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FBE7B" w14:textId="77777777" w:rsidR="000A10FB" w:rsidRPr="000A10FB" w:rsidRDefault="000A10FB" w:rsidP="000A10FB">
      <w:pPr>
        <w:spacing w:before="40" w:after="0" w:line="240" w:lineRule="auto"/>
        <w:jc w:val="center"/>
        <w:outlineLvl w:val="1"/>
        <w:rPr>
          <w:rFonts w:ascii="Times New Roman" w:eastAsia="Times New Roman" w:hAnsi="Times New Roman" w:cs="Times New Roman"/>
          <w:b/>
          <w:bCs/>
          <w:sz w:val="36"/>
          <w:szCs w:val="36"/>
          <w:lang w:eastAsia="zh-CN"/>
        </w:rPr>
      </w:pPr>
      <w:r w:rsidRPr="000A10FB">
        <w:rPr>
          <w:rFonts w:eastAsia="Times New Roman" w:cs="Calibri"/>
          <w:b/>
          <w:bCs/>
          <w:color w:val="000000"/>
          <w:sz w:val="44"/>
          <w:szCs w:val="44"/>
          <w:u w:val="single"/>
          <w:lang w:eastAsia="zh-CN"/>
        </w:rPr>
        <w:t>Part 1 – Capitalism is killing us all</w:t>
      </w:r>
    </w:p>
    <w:p w14:paraId="774B60BA" w14:textId="77777777" w:rsidR="000A10FB" w:rsidRPr="000A10FB" w:rsidRDefault="000A10FB" w:rsidP="000A10FB">
      <w:pPr>
        <w:spacing w:before="40" w:after="0" w:line="240" w:lineRule="auto"/>
        <w:outlineLvl w:val="3"/>
        <w:rPr>
          <w:rFonts w:ascii="Times New Roman" w:eastAsia="Times New Roman" w:hAnsi="Times New Roman" w:cs="Times New Roman"/>
          <w:b/>
          <w:bCs/>
          <w:sz w:val="24"/>
          <w:szCs w:val="24"/>
          <w:lang w:eastAsia="zh-CN"/>
        </w:rPr>
      </w:pPr>
      <w:r w:rsidRPr="000A10FB">
        <w:rPr>
          <w:rFonts w:eastAsia="Times New Roman" w:cs="Calibri"/>
          <w:b/>
          <w:bCs/>
          <w:color w:val="000000"/>
          <w:sz w:val="26"/>
          <w:szCs w:val="26"/>
          <w:lang w:eastAsia="zh-CN"/>
        </w:rPr>
        <w:t>Capitalism is an existential threat – fascism, climate change, and exacerbation of exploitation are all inevitable in the neg world</w:t>
      </w:r>
    </w:p>
    <w:p w14:paraId="21CABD14" w14:textId="77777777" w:rsidR="000A10FB" w:rsidRPr="000A10FB" w:rsidRDefault="000A10FB" w:rsidP="000A10FB">
      <w:pPr>
        <w:spacing w:line="240" w:lineRule="auto"/>
        <w:rPr>
          <w:rFonts w:ascii="Times New Roman" w:eastAsia="Times New Roman" w:hAnsi="Times New Roman" w:cs="Times New Roman"/>
          <w:sz w:val="24"/>
          <w:szCs w:val="24"/>
          <w:lang w:eastAsia="zh-CN"/>
        </w:rPr>
      </w:pPr>
      <w:r w:rsidRPr="000A10FB">
        <w:rPr>
          <w:rFonts w:eastAsia="Times New Roman" w:cs="Calibri"/>
          <w:b/>
          <w:bCs/>
          <w:color w:val="000000"/>
          <w:sz w:val="14"/>
          <w:szCs w:val="14"/>
          <w:lang w:eastAsia="zh-CN"/>
        </w:rPr>
        <w:t xml:space="preserve">Jodi </w:t>
      </w:r>
      <w:r w:rsidRPr="000A10FB">
        <w:rPr>
          <w:rFonts w:eastAsia="Times New Roman" w:cs="Calibri"/>
          <w:b/>
          <w:bCs/>
          <w:color w:val="000000"/>
          <w:sz w:val="24"/>
          <w:szCs w:val="24"/>
          <w:lang w:eastAsia="zh-CN"/>
        </w:rPr>
        <w:t>Dean</w:t>
      </w:r>
      <w:r w:rsidRPr="000A10FB">
        <w:rPr>
          <w:rFonts w:eastAsia="Times New Roman" w:cs="Calibri"/>
          <w:b/>
          <w:bCs/>
          <w:color w:val="000000"/>
          <w:sz w:val="14"/>
          <w:szCs w:val="14"/>
          <w:lang w:eastAsia="zh-CN"/>
        </w:rPr>
        <w:t xml:space="preserve">, communist philosopher and political science professor at Hobart and William Smith Colleges, “Red, Black and Green”, </w:t>
      </w:r>
      <w:r w:rsidRPr="000A10FB">
        <w:rPr>
          <w:rFonts w:eastAsia="Times New Roman" w:cs="Calibri"/>
          <w:b/>
          <w:bCs/>
          <w:i/>
          <w:iCs/>
          <w:color w:val="000000"/>
          <w:sz w:val="14"/>
          <w:szCs w:val="14"/>
          <w:lang w:eastAsia="zh-CN"/>
        </w:rPr>
        <w:t>Rethinking Marxism</w:t>
      </w:r>
      <w:r w:rsidRPr="000A10FB">
        <w:rPr>
          <w:rFonts w:eastAsia="Times New Roman" w:cs="Calibri"/>
          <w:b/>
          <w:bCs/>
          <w:color w:val="000000"/>
          <w:sz w:val="14"/>
          <w:szCs w:val="14"/>
          <w:lang w:eastAsia="zh-CN"/>
        </w:rPr>
        <w:t>, 7-16-</w:t>
      </w:r>
      <w:r w:rsidRPr="000A10FB">
        <w:rPr>
          <w:rFonts w:eastAsia="Times New Roman" w:cs="Calibri"/>
          <w:b/>
          <w:bCs/>
          <w:color w:val="000000"/>
          <w:sz w:val="24"/>
          <w:szCs w:val="24"/>
          <w:lang w:eastAsia="zh-CN"/>
        </w:rPr>
        <w:t>15</w:t>
      </w:r>
      <w:r w:rsidRPr="000A10FB">
        <w:rPr>
          <w:rFonts w:eastAsia="Times New Roman" w:cs="Calibri"/>
          <w:b/>
          <w:bCs/>
          <w:color w:val="000000"/>
          <w:sz w:val="14"/>
          <w:szCs w:val="14"/>
          <w:lang w:eastAsia="zh-CN"/>
        </w:rPr>
        <w:t xml:space="preserve">, </w:t>
      </w:r>
      <w:proofErr w:type="spellStart"/>
      <w:r w:rsidRPr="000A10FB">
        <w:rPr>
          <w:rFonts w:eastAsia="Times New Roman" w:cs="Calibri"/>
          <w:b/>
          <w:bCs/>
          <w:color w:val="000000"/>
          <w:sz w:val="14"/>
          <w:szCs w:val="14"/>
          <w:lang w:eastAsia="zh-CN"/>
        </w:rPr>
        <w:t>kiv</w:t>
      </w:r>
      <w:proofErr w:type="spellEnd"/>
    </w:p>
    <w:p w14:paraId="79C46554" w14:textId="77777777" w:rsidR="000A10FB" w:rsidRPr="000A10FB" w:rsidRDefault="000A10FB" w:rsidP="000A10FB">
      <w:pPr>
        <w:spacing w:line="240" w:lineRule="auto"/>
        <w:rPr>
          <w:rFonts w:ascii="Times New Roman" w:eastAsia="Times New Roman" w:hAnsi="Times New Roman" w:cs="Times New Roman"/>
          <w:sz w:val="24"/>
          <w:szCs w:val="24"/>
          <w:lang w:eastAsia="zh-CN"/>
        </w:rPr>
      </w:pPr>
      <w:r w:rsidRPr="000A10FB">
        <w:rPr>
          <w:rFonts w:eastAsia="Times New Roman" w:cs="Calibri"/>
          <w:color w:val="000000"/>
          <w:sz w:val="14"/>
          <w:szCs w:val="14"/>
          <w:lang w:eastAsia="zh-CN"/>
        </w:rPr>
        <w:t xml:space="preserve">Two ideas voiced in the present discussion impress the urgency of the need for a left party oriented toward communism: racism (Buck 2015) and the Anthropocene (Healy 2015). </w:t>
      </w:r>
      <w:r w:rsidRPr="000A10FB">
        <w:rPr>
          <w:rFonts w:eastAsia="Times New Roman" w:cs="Calibri"/>
          <w:color w:val="000000"/>
          <w:u w:val="single"/>
          <w:shd w:val="clear" w:color="auto" w:fill="00FFFF"/>
          <w:lang w:eastAsia="zh-CN"/>
        </w:rPr>
        <w:t>Given</w:t>
      </w:r>
      <w:r w:rsidRPr="000A10FB">
        <w:rPr>
          <w:rFonts w:eastAsia="Times New Roman" w:cs="Calibri"/>
          <w:color w:val="000000"/>
          <w:u w:val="single"/>
          <w:lang w:eastAsia="zh-CN"/>
        </w:rPr>
        <w:t xml:space="preserve"> anthropogenic </w:t>
      </w:r>
      <w:r w:rsidRPr="000A10FB">
        <w:rPr>
          <w:rFonts w:eastAsia="Times New Roman" w:cs="Calibri"/>
          <w:color w:val="000000"/>
          <w:u w:val="single"/>
          <w:shd w:val="clear" w:color="auto" w:fill="00FFFF"/>
          <w:lang w:eastAsia="zh-CN"/>
        </w:rPr>
        <w:t>climate change, the stakes of</w:t>
      </w:r>
      <w:r w:rsidRPr="000A10FB">
        <w:rPr>
          <w:rFonts w:eastAsia="Times New Roman" w:cs="Calibri"/>
          <w:color w:val="000000"/>
          <w:u w:val="single"/>
          <w:lang w:eastAsia="zh-CN"/>
        </w:rPr>
        <w:t xml:space="preserve"> contemporary </w:t>
      </w:r>
      <w:r w:rsidRPr="000A10FB">
        <w:rPr>
          <w:rFonts w:eastAsia="Times New Roman" w:cs="Calibri"/>
          <w:color w:val="000000"/>
          <w:u w:val="single"/>
          <w:shd w:val="clear" w:color="auto" w:fill="00FFFF"/>
          <w:lang w:eastAsia="zh-CN"/>
        </w:rPr>
        <w:t>politics are</w:t>
      </w:r>
      <w:r w:rsidRPr="000A10FB">
        <w:rPr>
          <w:rFonts w:eastAsia="Times New Roman" w:cs="Calibri"/>
          <w:color w:val="000000"/>
          <w:u w:val="single"/>
          <w:lang w:eastAsia="zh-CN"/>
        </w:rPr>
        <w:t xml:space="preserve"> almost </w:t>
      </w:r>
      <w:r w:rsidRPr="000A10FB">
        <w:rPr>
          <w:rFonts w:eastAsia="Times New Roman" w:cs="Calibri"/>
          <w:color w:val="000000"/>
          <w:u w:val="single"/>
          <w:shd w:val="clear" w:color="auto" w:fill="00FFFF"/>
          <w:lang w:eastAsia="zh-CN"/>
        </w:rPr>
        <w:t>unimaginably high</w:t>
      </w:r>
      <w:r w:rsidRPr="000A10FB">
        <w:rPr>
          <w:rFonts w:eastAsia="Times New Roman" w:cs="Calibri"/>
          <w:color w:val="000000"/>
          <w:sz w:val="14"/>
          <w:szCs w:val="14"/>
          <w:shd w:val="clear" w:color="auto" w:fill="00FFFF"/>
          <w:lang w:eastAsia="zh-CN"/>
        </w:rPr>
        <w:t>.</w:t>
      </w:r>
      <w:r w:rsidRPr="000A10FB">
        <w:rPr>
          <w:rFonts w:eastAsia="Times New Roman" w:cs="Calibri"/>
          <w:color w:val="000000"/>
          <w:sz w:val="14"/>
          <w:szCs w:val="14"/>
          <w:lang w:eastAsia="zh-CN"/>
        </w:rPr>
        <w:t xml:space="preserve"> They range </w:t>
      </w:r>
      <w:r w:rsidRPr="000A10FB">
        <w:rPr>
          <w:rFonts w:eastAsia="Times New Roman" w:cs="Calibri"/>
          <w:color w:val="000000"/>
          <w:u w:val="single"/>
          <w:shd w:val="clear" w:color="auto" w:fill="00FFFF"/>
          <w:lang w:eastAsia="zh-CN"/>
        </w:rPr>
        <w:t>from</w:t>
      </w:r>
      <w:r w:rsidRPr="000A10FB">
        <w:rPr>
          <w:rFonts w:eastAsia="Times New Roman" w:cs="Calibri"/>
          <w:color w:val="000000"/>
          <w:u w:val="single"/>
          <w:lang w:eastAsia="zh-CN"/>
        </w:rPr>
        <w:t xml:space="preserve"> the continued investment in </w:t>
      </w:r>
      <w:r w:rsidRPr="000A10FB">
        <w:rPr>
          <w:rFonts w:eastAsia="Times New Roman" w:cs="Calibri"/>
          <w:color w:val="000000"/>
          <w:u w:val="single"/>
          <w:shd w:val="clear" w:color="auto" w:fill="00FFFF"/>
          <w:lang w:eastAsia="zh-CN"/>
        </w:rPr>
        <w:t>extractive industries</w:t>
      </w:r>
      <w:r w:rsidRPr="000A10FB">
        <w:rPr>
          <w:rFonts w:eastAsia="Times New Roman" w:cs="Calibri"/>
          <w:color w:val="000000"/>
          <w:u w:val="single"/>
          <w:lang w:eastAsia="zh-CN"/>
        </w:rPr>
        <w:t xml:space="preserve"> and fossil fuels</w:t>
      </w:r>
      <w:r w:rsidRPr="000A10FB">
        <w:rPr>
          <w:rFonts w:eastAsia="Times New Roman" w:cs="Calibri"/>
          <w:color w:val="000000"/>
          <w:sz w:val="14"/>
          <w:szCs w:val="14"/>
          <w:lang w:eastAsia="zh-CN"/>
        </w:rPr>
        <w:t xml:space="preserve"> constitutive of the carbon-combustion complex (see Oreskes and Conway 2014), </w:t>
      </w:r>
      <w:r w:rsidRPr="000A10FB">
        <w:rPr>
          <w:rFonts w:eastAsia="Times New Roman" w:cs="Calibri"/>
          <w:color w:val="000000"/>
          <w:u w:val="single"/>
          <w:shd w:val="clear" w:color="auto" w:fill="00FFFF"/>
          <w:lang w:eastAsia="zh-CN"/>
        </w:rPr>
        <w:t>to</w:t>
      </w:r>
      <w:r w:rsidRPr="000A10FB">
        <w:rPr>
          <w:rFonts w:eastAsia="Times New Roman" w:cs="Calibri"/>
          <w:color w:val="000000"/>
          <w:u w:val="single"/>
          <w:lang w:eastAsia="zh-CN"/>
        </w:rPr>
        <w:t xml:space="preserve"> the dislocations accompanying </w:t>
      </w:r>
      <w:r w:rsidRPr="000A10FB">
        <w:rPr>
          <w:rFonts w:eastAsia="Times New Roman" w:cs="Calibri"/>
          <w:color w:val="000000"/>
          <w:u w:val="single"/>
          <w:shd w:val="clear" w:color="auto" w:fill="00FFFF"/>
          <w:lang w:eastAsia="zh-CN"/>
        </w:rPr>
        <w:t>mass migration</w:t>
      </w:r>
      <w:r w:rsidRPr="000A10FB">
        <w:rPr>
          <w:rFonts w:eastAsia="Times New Roman" w:cs="Calibri"/>
          <w:color w:val="000000"/>
          <w:sz w:val="14"/>
          <w:szCs w:val="14"/>
          <w:lang w:eastAsia="zh-CN"/>
        </w:rPr>
        <w:t xml:space="preserve"> in the wake of floods and droughts </w:t>
      </w:r>
      <w:r w:rsidRPr="000A10FB">
        <w:rPr>
          <w:rFonts w:eastAsia="Times New Roman" w:cs="Calibri"/>
          <w:color w:val="000000"/>
          <w:u w:val="single"/>
          <w:shd w:val="clear" w:color="auto" w:fill="00FFFF"/>
          <w:lang w:eastAsia="zh-CN"/>
        </w:rPr>
        <w:t>to the racist response of states outside</w:t>
      </w:r>
      <w:r w:rsidRPr="000A10FB">
        <w:rPr>
          <w:rFonts w:eastAsia="Times New Roman" w:cs="Calibri"/>
          <w:color w:val="000000"/>
          <w:sz w:val="14"/>
          <w:szCs w:val="14"/>
          <w:lang w:eastAsia="zh-CN"/>
        </w:rPr>
        <w:t xml:space="preserve"> what Christian Parenti (2011, 9) calls the “Tropic of Chaos” (the band around </w:t>
      </w:r>
      <w:r w:rsidRPr="000A10FB">
        <w:rPr>
          <w:rFonts w:eastAsia="Times New Roman" w:cs="Calibri"/>
          <w:color w:val="000000"/>
          <w:u w:val="single"/>
          <w:lang w:eastAsia="zh-CN"/>
        </w:rPr>
        <w:t xml:space="preserve">the “belt of </w:t>
      </w:r>
      <w:r w:rsidRPr="000A10FB">
        <w:rPr>
          <w:rFonts w:eastAsia="Times New Roman" w:cs="Calibri"/>
          <w:color w:val="000000"/>
          <w:u w:val="single"/>
          <w:shd w:val="clear" w:color="auto" w:fill="00FFFF"/>
          <w:lang w:eastAsia="zh-CN"/>
        </w:rPr>
        <w:t>economically and politically battered post-colonial states</w:t>
      </w:r>
      <w:r w:rsidRPr="000A10FB">
        <w:rPr>
          <w:rFonts w:eastAsia="Times New Roman" w:cs="Calibri"/>
          <w:color w:val="000000"/>
          <w:u w:val="single"/>
          <w:lang w:eastAsia="zh-CN"/>
        </w:rPr>
        <w:t xml:space="preserve"> girding the planet’s mid-latitudes,” </w:t>
      </w:r>
      <w:r w:rsidRPr="000A10FB">
        <w:rPr>
          <w:rFonts w:eastAsia="Times New Roman" w:cs="Calibri"/>
          <w:color w:val="000000"/>
          <w:u w:val="single"/>
          <w:shd w:val="clear" w:color="auto" w:fill="00FFFF"/>
          <w:lang w:eastAsia="zh-CN"/>
        </w:rPr>
        <w:t>where climate change is “beginning to hit hard”), all the way to</w:t>
      </w:r>
      <w:r w:rsidRPr="000A10FB">
        <w:rPr>
          <w:rFonts w:eastAsia="Times New Roman" w:cs="Calibri"/>
          <w:color w:val="000000"/>
          <w:u w:val="single"/>
          <w:lang w:eastAsia="zh-CN"/>
        </w:rPr>
        <w:t xml:space="preserve"> human </w:t>
      </w:r>
      <w:r w:rsidRPr="000A10FB">
        <w:rPr>
          <w:rFonts w:eastAsia="Times New Roman" w:cs="Calibri"/>
          <w:color w:val="000000"/>
          <w:u w:val="single"/>
          <w:shd w:val="clear" w:color="auto" w:fill="00FFFF"/>
          <w:lang w:eastAsia="zh-CN"/>
        </w:rPr>
        <w:t>extinction</w:t>
      </w:r>
      <w:r w:rsidRPr="000A10FB">
        <w:rPr>
          <w:rFonts w:eastAsia="Times New Roman" w:cs="Calibri"/>
          <w:color w:val="000000"/>
          <w:sz w:val="14"/>
          <w:szCs w:val="14"/>
          <w:lang w:eastAsia="zh-CN"/>
        </w:rPr>
        <w:t xml:space="preserve">. That one city, state, or country brings carbon emissions under control—while certainly a step in the right direction—may be irrelevant from the standpoint of overall warming. Perhaps its carbon-emitting industries were shipped elsewhere. Perhaps another country chose to expand its own drilling operations. </w:t>
      </w:r>
      <w:r w:rsidRPr="000A10FB">
        <w:rPr>
          <w:rFonts w:eastAsia="Times New Roman" w:cs="Calibri"/>
          <w:color w:val="000000"/>
          <w:u w:val="single"/>
          <w:lang w:eastAsia="zh-CN"/>
        </w:rPr>
        <w:t xml:space="preserve">Climate change forces us to acknowledge that </w:t>
      </w:r>
      <w:r w:rsidRPr="000A10FB">
        <w:rPr>
          <w:rFonts w:eastAsia="Times New Roman" w:cs="Calibri"/>
          <w:color w:val="000000"/>
          <w:u w:val="single"/>
          <w:shd w:val="clear" w:color="auto" w:fill="00FFFF"/>
          <w:lang w:eastAsia="zh-CN"/>
        </w:rPr>
        <w:t>we can’t build new worlds</w:t>
      </w:r>
      <w:r w:rsidRPr="000A10FB">
        <w:rPr>
          <w:rFonts w:eastAsia="Times New Roman" w:cs="Calibri"/>
          <w:color w:val="000000"/>
          <w:u w:val="single"/>
          <w:lang w:eastAsia="zh-CN"/>
        </w:rPr>
        <w:t xml:space="preserve"> (</w:t>
      </w:r>
      <w:proofErr w:type="spellStart"/>
      <w:r w:rsidRPr="000A10FB">
        <w:rPr>
          <w:rFonts w:eastAsia="Times New Roman" w:cs="Calibri"/>
          <w:color w:val="000000"/>
          <w:u w:val="single"/>
          <w:lang w:eastAsia="zh-CN"/>
        </w:rPr>
        <w:t>Helepololei</w:t>
      </w:r>
      <w:proofErr w:type="spellEnd"/>
      <w:r w:rsidRPr="000A10FB">
        <w:rPr>
          <w:rFonts w:eastAsia="Times New Roman" w:cs="Calibri"/>
          <w:color w:val="000000"/>
          <w:u w:val="single"/>
          <w:lang w:eastAsia="zh-CN"/>
        </w:rPr>
        <w:t xml:space="preserve">). </w:t>
      </w:r>
      <w:r w:rsidRPr="000A10FB">
        <w:rPr>
          <w:rFonts w:eastAsia="Times New Roman" w:cs="Calibri"/>
          <w:color w:val="000000"/>
          <w:u w:val="single"/>
          <w:shd w:val="clear" w:color="auto" w:fill="00FFFF"/>
          <w:lang w:eastAsia="zh-CN"/>
        </w:rPr>
        <w:t>We live in one world, the heating up of which threatens humans</w:t>
      </w:r>
      <w:r w:rsidRPr="000A10FB">
        <w:rPr>
          <w:rFonts w:eastAsia="Times New Roman" w:cs="Calibri"/>
          <w:color w:val="000000"/>
          <w:u w:val="single"/>
          <w:lang w:eastAsia="zh-CN"/>
        </w:rPr>
        <w:t xml:space="preserve"> and other species. </w:t>
      </w:r>
      <w:r w:rsidRPr="000A10FB">
        <w:rPr>
          <w:rFonts w:eastAsia="Times New Roman" w:cs="Calibri"/>
          <w:color w:val="000000"/>
          <w:u w:val="single"/>
          <w:shd w:val="clear" w:color="auto" w:fill="00FFFF"/>
          <w:lang w:eastAsia="zh-CN"/>
        </w:rPr>
        <w:t>Not all communities</w:t>
      </w:r>
      <w:r w:rsidRPr="000A10FB">
        <w:rPr>
          <w:rFonts w:eastAsia="Times New Roman" w:cs="Calibri"/>
          <w:color w:val="000000"/>
          <w:u w:val="single"/>
          <w:lang w:eastAsia="zh-CN"/>
        </w:rPr>
        <w:t xml:space="preserve">, economies, or ways of life </w:t>
      </w:r>
      <w:r w:rsidRPr="000A10FB">
        <w:rPr>
          <w:rFonts w:eastAsia="Times New Roman" w:cs="Calibri"/>
          <w:color w:val="000000"/>
          <w:u w:val="single"/>
          <w:shd w:val="clear" w:color="auto" w:fill="00FFFF"/>
          <w:lang w:eastAsia="zh-CN"/>
        </w:rPr>
        <w:t>are compatible</w:t>
      </w:r>
      <w:r w:rsidRPr="000A10FB">
        <w:rPr>
          <w:rFonts w:eastAsia="Times New Roman" w:cs="Calibri"/>
          <w:color w:val="000000"/>
          <w:u w:val="single"/>
          <w:lang w:eastAsia="zh-CN"/>
        </w:rPr>
        <w:t>.</w:t>
      </w:r>
      <w:r w:rsidRPr="000A10FB">
        <w:rPr>
          <w:rFonts w:eastAsia="Times New Roman" w:cs="Calibri"/>
          <w:color w:val="000000"/>
          <w:sz w:val="14"/>
          <w:szCs w:val="14"/>
          <w:lang w:eastAsia="zh-CN"/>
        </w:rPr>
        <w:t xml:space="preserve"> Those premised on industries and practices that continue to contribute to planetary warming </w:t>
      </w:r>
      <w:proofErr w:type="gramStart"/>
      <w:r w:rsidRPr="000A10FB">
        <w:rPr>
          <w:rFonts w:eastAsia="Times New Roman" w:cs="Calibri"/>
          <w:color w:val="000000"/>
          <w:sz w:val="14"/>
          <w:szCs w:val="14"/>
          <w:lang w:eastAsia="zh-CN"/>
        </w:rPr>
        <w:t>have to</w:t>
      </w:r>
      <w:proofErr w:type="gramEnd"/>
      <w:r w:rsidRPr="000A10FB">
        <w:rPr>
          <w:rFonts w:eastAsia="Times New Roman" w:cs="Calibri"/>
          <w:color w:val="000000"/>
          <w:sz w:val="14"/>
          <w:szCs w:val="14"/>
          <w:lang w:eastAsia="zh-CN"/>
        </w:rPr>
        <w:t xml:space="preserve"> change significantly, and soon. Forcing that change is the political challenge of our time. </w:t>
      </w:r>
      <w:r w:rsidRPr="000A10FB">
        <w:rPr>
          <w:rFonts w:eastAsia="Times New Roman" w:cs="Calibri"/>
          <w:color w:val="000000"/>
          <w:u w:val="single"/>
          <w:shd w:val="clear" w:color="auto" w:fill="00FFFF"/>
          <w:lang w:eastAsia="zh-CN"/>
        </w:rPr>
        <w:t xml:space="preserve">Given the </w:t>
      </w:r>
      <w:r w:rsidRPr="000A10FB">
        <w:rPr>
          <w:rFonts w:eastAsia="Times New Roman" w:cs="Calibri"/>
          <w:color w:val="000000"/>
          <w:u w:val="single"/>
          <w:lang w:eastAsia="zh-CN"/>
        </w:rPr>
        <w:t xml:space="preserve">persistence of racialized violence and the </w:t>
      </w:r>
      <w:r w:rsidRPr="000A10FB">
        <w:rPr>
          <w:rFonts w:eastAsia="Times New Roman" w:cs="Calibri"/>
          <w:color w:val="000000"/>
          <w:u w:val="single"/>
          <w:shd w:val="clear" w:color="auto" w:fill="00FFFF"/>
          <w:lang w:eastAsia="zh-CN"/>
        </w:rPr>
        <w:t>operation of the state as an instrument for the maintenance</w:t>
      </w:r>
      <w:r w:rsidRPr="000A10FB">
        <w:rPr>
          <w:rFonts w:eastAsia="Times New Roman" w:cs="Calibri"/>
          <w:color w:val="000000"/>
          <w:sz w:val="14"/>
          <w:szCs w:val="14"/>
          <w:lang w:eastAsia="zh-CN"/>
        </w:rPr>
        <w:t xml:space="preserve"> not only </w:t>
      </w:r>
      <w:r w:rsidRPr="000A10FB">
        <w:rPr>
          <w:rFonts w:eastAsia="Times New Roman" w:cs="Calibri"/>
          <w:color w:val="000000"/>
          <w:u w:val="single"/>
          <w:shd w:val="clear" w:color="auto" w:fill="00FFFF"/>
          <w:lang w:eastAsia="zh-CN"/>
        </w:rPr>
        <w:t>of capitalist</w:t>
      </w:r>
      <w:r w:rsidRPr="000A10FB">
        <w:rPr>
          <w:rFonts w:eastAsia="Times New Roman" w:cs="Calibri"/>
          <w:color w:val="000000"/>
          <w:u w:val="single"/>
          <w:lang w:eastAsia="zh-CN"/>
        </w:rPr>
        <w:t xml:space="preserve"> modes of </w:t>
      </w:r>
      <w:r w:rsidRPr="000A10FB">
        <w:rPr>
          <w:rFonts w:eastAsia="Times New Roman" w:cs="Calibri"/>
          <w:color w:val="000000"/>
          <w:u w:val="single"/>
          <w:shd w:val="clear" w:color="auto" w:fill="00FFFF"/>
          <w:lang w:eastAsia="zh-CN"/>
        </w:rPr>
        <w:t>production</w:t>
      </w:r>
      <w:r w:rsidRPr="000A10FB">
        <w:rPr>
          <w:rFonts w:eastAsia="Times New Roman" w:cs="Calibri"/>
          <w:color w:val="000000"/>
          <w:sz w:val="14"/>
          <w:szCs w:val="14"/>
          <w:lang w:eastAsia="zh-CN"/>
        </w:rPr>
        <w:t xml:space="preserve"> but also </w:t>
      </w:r>
      <w:r w:rsidRPr="000A10FB">
        <w:rPr>
          <w:rFonts w:eastAsia="Times New Roman" w:cs="Calibri"/>
          <w:color w:val="000000"/>
          <w:u w:val="single"/>
          <w:shd w:val="clear" w:color="auto" w:fill="00FFFF"/>
          <w:lang w:eastAsia="zh-CN"/>
        </w:rPr>
        <w:t>and</w:t>
      </w:r>
      <w:r w:rsidRPr="000A10FB">
        <w:rPr>
          <w:rFonts w:eastAsia="Times New Roman" w:cs="Calibri"/>
          <w:color w:val="000000"/>
          <w:u w:val="single"/>
          <w:lang w:eastAsia="zh-CN"/>
        </w:rPr>
        <w:t xml:space="preserve"> concomitantly of </w:t>
      </w:r>
      <w:r w:rsidRPr="000A10FB">
        <w:rPr>
          <w:rFonts w:eastAsia="Times New Roman" w:cs="Calibri"/>
          <w:color w:val="000000"/>
          <w:u w:val="single"/>
          <w:shd w:val="clear" w:color="auto" w:fill="00FFFF"/>
          <w:lang w:eastAsia="zh-CN"/>
        </w:rPr>
        <w:t>racialized hierarchy, the challenges of organizing</w:t>
      </w:r>
      <w:r w:rsidRPr="000A10FB">
        <w:rPr>
          <w:rFonts w:eastAsia="Times New Roman" w:cs="Calibri"/>
          <w:color w:val="000000"/>
          <w:u w:val="single"/>
          <w:lang w:eastAsia="zh-CN"/>
        </w:rPr>
        <w:t xml:space="preserve"> politically across issues and identities </w:t>
      </w:r>
      <w:r w:rsidRPr="000A10FB">
        <w:rPr>
          <w:rFonts w:eastAsia="Times New Roman" w:cs="Calibri"/>
          <w:color w:val="000000"/>
          <w:u w:val="single"/>
          <w:shd w:val="clear" w:color="auto" w:fill="00FFFF"/>
          <w:lang w:eastAsia="zh-CN"/>
        </w:rPr>
        <w:t>are</w:t>
      </w:r>
      <w:r w:rsidRPr="000A10FB">
        <w:rPr>
          <w:rFonts w:eastAsia="Times New Roman" w:cs="Calibri"/>
          <w:color w:val="000000"/>
          <w:sz w:val="14"/>
          <w:szCs w:val="14"/>
          <w:lang w:eastAsia="zh-CN"/>
        </w:rPr>
        <w:t xml:space="preserve"> almost insurmountably </w:t>
      </w:r>
      <w:r w:rsidRPr="000A10FB">
        <w:rPr>
          <w:rFonts w:eastAsia="Times New Roman" w:cs="Calibri"/>
          <w:color w:val="000000"/>
          <w:u w:val="single"/>
          <w:shd w:val="clear" w:color="auto" w:fill="00FFFF"/>
          <w:lang w:eastAsia="zh-CN"/>
        </w:rPr>
        <w:t>daunting</w:t>
      </w:r>
      <w:r w:rsidRPr="000A10FB">
        <w:rPr>
          <w:rFonts w:eastAsia="Times New Roman" w:cs="Calibri"/>
          <w:color w:val="000000"/>
          <w:sz w:val="14"/>
          <w:szCs w:val="14"/>
          <w:lang w:eastAsia="zh-CN"/>
        </w:rPr>
        <w:t xml:space="preserve">. No wonder </w:t>
      </w:r>
      <w:r w:rsidRPr="000A10FB">
        <w:rPr>
          <w:rFonts w:eastAsia="Times New Roman" w:cs="Calibri"/>
          <w:color w:val="000000"/>
          <w:u w:val="single"/>
          <w:shd w:val="clear" w:color="auto" w:fill="00FFFF"/>
          <w:lang w:eastAsia="zh-CN"/>
        </w:rPr>
        <w:t>the Left resorts to moralism and self-care instead</w:t>
      </w:r>
      <w:r w:rsidRPr="000A10FB">
        <w:rPr>
          <w:rFonts w:eastAsia="Times New Roman" w:cs="Calibri"/>
          <w:color w:val="000000"/>
          <w:sz w:val="14"/>
          <w:szCs w:val="14"/>
          <w:lang w:eastAsia="zh-CN"/>
        </w:rPr>
        <w:t xml:space="preserve">. It’s easier to catalog difference than it is to build up a Left strong enough to exercise power, especially given the traversal of state power by transnational corporations, trade, and treaties. It’s also easier to go along with the dominant ideology of individualism, which enjoins us first and foremost to look after ourselves, than it is to put ourselves aside and focus on formulating a strategy for using collective power to occupy, reconfigure, and redirect institutions at multiple levels. Here again, </w:t>
      </w:r>
      <w:r w:rsidRPr="000A10FB">
        <w:rPr>
          <w:rFonts w:eastAsia="Times New Roman" w:cs="Calibri"/>
          <w:color w:val="000000"/>
          <w:u w:val="single"/>
          <w:shd w:val="clear" w:color="auto" w:fill="00FFFF"/>
          <w:lang w:eastAsia="zh-CN"/>
        </w:rPr>
        <w:t>not every vision of community is compatible</w:t>
      </w:r>
      <w:r w:rsidRPr="000A10FB">
        <w:rPr>
          <w:rFonts w:eastAsia="Times New Roman" w:cs="Calibri"/>
          <w:color w:val="000000"/>
          <w:u w:val="single"/>
          <w:lang w:eastAsia="zh-CN"/>
        </w:rPr>
        <w:t xml:space="preserve"> with every other. </w:t>
      </w:r>
      <w:r w:rsidRPr="000A10FB">
        <w:rPr>
          <w:rFonts w:eastAsia="Times New Roman" w:cs="Calibri"/>
          <w:color w:val="000000"/>
          <w:u w:val="single"/>
          <w:shd w:val="clear" w:color="auto" w:fill="00FFFF"/>
          <w:lang w:eastAsia="zh-CN"/>
        </w:rPr>
        <w:t>Those premised on fantasies of</w:t>
      </w:r>
      <w:r w:rsidRPr="000A10FB">
        <w:rPr>
          <w:rFonts w:eastAsia="Times New Roman" w:cs="Calibri"/>
          <w:color w:val="000000"/>
          <w:u w:val="single"/>
          <w:lang w:eastAsia="zh-CN"/>
        </w:rPr>
        <w:t xml:space="preserve"> racial, religious, ethnic, or linguistic </w:t>
      </w:r>
      <w:r w:rsidRPr="000A10FB">
        <w:rPr>
          <w:rFonts w:eastAsia="Times New Roman" w:cs="Calibri"/>
          <w:color w:val="000000"/>
          <w:u w:val="single"/>
          <w:shd w:val="clear" w:color="auto" w:fill="00FFFF"/>
          <w:lang w:eastAsia="zh-CN"/>
        </w:rPr>
        <w:t>purity</w:t>
      </w:r>
      <w:r w:rsidRPr="000A10FB">
        <w:rPr>
          <w:rFonts w:eastAsia="Times New Roman" w:cs="Calibri"/>
          <w:color w:val="000000"/>
          <w:u w:val="single"/>
          <w:lang w:eastAsia="zh-CN"/>
        </w:rPr>
        <w:t xml:space="preserve"> directly </w:t>
      </w:r>
      <w:r w:rsidRPr="000A10FB">
        <w:rPr>
          <w:rFonts w:eastAsia="Times New Roman" w:cs="Calibri"/>
          <w:color w:val="000000"/>
          <w:u w:val="single"/>
          <w:shd w:val="clear" w:color="auto" w:fill="00FFFF"/>
          <w:lang w:eastAsia="zh-CN"/>
        </w:rPr>
        <w:t>oppose those premised on diversity</w:t>
      </w:r>
      <w:r w:rsidRPr="000A10FB">
        <w:rPr>
          <w:rFonts w:eastAsia="Times New Roman" w:cs="Calibri"/>
          <w:color w:val="000000"/>
          <w:sz w:val="14"/>
          <w:szCs w:val="14"/>
          <w:lang w:eastAsia="zh-CN"/>
        </w:rPr>
        <w:t xml:space="preserve">. Those premised on reproducing structures of class hierarchy directly oppose those insisting on equality. If something like </w:t>
      </w:r>
      <w:r w:rsidRPr="000A10FB">
        <w:rPr>
          <w:rFonts w:eastAsia="Times New Roman" w:cs="Calibri"/>
          <w:color w:val="000000"/>
          <w:u w:val="single"/>
          <w:shd w:val="clear" w:color="auto" w:fill="00FFFF"/>
          <w:lang w:eastAsia="zh-CN"/>
        </w:rPr>
        <w:t>a party of the radical Left</w:t>
      </w:r>
      <w:r w:rsidRPr="000A10FB">
        <w:rPr>
          <w:rFonts w:eastAsia="Times New Roman" w:cs="Calibri"/>
          <w:color w:val="000000"/>
          <w:sz w:val="14"/>
          <w:szCs w:val="14"/>
          <w:lang w:eastAsia="zh-CN"/>
        </w:rPr>
        <w:t xml:space="preserve"> can stretch beyond Greece and Spain, if it can be imagined in North America, it </w:t>
      </w:r>
      <w:r w:rsidRPr="000A10FB">
        <w:rPr>
          <w:rFonts w:eastAsia="Times New Roman" w:cs="Calibri"/>
          <w:color w:val="000000"/>
          <w:u w:val="single"/>
          <w:shd w:val="clear" w:color="auto" w:fill="00FFFF"/>
          <w:lang w:eastAsia="zh-CN"/>
        </w:rPr>
        <w:t>will only be possible as a combination of communism, antiracism, and climate activism</w:t>
      </w:r>
      <w:r w:rsidRPr="000A10FB">
        <w:rPr>
          <w:rFonts w:eastAsia="Times New Roman" w:cs="Calibri"/>
          <w:color w:val="000000"/>
          <w:sz w:val="14"/>
          <w:szCs w:val="14"/>
          <w:lang w:eastAsia="zh-CN"/>
        </w:rPr>
        <w:t xml:space="preserve">. I use “red, black, and green” as a heuristic for the coalition of concerns necessary for such a party. I invoke the heuristic here to double down against critics who prefer a thousand alternatives to the party form. A thousand alternatives (see Healy 2015) </w:t>
      </w:r>
      <w:proofErr w:type="gramStart"/>
      <w:r w:rsidRPr="000A10FB">
        <w:rPr>
          <w:rFonts w:eastAsia="Times New Roman" w:cs="Calibri"/>
          <w:color w:val="000000"/>
          <w:sz w:val="14"/>
          <w:szCs w:val="14"/>
          <w:lang w:eastAsia="zh-CN"/>
        </w:rPr>
        <w:t>is</w:t>
      </w:r>
      <w:proofErr w:type="gramEnd"/>
      <w:r w:rsidRPr="000A10FB">
        <w:rPr>
          <w:rFonts w:eastAsia="Times New Roman" w:cs="Calibri"/>
          <w:color w:val="000000"/>
          <w:sz w:val="14"/>
          <w:szCs w:val="14"/>
          <w:lang w:eastAsia="zh-CN"/>
        </w:rPr>
        <w:t xml:space="preserve"> no alternative. It leaves the political system we have—the one that puts all its force behind the preservation of capitalist class interests—intact. </w:t>
      </w:r>
      <w:r w:rsidRPr="000A10FB">
        <w:rPr>
          <w:rFonts w:eastAsia="Times New Roman" w:cs="Calibri"/>
          <w:color w:val="000000"/>
          <w:u w:val="single"/>
          <w:lang w:eastAsia="zh-CN"/>
        </w:rPr>
        <w:t xml:space="preserve">Some </w:t>
      </w:r>
      <w:r w:rsidRPr="000A10FB">
        <w:rPr>
          <w:rFonts w:eastAsia="Times New Roman" w:cs="Calibri"/>
          <w:color w:val="000000"/>
          <w:u w:val="single"/>
          <w:shd w:val="clear" w:color="auto" w:fill="00FFFF"/>
          <w:lang w:eastAsia="zh-CN"/>
        </w:rPr>
        <w:t>ideas need to be chosen</w:t>
      </w:r>
      <w:r w:rsidRPr="000A10FB">
        <w:rPr>
          <w:rFonts w:eastAsia="Times New Roman" w:cs="Calibri"/>
          <w:color w:val="000000"/>
          <w:u w:val="single"/>
          <w:lang w:eastAsia="zh-CN"/>
        </w:rPr>
        <w:t xml:space="preserve">, systematized into a program, </w:t>
      </w:r>
      <w:r w:rsidRPr="000A10FB">
        <w:rPr>
          <w:rFonts w:eastAsia="Times New Roman" w:cs="Calibri"/>
          <w:color w:val="000000"/>
          <w:u w:val="single"/>
          <w:shd w:val="clear" w:color="auto" w:fill="00FFFF"/>
          <w:lang w:eastAsia="zh-CN"/>
        </w:rPr>
        <w:t>and defended</w:t>
      </w:r>
      <w:r w:rsidRPr="000A10FB">
        <w:rPr>
          <w:rFonts w:eastAsia="Times New Roman" w:cs="Calibri"/>
          <w:color w:val="000000"/>
          <w:sz w:val="14"/>
          <w:szCs w:val="14"/>
          <w:lang w:eastAsia="zh-CN"/>
        </w:rPr>
        <w:t xml:space="preserve">. Consciously reiterating the colors of the Black Liberation Flag, the red, black, and green heuristic positions itself within the histories of communist, </w:t>
      </w:r>
      <w:proofErr w:type="gramStart"/>
      <w:r w:rsidRPr="000A10FB">
        <w:rPr>
          <w:rFonts w:eastAsia="Times New Roman" w:cs="Calibri"/>
          <w:color w:val="000000"/>
          <w:sz w:val="14"/>
          <w:szCs w:val="14"/>
          <w:lang w:eastAsia="zh-CN"/>
        </w:rPr>
        <w:t>people’s</w:t>
      </w:r>
      <w:proofErr w:type="gramEnd"/>
      <w:r w:rsidRPr="000A10FB">
        <w:rPr>
          <w:rFonts w:eastAsia="Times New Roman" w:cs="Calibri"/>
          <w:color w:val="000000"/>
          <w:sz w:val="14"/>
          <w:szCs w:val="14"/>
          <w:lang w:eastAsia="zh-CN"/>
        </w:rPr>
        <w:t xml:space="preserve">, and anticolonial struggles. Left Unity in the UK uses red, black, and green in their logo to suggest a similar constellation. The colors don’t have a fixed meaning; they have appeared differently in the histories of emancipatory egalitarian struggle. In recent struggles, </w:t>
      </w:r>
      <w:r w:rsidRPr="000A10FB">
        <w:rPr>
          <w:rFonts w:eastAsia="Times New Roman" w:cs="Calibri"/>
          <w:color w:val="000000"/>
          <w:u w:val="single"/>
          <w:lang w:eastAsia="zh-CN"/>
        </w:rPr>
        <w:t>red suggests a politics against debt, austerity, and corporate personhood and allies with anticapitalism and communism as well. Black pays tribute to the IWW, anarchists, black power, and movements against aggressive policing, incarceration, and the murder of African Americans. Green points to climate justice, an approach to climate change that exceeds capitalist emphases on carbon markets</w:t>
      </w:r>
      <w:r w:rsidRPr="000A10FB">
        <w:rPr>
          <w:rFonts w:eastAsia="Times New Roman" w:cs="Calibri"/>
          <w:color w:val="000000"/>
          <w:sz w:val="14"/>
          <w:szCs w:val="14"/>
          <w:lang w:eastAsia="zh-CN"/>
        </w:rPr>
        <w:t xml:space="preserve"> and green commodities to encompass the dismantling of the carbon-based economy and the global redistribution of wealth. </w:t>
      </w:r>
      <w:r w:rsidRPr="000A10FB">
        <w:rPr>
          <w:rFonts w:eastAsia="Times New Roman" w:cs="Calibri"/>
          <w:color w:val="000000"/>
          <w:u w:val="single"/>
          <w:lang w:eastAsia="zh-CN"/>
        </w:rPr>
        <w:t>The three colors should</w:t>
      </w:r>
      <w:r w:rsidRPr="000A10FB">
        <w:rPr>
          <w:rFonts w:eastAsia="Times New Roman" w:cs="Calibri"/>
          <w:color w:val="000000"/>
          <w:sz w:val="14"/>
          <w:szCs w:val="14"/>
          <w:lang w:eastAsia="zh-CN"/>
        </w:rPr>
        <w:t xml:space="preserve"> not </w:t>
      </w:r>
      <w:r w:rsidRPr="000A10FB">
        <w:rPr>
          <w:rFonts w:eastAsia="Times New Roman" w:cs="Calibri"/>
          <w:color w:val="000000"/>
          <w:u w:val="single"/>
          <w:lang w:eastAsia="zh-CN"/>
        </w:rPr>
        <w:t>be read as</w:t>
      </w:r>
      <w:r w:rsidRPr="000A10FB">
        <w:rPr>
          <w:rFonts w:eastAsia="Times New Roman" w:cs="Calibri"/>
          <w:color w:val="000000"/>
          <w:sz w:val="14"/>
          <w:szCs w:val="14"/>
          <w:lang w:eastAsia="zh-CN"/>
        </w:rPr>
        <w:t xml:space="preserve"> three separate issues or groups. They should rather be understood as </w:t>
      </w:r>
      <w:r w:rsidRPr="000A10FB">
        <w:rPr>
          <w:rFonts w:eastAsia="Times New Roman" w:cs="Calibri"/>
          <w:color w:val="000000"/>
          <w:u w:val="single"/>
          <w:lang w:eastAsia="zh-CN"/>
        </w:rPr>
        <w:t xml:space="preserve">a kind of mutually supporting and inflecting scaffold. </w:t>
      </w:r>
      <w:r w:rsidRPr="000A10FB">
        <w:rPr>
          <w:rFonts w:eastAsia="Times New Roman" w:cs="Calibri"/>
          <w:color w:val="000000"/>
          <w:u w:val="single"/>
          <w:shd w:val="clear" w:color="auto" w:fill="00FFFF"/>
          <w:lang w:eastAsia="zh-CN"/>
        </w:rPr>
        <w:t>An equitable response to the changing climate,</w:t>
      </w:r>
      <w:r w:rsidRPr="000A10FB">
        <w:rPr>
          <w:rFonts w:eastAsia="Times New Roman" w:cs="Calibri"/>
          <w:color w:val="000000"/>
          <w:u w:val="single"/>
          <w:lang w:eastAsia="zh-CN"/>
        </w:rPr>
        <w:t xml:space="preserve"> for example, </w:t>
      </w:r>
      <w:r w:rsidRPr="000A10FB">
        <w:rPr>
          <w:rFonts w:eastAsia="Times New Roman" w:cs="Calibri"/>
          <w:color w:val="000000"/>
          <w:u w:val="single"/>
          <w:shd w:val="clear" w:color="auto" w:fill="00FFFF"/>
          <w:lang w:eastAsia="zh-CN"/>
        </w:rPr>
        <w:t>is incompatible with</w:t>
      </w:r>
      <w:r w:rsidRPr="000A10FB">
        <w:rPr>
          <w:rFonts w:eastAsia="Times New Roman" w:cs="Calibri"/>
          <w:color w:val="000000"/>
          <w:u w:val="single"/>
          <w:lang w:eastAsia="zh-CN"/>
        </w:rPr>
        <w:t xml:space="preserve"> the continuation of </w:t>
      </w:r>
      <w:r w:rsidRPr="000A10FB">
        <w:rPr>
          <w:rFonts w:eastAsia="Times New Roman" w:cs="Calibri"/>
          <w:color w:val="000000"/>
          <w:u w:val="single"/>
          <w:shd w:val="clear" w:color="auto" w:fill="00FFFF"/>
          <w:lang w:eastAsia="zh-CN"/>
        </w:rPr>
        <w:t>capitalism</w:t>
      </w:r>
      <w:r w:rsidRPr="000A10FB">
        <w:rPr>
          <w:rFonts w:eastAsia="Times New Roman" w:cs="Calibri"/>
          <w:color w:val="000000"/>
          <w:sz w:val="14"/>
          <w:szCs w:val="14"/>
          <w:lang w:eastAsia="zh-CN"/>
        </w:rPr>
        <w:t xml:space="preserve">. A communism anchored in extractive industry is incompatible with the mitigation of and adaptation to climate change. </w:t>
      </w:r>
      <w:r w:rsidRPr="000A10FB">
        <w:rPr>
          <w:rFonts w:eastAsia="Times New Roman" w:cs="Calibri"/>
          <w:color w:val="000000"/>
          <w:u w:val="single"/>
          <w:shd w:val="clear" w:color="auto" w:fill="00FFFF"/>
          <w:lang w:eastAsia="zh-CN"/>
        </w:rPr>
        <w:t>Antiracism directs our attention to those</w:t>
      </w:r>
      <w:r w:rsidRPr="000A10FB">
        <w:rPr>
          <w:rFonts w:eastAsia="Times New Roman" w:cs="Calibri"/>
          <w:color w:val="000000"/>
          <w:u w:val="single"/>
          <w:lang w:eastAsia="zh-CN"/>
        </w:rPr>
        <w:t xml:space="preserve"> most likely to be exploited and </w:t>
      </w:r>
      <w:r w:rsidRPr="000A10FB">
        <w:rPr>
          <w:rFonts w:eastAsia="Times New Roman" w:cs="Calibri"/>
          <w:color w:val="000000"/>
          <w:u w:val="single"/>
          <w:shd w:val="clear" w:color="auto" w:fill="00FFFF"/>
          <w:lang w:eastAsia="zh-CN"/>
        </w:rPr>
        <w:t>sacrificed in market</w:t>
      </w:r>
      <w:r w:rsidRPr="000A10FB">
        <w:rPr>
          <w:rFonts w:eastAsia="Times New Roman" w:cs="Calibri"/>
          <w:color w:val="000000"/>
          <w:u w:val="single"/>
          <w:lang w:eastAsia="zh-CN"/>
        </w:rPr>
        <w:t xml:space="preserve">-driven </w:t>
      </w:r>
      <w:r w:rsidRPr="000A10FB">
        <w:rPr>
          <w:rFonts w:eastAsia="Times New Roman" w:cs="Calibri"/>
          <w:color w:val="000000"/>
          <w:u w:val="single"/>
          <w:shd w:val="clear" w:color="auto" w:fill="00FFFF"/>
          <w:lang w:eastAsia="zh-CN"/>
        </w:rPr>
        <w:t>schemes to address climate change.</w:t>
      </w:r>
      <w:r w:rsidRPr="000A10FB">
        <w:rPr>
          <w:rFonts w:eastAsia="Times New Roman" w:cs="Calibri"/>
          <w:color w:val="000000"/>
          <w:sz w:val="14"/>
          <w:szCs w:val="14"/>
          <w:lang w:eastAsia="zh-CN"/>
        </w:rPr>
        <w:t xml:space="preserve"> It also marks the fact of the history of divisions within the Left that have stood in the way of our forging collective counterpower. Here and now, movements are pushing the organizational convergence of communist, climate, and race politics. Moral Mondays, the ongoing protests in North Carolina, bring together an array of political concerns around racial justice, cuts to public services, and the environment. These protests include marches and acts of civil disobedience. The heartbreaking reminder that “Black lives matter” calls for the abolition of structures of institutionalized power that continue to impoverish, imprison, and kill black people everywhere. Protests in Ferguson, Missouri, in the wake of the murder of Michael Brown, have turned the spotlight on the militarization of the police and the buildup of state forces for the defense of the wealthy and white against the proletarianized—poor, brown, and black. Similar buildups of police borders in the United States and abroad attempt to push back the many on the move in response to the “catastrophic convergence” of decades of violent expropriation and climate change (Parenti 2011). The demand for climate justice places the economic inequalities accompanying and </w:t>
      </w:r>
      <w:r w:rsidRPr="000A10FB">
        <w:rPr>
          <w:rFonts w:eastAsia="Times New Roman" w:cs="Calibri"/>
          <w:color w:val="000000"/>
          <w:sz w:val="14"/>
          <w:szCs w:val="14"/>
          <w:lang w:eastAsia="zh-CN"/>
        </w:rPr>
        <w:lastRenderedPageBreak/>
        <w:t>constitutive of capitalist “development” at the center of global discussions of climate change. Images from New Orleans after Hurricane Katrina and terms like “sacrifice zones” help articulate the two. Every time an activist reminds us that issues can’t be considered in isolation or every time a student repeats the mantra of intersectionality, the Left is instructing itself to make connections and formulate a politics capable of grasping complexity and of changing the world. The party is a form for that connecting. It provides a location where we see and relate to ourselves as comrades, as solidary members of a fighting collective</w:t>
      </w:r>
    </w:p>
    <w:p w14:paraId="7E704923" w14:textId="77777777" w:rsidR="000A10FB" w:rsidRPr="000A10FB" w:rsidRDefault="000A10FB" w:rsidP="000A10FB">
      <w:pPr>
        <w:spacing w:before="40" w:after="0" w:line="240" w:lineRule="auto"/>
        <w:outlineLvl w:val="1"/>
        <w:rPr>
          <w:rFonts w:ascii="Times New Roman" w:eastAsia="Times New Roman" w:hAnsi="Times New Roman" w:cs="Times New Roman"/>
          <w:b/>
          <w:bCs/>
          <w:sz w:val="36"/>
          <w:szCs w:val="36"/>
          <w:lang w:eastAsia="zh-CN"/>
        </w:rPr>
      </w:pPr>
      <w:r w:rsidRPr="000A10FB">
        <w:rPr>
          <w:rFonts w:eastAsia="Times New Roman" w:cs="Calibri"/>
          <w:b/>
          <w:bCs/>
          <w:color w:val="000000"/>
          <w:sz w:val="44"/>
          <w:szCs w:val="44"/>
          <w:lang w:eastAsia="zh-CN"/>
        </w:rPr>
        <w:tab/>
      </w:r>
      <w:r w:rsidRPr="000A10FB">
        <w:rPr>
          <w:rFonts w:eastAsia="Times New Roman" w:cs="Calibri"/>
          <w:b/>
          <w:bCs/>
          <w:color w:val="000000"/>
          <w:sz w:val="44"/>
          <w:szCs w:val="44"/>
          <w:lang w:eastAsia="zh-CN"/>
        </w:rPr>
        <w:tab/>
      </w:r>
      <w:proofErr w:type="gramStart"/>
      <w:r w:rsidRPr="000A10FB">
        <w:rPr>
          <w:rFonts w:eastAsia="Times New Roman" w:cs="Calibri"/>
          <w:b/>
          <w:bCs/>
          <w:color w:val="000000"/>
          <w:sz w:val="44"/>
          <w:szCs w:val="44"/>
          <w:u w:val="single"/>
          <w:lang w:eastAsia="zh-CN"/>
        </w:rPr>
        <w:t>Part  2</w:t>
      </w:r>
      <w:proofErr w:type="gramEnd"/>
      <w:r w:rsidRPr="000A10FB">
        <w:rPr>
          <w:rFonts w:eastAsia="Times New Roman" w:cs="Calibri"/>
          <w:b/>
          <w:bCs/>
          <w:color w:val="000000"/>
          <w:sz w:val="44"/>
          <w:szCs w:val="44"/>
          <w:u w:val="single"/>
          <w:lang w:eastAsia="zh-CN"/>
        </w:rPr>
        <w:t xml:space="preserve"> - Strikes are a key mode of anti-capitalist action</w:t>
      </w:r>
    </w:p>
    <w:p w14:paraId="34B2CD36" w14:textId="77777777" w:rsidR="000A10FB" w:rsidRPr="000A10FB" w:rsidRDefault="000A10FB" w:rsidP="000A10FB">
      <w:pPr>
        <w:spacing w:before="40" w:after="0" w:line="240" w:lineRule="auto"/>
        <w:outlineLvl w:val="3"/>
        <w:rPr>
          <w:rFonts w:ascii="Times New Roman" w:eastAsia="Times New Roman" w:hAnsi="Times New Roman" w:cs="Times New Roman"/>
          <w:b/>
          <w:bCs/>
          <w:sz w:val="24"/>
          <w:szCs w:val="24"/>
          <w:lang w:eastAsia="zh-CN"/>
        </w:rPr>
      </w:pPr>
      <w:r w:rsidRPr="000A10FB">
        <w:rPr>
          <w:rFonts w:eastAsia="Times New Roman" w:cs="Calibri"/>
          <w:b/>
          <w:bCs/>
          <w:color w:val="000000"/>
          <w:sz w:val="26"/>
          <w:szCs w:val="26"/>
          <w:lang w:eastAsia="zh-CN"/>
        </w:rPr>
        <w:t>Lenin - Strikes unite the working class against capitalism</w:t>
      </w:r>
    </w:p>
    <w:p w14:paraId="4A775015" w14:textId="77777777" w:rsidR="000A10FB" w:rsidRPr="000A10FB" w:rsidRDefault="000A10FB" w:rsidP="000A10FB">
      <w:pPr>
        <w:shd w:val="clear" w:color="auto" w:fill="FFFFFF"/>
        <w:spacing w:after="0" w:line="240" w:lineRule="auto"/>
        <w:rPr>
          <w:rFonts w:ascii="Times New Roman" w:eastAsia="Times New Roman" w:hAnsi="Times New Roman" w:cs="Times New Roman"/>
          <w:sz w:val="24"/>
          <w:szCs w:val="24"/>
          <w:lang w:eastAsia="zh-CN"/>
        </w:rPr>
      </w:pPr>
      <w:r w:rsidRPr="000A10FB">
        <w:rPr>
          <w:rFonts w:ascii="Times New Roman" w:eastAsia="Times New Roman" w:hAnsi="Times New Roman" w:cs="Times New Roman"/>
          <w:color w:val="292B2C"/>
          <w:sz w:val="28"/>
          <w:szCs w:val="28"/>
          <w:lang w:eastAsia="zh-CN"/>
        </w:rPr>
        <w:t>https://www.marxists.org/archive/lenin/works/</w:t>
      </w:r>
      <w:r w:rsidRPr="000A10FB">
        <w:rPr>
          <w:rFonts w:ascii="Times New Roman" w:eastAsia="Times New Roman" w:hAnsi="Times New Roman" w:cs="Times New Roman"/>
          <w:b/>
          <w:bCs/>
          <w:color w:val="292B2C"/>
          <w:sz w:val="28"/>
          <w:szCs w:val="28"/>
          <w:lang w:eastAsia="zh-CN"/>
        </w:rPr>
        <w:t>1899</w:t>
      </w:r>
      <w:r w:rsidRPr="000A10FB">
        <w:rPr>
          <w:rFonts w:ascii="Times New Roman" w:eastAsia="Times New Roman" w:hAnsi="Times New Roman" w:cs="Times New Roman"/>
          <w:color w:val="292B2C"/>
          <w:sz w:val="28"/>
          <w:szCs w:val="28"/>
          <w:lang w:eastAsia="zh-CN"/>
        </w:rPr>
        <w:t>/dec/strikes.htm</w:t>
      </w:r>
    </w:p>
    <w:p w14:paraId="5E4809B2" w14:textId="77777777" w:rsidR="000A10FB" w:rsidRPr="000A10FB" w:rsidRDefault="000A10FB" w:rsidP="000A10FB">
      <w:pPr>
        <w:shd w:val="clear" w:color="auto" w:fill="FFFFFF"/>
        <w:spacing w:after="280" w:line="240" w:lineRule="auto"/>
        <w:rPr>
          <w:rFonts w:ascii="Times New Roman" w:eastAsia="Times New Roman" w:hAnsi="Times New Roman" w:cs="Times New Roman"/>
          <w:sz w:val="24"/>
          <w:szCs w:val="24"/>
          <w:lang w:eastAsia="zh-CN"/>
        </w:rPr>
      </w:pPr>
      <w:r w:rsidRPr="000A10FB">
        <w:rPr>
          <w:rFonts w:ascii="Times New Roman" w:eastAsia="Times New Roman" w:hAnsi="Times New Roman" w:cs="Times New Roman"/>
          <w:sz w:val="24"/>
          <w:szCs w:val="24"/>
          <w:lang w:eastAsia="zh-CN"/>
        </w:rPr>
        <w:t> </w:t>
      </w:r>
    </w:p>
    <w:p w14:paraId="0CA8EA3A" w14:textId="77777777" w:rsidR="000A10FB" w:rsidRPr="000A10FB" w:rsidRDefault="000A10FB" w:rsidP="000A10FB">
      <w:pPr>
        <w:spacing w:before="280" w:after="280" w:line="240" w:lineRule="auto"/>
        <w:ind w:left="1306" w:right="1306" w:firstLine="240"/>
        <w:jc w:val="both"/>
        <w:rPr>
          <w:rFonts w:ascii="Times New Roman" w:eastAsia="Times New Roman" w:hAnsi="Times New Roman" w:cs="Times New Roman"/>
          <w:sz w:val="24"/>
          <w:szCs w:val="24"/>
          <w:lang w:eastAsia="zh-CN"/>
        </w:rPr>
      </w:pPr>
      <w:r w:rsidRPr="000A10FB">
        <w:rPr>
          <w:rFonts w:eastAsia="Times New Roman" w:cs="Calibri"/>
          <w:b/>
          <w:bCs/>
          <w:color w:val="000000"/>
          <w:u w:val="single"/>
          <w:shd w:val="clear" w:color="auto" w:fill="00FFFF"/>
          <w:lang w:eastAsia="zh-CN"/>
        </w:rPr>
        <w:t>A strike teaches workers</w:t>
      </w:r>
      <w:r w:rsidRPr="000A10FB">
        <w:rPr>
          <w:rFonts w:ascii="Georgia" w:eastAsia="Times New Roman" w:hAnsi="Georgia" w:cs="Times New Roman"/>
          <w:color w:val="000000"/>
          <w:sz w:val="27"/>
          <w:szCs w:val="27"/>
          <w:lang w:eastAsia="zh-CN"/>
        </w:rPr>
        <w:t xml:space="preserve"> to understand what the strength of the employers and </w:t>
      </w:r>
      <w:r w:rsidRPr="000A10FB">
        <w:rPr>
          <w:rFonts w:eastAsia="Times New Roman" w:cs="Calibri"/>
          <w:b/>
          <w:bCs/>
          <w:color w:val="000000"/>
          <w:u w:val="single"/>
          <w:shd w:val="clear" w:color="auto" w:fill="00FFFF"/>
          <w:lang w:eastAsia="zh-CN"/>
        </w:rPr>
        <w:t>what the strength of the workers consists in</w:t>
      </w:r>
      <w:r w:rsidRPr="000A10FB">
        <w:rPr>
          <w:rFonts w:ascii="Georgia" w:eastAsia="Times New Roman" w:hAnsi="Georgia" w:cs="Times New Roman"/>
          <w:color w:val="000000"/>
          <w:sz w:val="27"/>
          <w:szCs w:val="27"/>
          <w:lang w:eastAsia="zh-CN"/>
        </w:rPr>
        <w:t xml:space="preserve">; it teaches them not to think of their own employer alone and not of their own immediate workmates alone but of all the employers, the whole class of capitalists and the whole class of workers. When a factory owner who has amassed millions from the toil of several generations of workers refuses to grant a modest increase in wages or even tries to reduce wages to a still lower level and, if the workers offer resistance, throws thousands of hungry families out into the street, it becomes quite clear to the workers that the capitalist class as a whole is the enemy of the whole working class and that the </w:t>
      </w:r>
      <w:r w:rsidRPr="000A10FB">
        <w:rPr>
          <w:rFonts w:eastAsia="Times New Roman" w:cs="Calibri"/>
          <w:b/>
          <w:bCs/>
          <w:color w:val="000000"/>
          <w:u w:val="single"/>
          <w:shd w:val="clear" w:color="auto" w:fill="00FFFF"/>
          <w:lang w:eastAsia="zh-CN"/>
        </w:rPr>
        <w:t>workers can depend only on themselves and their united action</w:t>
      </w:r>
      <w:r w:rsidRPr="000A10FB">
        <w:rPr>
          <w:rFonts w:ascii="Georgia" w:eastAsia="Times New Roman" w:hAnsi="Georgia" w:cs="Times New Roman"/>
          <w:color w:val="000000"/>
          <w:sz w:val="27"/>
          <w:szCs w:val="27"/>
          <w:lang w:eastAsia="zh-CN"/>
        </w:rPr>
        <w:t>. It often happens that a factory owner does his best to deceive the workers, to pose as a benefactor, and conceal his exploitation of the workers by some petty sops or lying promises. A strike always demolishes this deception at one blow by showing the workers that their “benefactor” is a wolf in sheep’s clothing.</w:t>
      </w:r>
    </w:p>
    <w:p w14:paraId="472E7083" w14:textId="77777777" w:rsidR="000A10FB" w:rsidRPr="000A10FB" w:rsidRDefault="000A10FB" w:rsidP="000A10FB">
      <w:pPr>
        <w:spacing w:before="280" w:after="280" w:line="240" w:lineRule="auto"/>
        <w:ind w:left="1306" w:right="1306" w:firstLine="240"/>
        <w:jc w:val="both"/>
        <w:rPr>
          <w:rFonts w:ascii="Times New Roman" w:eastAsia="Times New Roman" w:hAnsi="Times New Roman" w:cs="Times New Roman"/>
          <w:sz w:val="24"/>
          <w:szCs w:val="24"/>
          <w:lang w:eastAsia="zh-CN"/>
        </w:rPr>
      </w:pPr>
      <w:r w:rsidRPr="000A10FB">
        <w:rPr>
          <w:rFonts w:eastAsia="Times New Roman" w:cs="Calibri"/>
          <w:b/>
          <w:bCs/>
          <w:color w:val="000000"/>
          <w:u w:val="single"/>
          <w:lang w:eastAsia="zh-CN"/>
        </w:rPr>
        <w:t>A strike</w:t>
      </w:r>
      <w:r w:rsidRPr="000A10FB">
        <w:rPr>
          <w:rFonts w:ascii="Georgia" w:eastAsia="Times New Roman" w:hAnsi="Georgia" w:cs="Times New Roman"/>
          <w:color w:val="000000"/>
          <w:sz w:val="20"/>
          <w:szCs w:val="20"/>
          <w:lang w:eastAsia="zh-CN"/>
        </w:rPr>
        <w:t xml:space="preserve">, moreover, opens the eyes of the workers to the nature, not only of the capitalists, but of the government and the laws as well. Just as the factory owners try to pose as benefactors of the workers, the government officials and their lackeys try to assure the workers that the tsar and the tsarist government are equally solicitous of both the factory owners and the workers, as justice requires. The worker does not know the laws, he has no contact with government officials, especially with those in the higher posts, and, </w:t>
      </w:r>
      <w:proofErr w:type="gramStart"/>
      <w:r w:rsidRPr="000A10FB">
        <w:rPr>
          <w:rFonts w:ascii="Georgia" w:eastAsia="Times New Roman" w:hAnsi="Georgia" w:cs="Times New Roman"/>
          <w:color w:val="000000"/>
          <w:sz w:val="20"/>
          <w:szCs w:val="20"/>
          <w:lang w:eastAsia="zh-CN"/>
        </w:rPr>
        <w:t>as a consequence</w:t>
      </w:r>
      <w:proofErr w:type="gramEnd"/>
      <w:r w:rsidRPr="000A10FB">
        <w:rPr>
          <w:rFonts w:ascii="Georgia" w:eastAsia="Times New Roman" w:hAnsi="Georgia" w:cs="Times New Roman"/>
          <w:color w:val="000000"/>
          <w:sz w:val="20"/>
          <w:szCs w:val="20"/>
          <w:lang w:eastAsia="zh-CN"/>
        </w:rPr>
        <w:t xml:space="preserve">, often believes all this. Then comes a strike. The public prosecutor, the factory inspector, the police, and frequently troops, appear at the factory. The workers learn that they have violated the law: the employers are permitted by law to assemble and openly discuss ways of reducing </w:t>
      </w:r>
      <w:proofErr w:type="spellStart"/>
      <w:r w:rsidRPr="000A10FB">
        <w:rPr>
          <w:rFonts w:ascii="Georgia" w:eastAsia="Times New Roman" w:hAnsi="Georgia" w:cs="Times New Roman"/>
          <w:color w:val="000000"/>
          <w:sz w:val="20"/>
          <w:szCs w:val="20"/>
          <w:lang w:eastAsia="zh-CN"/>
        </w:rPr>
        <w:t>workers</w:t>
      </w:r>
      <w:proofErr w:type="spellEnd"/>
      <w:r w:rsidRPr="000A10FB">
        <w:rPr>
          <w:rFonts w:ascii="Georgia" w:eastAsia="Times New Roman" w:hAnsi="Georgia" w:cs="Times New Roman"/>
          <w:color w:val="000000"/>
          <w:sz w:val="20"/>
          <w:szCs w:val="20"/>
          <w:lang w:eastAsia="zh-CN"/>
        </w:rPr>
        <w:t xml:space="preserve"> wages, but workers are declared criminals if they come to a joint agreement! Workers are driven out of their homes; the police close the shops from which the workers might obtain food on credit, an effort is</w:t>
      </w:r>
      <w:r w:rsidRPr="000A10FB">
        <w:rPr>
          <w:rFonts w:ascii="Georgia" w:eastAsia="Times New Roman" w:hAnsi="Georgia" w:cs="Times New Roman"/>
          <w:color w:val="000000"/>
          <w:sz w:val="20"/>
          <w:szCs w:val="20"/>
          <w:lang w:eastAsia="zh-CN"/>
        </w:rPr>
        <w:tab/>
        <w:t xml:space="preserve"> made to </w:t>
      </w:r>
      <w:r w:rsidRPr="000A10FB">
        <w:rPr>
          <w:rFonts w:ascii="Georgia" w:eastAsia="Times New Roman" w:hAnsi="Georgia" w:cs="Times New Roman"/>
          <w:color w:val="000000"/>
          <w:sz w:val="20"/>
          <w:szCs w:val="20"/>
          <w:lang w:eastAsia="zh-CN"/>
        </w:rPr>
        <w:lastRenderedPageBreak/>
        <w:t xml:space="preserve">incite the soldiers against the workers even when the workers conduct themselves quietly and peacefully. Soldiers are even ordered to fire   on the workers and when they kill unarmed workers by shooting the fleeing crowd in the back, the tsar himself sends the troops an expression of his gratitude (in this way the tsar thanked the troops who had killed striking workers in Yaroslavl in 1895). It becomes clear to every worker that the tsarist government is his worst enemy, since it defends the capitalists and binds the workers hand and foot. </w:t>
      </w:r>
      <w:r w:rsidRPr="000A10FB">
        <w:rPr>
          <w:rFonts w:eastAsia="Times New Roman" w:cs="Calibri"/>
          <w:b/>
          <w:bCs/>
          <w:color w:val="000000"/>
          <w:u w:val="single"/>
          <w:shd w:val="clear" w:color="auto" w:fill="00FFFF"/>
          <w:lang w:eastAsia="zh-CN"/>
        </w:rPr>
        <w:t>The workers begin to understand that laws are made in the interests of the rich alone; that government officials protect those interests;</w:t>
      </w:r>
      <w:r w:rsidRPr="000A10FB">
        <w:rPr>
          <w:rFonts w:ascii="Georgia" w:eastAsia="Times New Roman" w:hAnsi="Georgia" w:cs="Times New Roman"/>
          <w:color w:val="000000"/>
          <w:sz w:val="20"/>
          <w:szCs w:val="20"/>
          <w:lang w:eastAsia="zh-CN"/>
        </w:rPr>
        <w:t xml:space="preserve"> that the working people are gagged and not allowed to make known their needs; that the working class must win for itself the right to strike, the right to publish workers’ newspapers, the right to participate in a national assembly that enacts laws and supervises their fulfilment. The government itself knows full well that strikes open the eyes of the workers and for this reason it has such a fear of strikes and does everything to stop them as quickly as possible. One German Minister of the Interior, one who was notorious for the persistent persecution of socialists and class-conscious workers, not without reason, stated before the people’s representatives: “Behind every strike lurks the hydra [monster] of revolution.”</w:t>
      </w:r>
      <w:hyperlink r:id="rId6" w:anchor="fwV04E119" w:history="1">
        <w:r w:rsidRPr="000A10FB">
          <w:rPr>
            <w:rFonts w:ascii="Georgia" w:eastAsia="Times New Roman" w:hAnsi="Georgia" w:cs="Times New Roman"/>
            <w:color w:val="AA0000"/>
            <w:sz w:val="20"/>
            <w:szCs w:val="20"/>
            <w:u w:val="single"/>
            <w:lang w:eastAsia="zh-CN"/>
          </w:rPr>
          <w:t>[4]</w:t>
        </w:r>
      </w:hyperlink>
      <w:r w:rsidRPr="000A10FB">
        <w:rPr>
          <w:rFonts w:ascii="Georgia" w:eastAsia="Times New Roman" w:hAnsi="Georgia" w:cs="Times New Roman"/>
          <w:color w:val="000000"/>
          <w:sz w:val="20"/>
          <w:szCs w:val="20"/>
          <w:lang w:eastAsia="zh-CN"/>
        </w:rPr>
        <w:t> Every strike strengthens and develops in the workers the understanding that the government is their enemy and that the working class must prepare itself to struggle against the government for the people’s rights.</w:t>
      </w:r>
    </w:p>
    <w:p w14:paraId="5B9F2954" w14:textId="77777777" w:rsidR="000A10FB" w:rsidRPr="000A10FB" w:rsidRDefault="000A10FB" w:rsidP="000A10FB">
      <w:pPr>
        <w:spacing w:before="280" w:after="280" w:line="240" w:lineRule="auto"/>
        <w:ind w:left="1306" w:right="1306" w:firstLine="240"/>
        <w:jc w:val="both"/>
        <w:rPr>
          <w:rFonts w:ascii="Times New Roman" w:eastAsia="Times New Roman" w:hAnsi="Times New Roman" w:cs="Times New Roman"/>
          <w:sz w:val="24"/>
          <w:szCs w:val="24"/>
          <w:lang w:eastAsia="zh-CN"/>
        </w:rPr>
      </w:pPr>
      <w:r w:rsidRPr="000A10FB">
        <w:rPr>
          <w:rFonts w:ascii="Georgia" w:eastAsia="Times New Roman" w:hAnsi="Georgia" w:cs="Times New Roman"/>
          <w:b/>
          <w:bCs/>
          <w:color w:val="000000"/>
          <w:sz w:val="20"/>
          <w:szCs w:val="20"/>
          <w:u w:val="single"/>
          <w:shd w:val="clear" w:color="auto" w:fill="00FFFF"/>
          <w:lang w:eastAsia="zh-CN"/>
        </w:rPr>
        <w:t>Strikes, </w:t>
      </w:r>
      <w:r w:rsidRPr="000A10FB">
        <w:rPr>
          <w:rFonts w:ascii="Times New Roman" w:eastAsia="Times New Roman" w:hAnsi="Times New Roman" w:cs="Times New Roman"/>
          <w:color w:val="000000"/>
          <w:sz w:val="24"/>
          <w:szCs w:val="24"/>
          <w:lang w:eastAsia="zh-CN"/>
        </w:rPr>
        <w:t>therefore</w:t>
      </w:r>
      <w:r w:rsidRPr="000A10FB">
        <w:rPr>
          <w:rFonts w:ascii="Georgia" w:eastAsia="Times New Roman" w:hAnsi="Georgia" w:cs="Times New Roman"/>
          <w:b/>
          <w:bCs/>
          <w:color w:val="000000"/>
          <w:sz w:val="20"/>
          <w:szCs w:val="20"/>
          <w:u w:val="single"/>
          <w:shd w:val="clear" w:color="auto" w:fill="00FFFF"/>
          <w:lang w:eastAsia="zh-CN"/>
        </w:rPr>
        <w:t>, teach the workers to unite</w:t>
      </w:r>
      <w:r w:rsidRPr="000A10FB">
        <w:rPr>
          <w:rFonts w:ascii="Georgia" w:eastAsia="Times New Roman" w:hAnsi="Georgia" w:cs="Times New Roman"/>
          <w:color w:val="000000"/>
          <w:sz w:val="20"/>
          <w:szCs w:val="20"/>
          <w:lang w:eastAsia="zh-CN"/>
        </w:rPr>
        <w:t xml:space="preserve">; they show them that </w:t>
      </w:r>
      <w:r w:rsidRPr="000A10FB">
        <w:rPr>
          <w:rFonts w:eastAsia="Times New Roman" w:cs="Calibri"/>
          <w:b/>
          <w:bCs/>
          <w:color w:val="000000"/>
          <w:u w:val="single"/>
          <w:shd w:val="clear" w:color="auto" w:fill="00FFFF"/>
          <w:lang w:eastAsia="zh-CN"/>
        </w:rPr>
        <w:t>they can struggle against the capitalists only when they are united</w:t>
      </w:r>
      <w:r w:rsidRPr="000A10FB">
        <w:rPr>
          <w:rFonts w:ascii="Georgia" w:eastAsia="Times New Roman" w:hAnsi="Georgia" w:cs="Times New Roman"/>
          <w:color w:val="000000"/>
          <w:sz w:val="20"/>
          <w:szCs w:val="20"/>
          <w:lang w:eastAsia="zh-CN"/>
        </w:rPr>
        <w:t xml:space="preserve">; strikes teach the workers to think of the struggle of the whole working class against the whole class of factory owners and against the arbitrary, police government. This is the reason that socialists call strikes “a school of war,” a school in which the workers learn to make war on their enemies for the liberation of the whole people, of all who </w:t>
      </w:r>
      <w:proofErr w:type="spellStart"/>
      <w:r w:rsidRPr="000A10FB">
        <w:rPr>
          <w:rFonts w:ascii="Georgia" w:eastAsia="Times New Roman" w:hAnsi="Georgia" w:cs="Times New Roman"/>
          <w:color w:val="000000"/>
          <w:sz w:val="20"/>
          <w:szCs w:val="20"/>
          <w:lang w:eastAsia="zh-CN"/>
        </w:rPr>
        <w:t>labour</w:t>
      </w:r>
      <w:proofErr w:type="spellEnd"/>
      <w:r w:rsidRPr="000A10FB">
        <w:rPr>
          <w:rFonts w:ascii="Georgia" w:eastAsia="Times New Roman" w:hAnsi="Georgia" w:cs="Times New Roman"/>
          <w:color w:val="000000"/>
          <w:sz w:val="20"/>
          <w:szCs w:val="20"/>
          <w:lang w:eastAsia="zh-CN"/>
        </w:rPr>
        <w:t>, from the yoke of government officials and from the yoke of capital.</w:t>
      </w:r>
    </w:p>
    <w:p w14:paraId="04017042" w14:textId="77777777" w:rsidR="000A10FB" w:rsidRPr="000A10FB" w:rsidRDefault="000A10FB" w:rsidP="000A10FB">
      <w:pPr>
        <w:spacing w:before="280" w:after="280" w:line="240" w:lineRule="auto"/>
        <w:ind w:left="1306" w:right="1306" w:firstLine="240"/>
        <w:jc w:val="both"/>
        <w:rPr>
          <w:rFonts w:ascii="Times New Roman" w:eastAsia="Times New Roman" w:hAnsi="Times New Roman" w:cs="Times New Roman"/>
          <w:sz w:val="24"/>
          <w:szCs w:val="24"/>
          <w:lang w:eastAsia="zh-CN"/>
        </w:rPr>
      </w:pPr>
      <w:r w:rsidRPr="000A10FB">
        <w:rPr>
          <w:rFonts w:ascii="Georgia" w:eastAsia="Times New Roman" w:hAnsi="Georgia" w:cs="Times New Roman"/>
          <w:color w:val="000000"/>
          <w:sz w:val="20"/>
          <w:szCs w:val="20"/>
          <w:lang w:eastAsia="zh-CN"/>
        </w:rPr>
        <w:t xml:space="preserve">“A school of war” is, however, not war itself. When strikes are widespread among the workers, some of the workers (including some socialists) begin to believe that the working class can confine itself to strikes, strike funds, or strike associations alone; that by strikes alone the working class can achieve a considerable improvement in its conditions   or even its emancipation. When they see what power there is in a united working class and even in small strikes, some think that the working class has only to </w:t>
      </w:r>
      <w:proofErr w:type="spellStart"/>
      <w:r w:rsidRPr="000A10FB">
        <w:rPr>
          <w:rFonts w:ascii="Georgia" w:eastAsia="Times New Roman" w:hAnsi="Georgia" w:cs="Times New Roman"/>
          <w:color w:val="000000"/>
          <w:sz w:val="20"/>
          <w:szCs w:val="20"/>
          <w:lang w:eastAsia="zh-CN"/>
        </w:rPr>
        <w:t>organise</w:t>
      </w:r>
      <w:proofErr w:type="spellEnd"/>
      <w:r w:rsidRPr="000A10FB">
        <w:rPr>
          <w:rFonts w:ascii="Georgia" w:eastAsia="Times New Roman" w:hAnsi="Georgia" w:cs="Times New Roman"/>
          <w:color w:val="000000"/>
          <w:sz w:val="20"/>
          <w:szCs w:val="20"/>
          <w:lang w:eastAsia="zh-CN"/>
        </w:rPr>
        <w:t xml:space="preserve"> a general strike throughout the whole country for the workers to get everything they want from the capitalists and the government. This idea was also expressed by the workers of other countries when the working-class movement was in its early stages and the workers were still very inexperienced. </w:t>
      </w:r>
      <w:r w:rsidRPr="000A10FB">
        <w:rPr>
          <w:rFonts w:ascii="Georgia" w:eastAsia="Times New Roman" w:hAnsi="Georgia" w:cs="Times New Roman"/>
          <w:b/>
          <w:bCs/>
          <w:color w:val="000000"/>
          <w:sz w:val="20"/>
          <w:szCs w:val="20"/>
          <w:u w:val="single"/>
          <w:lang w:eastAsia="zh-CN"/>
        </w:rPr>
        <w:t>It is a mistaken idea.</w:t>
      </w:r>
      <w:r w:rsidRPr="000A10FB">
        <w:rPr>
          <w:rFonts w:ascii="Georgia" w:eastAsia="Times New Roman" w:hAnsi="Georgia" w:cs="Times New Roman"/>
          <w:color w:val="000000"/>
          <w:sz w:val="20"/>
          <w:szCs w:val="20"/>
          <w:lang w:eastAsia="zh-CN"/>
        </w:rPr>
        <w:t> Strikes are </w:t>
      </w:r>
      <w:r w:rsidRPr="000A10FB">
        <w:rPr>
          <w:rFonts w:ascii="Georgia" w:eastAsia="Times New Roman" w:hAnsi="Georgia" w:cs="Times New Roman"/>
          <w:b/>
          <w:bCs/>
          <w:color w:val="000000"/>
          <w:sz w:val="20"/>
          <w:szCs w:val="20"/>
          <w:u w:val="single"/>
          <w:lang w:eastAsia="zh-CN"/>
        </w:rPr>
        <w:t>one</w:t>
      </w:r>
      <w:r w:rsidRPr="000A10FB">
        <w:rPr>
          <w:rFonts w:ascii="Georgia" w:eastAsia="Times New Roman" w:hAnsi="Georgia" w:cs="Times New Roman"/>
          <w:color w:val="000000"/>
          <w:sz w:val="20"/>
          <w:szCs w:val="20"/>
          <w:lang w:eastAsia="zh-CN"/>
        </w:rPr>
        <w:t xml:space="preserve"> of the ways in which the working class struggles for its emancipation, but they are not the only way; and if the workers do not turn their attention to other means of conducting the struggle, they will slow down the growth and the successes of the working class. It is true that funds are needed to maintain the workers during strikes, if strikes are to be successful. Such workers’ funds (usually funds of workers in separate branches of industry, separate trades or workshops) are maintained in all countries; but here in Russia this is especially difficult, because the police keep track of them, seize the money, and arrest the workers. The workers, of course, </w:t>
      </w:r>
      <w:proofErr w:type="gramStart"/>
      <w:r w:rsidRPr="000A10FB">
        <w:rPr>
          <w:rFonts w:ascii="Georgia" w:eastAsia="Times New Roman" w:hAnsi="Georgia" w:cs="Times New Roman"/>
          <w:color w:val="000000"/>
          <w:sz w:val="20"/>
          <w:szCs w:val="20"/>
          <w:lang w:eastAsia="zh-CN"/>
        </w:rPr>
        <w:t>are able to</w:t>
      </w:r>
      <w:proofErr w:type="gramEnd"/>
      <w:r w:rsidRPr="000A10FB">
        <w:rPr>
          <w:rFonts w:ascii="Georgia" w:eastAsia="Times New Roman" w:hAnsi="Georgia" w:cs="Times New Roman"/>
          <w:color w:val="000000"/>
          <w:sz w:val="20"/>
          <w:szCs w:val="20"/>
          <w:lang w:eastAsia="zh-CN"/>
        </w:rPr>
        <w:t xml:space="preserve"> hide from the police; naturally, the </w:t>
      </w:r>
      <w:proofErr w:type="spellStart"/>
      <w:r w:rsidRPr="000A10FB">
        <w:rPr>
          <w:rFonts w:ascii="Georgia" w:eastAsia="Times New Roman" w:hAnsi="Georgia" w:cs="Times New Roman"/>
          <w:color w:val="000000"/>
          <w:sz w:val="20"/>
          <w:szCs w:val="20"/>
          <w:lang w:eastAsia="zh-CN"/>
        </w:rPr>
        <w:t>organisation</w:t>
      </w:r>
      <w:proofErr w:type="spellEnd"/>
      <w:r w:rsidRPr="000A10FB">
        <w:rPr>
          <w:rFonts w:ascii="Georgia" w:eastAsia="Times New Roman" w:hAnsi="Georgia" w:cs="Times New Roman"/>
          <w:color w:val="000000"/>
          <w:sz w:val="20"/>
          <w:szCs w:val="20"/>
          <w:lang w:eastAsia="zh-CN"/>
        </w:rPr>
        <w:t xml:space="preserve"> of such funds is valuable, and we do not want to advise workers against setting them up. But it must not be supposed that workers’ funds, when prohibited by law, will </w:t>
      </w:r>
      <w:r w:rsidRPr="000A10FB">
        <w:rPr>
          <w:rFonts w:ascii="Georgia" w:eastAsia="Times New Roman" w:hAnsi="Georgia" w:cs="Times New Roman"/>
          <w:color w:val="000000"/>
          <w:sz w:val="20"/>
          <w:szCs w:val="20"/>
          <w:lang w:eastAsia="zh-CN"/>
        </w:rPr>
        <w:lastRenderedPageBreak/>
        <w:t xml:space="preserve">attract large numbers of contributors, and so long as the membership in such </w:t>
      </w:r>
      <w:proofErr w:type="spellStart"/>
      <w:r w:rsidRPr="000A10FB">
        <w:rPr>
          <w:rFonts w:ascii="Georgia" w:eastAsia="Times New Roman" w:hAnsi="Georgia" w:cs="Times New Roman"/>
          <w:color w:val="000000"/>
          <w:sz w:val="20"/>
          <w:szCs w:val="20"/>
          <w:lang w:eastAsia="zh-CN"/>
        </w:rPr>
        <w:t>organisations</w:t>
      </w:r>
      <w:proofErr w:type="spellEnd"/>
      <w:r w:rsidRPr="000A10FB">
        <w:rPr>
          <w:rFonts w:ascii="Georgia" w:eastAsia="Times New Roman" w:hAnsi="Georgia" w:cs="Times New Roman"/>
          <w:color w:val="000000"/>
          <w:sz w:val="20"/>
          <w:szCs w:val="20"/>
          <w:lang w:eastAsia="zh-CN"/>
        </w:rPr>
        <w:t xml:space="preserve"> is small, workers’ funds will not prove of great use. Furthermore, even in those countries where workers’ unions exist openly and have huge funds at their disposal, the working class can still not confine itself to strikes as a means of struggle. All that is necessary is a hitch in the affairs of industry (a crisis, such as the one that is approaching in Russia today) and the factory owners will even deliberately cause strikes, because it is to their advantage to cease work for a time and to deplete the workers’ funds. The workers, therefore, cannot, under any circumstances, confine themselves to strike actions and strike associations. Secondly, strikes can only be successful where workers are sufficiently class-conscious, where they are able to select an opportune moment for striking, where they know how to put forward their demands, and where they have connections with socialists and are able to procure   leaflets and pamphlets through them. There are still very few such workers in Russia, and every effort must be exerted to increase their number in order to make the working-class cause known to the masses of workers and to acquaint them with socialism and the working-class struggle. </w:t>
      </w:r>
      <w:r w:rsidRPr="000A10FB">
        <w:rPr>
          <w:rFonts w:eastAsia="Times New Roman" w:cs="Calibri"/>
          <w:b/>
          <w:bCs/>
          <w:color w:val="000000"/>
          <w:u w:val="single"/>
          <w:shd w:val="clear" w:color="auto" w:fill="00FFFF"/>
          <w:lang w:eastAsia="zh-CN"/>
        </w:rPr>
        <w:t xml:space="preserve">This is a task that the socialists and class-conscious workers must undertake jointly by </w:t>
      </w:r>
      <w:proofErr w:type="spellStart"/>
      <w:r w:rsidRPr="000A10FB">
        <w:rPr>
          <w:rFonts w:eastAsia="Times New Roman" w:cs="Calibri"/>
          <w:b/>
          <w:bCs/>
          <w:color w:val="000000"/>
          <w:u w:val="single"/>
          <w:shd w:val="clear" w:color="auto" w:fill="00FFFF"/>
          <w:lang w:eastAsia="zh-CN"/>
        </w:rPr>
        <w:t>organising</w:t>
      </w:r>
      <w:proofErr w:type="spellEnd"/>
      <w:r w:rsidRPr="000A10FB">
        <w:rPr>
          <w:rFonts w:eastAsia="Times New Roman" w:cs="Calibri"/>
          <w:b/>
          <w:bCs/>
          <w:color w:val="000000"/>
          <w:u w:val="single"/>
          <w:shd w:val="clear" w:color="auto" w:fill="00FFFF"/>
          <w:lang w:eastAsia="zh-CN"/>
        </w:rPr>
        <w:t xml:space="preserve"> a socialist working-class party for this purpose</w:t>
      </w:r>
      <w:r w:rsidRPr="000A10FB">
        <w:rPr>
          <w:rFonts w:ascii="Georgia" w:eastAsia="Times New Roman" w:hAnsi="Georgia" w:cs="Times New Roman"/>
          <w:color w:val="000000"/>
          <w:sz w:val="20"/>
          <w:szCs w:val="20"/>
          <w:lang w:eastAsia="zh-CN"/>
        </w:rPr>
        <w:t xml:space="preserve">. Thirdly, strikes, as we have seen, show the workers that the government is their enemy and that a struggle against the government must be carried on. </w:t>
      </w:r>
      <w:proofErr w:type="gramStart"/>
      <w:r w:rsidRPr="000A10FB">
        <w:rPr>
          <w:rFonts w:ascii="Georgia" w:eastAsia="Times New Roman" w:hAnsi="Georgia" w:cs="Times New Roman"/>
          <w:color w:val="000000"/>
          <w:sz w:val="20"/>
          <w:szCs w:val="20"/>
          <w:lang w:eastAsia="zh-CN"/>
        </w:rPr>
        <w:t xml:space="preserve">Actually, </w:t>
      </w:r>
      <w:r w:rsidRPr="000A10FB">
        <w:rPr>
          <w:rFonts w:eastAsia="Times New Roman" w:cs="Calibri"/>
          <w:b/>
          <w:bCs/>
          <w:color w:val="000000"/>
          <w:u w:val="single"/>
          <w:shd w:val="clear" w:color="auto" w:fill="00FFFF"/>
          <w:lang w:eastAsia="zh-CN"/>
        </w:rPr>
        <w:t>it</w:t>
      </w:r>
      <w:proofErr w:type="gramEnd"/>
      <w:r w:rsidRPr="000A10FB">
        <w:rPr>
          <w:rFonts w:eastAsia="Times New Roman" w:cs="Calibri"/>
          <w:b/>
          <w:bCs/>
          <w:color w:val="000000"/>
          <w:u w:val="single"/>
          <w:shd w:val="clear" w:color="auto" w:fill="00FFFF"/>
          <w:lang w:eastAsia="zh-CN"/>
        </w:rPr>
        <w:t xml:space="preserve"> is strikes that have gradually taught the working class of all countries to struggle against the governments for workers’ rights and for the rights of the people as a whole</w:t>
      </w:r>
      <w:r w:rsidRPr="000A10FB">
        <w:rPr>
          <w:rFonts w:ascii="Georgia" w:eastAsia="Times New Roman" w:hAnsi="Georgia" w:cs="Times New Roman"/>
          <w:color w:val="000000"/>
          <w:sz w:val="20"/>
          <w:szCs w:val="20"/>
          <w:lang w:eastAsia="zh-CN"/>
        </w:rPr>
        <w:t xml:space="preserve">. As we have said, only a socialist workers’ party can carry on this struggle by spreading among the workers a true conception of the government and of the working-class cause. On another occasion we shall discuss specifically how strikes are conducted in Russia and how class-conscious workers should avail themselves of them. Here we must point out that strikes are, as we said above, “a school of war” and not the war itself, that strikes are only one means of struggle, only one aspect of the working-class movement. From individual strikes the workers can and must go over, as indeed they are </w:t>
      </w:r>
      <w:proofErr w:type="gramStart"/>
      <w:r w:rsidRPr="000A10FB">
        <w:rPr>
          <w:rFonts w:ascii="Georgia" w:eastAsia="Times New Roman" w:hAnsi="Georgia" w:cs="Times New Roman"/>
          <w:color w:val="000000"/>
          <w:sz w:val="20"/>
          <w:szCs w:val="20"/>
          <w:lang w:eastAsia="zh-CN"/>
        </w:rPr>
        <w:t>actually doing</w:t>
      </w:r>
      <w:proofErr w:type="gramEnd"/>
      <w:r w:rsidRPr="000A10FB">
        <w:rPr>
          <w:rFonts w:ascii="Georgia" w:eastAsia="Times New Roman" w:hAnsi="Georgia" w:cs="Times New Roman"/>
          <w:color w:val="000000"/>
          <w:sz w:val="20"/>
          <w:szCs w:val="20"/>
          <w:lang w:eastAsia="zh-CN"/>
        </w:rPr>
        <w:t xml:space="preserve"> in all countries, to a struggle of the entire working class for the emancipation of all who </w:t>
      </w:r>
      <w:proofErr w:type="spellStart"/>
      <w:r w:rsidRPr="000A10FB">
        <w:rPr>
          <w:rFonts w:ascii="Georgia" w:eastAsia="Times New Roman" w:hAnsi="Georgia" w:cs="Times New Roman"/>
          <w:color w:val="000000"/>
          <w:sz w:val="20"/>
          <w:szCs w:val="20"/>
          <w:lang w:eastAsia="zh-CN"/>
        </w:rPr>
        <w:t>labour</w:t>
      </w:r>
      <w:proofErr w:type="spellEnd"/>
      <w:r w:rsidRPr="000A10FB">
        <w:rPr>
          <w:rFonts w:ascii="Georgia" w:eastAsia="Times New Roman" w:hAnsi="Georgia" w:cs="Times New Roman"/>
          <w:color w:val="000000"/>
          <w:sz w:val="20"/>
          <w:szCs w:val="20"/>
          <w:lang w:eastAsia="zh-CN"/>
        </w:rPr>
        <w:t>. When all class-conscious workers become socialists, i.e., when they strive for this emancipation, when they unite throughout the whole country in order to spread socialism among the workers, in order to teach the workers all the means of struggle against their enemies, when they build up a socialist workers’ party that struggles for the emancipation of the people as a whole from government oppression and for the emancipation of all working people from the yoke of capital—only then will the working class become an integral part of that great movement of the workers of all countries that unites all workers and raises the red banner inscribed with the words: “Workers of all countries, unite!”</w:t>
      </w:r>
    </w:p>
    <w:p w14:paraId="463C474D" w14:textId="77777777" w:rsidR="000A10FB" w:rsidRPr="000A10FB" w:rsidRDefault="000A10FB" w:rsidP="000A10FB">
      <w:pPr>
        <w:shd w:val="clear" w:color="auto" w:fill="FFFFFF"/>
        <w:spacing w:after="0" w:line="240" w:lineRule="auto"/>
        <w:rPr>
          <w:rFonts w:ascii="Times New Roman" w:eastAsia="Times New Roman" w:hAnsi="Times New Roman" w:cs="Times New Roman"/>
          <w:sz w:val="24"/>
          <w:szCs w:val="24"/>
          <w:lang w:eastAsia="zh-CN"/>
        </w:rPr>
      </w:pPr>
      <w:r w:rsidRPr="000A10FB">
        <w:rPr>
          <w:rFonts w:ascii="Times New Roman" w:eastAsia="Times New Roman" w:hAnsi="Times New Roman" w:cs="Times New Roman"/>
          <w:sz w:val="24"/>
          <w:szCs w:val="24"/>
          <w:lang w:eastAsia="zh-CN"/>
        </w:rPr>
        <w:t> </w:t>
      </w:r>
    </w:p>
    <w:p w14:paraId="11883F13"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32E8772C" w14:textId="77777777" w:rsidR="000A10FB" w:rsidRPr="000A10FB" w:rsidRDefault="000A10FB" w:rsidP="000A10FB">
      <w:pPr>
        <w:spacing w:before="40" w:after="0" w:line="240" w:lineRule="auto"/>
        <w:jc w:val="center"/>
        <w:outlineLvl w:val="1"/>
        <w:rPr>
          <w:rFonts w:ascii="Times New Roman" w:eastAsia="Times New Roman" w:hAnsi="Times New Roman" w:cs="Times New Roman"/>
          <w:b/>
          <w:bCs/>
          <w:sz w:val="36"/>
          <w:szCs w:val="36"/>
          <w:lang w:eastAsia="zh-CN"/>
        </w:rPr>
      </w:pPr>
      <w:r w:rsidRPr="000A10FB">
        <w:rPr>
          <w:rFonts w:eastAsia="Times New Roman" w:cs="Calibri"/>
          <w:b/>
          <w:bCs/>
          <w:color w:val="000000"/>
          <w:sz w:val="44"/>
          <w:szCs w:val="44"/>
          <w:u w:val="single"/>
          <w:lang w:eastAsia="zh-CN"/>
        </w:rPr>
        <w:t xml:space="preserve">Part </w:t>
      </w:r>
      <w:proofErr w:type="gramStart"/>
      <w:r w:rsidRPr="000A10FB">
        <w:rPr>
          <w:rFonts w:eastAsia="Times New Roman" w:cs="Calibri"/>
          <w:b/>
          <w:bCs/>
          <w:color w:val="000000"/>
          <w:sz w:val="44"/>
          <w:szCs w:val="44"/>
          <w:u w:val="single"/>
          <w:lang w:eastAsia="zh-CN"/>
        </w:rPr>
        <w:t>3  –</w:t>
      </w:r>
      <w:proofErr w:type="gramEnd"/>
      <w:r w:rsidRPr="000A10FB">
        <w:rPr>
          <w:rFonts w:eastAsia="Times New Roman" w:cs="Calibri"/>
          <w:b/>
          <w:bCs/>
          <w:color w:val="000000"/>
          <w:sz w:val="44"/>
          <w:szCs w:val="44"/>
          <w:u w:val="single"/>
          <w:lang w:eastAsia="zh-CN"/>
        </w:rPr>
        <w:t xml:space="preserve"> The state is a necessary condition for the social subject</w:t>
      </w:r>
    </w:p>
    <w:p w14:paraId="1B30A076"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3388A1AA" w14:textId="77777777" w:rsidR="000A10FB" w:rsidRPr="000A10FB" w:rsidRDefault="000A10FB" w:rsidP="000A10FB">
      <w:pPr>
        <w:spacing w:before="40" w:after="0" w:line="240" w:lineRule="auto"/>
        <w:outlineLvl w:val="3"/>
        <w:rPr>
          <w:rFonts w:ascii="Times New Roman" w:eastAsia="Times New Roman" w:hAnsi="Times New Roman" w:cs="Times New Roman"/>
          <w:b/>
          <w:bCs/>
          <w:sz w:val="24"/>
          <w:szCs w:val="24"/>
          <w:lang w:eastAsia="zh-CN"/>
        </w:rPr>
      </w:pPr>
      <w:r w:rsidRPr="000A10FB">
        <w:rPr>
          <w:rFonts w:eastAsia="Times New Roman" w:cs="Calibri"/>
          <w:b/>
          <w:bCs/>
          <w:color w:val="000000"/>
          <w:sz w:val="26"/>
          <w:szCs w:val="26"/>
          <w:lang w:eastAsia="zh-CN"/>
        </w:rPr>
        <w:lastRenderedPageBreak/>
        <w:t>The state plays a constitutive role in recognizing the mediated relation between human subjects – this is key for forming the social cohesion necessary to effectively strike, and without it all social organizing fails</w:t>
      </w:r>
    </w:p>
    <w:p w14:paraId="1BAEC596" w14:textId="77777777" w:rsidR="000A10FB" w:rsidRPr="000A10FB" w:rsidRDefault="000A10FB" w:rsidP="000A10FB">
      <w:pPr>
        <w:spacing w:line="240" w:lineRule="auto"/>
        <w:rPr>
          <w:rFonts w:ascii="Times New Roman" w:eastAsia="Times New Roman" w:hAnsi="Times New Roman" w:cs="Times New Roman"/>
          <w:sz w:val="24"/>
          <w:szCs w:val="24"/>
          <w:lang w:eastAsia="zh-CN"/>
        </w:rPr>
      </w:pPr>
      <w:r w:rsidRPr="000A10FB">
        <w:rPr>
          <w:rFonts w:eastAsia="Times New Roman" w:cs="Calibri"/>
          <w:color w:val="000000"/>
          <w:lang w:eastAsia="zh-CN"/>
        </w:rPr>
        <w:t>McGowan 16</w:t>
      </w:r>
    </w:p>
    <w:p w14:paraId="1ADEC244"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eastAsia="Times New Roman" w:cs="Calibri"/>
          <w:b/>
          <w:bCs/>
          <w:color w:val="000000"/>
          <w:u w:val="single"/>
          <w:shd w:val="clear" w:color="auto" w:fill="00FFFF"/>
          <w:lang w:eastAsia="zh-CN"/>
        </w:rPr>
        <w:t>Hegel</w:t>
      </w:r>
      <w:r w:rsidRPr="000A10FB">
        <w:rPr>
          <w:rFonts w:eastAsia="Times New Roman" w:cs="Calibri"/>
          <w:b/>
          <w:bCs/>
          <w:color w:val="000000"/>
          <w:u w:val="single"/>
          <w:lang w:eastAsia="zh-CN"/>
        </w:rPr>
        <w:t xml:space="preserve"> </w:t>
      </w:r>
      <w:r w:rsidRPr="000A10FB">
        <w:rPr>
          <w:rFonts w:ascii="Arial" w:eastAsia="Times New Roman" w:hAnsi="Arial" w:cs="Arial"/>
          <w:color w:val="000000"/>
          <w:lang w:eastAsia="zh-CN"/>
        </w:rPr>
        <w:t xml:space="preserve">ends his political philosophy with the state rather than with mutual recognition because he </w:t>
      </w:r>
      <w:r w:rsidRPr="000A10FB">
        <w:rPr>
          <w:rFonts w:eastAsia="Times New Roman" w:cs="Calibri"/>
          <w:b/>
          <w:bCs/>
          <w:color w:val="000000"/>
          <w:u w:val="single"/>
          <w:lang w:eastAsia="zh-CN"/>
        </w:rPr>
        <w:t>s</w:t>
      </w:r>
      <w:r w:rsidRPr="000A10FB">
        <w:rPr>
          <w:rFonts w:eastAsia="Times New Roman" w:cs="Calibri"/>
          <w:b/>
          <w:bCs/>
          <w:color w:val="000000"/>
          <w:u w:val="single"/>
          <w:shd w:val="clear" w:color="auto" w:fill="00FFFF"/>
          <w:lang w:eastAsia="zh-CN"/>
        </w:rPr>
        <w:t>ees in the state a social structure that sustains contradiction.</w:t>
      </w:r>
      <w:r w:rsidRPr="000A10FB">
        <w:rPr>
          <w:rFonts w:ascii="Arial" w:eastAsia="Times New Roman" w:hAnsi="Arial" w:cs="Arial"/>
          <w:color w:val="000000"/>
          <w:lang w:eastAsia="zh-CN"/>
        </w:rPr>
        <w:t xml:space="preserve"> The state is absolute politics—the political equivalent to absolute knowing or the absolute idea. </w:t>
      </w:r>
      <w:r w:rsidRPr="000A10FB">
        <w:rPr>
          <w:rFonts w:eastAsia="Times New Roman" w:cs="Calibri"/>
          <w:b/>
          <w:bCs/>
          <w:color w:val="000000"/>
          <w:u w:val="single"/>
          <w:lang w:eastAsia="zh-CN"/>
        </w:rPr>
        <w:t>The state form makes freedom actual</w:t>
      </w:r>
      <w:r w:rsidRPr="000A10FB">
        <w:rPr>
          <w:rFonts w:ascii="Arial" w:eastAsia="Times New Roman" w:hAnsi="Arial" w:cs="Arial"/>
          <w:color w:val="000000"/>
          <w:lang w:eastAsia="zh-CN"/>
        </w:rPr>
        <w:t xml:space="preserve"> in a way that mutual recognition does not. </w:t>
      </w:r>
      <w:r w:rsidRPr="000A10FB">
        <w:rPr>
          <w:rFonts w:eastAsia="Times New Roman" w:cs="Calibri"/>
          <w:b/>
          <w:bCs/>
          <w:color w:val="000000"/>
          <w:u w:val="single"/>
          <w:lang w:eastAsia="zh-CN"/>
        </w:rPr>
        <w:t xml:space="preserve">Though the content of states </w:t>
      </w:r>
      <w:proofErr w:type="gramStart"/>
      <w:r w:rsidRPr="000A10FB">
        <w:rPr>
          <w:rFonts w:eastAsia="Times New Roman" w:cs="Calibri"/>
          <w:b/>
          <w:bCs/>
          <w:color w:val="000000"/>
          <w:u w:val="single"/>
          <w:lang w:eastAsia="zh-CN"/>
        </w:rPr>
        <w:t>differ</w:t>
      </w:r>
      <w:proofErr w:type="gramEnd"/>
      <w:r w:rsidRPr="000A10FB">
        <w:rPr>
          <w:rFonts w:eastAsia="Times New Roman" w:cs="Calibri"/>
          <w:b/>
          <w:bCs/>
          <w:color w:val="000000"/>
          <w:u w:val="single"/>
          <w:lang w:eastAsia="zh-CN"/>
        </w:rPr>
        <w:t>, the form of the state is universal</w:t>
      </w:r>
      <w:r w:rsidRPr="000A10FB">
        <w:rPr>
          <w:rFonts w:eastAsia="Times New Roman" w:cs="Calibri"/>
          <w:b/>
          <w:bCs/>
          <w:color w:val="000000"/>
          <w:u w:val="single"/>
          <w:shd w:val="clear" w:color="auto" w:fill="00FFFF"/>
          <w:lang w:eastAsia="zh-CN"/>
        </w:rPr>
        <w:t>.</w:t>
      </w:r>
      <w:r w:rsidRPr="000A10FB">
        <w:rPr>
          <w:rFonts w:ascii="Arial" w:eastAsia="Times New Roman" w:hAnsi="Arial" w:cs="Arial"/>
          <w:color w:val="000000"/>
          <w:shd w:val="clear" w:color="auto" w:fill="00FFFF"/>
          <w:lang w:eastAsia="zh-CN"/>
        </w:rPr>
        <w:t xml:space="preserve"> </w:t>
      </w:r>
      <w:r w:rsidRPr="000A10FB">
        <w:rPr>
          <w:rFonts w:eastAsia="Times New Roman" w:cs="Calibri"/>
          <w:b/>
          <w:bCs/>
          <w:color w:val="000000"/>
          <w:u w:val="single"/>
          <w:shd w:val="clear" w:color="auto" w:fill="00FFFF"/>
          <w:lang w:eastAsia="zh-CN"/>
        </w:rPr>
        <w:t>The contradiction of the state</w:t>
      </w:r>
      <w:r w:rsidRPr="000A10FB">
        <w:rPr>
          <w:rFonts w:eastAsia="Times New Roman" w:cs="Calibri"/>
          <w:b/>
          <w:bCs/>
          <w:color w:val="000000"/>
          <w:u w:val="single"/>
          <w:lang w:eastAsia="zh-CN"/>
        </w:rPr>
        <w:t>—it creates the subject’s singularity by thoroughly submitting its particularity to a universal law—</w:t>
      </w:r>
      <w:r w:rsidRPr="000A10FB">
        <w:rPr>
          <w:rFonts w:eastAsia="Times New Roman" w:cs="Calibri"/>
          <w:b/>
          <w:bCs/>
          <w:color w:val="000000"/>
          <w:u w:val="single"/>
          <w:shd w:val="clear" w:color="auto" w:fill="00FFFF"/>
          <w:lang w:eastAsia="zh-CN"/>
        </w:rPr>
        <w:t>provides the basis for the subject’s freedom. Rather than creating the illusion of eliminating contradiction</w:t>
      </w:r>
      <w:r w:rsidRPr="000A10FB">
        <w:rPr>
          <w:rFonts w:eastAsia="Times New Roman" w:cs="Calibri"/>
          <w:b/>
          <w:bCs/>
          <w:color w:val="000000"/>
          <w:u w:val="single"/>
          <w:lang w:eastAsia="zh-CN"/>
        </w:rPr>
        <w:t xml:space="preserve"> in the way that mutual recognition does, </w:t>
      </w:r>
      <w:r w:rsidRPr="000A10FB">
        <w:rPr>
          <w:rFonts w:eastAsia="Times New Roman" w:cs="Calibri"/>
          <w:b/>
          <w:bCs/>
          <w:color w:val="000000"/>
          <w:u w:val="single"/>
          <w:shd w:val="clear" w:color="auto" w:fill="00FFFF"/>
          <w:lang w:eastAsia="zh-CN"/>
        </w:rPr>
        <w:t>the state constantly confronts the subject with it.</w:t>
      </w:r>
    </w:p>
    <w:p w14:paraId="6ECF7C13"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28D7C8C9"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eastAsia="Times New Roman" w:cs="Calibri"/>
          <w:b/>
          <w:bCs/>
          <w:color w:val="000000"/>
          <w:u w:val="single"/>
          <w:shd w:val="clear" w:color="auto" w:fill="00FFFF"/>
          <w:lang w:eastAsia="zh-CN"/>
        </w:rPr>
        <w:t>The state</w:t>
      </w:r>
      <w:r w:rsidRPr="000A10FB">
        <w:rPr>
          <w:rFonts w:ascii="Arial" w:eastAsia="Times New Roman" w:hAnsi="Arial" w:cs="Arial"/>
          <w:color w:val="000000"/>
          <w:lang w:eastAsia="zh-CN"/>
        </w:rPr>
        <w:t xml:space="preserve"> does not just secure the subject’s freedom by defending the subject against others that would impinge on this freedom. It rather </w:t>
      </w:r>
      <w:r w:rsidRPr="000A10FB">
        <w:rPr>
          <w:rFonts w:eastAsia="Times New Roman" w:cs="Calibri"/>
          <w:b/>
          <w:bCs/>
          <w:color w:val="000000"/>
          <w:u w:val="single"/>
          <w:shd w:val="clear" w:color="auto" w:fill="00FFFF"/>
          <w:lang w:eastAsia="zh-CN"/>
        </w:rPr>
        <w:t>plays a constitutive role in the</w:t>
      </w:r>
      <w:r w:rsidRPr="000A10FB">
        <w:rPr>
          <w:rFonts w:eastAsia="Times New Roman" w:cs="Calibri"/>
          <w:b/>
          <w:bCs/>
          <w:color w:val="000000"/>
          <w:u w:val="single"/>
          <w:lang w:eastAsia="zh-CN"/>
        </w:rPr>
        <w:t xml:space="preserve"> modern </w:t>
      </w:r>
      <w:r w:rsidRPr="000A10FB">
        <w:rPr>
          <w:rFonts w:eastAsia="Times New Roman" w:cs="Calibri"/>
          <w:b/>
          <w:bCs/>
          <w:color w:val="000000"/>
          <w:u w:val="single"/>
          <w:shd w:val="clear" w:color="auto" w:fill="00FFFF"/>
          <w:lang w:eastAsia="zh-CN"/>
        </w:rPr>
        <w:t>subject’s freedom</w:t>
      </w:r>
      <w:r w:rsidRPr="000A10FB">
        <w:rPr>
          <w:rFonts w:ascii="Arial" w:eastAsia="Times New Roman" w:hAnsi="Arial" w:cs="Arial"/>
          <w:color w:val="000000"/>
          <w:lang w:eastAsia="zh-CN"/>
        </w:rPr>
        <w:t xml:space="preserve"> insofar as </w:t>
      </w:r>
      <w:r w:rsidRPr="000A10FB">
        <w:rPr>
          <w:rFonts w:eastAsia="Times New Roman" w:cs="Calibri"/>
          <w:b/>
          <w:bCs/>
          <w:color w:val="000000"/>
          <w:u w:val="single"/>
          <w:shd w:val="clear" w:color="auto" w:fill="00FFFF"/>
          <w:lang w:eastAsia="zh-CN"/>
        </w:rPr>
        <w:t>it creates a formal structure that divorces the subject</w:t>
      </w:r>
      <w:r w:rsidRPr="000A10FB">
        <w:rPr>
          <w:rFonts w:eastAsia="Times New Roman" w:cs="Calibri"/>
          <w:b/>
          <w:bCs/>
          <w:color w:val="000000"/>
          <w:u w:val="single"/>
          <w:lang w:eastAsia="zh-CN"/>
        </w:rPr>
        <w:t xml:space="preserve"> fully </w:t>
      </w:r>
      <w:r w:rsidRPr="000A10FB">
        <w:rPr>
          <w:rFonts w:eastAsia="Times New Roman" w:cs="Calibri"/>
          <w:b/>
          <w:bCs/>
          <w:color w:val="000000"/>
          <w:u w:val="single"/>
          <w:shd w:val="clear" w:color="auto" w:fill="00FFFF"/>
          <w:lang w:eastAsia="zh-CN"/>
        </w:rPr>
        <w:t>from</w:t>
      </w:r>
      <w:r w:rsidRPr="000A10FB">
        <w:rPr>
          <w:rFonts w:eastAsia="Times New Roman" w:cs="Calibri"/>
          <w:b/>
          <w:bCs/>
          <w:color w:val="000000"/>
          <w:u w:val="single"/>
          <w:lang w:eastAsia="zh-CN"/>
        </w:rPr>
        <w:t xml:space="preserve"> </w:t>
      </w:r>
      <w:r w:rsidRPr="000A10FB">
        <w:rPr>
          <w:rFonts w:eastAsia="Times New Roman" w:cs="Calibri"/>
          <w:b/>
          <w:bCs/>
          <w:color w:val="000000"/>
          <w:u w:val="single"/>
          <w:shd w:val="clear" w:color="auto" w:fill="00FFFF"/>
          <w:lang w:eastAsia="zh-CN"/>
        </w:rPr>
        <w:t>its private concerns</w:t>
      </w:r>
      <w:r w:rsidRPr="000A10FB">
        <w:rPr>
          <w:rFonts w:ascii="Arial" w:eastAsia="Times New Roman" w:hAnsi="Arial" w:cs="Arial"/>
          <w:color w:val="000000"/>
          <w:lang w:eastAsia="zh-CN"/>
        </w:rPr>
        <w:t xml:space="preserve">. </w:t>
      </w:r>
      <w:r w:rsidRPr="000A10FB">
        <w:rPr>
          <w:rFonts w:eastAsia="Times New Roman" w:cs="Calibri"/>
          <w:b/>
          <w:bCs/>
          <w:color w:val="000000"/>
          <w:u w:val="single"/>
          <w:lang w:eastAsia="zh-CN"/>
        </w:rPr>
        <w:t xml:space="preserve">The state forces the subject to recognize itself through the mediation of the state structure. </w:t>
      </w:r>
      <w:r w:rsidRPr="000A10FB">
        <w:rPr>
          <w:rFonts w:eastAsia="Times New Roman" w:cs="Calibri"/>
          <w:b/>
          <w:bCs/>
          <w:color w:val="000000"/>
          <w:u w:val="single"/>
          <w:shd w:val="clear" w:color="auto" w:fill="00FFFF"/>
          <w:lang w:eastAsia="zh-CN"/>
        </w:rPr>
        <w:t xml:space="preserve">As members of the state, </w:t>
      </w:r>
      <w:proofErr w:type="gramStart"/>
      <w:r w:rsidRPr="000A10FB">
        <w:rPr>
          <w:rFonts w:eastAsia="Times New Roman" w:cs="Calibri"/>
          <w:b/>
          <w:bCs/>
          <w:color w:val="000000"/>
          <w:u w:val="single"/>
          <w:shd w:val="clear" w:color="auto" w:fill="00FFFF"/>
          <w:lang w:eastAsia="zh-CN"/>
        </w:rPr>
        <w:t>it is clear that subjects</w:t>
      </w:r>
      <w:proofErr w:type="gramEnd"/>
      <w:r w:rsidRPr="000A10FB">
        <w:rPr>
          <w:rFonts w:eastAsia="Times New Roman" w:cs="Calibri"/>
          <w:b/>
          <w:bCs/>
          <w:color w:val="000000"/>
          <w:u w:val="single"/>
          <w:shd w:val="clear" w:color="auto" w:fill="00FFFF"/>
          <w:lang w:eastAsia="zh-CN"/>
        </w:rPr>
        <w:t xml:space="preserve"> do not exist on their own apart from their relation to others. The dependence of the subject on the collective becomes evident</w:t>
      </w:r>
      <w:r w:rsidRPr="000A10FB">
        <w:rPr>
          <w:rFonts w:ascii="Arial" w:eastAsia="Times New Roman" w:hAnsi="Arial" w:cs="Arial"/>
          <w:color w:val="000000"/>
          <w:lang w:eastAsia="zh-CN"/>
        </w:rPr>
        <w:t>. Without the state, Hegel believes, the subject has no way to recognize the constitutive role that the whole plays for the assertion of the subject’s singularity.</w:t>
      </w:r>
    </w:p>
    <w:p w14:paraId="793E7F70"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6DABE345"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ascii="Arial" w:eastAsia="Times New Roman" w:hAnsi="Arial" w:cs="Arial"/>
          <w:color w:val="000000"/>
          <w:lang w:eastAsia="zh-CN"/>
        </w:rPr>
        <w:t xml:space="preserve">For modern thinkers prior to Hegel, the state is a necessary interruption of the subject’s freedom and an interruption of the potential war of all against all that would transpire without it. This is the position of both Jean-Jacques Rousseau and Thomas Hobbes, who see the state as the result of an implicit contract arranged by individual subjects to protect their interests. </w:t>
      </w:r>
      <w:r w:rsidRPr="000A10FB">
        <w:rPr>
          <w:rFonts w:eastAsia="Times New Roman" w:cs="Calibri"/>
          <w:b/>
          <w:bCs/>
          <w:color w:val="000000"/>
          <w:u w:val="single"/>
          <w:lang w:eastAsia="zh-CN"/>
        </w:rPr>
        <w:t>Hegel vehemently opposes this notion of the state as contractual, a notion that obscures the foundational role the state plays in the freedom of the subject</w:t>
      </w:r>
      <w:r w:rsidRPr="000A10FB">
        <w:rPr>
          <w:rFonts w:ascii="Arial" w:eastAsia="Times New Roman" w:hAnsi="Arial" w:cs="Arial"/>
          <w:color w:val="000000"/>
          <w:lang w:eastAsia="zh-CN"/>
        </w:rPr>
        <w:t>. With Hegel, the state becomes identical with the subject’s freedom, a freedom that disappears without the universal structure of the state as its correlate. The state is the basis for freedom because it reveals to the subject the necessity of the obstacle for this freedom to constitute itself</w:t>
      </w:r>
      <w:r w:rsidRPr="000A10FB">
        <w:rPr>
          <w:rFonts w:eastAsia="Times New Roman" w:cs="Calibri"/>
          <w:b/>
          <w:bCs/>
          <w:color w:val="000000"/>
          <w:u w:val="single"/>
          <w:shd w:val="clear" w:color="auto" w:fill="00FFFF"/>
          <w:lang w:eastAsia="zh-CN"/>
        </w:rPr>
        <w:t>. One can imagine freedom without the state but not without some similar structure that functions as a shared obstacle for the collective,</w:t>
      </w:r>
      <w:r w:rsidRPr="000A10FB">
        <w:rPr>
          <w:rFonts w:ascii="Arial" w:eastAsia="Times New Roman" w:hAnsi="Arial" w:cs="Arial"/>
          <w:color w:val="000000"/>
          <w:lang w:eastAsia="zh-CN"/>
        </w:rPr>
        <w:t xml:space="preserve"> which is why Hegel’s thought is completely incompatible with any form of anarchism.</w:t>
      </w:r>
    </w:p>
    <w:p w14:paraId="763ACA5F"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4872858A"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ascii="Arial" w:eastAsia="Times New Roman" w:hAnsi="Arial" w:cs="Arial"/>
          <w:color w:val="000000"/>
          <w:lang w:eastAsia="zh-CN"/>
        </w:rPr>
        <w:t>When the individual subject conceives itself without reference to the state, it conceives itself initially as a being of pure self-interest, even if it ultimately wishes to subject this self-interest to the interest of the community. One can imagine the subject pursuing its self-interest, but the problem is that this pursuit is not freedom. The subject’s interests—even up to its interest in its own survival—are given to it by the society and the natural world in which the subject emerges. Hence, as Hegel sees it, self-interest has nothing to do with the subject’s freedom, which depends on the subject alienating itself from the interests that society and nature have given it. The free subject alienates itself from its own givens, and the state is the vehicle for making this alienation explicit to the subject, which is why Hegel insists on it so decisively, in contrast to a loosely bound community, which would not reveal the subject’s alienation. It is only through identifying itself with the state or some parallel collective structure that the subject recognizes that its freedom does not lie in the pursuit of its self-interest but rather in the uprooting of that pursuit.</w:t>
      </w:r>
    </w:p>
    <w:p w14:paraId="6C79CFAE"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18212A2B"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eastAsia="Times New Roman" w:cs="Calibri"/>
          <w:b/>
          <w:bCs/>
          <w:color w:val="000000"/>
          <w:u w:val="single"/>
          <w:shd w:val="clear" w:color="auto" w:fill="00FFFF"/>
          <w:lang w:eastAsia="zh-CN"/>
        </w:rPr>
        <w:lastRenderedPageBreak/>
        <w:t>The state doesn’t just alienate an isolated subject. It provides a shared obstacle for all the subjects that belong to it that holds them together as a unity</w:t>
      </w:r>
      <w:r w:rsidRPr="000A10FB">
        <w:rPr>
          <w:rFonts w:eastAsia="Times New Roman" w:cs="Calibri"/>
          <w:b/>
          <w:bCs/>
          <w:color w:val="000000"/>
          <w:u w:val="single"/>
          <w:lang w:eastAsia="zh-CN"/>
        </w:rPr>
        <w:t>.</w:t>
      </w:r>
      <w:r w:rsidRPr="000A10FB">
        <w:rPr>
          <w:rFonts w:ascii="Arial" w:eastAsia="Times New Roman" w:hAnsi="Arial" w:cs="Arial"/>
          <w:color w:val="000000"/>
          <w:lang w:eastAsia="zh-CN"/>
        </w:rPr>
        <w:t xml:space="preserve"> Subjects come together in the state not as an organic whole or an aggregate but as an alienated unity. They are held together through a shared way of being what they are not.</w:t>
      </w:r>
    </w:p>
    <w:p w14:paraId="4B5B7316"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0E5AE711"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ascii="Arial" w:eastAsia="Times New Roman" w:hAnsi="Arial" w:cs="Arial"/>
          <w:color w:val="000000"/>
          <w:lang w:eastAsia="zh-CN"/>
        </w:rPr>
        <w:t xml:space="preserve">Hegel’s celebration of the state in the Philosophy of Right has proven the most ignominious aspect of his philosophy since the book’s appearance in 1821. Soon after its publication, it becomes the emblem of Hegel’s conformity to the Prussian monarchy in power at the time. It signals his refusal to use his privileged position as one of the most important philosophers in Germany to challenge authority rather than suck up to it. Even though many disciples of Hegel debunk this interpretation of the Philosophy of Right as an exercise in conformity, it has </w:t>
      </w:r>
      <w:proofErr w:type="gramStart"/>
      <w:r w:rsidRPr="000A10FB">
        <w:rPr>
          <w:rFonts w:ascii="Arial" w:eastAsia="Times New Roman" w:hAnsi="Arial" w:cs="Arial"/>
          <w:color w:val="000000"/>
          <w:lang w:eastAsia="zh-CN"/>
        </w:rPr>
        <w:t>resonates</w:t>
      </w:r>
      <w:proofErr w:type="gramEnd"/>
      <w:r w:rsidRPr="000A10FB">
        <w:rPr>
          <w:rFonts w:ascii="Arial" w:eastAsia="Times New Roman" w:hAnsi="Arial" w:cs="Arial"/>
          <w:color w:val="000000"/>
          <w:lang w:eastAsia="zh-CN"/>
        </w:rPr>
        <w:t xml:space="preserve"> because of Hegel’s unconditional embrace of the state, which cannot but strike </w:t>
      </w:r>
      <w:r w:rsidRPr="000A10FB">
        <w:rPr>
          <w:rFonts w:eastAsia="Times New Roman" w:cs="Calibri"/>
          <w:b/>
          <w:bCs/>
          <w:color w:val="000000"/>
          <w:u w:val="single"/>
          <w:lang w:eastAsia="zh-CN"/>
        </w:rPr>
        <w:t>modern readers</w:t>
      </w:r>
      <w:r w:rsidRPr="000A10FB">
        <w:rPr>
          <w:rFonts w:ascii="Arial" w:eastAsia="Times New Roman" w:hAnsi="Arial" w:cs="Arial"/>
          <w:color w:val="000000"/>
          <w:lang w:eastAsia="zh-CN"/>
        </w:rPr>
        <w:t xml:space="preserve"> as a dangerous moment of capitulation that we would like to strike from Hegel’s political philosophy.</w:t>
      </w:r>
    </w:p>
    <w:p w14:paraId="505F2302"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6CCEE787"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ascii="Arial" w:eastAsia="Times New Roman" w:hAnsi="Arial" w:cs="Arial"/>
          <w:color w:val="000000"/>
          <w:lang w:eastAsia="zh-CN"/>
        </w:rPr>
        <w:t xml:space="preserve">Hegel’s celebration of the state seems like a relic of the nineteenth century, given the oppressive abuses of state power that characterize the twentieth century. The celebration of the state becomes much more difficult to justify after the state-sponsored murder of millions. But in </w:t>
      </w:r>
      <w:proofErr w:type="gramStart"/>
      <w:r w:rsidRPr="000A10FB">
        <w:rPr>
          <w:rFonts w:ascii="Arial" w:eastAsia="Times New Roman" w:hAnsi="Arial" w:cs="Arial"/>
          <w:color w:val="000000"/>
          <w:lang w:eastAsia="zh-CN"/>
        </w:rPr>
        <w:t>fact</w:t>
      </w:r>
      <w:proofErr w:type="gramEnd"/>
      <w:r w:rsidRPr="000A10FB">
        <w:rPr>
          <w:rFonts w:ascii="Arial" w:eastAsia="Times New Roman" w:hAnsi="Arial" w:cs="Arial"/>
          <w:color w:val="000000"/>
          <w:lang w:eastAsia="zh-CN"/>
        </w:rPr>
        <w:t xml:space="preserve"> the totalitarian state arises precisely from the danger that Hegel himself identifies in the Philosophy of Right—the state failing to distinguish itself as a state and becoming confused with civil society. When subjects view themselves as private individuals, as nothing but members of civil society, they open themselves to the appeal of the authoritarian leader who promises to harmonize all private relations. The state, in contrast, provides an explicit affirmation that private relations cannot be harmonious, that they must occur through the alienating mediation of the public world that highlights their unimportance. The authoritarian leader attempts to create harmony by eliminating the singularity that derives from public engagement.</w:t>
      </w:r>
    </w:p>
    <w:p w14:paraId="58952425"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6C989441"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eastAsia="Times New Roman" w:cs="Calibri"/>
          <w:b/>
          <w:bCs/>
          <w:color w:val="000000"/>
          <w:u w:val="single"/>
          <w:shd w:val="clear" w:color="auto" w:fill="00FFFF"/>
          <w:lang w:eastAsia="zh-CN"/>
        </w:rPr>
        <w:t>Authoritarian rule is not the evisceration of private life but its apotheosis.</w:t>
      </w:r>
      <w:r w:rsidRPr="000A10FB">
        <w:rPr>
          <w:rFonts w:ascii="Arial" w:eastAsia="Times New Roman" w:hAnsi="Arial" w:cs="Arial"/>
          <w:color w:val="000000"/>
          <w:lang w:eastAsia="zh-CN"/>
        </w:rPr>
        <w:t xml:space="preserve"> Under fascist rule, no one is permitted to act as a public being but is rather forced into the cocoon of privacy. The authoritarian regime prohibits public acts like demonstrations or open debates, even while it tolerates private subterfuges, such as sexual peccadillos or drunkenness. The fact that subjects existing under authoritarian rule view their private lives as a form of resistance to this authority merely testifies to authoritarianism’s effectiveness in destroying the public world. The sacrifice of the contentiousness of the public sphere produces a social order that seems to run smoothly. This type of rule abridges the constitutive function of the state for subjectivity and treats individuals as isolated monads. But the repression of the public sphere ends up suffocating subjects living under authoritarian rule. One must have the public world of the state to be able to endure one’s private life.</w:t>
      </w:r>
    </w:p>
    <w:p w14:paraId="347C6246"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22D2D732"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ascii="Arial" w:eastAsia="Times New Roman" w:hAnsi="Arial" w:cs="Arial"/>
          <w:color w:val="000000"/>
          <w:lang w:eastAsia="zh-CN"/>
        </w:rPr>
        <w:t xml:space="preserve">Even if it doesn’t lead to authoritarianism, the great danger of modernity is not a powerful state that impinges on individual freedom but the failure to recognize the state as a state and to mistake civil society for it. In civil society (Hegel’s term for the social bond established through economic exchange), individuals benefit the whole by following their self-interest, such as when the baker profits from selling bread and the customer survives by eating it. The baker doesn’t bake for the sake of the customer, and the customer doesn’t buy bread to support the baker. Instead, the pursuit of self-interest benefits the whole and unites both parties. As capitalism has developed since Hegel wrote this, civil society has increasingly encroached on the state and placed its own logic over that of the state, so that subjects have completely fallen for the ruse that the state is nothing but the guardian of mutual self-interest. In such a society, freedom </w:t>
      </w:r>
      <w:r w:rsidRPr="000A10FB">
        <w:rPr>
          <w:rFonts w:ascii="Arial" w:eastAsia="Times New Roman" w:hAnsi="Arial" w:cs="Arial"/>
          <w:color w:val="000000"/>
          <w:lang w:eastAsia="zh-CN"/>
        </w:rPr>
        <w:lastRenderedPageBreak/>
        <w:t>becomes increasingly hard to come by. The danger that Hegel foresaw in 1821 has come to fruition.</w:t>
      </w:r>
    </w:p>
    <w:p w14:paraId="0D9662BF"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5D56FB19"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ascii="Arial" w:eastAsia="Times New Roman" w:hAnsi="Arial" w:cs="Arial"/>
          <w:color w:val="000000"/>
          <w:lang w:eastAsia="zh-CN"/>
        </w:rPr>
        <w:t>Though modernity gives birth to the form of the state, it also unleashes an unprecedented development of civil society through the capitalist economy. While the state and civil society develop simultaneously and often work together, their structures are fundamentally at odds with each other. Whereas civil society encourages the subject to immerse itself in its own private concerns, the state demands that the subject recognize itself first and foremost as a public being.</w:t>
      </w:r>
    </w:p>
    <w:p w14:paraId="6CEBD362"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2E19469F"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ascii="Arial" w:eastAsia="Times New Roman" w:hAnsi="Arial" w:cs="Arial"/>
          <w:color w:val="000000"/>
          <w:lang w:eastAsia="zh-CN"/>
        </w:rPr>
        <w:t>When one conceives of the state as an organization that one joins for the sake of mutual protection, one reduces it to the logic of civil society. Once one thinks that state membership is nothing but an option, one misses completely the constitutive role that the state plays in one’s subjectivity. This occurs when the state takes on the hue of civil society, which it has increasingly done since Hegel’s death. The state today appears as an oppressive force because it has largely become an arm of civil society, serving as the handmaiden for the forces of capitalism. When this occurs, the state loses its capacity for giving individuals an ethical basis for their existence.</w:t>
      </w:r>
    </w:p>
    <w:p w14:paraId="1AB70A85"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7B1B521A"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ascii="Arial" w:eastAsia="Times New Roman" w:hAnsi="Arial" w:cs="Arial"/>
          <w:color w:val="000000"/>
          <w:lang w:eastAsia="zh-CN"/>
        </w:rPr>
        <w:t>When the capitalist economy displaces the state in this way, it simultaneously disguises our solidarity as subjects. Without a recognition of the necessity of the state, we come to see ourselves as involved in a pitiless war of all against all, in which life is “solitary, poor, nasty, brutish, and short.” Once the capitalist economy gains priority over the state form, the fundamental contradiction that defines our political being recedes from view. Capitalist subjects do not view themselves as political beings. Their individuality simply exists on its own, not through the mediation of the universal. As a result, they experience themselves as private entities. Capitalism’s assault on the public world leaves subjects immersed in their own private particularity, unaware of the psychic necessity of the public world to underwrite their privacy.</w:t>
      </w:r>
    </w:p>
    <w:p w14:paraId="62299BB7"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7147A773"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ascii="Arial" w:eastAsia="Times New Roman" w:hAnsi="Arial" w:cs="Arial"/>
          <w:color w:val="000000"/>
          <w:lang w:eastAsia="zh-CN"/>
        </w:rPr>
        <w:t>The more the state appears as an optional encumbrance, the more the subject loses touch with its freedom. Since the state restricts what the subject can do—it passes laws against theft, against drunk driving, and against other enjoyable activities—it seems as if the state has an oppositional relationship to the subject’s freedom. By giving priority to the state, Hegel claims that we are public individuals before we are private ones. Our investment in the public sphere is not an option—like the decision to vote or not—but the basis for our private existence. The priority of the state indicates that one must go through the detour of the public in order to be a private individual.</w:t>
      </w:r>
    </w:p>
    <w:p w14:paraId="64EFDD2A"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61046DCC"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ascii="Arial" w:eastAsia="Times New Roman" w:hAnsi="Arial" w:cs="Arial"/>
          <w:color w:val="000000"/>
          <w:lang w:eastAsia="zh-CN"/>
        </w:rPr>
        <w:t xml:space="preserve">The embrace of the state is not a moment of conformity that Hegel might have avoided but the basis on which he constructs his idea of freedom. As he grants the state a central role in the Philosophy of Right, Hegel puts the finishing touch on his philosophy of freedom that begins with the Phenomenology of Spirit. This completes the turn from Kant’s subjectivist freedom (where Hegel begins) to an objective form, from freedom as pure negativity to freedom as a positive expression of this negativity. As </w:t>
      </w:r>
      <w:proofErr w:type="spellStart"/>
      <w:r w:rsidRPr="000A10FB">
        <w:rPr>
          <w:rFonts w:ascii="Arial" w:eastAsia="Times New Roman" w:hAnsi="Arial" w:cs="Arial"/>
          <w:color w:val="000000"/>
          <w:lang w:eastAsia="zh-CN"/>
        </w:rPr>
        <w:t>Shlomo</w:t>
      </w:r>
      <w:proofErr w:type="spellEnd"/>
      <w:r w:rsidRPr="000A10FB">
        <w:rPr>
          <w:rFonts w:ascii="Arial" w:eastAsia="Times New Roman" w:hAnsi="Arial" w:cs="Arial"/>
          <w:color w:val="000000"/>
          <w:lang w:eastAsia="zh-CN"/>
        </w:rPr>
        <w:t xml:space="preserve"> </w:t>
      </w:r>
      <w:proofErr w:type="spellStart"/>
      <w:r w:rsidRPr="000A10FB">
        <w:rPr>
          <w:rFonts w:ascii="Arial" w:eastAsia="Times New Roman" w:hAnsi="Arial" w:cs="Arial"/>
          <w:color w:val="000000"/>
          <w:lang w:eastAsia="zh-CN"/>
        </w:rPr>
        <w:t>Avineri</w:t>
      </w:r>
      <w:proofErr w:type="spellEnd"/>
      <w:r w:rsidRPr="000A10FB">
        <w:rPr>
          <w:rFonts w:ascii="Arial" w:eastAsia="Times New Roman" w:hAnsi="Arial" w:cs="Arial"/>
          <w:color w:val="000000"/>
          <w:lang w:eastAsia="zh-CN"/>
        </w:rPr>
        <w:t xml:space="preserve"> puts it in Hegel and the Modern State, “subjectivist philosophy has made it a rule to see freedom only in opposition to the state, overlooking what is to Hegel the immanent truth of the state as the actuality of rational freedom.” The state actualizes freedom through making the obstacle to self-interest explicit. When the subject recognizes its essential link to the state, it also recognizes that its freedom doesn’t lie down the path of self-interest.</w:t>
      </w:r>
    </w:p>
    <w:p w14:paraId="01F50746"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3024CBF1" w14:textId="77777777" w:rsidR="000A10FB" w:rsidRPr="000A10FB" w:rsidRDefault="000A10FB" w:rsidP="000A10FB">
      <w:pPr>
        <w:spacing w:before="40" w:after="0" w:line="240" w:lineRule="auto"/>
        <w:outlineLvl w:val="3"/>
        <w:rPr>
          <w:rFonts w:ascii="Times New Roman" w:eastAsia="Times New Roman" w:hAnsi="Times New Roman" w:cs="Times New Roman"/>
          <w:b/>
          <w:bCs/>
          <w:sz w:val="24"/>
          <w:szCs w:val="24"/>
          <w:lang w:eastAsia="zh-CN"/>
        </w:rPr>
      </w:pPr>
      <w:r w:rsidRPr="000A10FB">
        <w:rPr>
          <w:rFonts w:eastAsia="Times New Roman" w:cs="Calibri"/>
          <w:b/>
          <w:bCs/>
          <w:color w:val="000000"/>
          <w:sz w:val="26"/>
          <w:szCs w:val="26"/>
          <w:lang w:eastAsia="zh-CN"/>
        </w:rPr>
        <w:lastRenderedPageBreak/>
        <w:t xml:space="preserve">AND, </w:t>
      </w:r>
      <w:proofErr w:type="gramStart"/>
      <w:r w:rsidRPr="000A10FB">
        <w:rPr>
          <w:rFonts w:eastAsia="Times New Roman" w:cs="Calibri"/>
          <w:b/>
          <w:bCs/>
          <w:color w:val="000000"/>
          <w:sz w:val="26"/>
          <w:szCs w:val="26"/>
          <w:lang w:eastAsia="zh-CN"/>
        </w:rPr>
        <w:t>in order for</w:t>
      </w:r>
      <w:proofErr w:type="gramEnd"/>
      <w:r w:rsidRPr="000A10FB">
        <w:rPr>
          <w:rFonts w:eastAsia="Times New Roman" w:cs="Calibri"/>
          <w:b/>
          <w:bCs/>
          <w:color w:val="000000"/>
          <w:sz w:val="26"/>
          <w:szCs w:val="26"/>
          <w:lang w:eastAsia="zh-CN"/>
        </w:rPr>
        <w:t xml:space="preserve"> a post capitalist world to rise from and be sustained in face of the intensifying antagonisms of capitalism caused by strikes, the formal figure of the superfluous monarch must be occupied to prevent backsliding into fascism – McGowan continues</w:t>
      </w:r>
    </w:p>
    <w:p w14:paraId="0EB0A948"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2A5AF9A3"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ascii="Arial" w:eastAsia="Times New Roman" w:hAnsi="Arial" w:cs="Arial"/>
          <w:color w:val="000000"/>
          <w:lang w:eastAsia="zh-CN"/>
        </w:rPr>
        <w:t xml:space="preserve">The state reveals to the subject that its freedom is contradictory: the subject becomes free through subjection to the state, not before or outside this subjection. Mutual recognition does not yet make the detour evident in the way the state does. This is the basic contradiction that underlies the modern state: it constitutes the individual subject through its destruction of all the individual’s particular attachments. It creates the possibility for privacy by fully submitting the subject to the public world. In the state, </w:t>
      </w:r>
      <w:r w:rsidRPr="000A10FB">
        <w:rPr>
          <w:rFonts w:eastAsia="Times New Roman" w:cs="Calibri"/>
          <w:b/>
          <w:bCs/>
          <w:color w:val="000000"/>
          <w:u w:val="single"/>
          <w:shd w:val="clear" w:color="auto" w:fill="00FFFF"/>
          <w:lang w:eastAsia="zh-CN"/>
        </w:rPr>
        <w:t>individuality must emerge through contradiction. This contradiction of individuality within the state manifests itself</w:t>
      </w:r>
      <w:r w:rsidRPr="000A10FB">
        <w:rPr>
          <w:rFonts w:ascii="Arial" w:eastAsia="Times New Roman" w:hAnsi="Arial" w:cs="Arial"/>
          <w:color w:val="000000"/>
          <w:lang w:eastAsia="zh-CN"/>
        </w:rPr>
        <w:t xml:space="preserve">, for Hegel, </w:t>
      </w:r>
      <w:r w:rsidRPr="000A10FB">
        <w:rPr>
          <w:rFonts w:eastAsia="Times New Roman" w:cs="Calibri"/>
          <w:b/>
          <w:bCs/>
          <w:color w:val="000000"/>
          <w:u w:val="single"/>
          <w:shd w:val="clear" w:color="auto" w:fill="00FFFF"/>
          <w:lang w:eastAsia="zh-CN"/>
        </w:rPr>
        <w:t>in the figure of the monarch</w:t>
      </w:r>
      <w:r w:rsidRPr="000A10FB">
        <w:rPr>
          <w:rFonts w:ascii="Arial" w:eastAsia="Times New Roman" w:hAnsi="Arial" w:cs="Arial"/>
          <w:color w:val="000000"/>
          <w:lang w:eastAsia="zh-CN"/>
        </w:rPr>
        <w:t>.</w:t>
      </w:r>
    </w:p>
    <w:p w14:paraId="7F27AAD1"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2FD11481"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ascii="Arial" w:eastAsia="Times New Roman" w:hAnsi="Arial" w:cs="Arial"/>
          <w:color w:val="000000"/>
          <w:lang w:eastAsia="zh-CN"/>
        </w:rPr>
        <w:t xml:space="preserve">Hegel’s belief that the monarch retains a role in modernity represents yet another of his apparent political missteps. If one can defend the politics of his recourse to the absolute, his retention of the monarch seems beyond the pale. And yet his insistence on constitutional monarchy instead of parliamentary democracy at the end of the Philosophy of Right is part of his radical politics, not his purported conservatism. It seems impossible that there could be a serious argument for monarchy in the contemporary world. The idea of constitutional monarchy is itself dated, but Hegel’s retention of the monarch in his vision of democracy is not. It is, for him, a way to sustain the place for contradiction. </w:t>
      </w:r>
      <w:r w:rsidRPr="000A10FB">
        <w:rPr>
          <w:rFonts w:eastAsia="Times New Roman" w:cs="Calibri"/>
          <w:b/>
          <w:bCs/>
          <w:color w:val="000000"/>
          <w:u w:val="single"/>
          <w:shd w:val="clear" w:color="auto" w:fill="00FFFF"/>
          <w:lang w:eastAsia="zh-CN"/>
        </w:rPr>
        <w:t>The monarch in Hegel’s politics is a form, not a content</w:t>
      </w:r>
      <w:r w:rsidRPr="000A10FB">
        <w:rPr>
          <w:rFonts w:eastAsia="Times New Roman" w:cs="Calibri"/>
          <w:b/>
          <w:bCs/>
          <w:color w:val="000000"/>
          <w:u w:val="single"/>
          <w:lang w:eastAsia="zh-CN"/>
        </w:rPr>
        <w:t>.</w:t>
      </w:r>
      <w:r w:rsidRPr="000A10FB">
        <w:rPr>
          <w:rFonts w:ascii="Arial" w:eastAsia="Times New Roman" w:hAnsi="Arial" w:cs="Arial"/>
          <w:color w:val="000000"/>
          <w:lang w:eastAsia="zh-CN"/>
        </w:rPr>
        <w:t xml:space="preserve"> Democratic politics must have a position functioning like the monarch in order to avoid being swallowed up by contradiction.</w:t>
      </w:r>
    </w:p>
    <w:p w14:paraId="030C6704"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0DD8C93E"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ascii="Arial" w:eastAsia="Times New Roman" w:hAnsi="Arial" w:cs="Arial"/>
          <w:color w:val="000000"/>
          <w:lang w:eastAsia="zh-CN"/>
        </w:rPr>
        <w:t xml:space="preserve">The problem with </w:t>
      </w:r>
      <w:r w:rsidRPr="000A10FB">
        <w:rPr>
          <w:rFonts w:eastAsia="Times New Roman" w:cs="Calibri"/>
          <w:b/>
          <w:bCs/>
          <w:color w:val="000000"/>
          <w:u w:val="single"/>
          <w:shd w:val="clear" w:color="auto" w:fill="00FFFF"/>
          <w:lang w:eastAsia="zh-CN"/>
        </w:rPr>
        <w:t>modern</w:t>
      </w:r>
      <w:r w:rsidRPr="000A10FB">
        <w:rPr>
          <w:rFonts w:eastAsia="Times New Roman" w:cs="Calibri"/>
          <w:b/>
          <w:bCs/>
          <w:color w:val="000000"/>
          <w:u w:val="single"/>
          <w:lang w:eastAsia="zh-CN"/>
        </w:rPr>
        <w:t xml:space="preserve"> </w:t>
      </w:r>
      <w:r w:rsidRPr="000A10FB">
        <w:rPr>
          <w:rFonts w:ascii="Arial" w:eastAsia="Times New Roman" w:hAnsi="Arial" w:cs="Arial"/>
          <w:color w:val="000000"/>
          <w:lang w:eastAsia="zh-CN"/>
        </w:rPr>
        <w:t xml:space="preserve">parliamentary </w:t>
      </w:r>
      <w:r w:rsidRPr="000A10FB">
        <w:rPr>
          <w:rFonts w:eastAsia="Times New Roman" w:cs="Calibri"/>
          <w:b/>
          <w:bCs/>
          <w:color w:val="000000"/>
          <w:u w:val="single"/>
          <w:shd w:val="clear" w:color="auto" w:fill="00FFFF"/>
          <w:lang w:eastAsia="zh-CN"/>
        </w:rPr>
        <w:t>democracy</w:t>
      </w:r>
      <w:r w:rsidRPr="000A10FB">
        <w:rPr>
          <w:rFonts w:ascii="Arial" w:eastAsia="Times New Roman" w:hAnsi="Arial" w:cs="Arial"/>
          <w:color w:val="000000"/>
          <w:lang w:eastAsia="zh-CN"/>
        </w:rPr>
        <w:t xml:space="preserve"> is that it </w:t>
      </w:r>
      <w:r w:rsidRPr="000A10FB">
        <w:rPr>
          <w:rFonts w:eastAsia="Times New Roman" w:cs="Calibri"/>
          <w:b/>
          <w:bCs/>
          <w:color w:val="000000"/>
          <w:u w:val="single"/>
          <w:shd w:val="clear" w:color="auto" w:fill="00FFFF"/>
          <w:lang w:eastAsia="zh-CN"/>
        </w:rPr>
        <w:t>leaves no place for the necessity of contradiction</w:t>
      </w:r>
      <w:r w:rsidRPr="000A10FB">
        <w:rPr>
          <w:rFonts w:ascii="Arial" w:eastAsia="Times New Roman" w:hAnsi="Arial" w:cs="Arial"/>
          <w:color w:val="000000"/>
          <w:shd w:val="clear" w:color="auto" w:fill="00FFFF"/>
          <w:lang w:eastAsia="zh-CN"/>
        </w:rPr>
        <w:t xml:space="preserve">. </w:t>
      </w:r>
      <w:r w:rsidRPr="000A10FB">
        <w:rPr>
          <w:rFonts w:eastAsia="Times New Roman" w:cs="Calibri"/>
          <w:b/>
          <w:bCs/>
          <w:color w:val="000000"/>
          <w:u w:val="single"/>
          <w:shd w:val="clear" w:color="auto" w:fill="00FFFF"/>
          <w:lang w:eastAsia="zh-CN"/>
        </w:rPr>
        <w:t>It creates the impression</w:t>
      </w:r>
      <w:r w:rsidRPr="000A10FB">
        <w:rPr>
          <w:rFonts w:ascii="Arial" w:eastAsia="Times New Roman" w:hAnsi="Arial" w:cs="Arial"/>
          <w:color w:val="000000"/>
          <w:lang w:eastAsia="zh-CN"/>
        </w:rPr>
        <w:t xml:space="preserve"> that everyone belongs to the social field, </w:t>
      </w:r>
      <w:r w:rsidRPr="000A10FB">
        <w:rPr>
          <w:rFonts w:eastAsia="Times New Roman" w:cs="Calibri"/>
          <w:b/>
          <w:bCs/>
          <w:color w:val="000000"/>
          <w:u w:val="single"/>
          <w:shd w:val="clear" w:color="auto" w:fill="00FFFF"/>
          <w:lang w:eastAsia="zh-CN"/>
        </w:rPr>
        <w:t>that no one is excluded from the domain of representation. But</w:t>
      </w:r>
      <w:r w:rsidRPr="000A10FB">
        <w:rPr>
          <w:rFonts w:ascii="Arial" w:eastAsia="Times New Roman" w:hAnsi="Arial" w:cs="Arial"/>
          <w:color w:val="000000"/>
          <w:lang w:eastAsia="zh-CN"/>
        </w:rPr>
        <w:t xml:space="preserve"> the dream of </w:t>
      </w:r>
      <w:r w:rsidRPr="000A10FB">
        <w:rPr>
          <w:rFonts w:eastAsia="Times New Roman" w:cs="Calibri"/>
          <w:b/>
          <w:bCs/>
          <w:color w:val="000000"/>
          <w:u w:val="single"/>
          <w:shd w:val="clear" w:color="auto" w:fill="00FFFF"/>
          <w:lang w:eastAsia="zh-CN"/>
        </w:rPr>
        <w:t>universal inclusion always runs up against the barrier that defines any group: in order to define themselves as included, those who belong must define themselves against someone who is excluded</w:t>
      </w:r>
      <w:r w:rsidRPr="000A10FB">
        <w:rPr>
          <w:rFonts w:ascii="Arial" w:eastAsia="Times New Roman" w:hAnsi="Arial" w:cs="Arial"/>
          <w:color w:val="000000"/>
          <w:shd w:val="clear" w:color="auto" w:fill="00FFFF"/>
          <w:lang w:eastAsia="zh-CN"/>
        </w:rPr>
        <w:t xml:space="preserve">. </w:t>
      </w:r>
      <w:r w:rsidRPr="000A10FB">
        <w:rPr>
          <w:rFonts w:eastAsia="Times New Roman" w:cs="Calibri"/>
          <w:b/>
          <w:bCs/>
          <w:color w:val="000000"/>
          <w:u w:val="single"/>
          <w:shd w:val="clear" w:color="auto" w:fill="00FFFF"/>
          <w:lang w:eastAsia="zh-CN"/>
        </w:rPr>
        <w:t>The monarch addresses this problem by embodying exclusion. The monarch has a ruling position within the society but doesn’t belong like all the other subjects</w:t>
      </w:r>
      <w:r w:rsidRPr="000A10FB">
        <w:rPr>
          <w:rFonts w:eastAsia="Times New Roman" w:cs="Calibri"/>
          <w:b/>
          <w:bCs/>
          <w:color w:val="000000"/>
          <w:u w:val="single"/>
          <w:lang w:eastAsia="zh-CN"/>
        </w:rPr>
        <w:t>.</w:t>
      </w:r>
      <w:r w:rsidRPr="000A10FB">
        <w:rPr>
          <w:rFonts w:ascii="Arial" w:eastAsia="Times New Roman" w:hAnsi="Arial" w:cs="Arial"/>
          <w:color w:val="000000"/>
          <w:lang w:eastAsia="zh-CN"/>
        </w:rPr>
        <w:t xml:space="preserve"> The fact that this figure has disappeared in contemporary democracy should be counted as progress, but this progress brings with it a fundamental danger. </w:t>
      </w:r>
      <w:r w:rsidRPr="000A10FB">
        <w:rPr>
          <w:rFonts w:eastAsia="Times New Roman" w:cs="Calibri"/>
          <w:b/>
          <w:bCs/>
          <w:color w:val="000000"/>
          <w:u w:val="single"/>
          <w:shd w:val="clear" w:color="auto" w:fill="00FFFF"/>
          <w:lang w:eastAsia="zh-CN"/>
        </w:rPr>
        <w:t>Without a figure that gives expression to the contradiction of the modern democratic order, the force of contradiction constantly threatens to turn democracy into fascism.</w:t>
      </w:r>
    </w:p>
    <w:p w14:paraId="50ACF943"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16E3507D"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eastAsia="Times New Roman" w:cs="Calibri"/>
          <w:b/>
          <w:bCs/>
          <w:color w:val="000000"/>
          <w:u w:val="single"/>
          <w:shd w:val="clear" w:color="auto" w:fill="00FFFF"/>
          <w:lang w:eastAsia="zh-CN"/>
        </w:rPr>
        <w:t>Fascism has an appeal rooted</w:t>
      </w:r>
      <w:r w:rsidRPr="000A10FB">
        <w:rPr>
          <w:rFonts w:ascii="Arial" w:eastAsia="Times New Roman" w:hAnsi="Arial" w:cs="Arial"/>
          <w:color w:val="000000"/>
          <w:lang w:eastAsia="zh-CN"/>
        </w:rPr>
        <w:t xml:space="preserve"> not just in its act of preserving contradiction but also </w:t>
      </w:r>
      <w:r w:rsidRPr="000A10FB">
        <w:rPr>
          <w:rFonts w:eastAsia="Times New Roman" w:cs="Calibri"/>
          <w:b/>
          <w:bCs/>
          <w:color w:val="000000"/>
          <w:u w:val="single"/>
          <w:shd w:val="clear" w:color="auto" w:fill="00FFFF"/>
          <w:lang w:eastAsia="zh-CN"/>
        </w:rPr>
        <w:t>in its transformation of contradiction into opposition</w:t>
      </w:r>
      <w:r w:rsidRPr="000A10FB">
        <w:rPr>
          <w:rFonts w:ascii="Arial" w:eastAsia="Times New Roman" w:hAnsi="Arial" w:cs="Arial"/>
          <w:color w:val="000000"/>
          <w:lang w:eastAsia="zh-CN"/>
        </w:rPr>
        <w:t xml:space="preserve">. It turns contradiction into the disguised and more palatable form of opposition—German against Jew, American against immigrant, and so on. </w:t>
      </w:r>
      <w:r w:rsidRPr="000A10FB">
        <w:rPr>
          <w:rFonts w:eastAsia="Times New Roman" w:cs="Calibri"/>
          <w:b/>
          <w:bCs/>
          <w:color w:val="000000"/>
          <w:u w:val="single"/>
          <w:shd w:val="clear" w:color="auto" w:fill="00FFFF"/>
          <w:lang w:eastAsia="zh-CN"/>
        </w:rPr>
        <w:t>It has its origin in the tendency of</w:t>
      </w:r>
      <w:r w:rsidRPr="000A10FB">
        <w:rPr>
          <w:rFonts w:ascii="Arial" w:eastAsia="Times New Roman" w:hAnsi="Arial" w:cs="Arial"/>
          <w:color w:val="000000"/>
          <w:lang w:eastAsia="zh-CN"/>
        </w:rPr>
        <w:t xml:space="preserve"> parliamentary </w:t>
      </w:r>
      <w:r w:rsidRPr="000A10FB">
        <w:rPr>
          <w:rFonts w:eastAsia="Times New Roman" w:cs="Calibri"/>
          <w:b/>
          <w:bCs/>
          <w:color w:val="000000"/>
          <w:u w:val="single"/>
          <w:shd w:val="clear" w:color="auto" w:fill="00FFFF"/>
          <w:lang w:eastAsia="zh-CN"/>
        </w:rPr>
        <w:t>democracy to repress contradiction</w:t>
      </w:r>
      <w:r w:rsidRPr="000A10FB">
        <w:rPr>
          <w:rFonts w:ascii="Arial" w:eastAsia="Times New Roman" w:hAnsi="Arial" w:cs="Arial"/>
          <w:color w:val="000000"/>
          <w:lang w:eastAsia="zh-CN"/>
        </w:rPr>
        <w:t>. Political engagement depends on contradiction. Subjects will seek it out in the form of fascism if parliamentary democracy represses it. This is what we have seen play out throughout the twentieth and twenty-first centuries.</w:t>
      </w:r>
    </w:p>
    <w:p w14:paraId="29939A63"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1E968CAD"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eastAsia="Times New Roman" w:cs="Calibri"/>
          <w:b/>
          <w:bCs/>
          <w:color w:val="000000"/>
          <w:u w:val="single"/>
          <w:lang w:eastAsia="zh-CN"/>
        </w:rPr>
        <w:t xml:space="preserve">In order to avert this danger, </w:t>
      </w:r>
      <w:r w:rsidRPr="000A10FB">
        <w:rPr>
          <w:rFonts w:eastAsia="Times New Roman" w:cs="Calibri"/>
          <w:b/>
          <w:bCs/>
          <w:color w:val="000000"/>
          <w:u w:val="single"/>
          <w:shd w:val="clear" w:color="auto" w:fill="00FFFF"/>
          <w:lang w:eastAsia="zh-CN"/>
        </w:rPr>
        <w:t>Hegel’s political philosophy includes the monarch as the mark of the state’s insubstantiality</w:t>
      </w:r>
      <w:r w:rsidRPr="000A10FB">
        <w:rPr>
          <w:rFonts w:ascii="Arial" w:eastAsia="Times New Roman" w:hAnsi="Arial" w:cs="Arial"/>
          <w:color w:val="000000"/>
          <w:lang w:eastAsia="zh-CN"/>
        </w:rPr>
        <w:t xml:space="preserve">. </w:t>
      </w:r>
      <w:r w:rsidRPr="000A10FB">
        <w:rPr>
          <w:rFonts w:eastAsia="Times New Roman" w:cs="Calibri"/>
          <w:b/>
          <w:bCs/>
          <w:color w:val="000000"/>
          <w:u w:val="single"/>
          <w:lang w:eastAsia="zh-CN"/>
        </w:rPr>
        <w:t xml:space="preserve">It is the point at which </w:t>
      </w:r>
      <w:r w:rsidRPr="000A10FB">
        <w:rPr>
          <w:rFonts w:eastAsia="Times New Roman" w:cs="Calibri"/>
          <w:b/>
          <w:bCs/>
          <w:color w:val="000000"/>
          <w:u w:val="single"/>
          <w:shd w:val="clear" w:color="auto" w:fill="00FFFF"/>
          <w:lang w:eastAsia="zh-CN"/>
        </w:rPr>
        <w:t>individuality manifests itself in the universality of the state, the point at which the state expresses its own self-division. The monarch lays bare the state’s absence of any self-identity.</w:t>
      </w:r>
      <w:r w:rsidRPr="000A10FB">
        <w:rPr>
          <w:rFonts w:eastAsia="Times New Roman" w:cs="Calibri"/>
          <w:b/>
          <w:bCs/>
          <w:color w:val="000000"/>
          <w:u w:val="single"/>
          <w:lang w:eastAsia="zh-CN"/>
        </w:rPr>
        <w:t xml:space="preserve"> It is thus a moment of failure within the successful state.</w:t>
      </w:r>
    </w:p>
    <w:p w14:paraId="109F91FB"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54B00873"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eastAsia="Times New Roman" w:cs="Calibri"/>
          <w:b/>
          <w:bCs/>
          <w:color w:val="000000"/>
          <w:u w:val="single"/>
          <w:shd w:val="clear" w:color="auto" w:fill="00FFFF"/>
          <w:lang w:eastAsia="zh-CN"/>
        </w:rPr>
        <w:lastRenderedPageBreak/>
        <w:t>Hegel gives the modern monarch a completely circumscribed function. The monarch’s gesture of simply proclaiming “I will” subjectivizes the state substance</w:t>
      </w:r>
      <w:r w:rsidRPr="000A10FB">
        <w:rPr>
          <w:rFonts w:ascii="Arial" w:eastAsia="Times New Roman" w:hAnsi="Arial" w:cs="Arial"/>
          <w:color w:val="000000"/>
          <w:lang w:eastAsia="zh-CN"/>
        </w:rPr>
        <w:t xml:space="preserve">. At this moment, it testifies to individuality within the universality of the state, its dependence on an individual in order to actualize itself. In the Philosophy of Right, Hegel states, “This ‘I will’ constitutes the great difference between the ancient and modern world, and in the great edifice of the state it must therefore have its proper existence. Unfortunately, however, </w:t>
      </w:r>
      <w:r w:rsidRPr="000A10FB">
        <w:rPr>
          <w:rFonts w:eastAsia="Times New Roman" w:cs="Calibri"/>
          <w:b/>
          <w:bCs/>
          <w:color w:val="000000"/>
          <w:u w:val="single"/>
          <w:shd w:val="clear" w:color="auto" w:fill="00FFFF"/>
          <w:lang w:eastAsia="zh-CN"/>
        </w:rPr>
        <w:t>this determination is</w:t>
      </w:r>
      <w:r w:rsidRPr="000A10FB">
        <w:rPr>
          <w:rFonts w:eastAsia="Times New Roman" w:cs="Calibri"/>
          <w:b/>
          <w:bCs/>
          <w:color w:val="000000"/>
          <w:u w:val="single"/>
          <w:lang w:eastAsia="zh-CN"/>
        </w:rPr>
        <w:t xml:space="preserve"> regarded as only </w:t>
      </w:r>
      <w:r w:rsidRPr="000A10FB">
        <w:rPr>
          <w:rFonts w:eastAsia="Times New Roman" w:cs="Calibri"/>
          <w:b/>
          <w:bCs/>
          <w:color w:val="000000"/>
          <w:u w:val="single"/>
          <w:shd w:val="clear" w:color="auto" w:fill="00FFFF"/>
          <w:lang w:eastAsia="zh-CN"/>
        </w:rPr>
        <w:t>external and arbitrary</w:t>
      </w:r>
      <w:r w:rsidRPr="000A10FB">
        <w:rPr>
          <w:rFonts w:ascii="Arial" w:eastAsia="Times New Roman" w:hAnsi="Arial" w:cs="Arial"/>
          <w:color w:val="000000"/>
          <w:lang w:eastAsia="zh-CN"/>
        </w:rPr>
        <w:t>.” Modern democracy fails when it tries to function without the subjectivizing power of the monarch. When it does so, it passes itself off as a self-identical substance, thereby creating the foundation for the rise of fascism as alternate subjectivizing power.</w:t>
      </w:r>
    </w:p>
    <w:p w14:paraId="0040FB73"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57FB0BD2"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eastAsia="Times New Roman" w:cs="Calibri"/>
          <w:b/>
          <w:bCs/>
          <w:color w:val="000000"/>
          <w:u w:val="single"/>
          <w:shd w:val="clear" w:color="auto" w:fill="00FFFF"/>
          <w:lang w:eastAsia="zh-CN"/>
        </w:rPr>
        <w:t>When the monarch recedes from the modern state, the state’s contradiction becomes invisible</w:t>
      </w:r>
      <w:r w:rsidRPr="000A10FB">
        <w:rPr>
          <w:rFonts w:eastAsia="Times New Roman" w:cs="Calibri"/>
          <w:b/>
          <w:bCs/>
          <w:color w:val="000000"/>
          <w:u w:val="single"/>
          <w:lang w:eastAsia="zh-CN"/>
        </w:rPr>
        <w:t>. Subjects lose the sense of themselves as political beings when they do not experience contradiction in the political field</w:t>
      </w:r>
      <w:r w:rsidRPr="000A10FB">
        <w:rPr>
          <w:rFonts w:ascii="Arial" w:eastAsia="Times New Roman" w:hAnsi="Arial" w:cs="Arial"/>
          <w:color w:val="000000"/>
          <w:lang w:eastAsia="zh-CN"/>
        </w:rPr>
        <w:t xml:space="preserve">. A false consensus takes over, but this consensus never holds. The repression of contradiction in politics always entails its return, usually in the form of a fascist uprising, precisely because as </w:t>
      </w:r>
      <w:proofErr w:type="gramStart"/>
      <w:r w:rsidRPr="000A10FB">
        <w:rPr>
          <w:rFonts w:ascii="Arial" w:eastAsia="Times New Roman" w:hAnsi="Arial" w:cs="Arial"/>
          <w:color w:val="000000"/>
          <w:lang w:eastAsia="zh-CN"/>
        </w:rPr>
        <w:t>subjects</w:t>
      </w:r>
      <w:proofErr w:type="gramEnd"/>
      <w:r w:rsidRPr="000A10FB">
        <w:rPr>
          <w:rFonts w:ascii="Arial" w:eastAsia="Times New Roman" w:hAnsi="Arial" w:cs="Arial"/>
          <w:color w:val="000000"/>
          <w:lang w:eastAsia="zh-CN"/>
        </w:rPr>
        <w:t xml:space="preserve"> contradiction sustains our desire, which would suffocate without it. Hegel wagers that the presence of the monarch and the contradiction that this figure represents illustrate clearly the lack of any substantial consensus.</w:t>
      </w:r>
    </w:p>
    <w:p w14:paraId="5501551A"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2F2A9832"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ascii="Arial" w:eastAsia="Times New Roman" w:hAnsi="Arial" w:cs="Arial"/>
          <w:color w:val="000000"/>
          <w:lang w:eastAsia="zh-CN"/>
        </w:rPr>
        <w:t xml:space="preserve">Of all Hegel’s contemporary champions, </w:t>
      </w:r>
      <w:proofErr w:type="spellStart"/>
      <w:r w:rsidRPr="000A10FB">
        <w:rPr>
          <w:rFonts w:ascii="Arial" w:eastAsia="Times New Roman" w:hAnsi="Arial" w:cs="Arial"/>
          <w:color w:val="000000"/>
          <w:lang w:eastAsia="zh-CN"/>
        </w:rPr>
        <w:t>Slavoj</w:t>
      </w:r>
      <w:proofErr w:type="spellEnd"/>
      <w:r w:rsidRPr="000A10FB">
        <w:rPr>
          <w:rFonts w:ascii="Arial" w:eastAsia="Times New Roman" w:hAnsi="Arial" w:cs="Arial"/>
          <w:color w:val="000000"/>
          <w:lang w:eastAsia="zh-CN"/>
        </w:rPr>
        <w:t xml:space="preserve"> </w:t>
      </w:r>
      <w:proofErr w:type="spellStart"/>
      <w:r w:rsidRPr="000A10FB">
        <w:rPr>
          <w:rFonts w:ascii="Arial" w:eastAsia="Times New Roman" w:hAnsi="Arial" w:cs="Arial"/>
          <w:color w:val="000000"/>
          <w:lang w:eastAsia="zh-CN"/>
        </w:rPr>
        <w:t>Žižek</w:t>
      </w:r>
      <w:proofErr w:type="spellEnd"/>
      <w:r w:rsidRPr="000A10FB">
        <w:rPr>
          <w:rFonts w:ascii="Arial" w:eastAsia="Times New Roman" w:hAnsi="Arial" w:cs="Arial"/>
          <w:color w:val="000000"/>
          <w:lang w:eastAsia="zh-CN"/>
        </w:rPr>
        <w:t xml:space="preserve"> stands almost alone for his defense of the monarch in Hegel’s political philosophy. Rather than making excuses for the presence of the monarch, </w:t>
      </w:r>
      <w:proofErr w:type="spellStart"/>
      <w:r w:rsidRPr="000A10FB">
        <w:rPr>
          <w:rFonts w:eastAsia="Times New Roman" w:cs="Calibri"/>
          <w:b/>
          <w:bCs/>
          <w:color w:val="000000"/>
          <w:u w:val="single"/>
          <w:shd w:val="clear" w:color="auto" w:fill="00FFFF"/>
          <w:lang w:eastAsia="zh-CN"/>
        </w:rPr>
        <w:t>Žižek</w:t>
      </w:r>
      <w:proofErr w:type="spellEnd"/>
      <w:r w:rsidRPr="000A10FB">
        <w:rPr>
          <w:rFonts w:ascii="Arial" w:eastAsia="Times New Roman" w:hAnsi="Arial" w:cs="Arial"/>
          <w:color w:val="000000"/>
          <w:lang w:eastAsia="zh-CN"/>
        </w:rPr>
        <w:t xml:space="preserve"> sees it as one of the keys to Hegel’s radicality as a thinker. He </w:t>
      </w:r>
      <w:r w:rsidRPr="000A10FB">
        <w:rPr>
          <w:rFonts w:eastAsia="Times New Roman" w:cs="Calibri"/>
          <w:b/>
          <w:bCs/>
          <w:color w:val="000000"/>
          <w:u w:val="single"/>
          <w:shd w:val="clear" w:color="auto" w:fill="00FFFF"/>
          <w:lang w:eastAsia="zh-CN"/>
        </w:rPr>
        <w:t>writes,</w:t>
      </w:r>
      <w:r w:rsidRPr="000A10FB">
        <w:rPr>
          <w:rFonts w:ascii="Arial" w:eastAsia="Times New Roman" w:hAnsi="Arial" w:cs="Arial"/>
          <w:color w:val="000000"/>
          <w:lang w:eastAsia="zh-CN"/>
        </w:rPr>
        <w:t xml:space="preserve"> “</w:t>
      </w:r>
      <w:r w:rsidRPr="000A10FB">
        <w:rPr>
          <w:rFonts w:eastAsia="Times New Roman" w:cs="Calibri"/>
          <w:b/>
          <w:bCs/>
          <w:color w:val="000000"/>
          <w:u w:val="single"/>
          <w:shd w:val="clear" w:color="auto" w:fill="00FFFF"/>
          <w:lang w:eastAsia="zh-CN"/>
        </w:rPr>
        <w:t>The State without the Monarch would still be a substantial order—the Monarch represents the point of its subjectivation</w:t>
      </w:r>
      <w:r w:rsidRPr="000A10FB">
        <w:rPr>
          <w:rFonts w:eastAsia="Times New Roman" w:cs="Calibri"/>
          <w:b/>
          <w:bCs/>
          <w:color w:val="000000"/>
          <w:u w:val="single"/>
          <w:lang w:eastAsia="zh-CN"/>
        </w:rPr>
        <w:t xml:space="preserve">.” For </w:t>
      </w:r>
      <w:proofErr w:type="spellStart"/>
      <w:r w:rsidRPr="000A10FB">
        <w:rPr>
          <w:rFonts w:eastAsia="Times New Roman" w:cs="Calibri"/>
          <w:b/>
          <w:bCs/>
          <w:color w:val="000000"/>
          <w:u w:val="single"/>
          <w:lang w:eastAsia="zh-CN"/>
        </w:rPr>
        <w:t>Žižek</w:t>
      </w:r>
      <w:proofErr w:type="spellEnd"/>
      <w:r w:rsidRPr="000A10FB">
        <w:rPr>
          <w:rFonts w:eastAsia="Times New Roman" w:cs="Calibri"/>
          <w:b/>
          <w:bCs/>
          <w:color w:val="000000"/>
          <w:u w:val="single"/>
          <w:lang w:eastAsia="zh-CN"/>
        </w:rPr>
        <w:t>, the monarch provides a path leading from the illusion of substantiality to subjectivity. He underlines its necessary because he recognizes the image of a substantial state is the primary political danger that we confront today</w:t>
      </w:r>
      <w:r w:rsidRPr="000A10FB">
        <w:rPr>
          <w:rFonts w:ascii="Arial" w:eastAsia="Times New Roman" w:hAnsi="Arial" w:cs="Arial"/>
          <w:color w:val="000000"/>
          <w:lang w:eastAsia="zh-CN"/>
        </w:rPr>
        <w:t>.</w:t>
      </w:r>
    </w:p>
    <w:p w14:paraId="101D7029"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54649EFF"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r w:rsidRPr="000A10FB">
        <w:rPr>
          <w:rFonts w:ascii="Arial" w:eastAsia="Times New Roman" w:hAnsi="Arial" w:cs="Arial"/>
          <w:color w:val="000000"/>
          <w:lang w:eastAsia="zh-CN"/>
        </w:rPr>
        <w:t xml:space="preserve">The retention of the monarch does not exhaust the political possibilities for expressing contradiction within the modern political order. It is hard to see this figure as tenable today. However, this is only one form the articulation of contradiction within democracy might take. Hegel limits himself to it because it represents the limit of his own epoch, but this in no way precludes the emergence of other possibilities. </w:t>
      </w:r>
      <w:r w:rsidRPr="000A10FB">
        <w:rPr>
          <w:rFonts w:eastAsia="Times New Roman" w:cs="Calibri"/>
          <w:b/>
          <w:bCs/>
          <w:color w:val="000000"/>
          <w:u w:val="single"/>
          <w:lang w:eastAsia="zh-CN"/>
        </w:rPr>
        <w:t>Whatever form contradiction assumes in today’s politics, it must be as explicit as the monarch.</w:t>
      </w:r>
      <w:r w:rsidRPr="000A10FB">
        <w:rPr>
          <w:rFonts w:ascii="Arial" w:eastAsia="Times New Roman" w:hAnsi="Arial" w:cs="Arial"/>
          <w:color w:val="000000"/>
          <w:lang w:eastAsia="zh-CN"/>
        </w:rPr>
        <w:t xml:space="preserve"> Otherwise, the turn to fascism and the erection of enemies will inevitably commence. The expression of contradiction is modern society’s bulwark against fascism. When contradiction recedes from view and the promise of social harmony emerges, the fascist leader appears to ensure that contradiction will manifest itself through the comfort of the friend/enemy distinction. This is a path that Hegel’s political philosophy cuts off.</w:t>
      </w:r>
    </w:p>
    <w:p w14:paraId="33348F21"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0263AD73" w14:textId="77777777" w:rsidR="000A10FB" w:rsidRPr="000A10FB" w:rsidRDefault="000A10FB" w:rsidP="000A10FB">
      <w:pPr>
        <w:spacing w:before="40" w:after="0" w:line="240" w:lineRule="auto"/>
        <w:jc w:val="center"/>
        <w:outlineLvl w:val="1"/>
        <w:rPr>
          <w:rFonts w:ascii="Times New Roman" w:eastAsia="Times New Roman" w:hAnsi="Times New Roman" w:cs="Times New Roman"/>
          <w:b/>
          <w:bCs/>
          <w:sz w:val="36"/>
          <w:szCs w:val="36"/>
          <w:lang w:eastAsia="zh-CN"/>
        </w:rPr>
      </w:pPr>
      <w:r w:rsidRPr="000A10FB">
        <w:rPr>
          <w:rFonts w:eastAsia="Times New Roman" w:cs="Calibri"/>
          <w:b/>
          <w:bCs/>
          <w:color w:val="000000"/>
          <w:sz w:val="44"/>
          <w:szCs w:val="44"/>
          <w:u w:val="single"/>
          <w:lang w:eastAsia="zh-CN"/>
        </w:rPr>
        <w:t>Part 4 – Plan text </w:t>
      </w:r>
    </w:p>
    <w:p w14:paraId="4501BAB1" w14:textId="77777777" w:rsidR="000A10FB" w:rsidRPr="000A10FB" w:rsidRDefault="000A10FB" w:rsidP="000A10FB">
      <w:pPr>
        <w:spacing w:before="40" w:after="0" w:line="240" w:lineRule="auto"/>
        <w:outlineLvl w:val="3"/>
        <w:rPr>
          <w:rFonts w:ascii="Times New Roman" w:eastAsia="Times New Roman" w:hAnsi="Times New Roman" w:cs="Times New Roman"/>
          <w:b/>
          <w:bCs/>
          <w:sz w:val="24"/>
          <w:szCs w:val="24"/>
          <w:lang w:eastAsia="zh-CN"/>
        </w:rPr>
      </w:pPr>
      <w:r w:rsidRPr="000A10FB">
        <w:rPr>
          <w:rFonts w:eastAsia="Times New Roman" w:cs="Calibri"/>
          <w:b/>
          <w:bCs/>
          <w:color w:val="000000"/>
          <w:sz w:val="26"/>
          <w:szCs w:val="26"/>
          <w:lang w:eastAsia="zh-CN"/>
        </w:rPr>
        <w:t>A recognition of an unconditional right to strike means the state is completely unable to limit it and the state is nothing more than the obstacle that constitutes the social body – the “</w:t>
      </w:r>
      <w:proofErr w:type="spellStart"/>
      <w:proofErr w:type="gramStart"/>
      <w:r w:rsidRPr="000A10FB">
        <w:rPr>
          <w:rFonts w:eastAsia="Times New Roman" w:cs="Calibri"/>
          <w:b/>
          <w:bCs/>
          <w:color w:val="000000"/>
          <w:sz w:val="26"/>
          <w:szCs w:val="26"/>
          <w:lang w:eastAsia="zh-CN"/>
        </w:rPr>
        <w:t>just”ness</w:t>
      </w:r>
      <w:proofErr w:type="spellEnd"/>
      <w:proofErr w:type="gramEnd"/>
      <w:r w:rsidRPr="000A10FB">
        <w:rPr>
          <w:rFonts w:eastAsia="Times New Roman" w:cs="Calibri"/>
          <w:b/>
          <w:bCs/>
          <w:color w:val="000000"/>
          <w:sz w:val="26"/>
          <w:szCs w:val="26"/>
          <w:lang w:eastAsia="zh-CN"/>
        </w:rPr>
        <w:t xml:space="preserve"> of the government is contingent on its impotence, occupying the formal role of the monarch. Thus,</w:t>
      </w:r>
    </w:p>
    <w:p w14:paraId="6E63EEB1" w14:textId="77777777" w:rsidR="000A10FB" w:rsidRPr="000A10FB" w:rsidRDefault="000A10FB" w:rsidP="000A10FB">
      <w:pPr>
        <w:spacing w:before="40" w:after="0" w:line="240" w:lineRule="auto"/>
        <w:outlineLvl w:val="3"/>
        <w:rPr>
          <w:rFonts w:ascii="Times New Roman" w:eastAsia="Times New Roman" w:hAnsi="Times New Roman" w:cs="Times New Roman"/>
          <w:b/>
          <w:bCs/>
          <w:sz w:val="24"/>
          <w:szCs w:val="24"/>
          <w:lang w:eastAsia="zh-CN"/>
        </w:rPr>
      </w:pPr>
      <w:r w:rsidRPr="000A10FB">
        <w:rPr>
          <w:rFonts w:eastAsia="Times New Roman" w:cs="Calibri"/>
          <w:b/>
          <w:bCs/>
          <w:color w:val="000000"/>
          <w:sz w:val="26"/>
          <w:szCs w:val="26"/>
          <w:lang w:eastAsia="zh-CN"/>
        </w:rPr>
        <w:t>I affirm the resolution: Resolved, A just government ought to recognize an unconditional right of workers to strike. </w:t>
      </w:r>
    </w:p>
    <w:p w14:paraId="0AC8FDB5"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5BB9B08A" w14:textId="77777777" w:rsidR="000A10FB" w:rsidRPr="000A10FB" w:rsidRDefault="000A10FB" w:rsidP="000A10FB">
      <w:pPr>
        <w:spacing w:before="40" w:after="0" w:line="240" w:lineRule="auto"/>
        <w:outlineLvl w:val="3"/>
        <w:rPr>
          <w:rFonts w:ascii="Times New Roman" w:eastAsia="Times New Roman" w:hAnsi="Times New Roman" w:cs="Times New Roman"/>
          <w:b/>
          <w:bCs/>
          <w:sz w:val="24"/>
          <w:szCs w:val="24"/>
          <w:lang w:eastAsia="zh-CN"/>
        </w:rPr>
      </w:pPr>
      <w:r w:rsidRPr="000A10FB">
        <w:rPr>
          <w:rFonts w:eastAsia="Times New Roman" w:cs="Calibri"/>
          <w:b/>
          <w:bCs/>
          <w:color w:val="000000"/>
          <w:sz w:val="26"/>
          <w:szCs w:val="26"/>
          <w:lang w:eastAsia="zh-CN"/>
        </w:rPr>
        <w:t>cross ex checks any potential abuse, prefer whole res because:</w:t>
      </w:r>
    </w:p>
    <w:p w14:paraId="7DB68947" w14:textId="77777777" w:rsidR="000A10FB" w:rsidRPr="000A10FB" w:rsidRDefault="000A10FB" w:rsidP="000A10FB">
      <w:pPr>
        <w:numPr>
          <w:ilvl w:val="0"/>
          <w:numId w:val="11"/>
        </w:numPr>
        <w:spacing w:before="40" w:after="0" w:line="240" w:lineRule="auto"/>
        <w:ind w:left="360"/>
        <w:textAlignment w:val="baseline"/>
        <w:outlineLvl w:val="3"/>
        <w:rPr>
          <w:rFonts w:eastAsia="Times New Roman" w:cs="Calibri"/>
          <w:b/>
          <w:bCs/>
          <w:color w:val="000000"/>
          <w:sz w:val="24"/>
          <w:szCs w:val="24"/>
          <w:lang w:eastAsia="zh-CN"/>
        </w:rPr>
      </w:pPr>
      <w:r w:rsidRPr="000A10FB">
        <w:rPr>
          <w:rFonts w:eastAsia="Times New Roman" w:cs="Calibri"/>
          <w:b/>
          <w:bCs/>
          <w:color w:val="000000"/>
          <w:sz w:val="26"/>
          <w:szCs w:val="26"/>
          <w:lang w:eastAsia="zh-CN"/>
        </w:rPr>
        <w:lastRenderedPageBreak/>
        <w:t xml:space="preserve">It’s the most common </w:t>
      </w:r>
      <w:proofErr w:type="spellStart"/>
      <w:r w:rsidRPr="000A10FB">
        <w:rPr>
          <w:rFonts w:eastAsia="Times New Roman" w:cs="Calibri"/>
          <w:b/>
          <w:bCs/>
          <w:color w:val="000000"/>
          <w:sz w:val="26"/>
          <w:szCs w:val="26"/>
          <w:lang w:eastAsia="zh-CN"/>
        </w:rPr>
        <w:t>interp</w:t>
      </w:r>
      <w:proofErr w:type="spellEnd"/>
    </w:p>
    <w:p w14:paraId="5EBD5F41" w14:textId="77777777" w:rsidR="000A10FB" w:rsidRPr="000A10FB" w:rsidRDefault="000A10FB" w:rsidP="000A10FB">
      <w:pPr>
        <w:numPr>
          <w:ilvl w:val="0"/>
          <w:numId w:val="11"/>
        </w:numPr>
        <w:spacing w:before="40" w:after="0" w:line="240" w:lineRule="auto"/>
        <w:ind w:left="360"/>
        <w:textAlignment w:val="baseline"/>
        <w:outlineLvl w:val="3"/>
        <w:rPr>
          <w:rFonts w:eastAsia="Times New Roman" w:cs="Calibri"/>
          <w:b/>
          <w:bCs/>
          <w:color w:val="000000"/>
          <w:sz w:val="24"/>
          <w:szCs w:val="24"/>
          <w:lang w:eastAsia="zh-CN"/>
        </w:rPr>
      </w:pPr>
      <w:r w:rsidRPr="000A10FB">
        <w:rPr>
          <w:rFonts w:eastAsia="Times New Roman" w:cs="Calibri"/>
          <w:b/>
          <w:bCs/>
          <w:color w:val="000000"/>
          <w:sz w:val="26"/>
          <w:szCs w:val="26"/>
          <w:lang w:eastAsia="zh-CN"/>
        </w:rPr>
        <w:t xml:space="preserve">It best represents </w:t>
      </w:r>
      <w:proofErr w:type="gramStart"/>
      <w:r w:rsidRPr="000A10FB">
        <w:rPr>
          <w:rFonts w:eastAsia="Times New Roman" w:cs="Calibri"/>
          <w:b/>
          <w:bCs/>
          <w:color w:val="000000"/>
          <w:sz w:val="26"/>
          <w:szCs w:val="26"/>
          <w:lang w:eastAsia="zh-CN"/>
        </w:rPr>
        <w:t>framers</w:t>
      </w:r>
      <w:proofErr w:type="gramEnd"/>
      <w:r w:rsidRPr="000A10FB">
        <w:rPr>
          <w:rFonts w:eastAsia="Times New Roman" w:cs="Calibri"/>
          <w:b/>
          <w:bCs/>
          <w:color w:val="000000"/>
          <w:sz w:val="26"/>
          <w:szCs w:val="26"/>
          <w:lang w:eastAsia="zh-CN"/>
        </w:rPr>
        <w:t xml:space="preserve"> intent</w:t>
      </w:r>
    </w:p>
    <w:p w14:paraId="21FC2133" w14:textId="77777777" w:rsidR="000A10FB" w:rsidRPr="000A10FB" w:rsidRDefault="000A10FB" w:rsidP="000A10FB">
      <w:pPr>
        <w:numPr>
          <w:ilvl w:val="0"/>
          <w:numId w:val="11"/>
        </w:numPr>
        <w:spacing w:before="40" w:after="0" w:line="240" w:lineRule="auto"/>
        <w:ind w:left="360"/>
        <w:textAlignment w:val="baseline"/>
        <w:outlineLvl w:val="3"/>
        <w:rPr>
          <w:rFonts w:eastAsia="Times New Roman" w:cs="Calibri"/>
          <w:b/>
          <w:bCs/>
          <w:color w:val="000000"/>
          <w:sz w:val="24"/>
          <w:szCs w:val="24"/>
          <w:lang w:eastAsia="zh-CN"/>
        </w:rPr>
      </w:pPr>
      <w:r w:rsidRPr="000A10FB">
        <w:rPr>
          <w:rFonts w:eastAsia="Times New Roman" w:cs="Calibri"/>
          <w:b/>
          <w:bCs/>
          <w:color w:val="000000"/>
          <w:sz w:val="26"/>
          <w:szCs w:val="26"/>
          <w:lang w:eastAsia="zh-CN"/>
        </w:rPr>
        <w:t>It’s the most lay, which links into circuit accessibility</w:t>
      </w:r>
    </w:p>
    <w:p w14:paraId="60925A2C" w14:textId="77777777" w:rsidR="000A10FB" w:rsidRPr="000A10FB" w:rsidRDefault="000A10FB" w:rsidP="000A10FB">
      <w:pPr>
        <w:spacing w:before="40" w:after="0" w:line="240" w:lineRule="auto"/>
        <w:jc w:val="center"/>
        <w:outlineLvl w:val="1"/>
        <w:rPr>
          <w:rFonts w:ascii="Times New Roman" w:eastAsia="Times New Roman" w:hAnsi="Times New Roman" w:cs="Times New Roman"/>
          <w:b/>
          <w:bCs/>
          <w:sz w:val="36"/>
          <w:szCs w:val="36"/>
          <w:lang w:eastAsia="zh-CN"/>
        </w:rPr>
      </w:pPr>
      <w:r w:rsidRPr="000A10FB">
        <w:rPr>
          <w:rFonts w:eastAsia="Times New Roman" w:cs="Calibri"/>
          <w:b/>
          <w:bCs/>
          <w:color w:val="000000"/>
          <w:sz w:val="44"/>
          <w:szCs w:val="44"/>
          <w:u w:val="single"/>
          <w:lang w:eastAsia="zh-CN"/>
        </w:rPr>
        <w:t xml:space="preserve">Part 5 - </w:t>
      </w:r>
      <w:proofErr w:type="spellStart"/>
      <w:r w:rsidRPr="000A10FB">
        <w:rPr>
          <w:rFonts w:eastAsia="Times New Roman" w:cs="Calibri"/>
          <w:b/>
          <w:bCs/>
          <w:color w:val="000000"/>
          <w:sz w:val="44"/>
          <w:szCs w:val="44"/>
          <w:u w:val="single"/>
          <w:lang w:eastAsia="zh-CN"/>
        </w:rPr>
        <w:t>RotB</w:t>
      </w:r>
      <w:proofErr w:type="spellEnd"/>
    </w:p>
    <w:p w14:paraId="699A301C" w14:textId="77777777" w:rsidR="000A10FB" w:rsidRPr="000A10FB" w:rsidRDefault="000A10FB" w:rsidP="000A10FB">
      <w:pPr>
        <w:spacing w:before="40" w:after="0" w:line="240" w:lineRule="auto"/>
        <w:outlineLvl w:val="3"/>
        <w:rPr>
          <w:rFonts w:ascii="Times New Roman" w:eastAsia="Times New Roman" w:hAnsi="Times New Roman" w:cs="Times New Roman"/>
          <w:b/>
          <w:bCs/>
          <w:sz w:val="24"/>
          <w:szCs w:val="24"/>
          <w:lang w:eastAsia="zh-CN"/>
        </w:rPr>
      </w:pPr>
      <w:r w:rsidRPr="000A10FB">
        <w:rPr>
          <w:rFonts w:ascii="Arial" w:eastAsia="Times New Roman" w:hAnsi="Arial" w:cs="Arial"/>
          <w:b/>
          <w:bCs/>
          <w:color w:val="000000"/>
          <w:sz w:val="28"/>
          <w:szCs w:val="28"/>
          <w:lang w:eastAsia="zh-CN"/>
        </w:rPr>
        <w:t>The Role of the Ballot is voting for the debater that best represents the relation to desire as subjective contradiction</w:t>
      </w:r>
    </w:p>
    <w:p w14:paraId="5B34921D" w14:textId="77777777" w:rsidR="000A10FB" w:rsidRPr="000A10FB" w:rsidRDefault="000A10FB" w:rsidP="000A10FB">
      <w:pPr>
        <w:spacing w:line="240" w:lineRule="auto"/>
        <w:rPr>
          <w:rFonts w:ascii="Times New Roman" w:eastAsia="Times New Roman" w:hAnsi="Times New Roman" w:cs="Times New Roman"/>
          <w:sz w:val="24"/>
          <w:szCs w:val="24"/>
          <w:lang w:eastAsia="zh-CN"/>
        </w:rPr>
      </w:pPr>
      <w:proofErr w:type="spellStart"/>
      <w:r w:rsidRPr="000A10FB">
        <w:rPr>
          <w:rFonts w:ascii="Arial" w:eastAsia="Times New Roman" w:hAnsi="Arial" w:cs="Arial"/>
          <w:b/>
          <w:bCs/>
          <w:color w:val="000000"/>
          <w:sz w:val="28"/>
          <w:szCs w:val="28"/>
          <w:lang w:eastAsia="zh-CN"/>
        </w:rPr>
        <w:t>Fotaki</w:t>
      </w:r>
      <w:proofErr w:type="spellEnd"/>
      <w:r w:rsidRPr="000A10FB">
        <w:rPr>
          <w:rFonts w:ascii="Arial" w:eastAsia="Times New Roman" w:hAnsi="Arial" w:cs="Arial"/>
          <w:b/>
          <w:bCs/>
          <w:color w:val="000000"/>
          <w:sz w:val="28"/>
          <w:szCs w:val="28"/>
          <w:lang w:eastAsia="zh-CN"/>
        </w:rPr>
        <w:t xml:space="preserve"> 10 </w:t>
      </w:r>
      <w:r w:rsidRPr="000A10FB">
        <w:rPr>
          <w:rFonts w:ascii="Arial" w:eastAsia="Times New Roman" w:hAnsi="Arial" w:cs="Arial"/>
          <w:color w:val="333333"/>
          <w:sz w:val="28"/>
          <w:szCs w:val="28"/>
          <w:shd w:val="clear" w:color="auto" w:fill="FFFFFF"/>
          <w:lang w:eastAsia="zh-CN"/>
        </w:rPr>
        <w:t>Marianna (Organization Studies Group at Manchester Business School” Why do public policies fail so often? Exploring health policy-making as an imaginary and symbolic construction” Organization 2010 17:703 Sage 713-716</w:t>
      </w:r>
    </w:p>
    <w:p w14:paraId="0AD64A9D" w14:textId="77777777" w:rsidR="000A10FB" w:rsidRPr="000A10FB" w:rsidRDefault="000A10FB" w:rsidP="000A10FB">
      <w:pPr>
        <w:spacing w:line="240" w:lineRule="auto"/>
        <w:rPr>
          <w:rFonts w:ascii="Times New Roman" w:eastAsia="Times New Roman" w:hAnsi="Times New Roman" w:cs="Times New Roman"/>
          <w:sz w:val="24"/>
          <w:szCs w:val="24"/>
          <w:lang w:eastAsia="zh-CN"/>
        </w:rPr>
      </w:pPr>
      <w:r w:rsidRPr="000A10FB">
        <w:rPr>
          <w:rFonts w:ascii="Arial" w:eastAsia="Times New Roman" w:hAnsi="Arial" w:cs="Arial"/>
          <w:color w:val="000000"/>
          <w:sz w:val="16"/>
          <w:szCs w:val="16"/>
          <w:lang w:eastAsia="zh-CN"/>
        </w:rPr>
        <w:t xml:space="preserve">So far, I have suggested that health </w:t>
      </w:r>
      <w:r w:rsidRPr="000A10FB">
        <w:rPr>
          <w:rFonts w:ascii="Arial" w:eastAsia="Times New Roman" w:hAnsi="Arial" w:cs="Arial"/>
          <w:b/>
          <w:bCs/>
          <w:color w:val="000000"/>
          <w:sz w:val="28"/>
          <w:szCs w:val="28"/>
          <w:u w:val="single"/>
          <w:lang w:eastAsia="zh-CN"/>
        </w:rPr>
        <w:t xml:space="preserve">policies often fail because the </w:t>
      </w:r>
      <w:proofErr w:type="spellStart"/>
      <w:r w:rsidRPr="000A10FB">
        <w:rPr>
          <w:rFonts w:ascii="Arial" w:eastAsia="Times New Roman" w:hAnsi="Arial" w:cs="Arial"/>
          <w:b/>
          <w:bCs/>
          <w:color w:val="000000"/>
          <w:sz w:val="28"/>
          <w:szCs w:val="28"/>
          <w:u w:val="single"/>
          <w:lang w:eastAsia="zh-CN"/>
        </w:rPr>
        <w:t>fantasmatic</w:t>
      </w:r>
      <w:proofErr w:type="spellEnd"/>
      <w:r w:rsidRPr="000A10FB">
        <w:rPr>
          <w:rFonts w:ascii="Arial" w:eastAsia="Times New Roman" w:hAnsi="Arial" w:cs="Arial"/>
          <w:b/>
          <w:bCs/>
          <w:color w:val="000000"/>
          <w:sz w:val="28"/>
          <w:szCs w:val="28"/>
          <w:u w:val="single"/>
          <w:lang w:eastAsia="zh-CN"/>
        </w:rPr>
        <w:t xml:space="preserve"> foundations of the policy-making process are not acknowledged as such. </w:t>
      </w:r>
      <w:r w:rsidRPr="000A10FB">
        <w:rPr>
          <w:rFonts w:ascii="Arial" w:eastAsia="Times New Roman" w:hAnsi="Arial" w:cs="Arial"/>
          <w:color w:val="000000"/>
          <w:sz w:val="16"/>
          <w:szCs w:val="16"/>
          <w:lang w:eastAsia="zh-CN"/>
        </w:rPr>
        <w:t xml:space="preserve">Using the example of patient choice, I have also suggested that the reasons for its re-introduction into the UK health care system and throughout Europe, despite limited success in the past, might be better understood through applying the psychoanalytic conception of subjective fantasy. In exploring the limits and possibilities of one </w:t>
      </w:r>
      <w:proofErr w:type="gramStart"/>
      <w:r w:rsidRPr="000A10FB">
        <w:rPr>
          <w:rFonts w:ascii="Arial" w:eastAsia="Times New Roman" w:hAnsi="Arial" w:cs="Arial"/>
          <w:color w:val="000000"/>
          <w:sz w:val="16"/>
          <w:szCs w:val="16"/>
          <w:lang w:eastAsia="zh-CN"/>
        </w:rPr>
        <w:t>particular policy</w:t>
      </w:r>
      <w:proofErr w:type="gramEnd"/>
      <w:r w:rsidRPr="000A10FB">
        <w:rPr>
          <w:rFonts w:ascii="Arial" w:eastAsia="Times New Roman" w:hAnsi="Arial" w:cs="Arial"/>
          <w:color w:val="000000"/>
          <w:sz w:val="16"/>
          <w:szCs w:val="16"/>
          <w:lang w:eastAsia="zh-CN"/>
        </w:rPr>
        <w:t xml:space="preserve">, my aim was to demonstrate how powerful social fantasies are created and how their splitting from organizational reality enables the idealization of the health task. Lacanian and Kleinian psychoanalysis were drawn upon to put forward the article’s key arguments and to further the understanding of the less tangible processes present in public policy making. I have brought together the mental processes that Klein has </w:t>
      </w:r>
      <w:proofErr w:type="gramStart"/>
      <w:r w:rsidRPr="000A10FB">
        <w:rPr>
          <w:rFonts w:ascii="Arial" w:eastAsia="Times New Roman" w:hAnsi="Arial" w:cs="Arial"/>
          <w:color w:val="000000"/>
          <w:sz w:val="16"/>
          <w:szCs w:val="16"/>
          <w:lang w:eastAsia="zh-CN"/>
        </w:rPr>
        <w:t>described</w:t>
      </w:r>
      <w:proofErr w:type="gramEnd"/>
      <w:r w:rsidRPr="000A10FB">
        <w:rPr>
          <w:rFonts w:ascii="Arial" w:eastAsia="Times New Roman" w:hAnsi="Arial" w:cs="Arial"/>
          <w:color w:val="000000"/>
          <w:sz w:val="16"/>
          <w:szCs w:val="16"/>
          <w:lang w:eastAsia="zh-CN"/>
        </w:rPr>
        <w:t xml:space="preserve"> and which were then used extensively to explain organizational phenomena, with my central argument about the (unrecognized) role of the imaginary aspects of the policy-making process. Both theories in their own unique ways highlighted the role of fantasy as a necessary stimulant for policy development but also as an impediment to its realization. I have </w:t>
      </w:r>
      <w:r w:rsidRPr="000A10FB">
        <w:rPr>
          <w:rFonts w:ascii="Arial" w:eastAsia="Times New Roman" w:hAnsi="Arial" w:cs="Arial"/>
          <w:b/>
          <w:bCs/>
          <w:color w:val="000000"/>
          <w:sz w:val="28"/>
          <w:szCs w:val="28"/>
          <w:u w:val="single"/>
          <w:lang w:eastAsia="zh-CN"/>
        </w:rPr>
        <w:t xml:space="preserve">combined </w:t>
      </w:r>
      <w:r w:rsidRPr="000A10FB">
        <w:rPr>
          <w:rFonts w:ascii="Arial" w:eastAsia="Times New Roman" w:hAnsi="Arial" w:cs="Arial"/>
          <w:b/>
          <w:bCs/>
          <w:color w:val="000000"/>
          <w:sz w:val="28"/>
          <w:szCs w:val="28"/>
          <w:u w:val="single"/>
          <w:shd w:val="clear" w:color="auto" w:fill="00FFFF"/>
          <w:lang w:eastAsia="zh-CN"/>
        </w:rPr>
        <w:t>the idea of fragmented subjectivity</w:t>
      </w:r>
      <w:r w:rsidRPr="000A10FB">
        <w:rPr>
          <w:rFonts w:ascii="Arial" w:eastAsia="Times New Roman" w:hAnsi="Arial" w:cs="Arial"/>
          <w:b/>
          <w:bCs/>
          <w:color w:val="000000"/>
          <w:sz w:val="28"/>
          <w:szCs w:val="28"/>
          <w:u w:val="single"/>
          <w:lang w:eastAsia="zh-CN"/>
        </w:rPr>
        <w:t xml:space="preserve"> </w:t>
      </w:r>
      <w:r w:rsidRPr="000A10FB">
        <w:rPr>
          <w:rFonts w:ascii="Arial" w:eastAsia="Times New Roman" w:hAnsi="Arial" w:cs="Arial"/>
          <w:color w:val="000000"/>
          <w:sz w:val="16"/>
          <w:szCs w:val="16"/>
          <w:lang w:eastAsia="zh-CN"/>
        </w:rPr>
        <w:t xml:space="preserve">taken from Lacan’s work </w:t>
      </w:r>
      <w:r w:rsidRPr="000A10FB">
        <w:rPr>
          <w:rFonts w:ascii="Arial" w:eastAsia="Times New Roman" w:hAnsi="Arial" w:cs="Arial"/>
          <w:b/>
          <w:bCs/>
          <w:color w:val="000000"/>
          <w:sz w:val="28"/>
          <w:szCs w:val="28"/>
          <w:u w:val="single"/>
          <w:lang w:eastAsia="zh-CN"/>
        </w:rPr>
        <w:t xml:space="preserve">and socially sanctioned </w:t>
      </w:r>
      <w:proofErr w:type="spellStart"/>
      <w:r w:rsidRPr="000A10FB">
        <w:rPr>
          <w:rFonts w:ascii="Arial" w:eastAsia="Times New Roman" w:hAnsi="Arial" w:cs="Arial"/>
          <w:b/>
          <w:bCs/>
          <w:color w:val="000000"/>
          <w:sz w:val="28"/>
          <w:szCs w:val="28"/>
          <w:u w:val="single"/>
          <w:lang w:eastAsia="zh-CN"/>
        </w:rPr>
        <w:t>defences</w:t>
      </w:r>
      <w:proofErr w:type="spellEnd"/>
      <w:r w:rsidRPr="000A10FB">
        <w:rPr>
          <w:rFonts w:ascii="Arial" w:eastAsia="Times New Roman" w:hAnsi="Arial" w:cs="Arial"/>
          <w:b/>
          <w:bCs/>
          <w:color w:val="000000"/>
          <w:sz w:val="28"/>
          <w:szCs w:val="28"/>
          <w:u w:val="single"/>
          <w:lang w:eastAsia="zh-CN"/>
        </w:rPr>
        <w:t xml:space="preserve"> from object relations theory, to </w:t>
      </w:r>
      <w:r w:rsidRPr="000A10FB">
        <w:rPr>
          <w:rFonts w:ascii="Arial" w:eastAsia="Times New Roman" w:hAnsi="Arial" w:cs="Arial"/>
          <w:b/>
          <w:bCs/>
          <w:color w:val="000000"/>
          <w:sz w:val="28"/>
          <w:szCs w:val="28"/>
          <w:u w:val="single"/>
          <w:shd w:val="clear" w:color="auto" w:fill="00FFFF"/>
          <w:lang w:eastAsia="zh-CN"/>
        </w:rPr>
        <w:t>offer[s] an alternative conception of public policy formation</w:t>
      </w:r>
      <w:r w:rsidRPr="000A10FB">
        <w:rPr>
          <w:rFonts w:ascii="Arial" w:eastAsia="Times New Roman" w:hAnsi="Arial" w:cs="Arial"/>
          <w:b/>
          <w:bCs/>
          <w:color w:val="000000"/>
          <w:sz w:val="28"/>
          <w:szCs w:val="28"/>
          <w:u w:val="single"/>
          <w:lang w:eastAsia="zh-CN"/>
        </w:rPr>
        <w:t xml:space="preserve"> and to explore the reasons behind frequent policy failures.</w:t>
      </w:r>
      <w:r w:rsidRPr="000A10FB">
        <w:rPr>
          <w:rFonts w:ascii="Arial" w:eastAsia="Times New Roman" w:hAnsi="Arial" w:cs="Arial"/>
          <w:color w:val="000000"/>
          <w:sz w:val="16"/>
          <w:szCs w:val="16"/>
          <w:lang w:eastAsia="zh-CN"/>
        </w:rPr>
        <w:t xml:space="preserve"> The Lacanian ontology of the subject was used to highlight the role of fantasy as an enabler of social projects. </w:t>
      </w:r>
      <w:r w:rsidRPr="000A10FB">
        <w:rPr>
          <w:rFonts w:ascii="Arial" w:eastAsia="Times New Roman" w:hAnsi="Arial" w:cs="Arial"/>
          <w:b/>
          <w:bCs/>
          <w:color w:val="000000"/>
          <w:sz w:val="28"/>
          <w:szCs w:val="28"/>
          <w:u w:val="single"/>
          <w:lang w:eastAsia="zh-CN"/>
        </w:rPr>
        <w:t>Having its roots in unconscious mental life,</w:t>
      </w:r>
      <w:r w:rsidRPr="000A10FB">
        <w:rPr>
          <w:rFonts w:ascii="Arial" w:eastAsia="Times New Roman" w:hAnsi="Arial" w:cs="Arial"/>
          <w:color w:val="000000"/>
          <w:sz w:val="16"/>
          <w:szCs w:val="16"/>
          <w:lang w:eastAsia="zh-CN"/>
        </w:rPr>
        <w:t xml:space="preserve"> </w:t>
      </w:r>
      <w:r w:rsidRPr="000A10FB">
        <w:rPr>
          <w:rFonts w:ascii="Arial" w:eastAsia="Times New Roman" w:hAnsi="Arial" w:cs="Arial"/>
          <w:b/>
          <w:bCs/>
          <w:color w:val="000000"/>
          <w:sz w:val="28"/>
          <w:szCs w:val="28"/>
          <w:u w:val="single"/>
          <w:lang w:eastAsia="zh-CN"/>
        </w:rPr>
        <w:t xml:space="preserve">fantasy becomes the stimulant driving forward public policies </w:t>
      </w:r>
      <w:r w:rsidRPr="000A10FB">
        <w:rPr>
          <w:rFonts w:ascii="Arial" w:eastAsia="Times New Roman" w:hAnsi="Arial" w:cs="Arial"/>
          <w:color w:val="000000"/>
          <w:sz w:val="16"/>
          <w:szCs w:val="16"/>
          <w:lang w:eastAsia="zh-CN"/>
        </w:rPr>
        <w:t>such as patient choice</w:t>
      </w:r>
      <w:r w:rsidRPr="000A10FB">
        <w:rPr>
          <w:rFonts w:ascii="Arial" w:eastAsia="Times New Roman" w:hAnsi="Arial" w:cs="Arial"/>
          <w:b/>
          <w:bCs/>
          <w:color w:val="000000"/>
          <w:sz w:val="28"/>
          <w:szCs w:val="28"/>
          <w:u w:val="single"/>
          <w:lang w:eastAsia="zh-CN"/>
        </w:rPr>
        <w:t xml:space="preserve">, even though many of these policies are bound to fail </w:t>
      </w:r>
      <w:r w:rsidRPr="000A10FB">
        <w:rPr>
          <w:rFonts w:ascii="Arial" w:eastAsia="Times New Roman" w:hAnsi="Arial" w:cs="Arial"/>
          <w:color w:val="000000"/>
          <w:sz w:val="16"/>
          <w:szCs w:val="16"/>
          <w:lang w:eastAsia="zh-CN"/>
        </w:rPr>
        <w:t xml:space="preserve">as is the case for all imaginary projects. But </w:t>
      </w:r>
      <w:r w:rsidRPr="000A10FB">
        <w:rPr>
          <w:rFonts w:ascii="Arial" w:eastAsia="Times New Roman" w:hAnsi="Arial" w:cs="Arial"/>
          <w:b/>
          <w:bCs/>
          <w:color w:val="000000"/>
          <w:sz w:val="28"/>
          <w:szCs w:val="28"/>
          <w:u w:val="single"/>
          <w:lang w:eastAsia="zh-CN"/>
        </w:rPr>
        <w:t>failure is not necessarily seen as an adverse outcome, but rather as an opportunity to rethink the ideas</w:t>
      </w:r>
      <w:r w:rsidRPr="000A10FB">
        <w:rPr>
          <w:rFonts w:ascii="Arial" w:eastAsia="Times New Roman" w:hAnsi="Arial" w:cs="Arial"/>
          <w:color w:val="000000"/>
          <w:sz w:val="16"/>
          <w:szCs w:val="16"/>
          <w:lang w:eastAsia="zh-CN"/>
        </w:rPr>
        <w:t xml:space="preserve"> of purposefulness and teleology </w:t>
      </w:r>
      <w:r w:rsidRPr="000A10FB">
        <w:rPr>
          <w:rFonts w:ascii="Arial" w:eastAsia="Times New Roman" w:hAnsi="Arial" w:cs="Arial"/>
          <w:b/>
          <w:bCs/>
          <w:color w:val="000000"/>
          <w:sz w:val="28"/>
          <w:szCs w:val="28"/>
          <w:u w:val="single"/>
          <w:lang w:eastAsia="zh-CN"/>
        </w:rPr>
        <w:t xml:space="preserve">in the context of organizations and social </w:t>
      </w:r>
      <w:proofErr w:type="spellStart"/>
      <w:r w:rsidRPr="000A10FB">
        <w:rPr>
          <w:rFonts w:ascii="Arial" w:eastAsia="Times New Roman" w:hAnsi="Arial" w:cs="Arial"/>
          <w:b/>
          <w:bCs/>
          <w:color w:val="000000"/>
          <w:sz w:val="28"/>
          <w:szCs w:val="28"/>
          <w:u w:val="single"/>
          <w:lang w:eastAsia="zh-CN"/>
        </w:rPr>
        <w:t>endeavours</w:t>
      </w:r>
      <w:proofErr w:type="spellEnd"/>
      <w:r w:rsidRPr="000A10FB">
        <w:rPr>
          <w:rFonts w:ascii="Arial" w:eastAsia="Times New Roman" w:hAnsi="Arial" w:cs="Arial"/>
          <w:color w:val="000000"/>
          <w:sz w:val="16"/>
          <w:szCs w:val="16"/>
          <w:lang w:eastAsia="zh-CN"/>
        </w:rPr>
        <w:t xml:space="preserve"> more generally. </w:t>
      </w:r>
      <w:r w:rsidRPr="000A10FB">
        <w:rPr>
          <w:rFonts w:ascii="Arial" w:eastAsia="Times New Roman" w:hAnsi="Arial" w:cs="Arial"/>
          <w:b/>
          <w:bCs/>
          <w:color w:val="000000"/>
          <w:sz w:val="28"/>
          <w:szCs w:val="28"/>
          <w:u w:val="single"/>
          <w:shd w:val="clear" w:color="auto" w:fill="00FFFF"/>
          <w:lang w:eastAsia="zh-CN"/>
        </w:rPr>
        <w:t>The Lacanian perspective introduces</w:t>
      </w:r>
      <w:r w:rsidRPr="000A10FB">
        <w:rPr>
          <w:rFonts w:ascii="Arial" w:eastAsia="Times New Roman" w:hAnsi="Arial" w:cs="Arial"/>
          <w:b/>
          <w:bCs/>
          <w:color w:val="000000"/>
          <w:sz w:val="28"/>
          <w:szCs w:val="28"/>
          <w:u w:val="single"/>
          <w:lang w:eastAsia="zh-CN"/>
        </w:rPr>
        <w:t xml:space="preserve"> the productive element held in</w:t>
      </w:r>
      <w:r w:rsidRPr="000A10FB">
        <w:rPr>
          <w:rFonts w:ascii="Arial" w:eastAsia="Times New Roman" w:hAnsi="Arial" w:cs="Arial"/>
          <w:b/>
          <w:bCs/>
          <w:color w:val="000000"/>
          <w:sz w:val="28"/>
          <w:szCs w:val="28"/>
          <w:u w:val="single"/>
          <w:shd w:val="clear" w:color="auto" w:fill="00FFFF"/>
          <w:lang w:eastAsia="zh-CN"/>
        </w:rPr>
        <w:t xml:space="preserve"> the recognition of the inevitability of failure</w:t>
      </w:r>
      <w:r w:rsidRPr="000A10FB">
        <w:rPr>
          <w:rFonts w:ascii="Arial" w:eastAsia="Times New Roman" w:hAnsi="Arial" w:cs="Arial"/>
          <w:b/>
          <w:bCs/>
          <w:color w:val="000000"/>
          <w:sz w:val="28"/>
          <w:szCs w:val="28"/>
          <w:u w:val="single"/>
          <w:lang w:eastAsia="zh-CN"/>
        </w:rPr>
        <w:t>, by unveiling the imaginary nature of striving for idealistic policies and the liberating potential of accepting loss.</w:t>
      </w:r>
      <w:r w:rsidRPr="000A10FB">
        <w:rPr>
          <w:rFonts w:ascii="Arial" w:eastAsia="Times New Roman" w:hAnsi="Arial" w:cs="Arial"/>
          <w:color w:val="000000"/>
          <w:sz w:val="16"/>
          <w:szCs w:val="16"/>
          <w:lang w:eastAsia="zh-CN"/>
        </w:rPr>
        <w:t xml:space="preserve"> His conception of loss is so much more radical than in object relations theory, where mourning can bring some sort of reparation and make up for it. In Lacan’s work </w:t>
      </w:r>
      <w:r w:rsidRPr="000A10FB">
        <w:rPr>
          <w:rFonts w:ascii="Arial" w:eastAsia="Times New Roman" w:hAnsi="Arial" w:cs="Arial"/>
          <w:b/>
          <w:bCs/>
          <w:color w:val="000000"/>
          <w:sz w:val="28"/>
          <w:szCs w:val="28"/>
          <w:u w:val="single"/>
          <w:lang w:eastAsia="zh-CN"/>
        </w:rPr>
        <w:t>loss originates in the longings of the individual psyche for completeness, which is unattainable, and yet this is what sustains us as desiring subjects.</w:t>
      </w:r>
      <w:r w:rsidRPr="000A10FB">
        <w:rPr>
          <w:rFonts w:ascii="Arial" w:eastAsia="Times New Roman" w:hAnsi="Arial" w:cs="Arial"/>
          <w:color w:val="000000"/>
          <w:sz w:val="16"/>
          <w:szCs w:val="16"/>
          <w:lang w:eastAsia="zh-CN"/>
        </w:rPr>
        <w:t xml:space="preserve"> If we lacked </w:t>
      </w:r>
      <w:proofErr w:type="gramStart"/>
      <w:r w:rsidRPr="000A10FB">
        <w:rPr>
          <w:rFonts w:ascii="Arial" w:eastAsia="Times New Roman" w:hAnsi="Arial" w:cs="Arial"/>
          <w:color w:val="000000"/>
          <w:sz w:val="16"/>
          <w:szCs w:val="16"/>
          <w:lang w:eastAsia="zh-CN"/>
        </w:rPr>
        <w:t>loss</w:t>
      </w:r>
      <w:proofErr w:type="gramEnd"/>
      <w:r w:rsidRPr="000A10FB">
        <w:rPr>
          <w:rFonts w:ascii="Arial" w:eastAsia="Times New Roman" w:hAnsi="Arial" w:cs="Arial"/>
          <w:color w:val="000000"/>
          <w:sz w:val="16"/>
          <w:szCs w:val="16"/>
          <w:lang w:eastAsia="zh-CN"/>
        </w:rPr>
        <w:t xml:space="preserve"> there would be nothing to desire. Human desire, for Lacan, </w:t>
      </w:r>
      <w:r w:rsidRPr="000A10FB">
        <w:rPr>
          <w:rFonts w:ascii="Arial" w:eastAsia="Times New Roman" w:hAnsi="Arial" w:cs="Arial"/>
          <w:b/>
          <w:bCs/>
          <w:color w:val="000000"/>
          <w:sz w:val="28"/>
          <w:szCs w:val="28"/>
          <w:u w:val="single"/>
          <w:lang w:eastAsia="zh-CN"/>
        </w:rPr>
        <w:t>is a constitutive aspect of human subjectivity and is not driven by rational considerations</w:t>
      </w:r>
      <w:r w:rsidRPr="000A10FB">
        <w:rPr>
          <w:rFonts w:ascii="Arial" w:eastAsia="Times New Roman" w:hAnsi="Arial" w:cs="Arial"/>
          <w:color w:val="000000"/>
          <w:sz w:val="16"/>
          <w:szCs w:val="16"/>
          <w:lang w:eastAsia="zh-CN"/>
        </w:rPr>
        <w:t xml:space="preserve">, as economists would like us to believe. If </w:t>
      </w:r>
      <w:proofErr w:type="gramStart"/>
      <w:r w:rsidRPr="000A10FB">
        <w:rPr>
          <w:rFonts w:ascii="Arial" w:eastAsia="Times New Roman" w:hAnsi="Arial" w:cs="Arial"/>
          <w:color w:val="000000"/>
          <w:sz w:val="16"/>
          <w:szCs w:val="16"/>
          <w:lang w:eastAsia="zh-CN"/>
        </w:rPr>
        <w:t>anything</w:t>
      </w:r>
      <w:proofErr w:type="gramEnd"/>
      <w:r w:rsidRPr="000A10FB">
        <w:rPr>
          <w:rFonts w:ascii="Arial" w:eastAsia="Times New Roman" w:hAnsi="Arial" w:cs="Arial"/>
          <w:color w:val="000000"/>
          <w:sz w:val="16"/>
          <w:szCs w:val="16"/>
          <w:lang w:eastAsia="zh-CN"/>
        </w:rPr>
        <w:t xml:space="preserve"> the subject is enmeshed in its imaginary constructs in order to deflect the reality of the human condition. Nor is it a desire for the promised outcome only, but rather (or also) for the symbol that the outcome stands for. Put differently, the incessant search in the subject is for the signified meaning and not for the signifier itself. I have suggested </w:t>
      </w:r>
      <w:r w:rsidRPr="000A10FB">
        <w:rPr>
          <w:rFonts w:ascii="Arial" w:eastAsia="Times New Roman" w:hAnsi="Arial" w:cs="Arial"/>
          <w:color w:val="000000"/>
          <w:sz w:val="16"/>
          <w:szCs w:val="16"/>
          <w:lang w:eastAsia="zh-CN"/>
        </w:rPr>
        <w:lastRenderedPageBreak/>
        <w:t xml:space="preserve">that many </w:t>
      </w:r>
      <w:r w:rsidRPr="000A10FB">
        <w:rPr>
          <w:rFonts w:ascii="Arial" w:eastAsia="Times New Roman" w:hAnsi="Arial" w:cs="Arial"/>
          <w:b/>
          <w:bCs/>
          <w:color w:val="000000"/>
          <w:sz w:val="28"/>
          <w:szCs w:val="28"/>
          <w:u w:val="single"/>
          <w:shd w:val="clear" w:color="auto" w:fill="00FFFF"/>
          <w:lang w:eastAsia="zh-CN"/>
        </w:rPr>
        <w:t>public policies are intrinsically idealistic as they are instigated by way of setting desire in motion</w:t>
      </w:r>
      <w:r w:rsidRPr="000A10FB">
        <w:rPr>
          <w:rFonts w:ascii="Arial" w:eastAsia="Times New Roman" w:hAnsi="Arial" w:cs="Arial"/>
          <w:color w:val="000000"/>
          <w:sz w:val="16"/>
          <w:szCs w:val="16"/>
          <w:lang w:eastAsia="zh-CN"/>
        </w:rPr>
        <w:t xml:space="preserve">. </w:t>
      </w:r>
      <w:proofErr w:type="gramStart"/>
      <w:r w:rsidRPr="000A10FB">
        <w:rPr>
          <w:rFonts w:ascii="Arial" w:eastAsia="Times New Roman" w:hAnsi="Arial" w:cs="Arial"/>
          <w:color w:val="000000"/>
          <w:sz w:val="16"/>
          <w:szCs w:val="16"/>
          <w:lang w:eastAsia="zh-CN"/>
        </w:rPr>
        <w:t>So</w:t>
      </w:r>
      <w:proofErr w:type="gramEnd"/>
      <w:r w:rsidRPr="000A10FB">
        <w:rPr>
          <w:rFonts w:ascii="Arial" w:eastAsia="Times New Roman" w:hAnsi="Arial" w:cs="Arial"/>
          <w:color w:val="000000"/>
          <w:sz w:val="16"/>
          <w:szCs w:val="16"/>
          <w:lang w:eastAsia="zh-CN"/>
        </w:rPr>
        <w:t xml:space="preserve"> </w:t>
      </w:r>
      <w:r w:rsidRPr="000A10FB">
        <w:rPr>
          <w:rFonts w:ascii="Arial" w:eastAsia="Times New Roman" w:hAnsi="Arial" w:cs="Arial"/>
          <w:b/>
          <w:bCs/>
          <w:color w:val="000000"/>
          <w:sz w:val="28"/>
          <w:szCs w:val="28"/>
          <w:u w:val="single"/>
          <w:lang w:eastAsia="zh-CN"/>
        </w:rPr>
        <w:t xml:space="preserve">in the case of individual choice in health, the underlying fantasy that drives this policy is the fantasy of freedom (of choice), and by extension </w:t>
      </w:r>
      <w:r w:rsidRPr="000A10FB">
        <w:rPr>
          <w:rFonts w:ascii="Arial" w:eastAsia="Times New Roman" w:hAnsi="Arial" w:cs="Arial"/>
          <w:b/>
          <w:bCs/>
          <w:color w:val="000000"/>
          <w:sz w:val="28"/>
          <w:szCs w:val="28"/>
          <w:u w:val="single"/>
          <w:shd w:val="clear" w:color="auto" w:fill="00FFFF"/>
          <w:lang w:eastAsia="zh-CN"/>
        </w:rPr>
        <w:t>the fantasy of control over the uncontrollable.</w:t>
      </w:r>
      <w:r w:rsidRPr="000A10FB">
        <w:rPr>
          <w:rFonts w:ascii="Arial" w:eastAsia="Times New Roman" w:hAnsi="Arial" w:cs="Arial"/>
          <w:color w:val="000000"/>
          <w:sz w:val="16"/>
          <w:szCs w:val="16"/>
          <w:lang w:eastAsia="zh-CN"/>
        </w:rPr>
        <w:t xml:space="preserve"> </w:t>
      </w:r>
      <w:r w:rsidRPr="000A10FB">
        <w:rPr>
          <w:rFonts w:ascii="Arial" w:eastAsia="Times New Roman" w:hAnsi="Arial" w:cs="Arial"/>
          <w:b/>
          <w:bCs/>
          <w:color w:val="000000"/>
          <w:sz w:val="28"/>
          <w:szCs w:val="28"/>
          <w:u w:val="single"/>
          <w:lang w:eastAsia="zh-CN"/>
        </w:rPr>
        <w:t xml:space="preserve">While its stated aim is to achieve diverse (and potentially conflicting) public policy objectives, the policy </w:t>
      </w:r>
      <w:r w:rsidRPr="000A10FB">
        <w:rPr>
          <w:rFonts w:ascii="Arial" w:eastAsia="Times New Roman" w:hAnsi="Arial" w:cs="Arial"/>
          <w:b/>
          <w:bCs/>
          <w:color w:val="000000"/>
          <w:sz w:val="28"/>
          <w:szCs w:val="28"/>
          <w:u w:val="single"/>
          <w:shd w:val="clear" w:color="auto" w:fill="00FFFF"/>
          <w:lang w:eastAsia="zh-CN"/>
        </w:rPr>
        <w:t>reflects the contradictions of human subjectivity on a societal level</w:t>
      </w:r>
      <w:r w:rsidRPr="000A10FB">
        <w:rPr>
          <w:rFonts w:ascii="Arial" w:eastAsia="Times New Roman" w:hAnsi="Arial" w:cs="Arial"/>
          <w:b/>
          <w:bCs/>
          <w:color w:val="000000"/>
          <w:sz w:val="28"/>
          <w:szCs w:val="28"/>
          <w:u w:val="single"/>
          <w:lang w:eastAsia="zh-CN"/>
        </w:rPr>
        <w:t xml:space="preserve"> </w:t>
      </w:r>
      <w:r w:rsidRPr="000A10FB">
        <w:rPr>
          <w:rFonts w:ascii="Arial" w:eastAsia="Times New Roman" w:hAnsi="Arial" w:cs="Arial"/>
          <w:color w:val="000000"/>
          <w:sz w:val="16"/>
          <w:szCs w:val="16"/>
          <w:lang w:eastAsia="zh-CN"/>
        </w:rPr>
        <w:t xml:space="preserve">as well. In other words, the patient choice paradox is that it overtly ignores the unconscious motivations implicit in the everyday reality of patient–doctor encounter (for example, by assuming that rationality over-rides patients’ fears and vulnerabilities), and yet takes (unwittingly) account of the fantasy, which is illusory but is also an indispensable aspect of our existence. The analysis moved then towards the thesis that </w:t>
      </w:r>
      <w:r w:rsidRPr="000A10FB">
        <w:rPr>
          <w:rFonts w:ascii="Arial" w:eastAsia="Times New Roman" w:hAnsi="Arial" w:cs="Arial"/>
          <w:b/>
          <w:bCs/>
          <w:color w:val="000000"/>
          <w:sz w:val="28"/>
          <w:szCs w:val="28"/>
          <w:u w:val="single"/>
          <w:shd w:val="clear" w:color="auto" w:fill="00FFFF"/>
          <w:lang w:eastAsia="zh-CN"/>
        </w:rPr>
        <w:t>policy tends to be idealistic</w:t>
      </w:r>
      <w:r w:rsidRPr="000A10FB">
        <w:rPr>
          <w:rFonts w:ascii="Arial" w:eastAsia="Times New Roman" w:hAnsi="Arial" w:cs="Arial"/>
          <w:b/>
          <w:bCs/>
          <w:color w:val="000000"/>
          <w:sz w:val="28"/>
          <w:szCs w:val="28"/>
          <w:u w:val="single"/>
          <w:lang w:eastAsia="zh-CN"/>
        </w:rPr>
        <w:t xml:space="preserve"> because it is not meant to withstand an immediate reality test but to express mythical, imaginary and arguably </w:t>
      </w:r>
      <w:r w:rsidRPr="000A10FB">
        <w:rPr>
          <w:rFonts w:ascii="Arial" w:eastAsia="Times New Roman" w:hAnsi="Arial" w:cs="Arial"/>
          <w:b/>
          <w:bCs/>
          <w:color w:val="000000"/>
          <w:sz w:val="28"/>
          <w:szCs w:val="28"/>
          <w:u w:val="single"/>
          <w:shd w:val="clear" w:color="auto" w:fill="00FFFF"/>
          <w:lang w:eastAsia="zh-CN"/>
        </w:rPr>
        <w:t>unrealizable</w:t>
      </w:r>
      <w:r w:rsidRPr="000A10FB">
        <w:rPr>
          <w:rFonts w:ascii="Arial" w:eastAsia="Times New Roman" w:hAnsi="Arial" w:cs="Arial"/>
          <w:b/>
          <w:bCs/>
          <w:color w:val="000000"/>
          <w:sz w:val="28"/>
          <w:szCs w:val="28"/>
          <w:u w:val="single"/>
          <w:lang w:eastAsia="zh-CN"/>
        </w:rPr>
        <w:t xml:space="preserve"> societal aspirations and </w:t>
      </w:r>
      <w:r w:rsidRPr="000A10FB">
        <w:rPr>
          <w:rFonts w:ascii="Arial" w:eastAsia="Times New Roman" w:hAnsi="Arial" w:cs="Arial"/>
          <w:b/>
          <w:bCs/>
          <w:color w:val="000000"/>
          <w:sz w:val="28"/>
          <w:szCs w:val="28"/>
          <w:u w:val="single"/>
          <w:shd w:val="clear" w:color="auto" w:fill="00FFFF"/>
          <w:lang w:eastAsia="zh-CN"/>
        </w:rPr>
        <w:t>longings.</w:t>
      </w:r>
      <w:r w:rsidRPr="000A10FB">
        <w:rPr>
          <w:rFonts w:ascii="Arial" w:eastAsia="Times New Roman" w:hAnsi="Arial" w:cs="Arial"/>
          <w:b/>
          <w:bCs/>
          <w:color w:val="000000"/>
          <w:sz w:val="28"/>
          <w:szCs w:val="28"/>
          <w:u w:val="single"/>
          <w:lang w:eastAsia="zh-CN"/>
        </w:rPr>
        <w:t xml:space="preserve"> In this sense the</w:t>
      </w:r>
      <w:r w:rsidRPr="000A10FB">
        <w:rPr>
          <w:rFonts w:ascii="Arial" w:eastAsia="Times New Roman" w:hAnsi="Arial" w:cs="Arial"/>
          <w:color w:val="000000"/>
          <w:sz w:val="16"/>
          <w:szCs w:val="16"/>
          <w:lang w:eastAsia="zh-CN"/>
        </w:rPr>
        <w:t xml:space="preserve"> </w:t>
      </w:r>
      <w:r w:rsidRPr="000A10FB">
        <w:rPr>
          <w:rFonts w:ascii="Arial" w:eastAsia="Times New Roman" w:hAnsi="Arial" w:cs="Arial"/>
          <w:b/>
          <w:bCs/>
          <w:color w:val="000000"/>
          <w:sz w:val="28"/>
          <w:szCs w:val="28"/>
          <w:u w:val="single"/>
          <w:lang w:eastAsia="zh-CN"/>
        </w:rPr>
        <w:t>discrepancies and discontinuities present in patient choice policy are but an expression of the contradictions that</w:t>
      </w:r>
      <w:r w:rsidRPr="000A10FB">
        <w:rPr>
          <w:rFonts w:ascii="Arial" w:eastAsia="Times New Roman" w:hAnsi="Arial" w:cs="Arial"/>
          <w:b/>
          <w:bCs/>
          <w:color w:val="000000"/>
          <w:sz w:val="28"/>
          <w:szCs w:val="28"/>
          <w:u w:val="single"/>
          <w:shd w:val="clear" w:color="auto" w:fill="00FFFF"/>
          <w:lang w:eastAsia="zh-CN"/>
        </w:rPr>
        <w:t xml:space="preserve"> sustain the</w:t>
      </w:r>
      <w:r w:rsidRPr="000A10FB">
        <w:rPr>
          <w:rFonts w:ascii="Arial" w:eastAsia="Times New Roman" w:hAnsi="Arial" w:cs="Arial"/>
          <w:b/>
          <w:bCs/>
          <w:color w:val="000000"/>
          <w:sz w:val="28"/>
          <w:szCs w:val="28"/>
          <w:u w:val="single"/>
          <w:lang w:eastAsia="zh-CN"/>
        </w:rPr>
        <w:t xml:space="preserve"> lack, </w:t>
      </w:r>
      <w:r w:rsidRPr="000A10FB">
        <w:rPr>
          <w:rFonts w:ascii="Arial" w:eastAsia="Times New Roman" w:hAnsi="Arial" w:cs="Arial"/>
          <w:b/>
          <w:bCs/>
          <w:color w:val="000000"/>
          <w:sz w:val="28"/>
          <w:szCs w:val="28"/>
          <w:u w:val="single"/>
          <w:shd w:val="clear" w:color="auto" w:fill="00FFFF"/>
          <w:lang w:eastAsia="zh-CN"/>
        </w:rPr>
        <w:t>fragmentation</w:t>
      </w:r>
      <w:r w:rsidRPr="000A10FB">
        <w:rPr>
          <w:rFonts w:ascii="Arial" w:eastAsia="Times New Roman" w:hAnsi="Arial" w:cs="Arial"/>
          <w:b/>
          <w:bCs/>
          <w:color w:val="000000"/>
          <w:sz w:val="28"/>
          <w:szCs w:val="28"/>
          <w:u w:val="single"/>
          <w:lang w:eastAsia="zh-CN"/>
        </w:rPr>
        <w:t xml:space="preserve"> and splitting </w:t>
      </w:r>
      <w:r w:rsidRPr="000A10FB">
        <w:rPr>
          <w:rFonts w:ascii="Arial" w:eastAsia="Times New Roman" w:hAnsi="Arial" w:cs="Arial"/>
          <w:b/>
          <w:bCs/>
          <w:color w:val="000000"/>
          <w:sz w:val="28"/>
          <w:szCs w:val="28"/>
          <w:u w:val="single"/>
          <w:shd w:val="clear" w:color="auto" w:fill="00FFFF"/>
          <w:lang w:eastAsia="zh-CN"/>
        </w:rPr>
        <w:t>of the subject</w:t>
      </w:r>
      <w:r w:rsidRPr="000A10FB">
        <w:rPr>
          <w:rFonts w:ascii="Arial" w:eastAsia="Times New Roman" w:hAnsi="Arial" w:cs="Arial"/>
          <w:b/>
          <w:bCs/>
          <w:color w:val="000000"/>
          <w:sz w:val="28"/>
          <w:szCs w:val="28"/>
          <w:u w:val="single"/>
          <w:lang w:eastAsia="zh-CN"/>
        </w:rPr>
        <w:t>, and so are the unspoken, conflicting and often impossible societal tasks performed by public institutions.</w:t>
      </w:r>
      <w:r w:rsidRPr="000A10FB">
        <w:rPr>
          <w:rFonts w:ascii="Arial" w:eastAsia="Times New Roman" w:hAnsi="Arial" w:cs="Arial"/>
          <w:color w:val="000000"/>
          <w:sz w:val="16"/>
          <w:szCs w:val="16"/>
          <w:lang w:eastAsia="zh-CN"/>
        </w:rPr>
        <w:t xml:space="preserve"> I have also argued that</w:t>
      </w:r>
      <w:r w:rsidRPr="000A10FB">
        <w:rPr>
          <w:rFonts w:ascii="Arial" w:eastAsia="Times New Roman" w:hAnsi="Arial" w:cs="Arial"/>
          <w:b/>
          <w:bCs/>
          <w:color w:val="000000"/>
          <w:sz w:val="28"/>
          <w:szCs w:val="28"/>
          <w:u w:val="single"/>
          <w:lang w:eastAsia="zh-CN"/>
        </w:rPr>
        <w:t xml:space="preserve"> by distancing itself from operational reality, </w:t>
      </w:r>
      <w:r w:rsidRPr="000A10FB">
        <w:rPr>
          <w:rFonts w:ascii="Arial" w:eastAsia="Times New Roman" w:hAnsi="Arial" w:cs="Arial"/>
          <w:b/>
          <w:bCs/>
          <w:color w:val="000000"/>
          <w:sz w:val="28"/>
          <w:szCs w:val="28"/>
          <w:u w:val="single"/>
          <w:shd w:val="clear" w:color="auto" w:fill="00FFFF"/>
          <w:lang w:eastAsia="zh-CN"/>
        </w:rPr>
        <w:t>public policy making expresses societal strife and desire on a fantasy level</w:t>
      </w:r>
      <w:r w:rsidRPr="000A10FB">
        <w:rPr>
          <w:rFonts w:ascii="Arial" w:eastAsia="Times New Roman" w:hAnsi="Arial" w:cs="Arial"/>
          <w:color w:val="000000"/>
          <w:sz w:val="16"/>
          <w:szCs w:val="16"/>
          <w:lang w:eastAsia="zh-CN"/>
        </w:rPr>
        <w:t xml:space="preserve">, whilst health organizations are left in the position of a dependent subject, having passively to reflect it without being able to implement unworkable policies. For this reason, </w:t>
      </w:r>
      <w:r w:rsidRPr="000A10FB">
        <w:rPr>
          <w:rFonts w:ascii="Arial" w:eastAsia="Times New Roman" w:hAnsi="Arial" w:cs="Arial"/>
          <w:b/>
          <w:bCs/>
          <w:color w:val="000000"/>
          <w:sz w:val="28"/>
          <w:szCs w:val="28"/>
          <w:u w:val="single"/>
          <w:lang w:eastAsia="zh-CN"/>
        </w:rPr>
        <w:t>the stated objectives that choice policy is expected to achieve</w:t>
      </w:r>
      <w:r w:rsidRPr="000A10FB">
        <w:rPr>
          <w:rFonts w:ascii="Arial" w:eastAsia="Times New Roman" w:hAnsi="Arial" w:cs="Arial"/>
          <w:color w:val="000000"/>
          <w:sz w:val="16"/>
          <w:szCs w:val="16"/>
          <w:lang w:eastAsia="zh-CN"/>
        </w:rPr>
        <w:t xml:space="preserve"> (such as equity and efficiency for example), </w:t>
      </w:r>
      <w:r w:rsidRPr="000A10FB">
        <w:rPr>
          <w:rFonts w:ascii="Arial" w:eastAsia="Times New Roman" w:hAnsi="Arial" w:cs="Arial"/>
          <w:b/>
          <w:bCs/>
          <w:color w:val="000000"/>
          <w:sz w:val="28"/>
          <w:szCs w:val="28"/>
          <w:u w:val="single"/>
          <w:lang w:eastAsia="zh-CN"/>
        </w:rPr>
        <w:t>may be used to deflect attention away from the need to admit the deeper defensive role of</w:t>
      </w:r>
      <w:r w:rsidRPr="000A10FB">
        <w:rPr>
          <w:rFonts w:ascii="Arial" w:eastAsia="Times New Roman" w:hAnsi="Arial" w:cs="Arial"/>
          <w:color w:val="000000"/>
          <w:sz w:val="16"/>
          <w:szCs w:val="16"/>
          <w:lang w:eastAsia="zh-CN"/>
        </w:rPr>
        <w:t xml:space="preserve"> health care </w:t>
      </w:r>
      <w:r w:rsidRPr="000A10FB">
        <w:rPr>
          <w:rFonts w:ascii="Arial" w:eastAsia="Times New Roman" w:hAnsi="Arial" w:cs="Arial"/>
          <w:b/>
          <w:bCs/>
          <w:color w:val="000000"/>
          <w:sz w:val="28"/>
          <w:szCs w:val="28"/>
          <w:u w:val="single"/>
          <w:lang w:eastAsia="zh-CN"/>
        </w:rPr>
        <w:t>policy</w:t>
      </w:r>
      <w:r w:rsidRPr="000A10FB">
        <w:rPr>
          <w:rFonts w:ascii="Arial" w:eastAsia="Times New Roman" w:hAnsi="Arial" w:cs="Arial"/>
          <w:color w:val="000000"/>
          <w:sz w:val="16"/>
          <w:szCs w:val="16"/>
          <w:lang w:eastAsia="zh-CN"/>
        </w:rPr>
        <w:t xml:space="preserve"> (see also </w:t>
      </w:r>
      <w:proofErr w:type="spellStart"/>
      <w:r w:rsidRPr="000A10FB">
        <w:rPr>
          <w:rFonts w:ascii="Arial" w:eastAsia="Times New Roman" w:hAnsi="Arial" w:cs="Arial"/>
          <w:color w:val="000000"/>
          <w:sz w:val="16"/>
          <w:szCs w:val="16"/>
          <w:lang w:eastAsia="zh-CN"/>
        </w:rPr>
        <w:t>Fotaki</w:t>
      </w:r>
      <w:proofErr w:type="spellEnd"/>
      <w:r w:rsidRPr="000A10FB">
        <w:rPr>
          <w:rFonts w:ascii="Arial" w:eastAsia="Times New Roman" w:hAnsi="Arial" w:cs="Arial"/>
          <w:color w:val="000000"/>
          <w:sz w:val="16"/>
          <w:szCs w:val="16"/>
          <w:lang w:eastAsia="zh-CN"/>
        </w:rPr>
        <w:t xml:space="preserve">, 2006). Yet because the tacit and unspoken functions of health policy related to death anxiety and inexorable facts of life are relegated to the unconscious, </w:t>
      </w:r>
      <w:r w:rsidRPr="000A10FB">
        <w:rPr>
          <w:rFonts w:ascii="Arial" w:eastAsia="Times New Roman" w:hAnsi="Arial" w:cs="Arial"/>
          <w:b/>
          <w:bCs/>
          <w:color w:val="000000"/>
          <w:sz w:val="28"/>
          <w:szCs w:val="28"/>
          <w:u w:val="single"/>
          <w:lang w:eastAsia="zh-CN"/>
        </w:rPr>
        <w:t>they give rise to all kinds of defensive policy rhetoric by policy makers who identify with the ideals they proclaim and then feel obliged to justify them</w:t>
      </w:r>
      <w:r w:rsidRPr="000A10FB">
        <w:rPr>
          <w:rFonts w:ascii="Arial" w:eastAsia="Times New Roman" w:hAnsi="Arial" w:cs="Arial"/>
          <w:color w:val="000000"/>
          <w:sz w:val="16"/>
          <w:szCs w:val="16"/>
          <w:lang w:eastAsia="zh-CN"/>
        </w:rPr>
        <w:t xml:space="preserve">. While </w:t>
      </w:r>
      <w:r w:rsidRPr="000A10FB">
        <w:rPr>
          <w:rFonts w:ascii="Arial" w:eastAsia="Times New Roman" w:hAnsi="Arial" w:cs="Arial"/>
          <w:b/>
          <w:bCs/>
          <w:color w:val="000000"/>
          <w:sz w:val="28"/>
          <w:szCs w:val="28"/>
          <w:u w:val="single"/>
          <w:lang w:eastAsia="zh-CN"/>
        </w:rPr>
        <w:t>policy makers express societal fantasies projected onto them by their constituencies</w:t>
      </w:r>
      <w:r w:rsidRPr="000A10FB">
        <w:rPr>
          <w:rFonts w:ascii="Arial" w:eastAsia="Times New Roman" w:hAnsi="Arial" w:cs="Arial"/>
          <w:color w:val="000000"/>
          <w:sz w:val="16"/>
          <w:szCs w:val="16"/>
          <w:lang w:eastAsia="zh-CN"/>
        </w:rPr>
        <w:t xml:space="preserve">, various professional groups or patient advocates are in their own ways involved in the construction of unattainable ideals, </w:t>
      </w:r>
      <w:r w:rsidRPr="000A10FB">
        <w:rPr>
          <w:rFonts w:ascii="Arial" w:eastAsia="Times New Roman" w:hAnsi="Arial" w:cs="Arial"/>
          <w:b/>
          <w:bCs/>
          <w:color w:val="000000"/>
          <w:sz w:val="28"/>
          <w:szCs w:val="28"/>
          <w:u w:val="single"/>
          <w:lang w:eastAsia="zh-CN"/>
        </w:rPr>
        <w:t>as they too pursue and legitimize their specific projects</w:t>
      </w:r>
      <w:r w:rsidRPr="000A10FB">
        <w:rPr>
          <w:rFonts w:ascii="Arial" w:eastAsia="Times New Roman" w:hAnsi="Arial" w:cs="Arial"/>
          <w:color w:val="000000"/>
          <w:sz w:val="16"/>
          <w:szCs w:val="16"/>
          <w:lang w:eastAsia="zh-CN"/>
        </w:rPr>
        <w:t xml:space="preserve">. The role of fantasy in relation to patient choice seems obvious, but </w:t>
      </w:r>
      <w:r w:rsidRPr="000A10FB">
        <w:rPr>
          <w:rFonts w:ascii="Arial" w:eastAsia="Times New Roman" w:hAnsi="Arial" w:cs="Arial"/>
          <w:b/>
          <w:bCs/>
          <w:color w:val="000000"/>
          <w:sz w:val="28"/>
          <w:szCs w:val="28"/>
          <w:u w:val="single"/>
          <w:lang w:eastAsia="zh-CN"/>
        </w:rPr>
        <w:t>can this be generalized across all policy making processes in relation to health or other areas of public policy making? The answer is an unequivocal yes.</w:t>
      </w:r>
      <w:r w:rsidRPr="000A10FB">
        <w:rPr>
          <w:rFonts w:ascii="Arial" w:eastAsia="Times New Roman" w:hAnsi="Arial" w:cs="Arial"/>
          <w:color w:val="000000"/>
          <w:sz w:val="16"/>
          <w:szCs w:val="16"/>
          <w:lang w:eastAsia="zh-CN"/>
        </w:rPr>
        <w:t xml:space="preserve"> </w:t>
      </w:r>
      <w:r w:rsidRPr="000A10FB">
        <w:rPr>
          <w:rFonts w:ascii="Arial" w:eastAsia="Times New Roman" w:hAnsi="Arial" w:cs="Arial"/>
          <w:b/>
          <w:bCs/>
          <w:color w:val="000000"/>
          <w:sz w:val="28"/>
          <w:szCs w:val="28"/>
          <w:u w:val="single"/>
          <w:lang w:eastAsia="zh-CN"/>
        </w:rPr>
        <w:t xml:space="preserve">The </w:t>
      </w:r>
      <w:proofErr w:type="spellStart"/>
      <w:r w:rsidRPr="000A10FB">
        <w:rPr>
          <w:rFonts w:ascii="Arial" w:eastAsia="Times New Roman" w:hAnsi="Arial" w:cs="Arial"/>
          <w:b/>
          <w:bCs/>
          <w:color w:val="000000"/>
          <w:sz w:val="28"/>
          <w:szCs w:val="28"/>
          <w:u w:val="single"/>
          <w:lang w:eastAsia="zh-CN"/>
        </w:rPr>
        <w:t>fantasmatic</w:t>
      </w:r>
      <w:proofErr w:type="spellEnd"/>
      <w:r w:rsidRPr="000A10FB">
        <w:rPr>
          <w:rFonts w:ascii="Arial" w:eastAsia="Times New Roman" w:hAnsi="Arial" w:cs="Arial"/>
          <w:b/>
          <w:bCs/>
          <w:color w:val="000000"/>
          <w:sz w:val="28"/>
          <w:szCs w:val="28"/>
          <w:u w:val="single"/>
          <w:lang w:eastAsia="zh-CN"/>
        </w:rPr>
        <w:t xml:space="preserve"> structuration of public policy making is revealed in the difficulty of accepting the limitations that are intrinsic to human predicament</w:t>
      </w:r>
      <w:r w:rsidRPr="000A10FB">
        <w:rPr>
          <w:rFonts w:ascii="Arial" w:eastAsia="Times New Roman" w:hAnsi="Arial" w:cs="Arial"/>
          <w:color w:val="000000"/>
          <w:sz w:val="16"/>
          <w:szCs w:val="16"/>
          <w:lang w:eastAsia="zh-CN"/>
        </w:rPr>
        <w:t xml:space="preserve"> and ‘to give up the dream of being all, of living forever, of narcissistic omnipotence and of living in the world that never frustrates our desires’ (Moi, 2004: 869). </w:t>
      </w:r>
      <w:r w:rsidRPr="000A10FB">
        <w:rPr>
          <w:rFonts w:ascii="Arial" w:eastAsia="Times New Roman" w:hAnsi="Arial" w:cs="Arial"/>
          <w:b/>
          <w:bCs/>
          <w:color w:val="000000"/>
          <w:sz w:val="28"/>
          <w:szCs w:val="28"/>
          <w:u w:val="single"/>
          <w:lang w:eastAsia="zh-CN"/>
        </w:rPr>
        <w:t xml:space="preserve">Health and social care </w:t>
      </w:r>
      <w:proofErr w:type="gramStart"/>
      <w:r w:rsidRPr="000A10FB">
        <w:rPr>
          <w:rFonts w:ascii="Arial" w:eastAsia="Times New Roman" w:hAnsi="Arial" w:cs="Arial"/>
          <w:b/>
          <w:bCs/>
          <w:color w:val="000000"/>
          <w:sz w:val="28"/>
          <w:szCs w:val="28"/>
          <w:u w:val="single"/>
          <w:lang w:eastAsia="zh-CN"/>
        </w:rPr>
        <w:t>is</w:t>
      </w:r>
      <w:proofErr w:type="gramEnd"/>
      <w:r w:rsidRPr="000A10FB">
        <w:rPr>
          <w:rFonts w:ascii="Arial" w:eastAsia="Times New Roman" w:hAnsi="Arial" w:cs="Arial"/>
          <w:b/>
          <w:bCs/>
          <w:color w:val="000000"/>
          <w:sz w:val="28"/>
          <w:szCs w:val="28"/>
          <w:u w:val="single"/>
          <w:lang w:eastAsia="zh-CN"/>
        </w:rPr>
        <w:t xml:space="preserve"> about dealing with the finitude of our physical bodies</w:t>
      </w:r>
      <w:r w:rsidRPr="000A10FB">
        <w:rPr>
          <w:rFonts w:ascii="Arial" w:eastAsia="Times New Roman" w:hAnsi="Arial" w:cs="Arial"/>
          <w:color w:val="000000"/>
          <w:sz w:val="16"/>
          <w:szCs w:val="16"/>
          <w:lang w:eastAsia="zh-CN"/>
        </w:rPr>
        <w:t xml:space="preserve">. Yet these concerns are no less relevant to the education system, for example, which is unconsciously preoccupied with ensuring the survival of future generations (see </w:t>
      </w:r>
      <w:proofErr w:type="spellStart"/>
      <w:r w:rsidRPr="000A10FB">
        <w:rPr>
          <w:rFonts w:ascii="Arial" w:eastAsia="Times New Roman" w:hAnsi="Arial" w:cs="Arial"/>
          <w:color w:val="000000"/>
          <w:sz w:val="16"/>
          <w:szCs w:val="16"/>
          <w:lang w:eastAsia="zh-CN"/>
        </w:rPr>
        <w:t>Obholzer</w:t>
      </w:r>
      <w:proofErr w:type="spellEnd"/>
      <w:r w:rsidRPr="000A10FB">
        <w:rPr>
          <w:rFonts w:ascii="Arial" w:eastAsia="Times New Roman" w:hAnsi="Arial" w:cs="Arial"/>
          <w:color w:val="000000"/>
          <w:sz w:val="16"/>
          <w:szCs w:val="16"/>
          <w:lang w:eastAsia="zh-CN"/>
        </w:rPr>
        <w:t xml:space="preserve">, 1994) or economic development and the idea of ‘progress’ more generally, all of which enact omnipotent fantasies of the limitless possibilities in their own distinct ways. </w:t>
      </w:r>
      <w:r w:rsidRPr="000A10FB">
        <w:rPr>
          <w:rFonts w:ascii="Arial" w:eastAsia="Times New Roman" w:hAnsi="Arial" w:cs="Arial"/>
          <w:b/>
          <w:bCs/>
          <w:color w:val="000000"/>
          <w:sz w:val="28"/>
          <w:szCs w:val="28"/>
          <w:u w:val="single"/>
          <w:lang w:eastAsia="zh-CN"/>
        </w:rPr>
        <w:t xml:space="preserve">Being a part of the symbolic order, which is structured in lack and loss, these imaginary pursuits cannot be easily (if at all) translated </w:t>
      </w:r>
      <w:r w:rsidRPr="000A10FB">
        <w:rPr>
          <w:rFonts w:ascii="Arial" w:eastAsia="Times New Roman" w:hAnsi="Arial" w:cs="Arial"/>
          <w:b/>
          <w:bCs/>
          <w:color w:val="000000"/>
          <w:sz w:val="28"/>
          <w:szCs w:val="28"/>
          <w:u w:val="single"/>
          <w:lang w:eastAsia="zh-CN"/>
        </w:rPr>
        <w:lastRenderedPageBreak/>
        <w:t>into workable policy objectives. But where does this all leave policy makers and how can they purposefully integrate Lacanian and Kleinian insights by bringing them to bear on policy formation and implementation? A legitimate question is: if policies are about societal fantasies that cannot be fulfilled, would this not mean that all policies are bound to fail?</w:t>
      </w:r>
      <w:r w:rsidRPr="000A10FB">
        <w:rPr>
          <w:rFonts w:ascii="Arial" w:eastAsia="Times New Roman" w:hAnsi="Arial" w:cs="Arial"/>
          <w:color w:val="000000"/>
          <w:sz w:val="16"/>
          <w:szCs w:val="16"/>
          <w:lang w:eastAsia="zh-CN"/>
        </w:rPr>
        <w:t xml:space="preserve"> More fundamentally, aren’t policies meant to address real issues rather than </w:t>
      </w:r>
      <w:proofErr w:type="spellStart"/>
      <w:r w:rsidRPr="000A10FB">
        <w:rPr>
          <w:rFonts w:ascii="Arial" w:eastAsia="Times New Roman" w:hAnsi="Arial" w:cs="Arial"/>
          <w:color w:val="000000"/>
          <w:sz w:val="16"/>
          <w:szCs w:val="16"/>
          <w:lang w:eastAsia="zh-CN"/>
        </w:rPr>
        <w:t>fantasmatic</w:t>
      </w:r>
      <w:proofErr w:type="spellEnd"/>
      <w:r w:rsidRPr="000A10FB">
        <w:rPr>
          <w:rFonts w:ascii="Arial" w:eastAsia="Times New Roman" w:hAnsi="Arial" w:cs="Arial"/>
          <w:color w:val="000000"/>
          <w:sz w:val="16"/>
          <w:szCs w:val="16"/>
          <w:lang w:eastAsia="zh-CN"/>
        </w:rPr>
        <w:t xml:space="preserve"> pursuits that cannot be realized? These are important questions as public policies are first and foremost about addressing issues that most of us care about, and a great deal of effort goes into their design and articulation. </w:t>
      </w:r>
      <w:r w:rsidRPr="000A10FB">
        <w:rPr>
          <w:rFonts w:ascii="Arial" w:eastAsia="Times New Roman" w:hAnsi="Arial" w:cs="Arial"/>
          <w:b/>
          <w:bCs/>
          <w:color w:val="000000"/>
          <w:sz w:val="28"/>
          <w:szCs w:val="28"/>
          <w:u w:val="single"/>
          <w:lang w:eastAsia="zh-CN"/>
        </w:rPr>
        <w:t xml:space="preserve">Therefore, I would not wish to suggest that policies are not about engaging with real problems. In contrast, my proposition is that </w:t>
      </w:r>
      <w:r w:rsidRPr="000A10FB">
        <w:rPr>
          <w:rFonts w:ascii="Arial" w:eastAsia="Times New Roman" w:hAnsi="Arial" w:cs="Arial"/>
          <w:b/>
          <w:bCs/>
          <w:color w:val="000000"/>
          <w:sz w:val="28"/>
          <w:szCs w:val="28"/>
          <w:u w:val="single"/>
          <w:shd w:val="clear" w:color="auto" w:fill="00FFFF"/>
          <w:lang w:eastAsia="zh-CN"/>
        </w:rPr>
        <w:t>socially constructed objects of fantasy are stirred up successfully only when policies concern issues that matter</w:t>
      </w:r>
      <w:r w:rsidRPr="000A10FB">
        <w:rPr>
          <w:rFonts w:ascii="Arial" w:eastAsia="Times New Roman" w:hAnsi="Arial" w:cs="Arial"/>
          <w:b/>
          <w:bCs/>
          <w:color w:val="000000"/>
          <w:sz w:val="28"/>
          <w:szCs w:val="28"/>
          <w:u w:val="single"/>
          <w:lang w:eastAsia="zh-CN"/>
        </w:rPr>
        <w:t>.</w:t>
      </w:r>
      <w:r w:rsidRPr="000A10FB">
        <w:rPr>
          <w:rFonts w:ascii="Arial" w:eastAsia="Times New Roman" w:hAnsi="Arial" w:cs="Arial"/>
          <w:color w:val="000000"/>
          <w:sz w:val="16"/>
          <w:szCs w:val="16"/>
          <w:lang w:eastAsia="zh-CN"/>
        </w:rPr>
        <w:t xml:space="preserve"> Such is the case of patient choice for example. Yet if </w:t>
      </w:r>
      <w:proofErr w:type="gramStart"/>
      <w:r w:rsidRPr="000A10FB">
        <w:rPr>
          <w:rFonts w:ascii="Arial" w:eastAsia="Times New Roman" w:hAnsi="Arial" w:cs="Arial"/>
          <w:color w:val="000000"/>
          <w:sz w:val="16"/>
          <w:szCs w:val="16"/>
          <w:lang w:eastAsia="zh-CN"/>
        </w:rPr>
        <w:t>policy-making</w:t>
      </w:r>
      <w:proofErr w:type="gramEnd"/>
      <w:r w:rsidRPr="000A10FB">
        <w:rPr>
          <w:rFonts w:ascii="Arial" w:eastAsia="Times New Roman" w:hAnsi="Arial" w:cs="Arial"/>
          <w:color w:val="000000"/>
          <w:sz w:val="16"/>
          <w:szCs w:val="16"/>
          <w:lang w:eastAsia="zh-CN"/>
        </w:rPr>
        <w:t xml:space="preserve"> is not to remain locked in searching for unattainable </w:t>
      </w:r>
      <w:proofErr w:type="spellStart"/>
      <w:r w:rsidRPr="000A10FB">
        <w:rPr>
          <w:rFonts w:ascii="Arial" w:eastAsia="Times New Roman" w:hAnsi="Arial" w:cs="Arial"/>
          <w:color w:val="000000"/>
          <w:sz w:val="16"/>
          <w:szCs w:val="16"/>
          <w:lang w:eastAsia="zh-CN"/>
        </w:rPr>
        <w:t>fantasms</w:t>
      </w:r>
      <w:proofErr w:type="spellEnd"/>
      <w:r w:rsidRPr="000A10FB">
        <w:rPr>
          <w:rFonts w:ascii="Arial" w:eastAsia="Times New Roman" w:hAnsi="Arial" w:cs="Arial"/>
          <w:color w:val="000000"/>
          <w:sz w:val="16"/>
          <w:szCs w:val="16"/>
          <w:lang w:eastAsia="zh-CN"/>
        </w:rPr>
        <w:t xml:space="preserve"> (of choice for all), originating in the imaginary reflections of the illusory self, we would have to recognize them for what they are. If, on the other hand, we carry on </w:t>
      </w:r>
      <w:proofErr w:type="gramStart"/>
      <w:r w:rsidRPr="000A10FB">
        <w:rPr>
          <w:rFonts w:ascii="Arial" w:eastAsia="Times New Roman" w:hAnsi="Arial" w:cs="Arial"/>
          <w:color w:val="000000"/>
          <w:sz w:val="16"/>
          <w:szCs w:val="16"/>
          <w:lang w:eastAsia="zh-CN"/>
        </w:rPr>
        <w:t>mis-taking</w:t>
      </w:r>
      <w:proofErr w:type="gramEnd"/>
      <w:r w:rsidRPr="000A10FB">
        <w:rPr>
          <w:rFonts w:ascii="Arial" w:eastAsia="Times New Roman" w:hAnsi="Arial" w:cs="Arial"/>
          <w:color w:val="000000"/>
          <w:sz w:val="16"/>
          <w:szCs w:val="16"/>
          <w:lang w:eastAsia="zh-CN"/>
        </w:rPr>
        <w:t xml:space="preserve"> them for reality, they will continue to mirror the misrecognized vision of ourselves and our society. </w:t>
      </w:r>
      <w:r w:rsidRPr="000A10FB">
        <w:rPr>
          <w:rFonts w:ascii="Arial" w:eastAsia="Times New Roman" w:hAnsi="Arial" w:cs="Arial"/>
          <w:b/>
          <w:bCs/>
          <w:color w:val="000000"/>
          <w:sz w:val="28"/>
          <w:szCs w:val="28"/>
          <w:u w:val="single"/>
          <w:lang w:eastAsia="zh-CN"/>
        </w:rPr>
        <w:t xml:space="preserve">The unique strength of </w:t>
      </w:r>
      <w:r w:rsidRPr="000A10FB">
        <w:rPr>
          <w:rFonts w:ascii="Arial" w:eastAsia="Times New Roman" w:hAnsi="Arial" w:cs="Arial"/>
          <w:b/>
          <w:bCs/>
          <w:color w:val="000000"/>
          <w:sz w:val="28"/>
          <w:szCs w:val="28"/>
          <w:u w:val="single"/>
          <w:shd w:val="clear" w:color="auto" w:fill="00FFFF"/>
          <w:lang w:eastAsia="zh-CN"/>
        </w:rPr>
        <w:t>psychoanalytic thought</w:t>
      </w:r>
      <w:r w:rsidRPr="000A10FB">
        <w:rPr>
          <w:rFonts w:ascii="Arial" w:eastAsia="Times New Roman" w:hAnsi="Arial" w:cs="Arial"/>
          <w:b/>
          <w:bCs/>
          <w:color w:val="000000"/>
          <w:sz w:val="28"/>
          <w:szCs w:val="28"/>
          <w:u w:val="single"/>
          <w:lang w:eastAsia="zh-CN"/>
        </w:rPr>
        <w:t xml:space="preserve"> is that it </w:t>
      </w:r>
      <w:r w:rsidRPr="000A10FB">
        <w:rPr>
          <w:rFonts w:ascii="Arial" w:eastAsia="Times New Roman" w:hAnsi="Arial" w:cs="Arial"/>
          <w:b/>
          <w:bCs/>
          <w:color w:val="000000"/>
          <w:sz w:val="28"/>
          <w:szCs w:val="28"/>
          <w:u w:val="single"/>
          <w:shd w:val="clear" w:color="auto" w:fill="00FFFF"/>
          <w:lang w:eastAsia="zh-CN"/>
        </w:rPr>
        <w:t>demonstrates the injustice towards the other and alienation of the subject whenever we cling to impossible fantasies</w:t>
      </w:r>
      <w:r w:rsidRPr="000A10FB">
        <w:rPr>
          <w:rFonts w:ascii="Arial" w:eastAsia="Times New Roman" w:hAnsi="Arial" w:cs="Arial"/>
          <w:b/>
          <w:bCs/>
          <w:color w:val="000000"/>
          <w:sz w:val="28"/>
          <w:szCs w:val="28"/>
          <w:u w:val="single"/>
          <w:lang w:eastAsia="zh-CN"/>
        </w:rPr>
        <w:t xml:space="preserve"> originating in the imaginary (</w:t>
      </w:r>
      <w:proofErr w:type="spellStart"/>
      <w:r w:rsidRPr="000A10FB">
        <w:rPr>
          <w:rFonts w:ascii="Arial" w:eastAsia="Times New Roman" w:hAnsi="Arial" w:cs="Arial"/>
          <w:b/>
          <w:bCs/>
          <w:color w:val="000000"/>
          <w:sz w:val="28"/>
          <w:szCs w:val="28"/>
          <w:u w:val="single"/>
          <w:lang w:eastAsia="zh-CN"/>
        </w:rPr>
        <w:t>Leeb</w:t>
      </w:r>
      <w:proofErr w:type="spellEnd"/>
      <w:r w:rsidRPr="000A10FB">
        <w:rPr>
          <w:rFonts w:ascii="Arial" w:eastAsia="Times New Roman" w:hAnsi="Arial" w:cs="Arial"/>
          <w:b/>
          <w:bCs/>
          <w:color w:val="000000"/>
          <w:sz w:val="28"/>
          <w:szCs w:val="28"/>
          <w:u w:val="single"/>
          <w:lang w:eastAsia="zh-CN"/>
        </w:rPr>
        <w:t xml:space="preserve">, 2008). </w:t>
      </w:r>
      <w:r w:rsidRPr="000A10FB">
        <w:rPr>
          <w:rFonts w:ascii="Arial" w:eastAsia="Times New Roman" w:hAnsi="Arial" w:cs="Arial"/>
          <w:b/>
          <w:bCs/>
          <w:color w:val="000000"/>
          <w:sz w:val="28"/>
          <w:szCs w:val="28"/>
          <w:u w:val="single"/>
          <w:shd w:val="clear" w:color="auto" w:fill="00FFFF"/>
          <w:lang w:eastAsia="zh-CN"/>
        </w:rPr>
        <w:t xml:space="preserve">The emancipatory potential of psychoanalysis </w:t>
      </w:r>
      <w:r w:rsidRPr="000A10FB">
        <w:rPr>
          <w:rFonts w:ascii="Arial" w:eastAsia="Times New Roman" w:hAnsi="Arial" w:cs="Arial"/>
          <w:b/>
          <w:bCs/>
          <w:color w:val="000000"/>
          <w:sz w:val="28"/>
          <w:szCs w:val="28"/>
          <w:u w:val="single"/>
          <w:lang w:eastAsia="zh-CN"/>
        </w:rPr>
        <w:t>on the other hand</w:t>
      </w:r>
      <w:r w:rsidRPr="000A10FB">
        <w:rPr>
          <w:rFonts w:ascii="Arial" w:eastAsia="Times New Roman" w:hAnsi="Arial" w:cs="Arial"/>
          <w:b/>
          <w:bCs/>
          <w:color w:val="000000"/>
          <w:sz w:val="28"/>
          <w:szCs w:val="28"/>
          <w:u w:val="single"/>
          <w:shd w:val="clear" w:color="auto" w:fill="00FFFF"/>
          <w:lang w:eastAsia="zh-CN"/>
        </w:rPr>
        <w:t>, lies in its power to highlight (and dispel) the imaginary nature of the subjective drive</w:t>
      </w:r>
      <w:r w:rsidRPr="000A10FB">
        <w:rPr>
          <w:rFonts w:ascii="Arial" w:eastAsia="Times New Roman" w:hAnsi="Arial" w:cs="Arial"/>
          <w:b/>
          <w:bCs/>
          <w:color w:val="000000"/>
          <w:sz w:val="28"/>
          <w:szCs w:val="28"/>
          <w:u w:val="single"/>
          <w:lang w:eastAsia="zh-CN"/>
        </w:rPr>
        <w:t xml:space="preserve"> for unity, certainty and stability which underpins various societal projects.</w:t>
      </w:r>
      <w:r w:rsidRPr="000A10FB">
        <w:rPr>
          <w:rFonts w:ascii="Arial" w:eastAsia="Times New Roman" w:hAnsi="Arial" w:cs="Arial"/>
          <w:color w:val="000000"/>
          <w:sz w:val="16"/>
          <w:szCs w:val="16"/>
          <w:lang w:eastAsia="zh-CN"/>
        </w:rPr>
        <w:t xml:space="preserve"> But psychoanalysis does not only warn us about the consequences of mistaking the infinite desires of the psyche with the finitude of human bodies. More crucially </w:t>
      </w:r>
      <w:r w:rsidRPr="000A10FB">
        <w:rPr>
          <w:rFonts w:ascii="Arial" w:eastAsia="Times New Roman" w:hAnsi="Arial" w:cs="Arial"/>
          <w:b/>
          <w:bCs/>
          <w:color w:val="000000"/>
          <w:sz w:val="28"/>
          <w:szCs w:val="28"/>
          <w:u w:val="single"/>
          <w:lang w:eastAsia="zh-CN"/>
        </w:rPr>
        <w:t>it acknowledges the productive role of fantasy, and of its failure, in the social arena. In so doing</w:t>
      </w:r>
      <w:r w:rsidRPr="000A10FB">
        <w:rPr>
          <w:rFonts w:ascii="Arial" w:eastAsia="Times New Roman" w:hAnsi="Arial" w:cs="Arial"/>
          <w:b/>
          <w:bCs/>
          <w:color w:val="000000"/>
          <w:sz w:val="28"/>
          <w:szCs w:val="28"/>
          <w:u w:val="single"/>
          <w:shd w:val="clear" w:color="auto" w:fill="00FFFF"/>
          <w:lang w:eastAsia="zh-CN"/>
        </w:rPr>
        <w:t>, psychoanalysis presents us with a way of bridging fantasy with reality in our social and political endeavors.</w:t>
      </w:r>
      <w:r w:rsidRPr="000A10FB">
        <w:rPr>
          <w:rFonts w:ascii="Arial" w:eastAsia="Times New Roman" w:hAnsi="Arial" w:cs="Arial"/>
          <w:color w:val="000000"/>
          <w:sz w:val="16"/>
          <w:szCs w:val="16"/>
          <w:lang w:eastAsia="zh-CN"/>
        </w:rPr>
        <w:t xml:space="preserve"> The incorporation of psychoanalytic insights, I have suggested, as a necessary means for rethinking health policy making, is not meant to supplant economic and political explanations of social and organizational life. </w:t>
      </w:r>
      <w:proofErr w:type="gramStart"/>
      <w:r w:rsidRPr="000A10FB">
        <w:rPr>
          <w:rFonts w:ascii="Arial" w:eastAsia="Times New Roman" w:hAnsi="Arial" w:cs="Arial"/>
          <w:color w:val="000000"/>
          <w:sz w:val="16"/>
          <w:szCs w:val="16"/>
          <w:lang w:eastAsia="zh-CN"/>
        </w:rPr>
        <w:t>Instead</w:t>
      </w:r>
      <w:proofErr w:type="gramEnd"/>
      <w:r w:rsidRPr="000A10FB">
        <w:rPr>
          <w:rFonts w:ascii="Arial" w:eastAsia="Times New Roman" w:hAnsi="Arial" w:cs="Arial"/>
          <w:color w:val="000000"/>
          <w:sz w:val="16"/>
          <w:szCs w:val="16"/>
          <w:lang w:eastAsia="zh-CN"/>
        </w:rPr>
        <w:t xml:space="preserve"> </w:t>
      </w:r>
      <w:r w:rsidRPr="000A10FB">
        <w:rPr>
          <w:rFonts w:ascii="Arial" w:eastAsia="Times New Roman" w:hAnsi="Arial" w:cs="Arial"/>
          <w:b/>
          <w:bCs/>
          <w:color w:val="000000"/>
          <w:sz w:val="28"/>
          <w:szCs w:val="28"/>
          <w:u w:val="single"/>
          <w:lang w:eastAsia="zh-CN"/>
        </w:rPr>
        <w:t>it is offered to elucidate the co-existence and subtle interplay between psychic mechanisms and calculating rationality</w:t>
      </w:r>
      <w:r w:rsidRPr="000A10FB">
        <w:rPr>
          <w:rFonts w:ascii="Arial" w:eastAsia="Times New Roman" w:hAnsi="Arial" w:cs="Arial"/>
          <w:color w:val="000000"/>
          <w:sz w:val="16"/>
          <w:szCs w:val="16"/>
          <w:lang w:eastAsia="zh-CN"/>
        </w:rPr>
        <w:t xml:space="preserve"> that policy makers, politicians, professionals and users of services rely on to make their decisions. Both theories of Lacanian and Kleinian </w:t>
      </w:r>
      <w:proofErr w:type="spellStart"/>
      <w:r w:rsidRPr="000A10FB">
        <w:rPr>
          <w:rFonts w:ascii="Arial" w:eastAsia="Times New Roman" w:hAnsi="Arial" w:cs="Arial"/>
          <w:color w:val="000000"/>
          <w:sz w:val="16"/>
          <w:szCs w:val="16"/>
          <w:lang w:eastAsia="zh-CN"/>
        </w:rPr>
        <w:t>psychoanlaysis</w:t>
      </w:r>
      <w:proofErr w:type="spellEnd"/>
      <w:r w:rsidRPr="000A10FB">
        <w:rPr>
          <w:rFonts w:ascii="Arial" w:eastAsia="Times New Roman" w:hAnsi="Arial" w:cs="Arial"/>
          <w:color w:val="000000"/>
          <w:sz w:val="16"/>
          <w:szCs w:val="16"/>
          <w:lang w:eastAsia="zh-CN"/>
        </w:rPr>
        <w:t xml:space="preserve"> drawn upon in this article imply the necessity of recognizing underlying imaginary dynamics as a starting point in the journey towards realistic </w:t>
      </w:r>
      <w:proofErr w:type="gramStart"/>
      <w:r w:rsidRPr="000A10FB">
        <w:rPr>
          <w:rFonts w:ascii="Arial" w:eastAsia="Times New Roman" w:hAnsi="Arial" w:cs="Arial"/>
          <w:color w:val="000000"/>
          <w:sz w:val="16"/>
          <w:szCs w:val="16"/>
          <w:lang w:eastAsia="zh-CN"/>
        </w:rPr>
        <w:t>policy-making</w:t>
      </w:r>
      <w:proofErr w:type="gramEnd"/>
      <w:r w:rsidRPr="000A10FB">
        <w:rPr>
          <w:rFonts w:ascii="Arial" w:eastAsia="Times New Roman" w:hAnsi="Arial" w:cs="Arial"/>
          <w:color w:val="000000"/>
          <w:sz w:val="16"/>
          <w:szCs w:val="16"/>
          <w:lang w:eastAsia="zh-CN"/>
        </w:rPr>
        <w:t xml:space="preserve">. To do so </w:t>
      </w:r>
      <w:r w:rsidRPr="000A10FB">
        <w:rPr>
          <w:rFonts w:ascii="Arial" w:eastAsia="Times New Roman" w:hAnsi="Arial" w:cs="Arial"/>
          <w:b/>
          <w:bCs/>
          <w:color w:val="000000"/>
          <w:sz w:val="28"/>
          <w:szCs w:val="28"/>
          <w:u w:val="single"/>
          <w:shd w:val="clear" w:color="auto" w:fill="00FFFF"/>
          <w:lang w:eastAsia="zh-CN"/>
        </w:rPr>
        <w:t xml:space="preserve">we need firstly to accept the imaginary structuration of the desire to attain the unattainable. This recognition will lead to </w:t>
      </w:r>
      <w:r w:rsidRPr="000A10FB">
        <w:rPr>
          <w:rFonts w:ascii="Arial" w:eastAsia="Times New Roman" w:hAnsi="Arial" w:cs="Arial"/>
          <w:b/>
          <w:bCs/>
          <w:color w:val="000000"/>
          <w:sz w:val="28"/>
          <w:szCs w:val="28"/>
          <w:u w:val="single"/>
          <w:lang w:eastAsia="zh-CN"/>
        </w:rPr>
        <w:t xml:space="preserve">an acknowledgement and </w:t>
      </w:r>
      <w:r w:rsidRPr="000A10FB">
        <w:rPr>
          <w:rFonts w:ascii="Arial" w:eastAsia="Times New Roman" w:hAnsi="Arial" w:cs="Arial"/>
          <w:b/>
          <w:bCs/>
          <w:color w:val="000000"/>
          <w:sz w:val="28"/>
          <w:szCs w:val="28"/>
          <w:u w:val="single"/>
          <w:shd w:val="clear" w:color="auto" w:fill="00FFFF"/>
          <w:lang w:eastAsia="zh-CN"/>
        </w:rPr>
        <w:t>acceptance of</w:t>
      </w:r>
      <w:r w:rsidRPr="000A10FB">
        <w:rPr>
          <w:rFonts w:ascii="Arial" w:eastAsia="Times New Roman" w:hAnsi="Arial" w:cs="Arial"/>
          <w:b/>
          <w:bCs/>
          <w:color w:val="000000"/>
          <w:sz w:val="28"/>
          <w:szCs w:val="28"/>
          <w:u w:val="single"/>
          <w:lang w:eastAsia="zh-CN"/>
        </w:rPr>
        <w:t xml:space="preserve"> </w:t>
      </w:r>
      <w:r w:rsidRPr="000A10FB">
        <w:rPr>
          <w:rFonts w:ascii="Arial" w:eastAsia="Times New Roman" w:hAnsi="Arial" w:cs="Arial"/>
          <w:b/>
          <w:bCs/>
          <w:color w:val="000000"/>
          <w:sz w:val="28"/>
          <w:szCs w:val="28"/>
          <w:u w:val="single"/>
          <w:shd w:val="clear" w:color="auto" w:fill="00FFFF"/>
          <w:lang w:eastAsia="zh-CN"/>
        </w:rPr>
        <w:t>the intrinsic instability and conflicting nature of the policy-making process</w:t>
      </w:r>
      <w:r w:rsidRPr="000A10FB">
        <w:rPr>
          <w:rFonts w:ascii="Arial" w:eastAsia="Times New Roman" w:hAnsi="Arial" w:cs="Arial"/>
          <w:b/>
          <w:bCs/>
          <w:color w:val="000000"/>
          <w:sz w:val="28"/>
          <w:szCs w:val="28"/>
          <w:u w:val="single"/>
          <w:lang w:eastAsia="zh-CN"/>
        </w:rPr>
        <w:t>, overcoming the splits between policy design and implementation</w:t>
      </w:r>
      <w:r w:rsidRPr="000A10FB">
        <w:rPr>
          <w:rFonts w:ascii="Arial" w:eastAsia="Times New Roman" w:hAnsi="Arial" w:cs="Arial"/>
          <w:color w:val="000000"/>
          <w:sz w:val="16"/>
          <w:szCs w:val="16"/>
          <w:lang w:eastAsia="zh-CN"/>
        </w:rPr>
        <w:t>.</w:t>
      </w:r>
    </w:p>
    <w:p w14:paraId="59F927F9" w14:textId="77777777" w:rsidR="000A10FB" w:rsidRPr="000A10FB" w:rsidRDefault="000A10FB" w:rsidP="000A10FB">
      <w:pPr>
        <w:spacing w:after="240" w:line="240" w:lineRule="auto"/>
        <w:rPr>
          <w:rFonts w:ascii="Times New Roman" w:eastAsia="Times New Roman" w:hAnsi="Times New Roman" w:cs="Times New Roman"/>
          <w:sz w:val="24"/>
          <w:szCs w:val="24"/>
          <w:lang w:eastAsia="zh-CN"/>
        </w:rPr>
      </w:pPr>
    </w:p>
    <w:p w14:paraId="467F6B7A" w14:textId="77777777" w:rsidR="000A10FB" w:rsidRPr="000A10FB" w:rsidRDefault="000A10FB" w:rsidP="000A10FB">
      <w:pPr>
        <w:spacing w:before="40" w:after="0" w:line="240" w:lineRule="auto"/>
        <w:outlineLvl w:val="3"/>
        <w:rPr>
          <w:rFonts w:ascii="Times New Roman" w:eastAsia="Times New Roman" w:hAnsi="Times New Roman" w:cs="Times New Roman"/>
          <w:b/>
          <w:bCs/>
          <w:sz w:val="24"/>
          <w:szCs w:val="24"/>
          <w:lang w:eastAsia="zh-CN"/>
        </w:rPr>
      </w:pPr>
      <w:r w:rsidRPr="000A10FB">
        <w:rPr>
          <w:rFonts w:eastAsia="Times New Roman" w:cs="Calibri"/>
          <w:b/>
          <w:bCs/>
          <w:color w:val="000000"/>
          <w:sz w:val="26"/>
          <w:szCs w:val="26"/>
          <w:lang w:eastAsia="zh-CN"/>
        </w:rPr>
        <w:t>Without the monarch, the failure of complete representation leads to the exclusion of and creation of a scapegoat population, justifying violence in the promise of a non-contradictory future </w:t>
      </w:r>
    </w:p>
    <w:p w14:paraId="214AF001" w14:textId="77777777" w:rsidR="000A10FB" w:rsidRPr="000A10FB" w:rsidRDefault="000A10FB" w:rsidP="000A10FB">
      <w:pPr>
        <w:spacing w:line="240" w:lineRule="auto"/>
        <w:rPr>
          <w:rFonts w:ascii="Times New Roman" w:eastAsia="Times New Roman" w:hAnsi="Times New Roman" w:cs="Times New Roman"/>
          <w:sz w:val="24"/>
          <w:szCs w:val="24"/>
          <w:lang w:eastAsia="zh-CN"/>
        </w:rPr>
      </w:pPr>
      <w:proofErr w:type="spellStart"/>
      <w:r w:rsidRPr="000A10FB">
        <w:rPr>
          <w:rFonts w:ascii="Arial" w:eastAsia="Times New Roman" w:hAnsi="Arial" w:cs="Arial"/>
          <w:b/>
          <w:bCs/>
          <w:color w:val="000000"/>
          <w:sz w:val="28"/>
          <w:szCs w:val="28"/>
          <w:lang w:eastAsia="zh-CN"/>
        </w:rPr>
        <w:lastRenderedPageBreak/>
        <w:t>Stavrakakis</w:t>
      </w:r>
      <w:proofErr w:type="spellEnd"/>
      <w:r w:rsidRPr="000A10FB">
        <w:rPr>
          <w:rFonts w:ascii="Arial" w:eastAsia="Times New Roman" w:hAnsi="Arial" w:cs="Arial"/>
          <w:b/>
          <w:bCs/>
          <w:color w:val="000000"/>
          <w:sz w:val="28"/>
          <w:szCs w:val="28"/>
          <w:lang w:eastAsia="zh-CN"/>
        </w:rPr>
        <w:t xml:space="preserve"> 99 </w:t>
      </w:r>
      <w:r w:rsidRPr="000A10FB">
        <w:rPr>
          <w:rFonts w:ascii="Arial" w:eastAsia="Times New Roman" w:hAnsi="Arial" w:cs="Arial"/>
          <w:color w:val="000000"/>
          <w:sz w:val="28"/>
          <w:szCs w:val="28"/>
          <w:shd w:val="clear" w:color="auto" w:fill="FFFFFF"/>
          <w:lang w:eastAsia="zh-CN"/>
        </w:rPr>
        <w:t xml:space="preserve">[Yannis </w:t>
      </w:r>
      <w:proofErr w:type="spellStart"/>
      <w:r w:rsidRPr="000A10FB">
        <w:rPr>
          <w:rFonts w:ascii="Arial" w:eastAsia="Times New Roman" w:hAnsi="Arial" w:cs="Arial"/>
          <w:color w:val="000000"/>
          <w:sz w:val="28"/>
          <w:szCs w:val="28"/>
          <w:shd w:val="clear" w:color="auto" w:fill="FFFFFF"/>
          <w:lang w:eastAsia="zh-CN"/>
        </w:rPr>
        <w:t>Stavrakakis</w:t>
      </w:r>
      <w:proofErr w:type="spellEnd"/>
      <w:r w:rsidRPr="000A10FB">
        <w:rPr>
          <w:rFonts w:ascii="Arial" w:eastAsia="Times New Roman" w:hAnsi="Arial" w:cs="Arial"/>
          <w:color w:val="000000"/>
          <w:sz w:val="28"/>
          <w:szCs w:val="28"/>
          <w:shd w:val="clear" w:color="auto" w:fill="FFFFFF"/>
          <w:lang w:eastAsia="zh-CN"/>
        </w:rPr>
        <w:t xml:space="preserve"> political theorist. @ </w:t>
      </w:r>
      <w:proofErr w:type="spellStart"/>
      <w:proofErr w:type="gramStart"/>
      <w:r w:rsidRPr="000A10FB">
        <w:rPr>
          <w:rFonts w:ascii="Arial" w:eastAsia="Times New Roman" w:hAnsi="Arial" w:cs="Arial"/>
          <w:color w:val="000000"/>
          <w:sz w:val="28"/>
          <w:szCs w:val="28"/>
          <w:shd w:val="clear" w:color="auto" w:fill="FFFFFF"/>
          <w:lang w:eastAsia="zh-CN"/>
        </w:rPr>
        <w:t>essex</w:t>
      </w:r>
      <w:proofErr w:type="spellEnd"/>
      <w:proofErr w:type="gramEnd"/>
      <w:r w:rsidRPr="000A10FB">
        <w:rPr>
          <w:rFonts w:ascii="Arial" w:eastAsia="Times New Roman" w:hAnsi="Arial" w:cs="Arial"/>
          <w:color w:val="000000"/>
          <w:sz w:val="28"/>
          <w:szCs w:val="28"/>
          <w:shd w:val="clear" w:color="auto" w:fill="FFFFFF"/>
          <w:lang w:eastAsia="zh-CN"/>
        </w:rPr>
        <w:t xml:space="preserve"> school Lacan and the Political </w:t>
      </w:r>
      <w:hyperlink r:id="rId7" w:history="1">
        <w:r w:rsidRPr="000A10FB">
          <w:rPr>
            <w:rFonts w:ascii="Arial" w:eastAsia="Times New Roman" w:hAnsi="Arial" w:cs="Arial"/>
            <w:color w:val="000000"/>
            <w:sz w:val="28"/>
            <w:szCs w:val="28"/>
            <w:u w:val="single"/>
            <w:shd w:val="clear" w:color="auto" w:fill="FFFFFF"/>
            <w:lang w:eastAsia="zh-CN"/>
          </w:rPr>
          <w:t>https://philpapers.org/rec/STALAT-519</w:t>
        </w:r>
      </w:hyperlink>
      <w:r w:rsidRPr="000A10FB">
        <w:rPr>
          <w:rFonts w:ascii="Arial" w:eastAsia="Times New Roman" w:hAnsi="Arial" w:cs="Arial"/>
          <w:color w:val="000000"/>
          <w:sz w:val="28"/>
          <w:szCs w:val="28"/>
          <w:shd w:val="clear" w:color="auto" w:fill="FFFFFF"/>
          <w:lang w:eastAsia="zh-CN"/>
        </w:rPr>
        <w:t xml:space="preserve"> 1999 1-23-2019 AC]</w:t>
      </w:r>
    </w:p>
    <w:p w14:paraId="52E6112E" w14:textId="77777777" w:rsidR="000A10FB" w:rsidRPr="000A10FB" w:rsidRDefault="000A10FB" w:rsidP="000A10FB">
      <w:pPr>
        <w:spacing w:line="240" w:lineRule="auto"/>
        <w:rPr>
          <w:rFonts w:ascii="Times New Roman" w:eastAsia="Times New Roman" w:hAnsi="Times New Roman" w:cs="Times New Roman"/>
          <w:sz w:val="24"/>
          <w:szCs w:val="24"/>
          <w:lang w:eastAsia="zh-CN"/>
        </w:rPr>
      </w:pPr>
      <w:r w:rsidRPr="000A10FB">
        <w:rPr>
          <w:rFonts w:ascii="Arial" w:eastAsia="Times New Roman" w:hAnsi="Arial" w:cs="Arial"/>
          <w:color w:val="000000"/>
          <w:sz w:val="16"/>
          <w:szCs w:val="16"/>
          <w:lang w:eastAsia="zh-CN"/>
        </w:rPr>
        <w:t xml:space="preserve">In order to answer these </w:t>
      </w:r>
      <w:proofErr w:type="gramStart"/>
      <w:r w:rsidRPr="000A10FB">
        <w:rPr>
          <w:rFonts w:ascii="Arial" w:eastAsia="Times New Roman" w:hAnsi="Arial" w:cs="Arial"/>
          <w:color w:val="000000"/>
          <w:sz w:val="16"/>
          <w:szCs w:val="16"/>
          <w:lang w:eastAsia="zh-CN"/>
        </w:rPr>
        <w:t>questions</w:t>
      </w:r>
      <w:proofErr w:type="gramEnd"/>
      <w:r w:rsidRPr="000A10FB">
        <w:rPr>
          <w:rFonts w:ascii="Arial" w:eastAsia="Times New Roman" w:hAnsi="Arial" w:cs="Arial"/>
          <w:color w:val="000000"/>
          <w:sz w:val="16"/>
          <w:szCs w:val="16"/>
          <w:lang w:eastAsia="zh-CN"/>
        </w:rPr>
        <w:t xml:space="preserve"> it is crucial to enumerate the conditions of possibility and the basic characteristics of utopian thinking. First of </w:t>
      </w:r>
      <w:proofErr w:type="gramStart"/>
      <w:r w:rsidRPr="000A10FB">
        <w:rPr>
          <w:rFonts w:ascii="Arial" w:eastAsia="Times New Roman" w:hAnsi="Arial" w:cs="Arial"/>
          <w:color w:val="000000"/>
          <w:sz w:val="16"/>
          <w:szCs w:val="16"/>
          <w:lang w:eastAsia="zh-CN"/>
        </w:rPr>
        <w:t>all</w:t>
      </w:r>
      <w:proofErr w:type="gramEnd"/>
      <w:r w:rsidRPr="000A10FB">
        <w:rPr>
          <w:rFonts w:ascii="Arial" w:eastAsia="Times New Roman" w:hAnsi="Arial" w:cs="Arial"/>
          <w:color w:val="000000"/>
          <w:sz w:val="16"/>
          <w:szCs w:val="16"/>
          <w:lang w:eastAsia="zh-CN"/>
        </w:rPr>
        <w:t xml:space="preserve"> </w:t>
      </w:r>
      <w:r w:rsidRPr="000A10FB">
        <w:rPr>
          <w:rFonts w:ascii="Arial" w:eastAsia="Times New Roman" w:hAnsi="Arial" w:cs="Arial"/>
          <w:b/>
          <w:bCs/>
          <w:color w:val="000000"/>
          <w:sz w:val="28"/>
          <w:szCs w:val="28"/>
          <w:u w:val="single"/>
          <w:lang w:eastAsia="zh-CN"/>
        </w:rPr>
        <w:t xml:space="preserve">it seems that the need for utopian meaning arises in periods of increased uncertainty, social instability and conflict, when the element of the political subverts the </w:t>
      </w:r>
      <w:proofErr w:type="spellStart"/>
      <w:r w:rsidRPr="000A10FB">
        <w:rPr>
          <w:rFonts w:ascii="Arial" w:eastAsia="Times New Roman" w:hAnsi="Arial" w:cs="Arial"/>
          <w:b/>
          <w:bCs/>
          <w:color w:val="000000"/>
          <w:sz w:val="28"/>
          <w:szCs w:val="28"/>
          <w:u w:val="single"/>
          <w:lang w:eastAsia="zh-CN"/>
        </w:rPr>
        <w:t>fantasmatic</w:t>
      </w:r>
      <w:proofErr w:type="spellEnd"/>
      <w:r w:rsidRPr="000A10FB">
        <w:rPr>
          <w:rFonts w:ascii="Arial" w:eastAsia="Times New Roman" w:hAnsi="Arial" w:cs="Arial"/>
          <w:b/>
          <w:bCs/>
          <w:color w:val="000000"/>
          <w:sz w:val="28"/>
          <w:szCs w:val="28"/>
          <w:u w:val="single"/>
          <w:lang w:eastAsia="zh-CN"/>
        </w:rPr>
        <w:t xml:space="preserve"> stability of our political reality. Utopias are generated by the surfacing of grave antagonisms and dislocations in the social field</w:t>
      </w:r>
      <w:r w:rsidRPr="000A10FB">
        <w:rPr>
          <w:rFonts w:ascii="Arial" w:eastAsia="Times New Roman" w:hAnsi="Arial" w:cs="Arial"/>
          <w:b/>
          <w:bCs/>
          <w:color w:val="000000"/>
          <w:sz w:val="16"/>
          <w:szCs w:val="16"/>
          <w:lang w:eastAsia="zh-CN"/>
        </w:rPr>
        <w:t>.</w:t>
      </w:r>
      <w:r w:rsidRPr="000A10FB">
        <w:rPr>
          <w:rFonts w:ascii="Arial" w:eastAsia="Times New Roman" w:hAnsi="Arial" w:cs="Arial"/>
          <w:color w:val="000000"/>
          <w:sz w:val="16"/>
          <w:szCs w:val="16"/>
          <w:lang w:eastAsia="zh-CN"/>
        </w:rPr>
        <w:t xml:space="preserve"> As Tillich has put it ‘</w:t>
      </w:r>
      <w:r w:rsidRPr="000A10FB">
        <w:rPr>
          <w:rFonts w:ascii="Arial" w:eastAsia="Times New Roman" w:hAnsi="Arial" w:cs="Arial"/>
          <w:b/>
          <w:bCs/>
          <w:color w:val="000000"/>
          <w:sz w:val="28"/>
          <w:szCs w:val="28"/>
          <w:u w:val="single"/>
          <w:shd w:val="clear" w:color="auto" w:fill="00FFFF"/>
          <w:lang w:eastAsia="zh-CN"/>
        </w:rPr>
        <w:t>all utopias strive to negate the</w:t>
      </w:r>
      <w:r w:rsidRPr="000A10FB">
        <w:rPr>
          <w:rFonts w:ascii="Arial" w:eastAsia="Times New Roman" w:hAnsi="Arial" w:cs="Arial"/>
          <w:b/>
          <w:bCs/>
          <w:color w:val="000000"/>
          <w:sz w:val="28"/>
          <w:szCs w:val="28"/>
          <w:u w:val="single"/>
          <w:lang w:eastAsia="zh-CN"/>
        </w:rPr>
        <w:t xml:space="preserve"> </w:t>
      </w:r>
      <w:r w:rsidRPr="000A10FB">
        <w:rPr>
          <w:rFonts w:ascii="Arial" w:eastAsia="Times New Roman" w:hAnsi="Arial" w:cs="Arial"/>
          <w:b/>
          <w:bCs/>
          <w:color w:val="000000"/>
          <w:sz w:val="28"/>
          <w:szCs w:val="28"/>
          <w:u w:val="single"/>
          <w:shd w:val="clear" w:color="auto" w:fill="00FFFF"/>
          <w:lang w:eastAsia="zh-CN"/>
        </w:rPr>
        <w:t>negative…in human existence; it is the negative in</w:t>
      </w:r>
      <w:r w:rsidRPr="000A10FB">
        <w:rPr>
          <w:rFonts w:ascii="Arial" w:eastAsia="Times New Roman" w:hAnsi="Arial" w:cs="Arial"/>
          <w:b/>
          <w:bCs/>
          <w:color w:val="00B0F0"/>
          <w:sz w:val="28"/>
          <w:szCs w:val="28"/>
          <w:u w:val="single"/>
          <w:shd w:val="clear" w:color="auto" w:fill="00FFFF"/>
          <w:lang w:eastAsia="zh-CN"/>
        </w:rPr>
        <w:t xml:space="preserve"> </w:t>
      </w:r>
      <w:r w:rsidRPr="000A10FB">
        <w:rPr>
          <w:rFonts w:ascii="Arial" w:eastAsia="Times New Roman" w:hAnsi="Arial" w:cs="Arial"/>
          <w:b/>
          <w:bCs/>
          <w:color w:val="000000"/>
          <w:sz w:val="28"/>
          <w:szCs w:val="28"/>
          <w:u w:val="single"/>
          <w:shd w:val="clear" w:color="auto" w:fill="00FFFF"/>
          <w:lang w:eastAsia="zh-CN"/>
        </w:rPr>
        <w:t>that existence which makes the idea of utopia necessary’</w:t>
      </w:r>
      <w:r w:rsidRPr="000A10FB">
        <w:rPr>
          <w:rFonts w:ascii="Arial" w:eastAsia="Times New Roman" w:hAnsi="Arial" w:cs="Arial"/>
          <w:color w:val="000000"/>
          <w:sz w:val="16"/>
          <w:szCs w:val="16"/>
          <w:lang w:eastAsia="zh-CN"/>
        </w:rPr>
        <w:t xml:space="preserve"> (Tillich in </w:t>
      </w:r>
      <w:proofErr w:type="spellStart"/>
      <w:r w:rsidRPr="000A10FB">
        <w:rPr>
          <w:rFonts w:ascii="Arial" w:eastAsia="Times New Roman" w:hAnsi="Arial" w:cs="Arial"/>
          <w:color w:val="000000"/>
          <w:sz w:val="16"/>
          <w:szCs w:val="16"/>
          <w:lang w:eastAsia="zh-CN"/>
        </w:rPr>
        <w:t>Levitas</w:t>
      </w:r>
      <w:proofErr w:type="spellEnd"/>
      <w:r w:rsidRPr="000A10FB">
        <w:rPr>
          <w:rFonts w:ascii="Arial" w:eastAsia="Times New Roman" w:hAnsi="Arial" w:cs="Arial"/>
          <w:color w:val="000000"/>
          <w:sz w:val="16"/>
          <w:szCs w:val="16"/>
          <w:lang w:eastAsia="zh-CN"/>
        </w:rPr>
        <w:t xml:space="preserve">, 1990:103). Utopia then is one of the possible responses to the ever-present negativity, to the real antagonism which is constitutive of human experience. Furthermore, from the time of More’s Utopia (1516) it is conceived as an answer to the negativity inherent in concrete political antagonism. What is, however, the exact nature of this response? </w:t>
      </w:r>
      <w:r w:rsidRPr="000A10FB">
        <w:rPr>
          <w:rFonts w:ascii="Arial" w:eastAsia="Times New Roman" w:hAnsi="Arial" w:cs="Arial"/>
          <w:b/>
          <w:bCs/>
          <w:color w:val="000000"/>
          <w:sz w:val="28"/>
          <w:szCs w:val="28"/>
          <w:u w:val="single"/>
          <w:shd w:val="clear" w:color="auto" w:fill="00FFFF"/>
          <w:lang w:eastAsia="zh-CN"/>
        </w:rPr>
        <w:t>Utopias are</w:t>
      </w:r>
      <w:r w:rsidRPr="000A10FB">
        <w:rPr>
          <w:rFonts w:ascii="Arial" w:eastAsia="Times New Roman" w:hAnsi="Arial" w:cs="Arial"/>
          <w:b/>
          <w:bCs/>
          <w:color w:val="000000"/>
          <w:sz w:val="28"/>
          <w:szCs w:val="28"/>
          <w:u w:val="single"/>
          <w:lang w:eastAsia="zh-CN"/>
        </w:rPr>
        <w:t xml:space="preserve"> </w:t>
      </w:r>
      <w:r w:rsidRPr="000A10FB">
        <w:rPr>
          <w:rFonts w:ascii="Arial" w:eastAsia="Times New Roman" w:hAnsi="Arial" w:cs="Arial"/>
          <w:b/>
          <w:bCs/>
          <w:color w:val="000000"/>
          <w:sz w:val="28"/>
          <w:szCs w:val="28"/>
          <w:u w:val="single"/>
          <w:shd w:val="clear" w:color="auto" w:fill="00FFFF"/>
          <w:lang w:eastAsia="zh-CN"/>
        </w:rPr>
        <w:t>images</w:t>
      </w:r>
      <w:r w:rsidRPr="000A10FB">
        <w:rPr>
          <w:rFonts w:ascii="Arial" w:eastAsia="Times New Roman" w:hAnsi="Arial" w:cs="Arial"/>
          <w:color w:val="000000"/>
          <w:sz w:val="28"/>
          <w:szCs w:val="28"/>
          <w:u w:val="single"/>
          <w:lang w:eastAsia="zh-CN"/>
        </w:rPr>
        <w:t xml:space="preserve"> of future human communities </w:t>
      </w:r>
      <w:r w:rsidRPr="000A10FB">
        <w:rPr>
          <w:rFonts w:ascii="Arial" w:eastAsia="Times New Roman" w:hAnsi="Arial" w:cs="Arial"/>
          <w:b/>
          <w:bCs/>
          <w:color w:val="000000"/>
          <w:sz w:val="28"/>
          <w:szCs w:val="28"/>
          <w:u w:val="single"/>
          <w:shd w:val="clear" w:color="auto" w:fill="00FFFF"/>
          <w:lang w:eastAsia="zh-CN"/>
        </w:rPr>
        <w:t>in which</w:t>
      </w:r>
      <w:r w:rsidRPr="000A10FB">
        <w:rPr>
          <w:rFonts w:ascii="Arial" w:eastAsia="Times New Roman" w:hAnsi="Arial" w:cs="Arial"/>
          <w:color w:val="000000"/>
          <w:sz w:val="28"/>
          <w:szCs w:val="28"/>
          <w:u w:val="single"/>
          <w:lang w:eastAsia="zh-CN"/>
        </w:rPr>
        <w:t xml:space="preserve"> these </w:t>
      </w:r>
      <w:r w:rsidRPr="000A10FB">
        <w:rPr>
          <w:rFonts w:ascii="Arial" w:eastAsia="Times New Roman" w:hAnsi="Arial" w:cs="Arial"/>
          <w:b/>
          <w:bCs/>
          <w:color w:val="000000"/>
          <w:sz w:val="28"/>
          <w:szCs w:val="28"/>
          <w:u w:val="single"/>
          <w:shd w:val="clear" w:color="auto" w:fill="00FFFF"/>
          <w:lang w:eastAsia="zh-CN"/>
        </w:rPr>
        <w:t xml:space="preserve">antagonisms and the dislocations </w:t>
      </w:r>
      <w:proofErr w:type="spellStart"/>
      <w:r w:rsidRPr="000A10FB">
        <w:rPr>
          <w:rFonts w:ascii="Arial" w:eastAsia="Times New Roman" w:hAnsi="Arial" w:cs="Arial"/>
          <w:b/>
          <w:bCs/>
          <w:color w:val="000000"/>
          <w:sz w:val="28"/>
          <w:szCs w:val="28"/>
          <w:u w:val="single"/>
          <w:shd w:val="clear" w:color="auto" w:fill="00FFFF"/>
          <w:lang w:eastAsia="zh-CN"/>
        </w:rPr>
        <w:t>fuelling</w:t>
      </w:r>
      <w:proofErr w:type="spellEnd"/>
      <w:r w:rsidRPr="000A10FB">
        <w:rPr>
          <w:rFonts w:ascii="Arial" w:eastAsia="Times New Roman" w:hAnsi="Arial" w:cs="Arial"/>
          <w:b/>
          <w:bCs/>
          <w:color w:val="000000"/>
          <w:sz w:val="28"/>
          <w:szCs w:val="28"/>
          <w:u w:val="single"/>
          <w:shd w:val="clear" w:color="auto" w:fill="00FFFF"/>
          <w:lang w:eastAsia="zh-CN"/>
        </w:rPr>
        <w:t xml:space="preserve"> them</w:t>
      </w:r>
      <w:r w:rsidRPr="000A10FB">
        <w:rPr>
          <w:rFonts w:ascii="Arial" w:eastAsia="Times New Roman" w:hAnsi="Arial" w:cs="Arial"/>
          <w:color w:val="000000"/>
          <w:sz w:val="28"/>
          <w:szCs w:val="28"/>
          <w:u w:val="single"/>
          <w:lang w:eastAsia="zh-CN"/>
        </w:rPr>
        <w:t xml:space="preserve"> (the element of the political) </w:t>
      </w:r>
      <w:r w:rsidRPr="000A10FB">
        <w:rPr>
          <w:rFonts w:ascii="Arial" w:eastAsia="Times New Roman" w:hAnsi="Arial" w:cs="Arial"/>
          <w:b/>
          <w:bCs/>
          <w:color w:val="000000"/>
          <w:sz w:val="28"/>
          <w:szCs w:val="28"/>
          <w:u w:val="single"/>
          <w:shd w:val="clear" w:color="auto" w:fill="00FFFF"/>
          <w:lang w:eastAsia="zh-CN"/>
        </w:rPr>
        <w:t>will be forever resolved</w:t>
      </w:r>
      <w:r w:rsidRPr="000A10FB">
        <w:rPr>
          <w:rFonts w:ascii="Arial" w:eastAsia="Times New Roman" w:hAnsi="Arial" w:cs="Arial"/>
          <w:color w:val="000000"/>
          <w:sz w:val="28"/>
          <w:szCs w:val="28"/>
          <w:u w:val="single"/>
          <w:shd w:val="clear" w:color="auto" w:fill="00FFFF"/>
          <w:lang w:eastAsia="zh-CN"/>
        </w:rPr>
        <w:t>,</w:t>
      </w:r>
      <w:r w:rsidRPr="000A10FB">
        <w:rPr>
          <w:rFonts w:ascii="Arial" w:eastAsia="Times New Roman" w:hAnsi="Arial" w:cs="Arial"/>
          <w:color w:val="000000"/>
          <w:sz w:val="28"/>
          <w:szCs w:val="28"/>
          <w:u w:val="single"/>
          <w:lang w:eastAsia="zh-CN"/>
        </w:rPr>
        <w:t xml:space="preserve"> </w:t>
      </w:r>
      <w:r w:rsidRPr="000A10FB">
        <w:rPr>
          <w:rFonts w:ascii="Arial" w:eastAsia="Times New Roman" w:hAnsi="Arial" w:cs="Arial"/>
          <w:b/>
          <w:bCs/>
          <w:color w:val="000000"/>
          <w:sz w:val="28"/>
          <w:szCs w:val="28"/>
          <w:u w:val="single"/>
          <w:lang w:eastAsia="zh-CN"/>
        </w:rPr>
        <w:t>leading to a reconciled and harmonious world—it is not a coincidence that, among others, Fourier names his utopian community ‘Harmony’ and that the name of the Owenite utopian community in the New World was ‘New Harmony’.</w:t>
      </w:r>
      <w:r w:rsidRPr="000A10FB">
        <w:rPr>
          <w:rFonts w:ascii="Arial" w:eastAsia="Times New Roman" w:hAnsi="Arial" w:cs="Arial"/>
          <w:color w:val="000000"/>
          <w:sz w:val="16"/>
          <w:szCs w:val="16"/>
          <w:lang w:eastAsia="zh-CN"/>
        </w:rPr>
        <w:t xml:space="preserve"> As Marin has put it, utopia sets in view an imaginary resolution to social contradiction; it is a simulacrum of synthesis which dissimulates social antagonism by projecting it onto a screen representing a harmonious and immobile equilibrium (Marin, 1984:61). This final resolution is the essence of the utopian promise. What I will try to do in this chapter is, </w:t>
      </w:r>
      <w:proofErr w:type="gramStart"/>
      <w:r w:rsidRPr="000A10FB">
        <w:rPr>
          <w:rFonts w:ascii="Arial" w:eastAsia="Times New Roman" w:hAnsi="Arial" w:cs="Arial"/>
          <w:color w:val="000000"/>
          <w:sz w:val="16"/>
          <w:szCs w:val="16"/>
          <w:lang w:eastAsia="zh-CN"/>
        </w:rPr>
        <w:t>first of all</w:t>
      </w:r>
      <w:proofErr w:type="gramEnd"/>
      <w:r w:rsidRPr="000A10FB">
        <w:rPr>
          <w:rFonts w:ascii="Arial" w:eastAsia="Times New Roman" w:hAnsi="Arial" w:cs="Arial"/>
          <w:color w:val="000000"/>
          <w:sz w:val="16"/>
          <w:szCs w:val="16"/>
          <w:lang w:eastAsia="zh-CN"/>
        </w:rPr>
        <w:t xml:space="preserve">, to demonstrate the deeply problematic nature of utopian politics. Simply put, </w:t>
      </w:r>
      <w:r w:rsidRPr="000A10FB">
        <w:rPr>
          <w:rFonts w:ascii="Arial" w:eastAsia="Times New Roman" w:hAnsi="Arial" w:cs="Arial"/>
          <w:b/>
          <w:bCs/>
          <w:color w:val="000000"/>
          <w:sz w:val="28"/>
          <w:szCs w:val="28"/>
          <w:u w:val="single"/>
          <w:lang w:eastAsia="zh-CN"/>
        </w:rPr>
        <w:t xml:space="preserve">my argument will be that </w:t>
      </w:r>
      <w:r w:rsidRPr="000A10FB">
        <w:rPr>
          <w:rFonts w:ascii="Arial" w:eastAsia="Times New Roman" w:hAnsi="Arial" w:cs="Arial"/>
          <w:b/>
          <w:bCs/>
          <w:color w:val="000000"/>
          <w:sz w:val="28"/>
          <w:szCs w:val="28"/>
          <w:u w:val="single"/>
          <w:shd w:val="clear" w:color="auto" w:fill="00FFFF"/>
          <w:lang w:eastAsia="zh-CN"/>
        </w:rPr>
        <w:t>every utopia</w:t>
      </w:r>
      <w:r w:rsidRPr="000A10FB">
        <w:rPr>
          <w:rFonts w:ascii="Arial" w:eastAsia="Times New Roman" w:hAnsi="Arial" w:cs="Arial"/>
          <w:b/>
          <w:bCs/>
          <w:color w:val="000000"/>
          <w:sz w:val="28"/>
          <w:szCs w:val="28"/>
          <w:u w:val="single"/>
          <w:lang w:eastAsia="zh-CN"/>
        </w:rPr>
        <w:t>n fantasy</w:t>
      </w:r>
      <w:r w:rsidRPr="000A10FB">
        <w:rPr>
          <w:rFonts w:ascii="Arial" w:eastAsia="Times New Roman" w:hAnsi="Arial" w:cs="Arial"/>
          <w:color w:val="000000"/>
          <w:sz w:val="28"/>
          <w:szCs w:val="28"/>
          <w:u w:val="single"/>
          <w:lang w:eastAsia="zh-CN"/>
        </w:rPr>
        <w:t xml:space="preserve"> </w:t>
      </w:r>
      <w:r w:rsidRPr="000A10FB">
        <w:rPr>
          <w:rFonts w:ascii="Arial" w:eastAsia="Times New Roman" w:hAnsi="Arial" w:cs="Arial"/>
          <w:b/>
          <w:bCs/>
          <w:color w:val="000000"/>
          <w:sz w:val="28"/>
          <w:szCs w:val="28"/>
          <w:u w:val="single"/>
          <w:lang w:eastAsia="zh-CN"/>
        </w:rPr>
        <w:t xml:space="preserve">construction </w:t>
      </w:r>
      <w:r w:rsidRPr="000A10FB">
        <w:rPr>
          <w:rFonts w:ascii="Arial" w:eastAsia="Times New Roman" w:hAnsi="Arial" w:cs="Arial"/>
          <w:b/>
          <w:bCs/>
          <w:color w:val="000000"/>
          <w:sz w:val="28"/>
          <w:szCs w:val="28"/>
          <w:u w:val="single"/>
          <w:shd w:val="clear" w:color="auto" w:fill="00FFFF"/>
          <w:lang w:eastAsia="zh-CN"/>
        </w:rPr>
        <w:t>needs a ‘scapegoat’</w:t>
      </w:r>
      <w:r w:rsidRPr="000A10FB">
        <w:rPr>
          <w:rFonts w:ascii="Arial" w:eastAsia="Times New Roman" w:hAnsi="Arial" w:cs="Arial"/>
          <w:color w:val="000000"/>
          <w:sz w:val="28"/>
          <w:szCs w:val="28"/>
          <w:u w:val="single"/>
          <w:shd w:val="clear" w:color="auto" w:fill="00FFFF"/>
          <w:lang w:eastAsia="zh-CN"/>
        </w:rPr>
        <w:t xml:space="preserve"> </w:t>
      </w:r>
      <w:r w:rsidRPr="000A10FB">
        <w:rPr>
          <w:rFonts w:ascii="Arial" w:eastAsia="Times New Roman" w:hAnsi="Arial" w:cs="Arial"/>
          <w:b/>
          <w:bCs/>
          <w:color w:val="000000"/>
          <w:sz w:val="28"/>
          <w:szCs w:val="28"/>
          <w:u w:val="single"/>
          <w:lang w:eastAsia="zh-CN"/>
        </w:rPr>
        <w:t>in order to constitute itself—</w:t>
      </w:r>
      <w:r w:rsidRPr="000A10FB">
        <w:rPr>
          <w:rFonts w:ascii="Arial" w:eastAsia="Times New Roman" w:hAnsi="Arial" w:cs="Arial"/>
          <w:b/>
          <w:bCs/>
          <w:color w:val="000000"/>
          <w:sz w:val="28"/>
          <w:szCs w:val="28"/>
          <w:u w:val="single"/>
          <w:shd w:val="clear" w:color="auto" w:fill="00FFFF"/>
          <w:lang w:eastAsia="zh-CN"/>
        </w:rPr>
        <w:t>the Nazi utopian fantasy</w:t>
      </w:r>
      <w:r w:rsidRPr="000A10FB">
        <w:rPr>
          <w:rFonts w:ascii="Arial" w:eastAsia="Times New Roman" w:hAnsi="Arial" w:cs="Arial"/>
          <w:color w:val="000000"/>
          <w:sz w:val="28"/>
          <w:szCs w:val="28"/>
          <w:u w:val="single"/>
          <w:shd w:val="clear" w:color="auto" w:fill="00FFFF"/>
          <w:lang w:eastAsia="zh-CN"/>
        </w:rPr>
        <w:t xml:space="preserve"> </w:t>
      </w:r>
      <w:r w:rsidRPr="000A10FB">
        <w:rPr>
          <w:rFonts w:ascii="Arial" w:eastAsia="Times New Roman" w:hAnsi="Arial" w:cs="Arial"/>
          <w:b/>
          <w:bCs/>
          <w:color w:val="000000"/>
          <w:sz w:val="28"/>
          <w:szCs w:val="28"/>
          <w:u w:val="single"/>
          <w:shd w:val="clear" w:color="auto" w:fill="00FFFF"/>
          <w:lang w:eastAsia="zh-CN"/>
        </w:rPr>
        <w:t>and</w:t>
      </w:r>
      <w:r w:rsidRPr="000A10FB">
        <w:rPr>
          <w:rFonts w:ascii="Arial" w:eastAsia="Times New Roman" w:hAnsi="Arial" w:cs="Arial"/>
          <w:color w:val="000000"/>
          <w:sz w:val="28"/>
          <w:szCs w:val="28"/>
          <w:u w:val="single"/>
          <w:shd w:val="clear" w:color="auto" w:fill="00FFFF"/>
          <w:lang w:eastAsia="zh-CN"/>
        </w:rPr>
        <w:t xml:space="preserve"> </w:t>
      </w:r>
      <w:r w:rsidRPr="000A10FB">
        <w:rPr>
          <w:rFonts w:ascii="Arial" w:eastAsia="Times New Roman" w:hAnsi="Arial" w:cs="Arial"/>
          <w:b/>
          <w:bCs/>
          <w:color w:val="000000"/>
          <w:sz w:val="28"/>
          <w:szCs w:val="28"/>
          <w:u w:val="single"/>
          <w:shd w:val="clear" w:color="auto" w:fill="00FFFF"/>
          <w:lang w:eastAsia="zh-CN"/>
        </w:rPr>
        <w:t>the production of the ‘Jew’ is a good example</w:t>
      </w:r>
      <w:r w:rsidRPr="000A10FB">
        <w:rPr>
          <w:rFonts w:ascii="Arial" w:eastAsia="Times New Roman" w:hAnsi="Arial" w:cs="Arial"/>
          <w:b/>
          <w:bCs/>
          <w:color w:val="000000"/>
          <w:sz w:val="28"/>
          <w:szCs w:val="28"/>
          <w:u w:val="single"/>
          <w:lang w:eastAsia="zh-CN"/>
        </w:rPr>
        <w:t xml:space="preserve">, especially as pointed out in </w:t>
      </w:r>
      <w:proofErr w:type="spellStart"/>
      <w:r w:rsidRPr="000A10FB">
        <w:rPr>
          <w:rFonts w:ascii="Arial" w:eastAsia="Times New Roman" w:hAnsi="Arial" w:cs="Arial"/>
          <w:b/>
          <w:bCs/>
          <w:color w:val="000000"/>
          <w:sz w:val="28"/>
          <w:szCs w:val="28"/>
          <w:u w:val="single"/>
          <w:lang w:eastAsia="zh-CN"/>
        </w:rPr>
        <w:t>Žižek’s</w:t>
      </w:r>
      <w:proofErr w:type="spellEnd"/>
      <w:r w:rsidRPr="000A10FB">
        <w:rPr>
          <w:rFonts w:ascii="Arial" w:eastAsia="Times New Roman" w:hAnsi="Arial" w:cs="Arial"/>
          <w:b/>
          <w:bCs/>
          <w:color w:val="000000"/>
          <w:sz w:val="28"/>
          <w:szCs w:val="28"/>
          <w:u w:val="single"/>
          <w:lang w:eastAsia="zh-CN"/>
        </w:rPr>
        <w:t xml:space="preserve"> analysis</w:t>
      </w:r>
      <w:r w:rsidRPr="000A10FB">
        <w:rPr>
          <w:rFonts w:ascii="Arial" w:eastAsia="Times New Roman" w:hAnsi="Arial" w:cs="Arial"/>
          <w:color w:val="000000"/>
          <w:sz w:val="16"/>
          <w:szCs w:val="16"/>
          <w:lang w:eastAsia="zh-CN"/>
        </w:rPr>
        <w:t xml:space="preserve">.4 </w:t>
      </w:r>
      <w:r w:rsidRPr="000A10FB">
        <w:rPr>
          <w:rFonts w:ascii="Arial" w:eastAsia="Times New Roman" w:hAnsi="Arial" w:cs="Arial"/>
          <w:b/>
          <w:bCs/>
          <w:color w:val="000000"/>
          <w:sz w:val="28"/>
          <w:szCs w:val="28"/>
          <w:u w:val="single"/>
          <w:lang w:eastAsia="zh-CN"/>
        </w:rPr>
        <w:t>Every utopian fantasy produces its reverse and calls for its elimination</w:t>
      </w:r>
      <w:r w:rsidRPr="000A10FB">
        <w:rPr>
          <w:rFonts w:ascii="Arial" w:eastAsia="Times New Roman" w:hAnsi="Arial" w:cs="Arial"/>
          <w:color w:val="000000"/>
          <w:sz w:val="16"/>
          <w:szCs w:val="16"/>
          <w:lang w:eastAsia="zh-CN"/>
        </w:rPr>
        <w:t xml:space="preserve">. Put another way, </w:t>
      </w:r>
      <w:r w:rsidRPr="000A10FB">
        <w:rPr>
          <w:rFonts w:ascii="Arial" w:eastAsia="Times New Roman" w:hAnsi="Arial" w:cs="Arial"/>
          <w:b/>
          <w:bCs/>
          <w:color w:val="000000"/>
          <w:sz w:val="28"/>
          <w:szCs w:val="28"/>
          <w:u w:val="single"/>
          <w:lang w:eastAsia="zh-CN"/>
        </w:rPr>
        <w:t xml:space="preserve">the beatific side of fantasy is coupled in utopian constructions with a horrific side, a paranoid need for a </w:t>
      </w:r>
      <w:proofErr w:type="spellStart"/>
      <w:r w:rsidRPr="000A10FB">
        <w:rPr>
          <w:rFonts w:ascii="Arial" w:eastAsia="Times New Roman" w:hAnsi="Arial" w:cs="Arial"/>
          <w:b/>
          <w:bCs/>
          <w:color w:val="000000"/>
          <w:sz w:val="28"/>
          <w:szCs w:val="28"/>
          <w:u w:val="single"/>
          <w:lang w:eastAsia="zh-CN"/>
        </w:rPr>
        <w:t>stigmatised</w:t>
      </w:r>
      <w:proofErr w:type="spellEnd"/>
      <w:r w:rsidRPr="000A10FB">
        <w:rPr>
          <w:rFonts w:ascii="Arial" w:eastAsia="Times New Roman" w:hAnsi="Arial" w:cs="Arial"/>
          <w:b/>
          <w:bCs/>
          <w:color w:val="000000"/>
          <w:sz w:val="28"/>
          <w:szCs w:val="28"/>
          <w:u w:val="single"/>
          <w:lang w:eastAsia="zh-CN"/>
        </w:rPr>
        <w:t xml:space="preserve"> scapegoat.</w:t>
      </w:r>
      <w:r w:rsidRPr="000A10FB">
        <w:rPr>
          <w:rFonts w:ascii="Arial" w:eastAsia="Times New Roman" w:hAnsi="Arial" w:cs="Arial"/>
          <w:b/>
          <w:bCs/>
          <w:color w:val="000000"/>
          <w:sz w:val="16"/>
          <w:szCs w:val="16"/>
          <w:lang w:eastAsia="zh-CN"/>
        </w:rPr>
        <w:t xml:space="preserve"> </w:t>
      </w:r>
      <w:r w:rsidRPr="000A10FB">
        <w:rPr>
          <w:rFonts w:ascii="Arial" w:eastAsia="Times New Roman" w:hAnsi="Arial" w:cs="Arial"/>
          <w:b/>
          <w:bCs/>
          <w:color w:val="000000"/>
          <w:sz w:val="28"/>
          <w:szCs w:val="28"/>
          <w:u w:val="single"/>
          <w:lang w:eastAsia="zh-CN"/>
        </w:rPr>
        <w:t>The naivety—</w:t>
      </w:r>
      <w:proofErr w:type="gramStart"/>
      <w:r w:rsidRPr="000A10FB">
        <w:rPr>
          <w:rFonts w:ascii="Arial" w:eastAsia="Times New Roman" w:hAnsi="Arial" w:cs="Arial"/>
          <w:b/>
          <w:bCs/>
          <w:color w:val="000000"/>
          <w:sz w:val="28"/>
          <w:szCs w:val="28"/>
          <w:u w:val="single"/>
          <w:lang w:eastAsia="zh-CN"/>
        </w:rPr>
        <w:t>and also</w:t>
      </w:r>
      <w:proofErr w:type="gramEnd"/>
      <w:r w:rsidRPr="000A10FB">
        <w:rPr>
          <w:rFonts w:ascii="Arial" w:eastAsia="Times New Roman" w:hAnsi="Arial" w:cs="Arial"/>
          <w:b/>
          <w:bCs/>
          <w:color w:val="000000"/>
          <w:sz w:val="28"/>
          <w:szCs w:val="28"/>
          <w:u w:val="single"/>
          <w:lang w:eastAsia="zh-CN"/>
        </w:rPr>
        <w:t xml:space="preserve"> </w:t>
      </w:r>
      <w:r w:rsidRPr="000A10FB">
        <w:rPr>
          <w:rFonts w:ascii="Arial" w:eastAsia="Times New Roman" w:hAnsi="Arial" w:cs="Arial"/>
          <w:b/>
          <w:bCs/>
          <w:color w:val="000000"/>
          <w:sz w:val="28"/>
          <w:szCs w:val="28"/>
          <w:u w:val="single"/>
          <w:shd w:val="clear" w:color="auto" w:fill="00FFFF"/>
          <w:lang w:eastAsia="zh-CN"/>
        </w:rPr>
        <w:t>the danger—of utopia</w:t>
      </w:r>
      <w:r w:rsidRPr="000A10FB">
        <w:rPr>
          <w:rFonts w:ascii="Arial" w:eastAsia="Times New Roman" w:hAnsi="Arial" w:cs="Arial"/>
          <w:b/>
          <w:bCs/>
          <w:color w:val="000000"/>
          <w:sz w:val="28"/>
          <w:szCs w:val="28"/>
          <w:u w:val="single"/>
          <w:lang w:eastAsia="zh-CN"/>
        </w:rPr>
        <w:t xml:space="preserve">n structures </w:t>
      </w:r>
      <w:r w:rsidRPr="000A10FB">
        <w:rPr>
          <w:rFonts w:ascii="Arial" w:eastAsia="Times New Roman" w:hAnsi="Arial" w:cs="Arial"/>
          <w:b/>
          <w:bCs/>
          <w:color w:val="000000"/>
          <w:sz w:val="28"/>
          <w:szCs w:val="28"/>
          <w:u w:val="single"/>
          <w:shd w:val="clear" w:color="auto" w:fill="00FFFF"/>
          <w:lang w:eastAsia="zh-CN"/>
        </w:rPr>
        <w:t>is</w:t>
      </w:r>
      <w:r w:rsidRPr="000A10FB">
        <w:rPr>
          <w:rFonts w:ascii="Arial" w:eastAsia="Times New Roman" w:hAnsi="Arial" w:cs="Arial"/>
          <w:b/>
          <w:bCs/>
          <w:color w:val="000000"/>
          <w:sz w:val="28"/>
          <w:szCs w:val="28"/>
          <w:u w:val="single"/>
          <w:lang w:eastAsia="zh-CN"/>
        </w:rPr>
        <w:t xml:space="preserve"> revealed when </w:t>
      </w:r>
      <w:r w:rsidRPr="000A10FB">
        <w:rPr>
          <w:rFonts w:ascii="Arial" w:eastAsia="Times New Roman" w:hAnsi="Arial" w:cs="Arial"/>
          <w:b/>
          <w:bCs/>
          <w:color w:val="000000"/>
          <w:sz w:val="28"/>
          <w:szCs w:val="28"/>
          <w:u w:val="single"/>
          <w:shd w:val="clear" w:color="auto" w:fill="00FFFF"/>
          <w:lang w:eastAsia="zh-CN"/>
        </w:rPr>
        <w:t xml:space="preserve">the </w:t>
      </w:r>
      <w:proofErr w:type="spellStart"/>
      <w:r w:rsidRPr="000A10FB">
        <w:rPr>
          <w:rFonts w:ascii="Arial" w:eastAsia="Times New Roman" w:hAnsi="Arial" w:cs="Arial"/>
          <w:b/>
          <w:bCs/>
          <w:color w:val="000000"/>
          <w:sz w:val="28"/>
          <w:szCs w:val="28"/>
          <w:u w:val="single"/>
          <w:shd w:val="clear" w:color="auto" w:fill="00FFFF"/>
          <w:lang w:eastAsia="zh-CN"/>
        </w:rPr>
        <w:t>realisation</w:t>
      </w:r>
      <w:proofErr w:type="spellEnd"/>
      <w:r w:rsidRPr="000A10FB">
        <w:rPr>
          <w:rFonts w:ascii="Arial" w:eastAsia="Times New Roman" w:hAnsi="Arial" w:cs="Arial"/>
          <w:b/>
          <w:bCs/>
          <w:color w:val="000000"/>
          <w:sz w:val="28"/>
          <w:szCs w:val="28"/>
          <w:u w:val="single"/>
          <w:shd w:val="clear" w:color="auto" w:fill="00FFFF"/>
          <w:lang w:eastAsia="zh-CN"/>
        </w:rPr>
        <w:t xml:space="preserve"> of</w:t>
      </w:r>
      <w:r w:rsidRPr="000A10FB">
        <w:rPr>
          <w:rFonts w:ascii="Arial" w:eastAsia="Times New Roman" w:hAnsi="Arial" w:cs="Arial"/>
          <w:b/>
          <w:bCs/>
          <w:color w:val="000000"/>
          <w:sz w:val="28"/>
          <w:szCs w:val="28"/>
          <w:u w:val="single"/>
          <w:lang w:eastAsia="zh-CN"/>
        </w:rPr>
        <w:t xml:space="preserve"> this fantasy is attempted. It is then that we are brought close to the frightening kernel of the real:</w:t>
      </w:r>
      <w:r w:rsidRPr="000A10FB">
        <w:rPr>
          <w:rFonts w:ascii="Arial" w:eastAsia="Times New Roman" w:hAnsi="Arial" w:cs="Arial"/>
          <w:color w:val="000000"/>
          <w:sz w:val="28"/>
          <w:szCs w:val="28"/>
          <w:u w:val="single"/>
          <w:lang w:eastAsia="zh-CN"/>
        </w:rPr>
        <w:t xml:space="preserve"> </w:t>
      </w:r>
      <w:proofErr w:type="spellStart"/>
      <w:r w:rsidRPr="000A10FB">
        <w:rPr>
          <w:rFonts w:ascii="Arial" w:eastAsia="Times New Roman" w:hAnsi="Arial" w:cs="Arial"/>
          <w:b/>
          <w:bCs/>
          <w:color w:val="000000"/>
          <w:sz w:val="28"/>
          <w:szCs w:val="28"/>
          <w:u w:val="single"/>
          <w:shd w:val="clear" w:color="auto" w:fill="00FFFF"/>
          <w:lang w:eastAsia="zh-CN"/>
        </w:rPr>
        <w:t>stigmatisation</w:t>
      </w:r>
      <w:proofErr w:type="spellEnd"/>
      <w:r w:rsidRPr="000A10FB">
        <w:rPr>
          <w:rFonts w:ascii="Arial" w:eastAsia="Times New Roman" w:hAnsi="Arial" w:cs="Arial"/>
          <w:b/>
          <w:bCs/>
          <w:color w:val="000000"/>
          <w:sz w:val="28"/>
          <w:szCs w:val="28"/>
          <w:u w:val="single"/>
          <w:shd w:val="clear" w:color="auto" w:fill="00FFFF"/>
          <w:lang w:eastAsia="zh-CN"/>
        </w:rPr>
        <w:t xml:space="preserve"> </w:t>
      </w:r>
      <w:r w:rsidRPr="000A10FB">
        <w:rPr>
          <w:rFonts w:ascii="Arial" w:eastAsia="Times New Roman" w:hAnsi="Arial" w:cs="Arial"/>
          <w:b/>
          <w:bCs/>
          <w:color w:val="000000"/>
          <w:sz w:val="28"/>
          <w:szCs w:val="28"/>
          <w:u w:val="single"/>
          <w:lang w:eastAsia="zh-CN"/>
        </w:rPr>
        <w:t xml:space="preserve">is </w:t>
      </w:r>
      <w:r w:rsidRPr="000A10FB">
        <w:rPr>
          <w:rFonts w:ascii="Arial" w:eastAsia="Times New Roman" w:hAnsi="Arial" w:cs="Arial"/>
          <w:b/>
          <w:bCs/>
          <w:color w:val="000000"/>
          <w:sz w:val="28"/>
          <w:szCs w:val="28"/>
          <w:u w:val="single"/>
          <w:shd w:val="clear" w:color="auto" w:fill="00FFFF"/>
          <w:lang w:eastAsia="zh-CN"/>
        </w:rPr>
        <w:t>followed by extermination</w:t>
      </w:r>
      <w:r w:rsidRPr="000A10FB">
        <w:rPr>
          <w:rFonts w:ascii="Arial" w:eastAsia="Times New Roman" w:hAnsi="Arial" w:cs="Arial"/>
          <w:color w:val="000000"/>
          <w:sz w:val="16"/>
          <w:szCs w:val="16"/>
          <w:shd w:val="clear" w:color="auto" w:fill="00FFFF"/>
          <w:lang w:eastAsia="zh-CN"/>
        </w:rPr>
        <w:t>.</w:t>
      </w:r>
      <w:r w:rsidRPr="000A10FB">
        <w:rPr>
          <w:rFonts w:ascii="Arial" w:eastAsia="Times New Roman" w:hAnsi="Arial" w:cs="Arial"/>
          <w:color w:val="000000"/>
          <w:sz w:val="16"/>
          <w:szCs w:val="16"/>
          <w:lang w:eastAsia="zh-CN"/>
        </w:rPr>
        <w:t xml:space="preserve"> This is not an accident</w:t>
      </w:r>
      <w:r w:rsidRPr="000A10FB">
        <w:rPr>
          <w:rFonts w:ascii="Arial" w:eastAsia="Times New Roman" w:hAnsi="Arial" w:cs="Arial"/>
          <w:color w:val="000000"/>
          <w:sz w:val="28"/>
          <w:szCs w:val="28"/>
          <w:u w:val="single"/>
          <w:shd w:val="clear" w:color="auto" w:fill="00FFFF"/>
          <w:lang w:eastAsia="zh-CN"/>
        </w:rPr>
        <w:t xml:space="preserve">. </w:t>
      </w:r>
      <w:r w:rsidRPr="000A10FB">
        <w:rPr>
          <w:rFonts w:ascii="Arial" w:eastAsia="Times New Roman" w:hAnsi="Arial" w:cs="Arial"/>
          <w:b/>
          <w:bCs/>
          <w:color w:val="000000"/>
          <w:sz w:val="28"/>
          <w:szCs w:val="28"/>
          <w:u w:val="single"/>
          <w:shd w:val="clear" w:color="auto" w:fill="00FFFF"/>
          <w:lang w:eastAsia="zh-CN"/>
        </w:rPr>
        <w:t>It is inscribed in the structure of</w:t>
      </w:r>
      <w:r w:rsidRPr="000A10FB">
        <w:rPr>
          <w:rFonts w:ascii="Arial" w:eastAsia="Times New Roman" w:hAnsi="Arial" w:cs="Arial"/>
          <w:color w:val="000000"/>
          <w:sz w:val="28"/>
          <w:szCs w:val="28"/>
          <w:u w:val="single"/>
          <w:lang w:eastAsia="zh-CN"/>
        </w:rPr>
        <w:t xml:space="preserve"> </w:t>
      </w:r>
      <w:r w:rsidRPr="000A10FB">
        <w:rPr>
          <w:rFonts w:ascii="Arial" w:eastAsia="Times New Roman" w:hAnsi="Arial" w:cs="Arial"/>
          <w:b/>
          <w:bCs/>
          <w:color w:val="000000"/>
          <w:sz w:val="28"/>
          <w:szCs w:val="28"/>
          <w:u w:val="single"/>
          <w:lang w:eastAsia="zh-CN"/>
        </w:rPr>
        <w:t>utopian constructions; it seems to be the way all fantasy constructions work.</w:t>
      </w:r>
      <w:r w:rsidRPr="000A10FB">
        <w:rPr>
          <w:rFonts w:ascii="Arial" w:eastAsia="Times New Roman" w:hAnsi="Arial" w:cs="Arial"/>
          <w:color w:val="000000"/>
          <w:sz w:val="16"/>
          <w:szCs w:val="16"/>
          <w:lang w:eastAsia="zh-CN"/>
        </w:rPr>
        <w:t xml:space="preserve"> If in almost all utopian visions, violence and antagonism are eliminated, </w:t>
      </w:r>
      <w:r w:rsidRPr="000A10FB">
        <w:rPr>
          <w:rFonts w:ascii="Arial" w:eastAsia="Times New Roman" w:hAnsi="Arial" w:cs="Arial"/>
          <w:b/>
          <w:bCs/>
          <w:color w:val="000000"/>
          <w:sz w:val="28"/>
          <w:szCs w:val="28"/>
          <w:u w:val="single"/>
          <w:lang w:eastAsia="zh-CN"/>
        </w:rPr>
        <w:t xml:space="preserve">if </w:t>
      </w:r>
      <w:r w:rsidRPr="000A10FB">
        <w:rPr>
          <w:rFonts w:ascii="Arial" w:eastAsia="Times New Roman" w:hAnsi="Arial" w:cs="Arial"/>
          <w:b/>
          <w:bCs/>
          <w:color w:val="000000"/>
          <w:sz w:val="28"/>
          <w:szCs w:val="28"/>
          <w:u w:val="single"/>
          <w:shd w:val="clear" w:color="auto" w:fill="00FFFF"/>
          <w:lang w:eastAsia="zh-CN"/>
        </w:rPr>
        <w:t>utopia</w:t>
      </w:r>
      <w:r w:rsidRPr="000A10FB">
        <w:rPr>
          <w:rFonts w:ascii="Arial" w:eastAsia="Times New Roman" w:hAnsi="Arial" w:cs="Arial"/>
          <w:b/>
          <w:bCs/>
          <w:color w:val="000000"/>
          <w:sz w:val="28"/>
          <w:szCs w:val="28"/>
          <w:u w:val="single"/>
          <w:lang w:eastAsia="zh-CN"/>
        </w:rPr>
        <w:t xml:space="preserve"> is based on the expulsion and repression of violence (this is its beatific side) this is only because it owes its own creation to violence; it is </w:t>
      </w:r>
      <w:r w:rsidRPr="000A10FB">
        <w:rPr>
          <w:rFonts w:ascii="Arial" w:eastAsia="Times New Roman" w:hAnsi="Arial" w:cs="Arial"/>
          <w:b/>
          <w:bCs/>
          <w:color w:val="000000"/>
          <w:sz w:val="28"/>
          <w:szCs w:val="28"/>
          <w:u w:val="single"/>
          <w:shd w:val="clear" w:color="auto" w:fill="00FFFF"/>
          <w:lang w:eastAsia="zh-CN"/>
        </w:rPr>
        <w:t>sustained and fed by violence</w:t>
      </w:r>
      <w:r w:rsidRPr="000A10FB">
        <w:rPr>
          <w:rFonts w:ascii="Arial" w:eastAsia="Times New Roman" w:hAnsi="Arial" w:cs="Arial"/>
          <w:color w:val="000000"/>
          <w:sz w:val="16"/>
          <w:szCs w:val="16"/>
          <w:lang w:eastAsia="zh-CN"/>
        </w:rPr>
        <w:t xml:space="preserve"> (this is its horrific side). This repressed moment of violence resurfaces, as Marin points out, in the difference inscribed in the name utopia itself (Marin, 1984:110). What we shall argue is that </w:t>
      </w:r>
      <w:r w:rsidRPr="000A10FB">
        <w:rPr>
          <w:rFonts w:ascii="Arial" w:eastAsia="Times New Roman" w:hAnsi="Arial" w:cs="Arial"/>
          <w:b/>
          <w:bCs/>
          <w:color w:val="000000"/>
          <w:sz w:val="28"/>
          <w:szCs w:val="28"/>
          <w:u w:val="single"/>
          <w:shd w:val="clear" w:color="auto" w:fill="00FFFF"/>
          <w:lang w:eastAsia="zh-CN"/>
        </w:rPr>
        <w:t>it</w:t>
      </w:r>
      <w:r w:rsidRPr="000A10FB">
        <w:rPr>
          <w:rFonts w:ascii="Arial" w:eastAsia="Times New Roman" w:hAnsi="Arial" w:cs="Arial"/>
          <w:color w:val="000000"/>
          <w:sz w:val="28"/>
          <w:szCs w:val="28"/>
          <w:u w:val="single"/>
          <w:lang w:eastAsia="zh-CN"/>
        </w:rPr>
        <w:t xml:space="preserve"> </w:t>
      </w:r>
      <w:r w:rsidRPr="000A10FB">
        <w:rPr>
          <w:rFonts w:ascii="Arial" w:eastAsia="Times New Roman" w:hAnsi="Arial" w:cs="Arial"/>
          <w:b/>
          <w:bCs/>
          <w:color w:val="000000"/>
          <w:sz w:val="28"/>
          <w:szCs w:val="28"/>
          <w:u w:val="single"/>
          <w:lang w:eastAsia="zh-CN"/>
        </w:rPr>
        <w:t xml:space="preserve">also </w:t>
      </w:r>
      <w:r w:rsidRPr="000A10FB">
        <w:rPr>
          <w:rFonts w:ascii="Arial" w:eastAsia="Times New Roman" w:hAnsi="Arial" w:cs="Arial"/>
          <w:b/>
          <w:bCs/>
          <w:color w:val="000000"/>
          <w:sz w:val="28"/>
          <w:szCs w:val="28"/>
          <w:u w:val="single"/>
          <w:shd w:val="clear" w:color="auto" w:fill="00FFFF"/>
          <w:lang w:eastAsia="zh-CN"/>
        </w:rPr>
        <w:t>resurfaces in the production</w:t>
      </w:r>
      <w:r w:rsidRPr="000A10FB">
        <w:rPr>
          <w:rFonts w:ascii="Arial" w:eastAsia="Times New Roman" w:hAnsi="Arial" w:cs="Arial"/>
          <w:b/>
          <w:bCs/>
          <w:color w:val="000000"/>
          <w:sz w:val="28"/>
          <w:szCs w:val="28"/>
          <w:u w:val="single"/>
          <w:lang w:eastAsia="zh-CN"/>
        </w:rPr>
        <w:t xml:space="preserve"> of the figure </w:t>
      </w:r>
      <w:r w:rsidRPr="000A10FB">
        <w:rPr>
          <w:rFonts w:ascii="Arial" w:eastAsia="Times New Roman" w:hAnsi="Arial" w:cs="Arial"/>
          <w:b/>
          <w:bCs/>
          <w:color w:val="000000"/>
          <w:sz w:val="28"/>
          <w:szCs w:val="28"/>
          <w:u w:val="single"/>
          <w:shd w:val="clear" w:color="auto" w:fill="00FFFF"/>
          <w:lang w:eastAsia="zh-CN"/>
        </w:rPr>
        <w:t>of an enemy</w:t>
      </w:r>
      <w:r w:rsidRPr="000A10FB">
        <w:rPr>
          <w:rFonts w:ascii="Arial" w:eastAsia="Times New Roman" w:hAnsi="Arial" w:cs="Arial"/>
          <w:b/>
          <w:bCs/>
          <w:color w:val="000000"/>
          <w:sz w:val="16"/>
          <w:szCs w:val="16"/>
          <w:shd w:val="clear" w:color="auto" w:fill="00FFFF"/>
          <w:lang w:eastAsia="zh-CN"/>
        </w:rPr>
        <w:t>.</w:t>
      </w:r>
      <w:r w:rsidRPr="000A10FB">
        <w:rPr>
          <w:rFonts w:ascii="Arial" w:eastAsia="Times New Roman" w:hAnsi="Arial" w:cs="Arial"/>
          <w:color w:val="000000"/>
          <w:sz w:val="16"/>
          <w:szCs w:val="16"/>
          <w:lang w:eastAsia="zh-CN"/>
        </w:rPr>
        <w:t xml:space="preserve"> To use a phrase enunciated by the </w:t>
      </w:r>
      <w:proofErr w:type="spellStart"/>
      <w:r w:rsidRPr="000A10FB">
        <w:rPr>
          <w:rFonts w:ascii="Arial" w:eastAsia="Times New Roman" w:hAnsi="Arial" w:cs="Arial"/>
          <w:color w:val="000000"/>
          <w:sz w:val="16"/>
          <w:szCs w:val="16"/>
          <w:lang w:eastAsia="zh-CN"/>
        </w:rPr>
        <w:t>utopianist</w:t>
      </w:r>
      <w:proofErr w:type="spellEnd"/>
      <w:r w:rsidRPr="000A10FB">
        <w:rPr>
          <w:rFonts w:ascii="Arial" w:eastAsia="Times New Roman" w:hAnsi="Arial" w:cs="Arial"/>
          <w:color w:val="000000"/>
          <w:sz w:val="16"/>
          <w:szCs w:val="16"/>
          <w:lang w:eastAsia="zh-CN"/>
        </w:rPr>
        <w:t xml:space="preserve"> Fourier, what is ‘driven out through the door comes back through the window’ (is not this a ‘precursor’ of Lacan’s dictum that ‘what is foreclosed in the symbolic reappears in the real’?—VII:131).5 The work of Norman Cohn and other historians </w:t>
      </w:r>
      <w:r w:rsidRPr="000A10FB">
        <w:rPr>
          <w:rFonts w:ascii="Arial" w:eastAsia="Times New Roman" w:hAnsi="Arial" w:cs="Arial"/>
          <w:color w:val="000000"/>
          <w:sz w:val="16"/>
          <w:szCs w:val="16"/>
          <w:lang w:eastAsia="zh-CN"/>
        </w:rPr>
        <w:lastRenderedPageBreak/>
        <w:t xml:space="preserve">permits the articulation of a genealogy of this </w:t>
      </w:r>
      <w:proofErr w:type="spellStart"/>
      <w:r w:rsidRPr="000A10FB">
        <w:rPr>
          <w:rFonts w:ascii="Arial" w:eastAsia="Times New Roman" w:hAnsi="Arial" w:cs="Arial"/>
          <w:color w:val="000000"/>
          <w:sz w:val="16"/>
          <w:szCs w:val="16"/>
          <w:lang w:eastAsia="zh-CN"/>
        </w:rPr>
        <w:t>manichean</w:t>
      </w:r>
      <w:proofErr w:type="spellEnd"/>
      <w:r w:rsidRPr="000A10FB">
        <w:rPr>
          <w:rFonts w:ascii="Arial" w:eastAsia="Times New Roman" w:hAnsi="Arial" w:cs="Arial"/>
          <w:color w:val="000000"/>
          <w:sz w:val="16"/>
          <w:szCs w:val="16"/>
          <w:lang w:eastAsia="zh-CN"/>
        </w:rPr>
        <w:t xml:space="preserve">, </w:t>
      </w:r>
      <w:proofErr w:type="spellStart"/>
      <w:r w:rsidRPr="000A10FB">
        <w:rPr>
          <w:rFonts w:ascii="Arial" w:eastAsia="Times New Roman" w:hAnsi="Arial" w:cs="Arial"/>
          <w:color w:val="000000"/>
          <w:sz w:val="16"/>
          <w:szCs w:val="16"/>
          <w:lang w:eastAsia="zh-CN"/>
        </w:rPr>
        <w:t>equivalential</w:t>
      </w:r>
      <w:proofErr w:type="spellEnd"/>
      <w:r w:rsidRPr="000A10FB">
        <w:rPr>
          <w:rFonts w:ascii="Arial" w:eastAsia="Times New Roman" w:hAnsi="Arial" w:cs="Arial"/>
          <w:color w:val="000000"/>
          <w:sz w:val="16"/>
          <w:szCs w:val="16"/>
          <w:lang w:eastAsia="zh-CN"/>
        </w:rPr>
        <w:t xml:space="preserve"> way of understanding the world, from the great witch-hunt up to modern anti-Semitism, and Lacanian theory can provide valuable insights into any attempt to understand the logic behind this utopian operation—here the approach to fantasy developed in Chapter 2 will further demonstrate its potential in </w:t>
      </w:r>
      <w:proofErr w:type="spellStart"/>
      <w:r w:rsidRPr="000A10FB">
        <w:rPr>
          <w:rFonts w:ascii="Arial" w:eastAsia="Times New Roman" w:hAnsi="Arial" w:cs="Arial"/>
          <w:color w:val="000000"/>
          <w:sz w:val="16"/>
          <w:szCs w:val="16"/>
          <w:lang w:eastAsia="zh-CN"/>
        </w:rPr>
        <w:t>analysing</w:t>
      </w:r>
      <w:proofErr w:type="spellEnd"/>
      <w:r w:rsidRPr="000A10FB">
        <w:rPr>
          <w:rFonts w:ascii="Arial" w:eastAsia="Times New Roman" w:hAnsi="Arial" w:cs="Arial"/>
          <w:color w:val="000000"/>
          <w:sz w:val="16"/>
          <w:szCs w:val="16"/>
          <w:lang w:eastAsia="zh-CN"/>
        </w:rPr>
        <w:t xml:space="preserve"> our political experience. In fact, from the time of his unpublished seminar on The Formations of the Unconscious, </w:t>
      </w:r>
      <w:r w:rsidRPr="000A10FB">
        <w:rPr>
          <w:rFonts w:ascii="Arial" w:eastAsia="Times New Roman" w:hAnsi="Arial" w:cs="Arial"/>
          <w:b/>
          <w:bCs/>
          <w:color w:val="000000"/>
          <w:sz w:val="28"/>
          <w:szCs w:val="28"/>
          <w:u w:val="single"/>
          <w:lang w:eastAsia="zh-CN"/>
        </w:rPr>
        <w:t>Lacan identified the utopian dream of a perfectly functioning society as a highly problematic area</w:t>
      </w:r>
      <w:r w:rsidRPr="000A10FB">
        <w:rPr>
          <w:rFonts w:ascii="Arial" w:eastAsia="Times New Roman" w:hAnsi="Arial" w:cs="Arial"/>
          <w:b/>
          <w:bCs/>
          <w:color w:val="000000"/>
          <w:sz w:val="16"/>
          <w:szCs w:val="16"/>
          <w:lang w:eastAsia="zh-CN"/>
        </w:rPr>
        <w:t xml:space="preserve"> </w:t>
      </w:r>
      <w:r w:rsidRPr="000A10FB">
        <w:rPr>
          <w:rFonts w:ascii="Arial" w:eastAsia="Times New Roman" w:hAnsi="Arial" w:cs="Arial"/>
          <w:color w:val="000000"/>
          <w:sz w:val="16"/>
          <w:szCs w:val="16"/>
          <w:lang w:eastAsia="zh-CN"/>
        </w:rPr>
        <w:t xml:space="preserve">(seminar of 18 June 1958). In order to </w:t>
      </w:r>
      <w:proofErr w:type="spellStart"/>
      <w:r w:rsidRPr="000A10FB">
        <w:rPr>
          <w:rFonts w:ascii="Arial" w:eastAsia="Times New Roman" w:hAnsi="Arial" w:cs="Arial"/>
          <w:color w:val="000000"/>
          <w:sz w:val="16"/>
          <w:szCs w:val="16"/>
          <w:lang w:eastAsia="zh-CN"/>
        </w:rPr>
        <w:t>realise</w:t>
      </w:r>
      <w:proofErr w:type="spellEnd"/>
      <w:r w:rsidRPr="000A10FB">
        <w:rPr>
          <w:rFonts w:ascii="Arial" w:eastAsia="Times New Roman" w:hAnsi="Arial" w:cs="Arial"/>
          <w:color w:val="000000"/>
          <w:sz w:val="16"/>
          <w:szCs w:val="16"/>
          <w:lang w:eastAsia="zh-CN"/>
        </w:rPr>
        <w:t xml:space="preserve"> the problematic character of the utopian operation it is necessary to articulate a genealogy of this way of representing and making sense of the world. The work of Norman Cohn seems especially designed to serve this purpose. What is most important is that in Cohn’s schema we can encounter the three basic characteristics of utopian fantasies that we have already singled out: first, their link to instances of disorder, to the element of negativity</w:t>
      </w:r>
      <w:r w:rsidRPr="000A10FB">
        <w:rPr>
          <w:rFonts w:ascii="Arial" w:eastAsia="Times New Roman" w:hAnsi="Arial" w:cs="Arial"/>
          <w:color w:val="000000"/>
          <w:sz w:val="28"/>
          <w:szCs w:val="28"/>
          <w:u w:val="single"/>
          <w:lang w:eastAsia="zh-CN"/>
        </w:rPr>
        <w:t xml:space="preserve">. </w:t>
      </w:r>
      <w:r w:rsidRPr="000A10FB">
        <w:rPr>
          <w:rFonts w:ascii="Arial" w:eastAsia="Times New Roman" w:hAnsi="Arial" w:cs="Arial"/>
          <w:b/>
          <w:bCs/>
          <w:color w:val="000000"/>
          <w:sz w:val="28"/>
          <w:szCs w:val="28"/>
          <w:u w:val="single"/>
          <w:lang w:eastAsia="zh-CN"/>
        </w:rPr>
        <w:t xml:space="preserve">Since </w:t>
      </w:r>
      <w:r w:rsidRPr="000A10FB">
        <w:rPr>
          <w:rFonts w:ascii="Arial" w:eastAsia="Times New Roman" w:hAnsi="Arial" w:cs="Arial"/>
          <w:b/>
          <w:bCs/>
          <w:color w:val="000000"/>
          <w:sz w:val="28"/>
          <w:szCs w:val="28"/>
          <w:u w:val="single"/>
          <w:shd w:val="clear" w:color="auto" w:fill="00FFFF"/>
          <w:lang w:eastAsia="zh-CN"/>
        </w:rPr>
        <w:t>human experience is a continuous battle with the unexpected</w:t>
      </w:r>
      <w:r w:rsidRPr="000A10FB">
        <w:rPr>
          <w:rFonts w:ascii="Arial" w:eastAsia="Times New Roman" w:hAnsi="Arial" w:cs="Arial"/>
          <w:b/>
          <w:bCs/>
          <w:color w:val="000000"/>
          <w:sz w:val="28"/>
          <w:szCs w:val="28"/>
          <w:u w:val="single"/>
          <w:lang w:eastAsia="zh-CN"/>
        </w:rPr>
        <w:t xml:space="preserve"> </w:t>
      </w:r>
      <w:r w:rsidRPr="000A10FB">
        <w:rPr>
          <w:rFonts w:ascii="Arial" w:eastAsia="Times New Roman" w:hAnsi="Arial" w:cs="Arial"/>
          <w:b/>
          <w:bCs/>
          <w:color w:val="000000"/>
          <w:sz w:val="28"/>
          <w:szCs w:val="28"/>
          <w:u w:val="single"/>
          <w:shd w:val="clear" w:color="auto" w:fill="00FFFF"/>
          <w:lang w:eastAsia="zh-CN"/>
        </w:rPr>
        <w:t>there is always a need to represent</w:t>
      </w:r>
      <w:r w:rsidRPr="000A10FB">
        <w:rPr>
          <w:rFonts w:ascii="Arial" w:eastAsia="Times New Roman" w:hAnsi="Arial" w:cs="Arial"/>
          <w:b/>
          <w:bCs/>
          <w:color w:val="000000"/>
          <w:sz w:val="28"/>
          <w:szCs w:val="28"/>
          <w:u w:val="single"/>
          <w:lang w:eastAsia="zh-CN"/>
        </w:rPr>
        <w:t xml:space="preserve"> </w:t>
      </w:r>
      <w:r w:rsidRPr="000A10FB">
        <w:rPr>
          <w:rFonts w:ascii="Arial" w:eastAsia="Times New Roman" w:hAnsi="Arial" w:cs="Arial"/>
          <w:b/>
          <w:bCs/>
          <w:color w:val="000000"/>
          <w:sz w:val="28"/>
          <w:szCs w:val="28"/>
          <w:u w:val="single"/>
          <w:shd w:val="clear" w:color="auto" w:fill="00FFFF"/>
          <w:lang w:eastAsia="zh-CN"/>
        </w:rPr>
        <w:t>and master this unexpected,</w:t>
      </w:r>
      <w:r w:rsidRPr="000A10FB">
        <w:rPr>
          <w:rFonts w:ascii="Arial" w:eastAsia="Times New Roman" w:hAnsi="Arial" w:cs="Arial"/>
          <w:b/>
          <w:bCs/>
          <w:color w:val="000000"/>
          <w:sz w:val="28"/>
          <w:szCs w:val="28"/>
          <w:u w:val="single"/>
          <w:lang w:eastAsia="zh-CN"/>
        </w:rPr>
        <w:t xml:space="preserve"> to transform disorder to order. Second, this representation is usually </w:t>
      </w:r>
      <w:r w:rsidRPr="000A10FB">
        <w:rPr>
          <w:rFonts w:ascii="Arial" w:eastAsia="Times New Roman" w:hAnsi="Arial" w:cs="Arial"/>
          <w:b/>
          <w:bCs/>
          <w:color w:val="000000"/>
          <w:sz w:val="28"/>
          <w:szCs w:val="28"/>
          <w:u w:val="single"/>
          <w:shd w:val="clear" w:color="auto" w:fill="00FFFF"/>
          <w:lang w:eastAsia="zh-CN"/>
        </w:rPr>
        <w:t>articulated as</w:t>
      </w:r>
      <w:r w:rsidRPr="000A10FB">
        <w:rPr>
          <w:rFonts w:ascii="Arial" w:eastAsia="Times New Roman" w:hAnsi="Arial" w:cs="Arial"/>
          <w:b/>
          <w:bCs/>
          <w:color w:val="000000"/>
          <w:sz w:val="28"/>
          <w:szCs w:val="28"/>
          <w:u w:val="single"/>
          <w:lang w:eastAsia="zh-CN"/>
        </w:rPr>
        <w:t xml:space="preserve"> a total and universal representation, a promise of absolute </w:t>
      </w:r>
      <w:r w:rsidRPr="000A10FB">
        <w:rPr>
          <w:rFonts w:ascii="Arial" w:eastAsia="Times New Roman" w:hAnsi="Arial" w:cs="Arial"/>
          <w:b/>
          <w:bCs/>
          <w:color w:val="000000"/>
          <w:sz w:val="28"/>
          <w:szCs w:val="28"/>
          <w:u w:val="single"/>
          <w:shd w:val="clear" w:color="auto" w:fill="00FFFF"/>
          <w:lang w:eastAsia="zh-CN"/>
        </w:rPr>
        <w:t>mastery of the</w:t>
      </w:r>
      <w:r w:rsidRPr="000A10FB">
        <w:rPr>
          <w:rFonts w:ascii="Arial" w:eastAsia="Times New Roman" w:hAnsi="Arial" w:cs="Arial"/>
          <w:b/>
          <w:bCs/>
          <w:color w:val="000000"/>
          <w:sz w:val="28"/>
          <w:szCs w:val="28"/>
          <w:u w:val="single"/>
          <w:lang w:eastAsia="zh-CN"/>
        </w:rPr>
        <w:t xml:space="preserve"> totality of the </w:t>
      </w:r>
      <w:r w:rsidRPr="000A10FB">
        <w:rPr>
          <w:rFonts w:ascii="Arial" w:eastAsia="Times New Roman" w:hAnsi="Arial" w:cs="Arial"/>
          <w:b/>
          <w:bCs/>
          <w:color w:val="000000"/>
          <w:sz w:val="28"/>
          <w:szCs w:val="28"/>
          <w:u w:val="single"/>
          <w:shd w:val="clear" w:color="auto" w:fill="00FFFF"/>
          <w:lang w:eastAsia="zh-CN"/>
        </w:rPr>
        <w:t>real</w:t>
      </w:r>
      <w:r w:rsidRPr="000A10FB">
        <w:rPr>
          <w:rFonts w:ascii="Arial" w:eastAsia="Times New Roman" w:hAnsi="Arial" w:cs="Arial"/>
          <w:b/>
          <w:bCs/>
          <w:color w:val="000000"/>
          <w:sz w:val="28"/>
          <w:szCs w:val="28"/>
          <w:u w:val="single"/>
          <w:lang w:eastAsia="zh-CN"/>
        </w:rPr>
        <w:t xml:space="preserve">, a vision of the end of history. A future utopian state is envisaged in which disorder will be </w:t>
      </w:r>
      <w:proofErr w:type="gramStart"/>
      <w:r w:rsidRPr="000A10FB">
        <w:rPr>
          <w:rFonts w:ascii="Arial" w:eastAsia="Times New Roman" w:hAnsi="Arial" w:cs="Arial"/>
          <w:b/>
          <w:bCs/>
          <w:color w:val="000000"/>
          <w:sz w:val="28"/>
          <w:szCs w:val="28"/>
          <w:u w:val="single"/>
          <w:lang w:eastAsia="zh-CN"/>
        </w:rPr>
        <w:t>totally eliminated</w:t>
      </w:r>
      <w:proofErr w:type="gramEnd"/>
      <w:r w:rsidRPr="000A10FB">
        <w:rPr>
          <w:rFonts w:ascii="Arial" w:eastAsia="Times New Roman" w:hAnsi="Arial" w:cs="Arial"/>
          <w:b/>
          <w:bCs/>
          <w:color w:val="000000"/>
          <w:sz w:val="28"/>
          <w:szCs w:val="28"/>
          <w:u w:val="single"/>
          <w:lang w:eastAsia="zh-CN"/>
        </w:rPr>
        <w:t xml:space="preserve">. Third, </w:t>
      </w:r>
      <w:r w:rsidRPr="000A10FB">
        <w:rPr>
          <w:rFonts w:ascii="Arial" w:eastAsia="Times New Roman" w:hAnsi="Arial" w:cs="Arial"/>
          <w:b/>
          <w:bCs/>
          <w:color w:val="000000"/>
          <w:sz w:val="28"/>
          <w:szCs w:val="28"/>
          <w:u w:val="single"/>
          <w:shd w:val="clear" w:color="auto" w:fill="00FFFF"/>
          <w:lang w:eastAsia="zh-CN"/>
        </w:rPr>
        <w:t xml:space="preserve">this </w:t>
      </w:r>
      <w:proofErr w:type="spellStart"/>
      <w:r w:rsidRPr="000A10FB">
        <w:rPr>
          <w:rFonts w:ascii="Arial" w:eastAsia="Times New Roman" w:hAnsi="Arial" w:cs="Arial"/>
          <w:b/>
          <w:bCs/>
          <w:color w:val="000000"/>
          <w:sz w:val="28"/>
          <w:szCs w:val="28"/>
          <w:u w:val="single"/>
          <w:shd w:val="clear" w:color="auto" w:fill="00FFFF"/>
          <w:lang w:eastAsia="zh-CN"/>
        </w:rPr>
        <w:t>symbolisation</w:t>
      </w:r>
      <w:proofErr w:type="spellEnd"/>
      <w:r w:rsidRPr="000A10FB">
        <w:rPr>
          <w:rFonts w:ascii="Arial" w:eastAsia="Times New Roman" w:hAnsi="Arial" w:cs="Arial"/>
          <w:b/>
          <w:bCs/>
          <w:color w:val="000000"/>
          <w:sz w:val="28"/>
          <w:szCs w:val="28"/>
          <w:u w:val="single"/>
          <w:shd w:val="clear" w:color="auto" w:fill="00FFFF"/>
          <w:lang w:eastAsia="zh-CN"/>
        </w:rPr>
        <w:t xml:space="preserve"> produces its own remainder;</w:t>
      </w:r>
      <w:r w:rsidRPr="000A10FB">
        <w:rPr>
          <w:rFonts w:ascii="Arial" w:eastAsia="Times New Roman" w:hAnsi="Arial" w:cs="Arial"/>
          <w:b/>
          <w:bCs/>
          <w:color w:val="000000"/>
          <w:sz w:val="28"/>
          <w:szCs w:val="28"/>
          <w:u w:val="single"/>
          <w:lang w:eastAsia="zh-CN"/>
        </w:rPr>
        <w:t xml:space="preserve"> there is always a certain particularity remaining outside the universal schema</w:t>
      </w:r>
      <w:r w:rsidRPr="000A10FB">
        <w:rPr>
          <w:rFonts w:ascii="Arial" w:eastAsia="Times New Roman" w:hAnsi="Arial" w:cs="Arial"/>
          <w:b/>
          <w:bCs/>
          <w:color w:val="000000"/>
          <w:sz w:val="16"/>
          <w:szCs w:val="16"/>
          <w:lang w:eastAsia="zh-CN"/>
        </w:rPr>
        <w:t xml:space="preserve">. </w:t>
      </w:r>
      <w:r w:rsidRPr="000A10FB">
        <w:rPr>
          <w:rFonts w:ascii="Arial" w:eastAsia="Times New Roman" w:hAnsi="Arial" w:cs="Arial"/>
          <w:b/>
          <w:bCs/>
          <w:color w:val="000000"/>
          <w:sz w:val="28"/>
          <w:szCs w:val="28"/>
          <w:u w:val="single"/>
          <w:lang w:eastAsia="zh-CN"/>
        </w:rPr>
        <w:t>It is</w:t>
      </w:r>
      <w:r w:rsidRPr="000A10FB">
        <w:rPr>
          <w:rFonts w:ascii="Arial" w:eastAsia="Times New Roman" w:hAnsi="Arial" w:cs="Arial"/>
          <w:b/>
          <w:bCs/>
          <w:color w:val="000000"/>
          <w:sz w:val="28"/>
          <w:szCs w:val="28"/>
          <w:u w:val="single"/>
          <w:shd w:val="clear" w:color="auto" w:fill="00FFFF"/>
          <w:lang w:eastAsia="zh-CN"/>
        </w:rPr>
        <w:t xml:space="preserve"> to the existence of this evil agent,</w:t>
      </w:r>
      <w:r w:rsidRPr="000A10FB">
        <w:rPr>
          <w:rFonts w:ascii="Arial" w:eastAsia="Times New Roman" w:hAnsi="Arial" w:cs="Arial"/>
          <w:b/>
          <w:bCs/>
          <w:color w:val="000000"/>
          <w:sz w:val="28"/>
          <w:szCs w:val="28"/>
          <w:u w:val="single"/>
          <w:lang w:eastAsia="zh-CN"/>
        </w:rPr>
        <w:t xml:space="preserve"> which can be easily </w:t>
      </w:r>
      <w:proofErr w:type="spellStart"/>
      <w:r w:rsidRPr="000A10FB">
        <w:rPr>
          <w:rFonts w:ascii="Arial" w:eastAsia="Times New Roman" w:hAnsi="Arial" w:cs="Arial"/>
          <w:b/>
          <w:bCs/>
          <w:color w:val="000000"/>
          <w:sz w:val="28"/>
          <w:szCs w:val="28"/>
          <w:u w:val="single"/>
          <w:lang w:eastAsia="zh-CN"/>
        </w:rPr>
        <w:t>localised</w:t>
      </w:r>
      <w:proofErr w:type="spellEnd"/>
      <w:r w:rsidRPr="000A10FB">
        <w:rPr>
          <w:rFonts w:ascii="Arial" w:eastAsia="Times New Roman" w:hAnsi="Arial" w:cs="Arial"/>
          <w:b/>
          <w:bCs/>
          <w:color w:val="000000"/>
          <w:sz w:val="28"/>
          <w:szCs w:val="28"/>
          <w:u w:val="single"/>
          <w:lang w:eastAsia="zh-CN"/>
        </w:rPr>
        <w:t xml:space="preserve">, </w:t>
      </w:r>
      <w:r w:rsidRPr="000A10FB">
        <w:rPr>
          <w:rFonts w:ascii="Arial" w:eastAsia="Times New Roman" w:hAnsi="Arial" w:cs="Arial"/>
          <w:b/>
          <w:bCs/>
          <w:color w:val="000000"/>
          <w:sz w:val="28"/>
          <w:szCs w:val="28"/>
          <w:u w:val="single"/>
          <w:shd w:val="clear" w:color="auto" w:fill="00FFFF"/>
          <w:lang w:eastAsia="zh-CN"/>
        </w:rPr>
        <w:t>that all persisting disorder is attributed.</w:t>
      </w:r>
      <w:r w:rsidRPr="000A10FB">
        <w:rPr>
          <w:rFonts w:ascii="Arial" w:eastAsia="Times New Roman" w:hAnsi="Arial" w:cs="Arial"/>
          <w:b/>
          <w:bCs/>
          <w:color w:val="000000"/>
          <w:sz w:val="28"/>
          <w:szCs w:val="28"/>
          <w:u w:val="single"/>
          <w:lang w:eastAsia="zh-CN"/>
        </w:rPr>
        <w:t xml:space="preserve"> The elimination of disorder depends then on the</w:t>
      </w:r>
      <w:r w:rsidRPr="000A10FB">
        <w:rPr>
          <w:rFonts w:ascii="Arial" w:eastAsia="Times New Roman" w:hAnsi="Arial" w:cs="Arial"/>
          <w:color w:val="000000"/>
          <w:sz w:val="28"/>
          <w:szCs w:val="28"/>
          <w:u w:val="single"/>
          <w:lang w:eastAsia="zh-CN"/>
        </w:rPr>
        <w:t xml:space="preserve"> </w:t>
      </w:r>
      <w:r w:rsidRPr="000A10FB">
        <w:rPr>
          <w:rFonts w:ascii="Arial" w:eastAsia="Times New Roman" w:hAnsi="Arial" w:cs="Arial"/>
          <w:b/>
          <w:bCs/>
          <w:color w:val="000000"/>
          <w:sz w:val="28"/>
          <w:szCs w:val="28"/>
          <w:u w:val="single"/>
          <w:lang w:eastAsia="zh-CN"/>
        </w:rPr>
        <w:t>elimination of this group</w:t>
      </w:r>
      <w:r w:rsidRPr="000A10FB">
        <w:rPr>
          <w:rFonts w:ascii="Arial" w:eastAsia="Times New Roman" w:hAnsi="Arial" w:cs="Arial"/>
          <w:color w:val="000000"/>
          <w:sz w:val="16"/>
          <w:szCs w:val="16"/>
          <w:lang w:eastAsia="zh-CN"/>
        </w:rPr>
        <w:t xml:space="preserve">. </w:t>
      </w:r>
      <w:r w:rsidRPr="000A10FB">
        <w:rPr>
          <w:rFonts w:ascii="Arial" w:eastAsia="Times New Roman" w:hAnsi="Arial" w:cs="Arial"/>
          <w:b/>
          <w:bCs/>
          <w:color w:val="000000"/>
          <w:sz w:val="28"/>
          <w:szCs w:val="28"/>
          <w:u w:val="single"/>
          <w:shd w:val="clear" w:color="auto" w:fill="00FFFF"/>
          <w:lang w:eastAsia="zh-CN"/>
        </w:rPr>
        <w:t>The result is</w:t>
      </w:r>
      <w:r w:rsidRPr="000A10FB">
        <w:rPr>
          <w:rFonts w:ascii="Arial" w:eastAsia="Times New Roman" w:hAnsi="Arial" w:cs="Arial"/>
          <w:b/>
          <w:bCs/>
          <w:color w:val="000000"/>
          <w:sz w:val="28"/>
          <w:szCs w:val="28"/>
          <w:u w:val="single"/>
          <w:lang w:eastAsia="zh-CN"/>
        </w:rPr>
        <w:t xml:space="preserve"> always horrible: </w:t>
      </w:r>
      <w:r w:rsidRPr="000A10FB">
        <w:rPr>
          <w:rFonts w:ascii="Arial" w:eastAsia="Times New Roman" w:hAnsi="Arial" w:cs="Arial"/>
          <w:b/>
          <w:bCs/>
          <w:color w:val="000000"/>
          <w:sz w:val="28"/>
          <w:szCs w:val="28"/>
          <w:u w:val="single"/>
          <w:shd w:val="clear" w:color="auto" w:fill="00FFFF"/>
          <w:lang w:eastAsia="zh-CN"/>
        </w:rPr>
        <w:t>persecution, massacres, holocausts</w:t>
      </w:r>
      <w:r w:rsidRPr="000A10FB">
        <w:rPr>
          <w:rFonts w:ascii="Arial" w:eastAsia="Times New Roman" w:hAnsi="Arial" w:cs="Arial"/>
          <w:color w:val="000000"/>
          <w:sz w:val="16"/>
          <w:szCs w:val="16"/>
          <w:lang w:eastAsia="zh-CN"/>
        </w:rPr>
        <w:t xml:space="preserve">. </w:t>
      </w:r>
      <w:proofErr w:type="gramStart"/>
      <w:r w:rsidRPr="000A10FB">
        <w:rPr>
          <w:rFonts w:ascii="Arial" w:eastAsia="Times New Roman" w:hAnsi="Arial" w:cs="Arial"/>
          <w:color w:val="000000"/>
          <w:sz w:val="16"/>
          <w:szCs w:val="16"/>
          <w:lang w:eastAsia="zh-CN"/>
        </w:rPr>
        <w:t>Needless to say, no</w:t>
      </w:r>
      <w:proofErr w:type="gramEnd"/>
      <w:r w:rsidRPr="000A10FB">
        <w:rPr>
          <w:rFonts w:ascii="Arial" w:eastAsia="Times New Roman" w:hAnsi="Arial" w:cs="Arial"/>
          <w:color w:val="000000"/>
          <w:sz w:val="16"/>
          <w:szCs w:val="16"/>
          <w:lang w:eastAsia="zh-CN"/>
        </w:rPr>
        <w:t xml:space="preserve"> utopian fantasy is ever </w:t>
      </w:r>
      <w:proofErr w:type="spellStart"/>
      <w:r w:rsidRPr="000A10FB">
        <w:rPr>
          <w:rFonts w:ascii="Arial" w:eastAsia="Times New Roman" w:hAnsi="Arial" w:cs="Arial"/>
          <w:color w:val="000000"/>
          <w:sz w:val="16"/>
          <w:szCs w:val="16"/>
          <w:lang w:eastAsia="zh-CN"/>
        </w:rPr>
        <w:t>realised</w:t>
      </w:r>
      <w:proofErr w:type="spellEnd"/>
      <w:r w:rsidRPr="000A10FB">
        <w:rPr>
          <w:rFonts w:ascii="Arial" w:eastAsia="Times New Roman" w:hAnsi="Arial" w:cs="Arial"/>
          <w:color w:val="000000"/>
          <w:sz w:val="16"/>
          <w:szCs w:val="16"/>
          <w:lang w:eastAsia="zh-CN"/>
        </w:rPr>
        <w:t xml:space="preserve"> as a result of all these ‘crimes’—as mentioned in Chapter 2, </w:t>
      </w:r>
      <w:r w:rsidRPr="000A10FB">
        <w:rPr>
          <w:rFonts w:ascii="Arial" w:eastAsia="Times New Roman" w:hAnsi="Arial" w:cs="Arial"/>
          <w:b/>
          <w:bCs/>
          <w:color w:val="000000"/>
          <w:sz w:val="28"/>
          <w:szCs w:val="28"/>
          <w:u w:val="single"/>
          <w:lang w:eastAsia="zh-CN"/>
        </w:rPr>
        <w:t>the purpose of fantasy is not to satisfy an (impossible) desire but to constitute it as such.</w:t>
      </w:r>
      <w:r w:rsidRPr="000A10FB">
        <w:rPr>
          <w:rFonts w:ascii="Arial" w:eastAsia="Times New Roman" w:hAnsi="Arial" w:cs="Arial"/>
          <w:color w:val="000000"/>
          <w:sz w:val="28"/>
          <w:szCs w:val="28"/>
          <w:lang w:eastAsia="zh-CN"/>
        </w:rPr>
        <w:t> </w:t>
      </w:r>
    </w:p>
    <w:p w14:paraId="5F2E021A"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03138AF9" w14:textId="77777777" w:rsidR="000A10FB" w:rsidRPr="000A10FB" w:rsidRDefault="000A10FB" w:rsidP="000A10FB">
      <w:pPr>
        <w:spacing w:before="40" w:after="0" w:line="240" w:lineRule="auto"/>
        <w:jc w:val="center"/>
        <w:outlineLvl w:val="1"/>
        <w:rPr>
          <w:rFonts w:ascii="Times New Roman" w:eastAsia="Times New Roman" w:hAnsi="Times New Roman" w:cs="Times New Roman"/>
          <w:b/>
          <w:bCs/>
          <w:sz w:val="36"/>
          <w:szCs w:val="36"/>
          <w:lang w:eastAsia="zh-CN"/>
        </w:rPr>
      </w:pPr>
      <w:r w:rsidRPr="000A10FB">
        <w:rPr>
          <w:rFonts w:eastAsia="Times New Roman" w:cs="Calibri"/>
          <w:b/>
          <w:bCs/>
          <w:color w:val="000000"/>
          <w:sz w:val="44"/>
          <w:szCs w:val="44"/>
          <w:u w:val="single"/>
          <w:lang w:eastAsia="zh-CN"/>
        </w:rPr>
        <w:t>Part 6 – Lacanian-Hegelian Vanguard Party!!!!</w:t>
      </w:r>
    </w:p>
    <w:p w14:paraId="1FC718AC"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340A4A64" w14:textId="77777777" w:rsidR="000A10FB" w:rsidRPr="000A10FB" w:rsidRDefault="000A10FB" w:rsidP="000A10FB">
      <w:pPr>
        <w:spacing w:before="40" w:after="0" w:line="240" w:lineRule="auto"/>
        <w:outlineLvl w:val="3"/>
        <w:rPr>
          <w:rFonts w:ascii="Times New Roman" w:eastAsia="Times New Roman" w:hAnsi="Times New Roman" w:cs="Times New Roman"/>
          <w:b/>
          <w:bCs/>
          <w:sz w:val="24"/>
          <w:szCs w:val="24"/>
          <w:lang w:eastAsia="zh-CN"/>
        </w:rPr>
      </w:pPr>
      <w:r w:rsidRPr="000A10FB">
        <w:rPr>
          <w:rFonts w:eastAsia="Times New Roman" w:cs="Calibri"/>
          <w:b/>
          <w:bCs/>
          <w:color w:val="000000"/>
          <w:sz w:val="26"/>
          <w:szCs w:val="26"/>
          <w:lang w:eastAsia="zh-CN"/>
        </w:rPr>
        <w:t xml:space="preserve">The lacking/contradictory social body can only be sustained by voting </w:t>
      </w:r>
      <w:proofErr w:type="spellStart"/>
      <w:r w:rsidRPr="000A10FB">
        <w:rPr>
          <w:rFonts w:eastAsia="Times New Roman" w:cs="Calibri"/>
          <w:b/>
          <w:bCs/>
          <w:color w:val="000000"/>
          <w:sz w:val="26"/>
          <w:szCs w:val="26"/>
          <w:lang w:eastAsia="zh-CN"/>
        </w:rPr>
        <w:t>aff</w:t>
      </w:r>
      <w:proofErr w:type="spellEnd"/>
      <w:r w:rsidRPr="000A10FB">
        <w:rPr>
          <w:rFonts w:eastAsia="Times New Roman" w:cs="Calibri"/>
          <w:b/>
          <w:bCs/>
          <w:color w:val="000000"/>
          <w:sz w:val="26"/>
          <w:szCs w:val="26"/>
          <w:lang w:eastAsia="zh-CN"/>
        </w:rPr>
        <w:t>. the recognition of the right to strike by the structurally monarchical “just government” is the only way to solve for the harms of capitalism and ensure contradiction is sustained by the state instead of turned into opposition by reactionary influence - the Leninist party organizes around this lack in order to facilitate anti-capitalist praxis.</w:t>
      </w:r>
    </w:p>
    <w:p w14:paraId="09D4A8E3" w14:textId="77777777" w:rsidR="000A10FB" w:rsidRPr="000A10FB" w:rsidRDefault="000A10FB" w:rsidP="000A10FB">
      <w:pPr>
        <w:spacing w:after="0" w:line="240" w:lineRule="auto"/>
        <w:rPr>
          <w:rFonts w:ascii="Times New Roman" w:eastAsia="Times New Roman" w:hAnsi="Times New Roman" w:cs="Times New Roman"/>
          <w:sz w:val="24"/>
          <w:szCs w:val="24"/>
          <w:lang w:eastAsia="zh-CN"/>
        </w:rPr>
      </w:pPr>
    </w:p>
    <w:p w14:paraId="3E5FB5AD" w14:textId="77777777" w:rsidR="000A10FB" w:rsidRPr="000A10FB" w:rsidRDefault="000A10FB" w:rsidP="000A10FB">
      <w:pPr>
        <w:spacing w:line="240" w:lineRule="auto"/>
        <w:rPr>
          <w:rFonts w:ascii="Times New Roman" w:eastAsia="Times New Roman" w:hAnsi="Times New Roman" w:cs="Times New Roman"/>
          <w:sz w:val="24"/>
          <w:szCs w:val="24"/>
          <w:lang w:eastAsia="zh-CN"/>
        </w:rPr>
      </w:pPr>
      <w:r w:rsidRPr="000A10FB">
        <w:rPr>
          <w:rFonts w:eastAsia="Times New Roman" w:cs="Calibri"/>
          <w:b/>
          <w:bCs/>
          <w:color w:val="000000"/>
          <w:sz w:val="26"/>
          <w:szCs w:val="26"/>
          <w:lang w:eastAsia="zh-CN"/>
        </w:rPr>
        <w:t>Dean 12</w:t>
      </w:r>
    </w:p>
    <w:p w14:paraId="78C983F0" w14:textId="77777777" w:rsidR="000A10FB" w:rsidRPr="000A10FB" w:rsidRDefault="000A10FB" w:rsidP="000A10FB">
      <w:pPr>
        <w:spacing w:line="240" w:lineRule="auto"/>
        <w:rPr>
          <w:rFonts w:ascii="Times New Roman" w:eastAsia="Times New Roman" w:hAnsi="Times New Roman" w:cs="Times New Roman"/>
          <w:sz w:val="24"/>
          <w:szCs w:val="24"/>
          <w:lang w:eastAsia="zh-CN"/>
        </w:rPr>
      </w:pPr>
      <w:r w:rsidRPr="000A10FB">
        <w:rPr>
          <w:rFonts w:eastAsia="Times New Roman" w:cs="Calibri"/>
          <w:b/>
          <w:bCs/>
          <w:color w:val="000000"/>
          <w:sz w:val="14"/>
          <w:szCs w:val="14"/>
          <w:lang w:eastAsia="zh-CN"/>
        </w:rPr>
        <w:t xml:space="preserve">Jodi Dean, communist philosopher and political science professor at Hobart and William Smith Colleges, “The Communist Horizon”, </w:t>
      </w:r>
      <w:r w:rsidRPr="000A10FB">
        <w:rPr>
          <w:rFonts w:eastAsia="Times New Roman" w:cs="Calibri"/>
          <w:b/>
          <w:bCs/>
          <w:i/>
          <w:iCs/>
          <w:color w:val="000000"/>
          <w:sz w:val="14"/>
          <w:szCs w:val="14"/>
          <w:lang w:eastAsia="zh-CN"/>
        </w:rPr>
        <w:t>Verso Books</w:t>
      </w:r>
      <w:r w:rsidRPr="000A10FB">
        <w:rPr>
          <w:rFonts w:eastAsia="Times New Roman" w:cs="Calibri"/>
          <w:b/>
          <w:bCs/>
          <w:color w:val="000000"/>
          <w:sz w:val="14"/>
          <w:szCs w:val="14"/>
          <w:lang w:eastAsia="zh-CN"/>
        </w:rPr>
        <w:t xml:space="preserve">, pp. 280-286 // </w:t>
      </w:r>
      <w:proofErr w:type="spellStart"/>
      <w:r w:rsidRPr="000A10FB">
        <w:rPr>
          <w:rFonts w:eastAsia="Times New Roman" w:cs="Calibri"/>
          <w:b/>
          <w:bCs/>
          <w:color w:val="000000"/>
          <w:sz w:val="14"/>
          <w:szCs w:val="14"/>
          <w:lang w:eastAsia="zh-CN"/>
        </w:rPr>
        <w:t>mk</w:t>
      </w:r>
      <w:proofErr w:type="spellEnd"/>
    </w:p>
    <w:p w14:paraId="65D78313" w14:textId="77777777" w:rsidR="000A10FB" w:rsidRPr="000A10FB" w:rsidRDefault="000A10FB" w:rsidP="000A10FB">
      <w:pPr>
        <w:spacing w:line="240" w:lineRule="auto"/>
        <w:rPr>
          <w:rFonts w:ascii="Times New Roman" w:eastAsia="Times New Roman" w:hAnsi="Times New Roman" w:cs="Times New Roman"/>
          <w:sz w:val="24"/>
          <w:szCs w:val="24"/>
          <w:lang w:eastAsia="zh-CN"/>
        </w:rPr>
      </w:pPr>
      <w:r w:rsidRPr="000A10FB">
        <w:rPr>
          <w:rFonts w:eastAsia="Times New Roman" w:cs="Calibri"/>
          <w:color w:val="000000"/>
          <w:sz w:val="16"/>
          <w:szCs w:val="16"/>
          <w:lang w:eastAsia="zh-CN"/>
        </w:rPr>
        <w:t xml:space="preserve">Some depict the Leninist party as a </w:t>
      </w:r>
      <w:proofErr w:type="spellStart"/>
      <w:r w:rsidRPr="000A10FB">
        <w:rPr>
          <w:rFonts w:eastAsia="Times New Roman" w:cs="Calibri"/>
          <w:color w:val="000000"/>
          <w:sz w:val="16"/>
          <w:szCs w:val="16"/>
          <w:lang w:eastAsia="zh-CN"/>
        </w:rPr>
        <w:t>spectre</w:t>
      </w:r>
      <w:proofErr w:type="spellEnd"/>
      <w:r w:rsidRPr="000A10FB">
        <w:rPr>
          <w:rFonts w:eastAsia="Times New Roman" w:cs="Calibri"/>
          <w:color w:val="000000"/>
          <w:sz w:val="16"/>
          <w:szCs w:val="16"/>
          <w:lang w:eastAsia="zh-CN"/>
        </w:rPr>
        <w:t xml:space="preserve"> of horror, the remnant of the failed revolution the terrors of which must be avoided at all costs. In such a vision (which may not be concretely held by anyone but seems vaguely intuited by many), communism is reduced not simply to the actual (which is always necessarily ruptured, incomplete, irreducible to itself, and pregnant with the unrealized potentials of the past) but to the parody of one actuality, an actuality that has in fact changed over time and from different perspectives. Through this reduction (which is an ongoing process), actuality is displaced by an impossible figure, a figure so resolute as to be incapable of revolutionary change. Rigid, exclusive, dogmatic—it’s hard to see how such a party could even function in a revolutionary situation much less ever attract members in the first place: how would it get people to show up, to march, to write and distribute newspapers, to put their lives on the line? How would it grow or spread? In contrast, </w:t>
      </w:r>
      <w:proofErr w:type="spellStart"/>
      <w:r w:rsidRPr="000A10FB">
        <w:rPr>
          <w:rFonts w:eastAsia="Times New Roman" w:cs="Calibri"/>
          <w:color w:val="000000"/>
          <w:sz w:val="16"/>
          <w:szCs w:val="16"/>
          <w:lang w:eastAsia="zh-CN"/>
        </w:rPr>
        <w:t>Lukács’s</w:t>
      </w:r>
      <w:proofErr w:type="spellEnd"/>
      <w:r w:rsidRPr="000A10FB">
        <w:rPr>
          <w:rFonts w:eastAsia="Times New Roman" w:cs="Calibri"/>
          <w:color w:val="000000"/>
          <w:sz w:val="16"/>
          <w:szCs w:val="16"/>
          <w:lang w:eastAsia="zh-CN"/>
        </w:rPr>
        <w:t xml:space="preserve"> account of </w:t>
      </w:r>
      <w:r w:rsidRPr="000A10FB">
        <w:rPr>
          <w:rFonts w:eastAsia="Times New Roman" w:cs="Calibri"/>
          <w:b/>
          <w:bCs/>
          <w:color w:val="000000"/>
          <w:u w:val="single"/>
          <w:shd w:val="clear" w:color="auto" w:fill="00FFFF"/>
          <w:lang w:eastAsia="zh-CN"/>
        </w:rPr>
        <w:t xml:space="preserve">the Leninist party suggests an organization formed as the subjectification of </w:t>
      </w:r>
      <w:r w:rsidRPr="000A10FB">
        <w:rPr>
          <w:rFonts w:eastAsia="Times New Roman" w:cs="Calibri"/>
          <w:b/>
          <w:bCs/>
          <w:color w:val="000000"/>
          <w:u w:val="single"/>
          <w:shd w:val="clear" w:color="auto" w:fill="00FFFF"/>
          <w:lang w:eastAsia="zh-CN"/>
        </w:rPr>
        <w:lastRenderedPageBreak/>
        <w:t>two lacks, the chaos of revolution and the non-knowledge of the party</w:t>
      </w:r>
      <w:r w:rsidRPr="000A10FB">
        <w:rPr>
          <w:rFonts w:eastAsia="Times New Roman" w:cs="Calibri"/>
          <w:b/>
          <w:bCs/>
          <w:color w:val="000000"/>
          <w:sz w:val="16"/>
          <w:szCs w:val="16"/>
          <w:lang w:eastAsia="zh-CN"/>
        </w:rPr>
        <w:t>.</w:t>
      </w:r>
      <w:r w:rsidRPr="000A10FB">
        <w:rPr>
          <w:rFonts w:eastAsia="Times New Roman" w:cs="Calibri"/>
          <w:color w:val="000000"/>
          <w:sz w:val="16"/>
          <w:szCs w:val="16"/>
          <w:lang w:eastAsia="zh-CN"/>
        </w:rPr>
        <w:t xml:space="preserve"> </w:t>
      </w:r>
      <w:hyperlink r:id="rId8" w:anchor="bookmark=id.tyjcwt" w:history="1">
        <w:r w:rsidRPr="000A10FB">
          <w:rPr>
            <w:rFonts w:eastAsia="Times New Roman" w:cs="Calibri"/>
            <w:color w:val="000000"/>
            <w:sz w:val="16"/>
            <w:szCs w:val="16"/>
            <w:u w:val="single"/>
            <w:lang w:eastAsia="zh-CN"/>
          </w:rPr>
          <w:t>12</w:t>
        </w:r>
      </w:hyperlink>
      <w:r w:rsidRPr="000A10FB">
        <w:rPr>
          <w:rFonts w:eastAsia="Times New Roman" w:cs="Calibri"/>
          <w:color w:val="000000"/>
          <w:sz w:val="16"/>
          <w:szCs w:val="16"/>
          <w:lang w:eastAsia="zh-CN"/>
        </w:rPr>
        <w:t xml:space="preserve"> </w:t>
      </w:r>
      <w:proofErr w:type="spellStart"/>
      <w:r w:rsidRPr="000A10FB">
        <w:rPr>
          <w:rFonts w:eastAsia="Times New Roman" w:cs="Calibri"/>
          <w:color w:val="000000"/>
          <w:sz w:val="16"/>
          <w:szCs w:val="16"/>
          <w:lang w:eastAsia="zh-CN"/>
        </w:rPr>
        <w:t>Lukács</w:t>
      </w:r>
      <w:proofErr w:type="spellEnd"/>
      <w:r w:rsidRPr="000A10FB">
        <w:rPr>
          <w:rFonts w:eastAsia="Times New Roman" w:cs="Calibri"/>
          <w:color w:val="000000"/>
          <w:sz w:val="16"/>
          <w:szCs w:val="16"/>
          <w:lang w:eastAsia="zh-CN"/>
        </w:rPr>
        <w:t xml:space="preserve"> argues that Lenin’s party presupposes the actuality of revolution. </w:t>
      </w:r>
      <w:r w:rsidRPr="000A10FB">
        <w:rPr>
          <w:rFonts w:eastAsia="Times New Roman" w:cs="Calibri"/>
          <w:color w:val="000000"/>
          <w:u w:val="single"/>
          <w:lang w:eastAsia="zh-CN"/>
        </w:rPr>
        <w:t>It’s a political organization premised on the fact of revolution</w:t>
      </w:r>
      <w:r w:rsidRPr="000A10FB">
        <w:rPr>
          <w:rFonts w:eastAsia="Times New Roman" w:cs="Calibri"/>
          <w:color w:val="000000"/>
          <w:sz w:val="16"/>
          <w:szCs w:val="16"/>
          <w:lang w:eastAsia="zh-CN"/>
        </w:rPr>
        <w:t xml:space="preserve">, on the fact that the terrain of politics is open and changing and that revolutions happen. Revolutions are not messianic events wherein long-awaited deities intervene in human affairs. They are results, conditions, and effects of politics wherein states are overthrown, dismantled, distributed, reconfigured, redirected. In the chaos of revolution, tendencies in one direction can suddenly move in a completely opposite direction. </w:t>
      </w:r>
      <w:r w:rsidRPr="000A10FB">
        <w:rPr>
          <w:rFonts w:eastAsia="Times New Roman" w:cs="Calibri"/>
          <w:color w:val="000000"/>
          <w:u w:val="single"/>
          <w:lang w:eastAsia="zh-CN"/>
        </w:rPr>
        <w:t xml:space="preserve">Because </w:t>
      </w:r>
      <w:r w:rsidRPr="000A10FB">
        <w:rPr>
          <w:rFonts w:eastAsia="Times New Roman" w:cs="Calibri"/>
          <w:b/>
          <w:bCs/>
          <w:color w:val="000000"/>
          <w:u w:val="single"/>
          <w:shd w:val="clear" w:color="auto" w:fill="00FFFF"/>
          <w:lang w:eastAsia="zh-CN"/>
        </w:rPr>
        <w:t>the revolutionary situation is characterized by unpredictability and upheaval, no</w:t>
      </w:r>
      <w:r w:rsidRPr="000A10FB">
        <w:rPr>
          <w:rFonts w:eastAsia="Times New Roman" w:cs="Calibri"/>
          <w:color w:val="000000"/>
          <w:u w:val="single"/>
          <w:lang w:eastAsia="zh-CN"/>
        </w:rPr>
        <w:t xml:space="preserve"> iron </w:t>
      </w:r>
      <w:r w:rsidRPr="000A10FB">
        <w:rPr>
          <w:rFonts w:eastAsia="Times New Roman" w:cs="Calibri"/>
          <w:b/>
          <w:bCs/>
          <w:color w:val="000000"/>
          <w:u w:val="single"/>
          <w:shd w:val="clear" w:color="auto" w:fill="00FFFF"/>
          <w:lang w:eastAsia="zh-CN"/>
        </w:rPr>
        <w:t>laws of history provide a map</w:t>
      </w:r>
      <w:r w:rsidRPr="000A10FB">
        <w:rPr>
          <w:rFonts w:eastAsia="Times New Roman" w:cs="Calibri"/>
          <w:color w:val="000000"/>
          <w:u w:val="single"/>
          <w:lang w:eastAsia="zh-CN"/>
        </w:rPr>
        <w:t xml:space="preserve"> or playbook </w:t>
      </w:r>
      <w:r w:rsidRPr="000A10FB">
        <w:rPr>
          <w:rFonts w:eastAsia="Times New Roman" w:cs="Calibri"/>
          <w:b/>
          <w:bCs/>
          <w:color w:val="000000"/>
          <w:u w:val="single"/>
          <w:shd w:val="clear" w:color="auto" w:fill="00FFFF"/>
          <w:lang w:eastAsia="zh-CN"/>
        </w:rPr>
        <w:t>that revolutionaries can follow to</w:t>
      </w:r>
      <w:r w:rsidRPr="000A10FB">
        <w:rPr>
          <w:rFonts w:eastAsia="Times New Roman" w:cs="Calibri"/>
          <w:color w:val="000000"/>
          <w:u w:val="single"/>
          <w:shd w:val="clear" w:color="auto" w:fill="00FFFF"/>
          <w:lang w:eastAsia="zh-CN"/>
        </w:rPr>
        <w:t xml:space="preserve"> </w:t>
      </w:r>
      <w:r w:rsidRPr="000A10FB">
        <w:rPr>
          <w:rFonts w:eastAsia="Times New Roman" w:cs="Calibri"/>
          <w:color w:val="000000"/>
          <w:u w:val="single"/>
          <w:lang w:eastAsia="zh-CN"/>
        </w:rPr>
        <w:t xml:space="preserve">certain </w:t>
      </w:r>
      <w:r w:rsidRPr="000A10FB">
        <w:rPr>
          <w:rFonts w:eastAsia="Times New Roman" w:cs="Calibri"/>
          <w:b/>
          <w:bCs/>
          <w:color w:val="000000"/>
          <w:u w:val="single"/>
          <w:shd w:val="clear" w:color="auto" w:fill="00FFFF"/>
          <w:lang w:eastAsia="zh-CN"/>
        </w:rPr>
        <w:t>victory</w:t>
      </w:r>
      <w:r w:rsidRPr="000A10FB">
        <w:rPr>
          <w:rFonts w:eastAsia="Times New Roman" w:cs="Calibri"/>
          <w:color w:val="000000"/>
          <w:u w:val="single"/>
          <w:lang w:eastAsia="zh-CN"/>
        </w:rPr>
        <w:t>.</w:t>
      </w:r>
      <w:r w:rsidRPr="000A10FB">
        <w:rPr>
          <w:rFonts w:eastAsia="Times New Roman" w:cs="Calibri"/>
          <w:color w:val="000000"/>
          <w:sz w:val="16"/>
          <w:szCs w:val="16"/>
          <w:lang w:eastAsia="zh-CN"/>
        </w:rPr>
        <w:t xml:space="preserve"> That revolution is actual means that </w:t>
      </w:r>
      <w:r w:rsidRPr="000A10FB">
        <w:rPr>
          <w:rFonts w:eastAsia="Times New Roman" w:cs="Calibri"/>
          <w:b/>
          <w:bCs/>
          <w:color w:val="000000"/>
          <w:u w:val="single"/>
          <w:shd w:val="clear" w:color="auto" w:fill="00FFFF"/>
          <w:lang w:eastAsia="zh-CN"/>
        </w:rPr>
        <w:t>decisions, actions, and judgment cannot be perpetually deferred</w:t>
      </w:r>
      <w:r w:rsidRPr="000A10FB">
        <w:rPr>
          <w:rFonts w:eastAsia="Times New Roman" w:cs="Calibri"/>
          <w:color w:val="000000"/>
          <w:sz w:val="16"/>
          <w:szCs w:val="16"/>
          <w:lang w:eastAsia="zh-CN"/>
        </w:rPr>
        <w:t xml:space="preserve">. When we take them, we are fully exposed to our lack of coverage in history, to the chaos of the revolutionary moment. </w:t>
      </w:r>
      <w:r w:rsidRPr="000A10FB">
        <w:rPr>
          <w:rFonts w:eastAsia="Times New Roman" w:cs="Calibri"/>
          <w:color w:val="000000"/>
          <w:u w:val="single"/>
          <w:lang w:eastAsia="zh-CN"/>
        </w:rPr>
        <w:t xml:space="preserve">We </w:t>
      </w:r>
      <w:proofErr w:type="gramStart"/>
      <w:r w:rsidRPr="000A10FB">
        <w:rPr>
          <w:rFonts w:eastAsia="Times New Roman" w:cs="Calibri"/>
          <w:color w:val="000000"/>
          <w:u w:val="single"/>
          <w:lang w:eastAsia="zh-CN"/>
        </w:rPr>
        <w:t>have to</w:t>
      </w:r>
      <w:proofErr w:type="gramEnd"/>
      <w:r w:rsidRPr="000A10FB">
        <w:rPr>
          <w:rFonts w:eastAsia="Times New Roman" w:cs="Calibri"/>
          <w:color w:val="000000"/>
          <w:u w:val="single"/>
          <w:lang w:eastAsia="zh-CN"/>
        </w:rPr>
        <w:t xml:space="preserve"> be confident that the revolutionary process will bring about new constellations, arrangements, skills, and convictions, that through it we will make something else</w:t>
      </w:r>
      <w:r w:rsidRPr="000A10FB">
        <w:rPr>
          <w:rFonts w:eastAsia="Times New Roman" w:cs="Calibri"/>
          <w:color w:val="000000"/>
          <w:sz w:val="16"/>
          <w:szCs w:val="16"/>
          <w:lang w:eastAsia="zh-CN"/>
        </w:rPr>
        <w:t xml:space="preserve">, something we haven’t yet imagined. For the Leninist party, to wait, to postpone until we are sure, until we know, is to fail now. </w:t>
      </w:r>
      <w:r w:rsidRPr="000A10FB">
        <w:rPr>
          <w:rFonts w:eastAsia="Times New Roman" w:cs="Calibri"/>
          <w:b/>
          <w:bCs/>
          <w:color w:val="000000"/>
          <w:u w:val="single"/>
          <w:shd w:val="clear" w:color="auto" w:fill="00FFFF"/>
          <w:lang w:eastAsia="zh-CN"/>
        </w:rPr>
        <w:t>The actuality of revolution requires discipline and preparation, not because the communist</w:t>
      </w:r>
      <w:r w:rsidRPr="000A10FB">
        <w:rPr>
          <w:rFonts w:eastAsia="Times New Roman" w:cs="Calibri"/>
          <w:color w:val="000000"/>
          <w:sz w:val="16"/>
          <w:szCs w:val="16"/>
          <w:lang w:eastAsia="zh-CN"/>
        </w:rPr>
        <w:t xml:space="preserve"> party can accurately predict everything that will occur—it cannot—and not because it </w:t>
      </w:r>
      <w:r w:rsidRPr="000A10FB">
        <w:rPr>
          <w:rFonts w:eastAsia="Times New Roman" w:cs="Calibri"/>
          <w:b/>
          <w:bCs/>
          <w:color w:val="000000"/>
          <w:u w:val="single"/>
          <w:shd w:val="clear" w:color="auto" w:fill="00FFFF"/>
          <w:lang w:eastAsia="zh-CN"/>
        </w:rPr>
        <w:t>has an infallible theory</w:t>
      </w:r>
      <w:r w:rsidRPr="000A10FB">
        <w:rPr>
          <w:rFonts w:eastAsia="Times New Roman" w:cs="Calibri"/>
          <w:color w:val="000000"/>
          <w:sz w:val="16"/>
          <w:szCs w:val="16"/>
          <w:lang w:eastAsia="zh-CN"/>
        </w:rPr>
        <w:t xml:space="preserve">—it does not. </w:t>
      </w:r>
      <w:r w:rsidRPr="000A10FB">
        <w:rPr>
          <w:rFonts w:eastAsia="Times New Roman" w:cs="Calibri"/>
          <w:b/>
          <w:bCs/>
          <w:color w:val="000000"/>
          <w:u w:val="single"/>
          <w:shd w:val="clear" w:color="auto" w:fill="00FFFF"/>
          <w:lang w:eastAsia="zh-CN"/>
        </w:rPr>
        <w:t>Its theory</w:t>
      </w:r>
      <w:r w:rsidRPr="000A10FB">
        <w:rPr>
          <w:rFonts w:eastAsia="Times New Roman" w:cs="Calibri"/>
          <w:color w:val="000000"/>
          <w:sz w:val="16"/>
          <w:szCs w:val="16"/>
          <w:lang w:eastAsia="zh-CN"/>
        </w:rPr>
        <w:t xml:space="preserve">, like the conditions in which it is set, </w:t>
      </w:r>
      <w:r w:rsidRPr="000A10FB">
        <w:rPr>
          <w:rFonts w:eastAsia="Times New Roman" w:cs="Calibri"/>
          <w:b/>
          <w:bCs/>
          <w:color w:val="000000"/>
          <w:u w:val="single"/>
          <w:shd w:val="clear" w:color="auto" w:fill="00FFFF"/>
          <w:lang w:eastAsia="zh-CN"/>
        </w:rPr>
        <w:t>is open to</w:t>
      </w:r>
      <w:r w:rsidRPr="000A10FB">
        <w:rPr>
          <w:rFonts w:eastAsia="Times New Roman" w:cs="Calibri"/>
          <w:color w:val="000000"/>
          <w:u w:val="single"/>
          <w:lang w:eastAsia="zh-CN"/>
        </w:rPr>
        <w:t xml:space="preserve"> rigorous </w:t>
      </w:r>
      <w:r w:rsidRPr="000A10FB">
        <w:rPr>
          <w:rFonts w:eastAsia="Times New Roman" w:cs="Calibri"/>
          <w:b/>
          <w:bCs/>
          <w:color w:val="000000"/>
          <w:u w:val="single"/>
          <w:shd w:val="clear" w:color="auto" w:fill="00FFFF"/>
          <w:lang w:eastAsia="zh-CN"/>
        </w:rPr>
        <w:t>criticism</w:t>
      </w:r>
      <w:r w:rsidRPr="000A10FB">
        <w:rPr>
          <w:rFonts w:eastAsia="Times New Roman" w:cs="Calibri"/>
          <w:color w:val="000000"/>
          <w:u w:val="single"/>
          <w:lang w:eastAsia="zh-CN"/>
        </w:rPr>
        <w:t xml:space="preserve">, testing, and revision. </w:t>
      </w:r>
      <w:r w:rsidRPr="000A10FB">
        <w:rPr>
          <w:rFonts w:eastAsia="Times New Roman" w:cs="Calibri"/>
          <w:b/>
          <w:bCs/>
          <w:color w:val="000000"/>
          <w:u w:val="single"/>
          <w:shd w:val="clear" w:color="auto" w:fill="00FFFF"/>
          <w:lang w:eastAsia="zh-CN"/>
        </w:rPr>
        <w:t>Discipline and preparation enable the party to adapt</w:t>
      </w:r>
      <w:r w:rsidRPr="000A10FB">
        <w:rPr>
          <w:rFonts w:eastAsia="Times New Roman" w:cs="Calibri"/>
          <w:color w:val="000000"/>
          <w:u w:val="single"/>
          <w:lang w:eastAsia="zh-CN"/>
        </w:rPr>
        <w:t xml:space="preserve"> to circumstances </w:t>
      </w:r>
      <w:r w:rsidRPr="000A10FB">
        <w:rPr>
          <w:rFonts w:eastAsia="Times New Roman" w:cs="Calibri"/>
          <w:b/>
          <w:bCs/>
          <w:color w:val="000000"/>
          <w:u w:val="single"/>
          <w:shd w:val="clear" w:color="auto" w:fill="00FFFF"/>
          <w:lang w:eastAsia="zh-CN"/>
        </w:rPr>
        <w:t>rather than be completely molded</w:t>
      </w:r>
      <w:r w:rsidRPr="000A10FB">
        <w:rPr>
          <w:rFonts w:eastAsia="Times New Roman" w:cs="Calibri"/>
          <w:color w:val="000000"/>
          <w:u w:val="single"/>
          <w:lang w:eastAsia="zh-CN"/>
        </w:rPr>
        <w:t xml:space="preserve"> or determined by them</w:t>
      </w:r>
      <w:r w:rsidRPr="000A10FB">
        <w:rPr>
          <w:rFonts w:eastAsia="Times New Roman" w:cs="Calibri"/>
          <w:color w:val="000000"/>
          <w:sz w:val="16"/>
          <w:szCs w:val="16"/>
          <w:lang w:eastAsia="zh-CN"/>
        </w:rPr>
        <w:t xml:space="preserve">. The party </w:t>
      </w:r>
      <w:proofErr w:type="gramStart"/>
      <w:r w:rsidRPr="000A10FB">
        <w:rPr>
          <w:rFonts w:eastAsia="Times New Roman" w:cs="Calibri"/>
          <w:color w:val="000000"/>
          <w:sz w:val="16"/>
          <w:szCs w:val="16"/>
          <w:lang w:eastAsia="zh-CN"/>
        </w:rPr>
        <w:t>has to</w:t>
      </w:r>
      <w:proofErr w:type="gramEnd"/>
      <w:r w:rsidRPr="000A10FB">
        <w:rPr>
          <w:rFonts w:eastAsia="Times New Roman" w:cs="Calibri"/>
          <w:color w:val="000000"/>
          <w:sz w:val="16"/>
          <w:szCs w:val="16"/>
          <w:lang w:eastAsia="zh-CN"/>
        </w:rPr>
        <w:t xml:space="preserve"> be consistent and flexible because revolution is chaotic. </w:t>
      </w:r>
      <w:r w:rsidRPr="000A10FB">
        <w:rPr>
          <w:rFonts w:eastAsia="Times New Roman" w:cs="Calibri"/>
          <w:b/>
          <w:bCs/>
          <w:color w:val="000000"/>
          <w:u w:val="single"/>
          <w:shd w:val="clear" w:color="auto" w:fill="00FFFF"/>
          <w:lang w:eastAsia="zh-CN"/>
        </w:rPr>
        <w:t>The actuality of revolution is</w:t>
      </w:r>
      <w:r w:rsidRPr="000A10FB">
        <w:rPr>
          <w:rFonts w:eastAsia="Times New Roman" w:cs="Calibri"/>
          <w:color w:val="000000"/>
          <w:u w:val="single"/>
          <w:lang w:eastAsia="zh-CN"/>
        </w:rPr>
        <w:t xml:space="preserve"> thus </w:t>
      </w:r>
      <w:r w:rsidRPr="000A10FB">
        <w:rPr>
          <w:rFonts w:eastAsia="Times New Roman" w:cs="Calibri"/>
          <w:b/>
          <w:bCs/>
          <w:color w:val="000000"/>
          <w:u w:val="single"/>
          <w:shd w:val="clear" w:color="auto" w:fill="00FFFF"/>
          <w:lang w:eastAsia="zh-CN"/>
        </w:rPr>
        <w:t>a condition of constitutive non-knowledge</w:t>
      </w:r>
      <w:r w:rsidRPr="000A10FB">
        <w:rPr>
          <w:rFonts w:eastAsia="Times New Roman" w:cs="Calibri"/>
          <w:b/>
          <w:bCs/>
          <w:color w:val="000000"/>
          <w:u w:val="single"/>
          <w:lang w:eastAsia="zh-CN"/>
        </w:rPr>
        <w:t xml:space="preserve"> </w:t>
      </w:r>
      <w:r w:rsidRPr="000A10FB">
        <w:rPr>
          <w:rFonts w:eastAsia="Times New Roman" w:cs="Calibri"/>
          <w:color w:val="000000"/>
          <w:u w:val="single"/>
          <w:lang w:eastAsia="zh-CN"/>
        </w:rPr>
        <w:t>for which the party can prepare.</w:t>
      </w:r>
      <w:r w:rsidRPr="000A10FB">
        <w:rPr>
          <w:rFonts w:eastAsia="Times New Roman" w:cs="Calibri"/>
          <w:color w:val="000000"/>
          <w:sz w:val="16"/>
          <w:szCs w:val="16"/>
          <w:lang w:eastAsia="zh-CN"/>
        </w:rPr>
        <w:t xml:space="preserve"> It’s a condition that demands response, if the party is to be accountable to the exploited and oppressed people, if it is to function as a communist party. </w:t>
      </w:r>
      <w:r w:rsidRPr="000A10FB">
        <w:rPr>
          <w:rFonts w:eastAsia="Times New Roman" w:cs="Calibri"/>
          <w:color w:val="000000"/>
          <w:u w:val="single"/>
          <w:shd w:val="clear" w:color="auto" w:fill="00FFFF"/>
          <w:lang w:eastAsia="zh-CN"/>
        </w:rPr>
        <w:t>A</w:t>
      </w:r>
      <w:r w:rsidRPr="000A10FB">
        <w:rPr>
          <w:rFonts w:eastAsia="Times New Roman" w:cs="Calibri"/>
          <w:color w:val="000000"/>
          <w:u w:val="single"/>
          <w:lang w:eastAsia="zh-CN"/>
        </w:rPr>
        <w:t xml:space="preserve"> communist </w:t>
      </w:r>
      <w:r w:rsidRPr="000A10FB">
        <w:rPr>
          <w:rFonts w:eastAsia="Times New Roman" w:cs="Calibri"/>
          <w:b/>
          <w:bCs/>
          <w:color w:val="000000"/>
          <w:u w:val="single"/>
          <w:shd w:val="clear" w:color="auto" w:fill="00FFFF"/>
          <w:lang w:eastAsia="zh-CN"/>
        </w:rPr>
        <w:t>party is necessary because neither capitalist dynamics nor mass spontaneity</w:t>
      </w:r>
      <w:r w:rsidRPr="000A10FB">
        <w:rPr>
          <w:rFonts w:eastAsia="Times New Roman" w:cs="Calibri"/>
          <w:color w:val="000000"/>
          <w:u w:val="single"/>
          <w:lang w:eastAsia="zh-CN"/>
        </w:rPr>
        <w:t xml:space="preserve"> immanently </w:t>
      </w:r>
      <w:r w:rsidRPr="000A10FB">
        <w:rPr>
          <w:rFonts w:eastAsia="Times New Roman" w:cs="Calibri"/>
          <w:b/>
          <w:bCs/>
          <w:color w:val="000000"/>
          <w:u w:val="single"/>
          <w:shd w:val="clear" w:color="auto" w:fill="00FFFF"/>
          <w:lang w:eastAsia="zh-CN"/>
        </w:rPr>
        <w:t>produce a proletarian revolution</w:t>
      </w:r>
      <w:r w:rsidRPr="000A10FB">
        <w:rPr>
          <w:rFonts w:eastAsia="Times New Roman" w:cs="Calibri"/>
          <w:color w:val="000000"/>
          <w:u w:val="single"/>
          <w:lang w:eastAsia="zh-CN"/>
        </w:rPr>
        <w:t xml:space="preserve"> that ends the exploitation and oppression of the people. A revolutionary period brings together and confuses multiple and changing groups and classes.</w:t>
      </w:r>
      <w:r w:rsidRPr="000A10FB">
        <w:rPr>
          <w:rFonts w:eastAsia="Times New Roman" w:cs="Calibri"/>
          <w:color w:val="000000"/>
          <w:sz w:val="16"/>
          <w:szCs w:val="16"/>
          <w:lang w:eastAsia="zh-CN"/>
        </w:rPr>
        <w:t xml:space="preserve"> Different spontaneous tendencies, degrees of class consciousness, and ideological persuasions converge. </w:t>
      </w:r>
      <w:r w:rsidRPr="000A10FB">
        <w:rPr>
          <w:rFonts w:eastAsia="Times New Roman" w:cs="Calibri"/>
          <w:b/>
          <w:bCs/>
          <w:color w:val="000000"/>
          <w:u w:val="single"/>
          <w:shd w:val="clear" w:color="auto" w:fill="00FFFF"/>
          <w:lang w:eastAsia="zh-CN"/>
        </w:rPr>
        <w:t>The</w:t>
      </w:r>
      <w:r w:rsidRPr="000A10FB">
        <w:rPr>
          <w:rFonts w:eastAsia="Times New Roman" w:cs="Calibri"/>
          <w:color w:val="000000"/>
          <w:u w:val="single"/>
          <w:lang w:eastAsia="zh-CN"/>
        </w:rPr>
        <w:t xml:space="preserve"> Leninist </w:t>
      </w:r>
      <w:r w:rsidRPr="000A10FB">
        <w:rPr>
          <w:rFonts w:eastAsia="Times New Roman" w:cs="Calibri"/>
          <w:b/>
          <w:bCs/>
          <w:color w:val="000000"/>
          <w:u w:val="single"/>
          <w:shd w:val="clear" w:color="auto" w:fill="00FFFF"/>
          <w:lang w:eastAsia="zh-CN"/>
        </w:rPr>
        <w:t>party doesn’t know what the people want. It’s a form for dealing with the split in the people, their non-knowledge of what they</w:t>
      </w:r>
      <w:r w:rsidRPr="000A10FB">
        <w:rPr>
          <w:rFonts w:eastAsia="Times New Roman" w:cs="Calibri"/>
          <w:color w:val="000000"/>
          <w:u w:val="single"/>
          <w:lang w:eastAsia="zh-CN"/>
        </w:rPr>
        <w:t xml:space="preserve">, as a collectivity, </w:t>
      </w:r>
      <w:r w:rsidRPr="000A10FB">
        <w:rPr>
          <w:rFonts w:eastAsia="Times New Roman" w:cs="Calibri"/>
          <w:b/>
          <w:bCs/>
          <w:color w:val="000000"/>
          <w:u w:val="single"/>
          <w:shd w:val="clear" w:color="auto" w:fill="00FFFF"/>
          <w:lang w:eastAsia="zh-CN"/>
        </w:rPr>
        <w:t>desire</w:t>
      </w:r>
      <w:r w:rsidRPr="000A10FB">
        <w:rPr>
          <w:rFonts w:eastAsia="Times New Roman" w:cs="Calibri"/>
          <w:color w:val="000000"/>
          <w:sz w:val="16"/>
          <w:szCs w:val="16"/>
          <w:lang w:eastAsia="zh-CN"/>
        </w:rPr>
        <w:t xml:space="preserve">. </w:t>
      </w:r>
      <w:r w:rsidRPr="000A10FB">
        <w:rPr>
          <w:rFonts w:eastAsia="Times New Roman" w:cs="Calibri"/>
          <w:color w:val="000000"/>
          <w:sz w:val="16"/>
          <w:szCs w:val="16"/>
          <w:lang w:eastAsia="zh-CN"/>
        </w:rPr>
        <w:tab/>
        <w:t xml:space="preserve">As </w:t>
      </w:r>
      <w:proofErr w:type="spellStart"/>
      <w:r w:rsidRPr="000A10FB">
        <w:rPr>
          <w:rFonts w:eastAsia="Times New Roman" w:cs="Calibri"/>
          <w:color w:val="000000"/>
          <w:sz w:val="16"/>
          <w:szCs w:val="16"/>
          <w:lang w:eastAsia="zh-CN"/>
        </w:rPr>
        <w:t>Lukács</w:t>
      </w:r>
      <w:proofErr w:type="spellEnd"/>
      <w:r w:rsidRPr="000A10FB">
        <w:rPr>
          <w:rFonts w:eastAsia="Times New Roman" w:cs="Calibri"/>
          <w:color w:val="000000"/>
          <w:sz w:val="16"/>
          <w:szCs w:val="16"/>
          <w:lang w:eastAsia="zh-CN"/>
        </w:rPr>
        <w:t xml:space="preserve"> writes, “</w:t>
      </w:r>
      <w:r w:rsidRPr="000A10FB">
        <w:rPr>
          <w:rFonts w:eastAsia="Times New Roman" w:cs="Calibri"/>
          <w:b/>
          <w:bCs/>
          <w:color w:val="000000"/>
          <w:u w:val="single"/>
          <w:shd w:val="clear" w:color="auto" w:fill="00FFFF"/>
          <w:lang w:eastAsia="zh-CN"/>
        </w:rPr>
        <w:t>If</w:t>
      </w:r>
      <w:r w:rsidRPr="000A10FB">
        <w:rPr>
          <w:rFonts w:eastAsia="Times New Roman" w:cs="Calibri"/>
          <w:color w:val="000000"/>
          <w:u w:val="single"/>
          <w:shd w:val="clear" w:color="auto" w:fill="00FFFF"/>
          <w:lang w:eastAsia="zh-CN"/>
        </w:rPr>
        <w:t xml:space="preserve"> </w:t>
      </w:r>
      <w:r w:rsidRPr="000A10FB">
        <w:rPr>
          <w:rFonts w:eastAsia="Times New Roman" w:cs="Calibri"/>
          <w:b/>
          <w:bCs/>
          <w:color w:val="000000"/>
          <w:u w:val="single"/>
          <w:shd w:val="clear" w:color="auto" w:fill="00FFFF"/>
          <w:lang w:eastAsia="zh-CN"/>
        </w:rPr>
        <w:t>events had to be delayed until the proletariat</w:t>
      </w:r>
      <w:r w:rsidRPr="000A10FB">
        <w:rPr>
          <w:rFonts w:eastAsia="Times New Roman" w:cs="Calibri"/>
          <w:b/>
          <w:bCs/>
          <w:color w:val="000000"/>
          <w:sz w:val="16"/>
          <w:szCs w:val="16"/>
          <w:shd w:val="clear" w:color="auto" w:fill="00FFFF"/>
          <w:lang w:eastAsia="zh-CN"/>
        </w:rPr>
        <w:t xml:space="preserve"> </w:t>
      </w:r>
      <w:r w:rsidRPr="000A10FB">
        <w:rPr>
          <w:rFonts w:eastAsia="Times New Roman" w:cs="Calibri"/>
          <w:b/>
          <w:bCs/>
          <w:color w:val="000000"/>
          <w:u w:val="single"/>
          <w:shd w:val="clear" w:color="auto" w:fill="00FFFF"/>
          <w:lang w:eastAsia="zh-CN"/>
        </w:rPr>
        <w:t>entered the</w:t>
      </w:r>
      <w:r w:rsidRPr="000A10FB">
        <w:rPr>
          <w:rFonts w:eastAsia="Times New Roman" w:cs="Calibri"/>
          <w:b/>
          <w:bCs/>
          <w:color w:val="000000"/>
          <w:u w:val="single"/>
          <w:lang w:eastAsia="zh-CN"/>
        </w:rPr>
        <w:t xml:space="preserve"> </w:t>
      </w:r>
      <w:r w:rsidRPr="000A10FB">
        <w:rPr>
          <w:rFonts w:eastAsia="Times New Roman" w:cs="Calibri"/>
          <w:b/>
          <w:bCs/>
          <w:color w:val="000000"/>
          <w:u w:val="single"/>
          <w:shd w:val="clear" w:color="auto" w:fill="00FFFF"/>
          <w:lang w:eastAsia="zh-CN"/>
        </w:rPr>
        <w:t>decisive struggles united and clear in its aims there would never be a revolutionary situation</w:t>
      </w:r>
      <w:r w:rsidRPr="000A10FB">
        <w:rPr>
          <w:rFonts w:eastAsia="Times New Roman" w:cs="Calibri"/>
          <w:color w:val="000000"/>
          <w:sz w:val="16"/>
          <w:szCs w:val="16"/>
          <w:lang w:eastAsia="zh-CN"/>
        </w:rPr>
        <w:t>.”</w:t>
      </w:r>
      <w:hyperlink r:id="rId9" w:anchor="bookmark=id.3dy6vkm" w:history="1">
        <w:r w:rsidRPr="000A10FB">
          <w:rPr>
            <w:rFonts w:eastAsia="Times New Roman" w:cs="Calibri"/>
            <w:color w:val="000000"/>
            <w:sz w:val="16"/>
            <w:szCs w:val="16"/>
            <w:u w:val="single"/>
            <w:lang w:eastAsia="zh-CN"/>
          </w:rPr>
          <w:t>13</w:t>
        </w:r>
      </w:hyperlink>
      <w:r w:rsidRPr="000A10FB">
        <w:rPr>
          <w:rFonts w:eastAsia="Times New Roman" w:cs="Calibri"/>
          <w:color w:val="000000"/>
          <w:sz w:val="16"/>
          <w:szCs w:val="16"/>
          <w:lang w:eastAsia="zh-CN"/>
        </w:rPr>
        <w:t xml:space="preserve"> What the party knows is that such </w:t>
      </w:r>
      <w:r w:rsidRPr="000A10FB">
        <w:rPr>
          <w:rFonts w:eastAsia="Times New Roman" w:cs="Calibri"/>
          <w:color w:val="000000"/>
          <w:u w:val="single"/>
          <w:lang w:eastAsia="zh-CN"/>
        </w:rPr>
        <w:t>a lack of knowledge must not impede action because it cannot forestall the actuality of revolution</w:t>
      </w:r>
      <w:r w:rsidRPr="000A10FB">
        <w:rPr>
          <w:rFonts w:eastAsia="Times New Roman" w:cs="Calibri"/>
          <w:color w:val="000000"/>
          <w:sz w:val="16"/>
          <w:szCs w:val="16"/>
          <w:lang w:eastAsia="zh-CN"/>
        </w:rPr>
        <w:t>. The party, then, is an organization situated at the overlap of two lacks, the openness of history as well as its own non-knowledge.  The communist party occupies this site and subjectifies it; it provides a form for political subjectivity as it works in “total solidarity with and support for all the oppressed and exploited within capitalist society.”</w:t>
      </w:r>
      <w:hyperlink r:id="rId10" w:anchor="bookmark=id.1t3h5sf" w:history="1">
        <w:r w:rsidRPr="000A10FB">
          <w:rPr>
            <w:rFonts w:eastAsia="Times New Roman" w:cs="Calibri"/>
            <w:color w:val="000000"/>
            <w:sz w:val="16"/>
            <w:szCs w:val="16"/>
            <w:u w:val="single"/>
            <w:lang w:eastAsia="zh-CN"/>
          </w:rPr>
          <w:t>14</w:t>
        </w:r>
      </w:hyperlink>
      <w:r w:rsidRPr="000A10FB">
        <w:rPr>
          <w:rFonts w:eastAsia="Times New Roman" w:cs="Calibri"/>
          <w:color w:val="000000"/>
          <w:sz w:val="16"/>
          <w:szCs w:val="16"/>
          <w:lang w:eastAsia="zh-CN"/>
        </w:rPr>
        <w:t xml:space="preserve"> This dedication requires constant interaction with the struggling, proletarianized people. Constant interaction installs a double dynamic in the party. On the one hand, it must be strictly disciplined. On the other, it must be flexible and responsive, capable of learning from and adapting to the ever-changing situation. </w:t>
      </w:r>
      <w:r w:rsidRPr="000A10FB">
        <w:rPr>
          <w:rFonts w:eastAsia="Times New Roman" w:cs="Calibri"/>
          <w:color w:val="000000"/>
          <w:u w:val="single"/>
          <w:lang w:eastAsia="zh-CN"/>
        </w:rPr>
        <w:t xml:space="preserve">As it learns from the struggling masses, </w:t>
      </w:r>
      <w:r w:rsidRPr="000A10FB">
        <w:rPr>
          <w:rFonts w:eastAsia="Times New Roman" w:cs="Calibri"/>
          <w:b/>
          <w:bCs/>
          <w:color w:val="000000"/>
          <w:u w:val="single"/>
          <w:shd w:val="clear" w:color="auto" w:fill="00FFFF"/>
          <w:lang w:eastAsia="zh-CN"/>
        </w:rPr>
        <w:t>the party provides a vehicle through which they can understand their actions and express their collective will</w:t>
      </w:r>
      <w:r w:rsidRPr="000A10FB">
        <w:rPr>
          <w:rFonts w:eastAsia="Times New Roman" w:cs="Calibri"/>
          <w:color w:val="000000"/>
          <w:sz w:val="16"/>
          <w:szCs w:val="16"/>
          <w:lang w:eastAsia="zh-CN"/>
        </w:rPr>
        <w:t>, much as the psychoanalyst provides a means for the analysand to become conscious of her desire.</w:t>
      </w:r>
      <w:hyperlink r:id="rId11" w:anchor="bookmark=id.4d34og8" w:history="1">
        <w:r w:rsidRPr="000A10FB">
          <w:rPr>
            <w:rFonts w:eastAsia="Times New Roman" w:cs="Calibri"/>
            <w:color w:val="000000"/>
            <w:sz w:val="16"/>
            <w:szCs w:val="16"/>
            <w:u w:val="single"/>
            <w:lang w:eastAsia="zh-CN"/>
          </w:rPr>
          <w:t>15</w:t>
        </w:r>
      </w:hyperlink>
      <w:r w:rsidRPr="000A10FB">
        <w:rPr>
          <w:rFonts w:eastAsia="Times New Roman" w:cs="Calibri"/>
          <w:color w:val="000000"/>
          <w:sz w:val="16"/>
          <w:szCs w:val="16"/>
          <w:lang w:eastAsia="zh-CN"/>
        </w:rPr>
        <w:t xml:space="preserve"> One might object that my use of </w:t>
      </w:r>
      <w:proofErr w:type="spellStart"/>
      <w:r w:rsidRPr="000A10FB">
        <w:rPr>
          <w:rFonts w:eastAsia="Times New Roman" w:cs="Calibri"/>
          <w:color w:val="000000"/>
          <w:sz w:val="16"/>
          <w:szCs w:val="16"/>
          <w:lang w:eastAsia="zh-CN"/>
        </w:rPr>
        <w:t>Lukács</w:t>
      </w:r>
      <w:proofErr w:type="spellEnd"/>
      <w:r w:rsidRPr="000A10FB">
        <w:rPr>
          <w:rFonts w:eastAsia="Times New Roman" w:cs="Calibri"/>
          <w:color w:val="000000"/>
          <w:sz w:val="16"/>
          <w:szCs w:val="16"/>
          <w:lang w:eastAsia="zh-CN"/>
        </w:rPr>
        <w:t xml:space="preserve"> to present a view of the Leninist party as a form responsive to lack and contingency is selective at best. Such an objection could emphasize </w:t>
      </w:r>
      <w:proofErr w:type="spellStart"/>
      <w:r w:rsidRPr="000A10FB">
        <w:rPr>
          <w:rFonts w:eastAsia="Times New Roman" w:cs="Calibri"/>
          <w:color w:val="000000"/>
          <w:sz w:val="16"/>
          <w:szCs w:val="16"/>
          <w:lang w:eastAsia="zh-CN"/>
        </w:rPr>
        <w:t>Lukács’s</w:t>
      </w:r>
      <w:proofErr w:type="spellEnd"/>
      <w:r w:rsidRPr="000A10FB">
        <w:rPr>
          <w:rFonts w:eastAsia="Times New Roman" w:cs="Calibri"/>
          <w:color w:val="000000"/>
          <w:sz w:val="16"/>
          <w:szCs w:val="16"/>
          <w:lang w:eastAsia="zh-CN"/>
        </w:rPr>
        <w:t xml:space="preserve"> claim that “because </w:t>
      </w:r>
      <w:r w:rsidRPr="000A10FB">
        <w:rPr>
          <w:rFonts w:eastAsia="Times New Roman" w:cs="Calibri"/>
          <w:color w:val="000000"/>
          <w:u w:val="single"/>
          <w:lang w:eastAsia="zh-CN"/>
        </w:rPr>
        <w:t>the party</w:t>
      </w:r>
      <w:r w:rsidRPr="000A10FB">
        <w:rPr>
          <w:rFonts w:eastAsia="Times New Roman" w:cs="Calibri"/>
          <w:color w:val="000000"/>
          <w:sz w:val="16"/>
          <w:szCs w:val="16"/>
          <w:lang w:eastAsia="zh-CN"/>
        </w:rPr>
        <w:t xml:space="preserve">, on the basis of its knowledge of society in its totality, </w:t>
      </w:r>
      <w:r w:rsidRPr="000A10FB">
        <w:rPr>
          <w:rFonts w:eastAsia="Times New Roman" w:cs="Calibri"/>
          <w:color w:val="000000"/>
          <w:u w:val="single"/>
          <w:lang w:eastAsia="zh-CN"/>
        </w:rPr>
        <w:t>represents the interests of the whole proletariat</w:t>
      </w:r>
      <w:r w:rsidRPr="000A10FB">
        <w:rPr>
          <w:rFonts w:eastAsia="Times New Roman" w:cs="Calibri"/>
          <w:color w:val="000000"/>
          <w:sz w:val="16"/>
          <w:szCs w:val="16"/>
          <w:lang w:eastAsia="zh-CN"/>
        </w:rPr>
        <w:t xml:space="preserve"> (and in doing so mediates the interests of all the oppressed—the future of mankind), </w:t>
      </w:r>
      <w:r w:rsidRPr="000A10FB">
        <w:rPr>
          <w:rFonts w:eastAsia="Times New Roman" w:cs="Calibri"/>
          <w:color w:val="000000"/>
          <w:u w:val="single"/>
          <w:lang w:eastAsia="zh-CN"/>
        </w:rPr>
        <w:t>it must unite within it all the contradictions</w:t>
      </w:r>
      <w:r w:rsidRPr="000A10FB">
        <w:rPr>
          <w:rFonts w:eastAsia="Times New Roman" w:cs="Calibri"/>
          <w:color w:val="000000"/>
          <w:sz w:val="16"/>
          <w:szCs w:val="16"/>
          <w:lang w:eastAsia="zh-CN"/>
        </w:rPr>
        <w:t xml:space="preserve"> in which the tasks that arise from the very heart of this social totality are expressed.”</w:t>
      </w:r>
      <w:hyperlink r:id="rId12" w:anchor="bookmark=id.2s8eyo1" w:history="1">
        <w:r w:rsidRPr="000A10FB">
          <w:rPr>
            <w:rFonts w:eastAsia="Times New Roman" w:cs="Calibri"/>
            <w:color w:val="000000"/>
            <w:sz w:val="16"/>
            <w:szCs w:val="16"/>
            <w:u w:val="single"/>
            <w:lang w:eastAsia="zh-CN"/>
          </w:rPr>
          <w:t>16</w:t>
        </w:r>
      </w:hyperlink>
      <w:r w:rsidRPr="000A10FB">
        <w:rPr>
          <w:rFonts w:eastAsia="Times New Roman" w:cs="Calibri"/>
          <w:color w:val="000000"/>
          <w:sz w:val="16"/>
          <w:szCs w:val="16"/>
          <w:lang w:eastAsia="zh-CN"/>
        </w:rPr>
        <w:t xml:space="preserve"> This objection misses its target: </w:t>
      </w:r>
      <w:r w:rsidRPr="000A10FB">
        <w:rPr>
          <w:rFonts w:eastAsia="Times New Roman" w:cs="Calibri"/>
          <w:color w:val="000000"/>
          <w:u w:val="single"/>
          <w:lang w:eastAsia="zh-CN"/>
        </w:rPr>
        <w:t xml:space="preserve">to unite contradictions is not to resolve them. The party doesn’t resolve contradictions; it expresses them as contradictions. </w:t>
      </w:r>
      <w:r w:rsidRPr="000A10FB">
        <w:rPr>
          <w:rFonts w:eastAsia="Times New Roman" w:cs="Calibri"/>
          <w:color w:val="000000"/>
          <w:sz w:val="16"/>
          <w:szCs w:val="16"/>
          <w:lang w:eastAsia="zh-CN"/>
        </w:rPr>
        <w:t xml:space="preserve">Leninist revolutionaries take on themselves the demands and conflicts of the revolution. They perform the revolutionary situation, in all its chaos and uncertainty. To this extent, the </w:t>
      </w:r>
      <w:r w:rsidRPr="000A10FB">
        <w:rPr>
          <w:rFonts w:eastAsia="Times New Roman" w:cs="Calibri"/>
          <w:b/>
          <w:bCs/>
          <w:color w:val="000000"/>
          <w:u w:val="single"/>
          <w:shd w:val="clear" w:color="auto" w:fill="00FFFF"/>
          <w:lang w:eastAsia="zh-CN"/>
        </w:rPr>
        <w:t>Leninist party cannot be a party that makes demands on the</w:t>
      </w:r>
      <w:r w:rsidRPr="000A10FB">
        <w:rPr>
          <w:rFonts w:eastAsia="Times New Roman" w:cs="Calibri"/>
          <w:b/>
          <w:bCs/>
          <w:color w:val="000000"/>
          <w:u w:val="single"/>
          <w:lang w:eastAsia="zh-CN"/>
        </w:rPr>
        <w:t xml:space="preserve"> </w:t>
      </w:r>
      <w:r w:rsidRPr="000A10FB">
        <w:rPr>
          <w:rFonts w:eastAsia="Times New Roman" w:cs="Calibri"/>
          <w:b/>
          <w:bCs/>
          <w:color w:val="000000"/>
          <w:u w:val="single"/>
          <w:shd w:val="clear" w:color="auto" w:fill="00FFFF"/>
          <w:lang w:eastAsia="zh-CN"/>
        </w:rPr>
        <w:t>people; it</w:t>
      </w:r>
      <w:r w:rsidRPr="000A10FB">
        <w:rPr>
          <w:rFonts w:eastAsia="Times New Roman" w:cs="Calibri"/>
          <w:color w:val="000000"/>
          <w:u w:val="single"/>
          <w:lang w:eastAsia="zh-CN"/>
        </w:rPr>
        <w:t xml:space="preserve"> is a party that </w:t>
      </w:r>
      <w:r w:rsidRPr="000A10FB">
        <w:rPr>
          <w:rFonts w:eastAsia="Times New Roman" w:cs="Calibri"/>
          <w:b/>
          <w:bCs/>
          <w:color w:val="000000"/>
          <w:u w:val="single"/>
          <w:shd w:val="clear" w:color="auto" w:fill="00FFFF"/>
          <w:lang w:eastAsia="zh-CN"/>
        </w:rPr>
        <w:t>makes present to the people the demands they are already making</w:t>
      </w:r>
      <w:r w:rsidRPr="000A10FB">
        <w:rPr>
          <w:rFonts w:eastAsia="Times New Roman" w:cs="Calibri"/>
          <w:color w:val="000000"/>
          <w:u w:val="single"/>
          <w:lang w:eastAsia="zh-CN"/>
        </w:rPr>
        <w:t xml:space="preserve"> on </w:t>
      </w:r>
      <w:proofErr w:type="gramStart"/>
      <w:r w:rsidRPr="000A10FB">
        <w:rPr>
          <w:rFonts w:eastAsia="Times New Roman" w:cs="Calibri"/>
          <w:color w:val="000000"/>
          <w:u w:val="single"/>
          <w:lang w:eastAsia="zh-CN"/>
        </w:rPr>
        <w:t>themselves,</w:t>
      </w:r>
      <w:r w:rsidRPr="000A10FB">
        <w:rPr>
          <w:rFonts w:eastAsia="Times New Roman" w:cs="Calibri"/>
          <w:b/>
          <w:bCs/>
          <w:color w:val="000000"/>
          <w:u w:val="single"/>
          <w:lang w:eastAsia="zh-CN"/>
        </w:rPr>
        <w:t xml:space="preserve"> </w:t>
      </w:r>
      <w:r w:rsidRPr="000A10FB">
        <w:rPr>
          <w:rFonts w:eastAsia="Times New Roman" w:cs="Calibri"/>
          <w:b/>
          <w:bCs/>
          <w:color w:val="000000"/>
          <w:u w:val="single"/>
          <w:shd w:val="clear" w:color="auto" w:fill="00FFFF"/>
          <w:lang w:eastAsia="zh-CN"/>
        </w:rPr>
        <w:t>but</w:t>
      </w:r>
      <w:proofErr w:type="gramEnd"/>
      <w:r w:rsidRPr="000A10FB">
        <w:rPr>
          <w:rFonts w:eastAsia="Times New Roman" w:cs="Calibri"/>
          <w:b/>
          <w:bCs/>
          <w:color w:val="000000"/>
          <w:u w:val="single"/>
          <w:shd w:val="clear" w:color="auto" w:fill="00FFFF"/>
          <w:lang w:eastAsia="zh-CN"/>
        </w:rPr>
        <w:t xml:space="preserve"> can’t</w:t>
      </w:r>
      <w:r w:rsidRPr="000A10FB">
        <w:rPr>
          <w:rFonts w:eastAsia="Times New Roman" w:cs="Calibri"/>
          <w:color w:val="000000"/>
          <w:u w:val="single"/>
          <w:lang w:eastAsia="zh-CN"/>
        </w:rPr>
        <w:t xml:space="preserve"> yet </w:t>
      </w:r>
      <w:r w:rsidRPr="000A10FB">
        <w:rPr>
          <w:rFonts w:eastAsia="Times New Roman" w:cs="Calibri"/>
          <w:b/>
          <w:bCs/>
          <w:color w:val="000000"/>
          <w:u w:val="single"/>
          <w:shd w:val="clear" w:color="auto" w:fill="00FFFF"/>
          <w:lang w:eastAsia="zh-CN"/>
        </w:rPr>
        <w:t>acknowledge.</w:t>
      </w:r>
    </w:p>
    <w:p w14:paraId="081AECD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8F7359"/>
    <w:multiLevelType w:val="multilevel"/>
    <w:tmpl w:val="C02A8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A10FB"/>
    <w:rsid w:val="00010ED8"/>
    <w:rsid w:val="000139A3"/>
    <w:rsid w:val="000A10F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582BD"/>
  <w15:chartTrackingRefBased/>
  <w15:docId w15:val="{67DA1474-B22B-4183-B741-AC62554D3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10FB"/>
    <w:rPr>
      <w:rFonts w:ascii="Calibri" w:hAnsi="Calibri"/>
    </w:rPr>
  </w:style>
  <w:style w:type="paragraph" w:styleId="Heading1">
    <w:name w:val="heading 1"/>
    <w:aliases w:val="Pocket"/>
    <w:basedOn w:val="Normal"/>
    <w:next w:val="Normal"/>
    <w:link w:val="Heading1Char"/>
    <w:qFormat/>
    <w:rsid w:val="000A10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0A10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A10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0A10F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A10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10FB"/>
  </w:style>
  <w:style w:type="character" w:customStyle="1" w:styleId="Heading1Char">
    <w:name w:val="Heading 1 Char"/>
    <w:aliases w:val="Pocket Char"/>
    <w:basedOn w:val="DefaultParagraphFont"/>
    <w:link w:val="Heading1"/>
    <w:rsid w:val="000A10F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9"/>
    <w:rsid w:val="000A10F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A10FB"/>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0A10FB"/>
    <w:rPr>
      <w:rFonts w:ascii="Calibri" w:eastAsiaTheme="majorEastAsia" w:hAnsi="Calibri" w:cstheme="majorBidi"/>
      <w:b/>
      <w:iCs/>
      <w:sz w:val="26"/>
    </w:rPr>
  </w:style>
  <w:style w:type="character" w:styleId="Emphasis">
    <w:name w:val="Emphasis"/>
    <w:basedOn w:val="DefaultParagraphFont"/>
    <w:uiPriority w:val="7"/>
    <w:qFormat/>
    <w:rsid w:val="000A10FB"/>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0A10FB"/>
    <w:rPr>
      <w:b/>
      <w:bCs/>
      <w:sz w:val="26"/>
      <w:u w:val="none"/>
    </w:rPr>
  </w:style>
  <w:style w:type="character" w:customStyle="1" w:styleId="StyleUnderline">
    <w:name w:val="Style Underline"/>
    <w:aliases w:val="Underline"/>
    <w:basedOn w:val="DefaultParagraphFont"/>
    <w:uiPriority w:val="6"/>
    <w:qFormat/>
    <w:rsid w:val="000A10FB"/>
    <w:rPr>
      <w:b w:val="0"/>
      <w:sz w:val="22"/>
      <w:u w:val="single"/>
    </w:rPr>
  </w:style>
  <w:style w:type="character" w:styleId="Hyperlink">
    <w:name w:val="Hyperlink"/>
    <w:basedOn w:val="DefaultParagraphFont"/>
    <w:uiPriority w:val="99"/>
    <w:semiHidden/>
    <w:unhideWhenUsed/>
    <w:rsid w:val="000A10FB"/>
    <w:rPr>
      <w:color w:val="auto"/>
      <w:u w:val="none"/>
    </w:rPr>
  </w:style>
  <w:style w:type="character" w:styleId="FollowedHyperlink">
    <w:name w:val="FollowedHyperlink"/>
    <w:basedOn w:val="DefaultParagraphFont"/>
    <w:uiPriority w:val="99"/>
    <w:semiHidden/>
    <w:unhideWhenUsed/>
    <w:rsid w:val="000A10FB"/>
    <w:rPr>
      <w:color w:val="auto"/>
      <w:u w:val="none"/>
    </w:rPr>
  </w:style>
  <w:style w:type="paragraph" w:styleId="NormalWeb">
    <w:name w:val="Normal (Web)"/>
    <w:basedOn w:val="Normal"/>
    <w:uiPriority w:val="99"/>
    <w:semiHidden/>
    <w:unhideWhenUsed/>
    <w:rsid w:val="000A10FB"/>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tab-span">
    <w:name w:val="apple-tab-span"/>
    <w:basedOn w:val="DefaultParagraphFont"/>
    <w:rsid w:val="000A1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97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document/d/1kO32Vc7u4_XikM35qvJ-Kwv4cBaA186xUYxZnIuYwBzg7G8gkKJwb0Cg4cXzTmwiQvcTFQ/edit?_gfid=docs_editor_frame&amp;fileUrl=https://cloud-docs-gdd.dropbox.com/fsip/files/id:Hx6qzj1uyNIAAAAAAAGe4A&amp;isInboundFsipRequest=true&amp;jsh=m;/_/scs/apps-static/_/js/k%3Doz.gapi.en.ILxaxn5iF9E.O/am%3DAQ/d%3D1/rs%3DAGLTcCP4GH4pdEaIiZe1k-cWfBRo9KTiAQ/m%3D__features__&amp;organizationType=CONSUMER&amp;parent=https://gdd.dropbox.com&amp;pfname&amp;previewUrl=https://www.dropbox.com/scl/fi/buxlys7ycv2j572f6fa19/2021-NovDec-Aff-Lacanian-Hegelian-Vanguard-Party.docx?cloud_editor%3Dpreview%26dl%3D0%26web_open_id%3Dweb_open_id-7143ba35387f64e1&amp;rpctoken=39421422&amp;tpat=cd.ACogGNVsxOrAMPcPgIn8FRTMj2dwaJggKuJLz-12kVvtOPzO2qJAhT2G4pzD8HXv1ZxrojcoBASg_gpI84ALosdO8zrZvfAPX7Lvywxk5Xnky9EK-TN0YMSaCqzvMmfyGN2nmCJV3S0R5jPQOFlwAzOyFxKDWBxzEexKaXiDPguRc0KZISWE0IGkSGVc-xfYFIAg1mQyYqmvC4n2_1mkif9gdDmMsB1rRhOULo87rZqZZ53V1J5WftwLT_Q0sPiBKatowvwLp9O2jy2ceBvhr4-4ngRYVfCV_OGllZhodrC0i9nhhAK58q94tnufe0xsBDLvVCilbbRHCg33R8LiK1i4hujC25n4sUtKIeSc4-juYwusMtex0DwL4QMxsbm-MaQaXNkTJ5BPTap3_1LegvRJSPy2rt5ZZ__uz8ATAzgmVdDfbSzsy24JwWSXy6yEj849HfO6m1YHrzcOGYMWtj2Vl75qgggYNobYd60hiwDeJOFbGN7-iiXoLv7DpwoX1xwQTG4Yoz5-9teyO-E3tEv5RR1nN4miYlPurgpesWXuaZ9chvdRg9sxtCdkZS54GimDLXRZ7j60QeEK-0oBCNleZaGDx3tddAJc5f55ktJY8z-o5-KDSDlg8FoIDvPYGnm_vRg_W4ZLe5Bc11L82opf7VkUKwD_P62ttgMY59wn5nOsvG2GhcA0VR5d3Kf2IvgqS4CZQkgcSeypmhmwrSFR7YfQZBOROOd0TU45IC5KqWaQVLVctjrjjzGxPD996dcxBy7q6fyE8bpuLSEXOSy0W7zUCZfcnU1BYQ0kQiS7CxJM-1rMnmnLa7k_499r6JO8sBs0DYfQl1WMFrgL4rVnuOLf5Oc2wa4devwNXEGM18tQ3j49Ukjk-W6rbrbByQTz4BLejZ8IabautdMp6ZEjwCXbRaCdvZPoW5uBduv3Cg%3D%3D&amp;tpatExpirationTime=1636750805000&amp;usegapi=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hilpapers.org/rec/STALAT-519" TargetMode="External"/><Relationship Id="rId12" Type="http://schemas.openxmlformats.org/officeDocument/2006/relationships/hyperlink" Target="https://docs.google.com/document/d/1kO32Vc7u4_XikM35qvJ-Kwv4cBaA186xUYxZnIuYwBzg7G8gkKJwb0Cg4cXzTmwiQvcTFQ/edit?_gfid=docs_editor_frame&amp;fileUrl=https://cloud-docs-gdd.dropbox.com/fsip/files/id:Hx6qzj1uyNIAAAAAAAGe4A&amp;isInboundFsipRequest=true&amp;jsh=m;/_/scs/apps-static/_/js/k%3Doz.gapi.en.ILxaxn5iF9E.O/am%3DAQ/d%3D1/rs%3DAGLTcCP4GH4pdEaIiZe1k-cWfBRo9KTiAQ/m%3D__features__&amp;organizationType=CONSUMER&amp;parent=https://gdd.dropbox.com&amp;pfname&amp;previewUrl=https://www.dropbox.com/scl/fi/buxlys7ycv2j572f6fa19/2021-NovDec-Aff-Lacanian-Hegelian-Vanguard-Party.docx?cloud_editor%3Dpreview%26dl%3D0%26web_open_id%3Dweb_open_id-7143ba35387f64e1&amp;rpctoken=39421422&amp;tpat=cd.ACogGNVsxOrAMPcPgIn8FRTMj2dwaJggKuJLz-12kVvtOPzO2qJAhT2G4pzD8HXv1ZxrojcoBASg_gpI84ALosdO8zrZvfAPX7Lvywxk5Xnky9EK-TN0YMSaCqzvMmfyGN2nmCJV3S0R5jPQOFlwAzOyFxKDWBxzEexKaXiDPguRc0KZISWE0IGkSGVc-xfYFIAg1mQyYqmvC4n2_1mkif9gdDmMsB1rRhOULo87rZqZZ53V1J5WftwLT_Q0sPiBKatowvwLp9O2jy2ceBvhr4-4ngRYVfCV_OGllZhodrC0i9nhhAK58q94tnufe0xsBDLvVCilbbRHCg33R8LiK1i4hujC25n4sUtKIeSc4-juYwusMtex0DwL4QMxsbm-MaQaXNkTJ5BPTap3_1LegvRJSPy2rt5ZZ__uz8ATAzgmVdDfbSzsy24JwWSXy6yEj849HfO6m1YHrzcOGYMWtj2Vl75qgggYNobYd60hiwDeJOFbGN7-iiXoLv7DpwoX1xwQTG4Yoz5-9teyO-E3tEv5RR1nN4miYlPurgpesWXuaZ9chvdRg9sxtCdkZS54GimDLXRZ7j60QeEK-0oBCNleZaGDx3tddAJc5f55ktJY8z-o5-KDSDlg8FoIDvPYGnm_vRg_W4ZLe5Bc11L82opf7VkUKwD_P62ttgMY59wn5nOsvG2GhcA0VR5d3Kf2IvgqS4CZQkgcSeypmhmwrSFR7YfQZBOROOd0TU45IC5KqWaQVLVctjrjjzGxPD996dcxBy7q6fyE8bpuLSEXOSy0W7zUCZfcnU1BYQ0kQiS7CxJM-1rMnmnLa7k_499r6JO8sBs0DYfQl1WMFrgL4rVnuOLf5Oc2wa4devwNXEGM18tQ3j49Ukjk-W6rbrbByQTz4BLejZ8IabautdMp6ZEjwCXbRaCdvZPoW5uBduv3Cg%3D%3D&amp;tpatExpirationTime=1636750805000&amp;usegapi=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arxists.org/archive/lenin/works/1899/dec/strikes.htm" TargetMode="External"/><Relationship Id="rId11" Type="http://schemas.openxmlformats.org/officeDocument/2006/relationships/hyperlink" Target="https://docs.google.com/document/d/1kO32Vc7u4_XikM35qvJ-Kwv4cBaA186xUYxZnIuYwBzg7G8gkKJwb0Cg4cXzTmwiQvcTFQ/edit?_gfid=docs_editor_frame&amp;fileUrl=https://cloud-docs-gdd.dropbox.com/fsip/files/id:Hx6qzj1uyNIAAAAAAAGe4A&amp;isInboundFsipRequest=true&amp;jsh=m;/_/scs/apps-static/_/js/k%3Doz.gapi.en.ILxaxn5iF9E.O/am%3DAQ/d%3D1/rs%3DAGLTcCP4GH4pdEaIiZe1k-cWfBRo9KTiAQ/m%3D__features__&amp;organizationType=CONSUMER&amp;parent=https://gdd.dropbox.com&amp;pfname&amp;previewUrl=https://www.dropbox.com/scl/fi/buxlys7ycv2j572f6fa19/2021-NovDec-Aff-Lacanian-Hegelian-Vanguard-Party.docx?cloud_editor%3Dpreview%26dl%3D0%26web_open_id%3Dweb_open_id-7143ba35387f64e1&amp;rpctoken=39421422&amp;tpat=cd.ACogGNVsxOrAMPcPgIn8FRTMj2dwaJggKuJLz-12kVvtOPzO2qJAhT2G4pzD8HXv1ZxrojcoBASg_gpI84ALosdO8zrZvfAPX7Lvywxk5Xnky9EK-TN0YMSaCqzvMmfyGN2nmCJV3S0R5jPQOFlwAzOyFxKDWBxzEexKaXiDPguRc0KZISWE0IGkSGVc-xfYFIAg1mQyYqmvC4n2_1mkif9gdDmMsB1rRhOULo87rZqZZ53V1J5WftwLT_Q0sPiBKatowvwLp9O2jy2ceBvhr4-4ngRYVfCV_OGllZhodrC0i9nhhAK58q94tnufe0xsBDLvVCilbbRHCg33R8LiK1i4hujC25n4sUtKIeSc4-juYwusMtex0DwL4QMxsbm-MaQaXNkTJ5BPTap3_1LegvRJSPy2rt5ZZ__uz8ATAzgmVdDfbSzsy24JwWSXy6yEj849HfO6m1YHrzcOGYMWtj2Vl75qgggYNobYd60hiwDeJOFbGN7-iiXoLv7DpwoX1xwQTG4Yoz5-9teyO-E3tEv5RR1nN4miYlPurgpesWXuaZ9chvdRg9sxtCdkZS54GimDLXRZ7j60QeEK-0oBCNleZaGDx3tddAJc5f55ktJY8z-o5-KDSDlg8FoIDvPYGnm_vRg_W4ZLe5Bc11L82opf7VkUKwD_P62ttgMY59wn5nOsvG2GhcA0VR5d3Kf2IvgqS4CZQkgcSeypmhmwrSFR7YfQZBOROOd0TU45IC5KqWaQVLVctjrjjzGxPD996dcxBy7q6fyE8bpuLSEXOSy0W7zUCZfcnU1BYQ0kQiS7CxJM-1rMnmnLa7k_499r6JO8sBs0DYfQl1WMFrgL4rVnuOLf5Oc2wa4devwNXEGM18tQ3j49Ukjk-W6rbrbByQTz4BLejZ8IabautdMp6ZEjwCXbRaCdvZPoW5uBduv3Cg%3D%3D&amp;tpatExpirationTime=1636750805000&amp;usegapi=1" TargetMode="External"/><Relationship Id="rId5" Type="http://schemas.openxmlformats.org/officeDocument/2006/relationships/webSettings" Target="webSettings.xml"/><Relationship Id="rId10" Type="http://schemas.openxmlformats.org/officeDocument/2006/relationships/hyperlink" Target="https://docs.google.com/document/d/1kO32Vc7u4_XikM35qvJ-Kwv4cBaA186xUYxZnIuYwBzg7G8gkKJwb0Cg4cXzTmwiQvcTFQ/edit?_gfid=docs_editor_frame&amp;fileUrl=https://cloud-docs-gdd.dropbox.com/fsip/files/id:Hx6qzj1uyNIAAAAAAAGe4A&amp;isInboundFsipRequest=true&amp;jsh=m;/_/scs/apps-static/_/js/k%3Doz.gapi.en.ILxaxn5iF9E.O/am%3DAQ/d%3D1/rs%3DAGLTcCP4GH4pdEaIiZe1k-cWfBRo9KTiAQ/m%3D__features__&amp;organizationType=CONSUMER&amp;parent=https://gdd.dropbox.com&amp;pfname&amp;previewUrl=https://www.dropbox.com/scl/fi/buxlys7ycv2j572f6fa19/2021-NovDec-Aff-Lacanian-Hegelian-Vanguard-Party.docx?cloud_editor%3Dpreview%26dl%3D0%26web_open_id%3Dweb_open_id-7143ba35387f64e1&amp;rpctoken=39421422&amp;tpat=cd.ACogGNVsxOrAMPcPgIn8FRTMj2dwaJggKuJLz-12kVvtOPzO2qJAhT2G4pzD8HXv1ZxrojcoBASg_gpI84ALosdO8zrZvfAPX7Lvywxk5Xnky9EK-TN0YMSaCqzvMmfyGN2nmCJV3S0R5jPQOFlwAzOyFxKDWBxzEexKaXiDPguRc0KZISWE0IGkSGVc-xfYFIAg1mQyYqmvC4n2_1mkif9gdDmMsB1rRhOULo87rZqZZ53V1J5WftwLT_Q0sPiBKatowvwLp9O2jy2ceBvhr4-4ngRYVfCV_OGllZhodrC0i9nhhAK58q94tnufe0xsBDLvVCilbbRHCg33R8LiK1i4hujC25n4sUtKIeSc4-juYwusMtex0DwL4QMxsbm-MaQaXNkTJ5BPTap3_1LegvRJSPy2rt5ZZ__uz8ATAzgmVdDfbSzsy24JwWSXy6yEj849HfO6m1YHrzcOGYMWtj2Vl75qgggYNobYd60hiwDeJOFbGN7-iiXoLv7DpwoX1xwQTG4Yoz5-9teyO-E3tEv5RR1nN4miYlPurgpesWXuaZ9chvdRg9sxtCdkZS54GimDLXRZ7j60QeEK-0oBCNleZaGDx3tddAJc5f55ktJY8z-o5-KDSDlg8FoIDvPYGnm_vRg_W4ZLe5Bc11L82opf7VkUKwD_P62ttgMY59wn5nOsvG2GhcA0VR5d3Kf2IvgqS4CZQkgcSeypmhmwrSFR7YfQZBOROOd0TU45IC5KqWaQVLVctjrjjzGxPD996dcxBy7q6fyE8bpuLSEXOSy0W7zUCZfcnU1BYQ0kQiS7CxJM-1rMnmnLa7k_499r6JO8sBs0DYfQl1WMFrgL4rVnuOLf5Oc2wa4devwNXEGM18tQ3j49Ukjk-W6rbrbByQTz4BLejZ8IabautdMp6ZEjwCXbRaCdvZPoW5uBduv3Cg%3D%3D&amp;tpatExpirationTime=1636750805000&amp;usegapi=1" TargetMode="External"/><Relationship Id="rId4" Type="http://schemas.openxmlformats.org/officeDocument/2006/relationships/settings" Target="settings.xml"/><Relationship Id="rId9" Type="http://schemas.openxmlformats.org/officeDocument/2006/relationships/hyperlink" Target="https://docs.google.com/document/d/1kO32Vc7u4_XikM35qvJ-Kwv4cBaA186xUYxZnIuYwBzg7G8gkKJwb0Cg4cXzTmwiQvcTFQ/edit?_gfid=docs_editor_frame&amp;fileUrl=https://cloud-docs-gdd.dropbox.com/fsip/files/id:Hx6qzj1uyNIAAAAAAAGe4A&amp;isInboundFsipRequest=true&amp;jsh=m;/_/scs/apps-static/_/js/k%3Doz.gapi.en.ILxaxn5iF9E.O/am%3DAQ/d%3D1/rs%3DAGLTcCP4GH4pdEaIiZe1k-cWfBRo9KTiAQ/m%3D__features__&amp;organizationType=CONSUMER&amp;parent=https://gdd.dropbox.com&amp;pfname&amp;previewUrl=https://www.dropbox.com/scl/fi/buxlys7ycv2j572f6fa19/2021-NovDec-Aff-Lacanian-Hegelian-Vanguard-Party.docx?cloud_editor%3Dpreview%26dl%3D0%26web_open_id%3Dweb_open_id-7143ba35387f64e1&amp;rpctoken=39421422&amp;tpat=cd.ACogGNVsxOrAMPcPgIn8FRTMj2dwaJggKuJLz-12kVvtOPzO2qJAhT2G4pzD8HXv1ZxrojcoBASg_gpI84ALosdO8zrZvfAPX7Lvywxk5Xnky9EK-TN0YMSaCqzvMmfyGN2nmCJV3S0R5jPQOFlwAzOyFxKDWBxzEexKaXiDPguRc0KZISWE0IGkSGVc-xfYFIAg1mQyYqmvC4n2_1mkif9gdDmMsB1rRhOULo87rZqZZ53V1J5WftwLT_Q0sPiBKatowvwLp9O2jy2ceBvhr4-4ngRYVfCV_OGllZhodrC0i9nhhAK58q94tnufe0xsBDLvVCilbbRHCg33R8LiK1i4hujC25n4sUtKIeSc4-juYwusMtex0DwL4QMxsbm-MaQaXNkTJ5BPTap3_1LegvRJSPy2rt5ZZ__uz8ATAzgmVdDfbSzsy24JwWSXy6yEj849HfO6m1YHrzcOGYMWtj2Vl75qgggYNobYd60hiwDeJOFbGN7-iiXoLv7DpwoX1xwQTG4Yoz5-9teyO-E3tEv5RR1nN4miYlPurgpesWXuaZ9chvdRg9sxtCdkZS54GimDLXRZ7j60QeEK-0oBCNleZaGDx3tddAJc5f55ktJY8z-o5-KDSDlg8FoIDvPYGnm_vRg_W4ZLe5Bc11L82opf7VkUKwD_P62ttgMY59wn5nOsvG2GhcA0VR5d3Kf2IvgqS4CZQkgcSeypmhmwrSFR7YfQZBOROOd0TU45IC5KqWaQVLVctjrjjzGxPD996dcxBy7q6fyE8bpuLSEXOSy0W7zUCZfcnU1BYQ0kQiS7CxJM-1rMnmnLa7k_499r6JO8sBs0DYfQl1WMFrgL4rVnuOLf5Oc2wa4devwNXEGM18tQ3j49Ukjk-W6rbrbByQTz4BLejZ8IabautdMp6ZEjwCXbRaCdvZPoW5uBduv3Cg%3D%3D&amp;tpatExpirationTime=1636750805000&amp;usegapi=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n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15</Pages>
  <Words>10114</Words>
  <Characters>57651</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Jonah Sher</dc:creator>
  <cp:keywords>5.1.1</cp:keywords>
  <dc:description/>
  <cp:lastModifiedBy>Jonah Sher</cp:lastModifiedBy>
  <cp:revision>1</cp:revision>
  <dcterms:created xsi:type="dcterms:W3CDTF">2021-11-05T20:11:00Z</dcterms:created>
  <dcterms:modified xsi:type="dcterms:W3CDTF">2021-11-05T21:01:00Z</dcterms:modified>
</cp:coreProperties>
</file>