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093D4" w14:textId="77777777" w:rsidR="007912F0" w:rsidRPr="00FA66B5" w:rsidRDefault="007912F0" w:rsidP="007912F0">
      <w:pPr>
        <w:pStyle w:val="Heading1"/>
        <w:rPr>
          <w:rFonts w:asciiTheme="majorHAnsi" w:hAnsiTheme="majorHAnsi" w:cstheme="majorHAnsi"/>
        </w:rPr>
      </w:pPr>
      <w:r w:rsidRPr="00FA66B5">
        <w:rPr>
          <w:rFonts w:asciiTheme="majorHAnsi" w:hAnsiTheme="majorHAnsi" w:cstheme="majorHAnsi"/>
        </w:rPr>
        <w:t>1AC - China</w:t>
      </w:r>
    </w:p>
    <w:p w14:paraId="2F90D2C3" w14:textId="690401DC" w:rsidR="007912F0" w:rsidRPr="00FA66B5" w:rsidRDefault="007912F0" w:rsidP="00F10C7F">
      <w:pPr>
        <w:pStyle w:val="Heading2"/>
        <w:rPr>
          <w:rFonts w:asciiTheme="majorHAnsi" w:hAnsiTheme="majorHAnsi" w:cstheme="majorHAnsi"/>
        </w:rPr>
      </w:pPr>
      <w:r w:rsidRPr="00FA66B5">
        <w:rPr>
          <w:rFonts w:asciiTheme="majorHAnsi" w:hAnsiTheme="majorHAnsi" w:cstheme="majorHAnsi"/>
        </w:rPr>
        <w:lastRenderedPageBreak/>
        <w:t>Advantage</w:t>
      </w:r>
    </w:p>
    <w:p w14:paraId="61F240F5" w14:textId="77777777" w:rsidR="007912F0" w:rsidRPr="00FA66B5" w:rsidRDefault="007912F0" w:rsidP="007912F0">
      <w:pPr>
        <w:pStyle w:val="Heading4"/>
        <w:rPr>
          <w:rFonts w:asciiTheme="majorHAnsi" w:hAnsiTheme="majorHAnsi" w:cstheme="majorHAnsi"/>
        </w:rPr>
      </w:pPr>
      <w:r w:rsidRPr="00FA66B5">
        <w:rPr>
          <w:rFonts w:asciiTheme="majorHAnsi" w:hAnsiTheme="majorHAnsi" w:cstheme="majorHAnsi"/>
        </w:rPr>
        <w:t xml:space="preserve">The Right to Strike </w:t>
      </w:r>
      <w:r w:rsidRPr="00FA66B5">
        <w:rPr>
          <w:rFonts w:asciiTheme="majorHAnsi" w:hAnsiTheme="majorHAnsi" w:cstheme="majorHAnsi"/>
          <w:u w:val="single"/>
        </w:rPr>
        <w:t>re-balances</w:t>
      </w:r>
      <w:r w:rsidRPr="00FA66B5">
        <w:rPr>
          <w:rFonts w:asciiTheme="majorHAnsi" w:hAnsiTheme="majorHAnsi" w:cstheme="majorHAnsi"/>
        </w:rPr>
        <w:t xml:space="preserve"> China’s Economy, closes wage gap and increases consumer spending</w:t>
      </w:r>
    </w:p>
    <w:p w14:paraId="25B2D7BD" w14:textId="77777777" w:rsidR="007912F0" w:rsidRPr="00FA66B5" w:rsidRDefault="007912F0" w:rsidP="007912F0">
      <w:pPr>
        <w:rPr>
          <w:rFonts w:asciiTheme="majorHAnsi" w:hAnsiTheme="majorHAnsi" w:cstheme="majorHAnsi"/>
        </w:rPr>
      </w:pPr>
      <w:r w:rsidRPr="00FA66B5">
        <w:rPr>
          <w:rStyle w:val="Style13ptBold"/>
          <w:rFonts w:asciiTheme="majorHAnsi" w:hAnsiTheme="majorHAnsi" w:cstheme="majorHAnsi"/>
        </w:rPr>
        <w:t>Roberts 10</w:t>
      </w:r>
      <w:r w:rsidRPr="00FA66B5">
        <w:rPr>
          <w:rFonts w:asciiTheme="majorHAnsi" w:hAnsiTheme="majorHAnsi" w:cstheme="majorHAnsi"/>
        </w:rPr>
        <w:t xml:space="preserve"> Dexter Roberts 8-5-2010 "Is the Right to Strike Coming to China" </w:t>
      </w:r>
      <w:hyperlink r:id="rId9" w:history="1">
        <w:r w:rsidRPr="00FA66B5">
          <w:rPr>
            <w:rStyle w:val="Hyperlink"/>
            <w:rFonts w:asciiTheme="majorHAnsi" w:hAnsiTheme="majorHAnsi" w:cstheme="majorHAnsi"/>
          </w:rPr>
          <w:t>https://archive.md/hjNI7</w:t>
        </w:r>
      </w:hyperlink>
      <w:r w:rsidRPr="00FA66B5">
        <w:rPr>
          <w:rFonts w:asciiTheme="majorHAnsi" w:hAnsiTheme="majorHAnsi" w:cstheme="majorHAnsi"/>
        </w:rPr>
        <w:t xml:space="preserve"> (Editor at Bloomberg)//Elmer</w:t>
      </w:r>
    </w:p>
    <w:p w14:paraId="590B343E" w14:textId="77777777" w:rsidR="007912F0" w:rsidRPr="00FA66B5" w:rsidRDefault="007912F0" w:rsidP="007912F0">
      <w:pPr>
        <w:rPr>
          <w:rFonts w:asciiTheme="majorHAnsi" w:hAnsiTheme="majorHAnsi" w:cstheme="majorHAnsi"/>
          <w:sz w:val="14"/>
        </w:rPr>
      </w:pPr>
      <w:r w:rsidRPr="00FA66B5">
        <w:rPr>
          <w:rFonts w:asciiTheme="majorHAnsi" w:hAnsiTheme="majorHAnsi" w:cstheme="majorHAnsi"/>
          <w:sz w:val="14"/>
        </w:rPr>
        <w:t xml:space="preserve">The name gives no hint of the revolutionary changes afoot for mainland workers. </w:t>
      </w:r>
      <w:r w:rsidRPr="00FA66B5">
        <w:rPr>
          <w:rFonts w:asciiTheme="majorHAnsi" w:hAnsiTheme="majorHAnsi" w:cstheme="majorHAnsi"/>
          <w:u w:val="single"/>
        </w:rPr>
        <w:t xml:space="preserve">Yet the </w:t>
      </w:r>
      <w:r w:rsidRPr="00FA66B5">
        <w:rPr>
          <w:rFonts w:asciiTheme="majorHAnsi" w:hAnsiTheme="majorHAnsi" w:cstheme="majorHAnsi"/>
          <w:b/>
          <w:sz w:val="26"/>
          <w:highlight w:val="green"/>
          <w:u w:val="single"/>
        </w:rPr>
        <w:t>proposed Regulations</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on the Democratic Management of Enterprises, now being debated by the Guangdong Provincial People's Congress, </w:t>
      </w:r>
      <w:r w:rsidRPr="00FA66B5">
        <w:rPr>
          <w:rFonts w:asciiTheme="majorHAnsi" w:hAnsiTheme="majorHAnsi" w:cstheme="majorHAnsi"/>
          <w:b/>
          <w:sz w:val="26"/>
          <w:highlight w:val="green"/>
          <w:u w:val="single"/>
        </w:rPr>
        <w:t>could give Chinese labor the ultimate</w:t>
      </w:r>
      <w:r w:rsidRPr="00FA66B5">
        <w:rPr>
          <w:rFonts w:asciiTheme="majorHAnsi" w:hAnsiTheme="majorHAnsi" w:cstheme="majorHAnsi"/>
          <w:u w:val="single"/>
        </w:rPr>
        <w:t>—and until now taboo—</w:t>
      </w:r>
      <w:r w:rsidRPr="00FA66B5">
        <w:rPr>
          <w:rFonts w:asciiTheme="majorHAnsi" w:hAnsiTheme="majorHAnsi" w:cstheme="majorHAnsi"/>
          <w:b/>
          <w:sz w:val="26"/>
          <w:highlight w:val="green"/>
          <w:u w:val="single"/>
        </w:rPr>
        <w:t>bargaining tool</w:t>
      </w:r>
      <w:r w:rsidRPr="00FA66B5">
        <w:rPr>
          <w:rFonts w:asciiTheme="majorHAnsi" w:hAnsiTheme="majorHAnsi" w:cstheme="majorHAnsi"/>
          <w:u w:val="single"/>
        </w:rPr>
        <w:t xml:space="preserve">: </w:t>
      </w:r>
      <w:r w:rsidRPr="00FA66B5">
        <w:rPr>
          <w:rFonts w:asciiTheme="majorHAnsi" w:hAnsiTheme="majorHAnsi" w:cstheme="majorHAnsi"/>
          <w:b/>
          <w:sz w:val="26"/>
          <w:highlight w:val="green"/>
          <w:u w:val="single"/>
          <w:bdr w:val="single" w:sz="18" w:space="0" w:color="auto"/>
        </w:rPr>
        <w:t>an officially sanctioned right to strike</w:t>
      </w:r>
      <w:r w:rsidRPr="00FA66B5">
        <w:rPr>
          <w:rFonts w:asciiTheme="majorHAnsi" w:hAnsiTheme="majorHAnsi" w:cstheme="majorHAnsi"/>
          <w:sz w:val="14"/>
        </w:rPr>
        <w:t>. "</w:t>
      </w:r>
      <w:r w:rsidRPr="00FA66B5">
        <w:rPr>
          <w:rFonts w:asciiTheme="majorHAnsi" w:hAnsiTheme="majorHAnsi" w:cstheme="majorHAnsi"/>
          <w:u w:val="single"/>
        </w:rPr>
        <w:t>This has been a no-go area in China for decades,</w:t>
      </w:r>
      <w:r w:rsidRPr="00FA66B5">
        <w:rPr>
          <w:rFonts w:asciiTheme="majorHAnsi" w:hAnsiTheme="majorHAnsi" w:cstheme="majorHAnsi"/>
          <w:sz w:val="14"/>
        </w:rPr>
        <w:t xml:space="preserve">" says Robin Munro, deputy director at the Hong Kong-based China Labour Bulletin. </w:t>
      </w:r>
      <w:r w:rsidRPr="00FA66B5">
        <w:rPr>
          <w:rFonts w:asciiTheme="majorHAnsi" w:hAnsiTheme="majorHAnsi" w:cstheme="majorHAnsi"/>
          <w:u w:val="single"/>
        </w:rPr>
        <w:t xml:space="preserve">All </w:t>
      </w:r>
      <w:r w:rsidRPr="00FA66B5">
        <w:rPr>
          <w:rFonts w:asciiTheme="majorHAnsi" w:hAnsiTheme="majorHAnsi" w:cstheme="majorHAnsi"/>
          <w:b/>
          <w:sz w:val="26"/>
          <w:u w:val="single"/>
        </w:rPr>
        <w:t>Chinese workers</w:t>
      </w:r>
      <w:r w:rsidRPr="00FA66B5">
        <w:rPr>
          <w:rFonts w:asciiTheme="majorHAnsi" w:hAnsiTheme="majorHAnsi" w:cstheme="majorHAnsi"/>
          <w:u w:val="single"/>
        </w:rPr>
        <w:t xml:space="preserve"> belong to one </w:t>
      </w:r>
      <w:r w:rsidRPr="00FA66B5">
        <w:rPr>
          <w:rFonts w:asciiTheme="majorHAnsi" w:hAnsiTheme="majorHAnsi" w:cstheme="majorHAnsi"/>
          <w:b/>
          <w:sz w:val="26"/>
          <w:u w:val="single"/>
        </w:rPr>
        <w:t>union</w:t>
      </w:r>
      <w:r w:rsidRPr="00FA66B5">
        <w:rPr>
          <w:rFonts w:asciiTheme="majorHAnsi" w:hAnsiTheme="majorHAnsi" w:cstheme="majorHAnsi"/>
          <w:u w:val="single"/>
        </w:rPr>
        <w:t xml:space="preserve">, but it </w:t>
      </w:r>
      <w:r w:rsidRPr="00FA66B5">
        <w:rPr>
          <w:rFonts w:asciiTheme="majorHAnsi" w:hAnsiTheme="majorHAnsi" w:cstheme="majorHAnsi"/>
          <w:b/>
          <w:sz w:val="26"/>
          <w:u w:val="single"/>
          <w:bdr w:val="single" w:sz="18" w:space="0" w:color="auto"/>
        </w:rPr>
        <w:t>wields little power</w:t>
      </w:r>
      <w:r w:rsidRPr="00FA66B5">
        <w:rPr>
          <w:rFonts w:asciiTheme="majorHAnsi" w:hAnsiTheme="majorHAnsi" w:cstheme="majorHAnsi"/>
          <w:u w:val="single"/>
        </w:rPr>
        <w:t xml:space="preserve">. </w:t>
      </w:r>
      <w:r w:rsidRPr="00FA66B5">
        <w:rPr>
          <w:rFonts w:asciiTheme="majorHAnsi" w:hAnsiTheme="majorHAnsi" w:cstheme="majorHAnsi"/>
          <w:sz w:val="14"/>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A66B5">
        <w:rPr>
          <w:rFonts w:asciiTheme="majorHAnsi" w:hAnsiTheme="majorHAnsi" w:cstheme="majorHAnsi"/>
          <w:u w:val="single"/>
        </w:rPr>
        <w:t>The proposed law is seen by many activists and researchers as a trial balloon before a possible national rollout.</w:t>
      </w:r>
      <w:r w:rsidRPr="00FA66B5">
        <w:rPr>
          <w:rFonts w:asciiTheme="majorHAnsi" w:hAnsiTheme="majorHAnsi" w:cstheme="majorHAnsi"/>
          <w:sz w:val="14"/>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A66B5">
        <w:rPr>
          <w:rFonts w:asciiTheme="majorHAnsi" w:hAnsiTheme="majorHAnsi" w:cstheme="majorHAnsi"/>
          <w:u w:val="single"/>
        </w:rPr>
        <w:t>For six decades, picketing and disrupting production have been illegal and subject to harsh punishment</w:t>
      </w:r>
      <w:r w:rsidRPr="00FA66B5">
        <w:rPr>
          <w:rFonts w:asciiTheme="majorHAnsi" w:hAnsiTheme="majorHAnsi" w:cstheme="majorHAnsi"/>
          <w:sz w:val="14"/>
        </w:rPr>
        <w:t xml:space="preserve">. Under the Guangdong proposal, </w:t>
      </w:r>
      <w:r w:rsidRPr="00FA66B5">
        <w:rPr>
          <w:rFonts w:asciiTheme="majorHAnsi" w:hAnsiTheme="majorHAnsi" w:cstheme="majorHAnsi"/>
          <w:u w:val="single"/>
        </w:rPr>
        <w:t>as long as workers first try negotiating and refrain from violence, they're allowed to strike</w:t>
      </w:r>
      <w:r w:rsidRPr="00FA66B5">
        <w:rPr>
          <w:rFonts w:asciiTheme="majorHAnsi" w:hAnsiTheme="majorHAnsi" w:cstheme="majorHAnsi"/>
          <w:sz w:val="14"/>
        </w:rPr>
        <w:t>. Though the draft could still get watered down, the fact that officials are even considering legalizing strikes signals a sea change. The party's moves are an attempt to recognize—and regulate—what is already happening. "</w:t>
      </w:r>
      <w:r w:rsidRPr="00FA66B5">
        <w:rPr>
          <w:rFonts w:asciiTheme="majorHAnsi" w:hAnsiTheme="majorHAnsi" w:cstheme="majorHAnsi"/>
          <w:u w:val="single"/>
        </w:rPr>
        <w:t>Every month there are hundreds of strikes</w:t>
      </w:r>
      <w:r w:rsidRPr="00FA66B5">
        <w:rPr>
          <w:rFonts w:asciiTheme="majorHAnsi" w:hAnsiTheme="majorHAnsi" w:cstheme="majorHAnsi"/>
          <w:sz w:val="14"/>
        </w:rPr>
        <w:t xml:space="preserve">," says Chang Kai, a labor relations professor at Renmin University of China who advised the Honda workers. "What the government is concerned about is whether it can control these strikes or not." </w:t>
      </w:r>
      <w:r w:rsidRPr="00FA66B5">
        <w:rPr>
          <w:rFonts w:asciiTheme="majorHAnsi" w:hAnsiTheme="majorHAnsi" w:cstheme="majorHAnsi"/>
          <w:b/>
          <w:sz w:val="26"/>
          <w:highlight w:val="green"/>
          <w:u w:val="single"/>
        </w:rPr>
        <w:t>Formalizing workers' rights</w:t>
      </w:r>
      <w:r w:rsidRPr="00FA66B5">
        <w:rPr>
          <w:rFonts w:asciiTheme="majorHAnsi" w:hAnsiTheme="majorHAnsi" w:cstheme="majorHAnsi"/>
          <w:sz w:val="14"/>
          <w:highlight w:val="green"/>
        </w:rPr>
        <w:t xml:space="preserve"> </w:t>
      </w:r>
      <w:r w:rsidRPr="00FA66B5">
        <w:rPr>
          <w:rFonts w:asciiTheme="majorHAnsi" w:hAnsiTheme="majorHAnsi" w:cstheme="majorHAnsi"/>
          <w:b/>
          <w:sz w:val="26"/>
          <w:u w:val="single"/>
        </w:rPr>
        <w:t>could</w:t>
      </w:r>
      <w:r w:rsidRPr="00FA66B5">
        <w:rPr>
          <w:rFonts w:asciiTheme="majorHAnsi" w:hAnsiTheme="majorHAnsi" w:cstheme="majorHAnsi"/>
          <w:sz w:val="14"/>
        </w:rPr>
        <w:t xml:space="preserve"> also advance </w:t>
      </w:r>
      <w:r w:rsidRPr="00FA66B5">
        <w:rPr>
          <w:rFonts w:asciiTheme="majorHAnsi" w:hAnsiTheme="majorHAnsi" w:cstheme="majorHAnsi"/>
          <w:b/>
          <w:sz w:val="26"/>
          <w:highlight w:val="green"/>
          <w:u w:val="single"/>
          <w:bdr w:val="single" w:sz="18" w:space="0" w:color="auto"/>
        </w:rPr>
        <w:t xml:space="preserve">China's goal of rebalancing </w:t>
      </w:r>
      <w:r w:rsidRPr="00FA66B5">
        <w:rPr>
          <w:rStyle w:val="Style13ptBold"/>
          <w:b w:val="0"/>
          <w:bCs/>
          <w:sz w:val="14"/>
        </w:rPr>
        <w:t>the</w:t>
      </w:r>
      <w:r w:rsidRPr="00FA66B5">
        <w:rPr>
          <w:rFonts w:asciiTheme="majorHAnsi" w:hAnsiTheme="majorHAnsi" w:cstheme="majorHAnsi"/>
          <w:b/>
          <w:sz w:val="26"/>
          <w:u w:val="single"/>
          <w:bdr w:val="single" w:sz="18" w:space="0" w:color="auto"/>
        </w:rPr>
        <w:t xml:space="preserve"> </w:t>
      </w:r>
      <w:r w:rsidRPr="00FA66B5">
        <w:rPr>
          <w:rFonts w:asciiTheme="majorHAnsi" w:hAnsiTheme="majorHAnsi" w:cstheme="majorHAnsi"/>
          <w:b/>
          <w:sz w:val="26"/>
          <w:highlight w:val="green"/>
          <w:u w:val="single"/>
          <w:bdr w:val="single" w:sz="18" w:space="0" w:color="auto"/>
        </w:rPr>
        <w:t>economy</w:t>
      </w:r>
      <w:r w:rsidRPr="00FA66B5">
        <w:rPr>
          <w:rFonts w:asciiTheme="majorHAnsi" w:hAnsiTheme="majorHAnsi" w:cstheme="majorHAnsi"/>
          <w:sz w:val="14"/>
        </w:rPr>
        <w:t xml:space="preserve">. "There is a </w:t>
      </w:r>
      <w:r w:rsidRPr="00FA66B5">
        <w:rPr>
          <w:rFonts w:asciiTheme="majorHAnsi" w:hAnsiTheme="majorHAnsi" w:cstheme="majorHAnsi"/>
          <w:b/>
          <w:sz w:val="26"/>
          <w:u w:val="single"/>
        </w:rPr>
        <w:t xml:space="preserve">new emphasis on how to </w:t>
      </w:r>
      <w:r w:rsidRPr="00FA66B5">
        <w:rPr>
          <w:rFonts w:asciiTheme="majorHAnsi" w:hAnsiTheme="majorHAnsi" w:cstheme="majorHAnsi"/>
          <w:b/>
          <w:sz w:val="26"/>
          <w:highlight w:val="green"/>
          <w:u w:val="single"/>
        </w:rPr>
        <w:t>reduce</w:t>
      </w:r>
      <w:r w:rsidRPr="00FA66B5">
        <w:rPr>
          <w:rFonts w:asciiTheme="majorHAnsi" w:hAnsiTheme="majorHAnsi" w:cstheme="majorHAnsi"/>
          <w:b/>
          <w:sz w:val="26"/>
          <w:u w:val="single"/>
        </w:rPr>
        <w:t xml:space="preserve"> </w:t>
      </w:r>
      <w:r w:rsidRPr="00FA66B5">
        <w:rPr>
          <w:rFonts w:asciiTheme="majorHAnsi" w:hAnsiTheme="majorHAnsi" w:cstheme="majorHAnsi"/>
          <w:bCs/>
          <w:sz w:val="14"/>
        </w:rPr>
        <w:t>the</w:t>
      </w:r>
      <w:r w:rsidRPr="00FA66B5">
        <w:rPr>
          <w:rFonts w:asciiTheme="majorHAnsi" w:hAnsiTheme="majorHAnsi" w:cstheme="majorHAnsi"/>
          <w:b/>
          <w:sz w:val="26"/>
          <w:u w:val="single"/>
        </w:rPr>
        <w:t xml:space="preserve"> </w:t>
      </w:r>
      <w:r w:rsidRPr="00FA66B5">
        <w:rPr>
          <w:rFonts w:asciiTheme="majorHAnsi" w:hAnsiTheme="majorHAnsi" w:cstheme="majorHAnsi"/>
          <w:b/>
          <w:sz w:val="26"/>
          <w:highlight w:val="green"/>
          <w:u w:val="single"/>
        </w:rPr>
        <w:t>wage gap</w:t>
      </w:r>
      <w:r w:rsidRPr="00FA66B5">
        <w:rPr>
          <w:rFonts w:asciiTheme="majorHAnsi" w:hAnsiTheme="majorHAnsi" w:cstheme="majorHAnsi"/>
          <w:sz w:val="14"/>
          <w:highlight w:val="green"/>
        </w:rPr>
        <w:t xml:space="preserve"> </w:t>
      </w:r>
      <w:r w:rsidRPr="00FA66B5">
        <w:rPr>
          <w:rFonts w:asciiTheme="majorHAnsi" w:hAnsiTheme="majorHAnsi" w:cstheme="majorHAnsi"/>
          <w:b/>
          <w:sz w:val="26"/>
          <w:highlight w:val="green"/>
          <w:u w:val="single"/>
        </w:rPr>
        <w:t>and get consumers to spend more</w:t>
      </w:r>
      <w:r w:rsidRPr="00FA66B5">
        <w:rPr>
          <w:rFonts w:asciiTheme="majorHAnsi" w:hAnsiTheme="majorHAnsi" w:cstheme="majorHAnsi"/>
          <w:sz w:val="14"/>
        </w:rPr>
        <w:t>," says Chang-Hee Lee, an industrial relations expert at the International Labour Organization's Beijing office. "</w:t>
      </w:r>
      <w:r w:rsidRPr="00FA66B5">
        <w:rPr>
          <w:rFonts w:asciiTheme="majorHAnsi" w:hAnsiTheme="majorHAnsi" w:cstheme="majorHAnsi"/>
          <w:u w:val="single"/>
        </w:rPr>
        <w:t xml:space="preserve">This is </w:t>
      </w:r>
      <w:r w:rsidRPr="00FA66B5">
        <w:rPr>
          <w:rFonts w:asciiTheme="majorHAnsi" w:hAnsiTheme="majorHAnsi" w:cstheme="majorHAnsi"/>
          <w:b/>
          <w:sz w:val="26"/>
          <w:highlight w:val="green"/>
          <w:u w:val="single"/>
        </w:rPr>
        <w:t>not</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very </w:t>
      </w:r>
      <w:r w:rsidRPr="00FA66B5">
        <w:rPr>
          <w:rFonts w:asciiTheme="majorHAnsi" w:hAnsiTheme="majorHAnsi" w:cstheme="majorHAnsi"/>
          <w:b/>
          <w:sz w:val="26"/>
          <w:highlight w:val="green"/>
          <w:u w:val="single"/>
        </w:rPr>
        <w:t>easy</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to accomplish </w:t>
      </w:r>
      <w:r w:rsidRPr="00FA66B5">
        <w:rPr>
          <w:rFonts w:asciiTheme="majorHAnsi" w:hAnsiTheme="majorHAnsi" w:cstheme="majorHAnsi"/>
          <w:b/>
          <w:sz w:val="26"/>
          <w:highlight w:val="green"/>
          <w:u w:val="single"/>
        </w:rPr>
        <w:t>unless</w:t>
      </w:r>
      <w:r w:rsidRPr="00FA66B5">
        <w:rPr>
          <w:rFonts w:asciiTheme="majorHAnsi" w:hAnsiTheme="majorHAnsi" w:cstheme="majorHAnsi"/>
          <w:highlight w:val="green"/>
          <w:u w:val="single"/>
        </w:rPr>
        <w:t xml:space="preserve"> </w:t>
      </w:r>
      <w:r w:rsidRPr="00FA66B5">
        <w:rPr>
          <w:rFonts w:asciiTheme="majorHAnsi" w:hAnsiTheme="majorHAnsi" w:cstheme="majorHAnsi"/>
          <w:b/>
          <w:sz w:val="26"/>
          <w:highlight w:val="green"/>
          <w:u w:val="single"/>
        </w:rPr>
        <w:t>workers have more bargaining power</w:t>
      </w:r>
      <w:r w:rsidRPr="00FA66B5">
        <w:rPr>
          <w:rFonts w:asciiTheme="majorHAnsi" w:hAnsiTheme="majorHAnsi" w:cstheme="majorHAnsi"/>
          <w:sz w:val="14"/>
        </w:rPr>
        <w:t xml:space="preserve">." </w:t>
      </w:r>
      <w:r w:rsidRPr="00FA66B5">
        <w:rPr>
          <w:rFonts w:asciiTheme="majorHAnsi" w:hAnsiTheme="majorHAnsi" w:cstheme="majorHAnsi"/>
          <w:u w:val="single"/>
        </w:rPr>
        <w:t>The bottom line: A proposed law being debated in Guangdong could greatly strengthen the bargaining power of Chinese workers</w:t>
      </w:r>
      <w:r w:rsidRPr="00FA66B5">
        <w:rPr>
          <w:rFonts w:asciiTheme="majorHAnsi" w:hAnsiTheme="majorHAnsi" w:cstheme="majorHAnsi"/>
          <w:sz w:val="14"/>
        </w:rPr>
        <w:t>.</w:t>
      </w:r>
    </w:p>
    <w:p w14:paraId="1DE00C69" w14:textId="77777777" w:rsidR="007912F0" w:rsidRPr="00FA66B5" w:rsidRDefault="007912F0" w:rsidP="007912F0">
      <w:pPr>
        <w:pStyle w:val="Heading4"/>
        <w:rPr>
          <w:rFonts w:asciiTheme="majorHAnsi" w:hAnsiTheme="majorHAnsi" w:cstheme="majorHAnsi"/>
        </w:rPr>
      </w:pPr>
      <w:r w:rsidRPr="00FA66B5">
        <w:rPr>
          <w:rFonts w:asciiTheme="majorHAnsi" w:hAnsiTheme="majorHAnsi" w:cstheme="majorHAnsi"/>
        </w:rPr>
        <w:t>That’s good, underpaid workers are the best cause of deindustrialization and lowers domestic consumption—sustained growth is key</w:t>
      </w:r>
    </w:p>
    <w:p w14:paraId="3748E279" w14:textId="77777777" w:rsidR="007912F0" w:rsidRPr="00FA66B5" w:rsidRDefault="007912F0" w:rsidP="007912F0">
      <w:pPr>
        <w:rPr>
          <w:rFonts w:asciiTheme="majorHAnsi" w:hAnsiTheme="majorHAnsi" w:cstheme="majorHAnsi"/>
        </w:rPr>
      </w:pPr>
      <w:r w:rsidRPr="00FA66B5">
        <w:rPr>
          <w:rStyle w:val="Style13ptBold"/>
          <w:rFonts w:asciiTheme="majorHAnsi" w:hAnsiTheme="majorHAnsi" w:cstheme="majorHAnsi"/>
        </w:rPr>
        <w:t>Haack 21</w:t>
      </w:r>
      <w:r w:rsidRPr="00FA66B5">
        <w:rPr>
          <w:rFonts w:asciiTheme="majorHAnsi" w:hAnsiTheme="majorHAnsi" w:cstheme="majorHAnsi"/>
        </w:rPr>
        <w:t xml:space="preserve"> Michael Haack 2-13-2021 "Could Biden Make US-China Trade Better for Workers?" </w:t>
      </w:r>
      <w:hyperlink r:id="rId10" w:history="1">
        <w:r w:rsidRPr="00FA66B5">
          <w:rPr>
            <w:rStyle w:val="Hyperlink"/>
            <w:rFonts w:asciiTheme="majorHAnsi" w:hAnsiTheme="majorHAnsi" w:cstheme="majorHAnsi"/>
          </w:rPr>
          <w:t>https://thediplomat.com/2021/02/could-biden-make-us-china-trade-better-for-workers/</w:t>
        </w:r>
      </w:hyperlink>
      <w:r w:rsidRPr="00FA66B5">
        <w:rPr>
          <w:rFonts w:asciiTheme="majorHAnsi" w:hAnsiTheme="majorHAnsi" w:cstheme="majorHAnsi"/>
        </w:rPr>
        <w:t xml:space="preserve"> (Michael Haack currently a contractor with the China Labor Translation Project, a project of the Chinese Progressive Association. He previously worked with industrial workers in southern China. Michael holds master’s degrees from SOAS, University of London and American University)//Elmer </w:t>
      </w:r>
    </w:p>
    <w:p w14:paraId="02251CFE" w14:textId="77777777" w:rsidR="007912F0" w:rsidRPr="00FA66B5" w:rsidRDefault="007912F0" w:rsidP="007912F0">
      <w:pPr>
        <w:rPr>
          <w:rFonts w:asciiTheme="majorHAnsi" w:hAnsiTheme="majorHAnsi" w:cstheme="majorHAnsi"/>
          <w:u w:val="single"/>
        </w:rPr>
      </w:pPr>
      <w:r w:rsidRPr="00FA66B5">
        <w:rPr>
          <w:rFonts w:asciiTheme="majorHAnsi" w:hAnsiTheme="majorHAnsi" w:cstheme="majorHAnsi"/>
          <w:sz w:val="16"/>
        </w:rPr>
        <w:t xml:space="preserve">Meanwhile, </w:t>
      </w:r>
      <w:r w:rsidRPr="00FA66B5">
        <w:rPr>
          <w:rFonts w:asciiTheme="majorHAnsi" w:hAnsiTheme="majorHAnsi" w:cstheme="majorHAnsi"/>
          <w:b/>
          <w:sz w:val="26"/>
          <w:u w:val="single"/>
        </w:rPr>
        <w:t>even</w:t>
      </w:r>
      <w:r w:rsidRPr="00FA66B5">
        <w:rPr>
          <w:rFonts w:asciiTheme="majorHAnsi" w:hAnsiTheme="majorHAnsi" w:cstheme="majorHAnsi"/>
          <w:b/>
          <w:sz w:val="26"/>
          <w:highlight w:val="green"/>
          <w:u w:val="single"/>
        </w:rPr>
        <w:t xml:space="preserve"> as China grows, its wealth</w:t>
      </w:r>
      <w:r w:rsidRPr="00FA66B5">
        <w:rPr>
          <w:rFonts w:asciiTheme="majorHAnsi" w:hAnsiTheme="majorHAnsi" w:cstheme="majorHAnsi"/>
          <w:highlight w:val="green"/>
          <w:u w:val="single"/>
        </w:rPr>
        <w:t xml:space="preserve"> </w:t>
      </w:r>
      <w:r w:rsidRPr="00FA66B5">
        <w:rPr>
          <w:rFonts w:asciiTheme="majorHAnsi" w:hAnsiTheme="majorHAnsi" w:cstheme="majorHAnsi"/>
          <w:b/>
          <w:sz w:val="26"/>
          <w:highlight w:val="green"/>
          <w:u w:val="single"/>
        </w:rPr>
        <w:t>remains</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largely </w:t>
      </w:r>
      <w:r w:rsidRPr="00FA66B5">
        <w:rPr>
          <w:rFonts w:asciiTheme="majorHAnsi" w:hAnsiTheme="majorHAnsi" w:cstheme="majorHAnsi"/>
          <w:b/>
          <w:sz w:val="26"/>
          <w:highlight w:val="green"/>
          <w:u w:val="single"/>
        </w:rPr>
        <w:t>with companies and the government</w:t>
      </w:r>
      <w:r w:rsidRPr="00FA66B5">
        <w:rPr>
          <w:rFonts w:asciiTheme="majorHAnsi" w:hAnsiTheme="majorHAnsi" w:cstheme="majorHAnsi"/>
          <w:u w:val="single"/>
        </w:rPr>
        <w:t xml:space="preserve">. </w:t>
      </w:r>
      <w:r w:rsidRPr="00FA66B5">
        <w:rPr>
          <w:rFonts w:asciiTheme="majorHAnsi" w:hAnsiTheme="majorHAnsi" w:cstheme="majorHAnsi"/>
          <w:b/>
          <w:sz w:val="26"/>
          <w:highlight w:val="green"/>
          <w:u w:val="single"/>
        </w:rPr>
        <w:t>Individual households capture only around 40 percent</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of China’s GDP compared to around 70 percent in the United States. </w:t>
      </w:r>
      <w:r w:rsidRPr="00FA66B5">
        <w:rPr>
          <w:rFonts w:asciiTheme="majorHAnsi" w:hAnsiTheme="majorHAnsi" w:cstheme="majorHAnsi"/>
          <w:b/>
          <w:sz w:val="26"/>
          <w:highlight w:val="green"/>
          <w:u w:val="single"/>
        </w:rPr>
        <w:t>Inequality has soared</w:t>
      </w:r>
      <w:r w:rsidRPr="00FA66B5">
        <w:rPr>
          <w:rFonts w:asciiTheme="majorHAnsi" w:hAnsiTheme="majorHAnsi" w:cstheme="majorHAnsi"/>
          <w:u w:val="single"/>
        </w:rPr>
        <w:t xml:space="preserve">. China’s official </w:t>
      </w:r>
      <w:r w:rsidRPr="00FA66B5">
        <w:rPr>
          <w:rFonts w:asciiTheme="majorHAnsi" w:hAnsiTheme="majorHAnsi" w:cstheme="majorHAnsi"/>
          <w:b/>
          <w:bCs/>
          <w:u w:val="single"/>
        </w:rPr>
        <w:lastRenderedPageBreak/>
        <w:t>Gini coefficient is at 0.47  (independent analyses put the number considerably higher) compared to 0.39 in the U.S</w:t>
      </w:r>
      <w:r w:rsidRPr="00FA66B5">
        <w:rPr>
          <w:rFonts w:asciiTheme="majorHAnsi" w:hAnsiTheme="majorHAnsi" w:cstheme="majorHAnsi"/>
          <w:u w:val="single"/>
        </w:rPr>
        <w:t>. “</w:t>
      </w:r>
      <w:r w:rsidRPr="00FA66B5">
        <w:rPr>
          <w:rFonts w:asciiTheme="majorHAnsi" w:hAnsiTheme="majorHAnsi" w:cstheme="majorHAnsi"/>
          <w:b/>
          <w:sz w:val="26"/>
          <w:highlight w:val="green"/>
          <w:u w:val="single"/>
        </w:rPr>
        <w:t>Chinese workers</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are </w:t>
      </w:r>
      <w:r w:rsidRPr="00FA66B5">
        <w:rPr>
          <w:rFonts w:asciiTheme="majorHAnsi" w:hAnsiTheme="majorHAnsi" w:cstheme="majorHAnsi"/>
          <w:b/>
          <w:sz w:val="26"/>
          <w:highlight w:val="green"/>
          <w:u w:val="single"/>
        </w:rPr>
        <w:t>underpaid</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and overtaxed, so they </w:t>
      </w:r>
      <w:r w:rsidRPr="00FA66B5">
        <w:rPr>
          <w:rFonts w:asciiTheme="majorHAnsi" w:hAnsiTheme="majorHAnsi" w:cstheme="majorHAnsi"/>
          <w:b/>
          <w:sz w:val="26"/>
          <w:highlight w:val="green"/>
          <w:u w:val="single"/>
        </w:rPr>
        <w:t>can’t</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afford to </w:t>
      </w:r>
      <w:r w:rsidRPr="00FA66B5">
        <w:rPr>
          <w:rFonts w:asciiTheme="majorHAnsi" w:hAnsiTheme="majorHAnsi" w:cstheme="majorHAnsi"/>
          <w:b/>
          <w:sz w:val="26"/>
          <w:highlight w:val="green"/>
          <w:u w:val="single"/>
        </w:rPr>
        <w:t>spend as much</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on goods and services,” said Mathew Klein of Barron’s. “The result is that Chinese businesses systematically generate a </w:t>
      </w:r>
      <w:r w:rsidRPr="00FA66B5">
        <w:rPr>
          <w:rFonts w:asciiTheme="majorHAnsi" w:hAnsiTheme="majorHAnsi" w:cstheme="majorHAnsi"/>
          <w:b/>
          <w:sz w:val="26"/>
          <w:highlight w:val="green"/>
          <w:u w:val="single"/>
        </w:rPr>
        <w:t>surplus</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of goods that gets </w:t>
      </w:r>
      <w:r w:rsidRPr="00FA66B5">
        <w:rPr>
          <w:rFonts w:asciiTheme="majorHAnsi" w:hAnsiTheme="majorHAnsi" w:cstheme="majorHAnsi"/>
          <w:b/>
          <w:sz w:val="26"/>
          <w:highlight w:val="green"/>
          <w:u w:val="single"/>
        </w:rPr>
        <w:t>dumped</w:t>
      </w:r>
      <w:r w:rsidRPr="00FA66B5">
        <w:rPr>
          <w:rFonts w:asciiTheme="majorHAnsi" w:hAnsiTheme="majorHAnsi" w:cstheme="majorHAnsi"/>
          <w:highlight w:val="green"/>
          <w:u w:val="single"/>
        </w:rPr>
        <w:t xml:space="preserve"> </w:t>
      </w:r>
      <w:r w:rsidRPr="00FA66B5">
        <w:rPr>
          <w:rFonts w:asciiTheme="majorHAnsi" w:hAnsiTheme="majorHAnsi" w:cstheme="majorHAnsi"/>
          <w:b/>
          <w:sz w:val="26"/>
          <w:highlight w:val="green"/>
          <w:u w:val="single"/>
        </w:rPr>
        <w:t>on the rest of the world</w:t>
      </w:r>
      <w:r w:rsidRPr="00FA66B5">
        <w:rPr>
          <w:rFonts w:asciiTheme="majorHAnsi" w:hAnsiTheme="majorHAnsi" w:cstheme="majorHAnsi"/>
          <w:u w:val="single"/>
        </w:rPr>
        <w:t xml:space="preserve">, which in turn </w:t>
      </w:r>
      <w:r w:rsidRPr="00FA66B5">
        <w:rPr>
          <w:rFonts w:asciiTheme="majorHAnsi" w:hAnsiTheme="majorHAnsi" w:cstheme="majorHAnsi"/>
          <w:b/>
          <w:sz w:val="26"/>
          <w:highlight w:val="green"/>
          <w:u w:val="single"/>
        </w:rPr>
        <w:t>leads to</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some combination of </w:t>
      </w:r>
      <w:r w:rsidRPr="00FA66B5">
        <w:rPr>
          <w:rFonts w:asciiTheme="majorHAnsi" w:hAnsiTheme="majorHAnsi" w:cstheme="majorHAnsi"/>
          <w:b/>
          <w:sz w:val="26"/>
          <w:highlight w:val="green"/>
          <w:u w:val="single"/>
          <w:bdr w:val="single" w:sz="18" w:space="0" w:color="auto"/>
        </w:rPr>
        <w:t>deindustrialization and rising indebtedness</w:t>
      </w:r>
      <w:r w:rsidRPr="00FA66B5">
        <w:rPr>
          <w:rFonts w:asciiTheme="majorHAnsi" w:hAnsiTheme="majorHAnsi" w:cstheme="majorHAnsi"/>
          <w:u w:val="single"/>
        </w:rPr>
        <w:t>.”</w:t>
      </w:r>
      <w:r w:rsidRPr="00FA66B5">
        <w:rPr>
          <w:rFonts w:asciiTheme="majorHAnsi" w:hAnsiTheme="majorHAnsi" w:cstheme="majorHAnsi"/>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FA66B5">
        <w:rPr>
          <w:rFonts w:asciiTheme="majorHAnsi" w:hAnsiTheme="majorHAnsi" w:cstheme="majorHAnsi"/>
          <w:u w:val="single"/>
        </w:rPr>
        <w:t xml:space="preserve">making </w:t>
      </w:r>
      <w:r w:rsidRPr="00FA66B5">
        <w:rPr>
          <w:rFonts w:asciiTheme="majorHAnsi" w:hAnsiTheme="majorHAnsi" w:cstheme="majorHAnsi"/>
          <w:b/>
          <w:sz w:val="26"/>
          <w:highlight w:val="green"/>
          <w:u w:val="single"/>
        </w:rPr>
        <w:t xml:space="preserve">domestic consumption </w:t>
      </w:r>
      <w:r w:rsidRPr="00FA66B5">
        <w:rPr>
          <w:rFonts w:asciiTheme="majorHAnsi" w:hAnsiTheme="majorHAnsi" w:cstheme="majorHAnsi"/>
          <w:u w:val="single"/>
        </w:rPr>
        <w:t xml:space="preserve">the </w:t>
      </w:r>
      <w:r w:rsidRPr="00FA66B5">
        <w:rPr>
          <w:rFonts w:asciiTheme="majorHAnsi" w:hAnsiTheme="majorHAnsi" w:cstheme="majorHAnsi"/>
          <w:b/>
          <w:sz w:val="26"/>
          <w:highlight w:val="green"/>
          <w:u w:val="single"/>
        </w:rPr>
        <w:t>main driver of</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its </w:t>
      </w:r>
      <w:r w:rsidRPr="00FA66B5">
        <w:rPr>
          <w:rFonts w:asciiTheme="majorHAnsi" w:hAnsiTheme="majorHAnsi" w:cstheme="majorHAnsi"/>
          <w:b/>
          <w:sz w:val="26"/>
          <w:highlight w:val="green"/>
          <w:u w:val="single"/>
        </w:rPr>
        <w:t>growth</w:t>
      </w:r>
      <w:r w:rsidRPr="00FA66B5">
        <w:rPr>
          <w:rFonts w:asciiTheme="majorHAnsi" w:hAnsiTheme="majorHAnsi" w:cstheme="majorHAnsi"/>
          <w:u w:val="single"/>
        </w:rPr>
        <w:t>” is the priority for China</w:t>
      </w:r>
      <w:r w:rsidRPr="00FA66B5">
        <w:rPr>
          <w:rFonts w:asciiTheme="majorHAnsi" w:hAnsiTheme="majorHAnsi" w:cstheme="majorHAnsi"/>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FA66B5">
        <w:rPr>
          <w:rFonts w:asciiTheme="majorHAnsi" w:hAnsiTheme="majorHAnsi" w:cstheme="majorHAnsi"/>
          <w:u w:val="single"/>
        </w:rPr>
        <w:t>A Worker-First Approach to China Like Vietnam, China’s industrial sector faced a wave of strikes in the 2000s and 2010s</w:t>
      </w:r>
      <w:r w:rsidRPr="00FA66B5">
        <w:rPr>
          <w:rFonts w:asciiTheme="majorHAnsi" w:hAnsiTheme="majorHAnsi" w:cstheme="majorHAnsi"/>
          <w:sz w:val="16"/>
        </w:rPr>
        <w:t xml:space="preserve">. In China, just as in Vietnam, reformers in the country’s single party-controlled union federation began to experiment with collective bargaining, especially in the manufacturing hub of Guangdong province. </w:t>
      </w:r>
      <w:r w:rsidRPr="00FA66B5">
        <w:rPr>
          <w:rFonts w:asciiTheme="majorHAnsi" w:hAnsiTheme="majorHAnsi" w:cstheme="majorHAnsi"/>
          <w:u w:val="single"/>
        </w:rPr>
        <w:t>Talk about instituting a “right to strike” emerged amidst a strike wave in 2010.</w:t>
      </w:r>
      <w:r w:rsidRPr="00FA66B5">
        <w:rPr>
          <w:rFonts w:asciiTheme="majorHAnsi" w:hAnsiTheme="majorHAnsi" w:cstheme="majorHAnsi"/>
          <w:sz w:val="16"/>
        </w:rPr>
        <w:t xml:space="preserve"> Then came 2013. Xi Jinping took the reins of the Communist Party and set out to remake China and the </w:t>
      </w:r>
      <w:r w:rsidRPr="00FA66B5">
        <w:rPr>
          <w:rFonts w:asciiTheme="majorHAnsi" w:hAnsiTheme="majorHAnsi" w:cstheme="majorHAnsi"/>
          <w:b/>
          <w:sz w:val="26"/>
          <w:highlight w:val="green"/>
          <w:u w:val="single"/>
        </w:rPr>
        <w:t>crackdowns began</w:t>
      </w:r>
      <w:r w:rsidRPr="00FA66B5">
        <w:rPr>
          <w:rFonts w:asciiTheme="majorHAnsi" w:hAnsiTheme="majorHAnsi" w:cstheme="majorHAnsi"/>
          <w:sz w:val="16"/>
        </w:rPr>
        <w:t xml:space="preserve">. </w:t>
      </w:r>
      <w:r w:rsidRPr="00FA66B5">
        <w:rPr>
          <w:rFonts w:asciiTheme="majorHAnsi" w:hAnsiTheme="majorHAnsi" w:cstheme="majorHAnsi"/>
          <w:b/>
          <w:sz w:val="26"/>
          <w:highlight w:val="green"/>
          <w:u w:val="single"/>
        </w:rPr>
        <w:t>Labor NGOs</w:t>
      </w:r>
      <w:r w:rsidRPr="00FA66B5">
        <w:rPr>
          <w:rFonts w:asciiTheme="majorHAnsi" w:hAnsiTheme="majorHAnsi" w:cstheme="majorHAnsi"/>
          <w:sz w:val="16"/>
        </w:rPr>
        <w:t xml:space="preserve">, labor studies professors, progressive labor lawyers, and even Marxist students have been </w:t>
      </w:r>
      <w:r w:rsidRPr="00FA66B5">
        <w:rPr>
          <w:rFonts w:asciiTheme="majorHAnsi" w:hAnsiTheme="majorHAnsi" w:cstheme="majorHAnsi"/>
          <w:b/>
          <w:sz w:val="26"/>
          <w:highlight w:val="green"/>
          <w:u w:val="single"/>
        </w:rPr>
        <w:t>shut down</w:t>
      </w:r>
      <w:r w:rsidRPr="00FA66B5">
        <w:rPr>
          <w:rFonts w:asciiTheme="majorHAnsi" w:hAnsiTheme="majorHAnsi" w:cstheme="majorHAnsi"/>
          <w:sz w:val="16"/>
        </w:rPr>
        <w:t xml:space="preserve">, arrested or otherwise silenced. “Although China enacted a series of </w:t>
      </w:r>
      <w:r w:rsidRPr="00FA66B5">
        <w:rPr>
          <w:rFonts w:asciiTheme="majorHAnsi" w:hAnsiTheme="majorHAnsi" w:cstheme="majorHAnsi"/>
          <w:b/>
          <w:sz w:val="26"/>
          <w:u w:val="single"/>
        </w:rPr>
        <w:t>pro-worker laws</w:t>
      </w:r>
      <w:r w:rsidRPr="00FA66B5">
        <w:rPr>
          <w:rFonts w:asciiTheme="majorHAnsi" w:hAnsiTheme="majorHAnsi" w:cstheme="majorHAnsi"/>
          <w:sz w:val="16"/>
        </w:rPr>
        <w:t xml:space="preserve"> in the late 2000s, many of these provisions </w:t>
      </w:r>
      <w:r w:rsidRPr="00FA66B5">
        <w:rPr>
          <w:rFonts w:asciiTheme="majorHAnsi" w:hAnsiTheme="majorHAnsi" w:cstheme="majorHAnsi"/>
          <w:b/>
          <w:sz w:val="26"/>
          <w:u w:val="single"/>
          <w:bdr w:val="single" w:sz="18" w:space="0" w:color="auto"/>
        </w:rPr>
        <w:t>are poorly implemented</w:t>
      </w:r>
      <w:r w:rsidRPr="00FA66B5">
        <w:rPr>
          <w:rFonts w:asciiTheme="majorHAnsi" w:hAnsiTheme="majorHAnsi" w:cstheme="majorHAnsi"/>
          <w:sz w:val="16"/>
        </w:rPr>
        <w:t>,” said Eli Friedman, professor at Cornell University (</w:t>
      </w:r>
      <w:r w:rsidRPr="00FA66B5">
        <w:rPr>
          <w:rFonts w:asciiTheme="majorHAnsi" w:hAnsiTheme="majorHAnsi" w:cstheme="majorHAnsi"/>
          <w:u w:val="single"/>
        </w:rPr>
        <w:t xml:space="preserve">Disclosure: Eli Friedman is one of the author’s supervisors at the China Labor Translation Project).  “As has been the case in </w:t>
      </w:r>
      <w:r w:rsidRPr="00FA66B5">
        <w:rPr>
          <w:rFonts w:asciiTheme="majorHAnsi" w:hAnsiTheme="majorHAnsi" w:cstheme="majorHAnsi"/>
          <w:u w:val="single"/>
        </w:rPr>
        <w:lastRenderedPageBreak/>
        <w:t xml:space="preserve">countless other countries, </w:t>
      </w:r>
      <w:r w:rsidRPr="00FA66B5">
        <w:rPr>
          <w:rFonts w:asciiTheme="majorHAnsi" w:hAnsiTheme="majorHAnsi" w:cstheme="majorHAnsi"/>
          <w:b/>
          <w:sz w:val="26"/>
          <w:highlight w:val="green"/>
          <w:u w:val="single"/>
        </w:rPr>
        <w:t>China would</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likely </w:t>
      </w:r>
      <w:r w:rsidRPr="00FA66B5">
        <w:rPr>
          <w:rFonts w:asciiTheme="majorHAnsi" w:hAnsiTheme="majorHAnsi" w:cstheme="majorHAnsi"/>
          <w:b/>
          <w:sz w:val="26"/>
          <w:highlight w:val="green"/>
          <w:u w:val="single"/>
        </w:rPr>
        <w:t>experience reduced inequality and greater domestic consumption</w:t>
      </w:r>
      <w:r w:rsidRPr="00FA66B5">
        <w:rPr>
          <w:rFonts w:asciiTheme="majorHAnsi" w:hAnsiTheme="majorHAnsi" w:cstheme="majorHAnsi"/>
          <w:highlight w:val="green"/>
          <w:u w:val="single"/>
        </w:rPr>
        <w:t xml:space="preserve"> </w:t>
      </w:r>
      <w:r w:rsidRPr="00FA66B5">
        <w:rPr>
          <w:rFonts w:asciiTheme="majorHAnsi" w:hAnsiTheme="majorHAnsi" w:cstheme="majorHAnsi"/>
          <w:b/>
          <w:sz w:val="26"/>
          <w:highlight w:val="green"/>
          <w:u w:val="single"/>
          <w:bdr w:val="single" w:sz="18" w:space="0" w:color="auto"/>
        </w:rPr>
        <w:t xml:space="preserve">if independent trade unions were allowed to flourish </w:t>
      </w:r>
      <w:r w:rsidRPr="00FA66B5">
        <w:rPr>
          <w:rFonts w:asciiTheme="majorHAnsi" w:hAnsiTheme="majorHAnsi" w:cstheme="majorHAnsi"/>
          <w:u w:val="single"/>
        </w:rPr>
        <w:t>— thus advancing their own stated policy aims.”</w:t>
      </w:r>
    </w:p>
    <w:p w14:paraId="64D5F85D" w14:textId="77777777" w:rsidR="007912F0" w:rsidRPr="00FA66B5" w:rsidRDefault="007912F0" w:rsidP="007912F0">
      <w:pPr>
        <w:pStyle w:val="Heading4"/>
        <w:rPr>
          <w:rFonts w:asciiTheme="majorHAnsi" w:hAnsiTheme="majorHAnsi" w:cstheme="majorHAnsi"/>
        </w:rPr>
      </w:pPr>
      <w:r w:rsidRPr="00FA66B5">
        <w:rPr>
          <w:rFonts w:asciiTheme="majorHAnsi" w:hAnsiTheme="majorHAnsi" w:cstheme="majorHAnsi"/>
        </w:rPr>
        <w:t xml:space="preserve">China’s Economy is </w:t>
      </w:r>
      <w:r w:rsidRPr="00FA66B5">
        <w:rPr>
          <w:rFonts w:asciiTheme="majorHAnsi" w:hAnsiTheme="majorHAnsi" w:cstheme="majorHAnsi"/>
          <w:u w:val="single"/>
        </w:rPr>
        <w:t>hosed</w:t>
      </w:r>
      <w:r w:rsidRPr="00FA66B5">
        <w:rPr>
          <w:rFonts w:asciiTheme="majorHAnsi" w:hAnsiTheme="majorHAnsi" w:cstheme="majorHAnsi"/>
        </w:rPr>
        <w:t xml:space="preserve"> and </w:t>
      </w:r>
      <w:r w:rsidRPr="00FA66B5">
        <w:rPr>
          <w:rFonts w:asciiTheme="majorHAnsi" w:hAnsiTheme="majorHAnsi" w:cstheme="majorHAnsi"/>
          <w:u w:val="single"/>
        </w:rPr>
        <w:t>threatened</w:t>
      </w:r>
      <w:r w:rsidRPr="00FA66B5">
        <w:rPr>
          <w:rFonts w:asciiTheme="majorHAnsi" w:hAnsiTheme="majorHAnsi" w:cstheme="majorHAnsi"/>
        </w:rPr>
        <w:t xml:space="preserve"> by </w:t>
      </w:r>
      <w:r w:rsidRPr="00FA66B5">
        <w:rPr>
          <w:rFonts w:asciiTheme="majorHAnsi" w:hAnsiTheme="majorHAnsi" w:cstheme="majorHAnsi"/>
          <w:u w:val="single"/>
        </w:rPr>
        <w:t>rampant Inequality gaps</w:t>
      </w:r>
      <w:r w:rsidRPr="00FA66B5">
        <w:rPr>
          <w:rFonts w:asciiTheme="majorHAnsi" w:hAnsiTheme="majorHAnsi" w:cstheme="majorHAnsi"/>
        </w:rPr>
        <w:t xml:space="preserve"> that devastate consumption.</w:t>
      </w:r>
    </w:p>
    <w:p w14:paraId="7FA5FB8C" w14:textId="77777777" w:rsidR="007912F0" w:rsidRPr="00FA66B5" w:rsidRDefault="007912F0" w:rsidP="007912F0">
      <w:pPr>
        <w:rPr>
          <w:rFonts w:asciiTheme="majorHAnsi" w:hAnsiTheme="majorHAnsi" w:cstheme="majorHAnsi"/>
        </w:rPr>
      </w:pPr>
      <w:r w:rsidRPr="00FA66B5">
        <w:rPr>
          <w:rStyle w:val="Style13ptBold"/>
          <w:rFonts w:asciiTheme="majorHAnsi" w:hAnsiTheme="majorHAnsi" w:cstheme="majorHAnsi"/>
        </w:rPr>
        <w:t>Bloomberg 21</w:t>
      </w:r>
      <w:r w:rsidRPr="00FA66B5">
        <w:rPr>
          <w:rFonts w:asciiTheme="majorHAnsi" w:hAnsiTheme="majorHAnsi" w:cstheme="majorHAnsi"/>
        </w:rPr>
        <w:t xml:space="preserve"> 1-19-2021 "China’s Wide Income Gap Undercut Spending as Growth Recovers" </w:t>
      </w:r>
      <w:hyperlink r:id="rId11" w:history="1">
        <w:r w:rsidRPr="00FA66B5">
          <w:rPr>
            <w:rStyle w:val="Hyperlink"/>
            <w:rFonts w:asciiTheme="majorHAnsi" w:hAnsiTheme="majorHAnsi" w:cstheme="majorHAnsi"/>
          </w:rPr>
          <w:t>https://www.bloomberg.com/news/articles/2021-01-18/china-s-strong-growth-masks-unbalanced-recovery-as-incomes-lag</w:t>
        </w:r>
      </w:hyperlink>
      <w:r w:rsidRPr="00FA66B5">
        <w:rPr>
          <w:rFonts w:asciiTheme="majorHAnsi" w:hAnsiTheme="majorHAnsi" w:cstheme="majorHAnsi"/>
        </w:rPr>
        <w:t xml:space="preserve"> //Elmer </w:t>
      </w:r>
    </w:p>
    <w:p w14:paraId="1DB0330E" w14:textId="77777777" w:rsidR="007912F0" w:rsidRPr="00FA66B5" w:rsidRDefault="007912F0" w:rsidP="007912F0">
      <w:pPr>
        <w:rPr>
          <w:rFonts w:asciiTheme="majorHAnsi" w:hAnsiTheme="majorHAnsi" w:cstheme="majorHAnsi"/>
          <w:sz w:val="16"/>
        </w:rPr>
      </w:pPr>
      <w:r w:rsidRPr="00FA66B5">
        <w:rPr>
          <w:rFonts w:asciiTheme="majorHAnsi" w:hAnsiTheme="majorHAnsi" w:cstheme="majorHAnsi"/>
          <w:b/>
          <w:sz w:val="26"/>
          <w:highlight w:val="green"/>
          <w:u w:val="single"/>
        </w:rPr>
        <w:t>China’s</w:t>
      </w:r>
      <w:r w:rsidRPr="00FA66B5">
        <w:rPr>
          <w:rFonts w:asciiTheme="majorHAnsi" w:hAnsiTheme="majorHAnsi" w:cstheme="majorHAnsi"/>
          <w:sz w:val="16"/>
          <w:highlight w:val="green"/>
        </w:rPr>
        <w:t xml:space="preserve"> </w:t>
      </w:r>
      <w:r w:rsidRPr="00FA66B5">
        <w:rPr>
          <w:rFonts w:asciiTheme="majorHAnsi" w:hAnsiTheme="majorHAnsi" w:cstheme="majorHAnsi"/>
          <w:sz w:val="16"/>
        </w:rPr>
        <w:t xml:space="preserve">successful control of Covid-19 made it the only major economy to have grown last year, but wide </w:t>
      </w:r>
      <w:r w:rsidRPr="00FA66B5">
        <w:rPr>
          <w:rFonts w:asciiTheme="majorHAnsi" w:hAnsiTheme="majorHAnsi" w:cstheme="majorHAnsi"/>
          <w:b/>
          <w:sz w:val="26"/>
          <w:highlight w:val="green"/>
          <w:u w:val="single"/>
        </w:rPr>
        <w:t>income inequality</w:t>
      </w:r>
      <w:r w:rsidRPr="00FA66B5">
        <w:rPr>
          <w:rFonts w:asciiTheme="majorHAnsi" w:hAnsiTheme="majorHAnsi" w:cstheme="majorHAnsi"/>
          <w:sz w:val="16"/>
          <w:highlight w:val="green"/>
        </w:rPr>
        <w:t xml:space="preserve"> </w:t>
      </w:r>
      <w:r w:rsidRPr="00FA66B5">
        <w:rPr>
          <w:rFonts w:asciiTheme="majorHAnsi" w:hAnsiTheme="majorHAnsi" w:cstheme="majorHAnsi"/>
          <w:b/>
          <w:sz w:val="26"/>
          <w:highlight w:val="green"/>
          <w:u w:val="single"/>
        </w:rPr>
        <w:t>and</w:t>
      </w:r>
      <w:r w:rsidRPr="00FA66B5">
        <w:rPr>
          <w:rFonts w:asciiTheme="majorHAnsi" w:hAnsiTheme="majorHAnsi" w:cstheme="majorHAnsi"/>
          <w:sz w:val="16"/>
          <w:highlight w:val="green"/>
        </w:rPr>
        <w:t xml:space="preserve"> </w:t>
      </w:r>
      <w:r w:rsidRPr="00FA66B5">
        <w:rPr>
          <w:rFonts w:asciiTheme="majorHAnsi" w:hAnsiTheme="majorHAnsi" w:cstheme="majorHAnsi"/>
          <w:sz w:val="16"/>
        </w:rPr>
        <w:t xml:space="preserve">still </w:t>
      </w:r>
      <w:r w:rsidRPr="00FA66B5">
        <w:rPr>
          <w:rFonts w:asciiTheme="majorHAnsi" w:hAnsiTheme="majorHAnsi" w:cstheme="majorHAnsi"/>
          <w:b/>
          <w:sz w:val="26"/>
          <w:highlight w:val="green"/>
          <w:u w:val="single"/>
        </w:rPr>
        <w:t>weak consumer spending</w:t>
      </w:r>
      <w:r w:rsidRPr="00FA66B5">
        <w:rPr>
          <w:rFonts w:asciiTheme="majorHAnsi" w:hAnsiTheme="majorHAnsi" w:cstheme="majorHAnsi"/>
          <w:sz w:val="16"/>
          <w:highlight w:val="green"/>
        </w:rPr>
        <w:t xml:space="preserve"> </w:t>
      </w:r>
      <w:r w:rsidRPr="00FA66B5">
        <w:rPr>
          <w:rFonts w:asciiTheme="majorHAnsi" w:hAnsiTheme="majorHAnsi" w:cstheme="majorHAnsi"/>
          <w:b/>
          <w:sz w:val="26"/>
          <w:highlight w:val="green"/>
          <w:u w:val="single"/>
        </w:rPr>
        <w:t>reflects</w:t>
      </w:r>
      <w:r w:rsidRPr="00FA66B5">
        <w:rPr>
          <w:rFonts w:asciiTheme="majorHAnsi" w:hAnsiTheme="majorHAnsi" w:cstheme="majorHAnsi"/>
          <w:sz w:val="16"/>
          <w:highlight w:val="green"/>
        </w:rPr>
        <w:t xml:space="preserve"> </w:t>
      </w:r>
      <w:r w:rsidRPr="00FA66B5">
        <w:rPr>
          <w:rFonts w:asciiTheme="majorHAnsi" w:hAnsiTheme="majorHAnsi" w:cstheme="majorHAnsi"/>
          <w:sz w:val="16"/>
        </w:rPr>
        <w:t xml:space="preserve">an </w:t>
      </w:r>
      <w:r w:rsidRPr="00FA66B5">
        <w:rPr>
          <w:rFonts w:asciiTheme="majorHAnsi" w:hAnsiTheme="majorHAnsi" w:cstheme="majorHAnsi"/>
          <w:b/>
          <w:sz w:val="26"/>
          <w:highlight w:val="green"/>
          <w:u w:val="single"/>
          <w:bdr w:val="single" w:sz="18" w:space="0" w:color="auto"/>
        </w:rPr>
        <w:t>unbalanced recovery</w:t>
      </w:r>
      <w:r w:rsidRPr="00FA66B5">
        <w:rPr>
          <w:rFonts w:asciiTheme="majorHAnsi" w:hAnsiTheme="majorHAnsi" w:cstheme="majorHAnsi"/>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FA66B5">
        <w:rPr>
          <w:rFonts w:asciiTheme="majorHAnsi" w:hAnsiTheme="majorHAnsi" w:cstheme="majorHAnsi"/>
          <w:u w:val="single"/>
        </w:rPr>
        <w:t xml:space="preserve">the </w:t>
      </w:r>
      <w:r w:rsidRPr="00FA66B5">
        <w:rPr>
          <w:rFonts w:asciiTheme="majorHAnsi" w:hAnsiTheme="majorHAnsi" w:cstheme="majorHAnsi"/>
          <w:b/>
          <w:sz w:val="26"/>
          <w:highlight w:val="green"/>
          <w:u w:val="single"/>
        </w:rPr>
        <w:t>richest 20%</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of Chinese </w:t>
      </w:r>
      <w:r w:rsidRPr="00FA66B5">
        <w:rPr>
          <w:rFonts w:asciiTheme="majorHAnsi" w:hAnsiTheme="majorHAnsi" w:cstheme="majorHAnsi"/>
          <w:b/>
          <w:sz w:val="26"/>
          <w:highlight w:val="green"/>
          <w:u w:val="single"/>
        </w:rPr>
        <w:t>had</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an average </w:t>
      </w:r>
      <w:r w:rsidRPr="00FA66B5">
        <w:rPr>
          <w:rFonts w:asciiTheme="majorHAnsi" w:hAnsiTheme="majorHAnsi" w:cstheme="majorHAnsi"/>
          <w:b/>
          <w:sz w:val="26"/>
          <w:highlight w:val="green"/>
          <w:u w:val="single"/>
        </w:rPr>
        <w:t>disposable income</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of </w:t>
      </w:r>
      <w:r w:rsidRPr="00FA66B5">
        <w:rPr>
          <w:rFonts w:asciiTheme="majorHAnsi" w:hAnsiTheme="majorHAnsi" w:cstheme="majorHAnsi"/>
          <w:b/>
          <w:sz w:val="26"/>
          <w:highlight w:val="green"/>
          <w:u w:val="single"/>
        </w:rPr>
        <w:t xml:space="preserve">more than </w:t>
      </w:r>
      <w:r w:rsidRPr="00FA66B5">
        <w:rPr>
          <w:rFonts w:asciiTheme="majorHAnsi" w:hAnsiTheme="majorHAnsi" w:cstheme="majorHAnsi"/>
          <w:u w:val="single"/>
        </w:rPr>
        <w:t xml:space="preserve">80,000 yuan ($12,000) last year, </w:t>
      </w:r>
      <w:r w:rsidRPr="00FA66B5">
        <w:rPr>
          <w:rFonts w:asciiTheme="majorHAnsi" w:hAnsiTheme="majorHAnsi" w:cstheme="majorHAnsi"/>
          <w:b/>
          <w:sz w:val="26"/>
          <w:highlight w:val="green"/>
          <w:u w:val="single"/>
        </w:rPr>
        <w:t>10.2 times</w:t>
      </w:r>
      <w:r w:rsidRPr="00FA66B5">
        <w:rPr>
          <w:rFonts w:asciiTheme="majorHAnsi" w:hAnsiTheme="majorHAnsi" w:cstheme="majorHAnsi"/>
          <w:highlight w:val="green"/>
          <w:u w:val="single"/>
        </w:rPr>
        <w:t xml:space="preserve"> </w:t>
      </w:r>
      <w:r w:rsidRPr="00FA66B5">
        <w:rPr>
          <w:rFonts w:asciiTheme="majorHAnsi" w:hAnsiTheme="majorHAnsi" w:cstheme="majorHAnsi"/>
          <w:b/>
          <w:sz w:val="26"/>
          <w:highlight w:val="green"/>
          <w:u w:val="single"/>
        </w:rPr>
        <w:t>what</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the </w:t>
      </w:r>
      <w:r w:rsidRPr="00FA66B5">
        <w:rPr>
          <w:rFonts w:asciiTheme="majorHAnsi" w:hAnsiTheme="majorHAnsi" w:cstheme="majorHAnsi"/>
          <w:b/>
          <w:sz w:val="26"/>
          <w:highlight w:val="green"/>
          <w:u w:val="single"/>
        </w:rPr>
        <w:t>poorest 20% earn</w:t>
      </w:r>
      <w:r w:rsidRPr="00FA66B5">
        <w:rPr>
          <w:rFonts w:asciiTheme="majorHAnsi" w:hAnsiTheme="majorHAnsi" w:cstheme="majorHAnsi"/>
          <w:u w:val="single"/>
        </w:rPr>
        <w:t>. The multiple in the U.S. is about 8.4 and closer to 5 in Western European countries such as Germany and France, according to data from the Organisation for Economic Co-operation and Development. By this measure, China’s inequality levels are comparable with Mexico, where the top 20% earn 10.4 times the bottom 20</w:t>
      </w:r>
      <w:r w:rsidRPr="00FA66B5">
        <w:rPr>
          <w:rFonts w:asciiTheme="majorHAnsi" w:hAnsiTheme="majorHAnsi" w:cstheme="majorHAnsi"/>
          <w:sz w:val="16"/>
        </w:rPr>
        <w:t xml:space="preserve">%. President </w:t>
      </w:r>
      <w:r w:rsidRPr="00FA66B5">
        <w:rPr>
          <w:rFonts w:asciiTheme="majorHAnsi" w:hAnsiTheme="majorHAnsi" w:cstheme="majorHAnsi"/>
          <w:b/>
          <w:sz w:val="26"/>
          <w:highlight w:val="green"/>
          <w:u w:val="single"/>
        </w:rPr>
        <w:t>Xi</w:t>
      </w:r>
      <w:r w:rsidRPr="00FA66B5">
        <w:rPr>
          <w:rFonts w:asciiTheme="majorHAnsi" w:hAnsiTheme="majorHAnsi" w:cstheme="majorHAnsi"/>
          <w:sz w:val="16"/>
          <w:highlight w:val="green"/>
        </w:rPr>
        <w:t xml:space="preserve"> </w:t>
      </w:r>
      <w:r w:rsidRPr="00FA66B5">
        <w:rPr>
          <w:rFonts w:asciiTheme="majorHAnsi" w:hAnsiTheme="majorHAnsi" w:cstheme="majorHAnsi"/>
          <w:sz w:val="16"/>
        </w:rPr>
        <w:t xml:space="preserve">Jinping has </w:t>
      </w:r>
      <w:r w:rsidRPr="00FA66B5">
        <w:rPr>
          <w:rFonts w:asciiTheme="majorHAnsi" w:hAnsiTheme="majorHAnsi" w:cstheme="majorHAnsi"/>
          <w:b/>
          <w:sz w:val="26"/>
          <w:highlight w:val="green"/>
          <w:u w:val="single"/>
        </w:rPr>
        <w:t>flagged</w:t>
      </w:r>
      <w:r w:rsidRPr="00FA66B5">
        <w:rPr>
          <w:rFonts w:asciiTheme="majorHAnsi" w:hAnsiTheme="majorHAnsi" w:cstheme="majorHAnsi"/>
          <w:sz w:val="16"/>
          <w:highlight w:val="green"/>
        </w:rPr>
        <w:t xml:space="preserve"> </w:t>
      </w:r>
      <w:r w:rsidRPr="00FA66B5">
        <w:rPr>
          <w:rFonts w:asciiTheme="majorHAnsi" w:hAnsiTheme="majorHAnsi" w:cstheme="majorHAnsi"/>
          <w:sz w:val="16"/>
        </w:rPr>
        <w:t xml:space="preserve">the country’s </w:t>
      </w:r>
      <w:r w:rsidRPr="00FA66B5">
        <w:rPr>
          <w:rFonts w:asciiTheme="majorHAnsi" w:hAnsiTheme="majorHAnsi" w:cstheme="majorHAnsi"/>
          <w:b/>
          <w:sz w:val="26"/>
          <w:highlight w:val="green"/>
          <w:u w:val="single"/>
        </w:rPr>
        <w:t xml:space="preserve">unequal income distribution </w:t>
      </w:r>
      <w:r w:rsidRPr="00FA66B5">
        <w:rPr>
          <w:rFonts w:asciiTheme="majorHAnsi" w:hAnsiTheme="majorHAnsi" w:cstheme="majorHAnsi"/>
          <w:b/>
          <w:sz w:val="26"/>
          <w:highlight w:val="green"/>
          <w:u w:val="single"/>
          <w:bdr w:val="single" w:sz="18" w:space="0" w:color="auto"/>
        </w:rPr>
        <w:t xml:space="preserve">as a threat to </w:t>
      </w:r>
      <w:r w:rsidRPr="00FA66B5">
        <w:rPr>
          <w:rFonts w:asciiTheme="majorHAnsi" w:hAnsiTheme="majorHAnsi" w:cstheme="majorHAnsi"/>
          <w:b/>
          <w:sz w:val="26"/>
          <w:u w:val="single"/>
          <w:bdr w:val="single" w:sz="18" w:space="0" w:color="auto"/>
        </w:rPr>
        <w:t xml:space="preserve">its </w:t>
      </w:r>
      <w:r w:rsidRPr="00FA66B5">
        <w:rPr>
          <w:rFonts w:asciiTheme="majorHAnsi" w:hAnsiTheme="majorHAnsi" w:cstheme="majorHAnsi"/>
          <w:b/>
          <w:sz w:val="26"/>
          <w:highlight w:val="green"/>
          <w:u w:val="single"/>
          <w:bdr w:val="single" w:sz="18" w:space="0" w:color="auto"/>
        </w:rPr>
        <w:t>future growth</w:t>
      </w:r>
      <w:r w:rsidRPr="00FA66B5">
        <w:rPr>
          <w:rFonts w:asciiTheme="majorHAnsi" w:hAnsiTheme="majorHAnsi" w:cstheme="majorHAnsi"/>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FA66B5">
        <w:rPr>
          <w:rFonts w:asciiTheme="majorHAnsi" w:hAnsiTheme="majorHAnsi" w:cstheme="majorHAnsi"/>
          <w:b/>
          <w:sz w:val="26"/>
          <w:highlight w:val="green"/>
          <w:u w:val="single"/>
        </w:rPr>
        <w:t>China’s per-capita consumption</w:t>
      </w:r>
      <w:r w:rsidRPr="00FA66B5">
        <w:rPr>
          <w:rFonts w:asciiTheme="majorHAnsi" w:hAnsiTheme="majorHAnsi" w:cstheme="majorHAnsi"/>
          <w:u w:val="single"/>
        </w:rPr>
        <w:t xml:space="preserve">, after adjusting for inflation, </w:t>
      </w:r>
      <w:r w:rsidRPr="00FA66B5">
        <w:rPr>
          <w:rFonts w:asciiTheme="majorHAnsi" w:hAnsiTheme="majorHAnsi" w:cstheme="majorHAnsi"/>
          <w:b/>
          <w:sz w:val="26"/>
          <w:highlight w:val="green"/>
          <w:u w:val="single"/>
          <w:bdr w:val="single" w:sz="18" w:space="0" w:color="auto"/>
        </w:rPr>
        <w:t>dropped 4%</w:t>
      </w:r>
      <w:r w:rsidRPr="00FA66B5">
        <w:rPr>
          <w:rFonts w:asciiTheme="majorHAnsi" w:hAnsiTheme="majorHAnsi" w:cstheme="majorHAnsi"/>
          <w:u w:val="single"/>
        </w:rPr>
        <w:t xml:space="preserve"> in 2020.</w:t>
      </w:r>
      <w:r w:rsidRPr="00FA66B5">
        <w:rPr>
          <w:rFonts w:asciiTheme="majorHAnsi" w:hAnsiTheme="majorHAnsi" w:cstheme="majorHAnsi"/>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0BA36A0B" w14:textId="77777777" w:rsidR="007912F0" w:rsidRPr="00FA66B5" w:rsidRDefault="007912F0" w:rsidP="007912F0">
      <w:pPr>
        <w:pStyle w:val="Heading4"/>
        <w:rPr>
          <w:rFonts w:asciiTheme="majorHAnsi" w:hAnsiTheme="majorHAnsi" w:cstheme="majorHAnsi"/>
        </w:rPr>
      </w:pPr>
      <w:r w:rsidRPr="00FA66B5">
        <w:rPr>
          <w:rFonts w:asciiTheme="majorHAnsi" w:hAnsiTheme="majorHAnsi" w:cstheme="majorHAnsi"/>
        </w:rPr>
        <w:t xml:space="preserve">That’s critical for Soft Power Projection BUT authoritarianism regarding activists puts efforts </w:t>
      </w:r>
      <w:r w:rsidRPr="00FA66B5">
        <w:rPr>
          <w:rFonts w:asciiTheme="majorHAnsi" w:hAnsiTheme="majorHAnsi" w:cstheme="majorHAnsi"/>
          <w:u w:val="single"/>
        </w:rPr>
        <w:t>on the brink</w:t>
      </w:r>
      <w:r w:rsidRPr="00FA66B5">
        <w:rPr>
          <w:rFonts w:asciiTheme="majorHAnsi" w:hAnsiTheme="majorHAnsi" w:cstheme="majorHAnsi"/>
        </w:rPr>
        <w:t xml:space="preserve"> – re-establishing credibility of governance is </w:t>
      </w:r>
      <w:r w:rsidRPr="00FA66B5">
        <w:rPr>
          <w:rFonts w:asciiTheme="majorHAnsi" w:hAnsiTheme="majorHAnsi" w:cstheme="majorHAnsi"/>
          <w:u w:val="single"/>
        </w:rPr>
        <w:t>important</w:t>
      </w:r>
      <w:r w:rsidRPr="00FA66B5">
        <w:rPr>
          <w:rFonts w:asciiTheme="majorHAnsi" w:hAnsiTheme="majorHAnsi" w:cstheme="majorHAnsi"/>
        </w:rPr>
        <w:t>.</w:t>
      </w:r>
    </w:p>
    <w:p w14:paraId="1727E630" w14:textId="77777777" w:rsidR="007912F0" w:rsidRPr="00FA66B5" w:rsidRDefault="007912F0" w:rsidP="007912F0">
      <w:pPr>
        <w:rPr>
          <w:rFonts w:asciiTheme="majorHAnsi" w:hAnsiTheme="majorHAnsi" w:cstheme="majorHAnsi"/>
        </w:rPr>
      </w:pPr>
      <w:r w:rsidRPr="00FA66B5">
        <w:rPr>
          <w:rStyle w:val="Style13ptBold"/>
          <w:rFonts w:asciiTheme="majorHAnsi" w:hAnsiTheme="majorHAnsi" w:cstheme="majorHAnsi"/>
        </w:rPr>
        <w:t>Albert 18</w:t>
      </w:r>
      <w:r w:rsidRPr="00FA66B5">
        <w:rPr>
          <w:rFonts w:asciiTheme="majorHAnsi" w:hAnsiTheme="majorHAnsi" w:cstheme="majorHAnsi"/>
        </w:rPr>
        <w:t xml:space="preserve"> Eleanor Albert 2-9-2018 "China’s Big Bet on Soft Power" </w:t>
      </w:r>
      <w:hyperlink r:id="rId12" w:history="1">
        <w:r w:rsidRPr="00FA66B5">
          <w:rPr>
            <w:rStyle w:val="Hyperlink"/>
            <w:rFonts w:asciiTheme="majorHAnsi" w:hAnsiTheme="majorHAnsi" w:cstheme="majorHAnsi"/>
          </w:rPr>
          <w:t>https://www.cfr.org/backgrounder/chinas-big-bet-soft-power</w:t>
        </w:r>
      </w:hyperlink>
      <w:r w:rsidRPr="00FA66B5">
        <w:rPr>
          <w:rFonts w:asciiTheme="majorHAnsi" w:hAnsiTheme="majorHAnsi" w:cstheme="majorHAnsi"/>
        </w:rPr>
        <w:t xml:space="preserve"> (a third-year PhD student concentrating in international relations and comparative politics)//Elmer </w:t>
      </w:r>
    </w:p>
    <w:p w14:paraId="70B69022" w14:textId="77777777" w:rsidR="007912F0" w:rsidRPr="00FA66B5" w:rsidRDefault="007912F0" w:rsidP="007912F0">
      <w:pPr>
        <w:rPr>
          <w:rFonts w:asciiTheme="majorHAnsi" w:hAnsiTheme="majorHAnsi" w:cstheme="majorHAnsi"/>
          <w:sz w:val="16"/>
        </w:rPr>
      </w:pPr>
      <w:r w:rsidRPr="00FA66B5">
        <w:rPr>
          <w:rFonts w:asciiTheme="majorHAnsi" w:hAnsiTheme="majorHAnsi" w:cstheme="majorHAnsi"/>
          <w:b/>
          <w:sz w:val="26"/>
          <w:highlight w:val="green"/>
          <w:u w:val="single"/>
        </w:rPr>
        <w:t>China is</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a powerful international actor as the </w:t>
      </w:r>
      <w:r w:rsidRPr="00FA66B5">
        <w:rPr>
          <w:rFonts w:asciiTheme="majorHAnsi" w:hAnsiTheme="majorHAnsi" w:cstheme="majorHAnsi"/>
          <w:b/>
          <w:sz w:val="26"/>
          <w:highlight w:val="green"/>
          <w:u w:val="single"/>
        </w:rPr>
        <w:t>world’s</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most populous country and its </w:t>
      </w:r>
      <w:r w:rsidRPr="00FA66B5">
        <w:rPr>
          <w:rFonts w:asciiTheme="majorHAnsi" w:hAnsiTheme="majorHAnsi" w:cstheme="majorHAnsi"/>
          <w:b/>
          <w:sz w:val="26"/>
          <w:highlight w:val="green"/>
          <w:u w:val="single"/>
        </w:rPr>
        <w:t>second-largest economy</w:t>
      </w:r>
      <w:r w:rsidRPr="00FA66B5">
        <w:rPr>
          <w:rFonts w:asciiTheme="majorHAnsi" w:hAnsiTheme="majorHAnsi" w:cstheme="majorHAnsi"/>
          <w:sz w:val="16"/>
        </w:rPr>
        <w:t xml:space="preserve">. The country also invests significantly in modernizing its military. </w:t>
      </w:r>
      <w:r w:rsidRPr="00FA66B5">
        <w:rPr>
          <w:rFonts w:asciiTheme="majorHAnsi" w:hAnsiTheme="majorHAnsi" w:cstheme="majorHAnsi"/>
          <w:u w:val="single"/>
        </w:rPr>
        <w:t xml:space="preserve">With signs that the United States will retreat from a leadership role under the Trump administration, </w:t>
      </w:r>
      <w:r w:rsidRPr="00FA66B5">
        <w:rPr>
          <w:rFonts w:asciiTheme="majorHAnsi" w:hAnsiTheme="majorHAnsi" w:cstheme="majorHAnsi"/>
          <w:b/>
          <w:sz w:val="26"/>
          <w:highlight w:val="green"/>
          <w:u w:val="single"/>
        </w:rPr>
        <w:t>China</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has </w:t>
      </w:r>
      <w:r w:rsidRPr="00FA66B5">
        <w:rPr>
          <w:rFonts w:asciiTheme="majorHAnsi" w:hAnsiTheme="majorHAnsi" w:cstheme="majorHAnsi"/>
          <w:b/>
          <w:sz w:val="26"/>
          <w:highlight w:val="green"/>
          <w:u w:val="single"/>
        </w:rPr>
        <w:t xml:space="preserve">positioned itself as a champion of </w:t>
      </w:r>
      <w:r w:rsidRPr="00FA66B5">
        <w:rPr>
          <w:rFonts w:asciiTheme="majorHAnsi" w:hAnsiTheme="majorHAnsi" w:cstheme="majorHAnsi"/>
          <w:b/>
          <w:sz w:val="26"/>
          <w:highlight w:val="green"/>
          <w:u w:val="single"/>
          <w:bdr w:val="single" w:sz="18" w:space="0" w:color="auto"/>
        </w:rPr>
        <w:t>globalization and economic integration</w:t>
      </w:r>
      <w:r w:rsidRPr="00FA66B5">
        <w:rPr>
          <w:rFonts w:asciiTheme="majorHAnsi" w:hAnsiTheme="majorHAnsi" w:cstheme="majorHAnsi"/>
          <w:u w:val="single"/>
        </w:rPr>
        <w:t xml:space="preserve">, </w:t>
      </w:r>
      <w:r w:rsidRPr="00FA66B5">
        <w:rPr>
          <w:rFonts w:asciiTheme="majorHAnsi" w:hAnsiTheme="majorHAnsi" w:cstheme="majorHAnsi"/>
          <w:u w:val="single"/>
        </w:rPr>
        <w:lastRenderedPageBreak/>
        <w:t xml:space="preserve">perhaps </w:t>
      </w:r>
      <w:r w:rsidRPr="00FA66B5">
        <w:rPr>
          <w:rFonts w:asciiTheme="majorHAnsi" w:hAnsiTheme="majorHAnsi" w:cstheme="majorHAnsi"/>
          <w:b/>
          <w:sz w:val="26"/>
          <w:highlight w:val="green"/>
          <w:u w:val="single"/>
        </w:rPr>
        <w:t>signaling</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a </w:t>
      </w:r>
      <w:r w:rsidRPr="00FA66B5">
        <w:rPr>
          <w:rFonts w:asciiTheme="majorHAnsi" w:hAnsiTheme="majorHAnsi" w:cstheme="majorHAnsi"/>
          <w:b/>
          <w:sz w:val="26"/>
          <w:highlight w:val="green"/>
          <w:u w:val="single"/>
        </w:rPr>
        <w:t xml:space="preserve">desire to step in as a greater </w:t>
      </w:r>
      <w:r w:rsidRPr="00FA66B5">
        <w:rPr>
          <w:rFonts w:asciiTheme="majorHAnsi" w:hAnsiTheme="majorHAnsi" w:cstheme="majorHAnsi"/>
          <w:u w:val="single"/>
        </w:rPr>
        <w:t xml:space="preserve">international </w:t>
      </w:r>
      <w:r w:rsidRPr="00FA66B5">
        <w:rPr>
          <w:rFonts w:asciiTheme="majorHAnsi" w:hAnsiTheme="majorHAnsi" w:cstheme="majorHAnsi"/>
          <w:b/>
          <w:sz w:val="26"/>
          <w:highlight w:val="green"/>
          <w:u w:val="single"/>
        </w:rPr>
        <w:t>leader</w:t>
      </w:r>
      <w:r w:rsidRPr="00FA66B5">
        <w:rPr>
          <w:rFonts w:asciiTheme="majorHAnsi" w:hAnsiTheme="majorHAnsi" w:cstheme="majorHAnsi"/>
          <w:u w:val="single"/>
        </w:rPr>
        <w:t xml:space="preserve">. It is doing this </w:t>
      </w:r>
      <w:r w:rsidRPr="00FA66B5">
        <w:rPr>
          <w:rFonts w:asciiTheme="majorHAnsi" w:hAnsiTheme="majorHAnsi" w:cstheme="majorHAnsi"/>
          <w:b/>
          <w:sz w:val="26"/>
          <w:highlight w:val="green"/>
          <w:u w:val="single"/>
          <w:bdr w:val="single" w:sz="18" w:space="0" w:color="auto"/>
        </w:rPr>
        <w:t>by doubling down on soft power</w:t>
      </w:r>
      <w:r w:rsidRPr="00FA66B5">
        <w:rPr>
          <w:rFonts w:asciiTheme="majorHAnsi" w:hAnsiTheme="majorHAnsi" w:cstheme="majorHAnsi"/>
          <w:u w:val="single"/>
        </w:rPr>
        <w:t>, a measure of a country’s international attractiveness and its ability to influence other countries and publics</w:t>
      </w:r>
      <w:r w:rsidRPr="00FA66B5">
        <w:rPr>
          <w:rFonts w:asciiTheme="majorHAnsi" w:hAnsiTheme="majorHAnsi" w:cstheme="majorHAnsi"/>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FA66B5">
        <w:rPr>
          <w:rFonts w:asciiTheme="majorHAnsi" w:hAnsiTheme="majorHAnsi" w:cstheme="majorHAnsi"/>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FA66B5">
        <w:rPr>
          <w:rFonts w:asciiTheme="majorHAnsi" w:hAnsiTheme="majorHAnsi" w:cstheme="majorHAnsi"/>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FA66B5">
        <w:rPr>
          <w:rFonts w:asciiTheme="majorHAnsi" w:hAnsiTheme="majorHAnsi" w:cstheme="majorHAnsi"/>
          <w:u w:val="single"/>
        </w:rPr>
        <w:t>Soft power, a term coined by Harvard University scholar Joseph S. Nye Jr. in 1990, is the means by which a country gets other countries to “want what it wants</w:t>
      </w:r>
      <w:r w:rsidRPr="00FA66B5">
        <w:rPr>
          <w:rFonts w:asciiTheme="majorHAnsi" w:hAnsiTheme="majorHAnsi" w:cstheme="majorHAnsi"/>
          <w:sz w:val="16"/>
        </w:rPr>
        <w:t xml:space="preserve">.” Nye emphasized that </w:t>
      </w:r>
      <w:r w:rsidRPr="00FA66B5">
        <w:rPr>
          <w:rFonts w:asciiTheme="majorHAnsi" w:hAnsiTheme="majorHAnsi" w:cstheme="majorHAnsi"/>
          <w:b/>
          <w:sz w:val="26"/>
          <w:highlight w:val="green"/>
          <w:u w:val="single"/>
        </w:rPr>
        <w:t>a country’s perceived legitimacy</w:t>
      </w:r>
      <w:r w:rsidRPr="00FA66B5">
        <w:rPr>
          <w:rFonts w:asciiTheme="majorHAnsi" w:hAnsiTheme="majorHAnsi" w:cstheme="majorHAnsi"/>
          <w:sz w:val="16"/>
        </w:rPr>
        <w:t xml:space="preserve">, attractiveness of ideology and culture, and societal norms </w:t>
      </w:r>
      <w:r w:rsidRPr="00FA66B5">
        <w:rPr>
          <w:rFonts w:asciiTheme="majorHAnsi" w:hAnsiTheme="majorHAnsi" w:cstheme="majorHAnsi"/>
          <w:b/>
          <w:sz w:val="26"/>
          <w:highlight w:val="green"/>
          <w:u w:val="single"/>
        </w:rPr>
        <w:t>play</w:t>
      </w:r>
      <w:r w:rsidRPr="00FA66B5">
        <w:rPr>
          <w:rFonts w:asciiTheme="majorHAnsi" w:hAnsiTheme="majorHAnsi" w:cstheme="majorHAnsi"/>
          <w:sz w:val="16"/>
          <w:highlight w:val="green"/>
        </w:rPr>
        <w:t xml:space="preserve"> </w:t>
      </w:r>
      <w:r w:rsidRPr="00FA66B5">
        <w:rPr>
          <w:rFonts w:asciiTheme="majorHAnsi" w:hAnsiTheme="majorHAnsi" w:cstheme="majorHAnsi"/>
          <w:sz w:val="16"/>
        </w:rPr>
        <w:t xml:space="preserve">an </w:t>
      </w:r>
      <w:r w:rsidRPr="00FA66B5">
        <w:rPr>
          <w:rFonts w:asciiTheme="majorHAnsi" w:hAnsiTheme="majorHAnsi" w:cstheme="majorHAnsi"/>
          <w:b/>
          <w:sz w:val="26"/>
          <w:highlight w:val="green"/>
          <w:u w:val="single"/>
        </w:rPr>
        <w:t xml:space="preserve">important role in shaping international politics. </w:t>
      </w:r>
      <w:r w:rsidRPr="00FA66B5">
        <w:rPr>
          <w:rFonts w:asciiTheme="majorHAnsi" w:hAnsiTheme="majorHAnsi" w:cstheme="majorHAnsi"/>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Shambaugh of George Washington University says that China spends approximately $10 billion a year. </w:t>
      </w:r>
      <w:r w:rsidRPr="00FA66B5">
        <w:rPr>
          <w:rFonts w:asciiTheme="majorHAnsi" w:hAnsiTheme="majorHAnsi" w:cstheme="majorHAnsi"/>
          <w:u w:val="single"/>
        </w:rPr>
        <w:t xml:space="preserve">What are its </w:t>
      </w:r>
      <w:r w:rsidRPr="00FA66B5">
        <w:rPr>
          <w:rFonts w:asciiTheme="majorHAnsi" w:hAnsiTheme="majorHAnsi" w:cstheme="majorHAnsi"/>
          <w:b/>
          <w:bCs/>
          <w:sz w:val="26"/>
          <w:highlight w:val="green"/>
          <w:u w:val="single"/>
        </w:rPr>
        <w:t>soft power tools</w:t>
      </w:r>
      <w:r w:rsidRPr="00FA66B5">
        <w:rPr>
          <w:rFonts w:asciiTheme="majorHAnsi" w:hAnsiTheme="majorHAnsi" w:cstheme="majorHAnsi"/>
          <w:u w:val="single"/>
        </w:rPr>
        <w:t xml:space="preserve">? China is attempting to export </w:t>
      </w:r>
      <w:r w:rsidRPr="00FA66B5">
        <w:rPr>
          <w:rFonts w:asciiTheme="majorHAnsi" w:hAnsiTheme="majorHAnsi" w:cstheme="majorHAnsi"/>
          <w:b/>
          <w:bCs/>
          <w:sz w:val="26"/>
          <w:highlight w:val="green"/>
          <w:u w:val="single"/>
        </w:rPr>
        <w:t>its approach to development</w:t>
      </w:r>
      <w:r w:rsidRPr="00FA66B5">
        <w:rPr>
          <w:rFonts w:asciiTheme="majorHAnsi" w:hAnsiTheme="majorHAnsi" w:cstheme="majorHAnsi"/>
          <w:u w:val="single"/>
        </w:rPr>
        <w:t xml:space="preserve">, which has lifted hundreds of millions of its people </w:t>
      </w:r>
      <w:r w:rsidRPr="00FA66B5">
        <w:rPr>
          <w:rFonts w:asciiTheme="majorHAnsi" w:hAnsiTheme="majorHAnsi" w:cstheme="majorHAnsi"/>
          <w:b/>
          <w:bCs/>
          <w:sz w:val="26"/>
          <w:highlight w:val="green"/>
          <w:u w:val="single"/>
          <w:bdr w:val="single" w:sz="18" w:space="0" w:color="auto"/>
        </w:rPr>
        <w:t>out of poverty</w:t>
      </w:r>
      <w:r w:rsidRPr="00FA66B5">
        <w:rPr>
          <w:rFonts w:asciiTheme="majorHAnsi" w:hAnsiTheme="majorHAnsi" w:cstheme="majorHAnsi"/>
          <w:sz w:val="16"/>
        </w:rPr>
        <w:t xml:space="preserve">. </w:t>
      </w:r>
      <w:r w:rsidRPr="00FA66B5">
        <w:rPr>
          <w:rFonts w:asciiTheme="majorHAnsi" w:hAnsiTheme="majorHAnsi" w:cstheme="majorHAnsi"/>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FA66B5">
        <w:rPr>
          <w:rFonts w:asciiTheme="majorHAnsi" w:hAnsiTheme="majorHAnsi" w:cstheme="majorHAnsi"/>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A number of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Française,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The majority of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w:t>
      </w:r>
      <w:r w:rsidRPr="00FA66B5">
        <w:rPr>
          <w:rFonts w:asciiTheme="majorHAnsi" w:hAnsiTheme="majorHAnsi" w:cstheme="majorHAnsi"/>
          <w:sz w:val="16"/>
        </w:rPr>
        <w:lastRenderedPageBreak/>
        <w:t xml:space="preserve">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Lang,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FA66B5">
        <w:rPr>
          <w:rFonts w:asciiTheme="majorHAnsi" w:hAnsiTheme="majorHAnsi" w:cstheme="majorHAnsi"/>
          <w:b/>
          <w:sz w:val="26"/>
          <w:highlight w:val="green"/>
          <w:u w:val="single"/>
        </w:rPr>
        <w:t>China’s neighbors and partners</w:t>
      </w:r>
      <w:r w:rsidRPr="00FA66B5">
        <w:rPr>
          <w:rFonts w:asciiTheme="majorHAnsi" w:hAnsiTheme="majorHAnsi" w:cstheme="majorHAnsi"/>
          <w:sz w:val="16"/>
          <w:highlight w:val="green"/>
        </w:rPr>
        <w:t xml:space="preserve"> </w:t>
      </w:r>
      <w:r w:rsidRPr="00FA66B5">
        <w:rPr>
          <w:rFonts w:asciiTheme="majorHAnsi" w:hAnsiTheme="majorHAnsi" w:cstheme="majorHAnsi"/>
          <w:sz w:val="16"/>
        </w:rPr>
        <w:t xml:space="preserve">have so far </w:t>
      </w:r>
      <w:r w:rsidRPr="00FA66B5">
        <w:rPr>
          <w:rFonts w:asciiTheme="majorHAnsi" w:hAnsiTheme="majorHAnsi" w:cstheme="majorHAnsi"/>
          <w:b/>
          <w:sz w:val="26"/>
          <w:highlight w:val="green"/>
          <w:u w:val="single"/>
        </w:rPr>
        <w:t>responded by taking a cautious approach</w:t>
      </w:r>
      <w:r w:rsidRPr="00FA66B5">
        <w:rPr>
          <w:rFonts w:asciiTheme="majorHAnsi" w:hAnsiTheme="majorHAnsi" w:cstheme="majorHAnsi"/>
          <w:sz w:val="16"/>
          <w:highlight w:val="green"/>
        </w:rPr>
        <w:t xml:space="preserve"> </w:t>
      </w:r>
      <w:r w:rsidRPr="00FA66B5">
        <w:rPr>
          <w:rFonts w:asciiTheme="majorHAnsi" w:hAnsiTheme="majorHAnsi" w:cstheme="majorHAnsi"/>
          <w:sz w:val="16"/>
        </w:rPr>
        <w:t xml:space="preserve">[PDF]. </w:t>
      </w:r>
      <w:r w:rsidRPr="00FA66B5">
        <w:rPr>
          <w:rFonts w:asciiTheme="majorHAnsi" w:hAnsiTheme="majorHAnsi" w:cstheme="majorHAnsi"/>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FA66B5">
        <w:rPr>
          <w:rFonts w:asciiTheme="majorHAnsi" w:hAnsiTheme="majorHAnsi" w:cstheme="majorHAnsi"/>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r w:rsidRPr="00FA66B5">
        <w:rPr>
          <w:rFonts w:asciiTheme="majorHAnsi" w:hAnsiTheme="majorHAnsi" w:cstheme="majorHAnsi"/>
          <w:u w:val="single"/>
        </w:rPr>
        <w:t xml:space="preserve">In spite of the risks, </w:t>
      </w:r>
      <w:r w:rsidRPr="00FA66B5">
        <w:rPr>
          <w:rFonts w:asciiTheme="majorHAnsi" w:hAnsiTheme="majorHAnsi" w:cstheme="majorHAnsi"/>
          <w:b/>
          <w:sz w:val="26"/>
          <w:highlight w:val="green"/>
          <w:u w:val="single"/>
        </w:rPr>
        <w:t>regional actors are</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often </w:t>
      </w:r>
      <w:r w:rsidRPr="00FA66B5">
        <w:rPr>
          <w:rFonts w:asciiTheme="majorHAnsi" w:hAnsiTheme="majorHAnsi" w:cstheme="majorHAnsi"/>
          <w:b/>
          <w:sz w:val="26"/>
          <w:highlight w:val="green"/>
          <w:u w:val="single"/>
        </w:rPr>
        <w:t>induced by short-term</w:t>
      </w:r>
      <w:r w:rsidRPr="00FA66B5">
        <w:rPr>
          <w:rFonts w:asciiTheme="majorHAnsi" w:hAnsiTheme="majorHAnsi" w:cstheme="majorHAnsi"/>
          <w:highlight w:val="green"/>
          <w:u w:val="single"/>
        </w:rPr>
        <w:t xml:space="preserve"> </w:t>
      </w:r>
      <w:r w:rsidRPr="00FA66B5">
        <w:rPr>
          <w:rFonts w:asciiTheme="majorHAnsi" w:hAnsiTheme="majorHAnsi" w:cstheme="majorHAnsi"/>
          <w:b/>
          <w:sz w:val="26"/>
          <w:highlight w:val="green"/>
          <w:u w:val="single"/>
        </w:rPr>
        <w:t>economic benefits</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needed to fuel growth, though they </w:t>
      </w:r>
      <w:r w:rsidRPr="00FA66B5">
        <w:rPr>
          <w:rFonts w:asciiTheme="majorHAnsi" w:hAnsiTheme="majorHAnsi" w:cstheme="majorHAnsi"/>
          <w:b/>
          <w:sz w:val="26"/>
          <w:highlight w:val="green"/>
          <w:u w:val="single"/>
        </w:rPr>
        <w:t>remain guarded about bending to Beijing’s strategic preferences</w:t>
      </w:r>
      <w:r w:rsidRPr="00FA66B5">
        <w:rPr>
          <w:rFonts w:asciiTheme="majorHAnsi" w:hAnsiTheme="majorHAnsi" w:cstheme="majorHAnsi"/>
          <w:u w:val="single"/>
        </w:rPr>
        <w:t>.</w:t>
      </w:r>
      <w:r w:rsidRPr="00FA66B5">
        <w:rPr>
          <w:rFonts w:asciiTheme="majorHAnsi" w:hAnsiTheme="majorHAnsi" w:cstheme="majorHAnsi"/>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Afrobarometer [PDF], a Pan-African research network. Countries like Burkina Faso, Ethiopia, Ghana, Liberia, Mali, and Niger have some of the highest views of China’s influence, often ranging above 75 percent. In Latin and South American nations, the majority of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w:t>
      </w:r>
      <w:r w:rsidRPr="00FA66B5">
        <w:rPr>
          <w:rFonts w:asciiTheme="majorHAnsi" w:hAnsiTheme="majorHAnsi" w:cstheme="majorHAnsi"/>
          <w:sz w:val="16"/>
        </w:rPr>
        <w:lastRenderedPageBreak/>
        <w:t xml:space="preserve">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FA66B5">
        <w:rPr>
          <w:rFonts w:asciiTheme="majorHAnsi" w:hAnsiTheme="majorHAnsi" w:cstheme="majorHAnsi"/>
          <w:b/>
          <w:sz w:val="26"/>
          <w:highlight w:val="green"/>
          <w:u w:val="single"/>
        </w:rPr>
        <w:t>China’s soft power</w:t>
      </w:r>
      <w:r w:rsidRPr="00FA66B5">
        <w:rPr>
          <w:rFonts w:asciiTheme="majorHAnsi" w:hAnsiTheme="majorHAnsi" w:cstheme="majorHAnsi"/>
          <w:sz w:val="16"/>
          <w:highlight w:val="green"/>
        </w:rPr>
        <w:t xml:space="preserve"> </w:t>
      </w:r>
      <w:r w:rsidRPr="00FA66B5">
        <w:rPr>
          <w:rFonts w:asciiTheme="majorHAnsi" w:hAnsiTheme="majorHAnsi" w:cstheme="majorHAnsi"/>
          <w:sz w:val="16"/>
        </w:rPr>
        <w:t xml:space="preserve">campaign is </w:t>
      </w:r>
      <w:r w:rsidRPr="00FA66B5">
        <w:rPr>
          <w:rFonts w:asciiTheme="majorHAnsi" w:hAnsiTheme="majorHAnsi" w:cstheme="majorHAnsi"/>
          <w:b/>
          <w:sz w:val="26"/>
          <w:highlight w:val="green"/>
          <w:u w:val="single"/>
        </w:rPr>
        <w:t>limited by the dissonance between</w:t>
      </w:r>
      <w:r w:rsidRPr="00FA66B5">
        <w:rPr>
          <w:rFonts w:asciiTheme="majorHAnsi" w:hAnsiTheme="majorHAnsi" w:cstheme="majorHAnsi"/>
          <w:sz w:val="16"/>
          <w:highlight w:val="green"/>
        </w:rPr>
        <w:t xml:space="preserve"> </w:t>
      </w:r>
      <w:r w:rsidRPr="00FA66B5">
        <w:rPr>
          <w:rFonts w:asciiTheme="majorHAnsi" w:hAnsiTheme="majorHAnsi" w:cstheme="majorHAnsi"/>
          <w:sz w:val="16"/>
        </w:rPr>
        <w:t xml:space="preserve">the </w:t>
      </w:r>
      <w:r w:rsidRPr="00FA66B5">
        <w:rPr>
          <w:rFonts w:asciiTheme="majorHAnsi" w:hAnsiTheme="majorHAnsi" w:cstheme="majorHAnsi"/>
          <w:b/>
          <w:sz w:val="26"/>
          <w:highlight w:val="green"/>
          <w:u w:val="single"/>
        </w:rPr>
        <w:t>image</w:t>
      </w:r>
      <w:r w:rsidRPr="00FA66B5">
        <w:rPr>
          <w:rFonts w:asciiTheme="majorHAnsi" w:hAnsiTheme="majorHAnsi" w:cstheme="majorHAnsi"/>
          <w:sz w:val="16"/>
          <w:highlight w:val="green"/>
        </w:rPr>
        <w:t xml:space="preserve"> </w:t>
      </w:r>
      <w:r w:rsidRPr="00FA66B5">
        <w:rPr>
          <w:rFonts w:asciiTheme="majorHAnsi" w:hAnsiTheme="majorHAnsi" w:cstheme="majorHAnsi"/>
          <w:sz w:val="16"/>
        </w:rPr>
        <w:t xml:space="preserve">that </w:t>
      </w:r>
      <w:r w:rsidRPr="00FA66B5">
        <w:rPr>
          <w:rFonts w:asciiTheme="majorHAnsi" w:hAnsiTheme="majorHAnsi" w:cstheme="majorHAnsi"/>
          <w:b/>
          <w:sz w:val="26"/>
          <w:highlight w:val="green"/>
          <w:u w:val="single"/>
        </w:rPr>
        <w:t>China aspires to project and the country’s actions</w:t>
      </w:r>
      <w:r w:rsidRPr="00FA66B5">
        <w:rPr>
          <w:rFonts w:asciiTheme="majorHAnsi" w:hAnsiTheme="majorHAnsi" w:cstheme="majorHAnsi"/>
          <w:sz w:val="16"/>
        </w:rPr>
        <w:t xml:space="preserve">, experts say. Rising nationalism, assertiveness vis-à-vis territorial disputes, </w:t>
      </w:r>
      <w:r w:rsidRPr="00FA66B5">
        <w:rPr>
          <w:rFonts w:asciiTheme="majorHAnsi" w:hAnsiTheme="majorHAnsi" w:cstheme="majorHAnsi"/>
          <w:b/>
          <w:sz w:val="26"/>
          <w:highlight w:val="green"/>
          <w:u w:val="single"/>
        </w:rPr>
        <w:t>crackdowns</w:t>
      </w:r>
      <w:r w:rsidRPr="00FA66B5">
        <w:rPr>
          <w:rFonts w:asciiTheme="majorHAnsi" w:hAnsiTheme="majorHAnsi" w:cstheme="majorHAnsi"/>
          <w:sz w:val="16"/>
          <w:highlight w:val="green"/>
        </w:rPr>
        <w:t xml:space="preserve"> </w:t>
      </w:r>
      <w:r w:rsidRPr="00FA66B5">
        <w:rPr>
          <w:rFonts w:asciiTheme="majorHAnsi" w:hAnsiTheme="majorHAnsi" w:cstheme="majorHAnsi"/>
          <w:sz w:val="16"/>
        </w:rPr>
        <w:t xml:space="preserve">on nongovernmental organizations, censorship of domestic and international media, limits to the entry of foreign ideals, </w:t>
      </w:r>
      <w:r w:rsidRPr="00FA66B5">
        <w:rPr>
          <w:rFonts w:asciiTheme="majorHAnsi" w:hAnsiTheme="majorHAnsi" w:cstheme="majorHAnsi"/>
          <w:b/>
          <w:sz w:val="26"/>
          <w:highlight w:val="green"/>
          <w:u w:val="single"/>
        </w:rPr>
        <w:t>and political repression constrain China’s soft power</w:t>
      </w:r>
      <w:r w:rsidRPr="00FA66B5">
        <w:rPr>
          <w:rFonts w:asciiTheme="majorHAnsi" w:hAnsiTheme="majorHAnsi" w:cstheme="majorHAnsi"/>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FA66B5">
        <w:rPr>
          <w:rFonts w:asciiTheme="majorHAnsi" w:hAnsiTheme="majorHAnsi" w:cstheme="majorHAnsi"/>
          <w:u w:val="single"/>
        </w:rPr>
        <w:t xml:space="preserve">Ultimately, </w:t>
      </w:r>
      <w:r w:rsidRPr="00FA66B5">
        <w:rPr>
          <w:rFonts w:asciiTheme="majorHAnsi" w:hAnsiTheme="majorHAnsi" w:cstheme="majorHAnsi"/>
          <w:b/>
          <w:sz w:val="26"/>
          <w:highlight w:val="green"/>
          <w:u w:val="single"/>
        </w:rPr>
        <w:t>China’s</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tightening </w:t>
      </w:r>
      <w:r w:rsidRPr="00FA66B5">
        <w:rPr>
          <w:rFonts w:asciiTheme="majorHAnsi" w:hAnsiTheme="majorHAnsi" w:cstheme="majorHAnsi"/>
          <w:b/>
          <w:sz w:val="26"/>
          <w:highlight w:val="green"/>
          <w:u w:val="single"/>
        </w:rPr>
        <w:t>authoritarian</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political </w:t>
      </w:r>
      <w:r w:rsidRPr="00FA66B5">
        <w:rPr>
          <w:rFonts w:asciiTheme="majorHAnsi" w:hAnsiTheme="majorHAnsi" w:cstheme="majorHAnsi"/>
          <w:b/>
          <w:sz w:val="26"/>
          <w:highlight w:val="green"/>
          <w:u w:val="single"/>
        </w:rPr>
        <w:t>system</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is the </w:t>
      </w:r>
      <w:r w:rsidRPr="00FA66B5">
        <w:rPr>
          <w:rFonts w:asciiTheme="majorHAnsi" w:hAnsiTheme="majorHAnsi" w:cstheme="majorHAnsi"/>
          <w:b/>
          <w:sz w:val="26"/>
          <w:highlight w:val="green"/>
          <w:u w:val="single"/>
        </w:rPr>
        <w:t>biggest obstacle</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to the positive image the country and government yearn for.</w:t>
      </w:r>
      <w:r w:rsidRPr="00FA66B5">
        <w:rPr>
          <w:rFonts w:asciiTheme="majorHAnsi" w:hAnsiTheme="majorHAnsi" w:cstheme="majorHAnsi"/>
          <w:sz w:val="16"/>
        </w:rPr>
        <w:t xml:space="preserve"> “</w:t>
      </w:r>
      <w:r w:rsidRPr="00FA66B5">
        <w:rPr>
          <w:rFonts w:asciiTheme="majorHAnsi" w:hAnsiTheme="majorHAnsi" w:cstheme="majorHAnsi"/>
          <w:u w:val="single"/>
        </w:rPr>
        <w:t>So long as [China’s] political system denies, rather than enables, free human development, its propaganda efforts will face an uphill battle,” wrote David Shambaugh in Foreign Affairs in 2015. Without the free exchange of ideas and the ability of Chinese citizens to engage in open debate, the gap between the government’s portrayal and China’s reality will likely grow. “</w:t>
      </w:r>
      <w:r w:rsidRPr="00FA66B5">
        <w:rPr>
          <w:rFonts w:asciiTheme="majorHAnsi" w:hAnsiTheme="majorHAnsi" w:cstheme="majorHAnsi"/>
          <w:b/>
          <w:sz w:val="26"/>
          <w:highlight w:val="green"/>
          <w:u w:val="single"/>
        </w:rPr>
        <w:t>China will find it hard to win</w:t>
      </w:r>
      <w:r w:rsidRPr="00FA66B5">
        <w:rPr>
          <w:rFonts w:asciiTheme="majorHAnsi" w:hAnsiTheme="majorHAnsi" w:cstheme="majorHAnsi"/>
          <w:u w:val="single"/>
        </w:rPr>
        <w:t xml:space="preserve"> friends and </w:t>
      </w:r>
      <w:r w:rsidRPr="00FA66B5">
        <w:rPr>
          <w:rFonts w:asciiTheme="majorHAnsi" w:hAnsiTheme="majorHAnsi" w:cstheme="majorHAnsi"/>
          <w:b/>
          <w:sz w:val="26"/>
          <w:highlight w:val="green"/>
          <w:u w:val="single"/>
        </w:rPr>
        <w:t>influence</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nations so long </w:t>
      </w:r>
      <w:r w:rsidRPr="00FA66B5">
        <w:rPr>
          <w:rFonts w:asciiTheme="majorHAnsi" w:hAnsiTheme="majorHAnsi" w:cstheme="majorHAnsi"/>
          <w:b/>
          <w:sz w:val="26"/>
          <w:highlight w:val="green"/>
          <w:u w:val="single"/>
          <w:bdr w:val="single" w:sz="18" w:space="0" w:color="auto"/>
        </w:rPr>
        <w:t>as it muzzles its best advocates</w:t>
      </w:r>
      <w:r w:rsidRPr="00FA66B5">
        <w:rPr>
          <w:rFonts w:asciiTheme="majorHAnsi" w:hAnsiTheme="majorHAnsi" w:cstheme="majorHAnsi"/>
          <w:u w:val="single"/>
        </w:rPr>
        <w:t>,” writes the Economist.</w:t>
      </w:r>
    </w:p>
    <w:p w14:paraId="26C45A3F" w14:textId="77777777" w:rsidR="007912F0" w:rsidRPr="00FA66B5" w:rsidRDefault="007912F0" w:rsidP="007912F0">
      <w:pPr>
        <w:pStyle w:val="Heading4"/>
        <w:rPr>
          <w:rFonts w:asciiTheme="majorHAnsi" w:hAnsiTheme="majorHAnsi" w:cstheme="majorHAnsi"/>
        </w:rPr>
      </w:pPr>
      <w:r w:rsidRPr="00FA66B5">
        <w:rPr>
          <w:rFonts w:asciiTheme="majorHAnsi" w:hAnsiTheme="majorHAnsi" w:cstheme="majorHAnsi"/>
        </w:rPr>
        <w:t xml:space="preserve">Chinese Economic Decline leads to </w:t>
      </w:r>
      <w:r w:rsidRPr="00FA66B5">
        <w:rPr>
          <w:rFonts w:asciiTheme="majorHAnsi" w:hAnsiTheme="majorHAnsi" w:cstheme="majorHAnsi"/>
          <w:u w:val="single"/>
        </w:rPr>
        <w:t>all-out War</w:t>
      </w:r>
      <w:r w:rsidRPr="00FA66B5">
        <w:rPr>
          <w:rFonts w:asciiTheme="majorHAnsi" w:hAnsiTheme="majorHAnsi" w:cstheme="majorHAnsi"/>
        </w:rPr>
        <w:t xml:space="preserve"> – specifically over </w:t>
      </w:r>
      <w:r w:rsidRPr="00FA66B5">
        <w:rPr>
          <w:rFonts w:asciiTheme="majorHAnsi" w:hAnsiTheme="majorHAnsi" w:cstheme="majorHAnsi"/>
          <w:u w:val="single"/>
        </w:rPr>
        <w:t>Taiwan</w:t>
      </w:r>
      <w:r w:rsidRPr="00FA66B5">
        <w:rPr>
          <w:rFonts w:asciiTheme="majorHAnsi" w:hAnsiTheme="majorHAnsi" w:cstheme="majorHAnsi"/>
        </w:rPr>
        <w:t>.</w:t>
      </w:r>
    </w:p>
    <w:p w14:paraId="55C6D9F5" w14:textId="77777777" w:rsidR="007912F0" w:rsidRPr="00FA66B5" w:rsidRDefault="007912F0" w:rsidP="007912F0">
      <w:pPr>
        <w:rPr>
          <w:rFonts w:asciiTheme="majorHAnsi" w:hAnsiTheme="majorHAnsi" w:cstheme="majorHAnsi"/>
        </w:rPr>
      </w:pPr>
      <w:r w:rsidRPr="00FA66B5">
        <w:rPr>
          <w:rStyle w:val="Style13ptBold"/>
          <w:rFonts w:asciiTheme="majorHAnsi" w:hAnsiTheme="majorHAnsi" w:cstheme="majorHAnsi"/>
        </w:rPr>
        <w:t>Joske 18</w:t>
      </w:r>
      <w:r w:rsidRPr="00FA66B5">
        <w:rPr>
          <w:rFonts w:asciiTheme="majorHAnsi" w:hAnsiTheme="majorHAnsi" w:cstheme="majorHAnsi"/>
        </w:rPr>
        <w:t xml:space="preserve"> Stephen Joske 10-23-2018 “China’s Coming Financial Crisis And The National Security Connection” </w:t>
      </w:r>
      <w:hyperlink r:id="rId13" w:history="1">
        <w:r w:rsidRPr="00FA66B5">
          <w:rPr>
            <w:rStyle w:val="Hyperlink"/>
            <w:rFonts w:asciiTheme="majorHAnsi" w:hAnsiTheme="majorHAnsi" w:cstheme="majorHAnsi"/>
          </w:rPr>
          <w:t>https://warontherocks.com/2018/10/chinas-coming-financial-crisis-and-the-national-security-connection/</w:t>
        </w:r>
      </w:hyperlink>
      <w:r w:rsidRPr="00FA66B5">
        <w:rPr>
          <w:rFonts w:asciiTheme="majorHAnsi" w:hAnsiTheme="majorHAnsi" w:cstheme="majorHAnsi"/>
        </w:rPr>
        <w:t xml:space="preserve"> (senior adviser to the Australian Treasurer during the 1997–98 Asian crisis)//re-cut by Elmer </w:t>
      </w:r>
    </w:p>
    <w:p w14:paraId="48A47940" w14:textId="77777777" w:rsidR="007912F0" w:rsidRPr="00FA66B5" w:rsidRDefault="007912F0" w:rsidP="007912F0">
      <w:pPr>
        <w:rPr>
          <w:rFonts w:asciiTheme="majorHAnsi" w:hAnsiTheme="majorHAnsi" w:cstheme="majorHAnsi"/>
          <w:sz w:val="16"/>
        </w:rPr>
      </w:pPr>
      <w:r w:rsidRPr="00FA66B5">
        <w:rPr>
          <w:rFonts w:asciiTheme="majorHAnsi" w:hAnsiTheme="majorHAnsi" w:cstheme="majorHAnsi"/>
          <w:u w:val="single"/>
        </w:rPr>
        <w:t xml:space="preserve">The biggest </w:t>
      </w:r>
      <w:r w:rsidRPr="00FA66B5">
        <w:rPr>
          <w:rFonts w:asciiTheme="majorHAnsi" w:hAnsiTheme="majorHAnsi" w:cstheme="majorHAnsi"/>
          <w:b/>
          <w:sz w:val="26"/>
          <w:highlight w:val="green"/>
          <w:u w:val="single"/>
        </w:rPr>
        <w:t>national security issues</w:t>
      </w:r>
      <w:r w:rsidRPr="00FA66B5">
        <w:rPr>
          <w:rFonts w:asciiTheme="majorHAnsi" w:hAnsiTheme="majorHAnsi" w:cstheme="majorHAnsi"/>
          <w:u w:val="single"/>
        </w:rPr>
        <w:t xml:space="preserve">, however, </w:t>
      </w:r>
      <w:r w:rsidRPr="00FA66B5">
        <w:rPr>
          <w:rFonts w:asciiTheme="majorHAnsi" w:hAnsiTheme="majorHAnsi" w:cstheme="majorHAnsi"/>
          <w:b/>
          <w:sz w:val="26"/>
          <w:highlight w:val="green"/>
          <w:u w:val="single"/>
        </w:rPr>
        <w:t>arise from</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the unpredictable </w:t>
      </w:r>
      <w:r w:rsidRPr="00FA66B5">
        <w:rPr>
          <w:rFonts w:asciiTheme="majorHAnsi" w:hAnsiTheme="majorHAnsi" w:cstheme="majorHAnsi"/>
          <w:b/>
          <w:sz w:val="26"/>
          <w:highlight w:val="green"/>
          <w:u w:val="single"/>
          <w:bdr w:val="single" w:sz="18" w:space="0" w:color="auto"/>
        </w:rPr>
        <w:t>political impact of a recession in China</w:t>
      </w:r>
      <w:r w:rsidRPr="00FA66B5">
        <w:rPr>
          <w:rFonts w:asciiTheme="majorHAnsi" w:hAnsiTheme="majorHAnsi" w:cstheme="majorHAnsi"/>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FA66B5">
        <w:rPr>
          <w:rFonts w:asciiTheme="majorHAnsi" w:hAnsiTheme="majorHAnsi" w:cstheme="majorHAnsi"/>
          <w:u w:val="single"/>
        </w:rPr>
        <w:t xml:space="preserve">As such, </w:t>
      </w:r>
      <w:r w:rsidRPr="00FA66B5">
        <w:rPr>
          <w:rFonts w:asciiTheme="majorHAnsi" w:hAnsiTheme="majorHAnsi" w:cstheme="majorHAnsi"/>
          <w:b/>
          <w:sz w:val="26"/>
          <w:highlight w:val="green"/>
          <w:u w:val="single"/>
        </w:rPr>
        <w:t>China</w:t>
      </w:r>
      <w:r w:rsidRPr="00FA66B5">
        <w:rPr>
          <w:rFonts w:asciiTheme="majorHAnsi" w:hAnsiTheme="majorHAnsi" w:cstheme="majorHAnsi"/>
          <w:highlight w:val="green"/>
          <w:u w:val="single"/>
        </w:rPr>
        <w:t xml:space="preserve"> is</w:t>
      </w:r>
      <w:r w:rsidRPr="00FA66B5">
        <w:rPr>
          <w:rFonts w:asciiTheme="majorHAnsi" w:hAnsiTheme="majorHAnsi" w:cstheme="majorHAnsi"/>
          <w:u w:val="single"/>
        </w:rPr>
        <w:t xml:space="preserve"> now </w:t>
      </w:r>
      <w:r w:rsidRPr="00FA66B5">
        <w:rPr>
          <w:rFonts w:asciiTheme="majorHAnsi" w:hAnsiTheme="majorHAnsi" w:cstheme="majorHAnsi"/>
          <w:b/>
          <w:sz w:val="26"/>
          <w:highlight w:val="green"/>
          <w:u w:val="single"/>
        </w:rPr>
        <w:t>psychologically unprepared</w:t>
      </w:r>
      <w:r w:rsidRPr="00FA66B5">
        <w:rPr>
          <w:rFonts w:asciiTheme="majorHAnsi" w:hAnsiTheme="majorHAnsi" w:cstheme="majorHAnsi"/>
          <w:u w:val="single"/>
        </w:rPr>
        <w:t xml:space="preserve"> to deal with the challenges of a recession</w:t>
      </w:r>
      <w:r w:rsidRPr="00FA66B5">
        <w:rPr>
          <w:rFonts w:asciiTheme="majorHAnsi" w:hAnsiTheme="majorHAnsi" w:cstheme="majorHAnsi"/>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FA66B5">
        <w:rPr>
          <w:rFonts w:asciiTheme="majorHAnsi" w:hAnsiTheme="majorHAnsi" w:cstheme="majorHAnsi"/>
          <w:b/>
          <w:sz w:val="26"/>
          <w:highlight w:val="green"/>
          <w:u w:val="single"/>
        </w:rPr>
        <w:t>Combine</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the </w:t>
      </w:r>
      <w:r w:rsidRPr="00FA66B5">
        <w:rPr>
          <w:rFonts w:asciiTheme="majorHAnsi" w:hAnsiTheme="majorHAnsi" w:cstheme="majorHAnsi"/>
          <w:b/>
          <w:sz w:val="26"/>
          <w:highlight w:val="green"/>
          <w:u w:val="single"/>
        </w:rPr>
        <w:t>shock</w:t>
      </w:r>
      <w:r w:rsidRPr="00FA66B5">
        <w:rPr>
          <w:rFonts w:asciiTheme="majorHAnsi" w:hAnsiTheme="majorHAnsi" w:cstheme="majorHAnsi"/>
          <w:u w:val="single"/>
        </w:rPr>
        <w:t xml:space="preserve"> of an unexpected economic setback </w:t>
      </w:r>
      <w:r w:rsidRPr="00FA66B5">
        <w:rPr>
          <w:rFonts w:asciiTheme="majorHAnsi" w:hAnsiTheme="majorHAnsi" w:cstheme="majorHAnsi"/>
          <w:b/>
          <w:sz w:val="26"/>
          <w:highlight w:val="green"/>
          <w:u w:val="single"/>
        </w:rPr>
        <w:t>with tensions</w:t>
      </w:r>
      <w:r w:rsidRPr="00FA66B5">
        <w:rPr>
          <w:rFonts w:asciiTheme="majorHAnsi" w:hAnsiTheme="majorHAnsi" w:cstheme="majorHAnsi"/>
          <w:u w:val="single"/>
        </w:rPr>
        <w:t xml:space="preserve"> in a one party state where a single individual has been calling the shots, and </w:t>
      </w:r>
      <w:r w:rsidRPr="00FA66B5">
        <w:rPr>
          <w:rFonts w:asciiTheme="majorHAnsi" w:hAnsiTheme="majorHAnsi" w:cstheme="majorHAnsi"/>
          <w:b/>
          <w:sz w:val="26"/>
          <w:highlight w:val="green"/>
          <w:u w:val="single"/>
          <w:bdr w:val="single" w:sz="18" w:space="0" w:color="auto"/>
        </w:rPr>
        <w:t>political instability could set in.</w:t>
      </w:r>
      <w:r w:rsidRPr="00FA66B5">
        <w:rPr>
          <w:rFonts w:asciiTheme="majorHAnsi" w:hAnsiTheme="majorHAnsi" w:cstheme="majorHAnsi"/>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FA66B5">
        <w:rPr>
          <w:rFonts w:asciiTheme="majorHAnsi" w:hAnsiTheme="majorHAnsi" w:cstheme="majorHAnsi"/>
          <w:b/>
          <w:sz w:val="26"/>
          <w:highlight w:val="green"/>
          <w:u w:val="single"/>
        </w:rPr>
        <w:t xml:space="preserve">set off </w:t>
      </w:r>
      <w:r w:rsidRPr="00FA66B5">
        <w:rPr>
          <w:rFonts w:asciiTheme="majorHAnsi" w:hAnsiTheme="majorHAnsi" w:cstheme="majorHAnsi"/>
          <w:b/>
          <w:sz w:val="26"/>
          <w:highlight w:val="green"/>
          <w:u w:val="single"/>
          <w:bdr w:val="single" w:sz="18" w:space="0" w:color="auto"/>
        </w:rPr>
        <w:t xml:space="preserve">intense competition between </w:t>
      </w:r>
      <w:r w:rsidRPr="00FA66B5">
        <w:rPr>
          <w:rFonts w:asciiTheme="majorHAnsi" w:hAnsiTheme="majorHAnsi" w:cstheme="majorHAnsi"/>
          <w:b/>
          <w:sz w:val="26"/>
          <w:highlight w:val="green"/>
          <w:u w:val="single"/>
          <w:bdr w:val="single" w:sz="18" w:space="0" w:color="auto"/>
        </w:rPr>
        <w:lastRenderedPageBreak/>
        <w:t>corrupt factions</w:t>
      </w:r>
      <w:r w:rsidRPr="00FA66B5">
        <w:rPr>
          <w:rFonts w:asciiTheme="majorHAnsi" w:hAnsiTheme="majorHAnsi" w:cstheme="majorHAnsi"/>
          <w:sz w:val="16"/>
        </w:rPr>
        <w:t xml:space="preserve"> for control of China. Bo Xilai, a former Chongqing party chief and Politburo member, was purged in 2012 but his son appears to still be interested in politics. </w:t>
      </w:r>
      <w:r w:rsidRPr="00FA66B5">
        <w:rPr>
          <w:rFonts w:asciiTheme="majorHAnsi" w:hAnsiTheme="majorHAnsi" w:cstheme="majorHAnsi"/>
          <w:u w:val="single"/>
        </w:rPr>
        <w:t xml:space="preserve">While the outcome is impossible to predict, we can </w:t>
      </w:r>
      <w:r w:rsidRPr="00FA66B5">
        <w:rPr>
          <w:rFonts w:asciiTheme="majorHAnsi" w:hAnsiTheme="majorHAnsi" w:cstheme="majorHAnsi"/>
          <w:b/>
          <w:sz w:val="26"/>
          <w:highlight w:val="green"/>
          <w:u w:val="single"/>
        </w:rPr>
        <w:t>see</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the conditions in place for destabilizing events ranging from </w:t>
      </w:r>
      <w:r w:rsidRPr="00FA66B5">
        <w:rPr>
          <w:rFonts w:asciiTheme="majorHAnsi" w:hAnsiTheme="majorHAnsi" w:cstheme="majorHAnsi"/>
          <w:b/>
          <w:sz w:val="26"/>
          <w:highlight w:val="green"/>
          <w:u w:val="single"/>
        </w:rPr>
        <w:t>military adventurism</w:t>
      </w:r>
      <w:r w:rsidRPr="00FA66B5">
        <w:rPr>
          <w:rFonts w:asciiTheme="majorHAnsi" w:hAnsiTheme="majorHAnsi" w:cstheme="majorHAnsi"/>
          <w:u w:val="single"/>
        </w:rPr>
        <w:t xml:space="preserve"> to </w:t>
      </w:r>
      <w:r w:rsidRPr="00FA66B5">
        <w:rPr>
          <w:rFonts w:asciiTheme="majorHAnsi" w:hAnsiTheme="majorHAnsi" w:cstheme="majorHAnsi"/>
          <w:b/>
          <w:sz w:val="26"/>
          <w:highlight w:val="green"/>
          <w:u w:val="single"/>
        </w:rPr>
        <w:t>civil war</w:t>
      </w:r>
      <w:r w:rsidRPr="00FA66B5">
        <w:rPr>
          <w:rFonts w:asciiTheme="majorHAnsi" w:hAnsiTheme="majorHAnsi" w:cstheme="majorHAnsi"/>
          <w:u w:val="single"/>
        </w:rPr>
        <w:t>.</w:t>
      </w:r>
      <w:r w:rsidRPr="00FA66B5">
        <w:rPr>
          <w:rFonts w:asciiTheme="majorHAnsi" w:hAnsiTheme="majorHAnsi" w:cstheme="majorHAnsi"/>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FA66B5">
        <w:rPr>
          <w:rFonts w:asciiTheme="majorHAnsi" w:hAnsiTheme="majorHAnsi" w:cstheme="majorHAnsi"/>
          <w:b/>
          <w:bCs/>
          <w:u w:val="single"/>
        </w:rPr>
        <w:t xml:space="preserve">Any Chinese military adventurism is likely to be </w:t>
      </w:r>
      <w:r w:rsidRPr="00FA66B5">
        <w:rPr>
          <w:rFonts w:asciiTheme="majorHAnsi" w:hAnsiTheme="majorHAnsi" w:cstheme="majorHAnsi"/>
          <w:b/>
          <w:bCs/>
          <w:highlight w:val="green"/>
          <w:u w:val="single"/>
        </w:rPr>
        <w:t>focused on Taiwan.</w:t>
      </w:r>
      <w:r w:rsidRPr="00FA66B5">
        <w:rPr>
          <w:rFonts w:asciiTheme="majorHAnsi" w:hAnsiTheme="majorHAnsi" w:cstheme="majorHAnsi"/>
          <w:sz w:val="16"/>
        </w:rPr>
        <w:t xml:space="preserve"> China’s military is currently poorly equipped for an invasion of Taiwan, which has difficult geography and a substantial military, making an invasion of Taiwan unlikely to succeed. </w:t>
      </w:r>
      <w:r w:rsidRPr="00FA66B5">
        <w:rPr>
          <w:rFonts w:asciiTheme="majorHAnsi" w:hAnsiTheme="majorHAnsi" w:cstheme="majorHAnsi"/>
          <w:u w:val="single"/>
        </w:rPr>
        <w:t xml:space="preserve">However, it is possible the Chinese </w:t>
      </w:r>
      <w:r w:rsidRPr="00FA66B5">
        <w:rPr>
          <w:rFonts w:asciiTheme="majorHAnsi" w:hAnsiTheme="majorHAnsi" w:cstheme="majorHAnsi"/>
          <w:b/>
          <w:sz w:val="26"/>
          <w:highlight w:val="green"/>
          <w:u w:val="single"/>
          <w:bdr w:val="single" w:sz="18" w:space="0" w:color="auto"/>
        </w:rPr>
        <w:t>leadership would miscalculate</w:t>
      </w:r>
      <w:r w:rsidRPr="00FA66B5">
        <w:rPr>
          <w:rFonts w:asciiTheme="majorHAnsi" w:hAnsiTheme="majorHAnsi" w:cstheme="majorHAnsi"/>
          <w:u w:val="single"/>
        </w:rPr>
        <w:t xml:space="preserve"> the risks, leaving it in a limited war with no clear resolution that would quickly </w:t>
      </w:r>
      <w:r w:rsidRPr="00FA66B5">
        <w:rPr>
          <w:rFonts w:asciiTheme="majorHAnsi" w:hAnsiTheme="majorHAnsi" w:cstheme="majorHAnsi"/>
          <w:b/>
          <w:sz w:val="26"/>
          <w:highlight w:val="green"/>
          <w:u w:val="single"/>
        </w:rPr>
        <w:t>draw in</w:t>
      </w:r>
      <w:r w:rsidRPr="00FA66B5">
        <w:rPr>
          <w:rFonts w:asciiTheme="majorHAnsi" w:hAnsiTheme="majorHAnsi" w:cstheme="majorHAnsi"/>
          <w:b/>
          <w:sz w:val="26"/>
          <w:u w:val="single"/>
        </w:rPr>
        <w:t xml:space="preserve"> </w:t>
      </w:r>
      <w:r w:rsidRPr="00FA66B5">
        <w:rPr>
          <w:rFonts w:asciiTheme="majorHAnsi" w:hAnsiTheme="majorHAnsi" w:cstheme="majorHAnsi"/>
          <w:b/>
          <w:sz w:val="26"/>
          <w:highlight w:val="green"/>
          <w:u w:val="single"/>
        </w:rPr>
        <w:t>Japan and the U</w:t>
      </w:r>
      <w:r w:rsidRPr="00FA66B5">
        <w:rPr>
          <w:rFonts w:asciiTheme="majorHAnsi" w:hAnsiTheme="majorHAnsi" w:cstheme="majorHAnsi"/>
          <w:u w:val="single"/>
        </w:rPr>
        <w:t xml:space="preserve">nited </w:t>
      </w:r>
      <w:r w:rsidRPr="00FA66B5">
        <w:rPr>
          <w:rFonts w:asciiTheme="majorHAnsi" w:hAnsiTheme="majorHAnsi" w:cstheme="majorHAnsi"/>
          <w:b/>
          <w:sz w:val="26"/>
          <w:highlight w:val="green"/>
          <w:u w:val="single"/>
        </w:rPr>
        <w:t>S</w:t>
      </w:r>
      <w:r w:rsidRPr="00FA66B5">
        <w:rPr>
          <w:rFonts w:asciiTheme="majorHAnsi" w:hAnsiTheme="majorHAnsi" w:cstheme="majorHAnsi"/>
          <w:u w:val="single"/>
        </w:rPr>
        <w:t>tates</w:t>
      </w:r>
      <w:r w:rsidRPr="00FA66B5">
        <w:rPr>
          <w:rFonts w:asciiTheme="majorHAnsi" w:hAnsiTheme="majorHAnsi" w:cstheme="majorHAnsi"/>
          <w:sz w:val="16"/>
        </w:rPr>
        <w:t xml:space="preserve">. China has spent most of its history disunited, reflecting its geography. It has a number of widely dispersed economic centers. </w:t>
      </w:r>
      <w:r w:rsidRPr="00FA66B5">
        <w:rPr>
          <w:rFonts w:asciiTheme="majorHAnsi" w:hAnsiTheme="majorHAnsi" w:cstheme="majorHAnsi"/>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68CC5FA5" w14:textId="77777777" w:rsidR="007912F0" w:rsidRPr="00FA66B5" w:rsidRDefault="007912F0" w:rsidP="007912F0">
      <w:pPr>
        <w:pStyle w:val="Heading4"/>
        <w:rPr>
          <w:rFonts w:asciiTheme="majorHAnsi" w:hAnsiTheme="majorHAnsi" w:cstheme="majorHAnsi"/>
        </w:rPr>
      </w:pPr>
      <w:r w:rsidRPr="00FA66B5">
        <w:rPr>
          <w:rFonts w:asciiTheme="majorHAnsi" w:hAnsiTheme="majorHAnsi" w:cstheme="majorHAnsi"/>
        </w:rPr>
        <w:t>Taiwan goes Nuclear.</w:t>
      </w:r>
    </w:p>
    <w:p w14:paraId="037E1D27" w14:textId="77777777" w:rsidR="007912F0" w:rsidRPr="00FA66B5" w:rsidRDefault="007912F0" w:rsidP="007912F0">
      <w:pPr>
        <w:rPr>
          <w:rFonts w:asciiTheme="majorHAnsi" w:hAnsiTheme="majorHAnsi" w:cstheme="majorHAnsi"/>
        </w:rPr>
      </w:pPr>
      <w:r w:rsidRPr="00FA66B5">
        <w:rPr>
          <w:rStyle w:val="Style13ptBold"/>
          <w:rFonts w:asciiTheme="majorHAnsi" w:hAnsiTheme="majorHAnsi" w:cstheme="majorHAnsi"/>
        </w:rPr>
        <w:t>Talmadge 18</w:t>
      </w:r>
      <w:r w:rsidRPr="00FA66B5">
        <w:rPr>
          <w:rFonts w:asciiTheme="majorHAnsi" w:hAnsiTheme="majorHAnsi" w:cstheme="majorHAnsi"/>
        </w:rPr>
        <w:t xml:space="preserve"> [Caitlin, Associate Professor of Security Studies at the Edmund A. Walsh School of Foreign Service at Georgetown University, “Beijing’s Nuclear Option: Why a U.S.-China War Could Spiral Out of Control,” accessible online at </w:t>
      </w:r>
      <w:hyperlink r:id="rId14" w:history="1">
        <w:r w:rsidRPr="00FA66B5">
          <w:rPr>
            <w:rStyle w:val="Hyperlink"/>
            <w:rFonts w:asciiTheme="majorHAnsi" w:hAnsiTheme="majorHAnsi" w:cstheme="majorHAnsi"/>
          </w:rPr>
          <w:t>https://www.foreignaffairs.com/articles/china/2018-10-15/beijings-nuclear-option</w:t>
        </w:r>
      </w:hyperlink>
      <w:r w:rsidRPr="00FA66B5">
        <w:rPr>
          <w:rFonts w:asciiTheme="majorHAnsi" w:hAnsiTheme="majorHAnsi" w:cstheme="majorHAnsi"/>
        </w:rPr>
        <w:t>, published Nov/Dec 2018]//re-cut by Elmer</w:t>
      </w:r>
    </w:p>
    <w:p w14:paraId="18311D57" w14:textId="77777777" w:rsidR="007912F0" w:rsidRPr="00FA66B5" w:rsidRDefault="007912F0" w:rsidP="007912F0">
      <w:pPr>
        <w:rPr>
          <w:rFonts w:asciiTheme="majorHAnsi" w:hAnsiTheme="majorHAnsi" w:cstheme="majorHAnsi"/>
          <w:sz w:val="16"/>
        </w:rPr>
      </w:pPr>
      <w:r w:rsidRPr="00FA66B5">
        <w:rPr>
          <w:rFonts w:asciiTheme="majorHAnsi" w:hAnsiTheme="majorHAnsi" w:cstheme="majorHAnsi"/>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FA66B5">
        <w:rPr>
          <w:rFonts w:asciiTheme="majorHAnsi" w:hAnsiTheme="majorHAnsi" w:cstheme="majorHAnsi"/>
          <w:u w:val="single"/>
        </w:rPr>
        <w:t xml:space="preserve">A war between the two countries remains unlikely, but the prospect of a </w:t>
      </w:r>
      <w:r w:rsidRPr="00FA66B5">
        <w:rPr>
          <w:rFonts w:asciiTheme="majorHAnsi" w:hAnsiTheme="majorHAnsi" w:cstheme="majorHAnsi"/>
          <w:b/>
          <w:sz w:val="26"/>
          <w:highlight w:val="green"/>
          <w:u w:val="single"/>
        </w:rPr>
        <w:t>military confrontation</w:t>
      </w:r>
      <w:r w:rsidRPr="00FA66B5">
        <w:rPr>
          <w:rFonts w:asciiTheme="majorHAnsi" w:hAnsiTheme="majorHAnsi" w:cstheme="majorHAnsi"/>
          <w:u w:val="single"/>
        </w:rPr>
        <w:t xml:space="preserve">—resulting, for example, </w:t>
      </w:r>
      <w:r w:rsidRPr="00FA66B5">
        <w:rPr>
          <w:rFonts w:asciiTheme="majorHAnsi" w:hAnsiTheme="majorHAnsi" w:cstheme="majorHAnsi"/>
          <w:b/>
          <w:sz w:val="26"/>
          <w:highlight w:val="green"/>
          <w:u w:val="single"/>
        </w:rPr>
        <w:t>from a Chinese campaign against Taiwan</w:t>
      </w:r>
      <w:r w:rsidRPr="00FA66B5">
        <w:rPr>
          <w:rFonts w:asciiTheme="majorHAnsi" w:hAnsiTheme="majorHAnsi" w:cstheme="majorHAnsi"/>
          <w:u w:val="single"/>
        </w:rPr>
        <w:t>—</w:t>
      </w:r>
      <w:r w:rsidRPr="00FA66B5">
        <w:rPr>
          <w:rFonts w:asciiTheme="majorHAnsi" w:hAnsiTheme="majorHAnsi" w:cstheme="majorHAnsi"/>
          <w:b/>
          <w:sz w:val="26"/>
          <w:highlight w:val="green"/>
          <w:u w:val="single"/>
        </w:rPr>
        <w:t xml:space="preserve">no longer seems </w:t>
      </w:r>
      <w:r w:rsidRPr="00FA66B5">
        <w:rPr>
          <w:rFonts w:asciiTheme="majorHAnsi" w:hAnsiTheme="majorHAnsi" w:cstheme="majorHAnsi"/>
          <w:u w:val="single"/>
        </w:rPr>
        <w:t xml:space="preserve">as </w:t>
      </w:r>
      <w:r w:rsidRPr="00FA66B5">
        <w:rPr>
          <w:rFonts w:asciiTheme="majorHAnsi" w:hAnsiTheme="majorHAnsi" w:cstheme="majorHAnsi"/>
          <w:b/>
          <w:sz w:val="26"/>
          <w:highlight w:val="green"/>
          <w:u w:val="single"/>
        </w:rPr>
        <w:t>implausible</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as it once did</w:t>
      </w:r>
      <w:r w:rsidRPr="00FA66B5">
        <w:rPr>
          <w:rFonts w:asciiTheme="majorHAnsi" w:hAnsiTheme="majorHAnsi" w:cstheme="majorHAnsi"/>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FA66B5">
        <w:rPr>
          <w:rFonts w:asciiTheme="majorHAnsi" w:hAnsiTheme="majorHAnsi" w:cstheme="majorHAnsi"/>
          <w:b/>
          <w:sz w:val="26"/>
          <w:highlight w:val="green"/>
          <w:u w:val="single"/>
        </w:rPr>
        <w:t>China</w:t>
      </w:r>
      <w:r w:rsidRPr="00FA66B5">
        <w:rPr>
          <w:rFonts w:asciiTheme="majorHAnsi" w:hAnsiTheme="majorHAnsi" w:cstheme="majorHAnsi"/>
          <w:u w:val="single"/>
        </w:rPr>
        <w:t xml:space="preserve">, by contrast, not only has </w:t>
      </w:r>
      <w:r w:rsidRPr="00FA66B5">
        <w:rPr>
          <w:rFonts w:asciiTheme="majorHAnsi" w:hAnsiTheme="majorHAnsi" w:cstheme="majorHAnsi"/>
          <w:b/>
          <w:sz w:val="26"/>
          <w:highlight w:val="green"/>
          <w:u w:val="single"/>
        </w:rPr>
        <w:t>nuclear weapons</w:t>
      </w:r>
      <w:r w:rsidRPr="00FA66B5">
        <w:rPr>
          <w:rFonts w:asciiTheme="majorHAnsi" w:hAnsiTheme="majorHAnsi" w:cstheme="majorHAnsi"/>
          <w:u w:val="single"/>
        </w:rPr>
        <w:t xml:space="preserve">; it has also </w:t>
      </w:r>
      <w:r w:rsidRPr="00FA66B5">
        <w:rPr>
          <w:rFonts w:asciiTheme="majorHAnsi" w:hAnsiTheme="majorHAnsi" w:cstheme="majorHAnsi"/>
          <w:b/>
          <w:sz w:val="26"/>
          <w:highlight w:val="green"/>
          <w:u w:val="single"/>
        </w:rPr>
        <w:t>intermingled</w:t>
      </w:r>
      <w:r w:rsidRPr="00FA66B5">
        <w:rPr>
          <w:rFonts w:asciiTheme="majorHAnsi" w:hAnsiTheme="majorHAnsi" w:cstheme="majorHAnsi"/>
          <w:u w:val="single"/>
        </w:rPr>
        <w:t xml:space="preserve"> them </w:t>
      </w:r>
      <w:r w:rsidRPr="00FA66B5">
        <w:rPr>
          <w:rFonts w:asciiTheme="majorHAnsi" w:hAnsiTheme="majorHAnsi" w:cstheme="majorHAnsi"/>
          <w:b/>
          <w:sz w:val="26"/>
          <w:highlight w:val="green"/>
          <w:u w:val="single"/>
        </w:rPr>
        <w:t>with its conventional</w:t>
      </w:r>
      <w:r w:rsidRPr="00FA66B5">
        <w:rPr>
          <w:rFonts w:asciiTheme="majorHAnsi" w:hAnsiTheme="majorHAnsi" w:cstheme="majorHAnsi"/>
          <w:u w:val="single"/>
        </w:rPr>
        <w:t xml:space="preserve"> military </w:t>
      </w:r>
      <w:r w:rsidRPr="00FA66B5">
        <w:rPr>
          <w:rFonts w:asciiTheme="majorHAnsi" w:hAnsiTheme="majorHAnsi" w:cstheme="majorHAnsi"/>
          <w:b/>
          <w:sz w:val="26"/>
          <w:highlight w:val="green"/>
          <w:u w:val="single"/>
        </w:rPr>
        <w:t>forces</w:t>
      </w:r>
      <w:r w:rsidRPr="00FA66B5">
        <w:rPr>
          <w:rFonts w:asciiTheme="majorHAnsi" w:hAnsiTheme="majorHAnsi" w:cstheme="majorHAnsi"/>
          <w:highlight w:val="green"/>
          <w:u w:val="single"/>
        </w:rPr>
        <w:t xml:space="preserve">, </w:t>
      </w:r>
      <w:r w:rsidRPr="00FA66B5">
        <w:rPr>
          <w:rFonts w:asciiTheme="majorHAnsi" w:hAnsiTheme="majorHAnsi" w:cstheme="majorHAnsi"/>
          <w:b/>
          <w:sz w:val="26"/>
          <w:highlight w:val="green"/>
          <w:u w:val="single"/>
          <w:bdr w:val="single" w:sz="18" w:space="0" w:color="auto"/>
        </w:rPr>
        <w:t>making it difficult to attack one without attacking the other</w:t>
      </w:r>
      <w:r w:rsidRPr="00FA66B5">
        <w:rPr>
          <w:rFonts w:asciiTheme="majorHAnsi" w:hAnsiTheme="majorHAnsi" w:cstheme="majorHAnsi"/>
          <w:u w:val="single"/>
        </w:rPr>
        <w:t>. This means that a major U.S. military campaign targeting China’s conventional forces would likely also threaten its nuclear arsenal</w:t>
      </w:r>
      <w:r w:rsidRPr="00FA66B5">
        <w:rPr>
          <w:rFonts w:asciiTheme="majorHAnsi" w:hAnsiTheme="majorHAnsi" w:cstheme="majorHAnsi"/>
          <w:sz w:val="16"/>
        </w:rPr>
        <w:t xml:space="preserve">. Faced with such a threat, Chinese leaders could decide to use their nuclear weapons while they were still able to. As U.S. and Chinese leaders navigate </w:t>
      </w:r>
      <w:r w:rsidRPr="00FA66B5">
        <w:rPr>
          <w:rFonts w:asciiTheme="majorHAnsi" w:hAnsiTheme="majorHAnsi" w:cstheme="majorHAnsi"/>
          <w:sz w:val="16"/>
        </w:rPr>
        <w:lastRenderedPageBreak/>
        <w:t xml:space="preserve">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FA66B5">
        <w:rPr>
          <w:rFonts w:asciiTheme="majorHAnsi" w:hAnsiTheme="majorHAnsi" w:cstheme="majorHAnsi"/>
          <w:u w:val="single"/>
        </w:rPr>
        <w:t xml:space="preserve">The bad news is that one other trigger remains: a conventional war that threatens China’s nuclear arsenal. </w:t>
      </w:r>
      <w:r w:rsidRPr="00FA66B5">
        <w:rPr>
          <w:rFonts w:asciiTheme="majorHAnsi" w:hAnsiTheme="majorHAnsi" w:cstheme="majorHAnsi"/>
          <w:b/>
          <w:sz w:val="26"/>
          <w:highlight w:val="green"/>
          <w:u w:val="single"/>
        </w:rPr>
        <w:t>Conventional forces</w:t>
      </w:r>
      <w:r w:rsidRPr="00FA66B5">
        <w:rPr>
          <w:rFonts w:asciiTheme="majorHAnsi" w:hAnsiTheme="majorHAnsi" w:cstheme="majorHAnsi"/>
          <w:u w:val="single"/>
        </w:rPr>
        <w:t xml:space="preserve"> can threaten nuclear forces in ways that </w:t>
      </w:r>
      <w:r w:rsidRPr="00FA66B5">
        <w:rPr>
          <w:rFonts w:asciiTheme="majorHAnsi" w:hAnsiTheme="majorHAnsi" w:cstheme="majorHAnsi"/>
          <w:b/>
          <w:sz w:val="26"/>
          <w:highlight w:val="green"/>
          <w:u w:val="single"/>
        </w:rPr>
        <w:t>generate pressures to escalate</w:t>
      </w:r>
      <w:r w:rsidRPr="00FA66B5">
        <w:rPr>
          <w:rFonts w:asciiTheme="majorHAnsi" w:hAnsiTheme="majorHAnsi" w:cstheme="majorHAnsi"/>
          <w:u w:val="single"/>
        </w:rPr>
        <w:t xml:space="preserve">—especially when ever more capable U.S. conventional forces face adversaries with relatively small and fragile nuclear arsenals, such as China. </w:t>
      </w:r>
      <w:r w:rsidRPr="00FA66B5">
        <w:rPr>
          <w:rFonts w:asciiTheme="majorHAnsi" w:hAnsiTheme="majorHAnsi" w:cstheme="majorHAnsi"/>
          <w:b/>
          <w:sz w:val="26"/>
          <w:highlight w:val="green"/>
          <w:u w:val="single"/>
        </w:rPr>
        <w:t>If U.S. operations endangered</w:t>
      </w:r>
      <w:r w:rsidRPr="00FA66B5">
        <w:rPr>
          <w:rFonts w:asciiTheme="majorHAnsi" w:hAnsiTheme="majorHAnsi" w:cstheme="majorHAnsi"/>
          <w:u w:val="single"/>
        </w:rPr>
        <w:t xml:space="preserve"> or damaged China’s </w:t>
      </w:r>
      <w:r w:rsidRPr="00FA66B5">
        <w:rPr>
          <w:rFonts w:asciiTheme="majorHAnsi" w:hAnsiTheme="majorHAnsi" w:cstheme="majorHAnsi"/>
          <w:b/>
          <w:sz w:val="26"/>
          <w:highlight w:val="green"/>
          <w:u w:val="single"/>
        </w:rPr>
        <w:t>nuclear forces,</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Chinese leaders might come to think that Washington had aims beyond winning the conventional war—that it might be seeking to disable or destroy China’s nuclear arsenal outright, perhaps as a prelude to regime change. In the fog of war</w:t>
      </w:r>
      <w:r w:rsidRPr="00FA66B5">
        <w:rPr>
          <w:rFonts w:asciiTheme="majorHAnsi" w:hAnsiTheme="majorHAnsi" w:cstheme="majorHAnsi"/>
          <w:highlight w:val="green"/>
          <w:u w:val="single"/>
        </w:rPr>
        <w:t xml:space="preserve">, </w:t>
      </w:r>
      <w:r w:rsidRPr="00FA66B5">
        <w:rPr>
          <w:rFonts w:asciiTheme="majorHAnsi" w:hAnsiTheme="majorHAnsi" w:cstheme="majorHAnsi"/>
          <w:b/>
          <w:sz w:val="26"/>
          <w:highlight w:val="green"/>
          <w:u w:val="single"/>
        </w:rPr>
        <w:t>Beijing might</w:t>
      </w:r>
      <w:r w:rsidRPr="00FA66B5">
        <w:rPr>
          <w:rFonts w:asciiTheme="majorHAnsi" w:hAnsiTheme="majorHAnsi" w:cstheme="majorHAnsi"/>
          <w:u w:val="single"/>
        </w:rPr>
        <w:t xml:space="preserve"> reluctantly </w:t>
      </w:r>
      <w:r w:rsidRPr="00FA66B5">
        <w:rPr>
          <w:rFonts w:asciiTheme="majorHAnsi" w:hAnsiTheme="majorHAnsi" w:cstheme="majorHAnsi"/>
          <w:b/>
          <w:sz w:val="26"/>
          <w:highlight w:val="green"/>
          <w:u w:val="single"/>
        </w:rPr>
        <w:t>conclude</w:t>
      </w:r>
      <w:r w:rsidRPr="00FA66B5">
        <w:rPr>
          <w:rFonts w:asciiTheme="majorHAnsi" w:hAnsiTheme="majorHAnsi" w:cstheme="majorHAnsi"/>
          <w:u w:val="single"/>
        </w:rPr>
        <w:t xml:space="preserve"> that limited </w:t>
      </w:r>
      <w:r w:rsidRPr="00FA66B5">
        <w:rPr>
          <w:rFonts w:asciiTheme="majorHAnsi" w:hAnsiTheme="majorHAnsi" w:cstheme="majorHAnsi"/>
          <w:b/>
          <w:sz w:val="26"/>
          <w:highlight w:val="green"/>
          <w:u w:val="single"/>
        </w:rPr>
        <w:t>nuclear escalation</w:t>
      </w:r>
      <w:r w:rsidRPr="00FA66B5">
        <w:rPr>
          <w:rFonts w:asciiTheme="majorHAnsi" w:hAnsiTheme="majorHAnsi" w:cstheme="majorHAnsi"/>
          <w:u w:val="single"/>
        </w:rPr>
        <w:t>—an initial strike small enough that it could avoid full-scale U.S. retaliation—</w:t>
      </w:r>
      <w:r w:rsidRPr="00FA66B5">
        <w:rPr>
          <w:rFonts w:asciiTheme="majorHAnsi" w:hAnsiTheme="majorHAnsi" w:cstheme="majorHAnsi"/>
          <w:b/>
          <w:sz w:val="26"/>
          <w:highlight w:val="green"/>
          <w:u w:val="single"/>
        </w:rPr>
        <w:t>was</w:t>
      </w:r>
      <w:r w:rsidRPr="00FA66B5">
        <w:rPr>
          <w:rFonts w:asciiTheme="majorHAnsi" w:hAnsiTheme="majorHAnsi" w:cstheme="majorHAnsi"/>
          <w:u w:val="single"/>
        </w:rPr>
        <w:t xml:space="preserve"> a </w:t>
      </w:r>
      <w:r w:rsidRPr="00FA66B5">
        <w:rPr>
          <w:rFonts w:asciiTheme="majorHAnsi" w:hAnsiTheme="majorHAnsi" w:cstheme="majorHAnsi"/>
          <w:b/>
          <w:sz w:val="26"/>
          <w:highlight w:val="green"/>
          <w:u w:val="single"/>
        </w:rPr>
        <w:t>viable</w:t>
      </w:r>
      <w:r w:rsidRPr="00FA66B5">
        <w:rPr>
          <w:rFonts w:asciiTheme="majorHAnsi" w:hAnsiTheme="majorHAnsi" w:cstheme="majorHAnsi"/>
          <w:u w:val="single"/>
        </w:rPr>
        <w:t xml:space="preserve"> option to defend itself. STRAIT SHOOTERS </w:t>
      </w:r>
      <w:r w:rsidRPr="00FA66B5">
        <w:rPr>
          <w:rFonts w:asciiTheme="majorHAnsi" w:hAnsiTheme="majorHAnsi" w:cstheme="majorHAnsi"/>
          <w:highlight w:val="green"/>
          <w:u w:val="single"/>
        </w:rPr>
        <w:t xml:space="preserve">The </w:t>
      </w:r>
      <w:r w:rsidRPr="00FA66B5">
        <w:rPr>
          <w:rFonts w:asciiTheme="majorHAnsi" w:hAnsiTheme="majorHAnsi" w:cstheme="majorHAnsi"/>
          <w:b/>
          <w:sz w:val="26"/>
          <w:highlight w:val="green"/>
          <w:u w:val="single"/>
        </w:rPr>
        <w:t>most worrisome flash point</w:t>
      </w:r>
      <w:r w:rsidRPr="00FA66B5">
        <w:rPr>
          <w:rFonts w:asciiTheme="majorHAnsi" w:hAnsiTheme="majorHAnsi" w:cstheme="majorHAnsi"/>
          <w:u w:val="single"/>
        </w:rPr>
        <w:t xml:space="preserve"> for a U.S.-Chinese war </w:t>
      </w:r>
      <w:r w:rsidRPr="00FA66B5">
        <w:rPr>
          <w:rFonts w:asciiTheme="majorHAnsi" w:hAnsiTheme="majorHAnsi" w:cstheme="majorHAnsi"/>
          <w:b/>
          <w:sz w:val="26"/>
          <w:highlight w:val="green"/>
          <w:u w:val="single"/>
          <w:bdr w:val="single" w:sz="18" w:space="0" w:color="auto"/>
        </w:rPr>
        <w:t>is Taiwan</w:t>
      </w:r>
      <w:r w:rsidRPr="00FA66B5">
        <w:rPr>
          <w:rFonts w:asciiTheme="majorHAnsi" w:hAnsiTheme="majorHAnsi" w:cstheme="majorHAnsi"/>
          <w:u w:val="single"/>
        </w:rPr>
        <w:t>.</w:t>
      </w:r>
      <w:r w:rsidRPr="00FA66B5">
        <w:rPr>
          <w:rFonts w:asciiTheme="majorHAnsi" w:hAnsiTheme="majorHAnsi" w:cstheme="majorHAnsi"/>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w:t>
      </w:r>
      <w:r w:rsidRPr="00FA66B5">
        <w:rPr>
          <w:rFonts w:asciiTheme="majorHAnsi" w:hAnsiTheme="majorHAnsi" w:cstheme="majorHAnsi"/>
          <w:sz w:val="16"/>
        </w:rPr>
        <w:lastRenderedPageBreak/>
        <w:t xml:space="preserve">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FA66B5">
        <w:rPr>
          <w:rFonts w:asciiTheme="majorHAnsi" w:hAnsiTheme="majorHAnsi" w:cstheme="majorHAnsi"/>
          <w:u w:val="single"/>
        </w:rPr>
        <w:t xml:space="preserve">Put simply, the favored </w:t>
      </w:r>
      <w:r w:rsidRPr="00FA66B5">
        <w:rPr>
          <w:rFonts w:asciiTheme="majorHAnsi" w:hAnsiTheme="majorHAnsi" w:cstheme="majorHAnsi"/>
          <w:b/>
          <w:sz w:val="26"/>
          <w:highlight w:val="green"/>
          <w:u w:val="single"/>
        </w:rPr>
        <w:t>U.S. strategy</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to ensure a conventional victory </w:t>
      </w:r>
      <w:r w:rsidRPr="00FA66B5">
        <w:rPr>
          <w:rFonts w:asciiTheme="majorHAnsi" w:hAnsiTheme="majorHAnsi" w:cstheme="majorHAnsi"/>
          <w:b/>
          <w:sz w:val="26"/>
          <w:highlight w:val="green"/>
          <w:u w:val="single"/>
        </w:rPr>
        <w:t>would</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likely </w:t>
      </w:r>
      <w:r w:rsidRPr="00FA66B5">
        <w:rPr>
          <w:rFonts w:asciiTheme="majorHAnsi" w:hAnsiTheme="majorHAnsi" w:cstheme="majorHAnsi"/>
          <w:b/>
          <w:sz w:val="26"/>
          <w:highlight w:val="green"/>
          <w:u w:val="single"/>
        </w:rPr>
        <w:t>endanger</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much of China’s </w:t>
      </w:r>
      <w:r w:rsidRPr="00FA66B5">
        <w:rPr>
          <w:rFonts w:asciiTheme="majorHAnsi" w:hAnsiTheme="majorHAnsi" w:cstheme="majorHAnsi"/>
          <w:b/>
          <w:sz w:val="26"/>
          <w:highlight w:val="green"/>
          <w:u w:val="single"/>
        </w:rPr>
        <w:t>nuclear arsenal</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in the process, at sea and on land. </w:t>
      </w:r>
      <w:r w:rsidRPr="00FA66B5">
        <w:rPr>
          <w:rFonts w:asciiTheme="majorHAnsi" w:hAnsiTheme="majorHAnsi" w:cstheme="majorHAnsi"/>
          <w:sz w:val="16"/>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FA66B5">
        <w:rPr>
          <w:rFonts w:asciiTheme="majorHAnsi" w:hAnsiTheme="majorHAnsi" w:cstheme="majorHAnsi"/>
          <w:u w:val="single"/>
        </w:rPr>
        <w:t xml:space="preserve">The danger lies in </w:t>
      </w:r>
      <w:r w:rsidRPr="00FA66B5">
        <w:rPr>
          <w:rFonts w:asciiTheme="majorHAnsi" w:hAnsiTheme="majorHAnsi" w:cstheme="majorHAnsi"/>
          <w:b/>
          <w:sz w:val="26"/>
          <w:highlight w:val="green"/>
          <w:u w:val="single"/>
        </w:rPr>
        <w:t>wartime developments</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that could </w:t>
      </w:r>
      <w:r w:rsidRPr="00FA66B5">
        <w:rPr>
          <w:rFonts w:asciiTheme="majorHAnsi" w:hAnsiTheme="majorHAnsi" w:cstheme="majorHAnsi"/>
          <w:b/>
          <w:sz w:val="26"/>
          <w:highlight w:val="green"/>
          <w:u w:val="single"/>
        </w:rPr>
        <w:t>shift</w:t>
      </w:r>
      <w:r w:rsidRPr="00FA66B5">
        <w:rPr>
          <w:rFonts w:asciiTheme="majorHAnsi" w:hAnsiTheme="majorHAnsi" w:cstheme="majorHAnsi"/>
          <w:highlight w:val="green"/>
          <w:u w:val="single"/>
        </w:rPr>
        <w:t xml:space="preserve"> </w:t>
      </w:r>
      <w:r w:rsidRPr="00FA66B5">
        <w:rPr>
          <w:rFonts w:asciiTheme="majorHAnsi" w:hAnsiTheme="majorHAnsi" w:cstheme="majorHAnsi"/>
          <w:b/>
          <w:sz w:val="26"/>
          <w:highlight w:val="green"/>
          <w:u w:val="single"/>
        </w:rPr>
        <w:t>China’s assumptions about U.S. intentions.</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FA66B5">
        <w:rPr>
          <w:rFonts w:asciiTheme="majorHAnsi" w:hAnsiTheme="majorHAnsi" w:cstheme="majorHAnsi"/>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w:t>
      </w:r>
      <w:r w:rsidRPr="00FA66B5">
        <w:rPr>
          <w:rFonts w:asciiTheme="majorHAnsi" w:hAnsiTheme="majorHAnsi" w:cstheme="majorHAnsi"/>
          <w:sz w:val="16"/>
        </w:rPr>
        <w:lastRenderedPageBreak/>
        <w: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2F3F409D" w14:textId="77777777" w:rsidR="007912F0" w:rsidRPr="00FA66B5" w:rsidRDefault="007912F0" w:rsidP="007912F0">
      <w:pPr>
        <w:pStyle w:val="Heading4"/>
        <w:rPr>
          <w:rFonts w:asciiTheme="majorHAnsi" w:hAnsiTheme="majorHAnsi" w:cstheme="majorHAnsi"/>
        </w:rPr>
      </w:pPr>
      <w:r w:rsidRPr="00FA66B5">
        <w:rPr>
          <w:rFonts w:asciiTheme="majorHAnsi" w:hAnsiTheme="majorHAnsi" w:cstheme="majorHAnsi"/>
        </w:rPr>
        <w:t xml:space="preserve">Nuke war causes extinction AND outweighs </w:t>
      </w:r>
      <w:r w:rsidRPr="00FA66B5">
        <w:rPr>
          <w:rFonts w:asciiTheme="majorHAnsi" w:hAnsiTheme="majorHAnsi" w:cstheme="majorHAnsi"/>
          <w:u w:val="single"/>
        </w:rPr>
        <w:t>other</w:t>
      </w:r>
      <w:r w:rsidRPr="00FA66B5">
        <w:rPr>
          <w:rFonts w:asciiTheme="majorHAnsi" w:hAnsiTheme="majorHAnsi" w:cstheme="majorHAnsi"/>
        </w:rPr>
        <w:t xml:space="preserve"> existential risks</w:t>
      </w:r>
    </w:p>
    <w:p w14:paraId="289E8EBE" w14:textId="77777777" w:rsidR="007912F0" w:rsidRPr="00FA66B5" w:rsidRDefault="007912F0" w:rsidP="007912F0">
      <w:pPr>
        <w:rPr>
          <w:rFonts w:asciiTheme="majorHAnsi" w:hAnsiTheme="majorHAnsi" w:cstheme="majorHAnsi"/>
        </w:rPr>
      </w:pPr>
      <w:r w:rsidRPr="00FA66B5">
        <w:rPr>
          <w:rStyle w:val="Style13ptBold"/>
          <w:rFonts w:asciiTheme="majorHAnsi" w:hAnsiTheme="majorHAnsi" w:cstheme="majorHAnsi"/>
        </w:rPr>
        <w:t>PND 16</w:t>
      </w:r>
      <w:r w:rsidRPr="00FA66B5">
        <w:rPr>
          <w:rFonts w:asciiTheme="majorHAnsi" w:hAnsiTheme="majorHAnsi" w:cstheme="majorHAnsi"/>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5" w:history="1">
        <w:r w:rsidRPr="00FA66B5">
          <w:rPr>
            <w:rStyle w:val="Hyperlink"/>
            <w:rFonts w:asciiTheme="majorHAnsi" w:hAnsiTheme="majorHAnsi" w:cstheme="majorHAnsi"/>
          </w:rPr>
          <w:t>http://www.reachingcriticalwill.org/images/documents/Disarmament-fora/OEWG/2016/Documents/NGO13.pdf</w:t>
        </w:r>
      </w:hyperlink>
      <w:r w:rsidRPr="00FA66B5">
        <w:rPr>
          <w:rFonts w:asciiTheme="majorHAnsi" w:hAnsiTheme="majorHAnsi" w:cstheme="majorHAnsi"/>
        </w:rPr>
        <w:t xml:space="preserve"> //Re-cut by Elmer</w:t>
      </w:r>
    </w:p>
    <w:p w14:paraId="65D6E257" w14:textId="77777777" w:rsidR="007912F0" w:rsidRPr="00FA66B5" w:rsidRDefault="007912F0" w:rsidP="007912F0">
      <w:pPr>
        <w:rPr>
          <w:rFonts w:asciiTheme="majorHAnsi" w:hAnsiTheme="majorHAnsi" w:cstheme="majorHAnsi"/>
          <w:sz w:val="16"/>
        </w:rPr>
      </w:pPr>
      <w:r w:rsidRPr="00FA66B5">
        <w:rPr>
          <w:rFonts w:asciiTheme="majorHAnsi" w:hAnsiTheme="majorHAnsi" w:cstheme="majorHAnsi"/>
          <w:sz w:val="16"/>
        </w:rPr>
        <w:t xml:space="preserve">Consequences human survival 12. </w:t>
      </w:r>
      <w:r w:rsidRPr="00FA66B5">
        <w:rPr>
          <w:rStyle w:val="StyleUnderline"/>
          <w:rFonts w:asciiTheme="majorHAnsi" w:hAnsiTheme="majorHAnsi" w:cstheme="majorHAnsi"/>
          <w:sz w:val="24"/>
          <w:highlight w:val="green"/>
        </w:rPr>
        <w:t>Even if the 'other'</w:t>
      </w:r>
      <w:r w:rsidRPr="00FA66B5">
        <w:rPr>
          <w:rStyle w:val="StyleUnderline"/>
          <w:rFonts w:asciiTheme="majorHAnsi" w:hAnsiTheme="majorHAnsi" w:cstheme="majorHAnsi"/>
          <w:sz w:val="24"/>
        </w:rPr>
        <w:t xml:space="preserve"> side </w:t>
      </w:r>
      <w:r w:rsidRPr="00FA66B5">
        <w:rPr>
          <w:rStyle w:val="StyleUnderline"/>
          <w:rFonts w:asciiTheme="majorHAnsi" w:hAnsiTheme="majorHAnsi" w:cstheme="majorHAnsi"/>
          <w:sz w:val="24"/>
          <w:highlight w:val="green"/>
        </w:rPr>
        <w:t>does NOT launch</w:t>
      </w:r>
      <w:r w:rsidRPr="00FA66B5">
        <w:rPr>
          <w:rStyle w:val="StyleUnderline"/>
          <w:rFonts w:asciiTheme="majorHAnsi" w:hAnsiTheme="majorHAnsi" w:cstheme="majorHAnsi"/>
          <w:sz w:val="24"/>
        </w:rPr>
        <w:t xml:space="preserve"> in response the smoke</w:t>
      </w:r>
      <w:r w:rsidRPr="00FA66B5">
        <w:rPr>
          <w:rFonts w:asciiTheme="majorHAnsi" w:hAnsiTheme="majorHAnsi" w:cstheme="majorHAnsi"/>
          <w:sz w:val="16"/>
        </w:rPr>
        <w:t xml:space="preserve"> from 'their' burning cities (incinerated by 'us') </w:t>
      </w:r>
      <w:r w:rsidRPr="00FA66B5">
        <w:rPr>
          <w:rStyle w:val="StyleUnderline"/>
          <w:rFonts w:asciiTheme="majorHAnsi" w:hAnsiTheme="majorHAnsi" w:cstheme="majorHAnsi"/>
          <w:sz w:val="24"/>
          <w:highlight w:val="green"/>
        </w:rPr>
        <w:t>will still make</w:t>
      </w:r>
      <w:r w:rsidRPr="00FA66B5">
        <w:rPr>
          <w:rFonts w:asciiTheme="majorHAnsi" w:hAnsiTheme="majorHAnsi" w:cstheme="majorHAnsi"/>
          <w:sz w:val="16"/>
        </w:rPr>
        <w:t xml:space="preserve"> 'our' country (and </w:t>
      </w:r>
      <w:r w:rsidRPr="00FA66B5">
        <w:rPr>
          <w:rStyle w:val="StyleUnderline"/>
          <w:rFonts w:asciiTheme="majorHAnsi" w:hAnsiTheme="majorHAnsi" w:cstheme="majorHAnsi"/>
          <w:sz w:val="24"/>
        </w:rPr>
        <w:t xml:space="preserve">the rest of </w:t>
      </w:r>
      <w:r w:rsidRPr="00FA66B5">
        <w:rPr>
          <w:rStyle w:val="StyleUnderline"/>
          <w:rFonts w:asciiTheme="majorHAnsi" w:hAnsiTheme="majorHAnsi" w:cstheme="majorHAnsi"/>
          <w:sz w:val="24"/>
          <w:highlight w:val="green"/>
        </w:rPr>
        <w:t>the world</w:t>
      </w:r>
      <w:r w:rsidRPr="00FA66B5">
        <w:rPr>
          <w:rFonts w:asciiTheme="majorHAnsi" w:hAnsiTheme="majorHAnsi" w:cstheme="majorHAnsi"/>
          <w:sz w:val="16"/>
        </w:rPr>
        <w:t xml:space="preserve">) </w:t>
      </w:r>
      <w:r w:rsidRPr="00FA66B5">
        <w:rPr>
          <w:rStyle w:val="Emphasis"/>
          <w:rFonts w:asciiTheme="majorHAnsi" w:hAnsiTheme="majorHAnsi" w:cstheme="majorHAnsi"/>
          <w:sz w:val="24"/>
          <w:highlight w:val="green"/>
        </w:rPr>
        <w:t>uninhabitable</w:t>
      </w:r>
      <w:r w:rsidRPr="00FA66B5">
        <w:rPr>
          <w:rFonts w:asciiTheme="majorHAnsi" w:hAnsiTheme="majorHAnsi" w:cstheme="majorHAnsi"/>
          <w:sz w:val="16"/>
        </w:rPr>
        <w:t xml:space="preserve">, potentially </w:t>
      </w:r>
      <w:r w:rsidRPr="00FA66B5">
        <w:rPr>
          <w:rStyle w:val="StyleUnderline"/>
          <w:rFonts w:asciiTheme="majorHAnsi" w:hAnsiTheme="majorHAnsi" w:cstheme="majorHAnsi"/>
          <w:sz w:val="24"/>
          <w:highlight w:val="green"/>
        </w:rPr>
        <w:t>inducing global famine lasting</w:t>
      </w:r>
      <w:r w:rsidRPr="00FA66B5">
        <w:rPr>
          <w:rFonts w:asciiTheme="majorHAnsi" w:hAnsiTheme="majorHAnsi" w:cstheme="majorHAnsi"/>
          <w:sz w:val="16"/>
        </w:rPr>
        <w:t xml:space="preserve"> up to </w:t>
      </w:r>
      <w:r w:rsidRPr="00FA66B5">
        <w:rPr>
          <w:rStyle w:val="Emphasis"/>
          <w:rFonts w:asciiTheme="majorHAnsi" w:hAnsiTheme="majorHAnsi" w:cstheme="majorHAnsi"/>
          <w:sz w:val="24"/>
          <w:highlight w:val="green"/>
        </w:rPr>
        <w:t>decades</w:t>
      </w:r>
      <w:r w:rsidRPr="00FA66B5">
        <w:rPr>
          <w:rFonts w:asciiTheme="majorHAnsi" w:hAnsiTheme="majorHAnsi" w:cstheme="majorHAnsi"/>
          <w:sz w:val="16"/>
        </w:rPr>
        <w:t xml:space="preserve">. </w:t>
      </w:r>
      <w:r w:rsidRPr="00FA66B5">
        <w:rPr>
          <w:rStyle w:val="Emphasis"/>
          <w:rFonts w:asciiTheme="majorHAnsi" w:hAnsiTheme="majorHAnsi" w:cstheme="majorHAnsi"/>
          <w:sz w:val="24"/>
        </w:rPr>
        <w:t>Toon and Robock</w:t>
      </w:r>
      <w:r w:rsidRPr="00FA66B5">
        <w:rPr>
          <w:rStyle w:val="StyleUnderline"/>
          <w:rFonts w:asciiTheme="majorHAnsi" w:hAnsiTheme="majorHAnsi" w:cstheme="majorHAnsi"/>
          <w:sz w:val="24"/>
        </w:rPr>
        <w:t xml:space="preserve"> note</w:t>
      </w:r>
      <w:r w:rsidRPr="00FA66B5">
        <w:rPr>
          <w:rFonts w:asciiTheme="majorHAnsi" w:hAnsiTheme="majorHAnsi" w:cstheme="majorHAnsi"/>
          <w:sz w:val="16"/>
        </w:rPr>
        <w:t xml:space="preserve"> in ‘Self Assured Destruction’, in the Bulletin of Atomic Scientists 68/5, 2012, that: 13. “</w:t>
      </w:r>
      <w:r w:rsidRPr="00FA66B5">
        <w:rPr>
          <w:rFonts w:asciiTheme="majorHAnsi" w:hAnsiTheme="majorHAnsi" w:cstheme="majorHAnsi"/>
          <w:highlight w:val="green"/>
          <w:u w:val="single"/>
        </w:rPr>
        <w:t xml:space="preserve">A nuclear war </w:t>
      </w:r>
      <w:r w:rsidRPr="00FA66B5">
        <w:rPr>
          <w:rFonts w:asciiTheme="majorHAnsi" w:hAnsiTheme="majorHAnsi" w:cstheme="majorHAnsi"/>
          <w:u w:val="single"/>
        </w:rPr>
        <w:t xml:space="preserve">between Russia and the United States, even after the arsenal reductions planned under New START, </w:t>
      </w:r>
      <w:r w:rsidRPr="00FA66B5">
        <w:rPr>
          <w:rFonts w:asciiTheme="majorHAnsi" w:hAnsiTheme="majorHAnsi" w:cstheme="majorHAnsi"/>
          <w:highlight w:val="green"/>
          <w:u w:val="single"/>
        </w:rPr>
        <w:t>could produce a nuclear winter</w:t>
      </w:r>
      <w:r w:rsidRPr="00FA66B5">
        <w:rPr>
          <w:rFonts w:asciiTheme="majorHAnsi" w:hAnsiTheme="majorHAnsi" w:cstheme="majorHAnsi"/>
          <w:sz w:val="16"/>
        </w:rPr>
        <w:t xml:space="preserve">. Hence, an attack by either side could be suicidal, </w:t>
      </w:r>
      <w:r w:rsidRPr="00FA66B5">
        <w:rPr>
          <w:rStyle w:val="StyleUnderline"/>
          <w:rFonts w:asciiTheme="majorHAnsi" w:hAnsiTheme="majorHAnsi" w:cstheme="majorHAnsi"/>
          <w:sz w:val="24"/>
          <w:highlight w:val="green"/>
        </w:rPr>
        <w:t xml:space="preserve">resulting in </w:t>
      </w:r>
      <w:r w:rsidRPr="00FA66B5">
        <w:rPr>
          <w:rStyle w:val="Emphasis"/>
          <w:rFonts w:asciiTheme="majorHAnsi" w:hAnsiTheme="majorHAnsi" w:cstheme="majorHAnsi"/>
          <w:sz w:val="24"/>
          <w:highlight w:val="green"/>
        </w:rPr>
        <w:t>self assured destruction</w:t>
      </w:r>
      <w:r w:rsidRPr="00FA66B5">
        <w:rPr>
          <w:rStyle w:val="StyleUnderline"/>
          <w:rFonts w:asciiTheme="majorHAnsi" w:hAnsiTheme="majorHAnsi" w:cstheme="majorHAnsi"/>
          <w:sz w:val="24"/>
          <w:highlight w:val="green"/>
        </w:rPr>
        <w:t xml:space="preserve">. </w:t>
      </w:r>
      <w:r w:rsidRPr="00FA66B5">
        <w:rPr>
          <w:rStyle w:val="StyleUnderline"/>
          <w:rFonts w:asciiTheme="majorHAnsi" w:hAnsiTheme="majorHAnsi" w:cstheme="majorHAnsi"/>
          <w:sz w:val="24"/>
        </w:rPr>
        <w:t xml:space="preserve">Even </w:t>
      </w:r>
      <w:r w:rsidRPr="00FA66B5">
        <w:rPr>
          <w:rStyle w:val="StyleUnderline"/>
          <w:rFonts w:asciiTheme="majorHAnsi" w:hAnsiTheme="majorHAnsi" w:cstheme="majorHAnsi"/>
          <w:sz w:val="24"/>
          <w:highlight w:val="green"/>
        </w:rPr>
        <w:t xml:space="preserve">a 'small' nuclear war </w:t>
      </w:r>
      <w:r w:rsidRPr="00FA66B5">
        <w:rPr>
          <w:rFonts w:asciiTheme="majorHAnsi" w:hAnsiTheme="majorHAnsi" w:cstheme="majorHAnsi"/>
          <w:sz w:val="16"/>
        </w:rPr>
        <w:t xml:space="preserve">between India and Pakistan, with each country detonating 50 Hiroshima-size atom bombs--only about 0.03 percent of the global nuclear arsenal's explosive power--as air bursts in urban areas, </w:t>
      </w:r>
      <w:r w:rsidRPr="00FA66B5">
        <w:rPr>
          <w:rStyle w:val="StyleUnderline"/>
          <w:rFonts w:asciiTheme="majorHAnsi" w:hAnsiTheme="majorHAnsi" w:cstheme="majorHAnsi"/>
          <w:sz w:val="24"/>
        </w:rPr>
        <w:t xml:space="preserve">could </w:t>
      </w:r>
      <w:r w:rsidRPr="00FA66B5">
        <w:rPr>
          <w:rStyle w:val="StyleUnderline"/>
          <w:rFonts w:asciiTheme="majorHAnsi" w:hAnsiTheme="majorHAnsi" w:cstheme="majorHAnsi"/>
          <w:sz w:val="24"/>
          <w:highlight w:val="green"/>
        </w:rPr>
        <w:t>produce</w:t>
      </w:r>
      <w:r w:rsidRPr="00FA66B5">
        <w:rPr>
          <w:rStyle w:val="StyleUnderline"/>
          <w:rFonts w:asciiTheme="majorHAnsi" w:hAnsiTheme="majorHAnsi" w:cstheme="majorHAnsi"/>
          <w:sz w:val="24"/>
        </w:rPr>
        <w:t xml:space="preserve"> so much </w:t>
      </w:r>
      <w:r w:rsidRPr="00FA66B5">
        <w:rPr>
          <w:rStyle w:val="StyleUnderline"/>
          <w:rFonts w:asciiTheme="majorHAnsi" w:hAnsiTheme="majorHAnsi" w:cstheme="majorHAnsi"/>
          <w:sz w:val="24"/>
          <w:highlight w:val="green"/>
        </w:rPr>
        <w:t>smoke</w:t>
      </w:r>
      <w:r w:rsidRPr="00FA66B5">
        <w:rPr>
          <w:rStyle w:val="StyleUnderline"/>
          <w:rFonts w:asciiTheme="majorHAnsi" w:hAnsiTheme="majorHAnsi" w:cstheme="majorHAnsi"/>
          <w:sz w:val="24"/>
        </w:rPr>
        <w:t xml:space="preserve"> that temperatures would fall below those </w:t>
      </w:r>
      <w:r w:rsidRPr="00FA66B5">
        <w:rPr>
          <w:rStyle w:val="StyleUnderline"/>
          <w:rFonts w:asciiTheme="majorHAnsi" w:hAnsiTheme="majorHAnsi" w:cstheme="majorHAnsi"/>
          <w:sz w:val="24"/>
          <w:highlight w:val="green"/>
        </w:rPr>
        <w:t xml:space="preserve">of the </w:t>
      </w:r>
      <w:r w:rsidRPr="00FA66B5">
        <w:rPr>
          <w:rStyle w:val="StyleUnderline"/>
          <w:rFonts w:asciiTheme="majorHAnsi" w:hAnsiTheme="majorHAnsi" w:cstheme="majorHAnsi"/>
          <w:sz w:val="24"/>
        </w:rPr>
        <w:t xml:space="preserve">Little </w:t>
      </w:r>
      <w:r w:rsidRPr="00FA66B5">
        <w:rPr>
          <w:rStyle w:val="StyleUnderline"/>
          <w:rFonts w:asciiTheme="majorHAnsi" w:hAnsiTheme="majorHAnsi" w:cstheme="majorHAnsi"/>
          <w:sz w:val="24"/>
          <w:highlight w:val="green"/>
        </w:rPr>
        <w:t>Ice Age</w:t>
      </w:r>
      <w:r w:rsidRPr="00FA66B5">
        <w:rPr>
          <w:rFonts w:asciiTheme="majorHAnsi" w:hAnsiTheme="majorHAnsi" w:cstheme="majorHAnsi"/>
          <w:sz w:val="16"/>
        </w:rPr>
        <w:t xml:space="preserve"> of the fourteenth to nineteenth centuries, </w:t>
      </w:r>
      <w:r w:rsidRPr="00FA66B5">
        <w:rPr>
          <w:rStyle w:val="StyleUnderline"/>
          <w:rFonts w:asciiTheme="majorHAnsi" w:hAnsiTheme="majorHAnsi" w:cstheme="majorHAnsi"/>
          <w:sz w:val="24"/>
        </w:rPr>
        <w:t>shortening the growing season around the world and threatening the global food supply</w:t>
      </w:r>
      <w:r w:rsidRPr="00FA66B5">
        <w:rPr>
          <w:rFonts w:asciiTheme="majorHAnsi" w:hAnsiTheme="majorHAnsi" w:cstheme="majorHAnsi"/>
          <w:sz w:val="16"/>
        </w:rPr>
        <w:t xml:space="preserve">. Furthermore, there would be </w:t>
      </w:r>
      <w:r w:rsidRPr="00FA66B5">
        <w:rPr>
          <w:rStyle w:val="StyleUnderline"/>
          <w:rFonts w:asciiTheme="majorHAnsi" w:hAnsiTheme="majorHAnsi" w:cstheme="majorHAnsi"/>
          <w:sz w:val="24"/>
        </w:rPr>
        <w:t xml:space="preserve">massive ozone depletion, </w:t>
      </w:r>
      <w:r w:rsidRPr="00FA66B5">
        <w:rPr>
          <w:rStyle w:val="StyleUnderline"/>
          <w:rFonts w:asciiTheme="majorHAnsi" w:hAnsiTheme="majorHAnsi" w:cstheme="majorHAnsi"/>
          <w:sz w:val="24"/>
          <w:highlight w:val="green"/>
        </w:rPr>
        <w:t xml:space="preserve">allowing </w:t>
      </w:r>
      <w:r w:rsidRPr="00FA66B5">
        <w:rPr>
          <w:rStyle w:val="StyleUnderline"/>
          <w:rFonts w:asciiTheme="majorHAnsi" w:hAnsiTheme="majorHAnsi" w:cstheme="majorHAnsi"/>
          <w:sz w:val="24"/>
        </w:rPr>
        <w:t xml:space="preserve">more </w:t>
      </w:r>
      <w:r w:rsidRPr="00FA66B5">
        <w:rPr>
          <w:rStyle w:val="Emphasis"/>
          <w:rFonts w:asciiTheme="majorHAnsi" w:hAnsiTheme="majorHAnsi" w:cstheme="majorHAnsi"/>
          <w:sz w:val="24"/>
          <w:highlight w:val="green"/>
        </w:rPr>
        <w:t>ultraviolet</w:t>
      </w:r>
      <w:r w:rsidRPr="00FA66B5">
        <w:rPr>
          <w:rStyle w:val="StyleUnderline"/>
          <w:rFonts w:asciiTheme="majorHAnsi" w:hAnsiTheme="majorHAnsi" w:cstheme="majorHAnsi"/>
          <w:sz w:val="24"/>
        </w:rPr>
        <w:t xml:space="preserve"> </w:t>
      </w:r>
      <w:r w:rsidRPr="00FA66B5">
        <w:rPr>
          <w:rStyle w:val="StyleUnderline"/>
          <w:rFonts w:asciiTheme="majorHAnsi" w:hAnsiTheme="majorHAnsi" w:cstheme="majorHAnsi"/>
          <w:sz w:val="24"/>
          <w:highlight w:val="green"/>
        </w:rPr>
        <w:t>radiation</w:t>
      </w:r>
      <w:r w:rsidRPr="00FA66B5">
        <w:rPr>
          <w:rFonts w:asciiTheme="majorHAnsi" w:hAnsiTheme="majorHAnsi" w:cstheme="majorHAnsi"/>
          <w:sz w:val="16"/>
        </w:rPr>
        <w:t xml:space="preserve"> to reach Earth's surface. </w:t>
      </w:r>
      <w:r w:rsidRPr="00FA66B5">
        <w:rPr>
          <w:rStyle w:val="Emphasis"/>
          <w:rFonts w:asciiTheme="majorHAnsi" w:hAnsiTheme="majorHAnsi" w:cstheme="majorHAnsi"/>
          <w:sz w:val="24"/>
        </w:rPr>
        <w:t xml:space="preserve">Recent </w:t>
      </w:r>
      <w:r w:rsidRPr="00FA66B5">
        <w:rPr>
          <w:rStyle w:val="Emphasis"/>
          <w:rFonts w:asciiTheme="majorHAnsi" w:hAnsiTheme="majorHAnsi" w:cstheme="majorHAnsi"/>
          <w:sz w:val="24"/>
          <w:highlight w:val="green"/>
        </w:rPr>
        <w:t>studies</w:t>
      </w:r>
      <w:r w:rsidRPr="00FA66B5">
        <w:rPr>
          <w:rStyle w:val="StyleUnderline"/>
          <w:rFonts w:asciiTheme="majorHAnsi" w:hAnsiTheme="majorHAnsi" w:cstheme="majorHAnsi"/>
          <w:sz w:val="24"/>
          <w:highlight w:val="green"/>
        </w:rPr>
        <w:t xml:space="preserve"> predict </w:t>
      </w:r>
      <w:r w:rsidRPr="00FA66B5">
        <w:rPr>
          <w:rStyle w:val="StyleUnderline"/>
          <w:rFonts w:asciiTheme="majorHAnsi" w:hAnsiTheme="majorHAnsi" w:cstheme="majorHAnsi"/>
          <w:sz w:val="24"/>
        </w:rPr>
        <w:t xml:space="preserve">that </w:t>
      </w:r>
      <w:r w:rsidRPr="00FA66B5">
        <w:rPr>
          <w:rStyle w:val="StyleUnderline"/>
          <w:rFonts w:asciiTheme="majorHAnsi" w:hAnsiTheme="majorHAnsi" w:cstheme="majorHAnsi"/>
          <w:sz w:val="24"/>
          <w:highlight w:val="green"/>
        </w:rPr>
        <w:t>agricultural production</w:t>
      </w:r>
      <w:r w:rsidRPr="00FA66B5">
        <w:rPr>
          <w:rStyle w:val="StyleUnderline"/>
          <w:rFonts w:asciiTheme="majorHAnsi" w:hAnsiTheme="majorHAnsi" w:cstheme="majorHAnsi"/>
          <w:sz w:val="24"/>
        </w:rPr>
        <w:t xml:space="preserve"> in parts of the </w:t>
      </w:r>
      <w:r w:rsidRPr="00FA66B5">
        <w:rPr>
          <w:rStyle w:val="Emphasis"/>
          <w:rFonts w:asciiTheme="majorHAnsi" w:hAnsiTheme="majorHAnsi" w:cstheme="majorHAnsi"/>
          <w:sz w:val="24"/>
        </w:rPr>
        <w:t>U</w:t>
      </w:r>
      <w:r w:rsidRPr="00FA66B5">
        <w:rPr>
          <w:rFonts w:asciiTheme="majorHAnsi" w:hAnsiTheme="majorHAnsi" w:cstheme="majorHAnsi"/>
          <w:sz w:val="16"/>
        </w:rPr>
        <w:t xml:space="preserve">nited </w:t>
      </w:r>
      <w:r w:rsidRPr="00FA66B5">
        <w:rPr>
          <w:rStyle w:val="Emphasis"/>
          <w:rFonts w:asciiTheme="majorHAnsi" w:hAnsiTheme="majorHAnsi" w:cstheme="majorHAnsi"/>
          <w:sz w:val="24"/>
        </w:rPr>
        <w:t>S</w:t>
      </w:r>
      <w:r w:rsidRPr="00FA66B5">
        <w:rPr>
          <w:rFonts w:asciiTheme="majorHAnsi" w:hAnsiTheme="majorHAnsi" w:cstheme="majorHAnsi"/>
          <w:sz w:val="16"/>
        </w:rPr>
        <w:t xml:space="preserve">tates </w:t>
      </w:r>
      <w:r w:rsidRPr="00FA66B5">
        <w:rPr>
          <w:rStyle w:val="StyleUnderline"/>
          <w:rFonts w:asciiTheme="majorHAnsi" w:hAnsiTheme="majorHAnsi" w:cstheme="majorHAnsi"/>
          <w:sz w:val="24"/>
        </w:rPr>
        <w:t xml:space="preserve">and </w:t>
      </w:r>
      <w:r w:rsidRPr="00FA66B5">
        <w:rPr>
          <w:rStyle w:val="Emphasis"/>
          <w:rFonts w:asciiTheme="majorHAnsi" w:hAnsiTheme="majorHAnsi" w:cstheme="majorHAnsi"/>
          <w:sz w:val="24"/>
        </w:rPr>
        <w:t>China</w:t>
      </w:r>
      <w:r w:rsidRPr="00FA66B5">
        <w:rPr>
          <w:rStyle w:val="StyleUnderline"/>
          <w:rFonts w:asciiTheme="majorHAnsi" w:hAnsiTheme="majorHAnsi" w:cstheme="majorHAnsi"/>
          <w:sz w:val="24"/>
        </w:rPr>
        <w:t xml:space="preserve"> </w:t>
      </w:r>
      <w:r w:rsidRPr="00FA66B5">
        <w:rPr>
          <w:rStyle w:val="StyleUnderline"/>
          <w:rFonts w:asciiTheme="majorHAnsi" w:hAnsiTheme="majorHAnsi" w:cstheme="majorHAnsi"/>
          <w:sz w:val="24"/>
          <w:highlight w:val="green"/>
        </w:rPr>
        <w:t>would decline</w:t>
      </w:r>
      <w:r w:rsidRPr="00FA66B5">
        <w:rPr>
          <w:rFonts w:asciiTheme="majorHAnsi" w:hAnsiTheme="majorHAnsi" w:cstheme="majorHAnsi"/>
          <w:u w:val="single"/>
        </w:rPr>
        <w:t xml:space="preserve"> </w:t>
      </w:r>
      <w:r w:rsidRPr="00FA66B5">
        <w:rPr>
          <w:rFonts w:asciiTheme="majorHAnsi" w:hAnsiTheme="majorHAnsi" w:cstheme="majorHAnsi"/>
          <w:highlight w:val="green"/>
          <w:u w:val="single"/>
        </w:rPr>
        <w:t xml:space="preserve">by </w:t>
      </w:r>
      <w:r w:rsidRPr="00FA66B5">
        <w:rPr>
          <w:rFonts w:asciiTheme="majorHAnsi" w:hAnsiTheme="majorHAnsi" w:cstheme="majorHAnsi"/>
          <w:u w:val="single"/>
        </w:rPr>
        <w:t xml:space="preserve">about </w:t>
      </w:r>
      <w:r w:rsidRPr="00FA66B5">
        <w:rPr>
          <w:rFonts w:asciiTheme="majorHAnsi" w:hAnsiTheme="majorHAnsi" w:cstheme="majorHAnsi"/>
          <w:b/>
          <w:bCs/>
          <w:highlight w:val="green"/>
          <w:u w:val="single"/>
        </w:rPr>
        <w:t>20 percent</w:t>
      </w:r>
      <w:r w:rsidRPr="00FA66B5">
        <w:rPr>
          <w:rFonts w:asciiTheme="majorHAnsi" w:hAnsiTheme="majorHAnsi" w:cstheme="majorHAnsi"/>
          <w:sz w:val="16"/>
        </w:rPr>
        <w:t xml:space="preserve"> for four years, and by 10 percent for a decade.” 14. A conflagration involving USA/NATO forces and those of Russian federation would </w:t>
      </w:r>
      <w:r w:rsidRPr="00FA66B5">
        <w:rPr>
          <w:rStyle w:val="StyleUnderline"/>
          <w:rFonts w:asciiTheme="majorHAnsi" w:hAnsiTheme="majorHAnsi" w:cstheme="majorHAnsi"/>
          <w:sz w:val="24"/>
        </w:rPr>
        <w:t xml:space="preserve">most likely </w:t>
      </w:r>
      <w:r w:rsidRPr="00FA66B5">
        <w:rPr>
          <w:rStyle w:val="StyleUnderline"/>
          <w:rFonts w:asciiTheme="majorHAnsi" w:hAnsiTheme="majorHAnsi" w:cstheme="majorHAnsi"/>
          <w:sz w:val="24"/>
          <w:highlight w:val="green"/>
        </w:rPr>
        <w:t>cause the deaths of</w:t>
      </w:r>
      <w:r w:rsidRPr="00FA66B5">
        <w:rPr>
          <w:rStyle w:val="StyleUnderline"/>
          <w:rFonts w:asciiTheme="majorHAnsi" w:hAnsiTheme="majorHAnsi" w:cstheme="majorHAnsi"/>
          <w:sz w:val="24"/>
        </w:rPr>
        <w:t xml:space="preserve"> most/nearly all/</w:t>
      </w:r>
      <w:r w:rsidRPr="00FA66B5">
        <w:rPr>
          <w:rStyle w:val="Emphasis"/>
          <w:rFonts w:asciiTheme="majorHAnsi" w:hAnsiTheme="majorHAnsi" w:cstheme="majorHAnsi"/>
          <w:sz w:val="24"/>
          <w:highlight w:val="green"/>
        </w:rPr>
        <w:t>all humans</w:t>
      </w:r>
      <w:r w:rsidRPr="00FA66B5">
        <w:rPr>
          <w:rStyle w:val="StyleUnderline"/>
          <w:rFonts w:asciiTheme="majorHAnsi" w:hAnsiTheme="majorHAnsi" w:cstheme="majorHAnsi"/>
          <w:sz w:val="24"/>
        </w:rPr>
        <w:t xml:space="preserve"> (</w:t>
      </w:r>
      <w:r w:rsidRPr="00FA66B5">
        <w:rPr>
          <w:rStyle w:val="StyleUnderline"/>
          <w:rFonts w:asciiTheme="majorHAnsi" w:hAnsiTheme="majorHAnsi" w:cstheme="majorHAnsi"/>
          <w:sz w:val="24"/>
          <w:highlight w:val="green"/>
        </w:rPr>
        <w:t>and</w:t>
      </w:r>
      <w:r w:rsidRPr="00FA66B5">
        <w:rPr>
          <w:rStyle w:val="StyleUnderline"/>
          <w:rFonts w:asciiTheme="majorHAnsi" w:hAnsiTheme="majorHAnsi" w:cstheme="majorHAnsi"/>
          <w:sz w:val="24"/>
        </w:rPr>
        <w:t xml:space="preserve"> severely impact/extinguish </w:t>
      </w:r>
      <w:r w:rsidRPr="00FA66B5">
        <w:rPr>
          <w:rStyle w:val="Emphasis"/>
          <w:rFonts w:asciiTheme="majorHAnsi" w:hAnsiTheme="majorHAnsi" w:cstheme="majorHAnsi"/>
          <w:sz w:val="24"/>
          <w:highlight w:val="green"/>
        </w:rPr>
        <w:t>other species</w:t>
      </w:r>
      <w:r w:rsidRPr="00FA66B5">
        <w:rPr>
          <w:rStyle w:val="StyleUnderline"/>
          <w:rFonts w:asciiTheme="majorHAnsi" w:hAnsiTheme="majorHAnsi" w:cstheme="majorHAnsi"/>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FA66B5">
        <w:rPr>
          <w:rFonts w:asciiTheme="majorHAnsi" w:hAnsiTheme="majorHAnsi" w:cstheme="majorHAnsi"/>
          <w:sz w:val="16"/>
        </w:rPr>
        <w:t xml:space="preserve">. 15. </w:t>
      </w:r>
      <w:r w:rsidRPr="00FA66B5">
        <w:rPr>
          <w:rStyle w:val="StyleUnderline"/>
          <w:rFonts w:asciiTheme="majorHAnsi" w:hAnsiTheme="majorHAnsi" w:cstheme="majorHAnsi"/>
          <w:sz w:val="24"/>
        </w:rPr>
        <w:t>Though human ingenuity and resilience shouldn't be underestimated, human survival itself is arguably problematic</w:t>
      </w:r>
      <w:r w:rsidRPr="00FA66B5">
        <w:rPr>
          <w:rFonts w:asciiTheme="majorHAnsi" w:hAnsiTheme="majorHAnsi" w:cstheme="majorHAnsi"/>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FA66B5">
        <w:rPr>
          <w:rStyle w:val="Emphasis"/>
          <w:rFonts w:asciiTheme="majorHAnsi" w:hAnsiTheme="majorHAnsi" w:cstheme="majorHAnsi"/>
          <w:sz w:val="24"/>
        </w:rPr>
        <w:t>Gareth Evans</w:t>
      </w:r>
      <w:r w:rsidRPr="00FA66B5">
        <w:rPr>
          <w:rStyle w:val="StyleUnderline"/>
          <w:rFonts w:asciiTheme="majorHAnsi" w:hAnsiTheme="majorHAnsi" w:cstheme="majorHAnsi"/>
          <w:sz w:val="24"/>
        </w:rPr>
        <w:t xml:space="preserve">’ ICNND (International Commission on Nuclear Non-proliferation and Disarmament) </w:t>
      </w:r>
      <w:r w:rsidRPr="00FA66B5">
        <w:rPr>
          <w:rStyle w:val="StyleUnderline"/>
          <w:rFonts w:asciiTheme="majorHAnsi" w:hAnsiTheme="majorHAnsi" w:cstheme="majorHAnsi"/>
          <w:sz w:val="24"/>
        </w:rPr>
        <w:lastRenderedPageBreak/>
        <w:t>Report made it clear that it saw the threat posed by nuclear weapons use as one that</w:t>
      </w:r>
      <w:r w:rsidRPr="00FA66B5">
        <w:rPr>
          <w:rFonts w:asciiTheme="majorHAnsi" w:hAnsiTheme="majorHAnsi" w:cstheme="majorHAnsi"/>
          <w:sz w:val="16"/>
        </w:rPr>
        <w:t xml:space="preserve"> at least threatens what we now call 'civilization' and that potentially </w:t>
      </w:r>
      <w:r w:rsidRPr="00FA66B5">
        <w:rPr>
          <w:rStyle w:val="Emphasis"/>
          <w:rFonts w:asciiTheme="majorHAnsi" w:hAnsiTheme="majorHAnsi" w:cstheme="majorHAnsi"/>
          <w:sz w:val="24"/>
          <w:highlight w:val="green"/>
        </w:rPr>
        <w:t>threatens human survival with an immediacy that even climate change does not</w:t>
      </w:r>
      <w:r w:rsidRPr="00FA66B5">
        <w:rPr>
          <w:rFonts w:asciiTheme="majorHAnsi" w:hAnsiTheme="majorHAnsi" w:cstheme="majorHAnsi"/>
          <w:sz w:val="16"/>
        </w:rPr>
        <w:t xml:space="preserve">, though we can see the results of climate change here and now and of course the immediate post-nuclear results for Hiroshima and Nagasaki as well. </w:t>
      </w:r>
    </w:p>
    <w:p w14:paraId="7FB62334" w14:textId="77777777" w:rsidR="007912F0" w:rsidRPr="00FA66B5" w:rsidRDefault="007912F0" w:rsidP="007912F0">
      <w:pPr>
        <w:pStyle w:val="Heading4"/>
        <w:rPr>
          <w:rFonts w:asciiTheme="majorHAnsi" w:hAnsiTheme="majorHAnsi" w:cstheme="majorHAnsi"/>
        </w:rPr>
      </w:pPr>
      <w:r w:rsidRPr="00FA66B5">
        <w:rPr>
          <w:rFonts w:asciiTheme="majorHAnsi" w:hAnsiTheme="majorHAnsi" w:cstheme="majorHAnsi"/>
        </w:rPr>
        <w:t xml:space="preserve">Chinese Economic Strength </w:t>
      </w:r>
      <w:r w:rsidRPr="00FA66B5">
        <w:rPr>
          <w:rFonts w:asciiTheme="majorHAnsi" w:hAnsiTheme="majorHAnsi" w:cstheme="majorHAnsi"/>
          <w:u w:val="single"/>
        </w:rPr>
        <w:t>increases</w:t>
      </w:r>
      <w:r w:rsidRPr="00FA66B5">
        <w:rPr>
          <w:rFonts w:asciiTheme="majorHAnsi" w:hAnsiTheme="majorHAnsi" w:cstheme="majorHAnsi"/>
        </w:rPr>
        <w:t xml:space="preserve"> Economic Diplomacy Efforts, specifically OBOR, AND decreases need for Military Expansion.</w:t>
      </w:r>
    </w:p>
    <w:p w14:paraId="09718EE9" w14:textId="77777777" w:rsidR="007912F0" w:rsidRPr="00FA66B5" w:rsidRDefault="007912F0" w:rsidP="007912F0">
      <w:pPr>
        <w:rPr>
          <w:rFonts w:asciiTheme="majorHAnsi" w:hAnsiTheme="majorHAnsi" w:cstheme="majorHAnsi"/>
        </w:rPr>
      </w:pPr>
      <w:r w:rsidRPr="00FA66B5">
        <w:rPr>
          <w:rStyle w:val="Style13ptBold"/>
          <w:rFonts w:asciiTheme="majorHAnsi" w:hAnsiTheme="majorHAnsi" w:cstheme="majorHAnsi"/>
        </w:rPr>
        <w:t>Cai 18</w:t>
      </w:r>
      <w:r w:rsidRPr="00FA66B5">
        <w:rPr>
          <w:rFonts w:asciiTheme="majorHAnsi" w:hAnsiTheme="majorHAnsi" w:cstheme="majorHAnsi"/>
        </w:rPr>
        <w:t xml:space="preserve">, Kevin G. "The one belt one road and the Asian infrastructure investment bank: Beijing’s new strategy of geoeconomics and geopolitics." Journal of Contemporary China 27.114 (2018): 831-847. (Associate Professor at Renison University College, University of Waterloo, Canada)//Elmer </w:t>
      </w:r>
    </w:p>
    <w:p w14:paraId="64842E6C" w14:textId="77777777" w:rsidR="007912F0" w:rsidRPr="00FA66B5" w:rsidRDefault="007912F0" w:rsidP="007912F0">
      <w:pPr>
        <w:rPr>
          <w:rFonts w:asciiTheme="majorHAnsi" w:hAnsiTheme="majorHAnsi" w:cstheme="majorHAnsi"/>
          <w:sz w:val="16"/>
        </w:rPr>
      </w:pPr>
      <w:r w:rsidRPr="00FA66B5">
        <w:rPr>
          <w:rFonts w:asciiTheme="majorHAnsi" w:hAnsiTheme="majorHAnsi" w:cstheme="majorHAnsi"/>
          <w:sz w:val="16"/>
        </w:rPr>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power in particular, had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FA66B5">
        <w:rPr>
          <w:rFonts w:asciiTheme="majorHAnsi" w:hAnsiTheme="majorHAnsi" w:cstheme="majorHAnsi"/>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FA66B5">
        <w:rPr>
          <w:rFonts w:asciiTheme="majorHAnsi" w:hAnsiTheme="majorHAnsi" w:cstheme="majorHAnsi"/>
          <w:sz w:val="16"/>
        </w:rPr>
        <w:t xml:space="preserve"> Under such circumstances, </w:t>
      </w:r>
      <w:r w:rsidRPr="00FA66B5">
        <w:rPr>
          <w:rFonts w:asciiTheme="majorHAnsi" w:hAnsiTheme="majorHAnsi" w:cstheme="majorHAnsi"/>
          <w:b/>
          <w:highlight w:val="green"/>
          <w:u w:val="single"/>
        </w:rPr>
        <w:t>Beijing</w:t>
      </w:r>
      <w:r w:rsidRPr="00FA66B5">
        <w:rPr>
          <w:rFonts w:asciiTheme="majorHAnsi" w:hAnsiTheme="majorHAnsi" w:cstheme="majorHAnsi"/>
          <w:sz w:val="16"/>
        </w:rPr>
        <w:t xml:space="preserve"> has </w:t>
      </w:r>
      <w:r w:rsidRPr="00FA66B5">
        <w:rPr>
          <w:rFonts w:asciiTheme="majorHAnsi" w:hAnsiTheme="majorHAnsi" w:cstheme="majorHAnsi"/>
          <w:b/>
          <w:highlight w:val="green"/>
          <w:u w:val="single"/>
        </w:rPr>
        <w:t>started to adjust its</w:t>
      </w:r>
      <w:r w:rsidRPr="00FA66B5">
        <w:rPr>
          <w:rFonts w:asciiTheme="majorHAnsi" w:hAnsiTheme="majorHAnsi" w:cstheme="majorHAnsi"/>
          <w:sz w:val="16"/>
        </w:rPr>
        <w:t xml:space="preserve"> </w:t>
      </w:r>
      <w:r w:rsidRPr="00FA66B5">
        <w:rPr>
          <w:rFonts w:asciiTheme="majorHAnsi" w:hAnsiTheme="majorHAnsi" w:cstheme="majorHAnsi"/>
          <w:b/>
          <w:highlight w:val="green"/>
          <w:u w:val="single"/>
        </w:rPr>
        <w:t>foreign policy by adopting</w:t>
      </w:r>
      <w:r w:rsidRPr="00FA66B5">
        <w:rPr>
          <w:rFonts w:asciiTheme="majorHAnsi" w:hAnsiTheme="majorHAnsi" w:cstheme="majorHAnsi"/>
          <w:sz w:val="16"/>
        </w:rPr>
        <w:t xml:space="preserve"> a more comprehensive </w:t>
      </w:r>
      <w:r w:rsidRPr="00FA66B5">
        <w:rPr>
          <w:rFonts w:asciiTheme="majorHAnsi" w:hAnsiTheme="majorHAnsi" w:cstheme="majorHAnsi"/>
          <w:b/>
          <w:highlight w:val="green"/>
          <w:u w:val="single"/>
          <w:bdr w:val="single" w:sz="18" w:space="0" w:color="auto"/>
        </w:rPr>
        <w:t>diplomatic</w:t>
      </w:r>
      <w:r w:rsidRPr="00FA66B5">
        <w:rPr>
          <w:rFonts w:asciiTheme="majorHAnsi" w:hAnsiTheme="majorHAnsi" w:cstheme="majorHAnsi"/>
          <w:b/>
          <w:u w:val="single"/>
          <w:bdr w:val="single" w:sz="18" w:space="0" w:color="auto"/>
        </w:rPr>
        <w:t xml:space="preserve"> </w:t>
      </w:r>
      <w:r w:rsidRPr="00FA66B5">
        <w:rPr>
          <w:rFonts w:asciiTheme="majorHAnsi" w:hAnsiTheme="majorHAnsi" w:cstheme="majorHAnsi"/>
          <w:b/>
          <w:highlight w:val="green"/>
          <w:u w:val="single"/>
          <w:bdr w:val="single" w:sz="18" w:space="0" w:color="auto"/>
        </w:rPr>
        <w:t>strategy</w:t>
      </w:r>
      <w:r w:rsidRPr="00FA66B5">
        <w:rPr>
          <w:rFonts w:asciiTheme="majorHAnsi" w:hAnsiTheme="majorHAnsi" w:cstheme="majorHAnsi"/>
          <w:sz w:val="16"/>
        </w:rPr>
        <w:t xml:space="preserve"> that involves both ‘sticks’ and ‘carrots.’ On the one hand, Beijing has dropped its previous tao guang yang hui (low-profile) foreign policy, which was initially introduced by Deng Xiaoping in the 1980s, and moved to take a more active and even assertive policy to directly respond to the rising external challenges. On the other hand, however, </w:t>
      </w:r>
      <w:r w:rsidRPr="00FA66B5">
        <w:rPr>
          <w:rFonts w:asciiTheme="majorHAnsi" w:hAnsiTheme="majorHAnsi" w:cstheme="majorHAnsi"/>
          <w:b/>
          <w:highlight w:val="green"/>
          <w:u w:val="single"/>
        </w:rPr>
        <w:t>Beijing</w:t>
      </w:r>
      <w:r w:rsidRPr="00FA66B5">
        <w:rPr>
          <w:rFonts w:asciiTheme="majorHAnsi" w:hAnsiTheme="majorHAnsi" w:cstheme="majorHAnsi"/>
          <w:sz w:val="16"/>
        </w:rPr>
        <w:t xml:space="preserve">, by </w:t>
      </w:r>
      <w:r w:rsidRPr="00FA66B5">
        <w:rPr>
          <w:rFonts w:asciiTheme="majorHAnsi" w:hAnsiTheme="majorHAnsi" w:cstheme="majorHAnsi"/>
          <w:b/>
          <w:highlight w:val="green"/>
          <w:u w:val="single"/>
        </w:rPr>
        <w:t>using</w:t>
      </w:r>
      <w:r w:rsidRPr="00FA66B5">
        <w:rPr>
          <w:rFonts w:asciiTheme="majorHAnsi" w:hAnsiTheme="majorHAnsi" w:cstheme="majorHAnsi"/>
          <w:sz w:val="16"/>
        </w:rPr>
        <w:t xml:space="preserve"> its </w:t>
      </w:r>
      <w:r w:rsidRPr="00FA66B5">
        <w:rPr>
          <w:rFonts w:asciiTheme="majorHAnsi" w:hAnsiTheme="majorHAnsi" w:cstheme="majorHAnsi"/>
          <w:b/>
          <w:highlight w:val="green"/>
          <w:u w:val="single"/>
        </w:rPr>
        <w:t>increased</w:t>
      </w:r>
      <w:r w:rsidRPr="00FA66B5">
        <w:rPr>
          <w:rFonts w:asciiTheme="majorHAnsi" w:hAnsiTheme="majorHAnsi" w:cstheme="majorHAnsi"/>
          <w:b/>
          <w:u w:val="single"/>
        </w:rPr>
        <w:t xml:space="preserve"> </w:t>
      </w:r>
      <w:r w:rsidRPr="00FA66B5">
        <w:rPr>
          <w:rFonts w:asciiTheme="majorHAnsi" w:hAnsiTheme="majorHAnsi" w:cstheme="majorHAnsi"/>
          <w:b/>
          <w:highlight w:val="green"/>
          <w:u w:val="single"/>
        </w:rPr>
        <w:t>economic power</w:t>
      </w:r>
      <w:r w:rsidRPr="00FA66B5">
        <w:rPr>
          <w:rFonts w:asciiTheme="majorHAnsi" w:hAnsiTheme="majorHAnsi" w:cstheme="majorHAnsi"/>
          <w:sz w:val="16"/>
        </w:rPr>
        <w:t xml:space="preserve"> and wealth </w:t>
      </w:r>
      <w:r w:rsidRPr="00FA66B5">
        <w:rPr>
          <w:rFonts w:asciiTheme="majorHAnsi" w:hAnsiTheme="majorHAnsi" w:cstheme="majorHAnsi"/>
          <w:b/>
          <w:highlight w:val="green"/>
          <w:u w:val="single"/>
          <w:bdr w:val="single" w:sz="18" w:space="0" w:color="auto"/>
        </w:rPr>
        <w:t>as a diplomatic weapon</w:t>
      </w:r>
      <w:r w:rsidRPr="00FA66B5">
        <w:rPr>
          <w:rFonts w:asciiTheme="majorHAnsi" w:hAnsiTheme="majorHAnsi" w:cstheme="majorHAnsi"/>
          <w:sz w:val="16"/>
        </w:rPr>
        <w:t xml:space="preserve">, has </w:t>
      </w:r>
      <w:r w:rsidRPr="00FA66B5">
        <w:rPr>
          <w:rFonts w:asciiTheme="majorHAnsi" w:hAnsiTheme="majorHAnsi" w:cstheme="majorHAnsi"/>
          <w:b/>
          <w:highlight w:val="green"/>
          <w:u w:val="single"/>
        </w:rPr>
        <w:t>provided</w:t>
      </w:r>
      <w:r w:rsidRPr="00FA66B5">
        <w:rPr>
          <w:rFonts w:asciiTheme="majorHAnsi" w:hAnsiTheme="majorHAnsi" w:cstheme="majorHAnsi"/>
          <w:sz w:val="16"/>
        </w:rPr>
        <w:t xml:space="preserve"> huge economic </w:t>
      </w:r>
      <w:r w:rsidRPr="00FA66B5">
        <w:rPr>
          <w:rFonts w:asciiTheme="majorHAnsi" w:hAnsiTheme="majorHAnsi" w:cstheme="majorHAnsi"/>
          <w:b/>
          <w:highlight w:val="green"/>
          <w:u w:val="single"/>
        </w:rPr>
        <w:t>incentives</w:t>
      </w:r>
      <w:r w:rsidRPr="00FA66B5">
        <w:rPr>
          <w:rFonts w:asciiTheme="majorHAnsi" w:hAnsiTheme="majorHAnsi" w:cstheme="majorHAnsi"/>
          <w:sz w:val="16"/>
        </w:rPr>
        <w:t xml:space="preserve"> </w:t>
      </w:r>
      <w:r w:rsidRPr="00FA66B5">
        <w:rPr>
          <w:rFonts w:asciiTheme="majorHAnsi" w:hAnsiTheme="majorHAnsi" w:cstheme="majorHAnsi"/>
          <w:b/>
          <w:highlight w:val="green"/>
          <w:u w:val="single"/>
        </w:rPr>
        <w:t>for Asian states to develop</w:t>
      </w:r>
      <w:r w:rsidRPr="00FA66B5">
        <w:rPr>
          <w:rFonts w:asciiTheme="majorHAnsi" w:hAnsiTheme="majorHAnsi" w:cstheme="majorHAnsi"/>
          <w:sz w:val="16"/>
        </w:rPr>
        <w:t xml:space="preserve"> </w:t>
      </w:r>
      <w:r w:rsidRPr="00FA66B5">
        <w:rPr>
          <w:rFonts w:asciiTheme="majorHAnsi" w:hAnsiTheme="majorHAnsi" w:cstheme="majorHAnsi"/>
          <w:b/>
          <w:highlight w:val="green"/>
          <w:u w:val="single"/>
        </w:rPr>
        <w:t>closer cooperation</w:t>
      </w:r>
      <w:r w:rsidRPr="00FA66B5">
        <w:rPr>
          <w:rFonts w:asciiTheme="majorHAnsi" w:hAnsiTheme="majorHAnsi" w:cstheme="majorHAnsi"/>
          <w:sz w:val="16"/>
        </w:rPr>
        <w:t xml:space="preserve"> with China. The </w:t>
      </w:r>
      <w:r w:rsidRPr="00FA66B5">
        <w:rPr>
          <w:rFonts w:asciiTheme="majorHAnsi" w:hAnsiTheme="majorHAnsi" w:cstheme="majorHAnsi"/>
          <w:b/>
          <w:highlight w:val="green"/>
          <w:u w:val="single"/>
          <w:bdr w:val="single" w:sz="18" w:space="0" w:color="auto"/>
        </w:rPr>
        <w:t>OBOR</w:t>
      </w:r>
      <w:r w:rsidRPr="00FA66B5">
        <w:rPr>
          <w:rFonts w:asciiTheme="majorHAnsi" w:hAnsiTheme="majorHAnsi" w:cstheme="majorHAnsi"/>
          <w:sz w:val="16"/>
        </w:rPr>
        <w:t xml:space="preserve"> and AIIB initiatives have been launched precisely against this backdrop as an important part of Beijing’s overall foreign policy adjustment under the leadership of Xi Jinping</w:t>
      </w:r>
      <w:r w:rsidRPr="00FA66B5">
        <w:rPr>
          <w:rFonts w:asciiTheme="majorHAnsi" w:hAnsiTheme="majorHAnsi" w:cstheme="majorHAnsi"/>
          <w:u w:val="single"/>
        </w:rPr>
        <w:t>. A regional ‘infrastructure gap’ estimated at least in the amount of $8 trillion20 makes Beijing’s two initiatives all the more attractive to many countries in the region.</w:t>
      </w:r>
      <w:r w:rsidRPr="00FA66B5">
        <w:rPr>
          <w:rFonts w:asciiTheme="majorHAnsi" w:hAnsiTheme="majorHAnsi" w:cstheme="majorHAnsi"/>
          <w:sz w:val="16"/>
        </w:rPr>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FA66B5">
        <w:rPr>
          <w:rStyle w:val="StyleUnderline"/>
          <w:rFonts w:asciiTheme="majorHAnsi" w:hAnsiTheme="majorHAnsi" w:cstheme="majorHAnsi"/>
          <w:sz w:val="24"/>
          <w:highlight w:val="green"/>
        </w:rPr>
        <w:t>conflicting</w:t>
      </w:r>
      <w:r w:rsidRPr="00FA66B5">
        <w:rPr>
          <w:rStyle w:val="StyleUnderline"/>
          <w:rFonts w:asciiTheme="majorHAnsi" w:hAnsiTheme="majorHAnsi" w:cstheme="majorHAnsi"/>
          <w:sz w:val="24"/>
        </w:rPr>
        <w:t xml:space="preserve"> national </w:t>
      </w:r>
      <w:r w:rsidRPr="00FA66B5">
        <w:rPr>
          <w:rStyle w:val="StyleUnderline"/>
          <w:rFonts w:asciiTheme="majorHAnsi" w:hAnsiTheme="majorHAnsi" w:cstheme="majorHAnsi"/>
          <w:sz w:val="24"/>
          <w:highlight w:val="green"/>
        </w:rPr>
        <w:t>interests</w:t>
      </w:r>
      <w:r w:rsidRPr="00FA66B5">
        <w:rPr>
          <w:rStyle w:val="StyleUnderline"/>
          <w:rFonts w:asciiTheme="majorHAnsi" w:hAnsiTheme="majorHAnsi" w:cstheme="majorHAnsi"/>
          <w:sz w:val="24"/>
        </w:rPr>
        <w:t xml:space="preserve"> would </w:t>
      </w:r>
      <w:r w:rsidRPr="00FA66B5">
        <w:rPr>
          <w:rStyle w:val="StyleUnderline"/>
          <w:rFonts w:asciiTheme="majorHAnsi" w:hAnsiTheme="majorHAnsi" w:cstheme="majorHAnsi"/>
          <w:sz w:val="24"/>
          <w:highlight w:val="green"/>
        </w:rPr>
        <w:t>become</w:t>
      </w:r>
      <w:r w:rsidRPr="00FA66B5">
        <w:rPr>
          <w:rStyle w:val="StyleUnderline"/>
          <w:rFonts w:asciiTheme="majorHAnsi" w:hAnsiTheme="majorHAnsi" w:cstheme="majorHAnsi"/>
          <w:sz w:val="24"/>
        </w:rPr>
        <w:t xml:space="preserve"> all the </w:t>
      </w:r>
      <w:r w:rsidRPr="00FA66B5">
        <w:rPr>
          <w:rStyle w:val="Emphasis"/>
          <w:rFonts w:asciiTheme="majorHAnsi" w:hAnsiTheme="majorHAnsi" w:cstheme="majorHAnsi"/>
          <w:sz w:val="24"/>
        </w:rPr>
        <w:t>more prominent</w:t>
      </w:r>
      <w:r w:rsidRPr="00FA66B5">
        <w:rPr>
          <w:rFonts w:asciiTheme="majorHAnsi" w:hAnsiTheme="majorHAnsi" w:cstheme="majorHAnsi"/>
          <w:sz w:val="16"/>
        </w:rPr>
        <w:t xml:space="preserve"> </w:t>
      </w:r>
      <w:r w:rsidRPr="00FA66B5">
        <w:rPr>
          <w:rStyle w:val="Emphasis"/>
          <w:rFonts w:asciiTheme="majorHAnsi" w:hAnsiTheme="majorHAnsi" w:cstheme="majorHAnsi"/>
          <w:sz w:val="24"/>
        </w:rPr>
        <w:t xml:space="preserve">and </w:t>
      </w:r>
      <w:r w:rsidRPr="00FA66B5">
        <w:rPr>
          <w:rStyle w:val="Emphasis"/>
          <w:rFonts w:asciiTheme="majorHAnsi" w:hAnsiTheme="majorHAnsi" w:cstheme="majorHAnsi"/>
          <w:sz w:val="24"/>
          <w:highlight w:val="green"/>
        </w:rPr>
        <w:t>unmanageable</w:t>
      </w:r>
      <w:r w:rsidRPr="00FA66B5">
        <w:rPr>
          <w:rFonts w:asciiTheme="majorHAnsi" w:hAnsiTheme="majorHAnsi" w:cstheme="majorHAnsi"/>
          <w:sz w:val="16"/>
        </w:rPr>
        <w:t xml:space="preserve"> </w:t>
      </w:r>
      <w:r w:rsidRPr="00FA66B5">
        <w:rPr>
          <w:rStyle w:val="StyleUnderline"/>
          <w:rFonts w:asciiTheme="majorHAnsi" w:hAnsiTheme="majorHAnsi" w:cstheme="majorHAnsi"/>
          <w:sz w:val="24"/>
          <w:highlight w:val="green"/>
        </w:rPr>
        <w:t xml:space="preserve">if nation-states shared </w:t>
      </w:r>
      <w:r w:rsidRPr="00FA66B5">
        <w:rPr>
          <w:rStyle w:val="Emphasis"/>
          <w:rFonts w:asciiTheme="majorHAnsi" w:hAnsiTheme="majorHAnsi" w:cstheme="majorHAnsi"/>
          <w:sz w:val="24"/>
          <w:highlight w:val="green"/>
        </w:rPr>
        <w:t>no common interests</w:t>
      </w:r>
      <w:r w:rsidRPr="00FA66B5">
        <w:rPr>
          <w:rFonts w:asciiTheme="majorHAnsi" w:hAnsiTheme="majorHAnsi" w:cstheme="majorHAnsi"/>
          <w:sz w:val="16"/>
        </w:rPr>
        <w:t xml:space="preserve">. It is in this sense that the </w:t>
      </w:r>
      <w:r w:rsidRPr="00FA66B5">
        <w:rPr>
          <w:rStyle w:val="StyleUnderline"/>
          <w:rFonts w:asciiTheme="majorHAnsi" w:hAnsiTheme="majorHAnsi" w:cstheme="majorHAnsi"/>
          <w:sz w:val="24"/>
          <w:highlight w:val="green"/>
        </w:rPr>
        <w:t>OBOR</w:t>
      </w:r>
      <w:r w:rsidRPr="00FA66B5">
        <w:rPr>
          <w:rStyle w:val="StyleUnderline"/>
          <w:rFonts w:asciiTheme="majorHAnsi" w:hAnsiTheme="majorHAnsi" w:cstheme="majorHAnsi"/>
          <w:sz w:val="24"/>
        </w:rPr>
        <w:t xml:space="preserve"> and the AIIB are deliberately </w:t>
      </w:r>
      <w:r w:rsidRPr="00FA66B5">
        <w:rPr>
          <w:rStyle w:val="StyleUnderline"/>
          <w:rFonts w:asciiTheme="majorHAnsi" w:hAnsiTheme="majorHAnsi" w:cstheme="majorHAnsi"/>
          <w:sz w:val="24"/>
          <w:highlight w:val="green"/>
        </w:rPr>
        <w:t>designed to help develop</w:t>
      </w:r>
      <w:r w:rsidRPr="00FA66B5">
        <w:rPr>
          <w:rFonts w:asciiTheme="majorHAnsi" w:hAnsiTheme="majorHAnsi" w:cstheme="majorHAnsi"/>
          <w:sz w:val="16"/>
        </w:rPr>
        <w:t xml:space="preserve"> and expand </w:t>
      </w:r>
      <w:r w:rsidRPr="00FA66B5">
        <w:rPr>
          <w:rStyle w:val="Emphasis"/>
          <w:rFonts w:asciiTheme="majorHAnsi" w:hAnsiTheme="majorHAnsi" w:cstheme="majorHAnsi"/>
          <w:sz w:val="24"/>
          <w:highlight w:val="green"/>
        </w:rPr>
        <w:t>common interests</w:t>
      </w:r>
      <w:r w:rsidRPr="00FA66B5">
        <w:rPr>
          <w:rFonts w:asciiTheme="majorHAnsi" w:hAnsiTheme="majorHAnsi" w:cstheme="majorHAnsi"/>
          <w:sz w:val="16"/>
        </w:rPr>
        <w:t xml:space="preserve"> between China and other countries, </w:t>
      </w:r>
      <w:r w:rsidRPr="00FA66B5">
        <w:rPr>
          <w:rStyle w:val="StyleUnderline"/>
          <w:rFonts w:asciiTheme="majorHAnsi" w:hAnsiTheme="majorHAnsi" w:cstheme="majorHAnsi"/>
          <w:sz w:val="24"/>
          <w:highlight w:val="green"/>
        </w:rPr>
        <w:t>particularly</w:t>
      </w:r>
      <w:r w:rsidRPr="00FA66B5">
        <w:rPr>
          <w:rStyle w:val="StyleUnderline"/>
          <w:rFonts w:asciiTheme="majorHAnsi" w:hAnsiTheme="majorHAnsi" w:cstheme="majorHAnsi"/>
          <w:sz w:val="24"/>
        </w:rPr>
        <w:t xml:space="preserve"> those that are currently involved </w:t>
      </w:r>
      <w:r w:rsidRPr="00FA66B5">
        <w:rPr>
          <w:rStyle w:val="StyleUnderline"/>
          <w:rFonts w:asciiTheme="majorHAnsi" w:hAnsiTheme="majorHAnsi" w:cstheme="majorHAnsi"/>
          <w:sz w:val="24"/>
          <w:highlight w:val="green"/>
        </w:rPr>
        <w:t>in territorial disputes</w:t>
      </w:r>
      <w:r w:rsidRPr="00FA66B5">
        <w:rPr>
          <w:rFonts w:asciiTheme="majorHAnsi" w:hAnsiTheme="majorHAnsi" w:cstheme="majorHAnsi"/>
          <w:sz w:val="16"/>
        </w:rPr>
        <w:t xml:space="preserve"> with China in the South China Sea and those that are fearful of a rising Chinese power. As such, </w:t>
      </w:r>
      <w:r w:rsidRPr="00FA66B5">
        <w:rPr>
          <w:rStyle w:val="StyleUnderline"/>
          <w:rFonts w:asciiTheme="majorHAnsi" w:hAnsiTheme="majorHAnsi" w:cstheme="majorHAnsi"/>
          <w:sz w:val="24"/>
        </w:rPr>
        <w:t xml:space="preserve">it is Beijing’s hope that the two initiatives will help reduce </w:t>
      </w:r>
      <w:r w:rsidRPr="00FA66B5">
        <w:rPr>
          <w:rStyle w:val="StyleUnderline"/>
          <w:rFonts w:asciiTheme="majorHAnsi" w:hAnsiTheme="majorHAnsi" w:cstheme="majorHAnsi"/>
          <w:sz w:val="24"/>
        </w:rPr>
        <w:lastRenderedPageBreak/>
        <w:t>the tensions derived from the territorial disputes in the South China Sea and create a more amiable atmosphere and an opportunity for effectively managing these disputes and preventing them from becoming out of control</w:t>
      </w:r>
      <w:r w:rsidRPr="00FA66B5">
        <w:rPr>
          <w:rFonts w:asciiTheme="majorHAnsi" w:hAnsiTheme="majorHAnsi" w:cstheme="majorHAnsi"/>
          <w:sz w:val="16"/>
        </w:rPr>
        <w:t xml:space="preserve">, </w:t>
      </w:r>
      <w:r w:rsidRPr="00FA66B5">
        <w:rPr>
          <w:rStyle w:val="Emphasis"/>
          <w:rFonts w:asciiTheme="majorHAnsi" w:hAnsiTheme="majorHAnsi" w:cstheme="majorHAnsi"/>
          <w:sz w:val="24"/>
        </w:rPr>
        <w:t>potentially even solving these disputes with the countries involved.</w:t>
      </w:r>
      <w:r w:rsidRPr="00FA66B5">
        <w:rPr>
          <w:rFonts w:asciiTheme="majorHAnsi" w:hAnsiTheme="majorHAnsi" w:cstheme="majorHAnsi"/>
          <w:sz w:val="16"/>
        </w:rPr>
        <w:t xml:space="preserve"> In a broader sense, </w:t>
      </w:r>
      <w:r w:rsidRPr="00FA66B5">
        <w:rPr>
          <w:rStyle w:val="Emphasis"/>
          <w:rFonts w:asciiTheme="majorHAnsi" w:hAnsiTheme="majorHAnsi" w:cstheme="majorHAnsi"/>
          <w:sz w:val="24"/>
        </w:rPr>
        <w:t>the initiatives could help further strengthen Beijing’s third world diplomacy</w:t>
      </w:r>
      <w:r w:rsidRPr="00FA66B5">
        <w:rPr>
          <w:rFonts w:asciiTheme="majorHAnsi" w:hAnsiTheme="majorHAnsi" w:cstheme="majorHAnsi"/>
          <w:sz w:val="16"/>
        </w:rPr>
        <w:t>.</w:t>
      </w:r>
    </w:p>
    <w:p w14:paraId="3DF5E4C3" w14:textId="77777777" w:rsidR="007912F0" w:rsidRPr="00FA66B5" w:rsidRDefault="007912F0" w:rsidP="007912F0">
      <w:pPr>
        <w:pStyle w:val="Heading4"/>
        <w:rPr>
          <w:rFonts w:asciiTheme="majorHAnsi" w:hAnsiTheme="majorHAnsi" w:cstheme="majorHAnsi"/>
        </w:rPr>
      </w:pPr>
      <w:r w:rsidRPr="00FA66B5">
        <w:rPr>
          <w:rFonts w:asciiTheme="majorHAnsi" w:hAnsiTheme="majorHAnsi" w:cstheme="majorHAnsi"/>
        </w:rPr>
        <w:t>Solves Central Asian and South Asia War.</w:t>
      </w:r>
    </w:p>
    <w:p w14:paraId="1D55EC87" w14:textId="77777777" w:rsidR="007912F0" w:rsidRPr="00FA66B5" w:rsidRDefault="007912F0" w:rsidP="007912F0">
      <w:pPr>
        <w:rPr>
          <w:rFonts w:asciiTheme="majorHAnsi" w:hAnsiTheme="majorHAnsi" w:cstheme="majorHAnsi"/>
        </w:rPr>
      </w:pPr>
      <w:r w:rsidRPr="00FA66B5">
        <w:rPr>
          <w:rStyle w:val="Style13ptBold"/>
          <w:rFonts w:asciiTheme="majorHAnsi" w:hAnsiTheme="majorHAnsi" w:cstheme="majorHAnsi"/>
        </w:rPr>
        <w:t>Muhammad et Al 19</w:t>
      </w:r>
      <w:r w:rsidRPr="00FA66B5">
        <w:rPr>
          <w:rFonts w:asciiTheme="majorHAnsi" w:hAnsiTheme="majorHAnsi" w:cstheme="majorHAnsi"/>
        </w:rPr>
        <w:t xml:space="preserve">, Imraz, Arif Khan, and Saif ul Islam. "China Pakistan Economic Corridor: Peace, Prosperity and Conflict Resolution in the Region." (Lecturer, Department of Political Science, University of Buner)//Elmer </w:t>
      </w:r>
    </w:p>
    <w:p w14:paraId="045FA8CD" w14:textId="77777777" w:rsidR="007912F0" w:rsidRPr="00FA66B5" w:rsidRDefault="007912F0" w:rsidP="007912F0">
      <w:pPr>
        <w:rPr>
          <w:rFonts w:asciiTheme="majorHAnsi" w:hAnsiTheme="majorHAnsi" w:cstheme="majorHAnsi"/>
          <w:sz w:val="16"/>
        </w:rPr>
      </w:pPr>
      <w:r w:rsidRPr="00FA66B5">
        <w:rPr>
          <w:rFonts w:asciiTheme="majorHAnsi" w:hAnsiTheme="majorHAnsi" w:cstheme="majorHAnsi"/>
          <w:sz w:val="16"/>
        </w:rPr>
        <w:t xml:space="preserve">In the twenty first century, </w:t>
      </w:r>
      <w:r w:rsidRPr="00FA66B5">
        <w:rPr>
          <w:rFonts w:asciiTheme="majorHAnsi" w:hAnsiTheme="majorHAnsi" w:cstheme="majorHAnsi"/>
          <w:u w:val="single"/>
        </w:rPr>
        <w:t xml:space="preserve">the geostrategic importance of South Asia is rising because of the China Pakistan Economic Corridor (CPEC) which is the important component of the </w:t>
      </w:r>
      <w:r w:rsidRPr="00FA66B5">
        <w:rPr>
          <w:rFonts w:asciiTheme="majorHAnsi" w:hAnsiTheme="majorHAnsi" w:cstheme="majorHAnsi"/>
          <w:b/>
          <w:sz w:val="26"/>
          <w:highlight w:val="green"/>
          <w:u w:val="single"/>
        </w:rPr>
        <w:t>o</w:t>
      </w:r>
      <w:r w:rsidRPr="00FA66B5">
        <w:rPr>
          <w:rFonts w:asciiTheme="majorHAnsi" w:hAnsiTheme="majorHAnsi" w:cstheme="majorHAnsi"/>
          <w:u w:val="single"/>
        </w:rPr>
        <w:t xml:space="preserve">ne </w:t>
      </w:r>
      <w:r w:rsidRPr="00FA66B5">
        <w:rPr>
          <w:rFonts w:asciiTheme="majorHAnsi" w:hAnsiTheme="majorHAnsi" w:cstheme="majorHAnsi"/>
          <w:b/>
          <w:sz w:val="26"/>
          <w:highlight w:val="green"/>
          <w:u w:val="single"/>
        </w:rPr>
        <w:t>b</w:t>
      </w:r>
      <w:r w:rsidRPr="00FA66B5">
        <w:rPr>
          <w:rFonts w:asciiTheme="majorHAnsi" w:hAnsiTheme="majorHAnsi" w:cstheme="majorHAnsi"/>
          <w:u w:val="single"/>
        </w:rPr>
        <w:t xml:space="preserve">elt </w:t>
      </w:r>
      <w:r w:rsidRPr="00FA66B5">
        <w:rPr>
          <w:rFonts w:asciiTheme="majorHAnsi" w:hAnsiTheme="majorHAnsi" w:cstheme="majorHAnsi"/>
          <w:b/>
          <w:sz w:val="26"/>
          <w:highlight w:val="green"/>
          <w:u w:val="single"/>
        </w:rPr>
        <w:t>o</w:t>
      </w:r>
      <w:r w:rsidRPr="00FA66B5">
        <w:rPr>
          <w:rFonts w:asciiTheme="majorHAnsi" w:hAnsiTheme="majorHAnsi" w:cstheme="majorHAnsi"/>
          <w:u w:val="single"/>
        </w:rPr>
        <w:t xml:space="preserve">ne </w:t>
      </w:r>
      <w:r w:rsidRPr="00FA66B5">
        <w:rPr>
          <w:rFonts w:asciiTheme="majorHAnsi" w:hAnsiTheme="majorHAnsi" w:cstheme="majorHAnsi"/>
          <w:b/>
          <w:sz w:val="26"/>
          <w:highlight w:val="green"/>
          <w:u w:val="single"/>
        </w:rPr>
        <w:t>r</w:t>
      </w:r>
      <w:r w:rsidRPr="00FA66B5">
        <w:rPr>
          <w:rFonts w:asciiTheme="majorHAnsi" w:hAnsiTheme="majorHAnsi" w:cstheme="majorHAnsi"/>
          <w:u w:val="single"/>
        </w:rPr>
        <w:t xml:space="preserve">oad initiative (BRI). </w:t>
      </w:r>
      <w:r w:rsidRPr="00FA66B5">
        <w:rPr>
          <w:rFonts w:asciiTheme="majorHAnsi" w:hAnsiTheme="majorHAnsi" w:cstheme="majorHAnsi"/>
          <w:sz w:val="16"/>
        </w:rPr>
        <w:t xml:space="preserve">CPEC, started point is Gawadar a deep water port connects to the China‘s province of Xinjiang. Being part of the BRI, once CPEC is completely started functioning, </w:t>
      </w:r>
      <w:r w:rsidRPr="00FA66B5">
        <w:rPr>
          <w:rFonts w:asciiTheme="majorHAnsi" w:hAnsiTheme="majorHAnsi" w:cstheme="majorHAnsi"/>
          <w:u w:val="single"/>
        </w:rPr>
        <w:t xml:space="preserve">it </w:t>
      </w:r>
      <w:r w:rsidRPr="00FA66B5">
        <w:rPr>
          <w:rFonts w:asciiTheme="majorHAnsi" w:hAnsiTheme="majorHAnsi" w:cstheme="majorHAnsi"/>
          <w:b/>
          <w:sz w:val="26"/>
          <w:highlight w:val="green"/>
          <w:u w:val="single"/>
        </w:rPr>
        <w:t>will improve</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the </w:t>
      </w:r>
      <w:r w:rsidRPr="00FA66B5">
        <w:rPr>
          <w:rFonts w:asciiTheme="majorHAnsi" w:hAnsiTheme="majorHAnsi" w:cstheme="majorHAnsi"/>
          <w:b/>
          <w:sz w:val="26"/>
          <w:highlight w:val="green"/>
          <w:u w:val="single"/>
          <w:bdr w:val="single" w:sz="18" w:space="0" w:color="auto"/>
        </w:rPr>
        <w:t>political, social and economic situation</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of the regional states and will raise the geo-strategic importance.</w:t>
      </w:r>
      <w:r w:rsidRPr="00FA66B5">
        <w:rPr>
          <w:rFonts w:asciiTheme="majorHAnsi" w:hAnsiTheme="majorHAnsi" w:cstheme="majorHAnsi"/>
          <w:sz w:val="16"/>
        </w:rPr>
        <w:t xml:space="preserve"> CPEC is the priority of both states China and Pakistan, for Pakistan, CPEC pass through Pakistan‘s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FA66B5">
        <w:rPr>
          <w:rFonts w:asciiTheme="majorHAnsi" w:hAnsiTheme="majorHAnsi" w:cstheme="majorHAnsi"/>
          <w:u w:val="single"/>
        </w:rPr>
        <w:t xml:space="preserve">Not only this, CPEC will </w:t>
      </w:r>
      <w:r w:rsidRPr="00FA66B5">
        <w:rPr>
          <w:rFonts w:asciiTheme="majorHAnsi" w:hAnsiTheme="majorHAnsi" w:cstheme="majorHAnsi"/>
          <w:b/>
          <w:sz w:val="26"/>
          <w:highlight w:val="green"/>
          <w:u w:val="single"/>
        </w:rPr>
        <w:t>boost</w:t>
      </w:r>
      <w:r w:rsidRPr="00FA66B5">
        <w:rPr>
          <w:rFonts w:asciiTheme="majorHAnsi" w:hAnsiTheme="majorHAnsi" w:cstheme="majorHAnsi"/>
          <w:u w:val="single"/>
        </w:rPr>
        <w:t xml:space="preserve"> up the </w:t>
      </w:r>
      <w:r w:rsidRPr="00FA66B5">
        <w:rPr>
          <w:rFonts w:asciiTheme="majorHAnsi" w:hAnsiTheme="majorHAnsi" w:cstheme="majorHAnsi"/>
          <w:b/>
          <w:sz w:val="26"/>
          <w:highlight w:val="green"/>
          <w:u w:val="single"/>
        </w:rPr>
        <w:t>regional</w:t>
      </w:r>
      <w:r w:rsidRPr="00FA66B5">
        <w:rPr>
          <w:rFonts w:asciiTheme="majorHAnsi" w:hAnsiTheme="majorHAnsi" w:cstheme="majorHAnsi"/>
          <w:u w:val="single"/>
        </w:rPr>
        <w:t xml:space="preserve"> states‘ </w:t>
      </w:r>
      <w:r w:rsidRPr="00FA66B5">
        <w:rPr>
          <w:rFonts w:asciiTheme="majorHAnsi" w:hAnsiTheme="majorHAnsi" w:cstheme="majorHAnsi"/>
          <w:b/>
          <w:sz w:val="26"/>
          <w:highlight w:val="green"/>
          <w:u w:val="single"/>
        </w:rPr>
        <w:t>economy</w:t>
      </w:r>
      <w:r w:rsidRPr="00FA66B5">
        <w:rPr>
          <w:rFonts w:asciiTheme="majorHAnsi" w:hAnsiTheme="majorHAnsi" w:cstheme="majorHAnsi"/>
          <w:u w:val="single"/>
        </w:rPr>
        <w:t xml:space="preserve">, </w:t>
      </w:r>
      <w:r w:rsidRPr="00FA66B5">
        <w:rPr>
          <w:rFonts w:asciiTheme="majorHAnsi" w:hAnsiTheme="majorHAnsi" w:cstheme="majorHAnsi"/>
          <w:b/>
          <w:sz w:val="26"/>
          <w:highlight w:val="green"/>
          <w:u w:val="single"/>
        </w:rPr>
        <w:t>ensure peace</w:t>
      </w:r>
      <w:r w:rsidRPr="00FA66B5">
        <w:rPr>
          <w:rFonts w:asciiTheme="majorHAnsi" w:hAnsiTheme="majorHAnsi" w:cstheme="majorHAnsi"/>
          <w:u w:val="single"/>
        </w:rPr>
        <w:t xml:space="preserve"> and prosperity in the region.</w:t>
      </w:r>
      <w:r w:rsidRPr="00FA66B5">
        <w:rPr>
          <w:rFonts w:asciiTheme="majorHAnsi" w:hAnsiTheme="majorHAnsi" w:cstheme="majorHAnsi"/>
          <w:sz w:val="16"/>
        </w:rPr>
        <w:t xml:space="preserve"> Political, social and economic degradation in South Asia, created a hurdle in the cooperation among the regional countries. </w:t>
      </w:r>
      <w:r w:rsidRPr="00FA66B5">
        <w:rPr>
          <w:rFonts w:asciiTheme="majorHAnsi" w:hAnsiTheme="majorHAnsi" w:cstheme="majorHAnsi"/>
          <w:u w:val="single"/>
        </w:rPr>
        <w:t>Security issues, terrorism, over population, economic disparities, lacking of education and modern inventions, lacking of health facilities, poor economic setup, water issues etc. devastated the life style and hindered the progress, development and peace in the region. CPEC is a turning point in the history of Asians‘ countries, it is not only a game changer</w:t>
      </w:r>
      <w:r w:rsidRPr="00FA66B5">
        <w:rPr>
          <w:rFonts w:asciiTheme="majorHAnsi" w:hAnsiTheme="majorHAnsi" w:cstheme="majorHAnsi"/>
          <w:sz w:val="16"/>
        </w:rPr>
        <w:t xml:space="preserve"> and a target for Pakistan and China but a project for the whole region. Goal of this project is to promote commerce and trade culture, integrate the regional states for the development of economy, agriculture and industries. Furthermore, it is a source of peace, prosperity and conflicts resolutions in the region through economic development, economic dependence and regional integration. CPEC is a sign of peace and affluence for the whole region as for Pakistan. Being economic zone it will bring political, social and especially economic growth in the region. However, this research work deals with analyse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social and economic growth, bringing peace, prosperity and security in region2 The CPEC covers the areas starting from a muslim majority province Xinjiang Uygur in China and almost all provinces Pakistan. Main areas through which CPEC passes are Kashgar, Atushi, Tumshuq, Shule, Shufu, Akto, Tashkurgan Tajik, Gilgit, Peshawar, Dera Ismail Khan, Islamabad, Lahore, Multan, Quetta, Sukkur, Hyderabad, Karachi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FA66B5">
        <w:rPr>
          <w:rFonts w:asciiTheme="majorHAnsi" w:hAnsiTheme="majorHAnsi" w:cstheme="majorHAnsi"/>
          <w:b/>
          <w:sz w:val="26"/>
          <w:highlight w:val="green"/>
          <w:u w:val="single"/>
        </w:rPr>
        <w:t>peace</w:t>
      </w:r>
      <w:r w:rsidRPr="00FA66B5">
        <w:rPr>
          <w:rFonts w:asciiTheme="majorHAnsi" w:hAnsiTheme="majorHAnsi" w:cstheme="majorHAnsi"/>
          <w:sz w:val="16"/>
        </w:rPr>
        <w:t xml:space="preserve"> is more than that, it is </w:t>
      </w:r>
      <w:r w:rsidRPr="00FA66B5">
        <w:rPr>
          <w:rFonts w:asciiTheme="majorHAnsi" w:hAnsiTheme="majorHAnsi" w:cstheme="majorHAnsi"/>
          <w:b/>
          <w:sz w:val="26"/>
          <w:highlight w:val="green"/>
          <w:u w:val="single"/>
        </w:rPr>
        <w:t>based on the political,</w:t>
      </w:r>
      <w:r w:rsidRPr="00FA66B5">
        <w:rPr>
          <w:rFonts w:asciiTheme="majorHAnsi" w:hAnsiTheme="majorHAnsi" w:cstheme="majorHAnsi"/>
          <w:sz w:val="16"/>
        </w:rPr>
        <w:t xml:space="preserve"> social </w:t>
      </w:r>
      <w:r w:rsidRPr="00FA66B5">
        <w:rPr>
          <w:rFonts w:asciiTheme="majorHAnsi" w:hAnsiTheme="majorHAnsi" w:cstheme="majorHAnsi"/>
          <w:b/>
          <w:sz w:val="26"/>
          <w:highlight w:val="green"/>
          <w:u w:val="single"/>
        </w:rPr>
        <w:t>and economic development</w:t>
      </w:r>
      <w:r w:rsidRPr="00FA66B5">
        <w:rPr>
          <w:rFonts w:asciiTheme="majorHAnsi" w:hAnsiTheme="majorHAnsi" w:cstheme="majorHAnsi"/>
          <w:sz w:val="16"/>
        </w:rPr>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violations and war. Demand for right by using violence fall under the umbrella of negative peace. Jonathan Schell fruitfully summarised the dilemma of non-violence as cooperation, collective action consist on the mutual consent against abusive and parochial power and compel those actions which are taken against them.6 However, it is a very emotive term which has many heads </w:t>
      </w:r>
      <w:r w:rsidRPr="00FA66B5">
        <w:rPr>
          <w:rFonts w:asciiTheme="majorHAnsi" w:hAnsiTheme="majorHAnsi" w:cstheme="majorHAnsi"/>
          <w:sz w:val="16"/>
        </w:rPr>
        <w:lastRenderedPageBreak/>
        <w:t xml:space="preserve">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denial and counter claim leads to conflicts. So, prevention of the conflicts, mediation, management and resolution fascinated the international community, because the cost of war and conflicts is higher. For the conflict resolution, various methods are used as the tactics of good offices, arbitration, enquiry, negotiation, problem setting workshop, second track diplomacy, reconciliation and judicial settlement.7 However, conflict resolution depends upon clear assurance from all parties. </w:t>
      </w:r>
      <w:r w:rsidRPr="00FA66B5">
        <w:rPr>
          <w:rFonts w:asciiTheme="majorHAnsi" w:hAnsiTheme="majorHAnsi" w:cstheme="majorHAnsi"/>
          <w:u w:val="single"/>
        </w:rPr>
        <w:t xml:space="preserve">CPEC Role in Bringing Peace and Prosperity &amp; Peace through Economic Growth &amp; Regional Integration: Political, social and economic interdependence society, reduce the chances of conflicts and war. Liberal thinkers probe out that </w:t>
      </w:r>
      <w:r w:rsidRPr="00FA66B5">
        <w:rPr>
          <w:rFonts w:asciiTheme="majorHAnsi" w:hAnsiTheme="majorHAnsi" w:cstheme="majorHAnsi"/>
          <w:b/>
          <w:sz w:val="26"/>
          <w:highlight w:val="green"/>
          <w:u w:val="single"/>
        </w:rPr>
        <w:t>free trade and</w:t>
      </w:r>
      <w:r w:rsidRPr="00FA66B5">
        <w:rPr>
          <w:rFonts w:asciiTheme="majorHAnsi" w:hAnsiTheme="majorHAnsi" w:cstheme="majorHAnsi"/>
          <w:u w:val="single"/>
        </w:rPr>
        <w:t xml:space="preserve"> economic </w:t>
      </w:r>
      <w:r w:rsidRPr="00FA66B5">
        <w:rPr>
          <w:rFonts w:asciiTheme="majorHAnsi" w:hAnsiTheme="majorHAnsi" w:cstheme="majorHAnsi"/>
          <w:b/>
          <w:sz w:val="26"/>
          <w:highlight w:val="green"/>
          <w:u w:val="single"/>
        </w:rPr>
        <w:t>interdependence</w:t>
      </w:r>
      <w:r w:rsidRPr="00FA66B5">
        <w:rPr>
          <w:rFonts w:asciiTheme="majorHAnsi" w:hAnsiTheme="majorHAnsi" w:cstheme="majorHAnsi"/>
          <w:u w:val="single"/>
        </w:rPr>
        <w:t xml:space="preserve"> flourish peace and </w:t>
      </w:r>
      <w:r w:rsidRPr="00FA66B5">
        <w:rPr>
          <w:rFonts w:asciiTheme="majorHAnsi" w:hAnsiTheme="majorHAnsi" w:cstheme="majorHAnsi"/>
          <w:b/>
          <w:sz w:val="26"/>
          <w:highlight w:val="green"/>
          <w:u w:val="single"/>
        </w:rPr>
        <w:t>eliminate</w:t>
      </w:r>
      <w:r w:rsidRPr="00FA66B5">
        <w:rPr>
          <w:rFonts w:asciiTheme="majorHAnsi" w:hAnsiTheme="majorHAnsi" w:cstheme="majorHAnsi"/>
          <w:u w:val="single"/>
        </w:rPr>
        <w:t xml:space="preserve"> the risk of </w:t>
      </w:r>
      <w:r w:rsidRPr="00FA66B5">
        <w:rPr>
          <w:rFonts w:asciiTheme="majorHAnsi" w:hAnsiTheme="majorHAnsi" w:cstheme="majorHAnsi"/>
          <w:b/>
          <w:sz w:val="26"/>
          <w:highlight w:val="green"/>
          <w:u w:val="single"/>
        </w:rPr>
        <w:t>militancy</w:t>
      </w:r>
      <w:r w:rsidRPr="00FA66B5">
        <w:rPr>
          <w:rFonts w:asciiTheme="majorHAnsi" w:hAnsiTheme="majorHAnsi" w:cstheme="majorHAnsi"/>
          <w:u w:val="single"/>
        </w:rPr>
        <w:t>. The theory of Economic Opportunity Cost Hypothesis investigated that economic interdependence increase the level of integration among nations, consequently there is the eruption of peace and alleviated the condition of war8 . Economically weak states, where is economically disintegrated states are mostly enhanced in conflicts with each other</w:t>
      </w:r>
      <w:r w:rsidRPr="00FA66B5">
        <w:rPr>
          <w:rFonts w:asciiTheme="majorHAnsi" w:hAnsiTheme="majorHAnsi" w:cstheme="majorHAnsi"/>
          <w:sz w:val="16"/>
        </w:rPr>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FA66B5">
        <w:rPr>
          <w:rFonts w:asciiTheme="majorHAnsi" w:hAnsiTheme="majorHAnsi" w:cstheme="majorHAnsi"/>
          <w:u w:val="single"/>
        </w:rPr>
        <w:t xml:space="preserve">Like European states, Afghanistan, Iran, India, </w:t>
      </w:r>
      <w:r w:rsidRPr="00FA66B5">
        <w:rPr>
          <w:rStyle w:val="Emphasis"/>
        </w:rPr>
        <w:t>Pakistan, China and other central Asian states have the capacity of regional integration through CPEC. The CPEC has the potential of cooperation, integration, economic growth, and forged</w:t>
      </w:r>
      <w:r w:rsidRPr="00FA66B5">
        <w:rPr>
          <w:rFonts w:asciiTheme="majorHAnsi" w:hAnsiTheme="majorHAnsi" w:cstheme="majorHAnsi"/>
          <w:u w:val="single"/>
        </w:rPr>
        <w:t xml:space="preserve"> unity among regional states. </w:t>
      </w:r>
      <w:r w:rsidRPr="00FA66B5">
        <w:rPr>
          <w:rFonts w:asciiTheme="majorHAnsi" w:hAnsiTheme="majorHAnsi" w:cstheme="majorHAnsi"/>
          <w:sz w:val="16"/>
        </w:rPr>
        <w:t xml:space="preserve">According to the norms of NeoFunctionalism, CPEC provides an opportunity of free trade, economic dependence, transportation and regional integration through functional cooperation. </w:t>
      </w:r>
      <w:r w:rsidRPr="00FA66B5">
        <w:rPr>
          <w:rFonts w:asciiTheme="majorHAnsi" w:hAnsiTheme="majorHAnsi" w:cstheme="majorHAnsi"/>
          <w:b/>
          <w:sz w:val="26"/>
          <w:highlight w:val="green"/>
          <w:u w:val="single"/>
        </w:rPr>
        <w:t>South Asia</w:t>
      </w:r>
      <w:r w:rsidRPr="00FA66B5">
        <w:rPr>
          <w:rFonts w:asciiTheme="majorHAnsi" w:hAnsiTheme="majorHAnsi" w:cstheme="majorHAnsi"/>
          <w:sz w:val="16"/>
        </w:rPr>
        <w:t xml:space="preserve"> is the </w:t>
      </w:r>
      <w:r w:rsidRPr="00FA66B5">
        <w:rPr>
          <w:rFonts w:asciiTheme="majorHAnsi" w:hAnsiTheme="majorHAnsi" w:cstheme="majorHAnsi"/>
          <w:b/>
          <w:sz w:val="26"/>
          <w:highlight w:val="green"/>
          <w:u w:val="single"/>
        </w:rPr>
        <w:t>most exacerbated region</w:t>
      </w:r>
      <w:r w:rsidRPr="00FA66B5">
        <w:rPr>
          <w:rFonts w:asciiTheme="majorHAnsi" w:hAnsiTheme="majorHAnsi" w:cstheme="majorHAnsi"/>
          <w:sz w:val="16"/>
        </w:rPr>
        <w:t xml:space="preserve"> in the world, because of militancy, conflicts, overpopulation, less development, lacking of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FA66B5">
        <w:rPr>
          <w:rFonts w:asciiTheme="majorHAnsi" w:hAnsiTheme="majorHAnsi" w:cstheme="majorHAnsi"/>
          <w:b/>
          <w:sz w:val="26"/>
          <w:highlight w:val="green"/>
          <w:u w:val="single"/>
        </w:rPr>
        <w:t>CPEC</w:t>
      </w:r>
      <w:r w:rsidRPr="00FA66B5">
        <w:rPr>
          <w:rFonts w:asciiTheme="majorHAnsi" w:hAnsiTheme="majorHAnsi" w:cstheme="majorHAnsi"/>
          <w:highlight w:val="green"/>
          <w:u w:val="single"/>
        </w:rPr>
        <w:t xml:space="preserve"> </w:t>
      </w:r>
      <w:r w:rsidRPr="00FA66B5">
        <w:rPr>
          <w:rFonts w:asciiTheme="majorHAnsi" w:hAnsiTheme="majorHAnsi" w:cstheme="majorHAnsi"/>
          <w:b/>
          <w:sz w:val="26"/>
          <w:highlight w:val="green"/>
          <w:u w:val="single"/>
          <w:bdr w:val="single" w:sz="18" w:space="0" w:color="auto"/>
        </w:rPr>
        <w:t>bestowed the best opportunity to resolve the conflicts</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and created peace through geo-economics and geo-politics</w:t>
      </w:r>
      <w:r w:rsidRPr="00FA66B5">
        <w:rPr>
          <w:rFonts w:asciiTheme="majorHAnsi" w:hAnsiTheme="majorHAnsi" w:cstheme="majorHAnsi"/>
          <w:sz w:val="16"/>
        </w:rPr>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FA66B5">
        <w:rPr>
          <w:rFonts w:asciiTheme="majorHAnsi" w:hAnsiTheme="majorHAnsi" w:cstheme="majorHAnsi"/>
          <w:u w:val="single"/>
        </w:rPr>
        <w:t xml:space="preserve">Being part of the of the Belt and Road Initiative (BRI), CPEC has the capacity to </w:t>
      </w:r>
      <w:r w:rsidRPr="00FA66B5">
        <w:rPr>
          <w:rFonts w:asciiTheme="majorHAnsi" w:hAnsiTheme="majorHAnsi" w:cstheme="majorHAnsi"/>
          <w:b/>
          <w:sz w:val="26"/>
          <w:highlight w:val="green"/>
          <w:u w:val="single"/>
        </w:rPr>
        <w:t>interconnect</w:t>
      </w:r>
      <w:r w:rsidRPr="00FA66B5">
        <w:rPr>
          <w:rFonts w:asciiTheme="majorHAnsi" w:hAnsiTheme="majorHAnsi" w:cstheme="majorHAnsi"/>
          <w:u w:val="single"/>
        </w:rPr>
        <w:t xml:space="preserve"> China, </w:t>
      </w:r>
      <w:r w:rsidRPr="00FA66B5">
        <w:rPr>
          <w:rFonts w:asciiTheme="majorHAnsi" w:hAnsiTheme="majorHAnsi" w:cstheme="majorHAnsi"/>
          <w:b/>
          <w:sz w:val="26"/>
          <w:highlight w:val="green"/>
          <w:u w:val="single"/>
        </w:rPr>
        <w:t>Pakistan</w:t>
      </w:r>
      <w:r w:rsidRPr="00FA66B5">
        <w:rPr>
          <w:rFonts w:asciiTheme="majorHAnsi" w:hAnsiTheme="majorHAnsi" w:cstheme="majorHAnsi"/>
          <w:u w:val="single"/>
        </w:rPr>
        <w:t xml:space="preserve">, Iran, </w:t>
      </w:r>
      <w:r w:rsidRPr="00FA66B5">
        <w:rPr>
          <w:rFonts w:asciiTheme="majorHAnsi" w:hAnsiTheme="majorHAnsi" w:cstheme="majorHAnsi"/>
          <w:b/>
          <w:sz w:val="26"/>
          <w:highlight w:val="green"/>
          <w:u w:val="single"/>
        </w:rPr>
        <w:t>India</w:t>
      </w:r>
      <w:r w:rsidRPr="00FA66B5">
        <w:rPr>
          <w:rFonts w:asciiTheme="majorHAnsi" w:hAnsiTheme="majorHAnsi" w:cstheme="majorHAnsi"/>
          <w:u w:val="single"/>
        </w:rPr>
        <w:t xml:space="preserve">, Afghanistan, </w:t>
      </w:r>
      <w:r w:rsidRPr="00FA66B5">
        <w:rPr>
          <w:rFonts w:asciiTheme="majorHAnsi" w:hAnsiTheme="majorHAnsi" w:cstheme="majorHAnsi"/>
          <w:b/>
          <w:sz w:val="26"/>
          <w:highlight w:val="green"/>
          <w:u w:val="single"/>
        </w:rPr>
        <w:t>Central Asia</w:t>
      </w:r>
      <w:r w:rsidRPr="00FA66B5">
        <w:rPr>
          <w:rFonts w:asciiTheme="majorHAnsi" w:hAnsiTheme="majorHAnsi" w:cstheme="majorHAnsi"/>
          <w:u w:val="single"/>
        </w:rPr>
        <w:t>, West Asia, not only this other states of the Central Asia are also may connected with this corridor through India.</w:t>
      </w:r>
      <w:r w:rsidRPr="00FA66B5">
        <w:rPr>
          <w:rFonts w:asciiTheme="majorHAnsi" w:hAnsiTheme="majorHAnsi" w:cstheme="majorHAnsi"/>
          <w:sz w:val="16"/>
        </w:rPr>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Regional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people.‖14 So, through integration of the regional states, CPEC has a great role in the flourishing of the peace, prosperity and development in the region. The issue of terrorism, militancy, Kashmir disputes, crimes as piracy, human trafficking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ChinaPakistan adopted joint struggle for the fortification of their maritime security to bring peace and stability in the region and secure the CPEC from insecurity.15</w:t>
      </w:r>
    </w:p>
    <w:p w14:paraId="0CDC7DFF" w14:textId="77777777" w:rsidR="007912F0" w:rsidRPr="00FA66B5" w:rsidRDefault="007912F0" w:rsidP="007912F0"/>
    <w:p w14:paraId="13D3E6C3" w14:textId="6A990EDF" w:rsidR="007912F0" w:rsidRPr="00FA66B5" w:rsidRDefault="007912F0" w:rsidP="007912F0">
      <w:pPr>
        <w:pStyle w:val="Heading2"/>
        <w:rPr>
          <w:rFonts w:asciiTheme="majorHAnsi" w:hAnsiTheme="majorHAnsi" w:cstheme="majorHAnsi"/>
        </w:rPr>
      </w:pPr>
      <w:r w:rsidRPr="00FA66B5">
        <w:rPr>
          <w:rFonts w:asciiTheme="majorHAnsi" w:hAnsiTheme="majorHAnsi" w:cstheme="majorHAnsi"/>
        </w:rPr>
        <w:lastRenderedPageBreak/>
        <w:t>Plan</w:t>
      </w:r>
    </w:p>
    <w:p w14:paraId="434889E7" w14:textId="025F68D5" w:rsidR="007912F0" w:rsidRPr="00FA66B5" w:rsidRDefault="007912F0" w:rsidP="00FA66B5">
      <w:pPr>
        <w:pStyle w:val="Heading4"/>
      </w:pPr>
      <w:r w:rsidRPr="00FA66B5">
        <w:rPr>
          <w:rFonts w:asciiTheme="majorHAnsi" w:hAnsiTheme="majorHAnsi" w:cstheme="majorHAnsi"/>
        </w:rPr>
        <w:t>Plan Text</w:t>
      </w:r>
      <w:r w:rsidRPr="00FA66B5">
        <w:t xml:space="preserve">: </w:t>
      </w:r>
      <w:r w:rsidR="00FA66B5" w:rsidRPr="00FA66B5">
        <w:t>The People's Republic of China</w:t>
      </w:r>
      <w:r w:rsidR="00FA66B5">
        <w:t xml:space="preserve"> </w:t>
      </w:r>
      <w:r w:rsidRPr="00FA66B5">
        <w:t>ought to recognize an unconditional right of workers to strike.</w:t>
      </w:r>
    </w:p>
    <w:p w14:paraId="4B75E6C8" w14:textId="77777777" w:rsidR="00657A69" w:rsidRPr="00FA66B5" w:rsidRDefault="00657A69" w:rsidP="00657A69"/>
    <w:p w14:paraId="059B690A" w14:textId="77777777" w:rsidR="00657A69" w:rsidRPr="00FA66B5" w:rsidRDefault="00657A69" w:rsidP="00657A69">
      <w:pPr>
        <w:pStyle w:val="Heading4"/>
        <w:rPr>
          <w:rFonts w:asciiTheme="majorHAnsi" w:hAnsiTheme="majorHAnsi" w:cstheme="majorHAnsi"/>
        </w:rPr>
      </w:pPr>
      <w:r w:rsidRPr="00FA66B5">
        <w:rPr>
          <w:rFonts w:asciiTheme="majorHAnsi" w:hAnsiTheme="majorHAnsi" w:cstheme="majorHAnsi"/>
        </w:rPr>
        <w:t xml:space="preserve">The plan creates </w:t>
      </w:r>
      <w:r w:rsidRPr="00FA66B5">
        <w:rPr>
          <w:rFonts w:asciiTheme="majorHAnsi" w:hAnsiTheme="majorHAnsi" w:cstheme="majorHAnsi"/>
          <w:u w:val="single"/>
        </w:rPr>
        <w:t>worker liberation</w:t>
      </w:r>
      <w:r w:rsidRPr="00FA66B5">
        <w:rPr>
          <w:rFonts w:asciiTheme="majorHAnsi" w:hAnsiTheme="majorHAnsi" w:cstheme="majorHAnsi"/>
        </w:rPr>
        <w:t xml:space="preserve">, </w:t>
      </w:r>
      <w:r w:rsidRPr="00FA66B5">
        <w:rPr>
          <w:rFonts w:asciiTheme="majorHAnsi" w:hAnsiTheme="majorHAnsi" w:cstheme="majorHAnsi"/>
          <w:u w:val="single"/>
        </w:rPr>
        <w:t>labor reforms</w:t>
      </w:r>
      <w:r w:rsidRPr="00FA66B5">
        <w:rPr>
          <w:rFonts w:asciiTheme="majorHAnsi" w:hAnsiTheme="majorHAnsi" w:cstheme="majorHAnsi"/>
        </w:rPr>
        <w:t xml:space="preserve">, and </w:t>
      </w:r>
      <w:r w:rsidRPr="00FA66B5">
        <w:rPr>
          <w:rFonts w:asciiTheme="majorHAnsi" w:hAnsiTheme="majorHAnsi" w:cstheme="majorHAnsi"/>
          <w:u w:val="single"/>
        </w:rPr>
        <w:t>re-establishes credible Collective Bargaining</w:t>
      </w:r>
      <w:r w:rsidRPr="00FA66B5">
        <w:rPr>
          <w:rFonts w:asciiTheme="majorHAnsi" w:hAnsiTheme="majorHAnsi" w:cstheme="majorHAnsi"/>
        </w:rPr>
        <w:t xml:space="preserve"> in China – establishing </w:t>
      </w:r>
      <w:r w:rsidRPr="00FA66B5">
        <w:rPr>
          <w:rFonts w:asciiTheme="majorHAnsi" w:hAnsiTheme="majorHAnsi" w:cstheme="majorHAnsi"/>
          <w:u w:val="single"/>
        </w:rPr>
        <w:t>legal protection</w:t>
      </w:r>
      <w:r w:rsidRPr="00FA66B5">
        <w:rPr>
          <w:rFonts w:asciiTheme="majorHAnsi" w:hAnsiTheme="majorHAnsi" w:cstheme="majorHAnsi"/>
        </w:rPr>
        <w:t xml:space="preserve"> for Labor Unions reduces overall labor-related discontent.</w:t>
      </w:r>
    </w:p>
    <w:p w14:paraId="36195915" w14:textId="77777777" w:rsidR="00657A69" w:rsidRPr="00FA66B5" w:rsidRDefault="00657A69" w:rsidP="00657A69">
      <w:pPr>
        <w:rPr>
          <w:rFonts w:asciiTheme="majorHAnsi" w:hAnsiTheme="majorHAnsi" w:cstheme="majorHAnsi"/>
        </w:rPr>
      </w:pPr>
      <w:r w:rsidRPr="00FA66B5">
        <w:rPr>
          <w:rStyle w:val="Style13ptBold"/>
          <w:rFonts w:asciiTheme="majorHAnsi" w:hAnsiTheme="majorHAnsi" w:cstheme="majorHAnsi"/>
        </w:rPr>
        <w:t>Dongfang 11</w:t>
      </w:r>
      <w:r w:rsidRPr="00FA66B5">
        <w:rPr>
          <w:rFonts w:asciiTheme="majorHAnsi" w:hAnsiTheme="majorHAnsi" w:cstheme="majorHAnsi"/>
        </w:rPr>
        <w:t xml:space="preserve"> Han Dongfang 4-6-2011 "Liberate China's Workers" </w:t>
      </w:r>
      <w:hyperlink r:id="rId16" w:anchor="selection-307.0-316.0" w:history="1">
        <w:r w:rsidRPr="00FA66B5">
          <w:rPr>
            <w:rStyle w:val="Hyperlink"/>
            <w:rFonts w:asciiTheme="majorHAnsi" w:hAnsiTheme="majorHAnsi" w:cstheme="majorHAnsi"/>
          </w:rPr>
          <w:t>https://archive.md/7RvDG#selection-307.0-316.0</w:t>
        </w:r>
      </w:hyperlink>
      <w:r w:rsidRPr="00FA66B5">
        <w:rPr>
          <w:rFonts w:asciiTheme="majorHAnsi" w:hAnsiTheme="majorHAnsi" w:cstheme="majorHAnsi"/>
        </w:rPr>
        <w:t xml:space="preserve"> (director of China Labour Bulletin, a nongovernmental organization that defends the rights of workers in China.)//Elmer </w:t>
      </w:r>
    </w:p>
    <w:p w14:paraId="057B5A2B" w14:textId="77777777" w:rsidR="00657A69" w:rsidRPr="00FA66B5" w:rsidRDefault="00657A69" w:rsidP="00657A69">
      <w:pPr>
        <w:rPr>
          <w:rFonts w:asciiTheme="majorHAnsi" w:hAnsiTheme="majorHAnsi" w:cstheme="majorHAnsi"/>
          <w:sz w:val="16"/>
        </w:rPr>
      </w:pPr>
      <w:r w:rsidRPr="00FA66B5">
        <w:rPr>
          <w:rFonts w:asciiTheme="majorHAnsi" w:hAnsiTheme="majorHAnsi" w:cstheme="majorHAnsi"/>
          <w:sz w:val="16"/>
        </w:rPr>
        <w:t xml:space="preserve">HONG KONG — </w:t>
      </w:r>
      <w:r w:rsidRPr="00FA66B5">
        <w:rPr>
          <w:rFonts w:asciiTheme="majorHAnsi" w:hAnsiTheme="majorHAnsi" w:cstheme="majorHAnsi"/>
          <w:b/>
          <w:sz w:val="26"/>
          <w:highlight w:val="green"/>
          <w:u w:val="single"/>
          <w:bdr w:val="single" w:sz="18" w:space="0" w:color="auto"/>
        </w:rPr>
        <w:t>There is no legal right to strike in China</w:t>
      </w:r>
      <w:r w:rsidRPr="00FA66B5">
        <w:rPr>
          <w:rFonts w:asciiTheme="majorHAnsi" w:hAnsiTheme="majorHAnsi" w:cstheme="majorHAnsi"/>
          <w:u w:val="single"/>
        </w:rPr>
        <w:t>, but there are strikes every day. Factory workers, hotel employees, teachers and taxi drivers regularly withdraw their labor and demand a better deal from their employer</w:t>
      </w:r>
      <w:r w:rsidRPr="00FA66B5">
        <w:rPr>
          <w:rFonts w:asciiTheme="majorHAnsi" w:hAnsiTheme="majorHAnsi" w:cstheme="majorHAnsi"/>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A66B5">
        <w:rPr>
          <w:rFonts w:asciiTheme="majorHAnsi" w:hAnsiTheme="majorHAnsi" w:cstheme="majorHAnsi"/>
          <w:u w:val="single"/>
        </w:rPr>
        <w:t>But China effectively abandoned Communism and embraced capitalism many years ago.</w:t>
      </w:r>
      <w:r w:rsidRPr="00FA66B5">
        <w:rPr>
          <w:rFonts w:asciiTheme="majorHAnsi" w:hAnsiTheme="majorHAnsi" w:cstheme="majorHAnsi"/>
          <w:sz w:val="16"/>
        </w:rPr>
        <w:t xml:space="preserve"> And in a capitalist economy, strikes are a fact of life. Chinese scholars, </w:t>
      </w:r>
      <w:r w:rsidRPr="00FA66B5">
        <w:rPr>
          <w:u w:val="single"/>
        </w:rPr>
        <w:t>government officials and even some businessmen have long recognized this fact and have called for the restoration of the right to strike,</w:t>
      </w:r>
      <w:r w:rsidRPr="00FA66B5">
        <w:rPr>
          <w:rFonts w:asciiTheme="majorHAnsi" w:hAnsiTheme="majorHAnsi" w:cstheme="majorHAnsi"/>
          <w:u w:val="single"/>
        </w:rPr>
        <w:t xml:space="preserve"> </w:t>
      </w:r>
      <w:r w:rsidRPr="00FA66B5">
        <w:rPr>
          <w:rFonts w:asciiTheme="majorHAnsi" w:hAnsiTheme="majorHAnsi" w:cstheme="majorHAnsi"/>
          <w:b/>
          <w:bCs/>
          <w:u w:val="single"/>
        </w:rPr>
        <w:t>which was removed from the Constitution of the People’s Republic of China in 1982</w:t>
      </w:r>
      <w:r w:rsidRPr="00FA66B5">
        <w:rPr>
          <w:rFonts w:asciiTheme="majorHAnsi" w:hAnsiTheme="majorHAnsi" w:cstheme="majorHAnsi"/>
          <w:sz w:val="16"/>
        </w:rPr>
        <w:t xml:space="preserve">. </w:t>
      </w:r>
      <w:r w:rsidRPr="00FA66B5">
        <w:rPr>
          <w:rFonts w:asciiTheme="majorHAnsi" w:hAnsiTheme="majorHAnsi" w:cstheme="majorHAnsi"/>
          <w:b/>
          <w:bCs/>
          <w:u w:val="single"/>
        </w:rPr>
        <w:t>Deng Xiaoping feared that the economic reforms he was introducing would lead to labor unrest.</w:t>
      </w:r>
      <w:r w:rsidRPr="00FA66B5">
        <w:rPr>
          <w:rFonts w:asciiTheme="majorHAnsi" w:hAnsiTheme="majorHAnsi" w:cstheme="majorHAnsi"/>
          <w:sz w:val="16"/>
        </w:rPr>
        <w:t xml:space="preserve"> Although Deng and his successors were able to quiet labor unrest and strike action for a while, </w:t>
      </w:r>
      <w:r w:rsidRPr="00FA66B5">
        <w:rPr>
          <w:rFonts w:asciiTheme="majorHAnsi" w:hAnsiTheme="majorHAnsi" w:cstheme="majorHAnsi"/>
          <w:u w:val="single"/>
        </w:rPr>
        <w:t>the trend over the last five years or so has been clear. As the business leader Zeng Qinghong noted recently, the number of strikes is increasing every year.</w:t>
      </w:r>
      <w:r w:rsidRPr="00FA66B5">
        <w:rPr>
          <w:rFonts w:asciiTheme="majorHAnsi" w:hAnsiTheme="majorHAnsi" w:cstheme="majorHAnsi"/>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A66B5">
        <w:rPr>
          <w:rFonts w:asciiTheme="majorHAnsi" w:hAnsiTheme="majorHAnsi" w:cstheme="majorHAnsi"/>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A66B5">
        <w:rPr>
          <w:rFonts w:asciiTheme="majorHAnsi" w:hAnsiTheme="majorHAnsi" w:cstheme="majorHAnsi"/>
          <w:sz w:val="16"/>
        </w:rPr>
        <w:t xml:space="preserve">. I agree with Mr. Zeng on this point and would like to take his argument one step further. </w:t>
      </w:r>
      <w:r w:rsidRPr="00FA66B5">
        <w:rPr>
          <w:rFonts w:asciiTheme="majorHAnsi" w:hAnsiTheme="majorHAnsi" w:cstheme="majorHAnsi"/>
          <w:u w:val="single"/>
        </w:rPr>
        <w:t xml:space="preserve">The </w:t>
      </w:r>
      <w:r w:rsidRPr="00FA66B5">
        <w:rPr>
          <w:rFonts w:asciiTheme="majorHAnsi" w:hAnsiTheme="majorHAnsi" w:cstheme="majorHAnsi"/>
          <w:b/>
          <w:sz w:val="26"/>
          <w:highlight w:val="green"/>
          <w:u w:val="single"/>
        </w:rPr>
        <w:t>right to strike</w:t>
      </w:r>
      <w:r w:rsidRPr="00FA66B5">
        <w:rPr>
          <w:rFonts w:asciiTheme="majorHAnsi" w:hAnsiTheme="majorHAnsi" w:cstheme="majorHAnsi"/>
          <w:highlight w:val="green"/>
          <w:u w:val="single"/>
        </w:rPr>
        <w:t xml:space="preserve"> </w:t>
      </w:r>
      <w:r w:rsidRPr="00FA66B5">
        <w:rPr>
          <w:rFonts w:asciiTheme="majorHAnsi" w:hAnsiTheme="majorHAnsi" w:cstheme="majorHAnsi"/>
          <w:b/>
          <w:sz w:val="26"/>
          <w:highlight w:val="green"/>
          <w:u w:val="single"/>
        </w:rPr>
        <w:t>is</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clearly important, but the most vital and fundamental right of workers is </w:t>
      </w:r>
      <w:r w:rsidRPr="00FA66B5">
        <w:rPr>
          <w:rFonts w:asciiTheme="majorHAnsi" w:hAnsiTheme="majorHAnsi" w:cstheme="majorHAnsi"/>
          <w:b/>
          <w:sz w:val="26"/>
          <w:highlight w:val="green"/>
          <w:u w:val="single"/>
        </w:rPr>
        <w:t>the right to collective bargaining</w:t>
      </w:r>
      <w:r w:rsidRPr="00FA66B5">
        <w:rPr>
          <w:rFonts w:asciiTheme="majorHAnsi" w:hAnsiTheme="majorHAnsi" w:cstheme="majorHAnsi"/>
          <w:u w:val="single"/>
        </w:rPr>
        <w:t xml:space="preserve">. After all, </w:t>
      </w:r>
      <w:r w:rsidRPr="00FA66B5">
        <w:rPr>
          <w:rFonts w:asciiTheme="majorHAnsi" w:hAnsiTheme="majorHAnsi" w:cstheme="majorHAnsi"/>
          <w:b/>
          <w:sz w:val="26"/>
          <w:u w:val="single"/>
        </w:rPr>
        <w:t xml:space="preserve">why do </w:t>
      </w:r>
      <w:r w:rsidRPr="00FA66B5">
        <w:rPr>
          <w:rFonts w:asciiTheme="majorHAnsi" w:hAnsiTheme="majorHAnsi" w:cstheme="majorHAnsi"/>
          <w:b/>
          <w:sz w:val="26"/>
          <w:highlight w:val="green"/>
          <w:u w:val="single"/>
        </w:rPr>
        <w:t xml:space="preserve">workers </w:t>
      </w:r>
      <w:r w:rsidRPr="00FA66B5">
        <w:t>go out on</w:t>
      </w:r>
      <w:r w:rsidRPr="00FA66B5">
        <w:rPr>
          <w:rFonts w:asciiTheme="majorHAnsi" w:hAnsiTheme="majorHAnsi" w:cstheme="majorHAnsi"/>
          <w:b/>
          <w:sz w:val="26"/>
          <w:highlight w:val="green"/>
          <w:u w:val="single"/>
        </w:rPr>
        <w:t xml:space="preserve"> strike</w:t>
      </w:r>
      <w:r w:rsidRPr="00FA66B5">
        <w:rPr>
          <w:rFonts w:asciiTheme="majorHAnsi" w:hAnsiTheme="majorHAnsi" w:cstheme="majorHAnsi"/>
          <w:u w:val="single"/>
        </w:rPr>
        <w:t xml:space="preserve">? Very simply, they go on strike </w:t>
      </w:r>
      <w:r w:rsidRPr="00FA66B5">
        <w:rPr>
          <w:rFonts w:asciiTheme="majorHAnsi" w:hAnsiTheme="majorHAnsi" w:cstheme="majorHAnsi"/>
          <w:b/>
          <w:sz w:val="26"/>
          <w:highlight w:val="green"/>
          <w:u w:val="single"/>
        </w:rPr>
        <w:t>for higher pay and better working conditions</w:t>
      </w:r>
      <w:r w:rsidRPr="00FA66B5">
        <w:rPr>
          <w:rFonts w:asciiTheme="majorHAnsi" w:hAnsiTheme="majorHAnsi" w:cstheme="majorHAnsi"/>
          <w:u w:val="single"/>
        </w:rPr>
        <w:t xml:space="preserve">. </w:t>
      </w:r>
      <w:r w:rsidRPr="00FA66B5">
        <w:rPr>
          <w:rFonts w:asciiTheme="majorHAnsi" w:hAnsiTheme="majorHAnsi" w:cstheme="majorHAnsi"/>
          <w:b/>
          <w:sz w:val="26"/>
          <w:highlight w:val="green"/>
          <w:u w:val="single"/>
          <w:bdr w:val="single" w:sz="18" w:space="0" w:color="auto"/>
        </w:rPr>
        <w:t xml:space="preserve">The strike is </w:t>
      </w:r>
      <w:r w:rsidRPr="00FA66B5">
        <w:rPr>
          <w:rFonts w:asciiTheme="majorHAnsi" w:hAnsiTheme="majorHAnsi" w:cstheme="majorHAnsi"/>
          <w:b/>
          <w:sz w:val="26"/>
          <w:u w:val="single"/>
          <w:bdr w:val="single" w:sz="18" w:space="0" w:color="auto"/>
        </w:rPr>
        <w:t xml:space="preserve">not an end in itself but is part of </w:t>
      </w:r>
      <w:r w:rsidRPr="00FA66B5">
        <w:rPr>
          <w:rFonts w:asciiTheme="majorHAnsi" w:hAnsiTheme="majorHAnsi" w:cstheme="majorHAnsi"/>
          <w:b/>
          <w:sz w:val="26"/>
          <w:highlight w:val="green"/>
          <w:u w:val="single"/>
          <w:bdr w:val="single" w:sz="18" w:space="0" w:color="auto"/>
        </w:rPr>
        <w:t xml:space="preserve">a bargaining process. </w:t>
      </w:r>
      <w:r w:rsidRPr="00FA66B5">
        <w:rPr>
          <w:rFonts w:asciiTheme="majorHAnsi" w:hAnsiTheme="majorHAnsi" w:cstheme="majorHAnsi"/>
          <w:u w:val="single"/>
        </w:rPr>
        <w:t xml:space="preserve">And </w:t>
      </w:r>
      <w:r w:rsidRPr="00FA66B5">
        <w:rPr>
          <w:rFonts w:asciiTheme="majorHAnsi" w:hAnsiTheme="majorHAnsi" w:cstheme="majorHAnsi"/>
          <w:b/>
          <w:sz w:val="26"/>
          <w:highlight w:val="green"/>
          <w:u w:val="single"/>
        </w:rPr>
        <w:t xml:space="preserve">if </w:t>
      </w:r>
      <w:r w:rsidRPr="00FA66B5">
        <w:rPr>
          <w:rFonts w:asciiTheme="majorHAnsi" w:hAnsiTheme="majorHAnsi" w:cstheme="majorHAnsi"/>
          <w:b/>
          <w:sz w:val="26"/>
          <w:u w:val="single"/>
        </w:rPr>
        <w:t xml:space="preserve">the </w:t>
      </w:r>
      <w:r w:rsidRPr="00FA66B5">
        <w:rPr>
          <w:rFonts w:asciiTheme="majorHAnsi" w:hAnsiTheme="majorHAnsi" w:cstheme="majorHAnsi"/>
          <w:b/>
          <w:sz w:val="26"/>
          <w:highlight w:val="green"/>
          <w:u w:val="single"/>
        </w:rPr>
        <w:t>collective bargaining process were more effective</w:t>
      </w:r>
      <w:r w:rsidRPr="00FA66B5">
        <w:rPr>
          <w:rFonts w:asciiTheme="majorHAnsi" w:hAnsiTheme="majorHAnsi" w:cstheme="majorHAnsi"/>
          <w:u w:val="single"/>
        </w:rPr>
        <w:t xml:space="preserve">, in many cases, </w:t>
      </w:r>
      <w:r w:rsidRPr="00FA66B5">
        <w:rPr>
          <w:rFonts w:asciiTheme="majorHAnsi" w:hAnsiTheme="majorHAnsi" w:cstheme="majorHAnsi"/>
          <w:b/>
          <w:sz w:val="26"/>
          <w:highlight w:val="green"/>
          <w:u w:val="single"/>
        </w:rPr>
        <w:t xml:space="preserve">workers would not need to </w:t>
      </w:r>
      <w:r w:rsidRPr="00FA66B5">
        <w:rPr>
          <w:rFonts w:asciiTheme="majorHAnsi" w:hAnsiTheme="majorHAnsi" w:cstheme="majorHAnsi"/>
          <w:b/>
          <w:sz w:val="26"/>
          <w:u w:val="single"/>
        </w:rPr>
        <w:t xml:space="preserve">go out on </w:t>
      </w:r>
      <w:r w:rsidRPr="00FA66B5">
        <w:rPr>
          <w:rFonts w:asciiTheme="majorHAnsi" w:hAnsiTheme="majorHAnsi" w:cstheme="majorHAnsi"/>
          <w:b/>
          <w:sz w:val="26"/>
          <w:highlight w:val="green"/>
          <w:u w:val="single"/>
        </w:rPr>
        <w:t>strike</w:t>
      </w:r>
      <w:r w:rsidRPr="00FA66B5">
        <w:rPr>
          <w:rFonts w:asciiTheme="majorHAnsi" w:hAnsiTheme="majorHAnsi" w:cstheme="majorHAnsi"/>
          <w:b/>
          <w:sz w:val="26"/>
          <w:u w:val="single"/>
        </w:rPr>
        <w:t xml:space="preserve"> at all</w:t>
      </w:r>
      <w:r w:rsidRPr="00FA66B5">
        <w:rPr>
          <w:rFonts w:asciiTheme="majorHAnsi" w:hAnsiTheme="majorHAnsi" w:cstheme="majorHAnsi"/>
          <w:u w:val="single"/>
        </w:rPr>
        <w:t>. If you talk to factory workers, most will tell you they would rather not go on strike if they can avoid it. Indeed, most only go on strike because they have no alternative</w:t>
      </w:r>
      <w:r w:rsidRPr="00FA66B5">
        <w:rPr>
          <w:rFonts w:asciiTheme="majorHAnsi" w:hAnsiTheme="majorHAnsi" w:cstheme="majorHAnsi"/>
          <w:sz w:val="16"/>
        </w:rPr>
        <w:t xml:space="preserve">. </w:t>
      </w:r>
      <w:r w:rsidRPr="00FA66B5">
        <w:rPr>
          <w:rFonts w:asciiTheme="majorHAnsi" w:hAnsiTheme="majorHAnsi" w:cstheme="majorHAnsi"/>
          <w:b/>
          <w:bCs/>
          <w:sz w:val="26"/>
          <w:highlight w:val="green"/>
          <w:u w:val="single"/>
        </w:rPr>
        <w:t>China’s workers want</w:t>
      </w:r>
      <w:r w:rsidRPr="00FA66B5">
        <w:rPr>
          <w:rFonts w:asciiTheme="majorHAnsi" w:hAnsiTheme="majorHAnsi" w:cstheme="majorHAnsi"/>
          <w:b/>
          <w:bCs/>
          <w:highlight w:val="green"/>
          <w:u w:val="single"/>
        </w:rPr>
        <w:t xml:space="preserve"> </w:t>
      </w:r>
      <w:r w:rsidRPr="00FA66B5">
        <w:rPr>
          <w:rFonts w:asciiTheme="majorHAnsi" w:hAnsiTheme="majorHAnsi" w:cstheme="majorHAnsi"/>
          <w:b/>
          <w:bCs/>
          <w:u w:val="single"/>
        </w:rPr>
        <w:t>and need an alternative</w:t>
      </w:r>
      <w:r w:rsidRPr="00FA66B5">
        <w:rPr>
          <w:rFonts w:asciiTheme="majorHAnsi" w:hAnsiTheme="majorHAnsi" w:cstheme="majorHAnsi"/>
          <w:sz w:val="16"/>
        </w:rPr>
        <w:t xml:space="preserve">. </w:t>
      </w:r>
      <w:r w:rsidRPr="00FA66B5">
        <w:rPr>
          <w:rFonts w:asciiTheme="majorHAnsi" w:hAnsiTheme="majorHAnsi" w:cstheme="majorHAnsi"/>
          <w:u w:val="single"/>
        </w:rPr>
        <w:t xml:space="preserve">They want </w:t>
      </w:r>
      <w:r w:rsidRPr="00FA66B5">
        <w:rPr>
          <w:rFonts w:asciiTheme="majorHAnsi" w:hAnsiTheme="majorHAnsi" w:cstheme="majorHAnsi"/>
          <w:b/>
          <w:sz w:val="26"/>
          <w:u w:val="single"/>
        </w:rPr>
        <w:t>a system</w:t>
      </w:r>
      <w:r w:rsidRPr="00FA66B5">
        <w:rPr>
          <w:rFonts w:asciiTheme="majorHAnsi" w:hAnsiTheme="majorHAnsi" w:cstheme="majorHAnsi"/>
          <w:u w:val="single"/>
        </w:rPr>
        <w:t xml:space="preserve"> in </w:t>
      </w:r>
      <w:r w:rsidRPr="00FA66B5">
        <w:rPr>
          <w:rFonts w:asciiTheme="majorHAnsi" w:hAnsiTheme="majorHAnsi" w:cstheme="majorHAnsi"/>
          <w:b/>
          <w:sz w:val="26"/>
          <w:u w:val="single"/>
        </w:rPr>
        <w:t xml:space="preserve">which they can </w:t>
      </w:r>
      <w:r w:rsidRPr="00FA66B5">
        <w:rPr>
          <w:rFonts w:asciiTheme="majorHAnsi" w:hAnsiTheme="majorHAnsi" w:cstheme="majorHAnsi"/>
          <w:b/>
          <w:sz w:val="26"/>
          <w:highlight w:val="green"/>
          <w:u w:val="single"/>
        </w:rPr>
        <w:t>raise their demands</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for higher pay and discuss those demands </w:t>
      </w:r>
      <w:r w:rsidRPr="00FA66B5">
        <w:rPr>
          <w:rFonts w:asciiTheme="majorHAnsi" w:hAnsiTheme="majorHAnsi" w:cstheme="majorHAnsi"/>
          <w:b/>
          <w:sz w:val="26"/>
          <w:highlight w:val="green"/>
          <w:u w:val="single"/>
        </w:rPr>
        <w:t>in</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peaceful, </w:t>
      </w:r>
      <w:r w:rsidRPr="00FA66B5">
        <w:rPr>
          <w:rFonts w:asciiTheme="majorHAnsi" w:hAnsiTheme="majorHAnsi" w:cstheme="majorHAnsi"/>
          <w:b/>
          <w:sz w:val="26"/>
          <w:highlight w:val="green"/>
          <w:u w:val="single"/>
        </w:rPr>
        <w:t>equal and constructive negotiations</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with management. </w:t>
      </w:r>
      <w:r w:rsidRPr="00FA66B5">
        <w:rPr>
          <w:rFonts w:asciiTheme="majorHAnsi" w:hAnsiTheme="majorHAnsi" w:cstheme="majorHAnsi"/>
          <w:b/>
          <w:sz w:val="26"/>
          <w:u w:val="single"/>
        </w:rPr>
        <w:t>If workers can achieve their goals</w:t>
      </w:r>
      <w:r w:rsidRPr="00FA66B5">
        <w:rPr>
          <w:rFonts w:asciiTheme="majorHAnsi" w:hAnsiTheme="majorHAnsi" w:cstheme="majorHAnsi"/>
          <w:b/>
          <w:sz w:val="26"/>
          <w:highlight w:val="green"/>
          <w:u w:val="single"/>
        </w:rPr>
        <w:t xml:space="preserve"> through peaceful collective bargaining</w:t>
      </w:r>
      <w:r w:rsidRPr="00FA66B5">
        <w:rPr>
          <w:rFonts w:asciiTheme="majorHAnsi" w:hAnsiTheme="majorHAnsi" w:cstheme="majorHAnsi"/>
          <w:b/>
          <w:sz w:val="26"/>
          <w:highlight w:val="green"/>
          <w:u w:val="single"/>
          <w:bdr w:val="single" w:sz="18" w:space="0" w:color="auto"/>
        </w:rPr>
        <w:t xml:space="preserve">, in the </w:t>
      </w:r>
      <w:r w:rsidRPr="00FA66B5">
        <w:rPr>
          <w:rFonts w:asciiTheme="majorHAnsi" w:hAnsiTheme="majorHAnsi" w:cstheme="majorHAnsi"/>
          <w:b/>
          <w:sz w:val="26"/>
          <w:highlight w:val="green"/>
          <w:u w:val="single"/>
          <w:bdr w:val="single" w:sz="18" w:space="0" w:color="auto"/>
        </w:rPr>
        <w:lastRenderedPageBreak/>
        <w:t>long run there will be fewer strikes</w:t>
      </w:r>
      <w:r w:rsidRPr="00FA66B5">
        <w:rPr>
          <w:rFonts w:asciiTheme="majorHAnsi" w:hAnsiTheme="majorHAnsi" w:cstheme="majorHAnsi"/>
          <w:u w:val="single"/>
        </w:rPr>
        <w:t>, workers will be better paid and labor relations will be vastly improved.</w:t>
      </w:r>
      <w:r w:rsidRPr="00FA66B5">
        <w:rPr>
          <w:rFonts w:asciiTheme="majorHAnsi" w:hAnsiTheme="majorHAnsi" w:cstheme="majorHAnsi"/>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A66B5">
        <w:rPr>
          <w:rFonts w:asciiTheme="majorHAnsi" w:hAnsiTheme="majorHAnsi" w:cstheme="majorHAnsi"/>
          <w:u w:val="single"/>
        </w:rPr>
        <w:t xml:space="preserve">On the other hand, if the </w:t>
      </w:r>
      <w:r w:rsidRPr="00FA66B5">
        <w:rPr>
          <w:rFonts w:asciiTheme="majorHAnsi" w:hAnsiTheme="majorHAnsi" w:cstheme="majorHAnsi"/>
          <w:b/>
          <w:sz w:val="26"/>
          <w:highlight w:val="green"/>
          <w:u w:val="single"/>
        </w:rPr>
        <w:t>right to strike</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is framed in a way that </w:t>
      </w:r>
      <w:r w:rsidRPr="00FA66B5">
        <w:rPr>
          <w:rFonts w:asciiTheme="majorHAnsi" w:hAnsiTheme="majorHAnsi" w:cstheme="majorHAnsi"/>
          <w:b/>
          <w:sz w:val="26"/>
          <w:u w:val="single"/>
        </w:rPr>
        <w:t>can</w:t>
      </w:r>
      <w:r w:rsidRPr="00FA66B5">
        <w:rPr>
          <w:rFonts w:asciiTheme="majorHAnsi" w:hAnsiTheme="majorHAnsi" w:cstheme="majorHAnsi"/>
          <w:u w:val="single"/>
        </w:rPr>
        <w:t xml:space="preserve"> </w:t>
      </w:r>
      <w:r w:rsidRPr="00FA66B5">
        <w:rPr>
          <w:rFonts w:asciiTheme="majorHAnsi" w:hAnsiTheme="majorHAnsi" w:cstheme="majorHAnsi"/>
          <w:b/>
          <w:sz w:val="26"/>
          <w:highlight w:val="green"/>
          <w:u w:val="single"/>
        </w:rPr>
        <w:t>liberate workers</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and </w:t>
      </w:r>
      <w:r w:rsidRPr="00FA66B5">
        <w:rPr>
          <w:rFonts w:asciiTheme="majorHAnsi" w:hAnsiTheme="majorHAnsi" w:cstheme="majorHAnsi"/>
          <w:b/>
          <w:sz w:val="26"/>
          <w:highlight w:val="green"/>
          <w:u w:val="single"/>
        </w:rPr>
        <w:t>encourage</w:t>
      </w:r>
      <w:r w:rsidRPr="00FA66B5">
        <w:rPr>
          <w:rFonts w:asciiTheme="majorHAnsi" w:hAnsiTheme="majorHAnsi" w:cstheme="majorHAnsi"/>
          <w:highlight w:val="green"/>
          <w:u w:val="single"/>
        </w:rPr>
        <w:t xml:space="preserve"> </w:t>
      </w:r>
      <w:r w:rsidRPr="00FA66B5">
        <w:rPr>
          <w:rFonts w:asciiTheme="majorHAnsi" w:hAnsiTheme="majorHAnsi" w:cstheme="majorHAnsi"/>
          <w:b/>
          <w:sz w:val="26"/>
          <w:highlight w:val="green"/>
          <w:u w:val="single"/>
        </w:rPr>
        <w:t>and empower them to engage in collective bargaining</w:t>
      </w:r>
      <w:r w:rsidRPr="00FA66B5">
        <w:rPr>
          <w:rFonts w:asciiTheme="majorHAnsi" w:hAnsiTheme="majorHAnsi" w:cstheme="majorHAnsi"/>
          <w:u w:val="single"/>
        </w:rPr>
        <w:t xml:space="preserve">, </w:t>
      </w:r>
      <w:r w:rsidRPr="00FA66B5">
        <w:rPr>
          <w:rFonts w:asciiTheme="majorHAnsi" w:hAnsiTheme="majorHAnsi" w:cstheme="majorHAnsi"/>
          <w:b/>
          <w:sz w:val="26"/>
          <w:highlight w:val="green"/>
          <w:u w:val="single"/>
        </w:rPr>
        <w:t>safe</w:t>
      </w:r>
      <w:r w:rsidRPr="00FA66B5">
        <w:rPr>
          <w:rFonts w:asciiTheme="majorHAnsi" w:hAnsiTheme="majorHAnsi" w:cstheme="majorHAnsi"/>
          <w:highlight w:val="green"/>
          <w:u w:val="single"/>
        </w:rPr>
        <w:t xml:space="preserve"> </w:t>
      </w:r>
      <w:r w:rsidRPr="00FA66B5">
        <w:rPr>
          <w:rFonts w:asciiTheme="majorHAnsi" w:hAnsiTheme="majorHAnsi" w:cstheme="majorHAnsi"/>
          <w:b/>
          <w:sz w:val="26"/>
          <w:highlight w:val="green"/>
          <w:u w:val="single"/>
        </w:rPr>
        <w:t xml:space="preserve">in the </w:t>
      </w:r>
      <w:r w:rsidRPr="00FA66B5">
        <w:rPr>
          <w:rFonts w:asciiTheme="majorHAnsi" w:hAnsiTheme="majorHAnsi" w:cstheme="majorHAnsi"/>
          <w:b/>
          <w:sz w:val="26"/>
          <w:u w:val="single"/>
        </w:rPr>
        <w:t xml:space="preserve">knowledge that they have a </w:t>
      </w:r>
      <w:r w:rsidRPr="00FA66B5">
        <w:rPr>
          <w:rFonts w:asciiTheme="majorHAnsi" w:hAnsiTheme="majorHAnsi" w:cstheme="majorHAnsi"/>
          <w:b/>
          <w:sz w:val="26"/>
          <w:highlight w:val="green"/>
          <w:u w:val="single"/>
        </w:rPr>
        <w:t xml:space="preserve">powerful weapon that can be deployed </w:t>
      </w:r>
      <w:r w:rsidRPr="00FA66B5">
        <w:rPr>
          <w:rFonts w:asciiTheme="majorHAnsi" w:hAnsiTheme="majorHAnsi" w:cstheme="majorHAnsi"/>
          <w:b/>
          <w:sz w:val="26"/>
          <w:u w:val="single"/>
        </w:rPr>
        <w:t xml:space="preserve">if necessary, </w:t>
      </w:r>
      <w:r w:rsidRPr="00FA66B5">
        <w:rPr>
          <w:rFonts w:asciiTheme="majorHAnsi" w:hAnsiTheme="majorHAnsi" w:cstheme="majorHAnsi"/>
          <w:b/>
          <w:sz w:val="26"/>
          <w:highlight w:val="green"/>
          <w:u w:val="single"/>
          <w:bdr w:val="single" w:sz="18" w:space="0" w:color="auto"/>
        </w:rPr>
        <w:t>labor relations will be enhanced</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and the number of strikes might actually decrease</w:t>
      </w:r>
      <w:r w:rsidRPr="00FA66B5">
        <w:rPr>
          <w:rFonts w:asciiTheme="majorHAnsi" w:hAnsiTheme="majorHAnsi" w:cstheme="majorHAnsi"/>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A66B5">
        <w:rPr>
          <w:rFonts w:asciiTheme="majorHAnsi" w:hAnsiTheme="majorHAnsi" w:cstheme="majorHAnsi"/>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A66B5">
        <w:rPr>
          <w:rFonts w:asciiTheme="majorHAnsi" w:hAnsiTheme="majorHAnsi" w:cstheme="majorHAnsi"/>
          <w:sz w:val="16"/>
        </w:rPr>
        <w:t xml:space="preserve"> If such a system can be implemented in China it would obviously benefit workers but </w:t>
      </w:r>
      <w:r w:rsidRPr="00FA66B5">
        <w:rPr>
          <w:rFonts w:asciiTheme="majorHAnsi" w:hAnsiTheme="majorHAnsi" w:cstheme="majorHAnsi"/>
          <w:u w:val="single"/>
        </w:rPr>
        <w:t xml:space="preserve">it would also </w:t>
      </w:r>
      <w:r w:rsidRPr="00FA66B5">
        <w:rPr>
          <w:rFonts w:asciiTheme="majorHAnsi" w:hAnsiTheme="majorHAnsi" w:cstheme="majorHAnsi"/>
          <w:b/>
          <w:sz w:val="26"/>
          <w:highlight w:val="green"/>
          <w:u w:val="single"/>
        </w:rPr>
        <w:t xml:space="preserve">benefit employers </w:t>
      </w:r>
      <w:r w:rsidRPr="00FA66B5">
        <w:rPr>
          <w:rFonts w:asciiTheme="majorHAnsi" w:hAnsiTheme="majorHAnsi" w:cstheme="majorHAnsi"/>
          <w:u w:val="single"/>
        </w:rPr>
        <w:t xml:space="preserve">like Mr. Zeng who are </w:t>
      </w:r>
      <w:r w:rsidRPr="00FA66B5">
        <w:rPr>
          <w:rFonts w:asciiTheme="majorHAnsi" w:hAnsiTheme="majorHAnsi" w:cstheme="majorHAnsi"/>
          <w:b/>
          <w:sz w:val="26"/>
          <w:highlight w:val="green"/>
          <w:u w:val="single"/>
        </w:rPr>
        <w:t>concerned</w:t>
      </w:r>
      <w:r w:rsidRPr="00FA66B5">
        <w:rPr>
          <w:rFonts w:asciiTheme="majorHAnsi" w:hAnsiTheme="majorHAnsi" w:cstheme="majorHAnsi"/>
          <w:highlight w:val="green"/>
          <w:u w:val="single"/>
        </w:rPr>
        <w:t xml:space="preserve"> </w:t>
      </w:r>
      <w:r w:rsidRPr="00FA66B5">
        <w:rPr>
          <w:rFonts w:asciiTheme="majorHAnsi" w:hAnsiTheme="majorHAnsi" w:cstheme="majorHAnsi"/>
          <w:b/>
          <w:sz w:val="26"/>
          <w:highlight w:val="green"/>
          <w:u w:val="single"/>
        </w:rPr>
        <w:t>about</w:t>
      </w:r>
      <w:r w:rsidRPr="00FA66B5">
        <w:rPr>
          <w:rFonts w:asciiTheme="majorHAnsi" w:hAnsiTheme="majorHAnsi" w:cstheme="majorHAnsi"/>
          <w:highlight w:val="green"/>
          <w:u w:val="single"/>
        </w:rPr>
        <w:t xml:space="preserve"> </w:t>
      </w:r>
      <w:r w:rsidRPr="00FA66B5">
        <w:rPr>
          <w:rFonts w:asciiTheme="majorHAnsi" w:hAnsiTheme="majorHAnsi" w:cstheme="majorHAnsi"/>
          <w:b/>
          <w:sz w:val="26"/>
          <w:highlight w:val="green"/>
          <w:u w:val="single"/>
          <w:bdr w:val="single" w:sz="18" w:space="0" w:color="auto"/>
        </w:rPr>
        <w:t xml:space="preserve">high worker turnover and the loss of production through strike action. </w:t>
      </w:r>
      <w:r w:rsidRPr="00FA66B5">
        <w:rPr>
          <w:rFonts w:asciiTheme="majorHAnsi" w:hAnsiTheme="majorHAnsi" w:cstheme="majorHAnsi"/>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50DF4333" w14:textId="77777777" w:rsidR="007912F0" w:rsidRPr="00FA66B5" w:rsidRDefault="007912F0" w:rsidP="007912F0">
      <w:pPr>
        <w:rPr>
          <w:rFonts w:asciiTheme="majorHAnsi" w:hAnsiTheme="majorHAnsi" w:cstheme="majorHAnsi"/>
        </w:rPr>
      </w:pPr>
    </w:p>
    <w:p w14:paraId="2021E507" w14:textId="77777777" w:rsidR="007912F0" w:rsidRPr="00FA66B5" w:rsidRDefault="007912F0" w:rsidP="007912F0">
      <w:pPr>
        <w:pStyle w:val="Heading4"/>
        <w:rPr>
          <w:rFonts w:asciiTheme="majorHAnsi" w:hAnsiTheme="majorHAnsi" w:cstheme="majorHAnsi"/>
        </w:rPr>
      </w:pPr>
      <w:r w:rsidRPr="00FA66B5">
        <w:rPr>
          <w:rFonts w:asciiTheme="majorHAnsi" w:hAnsiTheme="majorHAnsi" w:cstheme="majorHAnsi"/>
        </w:rPr>
        <w:t xml:space="preserve">Definition of </w:t>
      </w:r>
      <w:r w:rsidRPr="00FA66B5">
        <w:rPr>
          <w:rFonts w:asciiTheme="majorHAnsi" w:hAnsiTheme="majorHAnsi" w:cstheme="majorHAnsi"/>
          <w:u w:val="single"/>
        </w:rPr>
        <w:t>unconditional right to strike</w:t>
      </w:r>
      <w:r w:rsidRPr="00FA66B5">
        <w:rPr>
          <w:rFonts w:asciiTheme="majorHAnsi" w:hAnsiTheme="majorHAnsi" w:cstheme="majorHAnsi"/>
        </w:rPr>
        <w:t>:</w:t>
      </w:r>
    </w:p>
    <w:p w14:paraId="4F5C0DCA" w14:textId="77777777" w:rsidR="007912F0" w:rsidRPr="00FA66B5" w:rsidRDefault="007912F0" w:rsidP="007912F0">
      <w:pPr>
        <w:rPr>
          <w:rFonts w:asciiTheme="majorHAnsi" w:hAnsiTheme="majorHAnsi" w:cstheme="majorHAnsi"/>
        </w:rPr>
      </w:pPr>
      <w:r w:rsidRPr="00FA66B5">
        <w:rPr>
          <w:rStyle w:val="Style13ptBold"/>
          <w:rFonts w:asciiTheme="majorHAnsi" w:hAnsiTheme="majorHAnsi" w:cstheme="majorHAnsi"/>
        </w:rPr>
        <w:t>NLRB 85</w:t>
      </w:r>
      <w:r w:rsidRPr="00FA66B5">
        <w:rPr>
          <w:rFonts w:asciiTheme="majorHAnsi" w:hAnsiTheme="majorHAnsi" w:cstheme="majorHAnsi"/>
        </w:rPr>
        <w:t xml:space="preserve"> [National Labor Relations Board; “Legislative History of the Labor Management Relations Act, 1947: Volume 1,” Jan 1985; </w:t>
      </w:r>
      <w:hyperlink r:id="rId17" w:history="1">
        <w:r w:rsidRPr="00FA66B5">
          <w:rPr>
            <w:rStyle w:val="Hyperlink"/>
            <w:rFonts w:asciiTheme="majorHAnsi" w:hAnsiTheme="majorHAnsi" w:cstheme="majorHAnsi"/>
          </w:rPr>
          <w:t>https://play.google.com/store/books/details?id=7o1tA__v4xwC&amp;rdid=book-7o1tA__v4xwC&amp;rdot=1</w:t>
        </w:r>
      </w:hyperlink>
      <w:r w:rsidRPr="00FA66B5">
        <w:rPr>
          <w:rFonts w:asciiTheme="majorHAnsi" w:hAnsiTheme="majorHAnsi" w:cstheme="majorHAnsi"/>
        </w:rPr>
        <w:t>] Justin</w:t>
      </w:r>
    </w:p>
    <w:p w14:paraId="1989ECD4" w14:textId="77777777" w:rsidR="007912F0" w:rsidRPr="00FA66B5" w:rsidRDefault="007912F0" w:rsidP="007912F0">
      <w:pPr>
        <w:rPr>
          <w:rFonts w:asciiTheme="majorHAnsi" w:hAnsiTheme="majorHAnsi" w:cstheme="majorHAnsi"/>
        </w:rPr>
      </w:pPr>
      <w:r w:rsidRPr="00FA66B5">
        <w:rPr>
          <w:rFonts w:asciiTheme="majorHAnsi" w:hAnsiTheme="majorHAnsi" w:cstheme="majorHAnsi"/>
        </w:rPr>
        <w:t>**Edited for gendered language</w:t>
      </w:r>
    </w:p>
    <w:p w14:paraId="5B4F50D0" w14:textId="77777777" w:rsidR="007912F0" w:rsidRPr="00FA66B5" w:rsidRDefault="007912F0" w:rsidP="007912F0">
      <w:pPr>
        <w:rPr>
          <w:rFonts w:asciiTheme="majorHAnsi" w:hAnsiTheme="majorHAnsi" w:cstheme="majorHAnsi"/>
          <w:u w:val="single"/>
        </w:rPr>
      </w:pPr>
      <w:r w:rsidRPr="00FA66B5">
        <w:rPr>
          <w:rFonts w:asciiTheme="majorHAnsi" w:hAnsiTheme="majorHAnsi" w:cstheme="majorHAnsi"/>
          <w:sz w:val="16"/>
        </w:rPr>
        <w:t xml:space="preserve">As for the so-called absolute or </w:t>
      </w:r>
      <w:r w:rsidRPr="00FA66B5">
        <w:rPr>
          <w:rStyle w:val="Emphasis"/>
          <w:rFonts w:asciiTheme="majorHAnsi" w:hAnsiTheme="majorHAnsi" w:cstheme="majorHAnsi"/>
          <w:highlight w:val="green"/>
        </w:rPr>
        <w:t>unconditional</w:t>
      </w:r>
      <w:r w:rsidRPr="00FA66B5">
        <w:rPr>
          <w:rFonts w:asciiTheme="majorHAnsi" w:hAnsiTheme="majorHAnsi" w:cstheme="majorHAnsi"/>
          <w:highlight w:val="green"/>
          <w:u w:val="single"/>
        </w:rPr>
        <w:t xml:space="preserve"> right to strike</w:t>
      </w:r>
      <w:r w:rsidRPr="00FA66B5">
        <w:rPr>
          <w:rFonts w:asciiTheme="majorHAnsi" w:hAnsiTheme="majorHAnsi" w:cstheme="majorHAnsi"/>
          <w:sz w:val="16"/>
        </w:rPr>
        <w:t xml:space="preserve">—there are no absolute rights that do not </w:t>
      </w:r>
      <w:r w:rsidRPr="00FA66B5">
        <w:rPr>
          <w:rFonts w:asciiTheme="majorHAnsi" w:hAnsiTheme="majorHAnsi" w:cstheme="majorHAnsi"/>
          <w:highlight w:val="green"/>
          <w:u w:val="single"/>
        </w:rPr>
        <w:t>have</w:t>
      </w:r>
      <w:r w:rsidRPr="00FA66B5">
        <w:rPr>
          <w:rFonts w:asciiTheme="majorHAnsi" w:hAnsiTheme="majorHAnsi" w:cstheme="majorHAnsi"/>
          <w:sz w:val="16"/>
        </w:rPr>
        <w:t xml:space="preserve"> their </w:t>
      </w:r>
      <w:r w:rsidRPr="00FA66B5">
        <w:rPr>
          <w:rStyle w:val="Emphasis"/>
          <w:rFonts w:asciiTheme="majorHAnsi" w:hAnsiTheme="majorHAnsi" w:cstheme="majorHAnsi"/>
        </w:rPr>
        <w:t>corresponding</w:t>
      </w:r>
      <w:r w:rsidRPr="00FA66B5">
        <w:rPr>
          <w:rFonts w:asciiTheme="majorHAnsi" w:hAnsiTheme="majorHAnsi" w:cstheme="majorHAnsi"/>
          <w:u w:val="single"/>
        </w:rPr>
        <w:t xml:space="preserve"> </w:t>
      </w:r>
      <w:r w:rsidRPr="00FA66B5">
        <w:rPr>
          <w:rStyle w:val="Emphasis"/>
          <w:rFonts w:asciiTheme="majorHAnsi" w:hAnsiTheme="majorHAnsi" w:cstheme="majorHAnsi"/>
          <w:highlight w:val="green"/>
        </w:rPr>
        <w:t>responsibilities</w:t>
      </w:r>
      <w:r w:rsidRPr="00FA66B5">
        <w:rPr>
          <w:rFonts w:asciiTheme="majorHAnsi" w:hAnsiTheme="majorHAnsi" w:cstheme="majorHAnsi"/>
          <w:sz w:val="16"/>
        </w:rPr>
        <w:t xml:space="preserve">. Under our American Anglo-Saxon system, </w:t>
      </w:r>
      <w:r w:rsidRPr="00FA66B5">
        <w:rPr>
          <w:rFonts w:asciiTheme="majorHAnsi" w:hAnsiTheme="majorHAnsi" w:cstheme="majorHAnsi"/>
          <w:highlight w:val="green"/>
          <w:u w:val="single"/>
        </w:rPr>
        <w:t xml:space="preserve">each individual is </w:t>
      </w:r>
      <w:r w:rsidRPr="00FA66B5">
        <w:rPr>
          <w:rStyle w:val="Emphasis"/>
          <w:rFonts w:asciiTheme="majorHAnsi" w:hAnsiTheme="majorHAnsi" w:cstheme="majorHAnsi"/>
          <w:highlight w:val="green"/>
        </w:rPr>
        <w:t>entitled</w:t>
      </w:r>
      <w:r w:rsidRPr="00FA66B5">
        <w:rPr>
          <w:rFonts w:asciiTheme="majorHAnsi" w:hAnsiTheme="majorHAnsi" w:cstheme="majorHAnsi"/>
          <w:sz w:val="16"/>
        </w:rPr>
        <w:t xml:space="preserve"> to the maximum of freedom, </w:t>
      </w:r>
      <w:r w:rsidRPr="00FA66B5">
        <w:rPr>
          <w:rFonts w:asciiTheme="majorHAnsi" w:hAnsiTheme="majorHAnsi" w:cstheme="majorHAnsi"/>
          <w:highlight w:val="green"/>
          <w:u w:val="single"/>
        </w:rPr>
        <w:t>provided</w:t>
      </w:r>
      <w:r w:rsidRPr="00FA66B5">
        <w:rPr>
          <w:rFonts w:asciiTheme="majorHAnsi" w:hAnsiTheme="majorHAnsi" w:cstheme="majorHAnsi"/>
          <w:u w:val="single"/>
        </w:rPr>
        <w:t xml:space="preserve"> however</w:t>
      </w:r>
      <w:r w:rsidRPr="00FA66B5">
        <w:rPr>
          <w:rFonts w:asciiTheme="majorHAnsi" w:hAnsiTheme="majorHAnsi" w:cstheme="majorHAnsi"/>
          <w:sz w:val="16"/>
        </w:rPr>
        <w:t xml:space="preserve"> (and this provision is of first importance), </w:t>
      </w:r>
      <w:r w:rsidRPr="00FA66B5">
        <w:rPr>
          <w:rFonts w:asciiTheme="majorHAnsi" w:hAnsiTheme="majorHAnsi" w:cstheme="majorHAnsi"/>
          <w:u w:val="single"/>
        </w:rPr>
        <w:t xml:space="preserve">his </w:t>
      </w:r>
      <w:r w:rsidRPr="00FA66B5">
        <w:rPr>
          <w:rFonts w:asciiTheme="majorHAnsi" w:hAnsiTheme="majorHAnsi" w:cstheme="majorHAnsi"/>
          <w:highlight w:val="green"/>
          <w:u w:val="single"/>
        </w:rPr>
        <w:t xml:space="preserve">[their] freedom has </w:t>
      </w:r>
      <w:r w:rsidRPr="00FA66B5">
        <w:rPr>
          <w:rStyle w:val="Emphasis"/>
          <w:rFonts w:asciiTheme="majorHAnsi" w:hAnsiTheme="majorHAnsi" w:cstheme="majorHAnsi"/>
          <w:highlight w:val="green"/>
        </w:rPr>
        <w:t>due</w:t>
      </w:r>
      <w:r w:rsidRPr="00FA66B5">
        <w:rPr>
          <w:rFonts w:asciiTheme="majorHAnsi" w:hAnsiTheme="majorHAnsi" w:cstheme="majorHAnsi"/>
          <w:highlight w:val="green"/>
          <w:u w:val="single"/>
        </w:rPr>
        <w:t xml:space="preserve"> </w:t>
      </w:r>
      <w:r w:rsidRPr="00FA66B5">
        <w:rPr>
          <w:rStyle w:val="Emphasis"/>
          <w:rFonts w:asciiTheme="majorHAnsi" w:hAnsiTheme="majorHAnsi" w:cstheme="majorHAnsi"/>
          <w:highlight w:val="green"/>
        </w:rPr>
        <w:t>regard</w:t>
      </w:r>
      <w:r w:rsidRPr="00FA66B5">
        <w:rPr>
          <w:rFonts w:asciiTheme="majorHAnsi" w:hAnsiTheme="majorHAnsi" w:cstheme="majorHAnsi"/>
          <w:highlight w:val="green"/>
          <w:u w:val="single"/>
        </w:rPr>
        <w:t xml:space="preserve"> for</w:t>
      </w:r>
      <w:r w:rsidRPr="00FA66B5">
        <w:rPr>
          <w:rFonts w:asciiTheme="majorHAnsi" w:hAnsiTheme="majorHAnsi" w:cstheme="majorHAnsi"/>
          <w:u w:val="single"/>
        </w:rPr>
        <w:t xml:space="preserve"> the </w:t>
      </w:r>
      <w:r w:rsidRPr="00FA66B5">
        <w:rPr>
          <w:rStyle w:val="Emphasis"/>
          <w:rFonts w:asciiTheme="majorHAnsi" w:hAnsiTheme="majorHAnsi" w:cstheme="majorHAnsi"/>
          <w:highlight w:val="green"/>
        </w:rPr>
        <w:t>rights</w:t>
      </w:r>
      <w:r w:rsidRPr="00FA66B5">
        <w:rPr>
          <w:rFonts w:asciiTheme="majorHAnsi" w:hAnsiTheme="majorHAnsi" w:cstheme="majorHAnsi"/>
          <w:highlight w:val="green"/>
          <w:u w:val="single"/>
        </w:rPr>
        <w:t xml:space="preserve"> and </w:t>
      </w:r>
      <w:r w:rsidRPr="00FA66B5">
        <w:rPr>
          <w:rStyle w:val="Emphasis"/>
          <w:rFonts w:asciiTheme="majorHAnsi" w:hAnsiTheme="majorHAnsi" w:cstheme="majorHAnsi"/>
          <w:highlight w:val="green"/>
        </w:rPr>
        <w:t>freedoms</w:t>
      </w:r>
      <w:r w:rsidRPr="00FA66B5">
        <w:rPr>
          <w:rFonts w:asciiTheme="majorHAnsi" w:hAnsiTheme="majorHAnsi" w:cstheme="majorHAnsi"/>
          <w:highlight w:val="green"/>
          <w:u w:val="single"/>
        </w:rPr>
        <w:t xml:space="preserve"> of </w:t>
      </w:r>
      <w:r w:rsidRPr="00FA66B5">
        <w:rPr>
          <w:rStyle w:val="Emphasis"/>
          <w:rFonts w:asciiTheme="majorHAnsi" w:hAnsiTheme="majorHAnsi" w:cstheme="majorHAnsi"/>
          <w:highlight w:val="green"/>
        </w:rPr>
        <w:t>others</w:t>
      </w:r>
      <w:r w:rsidRPr="00FA66B5">
        <w:rPr>
          <w:rFonts w:asciiTheme="majorHAnsi" w:hAnsiTheme="majorHAnsi" w:cstheme="majorHAnsi"/>
          <w:highlight w:val="green"/>
          <w:u w:val="single"/>
        </w:rPr>
        <w:t xml:space="preserve">. </w:t>
      </w:r>
      <w:r w:rsidRPr="00FA66B5">
        <w:rPr>
          <w:rFonts w:asciiTheme="majorHAnsi" w:hAnsiTheme="majorHAnsi" w:cstheme="majorHAnsi"/>
          <w:u w:val="single"/>
        </w:rPr>
        <w:t xml:space="preserve">The very </w:t>
      </w:r>
      <w:r w:rsidRPr="00FA66B5">
        <w:rPr>
          <w:rStyle w:val="Emphasis"/>
          <w:rFonts w:asciiTheme="majorHAnsi" w:hAnsiTheme="majorHAnsi" w:cstheme="majorHAnsi"/>
        </w:rPr>
        <w:t>safeguard</w:t>
      </w:r>
      <w:r w:rsidRPr="00FA66B5">
        <w:rPr>
          <w:rFonts w:asciiTheme="majorHAnsi" w:hAnsiTheme="majorHAnsi" w:cstheme="majorHAnsi"/>
          <w:u w:val="single"/>
        </w:rPr>
        <w:t xml:space="preserve"> of our freedoms is the recognition of this fundamental principle. </w:t>
      </w:r>
      <w:r w:rsidRPr="00FA66B5">
        <w:rPr>
          <w:rFonts w:asciiTheme="majorHAnsi" w:hAnsiTheme="majorHAnsi" w:cstheme="majorHAnsi"/>
          <w:highlight w:val="green"/>
          <w:u w:val="single"/>
        </w:rPr>
        <w:t xml:space="preserve">I take </w:t>
      </w:r>
      <w:r w:rsidRPr="00FA66B5">
        <w:rPr>
          <w:rStyle w:val="Emphasis"/>
          <w:rFonts w:asciiTheme="majorHAnsi" w:hAnsiTheme="majorHAnsi" w:cstheme="majorHAnsi"/>
          <w:highlight w:val="green"/>
        </w:rPr>
        <w:t>issue</w:t>
      </w:r>
      <w:r w:rsidRPr="00FA66B5">
        <w:rPr>
          <w:rFonts w:asciiTheme="majorHAnsi" w:hAnsiTheme="majorHAnsi" w:cstheme="majorHAnsi"/>
          <w:sz w:val="16"/>
        </w:rPr>
        <w:t xml:space="preserve"> very definitely </w:t>
      </w:r>
      <w:r w:rsidRPr="00FA66B5">
        <w:rPr>
          <w:rFonts w:asciiTheme="majorHAnsi" w:hAnsiTheme="majorHAnsi" w:cstheme="majorHAnsi"/>
          <w:highlight w:val="green"/>
          <w:u w:val="single"/>
        </w:rPr>
        <w:t>with</w:t>
      </w:r>
      <w:r w:rsidRPr="00FA66B5">
        <w:rPr>
          <w:rFonts w:asciiTheme="majorHAnsi" w:hAnsiTheme="majorHAnsi" w:cstheme="majorHAnsi"/>
          <w:u w:val="single"/>
        </w:rPr>
        <w:t xml:space="preserve"> the </w:t>
      </w:r>
      <w:r w:rsidRPr="00FA66B5">
        <w:rPr>
          <w:rFonts w:asciiTheme="majorHAnsi" w:hAnsiTheme="majorHAnsi" w:cstheme="majorHAnsi"/>
          <w:highlight w:val="green"/>
          <w:u w:val="single"/>
        </w:rPr>
        <w:t>suggestion that there is</w:t>
      </w:r>
      <w:r w:rsidRPr="00FA66B5">
        <w:rPr>
          <w:rFonts w:asciiTheme="majorHAnsi" w:hAnsiTheme="majorHAnsi" w:cstheme="majorHAnsi"/>
          <w:u w:val="single"/>
        </w:rPr>
        <w:t xml:space="preserve"> an absolute and </w:t>
      </w:r>
      <w:r w:rsidRPr="00FA66B5">
        <w:rPr>
          <w:rStyle w:val="Emphasis"/>
          <w:rFonts w:asciiTheme="majorHAnsi" w:hAnsiTheme="majorHAnsi" w:cstheme="majorHAnsi"/>
          <w:highlight w:val="green"/>
        </w:rPr>
        <w:t>unconditional</w:t>
      </w:r>
      <w:r w:rsidRPr="00FA66B5">
        <w:rPr>
          <w:rFonts w:asciiTheme="majorHAnsi" w:hAnsiTheme="majorHAnsi" w:cstheme="majorHAnsi"/>
          <w:highlight w:val="green"/>
          <w:u w:val="single"/>
        </w:rPr>
        <w:t xml:space="preserve"> </w:t>
      </w:r>
      <w:r w:rsidRPr="00FA66B5">
        <w:rPr>
          <w:rStyle w:val="Emphasis"/>
          <w:rFonts w:asciiTheme="majorHAnsi" w:hAnsiTheme="majorHAnsi" w:cstheme="majorHAnsi"/>
          <w:highlight w:val="green"/>
        </w:rPr>
        <w:t>right</w:t>
      </w:r>
      <w:r w:rsidRPr="00FA66B5">
        <w:rPr>
          <w:rFonts w:asciiTheme="majorHAnsi" w:hAnsiTheme="majorHAnsi" w:cstheme="majorHAnsi"/>
          <w:highlight w:val="green"/>
          <w:u w:val="single"/>
        </w:rPr>
        <w:t xml:space="preserve"> to</w:t>
      </w:r>
      <w:r w:rsidRPr="00FA66B5">
        <w:rPr>
          <w:rFonts w:asciiTheme="majorHAnsi" w:hAnsiTheme="majorHAnsi" w:cstheme="majorHAnsi"/>
          <w:sz w:val="16"/>
        </w:rPr>
        <w:t xml:space="preserve"> concerted action (which after all is what the </w:t>
      </w:r>
      <w:r w:rsidRPr="00FA66B5">
        <w:rPr>
          <w:rStyle w:val="Emphasis"/>
          <w:rFonts w:asciiTheme="majorHAnsi" w:hAnsiTheme="majorHAnsi" w:cstheme="majorHAnsi"/>
          <w:highlight w:val="green"/>
        </w:rPr>
        <w:t>strike</w:t>
      </w:r>
      <w:r w:rsidRPr="00FA66B5">
        <w:rPr>
          <w:rFonts w:asciiTheme="majorHAnsi" w:hAnsiTheme="majorHAnsi" w:cstheme="majorHAnsi"/>
          <w:sz w:val="16"/>
        </w:rPr>
        <w:t xml:space="preserve"> is) </w:t>
      </w:r>
      <w:r w:rsidRPr="00FA66B5">
        <w:rPr>
          <w:rFonts w:asciiTheme="majorHAnsi" w:hAnsiTheme="majorHAnsi" w:cstheme="majorHAnsi"/>
          <w:highlight w:val="green"/>
          <w:u w:val="single"/>
        </w:rPr>
        <w:t xml:space="preserve">which </w:t>
      </w:r>
      <w:r w:rsidRPr="00FA66B5">
        <w:rPr>
          <w:rStyle w:val="Emphasis"/>
          <w:rFonts w:asciiTheme="majorHAnsi" w:hAnsiTheme="majorHAnsi" w:cstheme="majorHAnsi"/>
          <w:highlight w:val="green"/>
        </w:rPr>
        <w:t>endangers</w:t>
      </w:r>
      <w:r w:rsidRPr="00FA66B5">
        <w:rPr>
          <w:rFonts w:asciiTheme="majorHAnsi" w:hAnsiTheme="majorHAnsi" w:cstheme="majorHAnsi"/>
          <w:u w:val="single"/>
        </w:rPr>
        <w:t xml:space="preserve"> the </w:t>
      </w:r>
      <w:r w:rsidRPr="00FA66B5">
        <w:rPr>
          <w:rStyle w:val="Emphasis"/>
          <w:rFonts w:asciiTheme="majorHAnsi" w:hAnsiTheme="majorHAnsi" w:cstheme="majorHAnsi"/>
        </w:rPr>
        <w:t>health</w:t>
      </w:r>
      <w:r w:rsidRPr="00FA66B5">
        <w:rPr>
          <w:rFonts w:asciiTheme="majorHAnsi" w:hAnsiTheme="majorHAnsi" w:cstheme="majorHAnsi"/>
          <w:u w:val="single"/>
        </w:rPr>
        <w:t xml:space="preserve"> and </w:t>
      </w:r>
      <w:r w:rsidRPr="00FA66B5">
        <w:rPr>
          <w:rStyle w:val="Emphasis"/>
          <w:rFonts w:asciiTheme="majorHAnsi" w:hAnsiTheme="majorHAnsi" w:cstheme="majorHAnsi"/>
          <w:highlight w:val="green"/>
        </w:rPr>
        <w:t>welfare</w:t>
      </w:r>
      <w:r w:rsidRPr="00FA66B5">
        <w:rPr>
          <w:rFonts w:asciiTheme="majorHAnsi" w:hAnsiTheme="majorHAnsi" w:cstheme="majorHAnsi"/>
          <w:highlight w:val="green"/>
          <w:u w:val="single"/>
        </w:rPr>
        <w:t xml:space="preserve"> of our people</w:t>
      </w:r>
      <w:r w:rsidRPr="00FA66B5">
        <w:rPr>
          <w:rFonts w:asciiTheme="majorHAnsi" w:hAnsiTheme="majorHAnsi" w:cstheme="majorHAnsi"/>
          <w:u w:val="single"/>
        </w:rPr>
        <w:t xml:space="preserve"> in order to attain a </w:t>
      </w:r>
      <w:r w:rsidRPr="00FA66B5">
        <w:rPr>
          <w:rStyle w:val="Emphasis"/>
          <w:rFonts w:asciiTheme="majorHAnsi" w:hAnsiTheme="majorHAnsi" w:cstheme="majorHAnsi"/>
        </w:rPr>
        <w:t>selfish</w:t>
      </w:r>
      <w:r w:rsidRPr="00FA66B5">
        <w:rPr>
          <w:rFonts w:asciiTheme="majorHAnsi" w:hAnsiTheme="majorHAnsi" w:cstheme="majorHAnsi"/>
          <w:u w:val="single"/>
        </w:rPr>
        <w:t xml:space="preserve"> </w:t>
      </w:r>
      <w:r w:rsidRPr="00FA66B5">
        <w:rPr>
          <w:rStyle w:val="Emphasis"/>
          <w:rFonts w:asciiTheme="majorHAnsi" w:hAnsiTheme="majorHAnsi" w:cstheme="majorHAnsi"/>
        </w:rPr>
        <w:t>end</w:t>
      </w:r>
      <w:r w:rsidRPr="00FA66B5">
        <w:rPr>
          <w:rFonts w:asciiTheme="majorHAnsi" w:hAnsiTheme="majorHAnsi" w:cstheme="majorHAnsi"/>
          <w:u w:val="single"/>
        </w:rPr>
        <w:t>.</w:t>
      </w:r>
    </w:p>
    <w:p w14:paraId="0CDC2690" w14:textId="77777777" w:rsidR="007912F0" w:rsidRPr="00FA66B5" w:rsidRDefault="007912F0" w:rsidP="007912F0">
      <w:pPr>
        <w:pStyle w:val="Heading4"/>
        <w:rPr>
          <w:rFonts w:asciiTheme="majorHAnsi" w:hAnsiTheme="majorHAnsi" w:cstheme="majorHAnsi"/>
        </w:rPr>
      </w:pPr>
      <w:r w:rsidRPr="00FA66B5">
        <w:rPr>
          <w:rFonts w:asciiTheme="majorHAnsi" w:hAnsiTheme="majorHAnsi" w:cstheme="majorHAnsi"/>
        </w:rPr>
        <w:t>Amendment is normal means</w:t>
      </w:r>
    </w:p>
    <w:p w14:paraId="74C02479" w14:textId="77777777" w:rsidR="007912F0" w:rsidRPr="00FA66B5" w:rsidRDefault="007912F0" w:rsidP="007912F0">
      <w:pPr>
        <w:rPr>
          <w:rFonts w:asciiTheme="majorHAnsi" w:hAnsiTheme="majorHAnsi" w:cstheme="majorHAnsi"/>
        </w:rPr>
      </w:pPr>
      <w:r w:rsidRPr="00FA66B5">
        <w:rPr>
          <w:rStyle w:val="Style13ptBold"/>
          <w:rFonts w:asciiTheme="majorHAnsi" w:hAnsiTheme="majorHAnsi" w:cstheme="majorHAnsi"/>
        </w:rPr>
        <w:t>Brudney 21</w:t>
      </w:r>
      <w:r w:rsidRPr="00FA66B5">
        <w:rPr>
          <w:rFonts w:asciiTheme="majorHAnsi" w:hAnsiTheme="majorHAnsi" w:cstheme="majorHAnsi"/>
        </w:rPr>
        <w:t xml:space="preserve"> [James; Joseph Crowley Chair in Labor and Employment Law, Fordham Law School; “The Right to Strike as Customary International Law,” THE YALE JOURNAL OF </w:t>
      </w:r>
      <w:r w:rsidRPr="00FA66B5">
        <w:rPr>
          <w:rFonts w:asciiTheme="majorHAnsi" w:hAnsiTheme="majorHAnsi" w:cstheme="majorHAnsi"/>
        </w:rPr>
        <w:lastRenderedPageBreak/>
        <w:t xml:space="preserve">INTERNATIONAL LAW; January 2021; </w:t>
      </w:r>
      <w:hyperlink r:id="rId18" w:history="1">
        <w:r w:rsidRPr="00FA66B5">
          <w:rPr>
            <w:rStyle w:val="Hyperlink"/>
            <w:rFonts w:asciiTheme="majorHAnsi" w:hAnsiTheme="majorHAnsi" w:cstheme="majorHAnsi"/>
          </w:rPr>
          <w:t>https://digitalcommons.law.yale.edu/cgi/viewcontent.cgi?article=1710&amp;context=yjil</w:t>
        </w:r>
      </w:hyperlink>
      <w:r w:rsidRPr="00FA66B5">
        <w:rPr>
          <w:rFonts w:asciiTheme="majorHAnsi" w:hAnsiTheme="majorHAnsi" w:cstheme="majorHAnsi"/>
        </w:rPr>
        <w:t>] SJKS</w:t>
      </w:r>
    </w:p>
    <w:p w14:paraId="0A441EB6" w14:textId="77777777" w:rsidR="007912F0" w:rsidRPr="00FA66B5" w:rsidRDefault="007912F0" w:rsidP="007912F0">
      <w:pPr>
        <w:rPr>
          <w:rFonts w:asciiTheme="majorHAnsi" w:hAnsiTheme="majorHAnsi" w:cstheme="majorHAnsi"/>
          <w:sz w:val="16"/>
        </w:rPr>
      </w:pPr>
      <w:r w:rsidRPr="00FA66B5">
        <w:rPr>
          <w:rStyle w:val="Emphasis"/>
          <w:rFonts w:asciiTheme="majorHAnsi" w:hAnsiTheme="majorHAnsi" w:cstheme="majorHAnsi"/>
          <w:highlight w:val="green"/>
        </w:rPr>
        <w:t>Recognition of the right to strike</w:t>
      </w:r>
      <w:r w:rsidRPr="00FA66B5">
        <w:rPr>
          <w:rStyle w:val="Emphasis"/>
          <w:rFonts w:asciiTheme="majorHAnsi" w:hAnsiTheme="majorHAnsi" w:cstheme="majorHAnsi"/>
        </w:rPr>
        <w:t xml:space="preserve"> as fundamental by two key ILO supervisory bodies </w:t>
      </w:r>
      <w:r w:rsidRPr="00FA66B5">
        <w:rPr>
          <w:rStyle w:val="Emphasis"/>
          <w:rFonts w:asciiTheme="majorHAnsi" w:hAnsiTheme="majorHAnsi" w:cstheme="majorHAnsi"/>
          <w:highlight w:val="green"/>
        </w:rPr>
        <w:t>is reinforced by affirmation of the right within</w:t>
      </w:r>
      <w:r w:rsidRPr="00FA66B5">
        <w:rPr>
          <w:rStyle w:val="Emphasis"/>
          <w:rFonts w:asciiTheme="majorHAnsi" w:hAnsiTheme="majorHAnsi" w:cstheme="majorHAnsi"/>
        </w:rPr>
        <w:t xml:space="preserve"> a broad framework of international covenants, transnational conventions and judicial decisions, and </w:t>
      </w:r>
      <w:r w:rsidRPr="00FA66B5">
        <w:rPr>
          <w:rStyle w:val="Emphasis"/>
          <w:rFonts w:asciiTheme="majorHAnsi" w:hAnsiTheme="majorHAnsi" w:cstheme="majorHAnsi"/>
          <w:highlight w:val="green"/>
        </w:rPr>
        <w:t>national constitutions</w:t>
      </w:r>
      <w:r w:rsidRPr="00FA66B5">
        <w:rPr>
          <w:rFonts w:asciiTheme="majorHAnsi" w:hAnsiTheme="majorHAnsi" w:cstheme="majorHAnsi"/>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193B5527" w14:textId="77777777" w:rsidR="007912F0" w:rsidRPr="00FA66B5" w:rsidRDefault="007912F0" w:rsidP="007912F0">
      <w:pPr>
        <w:rPr>
          <w:rFonts w:asciiTheme="majorHAnsi" w:hAnsiTheme="majorHAnsi" w:cstheme="majorHAnsi"/>
          <w:sz w:val="16"/>
        </w:rPr>
      </w:pPr>
    </w:p>
    <w:p w14:paraId="143E80CD" w14:textId="77777777" w:rsidR="007912F0" w:rsidRPr="00FA66B5" w:rsidRDefault="007912F0" w:rsidP="007912F0">
      <w:pPr>
        <w:pStyle w:val="Heading4"/>
        <w:rPr>
          <w:sz w:val="24"/>
          <w:szCs w:val="24"/>
        </w:rPr>
      </w:pPr>
      <w:r w:rsidRPr="00FA66B5">
        <w:rPr>
          <w:sz w:val="24"/>
          <w:szCs w:val="24"/>
        </w:rPr>
        <w:t xml:space="preserve">Strikes destroy power hierarchies and spillover to mobilize large movements, but unconditional strikes are key to eliminate fear </w:t>
      </w:r>
    </w:p>
    <w:p w14:paraId="3CE004D3" w14:textId="77777777" w:rsidR="007912F0" w:rsidRPr="00FA66B5" w:rsidRDefault="007912F0" w:rsidP="007912F0">
      <w:pPr>
        <w:rPr>
          <w:sz w:val="16"/>
        </w:rPr>
      </w:pPr>
      <w:r w:rsidRPr="00FA66B5">
        <w:rPr>
          <w:sz w:val="16"/>
        </w:rPr>
        <w:t xml:space="preserve">Mark </w:t>
      </w:r>
      <w:r w:rsidRPr="00FA66B5">
        <w:rPr>
          <w:rStyle w:val="Style13ptBold"/>
        </w:rPr>
        <w:t>Engler 19</w:t>
      </w:r>
      <w:r w:rsidRPr="00FA66B5">
        <w:rPr>
          <w:sz w:val="16"/>
        </w:rPr>
        <w:t xml:space="preserve"> {Mark Engler is a writer based in Philadelphia, an editorial board member at Dissent, and the coauthor of This Is an Uprising.. Jeremy Brecher is a leading labor historian and writer who co-founded Global Labor Strategies, a resource center providing research and analysis on globalization, trade and labor issues. He also serves as Humanities Scholar-in-Residence at Connecticut Public Television and Radio.}“There’s Still Power in a Strike. AN INTERVIEW WITH JEREMY BRECHER” Jacobinmag.com, 2019, jacobinmag.com/2019/04/strike-jeremy-brecher-interview-teachers. Accessed 10 Nov. 2021. //AA</w:t>
      </w:r>
    </w:p>
    <w:p w14:paraId="7925F003" w14:textId="77777777" w:rsidR="007912F0" w:rsidRPr="00FA66B5" w:rsidRDefault="007912F0" w:rsidP="007912F0">
      <w:pPr>
        <w:rPr>
          <w:sz w:val="10"/>
          <w:szCs w:val="22"/>
        </w:rPr>
      </w:pPr>
      <w:r w:rsidRPr="00FA66B5">
        <w:rPr>
          <w:sz w:val="10"/>
          <w:szCs w:val="22"/>
        </w:rPr>
        <w:t xml:space="preserve">Taking a step back, I wonder if you could </w:t>
      </w:r>
      <w:r w:rsidRPr="00FA66B5">
        <w:rPr>
          <w:szCs w:val="22"/>
          <w:u w:val="single"/>
        </w:rPr>
        <w:t xml:space="preserve">talk a bit about the </w:t>
      </w:r>
      <w:r w:rsidRPr="00FA66B5">
        <w:rPr>
          <w:szCs w:val="22"/>
          <w:highlight w:val="green"/>
          <w:u w:val="single"/>
        </w:rPr>
        <w:t>power of the strike</w:t>
      </w:r>
      <w:r w:rsidRPr="00FA66B5">
        <w:rPr>
          <w:szCs w:val="22"/>
          <w:u w:val="single"/>
        </w:rPr>
        <w:t xml:space="preserve"> and what the source of that power is</w:t>
      </w:r>
      <w:r w:rsidRPr="00FA66B5">
        <w:rPr>
          <w:sz w:val="10"/>
          <w:szCs w:val="22"/>
        </w:rPr>
        <w:t xml:space="preserve">. This is a basic question, but I think it is often overlooked. JB We look around us and we see bosses telling workers what to do; </w:t>
      </w:r>
      <w:r w:rsidRPr="00FA66B5">
        <w:rPr>
          <w:szCs w:val="22"/>
          <w:u w:val="single"/>
        </w:rPr>
        <w:t>we see government officials telling populations what to do</w:t>
      </w:r>
      <w:r w:rsidRPr="00FA66B5">
        <w:rPr>
          <w:sz w:val="10"/>
          <w:szCs w:val="22"/>
        </w:rPr>
        <w:t xml:space="preserve">; we see military officials telling soldiers what to do. </w:t>
      </w:r>
      <w:r w:rsidRPr="00FA66B5">
        <w:rPr>
          <w:szCs w:val="22"/>
          <w:u w:val="single"/>
        </w:rPr>
        <w:t>It’s</w:t>
      </w:r>
      <w:r w:rsidRPr="00FA66B5">
        <w:rPr>
          <w:sz w:val="10"/>
          <w:szCs w:val="22"/>
        </w:rPr>
        <w:t xml:space="preserve"> very </w:t>
      </w:r>
      <w:r w:rsidRPr="00FA66B5">
        <w:rPr>
          <w:szCs w:val="22"/>
          <w:u w:val="single"/>
        </w:rPr>
        <w:t>easy to view the world as a place where there are a small number of powerful people who have the ability to just instruct the powerless what to do</w:t>
      </w:r>
      <w:r w:rsidRPr="00FA66B5">
        <w:rPr>
          <w:sz w:val="10"/>
          <w:szCs w:val="22"/>
        </w:rPr>
        <w:t xml:space="preserve">. But that’s only half the story. The other half is </w:t>
      </w:r>
      <w:r w:rsidRPr="00FA66B5">
        <w:rPr>
          <w:szCs w:val="22"/>
          <w:highlight w:val="green"/>
          <w:u w:val="single"/>
        </w:rPr>
        <w:t>if the soldiers won’t fight</w:t>
      </w:r>
      <w:r w:rsidRPr="00FA66B5">
        <w:rPr>
          <w:szCs w:val="22"/>
          <w:u w:val="single"/>
        </w:rPr>
        <w:t xml:space="preserve">, the </w:t>
      </w:r>
      <w:r w:rsidRPr="00FA66B5">
        <w:rPr>
          <w:szCs w:val="22"/>
          <w:highlight w:val="green"/>
          <w:u w:val="single"/>
        </w:rPr>
        <w:t>generals can’t have wars</w:t>
      </w:r>
      <w:r w:rsidRPr="00FA66B5">
        <w:rPr>
          <w:sz w:val="10"/>
          <w:szCs w:val="22"/>
        </w:rPr>
        <w:t xml:space="preserve">. </w:t>
      </w:r>
      <w:r w:rsidRPr="00FA66B5">
        <w:rPr>
          <w:szCs w:val="22"/>
          <w:highlight w:val="green"/>
          <w:u w:val="single"/>
        </w:rPr>
        <w:t>If</w:t>
      </w:r>
      <w:r w:rsidRPr="00FA66B5">
        <w:rPr>
          <w:szCs w:val="22"/>
          <w:u w:val="single"/>
        </w:rPr>
        <w:t xml:space="preserve"> the </w:t>
      </w:r>
      <w:r w:rsidRPr="00FA66B5">
        <w:rPr>
          <w:szCs w:val="22"/>
          <w:highlight w:val="green"/>
          <w:u w:val="single"/>
        </w:rPr>
        <w:t>workers won’t work</w:t>
      </w:r>
      <w:r w:rsidRPr="00FA66B5">
        <w:rPr>
          <w:szCs w:val="22"/>
          <w:u w:val="single"/>
        </w:rPr>
        <w:t xml:space="preserve">, the </w:t>
      </w:r>
      <w:r w:rsidRPr="00FA66B5">
        <w:rPr>
          <w:szCs w:val="22"/>
          <w:highlight w:val="green"/>
          <w:u w:val="single"/>
        </w:rPr>
        <w:t>bosses can’t produce anything</w:t>
      </w:r>
      <w:r w:rsidRPr="00FA66B5">
        <w:rPr>
          <w:szCs w:val="22"/>
          <w:u w:val="single"/>
        </w:rPr>
        <w:t xml:space="preserve"> or make any money</w:t>
      </w:r>
      <w:r w:rsidRPr="00FA66B5">
        <w:rPr>
          <w:sz w:val="10"/>
          <w:szCs w:val="22"/>
        </w:rPr>
        <w:t xml:space="preserve">. And </w:t>
      </w:r>
      <w:r w:rsidRPr="00FA66B5">
        <w:rPr>
          <w:szCs w:val="22"/>
          <w:highlight w:val="green"/>
          <w:u w:val="single"/>
        </w:rPr>
        <w:t>if citizens won’t obey</w:t>
      </w:r>
      <w:r w:rsidRPr="00FA66B5">
        <w:rPr>
          <w:szCs w:val="22"/>
          <w:u w:val="single"/>
        </w:rPr>
        <w:t xml:space="preserve"> the commands of their </w:t>
      </w:r>
      <w:r w:rsidRPr="00FA66B5">
        <w:rPr>
          <w:szCs w:val="22"/>
          <w:highlight w:val="green"/>
          <w:u w:val="single"/>
        </w:rPr>
        <w:t>public officials</w:t>
      </w:r>
      <w:r w:rsidRPr="00FA66B5">
        <w:rPr>
          <w:szCs w:val="22"/>
          <w:u w:val="single"/>
        </w:rPr>
        <w:t xml:space="preserve">, and won’t keep off the grass, and won’t pay their taxes, there </w:t>
      </w:r>
      <w:r w:rsidRPr="00FA66B5">
        <w:rPr>
          <w:szCs w:val="22"/>
          <w:highlight w:val="green"/>
          <w:u w:val="single"/>
        </w:rPr>
        <w:t>turns out to be a mutual dependence</w:t>
      </w:r>
      <w:r w:rsidRPr="00FA66B5">
        <w:rPr>
          <w:sz w:val="10"/>
          <w:szCs w:val="22"/>
        </w:rPr>
        <w:t xml:space="preserve">. The </w:t>
      </w:r>
      <w:r w:rsidRPr="00FA66B5">
        <w:rPr>
          <w:szCs w:val="22"/>
          <w:highlight w:val="green"/>
          <w:u w:val="single"/>
        </w:rPr>
        <w:t>withdrawal of cooperation gives</w:t>
      </w:r>
      <w:r w:rsidRPr="00FA66B5">
        <w:rPr>
          <w:szCs w:val="22"/>
          <w:u w:val="single"/>
        </w:rPr>
        <w:t xml:space="preserve"> people who appear to be </w:t>
      </w:r>
      <w:r w:rsidRPr="00FA66B5">
        <w:rPr>
          <w:szCs w:val="22"/>
          <w:highlight w:val="green"/>
          <w:u w:val="single"/>
        </w:rPr>
        <w:t>powerless a counter-power</w:t>
      </w:r>
      <w:r w:rsidRPr="00FA66B5">
        <w:rPr>
          <w:sz w:val="10"/>
          <w:szCs w:val="22"/>
        </w:rPr>
        <w:t xml:space="preserve">. But </w:t>
      </w:r>
      <w:r w:rsidRPr="00FA66B5">
        <w:rPr>
          <w:szCs w:val="22"/>
          <w:u w:val="single"/>
        </w:rPr>
        <w:t>you have to organize it</w:t>
      </w:r>
      <w:r w:rsidRPr="00FA66B5">
        <w:rPr>
          <w:sz w:val="10"/>
          <w:szCs w:val="22"/>
        </w:rPr>
        <w:t xml:space="preserve">. Since </w:t>
      </w:r>
      <w:r w:rsidRPr="00FA66B5">
        <w:rPr>
          <w:szCs w:val="22"/>
          <w:u w:val="single"/>
        </w:rPr>
        <w:t>no one can use it by themselves</w:t>
      </w:r>
      <w:r w:rsidRPr="00FA66B5">
        <w:rPr>
          <w:sz w:val="10"/>
          <w:szCs w:val="22"/>
        </w:rPr>
        <w:t xml:space="preserve">, </w:t>
      </w:r>
      <w:r w:rsidRPr="00FA66B5">
        <w:rPr>
          <w:szCs w:val="22"/>
          <w:u w:val="single"/>
        </w:rPr>
        <w:t>you can only use this power by cooperating with other people who appear to be in the same boat</w:t>
      </w:r>
      <w:r w:rsidRPr="00FA66B5">
        <w:rPr>
          <w:sz w:val="10"/>
          <w:szCs w:val="22"/>
        </w:rPr>
        <w:t xml:space="preserve">. One of the most important and </w:t>
      </w:r>
      <w:r w:rsidRPr="00FA66B5">
        <w:rPr>
          <w:szCs w:val="22"/>
          <w:u w:val="single"/>
        </w:rPr>
        <w:t>most powerful means of exercising this power is the strike</w:t>
      </w:r>
      <w:r w:rsidRPr="00FA66B5">
        <w:rPr>
          <w:sz w:val="10"/>
          <w:szCs w:val="22"/>
        </w:rPr>
        <w:t xml:space="preserve">. </w:t>
      </w:r>
      <w:r w:rsidRPr="00FA66B5">
        <w:rPr>
          <w:szCs w:val="22"/>
          <w:u w:val="single"/>
        </w:rPr>
        <w:t>If workers withdraw their acquiescence and cooperation, then their employers are pretty much up a river without a paddle</w:t>
      </w:r>
      <w:r w:rsidRPr="00FA66B5">
        <w:rPr>
          <w:sz w:val="10"/>
          <w:szCs w:val="22"/>
        </w:rPr>
        <w:t xml:space="preserve">. Another part of </w:t>
      </w:r>
      <w:r w:rsidRPr="00FA66B5">
        <w:rPr>
          <w:szCs w:val="22"/>
          <w:u w:val="single"/>
        </w:rPr>
        <w:t xml:space="preserve">the </w:t>
      </w:r>
      <w:r w:rsidRPr="00FA66B5">
        <w:rPr>
          <w:szCs w:val="22"/>
          <w:highlight w:val="green"/>
          <w:u w:val="single"/>
        </w:rPr>
        <w:t>power of the strike is the ability to mobilize and inspire support from a</w:t>
      </w:r>
      <w:r w:rsidRPr="00FA66B5">
        <w:rPr>
          <w:szCs w:val="22"/>
          <w:u w:val="single"/>
        </w:rPr>
        <w:t xml:space="preserve"> much </w:t>
      </w:r>
      <w:r w:rsidRPr="00FA66B5">
        <w:rPr>
          <w:szCs w:val="22"/>
          <w:highlight w:val="green"/>
          <w:u w:val="single"/>
        </w:rPr>
        <w:t>wider movement</w:t>
      </w:r>
      <w:r w:rsidRPr="00FA66B5">
        <w:rPr>
          <w:sz w:val="10"/>
          <w:szCs w:val="22"/>
        </w:rPr>
        <w:t>. At the extreme, t</w:t>
      </w:r>
      <w:r w:rsidRPr="00FA66B5">
        <w:rPr>
          <w:szCs w:val="22"/>
          <w:u w:val="single"/>
        </w:rPr>
        <w:t>his takes the form of a general strike</w:t>
      </w:r>
      <w:r w:rsidRPr="00FA66B5">
        <w:rPr>
          <w:sz w:val="10"/>
          <w:szCs w:val="22"/>
        </w:rPr>
        <w:t xml:space="preserve">. But it can also </w:t>
      </w:r>
      <w:r w:rsidRPr="00FA66B5">
        <w:rPr>
          <w:szCs w:val="22"/>
          <w:u w:val="single"/>
        </w:rPr>
        <w:t>involve the participation of the community</w:t>
      </w:r>
      <w:r w:rsidRPr="00FA66B5">
        <w:rPr>
          <w:sz w:val="10"/>
          <w:szCs w:val="22"/>
        </w:rPr>
        <w:t xml:space="preserve"> in pickets, or all kinds of other expressions </w:t>
      </w:r>
      <w:r w:rsidRPr="00FA66B5">
        <w:rPr>
          <w:szCs w:val="22"/>
          <w:u w:val="single"/>
        </w:rPr>
        <w:t>that make it difficult for the government to just send in police or the National Guard</w:t>
      </w:r>
      <w:r w:rsidRPr="00FA66B5">
        <w:rPr>
          <w:sz w:val="10"/>
          <w:szCs w:val="22"/>
        </w:rPr>
        <w:t xml:space="preserve">. </w:t>
      </w:r>
      <w:r w:rsidRPr="00FA66B5">
        <w:rPr>
          <w:szCs w:val="22"/>
          <w:u w:val="single"/>
        </w:rPr>
        <w:t>If too many people are sympathetic to the strikers, it makes it a lot harder to use that kind of repression</w:t>
      </w:r>
      <w:r w:rsidRPr="00FA66B5">
        <w:rPr>
          <w:sz w:val="10"/>
          <w:szCs w:val="22"/>
        </w:rPr>
        <w:t xml:space="preserve">. On that point, I think we both see the recent uptick in strikes as a very hopeful sign. At the same time, the </w:t>
      </w:r>
      <w:r w:rsidRPr="00FA66B5">
        <w:rPr>
          <w:szCs w:val="22"/>
          <w:highlight w:val="green"/>
          <w:u w:val="single"/>
        </w:rPr>
        <w:t>history</w:t>
      </w:r>
      <w:r w:rsidRPr="00FA66B5">
        <w:rPr>
          <w:szCs w:val="22"/>
          <w:u w:val="single"/>
        </w:rPr>
        <w:t xml:space="preserve"> </w:t>
      </w:r>
      <w:r w:rsidRPr="00FA66B5">
        <w:rPr>
          <w:sz w:val="10"/>
          <w:szCs w:val="22"/>
        </w:rPr>
        <w:t xml:space="preserve">related in your book </w:t>
      </w:r>
      <w:r w:rsidRPr="00FA66B5">
        <w:rPr>
          <w:szCs w:val="22"/>
          <w:u w:val="single"/>
        </w:rPr>
        <w:t xml:space="preserve">is </w:t>
      </w:r>
      <w:r w:rsidRPr="00FA66B5">
        <w:rPr>
          <w:szCs w:val="22"/>
          <w:highlight w:val="green"/>
          <w:u w:val="single"/>
        </w:rPr>
        <w:t>filled with broken strikes</w:t>
      </w:r>
      <w:r w:rsidRPr="00FA66B5">
        <w:rPr>
          <w:szCs w:val="22"/>
          <w:u w:val="single"/>
        </w:rPr>
        <w:t xml:space="preserve">, and with terrible </w:t>
      </w:r>
      <w:r w:rsidRPr="00FA66B5">
        <w:rPr>
          <w:szCs w:val="22"/>
          <w:highlight w:val="green"/>
          <w:u w:val="single"/>
        </w:rPr>
        <w:t>repression and violence</w:t>
      </w:r>
      <w:r w:rsidRPr="00FA66B5">
        <w:rPr>
          <w:szCs w:val="22"/>
          <w:u w:val="single"/>
        </w:rPr>
        <w:t>.</w:t>
      </w:r>
      <w:r w:rsidRPr="00FA66B5">
        <w:rPr>
          <w:sz w:val="10"/>
          <w:szCs w:val="22"/>
        </w:rPr>
        <w:t xml:space="preserve"> How do you balance the sense of hope and untapped power that we feel around strikes with the reality that working people are not always on the winning side? JB There’s no question that in </w:t>
      </w:r>
      <w:r w:rsidRPr="00FA66B5">
        <w:rPr>
          <w:szCs w:val="22"/>
          <w:u w:val="single"/>
        </w:rPr>
        <w:t>many situations a strike involves risk and sacrifice</w:t>
      </w:r>
      <w:r w:rsidRPr="00FA66B5">
        <w:rPr>
          <w:sz w:val="10"/>
          <w:szCs w:val="22"/>
        </w:rPr>
        <w:t xml:space="preserve">. And </w:t>
      </w:r>
      <w:r w:rsidRPr="00FA66B5">
        <w:rPr>
          <w:szCs w:val="22"/>
          <w:highlight w:val="green"/>
          <w:u w:val="single"/>
        </w:rPr>
        <w:t>no one</w:t>
      </w:r>
      <w:r w:rsidRPr="00FA66B5">
        <w:rPr>
          <w:szCs w:val="22"/>
          <w:u w:val="single"/>
        </w:rPr>
        <w:t xml:space="preserve"> should </w:t>
      </w:r>
      <w:r w:rsidRPr="00FA66B5">
        <w:rPr>
          <w:szCs w:val="22"/>
          <w:highlight w:val="green"/>
          <w:u w:val="single"/>
        </w:rPr>
        <w:t>embark upon these activities without weighing the costs</w:t>
      </w:r>
      <w:r w:rsidRPr="00FA66B5">
        <w:rPr>
          <w:szCs w:val="22"/>
          <w:u w:val="single"/>
        </w:rPr>
        <w:t>. I think you find many working people go through exactly that kind of process</w:t>
      </w:r>
      <w:r w:rsidRPr="00FA66B5">
        <w:rPr>
          <w:sz w:val="10"/>
          <w:szCs w:val="22"/>
        </w:rPr>
        <w:t>. For example, in the period when permanent workers were being brought in as strike-breakers, a large number of people said, “Look, the dice are completely loaded against us in this situation, so we’re not going to strike.” That’s a big part of the story of the decline of strikes. Maybe they went further than necessary, or maybe they had leaders who weren’t willing to fight for other reasons. But a big part of it is a realistic weighing of conditions. When you look at it historically, in these periods you generally see a search for new strategies, new forms of organization, and new approaches that allow workers’ basic power to be used effectively again. For example, [in the 1800s] craft unions — made up of workers who had a particular skill, like carpenters or cobblers — were quite strong, but then modern industry and factories came along and their power was pretty much eliminated. Eventually they were reorganized on an industrial basis, so that everyone in the same factory, and everyone in the same company, and everyone in the same industry would be part of the same union. And they gained an ability to shut down these giant continental corporations, like General Motors and General Electric. These types of changes usually involve an experimental process, in which people test out what might work, what they might do differently. I think that’s what we’re seeing today. If teachers can make demands that draw together parents and kids and community members and janitors and nurses — and all the people who are connected with public education one way or another — maybe we can do things we couldn’t do the old way.</w:t>
      </w:r>
    </w:p>
    <w:p w14:paraId="4EAEE334" w14:textId="77777777" w:rsidR="007912F0" w:rsidRPr="00FA66B5" w:rsidRDefault="007912F0" w:rsidP="007912F0">
      <w:pPr>
        <w:rPr>
          <w:rFonts w:asciiTheme="majorHAnsi" w:hAnsiTheme="majorHAnsi" w:cstheme="majorHAnsi"/>
          <w:sz w:val="16"/>
        </w:rPr>
      </w:pPr>
    </w:p>
    <w:p w14:paraId="264F2912" w14:textId="77777777" w:rsidR="007912F0" w:rsidRPr="00FA66B5" w:rsidRDefault="007912F0" w:rsidP="007912F0">
      <w:pPr>
        <w:rPr>
          <w:rFonts w:asciiTheme="majorHAnsi" w:hAnsiTheme="majorHAnsi" w:cstheme="majorHAnsi"/>
        </w:rPr>
      </w:pPr>
    </w:p>
    <w:p w14:paraId="45E74F96" w14:textId="77777777" w:rsidR="007912F0" w:rsidRPr="00FA66B5" w:rsidRDefault="007912F0" w:rsidP="007912F0">
      <w:pPr>
        <w:pStyle w:val="Heading2"/>
        <w:rPr>
          <w:rFonts w:asciiTheme="majorHAnsi" w:hAnsiTheme="majorHAnsi" w:cstheme="majorHAnsi"/>
        </w:rPr>
      </w:pPr>
      <w:r w:rsidRPr="00FA66B5">
        <w:rPr>
          <w:rFonts w:asciiTheme="majorHAnsi" w:hAnsiTheme="majorHAnsi" w:cstheme="majorHAnsi"/>
        </w:rPr>
        <w:lastRenderedPageBreak/>
        <w:t xml:space="preserve">Framing </w:t>
      </w:r>
    </w:p>
    <w:p w14:paraId="55E5023C" w14:textId="77777777" w:rsidR="007912F0" w:rsidRPr="00FA66B5" w:rsidRDefault="007912F0" w:rsidP="007912F0">
      <w:pPr>
        <w:pStyle w:val="Heading4"/>
        <w:rPr>
          <w:rFonts w:asciiTheme="majorHAnsi" w:hAnsiTheme="majorHAnsi" w:cstheme="majorHAnsi"/>
        </w:rPr>
      </w:pPr>
      <w:r w:rsidRPr="00FA66B5">
        <w:rPr>
          <w:rFonts w:asciiTheme="majorHAnsi" w:hAnsiTheme="majorHAnsi" w:cstheme="majorHAnsi"/>
        </w:rPr>
        <w:t xml:space="preserve">The standard is maximizing expected wellbeing. Prefer – </w:t>
      </w:r>
    </w:p>
    <w:p w14:paraId="4D93A258" w14:textId="77777777" w:rsidR="007912F0" w:rsidRPr="00FA66B5" w:rsidRDefault="007912F0" w:rsidP="007912F0">
      <w:pPr>
        <w:pStyle w:val="Heading4"/>
        <w:rPr>
          <w:rFonts w:asciiTheme="majorHAnsi" w:hAnsiTheme="majorHAnsi" w:cstheme="majorHAnsi"/>
          <w:bCs w:val="0"/>
          <w:u w:val="single"/>
        </w:rPr>
      </w:pPr>
      <w:r w:rsidRPr="00FA66B5">
        <w:rPr>
          <w:rFonts w:asciiTheme="majorHAnsi" w:hAnsiTheme="majorHAnsi" w:cstheme="majorHAnsi"/>
        </w:rPr>
        <w:t xml:space="preserve">1] Pleasure and pain </w:t>
      </w:r>
      <w:r w:rsidRPr="00FA66B5">
        <w:rPr>
          <w:rFonts w:asciiTheme="majorHAnsi" w:hAnsiTheme="majorHAnsi" w:cstheme="majorHAnsi"/>
          <w:i/>
        </w:rPr>
        <w:t>are</w:t>
      </w:r>
      <w:r w:rsidRPr="00FA66B5">
        <w:rPr>
          <w:rFonts w:asciiTheme="majorHAnsi" w:hAnsiTheme="majorHAnsi" w:cstheme="majorHAnsi"/>
        </w:rPr>
        <w:t xml:space="preserve"> intrinsic </w:t>
      </w:r>
      <w:r w:rsidRPr="00FA66B5">
        <w:rPr>
          <w:rFonts w:asciiTheme="majorHAnsi" w:hAnsiTheme="majorHAnsi" w:cstheme="majorHAnsi"/>
          <w:u w:val="single"/>
        </w:rPr>
        <w:t>value</w:t>
      </w:r>
      <w:r w:rsidRPr="00FA66B5">
        <w:rPr>
          <w:rFonts w:asciiTheme="majorHAnsi" w:hAnsiTheme="majorHAnsi" w:cstheme="majorHAnsi"/>
        </w:rPr>
        <w:t xml:space="preserve"> and </w:t>
      </w:r>
      <w:r w:rsidRPr="00FA66B5">
        <w:rPr>
          <w:rFonts w:asciiTheme="majorHAnsi" w:hAnsiTheme="majorHAnsi" w:cstheme="majorHAnsi"/>
          <w:u w:val="single"/>
        </w:rPr>
        <w:t>disvalue</w:t>
      </w:r>
      <w:r w:rsidRPr="00FA66B5">
        <w:rPr>
          <w:rFonts w:asciiTheme="majorHAnsi" w:hAnsiTheme="majorHAnsi" w:cstheme="majorHAnsi"/>
        </w:rPr>
        <w:t xml:space="preserve"> – everything else </w:t>
      </w:r>
      <w:r w:rsidRPr="00FA66B5">
        <w:rPr>
          <w:rFonts w:asciiTheme="majorHAnsi" w:hAnsiTheme="majorHAnsi" w:cstheme="majorHAnsi"/>
          <w:i/>
        </w:rPr>
        <w:t>regresses</w:t>
      </w:r>
      <w:r w:rsidRPr="00FA66B5">
        <w:rPr>
          <w:rFonts w:asciiTheme="majorHAnsi" w:hAnsiTheme="majorHAnsi" w:cstheme="majorHAnsi"/>
        </w:rPr>
        <w:t xml:space="preserve"> – </w:t>
      </w:r>
      <w:r w:rsidRPr="00FA66B5">
        <w:rPr>
          <w:rFonts w:asciiTheme="majorHAnsi" w:hAnsiTheme="majorHAnsi" w:cstheme="majorHAnsi"/>
          <w:u w:val="single"/>
        </w:rPr>
        <w:t>robust neuroscience.</w:t>
      </w:r>
    </w:p>
    <w:p w14:paraId="33C7EF0C" w14:textId="77777777" w:rsidR="007912F0" w:rsidRPr="00FA66B5" w:rsidRDefault="007912F0" w:rsidP="007912F0">
      <w:pPr>
        <w:rPr>
          <w:rStyle w:val="Style13ptBold"/>
          <w:rFonts w:asciiTheme="majorHAnsi" w:hAnsiTheme="majorHAnsi" w:cstheme="majorHAnsi"/>
        </w:rPr>
      </w:pPr>
      <w:r w:rsidRPr="00FA66B5">
        <w:rPr>
          <w:rStyle w:val="Style13ptBold"/>
          <w:rFonts w:asciiTheme="majorHAnsi" w:hAnsiTheme="majorHAnsi" w:cstheme="majorHAnsi"/>
        </w:rPr>
        <w:t>Blum et al. 18</w:t>
      </w:r>
    </w:p>
    <w:p w14:paraId="182A7A7A" w14:textId="77777777" w:rsidR="007912F0" w:rsidRPr="00FA66B5" w:rsidRDefault="007912F0" w:rsidP="007912F0">
      <w:pPr>
        <w:rPr>
          <w:rFonts w:asciiTheme="majorHAnsi" w:hAnsiTheme="majorHAnsi" w:cstheme="majorHAnsi"/>
          <w:sz w:val="16"/>
          <w:szCs w:val="16"/>
        </w:rPr>
      </w:pPr>
      <w:r w:rsidRPr="00FA66B5">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sidRPr="00FA66B5">
          <w:rPr>
            <w:rStyle w:val="Hyperlink"/>
            <w:rFonts w:asciiTheme="majorHAnsi" w:hAnsiTheme="majorHAnsi" w:cstheme="majorHAnsi"/>
            <w:color w:val="000000"/>
            <w:sz w:val="16"/>
            <w:szCs w:val="16"/>
          </w:rPr>
          <w:t>https://www.ncbi.nlm.nih.gov/pmc/articles/PMC6446569/</w:t>
        </w:r>
      </w:hyperlink>
      <w:r w:rsidRPr="00FA66B5">
        <w:rPr>
          <w:rFonts w:asciiTheme="majorHAnsi" w:hAnsiTheme="majorHAnsi" w:cstheme="majorHAnsi"/>
          <w:sz w:val="16"/>
          <w:szCs w:val="16"/>
        </w:rPr>
        <w:t>, R.S.</w:t>
      </w:r>
    </w:p>
    <w:p w14:paraId="30A94900" w14:textId="77777777" w:rsidR="007912F0" w:rsidRPr="00FA66B5" w:rsidRDefault="007912F0" w:rsidP="007912F0">
      <w:pPr>
        <w:rPr>
          <w:rFonts w:asciiTheme="majorHAnsi" w:hAnsiTheme="majorHAnsi" w:cstheme="majorHAnsi"/>
          <w:sz w:val="16"/>
        </w:rPr>
      </w:pPr>
      <w:r w:rsidRPr="00FA66B5">
        <w:rPr>
          <w:rFonts w:asciiTheme="majorHAnsi" w:hAnsiTheme="majorHAnsi" w:cstheme="majorHAnsi"/>
          <w:b/>
          <w:bCs/>
          <w:highlight w:val="green"/>
          <w:u w:val="single"/>
        </w:rPr>
        <w:t>Pleasure</w:t>
      </w:r>
      <w:r w:rsidRPr="00FA66B5">
        <w:rPr>
          <w:rFonts w:asciiTheme="majorHAnsi" w:hAnsiTheme="majorHAnsi" w:cstheme="majorHAnsi"/>
          <w:u w:val="single"/>
        </w:rPr>
        <w:t xml:space="preserve"> is not only</w:t>
      </w:r>
      <w:r w:rsidRPr="00FA66B5">
        <w:rPr>
          <w:rFonts w:asciiTheme="majorHAnsi" w:hAnsiTheme="majorHAnsi" w:cstheme="majorHAnsi"/>
          <w:sz w:val="16"/>
        </w:rPr>
        <w:t xml:space="preserve"> one of the three </w:t>
      </w:r>
      <w:r w:rsidRPr="00FA66B5">
        <w:rPr>
          <w:rFonts w:asciiTheme="majorHAnsi" w:hAnsiTheme="majorHAnsi" w:cstheme="majorHAnsi"/>
          <w:u w:val="single"/>
        </w:rPr>
        <w:t>primary reward functions</w:t>
      </w:r>
      <w:r w:rsidRPr="00FA66B5">
        <w:rPr>
          <w:rFonts w:asciiTheme="majorHAnsi" w:hAnsiTheme="majorHAnsi" w:cstheme="majorHAnsi"/>
          <w:sz w:val="16"/>
        </w:rPr>
        <w:t xml:space="preserve"> but </w:t>
      </w:r>
      <w:r w:rsidRPr="00FA66B5">
        <w:rPr>
          <w:rFonts w:asciiTheme="majorHAnsi" w:hAnsiTheme="majorHAnsi" w:cstheme="majorHAnsi"/>
          <w:u w:val="single"/>
        </w:rPr>
        <w:t xml:space="preserve">it also </w:t>
      </w:r>
      <w:r w:rsidRPr="00FA66B5">
        <w:rPr>
          <w:rFonts w:asciiTheme="majorHAnsi" w:hAnsiTheme="majorHAnsi" w:cstheme="majorHAnsi"/>
          <w:b/>
          <w:bCs/>
          <w:highlight w:val="green"/>
          <w:u w:val="single"/>
        </w:rPr>
        <w:t>defines reward.</w:t>
      </w:r>
      <w:r w:rsidRPr="00FA66B5">
        <w:rPr>
          <w:rFonts w:asciiTheme="majorHAnsi" w:hAnsiTheme="majorHAnsi" w:cstheme="majorHAnsi"/>
          <w:sz w:val="16"/>
        </w:rPr>
        <w:t xml:space="preserve"> As homeostasis explains the </w:t>
      </w:r>
      <w:r w:rsidRPr="00FA66B5">
        <w:rPr>
          <w:rFonts w:asciiTheme="majorHAnsi" w:hAnsiTheme="majorHAnsi" w:cstheme="majorHAnsi"/>
          <w:u w:val="single"/>
        </w:rPr>
        <w:t>functions of</w:t>
      </w:r>
      <w:r w:rsidRPr="00FA66B5">
        <w:rPr>
          <w:rFonts w:asciiTheme="majorHAnsi" w:hAnsiTheme="majorHAnsi" w:cstheme="majorHAnsi"/>
          <w:sz w:val="16"/>
        </w:rPr>
        <w:t xml:space="preserve"> only a limited number of </w:t>
      </w:r>
      <w:r w:rsidRPr="00FA66B5">
        <w:rPr>
          <w:rFonts w:asciiTheme="majorHAnsi" w:hAnsiTheme="majorHAnsi" w:cstheme="majorHAnsi"/>
          <w:u w:val="single"/>
        </w:rPr>
        <w:t>rewards, the</w:t>
      </w:r>
      <w:r w:rsidRPr="00FA66B5">
        <w:rPr>
          <w:rFonts w:asciiTheme="majorHAnsi" w:hAnsiTheme="majorHAnsi" w:cstheme="majorHAnsi"/>
          <w:sz w:val="16"/>
        </w:rPr>
        <w:t xml:space="preserve"> principal </w:t>
      </w:r>
      <w:r w:rsidRPr="00FA66B5">
        <w:rPr>
          <w:rFonts w:asciiTheme="majorHAnsi" w:hAnsiTheme="majorHAnsi" w:cstheme="majorHAnsi"/>
          <w:highlight w:val="green"/>
          <w:u w:val="single"/>
        </w:rPr>
        <w:t>reason why particular stimuli</w:t>
      </w:r>
      <w:r w:rsidRPr="00FA66B5">
        <w:rPr>
          <w:rFonts w:asciiTheme="majorHAnsi" w:hAnsiTheme="majorHAnsi" w:cstheme="majorHAnsi"/>
          <w:u w:val="single"/>
        </w:rPr>
        <w:t xml:space="preserve">, objects, events, situations, and activities </w:t>
      </w:r>
      <w:r w:rsidRPr="00FA66B5">
        <w:rPr>
          <w:rFonts w:asciiTheme="majorHAnsi" w:hAnsiTheme="majorHAnsi" w:cstheme="majorHAnsi"/>
          <w:highlight w:val="green"/>
          <w:u w:val="single"/>
        </w:rPr>
        <w:t>are rewarding</w:t>
      </w:r>
      <w:r w:rsidRPr="00FA66B5">
        <w:rPr>
          <w:rFonts w:asciiTheme="majorHAnsi" w:hAnsiTheme="majorHAnsi" w:cstheme="majorHAnsi"/>
          <w:sz w:val="16"/>
        </w:rPr>
        <w:t xml:space="preserve"> may be </w:t>
      </w:r>
      <w:r w:rsidRPr="00FA66B5">
        <w:rPr>
          <w:rFonts w:asciiTheme="majorHAnsi" w:hAnsiTheme="majorHAnsi" w:cstheme="majorHAnsi"/>
          <w:highlight w:val="green"/>
          <w:u w:val="single"/>
        </w:rPr>
        <w:t>due to pleasure.</w:t>
      </w:r>
      <w:r w:rsidRPr="00FA66B5">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FA66B5">
        <w:rPr>
          <w:rFonts w:asciiTheme="majorHAnsi" w:hAnsiTheme="majorHAnsi" w:cstheme="majorHAnsi"/>
          <w:u w:val="single"/>
        </w:rPr>
        <w:t>Pleasure, as the primary effect of rewards</w:t>
      </w:r>
      <w:r w:rsidRPr="00FA66B5">
        <w:rPr>
          <w:rFonts w:asciiTheme="majorHAnsi" w:hAnsiTheme="majorHAnsi" w:cstheme="majorHAnsi"/>
          <w:sz w:val="16"/>
        </w:rPr>
        <w:t xml:space="preserve">, drives the prime reward functions of learning, approach behavior, and decision making and </w:t>
      </w:r>
      <w:r w:rsidRPr="00FA66B5">
        <w:rPr>
          <w:rFonts w:asciiTheme="majorHAnsi" w:hAnsiTheme="majorHAnsi" w:cstheme="majorHAnsi"/>
          <w:highlight w:val="green"/>
          <w:u w:val="single"/>
        </w:rPr>
        <w:t xml:space="preserve">provides the </w:t>
      </w:r>
      <w:r w:rsidRPr="00FA66B5">
        <w:rPr>
          <w:rFonts w:asciiTheme="majorHAnsi" w:hAnsiTheme="majorHAnsi" w:cstheme="majorHAnsi"/>
          <w:b/>
          <w:bCs/>
          <w:highlight w:val="green"/>
          <w:u w:val="single"/>
        </w:rPr>
        <w:t>basis for hedonic theories</w:t>
      </w:r>
      <w:r w:rsidRPr="00FA66B5">
        <w:rPr>
          <w:rFonts w:asciiTheme="majorHAnsi" w:hAnsiTheme="majorHAnsi" w:cstheme="majorHAnsi"/>
          <w:highlight w:val="green"/>
          <w:u w:val="single"/>
        </w:rPr>
        <w:t xml:space="preserve"> of reward</w:t>
      </w:r>
      <w:r w:rsidRPr="00FA66B5">
        <w:rPr>
          <w:rFonts w:asciiTheme="majorHAnsi" w:hAnsiTheme="majorHAnsi" w:cstheme="majorHAnsi"/>
          <w:u w:val="single"/>
        </w:rPr>
        <w:t xml:space="preserve"> function. We are attracted by</w:t>
      </w:r>
      <w:r w:rsidRPr="00FA66B5">
        <w:rPr>
          <w:rFonts w:asciiTheme="majorHAnsi" w:hAnsiTheme="majorHAnsi" w:cstheme="majorHAnsi"/>
          <w:sz w:val="16"/>
        </w:rPr>
        <w:t xml:space="preserve"> most </w:t>
      </w:r>
      <w:r w:rsidRPr="00FA66B5">
        <w:rPr>
          <w:rFonts w:asciiTheme="majorHAnsi" w:hAnsiTheme="majorHAnsi" w:cstheme="majorHAnsi"/>
          <w:u w:val="single"/>
        </w:rPr>
        <w:t>rewards and exert intense efforts to obtain them</w:t>
      </w:r>
      <w:r w:rsidRPr="00FA66B5">
        <w:rPr>
          <w:rFonts w:asciiTheme="majorHAnsi" w:hAnsiTheme="majorHAnsi" w:cstheme="majorHAnsi"/>
          <w:sz w:val="16"/>
        </w:rPr>
        <w:t xml:space="preserve">, just </w:t>
      </w:r>
      <w:r w:rsidRPr="00FA66B5">
        <w:rPr>
          <w:rFonts w:asciiTheme="majorHAnsi" w:hAnsiTheme="majorHAnsi" w:cstheme="majorHAnsi"/>
          <w:u w:val="single"/>
        </w:rPr>
        <w:t>because they are enjoyable</w:t>
      </w:r>
      <w:r w:rsidRPr="00FA66B5">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FA66B5">
        <w:rPr>
          <w:rFonts w:asciiTheme="majorHAnsi" w:hAnsiTheme="majorHAnsi" w:cstheme="majorHAnsi"/>
          <w:u w:val="single"/>
        </w:rPr>
        <w:t>using both humans and detailed invasive brain analysis of animals has discovered some critical ways that the brain processes pleasure</w:t>
      </w:r>
      <w:r w:rsidRPr="00FA66B5">
        <w:rPr>
          <w:rFonts w:asciiTheme="majorHAnsi" w:hAnsiTheme="majorHAnsi" w:cstheme="majorHAnsi"/>
          <w:sz w:val="16"/>
        </w:rPr>
        <w:t xml:space="preserve"> [14]. </w:t>
      </w:r>
      <w:r w:rsidRPr="00FA66B5">
        <w:rPr>
          <w:rFonts w:asciiTheme="majorHAnsi" w:hAnsiTheme="majorHAnsi" w:cstheme="majorHAnsi"/>
          <w:u w:val="single"/>
        </w:rPr>
        <w:t>Pleasure as a hallmark of reward is sufficient for defining a reward</w:t>
      </w:r>
      <w:r w:rsidRPr="00FA66B5">
        <w:rPr>
          <w:rFonts w:asciiTheme="majorHAnsi" w:hAnsiTheme="majorHAnsi" w:cstheme="majorHAnsi"/>
          <w:sz w:val="16"/>
        </w:rPr>
        <w:t xml:space="preserve">, but it may not be necessary. </w:t>
      </w:r>
      <w:r w:rsidRPr="00FA66B5">
        <w:rPr>
          <w:rFonts w:asciiTheme="majorHAnsi" w:hAnsiTheme="majorHAnsi" w:cstheme="majorHAnsi"/>
          <w:u w:val="single"/>
        </w:rPr>
        <w:t>A reward may generate positive</w:t>
      </w:r>
      <w:r w:rsidRPr="00FA66B5">
        <w:rPr>
          <w:rFonts w:asciiTheme="majorHAnsi" w:hAnsiTheme="majorHAnsi" w:cstheme="majorHAnsi"/>
          <w:sz w:val="16"/>
        </w:rPr>
        <w:t xml:space="preserve"> learning and approach </w:t>
      </w:r>
      <w:r w:rsidRPr="00FA66B5">
        <w:rPr>
          <w:rFonts w:asciiTheme="majorHAnsi" w:hAnsiTheme="majorHAnsi" w:cstheme="majorHAnsi"/>
          <w:u w:val="single"/>
        </w:rPr>
        <w:t>behavior</w:t>
      </w:r>
      <w:r w:rsidRPr="00FA66B5">
        <w:rPr>
          <w:rFonts w:asciiTheme="majorHAnsi" w:hAnsiTheme="majorHAnsi" w:cstheme="majorHAnsi"/>
          <w:sz w:val="16"/>
        </w:rPr>
        <w:t xml:space="preserve"> simply </w:t>
      </w:r>
      <w:r w:rsidRPr="00FA66B5">
        <w:rPr>
          <w:rFonts w:asciiTheme="majorHAnsi" w:hAnsiTheme="majorHAnsi" w:cstheme="majorHAnsi"/>
          <w:u w:val="single"/>
        </w:rPr>
        <w:t>because it contains substances that are essential for body function.</w:t>
      </w:r>
      <w:r w:rsidRPr="00FA66B5">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FA66B5">
        <w:rPr>
          <w:rFonts w:asciiTheme="majorHAnsi" w:hAnsiTheme="majorHAnsi" w:cstheme="majorHAnsi"/>
          <w:u w:val="single"/>
        </w:rPr>
        <w:t>evolution and its basic principles found</w:t>
      </w:r>
      <w:r w:rsidRPr="00FA66B5">
        <w:rPr>
          <w:rFonts w:asciiTheme="majorHAnsi" w:hAnsiTheme="majorHAnsi" w:cstheme="majorHAnsi"/>
          <w:sz w:val="16"/>
        </w:rPr>
        <w:t xml:space="preserve"> various </w:t>
      </w:r>
      <w:r w:rsidRPr="00FA66B5">
        <w:rPr>
          <w:rFonts w:asciiTheme="majorHAnsi" w:hAnsiTheme="majorHAnsi" w:cstheme="majorHAnsi"/>
          <w:u w:val="single"/>
        </w:rPr>
        <w:t>mechanisms that steer behavior and biological development.</w:t>
      </w:r>
      <w:r w:rsidRPr="00FA66B5">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w:t>
      </w:r>
      <w:r w:rsidRPr="00FA66B5">
        <w:rPr>
          <w:rFonts w:asciiTheme="majorHAnsi" w:hAnsiTheme="majorHAnsi" w:cstheme="majorHAnsi"/>
          <w:sz w:val="16"/>
        </w:rPr>
        <w:lastRenderedPageBreak/>
        <w:t xml:space="preserve">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FA66B5">
        <w:rPr>
          <w:rFonts w:asciiTheme="majorHAnsi" w:hAnsiTheme="majorHAnsi" w:cstheme="majorHAnsi"/>
          <w:b/>
          <w:bCs/>
          <w:highlight w:val="green"/>
          <w:u w:val="single"/>
        </w:rPr>
        <w:t>organisms are</w:t>
      </w:r>
      <w:r w:rsidRPr="00FA66B5">
        <w:rPr>
          <w:rFonts w:asciiTheme="majorHAnsi" w:hAnsiTheme="majorHAnsi" w:cstheme="majorHAnsi"/>
          <w:u w:val="single"/>
        </w:rPr>
        <w:t xml:space="preserve"> the </w:t>
      </w:r>
      <w:r w:rsidRPr="00FA66B5">
        <w:rPr>
          <w:rFonts w:asciiTheme="majorHAnsi" w:hAnsiTheme="majorHAnsi" w:cstheme="majorHAnsi"/>
          <w:b/>
          <w:bCs/>
          <w:highlight w:val="green"/>
          <w:u w:val="single"/>
        </w:rPr>
        <w:t>result of evolutionary competition.</w:t>
      </w:r>
      <w:r w:rsidRPr="00FA66B5">
        <w:rPr>
          <w:rFonts w:asciiTheme="majorHAnsi" w:hAnsiTheme="majorHAnsi" w:cstheme="majorHAnsi"/>
          <w:sz w:val="16"/>
        </w:rPr>
        <w:t xml:space="preserve"> In fact, Richard </w:t>
      </w:r>
      <w:r w:rsidRPr="00FA66B5">
        <w:rPr>
          <w:rFonts w:asciiTheme="majorHAnsi" w:hAnsiTheme="majorHAnsi" w:cstheme="majorHAnsi"/>
          <w:u w:val="single"/>
        </w:rPr>
        <w:t>Dawkins stresses gene survival and propagation as the basic mechanism of life</w:t>
      </w:r>
      <w:r w:rsidRPr="00FA66B5">
        <w:rPr>
          <w:rFonts w:asciiTheme="majorHAnsi" w:hAnsiTheme="majorHAnsi" w:cstheme="majorHAnsi"/>
          <w:sz w:val="16"/>
        </w:rPr>
        <w:t xml:space="preserve"> [20]. Only genes that lead to </w:t>
      </w:r>
      <w:r w:rsidRPr="00FA66B5">
        <w:rPr>
          <w:rFonts w:asciiTheme="majorHAnsi" w:hAnsiTheme="majorHAnsi" w:cstheme="majorHAnsi"/>
          <w:u w:val="single"/>
        </w:rPr>
        <w:t>the fittest phenotype will make it.</w:t>
      </w:r>
      <w:r w:rsidRPr="00FA66B5">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FA66B5">
        <w:rPr>
          <w:rFonts w:asciiTheme="majorHAnsi" w:hAnsiTheme="majorHAnsi" w:cstheme="majorHAnsi"/>
          <w:u w:val="single"/>
        </w:rPr>
        <w:t xml:space="preserve">the ultimate, distal function of </w:t>
      </w:r>
      <w:r w:rsidRPr="00FA66B5">
        <w:rPr>
          <w:rFonts w:asciiTheme="majorHAnsi" w:hAnsiTheme="majorHAnsi" w:cstheme="majorHAnsi"/>
          <w:highlight w:val="green"/>
          <w:u w:val="single"/>
        </w:rPr>
        <w:t>rewards</w:t>
      </w:r>
      <w:r w:rsidRPr="00FA66B5">
        <w:rPr>
          <w:rFonts w:asciiTheme="majorHAnsi" w:hAnsiTheme="majorHAnsi" w:cstheme="majorHAnsi"/>
          <w:u w:val="single"/>
        </w:rPr>
        <w:t xml:space="preserve"> is to </w:t>
      </w:r>
      <w:r w:rsidRPr="00FA66B5">
        <w:rPr>
          <w:rFonts w:asciiTheme="majorHAnsi" w:hAnsiTheme="majorHAnsi" w:cstheme="majorHAnsi"/>
          <w:highlight w:val="green"/>
          <w:u w:val="single"/>
        </w:rPr>
        <w:t>increase</w:t>
      </w:r>
      <w:r w:rsidRPr="00FA66B5">
        <w:rPr>
          <w:rFonts w:asciiTheme="majorHAnsi" w:hAnsiTheme="majorHAnsi" w:cstheme="majorHAnsi"/>
          <w:u w:val="single"/>
        </w:rPr>
        <w:t xml:space="preserve"> evolutionary </w:t>
      </w:r>
      <w:r w:rsidRPr="00FA66B5">
        <w:rPr>
          <w:rFonts w:asciiTheme="majorHAnsi" w:hAnsiTheme="majorHAnsi" w:cstheme="majorHAnsi"/>
          <w:highlight w:val="green"/>
          <w:u w:val="single"/>
        </w:rPr>
        <w:t>fitness</w:t>
      </w:r>
      <w:r w:rsidRPr="00FA66B5">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FA66B5">
        <w:rPr>
          <w:rFonts w:asciiTheme="majorHAnsi" w:hAnsiTheme="majorHAnsi" w:cstheme="majorHAnsi"/>
          <w:u w:val="single"/>
        </w:rPr>
        <w:t>Behavioral reward functions have evolved to help individuals to survive and propagate their genes</w:t>
      </w:r>
      <w:r w:rsidRPr="00FA66B5">
        <w:rPr>
          <w:rFonts w:asciiTheme="majorHAnsi" w:hAnsiTheme="majorHAnsi" w:cstheme="majorHAnsi"/>
          <w:sz w:val="16"/>
        </w:rPr>
        <w:t xml:space="preserve">. Apparently, </w:t>
      </w:r>
      <w:r w:rsidRPr="00FA66B5">
        <w:rPr>
          <w:rFonts w:asciiTheme="majorHAnsi" w:hAnsiTheme="majorHAnsi" w:cstheme="majorHAnsi"/>
          <w:u w:val="single"/>
        </w:rPr>
        <w:t>people need to live well and long enough to reproduce.</w:t>
      </w:r>
      <w:r w:rsidRPr="00FA66B5">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FA66B5">
        <w:rPr>
          <w:rFonts w:asciiTheme="majorHAnsi" w:hAnsiTheme="majorHAnsi" w:cstheme="majorHAnsi"/>
          <w:u w:val="single"/>
        </w:rPr>
        <w:t>any small edge will ultimately result in evolutionary advantage</w:t>
      </w:r>
      <w:r w:rsidRPr="00FA66B5">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FA66B5">
        <w:rPr>
          <w:rFonts w:asciiTheme="majorHAnsi" w:hAnsiTheme="majorHAnsi" w:cstheme="majorHAnsi"/>
          <w:u w:val="single"/>
        </w:rPr>
        <w:t>Thus the distal reward function in gene propagation and evolutionary fitness defines the proximal reward functions that we see</w:t>
      </w:r>
      <w:r w:rsidRPr="00FA66B5">
        <w:rPr>
          <w:rFonts w:asciiTheme="majorHAnsi" w:hAnsiTheme="majorHAnsi" w:cstheme="majorHAnsi"/>
          <w:sz w:val="16"/>
        </w:rPr>
        <w:t xml:space="preserve"> in everyday behavior. </w:t>
      </w:r>
      <w:r w:rsidRPr="00FA66B5">
        <w:rPr>
          <w:rFonts w:asciiTheme="majorHAnsi" w:hAnsiTheme="majorHAnsi" w:cstheme="majorHAnsi"/>
          <w:u w:val="single"/>
        </w:rPr>
        <w:t xml:space="preserve">That is why </w:t>
      </w:r>
      <w:r w:rsidRPr="00FA66B5">
        <w:rPr>
          <w:rFonts w:asciiTheme="majorHAnsi" w:hAnsiTheme="majorHAnsi" w:cstheme="majorHAnsi"/>
          <w:highlight w:val="green"/>
          <w:u w:val="single"/>
        </w:rPr>
        <w:t>foods, drinks, mates, and offspring are rewarding.</w:t>
      </w:r>
      <w:r w:rsidRPr="00FA66B5">
        <w:rPr>
          <w:rFonts w:asciiTheme="majorHAnsi" w:hAnsiTheme="majorHAnsi" w:cstheme="majorHAnsi"/>
          <w:sz w:val="16"/>
          <w:szCs w:val="16"/>
          <w:u w:val="single"/>
        </w:rPr>
        <w:t xml:space="preserve"> </w:t>
      </w:r>
      <w:r w:rsidRPr="00FA66B5">
        <w:rPr>
          <w:rFonts w:asciiTheme="majorHAnsi" w:hAnsiTheme="majorHAnsi" w:cstheme="majorHAnsi"/>
          <w:sz w:val="16"/>
        </w:rPr>
        <w:t xml:space="preserve">There have been theories linking pleasure as a required component of health benefits salutogenesis, (salugenesis). In essence, under these terms, </w:t>
      </w:r>
      <w:r w:rsidRPr="00FA66B5">
        <w:rPr>
          <w:rFonts w:asciiTheme="majorHAnsi" w:hAnsiTheme="majorHAnsi" w:cstheme="majorHAnsi"/>
          <w:u w:val="single"/>
        </w:rPr>
        <w:t>pleasure is described as a state or feeling of happiness and satisfaction resulting from an experience that one enjoys.</w:t>
      </w:r>
      <w:r w:rsidRPr="00FA66B5">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FA66B5">
        <w:rPr>
          <w:rFonts w:asciiTheme="majorHAnsi" w:hAnsiTheme="majorHAnsi" w:cstheme="majorHAnsi"/>
          <w:u w:val="single"/>
        </w:rPr>
        <w:t>pathways for ordinary liking and pleasure</w:t>
      </w:r>
      <w:r w:rsidRPr="00FA66B5">
        <w:rPr>
          <w:rFonts w:asciiTheme="majorHAnsi" w:hAnsiTheme="majorHAnsi" w:cstheme="majorHAnsi"/>
          <w:sz w:val="16"/>
        </w:rPr>
        <w:t xml:space="preserve">, which </w:t>
      </w:r>
      <w:r w:rsidRPr="00FA66B5">
        <w:rPr>
          <w:rFonts w:asciiTheme="majorHAnsi" w:hAnsiTheme="majorHAnsi" w:cstheme="majorHAnsi"/>
          <w:u w:val="single"/>
        </w:rPr>
        <w:t>are limited in scope</w:t>
      </w:r>
      <w:r w:rsidRPr="00FA66B5">
        <w:rPr>
          <w:rFonts w:asciiTheme="majorHAnsi" w:hAnsiTheme="majorHAnsi" w:cstheme="majorHAnsi"/>
          <w:sz w:val="16"/>
        </w:rPr>
        <w:t xml:space="preserve"> as described above in this commentary. However, </w:t>
      </w:r>
      <w:r w:rsidRPr="00FA66B5">
        <w:rPr>
          <w:rFonts w:asciiTheme="majorHAnsi" w:hAnsiTheme="majorHAnsi" w:cstheme="majorHAnsi"/>
          <w:u w:val="single"/>
        </w:rPr>
        <w:t xml:space="preserve">there are </w:t>
      </w:r>
      <w:r w:rsidRPr="00FA66B5">
        <w:rPr>
          <w:rFonts w:asciiTheme="majorHAnsi" w:hAnsiTheme="majorHAnsi" w:cstheme="majorHAnsi"/>
          <w:b/>
          <w:bCs/>
          <w:highlight w:val="green"/>
          <w:u w:val="single"/>
        </w:rPr>
        <w:t>many brain regions</w:t>
      </w:r>
      <w:r w:rsidRPr="00FA66B5">
        <w:rPr>
          <w:rFonts w:asciiTheme="majorHAnsi" w:hAnsiTheme="majorHAnsi" w:cstheme="majorHAnsi"/>
          <w:sz w:val="16"/>
        </w:rPr>
        <w:t xml:space="preserve">, often termed hot and cold spots, </w:t>
      </w:r>
      <w:r w:rsidRPr="00FA66B5">
        <w:rPr>
          <w:rFonts w:asciiTheme="majorHAnsi" w:hAnsiTheme="majorHAnsi" w:cstheme="majorHAnsi"/>
          <w:u w:val="single"/>
        </w:rPr>
        <w:t xml:space="preserve">that significantly </w:t>
      </w:r>
      <w:r w:rsidRPr="00FA66B5">
        <w:rPr>
          <w:rFonts w:asciiTheme="majorHAnsi" w:hAnsiTheme="majorHAnsi" w:cstheme="majorHAnsi"/>
          <w:b/>
          <w:bCs/>
          <w:highlight w:val="green"/>
          <w:u w:val="single"/>
        </w:rPr>
        <w:t>modulate</w:t>
      </w:r>
      <w:r w:rsidRPr="00FA66B5">
        <w:rPr>
          <w:rFonts w:asciiTheme="majorHAnsi" w:hAnsiTheme="majorHAnsi" w:cstheme="majorHAnsi"/>
          <w:sz w:val="16"/>
        </w:rPr>
        <w:t xml:space="preserve"> (increase or decrease) </w:t>
      </w:r>
      <w:r w:rsidRPr="00FA66B5">
        <w:rPr>
          <w:rFonts w:asciiTheme="majorHAnsi" w:hAnsiTheme="majorHAnsi" w:cstheme="majorHAnsi"/>
          <w:u w:val="single"/>
        </w:rPr>
        <w:t xml:space="preserve">our </w:t>
      </w:r>
      <w:r w:rsidRPr="00FA66B5">
        <w:rPr>
          <w:rFonts w:asciiTheme="majorHAnsi" w:hAnsiTheme="majorHAnsi" w:cstheme="majorHAnsi"/>
          <w:b/>
          <w:bCs/>
          <w:highlight w:val="green"/>
          <w:u w:val="single"/>
        </w:rPr>
        <w:t>pleasure or</w:t>
      </w:r>
      <w:r w:rsidRPr="00FA66B5">
        <w:rPr>
          <w:rFonts w:asciiTheme="majorHAnsi" w:hAnsiTheme="majorHAnsi" w:cstheme="majorHAnsi"/>
          <w:u w:val="single"/>
        </w:rPr>
        <w:t xml:space="preserve"> even produce</w:t>
      </w:r>
      <w:r w:rsidRPr="00FA66B5">
        <w:rPr>
          <w:rFonts w:asciiTheme="majorHAnsi" w:hAnsiTheme="majorHAnsi" w:cstheme="majorHAnsi"/>
          <w:b/>
          <w:bCs/>
          <w:u w:val="single"/>
        </w:rPr>
        <w:t xml:space="preserve"> </w:t>
      </w:r>
      <w:r w:rsidRPr="00FA66B5">
        <w:rPr>
          <w:rFonts w:asciiTheme="majorHAnsi" w:hAnsiTheme="majorHAnsi" w:cstheme="majorHAnsi"/>
          <w:b/>
          <w:bCs/>
          <w:highlight w:val="green"/>
          <w:u w:val="single"/>
        </w:rPr>
        <w:t>the opposite</w:t>
      </w:r>
      <w:r w:rsidRPr="00FA66B5">
        <w:rPr>
          <w:rFonts w:asciiTheme="majorHAnsi" w:hAnsiTheme="majorHAnsi" w:cstheme="majorHAnsi"/>
          <w:sz w:val="16"/>
        </w:rPr>
        <w:t xml:space="preserve"> of pleasure— that is </w:t>
      </w:r>
      <w:r w:rsidRPr="00FA66B5">
        <w:rPr>
          <w:rFonts w:asciiTheme="majorHAnsi" w:hAnsiTheme="majorHAnsi" w:cstheme="majorHAnsi"/>
          <w:u w:val="single"/>
        </w:rPr>
        <w:t>disgust and fear</w:t>
      </w:r>
      <w:r w:rsidRPr="00FA66B5">
        <w:rPr>
          <w:rFonts w:asciiTheme="majorHAnsi" w:hAnsiTheme="majorHAnsi" w:cstheme="majorHAnsi"/>
          <w:sz w:val="16"/>
        </w:rPr>
        <w:t xml:space="preserve"> [39]. </w:t>
      </w:r>
      <w:r w:rsidRPr="00FA66B5">
        <w:rPr>
          <w:rFonts w:asciiTheme="majorHAnsi" w:hAnsiTheme="majorHAnsi" w:cstheme="majorHAnsi"/>
          <w:u w:val="single"/>
        </w:rPr>
        <w:t>One</w:t>
      </w:r>
      <w:r w:rsidRPr="00FA66B5">
        <w:rPr>
          <w:rFonts w:asciiTheme="majorHAnsi" w:hAnsiTheme="majorHAnsi" w:cstheme="majorHAnsi"/>
          <w:sz w:val="16"/>
        </w:rPr>
        <w:t xml:space="preserve"> specific </w:t>
      </w:r>
      <w:r w:rsidRPr="00FA66B5">
        <w:rPr>
          <w:rFonts w:asciiTheme="majorHAnsi" w:hAnsiTheme="majorHAnsi" w:cstheme="majorHAnsi"/>
          <w:u w:val="single"/>
        </w:rPr>
        <w:t>region</w:t>
      </w:r>
      <w:r w:rsidRPr="00FA66B5">
        <w:rPr>
          <w:rFonts w:asciiTheme="majorHAnsi" w:hAnsiTheme="majorHAnsi" w:cstheme="majorHAnsi"/>
          <w:sz w:val="16"/>
        </w:rPr>
        <w:t xml:space="preserve"> of the nucleus accumbens </w:t>
      </w:r>
      <w:r w:rsidRPr="00FA66B5">
        <w:rPr>
          <w:rFonts w:asciiTheme="majorHAnsi" w:hAnsiTheme="majorHAnsi" w:cstheme="majorHAnsi"/>
          <w:u w:val="single"/>
        </w:rPr>
        <w:t>is organized like a computer keyboard, with particular stimulus triggers in rows</w:t>
      </w:r>
      <w:r w:rsidRPr="00FA66B5">
        <w:rPr>
          <w:rFonts w:asciiTheme="majorHAnsi" w:hAnsiTheme="majorHAnsi" w:cstheme="majorHAnsi"/>
          <w:sz w:val="16"/>
        </w:rPr>
        <w:t xml:space="preserve">— producing an increase and decrease of pleasure and disgust. Moreover, </w:t>
      </w:r>
      <w:r w:rsidRPr="00FA66B5">
        <w:rPr>
          <w:rFonts w:asciiTheme="majorHAnsi" w:hAnsiTheme="majorHAnsi" w:cstheme="majorHAnsi"/>
          <w:u w:val="single"/>
        </w:rPr>
        <w:t>the cortex has unique roles in the cognitive evaluation of our feelings of pleasure</w:t>
      </w:r>
      <w:r w:rsidRPr="00FA66B5">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w:t>
      </w:r>
      <w:r w:rsidRPr="00FA66B5">
        <w:rPr>
          <w:rFonts w:asciiTheme="majorHAnsi" w:hAnsiTheme="majorHAnsi" w:cstheme="majorHAnsi"/>
          <w:sz w:val="16"/>
        </w:rPr>
        <w:lastRenderedPageBreak/>
        <w:t xml:space="preserve">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FA66B5">
        <w:rPr>
          <w:rFonts w:asciiTheme="majorHAnsi" w:hAnsiTheme="majorHAnsi" w:cstheme="majorHAnsi"/>
          <w:u w:val="single"/>
        </w:rPr>
        <w:t>“</w:t>
      </w:r>
      <w:r w:rsidRPr="00FA66B5">
        <w:rPr>
          <w:rFonts w:asciiTheme="majorHAnsi" w:hAnsiTheme="majorHAnsi" w:cstheme="majorHAnsi"/>
          <w:highlight w:val="green"/>
          <w:u w:val="single"/>
        </w:rPr>
        <w:t>liking</w:t>
      </w:r>
      <w:r w:rsidRPr="00FA66B5">
        <w:rPr>
          <w:rFonts w:asciiTheme="majorHAnsi" w:hAnsiTheme="majorHAnsi" w:cstheme="majorHAnsi"/>
          <w:u w:val="single"/>
        </w:rPr>
        <w:t xml:space="preserve">” of </w:t>
      </w:r>
      <w:r w:rsidRPr="00FA66B5">
        <w:rPr>
          <w:rFonts w:asciiTheme="majorHAnsi" w:hAnsiTheme="majorHAnsi" w:cstheme="majorHAnsi"/>
          <w:highlight w:val="green"/>
          <w:u w:val="single"/>
        </w:rPr>
        <w:t>something</w:t>
      </w:r>
      <w:r w:rsidRPr="00FA66B5">
        <w:rPr>
          <w:rFonts w:asciiTheme="majorHAnsi" w:hAnsiTheme="majorHAnsi" w:cstheme="majorHAnsi"/>
          <w:u w:val="single"/>
        </w:rPr>
        <w:t xml:space="preserve">, or pure pleasure, is </w:t>
      </w:r>
      <w:r w:rsidRPr="00FA66B5">
        <w:rPr>
          <w:rFonts w:asciiTheme="majorHAnsi" w:hAnsiTheme="majorHAnsi" w:cstheme="majorHAnsi"/>
          <w:highlight w:val="green"/>
          <w:u w:val="single"/>
        </w:rPr>
        <w:t>represented by</w:t>
      </w:r>
      <w:r w:rsidRPr="00FA66B5">
        <w:rPr>
          <w:rFonts w:asciiTheme="majorHAnsi" w:hAnsiTheme="majorHAnsi" w:cstheme="majorHAnsi"/>
          <w:sz w:val="16"/>
        </w:rPr>
        <w:t xml:space="preserve"> small </w:t>
      </w:r>
      <w:r w:rsidRPr="00FA66B5">
        <w:rPr>
          <w:rFonts w:asciiTheme="majorHAnsi" w:hAnsiTheme="majorHAnsi" w:cstheme="majorHAnsi"/>
          <w:highlight w:val="green"/>
          <w:u w:val="single"/>
        </w:rPr>
        <w:t>regions</w:t>
      </w:r>
      <w:r w:rsidRPr="00FA66B5">
        <w:rPr>
          <w:rFonts w:asciiTheme="majorHAnsi" w:hAnsiTheme="majorHAnsi" w:cstheme="majorHAnsi"/>
          <w:sz w:val="16"/>
        </w:rPr>
        <w:t xml:space="preserve"> mainly </w:t>
      </w:r>
      <w:r w:rsidRPr="00FA66B5">
        <w:rPr>
          <w:rFonts w:asciiTheme="majorHAnsi" w:hAnsiTheme="majorHAnsi" w:cstheme="majorHAnsi"/>
          <w:highlight w:val="green"/>
          <w:u w:val="single"/>
        </w:rPr>
        <w:t>in the limbic system</w:t>
      </w:r>
      <w:r w:rsidRPr="00FA66B5">
        <w:rPr>
          <w:rFonts w:asciiTheme="majorHAnsi" w:hAnsiTheme="majorHAnsi" w:cstheme="majorHAnsi"/>
          <w:sz w:val="16"/>
        </w:rPr>
        <w:t xml:space="preserve"> (old reptilian part of the brain). These may be </w:t>
      </w:r>
      <w:r w:rsidRPr="00FA66B5">
        <w:rPr>
          <w:rFonts w:asciiTheme="majorHAnsi" w:hAnsiTheme="majorHAnsi" w:cstheme="majorHAnsi"/>
          <w:u w:val="single"/>
        </w:rPr>
        <w:t>part of larger neural circuits.</w:t>
      </w:r>
      <w:r w:rsidRPr="00FA66B5">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FA66B5">
        <w:rPr>
          <w:rFonts w:asciiTheme="majorHAnsi" w:hAnsiTheme="majorHAnsi" w:cstheme="majorHAnsi"/>
          <w:u w:val="single"/>
        </w:rPr>
        <w:t>Sousa et al.</w:t>
      </w:r>
      <w:r w:rsidRPr="00FA66B5">
        <w:rPr>
          <w:rFonts w:asciiTheme="majorHAnsi" w:hAnsiTheme="majorHAnsi" w:cstheme="majorHAnsi"/>
          <w:sz w:val="16"/>
        </w:rPr>
        <w:t xml:space="preserve"> [50] small case </w:t>
      </w:r>
      <w:r w:rsidRPr="00FA66B5">
        <w:rPr>
          <w:rFonts w:asciiTheme="majorHAnsi" w:hAnsiTheme="majorHAnsi" w:cstheme="majorHAnsi"/>
          <w:u w:val="single"/>
        </w:rPr>
        <w:t>found various differentially expressed genes, to associate with pleasure related systems.</w:t>
      </w:r>
      <w:r w:rsidRPr="00FA66B5">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FA66B5">
        <w:rPr>
          <w:rFonts w:asciiTheme="majorHAnsi" w:hAnsiTheme="majorHAnsi" w:cstheme="majorHAnsi"/>
          <w:highlight w:val="green"/>
          <w:u w:val="single"/>
        </w:rPr>
        <w:t>researchers examined</w:t>
      </w:r>
      <w:r w:rsidRPr="00FA66B5">
        <w:rPr>
          <w:rFonts w:asciiTheme="majorHAnsi" w:hAnsiTheme="majorHAnsi" w:cstheme="majorHAnsi"/>
          <w:u w:val="single"/>
        </w:rPr>
        <w:t xml:space="preserve"> 247 specimens of </w:t>
      </w:r>
      <w:r w:rsidRPr="00FA66B5">
        <w:rPr>
          <w:rFonts w:asciiTheme="majorHAnsi" w:hAnsiTheme="majorHAnsi" w:cstheme="majorHAnsi"/>
          <w:highlight w:val="green"/>
          <w:u w:val="single"/>
        </w:rPr>
        <w:t>neural tissue</w:t>
      </w:r>
      <w:r w:rsidRPr="00FA66B5">
        <w:rPr>
          <w:rFonts w:asciiTheme="majorHAnsi" w:hAnsiTheme="majorHAnsi" w:cstheme="majorHAnsi"/>
          <w:u w:val="single"/>
        </w:rPr>
        <w:t xml:space="preserve"> from six humans, five chimpanzees, and five macaque monkeys.</w:t>
      </w:r>
      <w:r w:rsidRPr="00FA66B5">
        <w:rPr>
          <w:rFonts w:asciiTheme="majorHAnsi" w:hAnsiTheme="majorHAnsi" w:cstheme="majorHAnsi"/>
          <w:sz w:val="16"/>
        </w:rPr>
        <w:t xml:space="preserve"> Moreover, these </w:t>
      </w:r>
      <w:r w:rsidRPr="00FA66B5">
        <w:rPr>
          <w:rFonts w:asciiTheme="majorHAnsi" w:hAnsiTheme="majorHAnsi" w:cstheme="majorHAnsi"/>
          <w:u w:val="single"/>
        </w:rPr>
        <w:t>investigators analyzed which genes were turned on or off in 16 regions of the brain.</w:t>
      </w:r>
      <w:r w:rsidRPr="00FA66B5">
        <w:rPr>
          <w:rFonts w:asciiTheme="majorHAnsi" w:hAnsiTheme="majorHAnsi" w:cstheme="majorHAnsi"/>
          <w:sz w:val="16"/>
        </w:rPr>
        <w:t xml:space="preserve"> While </w:t>
      </w:r>
      <w:r w:rsidRPr="00FA66B5">
        <w:rPr>
          <w:rFonts w:asciiTheme="majorHAnsi" w:hAnsiTheme="majorHAnsi" w:cstheme="majorHAnsi"/>
          <w:u w:val="single"/>
        </w:rPr>
        <w:t xml:space="preserve">the differences among species were subtle, </w:t>
      </w:r>
      <w:r w:rsidRPr="00FA66B5">
        <w:rPr>
          <w:rFonts w:asciiTheme="majorHAnsi" w:hAnsiTheme="majorHAnsi" w:cstheme="majorHAnsi"/>
          <w:b/>
          <w:bCs/>
          <w:highlight w:val="green"/>
          <w:u w:val="single"/>
        </w:rPr>
        <w:t>there was</w:t>
      </w:r>
      <w:r w:rsidRPr="00FA66B5">
        <w:rPr>
          <w:rFonts w:asciiTheme="majorHAnsi" w:hAnsiTheme="majorHAnsi" w:cstheme="majorHAnsi"/>
          <w:u w:val="single"/>
        </w:rPr>
        <w:t xml:space="preserve"> a </w:t>
      </w:r>
      <w:r w:rsidRPr="00FA66B5">
        <w:rPr>
          <w:rFonts w:asciiTheme="majorHAnsi" w:hAnsiTheme="majorHAnsi" w:cstheme="majorHAnsi"/>
          <w:b/>
          <w:bCs/>
          <w:highlight w:val="green"/>
          <w:u w:val="single"/>
        </w:rPr>
        <w:t>remarkable contrast in</w:t>
      </w:r>
      <w:r w:rsidRPr="00FA66B5">
        <w:rPr>
          <w:rFonts w:asciiTheme="majorHAnsi" w:hAnsiTheme="majorHAnsi" w:cstheme="majorHAnsi"/>
          <w:u w:val="single"/>
        </w:rPr>
        <w:t xml:space="preserve"> </w:t>
      </w:r>
      <w:r w:rsidRPr="00FA66B5">
        <w:rPr>
          <w:rFonts w:asciiTheme="majorHAnsi" w:hAnsiTheme="majorHAnsi" w:cstheme="majorHAnsi"/>
          <w:u w:val="single"/>
        </w:rPr>
        <w:lastRenderedPageBreak/>
        <w:t>the</w:t>
      </w:r>
      <w:r w:rsidRPr="00FA66B5">
        <w:rPr>
          <w:rFonts w:asciiTheme="majorHAnsi" w:hAnsiTheme="majorHAnsi" w:cstheme="majorHAnsi"/>
          <w:b/>
          <w:bCs/>
          <w:u w:val="single"/>
        </w:rPr>
        <w:t xml:space="preserve"> </w:t>
      </w:r>
      <w:r w:rsidRPr="00FA66B5">
        <w:rPr>
          <w:rFonts w:asciiTheme="majorHAnsi" w:hAnsiTheme="majorHAnsi" w:cstheme="majorHAnsi"/>
          <w:b/>
          <w:bCs/>
          <w:highlight w:val="green"/>
          <w:u w:val="single"/>
        </w:rPr>
        <w:t>neocortices</w:t>
      </w:r>
      <w:r w:rsidRPr="00FA66B5">
        <w:rPr>
          <w:rFonts w:asciiTheme="majorHAnsi" w:hAnsiTheme="majorHAnsi" w:cstheme="majorHAnsi"/>
          <w:sz w:val="16"/>
        </w:rPr>
        <w:t xml:space="preserve">, specifically </w:t>
      </w:r>
      <w:r w:rsidRPr="00FA66B5">
        <w:rPr>
          <w:rFonts w:asciiTheme="majorHAnsi" w:hAnsiTheme="majorHAnsi" w:cstheme="majorHAnsi"/>
          <w:u w:val="single"/>
        </w:rPr>
        <w:t xml:space="preserve">in an </w:t>
      </w:r>
      <w:r w:rsidRPr="00FA66B5">
        <w:rPr>
          <w:rFonts w:asciiTheme="majorHAnsi" w:hAnsiTheme="majorHAnsi" w:cstheme="majorHAnsi"/>
          <w:highlight w:val="green"/>
          <w:u w:val="single"/>
        </w:rPr>
        <w:t>area of the brain</w:t>
      </w:r>
      <w:r w:rsidRPr="00FA66B5">
        <w:rPr>
          <w:rFonts w:asciiTheme="majorHAnsi" w:hAnsiTheme="majorHAnsi" w:cstheme="majorHAnsi"/>
          <w:u w:val="single"/>
        </w:rPr>
        <w:t xml:space="preserve"> that is much </w:t>
      </w:r>
      <w:r w:rsidRPr="00FA66B5">
        <w:rPr>
          <w:rFonts w:asciiTheme="majorHAnsi" w:hAnsiTheme="majorHAnsi" w:cstheme="majorHAnsi"/>
          <w:highlight w:val="green"/>
          <w:u w:val="single"/>
        </w:rPr>
        <w:t>more developed in humans</w:t>
      </w:r>
      <w:r w:rsidRPr="00FA66B5">
        <w:rPr>
          <w:rFonts w:asciiTheme="majorHAnsi" w:hAnsiTheme="majorHAnsi" w:cstheme="majorHAnsi"/>
          <w:u w:val="single"/>
        </w:rPr>
        <w:t xml:space="preserve"> than in chimpanzees.</w:t>
      </w:r>
      <w:r w:rsidRPr="00FA66B5">
        <w:rPr>
          <w:rFonts w:asciiTheme="majorHAnsi" w:hAnsiTheme="majorHAnsi" w:cstheme="majorHAnsi"/>
          <w:sz w:val="16"/>
        </w:rPr>
        <w:t xml:space="preserve"> In fact, these researchers found that a gene called </w:t>
      </w:r>
      <w:r w:rsidRPr="00FA66B5">
        <w:rPr>
          <w:rFonts w:asciiTheme="majorHAnsi" w:hAnsiTheme="majorHAnsi" w:cstheme="majorHAnsi"/>
          <w:u w:val="single"/>
        </w:rPr>
        <w:t>tyrosine hydroxylase (TH) for the enzyme, responsible for the production of dopamine</w:t>
      </w:r>
      <w:r w:rsidRPr="00FA66B5">
        <w:rPr>
          <w:rFonts w:asciiTheme="majorHAnsi" w:hAnsiTheme="majorHAnsi" w:cstheme="majorHAnsi"/>
          <w:sz w:val="16"/>
        </w:rPr>
        <w:t xml:space="preserve">, was </w:t>
      </w:r>
      <w:r w:rsidRPr="00FA66B5">
        <w:rPr>
          <w:rFonts w:asciiTheme="majorHAnsi" w:hAnsiTheme="majorHAnsi" w:cstheme="majorHAnsi"/>
          <w:u w:val="single"/>
        </w:rPr>
        <w:t>expressed in the neocortex of humans, but not chimpanzees.</w:t>
      </w:r>
      <w:r w:rsidRPr="00FA66B5">
        <w:rPr>
          <w:rFonts w:asciiTheme="majorHAnsi" w:hAnsiTheme="majorHAnsi" w:cstheme="majorHAnsi"/>
          <w:sz w:val="16"/>
        </w:rPr>
        <w:t xml:space="preserve"> As discussed earlier, </w:t>
      </w:r>
      <w:r w:rsidRPr="00FA66B5">
        <w:rPr>
          <w:rFonts w:asciiTheme="majorHAnsi" w:hAnsiTheme="majorHAnsi" w:cstheme="majorHAnsi"/>
          <w:u w:val="single"/>
        </w:rPr>
        <w:t>dopamine is</w:t>
      </w:r>
      <w:r w:rsidRPr="00FA66B5">
        <w:rPr>
          <w:rFonts w:asciiTheme="majorHAnsi" w:hAnsiTheme="majorHAnsi" w:cstheme="majorHAnsi"/>
          <w:sz w:val="16"/>
        </w:rPr>
        <w:t xml:space="preserve"> best </w:t>
      </w:r>
      <w:r w:rsidRPr="00FA66B5">
        <w:rPr>
          <w:rFonts w:asciiTheme="majorHAnsi" w:hAnsiTheme="majorHAnsi" w:cstheme="majorHAnsi"/>
          <w:u w:val="single"/>
        </w:rPr>
        <w:t>known for its</w:t>
      </w:r>
      <w:r w:rsidRPr="00FA66B5">
        <w:rPr>
          <w:rFonts w:asciiTheme="majorHAnsi" w:hAnsiTheme="majorHAnsi" w:cstheme="majorHAnsi"/>
          <w:sz w:val="16"/>
        </w:rPr>
        <w:t xml:space="preserve"> essential </w:t>
      </w:r>
      <w:r w:rsidRPr="00FA66B5">
        <w:rPr>
          <w:rFonts w:asciiTheme="majorHAnsi" w:hAnsiTheme="majorHAnsi" w:cstheme="majorHAnsi"/>
          <w:u w:val="single"/>
        </w:rPr>
        <w:t>role within the brain’s reward system; the</w:t>
      </w:r>
      <w:r w:rsidRPr="00FA66B5">
        <w:rPr>
          <w:rFonts w:asciiTheme="majorHAnsi" w:hAnsiTheme="majorHAnsi" w:cstheme="majorHAnsi"/>
          <w:sz w:val="16"/>
        </w:rPr>
        <w:t xml:space="preserve"> very </w:t>
      </w:r>
      <w:r w:rsidRPr="00FA66B5">
        <w:rPr>
          <w:rFonts w:asciiTheme="majorHAnsi" w:hAnsiTheme="majorHAnsi" w:cstheme="majorHAnsi"/>
          <w:u w:val="single"/>
        </w:rPr>
        <w:t>system that responds to everything from sex, to gambling, to food, and to addictive drugs.</w:t>
      </w:r>
      <w:r w:rsidRPr="00FA66B5">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FA66B5">
        <w:rPr>
          <w:rFonts w:asciiTheme="majorHAnsi" w:hAnsiTheme="majorHAnsi" w:cstheme="majorHAnsi"/>
          <w:highlight w:val="green"/>
          <w:u w:val="single"/>
        </w:rPr>
        <w:t>dopamine plays</w:t>
      </w:r>
      <w:r w:rsidRPr="00FA66B5">
        <w:rPr>
          <w:rFonts w:asciiTheme="majorHAnsi" w:hAnsiTheme="majorHAnsi" w:cstheme="majorHAnsi"/>
          <w:u w:val="single"/>
        </w:rPr>
        <w:t xml:space="preserve"> a substantial </w:t>
      </w:r>
      <w:r w:rsidRPr="00FA66B5">
        <w:rPr>
          <w:rFonts w:asciiTheme="majorHAnsi" w:hAnsiTheme="majorHAnsi" w:cstheme="majorHAnsi"/>
          <w:highlight w:val="green"/>
          <w:u w:val="single"/>
        </w:rPr>
        <w:t>role in</w:t>
      </w:r>
      <w:r w:rsidRPr="00FA66B5">
        <w:rPr>
          <w:rFonts w:asciiTheme="majorHAnsi" w:hAnsiTheme="majorHAnsi" w:cstheme="majorHAnsi"/>
          <w:u w:val="single"/>
        </w:rPr>
        <w:t xml:space="preserve"> humans’ </w:t>
      </w:r>
      <w:r w:rsidRPr="00FA66B5">
        <w:rPr>
          <w:rFonts w:asciiTheme="majorHAnsi" w:hAnsiTheme="majorHAnsi" w:cstheme="majorHAnsi"/>
          <w:highlight w:val="green"/>
          <w:u w:val="single"/>
        </w:rPr>
        <w:t>ability to pursue</w:t>
      </w:r>
      <w:r w:rsidRPr="00FA66B5">
        <w:rPr>
          <w:rFonts w:asciiTheme="majorHAnsi" w:hAnsiTheme="majorHAnsi" w:cstheme="majorHAnsi"/>
          <w:u w:val="single"/>
        </w:rPr>
        <w:t xml:space="preserve"> various </w:t>
      </w:r>
      <w:r w:rsidRPr="00FA66B5">
        <w:rPr>
          <w:rFonts w:asciiTheme="majorHAnsi" w:hAnsiTheme="majorHAnsi" w:cstheme="majorHAnsi"/>
          <w:highlight w:val="green"/>
          <w:u w:val="single"/>
        </w:rPr>
        <w:t>rewards that are</w:t>
      </w:r>
      <w:r w:rsidRPr="00FA66B5">
        <w:rPr>
          <w:rFonts w:asciiTheme="majorHAnsi" w:hAnsiTheme="majorHAnsi" w:cstheme="majorHAnsi"/>
          <w:u w:val="single"/>
        </w:rPr>
        <w:t xml:space="preserve"> perhaps months or even </w:t>
      </w:r>
      <w:r w:rsidRPr="00FA66B5">
        <w:rPr>
          <w:rFonts w:asciiTheme="majorHAnsi" w:hAnsiTheme="majorHAnsi" w:cstheme="majorHAnsi"/>
          <w:highlight w:val="green"/>
          <w:u w:val="single"/>
        </w:rPr>
        <w:t>years away</w:t>
      </w:r>
      <w:r w:rsidRPr="00FA66B5">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FA66B5">
        <w:rPr>
          <w:rFonts w:asciiTheme="majorHAnsi" w:hAnsiTheme="majorHAnsi" w:cstheme="majorHAnsi"/>
          <w:u w:val="single"/>
        </w:rPr>
        <w:t>This may explain what often motivates people to work for things that have no apparent short-term benefit</w:t>
      </w:r>
      <w:r w:rsidRPr="00FA66B5">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962650E" w14:textId="77777777" w:rsidR="007912F0" w:rsidRPr="00FA66B5" w:rsidRDefault="007912F0" w:rsidP="007912F0">
      <w:pPr>
        <w:pStyle w:val="Heading4"/>
        <w:tabs>
          <w:tab w:val="left" w:pos="2250"/>
        </w:tabs>
        <w:spacing w:line="240" w:lineRule="auto"/>
        <w:rPr>
          <w:rFonts w:asciiTheme="majorHAnsi" w:hAnsiTheme="majorHAnsi" w:cstheme="majorHAnsi"/>
          <w:color w:val="000000" w:themeColor="text1"/>
        </w:rPr>
      </w:pPr>
      <w:r w:rsidRPr="00FA66B5">
        <w:rPr>
          <w:rFonts w:asciiTheme="majorHAnsi" w:hAnsiTheme="majorHAnsi" w:cstheme="majorHAnsi"/>
        </w:rPr>
        <w:t>2]</w:t>
      </w:r>
      <w:r w:rsidRPr="00FA66B5">
        <w:rPr>
          <w:rFonts w:asciiTheme="majorHAnsi" w:hAnsiTheme="majorHAnsi" w:cstheme="majorHAnsi"/>
          <w:color w:val="000000" w:themeColor="text1"/>
        </w:rPr>
        <w:t xml:space="preserve"> Actor specificity: </w:t>
      </w:r>
    </w:p>
    <w:p w14:paraId="7ECBC50A" w14:textId="77777777" w:rsidR="007912F0" w:rsidRPr="00FA66B5" w:rsidRDefault="007912F0" w:rsidP="007912F0">
      <w:pPr>
        <w:pStyle w:val="Heading4"/>
        <w:rPr>
          <w:rFonts w:asciiTheme="majorHAnsi" w:hAnsiTheme="majorHAnsi" w:cstheme="majorHAnsi"/>
          <w:color w:val="000000" w:themeColor="text1"/>
        </w:rPr>
      </w:pPr>
      <w:r w:rsidRPr="00FA66B5">
        <w:rPr>
          <w:rFonts w:asciiTheme="majorHAnsi" w:hAnsiTheme="majorHAnsi" w:cstheme="majorHAnsi"/>
          <w:color w:val="000000" w:themeColor="text1"/>
        </w:rPr>
        <w:t xml:space="preserve">A] Governments must aggregate since every policy benefit some and harms others, which also means side constraints freeze action. </w:t>
      </w:r>
    </w:p>
    <w:p w14:paraId="6A53139B" w14:textId="652D7691" w:rsidR="007912F0" w:rsidRPr="00FA66B5" w:rsidRDefault="007912F0" w:rsidP="007912F0">
      <w:pPr>
        <w:pStyle w:val="Heading4"/>
        <w:rPr>
          <w:rFonts w:asciiTheme="majorHAnsi" w:hAnsiTheme="majorHAnsi" w:cstheme="majorHAnsi"/>
          <w:color w:val="000000" w:themeColor="text1"/>
        </w:rPr>
      </w:pPr>
      <w:r w:rsidRPr="00FA66B5">
        <w:rPr>
          <w:rFonts w:asciiTheme="majorHAnsi" w:hAnsiTheme="majorHAnsi" w:cstheme="majorHAns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FA66B5">
        <w:rPr>
          <w:rFonts w:asciiTheme="majorHAnsi" w:hAnsiTheme="majorHAnsi" w:cstheme="majorHAnsi"/>
          <w:i/>
          <w:color w:val="000000" w:themeColor="text1"/>
          <w:u w:val="single"/>
        </w:rPr>
        <w:t>no</w:t>
      </w:r>
      <w:r w:rsidRPr="00FA66B5">
        <w:rPr>
          <w:rFonts w:asciiTheme="majorHAnsi" w:hAnsiTheme="majorHAnsi" w:cstheme="majorHAnsi"/>
          <w:color w:val="000000" w:themeColor="text1"/>
        </w:rPr>
        <w:t xml:space="preserve"> action.</w:t>
      </w:r>
    </w:p>
    <w:p w14:paraId="1D020221" w14:textId="77777777" w:rsidR="00F10C7F" w:rsidRPr="00FA66B5" w:rsidRDefault="00F10C7F" w:rsidP="00F10C7F">
      <w:pPr>
        <w:pStyle w:val="Heading4"/>
        <w:rPr>
          <w:rFonts w:asciiTheme="majorHAnsi" w:hAnsiTheme="majorHAnsi" w:cstheme="majorHAnsi"/>
        </w:rPr>
      </w:pPr>
      <w:r w:rsidRPr="00FA66B5">
        <w:t xml:space="preserve">3] </w:t>
      </w:r>
      <w:r w:rsidRPr="00FA66B5">
        <w:rPr>
          <w:rFonts w:asciiTheme="majorHAnsi" w:hAnsiTheme="majorHAnsi" w:cstheme="majorHAnsi"/>
        </w:rPr>
        <w:t xml:space="preserve">Our heuristic means we learn about the State without being it. It won’t entrench dominant norms BUT WE ALSO don’t’ invert the error and NEVER learn about them </w:t>
      </w:r>
    </w:p>
    <w:p w14:paraId="71185F9C" w14:textId="77777777" w:rsidR="00F10C7F" w:rsidRPr="00FA66B5" w:rsidRDefault="00F10C7F" w:rsidP="00F10C7F">
      <w:pPr>
        <w:rPr>
          <w:rFonts w:asciiTheme="majorHAnsi" w:hAnsiTheme="majorHAnsi" w:cstheme="majorHAnsi"/>
        </w:rPr>
      </w:pPr>
      <w:r w:rsidRPr="00FA66B5">
        <w:rPr>
          <w:rStyle w:val="Style13ptBold"/>
          <w:rFonts w:asciiTheme="majorHAnsi" w:hAnsiTheme="majorHAnsi" w:cstheme="majorHAnsi"/>
        </w:rPr>
        <w:t>Zanotti 14</w:t>
      </w:r>
      <w:r w:rsidRPr="00FA66B5">
        <w:rPr>
          <w:rStyle w:val="StyleUnderline"/>
          <w:rFonts w:asciiTheme="majorHAnsi" w:hAnsiTheme="majorHAnsi" w:cstheme="majorHAnsi"/>
        </w:rPr>
        <w:t xml:space="preserve"> </w:t>
      </w:r>
      <w:r w:rsidRPr="00FA66B5">
        <w:rPr>
          <w:rFonts w:asciiTheme="majorHAnsi" w:hAnsiTheme="majorHAnsi" w:cstheme="majorHAnsi"/>
        </w:rPr>
        <w:t>(Dr. Laura Zanotti is an Associate Professor of Political Science at Virginia Tech.  Her research and teaching include critical political theory as well as international organizations, UN peacekeeping, democratization and the role of NGOs in post-conflict governance.“Governmentality, Ontology, Methodology: Re-thinking Political Agency in the Global World” – Alternatives: Global, Local, Political – vol 38(4):p. 288-304,. A little unclear if this is late 2013 or early 2014 – The Stated “Version of Record” is Feb 20, 2014, but was originally published online on December 30th, 2013. Obtained via Sage Database.)</w:t>
      </w:r>
    </w:p>
    <w:p w14:paraId="4F18E9A5" w14:textId="77777777" w:rsidR="00F10C7F" w:rsidRPr="00FA66B5" w:rsidRDefault="00F10C7F" w:rsidP="00F10C7F">
      <w:pPr>
        <w:rPr>
          <w:rFonts w:asciiTheme="majorHAnsi" w:hAnsiTheme="majorHAnsi" w:cstheme="majorHAnsi"/>
          <w:sz w:val="16"/>
        </w:rPr>
      </w:pPr>
      <w:r w:rsidRPr="00FA66B5">
        <w:rPr>
          <w:rFonts w:asciiTheme="majorHAnsi" w:hAnsiTheme="majorHAnsi" w:cstheme="majorHAnsi"/>
          <w:sz w:val="16"/>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FA66B5">
        <w:rPr>
          <w:rFonts w:asciiTheme="majorHAnsi" w:hAnsiTheme="majorHAnsi" w:cstheme="majorHAnsi"/>
          <w:highlight w:val="green"/>
          <w:u w:val="single"/>
        </w:rPr>
        <w:t>Options for resistance to government</w:t>
      </w:r>
      <w:r w:rsidRPr="00FA66B5">
        <w:rPr>
          <w:rFonts w:asciiTheme="majorHAnsi" w:hAnsiTheme="majorHAnsi" w:cstheme="majorHAnsi"/>
          <w:sz w:val="16"/>
        </w:rPr>
        <w:t xml:space="preserve">al </w:t>
      </w:r>
      <w:r w:rsidRPr="00FA66B5">
        <w:rPr>
          <w:rFonts w:asciiTheme="majorHAnsi" w:hAnsiTheme="majorHAnsi" w:cstheme="majorHAnsi"/>
          <w:u w:val="single"/>
        </w:rPr>
        <w:t xml:space="preserve">scripts </w:t>
      </w:r>
      <w:r w:rsidRPr="00FA66B5">
        <w:rPr>
          <w:rFonts w:asciiTheme="majorHAnsi" w:hAnsiTheme="majorHAnsi" w:cstheme="majorHAnsi"/>
          <w:highlight w:val="green"/>
          <w:u w:val="single"/>
        </w:rPr>
        <w:t>are not limited to ‘‘rejection,</w:t>
      </w:r>
      <w:r w:rsidRPr="00FA66B5">
        <w:rPr>
          <w:rFonts w:asciiTheme="majorHAnsi" w:hAnsiTheme="majorHAnsi" w:cstheme="majorHAnsi"/>
          <w:sz w:val="16"/>
        </w:rPr>
        <w:t xml:space="preserve">’’ ‘‘revolution,’’ or ‘‘dispossession’’ to regain a pristine ‘‘freedom from all constraints’’ or an immanent ideal social order. </w:t>
      </w:r>
      <w:r w:rsidRPr="00FA66B5">
        <w:rPr>
          <w:rFonts w:asciiTheme="majorHAnsi" w:hAnsiTheme="majorHAnsi" w:cstheme="majorHAnsi"/>
          <w:highlight w:val="green"/>
          <w:u w:val="single"/>
        </w:rPr>
        <w:t>It is found instead in</w:t>
      </w:r>
      <w:r w:rsidRPr="00FA66B5">
        <w:rPr>
          <w:rFonts w:asciiTheme="majorHAnsi" w:hAnsiTheme="majorHAnsi" w:cstheme="majorHAnsi"/>
          <w:u w:val="single"/>
        </w:rPr>
        <w:t xml:space="preserve"> </w:t>
      </w:r>
      <w:r w:rsidRPr="00FA66B5">
        <w:rPr>
          <w:rFonts w:asciiTheme="majorHAnsi" w:hAnsiTheme="majorHAnsi" w:cstheme="majorHAnsi"/>
          <w:sz w:val="16"/>
        </w:rPr>
        <w:t xml:space="preserve">multifarious and </w:t>
      </w:r>
      <w:r w:rsidRPr="00FA66B5">
        <w:rPr>
          <w:rFonts w:asciiTheme="majorHAnsi" w:hAnsiTheme="majorHAnsi" w:cstheme="majorHAnsi"/>
          <w:b/>
          <w:bCs/>
          <w:highlight w:val="green"/>
          <w:u w:val="single"/>
        </w:rPr>
        <w:t>contingent struggles</w:t>
      </w:r>
      <w:r w:rsidRPr="00FA66B5">
        <w:rPr>
          <w:rFonts w:asciiTheme="majorHAnsi" w:hAnsiTheme="majorHAnsi" w:cstheme="majorHAnsi"/>
          <w:sz w:val="16"/>
        </w:rPr>
        <w:t xml:space="preserve"> </w:t>
      </w:r>
      <w:r w:rsidRPr="00FA66B5">
        <w:rPr>
          <w:rFonts w:asciiTheme="majorHAnsi" w:hAnsiTheme="majorHAnsi" w:cstheme="majorHAnsi"/>
          <w:highlight w:val="green"/>
          <w:u w:val="single"/>
        </w:rPr>
        <w:t>that are</w:t>
      </w:r>
      <w:r w:rsidRPr="00FA66B5">
        <w:rPr>
          <w:rFonts w:asciiTheme="majorHAnsi" w:hAnsiTheme="majorHAnsi" w:cstheme="majorHAnsi"/>
          <w:sz w:val="16"/>
        </w:rPr>
        <w:t xml:space="preserve"> constituted </w:t>
      </w:r>
      <w:r w:rsidRPr="00FA66B5">
        <w:rPr>
          <w:rFonts w:asciiTheme="majorHAnsi" w:hAnsiTheme="majorHAnsi" w:cstheme="majorHAnsi"/>
          <w:b/>
          <w:bCs/>
          <w:highlight w:val="green"/>
          <w:u w:val="single"/>
        </w:rPr>
        <w:t>within</w:t>
      </w:r>
      <w:r w:rsidRPr="00FA66B5">
        <w:rPr>
          <w:rFonts w:asciiTheme="majorHAnsi" w:hAnsiTheme="majorHAnsi" w:cstheme="majorHAnsi"/>
          <w:sz w:val="16"/>
        </w:rPr>
        <w:t xml:space="preserve"> the scripts of </w:t>
      </w:r>
      <w:r w:rsidRPr="00FA66B5">
        <w:rPr>
          <w:rFonts w:asciiTheme="majorHAnsi" w:hAnsiTheme="majorHAnsi" w:cstheme="majorHAnsi"/>
          <w:b/>
          <w:bCs/>
          <w:highlight w:val="green"/>
          <w:u w:val="single"/>
        </w:rPr>
        <w:t>government</w:t>
      </w:r>
      <w:r w:rsidRPr="00FA66B5">
        <w:rPr>
          <w:rFonts w:asciiTheme="majorHAnsi" w:hAnsiTheme="majorHAnsi" w:cstheme="majorHAnsi"/>
          <w:sz w:val="16"/>
        </w:rPr>
        <w:t xml:space="preserve">al </w:t>
      </w:r>
      <w:r w:rsidRPr="00FA66B5">
        <w:rPr>
          <w:rFonts w:asciiTheme="majorHAnsi" w:hAnsiTheme="majorHAnsi" w:cstheme="majorHAnsi"/>
          <w:b/>
          <w:bCs/>
          <w:highlight w:val="green"/>
          <w:u w:val="single"/>
        </w:rPr>
        <w:t>rationalities</w:t>
      </w:r>
      <w:r w:rsidRPr="00FA66B5">
        <w:rPr>
          <w:rFonts w:asciiTheme="majorHAnsi" w:hAnsiTheme="majorHAnsi" w:cstheme="majorHAnsi"/>
          <w:u w:val="single"/>
        </w:rPr>
        <w:t xml:space="preserve"> </w:t>
      </w:r>
      <w:r w:rsidRPr="00FA66B5">
        <w:rPr>
          <w:rFonts w:asciiTheme="majorHAnsi" w:hAnsiTheme="majorHAnsi" w:cstheme="majorHAnsi"/>
          <w:highlight w:val="green"/>
          <w:u w:val="single"/>
        </w:rPr>
        <w:t xml:space="preserve">and </w:t>
      </w:r>
      <w:r w:rsidRPr="00FA66B5">
        <w:rPr>
          <w:rFonts w:asciiTheme="majorHAnsi" w:hAnsiTheme="majorHAnsi" w:cstheme="majorHAnsi"/>
          <w:u w:val="single"/>
        </w:rPr>
        <w:t>at the same time exceed and</w:t>
      </w:r>
      <w:r w:rsidRPr="00FA66B5">
        <w:rPr>
          <w:rFonts w:asciiTheme="majorHAnsi" w:hAnsiTheme="majorHAnsi" w:cstheme="majorHAnsi"/>
          <w:sz w:val="16"/>
        </w:rPr>
        <w:t xml:space="preserve"> </w:t>
      </w:r>
      <w:r w:rsidRPr="00FA66B5">
        <w:rPr>
          <w:rFonts w:asciiTheme="majorHAnsi" w:hAnsiTheme="majorHAnsi" w:cstheme="majorHAnsi"/>
          <w:b/>
          <w:bCs/>
          <w:highlight w:val="green"/>
          <w:u w:val="single"/>
        </w:rPr>
        <w:t>transform them</w:t>
      </w:r>
      <w:r w:rsidRPr="00FA66B5">
        <w:rPr>
          <w:rFonts w:asciiTheme="majorHAnsi" w:hAnsiTheme="majorHAnsi" w:cstheme="majorHAnsi"/>
          <w:sz w:val="16"/>
        </w:rPr>
        <w:t xml:space="preserve">. </w:t>
      </w:r>
      <w:r w:rsidRPr="00FA66B5">
        <w:rPr>
          <w:rFonts w:asciiTheme="majorHAnsi" w:hAnsiTheme="majorHAnsi" w:cstheme="majorHAnsi"/>
          <w:u w:val="single"/>
        </w:rPr>
        <w:t>This approach questions oversimplifications of</w:t>
      </w:r>
      <w:r w:rsidRPr="00FA66B5">
        <w:rPr>
          <w:rFonts w:asciiTheme="majorHAnsi" w:hAnsiTheme="majorHAnsi" w:cstheme="majorHAnsi"/>
          <w:sz w:val="16"/>
        </w:rPr>
        <w:t xml:space="preserve"> the </w:t>
      </w:r>
      <w:r w:rsidRPr="00FA66B5">
        <w:rPr>
          <w:rFonts w:asciiTheme="majorHAnsi" w:hAnsiTheme="majorHAnsi" w:cstheme="majorHAnsi"/>
          <w:u w:val="single"/>
        </w:rPr>
        <w:t>complex</w:t>
      </w:r>
      <w:r w:rsidRPr="00FA66B5">
        <w:rPr>
          <w:rFonts w:asciiTheme="majorHAnsi" w:hAnsiTheme="majorHAnsi" w:cstheme="majorHAnsi"/>
          <w:sz w:val="16"/>
        </w:rPr>
        <w:t>ities of liberal</w:t>
      </w:r>
      <w:r w:rsidRPr="00FA66B5">
        <w:rPr>
          <w:rFonts w:asciiTheme="majorHAnsi" w:hAnsiTheme="majorHAnsi" w:cstheme="majorHAnsi"/>
          <w:u w:val="single"/>
        </w:rPr>
        <w:t xml:space="preserve"> political rationalities</w:t>
      </w:r>
      <w:r w:rsidRPr="00FA66B5">
        <w:rPr>
          <w:rFonts w:asciiTheme="majorHAnsi" w:hAnsiTheme="majorHAnsi" w:cstheme="majorHAnsi"/>
          <w:sz w:val="16"/>
        </w:rPr>
        <w:t xml:space="preserve"> and of their interactions with non-liberal political players </w:t>
      </w:r>
      <w:r w:rsidRPr="00FA66B5">
        <w:rPr>
          <w:rFonts w:asciiTheme="majorHAnsi" w:hAnsiTheme="majorHAnsi" w:cstheme="majorHAnsi"/>
          <w:u w:val="single"/>
        </w:rPr>
        <w:t>and nurtures a</w:t>
      </w:r>
      <w:r w:rsidRPr="00FA66B5">
        <w:rPr>
          <w:rFonts w:asciiTheme="majorHAnsi" w:hAnsiTheme="majorHAnsi" w:cstheme="majorHAnsi"/>
          <w:sz w:val="16"/>
        </w:rPr>
        <w:t xml:space="preserve"> radical </w:t>
      </w:r>
      <w:r w:rsidRPr="00FA66B5">
        <w:rPr>
          <w:rFonts w:asciiTheme="majorHAnsi" w:hAnsiTheme="majorHAnsi" w:cstheme="majorHAnsi"/>
          <w:u w:val="single"/>
        </w:rPr>
        <w:t>skepticism about identifying universally good or bad actors or abstract solutions to political problems.</w:t>
      </w:r>
      <w:r w:rsidRPr="00FA66B5">
        <w:rPr>
          <w:rFonts w:asciiTheme="majorHAnsi" w:hAnsiTheme="majorHAnsi" w:cstheme="majorHAnsi"/>
          <w:sz w:val="16"/>
        </w:rPr>
        <w:t xml:space="preserve"> International</w:t>
      </w:r>
      <w:r w:rsidRPr="00FA66B5">
        <w:rPr>
          <w:rFonts w:asciiTheme="majorHAnsi" w:hAnsiTheme="majorHAnsi" w:cstheme="majorHAnsi"/>
          <w:u w:val="single"/>
        </w:rPr>
        <w:t xml:space="preserve"> power interacts in complex ways </w:t>
      </w:r>
      <w:r w:rsidRPr="00FA66B5">
        <w:rPr>
          <w:rFonts w:asciiTheme="majorHAnsi" w:hAnsiTheme="majorHAnsi" w:cstheme="majorHAnsi"/>
          <w:u w:val="single"/>
        </w:rPr>
        <w:lastRenderedPageBreak/>
        <w:t>with diverse political spaces</w:t>
      </w:r>
      <w:r w:rsidRPr="00FA66B5">
        <w:rPr>
          <w:rFonts w:asciiTheme="majorHAnsi" w:hAnsiTheme="majorHAnsi" w:cstheme="majorHAnsi"/>
          <w:sz w:val="16"/>
        </w:rPr>
        <w:t xml:space="preserve"> and within these spaces it is appropriated, hybridized, redescribed, hijacked, and tinkered with. </w:t>
      </w:r>
      <w:r w:rsidRPr="00FA66B5">
        <w:rPr>
          <w:rFonts w:asciiTheme="majorHAnsi" w:hAnsiTheme="majorHAnsi" w:cstheme="majorHAnsi"/>
          <w:b/>
          <w:bCs/>
          <w:highlight w:val="green"/>
          <w:u w:val="single"/>
        </w:rPr>
        <w:t>Government</w:t>
      </w:r>
      <w:r w:rsidRPr="00FA66B5">
        <w:rPr>
          <w:rFonts w:asciiTheme="majorHAnsi" w:hAnsiTheme="majorHAnsi" w:cstheme="majorHAnsi"/>
          <w:sz w:val="16"/>
        </w:rPr>
        <w:t xml:space="preserve">ality </w:t>
      </w:r>
      <w:r w:rsidRPr="00FA66B5">
        <w:rPr>
          <w:rFonts w:asciiTheme="majorHAnsi" w:hAnsiTheme="majorHAnsi" w:cstheme="majorHAnsi"/>
          <w:b/>
          <w:bCs/>
          <w:highlight w:val="green"/>
          <w:u w:val="single"/>
        </w:rPr>
        <w:t>as a heuristic</w:t>
      </w:r>
      <w:r w:rsidRPr="00FA66B5">
        <w:rPr>
          <w:rFonts w:asciiTheme="majorHAnsi" w:hAnsiTheme="majorHAnsi" w:cstheme="majorHAnsi"/>
          <w:sz w:val="16"/>
        </w:rPr>
        <w:t xml:space="preserve"> focuses on performing complex diagnostics of events. It</w:t>
      </w:r>
      <w:r w:rsidRPr="00FA66B5">
        <w:rPr>
          <w:rFonts w:asciiTheme="majorHAnsi" w:hAnsiTheme="majorHAnsi" w:cstheme="majorHAnsi"/>
          <w:u w:val="single"/>
        </w:rPr>
        <w:t xml:space="preserve"> </w:t>
      </w:r>
      <w:r w:rsidRPr="00FA66B5">
        <w:rPr>
          <w:rFonts w:asciiTheme="majorHAnsi" w:hAnsiTheme="majorHAnsi" w:cstheme="majorHAnsi"/>
          <w:highlight w:val="green"/>
          <w:u w:val="single"/>
        </w:rPr>
        <w:t>invites</w:t>
      </w:r>
      <w:r w:rsidRPr="00FA66B5">
        <w:rPr>
          <w:rFonts w:asciiTheme="majorHAnsi" w:hAnsiTheme="majorHAnsi" w:cstheme="majorHAnsi"/>
          <w:sz w:val="16"/>
        </w:rPr>
        <w:t xml:space="preserve"> historically situated explorations and </w:t>
      </w:r>
      <w:r w:rsidRPr="00FA66B5">
        <w:rPr>
          <w:rFonts w:asciiTheme="majorHAnsi" w:hAnsiTheme="majorHAnsi" w:cstheme="majorHAnsi"/>
          <w:highlight w:val="green"/>
          <w:u w:val="single"/>
        </w:rPr>
        <w:t>careful differentiations rather than overarching demonization</w:t>
      </w:r>
      <w:r w:rsidRPr="00FA66B5">
        <w:rPr>
          <w:rFonts w:asciiTheme="majorHAnsi" w:hAnsiTheme="majorHAnsi" w:cstheme="majorHAnsi"/>
          <w:sz w:val="16"/>
        </w:rPr>
        <w:t>s</w:t>
      </w:r>
      <w:r w:rsidRPr="00FA66B5">
        <w:rPr>
          <w:rFonts w:asciiTheme="majorHAnsi" w:hAnsiTheme="majorHAnsi" w:cstheme="majorHAnsi"/>
          <w:highlight w:val="green"/>
          <w:u w:val="single"/>
        </w:rPr>
        <w:t xml:space="preserve"> of ‘‘power,’’ </w:t>
      </w:r>
      <w:r w:rsidRPr="00FA66B5">
        <w:rPr>
          <w:rFonts w:asciiTheme="majorHAnsi" w:hAnsiTheme="majorHAnsi" w:cstheme="majorHAnsi"/>
          <w:u w:val="single"/>
        </w:rPr>
        <w:t>romanticizations of the ‘‘rebel’’</w:t>
      </w:r>
      <w:r w:rsidRPr="00FA66B5">
        <w:rPr>
          <w:rFonts w:asciiTheme="majorHAnsi" w:hAnsiTheme="majorHAnsi" w:cstheme="majorHAnsi"/>
          <w:sz w:val="16"/>
        </w:rPr>
        <w:t xml:space="preserve"> or the ‘‘the local.’’ More broadly, theoretical formulations that conceive the subject in non-substantialist terms </w:t>
      </w:r>
      <w:r w:rsidRPr="00FA66B5">
        <w:rPr>
          <w:rFonts w:asciiTheme="majorHAnsi" w:hAnsiTheme="majorHAnsi" w:cstheme="majorHAnsi"/>
          <w:highlight w:val="green"/>
          <w:u w:val="single"/>
        </w:rPr>
        <w:t>and</w:t>
      </w:r>
      <w:r w:rsidRPr="00FA66B5">
        <w:rPr>
          <w:rFonts w:asciiTheme="majorHAnsi" w:hAnsiTheme="majorHAnsi" w:cstheme="majorHAnsi"/>
          <w:sz w:val="16"/>
        </w:rPr>
        <w:t xml:space="preserve"> focus on processes of subjectification, on the ambiguity of power discourses, and on hybridization as the terrain for political transformation, open ways for reconsidering political agency beyond the dichotomy of oppression/rebellion. These alternative formulations also </w:t>
      </w:r>
      <w:r w:rsidRPr="00FA66B5">
        <w:rPr>
          <w:rFonts w:asciiTheme="majorHAnsi" w:hAnsiTheme="majorHAnsi" w:cstheme="majorHAnsi"/>
          <w:b/>
          <w:bCs/>
          <w:highlight w:val="green"/>
          <w:u w:val="single"/>
        </w:rPr>
        <w:t>foster</w:t>
      </w:r>
      <w:r w:rsidRPr="00FA66B5">
        <w:rPr>
          <w:rFonts w:asciiTheme="majorHAnsi" w:hAnsiTheme="majorHAnsi" w:cstheme="majorHAnsi"/>
          <w:b/>
          <w:bCs/>
          <w:u w:val="single"/>
        </w:rPr>
        <w:t xml:space="preserve"> </w:t>
      </w:r>
      <w:r w:rsidRPr="00FA66B5">
        <w:rPr>
          <w:rFonts w:asciiTheme="majorHAnsi" w:hAnsiTheme="majorHAnsi" w:cstheme="majorHAnsi"/>
          <w:highlight w:val="green"/>
          <w:u w:val="single"/>
        </w:rPr>
        <w:t>an ethic</w:t>
      </w:r>
      <w:r w:rsidRPr="00FA66B5">
        <w:rPr>
          <w:rFonts w:asciiTheme="majorHAnsi" w:hAnsiTheme="majorHAnsi" w:cstheme="majorHAnsi"/>
          <w:sz w:val="16"/>
        </w:rPr>
        <w:t>s</w:t>
      </w:r>
      <w:r w:rsidRPr="00FA66B5">
        <w:rPr>
          <w:rFonts w:asciiTheme="majorHAnsi" w:hAnsiTheme="majorHAnsi" w:cstheme="majorHAnsi"/>
          <w:highlight w:val="green"/>
          <w:u w:val="single"/>
        </w:rPr>
        <w:t xml:space="preserve"> of political engagement</w:t>
      </w:r>
      <w:r w:rsidRPr="00FA66B5">
        <w:rPr>
          <w:rFonts w:asciiTheme="majorHAnsi" w:hAnsiTheme="majorHAnsi" w:cstheme="majorHAnsi"/>
          <w:sz w:val="16"/>
        </w:rPr>
        <w:t>, to be continuously</w:t>
      </w:r>
      <w:r w:rsidRPr="00FA66B5">
        <w:rPr>
          <w:rFonts w:asciiTheme="majorHAnsi" w:hAnsiTheme="majorHAnsi" w:cstheme="majorHAnsi"/>
          <w:highlight w:val="green"/>
          <w:u w:val="single"/>
        </w:rPr>
        <w:t xml:space="preserve"> taken</w:t>
      </w:r>
      <w:r w:rsidRPr="00FA66B5">
        <w:rPr>
          <w:rFonts w:asciiTheme="majorHAnsi" w:hAnsiTheme="majorHAnsi" w:cstheme="majorHAnsi"/>
          <w:sz w:val="16"/>
        </w:rPr>
        <w:t xml:space="preserve"> up</w:t>
      </w:r>
      <w:r w:rsidRPr="00FA66B5">
        <w:rPr>
          <w:rFonts w:asciiTheme="majorHAnsi" w:hAnsiTheme="majorHAnsi" w:cstheme="majorHAnsi"/>
          <w:highlight w:val="green"/>
          <w:u w:val="single"/>
        </w:rPr>
        <w:t xml:space="preserve"> through plural </w:t>
      </w:r>
      <w:r w:rsidRPr="00FA66B5">
        <w:rPr>
          <w:rFonts w:asciiTheme="majorHAnsi" w:hAnsiTheme="majorHAnsi" w:cstheme="majorHAnsi"/>
          <w:u w:val="single"/>
        </w:rPr>
        <w:t>and uncertain</w:t>
      </w:r>
      <w:r w:rsidRPr="00FA66B5">
        <w:rPr>
          <w:rFonts w:asciiTheme="majorHAnsi" w:hAnsiTheme="majorHAnsi" w:cstheme="majorHAnsi"/>
          <w:highlight w:val="green"/>
          <w:u w:val="single"/>
        </w:rPr>
        <w:t xml:space="preserve"> practices, that demand continuous attention to ‘‘what happens’’ instead of </w:t>
      </w:r>
      <w:r w:rsidRPr="00FA66B5">
        <w:rPr>
          <w:rFonts w:asciiTheme="majorHAnsi" w:hAnsiTheme="majorHAnsi" w:cstheme="majorHAnsi"/>
          <w:u w:val="single"/>
        </w:rPr>
        <w:t xml:space="preserve">fixations on </w:t>
      </w:r>
      <w:r w:rsidRPr="00FA66B5">
        <w:rPr>
          <w:rFonts w:asciiTheme="majorHAnsi" w:hAnsiTheme="majorHAnsi" w:cstheme="majorHAnsi"/>
          <w:highlight w:val="green"/>
          <w:u w:val="single"/>
        </w:rPr>
        <w:t>‘‘what ought to be.</w:t>
      </w:r>
      <w:r w:rsidRPr="00FA66B5">
        <w:rPr>
          <w:rFonts w:asciiTheme="majorHAnsi" w:hAnsiTheme="majorHAnsi" w:cstheme="majorHAnsi"/>
          <w:sz w:val="16"/>
        </w:rPr>
        <w:t xml:space="preserve">’’83 </w:t>
      </w:r>
      <w:r w:rsidRPr="00FA66B5">
        <w:rPr>
          <w:rFonts w:asciiTheme="majorHAnsi" w:hAnsiTheme="majorHAnsi" w:cstheme="majorHAnsi"/>
          <w:u w:val="single"/>
        </w:rPr>
        <w:t>Such ethics of engagement would not await the revolution</w:t>
      </w:r>
      <w:r w:rsidRPr="00FA66B5">
        <w:rPr>
          <w:rFonts w:asciiTheme="majorHAnsi" w:hAnsiTheme="majorHAnsi" w:cstheme="majorHAnsi"/>
          <w:sz w:val="16"/>
        </w:rPr>
        <w:t xml:space="preserve"> to come or hope for a pristine ‘‘freedom’’ to be regained. </w:t>
      </w:r>
      <w:r w:rsidRPr="00FA66B5">
        <w:rPr>
          <w:rFonts w:asciiTheme="majorHAnsi" w:hAnsiTheme="majorHAnsi" w:cstheme="majorHAnsi"/>
          <w:u w:val="single"/>
        </w:rPr>
        <w:t xml:space="preserve">Instead, it would </w:t>
      </w:r>
      <w:r w:rsidRPr="00FA66B5">
        <w:rPr>
          <w:rFonts w:asciiTheme="majorHAnsi" w:hAnsiTheme="majorHAnsi" w:cstheme="majorHAnsi"/>
          <w:highlight w:val="green"/>
          <w:u w:val="single"/>
        </w:rPr>
        <w:t>constantly attempt to twist</w:t>
      </w:r>
      <w:r w:rsidRPr="00FA66B5">
        <w:rPr>
          <w:rFonts w:asciiTheme="majorHAnsi" w:hAnsiTheme="majorHAnsi" w:cstheme="majorHAnsi"/>
          <w:u w:val="single"/>
        </w:rPr>
        <w:t xml:space="preserve"> </w:t>
      </w:r>
      <w:r w:rsidRPr="00FA66B5">
        <w:rPr>
          <w:rFonts w:asciiTheme="majorHAnsi" w:hAnsiTheme="majorHAnsi" w:cstheme="majorHAnsi"/>
          <w:sz w:val="16"/>
        </w:rPr>
        <w:t>the working of</w:t>
      </w:r>
      <w:r w:rsidRPr="00FA66B5">
        <w:rPr>
          <w:rFonts w:asciiTheme="majorHAnsi" w:hAnsiTheme="majorHAnsi" w:cstheme="majorHAnsi"/>
          <w:u w:val="single"/>
        </w:rPr>
        <w:t xml:space="preserve"> </w:t>
      </w:r>
      <w:r w:rsidRPr="00FA66B5">
        <w:rPr>
          <w:rFonts w:asciiTheme="majorHAnsi" w:hAnsiTheme="majorHAnsi" w:cstheme="majorHAnsi"/>
          <w:highlight w:val="green"/>
          <w:u w:val="single"/>
        </w:rPr>
        <w:t>power</w:t>
      </w:r>
      <w:r w:rsidRPr="00FA66B5">
        <w:rPr>
          <w:rFonts w:asciiTheme="majorHAnsi" w:hAnsiTheme="majorHAnsi" w:cstheme="majorHAnsi"/>
          <w:u w:val="single"/>
        </w:rPr>
        <w:t xml:space="preserve"> by playing </w:t>
      </w:r>
      <w:r w:rsidRPr="00FA66B5">
        <w:rPr>
          <w:rFonts w:asciiTheme="majorHAnsi" w:hAnsiTheme="majorHAnsi" w:cstheme="majorHAnsi"/>
          <w:highlight w:val="green"/>
          <w:u w:val="single"/>
        </w:rPr>
        <w:t>with whatever cards are available</w:t>
      </w:r>
      <w:r w:rsidRPr="00FA66B5">
        <w:rPr>
          <w:rFonts w:asciiTheme="majorHAnsi" w:hAnsiTheme="majorHAnsi" w:cstheme="majorHAnsi"/>
          <w:sz w:val="16"/>
        </w:rPr>
        <w:t xml:space="preserve"> </w:t>
      </w:r>
      <w:r w:rsidRPr="00FA66B5">
        <w:rPr>
          <w:rFonts w:asciiTheme="majorHAnsi" w:hAnsiTheme="majorHAnsi" w:cstheme="majorHAnsi"/>
          <w:u w:val="single"/>
        </w:rPr>
        <w:t xml:space="preserve">and would require intense processes of reflexivity </w:t>
      </w:r>
      <w:r w:rsidRPr="00FA66B5">
        <w:rPr>
          <w:rFonts w:asciiTheme="majorHAnsi" w:hAnsiTheme="majorHAnsi" w:cstheme="majorHAnsi"/>
          <w:b/>
          <w:bCs/>
          <w:u w:val="single"/>
        </w:rPr>
        <w:t>on the consequences</w:t>
      </w:r>
      <w:r w:rsidRPr="00FA66B5">
        <w:rPr>
          <w:rFonts w:asciiTheme="majorHAnsi" w:hAnsiTheme="majorHAnsi" w:cstheme="majorHAnsi"/>
          <w:u w:val="single"/>
        </w:rPr>
        <w:t xml:space="preserve"> of political choices</w:t>
      </w:r>
      <w:r w:rsidRPr="00FA66B5">
        <w:rPr>
          <w:rFonts w:asciiTheme="majorHAnsi" w:hAnsiTheme="majorHAnsi" w:cstheme="majorHAnsi"/>
          <w:sz w:val="16"/>
        </w:rPr>
        <w:t xml:space="preserve">. To conclude with a famous phrase by Michel Foucault ‘‘my point is not that everything is bad, but that everything is dangerous, which is not exactly the same as bad. If everything is dangerous, then we always have something to do. So </w:t>
      </w:r>
      <w:r w:rsidRPr="00FA66B5">
        <w:rPr>
          <w:rFonts w:asciiTheme="majorHAnsi" w:hAnsiTheme="majorHAnsi" w:cstheme="majorHAnsi"/>
          <w:b/>
          <w:bCs/>
          <w:u w:val="single"/>
        </w:rPr>
        <w:t>my position</w:t>
      </w:r>
      <w:r w:rsidRPr="00FA66B5">
        <w:rPr>
          <w:rFonts w:asciiTheme="majorHAnsi" w:hAnsiTheme="majorHAnsi" w:cstheme="majorHAnsi"/>
          <w:b/>
          <w:bCs/>
          <w:highlight w:val="green"/>
          <w:u w:val="single"/>
        </w:rPr>
        <w:t xml:space="preserve"> leads</w:t>
      </w:r>
      <w:r w:rsidRPr="00FA66B5">
        <w:rPr>
          <w:rFonts w:asciiTheme="majorHAnsi" w:hAnsiTheme="majorHAnsi" w:cstheme="majorHAnsi"/>
          <w:b/>
          <w:bCs/>
          <w:u w:val="single"/>
        </w:rPr>
        <w:t xml:space="preserve"> not to apathy but to </w:t>
      </w:r>
      <w:r w:rsidRPr="00FA66B5">
        <w:rPr>
          <w:rFonts w:asciiTheme="majorHAnsi" w:hAnsiTheme="majorHAnsi" w:cstheme="majorHAnsi"/>
          <w:b/>
          <w:bCs/>
          <w:highlight w:val="green"/>
          <w:u w:val="single"/>
        </w:rPr>
        <w:t>hyper and pessimistic activism</w:t>
      </w:r>
      <w:r w:rsidRPr="00FA66B5">
        <w:rPr>
          <w:rFonts w:asciiTheme="majorHAnsi" w:hAnsiTheme="majorHAnsi" w:cstheme="majorHAnsi"/>
          <w:b/>
          <w:bCs/>
          <w:u w:val="single"/>
        </w:rPr>
        <w:t>.</w:t>
      </w:r>
      <w:r w:rsidRPr="00FA66B5">
        <w:rPr>
          <w:rFonts w:asciiTheme="majorHAnsi" w:hAnsiTheme="majorHAnsi" w:cstheme="majorHAnsi"/>
          <w:sz w:val="16"/>
        </w:rPr>
        <w:t xml:space="preserve">’’84 </w:t>
      </w:r>
    </w:p>
    <w:p w14:paraId="6E30A30E" w14:textId="77777777" w:rsidR="00975923" w:rsidRPr="00FA66B5" w:rsidRDefault="00975923" w:rsidP="00975923">
      <w:pPr>
        <w:pStyle w:val="Heading4"/>
        <w:rPr>
          <w:rFonts w:asciiTheme="majorHAnsi" w:hAnsiTheme="majorHAnsi" w:cstheme="majorHAnsi"/>
          <w:sz w:val="24"/>
        </w:rPr>
      </w:pPr>
      <w:r w:rsidRPr="00FA66B5">
        <w:rPr>
          <w:rFonts w:asciiTheme="majorHAnsi" w:hAnsiTheme="majorHAnsi" w:cstheme="majorHAnsi"/>
        </w:rPr>
        <w:t xml:space="preserve">4] Existential threats come first. </w:t>
      </w:r>
    </w:p>
    <w:p w14:paraId="5AEC3D8E" w14:textId="77777777" w:rsidR="00975923" w:rsidRPr="00FA66B5" w:rsidRDefault="00975923" w:rsidP="00975923">
      <w:pPr>
        <w:spacing w:before="100" w:beforeAutospacing="1" w:after="100" w:afterAutospacing="1" w:line="240" w:lineRule="auto"/>
        <w:rPr>
          <w:rFonts w:asciiTheme="majorHAnsi" w:eastAsia="Times New Roman" w:hAnsiTheme="majorHAnsi" w:cstheme="majorHAnsi"/>
          <w:sz w:val="24"/>
        </w:rPr>
      </w:pPr>
      <w:r w:rsidRPr="00FA66B5">
        <w:rPr>
          <w:rStyle w:val="Style13ptBold"/>
          <w:rFonts w:asciiTheme="majorHAnsi" w:hAnsiTheme="majorHAnsi" w:cstheme="majorHAnsi"/>
        </w:rPr>
        <w:t>U Chicago 06</w:t>
      </w:r>
      <w:r w:rsidRPr="00FA66B5">
        <w:rPr>
          <w:rFonts w:asciiTheme="majorHAnsi" w:eastAsia="Times New Roman" w:hAnsiTheme="majorHAnsi" w:cstheme="majorHAnsi"/>
          <w:sz w:val="24"/>
        </w:rPr>
        <w:t xml:space="preserve"> - </w:t>
      </w:r>
      <w:r w:rsidRPr="00FA66B5">
        <w:rPr>
          <w:rFonts w:asciiTheme="majorHAnsi" w:eastAsia="Times New Roman" w:hAnsiTheme="majorHAnsi" w:cstheme="majorHAnsi"/>
          <w:sz w:val="16"/>
          <w:szCs w:val="16"/>
        </w:rPr>
        <w:t>University Of Chicago,. “The One Percent Doctrine.” U Chicago Law. June, 2006. Web. December 11, 2020. &lt;https://uchicagolaw.typepad.com/faculty/2006/06/the_one_percent.html&gt;.</w:t>
      </w:r>
      <w:r w:rsidRPr="00FA66B5">
        <w:rPr>
          <w:rFonts w:asciiTheme="majorHAnsi" w:eastAsia="Times New Roman" w:hAnsiTheme="majorHAnsi" w:cstheme="majorHAnsi"/>
          <w:sz w:val="24"/>
        </w:rPr>
        <w:t xml:space="preserve"> </w:t>
      </w:r>
    </w:p>
    <w:p w14:paraId="340258F6" w14:textId="77777777" w:rsidR="00975923" w:rsidRPr="00FA66B5" w:rsidRDefault="00975923" w:rsidP="00975923">
      <w:pPr>
        <w:spacing w:before="100" w:beforeAutospacing="1" w:after="100" w:afterAutospacing="1" w:line="240" w:lineRule="auto"/>
        <w:rPr>
          <w:rFonts w:asciiTheme="majorHAnsi" w:eastAsia="Times New Roman" w:hAnsiTheme="majorHAnsi" w:cstheme="majorHAnsi"/>
          <w:sz w:val="24"/>
          <w:u w:val="single"/>
        </w:rPr>
      </w:pPr>
      <w:r w:rsidRPr="00FA66B5">
        <w:rPr>
          <w:rFonts w:asciiTheme="majorHAnsi" w:eastAsia="Times New Roman" w:hAnsiTheme="majorHAnsi" w:cstheme="majorHAnsi"/>
          <w:sz w:val="16"/>
        </w:rPr>
        <w:t>Is Vice President Cheney a decision theorist? If so, is he a good one? In his new book, The One Percent Doctrine, Ron Suskind quotes the Vice President as follows: “</w:t>
      </w:r>
      <w:r w:rsidRPr="00FA66B5">
        <w:rPr>
          <w:rStyle w:val="Emphasis"/>
          <w:rFonts w:asciiTheme="majorHAnsi" w:hAnsiTheme="majorHAnsi" w:cstheme="majorHAnsi"/>
          <w:b w:val="0"/>
          <w:bCs/>
          <w:highlight w:val="cyan"/>
        </w:rPr>
        <w:t>We have to deal with this new type of threat</w:t>
      </w:r>
      <w:r w:rsidRPr="00FA66B5">
        <w:rPr>
          <w:rFonts w:asciiTheme="majorHAnsi" w:eastAsia="Times New Roman" w:hAnsiTheme="majorHAnsi" w:cstheme="majorHAnsi"/>
          <w:sz w:val="16"/>
        </w:rPr>
        <w:t xml:space="preserve"> in a way we haven’t yet defined... </w:t>
      </w:r>
      <w:r w:rsidRPr="00FA66B5">
        <w:rPr>
          <w:rFonts w:asciiTheme="majorHAnsi" w:eastAsia="Times New Roman" w:hAnsiTheme="majorHAnsi" w:cstheme="majorHAnsi"/>
          <w:sz w:val="24"/>
          <w:u w:val="single"/>
        </w:rPr>
        <w:t xml:space="preserve">With </w:t>
      </w:r>
      <w:r w:rsidRPr="00FA66B5">
        <w:rPr>
          <w:rStyle w:val="Emphasis"/>
          <w:rFonts w:asciiTheme="majorHAnsi" w:hAnsiTheme="majorHAnsi" w:cstheme="majorHAnsi"/>
          <w:highlight w:val="cyan"/>
        </w:rPr>
        <w:t>a low-probability, high-impact event</w:t>
      </w:r>
      <w:r w:rsidRPr="00FA66B5">
        <w:rPr>
          <w:rFonts w:asciiTheme="majorHAnsi" w:eastAsia="Times New Roman" w:hAnsiTheme="majorHAnsi" w:cstheme="majorHAnsi"/>
          <w:sz w:val="24"/>
          <w:u w:val="single"/>
        </w:rPr>
        <w:t xml:space="preserve"> </w:t>
      </w:r>
      <w:r w:rsidRPr="00FA66B5">
        <w:rPr>
          <w:rFonts w:asciiTheme="majorHAnsi" w:eastAsia="Times New Roman" w:hAnsiTheme="majorHAnsi" w:cstheme="majorHAnsi"/>
          <w:sz w:val="16"/>
        </w:rPr>
        <w:t xml:space="preserve">like this ... </w:t>
      </w:r>
      <w:r w:rsidRPr="00FA66B5">
        <w:rPr>
          <w:rFonts w:asciiTheme="majorHAnsi" w:eastAsia="Times New Roman" w:hAnsiTheme="majorHAnsi" w:cstheme="majorHAnsi"/>
          <w:sz w:val="24"/>
          <w:highlight w:val="cyan"/>
          <w:u w:val="single"/>
        </w:rPr>
        <w:t xml:space="preserve">If there’s a </w:t>
      </w:r>
      <w:r w:rsidRPr="00FA66B5">
        <w:rPr>
          <w:rStyle w:val="Emphasis"/>
          <w:rFonts w:asciiTheme="majorHAnsi" w:hAnsiTheme="majorHAnsi" w:cstheme="majorHAnsi"/>
          <w:b w:val="0"/>
          <w:bCs/>
          <w:highlight w:val="cyan"/>
        </w:rPr>
        <w:t>one percent chance</w:t>
      </w:r>
      <w:r w:rsidRPr="00FA66B5">
        <w:rPr>
          <w:rFonts w:asciiTheme="majorHAnsi" w:eastAsia="Times New Roman" w:hAnsiTheme="majorHAnsi" w:cstheme="majorHAnsi"/>
          <w:sz w:val="16"/>
        </w:rPr>
        <w:t xml:space="preserve"> that Pakistani scientists are helping al Qaeda build or </w:t>
      </w:r>
      <w:r w:rsidRPr="00FA66B5">
        <w:rPr>
          <w:rStyle w:val="Emphasis"/>
          <w:rFonts w:asciiTheme="majorHAnsi" w:hAnsiTheme="majorHAnsi" w:cstheme="majorHAnsi"/>
          <w:b w:val="0"/>
          <w:bCs/>
        </w:rPr>
        <w:t>develop a nuclear weapon, we have to</w:t>
      </w:r>
      <w:r w:rsidRPr="00FA66B5">
        <w:rPr>
          <w:rStyle w:val="Emphasis"/>
          <w:rFonts w:asciiTheme="majorHAnsi" w:hAnsiTheme="majorHAnsi" w:cstheme="majorHAnsi"/>
        </w:rPr>
        <w:t xml:space="preserve"> </w:t>
      </w:r>
      <w:r w:rsidRPr="00FA66B5">
        <w:rPr>
          <w:rStyle w:val="Emphasis"/>
          <w:rFonts w:asciiTheme="majorHAnsi" w:hAnsiTheme="majorHAnsi" w:cstheme="majorHAnsi"/>
          <w:highlight w:val="cyan"/>
        </w:rPr>
        <w:t xml:space="preserve">treat it as a certainty in terms of </w:t>
      </w:r>
      <w:r w:rsidRPr="00FA66B5">
        <w:rPr>
          <w:rStyle w:val="Emphasis"/>
          <w:rFonts w:asciiTheme="majorHAnsi" w:hAnsiTheme="majorHAnsi" w:cstheme="majorHAnsi"/>
          <w:b w:val="0"/>
          <w:bCs/>
        </w:rPr>
        <w:t>our</w:t>
      </w:r>
      <w:r w:rsidRPr="00FA66B5">
        <w:rPr>
          <w:rStyle w:val="Emphasis"/>
          <w:rFonts w:asciiTheme="majorHAnsi" w:hAnsiTheme="majorHAnsi" w:cstheme="majorHAnsi"/>
        </w:rPr>
        <w:t xml:space="preserve"> </w:t>
      </w:r>
      <w:r w:rsidRPr="00FA66B5">
        <w:rPr>
          <w:rStyle w:val="Emphasis"/>
          <w:rFonts w:asciiTheme="majorHAnsi" w:hAnsiTheme="majorHAnsi" w:cstheme="majorHAnsi"/>
          <w:highlight w:val="cyan"/>
        </w:rPr>
        <w:t>response</w:t>
      </w:r>
      <w:r w:rsidRPr="00FA66B5">
        <w:rPr>
          <w:rFonts w:asciiTheme="majorHAnsi" w:eastAsia="Times New Roman" w:hAnsiTheme="majorHAnsi" w:cstheme="majorHAnsi"/>
          <w:sz w:val="16"/>
        </w:rPr>
        <w:t xml:space="preserve">.” There is much to say about this extremely interesting statement. Most obviously, the Vice President appears to be endorsing a version of the Precautionary Principle, which is quite popular with many environmentalists. </w:t>
      </w:r>
      <w:r w:rsidRPr="00FA66B5">
        <w:rPr>
          <w:rFonts w:asciiTheme="majorHAnsi" w:eastAsia="Times New Roman" w:hAnsiTheme="majorHAnsi" w:cstheme="majorHAnsi"/>
          <w:sz w:val="24"/>
          <w:u w:val="single"/>
        </w:rPr>
        <w:t xml:space="preserve">According to the Precautionary Principle, it is </w:t>
      </w:r>
      <w:r w:rsidRPr="00FA66B5">
        <w:rPr>
          <w:rStyle w:val="Emphasis"/>
          <w:rFonts w:asciiTheme="majorHAnsi" w:hAnsiTheme="majorHAnsi" w:cstheme="majorHAnsi"/>
          <w:highlight w:val="cyan"/>
        </w:rPr>
        <w:t>appropriate to respond aggressively to low-probability, high-impact events</w:t>
      </w:r>
      <w:r w:rsidRPr="00FA66B5">
        <w:rPr>
          <w:rFonts w:asciiTheme="majorHAnsi" w:eastAsia="Times New Roman" w:hAnsiTheme="majorHAnsi" w:cstheme="majorHAnsi"/>
          <w:sz w:val="16"/>
        </w:rPr>
        <w:t xml:space="preserve"> -- such as climate change. Indeed, another Vice President -- Al Gore -- can be understood to be arguing for a precautionary principle for climate change (though he believes that the chance of disaster is well over one percent). But from the standpoint of decision theory, Vice President Cheney's remark, and the Precautionary Principle, run into a serious problem: a 1/100 chance of a bad outcome just isn't equivalent to a certainty of a bad outcome. (You wouldn't spend the same amount to avoid a 1/100 likelihood of a loss as a 100/100 likelihood of a loss.) So it is usual to challenge the Precautionary Principle on the ground that it leads to excessive precautions, simply because it treats low probabilities as certainties. But in some contexts, we have to be careful with this criticism. </w:t>
      </w:r>
      <w:r w:rsidRPr="00FA66B5">
        <w:rPr>
          <w:rFonts w:asciiTheme="majorHAnsi" w:eastAsia="Times New Roman" w:hAnsiTheme="majorHAnsi" w:cstheme="majorHAnsi"/>
          <w:sz w:val="24"/>
          <w:u w:val="single"/>
        </w:rPr>
        <w:t>To say the least, there is indeed a good reason to respond to a 1/100 chance</w:t>
      </w:r>
      <w:r w:rsidRPr="00FA66B5">
        <w:rPr>
          <w:rFonts w:asciiTheme="majorHAnsi" w:eastAsia="Times New Roman" w:hAnsiTheme="majorHAnsi" w:cstheme="majorHAnsi"/>
          <w:sz w:val="16"/>
        </w:rPr>
        <w:t xml:space="preserve"> that al Qaeda will obtain nuclear weapons. </w:t>
      </w:r>
      <w:r w:rsidRPr="00FA66B5">
        <w:rPr>
          <w:rFonts w:asciiTheme="majorHAnsi" w:eastAsia="Times New Roman" w:hAnsiTheme="majorHAnsi" w:cstheme="majorHAnsi"/>
          <w:b/>
          <w:bCs/>
          <w:sz w:val="24"/>
          <w:highlight w:val="cyan"/>
          <w:u w:val="single"/>
        </w:rPr>
        <w:t xml:space="preserve">For practical purposes, a </w:t>
      </w:r>
      <w:r w:rsidRPr="00FA66B5">
        <w:rPr>
          <w:rStyle w:val="Emphasis"/>
          <w:rFonts w:asciiTheme="majorHAnsi" w:hAnsiTheme="majorHAnsi" w:cstheme="majorHAnsi"/>
          <w:highlight w:val="cyan"/>
        </w:rPr>
        <w:t xml:space="preserve">1/100 chance of a real catastrophe </w:t>
      </w:r>
      <w:r w:rsidRPr="00FA66B5">
        <w:rPr>
          <w:rStyle w:val="Emphasis"/>
          <w:rFonts w:asciiTheme="majorHAnsi" w:hAnsiTheme="majorHAnsi" w:cstheme="majorHAnsi"/>
          <w:b w:val="0"/>
          <w:bCs/>
        </w:rPr>
        <w:t>might</w:t>
      </w:r>
      <w:r w:rsidRPr="00FA66B5">
        <w:rPr>
          <w:rStyle w:val="Emphasis"/>
          <w:rFonts w:asciiTheme="majorHAnsi" w:hAnsiTheme="majorHAnsi" w:cstheme="majorHAnsi"/>
        </w:rPr>
        <w:t xml:space="preserve"> </w:t>
      </w:r>
      <w:r w:rsidRPr="00FA66B5">
        <w:rPr>
          <w:rStyle w:val="Emphasis"/>
          <w:rFonts w:asciiTheme="majorHAnsi" w:hAnsiTheme="majorHAnsi" w:cstheme="majorHAnsi"/>
          <w:highlight w:val="cyan"/>
        </w:rPr>
        <w:t xml:space="preserve">deserve </w:t>
      </w:r>
      <w:r w:rsidRPr="00FA66B5">
        <w:rPr>
          <w:rStyle w:val="Emphasis"/>
          <w:rFonts w:asciiTheme="majorHAnsi" w:hAnsiTheme="majorHAnsi" w:cstheme="majorHAnsi"/>
          <w:b w:val="0"/>
          <w:bCs/>
        </w:rPr>
        <w:t>something like</w:t>
      </w:r>
      <w:r w:rsidRPr="00FA66B5">
        <w:rPr>
          <w:rStyle w:val="Emphasis"/>
          <w:rFonts w:asciiTheme="majorHAnsi" w:hAnsiTheme="majorHAnsi" w:cstheme="majorHAnsi"/>
        </w:rPr>
        <w:t xml:space="preserve"> </w:t>
      </w:r>
      <w:r w:rsidRPr="00FA66B5">
        <w:rPr>
          <w:rStyle w:val="Emphasis"/>
          <w:rFonts w:asciiTheme="majorHAnsi" w:hAnsiTheme="majorHAnsi" w:cstheme="majorHAnsi"/>
          <w:highlight w:val="cyan"/>
        </w:rPr>
        <w:t>the same response as a 100% chance</w:t>
      </w:r>
      <w:r w:rsidRPr="00FA66B5">
        <w:rPr>
          <w:rFonts w:asciiTheme="majorHAnsi" w:eastAsia="Times New Roman" w:hAnsiTheme="majorHAnsi" w:cstheme="majorHAnsi"/>
          <w:b/>
          <w:bCs/>
          <w:sz w:val="24"/>
          <w:u w:val="single"/>
        </w:rPr>
        <w:t xml:space="preserve"> </w:t>
      </w:r>
      <w:r w:rsidRPr="00FA66B5">
        <w:rPr>
          <w:rFonts w:asciiTheme="majorHAnsi" w:eastAsia="Times New Roman" w:hAnsiTheme="majorHAnsi" w:cstheme="majorHAnsi"/>
          <w:sz w:val="24"/>
          <w:u w:val="single"/>
        </w:rPr>
        <w:t>of a real catastrophe</w:t>
      </w:r>
      <w:r w:rsidRPr="00FA66B5">
        <w:rPr>
          <w:rFonts w:asciiTheme="majorHAnsi" w:eastAsia="Times New Roman" w:hAnsiTheme="majorHAnsi" w:cstheme="majorHAnsi"/>
          <w:b/>
          <w:bCs/>
          <w:sz w:val="24"/>
          <w:u w:val="single"/>
        </w:rPr>
        <w:t>.</w:t>
      </w:r>
      <w:r w:rsidRPr="00FA66B5">
        <w:rPr>
          <w:rFonts w:asciiTheme="majorHAnsi" w:eastAsia="Times New Roman" w:hAnsiTheme="majorHAnsi" w:cstheme="majorHAnsi"/>
          <w:sz w:val="16"/>
        </w:rPr>
        <w:t xml:space="preserve"> (To see the point, </w:t>
      </w:r>
      <w:r w:rsidRPr="00FA66B5">
        <w:rPr>
          <w:rFonts w:asciiTheme="majorHAnsi" w:eastAsia="Times New Roman" w:hAnsiTheme="majorHAnsi" w:cstheme="majorHAnsi"/>
          <w:sz w:val="24"/>
          <w:u w:val="single"/>
        </w:rPr>
        <w:t>imagine a 1/100 chance of the destruction of the United States</w:t>
      </w:r>
      <w:r w:rsidRPr="00FA66B5">
        <w:rPr>
          <w:rFonts w:asciiTheme="majorHAnsi" w:eastAsia="Times New Roman" w:hAnsiTheme="majorHAnsi" w:cstheme="majorHAnsi"/>
          <w:sz w:val="16"/>
        </w:rPr>
        <w:t xml:space="preserve">, or of the East Coast.) In the particular context in which Vice President Cheney offered </w:t>
      </w:r>
      <w:r w:rsidRPr="00FA66B5">
        <w:rPr>
          <w:rFonts w:asciiTheme="majorHAnsi" w:eastAsia="Times New Roman" w:hAnsiTheme="majorHAnsi" w:cstheme="majorHAnsi"/>
          <w:sz w:val="24"/>
          <w:u w:val="single"/>
        </w:rPr>
        <w:t xml:space="preserve">the One Percent Doctrine, he made a good deal of sense -- certainly if he is taken to suggest that a firm response is necessary to avoid a 1% chance of a real catastrophe. </w:t>
      </w:r>
    </w:p>
    <w:p w14:paraId="4076AA0F" w14:textId="55961EFB" w:rsidR="007912F0" w:rsidRPr="00FA66B5" w:rsidRDefault="00975923" w:rsidP="007912F0">
      <w:pPr>
        <w:pStyle w:val="Heading4"/>
        <w:rPr>
          <w:rFonts w:asciiTheme="majorHAnsi" w:hAnsiTheme="majorHAnsi" w:cstheme="majorHAnsi"/>
        </w:rPr>
      </w:pPr>
      <w:r w:rsidRPr="00FA66B5">
        <w:rPr>
          <w:rFonts w:asciiTheme="majorHAnsi" w:hAnsiTheme="majorHAnsi" w:cstheme="majorHAnsi"/>
        </w:rPr>
        <w:t xml:space="preserve">5] </w:t>
      </w:r>
      <w:r w:rsidR="007912F0" w:rsidRPr="00FA66B5">
        <w:rPr>
          <w:rFonts w:asciiTheme="majorHAnsi" w:hAnsiTheme="majorHAnsi" w:cstheme="majorHAnsi"/>
        </w:rPr>
        <w:t xml:space="preserve">Scenario analysis is pedagogically valuable </w:t>
      </w:r>
      <w:r w:rsidR="007912F0" w:rsidRPr="00FA66B5">
        <w:rPr>
          <w:rFonts w:asciiTheme="majorHAnsi" w:hAnsiTheme="majorHAnsi" w:cstheme="majorHAnsi"/>
          <w:b w:val="0"/>
        </w:rPr>
        <w:t xml:space="preserve">– </w:t>
      </w:r>
      <w:r w:rsidR="007912F0" w:rsidRPr="00FA66B5">
        <w:rPr>
          <w:rFonts w:asciiTheme="majorHAnsi" w:hAnsiTheme="majorHAnsi" w:cstheme="majorHAnsi"/>
        </w:rPr>
        <w:t>enhances creativity and self-reflexivity, deconstructs cognitive biases and flawed ontological assumptions, and enables the imagination and creation of alternative futures.</w:t>
      </w:r>
    </w:p>
    <w:p w14:paraId="2366EACD" w14:textId="77777777" w:rsidR="007912F0" w:rsidRPr="00FA66B5" w:rsidRDefault="007912F0" w:rsidP="007912F0">
      <w:pPr>
        <w:rPr>
          <w:rFonts w:asciiTheme="majorHAnsi" w:hAnsiTheme="majorHAnsi" w:cstheme="majorHAnsi"/>
        </w:rPr>
      </w:pPr>
      <w:r w:rsidRPr="00FA66B5">
        <w:rPr>
          <w:rStyle w:val="Style13ptBold"/>
          <w:rFonts w:asciiTheme="majorHAnsi" w:hAnsiTheme="majorHAnsi" w:cstheme="majorHAnsi"/>
        </w:rPr>
        <w:t>Barma et al. 16</w:t>
      </w:r>
      <w:r w:rsidRPr="00FA66B5">
        <w:rPr>
          <w:rFonts w:asciiTheme="majorHAnsi" w:hAnsiTheme="majorHAnsi" w:cstheme="majorHAnsi"/>
        </w:rPr>
        <w:t xml:space="preserve"> – (May 2016, [Advance Publication Online on 11/6/15], Naazneen Barma, PhD in Political Science from UC-Berkeley, Assistant Professor of National Security Affairs at the </w:t>
      </w:r>
      <w:r w:rsidRPr="00FA66B5">
        <w:rPr>
          <w:rFonts w:asciiTheme="majorHAnsi" w:hAnsiTheme="majorHAnsi" w:cstheme="majorHAnsi"/>
        </w:rPr>
        <w:lastRenderedPageBreak/>
        <w:t xml:space="preserve">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w:t>
      </w:r>
      <w:hyperlink r:id="rId20" w:history="1">
        <w:r w:rsidRPr="00FA66B5">
          <w:rPr>
            <w:rStyle w:val="Hyperlink"/>
            <w:rFonts w:asciiTheme="majorHAnsi" w:hAnsiTheme="majorHAnsi" w:cstheme="majorHAnsi"/>
          </w:rPr>
          <w:t>http://www.naazneenbarma.com/uploads/2/9/6/9/29695681/using_scenarios_in_political_science_isp_2015.pdf</w:t>
        </w:r>
      </w:hyperlink>
      <w:r w:rsidRPr="00FA66B5">
        <w:rPr>
          <w:rFonts w:asciiTheme="majorHAnsi" w:hAnsiTheme="majorHAnsi" w:cstheme="majorHAnsi"/>
        </w:rPr>
        <w:t>)</w:t>
      </w:r>
    </w:p>
    <w:p w14:paraId="3E4A7CC9" w14:textId="77777777" w:rsidR="007912F0" w:rsidRPr="00FA66B5" w:rsidRDefault="007912F0" w:rsidP="007912F0">
      <w:pPr>
        <w:rPr>
          <w:rFonts w:asciiTheme="majorHAnsi" w:hAnsiTheme="majorHAnsi" w:cstheme="majorHAnsi"/>
          <w:sz w:val="16"/>
        </w:rPr>
      </w:pPr>
      <w:r w:rsidRPr="00FA66B5">
        <w:rPr>
          <w:rStyle w:val="StyleUnderline"/>
          <w:rFonts w:asciiTheme="majorHAnsi" w:hAnsiTheme="majorHAnsi" w:cstheme="majorHAnsi"/>
        </w:rPr>
        <w:t>Over the past decade, the “cult of irrelevance” in political science</w:t>
      </w:r>
      <w:r w:rsidRPr="00FA66B5">
        <w:rPr>
          <w:rFonts w:asciiTheme="majorHAnsi" w:hAnsiTheme="majorHAnsi" w:cstheme="majorHAnsi"/>
          <w:sz w:val="16"/>
        </w:rPr>
        <w:t xml:space="preserve"> scholarship </w:t>
      </w:r>
      <w:r w:rsidRPr="00FA66B5">
        <w:rPr>
          <w:rStyle w:val="StyleUnderline"/>
          <w:rFonts w:asciiTheme="majorHAnsi" w:hAnsiTheme="majorHAnsi" w:cstheme="majorHAnsi"/>
        </w:rPr>
        <w:t>has been lamented by a growing chorus</w:t>
      </w:r>
      <w:r w:rsidRPr="00FA66B5">
        <w:rPr>
          <w:rFonts w:asciiTheme="majorHAnsi" w:hAnsiTheme="majorHAnsi" w:cstheme="majorHAnsi"/>
          <w:sz w:val="16"/>
        </w:rPr>
        <w:t xml:space="preserve"> (Putnam 2003; Nye 2009; Walt 2009). </w:t>
      </w:r>
      <w:r w:rsidRPr="00FA66B5">
        <w:rPr>
          <w:rStyle w:val="StyleUnderline"/>
          <w:rFonts w:asciiTheme="majorHAnsi" w:hAnsiTheme="majorHAnsi" w:cstheme="majorHAnsi"/>
        </w:rPr>
        <w:t>Prominent scholars</w:t>
      </w:r>
      <w:r w:rsidRPr="00FA66B5">
        <w:rPr>
          <w:rFonts w:asciiTheme="majorHAnsi" w:hAnsiTheme="majorHAnsi" w:cstheme="majorHAnsi"/>
          <w:sz w:val="16"/>
        </w:rPr>
        <w:t xml:space="preserve"> of international affairs </w:t>
      </w:r>
      <w:r w:rsidRPr="00FA66B5">
        <w:rPr>
          <w:rStyle w:val="StyleUnderline"/>
          <w:rFonts w:asciiTheme="majorHAnsi" w:hAnsiTheme="majorHAnsi" w:cstheme="majorHAnsi"/>
        </w:rPr>
        <w:t>have diagnosed</w:t>
      </w:r>
      <w:r w:rsidRPr="00FA66B5">
        <w:rPr>
          <w:rFonts w:asciiTheme="majorHAnsi" w:hAnsiTheme="majorHAnsi" w:cstheme="majorHAnsi"/>
          <w:sz w:val="16"/>
        </w:rPr>
        <w:t xml:space="preserve"> the roots of </w:t>
      </w:r>
      <w:r w:rsidRPr="00FA66B5">
        <w:rPr>
          <w:rStyle w:val="StyleUnderline"/>
          <w:rFonts w:asciiTheme="majorHAnsi" w:hAnsiTheme="majorHAnsi" w:cstheme="majorHAnsi"/>
        </w:rPr>
        <w:t>the gap</w:t>
      </w:r>
      <w:r w:rsidRPr="00FA66B5">
        <w:rPr>
          <w:rFonts w:asciiTheme="majorHAnsi" w:hAnsiTheme="majorHAnsi" w:cstheme="majorHAnsi"/>
          <w:sz w:val="16"/>
        </w:rPr>
        <w:t xml:space="preserve"> between academia and policymaking, </w:t>
      </w:r>
      <w:r w:rsidRPr="00FA66B5">
        <w:rPr>
          <w:rStyle w:val="StyleUnderline"/>
          <w:rFonts w:asciiTheme="majorHAnsi" w:hAnsiTheme="majorHAnsi" w:cstheme="majorHAnsi"/>
        </w:rPr>
        <w:t>made the case for why</w:t>
      </w:r>
      <w:r w:rsidRPr="00FA66B5">
        <w:rPr>
          <w:rFonts w:asciiTheme="majorHAnsi" w:hAnsiTheme="majorHAnsi" w:cstheme="majorHAnsi"/>
          <w:sz w:val="16"/>
        </w:rPr>
        <w:t xml:space="preserve"> political science </w:t>
      </w:r>
      <w:r w:rsidRPr="00FA66B5">
        <w:rPr>
          <w:rStyle w:val="StyleUnderline"/>
          <w:rFonts w:asciiTheme="majorHAnsi" w:hAnsiTheme="majorHAnsi" w:cstheme="majorHAnsi"/>
        </w:rPr>
        <w:t>research is valuable for policymaking</w:t>
      </w:r>
      <w:r w:rsidRPr="00FA66B5">
        <w:rPr>
          <w:rFonts w:asciiTheme="majorHAnsi" w:hAnsiTheme="majorHAnsi" w:cstheme="majorHAnsi"/>
          <w:sz w:val="16"/>
        </w:rPr>
        <w:t xml:space="preserve">, </w:t>
      </w:r>
      <w:r w:rsidRPr="00FA66B5">
        <w:rPr>
          <w:rStyle w:val="StyleUnderline"/>
          <w:rFonts w:asciiTheme="majorHAnsi" w:hAnsiTheme="majorHAnsi" w:cstheme="majorHAnsi"/>
        </w:rPr>
        <w:t>and offered</w:t>
      </w:r>
      <w:r w:rsidRPr="00FA66B5">
        <w:rPr>
          <w:rFonts w:asciiTheme="majorHAnsi" w:hAnsiTheme="majorHAnsi" w:cstheme="majorHAnsi"/>
          <w:sz w:val="16"/>
        </w:rPr>
        <w:t xml:space="preserve"> a number of </w:t>
      </w:r>
      <w:r w:rsidRPr="00FA66B5">
        <w:rPr>
          <w:rStyle w:val="StyleUnderline"/>
          <w:rFonts w:asciiTheme="majorHAnsi" w:hAnsiTheme="majorHAnsi" w:cstheme="majorHAnsi"/>
        </w:rPr>
        <w:t>ideas</w:t>
      </w:r>
      <w:r w:rsidRPr="00FA66B5">
        <w:rPr>
          <w:rFonts w:asciiTheme="majorHAnsi" w:hAnsiTheme="majorHAnsi" w:cstheme="majorHAnsi"/>
          <w:sz w:val="16"/>
        </w:rPr>
        <w:t xml:space="preserve"> for enhancing the policy relevance of scholarship in international relations and comparative politics (Walt 2005,2011; Mead 2010; Van Evera 2010; Jentleson and Ratner 2011; Gallucci 2012; Avey and Desch 2014). Building on these insights, </w:t>
      </w:r>
      <w:r w:rsidRPr="00FA66B5">
        <w:rPr>
          <w:rStyle w:val="StyleUnderline"/>
          <w:rFonts w:asciiTheme="majorHAnsi" w:hAnsiTheme="majorHAnsi" w:cstheme="majorHAnsi"/>
        </w:rPr>
        <w:t>several initiatives have been formed</w:t>
      </w:r>
      <w:r w:rsidRPr="00FA66B5">
        <w:rPr>
          <w:rFonts w:asciiTheme="majorHAnsi" w:hAnsiTheme="majorHAnsi" w:cstheme="majorHAnsi"/>
          <w:sz w:val="16"/>
        </w:rPr>
        <w:t xml:space="preserve"> in the attempt to “bridge the gap.”2 </w:t>
      </w:r>
      <w:r w:rsidRPr="00FA66B5">
        <w:rPr>
          <w:rStyle w:val="StyleUnderline"/>
          <w:rFonts w:asciiTheme="majorHAnsi" w:hAnsiTheme="majorHAnsi" w:cstheme="majorHAnsi"/>
        </w:rPr>
        <w:t>Many</w:t>
      </w:r>
      <w:r w:rsidRPr="00FA66B5">
        <w:rPr>
          <w:rFonts w:asciiTheme="majorHAnsi" w:hAnsiTheme="majorHAnsi" w:cstheme="majorHAnsi"/>
          <w:sz w:val="16"/>
        </w:rPr>
        <w:t xml:space="preserve"> of the specific efforts put in place by these projects </w:t>
      </w:r>
      <w:r w:rsidRPr="00FA66B5">
        <w:rPr>
          <w:rStyle w:val="StyleUnderline"/>
          <w:rFonts w:asciiTheme="majorHAnsi" w:hAnsiTheme="majorHAnsi" w:cstheme="majorHAnsi"/>
        </w:rPr>
        <w:t>focus on providing scholars with the skills, platforms, and networks to better communicate</w:t>
      </w:r>
      <w:r w:rsidRPr="00FA66B5">
        <w:rPr>
          <w:rFonts w:asciiTheme="majorHAnsi" w:hAnsiTheme="majorHAnsi" w:cstheme="majorHAnsi"/>
          <w:sz w:val="16"/>
        </w:rPr>
        <w:t xml:space="preserve"> the </w:t>
      </w:r>
      <w:r w:rsidRPr="00FA66B5">
        <w:rPr>
          <w:rStyle w:val="StyleUnderline"/>
          <w:rFonts w:asciiTheme="majorHAnsi" w:hAnsiTheme="majorHAnsi" w:cstheme="majorHAnsi"/>
        </w:rPr>
        <w:t>findings and implications</w:t>
      </w:r>
      <w:r w:rsidRPr="00FA66B5">
        <w:rPr>
          <w:rFonts w:asciiTheme="majorHAnsi" w:hAnsiTheme="majorHAnsi" w:cstheme="majorHAnsi"/>
          <w:sz w:val="16"/>
        </w:rPr>
        <w:t xml:space="preserve"> of their research </w:t>
      </w:r>
      <w:r w:rsidRPr="00FA66B5">
        <w:rPr>
          <w:rStyle w:val="StyleUnderline"/>
          <w:rFonts w:asciiTheme="majorHAnsi" w:hAnsiTheme="majorHAnsi" w:cstheme="majorHAnsi"/>
        </w:rPr>
        <w:t>to the policymaking community</w:t>
      </w:r>
      <w:r w:rsidRPr="00FA66B5">
        <w:rPr>
          <w:rFonts w:asciiTheme="majorHAnsi" w:hAnsiTheme="majorHAnsi" w:cstheme="majorHAnsi"/>
          <w:sz w:val="16"/>
        </w:rPr>
        <w:t xml:space="preserve">, a necessary and worthwhile objective for a field in which theoretical debates, methodological training, and publishing norms tend more and more toward the abstract and esoteric.¶ </w:t>
      </w:r>
      <w:r w:rsidRPr="00FA66B5">
        <w:rPr>
          <w:rStyle w:val="StyleUnderline"/>
          <w:rFonts w:asciiTheme="majorHAnsi" w:hAnsiTheme="majorHAnsi" w:cstheme="majorHAnsi"/>
        </w:rPr>
        <w:t>Yet enhancing communication</w:t>
      </w:r>
      <w:r w:rsidRPr="00FA66B5">
        <w:rPr>
          <w:rFonts w:asciiTheme="majorHAnsi" w:hAnsiTheme="majorHAnsi" w:cstheme="majorHAnsi"/>
          <w:sz w:val="16"/>
        </w:rPr>
        <w:t xml:space="preserve"> between scholars and policymakers </w:t>
      </w:r>
      <w:r w:rsidRPr="00FA66B5">
        <w:rPr>
          <w:rStyle w:val="StyleUnderline"/>
          <w:rFonts w:asciiTheme="majorHAnsi" w:hAnsiTheme="majorHAnsi" w:cstheme="majorHAnsi"/>
        </w:rPr>
        <w:t>is only one component</w:t>
      </w:r>
      <w:r w:rsidRPr="00FA66B5">
        <w:rPr>
          <w:rFonts w:asciiTheme="majorHAnsi" w:hAnsiTheme="majorHAnsi" w:cstheme="majorHAnsi"/>
          <w:sz w:val="16"/>
        </w:rPr>
        <w:t xml:space="preserve"> of bridging the gap between international affairs theory and practice. </w:t>
      </w:r>
      <w:r w:rsidRPr="00FA66B5">
        <w:rPr>
          <w:rStyle w:val="StyleUnderline"/>
          <w:rFonts w:asciiTheme="majorHAnsi" w:hAnsiTheme="majorHAnsi" w:cstheme="majorHAnsi"/>
        </w:rPr>
        <w:t>Another</w:t>
      </w:r>
      <w:r w:rsidRPr="00FA66B5">
        <w:rPr>
          <w:rFonts w:asciiTheme="majorHAnsi" w:hAnsiTheme="majorHAnsi" w:cstheme="majorHAnsi"/>
          <w:sz w:val="16"/>
        </w:rPr>
        <w:t xml:space="preserve"> crucial component of this bridge </w:t>
      </w:r>
      <w:r w:rsidRPr="00FA66B5">
        <w:rPr>
          <w:rStyle w:val="StyleUnderline"/>
          <w:rFonts w:asciiTheme="majorHAnsi" w:hAnsiTheme="majorHAnsi" w:cstheme="majorHAnsi"/>
        </w:rPr>
        <w:t xml:space="preserve">is the </w:t>
      </w:r>
      <w:r w:rsidRPr="00FA66B5">
        <w:rPr>
          <w:rStyle w:val="Emphasis"/>
          <w:rFonts w:asciiTheme="majorHAnsi" w:hAnsiTheme="majorHAnsi" w:cstheme="majorHAnsi"/>
        </w:rPr>
        <w:t>generation of substantive research programs that are actually policy relevant</w:t>
      </w:r>
      <w:r w:rsidRPr="00FA66B5">
        <w:rPr>
          <w:rFonts w:asciiTheme="majorHAnsi" w:hAnsiTheme="majorHAnsi" w:cstheme="majorHAnsi"/>
          <w:sz w:val="16"/>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FA66B5">
        <w:rPr>
          <w:rStyle w:val="StyleUnderline"/>
          <w:rFonts w:asciiTheme="majorHAnsi" w:hAnsiTheme="majorHAnsi" w:cstheme="majorHAnsi"/>
        </w:rPr>
        <w:t>In a field that has an admirable devotion to pedagogical self-reflection</w:t>
      </w:r>
      <w:r w:rsidRPr="00FA66B5">
        <w:rPr>
          <w:rFonts w:asciiTheme="majorHAnsi" w:hAnsiTheme="majorHAnsi" w:cstheme="majorHAnsi"/>
          <w:sz w:val="16"/>
        </w:rPr>
        <w:t xml:space="preserve">, </w:t>
      </w:r>
      <w:r w:rsidRPr="00FA66B5">
        <w:rPr>
          <w:rStyle w:val="Emphasis"/>
          <w:rFonts w:asciiTheme="majorHAnsi" w:hAnsiTheme="majorHAnsi" w:cstheme="majorHAnsi"/>
          <w:highlight w:val="yellow"/>
        </w:rPr>
        <w:t>strikingly little attention is paid to techniques for generating policy-relevant ideas</w:t>
      </w:r>
      <w:r w:rsidRPr="00FA66B5">
        <w:rPr>
          <w:rFonts w:asciiTheme="majorHAnsi" w:hAnsiTheme="majorHAnsi" w:cstheme="majorHAnsi"/>
          <w:sz w:val="16"/>
          <w:highlight w:val="yellow"/>
        </w:rPr>
        <w:t xml:space="preserve"> </w:t>
      </w:r>
      <w:r w:rsidRPr="00FA66B5">
        <w:rPr>
          <w:rStyle w:val="StyleUnderline"/>
          <w:rFonts w:asciiTheme="majorHAnsi" w:hAnsiTheme="majorHAnsi" w:cstheme="majorHAnsi"/>
        </w:rPr>
        <w:t>for</w:t>
      </w:r>
      <w:r w:rsidRPr="00FA66B5">
        <w:rPr>
          <w:rFonts w:asciiTheme="majorHAnsi" w:hAnsiTheme="majorHAnsi" w:cstheme="majorHAnsi"/>
          <w:sz w:val="16"/>
        </w:rPr>
        <w:t xml:space="preserve"> dissertation and other </w:t>
      </w:r>
      <w:r w:rsidRPr="00FA66B5">
        <w:rPr>
          <w:rStyle w:val="StyleUnderline"/>
          <w:rFonts w:asciiTheme="majorHAnsi" w:hAnsiTheme="majorHAnsi" w:cstheme="majorHAnsi"/>
        </w:rPr>
        <w:t>research topics</w:t>
      </w:r>
      <w:r w:rsidRPr="00FA66B5">
        <w:rPr>
          <w:rFonts w:asciiTheme="majorHAnsi" w:hAnsiTheme="majorHAnsi" w:cstheme="majorHAnsi"/>
          <w:sz w:val="16"/>
        </w:rPr>
        <w:t xml:space="preserve">.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RPr="00FA66B5">
        <w:rPr>
          <w:rStyle w:val="StyleUnderline"/>
          <w:rFonts w:asciiTheme="majorHAnsi" w:hAnsiTheme="majorHAnsi" w:cstheme="majorHAnsi"/>
        </w:rPr>
        <w:t>This article outlines an experiential and problem-based approach to</w:t>
      </w:r>
      <w:r w:rsidRPr="00FA66B5">
        <w:rPr>
          <w:rFonts w:asciiTheme="majorHAnsi" w:hAnsiTheme="majorHAnsi" w:cstheme="majorHAnsi"/>
          <w:sz w:val="16"/>
        </w:rPr>
        <w:t xml:space="preserve"> developing a </w:t>
      </w:r>
      <w:r w:rsidRPr="00FA66B5">
        <w:rPr>
          <w:rStyle w:val="StyleUnderline"/>
          <w:rFonts w:asciiTheme="majorHAnsi" w:hAnsiTheme="majorHAnsi" w:cstheme="majorHAnsi"/>
        </w:rPr>
        <w:t>political science research</w:t>
      </w:r>
      <w:r w:rsidRPr="00FA66B5">
        <w:rPr>
          <w:rFonts w:asciiTheme="majorHAnsi" w:hAnsiTheme="majorHAnsi" w:cstheme="majorHAnsi"/>
          <w:sz w:val="16"/>
        </w:rPr>
        <w:t xml:space="preserve"> program </w:t>
      </w:r>
      <w:r w:rsidRPr="00FA66B5">
        <w:rPr>
          <w:rStyle w:val="StyleUnderline"/>
          <w:rFonts w:asciiTheme="majorHAnsi" w:hAnsiTheme="majorHAnsi" w:cstheme="majorHAnsi"/>
        </w:rPr>
        <w:t>using scenario analysis</w:t>
      </w:r>
      <w:r w:rsidRPr="00FA66B5">
        <w:rPr>
          <w:rFonts w:asciiTheme="majorHAnsi" w:hAnsiTheme="majorHAnsi" w:cstheme="majorHAnsi"/>
          <w:sz w:val="16"/>
        </w:rPr>
        <w:t xml:space="preserve">.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manner in which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 What Are Scenarios and Why Use Them in Political Science?¶ </w:t>
      </w:r>
      <w:r w:rsidRPr="00FA66B5">
        <w:rPr>
          <w:rStyle w:val="StyleUnderline"/>
          <w:rFonts w:asciiTheme="majorHAnsi" w:hAnsiTheme="majorHAnsi" w:cstheme="majorHAnsi"/>
        </w:rPr>
        <w:t>Scenario analysis</w:t>
      </w:r>
      <w:r w:rsidRPr="00FA66B5">
        <w:rPr>
          <w:rFonts w:asciiTheme="majorHAnsi" w:hAnsiTheme="majorHAnsi" w:cstheme="majorHAnsi"/>
          <w:sz w:val="16"/>
        </w:rPr>
        <w:t xml:space="preserve"> is perceived most commonly as a technique for examining the robustness of strategy. It </w:t>
      </w:r>
      <w:r w:rsidRPr="00FA66B5">
        <w:rPr>
          <w:rStyle w:val="StyleUnderline"/>
          <w:rFonts w:asciiTheme="majorHAnsi" w:hAnsiTheme="majorHAnsi" w:cstheme="majorHAnsi"/>
        </w:rPr>
        <w:t>can immerse decision makers in future states that go beyond conventional extrapolations of current trends</w:t>
      </w:r>
      <w:r w:rsidRPr="00FA66B5">
        <w:rPr>
          <w:rFonts w:asciiTheme="majorHAnsi" w:hAnsiTheme="majorHAnsi" w:cstheme="majorHAnsi"/>
          <w:sz w:val="16"/>
        </w:rPr>
        <w:t xml:space="preserve">, </w:t>
      </w:r>
      <w:r w:rsidRPr="00FA66B5">
        <w:rPr>
          <w:rStyle w:val="StyleUnderline"/>
          <w:rFonts w:asciiTheme="majorHAnsi" w:hAnsiTheme="majorHAnsi" w:cstheme="majorHAnsi"/>
        </w:rPr>
        <w:t>preparing them to take advantage of unexpected opportunities and to protect themselves from adverse exogenous shocks</w:t>
      </w:r>
      <w:r w:rsidRPr="00FA66B5">
        <w:rPr>
          <w:rFonts w:asciiTheme="majorHAnsi" w:hAnsiTheme="majorHAnsi" w:cstheme="majorHAnsi"/>
          <w:sz w:val="16"/>
        </w:rPr>
        <w:t xml:space="preserve">. The global petroleum company Shell, a pioneer of the technique, characterizes scenario analysis as the art of considering “what if” questions about possible future worlds. </w:t>
      </w:r>
      <w:r w:rsidRPr="00FA66B5">
        <w:rPr>
          <w:rStyle w:val="StyleUnderline"/>
          <w:rFonts w:asciiTheme="majorHAnsi" w:hAnsiTheme="majorHAnsi" w:cstheme="majorHAnsi"/>
        </w:rPr>
        <w:t xml:space="preserve">Scenario analysis is thus </w:t>
      </w:r>
      <w:r w:rsidRPr="00FA66B5">
        <w:rPr>
          <w:rStyle w:val="Emphasis"/>
          <w:rFonts w:asciiTheme="majorHAnsi" w:hAnsiTheme="majorHAnsi" w:cstheme="majorHAnsi"/>
        </w:rPr>
        <w:t>typically seen as serving the purposes of corporate planning or as a policy tool</w:t>
      </w:r>
      <w:r w:rsidRPr="00FA66B5">
        <w:rPr>
          <w:rFonts w:asciiTheme="majorHAnsi" w:hAnsiTheme="majorHAnsi" w:cstheme="majorHAnsi"/>
          <w:sz w:val="16"/>
        </w:rPr>
        <w:t xml:space="preserve"> to be used in combination with simulations of decision making. </w:t>
      </w:r>
      <w:r w:rsidRPr="00FA66B5">
        <w:rPr>
          <w:rStyle w:val="Emphasis"/>
          <w:rFonts w:asciiTheme="majorHAnsi" w:hAnsiTheme="majorHAnsi" w:cstheme="majorHAnsi"/>
        </w:rPr>
        <w:t>Yet scenario analysis is not inherently limited to these uses</w:t>
      </w:r>
      <w:r w:rsidRPr="00FA66B5">
        <w:rPr>
          <w:rFonts w:asciiTheme="majorHAnsi" w:hAnsiTheme="majorHAnsi" w:cstheme="majorHAnsi"/>
          <w:sz w:val="16"/>
        </w:rPr>
        <w:t xml:space="preserve">. </w:t>
      </w:r>
      <w:r w:rsidRPr="00FA66B5">
        <w:rPr>
          <w:rStyle w:val="StyleUnderline"/>
          <w:rFonts w:asciiTheme="majorHAnsi" w:hAnsiTheme="majorHAnsi" w:cstheme="majorHAnsi"/>
        </w:rPr>
        <w:t>This section</w:t>
      </w:r>
      <w:r w:rsidRPr="00FA66B5">
        <w:rPr>
          <w:rFonts w:asciiTheme="majorHAnsi" w:hAnsiTheme="majorHAnsi" w:cstheme="majorHAnsi"/>
          <w:sz w:val="16"/>
        </w:rPr>
        <w:t xml:space="preserve"> provides a brief overview of the practice of scenario analysis and the motivations underpinning its uses. It then </w:t>
      </w:r>
      <w:r w:rsidRPr="00FA66B5">
        <w:rPr>
          <w:rStyle w:val="StyleUnderline"/>
          <w:rFonts w:asciiTheme="majorHAnsi" w:hAnsiTheme="majorHAnsi" w:cstheme="majorHAnsi"/>
        </w:rPr>
        <w:t xml:space="preserve">makes a case for the utility of the </w:t>
      </w:r>
      <w:r w:rsidRPr="00FA66B5">
        <w:rPr>
          <w:rStyle w:val="StyleUnderline"/>
          <w:rFonts w:asciiTheme="majorHAnsi" w:hAnsiTheme="majorHAnsi" w:cstheme="majorHAnsi"/>
        </w:rPr>
        <w:lastRenderedPageBreak/>
        <w:t>technique for political science scholarship</w:t>
      </w:r>
      <w:r w:rsidRPr="00FA66B5">
        <w:rPr>
          <w:rFonts w:asciiTheme="majorHAnsi" w:hAnsiTheme="majorHAnsi" w:cstheme="majorHAnsi"/>
          <w:sz w:val="16"/>
        </w:rPr>
        <w:t xml:space="preserve"> and describes how the scenarios deployed at NEFPC were created.¶ The Art of Scenario Analysis¶ </w:t>
      </w:r>
      <w:r w:rsidRPr="00FA66B5">
        <w:rPr>
          <w:rStyle w:val="StyleUnderline"/>
          <w:rFonts w:asciiTheme="majorHAnsi" w:hAnsiTheme="majorHAnsi" w:cstheme="majorHAnsi"/>
        </w:rPr>
        <w:t xml:space="preserve">We characterize </w:t>
      </w:r>
      <w:r w:rsidRPr="00FA66B5">
        <w:rPr>
          <w:rStyle w:val="StyleUnderline"/>
          <w:rFonts w:asciiTheme="majorHAnsi" w:hAnsiTheme="majorHAnsi" w:cstheme="majorHAnsi"/>
          <w:highlight w:val="yellow"/>
        </w:rPr>
        <w:t xml:space="preserve">scenario analysis </w:t>
      </w:r>
      <w:r w:rsidRPr="00FA66B5">
        <w:rPr>
          <w:rStyle w:val="StyleUnderline"/>
          <w:rFonts w:asciiTheme="majorHAnsi" w:hAnsiTheme="majorHAnsi" w:cstheme="majorHAnsi"/>
        </w:rPr>
        <w:t xml:space="preserve">as </w:t>
      </w:r>
      <w:r w:rsidRPr="00FA66B5">
        <w:rPr>
          <w:rStyle w:val="StyleUnderline"/>
          <w:rFonts w:asciiTheme="majorHAnsi" w:hAnsiTheme="majorHAnsi" w:cstheme="majorHAnsi"/>
          <w:highlight w:val="yellow"/>
        </w:rPr>
        <w:t xml:space="preserve">the art of juxtaposing current trends in unexpected combinations in order to </w:t>
      </w:r>
      <w:r w:rsidRPr="00FA66B5">
        <w:rPr>
          <w:rStyle w:val="Emphasis"/>
          <w:rFonts w:asciiTheme="majorHAnsi" w:hAnsiTheme="majorHAnsi" w:cstheme="majorHAnsi"/>
          <w:highlight w:val="yellow"/>
        </w:rPr>
        <w:t>articulate surprising and yet plausible futures</w:t>
      </w:r>
      <w:r w:rsidRPr="00FA66B5">
        <w:rPr>
          <w:rFonts w:asciiTheme="majorHAnsi" w:hAnsiTheme="majorHAnsi" w:cstheme="majorHAnsi"/>
          <w:sz w:val="16"/>
        </w:rPr>
        <w:t xml:space="preserve">, often </w:t>
      </w:r>
      <w:r w:rsidRPr="00FA66B5">
        <w:rPr>
          <w:rStyle w:val="Emphasis"/>
          <w:rFonts w:asciiTheme="majorHAnsi" w:hAnsiTheme="majorHAnsi" w:cstheme="majorHAnsi"/>
        </w:rPr>
        <w:t>referred to as “alternative worlds.”</w:t>
      </w:r>
      <w:r w:rsidRPr="00FA66B5">
        <w:rPr>
          <w:rFonts w:asciiTheme="majorHAnsi" w:hAnsiTheme="majorHAnsi" w:cstheme="majorHAnsi"/>
          <w:sz w:val="16"/>
        </w:rPr>
        <w:t xml:space="preserve"> </w:t>
      </w:r>
      <w:r w:rsidRPr="00FA66B5">
        <w:rPr>
          <w:rStyle w:val="StyleUnderline"/>
          <w:rFonts w:asciiTheme="majorHAnsi" w:hAnsiTheme="majorHAnsi" w:cstheme="majorHAnsi"/>
          <w:highlight w:val="yellow"/>
        </w:rPr>
        <w:t xml:space="preserve">Scenarios </w:t>
      </w:r>
      <w:r w:rsidRPr="00FA66B5">
        <w:rPr>
          <w:rStyle w:val="StyleUnderline"/>
          <w:rFonts w:asciiTheme="majorHAnsi" w:hAnsiTheme="majorHAnsi" w:cstheme="majorHAnsi"/>
        </w:rPr>
        <w:t>are</w:t>
      </w:r>
      <w:r w:rsidRPr="00FA66B5">
        <w:rPr>
          <w:rFonts w:asciiTheme="majorHAnsi" w:hAnsiTheme="majorHAnsi" w:cstheme="majorHAnsi"/>
          <w:sz w:val="16"/>
        </w:rPr>
        <w:t xml:space="preserve"> thus </w:t>
      </w:r>
      <w:r w:rsidRPr="00FA66B5">
        <w:rPr>
          <w:rStyle w:val="Emphasis"/>
          <w:rFonts w:asciiTheme="majorHAnsi" w:hAnsiTheme="majorHAnsi" w:cstheme="majorHAnsi"/>
        </w:rPr>
        <w:t>explicitly not forecasts or projections based on linear extrapolations of contemporary patterns</w:t>
      </w:r>
      <w:r w:rsidRPr="00FA66B5">
        <w:rPr>
          <w:rFonts w:asciiTheme="majorHAnsi" w:hAnsiTheme="majorHAnsi" w:cstheme="majorHAnsi"/>
          <w:sz w:val="16"/>
        </w:rPr>
        <w:t xml:space="preserve">, </w:t>
      </w:r>
      <w:r w:rsidRPr="00FA66B5">
        <w:rPr>
          <w:rStyle w:val="StyleUnderline"/>
          <w:rFonts w:asciiTheme="majorHAnsi" w:hAnsiTheme="majorHAnsi" w:cstheme="majorHAnsi"/>
        </w:rPr>
        <w:t xml:space="preserve">and they are </w:t>
      </w:r>
      <w:r w:rsidRPr="00FA66B5">
        <w:rPr>
          <w:rStyle w:val="Emphasis"/>
          <w:rFonts w:asciiTheme="majorHAnsi" w:hAnsiTheme="majorHAnsi" w:cstheme="majorHAnsi"/>
        </w:rPr>
        <w:t>not hypothesis-based expert predictions</w:t>
      </w:r>
      <w:r w:rsidRPr="00FA66B5">
        <w:rPr>
          <w:rFonts w:asciiTheme="majorHAnsi" w:hAnsiTheme="majorHAnsi" w:cstheme="majorHAnsi"/>
          <w:sz w:val="16"/>
        </w:rPr>
        <w:t xml:space="preserve">. </w:t>
      </w:r>
      <w:r w:rsidRPr="00FA66B5">
        <w:rPr>
          <w:rStyle w:val="Emphasis"/>
          <w:rFonts w:asciiTheme="majorHAnsi" w:hAnsiTheme="majorHAnsi" w:cstheme="majorHAnsi"/>
        </w:rPr>
        <w:t>Nor should they be equated with simulations</w:t>
      </w:r>
      <w:r w:rsidRPr="00FA66B5">
        <w:rPr>
          <w:rStyle w:val="StyleUnderline"/>
          <w:rFonts w:asciiTheme="majorHAnsi" w:hAnsiTheme="majorHAnsi" w:cstheme="majorHAnsi"/>
        </w:rPr>
        <w:t>, which are</w:t>
      </w:r>
      <w:r w:rsidRPr="00FA66B5">
        <w:rPr>
          <w:rFonts w:asciiTheme="majorHAnsi" w:hAnsiTheme="majorHAnsi" w:cstheme="majorHAnsi"/>
          <w:sz w:val="16"/>
        </w:rPr>
        <w:t xml:space="preserve"> best characterized as </w:t>
      </w:r>
      <w:r w:rsidRPr="00FA66B5">
        <w:rPr>
          <w:rStyle w:val="StyleUnderline"/>
          <w:rFonts w:asciiTheme="majorHAnsi" w:hAnsiTheme="majorHAnsi" w:cstheme="majorHAnsi"/>
        </w:rPr>
        <w:t xml:space="preserve">functional representations of </w:t>
      </w:r>
      <w:r w:rsidRPr="00FA66B5">
        <w:rPr>
          <w:rStyle w:val="Emphasis"/>
          <w:rFonts w:asciiTheme="majorHAnsi" w:hAnsiTheme="majorHAnsi" w:cstheme="majorHAnsi"/>
        </w:rPr>
        <w:t>real institutions</w:t>
      </w:r>
      <w:r w:rsidRPr="00FA66B5">
        <w:rPr>
          <w:rStyle w:val="StyleUnderline"/>
          <w:rFonts w:asciiTheme="majorHAnsi" w:hAnsiTheme="majorHAnsi" w:cstheme="majorHAnsi"/>
        </w:rPr>
        <w:t xml:space="preserve"> or decision-making processes</w:t>
      </w:r>
      <w:r w:rsidRPr="00FA66B5">
        <w:rPr>
          <w:rFonts w:asciiTheme="majorHAnsi" w:hAnsiTheme="majorHAnsi" w:cstheme="majorHAnsi"/>
          <w:sz w:val="16"/>
        </w:rPr>
        <w:t xml:space="preserve"> (Asal 2005). </w:t>
      </w:r>
      <w:r w:rsidRPr="00FA66B5">
        <w:rPr>
          <w:rStyle w:val="Emphasis"/>
          <w:rFonts w:asciiTheme="majorHAnsi" w:hAnsiTheme="majorHAnsi" w:cstheme="majorHAnsi"/>
        </w:rPr>
        <w:t xml:space="preserve">Instead, they </w:t>
      </w:r>
      <w:r w:rsidRPr="00FA66B5">
        <w:rPr>
          <w:rStyle w:val="Emphasis"/>
          <w:rFonts w:asciiTheme="majorHAnsi" w:hAnsiTheme="majorHAnsi" w:cstheme="majorHAnsi"/>
          <w:highlight w:val="yellow"/>
        </w:rPr>
        <w:t>are depictions of possible future states of the world</w:t>
      </w:r>
      <w:r w:rsidRPr="00FA66B5">
        <w:rPr>
          <w:rFonts w:asciiTheme="majorHAnsi" w:hAnsiTheme="majorHAnsi" w:cstheme="majorHAnsi"/>
          <w:sz w:val="16"/>
        </w:rPr>
        <w:t xml:space="preserve">, offered </w:t>
      </w:r>
      <w:r w:rsidRPr="00FA66B5">
        <w:rPr>
          <w:rStyle w:val="Emphasis"/>
          <w:rFonts w:asciiTheme="majorHAnsi" w:hAnsiTheme="majorHAnsi" w:cstheme="majorHAnsi"/>
        </w:rPr>
        <w:t>together with a narrative of the driving causal forces</w:t>
      </w:r>
      <w:r w:rsidRPr="00FA66B5">
        <w:rPr>
          <w:rFonts w:asciiTheme="majorHAnsi" w:hAnsiTheme="majorHAnsi" w:cstheme="majorHAnsi"/>
          <w:sz w:val="16"/>
        </w:rPr>
        <w:t xml:space="preserve"> and potential exogenous shocks </w:t>
      </w:r>
      <w:r w:rsidRPr="00FA66B5">
        <w:rPr>
          <w:rStyle w:val="Emphasis"/>
          <w:rFonts w:asciiTheme="majorHAnsi" w:hAnsiTheme="majorHAnsi" w:cstheme="majorHAnsi"/>
        </w:rPr>
        <w:t>that could lead to those futures</w:t>
      </w:r>
      <w:r w:rsidRPr="00FA66B5">
        <w:rPr>
          <w:rFonts w:asciiTheme="majorHAnsi" w:hAnsiTheme="majorHAnsi" w:cstheme="majorHAnsi"/>
          <w:sz w:val="16"/>
        </w:rPr>
        <w:t xml:space="preserve">.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FA66B5">
        <w:rPr>
          <w:rStyle w:val="StyleUnderline"/>
          <w:rFonts w:asciiTheme="majorHAnsi" w:hAnsiTheme="majorHAnsi" w:cstheme="majorHAnsi"/>
        </w:rPr>
        <w:t>Several features make scenario analysis particularly useful for policymaking</w:t>
      </w:r>
      <w:r w:rsidRPr="00FA66B5">
        <w:rPr>
          <w:rFonts w:asciiTheme="majorHAnsi" w:hAnsiTheme="majorHAnsi" w:cstheme="majorHAnsi"/>
          <w:sz w:val="16"/>
        </w:rPr>
        <w:t xml:space="preserve">.5 </w:t>
      </w:r>
      <w:r w:rsidRPr="00FA66B5">
        <w:rPr>
          <w:rStyle w:val="StyleUnderline"/>
          <w:rFonts w:asciiTheme="majorHAnsi" w:hAnsiTheme="majorHAnsi" w:cstheme="majorHAnsi"/>
        </w:rPr>
        <w:t>Long-term global trends across a number of different realms</w:t>
      </w:r>
      <w:r w:rsidRPr="00FA66B5">
        <w:rPr>
          <w:rFonts w:asciiTheme="majorHAnsi" w:hAnsiTheme="majorHAnsi" w:cstheme="majorHAnsi"/>
          <w:sz w:val="16"/>
        </w:rPr>
        <w:t>—social, technological, environmental, economic, and political—</w:t>
      </w:r>
      <w:r w:rsidRPr="00FA66B5">
        <w:rPr>
          <w:rStyle w:val="StyleUnderline"/>
          <w:rFonts w:asciiTheme="majorHAnsi" w:hAnsiTheme="majorHAnsi" w:cstheme="majorHAnsi"/>
        </w:rPr>
        <w:t>combine in often-unexpected ways to produce unforeseen challenges</w:t>
      </w:r>
      <w:r w:rsidRPr="00FA66B5">
        <w:rPr>
          <w:rFonts w:asciiTheme="majorHAnsi" w:hAnsiTheme="majorHAnsi" w:cstheme="majorHAnsi"/>
          <w:sz w:val="16"/>
        </w:rPr>
        <w:t xml:space="preserve">. </w:t>
      </w:r>
      <w:r w:rsidRPr="00FA66B5">
        <w:rPr>
          <w:rStyle w:val="StyleUnderline"/>
          <w:rFonts w:asciiTheme="majorHAnsi" w:hAnsiTheme="majorHAnsi" w:cstheme="majorHAnsi"/>
        </w:rPr>
        <w:t xml:space="preserve">Yet the </w:t>
      </w:r>
      <w:r w:rsidRPr="00FA66B5">
        <w:rPr>
          <w:rStyle w:val="StyleUnderline"/>
          <w:rFonts w:asciiTheme="majorHAnsi" w:hAnsiTheme="majorHAnsi" w:cstheme="majorHAnsi"/>
          <w:highlight w:val="yellow"/>
        </w:rPr>
        <w:t xml:space="preserve">ability </w:t>
      </w:r>
      <w:r w:rsidRPr="00FA66B5">
        <w:rPr>
          <w:rStyle w:val="StyleUnderline"/>
          <w:rFonts w:asciiTheme="majorHAnsi" w:hAnsiTheme="majorHAnsi" w:cstheme="majorHAnsi"/>
        </w:rPr>
        <w:t xml:space="preserve">of decision makers </w:t>
      </w:r>
      <w:r w:rsidRPr="00FA66B5">
        <w:rPr>
          <w:rStyle w:val="StyleUnderline"/>
          <w:rFonts w:asciiTheme="majorHAnsi" w:hAnsiTheme="majorHAnsi" w:cstheme="majorHAnsi"/>
          <w:highlight w:val="yellow"/>
        </w:rPr>
        <w:t xml:space="preserve">to </w:t>
      </w:r>
      <w:r w:rsidRPr="00FA66B5">
        <w:rPr>
          <w:rStyle w:val="StyleUnderline"/>
          <w:rFonts w:asciiTheme="majorHAnsi" w:hAnsiTheme="majorHAnsi" w:cstheme="majorHAnsi"/>
        </w:rPr>
        <w:t xml:space="preserve">imagine, let alone </w:t>
      </w:r>
      <w:r w:rsidRPr="00FA66B5">
        <w:rPr>
          <w:rStyle w:val="StyleUnderline"/>
          <w:rFonts w:asciiTheme="majorHAnsi" w:hAnsiTheme="majorHAnsi" w:cstheme="majorHAnsi"/>
          <w:highlight w:val="yellow"/>
        </w:rPr>
        <w:t xml:space="preserve">prepare </w:t>
      </w:r>
      <w:r w:rsidRPr="00FA66B5">
        <w:rPr>
          <w:rStyle w:val="StyleUnderline"/>
          <w:rFonts w:asciiTheme="majorHAnsi" w:hAnsiTheme="majorHAnsi" w:cstheme="majorHAnsi"/>
        </w:rPr>
        <w:t>for, discontinuities</w:t>
      </w:r>
      <w:r w:rsidRPr="00FA66B5">
        <w:rPr>
          <w:rFonts w:asciiTheme="majorHAnsi" w:hAnsiTheme="majorHAnsi" w:cstheme="majorHAnsi"/>
          <w:sz w:val="16"/>
        </w:rPr>
        <w:t xml:space="preserve"> in the policy realm </w:t>
      </w:r>
      <w:r w:rsidRPr="00FA66B5">
        <w:rPr>
          <w:rStyle w:val="StyleUnderline"/>
          <w:rFonts w:asciiTheme="majorHAnsi" w:hAnsiTheme="majorHAnsi" w:cstheme="majorHAnsi"/>
        </w:rPr>
        <w:t xml:space="preserve">is </w:t>
      </w:r>
      <w:r w:rsidRPr="00FA66B5">
        <w:rPr>
          <w:rStyle w:val="StyleUnderline"/>
          <w:rFonts w:asciiTheme="majorHAnsi" w:hAnsiTheme="majorHAnsi" w:cstheme="majorHAnsi"/>
          <w:highlight w:val="yellow"/>
        </w:rPr>
        <w:t xml:space="preserve">constrained by </w:t>
      </w:r>
      <w:r w:rsidRPr="00FA66B5">
        <w:rPr>
          <w:rStyle w:val="StyleUnderline"/>
          <w:rFonts w:asciiTheme="majorHAnsi" w:hAnsiTheme="majorHAnsi" w:cstheme="majorHAnsi"/>
        </w:rPr>
        <w:t>their existing mental models and maps</w:t>
      </w:r>
      <w:r w:rsidRPr="00FA66B5">
        <w:rPr>
          <w:rFonts w:asciiTheme="majorHAnsi" w:hAnsiTheme="majorHAnsi" w:cstheme="majorHAnsi"/>
          <w:sz w:val="16"/>
        </w:rPr>
        <w:t xml:space="preserve">. </w:t>
      </w:r>
      <w:r w:rsidRPr="00FA66B5">
        <w:rPr>
          <w:rStyle w:val="StyleUnderline"/>
          <w:rFonts w:asciiTheme="majorHAnsi" w:hAnsiTheme="majorHAnsi" w:cstheme="majorHAnsi"/>
        </w:rPr>
        <w:t xml:space="preserve">This limitation is exacerbated by </w:t>
      </w:r>
      <w:r w:rsidRPr="00FA66B5">
        <w:rPr>
          <w:rStyle w:val="Emphasis"/>
          <w:rFonts w:asciiTheme="majorHAnsi" w:hAnsiTheme="majorHAnsi" w:cstheme="majorHAnsi"/>
        </w:rPr>
        <w:t xml:space="preserve">well-known cognitive bias tendencies such as </w:t>
      </w:r>
      <w:r w:rsidRPr="00FA66B5">
        <w:rPr>
          <w:rStyle w:val="Emphasis"/>
          <w:rFonts w:asciiTheme="majorHAnsi" w:hAnsiTheme="majorHAnsi" w:cstheme="majorHAnsi"/>
          <w:highlight w:val="yellow"/>
        </w:rPr>
        <w:t>groupthink and confirmation bias</w:t>
      </w:r>
      <w:r w:rsidRPr="00FA66B5">
        <w:rPr>
          <w:rFonts w:asciiTheme="majorHAnsi" w:hAnsiTheme="majorHAnsi" w:cstheme="majorHAnsi"/>
          <w:sz w:val="16"/>
          <w:highlight w:val="yellow"/>
        </w:rPr>
        <w:t xml:space="preserve"> </w:t>
      </w:r>
      <w:r w:rsidRPr="00FA66B5">
        <w:rPr>
          <w:rFonts w:asciiTheme="majorHAnsi" w:hAnsiTheme="majorHAnsi" w:cstheme="majorHAnsi"/>
          <w:sz w:val="16"/>
        </w:rPr>
        <w:t xml:space="preserve">(Jervis 1976; Janis 1982; Tetlock 2005). </w:t>
      </w:r>
      <w:r w:rsidRPr="00FA66B5">
        <w:rPr>
          <w:rStyle w:val="StyleUnderline"/>
          <w:rFonts w:asciiTheme="majorHAnsi" w:hAnsiTheme="majorHAnsi" w:cstheme="majorHAnsi"/>
          <w:highlight w:val="yellow"/>
        </w:rPr>
        <w:t xml:space="preserve">The power of scenarios lies in their ability to help individuals </w:t>
      </w:r>
      <w:r w:rsidRPr="00FA66B5">
        <w:rPr>
          <w:rStyle w:val="Emphasis"/>
          <w:rFonts w:asciiTheme="majorHAnsi" w:hAnsiTheme="majorHAnsi" w:cstheme="majorHAnsi"/>
          <w:highlight w:val="yellow"/>
        </w:rPr>
        <w:t>break out of conventional modes of thinking</w:t>
      </w:r>
      <w:r w:rsidRPr="00FA66B5">
        <w:rPr>
          <w:rStyle w:val="StyleUnderline"/>
          <w:rFonts w:asciiTheme="majorHAnsi" w:hAnsiTheme="majorHAnsi" w:cstheme="majorHAnsi"/>
          <w:highlight w:val="yellow"/>
        </w:rPr>
        <w:t xml:space="preserve"> </w:t>
      </w:r>
      <w:r w:rsidRPr="00FA66B5">
        <w:rPr>
          <w:rStyle w:val="StyleUnderline"/>
          <w:rFonts w:asciiTheme="majorHAnsi" w:hAnsiTheme="majorHAnsi" w:cstheme="majorHAnsi"/>
        </w:rPr>
        <w:t>and analysis by introducing unusual combinations of trends and deliberate discontinuities in narratives about the future</w:t>
      </w:r>
      <w:r w:rsidRPr="00FA66B5">
        <w:rPr>
          <w:rFonts w:asciiTheme="majorHAnsi" w:hAnsiTheme="majorHAnsi" w:cstheme="majorHAnsi"/>
          <w:sz w:val="16"/>
        </w:rPr>
        <w:t xml:space="preserve">. </w:t>
      </w:r>
      <w:r w:rsidRPr="00FA66B5">
        <w:rPr>
          <w:rStyle w:val="Emphasis"/>
          <w:rFonts w:asciiTheme="majorHAnsi" w:hAnsiTheme="majorHAnsi" w:cstheme="majorHAnsi"/>
        </w:rPr>
        <w:t>Imagining alternative future worlds through a structured analytical process enables policymakers to envision and thereby adapt to something altogether different from the known present</w:t>
      </w:r>
      <w:r w:rsidRPr="00FA66B5">
        <w:rPr>
          <w:rFonts w:asciiTheme="majorHAnsi" w:hAnsiTheme="majorHAnsi" w:cstheme="majorHAnsi"/>
          <w:sz w:val="16"/>
        </w:rPr>
        <w:t xml:space="preserve">.¶ Designing Scenarios for Political Science Inquiry¶ The characteristics of scenario analysis that commend its use to policymakers also make it well suited to helping political scientists generate and develop policy-relevant research programs. </w:t>
      </w:r>
      <w:r w:rsidRPr="00FA66B5">
        <w:rPr>
          <w:rStyle w:val="StyleUnderline"/>
          <w:rFonts w:asciiTheme="majorHAnsi" w:hAnsiTheme="majorHAnsi" w:cstheme="majorHAnsi"/>
        </w:rPr>
        <w:t>Scenarios are essentially textured, plausible, and relevant stories that help us imagine how the future</w:t>
      </w:r>
      <w:r w:rsidRPr="00FA66B5">
        <w:rPr>
          <w:rFonts w:asciiTheme="majorHAnsi" w:hAnsiTheme="majorHAnsi" w:cstheme="majorHAnsi"/>
          <w:sz w:val="16"/>
        </w:rPr>
        <w:t xml:space="preserve"> political-economic world </w:t>
      </w:r>
      <w:r w:rsidRPr="00FA66B5">
        <w:rPr>
          <w:rStyle w:val="StyleUnderline"/>
          <w:rFonts w:asciiTheme="majorHAnsi" w:hAnsiTheme="majorHAnsi" w:cstheme="majorHAnsi"/>
        </w:rPr>
        <w:t>could be different from the past</w:t>
      </w:r>
      <w:r w:rsidRPr="00FA66B5">
        <w:rPr>
          <w:rFonts w:asciiTheme="majorHAnsi" w:hAnsiTheme="majorHAnsi" w:cstheme="majorHAnsi"/>
          <w:sz w:val="16"/>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w:t>
      </w:r>
      <w:r w:rsidRPr="00FA66B5">
        <w:rPr>
          <w:rFonts w:asciiTheme="majorHAnsi" w:hAnsiTheme="majorHAnsi" w:cstheme="majorHAnsi"/>
          <w:sz w:val="16"/>
        </w:rPr>
        <w:lastRenderedPageBreak/>
        <w:t xml:space="preserve">threats, scenario analysis helps to identify crucial gaps in our collective understanding of global politicaleconomic trends and dynamics. The notion of “exogeneity”—so prevalent in social science scholarship—applies to models of reality, not to reality itself. </w:t>
      </w:r>
      <w:r w:rsidRPr="00FA66B5">
        <w:rPr>
          <w:rStyle w:val="StyleUnderline"/>
          <w:rFonts w:asciiTheme="majorHAnsi" w:hAnsiTheme="majorHAnsi" w:cstheme="majorHAnsi"/>
        </w:rPr>
        <w:t>Very simply, scenario analysis can throw into sharp relief often-overlooked yet pressing questions in international affairs that demand focused investigation</w:t>
      </w:r>
      <w:r w:rsidRPr="00FA66B5">
        <w:rPr>
          <w:rFonts w:asciiTheme="majorHAnsi" w:hAnsiTheme="majorHAnsi" w:cstheme="majorHAnsi"/>
          <w:sz w:val="16"/>
        </w:rPr>
        <w:t xml:space="preserve">.¶ </w:t>
      </w:r>
      <w:r w:rsidRPr="00FA66B5">
        <w:rPr>
          <w:rStyle w:val="StyleUnderline"/>
          <w:rFonts w:asciiTheme="majorHAnsi" w:hAnsiTheme="majorHAnsi" w:cstheme="majorHAnsi"/>
        </w:rPr>
        <w:t>Scenarios thus offer</w:t>
      </w:r>
      <w:r w:rsidRPr="00FA66B5">
        <w:rPr>
          <w:rFonts w:asciiTheme="majorHAnsi" w:hAnsiTheme="majorHAnsi" w:cstheme="majorHAnsi"/>
          <w:sz w:val="16"/>
        </w:rPr>
        <w:t xml:space="preserve">, in principle, </w:t>
      </w:r>
      <w:r w:rsidRPr="00FA66B5">
        <w:rPr>
          <w:rStyle w:val="StyleUnderline"/>
          <w:rFonts w:asciiTheme="majorHAnsi" w:hAnsiTheme="majorHAnsi" w:cstheme="majorHAnsi"/>
        </w:rPr>
        <w:t>an innovative tool for developing a political science research agenda</w:t>
      </w:r>
      <w:r w:rsidRPr="00FA66B5">
        <w:rPr>
          <w:rFonts w:asciiTheme="majorHAnsi" w:hAnsiTheme="majorHAnsi" w:cstheme="majorHAnsi"/>
          <w:sz w:val="16"/>
        </w:rPr>
        <w:t xml:space="preserve">. In practice, </w:t>
      </w:r>
      <w:r w:rsidRPr="00FA66B5">
        <w:rPr>
          <w:rStyle w:val="StyleUnderline"/>
          <w:rFonts w:asciiTheme="majorHAnsi" w:hAnsiTheme="majorHAnsi" w:cstheme="majorHAnsi"/>
        </w:rPr>
        <w:t>achieving this objective requires careful tailoring of the approach</w:t>
      </w:r>
      <w:r w:rsidRPr="00FA66B5">
        <w:rPr>
          <w:rFonts w:asciiTheme="majorHAnsi" w:hAnsiTheme="majorHAnsi" w:cstheme="majorHAnsi"/>
          <w:sz w:val="16"/>
        </w:rPr>
        <w:t xml:space="preserve">.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FA66B5">
        <w:rPr>
          <w:rStyle w:val="StyleUnderline"/>
          <w:rFonts w:asciiTheme="majorHAnsi" w:hAnsiTheme="majorHAnsi" w:cstheme="majorHAnsi"/>
        </w:rPr>
        <w:t>The use of scenarios is similar to counterfactual analysis in that it modifies certain variables in a given situation in order to analyze the resulting effects</w:t>
      </w:r>
      <w:r w:rsidRPr="00FA66B5">
        <w:rPr>
          <w:rFonts w:asciiTheme="majorHAnsi" w:hAnsiTheme="majorHAnsi" w:cstheme="majorHAnsi"/>
          <w:sz w:val="16"/>
        </w:rPr>
        <w:t xml:space="preserve"> (Fearon 1991). </w:t>
      </w:r>
      <w:r w:rsidRPr="00FA66B5">
        <w:rPr>
          <w:rStyle w:val="StyleUnderline"/>
          <w:rFonts w:asciiTheme="majorHAnsi" w:hAnsiTheme="majorHAnsi" w:cstheme="majorHAnsi"/>
        </w:rPr>
        <w:t>Whereas counterfactuals are traditionally retrospective</w:t>
      </w:r>
      <w:r w:rsidRPr="00FA66B5">
        <w:rPr>
          <w:rFonts w:asciiTheme="majorHAnsi" w:hAnsiTheme="majorHAnsi" w:cstheme="majorHAnsi"/>
          <w:sz w:val="16"/>
        </w:rPr>
        <w:t xml:space="preserve"> in nature and explore events that did not actually occur in the context of known history, our </w:t>
      </w:r>
      <w:r w:rsidRPr="00FA66B5">
        <w:rPr>
          <w:rStyle w:val="Emphasis"/>
          <w:rFonts w:asciiTheme="majorHAnsi" w:hAnsiTheme="majorHAnsi" w:cstheme="majorHAnsi"/>
          <w:highlight w:val="yellow"/>
        </w:rPr>
        <w:t>scenarios are deliberately forward-looking</w:t>
      </w:r>
      <w:r w:rsidRPr="00FA66B5">
        <w:rPr>
          <w:rFonts w:asciiTheme="majorHAnsi" w:hAnsiTheme="majorHAnsi" w:cstheme="majorHAnsi"/>
          <w:sz w:val="16"/>
          <w:highlight w:val="yellow"/>
        </w:rPr>
        <w:t xml:space="preserve"> </w:t>
      </w:r>
      <w:r w:rsidRPr="00FA66B5">
        <w:rPr>
          <w:rStyle w:val="StyleUnderline"/>
          <w:rFonts w:asciiTheme="majorHAnsi" w:hAnsiTheme="majorHAnsi" w:cstheme="majorHAnsi"/>
        </w:rPr>
        <w:t>and</w:t>
      </w:r>
      <w:r w:rsidRPr="00FA66B5">
        <w:rPr>
          <w:rFonts w:asciiTheme="majorHAnsi" w:hAnsiTheme="majorHAnsi" w:cstheme="majorHAnsi"/>
          <w:sz w:val="16"/>
        </w:rPr>
        <w:t xml:space="preserve"> are </w:t>
      </w:r>
      <w:r w:rsidRPr="00FA66B5">
        <w:rPr>
          <w:rStyle w:val="StyleUnderline"/>
          <w:rFonts w:asciiTheme="majorHAnsi" w:hAnsiTheme="majorHAnsi" w:cstheme="majorHAnsi"/>
        </w:rPr>
        <w:t xml:space="preserve">designed to </w:t>
      </w:r>
      <w:r w:rsidRPr="00FA66B5">
        <w:rPr>
          <w:rStyle w:val="Emphasis"/>
          <w:rFonts w:asciiTheme="majorHAnsi" w:hAnsiTheme="majorHAnsi" w:cstheme="majorHAnsi"/>
        </w:rPr>
        <w:t>explore potential futures</w:t>
      </w:r>
      <w:r w:rsidRPr="00FA66B5">
        <w:rPr>
          <w:rFonts w:asciiTheme="majorHAnsi" w:hAnsiTheme="majorHAnsi" w:cstheme="majorHAnsi"/>
          <w:sz w:val="16"/>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FA66B5">
        <w:rPr>
          <w:rStyle w:val="StyleUnderline"/>
          <w:rFonts w:asciiTheme="majorHAnsi" w:hAnsiTheme="majorHAnsi" w:cstheme="majorHAnsi"/>
        </w:rPr>
        <w:t>We see scenarios as a complementary resource for exploring these dynamics in international affairs, rather than as a replacement</w:t>
      </w:r>
      <w:r w:rsidRPr="00FA66B5">
        <w:rPr>
          <w:rFonts w:asciiTheme="majorHAnsi" w:hAnsiTheme="majorHAnsi" w:cstheme="majorHAnsi"/>
          <w:sz w:val="16"/>
        </w:rPr>
        <w:t xml:space="preserve">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w:t>
      </w:r>
      <w:r w:rsidRPr="00FA66B5">
        <w:rPr>
          <w:rStyle w:val="StyleUnderline"/>
          <w:rFonts w:asciiTheme="majorHAnsi" w:hAnsiTheme="majorHAnsi" w:cstheme="majorHAnsi"/>
        </w:rPr>
        <w:t>The scenario process described here has thus been carefully designed to offer some guidance to policy-oriented</w:t>
      </w:r>
      <w:r w:rsidRPr="00FA66B5">
        <w:rPr>
          <w:rFonts w:asciiTheme="majorHAnsi" w:hAnsiTheme="majorHAnsi" w:cstheme="majorHAnsi"/>
          <w:sz w:val="16"/>
        </w:rPr>
        <w:t xml:space="preserve"> graduate </w:t>
      </w:r>
      <w:r w:rsidRPr="00FA66B5">
        <w:rPr>
          <w:rStyle w:val="StyleUnderline"/>
          <w:rFonts w:asciiTheme="majorHAnsi" w:hAnsiTheme="majorHAnsi" w:cstheme="majorHAnsi"/>
        </w:rPr>
        <w:t>students who are otherwise left to the relatively unstructured norms by which political science</w:t>
      </w:r>
      <w:r w:rsidRPr="00FA66B5">
        <w:rPr>
          <w:rFonts w:asciiTheme="majorHAnsi" w:hAnsiTheme="majorHAnsi" w:cstheme="majorHAnsi"/>
          <w:sz w:val="16"/>
        </w:rPr>
        <w:t xml:space="preserve"> dissertation </w:t>
      </w:r>
      <w:r w:rsidRPr="00FA66B5">
        <w:rPr>
          <w:rStyle w:val="StyleUnderline"/>
          <w:rFonts w:asciiTheme="majorHAnsi" w:hAnsiTheme="majorHAnsi" w:cstheme="majorHAnsi"/>
        </w:rPr>
        <w:t>ideas are typically developed</w:t>
      </w:r>
      <w:r w:rsidRPr="00FA66B5">
        <w:rPr>
          <w:rFonts w:asciiTheme="majorHAnsi" w:hAnsiTheme="majorHAnsi" w:cstheme="majorHAnsi"/>
          <w:sz w:val="16"/>
        </w:rPr>
        <w:t xml:space="preserve">.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sidRPr="00FA66B5">
        <w:rPr>
          <w:rStyle w:val="StyleUnderline"/>
          <w:rFonts w:asciiTheme="majorHAnsi" w:hAnsiTheme="majorHAnsi" w:cstheme="majorHAnsi"/>
        </w:rPr>
        <w:t xml:space="preserve">The scenario approach to generating research ideas is grounded in the belief that these traditional approaches can be complemented by identifying questions likely to be of great empirical importance in the real world, even if these </w:t>
      </w:r>
      <w:r w:rsidRPr="00FA66B5">
        <w:rPr>
          <w:rStyle w:val="Emphasis"/>
          <w:rFonts w:asciiTheme="majorHAnsi" w:hAnsiTheme="majorHAnsi" w:cstheme="majorHAnsi"/>
        </w:rPr>
        <w:t>do not appear</w:t>
      </w:r>
      <w:r w:rsidRPr="00FA66B5">
        <w:rPr>
          <w:rFonts w:asciiTheme="majorHAnsi" w:hAnsiTheme="majorHAnsi" w:cstheme="majorHAnsi"/>
          <w:sz w:val="16"/>
        </w:rPr>
        <w:t xml:space="preserve"> as puzzles </w:t>
      </w:r>
      <w:r w:rsidRPr="00FA66B5">
        <w:rPr>
          <w:rStyle w:val="Emphasis"/>
          <w:rFonts w:asciiTheme="majorHAnsi" w:hAnsiTheme="majorHAnsi" w:cstheme="majorHAnsi"/>
        </w:rPr>
        <w:t>in existing research programs</w:t>
      </w:r>
      <w:r w:rsidRPr="00FA66B5">
        <w:rPr>
          <w:rStyle w:val="StyleUnderline"/>
          <w:rFonts w:asciiTheme="majorHAnsi" w:hAnsiTheme="majorHAnsi" w:cstheme="majorHAnsi"/>
        </w:rPr>
        <w:t xml:space="preserve"> or as clear extrapolations from past events</w:t>
      </w:r>
      <w:r w:rsidRPr="00FA66B5">
        <w:rPr>
          <w:rFonts w:asciiTheme="majorHAnsi" w:hAnsiTheme="majorHAnsi" w:cstheme="majorHAnsi"/>
          <w:sz w:val="16"/>
        </w:rPr>
        <w:t xml:space="preserve">. The </w:t>
      </w:r>
      <w:r w:rsidRPr="00FA66B5">
        <w:rPr>
          <w:rStyle w:val="StyleUnderline"/>
          <w:rFonts w:asciiTheme="majorHAnsi" w:hAnsiTheme="majorHAnsi" w:cstheme="majorHAnsi"/>
        </w:rPr>
        <w:t>scenarios</w:t>
      </w:r>
      <w:r w:rsidRPr="00FA66B5">
        <w:rPr>
          <w:rFonts w:asciiTheme="majorHAnsi" w:hAnsiTheme="majorHAnsi" w:cstheme="majorHAnsi"/>
          <w:sz w:val="16"/>
        </w:rPr>
        <w:t xml:space="preserve"> analyzed at NEFPC </w:t>
      </w:r>
      <w:r w:rsidRPr="00FA66B5">
        <w:rPr>
          <w:rStyle w:val="StyleUnderline"/>
          <w:rFonts w:asciiTheme="majorHAnsi" w:hAnsiTheme="majorHAnsi" w:cstheme="majorHAnsi"/>
        </w:rPr>
        <w:t xml:space="preserve">envision alternative worlds that could develop in the medium (five to seven year) term and are designed to </w:t>
      </w:r>
      <w:r w:rsidRPr="00FA66B5">
        <w:rPr>
          <w:rStyle w:val="Emphasis"/>
          <w:rFonts w:asciiTheme="majorHAnsi" w:hAnsiTheme="majorHAnsi" w:cstheme="majorHAnsi"/>
        </w:rPr>
        <w:t>tease out issues scholars and policymakers may encounter in the relatively near future</w:t>
      </w:r>
      <w:r w:rsidRPr="00FA66B5">
        <w:rPr>
          <w:rFonts w:asciiTheme="majorHAnsi" w:hAnsiTheme="majorHAnsi" w:cstheme="majorHAnsi"/>
          <w:sz w:val="16"/>
        </w:rPr>
        <w:t xml:space="preserve"> </w:t>
      </w:r>
      <w:r w:rsidRPr="00FA66B5">
        <w:rPr>
          <w:rStyle w:val="StyleUnderline"/>
          <w:rFonts w:asciiTheme="majorHAnsi" w:hAnsiTheme="majorHAnsi" w:cstheme="majorHAnsi"/>
          <w:highlight w:val="yellow"/>
        </w:rPr>
        <w:t xml:space="preserve">so that they can </w:t>
      </w:r>
      <w:r w:rsidRPr="00FA66B5">
        <w:rPr>
          <w:rStyle w:val="Emphasis"/>
          <w:rFonts w:asciiTheme="majorHAnsi" w:hAnsiTheme="majorHAnsi" w:cstheme="majorHAnsi"/>
          <w:highlight w:val="yellow"/>
        </w:rPr>
        <w:t>begin thinking critically about them now</w:t>
      </w:r>
      <w:r w:rsidRPr="00FA66B5">
        <w:rPr>
          <w:rFonts w:asciiTheme="majorHAnsi" w:hAnsiTheme="majorHAnsi" w:cstheme="majorHAnsi"/>
          <w:sz w:val="16"/>
          <w:highlight w:val="yellow"/>
        </w:rPr>
        <w:t xml:space="preserve">. </w:t>
      </w:r>
      <w:r w:rsidRPr="00FA66B5">
        <w:rPr>
          <w:rStyle w:val="StyleUnderline"/>
          <w:rFonts w:asciiTheme="majorHAnsi" w:hAnsiTheme="majorHAnsi" w:cstheme="majorHAnsi"/>
        </w:rPr>
        <w:t xml:space="preserve">This timeframe offers a period distant enough </w:t>
      </w:r>
      <w:r w:rsidRPr="00FA66B5">
        <w:rPr>
          <w:rStyle w:val="StyleUnderline"/>
          <w:rFonts w:asciiTheme="majorHAnsi" w:hAnsiTheme="majorHAnsi" w:cstheme="majorHAnsi"/>
        </w:rPr>
        <w:lastRenderedPageBreak/>
        <w:t>from the present as to avoid falling into current events analysis, but not so far into the future as to seem like science fiction</w:t>
      </w:r>
      <w:r w:rsidRPr="00FA66B5">
        <w:rPr>
          <w:rFonts w:asciiTheme="majorHAnsi" w:hAnsiTheme="majorHAnsi" w:cstheme="majorHAnsi"/>
          <w:sz w:val="16"/>
        </w:rPr>
        <w:t xml:space="preserve">. In imagining the worlds in which these scenarios might come to pass, </w:t>
      </w:r>
      <w:r w:rsidRPr="00FA66B5">
        <w:rPr>
          <w:rStyle w:val="StyleUnderline"/>
          <w:rFonts w:asciiTheme="majorHAnsi" w:hAnsiTheme="majorHAnsi" w:cstheme="majorHAnsi"/>
        </w:rPr>
        <w:t xml:space="preserve">participants </w:t>
      </w:r>
      <w:r w:rsidRPr="00FA66B5">
        <w:rPr>
          <w:rStyle w:val="Emphasis"/>
          <w:rFonts w:asciiTheme="majorHAnsi" w:hAnsiTheme="majorHAnsi" w:cstheme="majorHAnsi"/>
        </w:rPr>
        <w:t>learn strategies for avoiding failures of creativity</w:t>
      </w:r>
      <w:r w:rsidRPr="00FA66B5">
        <w:rPr>
          <w:rStyle w:val="StyleUnderline"/>
          <w:rFonts w:asciiTheme="majorHAnsi" w:hAnsiTheme="majorHAnsi" w:cstheme="majorHAnsi"/>
        </w:rPr>
        <w:t xml:space="preserve"> and for </w:t>
      </w:r>
      <w:r w:rsidRPr="00FA66B5">
        <w:rPr>
          <w:rStyle w:val="Emphasis"/>
          <w:rFonts w:asciiTheme="majorHAnsi" w:hAnsiTheme="majorHAnsi" w:cstheme="majorHAnsi"/>
        </w:rPr>
        <w:t>overturning the assumptions that prevent scholars and analysts from anticipating and understanding</w:t>
      </w:r>
      <w:r w:rsidRPr="00FA66B5">
        <w:rPr>
          <w:rStyle w:val="StyleUnderline"/>
          <w:rFonts w:asciiTheme="majorHAnsi" w:hAnsiTheme="majorHAnsi" w:cstheme="majorHAnsi"/>
        </w:rPr>
        <w:t xml:space="preserve"> the pivotal junctures that arise in international affairs</w:t>
      </w:r>
      <w:r w:rsidRPr="00FA66B5">
        <w:rPr>
          <w:rFonts w:asciiTheme="majorHAnsi" w:hAnsiTheme="majorHAnsi" w:cstheme="majorHAnsi"/>
          <w:sz w:val="16"/>
        </w:rPr>
        <w:t>.</w:t>
      </w:r>
    </w:p>
    <w:p w14:paraId="4CCAC5E6" w14:textId="192CC212" w:rsidR="00975923" w:rsidRPr="00FA66B5" w:rsidRDefault="00975923" w:rsidP="00975923">
      <w:pPr>
        <w:pStyle w:val="Heading4"/>
        <w:rPr>
          <w:rFonts w:asciiTheme="majorHAnsi" w:hAnsiTheme="majorHAnsi" w:cstheme="majorHAnsi"/>
        </w:rPr>
      </w:pPr>
      <w:r w:rsidRPr="00FA66B5">
        <w:t>6]</w:t>
      </w:r>
      <w:r w:rsidRPr="00FA66B5">
        <w:rPr>
          <w:rFonts w:asciiTheme="majorHAnsi" w:hAnsiTheme="majorHAnsi" w:cstheme="majorHAnsi"/>
        </w:rPr>
        <w:t xml:space="preserve"> Yes 1AR theory – anything else allows </w:t>
      </w:r>
      <w:r w:rsidRPr="00FA66B5">
        <w:rPr>
          <w:rFonts w:asciiTheme="majorHAnsi" w:hAnsiTheme="majorHAnsi" w:cstheme="majorHAnsi"/>
          <w:u w:val="single"/>
        </w:rPr>
        <w:t>infinite abuse</w:t>
      </w:r>
      <w:r w:rsidRPr="00FA66B5">
        <w:rPr>
          <w:rFonts w:asciiTheme="majorHAnsi" w:hAnsiTheme="majorHAnsi" w:cstheme="majorHAnsi"/>
        </w:rPr>
        <w:t xml:space="preserve"> – drop the debater, competing interps, and the highest layer – 1AR are </w:t>
      </w:r>
      <w:r w:rsidRPr="00FA66B5">
        <w:rPr>
          <w:rFonts w:asciiTheme="majorHAnsi" w:hAnsiTheme="majorHAnsi" w:cstheme="majorHAnsi"/>
          <w:u w:val="single"/>
        </w:rPr>
        <w:t>too short</w:t>
      </w:r>
      <w:r w:rsidRPr="00FA66B5">
        <w:rPr>
          <w:rFonts w:asciiTheme="majorHAnsi" w:hAnsiTheme="majorHAnsi" w:cstheme="majorHAnsi"/>
        </w:rPr>
        <w:t xml:space="preserve"> to make up for the time trade-off – no RVIs – 6 min 2NR means they can brute force me every time.</w:t>
      </w:r>
    </w:p>
    <w:p w14:paraId="1A16E744" w14:textId="404BCA17" w:rsidR="00975923" w:rsidRPr="00FA66B5" w:rsidRDefault="00975923" w:rsidP="00975923">
      <w:pPr>
        <w:pStyle w:val="Heading4"/>
        <w:rPr>
          <w:rFonts w:asciiTheme="majorHAnsi" w:hAnsiTheme="majorHAnsi" w:cstheme="majorHAnsi"/>
        </w:rPr>
      </w:pPr>
      <w:r w:rsidRPr="00FA66B5">
        <w:rPr>
          <w:rFonts w:asciiTheme="majorHAnsi" w:hAnsiTheme="majorHAnsi" w:cstheme="majorHAnsi"/>
        </w:rPr>
        <w:t>7] Reasonability on 1NC theory with the brightline of link and impact turn ground – there are infinite bidirectional interps that I can never meet – the four minute 1AR doesn’t have enough time to line by line every argument, make offense, and go for substance.</w:t>
      </w:r>
    </w:p>
    <w:p w14:paraId="27E0DB7F" w14:textId="3AEDA81C" w:rsidR="004B1B28" w:rsidRPr="00FA66B5" w:rsidRDefault="004B1B28" w:rsidP="004B1B28">
      <w:pPr>
        <w:pStyle w:val="Heading4"/>
        <w:rPr>
          <w:rFonts w:asciiTheme="majorHAnsi" w:hAnsiTheme="majorHAnsi" w:cstheme="majorHAnsi"/>
        </w:rPr>
      </w:pPr>
      <w:r w:rsidRPr="00FA66B5">
        <w:t xml:space="preserve">8] </w:t>
      </w:r>
      <w:r w:rsidRPr="00FA66B5">
        <w:rPr>
          <w:rFonts w:asciiTheme="majorHAnsi" w:hAnsiTheme="majorHAnsi" w:cstheme="majorHAnsi"/>
        </w:rPr>
        <w:t>Util is Theoretically justified – maximizing happiness and lives is best for all sides – ensures both sides have fair opportunity to link into the topic and util is also most predictable – means both sides have best opportunity to reasonably research plan and debate. Other fws are unpredictable, hidden by research barriers and far too logically dense for a 45 minute debate round</w:t>
      </w:r>
    </w:p>
    <w:p w14:paraId="48EDC7A1" w14:textId="3BBF1F02" w:rsidR="00D85DCD" w:rsidRPr="00FA66B5" w:rsidRDefault="00B76AF5" w:rsidP="00B76AF5">
      <w:pPr>
        <w:pStyle w:val="Heading4"/>
        <w:rPr>
          <w:rStyle w:val="Style13ptBold"/>
          <w:b/>
          <w:bCs w:val="0"/>
        </w:rPr>
      </w:pPr>
      <w:r w:rsidRPr="00FA66B5">
        <w:rPr>
          <w:rFonts w:asciiTheme="majorHAnsi" w:hAnsiTheme="majorHAnsi" w:cstheme="majorHAnsi"/>
        </w:rPr>
        <w:t xml:space="preserve">9] </w:t>
      </w:r>
      <w:r w:rsidR="00D85DCD" w:rsidRPr="00FA66B5">
        <w:rPr>
          <w:rStyle w:val="Style13ptBold"/>
          <w:b/>
          <w:bCs w:val="0"/>
        </w:rPr>
        <w:t>The role of the ballot is to vote for the debater that best proves the desirability of the resolution by comparing the world of the affirmative to the world of the negative. To clarify, it’s comparative worlds.</w:t>
      </w:r>
    </w:p>
    <w:p w14:paraId="2E1562C0" w14:textId="77777777" w:rsidR="00D85DCD" w:rsidRPr="00FA66B5" w:rsidRDefault="00D85DCD" w:rsidP="00D85DCD"/>
    <w:p w14:paraId="03993AB8" w14:textId="29BAC27D" w:rsidR="00B76AF5" w:rsidRDefault="00B76AF5" w:rsidP="00B76AF5">
      <w:pPr>
        <w:pStyle w:val="Heading4"/>
        <w:rPr>
          <w:rFonts w:asciiTheme="majorHAnsi" w:hAnsiTheme="majorHAnsi" w:cstheme="majorHAnsi"/>
        </w:rPr>
      </w:pPr>
      <w:r w:rsidRPr="00FA66B5">
        <w:rPr>
          <w:rFonts w:asciiTheme="majorHAnsi" w:hAnsiTheme="majorHAnsi" w:cstheme="majorHAnsi"/>
        </w:rPr>
        <w:t xml:space="preserve">The Role of the </w:t>
      </w:r>
      <w:r w:rsidR="007314BC" w:rsidRPr="00FA66B5">
        <w:rPr>
          <w:rFonts w:asciiTheme="majorHAnsi" w:hAnsiTheme="majorHAnsi" w:cstheme="majorHAnsi"/>
        </w:rPr>
        <w:t>judge</w:t>
      </w:r>
      <w:r w:rsidRPr="00FA66B5">
        <w:rPr>
          <w:rFonts w:asciiTheme="majorHAnsi" w:hAnsiTheme="majorHAnsi" w:cstheme="majorHAnsi"/>
        </w:rPr>
        <w:t xml:space="preserve"> is to vote for the best debater in this round</w:t>
      </w:r>
      <w:r w:rsidR="00DA7BFF" w:rsidRPr="00FA66B5">
        <w:rPr>
          <w:rFonts w:asciiTheme="majorHAnsi" w:hAnsiTheme="majorHAnsi" w:cstheme="majorHAnsi"/>
        </w:rPr>
        <w:t xml:space="preserve"> -</w:t>
      </w:r>
      <w:r w:rsidR="00A946A5" w:rsidRPr="00FA66B5">
        <w:rPr>
          <w:rFonts w:asciiTheme="majorHAnsi" w:hAnsiTheme="majorHAnsi" w:cstheme="majorHAnsi"/>
        </w:rPr>
        <w:t xml:space="preserve"> Anything else is self-serving and arbitrary</w:t>
      </w:r>
    </w:p>
    <w:p w14:paraId="7CC3ECC7" w14:textId="77777777" w:rsidR="009143AB" w:rsidRPr="009143AB" w:rsidRDefault="009143AB" w:rsidP="009143AB"/>
    <w:p w14:paraId="2C6D1165" w14:textId="446D4614" w:rsidR="00B76AF5" w:rsidRPr="00FA66B5" w:rsidRDefault="00B76AF5" w:rsidP="00B76AF5">
      <w:pPr>
        <w:rPr>
          <w:rFonts w:asciiTheme="majorHAnsi" w:hAnsiTheme="majorHAnsi" w:cstheme="majorHAnsi"/>
          <w:b/>
          <w:bCs/>
          <w:sz w:val="26"/>
          <w:szCs w:val="26"/>
        </w:rPr>
      </w:pPr>
      <w:r w:rsidRPr="00FA66B5">
        <w:rPr>
          <w:rFonts w:asciiTheme="majorHAnsi" w:hAnsiTheme="majorHAnsi" w:cstheme="majorHAnsi"/>
          <w:b/>
          <w:bCs/>
          <w:sz w:val="26"/>
          <w:szCs w:val="26"/>
          <w:u w:val="single"/>
        </w:rPr>
        <w:t>10] Reject skep/permissibility</w:t>
      </w:r>
      <w:r w:rsidRPr="00FA66B5">
        <w:rPr>
          <w:rFonts w:asciiTheme="majorHAnsi" w:hAnsiTheme="majorHAnsi" w:cstheme="majorHAnsi"/>
          <w:b/>
          <w:bCs/>
          <w:sz w:val="26"/>
          <w:szCs w:val="26"/>
        </w:rPr>
        <w:t xml:space="preserve"> – it’s an abhorrent view of the world that makes the debate space horrible by justifying inaction</w:t>
      </w:r>
    </w:p>
    <w:p w14:paraId="6B519F2B" w14:textId="3945F4FA" w:rsidR="003131A0" w:rsidRPr="00FA66B5" w:rsidRDefault="003131A0" w:rsidP="003131A0">
      <w:pPr>
        <w:pStyle w:val="Heading4"/>
        <w:rPr>
          <w:rFonts w:asciiTheme="majorHAnsi" w:hAnsiTheme="majorHAnsi" w:cstheme="majorHAnsi"/>
        </w:rPr>
      </w:pPr>
      <w:r w:rsidRPr="00FA66B5">
        <w:rPr>
          <w:rFonts w:asciiTheme="majorHAnsi" w:hAnsiTheme="majorHAnsi" w:cstheme="majorHAnsi"/>
        </w:rPr>
        <w:t xml:space="preserve">11]Debate’s focus shouldn’t solely be the production of ethical subjectivities. Rather, taking </w:t>
      </w:r>
      <w:r w:rsidRPr="00FA66B5">
        <w:rPr>
          <w:rFonts w:asciiTheme="majorHAnsi" w:hAnsiTheme="majorHAnsi" w:cstheme="majorHAnsi"/>
          <w:u w:val="single"/>
        </w:rPr>
        <w:t>stances</w:t>
      </w:r>
      <w:r w:rsidRPr="00FA66B5">
        <w:rPr>
          <w:rFonts w:asciiTheme="majorHAnsi" w:hAnsiTheme="majorHAnsi" w:cstheme="majorHAnsi"/>
        </w:rPr>
        <w:t xml:space="preserve"> on </w:t>
      </w:r>
      <w:r w:rsidRPr="00FA66B5">
        <w:rPr>
          <w:rFonts w:asciiTheme="majorHAnsi" w:hAnsiTheme="majorHAnsi" w:cstheme="majorHAnsi"/>
          <w:u w:val="single"/>
        </w:rPr>
        <w:t>global issues</w:t>
      </w:r>
      <w:r w:rsidRPr="00FA66B5">
        <w:rPr>
          <w:rFonts w:asciiTheme="majorHAnsi" w:hAnsiTheme="majorHAnsi" w:cstheme="majorHAnsi"/>
        </w:rPr>
        <w:t xml:space="preserve"> is necessary to develop accountability to global violence.</w:t>
      </w:r>
    </w:p>
    <w:p w14:paraId="35541834" w14:textId="77777777" w:rsidR="003131A0" w:rsidRPr="00FA66B5" w:rsidRDefault="003131A0" w:rsidP="003131A0">
      <w:pPr>
        <w:rPr>
          <w:rFonts w:asciiTheme="majorHAnsi" w:hAnsiTheme="majorHAnsi" w:cstheme="majorHAnsi"/>
          <w:sz w:val="16"/>
          <w:szCs w:val="16"/>
        </w:rPr>
      </w:pPr>
      <w:r w:rsidRPr="00FA66B5">
        <w:rPr>
          <w:rStyle w:val="Style13ptBold"/>
          <w:rFonts w:asciiTheme="majorHAnsi" w:hAnsiTheme="majorHAnsi" w:cstheme="majorHAnsi"/>
        </w:rPr>
        <w:t xml:space="preserve">Chandler 9 </w:t>
      </w:r>
      <w:r w:rsidRPr="00FA66B5">
        <w:rPr>
          <w:rFonts w:asciiTheme="majorHAnsi" w:hAnsiTheme="majorHAnsi" w:cstheme="majorHAnsi"/>
          <w:sz w:val="16"/>
          <w:szCs w:val="16"/>
        </w:rPr>
        <w:t>David Chandler, 2009. Professor of international relations, University of Westminster. “Questioning Global Political Activism,” in What is Radical Politics Today? ed. Jonathan Pugh. 81-4.</w:t>
      </w:r>
    </w:p>
    <w:p w14:paraId="763145CC" w14:textId="77777777" w:rsidR="003131A0" w:rsidRPr="00FA66B5" w:rsidRDefault="003131A0" w:rsidP="003131A0">
      <w:pPr>
        <w:rPr>
          <w:rStyle w:val="StyleUnderline"/>
          <w:rFonts w:asciiTheme="majorHAnsi" w:hAnsiTheme="majorHAnsi" w:cstheme="majorHAnsi"/>
        </w:rPr>
      </w:pPr>
      <w:r w:rsidRPr="00FA66B5">
        <w:rPr>
          <w:rStyle w:val="StyleUnderline"/>
          <w:rFonts w:asciiTheme="majorHAnsi" w:hAnsiTheme="majorHAnsi" w:cstheme="majorHAnsi"/>
        </w:rPr>
        <w:t xml:space="preserve">But the most </w:t>
      </w:r>
      <w:r w:rsidRPr="00FA66B5">
        <w:rPr>
          <w:rStyle w:val="StyleUnderline"/>
          <w:rFonts w:asciiTheme="majorHAnsi" w:hAnsiTheme="majorHAnsi" w:cstheme="majorHAnsi"/>
          <w:highlight w:val="green"/>
        </w:rPr>
        <w:t>dangerous trends</w:t>
      </w:r>
      <w:r w:rsidRPr="00FA66B5">
        <w:rPr>
          <w:rStyle w:val="StyleUnderline"/>
          <w:rFonts w:asciiTheme="majorHAnsi" w:hAnsiTheme="majorHAnsi" w:cstheme="majorHAnsi"/>
        </w:rPr>
        <w:t xml:space="preserve"> in the discipline today are those frameworks </w:t>
      </w:r>
      <w:r w:rsidRPr="00FA66B5">
        <w:rPr>
          <w:rStyle w:val="StyleUnderline"/>
          <w:rFonts w:asciiTheme="majorHAnsi" w:hAnsiTheme="majorHAnsi" w:cstheme="majorHAnsi"/>
          <w:highlight w:val="green"/>
        </w:rPr>
        <w:t>which</w:t>
      </w:r>
      <w:r w:rsidRPr="00FA66B5">
        <w:rPr>
          <w:rStyle w:val="StyleUnderline"/>
          <w:rFonts w:asciiTheme="majorHAnsi" w:hAnsiTheme="majorHAnsi" w:cstheme="majorHAnsi"/>
        </w:rPr>
        <w:t xml:space="preserve"> have taken up Critical Theory and argue that focusing on the world as it exists is conservative problem-solving while the task for critical theorists is to </w:t>
      </w:r>
      <w:r w:rsidRPr="00FA66B5">
        <w:rPr>
          <w:rStyle w:val="StyleUnderline"/>
          <w:rFonts w:asciiTheme="majorHAnsi" w:hAnsiTheme="majorHAnsi" w:cstheme="majorHAnsi"/>
          <w:highlight w:val="green"/>
        </w:rPr>
        <w:t xml:space="preserve">focus on </w:t>
      </w:r>
      <w:r w:rsidRPr="00FA66B5">
        <w:rPr>
          <w:rStyle w:val="Emphasis"/>
          <w:rFonts w:asciiTheme="majorHAnsi" w:hAnsiTheme="majorHAnsi" w:cstheme="majorHAnsi"/>
          <w:highlight w:val="green"/>
        </w:rPr>
        <w:t>emancipatory</w:t>
      </w:r>
      <w:r w:rsidRPr="00FA66B5">
        <w:rPr>
          <w:rStyle w:val="Emphasis"/>
          <w:rFonts w:asciiTheme="majorHAnsi" w:hAnsiTheme="majorHAnsi" w:cstheme="majorHAnsi"/>
        </w:rPr>
        <w:t xml:space="preserve"> alternative </w:t>
      </w:r>
      <w:r w:rsidRPr="00FA66B5">
        <w:rPr>
          <w:rStyle w:val="Emphasis"/>
          <w:rFonts w:asciiTheme="majorHAnsi" w:hAnsiTheme="majorHAnsi" w:cstheme="majorHAnsi"/>
          <w:highlight w:val="green"/>
        </w:rPr>
        <w:t>forms of living</w:t>
      </w:r>
      <w:r w:rsidRPr="00FA66B5">
        <w:rPr>
          <w:rStyle w:val="Emphasis"/>
          <w:rFonts w:asciiTheme="majorHAnsi" w:hAnsiTheme="majorHAnsi" w:cstheme="majorHAnsi"/>
        </w:rPr>
        <w:t xml:space="preserve"> or of thinking about the world</w:t>
      </w:r>
      <w:r w:rsidRPr="00FA66B5">
        <w:rPr>
          <w:rStyle w:val="StyleUnderline"/>
          <w:rFonts w:asciiTheme="majorHAnsi" w:hAnsiTheme="majorHAnsi" w:cstheme="majorHAnsi"/>
        </w:rPr>
        <w:t xml:space="preserve">. Critical thought then </w:t>
      </w:r>
      <w:r w:rsidRPr="00FA66B5">
        <w:rPr>
          <w:rStyle w:val="StyleUnderline"/>
          <w:rFonts w:asciiTheme="majorHAnsi" w:hAnsiTheme="majorHAnsi" w:cstheme="majorHAnsi"/>
          <w:highlight w:val="green"/>
        </w:rPr>
        <w:t xml:space="preserve">becomes a process of </w:t>
      </w:r>
      <w:r w:rsidRPr="00FA66B5">
        <w:rPr>
          <w:rStyle w:val="Emphasis"/>
          <w:rFonts w:asciiTheme="majorHAnsi" w:hAnsiTheme="majorHAnsi" w:cstheme="majorHAnsi"/>
          <w:highlight w:val="green"/>
        </w:rPr>
        <w:t>wishful thinking</w:t>
      </w:r>
      <w:r w:rsidRPr="00FA66B5">
        <w:rPr>
          <w:rStyle w:val="StyleUnderline"/>
          <w:rFonts w:asciiTheme="majorHAnsi" w:hAnsiTheme="majorHAnsi" w:cstheme="majorHAnsi"/>
          <w:highlight w:val="green"/>
        </w:rPr>
        <w:t xml:space="preserve"> rather than</w:t>
      </w:r>
      <w:r w:rsidRPr="00FA66B5">
        <w:rPr>
          <w:rStyle w:val="StyleUnderline"/>
          <w:rFonts w:asciiTheme="majorHAnsi" w:hAnsiTheme="majorHAnsi" w:cstheme="majorHAnsi"/>
        </w:rPr>
        <w:t xml:space="preserve"> one of </w:t>
      </w:r>
      <w:r w:rsidRPr="00FA66B5">
        <w:rPr>
          <w:rStyle w:val="StyleUnderline"/>
          <w:rFonts w:asciiTheme="majorHAnsi" w:hAnsiTheme="majorHAnsi" w:cstheme="majorHAnsi"/>
          <w:highlight w:val="green"/>
        </w:rPr>
        <w:t>engagement</w:t>
      </w:r>
      <w:r w:rsidRPr="00FA66B5">
        <w:rPr>
          <w:rStyle w:val="StyleUnderline"/>
          <w:rFonts w:asciiTheme="majorHAnsi" w:hAnsiTheme="majorHAnsi" w:cstheme="majorHAnsi"/>
        </w:rPr>
        <w:t>, with its advocates arguing that we need to focus on clarifying our own</w:t>
      </w:r>
      <w:r w:rsidRPr="00FA66B5">
        <w:rPr>
          <w:rFonts w:asciiTheme="majorHAnsi" w:hAnsiTheme="majorHAnsi" w:cstheme="majorHAnsi"/>
          <w:sz w:val="16"/>
        </w:rPr>
        <w:t xml:space="preserve"> [END PAGE 81] </w:t>
      </w:r>
      <w:r w:rsidRPr="00FA66B5">
        <w:rPr>
          <w:rStyle w:val="StyleUnderline"/>
          <w:rFonts w:asciiTheme="majorHAnsi" w:hAnsiTheme="majorHAnsi" w:cstheme="majorHAnsi"/>
          <w:highlight w:val="green"/>
        </w:rPr>
        <w:t>ethical frameworks</w:t>
      </w:r>
      <w:r w:rsidRPr="00FA66B5">
        <w:rPr>
          <w:rStyle w:val="StyleUnderline"/>
          <w:rFonts w:asciiTheme="majorHAnsi" w:hAnsiTheme="majorHAnsi" w:cstheme="majorHAnsi"/>
        </w:rPr>
        <w:t xml:space="preserve"> and</w:t>
      </w:r>
      <w:r w:rsidRPr="00FA66B5">
        <w:rPr>
          <w:rFonts w:asciiTheme="majorHAnsi" w:hAnsiTheme="majorHAnsi" w:cstheme="majorHAnsi"/>
          <w:sz w:val="16"/>
        </w:rPr>
        <w:t xml:space="preserve"> biases and </w:t>
      </w:r>
      <w:r w:rsidRPr="00FA66B5">
        <w:rPr>
          <w:rStyle w:val="StyleUnderline"/>
          <w:rFonts w:asciiTheme="majorHAnsi" w:hAnsiTheme="majorHAnsi" w:cstheme="majorHAnsi"/>
        </w:rPr>
        <w:t xml:space="preserve">positionality, </w:t>
      </w:r>
      <w:r w:rsidRPr="00FA66B5">
        <w:rPr>
          <w:rStyle w:val="Emphasis"/>
          <w:rFonts w:asciiTheme="majorHAnsi" w:hAnsiTheme="majorHAnsi" w:cstheme="majorHAnsi"/>
          <w:highlight w:val="green"/>
        </w:rPr>
        <w:t>before</w:t>
      </w:r>
      <w:r w:rsidRPr="00FA66B5">
        <w:rPr>
          <w:rStyle w:val="Emphasis"/>
          <w:rFonts w:asciiTheme="majorHAnsi" w:hAnsiTheme="majorHAnsi" w:cstheme="majorHAnsi"/>
        </w:rPr>
        <w:t xml:space="preserve"> thinking </w:t>
      </w:r>
      <w:r w:rsidRPr="00FA66B5">
        <w:rPr>
          <w:rStyle w:val="Emphasis"/>
          <w:rFonts w:asciiTheme="majorHAnsi" w:hAnsiTheme="majorHAnsi" w:cstheme="majorHAnsi"/>
        </w:rPr>
        <w:lastRenderedPageBreak/>
        <w:t xml:space="preserve">about or teaching on </w:t>
      </w:r>
      <w:r w:rsidRPr="00FA66B5">
        <w:rPr>
          <w:rStyle w:val="Emphasis"/>
          <w:rFonts w:asciiTheme="majorHAnsi" w:hAnsiTheme="majorHAnsi" w:cstheme="majorHAnsi"/>
          <w:highlight w:val="green"/>
        </w:rPr>
        <w:t>world affairs</w:t>
      </w:r>
      <w:r w:rsidRPr="00FA66B5">
        <w:rPr>
          <w:rStyle w:val="StyleUnderline"/>
          <w:rFonts w:asciiTheme="majorHAnsi" w:hAnsiTheme="majorHAnsi" w:cstheme="majorHAnsi"/>
        </w:rPr>
        <w:t xml:space="preserve">. This </w:t>
      </w:r>
      <w:r w:rsidRPr="00FA66B5">
        <w:rPr>
          <w:rStyle w:val="StyleUnderline"/>
          <w:rFonts w:asciiTheme="majorHAnsi" w:hAnsiTheme="majorHAnsi" w:cstheme="majorHAnsi"/>
          <w:highlight w:val="green"/>
        </w:rPr>
        <w:t xml:space="preserve">becomes </w:t>
      </w:r>
      <w:r w:rsidRPr="00FA66B5">
        <w:rPr>
          <w:rStyle w:val="Emphasis"/>
          <w:rFonts w:asciiTheme="majorHAnsi" w:hAnsiTheme="majorHAnsi" w:cstheme="majorHAnsi"/>
          <w:highlight w:val="green"/>
        </w:rPr>
        <w:t>'me-search' rather than research</w:t>
      </w:r>
      <w:r w:rsidRPr="00FA66B5">
        <w:rPr>
          <w:rFonts w:asciiTheme="majorHAnsi" w:hAnsiTheme="majorHAnsi" w:cstheme="majorHAnsi"/>
          <w:sz w:val="16"/>
        </w:rPr>
        <w:t xml:space="preserve">. We have moved a long way from Hedley Bull's (1995) perspective that, for academic research to be truly radical, we had to put our values to the side to follow where the question or inquiry might lead. The inward-looking and narcissistic trends in academia, where we are more concerned with our reflectivity- the awareness of our own ethics and values - than with engaging with the world, was brought home to me when I asked my IR students which theoretical frameworks they agreed with most. They mostly replied Critical Theory and Constructivism. This is despite the fact that the students thought that states operated on the basis of power and self-interest in a world of anarchy. Their </w:t>
      </w:r>
      <w:r w:rsidRPr="00FA66B5">
        <w:rPr>
          <w:rStyle w:val="StyleUnderline"/>
          <w:rFonts w:asciiTheme="majorHAnsi" w:hAnsiTheme="majorHAnsi" w:cstheme="majorHAnsi"/>
        </w:rPr>
        <w:t>theoretical preferences were based</w:t>
      </w:r>
      <w:r w:rsidRPr="00FA66B5">
        <w:rPr>
          <w:rFonts w:asciiTheme="majorHAnsi" w:hAnsiTheme="majorHAnsi" w:cstheme="majorHAnsi"/>
          <w:sz w:val="16"/>
        </w:rPr>
        <w:t xml:space="preserve"> more </w:t>
      </w:r>
      <w:r w:rsidRPr="00FA66B5">
        <w:rPr>
          <w:rStyle w:val="StyleUnderline"/>
          <w:rFonts w:asciiTheme="majorHAnsi" w:hAnsiTheme="majorHAnsi" w:cstheme="majorHAnsi"/>
        </w:rPr>
        <w:t>on what their choices said about them as ethical individuals, than about how theory might be used to understand and engage with the world</w:t>
      </w:r>
      <w:r w:rsidRPr="00FA66B5">
        <w:rPr>
          <w:rFonts w:asciiTheme="majorHAnsi" w:hAnsiTheme="majorHAnsi" w:cstheme="majorHAnsi"/>
          <w:sz w:val="16"/>
        </w:rPr>
        <w:t xml:space="preserve">. </w:t>
      </w:r>
      <w:r w:rsidRPr="00FA66B5">
        <w:rPr>
          <w:rFonts w:asciiTheme="majorHAnsi" w:hAnsiTheme="majorHAnsi" w:cstheme="majorHAnsi"/>
          <w:sz w:val="16"/>
          <w:szCs w:val="16"/>
        </w:rPr>
        <w:t xml:space="preserve">Conclusion </w:t>
      </w:r>
      <w:r w:rsidRPr="00FA66B5">
        <w:rPr>
          <w:rFonts w:asciiTheme="majorHAnsi" w:hAnsiTheme="majorHAnsi" w:cstheme="majorHAnsi"/>
          <w:sz w:val="16"/>
        </w:rPr>
        <w:t xml:space="preserve">I have attempted to argue that there is a lot at stake in the radical understanding of engagement in global politics. </w:t>
      </w:r>
      <w:r w:rsidRPr="00FA66B5">
        <w:rPr>
          <w:rStyle w:val="StyleUnderline"/>
          <w:rFonts w:asciiTheme="majorHAnsi" w:hAnsiTheme="majorHAnsi" w:cstheme="majorHAnsi"/>
        </w:rPr>
        <w:t>Politics has become a religious activity, an activity which is no longer socially mediated; it is less and less an activity based on social engagement and the testing of ideas</w:t>
      </w:r>
      <w:r w:rsidRPr="00FA66B5">
        <w:rPr>
          <w:rFonts w:asciiTheme="majorHAnsi" w:hAnsiTheme="majorHAnsi" w:cstheme="majorHAnsi"/>
          <w:sz w:val="16"/>
        </w:rPr>
        <w:t xml:space="preserve"> in public debate or in the academy. </w:t>
      </w:r>
      <w:r w:rsidRPr="00FA66B5">
        <w:rPr>
          <w:rStyle w:val="StyleUnderline"/>
          <w:rFonts w:asciiTheme="majorHAnsi" w:hAnsiTheme="majorHAnsi" w:cstheme="majorHAnsi"/>
        </w:rPr>
        <w:t>Doing politics today, whether in radical activism, government policy-making or in academia, seems to bring people into a one-to-one relationship with global issues in the same way religious people have a one-to-one relationship with their God</w:t>
      </w:r>
      <w:r w:rsidRPr="00FA66B5">
        <w:rPr>
          <w:rFonts w:asciiTheme="majorHAnsi" w:hAnsiTheme="majorHAnsi" w:cstheme="majorHAnsi"/>
          <w:sz w:val="16"/>
        </w:rPr>
        <w:t xml:space="preserve">. </w:t>
      </w:r>
      <w:r w:rsidRPr="00FA66B5">
        <w:rPr>
          <w:rStyle w:val="StyleUnderline"/>
          <w:rFonts w:asciiTheme="majorHAnsi" w:hAnsiTheme="majorHAnsi" w:cstheme="majorHAnsi"/>
          <w:highlight w:val="green"/>
        </w:rPr>
        <w:t>Politics is</w:t>
      </w:r>
      <w:r w:rsidRPr="00FA66B5">
        <w:rPr>
          <w:rStyle w:val="StyleUnderline"/>
          <w:rFonts w:asciiTheme="majorHAnsi" w:hAnsiTheme="majorHAnsi" w:cstheme="majorHAnsi"/>
        </w:rPr>
        <w:t xml:space="preserve"> increasingly </w:t>
      </w:r>
      <w:r w:rsidRPr="00FA66B5">
        <w:rPr>
          <w:rStyle w:val="StyleUnderline"/>
          <w:rFonts w:asciiTheme="majorHAnsi" w:hAnsiTheme="majorHAnsi" w:cstheme="majorHAnsi"/>
          <w:highlight w:val="green"/>
        </w:rPr>
        <w:t xml:space="preserve">like </w:t>
      </w:r>
      <w:r w:rsidRPr="00FA66B5">
        <w:rPr>
          <w:rStyle w:val="Emphasis"/>
          <w:rFonts w:asciiTheme="majorHAnsi" w:hAnsiTheme="majorHAnsi" w:cstheme="majorHAnsi"/>
          <w:highlight w:val="green"/>
        </w:rPr>
        <w:t>religion</w:t>
      </w:r>
      <w:r w:rsidRPr="00FA66B5">
        <w:rPr>
          <w:rStyle w:val="StyleUnderline"/>
          <w:rFonts w:asciiTheme="majorHAnsi" w:hAnsiTheme="majorHAnsi" w:cstheme="majorHAnsi"/>
        </w:rPr>
        <w:t xml:space="preserve"> because when </w:t>
      </w:r>
      <w:r w:rsidRPr="00FA66B5">
        <w:rPr>
          <w:rStyle w:val="StyleUnderline"/>
          <w:rFonts w:asciiTheme="majorHAnsi" w:hAnsiTheme="majorHAnsi" w:cstheme="majorHAnsi"/>
          <w:highlight w:val="green"/>
        </w:rPr>
        <w:t>we look for meaning</w:t>
      </w:r>
      <w:r w:rsidRPr="00FA66B5">
        <w:rPr>
          <w:rStyle w:val="StyleUnderline"/>
          <w:rFonts w:asciiTheme="majorHAnsi" w:hAnsiTheme="majorHAnsi" w:cstheme="majorHAnsi"/>
        </w:rPr>
        <w:t xml:space="preserve"> </w:t>
      </w:r>
      <w:r w:rsidRPr="00FA66B5">
        <w:rPr>
          <w:rStyle w:val="Emphasis"/>
          <w:rFonts w:asciiTheme="majorHAnsi" w:hAnsiTheme="majorHAnsi" w:cstheme="majorHAnsi"/>
        </w:rPr>
        <w:t xml:space="preserve">we find it </w:t>
      </w:r>
      <w:r w:rsidRPr="00FA66B5">
        <w:rPr>
          <w:rStyle w:val="Emphasis"/>
          <w:rFonts w:asciiTheme="majorHAnsi" w:hAnsiTheme="majorHAnsi" w:cstheme="majorHAnsi"/>
          <w:highlight w:val="green"/>
        </w:rPr>
        <w:t>inside ourselves</w:t>
      </w:r>
      <w:r w:rsidRPr="00FA66B5">
        <w:rPr>
          <w:rStyle w:val="StyleUnderline"/>
          <w:rFonts w:asciiTheme="majorHAnsi" w:hAnsiTheme="majorHAnsi" w:cstheme="majorHAnsi"/>
          <w:highlight w:val="green"/>
        </w:rPr>
        <w:t xml:space="preserve"> rather than</w:t>
      </w:r>
      <w:r w:rsidRPr="00FA66B5">
        <w:rPr>
          <w:rStyle w:val="StyleUnderline"/>
          <w:rFonts w:asciiTheme="majorHAnsi" w:hAnsiTheme="majorHAnsi" w:cstheme="majorHAnsi"/>
        </w:rPr>
        <w:t xml:space="preserve"> in the </w:t>
      </w:r>
      <w:r w:rsidRPr="00FA66B5">
        <w:rPr>
          <w:rStyle w:val="Emphasis"/>
          <w:rFonts w:asciiTheme="majorHAnsi" w:hAnsiTheme="majorHAnsi" w:cstheme="majorHAnsi"/>
          <w:highlight w:val="green"/>
        </w:rPr>
        <w:t>external consequences</w:t>
      </w:r>
      <w:r w:rsidRPr="00FA66B5">
        <w:rPr>
          <w:rStyle w:val="StyleUnderline"/>
          <w:rFonts w:asciiTheme="majorHAnsi" w:hAnsiTheme="majorHAnsi" w:cstheme="majorHAnsi"/>
          <w:highlight w:val="green"/>
        </w:rPr>
        <w:t xml:space="preserve"> of</w:t>
      </w:r>
      <w:r w:rsidRPr="00FA66B5">
        <w:rPr>
          <w:rStyle w:val="StyleUnderline"/>
          <w:rFonts w:asciiTheme="majorHAnsi" w:hAnsiTheme="majorHAnsi" w:cstheme="majorHAnsi"/>
        </w:rPr>
        <w:t xml:space="preserve"> our </w:t>
      </w:r>
      <w:r w:rsidRPr="00FA66B5">
        <w:rPr>
          <w:rStyle w:val="StyleUnderline"/>
          <w:rFonts w:asciiTheme="majorHAnsi" w:hAnsiTheme="majorHAnsi" w:cstheme="majorHAnsi"/>
          <w:highlight w:val="green"/>
        </w:rPr>
        <w:t>'political' acts</w:t>
      </w:r>
      <w:r w:rsidRPr="00FA66B5">
        <w:rPr>
          <w:rStyle w:val="StyleUnderline"/>
          <w:rFonts w:asciiTheme="majorHAnsi" w:hAnsiTheme="majorHAnsi" w:cstheme="majorHAnsi"/>
        </w:rPr>
        <w:t>. What matters is the conviction</w:t>
      </w:r>
      <w:r w:rsidRPr="00FA66B5">
        <w:rPr>
          <w:rFonts w:asciiTheme="majorHAnsi" w:hAnsiTheme="majorHAnsi" w:cstheme="majorHAnsi"/>
          <w:sz w:val="16"/>
        </w:rPr>
        <w:t xml:space="preserve"> or the act in itself: its connection to the global sphere is one that we increasingly tend to provide idealistically. Another way of expressing this limited sense of our subjectivity is in the popularity of globalisation theory - the idea that instrumentality is no longer possible today because the world is such a complex and interconnected place and therefore there is no way of knowing the consequences of our actions. </w:t>
      </w:r>
      <w:r w:rsidRPr="00FA66B5">
        <w:rPr>
          <w:rStyle w:val="StyleUnderline"/>
          <w:rFonts w:asciiTheme="majorHAnsi" w:hAnsiTheme="majorHAnsi" w:cstheme="majorHAnsi"/>
        </w:rPr>
        <w:t>The more we engage in the new politics where there is an unmediated relationship between us as individuals and global issues, the less we engage instrumentally with the outside world, and the less we engage with our peers</w:t>
      </w:r>
      <w:r w:rsidRPr="00FA66B5">
        <w:rPr>
          <w:rFonts w:asciiTheme="majorHAnsi" w:hAnsiTheme="majorHAnsi" w:cstheme="majorHAnsi"/>
          <w:sz w:val="16"/>
        </w:rPr>
        <w:t xml:space="preserve"> and colleagues </w:t>
      </w:r>
      <w:r w:rsidRPr="00FA66B5">
        <w:rPr>
          <w:rStyle w:val="StyleUnderline"/>
          <w:rFonts w:asciiTheme="majorHAnsi" w:hAnsiTheme="majorHAnsi" w:cstheme="majorHAnsi"/>
        </w:rPr>
        <w:t>at the level of</w:t>
      </w:r>
      <w:r w:rsidRPr="00FA66B5">
        <w:rPr>
          <w:rFonts w:asciiTheme="majorHAnsi" w:hAnsiTheme="majorHAnsi" w:cstheme="majorHAnsi"/>
          <w:sz w:val="16"/>
        </w:rPr>
        <w:t xml:space="preserve"> political or intellectual </w:t>
      </w:r>
      <w:r w:rsidRPr="00FA66B5">
        <w:rPr>
          <w:rStyle w:val="StyleUnderline"/>
          <w:rFonts w:asciiTheme="majorHAnsi" w:hAnsiTheme="majorHAnsi" w:cstheme="majorHAnsi"/>
        </w:rPr>
        <w:t>debate</w:t>
      </w:r>
      <w:r w:rsidRPr="00FA66B5">
        <w:rPr>
          <w:rFonts w:asciiTheme="majorHAnsi" w:hAnsiTheme="majorHAnsi" w:cstheme="majorHAnsi"/>
          <w:sz w:val="16"/>
        </w:rPr>
        <w:t xml:space="preserve"> and organisation. [END PAGE 82] You may be thinking that I have gone some way to describing or identifying what the problems might be but I have not mentioned anything about a solution. I won't dodge the issue. One thing that is clear is that </w:t>
      </w:r>
      <w:r w:rsidRPr="00FA66B5">
        <w:rPr>
          <w:rStyle w:val="StyleUnderline"/>
          <w:rFonts w:asciiTheme="majorHAnsi" w:hAnsiTheme="majorHAnsi" w:cstheme="majorHAnsi"/>
          <w:highlight w:val="green"/>
        </w:rPr>
        <w:t>the solution is not purely</w:t>
      </w:r>
      <w:r w:rsidRPr="00FA66B5">
        <w:rPr>
          <w:rStyle w:val="StyleUnderline"/>
          <w:rFonts w:asciiTheme="majorHAnsi" w:hAnsiTheme="majorHAnsi" w:cstheme="majorHAnsi"/>
        </w:rPr>
        <w:t xml:space="preserve"> an </w:t>
      </w:r>
      <w:r w:rsidRPr="00FA66B5">
        <w:rPr>
          <w:rStyle w:val="StyleUnderline"/>
          <w:rFonts w:asciiTheme="majorHAnsi" w:hAnsiTheme="majorHAnsi" w:cstheme="majorHAnsi"/>
          <w:highlight w:val="green"/>
        </w:rPr>
        <w:t>intellectual</w:t>
      </w:r>
      <w:r w:rsidRPr="00FA66B5">
        <w:rPr>
          <w:rFonts w:asciiTheme="majorHAnsi" w:hAnsiTheme="majorHAnsi" w:cstheme="majorHAnsi"/>
          <w:sz w:val="16"/>
        </w:rPr>
        <w:t xml:space="preserve"> or academic </w:t>
      </w:r>
      <w:r w:rsidRPr="00FA66B5">
        <w:rPr>
          <w:rStyle w:val="StyleUnderline"/>
          <w:rFonts w:asciiTheme="majorHAnsi" w:hAnsiTheme="majorHAnsi" w:cstheme="majorHAnsi"/>
        </w:rPr>
        <w:t>one; the demand for global ethics is generated by our social reality and social experiences</w:t>
      </w:r>
      <w:r w:rsidRPr="00FA66B5">
        <w:rPr>
          <w:rFonts w:asciiTheme="majorHAnsi" w:hAnsiTheme="majorHAnsi" w:cstheme="majorHAnsi"/>
          <w:sz w:val="16"/>
        </w:rPr>
        <w:t xml:space="preserve">. Marx spent some time considering a similar crisis of political subjectivity in 1840s Germany and in his writings - The German Ideology, Introduction to the Critique of Hegel's Philosophy of Right, Theses on Feuerbach, and elsewhere - he raged against the idealism of contemporary thought and argued that the criticism of religion needed to be replaced by the criticism of politics - by political activism and social change based on the emerging proletariat (see Marx, 1975, for example). Nearly two centuries later </w:t>
      </w:r>
      <w:r w:rsidRPr="00FA66B5">
        <w:rPr>
          <w:rStyle w:val="StyleUnderline"/>
          <w:rFonts w:asciiTheme="majorHAnsi" w:hAnsiTheme="majorHAnsi" w:cstheme="majorHAnsi"/>
        </w:rPr>
        <w:t>it is more difficult to see an emerging political subject which can fulfil the task of 'changing the world' rather than merely 'reinterpreting it' through philosophy</w:t>
      </w:r>
      <w:r w:rsidRPr="00FA66B5">
        <w:rPr>
          <w:rFonts w:asciiTheme="majorHAnsi" w:hAnsiTheme="majorHAnsi" w:cstheme="majorHAnsi"/>
          <w:sz w:val="16"/>
        </w:rPr>
        <w:t xml:space="preserve">. I have two suggestions. Firstly, that </w:t>
      </w:r>
      <w:r w:rsidRPr="00FA66B5">
        <w:rPr>
          <w:rStyle w:val="StyleUnderline"/>
          <w:rFonts w:asciiTheme="majorHAnsi" w:hAnsiTheme="majorHAnsi" w:cstheme="majorHAnsi"/>
        </w:rPr>
        <w:t>there is a pressing need for an intellectual struggle against the idealism of global ethics</w:t>
      </w:r>
      <w:r w:rsidRPr="00FA66B5">
        <w:rPr>
          <w:rFonts w:asciiTheme="majorHAnsi" w:hAnsiTheme="majorHAnsi" w:cstheme="majorHAnsi"/>
          <w:sz w:val="16"/>
        </w:rPr>
        <w:t xml:space="preserve">. The point needs to be emphasised that </w:t>
      </w:r>
      <w:r w:rsidRPr="00FA66B5">
        <w:rPr>
          <w:rStyle w:val="StyleUnderline"/>
          <w:rFonts w:asciiTheme="majorHAnsi" w:hAnsiTheme="majorHAnsi" w:cstheme="majorHAnsi"/>
        </w:rPr>
        <w:t xml:space="preserve">our freedom to engage in politics, </w:t>
      </w:r>
      <w:r w:rsidRPr="00FA66B5">
        <w:rPr>
          <w:rStyle w:val="StyleUnderline"/>
          <w:rFonts w:asciiTheme="majorHAnsi" w:hAnsiTheme="majorHAnsi" w:cstheme="majorHAnsi"/>
          <w:highlight w:val="green"/>
        </w:rPr>
        <w:t>to choose</w:t>
      </w:r>
      <w:r w:rsidRPr="00FA66B5">
        <w:rPr>
          <w:rStyle w:val="StyleUnderline"/>
          <w:rFonts w:asciiTheme="majorHAnsi" w:hAnsiTheme="majorHAnsi" w:cstheme="majorHAnsi"/>
        </w:rPr>
        <w:t xml:space="preserve"> our </w:t>
      </w:r>
      <w:r w:rsidRPr="00FA66B5">
        <w:rPr>
          <w:rStyle w:val="StyleUnderline"/>
          <w:rFonts w:asciiTheme="majorHAnsi" w:hAnsiTheme="majorHAnsi" w:cstheme="majorHAnsi"/>
          <w:highlight w:val="green"/>
        </w:rPr>
        <w:t>identities</w:t>
      </w:r>
      <w:r w:rsidRPr="00FA66B5">
        <w:rPr>
          <w:rStyle w:val="StyleUnderline"/>
          <w:rFonts w:asciiTheme="majorHAnsi" w:hAnsiTheme="majorHAnsi" w:cstheme="majorHAnsi"/>
        </w:rPr>
        <w:t xml:space="preserve"> and political campaigns, as well as governments' freedom to choose their ethical campaigns and wars of choice, </w:t>
      </w:r>
      <w:r w:rsidRPr="00FA66B5">
        <w:rPr>
          <w:rStyle w:val="Emphasis"/>
          <w:rFonts w:asciiTheme="majorHAnsi" w:hAnsiTheme="majorHAnsi" w:cstheme="majorHAnsi"/>
          <w:highlight w:val="green"/>
        </w:rPr>
        <w:t>reflects a lack of</w:t>
      </w:r>
      <w:r w:rsidRPr="00FA66B5">
        <w:rPr>
          <w:rFonts w:asciiTheme="majorHAnsi" w:hAnsiTheme="majorHAnsi" w:cstheme="majorHAnsi"/>
          <w:sz w:val="16"/>
        </w:rPr>
        <w:t xml:space="preserve"> socialties and </w:t>
      </w:r>
      <w:r w:rsidRPr="00FA66B5">
        <w:rPr>
          <w:rStyle w:val="Emphasis"/>
          <w:rFonts w:asciiTheme="majorHAnsi" w:hAnsiTheme="majorHAnsi" w:cstheme="majorHAnsi"/>
          <w:highlight w:val="green"/>
        </w:rPr>
        <w:t>social engagement</w:t>
      </w:r>
      <w:r w:rsidRPr="00FA66B5">
        <w:rPr>
          <w:rStyle w:val="StyleUnderline"/>
          <w:rFonts w:asciiTheme="majorHAnsi" w:hAnsiTheme="majorHAnsi" w:cstheme="majorHAnsi"/>
        </w:rPr>
        <w:t>. There is no global political struggle between 'Empire' and its 'Radical Discontents'; the</w:t>
      </w:r>
      <w:r w:rsidRPr="00FA66B5">
        <w:rPr>
          <w:rFonts w:asciiTheme="majorHAnsi" w:hAnsiTheme="majorHAnsi" w:cstheme="majorHAnsi"/>
          <w:sz w:val="16"/>
        </w:rPr>
        <w:t xml:space="preserve"> Foucauldian </w:t>
      </w:r>
      <w:r w:rsidRPr="00FA66B5">
        <w:rPr>
          <w:rStyle w:val="StyleUnderline"/>
          <w:rFonts w:asciiTheme="majorHAnsi" w:hAnsiTheme="majorHAnsi" w:cstheme="majorHAnsi"/>
        </w:rPr>
        <w:t xml:space="preserve">temptation </w:t>
      </w:r>
      <w:r w:rsidRPr="00FA66B5">
        <w:rPr>
          <w:rStyle w:val="StyleUnderline"/>
          <w:rFonts w:asciiTheme="majorHAnsi" w:hAnsiTheme="majorHAnsi" w:cstheme="majorHAnsi"/>
          <w:highlight w:val="green"/>
        </w:rPr>
        <w:t>to see</w:t>
      </w:r>
      <w:r w:rsidRPr="00FA66B5">
        <w:rPr>
          <w:rStyle w:val="StyleUnderline"/>
          <w:rFonts w:asciiTheme="majorHAnsi" w:hAnsiTheme="majorHAnsi" w:cstheme="majorHAnsi"/>
        </w:rPr>
        <w:t xml:space="preserve"> power and </w:t>
      </w:r>
      <w:r w:rsidRPr="00FA66B5">
        <w:rPr>
          <w:rStyle w:val="StyleUnderline"/>
          <w:rFonts w:asciiTheme="majorHAnsi" w:hAnsiTheme="majorHAnsi" w:cstheme="majorHAnsi"/>
          <w:highlight w:val="green"/>
        </w:rPr>
        <w:t>resistance everywhere is</w:t>
      </w:r>
      <w:r w:rsidRPr="00FA66B5">
        <w:rPr>
          <w:rStyle w:val="StyleUnderline"/>
          <w:rFonts w:asciiTheme="majorHAnsi" w:hAnsiTheme="majorHAnsi" w:cstheme="majorHAnsi"/>
        </w:rPr>
        <w:t xml:space="preserve"> a product of </w:t>
      </w:r>
      <w:r w:rsidRPr="00FA66B5">
        <w:rPr>
          <w:rStyle w:val="Emphasis"/>
          <w:rFonts w:asciiTheme="majorHAnsi" w:hAnsiTheme="majorHAnsi" w:cstheme="majorHAnsi"/>
        </w:rPr>
        <w:t xml:space="preserve">wishful or </w:t>
      </w:r>
      <w:r w:rsidRPr="00FA66B5">
        <w:rPr>
          <w:rStyle w:val="Emphasis"/>
          <w:rFonts w:asciiTheme="majorHAnsi" w:hAnsiTheme="majorHAnsi" w:cstheme="majorHAnsi"/>
          <w:highlight w:val="green"/>
        </w:rPr>
        <w:t>lazy thinking</w:t>
      </w:r>
      <w:r w:rsidRPr="00FA66B5">
        <w:rPr>
          <w:rFonts w:asciiTheme="majorHAnsi" w:hAnsiTheme="majorHAnsi" w:cstheme="majorHAnsi"/>
          <w:sz w:val="16"/>
        </w:rPr>
        <w:t xml:space="preserve"> dominated by the social categories of the past. </w:t>
      </w:r>
      <w:r w:rsidRPr="00FA66B5">
        <w:rPr>
          <w:rStyle w:val="StyleUnderline"/>
          <w:rFonts w:asciiTheme="majorHAnsi" w:hAnsiTheme="majorHAnsi" w:cstheme="majorHAnsi"/>
        </w:rPr>
        <w:t xml:space="preserve">The stakes are not in the global stratosphere but much closer to home. Politics appears to have gone global because there is a breakdown of genuine community and the construction of fantasy communities and fantasy connections in global space. Unless we bring politics </w:t>
      </w:r>
      <w:r w:rsidRPr="00FA66B5">
        <w:rPr>
          <w:rStyle w:val="Emphasis"/>
          <w:rFonts w:asciiTheme="majorHAnsi" w:hAnsiTheme="majorHAnsi" w:cstheme="majorHAnsi"/>
        </w:rPr>
        <w:t>back down to earth from heaven</w:t>
      </w:r>
      <w:r w:rsidRPr="00FA66B5">
        <w:rPr>
          <w:rStyle w:val="StyleUnderline"/>
          <w:rFonts w:asciiTheme="majorHAnsi" w:hAnsiTheme="majorHAnsi" w:cstheme="majorHAnsi"/>
        </w:rPr>
        <w:t>, our critical, social and intellectual lives will continue to be diminished ones</w:t>
      </w:r>
      <w:r w:rsidRPr="00FA66B5">
        <w:rPr>
          <w:rFonts w:asciiTheme="majorHAnsi" w:hAnsiTheme="majorHAnsi" w:cstheme="majorHAnsi"/>
          <w:sz w:val="16"/>
        </w:rPr>
        <w:t xml:space="preserve">. Secondly, on the basis that the political freedom of our social atomisation leads us into increasingly idealised approaches to the world we live in, </w:t>
      </w:r>
      <w:r w:rsidRPr="00FA66B5">
        <w:rPr>
          <w:rStyle w:val="StyleUnderline"/>
          <w:rFonts w:asciiTheme="majorHAnsi" w:hAnsiTheme="majorHAnsi" w:cstheme="majorHAnsi"/>
        </w:rPr>
        <w:t>we should take more seriously</w:t>
      </w:r>
      <w:r w:rsidRPr="00FA66B5">
        <w:rPr>
          <w:rFonts w:asciiTheme="majorHAnsi" w:hAnsiTheme="majorHAnsi" w:cstheme="majorHAnsi"/>
          <w:sz w:val="16"/>
        </w:rPr>
        <w:t xml:space="preserve"> Hedley Bull's (1995) </w:t>
      </w:r>
      <w:r w:rsidRPr="00FA66B5">
        <w:rPr>
          <w:rStyle w:val="StyleUnderline"/>
          <w:rFonts w:asciiTheme="majorHAnsi" w:hAnsiTheme="majorHAnsi" w:cstheme="majorHAnsi"/>
        </w:rPr>
        <w:t>injunction to</w:t>
      </w:r>
      <w:r w:rsidRPr="00FA66B5">
        <w:rPr>
          <w:rFonts w:asciiTheme="majorHAnsi" w:hAnsiTheme="majorHAnsi" w:cstheme="majorHAnsi"/>
          <w:sz w:val="16"/>
        </w:rPr>
        <w:t xml:space="preserve"> pursue the question, or in Alain Badiou's (2004: 237-8) words </w:t>
      </w:r>
      <w:r w:rsidRPr="00FA66B5">
        <w:rPr>
          <w:rStyle w:val="StyleUnderline"/>
          <w:rFonts w:asciiTheme="majorHAnsi" w:hAnsiTheme="majorHAnsi" w:cstheme="majorHAnsi"/>
        </w:rPr>
        <w:t xml:space="preserve">subordinate ourselves to the 'discipline of the real'. Subordination to the world outside us is a powerful factor that can bind those interested in critical research, whereas the turn away from the world and the </w:t>
      </w:r>
      <w:r w:rsidRPr="00FA66B5">
        <w:rPr>
          <w:rStyle w:val="StyleUnderline"/>
          <w:rFonts w:asciiTheme="majorHAnsi" w:hAnsiTheme="majorHAnsi" w:cstheme="majorHAnsi"/>
          <w:highlight w:val="green"/>
        </w:rPr>
        <w:t>focus on</w:t>
      </w:r>
      <w:r w:rsidRPr="00FA66B5">
        <w:rPr>
          <w:rStyle w:val="StyleUnderline"/>
          <w:rFonts w:asciiTheme="majorHAnsi" w:hAnsiTheme="majorHAnsi" w:cstheme="majorHAnsi"/>
        </w:rPr>
        <w:t xml:space="preserve"> our personal </w:t>
      </w:r>
      <w:r w:rsidRPr="00FA66B5">
        <w:rPr>
          <w:rStyle w:val="StyleUnderline"/>
          <w:rFonts w:asciiTheme="majorHAnsi" w:hAnsiTheme="majorHAnsi" w:cstheme="majorHAnsi"/>
          <w:highlight w:val="green"/>
        </w:rPr>
        <w:t>values can</w:t>
      </w:r>
      <w:r w:rsidRPr="00FA66B5">
        <w:rPr>
          <w:rStyle w:val="StyleUnderline"/>
          <w:rFonts w:asciiTheme="majorHAnsi" w:hAnsiTheme="majorHAnsi" w:cstheme="majorHAnsi"/>
        </w:rPr>
        <w:t xml:space="preserve"> ultimately </w:t>
      </w:r>
      <w:r w:rsidRPr="00FA66B5">
        <w:rPr>
          <w:rStyle w:val="Emphasis"/>
          <w:rFonts w:asciiTheme="majorHAnsi" w:hAnsiTheme="majorHAnsi" w:cstheme="majorHAnsi"/>
          <w:highlight w:val="green"/>
        </w:rPr>
        <w:t>only be divisive</w:t>
      </w:r>
      <w:r w:rsidRPr="00FA66B5">
        <w:rPr>
          <w:rStyle w:val="StyleUnderline"/>
          <w:rFonts w:asciiTheme="majorHAnsi" w:hAnsiTheme="majorHAnsi" w:cstheme="majorHAnsi"/>
        </w:rPr>
        <w:t xml:space="preserve">. To facilitate </w:t>
      </w:r>
      <w:r w:rsidRPr="00FA66B5">
        <w:rPr>
          <w:rStyle w:val="StyleUnderline"/>
          <w:rFonts w:asciiTheme="majorHAnsi" w:hAnsiTheme="majorHAnsi" w:cstheme="majorHAnsi"/>
          <w:highlight w:val="green"/>
        </w:rPr>
        <w:t>external engagement</w:t>
      </w:r>
      <w:r w:rsidRPr="00FA66B5">
        <w:rPr>
          <w:rStyle w:val="StyleUnderline"/>
          <w:rFonts w:asciiTheme="majorHAnsi" w:hAnsiTheme="majorHAnsi" w:cstheme="majorHAnsi"/>
        </w:rPr>
        <w:t xml:space="preserve"> and external judgement</w:t>
      </w:r>
      <w:r w:rsidRPr="00FA66B5">
        <w:rPr>
          <w:rFonts w:asciiTheme="majorHAnsi" w:hAnsiTheme="majorHAnsi" w:cstheme="majorHAnsi"/>
          <w:sz w:val="16"/>
        </w:rPr>
        <w:t xml:space="preserve">, I </w:t>
      </w:r>
      <w:r w:rsidRPr="00FA66B5">
        <w:rPr>
          <w:rFonts w:asciiTheme="majorHAnsi" w:hAnsiTheme="majorHAnsi" w:cstheme="majorHAnsi"/>
          <w:sz w:val="16"/>
        </w:rPr>
        <w:lastRenderedPageBreak/>
        <w:t xml:space="preserve">suggest we </w:t>
      </w:r>
      <w:r w:rsidRPr="00FA66B5">
        <w:rPr>
          <w:rStyle w:val="StyleUnderline"/>
          <w:rFonts w:asciiTheme="majorHAnsi" w:hAnsiTheme="majorHAnsi" w:cstheme="majorHAnsi"/>
        </w:rPr>
        <w:t xml:space="preserve">experiment with ways to build up social bonds with our peers that </w:t>
      </w:r>
      <w:r w:rsidRPr="00FA66B5">
        <w:rPr>
          <w:rStyle w:val="StyleUnderline"/>
          <w:rFonts w:asciiTheme="majorHAnsi" w:hAnsiTheme="majorHAnsi" w:cstheme="majorHAnsi"/>
          <w:highlight w:val="green"/>
        </w:rPr>
        <w:t>can</w:t>
      </w:r>
      <w:r w:rsidRPr="00FA66B5">
        <w:rPr>
          <w:rStyle w:val="StyleUnderline"/>
          <w:rFonts w:asciiTheme="majorHAnsi" w:hAnsiTheme="majorHAnsi" w:cstheme="majorHAnsi"/>
        </w:rPr>
        <w:t xml:space="preserve"> limit our freedoms and </w:t>
      </w:r>
      <w:r w:rsidRPr="00FA66B5">
        <w:rPr>
          <w:rStyle w:val="Emphasis"/>
          <w:rFonts w:asciiTheme="majorHAnsi" w:hAnsiTheme="majorHAnsi" w:cstheme="majorHAnsi"/>
          <w:highlight w:val="green"/>
        </w:rPr>
        <w:t>develop</w:t>
      </w:r>
      <w:r w:rsidRPr="00FA66B5">
        <w:rPr>
          <w:rStyle w:val="Emphasis"/>
          <w:rFonts w:asciiTheme="majorHAnsi" w:hAnsiTheme="majorHAnsi" w:cstheme="majorHAnsi"/>
        </w:rPr>
        <w:t xml:space="preserve"> our sense of </w:t>
      </w:r>
      <w:r w:rsidRPr="00FA66B5">
        <w:rPr>
          <w:rStyle w:val="Emphasis"/>
          <w:rFonts w:asciiTheme="majorHAnsi" w:hAnsiTheme="majorHAnsi" w:cstheme="majorHAnsi"/>
          <w:highlight w:val="green"/>
        </w:rPr>
        <w:t>responsibility and accountability</w:t>
      </w:r>
      <w:r w:rsidRPr="00FA66B5">
        <w:rPr>
          <w:rStyle w:val="StyleUnderline"/>
          <w:rFonts w:asciiTheme="majorHAnsi" w:hAnsiTheme="majorHAnsi" w:cstheme="majorHAnsi"/>
        </w:rPr>
        <w:t xml:space="preserve"> to others.</w:t>
      </w:r>
    </w:p>
    <w:p w14:paraId="5B4FAB2E" w14:textId="035F976A" w:rsidR="003131A0" w:rsidRPr="00FA66B5" w:rsidRDefault="003131A0" w:rsidP="003131A0">
      <w:pPr>
        <w:keepNext/>
        <w:keepLines/>
        <w:spacing w:before="200"/>
        <w:outlineLvl w:val="3"/>
        <w:rPr>
          <w:rFonts w:asciiTheme="majorHAnsi" w:eastAsiaTheme="majorEastAsia" w:hAnsiTheme="majorHAnsi" w:cstheme="majorHAnsi"/>
          <w:b/>
          <w:iCs/>
          <w:sz w:val="26"/>
        </w:rPr>
      </w:pPr>
      <w:r w:rsidRPr="00FA66B5">
        <w:rPr>
          <w:rFonts w:asciiTheme="majorHAnsi" w:eastAsiaTheme="majorEastAsia" w:hAnsiTheme="majorHAnsi" w:cstheme="majorHAnsi"/>
          <w:b/>
          <w:iCs/>
          <w:sz w:val="26"/>
        </w:rPr>
        <w:t>12]</w:t>
      </w:r>
      <w:r w:rsidR="009143AB">
        <w:rPr>
          <w:rFonts w:asciiTheme="majorHAnsi" w:eastAsiaTheme="majorEastAsia" w:hAnsiTheme="majorHAnsi" w:cstheme="majorHAnsi"/>
          <w:b/>
          <w:iCs/>
          <w:sz w:val="26"/>
        </w:rPr>
        <w:t xml:space="preserve"> </w:t>
      </w:r>
      <w:r w:rsidRPr="00FA66B5">
        <w:rPr>
          <w:rFonts w:asciiTheme="majorHAnsi" w:eastAsiaTheme="majorEastAsia" w:hAnsiTheme="majorHAnsi" w:cstheme="majorHAnsi"/>
          <w:b/>
          <w:iCs/>
          <w:sz w:val="26"/>
        </w:rPr>
        <w:t xml:space="preserve">Communication is good --- It’s key to </w:t>
      </w:r>
      <w:r w:rsidRPr="00FA66B5">
        <w:rPr>
          <w:rFonts w:asciiTheme="majorHAnsi" w:eastAsiaTheme="majorEastAsia" w:hAnsiTheme="majorHAnsi" w:cstheme="majorHAnsi"/>
          <w:b/>
          <w:iCs/>
          <w:sz w:val="26"/>
          <w:u w:val="single"/>
        </w:rPr>
        <w:t>any action</w:t>
      </w:r>
      <w:r w:rsidRPr="00FA66B5">
        <w:rPr>
          <w:rFonts w:asciiTheme="majorHAnsi" w:eastAsiaTheme="majorEastAsia" w:hAnsiTheme="majorHAnsi" w:cstheme="majorHAnsi"/>
          <w:b/>
          <w:iCs/>
          <w:sz w:val="26"/>
        </w:rPr>
        <w:t xml:space="preserve"> or conception of politics beyond the ivory tower --- </w:t>
      </w:r>
      <w:r w:rsidRPr="00FA66B5">
        <w:rPr>
          <w:rFonts w:asciiTheme="majorHAnsi" w:eastAsiaTheme="majorEastAsia" w:hAnsiTheme="majorHAnsi" w:cstheme="majorHAnsi"/>
          <w:b/>
          <w:iCs/>
          <w:sz w:val="26"/>
          <w:u w:val="single"/>
        </w:rPr>
        <w:t>even if</w:t>
      </w:r>
      <w:r w:rsidRPr="00FA66B5">
        <w:rPr>
          <w:rFonts w:asciiTheme="majorHAnsi" w:eastAsiaTheme="majorEastAsia" w:hAnsiTheme="majorHAnsi" w:cstheme="majorHAnsi"/>
          <w:b/>
          <w:iCs/>
          <w:sz w:val="26"/>
        </w:rPr>
        <w:t xml:space="preserve"> they win total rationality is bad, there’s </w:t>
      </w:r>
      <w:r w:rsidRPr="00FA66B5">
        <w:rPr>
          <w:rFonts w:asciiTheme="majorHAnsi" w:eastAsiaTheme="majorEastAsia" w:hAnsiTheme="majorHAnsi" w:cstheme="majorHAnsi"/>
          <w:b/>
          <w:iCs/>
          <w:sz w:val="26"/>
          <w:u w:val="single"/>
        </w:rPr>
        <w:t>no way</w:t>
      </w:r>
      <w:r w:rsidRPr="00FA66B5">
        <w:rPr>
          <w:rFonts w:asciiTheme="majorHAnsi" w:eastAsiaTheme="majorEastAsia" w:hAnsiTheme="majorHAnsi" w:cstheme="majorHAnsi"/>
          <w:b/>
          <w:iCs/>
          <w:sz w:val="26"/>
        </w:rPr>
        <w:t xml:space="preserve"> to convince anyone of that </w:t>
      </w:r>
      <w:r w:rsidRPr="00FA66B5">
        <w:rPr>
          <w:rFonts w:asciiTheme="majorHAnsi" w:eastAsiaTheme="majorEastAsia" w:hAnsiTheme="majorHAnsi" w:cstheme="majorHAnsi"/>
          <w:b/>
          <w:iCs/>
          <w:sz w:val="26"/>
          <w:u w:val="single"/>
        </w:rPr>
        <w:t>without using the same logic they critique</w:t>
      </w:r>
      <w:r w:rsidRPr="00FA66B5">
        <w:rPr>
          <w:rFonts w:asciiTheme="majorHAnsi" w:eastAsiaTheme="majorEastAsia" w:hAnsiTheme="majorHAnsi" w:cstheme="majorHAnsi"/>
          <w:b/>
          <w:iCs/>
          <w:sz w:val="26"/>
        </w:rPr>
        <w:t xml:space="preserve">. </w:t>
      </w:r>
      <w:r w:rsidRPr="00FA66B5">
        <w:rPr>
          <w:rFonts w:asciiTheme="majorHAnsi" w:eastAsiaTheme="majorEastAsia" w:hAnsiTheme="majorHAnsi" w:cstheme="majorHAnsi"/>
          <w:b/>
          <w:iCs/>
          <w:sz w:val="26"/>
          <w:u w:val="single"/>
        </w:rPr>
        <w:t>Rigorous testing</w:t>
      </w:r>
      <w:r w:rsidRPr="00FA66B5">
        <w:rPr>
          <w:rFonts w:asciiTheme="majorHAnsi" w:eastAsiaTheme="majorEastAsia" w:hAnsiTheme="majorHAnsi" w:cstheme="majorHAnsi"/>
          <w:b/>
          <w:iCs/>
          <w:sz w:val="26"/>
        </w:rPr>
        <w:t xml:space="preserve"> of truth claims through </w:t>
      </w:r>
      <w:r w:rsidRPr="00FA66B5">
        <w:rPr>
          <w:rFonts w:asciiTheme="majorHAnsi" w:eastAsiaTheme="majorEastAsia" w:hAnsiTheme="majorHAnsi" w:cstheme="majorHAnsi"/>
          <w:b/>
          <w:iCs/>
          <w:sz w:val="26"/>
          <w:u w:val="single"/>
        </w:rPr>
        <w:t>debate</w:t>
      </w:r>
      <w:r w:rsidRPr="00FA66B5">
        <w:rPr>
          <w:rFonts w:asciiTheme="majorHAnsi" w:eastAsiaTheme="majorEastAsia" w:hAnsiTheme="majorHAnsi" w:cstheme="majorHAnsi"/>
          <w:b/>
          <w:iCs/>
          <w:sz w:val="26"/>
        </w:rPr>
        <w:t xml:space="preserve"> is </w:t>
      </w:r>
      <w:r w:rsidRPr="00FA66B5">
        <w:rPr>
          <w:rFonts w:asciiTheme="majorHAnsi" w:eastAsiaTheme="majorEastAsia" w:hAnsiTheme="majorHAnsi" w:cstheme="majorHAnsi"/>
          <w:b/>
          <w:iCs/>
          <w:sz w:val="26"/>
          <w:u w:val="single"/>
        </w:rPr>
        <w:t>effective</w:t>
      </w:r>
      <w:r w:rsidRPr="00FA66B5">
        <w:rPr>
          <w:rFonts w:asciiTheme="majorHAnsi" w:eastAsiaTheme="majorEastAsia" w:hAnsiTheme="majorHAnsi" w:cstheme="majorHAnsi"/>
          <w:b/>
          <w:iCs/>
          <w:sz w:val="26"/>
        </w:rPr>
        <w:t xml:space="preserve"> and a </w:t>
      </w:r>
      <w:r w:rsidRPr="00FA66B5">
        <w:rPr>
          <w:rFonts w:asciiTheme="majorHAnsi" w:eastAsiaTheme="majorEastAsia" w:hAnsiTheme="majorHAnsi" w:cstheme="majorHAnsi"/>
          <w:b/>
          <w:iCs/>
          <w:sz w:val="26"/>
          <w:u w:val="single"/>
        </w:rPr>
        <w:t>better guide for action</w:t>
      </w:r>
      <w:r w:rsidRPr="00FA66B5">
        <w:rPr>
          <w:rFonts w:asciiTheme="majorHAnsi" w:eastAsiaTheme="majorEastAsia" w:hAnsiTheme="majorHAnsi" w:cstheme="majorHAnsi"/>
          <w:b/>
          <w:iCs/>
          <w:sz w:val="26"/>
        </w:rPr>
        <w:t xml:space="preserve"> than </w:t>
      </w:r>
      <w:r w:rsidRPr="00FA66B5">
        <w:rPr>
          <w:rFonts w:asciiTheme="majorHAnsi" w:eastAsiaTheme="majorEastAsia" w:hAnsiTheme="majorHAnsi" w:cstheme="majorHAnsi"/>
          <w:b/>
          <w:iCs/>
          <w:sz w:val="26"/>
          <w:u w:val="single"/>
        </w:rPr>
        <w:t>throwing truth to the wind</w:t>
      </w:r>
      <w:r w:rsidRPr="00FA66B5">
        <w:rPr>
          <w:rFonts w:asciiTheme="majorHAnsi" w:eastAsiaTheme="majorEastAsia" w:hAnsiTheme="majorHAnsi" w:cstheme="majorHAnsi"/>
          <w:b/>
          <w:iCs/>
          <w:sz w:val="26"/>
        </w:rPr>
        <w:t xml:space="preserve">. </w:t>
      </w:r>
    </w:p>
    <w:p w14:paraId="1A66D828" w14:textId="77777777" w:rsidR="003131A0" w:rsidRPr="00FA66B5" w:rsidRDefault="003131A0" w:rsidP="003131A0">
      <w:pPr>
        <w:rPr>
          <w:rFonts w:asciiTheme="majorHAnsi" w:hAnsiTheme="majorHAnsi" w:cstheme="majorHAnsi"/>
          <w:sz w:val="16"/>
          <w:szCs w:val="16"/>
        </w:rPr>
      </w:pPr>
      <w:r w:rsidRPr="00FA66B5">
        <w:rPr>
          <w:rFonts w:asciiTheme="majorHAnsi" w:hAnsiTheme="majorHAnsi" w:cstheme="majorHAnsi"/>
          <w:b/>
          <w:bCs/>
          <w:sz w:val="26"/>
        </w:rPr>
        <w:t xml:space="preserve">Horsthemke 17 </w:t>
      </w:r>
      <w:r w:rsidRPr="00FA66B5">
        <w:rPr>
          <w:rFonts w:asciiTheme="majorHAnsi" w:hAnsiTheme="majorHAnsi" w:cstheme="majorHAnsi"/>
          <w:sz w:val="16"/>
          <w:szCs w:val="16"/>
        </w:rPr>
        <w:t>—Bildungsphilosophie und Systematische Pägagogik, Katholische Universität Eichstätt-Ingolstadt (Kai, “‘#FactsMustFall’? – education in a post-truth, post-truthful world,” Ethics and Education, June 28 2017, dml)</w:t>
      </w:r>
    </w:p>
    <w:p w14:paraId="767F4534" w14:textId="77777777" w:rsidR="003131A0" w:rsidRPr="00FA66B5" w:rsidRDefault="003131A0" w:rsidP="003131A0">
      <w:pPr>
        <w:rPr>
          <w:rFonts w:asciiTheme="majorHAnsi" w:hAnsiTheme="majorHAnsi" w:cstheme="majorHAnsi"/>
          <w:sz w:val="16"/>
        </w:rPr>
      </w:pPr>
      <w:r w:rsidRPr="00FA66B5">
        <w:rPr>
          <w:rFonts w:asciiTheme="majorHAnsi" w:hAnsiTheme="majorHAnsi" w:cstheme="majorHAnsi"/>
          <w:sz w:val="16"/>
        </w:rPr>
        <w:t xml:space="preserve">Higgins suggests that </w:t>
      </w:r>
      <w:r w:rsidRPr="00FA66B5">
        <w:rPr>
          <w:rFonts w:asciiTheme="majorHAnsi" w:hAnsiTheme="majorHAnsi" w:cstheme="majorHAnsi"/>
          <w:highlight w:val="green"/>
          <w:u w:val="single"/>
        </w:rPr>
        <w:t>human</w:t>
      </w:r>
      <w:r w:rsidRPr="00FA66B5">
        <w:rPr>
          <w:rFonts w:asciiTheme="majorHAnsi" w:hAnsiTheme="majorHAnsi" w:cstheme="majorHAnsi"/>
          <w:u w:val="single"/>
        </w:rPr>
        <w:t xml:space="preserve"> beings </w:t>
      </w:r>
      <w:r w:rsidRPr="00FA66B5">
        <w:rPr>
          <w:rFonts w:asciiTheme="majorHAnsi" w:hAnsiTheme="majorHAnsi" w:cstheme="majorHAnsi"/>
          <w:highlight w:val="green"/>
          <w:u w:val="single"/>
        </w:rPr>
        <w:t>should</w:t>
      </w:r>
      <w:r w:rsidRPr="00FA66B5">
        <w:rPr>
          <w:rFonts w:asciiTheme="majorHAnsi" w:hAnsiTheme="majorHAnsi" w:cstheme="majorHAnsi"/>
          <w:u w:val="single"/>
        </w:rPr>
        <w:t xml:space="preserve"> be understood to ‘</w:t>
      </w:r>
      <w:r w:rsidRPr="00FA66B5">
        <w:rPr>
          <w:rFonts w:asciiTheme="majorHAnsi" w:hAnsiTheme="majorHAnsi" w:cstheme="majorHAnsi"/>
          <w:b/>
          <w:iCs/>
          <w:highlight w:val="green"/>
          <w:u w:val="single"/>
          <w:bdr w:val="single" w:sz="8" w:space="0" w:color="auto"/>
        </w:rPr>
        <w:t>make meaning</w:t>
      </w:r>
      <w:r w:rsidRPr="00FA66B5">
        <w:rPr>
          <w:rFonts w:asciiTheme="majorHAnsi" w:hAnsiTheme="majorHAnsi" w:cstheme="majorHAnsi"/>
          <w:highlight w:val="green"/>
          <w:u w:val="single"/>
        </w:rPr>
        <w:t xml:space="preserve"> and </w:t>
      </w:r>
      <w:r w:rsidRPr="00FA66B5">
        <w:rPr>
          <w:rFonts w:asciiTheme="majorHAnsi" w:hAnsiTheme="majorHAnsi" w:cstheme="majorHAnsi"/>
          <w:b/>
          <w:iCs/>
          <w:highlight w:val="green"/>
          <w:u w:val="single"/>
          <w:bdr w:val="single" w:sz="8" w:space="0" w:color="auto"/>
        </w:rPr>
        <w:t>apprehend truth</w:t>
      </w:r>
      <w:r w:rsidRPr="00FA66B5">
        <w:rPr>
          <w:rFonts w:asciiTheme="majorHAnsi" w:hAnsiTheme="majorHAnsi" w:cstheme="majorHAnsi"/>
          <w:highlight w:val="green"/>
          <w:u w:val="single"/>
        </w:rPr>
        <w:t xml:space="preserve"> from </w:t>
      </w:r>
      <w:r w:rsidRPr="00FA66B5">
        <w:rPr>
          <w:rFonts w:asciiTheme="majorHAnsi" w:hAnsiTheme="majorHAnsi" w:cstheme="majorHAnsi"/>
          <w:b/>
          <w:iCs/>
          <w:highlight w:val="green"/>
          <w:u w:val="single"/>
          <w:bdr w:val="single" w:sz="8" w:space="0" w:color="auto"/>
        </w:rPr>
        <w:t>radically different standpoints</w:t>
      </w:r>
      <w:r w:rsidRPr="00FA66B5">
        <w:rPr>
          <w:rFonts w:asciiTheme="majorHAnsi" w:hAnsiTheme="majorHAnsi" w:cstheme="majorHAnsi"/>
          <w:u w:val="single"/>
        </w:rPr>
        <w:t xml:space="preserve"> and </w:t>
      </w:r>
      <w:r w:rsidRPr="00FA66B5">
        <w:rPr>
          <w:rFonts w:asciiTheme="majorHAnsi" w:hAnsiTheme="majorHAnsi" w:cstheme="majorHAnsi"/>
          <w:b/>
          <w:iCs/>
          <w:u w:val="single"/>
          <w:bdr w:val="single" w:sz="8" w:space="0" w:color="auto"/>
        </w:rPr>
        <w:t>worldviews</w:t>
      </w:r>
      <w:r w:rsidRPr="00FA66B5">
        <w:rPr>
          <w:rFonts w:asciiTheme="majorHAnsi" w:hAnsiTheme="majorHAnsi" w:cstheme="majorHAnsi"/>
          <w:sz w:val="16"/>
        </w:rPr>
        <w:t>, and that our great wealth and freedom will likely lead to more, not fewer, disagreements about the world’. ‘</w:t>
      </w:r>
      <w:r w:rsidRPr="00FA66B5">
        <w:rPr>
          <w:rFonts w:asciiTheme="majorHAnsi" w:hAnsiTheme="majorHAnsi" w:cstheme="majorHAnsi"/>
          <w:u w:val="single"/>
        </w:rPr>
        <w:t>In the post-truth era’</w:t>
      </w:r>
      <w:r w:rsidRPr="00FA66B5">
        <w:rPr>
          <w:rFonts w:asciiTheme="majorHAnsi" w:hAnsiTheme="majorHAnsi" w:cstheme="majorHAnsi"/>
          <w:sz w:val="16"/>
        </w:rPr>
        <w:t>, she says,</w:t>
      </w:r>
    </w:p>
    <w:p w14:paraId="0B8ED175" w14:textId="77777777" w:rsidR="003131A0" w:rsidRPr="00FA66B5" w:rsidRDefault="003131A0" w:rsidP="003131A0">
      <w:pPr>
        <w:rPr>
          <w:rFonts w:asciiTheme="majorHAnsi" w:hAnsiTheme="majorHAnsi" w:cstheme="majorHAnsi"/>
          <w:sz w:val="16"/>
        </w:rPr>
      </w:pPr>
      <w:r w:rsidRPr="00FA66B5">
        <w:rPr>
          <w:rFonts w:asciiTheme="majorHAnsi" w:hAnsiTheme="majorHAnsi" w:cstheme="majorHAnsi"/>
          <w:u w:val="single"/>
        </w:rPr>
        <w:t>we should be able to articulate not one but many different perspectives</w:t>
      </w:r>
      <w:r w:rsidRPr="00FA66B5">
        <w:rPr>
          <w:rFonts w:asciiTheme="majorHAnsi" w:hAnsiTheme="majorHAnsi" w:cstheme="majorHAnsi"/>
          <w:sz w:val="16"/>
        </w:rPr>
        <w:t>. …</w:t>
      </w:r>
    </w:p>
    <w:p w14:paraId="010628D5" w14:textId="77777777" w:rsidR="003131A0" w:rsidRPr="00FA66B5" w:rsidRDefault="003131A0" w:rsidP="003131A0">
      <w:pPr>
        <w:rPr>
          <w:rFonts w:asciiTheme="majorHAnsi" w:hAnsiTheme="majorHAnsi" w:cstheme="majorHAnsi"/>
          <w:sz w:val="16"/>
        </w:rPr>
      </w:pPr>
      <w:r w:rsidRPr="00FA66B5">
        <w:rPr>
          <w:rFonts w:asciiTheme="majorHAnsi" w:hAnsiTheme="majorHAnsi" w:cstheme="majorHAnsi"/>
          <w:u w:val="single"/>
        </w:rPr>
        <w:t xml:space="preserve">Our </w:t>
      </w:r>
      <w:r w:rsidRPr="00FA66B5">
        <w:rPr>
          <w:rFonts w:asciiTheme="majorHAnsi" w:hAnsiTheme="majorHAnsi" w:cstheme="majorHAnsi"/>
          <w:highlight w:val="green"/>
          <w:u w:val="single"/>
        </w:rPr>
        <w:t>post-truth</w:t>
      </w:r>
      <w:r w:rsidRPr="00FA66B5">
        <w:rPr>
          <w:rFonts w:asciiTheme="majorHAnsi" w:hAnsiTheme="majorHAnsi" w:cstheme="majorHAnsi"/>
          <w:u w:val="single"/>
        </w:rPr>
        <w:t xml:space="preserve"> era</w:t>
      </w:r>
      <w:r w:rsidRPr="00FA66B5">
        <w:rPr>
          <w:rFonts w:asciiTheme="majorHAnsi" w:hAnsiTheme="majorHAnsi" w:cstheme="majorHAnsi"/>
          <w:sz w:val="16"/>
        </w:rPr>
        <w:t xml:space="preserve">, in short, </w:t>
      </w:r>
      <w:r w:rsidRPr="00FA66B5">
        <w:rPr>
          <w:rFonts w:asciiTheme="majorHAnsi" w:hAnsiTheme="majorHAnsi" w:cstheme="majorHAnsi"/>
          <w:b/>
          <w:iCs/>
          <w:highlight w:val="green"/>
          <w:u w:val="single"/>
          <w:bdr w:val="single" w:sz="8" w:space="0" w:color="auto"/>
        </w:rPr>
        <w:t>need not be an obstacle</w:t>
      </w:r>
      <w:r w:rsidRPr="00FA66B5">
        <w:rPr>
          <w:rFonts w:asciiTheme="majorHAnsi" w:hAnsiTheme="majorHAnsi" w:cstheme="majorHAnsi"/>
          <w:highlight w:val="green"/>
          <w:u w:val="single"/>
        </w:rPr>
        <w:t xml:space="preserve"> to </w:t>
      </w:r>
      <w:r w:rsidRPr="00FA66B5">
        <w:rPr>
          <w:rFonts w:asciiTheme="majorHAnsi" w:hAnsiTheme="majorHAnsi" w:cstheme="majorHAnsi"/>
          <w:b/>
          <w:iCs/>
          <w:highlight w:val="green"/>
          <w:u w:val="single"/>
          <w:bdr w:val="single" w:sz="8" w:space="0" w:color="auto"/>
        </w:rPr>
        <w:t>taking</w:t>
      </w:r>
      <w:r w:rsidRPr="00FA66B5">
        <w:rPr>
          <w:rFonts w:asciiTheme="majorHAnsi" w:hAnsiTheme="majorHAnsi" w:cstheme="majorHAnsi"/>
          <w:b/>
          <w:iCs/>
          <w:u w:val="single"/>
          <w:bdr w:val="single" w:sz="8" w:space="0" w:color="auto"/>
        </w:rPr>
        <w:t xml:space="preserve"> common </w:t>
      </w:r>
      <w:r w:rsidRPr="00FA66B5">
        <w:rPr>
          <w:rFonts w:asciiTheme="majorHAnsi" w:hAnsiTheme="majorHAnsi" w:cstheme="majorHAnsi"/>
          <w:b/>
          <w:iCs/>
          <w:highlight w:val="green"/>
          <w:u w:val="single"/>
          <w:bdr w:val="single" w:sz="8" w:space="0" w:color="auto"/>
        </w:rPr>
        <w:t>action</w:t>
      </w:r>
      <w:r w:rsidRPr="00FA66B5">
        <w:rPr>
          <w:rFonts w:asciiTheme="majorHAnsi" w:hAnsiTheme="majorHAnsi" w:cstheme="majorHAnsi"/>
          <w:sz w:val="16"/>
        </w:rPr>
        <w:t xml:space="preserve">. We might see today’s divided expert class, and fractious publics, not as temporary problems to be solved by more reason, science, and truth, but rather as a permanent feature of our developed democracy. We might even see this proliferation of belief systems and worldviews as an opportunity for human development. </w:t>
      </w:r>
      <w:r w:rsidRPr="00FA66B5">
        <w:rPr>
          <w:rFonts w:asciiTheme="majorHAnsi" w:hAnsiTheme="majorHAnsi" w:cstheme="majorHAnsi"/>
          <w:highlight w:val="green"/>
          <w:u w:val="single"/>
        </w:rPr>
        <w:t>We can</w:t>
      </w:r>
      <w:r w:rsidRPr="00FA66B5">
        <w:rPr>
          <w:rFonts w:asciiTheme="majorHAnsi" w:hAnsiTheme="majorHAnsi" w:cstheme="majorHAnsi"/>
          <w:u w:val="single"/>
        </w:rPr>
        <w:t xml:space="preserve"> </w:t>
      </w:r>
      <w:r w:rsidRPr="00FA66B5">
        <w:rPr>
          <w:rFonts w:asciiTheme="majorHAnsi" w:hAnsiTheme="majorHAnsi" w:cstheme="majorHAnsi"/>
          <w:b/>
          <w:iCs/>
          <w:u w:val="single"/>
          <w:bdr w:val="single" w:sz="8" w:space="0" w:color="auto"/>
        </w:rPr>
        <w:t xml:space="preserve">agree to </w:t>
      </w:r>
      <w:r w:rsidRPr="00FA66B5">
        <w:rPr>
          <w:rFonts w:asciiTheme="majorHAnsi" w:hAnsiTheme="majorHAnsi" w:cstheme="majorHAnsi"/>
          <w:b/>
          <w:iCs/>
          <w:highlight w:val="green"/>
          <w:u w:val="single"/>
          <w:bdr w:val="single" w:sz="8" w:space="0" w:color="auto"/>
        </w:rPr>
        <w:t>disagree</w:t>
      </w:r>
      <w:r w:rsidRPr="00FA66B5">
        <w:rPr>
          <w:rFonts w:asciiTheme="majorHAnsi" w:hAnsiTheme="majorHAnsi" w:cstheme="majorHAnsi"/>
          <w:highlight w:val="green"/>
          <w:u w:val="single"/>
        </w:rPr>
        <w:t xml:space="preserve"> and </w:t>
      </w:r>
      <w:r w:rsidRPr="00FA66B5">
        <w:rPr>
          <w:rFonts w:asciiTheme="majorHAnsi" w:hAnsiTheme="majorHAnsi" w:cstheme="majorHAnsi"/>
          <w:b/>
          <w:iCs/>
          <w:highlight w:val="green"/>
          <w:u w:val="single"/>
          <w:bdr w:val="single" w:sz="8" w:space="0" w:color="auto"/>
        </w:rPr>
        <w:t>still engage in pragmatic action</w:t>
      </w:r>
      <w:r w:rsidRPr="00FA66B5">
        <w:rPr>
          <w:rFonts w:asciiTheme="majorHAnsi" w:hAnsiTheme="majorHAnsi" w:cstheme="majorHAnsi"/>
          <w:u w:val="single"/>
        </w:rPr>
        <w:t xml:space="preserve"> in the world</w:t>
      </w:r>
      <w:r w:rsidRPr="00FA66B5">
        <w:rPr>
          <w:rFonts w:asciiTheme="majorHAnsi" w:hAnsiTheme="majorHAnsi" w:cstheme="majorHAnsi"/>
          <w:sz w:val="16"/>
        </w:rPr>
        <w:t>. (Higgins 2013)</w:t>
      </w:r>
    </w:p>
    <w:p w14:paraId="6459371D" w14:textId="77777777" w:rsidR="003131A0" w:rsidRPr="00FA66B5" w:rsidRDefault="003131A0" w:rsidP="003131A0">
      <w:pPr>
        <w:rPr>
          <w:rFonts w:asciiTheme="majorHAnsi" w:hAnsiTheme="majorHAnsi" w:cstheme="majorHAnsi"/>
          <w:sz w:val="16"/>
        </w:rPr>
      </w:pPr>
      <w:r w:rsidRPr="00FA66B5">
        <w:rPr>
          <w:rFonts w:asciiTheme="majorHAnsi" w:hAnsiTheme="majorHAnsi" w:cstheme="majorHAnsi"/>
          <w:u w:val="single"/>
        </w:rPr>
        <w:t xml:space="preserve">How would one account for human development in the absence of a </w:t>
      </w:r>
      <w:r w:rsidRPr="00FA66B5">
        <w:rPr>
          <w:rFonts w:asciiTheme="majorHAnsi" w:hAnsiTheme="majorHAnsi" w:cstheme="majorHAnsi"/>
          <w:b/>
          <w:iCs/>
          <w:u w:val="single"/>
          <w:bdr w:val="single" w:sz="8" w:space="0" w:color="auto"/>
        </w:rPr>
        <w:t>common commitment</w:t>
      </w:r>
      <w:r w:rsidRPr="00FA66B5">
        <w:rPr>
          <w:rFonts w:asciiTheme="majorHAnsi" w:hAnsiTheme="majorHAnsi" w:cstheme="majorHAnsi"/>
          <w:u w:val="single"/>
        </w:rPr>
        <w:t xml:space="preserve"> to </w:t>
      </w:r>
      <w:r w:rsidRPr="00FA66B5">
        <w:rPr>
          <w:rFonts w:asciiTheme="majorHAnsi" w:hAnsiTheme="majorHAnsi" w:cstheme="majorHAnsi"/>
          <w:b/>
          <w:iCs/>
          <w:u w:val="single"/>
          <w:bdr w:val="single" w:sz="8" w:space="0" w:color="auto"/>
        </w:rPr>
        <w:t>rationality</w:t>
      </w:r>
      <w:r w:rsidRPr="00FA66B5">
        <w:rPr>
          <w:rFonts w:asciiTheme="majorHAnsi" w:hAnsiTheme="majorHAnsi" w:cstheme="majorHAnsi"/>
          <w:u w:val="single"/>
        </w:rPr>
        <w:t xml:space="preserve"> and </w:t>
      </w:r>
      <w:r w:rsidRPr="00FA66B5">
        <w:rPr>
          <w:rFonts w:asciiTheme="majorHAnsi" w:hAnsiTheme="majorHAnsi" w:cstheme="majorHAnsi"/>
          <w:b/>
          <w:iCs/>
          <w:u w:val="single"/>
          <w:bdr w:val="single" w:sz="8" w:space="0" w:color="auto"/>
        </w:rPr>
        <w:t>truth</w:t>
      </w:r>
      <w:r w:rsidRPr="00FA66B5">
        <w:rPr>
          <w:rFonts w:asciiTheme="majorHAnsi" w:hAnsiTheme="majorHAnsi" w:cstheme="majorHAnsi"/>
          <w:u w:val="single"/>
        </w:rPr>
        <w:t xml:space="preserve">, and what would constitute a standard for </w:t>
      </w:r>
      <w:r w:rsidRPr="00FA66B5">
        <w:rPr>
          <w:rFonts w:asciiTheme="majorHAnsi" w:hAnsiTheme="majorHAnsi" w:cstheme="majorHAnsi"/>
          <w:b/>
          <w:iCs/>
          <w:u w:val="single"/>
          <w:bdr w:val="single" w:sz="8" w:space="0" w:color="auto"/>
        </w:rPr>
        <w:t>successful ‘pragmatic action’</w:t>
      </w:r>
      <w:r w:rsidRPr="00FA66B5">
        <w:rPr>
          <w:rFonts w:asciiTheme="majorHAnsi" w:hAnsiTheme="majorHAnsi" w:cstheme="majorHAnsi"/>
          <w:u w:val="single"/>
        </w:rPr>
        <w:t xml:space="preserve">? In the absence of truth, which helps distinguishing knowledge from mere belief, how would one even make sense of ‘understanding’? </w:t>
      </w:r>
      <w:r w:rsidRPr="00FA66B5">
        <w:rPr>
          <w:rFonts w:asciiTheme="majorHAnsi" w:hAnsiTheme="majorHAnsi" w:cstheme="majorHAnsi"/>
          <w:highlight w:val="green"/>
          <w:u w:val="single"/>
        </w:rPr>
        <w:t xml:space="preserve">If it is to </w:t>
      </w:r>
      <w:r w:rsidRPr="00FA66B5">
        <w:rPr>
          <w:rFonts w:asciiTheme="majorHAnsi" w:hAnsiTheme="majorHAnsi" w:cstheme="majorHAnsi"/>
          <w:b/>
          <w:iCs/>
          <w:highlight w:val="green"/>
          <w:u w:val="single"/>
          <w:bdr w:val="single" w:sz="8" w:space="0" w:color="auto"/>
        </w:rPr>
        <w:t>have any meaning</w:t>
      </w:r>
      <w:r w:rsidRPr="00FA66B5">
        <w:rPr>
          <w:rFonts w:asciiTheme="majorHAnsi" w:hAnsiTheme="majorHAnsi" w:cstheme="majorHAnsi"/>
          <w:b/>
          <w:iCs/>
          <w:u w:val="single"/>
          <w:bdr w:val="single" w:sz="8" w:space="0" w:color="auto"/>
        </w:rPr>
        <w:t xml:space="preserve"> at all</w:t>
      </w:r>
      <w:r w:rsidRPr="00FA66B5">
        <w:rPr>
          <w:rFonts w:asciiTheme="majorHAnsi" w:hAnsiTheme="majorHAnsi" w:cstheme="majorHAnsi"/>
          <w:u w:val="single"/>
        </w:rPr>
        <w:t xml:space="preserve">, </w:t>
      </w:r>
      <w:r w:rsidRPr="00FA66B5">
        <w:rPr>
          <w:rFonts w:asciiTheme="majorHAnsi" w:hAnsiTheme="majorHAnsi" w:cstheme="majorHAnsi"/>
          <w:highlight w:val="green"/>
          <w:u w:val="single"/>
        </w:rPr>
        <w:t xml:space="preserve">understanding </w:t>
      </w:r>
      <w:r w:rsidRPr="00FA66B5">
        <w:rPr>
          <w:rFonts w:asciiTheme="majorHAnsi" w:hAnsiTheme="majorHAnsi" w:cstheme="majorHAnsi"/>
          <w:b/>
          <w:iCs/>
          <w:highlight w:val="green"/>
          <w:u w:val="single"/>
          <w:bdr w:val="single" w:sz="8" w:space="0" w:color="auto"/>
        </w:rPr>
        <w:t>requires reference</w:t>
      </w:r>
      <w:r w:rsidRPr="00FA66B5">
        <w:rPr>
          <w:rFonts w:asciiTheme="majorHAnsi" w:hAnsiTheme="majorHAnsi" w:cstheme="majorHAnsi"/>
          <w:highlight w:val="green"/>
          <w:u w:val="single"/>
        </w:rPr>
        <w:t xml:space="preserve"> to an </w:t>
      </w:r>
      <w:r w:rsidRPr="00FA66B5">
        <w:rPr>
          <w:rFonts w:asciiTheme="majorHAnsi" w:hAnsiTheme="majorHAnsi" w:cstheme="majorHAnsi"/>
          <w:b/>
          <w:iCs/>
          <w:highlight w:val="green"/>
          <w:u w:val="single"/>
          <w:bdr w:val="single" w:sz="8" w:space="0" w:color="auto"/>
        </w:rPr>
        <w:t>objective framework</w:t>
      </w:r>
      <w:r w:rsidRPr="00FA66B5">
        <w:rPr>
          <w:rFonts w:asciiTheme="majorHAnsi" w:hAnsiTheme="majorHAnsi" w:cstheme="majorHAnsi"/>
          <w:u w:val="single"/>
        </w:rPr>
        <w:t xml:space="preserve">, to </w:t>
      </w:r>
      <w:r w:rsidRPr="00FA66B5">
        <w:rPr>
          <w:rFonts w:asciiTheme="majorHAnsi" w:hAnsiTheme="majorHAnsi" w:cstheme="majorHAnsi"/>
          <w:b/>
          <w:iCs/>
          <w:u w:val="single"/>
          <w:bdr w:val="single" w:sz="8" w:space="0" w:color="auto"/>
        </w:rPr>
        <w:t>facts</w:t>
      </w:r>
      <w:r w:rsidRPr="00FA66B5">
        <w:rPr>
          <w:rFonts w:asciiTheme="majorHAnsi" w:hAnsiTheme="majorHAnsi" w:cstheme="majorHAnsi"/>
          <w:sz w:val="16"/>
        </w:rPr>
        <w:t xml:space="preserve"> (whether natural or social), </w:t>
      </w:r>
      <w:r w:rsidRPr="00FA66B5">
        <w:rPr>
          <w:rFonts w:asciiTheme="majorHAnsi" w:hAnsiTheme="majorHAnsi" w:cstheme="majorHAnsi"/>
          <w:b/>
          <w:iCs/>
          <w:u w:val="single"/>
          <w:bdr w:val="single" w:sz="8" w:space="0" w:color="auto"/>
        </w:rPr>
        <w:t>truth</w:t>
      </w:r>
      <w:r w:rsidRPr="00FA66B5">
        <w:rPr>
          <w:rFonts w:asciiTheme="majorHAnsi" w:hAnsiTheme="majorHAnsi" w:cstheme="majorHAnsi"/>
          <w:u w:val="single"/>
        </w:rPr>
        <w:t xml:space="preserve">, </w:t>
      </w:r>
      <w:r w:rsidRPr="00FA66B5">
        <w:rPr>
          <w:rFonts w:asciiTheme="majorHAnsi" w:hAnsiTheme="majorHAnsi" w:cstheme="majorHAnsi"/>
          <w:b/>
          <w:iCs/>
          <w:u w:val="single"/>
          <w:bdr w:val="single" w:sz="8" w:space="0" w:color="auto"/>
        </w:rPr>
        <w:t>the way things are</w:t>
      </w:r>
      <w:r w:rsidRPr="00FA66B5">
        <w:rPr>
          <w:rFonts w:asciiTheme="majorHAnsi" w:hAnsiTheme="majorHAnsi" w:cstheme="majorHAnsi"/>
          <w:sz w:val="16"/>
        </w:rPr>
        <w:t xml:space="preserve">, etc. </w:t>
      </w:r>
      <w:r w:rsidRPr="00FA66B5">
        <w:rPr>
          <w:rFonts w:asciiTheme="majorHAnsi" w:hAnsiTheme="majorHAnsi" w:cstheme="majorHAnsi"/>
          <w:highlight w:val="green"/>
          <w:u w:val="single"/>
        </w:rPr>
        <w:t>Understanding</w:t>
      </w:r>
      <w:r w:rsidRPr="00FA66B5">
        <w:rPr>
          <w:rFonts w:asciiTheme="majorHAnsi" w:hAnsiTheme="majorHAnsi" w:cstheme="majorHAnsi"/>
          <w:sz w:val="16"/>
        </w:rPr>
        <w:t xml:space="preserve">, admittedly, </w:t>
      </w:r>
      <w:r w:rsidRPr="00FA66B5">
        <w:rPr>
          <w:rFonts w:asciiTheme="majorHAnsi" w:hAnsiTheme="majorHAnsi" w:cstheme="majorHAnsi"/>
          <w:u w:val="single"/>
        </w:rPr>
        <w:t>is context-dependent, because it has a characteristically subjective component</w:t>
      </w:r>
      <w:r w:rsidRPr="00FA66B5">
        <w:rPr>
          <w:rFonts w:asciiTheme="majorHAnsi" w:hAnsiTheme="majorHAnsi" w:cstheme="majorHAnsi"/>
          <w:sz w:val="16"/>
        </w:rPr>
        <w:t xml:space="preserve">. Nonetheless, </w:t>
      </w:r>
      <w:r w:rsidRPr="00FA66B5">
        <w:rPr>
          <w:rFonts w:asciiTheme="majorHAnsi" w:hAnsiTheme="majorHAnsi" w:cstheme="majorHAnsi"/>
          <w:u w:val="single"/>
        </w:rPr>
        <w:t xml:space="preserve">it </w:t>
      </w:r>
      <w:r w:rsidRPr="00FA66B5">
        <w:rPr>
          <w:rFonts w:asciiTheme="majorHAnsi" w:hAnsiTheme="majorHAnsi" w:cstheme="majorHAnsi"/>
          <w:b/>
          <w:iCs/>
          <w:highlight w:val="green"/>
          <w:u w:val="single"/>
          <w:bdr w:val="single" w:sz="8" w:space="0" w:color="auto"/>
        </w:rPr>
        <w:t>obtains</w:t>
      </w:r>
      <w:r w:rsidRPr="00FA66B5">
        <w:rPr>
          <w:rFonts w:asciiTheme="majorHAnsi" w:hAnsiTheme="majorHAnsi" w:cstheme="majorHAnsi"/>
          <w:b/>
          <w:iCs/>
          <w:u w:val="single"/>
          <w:bdr w:val="single" w:sz="8" w:space="0" w:color="auto"/>
        </w:rPr>
        <w:t xml:space="preserve"> its </w:t>
      </w:r>
      <w:r w:rsidRPr="00FA66B5">
        <w:rPr>
          <w:rFonts w:asciiTheme="majorHAnsi" w:hAnsiTheme="majorHAnsi" w:cstheme="majorHAnsi"/>
          <w:b/>
          <w:iCs/>
          <w:highlight w:val="green"/>
          <w:u w:val="single"/>
          <w:bdr w:val="single" w:sz="8" w:space="0" w:color="auto"/>
        </w:rPr>
        <w:t>meaning</w:t>
      </w:r>
      <w:r w:rsidRPr="00FA66B5">
        <w:rPr>
          <w:rFonts w:asciiTheme="majorHAnsi" w:hAnsiTheme="majorHAnsi" w:cstheme="majorHAnsi"/>
          <w:u w:val="single"/>
        </w:rPr>
        <w:t xml:space="preserve">, its </w:t>
      </w:r>
      <w:r w:rsidRPr="00FA66B5">
        <w:rPr>
          <w:rFonts w:asciiTheme="majorHAnsi" w:hAnsiTheme="majorHAnsi" w:cstheme="majorHAnsi"/>
          <w:b/>
          <w:iCs/>
          <w:u w:val="single"/>
          <w:bdr w:val="single" w:sz="8" w:space="0" w:color="auto"/>
        </w:rPr>
        <w:t>cognitive force</w:t>
      </w:r>
      <w:r w:rsidRPr="00FA66B5">
        <w:rPr>
          <w:rFonts w:asciiTheme="majorHAnsi" w:hAnsiTheme="majorHAnsi" w:cstheme="majorHAnsi"/>
          <w:u w:val="single"/>
        </w:rPr>
        <w:t xml:space="preserve">, </w:t>
      </w:r>
      <w:r w:rsidRPr="00FA66B5">
        <w:rPr>
          <w:rFonts w:asciiTheme="majorHAnsi" w:hAnsiTheme="majorHAnsi" w:cstheme="majorHAnsi"/>
          <w:highlight w:val="green"/>
          <w:u w:val="single"/>
        </w:rPr>
        <w:t>from</w:t>
      </w:r>
      <w:r w:rsidRPr="00FA66B5">
        <w:rPr>
          <w:rFonts w:asciiTheme="majorHAnsi" w:hAnsiTheme="majorHAnsi" w:cstheme="majorHAnsi"/>
          <w:u w:val="single"/>
        </w:rPr>
        <w:t xml:space="preserve"> its </w:t>
      </w:r>
      <w:r w:rsidRPr="00FA66B5">
        <w:rPr>
          <w:rFonts w:asciiTheme="majorHAnsi" w:hAnsiTheme="majorHAnsi" w:cstheme="majorHAnsi"/>
          <w:b/>
          <w:iCs/>
          <w:u w:val="single"/>
          <w:bdr w:val="single" w:sz="8" w:space="0" w:color="auto"/>
        </w:rPr>
        <w:t>additional</w:t>
      </w:r>
      <w:r w:rsidRPr="00FA66B5">
        <w:rPr>
          <w:rFonts w:asciiTheme="majorHAnsi" w:hAnsiTheme="majorHAnsi" w:cstheme="majorHAnsi"/>
          <w:u w:val="single"/>
        </w:rPr>
        <w:t xml:space="preserve">, </w:t>
      </w:r>
      <w:r w:rsidRPr="00FA66B5">
        <w:rPr>
          <w:rFonts w:asciiTheme="majorHAnsi" w:hAnsiTheme="majorHAnsi" w:cstheme="majorHAnsi"/>
          <w:b/>
          <w:iCs/>
          <w:u w:val="single"/>
          <w:bdr w:val="single" w:sz="8" w:space="0" w:color="auto"/>
        </w:rPr>
        <w:t xml:space="preserve">essential </w:t>
      </w:r>
      <w:r w:rsidRPr="00FA66B5">
        <w:rPr>
          <w:rFonts w:asciiTheme="majorHAnsi" w:hAnsiTheme="majorHAnsi" w:cstheme="majorHAnsi"/>
          <w:b/>
          <w:iCs/>
          <w:highlight w:val="green"/>
          <w:u w:val="single"/>
          <w:bdr w:val="single" w:sz="8" w:space="0" w:color="auto"/>
        </w:rPr>
        <w:t>connection</w:t>
      </w:r>
      <w:r w:rsidRPr="00FA66B5">
        <w:rPr>
          <w:rFonts w:asciiTheme="majorHAnsi" w:hAnsiTheme="majorHAnsi" w:cstheme="majorHAnsi"/>
          <w:highlight w:val="green"/>
          <w:u w:val="single"/>
        </w:rPr>
        <w:t xml:space="preserve"> with truth</w:t>
      </w:r>
      <w:r w:rsidRPr="00FA66B5">
        <w:rPr>
          <w:rFonts w:asciiTheme="majorHAnsi" w:hAnsiTheme="majorHAnsi" w:cstheme="majorHAnsi"/>
          <w:u w:val="single"/>
        </w:rPr>
        <w:t xml:space="preserve">: it is </w:t>
      </w:r>
      <w:r w:rsidRPr="00FA66B5">
        <w:rPr>
          <w:rFonts w:asciiTheme="majorHAnsi" w:hAnsiTheme="majorHAnsi" w:cstheme="majorHAnsi"/>
          <w:b/>
          <w:iCs/>
          <w:u w:val="single"/>
          <w:bdr w:val="single" w:sz="8" w:space="0" w:color="auto"/>
        </w:rPr>
        <w:t>directed towards truth</w:t>
      </w:r>
      <w:r w:rsidRPr="00FA66B5">
        <w:rPr>
          <w:rFonts w:asciiTheme="majorHAnsi" w:hAnsiTheme="majorHAnsi" w:cstheme="majorHAnsi"/>
          <w:u w:val="single"/>
        </w:rPr>
        <w:t xml:space="preserve">, towards </w:t>
      </w:r>
      <w:r w:rsidRPr="00FA66B5">
        <w:rPr>
          <w:rFonts w:asciiTheme="majorHAnsi" w:hAnsiTheme="majorHAnsi" w:cstheme="majorHAnsi"/>
          <w:b/>
          <w:iCs/>
          <w:u w:val="single"/>
          <w:bdr w:val="single" w:sz="8" w:space="0" w:color="auto"/>
        </w:rPr>
        <w:t>the way the world is</w:t>
      </w:r>
      <w:r w:rsidRPr="00FA66B5">
        <w:rPr>
          <w:rFonts w:asciiTheme="majorHAnsi" w:hAnsiTheme="majorHAnsi" w:cstheme="majorHAnsi"/>
          <w:sz w:val="16"/>
        </w:rPr>
        <w:t xml:space="preserve">. </w:t>
      </w:r>
      <w:r w:rsidRPr="00FA66B5">
        <w:rPr>
          <w:rFonts w:asciiTheme="majorHAnsi" w:hAnsiTheme="majorHAnsi" w:cstheme="majorHAnsi"/>
          <w:u w:val="single"/>
        </w:rPr>
        <w:t>Higgins is right</w:t>
      </w:r>
      <w:r w:rsidRPr="00FA66B5">
        <w:rPr>
          <w:rFonts w:asciiTheme="majorHAnsi" w:hAnsiTheme="majorHAnsi" w:cstheme="majorHAnsi"/>
          <w:sz w:val="16"/>
        </w:rPr>
        <w:t xml:space="preserve"> about one thing: </w:t>
      </w:r>
      <w:r w:rsidRPr="00FA66B5">
        <w:rPr>
          <w:rFonts w:asciiTheme="majorHAnsi" w:hAnsiTheme="majorHAnsi" w:cstheme="majorHAnsi"/>
          <w:u w:val="single"/>
        </w:rPr>
        <w:t xml:space="preserve">beliefs and belief systems vary, but she </w:t>
      </w:r>
      <w:r w:rsidRPr="00FA66B5">
        <w:rPr>
          <w:rFonts w:asciiTheme="majorHAnsi" w:hAnsiTheme="majorHAnsi" w:cstheme="majorHAnsi"/>
          <w:b/>
          <w:iCs/>
          <w:u w:val="single"/>
          <w:bdr w:val="single" w:sz="8" w:space="0" w:color="auto"/>
        </w:rPr>
        <w:t>errs</w:t>
      </w:r>
      <w:r w:rsidRPr="00FA66B5">
        <w:rPr>
          <w:rFonts w:asciiTheme="majorHAnsi" w:hAnsiTheme="majorHAnsi" w:cstheme="majorHAnsi"/>
          <w:u w:val="single"/>
        </w:rPr>
        <w:t xml:space="preserve"> in taking this to imply that</w:t>
      </w:r>
      <w:r w:rsidRPr="00FA66B5">
        <w:rPr>
          <w:rFonts w:asciiTheme="majorHAnsi" w:hAnsiTheme="majorHAnsi" w:cstheme="majorHAnsi"/>
          <w:sz w:val="16"/>
        </w:rPr>
        <w:t xml:space="preserve"> ‘there is only … a perspective “knowing”’, or ‘deep pluralism’ with regard to truth – that </w:t>
      </w:r>
      <w:r w:rsidRPr="00FA66B5">
        <w:rPr>
          <w:rFonts w:asciiTheme="majorHAnsi" w:hAnsiTheme="majorHAnsi" w:cstheme="majorHAnsi"/>
          <w:u w:val="single"/>
        </w:rPr>
        <w:t xml:space="preserve">apprehension from ‘radically </w:t>
      </w:r>
      <w:r w:rsidRPr="00FA66B5">
        <w:rPr>
          <w:rFonts w:asciiTheme="majorHAnsi" w:hAnsiTheme="majorHAnsi" w:cstheme="majorHAnsi"/>
          <w:highlight w:val="green"/>
          <w:u w:val="single"/>
        </w:rPr>
        <w:t>different standpoints</w:t>
      </w:r>
      <w:r w:rsidRPr="00FA66B5">
        <w:rPr>
          <w:rFonts w:asciiTheme="majorHAnsi" w:hAnsiTheme="majorHAnsi" w:cstheme="majorHAnsi"/>
          <w:u w:val="single"/>
        </w:rPr>
        <w:t xml:space="preserve"> and worldviews’ is </w:t>
      </w:r>
      <w:r w:rsidRPr="00FA66B5">
        <w:rPr>
          <w:rFonts w:asciiTheme="majorHAnsi" w:hAnsiTheme="majorHAnsi" w:cstheme="majorHAnsi"/>
          <w:b/>
          <w:iCs/>
          <w:u w:val="single"/>
          <w:bdr w:val="single" w:sz="8" w:space="0" w:color="auto"/>
        </w:rPr>
        <w:t>all that can be said</w:t>
      </w:r>
      <w:r w:rsidRPr="00FA66B5">
        <w:rPr>
          <w:rFonts w:asciiTheme="majorHAnsi" w:hAnsiTheme="majorHAnsi" w:cstheme="majorHAnsi"/>
          <w:u w:val="single"/>
        </w:rPr>
        <w:t xml:space="preserve"> about truth</w:t>
      </w:r>
      <w:r w:rsidRPr="00FA66B5">
        <w:rPr>
          <w:rFonts w:asciiTheme="majorHAnsi" w:hAnsiTheme="majorHAnsi" w:cstheme="majorHAnsi"/>
          <w:sz w:val="16"/>
        </w:rPr>
        <w:t xml:space="preserve">. (A favourite postmodernist sleight-of-hand is to refer to ‘truthS’.) Similarly, Arendt (1967, 5) correctly emphasizes diversity of human opinions. Yet, </w:t>
      </w:r>
      <w:r w:rsidRPr="00FA66B5">
        <w:rPr>
          <w:rFonts w:asciiTheme="majorHAnsi" w:hAnsiTheme="majorHAnsi" w:cstheme="majorHAnsi"/>
          <w:u w:val="single"/>
        </w:rPr>
        <w:t xml:space="preserve">this acknowledgement </w:t>
      </w:r>
      <w:r w:rsidRPr="00FA66B5">
        <w:rPr>
          <w:rFonts w:asciiTheme="majorHAnsi" w:hAnsiTheme="majorHAnsi" w:cstheme="majorHAnsi"/>
          <w:b/>
          <w:iCs/>
          <w:highlight w:val="green"/>
          <w:u w:val="single"/>
          <w:bdr w:val="single" w:sz="8" w:space="0" w:color="auto"/>
        </w:rPr>
        <w:t>does not</w:t>
      </w:r>
      <w:r w:rsidRPr="00FA66B5">
        <w:rPr>
          <w:rFonts w:asciiTheme="majorHAnsi" w:hAnsiTheme="majorHAnsi" w:cstheme="majorHAnsi"/>
          <w:u w:val="single"/>
        </w:rPr>
        <w:t xml:space="preserve">, indeed </w:t>
      </w:r>
      <w:r w:rsidRPr="00FA66B5">
        <w:rPr>
          <w:rFonts w:asciiTheme="majorHAnsi" w:hAnsiTheme="majorHAnsi" w:cstheme="majorHAnsi"/>
          <w:b/>
          <w:iCs/>
          <w:u w:val="single"/>
          <w:bdr w:val="single" w:sz="8" w:space="0" w:color="auto"/>
        </w:rPr>
        <w:t>cannot</w:t>
      </w:r>
      <w:r w:rsidRPr="00FA66B5">
        <w:rPr>
          <w:rFonts w:asciiTheme="majorHAnsi" w:hAnsiTheme="majorHAnsi" w:cstheme="majorHAnsi"/>
          <w:u w:val="single"/>
        </w:rPr>
        <w:t xml:space="preserve">, </w:t>
      </w:r>
      <w:r w:rsidRPr="00FA66B5">
        <w:rPr>
          <w:rFonts w:asciiTheme="majorHAnsi" w:hAnsiTheme="majorHAnsi" w:cstheme="majorHAnsi"/>
          <w:highlight w:val="green"/>
          <w:u w:val="single"/>
        </w:rPr>
        <w:t xml:space="preserve">require us to </w:t>
      </w:r>
      <w:r w:rsidRPr="00FA66B5">
        <w:rPr>
          <w:rFonts w:asciiTheme="majorHAnsi" w:hAnsiTheme="majorHAnsi" w:cstheme="majorHAnsi"/>
          <w:b/>
          <w:iCs/>
          <w:highlight w:val="green"/>
          <w:u w:val="single"/>
          <w:bdr w:val="single" w:sz="8" w:space="0" w:color="auto"/>
        </w:rPr>
        <w:t>fetishize cognitive</w:t>
      </w:r>
      <w:r w:rsidRPr="00FA66B5">
        <w:rPr>
          <w:rFonts w:asciiTheme="majorHAnsi" w:hAnsiTheme="majorHAnsi" w:cstheme="majorHAnsi"/>
          <w:b/>
          <w:iCs/>
          <w:u w:val="single"/>
          <w:bdr w:val="single" w:sz="8" w:space="0" w:color="auto"/>
        </w:rPr>
        <w:t xml:space="preserve"> </w:t>
      </w:r>
      <w:r w:rsidRPr="00FA66B5">
        <w:rPr>
          <w:rFonts w:asciiTheme="majorHAnsi" w:hAnsiTheme="majorHAnsi" w:cstheme="majorHAnsi"/>
          <w:b/>
          <w:iCs/>
          <w:highlight w:val="green"/>
          <w:u w:val="single"/>
          <w:bdr w:val="single" w:sz="8" w:space="0" w:color="auto"/>
        </w:rPr>
        <w:t>pluralism</w:t>
      </w:r>
      <w:r w:rsidRPr="00FA66B5">
        <w:rPr>
          <w:rFonts w:asciiTheme="majorHAnsi" w:hAnsiTheme="majorHAnsi" w:cstheme="majorHAnsi"/>
          <w:highlight w:val="green"/>
          <w:u w:val="single"/>
        </w:rPr>
        <w:t xml:space="preserve"> and </w:t>
      </w:r>
      <w:r w:rsidRPr="00FA66B5">
        <w:rPr>
          <w:rFonts w:asciiTheme="majorHAnsi" w:hAnsiTheme="majorHAnsi" w:cstheme="majorHAnsi"/>
          <w:b/>
          <w:iCs/>
          <w:highlight w:val="green"/>
          <w:u w:val="single"/>
          <w:bdr w:val="single" w:sz="8" w:space="0" w:color="auto"/>
        </w:rPr>
        <w:t>epistemological diversity</w:t>
      </w:r>
      <w:r w:rsidRPr="00FA66B5">
        <w:rPr>
          <w:rFonts w:asciiTheme="majorHAnsi" w:hAnsiTheme="majorHAnsi" w:cstheme="majorHAnsi"/>
          <w:sz w:val="16"/>
        </w:rPr>
        <w:t xml:space="preserve"> (see Levisohn and Phillips 2012; Siegel 2012). </w:t>
      </w:r>
      <w:r w:rsidRPr="00FA66B5">
        <w:rPr>
          <w:rFonts w:asciiTheme="majorHAnsi" w:hAnsiTheme="majorHAnsi" w:cstheme="majorHAnsi"/>
          <w:u w:val="single"/>
        </w:rPr>
        <w:t>People’s opinions and judgements differ, yet</w:t>
      </w:r>
      <w:r w:rsidRPr="00FA66B5">
        <w:rPr>
          <w:rFonts w:asciiTheme="majorHAnsi" w:hAnsiTheme="majorHAnsi" w:cstheme="majorHAnsi"/>
          <w:sz w:val="16"/>
        </w:rPr>
        <w:t xml:space="preserve"> – as Ronald Beiner has put it – ‘</w:t>
      </w:r>
      <w:r w:rsidRPr="00FA66B5">
        <w:rPr>
          <w:rFonts w:asciiTheme="majorHAnsi" w:hAnsiTheme="majorHAnsi" w:cstheme="majorHAnsi"/>
          <w:u w:val="single"/>
        </w:rPr>
        <w:t xml:space="preserve">they are </w:t>
      </w:r>
      <w:r w:rsidRPr="00FA66B5">
        <w:rPr>
          <w:rFonts w:asciiTheme="majorHAnsi" w:hAnsiTheme="majorHAnsi" w:cstheme="majorHAnsi"/>
          <w:b/>
          <w:iCs/>
          <w:u w:val="single"/>
          <w:bdr w:val="single" w:sz="8" w:space="0" w:color="auto"/>
        </w:rPr>
        <w:t>drawn together</w:t>
      </w:r>
      <w:r w:rsidRPr="00FA66B5">
        <w:rPr>
          <w:rFonts w:asciiTheme="majorHAnsi" w:hAnsiTheme="majorHAnsi" w:cstheme="majorHAnsi"/>
          <w:u w:val="single"/>
        </w:rPr>
        <w:t xml:space="preserve"> in </w:t>
      </w:r>
      <w:r w:rsidRPr="00FA66B5">
        <w:rPr>
          <w:rFonts w:asciiTheme="majorHAnsi" w:hAnsiTheme="majorHAnsi" w:cstheme="majorHAnsi"/>
          <w:b/>
          <w:iCs/>
          <w:u w:val="single"/>
          <w:bdr w:val="single" w:sz="8" w:space="0" w:color="auto"/>
        </w:rPr>
        <w:t>political argument</w:t>
      </w:r>
      <w:r w:rsidRPr="00FA66B5">
        <w:rPr>
          <w:rFonts w:asciiTheme="majorHAnsi" w:hAnsiTheme="majorHAnsi" w:cstheme="majorHAnsi"/>
          <w:u w:val="single"/>
        </w:rPr>
        <w:t xml:space="preserve"> and </w:t>
      </w:r>
      <w:r w:rsidRPr="00FA66B5">
        <w:rPr>
          <w:rFonts w:asciiTheme="majorHAnsi" w:hAnsiTheme="majorHAnsi" w:cstheme="majorHAnsi"/>
          <w:b/>
          <w:iCs/>
          <w:u w:val="single"/>
          <w:bdr w:val="single" w:sz="8" w:space="0" w:color="auto"/>
        </w:rPr>
        <w:t>rational debate</w:t>
      </w:r>
      <w:r w:rsidRPr="00FA66B5">
        <w:rPr>
          <w:rFonts w:asciiTheme="majorHAnsi" w:hAnsiTheme="majorHAnsi" w:cstheme="majorHAnsi"/>
          <w:u w:val="single"/>
        </w:rPr>
        <w:t xml:space="preserve"> because of what they share: a </w:t>
      </w:r>
      <w:r w:rsidRPr="00FA66B5">
        <w:rPr>
          <w:rFonts w:asciiTheme="majorHAnsi" w:hAnsiTheme="majorHAnsi" w:cstheme="majorHAnsi"/>
          <w:b/>
          <w:iCs/>
          <w:u w:val="single"/>
          <w:bdr w:val="single" w:sz="8" w:space="0" w:color="auto"/>
        </w:rPr>
        <w:t>common aspiration</w:t>
      </w:r>
      <w:r w:rsidRPr="00FA66B5">
        <w:rPr>
          <w:rFonts w:asciiTheme="majorHAnsi" w:hAnsiTheme="majorHAnsi" w:cstheme="majorHAnsi"/>
          <w:u w:val="single"/>
        </w:rPr>
        <w:t xml:space="preserve"> to </w:t>
      </w:r>
      <w:r w:rsidRPr="00FA66B5">
        <w:rPr>
          <w:rFonts w:asciiTheme="majorHAnsi" w:hAnsiTheme="majorHAnsi" w:cstheme="majorHAnsi"/>
          <w:b/>
          <w:iCs/>
          <w:u w:val="single"/>
          <w:bdr w:val="single" w:sz="8" w:space="0" w:color="auto"/>
        </w:rPr>
        <w:t>apprehend moral</w:t>
      </w:r>
      <w:r w:rsidRPr="00FA66B5">
        <w:rPr>
          <w:rFonts w:asciiTheme="majorHAnsi" w:hAnsiTheme="majorHAnsi" w:cstheme="majorHAnsi"/>
          <w:u w:val="single"/>
        </w:rPr>
        <w:t xml:space="preserve"> and </w:t>
      </w:r>
      <w:r w:rsidRPr="00FA66B5">
        <w:rPr>
          <w:rFonts w:asciiTheme="majorHAnsi" w:hAnsiTheme="majorHAnsi" w:cstheme="majorHAnsi"/>
          <w:b/>
          <w:iCs/>
          <w:u w:val="single"/>
          <w:bdr w:val="single" w:sz="8" w:space="0" w:color="auto"/>
        </w:rPr>
        <w:t>political truth</w:t>
      </w:r>
      <w:r w:rsidRPr="00FA66B5">
        <w:rPr>
          <w:rFonts w:asciiTheme="majorHAnsi" w:hAnsiTheme="majorHAnsi" w:cstheme="majorHAnsi"/>
          <w:u w:val="single"/>
        </w:rPr>
        <w:t>’</w:t>
      </w:r>
      <w:r w:rsidRPr="00FA66B5">
        <w:rPr>
          <w:rFonts w:asciiTheme="majorHAnsi" w:hAnsiTheme="majorHAnsi" w:cstheme="majorHAnsi"/>
          <w:sz w:val="16"/>
        </w:rPr>
        <w:t xml:space="preserve"> (Beiner 2008, 32). In The Human Condition, Arendt uses the image of a table to illustrate her conception of a public world: ‘To live together in the world means essentially that a world of things is between those who have it in common, as a table is located between those who sit around it; the world, like every inbetween, relates and separates men at the same time’ (Arendt 1998, 52). Beiner sees this ‘image of the world that simultaneously separates us and draws us together’ as workingequally well to capture our relationship to truth. </w:t>
      </w:r>
      <w:r w:rsidRPr="00FA66B5">
        <w:rPr>
          <w:rFonts w:asciiTheme="majorHAnsi" w:hAnsiTheme="majorHAnsi" w:cstheme="majorHAnsi"/>
          <w:highlight w:val="green"/>
          <w:u w:val="single"/>
        </w:rPr>
        <w:t>Our opinions divide us, but</w:t>
      </w:r>
      <w:r w:rsidRPr="00FA66B5">
        <w:rPr>
          <w:rFonts w:asciiTheme="majorHAnsi" w:hAnsiTheme="majorHAnsi" w:cstheme="majorHAnsi"/>
          <w:u w:val="single"/>
        </w:rPr>
        <w:t xml:space="preserve"> we wouldn’t be motivated to </w:t>
      </w:r>
      <w:r w:rsidRPr="00FA66B5">
        <w:rPr>
          <w:rFonts w:asciiTheme="majorHAnsi" w:hAnsiTheme="majorHAnsi" w:cstheme="majorHAnsi"/>
          <w:b/>
          <w:iCs/>
          <w:u w:val="single"/>
          <w:bdr w:val="single" w:sz="8" w:space="0" w:color="auto"/>
        </w:rPr>
        <w:t xml:space="preserve">formulate our </w:t>
      </w:r>
      <w:r w:rsidRPr="00FA66B5">
        <w:rPr>
          <w:rFonts w:asciiTheme="majorHAnsi" w:hAnsiTheme="majorHAnsi" w:cstheme="majorHAnsi"/>
          <w:b/>
          <w:iCs/>
          <w:u w:val="single"/>
          <w:bdr w:val="single" w:sz="8" w:space="0" w:color="auto"/>
        </w:rPr>
        <w:lastRenderedPageBreak/>
        <w:t>opinions</w:t>
      </w:r>
      <w:r w:rsidRPr="00FA66B5">
        <w:rPr>
          <w:rFonts w:asciiTheme="majorHAnsi" w:hAnsiTheme="majorHAnsi" w:cstheme="majorHAnsi"/>
          <w:u w:val="single"/>
        </w:rPr>
        <w:t xml:space="preserve">, </w:t>
      </w:r>
      <w:r w:rsidRPr="00FA66B5">
        <w:rPr>
          <w:rFonts w:asciiTheme="majorHAnsi" w:hAnsiTheme="majorHAnsi" w:cstheme="majorHAnsi"/>
          <w:b/>
          <w:iCs/>
          <w:u w:val="single"/>
          <w:bdr w:val="single" w:sz="8" w:space="0" w:color="auto"/>
        </w:rPr>
        <w:t>articulate them</w:t>
      </w:r>
      <w:r w:rsidRPr="00FA66B5">
        <w:rPr>
          <w:rFonts w:asciiTheme="majorHAnsi" w:hAnsiTheme="majorHAnsi" w:cstheme="majorHAnsi"/>
          <w:u w:val="single"/>
        </w:rPr>
        <w:t xml:space="preserve">, and thus </w:t>
      </w:r>
      <w:r w:rsidRPr="00FA66B5">
        <w:rPr>
          <w:rFonts w:asciiTheme="majorHAnsi" w:hAnsiTheme="majorHAnsi" w:cstheme="majorHAnsi"/>
          <w:b/>
          <w:iCs/>
          <w:u w:val="single"/>
          <w:bdr w:val="single" w:sz="8" w:space="0" w:color="auto"/>
        </w:rPr>
        <w:t>share them with others</w:t>
      </w:r>
      <w:r w:rsidRPr="00FA66B5">
        <w:rPr>
          <w:rFonts w:asciiTheme="majorHAnsi" w:hAnsiTheme="majorHAnsi" w:cstheme="majorHAnsi"/>
          <w:u w:val="single"/>
        </w:rPr>
        <w:t xml:space="preserve"> unless </w:t>
      </w:r>
      <w:r w:rsidRPr="00FA66B5">
        <w:rPr>
          <w:rFonts w:asciiTheme="majorHAnsi" w:hAnsiTheme="majorHAnsi" w:cstheme="majorHAnsi"/>
          <w:highlight w:val="green"/>
          <w:u w:val="single"/>
        </w:rPr>
        <w:t xml:space="preserve">we were </w:t>
      </w:r>
      <w:r w:rsidRPr="00FA66B5">
        <w:rPr>
          <w:rFonts w:asciiTheme="majorHAnsi" w:hAnsiTheme="majorHAnsi" w:cstheme="majorHAnsi"/>
          <w:b/>
          <w:iCs/>
          <w:highlight w:val="green"/>
          <w:u w:val="single"/>
          <w:bdr w:val="single" w:sz="8" w:space="0" w:color="auto"/>
        </w:rPr>
        <w:t>participants at a deeper level</w:t>
      </w:r>
      <w:r w:rsidRPr="00FA66B5">
        <w:rPr>
          <w:rFonts w:asciiTheme="majorHAnsi" w:hAnsiTheme="majorHAnsi" w:cstheme="majorHAnsi"/>
          <w:highlight w:val="green"/>
          <w:u w:val="single"/>
        </w:rPr>
        <w:t xml:space="preserve"> in a </w:t>
      </w:r>
      <w:r w:rsidRPr="00FA66B5">
        <w:rPr>
          <w:rFonts w:asciiTheme="majorHAnsi" w:hAnsiTheme="majorHAnsi" w:cstheme="majorHAnsi"/>
          <w:b/>
          <w:iCs/>
          <w:highlight w:val="green"/>
          <w:u w:val="single"/>
          <w:bdr w:val="single" w:sz="8" w:space="0" w:color="auto"/>
        </w:rPr>
        <w:t>shared quest</w:t>
      </w:r>
      <w:r w:rsidRPr="00FA66B5">
        <w:rPr>
          <w:rFonts w:asciiTheme="majorHAnsi" w:hAnsiTheme="majorHAnsi" w:cstheme="majorHAnsi"/>
          <w:highlight w:val="green"/>
          <w:u w:val="single"/>
        </w:rPr>
        <w:t xml:space="preserve"> for </w:t>
      </w:r>
      <w:r w:rsidRPr="00FA66B5">
        <w:rPr>
          <w:rFonts w:asciiTheme="majorHAnsi" w:hAnsiTheme="majorHAnsi" w:cstheme="majorHAnsi"/>
          <w:b/>
          <w:iCs/>
          <w:highlight w:val="green"/>
          <w:u w:val="single"/>
          <w:bdr w:val="single" w:sz="8" w:space="0" w:color="auto"/>
        </w:rPr>
        <w:t>moral</w:t>
      </w:r>
      <w:r w:rsidRPr="00FA66B5">
        <w:rPr>
          <w:rFonts w:asciiTheme="majorHAnsi" w:hAnsiTheme="majorHAnsi" w:cstheme="majorHAnsi"/>
          <w:highlight w:val="green"/>
          <w:u w:val="single"/>
        </w:rPr>
        <w:t xml:space="preserve"> and </w:t>
      </w:r>
      <w:r w:rsidRPr="00FA66B5">
        <w:rPr>
          <w:rFonts w:asciiTheme="majorHAnsi" w:hAnsiTheme="majorHAnsi" w:cstheme="majorHAnsi"/>
          <w:b/>
          <w:iCs/>
          <w:highlight w:val="green"/>
          <w:u w:val="single"/>
          <w:bdr w:val="single" w:sz="8" w:space="0" w:color="auto"/>
        </w:rPr>
        <w:t>political truth</w:t>
      </w:r>
      <w:r w:rsidRPr="00FA66B5">
        <w:rPr>
          <w:rFonts w:asciiTheme="majorHAnsi" w:hAnsiTheme="majorHAnsi" w:cstheme="majorHAnsi"/>
          <w:u w:val="single"/>
        </w:rPr>
        <w:t xml:space="preserve"> that draws us back together as a community of truth-seekers</w:t>
      </w:r>
      <w:r w:rsidRPr="00FA66B5">
        <w:rPr>
          <w:rFonts w:asciiTheme="majorHAnsi" w:hAnsiTheme="majorHAnsi" w:cstheme="majorHAnsi"/>
          <w:sz w:val="16"/>
        </w:rPr>
        <w:t>. Exercising political judgment means that holding differing opinions never separates us sufficiently to cancel out this community of shared aspiration. (Beiner 2008, 132)</w:t>
      </w:r>
    </w:p>
    <w:p w14:paraId="4DA4352B" w14:textId="77777777" w:rsidR="003131A0" w:rsidRPr="00FA66B5" w:rsidRDefault="003131A0" w:rsidP="003131A0">
      <w:pPr>
        <w:rPr>
          <w:rFonts w:asciiTheme="majorHAnsi" w:hAnsiTheme="majorHAnsi" w:cstheme="majorHAnsi"/>
          <w:sz w:val="16"/>
        </w:rPr>
      </w:pPr>
      <w:r w:rsidRPr="00FA66B5">
        <w:rPr>
          <w:rFonts w:asciiTheme="majorHAnsi" w:hAnsiTheme="majorHAnsi" w:cstheme="majorHAnsi"/>
          <w:sz w:val="16"/>
        </w:rPr>
        <w:t>Educational implications</w:t>
      </w:r>
    </w:p>
    <w:p w14:paraId="2F988B90" w14:textId="77777777" w:rsidR="003131A0" w:rsidRPr="00FA66B5" w:rsidRDefault="003131A0" w:rsidP="003131A0">
      <w:pPr>
        <w:rPr>
          <w:rFonts w:asciiTheme="majorHAnsi" w:hAnsiTheme="majorHAnsi" w:cstheme="majorHAnsi"/>
          <w:sz w:val="16"/>
        </w:rPr>
      </w:pPr>
      <w:r w:rsidRPr="00FA66B5">
        <w:rPr>
          <w:rFonts w:asciiTheme="majorHAnsi" w:hAnsiTheme="majorHAnsi" w:cstheme="majorHAnsi"/>
          <w:sz w:val="16"/>
        </w:rPr>
        <w:t xml:space="preserve">What are the implications for education? Studies indicate that children, </w:t>
      </w:r>
      <w:r w:rsidRPr="00FA66B5">
        <w:rPr>
          <w:rFonts w:asciiTheme="majorHAnsi" w:hAnsiTheme="majorHAnsi" w:cstheme="majorHAnsi"/>
          <w:u w:val="single"/>
        </w:rPr>
        <w:t>teenagers, students and</w:t>
      </w:r>
      <w:r w:rsidRPr="00FA66B5">
        <w:rPr>
          <w:rFonts w:asciiTheme="majorHAnsi" w:hAnsiTheme="majorHAnsi" w:cstheme="majorHAnsi"/>
          <w:sz w:val="16"/>
        </w:rPr>
        <w:t xml:space="preserve"> also </w:t>
      </w:r>
      <w:r w:rsidRPr="00FA66B5">
        <w:rPr>
          <w:rFonts w:asciiTheme="majorHAnsi" w:hAnsiTheme="majorHAnsi" w:cstheme="majorHAnsi"/>
          <w:u w:val="single"/>
        </w:rPr>
        <w:t xml:space="preserve">adults are </w:t>
      </w:r>
      <w:r w:rsidRPr="00FA66B5">
        <w:rPr>
          <w:rFonts w:asciiTheme="majorHAnsi" w:hAnsiTheme="majorHAnsi" w:cstheme="majorHAnsi"/>
          <w:b/>
          <w:iCs/>
          <w:u w:val="single"/>
          <w:bdr w:val="single" w:sz="8" w:space="0" w:color="auto"/>
        </w:rPr>
        <w:t>increasingly unable to distinguish</w:t>
      </w:r>
      <w:r w:rsidRPr="00FA66B5">
        <w:rPr>
          <w:rFonts w:asciiTheme="majorHAnsi" w:hAnsiTheme="majorHAnsi" w:cstheme="majorHAnsi"/>
          <w:u w:val="single"/>
        </w:rPr>
        <w:t xml:space="preserve"> between news and fake news, between a scientific study and a sponsored advertisement</w:t>
      </w:r>
      <w:r w:rsidRPr="00FA66B5">
        <w:rPr>
          <w:rFonts w:asciiTheme="majorHAnsi" w:hAnsiTheme="majorHAnsi" w:cstheme="majorHAnsi"/>
          <w:sz w:val="16"/>
        </w:rPr>
        <w:t xml:space="preserve">. (The latter is usually marked by the indicator ‘sponsored content’.)14 What makes this even more remarkable is that the internet also greatly facilitates the cross-checking of received information. People have always been gullible and easily persuaded by data and statistics, however fabricated. Thus, the ‘digital intelligence’ so frequently attributed to children and teenagers is a bit of a myth, or at least only partially applicable – which points to the urgent need for courses promoting internet intelligence and digital literacy that many schools have already begun to offer.15 </w:t>
      </w:r>
    </w:p>
    <w:p w14:paraId="0A2EDE18" w14:textId="77777777" w:rsidR="003131A0" w:rsidRPr="00FA66B5" w:rsidRDefault="003131A0" w:rsidP="003131A0">
      <w:pPr>
        <w:rPr>
          <w:rFonts w:asciiTheme="majorHAnsi" w:hAnsiTheme="majorHAnsi" w:cstheme="majorHAnsi"/>
          <w:sz w:val="16"/>
        </w:rPr>
      </w:pPr>
      <w:r w:rsidRPr="00FA66B5">
        <w:rPr>
          <w:rFonts w:asciiTheme="majorHAnsi" w:hAnsiTheme="majorHAnsi" w:cstheme="majorHAnsi"/>
          <w:sz w:val="16"/>
        </w:rPr>
        <w:t xml:space="preserve">In this regard, too, the New York Times16 recently launched its first major brand campaign in decades, a not-entirely-non-commercial campaign that </w:t>
      </w:r>
    </w:p>
    <w:p w14:paraId="430AFCD6" w14:textId="77777777" w:rsidR="003131A0" w:rsidRPr="00FA66B5" w:rsidRDefault="003131A0" w:rsidP="003131A0">
      <w:pPr>
        <w:rPr>
          <w:rFonts w:asciiTheme="majorHAnsi" w:hAnsiTheme="majorHAnsi" w:cstheme="majorHAnsi"/>
          <w:sz w:val="16"/>
        </w:rPr>
      </w:pPr>
      <w:r w:rsidRPr="00FA66B5">
        <w:rPr>
          <w:rFonts w:asciiTheme="majorHAnsi" w:hAnsiTheme="majorHAnsi" w:cstheme="majorHAnsi"/>
          <w:sz w:val="16"/>
        </w:rPr>
        <w:t xml:space="preserve">is based on a fact – that </w:t>
      </w:r>
      <w:r w:rsidRPr="00FA66B5">
        <w:rPr>
          <w:rFonts w:asciiTheme="majorHAnsi" w:hAnsiTheme="majorHAnsi" w:cstheme="majorHAnsi"/>
          <w:b/>
          <w:iCs/>
          <w:u w:val="single"/>
          <w:bdr w:val="single" w:sz="8" w:space="0" w:color="auto"/>
        </w:rPr>
        <w:t xml:space="preserve">the </w:t>
      </w:r>
      <w:r w:rsidRPr="00FA66B5">
        <w:rPr>
          <w:rFonts w:asciiTheme="majorHAnsi" w:hAnsiTheme="majorHAnsi" w:cstheme="majorHAnsi"/>
          <w:b/>
          <w:iCs/>
          <w:highlight w:val="green"/>
          <w:u w:val="single"/>
          <w:bdr w:val="single" w:sz="8" w:space="0" w:color="auto"/>
        </w:rPr>
        <w:t>truth matters</w:t>
      </w:r>
      <w:r w:rsidRPr="00FA66B5">
        <w:rPr>
          <w:rFonts w:asciiTheme="majorHAnsi" w:hAnsiTheme="majorHAnsi" w:cstheme="majorHAnsi"/>
          <w:highlight w:val="green"/>
          <w:u w:val="single"/>
        </w:rPr>
        <w:t xml:space="preserve">, </w:t>
      </w:r>
      <w:r w:rsidRPr="00FA66B5">
        <w:rPr>
          <w:rFonts w:asciiTheme="majorHAnsi" w:hAnsiTheme="majorHAnsi" w:cstheme="majorHAnsi"/>
          <w:b/>
          <w:iCs/>
          <w:highlight w:val="green"/>
          <w:u w:val="single"/>
          <w:bdr w:val="single" w:sz="8" w:space="0" w:color="auto"/>
        </w:rPr>
        <w:t>now more than ever</w:t>
      </w:r>
      <w:r w:rsidRPr="00FA66B5">
        <w:rPr>
          <w:rFonts w:asciiTheme="majorHAnsi" w:hAnsiTheme="majorHAnsi" w:cstheme="majorHAnsi"/>
          <w:u w:val="single"/>
        </w:rPr>
        <w:t>. The truth</w:t>
      </w:r>
      <w:r w:rsidRPr="00FA66B5">
        <w:rPr>
          <w:rFonts w:asciiTheme="majorHAnsi" w:hAnsiTheme="majorHAnsi" w:cstheme="majorHAnsi"/>
          <w:sz w:val="16"/>
        </w:rPr>
        <w:t xml:space="preserve">, as our journalists can attest, </w:t>
      </w:r>
      <w:r w:rsidRPr="00FA66B5">
        <w:rPr>
          <w:rFonts w:asciiTheme="majorHAnsi" w:hAnsiTheme="majorHAnsi" w:cstheme="majorHAnsi"/>
          <w:u w:val="single"/>
        </w:rPr>
        <w:t xml:space="preserve">is also </w:t>
      </w:r>
      <w:r w:rsidRPr="00FA66B5">
        <w:rPr>
          <w:rFonts w:asciiTheme="majorHAnsi" w:hAnsiTheme="majorHAnsi" w:cstheme="majorHAnsi"/>
          <w:b/>
          <w:iCs/>
          <w:u w:val="single"/>
          <w:bdr w:val="single" w:sz="8" w:space="0" w:color="auto"/>
        </w:rPr>
        <w:t>incredibly hard to get to</w:t>
      </w:r>
      <w:r w:rsidRPr="00FA66B5">
        <w:rPr>
          <w:rFonts w:asciiTheme="majorHAnsi" w:hAnsiTheme="majorHAnsi" w:cstheme="majorHAnsi"/>
          <w:sz w:val="16"/>
        </w:rPr>
        <w:t>. We remain undeterred in our efforts to reveal and report the facts with integrity and courage.</w:t>
      </w:r>
    </w:p>
    <w:p w14:paraId="17926779" w14:textId="77777777" w:rsidR="003131A0" w:rsidRPr="00FA66B5" w:rsidRDefault="003131A0" w:rsidP="003131A0">
      <w:pPr>
        <w:rPr>
          <w:rFonts w:asciiTheme="majorHAnsi" w:hAnsiTheme="majorHAnsi" w:cstheme="majorHAnsi"/>
          <w:sz w:val="16"/>
        </w:rPr>
      </w:pPr>
      <w:r w:rsidRPr="00FA66B5">
        <w:rPr>
          <w:rFonts w:asciiTheme="majorHAnsi" w:hAnsiTheme="majorHAnsi" w:cstheme="majorHAnsi"/>
          <w:sz w:val="16"/>
        </w:rPr>
        <w:t>The newspaper invites the committed public to share ‘the work and [to participate] in our student subscription sponsorship program, which brings The New York Times to public classrooms across America’.</w:t>
      </w:r>
    </w:p>
    <w:p w14:paraId="66985C9B" w14:textId="77777777" w:rsidR="003131A0" w:rsidRPr="00FA66B5" w:rsidRDefault="003131A0" w:rsidP="003131A0">
      <w:pPr>
        <w:rPr>
          <w:rFonts w:asciiTheme="majorHAnsi" w:hAnsiTheme="majorHAnsi" w:cstheme="majorHAnsi"/>
          <w:sz w:val="16"/>
        </w:rPr>
      </w:pPr>
      <w:r w:rsidRPr="00FA66B5">
        <w:rPr>
          <w:rFonts w:asciiTheme="majorHAnsi" w:hAnsiTheme="majorHAnsi" w:cstheme="majorHAnsi"/>
          <w:sz w:val="16"/>
        </w:rPr>
        <w:t xml:space="preserve">What about the curriculum? </w:t>
      </w:r>
      <w:r w:rsidRPr="00FA66B5">
        <w:rPr>
          <w:rFonts w:asciiTheme="majorHAnsi" w:hAnsiTheme="majorHAnsi" w:cstheme="majorHAnsi"/>
          <w:u w:val="single"/>
        </w:rPr>
        <w:t>Not included</w:t>
      </w:r>
      <w:r w:rsidRPr="00FA66B5">
        <w:rPr>
          <w:rFonts w:asciiTheme="majorHAnsi" w:hAnsiTheme="majorHAnsi" w:cstheme="majorHAnsi"/>
          <w:sz w:val="16"/>
        </w:rPr>
        <w:t xml:space="preserve">, at least not </w:t>
      </w:r>
      <w:r w:rsidRPr="00FA66B5">
        <w:rPr>
          <w:rFonts w:asciiTheme="majorHAnsi" w:hAnsiTheme="majorHAnsi" w:cstheme="majorHAnsi"/>
          <w:u w:val="single"/>
        </w:rPr>
        <w:t>under the guise of ‘knowledge’</w:t>
      </w:r>
      <w:r w:rsidRPr="00FA66B5">
        <w:rPr>
          <w:rFonts w:asciiTheme="majorHAnsi" w:hAnsiTheme="majorHAnsi" w:cstheme="majorHAnsi"/>
          <w:sz w:val="16"/>
        </w:rPr>
        <w:t xml:space="preserve">, </w:t>
      </w:r>
      <w:r w:rsidRPr="00FA66B5">
        <w:rPr>
          <w:rFonts w:asciiTheme="majorHAnsi" w:hAnsiTheme="majorHAnsi" w:cstheme="majorHAnsi"/>
          <w:u w:val="single"/>
        </w:rPr>
        <w:t xml:space="preserve">should be </w:t>
      </w:r>
      <w:r w:rsidRPr="00FA66B5">
        <w:rPr>
          <w:rFonts w:asciiTheme="majorHAnsi" w:hAnsiTheme="majorHAnsi" w:cstheme="majorHAnsi"/>
          <w:b/>
          <w:iCs/>
          <w:u w:val="single"/>
          <w:bdr w:val="single" w:sz="8" w:space="0" w:color="auto"/>
        </w:rPr>
        <w:t>mere beliefs</w:t>
      </w:r>
      <w:r w:rsidRPr="00FA66B5">
        <w:rPr>
          <w:rFonts w:asciiTheme="majorHAnsi" w:hAnsiTheme="majorHAnsi" w:cstheme="majorHAnsi"/>
          <w:u w:val="single"/>
        </w:rPr>
        <w:t xml:space="preserve"> or </w:t>
      </w:r>
      <w:r w:rsidRPr="00FA66B5">
        <w:rPr>
          <w:rFonts w:asciiTheme="majorHAnsi" w:hAnsiTheme="majorHAnsi" w:cstheme="majorHAnsi"/>
          <w:b/>
          <w:iCs/>
          <w:u w:val="single"/>
          <w:bdr w:val="single" w:sz="8" w:space="0" w:color="auto"/>
        </w:rPr>
        <w:t>opinions</w:t>
      </w:r>
      <w:r w:rsidRPr="00FA66B5">
        <w:rPr>
          <w:rFonts w:asciiTheme="majorHAnsi" w:hAnsiTheme="majorHAnsi" w:cstheme="majorHAnsi"/>
          <w:u w:val="single"/>
        </w:rPr>
        <w:t xml:space="preserve"> unanchored by </w:t>
      </w:r>
      <w:r w:rsidRPr="00FA66B5">
        <w:rPr>
          <w:rFonts w:asciiTheme="majorHAnsi" w:hAnsiTheme="majorHAnsi" w:cstheme="majorHAnsi"/>
          <w:b/>
          <w:iCs/>
          <w:u w:val="single"/>
          <w:bdr w:val="single" w:sz="8" w:space="0" w:color="auto"/>
        </w:rPr>
        <w:t>reason/s</w:t>
      </w:r>
      <w:r w:rsidRPr="00FA66B5">
        <w:rPr>
          <w:rFonts w:asciiTheme="majorHAnsi" w:hAnsiTheme="majorHAnsi" w:cstheme="majorHAnsi"/>
          <w:u w:val="single"/>
        </w:rPr>
        <w:t xml:space="preserve">, </w:t>
      </w:r>
      <w:r w:rsidRPr="00FA66B5">
        <w:rPr>
          <w:rFonts w:asciiTheme="majorHAnsi" w:hAnsiTheme="majorHAnsi" w:cstheme="majorHAnsi"/>
          <w:b/>
          <w:iCs/>
          <w:u w:val="single"/>
          <w:bdr w:val="single" w:sz="8" w:space="0" w:color="auto"/>
        </w:rPr>
        <w:t>bald assertions</w:t>
      </w:r>
      <w:r w:rsidRPr="00FA66B5">
        <w:rPr>
          <w:rFonts w:asciiTheme="majorHAnsi" w:hAnsiTheme="majorHAnsi" w:cstheme="majorHAnsi"/>
          <w:u w:val="single"/>
        </w:rPr>
        <w:t xml:space="preserve">, </w:t>
      </w:r>
      <w:r w:rsidRPr="00FA66B5">
        <w:rPr>
          <w:rFonts w:asciiTheme="majorHAnsi" w:hAnsiTheme="majorHAnsi" w:cstheme="majorHAnsi"/>
          <w:b/>
          <w:iCs/>
          <w:u w:val="single"/>
          <w:bdr w:val="single" w:sz="8" w:space="0" w:color="auto"/>
        </w:rPr>
        <w:t>superstitions</w:t>
      </w:r>
      <w:r w:rsidRPr="00FA66B5">
        <w:rPr>
          <w:rFonts w:asciiTheme="majorHAnsi" w:hAnsiTheme="majorHAnsi" w:cstheme="majorHAnsi"/>
          <w:u w:val="single"/>
        </w:rPr>
        <w:t xml:space="preserve">, </w:t>
      </w:r>
      <w:r w:rsidRPr="00FA66B5">
        <w:rPr>
          <w:rFonts w:asciiTheme="majorHAnsi" w:hAnsiTheme="majorHAnsi" w:cstheme="majorHAnsi"/>
          <w:b/>
          <w:iCs/>
          <w:u w:val="single"/>
          <w:bdr w:val="single" w:sz="8" w:space="0" w:color="auto"/>
        </w:rPr>
        <w:t>prejudice</w:t>
      </w:r>
      <w:r w:rsidRPr="00FA66B5">
        <w:rPr>
          <w:rFonts w:asciiTheme="majorHAnsi" w:hAnsiTheme="majorHAnsi" w:cstheme="majorHAnsi"/>
          <w:u w:val="single"/>
        </w:rPr>
        <w:t xml:space="preserve">, </w:t>
      </w:r>
      <w:r w:rsidRPr="00FA66B5">
        <w:rPr>
          <w:rFonts w:asciiTheme="majorHAnsi" w:hAnsiTheme="majorHAnsi" w:cstheme="majorHAnsi"/>
          <w:b/>
          <w:iCs/>
          <w:u w:val="single"/>
          <w:bdr w:val="single" w:sz="8" w:space="0" w:color="auto"/>
        </w:rPr>
        <w:t>bias</w:t>
      </w:r>
      <w:r w:rsidRPr="00FA66B5">
        <w:rPr>
          <w:rFonts w:asciiTheme="majorHAnsi" w:hAnsiTheme="majorHAnsi" w:cstheme="majorHAnsi"/>
          <w:u w:val="single"/>
        </w:rPr>
        <w:t xml:space="preserve"> – in fact anything that involves myth, fabrication and constitutes an infringement on the cognitive rights of learners</w:t>
      </w:r>
      <w:r w:rsidRPr="00FA66B5">
        <w:rPr>
          <w:rFonts w:asciiTheme="majorHAnsi" w:hAnsiTheme="majorHAnsi" w:cstheme="majorHAnsi"/>
          <w:sz w:val="16"/>
        </w:rPr>
        <w:t xml:space="preserve">. However, it may be pedagogically and epistemically useful to teach these qua beliefs, opinions, assertions, superstitions, prejudice and bias. This would no doubt strengthen students’ reasoning and critical thinking abilities, something I take – without adducing reasons – to be desirable. While </w:t>
      </w:r>
      <w:r w:rsidRPr="00FA66B5">
        <w:rPr>
          <w:rFonts w:asciiTheme="majorHAnsi" w:hAnsiTheme="majorHAnsi" w:cstheme="majorHAnsi"/>
          <w:u w:val="single"/>
        </w:rPr>
        <w:t xml:space="preserve">something might be said for </w:t>
      </w:r>
      <w:r w:rsidRPr="00FA66B5">
        <w:rPr>
          <w:rFonts w:asciiTheme="majorHAnsi" w:hAnsiTheme="majorHAnsi" w:cstheme="majorHAnsi"/>
          <w:highlight w:val="green"/>
          <w:u w:val="single"/>
        </w:rPr>
        <w:t xml:space="preserve">teaching strategies that are </w:t>
      </w:r>
      <w:r w:rsidRPr="00FA66B5">
        <w:rPr>
          <w:rFonts w:asciiTheme="majorHAnsi" w:hAnsiTheme="majorHAnsi" w:cstheme="majorHAnsi"/>
          <w:b/>
          <w:iCs/>
          <w:highlight w:val="green"/>
          <w:u w:val="single"/>
          <w:bdr w:val="single" w:sz="8" w:space="0" w:color="auto"/>
        </w:rPr>
        <w:t>not directly truth-promoting</w:t>
      </w:r>
      <w:r w:rsidRPr="00FA66B5">
        <w:rPr>
          <w:rFonts w:asciiTheme="majorHAnsi" w:hAnsiTheme="majorHAnsi" w:cstheme="majorHAnsi"/>
          <w:u w:val="single"/>
        </w:rPr>
        <w:t xml:space="preserve">, like </w:t>
      </w:r>
      <w:r w:rsidRPr="00FA66B5">
        <w:rPr>
          <w:rFonts w:asciiTheme="majorHAnsi" w:hAnsiTheme="majorHAnsi" w:cstheme="majorHAnsi"/>
          <w:b/>
          <w:iCs/>
          <w:u w:val="single"/>
          <w:bdr w:val="single" w:sz="8" w:space="0" w:color="auto"/>
        </w:rPr>
        <w:t>playing devil’s advocate</w:t>
      </w:r>
      <w:r w:rsidRPr="00FA66B5">
        <w:rPr>
          <w:rFonts w:asciiTheme="majorHAnsi" w:hAnsiTheme="majorHAnsi" w:cstheme="majorHAnsi"/>
          <w:u w:val="single"/>
        </w:rPr>
        <w:t xml:space="preserve"> or </w:t>
      </w:r>
      <w:r w:rsidRPr="00FA66B5">
        <w:rPr>
          <w:rFonts w:asciiTheme="majorHAnsi" w:hAnsiTheme="majorHAnsi" w:cstheme="majorHAnsi"/>
          <w:b/>
          <w:iCs/>
          <w:u w:val="single"/>
          <w:bdr w:val="single" w:sz="8" w:space="0" w:color="auto"/>
        </w:rPr>
        <w:t>trying on an argument for size</w:t>
      </w:r>
      <w:r w:rsidRPr="00FA66B5">
        <w:rPr>
          <w:rFonts w:asciiTheme="majorHAnsi" w:hAnsiTheme="majorHAnsi" w:cstheme="majorHAnsi"/>
          <w:sz w:val="16"/>
        </w:rPr>
        <w:t xml:space="preserve">, </w:t>
      </w:r>
      <w:r w:rsidRPr="00FA66B5">
        <w:rPr>
          <w:rFonts w:asciiTheme="majorHAnsi" w:hAnsiTheme="majorHAnsi" w:cstheme="majorHAnsi"/>
          <w:highlight w:val="green"/>
          <w:u w:val="single"/>
        </w:rPr>
        <w:t>good practice</w:t>
      </w:r>
      <w:r w:rsidRPr="00FA66B5">
        <w:rPr>
          <w:rFonts w:asciiTheme="majorHAnsi" w:hAnsiTheme="majorHAnsi" w:cstheme="majorHAnsi"/>
          <w:u w:val="single"/>
        </w:rPr>
        <w:t xml:space="preserve"> </w:t>
      </w:r>
      <w:r w:rsidRPr="00FA66B5">
        <w:rPr>
          <w:rFonts w:asciiTheme="majorHAnsi" w:hAnsiTheme="majorHAnsi" w:cstheme="majorHAnsi"/>
          <w:highlight w:val="green"/>
          <w:u w:val="single"/>
        </w:rPr>
        <w:t>is</w:t>
      </w:r>
      <w:r w:rsidRPr="00FA66B5">
        <w:rPr>
          <w:rFonts w:asciiTheme="majorHAnsi" w:hAnsiTheme="majorHAnsi" w:cstheme="majorHAnsi"/>
          <w:sz w:val="16"/>
        </w:rPr>
        <w:t xml:space="preserve"> arguably </w:t>
      </w:r>
      <w:r w:rsidRPr="00FA66B5">
        <w:rPr>
          <w:rFonts w:asciiTheme="majorHAnsi" w:hAnsiTheme="majorHAnsi" w:cstheme="majorHAnsi"/>
          <w:highlight w:val="green"/>
          <w:u w:val="single"/>
        </w:rPr>
        <w:t>modelled</w:t>
      </w:r>
      <w:r w:rsidRPr="00FA66B5">
        <w:rPr>
          <w:rFonts w:asciiTheme="majorHAnsi" w:hAnsiTheme="majorHAnsi" w:cstheme="majorHAnsi"/>
          <w:u w:val="single"/>
        </w:rPr>
        <w:t xml:space="preserve"> by educators who pursue truth</w:t>
      </w:r>
      <w:r w:rsidRPr="00FA66B5">
        <w:rPr>
          <w:rFonts w:asciiTheme="majorHAnsi" w:hAnsiTheme="majorHAnsi" w:cstheme="majorHAnsi"/>
          <w:sz w:val="16"/>
        </w:rPr>
        <w:t xml:space="preserve"> and who are truthful and sincere in their interactions with others.</w:t>
      </w:r>
    </w:p>
    <w:p w14:paraId="7E25835E" w14:textId="77777777" w:rsidR="003131A0" w:rsidRPr="00FA66B5" w:rsidRDefault="003131A0" w:rsidP="003131A0">
      <w:pPr>
        <w:rPr>
          <w:rFonts w:asciiTheme="majorHAnsi" w:hAnsiTheme="majorHAnsi" w:cstheme="majorHAnsi"/>
          <w:sz w:val="16"/>
        </w:rPr>
      </w:pPr>
      <w:r w:rsidRPr="00FA66B5">
        <w:rPr>
          <w:rFonts w:asciiTheme="majorHAnsi" w:hAnsiTheme="majorHAnsi" w:cstheme="majorHAnsi"/>
          <w:sz w:val="16"/>
        </w:rPr>
        <w:t xml:space="preserve">Yet, </w:t>
      </w:r>
      <w:r w:rsidRPr="00FA66B5">
        <w:rPr>
          <w:rFonts w:asciiTheme="majorHAnsi" w:hAnsiTheme="majorHAnsi" w:cstheme="majorHAnsi"/>
          <w:highlight w:val="green"/>
          <w:u w:val="single"/>
        </w:rPr>
        <w:t xml:space="preserve">it is </w:t>
      </w:r>
      <w:r w:rsidRPr="00FA66B5">
        <w:rPr>
          <w:rFonts w:asciiTheme="majorHAnsi" w:hAnsiTheme="majorHAnsi" w:cstheme="majorHAnsi"/>
          <w:b/>
          <w:iCs/>
          <w:highlight w:val="green"/>
          <w:u w:val="single"/>
          <w:bdr w:val="single" w:sz="8" w:space="0" w:color="auto"/>
        </w:rPr>
        <w:t>no longer sufficient</w:t>
      </w:r>
      <w:r w:rsidRPr="00FA66B5">
        <w:rPr>
          <w:rFonts w:asciiTheme="majorHAnsi" w:hAnsiTheme="majorHAnsi" w:cstheme="majorHAnsi"/>
          <w:highlight w:val="green"/>
          <w:u w:val="single"/>
        </w:rPr>
        <w:t xml:space="preserve"> to present knowledge</w:t>
      </w:r>
      <w:r w:rsidRPr="00FA66B5">
        <w:rPr>
          <w:rFonts w:asciiTheme="majorHAnsi" w:hAnsiTheme="majorHAnsi" w:cstheme="majorHAnsi"/>
          <w:u w:val="single"/>
        </w:rPr>
        <w:t xml:space="preserve">, to make facts available. </w:t>
      </w:r>
      <w:r w:rsidRPr="00FA66B5">
        <w:rPr>
          <w:rFonts w:asciiTheme="majorHAnsi" w:hAnsiTheme="majorHAnsi" w:cstheme="majorHAnsi"/>
          <w:highlight w:val="green"/>
          <w:u w:val="single"/>
        </w:rPr>
        <w:t>There is</w:t>
      </w:r>
      <w:r w:rsidRPr="00FA66B5">
        <w:rPr>
          <w:rFonts w:asciiTheme="majorHAnsi" w:hAnsiTheme="majorHAnsi" w:cstheme="majorHAnsi"/>
          <w:u w:val="single"/>
        </w:rPr>
        <w:t xml:space="preserve"> also </w:t>
      </w:r>
      <w:r w:rsidRPr="00FA66B5">
        <w:rPr>
          <w:rFonts w:asciiTheme="majorHAnsi" w:hAnsiTheme="majorHAnsi" w:cstheme="majorHAnsi"/>
          <w:highlight w:val="green"/>
          <w:u w:val="single"/>
        </w:rPr>
        <w:t xml:space="preserve">a need for </w:t>
      </w:r>
      <w:r w:rsidRPr="00FA66B5">
        <w:rPr>
          <w:rFonts w:asciiTheme="majorHAnsi" w:hAnsiTheme="majorHAnsi" w:cstheme="majorHAnsi"/>
          <w:b/>
          <w:iCs/>
          <w:highlight w:val="green"/>
          <w:u w:val="single"/>
          <w:bdr w:val="single" w:sz="8" w:space="0" w:color="auto"/>
        </w:rPr>
        <w:t>second-order elucidation</w:t>
      </w:r>
      <w:r w:rsidRPr="00FA66B5">
        <w:rPr>
          <w:rFonts w:asciiTheme="majorHAnsi" w:hAnsiTheme="majorHAnsi" w:cstheme="majorHAnsi"/>
          <w:u w:val="single"/>
        </w:rPr>
        <w:t xml:space="preserve"> that – over and above transmission and mediation of contents – also </w:t>
      </w:r>
      <w:r w:rsidRPr="00FA66B5">
        <w:rPr>
          <w:rFonts w:asciiTheme="majorHAnsi" w:hAnsiTheme="majorHAnsi" w:cstheme="majorHAnsi"/>
          <w:b/>
          <w:iCs/>
          <w:u w:val="single"/>
          <w:bdr w:val="single" w:sz="8" w:space="0" w:color="auto"/>
        </w:rPr>
        <w:t>provides information</w:t>
      </w:r>
      <w:r w:rsidRPr="00FA66B5">
        <w:rPr>
          <w:rFonts w:asciiTheme="majorHAnsi" w:hAnsiTheme="majorHAnsi" w:cstheme="majorHAnsi"/>
          <w:u w:val="single"/>
        </w:rPr>
        <w:t xml:space="preserve"> about </w:t>
      </w:r>
      <w:r w:rsidRPr="00FA66B5">
        <w:rPr>
          <w:rFonts w:asciiTheme="majorHAnsi" w:hAnsiTheme="majorHAnsi" w:cstheme="majorHAnsi"/>
          <w:b/>
          <w:iCs/>
          <w:u w:val="single"/>
          <w:bdr w:val="single" w:sz="8" w:space="0" w:color="auto"/>
        </w:rPr>
        <w:t>their origin</w:t>
      </w:r>
      <w:r w:rsidRPr="00FA66B5">
        <w:rPr>
          <w:rFonts w:asciiTheme="majorHAnsi" w:hAnsiTheme="majorHAnsi" w:cstheme="majorHAnsi"/>
          <w:u w:val="single"/>
        </w:rPr>
        <w:t xml:space="preserve">, </w:t>
      </w:r>
      <w:r w:rsidRPr="00FA66B5">
        <w:rPr>
          <w:rFonts w:asciiTheme="majorHAnsi" w:hAnsiTheme="majorHAnsi" w:cstheme="majorHAnsi"/>
          <w:b/>
          <w:iCs/>
          <w:u w:val="single"/>
          <w:bdr w:val="single" w:sz="8" w:space="0" w:color="auto"/>
        </w:rPr>
        <w:t>how they came to be</w:t>
      </w:r>
      <w:r w:rsidRPr="00FA66B5">
        <w:rPr>
          <w:rFonts w:asciiTheme="majorHAnsi" w:hAnsiTheme="majorHAnsi" w:cstheme="majorHAnsi"/>
          <w:u w:val="single"/>
        </w:rPr>
        <w:t xml:space="preserve">, and that </w:t>
      </w:r>
      <w:r w:rsidRPr="00FA66B5">
        <w:rPr>
          <w:rFonts w:asciiTheme="majorHAnsi" w:hAnsiTheme="majorHAnsi" w:cstheme="majorHAnsi"/>
          <w:b/>
          <w:iCs/>
          <w:u w:val="single"/>
          <w:bdr w:val="single" w:sz="8" w:space="0" w:color="auto"/>
        </w:rPr>
        <w:t>advertises the rationality at work</w:t>
      </w:r>
      <w:r w:rsidRPr="00FA66B5">
        <w:rPr>
          <w:rFonts w:asciiTheme="majorHAnsi" w:hAnsiTheme="majorHAnsi" w:cstheme="majorHAnsi"/>
          <w:u w:val="single"/>
        </w:rPr>
        <w:t xml:space="preserve"> in content selection</w:t>
      </w:r>
      <w:r w:rsidRPr="00FA66B5">
        <w:rPr>
          <w:rFonts w:asciiTheme="majorHAnsi" w:hAnsiTheme="majorHAnsi" w:cstheme="majorHAnsi"/>
          <w:sz w:val="16"/>
        </w:rPr>
        <w:t>. Classical gate-keeping must be accompanied by what might be called ‘</w:t>
      </w:r>
      <w:r w:rsidRPr="00FA66B5">
        <w:rPr>
          <w:rFonts w:asciiTheme="majorHAnsi" w:hAnsiTheme="majorHAnsi" w:cstheme="majorHAnsi"/>
          <w:u w:val="single"/>
        </w:rPr>
        <w:t>gate-informing’</w:t>
      </w:r>
      <w:r w:rsidRPr="00FA66B5">
        <w:rPr>
          <w:rFonts w:asciiTheme="majorHAnsi" w:hAnsiTheme="majorHAnsi" w:cstheme="majorHAnsi"/>
          <w:sz w:val="16"/>
        </w:rPr>
        <w:t xml:space="preserve"> – which </w:t>
      </w:r>
      <w:r w:rsidRPr="00FA66B5">
        <w:rPr>
          <w:rFonts w:asciiTheme="majorHAnsi" w:hAnsiTheme="majorHAnsi" w:cstheme="majorHAnsi"/>
          <w:b/>
          <w:iCs/>
          <w:u w:val="single"/>
          <w:bdr w:val="single" w:sz="8" w:space="0" w:color="auto"/>
        </w:rPr>
        <w:t>goes beyond</w:t>
      </w:r>
      <w:r w:rsidRPr="00FA66B5">
        <w:rPr>
          <w:rFonts w:asciiTheme="majorHAnsi" w:hAnsiTheme="majorHAnsi" w:cstheme="majorHAnsi"/>
          <w:u w:val="single"/>
        </w:rPr>
        <w:t xml:space="preserve"> selection of relevant information and knowledge to include </w:t>
      </w:r>
      <w:r w:rsidRPr="00FA66B5">
        <w:rPr>
          <w:rFonts w:asciiTheme="majorHAnsi" w:hAnsiTheme="majorHAnsi" w:cstheme="majorHAnsi"/>
          <w:b/>
          <w:iCs/>
          <w:u w:val="single"/>
          <w:bdr w:val="single" w:sz="8" w:space="0" w:color="auto"/>
        </w:rPr>
        <w:t>making one’s selection criteria transparent</w:t>
      </w:r>
      <w:r w:rsidRPr="00FA66B5">
        <w:rPr>
          <w:rFonts w:asciiTheme="majorHAnsi" w:hAnsiTheme="majorHAnsi" w:cstheme="majorHAnsi"/>
          <w:u w:val="single"/>
        </w:rPr>
        <w:t xml:space="preserve">, </w:t>
      </w:r>
      <w:r w:rsidRPr="00FA66B5">
        <w:rPr>
          <w:rFonts w:asciiTheme="majorHAnsi" w:hAnsiTheme="majorHAnsi" w:cstheme="majorHAnsi"/>
          <w:b/>
          <w:iCs/>
          <w:u w:val="single"/>
          <w:bdr w:val="single" w:sz="8" w:space="0" w:color="auto"/>
        </w:rPr>
        <w:t>providing information</w:t>
      </w:r>
      <w:r w:rsidRPr="00FA66B5">
        <w:rPr>
          <w:rFonts w:asciiTheme="majorHAnsi" w:hAnsiTheme="majorHAnsi" w:cstheme="majorHAnsi"/>
          <w:u w:val="single"/>
        </w:rPr>
        <w:t xml:space="preserve"> about one’s sources, </w:t>
      </w:r>
      <w:r w:rsidRPr="00FA66B5">
        <w:rPr>
          <w:rFonts w:asciiTheme="majorHAnsi" w:hAnsiTheme="majorHAnsi" w:cstheme="majorHAnsi"/>
          <w:highlight w:val="green"/>
          <w:u w:val="single"/>
        </w:rPr>
        <w:t xml:space="preserve">a </w:t>
      </w:r>
      <w:r w:rsidRPr="00FA66B5">
        <w:rPr>
          <w:rFonts w:asciiTheme="majorHAnsi" w:hAnsiTheme="majorHAnsi" w:cstheme="majorHAnsi"/>
          <w:b/>
          <w:iCs/>
          <w:highlight w:val="green"/>
          <w:u w:val="single"/>
          <w:bdr w:val="single" w:sz="8" w:space="0" w:color="auto"/>
        </w:rPr>
        <w:t>self-reflective</w:t>
      </w:r>
      <w:r w:rsidRPr="00FA66B5">
        <w:rPr>
          <w:rFonts w:asciiTheme="majorHAnsi" w:hAnsiTheme="majorHAnsi" w:cstheme="majorHAnsi"/>
          <w:highlight w:val="green"/>
          <w:u w:val="single"/>
        </w:rPr>
        <w:t xml:space="preserve">, </w:t>
      </w:r>
      <w:r w:rsidRPr="00FA66B5">
        <w:rPr>
          <w:rFonts w:asciiTheme="majorHAnsi" w:hAnsiTheme="majorHAnsi" w:cstheme="majorHAnsi"/>
          <w:b/>
          <w:iCs/>
          <w:highlight w:val="green"/>
          <w:u w:val="single"/>
          <w:bdr w:val="single" w:sz="8" w:space="0" w:color="auto"/>
        </w:rPr>
        <w:t>dialogically oriented defence</w:t>
      </w:r>
      <w:r w:rsidRPr="00FA66B5">
        <w:rPr>
          <w:rFonts w:asciiTheme="majorHAnsi" w:hAnsiTheme="majorHAnsi" w:cstheme="majorHAnsi"/>
          <w:highlight w:val="green"/>
          <w:u w:val="single"/>
        </w:rPr>
        <w:t xml:space="preserve"> of </w:t>
      </w:r>
      <w:r w:rsidRPr="00FA66B5">
        <w:rPr>
          <w:rFonts w:asciiTheme="majorHAnsi" w:hAnsiTheme="majorHAnsi" w:cstheme="majorHAnsi"/>
          <w:b/>
          <w:iCs/>
          <w:highlight w:val="green"/>
          <w:u w:val="single"/>
          <w:bdr w:val="single" w:sz="8" w:space="0" w:color="auto"/>
        </w:rPr>
        <w:t>relevance</w:t>
      </w:r>
      <w:r w:rsidRPr="00FA66B5">
        <w:rPr>
          <w:rFonts w:asciiTheme="majorHAnsi" w:hAnsiTheme="majorHAnsi" w:cstheme="majorHAnsi"/>
          <w:highlight w:val="green"/>
          <w:u w:val="single"/>
        </w:rPr>
        <w:t xml:space="preserve"> and </w:t>
      </w:r>
      <w:r w:rsidRPr="00FA66B5">
        <w:rPr>
          <w:rFonts w:asciiTheme="majorHAnsi" w:hAnsiTheme="majorHAnsi" w:cstheme="majorHAnsi"/>
          <w:b/>
          <w:iCs/>
          <w:highlight w:val="green"/>
          <w:u w:val="single"/>
          <w:bdr w:val="single" w:sz="8" w:space="0" w:color="auto"/>
        </w:rPr>
        <w:t>plausibility</w:t>
      </w:r>
      <w:r w:rsidRPr="00FA66B5">
        <w:rPr>
          <w:rFonts w:asciiTheme="majorHAnsi" w:hAnsiTheme="majorHAnsi" w:cstheme="majorHAnsi"/>
          <w:u w:val="single"/>
        </w:rPr>
        <w:t xml:space="preserve">, and </w:t>
      </w:r>
      <w:r w:rsidRPr="00FA66B5">
        <w:rPr>
          <w:rFonts w:asciiTheme="majorHAnsi" w:hAnsiTheme="majorHAnsi" w:cstheme="majorHAnsi"/>
          <w:b/>
          <w:iCs/>
          <w:u w:val="single"/>
          <w:bdr w:val="single" w:sz="8" w:space="0" w:color="auto"/>
        </w:rPr>
        <w:t>claims to objectivity</w:t>
      </w:r>
      <w:r w:rsidRPr="00FA66B5">
        <w:rPr>
          <w:rFonts w:asciiTheme="majorHAnsi" w:hAnsiTheme="majorHAnsi" w:cstheme="majorHAnsi"/>
          <w:sz w:val="16"/>
        </w:rPr>
        <w:t xml:space="preserve">. Simply put, </w:t>
      </w:r>
      <w:r w:rsidRPr="00FA66B5">
        <w:rPr>
          <w:rFonts w:asciiTheme="majorHAnsi" w:hAnsiTheme="majorHAnsi" w:cstheme="majorHAnsi"/>
          <w:highlight w:val="green"/>
          <w:u w:val="single"/>
        </w:rPr>
        <w:t>academics</w:t>
      </w:r>
      <w:r w:rsidRPr="00FA66B5">
        <w:rPr>
          <w:rFonts w:asciiTheme="majorHAnsi" w:hAnsiTheme="majorHAnsi" w:cstheme="majorHAnsi"/>
          <w:u w:val="single"/>
        </w:rPr>
        <w:t xml:space="preserve"> and teachers </w:t>
      </w:r>
      <w:r w:rsidRPr="00FA66B5">
        <w:rPr>
          <w:rFonts w:asciiTheme="majorHAnsi" w:hAnsiTheme="majorHAnsi" w:cstheme="majorHAnsi"/>
          <w:highlight w:val="green"/>
          <w:u w:val="single"/>
        </w:rPr>
        <w:t xml:space="preserve">have to be prepared to </w:t>
      </w:r>
      <w:r w:rsidRPr="00FA66B5">
        <w:rPr>
          <w:rFonts w:asciiTheme="majorHAnsi" w:hAnsiTheme="majorHAnsi" w:cstheme="majorHAnsi"/>
          <w:b/>
          <w:iCs/>
          <w:highlight w:val="green"/>
          <w:u w:val="single"/>
          <w:bdr w:val="single" w:sz="8" w:space="0" w:color="auto"/>
        </w:rPr>
        <w:t>explain again</w:t>
      </w:r>
      <w:r w:rsidRPr="00FA66B5">
        <w:rPr>
          <w:rFonts w:asciiTheme="majorHAnsi" w:hAnsiTheme="majorHAnsi" w:cstheme="majorHAnsi"/>
          <w:highlight w:val="green"/>
          <w:u w:val="single"/>
        </w:rPr>
        <w:t xml:space="preserve"> and </w:t>
      </w:r>
      <w:r w:rsidRPr="00FA66B5">
        <w:rPr>
          <w:rFonts w:asciiTheme="majorHAnsi" w:hAnsiTheme="majorHAnsi" w:cstheme="majorHAnsi"/>
          <w:b/>
          <w:iCs/>
          <w:highlight w:val="green"/>
          <w:u w:val="single"/>
          <w:bdr w:val="single" w:sz="8" w:space="0" w:color="auto"/>
        </w:rPr>
        <w:t>again</w:t>
      </w:r>
      <w:r w:rsidRPr="00FA66B5">
        <w:rPr>
          <w:rFonts w:asciiTheme="majorHAnsi" w:hAnsiTheme="majorHAnsi" w:cstheme="majorHAnsi"/>
          <w:u w:val="single"/>
        </w:rPr>
        <w:t xml:space="preserve"> how they work and why they say what they say</w:t>
      </w:r>
      <w:r w:rsidRPr="00FA66B5">
        <w:rPr>
          <w:rFonts w:asciiTheme="majorHAnsi" w:hAnsiTheme="majorHAnsi" w:cstheme="majorHAnsi"/>
          <w:sz w:val="16"/>
        </w:rPr>
        <w:t>. Gate-informing also has to be used, without false modesty or politically correct restraint, to counteract disinformation, moral manipulation, and the like.</w:t>
      </w:r>
    </w:p>
    <w:p w14:paraId="002D9DEB" w14:textId="3E7F8449" w:rsidR="003131A0" w:rsidRPr="00FA66B5" w:rsidRDefault="003131A0" w:rsidP="003131A0">
      <w:pPr>
        <w:pStyle w:val="Heading4"/>
        <w:rPr>
          <w:rFonts w:asciiTheme="majorHAnsi" w:hAnsiTheme="majorHAnsi" w:cstheme="majorHAnsi"/>
        </w:rPr>
      </w:pPr>
      <w:r w:rsidRPr="00FA66B5">
        <w:rPr>
          <w:rFonts w:asciiTheme="majorHAnsi" w:hAnsiTheme="majorHAnsi" w:cstheme="majorHAnsi"/>
        </w:rPr>
        <w:t>1</w:t>
      </w:r>
      <w:r w:rsidR="00A62645" w:rsidRPr="00FA66B5">
        <w:rPr>
          <w:rFonts w:asciiTheme="majorHAnsi" w:hAnsiTheme="majorHAnsi" w:cstheme="majorHAnsi"/>
        </w:rPr>
        <w:t>3</w:t>
      </w:r>
      <w:r w:rsidRPr="00FA66B5">
        <w:rPr>
          <w:rFonts w:asciiTheme="majorHAnsi" w:hAnsiTheme="majorHAnsi" w:cstheme="majorHAnsi"/>
        </w:rPr>
        <w:t>]Politics is possible --- dissent is still real and violence still happens</w:t>
      </w:r>
    </w:p>
    <w:p w14:paraId="71100215" w14:textId="77777777" w:rsidR="003131A0" w:rsidRPr="00FA66B5" w:rsidRDefault="003131A0" w:rsidP="003131A0">
      <w:pPr>
        <w:rPr>
          <w:rFonts w:asciiTheme="majorHAnsi" w:hAnsiTheme="majorHAnsi" w:cstheme="majorHAnsi"/>
        </w:rPr>
      </w:pPr>
      <w:r w:rsidRPr="00FA66B5">
        <w:rPr>
          <w:rStyle w:val="Style13ptBold"/>
          <w:rFonts w:asciiTheme="majorHAnsi" w:hAnsiTheme="majorHAnsi" w:cstheme="majorHAnsi"/>
        </w:rPr>
        <w:t>Bleiker 2</w:t>
      </w:r>
      <w:r w:rsidRPr="00FA66B5">
        <w:rPr>
          <w:rFonts w:asciiTheme="majorHAnsi" w:hAnsiTheme="majorHAnsi" w:cstheme="majorHAnsi"/>
          <w:sz w:val="16"/>
        </w:rPr>
        <w:t xml:space="preserve"> (Roland, professor of international relations at the University of Queensland, Politics After Seattle: Dilemmas of the Anti-Globalisation Movement, conflits.revues.org/1057)</w:t>
      </w:r>
    </w:p>
    <w:p w14:paraId="0E2CC4F0" w14:textId="77777777" w:rsidR="003131A0" w:rsidRPr="00FA66B5" w:rsidRDefault="003131A0" w:rsidP="003131A0">
      <w:pPr>
        <w:rPr>
          <w:rFonts w:asciiTheme="majorHAnsi" w:hAnsiTheme="majorHAnsi" w:cstheme="majorHAnsi"/>
          <w:iCs/>
          <w:u w:val="single"/>
          <w:bdr w:val="single" w:sz="12" w:space="0" w:color="auto"/>
        </w:rPr>
      </w:pPr>
      <w:r w:rsidRPr="00FA66B5">
        <w:rPr>
          <w:rStyle w:val="StyleUnderline"/>
          <w:rFonts w:asciiTheme="majorHAnsi" w:hAnsiTheme="majorHAnsi" w:cstheme="majorHAnsi"/>
        </w:rPr>
        <w:lastRenderedPageBreak/>
        <w:t>Any</w:t>
      </w:r>
      <w:r w:rsidRPr="00FA66B5">
        <w:rPr>
          <w:rFonts w:asciiTheme="majorHAnsi" w:hAnsiTheme="majorHAnsi" w:cstheme="majorHAnsi"/>
          <w:sz w:val="14"/>
        </w:rPr>
        <w:t xml:space="preserve"> protest </w:t>
      </w:r>
      <w:r w:rsidRPr="00FA66B5">
        <w:rPr>
          <w:rStyle w:val="StyleUnderline"/>
          <w:rFonts w:asciiTheme="majorHAnsi" w:hAnsiTheme="majorHAnsi" w:cstheme="majorHAnsi"/>
        </w:rPr>
        <w:t>action that draws sufficient</w:t>
      </w:r>
      <w:r w:rsidRPr="00FA66B5">
        <w:rPr>
          <w:rFonts w:asciiTheme="majorHAnsi" w:hAnsiTheme="majorHAnsi" w:cstheme="majorHAnsi"/>
          <w:sz w:val="14"/>
        </w:rPr>
        <w:t xml:space="preserve"> media </w:t>
      </w:r>
      <w:r w:rsidRPr="00FA66B5">
        <w:rPr>
          <w:rStyle w:val="StyleUnderline"/>
          <w:rFonts w:asciiTheme="majorHAnsi" w:hAnsiTheme="majorHAnsi" w:cstheme="majorHAnsi"/>
        </w:rPr>
        <w:t>attention has the potential to engender a political process that transcends its immediate spatial environment</w:t>
      </w:r>
      <w:r w:rsidRPr="00FA66B5">
        <w:rPr>
          <w:rFonts w:asciiTheme="majorHAnsi" w:hAnsiTheme="majorHAnsi" w:cstheme="majorHAnsi"/>
          <w:sz w:val="14"/>
        </w:rPr>
        <w:t xml:space="preserve">. It competes for the attention of global television audiences and thus interferes with the struggle over values that ultimately shapes the world we live in. "A world united by Benetton slogans, Nike sweatshops and McDonald's jobs might not be anyone's utopian global village," says Naomi Klein, "but its </w:t>
      </w:r>
      <w:r w:rsidRPr="00FA66B5">
        <w:rPr>
          <w:rStyle w:val="StyleUnderline"/>
          <w:rFonts w:asciiTheme="majorHAnsi" w:hAnsiTheme="majorHAnsi" w:cstheme="majorHAnsi"/>
        </w:rPr>
        <w:t>fibre-optic cables and shared cultural references are nonetheless laying the foundations for the first truly international people's movement</w:t>
      </w:r>
      <w:r w:rsidRPr="00FA66B5">
        <w:rPr>
          <w:rFonts w:asciiTheme="majorHAnsi" w:hAnsiTheme="majorHAnsi" w:cstheme="majorHAnsi"/>
          <w:sz w:val="14"/>
        </w:rPr>
        <w:t xml:space="preserve">.31 But </w:t>
      </w:r>
      <w:r w:rsidRPr="00FA66B5">
        <w:rPr>
          <w:rStyle w:val="StyleUnderline"/>
          <w:rFonts w:asciiTheme="majorHAnsi" w:hAnsiTheme="majorHAnsi" w:cstheme="majorHAnsi"/>
        </w:rPr>
        <w:t>the recent wave of global protests is hardly the first international movement of its kind</w:t>
      </w:r>
      <w:r w:rsidRPr="00FA66B5">
        <w:rPr>
          <w:rFonts w:asciiTheme="majorHAnsi" w:hAnsiTheme="majorHAnsi" w:cstheme="majorHAnsi"/>
          <w:sz w:val="14"/>
        </w:rPr>
        <w:t xml:space="preserve">. Nor is it as unproblematic as Klein suggests. </w:t>
      </w:r>
      <w:r w:rsidRPr="00FA66B5">
        <w:rPr>
          <w:rStyle w:val="StyleUnderline"/>
          <w:rFonts w:asciiTheme="majorHAnsi" w:hAnsiTheme="majorHAnsi" w:cstheme="majorHAnsi"/>
          <w:highlight w:val="green"/>
        </w:rPr>
        <w:t>For some</w:t>
      </w:r>
      <w:r w:rsidRPr="00FA66B5">
        <w:rPr>
          <w:rStyle w:val="StyleUnderline"/>
          <w:rFonts w:asciiTheme="majorHAnsi" w:hAnsiTheme="majorHAnsi" w:cstheme="majorHAnsi"/>
        </w:rPr>
        <w:t xml:space="preserve"> the revolution of </w:t>
      </w:r>
      <w:r w:rsidRPr="00FA66B5">
        <w:rPr>
          <w:rStyle w:val="StyleUnderline"/>
          <w:rFonts w:asciiTheme="majorHAnsi" w:hAnsiTheme="majorHAnsi" w:cstheme="majorHAnsi"/>
          <w:highlight w:val="green"/>
        </w:rPr>
        <w:t>speed is too random to allow for</w:t>
      </w:r>
      <w:r w:rsidRPr="00FA66B5">
        <w:rPr>
          <w:rStyle w:val="StyleUnderline"/>
          <w:rFonts w:asciiTheme="majorHAnsi" w:hAnsiTheme="majorHAnsi" w:cstheme="majorHAnsi"/>
        </w:rPr>
        <w:t xml:space="preserve"> critical interference and</w:t>
      </w:r>
      <w:r w:rsidRPr="00FA66B5">
        <w:rPr>
          <w:rFonts w:asciiTheme="majorHAnsi" w:hAnsiTheme="majorHAnsi" w:cstheme="majorHAnsi"/>
          <w:sz w:val="14"/>
        </w:rPr>
        <w:t xml:space="preserve">, indeed, for human </w:t>
      </w:r>
      <w:r w:rsidRPr="00FA66B5">
        <w:rPr>
          <w:rStyle w:val="StyleUnderline"/>
          <w:rFonts w:asciiTheme="majorHAnsi" w:hAnsiTheme="majorHAnsi" w:cstheme="majorHAnsi"/>
          <w:highlight w:val="green"/>
        </w:rPr>
        <w:t>agency</w:t>
      </w:r>
      <w:r w:rsidRPr="00FA66B5">
        <w:rPr>
          <w:rFonts w:asciiTheme="majorHAnsi" w:hAnsiTheme="majorHAnsi" w:cstheme="majorHAnsi"/>
          <w:sz w:val="14"/>
        </w:rPr>
        <w:t xml:space="preserve">. Jean </w:t>
      </w:r>
      <w:r w:rsidRPr="00FA66B5">
        <w:rPr>
          <w:rStyle w:val="StyleUnderline"/>
          <w:rFonts w:asciiTheme="majorHAnsi" w:hAnsiTheme="majorHAnsi" w:cstheme="majorHAnsi"/>
          <w:highlight w:val="green"/>
        </w:rPr>
        <w:t>Baudrillard</w:t>
      </w:r>
      <w:r w:rsidRPr="00FA66B5">
        <w:rPr>
          <w:rFonts w:asciiTheme="majorHAnsi" w:hAnsiTheme="majorHAnsi" w:cstheme="majorHAnsi"/>
          <w:sz w:val="14"/>
        </w:rPr>
        <w:t xml:space="preserve">, for instance, </w:t>
      </w:r>
      <w:r w:rsidRPr="00FA66B5">
        <w:rPr>
          <w:rStyle w:val="StyleUnderline"/>
          <w:rFonts w:asciiTheme="majorHAnsi" w:hAnsiTheme="majorHAnsi" w:cstheme="majorHAnsi"/>
          <w:highlight w:val="green"/>
        </w:rPr>
        <w:t>believes</w:t>
      </w:r>
      <w:r w:rsidRPr="00FA66B5">
        <w:rPr>
          <w:rStyle w:val="StyleUnderline"/>
          <w:rFonts w:asciiTheme="majorHAnsi" w:hAnsiTheme="majorHAnsi" w:cstheme="majorHAnsi"/>
        </w:rPr>
        <w:t xml:space="preserve"> that the </w:t>
      </w:r>
      <w:r w:rsidRPr="00FA66B5">
        <w:rPr>
          <w:rStyle w:val="StyleUnderline"/>
          <w:rFonts w:asciiTheme="majorHAnsi" w:hAnsiTheme="majorHAnsi" w:cstheme="majorHAnsi"/>
          <w:highlight w:val="green"/>
        </w:rPr>
        <w:t>distinctions</w:t>
      </w:r>
      <w:r w:rsidRPr="00FA66B5">
        <w:rPr>
          <w:rStyle w:val="StyleUnderline"/>
          <w:rFonts w:asciiTheme="majorHAnsi" w:hAnsiTheme="majorHAnsi" w:cstheme="majorHAnsi"/>
        </w:rPr>
        <w:t xml:space="preserve"> between reality and virtuality, political practice and simulation </w:t>
      </w:r>
      <w:r w:rsidRPr="00FA66B5">
        <w:rPr>
          <w:rStyle w:val="StyleUnderline"/>
          <w:rFonts w:asciiTheme="majorHAnsi" w:hAnsiTheme="majorHAnsi" w:cstheme="majorHAnsi"/>
          <w:highlight w:val="green"/>
        </w:rPr>
        <w:t>are blurred to the extent that they are no longer recognisable</w:t>
      </w:r>
      <w:r w:rsidRPr="00FA66B5">
        <w:rPr>
          <w:rFonts w:asciiTheme="majorHAnsi" w:hAnsiTheme="majorHAnsi" w:cstheme="majorHAnsi"/>
          <w:sz w:val="14"/>
        </w:rPr>
        <w:t>.32 Our media culture, he says, has annihilated reality in stages, such that in the end its simulating image « bears no relation to any reality whatever : it is its own pure simulacrum. » Television, the unproblematic transmission of the hyperreal, has conditioned our mind such that we have lost the ability to penetrate beneath the manifest levels of surface.33</w:t>
      </w:r>
      <w:r w:rsidRPr="00FA66B5">
        <w:rPr>
          <w:rFonts w:asciiTheme="majorHAnsi" w:hAnsiTheme="majorHAnsi" w:cstheme="majorHAnsi"/>
          <w:sz w:val="12"/>
        </w:rPr>
        <w:t>¶</w:t>
      </w:r>
      <w:r w:rsidRPr="00FA66B5">
        <w:rPr>
          <w:rFonts w:asciiTheme="majorHAnsi" w:hAnsiTheme="majorHAnsi" w:cstheme="majorHAnsi"/>
          <w:sz w:val="14"/>
        </w:rPr>
        <w:t xml:space="preserve"> </w:t>
      </w:r>
      <w:r w:rsidRPr="00FA66B5">
        <w:rPr>
          <w:rFonts w:asciiTheme="majorHAnsi" w:hAnsiTheme="majorHAnsi" w:cstheme="majorHAnsi"/>
          <w:sz w:val="12"/>
        </w:rPr>
        <w:t>¶</w:t>
      </w:r>
      <w:r w:rsidRPr="00FA66B5">
        <w:rPr>
          <w:rFonts w:asciiTheme="majorHAnsi" w:hAnsiTheme="majorHAnsi" w:cstheme="majorHAnsi"/>
          <w:sz w:val="14"/>
        </w:rPr>
        <w:t xml:space="preserve"> 24 </w:t>
      </w:r>
      <w:r w:rsidRPr="00FA66B5">
        <w:rPr>
          <w:rStyle w:val="Emphasis"/>
          <w:rFonts w:asciiTheme="majorHAnsi" w:hAnsiTheme="majorHAnsi" w:cstheme="majorHAnsi"/>
        </w:rPr>
        <w:t>Patterns of global protest do not confirm the pessimistic views that Baudrillard and others espouse</w:t>
      </w:r>
      <w:r w:rsidRPr="00FA66B5">
        <w:rPr>
          <w:rStyle w:val="Emphasis"/>
          <w:rFonts w:asciiTheme="majorHAnsi" w:hAnsiTheme="majorHAnsi" w:cstheme="majorHAnsi"/>
          <w:highlight w:val="green"/>
        </w:rPr>
        <w:t>. The blurring of reality and virtuality has not annihilated dissent</w:t>
      </w:r>
      <w:r w:rsidRPr="00FA66B5">
        <w:rPr>
          <w:rStyle w:val="StyleUnderline"/>
          <w:rFonts w:asciiTheme="majorHAnsi" w:hAnsiTheme="majorHAnsi" w:cstheme="majorHAnsi"/>
        </w:rPr>
        <w:t xml:space="preserve">. The fact that televised images are hyperreal does not necessarily diminish their influence. </w:t>
      </w:r>
      <w:r w:rsidRPr="00FA66B5">
        <w:rPr>
          <w:rStyle w:val="StyleUnderline"/>
          <w:rFonts w:asciiTheme="majorHAnsi" w:hAnsiTheme="majorHAnsi" w:cstheme="majorHAnsi"/>
          <w:highlight w:val="green"/>
        </w:rPr>
        <w:t>Independently of how</w:t>
      </w:r>
      <w:r w:rsidRPr="00FA66B5">
        <w:rPr>
          <w:rStyle w:val="StyleUnderline"/>
          <w:rFonts w:asciiTheme="majorHAnsi" w:hAnsiTheme="majorHAnsi" w:cstheme="majorHAnsi"/>
        </w:rPr>
        <w:t xml:space="preserve"> instantaneous, </w:t>
      </w:r>
      <w:r w:rsidRPr="00FA66B5">
        <w:rPr>
          <w:rStyle w:val="StyleUnderline"/>
          <w:rFonts w:asciiTheme="majorHAnsi" w:hAnsiTheme="majorHAnsi" w:cstheme="majorHAnsi"/>
          <w:highlight w:val="green"/>
        </w:rPr>
        <w:t>distorted</w:t>
      </w:r>
      <w:r w:rsidRPr="00FA66B5">
        <w:rPr>
          <w:rStyle w:val="StyleUnderline"/>
          <w:rFonts w:asciiTheme="majorHAnsi" w:hAnsiTheme="majorHAnsi" w:cstheme="majorHAnsi"/>
        </w:rPr>
        <w:t xml:space="preserve"> and simulated </w:t>
      </w:r>
      <w:r w:rsidRPr="00FA66B5">
        <w:rPr>
          <w:rStyle w:val="StyleUnderline"/>
          <w:rFonts w:asciiTheme="majorHAnsi" w:hAnsiTheme="majorHAnsi" w:cstheme="majorHAnsi"/>
          <w:highlight w:val="green"/>
        </w:rPr>
        <w:t>images</w:t>
      </w:r>
      <w:r w:rsidRPr="00FA66B5">
        <w:rPr>
          <w:rStyle w:val="StyleUnderline"/>
          <w:rFonts w:asciiTheme="majorHAnsi" w:hAnsiTheme="majorHAnsi" w:cstheme="majorHAnsi"/>
        </w:rPr>
        <w:t xml:space="preserve"> of a protest action may be, they still influence our perceptions of issues, and thus</w:t>
      </w:r>
      <w:r w:rsidRPr="00FA66B5">
        <w:rPr>
          <w:rFonts w:asciiTheme="majorHAnsi" w:hAnsiTheme="majorHAnsi" w:cstheme="majorHAnsi"/>
          <w:sz w:val="14"/>
        </w:rPr>
        <w:t xml:space="preserve"> also our </w:t>
      </w:r>
      <w:r w:rsidRPr="00FA66B5">
        <w:rPr>
          <w:rStyle w:val="StyleUnderline"/>
          <w:rFonts w:asciiTheme="majorHAnsi" w:hAnsiTheme="majorHAnsi" w:cstheme="majorHAnsi"/>
        </w:rPr>
        <w:t xml:space="preserve">political responses to them. To accept the logic of speed, then, is not to render political influence obsolete, but to acknowledge multiple and overlapping spatial and temporal spheres within which </w:t>
      </w:r>
      <w:r w:rsidRPr="00FA66B5">
        <w:rPr>
          <w:rStyle w:val="Emphasis"/>
          <w:rFonts w:asciiTheme="majorHAnsi" w:hAnsiTheme="majorHAnsi" w:cstheme="majorHAnsi"/>
        </w:rPr>
        <w:t>political practices are constantly being shaped and reshaped.</w:t>
      </w:r>
    </w:p>
    <w:p w14:paraId="2F264C80" w14:textId="77777777" w:rsidR="003131A0" w:rsidRPr="00FA66B5" w:rsidRDefault="003131A0" w:rsidP="00B76AF5">
      <w:pPr>
        <w:rPr>
          <w:rFonts w:asciiTheme="majorHAnsi" w:hAnsiTheme="majorHAnsi" w:cstheme="majorHAnsi"/>
          <w:b/>
          <w:bCs/>
          <w:sz w:val="26"/>
          <w:szCs w:val="26"/>
        </w:rPr>
      </w:pPr>
    </w:p>
    <w:p w14:paraId="2E54BB11" w14:textId="77777777" w:rsidR="00B76AF5" w:rsidRPr="00FA66B5" w:rsidRDefault="00B76AF5" w:rsidP="00B76AF5"/>
    <w:p w14:paraId="3694B5B0" w14:textId="78516C1A" w:rsidR="004B1B28" w:rsidRPr="00FA66B5" w:rsidRDefault="004B1B28" w:rsidP="004B1B28">
      <w:pPr>
        <w:pStyle w:val="Heading4"/>
      </w:pPr>
    </w:p>
    <w:p w14:paraId="396623DE" w14:textId="7BB2E5F4" w:rsidR="003B1135" w:rsidRPr="007912F0" w:rsidRDefault="003B1135" w:rsidP="00975923">
      <w:pPr>
        <w:pStyle w:val="Heading4"/>
      </w:pPr>
    </w:p>
    <w:sectPr w:rsidR="003B1135" w:rsidRPr="007912F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B1135"/>
    <w:rsid w:val="000029E3"/>
    <w:rsid w:val="000029E8"/>
    <w:rsid w:val="00004225"/>
    <w:rsid w:val="000066CA"/>
    <w:rsid w:val="00007264"/>
    <w:rsid w:val="000076A9"/>
    <w:rsid w:val="00014FAD"/>
    <w:rsid w:val="00015D2A"/>
    <w:rsid w:val="00016F07"/>
    <w:rsid w:val="000178EB"/>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5B3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682"/>
    <w:rsid w:val="002F6E74"/>
    <w:rsid w:val="003106B3"/>
    <w:rsid w:val="003131A0"/>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135"/>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1B2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57A69"/>
    <w:rsid w:val="00674A78"/>
    <w:rsid w:val="00696A16"/>
    <w:rsid w:val="006A4840"/>
    <w:rsid w:val="006A52A0"/>
    <w:rsid w:val="006A7E1D"/>
    <w:rsid w:val="006C3A56"/>
    <w:rsid w:val="006D13F4"/>
    <w:rsid w:val="006D6AED"/>
    <w:rsid w:val="006E6D0B"/>
    <w:rsid w:val="006E79AE"/>
    <w:rsid w:val="006F126E"/>
    <w:rsid w:val="006F32C9"/>
    <w:rsid w:val="006F3834"/>
    <w:rsid w:val="006F5693"/>
    <w:rsid w:val="006F5D4C"/>
    <w:rsid w:val="00717B01"/>
    <w:rsid w:val="007227D9"/>
    <w:rsid w:val="0072491F"/>
    <w:rsid w:val="00725598"/>
    <w:rsid w:val="007314BC"/>
    <w:rsid w:val="007374A1"/>
    <w:rsid w:val="00752712"/>
    <w:rsid w:val="00753A84"/>
    <w:rsid w:val="007611F5"/>
    <w:rsid w:val="007619E4"/>
    <w:rsid w:val="00761E75"/>
    <w:rsid w:val="00762105"/>
    <w:rsid w:val="0076495E"/>
    <w:rsid w:val="00765FC8"/>
    <w:rsid w:val="00775694"/>
    <w:rsid w:val="007912F0"/>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43AB"/>
    <w:rsid w:val="00914A3A"/>
    <w:rsid w:val="00920E6A"/>
    <w:rsid w:val="00931816"/>
    <w:rsid w:val="00932C71"/>
    <w:rsid w:val="009509D5"/>
    <w:rsid w:val="009538F5"/>
    <w:rsid w:val="00957187"/>
    <w:rsid w:val="00960255"/>
    <w:rsid w:val="009603E1"/>
    <w:rsid w:val="00961C9D"/>
    <w:rsid w:val="00963065"/>
    <w:rsid w:val="0097151F"/>
    <w:rsid w:val="00973777"/>
    <w:rsid w:val="00975923"/>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ADF"/>
    <w:rsid w:val="009F1CBB"/>
    <w:rsid w:val="009F3305"/>
    <w:rsid w:val="009F6FB2"/>
    <w:rsid w:val="00A071C0"/>
    <w:rsid w:val="00A22670"/>
    <w:rsid w:val="00A24B35"/>
    <w:rsid w:val="00A271BA"/>
    <w:rsid w:val="00A27F86"/>
    <w:rsid w:val="00A431C6"/>
    <w:rsid w:val="00A54315"/>
    <w:rsid w:val="00A60FBC"/>
    <w:rsid w:val="00A62645"/>
    <w:rsid w:val="00A65C0B"/>
    <w:rsid w:val="00A776BA"/>
    <w:rsid w:val="00A81FD2"/>
    <w:rsid w:val="00A8441A"/>
    <w:rsid w:val="00A8674A"/>
    <w:rsid w:val="00A946A5"/>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6AF5"/>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41C"/>
    <w:rsid w:val="00CA013C"/>
    <w:rsid w:val="00CA6D6D"/>
    <w:rsid w:val="00CC7A4E"/>
    <w:rsid w:val="00CD1359"/>
    <w:rsid w:val="00CD4C83"/>
    <w:rsid w:val="00D01EDC"/>
    <w:rsid w:val="00D078AA"/>
    <w:rsid w:val="00D10058"/>
    <w:rsid w:val="00D11978"/>
    <w:rsid w:val="00D15E30"/>
    <w:rsid w:val="00D16129"/>
    <w:rsid w:val="00D2489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DCD"/>
    <w:rsid w:val="00D92077"/>
    <w:rsid w:val="00D951E2"/>
    <w:rsid w:val="00D9565A"/>
    <w:rsid w:val="00DA7BFF"/>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0C7F"/>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66B5"/>
    <w:rsid w:val="00FB329D"/>
    <w:rsid w:val="00FC27E3"/>
    <w:rsid w:val="00FC74C7"/>
    <w:rsid w:val="00FD451D"/>
    <w:rsid w:val="00FD5B22"/>
    <w:rsid w:val="00FE1B01"/>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BEDB24"/>
  <w14:defaultImageDpi w14:val="300"/>
  <w15:docId w15:val="{F20CBC55-0DD3-3041-B647-C8212C39C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E79A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E79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E79A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E79A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6E79A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E79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79AE"/>
  </w:style>
  <w:style w:type="character" w:customStyle="1" w:styleId="Heading1Char">
    <w:name w:val="Heading 1 Char"/>
    <w:aliases w:val="Pocket Char"/>
    <w:basedOn w:val="DefaultParagraphFont"/>
    <w:link w:val="Heading1"/>
    <w:uiPriority w:val="9"/>
    <w:rsid w:val="006E79A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E79A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E79AE"/>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6E79A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E79AE"/>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6E79AE"/>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6E79A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E79AE"/>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6E79AE"/>
    <w:rPr>
      <w:color w:val="auto"/>
      <w:u w:val="none"/>
    </w:rPr>
  </w:style>
  <w:style w:type="paragraph" w:styleId="DocumentMap">
    <w:name w:val="Document Map"/>
    <w:basedOn w:val="Normal"/>
    <w:link w:val="DocumentMapChar"/>
    <w:uiPriority w:val="99"/>
    <w:semiHidden/>
    <w:unhideWhenUsed/>
    <w:rsid w:val="006E79A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79AE"/>
    <w:rPr>
      <w:rFonts w:ascii="Lucida Grande" w:hAnsi="Lucida Grande" w:cs="Lucida Grande"/>
    </w:rPr>
  </w:style>
  <w:style w:type="paragraph" w:customStyle="1" w:styleId="textbold">
    <w:name w:val="text bold"/>
    <w:basedOn w:val="Normal"/>
    <w:link w:val="Emphasis"/>
    <w:uiPriority w:val="20"/>
    <w:qFormat/>
    <w:rsid w:val="007912F0"/>
    <w:pPr>
      <w:widowControl w:val="0"/>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7912F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7912F0"/>
    <w:pPr>
      <w:pBdr>
        <w:top w:val="single" w:sz="12" w:space="1" w:color="auto"/>
        <w:left w:val="single" w:sz="12" w:space="4" w:color="auto"/>
        <w:bottom w:val="single" w:sz="12" w:space="1" w:color="auto"/>
        <w:right w:val="single" w:sz="12" w:space="4" w:color="auto"/>
      </w:pBdr>
      <w:ind w:left="720"/>
      <w:jc w:val="both"/>
    </w:pPr>
    <w:rPr>
      <w:b/>
      <w:iCs/>
      <w:szCs w:val="22"/>
      <w:u w:val="single"/>
      <w:lang w:eastAsia="zh-CN"/>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7912F0"/>
    <w:rPr>
      <w:u w:val="single"/>
    </w:rPr>
  </w:style>
  <w:style w:type="paragraph" w:styleId="Title">
    <w:name w:val="Title"/>
    <w:aliases w:val="title,UNDERLINE,Cites and Cards,Bold Underlined,Block Heading,Read This,Non Read Text,Debate Normal"/>
    <w:basedOn w:val="Normal"/>
    <w:link w:val="TitleChar"/>
    <w:uiPriority w:val="1"/>
    <w:qFormat/>
    <w:rsid w:val="007912F0"/>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0"/>
    <w:rsid w:val="007912F0"/>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99"/>
    <w:unhideWhenUsed/>
    <w:qFormat/>
    <w:rsid w:val="007912F0"/>
    <w:pPr>
      <w:ind w:left="720"/>
      <w:contextualSpacing/>
    </w:pPr>
  </w:style>
  <w:style w:type="character" w:customStyle="1" w:styleId="UnderlineBold">
    <w:name w:val="Underline + Bold"/>
    <w:uiPriority w:val="1"/>
    <w:qFormat/>
    <w:rsid w:val="007912F0"/>
    <w:rPr>
      <w:b/>
      <w:sz w:val="20"/>
      <w:u w:val="single"/>
    </w:rPr>
  </w:style>
  <w:style w:type="character" w:styleId="Strong">
    <w:name w:val="Strong"/>
    <w:basedOn w:val="DefaultParagraphFont"/>
    <w:uiPriority w:val="22"/>
    <w:qFormat/>
    <w:rsid w:val="007912F0"/>
    <w:rPr>
      <w:b/>
      <w:bCs/>
    </w:rPr>
  </w:style>
  <w:style w:type="paragraph" w:styleId="NormalWeb">
    <w:name w:val="Normal (Web)"/>
    <w:basedOn w:val="Normal"/>
    <w:uiPriority w:val="99"/>
    <w:semiHidden/>
    <w:unhideWhenUsed/>
    <w:rsid w:val="007912F0"/>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623461">
      <w:bodyDiv w:val="1"/>
      <w:marLeft w:val="0"/>
      <w:marRight w:val="0"/>
      <w:marTop w:val="0"/>
      <w:marBottom w:val="0"/>
      <w:divBdr>
        <w:top w:val="none" w:sz="0" w:space="0" w:color="auto"/>
        <w:left w:val="none" w:sz="0" w:space="0" w:color="auto"/>
        <w:bottom w:val="none" w:sz="0" w:space="0" w:color="auto"/>
        <w:right w:val="none" w:sz="0" w:space="0" w:color="auto"/>
      </w:divBdr>
    </w:div>
    <w:div w:id="20220090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arontherocks.com/2018/10/chinas-coming-financial-crisis-and-the-national-security-connection/" TargetMode="External"/><Relationship Id="rId18" Type="http://schemas.openxmlformats.org/officeDocument/2006/relationships/hyperlink" Target="https://digitalcommons.law.yale.edu/cgi/viewcontent.cgi?article=1710&amp;context=yji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fr.org/backgrounder/chinas-big-bet-soft-power" TargetMode="External"/><Relationship Id="rId17" Type="http://schemas.openxmlformats.org/officeDocument/2006/relationships/hyperlink" Target="https://play.google.com/store/books/details?id=7o1tA__v4xwC&amp;rdid=book-7o1tA__v4xwC&amp;rdot=1" TargetMode="External"/><Relationship Id="rId2" Type="http://schemas.openxmlformats.org/officeDocument/2006/relationships/customXml" Target="../customXml/item2.xml"/><Relationship Id="rId16" Type="http://schemas.openxmlformats.org/officeDocument/2006/relationships/hyperlink" Target="https://archive.md/7RvDG" TargetMode="External"/><Relationship Id="rId20" Type="http://schemas.openxmlformats.org/officeDocument/2006/relationships/hyperlink" Target="http://www.naazneenbarma.com/uploads/2/9/6/9/29695681/using_scenarios_in_political_science_isp_2015.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news/articles/2021-01-18/china-s-strong-growth-masks-unbalanced-recovery-as-incomes-lag" TargetMode="External"/><Relationship Id="rId5" Type="http://schemas.openxmlformats.org/officeDocument/2006/relationships/numbering" Target="numbering.xml"/><Relationship Id="rId15" Type="http://schemas.openxmlformats.org/officeDocument/2006/relationships/hyperlink" Target="http://www.reachingcriticalwill.org/images/documents/Disarmament-fora/OEWG/2016/Documents/NGO13.pdf" TargetMode="External"/><Relationship Id="rId10" Type="http://schemas.openxmlformats.org/officeDocument/2006/relationships/hyperlink" Target="https://thediplomat.com/2021/02/could-biden-make-us-china-trade-better-for-workers/" TargetMode="External"/><Relationship Id="rId19" Type="http://schemas.openxmlformats.org/officeDocument/2006/relationships/hyperlink" Target="https://www.ncbi.nlm.nih.gov/pmc/articles/PMC6446569/" TargetMode="External"/><Relationship Id="rId4" Type="http://schemas.openxmlformats.org/officeDocument/2006/relationships/customXml" Target="../customXml/item4.xml"/><Relationship Id="rId9" Type="http://schemas.openxmlformats.org/officeDocument/2006/relationships/hyperlink" Target="https://archive.md/hjNI7" TargetMode="External"/><Relationship Id="rId14" Type="http://schemas.openxmlformats.org/officeDocument/2006/relationships/hyperlink" Target="https://www.foreignaffairs.com/articles/china/2018-10-15/beijings-nuclear-option"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u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31</Pages>
  <Words>21817</Words>
  <Characters>124361</Characters>
  <Application>Microsoft Office Word</Application>
  <DocSecurity>0</DocSecurity>
  <Lines>1036</Lines>
  <Paragraphs>291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145887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Jain, Anuj</cp:lastModifiedBy>
  <cp:revision>19</cp:revision>
  <dcterms:created xsi:type="dcterms:W3CDTF">2021-11-11T20:52:00Z</dcterms:created>
  <dcterms:modified xsi:type="dcterms:W3CDTF">2021-11-13T13:51:00Z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