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AAFEFD" w14:textId="77777777" w:rsidR="004B1887" w:rsidRDefault="004B1887" w:rsidP="00114DD1">
      <w:pPr>
        <w:pStyle w:val="Heading1"/>
        <w:ind w:firstLine="720"/>
      </w:pPr>
      <w:r>
        <w:t>1AC</w:t>
      </w:r>
    </w:p>
    <w:p w14:paraId="6F04FE35" w14:textId="77777777" w:rsidR="004B1887" w:rsidRDefault="004B1887" w:rsidP="004B1887">
      <w:pPr>
        <w:pStyle w:val="Heading3"/>
      </w:pPr>
      <w:r>
        <w:lastRenderedPageBreak/>
        <w:t>AC – Framework</w:t>
      </w:r>
    </w:p>
    <w:p w14:paraId="2D993057" w14:textId="77777777" w:rsidR="004B1887" w:rsidRDefault="004B1887" w:rsidP="004B1887">
      <w:pPr>
        <w:pStyle w:val="Heading4"/>
      </w:pPr>
      <w:r>
        <w:t xml:space="preserve">The standard is maximizing expected well-being. </w:t>
      </w:r>
    </w:p>
    <w:p w14:paraId="68E04176" w14:textId="77777777" w:rsidR="004B1887" w:rsidRPr="00716136" w:rsidRDefault="004B1887" w:rsidP="004B1887">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7E3C2D1F" w14:textId="77777777" w:rsidR="004B1887" w:rsidRPr="00716136" w:rsidRDefault="004B1887" w:rsidP="004B1887">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659BF59F" w14:textId="77777777" w:rsidR="004B1887" w:rsidRPr="00E47BED" w:rsidRDefault="004B1887" w:rsidP="004B1887">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170C57">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170C57">
        <w:rPr>
          <w:rStyle w:val="StyleUnderline"/>
          <w:rFonts w:asciiTheme="majorHAnsi" w:hAnsiTheme="majorHAnsi" w:cstheme="majorHAnsi"/>
          <w:b/>
          <w:bCs/>
          <w:highlight w:val="cyan"/>
        </w:rPr>
        <w:t>pain is intrinsically disvaluable</w:t>
      </w:r>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170C57">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170C57">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170C57">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170C57">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170C57">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170C57">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170C57">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170C57">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170C57">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170C57">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170C57">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170C57">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170C57">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2B2ABC3D" w14:textId="77777777" w:rsidR="004B1887" w:rsidRPr="00705E8E" w:rsidRDefault="004B1887" w:rsidP="004B1887">
      <w:pPr>
        <w:pStyle w:val="Heading4"/>
        <w:rPr>
          <w:rFonts w:cs="Calibri"/>
        </w:rPr>
      </w:pPr>
      <w:r>
        <w:t xml:space="preserve">2] </w:t>
      </w:r>
      <w:r w:rsidRPr="00705E8E">
        <w:rPr>
          <w:rFonts w:cs="Calibri"/>
        </w:rPr>
        <w:t>Extinction comes first under any framework.</w:t>
      </w:r>
    </w:p>
    <w:p w14:paraId="21844415" w14:textId="77777777" w:rsidR="004B1887" w:rsidRPr="00705E8E" w:rsidRDefault="004B1887" w:rsidP="004B1887">
      <w:pPr>
        <w:rPr>
          <w:sz w:val="16"/>
          <w:szCs w:val="26"/>
        </w:rPr>
      </w:pPr>
      <w:r w:rsidRPr="00705E8E">
        <w:rPr>
          <w:rStyle w:val="Style13ptBold"/>
          <w:szCs w:val="26"/>
        </w:rPr>
        <w:t>Pummer 15</w:t>
      </w:r>
      <w:r w:rsidRPr="00705E8E">
        <w:rPr>
          <w:sz w:val="16"/>
          <w:szCs w:val="26"/>
        </w:rPr>
        <w:t xml:space="preserve"> [Theron, Junior Research Fellow in Philosophy at St. Anne's College, University of Oxford. “Moral Agreement on Saving the World” Practical Ethics, University of Oxford. May 18, 2015] AT</w:t>
      </w:r>
    </w:p>
    <w:p w14:paraId="3774D5ED" w14:textId="77777777" w:rsidR="00B92C4F" w:rsidRDefault="00B92C4F" w:rsidP="00B92C4F">
      <w:pPr>
        <w:rPr>
          <w:sz w:val="16"/>
          <w:szCs w:val="26"/>
        </w:rPr>
      </w:pPr>
      <w:r w:rsidRPr="00705E8E">
        <w:rPr>
          <w:rStyle w:val="StyleUnderline"/>
          <w:szCs w:val="26"/>
        </w:rPr>
        <w:t>There appears to be lot of disagreement in moral philosophy. Whether these many apparent disagreements are deep and irresolvable, I believe there is at least one thing it is reasonable to agree on right now</w:t>
      </w:r>
      <w:r w:rsidRPr="00705E8E">
        <w:rPr>
          <w:sz w:val="16"/>
          <w:szCs w:val="26"/>
        </w:rPr>
        <w:t>, whatever general moral view we adopt</w:t>
      </w:r>
      <w:r w:rsidRPr="00705E8E">
        <w:rPr>
          <w:rStyle w:val="StyleUnderline"/>
          <w:szCs w:val="26"/>
        </w:rPr>
        <w:t>: that it is very important to reduce the risk that all intelligent beings on this planet are eliminated by an enormous catastrophe, such as a nuclear war.</w:t>
      </w:r>
      <w:r w:rsidRPr="00705E8E">
        <w:rPr>
          <w:sz w:val="16"/>
          <w:szCs w:val="26"/>
        </w:rPr>
        <w:t xml:space="preserve"> How we might in fact try to reduce such existential risks is discussed elsewhere. My claim here is only that </w:t>
      </w:r>
      <w:r w:rsidRPr="00705E8E">
        <w:rPr>
          <w:rStyle w:val="StyleUnderline"/>
          <w:szCs w:val="26"/>
        </w:rPr>
        <w:t xml:space="preserve">we – whether we’re consequentialists, deontologists, or virtue ethicists – should all agree that we should try to save the world. </w:t>
      </w:r>
      <w:r w:rsidRPr="00705E8E">
        <w:rPr>
          <w:sz w:val="16"/>
          <w:szCs w:val="26"/>
        </w:rPr>
        <w:t xml:space="preserve">According to consequentialism, we should maximize the good, where this is taken to be the goodness, from an impartial perspective, of outcomes. </w:t>
      </w:r>
      <w:r w:rsidRPr="00705E8E">
        <w:rPr>
          <w:rStyle w:val="StyleUnderline"/>
          <w:szCs w:val="26"/>
        </w:rPr>
        <w:t>Clearly one thing that makes an outcome good is that the people in it are doing well. There is little disagreement here.</w:t>
      </w:r>
      <w:r w:rsidRPr="00705E8E">
        <w:rPr>
          <w:sz w:val="16"/>
          <w:szCs w:val="26"/>
        </w:rPr>
        <w:t xml:space="preserve"> If the happiness or well-being of possible future people is just as important as that of people who already exist, and if they would have good lives, it is not hard to see </w:t>
      </w:r>
      <w:r w:rsidRPr="00BB425F">
        <w:rPr>
          <w:sz w:val="16"/>
          <w:szCs w:val="26"/>
        </w:rPr>
        <w:t>how</w:t>
      </w:r>
      <w:r w:rsidRPr="00BB425F">
        <w:rPr>
          <w:rStyle w:val="StyleUnderline"/>
          <w:szCs w:val="26"/>
        </w:rPr>
        <w:t xml:space="preserve"> reducing existential risk is easily the most important thing in the whole world. This is for the fami</w:t>
      </w:r>
      <w:r w:rsidRPr="00705E8E">
        <w:rPr>
          <w:rStyle w:val="StyleUnderline"/>
          <w:szCs w:val="26"/>
        </w:rPr>
        <w:t xml:space="preserve">liar reason that there are </w:t>
      </w:r>
      <w:r w:rsidRPr="00705E8E">
        <w:rPr>
          <w:rStyle w:val="StyleUnderline"/>
          <w:szCs w:val="26"/>
          <w:highlight w:val="cyan"/>
        </w:rPr>
        <w:t xml:space="preserve">so many people </w:t>
      </w:r>
      <w:r w:rsidRPr="00705E8E">
        <w:rPr>
          <w:rStyle w:val="StyleUnderline"/>
          <w:szCs w:val="26"/>
        </w:rPr>
        <w:t xml:space="preserve">who </w:t>
      </w:r>
      <w:r w:rsidRPr="00705E8E">
        <w:rPr>
          <w:rStyle w:val="StyleUnderline"/>
          <w:szCs w:val="26"/>
          <w:highlight w:val="cyan"/>
        </w:rPr>
        <w:t xml:space="preserve">could exist </w:t>
      </w:r>
      <w:r w:rsidRPr="00705E8E">
        <w:rPr>
          <w:rStyle w:val="StyleUnderline"/>
          <w:szCs w:val="26"/>
        </w:rPr>
        <w:t xml:space="preserve">in the future – there are trillions upon trillions… upon trillions. There are so many possible future people that </w:t>
      </w:r>
      <w:r w:rsidRPr="00705E8E">
        <w:rPr>
          <w:rStyle w:val="StyleUnderline"/>
          <w:szCs w:val="26"/>
          <w:highlight w:val="cyan"/>
        </w:rPr>
        <w:t>reducing existential risk is</w:t>
      </w:r>
      <w:r w:rsidRPr="00705E8E">
        <w:rPr>
          <w:rStyle w:val="StyleUnderline"/>
          <w:szCs w:val="26"/>
        </w:rPr>
        <w:t xml:space="preserve"> arguably </w:t>
      </w:r>
      <w:r w:rsidRPr="00705E8E">
        <w:rPr>
          <w:rStyle w:val="StyleUnderline"/>
          <w:szCs w:val="26"/>
          <w:highlight w:val="cyan"/>
        </w:rPr>
        <w:t>the most important</w:t>
      </w:r>
      <w:r w:rsidRPr="00705E8E">
        <w:rPr>
          <w:rStyle w:val="StyleUnderline"/>
          <w:szCs w:val="26"/>
        </w:rPr>
        <w:t xml:space="preserve"> thing in the world, </w:t>
      </w:r>
      <w:r w:rsidRPr="00705E8E">
        <w:rPr>
          <w:rStyle w:val="StyleUnderline"/>
          <w:szCs w:val="26"/>
          <w:highlight w:val="cyan"/>
        </w:rPr>
        <w:t xml:space="preserve">even if the well-being of these possible </w:t>
      </w:r>
      <w:r w:rsidRPr="00705E8E">
        <w:rPr>
          <w:rStyle w:val="StyleUnderline"/>
          <w:szCs w:val="26"/>
          <w:highlight w:val="cyan"/>
        </w:rPr>
        <w:lastRenderedPageBreak/>
        <w:t xml:space="preserve">people were given only 0.001% as much weight </w:t>
      </w:r>
      <w:r w:rsidRPr="00705E8E">
        <w:rPr>
          <w:rStyle w:val="StyleUnderline"/>
          <w:szCs w:val="26"/>
        </w:rPr>
        <w:t>as that of existing people.</w:t>
      </w:r>
      <w:r w:rsidRPr="00705E8E">
        <w:rPr>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705E8E">
        <w:rPr>
          <w:rStyle w:val="StyleUnderline"/>
          <w:szCs w:val="26"/>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705E8E">
        <w:rPr>
          <w:rStyle w:val="Emphasis"/>
          <w:szCs w:val="26"/>
        </w:rPr>
        <w:t>that is a huge mistake.</w:t>
      </w:r>
      <w:r w:rsidRPr="00705E8E">
        <w:rPr>
          <w:sz w:val="16"/>
          <w:szCs w:val="26"/>
        </w:rPr>
        <w:t xml:space="preserve"> </w:t>
      </w:r>
      <w:r w:rsidRPr="00705E8E">
        <w:rPr>
          <w:rStyle w:val="StyleUnderline"/>
          <w:szCs w:val="26"/>
          <w:highlight w:val="cyan"/>
        </w:rPr>
        <w:t xml:space="preserve">Non-consequentialism is the view that there’s more </w:t>
      </w:r>
      <w:r w:rsidRPr="00165962">
        <w:rPr>
          <w:rStyle w:val="StyleUnderline"/>
          <w:szCs w:val="26"/>
        </w:rPr>
        <w:t xml:space="preserve">that determines rightness </w:t>
      </w:r>
      <w:r w:rsidRPr="00705E8E">
        <w:rPr>
          <w:rStyle w:val="StyleUnderline"/>
          <w:szCs w:val="26"/>
          <w:highlight w:val="cyan"/>
        </w:rPr>
        <w:t>than</w:t>
      </w:r>
      <w:r w:rsidRPr="00705E8E">
        <w:rPr>
          <w:rStyle w:val="StyleUnderline"/>
          <w:szCs w:val="26"/>
        </w:rPr>
        <w:t xml:space="preserve"> the goodness of </w:t>
      </w:r>
      <w:r w:rsidRPr="00705E8E">
        <w:rPr>
          <w:rStyle w:val="StyleUnderline"/>
          <w:szCs w:val="26"/>
          <w:highlight w:val="cyan"/>
        </w:rPr>
        <w:t>consequences</w:t>
      </w:r>
      <w:r w:rsidRPr="00705E8E">
        <w:rPr>
          <w:rStyle w:val="StyleUnderline"/>
          <w:szCs w:val="26"/>
        </w:rPr>
        <w:t xml:space="preserve"> or outcomes</w:t>
      </w:r>
      <w:r w:rsidRPr="00165962">
        <w:rPr>
          <w:rStyle w:val="StyleUnderline"/>
          <w:b/>
          <w:bCs/>
          <w:szCs w:val="26"/>
        </w:rPr>
        <w:t xml:space="preserve">; </w:t>
      </w:r>
      <w:r w:rsidRPr="00165962">
        <w:rPr>
          <w:rStyle w:val="Emphasis"/>
          <w:b w:val="0"/>
          <w:bCs/>
          <w:szCs w:val="26"/>
        </w:rPr>
        <w:t>it is</w:t>
      </w:r>
      <w:r w:rsidRPr="00705E8E">
        <w:rPr>
          <w:rStyle w:val="Emphasis"/>
          <w:szCs w:val="26"/>
        </w:rPr>
        <w:t xml:space="preserve"> </w:t>
      </w:r>
      <w:r w:rsidRPr="00705E8E">
        <w:rPr>
          <w:rStyle w:val="Emphasis"/>
          <w:szCs w:val="26"/>
          <w:highlight w:val="cyan"/>
        </w:rPr>
        <w:t>not</w:t>
      </w:r>
      <w:r w:rsidRPr="00705E8E">
        <w:rPr>
          <w:rStyle w:val="Emphasis"/>
          <w:szCs w:val="26"/>
        </w:rPr>
        <w:t xml:space="preserve"> </w:t>
      </w:r>
      <w:r w:rsidRPr="00165962">
        <w:rPr>
          <w:rStyle w:val="Emphasis"/>
          <w:b w:val="0"/>
          <w:bCs/>
          <w:szCs w:val="26"/>
        </w:rPr>
        <w:t>the view</w:t>
      </w:r>
      <w:r w:rsidRPr="00705E8E">
        <w:rPr>
          <w:rStyle w:val="Emphasis"/>
          <w:szCs w:val="26"/>
        </w:rPr>
        <w:t xml:space="preserve"> </w:t>
      </w:r>
      <w:r w:rsidRPr="00705E8E">
        <w:rPr>
          <w:rStyle w:val="Emphasis"/>
          <w:szCs w:val="26"/>
          <w:highlight w:val="cyan"/>
        </w:rPr>
        <w:t>that the latter don’t matter</w:t>
      </w:r>
      <w:r w:rsidRPr="00705E8E">
        <w:rPr>
          <w:rStyle w:val="StyleUnderline"/>
          <w:szCs w:val="26"/>
        </w:rPr>
        <w:t>.</w:t>
      </w:r>
      <w:r w:rsidRPr="00705E8E">
        <w:rPr>
          <w:sz w:val="16"/>
          <w:szCs w:val="26"/>
        </w:rPr>
        <w:t xml:space="preserve"> Even John Rawls wrote, “</w:t>
      </w:r>
      <w:r w:rsidRPr="00705E8E">
        <w:rPr>
          <w:rStyle w:val="StyleUnderline"/>
          <w:szCs w:val="26"/>
          <w:highlight w:val="cyan"/>
        </w:rPr>
        <w:t xml:space="preserve">All ethical doctrines </w:t>
      </w:r>
      <w:r w:rsidRPr="00165962">
        <w:rPr>
          <w:rStyle w:val="StyleUnderline"/>
          <w:szCs w:val="26"/>
        </w:rPr>
        <w:t xml:space="preserve">worth our attention </w:t>
      </w:r>
      <w:r w:rsidRPr="00705E8E">
        <w:rPr>
          <w:rStyle w:val="StyleUnderline"/>
          <w:szCs w:val="26"/>
          <w:highlight w:val="cyan"/>
        </w:rPr>
        <w:t xml:space="preserve">take consequences into account </w:t>
      </w:r>
      <w:r w:rsidRPr="00165962">
        <w:rPr>
          <w:rStyle w:val="StyleUnderline"/>
          <w:szCs w:val="26"/>
        </w:rPr>
        <w:t>in judging rightness.</w:t>
      </w:r>
      <w:r w:rsidRPr="00705E8E">
        <w:rPr>
          <w:rStyle w:val="StyleUnderline"/>
          <w:szCs w:val="26"/>
        </w:rPr>
        <w:t xml:space="preserve"> One which did not would simply be irrational, crazy.</w:t>
      </w:r>
      <w:r w:rsidRPr="00705E8E">
        <w:rPr>
          <w:sz w:val="16"/>
          <w:szCs w:val="26"/>
        </w:rPr>
        <w:t xml:space="preserve">” </w:t>
      </w:r>
      <w:r w:rsidRPr="00705E8E">
        <w:rPr>
          <w:rStyle w:val="Emphasis"/>
          <w:szCs w:val="26"/>
        </w:rPr>
        <w:t xml:space="preserve">Minimally plausible </w:t>
      </w:r>
      <w:r w:rsidRPr="00165962">
        <w:rPr>
          <w:rStyle w:val="Emphasis"/>
          <w:b w:val="0"/>
          <w:bCs/>
          <w:szCs w:val="26"/>
        </w:rPr>
        <w:t>versions of</w:t>
      </w:r>
      <w:r w:rsidRPr="00165962">
        <w:rPr>
          <w:rStyle w:val="Emphasis"/>
          <w:szCs w:val="26"/>
        </w:rPr>
        <w:t xml:space="preserve"> </w:t>
      </w:r>
      <w:r w:rsidRPr="00705E8E">
        <w:rPr>
          <w:rStyle w:val="Emphasis"/>
          <w:szCs w:val="26"/>
          <w:highlight w:val="cyan"/>
        </w:rPr>
        <w:t>deontology</w:t>
      </w:r>
      <w:r w:rsidRPr="00705E8E">
        <w:rPr>
          <w:rStyle w:val="Emphasis"/>
          <w:szCs w:val="26"/>
        </w:rPr>
        <w:t xml:space="preserve"> </w:t>
      </w:r>
      <w:r w:rsidRPr="00165962">
        <w:rPr>
          <w:rStyle w:val="Emphasis"/>
          <w:b w:val="0"/>
          <w:bCs/>
          <w:szCs w:val="26"/>
        </w:rPr>
        <w:t>and virtue ethics</w:t>
      </w:r>
      <w:r w:rsidRPr="00705E8E">
        <w:rPr>
          <w:rStyle w:val="Emphasis"/>
          <w:szCs w:val="26"/>
        </w:rPr>
        <w:t xml:space="preserve"> </w:t>
      </w:r>
      <w:r w:rsidRPr="00705E8E">
        <w:rPr>
          <w:rStyle w:val="Emphasis"/>
          <w:szCs w:val="26"/>
          <w:highlight w:val="cyan"/>
        </w:rPr>
        <w:t>must be concerned</w:t>
      </w:r>
      <w:r w:rsidRPr="00705E8E">
        <w:rPr>
          <w:rStyle w:val="Emphasis"/>
          <w:szCs w:val="26"/>
        </w:rPr>
        <w:t xml:space="preserve"> </w:t>
      </w:r>
      <w:r w:rsidRPr="00165962">
        <w:rPr>
          <w:rStyle w:val="Emphasis"/>
          <w:b w:val="0"/>
          <w:bCs/>
          <w:szCs w:val="26"/>
        </w:rPr>
        <w:t>in part</w:t>
      </w:r>
      <w:r w:rsidRPr="00705E8E">
        <w:rPr>
          <w:rStyle w:val="Emphasis"/>
          <w:szCs w:val="26"/>
        </w:rPr>
        <w:t xml:space="preserve"> </w:t>
      </w:r>
      <w:r w:rsidRPr="00705E8E">
        <w:rPr>
          <w:rStyle w:val="Emphasis"/>
          <w:szCs w:val="26"/>
          <w:highlight w:val="cyan"/>
        </w:rPr>
        <w:t>with promoting the good</w:t>
      </w:r>
      <w:r w:rsidRPr="00705E8E">
        <w:rPr>
          <w:rStyle w:val="StyleUnderline"/>
          <w:szCs w:val="26"/>
        </w:rPr>
        <w:t>, from an impartial point of view.</w:t>
      </w:r>
      <w:r w:rsidRPr="00705E8E">
        <w:rPr>
          <w:sz w:val="16"/>
          <w:szCs w:val="26"/>
        </w:rPr>
        <w:t xml:space="preserve"> </w:t>
      </w:r>
      <w:r w:rsidRPr="00705E8E">
        <w:rPr>
          <w:rStyle w:val="StyleUnderline"/>
          <w:szCs w:val="26"/>
          <w:highlight w:val="cyan"/>
        </w:rPr>
        <w:t>They’d</w:t>
      </w:r>
      <w:r w:rsidRPr="00705E8E">
        <w:rPr>
          <w:rStyle w:val="StyleUnderline"/>
          <w:szCs w:val="26"/>
        </w:rPr>
        <w:t xml:space="preserve"> thus </w:t>
      </w:r>
      <w:r w:rsidRPr="00705E8E">
        <w:rPr>
          <w:rStyle w:val="StyleUnderline"/>
          <w:szCs w:val="26"/>
          <w:highlight w:val="cyan"/>
        </w:rPr>
        <w:t xml:space="preserve">imply </w:t>
      </w:r>
      <w:r w:rsidRPr="00165962">
        <w:rPr>
          <w:rStyle w:val="StyleUnderline"/>
          <w:szCs w:val="26"/>
        </w:rPr>
        <w:t xml:space="preserve">very </w:t>
      </w:r>
      <w:r w:rsidRPr="00705E8E">
        <w:rPr>
          <w:rStyle w:val="StyleUnderline"/>
          <w:szCs w:val="26"/>
          <w:highlight w:val="cyan"/>
        </w:rPr>
        <w:t>strong reasons to reduce existential risk</w:t>
      </w:r>
      <w:r w:rsidRPr="00705E8E">
        <w:rPr>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705E8E">
        <w:rPr>
          <w:rStyle w:val="StyleUnderline"/>
          <w:szCs w:val="26"/>
        </w:rPr>
        <w:t>Even egoism, the view that each agent should maximize her own good, might imply strong reasons to reduce existential risk.</w:t>
      </w:r>
      <w:r w:rsidRPr="00705E8E">
        <w:rPr>
          <w:sz w:val="16"/>
          <w:szCs w:val="2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705E8E">
        <w:rPr>
          <w:rStyle w:val="StyleUnderline"/>
          <w:szCs w:val="26"/>
        </w:rPr>
        <w:t>To be minimally plausible, egoism will need to be paired with a more sophisticated account of well-being.</w:t>
      </w:r>
      <w:r w:rsidRPr="00705E8E">
        <w:rPr>
          <w:sz w:val="16"/>
          <w:szCs w:val="26"/>
        </w:rPr>
        <w:t xml:space="preserve"> To see this, it is enough to consider, as Plato did, the possibility of a ring of invisibility – </w:t>
      </w:r>
      <w:r w:rsidRPr="00705E8E">
        <w:rPr>
          <w:rStyle w:val="StyleUnderline"/>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705E8E">
        <w:rPr>
          <w:sz w:val="16"/>
          <w:szCs w:val="26"/>
        </w:rPr>
        <w:t xml:space="preserve">, in some robust way, where this would to a significant extent be a function of other-regarding concerns (see chapter 12 of this classic intro to ethics). But </w:t>
      </w:r>
      <w:r w:rsidRPr="00705E8E">
        <w:rPr>
          <w:rStyle w:val="StyleUnderline"/>
          <w:szCs w:val="26"/>
        </w:rPr>
        <w:t>once these elements are included, we can (roughly, as above) argue that this sort of egoism will imply strong reasons to reduce existential risk.</w:t>
      </w:r>
      <w:r w:rsidRPr="00705E8E">
        <w:rPr>
          <w:sz w:val="16"/>
          <w:szCs w:val="2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165962">
        <w:rPr>
          <w:rStyle w:val="Emphasis"/>
          <w:b w:val="0"/>
          <w:bCs/>
          <w:szCs w:val="26"/>
        </w:rPr>
        <w:t>We should also</w:t>
      </w:r>
      <w:r w:rsidRPr="00165962">
        <w:rPr>
          <w:rStyle w:val="Emphasis"/>
          <w:szCs w:val="26"/>
        </w:rPr>
        <w:t xml:space="preserve"> </w:t>
      </w:r>
      <w:r w:rsidRPr="00705E8E">
        <w:rPr>
          <w:rStyle w:val="Emphasis"/>
          <w:szCs w:val="26"/>
          <w:highlight w:val="cyan"/>
        </w:rPr>
        <w:t>take into account moral uncertainty.</w:t>
      </w:r>
      <w:r w:rsidRPr="00705E8E">
        <w:rPr>
          <w:sz w:val="16"/>
          <w:szCs w:val="26"/>
        </w:rPr>
        <w:t xml:space="preserve"> </w:t>
      </w:r>
      <w:r w:rsidRPr="00705E8E">
        <w:rPr>
          <w:rStyle w:val="StyleUnderline"/>
          <w:szCs w:val="26"/>
        </w:rPr>
        <w:t>What is it reasonable for one to do, when one is uncertain not (only) about the empirical facts, but also about the moral facts?</w:t>
      </w:r>
      <w:r w:rsidRPr="00705E8E">
        <w:rPr>
          <w:sz w:val="16"/>
          <w:szCs w:val="26"/>
        </w:rPr>
        <w:t xml:space="preserve"> I’ve just argued that </w:t>
      </w:r>
      <w:r w:rsidRPr="00705E8E">
        <w:rPr>
          <w:rStyle w:val="StyleUnderline"/>
          <w:szCs w:val="26"/>
        </w:rPr>
        <w:t>there’s agreement among minimally plausible ethical views that we have strong reason to reduce existential risk – not only consequentialists, but also deontologists, virtue ethicists, and sophisticated egoists should agree.</w:t>
      </w:r>
      <w:r w:rsidRPr="00705E8E">
        <w:rPr>
          <w:sz w:val="16"/>
          <w:szCs w:val="26"/>
        </w:rPr>
        <w:t xml:space="preserve"> But </w:t>
      </w:r>
      <w:r w:rsidRPr="00705E8E">
        <w:rPr>
          <w:rStyle w:val="StyleUnderline"/>
          <w:szCs w:val="26"/>
        </w:rPr>
        <w:t xml:space="preserve">even those (hedonistic egoists) who disagree should have a significant level of confidence that they are mistaken, and that one of the above views is correct. Even if they were 90% sure that their view is the correct one </w:t>
      </w:r>
      <w:r w:rsidRPr="00705E8E">
        <w:rPr>
          <w:sz w:val="16"/>
          <w:szCs w:val="26"/>
        </w:rPr>
        <w:t xml:space="preserve">(and 10% sure that one of these other ones is correct), </w:t>
      </w:r>
      <w:r w:rsidRPr="00705E8E">
        <w:rPr>
          <w:rStyle w:val="StyleUnderline"/>
          <w:szCs w:val="26"/>
        </w:rPr>
        <w:t>they would have pretty strong reason, from the standpoint of moral uncertainty, to reduce existential risk.</w:t>
      </w:r>
      <w:r w:rsidRPr="00705E8E">
        <w:rPr>
          <w:sz w:val="16"/>
          <w:szCs w:val="26"/>
        </w:rPr>
        <w:t xml:space="preserve"> Perhaps most disturbingly still, </w:t>
      </w:r>
      <w:r w:rsidRPr="00705E8E">
        <w:rPr>
          <w:rStyle w:val="StyleUnderline"/>
          <w:szCs w:val="26"/>
          <w:highlight w:val="cyan"/>
        </w:rPr>
        <w:t xml:space="preserve">even if we are only 1% sure that </w:t>
      </w:r>
      <w:r w:rsidRPr="00705E8E">
        <w:rPr>
          <w:rStyle w:val="StyleUnderline"/>
          <w:szCs w:val="26"/>
        </w:rPr>
        <w:t xml:space="preserve">the </w:t>
      </w:r>
      <w:r w:rsidRPr="00705E8E">
        <w:rPr>
          <w:rStyle w:val="StyleUnderline"/>
          <w:szCs w:val="26"/>
          <w:highlight w:val="cyan"/>
        </w:rPr>
        <w:t xml:space="preserve">well-being </w:t>
      </w:r>
      <w:r w:rsidRPr="00705E8E">
        <w:rPr>
          <w:rStyle w:val="StyleUnderline"/>
          <w:szCs w:val="26"/>
        </w:rPr>
        <w:t xml:space="preserve">of possible future people </w:t>
      </w:r>
      <w:r w:rsidRPr="00705E8E">
        <w:rPr>
          <w:rStyle w:val="StyleUnderline"/>
          <w:szCs w:val="26"/>
          <w:highlight w:val="cyan"/>
        </w:rPr>
        <w:t>matter</w:t>
      </w:r>
      <w:r w:rsidRPr="00705E8E">
        <w:rPr>
          <w:rStyle w:val="StyleUnderline"/>
          <w:szCs w:val="26"/>
        </w:rPr>
        <w:t xml:space="preserve">s, it is at least arguable that, </w:t>
      </w:r>
      <w:r w:rsidRPr="00705E8E">
        <w:rPr>
          <w:rStyle w:val="StyleUnderline"/>
          <w:szCs w:val="26"/>
          <w:highlight w:val="cyan"/>
        </w:rPr>
        <w:t xml:space="preserve">from </w:t>
      </w:r>
      <w:r w:rsidRPr="00705E8E">
        <w:rPr>
          <w:rStyle w:val="StyleUnderline"/>
          <w:szCs w:val="26"/>
        </w:rPr>
        <w:t xml:space="preserve">the standpoint of </w:t>
      </w:r>
      <w:r w:rsidRPr="00705E8E">
        <w:rPr>
          <w:rStyle w:val="StyleUnderline"/>
          <w:szCs w:val="26"/>
          <w:highlight w:val="cyan"/>
        </w:rPr>
        <w:t>moral uncertainty, reducing existential risk is the most important thing in the worl</w:t>
      </w:r>
      <w:r w:rsidRPr="00705E8E">
        <w:rPr>
          <w:rStyle w:val="StyleUnderline"/>
          <w:szCs w:val="26"/>
        </w:rPr>
        <w:t>d.</w:t>
      </w:r>
      <w:r w:rsidRPr="00705E8E">
        <w:rPr>
          <w:sz w:val="16"/>
          <w:szCs w:val="2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05E8E">
        <w:rPr>
          <w:rStyle w:val="StyleUnderline"/>
          <w:szCs w:val="26"/>
        </w:rPr>
        <w:t>It is enough for my claim that there is moral agreement in the relevant sense if</w:t>
      </w:r>
      <w:r w:rsidRPr="00705E8E">
        <w:rPr>
          <w:sz w:val="16"/>
          <w:szCs w:val="26"/>
        </w:rPr>
        <w:t xml:space="preserve">, at least given certain empirical claims about what future lives would most likely be like, </w:t>
      </w:r>
      <w:r w:rsidRPr="00705E8E">
        <w:rPr>
          <w:rStyle w:val="Emphasis"/>
          <w:szCs w:val="26"/>
          <w:highlight w:val="cyan"/>
        </w:rPr>
        <w:t xml:space="preserve">all minimally plausible moral views would converge </w:t>
      </w:r>
      <w:r w:rsidRPr="00705E8E">
        <w:rPr>
          <w:rStyle w:val="Emphasis"/>
          <w:szCs w:val="26"/>
        </w:rPr>
        <w:t xml:space="preserve">on the conclusion </w:t>
      </w:r>
      <w:r w:rsidRPr="00705E8E">
        <w:rPr>
          <w:rStyle w:val="Emphasis"/>
          <w:szCs w:val="26"/>
          <w:highlight w:val="cyan"/>
        </w:rPr>
        <w:t>that we should try to save the world</w:t>
      </w:r>
      <w:r w:rsidRPr="00705E8E">
        <w:rPr>
          <w:rStyle w:val="StyleUnderline"/>
          <w:szCs w:val="26"/>
          <w:highlight w:val="cyan"/>
        </w:rPr>
        <w:t>.</w:t>
      </w:r>
      <w:r w:rsidRPr="00705E8E">
        <w:rPr>
          <w:sz w:val="16"/>
          <w:szCs w:val="26"/>
        </w:rPr>
        <w:t xml:space="preserve"> While there are some </w:t>
      </w:r>
      <w:r w:rsidRPr="00705E8E">
        <w:rPr>
          <w:sz w:val="16"/>
          <w:szCs w:val="26"/>
        </w:rPr>
        <w:lastRenderedPageBreak/>
        <w:t xml:space="preserve">non-crazy </w:t>
      </w:r>
      <w:r w:rsidRPr="00705E8E">
        <w:rPr>
          <w:rStyle w:val="StyleUnderline"/>
          <w:szCs w:val="26"/>
        </w:rPr>
        <w:t>views that place significantly greater moral weight on avoiding suffering than on promoting happiness</w:t>
      </w:r>
      <w:r w:rsidRPr="00705E8E">
        <w:rPr>
          <w:sz w:val="16"/>
          <w:szCs w:val="26"/>
        </w:rPr>
        <w:t xml:space="preserve">, for reasons others have offered (and for independent reasons I won’t get into here unless requested to), they nonetheless </w:t>
      </w:r>
      <w:r w:rsidRPr="00705E8E">
        <w:rPr>
          <w:rStyle w:val="StyleUnderline"/>
          <w:szCs w:val="26"/>
        </w:rPr>
        <w:t>seem to be fairly implausible views.</w:t>
      </w:r>
      <w:r w:rsidRPr="00705E8E">
        <w:rPr>
          <w:sz w:val="16"/>
          <w:szCs w:val="26"/>
        </w:rPr>
        <w:t xml:space="preserve"> And </w:t>
      </w:r>
      <w:r w:rsidRPr="00705E8E">
        <w:rPr>
          <w:rStyle w:val="StyleUnderline"/>
          <w:szCs w:val="26"/>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705E8E">
        <w:rPr>
          <w:sz w:val="16"/>
          <w:szCs w:val="26"/>
        </w:rPr>
        <w:t xml:space="preserve"> Derek Parfit, whose work has emphasized future generations as well as agreement in ethics, described our situation clearly and accurately: “We live during the hinge of history. </w:t>
      </w:r>
      <w:r w:rsidRPr="00705E8E">
        <w:rPr>
          <w:rStyle w:val="StyleUnderline"/>
          <w:szCs w:val="26"/>
        </w:rPr>
        <w:t xml:space="preserve">Given the scientific and technological discoveries of the last two centuries, the world has never changed as fast. </w:t>
      </w:r>
      <w:r w:rsidRPr="00705E8E">
        <w:rPr>
          <w:sz w:val="16"/>
          <w:szCs w:val="26"/>
        </w:rPr>
        <w:t xml:space="preserve">We shall soon have even greater powers to transform, not only our surroundings, but ourselves and our successors. </w:t>
      </w:r>
      <w:r w:rsidRPr="00705E8E">
        <w:rPr>
          <w:rStyle w:val="StyleUnderline"/>
          <w:szCs w:val="26"/>
        </w:rPr>
        <w:t xml:space="preserve">If we act wisely in the next few centuries, humanity will survive its most dangerous and decisive period. </w:t>
      </w:r>
      <w:r w:rsidRPr="00705E8E">
        <w:rPr>
          <w:sz w:val="16"/>
          <w:szCs w:val="26"/>
        </w:rPr>
        <w:t xml:space="preserve">Our descendants could, if necessary, go elsewhere, spreading through this galaxy…. </w:t>
      </w:r>
      <w:r w:rsidRPr="00705E8E">
        <w:rPr>
          <w:rStyle w:val="StyleUnderline"/>
          <w:szCs w:val="26"/>
        </w:rPr>
        <w:t>Our descendants might, I believe, make the further future very good. But that good future may also depend in part on us. If our selfish recklessness ends human history, we would be acting very wrongly.</w:t>
      </w:r>
      <w:r w:rsidRPr="00705E8E">
        <w:rPr>
          <w:sz w:val="16"/>
          <w:szCs w:val="26"/>
        </w:rPr>
        <w:t>” (From chapter 36 of On What Matters)</w:t>
      </w:r>
    </w:p>
    <w:p w14:paraId="7F99F982" w14:textId="77777777" w:rsidR="004B1887" w:rsidRDefault="004B1887" w:rsidP="004B1887">
      <w:pPr>
        <w:pStyle w:val="Heading4"/>
      </w:pPr>
      <w:r>
        <w:t xml:space="preserve">3] </w:t>
      </w:r>
      <w:r w:rsidRPr="004E035C">
        <w:t xml:space="preserve">Actor specificity: A] Governments must aggregate since every policy benefit some and harms others, which also means side constraints freeze action. B] States lack wills or intentions since policies are collective actions. </w:t>
      </w:r>
      <w:r>
        <w:t xml:space="preserve">C] </w:t>
      </w:r>
      <w:r w:rsidRPr="004E035C">
        <w:t>Actor-specificity comes first since different agents have different ethical standings.</w:t>
      </w:r>
    </w:p>
    <w:p w14:paraId="5105ED95" w14:textId="36F020B6" w:rsidR="004B1887" w:rsidRDefault="004B1887" w:rsidP="004B1887">
      <w:pPr>
        <w:pStyle w:val="Heading3"/>
      </w:pPr>
      <w:r>
        <w:lastRenderedPageBreak/>
        <w:t xml:space="preserve">AC – </w:t>
      </w:r>
      <w:r w:rsidR="00514B56">
        <w:t>Exploration</w:t>
      </w:r>
    </w:p>
    <w:p w14:paraId="6B78429F" w14:textId="77777777" w:rsidR="004B1887" w:rsidRPr="00E70197" w:rsidRDefault="004B1887" w:rsidP="004B1887">
      <w:pPr>
        <w:pStyle w:val="Heading4"/>
      </w:pPr>
      <w:r w:rsidRPr="00E70197">
        <w:t>Currently, entrepreneurs are pushing for privatization of space travel with increasing success</w:t>
      </w:r>
    </w:p>
    <w:p w14:paraId="7FA0B143" w14:textId="77777777" w:rsidR="004B1887" w:rsidRPr="00E70197" w:rsidRDefault="004B1887" w:rsidP="004B1887">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9" w:history="1">
        <w:r w:rsidRPr="00E70197">
          <w:rPr>
            <w:rStyle w:val="Hyperlink"/>
          </w:rPr>
          <w:t>https://newrepublic.com/article/160303/monetizing-final-frontier</w:t>
        </w:r>
      </w:hyperlink>
      <w:r w:rsidRPr="00E70197">
        <w:t>] TDI</w:t>
      </w:r>
    </w:p>
    <w:p w14:paraId="52BD5FEF" w14:textId="77777777" w:rsidR="004B1887" w:rsidRPr="00E70197" w:rsidRDefault="004B1887" w:rsidP="004B1887">
      <w:pPr>
        <w:rPr>
          <w:b/>
          <w:u w:val="single"/>
        </w:rPr>
      </w:pPr>
      <w:r w:rsidRPr="005953F5">
        <w:rPr>
          <w:sz w:val="10"/>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It was the first time humans had flown in a rocket and a capsule made by a private-sector company: SpaceX, the creation of the billionaire Elon Musk.</w:t>
      </w:r>
      <w:r w:rsidRPr="005953F5">
        <w:rPr>
          <w:sz w:val="10"/>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E70197">
        <w:rPr>
          <w:rStyle w:val="StyleUnderline"/>
        </w:rPr>
        <w:t xml:space="preserve">. Over the next few years, </w:t>
      </w:r>
      <w:r w:rsidRPr="00B22010">
        <w:rPr>
          <w:rStyle w:val="StyleUnderline"/>
          <w:highlight w:val="cyan"/>
        </w:rPr>
        <w:t>NASA will pay Musk</w:t>
      </w:r>
      <w:r w:rsidRPr="00E70197">
        <w:rPr>
          <w:rStyle w:val="StyleUnderline"/>
        </w:rPr>
        <w:t xml:space="preserve"> and SpaceX </w:t>
      </w:r>
      <w:r w:rsidRPr="00B22010">
        <w:rPr>
          <w:rStyle w:val="StyleUnderline"/>
          <w:highlight w:val="cyan"/>
        </w:rPr>
        <w:t>$2.6 billion to ferry astronauts</w:t>
      </w:r>
      <w:r w:rsidRPr="00E70197">
        <w:rPr>
          <w:rStyle w:val="StyleUnderline"/>
        </w:rPr>
        <w:t xml:space="preserve"> </w:t>
      </w:r>
      <w:r w:rsidRPr="00B22010">
        <w:rPr>
          <w:rStyle w:val="StyleUnderline"/>
          <w:highlight w:val="cyan"/>
        </w:rPr>
        <w:t>to</w:t>
      </w:r>
      <w:r w:rsidRPr="00E70197">
        <w:rPr>
          <w:rStyle w:val="StyleUnderline"/>
        </w:rPr>
        <w:t xml:space="preserve"> and from </w:t>
      </w:r>
      <w:r w:rsidRPr="00B22010">
        <w:rPr>
          <w:rStyle w:val="StyleUnderline"/>
          <w:highlight w:val="cyan"/>
        </w:rPr>
        <w:t>the space station</w:t>
      </w:r>
      <w:r w:rsidRPr="00E70197">
        <w:rPr>
          <w:rStyle w:val="StyleUnderline"/>
        </w:rPr>
        <w:t xml:space="preserve"> six times. </w:t>
      </w:r>
      <w:r w:rsidRPr="005953F5">
        <w:rPr>
          <w:sz w:val="10"/>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B22010">
        <w:rPr>
          <w:rStyle w:val="StyleUnderline"/>
          <w:highlight w:val="cyan"/>
        </w:rPr>
        <w:t>Private-sector activity in space</w:t>
      </w:r>
      <w:r w:rsidRPr="00E70197">
        <w:rPr>
          <w:rStyle w:val="StyleUnderline"/>
        </w:rPr>
        <w:t xml:space="preserve"> travel is </w:t>
      </w:r>
      <w:r w:rsidRPr="00B22010">
        <w:rPr>
          <w:rStyle w:val="StyleUnderline"/>
          <w:highlight w:val="cyan"/>
        </w:rPr>
        <w:t>accelerating</w:t>
      </w:r>
      <w:r w:rsidRPr="00E70197">
        <w:rPr>
          <w:rStyle w:val="StyleUnderline"/>
        </w:rPr>
        <w:t xml:space="preserve"> dramatically—rocketing, one might say. For decades, ever since people first headed for orbit in the 1960s, spaceflight had been mostly the preserve of governments.</w:t>
      </w:r>
      <w:r w:rsidRPr="005953F5">
        <w:rPr>
          <w:sz w:val="10"/>
        </w:rPr>
        <w:t xml:space="preserve"> States were the only actors with the money and technical acumen to blast things into the vacuum and get them safely down again. </w:t>
      </w:r>
      <w:r w:rsidRPr="00E70197">
        <w:rPr>
          <w:rStyle w:val="StyleUnderline"/>
        </w:rPr>
        <w:t xml:space="preserve">The private sector didn’t have NASA’s know-how, nor—more important—a business plan that could rationalize the massive outlay of capital required to operate in space. In the last few years, that calculus has changed dramatically. A </w:t>
      </w:r>
      <w:r w:rsidRPr="00B22010">
        <w:rPr>
          <w:rStyle w:val="StyleUnderline"/>
          <w:highlight w:val="cyan"/>
        </w:rPr>
        <w:t>generation of “New Space” entrepreneurs</w:t>
      </w:r>
      <w:r w:rsidRPr="00E70197">
        <w:rPr>
          <w:rStyle w:val="StyleUnderline"/>
        </w:rPr>
        <w:t xml:space="preserve"> has begun launching rockets and satellites. Some seek to flood the planet with fast, cheap mobile-phone signals; others want to manufacture new products in zero gravity, harnessing the novel physics of such conditions to </w:t>
      </w:r>
      <w:r w:rsidRPr="00B22010">
        <w:rPr>
          <w:rStyle w:val="StyleUnderline"/>
          <w:highlight w:val="cyan"/>
        </w:rPr>
        <w:t>engineer substances that can’t be made in Earth</w:t>
      </w:r>
      <w:r w:rsidRPr="00E70197">
        <w:rPr>
          <w:rStyle w:val="StyleUnderline"/>
        </w:rPr>
        <w:t>’s gravity</w:t>
      </w:r>
      <w:r w:rsidRPr="005953F5">
        <w:rPr>
          <w:sz w:val="10"/>
        </w:rPr>
        <w:t>. Further afield, they’re aiming to harvest water on the moon and even mine asteroids</w:t>
      </w:r>
      <w:r w:rsidRPr="00E70197">
        <w:rPr>
          <w:rStyle w:val="StyleUnderline"/>
        </w:rPr>
        <w:t xml:space="preserve">. Backing this burst of entrepreneurial fervor are many billionaires who made their money in the early Wild West of the internet, including Amazon’s Jeff Bezos, with </w:t>
      </w:r>
      <w:r w:rsidRPr="00B22010">
        <w:rPr>
          <w:rStyle w:val="StyleUnderline"/>
          <w:highlight w:val="cyan"/>
        </w:rPr>
        <w:t>dreams of building space colonies</w:t>
      </w:r>
      <w:r w:rsidRPr="00E70197">
        <w:rPr>
          <w:rStyle w:val="StyleUnderline"/>
        </w:rPr>
        <w:t>, and Musk, the former PayPal titan who hopes to personally make it to Mars.</w:t>
      </w:r>
      <w:r w:rsidRPr="00E70197">
        <w:rPr>
          <w:b/>
          <w:u w:val="single"/>
        </w:rPr>
        <w:t xml:space="preserve"> </w:t>
      </w:r>
      <w:r w:rsidRPr="00E70197">
        <w:rPr>
          <w:rStyle w:val="StyleUnderline"/>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B22010">
        <w:rPr>
          <w:rStyle w:val="StyleUnderline"/>
          <w:highlight w:val="cyan"/>
        </w:rPr>
        <w:t>officials</w:t>
      </w:r>
      <w:r w:rsidRPr="00E70197">
        <w:rPr>
          <w:rStyle w:val="StyleUnderline"/>
        </w:rPr>
        <w:t xml:space="preserve"> have even </w:t>
      </w:r>
      <w:r w:rsidRPr="00B22010">
        <w:rPr>
          <w:rStyle w:val="StyleUnderline"/>
          <w:highlight w:val="cyan"/>
        </w:rPr>
        <w:t>touted</w:t>
      </w:r>
      <w:r w:rsidRPr="00E70197">
        <w:rPr>
          <w:rStyle w:val="StyleUnderline"/>
        </w:rPr>
        <w:t xml:space="preserve"> </w:t>
      </w:r>
      <w:r w:rsidRPr="00B22010">
        <w:rPr>
          <w:rStyle w:val="StyleUnderline"/>
          <w:highlight w:val="cyan"/>
        </w:rPr>
        <w:t>the idea of privatizing</w:t>
      </w:r>
      <w:r w:rsidRPr="00E70197">
        <w:rPr>
          <w:rStyle w:val="StyleUnderline"/>
        </w:rPr>
        <w:t xml:space="preserve"> the </w:t>
      </w:r>
      <w:r w:rsidRPr="00B22010">
        <w:rPr>
          <w:rStyle w:val="StyleUnderline"/>
          <w:highlight w:val="cyan"/>
        </w:rPr>
        <w:t>$100 billion space station</w:t>
      </w:r>
      <w:r w:rsidRPr="00E70197">
        <w:rPr>
          <w:rStyle w:val="StyleUnderline"/>
        </w:rPr>
        <w:t xml:space="preserve"> itself</w:t>
      </w:r>
      <w:r w:rsidRPr="005953F5">
        <w:rPr>
          <w:sz w:val="10"/>
        </w:rPr>
        <w:t>—the last signature NASA-sponsored human spacecraft project still aloft. When Trump’s transition team in 2017 pondered the handoff of low-Earth orbit to the private sector, it concluded: “</w:t>
      </w:r>
      <w:r w:rsidRPr="00E70197">
        <w:rPr>
          <w:rStyle w:val="StyleUnderline"/>
        </w:rPr>
        <w:t xml:space="preserve">This may be </w:t>
      </w:r>
      <w:r w:rsidRPr="00B22010">
        <w:rPr>
          <w:rStyle w:val="StyleUnderline"/>
          <w:highlight w:val="cyan"/>
        </w:rPr>
        <w:t>the</w:t>
      </w:r>
      <w:r w:rsidRPr="00E70197">
        <w:rPr>
          <w:rStyle w:val="StyleUnderline"/>
        </w:rPr>
        <w:t xml:space="preserve"> </w:t>
      </w:r>
      <w:r w:rsidRPr="00B22010">
        <w:rPr>
          <w:rStyle w:val="StyleUnderline"/>
          <w:highlight w:val="cyan"/>
        </w:rPr>
        <w:t>biggest</w:t>
      </w:r>
      <w:r w:rsidRPr="00E70197">
        <w:rPr>
          <w:rStyle w:val="StyleUnderline"/>
        </w:rPr>
        <w:t xml:space="preserve"> and most </w:t>
      </w:r>
      <w:r w:rsidRPr="00B22010">
        <w:rPr>
          <w:rStyle w:val="StyleUnderline"/>
          <w:highlight w:val="cyan"/>
        </w:rPr>
        <w:t>public privatization effort</w:t>
      </w:r>
      <w:r w:rsidRPr="00E70197">
        <w:rPr>
          <w:rStyle w:val="StyleUnderline"/>
        </w:rPr>
        <w:t xml:space="preserve"> America has </w:t>
      </w:r>
      <w:r w:rsidRPr="00B22010">
        <w:rPr>
          <w:rStyle w:val="StyleUnderline"/>
          <w:highlight w:val="cyan"/>
        </w:rPr>
        <w:t>ever</w:t>
      </w:r>
      <w:r w:rsidRPr="00E70197">
        <w:rPr>
          <w:rStyle w:val="StyleUnderline"/>
        </w:rPr>
        <w:t xml:space="preserve"> conducted.</w:t>
      </w:r>
      <w:r w:rsidRPr="005953F5">
        <w:rPr>
          <w:sz w:val="10"/>
        </w:rPr>
        <w:t>” Or as Texas GOP Senator Ted Cruz—at the time the chairman of the Space, Science, and Competitiveness Subcommittee—put it in 2018: “</w:t>
      </w:r>
      <w:r w:rsidRPr="00E70197">
        <w:rPr>
          <w:rStyle w:val="StyleUnderline"/>
        </w:rPr>
        <w:t xml:space="preserve">I predict the first trillionaire will be made in space.” </w:t>
      </w:r>
      <w:r w:rsidRPr="005953F5">
        <w:rPr>
          <w:sz w:val="10"/>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E70197">
        <w:rPr>
          <w:rStyle w:val="StyleUnderline"/>
        </w:rPr>
        <w:t>the history of privatization is spotty at best, with plenty of civically brutal knock-on effects: concentrations of monopolistic power, enfeebled democratic control, and widespread environmental degradation. We’ve seen all those problems appear on Earth as all manner of traditional social goods, from education and housing to pension plans and mass transit, have been targeted for private-sector control. Next up, it seems, is the great beyond.</w:t>
      </w:r>
    </w:p>
    <w:p w14:paraId="461632C2" w14:textId="77777777" w:rsidR="004B1887" w:rsidRPr="004D1D41" w:rsidRDefault="004B1887" w:rsidP="004B1887"/>
    <w:p w14:paraId="6BECA85A" w14:textId="2C6086C4" w:rsidR="004B1887" w:rsidRPr="00E70197" w:rsidRDefault="004B1887" w:rsidP="004B1887">
      <w:pPr>
        <w:pStyle w:val="Heading4"/>
      </w:pPr>
      <w:r w:rsidRPr="00E70197">
        <w:t>Space exploration is essential to the survival of humanity</w:t>
      </w:r>
      <w:r w:rsidR="00514B56">
        <w:t xml:space="preserve"> – </w:t>
      </w:r>
      <w:r w:rsidRPr="00E70197">
        <w:t>colonization</w:t>
      </w:r>
      <w:r w:rsidR="005758EE">
        <w:t xml:space="preserve"> </w:t>
      </w:r>
      <w:r w:rsidRPr="00E70197">
        <w:t>solves a litany of existential threats</w:t>
      </w:r>
    </w:p>
    <w:p w14:paraId="7103681F" w14:textId="77777777" w:rsidR="004B1887" w:rsidRPr="00E70197" w:rsidRDefault="004B1887" w:rsidP="004B1887">
      <w:r w:rsidRPr="00E70197">
        <w:rPr>
          <w:rStyle w:val="Style13ptBold"/>
        </w:rPr>
        <w:t xml:space="preserve">Fitzgerald 3/9 </w:t>
      </w:r>
      <w:r w:rsidRPr="00E70197">
        <w:t>[(Shanon, Assistant Websites Editor at Liberty Fund), “Why Human Space Exploration Matters,” March 9 2021, https://www.econlib.org/why-human-space-exploration-matters/] TDI</w:t>
      </w:r>
    </w:p>
    <w:p w14:paraId="2ABE6EF7" w14:textId="78566D5C" w:rsidR="004B1887" w:rsidRDefault="004B1887" w:rsidP="004B1887">
      <w:pPr>
        <w:rPr>
          <w:rStyle w:val="StyleUnderlin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B22010">
        <w:rPr>
          <w:rStyle w:val="StyleUnderline"/>
          <w:highlight w:val="cyan"/>
        </w:rPr>
        <w:t>if humans want to survive</w:t>
      </w:r>
      <w:r w:rsidRPr="00E70197">
        <w:rPr>
          <w:rStyle w:val="StyleUnderline"/>
        </w:rPr>
        <w:t xml:space="preserve"> in perpetuity, </w:t>
      </w:r>
      <w:r w:rsidRPr="00B22010">
        <w:rPr>
          <w:rStyle w:val="StyleUnderline"/>
          <w:highlight w:val="cyan"/>
        </w:rPr>
        <w:t>we need to establish ourselves on other planets</w:t>
      </w:r>
      <w:r w:rsidRPr="00E70197">
        <w:rPr>
          <w:rStyle w:val="StyleUnderline"/>
        </w:rPr>
        <w:t xml:space="preserve"> in addition to Earth</w:t>
      </w:r>
      <w:r w:rsidRPr="005953F5">
        <w:rPr>
          <w:sz w:val="16"/>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life might not make it here. There is no guarantee that it will, and in the very long run, with the expansion and subsequent death of our sun, we know with near certainty that it will not. </w:t>
      </w:r>
      <w:r w:rsidRPr="00B22010">
        <w:rPr>
          <w:rStyle w:val="StyleUnderline"/>
        </w:rPr>
        <w:t>Consider</w:t>
      </w:r>
      <w:r w:rsidRPr="00E70197">
        <w:rPr>
          <w:rStyle w:val="StyleUnderline"/>
        </w:rPr>
        <w:t xml:space="preserve"> just a few </w:t>
      </w:r>
      <w:r w:rsidRPr="00B22010">
        <w:rPr>
          <w:rStyle w:val="StyleUnderline"/>
          <w:highlight w:val="cyan"/>
        </w:rPr>
        <w:t>possible</w:t>
      </w:r>
      <w:r w:rsidRPr="00E70197">
        <w:rPr>
          <w:rStyle w:val="StyleUnderline"/>
        </w:rPr>
        <w:t xml:space="preserve"> </w:t>
      </w:r>
      <w:r w:rsidRPr="00B22010">
        <w:rPr>
          <w:rStyle w:val="StyleUnderline"/>
          <w:highlight w:val="cyan"/>
        </w:rPr>
        <w:t>extinction-level events</w:t>
      </w:r>
      <w:r w:rsidRPr="00E70197">
        <w:rPr>
          <w:rStyle w:val="StyleUnderline"/>
        </w:rPr>
        <w:t xml:space="preserve"> that could strike even earlier: large </w:t>
      </w:r>
      <w:r w:rsidRPr="00B22010">
        <w:rPr>
          <w:rStyle w:val="StyleUnderline"/>
          <w:highlight w:val="cyan"/>
        </w:rPr>
        <w:t>meteors</w:t>
      </w:r>
      <w:r w:rsidRPr="00E70197">
        <w:rPr>
          <w:rStyle w:val="StyleUnderline"/>
        </w:rPr>
        <w:t xml:space="preserve">, </w:t>
      </w:r>
      <w:r w:rsidRPr="00B22010">
        <w:rPr>
          <w:rStyle w:val="StyleUnderline"/>
          <w:highlight w:val="cyan"/>
        </w:rPr>
        <w:t>supervolcanic</w:t>
      </w:r>
      <w:r w:rsidRPr="00E70197">
        <w:rPr>
          <w:rStyle w:val="StyleUnderline"/>
        </w:rPr>
        <w:t xml:space="preserve"> </w:t>
      </w:r>
      <w:r w:rsidRPr="00B22010">
        <w:rPr>
          <w:rStyle w:val="StyleUnderline"/>
          <w:highlight w:val="cyan"/>
        </w:rPr>
        <w:t>eruptions</w:t>
      </w:r>
      <w:r w:rsidRPr="00E70197">
        <w:rPr>
          <w:rStyle w:val="StyleUnderline"/>
        </w:rPr>
        <w:t xml:space="preserve">, drastic </w:t>
      </w:r>
      <w:r w:rsidRPr="00B22010">
        <w:rPr>
          <w:rStyle w:val="StyleUnderline"/>
          <w:highlight w:val="cyan"/>
        </w:rPr>
        <w:t>climactic disruption</w:t>
      </w:r>
      <w:r w:rsidRPr="00E70197">
        <w:rPr>
          <w:rStyle w:val="StyleUnderline"/>
        </w:rPr>
        <w:t xml:space="preserve"> of the “Snowball Earth” variety</w:t>
      </w:r>
      <w:r w:rsidRPr="005953F5">
        <w:rPr>
          <w:sz w:val="16"/>
        </w:rPr>
        <w:t xml:space="preserve">. As SpaceX founder and Tesla CEO Elon Musk recently observed on the Joe Rogan Experience podcast, </w:t>
      </w:r>
      <w:r w:rsidRPr="00E70197">
        <w:rPr>
          <w:rStyle w:val="StyleUnderline"/>
        </w:rPr>
        <w:t>“A species that does not become multiplanetary is simply waiting around until there is some extinction event, either self-inflicted or external.”</w:t>
      </w:r>
      <w:r w:rsidRPr="005953F5">
        <w:rPr>
          <w:sz w:val="16"/>
        </w:rPr>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then the question becomes: </w:t>
      </w:r>
      <w:r w:rsidRPr="005953F5">
        <w:rPr>
          <w:rStyle w:val="StyleUnderline"/>
          <w:highlight w:val="cyan"/>
        </w:rPr>
        <w:t xml:space="preserve">why is that a risk we </w:t>
      </w:r>
      <w:r w:rsidRPr="005953F5">
        <w:rPr>
          <w:rStyle w:val="StyleUnderline"/>
        </w:rPr>
        <w:t xml:space="preserve">would </w:t>
      </w:r>
      <w:r w:rsidRPr="005953F5">
        <w:rPr>
          <w:rStyle w:val="StyleUnderline"/>
          <w:highlight w:val="cyan"/>
        </w:rPr>
        <w:t>want to take</w:t>
      </w:r>
      <w:r w:rsidRPr="00E70197">
        <w:rPr>
          <w:rStyle w:val="StyleUnderline"/>
        </w:rPr>
        <w:t xml:space="preserve">? The bomb is here to stay for now, but there is no reason that 100% of known life in the universe needs to stay here on Earth to keep it company, waiting around for something even more destructive to show up. While we’re on that happy subject: Do you have any good intuitions about our collective chances against hostile, or simply arrogant or domineering, technologically-advanced extraterrestrial lifeforms, if and/or when they decide to pay us a visit on our home turf? </w:t>
      </w:r>
      <w:r w:rsidRPr="005953F5">
        <w:rPr>
          <w:sz w:val="16"/>
        </w:rPr>
        <w:t xml:space="preserve">These scary situation sketches will suffice. At bottom, </w:t>
      </w:r>
      <w:r w:rsidRPr="00E70197">
        <w:rPr>
          <w:rStyle w:val="StyleUnderline"/>
        </w:rPr>
        <w:t xml:space="preserve">the core reason I am a believer in the need to make life—and not just human life—multiplanetary is the same basic reason I would never counsel a friend to keep all their money and valuables in one place: </w:t>
      </w:r>
      <w:r w:rsidRPr="005953F5">
        <w:rPr>
          <w:rStyle w:val="StyleUnderline"/>
          <w:highlight w:val="cyan"/>
        </w:rPr>
        <w:t>diversification is good</w:t>
      </w:r>
      <w:r w:rsidRPr="00E70197">
        <w:rPr>
          <w:rStyle w:val="StyleUnderline"/>
        </w:rPr>
        <w:t>.</w:t>
      </w:r>
      <w:r w:rsidRPr="005953F5">
        <w:rPr>
          <w:sz w:val="16"/>
        </w:rPr>
        <w:t xml:space="preserve"> Wisdom and experience suggest we store precious resources in multiple safe(ish) places. Diversification limits our exposure to risk, and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5953F5">
        <w:rPr>
          <w:rStyle w:val="StyleUnderline"/>
          <w:highlight w:val="cyan"/>
        </w:rPr>
        <w:t>our approach to</w:t>
      </w:r>
      <w:r w:rsidRPr="00E70197">
        <w:rPr>
          <w:rStyle w:val="StyleUnderline"/>
        </w:rPr>
        <w:t xml:space="preserve"> the </w:t>
      </w:r>
      <w:r w:rsidRPr="005953F5">
        <w:rPr>
          <w:rStyle w:val="StyleUnderline"/>
          <w:highlight w:val="cyan"/>
        </w:rPr>
        <w:t>human population</w:t>
      </w:r>
      <w:r w:rsidRPr="00E70197">
        <w:rPr>
          <w:rStyle w:val="StyleUnderline"/>
        </w:rPr>
        <w:t xml:space="preserve"> itself—the universal store and font of “human capital”—</w:t>
      </w:r>
      <w:r w:rsidRPr="005953F5">
        <w:rPr>
          <w:rStyle w:val="StyleUnderline"/>
          <w:highlight w:val="cyan"/>
        </w:rPr>
        <w:t>does not</w:t>
      </w:r>
      <w:r w:rsidRPr="00E70197">
        <w:rPr>
          <w:rStyle w:val="StyleUnderline"/>
        </w:rPr>
        <w:t xml:space="preserve"> currently </w:t>
      </w:r>
      <w:r w:rsidRPr="005953F5">
        <w:rPr>
          <w:rStyle w:val="StyleUnderline"/>
          <w:highlight w:val="cyan"/>
        </w:rPr>
        <w:t>prioritize diversification to the degree our</w:t>
      </w:r>
      <w:r w:rsidRPr="00E70197">
        <w:rPr>
          <w:rStyle w:val="StyleUnderline"/>
        </w:rPr>
        <w:t xml:space="preserve"> technological </w:t>
      </w:r>
      <w:r w:rsidRPr="005953F5">
        <w:rPr>
          <w:rStyle w:val="StyleUnderline"/>
          <w:highlight w:val="cyan"/>
        </w:rPr>
        <w:t>capabilities</w:t>
      </w:r>
      <w:r w:rsidRPr="00E70197">
        <w:rPr>
          <w:rStyle w:val="StyleUnderline"/>
        </w:rPr>
        <w:t xml:space="preserve"> would </w:t>
      </w:r>
      <w:r w:rsidRPr="005953F5">
        <w:rPr>
          <w:rStyle w:val="StyleUnderline"/>
          <w:highlight w:val="cyan"/>
        </w:rPr>
        <w:t>allow</w:t>
      </w:r>
      <w:r w:rsidRPr="00E70197">
        <w:rPr>
          <w:rStyle w:val="StyleUnderline"/>
        </w:rPr>
        <w:t>. The distribution of the human population, and of almost all human knowledge and works, is overwhelmingly local</w:t>
      </w:r>
      <w:r w:rsidRPr="005953F5">
        <w:rPr>
          <w:sz w:val="16"/>
        </w:rPr>
        <w:t xml:space="preserve">.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w:t>
      </w:r>
      <w:r w:rsidRPr="005953F5">
        <w:rPr>
          <w:sz w:val="16"/>
        </w:rPr>
        <w:lastRenderedPageBreak/>
        <w:t>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5953F5">
        <w:rPr>
          <w:sz w:val="16"/>
        </w:rPr>
        <w:t xml:space="preserve">, given our recent and rapid technological advances in rocketry, computers, and materials science and engineering, among other important fields for space exploration and settlement. </w:t>
      </w:r>
      <w:r w:rsidRPr="00E70197">
        <w:rPr>
          <w:rStyle w:val="StyleUnderline"/>
        </w:rPr>
        <w:t>Quickly the uniplanetary human situation is becoming, if it is not already, one of pure choice.</w:t>
      </w:r>
    </w:p>
    <w:p w14:paraId="52EF1F69" w14:textId="77777777" w:rsidR="005758EE" w:rsidRPr="00086718" w:rsidRDefault="005758EE" w:rsidP="005758EE">
      <w:pPr>
        <w:pStyle w:val="Heading4"/>
      </w:pPr>
      <w:r w:rsidRPr="00086718">
        <w:t xml:space="preserve">Space col key to innovation </w:t>
      </w:r>
    </w:p>
    <w:p w14:paraId="3A94D756" w14:textId="77777777" w:rsidR="005758EE" w:rsidRPr="00086718" w:rsidRDefault="005758EE" w:rsidP="005758EE">
      <w:r w:rsidRPr="00086718">
        <w:rPr>
          <w:rStyle w:val="Style13ptBold"/>
        </w:rPr>
        <w:t>West 20</w:t>
      </w:r>
      <w:r w:rsidRPr="00086718">
        <w:t xml:space="preserve"> Darrell M. West, 8-18-2020, "Five reasons to explore Mars," Brookings, </w:t>
      </w:r>
      <w:hyperlink r:id="rId10" w:history="1">
        <w:r w:rsidRPr="00086718">
          <w:rPr>
            <w:rStyle w:val="Hyperlink"/>
          </w:rPr>
          <w:t>https://www.brookings.edu/blog/techtank/2020/08/18/five-reasons-to-explore-mars/</w:t>
        </w:r>
      </w:hyperlink>
      <w:r w:rsidRPr="00086718">
        <w:t xml:space="preserve"> TDI</w:t>
      </w:r>
    </w:p>
    <w:p w14:paraId="3E13B16F" w14:textId="0ED2D8E6" w:rsidR="004B1887" w:rsidRPr="00514B56" w:rsidRDefault="005758EE" w:rsidP="004B1887">
      <w:pPr>
        <w:rPr>
          <w:rStyle w:val="StyleUnderline"/>
          <w:sz w:val="12"/>
          <w:u w:val="none"/>
        </w:rPr>
      </w:pPr>
      <w:r w:rsidRPr="004D7839">
        <w:rPr>
          <w:sz w:val="12"/>
        </w:rPr>
        <w:t xml:space="preserve">The recent launch of the Mars rover Perseverance is the latest U.S. space mission seeking to understand our solar system. Its </w:t>
      </w:r>
      <w:hyperlink r:id="rId11" w:history="1">
        <w:r w:rsidRPr="004D7839">
          <w:rPr>
            <w:rStyle w:val="Hyperlink"/>
            <w:sz w:val="12"/>
          </w:rPr>
          <w:t>expected arrival at the Red Planet in mid-February</w:t>
        </w:r>
      </w:hyperlink>
      <w:r w:rsidRPr="004D7839">
        <w:rPr>
          <w:sz w:val="12"/>
        </w:rPr>
        <w:t xml:space="preserve"> 2021 has a number of objectives linked to science and innovation. The rover is equipped with sophisticated instruments designed to search for the remains of ancient microbial life, take pictures and videos of rocks, drill for soil and rock samples, and use a small helicopter to fly around the </w:t>
      </w:r>
      <w:hyperlink r:id="rId12" w:history="1">
        <w:r w:rsidRPr="004D7839">
          <w:rPr>
            <w:rStyle w:val="Hyperlink"/>
            <w:sz w:val="12"/>
          </w:rPr>
          <w:t>Jezero Crater landing spot</w:t>
        </w:r>
      </w:hyperlink>
      <w:r w:rsidRPr="004D7839">
        <w:rPr>
          <w:sz w:val="12"/>
        </w:rPr>
        <w:t xml:space="preserve">. </w:t>
      </w:r>
      <w:r w:rsidRPr="00B835BE">
        <w:rPr>
          <w:rStyle w:val="Emphasis"/>
          <w:highlight w:val="cyan"/>
        </w:rPr>
        <w:t>Mars</w:t>
      </w:r>
      <w:r w:rsidRPr="00086718">
        <w:rPr>
          <w:rStyle w:val="Emphasis"/>
        </w:rPr>
        <w:t xml:space="preserve"> is a valuable place for exploration because it can be reached in 6 ½ months, is a major opportunity for scientific exploration, and has been mapped and studied for several decades</w:t>
      </w:r>
      <w:r w:rsidRPr="004D7839">
        <w:rPr>
          <w:sz w:val="12"/>
        </w:rPr>
        <w:t xml:space="preserve">. The mission represents the first step in a long-term effort to bring Martian samples back to Earth, where they can be analyzed for residues of microbial life. Beyond the study of life itself, there are a number of different benefits of Mars exploration. UNDERSTAND THE ORIGINS AND UBIQUITY OF LIFE The site where Perseverance is expected to land is the place where experts believe 3.5 billion years ago held a lake filled with water and flowing rivers. </w:t>
      </w:r>
      <w:r w:rsidRPr="00086718">
        <w:rPr>
          <w:rStyle w:val="Emphasis"/>
        </w:rPr>
        <w:t xml:space="preserve">It is an </w:t>
      </w:r>
      <w:r w:rsidRPr="00B835BE">
        <w:rPr>
          <w:rStyle w:val="Emphasis"/>
          <w:highlight w:val="cyan"/>
        </w:rPr>
        <w:t>ideal place to</w:t>
      </w:r>
      <w:r w:rsidRPr="00086718">
        <w:rPr>
          <w:rStyle w:val="Emphasis"/>
        </w:rPr>
        <w:t xml:space="preserve"> search for the residues of microbial life, test new technologies, and </w:t>
      </w:r>
      <w:r w:rsidRPr="00B835BE">
        <w:rPr>
          <w:rStyle w:val="Emphasis"/>
          <w:highlight w:val="cyan"/>
        </w:rPr>
        <w:t xml:space="preserve">lay </w:t>
      </w:r>
      <w:r w:rsidRPr="00056ECB">
        <w:rPr>
          <w:rStyle w:val="Emphasis"/>
        </w:rPr>
        <w:t xml:space="preserve">the </w:t>
      </w:r>
      <w:r w:rsidRPr="00B835BE">
        <w:rPr>
          <w:rStyle w:val="Emphasis"/>
          <w:highlight w:val="cyan"/>
        </w:rPr>
        <w:t>groundwork</w:t>
      </w:r>
      <w:r w:rsidRPr="00086718">
        <w:rPr>
          <w:rStyle w:val="Emphasis"/>
        </w:rPr>
        <w:t xml:space="preserve"> for human exploration down the road.</w:t>
      </w:r>
      <w:r>
        <w:rPr>
          <w:rStyle w:val="Emphasis"/>
        </w:rPr>
        <w:t xml:space="preserve"> </w:t>
      </w:r>
      <w:r w:rsidRPr="004D7839">
        <w:rPr>
          <w:sz w:val="12"/>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hyperlink r:id="rId13" w:history="1">
        <w:r w:rsidRPr="004D7839">
          <w:rPr>
            <w:rStyle w:val="Hyperlink"/>
            <w:sz w:val="12"/>
          </w:rPr>
          <w:t>if life started twice</w:t>
        </w:r>
      </w:hyperlink>
      <w:r w:rsidRPr="004D7839">
        <w:rPr>
          <w:sz w:val="12"/>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 </w:t>
      </w:r>
      <w:hyperlink r:id="rId14" w:history="1">
        <w:r w:rsidRPr="004D7839">
          <w:rPr>
            <w:rStyle w:val="Hyperlink"/>
            <w:sz w:val="12"/>
          </w:rPr>
          <w:t>Megachange</w:t>
        </w:r>
      </w:hyperlink>
      <w:r w:rsidRPr="004D7839">
        <w:rPr>
          <w:sz w:val="12"/>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RPr="00086718">
        <w:rPr>
          <w:rStyle w:val="Emphasis"/>
        </w:rPr>
        <w:t xml:space="preserve">The </w:t>
      </w:r>
      <w:r w:rsidRPr="00B835BE">
        <w:rPr>
          <w:rStyle w:val="Emphasis"/>
          <w:highlight w:val="cyan"/>
        </w:rPr>
        <w:t xml:space="preserve">U.S. space program has been an </w:t>
      </w:r>
      <w:r w:rsidRPr="00056ECB">
        <w:rPr>
          <w:rStyle w:val="Emphasis"/>
        </w:rPr>
        <w:t xml:space="preserve">extraordinary </w:t>
      </w:r>
      <w:hyperlink r:id="rId15" w:history="1">
        <w:r w:rsidRPr="00B835BE">
          <w:rPr>
            <w:rStyle w:val="Emphasis"/>
            <w:highlight w:val="cyan"/>
          </w:rPr>
          <w:t xml:space="preserve">catalyst for </w:t>
        </w:r>
        <w:r w:rsidRPr="00056ECB">
          <w:rPr>
            <w:rStyle w:val="Emphasis"/>
          </w:rPr>
          <w:t>technology</w:t>
        </w:r>
        <w:r w:rsidRPr="00B835BE">
          <w:rPr>
            <w:rStyle w:val="Emphasis"/>
            <w:highlight w:val="cyan"/>
          </w:rPr>
          <w:t xml:space="preserve"> innovation</w:t>
        </w:r>
      </w:hyperlink>
      <w:r w:rsidRPr="00086718">
        <w:rPr>
          <w:rStyle w:val="Emphasis"/>
        </w:rPr>
        <w:t>.</w:t>
      </w:r>
      <w:r w:rsidRPr="004D7839">
        <w:rPr>
          <w:sz w:val="12"/>
        </w:rPr>
        <w:t xml:space="preserve"> Everything </w:t>
      </w:r>
      <w:r w:rsidRPr="00086718">
        <w:rPr>
          <w:rStyle w:val="Emphasis"/>
        </w:rPr>
        <w:t xml:space="preserve">from </w:t>
      </w:r>
      <w:r w:rsidRPr="00B835BE">
        <w:rPr>
          <w:rStyle w:val="Emphasis"/>
          <w:highlight w:val="cyan"/>
        </w:rPr>
        <w:t>G</w:t>
      </w:r>
      <w:r w:rsidRPr="00056ECB">
        <w:rPr>
          <w:rStyle w:val="Emphasis"/>
        </w:rPr>
        <w:t xml:space="preserve">lobal </w:t>
      </w:r>
      <w:r w:rsidRPr="00B835BE">
        <w:rPr>
          <w:rStyle w:val="Emphasis"/>
          <w:highlight w:val="cyan"/>
        </w:rPr>
        <w:t>P</w:t>
      </w:r>
      <w:r w:rsidRPr="00056ECB">
        <w:rPr>
          <w:rStyle w:val="Emphasis"/>
        </w:rPr>
        <w:t>ositioning</w:t>
      </w:r>
      <w:r w:rsidRPr="00B835BE">
        <w:rPr>
          <w:rStyle w:val="Emphasis"/>
          <w:highlight w:val="cyan"/>
        </w:rPr>
        <w:t xml:space="preserve"> S</w:t>
      </w:r>
      <w:r w:rsidRPr="00056ECB">
        <w:rPr>
          <w:rStyle w:val="Emphasis"/>
        </w:rPr>
        <w:t>ystems</w:t>
      </w:r>
      <w:r w:rsidRPr="00086718">
        <w:rPr>
          <w:rStyle w:val="Emphasis"/>
        </w:rPr>
        <w:t xml:space="preserve"> and </w:t>
      </w:r>
      <w:r w:rsidRPr="00B835BE">
        <w:rPr>
          <w:rStyle w:val="Emphasis"/>
          <w:highlight w:val="cyan"/>
        </w:rPr>
        <w:t>medical diagnostic tools</w:t>
      </w:r>
      <w:r w:rsidRPr="00086718">
        <w:rPr>
          <w:rStyle w:val="Emphasis"/>
        </w:rPr>
        <w:t xml:space="preserve"> to </w:t>
      </w:r>
      <w:r w:rsidRPr="00B835BE">
        <w:rPr>
          <w:rStyle w:val="Emphasis"/>
          <w:highlight w:val="cyan"/>
        </w:rPr>
        <w:t>wireless tech</w:t>
      </w:r>
      <w:r w:rsidRPr="00056ECB">
        <w:rPr>
          <w:rStyle w:val="Emphasis"/>
        </w:rPr>
        <w:t>nology</w:t>
      </w:r>
      <w:r w:rsidRPr="00B835BE">
        <w:rPr>
          <w:rStyle w:val="Emphasis"/>
          <w:highlight w:val="cyan"/>
        </w:rPr>
        <w:t xml:space="preserve"> </w:t>
      </w:r>
      <w:r w:rsidRPr="00056ECB">
        <w:rPr>
          <w:rStyle w:val="Emphasis"/>
        </w:rPr>
        <w:t>and camera phones</w:t>
      </w:r>
      <w:r w:rsidRPr="00056ECB">
        <w:rPr>
          <w:sz w:val="12"/>
        </w:rPr>
        <w:t xml:space="preserve"> owe</w:t>
      </w:r>
      <w:r w:rsidRPr="004D7839">
        <w:rPr>
          <w:sz w:val="12"/>
        </w:rPr>
        <w:t xml:space="preserve"> at least part of their creation to the space program. </w:t>
      </w:r>
      <w:r w:rsidRPr="00086718">
        <w:rPr>
          <w:rStyle w:val="Emphasis"/>
        </w:rPr>
        <w:t xml:space="preserve">Space exploration required the National Aeronautics and Space Administration to learn how to </w:t>
      </w:r>
      <w:r w:rsidRPr="00B835BE">
        <w:rPr>
          <w:rStyle w:val="Emphasis"/>
          <w:highlight w:val="cyan"/>
        </w:rPr>
        <w:t xml:space="preserve">communicate across </w:t>
      </w:r>
      <w:r w:rsidRPr="004D7839">
        <w:rPr>
          <w:rStyle w:val="Emphasis"/>
        </w:rPr>
        <w:t xml:space="preserve">wide </w:t>
      </w:r>
      <w:r w:rsidRPr="00B835BE">
        <w:rPr>
          <w:rStyle w:val="Emphasis"/>
          <w:highlight w:val="cyan"/>
        </w:rPr>
        <w:t xml:space="preserve">distances, develop </w:t>
      </w:r>
      <w:r w:rsidRPr="004D7839">
        <w:rPr>
          <w:rStyle w:val="Emphasis"/>
        </w:rPr>
        <w:t xml:space="preserve">precise </w:t>
      </w:r>
      <w:r w:rsidRPr="00B835BE">
        <w:rPr>
          <w:rStyle w:val="Emphasis"/>
          <w:highlight w:val="cyan"/>
        </w:rPr>
        <w:t>navigational tools</w:t>
      </w:r>
      <w:r w:rsidRPr="00086718">
        <w:rPr>
          <w:rStyle w:val="Emphasis"/>
        </w:rPr>
        <w:t xml:space="preserve">, store, transmit, and process large amounts of data, </w:t>
      </w:r>
      <w:r w:rsidRPr="004D7839">
        <w:rPr>
          <w:rStyle w:val="Emphasis"/>
        </w:rPr>
        <w:t>deal with health issues</w:t>
      </w:r>
      <w:r w:rsidRPr="00086718">
        <w:rPr>
          <w:rStyle w:val="Emphasis"/>
        </w:rPr>
        <w:t xml:space="preserve"> through digital imaging and </w:t>
      </w:r>
      <w:r w:rsidRPr="00B835BE">
        <w:rPr>
          <w:rStyle w:val="Emphasis"/>
          <w:highlight w:val="cyan"/>
        </w:rPr>
        <w:t>telemedicine</w:t>
      </w:r>
      <w:r w:rsidRPr="00086718">
        <w:rPr>
          <w:rStyle w:val="Emphasis"/>
        </w:rPr>
        <w:t>,</w:t>
      </w:r>
      <w:r w:rsidRPr="004D7839">
        <w:rPr>
          <w:sz w:val="12"/>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not too distant future, </w:t>
      </w:r>
      <w:r w:rsidRPr="00086718">
        <w:rPr>
          <w:rStyle w:val="StyleUnderline"/>
        </w:rPr>
        <w:t>wealthy tourists likely will take trips around the Earth, visit space stations, orbit the Moon, and perhaps even take trips around Mars.</w:t>
      </w:r>
      <w:r w:rsidRPr="004D7839">
        <w:rPr>
          <w:sz w:val="12"/>
        </w:rPr>
        <w:t xml:space="preserve"> For a substantial fee, they can experience weightlessness, take in the views of the entire planet, see the stars from outside the Earth’s atmosphere, and witness the wonders of other celestial bodies. The </w:t>
      </w:r>
      <w:r w:rsidRPr="00086718">
        <w:rPr>
          <w:rStyle w:val="StyleUnderline"/>
        </w:rPr>
        <w:t>Mars program will help with space tourism by improving engineering expertise with space docking, launches, and reentry and providing additional experience about the impact of space travel on the human body</w:t>
      </w:r>
      <w:r w:rsidRPr="004D7839">
        <w:rPr>
          <w:sz w:val="12"/>
        </w:rPr>
        <w:t xml:space="preserve">. Figuring out how weightlessness and low gravity situations alter human performance and how space radiation affects people represent just a couple areas where there are likely to be positive by-products for future travel. The advent of space tourism will </w:t>
      </w:r>
      <w:hyperlink r:id="rId16" w:history="1">
        <w:r w:rsidRPr="004D7839">
          <w:rPr>
            <w:rStyle w:val="Hyperlink"/>
            <w:sz w:val="12"/>
          </w:rPr>
          <w:t>broaden human horizons</w:t>
        </w:r>
      </w:hyperlink>
      <w:r w:rsidRPr="004D7839">
        <w:rPr>
          <w:sz w:val="12"/>
        </w:rPr>
        <w:t xml:space="preserve"> in the same way international travel has exposed people to other lands and perspectives. It will show them that the </w:t>
      </w:r>
      <w:r w:rsidRPr="00086718">
        <w:rPr>
          <w:rStyle w:val="Emphasis"/>
        </w:rPr>
        <w:t>Earth has a delicate ecosystem that deserves protecting and why it is important for people of differing countries to work together to solve global problems.</w:t>
      </w:r>
      <w:r w:rsidRPr="004D7839">
        <w:rPr>
          <w:sz w:val="12"/>
        </w:rPr>
        <w:t xml:space="preserve"> Astronauts who have had this experience say it has altered their viewpoints and had a profound impact on their way of thinking. FACILITATE SPACE MINING Many objects around the solar system are made of similar minerals and chemical compounds that exist on Earth. </w:t>
      </w:r>
      <w:r w:rsidRPr="00086718">
        <w:rPr>
          <w:rStyle w:val="Emphasis"/>
        </w:rPr>
        <w:t>That means that some asteroids, moons, and planets could be rich in minerals and rare elements.</w:t>
      </w:r>
      <w:r w:rsidRPr="004D7839">
        <w:rPr>
          <w:sz w:val="12"/>
        </w:rPr>
        <w:t xml:space="preserve"> Figuring out how to </w:t>
      </w:r>
      <w:hyperlink r:id="rId17" w:history="1">
        <w:r w:rsidRPr="004D7839">
          <w:rPr>
            <w:rStyle w:val="Hyperlink"/>
            <w:sz w:val="12"/>
          </w:rPr>
          <w:t>harvest those materials</w:t>
        </w:r>
      </w:hyperlink>
      <w:r w:rsidRPr="004D7839">
        <w:rPr>
          <w:sz w:val="12"/>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t>
      </w:r>
      <w:r w:rsidRPr="004D7839">
        <w:rPr>
          <w:sz w:val="12"/>
        </w:rPr>
        <w:lastRenderedPageBreak/>
        <w:t xml:space="preserve">would help humans live and work on the Red Planet. ADVANCE SCIENCE One of the most crucial features of humanity is our curiosity about the life, the universe, and how things operate. </w:t>
      </w:r>
      <w:r w:rsidRPr="00086718">
        <w:rPr>
          <w:rStyle w:val="Emphasis"/>
        </w:rPr>
        <w:t>Exploring space provides a means to satisfy our thirst for knowledge and improve our understanding of ourselves and our place in the universe.</w:t>
      </w:r>
      <w:r w:rsidRPr="004D7839">
        <w:rPr>
          <w:sz w:val="12"/>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hyperlink r:id="rId18" w:history="1">
        <w:r w:rsidRPr="004D7839">
          <w:rPr>
            <w:rStyle w:val="Hyperlink"/>
            <w:sz w:val="12"/>
          </w:rPr>
          <w:t>answers to basic questions</w:t>
        </w:r>
      </w:hyperlink>
      <w:r w:rsidRPr="004D7839">
        <w:rPr>
          <w:sz w:val="12"/>
        </w:rPr>
        <w:t xml:space="preserve"> that have eluded humans for centuries, such as how ubiquitous life is outside of Earth, whether it is possible for humans to survive on other planets, and how planets evolve over time.</w:t>
      </w:r>
    </w:p>
    <w:p w14:paraId="444CFFFD" w14:textId="59056BC5" w:rsidR="00B73F0F" w:rsidRPr="00E70197" w:rsidRDefault="00B73F0F" w:rsidP="00B73F0F">
      <w:pPr>
        <w:pStyle w:val="Heading4"/>
      </w:pPr>
      <w:r>
        <w:t>Public d</w:t>
      </w:r>
      <w:r w:rsidRPr="00E70197">
        <w:t>eep space exploration prevents escalation of US-Russia tensions</w:t>
      </w:r>
      <w:r>
        <w:t xml:space="preserve"> -- </w:t>
      </w:r>
      <w:r w:rsidRPr="00E70197">
        <w:t>privatization threatens it</w:t>
      </w:r>
    </w:p>
    <w:p w14:paraId="25DAA525" w14:textId="77777777" w:rsidR="004B1887" w:rsidRPr="00E70197" w:rsidRDefault="004B1887" w:rsidP="004B1887">
      <w:pPr>
        <w:rPr>
          <w:rStyle w:val="Style13ptBold"/>
        </w:rPr>
      </w:pPr>
      <w:r w:rsidRPr="00E70197">
        <w:rPr>
          <w:rStyle w:val="Style13ptBold"/>
        </w:rPr>
        <w:t xml:space="preserve">CSIS 18 </w:t>
      </w:r>
      <w:r w:rsidRPr="00E70197">
        <w:t>[(Center for Strategic and International Studies), “Why Human Space Exploration Matters,” August 21, 2018 https://www.csis.org/blogs/post-soviet-post/space-cooperation] TDI</w:t>
      </w:r>
    </w:p>
    <w:p w14:paraId="08D02819" w14:textId="77777777" w:rsidR="00B73F0F" w:rsidRPr="005953F5" w:rsidRDefault="00B73F0F" w:rsidP="00B73F0F">
      <w:pPr>
        <w:rPr>
          <w:sz w:val="16"/>
        </w:rPr>
      </w:pPr>
      <w:r w:rsidRPr="00E70197">
        <w:rPr>
          <w:rStyle w:val="StyleUnderline"/>
        </w:rPr>
        <w:t>U.S.-Russian space cooperation continues to be a stated mutual goal. In April 2018,</w:t>
      </w:r>
      <w:r w:rsidRPr="005953F5">
        <w:rPr>
          <w:sz w:val="16"/>
        </w:rPr>
        <w:t xml:space="preserve"> President </w:t>
      </w:r>
      <w:r w:rsidRPr="00E70197">
        <w:rPr>
          <w:rStyle w:val="StyleUnderline"/>
        </w:rPr>
        <w:t>Putin said of space, “Thank God, this field of activity is not being influenced by problems in politics.</w:t>
      </w:r>
      <w:r w:rsidRPr="005953F5">
        <w:rPr>
          <w:sz w:val="16"/>
        </w:rPr>
        <w:t xml:space="preserve"> Therefore, I hope that everything will develop, since it is in the interests of everyone…This is a sphere that unites people. I hope it will continue to be this way.” During his statement at a recent event at CSIS, NASA Administrator Jim Bridenstine said, </w:t>
      </w:r>
      <w:r w:rsidRPr="005953F5">
        <w:rPr>
          <w:rStyle w:val="Emphasis"/>
          <w:b w:val="0"/>
          <w:bCs/>
        </w:rPr>
        <w:t>“[</w:t>
      </w:r>
      <w:r w:rsidRPr="005953F5">
        <w:rPr>
          <w:rStyle w:val="Emphasis"/>
          <w:b w:val="0"/>
          <w:bCs/>
          <w:highlight w:val="cyan"/>
        </w:rPr>
        <w:t>space] is</w:t>
      </w:r>
      <w:r w:rsidRPr="005953F5">
        <w:rPr>
          <w:rStyle w:val="Emphasis"/>
          <w:b w:val="0"/>
          <w:bCs/>
        </w:rPr>
        <w:t xml:space="preserve"> our </w:t>
      </w:r>
      <w:r w:rsidRPr="005953F5">
        <w:rPr>
          <w:rStyle w:val="Emphasis"/>
          <w:b w:val="0"/>
          <w:bCs/>
          <w:highlight w:val="cyan"/>
        </w:rPr>
        <w:t xml:space="preserve">best opportunity to dialogue when everything </w:t>
      </w:r>
      <w:r w:rsidRPr="005953F5">
        <w:rPr>
          <w:rStyle w:val="Emphasis"/>
          <w:b w:val="0"/>
          <w:bCs/>
        </w:rPr>
        <w:t xml:space="preserve">else </w:t>
      </w:r>
      <w:r w:rsidRPr="005953F5">
        <w:rPr>
          <w:rStyle w:val="Emphasis"/>
          <w:b w:val="0"/>
          <w:bCs/>
          <w:highlight w:val="cyan"/>
        </w:rPr>
        <w:t>falls apart</w:t>
      </w:r>
      <w:r w:rsidRPr="00E70197">
        <w:rPr>
          <w:rStyle w:val="Emphasis"/>
        </w:rPr>
        <w:t>.</w:t>
      </w:r>
      <w:r w:rsidRPr="00E70197">
        <w:rPr>
          <w:rStyle w:val="StyleUnderline"/>
        </w:rPr>
        <w:t xml:space="preserve"> We’ve got American astronauts and Russian cosmonauts dependent on each other on the International Space Station, which enables us to ultimately maintain that dialogue.” </w:t>
      </w:r>
      <w:r w:rsidRPr="005953F5">
        <w:rPr>
          <w:sz w:val="16"/>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5953F5">
        <w:rPr>
          <w:rStyle w:val="Emphasis"/>
          <w:b w:val="0"/>
          <w:bCs/>
        </w:rPr>
        <w:t>The</w:t>
      </w:r>
      <w:r w:rsidRPr="00E70197">
        <w:rPr>
          <w:rStyle w:val="Emphasis"/>
        </w:rPr>
        <w:t xml:space="preserve"> </w:t>
      </w:r>
      <w:r w:rsidRPr="005953F5">
        <w:rPr>
          <w:rStyle w:val="Emphasis"/>
          <w:b w:val="0"/>
          <w:bCs/>
          <w:highlight w:val="cya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5953F5">
        <w:rPr>
          <w:rStyle w:val="Emphasis"/>
          <w:b w:val="0"/>
          <w:bCs/>
          <w:highlight w:val="cyan"/>
        </w:rPr>
        <w:t>support</w:t>
      </w:r>
      <w:r w:rsidRPr="00E70197">
        <w:rPr>
          <w:rStyle w:val="StyleUnderline"/>
        </w:rPr>
        <w:t xml:space="preserve"> of</w:t>
      </w:r>
      <w:r w:rsidRPr="00E70197">
        <w:rPr>
          <w:rStyle w:val="Emphasis"/>
        </w:rPr>
        <w:t xml:space="preserve"> </w:t>
      </w:r>
      <w:r w:rsidRPr="005953F5">
        <w:rPr>
          <w:rStyle w:val="Emphasis"/>
          <w:b w:val="0"/>
          <w:bCs/>
        </w:rPr>
        <w:t>the idea of</w:t>
      </w:r>
      <w:r w:rsidRPr="00E70197">
        <w:rPr>
          <w:rStyle w:val="Emphasis"/>
        </w:rPr>
        <w:t xml:space="preserve"> </w:t>
      </w:r>
      <w:r w:rsidRPr="005953F5">
        <w:rPr>
          <w:rStyle w:val="Emphasis"/>
          <w:b w:val="0"/>
          <w:bCs/>
          <w:highlight w:val="cyan"/>
        </w:rPr>
        <w:t>collaborating on deep space exploration</w:t>
      </w:r>
      <w:r w:rsidRPr="00E70197">
        <w:rPr>
          <w:rStyle w:val="StyleUnderline"/>
        </w:rPr>
        <w:t>, including the construction of the Lunar Orbital Platform-Gateway, a research-focused space station orbiting the moon.</w:t>
      </w:r>
      <w:r w:rsidRPr="005953F5">
        <w:rPr>
          <w:sz w:val="16"/>
        </w:rPr>
        <w:t xml:space="preserve"> Through agreements on civilian space exploration, such as the Lunar Orbital Platform-Gateway or future Mars projects, that have clear benefits to both sides, some degree of cooperation will remain in both countries’ interest. </w:t>
      </w:r>
      <w:r w:rsidRPr="00E70197">
        <w:rPr>
          <w:rStyle w:val="StyleUnderline"/>
        </w:rPr>
        <w:t>The high price tag for pursuing space exploration alone and opportunities for sharing and receiving technical expertise encourages international partnerships like the ISS.</w:t>
      </w:r>
      <w:r w:rsidRPr="005953F5">
        <w:rPr>
          <w:sz w:val="16"/>
        </w:rPr>
        <w:t xml:space="preserve"> However, at least three </w:t>
      </w:r>
      <w:r w:rsidRPr="00E70197">
        <w:rPr>
          <w:rStyle w:val="StyleUnderline"/>
        </w:rPr>
        <w:t xml:space="preserve">factors, apart from the overall deterioration of U.S.-Russia relations, threaten this cooperation. </w:t>
      </w:r>
      <w:r w:rsidRPr="005953F5">
        <w:rPr>
          <w:sz w:val="16"/>
        </w:rPr>
        <w:t xml:space="preserve">First, </w:t>
      </w:r>
      <w:r w:rsidRPr="005953F5">
        <w:rPr>
          <w:rStyle w:val="Emphasis"/>
          <w:b w:val="0"/>
          <w:bCs/>
          <w:highlight w:val="cyan"/>
        </w:rPr>
        <w:t>growth of</w:t>
      </w:r>
      <w:r w:rsidRPr="005953F5">
        <w:rPr>
          <w:rStyle w:val="Emphasis"/>
          <w:highlight w:val="cyan"/>
        </w:rPr>
        <w:t xml:space="preserve"> </w:t>
      </w:r>
      <w:r w:rsidRPr="005953F5">
        <w:rPr>
          <w:rStyle w:val="Emphasis"/>
          <w:b w:val="0"/>
          <w:bCs/>
        </w:rPr>
        <w:t>the</w:t>
      </w:r>
      <w:r w:rsidRPr="005953F5">
        <w:rPr>
          <w:rStyle w:val="Emphasis"/>
        </w:rPr>
        <w:t xml:space="preserve"> </w:t>
      </w:r>
      <w:r w:rsidRPr="005953F5">
        <w:rPr>
          <w:rStyle w:val="Emphasis"/>
          <w:b w:val="0"/>
          <w:bCs/>
          <w:highlight w:val="cyan"/>
        </w:rPr>
        <w:t>private sector</w:t>
      </w:r>
      <w:r w:rsidRPr="00E70197">
        <w:rPr>
          <w:rStyle w:val="Emphasis"/>
        </w:rPr>
        <w:t xml:space="preserve"> </w:t>
      </w:r>
      <w:r w:rsidRPr="005953F5">
        <w:rPr>
          <w:rStyle w:val="Emphasis"/>
          <w:b w:val="0"/>
          <w:bCs/>
        </w:rPr>
        <w:t>space industry may</w:t>
      </w:r>
      <w:r w:rsidRPr="00E70197">
        <w:rPr>
          <w:rStyle w:val="Emphasis"/>
        </w:rPr>
        <w:t xml:space="preserve"> </w:t>
      </w:r>
      <w:r w:rsidRPr="005953F5">
        <w:rPr>
          <w:rStyle w:val="Emphasis"/>
          <w:b w:val="0"/>
          <w:bCs/>
          <w:highlight w:val="cyan"/>
        </w:rPr>
        <w:t>alter</w:t>
      </w:r>
      <w:r w:rsidRPr="00E70197">
        <w:rPr>
          <w:rStyle w:val="Emphasis"/>
        </w:rPr>
        <w:t xml:space="preserve"> </w:t>
      </w:r>
      <w:r w:rsidRPr="005953F5">
        <w:rPr>
          <w:rStyle w:val="Emphasis"/>
          <w:b w:val="0"/>
          <w:bCs/>
        </w:rPr>
        <w:t>the</w:t>
      </w:r>
      <w:r w:rsidRPr="00E70197">
        <w:rPr>
          <w:rStyle w:val="Emphasis"/>
        </w:rPr>
        <w:t xml:space="preserve"> </w:t>
      </w:r>
      <w:r w:rsidRPr="005953F5">
        <w:rPr>
          <w:rStyle w:val="Emphasis"/>
          <w:b w:val="0"/>
          <w:bCs/>
          <w:highlight w:val="cyan"/>
        </w:rPr>
        <w:t>economic</w:t>
      </w:r>
      <w:r w:rsidRPr="005953F5">
        <w:rPr>
          <w:rStyle w:val="Emphasis"/>
          <w:highlight w:val="cyan"/>
        </w:rPr>
        <w:t xml:space="preserve"> </w:t>
      </w:r>
      <w:r w:rsidRPr="005953F5">
        <w:rPr>
          <w:rStyle w:val="Emphasis"/>
          <w:b w:val="0"/>
          <w:bCs/>
          <w:highlight w:val="cyan"/>
        </w:rPr>
        <w:t>arrangement</w:t>
      </w:r>
      <w:r w:rsidRPr="005953F5">
        <w:rPr>
          <w:rStyle w:val="Emphasis"/>
          <w:highlight w:val="cyan"/>
        </w:rPr>
        <w:t xml:space="preserve"> </w:t>
      </w:r>
      <w:r w:rsidRPr="005953F5">
        <w:rPr>
          <w:rStyle w:val="Emphasis"/>
          <w:b w:val="0"/>
          <w:bCs/>
        </w:rPr>
        <w:t>between</w:t>
      </w:r>
      <w:r w:rsidRPr="00E70197">
        <w:rPr>
          <w:rStyle w:val="Emphasis"/>
        </w:rPr>
        <w:t xml:space="preserve"> </w:t>
      </w:r>
      <w:r w:rsidRPr="005953F5">
        <w:rPr>
          <w:rStyle w:val="Emphasis"/>
          <w:b w:val="0"/>
          <w:bCs/>
        </w:rPr>
        <w:t>the U.S. and Russia,</w:t>
      </w:r>
      <w:r w:rsidRPr="00E70197">
        <w:rPr>
          <w:rStyle w:val="StyleUnderline"/>
        </w:rPr>
        <w:t xml:space="preserve"> </w:t>
      </w:r>
      <w:r w:rsidRPr="005953F5">
        <w:rPr>
          <w:rStyle w:val="StyleUnderline"/>
          <w:highlight w:val="cyan"/>
        </w:rPr>
        <w:t>and</w:t>
      </w:r>
      <w:r w:rsidRPr="00E70197">
        <w:rPr>
          <w:rStyle w:val="StyleUnderline"/>
        </w:rPr>
        <w:t xml:space="preserve"> ultimately </w:t>
      </w:r>
      <w:r w:rsidRPr="005953F5">
        <w:rPr>
          <w:rStyle w:val="Emphasis"/>
          <w:b w:val="0"/>
          <w:bCs/>
          <w:highlight w:val="cyan"/>
        </w:rPr>
        <w:t xml:space="preserve">lower the benefits of cooperation </w:t>
      </w:r>
      <w:r w:rsidRPr="005953F5">
        <w:rPr>
          <w:rStyle w:val="Emphasis"/>
          <w:b w:val="0"/>
          <w:bCs/>
        </w:rPr>
        <w:t>to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5953F5">
        <w:rPr>
          <w:rStyle w:val="Emphasis"/>
          <w:b w:val="0"/>
          <w:bCs/>
          <w:highlight w:val="cyan"/>
        </w:rPr>
        <w:t>If NASA and</w:t>
      </w:r>
      <w:r w:rsidRPr="005953F5">
        <w:rPr>
          <w:rStyle w:val="Emphasis"/>
          <w:b w:val="0"/>
          <w:bCs/>
        </w:rPr>
        <w:t xml:space="preserve"> its Russian counterpart, </w:t>
      </w:r>
      <w:r w:rsidRPr="005953F5">
        <w:rPr>
          <w:rStyle w:val="Emphasis"/>
          <w:b w:val="0"/>
          <w:bCs/>
          <w:highlight w:val="cyan"/>
        </w:rPr>
        <w:t xml:space="preserve">Roskosmos, have no need to talk </w:t>
      </w:r>
      <w:r w:rsidRPr="005953F5">
        <w:rPr>
          <w:rStyle w:val="Emphasis"/>
          <w:b w:val="0"/>
          <w:bCs/>
        </w:rPr>
        <w:t xml:space="preserve">with one another, </w:t>
      </w:r>
      <w:r w:rsidRPr="005953F5">
        <w:rPr>
          <w:rStyle w:val="Emphasis"/>
          <w:b w:val="0"/>
          <w:bCs/>
          <w:highlight w:val="cyan"/>
        </w:rPr>
        <w:t>they</w:t>
      </w:r>
      <w:r w:rsidRPr="005953F5">
        <w:rPr>
          <w:rStyle w:val="Emphasis"/>
          <w:b w:val="0"/>
          <w:bCs/>
        </w:rPr>
        <w:t xml:space="preserve"> probably </w:t>
      </w:r>
      <w:r w:rsidRPr="005953F5">
        <w:rPr>
          <w:rStyle w:val="Emphasis"/>
          <w:b w:val="0"/>
          <w:bCs/>
          <w:highlight w:val="cyan"/>
        </w:rPr>
        <w:t>won’t</w:t>
      </w:r>
      <w:r w:rsidRPr="005953F5">
        <w:rPr>
          <w:rStyle w:val="Emphasis"/>
          <w:b w:val="0"/>
          <w:bCs/>
        </w:rPr>
        <w:t xml:space="preserve"> in the face of tense political relations.</w:t>
      </w:r>
      <w:r w:rsidRPr="00E70197">
        <w:rPr>
          <w:rStyle w:val="Emphasis"/>
        </w:rPr>
        <w:t xml:space="preserve"> </w:t>
      </w:r>
      <w:r w:rsidRPr="00E70197">
        <w:rPr>
          <w:rStyle w:val="StyleUnderline"/>
        </w:rPr>
        <w:t>The U.S. intends to use Boeing and SpaceX capsules for human spaceflight beginning in 2020, and a Congressional plan in 2016 set a phase out date of Russian RD-180 rocket engines by 2022.</w:t>
      </w:r>
    </w:p>
    <w:p w14:paraId="2353D13E" w14:textId="77777777" w:rsidR="00B73F0F" w:rsidRPr="00695157" w:rsidRDefault="00B73F0F" w:rsidP="00B73F0F">
      <w:pPr>
        <w:pStyle w:val="Heading4"/>
      </w:pPr>
      <w:r>
        <w:t>Joint s</w:t>
      </w:r>
      <w:r w:rsidRPr="00695157">
        <w:t xml:space="preserve">pace missions </w:t>
      </w:r>
      <w:r>
        <w:t>key to US-Russia</w:t>
      </w:r>
      <w:r w:rsidRPr="00695157">
        <w:t xml:space="preserve"> cooperation </w:t>
      </w:r>
    </w:p>
    <w:p w14:paraId="5789BDE6" w14:textId="77777777" w:rsidR="004B1887" w:rsidRPr="00637B8E" w:rsidRDefault="004B1887" w:rsidP="004B1887">
      <w:r w:rsidRPr="00637B8E">
        <w:rPr>
          <w:rStyle w:val="Style13ptBold"/>
        </w:rPr>
        <w:t xml:space="preserve">Luxmoore, </w:t>
      </w:r>
      <w:r>
        <w:rPr>
          <w:rStyle w:val="Style13ptBold"/>
        </w:rPr>
        <w:t>11/03</w:t>
      </w:r>
      <w:r w:rsidRPr="00637B8E">
        <w:rPr>
          <w:rStyle w:val="Style13ptBold"/>
        </w:rPr>
        <w:t>,</w:t>
      </w:r>
      <w:r w:rsidRPr="00637B8E">
        <w:t xml:space="preserve"> U.S. and Russia Find Some Common Ground—in Space, https://foreignpolicy.com/2021/11/03/us-russia-space-cooperation-nasa-sirius/, Foreign Policy,</w:t>
      </w:r>
    </w:p>
    <w:p w14:paraId="51D6D36E" w14:textId="77777777" w:rsidR="00B73F0F" w:rsidRPr="00695157" w:rsidRDefault="00B73F0F" w:rsidP="00B73F0F">
      <w:pPr>
        <w:rPr>
          <w:sz w:val="12"/>
        </w:rPr>
      </w:pPr>
      <w:r w:rsidRPr="00695157">
        <w:rPr>
          <w:sz w:val="12"/>
        </w:rPr>
        <w:t>MOSCOW—</w:t>
      </w:r>
      <w:r w:rsidRPr="00E649C1">
        <w:rPr>
          <w:rStyle w:val="Emphasis"/>
          <w:b w:val="0"/>
          <w:bCs/>
        </w:rPr>
        <w:t>Ashley Kowalski has spent much of her career advancing international space cooperation</w:t>
      </w:r>
      <w:r w:rsidRPr="00695157">
        <w:rPr>
          <w:sz w:val="12"/>
        </w:rPr>
        <w:t xml:space="preserve"> at the nonprofit Aerospace Corporation in California, most recently as a project manager. Now, the 32-year-old American is going to put her passion to the test—by locking herself in a hermetically sealed capsule with five strangers for an eight-month simulated mission to space. “Throughout my life I’ve tried to marry my work in the space industry with my love for different cultures,” said Kowalski, who has done previous fellowships in Germany, Russia, and China. “So this program stood out for me.” On Nov. 4, Kowalski will join one other American, three Russians, and an Emirati inside the confined facility in a Soviet-era building on the outskirts of Moscow that’s meant to mimic as much as possible the conditions on long space journeys, including both the physiological and the psychological challenges. A barrage of daily tests will record the changes the aspiring astronauts undergo and relay the data to a team of researchers at Moscow’s Institute of Biomedical Problems, which has teamed up with NASA to launch the Scientific International Research in Unique Terrestrial Station, or SIRIUS. The project is meant to gather data on how people cope physically and mentally with long-term confinement, a necessary prelude to longer space journeys to the moon or even Mars; the data will be made available to various space agencies.</w:t>
      </w:r>
      <w:r w:rsidRPr="00AE23D7">
        <w:rPr>
          <w:rStyle w:val="Emphasis"/>
        </w:rPr>
        <w:t xml:space="preserve"> </w:t>
      </w:r>
      <w:r w:rsidRPr="00E649C1">
        <w:rPr>
          <w:rStyle w:val="Emphasis"/>
          <w:b w:val="0"/>
          <w:bCs/>
        </w:rPr>
        <w:t>The international component of the experiment is important, because scientists hope that international crews working together on land could smooth the path to eventual joint exploration of Mars.</w:t>
      </w:r>
      <w:r w:rsidRPr="00AE23D7">
        <w:rPr>
          <w:rStyle w:val="Emphasis"/>
        </w:rPr>
        <w:t xml:space="preserve"> </w:t>
      </w:r>
      <w:r w:rsidRPr="00695157">
        <w:rPr>
          <w:sz w:val="12"/>
        </w:rPr>
        <w:t xml:space="preserve">SIRIUS and similar experiments not only could pave the way for future joint missions but also show how </w:t>
      </w:r>
      <w:r w:rsidRPr="0066558F">
        <w:rPr>
          <w:rStyle w:val="Emphasis"/>
          <w:highlight w:val="cyan"/>
        </w:rPr>
        <w:t xml:space="preserve">30 years after </w:t>
      </w:r>
      <w:r w:rsidRPr="00E649C1">
        <w:rPr>
          <w:rStyle w:val="Emphasis"/>
          <w:b w:val="0"/>
          <w:bCs/>
        </w:rPr>
        <w:t>the end of the</w:t>
      </w:r>
      <w:r w:rsidRPr="002B57D4">
        <w:rPr>
          <w:rStyle w:val="Emphasis"/>
        </w:rPr>
        <w:t xml:space="preserve"> </w:t>
      </w:r>
      <w:r w:rsidRPr="0066558F">
        <w:rPr>
          <w:rStyle w:val="Emphasis"/>
          <w:highlight w:val="cyan"/>
        </w:rPr>
        <w:t xml:space="preserve">Cold War, </w:t>
      </w:r>
      <w:r w:rsidRPr="00E649C1">
        <w:rPr>
          <w:rStyle w:val="Emphasis"/>
          <w:b w:val="0"/>
          <w:bCs/>
        </w:rPr>
        <w:lastRenderedPageBreak/>
        <w:t>and</w:t>
      </w:r>
      <w:r w:rsidRPr="002B57D4">
        <w:rPr>
          <w:rStyle w:val="Emphasis"/>
        </w:rPr>
        <w:t xml:space="preserve"> </w:t>
      </w:r>
      <w:r w:rsidRPr="0066558F">
        <w:rPr>
          <w:rStyle w:val="Emphasis"/>
          <w:highlight w:val="cyan"/>
        </w:rPr>
        <w:t xml:space="preserve">amid </w:t>
      </w:r>
      <w:r w:rsidRPr="00E649C1">
        <w:rPr>
          <w:rStyle w:val="Emphasis"/>
          <w:b w:val="0"/>
          <w:bCs/>
        </w:rPr>
        <w:t>sharply rising</w:t>
      </w:r>
      <w:r w:rsidRPr="002B57D4">
        <w:rPr>
          <w:rStyle w:val="Emphasis"/>
        </w:rPr>
        <w:t xml:space="preserve"> </w:t>
      </w:r>
      <w:r w:rsidRPr="0066558F">
        <w:rPr>
          <w:rStyle w:val="Emphasis"/>
          <w:highlight w:val="cyan"/>
        </w:rPr>
        <w:t xml:space="preserve">tensions </w:t>
      </w:r>
      <w:r w:rsidRPr="00E649C1">
        <w:rPr>
          <w:rStyle w:val="Emphasis"/>
          <w:b w:val="0"/>
          <w:bCs/>
        </w:rPr>
        <w:t>between</w:t>
      </w:r>
      <w:r w:rsidRPr="00E649C1">
        <w:rPr>
          <w:rStyle w:val="Emphasis"/>
        </w:rPr>
        <w:t xml:space="preserve"> </w:t>
      </w:r>
      <w:r w:rsidRPr="00E649C1">
        <w:rPr>
          <w:rStyle w:val="Emphasis"/>
          <w:b w:val="0"/>
          <w:bCs/>
        </w:rPr>
        <w:t xml:space="preserve">Washington and Moscow, </w:t>
      </w:r>
      <w:r w:rsidRPr="0066558F">
        <w:rPr>
          <w:rStyle w:val="Emphasis"/>
          <w:highlight w:val="cyan"/>
        </w:rPr>
        <w:t>space remains a rare field of cooperation.</w:t>
      </w:r>
      <w:r w:rsidRPr="00695157">
        <w:rPr>
          <w:sz w:val="12"/>
        </w:rPr>
        <w:t xml:space="preserve"> The </w:t>
      </w:r>
      <w:r w:rsidRPr="0066558F">
        <w:rPr>
          <w:rStyle w:val="Emphasis"/>
          <w:highlight w:val="cyan"/>
        </w:rPr>
        <w:t>U</w:t>
      </w:r>
      <w:r w:rsidRPr="00695157">
        <w:rPr>
          <w:sz w:val="12"/>
        </w:rPr>
        <w:t xml:space="preserve">nited </w:t>
      </w:r>
      <w:r w:rsidRPr="0066558F">
        <w:rPr>
          <w:rStyle w:val="Emphasis"/>
          <w:highlight w:val="cyan"/>
        </w:rPr>
        <w:t>S</w:t>
      </w:r>
      <w:r w:rsidRPr="00695157">
        <w:rPr>
          <w:sz w:val="12"/>
        </w:rPr>
        <w:t xml:space="preserve">tates </w:t>
      </w:r>
      <w:r w:rsidRPr="0066558F">
        <w:rPr>
          <w:rStyle w:val="Emphasis"/>
          <w:highlight w:val="cyan"/>
        </w:rPr>
        <w:t>depended on Russia</w:t>
      </w:r>
      <w:r w:rsidRPr="00AE23D7">
        <w:rPr>
          <w:rStyle w:val="Emphasis"/>
        </w:rPr>
        <w:t xml:space="preserve"> </w:t>
      </w:r>
      <w:r w:rsidRPr="00695157">
        <w:rPr>
          <w:sz w:val="12"/>
        </w:rPr>
        <w:t xml:space="preserve">for years </w:t>
      </w:r>
      <w:r w:rsidRPr="0066558F">
        <w:rPr>
          <w:rStyle w:val="Emphasis"/>
          <w:highlight w:val="cyan"/>
        </w:rPr>
        <w:t xml:space="preserve">to deliver </w:t>
      </w:r>
      <w:r w:rsidRPr="00E649C1">
        <w:rPr>
          <w:rStyle w:val="Emphasis"/>
          <w:b w:val="0"/>
          <w:bCs/>
        </w:rPr>
        <w:t>its</w:t>
      </w:r>
      <w:r w:rsidRPr="00E649C1">
        <w:rPr>
          <w:rStyle w:val="Emphasis"/>
        </w:rPr>
        <w:t xml:space="preserve"> </w:t>
      </w:r>
      <w:r w:rsidRPr="0066558F">
        <w:rPr>
          <w:rStyle w:val="Emphasis"/>
          <w:highlight w:val="cyan"/>
        </w:rPr>
        <w:t>astronauts to</w:t>
      </w:r>
      <w:r w:rsidRPr="00695157">
        <w:rPr>
          <w:sz w:val="12"/>
        </w:rPr>
        <w:t xml:space="preserve"> the International Space Station (</w:t>
      </w:r>
      <w:r w:rsidRPr="0066558F">
        <w:rPr>
          <w:rStyle w:val="Emphasis"/>
          <w:highlight w:val="cyan"/>
        </w:rPr>
        <w:t>ISS</w:t>
      </w:r>
      <w:r w:rsidRPr="00695157">
        <w:rPr>
          <w:sz w:val="12"/>
        </w:rPr>
        <w:t xml:space="preserve">), an arrangement that bolstered Russia’s reputation as a reliable partner and ensured a steady revenue stream. In April, </w:t>
      </w:r>
      <w:r w:rsidRPr="0066558F">
        <w:rPr>
          <w:rStyle w:val="Emphasis"/>
          <w:highlight w:val="cyan"/>
        </w:rPr>
        <w:t xml:space="preserve">Russia extended </w:t>
      </w:r>
      <w:r w:rsidRPr="00E649C1">
        <w:rPr>
          <w:rStyle w:val="Emphasis"/>
        </w:rPr>
        <w:t xml:space="preserve">its </w:t>
      </w:r>
      <w:r w:rsidRPr="0066558F">
        <w:rPr>
          <w:rStyle w:val="Emphasis"/>
          <w:highlight w:val="cyan"/>
        </w:rPr>
        <w:t>space cooperation agreement with the U</w:t>
      </w:r>
      <w:r w:rsidRPr="00E649C1">
        <w:rPr>
          <w:rStyle w:val="Emphasis"/>
          <w:b w:val="0"/>
          <w:bCs/>
        </w:rPr>
        <w:t xml:space="preserve">nited </w:t>
      </w:r>
      <w:r w:rsidRPr="0066558F">
        <w:rPr>
          <w:rStyle w:val="Emphasis"/>
          <w:highlight w:val="cyan"/>
        </w:rPr>
        <w:t>S</w:t>
      </w:r>
      <w:r w:rsidRPr="00E649C1">
        <w:rPr>
          <w:rStyle w:val="Emphasis"/>
          <w:b w:val="0"/>
          <w:bCs/>
        </w:rPr>
        <w:t>tates until 2030</w:t>
      </w:r>
      <w:r w:rsidRPr="00695157">
        <w:rPr>
          <w:sz w:val="12"/>
        </w:rPr>
        <w:t xml:space="preserve">, </w:t>
      </w:r>
      <w:r w:rsidRPr="00E649C1">
        <w:rPr>
          <w:rStyle w:val="Emphasis"/>
          <w:b w:val="0"/>
          <w:bCs/>
        </w:rPr>
        <w:t>ensuring joint work on the ISS will continue</w:t>
      </w:r>
      <w:r w:rsidRPr="00E649C1">
        <w:rPr>
          <w:b/>
          <w:bCs/>
          <w:sz w:val="12"/>
        </w:rPr>
        <w:t xml:space="preserve">. </w:t>
      </w:r>
      <w:r w:rsidRPr="00E649C1">
        <w:rPr>
          <w:rStyle w:val="Emphasis"/>
          <w:b w:val="0"/>
          <w:bCs/>
        </w:rPr>
        <w:t>But that has been overshadowed in recent years by Russia’s adventurism in Europe, meddling in U.S. elections, devastating cyberattacks against U.S. targets, use of the energy weapon to choke Europe, and a sudden breakdown in relations between Russia and NATO this fall</w:t>
      </w:r>
      <w:r w:rsidRPr="00AE23D7">
        <w:rPr>
          <w:rStyle w:val="Emphasis"/>
        </w:rPr>
        <w:t>.</w:t>
      </w:r>
      <w:r w:rsidRPr="00695157">
        <w:rPr>
          <w:sz w:val="12"/>
        </w:rPr>
        <w:t xml:space="preserve"> In June, at a bilateral summit in Geneva, U.S. President Joe Biden and Russian President Vladimir Putin zeroed in on common interests such as cybersecurity and arms control as a way of maintaining some cooperation, and the </w:t>
      </w:r>
      <w:r w:rsidRPr="00E649C1">
        <w:rPr>
          <w:rStyle w:val="Emphasis"/>
          <w:b w:val="0"/>
          <w:bCs/>
        </w:rPr>
        <w:t xml:space="preserve">Biden administration has </w:t>
      </w:r>
      <w:hyperlink r:id="rId19" w:history="1">
        <w:r w:rsidRPr="00E649C1">
          <w:rPr>
            <w:rStyle w:val="Emphasis"/>
            <w:b w:val="0"/>
            <w:bCs/>
          </w:rPr>
          <w:t>continued</w:t>
        </w:r>
      </w:hyperlink>
      <w:r w:rsidRPr="00E649C1">
        <w:rPr>
          <w:rStyle w:val="Emphasis"/>
          <w:b w:val="0"/>
          <w:bCs/>
        </w:rPr>
        <w:t xml:space="preserve"> to</w:t>
      </w:r>
      <w:r w:rsidRPr="002B57D4">
        <w:rPr>
          <w:rStyle w:val="Emphasis"/>
        </w:rPr>
        <w:t xml:space="preserve"> </w:t>
      </w:r>
      <w:r w:rsidRPr="00E649C1">
        <w:rPr>
          <w:rStyle w:val="Emphasis"/>
          <w:b w:val="0"/>
          <w:bCs/>
        </w:rPr>
        <w:t>look</w:t>
      </w:r>
      <w:r w:rsidRPr="00E649C1">
        <w:rPr>
          <w:rStyle w:val="Emphasis"/>
        </w:rPr>
        <w:t xml:space="preserve"> </w:t>
      </w:r>
      <w:r w:rsidRPr="0066558F">
        <w:rPr>
          <w:rStyle w:val="Emphasis"/>
          <w:highlight w:val="cyan"/>
        </w:rPr>
        <w:t>for ways to reduce tension;</w:t>
      </w:r>
      <w:r w:rsidRPr="00695157">
        <w:rPr>
          <w:sz w:val="12"/>
        </w:rPr>
        <w:t xml:space="preserve"> </w:t>
      </w:r>
      <w:r w:rsidRPr="0066558F">
        <w:rPr>
          <w:rStyle w:val="Emphasis"/>
          <w:highlight w:val="cyan"/>
        </w:rPr>
        <w:t>space</w:t>
      </w:r>
      <w:r w:rsidRPr="00695157">
        <w:rPr>
          <w:sz w:val="12"/>
        </w:rPr>
        <w:t xml:space="preserve"> also </w:t>
      </w:r>
      <w:r w:rsidRPr="0066558F">
        <w:rPr>
          <w:rStyle w:val="Emphasis"/>
          <w:highlight w:val="cyan"/>
        </w:rPr>
        <w:t xml:space="preserve">fits the bill </w:t>
      </w:r>
      <w:r w:rsidRPr="00E649C1">
        <w:rPr>
          <w:rStyle w:val="Emphasis"/>
          <w:b w:val="0"/>
          <w:bCs/>
        </w:rPr>
        <w:t>perfectly</w:t>
      </w:r>
      <w:r w:rsidRPr="00695157">
        <w:rPr>
          <w:sz w:val="12"/>
        </w:rPr>
        <w:t xml:space="preserve">. “There are areas where </w:t>
      </w:r>
      <w:r w:rsidRPr="00E649C1">
        <w:rPr>
          <w:rStyle w:val="Emphasis"/>
          <w:b w:val="0"/>
          <w:bCs/>
        </w:rPr>
        <w:t>there’s</w:t>
      </w:r>
      <w:r w:rsidRPr="00E649C1">
        <w:rPr>
          <w:rStyle w:val="Emphasis"/>
        </w:rPr>
        <w:t xml:space="preserve"> </w:t>
      </w:r>
      <w:r w:rsidRPr="0066558F">
        <w:rPr>
          <w:rStyle w:val="Emphasis"/>
          <w:highlight w:val="cyan"/>
        </w:rPr>
        <w:t xml:space="preserve">a mutual interest </w:t>
      </w:r>
      <w:r w:rsidRPr="00E649C1">
        <w:rPr>
          <w:rStyle w:val="Emphasis"/>
          <w:b w:val="0"/>
          <w:bCs/>
        </w:rPr>
        <w:t>for</w:t>
      </w:r>
      <w:r w:rsidRPr="00E649C1">
        <w:rPr>
          <w:rStyle w:val="Emphasis"/>
        </w:rPr>
        <w:t xml:space="preserve"> </w:t>
      </w:r>
      <w:r w:rsidRPr="00E649C1">
        <w:rPr>
          <w:rStyle w:val="Emphasis"/>
          <w:b w:val="0"/>
          <w:bCs/>
        </w:rPr>
        <w:t>us</w:t>
      </w:r>
      <w:r w:rsidRPr="00E649C1">
        <w:rPr>
          <w:rStyle w:val="Emphasis"/>
        </w:rPr>
        <w:t xml:space="preserve"> </w:t>
      </w:r>
      <w:r w:rsidRPr="0066558F">
        <w:rPr>
          <w:rStyle w:val="Emphasis"/>
          <w:highlight w:val="cyan"/>
        </w:rPr>
        <w:t>to cooperate</w:t>
      </w:r>
      <w:r w:rsidRPr="002B57D4">
        <w:rPr>
          <w:rStyle w:val="Emphasis"/>
        </w:rPr>
        <w:t xml:space="preserve">, </w:t>
      </w:r>
      <w:r w:rsidRPr="00E649C1">
        <w:rPr>
          <w:rStyle w:val="Emphasis"/>
          <w:b w:val="0"/>
          <w:bCs/>
        </w:rPr>
        <w:t>for our people</w:t>
      </w:r>
      <w:r w:rsidRPr="002B57D4">
        <w:rPr>
          <w:sz w:val="12"/>
        </w:rPr>
        <w:t xml:space="preserve">—Russian and American people—but </w:t>
      </w:r>
      <w:r w:rsidRPr="00E649C1">
        <w:rPr>
          <w:rStyle w:val="Emphasis"/>
          <w:b w:val="0"/>
          <w:bCs/>
        </w:rPr>
        <w:t>also</w:t>
      </w:r>
      <w:r w:rsidRPr="002B57D4">
        <w:rPr>
          <w:sz w:val="12"/>
        </w:rPr>
        <w:t xml:space="preserve"> for the benefit of </w:t>
      </w:r>
      <w:r w:rsidRPr="00E649C1">
        <w:rPr>
          <w:rStyle w:val="Emphasis"/>
          <w:b w:val="0"/>
          <w:bCs/>
        </w:rPr>
        <w:t>the world</w:t>
      </w:r>
      <w:r w:rsidRPr="002B57D4">
        <w:rPr>
          <w:sz w:val="12"/>
        </w:rPr>
        <w:t>,”</w:t>
      </w:r>
      <w:r w:rsidRPr="00695157">
        <w:rPr>
          <w:sz w:val="12"/>
        </w:rPr>
        <w:t xml:space="preserve"> </w:t>
      </w:r>
      <w:r w:rsidRPr="00E649C1">
        <w:rPr>
          <w:rStyle w:val="Emphasis"/>
          <w:highlight w:val="cyan"/>
        </w:rPr>
        <w:t>Biden said</w:t>
      </w:r>
      <w:r w:rsidRPr="00E649C1">
        <w:rPr>
          <w:b/>
          <w:bCs/>
          <w:sz w:val="12"/>
        </w:rPr>
        <w:t xml:space="preserve"> after </w:t>
      </w:r>
      <w:r w:rsidRPr="00695157">
        <w:rPr>
          <w:sz w:val="12"/>
        </w:rPr>
        <w:t xml:space="preserve">the summit. </w:t>
      </w:r>
      <w:r w:rsidRPr="00E649C1">
        <w:rPr>
          <w:rStyle w:val="Emphasis"/>
          <w:b w:val="0"/>
          <w:bCs/>
        </w:rPr>
        <w:t>Six folks in a tube may not be enough to defuse all the tensions between the two geopolitical rivals</w:t>
      </w:r>
      <w:r w:rsidRPr="00695157">
        <w:rPr>
          <w:rStyle w:val="Emphasis"/>
        </w:rPr>
        <w:t>.</w:t>
      </w:r>
      <w:r w:rsidRPr="00695157">
        <w:rPr>
          <w:sz w:val="12"/>
        </w:rPr>
        <w:t xml:space="preserve"> </w:t>
      </w:r>
      <w:r w:rsidRPr="002B57D4">
        <w:rPr>
          <w:sz w:val="12"/>
        </w:rPr>
        <w:t xml:space="preserve">But </w:t>
      </w:r>
      <w:r w:rsidRPr="00E649C1">
        <w:rPr>
          <w:rStyle w:val="Emphasis"/>
          <w:b w:val="0"/>
          <w:bCs/>
        </w:rPr>
        <w:t>for those going inside—and</w:t>
      </w:r>
      <w:r w:rsidRPr="002B57D4">
        <w:rPr>
          <w:sz w:val="12"/>
        </w:rPr>
        <w:t xml:space="preserve"> the </w:t>
      </w:r>
      <w:r w:rsidRPr="00E649C1">
        <w:rPr>
          <w:rStyle w:val="Emphasis"/>
          <w:b w:val="0"/>
          <w:bCs/>
        </w:rPr>
        <w:t>scientists watching from the outside</w:t>
      </w:r>
      <w:r w:rsidRPr="002B57D4">
        <w:rPr>
          <w:sz w:val="12"/>
        </w:rPr>
        <w:t xml:space="preserve">—the </w:t>
      </w:r>
      <w:r w:rsidRPr="00E649C1">
        <w:rPr>
          <w:rStyle w:val="Emphasis"/>
          <w:b w:val="0"/>
          <w:bCs/>
        </w:rPr>
        <w:t>stakes are still high</w:t>
      </w:r>
      <w:r w:rsidRPr="002B57D4">
        <w:rPr>
          <w:sz w:val="12"/>
        </w:rPr>
        <w:t>.</w:t>
      </w:r>
      <w:r w:rsidRPr="00695157">
        <w:rPr>
          <w:sz w:val="12"/>
        </w:rPr>
        <w:t xml:space="preserve"> Humans have evolved over hundreds of millennia to thrive in an environment with oxygen, water, and gravity. NASA has spent years conducting earthbound experiments to see what happens when those basic conditions are missing, including paying people to lie in bed for months and experience the effects of muscle loss and bone degradation, which accelerates rapidly in an atmosphere of weightlessness. The SIRIUS volunteers won’t have to worry about either weightlessness or cosmic radiation. But the simulation offers them a chance to prove they have the right stuff and could meet at least some of the criteria for future travel to space. “The process is somewhat similar to astronaut selection,” said Igor Kofman of NASA’s Human Research Program, which chose the two U.S. participants and two backups for this year’s mission, known as SIRIUS-21, from a pool of hundreds of candidates. In the past, far less attention was paid to the mental well-being of the Mercury, Gemini, and Apollo crews who pioneered early space exploration in the 1960s and 1970s. With longer missions on the horizon, a good psychological fit becomes even more important. The current crop of volunteers is being evaluated on their ability to adapt to new situations they cannot change, tolerance for isolation and confinement, and the unflappability required to spend extended periods of time with relative strangers. Reinhold Povilaitis, a participant in the four-month SIRIUS mission in 2019 and now an employee of NASA’s Human Research Program, said he found it hard initially to adapt to the customs of his crew members, like the constant tea-drinking sessions of the Russians. “They may have bonded prior to going in, but they haven’t lived </w:t>
      </w:r>
      <w:r w:rsidRPr="00CA2C52">
        <w:rPr>
          <w:sz w:val="12"/>
        </w:rPr>
        <w:t xml:space="preserve">together,” he said of the current crop of volunteers. “And what they can tolerate at the beginning might not be the same at the end. So they find balance, hopefully, in the course of eight months.” “This is a stressful situation,” said Oleg Blinov, a 43-year-old Russian space industry worker who will serve as captain of SIRIUS-21 and be responsible for safeguarding a sociable atmosphere among members of the crew and resolving any conflicts. “If we don’t remain upbeat, it’ll be difficult to get through it.” Many previous ground simulations had only American participants, but Kofman said </w:t>
      </w:r>
      <w:r w:rsidRPr="00CA2C52">
        <w:rPr>
          <w:rStyle w:val="Emphasis"/>
          <w:b w:val="0"/>
          <w:bCs/>
        </w:rPr>
        <w:t>the international crew of SIRIUS-21 likely reflects the space crews of the future.</w:t>
      </w:r>
      <w:r w:rsidRPr="00CA2C52">
        <w:rPr>
          <w:b/>
          <w:bCs/>
          <w:sz w:val="12"/>
        </w:rPr>
        <w:t xml:space="preserve"> “</w:t>
      </w:r>
      <w:r w:rsidRPr="00CA2C52">
        <w:rPr>
          <w:rStyle w:val="Emphasis"/>
          <w:b w:val="0"/>
          <w:bCs/>
        </w:rPr>
        <w:t>We’re hoping future missions will be multicultural,”</w:t>
      </w:r>
      <w:r w:rsidRPr="00CA2C52">
        <w:rPr>
          <w:sz w:val="12"/>
        </w:rPr>
        <w:t xml:space="preserve"> he said. “That’s why it’s important to simulate those parameters and those conditions.” Those conditions</w:t>
      </w:r>
      <w:r w:rsidRPr="00695157">
        <w:rPr>
          <w:sz w:val="12"/>
        </w:rPr>
        <w:t xml:space="preserve"> include plenty of physical discomforts to go with the isolation. Most of the time an astronaut spends on the ISS is spent assembling and maintaining the spacecraft, and the SIRIUS-21 volunteers will be subject to a daily schedule that is timed to the minute and designed to counteract boredom and mimic the workload of a real space flight. Exercise is daily; showers are once a week. Food rations include freeze-dried meals and powdered substances that solidify when mixed with hot water, and bathrooms are around the size of those on a Russian train. Communication with friends and family will be limited to an occasional email. “This means being away from your family, from home comforts. That’s the sacrifice,” said Abdalla al-Hammadi, 35, a former Emirati test pilot and father of two who was chosen from around 1,000 applicants to take part in SIRIUS. The United Arab Emirates has a burgeoning space sector and plans to send its first astronauts to Mars in 2117. Hammadi hopes his involvement with SIRIUS will increase his grandson’s or great-grandson’s chances of being on that Mars mission. “I am giving this to my son, my son will give it to his son, and it will carry on,” he said. (Just before the experiment started, Hammadi learned that another Emirati volunteer would take his spot, and he would act as a backup.) The UAE’s ambitions represent a shifting of the center of gravity in the space race. Russia for decades was one of the dominant powers, and even more so after the United States wound down its Space Shuttle program. But last year, SpaceX completed the first manned orbital flight from U.S. soil in almost a decade, breaking Russia’s monopoly and ushering in a new era of competition. Delivering astronauts to space on a rocket designed and manufactured by a private U.S. company, the SpaceX launch culminated a decadeslong effort to transform space into a new sphere of capitalist competition and rattled dominant Russian state enterprises that had inherited Soviet technology. (But not Soviet-level budgets: In 2020, the </w:t>
      </w:r>
      <w:hyperlink r:id="rId20" w:history="1">
        <w:r w:rsidRPr="00695157">
          <w:rPr>
            <w:rStyle w:val="Hyperlink"/>
            <w:sz w:val="12"/>
          </w:rPr>
          <w:t>budget</w:t>
        </w:r>
      </w:hyperlink>
      <w:r w:rsidRPr="00695157">
        <w:rPr>
          <w:sz w:val="12"/>
        </w:rPr>
        <w:t xml:space="preserve"> of Russian space agency Roscosmos was around $2.4 billion at current exchange rates; NASA’s was $22.6 billion.) “From a historical point of view, Russia played a major role in space. But from today’s perspective, its influence is rapidly waning,” said Ivan Moiseyev, head of the Institute of Space Policy in Moscow. “The U.S. is an economic powerhouse in space, and Europe and China are beginning to exceed Russia in their potential.” The end goal for most of the volunteers is to participate in a real orbital flight in the years to come, with SIRIUS a preview of that ultimate challenge. But if the space simulation is not enough to qualify them, it’s all in the name of advancing science, too. “This is probably the largest amount of data from an analog data study that anybody has ever collected,” Kowalski said. “At the end of the day, we’re doing something that’ll help human space flight. Maybe being an astronaut is not part of my future, maybe I don’t stay in the space industry. But at least I know that I was part of something bigger.”</w:t>
      </w:r>
    </w:p>
    <w:p w14:paraId="745EF40D" w14:textId="77777777" w:rsidR="004B1887" w:rsidRDefault="004B1887" w:rsidP="004B1887"/>
    <w:p w14:paraId="7D9BB04B" w14:textId="77777777" w:rsidR="00B73F0F" w:rsidRPr="00E70197" w:rsidRDefault="00B73F0F" w:rsidP="00B73F0F">
      <w:pPr>
        <w:pStyle w:val="Heading4"/>
      </w:pPr>
      <w:r w:rsidRPr="00E70197">
        <w:t>It’s make or break for the relationship—Ukraine</w:t>
      </w:r>
      <w:r>
        <w:t xml:space="preserve"> and </w:t>
      </w:r>
      <w:r w:rsidRPr="00E70197">
        <w:t xml:space="preserve">decline of US moral authority puts us at the brink of war </w:t>
      </w:r>
    </w:p>
    <w:p w14:paraId="2D63E69A" w14:textId="77777777" w:rsidR="004B1887" w:rsidRPr="00E70197" w:rsidRDefault="004B1887" w:rsidP="004B1887">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 TDI</w:t>
      </w:r>
    </w:p>
    <w:p w14:paraId="4688E797" w14:textId="77777777" w:rsidR="00B73F0F" w:rsidRPr="00E649C1" w:rsidRDefault="00B73F0F" w:rsidP="00B73F0F">
      <w:pPr>
        <w:rPr>
          <w:sz w:val="14"/>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E649C1">
        <w:rPr>
          <w:sz w:val="14"/>
        </w:rPr>
        <w:t xml:space="preserve">After years of deteriorating </w:t>
      </w:r>
      <w:r w:rsidRPr="00E649C1">
        <w:rPr>
          <w:sz w:val="14"/>
        </w:rPr>
        <w:lastRenderedPageBreak/>
        <w:t xml:space="preserve">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w:t>
      </w:r>
      <w:r w:rsidRPr="00B835BE">
        <w:rPr>
          <w:rStyle w:val="StyleUnderline"/>
          <w:highlight w:val="cyan"/>
        </w:rPr>
        <w:t>a growing sense in Moscow</w:t>
      </w:r>
      <w:r w:rsidRPr="00E70197">
        <w:rPr>
          <w:rStyle w:val="StyleUnderline"/>
        </w:rPr>
        <w:t xml:space="preserve"> that the downward spiral of East-West ties has reached a point of no return, and that </w:t>
      </w:r>
      <w:r w:rsidRPr="00B835BE">
        <w:rPr>
          <w:rStyle w:val="StyleUnderline"/>
          <w:highlight w:val="cyan"/>
        </w:rPr>
        <w:t xml:space="preserve">Russia </w:t>
      </w:r>
      <w:r w:rsidRPr="00337284">
        <w:rPr>
          <w:rStyle w:val="StyleUnderline"/>
        </w:rPr>
        <w:t xml:space="preserve">should </w:t>
      </w:r>
      <w:r w:rsidRPr="00B835BE">
        <w:rPr>
          <w:rStyle w:val="StyleUnderline"/>
          <w:highlight w:val="cyan"/>
        </w:rPr>
        <w:t>consider abandoning hopes of reconciliation</w:t>
      </w:r>
      <w:r w:rsidRPr="00E70197">
        <w:rPr>
          <w:rStyle w:val="StyleUnderline"/>
        </w:rPr>
        <w:t xml:space="preserve"> with the West</w:t>
      </w:r>
      <w:r w:rsidRPr="00E649C1">
        <w:rPr>
          <w:sz w:val="14"/>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B835BE">
        <w:rPr>
          <w:rStyle w:val="Emphasis"/>
          <w:highlight w:val="cyan"/>
        </w:rPr>
        <w:t>Things are at rock bottom</w:t>
      </w:r>
      <w:r w:rsidRPr="00E70197">
        <w:rPr>
          <w:rStyle w:val="Emphasis"/>
        </w:rPr>
        <w:t>.</w:t>
      </w:r>
      <w:r w:rsidRPr="00E70197">
        <w:rPr>
          <w:rStyle w:val="StyleUnderline"/>
        </w:rPr>
        <w:t xml:space="preserve"> This may not be structurally a cold war in the way the old one was, but mentally, in terms of atmosphere, it’s even worse,”</w:t>
      </w:r>
      <w:r w:rsidRPr="00E649C1">
        <w:rPr>
          <w:sz w:val="14"/>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Kortunov,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E649C1">
        <w:rPr>
          <w:sz w:val="14"/>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Babuskinsky District Court in Moscow Feb. 12, 2021, is in poor health amid his hunger strike while in prison in Russia. He was recently moved to a prison hospital. </w:t>
      </w:r>
      <w:r w:rsidRPr="00E70197">
        <w:rPr>
          <w:rStyle w:val="StyleUnderline"/>
        </w:rPr>
        <w:t xml:space="preserve">Tensions around the Russian-backed rebel republics in eastern Ukraine have been much severer than usual, with a </w:t>
      </w:r>
      <w:r w:rsidRPr="00B835BE">
        <w:rPr>
          <w:rStyle w:val="StyleUnderline"/>
          <w:highlight w:val="cyan"/>
        </w:rPr>
        <w:t>spike in violent incidents</w:t>
      </w:r>
      <w:r w:rsidRPr="00E70197">
        <w:rPr>
          <w:rStyle w:val="StyleUnderline"/>
        </w:rPr>
        <w:t xml:space="preserve"> on the front line, a </w:t>
      </w:r>
      <w:r w:rsidRPr="00B835BE">
        <w:rPr>
          <w:rStyle w:val="StyleUnderline"/>
          <w:highlight w:val="cyan"/>
        </w:rPr>
        <w:t>demonstrative Russian military buildup</w:t>
      </w:r>
      <w:r w:rsidRPr="00E70197">
        <w:rPr>
          <w:rStyle w:val="StyleUnderline"/>
        </w:rPr>
        <w:t xml:space="preserve"> near the borders, and </w:t>
      </w:r>
      <w:r w:rsidRPr="00B835BE">
        <w:rPr>
          <w:rStyle w:val="StyleUnderline"/>
          <w:highlight w:val="cyan"/>
        </w:rPr>
        <w:t>strong U.S. and NATO affirmations</w:t>
      </w:r>
      <w:r w:rsidRPr="00E70197">
        <w:rPr>
          <w:rStyle w:val="StyleUnderline"/>
        </w:rPr>
        <w:t xml:space="preserve"> of support for Kyiv. The Russian narrative claims that Ukrainian President Volodymyr Zelenskiy triggered the crisis a month ago</w:t>
      </w:r>
      <w:r w:rsidRPr="00E649C1">
        <w:rPr>
          <w:sz w:val="14"/>
        </w:rPr>
        <w:t xml:space="preserve"> by signing a decree that makes retaking the Russian-annexed territory of Crimea official Ukrainian state policy. </w:t>
      </w:r>
      <w:r w:rsidRPr="00E70197">
        <w:rPr>
          <w:rStyle w:val="StyleUnderline"/>
        </w:rPr>
        <w:t xml:space="preserve">Mr. </w:t>
      </w:r>
      <w:r w:rsidRPr="00B835BE">
        <w:rPr>
          <w:rStyle w:val="StyleUnderline"/>
          <w:highlight w:val="cyan"/>
        </w:rPr>
        <w:t>Zelenskiy</w:t>
      </w:r>
      <w:r w:rsidRPr="00E70197">
        <w:rPr>
          <w:rStyle w:val="StyleUnderline"/>
        </w:rPr>
        <w:t xml:space="preserve"> has also </w:t>
      </w:r>
      <w:r w:rsidRPr="00B835BE">
        <w:rPr>
          <w:rStyle w:val="StyleUnderline"/>
          <w:highlight w:val="cyan"/>
        </w:rPr>
        <w:t>appealed to</w:t>
      </w:r>
      <w:r w:rsidRPr="00E70197">
        <w:rPr>
          <w:rStyle w:val="StyleUnderline"/>
        </w:rPr>
        <w:t xml:space="preserve"> the U.S. and Europe to </w:t>
      </w:r>
      <w:r w:rsidRPr="00B835BE">
        <w:rPr>
          <w:rStyle w:val="StyleUnderline"/>
          <w:highlight w:val="cyan"/>
        </w:rPr>
        <w:t>expedite Ukraine’s membership</w:t>
      </w:r>
      <w:r w:rsidRPr="00E70197">
        <w:rPr>
          <w:rStyle w:val="StyleUnderline"/>
        </w:rPr>
        <w:t xml:space="preserve"> in NATO, which Russia has long </w:t>
      </w:r>
      <w:r w:rsidRPr="00B835BE">
        <w:rPr>
          <w:rStyle w:val="StyleUnderline"/>
          <w:highlight w:val="cyan"/>
        </w:rPr>
        <w:t xml:space="preserve">described as </w:t>
      </w:r>
      <w:r w:rsidRPr="00EB1FE9">
        <w:rPr>
          <w:rStyle w:val="Emphasis"/>
          <w:b w:val="0"/>
          <w:bCs/>
        </w:rPr>
        <w:t xml:space="preserve">a </w:t>
      </w:r>
      <w:r w:rsidRPr="00B835BE">
        <w:rPr>
          <w:rStyle w:val="Emphasis"/>
          <w:highlight w:val="cyan"/>
        </w:rPr>
        <w:t>“red line” that would lead to war</w:t>
      </w:r>
      <w:r w:rsidRPr="00E70197">
        <w:rPr>
          <w:rStyle w:val="Emphasis"/>
        </w:rPr>
        <w:t>.</w:t>
      </w:r>
      <w:r>
        <w:rPr>
          <w:rStyle w:val="StyleUnderline"/>
        </w:rPr>
        <w:t xml:space="preserve"> </w:t>
      </w:r>
      <w:r w:rsidRPr="00E649C1">
        <w:rPr>
          <w:sz w:val="14"/>
        </w:rPr>
        <w:t xml:space="preserve">But </w:t>
      </w:r>
      <w:r w:rsidRPr="00E70197">
        <w:rPr>
          <w:rStyle w:val="StyleUnderline"/>
        </w:rPr>
        <w:t>Russian leaders</w:t>
      </w:r>
      <w:r w:rsidRPr="00E649C1">
        <w:rPr>
          <w:sz w:val="14"/>
        </w:rPr>
        <w:t xml:space="preserve">, who have been </w:t>
      </w:r>
      <w:r w:rsidRPr="00E70197">
        <w:rPr>
          <w:rStyle w:val="StyleUnderline"/>
        </w:rPr>
        <w:t xml:space="preserve">at pains to deny any direct involvement in Ukraine’s war for the past seven years, now say openly that </w:t>
      </w:r>
      <w:r w:rsidRPr="00EB1FE9">
        <w:rPr>
          <w:rStyle w:val="StyleUnderline"/>
        </w:rPr>
        <w:t>they will fight to defend the two rebel republics.</w:t>
      </w:r>
      <w:r w:rsidRPr="00E649C1">
        <w:rPr>
          <w:sz w:val="14"/>
        </w:rPr>
        <w:t xml:space="preserve"> Top Kremlin official Dmitry Kozak even warned that if conflict erupts, it could be “the beginning of the end” for Ukraine. </w:t>
      </w:r>
      <w:r w:rsidRPr="00EB1FE9">
        <w:rPr>
          <w:rStyle w:val="Emphasis"/>
        </w:rPr>
        <w:t>“</w:t>
      </w:r>
      <w:r w:rsidRPr="00EB1FE9">
        <w:rPr>
          <w:rStyle w:val="Emphasis"/>
          <w:b w:val="0"/>
          <w:bCs/>
        </w:rPr>
        <w:t>This</w:t>
      </w:r>
      <w:r w:rsidRPr="00EB1FE9">
        <w:rPr>
          <w:rStyle w:val="Emphasis"/>
        </w:rPr>
        <w:t xml:space="preserve"> </w:t>
      </w:r>
      <w:r w:rsidRPr="00EB1FE9">
        <w:rPr>
          <w:rStyle w:val="Emphasis"/>
          <w:b w:val="0"/>
          <w:bCs/>
        </w:rPr>
        <w:t>is</w:t>
      </w:r>
      <w:r w:rsidRPr="00EB1FE9">
        <w:rPr>
          <w:rStyle w:val="Emphasis"/>
        </w:rPr>
        <w:t xml:space="preserve"> </w:t>
      </w:r>
      <w:r w:rsidRPr="00B835BE">
        <w:rPr>
          <w:rStyle w:val="Emphasis"/>
          <w:highlight w:val="cyan"/>
        </w:rPr>
        <w:t>a very desperate situation</w:t>
      </w:r>
      <w:r w:rsidRPr="00E70197">
        <w:rPr>
          <w:rStyle w:val="StyleUnderline"/>
        </w:rPr>
        <w:t>,”</w:t>
      </w:r>
      <w:r w:rsidRPr="00E649C1">
        <w:rPr>
          <w:sz w:val="14"/>
        </w:rPr>
        <w:t xml:space="preserve"> says Vadim Karasyov, director of the independent Institute of Global Strategies in Kyiv. “We know the West is not going to help Ukraine militarily if it comes to war. So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Markedonov,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E70197">
        <w:rPr>
          <w:rStyle w:val="StyleUnderline"/>
        </w:rPr>
        <w:t>Russia may turn away from any hopes of even pragmatic rapprochement with the West,</w:t>
      </w:r>
      <w:r w:rsidRPr="00E649C1">
        <w:rPr>
          <w:sz w:val="14"/>
        </w:rPr>
        <w:t xml:space="preserve"> experts warn. Mr.</w:t>
      </w:r>
      <w:r w:rsidRPr="00E70197">
        <w:rPr>
          <w:rStyle w:val="StyleUnderline"/>
        </w:rPr>
        <w:t xml:space="preserve"> Lukyanov</w:t>
      </w:r>
      <w:r w:rsidRPr="00E649C1">
        <w:rPr>
          <w:sz w:val="14"/>
        </w:rPr>
        <w:t xml:space="preserve">, who </w:t>
      </w:r>
      <w:r w:rsidRPr="00E70197">
        <w:rPr>
          <w:rStyle w:val="StyleUnderline"/>
        </w:rPr>
        <w:t>maintains close contact with his Chinese counterparts</w:t>
      </w:r>
      <w:r w:rsidRPr="00E649C1">
        <w:rPr>
          <w:sz w:val="14"/>
        </w:rPr>
        <w:t xml:space="preserve">, says </w:t>
      </w:r>
      <w:r w:rsidRPr="00E70197">
        <w:rPr>
          <w:rStyle w:val="StyleUnderline"/>
        </w:rPr>
        <w:t xml:space="preserve">they felt blindsided at a summit with U.S. foreign policy chiefs in Alaska last month, when what they expected to be a practical </w:t>
      </w:r>
      <w:r w:rsidRPr="00E649C1">
        <w:rPr>
          <w:rStyle w:val="StyleUnderline"/>
        </w:rPr>
        <w:t xml:space="preserve">discussion of how to overcome the acrimonious Trump-era legacy in their relations turned into what they saw as a U.S. lecture about how China needs to obey the “rules-based” international order. </w:t>
      </w:r>
      <w:r w:rsidRPr="00E649C1">
        <w:rPr>
          <w:sz w:val="14"/>
        </w:rPr>
        <w:t>“</w:t>
      </w:r>
      <w:r w:rsidRPr="00E649C1">
        <w:rPr>
          <w:rStyle w:val="StyleUnderline"/>
        </w:rPr>
        <w:t>It was the Chinese, in the past, who were very cautious about participating” in anything that looked like an anti-Western alliance</w:t>
      </w:r>
      <w:r w:rsidRPr="00E649C1">
        <w:rPr>
          <w:sz w:val="14"/>
        </w:rPr>
        <w:t>, says Mr. Lukyanov. “</w:t>
      </w:r>
      <w:r w:rsidRPr="00E649C1">
        <w:rPr>
          <w:rStyle w:val="Emphasis"/>
          <w:b w:val="0"/>
          <w:bCs/>
        </w:rPr>
        <w:t>We are</w:t>
      </w:r>
      <w:r w:rsidRPr="00E649C1">
        <w:rPr>
          <w:rStyle w:val="Emphasis"/>
        </w:rPr>
        <w:t xml:space="preserve"> hearing a new </w:t>
      </w:r>
      <w:r w:rsidRPr="00E649C1">
        <w:rPr>
          <w:rStyle w:val="Emphasis"/>
        </w:rPr>
        <w:lastRenderedPageBreak/>
        <w:t>tone from them now.</w:t>
      </w:r>
      <w:r w:rsidRPr="00E649C1">
        <w:rPr>
          <w:sz w:val="14"/>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468D4EC4" w14:textId="77777777" w:rsidR="004B1887" w:rsidRPr="00E70197" w:rsidRDefault="004B1887" w:rsidP="004B1887">
      <w:pPr>
        <w:pStyle w:val="Heading4"/>
      </w:pPr>
      <w:r w:rsidRPr="00E70197">
        <w:t xml:space="preserve">Space weapons heighten potential for escalation and make </w:t>
      </w:r>
      <w:r w:rsidRPr="00E70197">
        <w:rPr>
          <w:u w:val="single"/>
        </w:rPr>
        <w:t>perceptions</w:t>
      </w:r>
      <w:r w:rsidRPr="00E70197">
        <w:t xml:space="preserve"> of US-Russia space conflict key. </w:t>
      </w:r>
    </w:p>
    <w:p w14:paraId="361392A4" w14:textId="77777777" w:rsidR="004B1887" w:rsidRPr="00E70197" w:rsidRDefault="004B1887" w:rsidP="004B1887">
      <w:r w:rsidRPr="00E70197">
        <w:t xml:space="preserve">Alexey </w:t>
      </w:r>
      <w:r w:rsidRPr="00E70197">
        <w:rPr>
          <w:rStyle w:val="Style13ptBold"/>
        </w:rPr>
        <w:t>Arbatov et al</w:t>
      </w:r>
      <w:r w:rsidRPr="00E70197">
        <w:t xml:space="preserve">, head of the Center for International Security at the Primakov National Research Institute of World Economy and International Relations, Major General Vladimir Dvorkin, a principal researcher at the Center for International Security at the Primakov National Research Institute of World Economy and International Relations and Peter Topychkanov,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21" w:history="1">
        <w:r w:rsidRPr="00E70197">
          <w:rPr>
            <w:rStyle w:val="Hyperlink"/>
          </w:rPr>
          <w:t>https://www.russiamatters.org/sites/default/files/media/files/Entanglement_interior_FNL.pdf</w:t>
        </w:r>
      </w:hyperlink>
      <w:r w:rsidRPr="00E70197">
        <w:t xml:space="preserve"> </w:t>
      </w:r>
    </w:p>
    <w:p w14:paraId="071748FF" w14:textId="77777777" w:rsidR="00B73F0F" w:rsidRPr="004D1D41" w:rsidRDefault="00B73F0F" w:rsidP="00B73F0F">
      <w:pPr>
        <w:rPr>
          <w:sz w:val="12"/>
        </w:rPr>
      </w:pPr>
      <w:r w:rsidRPr="00337284">
        <w:rPr>
          <w:sz w:val="12"/>
        </w:rPr>
        <w:t xml:space="preserve">Against this background, </w:t>
      </w:r>
      <w:r w:rsidRPr="00E70197">
        <w:rPr>
          <w:rStyle w:val="StyleUnderline"/>
        </w:rPr>
        <w:t>Russian military and technical experts are</w:t>
      </w:r>
      <w:r w:rsidRPr="00337284">
        <w:rPr>
          <w:sz w:val="12"/>
        </w:rPr>
        <w:t xml:space="preserve"> currently </w:t>
      </w:r>
      <w:r w:rsidRPr="00E70197">
        <w:rPr>
          <w:rStyle w:val="StyleUnderline"/>
        </w:rPr>
        <w:t>engaged in efforts to elaborate strategies for fighting an air-space war</w:t>
      </w:r>
      <w:r w:rsidRPr="00337284">
        <w:rPr>
          <w:sz w:val="12"/>
        </w:rPr>
        <w:t xml:space="preserve">. The following is an attempt to frame such an integrated doctrine by one of </w:t>
      </w:r>
      <w:r w:rsidRPr="00E70197">
        <w:rPr>
          <w:rStyle w:val="StyleUnderline"/>
        </w:rPr>
        <w:t>its main theoreticians, Colonel Yuri Krinitsky from the Military Air-Space Defense Academy: “</w:t>
      </w:r>
      <w:r w:rsidRPr="00337284">
        <w:rPr>
          <w:sz w:val="12"/>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B835BE">
        <w:rPr>
          <w:rStyle w:val="StyleUnderline"/>
          <w:highlight w:val="cyan"/>
        </w:rPr>
        <w:t>U.S</w:t>
      </w:r>
      <w:r w:rsidRPr="00E70197">
        <w:rPr>
          <w:rStyle w:val="StyleUnderline"/>
        </w:rPr>
        <w:t>.] air-</w:t>
      </w:r>
      <w:r w:rsidRPr="00B835BE">
        <w:rPr>
          <w:rStyle w:val="StyleUnderline"/>
          <w:highlight w:val="cyan"/>
        </w:rPr>
        <w:t>space power</w:t>
      </w:r>
      <w:r w:rsidRPr="00E70197">
        <w:rPr>
          <w:rStyle w:val="StyleUnderline"/>
        </w:rPr>
        <w:t xml:space="preserve"> in this theater should be </w:t>
      </w:r>
      <w:r w:rsidRPr="00B835BE">
        <w:rPr>
          <w:rStyle w:val="StyleUnderline"/>
          <w:highlight w:val="cyan"/>
        </w:rPr>
        <w:t>countered with</w:t>
      </w:r>
      <w:r w:rsidRPr="00E70197">
        <w:rPr>
          <w:rStyle w:val="StyleUnderline"/>
        </w:rPr>
        <w:t xml:space="preserve"> united and systematically </w:t>
      </w:r>
      <w:r w:rsidRPr="00B835BE">
        <w:rPr>
          <w:rStyle w:val="StyleUnderline"/>
          <w:highlight w:val="cyan"/>
        </w:rPr>
        <w:t>organized actions by the</w:t>
      </w:r>
      <w:r w:rsidRPr="00E70197">
        <w:rPr>
          <w:rStyle w:val="StyleUnderline"/>
        </w:rPr>
        <w:t xml:space="preserve"> </w:t>
      </w:r>
      <w:r w:rsidRPr="00B835BE">
        <w:rPr>
          <w:rStyle w:val="StyleUnderline"/>
          <w:highlight w:val="cyan"/>
        </w:rPr>
        <w:t>Russian</w:t>
      </w:r>
      <w:r w:rsidRPr="00E70197">
        <w:rPr>
          <w:rStyle w:val="StyleUnderline"/>
        </w:rPr>
        <w:t xml:space="preserve"> </w:t>
      </w:r>
      <w:r w:rsidRPr="00B835BE">
        <w:rPr>
          <w:rStyle w:val="StyleUnderline"/>
          <w:highlight w:val="cyan"/>
        </w:rPr>
        <w:t>Air-Space Defense</w:t>
      </w:r>
      <w:r w:rsidRPr="00E70197">
        <w:rPr>
          <w:rStyle w:val="StyleUnderline"/>
        </w:rPr>
        <w:t xml:space="preserve"> Forces</w:t>
      </w:r>
      <w:r w:rsidRPr="00337284">
        <w:rPr>
          <w:sz w:val="12"/>
        </w:rPr>
        <w:t>. This is required under the National Security Strategy of the Russian Federation and Air-Space Defense Plan approved by the Russian president in 2006</w:t>
      </w:r>
      <w:r w:rsidRPr="00E70197">
        <w:rPr>
          <w:rStyle w:val="StyleUnderline"/>
        </w:rPr>
        <w:t>.”</w:t>
      </w:r>
      <w:r w:rsidRPr="00337284">
        <w:rPr>
          <w:sz w:val="12"/>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in spite of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longrange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E70197">
        <w:rPr>
          <w:rStyle w:val="StyleUnderline"/>
        </w:rPr>
        <w:t>the military and technical experts who propound it reach a predictable conclusion with regard to the capabilities needed to fight one</w:t>
      </w:r>
      <w:r w:rsidRPr="00337284">
        <w:rPr>
          <w:sz w:val="12"/>
        </w:rPr>
        <w:t xml:space="preserve">. They typically argue that </w:t>
      </w:r>
      <w:r w:rsidRPr="00E70197">
        <w:rPr>
          <w:rStyle w:val="StyleUnderline"/>
        </w:rPr>
        <w:t>Russia needs “to counter the air-space attack system with an air-space defense system</w:t>
      </w:r>
      <w:r w:rsidRPr="00337284">
        <w:rPr>
          <w:sz w:val="12"/>
        </w:rPr>
        <w:t xml:space="preserve">. . . . </w:t>
      </w:r>
      <w:r w:rsidRPr="00E70197">
        <w:rPr>
          <w:rStyle w:val="StyleUnderline"/>
        </w:rPr>
        <w:t>A prospective system for destroying and suppressing MASA should be a synergy of anti-missile, anti-satellite, and air-defense missiles, and air units, and radio-electronic warfare forces</w:t>
      </w:r>
      <w:r w:rsidRPr="00337284">
        <w:rPr>
          <w:sz w:val="12"/>
        </w:rPr>
        <w:t xml:space="preserve">. And its composition should be multilayered.”9 </w:t>
      </w:r>
      <w:r w:rsidRPr="00E70197">
        <w:rPr>
          <w:rStyle w:val="Emphasis"/>
        </w:rPr>
        <w:t xml:space="preserve">Such </w:t>
      </w:r>
      <w:r w:rsidRPr="00B835BE">
        <w:rPr>
          <w:rStyle w:val="Emphasis"/>
          <w:highlight w:val="cyan"/>
        </w:rPr>
        <w:t>calls are being translated into policy</w:t>
      </w:r>
      <w:r w:rsidRPr="00E70197">
        <w:rPr>
          <w:rStyle w:val="Emphasis"/>
        </w:rPr>
        <w:t>.</w:t>
      </w:r>
      <w:r w:rsidRPr="00337284">
        <w:rPr>
          <w:sz w:val="12"/>
        </w:rPr>
        <w:t xml:space="preserve"> Most notably, </w:t>
      </w:r>
      <w:r w:rsidRPr="00E70197">
        <w:rPr>
          <w:rStyle w:val="StyleUnderline"/>
        </w:rPr>
        <w:t>the air-space defense program, for which the military’s top brass and industrial corporations lobbied, is the single largest component of the State Armaments Program through 2020</w:t>
      </w:r>
      <w:r w:rsidRPr="00337284">
        <w:rPr>
          <w:sz w:val="12"/>
        </w:rPr>
        <w:t xml:space="preserve">, </w:t>
      </w:r>
      <w:r w:rsidRPr="00E70197">
        <w:rPr>
          <w:rStyle w:val="StyleUnderline"/>
        </w:rPr>
        <w:t>accounting for</w:t>
      </w:r>
      <w:r w:rsidRPr="00337284">
        <w:rPr>
          <w:sz w:val="12"/>
        </w:rPr>
        <w:t xml:space="preserve"> about 20 percent of all costs when the program was first announced in 2011—about 3.4 trillion rubles ($</w:t>
      </w:r>
      <w:r w:rsidRPr="00E70197">
        <w:rPr>
          <w:rStyle w:val="StyleUnderline"/>
        </w:rPr>
        <w:t xml:space="preserve">106 billion </w:t>
      </w:r>
      <w:r w:rsidRPr="00337284">
        <w:rPr>
          <w:sz w:val="12"/>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program envisages the deployment of twenty-eight missile regiments </w:t>
      </w:r>
      <w:r w:rsidRPr="00337284">
        <w:rPr>
          <w:sz w:val="12"/>
        </w:rPr>
        <w:t xml:space="preserve">of S-400 Triumph air-defense systems (about 450 to 670 launchers), </w:t>
      </w:r>
      <w:r w:rsidRPr="00E70197">
        <w:rPr>
          <w:rStyle w:val="StyleUnderline"/>
        </w:rPr>
        <w:t>and thirty-eight battalions equipped with the next-generation</w:t>
      </w:r>
      <w:r w:rsidRPr="00337284">
        <w:rPr>
          <w:sz w:val="12"/>
        </w:rPr>
        <w:t xml:space="preserve"> S-500 Vityaz (recently renamed Prometey) systems (300 to 460 launchers).11 In total, </w:t>
      </w:r>
      <w:r w:rsidRPr="00E70197">
        <w:rPr>
          <w:rStyle w:val="StyleUnderline"/>
        </w:rPr>
        <w:t>the plan is to manufacture up to 3,000 missile interceptors</w:t>
      </w:r>
      <w:r w:rsidRPr="00337284">
        <w:rPr>
          <w:sz w:val="12"/>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 xml:space="preserve">The </w:t>
      </w:r>
      <w:r w:rsidRPr="00B835BE">
        <w:rPr>
          <w:rStyle w:val="StyleUnderline"/>
          <w:highlight w:val="cyan"/>
        </w:rPr>
        <w:t>Moscow</w:t>
      </w:r>
      <w:r w:rsidRPr="00E70197">
        <w:rPr>
          <w:rStyle w:val="StyleUnderline"/>
        </w:rPr>
        <w:t xml:space="preserve"> A-135 missile </w:t>
      </w:r>
      <w:r w:rsidRPr="00B835BE">
        <w:rPr>
          <w:rStyle w:val="StyleUnderline"/>
          <w:highlight w:val="cyan"/>
        </w:rPr>
        <w:t>defense system</w:t>
      </w:r>
      <w:r w:rsidRPr="00337284">
        <w:rPr>
          <w:sz w:val="12"/>
        </w:rPr>
        <w:t xml:space="preserve"> (now renamed A-235) </w:t>
      </w:r>
      <w:r w:rsidRPr="00E70197">
        <w:rPr>
          <w:rStyle w:val="StyleUnderline"/>
        </w:rPr>
        <w:t xml:space="preserve">is </w:t>
      </w:r>
      <w:r w:rsidRPr="00B835BE">
        <w:rPr>
          <w:rStyle w:val="StyleUnderline"/>
          <w:highlight w:val="cyan"/>
        </w:rPr>
        <w:t>being modernized</w:t>
      </w:r>
      <w:r w:rsidRPr="00337284">
        <w:rPr>
          <w:sz w:val="12"/>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B835BE">
        <w:rPr>
          <w:rStyle w:val="StyleUnderline"/>
          <w:highlight w:val="cyan"/>
        </w:rPr>
        <w:t>Russian</w:t>
      </w:r>
      <w:r w:rsidRPr="00E70197">
        <w:rPr>
          <w:rStyle w:val="StyleUnderline"/>
        </w:rPr>
        <w:t xml:space="preserve"> policy may be explained by the </w:t>
      </w:r>
      <w:r w:rsidRPr="00337284">
        <w:rPr>
          <w:rStyle w:val="Emphasis"/>
        </w:rPr>
        <w:t xml:space="preserve">visceral </w:t>
      </w:r>
      <w:r w:rsidRPr="00B835BE">
        <w:rPr>
          <w:rStyle w:val="Emphasis"/>
          <w:highlight w:val="cyan"/>
        </w:rPr>
        <w:t>desire</w:t>
      </w:r>
      <w:r w:rsidRPr="00337284">
        <w:rPr>
          <w:sz w:val="12"/>
        </w:rPr>
        <w:t xml:space="preserve"> of the military </w:t>
      </w:r>
      <w:r w:rsidRPr="00B835BE">
        <w:rPr>
          <w:rStyle w:val="StyleUnderline"/>
          <w:highlight w:val="cyan"/>
        </w:rPr>
        <w:t>to break</w:t>
      </w:r>
      <w:r w:rsidRPr="00E70197">
        <w:rPr>
          <w:rStyle w:val="StyleUnderline"/>
        </w:rPr>
        <w:t xml:space="preserve"> out from the deadlock</w:t>
      </w:r>
      <w:r w:rsidRPr="00337284">
        <w:rPr>
          <w:sz w:val="12"/>
        </w:rPr>
        <w:t>—the “strangulating effect”—</w:t>
      </w:r>
      <w:r w:rsidRPr="00E70197">
        <w:rPr>
          <w:rStyle w:val="StyleUnderline"/>
        </w:rPr>
        <w:t xml:space="preserve">of </w:t>
      </w:r>
      <w:r w:rsidRPr="00B835BE">
        <w:rPr>
          <w:rStyle w:val="StyleUnderline"/>
          <w:highlight w:val="cyan"/>
        </w:rPr>
        <w:t>mutual assured</w:t>
      </w:r>
      <w:r w:rsidRPr="00E70197">
        <w:rPr>
          <w:rStyle w:val="StyleUnderline"/>
        </w:rPr>
        <w:t xml:space="preserve"> nuclear </w:t>
      </w:r>
      <w:r w:rsidRPr="00B835BE">
        <w:rPr>
          <w:rStyle w:val="StyleUnderline"/>
          <w:highlight w:val="cyan"/>
        </w:rPr>
        <w:lastRenderedPageBreak/>
        <w:t>destruction</w:t>
      </w:r>
      <w:r w:rsidRPr="00E70197">
        <w:rPr>
          <w:rStyle w:val="StyleUnderline"/>
        </w:rPr>
        <w:t>, which has made further arms development</w:t>
      </w:r>
      <w:r w:rsidRPr="00337284">
        <w:rPr>
          <w:sz w:val="12"/>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E70197">
        <w:rPr>
          <w:rStyle w:val="StyleUnderline"/>
        </w:rPr>
        <w:t>U.S</w:t>
      </w:r>
      <w:r w:rsidRPr="00337284">
        <w:rPr>
          <w:sz w:val="12"/>
        </w:rPr>
        <w:t xml:space="preserve">. and NATO </w:t>
      </w:r>
      <w:r w:rsidRPr="00E70197">
        <w:rPr>
          <w:rStyle w:val="StyleUnderline"/>
        </w:rPr>
        <w:t>operations in Yugoslavia and I</w:t>
      </w:r>
      <w:r w:rsidRPr="00337284">
        <w:rPr>
          <w:sz w:val="12"/>
        </w:rPr>
        <w:t xml:space="preserve">raq, however, </w:t>
      </w:r>
      <w:r w:rsidRPr="00E70197">
        <w:rPr>
          <w:rStyle w:val="StyleUnderline"/>
        </w:rPr>
        <w:t xml:space="preserve">provided a new hightechnology challenge, defined in Russia as </w:t>
      </w:r>
      <w:r w:rsidRPr="00B835BE">
        <w:rPr>
          <w:rStyle w:val="StyleUnderline"/>
          <w:highlight w:val="cyan"/>
        </w:rPr>
        <w:t>air-space warfare</w:t>
      </w:r>
      <w:r w:rsidRPr="00E70197">
        <w:rPr>
          <w:rStyle w:val="StyleUnderline"/>
        </w:rPr>
        <w:t xml:space="preserve">, which was eagerly embraced as </w:t>
      </w:r>
      <w:r w:rsidRPr="00B835BE">
        <w:rPr>
          <w:rStyle w:val="StyleUnderline"/>
          <w:highlight w:val="cyan"/>
        </w:rPr>
        <w:t>a</w:t>
      </w:r>
      <w:r w:rsidRPr="00E70197">
        <w:rPr>
          <w:rStyle w:val="StyleUnderline"/>
        </w:rPr>
        <w:t xml:space="preserve"> new and fascinating domain of </w:t>
      </w:r>
      <w:r w:rsidRPr="00E70197">
        <w:rPr>
          <w:rStyle w:val="Emphasis"/>
        </w:rPr>
        <w:t xml:space="preserve">seemingly </w:t>
      </w:r>
      <w:r w:rsidRPr="00B835BE">
        <w:rPr>
          <w:rStyle w:val="Emphasis"/>
          <w:highlight w:val="cyan"/>
        </w:rPr>
        <w:t>endless competition</w:t>
      </w:r>
      <w:r w:rsidRPr="00337284">
        <w:rPr>
          <w:sz w:val="12"/>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337284">
        <w:rPr>
          <w:sz w:val="12"/>
        </w:rPr>
        <w:t xml:space="preserve"> newly discovered esoteric and </w:t>
      </w:r>
      <w:r w:rsidRPr="00B835BE">
        <w:rPr>
          <w:rStyle w:val="Emphasis"/>
          <w:highlight w:val="cyan"/>
        </w:rPr>
        <w:t>frightening threats</w:t>
      </w:r>
      <w:r w:rsidRPr="00337284">
        <w:rPr>
          <w:sz w:val="12"/>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337284">
        <w:rPr>
          <w:sz w:val="12"/>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E70197">
        <w:rPr>
          <w:rStyle w:val="StyleUnderline"/>
        </w:rPr>
        <w:t>Russian state</w:t>
      </w:r>
      <w:r w:rsidRPr="00337284">
        <w:rPr>
          <w:sz w:val="12"/>
        </w:rPr>
        <w:t xml:space="preserve"> and military </w:t>
      </w:r>
      <w:r w:rsidRPr="00E70197">
        <w:rPr>
          <w:rStyle w:val="StyleUnderline"/>
        </w:rPr>
        <w:t>leaders have regularly depicted terrifying scenarios of large-scale conflicts being won through non-nuclear means</w:t>
      </w:r>
      <w:r w:rsidRPr="00337284">
        <w:rPr>
          <w:sz w:val="12"/>
        </w:rPr>
        <w:t xml:space="preserve">. Former deputy defense minister </w:t>
      </w:r>
      <w:r w:rsidRPr="00E70197">
        <w:rPr>
          <w:rStyle w:val="StyleUnderline"/>
        </w:rPr>
        <w:t>General Arkady Bakhin, for example, has described how “leading world powers are staking everything on winning supremacy in the air and in space</w:t>
      </w:r>
      <w:r w:rsidRPr="00337284">
        <w:rPr>
          <w:sz w:val="12"/>
        </w:rPr>
        <w:t xml:space="preserve">, on carrying out massive air-space operations at the outbreak of hostilities, to conduct strikes against sites of strategic and vital importance all across the country.”15 </w:t>
      </w:r>
      <w:r w:rsidRPr="00E70197">
        <w:rPr>
          <w:rStyle w:val="StyleUnderline"/>
        </w:rPr>
        <w:t xml:space="preserve">It is difficult to imagine, however, that </w:t>
      </w:r>
      <w:r w:rsidRPr="00B835BE">
        <w:rPr>
          <w:rStyle w:val="StyleUnderline"/>
          <w:highlight w:val="cyan"/>
        </w:rPr>
        <w:t>such a conflict</w:t>
      </w:r>
      <w:r w:rsidRPr="00E70197">
        <w:rPr>
          <w:rStyle w:val="StyleUnderline"/>
        </w:rPr>
        <w:t xml:space="preserve">, in reality, </w:t>
      </w:r>
      <w:r w:rsidRPr="00B835BE">
        <w:rPr>
          <w:rStyle w:val="StyleUnderline"/>
          <w:highlight w:val="cyan"/>
        </w:rPr>
        <w:t>would</w:t>
      </w:r>
      <w:r w:rsidRPr="00E70197">
        <w:rPr>
          <w:rStyle w:val="StyleUnderline"/>
        </w:rPr>
        <w:t xml:space="preserve"> not quickly </w:t>
      </w:r>
      <w:r w:rsidRPr="00B835BE">
        <w:rPr>
          <w:rStyle w:val="StyleUnderline"/>
          <w:highlight w:val="cyan"/>
        </w:rPr>
        <w:t>escalate to a nuclear exchange</w:t>
      </w:r>
      <w:r w:rsidRPr="00337284">
        <w:rPr>
          <w:sz w:val="12"/>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337284">
        <w:rPr>
          <w:sz w:val="12"/>
        </w:rPr>
        <w:t xml:space="preserve"> day. In all likelihood, </w:t>
      </w:r>
      <w:r w:rsidRPr="00E70197">
        <w:rPr>
          <w:rStyle w:val="StyleUnderline"/>
        </w:rPr>
        <w:t>the authors of the strategy imagine that over a relatively long period of time</w:t>
      </w:r>
      <w:r w:rsidRPr="00337284">
        <w:rPr>
          <w:sz w:val="12"/>
        </w:rPr>
        <w:t>—days or weeks—</w:t>
      </w:r>
      <w:r w:rsidRPr="00E70197">
        <w:rPr>
          <w:rStyle w:val="StyleUnderline"/>
        </w:rPr>
        <w:t>the West would wage a campaign of air and missile strikes against Russia without using nuclear weapons. Russia,</w:t>
      </w:r>
      <w:r w:rsidRPr="00337284">
        <w:rPr>
          <w:sz w:val="12"/>
        </w:rPr>
        <w:t xml:space="preserve"> in turn, </w:t>
      </w:r>
      <w:r w:rsidRPr="00E70197">
        <w:rPr>
          <w:rStyle w:val="StyleUnderline"/>
        </w:rPr>
        <w:t>would defend against such attacks and carry out retaliatory strikes with long-range conventional weapons.</w:t>
      </w:r>
      <w:r w:rsidRPr="00337284">
        <w:rPr>
          <w:sz w:val="12"/>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337284">
        <w:rPr>
          <w:sz w:val="12"/>
        </w:rPr>
        <w:t xml:space="preserve"> (which are often cited by experts in this context</w:t>
      </w:r>
      <w:r w:rsidRPr="00E70197">
        <w:rPr>
          <w:rStyle w:val="StyleUnderline"/>
        </w:rPr>
        <w:t>) may be implemented against Russia</w:t>
      </w:r>
      <w:r w:rsidRPr="00337284">
        <w:rPr>
          <w:sz w:val="12"/>
        </w:rPr>
        <w:t>—</w:t>
      </w:r>
      <w:r w:rsidRPr="00E70197">
        <w:rPr>
          <w:rStyle w:val="StyleUnderline"/>
        </w:rPr>
        <w:t>but with different results, thanks to the operations of the Russian Air-Space Forces,</w:t>
      </w:r>
      <w:r w:rsidRPr="00337284">
        <w:rPr>
          <w:sz w:val="12"/>
        </w:rPr>
        <w:t xml:space="preserve"> the Strategic Rocket Forces, and the Navy against the United States and its allies. The </w:t>
      </w:r>
      <w:r w:rsidRPr="00E70197">
        <w:rPr>
          <w:rStyle w:val="StyleUnderline"/>
        </w:rPr>
        <w:t>emphasis on defensive and offensive strategic non-nuclear</w:t>
      </w:r>
      <w:r w:rsidRPr="00337284">
        <w:rPr>
          <w:sz w:val="12"/>
        </w:rPr>
        <w:t xml:space="preserve"> arms does not exclude, but—on the contrary—</w:t>
      </w:r>
      <w:r w:rsidRPr="00E70197">
        <w:rPr>
          <w:rStyle w:val="StyleUnderline"/>
        </w:rPr>
        <w:t xml:space="preserve">implies the limited use of nuclear weapons at some point </w:t>
      </w:r>
      <w:r w:rsidRPr="00337284">
        <w:rPr>
          <w:sz w:val="12"/>
        </w:rPr>
        <w:t xml:space="preserve">of the armed conflict. </w:t>
      </w:r>
      <w:r w:rsidRPr="00E70197">
        <w:rPr>
          <w:rStyle w:val="StyleUnderline"/>
        </w:rPr>
        <w:t>Sergei Sukhanov, one of the most authoritative representatives of the defense industries</w:t>
      </w:r>
      <w:r w:rsidRPr="00337284">
        <w:rPr>
          <w:sz w:val="12"/>
        </w:rPr>
        <w:t xml:space="preserve"> as the constructor general of the Vympel Corporation, which is responsible for designing strategic defense systems, has </w:t>
      </w:r>
      <w:r w:rsidRPr="00E70197">
        <w:rPr>
          <w:rStyle w:val="StyleUnderline"/>
        </w:rPr>
        <w:t>exposed the whole panorama of Russia’s contemporary strategic logic on the interactio</w:t>
      </w:r>
      <w:r w:rsidRPr="00337284">
        <w:rPr>
          <w:sz w:val="12"/>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337284">
        <w:rPr>
          <w:sz w:val="12"/>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E70197">
        <w:rPr>
          <w:rStyle w:val="StyleUnderline"/>
        </w:rPr>
        <w:t xml:space="preserve">because of the </w:t>
      </w:r>
      <w:r w:rsidRPr="00B835BE">
        <w:rPr>
          <w:rStyle w:val="StyleUnderline"/>
          <w:highlight w:val="cyan"/>
        </w:rPr>
        <w:t>inevitable limitations in Russia’s ability to defend</w:t>
      </w:r>
      <w:r w:rsidRPr="00E70197">
        <w:rPr>
          <w:rStyle w:val="StyleUnderline"/>
        </w:rPr>
        <w:t xml:space="preserve"> against air-space attacks, Sukhanov argues that Russia may </w:t>
      </w:r>
      <w:r w:rsidRPr="00B835BE">
        <w:rPr>
          <w:rStyle w:val="StyleUnderline"/>
          <w:highlight w:val="cyan"/>
        </w:rPr>
        <w:t>have to resort to</w:t>
      </w:r>
      <w:r w:rsidRPr="00E70197">
        <w:rPr>
          <w:rStyle w:val="StyleUnderline"/>
        </w:rPr>
        <w:t xml:space="preserve"> the limited use of </w:t>
      </w:r>
      <w:r w:rsidRPr="00B835BE">
        <w:rPr>
          <w:rStyle w:val="StyleUnderline"/>
          <w:highlight w:val="cyan"/>
        </w:rPr>
        <w:t>nuclear weapons</w:t>
      </w:r>
      <w:r w:rsidRPr="00337284">
        <w:rPr>
          <w:sz w:val="12"/>
        </w:rPr>
        <w:t xml:space="preserve"> in order </w:t>
      </w:r>
      <w:r w:rsidRPr="00E70197">
        <w:rPr>
          <w:rStyle w:val="StyleUnderline"/>
        </w:rPr>
        <w:t xml:space="preserve">to compel the United States and its allies into backing down. </w:t>
      </w:r>
      <w:r w:rsidRPr="00B835BE">
        <w:rPr>
          <w:rStyle w:val="StyleUnderline"/>
          <w:highlight w:val="cyan"/>
        </w:rPr>
        <w:t>This</w:t>
      </w:r>
      <w:r w:rsidRPr="00E70197">
        <w:rPr>
          <w:rStyle w:val="StyleUnderline"/>
        </w:rPr>
        <w:t xml:space="preserve"> basic logic </w:t>
      </w:r>
      <w:r w:rsidRPr="00B835BE">
        <w:rPr>
          <w:rStyle w:val="StyleUnderline"/>
          <w:highlight w:val="cyan"/>
        </w:rPr>
        <w:t xml:space="preserve">is </w:t>
      </w:r>
      <w:r w:rsidRPr="00B835BE">
        <w:rPr>
          <w:rStyle w:val="Emphasis"/>
          <w:highlight w:val="cyan"/>
        </w:rPr>
        <w:t>widely accepted</w:t>
      </w:r>
      <w:r w:rsidRPr="00E70197">
        <w:rPr>
          <w:rStyle w:val="StyleUnderline"/>
        </w:rPr>
        <w:t xml:space="preserve"> in Russia.</w:t>
      </w:r>
      <w:r>
        <w:rPr>
          <w:rStyle w:val="StyleUnderline"/>
        </w:rPr>
        <w:t xml:space="preserve"> </w:t>
      </w:r>
      <w:r w:rsidRPr="00337284">
        <w:rPr>
          <w:sz w:val="12"/>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B835BE">
        <w:rPr>
          <w:rStyle w:val="StyleUnderline"/>
          <w:highlight w:val="cyan"/>
        </w:rPr>
        <w:t>a major war</w:t>
      </w:r>
      <w:r w:rsidRPr="00E70197">
        <w:rPr>
          <w:rStyle w:val="StyleUnderline"/>
        </w:rPr>
        <w:t xml:space="preserve"> with the United States </w:t>
      </w:r>
      <w:r w:rsidRPr="00337284">
        <w:rPr>
          <w:sz w:val="12"/>
        </w:rPr>
        <w:t xml:space="preserve">and NATO </w:t>
      </w:r>
      <w:r w:rsidRPr="00B835BE">
        <w:rPr>
          <w:rStyle w:val="StyleUnderline"/>
          <w:highlight w:val="cyan"/>
        </w:rPr>
        <w:t xml:space="preserve">is </w:t>
      </w:r>
      <w:r w:rsidRPr="00B835BE">
        <w:rPr>
          <w:rStyle w:val="Emphasis"/>
          <w:i/>
          <w:highlight w:val="cyan"/>
        </w:rPr>
        <w:t>seen</w:t>
      </w:r>
      <w:r w:rsidRPr="00337284">
        <w:rPr>
          <w:sz w:val="12"/>
        </w:rPr>
        <w:t xml:space="preserve"> </w:t>
      </w:r>
      <w:r w:rsidRPr="00E70197">
        <w:rPr>
          <w:rStyle w:val="StyleUnderline"/>
        </w:rPr>
        <w:t>in contemporary Russian strategic thinking as a prolonged endeavor involving an integrated technological and operational continuum of nuclear and non-nuclear operation</w:t>
      </w:r>
      <w:r w:rsidRPr="00337284">
        <w:rPr>
          <w:sz w:val="12"/>
        </w:rPr>
        <w:t xml:space="preserve">s, defensive and offensive capabilities, and </w:t>
      </w:r>
      <w:r w:rsidRPr="00337284">
        <w:rPr>
          <w:sz w:val="12"/>
        </w:rPr>
        <w:lastRenderedPageBreak/>
        <w:t xml:space="preserve">ballistic and aerodynamic weapons </w:t>
      </w:r>
      <w:r w:rsidRPr="00B835BE">
        <w:rPr>
          <w:rStyle w:val="StyleUnderline"/>
          <w:highlight w:val="cyan"/>
        </w:rPr>
        <w:t>creates a breeding ground for entanglement</w:t>
      </w:r>
      <w:r w:rsidRPr="00E70197">
        <w:rPr>
          <w:rStyle w:val="StyleUnderline"/>
        </w:rPr>
        <w:t xml:space="preserve">. The result could be </w:t>
      </w:r>
      <w:r w:rsidRPr="00B835BE">
        <w:rPr>
          <w:rStyle w:val="StyleUnderline"/>
          <w:highlight w:val="cyan"/>
        </w:rPr>
        <w:t>the</w:t>
      </w:r>
      <w:r w:rsidRPr="00E70197">
        <w:rPr>
          <w:rStyle w:val="StyleUnderline"/>
        </w:rPr>
        <w:t xml:space="preserve"> rapid </w:t>
      </w:r>
      <w:r w:rsidRPr="00B835BE">
        <w:rPr>
          <w:rStyle w:val="StyleUnderline"/>
          <w:highlight w:val="cyan"/>
        </w:rPr>
        <w:t>escalation of a local</w:t>
      </w:r>
      <w:r w:rsidRPr="00E70197">
        <w:rPr>
          <w:rStyle w:val="StyleUnderline"/>
        </w:rPr>
        <w:t xml:space="preserve"> non-nuclear </w:t>
      </w:r>
      <w:r w:rsidRPr="00B835BE">
        <w:rPr>
          <w:rStyle w:val="StyleUnderline"/>
          <w:highlight w:val="cyan"/>
        </w:rPr>
        <w:t xml:space="preserve">conflict to a </w:t>
      </w:r>
      <w:r w:rsidRPr="00B835BE">
        <w:rPr>
          <w:rStyle w:val="Emphasis"/>
          <w:highlight w:val="cyan"/>
        </w:rPr>
        <w:t>global nuclear war</w:t>
      </w:r>
      <w:r w:rsidRPr="00337284">
        <w:rPr>
          <w:sz w:val="12"/>
        </w:rPr>
        <w:t>. The remainder of this chapter discusses how new and emerging military technologies might contribute to such an escalation.</w:t>
      </w:r>
    </w:p>
    <w:p w14:paraId="5933D643" w14:textId="77777777" w:rsidR="004B1887" w:rsidRPr="00100A2B" w:rsidRDefault="004B1887" w:rsidP="004B1887">
      <w:pPr>
        <w:pStyle w:val="Heading4"/>
        <w:rPr>
          <w:rFonts w:cs="Calibri"/>
        </w:rPr>
      </w:pPr>
      <w:r w:rsidRPr="00100A2B">
        <w:rPr>
          <w:rFonts w:cs="Calibri"/>
        </w:rPr>
        <w:t>Nuke war causes extinction – it won’t stay limited</w:t>
      </w:r>
    </w:p>
    <w:p w14:paraId="34AFA88C" w14:textId="77777777" w:rsidR="004B1887" w:rsidRPr="00100A2B" w:rsidRDefault="004B1887" w:rsidP="004B1887">
      <w:r w:rsidRPr="004D1D41">
        <w:rPr>
          <w:rStyle w:val="Style13ptBold"/>
        </w:rPr>
        <w:t>Edwards 17</w:t>
      </w:r>
      <w:r w:rsidRPr="00100A2B">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51E1E564" w14:textId="77777777" w:rsidR="004B1887" w:rsidRPr="00100A2B" w:rsidRDefault="004B1887" w:rsidP="004B1887">
      <w:pPr>
        <w:rPr>
          <w:rStyle w:val="StyleUnderline"/>
        </w:rPr>
      </w:pPr>
      <w:r w:rsidRPr="00100A2B">
        <w:rPr>
          <w:rStyle w:val="StyleUnderline"/>
        </w:rPr>
        <w:t xml:space="preserve">We are not talking enough about </w:t>
      </w:r>
      <w:r w:rsidRPr="0066558F">
        <w:rPr>
          <w:rStyle w:val="StyleUnderline"/>
          <w:highlight w:val="cyan"/>
        </w:rPr>
        <w:t>the climatic effects</w:t>
      </w:r>
      <w:r w:rsidRPr="00100A2B">
        <w:rPr>
          <w:rStyle w:val="StyleUnderline"/>
        </w:rPr>
        <w:t xml:space="preserve"> of nuclear war</w:t>
      </w:r>
      <w:r w:rsidRPr="00891E32">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w:t>
      </w:r>
      <w:r w:rsidRPr="00406310">
        <w:rPr>
          <w:rStyle w:val="StyleUnderline"/>
        </w:rPr>
        <w:t>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406310">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406310">
        <w:rPr>
          <w:rStyle w:val="StyleUnderline"/>
        </w:rPr>
        <w:t xml:space="preserve">U.S.-Russia war currently seems unlikely, but if it were to occur, hundreds or even thousands of nuclear weapons might be launched. The climatic consequences </w:t>
      </w:r>
      <w:r w:rsidRPr="0066558F">
        <w:rPr>
          <w:rStyle w:val="StyleUnderline"/>
          <w:highlight w:val="cyan"/>
        </w:rPr>
        <w:t xml:space="preserve">would be catastrophic: </w:t>
      </w:r>
      <w:r w:rsidRPr="00406310">
        <w:rPr>
          <w:rStyle w:val="StyleUnderline"/>
        </w:rPr>
        <w:t xml:space="preserve">global average </w:t>
      </w:r>
      <w:r w:rsidRPr="0066558F">
        <w:rPr>
          <w:rStyle w:val="StyleUnderline"/>
          <w:highlight w:val="cyan"/>
        </w:rPr>
        <w:t xml:space="preserve">temperatures would drop </w:t>
      </w:r>
      <w:r w:rsidRPr="00D901E5">
        <w:rPr>
          <w:rStyle w:val="StyleUnderline"/>
        </w:rPr>
        <w:t xml:space="preserve">as much as </w:t>
      </w:r>
      <w:r w:rsidRPr="0066558F">
        <w:rPr>
          <w:rStyle w:val="StyleUnderline"/>
          <w:highlight w:val="cyan"/>
        </w:rPr>
        <w:t>12 degrees Fahrenheit</w:t>
      </w:r>
      <w:r w:rsidRPr="00100A2B">
        <w:rPr>
          <w:rStyle w:val="StyleUnderline"/>
        </w:rPr>
        <w:t xml:space="preserve"> (7 degrees Celsius) for up to several years — temperatures last seen during the great ice ages</w:t>
      </w:r>
      <w:r w:rsidRPr="0066558F">
        <w:rPr>
          <w:rStyle w:val="StyleUnderline"/>
          <w:highlight w:val="cyan"/>
        </w:rPr>
        <w:t xml:space="preserve">. </w:t>
      </w:r>
      <w:r w:rsidRPr="00D901E5">
        <w:rPr>
          <w:rStyle w:val="StyleUnderline"/>
        </w:rPr>
        <w:t>Meanwhile</w:t>
      </w:r>
      <w:r w:rsidRPr="0066558F">
        <w:rPr>
          <w:rStyle w:val="StyleUnderline"/>
          <w:highlight w:val="cyan"/>
        </w:rPr>
        <w:t xml:space="preserve">, smoke and dust </w:t>
      </w:r>
      <w:r w:rsidRPr="00406310">
        <w:rPr>
          <w:rStyle w:val="StyleUnderline"/>
        </w:rPr>
        <w:t xml:space="preserve">circulating in the stratosphere </w:t>
      </w:r>
      <w:r w:rsidRPr="0066558F">
        <w:rPr>
          <w:rStyle w:val="StyleUnderline"/>
          <w:highlight w:val="cyan"/>
        </w:rPr>
        <w:t xml:space="preserve">would darken the atmosphere </w:t>
      </w:r>
      <w:r w:rsidRPr="00406310">
        <w:rPr>
          <w:rStyle w:val="StyleUnderline"/>
        </w:rPr>
        <w:t xml:space="preserve">enough </w:t>
      </w:r>
      <w:r w:rsidRPr="0066558F">
        <w:rPr>
          <w:rStyle w:val="StyleUnderline"/>
          <w:highlight w:val="cyan"/>
        </w:rPr>
        <w:t>to inhibit photosynthesis,</w:t>
      </w:r>
      <w:r w:rsidRPr="00100A2B">
        <w:rPr>
          <w:rStyle w:val="StyleUnderline"/>
        </w:rPr>
        <w:t xml:space="preserve"> causing disastrous crop failures, widespread famine and massive ecological disruption.</w:t>
      </w:r>
      <w:r>
        <w:rPr>
          <w:rStyle w:val="StyleUnderline"/>
        </w:rPr>
        <w:t xml:space="preserve"> </w:t>
      </w:r>
      <w:r w:rsidRPr="00406310">
        <w:rPr>
          <w:rStyle w:val="StyleUnderline"/>
        </w:rPr>
        <w:t xml:space="preserve">The </w:t>
      </w:r>
      <w:r w:rsidRPr="0066558F">
        <w:rPr>
          <w:rStyle w:val="StyleUnderline"/>
          <w:highlight w:val="cyan"/>
        </w:rPr>
        <w:t xml:space="preserve">effect </w:t>
      </w:r>
      <w:r w:rsidRPr="00406310">
        <w:rPr>
          <w:rStyle w:val="StyleUnderline"/>
        </w:rPr>
        <w:t xml:space="preserve">would be </w:t>
      </w:r>
      <w:r w:rsidRPr="0066558F">
        <w:rPr>
          <w:rStyle w:val="StyleUnderline"/>
          <w:highlight w:val="cyan"/>
        </w:rPr>
        <w:t xml:space="preserve">similar to </w:t>
      </w:r>
      <w:r w:rsidRPr="00D901E5">
        <w:rPr>
          <w:rStyle w:val="StyleUnderline"/>
        </w:rPr>
        <w:t xml:space="preserve">that of </w:t>
      </w:r>
      <w:r w:rsidRPr="0066558F">
        <w:rPr>
          <w:rStyle w:val="StyleUnderline"/>
          <w:highlight w:val="cyan"/>
        </w:rPr>
        <w:t xml:space="preserve">the </w:t>
      </w:r>
      <w:r w:rsidRPr="00406310">
        <w:rPr>
          <w:rStyle w:val="StyleUnderline"/>
        </w:rPr>
        <w:t xml:space="preserve">giant </w:t>
      </w:r>
      <w:r w:rsidRPr="0066558F">
        <w:rPr>
          <w:rStyle w:val="StyleUnderline"/>
          <w:highlight w:val="cyan"/>
        </w:rPr>
        <w:t xml:space="preserve">meteor </w:t>
      </w:r>
      <w:r w:rsidRPr="00D901E5">
        <w:rPr>
          <w:rStyle w:val="StyleUnderline"/>
        </w:rPr>
        <w:t xml:space="preserve">believed to be </w:t>
      </w:r>
      <w:r w:rsidRPr="0066558F">
        <w:rPr>
          <w:rStyle w:val="StyleUnderline"/>
          <w:highlight w:val="cyan"/>
        </w:rPr>
        <w:t xml:space="preserve">responsible for the extinction of the dinosaurs. </w:t>
      </w:r>
      <w:r w:rsidRPr="00D901E5">
        <w:rPr>
          <w:rStyle w:val="StyleUnderline"/>
        </w:rPr>
        <w:t xml:space="preserve">This time, </w:t>
      </w:r>
      <w:r w:rsidRPr="0066558F">
        <w:rPr>
          <w:rStyle w:val="StyleUnderline"/>
          <w:highlight w:val="cyan"/>
        </w:rPr>
        <w:t>we would be the dinosaurs.</w:t>
      </w:r>
      <w:r w:rsidRPr="00891E32">
        <w:rPr>
          <w:sz w:val="14"/>
          <w:szCs w:val="26"/>
        </w:rPr>
        <w:t xml:space="preserve"> Many people are concerned about North Korea’s advancing missile capabilities. Is nuclear war likely in your opinion? At this </w:t>
      </w:r>
      <w:r w:rsidRPr="00891E32">
        <w:rPr>
          <w:sz w:val="14"/>
        </w:rPr>
        <w:t xml:space="preserve">writing, I think </w:t>
      </w:r>
      <w:r w:rsidRPr="0066558F">
        <w:rPr>
          <w:rStyle w:val="StyleUnderline"/>
          <w:highlight w:val="cyan"/>
        </w:rPr>
        <w:t xml:space="preserve">we are closer to a nuclear war </w:t>
      </w:r>
      <w:r w:rsidRPr="00D901E5">
        <w:rPr>
          <w:rStyle w:val="StyleUnderline"/>
        </w:rPr>
        <w:t>than we have been</w:t>
      </w:r>
      <w:r w:rsidRPr="0066558F">
        <w:rPr>
          <w:rStyle w:val="StyleUnderline"/>
          <w:highlight w:val="cyan"/>
        </w:rPr>
        <w:t xml:space="preserve"> since the early 1960s</w:t>
      </w:r>
      <w:r w:rsidRPr="00891E32">
        <w:rPr>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891E32">
        <w:rPr>
          <w:sz w:val="14"/>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66558F">
        <w:rPr>
          <w:rStyle w:val="StyleUnderline"/>
          <w:highlight w:val="cyan"/>
        </w:rPr>
        <w:t xml:space="preserve">it’s </w:t>
      </w:r>
      <w:r w:rsidRPr="00D901E5">
        <w:rPr>
          <w:rStyle w:val="StyleUnderline"/>
        </w:rPr>
        <w:t xml:space="preserve">quite </w:t>
      </w:r>
      <w:r w:rsidRPr="0066558F">
        <w:rPr>
          <w:rStyle w:val="StyleUnderline"/>
          <w:highlight w:val="cyan"/>
        </w:rPr>
        <w:t xml:space="preserve">unlikely that any exchange </w:t>
      </w:r>
      <w:r w:rsidRPr="00D901E5">
        <w:rPr>
          <w:rStyle w:val="StyleUnderline"/>
        </w:rPr>
        <w:t xml:space="preserve">between two nuclear powers </w:t>
      </w:r>
      <w:r w:rsidRPr="0066558F">
        <w:rPr>
          <w:rStyle w:val="StyleUnderline"/>
          <w:highlight w:val="cyan"/>
        </w:rPr>
        <w:t xml:space="preserve">would stay limited </w:t>
      </w:r>
      <w:r w:rsidRPr="00406310">
        <w:rPr>
          <w:rStyle w:val="StyleUnderline"/>
        </w:rPr>
        <w:t>to these smaller, less destructive bombs.</w:t>
      </w:r>
    </w:p>
    <w:p w14:paraId="622A01B2" w14:textId="77777777" w:rsidR="004B1887" w:rsidRPr="00E70197" w:rsidRDefault="004B1887" w:rsidP="004B1887"/>
    <w:p w14:paraId="425253CB" w14:textId="028831CD" w:rsidR="004B1887" w:rsidRPr="0074013F" w:rsidRDefault="004B1887" w:rsidP="004B1887">
      <w:pPr>
        <w:pStyle w:val="Heading4"/>
        <w:rPr>
          <w:b w:val="0"/>
          <w:u w:val="single"/>
        </w:rPr>
      </w:pPr>
      <w:r w:rsidRPr="00E70197">
        <w:t>Privatization of space travel makes it politically polarizing and drains public support.</w:t>
      </w:r>
    </w:p>
    <w:p w14:paraId="6B655E6C" w14:textId="77777777" w:rsidR="004B1887" w:rsidRPr="00E70197" w:rsidRDefault="004B1887" w:rsidP="004B1887">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2AE4409C" w14:textId="77777777" w:rsidR="004B1887" w:rsidRPr="00EB1FE9" w:rsidRDefault="004B1887" w:rsidP="004B1887">
      <w:pPr>
        <w:rPr>
          <w:sz w:val="10"/>
        </w:rPr>
      </w:pPr>
      <w:r w:rsidRPr="00E70197">
        <w:rPr>
          <w:rStyle w:val="StyleUnderline"/>
        </w:rPr>
        <w:t xml:space="preserve">Elon Musk is right to dream of humanity’s future as a multi-planet species. However, the multigenerational, millennia-long project of </w:t>
      </w:r>
      <w:r w:rsidRPr="00B835BE">
        <w:rPr>
          <w:rStyle w:val="Emphasis"/>
          <w:highlight w:val="cyan"/>
        </w:rPr>
        <w:t>space colonization will be</w:t>
      </w:r>
      <w:r w:rsidRPr="00E70197">
        <w:rPr>
          <w:rStyle w:val="Emphasis"/>
        </w:rPr>
        <w:t xml:space="preserve"> a </w:t>
      </w:r>
      <w:r w:rsidRPr="00B835BE">
        <w:rPr>
          <w:rStyle w:val="Emphasis"/>
          <w:highlight w:val="cyan"/>
        </w:rPr>
        <w:t>public-sector</w:t>
      </w:r>
      <w:r w:rsidRPr="00E70197">
        <w:rPr>
          <w:rStyle w:val="Emphasis"/>
        </w:rPr>
        <w:t xml:space="preserve"> endeavor, </w:t>
      </w:r>
      <w:r w:rsidRPr="00B835BE">
        <w:rPr>
          <w:rStyle w:val="Emphasis"/>
          <w:highlight w:val="cyan"/>
        </w:rPr>
        <w:t>or</w:t>
      </w:r>
      <w:r w:rsidRPr="00E70197">
        <w:rPr>
          <w:rStyle w:val="Emphasis"/>
        </w:rPr>
        <w:t xml:space="preserve"> it will </w:t>
      </w:r>
      <w:r w:rsidRPr="00B835BE">
        <w:rPr>
          <w:rStyle w:val="Emphasis"/>
          <w:highlight w:val="cyan"/>
        </w:rPr>
        <w:t>not happen.</w:t>
      </w:r>
      <w:r w:rsidRPr="00E70197">
        <w:rPr>
          <w:rStyle w:val="Emphasis"/>
        </w:rPr>
        <w:t xml:space="preserve"> </w:t>
      </w:r>
      <w:r w:rsidRPr="00EB1FE9">
        <w:rPr>
          <w:sz w:val="10"/>
        </w:rPr>
        <w:t xml:space="preserve">Elon Musk, the third-richest man in the world, CEO of SpaceX and Tesla (and dabbler in online edgelord provocation), issued a strange Twitter post last month in defense of his wealth. “I am accumulating resources to help make life multiplanetary &amp; extend the light of consciousness to the stars,” he declared. And then, this week, the centibillionaire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critique of Musk’s SpaceX endeavors might begin by noting that, regardless of </w:t>
      </w:r>
      <w:r w:rsidRPr="00EB1FE9">
        <w:rPr>
          <w:sz w:val="10"/>
        </w:rPr>
        <w:lastRenderedPageBreak/>
        <w:t xml:space="preserve">how noble an aim Musk may have for his centibillions, there simply should not be centibillionaires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sidRPr="00E70197">
        <w:rPr>
          <w:rStyle w:val="StyleUnderline"/>
        </w:rPr>
        <w:t xml:space="preserve">A democratic and public redirection of Elon Musk’s billions might be spent differently. One might further assert that, given the non-identity of the set of all things that are beneficial and the set of all things that are profitable, space colonization will be a public-sector endeavor, or it will not happen — as such a </w:t>
      </w:r>
      <w:r w:rsidRPr="00B835BE">
        <w:rPr>
          <w:rStyle w:val="StyleUnderline"/>
          <w:highlight w:val="cyan"/>
        </w:rPr>
        <w:t>private space travel has no</w:t>
      </w:r>
      <w:r w:rsidRPr="00E70197">
        <w:rPr>
          <w:rStyle w:val="StyleUnderline"/>
        </w:rPr>
        <w:t xml:space="preserve"> near-term, medium-term, or even long-term </w:t>
      </w:r>
      <w:r w:rsidRPr="00B835BE">
        <w:rPr>
          <w:rStyle w:val="StyleUnderline"/>
          <w:highlight w:val="cyan"/>
        </w:rPr>
        <w:t>prospect of any return</w:t>
      </w:r>
      <w:r w:rsidRPr="00E70197">
        <w:rPr>
          <w:rStyle w:val="StyleUnderline"/>
        </w:rPr>
        <w:t xml:space="preserve"> on financial investment beyond servicing low-earth, medium-earth, or geostationary orbit. And, finally, we might denounce the union-busting at Musk’s factories or even argue that his “accumulation of resources” is less the product of his own efforts than it is primarily an upward redistribution of value created by his workers. That is to say that there are a raft of progressive critiques of Musk that could be made that nevertheless still value space exploration and, one day, human colonization of the cosmos. </w:t>
      </w:r>
      <w:r w:rsidRPr="00EB1FE9">
        <w:rPr>
          <w:sz w:val="10"/>
        </w:rPr>
        <w:t xml:space="preserve">Indeed, </w:t>
      </w:r>
      <w:r w:rsidRPr="00E70197">
        <w:rPr>
          <w:rStyle w:val="StyleUnderline"/>
        </w:rPr>
        <w:t>if one values space exploration</w:t>
      </w:r>
      <w:r w:rsidRPr="00EB1FE9">
        <w:rPr>
          <w:sz w:val="10"/>
        </w:rPr>
        <w:t xml:space="preserve"> and looks forward to the time, as astronomer Carl Sagan put it, “when most human cultures will be engaged in an activity you might describe as a dandelion going to seed</w:t>
      </w:r>
      <w:r w:rsidRPr="00E70197">
        <w:rPr>
          <w:rStyle w:val="StyleUnderline"/>
        </w:rPr>
        <w:t xml:space="preserve">,” then a socialist critique is all the more necessary, given the irrational limitations markets impose on human endeavor. </w:t>
      </w:r>
      <w:r w:rsidRPr="00EB1FE9">
        <w:rPr>
          <w:sz w:val="10"/>
        </w:rPr>
        <w:t xml:space="preserve">There are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Sanders responded to Musk by saying: “Space travel is an exciting idea, but right now we need to focus on Earth and create a progressive tax system so that children don’t go hungry, people are not homeless and all Americans have healthcare. The level of inequality in America is obscene and a threat to our democracy.” At the time of writing, the senator’s tweet had received some 95,000 likes. Bernie is, in this case, wrong. </w:t>
      </w:r>
      <w:r w:rsidRPr="00B835BE">
        <w:rPr>
          <w:rStyle w:val="StyleUnderline"/>
          <w:highlight w:val="cyan"/>
        </w:rPr>
        <w:t>Space exploration</w:t>
      </w:r>
      <w:r w:rsidRPr="00E70197">
        <w:rPr>
          <w:rStyle w:val="StyleUnderline"/>
        </w:rPr>
        <w:t xml:space="preserve">, including space travel, </w:t>
      </w:r>
      <w:r w:rsidRPr="00B835BE">
        <w:rPr>
          <w:rStyle w:val="StyleUnderline"/>
          <w:highlight w:val="cyan"/>
        </w:rPr>
        <w:t>is one of the grandest tasks</w:t>
      </w:r>
      <w:r w:rsidRPr="00E70197">
        <w:rPr>
          <w:rStyle w:val="StyleUnderline"/>
        </w:rPr>
        <w:t xml:space="preserve"> humanity has </w:t>
      </w:r>
      <w:r w:rsidRPr="00B835BE">
        <w:rPr>
          <w:rStyle w:val="StyleUnderline"/>
          <w:highlight w:val="cyan"/>
        </w:rPr>
        <w:t>ever set</w:t>
      </w:r>
      <w:r w:rsidRPr="00E70197">
        <w:rPr>
          <w:rStyle w:val="StyleUnderline"/>
        </w:rPr>
        <w:t xml:space="preserve"> for itself. It is a false dichotomy — and an austerian one at that — to say that we do not have enough money for both a space program and social justice or environmental protection. We can more than afford to do both. NASA’s budget is but a fraction of the Pentagon’s. It should </w:t>
      </w:r>
      <w:r w:rsidRPr="00B835BE">
        <w:rPr>
          <w:rStyle w:val="StyleUnderline"/>
          <w:highlight w:val="cyan"/>
        </w:rPr>
        <w:t>not</w:t>
      </w:r>
      <w:r w:rsidRPr="00E70197">
        <w:rPr>
          <w:rStyle w:val="StyleUnderline"/>
        </w:rPr>
        <w:t xml:space="preserve"> be </w:t>
      </w:r>
      <w:r w:rsidRPr="00B835BE">
        <w:rPr>
          <w:rStyle w:val="StyleUnderline"/>
          <w:highlight w:val="cyan"/>
        </w:rPr>
        <w:t>difficult to</w:t>
      </w:r>
      <w:r w:rsidRPr="00E70197">
        <w:rPr>
          <w:rStyle w:val="StyleUnderline"/>
        </w:rPr>
        <w:t xml:space="preserve"> imagine a democratic socialist economy, or even just one a little less neoliberal, that </w:t>
      </w:r>
      <w:r w:rsidRPr="00B835BE">
        <w:rPr>
          <w:rStyle w:val="StyleUnderline"/>
          <w:highlight w:val="cyan"/>
        </w:rPr>
        <w:t>permits</w:t>
      </w:r>
      <w:r w:rsidRPr="00E70197">
        <w:rPr>
          <w:rStyle w:val="StyleUnderline"/>
        </w:rPr>
        <w:t xml:space="preserve"> much </w:t>
      </w:r>
      <w:r w:rsidRPr="00B835BE">
        <w:rPr>
          <w:rStyle w:val="StyleUnderline"/>
          <w:highlight w:val="cyan"/>
        </w:rPr>
        <w:t>more space</w:t>
      </w:r>
      <w:r w:rsidRPr="00E70197">
        <w:rPr>
          <w:rStyle w:val="StyleUnderline"/>
        </w:rPr>
        <w:t xml:space="preserve"> and much less war. We can have public health care and science. We can end homelessness and explore the cosmos. We can have unionized, family-supporting jobs for all and, one day, almost certainly some considerable time from now, colonies on other worlds. </w:t>
      </w:r>
      <w:r w:rsidRPr="00EB1FE9">
        <w:rPr>
          <w:sz w:val="10"/>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So I got in touch with some of the British and American engineers that had worked on these projects and interviewed them off the record. To varying degrees, they conceded that this was more or less what was happening in some places, but not in others, where a country was more advanced and did have at least some of the capacity necessary. Off the record, they told stories of corruption and incompetence, delays and malfunctions. But they also said that there was a learning process and there absolutely was a transfer of skills and knowledge. It was a mixed bag, they said. It is a false dichotomy — and an austerian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Turok — also the son of the man who crafted the South African ANC’s armed struggle strategy, Ben Turok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(GeoCarb), yet to launch, will monitor greenhouse gas emissions, and the Ice, Cloud and land Elevation Satellite-2 (ICESat-2) mission will measure ice-sheet 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Jezero Crater on Mars aiming, among other goals, to search for evidence of ancient microbial life, are much more able to access extreme environments inhospitable to humans and at a much lower cost. But while there are many things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Squyres,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Tim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rocket whose design has yet to be agreed. One of the main reasons 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w:t>
      </w:r>
      <w:r w:rsidRPr="00E70197">
        <w:rPr>
          <w:rStyle w:val="StyleUnderline"/>
        </w:rPr>
        <w:t xml:space="preserve">One might then argue, nevertheless, that, given the exorbitant cost of space </w:t>
      </w:r>
      <w:r w:rsidRPr="00E70197">
        <w:rPr>
          <w:rStyle w:val="StyleUnderline"/>
        </w:rPr>
        <w:lastRenderedPageBreak/>
        <w:t xml:space="preserve">travel, whether by human, robot, or satellite (a robot of a sort), we should still, as Bernie’s tweet stated, focus instead on hunger, homelessness, and health care on Earth. Prioritization of spending will always be necessary, but </w:t>
      </w:r>
      <w:r w:rsidRPr="00B835BE">
        <w:rPr>
          <w:rStyle w:val="StyleUnderline"/>
          <w:highlight w:val="cyan"/>
        </w:rPr>
        <w:t>a</w:t>
      </w:r>
      <w:r w:rsidRPr="00E70197">
        <w:rPr>
          <w:rStyle w:val="StyleUnderline"/>
        </w:rPr>
        <w:t xml:space="preserve"> strictly utilitarian </w:t>
      </w:r>
      <w:r w:rsidRPr="00B835BE">
        <w:rPr>
          <w:rStyle w:val="StyleUnderline"/>
          <w:highlight w:val="cyan"/>
        </w:rPr>
        <w:t>approach that demands we cannot spend</w:t>
      </w:r>
      <w:r w:rsidRPr="00E70197">
        <w:rPr>
          <w:rStyle w:val="StyleUnderline"/>
        </w:rPr>
        <w:t xml:space="preserve"> on large scientific endeavors </w:t>
      </w:r>
      <w:r w:rsidRPr="00B835BE">
        <w:rPr>
          <w:rStyle w:val="StyleUnderline"/>
          <w:highlight w:val="cyan"/>
        </w:rPr>
        <w:t>until poverty</w:t>
      </w:r>
      <w:r w:rsidRPr="00E70197">
        <w:rPr>
          <w:rStyle w:val="StyleUnderline"/>
        </w:rPr>
        <w:t xml:space="preserve"> and inequality are </w:t>
      </w:r>
      <w:r w:rsidRPr="00B835BE">
        <w:rPr>
          <w:rStyle w:val="StyleUnderline"/>
          <w:highlight w:val="cyan"/>
        </w:rPr>
        <w:t>eradicated</w:t>
      </w:r>
      <w:r w:rsidRPr="00E70197">
        <w:rPr>
          <w:rStyle w:val="StyleUnderline"/>
        </w:rPr>
        <w:t xml:space="preserve"> would likewise have to </w:t>
      </w:r>
      <w:r w:rsidRPr="00B835BE">
        <w:rPr>
          <w:rStyle w:val="StyleUnderline"/>
          <w:highlight w:val="cyan"/>
        </w:rPr>
        <w:t>rule out</w:t>
      </w:r>
      <w:r w:rsidRPr="00E70197">
        <w:rPr>
          <w:rStyle w:val="StyleUnderline"/>
        </w:rPr>
        <w:t xml:space="preserve"> other big-ticket but curiosity-driven </w:t>
      </w:r>
      <w:r w:rsidRPr="00B835BE">
        <w:rPr>
          <w:rStyle w:val="StyleUnderline"/>
          <w:highlight w:val="cyan"/>
        </w:rPr>
        <w:t>science efforts</w:t>
      </w:r>
      <w:r w:rsidRPr="00E70197">
        <w:rPr>
          <w:rStyle w:val="StyleUnderline"/>
        </w:rPr>
        <w:t xml:space="preserve"> such as the Large </w:t>
      </w:r>
      <w:r w:rsidRPr="00B835BE">
        <w:rPr>
          <w:rStyle w:val="StyleUnderline"/>
          <w:highlight w:val="cyan"/>
        </w:rPr>
        <w:t>Hadron Collider</w:t>
      </w:r>
      <w:r w:rsidRPr="00E70197">
        <w:rPr>
          <w:rStyle w:val="StyleUnderline"/>
        </w:rPr>
        <w:t>.</w:t>
      </w:r>
      <w:r w:rsidRPr="00EB1FE9">
        <w:rPr>
          <w:sz w:val="10"/>
        </w:rPr>
        <w:t xml:space="preserve"> 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is an application of basic research. </w:t>
      </w:r>
      <w:r w:rsidRPr="00E70197">
        <w:rPr>
          <w:rStyle w:val="StyleUnderline"/>
        </w:rPr>
        <w:t xml:space="preserve">Those in the seventeenth century who thought, “Isn’t it kind of neat and weird that when I rub a piece of amber against a cat’s fur, the amber can pick up a feather? I wonder why this is,” had no notion that any </w:t>
      </w:r>
      <w:r w:rsidRPr="00B835BE">
        <w:rPr>
          <w:rStyle w:val="StyleUnderline"/>
          <w:highlight w:val="cyan"/>
        </w:rPr>
        <w:t>investigation into</w:t>
      </w:r>
      <w:r w:rsidRPr="00E70197">
        <w:rPr>
          <w:rStyle w:val="StyleUnderline"/>
        </w:rPr>
        <w:t xml:space="preserve"> the phenomenon of what we now call </w:t>
      </w:r>
      <w:r w:rsidRPr="00B835BE">
        <w:rPr>
          <w:rStyle w:val="StyleUnderline"/>
          <w:highlight w:val="cyan"/>
        </w:rPr>
        <w:t>electricity</w:t>
      </w:r>
      <w:r w:rsidRPr="00E70197">
        <w:rPr>
          <w:rStyle w:val="StyleUnderline"/>
        </w:rPr>
        <w:t xml:space="preserve"> would </w:t>
      </w:r>
      <w:r w:rsidRPr="00B835BE">
        <w:rPr>
          <w:rStyle w:val="StyleUnderline"/>
          <w:highlight w:val="cyan"/>
        </w:rPr>
        <w:t>one day result in applications that power</w:t>
      </w:r>
      <w:r w:rsidRPr="00E70197">
        <w:rPr>
          <w:rStyle w:val="StyleUnderline"/>
        </w:rPr>
        <w:t xml:space="preserve"> much of </w:t>
      </w:r>
      <w:r w:rsidRPr="00B835BE">
        <w:rPr>
          <w:rStyle w:val="StyleUnderline"/>
          <w:highlight w:val="cyan"/>
        </w:rPr>
        <w:t>the world</w:t>
      </w:r>
      <w:r w:rsidRPr="00E70197">
        <w:rPr>
          <w:rStyle w:val="StyleUnderline"/>
        </w:rPr>
        <w:t xml:space="preserve">. And the demand that we only engage in activities with clear utility requires that all resources allocated to art and music be shifted elsewhere. </w:t>
      </w:r>
      <w:r w:rsidRPr="00EB1FE9">
        <w:rPr>
          <w:sz w:val="10"/>
        </w:rPr>
        <w:t>How like the university administration philistines we see today slashing humanities funding to deliver more to STEM subjects, mothballing language courses and classics programs!</w:t>
      </w:r>
    </w:p>
    <w:p w14:paraId="118F5F64" w14:textId="77777777" w:rsidR="004B1887" w:rsidRDefault="004B1887" w:rsidP="004B1887"/>
    <w:p w14:paraId="267781F5" w14:textId="77777777" w:rsidR="00514B56" w:rsidRPr="00514B56" w:rsidRDefault="00514B56" w:rsidP="00514B56"/>
    <w:p w14:paraId="444B3414" w14:textId="55FD1EE1" w:rsidR="004B1887" w:rsidRDefault="004B1887" w:rsidP="004B1887">
      <w:pPr>
        <w:pStyle w:val="Heading3"/>
      </w:pPr>
      <w:r>
        <w:lastRenderedPageBreak/>
        <w:t>AC – Solvency</w:t>
      </w:r>
    </w:p>
    <w:p w14:paraId="1419B850" w14:textId="12E902E1" w:rsidR="004B1887" w:rsidRDefault="0074013F" w:rsidP="004B1887">
      <w:pPr>
        <w:pStyle w:val="Heading4"/>
        <w:rPr>
          <w:rStyle w:val="StyleUnderline"/>
          <w:sz w:val="26"/>
          <w:u w:val="none"/>
        </w:rPr>
      </w:pPr>
      <w:r>
        <w:rPr>
          <w:rStyle w:val="StyleUnderline"/>
          <w:sz w:val="26"/>
          <w:u w:val="none"/>
        </w:rPr>
        <w:t xml:space="preserve">Plan: </w:t>
      </w:r>
      <w:r w:rsidR="004B1887" w:rsidRPr="00E70197">
        <w:rPr>
          <w:rStyle w:val="StyleUnderline"/>
          <w:sz w:val="26"/>
          <w:u w:val="none"/>
        </w:rPr>
        <w:t xml:space="preserve">The United States federal government should </w:t>
      </w:r>
      <w:r w:rsidR="004B1887">
        <w:rPr>
          <w:rStyle w:val="StyleUnderline"/>
          <w:sz w:val="26"/>
          <w:u w:val="none"/>
        </w:rPr>
        <w:t>end the appropriation of</w:t>
      </w:r>
      <w:r w:rsidR="004B1887" w:rsidRPr="00E70197">
        <w:rPr>
          <w:rStyle w:val="StyleUnderline"/>
          <w:sz w:val="26"/>
          <w:u w:val="none"/>
        </w:rPr>
        <w:t xml:space="preserve"> space exploration and tourism</w:t>
      </w:r>
      <w:r w:rsidR="004B1887">
        <w:rPr>
          <w:rStyle w:val="StyleUnderline"/>
          <w:sz w:val="26"/>
          <w:u w:val="none"/>
        </w:rPr>
        <w:t xml:space="preserve"> by private entities</w:t>
      </w:r>
      <w:r w:rsidR="004B1887" w:rsidRPr="00E70197">
        <w:rPr>
          <w:rStyle w:val="StyleUnderline"/>
          <w:sz w:val="26"/>
          <w:u w:val="none"/>
        </w:rPr>
        <w:t>, ruling that they violate its non-appropriation obligations under the Outer Space Treaty of 1967 and its succeeding treaties.</w:t>
      </w:r>
    </w:p>
    <w:p w14:paraId="39C08EC2" w14:textId="7C1D534A" w:rsidR="004B1887" w:rsidRDefault="004B1887" w:rsidP="004B1887">
      <w:pPr>
        <w:pStyle w:val="Heading4"/>
      </w:pPr>
      <w:r w:rsidRPr="003A48ED">
        <w:t xml:space="preserve">To clarify: This results in </w:t>
      </w:r>
      <w:r w:rsidR="006463B7">
        <w:t>a</w:t>
      </w:r>
      <w:r w:rsidRPr="003A48ED">
        <w:t xml:space="preserve"> ban of </w:t>
      </w:r>
      <w:r>
        <w:t>private</w:t>
      </w:r>
      <w:r w:rsidR="006463B7">
        <w:t>-only</w:t>
      </w:r>
      <w:r>
        <w:t xml:space="preserve"> </w:t>
      </w:r>
      <w:r w:rsidRPr="003A48ED">
        <w:t>space colonization and exploration</w:t>
      </w:r>
      <w:r w:rsidR="006463B7">
        <w:t xml:space="preserve"> – </w:t>
      </w:r>
    </w:p>
    <w:p w14:paraId="4051A3DA" w14:textId="77777777" w:rsidR="006463B7" w:rsidRPr="00E70197" w:rsidRDefault="006463B7" w:rsidP="006463B7">
      <w:r w:rsidRPr="00E70197">
        <w:rPr>
          <w:rStyle w:val="Style13ptBold"/>
        </w:rPr>
        <w:t>Cooper 8</w:t>
      </w:r>
      <w:r w:rsidRPr="00E70197">
        <w:t xml:space="preserve"> [Cooper, Nikhil D. "Circumventing Non-Appropriation: Law and Development of United States Space Commerce." Hastings Const. LQ 36 (2008): 457.] TDI</w:t>
      </w:r>
    </w:p>
    <w:p w14:paraId="1707B837" w14:textId="77777777" w:rsidR="006463B7" w:rsidRPr="00750AE1" w:rsidRDefault="006463B7" w:rsidP="006463B7">
      <w:pPr>
        <w:rPr>
          <w:sz w:val="14"/>
          <w:szCs w:val="22"/>
        </w:rPr>
      </w:pPr>
      <w:r w:rsidRPr="00750AE1">
        <w:rPr>
          <w:sz w:val="14"/>
          <w:szCs w:val="22"/>
        </w:rPr>
        <w:t xml:space="preserve">The latest piece of congressional legislation regulating the commercial space industry was </w:t>
      </w:r>
      <w:r w:rsidRPr="00750AE1">
        <w:rPr>
          <w:rStyle w:val="StyleUnderline"/>
          <w:szCs w:val="22"/>
        </w:rPr>
        <w:t xml:space="preserve">the </w:t>
      </w:r>
      <w:r w:rsidRPr="00750AE1">
        <w:rPr>
          <w:rStyle w:val="Emphasis"/>
          <w:szCs w:val="22"/>
        </w:rPr>
        <w:t>C</w:t>
      </w:r>
      <w:r w:rsidRPr="00750AE1">
        <w:rPr>
          <w:rStyle w:val="StyleUnderline"/>
          <w:szCs w:val="22"/>
        </w:rPr>
        <w:t xml:space="preserve">ommercial </w:t>
      </w:r>
      <w:r w:rsidRPr="00750AE1">
        <w:rPr>
          <w:rStyle w:val="Emphasis"/>
          <w:szCs w:val="22"/>
        </w:rPr>
        <w:t>S</w:t>
      </w:r>
      <w:r w:rsidRPr="00750AE1">
        <w:rPr>
          <w:rStyle w:val="StyleUnderline"/>
          <w:szCs w:val="22"/>
        </w:rPr>
        <w:t xml:space="preserve">pace </w:t>
      </w:r>
      <w:r w:rsidRPr="00750AE1">
        <w:rPr>
          <w:rStyle w:val="Emphasis"/>
          <w:szCs w:val="22"/>
        </w:rPr>
        <w:t>L</w:t>
      </w:r>
      <w:r w:rsidRPr="00750AE1">
        <w:rPr>
          <w:rStyle w:val="StyleUnderline"/>
          <w:szCs w:val="22"/>
        </w:rPr>
        <w:t xml:space="preserve">aunch </w:t>
      </w:r>
      <w:r w:rsidRPr="00750AE1">
        <w:rPr>
          <w:rStyle w:val="Emphasis"/>
          <w:szCs w:val="22"/>
        </w:rPr>
        <w:t>A</w:t>
      </w:r>
      <w:r w:rsidRPr="00750AE1">
        <w:rPr>
          <w:rStyle w:val="StyleUnderline"/>
          <w:szCs w:val="22"/>
        </w:rPr>
        <w:t>ct</w:t>
      </w:r>
      <w:r w:rsidRPr="00750AE1">
        <w:rPr>
          <w:sz w:val="14"/>
          <w:szCs w:val="22"/>
        </w:rPr>
        <w:t xml:space="preserve"> (</w:t>
      </w:r>
      <w:r w:rsidRPr="00750AE1">
        <w:rPr>
          <w:rStyle w:val="StyleUnderline"/>
          <w:szCs w:val="22"/>
          <w:highlight w:val="cyan"/>
        </w:rPr>
        <w:t>CSLA</w:t>
      </w:r>
      <w:r w:rsidRPr="00750AE1">
        <w:rPr>
          <w:sz w:val="14"/>
          <w:szCs w:val="22"/>
        </w:rPr>
        <w:t>) 77 that was spurred on in part by the host of new technologies capable of commercially exploiting space. 78 The CSLA</w:t>
      </w:r>
      <w:r w:rsidRPr="00750AE1">
        <w:rPr>
          <w:rStyle w:val="StyleUnderline"/>
          <w:szCs w:val="22"/>
        </w:rPr>
        <w:t xml:space="preserve"> streamlined the earlier space-launch bureaucracy and </w:t>
      </w:r>
      <w:r w:rsidRPr="00750AE1">
        <w:rPr>
          <w:rStyle w:val="Emphasis"/>
          <w:szCs w:val="22"/>
          <w:highlight w:val="cyan"/>
        </w:rPr>
        <w:t>mandated</w:t>
      </w:r>
      <w:r w:rsidRPr="00750AE1">
        <w:rPr>
          <w:rStyle w:val="StyleUnderline"/>
          <w:szCs w:val="22"/>
        </w:rPr>
        <w:t xml:space="preserve"> the DOT to issue </w:t>
      </w:r>
      <w:r w:rsidRPr="00750AE1">
        <w:rPr>
          <w:rStyle w:val="Emphasis"/>
          <w:szCs w:val="22"/>
          <w:highlight w:val="cyan"/>
        </w:rPr>
        <w:t>licenses</w:t>
      </w:r>
      <w:r w:rsidRPr="00750AE1">
        <w:rPr>
          <w:rStyle w:val="Emphasis"/>
          <w:szCs w:val="22"/>
        </w:rPr>
        <w:t xml:space="preserve"> for</w:t>
      </w:r>
      <w:r w:rsidRPr="00750AE1">
        <w:rPr>
          <w:rStyle w:val="StyleUnderline"/>
          <w:szCs w:val="22"/>
        </w:rPr>
        <w:t xml:space="preserve"> all </w:t>
      </w:r>
      <w:r w:rsidRPr="00750AE1">
        <w:rPr>
          <w:rStyle w:val="Emphasis"/>
          <w:szCs w:val="22"/>
        </w:rPr>
        <w:t>commercial space launch</w:t>
      </w:r>
      <w:r w:rsidRPr="00750AE1">
        <w:rPr>
          <w:rStyle w:val="StyleUnderline"/>
          <w:szCs w:val="22"/>
        </w:rPr>
        <w:t xml:space="preserve"> programs,</w:t>
      </w:r>
      <w:r w:rsidRPr="00750AE1">
        <w:rPr>
          <w:sz w:val="14"/>
          <w:szCs w:val="22"/>
        </w:rPr>
        <w:t xml:space="preserve"> 79</w:t>
      </w:r>
      <w:r w:rsidRPr="00750AE1">
        <w:rPr>
          <w:rStyle w:val="StyleUnderline"/>
          <w:szCs w:val="22"/>
        </w:rPr>
        <w:t xml:space="preserve"> regulate forms of </w:t>
      </w:r>
      <w:r w:rsidRPr="00750AE1">
        <w:rPr>
          <w:rStyle w:val="Emphasis"/>
          <w:szCs w:val="22"/>
          <w:highlight w:val="cyan"/>
        </w:rPr>
        <w:t>space tourism</w:t>
      </w:r>
      <w:r w:rsidRPr="00750AE1">
        <w:rPr>
          <w:sz w:val="14"/>
          <w:szCs w:val="22"/>
          <w:highlight w:val="cyan"/>
        </w:rPr>
        <w:t>8</w:t>
      </w:r>
      <w:r w:rsidRPr="00750AE1">
        <w:rPr>
          <w:sz w:val="14"/>
          <w:szCs w:val="22"/>
        </w:rPr>
        <w:t xml:space="preserve"> and space advertising, 8 ' </w:t>
      </w:r>
      <w:r w:rsidRPr="00750AE1">
        <w:rPr>
          <w:rStyle w:val="StyleUnderline"/>
          <w:szCs w:val="22"/>
        </w:rPr>
        <w:t xml:space="preserve">impose minimum liability insurance </w:t>
      </w:r>
      <w:r w:rsidRPr="00750AE1">
        <w:rPr>
          <w:rStyle w:val="Emphasis"/>
          <w:szCs w:val="22"/>
        </w:rPr>
        <w:t xml:space="preserve">and </w:t>
      </w:r>
      <w:r w:rsidRPr="00750AE1">
        <w:rPr>
          <w:rStyle w:val="Emphasis"/>
          <w:szCs w:val="22"/>
          <w:highlight w:val="cyan"/>
        </w:rPr>
        <w:t>financial responsibility</w:t>
      </w:r>
      <w:r w:rsidRPr="00750AE1">
        <w:rPr>
          <w:rStyle w:val="StyleUnderline"/>
          <w:szCs w:val="22"/>
        </w:rPr>
        <w:t xml:space="preserve"> requirements, and</w:t>
      </w:r>
      <w:r w:rsidRPr="00750AE1">
        <w:rPr>
          <w:sz w:val="14"/>
          <w:szCs w:val="22"/>
        </w:rPr>
        <w:t xml:space="preserve">82 </w:t>
      </w:r>
      <w:r w:rsidRPr="00750AE1">
        <w:rPr>
          <w:rStyle w:val="StyleUnderline"/>
          <w:szCs w:val="22"/>
        </w:rPr>
        <w:t>provide for administrative and judicial review</w:t>
      </w:r>
      <w:r w:rsidRPr="00750AE1">
        <w:rPr>
          <w:sz w:val="14"/>
          <w:szCs w:val="22"/>
        </w:rPr>
        <w:t xml:space="preserve"> of DOT Secretariat decisions.83 Il. A Legal System? </w:t>
      </w:r>
      <w:r w:rsidRPr="00750AE1">
        <w:rPr>
          <w:rStyle w:val="StyleUnderline"/>
          <w:szCs w:val="22"/>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750AE1">
        <w:rPr>
          <w:rStyle w:val="Emphasis"/>
          <w:szCs w:val="22"/>
        </w:rPr>
        <w:t xml:space="preserve">the </w:t>
      </w:r>
      <w:r w:rsidRPr="00750AE1">
        <w:rPr>
          <w:rStyle w:val="Emphasis"/>
          <w:szCs w:val="22"/>
          <w:highlight w:val="cyan"/>
        </w:rPr>
        <w:t>U</w:t>
      </w:r>
      <w:r w:rsidRPr="00750AE1">
        <w:rPr>
          <w:rStyle w:val="Emphasis"/>
          <w:szCs w:val="22"/>
        </w:rPr>
        <w:t>nited</w:t>
      </w:r>
      <w:r w:rsidRPr="00750AE1">
        <w:rPr>
          <w:rStyle w:val="Emphasis"/>
          <w:szCs w:val="22"/>
          <w:highlight w:val="cyan"/>
        </w:rPr>
        <w:t xml:space="preserve"> S</w:t>
      </w:r>
      <w:r w:rsidRPr="00750AE1">
        <w:rPr>
          <w:rStyle w:val="Emphasis"/>
          <w:szCs w:val="22"/>
        </w:rPr>
        <w:t>tates</w:t>
      </w:r>
      <w:r w:rsidRPr="00750AE1">
        <w:rPr>
          <w:rStyle w:val="Emphasis"/>
          <w:szCs w:val="22"/>
          <w:highlight w:val="cyan"/>
        </w:rPr>
        <w:t xml:space="preserve"> is circumventing the intent</w:t>
      </w:r>
      <w:r w:rsidRPr="00750AE1">
        <w:rPr>
          <w:rStyle w:val="Emphasis"/>
          <w:szCs w:val="22"/>
        </w:rPr>
        <w:t xml:space="preserve"> of non-appropriation by </w:t>
      </w:r>
      <w:r w:rsidRPr="00750AE1">
        <w:rPr>
          <w:rStyle w:val="Emphasis"/>
          <w:szCs w:val="22"/>
          <w:highlight w:val="cyan"/>
        </w:rPr>
        <w:t>encouraging and protecting private</w:t>
      </w:r>
      <w:r w:rsidRPr="00750AE1">
        <w:rPr>
          <w:rStyle w:val="Emphasis"/>
          <w:szCs w:val="22"/>
        </w:rPr>
        <w:t xml:space="preserve"> commercial </w:t>
      </w:r>
      <w:r w:rsidRPr="00750AE1">
        <w:rPr>
          <w:rStyle w:val="Emphasis"/>
          <w:szCs w:val="22"/>
          <w:highlight w:val="cyan"/>
        </w:rPr>
        <w:t>expansion</w:t>
      </w:r>
      <w:r w:rsidRPr="00750AE1">
        <w:rPr>
          <w:rStyle w:val="Emphasis"/>
          <w:szCs w:val="22"/>
        </w:rPr>
        <w:t xml:space="preserve"> into space</w:t>
      </w:r>
      <w:r w:rsidRPr="00750AE1">
        <w:rPr>
          <w:rStyle w:val="StyleUnderline"/>
          <w:szCs w:val="22"/>
        </w:rPr>
        <w:t>.</w:t>
      </w:r>
      <w:r w:rsidRPr="00750AE1">
        <w:rPr>
          <w:sz w:val="14"/>
          <w:szCs w:val="22"/>
        </w:rPr>
        <w:t xml:space="preserve"> A. Treaties Versus Congressional Acts </w:t>
      </w:r>
      <w:r w:rsidRPr="00750AE1">
        <w:rPr>
          <w:rStyle w:val="StyleUnderline"/>
          <w:szCs w:val="22"/>
        </w:rPr>
        <w:t xml:space="preserve">Whether the regulatory regime outlined in the CSLA conflicts with the national non-appropriation principle, as outlined in the Outer Space Treaty of 1967 and in its succeeding treaties, is </w:t>
      </w:r>
      <w:r w:rsidRPr="00750AE1">
        <w:rPr>
          <w:rStyle w:val="Emphasis"/>
          <w:szCs w:val="22"/>
        </w:rPr>
        <w:t>an issue that could be reviewed by the federal judiciary under its constitutional grant of subject-matter jurisdiction over cases "arising under" treaties</w:t>
      </w:r>
      <w:r w:rsidRPr="00750AE1">
        <w:rPr>
          <w:sz w:val="14"/>
          <w:szCs w:val="2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750AE1">
        <w:rPr>
          <w:rStyle w:val="StyleUnderline"/>
          <w:szCs w:val="22"/>
        </w:rPr>
        <w:t>Treaties</w:t>
      </w:r>
      <w:r w:rsidRPr="00750AE1">
        <w:rPr>
          <w:sz w:val="14"/>
          <w:szCs w:val="22"/>
        </w:rPr>
        <w:t xml:space="preserve"> entered into in this manner </w:t>
      </w:r>
      <w:r w:rsidRPr="00750AE1">
        <w:rPr>
          <w:rStyle w:val="StyleUnderline"/>
          <w:szCs w:val="22"/>
        </w:rPr>
        <w:t>are the supreme law of the United States and bind state constitutions, legislatures, and judiciaries.</w:t>
      </w:r>
      <w:r w:rsidRPr="00750AE1">
        <w:rPr>
          <w:sz w:val="14"/>
          <w:szCs w:val="22"/>
        </w:rPr>
        <w:t xml:space="preserve">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"[e]ven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[o]ther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were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w:t>
      </w:r>
      <w:r w:rsidRPr="00750AE1">
        <w:rPr>
          <w:sz w:val="14"/>
          <w:szCs w:val="22"/>
        </w:rPr>
        <w:lastRenderedPageBreak/>
        <w:t xml:space="preserve">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750AE1">
        <w:rPr>
          <w:rStyle w:val="StyleUnderline"/>
          <w:szCs w:val="22"/>
        </w:rPr>
        <w:t>The best argument one could make against the CSLA's provisions is to advocate the court to broadly interpret the "appropriation" principle of the Outer Space Treaty.</w:t>
      </w:r>
      <w:r w:rsidRPr="00750AE1">
        <w:rPr>
          <w:sz w:val="14"/>
          <w:szCs w:val="22"/>
        </w:rPr>
        <w:t xml:space="preserve"> The proponent of this argument would urge that </w:t>
      </w:r>
      <w:r w:rsidRPr="00750AE1">
        <w:rPr>
          <w:rStyle w:val="StyleUnderline"/>
          <w:szCs w:val="22"/>
        </w:rPr>
        <w:t>in so doing, a court should look beyond the words of the treaty and examine the history, negotiations, and practical considerations at the time of the treaty's negotiation to determine its true intent.</w:t>
      </w:r>
      <w:r w:rsidRPr="00750AE1">
        <w:rPr>
          <w:sz w:val="14"/>
          <w:szCs w:val="22"/>
        </w:rPr>
        <w:t xml:space="preserve"> 100 One would also want to argue </w:t>
      </w:r>
      <w:r w:rsidRPr="00750AE1">
        <w:rPr>
          <w:rStyle w:val="Emphasis"/>
          <w:szCs w:val="22"/>
        </w:rPr>
        <w:t xml:space="preserve">that the </w:t>
      </w:r>
      <w:r w:rsidRPr="00750AE1">
        <w:rPr>
          <w:rStyle w:val="Emphasis"/>
          <w:szCs w:val="22"/>
          <w:highlight w:val="cyan"/>
        </w:rPr>
        <w:t>space commerce industry violates</w:t>
      </w:r>
      <w:r w:rsidRPr="00750AE1">
        <w:rPr>
          <w:rStyle w:val="StyleUnderline"/>
          <w:szCs w:val="22"/>
        </w:rPr>
        <w:t xml:space="preserve"> perhaps not the "letter" of the treaty, but circumvents entirely </w:t>
      </w:r>
      <w:r w:rsidRPr="00750AE1">
        <w:rPr>
          <w:rStyle w:val="Emphasis"/>
          <w:szCs w:val="22"/>
          <w:highlight w:val="cyan"/>
        </w:rPr>
        <w:t>its "spirit</w:t>
      </w:r>
      <w:r w:rsidRPr="00750AE1">
        <w:rPr>
          <w:rStyle w:val="StyleUnderline"/>
          <w:szCs w:val="22"/>
        </w:rPr>
        <w:t>" if a court were taking into account "considerations deducible from the situation of the parties; and the reasonableness, justice, and nature of the thing, for which provision has been made."'</w:t>
      </w:r>
      <w:r w:rsidRPr="00750AE1">
        <w:rPr>
          <w:sz w:val="14"/>
          <w:szCs w:val="22"/>
        </w:rPr>
        <w:t xml:space="preserve"> 01 One who attacked the CSLA's general legitimacy in this way could argue that </w:t>
      </w:r>
      <w:r w:rsidRPr="00750AE1">
        <w:rPr>
          <w:rStyle w:val="StyleUnderline"/>
          <w:szCs w:val="22"/>
        </w:rPr>
        <w:t xml:space="preserve">the </w:t>
      </w:r>
      <w:r w:rsidRPr="00750AE1">
        <w:rPr>
          <w:rStyle w:val="StyleUnderline"/>
          <w:szCs w:val="22"/>
          <w:highlight w:val="cyan"/>
        </w:rPr>
        <w:t>U</w:t>
      </w:r>
      <w:r w:rsidRPr="00750AE1">
        <w:rPr>
          <w:rStyle w:val="StyleUnderline"/>
          <w:szCs w:val="22"/>
        </w:rPr>
        <w:t xml:space="preserve">nited </w:t>
      </w:r>
      <w:r w:rsidRPr="00750AE1">
        <w:rPr>
          <w:rStyle w:val="StyleUnderline"/>
          <w:szCs w:val="22"/>
          <w:highlight w:val="cyan"/>
        </w:rPr>
        <w:t>S</w:t>
      </w:r>
      <w:r w:rsidRPr="00750AE1">
        <w:rPr>
          <w:rStyle w:val="StyleUnderline"/>
          <w:szCs w:val="22"/>
        </w:rPr>
        <w:t xml:space="preserve">tates </w:t>
      </w:r>
      <w:r w:rsidRPr="00750AE1">
        <w:rPr>
          <w:rStyle w:val="Emphasis"/>
          <w:szCs w:val="22"/>
          <w:highlight w:val="cyan"/>
        </w:rPr>
        <w:t>is</w:t>
      </w:r>
      <w:r w:rsidRPr="00750AE1">
        <w:rPr>
          <w:rStyle w:val="Emphasis"/>
          <w:szCs w:val="22"/>
        </w:rPr>
        <w:t xml:space="preserve"> effectively "</w:t>
      </w:r>
      <w:r w:rsidRPr="00750AE1">
        <w:rPr>
          <w:rStyle w:val="Emphasis"/>
          <w:szCs w:val="22"/>
          <w:highlight w:val="cyan"/>
        </w:rPr>
        <w:t>appropriating" space</w:t>
      </w:r>
      <w:r w:rsidRPr="00750AE1">
        <w:rPr>
          <w:rStyle w:val="Emphasis"/>
          <w:szCs w:val="22"/>
        </w:rPr>
        <w:t xml:space="preserve"> through its protection and encouragement of private industry</w:t>
      </w:r>
      <w:r w:rsidRPr="00750AE1">
        <w:rPr>
          <w:rStyle w:val="StyleUnderline"/>
          <w:szCs w:val="22"/>
        </w:rPr>
        <w:t>. Such an appropriation would take place</w:t>
      </w:r>
      <w:r w:rsidRPr="00750AE1">
        <w:rPr>
          <w:sz w:val="14"/>
          <w:szCs w:val="22"/>
        </w:rPr>
        <w:t xml:space="preserve"> not by realizing a "sovereign" right to space property or the uses of space as expressly proscribed in the Outer Space Treaty, but, instead, </w:t>
      </w:r>
      <w:r w:rsidRPr="00750AE1">
        <w:rPr>
          <w:rStyle w:val="StyleUnderline"/>
          <w:szCs w:val="22"/>
        </w:rPr>
        <w:t>through the effective use of government power, services, and contracts to encourage and support the rapid development of the private space commerce industry in the United States.</w:t>
      </w:r>
      <w:r w:rsidRPr="00750AE1">
        <w:rPr>
          <w:sz w:val="14"/>
          <w:szCs w:val="22"/>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750AE1">
        <w:rPr>
          <w:rStyle w:val="StyleUnderline"/>
          <w:szCs w:val="22"/>
        </w:rPr>
        <w:t>the Outer Space Treaty and its progeny envision a "state-oriented" system of responsibility</w:t>
      </w:r>
      <w:r w:rsidRPr="00750AE1">
        <w:rPr>
          <w:sz w:val="14"/>
          <w:szCs w:val="22"/>
        </w:rPr>
        <w:t xml:space="preserve"> 10 2 </w:t>
      </w:r>
      <w:r w:rsidRPr="00750AE1">
        <w:rPr>
          <w:rStyle w:val="StyleUnderline"/>
          <w:szCs w:val="22"/>
        </w:rPr>
        <w:t>where each member state is responsible for all actions in outer space undertaken by the state and its nationals.</w:t>
      </w:r>
      <w:r w:rsidRPr="00750AE1">
        <w:rPr>
          <w:sz w:val="14"/>
          <w:szCs w:val="2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750AE1">
        <w:rPr>
          <w:rStyle w:val="Emphasis"/>
          <w:szCs w:val="22"/>
        </w:rPr>
        <w:t>The CSLA licensing program</w:t>
      </w:r>
      <w:r w:rsidRPr="00750AE1">
        <w:rPr>
          <w:sz w:val="14"/>
          <w:szCs w:val="22"/>
        </w:rPr>
        <w:t xml:space="preserve"> ensures overall safety of private space ventures, 0 7 </w:t>
      </w:r>
      <w:r w:rsidRPr="00750AE1">
        <w:rPr>
          <w:rStyle w:val="StyleUnderline"/>
          <w:szCs w:val="22"/>
        </w:rPr>
        <w:t>raises the funds necessary to pay "potential treaty claims through its liability insurance requirement,'</w:t>
      </w:r>
      <w:r w:rsidRPr="00750AE1">
        <w:rPr>
          <w:sz w:val="14"/>
          <w:szCs w:val="22"/>
        </w:rPr>
        <w:t xml:space="preserve"> 10 8 </w:t>
      </w:r>
      <w:r w:rsidRPr="00750AE1">
        <w:rPr>
          <w:rStyle w:val="StyleUnderline"/>
          <w:szCs w:val="22"/>
        </w:rPr>
        <w:t xml:space="preserve">and limits the United States' joint and several liability exposure through </w:t>
      </w:r>
      <w:r w:rsidRPr="00750AE1">
        <w:rPr>
          <w:rStyle w:val="Emphasis"/>
          <w:szCs w:val="22"/>
          <w:highlight w:val="cyan"/>
        </w:rPr>
        <w:t>restricti</w:t>
      </w:r>
      <w:r w:rsidRPr="00750AE1">
        <w:rPr>
          <w:rStyle w:val="StyleUnderline"/>
          <w:szCs w:val="22"/>
        </w:rPr>
        <w:t xml:space="preserve">ng </w:t>
      </w:r>
      <w:r w:rsidRPr="00750AE1">
        <w:rPr>
          <w:rStyle w:val="Emphasis"/>
          <w:szCs w:val="22"/>
          <w:highlight w:val="cyan"/>
        </w:rPr>
        <w:t>private use of foreign launch</w:t>
      </w:r>
      <w:r w:rsidRPr="00750AE1">
        <w:rPr>
          <w:rStyle w:val="Emphasis"/>
          <w:szCs w:val="22"/>
        </w:rPr>
        <w:t xml:space="preserve"> and reentry facilities</w:t>
      </w:r>
      <w:r w:rsidRPr="00750AE1">
        <w:rPr>
          <w:rStyle w:val="StyleUnderline"/>
          <w:szCs w:val="22"/>
        </w:rPr>
        <w:t>.</w:t>
      </w:r>
      <w:r w:rsidRPr="00750AE1">
        <w:rPr>
          <w:sz w:val="14"/>
          <w:szCs w:val="22"/>
        </w:rPr>
        <w:t xml:space="preserve">'09 These </w:t>
      </w:r>
      <w:r w:rsidRPr="00750AE1">
        <w:rPr>
          <w:rStyle w:val="StyleUnderline"/>
          <w:szCs w:val="22"/>
        </w:rPr>
        <w:t xml:space="preserve">provisions </w:t>
      </w:r>
      <w:r w:rsidRPr="00750AE1">
        <w:rPr>
          <w:rStyle w:val="Emphasis"/>
          <w:szCs w:val="22"/>
        </w:rPr>
        <w:t xml:space="preserve">effectively </w:t>
      </w:r>
      <w:r w:rsidRPr="00750AE1">
        <w:rPr>
          <w:rStyle w:val="Emphasis"/>
          <w:szCs w:val="22"/>
          <w:highlight w:val="cyan"/>
        </w:rPr>
        <w:t>allow the</w:t>
      </w:r>
      <w:r w:rsidRPr="00750AE1">
        <w:rPr>
          <w:rStyle w:val="Emphasis"/>
          <w:szCs w:val="22"/>
        </w:rPr>
        <w:t xml:space="preserve"> </w:t>
      </w:r>
      <w:r w:rsidRPr="00750AE1">
        <w:rPr>
          <w:rStyle w:val="Emphasis"/>
          <w:szCs w:val="22"/>
          <w:highlight w:val="cyan"/>
        </w:rPr>
        <w:t>U</w:t>
      </w:r>
      <w:r w:rsidRPr="00750AE1">
        <w:rPr>
          <w:rStyle w:val="StyleUnderline"/>
          <w:szCs w:val="22"/>
        </w:rPr>
        <w:t xml:space="preserve">nited </w:t>
      </w:r>
      <w:r w:rsidRPr="00750AE1">
        <w:rPr>
          <w:rStyle w:val="Emphasis"/>
          <w:szCs w:val="22"/>
          <w:highlight w:val="cyan"/>
        </w:rPr>
        <w:t>S</w:t>
      </w:r>
      <w:r w:rsidRPr="00750AE1">
        <w:rPr>
          <w:rStyle w:val="StyleUnderline"/>
          <w:szCs w:val="22"/>
        </w:rPr>
        <w:t xml:space="preserve">tates </w:t>
      </w:r>
      <w:r w:rsidRPr="00750AE1">
        <w:rPr>
          <w:rStyle w:val="Emphasis"/>
          <w:szCs w:val="22"/>
        </w:rPr>
        <w:t xml:space="preserve">to </w:t>
      </w:r>
      <w:r w:rsidRPr="00750AE1">
        <w:rPr>
          <w:rStyle w:val="Emphasis"/>
          <w:szCs w:val="22"/>
          <w:highlight w:val="cyan"/>
        </w:rPr>
        <w:t>pass on</w:t>
      </w:r>
      <w:r w:rsidRPr="00750AE1">
        <w:rPr>
          <w:rStyle w:val="StyleUnderline"/>
          <w:szCs w:val="22"/>
        </w:rPr>
        <w:t xml:space="preserve"> the financial cost and recover from their private entities the amount of </w:t>
      </w:r>
      <w:r w:rsidRPr="00750AE1">
        <w:rPr>
          <w:rStyle w:val="Emphasis"/>
          <w:szCs w:val="22"/>
          <w:highlight w:val="cyan"/>
        </w:rPr>
        <w:t>damages</w:t>
      </w:r>
      <w:r w:rsidRPr="00750AE1">
        <w:rPr>
          <w:rStyle w:val="Emphasis"/>
          <w:szCs w:val="22"/>
        </w:rPr>
        <w:t xml:space="preserve"> for which they are internationally liable</w:t>
      </w:r>
      <w:r w:rsidRPr="00750AE1">
        <w:rPr>
          <w:sz w:val="14"/>
          <w:szCs w:val="22"/>
        </w:rPr>
        <w:t>. 110</w:t>
      </w:r>
      <w:r w:rsidRPr="00750AE1">
        <w:rPr>
          <w:rStyle w:val="StyleUnderline"/>
          <w:szCs w:val="22"/>
        </w:rPr>
        <w:t xml:space="preserve"> In this way, the government is limiting its international liability exposure by passing on the cost to the private sector. </w:t>
      </w:r>
      <w:r w:rsidRPr="00750AE1">
        <w:rPr>
          <w:sz w:val="14"/>
          <w:szCs w:val="22"/>
        </w:rPr>
        <w:t>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for [fiscal year] 2009 provides $173 million for entrepreneurs-from big companies or small ones-to develop commercial transport capabilities. . . [and] NASA is designating $500 million toward the development of this commercial space capability." 2</w:t>
      </w:r>
    </w:p>
    <w:p w14:paraId="3813019D" w14:textId="4C31C537" w:rsidR="006463B7" w:rsidRDefault="006463B7" w:rsidP="006463B7"/>
    <w:p w14:paraId="08816307" w14:textId="418D2E6E" w:rsidR="006463B7" w:rsidRDefault="006463B7" w:rsidP="006463B7">
      <w:pPr>
        <w:pStyle w:val="Heading4"/>
      </w:pPr>
      <w:r>
        <w:t>“Appropriation of outer space” by private entities refers to the exercise of exclusive control of space</w:t>
      </w:r>
      <w:r w:rsidR="00C770D3">
        <w:t xml:space="preserve"> – private entities can no longer exclusively act in space – they must act alongside public entities</w:t>
      </w:r>
    </w:p>
    <w:p w14:paraId="66C0C4A7" w14:textId="77777777" w:rsidR="006463B7" w:rsidRPr="00621534" w:rsidRDefault="006463B7" w:rsidP="006463B7">
      <w:r w:rsidRPr="00621534">
        <w:t xml:space="preserve">TIMOTHY JUSTIN </w:t>
      </w:r>
      <w:r w:rsidRPr="00621534">
        <w:rPr>
          <w:rStyle w:val="Style13ptBold"/>
        </w:rPr>
        <w:t>TRAPP</w:t>
      </w:r>
      <w:r w:rsidRPr="00621534">
        <w:t xml:space="preserve">, JD Candidate @ UIUC Law, </w:t>
      </w:r>
      <w:r w:rsidRPr="00621534">
        <w:rPr>
          <w:rStyle w:val="Style13ptBold"/>
        </w:rPr>
        <w:t>’13</w:t>
      </w:r>
      <w:r w:rsidRPr="00621534">
        <w:t>, TAKING UP SPACE BY ANY OTHER MEANS: COMING TO TERMS WITH THE NONAPPROPRIATION ARTICLE OF THE OUTER SPACE TREATY UNIVERSITY OF ILLINOIS LAW REVIEW [Vol. 2013 No. 4]</w:t>
      </w:r>
    </w:p>
    <w:p w14:paraId="0C4534F4" w14:textId="77777777" w:rsidR="006463B7" w:rsidRPr="009E5EFD" w:rsidRDefault="006463B7" w:rsidP="006463B7">
      <w:pPr>
        <w:rPr>
          <w:sz w:val="16"/>
        </w:rPr>
      </w:pPr>
      <w:r w:rsidRPr="009E5EFD">
        <w:rPr>
          <w:sz w:val="16"/>
        </w:rPr>
        <w:t>The issues presented in relation to the nonappropriation article of the Outer Space Treaty should be clear.214 The ITU has, quite blatantly, created something akin to “</w:t>
      </w:r>
      <w:r w:rsidRPr="00621534">
        <w:rPr>
          <w:rStyle w:val="StyleUnderline"/>
        </w:rPr>
        <w:t>property interests in outer space</w:t>
      </w:r>
      <w:r w:rsidRPr="009E5EFD">
        <w:rPr>
          <w:sz w:val="16"/>
        </w:rPr>
        <w:t xml:space="preserve">.”215 It allows nations to exclude others from their orbital slots, even </w:t>
      </w:r>
      <w:r w:rsidRPr="009E5EFD">
        <w:rPr>
          <w:sz w:val="16"/>
        </w:rPr>
        <w:lastRenderedPageBreak/>
        <w:t xml:space="preserve">when the nation is not currently using that slot.216 This </w:t>
      </w:r>
      <w:r w:rsidRPr="00621534">
        <w:rPr>
          <w:rStyle w:val="StyleUnderline"/>
        </w:rPr>
        <w:t>is directly in line with at least one definition of outer-space appropriation</w:t>
      </w:r>
      <w:r w:rsidRPr="009E5EFD">
        <w:rPr>
          <w:sz w:val="16"/>
        </w:rPr>
        <w:t>.217 [**Start Footnote 217**Id. at 236 (“</w:t>
      </w:r>
      <w:r w:rsidRPr="002D471C">
        <w:rPr>
          <w:rStyle w:val="Emphasis"/>
          <w:highlight w:val="green"/>
        </w:rPr>
        <w:t>Appropriation of outer space</w:t>
      </w:r>
      <w:r w:rsidRPr="009E5EFD">
        <w:rPr>
          <w:sz w:val="16"/>
        </w:rPr>
        <w:t xml:space="preserve">, </w:t>
      </w:r>
      <w:r w:rsidRPr="00621534">
        <w:rPr>
          <w:rStyle w:val="Emphasis"/>
        </w:rPr>
        <w:t xml:space="preserve">therefore, </w:t>
      </w:r>
      <w:r w:rsidRPr="002D471C">
        <w:rPr>
          <w:rStyle w:val="Emphasis"/>
          <w:highlight w:val="green"/>
        </w:rPr>
        <w:t xml:space="preserve">is ‘the exercise of exclusive control </w:t>
      </w:r>
      <w:r w:rsidRPr="002D471C">
        <w:rPr>
          <w:rStyle w:val="Emphasis"/>
        </w:rPr>
        <w:t xml:space="preserve">or exclusive use’ </w:t>
      </w:r>
      <w:r w:rsidRPr="002D471C">
        <w:rPr>
          <w:rStyle w:val="Emphasis"/>
          <w:highlight w:val="green"/>
        </w:rPr>
        <w:t>with a sense of permanence, which limits other nations’ access</w:t>
      </w:r>
      <w:r w:rsidRPr="00621534">
        <w:rPr>
          <w:rStyle w:val="Emphasis"/>
        </w:rPr>
        <w:t xml:space="preserve"> to i</w:t>
      </w:r>
      <w:r w:rsidRPr="009E5EFD">
        <w:rPr>
          <w:sz w:val="16"/>
        </w:rP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7253A4D8" w14:textId="340F022A" w:rsidR="006463B7" w:rsidRDefault="006463B7" w:rsidP="006463B7"/>
    <w:p w14:paraId="7E3300F0" w14:textId="2336F188" w:rsidR="00133D14" w:rsidRDefault="006463B7" w:rsidP="00C770D3">
      <w:pPr>
        <w:pStyle w:val="Heading4"/>
      </w:pPr>
      <w:r>
        <w:t xml:space="preserve">Thus, the plan forces private companies to partner with governments if they want to be involved in space. </w:t>
      </w:r>
    </w:p>
    <w:p w14:paraId="0DDCB01F" w14:textId="77777777" w:rsidR="00F21608" w:rsidRPr="00F21608" w:rsidRDefault="00F21608" w:rsidP="00F21608"/>
    <w:p w14:paraId="7A7A8B3C" w14:textId="28D77DFA" w:rsidR="000055B9" w:rsidRPr="000055B9" w:rsidRDefault="00F9418A" w:rsidP="00596756">
      <w:pPr>
        <w:pStyle w:val="Heading4"/>
      </w:pPr>
      <w:r>
        <w:t>The pr</w:t>
      </w:r>
      <w:r w:rsidR="00C770D3">
        <w:t>ivat</w:t>
      </w:r>
      <w:r w:rsidR="00133D14">
        <w:t>e spac</w:t>
      </w:r>
      <w:r>
        <w:t>e industry</w:t>
      </w:r>
      <w:r w:rsidR="00133D14">
        <w:t xml:space="preserve"> is</w:t>
      </w:r>
      <w:r w:rsidR="00C770D3">
        <w:t xml:space="preserve"> </w:t>
      </w:r>
      <w:r w:rsidR="00133D14">
        <w:rPr>
          <w:i/>
          <w:iCs/>
          <w:u w:val="single"/>
        </w:rPr>
        <w:t>more efficient</w:t>
      </w:r>
      <w:r w:rsidR="00C770D3">
        <w:t xml:space="preserve"> </w:t>
      </w:r>
      <w:r w:rsidR="00133D14">
        <w:t xml:space="preserve">than public – </w:t>
      </w:r>
      <w:r w:rsidR="00791056">
        <w:t xml:space="preserve">working together </w:t>
      </w:r>
      <w:r w:rsidR="00F21608" w:rsidRPr="00E70197">
        <w:t>prevents stifling of innovation</w:t>
      </w:r>
      <w:r w:rsidR="00F21608">
        <w:t xml:space="preserve"> – solves debris, climate and US space dominance</w:t>
      </w:r>
    </w:p>
    <w:p w14:paraId="4A6DCA57" w14:textId="773E119F" w:rsidR="00C770D3" w:rsidRPr="00E70197" w:rsidRDefault="00C770D3" w:rsidP="00290058">
      <w:r w:rsidRPr="00E70197">
        <w:rPr>
          <w:rStyle w:val="Style13ptBold"/>
        </w:rPr>
        <w:t xml:space="preserve">Van Burken 20 </w:t>
      </w:r>
      <w:r w:rsidRPr="00E70197">
        <w:t>[(Rebecca, technology policy analyst at Reason Foundation) “Biden Can Utilize Space Companies and Public-Private Partnerships,” December 14, 2020 https://reason.org/commentary/biden-can-utilize-space-companies-and-public-private-partnerships/] TDI</w:t>
      </w:r>
    </w:p>
    <w:p w14:paraId="17DBCAF1" w14:textId="72101EE7" w:rsidR="004B1887" w:rsidRDefault="00C770D3" w:rsidP="00C770D3">
      <w:pPr>
        <w:rPr>
          <w:rStyle w:val="StyleUnderline"/>
        </w:rPr>
      </w:pPr>
      <w:r w:rsidRPr="00E70197">
        <w:rPr>
          <w:rStyle w:val="StyleUnderline"/>
        </w:rPr>
        <w:t xml:space="preserve">Biden Can Utilize Space Companies and Public-Private Partnerships The </w:t>
      </w:r>
      <w:r w:rsidRPr="008C0CAF">
        <w:rPr>
          <w:rStyle w:val="StyleUnderline"/>
          <w:highlight w:val="cyan"/>
        </w:rPr>
        <w:t>commercial space</w:t>
      </w:r>
      <w:r w:rsidRPr="00E70197">
        <w:rPr>
          <w:rStyle w:val="StyleUnderline"/>
        </w:rPr>
        <w:t xml:space="preserve"> </w:t>
      </w:r>
      <w:r w:rsidRPr="008C0CAF">
        <w:rPr>
          <w:rStyle w:val="StyleUnderline"/>
          <w:highlight w:val="cyan"/>
        </w:rPr>
        <w:t>industry</w:t>
      </w:r>
      <w:r w:rsidRPr="00E70197">
        <w:rPr>
          <w:rStyle w:val="StyleUnderline"/>
        </w:rPr>
        <w:t xml:space="preserve"> is </w:t>
      </w:r>
      <w:r w:rsidRPr="008C0CAF">
        <w:rPr>
          <w:rStyle w:val="StyleUnderline"/>
          <w:highlight w:val="cyan"/>
        </w:rPr>
        <w:t>making NASA</w:t>
      </w:r>
      <w:r w:rsidRPr="00E70197">
        <w:rPr>
          <w:rStyle w:val="StyleUnderline"/>
        </w:rPr>
        <w:t xml:space="preserve">'s operations more </w:t>
      </w:r>
      <w:r w:rsidRPr="008C0CAF">
        <w:rPr>
          <w:rStyle w:val="StyleUnderline"/>
          <w:highlight w:val="cyan"/>
        </w:rPr>
        <w:t>cost-effective and encouraging innovation</w:t>
      </w:r>
      <w:r w:rsidRPr="00E70197">
        <w:rPr>
          <w:rStyle w:val="StyleUnderline"/>
        </w:rPr>
        <w:t xml:space="preserve">. </w:t>
      </w:r>
      <w:r w:rsidRPr="008C0CAF">
        <w:rPr>
          <w:sz w:val="14"/>
        </w:rPr>
        <w:t xml:space="preserve">By Rebecca van Burken December 14, 2020 President-elect Joe Biden will predictably distance himself from many of the Trump administration’s policies and positions, but its openness to commercial space partnerships should not be among them. </w:t>
      </w:r>
      <w:r w:rsidRPr="00E70197">
        <w:rPr>
          <w:rStyle w:val="StyleUnderline"/>
        </w:rPr>
        <w:t xml:space="preserve">The expansion of public-private space partnerships that began during the Obama administration has continued during the Trump administration. These public-private partnerships have helped </w:t>
      </w:r>
      <w:r w:rsidRPr="008C0CAF">
        <w:rPr>
          <w:rStyle w:val="StyleUnderline"/>
          <w:highlight w:val="cyan"/>
        </w:rPr>
        <w:t xml:space="preserve">lead to </w:t>
      </w:r>
      <w:r w:rsidRPr="008C0CAF">
        <w:rPr>
          <w:rStyle w:val="StyleUnderline"/>
        </w:rPr>
        <w:t>many</w:t>
      </w:r>
      <w:r w:rsidRPr="00E70197">
        <w:rPr>
          <w:rStyle w:val="StyleUnderline"/>
        </w:rPr>
        <w:t xml:space="preserve"> </w:t>
      </w:r>
      <w:r w:rsidRPr="008C0CAF">
        <w:rPr>
          <w:rStyle w:val="StyleUnderline"/>
          <w:highlight w:val="cyan"/>
        </w:rPr>
        <w:t>major space successes</w:t>
      </w:r>
      <w:r w:rsidRPr="00E70197">
        <w:rPr>
          <w:rStyle w:val="StyleUnderline"/>
        </w:rPr>
        <w:t xml:space="preserve">, including crewed-launches returning to American soil through SpaceX and the first-ever civilian passenger on a private suborbital spaceflight as part of Virgin Galactic’s 2019 VSS Unity SpaceShipTwo launch. These successes, and others, reflect positively on the U.S. space sector. However, they </w:t>
      </w:r>
      <w:r w:rsidRPr="008C0CAF">
        <w:rPr>
          <w:rStyle w:val="StyleUnderline"/>
          <w:highlight w:val="cyan"/>
        </w:rPr>
        <w:t>would not have happened without</w:t>
      </w:r>
      <w:r w:rsidRPr="00E70197">
        <w:rPr>
          <w:rStyle w:val="StyleUnderline"/>
        </w:rPr>
        <w:t xml:space="preserve"> the entrepreneurial nature of </w:t>
      </w:r>
      <w:r w:rsidRPr="008C0CAF">
        <w:rPr>
          <w:rStyle w:val="StyleUnderline"/>
          <w:highlight w:val="cyan"/>
        </w:rPr>
        <w:t>commercial space</w:t>
      </w:r>
      <w:r w:rsidRPr="00E70197">
        <w:rPr>
          <w:rStyle w:val="StyleUnderline"/>
        </w:rPr>
        <w:t xml:space="preserve">. Unlike government engineers and scientists, commercial space operations are </w:t>
      </w:r>
      <w:r w:rsidRPr="008C0CAF">
        <w:rPr>
          <w:rStyle w:val="StyleUnderline"/>
          <w:highlight w:val="cyan"/>
        </w:rPr>
        <w:t>not constrained</w:t>
      </w:r>
      <w:r w:rsidRPr="00E70197">
        <w:rPr>
          <w:rStyle w:val="StyleUnderline"/>
        </w:rPr>
        <w:t xml:space="preserve"> by government </w:t>
      </w:r>
      <w:r w:rsidRPr="008C0CAF">
        <w:rPr>
          <w:rStyle w:val="StyleUnderline"/>
          <w:highlight w:val="cyan"/>
        </w:rPr>
        <w:t>bureaucracy</w:t>
      </w:r>
      <w:r w:rsidRPr="00E70197">
        <w:rPr>
          <w:rStyle w:val="StyleUnderline"/>
        </w:rPr>
        <w:t xml:space="preserve"> </w:t>
      </w:r>
      <w:r w:rsidRPr="008C0CAF">
        <w:rPr>
          <w:rStyle w:val="StyleUnderline"/>
          <w:highlight w:val="cyan"/>
        </w:rPr>
        <w:t>nor</w:t>
      </w:r>
      <w:r w:rsidRPr="00E70197">
        <w:rPr>
          <w:rStyle w:val="StyleUnderline"/>
        </w:rPr>
        <w:t xml:space="preserve"> reliant on </w:t>
      </w:r>
      <w:r w:rsidRPr="008C0CAF">
        <w:rPr>
          <w:rStyle w:val="StyleUnderline"/>
          <w:highlight w:val="cyan"/>
        </w:rPr>
        <w:t>taxpayer funding</w:t>
      </w:r>
      <w:r w:rsidRPr="00E70197">
        <w:rPr>
          <w:rStyle w:val="StyleUnderline"/>
        </w:rPr>
        <w:t xml:space="preserve">. This </w:t>
      </w:r>
      <w:r w:rsidRPr="008C0CAF">
        <w:rPr>
          <w:rStyle w:val="StyleUnderline"/>
          <w:highlight w:val="cyan"/>
        </w:rPr>
        <w:t>allows</w:t>
      </w:r>
      <w:r w:rsidRPr="00E70197">
        <w:rPr>
          <w:rStyle w:val="StyleUnderline"/>
        </w:rPr>
        <w:t xml:space="preserve"> commercial space companies to explore some seemingly </w:t>
      </w:r>
      <w:r w:rsidRPr="008C0CAF">
        <w:rPr>
          <w:rStyle w:val="StyleUnderline"/>
          <w:highlight w:val="cyan"/>
        </w:rPr>
        <w:t>far-fetched ideas</w:t>
      </w:r>
      <w:r w:rsidRPr="00E70197">
        <w:rPr>
          <w:rStyle w:val="StyleUnderline"/>
        </w:rPr>
        <w:t xml:space="preserve">, like 3D printing of small rockets, a concept being pioneered by the small start-up Relativity. </w:t>
      </w:r>
      <w:r w:rsidRPr="008C0CAF">
        <w:rPr>
          <w:sz w:val="14"/>
        </w:rPr>
        <w:t xml:space="preserve">Commercial space companies must also develop and maintain a competitive edge to survive in the market. Significant competition ultimately creates less-costly services that give NASA more bang for its buck when developing new technology. </w:t>
      </w:r>
      <w:r w:rsidRPr="008C0CAF">
        <w:rPr>
          <w:rStyle w:val="StyleUnderline"/>
          <w:highlight w:val="cyan"/>
        </w:rPr>
        <w:t>Competitive market</w:t>
      </w:r>
      <w:r w:rsidRPr="00E70197">
        <w:rPr>
          <w:rStyle w:val="StyleUnderline"/>
        </w:rPr>
        <w:t xml:space="preserve"> pressures have </w:t>
      </w:r>
      <w:r w:rsidRPr="008C0CAF">
        <w:rPr>
          <w:rStyle w:val="StyleUnderline"/>
          <w:highlight w:val="cyan"/>
        </w:rPr>
        <w:t>created inspiring innovation</w:t>
      </w:r>
      <w:r w:rsidRPr="00E70197">
        <w:rPr>
          <w:rStyle w:val="StyleUnderline"/>
        </w:rPr>
        <w:t xml:space="preserve"> exemplified by SpaceX’s </w:t>
      </w:r>
      <w:r w:rsidRPr="008C0CAF">
        <w:rPr>
          <w:rStyle w:val="StyleUnderline"/>
          <w:highlight w:val="cyan"/>
        </w:rPr>
        <w:t>reusable rocket tech</w:t>
      </w:r>
      <w:r w:rsidRPr="00E70197">
        <w:rPr>
          <w:rStyle w:val="StyleUnderline"/>
        </w:rPr>
        <w:t xml:space="preserve">nology </w:t>
      </w:r>
      <w:r w:rsidRPr="008C0CAF">
        <w:rPr>
          <w:rStyle w:val="StyleUnderline"/>
          <w:highlight w:val="cyan"/>
        </w:rPr>
        <w:t>and proposals for recycling</w:t>
      </w:r>
      <w:r w:rsidRPr="00E70197">
        <w:rPr>
          <w:rStyle w:val="StyleUnderline"/>
        </w:rPr>
        <w:t xml:space="preserve"> and turning discarded orbiting tanks into space stations. </w:t>
      </w:r>
      <w:r w:rsidRPr="008C0CAF">
        <w:rPr>
          <w:rStyle w:val="StyleUnderline"/>
          <w:highlight w:val="cyan"/>
        </w:rPr>
        <w:t>Without</w:t>
      </w:r>
      <w:r w:rsidRPr="00E70197">
        <w:rPr>
          <w:rStyle w:val="StyleUnderline"/>
        </w:rPr>
        <w:t xml:space="preserve"> the federal government’s </w:t>
      </w:r>
      <w:r w:rsidRPr="008C0CAF">
        <w:rPr>
          <w:rStyle w:val="StyleUnderline"/>
          <w:highlight w:val="cyan"/>
        </w:rPr>
        <w:t>continued openness</w:t>
      </w:r>
      <w:r w:rsidRPr="00E70197">
        <w:rPr>
          <w:rStyle w:val="StyleUnderline"/>
        </w:rPr>
        <w:t xml:space="preserve"> to commercial space, innovation, and invention in the </w:t>
      </w:r>
      <w:r w:rsidRPr="008C0CAF">
        <w:rPr>
          <w:rStyle w:val="StyleUnderline"/>
          <w:highlight w:val="cyan"/>
        </w:rPr>
        <w:t>U.S. space industry</w:t>
      </w:r>
      <w:r w:rsidRPr="00E70197">
        <w:rPr>
          <w:rStyle w:val="StyleUnderline"/>
        </w:rPr>
        <w:t xml:space="preserve"> could be </w:t>
      </w:r>
      <w:r w:rsidRPr="008C0CAF">
        <w:rPr>
          <w:rStyle w:val="StyleUnderline"/>
          <w:highlight w:val="cyan"/>
        </w:rPr>
        <w:t>stifled</w:t>
      </w:r>
      <w:r w:rsidRPr="008C0CAF">
        <w:rPr>
          <w:sz w:val="14"/>
        </w:rPr>
        <w:t xml:space="preserve">. Commercial space continues to show up when the government needs new services. </w:t>
      </w:r>
      <w:r w:rsidRPr="00E70197">
        <w:rPr>
          <w:rStyle w:val="StyleUnderline"/>
        </w:rPr>
        <w:t xml:space="preserve">Over the last few years, we have seen amazing </w:t>
      </w:r>
      <w:r w:rsidRPr="008C0CAF">
        <w:rPr>
          <w:rStyle w:val="StyleUnderline"/>
          <w:highlight w:val="cyan"/>
        </w:rPr>
        <w:t>new tech</w:t>
      </w:r>
      <w:r w:rsidRPr="00E70197">
        <w:rPr>
          <w:rStyle w:val="StyleUnderline"/>
        </w:rPr>
        <w:t xml:space="preserve">nologies developed </w:t>
      </w:r>
      <w:r w:rsidRPr="008C0CAF">
        <w:rPr>
          <w:rStyle w:val="StyleUnderline"/>
          <w:highlight w:val="cyan"/>
        </w:rPr>
        <w:t>to track</w:t>
      </w:r>
      <w:r w:rsidRPr="00E70197">
        <w:rPr>
          <w:rStyle w:val="StyleUnderline"/>
        </w:rPr>
        <w:t xml:space="preserve"> environmental and </w:t>
      </w:r>
      <w:r w:rsidRPr="008C0CAF">
        <w:rPr>
          <w:rStyle w:val="StyleUnderline"/>
          <w:highlight w:val="cyan"/>
        </w:rPr>
        <w:t>climate</w:t>
      </w:r>
      <w:r w:rsidRPr="00E70197">
        <w:rPr>
          <w:rStyle w:val="StyleUnderline"/>
        </w:rPr>
        <w:t xml:space="preserve"> concerns. This is, in part, </w:t>
      </w:r>
      <w:r w:rsidRPr="008C0CAF">
        <w:rPr>
          <w:rStyle w:val="StyleUnderline"/>
          <w:highlight w:val="cyan"/>
        </w:rPr>
        <w:t>because NASA</w:t>
      </w:r>
      <w:r w:rsidRPr="00E70197">
        <w:rPr>
          <w:rStyle w:val="StyleUnderline"/>
        </w:rPr>
        <w:t xml:space="preserve"> has entered into </w:t>
      </w:r>
      <w:r w:rsidRPr="008C0CAF">
        <w:rPr>
          <w:rStyle w:val="StyleUnderline"/>
          <w:highlight w:val="cyan"/>
        </w:rPr>
        <w:t>deals with private companies</w:t>
      </w:r>
      <w:r w:rsidRPr="00E70197">
        <w:rPr>
          <w:rStyle w:val="StyleUnderline"/>
        </w:rPr>
        <w:t xml:space="preserve"> like Planet that are able </w:t>
      </w:r>
      <w:r w:rsidRPr="008C0CAF">
        <w:rPr>
          <w:rStyle w:val="StyleUnderline"/>
          <w:highlight w:val="cyan"/>
        </w:rPr>
        <w:t>to analyze</w:t>
      </w:r>
      <w:r w:rsidRPr="00E70197">
        <w:rPr>
          <w:rStyle w:val="StyleUnderline"/>
        </w:rPr>
        <w:t xml:space="preserve"> data collected by </w:t>
      </w:r>
      <w:r w:rsidRPr="008C0CAF">
        <w:rPr>
          <w:rStyle w:val="StyleUnderline"/>
          <w:highlight w:val="cyan"/>
        </w:rPr>
        <w:t>satellite imagery</w:t>
      </w:r>
      <w:r w:rsidRPr="008C0CAF">
        <w:rPr>
          <w:sz w:val="14"/>
        </w:rPr>
        <w:t xml:space="preserve">. Planet has stakes in defense satellite imagery but has expanded its portfolio to collect data for climate scientists and researchers to use. Its constellation of 120 satellites is at work photographing every portion of the world at least once a day, which provides constant and up-to-date environmental information. </w:t>
      </w:r>
      <w:r w:rsidRPr="00E70197">
        <w:rPr>
          <w:rStyle w:val="StyleUnderline"/>
        </w:rPr>
        <w:t xml:space="preserve">By maintaining deals like that with commercial satellite companies, NASA can avoid the costs of creating its own satellite constellation and other remote sensing technology. Additionally, </w:t>
      </w:r>
      <w:r w:rsidRPr="008C0CAF">
        <w:rPr>
          <w:rStyle w:val="StyleUnderline"/>
          <w:highlight w:val="cyan"/>
        </w:rPr>
        <w:t>NASA does not need to</w:t>
      </w:r>
      <w:r w:rsidRPr="00E70197">
        <w:rPr>
          <w:rStyle w:val="StyleUnderline"/>
        </w:rPr>
        <w:t xml:space="preserve"> focus its energies on updating technologies to </w:t>
      </w:r>
      <w:r w:rsidRPr="008C0CAF">
        <w:rPr>
          <w:rStyle w:val="StyleUnderline"/>
          <w:highlight w:val="cyan"/>
        </w:rPr>
        <w:t>keep up with new software</w:t>
      </w:r>
      <w:r w:rsidRPr="00E70197">
        <w:rPr>
          <w:rStyle w:val="StyleUnderline"/>
        </w:rPr>
        <w:t xml:space="preserve"> and technological capabilities. </w:t>
      </w:r>
      <w:r w:rsidRPr="008C0CAF">
        <w:rPr>
          <w:sz w:val="14"/>
        </w:rPr>
        <w:t xml:space="preserve">Companies </w:t>
      </w:r>
      <w:r w:rsidRPr="008C0CAF">
        <w:rPr>
          <w:sz w:val="14"/>
        </w:rPr>
        <w:lastRenderedPageBreak/>
        <w:t xml:space="preserve">that worry about competition in the market naturally reassess their services and the burden of doing this should be put on private industry, not on the government. </w:t>
      </w:r>
      <w:r w:rsidRPr="00E70197">
        <w:rPr>
          <w:rStyle w:val="StyleUnderline"/>
        </w:rPr>
        <w:t xml:space="preserve">Biden’s team should </w:t>
      </w:r>
      <w:r w:rsidRPr="008C0CAF">
        <w:rPr>
          <w:rStyle w:val="StyleUnderline"/>
          <w:highlight w:val="cyan"/>
        </w:rPr>
        <w:t>seek out</w:t>
      </w:r>
      <w:r w:rsidRPr="00E70197">
        <w:rPr>
          <w:rStyle w:val="StyleUnderline"/>
        </w:rPr>
        <w:t xml:space="preserve"> the most </w:t>
      </w:r>
      <w:r w:rsidRPr="008C0CAF">
        <w:rPr>
          <w:rStyle w:val="StyleUnderline"/>
          <w:highlight w:val="cyan"/>
        </w:rPr>
        <w:t>effective private partners</w:t>
      </w:r>
      <w:r w:rsidRPr="00E70197">
        <w:rPr>
          <w:rStyle w:val="StyleUnderline"/>
        </w:rPr>
        <w:t xml:space="preserve">, hiring new talent in civil programs to use these systems. This would also </w:t>
      </w:r>
      <w:r w:rsidRPr="008C0CAF">
        <w:rPr>
          <w:rStyle w:val="StyleUnderline"/>
          <w:highlight w:val="cyan"/>
        </w:rPr>
        <w:t>free up funding</w:t>
      </w:r>
      <w:r w:rsidRPr="00E70197">
        <w:rPr>
          <w:rStyle w:val="StyleUnderline"/>
        </w:rPr>
        <w:t xml:space="preserve"> for crewed space exploration.</w:t>
      </w:r>
    </w:p>
    <w:p w14:paraId="610768CE" w14:textId="77777777" w:rsidR="00393E91" w:rsidRDefault="00393E91" w:rsidP="00393E91">
      <w:pPr>
        <w:pStyle w:val="Heading4"/>
      </w:pPr>
      <w:r>
        <w:t>Privatization of GEO satellites solves space debris cascades</w:t>
      </w:r>
    </w:p>
    <w:p w14:paraId="744C9F8B" w14:textId="77777777" w:rsidR="00393E91" w:rsidRDefault="00393E91" w:rsidP="00393E91">
      <w:r w:rsidRPr="00836675">
        <w:rPr>
          <w:rStyle w:val="Heading4Char"/>
        </w:rPr>
        <w:t>Blodger 16</w:t>
      </w:r>
      <w:r>
        <w:t xml:space="preserve"> [Ian Blodger, JD Candidate at University of Minnesota Law School with a BA from Hillsdale College, 2-2016, “Reclassifying Geostationary Earth Orbit as Private Property: Why Natural Law and Utilitarian Theories of Property Demand Privatization,” Minnesota Journal of Law, Science &amp; Technology, </w:t>
      </w:r>
      <w:r w:rsidRPr="00836675">
        <w:t>https://scholarship.law.umn.edu/cgi/viewcontent.cgi?article=1006&amp;context=mjlst</w:t>
      </w:r>
      <w:r>
        <w:t>]/Kankee</w:t>
      </w:r>
    </w:p>
    <w:p w14:paraId="3A91893D" w14:textId="77777777" w:rsidR="00393E91" w:rsidRPr="001B61E0" w:rsidRDefault="00393E91" w:rsidP="00393E91">
      <w:pPr>
        <w:rPr>
          <w:sz w:val="8"/>
        </w:rPr>
      </w:pPr>
      <w:r w:rsidRPr="001B61E0">
        <w:rPr>
          <w:sz w:val="8"/>
        </w:rPr>
        <w:t xml:space="preserve">2. Economics of Law Theory Harold Demsetz’s approach to property differs from these natural law approaches in that his theory is eminently pragmatic, holding that property rights should exist if it would be beneficial for society to have them exist.85 While Demsetz’s justification for his utilitarian theory differs from the justifications of natural law theories, both answer the same question: is it a good idea to confer property rights?86 The main thrust of Demsetz’s argument is that </w:t>
      </w:r>
      <w:r w:rsidRPr="004169CA">
        <w:rPr>
          <w:rStyle w:val="StyleUnderline"/>
        </w:rPr>
        <w:t xml:space="preserve">it is a good idea to create property rights when </w:t>
      </w:r>
      <w:r w:rsidRPr="005B7F8B">
        <w:rPr>
          <w:rStyle w:val="StyleUnderline"/>
          <w:highlight w:val="green"/>
        </w:rPr>
        <w:t>property is used to create</w:t>
      </w:r>
      <w:r w:rsidRPr="00D93791">
        <w:rPr>
          <w:rStyle w:val="StyleUnderline"/>
        </w:rPr>
        <w:t xml:space="preserve"> </w:t>
      </w:r>
      <w:r w:rsidRPr="005B7F8B">
        <w:rPr>
          <w:rStyle w:val="StyleUnderline"/>
          <w:highlight w:val="green"/>
        </w:rPr>
        <w:t>an</w:t>
      </w:r>
      <w:r w:rsidRPr="00D93791">
        <w:rPr>
          <w:rStyle w:val="StyleUnderline"/>
        </w:rPr>
        <w:t xml:space="preserve"> </w:t>
      </w:r>
      <w:r w:rsidRPr="005B7F8B">
        <w:rPr>
          <w:rStyle w:val="Emphasis"/>
          <w:highlight w:val="green"/>
        </w:rPr>
        <w:t>internalization of externalities</w:t>
      </w:r>
      <w:r w:rsidRPr="001B61E0">
        <w:rPr>
          <w:sz w:val="8"/>
        </w:rPr>
        <w:t xml:space="preserve">.87 </w:t>
      </w:r>
      <w:r w:rsidRPr="00D93791">
        <w:rPr>
          <w:rStyle w:val="StyleUnderline"/>
        </w:rPr>
        <w:t>Externalities</w:t>
      </w:r>
      <w:r w:rsidRPr="001B61E0">
        <w:rPr>
          <w:sz w:val="8"/>
        </w:rPr>
        <w:t xml:space="preserve">, for Demsetz, </w:t>
      </w:r>
      <w:r w:rsidRPr="00D93791">
        <w:rPr>
          <w:rStyle w:val="StyleUnderline"/>
        </w:rPr>
        <w:t>mean the benefits and costs of an action, which are</w:t>
      </w:r>
      <w:r w:rsidRPr="001B61E0">
        <w:rPr>
          <w:sz w:val="8"/>
        </w:rPr>
        <w:t xml:space="preserve"> typically </w:t>
      </w:r>
      <w:r w:rsidRPr="00D93791">
        <w:rPr>
          <w:rStyle w:val="StyleUnderline"/>
        </w:rPr>
        <w:t xml:space="preserve">not accounted for by an actor who </w:t>
      </w:r>
      <w:r w:rsidRPr="004169CA">
        <w:rPr>
          <w:rStyle w:val="StyleUnderline"/>
        </w:rPr>
        <w:t>does not have a stake in the costs and benefits</w:t>
      </w:r>
      <w:r w:rsidRPr="001B61E0">
        <w:rPr>
          <w:sz w:val="8"/>
        </w:rPr>
        <w:t xml:space="preserve">.88 The function of granting an </w:t>
      </w:r>
      <w:r w:rsidRPr="004169CA">
        <w:rPr>
          <w:rStyle w:val="StyleUnderline"/>
        </w:rPr>
        <w:t>individual property rights</w:t>
      </w:r>
      <w:r w:rsidRPr="001B61E0">
        <w:rPr>
          <w:sz w:val="8"/>
        </w:rPr>
        <w:t xml:space="preserve"> is that it </w:t>
      </w:r>
      <w:r w:rsidRPr="004169CA">
        <w:rPr>
          <w:rStyle w:val="StyleUnderline"/>
        </w:rPr>
        <w:t>allows</w:t>
      </w:r>
      <w:r w:rsidRPr="001B61E0">
        <w:rPr>
          <w:sz w:val="8"/>
        </w:rPr>
        <w:t xml:space="preserve"> </w:t>
      </w:r>
      <w:r w:rsidRPr="004169CA">
        <w:rPr>
          <w:rStyle w:val="StyleUnderline"/>
        </w:rPr>
        <w:t xml:space="preserve">the individual to have a </w:t>
      </w:r>
      <w:r w:rsidRPr="004169CA">
        <w:rPr>
          <w:rStyle w:val="Emphasis"/>
        </w:rPr>
        <w:t>greater stake</w:t>
      </w:r>
      <w:r w:rsidRPr="004169CA">
        <w:rPr>
          <w:rStyle w:val="StyleUnderline"/>
        </w:rPr>
        <w:t xml:space="preserve"> in the benefits and costs associated with his actions, allowing him to make more efficient choices</w:t>
      </w:r>
      <w:r w:rsidRPr="001B61E0">
        <w:rPr>
          <w:sz w:val="8"/>
        </w:rPr>
        <w:t xml:space="preserve">.89 </w:t>
      </w:r>
      <w:r w:rsidRPr="004169CA">
        <w:rPr>
          <w:rStyle w:val="StyleUnderline"/>
        </w:rPr>
        <w:t>In</w:t>
      </w:r>
      <w:r w:rsidRPr="004169CA">
        <w:rPr>
          <w:rStyle w:val="Emphasis"/>
        </w:rPr>
        <w:t xml:space="preserve"> common areas</w:t>
      </w:r>
      <w:r w:rsidRPr="004169CA">
        <w:rPr>
          <w:rStyle w:val="StyleUnderline"/>
        </w:rPr>
        <w:t xml:space="preserve"> with no property interest, actors</w:t>
      </w:r>
      <w:r w:rsidRPr="001B61E0">
        <w:rPr>
          <w:sz w:val="8"/>
        </w:rPr>
        <w:t xml:space="preserve"> will often </w:t>
      </w:r>
      <w:r w:rsidRPr="004169CA">
        <w:rPr>
          <w:rStyle w:val="Emphasis"/>
        </w:rPr>
        <w:t>ignore</w:t>
      </w:r>
      <w:r w:rsidRPr="001B61E0">
        <w:rPr>
          <w:sz w:val="8"/>
        </w:rPr>
        <w:t xml:space="preserve"> these </w:t>
      </w:r>
      <w:r w:rsidRPr="004169CA">
        <w:rPr>
          <w:rStyle w:val="Emphasis"/>
        </w:rPr>
        <w:t>externalities</w:t>
      </w:r>
      <w:r w:rsidRPr="004169CA">
        <w:rPr>
          <w:rStyle w:val="StyleUnderline"/>
        </w:rPr>
        <w:t xml:space="preserve"> since their effects are</w:t>
      </w:r>
      <w:r w:rsidRPr="001B61E0">
        <w:rPr>
          <w:sz w:val="8"/>
        </w:rPr>
        <w:t xml:space="preserve"> typically </w:t>
      </w:r>
      <w:r w:rsidRPr="004169CA">
        <w:rPr>
          <w:rStyle w:val="StyleUnderline"/>
        </w:rPr>
        <w:t>not worth the cost of calculating the potential harm or benefit to the actor</w:t>
      </w:r>
      <w:r w:rsidRPr="001B61E0">
        <w:rPr>
          <w:sz w:val="8"/>
        </w:rPr>
        <w:t xml:space="preserve">.90 By analyzing historical examples such as hunter-gatherer tribes of Native Americans, Demsetz concludes </w:t>
      </w:r>
      <w:r w:rsidRPr="00D93791">
        <w:rPr>
          <w:rStyle w:val="StyleUnderline"/>
        </w:rPr>
        <w:t xml:space="preserve">there is a </w:t>
      </w:r>
      <w:r w:rsidRPr="004169CA">
        <w:rPr>
          <w:rStyle w:val="Emphasis"/>
        </w:rPr>
        <w:t>close historical relationship</w:t>
      </w:r>
      <w:r w:rsidRPr="00D93791">
        <w:rPr>
          <w:rStyle w:val="StyleUnderline"/>
        </w:rPr>
        <w:t xml:space="preserve"> between increased knowledge of how to efficiently exploit resources and the conferral of property rights</w:t>
      </w:r>
      <w:r w:rsidRPr="001B61E0">
        <w:rPr>
          <w:sz w:val="8"/>
        </w:rPr>
        <w:t>.91 This suggests a possible explanation to the current problem facing GEO since</w:t>
      </w:r>
      <w:r w:rsidRPr="00D93791">
        <w:rPr>
          <w:rStyle w:val="StyleUnderline"/>
        </w:rPr>
        <w:t xml:space="preserve"> the increase in knowledge of how to exploit the resources is conflicting with the lack of a private right to do so.</w:t>
      </w:r>
      <w:r w:rsidRPr="001B61E0">
        <w:rPr>
          <w:sz w:val="8"/>
        </w:rPr>
        <w:t xml:space="preserve"> It is important to note that while the underlying values of the natural law theory and Demsetz’s utilitarian theory are not identical, they will often lead to the same conclusion.92 Thus, the utilitarian argument for efficiency is not inherently inconsistent with a theory of fairness expressed in the natural law theories. </w:t>
      </w:r>
      <w:r w:rsidRPr="001B61E0">
        <w:rPr>
          <w:sz w:val="8"/>
          <w:szCs w:val="16"/>
        </w:rPr>
        <w:t xml:space="preserve">A. LOCKE’S THEORY SUGGESTS INDIVIDUALS SHOULD BE ABLE TO CONVERT GEO INTO PRIVATE PROPERTY Analyzing the situation first from a Lockean perspective, GEO should be open to private ownership when individuals have invested their labor in the space.93 Companies that currently have satellites in orbit have invested time and resources sufficient to attain a property right in the orbital zone.94 Looking to the theories of Locke’s work, which argue that an increase in value is a necessary condition for labor, satellites in GEO clearly meet the standard.95 Since space is essentially void,96 a satellite’s presence will increase the value of the space by generating industry and allowing for communications and other activities, which were not possible because that space was empty to begin with.97 One argument against this theory is that the space is at its highest value as void, since the voided area itself allows for travel through that point on future space missions.98 However, this argument would overstate the need for a spacecraft to cross the very narrow belt of satellites in GEO.99 It is also possible to argue that the satellite would produce higher values elsewhere, suggesting an opportunity cost and thus a net loss compared to the current location.100 However, this argument relies on the fluctuating value of the satellite and not the value of the GEO. Since the party launching the satellite already owns it, the question of its value has no bearing on whether they have improved the GEO area for purposes of Locke’s theory.101 Thus, under this interpretation of Locke’s labor requirement, the space is sufficiently increased in value so that it can be considered property. The same conclusion results under different interpretations of Locke’s theory of property. The more general interpretation of Locke’s theory is that any time someone interacts with something with the purpose of bringing about a better result, then that interaction constitutes labor and confers a property right in the object.102 The satellites themselves currently occupy a physical location, which does not change relative to Earth’s position.103 This position prevents other satellites from entering a wide area around the existing satellite, and prevents other satellites from transmitting on frequencies, which are already in use.104 These qualities denote at least a transitive interaction between the person and the GEO area through the satellite, since it was the individual’s purpose to place the satellite in that location. Locke’s example of tilling the land suggests that transitive relationships between a person and the object of his action are sufficient to confer a property interest.105 Thus, tilling and planting do not necessarily require the actor to physically touch the soil with his body, but rather allow him to do so through the use of tools.106 In the context of a satellite as well, the person who sends the satellite into orbit has a connection with his property and that of the orbital zone.107 This makes sense on the metaphysical level. For Locke, the reason a person’s labor converts common areas into private zones is because each person owns his body.108 Here, ownership over the body is converted into ownership over a satellite, and that satellite is used in an exertion of great labor to settle a voided location in space.109 Since a person owns the fruits of his labor, a satellite owner gains a property interest in the GEO occupied by his satellite.110 Therefore under this reading of Locke’s theory, anyone who places a satellite in geostationary orbit should be conferred a property right in that space. The labor need not alter the orbit itself, since the orbit is simply a scientific property of a location in space allowing the satellite to remain in a fixed point relative to the earth.111 In this way, the satellite is no different from a house built on Earth since both are bound to a fixed point, and improve the area generally.112 It could be argued that the house inherently alters the ground beneath it by laying foundations and is therefore distinct from a satellite that simply occupies a position. However, pouring concrete in an Earth bound location is the same kind of action taken by placing a satellite in a location bound to Earth, just farther away. Placing a satellite in orbit is similar to transporting materials from one area and erecting them in another location which does confer a property right under Locke’s theory (just as a farmer might harvest trees and transport them to his plot to build a house, so the scientist combines electronic components and shoots them off to GEO to make a functioning satellite).113 Space’s lack of matter makes little difference to the question of whether the actor invested labor in a specific location.114 B. GROTIUS’ NATURAL LAW APPROACH TO PROPERTY LIKEWISE LEADS TO THE CONCLUSION THAT GEOSTATIONARY ORBIT SHOULD ALLOW FOR PRIVATIZATION </w:t>
      </w:r>
      <w:r w:rsidRPr="001B61E0">
        <w:rPr>
          <w:sz w:val="8"/>
        </w:rPr>
        <w:t xml:space="preserve">While there are many similarities between Locke’s approach to property and Grotius’ theory, minor differences in their views on occupation require separate analyses. Grotius’ theory, while more difficult to satisfy, also supports an argument for privatizing GEO. Under Grotius’ theory, private property rights should be assigned to persons occupying an area if that area is not for the common use and is typically capable of being occupied.115 In the case of GEO, a satellite physically occupies the location.116 The satellite occupies the location because it manifests the same qualities as other forms of occupation, including the exclusion of others from use.117 Grotius provides a clear test for determining whether an individual has met the burdens of occupation: if the sought after object is movable, then it must be permanently seized, but if the object is immovable, then the erection of boundaries or the erection of a building will suffice for the purposes of occupation.118 Geostationary orbits have more in common with immovable things than with movable objects, because geostationary orbits are immovable since they simply denote a location in space relative to Earth.119 While the area of space that allows for geostationary orbits is far from Earth’s surface, that distance does not transmute the space into something other than a location.120 While it is difficult to place a satellite in GEO, the same could be said of building a home in many locations on Earth, but this difficulty does not deprive the location from being occupiable for Grotius.121 This means that satellites in GEO satisfy the threshold inquiry of Grotius’ theory, namely whether there is an occupation. This threshold inquiry must be followed with another, conferring a limitation on the length of the ownership interest: whether the occupation disrupts the common usage of something, which was inherently meant for common use.122 While most of space likely does fit Grotius’ definition of something common for all persons, the specific area of GEO has properties distinct from the rest of space such that its use will necessarily prevent the use of the area by others.123 Grotius determines that, all that which has been so constituted by nature that although serving some one person it still suffices for the common use of all other persons, is today and ought in perpetuity to remain in the same condition as when it was first created by nature.124 Grotius seems to draw this analysis broadly construing the sea itself as a whole, and not looking to specific locations within the sea to determine the exclusion of others.125 However, when Grotius applies this theory to smaller areas, like inlets, he states that the theory no longer applies.126 The key difference between these two bodies of water is their size,127 allowing Grotius to conclude that one person’s use of the inlet likely could preclude another’s use of the same area.128 Crucially, inlets are part of the ocean, but are readily identifiable locations that may be easily occupied and used to the exclusion of others.129 While GEO is not on the border of space and Earth like an inlet, the key components of the inlet do exist. Space, considered generally, is vast like the sea.130 However, the area of GEO, like a cosmic inlet, is extremely limited, allowing only 2000 satellites to occupy key locations.131 Each satellite then has an immediate and clear effect on the others, preventing them from using the same space and frequency.132 Just as one fisherman in a small inlet would prevent others from using the same area, a satellite in GEO would preclude others from taking certain actions, like broadcasting on the same frequency.133 Thus while space generally might fit within Grotius’ theory regarding communal nature of certain areas, the exceptions he creates for his theory apply well to GEO. Since GEO is subject to occupation and is not an area of communal use, GEO may be converted to private property upon occupation.134 This conclusion suggests that there is at least a foundation in underlying moral principles for this allocation of property rights.135 While privatization may be morally justified, looking to the practical effects of a policy allowing for privatization will help fill in the analysis.136 In order to determine whether the morally justified acquisition of property makes sense from a utilitarian perspective, this comment will turn to an analysis of GEO under Demsetz’s theory. C. ALLOCATING PRIVATE PROPERTY INTERESTS IN GEO IS A GOOD IDEA UNDER DEMSETZ’S THEORY Demsetz argues that </w:t>
      </w:r>
      <w:r w:rsidRPr="00F83731">
        <w:rPr>
          <w:rStyle w:val="StyleUnderline"/>
        </w:rPr>
        <w:t>property rights arise when the gains of internalization</w:t>
      </w:r>
      <w:r w:rsidRPr="001B61E0">
        <w:rPr>
          <w:sz w:val="8"/>
        </w:rPr>
        <w:t xml:space="preserve"> [</w:t>
      </w:r>
      <w:r w:rsidRPr="00F83731">
        <w:rPr>
          <w:rStyle w:val="StyleUnderline"/>
        </w:rPr>
        <w:t>of externalities</w:t>
      </w:r>
      <w:r w:rsidRPr="001B61E0">
        <w:rPr>
          <w:sz w:val="8"/>
        </w:rPr>
        <w:t xml:space="preserve">] </w:t>
      </w:r>
      <w:r w:rsidRPr="00F83731">
        <w:rPr>
          <w:rStyle w:val="StyleUnderline"/>
        </w:rPr>
        <w:t>become larger than the cost of internalization</w:t>
      </w:r>
      <w:r w:rsidRPr="001B61E0">
        <w:rPr>
          <w:sz w:val="8"/>
        </w:rPr>
        <w:t xml:space="preserve">.137 </w:t>
      </w:r>
      <w:r w:rsidRPr="00F83731">
        <w:rPr>
          <w:rStyle w:val="StyleUnderline"/>
        </w:rPr>
        <w:t>The</w:t>
      </w:r>
      <w:r w:rsidRPr="001B61E0">
        <w:rPr>
          <w:sz w:val="8"/>
        </w:rPr>
        <w:t xml:space="preserve"> </w:t>
      </w:r>
      <w:r w:rsidRPr="005B7F8B">
        <w:rPr>
          <w:rStyle w:val="StyleUnderline"/>
          <w:highlight w:val="green"/>
        </w:rPr>
        <w:t>current</w:t>
      </w:r>
      <w:r w:rsidRPr="00F83731">
        <w:rPr>
          <w:rStyle w:val="StyleUnderline"/>
        </w:rPr>
        <w:t xml:space="preserve"> approach to </w:t>
      </w:r>
      <w:r w:rsidRPr="005B7F8B">
        <w:rPr>
          <w:rStyle w:val="StyleUnderline"/>
          <w:highlight w:val="green"/>
        </w:rPr>
        <w:t>geo</w:t>
      </w:r>
      <w:r w:rsidRPr="00F83731">
        <w:rPr>
          <w:rStyle w:val="StyleUnderline"/>
        </w:rPr>
        <w:t xml:space="preserve">stationary orbit </w:t>
      </w:r>
      <w:r w:rsidRPr="005B7F8B">
        <w:rPr>
          <w:rStyle w:val="StyleUnderline"/>
          <w:highlight w:val="green"/>
        </w:rPr>
        <w:t>allocation</w:t>
      </w:r>
      <w:r w:rsidRPr="00F83731">
        <w:rPr>
          <w:rStyle w:val="StyleUnderline"/>
        </w:rPr>
        <w:t xml:space="preserve"> </w:t>
      </w:r>
      <w:r w:rsidRPr="005B7F8B">
        <w:rPr>
          <w:rStyle w:val="StyleUnderline"/>
          <w:highlight w:val="green"/>
        </w:rPr>
        <w:t>creates</w:t>
      </w:r>
      <w:r w:rsidRPr="00F83731">
        <w:rPr>
          <w:rStyle w:val="StyleUnderline"/>
        </w:rPr>
        <w:t xml:space="preserve"> </w:t>
      </w:r>
      <w:r w:rsidRPr="001B61E0">
        <w:rPr>
          <w:sz w:val="8"/>
        </w:rPr>
        <w:t xml:space="preserve">direct, indirect, and administrative </w:t>
      </w:r>
      <w:r w:rsidRPr="004169CA">
        <w:rPr>
          <w:rStyle w:val="Emphasis"/>
        </w:rPr>
        <w:t xml:space="preserve">negative </w:t>
      </w:r>
      <w:r w:rsidRPr="005B7F8B">
        <w:rPr>
          <w:rStyle w:val="Emphasis"/>
          <w:highlight w:val="green"/>
        </w:rPr>
        <w:t>externalities</w:t>
      </w:r>
      <w:r w:rsidRPr="00F83731">
        <w:rPr>
          <w:rStyle w:val="StyleUnderline"/>
        </w:rPr>
        <w:t xml:space="preserve">, </w:t>
      </w:r>
      <w:r w:rsidRPr="005B7F8B">
        <w:rPr>
          <w:rStyle w:val="StyleUnderline"/>
          <w:highlight w:val="green"/>
        </w:rPr>
        <w:t xml:space="preserve">which </w:t>
      </w:r>
      <w:r w:rsidRPr="005B7F8B">
        <w:rPr>
          <w:rStyle w:val="Emphasis"/>
          <w:highlight w:val="green"/>
        </w:rPr>
        <w:t>obstruct</w:t>
      </w:r>
      <w:r w:rsidRPr="00F83731">
        <w:rPr>
          <w:rStyle w:val="StyleUnderline"/>
        </w:rPr>
        <w:t xml:space="preserve"> valuable </w:t>
      </w:r>
      <w:r w:rsidRPr="005B7F8B">
        <w:rPr>
          <w:rStyle w:val="StyleUnderline"/>
          <w:highlight w:val="green"/>
        </w:rPr>
        <w:t>space in geo</w:t>
      </w:r>
      <w:r w:rsidRPr="00F83731">
        <w:rPr>
          <w:rStyle w:val="StyleUnderline"/>
        </w:rPr>
        <w:t>stationary</w:t>
      </w:r>
      <w:r w:rsidRPr="001B61E0">
        <w:rPr>
          <w:sz w:val="8"/>
        </w:rPr>
        <w:t xml:space="preserve"> </w:t>
      </w:r>
      <w:r w:rsidRPr="00F83731">
        <w:rPr>
          <w:rStyle w:val="StyleUnderline"/>
        </w:rPr>
        <w:t>orbit</w:t>
      </w:r>
      <w:r w:rsidRPr="001B61E0">
        <w:rPr>
          <w:sz w:val="8"/>
        </w:rPr>
        <w:t xml:space="preserve">.138 The effects of the current common scheme are felt directly </w:t>
      </w:r>
      <w:r w:rsidRPr="005B7F8B">
        <w:rPr>
          <w:rStyle w:val="StyleUnderline"/>
          <w:highlight w:val="green"/>
        </w:rPr>
        <w:t>though</w:t>
      </w:r>
      <w:r w:rsidRPr="00F83731">
        <w:rPr>
          <w:rStyle w:val="StyleUnderline"/>
        </w:rPr>
        <w:t xml:space="preserve"> the presence of large amounts of </w:t>
      </w:r>
      <w:r w:rsidRPr="005B7F8B">
        <w:rPr>
          <w:rStyle w:val="StyleUnderline"/>
          <w:highlight w:val="green"/>
        </w:rPr>
        <w:t>debris</w:t>
      </w:r>
      <w:r w:rsidRPr="001B61E0">
        <w:rPr>
          <w:sz w:val="8"/>
        </w:rPr>
        <w:t xml:space="preserve">.139 Under the current system, </w:t>
      </w:r>
      <w:r w:rsidRPr="005B7F8B">
        <w:rPr>
          <w:rStyle w:val="StyleUnderline"/>
          <w:highlight w:val="green"/>
        </w:rPr>
        <w:t>sat</w:t>
      </w:r>
      <w:r w:rsidRPr="00F83731">
        <w:rPr>
          <w:rStyle w:val="StyleUnderline"/>
        </w:rPr>
        <w:t xml:space="preserve">ellite </w:t>
      </w:r>
      <w:r w:rsidRPr="005B7F8B">
        <w:rPr>
          <w:rStyle w:val="StyleUnderline"/>
          <w:highlight w:val="green"/>
        </w:rPr>
        <w:t>operators</w:t>
      </w:r>
      <w:r w:rsidRPr="00F83731">
        <w:rPr>
          <w:rStyle w:val="StyleUnderline"/>
        </w:rPr>
        <w:t xml:space="preserve"> </w:t>
      </w:r>
      <w:r w:rsidRPr="005B7F8B">
        <w:rPr>
          <w:rStyle w:val="StyleUnderline"/>
          <w:highlight w:val="green"/>
        </w:rPr>
        <w:t>have no</w:t>
      </w:r>
      <w:r w:rsidRPr="00F83731">
        <w:rPr>
          <w:rStyle w:val="StyleUnderline"/>
        </w:rPr>
        <w:t xml:space="preserve"> </w:t>
      </w:r>
      <w:r w:rsidRPr="004169CA">
        <w:rPr>
          <w:rStyle w:val="Emphasis"/>
        </w:rPr>
        <w:t xml:space="preserve">long term </w:t>
      </w:r>
      <w:r w:rsidRPr="005B7F8B">
        <w:rPr>
          <w:rStyle w:val="Emphasis"/>
          <w:highlight w:val="green"/>
        </w:rPr>
        <w:t>incentives</w:t>
      </w:r>
      <w:r w:rsidRPr="005B7F8B">
        <w:rPr>
          <w:rStyle w:val="StyleUnderline"/>
          <w:highlight w:val="green"/>
        </w:rPr>
        <w:t xml:space="preserve"> to keep</w:t>
      </w:r>
      <w:r w:rsidRPr="00F83731">
        <w:rPr>
          <w:rStyle w:val="StyleUnderline"/>
        </w:rPr>
        <w:t xml:space="preserve"> </w:t>
      </w:r>
      <w:r w:rsidRPr="005B7F8B">
        <w:rPr>
          <w:rStyle w:val="StyleUnderline"/>
          <w:highlight w:val="green"/>
        </w:rPr>
        <w:t>the</w:t>
      </w:r>
      <w:r w:rsidRPr="00F83731">
        <w:rPr>
          <w:rStyle w:val="StyleUnderline"/>
        </w:rPr>
        <w:t xml:space="preserve"> </w:t>
      </w:r>
      <w:r w:rsidRPr="005B7F8B">
        <w:rPr>
          <w:rStyle w:val="StyleUnderline"/>
          <w:highlight w:val="green"/>
        </w:rPr>
        <w:t>orbit</w:t>
      </w:r>
      <w:r w:rsidRPr="00F83731">
        <w:rPr>
          <w:rStyle w:val="StyleUnderline"/>
        </w:rPr>
        <w:t xml:space="preserve">al area </w:t>
      </w:r>
      <w:r w:rsidRPr="005B7F8B">
        <w:rPr>
          <w:rStyle w:val="StyleUnderline"/>
          <w:highlight w:val="green"/>
        </w:rPr>
        <w:t>clear</w:t>
      </w:r>
      <w:r w:rsidRPr="00F83731">
        <w:rPr>
          <w:rStyle w:val="StyleUnderline"/>
        </w:rPr>
        <w:t xml:space="preserve"> from debris </w:t>
      </w:r>
      <w:r w:rsidRPr="005B7F8B">
        <w:rPr>
          <w:rStyle w:val="StyleUnderline"/>
          <w:highlight w:val="green"/>
        </w:rPr>
        <w:t>since competitors will</w:t>
      </w:r>
      <w:r w:rsidRPr="00F83731">
        <w:rPr>
          <w:rStyle w:val="StyleUnderline"/>
        </w:rPr>
        <w:t xml:space="preserve"> be able to </w:t>
      </w:r>
      <w:r w:rsidRPr="005B7F8B">
        <w:rPr>
          <w:rStyle w:val="StyleUnderline"/>
          <w:highlight w:val="green"/>
        </w:rPr>
        <w:t>take over</w:t>
      </w:r>
      <w:r w:rsidRPr="00F83731">
        <w:rPr>
          <w:rStyle w:val="StyleUnderline"/>
        </w:rPr>
        <w:t xml:space="preserve"> the slot once the satellite no longer functions</w:t>
      </w:r>
      <w:r w:rsidRPr="001B61E0">
        <w:rPr>
          <w:sz w:val="8"/>
        </w:rPr>
        <w:t xml:space="preserve">.140 </w:t>
      </w:r>
      <w:r w:rsidRPr="00F83731">
        <w:rPr>
          <w:rStyle w:val="StyleUnderline"/>
        </w:rPr>
        <w:t xml:space="preserve">Since </w:t>
      </w:r>
      <w:r w:rsidRPr="005B7F8B">
        <w:rPr>
          <w:rStyle w:val="StyleUnderline"/>
          <w:highlight w:val="green"/>
        </w:rPr>
        <w:t>the</w:t>
      </w:r>
      <w:r w:rsidRPr="00F83731">
        <w:rPr>
          <w:rStyle w:val="StyleUnderline"/>
        </w:rPr>
        <w:t xml:space="preserve"> </w:t>
      </w:r>
      <w:r w:rsidRPr="005B7F8B">
        <w:rPr>
          <w:rStyle w:val="StyleUnderline"/>
          <w:highlight w:val="green"/>
        </w:rPr>
        <w:t>sat</w:t>
      </w:r>
      <w:r w:rsidRPr="00F83731">
        <w:rPr>
          <w:rStyle w:val="StyleUnderline"/>
        </w:rPr>
        <w:t xml:space="preserve">ellite </w:t>
      </w:r>
      <w:r w:rsidRPr="005B7F8B">
        <w:rPr>
          <w:rStyle w:val="StyleUnderline"/>
          <w:highlight w:val="green"/>
        </w:rPr>
        <w:t>operator</w:t>
      </w:r>
      <w:r w:rsidRPr="00F83731">
        <w:rPr>
          <w:rStyle w:val="StyleUnderline"/>
        </w:rPr>
        <w:t xml:space="preserve"> </w:t>
      </w:r>
      <w:r w:rsidRPr="005B7F8B">
        <w:rPr>
          <w:rStyle w:val="Emphasis"/>
          <w:highlight w:val="green"/>
        </w:rPr>
        <w:t>cannot sell rights</w:t>
      </w:r>
      <w:r w:rsidRPr="00F83731">
        <w:rPr>
          <w:rStyle w:val="StyleUnderline"/>
        </w:rPr>
        <w:t xml:space="preserve"> to the location</w:t>
      </w:r>
      <w:r w:rsidRPr="001B61E0">
        <w:rPr>
          <w:sz w:val="8"/>
        </w:rPr>
        <w:t xml:space="preserve"> after the termination of the satellite’s functions, </w:t>
      </w:r>
      <w:r w:rsidRPr="005B7F8B">
        <w:rPr>
          <w:rStyle w:val="StyleUnderline"/>
          <w:highlight w:val="green"/>
        </w:rPr>
        <w:t>they</w:t>
      </w:r>
      <w:r w:rsidRPr="00F83731">
        <w:rPr>
          <w:rStyle w:val="StyleUnderline"/>
        </w:rPr>
        <w:t xml:space="preserve"> can </w:t>
      </w:r>
      <w:r w:rsidRPr="005B7F8B">
        <w:rPr>
          <w:rStyle w:val="StyleUnderline"/>
          <w:highlight w:val="green"/>
        </w:rPr>
        <w:t>ensure</w:t>
      </w:r>
      <w:r w:rsidRPr="00F83731">
        <w:rPr>
          <w:rStyle w:val="StyleUnderline"/>
        </w:rPr>
        <w:t xml:space="preserve"> that their </w:t>
      </w:r>
      <w:r w:rsidRPr="005B7F8B">
        <w:rPr>
          <w:rStyle w:val="StyleUnderline"/>
          <w:highlight w:val="green"/>
        </w:rPr>
        <w:t>competition cannot</w:t>
      </w:r>
      <w:r w:rsidRPr="00F83731">
        <w:rPr>
          <w:rStyle w:val="StyleUnderline"/>
        </w:rPr>
        <w:t xml:space="preserve"> easily </w:t>
      </w:r>
      <w:r w:rsidRPr="005B7F8B">
        <w:rPr>
          <w:rStyle w:val="StyleUnderline"/>
          <w:highlight w:val="green"/>
        </w:rPr>
        <w:t>gain access</w:t>
      </w:r>
      <w:r w:rsidRPr="00F83731">
        <w:rPr>
          <w:rStyle w:val="StyleUnderline"/>
        </w:rPr>
        <w:t xml:space="preserve"> to the same space by leaving the satellite floating in</w:t>
      </w:r>
      <w:r w:rsidRPr="001B61E0">
        <w:rPr>
          <w:sz w:val="8"/>
        </w:rPr>
        <w:t xml:space="preserve"> </w:t>
      </w:r>
      <w:r w:rsidRPr="00F83731">
        <w:rPr>
          <w:rStyle w:val="StyleUnderline"/>
        </w:rPr>
        <w:t>space</w:t>
      </w:r>
      <w:r w:rsidRPr="001B61E0">
        <w:rPr>
          <w:sz w:val="8"/>
        </w:rPr>
        <w:t>.141 As a result of this type of incentive, [</w:t>
      </w:r>
      <w:r w:rsidRPr="00F83731">
        <w:rPr>
          <w:rStyle w:val="StyleUnderline"/>
        </w:rPr>
        <w:t>t</w:t>
      </w:r>
      <w:r w:rsidRPr="001B61E0">
        <w:rPr>
          <w:sz w:val="8"/>
        </w:rPr>
        <w:t>]</w:t>
      </w:r>
      <w:r w:rsidRPr="00F83731">
        <w:rPr>
          <w:rStyle w:val="StyleUnderline"/>
        </w:rPr>
        <w:t>he</w:t>
      </w:r>
      <w:r w:rsidRPr="001B61E0">
        <w:rPr>
          <w:sz w:val="8"/>
        </w:rPr>
        <w:t xml:space="preserve"> </w:t>
      </w:r>
      <w:r w:rsidRPr="00F83731">
        <w:rPr>
          <w:rStyle w:val="StyleUnderline"/>
        </w:rPr>
        <w:t xml:space="preserve">amount of </w:t>
      </w:r>
      <w:r w:rsidRPr="005B7F8B">
        <w:rPr>
          <w:rStyle w:val="Emphasis"/>
          <w:highlight w:val="green"/>
        </w:rPr>
        <w:t>space junk</w:t>
      </w:r>
      <w:r w:rsidRPr="005B7F8B">
        <w:rPr>
          <w:rStyle w:val="StyleUnderline"/>
          <w:highlight w:val="green"/>
        </w:rPr>
        <w:t xml:space="preserve"> is increasing</w:t>
      </w:r>
      <w:r w:rsidRPr="00F83731">
        <w:rPr>
          <w:rStyle w:val="StyleUnderline"/>
        </w:rPr>
        <w:t xml:space="preserve"> by about </w:t>
      </w:r>
      <w:r w:rsidRPr="005B7F8B">
        <w:rPr>
          <w:rStyle w:val="Emphasis"/>
          <w:highlight w:val="green"/>
        </w:rPr>
        <w:t xml:space="preserve">5 percent </w:t>
      </w:r>
      <w:r w:rsidRPr="005B7F8B">
        <w:rPr>
          <w:rStyle w:val="StyleUnderline"/>
          <w:highlight w:val="green"/>
        </w:rPr>
        <w:t>per year</w:t>
      </w:r>
      <w:r w:rsidRPr="001B61E0">
        <w:rPr>
          <w:sz w:val="8"/>
        </w:rPr>
        <w:t xml:space="preserve">; </w:t>
      </w:r>
      <w:r w:rsidRPr="005B7F8B">
        <w:rPr>
          <w:rStyle w:val="StyleUnderline"/>
          <w:highlight w:val="green"/>
        </w:rPr>
        <w:t>meaning</w:t>
      </w:r>
      <w:r w:rsidRPr="001B61E0">
        <w:rPr>
          <w:sz w:val="8"/>
        </w:rPr>
        <w:t xml:space="preserve"> that by the end of the century </w:t>
      </w:r>
      <w:r w:rsidRPr="005B7F8B">
        <w:rPr>
          <w:rStyle w:val="StyleUnderline"/>
          <w:highlight w:val="green"/>
        </w:rPr>
        <w:t>a</w:t>
      </w:r>
      <w:r w:rsidRPr="00F83731">
        <w:rPr>
          <w:rStyle w:val="StyleUnderline"/>
        </w:rPr>
        <w:t xml:space="preserve"> </w:t>
      </w:r>
      <w:r w:rsidRPr="005B7F8B">
        <w:rPr>
          <w:rStyle w:val="StyleUnderline"/>
          <w:highlight w:val="green"/>
        </w:rPr>
        <w:t>sat</w:t>
      </w:r>
      <w:r w:rsidRPr="00F83731">
        <w:rPr>
          <w:rStyle w:val="StyleUnderline"/>
        </w:rPr>
        <w:t xml:space="preserve">ellite in GEO </w:t>
      </w:r>
      <w:r w:rsidRPr="005B7F8B">
        <w:rPr>
          <w:rStyle w:val="StyleUnderline"/>
          <w:highlight w:val="green"/>
        </w:rPr>
        <w:t xml:space="preserve">will have a </w:t>
      </w:r>
      <w:r w:rsidRPr="005B7F8B">
        <w:rPr>
          <w:rStyle w:val="Emphasis"/>
          <w:highlight w:val="green"/>
        </w:rPr>
        <w:t>40 percent chance</w:t>
      </w:r>
      <w:r w:rsidRPr="005B7F8B">
        <w:rPr>
          <w:rStyle w:val="StyleUnderline"/>
          <w:highlight w:val="green"/>
        </w:rPr>
        <w:t xml:space="preserve"> of being struck</w:t>
      </w:r>
      <w:r w:rsidRPr="00F83731">
        <w:rPr>
          <w:rStyle w:val="StyleUnderline"/>
        </w:rPr>
        <w:t xml:space="preserve"> </w:t>
      </w:r>
      <w:r w:rsidRPr="004169CA">
        <w:rPr>
          <w:rStyle w:val="StyleUnderline"/>
        </w:rPr>
        <w:t>during its operation</w:t>
      </w:r>
      <w:r w:rsidRPr="001B61E0">
        <w:rPr>
          <w:sz w:val="8"/>
        </w:rPr>
        <w:t xml:space="preserve"> </w:t>
      </w:r>
      <w:r w:rsidRPr="004169CA">
        <w:rPr>
          <w:rStyle w:val="StyleUnderline"/>
        </w:rPr>
        <w:t>life-time.</w:t>
      </w:r>
      <w:r w:rsidRPr="001B61E0">
        <w:rPr>
          <w:sz w:val="8"/>
        </w:rPr>
        <w:t xml:space="preserve">142 </w:t>
      </w:r>
      <w:r w:rsidRPr="004169CA">
        <w:rPr>
          <w:rStyle w:val="StyleUnderline"/>
        </w:rPr>
        <w:t xml:space="preserve">This poses problems for global communications networks, which rely </w:t>
      </w:r>
      <w:r w:rsidRPr="004169CA">
        <w:rPr>
          <w:rStyle w:val="Emphasis"/>
        </w:rPr>
        <w:t>heavily</w:t>
      </w:r>
      <w:r w:rsidRPr="004169CA">
        <w:rPr>
          <w:rStyle w:val="StyleUnderline"/>
        </w:rPr>
        <w:t xml:space="preserve"> on GEO</w:t>
      </w:r>
      <w:r w:rsidRPr="001B61E0">
        <w:rPr>
          <w:sz w:val="8"/>
        </w:rPr>
        <w:t xml:space="preserve"> for their operations.143 Not only are these direct costs harmful, but </w:t>
      </w:r>
      <w:r w:rsidRPr="00F83731">
        <w:rPr>
          <w:rStyle w:val="StyleUnderline"/>
        </w:rPr>
        <w:t>the costs associated with preventing this kind of damage are</w:t>
      </w:r>
      <w:r w:rsidRPr="001B61E0">
        <w:rPr>
          <w:sz w:val="8"/>
        </w:rPr>
        <w:t xml:space="preserve"> also </w:t>
      </w:r>
      <w:r w:rsidRPr="00F83731">
        <w:rPr>
          <w:rStyle w:val="StyleUnderline"/>
        </w:rPr>
        <w:t>relevant</w:t>
      </w:r>
      <w:r w:rsidRPr="001B61E0">
        <w:rPr>
          <w:sz w:val="8"/>
        </w:rPr>
        <w:t xml:space="preserve">.144 </w:t>
      </w:r>
      <w:r w:rsidRPr="00F83731">
        <w:rPr>
          <w:rStyle w:val="StyleUnderline"/>
        </w:rPr>
        <w:t xml:space="preserve">Satellites must now carry debris shields, debris monitoring systems, and maneuvering </w:t>
      </w:r>
      <w:r w:rsidRPr="00F83731">
        <w:rPr>
          <w:rStyle w:val="StyleUnderline"/>
        </w:rPr>
        <w:lastRenderedPageBreak/>
        <w:t>capabilities</w:t>
      </w:r>
      <w:r w:rsidRPr="001B61E0">
        <w:rPr>
          <w:sz w:val="8"/>
        </w:rPr>
        <w:t xml:space="preserve">.145 Moreover, </w:t>
      </w:r>
      <w:r w:rsidRPr="00F83731">
        <w:rPr>
          <w:rStyle w:val="StyleUnderline"/>
        </w:rPr>
        <w:t>the lack of an external cost to profit from the area has increased demand such that the ITU has a large backlog of applications for GEO orbital slots</w:t>
      </w:r>
      <w:r w:rsidRPr="001B61E0">
        <w:rPr>
          <w:sz w:val="8"/>
        </w:rPr>
        <w:t xml:space="preserve">.146 </w:t>
      </w:r>
      <w:r w:rsidRPr="00F83731">
        <w:rPr>
          <w:rStyle w:val="StyleUnderline"/>
        </w:rPr>
        <w:t xml:space="preserve">The ITU’s </w:t>
      </w:r>
      <w:r w:rsidRPr="001B61E0">
        <w:rPr>
          <w:sz w:val="8"/>
        </w:rPr>
        <w:t>current</w:t>
      </w:r>
      <w:r w:rsidRPr="00F83731">
        <w:rPr>
          <w:rStyle w:val="StyleUnderline"/>
        </w:rPr>
        <w:t xml:space="preserve"> method</w:t>
      </w:r>
      <w:r w:rsidRPr="001B61E0">
        <w:rPr>
          <w:sz w:val="8"/>
        </w:rPr>
        <w:t xml:space="preserve"> </w:t>
      </w:r>
      <w:r w:rsidRPr="00F83731">
        <w:rPr>
          <w:rStyle w:val="StyleUnderline"/>
        </w:rPr>
        <w:t>of granting orbital registration on a first come first served basis does not allow for an efficient allocation of resources</w:t>
      </w:r>
      <w:r w:rsidRPr="001B61E0">
        <w:rPr>
          <w:sz w:val="8"/>
        </w:rPr>
        <w:t xml:space="preserve"> since </w:t>
      </w:r>
      <w:r w:rsidRPr="00F83731">
        <w:rPr>
          <w:rStyle w:val="StyleUnderline"/>
        </w:rPr>
        <w:t>those who</w:t>
      </w:r>
      <w:r w:rsidRPr="001B61E0">
        <w:rPr>
          <w:sz w:val="8"/>
        </w:rPr>
        <w:t xml:space="preserve"> </w:t>
      </w:r>
      <w:r w:rsidRPr="00F83731">
        <w:rPr>
          <w:rStyle w:val="StyleUnderline"/>
        </w:rPr>
        <w:t>would</w:t>
      </w:r>
      <w:r w:rsidRPr="001B61E0">
        <w:rPr>
          <w:sz w:val="8"/>
        </w:rPr>
        <w:t xml:space="preserve"> be willing to </w:t>
      </w:r>
      <w:r w:rsidRPr="00F83731">
        <w:rPr>
          <w:rStyle w:val="StyleUnderline"/>
        </w:rPr>
        <w:t>invest more</w:t>
      </w:r>
      <w:r w:rsidRPr="001B61E0">
        <w:rPr>
          <w:sz w:val="8"/>
        </w:rPr>
        <w:t xml:space="preserve"> in the space (</w:t>
      </w:r>
      <w:r w:rsidRPr="00F83731">
        <w:rPr>
          <w:rStyle w:val="StyleUnderline"/>
        </w:rPr>
        <w:t>in the hope of obtaining a larger return for their investment</w:t>
      </w:r>
      <w:r w:rsidRPr="001B61E0">
        <w:rPr>
          <w:sz w:val="8"/>
        </w:rPr>
        <w:t xml:space="preserve">) </w:t>
      </w:r>
      <w:r w:rsidRPr="00F83731">
        <w:rPr>
          <w:rStyle w:val="StyleUnderline"/>
        </w:rPr>
        <w:t>are</w:t>
      </w:r>
      <w:r w:rsidRPr="001B61E0">
        <w:rPr>
          <w:sz w:val="8"/>
        </w:rPr>
        <w:t xml:space="preserve"> effectively </w:t>
      </w:r>
      <w:r w:rsidRPr="00F83731">
        <w:rPr>
          <w:rStyle w:val="StyleUnderline"/>
        </w:rPr>
        <w:t>precluded</w:t>
      </w:r>
      <w:r w:rsidRPr="001B61E0">
        <w:rPr>
          <w:sz w:val="8"/>
        </w:rPr>
        <w:t xml:space="preserve"> from doing so </w:t>
      </w:r>
      <w:r w:rsidRPr="00F83731">
        <w:rPr>
          <w:rStyle w:val="StyleUnderline"/>
        </w:rPr>
        <w:t>by the current registration system</w:t>
      </w:r>
      <w:r w:rsidRPr="001B61E0">
        <w:rPr>
          <w:sz w:val="8"/>
        </w:rPr>
        <w:t xml:space="preserve">.147 </w:t>
      </w:r>
      <w:r w:rsidRPr="00F83731">
        <w:rPr>
          <w:rStyle w:val="StyleUnderline"/>
        </w:rPr>
        <w:t xml:space="preserve">Since the </w:t>
      </w:r>
      <w:r w:rsidRPr="005B7F8B">
        <w:rPr>
          <w:rStyle w:val="StyleUnderline"/>
          <w:highlight w:val="green"/>
        </w:rPr>
        <w:t>costs</w:t>
      </w:r>
      <w:r w:rsidRPr="001B61E0">
        <w:rPr>
          <w:sz w:val="8"/>
        </w:rPr>
        <w:t xml:space="preserve"> to the area </w:t>
      </w:r>
      <w:r w:rsidRPr="005B7F8B">
        <w:rPr>
          <w:rStyle w:val="StyleUnderline"/>
          <w:highlight w:val="green"/>
        </w:rPr>
        <w:t xml:space="preserve">are </w:t>
      </w:r>
      <w:r w:rsidRPr="005B7F8B">
        <w:rPr>
          <w:rStyle w:val="Emphasis"/>
          <w:highlight w:val="green"/>
        </w:rPr>
        <w:t>not internalized</w:t>
      </w:r>
      <w:r w:rsidRPr="005B7F8B">
        <w:rPr>
          <w:rStyle w:val="StyleUnderline"/>
          <w:highlight w:val="green"/>
        </w:rPr>
        <w:t xml:space="preserve"> in the sale value</w:t>
      </w:r>
      <w:r w:rsidRPr="001B61E0">
        <w:rPr>
          <w:sz w:val="8"/>
        </w:rPr>
        <w:t xml:space="preserve"> of the area, </w:t>
      </w:r>
      <w:r w:rsidRPr="005B7F8B">
        <w:rPr>
          <w:rStyle w:val="StyleUnderline"/>
          <w:highlight w:val="green"/>
        </w:rPr>
        <w:t>they are passed on to others</w:t>
      </w:r>
      <w:r w:rsidRPr="00F83731">
        <w:rPr>
          <w:rStyle w:val="StyleUnderline"/>
        </w:rPr>
        <w:t xml:space="preserve"> wishing to use the space</w:t>
      </w:r>
      <w:r w:rsidRPr="001B61E0">
        <w:rPr>
          <w:sz w:val="8"/>
        </w:rPr>
        <w:t xml:space="preserve">.148 Under Demsetz’s theory, if the costs associated with privatizing geostationary orbit slots are less than the benefits gained from such privatization, then property interests should be allocated.149 First, </w:t>
      </w:r>
      <w:r w:rsidRPr="004169CA">
        <w:rPr>
          <w:rStyle w:val="StyleUnderline"/>
        </w:rPr>
        <w:t>allowin</w:t>
      </w:r>
      <w:r w:rsidRPr="00F83731">
        <w:rPr>
          <w:rStyle w:val="StyleUnderline"/>
        </w:rPr>
        <w:t xml:space="preserve">g </w:t>
      </w:r>
      <w:r w:rsidRPr="005B7F8B">
        <w:rPr>
          <w:rStyle w:val="StyleUnderline"/>
          <w:highlight w:val="green"/>
        </w:rPr>
        <w:t>privatization</w:t>
      </w:r>
      <w:r w:rsidRPr="00F83731">
        <w:rPr>
          <w:rStyle w:val="StyleUnderline"/>
        </w:rPr>
        <w:t xml:space="preserve"> of geostationary orbit </w:t>
      </w:r>
      <w:r w:rsidRPr="005B7F8B">
        <w:rPr>
          <w:rStyle w:val="StyleUnderline"/>
          <w:highlight w:val="green"/>
        </w:rPr>
        <w:t>will</w:t>
      </w:r>
      <w:r w:rsidRPr="00F83731">
        <w:rPr>
          <w:rStyle w:val="StyleUnderline"/>
        </w:rPr>
        <w:t xml:space="preserve"> </w:t>
      </w:r>
      <w:r w:rsidRPr="005B7F8B">
        <w:rPr>
          <w:rStyle w:val="StyleUnderline"/>
          <w:highlight w:val="green"/>
        </w:rPr>
        <w:t>mitigate</w:t>
      </w:r>
      <w:r w:rsidRPr="00F83731">
        <w:rPr>
          <w:rStyle w:val="StyleUnderline"/>
        </w:rPr>
        <w:t xml:space="preserve"> future </w:t>
      </w:r>
      <w:r w:rsidRPr="004169CA">
        <w:rPr>
          <w:rStyle w:val="StyleUnderline"/>
        </w:rPr>
        <w:t xml:space="preserve">space debris </w:t>
      </w:r>
      <w:r w:rsidRPr="005B7F8B">
        <w:rPr>
          <w:rStyle w:val="StyleUnderline"/>
          <w:highlight w:val="green"/>
        </w:rPr>
        <w:t>and</w:t>
      </w:r>
      <w:r w:rsidRPr="001B61E0">
        <w:rPr>
          <w:sz w:val="8"/>
        </w:rPr>
        <w:t xml:space="preserve"> potentially </w:t>
      </w:r>
      <w:r w:rsidRPr="00F83731">
        <w:rPr>
          <w:rStyle w:val="StyleUnderline"/>
        </w:rPr>
        <w:t xml:space="preserve">allow for a </w:t>
      </w:r>
      <w:r w:rsidRPr="005B7F8B">
        <w:rPr>
          <w:rStyle w:val="StyleUnderline"/>
          <w:highlight w:val="green"/>
        </w:rPr>
        <w:t>clean up</w:t>
      </w:r>
      <w:r w:rsidRPr="00F83731">
        <w:rPr>
          <w:rStyle w:val="StyleUnderline"/>
        </w:rPr>
        <w:t xml:space="preserve"> of current </w:t>
      </w:r>
      <w:r w:rsidRPr="005B7F8B">
        <w:rPr>
          <w:rStyle w:val="StyleUnderline"/>
          <w:highlight w:val="green"/>
        </w:rPr>
        <w:t>debris</w:t>
      </w:r>
      <w:r w:rsidRPr="001B61E0">
        <w:rPr>
          <w:sz w:val="8"/>
        </w:rPr>
        <w:t xml:space="preserve">.150 Analyzing different methods for reducing space debris, Nodir Aldinov, Peter Alexander, and Brenda Cunningham concluded that </w:t>
      </w:r>
      <w:r w:rsidRPr="00F83731">
        <w:rPr>
          <w:rStyle w:val="StyleUnderline"/>
        </w:rPr>
        <w:t xml:space="preserve">the </w:t>
      </w:r>
      <w:r w:rsidRPr="005B7F8B">
        <w:rPr>
          <w:rStyle w:val="StyleUnderline"/>
          <w:highlight w:val="green"/>
        </w:rPr>
        <w:t>lack of costs</w:t>
      </w:r>
      <w:r w:rsidRPr="00F83731">
        <w:rPr>
          <w:rStyle w:val="StyleUnderline"/>
        </w:rPr>
        <w:t xml:space="preserve"> associated with launching a satellite</w:t>
      </w:r>
      <w:r w:rsidRPr="001B61E0">
        <w:rPr>
          <w:sz w:val="8"/>
        </w:rPr>
        <w:t xml:space="preserve"> (</w:t>
      </w:r>
      <w:r w:rsidRPr="00F83731">
        <w:rPr>
          <w:rStyle w:val="StyleUnderline"/>
        </w:rPr>
        <w:t>apart from the costs necessary to build and place the satellite in orbit</w:t>
      </w:r>
      <w:r w:rsidRPr="001B61E0">
        <w:rPr>
          <w:sz w:val="8"/>
        </w:rPr>
        <w:t xml:space="preserve">) </w:t>
      </w:r>
      <w:r w:rsidRPr="005B7F8B">
        <w:rPr>
          <w:rStyle w:val="StyleUnderline"/>
          <w:highlight w:val="green"/>
        </w:rPr>
        <w:t>allows for more</w:t>
      </w:r>
      <w:r w:rsidRPr="004169CA">
        <w:rPr>
          <w:rStyle w:val="StyleUnderline"/>
        </w:rPr>
        <w:t xml:space="preserve"> </w:t>
      </w:r>
      <w:r w:rsidRPr="005B7F8B">
        <w:rPr>
          <w:rStyle w:val="StyleUnderline"/>
          <w:highlight w:val="green"/>
        </w:rPr>
        <w:t>sat</w:t>
      </w:r>
      <w:r w:rsidRPr="004169CA">
        <w:rPr>
          <w:rStyle w:val="StyleUnderline"/>
        </w:rPr>
        <w:t>ellite</w:t>
      </w:r>
      <w:r w:rsidRPr="005B7F8B">
        <w:rPr>
          <w:rStyle w:val="StyleUnderline"/>
          <w:highlight w:val="green"/>
        </w:rPr>
        <w:t>s</w:t>
      </w:r>
      <w:r w:rsidRPr="004169CA">
        <w:rPr>
          <w:rStyle w:val="StyleUnderline"/>
        </w:rPr>
        <w:t xml:space="preserve"> </w:t>
      </w:r>
      <w:r w:rsidRPr="005B7F8B">
        <w:rPr>
          <w:rStyle w:val="StyleUnderline"/>
          <w:highlight w:val="green"/>
        </w:rPr>
        <w:t>than</w:t>
      </w:r>
      <w:r w:rsidRPr="00F83731">
        <w:rPr>
          <w:rStyle w:val="StyleUnderline"/>
        </w:rPr>
        <w:t xml:space="preserve"> </w:t>
      </w:r>
      <w:r w:rsidRPr="005B7F8B">
        <w:rPr>
          <w:rStyle w:val="StyleUnderline"/>
          <w:highlight w:val="green"/>
        </w:rPr>
        <w:t>optimum</w:t>
      </w:r>
      <w:r w:rsidRPr="001B61E0">
        <w:rPr>
          <w:sz w:val="8"/>
        </w:rPr>
        <w:t xml:space="preserve">.151 This is because </w:t>
      </w:r>
      <w:r w:rsidRPr="00F83731">
        <w:rPr>
          <w:rStyle w:val="StyleUnderline"/>
        </w:rPr>
        <w:t>corporations seeking to maximize profits have no need to take account of the negative externality its satellite launches impose on other firms</w:t>
      </w:r>
      <w:r w:rsidRPr="001B61E0">
        <w:rPr>
          <w:sz w:val="8"/>
        </w:rPr>
        <w:t xml:space="preserve">.152 Aldinov, Alexander, and Cunningham conclude that by instituting a tax on each launch, actors would be incentivized to internalize externalities, which would in turn bring the number of launches to the socially optimum level.153 They further contend that the profits from the launch tax could be used to invest in programs to seek out and actively clean up space.154 The creation of a property interest in GEO locations will not only accomplish the end results of a tax, but it also provides an incentive to launch a satellite in the first place. </w:t>
      </w:r>
      <w:r w:rsidRPr="004169CA">
        <w:rPr>
          <w:rStyle w:val="StyleUnderline"/>
        </w:rPr>
        <w:t xml:space="preserve">By creating a property interest in geostationary orbit, the market will quickly establish a </w:t>
      </w:r>
      <w:r w:rsidRPr="004169CA">
        <w:rPr>
          <w:rStyle w:val="Emphasis"/>
        </w:rPr>
        <w:t>price</w:t>
      </w:r>
      <w:r w:rsidRPr="004169CA">
        <w:rPr>
          <w:rStyle w:val="StyleUnderline"/>
        </w:rPr>
        <w:t xml:space="preserve"> for the zone</w:t>
      </w:r>
      <w:r w:rsidRPr="001B61E0">
        <w:rPr>
          <w:sz w:val="8"/>
        </w:rPr>
        <w:t xml:space="preserve">.155 This price will act in the same way as a tax, </w:t>
      </w:r>
      <w:r w:rsidRPr="004169CA">
        <w:rPr>
          <w:rStyle w:val="StyleUnderline"/>
        </w:rPr>
        <w:t>forcing actors to consider</w:t>
      </w:r>
      <w:r w:rsidRPr="001B61E0">
        <w:rPr>
          <w:sz w:val="8"/>
        </w:rPr>
        <w:t xml:space="preserve"> not just </w:t>
      </w:r>
      <w:r w:rsidRPr="004169CA">
        <w:rPr>
          <w:rStyle w:val="StyleUnderline"/>
        </w:rPr>
        <w:t>the cost of the satellite</w:t>
      </w:r>
      <w:r w:rsidRPr="001B61E0">
        <w:rPr>
          <w:sz w:val="8"/>
        </w:rPr>
        <w:t xml:space="preserve"> (which will inevitably be lost), </w:t>
      </w:r>
      <w:r w:rsidRPr="004169CA">
        <w:rPr>
          <w:rStyle w:val="StyleUnderline"/>
        </w:rPr>
        <w:t>but also a potential return on the investment in the property right itself</w:t>
      </w:r>
      <w:r w:rsidRPr="001B61E0">
        <w:rPr>
          <w:sz w:val="8"/>
        </w:rPr>
        <w:t xml:space="preserve">.156 </w:t>
      </w:r>
      <w:r w:rsidRPr="004169CA">
        <w:rPr>
          <w:rStyle w:val="StyleUnderline"/>
        </w:rPr>
        <w:t>The creation of this</w:t>
      </w:r>
      <w:r w:rsidRPr="00F83731">
        <w:rPr>
          <w:rStyle w:val="StyleUnderline"/>
        </w:rPr>
        <w:t xml:space="preserve"> additional cost and benefit will eliminate negative externalities associated with too many satellite launches</w:t>
      </w:r>
      <w:r w:rsidRPr="001B61E0">
        <w:rPr>
          <w:sz w:val="8"/>
        </w:rPr>
        <w:t xml:space="preserve">.157 Additionally, </w:t>
      </w:r>
      <w:r w:rsidRPr="005B7F8B">
        <w:rPr>
          <w:rStyle w:val="StyleUnderline"/>
          <w:highlight w:val="green"/>
        </w:rPr>
        <w:t>allowing actors to</w:t>
      </w:r>
      <w:r w:rsidRPr="00F83731">
        <w:rPr>
          <w:rStyle w:val="StyleUnderline"/>
        </w:rPr>
        <w:t xml:space="preserve"> </w:t>
      </w:r>
      <w:r w:rsidRPr="005B7F8B">
        <w:rPr>
          <w:rStyle w:val="Emphasis"/>
          <w:highlight w:val="green"/>
        </w:rPr>
        <w:t>resell</w:t>
      </w:r>
      <w:r w:rsidRPr="00F83731">
        <w:rPr>
          <w:rStyle w:val="StyleUnderline"/>
        </w:rPr>
        <w:t xml:space="preserve"> their orbital zone or reuse it as needed </w:t>
      </w:r>
      <w:r w:rsidRPr="005B7F8B">
        <w:rPr>
          <w:rStyle w:val="StyleUnderline"/>
          <w:highlight w:val="green"/>
        </w:rPr>
        <w:t>provides an</w:t>
      </w:r>
      <w:r w:rsidRPr="00F83731">
        <w:rPr>
          <w:rStyle w:val="StyleUnderline"/>
        </w:rPr>
        <w:t xml:space="preserve"> added </w:t>
      </w:r>
      <w:r w:rsidRPr="005B7F8B">
        <w:rPr>
          <w:rStyle w:val="Emphasis"/>
          <w:highlight w:val="green"/>
        </w:rPr>
        <w:t>incentive</w:t>
      </w:r>
      <w:r w:rsidRPr="005B7F8B">
        <w:rPr>
          <w:rStyle w:val="StyleUnderline"/>
          <w:highlight w:val="green"/>
        </w:rPr>
        <w:t xml:space="preserve"> to</w:t>
      </w:r>
      <w:r w:rsidRPr="00F83731">
        <w:rPr>
          <w:rStyle w:val="StyleUnderline"/>
        </w:rPr>
        <w:t xml:space="preserve"> actively </w:t>
      </w:r>
      <w:r w:rsidRPr="005B7F8B">
        <w:rPr>
          <w:rStyle w:val="StyleUnderline"/>
          <w:highlight w:val="green"/>
        </w:rPr>
        <w:t>clean up</w:t>
      </w:r>
      <w:r w:rsidRPr="00F83731">
        <w:rPr>
          <w:rStyle w:val="StyleUnderline"/>
        </w:rPr>
        <w:t xml:space="preserve"> the area</w:t>
      </w:r>
      <w:r w:rsidRPr="001B61E0">
        <w:rPr>
          <w:sz w:val="8"/>
        </w:rPr>
        <w:t xml:space="preserve">.158 Therefore, like the imposition of a tax, creating a private interest in a GEO slots will decrease the number of excess </w:t>
      </w:r>
      <w:r w:rsidRPr="001B61E0">
        <w:rPr>
          <w:sz w:val="8"/>
          <w:szCs w:val="16"/>
        </w:rPr>
        <w:t xml:space="preserve">satellites launched into GEO, and provide incentives to clean up the area in order </w:t>
      </w:r>
      <w:r w:rsidRPr="005B7F8B">
        <w:rPr>
          <w:rStyle w:val="StyleUnderline"/>
          <w:highlight w:val="green"/>
        </w:rPr>
        <w:t>to maximize profits</w:t>
      </w:r>
      <w:r w:rsidRPr="001B61E0">
        <w:rPr>
          <w:sz w:val="8"/>
        </w:rPr>
        <w:t xml:space="preserve">. Unlike a tax however, property rights more efficiently ensure a preservation of a clean space environment.159 Murray N. Rothbard’s book, For a New Liberty, discusses a libertarian approach to pollution and finds that the government’s control over pollution regulations is much less efficient than a private property owner enforcing their rights through the court system.160 In part, this inefficiency results from an apathetic enforcement of the laws, which do not benefit the enforcers.161 Rothbard additionally argues the government’s assessment of the potential harms of pollution often differ from those who have a stake in the matter, and thus fail to take into account the full magnitude of the situation, leading to inefficient tax regimes.162 </w:t>
      </w:r>
      <w:r w:rsidRPr="00F83731">
        <w:rPr>
          <w:rStyle w:val="StyleUnderline"/>
        </w:rPr>
        <w:t>In a private system</w:t>
      </w:r>
      <w:r w:rsidRPr="001B61E0">
        <w:rPr>
          <w:sz w:val="8"/>
        </w:rPr>
        <w:t xml:space="preserve"> with redress to the courts, </w:t>
      </w:r>
      <w:r w:rsidRPr="00F83731">
        <w:rPr>
          <w:rStyle w:val="StyleUnderline"/>
        </w:rPr>
        <w:t>property owners will zealously defend their property from trespass</w:t>
      </w:r>
      <w:r w:rsidRPr="001B61E0">
        <w:rPr>
          <w:sz w:val="8"/>
        </w:rPr>
        <w:t xml:space="preserve">, and will do so efficiently, </w:t>
      </w:r>
      <w:r w:rsidRPr="00F83731">
        <w:rPr>
          <w:rStyle w:val="StyleUnderline"/>
        </w:rPr>
        <w:t>because they are able to take into account</w:t>
      </w:r>
      <w:r w:rsidRPr="001B61E0">
        <w:rPr>
          <w:sz w:val="8"/>
        </w:rPr>
        <w:t xml:space="preserve"> the relevant </w:t>
      </w:r>
      <w:r w:rsidRPr="00F83731">
        <w:rPr>
          <w:rStyle w:val="StyleUnderline"/>
        </w:rPr>
        <w:t>variables that threaten their property</w:t>
      </w:r>
      <w:r w:rsidRPr="001B61E0">
        <w:rPr>
          <w:sz w:val="8"/>
        </w:rPr>
        <w:t xml:space="preserve">, where the government cannot take such an individualized approach.163 Thus, while the benefits derived from a system of taxation and a private property system are similar, the </w:t>
      </w:r>
      <w:r w:rsidRPr="00F83731">
        <w:rPr>
          <w:rStyle w:val="StyleUnderline"/>
        </w:rPr>
        <w:t>allocation of private property will</w:t>
      </w:r>
      <w:r w:rsidRPr="001B61E0">
        <w:rPr>
          <w:sz w:val="8"/>
        </w:rPr>
        <w:t xml:space="preserve"> ultimately </w:t>
      </w:r>
      <w:r w:rsidRPr="00F83731">
        <w:rPr>
          <w:rStyle w:val="StyleUnderline"/>
        </w:rPr>
        <w:t>lead to a more efficient protection of GEO.</w:t>
      </w:r>
      <w:r w:rsidRPr="001B61E0">
        <w:rPr>
          <w:sz w:val="8"/>
        </w:rPr>
        <w:t xml:space="preserve"> </w:t>
      </w:r>
      <w:r w:rsidRPr="00F83731">
        <w:rPr>
          <w:rStyle w:val="StyleUnderline"/>
        </w:rPr>
        <w:t>This</w:t>
      </w:r>
      <w:r w:rsidRPr="001B61E0">
        <w:rPr>
          <w:sz w:val="8"/>
        </w:rPr>
        <w:t xml:space="preserve">, in turn, </w:t>
      </w:r>
      <w:r w:rsidRPr="00F83731">
        <w:rPr>
          <w:rStyle w:val="StyleUnderline"/>
        </w:rPr>
        <w:t>will effectively eliminate the need for indirect costs associated with preventing harm to satellites in orbit</w:t>
      </w:r>
      <w:r w:rsidRPr="001B61E0">
        <w:rPr>
          <w:sz w:val="8"/>
        </w:rPr>
        <w:t>. Curr</w:t>
      </w:r>
      <w:r w:rsidRPr="001B61E0">
        <w:rPr>
          <w:sz w:val="8"/>
          <w:szCs w:val="16"/>
        </w:rPr>
        <w:t xml:space="preserve">ently, satellites must contain equipment necessary to track, and maneuver away from orbiting debris.164 With a reduction in the number of satellites and an increased number of satellites moved to graveyard orbits, and the potential for a reduction in other forms of debris, the need for such sophisticated technology will decrease.165 </w:t>
      </w:r>
      <w:r w:rsidRPr="001B61E0">
        <w:rPr>
          <w:sz w:val="8"/>
        </w:rPr>
        <w:t xml:space="preserve">The market will control this as well, since </w:t>
      </w:r>
      <w:r w:rsidRPr="005B7F8B">
        <w:rPr>
          <w:rStyle w:val="StyleUnderline"/>
          <w:highlight w:val="green"/>
        </w:rPr>
        <w:t>risk adverse</w:t>
      </w:r>
      <w:r w:rsidRPr="004169CA">
        <w:rPr>
          <w:rStyle w:val="StyleUnderline"/>
        </w:rPr>
        <w:t xml:space="preserve"> </w:t>
      </w:r>
      <w:r w:rsidRPr="005B7F8B">
        <w:rPr>
          <w:rStyle w:val="StyleUnderline"/>
          <w:highlight w:val="green"/>
        </w:rPr>
        <w:t>actors</w:t>
      </w:r>
      <w:r w:rsidRPr="004169CA">
        <w:rPr>
          <w:rStyle w:val="StyleUnderline"/>
        </w:rPr>
        <w:t xml:space="preserve"> </w:t>
      </w:r>
      <w:r w:rsidRPr="005B7F8B">
        <w:rPr>
          <w:rStyle w:val="StyleUnderline"/>
          <w:highlight w:val="green"/>
        </w:rPr>
        <w:t>will</w:t>
      </w:r>
      <w:r w:rsidRPr="004169CA">
        <w:rPr>
          <w:rStyle w:val="StyleUnderline"/>
        </w:rPr>
        <w:t xml:space="preserve"> </w:t>
      </w:r>
      <w:r w:rsidRPr="005B7F8B">
        <w:rPr>
          <w:rStyle w:val="StyleUnderline"/>
          <w:highlight w:val="green"/>
        </w:rPr>
        <w:t>desire</w:t>
      </w:r>
      <w:r w:rsidRPr="004169CA">
        <w:rPr>
          <w:rStyle w:val="StyleUnderline"/>
        </w:rPr>
        <w:t xml:space="preserve"> </w:t>
      </w:r>
      <w:r w:rsidRPr="005B7F8B">
        <w:rPr>
          <w:rStyle w:val="StyleUnderline"/>
          <w:highlight w:val="green"/>
        </w:rPr>
        <w:t>avoidance systems</w:t>
      </w:r>
      <w:r w:rsidRPr="004169CA">
        <w:rPr>
          <w:rStyle w:val="StyleUnderline"/>
        </w:rPr>
        <w:t xml:space="preserve"> </w:t>
      </w:r>
      <w:r w:rsidRPr="005B7F8B">
        <w:rPr>
          <w:rStyle w:val="StyleUnderline"/>
          <w:highlight w:val="green"/>
        </w:rPr>
        <w:t>so</w:t>
      </w:r>
      <w:r w:rsidRPr="004169CA">
        <w:rPr>
          <w:rStyle w:val="StyleUnderline"/>
        </w:rPr>
        <w:t xml:space="preserve"> </w:t>
      </w:r>
      <w:r w:rsidRPr="005B7F8B">
        <w:rPr>
          <w:rStyle w:val="StyleUnderline"/>
          <w:highlight w:val="green"/>
        </w:rPr>
        <w:t>they</w:t>
      </w:r>
      <w:r w:rsidRPr="004169CA">
        <w:rPr>
          <w:rStyle w:val="StyleUnderline"/>
        </w:rPr>
        <w:t xml:space="preserve"> can </w:t>
      </w:r>
      <w:r w:rsidRPr="00DE776F">
        <w:rPr>
          <w:rStyle w:val="StyleUnderline"/>
        </w:rPr>
        <w:t>ensure</w:t>
      </w:r>
      <w:r w:rsidRPr="004169CA">
        <w:rPr>
          <w:rStyle w:val="StyleUnderline"/>
        </w:rPr>
        <w:t xml:space="preserve"> a return on the </w:t>
      </w:r>
      <w:r w:rsidRPr="005B7F8B">
        <w:rPr>
          <w:rStyle w:val="StyleUnderline"/>
          <w:highlight w:val="green"/>
        </w:rPr>
        <w:t>resale</w:t>
      </w:r>
      <w:r w:rsidRPr="004169CA">
        <w:rPr>
          <w:rStyle w:val="StyleUnderline"/>
        </w:rPr>
        <w:t xml:space="preserve"> of </w:t>
      </w:r>
      <w:r w:rsidRPr="005B7F8B">
        <w:rPr>
          <w:rStyle w:val="StyleUnderline"/>
          <w:highlight w:val="green"/>
        </w:rPr>
        <w:t>the property</w:t>
      </w:r>
      <w:r w:rsidRPr="004169CA">
        <w:rPr>
          <w:rStyle w:val="StyleUnderline"/>
        </w:rPr>
        <w:t xml:space="preserve"> after the satellite’s eventual failure</w:t>
      </w:r>
      <w:r w:rsidRPr="001B61E0">
        <w:rPr>
          <w:sz w:val="8"/>
        </w:rPr>
        <w:t>.166 It is possible to argue that the distribution of property rights will be inequitable and as such will be lead to many parties being worse off than they were under the current approach.167 First, the current system’s allocation of orbital rights on a first come first serve basis has the same problem of inequality, excluding actors from developing nations without advanced space programs.168 Moreover, the creation of the property right gives the current holder an incentive to transfer the property later once others private investors and smaller countries, which were unable to initially access space, are willing to pay compensation.169 Under the current system, developing nations or startup companies will have no way of bringing their product to market in a timely manner since the barrier to entry is artificially low.170 In essence, the allocation of property rights in GEO may not be the most equitable solution initially, however the market will determine a price, which any nation or actor may pay to access the area, and in this way it is eminently equitable.171 Under Demsetz’s theory, the comparative increase in efficiency brought about by the creation of a property right suggests that the property right should exist.172 After examining the current problems facing GEO, and the benefits of privatization, it seems clear that the costs of privatizing are minimal,173 while the costs of not privatizing the area are great.174 Since the benefits to privatization outweigh the costs, the area should be privatized. III. CONCLUSION The current approach to geostationary orbit outlined in the Outer Space Treaty works against both natural law and utilitarian theories of property. The current approach precludes actors from attaining a private interest in an area they have developed both economically and morally. The mischaracterization of geostationary orbit as a non-scarce resource has led to an increase in the amount of space debris and danger for current and future space missions. After analyzing the theoretical and economic justifications for the initial acquisition of property rights, this note concludes that allowing actors to attain a private property right in geostationary orbit is both morally and economically justified.</w:t>
      </w:r>
    </w:p>
    <w:p w14:paraId="6F7E72CF" w14:textId="77777777" w:rsidR="00393E91" w:rsidRPr="00D2489A" w:rsidRDefault="00393E91" w:rsidP="00C770D3"/>
    <w:p w14:paraId="49D7A8E0" w14:textId="77777777" w:rsidR="00514B56" w:rsidRPr="00086718" w:rsidRDefault="00514B56" w:rsidP="00514B56">
      <w:pPr>
        <w:pStyle w:val="Heading4"/>
      </w:pPr>
      <w:r w:rsidRPr="00086718">
        <w:t>Colonies in space are sustainable and rely on planetary resources</w:t>
      </w:r>
      <w:r>
        <w:t>, NASA has a plan</w:t>
      </w:r>
    </w:p>
    <w:p w14:paraId="7176717D" w14:textId="77777777" w:rsidR="00514B56" w:rsidRPr="00086718" w:rsidRDefault="00514B56" w:rsidP="00514B56">
      <w:r w:rsidRPr="00086718">
        <w:rPr>
          <w:rStyle w:val="Style13ptBold"/>
        </w:rPr>
        <w:t>Haynes 19</w:t>
      </w:r>
      <w:r w:rsidRPr="00086718">
        <w:t xml:space="preserve">, 5/17, Korey "O’Neill colonies: A decades-long dream for settling space," Astronomy, https://astronomy.com/news/2019/05/oneill-colonies-a-decades-long-dream-for-settling-space </w:t>
      </w:r>
      <w:r w:rsidRPr="00086718">
        <w:rPr>
          <w:rFonts w:ascii="Arial" w:eastAsia="Times New Roman" w:hAnsi="Arial" w:cs="Arial"/>
          <w:vanish/>
          <w:szCs w:val="16"/>
        </w:rPr>
        <w:t>Top of Form</w:t>
      </w:r>
    </w:p>
    <w:p w14:paraId="67ECB9A0" w14:textId="77777777" w:rsidR="00514B56" w:rsidRPr="00086718" w:rsidRDefault="00514B56" w:rsidP="00514B56">
      <w:pPr>
        <w:pBdr>
          <w:top w:val="single" w:sz="6" w:space="1" w:color="auto"/>
        </w:pBdr>
        <w:spacing w:after="0" w:line="240" w:lineRule="auto"/>
        <w:jc w:val="center"/>
        <w:rPr>
          <w:rFonts w:ascii="Arial" w:eastAsia="Times New Roman" w:hAnsi="Arial" w:cs="Arial"/>
          <w:vanish/>
          <w:szCs w:val="16"/>
        </w:rPr>
      </w:pPr>
      <w:r w:rsidRPr="00086718">
        <w:rPr>
          <w:rFonts w:ascii="Arial" w:eastAsia="Times New Roman" w:hAnsi="Arial" w:cs="Arial"/>
          <w:vanish/>
          <w:szCs w:val="16"/>
        </w:rPr>
        <w:t>Bottom of Form</w:t>
      </w:r>
    </w:p>
    <w:p w14:paraId="31F0B206" w14:textId="272E9BAE" w:rsidR="00E42E4C" w:rsidRDefault="00514B56" w:rsidP="00D2489A">
      <w:pPr>
        <w:rPr>
          <w:sz w:val="12"/>
        </w:rPr>
      </w:pPr>
      <w:r w:rsidRPr="00307CA8">
        <w:rPr>
          <w:sz w:val="12"/>
        </w:rPr>
        <w:t>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RPr="00086718">
        <w:rPr>
          <w:rStyle w:val="StyleUnderline"/>
        </w:rPr>
        <w:t>If we move out into the solar system, for all practical purposes, we have unlimited resources,” Bezos said. “We could have a trillion people out in the solar system.”</w:t>
      </w:r>
      <w:r w:rsidRPr="00307CA8">
        <w:rPr>
          <w:sz w:val="12"/>
        </w:rPr>
        <w:t xml:space="preserve"> And while colonies on other planets would be plagued by low gravity, long distances to Earth (leading to communication delays), and further limits down the road, those weaknesses are avoided if the colonies remain truly in space. To that end</w:t>
      </w:r>
      <w:r w:rsidRPr="00086718">
        <w:rPr>
          <w:rStyle w:val="StyleUnderline"/>
        </w:rPr>
        <w:t>, Bezos instead suggested people consider taking up residence in O’Neill colonies, a futuristic concept for space settlements first dreamed up decades ago. “These are very large structures, miles on end, and they hold a million people or more each.”</w:t>
      </w:r>
      <w:r w:rsidRPr="00307CA8">
        <w:rPr>
          <w:sz w:val="12"/>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RPr="00086718">
        <w:rPr>
          <w:rStyle w:val="StyleUnderline"/>
        </w:rPr>
        <w:t xml:space="preserve">We have to be able to </w:t>
      </w:r>
      <w:r w:rsidRPr="00086718">
        <w:rPr>
          <w:rStyle w:val="StyleUnderline"/>
        </w:rPr>
        <w:lastRenderedPageBreak/>
        <w:t>recreate, in space, habitats which are as beautiful, as Earth-like, as the loveliest parts of planet Earth — and we can do that.” Of course, neither O’Neill nor anyone since has actually made such a habitat, but in many ways, the concepts he helped developed half a century ago remain some of the most practical options for large-scale and long-term space habitation.</w:t>
      </w:r>
      <w:r>
        <w:rPr>
          <w:rStyle w:val="StyleUnderline"/>
        </w:rPr>
        <w:t xml:space="preserve"> </w:t>
      </w:r>
      <w:r w:rsidRPr="00307CA8">
        <w:rPr>
          <w:sz w:val="12"/>
        </w:rPr>
        <w:t xml:space="preserve">While NASA has mostly focused on exploring the moon and Mars in recent years, </w:t>
      </w:r>
      <w:r w:rsidRPr="0066558F">
        <w:rPr>
          <w:rStyle w:val="StyleUnderline"/>
          <w:highlight w:val="cyan"/>
        </w:rPr>
        <w:t>O’Neill colonies</w:t>
      </w:r>
      <w:r w:rsidRPr="00086718">
        <w:rPr>
          <w:rStyle w:val="StyleUnderline"/>
        </w:rPr>
        <w:t xml:space="preserve"> offer an option untethered to any planetary body. Instead, </w:t>
      </w:r>
      <w:r w:rsidRPr="0066558F">
        <w:rPr>
          <w:rStyle w:val="Emphasis"/>
          <w:highlight w:val="cyan"/>
        </w:rPr>
        <w:t>people would live in</w:t>
      </w:r>
      <w:r w:rsidRPr="00086718">
        <w:rPr>
          <w:rStyle w:val="Emphasis"/>
        </w:rPr>
        <w:t xml:space="preserve"> enormous circular </w:t>
      </w:r>
      <w:r w:rsidRPr="0066558F">
        <w:rPr>
          <w:rStyle w:val="Emphasis"/>
          <w:highlight w:val="cyan"/>
        </w:rPr>
        <w:t>structures</w:t>
      </w:r>
      <w:r w:rsidRPr="00086718">
        <w:rPr>
          <w:rStyle w:val="Emphasis"/>
        </w:rPr>
        <w:t xml:space="preserve"> in space that would be </w:t>
      </w:r>
      <w:r w:rsidRPr="0066558F">
        <w:rPr>
          <w:rStyle w:val="Emphasis"/>
          <w:highlight w:val="cyan"/>
        </w:rPr>
        <w:t>capable of hosting</w:t>
      </w:r>
      <w:r w:rsidRPr="00086718">
        <w:rPr>
          <w:rStyle w:val="Emphasis"/>
        </w:rPr>
        <w:t xml:space="preserve"> many thousands of people — or even </w:t>
      </w:r>
      <w:r w:rsidRPr="0066558F">
        <w:rPr>
          <w:rStyle w:val="Emphasis"/>
          <w:highlight w:val="cyan"/>
        </w:rPr>
        <w:t>millions</w:t>
      </w:r>
      <w:r w:rsidRPr="00086718">
        <w:rPr>
          <w:rStyle w:val="Emphasis"/>
        </w:rPr>
        <w:t xml:space="preserve"> </w:t>
      </w:r>
      <w:r w:rsidRPr="00086718">
        <w:rPr>
          <w:rStyle w:val="StyleUnderline"/>
        </w:rPr>
        <w:t>according to Bezos — on a permanent basis.</w:t>
      </w:r>
      <w:r w:rsidRPr="00307CA8">
        <w:rPr>
          <w:sz w:val="12"/>
        </w:rPr>
        <w:t xml:space="preserve"> You may have seen these kinds of colonies in science fiction, from Star Trek, to the movie Interstellar. But in real life, researchers have thought up a a few variations: either a sphere, a cylinder, or a ring-shaped torus. All of these are designed to rotate and create a centrifugal force that mimics gravity for the inhabitants. While the sizes and specifications of the colonies vary, there are a few staples. In general, </w:t>
      </w:r>
      <w:r w:rsidRPr="00086718">
        <w:rPr>
          <w:rStyle w:val="StyleUnderline"/>
        </w:rPr>
        <w:t xml:space="preserve">O’Neill colonies were designed to be </w:t>
      </w:r>
      <w:r w:rsidRPr="0066558F">
        <w:rPr>
          <w:rStyle w:val="Emphasis"/>
          <w:highlight w:val="cyan"/>
        </w:rPr>
        <w:t>permanent, self-sustaining structures</w:t>
      </w:r>
      <w:r w:rsidRPr="00086718">
        <w:rPr>
          <w:rStyle w:val="Emphasis"/>
        </w:rPr>
        <w:t xml:space="preserve">. That means they would use </w:t>
      </w:r>
      <w:r w:rsidRPr="0066558F">
        <w:rPr>
          <w:rStyle w:val="Emphasis"/>
          <w:highlight w:val="cyan"/>
        </w:rPr>
        <w:t>solar power for electrical energy</w:t>
      </w:r>
      <w:r w:rsidRPr="00086718">
        <w:rPr>
          <w:rStyle w:val="Emphasis"/>
        </w:rPr>
        <w:t xml:space="preserve"> and for </w:t>
      </w:r>
      <w:r w:rsidRPr="0066558F">
        <w:rPr>
          <w:rStyle w:val="Emphasis"/>
          <w:highlight w:val="cyan"/>
        </w:rPr>
        <w:t>growing crops</w:t>
      </w:r>
      <w:r w:rsidRPr="00086718">
        <w:rPr>
          <w:rStyle w:val="StyleUnderline"/>
        </w:rPr>
        <w:t>. The outer walls of an O’Neill colony are generally pictured as a transparent material, so that mirrors can aim sunlight through its walls as needed to provide light and energy – or to allow darkness, a feature humans also need, especially while we sleep.</w:t>
      </w:r>
      <w:r>
        <w:rPr>
          <w:rStyle w:val="StyleUnderline"/>
        </w:rPr>
        <w:t xml:space="preserve"> </w:t>
      </w:r>
      <w:r w:rsidRPr="00307CA8">
        <w:rPr>
          <w:sz w:val="12"/>
        </w:rPr>
        <w:t xml:space="preserve">But building these colonies is a challenge beyond any humans have accomplished so far in space, and Bezos acknowledged that. He referred to two “gates” in his announcement, which he clarified as challenges that humans need to overcome. The first, which his company </w:t>
      </w:r>
      <w:r w:rsidRPr="00086718">
        <w:rPr>
          <w:rStyle w:val="StyleUnderline"/>
        </w:rPr>
        <w:t>Blue Origin and other space entrepreneurs have been tackling, is to reduce the cost and difficulty of getting to space at all. But the second involves using resources from space, rather than hauling them from Earth.</w:t>
      </w:r>
      <w:r w:rsidRPr="00307CA8">
        <w:rPr>
          <w:sz w:val="12"/>
        </w:rPr>
        <w:t xml:space="preserve"> Bezos isn’t alone in such thinking. Most of </w:t>
      </w:r>
      <w:r w:rsidRPr="0066558F">
        <w:rPr>
          <w:rStyle w:val="StyleUnderline"/>
          <w:highlight w:val="cyan"/>
        </w:rPr>
        <w:t>NASA’s</w:t>
      </w:r>
      <w:r w:rsidRPr="00086718">
        <w:rPr>
          <w:rStyle w:val="StyleUnderline"/>
        </w:rPr>
        <w:t xml:space="preserve"> long-term </w:t>
      </w:r>
      <w:r w:rsidRPr="0066558F">
        <w:rPr>
          <w:rStyle w:val="StyleUnderline"/>
          <w:highlight w:val="cyan"/>
        </w:rPr>
        <w:t>plans</w:t>
      </w:r>
      <w:r w:rsidRPr="00086718">
        <w:rPr>
          <w:rStyle w:val="StyleUnderline"/>
        </w:rPr>
        <w:t xml:space="preserve"> for the Moon and Mars involve </w:t>
      </w:r>
      <w:r w:rsidRPr="0066558F">
        <w:rPr>
          <w:rStyle w:val="StyleUnderline"/>
          <w:highlight w:val="cyan"/>
        </w:rPr>
        <w:t>rely on harvesting materials</w:t>
      </w:r>
      <w:r w:rsidRPr="00086718">
        <w:rPr>
          <w:rStyle w:val="StyleUnderline"/>
        </w:rPr>
        <w:t xml:space="preserve"> and manufacturing products locally, using lunar and martian regolith to build and repair structures</w:t>
      </w:r>
      <w:r w:rsidRPr="00307CA8">
        <w:rPr>
          <w:sz w:val="12"/>
        </w:rPr>
        <w:t xml:space="preserve">. And in the shorter term, three of the dozen experiments NASA selected as the first to fly as part of the new lunar program — possibly even by the end of the year — are what NASA terms “resource prospecting instruments.” That pairs well with O’Neill’s vision. These </w:t>
      </w:r>
      <w:r w:rsidRPr="0066558F">
        <w:rPr>
          <w:rStyle w:val="Emphasis"/>
          <w:highlight w:val="cyan"/>
        </w:rPr>
        <w:t>colonies are meant to use resources gathered from space</w:t>
      </w:r>
      <w:r w:rsidRPr="00086718">
        <w:rPr>
          <w:rStyle w:val="Emphasis"/>
        </w:rPr>
        <w:t>, whether asteroids, the Moon, or even Mars</w:t>
      </w:r>
      <w:r w:rsidRPr="00086718">
        <w:rPr>
          <w:rStyle w:val="StyleUnderline"/>
        </w:rPr>
        <w:t>. Doing so avoids the costly effort of heaving materials and goods out of Earth’s deep gravity well. That means they would be built using materials available cheaply in space. The humans and their attendant plants and animals would need to be carried from Earth. But raw materials like oxygen, nitrogen and aluminum are plentiful in the solar system, and mining for resources in space is a common theme across space settlement discussions.</w:t>
      </w:r>
      <w:r w:rsidRPr="00307CA8">
        <w:rPr>
          <w:sz w:val="12"/>
        </w:rPr>
        <w:t xml:space="preserve"> Because of their size, the colonies should be able to act as fully independent ecosystems, with plants to cycle air and water and resource cycles not so dissimilar from Earth. Humans are a long way from being able to launch anything like an O’Neill colony in the near future. But it’s somewhat telling that, after 50 years of space exploration and technological achievement, one of the modern leaders in private spaceflight is still espousing an idea from the first days of space exploration.</w:t>
      </w:r>
    </w:p>
    <w:p w14:paraId="421717B6" w14:textId="0AF56F1F" w:rsidR="00396EF4" w:rsidRDefault="00396EF4" w:rsidP="00D2489A">
      <w:pPr>
        <w:rPr>
          <w:sz w:val="12"/>
        </w:rPr>
      </w:pPr>
    </w:p>
    <w:p w14:paraId="3A7D452D" w14:textId="3B3DEEA9" w:rsidR="00DE11D5" w:rsidRDefault="00DE11D5" w:rsidP="00DE11D5">
      <w:pPr>
        <w:pStyle w:val="Heading3"/>
      </w:pPr>
      <w:r>
        <w:lastRenderedPageBreak/>
        <w:t>AC – Method</w:t>
      </w:r>
    </w:p>
    <w:p w14:paraId="51F98DCE" w14:textId="77777777" w:rsidR="00DE11D5" w:rsidRPr="000B663A" w:rsidRDefault="00DE11D5" w:rsidP="00DE11D5">
      <w:pPr>
        <w:pStyle w:val="Heading4"/>
        <w:rPr>
          <w:rFonts w:asciiTheme="majorHAnsi" w:hAnsiTheme="majorHAnsi" w:cstheme="majorHAnsi"/>
        </w:rPr>
      </w:pPr>
      <w:r w:rsidRPr="000B663A">
        <w:rPr>
          <w:rFonts w:asciiTheme="majorHAnsi" w:hAnsiTheme="majorHAnsi" w:cstheme="majorHAnsi"/>
        </w:rPr>
        <w:t xml:space="preserve">Our heuristic means we learn about the State without being it. It won’t entrench dominant norms BUT WE ALSO don’t’ invert the error and NEVER learn about them </w:t>
      </w:r>
    </w:p>
    <w:p w14:paraId="6DC1EB74" w14:textId="77777777" w:rsidR="00DE11D5" w:rsidRPr="000B663A" w:rsidRDefault="00DE11D5" w:rsidP="00DE11D5">
      <w:pPr>
        <w:rPr>
          <w:rFonts w:asciiTheme="majorHAnsi" w:hAnsiTheme="majorHAnsi" w:cstheme="majorHAnsi"/>
        </w:rPr>
      </w:pPr>
      <w:r w:rsidRPr="00041216">
        <w:rPr>
          <w:rStyle w:val="Style13ptBold"/>
        </w:rPr>
        <w:t>Zanotti 14</w:t>
      </w:r>
      <w:r w:rsidRPr="000B663A">
        <w:rPr>
          <w:rStyle w:val="StyleUnderline"/>
          <w:rFonts w:asciiTheme="majorHAnsi" w:hAnsiTheme="majorHAnsi" w:cstheme="majorHAnsi"/>
        </w:rPr>
        <w:t xml:space="preserve"> </w:t>
      </w:r>
      <w:r w:rsidRPr="000B663A">
        <w:rPr>
          <w:rFonts w:asciiTheme="majorHAnsi" w:hAnsiTheme="majorHAnsi" w:cstheme="majorHAnsi"/>
        </w:rPr>
        <w:t>(Dr. Laura Zanotti is an Associate Professor of Political Science at Virginia Tech.  Her research and teaching include critical political theory as well as international organizations, UN peacekeeping, democratization and the role of NGOs in post-conflict governance.“Governmentality, Ontology, Methodology: Re-thinking Political Agency in the Global World” – Alternatives: Global, Local, Political – vol 38(4):p. 288-304,. A little unclear if this is late 2013 or early 2014 – The Stated “Version of Record” is Feb 20, 2014, but was originally published online on December 30th, 2013. Obtained via Sage Database.)</w:t>
      </w:r>
    </w:p>
    <w:p w14:paraId="4372B641" w14:textId="77777777" w:rsidR="00DE11D5" w:rsidRPr="00943ADB" w:rsidRDefault="00DE11D5" w:rsidP="00DE11D5">
      <w:pPr>
        <w:rPr>
          <w:rFonts w:asciiTheme="majorHAnsi" w:hAnsiTheme="majorHAnsi" w:cstheme="majorHAnsi"/>
          <w:sz w:val="16"/>
        </w:rPr>
      </w:pPr>
      <w:r w:rsidRPr="000B663A">
        <w:rPr>
          <w:rFonts w:asciiTheme="majorHAnsi" w:hAnsiTheme="majorHAnsi" w:cstheme="majorHAnsi"/>
          <w:sz w:val="16"/>
        </w:rPr>
        <w:t xml:space="preserve">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 </w:t>
      </w:r>
      <w:r w:rsidRPr="000B663A">
        <w:rPr>
          <w:rFonts w:asciiTheme="majorHAnsi" w:hAnsiTheme="majorHAnsi" w:cstheme="majorHAnsi"/>
          <w:highlight w:val="green"/>
          <w:u w:val="single"/>
        </w:rPr>
        <w:t>Options for resistance to government</w:t>
      </w:r>
      <w:r w:rsidRPr="000B663A">
        <w:rPr>
          <w:rFonts w:asciiTheme="majorHAnsi" w:hAnsiTheme="majorHAnsi" w:cstheme="majorHAnsi"/>
          <w:sz w:val="16"/>
        </w:rPr>
        <w:t xml:space="preserve">al </w:t>
      </w:r>
      <w:r w:rsidRPr="000B663A">
        <w:rPr>
          <w:rFonts w:asciiTheme="majorHAnsi" w:hAnsiTheme="majorHAnsi" w:cstheme="majorHAnsi"/>
          <w:u w:val="single"/>
        </w:rPr>
        <w:t xml:space="preserve">scripts </w:t>
      </w:r>
      <w:r w:rsidRPr="000B663A">
        <w:rPr>
          <w:rFonts w:asciiTheme="majorHAnsi" w:hAnsiTheme="majorHAnsi" w:cstheme="majorHAnsi"/>
          <w:highlight w:val="green"/>
          <w:u w:val="single"/>
        </w:rPr>
        <w:t>are not limited to ‘‘rejection,</w:t>
      </w:r>
      <w:r w:rsidRPr="000B663A">
        <w:rPr>
          <w:rFonts w:asciiTheme="majorHAnsi" w:hAnsiTheme="majorHAnsi" w:cstheme="majorHAnsi"/>
          <w:sz w:val="16"/>
        </w:rPr>
        <w:t xml:space="preserve">’’ ‘‘revolution,’’ or ‘‘dispossession’’ to regain a pristine ‘‘freedom from all constraints’’ or an immanent ideal social order. </w:t>
      </w:r>
      <w:r w:rsidRPr="000B663A">
        <w:rPr>
          <w:rFonts w:asciiTheme="majorHAnsi" w:hAnsiTheme="majorHAnsi" w:cstheme="majorHAnsi"/>
          <w:highlight w:val="green"/>
          <w:u w:val="single"/>
        </w:rPr>
        <w:t>It is found instead in</w:t>
      </w:r>
      <w:r w:rsidRPr="000B663A">
        <w:rPr>
          <w:rFonts w:asciiTheme="majorHAnsi" w:hAnsiTheme="majorHAnsi" w:cstheme="majorHAnsi"/>
          <w:u w:val="single"/>
        </w:rPr>
        <w:t xml:space="preserve"> </w:t>
      </w:r>
      <w:r w:rsidRPr="000B663A">
        <w:rPr>
          <w:rFonts w:asciiTheme="majorHAnsi" w:hAnsiTheme="majorHAnsi" w:cstheme="majorHAnsi"/>
          <w:sz w:val="16"/>
        </w:rPr>
        <w:t xml:space="preserve">multifarious and </w:t>
      </w:r>
      <w:r w:rsidRPr="000B663A">
        <w:rPr>
          <w:rFonts w:asciiTheme="majorHAnsi" w:hAnsiTheme="majorHAnsi" w:cstheme="majorHAnsi"/>
          <w:b/>
          <w:bCs/>
          <w:highlight w:val="green"/>
          <w:u w:val="single"/>
        </w:rPr>
        <w:t>contingent struggles</w:t>
      </w:r>
      <w:r w:rsidRPr="000B663A">
        <w:rPr>
          <w:rFonts w:asciiTheme="majorHAnsi" w:hAnsiTheme="majorHAnsi" w:cstheme="majorHAnsi"/>
          <w:sz w:val="16"/>
        </w:rPr>
        <w:t xml:space="preserve"> </w:t>
      </w:r>
      <w:r w:rsidRPr="000B663A">
        <w:rPr>
          <w:rFonts w:asciiTheme="majorHAnsi" w:hAnsiTheme="majorHAnsi" w:cstheme="majorHAnsi"/>
          <w:highlight w:val="green"/>
          <w:u w:val="single"/>
        </w:rPr>
        <w:t>that are</w:t>
      </w:r>
      <w:r w:rsidRPr="000B663A">
        <w:rPr>
          <w:rFonts w:asciiTheme="majorHAnsi" w:hAnsiTheme="majorHAnsi" w:cstheme="majorHAnsi"/>
          <w:sz w:val="16"/>
        </w:rPr>
        <w:t xml:space="preserve"> constituted </w:t>
      </w:r>
      <w:r w:rsidRPr="000B663A">
        <w:rPr>
          <w:rFonts w:asciiTheme="majorHAnsi" w:hAnsiTheme="majorHAnsi" w:cstheme="majorHAnsi"/>
          <w:b/>
          <w:bCs/>
          <w:highlight w:val="green"/>
          <w:u w:val="single"/>
        </w:rPr>
        <w:t>within</w:t>
      </w:r>
      <w:r w:rsidRPr="000B663A">
        <w:rPr>
          <w:rFonts w:asciiTheme="majorHAnsi" w:hAnsiTheme="majorHAnsi" w:cstheme="majorHAnsi"/>
          <w:sz w:val="16"/>
        </w:rPr>
        <w:t xml:space="preserve"> the scripts of </w:t>
      </w:r>
      <w:r w:rsidRPr="000B663A">
        <w:rPr>
          <w:rFonts w:asciiTheme="majorHAnsi" w:hAnsiTheme="majorHAnsi" w:cstheme="majorHAnsi"/>
          <w:b/>
          <w:bCs/>
          <w:highlight w:val="green"/>
          <w:u w:val="single"/>
        </w:rPr>
        <w:t>government</w:t>
      </w:r>
      <w:r w:rsidRPr="000B663A">
        <w:rPr>
          <w:rFonts w:asciiTheme="majorHAnsi" w:hAnsiTheme="majorHAnsi" w:cstheme="majorHAnsi"/>
          <w:sz w:val="16"/>
        </w:rPr>
        <w:t xml:space="preserve">al </w:t>
      </w:r>
      <w:r w:rsidRPr="000B663A">
        <w:rPr>
          <w:rFonts w:asciiTheme="majorHAnsi" w:hAnsiTheme="majorHAnsi" w:cstheme="majorHAnsi"/>
          <w:b/>
          <w:bCs/>
          <w:highlight w:val="green"/>
          <w:u w:val="single"/>
        </w:rPr>
        <w:t>rationalities</w:t>
      </w:r>
      <w:r w:rsidRPr="000B663A">
        <w:rPr>
          <w:rFonts w:asciiTheme="majorHAnsi" w:hAnsiTheme="majorHAnsi" w:cstheme="majorHAnsi"/>
          <w:u w:val="single"/>
        </w:rPr>
        <w:t xml:space="preserve"> </w:t>
      </w:r>
      <w:r w:rsidRPr="000B663A">
        <w:rPr>
          <w:rFonts w:asciiTheme="majorHAnsi" w:hAnsiTheme="majorHAnsi" w:cstheme="majorHAnsi"/>
          <w:highlight w:val="green"/>
          <w:u w:val="single"/>
        </w:rPr>
        <w:t xml:space="preserve">and </w:t>
      </w:r>
      <w:r w:rsidRPr="000B663A">
        <w:rPr>
          <w:rFonts w:asciiTheme="majorHAnsi" w:hAnsiTheme="majorHAnsi" w:cstheme="majorHAnsi"/>
          <w:u w:val="single"/>
        </w:rPr>
        <w:t>at the same time exceed and</w:t>
      </w:r>
      <w:r w:rsidRPr="000B663A">
        <w:rPr>
          <w:rFonts w:asciiTheme="majorHAnsi" w:hAnsiTheme="majorHAnsi" w:cstheme="majorHAnsi"/>
          <w:sz w:val="16"/>
        </w:rPr>
        <w:t xml:space="preserve"> </w:t>
      </w:r>
      <w:r w:rsidRPr="000B663A">
        <w:rPr>
          <w:rFonts w:asciiTheme="majorHAnsi" w:hAnsiTheme="majorHAnsi" w:cstheme="majorHAnsi"/>
          <w:b/>
          <w:bCs/>
          <w:highlight w:val="green"/>
          <w:u w:val="single"/>
        </w:rPr>
        <w:t>transform them</w:t>
      </w:r>
      <w:r w:rsidRPr="000B663A">
        <w:rPr>
          <w:rFonts w:asciiTheme="majorHAnsi" w:hAnsiTheme="majorHAnsi" w:cstheme="majorHAnsi"/>
          <w:sz w:val="16"/>
        </w:rPr>
        <w:t xml:space="preserve">. </w:t>
      </w:r>
      <w:r w:rsidRPr="000B663A">
        <w:rPr>
          <w:rFonts w:asciiTheme="majorHAnsi" w:hAnsiTheme="majorHAnsi" w:cstheme="majorHAnsi"/>
          <w:u w:val="single"/>
        </w:rPr>
        <w:t>This approach questions oversimplifications of</w:t>
      </w:r>
      <w:r w:rsidRPr="000B663A">
        <w:rPr>
          <w:rFonts w:asciiTheme="majorHAnsi" w:hAnsiTheme="majorHAnsi" w:cstheme="majorHAnsi"/>
          <w:sz w:val="16"/>
        </w:rPr>
        <w:t xml:space="preserve"> the </w:t>
      </w:r>
      <w:r w:rsidRPr="000B663A">
        <w:rPr>
          <w:rFonts w:asciiTheme="majorHAnsi" w:hAnsiTheme="majorHAnsi" w:cstheme="majorHAnsi"/>
          <w:u w:val="single"/>
        </w:rPr>
        <w:t>complex</w:t>
      </w:r>
      <w:r w:rsidRPr="000B663A">
        <w:rPr>
          <w:rFonts w:asciiTheme="majorHAnsi" w:hAnsiTheme="majorHAnsi" w:cstheme="majorHAnsi"/>
          <w:sz w:val="16"/>
        </w:rPr>
        <w:t>ities of liberal</w:t>
      </w:r>
      <w:r w:rsidRPr="000B663A">
        <w:rPr>
          <w:rFonts w:asciiTheme="majorHAnsi" w:hAnsiTheme="majorHAnsi" w:cstheme="majorHAnsi"/>
          <w:u w:val="single"/>
        </w:rPr>
        <w:t xml:space="preserve"> political rationalities</w:t>
      </w:r>
      <w:r w:rsidRPr="000B663A">
        <w:rPr>
          <w:rFonts w:asciiTheme="majorHAnsi" w:hAnsiTheme="majorHAnsi" w:cstheme="majorHAnsi"/>
          <w:sz w:val="16"/>
        </w:rPr>
        <w:t xml:space="preserve"> and of their interactions with non-liberal political players </w:t>
      </w:r>
      <w:r w:rsidRPr="000B663A">
        <w:rPr>
          <w:rFonts w:asciiTheme="majorHAnsi" w:hAnsiTheme="majorHAnsi" w:cstheme="majorHAnsi"/>
          <w:u w:val="single"/>
        </w:rPr>
        <w:t>and nurtures a</w:t>
      </w:r>
      <w:r w:rsidRPr="000B663A">
        <w:rPr>
          <w:rFonts w:asciiTheme="majorHAnsi" w:hAnsiTheme="majorHAnsi" w:cstheme="majorHAnsi"/>
          <w:sz w:val="16"/>
        </w:rPr>
        <w:t xml:space="preserve"> radical </w:t>
      </w:r>
      <w:r w:rsidRPr="000B663A">
        <w:rPr>
          <w:rFonts w:asciiTheme="majorHAnsi" w:hAnsiTheme="majorHAnsi" w:cstheme="majorHAnsi"/>
          <w:u w:val="single"/>
        </w:rPr>
        <w:t>skepticism about identifying universally good or bad actors or abstract solutions to political problems.</w:t>
      </w:r>
      <w:r w:rsidRPr="000B663A">
        <w:rPr>
          <w:rFonts w:asciiTheme="majorHAnsi" w:hAnsiTheme="majorHAnsi" w:cstheme="majorHAnsi"/>
          <w:sz w:val="16"/>
        </w:rPr>
        <w:t xml:space="preserve"> International</w:t>
      </w:r>
      <w:r w:rsidRPr="000B663A">
        <w:rPr>
          <w:rFonts w:asciiTheme="majorHAnsi" w:hAnsiTheme="majorHAnsi" w:cstheme="majorHAnsi"/>
          <w:u w:val="single"/>
        </w:rPr>
        <w:t xml:space="preserve"> power interacts in complex ways with diverse political spaces</w:t>
      </w:r>
      <w:r w:rsidRPr="000B663A">
        <w:rPr>
          <w:rFonts w:asciiTheme="majorHAnsi" w:hAnsiTheme="majorHAnsi" w:cstheme="majorHAnsi"/>
          <w:sz w:val="16"/>
        </w:rPr>
        <w:t xml:space="preserve"> and within these spaces it is appropriated, hybridized, redescribed, hijacked, and tinkered with. </w:t>
      </w:r>
      <w:r w:rsidRPr="000B663A">
        <w:rPr>
          <w:rFonts w:asciiTheme="majorHAnsi" w:hAnsiTheme="majorHAnsi" w:cstheme="majorHAnsi"/>
          <w:b/>
          <w:bCs/>
          <w:highlight w:val="green"/>
          <w:u w:val="single"/>
        </w:rPr>
        <w:t>Government</w:t>
      </w:r>
      <w:r w:rsidRPr="000B663A">
        <w:rPr>
          <w:rFonts w:asciiTheme="majorHAnsi" w:hAnsiTheme="majorHAnsi" w:cstheme="majorHAnsi"/>
          <w:sz w:val="16"/>
        </w:rPr>
        <w:t xml:space="preserve">ality </w:t>
      </w:r>
      <w:r w:rsidRPr="000B663A">
        <w:rPr>
          <w:rFonts w:asciiTheme="majorHAnsi" w:hAnsiTheme="majorHAnsi" w:cstheme="majorHAnsi"/>
          <w:b/>
          <w:bCs/>
          <w:highlight w:val="green"/>
          <w:u w:val="single"/>
        </w:rPr>
        <w:t>as a heuristic</w:t>
      </w:r>
      <w:r w:rsidRPr="000B663A">
        <w:rPr>
          <w:rFonts w:asciiTheme="majorHAnsi" w:hAnsiTheme="majorHAnsi" w:cstheme="majorHAnsi"/>
          <w:sz w:val="16"/>
        </w:rPr>
        <w:t xml:space="preserve"> focuses on performing complex diagnostics of events. It</w:t>
      </w:r>
      <w:r w:rsidRPr="000B663A">
        <w:rPr>
          <w:rFonts w:asciiTheme="majorHAnsi" w:hAnsiTheme="majorHAnsi" w:cstheme="majorHAnsi"/>
          <w:u w:val="single"/>
        </w:rPr>
        <w:t xml:space="preserve"> </w:t>
      </w:r>
      <w:r w:rsidRPr="000B663A">
        <w:rPr>
          <w:rFonts w:asciiTheme="majorHAnsi" w:hAnsiTheme="majorHAnsi" w:cstheme="majorHAnsi"/>
          <w:highlight w:val="green"/>
          <w:u w:val="single"/>
        </w:rPr>
        <w:t>invites</w:t>
      </w:r>
      <w:r w:rsidRPr="000B663A">
        <w:rPr>
          <w:rFonts w:asciiTheme="majorHAnsi" w:hAnsiTheme="majorHAnsi" w:cstheme="majorHAnsi"/>
          <w:sz w:val="16"/>
        </w:rPr>
        <w:t xml:space="preserve"> historically situated explorations and </w:t>
      </w:r>
      <w:r w:rsidRPr="000B663A">
        <w:rPr>
          <w:rFonts w:asciiTheme="majorHAnsi" w:hAnsiTheme="majorHAnsi" w:cstheme="majorHAnsi"/>
          <w:highlight w:val="green"/>
          <w:u w:val="single"/>
        </w:rPr>
        <w:t>careful differentiations rather than overarching demonization</w:t>
      </w:r>
      <w:r w:rsidRPr="000B663A">
        <w:rPr>
          <w:rFonts w:asciiTheme="majorHAnsi" w:hAnsiTheme="majorHAnsi" w:cstheme="majorHAnsi"/>
          <w:sz w:val="16"/>
        </w:rPr>
        <w:t>s</w:t>
      </w:r>
      <w:r w:rsidRPr="000B663A">
        <w:rPr>
          <w:rFonts w:asciiTheme="majorHAnsi" w:hAnsiTheme="majorHAnsi" w:cstheme="majorHAnsi"/>
          <w:highlight w:val="green"/>
          <w:u w:val="single"/>
        </w:rPr>
        <w:t xml:space="preserve"> of ‘‘power,’’ </w:t>
      </w:r>
      <w:r w:rsidRPr="000B663A">
        <w:rPr>
          <w:rFonts w:asciiTheme="majorHAnsi" w:hAnsiTheme="majorHAnsi" w:cstheme="majorHAnsi"/>
          <w:u w:val="single"/>
        </w:rPr>
        <w:t>romanticizations of the ‘‘rebel’’</w:t>
      </w:r>
      <w:r w:rsidRPr="000B663A">
        <w:rPr>
          <w:rFonts w:asciiTheme="majorHAnsi" w:hAnsiTheme="majorHAnsi" w:cstheme="majorHAnsi"/>
          <w:sz w:val="16"/>
        </w:rPr>
        <w:t xml:space="preserve"> or the ‘‘the local.’’ More broadly, theoretical formulations that conceive the subject in non-substantialist terms </w:t>
      </w:r>
      <w:r w:rsidRPr="000B663A">
        <w:rPr>
          <w:rFonts w:asciiTheme="majorHAnsi" w:hAnsiTheme="majorHAnsi" w:cstheme="majorHAnsi"/>
          <w:highlight w:val="green"/>
          <w:u w:val="single"/>
        </w:rPr>
        <w:t>and</w:t>
      </w:r>
      <w:r w:rsidRPr="000B663A">
        <w:rPr>
          <w:rFonts w:asciiTheme="majorHAnsi" w:hAnsiTheme="majorHAnsi" w:cstheme="majorHAnsi"/>
          <w:sz w:val="16"/>
        </w:rPr>
        <w:t xml:space="preserve"> focus on processes of subjectification, on the ambiguity of power discourses, and on hybridization as the terrain for political transformation, open ways for reconsidering political agency beyond the dichotomy of oppression/rebellion. These alternative formulations also </w:t>
      </w:r>
      <w:r w:rsidRPr="000B663A">
        <w:rPr>
          <w:rFonts w:asciiTheme="majorHAnsi" w:hAnsiTheme="majorHAnsi" w:cstheme="majorHAnsi"/>
          <w:b/>
          <w:bCs/>
          <w:highlight w:val="green"/>
          <w:u w:val="single"/>
        </w:rPr>
        <w:t>foster</w:t>
      </w:r>
      <w:r w:rsidRPr="000B663A">
        <w:rPr>
          <w:rFonts w:asciiTheme="majorHAnsi" w:hAnsiTheme="majorHAnsi" w:cstheme="majorHAnsi"/>
          <w:b/>
          <w:bCs/>
          <w:u w:val="single"/>
        </w:rPr>
        <w:t xml:space="preserve"> </w:t>
      </w:r>
      <w:r w:rsidRPr="000B663A">
        <w:rPr>
          <w:rFonts w:asciiTheme="majorHAnsi" w:hAnsiTheme="majorHAnsi" w:cstheme="majorHAnsi"/>
          <w:highlight w:val="green"/>
          <w:u w:val="single"/>
        </w:rPr>
        <w:t>an ethic</w:t>
      </w:r>
      <w:r w:rsidRPr="000B663A">
        <w:rPr>
          <w:rFonts w:asciiTheme="majorHAnsi" w:hAnsiTheme="majorHAnsi" w:cstheme="majorHAnsi"/>
          <w:sz w:val="16"/>
        </w:rPr>
        <w:t>s</w:t>
      </w:r>
      <w:r w:rsidRPr="000B663A">
        <w:rPr>
          <w:rFonts w:asciiTheme="majorHAnsi" w:hAnsiTheme="majorHAnsi" w:cstheme="majorHAnsi"/>
          <w:highlight w:val="green"/>
          <w:u w:val="single"/>
        </w:rPr>
        <w:t xml:space="preserve"> of political engagement</w:t>
      </w:r>
      <w:r w:rsidRPr="000B663A">
        <w:rPr>
          <w:rFonts w:asciiTheme="majorHAnsi" w:hAnsiTheme="majorHAnsi" w:cstheme="majorHAnsi"/>
          <w:sz w:val="16"/>
        </w:rPr>
        <w:t>, to be continuously</w:t>
      </w:r>
      <w:r w:rsidRPr="000B663A">
        <w:rPr>
          <w:rFonts w:asciiTheme="majorHAnsi" w:hAnsiTheme="majorHAnsi" w:cstheme="majorHAnsi"/>
          <w:highlight w:val="green"/>
          <w:u w:val="single"/>
        </w:rPr>
        <w:t xml:space="preserve"> taken</w:t>
      </w:r>
      <w:r w:rsidRPr="000B663A">
        <w:rPr>
          <w:rFonts w:asciiTheme="majorHAnsi" w:hAnsiTheme="majorHAnsi" w:cstheme="majorHAnsi"/>
          <w:sz w:val="16"/>
        </w:rPr>
        <w:t xml:space="preserve"> up</w:t>
      </w:r>
      <w:r w:rsidRPr="000B663A">
        <w:rPr>
          <w:rFonts w:asciiTheme="majorHAnsi" w:hAnsiTheme="majorHAnsi" w:cstheme="majorHAnsi"/>
          <w:highlight w:val="green"/>
          <w:u w:val="single"/>
        </w:rPr>
        <w:t xml:space="preserve"> through plural </w:t>
      </w:r>
      <w:r w:rsidRPr="000B663A">
        <w:rPr>
          <w:rFonts w:asciiTheme="majorHAnsi" w:hAnsiTheme="majorHAnsi" w:cstheme="majorHAnsi"/>
          <w:u w:val="single"/>
        </w:rPr>
        <w:t>and uncertain</w:t>
      </w:r>
      <w:r w:rsidRPr="000B663A">
        <w:rPr>
          <w:rFonts w:asciiTheme="majorHAnsi" w:hAnsiTheme="majorHAnsi" w:cstheme="majorHAnsi"/>
          <w:highlight w:val="green"/>
          <w:u w:val="single"/>
        </w:rPr>
        <w:t xml:space="preserve"> practices, that demand continuous attention to ‘‘what happens’’ instead of </w:t>
      </w:r>
      <w:r w:rsidRPr="000B663A">
        <w:rPr>
          <w:rFonts w:asciiTheme="majorHAnsi" w:hAnsiTheme="majorHAnsi" w:cstheme="majorHAnsi"/>
          <w:u w:val="single"/>
        </w:rPr>
        <w:t xml:space="preserve">fixations on </w:t>
      </w:r>
      <w:r w:rsidRPr="000B663A">
        <w:rPr>
          <w:rFonts w:asciiTheme="majorHAnsi" w:hAnsiTheme="majorHAnsi" w:cstheme="majorHAnsi"/>
          <w:highlight w:val="green"/>
          <w:u w:val="single"/>
        </w:rPr>
        <w:t>‘‘what ought to be.</w:t>
      </w:r>
      <w:r w:rsidRPr="000B663A">
        <w:rPr>
          <w:rFonts w:asciiTheme="majorHAnsi" w:hAnsiTheme="majorHAnsi" w:cstheme="majorHAnsi"/>
          <w:sz w:val="16"/>
        </w:rPr>
        <w:t xml:space="preserve">’’83 </w:t>
      </w:r>
      <w:r w:rsidRPr="000B663A">
        <w:rPr>
          <w:rFonts w:asciiTheme="majorHAnsi" w:hAnsiTheme="majorHAnsi" w:cstheme="majorHAnsi"/>
          <w:u w:val="single"/>
        </w:rPr>
        <w:t>Such ethics of engagement would not await the revolution</w:t>
      </w:r>
      <w:r w:rsidRPr="000B663A">
        <w:rPr>
          <w:rFonts w:asciiTheme="majorHAnsi" w:hAnsiTheme="majorHAnsi" w:cstheme="majorHAnsi"/>
          <w:sz w:val="16"/>
        </w:rPr>
        <w:t xml:space="preserve"> to come or hope for a pristine ‘‘freedom’’ to be regained. </w:t>
      </w:r>
      <w:r w:rsidRPr="000B663A">
        <w:rPr>
          <w:rFonts w:asciiTheme="majorHAnsi" w:hAnsiTheme="majorHAnsi" w:cstheme="majorHAnsi"/>
          <w:u w:val="single"/>
        </w:rPr>
        <w:t xml:space="preserve">Instead, it would </w:t>
      </w:r>
      <w:r w:rsidRPr="000B663A">
        <w:rPr>
          <w:rFonts w:asciiTheme="majorHAnsi" w:hAnsiTheme="majorHAnsi" w:cstheme="majorHAnsi"/>
          <w:highlight w:val="green"/>
          <w:u w:val="single"/>
        </w:rPr>
        <w:t>constantly attempt to twist</w:t>
      </w:r>
      <w:r w:rsidRPr="000B663A">
        <w:rPr>
          <w:rFonts w:asciiTheme="majorHAnsi" w:hAnsiTheme="majorHAnsi" w:cstheme="majorHAnsi"/>
          <w:u w:val="single"/>
        </w:rPr>
        <w:t xml:space="preserve"> </w:t>
      </w:r>
      <w:r w:rsidRPr="000B663A">
        <w:rPr>
          <w:rFonts w:asciiTheme="majorHAnsi" w:hAnsiTheme="majorHAnsi" w:cstheme="majorHAnsi"/>
          <w:sz w:val="16"/>
        </w:rPr>
        <w:t>the working of</w:t>
      </w:r>
      <w:r w:rsidRPr="000B663A">
        <w:rPr>
          <w:rFonts w:asciiTheme="majorHAnsi" w:hAnsiTheme="majorHAnsi" w:cstheme="majorHAnsi"/>
          <w:u w:val="single"/>
        </w:rPr>
        <w:t xml:space="preserve"> </w:t>
      </w:r>
      <w:r w:rsidRPr="000B663A">
        <w:rPr>
          <w:rFonts w:asciiTheme="majorHAnsi" w:hAnsiTheme="majorHAnsi" w:cstheme="majorHAnsi"/>
          <w:highlight w:val="green"/>
          <w:u w:val="single"/>
        </w:rPr>
        <w:t>power</w:t>
      </w:r>
      <w:r w:rsidRPr="000B663A">
        <w:rPr>
          <w:rFonts w:asciiTheme="majorHAnsi" w:hAnsiTheme="majorHAnsi" w:cstheme="majorHAnsi"/>
          <w:u w:val="single"/>
        </w:rPr>
        <w:t xml:space="preserve"> by playing </w:t>
      </w:r>
      <w:r w:rsidRPr="000B663A">
        <w:rPr>
          <w:rFonts w:asciiTheme="majorHAnsi" w:hAnsiTheme="majorHAnsi" w:cstheme="majorHAnsi"/>
          <w:highlight w:val="green"/>
          <w:u w:val="single"/>
        </w:rPr>
        <w:t>with whatever cards are available</w:t>
      </w:r>
      <w:r w:rsidRPr="000B663A">
        <w:rPr>
          <w:rFonts w:asciiTheme="majorHAnsi" w:hAnsiTheme="majorHAnsi" w:cstheme="majorHAnsi"/>
          <w:sz w:val="16"/>
        </w:rPr>
        <w:t xml:space="preserve"> </w:t>
      </w:r>
      <w:r w:rsidRPr="000B663A">
        <w:rPr>
          <w:rFonts w:asciiTheme="majorHAnsi" w:hAnsiTheme="majorHAnsi" w:cstheme="majorHAnsi"/>
          <w:u w:val="single"/>
        </w:rPr>
        <w:t xml:space="preserve">and would require intense processes of reflexivity </w:t>
      </w:r>
      <w:r w:rsidRPr="000B663A">
        <w:rPr>
          <w:rFonts w:asciiTheme="majorHAnsi" w:hAnsiTheme="majorHAnsi" w:cstheme="majorHAnsi"/>
          <w:b/>
          <w:bCs/>
          <w:u w:val="single"/>
        </w:rPr>
        <w:t>on the consequences</w:t>
      </w:r>
      <w:r w:rsidRPr="000B663A">
        <w:rPr>
          <w:rFonts w:asciiTheme="majorHAnsi" w:hAnsiTheme="majorHAnsi" w:cstheme="majorHAnsi"/>
          <w:u w:val="single"/>
        </w:rPr>
        <w:t xml:space="preserve"> of political choices</w:t>
      </w:r>
      <w:r w:rsidRPr="000B663A">
        <w:rPr>
          <w:rFonts w:asciiTheme="majorHAnsi" w:hAnsiTheme="majorHAnsi" w:cstheme="majorHAnsi"/>
          <w:sz w:val="16"/>
        </w:rPr>
        <w:t xml:space="preserve">. To conclude with a famous phrase by Michel Foucault ‘‘my point is not that everything is bad, but that everything is dangerous, which is not exactly the same as bad. If everything is dangerous, then we always have something to do. So </w:t>
      </w:r>
      <w:r w:rsidRPr="000B663A">
        <w:rPr>
          <w:rFonts w:asciiTheme="majorHAnsi" w:hAnsiTheme="majorHAnsi" w:cstheme="majorHAnsi"/>
          <w:b/>
          <w:bCs/>
          <w:u w:val="single"/>
        </w:rPr>
        <w:t>my position</w:t>
      </w:r>
      <w:r w:rsidRPr="000B663A">
        <w:rPr>
          <w:rFonts w:asciiTheme="majorHAnsi" w:hAnsiTheme="majorHAnsi" w:cstheme="majorHAnsi"/>
          <w:b/>
          <w:bCs/>
          <w:highlight w:val="green"/>
          <w:u w:val="single"/>
        </w:rPr>
        <w:t xml:space="preserve"> leads</w:t>
      </w:r>
      <w:r w:rsidRPr="000B663A">
        <w:rPr>
          <w:rFonts w:asciiTheme="majorHAnsi" w:hAnsiTheme="majorHAnsi" w:cstheme="majorHAnsi"/>
          <w:b/>
          <w:bCs/>
          <w:u w:val="single"/>
        </w:rPr>
        <w:t xml:space="preserve"> not to apathy but to </w:t>
      </w:r>
      <w:r w:rsidRPr="000B663A">
        <w:rPr>
          <w:rFonts w:asciiTheme="majorHAnsi" w:hAnsiTheme="majorHAnsi" w:cstheme="majorHAnsi"/>
          <w:b/>
          <w:bCs/>
          <w:highlight w:val="green"/>
          <w:u w:val="single"/>
        </w:rPr>
        <w:t>hyper and pessimistic activism</w:t>
      </w:r>
      <w:r w:rsidRPr="000B663A">
        <w:rPr>
          <w:rFonts w:asciiTheme="majorHAnsi" w:hAnsiTheme="majorHAnsi" w:cstheme="majorHAnsi"/>
          <w:b/>
          <w:bCs/>
          <w:u w:val="single"/>
        </w:rPr>
        <w:t>.</w:t>
      </w:r>
      <w:r w:rsidRPr="000B663A">
        <w:rPr>
          <w:rFonts w:asciiTheme="majorHAnsi" w:hAnsiTheme="majorHAnsi" w:cstheme="majorHAnsi"/>
          <w:sz w:val="16"/>
        </w:rPr>
        <w:t xml:space="preserve">’’84 </w:t>
      </w:r>
    </w:p>
    <w:p w14:paraId="22C6B1DC" w14:textId="77777777" w:rsidR="00DE11D5" w:rsidRPr="006A1105" w:rsidRDefault="00DE11D5" w:rsidP="00DE11D5"/>
    <w:p w14:paraId="3BA1FB05" w14:textId="77777777" w:rsidR="00DE11D5" w:rsidRPr="000F5D3C" w:rsidRDefault="00DE11D5" w:rsidP="00DE11D5">
      <w:pPr>
        <w:pStyle w:val="Heading4"/>
        <w:rPr>
          <w:bCs w:val="0"/>
        </w:rPr>
      </w:pPr>
      <w:r w:rsidRPr="00A70E28">
        <w:t xml:space="preserve">Scenario analysis is pedagogically valuable </w:t>
      </w:r>
      <w:r w:rsidRPr="001C7F3F">
        <w:rPr>
          <w:b w:val="0"/>
        </w:rPr>
        <w:t xml:space="preserve">– </w:t>
      </w:r>
      <w:r w:rsidRPr="000F5D3C">
        <w:t>enhances creativity and self-reflexivity, deconstructs cognitive biases and flawed ontological assumptions, and enables the imagination and creation of alternative futures.</w:t>
      </w:r>
    </w:p>
    <w:p w14:paraId="5027CE33" w14:textId="77777777" w:rsidR="00DE11D5" w:rsidRPr="002D1D45" w:rsidRDefault="00DE11D5" w:rsidP="00DE11D5">
      <w:pPr>
        <w:rPr>
          <w:rFonts w:cstheme="minorHAnsi"/>
        </w:rPr>
      </w:pPr>
      <w:r w:rsidRPr="00A70E28">
        <w:rPr>
          <w:rStyle w:val="Style13ptBold"/>
          <w:rFonts w:cstheme="minorHAnsi"/>
        </w:rPr>
        <w:t>Barma et al. 16</w:t>
      </w:r>
      <w:r w:rsidRPr="00A70E28">
        <w:rPr>
          <w:rFonts w:cstheme="minorHAnsi"/>
        </w:rPr>
        <w:t xml:space="preserve"> – (May 2016, [Advance Publication Online on 11/6/15], Naazneen Barma,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Whitlark, PhD in Political Science from GWU, Post-Doctoral Research Fellow with the Project on Managing the Atom and International Security Program within the Belfer Center for Science </w:t>
      </w:r>
      <w:r w:rsidRPr="00A70E28">
        <w:rPr>
          <w:rFonts w:cstheme="minorHAnsi"/>
        </w:rPr>
        <w:lastRenderedPageBreak/>
        <w:t xml:space="preserve">and International Affairs at Harvard, “‘Imagine a World in Which’: Using Scenarios in Political Science,” International Studies Perspectives 17 (2), pp. 1-19, </w:t>
      </w:r>
      <w:hyperlink r:id="rId22" w:history="1">
        <w:r w:rsidRPr="002D1D45">
          <w:rPr>
            <w:rStyle w:val="Hyperlink"/>
            <w:rFonts w:cstheme="minorHAnsi"/>
          </w:rPr>
          <w:t>http://www.naazneenbarma.com/uploads/2/9/6/9/29695681/using_scenarios_in_political_science_isp_2015.pdf</w:t>
        </w:r>
      </w:hyperlink>
      <w:r w:rsidRPr="002D1D45">
        <w:rPr>
          <w:rFonts w:cstheme="minorHAnsi"/>
        </w:rPr>
        <w:t>)</w:t>
      </w:r>
    </w:p>
    <w:p w14:paraId="221E5D23" w14:textId="77777777" w:rsidR="00DE11D5" w:rsidRPr="00525D0D" w:rsidRDefault="00DE11D5" w:rsidP="00DE11D5">
      <w:pPr>
        <w:rPr>
          <w:rFonts w:cstheme="minorHAnsi"/>
          <w:sz w:val="16"/>
        </w:rPr>
      </w:pPr>
      <w:r w:rsidRPr="002D1D45">
        <w:rPr>
          <w:rStyle w:val="StyleUnderline"/>
          <w:rFonts w:cstheme="minorHAnsi"/>
        </w:rPr>
        <w:t xml:space="preserve">Over the </w:t>
      </w:r>
      <w:r w:rsidRPr="001C7F3F">
        <w:rPr>
          <w:rStyle w:val="StyleUnderline"/>
          <w:rFonts w:cstheme="minorHAnsi"/>
        </w:rPr>
        <w:t>past decade, the “cult of irrelevance” in political science</w:t>
      </w:r>
      <w:r w:rsidRPr="00E7327D">
        <w:rPr>
          <w:rFonts w:cstheme="minorHAnsi"/>
          <w:sz w:val="16"/>
        </w:rPr>
        <w:t xml:space="preserve"> scholarship </w:t>
      </w:r>
      <w:r w:rsidRPr="001C7F3F">
        <w:rPr>
          <w:rStyle w:val="StyleUnderline"/>
          <w:rFonts w:cstheme="minorHAnsi"/>
        </w:rPr>
        <w:t>has been lamented by a growing chorus</w:t>
      </w:r>
      <w:r w:rsidRPr="00E7327D">
        <w:rPr>
          <w:rFonts w:cstheme="minorHAnsi"/>
          <w:sz w:val="16"/>
        </w:rPr>
        <w:t xml:space="preserve"> (Putnam 2003; Nye 2009; Walt 2009). </w:t>
      </w:r>
      <w:r w:rsidRPr="001C7F3F">
        <w:rPr>
          <w:rStyle w:val="StyleUnderline"/>
          <w:rFonts w:cstheme="minorHAnsi"/>
        </w:rPr>
        <w:t>Prominent scholars</w:t>
      </w:r>
      <w:r w:rsidRPr="00E7327D">
        <w:rPr>
          <w:rFonts w:cstheme="minorHAnsi"/>
          <w:sz w:val="16"/>
        </w:rPr>
        <w:t xml:space="preserve"> of international affairs </w:t>
      </w:r>
      <w:r w:rsidRPr="001C7F3F">
        <w:rPr>
          <w:rStyle w:val="StyleUnderline"/>
          <w:rFonts w:cstheme="minorHAnsi"/>
        </w:rPr>
        <w:t>have diagnosed</w:t>
      </w:r>
      <w:r w:rsidRPr="00E7327D">
        <w:rPr>
          <w:rFonts w:cstheme="minorHAnsi"/>
          <w:sz w:val="16"/>
        </w:rPr>
        <w:t xml:space="preserve"> the roots of </w:t>
      </w:r>
      <w:r w:rsidRPr="001C7F3F">
        <w:rPr>
          <w:rStyle w:val="StyleUnderline"/>
          <w:rFonts w:cstheme="minorHAnsi"/>
        </w:rPr>
        <w:t>the gap</w:t>
      </w:r>
      <w:r w:rsidRPr="00E7327D">
        <w:rPr>
          <w:rFonts w:cstheme="minorHAnsi"/>
          <w:sz w:val="16"/>
        </w:rPr>
        <w:t xml:space="preserve"> between academia and policymaking, </w:t>
      </w:r>
      <w:r w:rsidRPr="001C7F3F">
        <w:rPr>
          <w:rStyle w:val="StyleUnderline"/>
          <w:rFonts w:cstheme="minorHAnsi"/>
        </w:rPr>
        <w:t>made the case for why</w:t>
      </w:r>
      <w:r w:rsidRPr="00E7327D">
        <w:rPr>
          <w:rFonts w:cstheme="minorHAnsi"/>
          <w:sz w:val="16"/>
        </w:rPr>
        <w:t xml:space="preserve"> political science </w:t>
      </w:r>
      <w:r w:rsidRPr="001C7F3F">
        <w:rPr>
          <w:rStyle w:val="StyleUnderline"/>
          <w:rFonts w:cstheme="minorHAnsi"/>
        </w:rPr>
        <w:t>research is valuable for policymaking</w:t>
      </w:r>
      <w:r w:rsidRPr="00E7327D">
        <w:rPr>
          <w:rFonts w:cstheme="minorHAnsi"/>
          <w:sz w:val="16"/>
        </w:rPr>
        <w:t xml:space="preserve">, </w:t>
      </w:r>
      <w:r w:rsidRPr="001C7F3F">
        <w:rPr>
          <w:rStyle w:val="StyleUnderline"/>
          <w:rFonts w:cstheme="minorHAnsi"/>
        </w:rPr>
        <w:t>and offered</w:t>
      </w:r>
      <w:r w:rsidRPr="00E7327D">
        <w:rPr>
          <w:rFonts w:cstheme="minorHAnsi"/>
          <w:sz w:val="16"/>
        </w:rPr>
        <w:t xml:space="preserve"> a number of </w:t>
      </w:r>
      <w:r w:rsidRPr="001C7F3F">
        <w:rPr>
          <w:rStyle w:val="StyleUnderline"/>
          <w:rFonts w:cstheme="minorHAnsi"/>
        </w:rPr>
        <w:t>ideas</w:t>
      </w:r>
      <w:r w:rsidRPr="00E7327D">
        <w:rPr>
          <w:rFonts w:cstheme="minorHAnsi"/>
          <w:sz w:val="16"/>
        </w:rPr>
        <w:t xml:space="preserve"> for enhancing the policy relevance of scholarship in international relations and comparative politics (Walt 2005,2011; Mead 2010; Van Evera 2010; Jentleson and Ratner 2011; Gallucci 2012; Avey and Desch 2014). Building on these insights, </w:t>
      </w:r>
      <w:r w:rsidRPr="001C7F3F">
        <w:rPr>
          <w:rStyle w:val="StyleUnderline"/>
          <w:rFonts w:cstheme="minorHAnsi"/>
        </w:rPr>
        <w:t>several initiatives have been formed</w:t>
      </w:r>
      <w:r w:rsidRPr="00E7327D">
        <w:rPr>
          <w:rFonts w:cstheme="minorHAnsi"/>
          <w:sz w:val="16"/>
        </w:rPr>
        <w:t xml:space="preserve"> in the attempt to “bridge the gap.”2 </w:t>
      </w:r>
      <w:r w:rsidRPr="001C7F3F">
        <w:rPr>
          <w:rStyle w:val="StyleUnderline"/>
          <w:rFonts w:cstheme="minorHAnsi"/>
        </w:rPr>
        <w:t>Many</w:t>
      </w:r>
      <w:r w:rsidRPr="00E7327D">
        <w:rPr>
          <w:rFonts w:cstheme="minorHAnsi"/>
          <w:sz w:val="16"/>
        </w:rPr>
        <w:t xml:space="preserve"> of the specific efforts put in place by these projects </w:t>
      </w:r>
      <w:r w:rsidRPr="001C7F3F">
        <w:rPr>
          <w:rStyle w:val="StyleUnderline"/>
          <w:rFonts w:cstheme="minorHAnsi"/>
        </w:rPr>
        <w:t>focus on providing scholars with the skills, platforms, and networks to better communicate</w:t>
      </w:r>
      <w:r w:rsidRPr="00E7327D">
        <w:rPr>
          <w:rFonts w:cstheme="minorHAnsi"/>
          <w:sz w:val="16"/>
        </w:rPr>
        <w:t xml:space="preserve"> the </w:t>
      </w:r>
      <w:r w:rsidRPr="001C7F3F">
        <w:rPr>
          <w:rStyle w:val="StyleUnderline"/>
          <w:rFonts w:cstheme="minorHAnsi"/>
        </w:rPr>
        <w:t>findings and implications</w:t>
      </w:r>
      <w:r w:rsidRPr="00E7327D">
        <w:rPr>
          <w:rFonts w:cstheme="minorHAnsi"/>
          <w:sz w:val="16"/>
        </w:rPr>
        <w:t xml:space="preserve"> of their research </w:t>
      </w:r>
      <w:r w:rsidRPr="001C7F3F">
        <w:rPr>
          <w:rStyle w:val="StyleUnderline"/>
          <w:rFonts w:cstheme="minorHAnsi"/>
        </w:rPr>
        <w:t>to the policymaking community</w:t>
      </w:r>
      <w:r w:rsidRPr="00E7327D">
        <w:rPr>
          <w:rFonts w:cstheme="minorHAnsi"/>
          <w:sz w:val="16"/>
        </w:rPr>
        <w:t xml:space="preserve">, a necessary and worthwhile objective for a field in which theoretical debates, methodological training, and publishing norms tend more and more toward the abstract and esoteric.¶ </w:t>
      </w:r>
      <w:r w:rsidRPr="001C7F3F">
        <w:rPr>
          <w:rStyle w:val="StyleUnderline"/>
          <w:rFonts w:cstheme="minorHAnsi"/>
        </w:rPr>
        <w:t>Yet enhancing communication</w:t>
      </w:r>
      <w:r w:rsidRPr="00E7327D">
        <w:rPr>
          <w:rFonts w:cstheme="minorHAnsi"/>
          <w:sz w:val="16"/>
        </w:rPr>
        <w:t xml:space="preserve"> between scholars and policymakers </w:t>
      </w:r>
      <w:r w:rsidRPr="001C7F3F">
        <w:rPr>
          <w:rStyle w:val="StyleUnderline"/>
          <w:rFonts w:cstheme="minorHAnsi"/>
        </w:rPr>
        <w:t>is only one component</w:t>
      </w:r>
      <w:r w:rsidRPr="00E7327D">
        <w:rPr>
          <w:rFonts w:cstheme="minorHAnsi"/>
          <w:sz w:val="16"/>
        </w:rPr>
        <w:t xml:space="preserve"> of bridging the gap between international affairs theory and practice. </w:t>
      </w:r>
      <w:r w:rsidRPr="001C7F3F">
        <w:rPr>
          <w:rStyle w:val="StyleUnderline"/>
          <w:rFonts w:cstheme="minorHAnsi"/>
        </w:rPr>
        <w:t>Another</w:t>
      </w:r>
      <w:r w:rsidRPr="00E7327D">
        <w:rPr>
          <w:rFonts w:cstheme="minorHAnsi"/>
          <w:sz w:val="16"/>
        </w:rPr>
        <w:t xml:space="preserve"> crucial component of this bridge </w:t>
      </w:r>
      <w:r w:rsidRPr="001C7F3F">
        <w:rPr>
          <w:rStyle w:val="StyleUnderline"/>
          <w:rFonts w:cstheme="minorHAnsi"/>
        </w:rPr>
        <w:t xml:space="preserve">is the </w:t>
      </w:r>
      <w:r w:rsidRPr="001C7F3F">
        <w:rPr>
          <w:rStyle w:val="Emphasis"/>
          <w:rFonts w:cstheme="minorHAnsi"/>
        </w:rPr>
        <w:t>generation of substantive research programs that are actually policy relevant</w:t>
      </w:r>
      <w:r w:rsidRPr="00E7327D">
        <w:rPr>
          <w:rFonts w:cstheme="minorHAnsi"/>
          <w:sz w:val="16"/>
        </w:rPr>
        <w:t xml:space="preserve">—a challenge to which less concerted attention has been paid. The dual challenges of bridging the gap are especially acute for graduate students, a particular irony since many enter the discipline with the explicit hope of informing policy. </w:t>
      </w:r>
      <w:r w:rsidRPr="00A70E28">
        <w:rPr>
          <w:rStyle w:val="StyleUnderline"/>
          <w:rFonts w:cstheme="minorHAnsi"/>
        </w:rPr>
        <w:t>In a field that has an admirable devotion to pedagogical self-reflection</w:t>
      </w:r>
      <w:r w:rsidRPr="00E7327D">
        <w:rPr>
          <w:rFonts w:cstheme="minorHAnsi"/>
          <w:sz w:val="16"/>
        </w:rPr>
        <w:t xml:space="preserve">, </w:t>
      </w:r>
      <w:r w:rsidRPr="00A70E28">
        <w:rPr>
          <w:rStyle w:val="Emphasis"/>
          <w:rFonts w:cstheme="minorHAnsi"/>
          <w:highlight w:val="yellow"/>
        </w:rPr>
        <w:t>strikingly little attention is paid to techniques for generating policy-relevant ideas</w:t>
      </w:r>
      <w:r w:rsidRPr="00E7327D">
        <w:rPr>
          <w:rFonts w:cstheme="minorHAnsi"/>
          <w:sz w:val="16"/>
          <w:highlight w:val="yellow"/>
        </w:rPr>
        <w:t xml:space="preserve"> </w:t>
      </w:r>
      <w:r w:rsidRPr="00A70E28">
        <w:rPr>
          <w:rStyle w:val="StyleUnderline"/>
          <w:rFonts w:cstheme="minorHAnsi"/>
        </w:rPr>
        <w:t>for</w:t>
      </w:r>
      <w:r w:rsidRPr="00E7327D">
        <w:rPr>
          <w:rFonts w:cstheme="minorHAnsi"/>
          <w:sz w:val="16"/>
        </w:rPr>
        <w:t xml:space="preserve"> dissertation and other </w:t>
      </w:r>
      <w:r w:rsidRPr="00A70E28">
        <w:rPr>
          <w:rStyle w:val="StyleUnderline"/>
          <w:rFonts w:cstheme="minorHAnsi"/>
        </w:rPr>
        <w:t>research topics</w:t>
      </w:r>
      <w:r w:rsidRPr="00E7327D">
        <w:rPr>
          <w:rFonts w:cstheme="minorHAnsi"/>
          <w:sz w:val="16"/>
        </w:rPr>
        <w:t xml:space="preserve">. Although numerous articles and conference workshops are devoted to the importance of experiential and problem-based learning, especially through techniques of simulation that emulate policymaking processes (Loggins 2009; Butcher 2012; Glasgow 2012; Rothman 2012; DiCicco 2014), little has been written about the use of such techniques for generating and developing innovative research ideas.¶ </w:t>
      </w:r>
      <w:r w:rsidRPr="00A70E28">
        <w:rPr>
          <w:rStyle w:val="StyleUnderline"/>
          <w:rFonts w:cstheme="minorHAnsi"/>
        </w:rPr>
        <w:t>This article outlines an experiential and problem-based approach to</w:t>
      </w:r>
      <w:r w:rsidRPr="00E7327D">
        <w:rPr>
          <w:rFonts w:cstheme="minorHAnsi"/>
          <w:sz w:val="16"/>
        </w:rPr>
        <w:t xml:space="preserve"> developing a </w:t>
      </w:r>
      <w:r w:rsidRPr="00A70E28">
        <w:rPr>
          <w:rStyle w:val="StyleUnderline"/>
          <w:rFonts w:cstheme="minorHAnsi"/>
        </w:rPr>
        <w:t>political science research</w:t>
      </w:r>
      <w:r w:rsidRPr="00E7327D">
        <w:rPr>
          <w:rFonts w:cstheme="minorHAnsi"/>
          <w:sz w:val="16"/>
        </w:rPr>
        <w:t xml:space="preserve"> program </w:t>
      </w:r>
      <w:r w:rsidRPr="00A70E28">
        <w:rPr>
          <w:rStyle w:val="StyleUnderline"/>
          <w:rFonts w:cstheme="minorHAnsi"/>
        </w:rPr>
        <w:t>using scenario analysis</w:t>
      </w:r>
      <w:r w:rsidRPr="00E7327D">
        <w:rPr>
          <w:rFonts w:cstheme="minorHAnsi"/>
          <w:sz w:val="16"/>
        </w:rPr>
        <w:t xml:space="preserve">. It focuses especially on illuminating the research generation and pedagogical benefits of this technique by describing the use of scenarios in the annual New Era Foreign Policy Conference (NEFPC), which brings together doctoral students of international and comparative affairs who share a demonstrated interest in policy-relevant scholarship.3 In the introductory section, the article outlines the practice of scenario analysis and considers the utility of the technique in political science. We argue that scenario analysis should be viewed as a tool to stimulate problem-based learning for doctoral students and discuss the broader scholarly benefits of using scenarios to help generate research ideas. The second section details the manner in which NEFPC deploys scenario analysis. The third section reflects upon some of the concrete scholarly benefits that have been realized from the scenario format. The fourth section offers insights on the pedagogical potential associated with using scenarios in the classroom across levels of study. A brief conclusion reflects on the importance of developing specific techniques to aid those who wish to generate political science scholarship of relevance to the policy world.¶ What Are Scenarios and Why Use Them in Political Science?¶ </w:t>
      </w:r>
      <w:r w:rsidRPr="00A70E28">
        <w:rPr>
          <w:rStyle w:val="StyleUnderline"/>
          <w:rFonts w:cstheme="minorHAnsi"/>
        </w:rPr>
        <w:t>Scenario analysis</w:t>
      </w:r>
      <w:r w:rsidRPr="00E7327D">
        <w:rPr>
          <w:rFonts w:cstheme="minorHAnsi"/>
          <w:sz w:val="16"/>
        </w:rPr>
        <w:t xml:space="preserve"> is perceived most commonly as a technique for examining the robustness of strategy. It </w:t>
      </w:r>
      <w:r w:rsidRPr="00A70E28">
        <w:rPr>
          <w:rStyle w:val="StyleUnderline"/>
          <w:rFonts w:cstheme="minorHAnsi"/>
        </w:rPr>
        <w:t xml:space="preserve">can immerse decision makers in future states that go beyond conventional extrapolations of current </w:t>
      </w:r>
      <w:r w:rsidRPr="002D1D45">
        <w:rPr>
          <w:rStyle w:val="StyleUnderline"/>
          <w:rFonts w:cstheme="minorHAnsi"/>
        </w:rPr>
        <w:t>trends</w:t>
      </w:r>
      <w:r w:rsidRPr="00E7327D">
        <w:rPr>
          <w:rFonts w:cstheme="minorHAnsi"/>
          <w:sz w:val="16"/>
        </w:rPr>
        <w:t xml:space="preserve">, </w:t>
      </w:r>
      <w:r w:rsidRPr="002D1D45">
        <w:rPr>
          <w:rStyle w:val="StyleUnderline"/>
          <w:rFonts w:cstheme="minorHAnsi"/>
        </w:rPr>
        <w:t>preparing them to take advantage of unexpected opportunities and to protect themselves from adverse exogenous shocks</w:t>
      </w:r>
      <w:r w:rsidRPr="00E7327D">
        <w:rPr>
          <w:rFonts w:cstheme="minorHAnsi"/>
          <w:sz w:val="16"/>
        </w:rPr>
        <w:t xml:space="preserve">. The global petroleum company Shell, a pioneer of the technique, characterizes scenario analysis as the art of considering “what if” questions about possible future worlds. </w:t>
      </w:r>
      <w:r w:rsidRPr="002D1D45">
        <w:rPr>
          <w:rStyle w:val="StyleUnderline"/>
          <w:rFonts w:cstheme="minorHAnsi"/>
        </w:rPr>
        <w:t xml:space="preserve">Scenario analysis is thus </w:t>
      </w:r>
      <w:r w:rsidRPr="002D1D45">
        <w:rPr>
          <w:rStyle w:val="Emphasis"/>
          <w:rFonts w:cstheme="minorHAnsi"/>
        </w:rPr>
        <w:t>typically seen as serving the purposes of corporate planning or as a policy tool</w:t>
      </w:r>
      <w:r w:rsidRPr="00E7327D">
        <w:rPr>
          <w:rFonts w:cstheme="minorHAnsi"/>
          <w:sz w:val="16"/>
        </w:rPr>
        <w:t xml:space="preserve"> to be used in combination with simulations of decision making. </w:t>
      </w:r>
      <w:r w:rsidRPr="002D1D45">
        <w:rPr>
          <w:rStyle w:val="Emphasis"/>
          <w:rFonts w:cstheme="minorHAnsi"/>
        </w:rPr>
        <w:t>Yet scenario analysis is not inherently limited to these uses</w:t>
      </w:r>
      <w:r w:rsidRPr="00E7327D">
        <w:rPr>
          <w:rFonts w:cstheme="minorHAnsi"/>
          <w:sz w:val="16"/>
        </w:rPr>
        <w:t xml:space="preserve">. </w:t>
      </w:r>
      <w:r w:rsidRPr="002D1D45">
        <w:rPr>
          <w:rStyle w:val="StyleUnderline"/>
          <w:rFonts w:cstheme="minorHAnsi"/>
        </w:rPr>
        <w:t>This section</w:t>
      </w:r>
      <w:r w:rsidRPr="00E7327D">
        <w:rPr>
          <w:rFonts w:cstheme="minorHAnsi"/>
          <w:sz w:val="16"/>
        </w:rPr>
        <w:t xml:space="preserve"> provides a brief overview of the practice of scenario analysis and the motivations underpinning its uses. It then </w:t>
      </w:r>
      <w:r w:rsidRPr="00A70E28">
        <w:rPr>
          <w:rStyle w:val="StyleUnderline"/>
          <w:rFonts w:cstheme="minorHAnsi"/>
        </w:rPr>
        <w:t>makes a case for the utility of the technique for political science scholarship</w:t>
      </w:r>
      <w:r w:rsidRPr="00E7327D">
        <w:rPr>
          <w:rFonts w:cstheme="minorHAnsi"/>
          <w:sz w:val="16"/>
        </w:rPr>
        <w:t xml:space="preserve"> and describes how the scenarios deployed at NEFPC were created.¶ The Art of Scenario Analysis¶ </w:t>
      </w:r>
      <w:r w:rsidRPr="00A70E28">
        <w:rPr>
          <w:rStyle w:val="StyleUnderline"/>
          <w:rFonts w:cstheme="minorHAnsi"/>
        </w:rPr>
        <w:t xml:space="preserve">We characterize </w:t>
      </w:r>
      <w:r w:rsidRPr="00A70E28">
        <w:rPr>
          <w:rStyle w:val="StyleUnderline"/>
          <w:rFonts w:cstheme="minorHAnsi"/>
          <w:highlight w:val="yellow"/>
        </w:rPr>
        <w:t xml:space="preserve">scenario analysis </w:t>
      </w:r>
      <w:r w:rsidRPr="00A70E28">
        <w:rPr>
          <w:rStyle w:val="StyleUnderline"/>
          <w:rFonts w:cstheme="minorHAnsi"/>
        </w:rPr>
        <w:t xml:space="preserve">as </w:t>
      </w:r>
      <w:r w:rsidRPr="00A70E28">
        <w:rPr>
          <w:rStyle w:val="StyleUnderline"/>
          <w:rFonts w:cstheme="minorHAnsi"/>
          <w:highlight w:val="yellow"/>
        </w:rPr>
        <w:t xml:space="preserve">the art of juxtaposing current trends in unexpected combinations in order to </w:t>
      </w:r>
      <w:r w:rsidRPr="00A70E28">
        <w:rPr>
          <w:rStyle w:val="Emphasis"/>
          <w:rFonts w:cstheme="minorHAnsi"/>
          <w:highlight w:val="yellow"/>
        </w:rPr>
        <w:t>articulate surprising and yet plausible futures</w:t>
      </w:r>
      <w:r w:rsidRPr="00E7327D">
        <w:rPr>
          <w:rFonts w:cstheme="minorHAnsi"/>
          <w:sz w:val="16"/>
        </w:rPr>
        <w:t xml:space="preserve">, often </w:t>
      </w:r>
      <w:r w:rsidRPr="00A70E28">
        <w:rPr>
          <w:rStyle w:val="Emphasis"/>
          <w:rFonts w:cstheme="minorHAnsi"/>
        </w:rPr>
        <w:t>referred to as “alternative worlds.”</w:t>
      </w:r>
      <w:r w:rsidRPr="00E7327D">
        <w:rPr>
          <w:rFonts w:cstheme="minorHAnsi"/>
          <w:sz w:val="16"/>
        </w:rPr>
        <w:t xml:space="preserve"> </w:t>
      </w:r>
      <w:r w:rsidRPr="00A70E28">
        <w:rPr>
          <w:rStyle w:val="StyleUnderline"/>
          <w:rFonts w:cstheme="minorHAnsi"/>
          <w:highlight w:val="yellow"/>
        </w:rPr>
        <w:t xml:space="preserve">Scenarios </w:t>
      </w:r>
      <w:r w:rsidRPr="002D1D45">
        <w:rPr>
          <w:rStyle w:val="StyleUnderline"/>
          <w:rFonts w:cstheme="minorHAnsi"/>
        </w:rPr>
        <w:t>are</w:t>
      </w:r>
      <w:r w:rsidRPr="00E7327D">
        <w:rPr>
          <w:rFonts w:cstheme="minorHAnsi"/>
          <w:sz w:val="16"/>
        </w:rPr>
        <w:t xml:space="preserve"> thus </w:t>
      </w:r>
      <w:r w:rsidRPr="002D1D45">
        <w:rPr>
          <w:rStyle w:val="Emphasis"/>
          <w:rFonts w:cstheme="minorHAnsi"/>
        </w:rPr>
        <w:t>explicitly not forecasts or projections based on linear extrapolations of contemporary patterns</w:t>
      </w:r>
      <w:r w:rsidRPr="00E7327D">
        <w:rPr>
          <w:rFonts w:cstheme="minorHAnsi"/>
          <w:sz w:val="16"/>
        </w:rPr>
        <w:t xml:space="preserve">, </w:t>
      </w:r>
      <w:r w:rsidRPr="002D1D45">
        <w:rPr>
          <w:rStyle w:val="StyleUnderline"/>
          <w:rFonts w:cstheme="minorHAnsi"/>
        </w:rPr>
        <w:t xml:space="preserve">and they are </w:t>
      </w:r>
      <w:r w:rsidRPr="002D1D45">
        <w:rPr>
          <w:rStyle w:val="Emphasis"/>
          <w:rFonts w:cstheme="minorHAnsi"/>
        </w:rPr>
        <w:t>not hypothesis-based expert predictions</w:t>
      </w:r>
      <w:r w:rsidRPr="00E7327D">
        <w:rPr>
          <w:rFonts w:cstheme="minorHAnsi"/>
          <w:sz w:val="16"/>
        </w:rPr>
        <w:t xml:space="preserve">. </w:t>
      </w:r>
      <w:r w:rsidRPr="002D1D45">
        <w:rPr>
          <w:rStyle w:val="Emphasis"/>
          <w:rFonts w:cstheme="minorHAnsi"/>
        </w:rPr>
        <w:t>Nor should they be equated with simulations</w:t>
      </w:r>
      <w:r w:rsidRPr="002D1D45">
        <w:rPr>
          <w:rStyle w:val="StyleUnderline"/>
          <w:rFonts w:cstheme="minorHAnsi"/>
        </w:rPr>
        <w:t>, which are</w:t>
      </w:r>
      <w:r w:rsidRPr="00E7327D">
        <w:rPr>
          <w:rFonts w:cstheme="minorHAnsi"/>
          <w:sz w:val="16"/>
        </w:rPr>
        <w:t xml:space="preserve"> best characterized as </w:t>
      </w:r>
      <w:r w:rsidRPr="002D1D45">
        <w:rPr>
          <w:rStyle w:val="StyleUnderline"/>
          <w:rFonts w:cstheme="minorHAnsi"/>
        </w:rPr>
        <w:t xml:space="preserve">functional representations of </w:t>
      </w:r>
      <w:r w:rsidRPr="002D1D45">
        <w:rPr>
          <w:rStyle w:val="Emphasis"/>
          <w:rFonts w:cstheme="minorHAnsi"/>
        </w:rPr>
        <w:t>real institutions</w:t>
      </w:r>
      <w:r w:rsidRPr="002D1D45">
        <w:rPr>
          <w:rStyle w:val="StyleUnderline"/>
          <w:rFonts w:cstheme="minorHAnsi"/>
        </w:rPr>
        <w:t xml:space="preserve"> or decision-making processes</w:t>
      </w:r>
      <w:r w:rsidRPr="00E7327D">
        <w:rPr>
          <w:rFonts w:cstheme="minorHAnsi"/>
          <w:sz w:val="16"/>
        </w:rPr>
        <w:t xml:space="preserve"> (Asal 2005). </w:t>
      </w:r>
      <w:r w:rsidRPr="002D1D45">
        <w:rPr>
          <w:rStyle w:val="Emphasis"/>
          <w:rFonts w:cstheme="minorHAnsi"/>
        </w:rPr>
        <w:t xml:space="preserve">Instead, they </w:t>
      </w:r>
      <w:r w:rsidRPr="00A70E28">
        <w:rPr>
          <w:rStyle w:val="Emphasis"/>
          <w:rFonts w:cstheme="minorHAnsi"/>
          <w:highlight w:val="yellow"/>
        </w:rPr>
        <w:t>are depictions of possible future states of the world</w:t>
      </w:r>
      <w:r w:rsidRPr="00E7327D">
        <w:rPr>
          <w:rFonts w:cstheme="minorHAnsi"/>
          <w:sz w:val="16"/>
        </w:rPr>
        <w:t xml:space="preserve">, </w:t>
      </w:r>
      <w:r w:rsidRPr="00E7327D">
        <w:rPr>
          <w:rFonts w:cstheme="minorHAnsi"/>
          <w:sz w:val="16"/>
        </w:rPr>
        <w:lastRenderedPageBreak/>
        <w:t xml:space="preserve">offered </w:t>
      </w:r>
      <w:r w:rsidRPr="00A70E28">
        <w:rPr>
          <w:rStyle w:val="Emphasis"/>
          <w:rFonts w:cstheme="minorHAnsi"/>
        </w:rPr>
        <w:t>together with a narrative of the driving causal forces</w:t>
      </w:r>
      <w:r w:rsidRPr="00E7327D">
        <w:rPr>
          <w:rFonts w:cstheme="minorHAnsi"/>
          <w:sz w:val="16"/>
        </w:rPr>
        <w:t xml:space="preserve"> and potential exogenous shocks </w:t>
      </w:r>
      <w:r w:rsidRPr="00A70E28">
        <w:rPr>
          <w:rStyle w:val="Emphasis"/>
          <w:rFonts w:cstheme="minorHAnsi"/>
        </w:rPr>
        <w:t>that could lead to those futures</w:t>
      </w:r>
      <w:r w:rsidRPr="00E7327D">
        <w:rPr>
          <w:rFonts w:cstheme="minorHAnsi"/>
          <w:sz w:val="16"/>
        </w:rPr>
        <w:t xml:space="preserve">.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(Raskin et al. 2005). Scenario analysis was essentially initiated at Royal Dutch Shell in 1965, with the realization that the usual forecasting techniques and models were not capturing the rapidly changing environment in which the company operated (Wack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Kupers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(Fuerth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EuroFutures project, which uses four scenarios to map the potential consequences of the Euro-area financial crisis (German Marshall Fund 2013).¶ </w:t>
      </w:r>
      <w:r w:rsidRPr="002D1D45">
        <w:rPr>
          <w:rStyle w:val="StyleUnderline"/>
          <w:rFonts w:cstheme="minorHAnsi"/>
        </w:rPr>
        <w:t>Several features make scenario analysis particularly useful for policymaking</w:t>
      </w:r>
      <w:r w:rsidRPr="00E7327D">
        <w:rPr>
          <w:rFonts w:cstheme="minorHAnsi"/>
          <w:sz w:val="16"/>
        </w:rPr>
        <w:t xml:space="preserve">.5 </w:t>
      </w:r>
      <w:r w:rsidRPr="002D1D45">
        <w:rPr>
          <w:rStyle w:val="StyleUnderline"/>
          <w:rFonts w:cstheme="minorHAnsi"/>
        </w:rPr>
        <w:t>Long-term global trends across a number of</w:t>
      </w:r>
      <w:r w:rsidRPr="00A70E28">
        <w:rPr>
          <w:rStyle w:val="StyleUnderline"/>
          <w:rFonts w:cstheme="minorHAnsi"/>
        </w:rPr>
        <w:t xml:space="preserve"> different realms</w:t>
      </w:r>
      <w:r w:rsidRPr="00E7327D">
        <w:rPr>
          <w:rFonts w:cstheme="minorHAnsi"/>
          <w:sz w:val="16"/>
        </w:rPr>
        <w:t>—social, technological, environmental, economic, and political—</w:t>
      </w:r>
      <w:r w:rsidRPr="00A70E28">
        <w:rPr>
          <w:rStyle w:val="StyleUnderline"/>
          <w:rFonts w:cstheme="minorHAnsi"/>
        </w:rPr>
        <w:t>combine in often-unexpected ways to produce unforeseen challenges</w:t>
      </w:r>
      <w:r w:rsidRPr="00E7327D">
        <w:rPr>
          <w:rFonts w:cstheme="minorHAnsi"/>
          <w:sz w:val="16"/>
        </w:rPr>
        <w:t xml:space="preserve">. </w:t>
      </w:r>
      <w:r w:rsidRPr="00A70E28">
        <w:rPr>
          <w:rStyle w:val="StyleUnderline"/>
          <w:rFonts w:cstheme="minorHAnsi"/>
        </w:rPr>
        <w:t xml:space="preserve">Yet </w:t>
      </w:r>
      <w:r w:rsidRPr="001C7F3F">
        <w:rPr>
          <w:rStyle w:val="StyleUnderline"/>
          <w:rFonts w:cstheme="minorHAnsi"/>
        </w:rPr>
        <w:t xml:space="preserve">the </w:t>
      </w:r>
      <w:r w:rsidRPr="00A70E28">
        <w:rPr>
          <w:rStyle w:val="StyleUnderline"/>
          <w:rFonts w:cstheme="minorHAnsi"/>
          <w:highlight w:val="yellow"/>
        </w:rPr>
        <w:t xml:space="preserve">ability </w:t>
      </w:r>
      <w:r w:rsidRPr="001C7F3F">
        <w:rPr>
          <w:rStyle w:val="StyleUnderline"/>
          <w:rFonts w:cstheme="minorHAnsi"/>
        </w:rPr>
        <w:t xml:space="preserve">of decision makers </w:t>
      </w:r>
      <w:r w:rsidRPr="00A70E28">
        <w:rPr>
          <w:rStyle w:val="StyleUnderline"/>
          <w:rFonts w:cstheme="minorHAnsi"/>
          <w:highlight w:val="yellow"/>
        </w:rPr>
        <w:t xml:space="preserve">to </w:t>
      </w:r>
      <w:r w:rsidRPr="002D1D45">
        <w:rPr>
          <w:rStyle w:val="StyleUnderline"/>
          <w:rFonts w:cstheme="minorHAnsi"/>
        </w:rPr>
        <w:t xml:space="preserve">imagine, let alone </w:t>
      </w:r>
      <w:r w:rsidRPr="00A70E28">
        <w:rPr>
          <w:rStyle w:val="StyleUnderline"/>
          <w:rFonts w:cstheme="minorHAnsi"/>
          <w:highlight w:val="yellow"/>
        </w:rPr>
        <w:t xml:space="preserve">prepare </w:t>
      </w:r>
      <w:r w:rsidRPr="001C7F3F">
        <w:rPr>
          <w:rStyle w:val="StyleUnderline"/>
          <w:rFonts w:cstheme="minorHAnsi"/>
        </w:rPr>
        <w:t>for, discontinuities</w:t>
      </w:r>
      <w:r w:rsidRPr="00E7327D">
        <w:rPr>
          <w:rFonts w:cstheme="minorHAnsi"/>
          <w:sz w:val="16"/>
        </w:rPr>
        <w:t xml:space="preserve"> in the policy realm </w:t>
      </w:r>
      <w:r w:rsidRPr="001C7F3F">
        <w:rPr>
          <w:rStyle w:val="StyleUnderline"/>
          <w:rFonts w:cstheme="minorHAnsi"/>
        </w:rPr>
        <w:t xml:space="preserve">is </w:t>
      </w:r>
      <w:r w:rsidRPr="00A70E28">
        <w:rPr>
          <w:rStyle w:val="StyleUnderline"/>
          <w:rFonts w:cstheme="minorHAnsi"/>
          <w:highlight w:val="yellow"/>
        </w:rPr>
        <w:t xml:space="preserve">constrained by </w:t>
      </w:r>
      <w:r w:rsidRPr="002D1D45">
        <w:rPr>
          <w:rStyle w:val="StyleUnderline"/>
          <w:rFonts w:cstheme="minorHAnsi"/>
        </w:rPr>
        <w:t>their ex</w:t>
      </w:r>
      <w:r w:rsidRPr="001C7F3F">
        <w:rPr>
          <w:rStyle w:val="StyleUnderline"/>
          <w:rFonts w:cstheme="minorHAnsi"/>
        </w:rPr>
        <w:t>istin</w:t>
      </w:r>
      <w:r w:rsidRPr="002D1D45">
        <w:rPr>
          <w:rStyle w:val="StyleUnderline"/>
          <w:rFonts w:cstheme="minorHAnsi"/>
        </w:rPr>
        <w:t>g mental models and maps</w:t>
      </w:r>
      <w:r w:rsidRPr="00E7327D">
        <w:rPr>
          <w:rFonts w:cstheme="minorHAnsi"/>
          <w:sz w:val="16"/>
        </w:rPr>
        <w:t xml:space="preserve">. </w:t>
      </w:r>
      <w:r w:rsidRPr="002D1D45">
        <w:rPr>
          <w:rStyle w:val="StyleUnderline"/>
          <w:rFonts w:cstheme="minorHAnsi"/>
        </w:rPr>
        <w:t xml:space="preserve">This limitation is exacerbated by </w:t>
      </w:r>
      <w:r w:rsidRPr="002D1D45">
        <w:rPr>
          <w:rStyle w:val="Emphasis"/>
          <w:rFonts w:cstheme="minorHAnsi"/>
        </w:rPr>
        <w:t>well</w:t>
      </w:r>
      <w:r w:rsidRPr="00A70E28">
        <w:rPr>
          <w:rStyle w:val="Emphasis"/>
          <w:rFonts w:cstheme="minorHAnsi"/>
        </w:rPr>
        <w:t xml:space="preserve">-known cognitive bias tendencies such as </w:t>
      </w:r>
      <w:r w:rsidRPr="00A70E28">
        <w:rPr>
          <w:rStyle w:val="Emphasis"/>
          <w:rFonts w:cstheme="minorHAnsi"/>
          <w:highlight w:val="yellow"/>
        </w:rPr>
        <w:t>groupthink and confirmation bias</w:t>
      </w:r>
      <w:r w:rsidRPr="00E7327D">
        <w:rPr>
          <w:rFonts w:cstheme="minorHAnsi"/>
          <w:sz w:val="16"/>
          <w:highlight w:val="yellow"/>
        </w:rPr>
        <w:t xml:space="preserve"> </w:t>
      </w:r>
      <w:r w:rsidRPr="00E7327D">
        <w:rPr>
          <w:rFonts w:cstheme="minorHAnsi"/>
          <w:sz w:val="16"/>
        </w:rPr>
        <w:t xml:space="preserve">(Jervis 1976; Janis 1982; Tetlock 2005). </w:t>
      </w:r>
      <w:r w:rsidRPr="00A70E28">
        <w:rPr>
          <w:rStyle w:val="StyleUnderline"/>
          <w:rFonts w:cstheme="minorHAnsi"/>
          <w:highlight w:val="yellow"/>
        </w:rPr>
        <w:t xml:space="preserve">The power of scenarios lies in their ability to help individuals </w:t>
      </w:r>
      <w:r w:rsidRPr="00A70E28">
        <w:rPr>
          <w:rStyle w:val="Emphasis"/>
          <w:rFonts w:cstheme="minorHAnsi"/>
          <w:highlight w:val="yellow"/>
        </w:rPr>
        <w:t>break out of conventional modes of thinking</w:t>
      </w:r>
      <w:r w:rsidRPr="00A70E28">
        <w:rPr>
          <w:rStyle w:val="StyleUnderline"/>
          <w:rFonts w:cstheme="minorHAnsi"/>
          <w:highlight w:val="yellow"/>
        </w:rPr>
        <w:t xml:space="preserve"> </w:t>
      </w:r>
      <w:r w:rsidRPr="00A70E28">
        <w:rPr>
          <w:rStyle w:val="StyleUnderline"/>
          <w:rFonts w:cstheme="minorHAnsi"/>
        </w:rPr>
        <w:t>and analysis by introducing unusual combinations of trends and deliberate discontinuities in narratives about the future</w:t>
      </w:r>
      <w:r w:rsidRPr="00E7327D">
        <w:rPr>
          <w:rFonts w:cstheme="minorHAnsi"/>
          <w:sz w:val="16"/>
        </w:rPr>
        <w:t xml:space="preserve">. </w:t>
      </w:r>
      <w:r w:rsidRPr="00A70E28">
        <w:rPr>
          <w:rStyle w:val="Emphasis"/>
          <w:rFonts w:cstheme="minorHAnsi"/>
        </w:rPr>
        <w:t>Imagining alternative future worlds through a structured analytical process enables policymakers to envision and thereby adapt to something altogether different from the known present</w:t>
      </w:r>
      <w:r w:rsidRPr="00E7327D">
        <w:rPr>
          <w:rFonts w:cstheme="minorHAnsi"/>
          <w:sz w:val="16"/>
        </w:rPr>
        <w:t xml:space="preserve">.¶ Designing Scenarios for Political Science Inquiry¶ The characteristics of scenario analysis that commend its use to policymakers also make it well suited to helping political scientists generate and develop policy-relevant research programs. </w:t>
      </w:r>
      <w:r w:rsidRPr="00A70E28">
        <w:rPr>
          <w:rStyle w:val="StyleUnderline"/>
          <w:rFonts w:cstheme="minorHAnsi"/>
        </w:rPr>
        <w:t>Scenarios are essentially textured, plausible, and relevant stories that help us imagine how the future</w:t>
      </w:r>
      <w:r w:rsidRPr="00E7327D">
        <w:rPr>
          <w:rFonts w:cstheme="minorHAnsi"/>
          <w:sz w:val="16"/>
        </w:rPr>
        <w:t xml:space="preserve"> political-economic world </w:t>
      </w:r>
      <w:r w:rsidRPr="00A70E28">
        <w:rPr>
          <w:rStyle w:val="StyleUnderline"/>
          <w:rFonts w:cstheme="minorHAnsi"/>
        </w:rPr>
        <w:t>could be different from the past</w:t>
      </w:r>
      <w:r w:rsidRPr="00E7327D">
        <w:rPr>
          <w:rFonts w:cstheme="minorHAnsi"/>
          <w:sz w:val="16"/>
        </w:rPr>
        <w:t xml:space="preserve">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politicaleconomic trends and dynamics. The notion of “exogeneity”—so prevalent in social science scholarship—applies to models of reality, not to reality itself. </w:t>
      </w:r>
      <w:r w:rsidRPr="00A70E28">
        <w:rPr>
          <w:rStyle w:val="StyleUnderline"/>
          <w:rFonts w:cstheme="minorHAnsi"/>
        </w:rPr>
        <w:t>Very simply, scenario analysis can throw into sharp relief often-overlooked yet pressing questions in international affairs that demand focused investigation</w:t>
      </w:r>
      <w:r w:rsidRPr="00E7327D">
        <w:rPr>
          <w:rFonts w:cstheme="minorHAnsi"/>
          <w:sz w:val="16"/>
        </w:rPr>
        <w:t xml:space="preserve">.¶ </w:t>
      </w:r>
      <w:r w:rsidRPr="00A70E28">
        <w:rPr>
          <w:rStyle w:val="StyleUnderline"/>
          <w:rFonts w:cstheme="minorHAnsi"/>
        </w:rPr>
        <w:t>Scenarios thus offer</w:t>
      </w:r>
      <w:r w:rsidRPr="00E7327D">
        <w:rPr>
          <w:rFonts w:cstheme="minorHAnsi"/>
          <w:sz w:val="16"/>
        </w:rPr>
        <w:t xml:space="preserve">, in principle, </w:t>
      </w:r>
      <w:r w:rsidRPr="00A70E28">
        <w:rPr>
          <w:rStyle w:val="StyleUnderline"/>
          <w:rFonts w:cstheme="minorHAnsi"/>
        </w:rPr>
        <w:t>an innovative tool for developing a political science research agenda</w:t>
      </w:r>
      <w:r w:rsidRPr="00E7327D">
        <w:rPr>
          <w:rFonts w:cstheme="minorHAnsi"/>
          <w:sz w:val="16"/>
        </w:rPr>
        <w:t xml:space="preserve">. In practice, </w:t>
      </w:r>
      <w:r w:rsidRPr="00A70E28">
        <w:rPr>
          <w:rStyle w:val="StyleUnderline"/>
          <w:rFonts w:cstheme="minorHAnsi"/>
        </w:rPr>
        <w:t>achieving this objective requires careful tailoring of the approach</w:t>
      </w:r>
      <w:r w:rsidRPr="00E7327D">
        <w:rPr>
          <w:rFonts w:cstheme="minorHAnsi"/>
          <w:sz w:val="16"/>
        </w:rPr>
        <w:t xml:space="preserve">.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w:t>
      </w:r>
      <w:r w:rsidRPr="00E7327D">
        <w:rPr>
          <w:rFonts w:cstheme="minorHAnsi"/>
          <w:sz w:val="16"/>
        </w:rPr>
        <w:lastRenderedPageBreak/>
        <w:t xml:space="preserve">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w:t>
      </w:r>
      <w:r w:rsidRPr="00A70E28">
        <w:rPr>
          <w:rStyle w:val="StyleUnderline"/>
          <w:rFonts w:cstheme="minorHAnsi"/>
        </w:rPr>
        <w:t>The use of scenarios is similar to counterfactual analysis in that it modifies certain variables in a given situation in order to analyze the resulting effects</w:t>
      </w:r>
      <w:r w:rsidRPr="00E7327D">
        <w:rPr>
          <w:rFonts w:cstheme="minorHAnsi"/>
          <w:sz w:val="16"/>
        </w:rPr>
        <w:t xml:space="preserve"> (Fearon 1991). </w:t>
      </w:r>
      <w:r w:rsidRPr="00A70E28">
        <w:rPr>
          <w:rStyle w:val="StyleUnderline"/>
          <w:rFonts w:cstheme="minorHAnsi"/>
        </w:rPr>
        <w:t>Whereas counterfactuals are traditionally retrospective</w:t>
      </w:r>
      <w:r w:rsidRPr="00E7327D">
        <w:rPr>
          <w:rFonts w:cstheme="minorHAnsi"/>
          <w:sz w:val="16"/>
        </w:rPr>
        <w:t xml:space="preserve"> in nature and explore events that did not actually occur in the context of known history, our </w:t>
      </w:r>
      <w:r w:rsidRPr="00A70E28">
        <w:rPr>
          <w:rStyle w:val="Emphasis"/>
          <w:rFonts w:cstheme="minorHAnsi"/>
          <w:highlight w:val="yellow"/>
        </w:rPr>
        <w:t>scenarios are deliberately forward-looking</w:t>
      </w:r>
      <w:r w:rsidRPr="00E7327D">
        <w:rPr>
          <w:rFonts w:cstheme="minorHAnsi"/>
          <w:sz w:val="16"/>
          <w:highlight w:val="yellow"/>
        </w:rPr>
        <w:t xml:space="preserve"> </w:t>
      </w:r>
      <w:r w:rsidRPr="00A70E28">
        <w:rPr>
          <w:rStyle w:val="StyleUnderline"/>
          <w:rFonts w:cstheme="minorHAnsi"/>
        </w:rPr>
        <w:t>and</w:t>
      </w:r>
      <w:r w:rsidRPr="00E7327D">
        <w:rPr>
          <w:rFonts w:cstheme="minorHAnsi"/>
          <w:sz w:val="16"/>
        </w:rPr>
        <w:t xml:space="preserve"> are </w:t>
      </w:r>
      <w:r w:rsidRPr="00A70E28">
        <w:rPr>
          <w:rStyle w:val="StyleUnderline"/>
          <w:rFonts w:cstheme="minorHAnsi"/>
        </w:rPr>
        <w:t xml:space="preserve">designed to </w:t>
      </w:r>
      <w:r w:rsidRPr="00A70E28">
        <w:rPr>
          <w:rStyle w:val="Emphasis"/>
          <w:rFonts w:cstheme="minorHAnsi"/>
        </w:rPr>
        <w:t>explore potential futures</w:t>
      </w:r>
      <w:r w:rsidRPr="00E7327D">
        <w:rPr>
          <w:rFonts w:cstheme="minorHAnsi"/>
          <w:sz w:val="16"/>
        </w:rPr>
        <w:t xml:space="preserve">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t>
      </w:r>
      <w:r w:rsidRPr="00A70E28">
        <w:rPr>
          <w:rStyle w:val="StyleUnderline"/>
          <w:rFonts w:cstheme="minorHAnsi"/>
        </w:rPr>
        <w:t>We see scenarios as a complementary resource for exploring these dynamics in international affairs, rather than as a replacement</w:t>
      </w:r>
      <w:r w:rsidRPr="00E7327D">
        <w:rPr>
          <w:rFonts w:cstheme="minorHAnsi"/>
          <w:sz w:val="16"/>
        </w:rPr>
        <w:t xml:space="preserve">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Verba 1994). Finally, this structured, focused comparison serves as the basis for the cross-case session emerging from the scenario analysis that leads directly to the articulation of new research agendas.¶ </w:t>
      </w:r>
      <w:r w:rsidRPr="00A70E28">
        <w:rPr>
          <w:rStyle w:val="StyleUnderline"/>
          <w:rFonts w:cstheme="minorHAnsi"/>
        </w:rPr>
        <w:t>The scenario process described here has thus been carefully designed to offer some guidance to policy-oriented</w:t>
      </w:r>
      <w:r w:rsidRPr="00E7327D">
        <w:rPr>
          <w:rFonts w:cstheme="minorHAnsi"/>
          <w:sz w:val="16"/>
        </w:rPr>
        <w:t xml:space="preserve"> graduate </w:t>
      </w:r>
      <w:r w:rsidRPr="00A70E28">
        <w:rPr>
          <w:rStyle w:val="StyleUnderline"/>
          <w:rFonts w:cstheme="minorHAnsi"/>
        </w:rPr>
        <w:t>students who are otherwise left to the relatively unstructured norms by which political science</w:t>
      </w:r>
      <w:r w:rsidRPr="00E7327D">
        <w:rPr>
          <w:rFonts w:cstheme="minorHAnsi"/>
          <w:sz w:val="16"/>
        </w:rPr>
        <w:t xml:space="preserve"> dissertation </w:t>
      </w:r>
      <w:r w:rsidRPr="00A70E28">
        <w:rPr>
          <w:rStyle w:val="StyleUnderline"/>
          <w:rFonts w:cstheme="minorHAnsi"/>
        </w:rPr>
        <w:t>ideas are typically developed</w:t>
      </w:r>
      <w:r w:rsidRPr="00E7327D">
        <w:rPr>
          <w:rFonts w:cstheme="minorHAnsi"/>
          <w:sz w:val="16"/>
        </w:rPr>
        <w:t xml:space="preserve">. The initial articulation of a dissertation project is generally an idiosyncratic and personal undertaking (Useem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w:t>
      </w:r>
      <w:r w:rsidRPr="00A70E28">
        <w:rPr>
          <w:rStyle w:val="StyleUnderline"/>
          <w:rFonts w:cstheme="minorHAnsi"/>
        </w:rPr>
        <w:t xml:space="preserve">The scenario approach to generating research ideas is grounded in the belief that these traditional approaches can be complemented by identifying questions likely to be of great empirical importance in the real world, even if these </w:t>
      </w:r>
      <w:r w:rsidRPr="00A70E28">
        <w:rPr>
          <w:rStyle w:val="Emphasis"/>
          <w:rFonts w:cstheme="minorHAnsi"/>
        </w:rPr>
        <w:t>do not appear</w:t>
      </w:r>
      <w:r w:rsidRPr="00E7327D">
        <w:rPr>
          <w:rFonts w:cstheme="minorHAnsi"/>
          <w:sz w:val="16"/>
        </w:rPr>
        <w:t xml:space="preserve"> as puzzles </w:t>
      </w:r>
      <w:r w:rsidRPr="00A70E28">
        <w:rPr>
          <w:rStyle w:val="Emphasis"/>
          <w:rFonts w:cstheme="minorHAnsi"/>
        </w:rPr>
        <w:t>in existing research programs</w:t>
      </w:r>
      <w:r w:rsidRPr="00A70E28">
        <w:rPr>
          <w:rStyle w:val="StyleUnderline"/>
          <w:rFonts w:cstheme="minorHAnsi"/>
        </w:rPr>
        <w:t xml:space="preserve"> or as clear extrapolations from past events</w:t>
      </w:r>
      <w:r w:rsidRPr="00E7327D">
        <w:rPr>
          <w:rFonts w:cstheme="minorHAnsi"/>
          <w:sz w:val="16"/>
        </w:rPr>
        <w:t xml:space="preserve">. The </w:t>
      </w:r>
      <w:r w:rsidRPr="001C7F3F">
        <w:rPr>
          <w:rStyle w:val="StyleUnderline"/>
          <w:rFonts w:cstheme="minorHAnsi"/>
        </w:rPr>
        <w:t>scenarios</w:t>
      </w:r>
      <w:r w:rsidRPr="00E7327D">
        <w:rPr>
          <w:rFonts w:cstheme="minorHAnsi"/>
          <w:sz w:val="16"/>
        </w:rPr>
        <w:t xml:space="preserve"> analyzed at NEFPC </w:t>
      </w:r>
      <w:r w:rsidRPr="001C7F3F">
        <w:rPr>
          <w:rStyle w:val="StyleUnderline"/>
          <w:rFonts w:cstheme="minorHAnsi"/>
        </w:rPr>
        <w:t xml:space="preserve">envision alternative worlds that could develop in the medium (five to seven year) term and are designed to </w:t>
      </w:r>
      <w:r w:rsidRPr="001C7F3F">
        <w:rPr>
          <w:rStyle w:val="Emphasis"/>
          <w:rFonts w:cstheme="minorHAnsi"/>
        </w:rPr>
        <w:t>tease out issues scholars and policymakers may encounter in the relatively near future</w:t>
      </w:r>
      <w:r w:rsidRPr="00E7327D">
        <w:rPr>
          <w:rFonts w:cstheme="minorHAnsi"/>
          <w:sz w:val="16"/>
        </w:rPr>
        <w:t xml:space="preserve"> </w:t>
      </w:r>
      <w:r w:rsidRPr="00A70E28">
        <w:rPr>
          <w:rStyle w:val="StyleUnderline"/>
          <w:rFonts w:cstheme="minorHAnsi"/>
          <w:highlight w:val="yellow"/>
        </w:rPr>
        <w:t xml:space="preserve">so that they can </w:t>
      </w:r>
      <w:r w:rsidRPr="00A70E28">
        <w:rPr>
          <w:rStyle w:val="Emphasis"/>
          <w:rFonts w:cstheme="minorHAnsi"/>
          <w:highlight w:val="yellow"/>
        </w:rPr>
        <w:t>begin thinking critically about them now</w:t>
      </w:r>
      <w:r w:rsidRPr="00E7327D">
        <w:rPr>
          <w:rFonts w:cstheme="minorHAnsi"/>
          <w:sz w:val="16"/>
          <w:highlight w:val="yellow"/>
        </w:rPr>
        <w:t xml:space="preserve">. </w:t>
      </w:r>
      <w:r w:rsidRPr="00A70E28">
        <w:rPr>
          <w:rStyle w:val="StyleUnderline"/>
          <w:rFonts w:cstheme="minorHAnsi"/>
        </w:rPr>
        <w:t xml:space="preserve">This timeframe offers a period distant enough from the present as to avoid falling into current events analysis, but not so far into </w:t>
      </w:r>
      <w:r w:rsidRPr="002D1D45">
        <w:rPr>
          <w:rStyle w:val="StyleUnderline"/>
          <w:rFonts w:cstheme="minorHAnsi"/>
        </w:rPr>
        <w:t>the future as to seem like science fiction</w:t>
      </w:r>
      <w:r w:rsidRPr="00E7327D">
        <w:rPr>
          <w:rFonts w:cstheme="minorHAnsi"/>
          <w:sz w:val="16"/>
        </w:rPr>
        <w:t xml:space="preserve">. In imagining the worlds in which these scenarios might come to pass, </w:t>
      </w:r>
      <w:r w:rsidRPr="002D1D45">
        <w:rPr>
          <w:rStyle w:val="StyleUnderline"/>
          <w:rFonts w:cstheme="minorHAnsi"/>
        </w:rPr>
        <w:t xml:space="preserve">participants </w:t>
      </w:r>
      <w:r w:rsidRPr="002D1D45">
        <w:rPr>
          <w:rStyle w:val="Emphasis"/>
          <w:rFonts w:cstheme="minorHAnsi"/>
        </w:rPr>
        <w:t>learn strategies for avoiding failures of creativity</w:t>
      </w:r>
      <w:r w:rsidRPr="002D1D45">
        <w:rPr>
          <w:rStyle w:val="StyleUnderline"/>
          <w:rFonts w:cstheme="minorHAnsi"/>
        </w:rPr>
        <w:t xml:space="preserve"> and for </w:t>
      </w:r>
      <w:r w:rsidRPr="002D1D45">
        <w:rPr>
          <w:rStyle w:val="Emphasis"/>
          <w:rFonts w:cstheme="minorHAnsi"/>
        </w:rPr>
        <w:t>overturning the assumptions that prevent scholars and analysts from anticipating and understanding</w:t>
      </w:r>
      <w:r w:rsidRPr="002D1D45">
        <w:rPr>
          <w:rStyle w:val="StyleUnderline"/>
          <w:rFonts w:cstheme="minorHAnsi"/>
        </w:rPr>
        <w:t xml:space="preserve"> the pivotal junctures that arise in international affairs</w:t>
      </w:r>
      <w:r w:rsidRPr="00E7327D">
        <w:rPr>
          <w:rFonts w:cstheme="minorHAnsi"/>
          <w:sz w:val="16"/>
        </w:rPr>
        <w:t>.</w:t>
      </w:r>
    </w:p>
    <w:p w14:paraId="01E7BCB1" w14:textId="77777777" w:rsidR="00DE11D5" w:rsidRPr="000B663A" w:rsidRDefault="00DE11D5" w:rsidP="00DE11D5">
      <w:pPr>
        <w:pStyle w:val="Heading4"/>
        <w:spacing w:before="0" w:line="276" w:lineRule="auto"/>
        <w:rPr>
          <w:rStyle w:val="Style13ptBold"/>
          <w:rFonts w:asciiTheme="majorHAnsi" w:eastAsiaTheme="minorEastAsia" w:hAnsiTheme="majorHAnsi" w:cstheme="majorHAnsi"/>
          <w:b/>
          <w:szCs w:val="24"/>
        </w:rPr>
      </w:pPr>
      <w:r w:rsidRPr="000B663A">
        <w:rPr>
          <w:rStyle w:val="Style13ptBold"/>
          <w:rFonts w:asciiTheme="majorHAnsi" w:eastAsiaTheme="minorEastAsia" w:hAnsiTheme="majorHAnsi" w:cstheme="majorHAnsi"/>
          <w:b/>
          <w:szCs w:val="24"/>
        </w:rPr>
        <w:t>Priori</w:t>
      </w:r>
      <w:r>
        <w:rPr>
          <w:rStyle w:val="Style13ptBold"/>
          <w:rFonts w:asciiTheme="majorHAnsi" w:eastAsiaTheme="minorEastAsia" w:hAnsiTheme="majorHAnsi" w:cstheme="majorHAnsi"/>
          <w:b/>
          <w:szCs w:val="24"/>
        </w:rPr>
        <w:t>ti</w:t>
      </w:r>
      <w:r w:rsidRPr="000B663A">
        <w:rPr>
          <w:rStyle w:val="Style13ptBold"/>
          <w:rFonts w:asciiTheme="majorHAnsi" w:eastAsiaTheme="minorEastAsia" w:hAnsiTheme="majorHAnsi" w:cstheme="majorHAnsi"/>
          <w:b/>
          <w:szCs w:val="24"/>
        </w:rPr>
        <w:t>ze reform that changes material conditions – pure academic theorization is privileged</w:t>
      </w:r>
    </w:p>
    <w:p w14:paraId="323E95E3" w14:textId="77777777" w:rsidR="00DE11D5" w:rsidRPr="000B663A" w:rsidRDefault="00DE11D5" w:rsidP="00DE11D5">
      <w:pPr>
        <w:rPr>
          <w:rFonts w:asciiTheme="majorHAnsi" w:hAnsiTheme="majorHAnsi" w:cstheme="majorHAnsi"/>
        </w:rPr>
      </w:pPr>
      <w:r w:rsidRPr="000B663A">
        <w:rPr>
          <w:rStyle w:val="Style13ptBold"/>
          <w:rFonts w:asciiTheme="majorHAnsi" w:hAnsiTheme="majorHAnsi" w:cstheme="majorHAnsi"/>
        </w:rPr>
        <w:t>Delgado 9</w:t>
      </w:r>
      <w:r w:rsidRPr="000B663A">
        <w:rPr>
          <w:rFonts w:asciiTheme="majorHAnsi" w:hAnsiTheme="majorHAnsi" w:cstheme="majorHAnsi"/>
        </w:rPr>
        <w:t xml:space="preserve"> – Chair of Law at the University of Alabama Law School, J.D. from the University of California, Berkeley, his books have won eight national book prizes, including six Gustavus Myers awards for outstanding book on human rights in North America, the American Library Association’s Outstanding Academic Book, and a Pulitzer Prize nomination.  Professor Delgado’s teaching and writing focus on race, the legal profession, and social change, 2009, “Does Critical Legal Studies Have What Minorities Want, Arguing about Law”, p. 588-590</w:t>
      </w:r>
    </w:p>
    <w:p w14:paraId="2608F92A" w14:textId="77777777" w:rsidR="00DE11D5" w:rsidRPr="006A1105" w:rsidRDefault="00DE11D5" w:rsidP="00DE11D5">
      <w:pPr>
        <w:shd w:val="clear" w:color="auto" w:fill="FFFFFF"/>
        <w:rPr>
          <w:rFonts w:asciiTheme="majorHAnsi" w:hAnsiTheme="majorHAnsi" w:cstheme="majorHAnsi"/>
          <w:b/>
          <w:iCs/>
          <w:sz w:val="16"/>
        </w:rPr>
      </w:pPr>
      <w:r w:rsidRPr="000B663A">
        <w:rPr>
          <w:rFonts w:asciiTheme="majorHAnsi" w:eastAsia="Times New Roman" w:hAnsiTheme="majorHAnsi" w:cstheme="majorHAnsi"/>
          <w:color w:val="222222"/>
          <w:sz w:val="16"/>
          <w:szCs w:val="12"/>
        </w:rPr>
        <w:lastRenderedPageBreak/>
        <w:t>2</w:t>
      </w:r>
      <w:r w:rsidRPr="000B663A">
        <w:rPr>
          <w:rFonts w:asciiTheme="majorHAnsi" w:hAnsiTheme="majorHAnsi" w:cstheme="majorHAnsi"/>
          <w:sz w:val="16"/>
        </w:rPr>
        <w:t xml:space="preserve">. The CLS critique of piecemeal reform Critical scholars reject the idea of piecemeal reform. Incremental change, they argue, merely postpones the wholesale reformation that must occur to create a decent society. Even worse, an unfair social system survives by using piecemeal reform to disguise and legitimize oppression. Those who control the system weaken resistance by pointing to the occasional concession to, or periodic court victory of, a black plaintiff or worker as evidence that the system is fair and just. In fact, Crits believe that teaching the common law or using the case method in law school is a disguised means of preaching incrementalism and thereby maintaining the current power structure.“ To avoid this, CLS scholars urge law professors to abandon the case method, give up the effort to ﬁnd rationality and order in the case law, and teach in an unabashedly political fashion. </w:t>
      </w:r>
      <w:r w:rsidRPr="000B663A">
        <w:rPr>
          <w:rFonts w:asciiTheme="majorHAnsi" w:hAnsiTheme="majorHAnsi" w:cstheme="majorHAnsi"/>
          <w:b/>
          <w:iCs/>
          <w:sz w:val="16"/>
        </w:rPr>
        <w:t>The</w:t>
      </w:r>
      <w:r w:rsidRPr="000B663A">
        <w:rPr>
          <w:rFonts w:asciiTheme="majorHAnsi" w:hAnsiTheme="majorHAnsi" w:cstheme="majorHAnsi"/>
          <w:sz w:val="16"/>
        </w:rPr>
        <w:t xml:space="preserve"> CLS </w:t>
      </w:r>
      <w:r w:rsidRPr="000B663A">
        <w:rPr>
          <w:rFonts w:asciiTheme="majorHAnsi" w:hAnsiTheme="majorHAnsi" w:cstheme="majorHAnsi"/>
          <w:b/>
          <w:iCs/>
          <w:sz w:val="16"/>
        </w:rPr>
        <w:t>critique of piecemeal reform is familiar, imperialistic and wrong.</w:t>
      </w:r>
      <w:r w:rsidRPr="000B663A">
        <w:rPr>
          <w:rFonts w:asciiTheme="majorHAnsi" w:hAnsiTheme="majorHAnsi" w:cstheme="majorHAnsi"/>
          <w:sz w:val="16"/>
        </w:rPr>
        <w:t xml:space="preserve"> Minorities know from bitter experience that occasional court victories do not mean the Promised Land is at hand. </w:t>
      </w:r>
      <w:r w:rsidRPr="000B663A">
        <w:rPr>
          <w:rFonts w:asciiTheme="majorHAnsi" w:hAnsiTheme="majorHAnsi" w:cstheme="majorHAnsi"/>
          <w:b/>
          <w:iCs/>
          <w:sz w:val="16"/>
        </w:rPr>
        <w:t>The critique is imperialistic in that it tells minorities and other oppressed peoples how they should interpret events affecting them.</w:t>
      </w:r>
      <w:r w:rsidRPr="000B663A">
        <w:rPr>
          <w:rStyle w:val="Emphasis"/>
          <w:rFonts w:asciiTheme="majorHAnsi" w:hAnsiTheme="majorHAnsi" w:cstheme="majorHAnsi"/>
        </w:rPr>
        <w:t xml:space="preserve"> </w:t>
      </w:r>
      <w:r w:rsidRPr="000B663A">
        <w:rPr>
          <w:rStyle w:val="Emphasis"/>
          <w:rFonts w:asciiTheme="majorHAnsi" w:hAnsiTheme="majorHAnsi" w:cstheme="majorHAnsi"/>
          <w:highlight w:val="green"/>
        </w:rPr>
        <w:t xml:space="preserve">A court order </w:t>
      </w:r>
      <w:r w:rsidRPr="000B663A">
        <w:rPr>
          <w:rFonts w:asciiTheme="majorHAnsi" w:hAnsiTheme="majorHAnsi" w:cstheme="majorHAnsi"/>
          <w:b/>
          <w:iCs/>
          <w:sz w:val="16"/>
        </w:rPr>
        <w:t>directing a housing authority</w:t>
      </w:r>
      <w:r w:rsidRPr="000B663A">
        <w:rPr>
          <w:rStyle w:val="Emphasis"/>
          <w:rFonts w:asciiTheme="majorHAnsi" w:hAnsiTheme="majorHAnsi" w:cstheme="majorHAnsi"/>
          <w:highlight w:val="green"/>
        </w:rPr>
        <w:t xml:space="preserve"> to disburse funds for heating in </w:t>
      </w:r>
      <w:r w:rsidRPr="000B663A">
        <w:rPr>
          <w:rStyle w:val="Emphasis"/>
          <w:rFonts w:asciiTheme="majorHAnsi" w:hAnsiTheme="majorHAnsi" w:cstheme="majorHAnsi"/>
        </w:rPr>
        <w:t xml:space="preserve">subsidized </w:t>
      </w:r>
      <w:r w:rsidRPr="000B663A">
        <w:rPr>
          <w:rStyle w:val="Emphasis"/>
          <w:rFonts w:asciiTheme="majorHAnsi" w:hAnsiTheme="majorHAnsi" w:cstheme="majorHAnsi"/>
          <w:highlight w:val="green"/>
        </w:rPr>
        <w:t xml:space="preserve">housing </w:t>
      </w:r>
      <w:r w:rsidRPr="000B663A">
        <w:rPr>
          <w:rStyle w:val="Emphasis"/>
          <w:rFonts w:asciiTheme="majorHAnsi" w:hAnsiTheme="majorHAnsi" w:cstheme="majorHAnsi"/>
          <w:highlight w:val="green"/>
          <w:bdr w:val="single" w:sz="18" w:space="0" w:color="auto"/>
        </w:rPr>
        <w:t>may postpone the revolution,</w:t>
      </w:r>
      <w:r w:rsidRPr="000B663A">
        <w:rPr>
          <w:rStyle w:val="Emphasis"/>
          <w:rFonts w:asciiTheme="majorHAnsi" w:hAnsiTheme="majorHAnsi" w:cstheme="majorHAnsi"/>
        </w:rPr>
        <w:t xml:space="preserve"> or it </w:t>
      </w:r>
      <w:r w:rsidRPr="000B663A">
        <w:rPr>
          <w:rFonts w:asciiTheme="majorHAnsi" w:hAnsiTheme="majorHAnsi" w:cstheme="majorHAnsi"/>
          <w:sz w:val="16"/>
        </w:rPr>
        <w:t>may not. In the meantime, the order</w:t>
      </w:r>
      <w:r w:rsidRPr="000B663A">
        <w:rPr>
          <w:rStyle w:val="Emphasis"/>
          <w:rFonts w:asciiTheme="majorHAnsi" w:hAnsiTheme="majorHAnsi" w:cstheme="majorHAnsi"/>
          <w:highlight w:val="green"/>
        </w:rPr>
        <w:t xml:space="preserve"> keeps</w:t>
      </w:r>
      <w:r w:rsidRPr="000B663A">
        <w:rPr>
          <w:rStyle w:val="Emphasis"/>
          <w:rFonts w:asciiTheme="majorHAnsi" w:hAnsiTheme="majorHAnsi" w:cstheme="majorHAnsi"/>
        </w:rPr>
        <w:t xml:space="preserve"> a number of poor </w:t>
      </w:r>
      <w:r w:rsidRPr="000B663A">
        <w:rPr>
          <w:rStyle w:val="Emphasis"/>
          <w:rFonts w:asciiTheme="majorHAnsi" w:hAnsiTheme="majorHAnsi" w:cstheme="majorHAnsi"/>
          <w:highlight w:val="green"/>
          <w:bdr w:val="single" w:sz="18" w:space="0" w:color="auto"/>
        </w:rPr>
        <w:t>families warm.</w:t>
      </w:r>
      <w:r w:rsidRPr="000B663A">
        <w:rPr>
          <w:rStyle w:val="Emphasis"/>
          <w:rFonts w:asciiTheme="majorHAnsi" w:hAnsiTheme="majorHAnsi" w:cstheme="majorHAnsi"/>
        </w:rPr>
        <w:t xml:space="preserve"> </w:t>
      </w:r>
      <w:r w:rsidRPr="000B663A">
        <w:rPr>
          <w:rStyle w:val="Emphasis"/>
          <w:rFonts w:asciiTheme="majorHAnsi" w:hAnsiTheme="majorHAnsi" w:cstheme="majorHAnsi"/>
          <w:highlight w:val="green"/>
        </w:rPr>
        <w:t>This may mean more</w:t>
      </w:r>
      <w:r w:rsidRPr="000B663A">
        <w:rPr>
          <w:rFonts w:asciiTheme="majorHAnsi" w:hAnsiTheme="majorHAnsi" w:cstheme="majorHAnsi"/>
          <w:b/>
          <w:iCs/>
          <w:sz w:val="16"/>
        </w:rPr>
        <w:t xml:space="preserve"> to them </w:t>
      </w:r>
      <w:r w:rsidRPr="000B663A">
        <w:rPr>
          <w:rStyle w:val="Emphasis"/>
          <w:rFonts w:asciiTheme="majorHAnsi" w:hAnsiTheme="majorHAnsi" w:cstheme="majorHAnsi"/>
          <w:highlight w:val="green"/>
        </w:rPr>
        <w:t>than it does to a comfortable academic working in a warm office</w:t>
      </w:r>
      <w:r w:rsidRPr="000B663A">
        <w:rPr>
          <w:rFonts w:asciiTheme="majorHAnsi" w:hAnsiTheme="majorHAnsi" w:cstheme="majorHAnsi"/>
          <w:b/>
          <w:iCs/>
          <w:sz w:val="16"/>
        </w:rPr>
        <w:t>.</w:t>
      </w:r>
      <w:r w:rsidRPr="000B663A">
        <w:rPr>
          <w:rStyle w:val="Emphasis"/>
          <w:rFonts w:asciiTheme="majorHAnsi" w:hAnsiTheme="majorHAnsi" w:cstheme="majorHAnsi"/>
          <w:highlight w:val="green"/>
        </w:rPr>
        <w:t xml:space="preserve"> It s</w:t>
      </w:r>
      <w:r w:rsidRPr="000B663A">
        <w:rPr>
          <w:rStyle w:val="Emphasis"/>
          <w:rFonts w:asciiTheme="majorHAnsi" w:hAnsiTheme="majorHAnsi" w:cstheme="majorHAnsi"/>
        </w:rPr>
        <w:t xml:space="preserve">macks of </w:t>
      </w:r>
      <w:r w:rsidRPr="000B663A">
        <w:rPr>
          <w:rStyle w:val="Emphasis"/>
          <w:rFonts w:asciiTheme="majorHAnsi" w:hAnsiTheme="majorHAnsi" w:cstheme="majorHAnsi"/>
          <w:highlight w:val="green"/>
        </w:rPr>
        <w:t>paternalism to assert that the possibility of revolution later outweighs</w:t>
      </w:r>
      <w:r w:rsidRPr="000B663A">
        <w:rPr>
          <w:rStyle w:val="Emphasis"/>
          <w:rFonts w:asciiTheme="majorHAnsi" w:hAnsiTheme="majorHAnsi" w:cstheme="majorHAnsi"/>
        </w:rPr>
        <w:t xml:space="preserve"> the certainty of </w:t>
      </w:r>
      <w:r w:rsidRPr="000B663A">
        <w:rPr>
          <w:rStyle w:val="Emphasis"/>
          <w:rFonts w:asciiTheme="majorHAnsi" w:hAnsiTheme="majorHAnsi" w:cstheme="majorHAnsi"/>
          <w:highlight w:val="green"/>
        </w:rPr>
        <w:t>heat now</w:t>
      </w:r>
      <w:r w:rsidRPr="000B663A">
        <w:rPr>
          <w:rStyle w:val="Emphasis"/>
          <w:rFonts w:asciiTheme="majorHAnsi" w:hAnsiTheme="majorHAnsi" w:cstheme="majorHAnsi"/>
        </w:rPr>
        <w:t xml:space="preserve">, unless there is evidence for that possibility. The Crits do not offer such evidence. Indeed, some </w:t>
      </w:r>
      <w:r w:rsidRPr="000B663A">
        <w:rPr>
          <w:rStyle w:val="Emphasis"/>
          <w:rFonts w:asciiTheme="majorHAnsi" w:hAnsiTheme="majorHAnsi" w:cstheme="majorHAnsi"/>
          <w:highlight w:val="green"/>
        </w:rPr>
        <w:t xml:space="preserve">incremental changes may bring </w:t>
      </w:r>
      <w:r w:rsidRPr="000B663A">
        <w:rPr>
          <w:rStyle w:val="Emphasis"/>
          <w:rFonts w:asciiTheme="majorHAnsi" w:hAnsiTheme="majorHAnsi" w:cstheme="majorHAnsi"/>
          <w:highlight w:val="green"/>
          <w:bdr w:val="single" w:sz="18" w:space="0" w:color="auto"/>
        </w:rPr>
        <w:t>revolutionary changes closer</w:t>
      </w:r>
      <w:r w:rsidRPr="000B663A">
        <w:rPr>
          <w:rStyle w:val="Emphasis"/>
          <w:rFonts w:asciiTheme="majorHAnsi" w:hAnsiTheme="majorHAnsi" w:cstheme="majorHAnsi"/>
        </w:rPr>
        <w:t xml:space="preserve">, not push them further away. </w:t>
      </w:r>
      <w:r w:rsidRPr="000B663A">
        <w:rPr>
          <w:rStyle w:val="Emphasis"/>
          <w:rFonts w:asciiTheme="majorHAnsi" w:hAnsiTheme="majorHAnsi" w:cstheme="majorHAnsi"/>
          <w:highlight w:val="green"/>
        </w:rPr>
        <w:t>Not all</w:t>
      </w:r>
      <w:r w:rsidRPr="000B663A">
        <w:rPr>
          <w:rStyle w:val="Emphasis"/>
          <w:rFonts w:asciiTheme="majorHAnsi" w:hAnsiTheme="majorHAnsi" w:cstheme="majorHAnsi"/>
        </w:rPr>
        <w:t xml:space="preserve"> small </w:t>
      </w:r>
      <w:r w:rsidRPr="000B663A">
        <w:rPr>
          <w:rStyle w:val="Emphasis"/>
          <w:rFonts w:asciiTheme="majorHAnsi" w:hAnsiTheme="majorHAnsi" w:cstheme="majorHAnsi"/>
          <w:highlight w:val="green"/>
        </w:rPr>
        <w:t xml:space="preserve">reforms </w:t>
      </w:r>
      <w:r w:rsidRPr="000B663A">
        <w:rPr>
          <w:rStyle w:val="Emphasis"/>
          <w:rFonts w:asciiTheme="majorHAnsi" w:hAnsiTheme="majorHAnsi" w:cstheme="majorHAnsi"/>
          <w:highlight w:val="green"/>
          <w:bdr w:val="single" w:sz="18" w:space="0" w:color="auto"/>
        </w:rPr>
        <w:t>induce complacency</w:t>
      </w:r>
      <w:r w:rsidRPr="000B663A">
        <w:rPr>
          <w:rStyle w:val="Emphasis"/>
          <w:rFonts w:asciiTheme="majorHAnsi" w:hAnsiTheme="majorHAnsi" w:cstheme="majorHAnsi"/>
        </w:rPr>
        <w:t xml:space="preserve">; some </w:t>
      </w:r>
      <w:r w:rsidRPr="000B663A">
        <w:rPr>
          <w:rStyle w:val="Emphasis"/>
          <w:rFonts w:asciiTheme="majorHAnsi" w:hAnsiTheme="majorHAnsi" w:cstheme="majorHAnsi"/>
          <w:highlight w:val="green"/>
        </w:rPr>
        <w:t>may whet the appetite for further combat</w:t>
      </w:r>
      <w:r w:rsidRPr="000B663A">
        <w:rPr>
          <w:rStyle w:val="Emphasis"/>
          <w:rFonts w:asciiTheme="majorHAnsi" w:hAnsiTheme="majorHAnsi" w:cstheme="majorHAnsi"/>
        </w:rPr>
        <w:t xml:space="preserve">. The welfare family may hold a tenants’ union meeting in their heated living room. </w:t>
      </w:r>
      <w:r w:rsidRPr="000B663A">
        <w:rPr>
          <w:rFonts w:asciiTheme="majorHAnsi" w:hAnsiTheme="majorHAnsi" w:cstheme="majorHAnsi"/>
          <w:b/>
          <w:iCs/>
          <w:sz w:val="16"/>
        </w:rPr>
        <w:t>CLS scholars’ critique of piecemeal reform often misses these possibilities, and neglects the question of whether total change, when it comes, will be what we want.</w:t>
      </w:r>
    </w:p>
    <w:p w14:paraId="414B869E" w14:textId="77777777" w:rsidR="00DE11D5" w:rsidRPr="00777DB1" w:rsidRDefault="00DE11D5" w:rsidP="00DE11D5">
      <w:pPr>
        <w:pStyle w:val="Heading4"/>
        <w:spacing w:before="0" w:line="276" w:lineRule="auto"/>
        <w:rPr>
          <w:rFonts w:eastAsiaTheme="minorEastAsia" w:cstheme="minorBidi"/>
          <w:bCs w:val="0"/>
          <w:szCs w:val="24"/>
        </w:rPr>
      </w:pPr>
      <w:r w:rsidRPr="00777DB1">
        <w:rPr>
          <w:rFonts w:eastAsiaTheme="minorEastAsia" w:cstheme="minorBidi"/>
          <w:szCs w:val="24"/>
        </w:rPr>
        <w:t>Methodological pluralism is a necessary aspect of critique.</w:t>
      </w:r>
    </w:p>
    <w:p w14:paraId="09782462" w14:textId="77777777" w:rsidR="00DE11D5" w:rsidRPr="00D16328" w:rsidRDefault="00DE11D5" w:rsidP="00DE11D5">
      <w:pPr>
        <w:spacing w:after="0" w:line="276" w:lineRule="auto"/>
        <w:rPr>
          <w:rFonts w:asciiTheme="minorHAnsi" w:hAnsiTheme="minorHAnsi" w:cstheme="minorHAnsi"/>
          <w:sz w:val="16"/>
          <w:szCs w:val="16"/>
        </w:rPr>
      </w:pPr>
      <w:r w:rsidRPr="00777DB1">
        <w:rPr>
          <w:b/>
        </w:rPr>
        <w:t>Bleiker ’14</w:t>
      </w:r>
      <w:r w:rsidRPr="00F719B7">
        <w:rPr>
          <w:rFonts w:asciiTheme="minorHAnsi" w:hAnsiTheme="minorHAnsi" w:cstheme="minorHAnsi"/>
        </w:rPr>
        <w:t xml:space="preserve"> </w:t>
      </w:r>
      <w:r w:rsidRPr="00F719B7">
        <w:rPr>
          <w:rFonts w:asciiTheme="minorHAnsi" w:hAnsiTheme="minorHAnsi" w:cstheme="minorHAnsi"/>
          <w:sz w:val="16"/>
          <w:szCs w:val="16"/>
        </w:rPr>
        <w:t>(Roland, professor of international relations at the University of Queensland. “International Theory between Reification and Self-Reflective Critique” International Studies Review, Volume 16, Issue 2. June 17, 2014.)</w:t>
      </w:r>
    </w:p>
    <w:p w14:paraId="611873EE" w14:textId="77777777" w:rsidR="00DE11D5" w:rsidRPr="00FC6C34" w:rsidRDefault="00DE11D5" w:rsidP="00DE11D5">
      <w:pPr>
        <w:spacing w:after="0" w:line="276" w:lineRule="auto"/>
        <w:rPr>
          <w:b/>
          <w:iCs/>
          <w:u w:val="single"/>
        </w:rPr>
      </w:pPr>
      <w:r w:rsidRPr="00F719B7">
        <w:rPr>
          <w:rFonts w:asciiTheme="minorHAnsi" w:eastAsia="Heiti TC Light" w:hAnsiTheme="minorHAnsi" w:cstheme="minorHAnsi"/>
          <w:sz w:val="14"/>
        </w:rPr>
        <w:t xml:space="preserve">This book is part of an increasing trend of scholarly works that have embraced poststructural critique but want to ground it in more positive political foundations, while retaining a reluctance to return to the positivist tendencies that implicitly underpin much of constructivist research. The path that Daniel Levine has carved out is innovative, sophisticated, and </w:t>
      </w:r>
      <w:r w:rsidRPr="00F719B7">
        <w:rPr>
          <w:rFonts w:asciiTheme="minorHAnsi" w:hAnsiTheme="minorHAnsi" w:cstheme="minorHAnsi"/>
          <w:sz w:val="14"/>
        </w:rPr>
        <w:t xml:space="preserve">convincing. A superb scholarly achievement. For Levine, the key challenge in international relations (IR) scholarship is what he calls “unchecked reification”: the widespread and dangerous process of forgetting “the distinction between theoretical concepts and the real-world things they mean to describe or to which they refer” (p. 15). The dangers are real, Levine stresses, because IR deals with some of the most difficult issues, from genocides to war. </w:t>
      </w:r>
      <w:r w:rsidRPr="001F3053">
        <w:rPr>
          <w:rStyle w:val="Emphasis"/>
          <w:highlight w:val="green"/>
        </w:rPr>
        <w:t>Upholding one subjective position without critical scrutiny can thus have far-reaching consequences.</w:t>
      </w:r>
      <w:r w:rsidRPr="00F719B7">
        <w:rPr>
          <w:rFonts w:asciiTheme="minorHAnsi" w:eastAsia="Heiti TC Light" w:hAnsiTheme="minorHAnsi" w:cstheme="minorHAnsi"/>
          <w:sz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Carr,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1F3053">
        <w:rPr>
          <w:rStyle w:val="Emphasis"/>
          <w:highlight w:val="green"/>
        </w:rPr>
        <w:t>Methodological pluralism lies at</w:t>
      </w:r>
      <w:r w:rsidRPr="001F3053">
        <w:rPr>
          <w:rStyle w:val="Emphasis"/>
        </w:rPr>
        <w:t xml:space="preserve"> the </w:t>
      </w:r>
      <w:r w:rsidRPr="001F3053">
        <w:rPr>
          <w:rStyle w:val="Emphasis"/>
          <w:highlight w:val="green"/>
        </w:rPr>
        <w:t>heart of</w:t>
      </w:r>
      <w:r w:rsidRPr="001F3053">
        <w:rPr>
          <w:rStyle w:val="Emphasis"/>
        </w:rPr>
        <w:t xml:space="preserve"> Levine's </w:t>
      </w:r>
      <w:r w:rsidRPr="001F3053">
        <w:rPr>
          <w:rStyle w:val="Emphasis"/>
          <w:highlight w:val="green"/>
        </w:rPr>
        <w:t>sustainable critique</w:t>
      </w:r>
      <w:r w:rsidRPr="001F3053">
        <w:rPr>
          <w:rStyle w:val="Emphasis"/>
        </w:rPr>
        <w:t xml:space="preserve">. He borrows from what Adorno calls a “constellation”: an attempt to juxtapose, rather thanintegrate, different perspectives. It is in this spirit that Levine </w:t>
      </w:r>
      <w:r w:rsidRPr="001F3053">
        <w:rPr>
          <w:rStyle w:val="Emphasis"/>
          <w:highlight w:val="green"/>
        </w:rPr>
        <w:t>advocates multiple methods to understand the same event or phenomena</w:t>
      </w:r>
      <w:r w:rsidRPr="001F3053">
        <w:rPr>
          <w:rStyle w:val="Emphasis"/>
        </w:rPr>
        <w:t>. He writes of the need to validate “multiple and mutually incompatible ways of seeing” (p. 63, see also pp. 101–102). In this model</w:t>
      </w:r>
      <w:r w:rsidRPr="001F3053">
        <w:rPr>
          <w:rStyle w:val="Emphasis"/>
          <w:highlight w:val="green"/>
        </w:rPr>
        <w:t>, a scholar oscillates</w:t>
      </w:r>
      <w:r w:rsidRPr="001F3053">
        <w:rPr>
          <w:rStyle w:val="Emphasis"/>
        </w:rPr>
        <w:t xml:space="preserve"> back and forth </w:t>
      </w:r>
      <w:r w:rsidRPr="001F3053">
        <w:rPr>
          <w:rStyle w:val="Emphasis"/>
          <w:highlight w:val="green"/>
        </w:rPr>
        <w:lastRenderedPageBreak/>
        <w:t>between different methods</w:t>
      </w:r>
      <w:r w:rsidRPr="001F3053">
        <w:rPr>
          <w:rStyle w:val="Emphasis"/>
        </w:rPr>
        <w:t xml:space="preserve"> and paradigms, trying to understand the event in question from multiple perspectives</w:t>
      </w:r>
      <w:r w:rsidRPr="001F3053">
        <w:rPr>
          <w:rStyle w:val="Emphasis"/>
          <w:highlight w:val="green"/>
        </w:rPr>
        <w:t>. No single method can</w:t>
      </w:r>
      <w:r w:rsidRPr="001F3053">
        <w:rPr>
          <w:rStyle w:val="Emphasis"/>
        </w:rPr>
        <w:t xml:space="preserve"> ever adequately represent the event or should </w:t>
      </w:r>
      <w:r w:rsidRPr="001F3053">
        <w:rPr>
          <w:rStyle w:val="Emphasis"/>
          <w:highlight w:val="green"/>
        </w:rPr>
        <w:t>gain the upper hand.</w:t>
      </w:r>
      <w:r w:rsidRPr="001F3053">
        <w:rPr>
          <w:rStyle w:val="Emphasis"/>
        </w:rPr>
        <w:t xml:space="preserve"> But </w:t>
      </w:r>
      <w:r w:rsidRPr="001F3053">
        <w:rPr>
          <w:rStyle w:val="Emphasis"/>
          <w:highlight w:val="green"/>
        </w:rPr>
        <w:t>each should,</w:t>
      </w:r>
      <w:r w:rsidRPr="001F3053">
        <w:rPr>
          <w:rStyle w:val="Emphasis"/>
        </w:rPr>
        <w:t xml:space="preserve"> in a way</w:t>
      </w:r>
      <w:r w:rsidRPr="001F3053">
        <w:rPr>
          <w:rStyle w:val="Emphasis"/>
          <w:highlight w:val="green"/>
        </w:rPr>
        <w:t>, recognize and capture</w:t>
      </w:r>
      <w:r w:rsidRPr="001F3053">
        <w:rPr>
          <w:rStyle w:val="Emphasis"/>
        </w:rPr>
        <w:t xml:space="preserve"> details or </w:t>
      </w:r>
      <w:r w:rsidRPr="001F3053">
        <w:rPr>
          <w:rStyle w:val="Emphasis"/>
          <w:highlight w:val="green"/>
        </w:rPr>
        <w:t>perspectives that the others cannot</w:t>
      </w:r>
      <w:r w:rsidRPr="001F3053">
        <w:rPr>
          <w:rStyle w:val="Emphasis"/>
        </w:rPr>
        <w:t xml:space="preserve"> (p. 102). In practical terms, </w:t>
      </w:r>
      <w:r w:rsidRPr="001F3053">
        <w:rPr>
          <w:rStyle w:val="Emphasis"/>
          <w:highlight w:val="green"/>
        </w:rPr>
        <w:t>this means combining</w:t>
      </w:r>
      <w:r w:rsidRPr="001F3053">
        <w:rPr>
          <w:rStyle w:val="Emphasis"/>
        </w:rPr>
        <w:t xml:space="preserve"> a range of </w:t>
      </w:r>
      <w:r w:rsidRPr="001F3053">
        <w:rPr>
          <w:rStyle w:val="Emphasis"/>
          <w:highlight w:val="green"/>
        </w:rPr>
        <w:t>methods</w:t>
      </w:r>
      <w:r w:rsidRPr="001F3053">
        <w:rPr>
          <w:rStyle w:val="Emphasis"/>
        </w:rPr>
        <w:t xml:space="preserve"> even when—or, rather, </w:t>
      </w:r>
      <w:r w:rsidRPr="001F3053">
        <w:rPr>
          <w:rStyle w:val="Emphasis"/>
          <w:highlight w:val="green"/>
        </w:rPr>
        <w:t>precisely when</w:t>
      </w:r>
      <w:r w:rsidRPr="001F3053">
        <w:rPr>
          <w:rStyle w:val="Emphasis"/>
        </w:rPr>
        <w:t>—</w:t>
      </w:r>
      <w:r w:rsidRPr="001F3053">
        <w:rPr>
          <w:rStyle w:val="Emphasis"/>
          <w:highlight w:val="green"/>
        </w:rPr>
        <w:t>they are deemed incompatible.</w:t>
      </w:r>
      <w:r w:rsidRPr="001F3053">
        <w:rPr>
          <w:rStyle w:val="Emphasis"/>
        </w:rPr>
        <w:t xml:space="preserve"> </w:t>
      </w:r>
      <w:r w:rsidRPr="001F3053">
        <w:rPr>
          <w:rFonts w:asciiTheme="minorHAnsi" w:hAnsiTheme="minorHAnsi" w:cstheme="minorHAnsi"/>
          <w:b/>
          <w:iCs/>
          <w:sz w:val="14"/>
        </w:rPr>
        <w:t>T</w:t>
      </w:r>
      <w:r w:rsidRPr="00F719B7">
        <w:rPr>
          <w:rFonts w:asciiTheme="minorHAnsi" w:hAnsiTheme="minorHAnsi" w:cstheme="minorHAnsi"/>
          <w:sz w:val="14"/>
        </w:rPr>
        <w:t>hey can range from poststructual deconstruction to the tools pioneered and championed by positivist social sciences. The benefit of such a methodological polyphony is not just the opportunity to bring out nuances and new perspectives. Once the false hope of a smooth synthesis has been abandoned, the very incompatibility of the respective perspectives can then be used to identify the reifying tendencies in each of them. For Levine, this is how reification may be “checked at the source” and this is how a “critically reflexive moment might thus be rendered sustainable” (p. 103). It is in this s</w:t>
      </w:r>
      <w:r w:rsidRPr="001F3053">
        <w:rPr>
          <w:rFonts w:asciiTheme="minorHAnsi" w:hAnsiTheme="minorHAnsi" w:cstheme="minorHAnsi"/>
          <w:sz w:val="14"/>
        </w:rPr>
        <w:t>ense that Levine's approach is not really post-foundational but, rather, an attempt to “balance foundationalisms against one another” (p. 14). There are strong parallels here</w:t>
      </w:r>
      <w:r w:rsidRPr="00F719B7">
        <w:rPr>
          <w:rFonts w:asciiTheme="minorHAnsi" w:eastAsia="Heiti TC Light" w:hAnsiTheme="minorHAnsi" w:cstheme="minorHAnsi"/>
          <w:sz w:val="14"/>
        </w:rPr>
        <w:t xml:space="preserve"> with arguments advanced by assemblage thinking and complexity theory—links that could have been explored in more detail.</w:t>
      </w:r>
    </w:p>
    <w:p w14:paraId="476D2080" w14:textId="77777777" w:rsidR="00DE11D5" w:rsidRPr="00DE11D5" w:rsidRDefault="00DE11D5" w:rsidP="00DE11D5"/>
    <w:p w14:paraId="4F8487DB" w14:textId="0A069B37" w:rsidR="00DE11D5" w:rsidRDefault="00DE11D5" w:rsidP="00DE11D5">
      <w:pPr>
        <w:pStyle w:val="Heading1"/>
      </w:pPr>
      <w:r>
        <w:t>More</w:t>
      </w:r>
    </w:p>
    <w:p w14:paraId="04B4AF1D" w14:textId="79410C5F" w:rsidR="00396EF4" w:rsidRDefault="00396EF4" w:rsidP="00396EF4">
      <w:pPr>
        <w:pStyle w:val="Heading3"/>
      </w:pPr>
      <w:r>
        <w:t>UV</w:t>
      </w:r>
    </w:p>
    <w:p w14:paraId="55F767F1" w14:textId="7FD12356" w:rsidR="00396EF4" w:rsidRPr="00FA66B5" w:rsidRDefault="00396EF4" w:rsidP="00396EF4">
      <w:pPr>
        <w:pStyle w:val="Heading4"/>
        <w:rPr>
          <w:rFonts w:asciiTheme="majorHAnsi" w:hAnsiTheme="majorHAnsi" w:cstheme="majorHAnsi"/>
        </w:rPr>
      </w:pPr>
      <w:r>
        <w:rPr>
          <w:rFonts w:asciiTheme="majorHAnsi" w:hAnsiTheme="majorHAnsi" w:cstheme="majorHAnsi"/>
        </w:rPr>
        <w:t>1]</w:t>
      </w:r>
      <w:r w:rsidRPr="00FA66B5">
        <w:rPr>
          <w:rFonts w:asciiTheme="majorHAnsi" w:hAnsiTheme="majorHAnsi" w:cstheme="majorHAnsi"/>
        </w:rPr>
        <w:t xml:space="preserve">Yes 1AR theory – anything else allows </w:t>
      </w:r>
      <w:r w:rsidRPr="00FA66B5">
        <w:rPr>
          <w:rFonts w:asciiTheme="majorHAnsi" w:hAnsiTheme="majorHAnsi" w:cstheme="majorHAnsi"/>
          <w:u w:val="single"/>
        </w:rPr>
        <w:t>infinite abuse</w:t>
      </w:r>
      <w:r w:rsidRPr="00FA66B5">
        <w:rPr>
          <w:rFonts w:asciiTheme="majorHAnsi" w:hAnsiTheme="majorHAnsi" w:cstheme="majorHAnsi"/>
        </w:rPr>
        <w:t xml:space="preserve"> – drop the debater, competing interps, and the highest layer – 1AR are </w:t>
      </w:r>
      <w:r w:rsidRPr="00FA66B5">
        <w:rPr>
          <w:rFonts w:asciiTheme="majorHAnsi" w:hAnsiTheme="majorHAnsi" w:cstheme="majorHAnsi"/>
          <w:u w:val="single"/>
        </w:rPr>
        <w:t>too short</w:t>
      </w:r>
      <w:r w:rsidRPr="00FA66B5">
        <w:rPr>
          <w:rFonts w:asciiTheme="majorHAnsi" w:hAnsiTheme="majorHAnsi" w:cstheme="majorHAnsi"/>
        </w:rPr>
        <w:t xml:space="preserve"> to make up for the time trade-off – no RVIs – 6 min 2NR means they can brute force me every time.</w:t>
      </w:r>
    </w:p>
    <w:p w14:paraId="0F5B7D71" w14:textId="62BD2E6A" w:rsidR="00396EF4" w:rsidRPr="00FA66B5" w:rsidRDefault="00396EF4" w:rsidP="00396EF4">
      <w:pPr>
        <w:pStyle w:val="Heading4"/>
        <w:rPr>
          <w:rFonts w:asciiTheme="majorHAnsi" w:hAnsiTheme="majorHAnsi" w:cstheme="majorHAnsi"/>
        </w:rPr>
      </w:pPr>
      <w:r>
        <w:rPr>
          <w:rFonts w:asciiTheme="majorHAnsi" w:hAnsiTheme="majorHAnsi" w:cstheme="majorHAnsi"/>
        </w:rPr>
        <w:t>2</w:t>
      </w:r>
      <w:r w:rsidRPr="00FA66B5">
        <w:rPr>
          <w:rFonts w:asciiTheme="majorHAnsi" w:hAnsiTheme="majorHAnsi" w:cstheme="majorHAnsi"/>
        </w:rPr>
        <w:t>] Reasonability on 1NC theory with the brightline of link and impact turn ground – there are infinite bidirectional interps that I can never meet – the four minute 1AR doesn’t have enough time to line by line every argument, make offense, and go for substance.</w:t>
      </w:r>
    </w:p>
    <w:p w14:paraId="43E81950" w14:textId="40ABBB8F" w:rsidR="00396EF4" w:rsidRPr="00FA66B5" w:rsidRDefault="00396EF4" w:rsidP="00396EF4">
      <w:pPr>
        <w:pStyle w:val="Heading4"/>
        <w:rPr>
          <w:rFonts w:asciiTheme="majorHAnsi" w:hAnsiTheme="majorHAnsi" w:cstheme="majorHAnsi"/>
        </w:rPr>
      </w:pPr>
      <w:r>
        <w:t>3</w:t>
      </w:r>
      <w:r w:rsidRPr="00FA66B5">
        <w:t xml:space="preserve">] </w:t>
      </w:r>
      <w:r w:rsidRPr="00FA66B5">
        <w:rPr>
          <w:rFonts w:asciiTheme="majorHAnsi" w:hAnsiTheme="majorHAnsi" w:cstheme="majorHAnsi"/>
        </w:rPr>
        <w:t xml:space="preserve">Util is </w:t>
      </w:r>
      <w:r>
        <w:rPr>
          <w:rFonts w:asciiTheme="majorHAnsi" w:hAnsiTheme="majorHAnsi" w:cstheme="majorHAnsi"/>
        </w:rPr>
        <w:t>the fairest</w:t>
      </w:r>
      <w:r w:rsidRPr="00FA66B5">
        <w:rPr>
          <w:rFonts w:asciiTheme="majorHAnsi" w:hAnsiTheme="majorHAnsi" w:cstheme="majorHAnsi"/>
        </w:rPr>
        <w:t xml:space="preserve"> – maximizing happiness and lives is best for all sides – ensures both sides have fair opportunity to link into the topic and util is also most predictable – means both sides have best opportunity to reasonably research plan and debate. Other fws are unpredictable, hidden by research barriers and far too logically dense for a 45 minute debate round</w:t>
      </w:r>
    </w:p>
    <w:p w14:paraId="3A1FF3EB" w14:textId="7ECB3502" w:rsidR="00396EF4" w:rsidRPr="00FA66B5" w:rsidRDefault="00396EF4" w:rsidP="00396EF4">
      <w:pPr>
        <w:pStyle w:val="Heading4"/>
        <w:rPr>
          <w:rStyle w:val="Style13ptBold"/>
          <w:b/>
          <w:bCs w:val="0"/>
        </w:rPr>
      </w:pPr>
      <w:r>
        <w:rPr>
          <w:rFonts w:asciiTheme="majorHAnsi" w:hAnsiTheme="majorHAnsi" w:cstheme="majorHAnsi"/>
        </w:rPr>
        <w:t>4</w:t>
      </w:r>
      <w:r w:rsidRPr="00FA66B5">
        <w:rPr>
          <w:rFonts w:asciiTheme="majorHAnsi" w:hAnsiTheme="majorHAnsi" w:cstheme="majorHAnsi"/>
        </w:rPr>
        <w:t xml:space="preserve">] </w:t>
      </w:r>
      <w:r w:rsidRPr="00FA66B5">
        <w:rPr>
          <w:rStyle w:val="Style13ptBold"/>
          <w:b/>
          <w:bCs w:val="0"/>
        </w:rPr>
        <w:t>The role of the ballot is to vote for the debater that best proves the desirability of the resolution by comparing the world of the affirmative to the world of the negative. To clarify, it’s comparative worlds.</w:t>
      </w:r>
    </w:p>
    <w:p w14:paraId="76DD60C0" w14:textId="77777777" w:rsidR="00396EF4" w:rsidRPr="00FA66B5" w:rsidRDefault="00396EF4" w:rsidP="00396EF4"/>
    <w:p w14:paraId="25D5928C" w14:textId="057C667D" w:rsidR="00396EF4" w:rsidRDefault="00396EF4" w:rsidP="00396EF4">
      <w:pPr>
        <w:pStyle w:val="Heading4"/>
        <w:rPr>
          <w:rFonts w:asciiTheme="majorHAnsi" w:hAnsiTheme="majorHAnsi" w:cstheme="majorHAnsi"/>
        </w:rPr>
      </w:pPr>
      <w:r>
        <w:rPr>
          <w:rFonts w:asciiTheme="majorHAnsi" w:hAnsiTheme="majorHAnsi" w:cstheme="majorHAnsi"/>
        </w:rPr>
        <w:t>5]</w:t>
      </w:r>
      <w:r w:rsidRPr="00FA66B5">
        <w:rPr>
          <w:rFonts w:asciiTheme="majorHAnsi" w:hAnsiTheme="majorHAnsi" w:cstheme="majorHAnsi"/>
        </w:rPr>
        <w:t>The Role of the judge is to vote for the best debater in this round - Anything else is self-serving and arbitrary</w:t>
      </w:r>
    </w:p>
    <w:p w14:paraId="0D63D4D0" w14:textId="77777777" w:rsidR="00396EF4" w:rsidRPr="009143AB" w:rsidRDefault="00396EF4" w:rsidP="00396EF4"/>
    <w:p w14:paraId="49E7DBC5" w14:textId="4E38028C" w:rsidR="00396EF4" w:rsidRDefault="00396EF4" w:rsidP="00396EF4">
      <w:pPr>
        <w:rPr>
          <w:rFonts w:asciiTheme="majorHAnsi" w:hAnsiTheme="majorHAnsi" w:cstheme="majorHAnsi"/>
          <w:b/>
          <w:bCs/>
          <w:sz w:val="26"/>
          <w:szCs w:val="26"/>
        </w:rPr>
      </w:pPr>
      <w:r>
        <w:rPr>
          <w:rFonts w:asciiTheme="majorHAnsi" w:hAnsiTheme="majorHAnsi" w:cstheme="majorHAnsi"/>
          <w:b/>
          <w:bCs/>
          <w:sz w:val="26"/>
          <w:szCs w:val="26"/>
          <w:u w:val="single"/>
        </w:rPr>
        <w:t>6</w:t>
      </w:r>
      <w:r w:rsidRPr="00FA66B5">
        <w:rPr>
          <w:rFonts w:asciiTheme="majorHAnsi" w:hAnsiTheme="majorHAnsi" w:cstheme="majorHAnsi"/>
          <w:b/>
          <w:bCs/>
          <w:sz w:val="26"/>
          <w:szCs w:val="26"/>
          <w:u w:val="single"/>
        </w:rPr>
        <w:t>] Reject skep/permissibility</w:t>
      </w:r>
      <w:r w:rsidRPr="00FA66B5">
        <w:rPr>
          <w:rFonts w:asciiTheme="majorHAnsi" w:hAnsiTheme="majorHAnsi" w:cstheme="majorHAnsi"/>
          <w:b/>
          <w:bCs/>
          <w:sz w:val="26"/>
          <w:szCs w:val="26"/>
        </w:rPr>
        <w:t xml:space="preserve"> – it’s an abhorrent view of the world that makes the debate space horrible by justifying inaction</w:t>
      </w:r>
    </w:p>
    <w:p w14:paraId="759B1A30" w14:textId="68A574E1" w:rsidR="00396EF4" w:rsidRPr="00FA66B5" w:rsidRDefault="00616524" w:rsidP="00396EF4">
      <w:pPr>
        <w:pStyle w:val="Heading4"/>
        <w:rPr>
          <w:rFonts w:asciiTheme="majorHAnsi" w:hAnsiTheme="majorHAnsi" w:cstheme="majorHAnsi"/>
          <w:sz w:val="24"/>
        </w:rPr>
      </w:pPr>
      <w:r>
        <w:rPr>
          <w:rFonts w:asciiTheme="majorHAnsi" w:hAnsiTheme="majorHAnsi" w:cstheme="majorHAnsi"/>
        </w:rPr>
        <w:t>6</w:t>
      </w:r>
      <w:r w:rsidR="00396EF4" w:rsidRPr="00FA66B5">
        <w:rPr>
          <w:rFonts w:asciiTheme="majorHAnsi" w:hAnsiTheme="majorHAnsi" w:cstheme="majorHAnsi"/>
        </w:rPr>
        <w:t xml:space="preserve">] Existential threats come first. </w:t>
      </w:r>
    </w:p>
    <w:p w14:paraId="5A48A0DE" w14:textId="77777777" w:rsidR="00396EF4" w:rsidRPr="00FA66B5" w:rsidRDefault="00396EF4" w:rsidP="00396EF4">
      <w:pPr>
        <w:spacing w:before="100" w:beforeAutospacing="1" w:after="100" w:afterAutospacing="1" w:line="240" w:lineRule="auto"/>
        <w:rPr>
          <w:rFonts w:asciiTheme="majorHAnsi" w:eastAsia="Times New Roman" w:hAnsiTheme="majorHAnsi" w:cstheme="majorHAnsi"/>
          <w:sz w:val="24"/>
        </w:rPr>
      </w:pPr>
      <w:r w:rsidRPr="00FA66B5">
        <w:rPr>
          <w:rStyle w:val="Style13ptBold"/>
          <w:rFonts w:asciiTheme="majorHAnsi" w:hAnsiTheme="majorHAnsi" w:cstheme="majorHAnsi"/>
        </w:rPr>
        <w:t>U Chicago 06</w:t>
      </w:r>
      <w:r w:rsidRPr="00FA66B5">
        <w:rPr>
          <w:rFonts w:asciiTheme="majorHAnsi" w:eastAsia="Times New Roman" w:hAnsiTheme="majorHAnsi" w:cstheme="majorHAnsi"/>
          <w:sz w:val="24"/>
        </w:rPr>
        <w:t xml:space="preserve"> - </w:t>
      </w:r>
      <w:r w:rsidRPr="00FA66B5">
        <w:rPr>
          <w:rFonts w:asciiTheme="majorHAnsi" w:eastAsia="Times New Roman" w:hAnsiTheme="majorHAnsi" w:cstheme="majorHAnsi"/>
          <w:sz w:val="16"/>
          <w:szCs w:val="16"/>
        </w:rPr>
        <w:t>University Of Chicago,. “The One Percent Doctrine.” U Chicago Law. June, 2006. Web. December 11, 2020. &lt;https://uchicagolaw.typepad.com/faculty/2006/06/the_one_percent.html&gt;.</w:t>
      </w:r>
      <w:r w:rsidRPr="00FA66B5">
        <w:rPr>
          <w:rFonts w:asciiTheme="majorHAnsi" w:eastAsia="Times New Roman" w:hAnsiTheme="majorHAnsi" w:cstheme="majorHAnsi"/>
          <w:sz w:val="24"/>
        </w:rPr>
        <w:t xml:space="preserve"> </w:t>
      </w:r>
    </w:p>
    <w:p w14:paraId="2F504130" w14:textId="77777777" w:rsidR="00396EF4" w:rsidRPr="00FA66B5" w:rsidRDefault="00396EF4" w:rsidP="00396EF4">
      <w:pPr>
        <w:spacing w:before="100" w:beforeAutospacing="1" w:after="100" w:afterAutospacing="1" w:line="240" w:lineRule="auto"/>
        <w:rPr>
          <w:rFonts w:asciiTheme="majorHAnsi" w:eastAsia="Times New Roman" w:hAnsiTheme="majorHAnsi" w:cstheme="majorHAnsi"/>
          <w:sz w:val="24"/>
          <w:u w:val="single"/>
        </w:rPr>
      </w:pPr>
      <w:r w:rsidRPr="00FA66B5">
        <w:rPr>
          <w:rFonts w:asciiTheme="majorHAnsi" w:eastAsia="Times New Roman" w:hAnsiTheme="majorHAnsi" w:cstheme="majorHAnsi"/>
          <w:sz w:val="16"/>
        </w:rPr>
        <w:t>Is Vice President Cheney a decision theorist? If so, is he a good one? In his new book, The One Percent Doctrine, Ron Suskind quotes the Vice President as follows: “</w:t>
      </w:r>
      <w:r w:rsidRPr="00FA66B5">
        <w:rPr>
          <w:rStyle w:val="Emphasis"/>
          <w:rFonts w:asciiTheme="majorHAnsi" w:hAnsiTheme="majorHAnsi" w:cstheme="majorHAnsi"/>
          <w:b w:val="0"/>
          <w:bCs/>
          <w:highlight w:val="cyan"/>
        </w:rPr>
        <w:t>We have to deal with this new type of threat</w:t>
      </w:r>
      <w:r w:rsidRPr="00FA66B5">
        <w:rPr>
          <w:rFonts w:asciiTheme="majorHAnsi" w:eastAsia="Times New Roman" w:hAnsiTheme="majorHAnsi" w:cstheme="majorHAnsi"/>
          <w:sz w:val="16"/>
        </w:rPr>
        <w:t xml:space="preserve"> in a way we haven’t yet defined... </w:t>
      </w:r>
      <w:r w:rsidRPr="00FA66B5">
        <w:rPr>
          <w:rFonts w:asciiTheme="majorHAnsi" w:eastAsia="Times New Roman" w:hAnsiTheme="majorHAnsi" w:cstheme="majorHAnsi"/>
          <w:sz w:val="24"/>
          <w:u w:val="single"/>
        </w:rPr>
        <w:t xml:space="preserve">With </w:t>
      </w:r>
      <w:r w:rsidRPr="00FA66B5">
        <w:rPr>
          <w:rStyle w:val="Emphasis"/>
          <w:rFonts w:asciiTheme="majorHAnsi" w:hAnsiTheme="majorHAnsi" w:cstheme="majorHAnsi"/>
          <w:highlight w:val="cyan"/>
        </w:rPr>
        <w:t>a low-probability, high-impact event</w:t>
      </w:r>
      <w:r w:rsidRPr="00FA66B5">
        <w:rPr>
          <w:rFonts w:asciiTheme="majorHAnsi" w:eastAsia="Times New Roman" w:hAnsiTheme="majorHAnsi" w:cstheme="majorHAnsi"/>
          <w:sz w:val="24"/>
          <w:u w:val="single"/>
        </w:rPr>
        <w:t xml:space="preserve"> </w:t>
      </w:r>
      <w:r w:rsidRPr="00FA66B5">
        <w:rPr>
          <w:rFonts w:asciiTheme="majorHAnsi" w:eastAsia="Times New Roman" w:hAnsiTheme="majorHAnsi" w:cstheme="majorHAnsi"/>
          <w:sz w:val="16"/>
        </w:rPr>
        <w:t xml:space="preserve">like this ... </w:t>
      </w:r>
      <w:r w:rsidRPr="00FA66B5">
        <w:rPr>
          <w:rFonts w:asciiTheme="majorHAnsi" w:eastAsia="Times New Roman" w:hAnsiTheme="majorHAnsi" w:cstheme="majorHAnsi"/>
          <w:sz w:val="24"/>
          <w:highlight w:val="cyan"/>
          <w:u w:val="single"/>
        </w:rPr>
        <w:t xml:space="preserve">If there’s a </w:t>
      </w:r>
      <w:r w:rsidRPr="00FA66B5">
        <w:rPr>
          <w:rStyle w:val="Emphasis"/>
          <w:rFonts w:asciiTheme="majorHAnsi" w:hAnsiTheme="majorHAnsi" w:cstheme="majorHAnsi"/>
          <w:b w:val="0"/>
          <w:bCs/>
          <w:highlight w:val="cyan"/>
        </w:rPr>
        <w:t>one percent chance</w:t>
      </w:r>
      <w:r w:rsidRPr="00FA66B5">
        <w:rPr>
          <w:rFonts w:asciiTheme="majorHAnsi" w:eastAsia="Times New Roman" w:hAnsiTheme="majorHAnsi" w:cstheme="majorHAnsi"/>
          <w:sz w:val="16"/>
        </w:rPr>
        <w:t xml:space="preserve"> that Pakistani scientists are helping al Qaeda build or </w:t>
      </w:r>
      <w:r w:rsidRPr="00FA66B5">
        <w:rPr>
          <w:rStyle w:val="Emphasis"/>
          <w:rFonts w:asciiTheme="majorHAnsi" w:hAnsiTheme="majorHAnsi" w:cstheme="majorHAnsi"/>
          <w:b w:val="0"/>
          <w:bCs/>
        </w:rPr>
        <w:t>develop a nuclear weapon, we have to</w:t>
      </w:r>
      <w:r w:rsidRPr="00FA66B5">
        <w:rPr>
          <w:rStyle w:val="Emphasis"/>
          <w:rFonts w:asciiTheme="majorHAnsi" w:hAnsiTheme="majorHAnsi" w:cstheme="majorHAnsi"/>
        </w:rPr>
        <w:t xml:space="preserve"> </w:t>
      </w:r>
      <w:r w:rsidRPr="00FA66B5">
        <w:rPr>
          <w:rStyle w:val="Emphasis"/>
          <w:rFonts w:asciiTheme="majorHAnsi" w:hAnsiTheme="majorHAnsi" w:cstheme="majorHAnsi"/>
          <w:highlight w:val="cyan"/>
        </w:rPr>
        <w:t xml:space="preserve">treat it as a certainty in terms of </w:t>
      </w:r>
      <w:r w:rsidRPr="00FA66B5">
        <w:rPr>
          <w:rStyle w:val="Emphasis"/>
          <w:rFonts w:asciiTheme="majorHAnsi" w:hAnsiTheme="majorHAnsi" w:cstheme="majorHAnsi"/>
          <w:b w:val="0"/>
          <w:bCs/>
        </w:rPr>
        <w:t>our</w:t>
      </w:r>
      <w:r w:rsidRPr="00FA66B5">
        <w:rPr>
          <w:rStyle w:val="Emphasis"/>
          <w:rFonts w:asciiTheme="majorHAnsi" w:hAnsiTheme="majorHAnsi" w:cstheme="majorHAnsi"/>
        </w:rPr>
        <w:t xml:space="preserve"> </w:t>
      </w:r>
      <w:r w:rsidRPr="00FA66B5">
        <w:rPr>
          <w:rStyle w:val="Emphasis"/>
          <w:rFonts w:asciiTheme="majorHAnsi" w:hAnsiTheme="majorHAnsi" w:cstheme="majorHAnsi"/>
          <w:highlight w:val="cyan"/>
        </w:rPr>
        <w:t>response</w:t>
      </w:r>
      <w:r w:rsidRPr="00FA66B5">
        <w:rPr>
          <w:rFonts w:asciiTheme="majorHAnsi" w:eastAsia="Times New Roman" w:hAnsiTheme="majorHAnsi" w:cstheme="majorHAnsi"/>
          <w:sz w:val="16"/>
        </w:rPr>
        <w:t xml:space="preserve">.” There is much to say about this extremely interesting statement. Most obviously, the Vice President appears to be endorsing a version of the Precautionary Principle, which is quite popular with many environmentalists. </w:t>
      </w:r>
      <w:r w:rsidRPr="00FA66B5">
        <w:rPr>
          <w:rFonts w:asciiTheme="majorHAnsi" w:eastAsia="Times New Roman" w:hAnsiTheme="majorHAnsi" w:cstheme="majorHAnsi"/>
          <w:sz w:val="24"/>
          <w:u w:val="single"/>
        </w:rPr>
        <w:t xml:space="preserve">According to the Precautionary Principle, it is </w:t>
      </w:r>
      <w:r w:rsidRPr="00FA66B5">
        <w:rPr>
          <w:rStyle w:val="Emphasis"/>
          <w:rFonts w:asciiTheme="majorHAnsi" w:hAnsiTheme="majorHAnsi" w:cstheme="majorHAnsi"/>
          <w:highlight w:val="cyan"/>
        </w:rPr>
        <w:t>appropriate to respond aggressively to low-probability, high-impact events</w:t>
      </w:r>
      <w:r w:rsidRPr="00FA66B5">
        <w:rPr>
          <w:rFonts w:asciiTheme="majorHAnsi" w:eastAsia="Times New Roman" w:hAnsiTheme="majorHAnsi" w:cstheme="majorHAnsi"/>
          <w:sz w:val="16"/>
        </w:rPr>
        <w:t xml:space="preserve"> -- such as climate change. Indeed, another Vice President -- Al Gore -- can be understood to be arguing for a precautionary principle for climate change (though he believes that the chance of disaster is well over one percent). But from the standpoint of decision theory, Vice President Cheney's remark, and the Precautionary Principle, run into a serious problem: a 1/100 chance of a bad outcome just isn't equivalent to a certainty of a bad outcome. (You wouldn't spend the same amount to avoid a 1/100 likelihood of a loss as a 100/100 likelihood of a loss.) So it is usual to challenge the Precautionary Principle on the ground that it leads to excessive precautions, simply because it treats low probabilities as certainties. But in some contexts, we have to be careful with this criticism. </w:t>
      </w:r>
      <w:r w:rsidRPr="00FA66B5">
        <w:rPr>
          <w:rFonts w:asciiTheme="majorHAnsi" w:eastAsia="Times New Roman" w:hAnsiTheme="majorHAnsi" w:cstheme="majorHAnsi"/>
          <w:sz w:val="24"/>
          <w:u w:val="single"/>
        </w:rPr>
        <w:t xml:space="preserve">To say the least, there is indeed a good reason to respond </w:t>
      </w:r>
      <w:r w:rsidRPr="00FA66B5">
        <w:rPr>
          <w:rFonts w:asciiTheme="majorHAnsi" w:eastAsia="Times New Roman" w:hAnsiTheme="majorHAnsi" w:cstheme="majorHAnsi"/>
          <w:sz w:val="24"/>
          <w:u w:val="single"/>
        </w:rPr>
        <w:lastRenderedPageBreak/>
        <w:t>to a 1/100 chance</w:t>
      </w:r>
      <w:r w:rsidRPr="00FA66B5">
        <w:rPr>
          <w:rFonts w:asciiTheme="majorHAnsi" w:eastAsia="Times New Roman" w:hAnsiTheme="majorHAnsi" w:cstheme="majorHAnsi"/>
          <w:sz w:val="16"/>
        </w:rPr>
        <w:t xml:space="preserve"> that al Qaeda will obtain nuclear weapons. </w:t>
      </w:r>
      <w:r w:rsidRPr="00FA66B5">
        <w:rPr>
          <w:rFonts w:asciiTheme="majorHAnsi" w:eastAsia="Times New Roman" w:hAnsiTheme="majorHAnsi" w:cstheme="majorHAnsi"/>
          <w:b/>
          <w:bCs/>
          <w:sz w:val="24"/>
          <w:highlight w:val="cyan"/>
          <w:u w:val="single"/>
        </w:rPr>
        <w:t xml:space="preserve">For practical purposes, a </w:t>
      </w:r>
      <w:r w:rsidRPr="00FA66B5">
        <w:rPr>
          <w:rStyle w:val="Emphasis"/>
          <w:rFonts w:asciiTheme="majorHAnsi" w:hAnsiTheme="majorHAnsi" w:cstheme="majorHAnsi"/>
          <w:highlight w:val="cyan"/>
        </w:rPr>
        <w:t xml:space="preserve">1/100 chance of a real catastrophe </w:t>
      </w:r>
      <w:r w:rsidRPr="00FA66B5">
        <w:rPr>
          <w:rStyle w:val="Emphasis"/>
          <w:rFonts w:asciiTheme="majorHAnsi" w:hAnsiTheme="majorHAnsi" w:cstheme="majorHAnsi"/>
          <w:b w:val="0"/>
          <w:bCs/>
        </w:rPr>
        <w:t>might</w:t>
      </w:r>
      <w:r w:rsidRPr="00FA66B5">
        <w:rPr>
          <w:rStyle w:val="Emphasis"/>
          <w:rFonts w:asciiTheme="majorHAnsi" w:hAnsiTheme="majorHAnsi" w:cstheme="majorHAnsi"/>
        </w:rPr>
        <w:t xml:space="preserve"> </w:t>
      </w:r>
      <w:r w:rsidRPr="00FA66B5">
        <w:rPr>
          <w:rStyle w:val="Emphasis"/>
          <w:rFonts w:asciiTheme="majorHAnsi" w:hAnsiTheme="majorHAnsi" w:cstheme="majorHAnsi"/>
          <w:highlight w:val="cyan"/>
        </w:rPr>
        <w:t xml:space="preserve">deserve </w:t>
      </w:r>
      <w:r w:rsidRPr="00FA66B5">
        <w:rPr>
          <w:rStyle w:val="Emphasis"/>
          <w:rFonts w:asciiTheme="majorHAnsi" w:hAnsiTheme="majorHAnsi" w:cstheme="majorHAnsi"/>
          <w:b w:val="0"/>
          <w:bCs/>
        </w:rPr>
        <w:t>something like</w:t>
      </w:r>
      <w:r w:rsidRPr="00FA66B5">
        <w:rPr>
          <w:rStyle w:val="Emphasis"/>
          <w:rFonts w:asciiTheme="majorHAnsi" w:hAnsiTheme="majorHAnsi" w:cstheme="majorHAnsi"/>
        </w:rPr>
        <w:t xml:space="preserve"> </w:t>
      </w:r>
      <w:r w:rsidRPr="00FA66B5">
        <w:rPr>
          <w:rStyle w:val="Emphasis"/>
          <w:rFonts w:asciiTheme="majorHAnsi" w:hAnsiTheme="majorHAnsi" w:cstheme="majorHAnsi"/>
          <w:highlight w:val="cyan"/>
        </w:rPr>
        <w:t>the same response as a 100% chance</w:t>
      </w:r>
      <w:r w:rsidRPr="00FA66B5">
        <w:rPr>
          <w:rFonts w:asciiTheme="majorHAnsi" w:eastAsia="Times New Roman" w:hAnsiTheme="majorHAnsi" w:cstheme="majorHAnsi"/>
          <w:b/>
          <w:bCs/>
          <w:sz w:val="24"/>
          <w:u w:val="single"/>
        </w:rPr>
        <w:t xml:space="preserve"> </w:t>
      </w:r>
      <w:r w:rsidRPr="00FA66B5">
        <w:rPr>
          <w:rFonts w:asciiTheme="majorHAnsi" w:eastAsia="Times New Roman" w:hAnsiTheme="majorHAnsi" w:cstheme="majorHAnsi"/>
          <w:sz w:val="24"/>
          <w:u w:val="single"/>
        </w:rPr>
        <w:t>of a real catastrophe</w:t>
      </w:r>
      <w:r w:rsidRPr="00FA66B5">
        <w:rPr>
          <w:rFonts w:asciiTheme="majorHAnsi" w:eastAsia="Times New Roman" w:hAnsiTheme="majorHAnsi" w:cstheme="majorHAnsi"/>
          <w:b/>
          <w:bCs/>
          <w:sz w:val="24"/>
          <w:u w:val="single"/>
        </w:rPr>
        <w:t>.</w:t>
      </w:r>
      <w:r w:rsidRPr="00FA66B5">
        <w:rPr>
          <w:rFonts w:asciiTheme="majorHAnsi" w:eastAsia="Times New Roman" w:hAnsiTheme="majorHAnsi" w:cstheme="majorHAnsi"/>
          <w:sz w:val="16"/>
        </w:rPr>
        <w:t xml:space="preserve"> (To see the point, </w:t>
      </w:r>
      <w:r w:rsidRPr="00FA66B5">
        <w:rPr>
          <w:rFonts w:asciiTheme="majorHAnsi" w:eastAsia="Times New Roman" w:hAnsiTheme="majorHAnsi" w:cstheme="majorHAnsi"/>
          <w:sz w:val="24"/>
          <w:u w:val="single"/>
        </w:rPr>
        <w:t>imagine a 1/100 chance of the destruction of the United States</w:t>
      </w:r>
      <w:r w:rsidRPr="00FA66B5">
        <w:rPr>
          <w:rFonts w:asciiTheme="majorHAnsi" w:eastAsia="Times New Roman" w:hAnsiTheme="majorHAnsi" w:cstheme="majorHAnsi"/>
          <w:sz w:val="16"/>
        </w:rPr>
        <w:t xml:space="preserve">, or of the East Coast.) In the particular context in which Vice President Cheney offered </w:t>
      </w:r>
      <w:r w:rsidRPr="00FA66B5">
        <w:rPr>
          <w:rFonts w:asciiTheme="majorHAnsi" w:eastAsia="Times New Roman" w:hAnsiTheme="majorHAnsi" w:cstheme="majorHAnsi"/>
          <w:sz w:val="24"/>
          <w:u w:val="single"/>
        </w:rPr>
        <w:t xml:space="preserve">the One Percent Doctrine, he made a good deal of sense -- certainly if he is taken to suggest that a firm response is necessary to avoid a 1% chance of a real catastrophe. </w:t>
      </w:r>
    </w:p>
    <w:p w14:paraId="5EE6F4D9" w14:textId="43DA4103" w:rsidR="00396EF4" w:rsidRPr="00FA66B5" w:rsidRDefault="00616524" w:rsidP="00396EF4">
      <w:pPr>
        <w:pStyle w:val="Heading4"/>
        <w:rPr>
          <w:rFonts w:asciiTheme="majorHAnsi" w:hAnsiTheme="majorHAnsi" w:cstheme="majorHAnsi"/>
        </w:rPr>
      </w:pPr>
      <w:r>
        <w:rPr>
          <w:rFonts w:asciiTheme="majorHAnsi" w:hAnsiTheme="majorHAnsi" w:cstheme="majorHAnsi"/>
        </w:rPr>
        <w:t>7]</w:t>
      </w:r>
      <w:r w:rsidR="00396EF4" w:rsidRPr="00FA66B5">
        <w:rPr>
          <w:rFonts w:asciiTheme="majorHAnsi" w:hAnsiTheme="majorHAnsi" w:cstheme="majorHAnsi"/>
        </w:rPr>
        <w:t xml:space="preserve">Debate’s focus shouldn’t solely be the production of ethical subjectivities. Rather, taking </w:t>
      </w:r>
      <w:r w:rsidR="00396EF4" w:rsidRPr="00FA66B5">
        <w:rPr>
          <w:rFonts w:asciiTheme="majorHAnsi" w:hAnsiTheme="majorHAnsi" w:cstheme="majorHAnsi"/>
          <w:u w:val="single"/>
        </w:rPr>
        <w:t>stances</w:t>
      </w:r>
      <w:r w:rsidR="00396EF4" w:rsidRPr="00FA66B5">
        <w:rPr>
          <w:rFonts w:asciiTheme="majorHAnsi" w:hAnsiTheme="majorHAnsi" w:cstheme="majorHAnsi"/>
        </w:rPr>
        <w:t xml:space="preserve"> on </w:t>
      </w:r>
      <w:r w:rsidR="00396EF4" w:rsidRPr="00FA66B5">
        <w:rPr>
          <w:rFonts w:asciiTheme="majorHAnsi" w:hAnsiTheme="majorHAnsi" w:cstheme="majorHAnsi"/>
          <w:u w:val="single"/>
        </w:rPr>
        <w:t>global issues</w:t>
      </w:r>
      <w:r w:rsidR="00396EF4" w:rsidRPr="00FA66B5">
        <w:rPr>
          <w:rFonts w:asciiTheme="majorHAnsi" w:hAnsiTheme="majorHAnsi" w:cstheme="majorHAnsi"/>
        </w:rPr>
        <w:t xml:space="preserve"> is necessary to develop accountability to global violence.</w:t>
      </w:r>
    </w:p>
    <w:p w14:paraId="5D4C1254" w14:textId="77777777" w:rsidR="00396EF4" w:rsidRPr="00FA66B5" w:rsidRDefault="00396EF4" w:rsidP="00396EF4">
      <w:pPr>
        <w:rPr>
          <w:rFonts w:asciiTheme="majorHAnsi" w:hAnsiTheme="majorHAnsi" w:cstheme="majorHAnsi"/>
          <w:sz w:val="16"/>
          <w:szCs w:val="16"/>
        </w:rPr>
      </w:pPr>
      <w:r w:rsidRPr="00FA66B5">
        <w:rPr>
          <w:rStyle w:val="Style13ptBold"/>
          <w:rFonts w:asciiTheme="majorHAnsi" w:hAnsiTheme="majorHAnsi" w:cstheme="majorHAnsi"/>
        </w:rPr>
        <w:t xml:space="preserve">Chandler 9 </w:t>
      </w:r>
      <w:r w:rsidRPr="00FA66B5">
        <w:rPr>
          <w:rFonts w:asciiTheme="majorHAnsi" w:hAnsiTheme="majorHAnsi" w:cstheme="majorHAnsi"/>
          <w:sz w:val="16"/>
          <w:szCs w:val="16"/>
        </w:rPr>
        <w:t>David Chandler, 2009. Professor of international relations, University of Westminster. “Questioning Global Political Activism,” in What is Radical Politics Today? ed. Jonathan Pugh. 81-4.</w:t>
      </w:r>
    </w:p>
    <w:p w14:paraId="4A681720" w14:textId="20D8BCA7" w:rsidR="00396EF4" w:rsidRPr="00FA66B5" w:rsidRDefault="00396EF4" w:rsidP="00396EF4">
      <w:pPr>
        <w:rPr>
          <w:rStyle w:val="StyleUnderline"/>
          <w:rFonts w:asciiTheme="majorHAnsi" w:hAnsiTheme="majorHAnsi" w:cstheme="majorHAnsi"/>
        </w:rPr>
      </w:pPr>
      <w:r w:rsidRPr="00FA66B5">
        <w:rPr>
          <w:rStyle w:val="StyleUnderline"/>
          <w:rFonts w:asciiTheme="majorHAnsi" w:hAnsiTheme="majorHAnsi" w:cstheme="majorHAnsi"/>
        </w:rPr>
        <w:t xml:space="preserve">But the most </w:t>
      </w:r>
      <w:r w:rsidRPr="00FA66B5">
        <w:rPr>
          <w:rStyle w:val="StyleUnderline"/>
          <w:rFonts w:asciiTheme="majorHAnsi" w:hAnsiTheme="majorHAnsi" w:cstheme="majorHAnsi"/>
          <w:highlight w:val="green"/>
        </w:rPr>
        <w:t>dangerous trends</w:t>
      </w:r>
      <w:r w:rsidRPr="00FA66B5">
        <w:rPr>
          <w:rStyle w:val="StyleUnderline"/>
          <w:rFonts w:asciiTheme="majorHAnsi" w:hAnsiTheme="majorHAnsi" w:cstheme="majorHAnsi"/>
        </w:rPr>
        <w:t xml:space="preserve"> in the discipline today are those frameworks </w:t>
      </w:r>
      <w:r w:rsidRPr="00FA66B5">
        <w:rPr>
          <w:rStyle w:val="StyleUnderline"/>
          <w:rFonts w:asciiTheme="majorHAnsi" w:hAnsiTheme="majorHAnsi" w:cstheme="majorHAnsi"/>
          <w:highlight w:val="green"/>
        </w:rPr>
        <w:t>which</w:t>
      </w:r>
      <w:r w:rsidRPr="00FA66B5">
        <w:rPr>
          <w:rStyle w:val="StyleUnderline"/>
          <w:rFonts w:asciiTheme="majorHAnsi" w:hAnsiTheme="majorHAnsi" w:cstheme="majorHAnsi"/>
        </w:rPr>
        <w:t xml:space="preserve"> have taken up Critical Theory and argue that focusing on the world as it exists is conservative problem-solving while the task for critical theorists is to </w:t>
      </w:r>
      <w:r w:rsidRPr="00FA66B5">
        <w:rPr>
          <w:rStyle w:val="StyleUnderline"/>
          <w:rFonts w:asciiTheme="majorHAnsi" w:hAnsiTheme="majorHAnsi" w:cstheme="majorHAnsi"/>
          <w:highlight w:val="green"/>
        </w:rPr>
        <w:t xml:space="preserve">focus on </w:t>
      </w:r>
      <w:r w:rsidRPr="00FA66B5">
        <w:rPr>
          <w:rStyle w:val="Emphasis"/>
          <w:rFonts w:asciiTheme="majorHAnsi" w:hAnsiTheme="majorHAnsi" w:cstheme="majorHAnsi"/>
          <w:highlight w:val="green"/>
        </w:rPr>
        <w:t>emancipatory</w:t>
      </w:r>
      <w:r w:rsidRPr="00FA66B5">
        <w:rPr>
          <w:rStyle w:val="Emphasis"/>
          <w:rFonts w:asciiTheme="majorHAnsi" w:hAnsiTheme="majorHAnsi" w:cstheme="majorHAnsi"/>
        </w:rPr>
        <w:t xml:space="preserve"> alternative </w:t>
      </w:r>
      <w:r w:rsidRPr="00FA66B5">
        <w:rPr>
          <w:rStyle w:val="Emphasis"/>
          <w:rFonts w:asciiTheme="majorHAnsi" w:hAnsiTheme="majorHAnsi" w:cstheme="majorHAnsi"/>
          <w:highlight w:val="green"/>
        </w:rPr>
        <w:t>forms of living</w:t>
      </w:r>
      <w:r w:rsidRPr="00FA66B5">
        <w:rPr>
          <w:rStyle w:val="Emphasis"/>
          <w:rFonts w:asciiTheme="majorHAnsi" w:hAnsiTheme="majorHAnsi" w:cstheme="majorHAnsi"/>
        </w:rPr>
        <w:t xml:space="preserve"> or of thinking about the world</w:t>
      </w:r>
      <w:r w:rsidRPr="00FA66B5">
        <w:rPr>
          <w:rStyle w:val="StyleUnderline"/>
          <w:rFonts w:asciiTheme="majorHAnsi" w:hAnsiTheme="majorHAnsi" w:cstheme="majorHAnsi"/>
        </w:rPr>
        <w:t xml:space="preserve">. Critical thought then </w:t>
      </w:r>
      <w:r w:rsidRPr="00FA66B5">
        <w:rPr>
          <w:rStyle w:val="StyleUnderline"/>
          <w:rFonts w:asciiTheme="majorHAnsi" w:hAnsiTheme="majorHAnsi" w:cstheme="majorHAnsi"/>
          <w:highlight w:val="green"/>
        </w:rPr>
        <w:t xml:space="preserve">becomes a process of </w:t>
      </w:r>
      <w:r w:rsidRPr="00FA66B5">
        <w:rPr>
          <w:rStyle w:val="Emphasis"/>
          <w:rFonts w:asciiTheme="majorHAnsi" w:hAnsiTheme="majorHAnsi" w:cstheme="majorHAnsi"/>
          <w:highlight w:val="green"/>
        </w:rPr>
        <w:t>wishful thinking</w:t>
      </w:r>
      <w:r w:rsidRPr="00FA66B5">
        <w:rPr>
          <w:rStyle w:val="StyleUnderline"/>
          <w:rFonts w:asciiTheme="majorHAnsi" w:hAnsiTheme="majorHAnsi" w:cstheme="majorHAnsi"/>
          <w:highlight w:val="green"/>
        </w:rPr>
        <w:t xml:space="preserve"> rather than</w:t>
      </w:r>
      <w:r w:rsidRPr="00FA66B5">
        <w:rPr>
          <w:rStyle w:val="StyleUnderline"/>
          <w:rFonts w:asciiTheme="majorHAnsi" w:hAnsiTheme="majorHAnsi" w:cstheme="majorHAnsi"/>
        </w:rPr>
        <w:t xml:space="preserve"> one of </w:t>
      </w:r>
      <w:r w:rsidRPr="00FA66B5">
        <w:rPr>
          <w:rStyle w:val="StyleUnderline"/>
          <w:rFonts w:asciiTheme="majorHAnsi" w:hAnsiTheme="majorHAnsi" w:cstheme="majorHAnsi"/>
          <w:highlight w:val="green"/>
        </w:rPr>
        <w:t>engagement</w:t>
      </w:r>
      <w:r w:rsidRPr="00FA66B5">
        <w:rPr>
          <w:rStyle w:val="StyleUnderline"/>
          <w:rFonts w:asciiTheme="majorHAnsi" w:hAnsiTheme="majorHAnsi" w:cstheme="majorHAnsi"/>
        </w:rPr>
        <w:t>, with its advocates arguing that we need to focus on clarifying our own</w:t>
      </w:r>
      <w:r w:rsidRPr="00FA66B5">
        <w:rPr>
          <w:rFonts w:asciiTheme="majorHAnsi" w:hAnsiTheme="majorHAnsi" w:cstheme="majorHAnsi"/>
          <w:sz w:val="16"/>
        </w:rPr>
        <w:t xml:space="preserve"> [END PAGE 81] </w:t>
      </w:r>
      <w:r w:rsidRPr="00FA66B5">
        <w:rPr>
          <w:rStyle w:val="StyleUnderline"/>
          <w:rFonts w:asciiTheme="majorHAnsi" w:hAnsiTheme="majorHAnsi" w:cstheme="majorHAnsi"/>
          <w:highlight w:val="green"/>
        </w:rPr>
        <w:t>ethical frameworks</w:t>
      </w:r>
      <w:r w:rsidRPr="00FA66B5">
        <w:rPr>
          <w:rStyle w:val="StyleUnderline"/>
          <w:rFonts w:asciiTheme="majorHAnsi" w:hAnsiTheme="majorHAnsi" w:cstheme="majorHAnsi"/>
        </w:rPr>
        <w:t xml:space="preserve"> and</w:t>
      </w:r>
      <w:r w:rsidRPr="00FA66B5">
        <w:rPr>
          <w:rFonts w:asciiTheme="majorHAnsi" w:hAnsiTheme="majorHAnsi" w:cstheme="majorHAnsi"/>
          <w:sz w:val="16"/>
        </w:rPr>
        <w:t xml:space="preserve"> biases and </w:t>
      </w:r>
      <w:r w:rsidRPr="00FA66B5">
        <w:rPr>
          <w:rStyle w:val="StyleUnderline"/>
          <w:rFonts w:asciiTheme="majorHAnsi" w:hAnsiTheme="majorHAnsi" w:cstheme="majorHAnsi"/>
        </w:rPr>
        <w:t xml:space="preserve">positionality, </w:t>
      </w:r>
      <w:r w:rsidRPr="00FA66B5">
        <w:rPr>
          <w:rStyle w:val="Emphasis"/>
          <w:rFonts w:asciiTheme="majorHAnsi" w:hAnsiTheme="majorHAnsi" w:cstheme="majorHAnsi"/>
          <w:highlight w:val="green"/>
        </w:rPr>
        <w:t>before</w:t>
      </w:r>
      <w:r w:rsidRPr="00FA66B5">
        <w:rPr>
          <w:rStyle w:val="Emphasis"/>
          <w:rFonts w:asciiTheme="majorHAnsi" w:hAnsiTheme="majorHAnsi" w:cstheme="majorHAnsi"/>
        </w:rPr>
        <w:t xml:space="preserve"> thinking about or teaching on </w:t>
      </w:r>
      <w:r w:rsidRPr="00FA66B5">
        <w:rPr>
          <w:rStyle w:val="Emphasis"/>
          <w:rFonts w:asciiTheme="majorHAnsi" w:hAnsiTheme="majorHAnsi" w:cstheme="majorHAnsi"/>
          <w:highlight w:val="green"/>
        </w:rPr>
        <w:t>world affairs</w:t>
      </w:r>
      <w:r w:rsidRPr="00FA66B5">
        <w:rPr>
          <w:rStyle w:val="StyleUnderline"/>
          <w:rFonts w:asciiTheme="majorHAnsi" w:hAnsiTheme="majorHAnsi" w:cstheme="majorHAnsi"/>
        </w:rPr>
        <w:t xml:space="preserve">. This </w:t>
      </w:r>
      <w:r w:rsidRPr="00FA66B5">
        <w:rPr>
          <w:rStyle w:val="StyleUnderline"/>
          <w:rFonts w:asciiTheme="majorHAnsi" w:hAnsiTheme="majorHAnsi" w:cstheme="majorHAnsi"/>
          <w:highlight w:val="green"/>
        </w:rPr>
        <w:t xml:space="preserve">becomes </w:t>
      </w:r>
      <w:r w:rsidRPr="00FA66B5">
        <w:rPr>
          <w:rStyle w:val="Emphasis"/>
          <w:rFonts w:asciiTheme="majorHAnsi" w:hAnsiTheme="majorHAnsi" w:cstheme="majorHAnsi"/>
          <w:highlight w:val="green"/>
        </w:rPr>
        <w:t>'me-search' rather than research</w:t>
      </w:r>
      <w:r w:rsidRPr="00FA66B5">
        <w:rPr>
          <w:rFonts w:asciiTheme="majorHAnsi" w:hAnsiTheme="majorHAnsi" w:cstheme="majorHAnsi"/>
          <w:sz w:val="16"/>
        </w:rPr>
        <w:t xml:space="preserve">. We have moved a long way from Hedley Bull's (1995) perspective that, for academic research to be truly radical, we had to put our values to the side to follow where the question or inquiry might lead. The inward-looking and narcissistic trends in academia, where we are more concerned with our reflectivity- the awareness of our own ethics and values - than with engaging with the world, was brought home to me when I asked my IR students which theoretical frameworks they agreed with most. They mostly replied Critical Theory and Constructivism. This is despite the fact that the students thought that states operated on the basis of power and self-interest in a world of anarchy. Their </w:t>
      </w:r>
      <w:r w:rsidRPr="00FA66B5">
        <w:rPr>
          <w:rStyle w:val="StyleUnderline"/>
          <w:rFonts w:asciiTheme="majorHAnsi" w:hAnsiTheme="majorHAnsi" w:cstheme="majorHAnsi"/>
        </w:rPr>
        <w:t>theoretical preferences were based</w:t>
      </w:r>
      <w:r w:rsidRPr="00FA66B5">
        <w:rPr>
          <w:rFonts w:asciiTheme="majorHAnsi" w:hAnsiTheme="majorHAnsi" w:cstheme="majorHAnsi"/>
          <w:sz w:val="16"/>
        </w:rPr>
        <w:t xml:space="preserve"> more </w:t>
      </w:r>
      <w:r w:rsidRPr="00FA66B5">
        <w:rPr>
          <w:rStyle w:val="StyleUnderline"/>
          <w:rFonts w:asciiTheme="majorHAnsi" w:hAnsiTheme="majorHAnsi" w:cstheme="majorHAnsi"/>
        </w:rPr>
        <w:t>on what their choices said about them as ethical individuals, than about how theory might be used to understand and engage with the world</w:t>
      </w:r>
      <w:r w:rsidRPr="00FA66B5">
        <w:rPr>
          <w:rFonts w:asciiTheme="majorHAnsi" w:hAnsiTheme="majorHAnsi" w:cstheme="majorHAnsi"/>
          <w:sz w:val="16"/>
        </w:rPr>
        <w:t xml:space="preserve">. </w:t>
      </w:r>
      <w:r w:rsidRPr="00FA66B5">
        <w:rPr>
          <w:rFonts w:asciiTheme="majorHAnsi" w:hAnsiTheme="majorHAnsi" w:cstheme="majorHAnsi"/>
          <w:sz w:val="16"/>
          <w:szCs w:val="16"/>
        </w:rPr>
        <w:t xml:space="preserve">Conclusion </w:t>
      </w:r>
      <w:r w:rsidRPr="00FA66B5">
        <w:rPr>
          <w:rFonts w:asciiTheme="majorHAnsi" w:hAnsiTheme="majorHAnsi" w:cstheme="majorHAnsi"/>
          <w:sz w:val="16"/>
        </w:rPr>
        <w:t xml:space="preserve">I have attempted to argue that there is a lot at stake in the radical understanding of engagement in global politics. </w:t>
      </w:r>
      <w:r w:rsidRPr="00FA66B5">
        <w:rPr>
          <w:rStyle w:val="StyleUnderline"/>
          <w:rFonts w:asciiTheme="majorHAnsi" w:hAnsiTheme="majorHAnsi" w:cstheme="majorHAnsi"/>
        </w:rPr>
        <w:t>Politics has become a religious activity, an activity which is no longer socially mediated; it is less and less an activity based on social engagement and the testing of ideas</w:t>
      </w:r>
      <w:r w:rsidRPr="00FA66B5">
        <w:rPr>
          <w:rFonts w:asciiTheme="majorHAnsi" w:hAnsiTheme="majorHAnsi" w:cstheme="majorHAnsi"/>
          <w:sz w:val="16"/>
        </w:rPr>
        <w:t xml:space="preserve"> in public debate or in the academy. </w:t>
      </w:r>
      <w:r w:rsidRPr="00FA66B5">
        <w:rPr>
          <w:rStyle w:val="StyleUnderline"/>
          <w:rFonts w:asciiTheme="majorHAnsi" w:hAnsiTheme="majorHAnsi" w:cstheme="majorHAnsi"/>
        </w:rPr>
        <w:t>Doing politics today, whether in radical activism, government policy-making or in academia, seems to bring people into a one-to-one relationship with global issues in the same way religious people have a one-to-one relationship with their God</w:t>
      </w:r>
      <w:r w:rsidRPr="00FA66B5">
        <w:rPr>
          <w:rFonts w:asciiTheme="majorHAnsi" w:hAnsiTheme="majorHAnsi" w:cstheme="majorHAnsi"/>
          <w:sz w:val="16"/>
        </w:rPr>
        <w:t xml:space="preserve">. </w:t>
      </w:r>
      <w:r w:rsidRPr="00FA66B5">
        <w:rPr>
          <w:rStyle w:val="StyleUnderline"/>
          <w:rFonts w:asciiTheme="majorHAnsi" w:hAnsiTheme="majorHAnsi" w:cstheme="majorHAnsi"/>
          <w:highlight w:val="green"/>
        </w:rPr>
        <w:t>Politics is</w:t>
      </w:r>
      <w:r w:rsidRPr="00FA66B5">
        <w:rPr>
          <w:rStyle w:val="StyleUnderline"/>
          <w:rFonts w:asciiTheme="majorHAnsi" w:hAnsiTheme="majorHAnsi" w:cstheme="majorHAnsi"/>
        </w:rPr>
        <w:t xml:space="preserve"> increasingly </w:t>
      </w:r>
      <w:r w:rsidRPr="00FA66B5">
        <w:rPr>
          <w:rStyle w:val="StyleUnderline"/>
          <w:rFonts w:asciiTheme="majorHAnsi" w:hAnsiTheme="majorHAnsi" w:cstheme="majorHAnsi"/>
          <w:highlight w:val="green"/>
        </w:rPr>
        <w:t xml:space="preserve">like </w:t>
      </w:r>
      <w:r w:rsidRPr="00FA66B5">
        <w:rPr>
          <w:rStyle w:val="Emphasis"/>
          <w:rFonts w:asciiTheme="majorHAnsi" w:hAnsiTheme="majorHAnsi" w:cstheme="majorHAnsi"/>
          <w:highlight w:val="green"/>
        </w:rPr>
        <w:t>religion</w:t>
      </w:r>
      <w:r w:rsidRPr="00FA66B5">
        <w:rPr>
          <w:rStyle w:val="StyleUnderline"/>
          <w:rFonts w:asciiTheme="majorHAnsi" w:hAnsiTheme="majorHAnsi" w:cstheme="majorHAnsi"/>
        </w:rPr>
        <w:t xml:space="preserve"> because when </w:t>
      </w:r>
      <w:r w:rsidRPr="00FA66B5">
        <w:rPr>
          <w:rStyle w:val="StyleUnderline"/>
          <w:rFonts w:asciiTheme="majorHAnsi" w:hAnsiTheme="majorHAnsi" w:cstheme="majorHAnsi"/>
          <w:highlight w:val="green"/>
        </w:rPr>
        <w:t>we look for meaning</w:t>
      </w:r>
      <w:r w:rsidRPr="00FA66B5">
        <w:rPr>
          <w:rStyle w:val="StyleUnderline"/>
          <w:rFonts w:asciiTheme="majorHAnsi" w:hAnsiTheme="majorHAnsi" w:cstheme="majorHAnsi"/>
        </w:rPr>
        <w:t xml:space="preserve"> </w:t>
      </w:r>
      <w:r w:rsidRPr="00FA66B5">
        <w:rPr>
          <w:rStyle w:val="Emphasis"/>
          <w:rFonts w:asciiTheme="majorHAnsi" w:hAnsiTheme="majorHAnsi" w:cstheme="majorHAnsi"/>
        </w:rPr>
        <w:t xml:space="preserve">we find it </w:t>
      </w:r>
      <w:r w:rsidRPr="00FA66B5">
        <w:rPr>
          <w:rStyle w:val="Emphasis"/>
          <w:rFonts w:asciiTheme="majorHAnsi" w:hAnsiTheme="majorHAnsi" w:cstheme="majorHAnsi"/>
          <w:highlight w:val="green"/>
        </w:rPr>
        <w:t>inside ourselves</w:t>
      </w:r>
      <w:r w:rsidRPr="00FA66B5">
        <w:rPr>
          <w:rStyle w:val="StyleUnderline"/>
          <w:rFonts w:asciiTheme="majorHAnsi" w:hAnsiTheme="majorHAnsi" w:cstheme="majorHAnsi"/>
          <w:highlight w:val="green"/>
        </w:rPr>
        <w:t xml:space="preserve"> rather than</w:t>
      </w:r>
      <w:r w:rsidRPr="00FA66B5">
        <w:rPr>
          <w:rStyle w:val="StyleUnderline"/>
          <w:rFonts w:asciiTheme="majorHAnsi" w:hAnsiTheme="majorHAnsi" w:cstheme="majorHAnsi"/>
        </w:rPr>
        <w:t xml:space="preserve"> in the </w:t>
      </w:r>
      <w:r w:rsidRPr="00FA66B5">
        <w:rPr>
          <w:rStyle w:val="Emphasis"/>
          <w:rFonts w:asciiTheme="majorHAnsi" w:hAnsiTheme="majorHAnsi" w:cstheme="majorHAnsi"/>
          <w:highlight w:val="green"/>
        </w:rPr>
        <w:t>external consequences</w:t>
      </w:r>
      <w:r w:rsidRPr="00FA66B5">
        <w:rPr>
          <w:rStyle w:val="StyleUnderline"/>
          <w:rFonts w:asciiTheme="majorHAnsi" w:hAnsiTheme="majorHAnsi" w:cstheme="majorHAnsi"/>
          <w:highlight w:val="green"/>
        </w:rPr>
        <w:t xml:space="preserve"> of</w:t>
      </w:r>
      <w:r w:rsidRPr="00FA66B5">
        <w:rPr>
          <w:rStyle w:val="StyleUnderline"/>
          <w:rFonts w:asciiTheme="majorHAnsi" w:hAnsiTheme="majorHAnsi" w:cstheme="majorHAnsi"/>
        </w:rPr>
        <w:t xml:space="preserve"> our </w:t>
      </w:r>
      <w:r w:rsidRPr="00FA66B5">
        <w:rPr>
          <w:rStyle w:val="StyleUnderline"/>
          <w:rFonts w:asciiTheme="majorHAnsi" w:hAnsiTheme="majorHAnsi" w:cstheme="majorHAnsi"/>
          <w:highlight w:val="green"/>
        </w:rPr>
        <w:t>'political' acts</w:t>
      </w:r>
      <w:r w:rsidRPr="00FA66B5">
        <w:rPr>
          <w:rStyle w:val="StyleUnderline"/>
          <w:rFonts w:asciiTheme="majorHAnsi" w:hAnsiTheme="majorHAnsi" w:cstheme="majorHAnsi"/>
        </w:rPr>
        <w:t>. What matters is the conviction</w:t>
      </w:r>
      <w:r w:rsidRPr="00FA66B5">
        <w:rPr>
          <w:rFonts w:asciiTheme="majorHAnsi" w:hAnsiTheme="majorHAnsi" w:cstheme="majorHAnsi"/>
          <w:sz w:val="16"/>
        </w:rPr>
        <w:t xml:space="preserve"> or the act in itself: its connection to the global sphere is one that we increasingly tend to provide idealistically. Another way of expressing this limited sense of our subjectivity is in the popularity of globalisation theory - the idea that instrumentality is no longer possible today because the world is such a complex and interconncted place and therefore there is no way of knowing the consequences of our actions. </w:t>
      </w:r>
      <w:r w:rsidRPr="00FA66B5">
        <w:rPr>
          <w:rStyle w:val="StyleUnderline"/>
          <w:rFonts w:asciiTheme="majorHAnsi" w:hAnsiTheme="majorHAnsi" w:cstheme="majorHAnsi"/>
        </w:rPr>
        <w:t>The more we engage in the new politics where there is an unmediated relationship between us as individuals and global issues, the less we engage instrumentally with the outside world, and the less we engage with our peers</w:t>
      </w:r>
      <w:r w:rsidRPr="00FA66B5">
        <w:rPr>
          <w:rFonts w:asciiTheme="majorHAnsi" w:hAnsiTheme="majorHAnsi" w:cstheme="majorHAnsi"/>
          <w:sz w:val="16"/>
        </w:rPr>
        <w:t xml:space="preserve"> and colleagues </w:t>
      </w:r>
      <w:r w:rsidRPr="00FA66B5">
        <w:rPr>
          <w:rStyle w:val="StyleUnderline"/>
          <w:rFonts w:asciiTheme="majorHAnsi" w:hAnsiTheme="majorHAnsi" w:cstheme="majorHAnsi"/>
        </w:rPr>
        <w:t>at the level of</w:t>
      </w:r>
      <w:r w:rsidRPr="00FA66B5">
        <w:rPr>
          <w:rFonts w:asciiTheme="majorHAnsi" w:hAnsiTheme="majorHAnsi" w:cstheme="majorHAnsi"/>
          <w:sz w:val="16"/>
        </w:rPr>
        <w:t xml:space="preserve"> political or intellectual </w:t>
      </w:r>
      <w:r w:rsidRPr="00FA66B5">
        <w:rPr>
          <w:rStyle w:val="StyleUnderline"/>
          <w:rFonts w:asciiTheme="majorHAnsi" w:hAnsiTheme="majorHAnsi" w:cstheme="majorHAnsi"/>
        </w:rPr>
        <w:t>debate</w:t>
      </w:r>
      <w:r w:rsidRPr="00FA66B5">
        <w:rPr>
          <w:rFonts w:asciiTheme="majorHAnsi" w:hAnsiTheme="majorHAnsi" w:cstheme="majorHAnsi"/>
          <w:sz w:val="16"/>
        </w:rPr>
        <w:t xml:space="preserve"> and organisation. [END PAGE 82] You may be thinking that I have gone some way to describing or identifying what the problems might be but I have not mentioned anything about a solution. I won't dodge the issue. One thing that is clear is that </w:t>
      </w:r>
      <w:r w:rsidRPr="00FA66B5">
        <w:rPr>
          <w:rStyle w:val="StyleUnderline"/>
          <w:rFonts w:asciiTheme="majorHAnsi" w:hAnsiTheme="majorHAnsi" w:cstheme="majorHAnsi"/>
          <w:highlight w:val="green"/>
        </w:rPr>
        <w:t>the solution is not purely</w:t>
      </w:r>
      <w:r w:rsidRPr="00FA66B5">
        <w:rPr>
          <w:rStyle w:val="StyleUnderline"/>
          <w:rFonts w:asciiTheme="majorHAnsi" w:hAnsiTheme="majorHAnsi" w:cstheme="majorHAnsi"/>
        </w:rPr>
        <w:t xml:space="preserve"> an </w:t>
      </w:r>
      <w:r w:rsidRPr="00FA66B5">
        <w:rPr>
          <w:rStyle w:val="StyleUnderline"/>
          <w:rFonts w:asciiTheme="majorHAnsi" w:hAnsiTheme="majorHAnsi" w:cstheme="majorHAnsi"/>
          <w:highlight w:val="green"/>
        </w:rPr>
        <w:t>intellectual</w:t>
      </w:r>
      <w:r w:rsidRPr="00FA66B5">
        <w:rPr>
          <w:rFonts w:asciiTheme="majorHAnsi" w:hAnsiTheme="majorHAnsi" w:cstheme="majorHAnsi"/>
          <w:sz w:val="16"/>
        </w:rPr>
        <w:t xml:space="preserve"> or academic </w:t>
      </w:r>
      <w:r w:rsidRPr="00FA66B5">
        <w:rPr>
          <w:rStyle w:val="StyleUnderline"/>
          <w:rFonts w:asciiTheme="majorHAnsi" w:hAnsiTheme="majorHAnsi" w:cstheme="majorHAnsi"/>
        </w:rPr>
        <w:t>one; the demand for global ethics is generated by our social reality and social experiences</w:t>
      </w:r>
      <w:r w:rsidRPr="00FA66B5">
        <w:rPr>
          <w:rFonts w:asciiTheme="majorHAnsi" w:hAnsiTheme="majorHAnsi" w:cstheme="majorHAnsi"/>
          <w:sz w:val="16"/>
        </w:rPr>
        <w:t xml:space="preserve">. Marx spent some time considering a similar crisis of political subjectivity in 1840s Germany and in his writings - The German Ideology, Introduction to the Critique of Hegel's Philosophy of Right, Theses on Feuerbach, and elsewhere - he raged against the idealism of contemporary thought and argued that the criticism of religion needed to be replaced by the criticism of politics - by political activism and social change based on the emerging proletariat (see Marx, 1975, for example). Nearly two centuries later </w:t>
      </w:r>
      <w:r w:rsidRPr="00FA66B5">
        <w:rPr>
          <w:rStyle w:val="StyleUnderline"/>
          <w:rFonts w:asciiTheme="majorHAnsi" w:hAnsiTheme="majorHAnsi" w:cstheme="majorHAnsi"/>
        </w:rPr>
        <w:t>it is more difficult to see an emerging political subject which can fulfil the task of 'changing the world' rather than merely 'reinterpreting it' through philosophy</w:t>
      </w:r>
      <w:r w:rsidRPr="00FA66B5">
        <w:rPr>
          <w:rFonts w:asciiTheme="majorHAnsi" w:hAnsiTheme="majorHAnsi" w:cstheme="majorHAnsi"/>
          <w:sz w:val="16"/>
        </w:rPr>
        <w:t xml:space="preserve">. I have two suggestions. Firstly, </w:t>
      </w:r>
      <w:r w:rsidRPr="00FA66B5">
        <w:rPr>
          <w:rFonts w:asciiTheme="majorHAnsi" w:hAnsiTheme="majorHAnsi" w:cstheme="majorHAnsi"/>
          <w:sz w:val="16"/>
        </w:rPr>
        <w:lastRenderedPageBreak/>
        <w:t xml:space="preserve">that </w:t>
      </w:r>
      <w:r w:rsidRPr="00FA66B5">
        <w:rPr>
          <w:rStyle w:val="StyleUnderline"/>
          <w:rFonts w:asciiTheme="majorHAnsi" w:hAnsiTheme="majorHAnsi" w:cstheme="majorHAnsi"/>
        </w:rPr>
        <w:t>there is a pressing need for an intellectual struggle against the idealism of global ethics</w:t>
      </w:r>
      <w:r w:rsidRPr="00FA66B5">
        <w:rPr>
          <w:rFonts w:asciiTheme="majorHAnsi" w:hAnsiTheme="majorHAnsi" w:cstheme="majorHAnsi"/>
          <w:sz w:val="16"/>
        </w:rPr>
        <w:t xml:space="preserve">. The point needs to be emphasised that </w:t>
      </w:r>
      <w:r w:rsidRPr="00FA66B5">
        <w:rPr>
          <w:rStyle w:val="StyleUnderline"/>
          <w:rFonts w:asciiTheme="majorHAnsi" w:hAnsiTheme="majorHAnsi" w:cstheme="majorHAnsi"/>
        </w:rPr>
        <w:t xml:space="preserve">our freedom to engage in politics, </w:t>
      </w:r>
      <w:r w:rsidRPr="00FA66B5">
        <w:rPr>
          <w:rStyle w:val="StyleUnderline"/>
          <w:rFonts w:asciiTheme="majorHAnsi" w:hAnsiTheme="majorHAnsi" w:cstheme="majorHAnsi"/>
          <w:highlight w:val="green"/>
        </w:rPr>
        <w:t>to choose</w:t>
      </w:r>
      <w:r w:rsidRPr="00FA66B5">
        <w:rPr>
          <w:rStyle w:val="StyleUnderline"/>
          <w:rFonts w:asciiTheme="majorHAnsi" w:hAnsiTheme="majorHAnsi" w:cstheme="majorHAnsi"/>
        </w:rPr>
        <w:t xml:space="preserve"> our </w:t>
      </w:r>
      <w:r w:rsidRPr="00FA66B5">
        <w:rPr>
          <w:rStyle w:val="StyleUnderline"/>
          <w:rFonts w:asciiTheme="majorHAnsi" w:hAnsiTheme="majorHAnsi" w:cstheme="majorHAnsi"/>
          <w:highlight w:val="green"/>
        </w:rPr>
        <w:t>identities</w:t>
      </w:r>
      <w:r w:rsidRPr="00FA66B5">
        <w:rPr>
          <w:rStyle w:val="StyleUnderline"/>
          <w:rFonts w:asciiTheme="majorHAnsi" w:hAnsiTheme="majorHAnsi" w:cstheme="majorHAnsi"/>
        </w:rPr>
        <w:t xml:space="preserve"> and political campaigns, as well as governments' freedom to choose their ethical campaigns and wars of choice, </w:t>
      </w:r>
      <w:r w:rsidRPr="00FA66B5">
        <w:rPr>
          <w:rStyle w:val="Emphasis"/>
          <w:rFonts w:asciiTheme="majorHAnsi" w:hAnsiTheme="majorHAnsi" w:cstheme="majorHAnsi"/>
          <w:highlight w:val="green"/>
        </w:rPr>
        <w:t>reflects a lack of</w:t>
      </w:r>
      <w:r w:rsidRPr="00FA66B5">
        <w:rPr>
          <w:rFonts w:asciiTheme="majorHAnsi" w:hAnsiTheme="majorHAnsi" w:cstheme="majorHAnsi"/>
          <w:sz w:val="16"/>
        </w:rPr>
        <w:t xml:space="preserve"> socialties and </w:t>
      </w:r>
      <w:r w:rsidRPr="00FA66B5">
        <w:rPr>
          <w:rStyle w:val="Emphasis"/>
          <w:rFonts w:asciiTheme="majorHAnsi" w:hAnsiTheme="majorHAnsi" w:cstheme="majorHAnsi"/>
          <w:highlight w:val="green"/>
        </w:rPr>
        <w:t>social engagement</w:t>
      </w:r>
      <w:r w:rsidRPr="00FA66B5">
        <w:rPr>
          <w:rStyle w:val="StyleUnderline"/>
          <w:rFonts w:asciiTheme="majorHAnsi" w:hAnsiTheme="majorHAnsi" w:cstheme="majorHAnsi"/>
        </w:rPr>
        <w:t>. There is no global political struggle between 'Empire' and its 'Radical Discontents'; the</w:t>
      </w:r>
      <w:r w:rsidRPr="00FA66B5">
        <w:rPr>
          <w:rFonts w:asciiTheme="majorHAnsi" w:hAnsiTheme="majorHAnsi" w:cstheme="majorHAnsi"/>
          <w:sz w:val="16"/>
        </w:rPr>
        <w:t xml:space="preserve"> Foucauldian </w:t>
      </w:r>
      <w:r w:rsidRPr="00FA66B5">
        <w:rPr>
          <w:rStyle w:val="StyleUnderline"/>
          <w:rFonts w:asciiTheme="majorHAnsi" w:hAnsiTheme="majorHAnsi" w:cstheme="majorHAnsi"/>
        </w:rPr>
        <w:t xml:space="preserve">temptation </w:t>
      </w:r>
      <w:r w:rsidRPr="00FA66B5">
        <w:rPr>
          <w:rStyle w:val="StyleUnderline"/>
          <w:rFonts w:asciiTheme="majorHAnsi" w:hAnsiTheme="majorHAnsi" w:cstheme="majorHAnsi"/>
          <w:highlight w:val="green"/>
        </w:rPr>
        <w:t>to see</w:t>
      </w:r>
      <w:r w:rsidRPr="00FA66B5">
        <w:rPr>
          <w:rStyle w:val="StyleUnderline"/>
          <w:rFonts w:asciiTheme="majorHAnsi" w:hAnsiTheme="majorHAnsi" w:cstheme="majorHAnsi"/>
        </w:rPr>
        <w:t xml:space="preserve"> power and </w:t>
      </w:r>
      <w:r w:rsidRPr="00FA66B5">
        <w:rPr>
          <w:rStyle w:val="StyleUnderline"/>
          <w:rFonts w:asciiTheme="majorHAnsi" w:hAnsiTheme="majorHAnsi" w:cstheme="majorHAnsi"/>
          <w:highlight w:val="green"/>
        </w:rPr>
        <w:t>resistance everywhere is</w:t>
      </w:r>
      <w:r w:rsidRPr="00FA66B5">
        <w:rPr>
          <w:rStyle w:val="StyleUnderline"/>
          <w:rFonts w:asciiTheme="majorHAnsi" w:hAnsiTheme="majorHAnsi" w:cstheme="majorHAnsi"/>
        </w:rPr>
        <w:t xml:space="preserve"> a product of </w:t>
      </w:r>
      <w:r w:rsidRPr="00FA66B5">
        <w:rPr>
          <w:rStyle w:val="Emphasis"/>
          <w:rFonts w:asciiTheme="majorHAnsi" w:hAnsiTheme="majorHAnsi" w:cstheme="majorHAnsi"/>
        </w:rPr>
        <w:t xml:space="preserve">wishful or </w:t>
      </w:r>
      <w:r w:rsidRPr="00FA66B5">
        <w:rPr>
          <w:rStyle w:val="Emphasis"/>
          <w:rFonts w:asciiTheme="majorHAnsi" w:hAnsiTheme="majorHAnsi" w:cstheme="majorHAnsi"/>
          <w:highlight w:val="green"/>
        </w:rPr>
        <w:t>lazy thinking</w:t>
      </w:r>
      <w:r w:rsidRPr="00FA66B5">
        <w:rPr>
          <w:rFonts w:asciiTheme="majorHAnsi" w:hAnsiTheme="majorHAnsi" w:cstheme="majorHAnsi"/>
          <w:sz w:val="16"/>
        </w:rPr>
        <w:t xml:space="preserve"> dominated by the social categories of the past. </w:t>
      </w:r>
      <w:r w:rsidRPr="00FA66B5">
        <w:rPr>
          <w:rStyle w:val="StyleUnderline"/>
          <w:rFonts w:asciiTheme="majorHAnsi" w:hAnsiTheme="majorHAnsi" w:cstheme="majorHAnsi"/>
        </w:rPr>
        <w:t xml:space="preserve">The stakes are not in the global stratosphere but much closer to home. Politics appears to have gone global because there is a breakdown of genuine community and the construction of fantasy communities and fantasy connections in global space. Unless we bring politics </w:t>
      </w:r>
      <w:r w:rsidRPr="00FA66B5">
        <w:rPr>
          <w:rStyle w:val="Emphasis"/>
          <w:rFonts w:asciiTheme="majorHAnsi" w:hAnsiTheme="majorHAnsi" w:cstheme="majorHAnsi"/>
        </w:rPr>
        <w:t>back down to earth from heaven</w:t>
      </w:r>
      <w:r w:rsidRPr="00FA66B5">
        <w:rPr>
          <w:rStyle w:val="StyleUnderline"/>
          <w:rFonts w:asciiTheme="majorHAnsi" w:hAnsiTheme="majorHAnsi" w:cstheme="majorHAnsi"/>
        </w:rPr>
        <w:t>, our critical, social and intellectual lives will continue to be diminished ones</w:t>
      </w:r>
      <w:r w:rsidRPr="00FA66B5">
        <w:rPr>
          <w:rFonts w:asciiTheme="majorHAnsi" w:hAnsiTheme="majorHAnsi" w:cstheme="majorHAnsi"/>
          <w:sz w:val="16"/>
        </w:rPr>
        <w:t xml:space="preserve">. Secondly, on the basis that the political freedom of our social atomisation leads us into increasingly idealised approaches to the world we live in, </w:t>
      </w:r>
      <w:r w:rsidRPr="00FA66B5">
        <w:rPr>
          <w:rStyle w:val="StyleUnderline"/>
          <w:rFonts w:asciiTheme="majorHAnsi" w:hAnsiTheme="majorHAnsi" w:cstheme="majorHAnsi"/>
        </w:rPr>
        <w:t>we should take more seriously</w:t>
      </w:r>
      <w:r w:rsidRPr="00FA66B5">
        <w:rPr>
          <w:rFonts w:asciiTheme="majorHAnsi" w:hAnsiTheme="majorHAnsi" w:cstheme="majorHAnsi"/>
          <w:sz w:val="16"/>
        </w:rPr>
        <w:t xml:space="preserve"> Hedley Bull's (1995) </w:t>
      </w:r>
      <w:r w:rsidRPr="00FA66B5">
        <w:rPr>
          <w:rStyle w:val="StyleUnderline"/>
          <w:rFonts w:asciiTheme="majorHAnsi" w:hAnsiTheme="majorHAnsi" w:cstheme="majorHAnsi"/>
        </w:rPr>
        <w:t>injunction to</w:t>
      </w:r>
      <w:r w:rsidRPr="00FA66B5">
        <w:rPr>
          <w:rFonts w:asciiTheme="majorHAnsi" w:hAnsiTheme="majorHAnsi" w:cstheme="majorHAnsi"/>
          <w:sz w:val="16"/>
        </w:rPr>
        <w:t xml:space="preserve"> pursue the question, or in Alain Badiou's (2004: 237-8) words </w:t>
      </w:r>
      <w:r w:rsidRPr="00FA66B5">
        <w:rPr>
          <w:rStyle w:val="StyleUnderline"/>
          <w:rFonts w:asciiTheme="majorHAnsi" w:hAnsiTheme="majorHAnsi" w:cstheme="majorHAnsi"/>
        </w:rPr>
        <w:t xml:space="preserve">subordinate ourselves to the 'discipline of the real'. Subordination to the world outside us is a powerful factor that can bind those interested in critical research, whereas the turn away from the world and the </w:t>
      </w:r>
      <w:r w:rsidRPr="00FA66B5">
        <w:rPr>
          <w:rStyle w:val="StyleUnderline"/>
          <w:rFonts w:asciiTheme="majorHAnsi" w:hAnsiTheme="majorHAnsi" w:cstheme="majorHAnsi"/>
          <w:highlight w:val="green"/>
        </w:rPr>
        <w:t>focus on</w:t>
      </w:r>
      <w:r w:rsidRPr="00FA66B5">
        <w:rPr>
          <w:rStyle w:val="StyleUnderline"/>
          <w:rFonts w:asciiTheme="majorHAnsi" w:hAnsiTheme="majorHAnsi" w:cstheme="majorHAnsi"/>
        </w:rPr>
        <w:t xml:space="preserve"> our personal </w:t>
      </w:r>
      <w:r w:rsidRPr="00FA66B5">
        <w:rPr>
          <w:rStyle w:val="StyleUnderline"/>
          <w:rFonts w:asciiTheme="majorHAnsi" w:hAnsiTheme="majorHAnsi" w:cstheme="majorHAnsi"/>
          <w:highlight w:val="green"/>
        </w:rPr>
        <w:t>values can</w:t>
      </w:r>
      <w:r w:rsidRPr="00FA66B5">
        <w:rPr>
          <w:rStyle w:val="StyleUnderline"/>
          <w:rFonts w:asciiTheme="majorHAnsi" w:hAnsiTheme="majorHAnsi" w:cstheme="majorHAnsi"/>
        </w:rPr>
        <w:t xml:space="preserve"> ultimately </w:t>
      </w:r>
      <w:r w:rsidRPr="00FA66B5">
        <w:rPr>
          <w:rStyle w:val="Emphasis"/>
          <w:rFonts w:asciiTheme="majorHAnsi" w:hAnsiTheme="majorHAnsi" w:cstheme="majorHAnsi"/>
          <w:highlight w:val="green"/>
        </w:rPr>
        <w:t>only be divisive</w:t>
      </w:r>
      <w:r w:rsidRPr="00FA66B5">
        <w:rPr>
          <w:rStyle w:val="StyleUnderline"/>
          <w:rFonts w:asciiTheme="majorHAnsi" w:hAnsiTheme="majorHAnsi" w:cstheme="majorHAnsi"/>
        </w:rPr>
        <w:t xml:space="preserve">. To facilitate </w:t>
      </w:r>
      <w:r w:rsidRPr="00FA66B5">
        <w:rPr>
          <w:rStyle w:val="StyleUnderline"/>
          <w:rFonts w:asciiTheme="majorHAnsi" w:hAnsiTheme="majorHAnsi" w:cstheme="majorHAnsi"/>
          <w:highlight w:val="green"/>
        </w:rPr>
        <w:t>external engagement</w:t>
      </w:r>
      <w:r w:rsidRPr="00FA66B5">
        <w:rPr>
          <w:rStyle w:val="StyleUnderline"/>
          <w:rFonts w:asciiTheme="majorHAnsi" w:hAnsiTheme="majorHAnsi" w:cstheme="majorHAnsi"/>
        </w:rPr>
        <w:t xml:space="preserve"> and external judgement</w:t>
      </w:r>
      <w:r w:rsidRPr="00FA66B5">
        <w:rPr>
          <w:rFonts w:asciiTheme="majorHAnsi" w:hAnsiTheme="majorHAnsi" w:cstheme="majorHAnsi"/>
          <w:sz w:val="16"/>
        </w:rPr>
        <w:t xml:space="preserve">, I suggest we </w:t>
      </w:r>
      <w:r w:rsidRPr="00FA66B5">
        <w:rPr>
          <w:rStyle w:val="StyleUnderline"/>
          <w:rFonts w:asciiTheme="majorHAnsi" w:hAnsiTheme="majorHAnsi" w:cstheme="majorHAnsi"/>
        </w:rPr>
        <w:t xml:space="preserve">experiment with ways to build up social bonds with our peers that </w:t>
      </w:r>
      <w:r w:rsidRPr="00FA66B5">
        <w:rPr>
          <w:rStyle w:val="StyleUnderline"/>
          <w:rFonts w:asciiTheme="majorHAnsi" w:hAnsiTheme="majorHAnsi" w:cstheme="majorHAnsi"/>
          <w:highlight w:val="green"/>
        </w:rPr>
        <w:t>can</w:t>
      </w:r>
      <w:r w:rsidRPr="00FA66B5">
        <w:rPr>
          <w:rStyle w:val="StyleUnderline"/>
          <w:rFonts w:asciiTheme="majorHAnsi" w:hAnsiTheme="majorHAnsi" w:cstheme="majorHAnsi"/>
        </w:rPr>
        <w:t xml:space="preserve"> limit our freedoms and </w:t>
      </w:r>
      <w:r w:rsidRPr="00FA66B5">
        <w:rPr>
          <w:rStyle w:val="Emphasis"/>
          <w:rFonts w:asciiTheme="majorHAnsi" w:hAnsiTheme="majorHAnsi" w:cstheme="majorHAnsi"/>
          <w:highlight w:val="green"/>
        </w:rPr>
        <w:t>develop</w:t>
      </w:r>
      <w:r w:rsidRPr="00FA66B5">
        <w:rPr>
          <w:rStyle w:val="Emphasis"/>
          <w:rFonts w:asciiTheme="majorHAnsi" w:hAnsiTheme="majorHAnsi" w:cstheme="majorHAnsi"/>
        </w:rPr>
        <w:t xml:space="preserve"> our sense of </w:t>
      </w:r>
      <w:r w:rsidRPr="00FA66B5">
        <w:rPr>
          <w:rStyle w:val="Emphasis"/>
          <w:rFonts w:asciiTheme="majorHAnsi" w:hAnsiTheme="majorHAnsi" w:cstheme="majorHAnsi"/>
          <w:highlight w:val="green"/>
        </w:rPr>
        <w:t>responsibility and accountability</w:t>
      </w:r>
      <w:r w:rsidRPr="00FA66B5">
        <w:rPr>
          <w:rStyle w:val="StyleUnderline"/>
          <w:rFonts w:asciiTheme="majorHAnsi" w:hAnsiTheme="majorHAnsi" w:cstheme="majorHAnsi"/>
        </w:rPr>
        <w:t xml:space="preserve"> to others.</w:t>
      </w:r>
    </w:p>
    <w:p w14:paraId="4100C7A2" w14:textId="77777777" w:rsidR="00396EF4" w:rsidRPr="00396EF4" w:rsidRDefault="00396EF4" w:rsidP="00396EF4"/>
    <w:sectPr w:rsidR="00396EF4" w:rsidRPr="00396E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iti TC Light">
    <w:altName w:val="HEITI TC LIGHT"/>
    <w:panose1 w:val="02000000000000000000"/>
    <w:charset w:val="80"/>
    <w:family w:val="auto"/>
    <w:pitch w:val="variable"/>
    <w:sig w:usb0="8000002F" w:usb1="0807004A" w:usb2="00000010" w:usb3="00000000" w:csb0="003E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B1887"/>
    <w:rsid w:val="000029E3"/>
    <w:rsid w:val="000029E8"/>
    <w:rsid w:val="00004225"/>
    <w:rsid w:val="000055B9"/>
    <w:rsid w:val="000066CA"/>
    <w:rsid w:val="00007264"/>
    <w:rsid w:val="000076A9"/>
    <w:rsid w:val="00014FAD"/>
    <w:rsid w:val="00015D2A"/>
    <w:rsid w:val="00016F07"/>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4DD1"/>
    <w:rsid w:val="00117316"/>
    <w:rsid w:val="001209B4"/>
    <w:rsid w:val="00133D14"/>
    <w:rsid w:val="00165B3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058"/>
    <w:rsid w:val="00290C5A"/>
    <w:rsid w:val="00290C92"/>
    <w:rsid w:val="0029647A"/>
    <w:rsid w:val="00296504"/>
    <w:rsid w:val="002B5511"/>
    <w:rsid w:val="002B7ACF"/>
    <w:rsid w:val="002E0643"/>
    <w:rsid w:val="002E392E"/>
    <w:rsid w:val="002E6308"/>
    <w:rsid w:val="002E6BBC"/>
    <w:rsid w:val="002F1BA9"/>
    <w:rsid w:val="002F6682"/>
    <w:rsid w:val="002F6E74"/>
    <w:rsid w:val="003106B3"/>
    <w:rsid w:val="0031385D"/>
    <w:rsid w:val="003171AB"/>
    <w:rsid w:val="003223B2"/>
    <w:rsid w:val="00322A67"/>
    <w:rsid w:val="00330E13"/>
    <w:rsid w:val="00335A23"/>
    <w:rsid w:val="00340707"/>
    <w:rsid w:val="00341C61"/>
    <w:rsid w:val="00351841"/>
    <w:rsid w:val="003556DC"/>
    <w:rsid w:val="003624A6"/>
    <w:rsid w:val="00364ADF"/>
    <w:rsid w:val="00365C8D"/>
    <w:rsid w:val="003670D9"/>
    <w:rsid w:val="00370B41"/>
    <w:rsid w:val="00371B27"/>
    <w:rsid w:val="003726C3"/>
    <w:rsid w:val="00375D2E"/>
    <w:rsid w:val="00383071"/>
    <w:rsid w:val="00383B19"/>
    <w:rsid w:val="00384CBC"/>
    <w:rsid w:val="003933F9"/>
    <w:rsid w:val="00393E91"/>
    <w:rsid w:val="00395864"/>
    <w:rsid w:val="00396557"/>
    <w:rsid w:val="00396EF4"/>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1887"/>
    <w:rsid w:val="004B37B4"/>
    <w:rsid w:val="004B72B4"/>
    <w:rsid w:val="004C0314"/>
    <w:rsid w:val="004C0D3D"/>
    <w:rsid w:val="004C213E"/>
    <w:rsid w:val="004C376C"/>
    <w:rsid w:val="004C657F"/>
    <w:rsid w:val="004D17D8"/>
    <w:rsid w:val="004D52D8"/>
    <w:rsid w:val="004E355B"/>
    <w:rsid w:val="005028E5"/>
    <w:rsid w:val="00503735"/>
    <w:rsid w:val="005129E8"/>
    <w:rsid w:val="00514B56"/>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58EE"/>
    <w:rsid w:val="00577C12"/>
    <w:rsid w:val="00580BFC"/>
    <w:rsid w:val="00581048"/>
    <w:rsid w:val="00581203"/>
    <w:rsid w:val="0058349C"/>
    <w:rsid w:val="00585FBE"/>
    <w:rsid w:val="005870E8"/>
    <w:rsid w:val="0058789C"/>
    <w:rsid w:val="00596756"/>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524"/>
    <w:rsid w:val="00617030"/>
    <w:rsid w:val="00621301"/>
    <w:rsid w:val="0062173F"/>
    <w:rsid w:val="006235FB"/>
    <w:rsid w:val="00624CBC"/>
    <w:rsid w:val="00626A15"/>
    <w:rsid w:val="006379E9"/>
    <w:rsid w:val="006438CB"/>
    <w:rsid w:val="006463B7"/>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13F"/>
    <w:rsid w:val="00752712"/>
    <w:rsid w:val="00753A84"/>
    <w:rsid w:val="007611F5"/>
    <w:rsid w:val="007619E4"/>
    <w:rsid w:val="00761E75"/>
    <w:rsid w:val="00762105"/>
    <w:rsid w:val="0076495E"/>
    <w:rsid w:val="00765FC8"/>
    <w:rsid w:val="00775694"/>
    <w:rsid w:val="00791056"/>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7E8C"/>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2786"/>
    <w:rsid w:val="009834F1"/>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3F0F"/>
    <w:rsid w:val="00B75C54"/>
    <w:rsid w:val="00B8710E"/>
    <w:rsid w:val="00B92A93"/>
    <w:rsid w:val="00B92C4F"/>
    <w:rsid w:val="00BA17A8"/>
    <w:rsid w:val="00BA3C33"/>
    <w:rsid w:val="00BB0878"/>
    <w:rsid w:val="00BB1879"/>
    <w:rsid w:val="00BB425F"/>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70D3"/>
    <w:rsid w:val="00C81619"/>
    <w:rsid w:val="00C9041C"/>
    <w:rsid w:val="00CA013C"/>
    <w:rsid w:val="00CA6D6D"/>
    <w:rsid w:val="00CC7A4E"/>
    <w:rsid w:val="00CD1359"/>
    <w:rsid w:val="00CD4C83"/>
    <w:rsid w:val="00D01EDC"/>
    <w:rsid w:val="00D078AA"/>
    <w:rsid w:val="00D10058"/>
    <w:rsid w:val="00D11978"/>
    <w:rsid w:val="00D15E30"/>
    <w:rsid w:val="00D16129"/>
    <w:rsid w:val="00D2489A"/>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D7F35"/>
    <w:rsid w:val="00DE0749"/>
    <w:rsid w:val="00DE11D5"/>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608"/>
    <w:rsid w:val="00F21C79"/>
    <w:rsid w:val="00F238C9"/>
    <w:rsid w:val="00F23CA5"/>
    <w:rsid w:val="00F277AA"/>
    <w:rsid w:val="00F31955"/>
    <w:rsid w:val="00F34C06"/>
    <w:rsid w:val="00F43EA3"/>
    <w:rsid w:val="00F50C55"/>
    <w:rsid w:val="00F57FFB"/>
    <w:rsid w:val="00F601E6"/>
    <w:rsid w:val="00F73954"/>
    <w:rsid w:val="00F94060"/>
    <w:rsid w:val="00F9418A"/>
    <w:rsid w:val="00FA56F6"/>
    <w:rsid w:val="00FB329D"/>
    <w:rsid w:val="00FC27E3"/>
    <w:rsid w:val="00FC74C7"/>
    <w:rsid w:val="00FD451D"/>
    <w:rsid w:val="00FD5B22"/>
    <w:rsid w:val="00FE1B01"/>
    <w:rsid w:val="00FF5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8A6CA3"/>
  <w14:defaultImageDpi w14:val="300"/>
  <w15:docId w15:val="{3239ACD7-2B24-934F-8FC7-22EB3B3B4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93E9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93E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93E9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93E9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393E9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93E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3E91"/>
  </w:style>
  <w:style w:type="character" w:customStyle="1" w:styleId="Heading1Char">
    <w:name w:val="Heading 1 Char"/>
    <w:aliases w:val="Pocket Char"/>
    <w:basedOn w:val="DefaultParagraphFont"/>
    <w:link w:val="Heading1"/>
    <w:uiPriority w:val="9"/>
    <w:rsid w:val="00393E9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93E9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93E91"/>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393E9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93E91"/>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393E91"/>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s"/>
    <w:basedOn w:val="DefaultParagraphFont"/>
    <w:link w:val="textbold"/>
    <w:uiPriority w:val="20"/>
    <w:qFormat/>
    <w:rsid w:val="00393E9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93E91"/>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393E91"/>
    <w:rPr>
      <w:color w:val="auto"/>
      <w:u w:val="none"/>
    </w:rPr>
  </w:style>
  <w:style w:type="paragraph" w:styleId="DocumentMap">
    <w:name w:val="Document Map"/>
    <w:basedOn w:val="Normal"/>
    <w:link w:val="DocumentMapChar"/>
    <w:uiPriority w:val="99"/>
    <w:semiHidden/>
    <w:unhideWhenUsed/>
    <w:rsid w:val="00393E9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93E91"/>
    <w:rPr>
      <w:rFonts w:ascii="Lucida Grande" w:hAnsi="Lucida Grande" w:cs="Lucida Grande"/>
    </w:rPr>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4B188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4B1887"/>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Emphasis1">
    <w:name w:val="Emphasis1"/>
    <w:basedOn w:val="Normal"/>
    <w:autoRedefine/>
    <w:uiPriority w:val="20"/>
    <w:qFormat/>
    <w:rsid w:val="006463B7"/>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Card Format,ClearFormatting,DDI Tag,Tag Title,No Spacing51,No Spacing6,No Spacing7,Very Small Text,No Spacing8,Dont u,No Spacing311,Clear"/>
    <w:basedOn w:val="Heading1"/>
    <w:autoRedefine/>
    <w:uiPriority w:val="99"/>
    <w:qFormat/>
    <w:rsid w:val="00396EF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ace.com/9329-earth-unique-life-common-universe.html" TargetMode="External"/><Relationship Id="rId18" Type="http://schemas.openxmlformats.org/officeDocument/2006/relationships/hyperlink" Target="https://www.brookings.edu/book/turning-point/" TargetMode="External"/><Relationship Id="rId3" Type="http://schemas.openxmlformats.org/officeDocument/2006/relationships/customXml" Target="../customXml/item3.xml"/><Relationship Id="rId21" Type="http://schemas.openxmlformats.org/officeDocument/2006/relationships/hyperlink" Target="https://www.russiamatters.org/sites/default/files/media/files/Entanglement_interior_FNL.pdf" TargetMode="External"/><Relationship Id="rId7" Type="http://schemas.openxmlformats.org/officeDocument/2006/relationships/settings" Target="settings.xml"/><Relationship Id="rId12" Type="http://schemas.openxmlformats.org/officeDocument/2006/relationships/hyperlink" Target="https://mars.nasa.gov/resources/22474/jezero-crater-mars-2020s-landing-site/" TargetMode="External"/><Relationship Id="rId17" Type="http://schemas.openxmlformats.org/officeDocument/2006/relationships/hyperlink" Target="https://www.sciencefocus.com/space/space-mining-the-new-goldrush/" TargetMode="External"/><Relationship Id="rId2" Type="http://schemas.openxmlformats.org/officeDocument/2006/relationships/customXml" Target="../customXml/item2.xml"/><Relationship Id="rId16" Type="http://schemas.openxmlformats.org/officeDocument/2006/relationships/hyperlink" Target="https://unitedearth.us/religion-and-spirituality/does-seeing-earth-from-space-alter-your-perspective/" TargetMode="External"/><Relationship Id="rId20" Type="http://schemas.openxmlformats.org/officeDocument/2006/relationships/hyperlink" Target="https://tass.ru/ekonomika/773453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20/07/30/science/nasa-mars-launch.htm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jpl.nasa.gov/infographics/infographic.view.php?id=11358" TargetMode="External"/><Relationship Id="rId23" Type="http://schemas.openxmlformats.org/officeDocument/2006/relationships/fontTable" Target="fontTable.xml"/><Relationship Id="rId10" Type="http://schemas.openxmlformats.org/officeDocument/2006/relationships/hyperlink" Target="https://www.brookings.edu/blog/techtank/2020/08/18/five-reasons-to-explore-mars/" TargetMode="External"/><Relationship Id="rId19" Type="http://schemas.openxmlformats.org/officeDocument/2006/relationships/hyperlink" Target="https://www.nytimes.com/2021/10/31/world/europe/biden-putin-russia-united-states.html" TargetMode="External"/><Relationship Id="rId4" Type="http://schemas.openxmlformats.org/officeDocument/2006/relationships/customXml" Target="../customXml/item4.xml"/><Relationship Id="rId9" Type="http://schemas.openxmlformats.org/officeDocument/2006/relationships/hyperlink" Target="https://newrepublic.com/article/160303/monetizing-final-frontier" TargetMode="External"/><Relationship Id="rId14" Type="http://schemas.openxmlformats.org/officeDocument/2006/relationships/hyperlink" Target="https://www.brookings.edu/book/megachange-economic-disruption-political-upheaval-and-social-strife-in-the-21st-century/" TargetMode="External"/><Relationship Id="rId22" Type="http://schemas.openxmlformats.org/officeDocument/2006/relationships/hyperlink" Target="http://www.naazneenbarma.com/uploads/2/9/6/9/29695681/using_scenarios_in_political_science_isp_2015.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u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3DDEF28E-BE77-2A48-A528-4DBB031BA1EB}">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87</TotalTime>
  <Pages>29</Pages>
  <Words>25635</Words>
  <Characters>146122</Characters>
  <Application>Microsoft Office Word</Application>
  <DocSecurity>0</DocSecurity>
  <Lines>1217</Lines>
  <Paragraphs>342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171415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Jain, Anuj</cp:lastModifiedBy>
  <cp:revision>22</cp:revision>
  <dcterms:created xsi:type="dcterms:W3CDTF">2022-01-01T20:30:00Z</dcterms:created>
  <dcterms:modified xsi:type="dcterms:W3CDTF">2022-01-15T16:28:00Z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