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C3890" w14:textId="77777777" w:rsidR="00BB1874" w:rsidRDefault="00BB1874" w:rsidP="00BB1874">
      <w:pPr>
        <w:pStyle w:val="Heading2"/>
      </w:pPr>
      <w:r>
        <w:t xml:space="preserve">Biotech </w:t>
      </w:r>
    </w:p>
    <w:p w14:paraId="3A42A290" w14:textId="77777777" w:rsidR="00BB1874" w:rsidRPr="00966EE5" w:rsidRDefault="00BB1874" w:rsidP="00BB1874">
      <w:pPr>
        <w:pStyle w:val="Heading4"/>
        <w:rPr>
          <w:rStyle w:val="Style13ptBold"/>
          <w:rFonts w:asciiTheme="majorHAnsi" w:hAnsiTheme="majorHAnsi" w:cstheme="majorHAnsi"/>
          <w:b/>
          <w:bCs w:val="0"/>
        </w:rPr>
      </w:pPr>
      <w:r w:rsidRPr="00966EE5">
        <w:rPr>
          <w:rStyle w:val="Style13ptBold"/>
          <w:rFonts w:asciiTheme="majorHAnsi" w:hAnsiTheme="majorHAnsi" w:cstheme="majorHAnsi"/>
          <w:b/>
        </w:rPr>
        <w:t xml:space="preserve">U.S dominance over biotech now BUT Misguided policy cedes control to China. </w:t>
      </w:r>
    </w:p>
    <w:p w14:paraId="29633545" w14:textId="77777777" w:rsidR="00BB1874" w:rsidRDefault="00BB1874" w:rsidP="00BB1874">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Barrons,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Gaurav Gupta, a physician, is the founder of the biotechnology investment firm Ascendant BioCapital.]//Lex AKu</w:t>
      </w:r>
    </w:p>
    <w:p w14:paraId="5DFF726E" w14:textId="77777777" w:rsidR="00BB1874" w:rsidRPr="00640C59" w:rsidRDefault="00BB1874" w:rsidP="00BB1874">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EF5C26">
        <w:rPr>
          <w:rStyle w:val="Emphasis"/>
          <w:highlight w:val="cyan"/>
        </w:rPr>
        <w:t>American scientific engine</w:t>
      </w:r>
      <w:r w:rsidRPr="00AE1E5F">
        <w:rPr>
          <w:rStyle w:val="Emphasis"/>
        </w:rPr>
        <w:t xml:space="preserve"> that </w:t>
      </w:r>
      <w:r w:rsidRPr="00EF5C26">
        <w:rPr>
          <w:rStyle w:val="Emphasis"/>
          <w:highlight w:val="cyan"/>
        </w:rPr>
        <w:t>produced</w:t>
      </w:r>
      <w:r w:rsidRPr="00AE1E5F">
        <w:rPr>
          <w:rStyle w:val="Emphasis"/>
        </w:rPr>
        <w:t xml:space="preserve"> Covid-19 </w:t>
      </w:r>
      <w:r w:rsidRPr="00EF5C26">
        <w:rPr>
          <w:rStyle w:val="Emphasis"/>
          <w:highlight w:val="cyan"/>
        </w:rPr>
        <w:t>vaccines in record time</w:t>
      </w:r>
      <w:r w:rsidRPr="00AE1E5F">
        <w:rPr>
          <w:rStyle w:val="Emphasis"/>
        </w:rPr>
        <w:t xml:space="preserve"> </w:t>
      </w:r>
      <w:r w:rsidRPr="00EF5C26">
        <w:rPr>
          <w:rStyle w:val="Emphasis"/>
          <w:highlight w:val="cyan"/>
        </w:rPr>
        <w:t>was fueled by</w:t>
      </w:r>
      <w:r w:rsidRPr="00AE1E5F">
        <w:rPr>
          <w:rStyle w:val="Emphasis"/>
        </w:rPr>
        <w:t xml:space="preserve"> a </w:t>
      </w:r>
      <w:r w:rsidRPr="00EF5C26">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EF5C26">
        <w:rPr>
          <w:rStyle w:val="Emphasis"/>
          <w:highlight w:val="cyan"/>
        </w:rPr>
        <w:t>47% of all new medicines</w:t>
      </w:r>
      <w:r>
        <w:rPr>
          <w:rStyle w:val="Emphasis"/>
        </w:rPr>
        <w:t xml:space="preserve"> </w:t>
      </w:r>
      <w:r w:rsidRPr="00AE1E5F">
        <w:rPr>
          <w:rStyle w:val="Emphasis"/>
        </w:rPr>
        <w:t xml:space="preserve">were </w:t>
      </w:r>
      <w:r w:rsidRPr="00EF5C26">
        <w:rPr>
          <w:rStyle w:val="Emphasis"/>
          <w:highlight w:val="cyan"/>
        </w:rPr>
        <w:t>invented by U.S.</w:t>
      </w:r>
      <w:r w:rsidRPr="00AE1E5F">
        <w:rPr>
          <w:rStyle w:val="Emphasis"/>
        </w:rPr>
        <w:t xml:space="preserve"> biopharma </w:t>
      </w:r>
      <w:r w:rsidRPr="00EF5C26">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EF5C26">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EF5C26">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EF5C26">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EF5C26">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EF5C26">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EF5C26">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EF5C26">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EF5C26">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EF5C26">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EF5C26">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$1 </w:t>
      </w:r>
      <w:r w:rsidRPr="00EF5C26">
        <w:rPr>
          <w:rStyle w:val="Emphasis"/>
          <w:rFonts w:asciiTheme="majorHAnsi" w:hAnsiTheme="majorHAnsi" w:cstheme="majorHAnsi"/>
          <w:sz w:val="24"/>
          <w:highlight w:val="cyan"/>
        </w:rPr>
        <w:t>billion to</w:t>
      </w:r>
      <w:r w:rsidRPr="00640C59">
        <w:rPr>
          <w:rStyle w:val="Emphasis"/>
          <w:rFonts w:asciiTheme="majorHAnsi" w:hAnsiTheme="majorHAnsi" w:cstheme="majorHAnsi"/>
          <w:sz w:val="24"/>
        </w:rPr>
        <w:t xml:space="preserve"> over $</w:t>
      </w:r>
      <w:r w:rsidRPr="00EF5C26">
        <w:rPr>
          <w:rStyle w:val="Emphasis"/>
          <w:rFonts w:asciiTheme="majorHAnsi"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EF5C26">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EF5C26">
        <w:rPr>
          <w:rStyle w:val="Emphasis"/>
          <w:rFonts w:asciiTheme="majorHAnsi" w:hAnsiTheme="majorHAnsi" w:cstheme="majorHAnsi"/>
          <w:sz w:val="24"/>
          <w:highlight w:val="cyan"/>
        </w:rPr>
        <w:t>28 billion</w:t>
      </w:r>
      <w:r w:rsidRPr="00640C59">
        <w:rPr>
          <w:rStyle w:val="Emphasis"/>
          <w:rFonts w:asciiTheme="majorHAnsi" w:hAnsiTheme="majorHAnsi" w:cstheme="majorHAnsi"/>
          <w:sz w:val="24"/>
        </w:rPr>
        <w:t xml:space="preserve"> invested </w:t>
      </w:r>
      <w:r w:rsidRPr="00EF5C26">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EF5C26">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EF5C26">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EF5C26">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EF5C26">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EF5C26">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EF5C26">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2BD5C20D" w14:textId="77777777" w:rsidR="00BB1874" w:rsidRPr="00640C59" w:rsidRDefault="00BB1874" w:rsidP="00BB1874">
      <w:pPr>
        <w:rPr>
          <w:rFonts w:asciiTheme="majorHAnsi" w:hAnsiTheme="majorHAnsi" w:cstheme="majorHAnsi"/>
        </w:rPr>
      </w:pPr>
    </w:p>
    <w:p w14:paraId="42822944" w14:textId="77777777" w:rsidR="00BB1874" w:rsidRPr="00640C59" w:rsidRDefault="00BB1874" w:rsidP="00BB1874">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1675E68E" w14:textId="77777777" w:rsidR="00BB1874" w:rsidRPr="00640C59" w:rsidRDefault="00BB1874" w:rsidP="00BB1874">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AKu</w:t>
      </w:r>
    </w:p>
    <w:p w14:paraId="441A88B0" w14:textId="77777777" w:rsidR="00BB1874" w:rsidRPr="00640C59" w:rsidRDefault="00BB1874" w:rsidP="00BB1874">
      <w:pPr>
        <w:shd w:val="clear" w:color="auto" w:fill="FFFFFF"/>
        <w:spacing w:after="384" w:line="276" w:lineRule="auto"/>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EF5C26">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EF5C26">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EF5C26">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EF5C26">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EF5C26">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EF5C26">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EF5C26">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EF5C26">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EF5C26">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EF5C26">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EF5C26">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EF5C26">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EF5C26">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EF5C26">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EF5C26">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Moderna </w:t>
      </w:r>
      <w:r w:rsidRPr="00BE485F">
        <w:rPr>
          <w:rStyle w:val="Emphasis"/>
          <w:rFonts w:asciiTheme="majorHAnsi" w:hAnsiTheme="majorHAnsi" w:cstheme="majorHAnsi"/>
        </w:rPr>
        <w:t xml:space="preserve">vaccines has </w:t>
      </w:r>
      <w:r w:rsidRPr="00EF5C26">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EF5C26">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EF5C26">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EF5C26">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EF5C26">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EF5C26">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EF5C26">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EF5C26">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EF5C26">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EF5C26">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EF5C26">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EF5C26">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EF5C26">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EF5C26">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EF5C26">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EF5C26">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EF5C26">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EF5C26">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EF5C26">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EF5C26">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EF5C26">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EF5C26">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EF5C26">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EF5C26">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EF5C26">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EF5C26">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EF5C26">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biotechs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48FA9D21" w14:textId="77777777" w:rsidR="00BB1874" w:rsidRPr="00640C59" w:rsidRDefault="00BB1874" w:rsidP="00BB1874">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516AE8FB" w14:textId="77777777" w:rsidR="00BB1874" w:rsidRPr="00640C59" w:rsidRDefault="00BB1874" w:rsidP="00BB1874">
      <w:pPr>
        <w:rPr>
          <w:rStyle w:val="Emphasis"/>
          <w:rFonts w:asciiTheme="majorHAnsi" w:hAnsiTheme="majorHAnsi" w:cstheme="majorHAnsi"/>
          <w:b w:val="0"/>
          <w:iCs w:val="0"/>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0D78D7E7" w14:textId="77777777" w:rsidR="00BB1874" w:rsidRDefault="00BB1874" w:rsidP="00BB1874">
      <w:pPr>
        <w:pStyle w:val="NormalWeb"/>
        <w:rPr>
          <w:rStyle w:val="Emphasis"/>
          <w:rFonts w:asciiTheme="majorHAnsi" w:hAnsiTheme="majorHAnsi" w:cstheme="majorHAnsi"/>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EF5C26">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EF5C26">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EF5C26">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EF5C26">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EF5C26">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EF5C26">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EF5C26">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EF5C26">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EF5C26">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EF5C26">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EF5C26">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EF5C26">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EF5C26">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EF5C26">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EF5C26">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EF5C26">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EF5C26">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EF5C26">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EF5C26">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EF5C26">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EF5C26">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EF5C26">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EF5C26">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EF5C26">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EF5C26">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EF5C26">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EF5C26">
        <w:rPr>
          <w:rStyle w:val="Emphasis"/>
          <w:rFonts w:asciiTheme="majorHAnsi" w:hAnsiTheme="majorHAnsi" w:cstheme="majorHAnsi"/>
          <w:highlight w:val="cyan"/>
        </w:rPr>
        <w:t>r]esearch in genome editing</w:t>
      </w:r>
      <w:r w:rsidRPr="00640C59">
        <w:rPr>
          <w:rStyle w:val="Emphasis"/>
          <w:rFonts w:asciiTheme="majorHAnsi" w:hAnsiTheme="majorHAnsi" w:cstheme="majorHAnsi"/>
        </w:rPr>
        <w:t xml:space="preserve"> </w:t>
      </w:r>
      <w:r w:rsidRPr="00EF5C26">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EF5C26">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EF5C26">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EF5C26">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w:t>
      </w:r>
    </w:p>
    <w:p w14:paraId="6FFF6FEA" w14:textId="77777777" w:rsidR="00BB1874" w:rsidRDefault="00BB1874" w:rsidP="00BB1874">
      <w:pPr>
        <w:pStyle w:val="NormalWeb"/>
        <w:rPr>
          <w:rStyle w:val="Emphasis"/>
          <w:rFonts w:asciiTheme="majorHAnsi" w:hAnsiTheme="majorHAnsi" w:cstheme="majorHAnsi"/>
        </w:rPr>
      </w:pPr>
    </w:p>
    <w:p w14:paraId="35754A49" w14:textId="77777777" w:rsidR="00BB1874" w:rsidRPr="00640C59" w:rsidRDefault="00BB1874" w:rsidP="00BB1874">
      <w:pPr>
        <w:pStyle w:val="NormalWeb"/>
        <w:rPr>
          <w:rFonts w:asciiTheme="majorHAnsi" w:hAnsiTheme="majorHAnsi" w:cstheme="majorHAnsi"/>
          <w:color w:val="222222"/>
          <w:sz w:val="12"/>
        </w:rPr>
      </w:pPr>
      <w:r w:rsidRPr="00640C59">
        <w:rPr>
          <w:rStyle w:val="Emphasis"/>
          <w:rFonts w:asciiTheme="majorHAnsi" w:hAnsiTheme="majorHAnsi" w:cstheme="majorHAnsi"/>
        </w:rPr>
        <w:t>s</w:t>
      </w:r>
      <w:r w:rsidRPr="00640C59">
        <w:rPr>
          <w:rFonts w:asciiTheme="majorHAnsi" w:hAnsiTheme="majorHAnsi" w:cstheme="majorHAnsi"/>
          <w:color w:val="222222"/>
          <w:sz w:val="12"/>
        </w:rPr>
        <w:t xml:space="preserve">.” Although Clapper didn’t name specific countries, it soon became clear that he was </w:t>
      </w:r>
      <w:r w:rsidRPr="00EF5C26">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EF5C26">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EF5C26">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EF5C26">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EF5C26">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EF5C26">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EF5C26">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EF5C26">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EF5C26">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EF5C26">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EF5C26">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EF5C26">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EF5C26">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EF5C26">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EF5C26">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EF5C26">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EF5C26">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Beijing has long envied the United States’s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the United States should 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6FAFAA1C" w14:textId="77777777" w:rsidR="00BB1874" w:rsidRPr="00640C59" w:rsidRDefault="00BB1874" w:rsidP="00BB1874">
      <w:pPr>
        <w:rPr>
          <w:rFonts w:asciiTheme="majorHAnsi" w:hAnsiTheme="majorHAnsi" w:cstheme="majorHAnsi"/>
        </w:rPr>
      </w:pPr>
    </w:p>
    <w:p w14:paraId="411DDAF9" w14:textId="77777777" w:rsidR="00BB1874" w:rsidRPr="00640C59" w:rsidRDefault="00BB1874" w:rsidP="00BB1874">
      <w:pPr>
        <w:pStyle w:val="Heading4"/>
        <w:rPr>
          <w:rFonts w:asciiTheme="majorHAnsi" w:hAnsiTheme="majorHAnsi" w:cstheme="majorHAnsi"/>
        </w:rPr>
      </w:pPr>
      <w:r>
        <w:rPr>
          <w:rFonts w:asciiTheme="majorHAnsi" w:hAnsiTheme="majorHAnsi" w:cstheme="majorHAnsi"/>
        </w:rPr>
        <w:t>US H</w:t>
      </w:r>
      <w:r w:rsidRPr="00640C59">
        <w:rPr>
          <w:rFonts w:asciiTheme="majorHAnsi" w:hAnsiTheme="majorHAnsi" w:cstheme="majorHAnsi"/>
        </w:rPr>
        <w:t xml:space="preserve">eg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31666464" w14:textId="77777777" w:rsidR="00BB1874" w:rsidRPr="00640C59" w:rsidRDefault="00BB1874" w:rsidP="00BB1874">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40261350" w14:textId="77777777" w:rsidR="00BB1874" w:rsidRDefault="00BB1874" w:rsidP="00BB1874">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EF5C26">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EF5C26">
        <w:rPr>
          <w:rStyle w:val="StyleUnderline"/>
          <w:rFonts w:asciiTheme="majorHAnsi" w:hAnsiTheme="majorHAnsi" w:cstheme="majorHAnsi"/>
          <w:highlight w:val="cyan"/>
        </w:rPr>
        <w:t xml:space="preserve"> </w:t>
      </w:r>
      <w:r w:rsidRPr="00EF5C26">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EF5C26">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EF5C26">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EF5C26">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EF5C26">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EF5C26">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EF5C26">
        <w:rPr>
          <w:rStyle w:val="Emphasis"/>
          <w:rFonts w:asciiTheme="majorHAnsi" w:hAnsiTheme="majorHAnsi" w:cstheme="majorHAnsi"/>
          <w:highlight w:val="cyan"/>
        </w:rPr>
        <w:t>states</w:t>
      </w:r>
      <w:r w:rsidRPr="00EF5C26">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EF5C26">
        <w:rPr>
          <w:rStyle w:val="Emphasis"/>
          <w:rFonts w:asciiTheme="majorHAnsi" w:hAnsiTheme="majorHAnsi" w:cstheme="majorHAnsi"/>
          <w:highlight w:val="cyan"/>
        </w:rPr>
        <w:t>proliferation</w:t>
      </w:r>
      <w:r w:rsidRPr="00EF5C26">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EF5C26">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regum,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EF5C26">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EF5C26">
        <w:rPr>
          <w:rStyle w:val="Emphasis"/>
          <w:rFonts w:asciiTheme="majorHAnsi" w:hAnsiTheme="majorHAnsi" w:cstheme="majorHAnsi"/>
          <w:highlight w:val="cyan"/>
        </w:rPr>
        <w:t>need</w:t>
      </w:r>
      <w:r w:rsidRPr="00EF5C26">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EF5C26">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EF5C26">
        <w:rPr>
          <w:rStyle w:val="StyleUnderline"/>
          <w:rFonts w:asciiTheme="majorHAnsi" w:hAnsiTheme="majorHAnsi" w:cstheme="majorHAnsi"/>
          <w:highlight w:val="cyan"/>
        </w:rPr>
        <w:t xml:space="preserve">to </w:t>
      </w:r>
      <w:r w:rsidRPr="00EF5C26">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EF5C26">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EF5C26">
        <w:rPr>
          <w:rStyle w:val="StyleUnderline"/>
          <w:rFonts w:asciiTheme="majorHAnsi" w:hAnsiTheme="majorHAnsi" w:cstheme="majorHAnsi"/>
          <w:highlight w:val="cyan"/>
        </w:rPr>
        <w:t xml:space="preserve">have to preserve </w:t>
      </w:r>
      <w:r w:rsidRPr="00EF5C26">
        <w:rPr>
          <w:rStyle w:val="Emphasis"/>
          <w:rFonts w:asciiTheme="majorHAnsi" w:hAnsiTheme="majorHAnsi" w:cstheme="majorHAnsi"/>
          <w:highlight w:val="cyan"/>
        </w:rPr>
        <w:t>substantial overmatch</w:t>
      </w:r>
      <w:r w:rsidRPr="00EF5C26">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EF5C26">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EF5C26">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EF5C26">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w:t>
      </w:r>
    </w:p>
    <w:p w14:paraId="0FBFCCBE" w14:textId="77777777" w:rsidR="00BB1874" w:rsidRDefault="00BB1874" w:rsidP="00BB1874">
      <w:pPr>
        <w:rPr>
          <w:rStyle w:val="StyleUnderline"/>
          <w:rFonts w:asciiTheme="majorHAnsi" w:hAnsiTheme="majorHAnsi" w:cstheme="majorHAnsi"/>
        </w:rPr>
      </w:pPr>
    </w:p>
    <w:p w14:paraId="4C1E3EFC" w14:textId="77777777" w:rsidR="00BB1874" w:rsidRPr="006D05ED" w:rsidRDefault="00BB1874" w:rsidP="00BB1874">
      <w:pPr>
        <w:rPr>
          <w:rFonts w:asciiTheme="majorHAnsi" w:hAnsiTheme="majorHAnsi" w:cstheme="majorHAnsi"/>
          <w:u w:val="single"/>
        </w:rPr>
      </w:pP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EF5C26">
        <w:rPr>
          <w:rStyle w:val="Emphasis"/>
          <w:rFonts w:asciiTheme="majorHAnsi" w:hAnsiTheme="majorHAnsi" w:cstheme="majorHAnsi"/>
          <w:highlight w:val="cyan"/>
        </w:rPr>
        <w:t>Alliances</w:t>
      </w:r>
      <w:r w:rsidRPr="00EF5C26">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EF5C26">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EF5C26">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EF5C26">
        <w:rPr>
          <w:rStyle w:val="Emphasis"/>
          <w:rFonts w:asciiTheme="majorHAnsi" w:hAnsiTheme="majorHAnsi" w:cstheme="majorHAnsi"/>
          <w:highlight w:val="cyan"/>
        </w:rPr>
        <w:t>eroded</w:t>
      </w:r>
      <w:r w:rsidRPr="00EF5C26">
        <w:rPr>
          <w:rFonts w:asciiTheme="majorHAnsi" w:hAnsiTheme="majorHAnsi" w:cstheme="majorHAnsi"/>
          <w:sz w:val="12"/>
          <w:highlight w:val="cyan"/>
        </w:rPr>
        <w:t xml:space="preserve">; </w:t>
      </w:r>
      <w:r w:rsidRPr="00EF5C26">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EF5C26">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EF5C26">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EF5C26">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EF5C26">
        <w:rPr>
          <w:rStyle w:val="Emphasis"/>
          <w:rFonts w:asciiTheme="majorHAnsi" w:hAnsiTheme="majorHAnsi" w:cstheme="majorHAnsi"/>
          <w:highlight w:val="cyan"/>
        </w:rPr>
        <w:t>China</w:t>
      </w:r>
      <w:r w:rsidRPr="00EF5C26">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EF5C26">
        <w:rPr>
          <w:rStyle w:val="Emphasis"/>
          <w:rFonts w:asciiTheme="majorHAnsi" w:hAnsiTheme="majorHAnsi" w:cstheme="majorHAnsi"/>
          <w:highlight w:val="cyan"/>
        </w:rPr>
        <w:t>Russia</w:t>
      </w:r>
      <w:r w:rsidRPr="00EF5C26">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EF5C26">
        <w:rPr>
          <w:rStyle w:val="StyleUnderline"/>
          <w:rFonts w:asciiTheme="majorHAnsi" w:hAnsiTheme="majorHAnsi" w:cstheme="majorHAnsi"/>
          <w:highlight w:val="cyan"/>
        </w:rPr>
        <w:t xml:space="preserve">seeking </w:t>
      </w:r>
      <w:r w:rsidRPr="00EF5C26">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EF5C26">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EF5C26">
        <w:rPr>
          <w:rStyle w:val="Emphasis"/>
          <w:rFonts w:asciiTheme="majorHAnsi" w:hAnsiTheme="majorHAnsi" w:cstheme="majorHAnsi"/>
          <w:highlight w:val="cyan"/>
        </w:rPr>
        <w:t>modernization</w:t>
      </w:r>
      <w:r w:rsidRPr="00EF5C26">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EF5C26">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EF5C26">
        <w:rPr>
          <w:rStyle w:val="StyleUnderline"/>
          <w:rFonts w:asciiTheme="majorHAnsi" w:hAnsiTheme="majorHAnsi" w:cstheme="majorHAnsi"/>
          <w:highlight w:val="cyan"/>
        </w:rPr>
        <w:t xml:space="preserve">carried out a </w:t>
      </w:r>
      <w:r w:rsidRPr="00EF5C26">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EF5C26">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EF5C26">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EF5C26">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EF5C26">
        <w:rPr>
          <w:rStyle w:val="Emphasis"/>
          <w:rFonts w:asciiTheme="majorHAnsi" w:hAnsiTheme="majorHAnsi" w:cstheme="majorHAnsi"/>
          <w:highlight w:val="cyan"/>
        </w:rPr>
        <w:t>power-projection</w:t>
      </w:r>
      <w:r w:rsidRPr="00EF5C26">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antiaccess/area denial</w:t>
      </w:r>
      <w:r w:rsidRPr="00AB0E67">
        <w:rPr>
          <w:rFonts w:asciiTheme="majorHAnsi" w:hAnsiTheme="majorHAnsi" w:cstheme="majorHAnsi"/>
          <w:sz w:val="12"/>
        </w:rPr>
        <w:t xml:space="preserve"> </w:t>
      </w:r>
      <w:r w:rsidRPr="00EF5C26">
        <w:rPr>
          <w:rFonts w:asciiTheme="majorHAnsi" w:hAnsiTheme="majorHAnsi" w:cstheme="majorHAnsi"/>
          <w:sz w:val="12"/>
          <w:highlight w:val="cyan"/>
        </w:rPr>
        <w:t>(</w:t>
      </w:r>
      <w:r w:rsidRPr="00EF5C26">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EF5C26">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EF5C26">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EF5C26">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EF5C26">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EF5C26">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EF5C26">
        <w:rPr>
          <w:rStyle w:val="Emphasis"/>
          <w:rFonts w:asciiTheme="majorHAnsi" w:hAnsiTheme="majorHAnsi" w:cstheme="majorHAnsi"/>
          <w:highlight w:val="cyan"/>
        </w:rPr>
        <w:t>permissive conditions</w:t>
      </w:r>
      <w:r w:rsidRPr="00EF5C26">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EF5C26">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EF5C26">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EF5C26">
        <w:rPr>
          <w:rStyle w:val="StyleUnderline"/>
          <w:rFonts w:asciiTheme="majorHAnsi" w:hAnsiTheme="majorHAnsi" w:cstheme="majorHAnsi"/>
          <w:highlight w:val="cyan"/>
        </w:rPr>
        <w:t xml:space="preserve"> </w:t>
      </w:r>
      <w:r w:rsidRPr="00EF5C26">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EF5C26">
        <w:rPr>
          <w:rStyle w:val="StyleUnderline"/>
          <w:rFonts w:asciiTheme="majorHAnsi" w:hAnsiTheme="majorHAnsi" w:cstheme="majorHAnsi"/>
          <w:highlight w:val="cyan"/>
        </w:rPr>
        <w:t xml:space="preserve"> confronts </w:t>
      </w:r>
      <w:r w:rsidRPr="00EF5C26">
        <w:rPr>
          <w:rStyle w:val="Emphasis"/>
          <w:rFonts w:asciiTheme="majorHAnsi" w:hAnsiTheme="majorHAnsi" w:cstheme="majorHAnsi"/>
          <w:highlight w:val="cyan"/>
        </w:rPr>
        <w:t>rogue states</w:t>
      </w:r>
      <w:r w:rsidRPr="00EF5C26">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EF5C26">
        <w:rPr>
          <w:rStyle w:val="Emphasis"/>
          <w:rFonts w:asciiTheme="majorHAnsi" w:hAnsiTheme="majorHAnsi" w:cstheme="majorHAnsi"/>
          <w:highlight w:val="cyan"/>
        </w:rPr>
        <w:t>jihadist organizations</w:t>
      </w:r>
      <w:r w:rsidRPr="00EF5C26">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EF5C26">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Intelligence James Clapper commented in 2016. </w:t>
      </w:r>
      <w:r w:rsidRPr="004F0E69">
        <w:rPr>
          <w:rStyle w:val="StyleUnderline"/>
          <w:rFonts w:asciiTheme="majorHAnsi" w:hAnsiTheme="majorHAnsi" w:cstheme="majorHAnsi"/>
        </w:rPr>
        <w:t>Trends in the strategic landscape constituted</w:t>
      </w:r>
      <w:r w:rsidRPr="00EF5C26">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EF5C26">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613CD4F7" w14:textId="77777777" w:rsidR="00E42E4C" w:rsidRPr="00D2489A" w:rsidRDefault="00E42E4C" w:rsidP="00D2489A"/>
    <w:sectPr w:rsidR="00E42E4C" w:rsidRPr="00D248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1874"/>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4"/>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C0B2D"/>
  <w14:defaultImageDpi w14:val="300"/>
  <w15:docId w15:val="{802A1AA0-4FBE-074C-9401-6AFB6243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18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B18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18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18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BB18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18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1874"/>
  </w:style>
  <w:style w:type="character" w:customStyle="1" w:styleId="Heading1Char">
    <w:name w:val="Heading 1 Char"/>
    <w:aliases w:val="Pocket Char"/>
    <w:basedOn w:val="DefaultParagraphFont"/>
    <w:link w:val="Heading1"/>
    <w:uiPriority w:val="9"/>
    <w:rsid w:val="00BB18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18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B187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BB18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187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BB1874"/>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BB187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B1874"/>
    <w:rPr>
      <w:color w:val="auto"/>
      <w:u w:val="none"/>
    </w:rPr>
  </w:style>
  <w:style w:type="character" w:styleId="Hyperlink">
    <w:name w:val="Hyperlink"/>
    <w:aliases w:val="No Spacing Char,Card Format Char,ClearFormatting Char,Clear Char,DDI Tag Char,Tag Title Char,Tag and Cite Char,No Spacing22 Char,No Spacing41 Char,No Spacing6 Char,No Spacing7 Char,Very Small Text Char,No Spacing8 Char,Dont u Char"/>
    <w:basedOn w:val="DefaultParagraphFont"/>
    <w:link w:val="NoSpacing"/>
    <w:uiPriority w:val="99"/>
    <w:unhideWhenUsed/>
    <w:rsid w:val="00BB1874"/>
    <w:rPr>
      <w:color w:val="auto"/>
      <w:u w:val="none"/>
    </w:rPr>
  </w:style>
  <w:style w:type="paragraph" w:styleId="DocumentMap">
    <w:name w:val="Document Map"/>
    <w:basedOn w:val="Normal"/>
    <w:link w:val="DocumentMapChar"/>
    <w:uiPriority w:val="99"/>
    <w:semiHidden/>
    <w:unhideWhenUsed/>
    <w:rsid w:val="00BB18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1874"/>
    <w:rPr>
      <w:rFonts w:ascii="Lucida Grande" w:hAnsi="Lucida Grande" w:cs="Lucida Grande"/>
    </w:rPr>
  </w:style>
  <w:style w:type="paragraph" w:customStyle="1" w:styleId="Emphasis1">
    <w:name w:val="Emphasis1"/>
    <w:basedOn w:val="Normal"/>
    <w:link w:val="Emphasis"/>
    <w:autoRedefine/>
    <w:uiPriority w:val="20"/>
    <w:qFormat/>
    <w:rsid w:val="00BB187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22,No Spacing41,No Spacing6,No Spacing7,Very Small Text,No Spacing8,Dont u,No Spacing311,No Spacing111112,No Spacing51,No Spacing3,tag,Card,Debate Text,No Spacing2"/>
    <w:basedOn w:val="Heading1"/>
    <w:link w:val="Hyperlink"/>
    <w:autoRedefine/>
    <w:uiPriority w:val="99"/>
    <w:qFormat/>
    <w:rsid w:val="00BB1874"/>
    <w:pPr>
      <w:keepNext w:val="0"/>
      <w:keepLines w:val="0"/>
      <w:spacing w:before="0" w:line="254" w:lineRule="auto"/>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B18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3695</Words>
  <Characters>21063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cp:revision>
  <dcterms:created xsi:type="dcterms:W3CDTF">2021-10-02T22:40:00Z</dcterms:created>
  <dcterms:modified xsi:type="dcterms:W3CDTF">2021-10-02T22:40:00Z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