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334FC2" w14:textId="1FAFF877" w:rsidR="00E42E4C" w:rsidRDefault="004C2E5B" w:rsidP="00F601E6">
      <w:pPr>
        <w:rPr>
          <w:sz w:val="28"/>
          <w:szCs w:val="28"/>
        </w:rPr>
      </w:pPr>
      <w:r>
        <w:rPr>
          <w:sz w:val="28"/>
          <w:szCs w:val="28"/>
        </w:rPr>
        <w:t xml:space="preserve">I affirm the resolution be it resolved: </w:t>
      </w:r>
      <w:r w:rsidRPr="004C2E5B">
        <w:rPr>
          <w:sz w:val="28"/>
          <w:szCs w:val="28"/>
        </w:rPr>
        <w:t>The appropriation of outer space by private entities is unjust.</w:t>
      </w:r>
    </w:p>
    <w:p w14:paraId="5EC6DE3F" w14:textId="0FEDF3F0" w:rsidR="004C2E5B" w:rsidRDefault="004C2E5B" w:rsidP="00F601E6">
      <w:pPr>
        <w:rPr>
          <w:sz w:val="28"/>
          <w:szCs w:val="28"/>
        </w:rPr>
      </w:pPr>
      <w:r>
        <w:rPr>
          <w:sz w:val="28"/>
          <w:szCs w:val="28"/>
        </w:rPr>
        <w:t>O1:</w:t>
      </w:r>
    </w:p>
    <w:p w14:paraId="36B3F257" w14:textId="3968822E" w:rsidR="004C2E5B" w:rsidRDefault="004C2E5B" w:rsidP="00F601E6">
      <w:pPr>
        <w:rPr>
          <w:sz w:val="28"/>
          <w:szCs w:val="28"/>
        </w:rPr>
      </w:pPr>
      <w:r>
        <w:rPr>
          <w:sz w:val="28"/>
          <w:szCs w:val="28"/>
        </w:rPr>
        <w:t>Definitions:</w:t>
      </w:r>
    </w:p>
    <w:p w14:paraId="4DBCA9D2" w14:textId="28DB2B06" w:rsidR="009D64D5" w:rsidRPr="009D64D5" w:rsidRDefault="009D64D5" w:rsidP="009D64D5">
      <w:pPr>
        <w:rPr>
          <w:sz w:val="28"/>
          <w:szCs w:val="28"/>
        </w:rPr>
      </w:pPr>
      <w:r w:rsidRPr="009D64D5">
        <w:rPr>
          <w:sz w:val="28"/>
          <w:szCs w:val="28"/>
        </w:rPr>
        <w:t>Private</w:t>
      </w:r>
      <w:r w:rsidR="000B26C8">
        <w:rPr>
          <w:sz w:val="28"/>
          <w:szCs w:val="28"/>
        </w:rPr>
        <w:t xml:space="preserve"> -</w:t>
      </w:r>
      <w:r w:rsidRPr="009D64D5">
        <w:rPr>
          <w:sz w:val="28"/>
          <w:szCs w:val="28"/>
        </w:rPr>
        <w:t xml:space="preserve"> controlled or owned by individual people or companies, rather than by the</w:t>
      </w:r>
      <w:r>
        <w:rPr>
          <w:sz w:val="28"/>
          <w:szCs w:val="28"/>
        </w:rPr>
        <w:t xml:space="preserve"> </w:t>
      </w:r>
      <w:r w:rsidRPr="009D64D5">
        <w:rPr>
          <w:sz w:val="28"/>
          <w:szCs w:val="28"/>
        </w:rPr>
        <w:t>government</w:t>
      </w:r>
    </w:p>
    <w:p w14:paraId="7956E3F9" w14:textId="59CBBD45" w:rsidR="009D64D5" w:rsidRDefault="009D64D5" w:rsidP="009D64D5">
      <w:pPr>
        <w:rPr>
          <w:sz w:val="28"/>
          <w:szCs w:val="28"/>
        </w:rPr>
      </w:pPr>
      <w:r w:rsidRPr="009D64D5">
        <w:rPr>
          <w:sz w:val="28"/>
          <w:szCs w:val="28"/>
        </w:rPr>
        <w:t>Source: Macmillan Dictionary</w:t>
      </w:r>
    </w:p>
    <w:p w14:paraId="2CAE559B" w14:textId="052C2FD8" w:rsidR="00F93C1F" w:rsidRPr="00F93C1F" w:rsidRDefault="00F93C1F" w:rsidP="00F93C1F">
      <w:pPr>
        <w:rPr>
          <w:sz w:val="28"/>
          <w:szCs w:val="28"/>
        </w:rPr>
      </w:pPr>
      <w:r w:rsidRPr="00F93C1F">
        <w:rPr>
          <w:sz w:val="28"/>
          <w:szCs w:val="28"/>
        </w:rPr>
        <w:t xml:space="preserve">Appropriation </w:t>
      </w:r>
      <w:r w:rsidR="000B26C8">
        <w:rPr>
          <w:sz w:val="28"/>
          <w:szCs w:val="28"/>
        </w:rPr>
        <w:t xml:space="preserve">- </w:t>
      </w:r>
      <w:r w:rsidRPr="00F93C1F">
        <w:rPr>
          <w:sz w:val="28"/>
          <w:szCs w:val="28"/>
        </w:rPr>
        <w:t>a deliberate act of acquisition of something, often without the permission</w:t>
      </w:r>
      <w:r>
        <w:rPr>
          <w:sz w:val="28"/>
          <w:szCs w:val="28"/>
        </w:rPr>
        <w:t xml:space="preserve"> </w:t>
      </w:r>
      <w:r w:rsidRPr="00F93C1F">
        <w:rPr>
          <w:sz w:val="28"/>
          <w:szCs w:val="28"/>
        </w:rPr>
        <w:t>of the owner</w:t>
      </w:r>
    </w:p>
    <w:p w14:paraId="04B23951" w14:textId="508A86F5" w:rsidR="004C2E5B" w:rsidRDefault="00F93C1F" w:rsidP="00F93C1F">
      <w:pPr>
        <w:rPr>
          <w:sz w:val="28"/>
          <w:szCs w:val="28"/>
        </w:rPr>
      </w:pPr>
      <w:r w:rsidRPr="00F93C1F">
        <w:rPr>
          <w:sz w:val="28"/>
          <w:szCs w:val="28"/>
        </w:rPr>
        <w:t>Source: Vocabulary.com</w:t>
      </w:r>
    </w:p>
    <w:p w14:paraId="6D6835A0" w14:textId="77777777" w:rsidR="00F93C1F" w:rsidRDefault="00F93C1F" w:rsidP="00F93C1F">
      <w:pPr>
        <w:rPr>
          <w:sz w:val="28"/>
          <w:szCs w:val="28"/>
        </w:rPr>
      </w:pPr>
    </w:p>
    <w:p w14:paraId="505C1134" w14:textId="50B30C7C" w:rsidR="004C2E5B" w:rsidRDefault="004C2E5B" w:rsidP="00F601E6">
      <w:pPr>
        <w:rPr>
          <w:sz w:val="28"/>
          <w:szCs w:val="28"/>
        </w:rPr>
      </w:pPr>
      <w:r>
        <w:rPr>
          <w:sz w:val="28"/>
          <w:szCs w:val="28"/>
        </w:rPr>
        <w:t>FW:</w:t>
      </w:r>
    </w:p>
    <w:p w14:paraId="7FF2D79F" w14:textId="03FC2DE1" w:rsidR="004C2E5B" w:rsidRDefault="004C2E5B" w:rsidP="00F601E6">
      <w:pPr>
        <w:rPr>
          <w:sz w:val="28"/>
          <w:szCs w:val="28"/>
        </w:rPr>
      </w:pPr>
      <w:r>
        <w:rPr>
          <w:sz w:val="28"/>
          <w:szCs w:val="28"/>
        </w:rPr>
        <w:t>Value: Justice</w:t>
      </w:r>
    </w:p>
    <w:p w14:paraId="529A2B02" w14:textId="78F49484" w:rsidR="004C2E5B" w:rsidRPr="004C2E5B" w:rsidRDefault="004C2E5B" w:rsidP="004C2E5B">
      <w:pPr>
        <w:rPr>
          <w:sz w:val="28"/>
          <w:szCs w:val="28"/>
        </w:rPr>
      </w:pPr>
      <w:r>
        <w:rPr>
          <w:sz w:val="28"/>
          <w:szCs w:val="28"/>
        </w:rPr>
        <w:t>The usage of the word “unjust” in the resolution is a direct reference to justice</w:t>
      </w:r>
      <w:r>
        <w:rPr>
          <w:sz w:val="28"/>
          <w:szCs w:val="28"/>
        </w:rPr>
        <w:t xml:space="preserve"> </w:t>
      </w:r>
      <w:r>
        <w:rPr>
          <w:sz w:val="28"/>
          <w:szCs w:val="28"/>
        </w:rPr>
        <w:t xml:space="preserve">and </w:t>
      </w:r>
      <w:r>
        <w:rPr>
          <w:sz w:val="28"/>
          <w:szCs w:val="28"/>
        </w:rPr>
        <w:t>i</w:t>
      </w:r>
      <w:r>
        <w:rPr>
          <w:sz w:val="28"/>
          <w:szCs w:val="28"/>
        </w:rPr>
        <w:t xml:space="preserve">njustice. Since the 1967 </w:t>
      </w:r>
      <w:r w:rsidR="006807E8">
        <w:rPr>
          <w:sz w:val="28"/>
          <w:szCs w:val="28"/>
        </w:rPr>
        <w:t xml:space="preserve">outer </w:t>
      </w:r>
      <w:r>
        <w:rPr>
          <w:sz w:val="28"/>
          <w:szCs w:val="28"/>
        </w:rPr>
        <w:t xml:space="preserve">space treaty states outer space is essentially public property and not to be owned by a single, independent entity, the unjust part of the resolution refers to society and its </w:t>
      </w:r>
      <w:proofErr w:type="gramStart"/>
      <w:r>
        <w:rPr>
          <w:sz w:val="28"/>
          <w:szCs w:val="28"/>
        </w:rPr>
        <w:t>members as a whole</w:t>
      </w:r>
      <w:proofErr w:type="gramEnd"/>
      <w:r>
        <w:rPr>
          <w:sz w:val="28"/>
          <w:szCs w:val="28"/>
        </w:rPr>
        <w:t>.</w:t>
      </w:r>
      <w:r>
        <w:rPr>
          <w:sz w:val="28"/>
          <w:szCs w:val="28"/>
        </w:rPr>
        <w:t xml:space="preserve"> Thus, we </w:t>
      </w:r>
      <w:proofErr w:type="gramStart"/>
      <w:r>
        <w:rPr>
          <w:sz w:val="28"/>
          <w:szCs w:val="28"/>
        </w:rPr>
        <w:t>have to</w:t>
      </w:r>
      <w:proofErr w:type="gramEnd"/>
      <w:r>
        <w:rPr>
          <w:sz w:val="28"/>
          <w:szCs w:val="28"/>
        </w:rPr>
        <w:t xml:space="preserve"> prefer the value of justice since it is most relevant to the wording of the resolution.</w:t>
      </w:r>
    </w:p>
    <w:p w14:paraId="7C78B8EE" w14:textId="77777777" w:rsidR="004C2E5B" w:rsidRDefault="004C2E5B" w:rsidP="00F601E6">
      <w:pPr>
        <w:rPr>
          <w:sz w:val="28"/>
          <w:szCs w:val="28"/>
        </w:rPr>
      </w:pPr>
    </w:p>
    <w:p w14:paraId="032AB38F" w14:textId="5AC1AE48" w:rsidR="004C2E5B" w:rsidRDefault="004C2E5B" w:rsidP="00F601E6">
      <w:pPr>
        <w:rPr>
          <w:sz w:val="28"/>
          <w:szCs w:val="28"/>
        </w:rPr>
      </w:pPr>
      <w:r>
        <w:rPr>
          <w:sz w:val="28"/>
          <w:szCs w:val="28"/>
        </w:rPr>
        <w:t xml:space="preserve">Criterion: </w:t>
      </w:r>
      <w:r w:rsidR="008423E5">
        <w:rPr>
          <w:sz w:val="28"/>
          <w:szCs w:val="28"/>
        </w:rPr>
        <w:t>Upholding a collective exploration of outer space</w:t>
      </w:r>
    </w:p>
    <w:p w14:paraId="5347F63E" w14:textId="3C3736D2" w:rsidR="008423E5" w:rsidRDefault="007270EF" w:rsidP="00F601E6">
      <w:pPr>
        <w:rPr>
          <w:b/>
          <w:bCs/>
          <w:sz w:val="28"/>
          <w:szCs w:val="28"/>
        </w:rPr>
      </w:pPr>
      <w:r>
        <w:rPr>
          <w:b/>
          <w:bCs/>
          <w:sz w:val="28"/>
          <w:szCs w:val="28"/>
        </w:rPr>
        <w:t>A collective effort to pursue space exploration empowers us to reap the benefits of space exploration without appropriation by private entities</w:t>
      </w:r>
    </w:p>
    <w:p w14:paraId="3D98870F" w14:textId="1AA9F37F" w:rsidR="00634C52" w:rsidRPr="00634C52" w:rsidRDefault="00634C52" w:rsidP="00634C52">
      <w:pPr>
        <w:rPr>
          <w:sz w:val="28"/>
          <w:szCs w:val="28"/>
        </w:rPr>
      </w:pPr>
      <w:r w:rsidRPr="00634C52">
        <w:rPr>
          <w:sz w:val="28"/>
          <w:szCs w:val="28"/>
          <w:u w:val="single"/>
        </w:rPr>
        <w:t>Roberts ’21,</w:t>
      </w:r>
      <w:r w:rsidRPr="00634C52">
        <w:rPr>
          <w:sz w:val="28"/>
          <w:szCs w:val="28"/>
        </w:rPr>
        <w:t xml:space="preserve"> Spencer Roberts (a science writer, musician, ecologist, and rooftop solar engineer from Colorado), </w:t>
      </w:r>
      <w:r w:rsidRPr="00634C52">
        <w:rPr>
          <w:b/>
          <w:bCs/>
          <w:sz w:val="28"/>
          <w:szCs w:val="28"/>
        </w:rPr>
        <w:t>“We Need a</w:t>
      </w:r>
      <w:r w:rsidRPr="00634C52">
        <w:rPr>
          <w:b/>
          <w:bCs/>
          <w:sz w:val="28"/>
          <w:szCs w:val="28"/>
        </w:rPr>
        <w:t xml:space="preserve"> </w:t>
      </w:r>
      <w:r w:rsidRPr="00634C52">
        <w:rPr>
          <w:b/>
          <w:bCs/>
          <w:sz w:val="28"/>
          <w:szCs w:val="28"/>
        </w:rPr>
        <w:t>Socialist Vision for Space Exploration,” Jacobin, September 8, 2021,</w:t>
      </w:r>
      <w:r w:rsidRPr="00634C52">
        <w:rPr>
          <w:sz w:val="28"/>
          <w:szCs w:val="28"/>
        </w:rPr>
        <w:t xml:space="preserve"> </w:t>
      </w:r>
      <w:hyperlink r:id="rId9">
        <w:r w:rsidRPr="00634C52">
          <w:rPr>
            <w:rStyle w:val="Hyperlink"/>
            <w:sz w:val="28"/>
            <w:szCs w:val="28"/>
          </w:rPr>
          <w:t>https://jacobinmag.com/2021/09/socialist-space-exploration-</w:t>
        </w:r>
      </w:hyperlink>
      <w:hyperlink r:id="rId10">
        <w:r w:rsidRPr="00634C52">
          <w:rPr>
            <w:rStyle w:val="Hyperlink"/>
            <w:sz w:val="28"/>
            <w:szCs w:val="28"/>
          </w:rPr>
          <w:t>publicly-funded-nasa-education-futurism</w:t>
        </w:r>
      </w:hyperlink>
    </w:p>
    <w:p w14:paraId="22897BDA" w14:textId="3475AE7B" w:rsidR="00634C52" w:rsidRPr="00634C52" w:rsidRDefault="00634C52" w:rsidP="00634C52">
      <w:pPr>
        <w:rPr>
          <w:sz w:val="28"/>
          <w:szCs w:val="28"/>
          <w:u w:val="single"/>
        </w:rPr>
      </w:pPr>
      <w:r w:rsidRPr="00634C52">
        <w:rPr>
          <w:sz w:val="28"/>
          <w:szCs w:val="28"/>
        </w:rPr>
        <w:t>Finally</w:t>
      </w:r>
      <w:r w:rsidRPr="00634C52">
        <w:rPr>
          <w:sz w:val="28"/>
          <w:szCs w:val="28"/>
          <w:highlight w:val="yellow"/>
        </w:rPr>
        <w:t xml:space="preserve">, </w:t>
      </w:r>
      <w:r w:rsidRPr="00634C52">
        <w:rPr>
          <w:sz w:val="28"/>
          <w:szCs w:val="28"/>
          <w:highlight w:val="yellow"/>
          <w:u w:val="single"/>
        </w:rPr>
        <w:t>a socialist vision for space exploration could enable us to reach our full potential to venture into the unknown. History enshrines the intrepid explorers, but the true heroes of the space age are the workers at ground control. Yuri Gagarin made it home safely because of his command crews stationed from Baikonur to Khabarovsk. Apollo 13 famously called on Houston when they had a problem. Today, many of our brightest astrophysicists</w:t>
      </w:r>
      <w:r w:rsidRPr="006B53C2">
        <w:rPr>
          <w:sz w:val="28"/>
          <w:szCs w:val="28"/>
          <w:highlight w:val="yellow"/>
          <w:u w:val="single"/>
        </w:rPr>
        <w:t xml:space="preserve"> </w:t>
      </w:r>
      <w:r w:rsidRPr="006B53C2">
        <w:rPr>
          <w:sz w:val="28"/>
          <w:szCs w:val="28"/>
          <w:highlight w:val="yellow"/>
          <w:u w:val="single"/>
        </w:rPr>
        <w:t>use their talents for science and education instead. That doesn’t mean, however, colonizing</w:t>
      </w:r>
      <w:r w:rsidRPr="006B53C2">
        <w:rPr>
          <w:sz w:val="28"/>
          <w:szCs w:val="28"/>
          <w:highlight w:val="yellow"/>
          <w:u w:val="single"/>
        </w:rPr>
        <w:t xml:space="preserve"> </w:t>
      </w:r>
      <w:r w:rsidRPr="00634C52">
        <w:rPr>
          <w:sz w:val="28"/>
          <w:szCs w:val="28"/>
          <w:highlight w:val="yellow"/>
          <w:u w:val="single"/>
        </w:rPr>
        <w:t>Mars</w:t>
      </w:r>
      <w:r w:rsidRPr="00634C52">
        <w:rPr>
          <w:sz w:val="28"/>
          <w:szCs w:val="28"/>
          <w:u w:val="single"/>
        </w:rPr>
        <w:t>.</w:t>
      </w:r>
      <w:r>
        <w:rPr>
          <w:sz w:val="28"/>
          <w:szCs w:val="28"/>
          <w:u w:val="single"/>
        </w:rPr>
        <w:t xml:space="preserve"> </w:t>
      </w:r>
      <w:r w:rsidRPr="00634C52">
        <w:rPr>
          <w:sz w:val="28"/>
          <w:szCs w:val="28"/>
        </w:rPr>
        <w:t xml:space="preserve">terraforming will reinstate the magnetic dynamo that once deflected the solar winds now stripping away its depleted atmosphere. In fact, everything we have learned from researching Mars has reinforced the importance of protecting the fragile atmosphere of our ho me planet. While piloted space flights may be useful in some situations, </w:t>
      </w:r>
      <w:r w:rsidRPr="00634C52">
        <w:rPr>
          <w:sz w:val="28"/>
          <w:szCs w:val="28"/>
          <w:highlight w:val="yellow"/>
          <w:u w:val="single"/>
        </w:rPr>
        <w:t>we should place far more emphasis on</w:t>
      </w:r>
      <w:r w:rsidRPr="00634C52">
        <w:rPr>
          <w:sz w:val="28"/>
          <w:szCs w:val="28"/>
          <w:highlight w:val="yellow"/>
          <w:u w:val="single"/>
        </w:rPr>
        <mc:AlternateContent>
          <mc:Choice Requires="wps">
            <w:drawing>
              <wp:anchor distT="0" distB="0" distL="114300" distR="114300" simplePos="0" relativeHeight="251659264" behindDoc="1" locked="0" layoutInCell="0" allowOverlap="1" wp14:anchorId="1A44E66D" wp14:editId="604899D8">
                <wp:simplePos x="0" y="0"/>
                <wp:positionH relativeFrom="column">
                  <wp:posOffset>3405505</wp:posOffset>
                </wp:positionH>
                <wp:positionV relativeFrom="paragraph">
                  <wp:posOffset>-100965</wp:posOffset>
                </wp:positionV>
                <wp:extent cx="2538730" cy="0"/>
                <wp:effectExtent l="0" t="0" r="0" b="0"/>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538730" cy="4763"/>
                        </a:xfrm>
                        <a:prstGeom prst="line">
                          <a:avLst/>
                        </a:prstGeom>
                        <a:solidFill>
                          <a:srgbClr val="FFFFFF"/>
                        </a:solidFill>
                        <a:ln w="7619">
                          <a:solidFill>
                            <a:srgbClr val="000000"/>
                          </a:solidFill>
                          <a:miter lim="800000"/>
                          <a:headEnd/>
                          <a:tailEnd/>
                        </a:ln>
                      </wps:spPr>
                      <wps:bodyPr/>
                    </wps:wsp>
                  </a:graphicData>
                </a:graphic>
              </wp:anchor>
            </w:drawing>
          </mc:Choice>
          <mc:Fallback>
            <w:pict>
              <v:line w14:anchorId="3AFC856C" id="Shape 12" o:spid="_x0000_s1026" style="position:absolute;z-index:-251657216;visibility:visible;mso-wrap-style:square;mso-wrap-distance-left:9pt;mso-wrap-distance-top:0;mso-wrap-distance-right:9pt;mso-wrap-distance-bottom:0;mso-position-horizontal:absolute;mso-position-horizontal-relative:text;mso-position-vertical:absolute;mso-position-vertical-relative:text" from="268.15pt,-7.95pt" to="468.05pt,-7.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" o:allowincell="f" filled="t" strokeweight=".21164mm">
                <v:stroke joinstyle="miter"/>
                <o:lock v:ext="edit" shapetype="f"/>
              </v:line>
            </w:pict>
          </mc:Fallback>
        </mc:AlternateContent>
      </w:r>
      <w:r w:rsidRPr="006B53C2">
        <w:rPr>
          <w:sz w:val="28"/>
          <w:szCs w:val="28"/>
          <w:highlight w:val="yellow"/>
          <w:u w:val="single"/>
        </w:rPr>
        <w:t xml:space="preserve"> </w:t>
      </w:r>
      <w:r w:rsidRPr="00634C52">
        <w:rPr>
          <w:sz w:val="28"/>
          <w:szCs w:val="28"/>
          <w:highlight w:val="yellow"/>
          <w:u w:val="single"/>
        </w:rPr>
        <w:t>collaboratively building robots like the ones that have taught us about our planetary neighbors. In today’s space race, these initiatives compete for funding. By prioritizing cooperation over colonization, however, we could pursue them all. We could attempt to retrieve raw materials for green energy infrastructure from decommissioned satellites and uninhabited asteroids instead of mines in the Global South</w:t>
      </w:r>
      <w:r w:rsidRPr="00634C52">
        <w:rPr>
          <w:sz w:val="28"/>
          <w:szCs w:val="28"/>
        </w:rPr>
        <w:t>. We could search the solar system for extraterrestrial life by flying rotorcrafts into the hydrocarbon-rich atmosphere of Titan and boring submarines into the icy subsurface ocean of Europa</w:t>
      </w:r>
      <w:r w:rsidRPr="00634C52">
        <w:rPr>
          <w:sz w:val="28"/>
          <w:szCs w:val="28"/>
          <w:highlight w:val="yellow"/>
          <w:u w:val="single"/>
        </w:rPr>
        <w:t>. We could strive for the first landing on</w:t>
      </w:r>
      <w:r w:rsidRPr="00634C52">
        <w:rPr>
          <w:sz w:val="28"/>
          <w:szCs w:val="28"/>
          <w:highlight w:val="yellow"/>
          <w:u w:val="single"/>
        </w:rPr>
        <mc:AlternateContent>
          <mc:Choice Requires="wps">
            <w:drawing>
              <wp:anchor distT="0" distB="0" distL="114300" distR="114300" simplePos="0" relativeHeight="251660288" behindDoc="1" locked="0" layoutInCell="0" allowOverlap="1" wp14:anchorId="5C42E0CA" wp14:editId="0CB67FC0">
                <wp:simplePos x="0" y="0"/>
                <wp:positionH relativeFrom="column">
                  <wp:posOffset>3548380</wp:posOffset>
                </wp:positionH>
                <wp:positionV relativeFrom="paragraph">
                  <wp:posOffset>-190500</wp:posOffset>
                </wp:positionV>
                <wp:extent cx="2395855" cy="0"/>
                <wp:effectExtent l="0" t="0" r="0" b="0"/>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395855" cy="4763"/>
                        </a:xfrm>
                        <a:prstGeom prst="line">
                          <a:avLst/>
                        </a:prstGeom>
                        <a:solidFill>
                          <a:srgbClr val="FFFFFF"/>
                        </a:solidFill>
                        <a:ln w="7620">
                          <a:solidFill>
                            <a:srgbClr val="000000"/>
                          </a:solidFill>
                          <a:miter lim="800000"/>
                          <a:headEnd/>
                          <a:tailEnd/>
                        </a:ln>
                      </wps:spPr>
                      <wps:bodyPr/>
                    </wps:wsp>
                  </a:graphicData>
                </a:graphic>
              </wp:anchor>
            </w:drawing>
          </mc:Choice>
          <mc:Fallback>
            <w:pict>
              <v:line w14:anchorId="3589A661" id="Shape 13" o:spid="_x0000_s1026" style="position:absolute;z-index:-251656192;visibility:visible;mso-wrap-style:square;mso-wrap-distance-left:9pt;mso-wrap-distance-top:0;mso-wrap-distance-right:9pt;mso-wrap-distance-bottom:0;mso-position-horizontal:absolute;mso-position-horizontal-relative:text;mso-position-vertical:absolute;mso-position-vertical-relative:text" from="279.4pt,-15pt" to="468.05pt,-1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" o:allowincell="f" filled="t" strokeweight=".6pt">
                <v:stroke joinstyle="miter"/>
                <o:lock v:ext="edit" shapetype="f"/>
              </v:line>
            </w:pict>
          </mc:Fallback>
        </mc:AlternateContent>
      </w:r>
      <w:r w:rsidRPr="006B53C2">
        <w:rPr>
          <w:sz w:val="28"/>
          <w:szCs w:val="28"/>
          <w:highlight w:val="yellow"/>
          <w:u w:val="single"/>
        </w:rPr>
        <w:t xml:space="preserve"> </w:t>
      </w:r>
      <w:r w:rsidRPr="00634C52">
        <w:rPr>
          <w:sz w:val="28"/>
          <w:szCs w:val="28"/>
          <w:highlight w:val="yellow"/>
          <w:u w:val="single"/>
        </w:rPr>
        <w:t>Pluto, Eris, or even beyond — not to plant a flag, but seed a concept of what we can collectively achieve.</w:t>
      </w:r>
    </w:p>
    <w:p w14:paraId="2D3EF094" w14:textId="77777777" w:rsidR="007270EF" w:rsidRPr="007270EF" w:rsidRDefault="007270EF" w:rsidP="00F601E6">
      <w:pPr>
        <w:rPr>
          <w:sz w:val="28"/>
          <w:szCs w:val="28"/>
        </w:rPr>
      </w:pPr>
    </w:p>
    <w:p w14:paraId="4FD7AA63" w14:textId="5F07D55A" w:rsidR="00634C52" w:rsidRPr="00634C52" w:rsidRDefault="00634C52" w:rsidP="00634C52">
      <w:pPr>
        <w:rPr>
          <w:sz w:val="28"/>
          <w:szCs w:val="28"/>
        </w:rPr>
      </w:pPr>
      <w:proofErr w:type="gramStart"/>
      <w:r w:rsidRPr="00634C52">
        <w:rPr>
          <w:sz w:val="28"/>
          <w:szCs w:val="28"/>
        </w:rPr>
        <w:t>So</w:t>
      </w:r>
      <w:proofErr w:type="gramEnd"/>
      <w:r w:rsidRPr="00634C52">
        <w:rPr>
          <w:sz w:val="28"/>
          <w:szCs w:val="28"/>
        </w:rPr>
        <w:t xml:space="preserve"> the criterion is </w:t>
      </w:r>
      <w:r w:rsidR="00084E6F">
        <w:rPr>
          <w:sz w:val="28"/>
          <w:szCs w:val="28"/>
        </w:rPr>
        <w:t>upholding</w:t>
      </w:r>
      <w:r w:rsidRPr="00634C52">
        <w:rPr>
          <w:sz w:val="28"/>
          <w:szCs w:val="28"/>
        </w:rPr>
        <w:t xml:space="preserve"> a collectivized vision for space exploration. Prefer this as a</w:t>
      </w:r>
    </w:p>
    <w:p w14:paraId="1FB07241" w14:textId="77777777" w:rsidR="00634C52" w:rsidRPr="00634C52" w:rsidRDefault="00634C52" w:rsidP="00634C52">
      <w:pPr>
        <w:rPr>
          <w:sz w:val="28"/>
          <w:szCs w:val="28"/>
        </w:rPr>
      </w:pPr>
      <w:r w:rsidRPr="00634C52">
        <w:rPr>
          <w:sz w:val="28"/>
          <w:szCs w:val="28"/>
        </w:rPr>
        <w:t>collectivized vision for space exploration meets our definition of justice by 1) ensuring there is an</w:t>
      </w:r>
    </w:p>
    <w:p w14:paraId="4F1BFCBB" w14:textId="6B252629" w:rsidR="00AC5231" w:rsidRPr="00634C52" w:rsidRDefault="00634C52" w:rsidP="00AC5231">
      <w:pPr>
        <w:rPr>
          <w:sz w:val="28"/>
          <w:szCs w:val="28"/>
        </w:rPr>
      </w:pPr>
      <w:r w:rsidRPr="00634C52">
        <w:rPr>
          <w:sz w:val="28"/>
          <w:szCs w:val="28"/>
        </w:rPr>
        <w:t xml:space="preserve">equitable distribution </w:t>
      </w:r>
      <w:proofErr w:type="gramStart"/>
      <w:r w:rsidRPr="00634C52">
        <w:rPr>
          <w:sz w:val="28"/>
          <w:szCs w:val="28"/>
        </w:rPr>
        <w:t xml:space="preserve">of </w:t>
      </w:r>
      <w:r w:rsidR="00AC5231">
        <w:rPr>
          <w:sz w:val="28"/>
          <w:szCs w:val="28"/>
        </w:rPr>
        <w:t xml:space="preserve"> resources</w:t>
      </w:r>
      <w:proofErr w:type="gramEnd"/>
      <w:r w:rsidR="00AC5231">
        <w:rPr>
          <w:sz w:val="28"/>
          <w:szCs w:val="28"/>
        </w:rPr>
        <w:t xml:space="preserve"> and </w:t>
      </w:r>
    </w:p>
    <w:p w14:paraId="7FBB78F5" w14:textId="681E4DE4" w:rsidR="00634C52" w:rsidRPr="00634C52" w:rsidRDefault="00634C52" w:rsidP="00634C52">
      <w:pPr>
        <w:rPr>
          <w:sz w:val="28"/>
          <w:szCs w:val="28"/>
        </w:rPr>
      </w:pPr>
      <w:r w:rsidRPr="00634C52">
        <w:rPr>
          <w:sz w:val="28"/>
          <w:szCs w:val="28"/>
        </w:rPr>
        <w:t>2) ensuring participation in decision-making of all nations and peoples as space is explored</w:t>
      </w:r>
    </w:p>
    <w:p w14:paraId="15B0263F" w14:textId="269C200B" w:rsidR="00634C52" w:rsidRPr="00634C52" w:rsidRDefault="00634C52" w:rsidP="00634C52">
      <w:pPr>
        <w:rPr>
          <w:sz w:val="28"/>
          <w:szCs w:val="28"/>
        </w:rPr>
      </w:pPr>
      <w:r w:rsidRPr="00634C52">
        <w:rPr>
          <w:sz w:val="28"/>
          <w:szCs w:val="28"/>
        </w:rPr>
        <w:t>and utilized in a cooperative manner If I prove that the appropriation of</w:t>
      </w:r>
    </w:p>
    <w:p w14:paraId="24805B8A" w14:textId="675287A7" w:rsidR="004C2E5B" w:rsidRDefault="00634C52" w:rsidP="00634C52">
      <w:pPr>
        <w:rPr>
          <w:sz w:val="28"/>
          <w:szCs w:val="28"/>
        </w:rPr>
      </w:pPr>
      <w:r w:rsidRPr="00634C52">
        <w:rPr>
          <w:sz w:val="28"/>
          <w:szCs w:val="28"/>
        </w:rPr>
        <w:t>outer space by private entities is a rejection of this collectivized vision, we must affirm.</w:t>
      </w:r>
    </w:p>
    <w:p w14:paraId="642B0FEC" w14:textId="630EAD0B" w:rsidR="00634C52" w:rsidRDefault="00634C52" w:rsidP="00634C52">
      <w:pPr>
        <w:rPr>
          <w:sz w:val="28"/>
          <w:szCs w:val="28"/>
        </w:rPr>
      </w:pPr>
    </w:p>
    <w:p w14:paraId="451176CE" w14:textId="4A07A7AF" w:rsidR="00634C52" w:rsidRDefault="00634C52" w:rsidP="00634C52">
      <w:pPr>
        <w:rPr>
          <w:sz w:val="28"/>
          <w:szCs w:val="28"/>
        </w:rPr>
      </w:pPr>
    </w:p>
    <w:p w14:paraId="22B8BF2A" w14:textId="248A78E3" w:rsidR="00634C52" w:rsidRDefault="00634C52" w:rsidP="00634C52">
      <w:pPr>
        <w:rPr>
          <w:sz w:val="28"/>
          <w:szCs w:val="28"/>
        </w:rPr>
      </w:pPr>
    </w:p>
    <w:p w14:paraId="6F4C7301" w14:textId="51225B21" w:rsidR="00634C52" w:rsidRDefault="00634C52" w:rsidP="00634C52">
      <w:pPr>
        <w:pStyle w:val="Heading1"/>
      </w:pPr>
      <w:r>
        <w:t>Contention 1</w:t>
      </w:r>
    </w:p>
    <w:p w14:paraId="024CD315" w14:textId="584A71F1" w:rsidR="00634C52" w:rsidRDefault="00634C52" w:rsidP="00634C52">
      <w:pPr>
        <w:rPr>
          <w:sz w:val="28"/>
          <w:szCs w:val="28"/>
        </w:rPr>
      </w:pPr>
    </w:p>
    <w:p w14:paraId="3B0215ED" w14:textId="1FDED469" w:rsidR="00634C52" w:rsidRDefault="00634C52" w:rsidP="00634C52">
      <w:pPr>
        <w:rPr>
          <w:b/>
          <w:bCs/>
          <w:sz w:val="28"/>
          <w:szCs w:val="28"/>
        </w:rPr>
      </w:pPr>
      <w:r>
        <w:rPr>
          <w:b/>
          <w:bCs/>
          <w:sz w:val="28"/>
          <w:szCs w:val="28"/>
        </w:rPr>
        <w:t>The appropriation of outer space by private entities will lead to the worsening of current issues on the planet.</w:t>
      </w:r>
    </w:p>
    <w:p w14:paraId="428771F9" w14:textId="612C2F47" w:rsidR="00634C52" w:rsidRDefault="00634C52" w:rsidP="00634C52">
      <w:pPr>
        <w:rPr>
          <w:b/>
          <w:bCs/>
          <w:sz w:val="28"/>
          <w:szCs w:val="28"/>
        </w:rPr>
      </w:pPr>
    </w:p>
    <w:p w14:paraId="771E9E1E" w14:textId="12819558" w:rsidR="00634C52" w:rsidRDefault="00F84760" w:rsidP="00634C52">
      <w:pPr>
        <w:rPr>
          <w:b/>
          <w:bCs/>
          <w:sz w:val="28"/>
          <w:szCs w:val="28"/>
        </w:rPr>
      </w:pPr>
      <w:r>
        <w:rPr>
          <w:b/>
          <w:bCs/>
          <w:sz w:val="28"/>
          <w:szCs w:val="28"/>
        </w:rPr>
        <w:t>The appropriation of outer space ignores problems here on Earth</w:t>
      </w:r>
      <w:r w:rsidR="00C64A36">
        <w:rPr>
          <w:b/>
          <w:bCs/>
          <w:sz w:val="28"/>
          <w:szCs w:val="28"/>
        </w:rPr>
        <w:t xml:space="preserve"> and we must collaborate to solve</w:t>
      </w:r>
    </w:p>
    <w:p w14:paraId="2C5DB66B" w14:textId="222BE883" w:rsidR="00F84760" w:rsidRDefault="00F84760" w:rsidP="00F84760">
      <w:pPr>
        <w:rPr>
          <w:b/>
          <w:bCs/>
          <w:sz w:val="28"/>
          <w:szCs w:val="28"/>
        </w:rPr>
      </w:pPr>
      <w:r w:rsidRPr="00F84760">
        <w:rPr>
          <w:b/>
          <w:bCs/>
          <w:sz w:val="28"/>
          <w:szCs w:val="28"/>
        </w:rPr>
        <w:t xml:space="preserve">Levine ’15, </w:t>
      </w:r>
      <w:r w:rsidRPr="00F84760">
        <w:rPr>
          <w:sz w:val="28"/>
          <w:szCs w:val="28"/>
        </w:rPr>
        <w:t>Nick Levine (an MPhil candidate in history of science at the University of Cambridge</w:t>
      </w:r>
      <w:proofErr w:type="gramStart"/>
      <w:r w:rsidRPr="00F84760">
        <w:rPr>
          <w:sz w:val="28"/>
          <w:szCs w:val="28"/>
        </w:rPr>
        <w:t>),</w:t>
      </w:r>
      <w:r w:rsidRPr="00F84760">
        <w:rPr>
          <w:b/>
          <w:bCs/>
          <w:sz w:val="28"/>
          <w:szCs w:val="28"/>
        </w:rPr>
        <w:t>“</w:t>
      </w:r>
      <w:proofErr w:type="gramEnd"/>
      <w:r w:rsidRPr="00F84760">
        <w:rPr>
          <w:b/>
          <w:bCs/>
          <w:sz w:val="28"/>
          <w:szCs w:val="28"/>
        </w:rPr>
        <w:t>Democratize the Universe,” Jacobin, March 21, 2015,</w:t>
      </w:r>
    </w:p>
    <w:p w14:paraId="78BB4366" w14:textId="04410757" w:rsidR="00F84760" w:rsidRDefault="00F84760" w:rsidP="00F84760">
      <w:pPr>
        <w:rPr>
          <w:b/>
          <w:bCs/>
          <w:sz w:val="28"/>
          <w:szCs w:val="28"/>
        </w:rPr>
      </w:pPr>
      <w:r w:rsidRPr="00F84760">
        <w:rPr>
          <w:b/>
          <w:bCs/>
          <w:sz w:val="28"/>
          <w:szCs w:val="28"/>
        </w:rPr>
        <w:t xml:space="preserve"> </w:t>
      </w:r>
      <w:hyperlink r:id="rId11" w:history="1">
        <w:r w:rsidRPr="00392055">
          <w:rPr>
            <w:rStyle w:val="Hyperlink"/>
            <w:b/>
            <w:bCs/>
            <w:sz w:val="28"/>
            <w:szCs w:val="28"/>
          </w:rPr>
          <w:t>https://jacobin</w:t>
        </w:r>
        <w:r w:rsidRPr="00392055">
          <w:rPr>
            <w:rStyle w:val="Hyperlink"/>
            <w:b/>
            <w:bCs/>
            <w:sz w:val="28"/>
            <w:szCs w:val="28"/>
          </w:rPr>
          <w:t>m</w:t>
        </w:r>
        <w:r w:rsidRPr="00392055">
          <w:rPr>
            <w:rStyle w:val="Hyperlink"/>
            <w:b/>
            <w:bCs/>
            <w:sz w:val="28"/>
            <w:szCs w:val="28"/>
          </w:rPr>
          <w:t>ag.com/2015/03/space-</w:t>
        </w:r>
        <w:r w:rsidRPr="00392055">
          <w:rPr>
            <w:rStyle w:val="Hyperlink"/>
            <w:b/>
            <w:bCs/>
            <w:sz w:val="28"/>
            <w:szCs w:val="28"/>
          </w:rPr>
          <w:t>i</w:t>
        </w:r>
        <w:r w:rsidRPr="00392055">
          <w:rPr>
            <w:rStyle w:val="Hyperlink"/>
            <w:b/>
            <w:bCs/>
            <w:sz w:val="28"/>
            <w:szCs w:val="28"/>
          </w:rPr>
          <w:t>ndustry-extraction-levine</w:t>
        </w:r>
      </w:hyperlink>
    </w:p>
    <w:p w14:paraId="5FBCEF9D" w14:textId="77777777" w:rsidR="00C64A36" w:rsidRPr="00C64A36" w:rsidRDefault="00C64A36" w:rsidP="00C64A36">
      <w:pPr>
        <w:spacing w:after="0" w:line="240" w:lineRule="auto"/>
        <w:rPr>
          <w:b/>
          <w:bCs/>
          <w:sz w:val="28"/>
          <w:szCs w:val="28"/>
          <w:u w:val="single"/>
        </w:rPr>
      </w:pPr>
      <w:r w:rsidRPr="00C64A36">
        <w:rPr>
          <w:b/>
          <w:bCs/>
          <w:color w:val="191919"/>
          <w:sz w:val="27"/>
          <w:szCs w:val="27"/>
          <w:u w:val="single"/>
          <w:shd w:val="clear" w:color="auto" w:fill="FFFFFF"/>
        </w:rPr>
        <w:t xml:space="preserve">Last summer, </w:t>
      </w:r>
      <w:r w:rsidRPr="00C64A36">
        <w:rPr>
          <w:b/>
          <w:bCs/>
          <w:color w:val="191919"/>
          <w:sz w:val="27"/>
          <w:szCs w:val="27"/>
          <w:highlight w:val="yellow"/>
          <w:u w:val="single"/>
          <w:shd w:val="clear" w:color="auto" w:fill="FFFFFF"/>
        </w:rPr>
        <w:t>the bipartisan </w:t>
      </w:r>
      <w:hyperlink r:id="rId12" w:history="1">
        <w:r w:rsidRPr="00C64A36">
          <w:rPr>
            <w:rStyle w:val="Hyperlink"/>
            <w:b/>
            <w:bCs/>
            <w:sz w:val="27"/>
            <w:szCs w:val="27"/>
            <w:highlight w:val="yellow"/>
            <w:u w:val="single"/>
            <w:shd w:val="clear" w:color="auto" w:fill="FFFFFF"/>
          </w:rPr>
          <w:t>ASTEROIDS Act</w:t>
        </w:r>
      </w:hyperlink>
      <w:r w:rsidRPr="00C64A36">
        <w:rPr>
          <w:b/>
          <w:bCs/>
          <w:color w:val="191919"/>
          <w:sz w:val="27"/>
          <w:szCs w:val="27"/>
          <w:highlight w:val="yellow"/>
          <w:u w:val="single"/>
          <w:shd w:val="clear" w:color="auto" w:fill="FFFFFF"/>
        </w:rPr>
        <w:t> was introduced</w:t>
      </w:r>
      <w:r w:rsidRPr="00C64A36">
        <w:rPr>
          <w:b/>
          <w:bCs/>
          <w:color w:val="191919"/>
          <w:sz w:val="27"/>
          <w:szCs w:val="27"/>
          <w:u w:val="single"/>
          <w:shd w:val="clear" w:color="auto" w:fill="FFFFFF"/>
        </w:rPr>
        <w:t xml:space="preserve"> in Congress. The </w:t>
      </w:r>
      <w:r w:rsidRPr="00C64A36">
        <w:rPr>
          <w:b/>
          <w:bCs/>
          <w:color w:val="191919"/>
          <w:sz w:val="27"/>
          <w:szCs w:val="27"/>
          <w:highlight w:val="yellow"/>
          <w:u w:val="single"/>
          <w:shd w:val="clear" w:color="auto" w:fill="FFFFFF"/>
        </w:rPr>
        <w:t>legislation’s aim is to grant US corporations property rights over any natural resources</w:t>
      </w:r>
      <w:r w:rsidRPr="00C64A36">
        <w:rPr>
          <w:b/>
          <w:bCs/>
          <w:color w:val="191919"/>
          <w:sz w:val="27"/>
          <w:szCs w:val="27"/>
          <w:u w:val="single"/>
          <w:shd w:val="clear" w:color="auto" w:fill="FFFFFF"/>
        </w:rPr>
        <w:t xml:space="preserve"> — like the platinum-group metals used in electronics — that they extract from asteroids.</w:t>
      </w:r>
      <w:r>
        <w:rPr>
          <w:rFonts w:ascii="Times New Roman" w:hAnsi="Times New Roman"/>
          <w:sz w:val="24"/>
        </w:rPr>
        <w:t xml:space="preserve"> </w:t>
      </w:r>
      <w:r w:rsidR="00E1769A" w:rsidRPr="00E1769A">
        <w:rPr>
          <w:b/>
          <w:bCs/>
          <w:sz w:val="28"/>
          <w:szCs w:val="28"/>
          <w:highlight w:val="yellow"/>
          <w:u w:val="single"/>
        </w:rPr>
        <w:t>The legal framework</w:t>
      </w:r>
      <w:r w:rsidR="00E1769A" w:rsidRPr="00E1769A">
        <w:rPr>
          <w:b/>
          <w:bCs/>
          <w:sz w:val="28"/>
          <w:szCs w:val="28"/>
          <w:u w:val="single"/>
        </w:rPr>
        <w:t xml:space="preserve"> governing the economic development of outer spac</w:t>
      </w:r>
      <w:r w:rsidR="00E1769A" w:rsidRPr="00E1769A">
        <w:rPr>
          <w:b/>
          <w:bCs/>
          <w:sz w:val="28"/>
          <w:szCs w:val="28"/>
          <w:highlight w:val="yellow"/>
          <w:u w:val="single"/>
        </w:rPr>
        <w:t>e will have enormous effects on the distribution of wealth and income in the Milky Way and beyond</w:t>
      </w:r>
      <w:r w:rsidR="00E1769A" w:rsidRPr="00E1769A">
        <w:rPr>
          <w:b/>
          <w:bCs/>
          <w:sz w:val="28"/>
          <w:szCs w:val="28"/>
          <w:u w:val="single"/>
        </w:rPr>
        <w:t xml:space="preserve">. </w:t>
      </w:r>
      <w:r w:rsidR="00E1769A" w:rsidRPr="00E1769A">
        <w:rPr>
          <w:b/>
          <w:bCs/>
          <w:sz w:val="28"/>
          <w:szCs w:val="28"/>
          <w:highlight w:val="yellow"/>
          <w:u w:val="single"/>
        </w:rPr>
        <w:t>We could fight for a galactic democracy, where the proceeds</w:t>
      </w:r>
      <w:r w:rsidR="00E1769A" w:rsidRPr="00E1769A">
        <w:rPr>
          <w:b/>
          <w:bCs/>
          <w:sz w:val="28"/>
          <w:szCs w:val="28"/>
          <w:u w:val="single"/>
        </w:rPr>
        <w:t xml:space="preserve"> of the space economy </w:t>
      </w:r>
      <w:r w:rsidR="00E1769A" w:rsidRPr="00E1769A">
        <w:rPr>
          <w:b/>
          <w:bCs/>
          <w:sz w:val="28"/>
          <w:szCs w:val="28"/>
          <w:highlight w:val="yellow"/>
          <w:u w:val="single"/>
        </w:rPr>
        <w:t>are distributed widely</w:t>
      </w:r>
      <w:r w:rsidR="00E1769A" w:rsidRPr="00E1769A">
        <w:rPr>
          <w:b/>
          <w:bCs/>
          <w:sz w:val="28"/>
          <w:szCs w:val="28"/>
          <w:u w:val="single"/>
        </w:rPr>
        <w:t xml:space="preserve">. </w:t>
      </w:r>
      <w:r w:rsidR="00E1769A" w:rsidRPr="00E1769A">
        <w:rPr>
          <w:b/>
          <w:bCs/>
          <w:sz w:val="28"/>
          <w:szCs w:val="28"/>
          <w:highlight w:val="yellow"/>
          <w:u w:val="single"/>
        </w:rPr>
        <w:t xml:space="preserve">Or we could accept the trickle-down </w:t>
      </w:r>
      <w:proofErr w:type="spellStart"/>
      <w:r w:rsidR="00E1769A" w:rsidRPr="00E1769A">
        <w:rPr>
          <w:b/>
          <w:bCs/>
          <w:sz w:val="28"/>
          <w:szCs w:val="28"/>
          <w:highlight w:val="yellow"/>
          <w:u w:val="single"/>
        </w:rPr>
        <w:t>astronomics</w:t>
      </w:r>
      <w:proofErr w:type="spellEnd"/>
      <w:r w:rsidR="00E1769A" w:rsidRPr="00E1769A">
        <w:rPr>
          <w:b/>
          <w:bCs/>
          <w:sz w:val="28"/>
          <w:szCs w:val="28"/>
          <w:u w:val="single"/>
        </w:rPr>
        <w:t xml:space="preserve"> anticipated </w:t>
      </w:r>
      <w:r w:rsidR="00E1769A" w:rsidRPr="00E1769A">
        <w:rPr>
          <w:b/>
          <w:bCs/>
          <w:sz w:val="28"/>
          <w:szCs w:val="28"/>
          <w:highlight w:val="yellow"/>
          <w:u w:val="single"/>
        </w:rPr>
        <w:t>by the ASTEROIDS Act</w:t>
      </w:r>
      <w:r w:rsidR="00E1769A" w:rsidRPr="00E1769A">
        <w:rPr>
          <w:b/>
          <w:bCs/>
          <w:sz w:val="28"/>
          <w:szCs w:val="28"/>
          <w:u w:val="single"/>
        </w:rPr>
        <w:t xml:space="preserve">, </w:t>
      </w:r>
      <w:r w:rsidR="00E1769A" w:rsidRPr="00E1769A">
        <w:rPr>
          <w:b/>
          <w:bCs/>
          <w:sz w:val="28"/>
          <w:szCs w:val="28"/>
          <w:highlight w:val="yellow"/>
          <w:u w:val="single"/>
        </w:rPr>
        <w:t>which would</w:t>
      </w:r>
      <w:r w:rsidR="00E1769A" w:rsidRPr="00E1769A">
        <w:rPr>
          <w:b/>
          <w:bCs/>
          <w:sz w:val="28"/>
          <w:szCs w:val="28"/>
          <w:u w:val="single"/>
        </w:rPr>
        <w:t xml:space="preserve"> </w:t>
      </w:r>
      <w:r w:rsidR="00E1769A" w:rsidRPr="00E1769A">
        <w:rPr>
          <w:b/>
          <w:bCs/>
          <w:sz w:val="28"/>
          <w:szCs w:val="28"/>
          <w:highlight w:val="yellow"/>
          <w:u w:val="single"/>
        </w:rPr>
        <w:t>allow for the concentration of vast amounts of economic and political power in the hands of a few corporations and the most technologically developed nations</w:t>
      </w:r>
      <w:r w:rsidR="00E1769A" w:rsidRPr="00E1769A">
        <w:rPr>
          <w:b/>
          <w:bCs/>
          <w:sz w:val="28"/>
          <w:szCs w:val="28"/>
          <w:u w:val="single"/>
        </w:rPr>
        <w:t>.</w:t>
      </w:r>
      <w:r>
        <w:rPr>
          <w:b/>
          <w:bCs/>
          <w:sz w:val="28"/>
          <w:szCs w:val="28"/>
          <w:u w:val="single"/>
        </w:rPr>
        <w:t xml:space="preserve"> </w:t>
      </w:r>
      <w:r w:rsidRPr="00C64A36">
        <w:rPr>
          <w:b/>
          <w:bCs/>
          <w:sz w:val="28"/>
          <w:szCs w:val="28"/>
          <w:u w:val="single"/>
        </w:rPr>
        <w:t>Starting in the 1960s</w:t>
      </w:r>
      <w:r w:rsidRPr="00C64A36">
        <w:rPr>
          <w:b/>
          <w:bCs/>
          <w:sz w:val="28"/>
          <w:szCs w:val="28"/>
          <w:highlight w:val="yellow"/>
          <w:u w:val="single"/>
        </w:rPr>
        <w:t>, a coalition of</w:t>
      </w:r>
      <w:r w:rsidRPr="00C64A36">
        <w:rPr>
          <w:b/>
          <w:bCs/>
          <w:sz w:val="28"/>
          <w:szCs w:val="28"/>
          <w:u w:val="single"/>
        </w:rPr>
        <w:t xml:space="preserve"> underdeveloped </w:t>
      </w:r>
      <w:r w:rsidRPr="00C64A36">
        <w:rPr>
          <w:b/>
          <w:bCs/>
          <w:sz w:val="28"/>
          <w:szCs w:val="28"/>
          <w:highlight w:val="yellow"/>
          <w:u w:val="single"/>
        </w:rPr>
        <w:t>nation</w:t>
      </w:r>
      <w:r w:rsidRPr="00C64A36">
        <w:rPr>
          <w:b/>
          <w:bCs/>
          <w:sz w:val="28"/>
          <w:szCs w:val="28"/>
          <w:u w:val="single"/>
        </w:rPr>
        <w:t xml:space="preserve">s, many recently decolonized, </w:t>
      </w:r>
      <w:r w:rsidRPr="00C64A36">
        <w:rPr>
          <w:b/>
          <w:bCs/>
          <w:sz w:val="28"/>
          <w:szCs w:val="28"/>
          <w:highlight w:val="yellow"/>
          <w:u w:val="single"/>
        </w:rPr>
        <w:t>asserted their strength</w:t>
      </w:r>
      <w:r w:rsidRPr="00C64A36">
        <w:rPr>
          <w:b/>
          <w:bCs/>
          <w:sz w:val="28"/>
          <w:szCs w:val="28"/>
          <w:u w:val="single"/>
        </w:rPr>
        <w:t xml:space="preserve"> in numbers in the United Nations </w:t>
      </w:r>
      <w:r w:rsidRPr="00C64A36">
        <w:rPr>
          <w:b/>
          <w:bCs/>
          <w:sz w:val="28"/>
          <w:szCs w:val="28"/>
          <w:highlight w:val="yellow"/>
          <w:u w:val="single"/>
        </w:rPr>
        <w:t>by forming a caucus known as the </w:t>
      </w:r>
      <w:hyperlink r:id="rId13" w:history="1">
        <w:r w:rsidRPr="00C64A36">
          <w:rPr>
            <w:rStyle w:val="Hyperlink"/>
            <w:b/>
            <w:bCs/>
            <w:sz w:val="28"/>
            <w:szCs w:val="28"/>
            <w:highlight w:val="yellow"/>
            <w:u w:val="single"/>
          </w:rPr>
          <w:t>Group of 77</w:t>
        </w:r>
      </w:hyperlink>
      <w:r w:rsidRPr="00C64A36">
        <w:rPr>
          <w:b/>
          <w:bCs/>
          <w:sz w:val="28"/>
          <w:szCs w:val="28"/>
          <w:u w:val="single"/>
        </w:rPr>
        <w:t>.</w:t>
      </w:r>
      <w:r w:rsidRPr="00C64A36">
        <w:rPr>
          <w:sz w:val="28"/>
          <w:szCs w:val="28"/>
        </w:rPr>
        <w:t xml:space="preserve"> </w:t>
      </w:r>
      <w:r w:rsidRPr="00C64A36">
        <w:rPr>
          <w:b/>
          <w:bCs/>
          <w:sz w:val="28"/>
          <w:szCs w:val="28"/>
          <w:u w:val="single"/>
        </w:rPr>
        <w:t xml:space="preserve">In the early 1970s, </w:t>
      </w:r>
      <w:r w:rsidRPr="00C64A36">
        <w:rPr>
          <w:b/>
          <w:bCs/>
          <w:sz w:val="28"/>
          <w:szCs w:val="28"/>
          <w:highlight w:val="yellow"/>
          <w:u w:val="single"/>
        </w:rPr>
        <w:t>this bloc</w:t>
      </w:r>
      <w:r w:rsidRPr="00C64A36">
        <w:rPr>
          <w:b/>
          <w:bCs/>
          <w:sz w:val="28"/>
          <w:szCs w:val="28"/>
          <w:u w:val="single"/>
        </w:rPr>
        <w:t xml:space="preserve"> announced its intention to establish a “new international economic order,” which </w:t>
      </w:r>
      <w:r w:rsidRPr="00C64A36">
        <w:rPr>
          <w:b/>
          <w:bCs/>
          <w:sz w:val="28"/>
          <w:szCs w:val="28"/>
          <w:highlight w:val="yellow"/>
          <w:u w:val="single"/>
        </w:rPr>
        <w:t xml:space="preserve">found its expression in a series of UN treaties governing international regions, </w:t>
      </w:r>
      <w:r w:rsidRPr="00C64A36">
        <w:rPr>
          <w:b/>
          <w:bCs/>
          <w:sz w:val="28"/>
          <w:szCs w:val="28"/>
          <w:u w:val="single"/>
        </w:rPr>
        <w:t xml:space="preserve">like </w:t>
      </w:r>
      <w:proofErr w:type="gramStart"/>
      <w:r w:rsidRPr="00C64A36">
        <w:rPr>
          <w:b/>
          <w:bCs/>
          <w:sz w:val="28"/>
          <w:szCs w:val="28"/>
          <w:u w:val="single"/>
        </w:rPr>
        <w:t>sea beds</w:t>
      </w:r>
      <w:proofErr w:type="gramEnd"/>
      <w:r w:rsidRPr="00C64A36">
        <w:rPr>
          <w:b/>
          <w:bCs/>
          <w:sz w:val="28"/>
          <w:szCs w:val="28"/>
          <w:u w:val="single"/>
        </w:rPr>
        <w:t xml:space="preserve"> and </w:t>
      </w:r>
      <w:r w:rsidRPr="00C64A36">
        <w:rPr>
          <w:b/>
          <w:bCs/>
          <w:sz w:val="28"/>
          <w:szCs w:val="28"/>
          <w:highlight w:val="yellow"/>
          <w:u w:val="single"/>
        </w:rPr>
        <w:t>outer space, that</w:t>
      </w:r>
      <w:r w:rsidRPr="00C64A36">
        <w:rPr>
          <w:b/>
          <w:bCs/>
          <w:sz w:val="28"/>
          <w:szCs w:val="28"/>
          <w:u w:val="single"/>
        </w:rPr>
        <w:t xml:space="preserve"> they hoped </w:t>
      </w:r>
      <w:r w:rsidRPr="00C64A36">
        <w:rPr>
          <w:b/>
          <w:bCs/>
          <w:sz w:val="28"/>
          <w:szCs w:val="28"/>
          <w:highlight w:val="yellow"/>
          <w:u w:val="single"/>
        </w:rPr>
        <w:t>would spread the economic benefits of the commons more equitably</w:t>
      </w:r>
      <w:r w:rsidRPr="00C64A36">
        <w:rPr>
          <w:b/>
          <w:bCs/>
          <w:sz w:val="28"/>
          <w:szCs w:val="28"/>
          <w:u w:val="single"/>
        </w:rPr>
        <w:t>, with special attention to less developed nations.</w:t>
      </w:r>
      <w:r w:rsidRPr="00C64A36">
        <w:rPr>
          <w:sz w:val="28"/>
          <w:szCs w:val="28"/>
        </w:rPr>
        <w:t xml:space="preserve"> </w:t>
      </w:r>
      <w:r w:rsidRPr="00C64A36">
        <w:rPr>
          <w:sz w:val="28"/>
          <w:szCs w:val="28"/>
        </w:rPr>
        <w:t>For these countries — as well as for the nervous US business interests that opposed them — their plan to “socialize the moon,” as some put it at the time, was the first step toward a more egalitarian distribution of wealth and power in human society.</w:t>
      </w:r>
      <w:r>
        <w:rPr>
          <w:sz w:val="28"/>
          <w:szCs w:val="28"/>
        </w:rPr>
        <w:t xml:space="preserve"> </w:t>
      </w:r>
      <w:r w:rsidRPr="00C64A36">
        <w:rPr>
          <w:sz w:val="28"/>
          <w:szCs w:val="28"/>
        </w:rPr>
        <w:t xml:space="preserve">It will be years before the industrialization of outer space is economically viable, if it ever is. But the legal framework that would shape that transition is being worked out now. </w:t>
      </w:r>
      <w:r w:rsidRPr="00C64A36">
        <w:rPr>
          <w:b/>
          <w:bCs/>
          <w:sz w:val="28"/>
          <w:szCs w:val="28"/>
          <w:highlight w:val="yellow"/>
          <w:u w:val="single"/>
        </w:rPr>
        <w:t>The ASTEROIDS Act was submitted on behalf of those who would benefit most from a laissez-faire extraterrestrial system</w:t>
      </w:r>
      <w:r w:rsidRPr="00C64A36">
        <w:rPr>
          <w:sz w:val="28"/>
          <w:szCs w:val="28"/>
        </w:rPr>
        <w:t>. If we leave the discussion about celestial property rights to the business interests that monopolize it now, any dream of economic democracy in outer space will go the way of jetpacks, flying cars, and the fifteen-hour workweek.</w:t>
      </w:r>
      <w:r>
        <w:rPr>
          <w:sz w:val="28"/>
          <w:szCs w:val="28"/>
        </w:rPr>
        <w:t xml:space="preserve"> </w:t>
      </w:r>
      <w:r w:rsidRPr="00C64A36">
        <w:rPr>
          <w:b/>
          <w:bCs/>
          <w:sz w:val="28"/>
          <w:szCs w:val="28"/>
          <w:highlight w:val="yellow"/>
          <w:u w:val="single"/>
        </w:rPr>
        <w:t>Whether and how we</w:t>
      </w:r>
      <w:r w:rsidRPr="00C64A36">
        <w:rPr>
          <w:b/>
          <w:bCs/>
          <w:sz w:val="28"/>
          <w:szCs w:val="28"/>
          <w:u w:val="single"/>
        </w:rPr>
        <w:t xml:space="preserve"> </w:t>
      </w:r>
      <w:r w:rsidRPr="00C64A36">
        <w:rPr>
          <w:b/>
          <w:bCs/>
          <w:sz w:val="28"/>
          <w:szCs w:val="28"/>
          <w:highlight w:val="yellow"/>
          <w:u w:val="single"/>
        </w:rPr>
        <w:t>should go to space</w:t>
      </w:r>
      <w:r w:rsidRPr="00C64A36">
        <w:rPr>
          <w:b/>
          <w:bCs/>
          <w:sz w:val="28"/>
          <w:szCs w:val="28"/>
          <w:u w:val="single"/>
        </w:rPr>
        <w:t xml:space="preserve"> are not profound philosophical questions, at least not primarily. What’s at stake is not just the “stature of man,” as Hannah Arendt </w:t>
      </w:r>
      <w:hyperlink r:id="rId14" w:history="1">
        <w:r w:rsidRPr="00C64A36">
          <w:rPr>
            <w:rStyle w:val="Hyperlink"/>
            <w:b/>
            <w:bCs/>
            <w:sz w:val="28"/>
            <w:szCs w:val="28"/>
            <w:u w:val="single"/>
          </w:rPr>
          <w:t>put it</w:t>
        </w:r>
      </w:hyperlink>
      <w:r w:rsidRPr="00C64A36">
        <w:rPr>
          <w:b/>
          <w:bCs/>
          <w:sz w:val="28"/>
          <w:szCs w:val="28"/>
          <w:u w:val="single"/>
        </w:rPr>
        <w:t xml:space="preserve">, but a political-economic struggle over the future of the celestial commons, which </w:t>
      </w:r>
      <w:r w:rsidRPr="00C64A36">
        <w:rPr>
          <w:b/>
          <w:bCs/>
          <w:sz w:val="28"/>
          <w:szCs w:val="28"/>
          <w:highlight w:val="yellow"/>
          <w:u w:val="single"/>
        </w:rPr>
        <w:t>could result in a dramatic intensification of inequality — or a small step for humankind toward a more egalitarian state of affairs on our current planet.</w:t>
      </w:r>
      <w:r>
        <w:rPr>
          <w:b/>
          <w:bCs/>
          <w:sz w:val="28"/>
          <w:szCs w:val="28"/>
          <w:u w:val="single"/>
        </w:rPr>
        <w:t xml:space="preserve"> </w:t>
      </w:r>
      <w:r w:rsidRPr="00C64A36">
        <w:rPr>
          <w:b/>
          <w:bCs/>
          <w:sz w:val="28"/>
          <w:szCs w:val="28"/>
          <w:u w:val="single"/>
        </w:rPr>
        <w:t>We might also question whether mining asteroids would be detrimental to our current planet’s environment in the medium term. If we don’t find a renewable way to blast off into outer space</w:t>
      </w:r>
      <w:r w:rsidRPr="00C64A36">
        <w:rPr>
          <w:b/>
          <w:bCs/>
          <w:sz w:val="28"/>
          <w:szCs w:val="28"/>
          <w:highlight w:val="yellow"/>
          <w:u w:val="single"/>
        </w:rPr>
        <w:t>, the exploitation of these resources could lead to an intensification of</w:t>
      </w:r>
      <w:r w:rsidRPr="00C64A36">
        <w:rPr>
          <w:b/>
          <w:bCs/>
          <w:sz w:val="28"/>
          <w:szCs w:val="28"/>
          <w:u w:val="single"/>
        </w:rPr>
        <w:t xml:space="preserve">, not a move away from, </w:t>
      </w:r>
      <w:r w:rsidRPr="00C64A36">
        <w:rPr>
          <w:b/>
          <w:bCs/>
          <w:sz w:val="28"/>
          <w:szCs w:val="28"/>
          <w:highlight w:val="yellow"/>
          <w:u w:val="single"/>
        </w:rPr>
        <w:t>the fossil-fuel economy</w:t>
      </w:r>
      <w:r w:rsidRPr="00C64A36">
        <w:rPr>
          <w:b/>
          <w:bCs/>
          <w:sz w:val="28"/>
          <w:szCs w:val="28"/>
          <w:u w:val="single"/>
        </w:rPr>
        <w:t>.</w:t>
      </w:r>
      <w:r>
        <w:rPr>
          <w:b/>
          <w:bCs/>
          <w:sz w:val="28"/>
          <w:szCs w:val="28"/>
          <w:u w:val="single"/>
        </w:rPr>
        <w:t xml:space="preserve"> </w:t>
      </w:r>
      <w:r w:rsidRPr="00C64A36">
        <w:rPr>
          <w:b/>
          <w:bCs/>
          <w:sz w:val="28"/>
          <w:szCs w:val="28"/>
          <w:u w:val="single"/>
        </w:rPr>
        <w:t xml:space="preserve">If the environmental impact of space mining turns out to be large, it would be </w:t>
      </w:r>
      <w:r w:rsidRPr="00C64A36">
        <w:rPr>
          <w:b/>
          <w:bCs/>
          <w:sz w:val="28"/>
          <w:szCs w:val="28"/>
          <w:highlight w:val="yellow"/>
          <w:u w:val="single"/>
        </w:rPr>
        <w:t>analogous to fracking</w:t>
      </w:r>
      <w:r w:rsidRPr="00C64A36">
        <w:rPr>
          <w:b/>
          <w:bCs/>
          <w:sz w:val="28"/>
          <w:szCs w:val="28"/>
          <w:u w:val="single"/>
        </w:rPr>
        <w:t xml:space="preserve"> — a technological development that gives us access to new resources, but </w:t>
      </w:r>
      <w:r w:rsidRPr="00C64A36">
        <w:rPr>
          <w:b/>
          <w:bCs/>
          <w:sz w:val="28"/>
          <w:szCs w:val="28"/>
          <w:highlight w:val="yellow"/>
          <w:u w:val="single"/>
        </w:rPr>
        <w:t>with devastating ecological side effects</w:t>
      </w:r>
      <w:r w:rsidRPr="00C64A36">
        <w:rPr>
          <w:b/>
          <w:bCs/>
          <w:sz w:val="28"/>
          <w:szCs w:val="28"/>
          <w:u w:val="single"/>
        </w:rPr>
        <w:t xml:space="preserve"> — and ought to be opposed on similar grounds. </w:t>
      </w:r>
      <w:r w:rsidRPr="00C64A36">
        <w:rPr>
          <w:b/>
          <w:bCs/>
          <w:sz w:val="28"/>
          <w:szCs w:val="28"/>
          <w:highlight w:val="yellow"/>
          <w:u w:val="single"/>
        </w:rPr>
        <w:t>The Outer Space Treaty of 1967</w:t>
      </w:r>
      <w:r w:rsidRPr="00C64A36">
        <w:rPr>
          <w:b/>
          <w:bCs/>
          <w:sz w:val="28"/>
          <w:szCs w:val="28"/>
          <w:u w:val="single"/>
        </w:rPr>
        <w:t>, signed by over ninety countries in the heat of the first sprint to the moon, rejected the notion that celestial bodies fell under the legal principle of </w:t>
      </w:r>
      <w:r w:rsidRPr="00C64A36">
        <w:rPr>
          <w:b/>
          <w:bCs/>
          <w:i/>
          <w:iCs/>
          <w:sz w:val="28"/>
          <w:szCs w:val="28"/>
          <w:u w:val="single"/>
        </w:rPr>
        <w:t>res nullius</w:t>
      </w:r>
      <w:r w:rsidRPr="00C64A36">
        <w:rPr>
          <w:b/>
          <w:bCs/>
          <w:sz w:val="28"/>
          <w:szCs w:val="28"/>
          <w:u w:val="single"/>
        </w:rPr>
        <w:t xml:space="preserve"> — meaning that outer space was empty territory that could be claimed for a nation through occupation. </w:t>
      </w:r>
      <w:r w:rsidRPr="00C64A36">
        <w:rPr>
          <w:sz w:val="28"/>
          <w:szCs w:val="28"/>
        </w:rPr>
        <w:t>It forbade the “national appropriation by claim of sovereignty, by means of use or occupation, or by any other means” of outer space.</w:t>
      </w:r>
      <w:r>
        <w:rPr>
          <w:sz w:val="28"/>
          <w:szCs w:val="28"/>
        </w:rPr>
        <w:t xml:space="preserve"> </w:t>
      </w:r>
      <w:r w:rsidRPr="00C64A36">
        <w:rPr>
          <w:b/>
          <w:bCs/>
          <w:sz w:val="28"/>
          <w:szCs w:val="28"/>
          <w:u w:val="single"/>
        </w:rPr>
        <w:t xml:space="preserve">But the treaty was not just restrictive. It also </w:t>
      </w:r>
      <w:r w:rsidRPr="00C64A36">
        <w:rPr>
          <w:b/>
          <w:bCs/>
          <w:sz w:val="28"/>
          <w:szCs w:val="28"/>
          <w:highlight w:val="yellow"/>
          <w:u w:val="single"/>
        </w:rPr>
        <w:t>had a</w:t>
      </w:r>
      <w:r w:rsidRPr="00C64A36">
        <w:rPr>
          <w:b/>
          <w:bCs/>
          <w:sz w:val="28"/>
          <w:szCs w:val="28"/>
          <w:u w:val="single"/>
        </w:rPr>
        <w:t xml:space="preserve"> positive </w:t>
      </w:r>
      <w:r w:rsidRPr="00C64A36">
        <w:rPr>
          <w:b/>
          <w:bCs/>
          <w:sz w:val="28"/>
          <w:szCs w:val="28"/>
          <w:highlight w:val="yellow"/>
          <w:u w:val="single"/>
        </w:rPr>
        <w:t>requirement</w:t>
      </w:r>
      <w:r w:rsidRPr="00C64A36">
        <w:rPr>
          <w:b/>
          <w:bCs/>
          <w:sz w:val="28"/>
          <w:szCs w:val="28"/>
          <w:u w:val="single"/>
        </w:rPr>
        <w:t xml:space="preserve"> for extraterrestrial conduct: </w:t>
      </w:r>
      <w:r w:rsidRPr="00C64A36">
        <w:rPr>
          <w:b/>
          <w:bCs/>
          <w:sz w:val="28"/>
          <w:szCs w:val="28"/>
          <w:highlight w:val="yellow"/>
          <w:u w:val="single"/>
        </w:rPr>
        <w:t>“The exploration and use of outer space,” it declared, “shall be carried out for the benefit and in the interests of all countries, irrespective of their degree of economic or scientific development, and shall be the province of all mankind.”</w:t>
      </w:r>
      <w:r w:rsidRPr="00C64A36">
        <w:rPr>
          <w:b/>
          <w:bCs/>
          <w:sz w:val="28"/>
          <w:szCs w:val="28"/>
          <w:u w:val="single"/>
        </w:rPr>
        <w:t xml:space="preserve"> However, nobody knew what this would mean in practice: was it a call for egalitarian economics, or an empty proclamation of liberal benevolence?</w:t>
      </w:r>
      <w:r>
        <w:rPr>
          <w:b/>
          <w:bCs/>
          <w:sz w:val="28"/>
          <w:szCs w:val="28"/>
          <w:u w:val="single"/>
        </w:rPr>
        <w:t xml:space="preserve"> </w:t>
      </w:r>
      <w:r w:rsidRPr="00C64A36">
        <w:rPr>
          <w:b/>
          <w:bCs/>
          <w:sz w:val="28"/>
          <w:szCs w:val="28"/>
          <w:highlight w:val="yellow"/>
          <w:u w:val="single"/>
        </w:rPr>
        <w:t>Organizing around an issue of such scale may seem utopian, but it’s also necessary. From regulating capital to mitigating climate change, the problems that confront us are inherently global in scope and require commensurate strategies.</w:t>
      </w:r>
    </w:p>
    <w:p w14:paraId="30B80C87" w14:textId="6E41366B" w:rsidR="00C64A36" w:rsidRPr="00C64A36" w:rsidRDefault="00C64A36" w:rsidP="00C64A36">
      <w:pPr>
        <w:spacing w:after="0" w:line="240" w:lineRule="auto"/>
        <w:rPr>
          <w:sz w:val="28"/>
          <w:szCs w:val="28"/>
        </w:rPr>
      </w:pPr>
    </w:p>
    <w:p w14:paraId="00FE5B1D" w14:textId="3D71DE0C" w:rsidR="00C64A36" w:rsidRDefault="00C64A36" w:rsidP="00C64A36">
      <w:pPr>
        <w:spacing w:after="0" w:line="240" w:lineRule="auto"/>
        <w:rPr>
          <w:b/>
          <w:bCs/>
          <w:sz w:val="28"/>
          <w:szCs w:val="28"/>
          <w:u w:val="single"/>
        </w:rPr>
      </w:pPr>
    </w:p>
    <w:p w14:paraId="546044A1" w14:textId="0C35BF44" w:rsidR="007C1A33" w:rsidRDefault="007C1A33" w:rsidP="00C64A36">
      <w:pPr>
        <w:spacing w:after="0" w:line="240" w:lineRule="auto"/>
        <w:rPr>
          <w:b/>
          <w:bCs/>
          <w:sz w:val="28"/>
          <w:szCs w:val="28"/>
          <w:u w:val="single"/>
        </w:rPr>
      </w:pPr>
    </w:p>
    <w:p w14:paraId="04F740F7" w14:textId="34AC0234" w:rsidR="007C1A33" w:rsidRDefault="007C1A33" w:rsidP="007C1A33">
      <w:pPr>
        <w:spacing w:after="0" w:line="240" w:lineRule="auto"/>
        <w:rPr>
          <w:sz w:val="28"/>
          <w:szCs w:val="28"/>
        </w:rPr>
      </w:pPr>
      <w:r w:rsidRPr="005D5F59">
        <w:rPr>
          <w:b/>
          <w:bCs/>
          <w:sz w:val="28"/>
          <w:szCs w:val="28"/>
        </w:rPr>
        <w:t>Billionaires traveling to space exacerbates climate change with money that</w:t>
      </w:r>
      <w:r w:rsidRPr="005D5F59">
        <w:rPr>
          <w:b/>
          <w:bCs/>
          <w:sz w:val="28"/>
          <w:szCs w:val="28"/>
        </w:rPr>
        <w:t xml:space="preserve"> </w:t>
      </w:r>
      <w:r w:rsidRPr="005D5F59">
        <w:rPr>
          <w:b/>
          <w:bCs/>
          <w:sz w:val="28"/>
          <w:szCs w:val="28"/>
        </w:rPr>
        <w:t>could be better spent to solve global poverty</w:t>
      </w:r>
      <w:r w:rsidRPr="007C1A33">
        <w:rPr>
          <w:sz w:val="28"/>
          <w:szCs w:val="28"/>
        </w:rPr>
        <w:t>.</w:t>
      </w:r>
    </w:p>
    <w:p w14:paraId="4F8553C2" w14:textId="77777777" w:rsidR="007C1A33" w:rsidRDefault="007C1A33" w:rsidP="007C1A33">
      <w:pPr>
        <w:spacing w:after="0" w:line="240" w:lineRule="auto"/>
        <w:rPr>
          <w:sz w:val="28"/>
          <w:szCs w:val="28"/>
        </w:rPr>
      </w:pPr>
      <w:r w:rsidRPr="007C1A33">
        <w:rPr>
          <w:b/>
          <w:bCs/>
          <w:sz w:val="28"/>
          <w:szCs w:val="28"/>
        </w:rPr>
        <w:t>Haworth ’21</w:t>
      </w:r>
      <w:r w:rsidRPr="007C1A33">
        <w:rPr>
          <w:sz w:val="28"/>
          <w:szCs w:val="28"/>
        </w:rPr>
        <w:t>, Holly Haworth (is a writer, educator, and naturalist currently based in the Georgia</w:t>
      </w:r>
      <w:r>
        <w:rPr>
          <w:sz w:val="28"/>
          <w:szCs w:val="28"/>
        </w:rPr>
        <w:t xml:space="preserve"> </w:t>
      </w:r>
      <w:r w:rsidRPr="007C1A33">
        <w:rPr>
          <w:sz w:val="28"/>
          <w:szCs w:val="28"/>
        </w:rPr>
        <w:t>Piedmont</w:t>
      </w:r>
      <w:r w:rsidRPr="007C1A33">
        <w:rPr>
          <w:b/>
          <w:bCs/>
          <w:sz w:val="28"/>
          <w:szCs w:val="28"/>
        </w:rPr>
        <w:t>), “Billionaires Do Not Need to Go to Space Our whole planet is a spaceship, darn it,”</w:t>
      </w:r>
      <w:r>
        <w:rPr>
          <w:b/>
          <w:bCs/>
          <w:sz w:val="28"/>
          <w:szCs w:val="28"/>
        </w:rPr>
        <w:t xml:space="preserve"> </w:t>
      </w:r>
      <w:r w:rsidRPr="007C1A33">
        <w:rPr>
          <w:b/>
          <w:bCs/>
          <w:sz w:val="28"/>
          <w:szCs w:val="28"/>
        </w:rPr>
        <w:t>Sierra, July 16, 2021</w:t>
      </w:r>
      <w:r w:rsidRPr="007C1A33">
        <w:rPr>
          <w:sz w:val="28"/>
          <w:szCs w:val="28"/>
        </w:rPr>
        <w:t>,</w:t>
      </w:r>
    </w:p>
    <w:p w14:paraId="45DD4AF3" w14:textId="1BEF89C7" w:rsidR="007C1A33" w:rsidRPr="007C1A33" w:rsidRDefault="007C1A33" w:rsidP="007C1A33">
      <w:pPr>
        <w:spacing w:after="0" w:line="240" w:lineRule="auto"/>
        <w:rPr>
          <w:b/>
          <w:bCs/>
          <w:sz w:val="28"/>
          <w:szCs w:val="28"/>
        </w:rPr>
      </w:pPr>
      <w:r w:rsidRPr="007C1A33">
        <w:rPr>
          <w:sz w:val="28"/>
          <w:szCs w:val="28"/>
        </w:rPr>
        <w:t xml:space="preserve"> https://www.sierraclub.org/sierra/billionaires-do-not-need-go-space</w:t>
      </w:r>
    </w:p>
    <w:p w14:paraId="0C061112" w14:textId="5FC98EAB" w:rsidR="007C1A33" w:rsidRDefault="007C1A33" w:rsidP="00C64A36">
      <w:pPr>
        <w:spacing w:after="0" w:line="240" w:lineRule="auto"/>
        <w:rPr>
          <w:b/>
          <w:bCs/>
          <w:sz w:val="28"/>
          <w:szCs w:val="28"/>
          <w:u w:val="single"/>
        </w:rPr>
      </w:pPr>
    </w:p>
    <w:p w14:paraId="527319A0" w14:textId="24AAF15C" w:rsidR="007C1A33" w:rsidRDefault="007C1A33" w:rsidP="00C64A36">
      <w:pPr>
        <w:spacing w:after="0" w:line="240" w:lineRule="auto"/>
        <w:rPr>
          <w:b/>
          <w:bCs/>
          <w:sz w:val="28"/>
          <w:szCs w:val="28"/>
          <w:u w:val="single"/>
        </w:rPr>
      </w:pPr>
    </w:p>
    <w:p w14:paraId="238C2C77" w14:textId="77777777" w:rsidR="00D5108C" w:rsidRPr="00D5108C" w:rsidRDefault="007C1A33" w:rsidP="00D5108C">
      <w:pPr>
        <w:spacing w:after="0" w:line="240" w:lineRule="auto"/>
        <w:rPr>
          <w:rFonts w:asciiTheme="majorHAnsi" w:eastAsia="Times New Roman" w:hAnsiTheme="majorHAnsi" w:cstheme="majorHAnsi"/>
          <w:b/>
          <w:bCs/>
          <w:color w:val="000000"/>
          <w:sz w:val="28"/>
          <w:szCs w:val="28"/>
          <w:u w:val="single"/>
          <w:shd w:val="clear" w:color="auto" w:fill="FFFFFF"/>
        </w:rPr>
      </w:pPr>
      <w:r w:rsidRPr="007C1A33">
        <w:rPr>
          <w:rFonts w:asciiTheme="majorHAnsi" w:eastAsia="Times New Roman" w:hAnsiTheme="majorHAnsi" w:cstheme="majorHAnsi"/>
          <w:b/>
          <w:bCs/>
          <w:color w:val="000000"/>
          <w:sz w:val="28"/>
          <w:szCs w:val="28"/>
          <w:highlight w:val="yellow"/>
          <w:u w:val="single"/>
          <w:shd w:val="clear" w:color="auto" w:fill="FFFFFF"/>
        </w:rPr>
        <w:t>Last week, billionaire Richard Branson soared high above the earth in a rocket</w:t>
      </w:r>
      <w:r w:rsidRPr="007C1A33">
        <w:rPr>
          <w:rFonts w:asciiTheme="majorHAnsi" w:eastAsia="Times New Roman" w:hAnsiTheme="majorHAnsi" w:cstheme="majorHAnsi"/>
          <w:b/>
          <w:bCs/>
          <w:color w:val="000000"/>
          <w:sz w:val="28"/>
          <w:szCs w:val="28"/>
          <w:u w:val="single"/>
          <w:shd w:val="clear" w:color="auto" w:fill="FFFFFF"/>
        </w:rPr>
        <w:t>, to the edge of space.</w:t>
      </w:r>
      <w:r w:rsidRPr="007C1A33">
        <w:rPr>
          <w:rFonts w:asciiTheme="majorHAnsi" w:eastAsia="Times New Roman" w:hAnsiTheme="majorHAnsi" w:cstheme="majorHAnsi"/>
          <w:color w:val="000000"/>
          <w:sz w:val="28"/>
          <w:szCs w:val="28"/>
          <w:shd w:val="clear" w:color="auto" w:fill="FFFFFF"/>
        </w:rPr>
        <w:t xml:space="preserve"> The flight marked the launch of the commercial space travel that Branson’s company Virgin Galactic plans to begin offering next year, setting off what he calls “the dawn of a new space age.” On Virgin Galactic’s global livestream of Branson’s flight, red-hot streaks of rocket propellant blasted from the engines against the blue sky over New Mexico. The mood was one of levity. Like the Cold War moon landing, as a public spectacle it brimmed with hopeful possibility and served as a demonstration of what we are capable of when we direct our resources and imagination toward a goal. A montage advertised the Virgin Group (Galactic is just one of some 400 companies that Branson owns), and a voiceover intoned, “If we can do this, imagine what else we can do.” </w:t>
      </w:r>
      <w:r>
        <w:rPr>
          <w:rFonts w:asciiTheme="majorHAnsi" w:eastAsia="Times New Roman" w:hAnsiTheme="majorHAnsi" w:cstheme="majorHAnsi"/>
          <w:color w:val="000000"/>
          <w:sz w:val="28"/>
          <w:szCs w:val="28"/>
          <w:shd w:val="clear" w:color="auto" w:fill="FFFFFF"/>
        </w:rPr>
        <w:t xml:space="preserve"> </w:t>
      </w:r>
      <w:r w:rsidRPr="007C1A33">
        <w:rPr>
          <w:rFonts w:asciiTheme="majorHAnsi" w:eastAsia="Times New Roman" w:hAnsiTheme="majorHAnsi" w:cstheme="majorHAnsi"/>
          <w:b/>
          <w:bCs/>
          <w:color w:val="000000"/>
          <w:sz w:val="28"/>
          <w:szCs w:val="28"/>
          <w:highlight w:val="yellow"/>
          <w:u w:val="single"/>
          <w:shd w:val="clear" w:color="auto" w:fill="FFFFFF"/>
        </w:rPr>
        <w:t>Two days earlier, Death Valley reached 130 degrees</w:t>
      </w:r>
      <w:r w:rsidRPr="007C1A33">
        <w:rPr>
          <w:rFonts w:asciiTheme="majorHAnsi" w:eastAsia="Times New Roman" w:hAnsiTheme="majorHAnsi" w:cstheme="majorHAnsi"/>
          <w:b/>
          <w:bCs/>
          <w:color w:val="000000"/>
          <w:sz w:val="28"/>
          <w:szCs w:val="28"/>
          <w:u w:val="single"/>
          <w:shd w:val="clear" w:color="auto" w:fill="FFFFFF"/>
        </w:rPr>
        <w:t xml:space="preserve"> Fahrenheit</w:t>
      </w:r>
      <w:r w:rsidRPr="007C1A33">
        <w:rPr>
          <w:rFonts w:asciiTheme="majorHAnsi" w:eastAsia="Times New Roman" w:hAnsiTheme="majorHAnsi" w:cstheme="majorHAnsi"/>
          <w:b/>
          <w:bCs/>
          <w:color w:val="000000"/>
          <w:sz w:val="28"/>
          <w:szCs w:val="28"/>
          <w:highlight w:val="yellow"/>
          <w:u w:val="single"/>
          <w:shd w:val="clear" w:color="auto" w:fill="FFFFFF"/>
        </w:rPr>
        <w:t>, </w:t>
      </w:r>
      <w:hyperlink r:id="rId15" w:history="1">
        <w:r w:rsidRPr="007C1A33">
          <w:rPr>
            <w:rStyle w:val="Hyperlink"/>
            <w:rFonts w:asciiTheme="majorHAnsi" w:eastAsia="Times New Roman" w:hAnsiTheme="majorHAnsi" w:cstheme="majorHAnsi"/>
            <w:b/>
            <w:bCs/>
            <w:sz w:val="28"/>
            <w:szCs w:val="28"/>
            <w:highlight w:val="yellow"/>
            <w:u w:val="single"/>
            <w:shd w:val="clear" w:color="auto" w:fill="FFFFFF"/>
          </w:rPr>
          <w:t>the hottest temperature on Earth ever recorded</w:t>
        </w:r>
      </w:hyperlink>
      <w:r w:rsidRPr="007C1A33">
        <w:rPr>
          <w:rFonts w:asciiTheme="majorHAnsi" w:eastAsia="Times New Roman" w:hAnsiTheme="majorHAnsi" w:cstheme="majorHAnsi"/>
          <w:b/>
          <w:bCs/>
          <w:color w:val="000000"/>
          <w:sz w:val="28"/>
          <w:szCs w:val="28"/>
          <w:highlight w:val="yellow"/>
          <w:u w:val="single"/>
          <w:shd w:val="clear" w:color="auto" w:fill="FFFFFF"/>
        </w:rPr>
        <w:t>.</w:t>
      </w:r>
      <w:r w:rsidRPr="007C1A33">
        <w:rPr>
          <w:rFonts w:asciiTheme="majorHAnsi" w:eastAsia="Times New Roman" w:hAnsiTheme="majorHAnsi" w:cstheme="majorHAnsi"/>
          <w:b/>
          <w:bCs/>
          <w:color w:val="000000"/>
          <w:sz w:val="28"/>
          <w:szCs w:val="28"/>
          <w:u w:val="single"/>
          <w:shd w:val="clear" w:color="auto" w:fill="FFFFFF"/>
        </w:rPr>
        <w:t xml:space="preserve"> </w:t>
      </w:r>
      <w:r w:rsidRPr="007C1A33">
        <w:rPr>
          <w:rFonts w:asciiTheme="majorHAnsi" w:eastAsia="Times New Roman" w:hAnsiTheme="majorHAnsi" w:cstheme="majorHAnsi"/>
          <w:b/>
          <w:bCs/>
          <w:color w:val="000000"/>
          <w:sz w:val="28"/>
          <w:szCs w:val="28"/>
          <w:highlight w:val="yellow"/>
          <w:u w:val="single"/>
          <w:shd w:val="clear" w:color="auto" w:fill="FFFFFF"/>
        </w:rPr>
        <w:t>More than 31 million American people who were not floating giddily in space were under heat advisories, in the third major heat wave of the summer.</w:t>
      </w:r>
      <w:r w:rsidRPr="007C1A33">
        <w:rPr>
          <w:rFonts w:asciiTheme="majorHAnsi" w:eastAsia="Times New Roman" w:hAnsiTheme="majorHAnsi" w:cstheme="majorHAnsi"/>
          <w:b/>
          <w:bCs/>
          <w:color w:val="000000"/>
          <w:sz w:val="28"/>
          <w:szCs w:val="28"/>
          <w:u w:val="single"/>
          <w:shd w:val="clear" w:color="auto" w:fill="FFFFFF"/>
        </w:rPr>
        <w:t xml:space="preserve"> </w:t>
      </w:r>
      <w:r w:rsidRPr="007C1A33">
        <w:rPr>
          <w:rFonts w:asciiTheme="majorHAnsi" w:eastAsia="Times New Roman" w:hAnsiTheme="majorHAnsi" w:cstheme="majorHAnsi"/>
          <w:b/>
          <w:bCs/>
          <w:color w:val="000000"/>
          <w:sz w:val="28"/>
          <w:szCs w:val="28"/>
          <w:highlight w:val="yellow"/>
          <w:u w:val="single"/>
          <w:shd w:val="clear" w:color="auto" w:fill="FFFFFF"/>
        </w:rPr>
        <w:t xml:space="preserve">The associate director of the Environmental Change Institute at the University of Oxford, </w:t>
      </w:r>
      <w:proofErr w:type="spellStart"/>
      <w:r w:rsidRPr="007C1A33">
        <w:rPr>
          <w:rFonts w:asciiTheme="majorHAnsi" w:eastAsia="Times New Roman" w:hAnsiTheme="majorHAnsi" w:cstheme="majorHAnsi"/>
          <w:b/>
          <w:bCs/>
          <w:color w:val="000000"/>
          <w:sz w:val="28"/>
          <w:szCs w:val="28"/>
          <w:highlight w:val="yellow"/>
          <w:u w:val="single"/>
          <w:shd w:val="clear" w:color="auto" w:fill="FFFFFF"/>
        </w:rPr>
        <w:t>Friederike</w:t>
      </w:r>
      <w:proofErr w:type="spellEnd"/>
      <w:r w:rsidRPr="007C1A33">
        <w:rPr>
          <w:rFonts w:asciiTheme="majorHAnsi" w:eastAsia="Times New Roman" w:hAnsiTheme="majorHAnsi" w:cstheme="majorHAnsi"/>
          <w:b/>
          <w:bCs/>
          <w:color w:val="000000"/>
          <w:sz w:val="28"/>
          <w:szCs w:val="28"/>
          <w:highlight w:val="yellow"/>
          <w:u w:val="single"/>
          <w:shd w:val="clear" w:color="auto" w:fill="FFFFFF"/>
        </w:rPr>
        <w:t xml:space="preserve"> Otto, told</w:t>
      </w:r>
      <w:r w:rsidRPr="007C1A33">
        <w:rPr>
          <w:rFonts w:asciiTheme="majorHAnsi" w:eastAsia="Times New Roman" w:hAnsiTheme="majorHAnsi" w:cstheme="majorHAnsi"/>
          <w:b/>
          <w:bCs/>
          <w:color w:val="000000"/>
          <w:sz w:val="28"/>
          <w:szCs w:val="28"/>
          <w:u w:val="single"/>
          <w:shd w:val="clear" w:color="auto" w:fill="FFFFFF"/>
        </w:rPr>
        <w:t> </w:t>
      </w:r>
      <w:r w:rsidRPr="007C1A33">
        <w:rPr>
          <w:rFonts w:asciiTheme="majorHAnsi" w:eastAsia="Times New Roman" w:hAnsiTheme="majorHAnsi" w:cstheme="majorHAnsi"/>
          <w:b/>
          <w:bCs/>
          <w:i/>
          <w:iCs/>
          <w:color w:val="000000"/>
          <w:sz w:val="28"/>
          <w:szCs w:val="28"/>
          <w:u w:val="single"/>
          <w:shd w:val="clear" w:color="auto" w:fill="FFFFFF"/>
        </w:rPr>
        <w:t>The Guardian</w:t>
      </w:r>
      <w:r w:rsidRPr="007C1A33">
        <w:rPr>
          <w:rFonts w:asciiTheme="majorHAnsi" w:eastAsia="Times New Roman" w:hAnsiTheme="majorHAnsi" w:cstheme="majorHAnsi"/>
          <w:b/>
          <w:bCs/>
          <w:color w:val="000000"/>
          <w:sz w:val="28"/>
          <w:szCs w:val="28"/>
          <w:u w:val="single"/>
          <w:shd w:val="clear" w:color="auto" w:fill="FFFFFF"/>
        </w:rPr>
        <w:t>, “</w:t>
      </w:r>
      <w:r w:rsidRPr="007C1A33">
        <w:rPr>
          <w:rFonts w:asciiTheme="majorHAnsi" w:eastAsia="Times New Roman" w:hAnsiTheme="majorHAnsi" w:cstheme="majorHAnsi"/>
          <w:b/>
          <w:bCs/>
          <w:color w:val="000000"/>
          <w:sz w:val="28"/>
          <w:szCs w:val="28"/>
          <w:highlight w:val="yellow"/>
          <w:u w:val="single"/>
          <w:shd w:val="clear" w:color="auto" w:fill="FFFFFF"/>
        </w:rPr>
        <w:t>This is by far the largest jump [in temperature] in the record I have ever seen</w:t>
      </w:r>
      <w:r w:rsidRPr="007C1A33">
        <w:rPr>
          <w:rFonts w:asciiTheme="majorHAnsi" w:eastAsia="Times New Roman" w:hAnsiTheme="majorHAnsi" w:cstheme="majorHAnsi"/>
          <w:b/>
          <w:bCs/>
          <w:color w:val="000000"/>
          <w:sz w:val="28"/>
          <w:szCs w:val="28"/>
          <w:u w:val="single"/>
          <w:shd w:val="clear" w:color="auto" w:fill="FFFFFF"/>
        </w:rPr>
        <w:t xml:space="preserve">,” a statement that echoed Neil Armstrong’s “one giant leap for mankind.” </w:t>
      </w:r>
      <w:r w:rsidRPr="007C1A33">
        <w:rPr>
          <w:rFonts w:asciiTheme="majorHAnsi" w:eastAsia="Times New Roman" w:hAnsiTheme="majorHAnsi" w:cstheme="majorHAnsi"/>
          <w:b/>
          <w:bCs/>
          <w:color w:val="000000"/>
          <w:sz w:val="28"/>
          <w:szCs w:val="28"/>
          <w:highlight w:val="yellow"/>
          <w:u w:val="single"/>
          <w:shd w:val="clear" w:color="auto" w:fill="FFFFFF"/>
        </w:rPr>
        <w:t>If we were seeing the dawn of a new space age, we were also seeing the dawn of a much hotter Earth—and traveling in rockets is arguably the most carbon-spewing thing an individual can do.</w:t>
      </w:r>
      <w:r w:rsidRPr="007C1A33">
        <w:rPr>
          <w:rFonts w:asciiTheme="majorHAnsi" w:eastAsia="Times New Roman" w:hAnsiTheme="majorHAnsi" w:cstheme="majorHAnsi"/>
          <w:b/>
          <w:bCs/>
          <w:color w:val="000000"/>
          <w:sz w:val="28"/>
          <w:szCs w:val="28"/>
          <w:highlight w:val="yellow"/>
          <w:u w:val="single"/>
          <w:shd w:val="clear" w:color="auto" w:fill="FFFFFF"/>
        </w:rPr>
        <w:t xml:space="preserve"> </w:t>
      </w:r>
      <w:r w:rsidRPr="007C1A33">
        <w:rPr>
          <w:rFonts w:asciiTheme="majorHAnsi" w:eastAsia="Times New Roman" w:hAnsiTheme="majorHAnsi" w:cstheme="majorHAnsi"/>
          <w:b/>
          <w:bCs/>
          <w:color w:val="000000"/>
          <w:sz w:val="28"/>
          <w:szCs w:val="28"/>
          <w:highlight w:val="yellow"/>
          <w:u w:val="single"/>
          <w:shd w:val="clear" w:color="auto" w:fill="FFFFFF"/>
        </w:rPr>
        <w:t>As climate change accelerates on the planet, the world’s wealthiest people seem to be seeking diversions of entertainmen</w:t>
      </w:r>
      <w:r w:rsidRPr="007C1A33">
        <w:rPr>
          <w:rFonts w:asciiTheme="majorHAnsi" w:eastAsia="Times New Roman" w:hAnsiTheme="majorHAnsi" w:cstheme="majorHAnsi"/>
          <w:b/>
          <w:bCs/>
          <w:color w:val="000000"/>
          <w:sz w:val="28"/>
          <w:szCs w:val="28"/>
          <w:u w:val="single"/>
          <w:shd w:val="clear" w:color="auto" w:fill="FFFFFF"/>
        </w:rPr>
        <w:t>t as far from the earth as they can get, beyond the carbon-laden atmosphere, and into the few minutes of microgravity that such space flights will afford.</w:t>
      </w:r>
      <w:r w:rsidRPr="007C1A33">
        <w:rPr>
          <w:rFonts w:asciiTheme="majorHAnsi" w:eastAsia="Times New Roman" w:hAnsiTheme="majorHAnsi" w:cstheme="majorHAnsi"/>
          <w:color w:val="000000"/>
          <w:sz w:val="28"/>
          <w:szCs w:val="28"/>
          <w:shd w:val="clear" w:color="auto" w:fill="FFFFFF"/>
        </w:rPr>
        <w:t xml:space="preserve"> Jeff Bezos, the richest person in the world, will also escape Earth’s atmosphere for a few moments next week, if all goes as planned, in a rocket made by his own nascent space-travel company Blue Origin. And Elon Musk’s company SpaceX promises to revolutionize space tourism, “with the ultimate goal of enabling people to live on other planets,” according to its website. </w:t>
      </w:r>
      <w:r w:rsidRPr="007C1A33">
        <w:rPr>
          <w:rFonts w:asciiTheme="majorHAnsi" w:eastAsia="Times New Roman" w:hAnsiTheme="majorHAnsi" w:cstheme="majorHAnsi"/>
          <w:b/>
          <w:bCs/>
          <w:color w:val="000000"/>
          <w:sz w:val="28"/>
          <w:szCs w:val="28"/>
          <w:u w:val="single"/>
          <w:shd w:val="clear" w:color="auto" w:fill="FFFFFF"/>
        </w:rPr>
        <w:t xml:space="preserve">All </w:t>
      </w:r>
      <w:r w:rsidRPr="000305C2">
        <w:rPr>
          <w:rFonts w:asciiTheme="majorHAnsi" w:eastAsia="Times New Roman" w:hAnsiTheme="majorHAnsi" w:cstheme="majorHAnsi"/>
          <w:b/>
          <w:bCs/>
          <w:color w:val="000000"/>
          <w:sz w:val="28"/>
          <w:szCs w:val="28"/>
          <w:u w:val="single"/>
          <w:shd w:val="clear" w:color="auto" w:fill="FFFFFF"/>
        </w:rPr>
        <w:t>three</w:t>
      </w:r>
      <w:r w:rsidRPr="007C1A33">
        <w:rPr>
          <w:rFonts w:asciiTheme="majorHAnsi" w:eastAsia="Times New Roman" w:hAnsiTheme="majorHAnsi" w:cstheme="majorHAnsi"/>
          <w:b/>
          <w:bCs/>
          <w:color w:val="000000"/>
          <w:sz w:val="28"/>
          <w:szCs w:val="28"/>
          <w:highlight w:val="yellow"/>
          <w:u w:val="single"/>
          <w:shd w:val="clear" w:color="auto" w:fill="FFFFFF"/>
        </w:rPr>
        <w:t xml:space="preserve"> companies say they have a goal of making space accessible to more people. Tickets for a rocket seat currently range from $250,000 to $28 million. Meanwhile, many continue to lack access here on Earth to clean air and water, and nine out of 10 people on the planet don’t fly in an airplane </w:t>
      </w:r>
      <w:proofErr w:type="gramStart"/>
      <w:r w:rsidRPr="007C1A33">
        <w:rPr>
          <w:rFonts w:asciiTheme="majorHAnsi" w:eastAsia="Times New Roman" w:hAnsiTheme="majorHAnsi" w:cstheme="majorHAnsi"/>
          <w:b/>
          <w:bCs/>
          <w:color w:val="000000"/>
          <w:sz w:val="28"/>
          <w:szCs w:val="28"/>
          <w:highlight w:val="yellow"/>
          <w:u w:val="single"/>
          <w:shd w:val="clear" w:color="auto" w:fill="FFFFFF"/>
        </w:rPr>
        <w:t>in a given year</w:t>
      </w:r>
      <w:proofErr w:type="gramEnd"/>
      <w:r w:rsidRPr="007C1A33">
        <w:rPr>
          <w:rFonts w:asciiTheme="majorHAnsi" w:eastAsia="Times New Roman" w:hAnsiTheme="majorHAnsi" w:cstheme="majorHAnsi"/>
          <w:b/>
          <w:bCs/>
          <w:color w:val="000000"/>
          <w:sz w:val="28"/>
          <w:szCs w:val="28"/>
          <w:highlight w:val="yellow"/>
          <w:u w:val="single"/>
          <w:shd w:val="clear" w:color="auto" w:fill="FFFFFF"/>
        </w:rPr>
        <w:t>. </w:t>
      </w:r>
      <w:r w:rsidRPr="007C1A33">
        <w:rPr>
          <w:rFonts w:asciiTheme="majorHAnsi" w:eastAsia="Times New Roman" w:hAnsiTheme="majorHAnsi" w:cstheme="majorHAnsi"/>
          <w:b/>
          <w:bCs/>
          <w:color w:val="000000"/>
          <w:sz w:val="28"/>
          <w:szCs w:val="28"/>
          <w:highlight w:val="yellow"/>
          <w:u w:val="single"/>
          <w:shd w:val="clear" w:color="auto" w:fill="FFFFFF"/>
        </w:rPr>
        <w:t xml:space="preserve"> </w:t>
      </w:r>
      <w:r w:rsidRPr="007C1A33">
        <w:rPr>
          <w:rFonts w:asciiTheme="majorHAnsi" w:eastAsia="Times New Roman" w:hAnsiTheme="majorHAnsi" w:cstheme="majorHAnsi"/>
          <w:b/>
          <w:bCs/>
          <w:color w:val="000000"/>
          <w:sz w:val="28"/>
          <w:szCs w:val="28"/>
          <w:highlight w:val="yellow"/>
          <w:u w:val="single"/>
          <w:shd w:val="clear" w:color="auto" w:fill="FFFFFF"/>
        </w:rPr>
        <w:t>If it seems ludicrous to look to the world’s wealthiest to change the course of climate policy</w:t>
      </w:r>
      <w:r w:rsidRPr="007C1A33">
        <w:rPr>
          <w:rFonts w:asciiTheme="majorHAnsi" w:eastAsia="Times New Roman" w:hAnsiTheme="majorHAnsi" w:cstheme="majorHAnsi"/>
          <w:b/>
          <w:bCs/>
          <w:color w:val="000000"/>
          <w:sz w:val="28"/>
          <w:szCs w:val="28"/>
          <w:u w:val="single"/>
          <w:shd w:val="clear" w:color="auto" w:fill="FFFFFF"/>
        </w:rPr>
        <w:t xml:space="preserve">, government regulations, and carbon consumption, </w:t>
      </w:r>
      <w:r w:rsidRPr="007C1A33">
        <w:rPr>
          <w:rFonts w:asciiTheme="majorHAnsi" w:eastAsia="Times New Roman" w:hAnsiTheme="majorHAnsi" w:cstheme="majorHAnsi"/>
          <w:b/>
          <w:bCs/>
          <w:color w:val="000000"/>
          <w:sz w:val="28"/>
          <w:szCs w:val="28"/>
          <w:highlight w:val="yellow"/>
          <w:u w:val="single"/>
          <w:shd w:val="clear" w:color="auto" w:fill="FFFFFF"/>
        </w:rPr>
        <w:t>it’s important to remember that they have already</w:t>
      </w:r>
      <w:r w:rsidRPr="007C1A33">
        <w:rPr>
          <w:rFonts w:asciiTheme="majorHAnsi" w:eastAsia="Times New Roman" w:hAnsiTheme="majorHAnsi" w:cstheme="majorHAnsi"/>
          <w:b/>
          <w:bCs/>
          <w:color w:val="000000"/>
          <w:sz w:val="28"/>
          <w:szCs w:val="28"/>
          <w:u w:val="single"/>
          <w:shd w:val="clear" w:color="auto" w:fill="FFFFFF"/>
        </w:rPr>
        <w:t xml:space="preserve"> done just that. </w:t>
      </w:r>
      <w:r w:rsidRPr="007C1A33">
        <w:rPr>
          <w:rFonts w:asciiTheme="majorHAnsi" w:eastAsia="Times New Roman" w:hAnsiTheme="majorHAnsi" w:cstheme="majorHAnsi"/>
          <w:b/>
          <w:bCs/>
          <w:color w:val="000000"/>
          <w:sz w:val="28"/>
          <w:szCs w:val="28"/>
          <w:highlight w:val="yellow"/>
          <w:u w:val="single"/>
          <w:shd w:val="clear" w:color="auto" w:fill="FFFFFF"/>
        </w:rPr>
        <w:t>SpaceX </w:t>
      </w:r>
      <w:hyperlink r:id="rId16" w:history="1">
        <w:r w:rsidRPr="007C1A33">
          <w:rPr>
            <w:rStyle w:val="Hyperlink"/>
            <w:rFonts w:asciiTheme="majorHAnsi" w:eastAsia="Times New Roman" w:hAnsiTheme="majorHAnsi" w:cstheme="majorHAnsi"/>
            <w:b/>
            <w:bCs/>
            <w:sz w:val="28"/>
            <w:szCs w:val="28"/>
            <w:highlight w:val="yellow"/>
            <w:shd w:val="clear" w:color="auto" w:fill="FFFFFF"/>
          </w:rPr>
          <w:t>has spent at least $17.5 million</w:t>
        </w:r>
      </w:hyperlink>
      <w:r w:rsidRPr="007C1A33">
        <w:rPr>
          <w:rFonts w:asciiTheme="majorHAnsi" w:eastAsia="Times New Roman" w:hAnsiTheme="majorHAnsi" w:cstheme="majorHAnsi"/>
          <w:b/>
          <w:bCs/>
          <w:color w:val="000000"/>
          <w:sz w:val="28"/>
          <w:szCs w:val="28"/>
          <w:highlight w:val="yellow"/>
          <w:u w:val="single"/>
          <w:shd w:val="clear" w:color="auto" w:fill="FFFFFF"/>
        </w:rPr>
        <w:t> lobbying the federal government</w:t>
      </w:r>
      <w:r w:rsidRPr="007C1A33">
        <w:rPr>
          <w:rFonts w:asciiTheme="majorHAnsi" w:eastAsia="Times New Roman" w:hAnsiTheme="majorHAnsi" w:cstheme="majorHAnsi"/>
          <w:b/>
          <w:bCs/>
          <w:color w:val="000000"/>
          <w:sz w:val="28"/>
          <w:szCs w:val="28"/>
          <w:u w:val="single"/>
          <w:shd w:val="clear" w:color="auto" w:fill="FFFFFF"/>
        </w:rPr>
        <w:t xml:space="preserve"> over the past 10 years, and </w:t>
      </w:r>
      <w:r w:rsidRPr="007C1A33">
        <w:rPr>
          <w:rFonts w:asciiTheme="majorHAnsi" w:eastAsia="Times New Roman" w:hAnsiTheme="majorHAnsi" w:cstheme="majorHAnsi"/>
          <w:b/>
          <w:bCs/>
          <w:color w:val="000000"/>
          <w:sz w:val="28"/>
          <w:szCs w:val="28"/>
          <w:highlight w:val="yellow"/>
          <w:u w:val="single"/>
          <w:shd w:val="clear" w:color="auto" w:fill="FFFFFF"/>
        </w:rPr>
        <w:t>Blue Origin </w:t>
      </w:r>
      <w:hyperlink r:id="rId17" w:history="1">
        <w:r w:rsidRPr="007C1A33">
          <w:rPr>
            <w:rStyle w:val="Hyperlink"/>
            <w:rFonts w:asciiTheme="majorHAnsi" w:eastAsia="Times New Roman" w:hAnsiTheme="majorHAnsi" w:cstheme="majorHAnsi"/>
            <w:b/>
            <w:bCs/>
            <w:sz w:val="28"/>
            <w:szCs w:val="28"/>
            <w:highlight w:val="yellow"/>
            <w:shd w:val="clear" w:color="auto" w:fill="FFFFFF"/>
          </w:rPr>
          <w:t>has spent $7 million</w:t>
        </w:r>
      </w:hyperlink>
      <w:r w:rsidRPr="007C1A33">
        <w:rPr>
          <w:rFonts w:asciiTheme="majorHAnsi" w:eastAsia="Times New Roman" w:hAnsiTheme="majorHAnsi" w:cstheme="majorHAnsi"/>
          <w:b/>
          <w:bCs/>
          <w:color w:val="000000"/>
          <w:sz w:val="28"/>
          <w:szCs w:val="28"/>
          <w:u w:val="single"/>
          <w:shd w:val="clear" w:color="auto" w:fill="FFFFFF"/>
        </w:rPr>
        <w:t xml:space="preserve">, </w:t>
      </w:r>
      <w:r w:rsidRPr="007C1A33">
        <w:rPr>
          <w:rFonts w:asciiTheme="majorHAnsi" w:eastAsia="Times New Roman" w:hAnsiTheme="majorHAnsi" w:cstheme="majorHAnsi"/>
          <w:b/>
          <w:bCs/>
          <w:color w:val="000000"/>
          <w:sz w:val="28"/>
          <w:szCs w:val="28"/>
          <w:highlight w:val="yellow"/>
          <w:u w:val="single"/>
          <w:shd w:val="clear" w:color="auto" w:fill="FFFFFF"/>
        </w:rPr>
        <w:t>while Virgin Galactic</w:t>
      </w:r>
      <w:hyperlink r:id="rId18" w:history="1">
        <w:r w:rsidRPr="007C1A33">
          <w:rPr>
            <w:rStyle w:val="Hyperlink"/>
            <w:rFonts w:asciiTheme="majorHAnsi" w:eastAsia="Times New Roman" w:hAnsiTheme="majorHAnsi" w:cstheme="majorHAnsi"/>
            <w:b/>
            <w:bCs/>
            <w:sz w:val="28"/>
            <w:szCs w:val="28"/>
            <w:highlight w:val="yellow"/>
            <w:shd w:val="clear" w:color="auto" w:fill="FFFFFF"/>
          </w:rPr>
          <w:t> tossed a quarter of a million</w:t>
        </w:r>
      </w:hyperlink>
      <w:r w:rsidRPr="007C1A33">
        <w:rPr>
          <w:rFonts w:asciiTheme="majorHAnsi" w:eastAsia="Times New Roman" w:hAnsiTheme="majorHAnsi" w:cstheme="majorHAnsi"/>
          <w:b/>
          <w:bCs/>
          <w:color w:val="000000"/>
          <w:sz w:val="28"/>
          <w:szCs w:val="28"/>
          <w:highlight w:val="yellow"/>
          <w:u w:val="single"/>
          <w:shd w:val="clear" w:color="auto" w:fill="FFFFFF"/>
        </w:rPr>
        <w:t> </w:t>
      </w:r>
      <w:r w:rsidRPr="00530D67">
        <w:rPr>
          <w:rFonts w:asciiTheme="majorHAnsi" w:eastAsia="Times New Roman" w:hAnsiTheme="majorHAnsi" w:cstheme="majorHAnsi"/>
          <w:b/>
          <w:bCs/>
          <w:color w:val="000000"/>
          <w:sz w:val="28"/>
          <w:szCs w:val="28"/>
          <w:u w:val="single"/>
          <w:shd w:val="clear" w:color="auto" w:fill="FFFFFF"/>
        </w:rPr>
        <w:t>at Washington politicians just last year—all to clear the way for their space tourism industry</w:t>
      </w:r>
      <w:r w:rsidRPr="007C1A33">
        <w:rPr>
          <w:rFonts w:asciiTheme="majorHAnsi" w:eastAsia="Times New Roman" w:hAnsiTheme="majorHAnsi" w:cstheme="majorHAnsi"/>
          <w:b/>
          <w:bCs/>
          <w:color w:val="000000"/>
          <w:sz w:val="28"/>
          <w:szCs w:val="28"/>
          <w:highlight w:val="yellow"/>
          <w:u w:val="single"/>
          <w:shd w:val="clear" w:color="auto" w:fill="FFFFFF"/>
        </w:rPr>
        <w:t>.</w:t>
      </w:r>
      <w:r w:rsidRPr="007C1A33">
        <w:rPr>
          <w:rFonts w:asciiTheme="majorHAnsi" w:eastAsia="Times New Roman" w:hAnsiTheme="majorHAnsi" w:cstheme="majorHAnsi"/>
          <w:b/>
          <w:bCs/>
          <w:color w:val="000000"/>
          <w:sz w:val="28"/>
          <w:szCs w:val="28"/>
          <w:u w:val="single"/>
          <w:shd w:val="clear" w:color="auto" w:fill="FFFFFF"/>
        </w:rPr>
        <w:t> </w:t>
      </w:r>
      <w:r>
        <w:rPr>
          <w:rFonts w:asciiTheme="majorHAnsi" w:eastAsia="Times New Roman" w:hAnsiTheme="majorHAnsi" w:cstheme="majorHAnsi"/>
          <w:b/>
          <w:bCs/>
          <w:color w:val="000000"/>
          <w:sz w:val="28"/>
          <w:szCs w:val="28"/>
          <w:u w:val="single"/>
          <w:shd w:val="clear" w:color="auto" w:fill="FFFFFF"/>
        </w:rPr>
        <w:t xml:space="preserve"> </w:t>
      </w:r>
      <w:r w:rsidR="00D5108C" w:rsidRPr="00D5108C">
        <w:rPr>
          <w:rFonts w:asciiTheme="majorHAnsi" w:eastAsia="Times New Roman" w:hAnsiTheme="majorHAnsi" w:cstheme="majorHAnsi"/>
          <w:b/>
          <w:bCs/>
          <w:color w:val="000000"/>
          <w:sz w:val="28"/>
          <w:szCs w:val="28"/>
          <w:u w:val="single"/>
          <w:shd w:val="clear" w:color="auto" w:fill="FFFFFF"/>
        </w:rPr>
        <w:t>T</w:t>
      </w:r>
      <w:r w:rsidR="00D5108C" w:rsidRPr="00D5108C">
        <w:rPr>
          <w:rFonts w:asciiTheme="majorHAnsi" w:eastAsia="Times New Roman" w:hAnsiTheme="majorHAnsi" w:cstheme="majorHAnsi"/>
          <w:b/>
          <w:bCs/>
          <w:color w:val="000000"/>
          <w:sz w:val="28"/>
          <w:szCs w:val="28"/>
          <w:highlight w:val="yellow"/>
          <w:u w:val="single"/>
          <w:shd w:val="clear" w:color="auto" w:fill="FFFFFF"/>
        </w:rPr>
        <w:t xml:space="preserve">he opportunity to escape Earth’s gravity for the weightlessness of space makes many people starry-eyed. But while Musk, Bezos, and Branson are building spaceships, we already live on one. It's perfectly designed for life in space, safely transporting </w:t>
      </w:r>
      <w:proofErr w:type="gramStart"/>
      <w:r w:rsidR="00D5108C" w:rsidRPr="00D5108C">
        <w:rPr>
          <w:rFonts w:asciiTheme="majorHAnsi" w:eastAsia="Times New Roman" w:hAnsiTheme="majorHAnsi" w:cstheme="majorHAnsi"/>
          <w:b/>
          <w:bCs/>
          <w:color w:val="000000"/>
          <w:sz w:val="28"/>
          <w:szCs w:val="28"/>
          <w:highlight w:val="yellow"/>
          <w:u w:val="single"/>
          <w:shd w:val="clear" w:color="auto" w:fill="FFFFFF"/>
        </w:rPr>
        <w:t>all of</w:t>
      </w:r>
      <w:proofErr w:type="gramEnd"/>
      <w:r w:rsidR="00D5108C" w:rsidRPr="00D5108C">
        <w:rPr>
          <w:rFonts w:asciiTheme="majorHAnsi" w:eastAsia="Times New Roman" w:hAnsiTheme="majorHAnsi" w:cstheme="majorHAnsi"/>
          <w:b/>
          <w:bCs/>
          <w:color w:val="000000"/>
          <w:sz w:val="28"/>
          <w:szCs w:val="28"/>
          <w:highlight w:val="yellow"/>
          <w:u w:val="single"/>
          <w:shd w:val="clear" w:color="auto" w:fill="FFFFFF"/>
        </w:rPr>
        <w:t xml:space="preserve"> its inhabitants at hurtling speeds through the universe, a state-of-the-art ship from which we can see the stars every night for free, and freely breathe the atmosphere. The money and power spent trying to leave it could be used to take care of this ship we’ve been given, ensuring that all of us have a ticket to the experience of a lifetime.</w:t>
      </w:r>
    </w:p>
    <w:p w14:paraId="0554AFBF" w14:textId="53928F92" w:rsidR="007C1A33" w:rsidRPr="007C1A33" w:rsidRDefault="007C1A33" w:rsidP="007C1A33">
      <w:pPr>
        <w:spacing w:after="0" w:line="240" w:lineRule="auto"/>
        <w:rPr>
          <w:rFonts w:asciiTheme="majorHAnsi" w:eastAsia="Times New Roman" w:hAnsiTheme="majorHAnsi" w:cstheme="majorHAnsi"/>
          <w:b/>
          <w:bCs/>
          <w:color w:val="000000"/>
          <w:sz w:val="28"/>
          <w:szCs w:val="28"/>
          <w:u w:val="single"/>
          <w:shd w:val="clear" w:color="auto" w:fill="FFFFFF"/>
        </w:rPr>
      </w:pPr>
    </w:p>
    <w:p w14:paraId="2107513B" w14:textId="1CE6EB1C" w:rsidR="007C1A33" w:rsidRPr="007C1A33" w:rsidRDefault="007C1A33" w:rsidP="007C1A33">
      <w:pPr>
        <w:spacing w:after="0" w:line="240" w:lineRule="auto"/>
        <w:rPr>
          <w:rFonts w:asciiTheme="majorHAnsi" w:eastAsia="Times New Roman" w:hAnsiTheme="majorHAnsi" w:cstheme="majorHAnsi"/>
          <w:color w:val="000000"/>
          <w:sz w:val="28"/>
          <w:szCs w:val="28"/>
          <w:shd w:val="clear" w:color="auto" w:fill="FFFFFF"/>
        </w:rPr>
      </w:pPr>
    </w:p>
    <w:p w14:paraId="280D1D9F" w14:textId="30C40D1E" w:rsidR="007C1A33" w:rsidRPr="007C1A33" w:rsidRDefault="007C1A33" w:rsidP="007C1A33">
      <w:pPr>
        <w:spacing w:after="0" w:line="240" w:lineRule="auto"/>
        <w:rPr>
          <w:rFonts w:asciiTheme="majorHAnsi" w:eastAsia="Times New Roman" w:hAnsiTheme="majorHAnsi" w:cstheme="majorHAnsi"/>
          <w:b/>
          <w:bCs/>
          <w:color w:val="000000"/>
          <w:sz w:val="28"/>
          <w:szCs w:val="28"/>
          <w:u w:val="single"/>
          <w:shd w:val="clear" w:color="auto" w:fill="FFFFFF"/>
        </w:rPr>
      </w:pPr>
    </w:p>
    <w:p w14:paraId="765571F9" w14:textId="1A361449" w:rsidR="007C1A33" w:rsidRPr="007C1A33" w:rsidRDefault="007C1A33" w:rsidP="007C1A33">
      <w:pPr>
        <w:spacing w:after="0" w:line="240" w:lineRule="auto"/>
        <w:rPr>
          <w:rFonts w:asciiTheme="majorHAnsi" w:eastAsia="Times New Roman" w:hAnsiTheme="majorHAnsi" w:cstheme="majorHAnsi"/>
          <w:b/>
          <w:bCs/>
          <w:color w:val="000000"/>
          <w:sz w:val="28"/>
          <w:szCs w:val="28"/>
          <w:u w:val="single"/>
          <w:shd w:val="clear" w:color="auto" w:fill="FFFFFF"/>
        </w:rPr>
      </w:pPr>
      <w:r w:rsidRPr="007C1A33">
        <w:rPr>
          <w:rFonts w:asciiTheme="majorHAnsi" w:eastAsia="Times New Roman" w:hAnsiTheme="majorHAnsi" w:cstheme="majorHAnsi"/>
          <w:b/>
          <w:bCs/>
          <w:color w:val="000000"/>
          <w:sz w:val="28"/>
          <w:szCs w:val="28"/>
          <w:u w:val="single"/>
          <w:shd w:val="clear" w:color="auto" w:fill="FFFFFF"/>
        </w:rPr>
        <w:t> </w:t>
      </w:r>
    </w:p>
    <w:p w14:paraId="65702643" w14:textId="47025DF5" w:rsidR="007C1A33" w:rsidRPr="007C1A33" w:rsidRDefault="007C1A33" w:rsidP="007C1A33">
      <w:pPr>
        <w:spacing w:after="0" w:line="240" w:lineRule="auto"/>
        <w:rPr>
          <w:rFonts w:asciiTheme="majorHAnsi" w:eastAsia="Times New Roman" w:hAnsiTheme="majorHAnsi" w:cstheme="majorHAnsi"/>
          <w:sz w:val="28"/>
          <w:szCs w:val="28"/>
        </w:rPr>
      </w:pPr>
    </w:p>
    <w:p w14:paraId="4CFA0EEB" w14:textId="301B2590" w:rsidR="007C1A33" w:rsidRPr="007C1A33" w:rsidRDefault="007C1A33" w:rsidP="00C64A36">
      <w:pPr>
        <w:spacing w:after="0" w:line="240" w:lineRule="auto"/>
        <w:rPr>
          <w:rFonts w:asciiTheme="majorHAnsi" w:hAnsiTheme="majorHAnsi" w:cstheme="majorHAnsi"/>
          <w:b/>
          <w:bCs/>
          <w:sz w:val="28"/>
          <w:szCs w:val="28"/>
          <w:u w:val="single"/>
        </w:rPr>
      </w:pPr>
    </w:p>
    <w:p w14:paraId="1C7CD723" w14:textId="356CE758" w:rsidR="007C1A33" w:rsidRPr="005D5F59" w:rsidRDefault="00E36248" w:rsidP="00C64A36">
      <w:pPr>
        <w:spacing w:after="0" w:line="240" w:lineRule="auto"/>
        <w:rPr>
          <w:b/>
          <w:bCs/>
          <w:sz w:val="28"/>
          <w:szCs w:val="28"/>
        </w:rPr>
      </w:pPr>
      <w:r>
        <w:rPr>
          <w:b/>
          <w:bCs/>
          <w:sz w:val="28"/>
          <w:szCs w:val="28"/>
        </w:rPr>
        <w:t xml:space="preserve">Impact: </w:t>
      </w:r>
      <w:r w:rsidR="005D5F59">
        <w:rPr>
          <w:b/>
          <w:bCs/>
          <w:sz w:val="28"/>
          <w:szCs w:val="28"/>
        </w:rPr>
        <w:t>There are current issues on the planet,</w:t>
      </w:r>
      <w:r w:rsidR="004C15F4">
        <w:rPr>
          <w:b/>
          <w:bCs/>
          <w:sz w:val="28"/>
          <w:szCs w:val="28"/>
        </w:rPr>
        <w:t xml:space="preserve"> ranging from power distribution issues to climate change that will be only worsened by the appropriation of outer space by private entities</w:t>
      </w:r>
      <w:r w:rsidR="006A5EE5">
        <w:rPr>
          <w:b/>
          <w:bCs/>
          <w:sz w:val="28"/>
          <w:szCs w:val="28"/>
        </w:rPr>
        <w:t>, which does not support a collectivized vision for space exploration and is thus unjust.</w:t>
      </w:r>
    </w:p>
    <w:p w14:paraId="0E4A4B33" w14:textId="533389D1" w:rsidR="007C1A33" w:rsidRDefault="007C1A33" w:rsidP="00C64A36">
      <w:pPr>
        <w:spacing w:after="0" w:line="240" w:lineRule="auto"/>
        <w:rPr>
          <w:b/>
          <w:bCs/>
          <w:sz w:val="28"/>
          <w:szCs w:val="28"/>
          <w:u w:val="single"/>
        </w:rPr>
      </w:pPr>
    </w:p>
    <w:p w14:paraId="7B3AE9CB" w14:textId="1E280CE8" w:rsidR="007C1A33" w:rsidRDefault="007C1A33" w:rsidP="00C64A36">
      <w:pPr>
        <w:spacing w:after="0" w:line="240" w:lineRule="auto"/>
        <w:rPr>
          <w:b/>
          <w:bCs/>
          <w:sz w:val="28"/>
          <w:szCs w:val="28"/>
          <w:u w:val="single"/>
        </w:rPr>
      </w:pPr>
    </w:p>
    <w:p w14:paraId="0183D303" w14:textId="3942CC71" w:rsidR="007C1A33" w:rsidRDefault="007C1A33" w:rsidP="00C64A36">
      <w:pPr>
        <w:spacing w:after="0" w:line="240" w:lineRule="auto"/>
        <w:rPr>
          <w:b/>
          <w:bCs/>
          <w:sz w:val="28"/>
          <w:szCs w:val="28"/>
          <w:u w:val="single"/>
        </w:rPr>
      </w:pPr>
    </w:p>
    <w:p w14:paraId="52A9E74A" w14:textId="5B1AD7D3" w:rsidR="007C1A33" w:rsidRDefault="007C1A33" w:rsidP="00C64A36">
      <w:pPr>
        <w:spacing w:after="0" w:line="240" w:lineRule="auto"/>
        <w:rPr>
          <w:b/>
          <w:bCs/>
          <w:sz w:val="28"/>
          <w:szCs w:val="28"/>
          <w:u w:val="single"/>
        </w:rPr>
      </w:pPr>
    </w:p>
    <w:p w14:paraId="2FD6A09B" w14:textId="57DC23D0" w:rsidR="007C1A33" w:rsidRDefault="007C1A33" w:rsidP="00C64A36">
      <w:pPr>
        <w:spacing w:after="0" w:line="240" w:lineRule="auto"/>
        <w:rPr>
          <w:b/>
          <w:bCs/>
          <w:sz w:val="28"/>
          <w:szCs w:val="28"/>
          <w:u w:val="single"/>
        </w:rPr>
      </w:pPr>
    </w:p>
    <w:p w14:paraId="3356C3AC" w14:textId="229D608C" w:rsidR="007C1A33" w:rsidRDefault="007C1A33" w:rsidP="00C64A36">
      <w:pPr>
        <w:spacing w:after="0" w:line="240" w:lineRule="auto"/>
        <w:rPr>
          <w:b/>
          <w:bCs/>
          <w:sz w:val="28"/>
          <w:szCs w:val="28"/>
          <w:u w:val="single"/>
        </w:rPr>
      </w:pPr>
    </w:p>
    <w:p w14:paraId="1A903B98" w14:textId="2A4AF516" w:rsidR="007C1A33" w:rsidRDefault="007C1A33" w:rsidP="00C64A36">
      <w:pPr>
        <w:spacing w:after="0" w:line="240" w:lineRule="auto"/>
        <w:rPr>
          <w:b/>
          <w:bCs/>
          <w:sz w:val="28"/>
          <w:szCs w:val="28"/>
          <w:u w:val="single"/>
        </w:rPr>
      </w:pPr>
    </w:p>
    <w:p w14:paraId="18A90FAE" w14:textId="28CB5304" w:rsidR="007C1A33" w:rsidRDefault="007C1A33" w:rsidP="00C64A36">
      <w:pPr>
        <w:spacing w:after="0" w:line="240" w:lineRule="auto"/>
        <w:rPr>
          <w:b/>
          <w:bCs/>
          <w:sz w:val="28"/>
          <w:szCs w:val="28"/>
          <w:u w:val="single"/>
        </w:rPr>
      </w:pPr>
    </w:p>
    <w:p w14:paraId="1B3C7AE6" w14:textId="7A43971A" w:rsidR="007C1A33" w:rsidRDefault="007C1A33" w:rsidP="00C64A36">
      <w:pPr>
        <w:spacing w:after="0" w:line="240" w:lineRule="auto"/>
        <w:rPr>
          <w:b/>
          <w:bCs/>
          <w:sz w:val="28"/>
          <w:szCs w:val="28"/>
          <w:u w:val="single"/>
        </w:rPr>
      </w:pPr>
    </w:p>
    <w:p w14:paraId="0E08C093" w14:textId="00D09243" w:rsidR="007C1A33" w:rsidRDefault="007C1A33" w:rsidP="00C64A36">
      <w:pPr>
        <w:spacing w:after="0" w:line="240" w:lineRule="auto"/>
        <w:rPr>
          <w:b/>
          <w:bCs/>
          <w:sz w:val="28"/>
          <w:szCs w:val="28"/>
          <w:u w:val="single"/>
        </w:rPr>
      </w:pPr>
    </w:p>
    <w:p w14:paraId="5C87B30F" w14:textId="5CED326C" w:rsidR="007C1A33" w:rsidRDefault="007C1A33" w:rsidP="00C64A36">
      <w:pPr>
        <w:spacing w:after="0" w:line="240" w:lineRule="auto"/>
        <w:rPr>
          <w:b/>
          <w:bCs/>
          <w:sz w:val="28"/>
          <w:szCs w:val="28"/>
          <w:u w:val="single"/>
        </w:rPr>
      </w:pPr>
    </w:p>
    <w:p w14:paraId="12B434BA" w14:textId="26576EBB" w:rsidR="007C1A33" w:rsidRDefault="007C1A33" w:rsidP="00C64A36">
      <w:pPr>
        <w:spacing w:after="0" w:line="240" w:lineRule="auto"/>
        <w:rPr>
          <w:b/>
          <w:bCs/>
          <w:sz w:val="28"/>
          <w:szCs w:val="28"/>
          <w:u w:val="single"/>
        </w:rPr>
      </w:pPr>
    </w:p>
    <w:p w14:paraId="033FC764" w14:textId="4008E2C3" w:rsidR="007C1A33" w:rsidRPr="00C64A36" w:rsidRDefault="007C1A33" w:rsidP="007C1A33">
      <w:pPr>
        <w:pStyle w:val="Heading1"/>
      </w:pPr>
      <w:r>
        <w:t>Contention 2:</w:t>
      </w:r>
    </w:p>
    <w:p w14:paraId="38FA1192" w14:textId="77777777" w:rsidR="00C64A36" w:rsidRPr="00C64A36" w:rsidRDefault="00C64A36" w:rsidP="00C64A36">
      <w:pPr>
        <w:spacing w:after="0" w:line="240" w:lineRule="auto"/>
        <w:rPr>
          <w:b/>
          <w:bCs/>
          <w:sz w:val="28"/>
          <w:szCs w:val="28"/>
          <w:u w:val="single"/>
        </w:rPr>
      </w:pPr>
    </w:p>
    <w:p w14:paraId="67D9BE84" w14:textId="09DA1B12" w:rsidR="00C64A36" w:rsidRDefault="00FA5C19" w:rsidP="00C64A36">
      <w:pPr>
        <w:spacing w:after="0" w:line="240" w:lineRule="auto"/>
        <w:rPr>
          <w:b/>
          <w:bCs/>
          <w:sz w:val="28"/>
          <w:szCs w:val="28"/>
        </w:rPr>
      </w:pPr>
      <w:r>
        <w:rPr>
          <w:b/>
          <w:bCs/>
          <w:sz w:val="28"/>
          <w:szCs w:val="28"/>
        </w:rPr>
        <w:t xml:space="preserve">The appropriation of outer space by private entities </w:t>
      </w:r>
      <w:r w:rsidR="00AB765B">
        <w:rPr>
          <w:b/>
          <w:bCs/>
          <w:sz w:val="28"/>
          <w:szCs w:val="28"/>
        </w:rPr>
        <w:t xml:space="preserve">cannot justly be done by </w:t>
      </w:r>
      <w:r w:rsidR="004D7B82">
        <w:rPr>
          <w:b/>
          <w:bCs/>
          <w:sz w:val="28"/>
          <w:szCs w:val="28"/>
        </w:rPr>
        <w:t>said</w:t>
      </w:r>
      <w:r w:rsidR="00AB765B">
        <w:rPr>
          <w:b/>
          <w:bCs/>
          <w:sz w:val="28"/>
          <w:szCs w:val="28"/>
        </w:rPr>
        <w:t xml:space="preserve"> entities</w:t>
      </w:r>
    </w:p>
    <w:p w14:paraId="44F88E69" w14:textId="01275ADF" w:rsidR="00AB765B" w:rsidRDefault="00AB765B" w:rsidP="00C64A36">
      <w:pPr>
        <w:spacing w:after="0" w:line="240" w:lineRule="auto"/>
        <w:rPr>
          <w:b/>
          <w:bCs/>
          <w:sz w:val="28"/>
          <w:szCs w:val="28"/>
        </w:rPr>
      </w:pPr>
    </w:p>
    <w:p w14:paraId="5DD5CB8A" w14:textId="77777777" w:rsidR="00712CF2" w:rsidRPr="00FA5C19" w:rsidRDefault="00712CF2" w:rsidP="00C64A36">
      <w:pPr>
        <w:spacing w:after="0" w:line="240" w:lineRule="auto"/>
        <w:rPr>
          <w:b/>
          <w:bCs/>
          <w:sz w:val="28"/>
          <w:szCs w:val="28"/>
        </w:rPr>
      </w:pPr>
    </w:p>
    <w:p w14:paraId="32B385D1" w14:textId="276EB355" w:rsidR="00C64A36" w:rsidRPr="00C64A36" w:rsidRDefault="00C64A36" w:rsidP="00C64A36">
      <w:pPr>
        <w:spacing w:after="0" w:line="240" w:lineRule="auto"/>
        <w:rPr>
          <w:rFonts w:ascii="Times New Roman" w:hAnsi="Times New Roman"/>
          <w:b/>
          <w:bCs/>
          <w:sz w:val="24"/>
          <w:u w:val="single"/>
        </w:rPr>
      </w:pPr>
    </w:p>
    <w:p w14:paraId="656E0716" w14:textId="0D3AD355" w:rsidR="004D7B82" w:rsidRPr="004D7B82" w:rsidRDefault="004D7B82" w:rsidP="004D7B82">
      <w:pPr>
        <w:rPr>
          <w:b/>
          <w:bCs/>
          <w:sz w:val="28"/>
          <w:szCs w:val="28"/>
        </w:rPr>
      </w:pPr>
      <w:r w:rsidRPr="004D7B82">
        <w:rPr>
          <w:b/>
          <w:bCs/>
          <w:sz w:val="28"/>
          <w:szCs w:val="28"/>
        </w:rPr>
        <w:t>The appropriation of outer space by private entities points to a dangerous,</w:t>
      </w:r>
      <w:r w:rsidRPr="004D7B82">
        <w:rPr>
          <w:b/>
          <w:bCs/>
          <w:sz w:val="28"/>
          <w:szCs w:val="28"/>
        </w:rPr>
        <w:t xml:space="preserve"> </w:t>
      </w:r>
      <w:r w:rsidRPr="004D7B82">
        <w:rPr>
          <w:b/>
          <w:bCs/>
          <w:sz w:val="28"/>
          <w:szCs w:val="28"/>
        </w:rPr>
        <w:t>dystopian future.</w:t>
      </w:r>
    </w:p>
    <w:p w14:paraId="46D0288B" w14:textId="3DEA1636" w:rsidR="004D7B82" w:rsidRPr="004D7B82" w:rsidRDefault="004D7B82" w:rsidP="004D7B82">
      <w:pPr>
        <w:rPr>
          <w:sz w:val="28"/>
          <w:szCs w:val="28"/>
        </w:rPr>
      </w:pPr>
      <w:r w:rsidRPr="004D7B82">
        <w:rPr>
          <w:b/>
          <w:bCs/>
          <w:sz w:val="28"/>
          <w:szCs w:val="28"/>
        </w:rPr>
        <w:t>Roberts ’21</w:t>
      </w:r>
      <w:r w:rsidRPr="004D7B82">
        <w:rPr>
          <w:sz w:val="28"/>
          <w:szCs w:val="28"/>
        </w:rPr>
        <w:t>, Spencer Roberts (a science writer, musician, ecologist, and rooftop solar engineer</w:t>
      </w:r>
      <w:r>
        <w:rPr>
          <w:sz w:val="28"/>
          <w:szCs w:val="28"/>
        </w:rPr>
        <w:t xml:space="preserve"> </w:t>
      </w:r>
      <w:r w:rsidRPr="004D7B82">
        <w:rPr>
          <w:sz w:val="28"/>
          <w:szCs w:val="28"/>
        </w:rPr>
        <w:t>from Colorado</w:t>
      </w:r>
      <w:r w:rsidRPr="004D7B82">
        <w:rPr>
          <w:b/>
          <w:bCs/>
          <w:sz w:val="28"/>
          <w:szCs w:val="28"/>
        </w:rPr>
        <w:t>), “We Need a Socialist Vision for Space Exploration,” Jacobin, September 8, 2021,</w:t>
      </w:r>
    </w:p>
    <w:p w14:paraId="2C21829C" w14:textId="66EB89DC" w:rsidR="00C64A36" w:rsidRPr="00C64A36" w:rsidRDefault="004D7B82" w:rsidP="004D7B82">
      <w:pPr>
        <w:rPr>
          <w:sz w:val="28"/>
          <w:szCs w:val="28"/>
        </w:rPr>
      </w:pPr>
      <w:r w:rsidRPr="004D7B82">
        <w:rPr>
          <w:sz w:val="28"/>
          <w:szCs w:val="28"/>
        </w:rPr>
        <w:t>https://jacobinmag.com/2021/09/socialist-space-exploration-publicly-funded-nasa-education-futurism</w:t>
      </w:r>
    </w:p>
    <w:p w14:paraId="77DA1789" w14:textId="1C9C72CA" w:rsidR="00C64A36" w:rsidRPr="00C64A36" w:rsidRDefault="00C64A36" w:rsidP="00C64A36">
      <w:pPr>
        <w:rPr>
          <w:b/>
          <w:bCs/>
          <w:sz w:val="28"/>
          <w:szCs w:val="28"/>
          <w:u w:val="single"/>
        </w:rPr>
      </w:pPr>
    </w:p>
    <w:p w14:paraId="44345A8B" w14:textId="14BAF9FC" w:rsidR="000B5577" w:rsidRPr="001916EE" w:rsidRDefault="000B5577" w:rsidP="000B5577">
      <w:pPr>
        <w:rPr>
          <w:b/>
          <w:bCs/>
          <w:sz w:val="28"/>
          <w:szCs w:val="28"/>
          <w:highlight w:val="yellow"/>
          <w:u w:val="single"/>
        </w:rPr>
      </w:pPr>
      <w:r w:rsidRPr="000B5577">
        <w:rPr>
          <w:sz w:val="28"/>
          <w:szCs w:val="28"/>
        </w:rPr>
        <w:t>Mission objectives have changed as well</w:t>
      </w:r>
      <w:r w:rsidRPr="000B5577">
        <w:rPr>
          <w:b/>
          <w:bCs/>
          <w:sz w:val="28"/>
          <w:szCs w:val="28"/>
          <w:u w:val="single"/>
        </w:rPr>
        <w:t xml:space="preserve">. While perhaps always mythic, </w:t>
      </w:r>
      <w:r w:rsidRPr="001916EE">
        <w:rPr>
          <w:b/>
          <w:bCs/>
          <w:sz w:val="28"/>
          <w:szCs w:val="28"/>
          <w:highlight w:val="yellow"/>
          <w:u w:val="single"/>
        </w:rPr>
        <w:t>the once allegedly valiant</w:t>
      </w:r>
      <w:r w:rsidRPr="001916EE">
        <w:rPr>
          <w:b/>
          <w:bCs/>
          <w:sz w:val="28"/>
          <w:szCs w:val="28"/>
          <w:highlight w:val="yellow"/>
          <w:u w:val="single"/>
        </w:rPr>
        <w:t xml:space="preserve"> </w:t>
      </w:r>
      <w:r w:rsidRPr="001916EE">
        <w:rPr>
          <w:b/>
          <w:bCs/>
          <w:sz w:val="28"/>
          <w:szCs w:val="28"/>
          <w:highlight w:val="yellow"/>
          <w:u w:val="single"/>
        </w:rPr>
        <w:t>aspirations of the space program have given way to openly touristic and militaristic goals</w:t>
      </w:r>
      <w:r w:rsidRPr="000B5577">
        <w:rPr>
          <w:b/>
          <w:bCs/>
          <w:sz w:val="28"/>
          <w:szCs w:val="28"/>
          <w:u w:val="single"/>
        </w:rPr>
        <w:t>.</w:t>
      </w:r>
      <w:r>
        <w:rPr>
          <w:b/>
          <w:bCs/>
          <w:sz w:val="28"/>
          <w:szCs w:val="28"/>
          <w:u w:val="single"/>
        </w:rPr>
        <w:t xml:space="preserve"> </w:t>
      </w:r>
      <w:r w:rsidRPr="001916EE">
        <w:rPr>
          <w:b/>
          <w:bCs/>
          <w:sz w:val="28"/>
          <w:szCs w:val="28"/>
          <w:highlight w:val="yellow"/>
          <w:u w:val="single"/>
        </w:rPr>
        <w:t>Corporations pursuing commercial space flight have received billions in public financing, and the</w:t>
      </w:r>
      <w:r w:rsidRPr="001916EE">
        <w:rPr>
          <w:b/>
          <w:bCs/>
          <w:sz w:val="28"/>
          <w:szCs w:val="28"/>
          <w:highlight w:val="yellow"/>
          <w:u w:val="single"/>
        </w:rPr>
        <w:t xml:space="preserve"> </w:t>
      </w:r>
      <w:r w:rsidRPr="001916EE">
        <w:rPr>
          <w:b/>
          <w:bCs/>
          <w:sz w:val="28"/>
          <w:szCs w:val="28"/>
          <w:highlight w:val="yellow"/>
          <w:u w:val="single"/>
        </w:rPr>
        <w:t>US Space Force alone already has nearly three quarters the total budget of NASA</w:t>
      </w:r>
      <w:r w:rsidRPr="000B5577">
        <w:rPr>
          <w:b/>
          <w:bCs/>
          <w:sz w:val="28"/>
          <w:szCs w:val="28"/>
          <w:u w:val="single"/>
        </w:rPr>
        <w:t xml:space="preserve">. </w:t>
      </w:r>
      <w:r w:rsidRPr="001916EE">
        <w:rPr>
          <w:b/>
          <w:bCs/>
          <w:sz w:val="28"/>
          <w:szCs w:val="28"/>
          <w:highlight w:val="yellow"/>
          <w:u w:val="single"/>
        </w:rPr>
        <w:t>The true ethos</w:t>
      </w:r>
    </w:p>
    <w:p w14:paraId="074E6E8E" w14:textId="0BA885A4" w:rsidR="000B5577" w:rsidRPr="000B5577" w:rsidRDefault="000B5577" w:rsidP="000B5577">
      <w:pPr>
        <w:rPr>
          <w:b/>
          <w:bCs/>
          <w:sz w:val="28"/>
          <w:szCs w:val="28"/>
          <w:u w:val="single"/>
        </w:rPr>
      </w:pPr>
      <w:r w:rsidRPr="001916EE">
        <w:rPr>
          <w:b/>
          <w:bCs/>
          <w:sz w:val="28"/>
          <w:szCs w:val="28"/>
          <w:highlight w:val="yellow"/>
          <w:u w:val="single"/>
        </w:rPr>
        <w:t>of space exploration, however, is one of public works and education</w:t>
      </w:r>
      <w:r w:rsidRPr="000B5577">
        <w:rPr>
          <w:b/>
          <w:bCs/>
          <w:sz w:val="28"/>
          <w:szCs w:val="28"/>
          <w:u w:val="single"/>
        </w:rPr>
        <w:t>. Peering into the void of space</w:t>
      </w:r>
      <w:r>
        <w:rPr>
          <w:b/>
          <w:bCs/>
          <w:sz w:val="28"/>
          <w:szCs w:val="28"/>
          <w:u w:val="single"/>
        </w:rPr>
        <w:t xml:space="preserve"> </w:t>
      </w:r>
      <w:r w:rsidRPr="000B5577">
        <w:rPr>
          <w:b/>
          <w:bCs/>
          <w:sz w:val="28"/>
          <w:szCs w:val="28"/>
          <w:u w:val="single"/>
        </w:rPr>
        <w:t xml:space="preserve">inspires the deepest questions facing humanity: </w:t>
      </w:r>
      <w:r w:rsidRPr="001916EE">
        <w:rPr>
          <w:b/>
          <w:bCs/>
          <w:sz w:val="28"/>
          <w:szCs w:val="28"/>
          <w:highlight w:val="yellow"/>
          <w:u w:val="single"/>
        </w:rPr>
        <w:t>Who are we? Where do we come from? Where are</w:t>
      </w:r>
      <w:r w:rsidRPr="001916EE">
        <w:rPr>
          <w:b/>
          <w:bCs/>
          <w:sz w:val="28"/>
          <w:szCs w:val="28"/>
          <w:highlight w:val="yellow"/>
          <w:u w:val="single"/>
        </w:rPr>
        <w:t xml:space="preserve"> </w:t>
      </w:r>
      <w:r w:rsidRPr="001916EE">
        <w:rPr>
          <w:b/>
          <w:bCs/>
          <w:sz w:val="28"/>
          <w:szCs w:val="28"/>
          <w:highlight w:val="yellow"/>
          <w:u w:val="single"/>
        </w:rPr>
        <w:t>we going</w:t>
      </w:r>
      <w:r w:rsidRPr="000B5577">
        <w:rPr>
          <w:b/>
          <w:bCs/>
          <w:sz w:val="28"/>
          <w:szCs w:val="28"/>
          <w:u w:val="single"/>
        </w:rPr>
        <w:t>? While a space program catering to the science fiction fantasies of billionaires is</w:t>
      </w:r>
      <w:r>
        <w:rPr>
          <w:b/>
          <w:bCs/>
          <w:sz w:val="28"/>
          <w:szCs w:val="28"/>
          <w:u w:val="single"/>
        </w:rPr>
        <w:t xml:space="preserve"> </w:t>
      </w:r>
      <w:r w:rsidRPr="000B5577">
        <w:rPr>
          <w:b/>
          <w:bCs/>
          <w:sz w:val="28"/>
          <w:szCs w:val="28"/>
          <w:u w:val="single"/>
        </w:rPr>
        <w:t xml:space="preserve">decidedly dystopian, </w:t>
      </w:r>
      <w:r w:rsidRPr="00531312">
        <w:rPr>
          <w:b/>
          <w:bCs/>
          <w:sz w:val="28"/>
          <w:szCs w:val="28"/>
          <w:highlight w:val="yellow"/>
          <w:u w:val="single"/>
        </w:rPr>
        <w:t>conceptualizing space exploration as an educational mission</w:t>
      </w:r>
      <w:r w:rsidRPr="000B5577">
        <w:rPr>
          <w:b/>
          <w:bCs/>
          <w:sz w:val="28"/>
          <w:szCs w:val="28"/>
          <w:u w:val="single"/>
        </w:rPr>
        <w:t xml:space="preserve"> to remotely</w:t>
      </w:r>
    </w:p>
    <w:p w14:paraId="40ED8756" w14:textId="66F3FD93" w:rsidR="00E1769A" w:rsidRPr="00E1769A" w:rsidRDefault="000B5577" w:rsidP="000B5577">
      <w:pPr>
        <w:rPr>
          <w:b/>
          <w:bCs/>
          <w:sz w:val="28"/>
          <w:szCs w:val="28"/>
          <w:u w:val="single"/>
        </w:rPr>
      </w:pPr>
      <w:r w:rsidRPr="000B5577">
        <w:rPr>
          <w:b/>
          <w:bCs/>
          <w:sz w:val="28"/>
          <w:szCs w:val="28"/>
          <w:u w:val="single"/>
        </w:rPr>
        <w:t xml:space="preserve">probe the depths of the galaxy </w:t>
      </w:r>
      <w:r w:rsidRPr="003D12CC">
        <w:rPr>
          <w:b/>
          <w:bCs/>
          <w:sz w:val="28"/>
          <w:szCs w:val="28"/>
          <w:highlight w:val="yellow"/>
          <w:u w:val="single"/>
        </w:rPr>
        <w:t>can help animate a more equitable vision of futurism</w:t>
      </w:r>
      <w:r w:rsidRPr="000B5577">
        <w:rPr>
          <w:b/>
          <w:bCs/>
          <w:sz w:val="28"/>
          <w:szCs w:val="28"/>
          <w:u w:val="single"/>
        </w:rPr>
        <w:t>.</w:t>
      </w:r>
    </w:p>
    <w:p w14:paraId="19D9DF17" w14:textId="77777777" w:rsidR="00F84760" w:rsidRPr="00F84760" w:rsidRDefault="00F84760" w:rsidP="00F84760">
      <w:pPr>
        <w:rPr>
          <w:b/>
          <w:bCs/>
          <w:sz w:val="28"/>
          <w:szCs w:val="28"/>
        </w:rPr>
      </w:pPr>
    </w:p>
    <w:p w14:paraId="3213161A" w14:textId="5862E74A" w:rsidR="00634C52" w:rsidRDefault="00634C52" w:rsidP="00634C52">
      <w:pPr>
        <w:rPr>
          <w:sz w:val="28"/>
          <w:szCs w:val="28"/>
        </w:rPr>
      </w:pPr>
    </w:p>
    <w:p w14:paraId="12CB4911" w14:textId="3669D53F" w:rsidR="003773DE" w:rsidRPr="003773DE" w:rsidRDefault="003773DE" w:rsidP="003773DE">
      <w:pPr>
        <w:rPr>
          <w:b/>
          <w:bCs/>
          <w:sz w:val="28"/>
          <w:szCs w:val="28"/>
        </w:rPr>
      </w:pPr>
      <w:r w:rsidRPr="003773DE">
        <w:rPr>
          <w:b/>
          <w:bCs/>
          <w:sz w:val="28"/>
          <w:szCs w:val="28"/>
        </w:rPr>
        <w:t>The appropriation of outer space by private entities is leading to dangerous</w:t>
      </w:r>
      <w:r w:rsidRPr="003773DE">
        <w:rPr>
          <w:b/>
          <w:bCs/>
          <w:sz w:val="28"/>
          <w:szCs w:val="28"/>
        </w:rPr>
        <w:t xml:space="preserve"> </w:t>
      </w:r>
      <w:r w:rsidRPr="003773DE">
        <w:rPr>
          <w:b/>
          <w:bCs/>
          <w:sz w:val="28"/>
          <w:szCs w:val="28"/>
        </w:rPr>
        <w:t>cost cutting in pursuit of profit.</w:t>
      </w:r>
    </w:p>
    <w:p w14:paraId="042E6271" w14:textId="193FE171" w:rsidR="003773DE" w:rsidRPr="003773DE" w:rsidRDefault="003773DE" w:rsidP="003773DE">
      <w:pPr>
        <w:rPr>
          <w:sz w:val="28"/>
          <w:szCs w:val="28"/>
        </w:rPr>
      </w:pPr>
      <w:r w:rsidRPr="003773DE">
        <w:rPr>
          <w:b/>
          <w:bCs/>
          <w:sz w:val="28"/>
          <w:szCs w:val="28"/>
        </w:rPr>
        <w:t xml:space="preserve">Roberts </w:t>
      </w:r>
      <w:r w:rsidR="004E3B87">
        <w:rPr>
          <w:b/>
          <w:bCs/>
          <w:sz w:val="28"/>
          <w:szCs w:val="28"/>
        </w:rPr>
        <w:t xml:space="preserve">2 </w:t>
      </w:r>
      <w:r w:rsidRPr="003773DE">
        <w:rPr>
          <w:b/>
          <w:bCs/>
          <w:sz w:val="28"/>
          <w:szCs w:val="28"/>
        </w:rPr>
        <w:t>’21</w:t>
      </w:r>
      <w:r w:rsidRPr="003773DE">
        <w:rPr>
          <w:sz w:val="28"/>
          <w:szCs w:val="28"/>
        </w:rPr>
        <w:t>, Spencer Roberts (a science writer, musician, ecologist, and rooftop solar engineer</w:t>
      </w:r>
      <w:r>
        <w:rPr>
          <w:sz w:val="28"/>
          <w:szCs w:val="28"/>
        </w:rPr>
        <w:t xml:space="preserve"> </w:t>
      </w:r>
      <w:r w:rsidRPr="003773DE">
        <w:rPr>
          <w:sz w:val="28"/>
          <w:szCs w:val="28"/>
        </w:rPr>
        <w:t xml:space="preserve">from Colorado), </w:t>
      </w:r>
      <w:r w:rsidRPr="003773DE">
        <w:rPr>
          <w:b/>
          <w:bCs/>
          <w:sz w:val="28"/>
          <w:szCs w:val="28"/>
        </w:rPr>
        <w:t>“We Need a Socialist Vision for Space Exploration,” Jacobin, September 8, 2021,</w:t>
      </w:r>
    </w:p>
    <w:p w14:paraId="7C229F97" w14:textId="427C1870" w:rsidR="003773DE" w:rsidRPr="003773DE" w:rsidRDefault="003773DE" w:rsidP="003773DE">
      <w:pPr>
        <w:rPr>
          <w:sz w:val="28"/>
          <w:szCs w:val="28"/>
        </w:rPr>
      </w:pPr>
      <w:r w:rsidRPr="003773DE">
        <w:rPr>
          <w:sz w:val="28"/>
          <w:szCs w:val="28"/>
        </w:rPr>
        <w:t>https://jacobinmag.com/2021/09/socialist-space-exploration-publicly-funded-nasa-education-futurism</w:t>
      </w:r>
    </w:p>
    <w:p w14:paraId="57516C4B" w14:textId="77777777" w:rsidR="003773DE" w:rsidRPr="003773DE" w:rsidRDefault="003773DE" w:rsidP="003773DE">
      <w:pPr>
        <w:rPr>
          <w:sz w:val="28"/>
          <w:szCs w:val="28"/>
        </w:rPr>
      </w:pPr>
    </w:p>
    <w:p w14:paraId="4770F2D1" w14:textId="7FF5205C" w:rsidR="003773DE" w:rsidRPr="003773DE" w:rsidRDefault="003773DE" w:rsidP="003773DE">
      <w:pPr>
        <w:rPr>
          <w:sz w:val="28"/>
          <w:szCs w:val="28"/>
        </w:rPr>
      </w:pPr>
      <w:r w:rsidRPr="006B0451">
        <w:rPr>
          <w:b/>
          <w:bCs/>
          <w:sz w:val="28"/>
          <w:szCs w:val="28"/>
          <w:u w:val="single"/>
        </w:rPr>
        <w:t xml:space="preserve">In 1961, Soviet cosmonaut </w:t>
      </w:r>
      <w:r w:rsidRPr="003D34D2">
        <w:rPr>
          <w:b/>
          <w:bCs/>
          <w:sz w:val="28"/>
          <w:szCs w:val="28"/>
          <w:highlight w:val="yellow"/>
          <w:u w:val="single"/>
        </w:rPr>
        <w:t>Yuri Gagarin flew</w:t>
      </w:r>
      <w:r w:rsidRPr="006B0451">
        <w:rPr>
          <w:b/>
          <w:bCs/>
          <w:sz w:val="28"/>
          <w:szCs w:val="28"/>
          <w:u w:val="single"/>
        </w:rPr>
        <w:t xml:space="preserve"> higher and orbited longer than Richard Branson and</w:t>
      </w:r>
      <w:r w:rsidRPr="006B0451">
        <w:rPr>
          <w:b/>
          <w:bCs/>
          <w:sz w:val="28"/>
          <w:szCs w:val="28"/>
          <w:u w:val="single"/>
        </w:rPr>
        <w:t xml:space="preserve"> </w:t>
      </w:r>
      <w:r w:rsidRPr="006B0451">
        <w:rPr>
          <w:b/>
          <w:bCs/>
          <w:sz w:val="28"/>
          <w:szCs w:val="28"/>
          <w:u w:val="single"/>
        </w:rPr>
        <w:t xml:space="preserve">Jeff Bezos combined </w:t>
      </w:r>
      <w:r w:rsidRPr="003D34D2">
        <w:rPr>
          <w:b/>
          <w:bCs/>
          <w:sz w:val="28"/>
          <w:szCs w:val="28"/>
          <w:highlight w:val="yellow"/>
          <w:u w:val="single"/>
        </w:rPr>
        <w:t>aboard Vostok 1, the world’s first piloted space fligh</w:t>
      </w:r>
      <w:r w:rsidRPr="006B0451">
        <w:rPr>
          <w:b/>
          <w:bCs/>
          <w:sz w:val="28"/>
          <w:szCs w:val="28"/>
          <w:u w:val="single"/>
        </w:rPr>
        <w:t>t.</w:t>
      </w:r>
      <w:r w:rsidRPr="003773DE">
        <w:rPr>
          <w:sz w:val="28"/>
          <w:szCs w:val="28"/>
        </w:rPr>
        <w:t xml:space="preserve"> Upon his return to</w:t>
      </w:r>
    </w:p>
    <w:p w14:paraId="11E14704" w14:textId="513432A6" w:rsidR="003773DE" w:rsidRPr="003773DE" w:rsidRDefault="003773DE" w:rsidP="003773DE">
      <w:pPr>
        <w:rPr>
          <w:sz w:val="28"/>
          <w:szCs w:val="28"/>
        </w:rPr>
      </w:pPr>
      <w:r w:rsidRPr="003773DE">
        <w:rPr>
          <w:sz w:val="28"/>
          <w:szCs w:val="28"/>
        </w:rPr>
        <w:t>Earth, Gagarin became a global celebrity, traveling the world and recounting what it felt like to</w:t>
      </w:r>
      <w:r>
        <w:rPr>
          <w:sz w:val="28"/>
          <w:szCs w:val="28"/>
        </w:rPr>
        <w:t xml:space="preserve"> </w:t>
      </w:r>
      <w:r w:rsidRPr="003773DE">
        <w:rPr>
          <w:sz w:val="28"/>
          <w:szCs w:val="28"/>
        </w:rPr>
        <w:t xml:space="preserve">drift weightless and see the planet from above. For </w:t>
      </w:r>
      <w:proofErr w:type="gramStart"/>
      <w:r w:rsidRPr="003773DE">
        <w:rPr>
          <w:sz w:val="28"/>
          <w:szCs w:val="28"/>
        </w:rPr>
        <w:t>a brief moment</w:t>
      </w:r>
      <w:proofErr w:type="gramEnd"/>
      <w:r w:rsidRPr="003773DE">
        <w:rPr>
          <w:sz w:val="28"/>
          <w:szCs w:val="28"/>
        </w:rPr>
        <w:t>, he transcended the boundaries</w:t>
      </w:r>
    </w:p>
    <w:p w14:paraId="654FDB45" w14:textId="0855AEA5" w:rsidR="004D7B82" w:rsidRPr="00326BB2" w:rsidRDefault="003773DE" w:rsidP="003773DE">
      <w:pPr>
        <w:rPr>
          <w:b/>
          <w:bCs/>
          <w:sz w:val="28"/>
          <w:szCs w:val="28"/>
          <w:u w:val="single"/>
        </w:rPr>
      </w:pPr>
      <w:r w:rsidRPr="003773DE">
        <w:rPr>
          <w:sz w:val="28"/>
          <w:szCs w:val="28"/>
        </w:rPr>
        <w:t>of the Cold War, greeting cheering crowds in both Soviet and US-allied countries, capturing our</w:t>
      </w:r>
      <w:r>
        <w:rPr>
          <w:sz w:val="28"/>
          <w:szCs w:val="28"/>
        </w:rPr>
        <w:t xml:space="preserve"> </w:t>
      </w:r>
      <w:r w:rsidRPr="003773DE">
        <w:rPr>
          <w:sz w:val="28"/>
          <w:szCs w:val="28"/>
        </w:rPr>
        <w:t>collective fascination with the cosmos. The Vostok mission was meticulously planned and</w:t>
      </w:r>
      <w:r>
        <w:rPr>
          <w:sz w:val="28"/>
          <w:szCs w:val="28"/>
        </w:rPr>
        <w:t xml:space="preserve"> </w:t>
      </w:r>
      <w:r w:rsidRPr="003773DE">
        <w:rPr>
          <w:sz w:val="28"/>
          <w:szCs w:val="28"/>
        </w:rPr>
        <w:t>engineered, its cosmonauts trained for years</w:t>
      </w:r>
      <w:r w:rsidRPr="003D34D2">
        <w:rPr>
          <w:b/>
          <w:bCs/>
          <w:sz w:val="28"/>
          <w:szCs w:val="28"/>
          <w:u w:val="single"/>
        </w:rPr>
        <w:t xml:space="preserve">. </w:t>
      </w:r>
      <w:r w:rsidRPr="003D34D2">
        <w:rPr>
          <w:b/>
          <w:bCs/>
          <w:sz w:val="28"/>
          <w:szCs w:val="28"/>
          <w:highlight w:val="yellow"/>
          <w:u w:val="single"/>
        </w:rPr>
        <w:t>Its successor, Soyuz 1, was a different story</w:t>
      </w:r>
      <w:r w:rsidRPr="003D34D2">
        <w:rPr>
          <w:b/>
          <w:bCs/>
          <w:sz w:val="28"/>
          <w:szCs w:val="28"/>
          <w:u w:val="single"/>
        </w:rPr>
        <w:t xml:space="preserve">. </w:t>
      </w:r>
      <w:r w:rsidRPr="003D34D2">
        <w:rPr>
          <w:b/>
          <w:bCs/>
          <w:sz w:val="28"/>
          <w:szCs w:val="28"/>
          <w:highlight w:val="yellow"/>
          <w:u w:val="single"/>
        </w:rPr>
        <w:t>The</w:t>
      </w:r>
      <w:r w:rsidRPr="003D34D2">
        <w:rPr>
          <w:b/>
          <w:bCs/>
          <w:sz w:val="28"/>
          <w:szCs w:val="28"/>
          <w:u w:val="single"/>
        </w:rPr>
        <w:t xml:space="preserve"> 7K-OK </w:t>
      </w:r>
      <w:r w:rsidRPr="003D34D2">
        <w:rPr>
          <w:b/>
          <w:bCs/>
          <w:sz w:val="28"/>
          <w:szCs w:val="28"/>
          <w:highlight w:val="yellow"/>
          <w:u w:val="single"/>
        </w:rPr>
        <w:t>spacecraft had been hastily constructed, its three unmanned flight tests all ending in failure</w:t>
      </w:r>
      <w:r w:rsidRPr="003D34D2">
        <w:rPr>
          <w:b/>
          <w:bCs/>
          <w:sz w:val="28"/>
          <w:szCs w:val="28"/>
          <w:u w:val="single"/>
        </w:rPr>
        <w:t>.</w:t>
      </w:r>
      <w:r w:rsidRPr="003D34D2">
        <w:rPr>
          <w:b/>
          <w:bCs/>
          <w:sz w:val="28"/>
          <w:szCs w:val="28"/>
          <w:u w:val="single"/>
        </w:rPr>
        <w:t xml:space="preserve"> </w:t>
      </w:r>
      <w:r w:rsidRPr="003D34D2">
        <w:rPr>
          <w:b/>
          <w:bCs/>
          <w:sz w:val="28"/>
          <w:szCs w:val="28"/>
          <w:u w:val="single"/>
        </w:rPr>
        <w:t xml:space="preserve">According to one account, </w:t>
      </w:r>
      <w:r w:rsidRPr="003D34D2">
        <w:rPr>
          <w:b/>
          <w:bCs/>
          <w:sz w:val="28"/>
          <w:szCs w:val="28"/>
          <w:highlight w:val="yellow"/>
          <w:u w:val="single"/>
        </w:rPr>
        <w:t>Gagarin helped detail over two hundred structural concerns in a report</w:t>
      </w:r>
      <w:r w:rsidRPr="003D34D2">
        <w:rPr>
          <w:b/>
          <w:bCs/>
          <w:sz w:val="28"/>
          <w:szCs w:val="28"/>
          <w:highlight w:val="yellow"/>
          <w:u w:val="single"/>
        </w:rPr>
        <w:t xml:space="preserve"> </w:t>
      </w:r>
      <w:r w:rsidRPr="003D34D2">
        <w:rPr>
          <w:b/>
          <w:bCs/>
          <w:sz w:val="28"/>
          <w:szCs w:val="28"/>
          <w:highlight w:val="yellow"/>
          <w:u w:val="single"/>
        </w:rPr>
        <w:t>urging the flight be called off</w:t>
      </w:r>
      <w:r w:rsidRPr="003D34D2">
        <w:rPr>
          <w:b/>
          <w:bCs/>
          <w:sz w:val="28"/>
          <w:szCs w:val="28"/>
          <w:u w:val="single"/>
        </w:rPr>
        <w:t>. It’s rumored that he even tried to take his fellow cosmonaut Vladimir</w:t>
      </w:r>
      <w:r w:rsidRPr="003D34D2">
        <w:rPr>
          <w:b/>
          <w:bCs/>
          <w:sz w:val="28"/>
          <w:szCs w:val="28"/>
          <w:u w:val="single"/>
        </w:rPr>
        <w:t xml:space="preserve"> </w:t>
      </w:r>
      <w:r w:rsidRPr="003D34D2">
        <w:rPr>
          <w:b/>
          <w:bCs/>
          <w:sz w:val="28"/>
          <w:szCs w:val="28"/>
          <w:u w:val="single"/>
        </w:rPr>
        <w:t xml:space="preserve">Komarov’s place piloting the doomed mission. </w:t>
      </w:r>
      <w:r w:rsidRPr="003D34D2">
        <w:rPr>
          <w:b/>
          <w:bCs/>
          <w:sz w:val="28"/>
          <w:szCs w:val="28"/>
          <w:highlight w:val="yellow"/>
          <w:u w:val="single"/>
        </w:rPr>
        <w:t>In the end Komarov’s parachute failed to deploy</w:t>
      </w:r>
      <w:r w:rsidRPr="003D34D2">
        <w:rPr>
          <w:b/>
          <w:bCs/>
          <w:sz w:val="28"/>
          <w:szCs w:val="28"/>
          <w:highlight w:val="yellow"/>
          <w:u w:val="single"/>
        </w:rPr>
        <w:t xml:space="preserve"> </w:t>
      </w:r>
      <w:r w:rsidRPr="003D34D2">
        <w:rPr>
          <w:b/>
          <w:bCs/>
          <w:sz w:val="28"/>
          <w:szCs w:val="28"/>
          <w:highlight w:val="yellow"/>
          <w:u w:val="single"/>
        </w:rPr>
        <w:t>and he burst into flames on reentry, plummeting at forty meters per second into the Earth</w:t>
      </w:r>
      <w:r w:rsidRPr="003D34D2">
        <w:rPr>
          <w:b/>
          <w:bCs/>
          <w:sz w:val="28"/>
          <w:szCs w:val="28"/>
          <w:u w:val="single"/>
        </w:rPr>
        <w:t>.</w:t>
      </w:r>
      <w:r w:rsidRPr="003773DE">
        <w:rPr>
          <w:sz w:val="28"/>
          <w:szCs w:val="28"/>
        </w:rPr>
        <w:t xml:space="preserve"> In</w:t>
      </w:r>
      <w:r>
        <w:rPr>
          <w:sz w:val="28"/>
          <w:szCs w:val="28"/>
        </w:rPr>
        <w:t xml:space="preserve"> </w:t>
      </w:r>
      <w:r w:rsidRPr="003773DE">
        <w:rPr>
          <w:sz w:val="28"/>
          <w:szCs w:val="28"/>
        </w:rPr>
        <w:t xml:space="preserve">aeronautics, the margin between triumph and tragedy is narrow. </w:t>
      </w:r>
      <w:r w:rsidRPr="00326BB2">
        <w:rPr>
          <w:b/>
          <w:bCs/>
          <w:sz w:val="28"/>
          <w:szCs w:val="28"/>
          <w:u w:val="single"/>
        </w:rPr>
        <w:t>While hubris may have been</w:t>
      </w:r>
      <w:r w:rsidRPr="00326BB2">
        <w:rPr>
          <w:b/>
          <w:bCs/>
          <w:sz w:val="28"/>
          <w:szCs w:val="28"/>
          <w:u w:val="single"/>
        </w:rPr>
        <w:t xml:space="preserve"> </w:t>
      </w:r>
      <w:r w:rsidRPr="00326BB2">
        <w:rPr>
          <w:b/>
          <w:bCs/>
          <w:sz w:val="28"/>
          <w:szCs w:val="28"/>
          <w:u w:val="single"/>
        </w:rPr>
        <w:t>Soyuz 1’s fatal flaw</w:t>
      </w:r>
      <w:r w:rsidRPr="00326BB2">
        <w:rPr>
          <w:b/>
          <w:bCs/>
          <w:sz w:val="28"/>
          <w:szCs w:val="28"/>
          <w:highlight w:val="yellow"/>
          <w:u w:val="single"/>
        </w:rPr>
        <w:t>, the pursuit of profit has similarly incentivized corner cutting</w:t>
      </w:r>
      <w:r w:rsidRPr="00326BB2">
        <w:rPr>
          <w:b/>
          <w:bCs/>
          <w:sz w:val="28"/>
          <w:szCs w:val="28"/>
          <w:u w:val="single"/>
        </w:rPr>
        <w:t xml:space="preserve"> in the US space</w:t>
      </w:r>
      <w:r w:rsidRPr="00326BB2">
        <w:rPr>
          <w:b/>
          <w:bCs/>
          <w:sz w:val="28"/>
          <w:szCs w:val="28"/>
          <w:u w:val="single"/>
        </w:rPr>
        <w:t xml:space="preserve"> </w:t>
      </w:r>
      <w:r w:rsidRPr="00326BB2">
        <w:rPr>
          <w:b/>
          <w:bCs/>
          <w:sz w:val="28"/>
          <w:szCs w:val="28"/>
          <w:u w:val="single"/>
        </w:rPr>
        <w:t>program. NASA, once the crown jewel of the public sector, has been slowly sold off to private</w:t>
      </w:r>
      <w:r w:rsidRPr="00326BB2">
        <w:rPr>
          <w:b/>
          <w:bCs/>
          <w:sz w:val="28"/>
          <w:szCs w:val="28"/>
          <w:u w:val="single"/>
        </w:rPr>
        <w:t xml:space="preserve"> </w:t>
      </w:r>
      <w:r w:rsidRPr="00326BB2">
        <w:rPr>
          <w:b/>
          <w:bCs/>
          <w:sz w:val="28"/>
          <w:szCs w:val="28"/>
          <w:u w:val="single"/>
        </w:rPr>
        <w:t>contractors in the neoliberal era</w:t>
      </w:r>
      <w:r w:rsidRPr="003773DE">
        <w:rPr>
          <w:sz w:val="28"/>
          <w:szCs w:val="28"/>
        </w:rPr>
        <w:t xml:space="preserve">. </w:t>
      </w:r>
      <w:r w:rsidRPr="00326BB2">
        <w:rPr>
          <w:b/>
          <w:bCs/>
          <w:sz w:val="28"/>
          <w:szCs w:val="28"/>
          <w:u w:val="single"/>
        </w:rPr>
        <w:t xml:space="preserve">Since 2020, NASA </w:t>
      </w:r>
      <w:r w:rsidRPr="00326BB2">
        <w:rPr>
          <w:b/>
          <w:bCs/>
          <w:sz w:val="28"/>
          <w:szCs w:val="28"/>
          <w:highlight w:val="yellow"/>
          <w:u w:val="single"/>
        </w:rPr>
        <w:t>astronauts have ridden SpaceX Falcon 9</w:t>
      </w:r>
      <w:r w:rsidRPr="00326BB2">
        <w:rPr>
          <w:b/>
          <w:bCs/>
          <w:sz w:val="28"/>
          <w:szCs w:val="28"/>
          <w:highlight w:val="yellow"/>
          <w:u w:val="single"/>
        </w:rPr>
        <w:t xml:space="preserve"> </w:t>
      </w:r>
      <w:r w:rsidRPr="00326BB2">
        <w:rPr>
          <w:b/>
          <w:bCs/>
          <w:sz w:val="28"/>
          <w:szCs w:val="28"/>
          <w:highlight w:val="yellow"/>
          <w:u w:val="single"/>
        </w:rPr>
        <w:t>rockets into orbit, a model that has raised safety concerns among engineers and logged more</w:t>
      </w:r>
      <w:r w:rsidRPr="00326BB2">
        <w:rPr>
          <w:b/>
          <w:bCs/>
          <w:sz w:val="28"/>
          <w:szCs w:val="28"/>
          <w:highlight w:val="yellow"/>
          <w:u w:val="single"/>
        </w:rPr>
        <w:t xml:space="preserve"> </w:t>
      </w:r>
      <w:r w:rsidRPr="00326BB2">
        <w:rPr>
          <w:b/>
          <w:bCs/>
          <w:sz w:val="28"/>
          <w:szCs w:val="28"/>
          <w:highlight w:val="yellow"/>
          <w:u w:val="single"/>
        </w:rPr>
        <w:t>failures since its debut in 2006 than the space shuttle did in thirty years</w:t>
      </w:r>
      <w:r w:rsidRPr="00326BB2">
        <w:rPr>
          <w:b/>
          <w:bCs/>
          <w:sz w:val="28"/>
          <w:szCs w:val="28"/>
          <w:u w:val="single"/>
        </w:rPr>
        <w:t>. Recently, another NASA</w:t>
      </w:r>
      <w:r w:rsidRPr="00326BB2">
        <w:rPr>
          <w:b/>
          <w:bCs/>
          <w:sz w:val="28"/>
          <w:szCs w:val="28"/>
          <w:u w:val="single"/>
        </w:rPr>
        <w:t xml:space="preserve"> </w:t>
      </w:r>
      <w:r w:rsidRPr="00326BB2">
        <w:rPr>
          <w:b/>
          <w:bCs/>
          <w:sz w:val="28"/>
          <w:szCs w:val="28"/>
          <w:u w:val="single"/>
        </w:rPr>
        <w:t xml:space="preserve">contractor, </w:t>
      </w:r>
      <w:r w:rsidRPr="00326BB2">
        <w:rPr>
          <w:b/>
          <w:bCs/>
          <w:sz w:val="28"/>
          <w:szCs w:val="28"/>
          <w:highlight w:val="yellow"/>
          <w:u w:val="single"/>
        </w:rPr>
        <w:t>Virgin Galactic, was grounded for investigation</w:t>
      </w:r>
      <w:r w:rsidRPr="00326BB2">
        <w:rPr>
          <w:b/>
          <w:bCs/>
          <w:sz w:val="28"/>
          <w:szCs w:val="28"/>
          <w:u w:val="single"/>
        </w:rPr>
        <w:t xml:space="preserve"> by the Federal Aviation Administration</w:t>
      </w:r>
      <w:r w:rsidRPr="00326BB2">
        <w:rPr>
          <w:b/>
          <w:bCs/>
          <w:sz w:val="28"/>
          <w:szCs w:val="28"/>
          <w:u w:val="single"/>
        </w:rPr>
        <w:t xml:space="preserve"> </w:t>
      </w:r>
      <w:r w:rsidRPr="00326BB2">
        <w:rPr>
          <w:b/>
          <w:bCs/>
          <w:sz w:val="28"/>
          <w:szCs w:val="28"/>
          <w:highlight w:val="yellow"/>
          <w:u w:val="single"/>
        </w:rPr>
        <w:t>after its</w:t>
      </w:r>
      <w:r w:rsidRPr="00326BB2">
        <w:rPr>
          <w:b/>
          <w:bCs/>
          <w:sz w:val="28"/>
          <w:szCs w:val="28"/>
          <w:u w:val="single"/>
        </w:rPr>
        <w:t xml:space="preserve"> pilots failed to notify the agency that its celebrated </w:t>
      </w:r>
      <w:r w:rsidRPr="00326BB2">
        <w:rPr>
          <w:b/>
          <w:bCs/>
          <w:sz w:val="28"/>
          <w:szCs w:val="28"/>
          <w:highlight w:val="yellow"/>
          <w:u w:val="single"/>
        </w:rPr>
        <w:t>Unity flight was veering into</w:t>
      </w:r>
      <w:r w:rsidRPr="00326BB2">
        <w:rPr>
          <w:b/>
          <w:bCs/>
          <w:sz w:val="28"/>
          <w:szCs w:val="28"/>
          <w:highlight w:val="yellow"/>
          <w:u w:val="single"/>
        </w:rPr>
        <w:t xml:space="preserve"> </w:t>
      </w:r>
      <w:r w:rsidRPr="00326BB2">
        <w:rPr>
          <w:b/>
          <w:bCs/>
          <w:sz w:val="28"/>
          <w:szCs w:val="28"/>
          <w:highlight w:val="yellow"/>
          <w:u w:val="single"/>
        </w:rPr>
        <w:t>commercial airspace.</w:t>
      </w:r>
    </w:p>
    <w:p w14:paraId="4D202AC9" w14:textId="66162CFF" w:rsidR="004D7B82" w:rsidRDefault="004D7B82" w:rsidP="00634C52">
      <w:pPr>
        <w:rPr>
          <w:sz w:val="28"/>
          <w:szCs w:val="28"/>
        </w:rPr>
      </w:pPr>
    </w:p>
    <w:p w14:paraId="7BC91384" w14:textId="6BFEA9D5" w:rsidR="004D7B82" w:rsidRDefault="004D7B82" w:rsidP="00634C52">
      <w:pPr>
        <w:rPr>
          <w:sz w:val="28"/>
          <w:szCs w:val="28"/>
        </w:rPr>
      </w:pPr>
    </w:p>
    <w:p w14:paraId="23C64C63" w14:textId="25904A4A" w:rsidR="004D7B82" w:rsidRPr="006A5EE5" w:rsidRDefault="005F5A23" w:rsidP="00634C52">
      <w:pPr>
        <w:rPr>
          <w:b/>
          <w:bCs/>
          <w:sz w:val="28"/>
          <w:szCs w:val="28"/>
        </w:rPr>
      </w:pPr>
      <w:r>
        <w:rPr>
          <w:b/>
          <w:bCs/>
          <w:sz w:val="28"/>
          <w:szCs w:val="28"/>
        </w:rPr>
        <w:t xml:space="preserve">Impact: </w:t>
      </w:r>
      <w:r w:rsidR="006A5EE5">
        <w:rPr>
          <w:b/>
          <w:bCs/>
          <w:sz w:val="28"/>
          <w:szCs w:val="28"/>
        </w:rPr>
        <w:t>The appropriation of outer space by private entities can an</w:t>
      </w:r>
      <w:r w:rsidR="00A5632B">
        <w:rPr>
          <w:b/>
          <w:bCs/>
          <w:sz w:val="28"/>
          <w:szCs w:val="28"/>
        </w:rPr>
        <w:t xml:space="preserve">d will lead to a worse future overall by lending itself towards or more militarized view and </w:t>
      </w:r>
      <w:proofErr w:type="spellStart"/>
      <w:r w:rsidR="00B87F72">
        <w:rPr>
          <w:b/>
          <w:bCs/>
          <w:sz w:val="28"/>
          <w:szCs w:val="28"/>
        </w:rPr>
        <w:t>cheaping</w:t>
      </w:r>
      <w:proofErr w:type="spellEnd"/>
      <w:r w:rsidR="00B87F72">
        <w:rPr>
          <w:b/>
          <w:bCs/>
          <w:sz w:val="28"/>
          <w:szCs w:val="28"/>
        </w:rPr>
        <w:t xml:space="preserve"> out on basic requirements in the pursuit of profit.</w:t>
      </w:r>
    </w:p>
    <w:p w14:paraId="3ECE88DB" w14:textId="1465150D" w:rsidR="004D7B82" w:rsidRDefault="004D7B82" w:rsidP="00634C52">
      <w:pPr>
        <w:rPr>
          <w:sz w:val="28"/>
          <w:szCs w:val="28"/>
        </w:rPr>
      </w:pPr>
    </w:p>
    <w:p w14:paraId="04E53EE3" w14:textId="69AA2F8D" w:rsidR="004D7B82" w:rsidRDefault="004D7B82" w:rsidP="00634C52">
      <w:pPr>
        <w:rPr>
          <w:sz w:val="28"/>
          <w:szCs w:val="28"/>
        </w:rPr>
      </w:pPr>
    </w:p>
    <w:p w14:paraId="40EF310E" w14:textId="3339B117" w:rsidR="004D7B82" w:rsidRDefault="004D7B82" w:rsidP="00634C52">
      <w:pPr>
        <w:rPr>
          <w:sz w:val="28"/>
          <w:szCs w:val="28"/>
        </w:rPr>
      </w:pPr>
    </w:p>
    <w:p w14:paraId="474B9260" w14:textId="77777777" w:rsidR="004D7B82" w:rsidRDefault="004D7B82" w:rsidP="00634C52">
      <w:pPr>
        <w:rPr>
          <w:sz w:val="28"/>
          <w:szCs w:val="28"/>
        </w:rPr>
      </w:pPr>
    </w:p>
    <w:p w14:paraId="3EC72AEF" w14:textId="79C6E3F8" w:rsidR="00634C52" w:rsidRDefault="00634C52" w:rsidP="00634C52">
      <w:pPr>
        <w:rPr>
          <w:sz w:val="28"/>
          <w:szCs w:val="28"/>
        </w:rPr>
      </w:pPr>
    </w:p>
    <w:p w14:paraId="5E24966E" w14:textId="3CABE52F" w:rsidR="00634C52" w:rsidRDefault="00634C52" w:rsidP="00634C52">
      <w:pPr>
        <w:rPr>
          <w:sz w:val="28"/>
          <w:szCs w:val="28"/>
        </w:rPr>
      </w:pPr>
    </w:p>
    <w:p w14:paraId="29841325" w14:textId="4ADF2877" w:rsidR="00634C52" w:rsidRDefault="00634C52" w:rsidP="00634C52">
      <w:pPr>
        <w:rPr>
          <w:sz w:val="28"/>
          <w:szCs w:val="28"/>
        </w:rPr>
      </w:pPr>
    </w:p>
    <w:p w14:paraId="6E2035A5" w14:textId="64B6E1AB" w:rsidR="00634C52" w:rsidRDefault="00634C52" w:rsidP="00634C52">
      <w:pPr>
        <w:rPr>
          <w:sz w:val="28"/>
          <w:szCs w:val="28"/>
        </w:rPr>
      </w:pPr>
    </w:p>
    <w:p w14:paraId="56FC3828" w14:textId="25034AF9" w:rsidR="00634C52" w:rsidRDefault="00634C52" w:rsidP="00634C52">
      <w:pPr>
        <w:rPr>
          <w:sz w:val="28"/>
          <w:szCs w:val="28"/>
        </w:rPr>
      </w:pPr>
    </w:p>
    <w:p w14:paraId="0A5FF047" w14:textId="1D9181A7" w:rsidR="00634C52" w:rsidRDefault="00634C52" w:rsidP="00634C52">
      <w:pPr>
        <w:rPr>
          <w:sz w:val="28"/>
          <w:szCs w:val="28"/>
        </w:rPr>
      </w:pPr>
    </w:p>
    <w:p w14:paraId="72279D6F" w14:textId="74CFAD3F" w:rsidR="00634C52" w:rsidRDefault="00634C52" w:rsidP="00634C52">
      <w:pPr>
        <w:rPr>
          <w:sz w:val="28"/>
          <w:szCs w:val="28"/>
        </w:rPr>
      </w:pPr>
    </w:p>
    <w:p w14:paraId="5E3648E3" w14:textId="6397282B" w:rsidR="00634C52" w:rsidRDefault="00634C52" w:rsidP="00634C52">
      <w:pPr>
        <w:rPr>
          <w:sz w:val="28"/>
          <w:szCs w:val="28"/>
        </w:rPr>
      </w:pPr>
    </w:p>
    <w:p w14:paraId="38ECF58E" w14:textId="75950CB1" w:rsidR="00634C52" w:rsidRDefault="00634C52" w:rsidP="00634C52">
      <w:pPr>
        <w:rPr>
          <w:sz w:val="28"/>
          <w:szCs w:val="28"/>
        </w:rPr>
      </w:pPr>
    </w:p>
    <w:p w14:paraId="7214E6C5" w14:textId="26E6192A" w:rsidR="00634C52" w:rsidRDefault="00634C52" w:rsidP="00634C52">
      <w:pPr>
        <w:rPr>
          <w:sz w:val="28"/>
          <w:szCs w:val="28"/>
        </w:rPr>
      </w:pPr>
    </w:p>
    <w:p w14:paraId="64603500" w14:textId="77777777" w:rsidR="00634C52" w:rsidRDefault="00634C52" w:rsidP="00634C52">
      <w:pPr>
        <w:rPr>
          <w:sz w:val="28"/>
          <w:szCs w:val="28"/>
        </w:rPr>
      </w:pPr>
    </w:p>
    <w:sectPr w:rsidR="00634C5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C2E5B"/>
    <w:rsid w:val="000029E3"/>
    <w:rsid w:val="000029E8"/>
    <w:rsid w:val="00004225"/>
    <w:rsid w:val="000066CA"/>
    <w:rsid w:val="00007264"/>
    <w:rsid w:val="000076A9"/>
    <w:rsid w:val="00014FAD"/>
    <w:rsid w:val="00015D2A"/>
    <w:rsid w:val="0002490B"/>
    <w:rsid w:val="00026465"/>
    <w:rsid w:val="00030204"/>
    <w:rsid w:val="000305C2"/>
    <w:rsid w:val="000312A0"/>
    <w:rsid w:val="0003396C"/>
    <w:rsid w:val="00035337"/>
    <w:rsid w:val="00052FB1"/>
    <w:rsid w:val="00054276"/>
    <w:rsid w:val="000547B1"/>
    <w:rsid w:val="0006091E"/>
    <w:rsid w:val="000638C1"/>
    <w:rsid w:val="00065FEE"/>
    <w:rsid w:val="00066E3C"/>
    <w:rsid w:val="00072718"/>
    <w:rsid w:val="0007381E"/>
    <w:rsid w:val="00076094"/>
    <w:rsid w:val="00084E6F"/>
    <w:rsid w:val="0008785F"/>
    <w:rsid w:val="00090CBE"/>
    <w:rsid w:val="00094DEC"/>
    <w:rsid w:val="000A2D8A"/>
    <w:rsid w:val="000B26C8"/>
    <w:rsid w:val="000B5577"/>
    <w:rsid w:val="000D26A6"/>
    <w:rsid w:val="000D2B90"/>
    <w:rsid w:val="000D6ED8"/>
    <w:rsid w:val="000D717B"/>
    <w:rsid w:val="00100B28"/>
    <w:rsid w:val="00117316"/>
    <w:rsid w:val="001209B4"/>
    <w:rsid w:val="001761FC"/>
    <w:rsid w:val="00182655"/>
    <w:rsid w:val="001840F2"/>
    <w:rsid w:val="00185134"/>
    <w:rsid w:val="001856C6"/>
    <w:rsid w:val="001916EE"/>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6BB2"/>
    <w:rsid w:val="00330E13"/>
    <w:rsid w:val="00335A23"/>
    <w:rsid w:val="00340707"/>
    <w:rsid w:val="00341C61"/>
    <w:rsid w:val="00351841"/>
    <w:rsid w:val="003624A6"/>
    <w:rsid w:val="00364ADF"/>
    <w:rsid w:val="00365C8D"/>
    <w:rsid w:val="003670D9"/>
    <w:rsid w:val="00370B41"/>
    <w:rsid w:val="00371B27"/>
    <w:rsid w:val="003726C3"/>
    <w:rsid w:val="00375D2E"/>
    <w:rsid w:val="003773DE"/>
    <w:rsid w:val="00383071"/>
    <w:rsid w:val="00383B19"/>
    <w:rsid w:val="00384CBC"/>
    <w:rsid w:val="003933F9"/>
    <w:rsid w:val="00395864"/>
    <w:rsid w:val="00396557"/>
    <w:rsid w:val="00397316"/>
    <w:rsid w:val="003A248F"/>
    <w:rsid w:val="003A4D9C"/>
    <w:rsid w:val="003B1668"/>
    <w:rsid w:val="003C5F4C"/>
    <w:rsid w:val="003D12CC"/>
    <w:rsid w:val="003D34D2"/>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15F4"/>
    <w:rsid w:val="004C213E"/>
    <w:rsid w:val="004C2E5B"/>
    <w:rsid w:val="004C376C"/>
    <w:rsid w:val="004C657F"/>
    <w:rsid w:val="004D17D8"/>
    <w:rsid w:val="004D52D8"/>
    <w:rsid w:val="004D7B82"/>
    <w:rsid w:val="004E355B"/>
    <w:rsid w:val="004E3B87"/>
    <w:rsid w:val="005028E5"/>
    <w:rsid w:val="00503735"/>
    <w:rsid w:val="00516A88"/>
    <w:rsid w:val="00522065"/>
    <w:rsid w:val="005224F2"/>
    <w:rsid w:val="00530D67"/>
    <w:rsid w:val="0053131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1238"/>
    <w:rsid w:val="005B21FA"/>
    <w:rsid w:val="005B3244"/>
    <w:rsid w:val="005B6EE8"/>
    <w:rsid w:val="005B7731"/>
    <w:rsid w:val="005C4515"/>
    <w:rsid w:val="005C5602"/>
    <w:rsid w:val="005C74A6"/>
    <w:rsid w:val="005D3B4D"/>
    <w:rsid w:val="005D5F59"/>
    <w:rsid w:val="005D615C"/>
    <w:rsid w:val="005E1860"/>
    <w:rsid w:val="005F063B"/>
    <w:rsid w:val="005F192D"/>
    <w:rsid w:val="005F24C8"/>
    <w:rsid w:val="005F26AF"/>
    <w:rsid w:val="005F5A23"/>
    <w:rsid w:val="00607D6C"/>
    <w:rsid w:val="0061383D"/>
    <w:rsid w:val="00614D69"/>
    <w:rsid w:val="00617030"/>
    <w:rsid w:val="00621301"/>
    <w:rsid w:val="0062173F"/>
    <w:rsid w:val="006235FB"/>
    <w:rsid w:val="00626A15"/>
    <w:rsid w:val="00634C52"/>
    <w:rsid w:val="006379E9"/>
    <w:rsid w:val="006438CB"/>
    <w:rsid w:val="006529B9"/>
    <w:rsid w:val="00654695"/>
    <w:rsid w:val="0065500A"/>
    <w:rsid w:val="00655217"/>
    <w:rsid w:val="0065727C"/>
    <w:rsid w:val="006645BE"/>
    <w:rsid w:val="00674A78"/>
    <w:rsid w:val="006807E8"/>
    <w:rsid w:val="00696A16"/>
    <w:rsid w:val="006A4840"/>
    <w:rsid w:val="006A52A0"/>
    <w:rsid w:val="006A5EE5"/>
    <w:rsid w:val="006A7E1D"/>
    <w:rsid w:val="006B0451"/>
    <w:rsid w:val="006B53C2"/>
    <w:rsid w:val="006C3A56"/>
    <w:rsid w:val="006D13F4"/>
    <w:rsid w:val="006D6AED"/>
    <w:rsid w:val="006E6D0B"/>
    <w:rsid w:val="006F126E"/>
    <w:rsid w:val="006F32C9"/>
    <w:rsid w:val="006F3834"/>
    <w:rsid w:val="006F5693"/>
    <w:rsid w:val="006F5D4C"/>
    <w:rsid w:val="00712CF2"/>
    <w:rsid w:val="00717B01"/>
    <w:rsid w:val="007227D9"/>
    <w:rsid w:val="0072491F"/>
    <w:rsid w:val="00725598"/>
    <w:rsid w:val="007270EF"/>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1A33"/>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23E5"/>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64D5"/>
    <w:rsid w:val="009E160D"/>
    <w:rsid w:val="009F1CBB"/>
    <w:rsid w:val="009F3305"/>
    <w:rsid w:val="009F6FB2"/>
    <w:rsid w:val="00A071C0"/>
    <w:rsid w:val="00A22670"/>
    <w:rsid w:val="00A24B35"/>
    <w:rsid w:val="00A271BA"/>
    <w:rsid w:val="00A27F86"/>
    <w:rsid w:val="00A431C6"/>
    <w:rsid w:val="00A54315"/>
    <w:rsid w:val="00A5632B"/>
    <w:rsid w:val="00A60FBC"/>
    <w:rsid w:val="00A65C0B"/>
    <w:rsid w:val="00A776BA"/>
    <w:rsid w:val="00A81FD2"/>
    <w:rsid w:val="00A8441A"/>
    <w:rsid w:val="00A8674A"/>
    <w:rsid w:val="00A94390"/>
    <w:rsid w:val="00A96E24"/>
    <w:rsid w:val="00AA6F6E"/>
    <w:rsid w:val="00AB122B"/>
    <w:rsid w:val="00AB21B0"/>
    <w:rsid w:val="00AB48D3"/>
    <w:rsid w:val="00AB765B"/>
    <w:rsid w:val="00AC5231"/>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87F72"/>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4A36"/>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108C"/>
    <w:rsid w:val="00D53072"/>
    <w:rsid w:val="00D61A4E"/>
    <w:rsid w:val="00D634EA"/>
    <w:rsid w:val="00D63539"/>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769A"/>
    <w:rsid w:val="00E20D65"/>
    <w:rsid w:val="00E353A2"/>
    <w:rsid w:val="00E36248"/>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4760"/>
    <w:rsid w:val="00F93C1F"/>
    <w:rsid w:val="00F94060"/>
    <w:rsid w:val="00FA56F6"/>
    <w:rsid w:val="00FA5C19"/>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4659AA"/>
  <w14:defaultImageDpi w14:val="300"/>
  <w15:docId w15:val="{A646ED23-3392-EA47-A195-32A546D9C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C2E5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C2E5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C2E5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C2E5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4C2E5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4C2E5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C2E5B"/>
  </w:style>
  <w:style w:type="character" w:customStyle="1" w:styleId="Heading1Char">
    <w:name w:val="Heading 1 Char"/>
    <w:aliases w:val="Pocket Char"/>
    <w:basedOn w:val="DefaultParagraphFont"/>
    <w:link w:val="Heading1"/>
    <w:uiPriority w:val="9"/>
    <w:rsid w:val="004C2E5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C2E5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C2E5B"/>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4C2E5B"/>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4C2E5B"/>
    <w:rPr>
      <w:b/>
      <w:sz w:val="26"/>
      <w:u w:val="none"/>
    </w:rPr>
  </w:style>
  <w:style w:type="character" w:customStyle="1" w:styleId="StyleUnderline">
    <w:name w:val="Style Underline"/>
    <w:aliases w:val="Underline"/>
    <w:basedOn w:val="DefaultParagraphFont"/>
    <w:uiPriority w:val="1"/>
    <w:qFormat/>
    <w:rsid w:val="004C2E5B"/>
    <w:rPr>
      <w:b w:val="0"/>
      <w:sz w:val="22"/>
      <w:u w:val="single"/>
    </w:rPr>
  </w:style>
  <w:style w:type="character" w:styleId="Emphasis">
    <w:name w:val="Emphasis"/>
    <w:basedOn w:val="DefaultParagraphFont"/>
    <w:uiPriority w:val="20"/>
    <w:qFormat/>
    <w:rsid w:val="004C2E5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C2E5B"/>
    <w:rPr>
      <w:color w:val="auto"/>
      <w:u w:val="none"/>
    </w:rPr>
  </w:style>
  <w:style w:type="character" w:styleId="Hyperlink">
    <w:name w:val="Hyperlink"/>
    <w:basedOn w:val="DefaultParagraphFont"/>
    <w:uiPriority w:val="99"/>
    <w:unhideWhenUsed/>
    <w:rsid w:val="004C2E5B"/>
    <w:rPr>
      <w:color w:val="auto"/>
      <w:u w:val="none"/>
    </w:rPr>
  </w:style>
  <w:style w:type="paragraph" w:styleId="DocumentMap">
    <w:name w:val="Document Map"/>
    <w:basedOn w:val="Normal"/>
    <w:link w:val="DocumentMapChar"/>
    <w:uiPriority w:val="99"/>
    <w:semiHidden/>
    <w:unhideWhenUsed/>
    <w:rsid w:val="004C2E5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C2E5B"/>
    <w:rPr>
      <w:rFonts w:ascii="Lucida Grande" w:hAnsi="Lucida Grande" w:cs="Lucida Grande"/>
    </w:rPr>
  </w:style>
  <w:style w:type="character" w:styleId="UnresolvedMention">
    <w:name w:val="Unresolved Mention"/>
    <w:basedOn w:val="DefaultParagraphFont"/>
    <w:uiPriority w:val="99"/>
    <w:semiHidden/>
    <w:unhideWhenUsed/>
    <w:rsid w:val="00634C52"/>
    <w:rPr>
      <w:color w:val="605E5C"/>
      <w:shd w:val="clear" w:color="auto" w:fill="E1DFDD"/>
    </w:rPr>
  </w:style>
  <w:style w:type="paragraph" w:styleId="NormalWeb">
    <w:name w:val="Normal (Web)"/>
    <w:basedOn w:val="Normal"/>
    <w:uiPriority w:val="99"/>
    <w:semiHidden/>
    <w:unhideWhenUsed/>
    <w:rsid w:val="00C64A36"/>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131370">
      <w:bodyDiv w:val="1"/>
      <w:marLeft w:val="0"/>
      <w:marRight w:val="0"/>
      <w:marTop w:val="0"/>
      <w:marBottom w:val="0"/>
      <w:divBdr>
        <w:top w:val="none" w:sz="0" w:space="0" w:color="auto"/>
        <w:left w:val="none" w:sz="0" w:space="0" w:color="auto"/>
        <w:bottom w:val="none" w:sz="0" w:space="0" w:color="auto"/>
        <w:right w:val="none" w:sz="0" w:space="0" w:color="auto"/>
      </w:divBdr>
    </w:div>
    <w:div w:id="80489484">
      <w:bodyDiv w:val="1"/>
      <w:marLeft w:val="0"/>
      <w:marRight w:val="0"/>
      <w:marTop w:val="0"/>
      <w:marBottom w:val="0"/>
      <w:divBdr>
        <w:top w:val="none" w:sz="0" w:space="0" w:color="auto"/>
        <w:left w:val="none" w:sz="0" w:space="0" w:color="auto"/>
        <w:bottom w:val="none" w:sz="0" w:space="0" w:color="auto"/>
        <w:right w:val="none" w:sz="0" w:space="0" w:color="auto"/>
      </w:divBdr>
    </w:div>
    <w:div w:id="185409886">
      <w:bodyDiv w:val="1"/>
      <w:marLeft w:val="0"/>
      <w:marRight w:val="0"/>
      <w:marTop w:val="0"/>
      <w:marBottom w:val="0"/>
      <w:divBdr>
        <w:top w:val="none" w:sz="0" w:space="0" w:color="auto"/>
        <w:left w:val="none" w:sz="0" w:space="0" w:color="auto"/>
        <w:bottom w:val="none" w:sz="0" w:space="0" w:color="auto"/>
        <w:right w:val="none" w:sz="0" w:space="0" w:color="auto"/>
      </w:divBdr>
    </w:div>
    <w:div w:id="219901082">
      <w:bodyDiv w:val="1"/>
      <w:marLeft w:val="0"/>
      <w:marRight w:val="0"/>
      <w:marTop w:val="0"/>
      <w:marBottom w:val="0"/>
      <w:divBdr>
        <w:top w:val="none" w:sz="0" w:space="0" w:color="auto"/>
        <w:left w:val="none" w:sz="0" w:space="0" w:color="auto"/>
        <w:bottom w:val="none" w:sz="0" w:space="0" w:color="auto"/>
        <w:right w:val="none" w:sz="0" w:space="0" w:color="auto"/>
      </w:divBdr>
    </w:div>
    <w:div w:id="292294830">
      <w:bodyDiv w:val="1"/>
      <w:marLeft w:val="0"/>
      <w:marRight w:val="0"/>
      <w:marTop w:val="0"/>
      <w:marBottom w:val="0"/>
      <w:divBdr>
        <w:top w:val="none" w:sz="0" w:space="0" w:color="auto"/>
        <w:left w:val="none" w:sz="0" w:space="0" w:color="auto"/>
        <w:bottom w:val="none" w:sz="0" w:space="0" w:color="auto"/>
        <w:right w:val="none" w:sz="0" w:space="0" w:color="auto"/>
      </w:divBdr>
    </w:div>
    <w:div w:id="304356651">
      <w:bodyDiv w:val="1"/>
      <w:marLeft w:val="0"/>
      <w:marRight w:val="0"/>
      <w:marTop w:val="0"/>
      <w:marBottom w:val="0"/>
      <w:divBdr>
        <w:top w:val="none" w:sz="0" w:space="0" w:color="auto"/>
        <w:left w:val="none" w:sz="0" w:space="0" w:color="auto"/>
        <w:bottom w:val="none" w:sz="0" w:space="0" w:color="auto"/>
        <w:right w:val="none" w:sz="0" w:space="0" w:color="auto"/>
      </w:divBdr>
    </w:div>
    <w:div w:id="367222103">
      <w:bodyDiv w:val="1"/>
      <w:marLeft w:val="0"/>
      <w:marRight w:val="0"/>
      <w:marTop w:val="0"/>
      <w:marBottom w:val="0"/>
      <w:divBdr>
        <w:top w:val="none" w:sz="0" w:space="0" w:color="auto"/>
        <w:left w:val="none" w:sz="0" w:space="0" w:color="auto"/>
        <w:bottom w:val="none" w:sz="0" w:space="0" w:color="auto"/>
        <w:right w:val="none" w:sz="0" w:space="0" w:color="auto"/>
      </w:divBdr>
    </w:div>
    <w:div w:id="381367741">
      <w:bodyDiv w:val="1"/>
      <w:marLeft w:val="0"/>
      <w:marRight w:val="0"/>
      <w:marTop w:val="0"/>
      <w:marBottom w:val="0"/>
      <w:divBdr>
        <w:top w:val="none" w:sz="0" w:space="0" w:color="auto"/>
        <w:left w:val="none" w:sz="0" w:space="0" w:color="auto"/>
        <w:bottom w:val="none" w:sz="0" w:space="0" w:color="auto"/>
        <w:right w:val="none" w:sz="0" w:space="0" w:color="auto"/>
      </w:divBdr>
    </w:div>
    <w:div w:id="395401074">
      <w:bodyDiv w:val="1"/>
      <w:marLeft w:val="0"/>
      <w:marRight w:val="0"/>
      <w:marTop w:val="0"/>
      <w:marBottom w:val="0"/>
      <w:divBdr>
        <w:top w:val="none" w:sz="0" w:space="0" w:color="auto"/>
        <w:left w:val="none" w:sz="0" w:space="0" w:color="auto"/>
        <w:bottom w:val="none" w:sz="0" w:space="0" w:color="auto"/>
        <w:right w:val="none" w:sz="0" w:space="0" w:color="auto"/>
      </w:divBdr>
    </w:div>
    <w:div w:id="524365921">
      <w:bodyDiv w:val="1"/>
      <w:marLeft w:val="0"/>
      <w:marRight w:val="0"/>
      <w:marTop w:val="0"/>
      <w:marBottom w:val="0"/>
      <w:divBdr>
        <w:top w:val="none" w:sz="0" w:space="0" w:color="auto"/>
        <w:left w:val="none" w:sz="0" w:space="0" w:color="auto"/>
        <w:bottom w:val="none" w:sz="0" w:space="0" w:color="auto"/>
        <w:right w:val="none" w:sz="0" w:space="0" w:color="auto"/>
      </w:divBdr>
    </w:div>
    <w:div w:id="599875593">
      <w:bodyDiv w:val="1"/>
      <w:marLeft w:val="0"/>
      <w:marRight w:val="0"/>
      <w:marTop w:val="0"/>
      <w:marBottom w:val="0"/>
      <w:divBdr>
        <w:top w:val="none" w:sz="0" w:space="0" w:color="auto"/>
        <w:left w:val="none" w:sz="0" w:space="0" w:color="auto"/>
        <w:bottom w:val="none" w:sz="0" w:space="0" w:color="auto"/>
        <w:right w:val="none" w:sz="0" w:space="0" w:color="auto"/>
      </w:divBdr>
    </w:div>
    <w:div w:id="724065678">
      <w:bodyDiv w:val="1"/>
      <w:marLeft w:val="0"/>
      <w:marRight w:val="0"/>
      <w:marTop w:val="0"/>
      <w:marBottom w:val="0"/>
      <w:divBdr>
        <w:top w:val="none" w:sz="0" w:space="0" w:color="auto"/>
        <w:left w:val="none" w:sz="0" w:space="0" w:color="auto"/>
        <w:bottom w:val="none" w:sz="0" w:space="0" w:color="auto"/>
        <w:right w:val="none" w:sz="0" w:space="0" w:color="auto"/>
      </w:divBdr>
    </w:div>
    <w:div w:id="798038001">
      <w:bodyDiv w:val="1"/>
      <w:marLeft w:val="0"/>
      <w:marRight w:val="0"/>
      <w:marTop w:val="0"/>
      <w:marBottom w:val="0"/>
      <w:divBdr>
        <w:top w:val="none" w:sz="0" w:space="0" w:color="auto"/>
        <w:left w:val="none" w:sz="0" w:space="0" w:color="auto"/>
        <w:bottom w:val="none" w:sz="0" w:space="0" w:color="auto"/>
        <w:right w:val="none" w:sz="0" w:space="0" w:color="auto"/>
      </w:divBdr>
    </w:div>
    <w:div w:id="831868127">
      <w:bodyDiv w:val="1"/>
      <w:marLeft w:val="0"/>
      <w:marRight w:val="0"/>
      <w:marTop w:val="0"/>
      <w:marBottom w:val="0"/>
      <w:divBdr>
        <w:top w:val="none" w:sz="0" w:space="0" w:color="auto"/>
        <w:left w:val="none" w:sz="0" w:space="0" w:color="auto"/>
        <w:bottom w:val="none" w:sz="0" w:space="0" w:color="auto"/>
        <w:right w:val="none" w:sz="0" w:space="0" w:color="auto"/>
      </w:divBdr>
    </w:div>
    <w:div w:id="849179382">
      <w:bodyDiv w:val="1"/>
      <w:marLeft w:val="0"/>
      <w:marRight w:val="0"/>
      <w:marTop w:val="0"/>
      <w:marBottom w:val="0"/>
      <w:divBdr>
        <w:top w:val="none" w:sz="0" w:space="0" w:color="auto"/>
        <w:left w:val="none" w:sz="0" w:space="0" w:color="auto"/>
        <w:bottom w:val="none" w:sz="0" w:space="0" w:color="auto"/>
        <w:right w:val="none" w:sz="0" w:space="0" w:color="auto"/>
      </w:divBdr>
    </w:div>
    <w:div w:id="904416933">
      <w:bodyDiv w:val="1"/>
      <w:marLeft w:val="0"/>
      <w:marRight w:val="0"/>
      <w:marTop w:val="0"/>
      <w:marBottom w:val="0"/>
      <w:divBdr>
        <w:top w:val="none" w:sz="0" w:space="0" w:color="auto"/>
        <w:left w:val="none" w:sz="0" w:space="0" w:color="auto"/>
        <w:bottom w:val="none" w:sz="0" w:space="0" w:color="auto"/>
        <w:right w:val="none" w:sz="0" w:space="0" w:color="auto"/>
      </w:divBdr>
    </w:div>
    <w:div w:id="931745002">
      <w:bodyDiv w:val="1"/>
      <w:marLeft w:val="0"/>
      <w:marRight w:val="0"/>
      <w:marTop w:val="0"/>
      <w:marBottom w:val="0"/>
      <w:divBdr>
        <w:top w:val="none" w:sz="0" w:space="0" w:color="auto"/>
        <w:left w:val="none" w:sz="0" w:space="0" w:color="auto"/>
        <w:bottom w:val="none" w:sz="0" w:space="0" w:color="auto"/>
        <w:right w:val="none" w:sz="0" w:space="0" w:color="auto"/>
      </w:divBdr>
    </w:div>
    <w:div w:id="1183401334">
      <w:bodyDiv w:val="1"/>
      <w:marLeft w:val="0"/>
      <w:marRight w:val="0"/>
      <w:marTop w:val="0"/>
      <w:marBottom w:val="0"/>
      <w:divBdr>
        <w:top w:val="none" w:sz="0" w:space="0" w:color="auto"/>
        <w:left w:val="none" w:sz="0" w:space="0" w:color="auto"/>
        <w:bottom w:val="none" w:sz="0" w:space="0" w:color="auto"/>
        <w:right w:val="none" w:sz="0" w:space="0" w:color="auto"/>
      </w:divBdr>
    </w:div>
    <w:div w:id="1240408809">
      <w:bodyDiv w:val="1"/>
      <w:marLeft w:val="0"/>
      <w:marRight w:val="0"/>
      <w:marTop w:val="0"/>
      <w:marBottom w:val="0"/>
      <w:divBdr>
        <w:top w:val="none" w:sz="0" w:space="0" w:color="auto"/>
        <w:left w:val="none" w:sz="0" w:space="0" w:color="auto"/>
        <w:bottom w:val="none" w:sz="0" w:space="0" w:color="auto"/>
        <w:right w:val="none" w:sz="0" w:space="0" w:color="auto"/>
      </w:divBdr>
    </w:div>
    <w:div w:id="1407801767">
      <w:bodyDiv w:val="1"/>
      <w:marLeft w:val="0"/>
      <w:marRight w:val="0"/>
      <w:marTop w:val="0"/>
      <w:marBottom w:val="0"/>
      <w:divBdr>
        <w:top w:val="none" w:sz="0" w:space="0" w:color="auto"/>
        <w:left w:val="none" w:sz="0" w:space="0" w:color="auto"/>
        <w:bottom w:val="none" w:sz="0" w:space="0" w:color="auto"/>
        <w:right w:val="none" w:sz="0" w:space="0" w:color="auto"/>
      </w:divBdr>
    </w:div>
    <w:div w:id="1440877108">
      <w:bodyDiv w:val="1"/>
      <w:marLeft w:val="0"/>
      <w:marRight w:val="0"/>
      <w:marTop w:val="0"/>
      <w:marBottom w:val="0"/>
      <w:divBdr>
        <w:top w:val="none" w:sz="0" w:space="0" w:color="auto"/>
        <w:left w:val="none" w:sz="0" w:space="0" w:color="auto"/>
        <w:bottom w:val="none" w:sz="0" w:space="0" w:color="auto"/>
        <w:right w:val="none" w:sz="0" w:space="0" w:color="auto"/>
      </w:divBdr>
    </w:div>
    <w:div w:id="1570967331">
      <w:bodyDiv w:val="1"/>
      <w:marLeft w:val="0"/>
      <w:marRight w:val="0"/>
      <w:marTop w:val="0"/>
      <w:marBottom w:val="0"/>
      <w:divBdr>
        <w:top w:val="none" w:sz="0" w:space="0" w:color="auto"/>
        <w:left w:val="none" w:sz="0" w:space="0" w:color="auto"/>
        <w:bottom w:val="none" w:sz="0" w:space="0" w:color="auto"/>
        <w:right w:val="none" w:sz="0" w:space="0" w:color="auto"/>
      </w:divBdr>
    </w:div>
    <w:div w:id="1584030555">
      <w:bodyDiv w:val="1"/>
      <w:marLeft w:val="0"/>
      <w:marRight w:val="0"/>
      <w:marTop w:val="0"/>
      <w:marBottom w:val="0"/>
      <w:divBdr>
        <w:top w:val="none" w:sz="0" w:space="0" w:color="auto"/>
        <w:left w:val="none" w:sz="0" w:space="0" w:color="auto"/>
        <w:bottom w:val="none" w:sz="0" w:space="0" w:color="auto"/>
        <w:right w:val="none" w:sz="0" w:space="0" w:color="auto"/>
      </w:divBdr>
    </w:div>
    <w:div w:id="1729112668">
      <w:bodyDiv w:val="1"/>
      <w:marLeft w:val="0"/>
      <w:marRight w:val="0"/>
      <w:marTop w:val="0"/>
      <w:marBottom w:val="0"/>
      <w:divBdr>
        <w:top w:val="none" w:sz="0" w:space="0" w:color="auto"/>
        <w:left w:val="none" w:sz="0" w:space="0" w:color="auto"/>
        <w:bottom w:val="none" w:sz="0" w:space="0" w:color="auto"/>
        <w:right w:val="none" w:sz="0" w:space="0" w:color="auto"/>
      </w:divBdr>
    </w:div>
    <w:div w:id="1851096000">
      <w:bodyDiv w:val="1"/>
      <w:marLeft w:val="0"/>
      <w:marRight w:val="0"/>
      <w:marTop w:val="0"/>
      <w:marBottom w:val="0"/>
      <w:divBdr>
        <w:top w:val="none" w:sz="0" w:space="0" w:color="auto"/>
        <w:left w:val="none" w:sz="0" w:space="0" w:color="auto"/>
        <w:bottom w:val="none" w:sz="0" w:space="0" w:color="auto"/>
        <w:right w:val="none" w:sz="0" w:space="0" w:color="auto"/>
      </w:divBdr>
    </w:div>
    <w:div w:id="193104181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77.org/" TargetMode="External"/><Relationship Id="rId18" Type="http://schemas.openxmlformats.org/officeDocument/2006/relationships/hyperlink" Target="https://www.opensecrets.org/federal-lobbying/clients/summary?cycle=2020&amp;id=D000042146"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ongress.gov/bill/113th-congress/house-bill/5063" TargetMode="External"/><Relationship Id="rId17" Type="http://schemas.openxmlformats.org/officeDocument/2006/relationships/hyperlink" Target="https://www.opensecrets.org/federal-lobbying/clients/summary?cycle=2021&amp;id=D000069501" TargetMode="External"/><Relationship Id="rId2" Type="http://schemas.openxmlformats.org/officeDocument/2006/relationships/customXml" Target="../customXml/item2.xml"/><Relationship Id="rId16" Type="http://schemas.openxmlformats.org/officeDocument/2006/relationships/hyperlink" Target="https://www.opensecrets.org/orgs/spacex/lobbying?id=D000029147"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jacobinmag.com/2015/03/space-industry-extraction-levine" TargetMode="External"/><Relationship Id="rId5" Type="http://schemas.openxmlformats.org/officeDocument/2006/relationships/numbering" Target="numbering.xml"/><Relationship Id="rId15" Type="http://schemas.openxmlformats.org/officeDocument/2006/relationships/hyperlink" Target="https://www.newyorker.com/news/annals-of-a-warming-planet/we-need-the-whole-of-government-climate-fight-that-biden-promised" TargetMode="External"/><Relationship Id="rId10" Type="http://schemas.openxmlformats.org/officeDocument/2006/relationships/hyperlink" Target="https://jacobinmag.com/2021/09/socialist-space-exploration-publicly-funded-nasa-education-futurism"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jacobinmag.com/2021/09/socialist-space-exploration-publicly-funded-nasa-education-futurism" TargetMode="External"/><Relationship Id="rId14" Type="http://schemas.openxmlformats.org/officeDocument/2006/relationships/hyperlink" Target="http://www.thenewatlantis.com/publications/the-conquest-of-space-and-the-stature-of-ma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90310601/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45</TotalTime>
  <Pages>1</Pages>
  <Words>2782</Words>
  <Characters>14635</Characters>
  <Application>Microsoft Office Word</Application>
  <DocSecurity>0</DocSecurity>
  <Lines>256</Lines>
  <Paragraphs>37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17380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Aditya Kshirsagar</cp:lastModifiedBy>
  <cp:revision>33</cp:revision>
  <dcterms:created xsi:type="dcterms:W3CDTF">2022-01-06T20:36:00Z</dcterms:created>
  <dcterms:modified xsi:type="dcterms:W3CDTF">2022-01-07T18:15:00Z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