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B72E4" w14:textId="4811E5B6" w:rsidR="00505FB8" w:rsidRDefault="00505FB8" w:rsidP="003B6320">
      <w:pPr>
        <w:pStyle w:val="Heading2"/>
      </w:pPr>
      <w:r>
        <w:t>1</w:t>
      </w:r>
    </w:p>
    <w:p w14:paraId="1781D5E4" w14:textId="77777777" w:rsidR="00505FB8" w:rsidRDefault="00505FB8" w:rsidP="00505FB8">
      <w:pPr>
        <w:pStyle w:val="Heading4"/>
      </w:pPr>
      <w:r>
        <w:t>Use the standard of maximizing expected well-being</w:t>
      </w:r>
    </w:p>
    <w:p w14:paraId="0A15319A" w14:textId="77777777" w:rsidR="00505FB8" w:rsidRDefault="00505FB8" w:rsidP="00505FB8"/>
    <w:p w14:paraId="6A1C94DE" w14:textId="5BD8E655" w:rsidR="00505FB8" w:rsidRPr="00CA7D89" w:rsidRDefault="00084042" w:rsidP="00505FB8">
      <w:pPr>
        <w:pStyle w:val="Heading4"/>
      </w:pPr>
      <w:r>
        <w:t>1</w:t>
      </w:r>
      <w:r w:rsidR="00505FB8">
        <w:t xml:space="preserve">. </w:t>
      </w:r>
      <w:r w:rsidR="00505FB8" w:rsidRPr="00CA7D89">
        <w:t>Pleasure and pain are intrinsically valuable.</w:t>
      </w:r>
    </w:p>
    <w:p w14:paraId="65880421" w14:textId="77777777" w:rsidR="00505FB8" w:rsidRPr="00714209" w:rsidRDefault="00505FB8" w:rsidP="00505FB8">
      <w:pPr>
        <w:spacing w:line="276" w:lineRule="auto"/>
        <w:rPr>
          <w:sz w:val="16"/>
        </w:rPr>
      </w:pPr>
      <w:r w:rsidRPr="00714209">
        <w:rPr>
          <w:rStyle w:val="Style13ptBold"/>
        </w:rPr>
        <w:t>Moen 16</w:t>
      </w:r>
      <w:r w:rsidRPr="00714209">
        <w:rPr>
          <w:sz w:val="16"/>
        </w:rPr>
        <w:t xml:space="preserve"> [Ole Martin Moen, Research Fellow in Philosophy at University of Oslo “An Argument for Hedonism” Journal of Value Inquiry (Springer), 50 (2) 2016: 267–281] SJDI</w:t>
      </w:r>
    </w:p>
    <w:p w14:paraId="2E134D04" w14:textId="77777777" w:rsidR="00505FB8" w:rsidRPr="00714209" w:rsidRDefault="00505FB8" w:rsidP="00505FB8">
      <w:pPr>
        <w:spacing w:line="276" w:lineRule="auto"/>
        <w:rPr>
          <w:sz w:val="16"/>
          <w:szCs w:val="26"/>
        </w:rPr>
      </w:pPr>
      <w:r w:rsidRPr="00714209">
        <w:rPr>
          <w:sz w:val="16"/>
          <w:szCs w:val="26"/>
        </w:rPr>
        <w:t xml:space="preserve">Let us start by observing, empirically, that a widely shared judgment about intrinsic value and disvalue is that pleasure is intrinsically </w:t>
      </w:r>
      <w:proofErr w:type="gramStart"/>
      <w:r w:rsidRPr="00714209">
        <w:rPr>
          <w:sz w:val="16"/>
          <w:szCs w:val="26"/>
        </w:rPr>
        <w:t>valuable</w:t>
      </w:r>
      <w:proofErr w:type="gramEnd"/>
      <w:r w:rsidRPr="00714209">
        <w:rPr>
          <w:sz w:val="16"/>
          <w:szCs w:val="26"/>
        </w:rPr>
        <w:t xml:space="preserve"> and pain is intrinsically disvaluable. On virtually any proposed list of intrinsic values and disvalues (we will look at some of them below), pleasure is included among the intrinsic values and pain among the intrinsic disvalues. This inclusion makes intuitive sense, moreover, for </w:t>
      </w:r>
      <w:r w:rsidRPr="005064BE">
        <w:rPr>
          <w:b/>
          <w:sz w:val="26"/>
          <w:szCs w:val="26"/>
          <w:highlight w:val="yellow"/>
          <w:u w:val="single"/>
        </w:rPr>
        <w:t>there is something undeniably good about</w:t>
      </w:r>
      <w:r w:rsidRPr="00714209">
        <w:rPr>
          <w:sz w:val="16"/>
          <w:szCs w:val="26"/>
        </w:rPr>
        <w:t xml:space="preserve"> the way </w:t>
      </w:r>
      <w:r w:rsidRPr="005064BE">
        <w:rPr>
          <w:b/>
          <w:sz w:val="26"/>
          <w:szCs w:val="26"/>
          <w:highlight w:val="yellow"/>
          <w:u w:val="single"/>
        </w:rPr>
        <w:t>pleasure</w:t>
      </w:r>
      <w:r w:rsidRPr="00CA7D89">
        <w:rPr>
          <w:b/>
          <w:sz w:val="26"/>
          <w:szCs w:val="26"/>
          <w:u w:val="single"/>
        </w:rPr>
        <w:t xml:space="preserve"> </w:t>
      </w:r>
      <w:r w:rsidRPr="00714209">
        <w:rPr>
          <w:sz w:val="16"/>
          <w:szCs w:val="26"/>
        </w:rPr>
        <w:t xml:space="preserve">feels </w:t>
      </w:r>
      <w:r w:rsidRPr="005064BE">
        <w:rPr>
          <w:b/>
          <w:sz w:val="26"/>
          <w:szCs w:val="26"/>
          <w:highlight w:val="yellow"/>
          <w:u w:val="single"/>
        </w:rPr>
        <w:t>and</w:t>
      </w:r>
      <w:r w:rsidRPr="00CA7D89">
        <w:rPr>
          <w:b/>
          <w:sz w:val="26"/>
          <w:szCs w:val="26"/>
          <w:u w:val="single"/>
        </w:rPr>
        <w:t xml:space="preserve"> </w:t>
      </w:r>
      <w:r w:rsidRPr="00714209">
        <w:rPr>
          <w:sz w:val="16"/>
          <w:szCs w:val="26"/>
        </w:rPr>
        <w:t>something</w:t>
      </w:r>
      <w:r w:rsidRPr="00CA7D89">
        <w:rPr>
          <w:b/>
          <w:sz w:val="26"/>
          <w:szCs w:val="26"/>
          <w:u w:val="single"/>
        </w:rPr>
        <w:t xml:space="preserve"> </w:t>
      </w:r>
      <w:r w:rsidRPr="005064BE">
        <w:rPr>
          <w:b/>
          <w:sz w:val="26"/>
          <w:szCs w:val="26"/>
          <w:highlight w:val="yellow"/>
          <w:u w:val="single"/>
        </w:rPr>
        <w:t>undeniably bad about</w:t>
      </w:r>
      <w:r w:rsidRPr="00714209">
        <w:rPr>
          <w:sz w:val="16"/>
          <w:szCs w:val="26"/>
        </w:rPr>
        <w:t xml:space="preserve"> the way </w:t>
      </w:r>
      <w:r w:rsidRPr="005064BE">
        <w:rPr>
          <w:b/>
          <w:sz w:val="26"/>
          <w:szCs w:val="26"/>
          <w:highlight w:val="yellow"/>
          <w:u w:val="single"/>
        </w:rPr>
        <w:t>pain</w:t>
      </w:r>
      <w:r w:rsidRPr="00CA7D89">
        <w:rPr>
          <w:b/>
          <w:sz w:val="26"/>
          <w:szCs w:val="26"/>
          <w:u w:val="single"/>
        </w:rPr>
        <w:t xml:space="preserve"> </w:t>
      </w:r>
      <w:r w:rsidRPr="00714209">
        <w:rPr>
          <w:sz w:val="16"/>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5064BE">
        <w:rPr>
          <w:b/>
          <w:sz w:val="26"/>
          <w:szCs w:val="26"/>
          <w:highlight w:val="yellow"/>
          <w:u w:val="single"/>
        </w:rPr>
        <w:t>I might ask: “What for?”</w:t>
      </w:r>
      <w:r w:rsidRPr="00CA7D89">
        <w:rPr>
          <w:b/>
          <w:sz w:val="26"/>
          <w:szCs w:val="26"/>
          <w:u w:val="single"/>
        </w:rPr>
        <w:t xml:space="preserve"> </w:t>
      </w:r>
      <w:r w:rsidRPr="00714209">
        <w:rPr>
          <w:sz w:val="16"/>
          <w:szCs w:val="26"/>
        </w:rPr>
        <w:t xml:space="preserve">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714209">
        <w:rPr>
          <w:sz w:val="16"/>
          <w:szCs w:val="26"/>
        </w:rPr>
        <w:t>I</w:t>
      </w:r>
      <w:proofErr w:type="gramEnd"/>
      <w:r w:rsidRPr="00714209">
        <w:rPr>
          <w:sz w:val="16"/>
          <w:szCs w:val="26"/>
        </w:rPr>
        <w:t xml:space="preserve"> then proceed by asking “</w:t>
      </w:r>
      <w:r w:rsidRPr="00CA7D89">
        <w:rPr>
          <w:b/>
          <w:sz w:val="26"/>
          <w:szCs w:val="26"/>
          <w:u w:val="single"/>
        </w:rPr>
        <w:t xml:space="preserve">But </w:t>
      </w:r>
      <w:r w:rsidRPr="00714209">
        <w:rPr>
          <w:sz w:val="16"/>
          <w:szCs w:val="26"/>
        </w:rPr>
        <w:t xml:space="preserve">what is the pleasure of drinking the soda good for?” the discussion is likely to reach an awkward end. The reason is that the </w:t>
      </w:r>
      <w:r w:rsidRPr="005064BE">
        <w:rPr>
          <w:b/>
          <w:sz w:val="26"/>
          <w:szCs w:val="26"/>
          <w:highlight w:val="yellow"/>
          <w:u w:val="single"/>
        </w:rPr>
        <w:t>pleasure is not good for anything further</w:t>
      </w:r>
      <w:r w:rsidRPr="00CA7D89">
        <w:rPr>
          <w:b/>
          <w:sz w:val="26"/>
          <w:szCs w:val="26"/>
          <w:u w:val="single"/>
        </w:rPr>
        <w:t xml:space="preserve">; </w:t>
      </w:r>
      <w:r w:rsidRPr="00714209">
        <w:rPr>
          <w:sz w:val="16"/>
          <w:szCs w:val="26"/>
        </w:rPr>
        <w:t xml:space="preserve">it is simply that for which going to the convenience store and buying the soda is good.3 As Aristotle observes: </w:t>
      </w:r>
      <w:r w:rsidRPr="00CA7D89">
        <w:rPr>
          <w:b/>
          <w:sz w:val="26"/>
          <w:szCs w:val="26"/>
          <w:u w:val="single"/>
        </w:rPr>
        <w:t>“</w:t>
      </w:r>
      <w:r w:rsidRPr="005064BE">
        <w:rPr>
          <w:b/>
          <w:sz w:val="26"/>
          <w:szCs w:val="26"/>
          <w:highlight w:val="yellow"/>
          <w:u w:val="single"/>
        </w:rPr>
        <w:t>We never ask</w:t>
      </w:r>
      <w:r w:rsidRPr="00714209">
        <w:rPr>
          <w:sz w:val="16"/>
          <w:szCs w:val="26"/>
        </w:rPr>
        <w:t xml:space="preserve"> [a man] </w:t>
      </w:r>
      <w:r w:rsidRPr="005064BE">
        <w:rPr>
          <w:b/>
          <w:sz w:val="26"/>
          <w:szCs w:val="26"/>
          <w:highlight w:val="yellow"/>
          <w:u w:val="single"/>
        </w:rPr>
        <w:t>what his end is in being pleased, because</w:t>
      </w:r>
      <w:r w:rsidRPr="00CA7D89">
        <w:rPr>
          <w:b/>
          <w:sz w:val="26"/>
          <w:szCs w:val="26"/>
          <w:u w:val="single"/>
        </w:rPr>
        <w:t xml:space="preserve"> </w:t>
      </w:r>
      <w:r w:rsidRPr="00714209">
        <w:rPr>
          <w:sz w:val="16"/>
          <w:szCs w:val="26"/>
        </w:rPr>
        <w:t xml:space="preserve">we assume that </w:t>
      </w:r>
      <w:r w:rsidRPr="005064BE">
        <w:rPr>
          <w:b/>
          <w:sz w:val="26"/>
          <w:szCs w:val="26"/>
          <w:highlight w:val="yellow"/>
          <w:u w:val="single"/>
        </w:rPr>
        <w:t>pleasure is</w:t>
      </w:r>
      <w:r w:rsidRPr="00CA7D89">
        <w:rPr>
          <w:b/>
          <w:sz w:val="26"/>
          <w:szCs w:val="26"/>
          <w:u w:val="single"/>
        </w:rPr>
        <w:t xml:space="preserve"> </w:t>
      </w:r>
      <w:r w:rsidRPr="00714209">
        <w:rPr>
          <w:sz w:val="16"/>
          <w:szCs w:val="26"/>
        </w:rPr>
        <w:t xml:space="preserve">choice </w:t>
      </w:r>
      <w:r w:rsidRPr="005064BE">
        <w:rPr>
          <w:b/>
          <w:sz w:val="26"/>
          <w:szCs w:val="26"/>
          <w:highlight w:val="yellow"/>
          <w:u w:val="single"/>
        </w:rPr>
        <w:t>worthy in itself.”</w:t>
      </w:r>
      <w:r w:rsidRPr="00714209">
        <w:rPr>
          <w:sz w:val="16"/>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5064BE">
        <w:rPr>
          <w:b/>
          <w:sz w:val="26"/>
          <w:szCs w:val="26"/>
          <w:highlight w:val="yellow"/>
          <w:u w:val="single"/>
        </w:rPr>
        <w:t>pleasure and pain are both places where we reach the end of the line in matters of value</w:t>
      </w:r>
      <w:r w:rsidRPr="00CA7D89">
        <w:rPr>
          <w:b/>
          <w:sz w:val="26"/>
          <w:szCs w:val="26"/>
          <w:u w:val="single"/>
        </w:rPr>
        <w:t>.</w:t>
      </w:r>
      <w:r w:rsidRPr="00714209">
        <w:rPr>
          <w:sz w:val="16"/>
          <w:szCs w:val="26"/>
        </w:rPr>
        <w:t xml:space="preserve"> </w:t>
      </w:r>
    </w:p>
    <w:p w14:paraId="6D4BE5DE" w14:textId="1A7BE561" w:rsidR="00505FB8" w:rsidRPr="00CA7D89" w:rsidRDefault="00084042" w:rsidP="00505FB8">
      <w:pPr>
        <w:pStyle w:val="Heading4"/>
        <w:rPr>
          <w:rFonts w:cs="Calibri"/>
        </w:rPr>
      </w:pPr>
      <w:r>
        <w:rPr>
          <w:rFonts w:cs="Calibri"/>
        </w:rPr>
        <w:t>2</w:t>
      </w:r>
      <w:r w:rsidR="00505FB8">
        <w:rPr>
          <w:rFonts w:cs="Calibri"/>
        </w:rPr>
        <w:t xml:space="preserve">. </w:t>
      </w:r>
      <w:r w:rsidR="00505FB8" w:rsidRPr="00CA7D89">
        <w:rPr>
          <w:rFonts w:cs="Calibri"/>
        </w:rPr>
        <w:t>Extinction comes first!</w:t>
      </w:r>
    </w:p>
    <w:p w14:paraId="13BE70D5" w14:textId="77777777" w:rsidR="00505FB8" w:rsidRPr="00CA7D89" w:rsidRDefault="00505FB8" w:rsidP="00505FB8">
      <w:r w:rsidRPr="00CA7D89">
        <w:rPr>
          <w:rStyle w:val="Heading4Char"/>
          <w:rFonts w:cs="Calibri"/>
        </w:rPr>
        <w:t>MacAskill 14</w:t>
      </w:r>
      <w:r w:rsidRPr="00CA7D89">
        <w:t xml:space="preserve"> [William, Oxford Philosopher and youngest tenured philosopher in the world, Normative Uncertainty, 2014]</w:t>
      </w:r>
    </w:p>
    <w:p w14:paraId="71A6651C" w14:textId="4699505D" w:rsidR="00505FB8" w:rsidRPr="00505FB8" w:rsidRDefault="00505FB8" w:rsidP="00505FB8">
      <w:r w:rsidRPr="00CA7D89">
        <w:rPr>
          <w:rStyle w:val="StyleUnderline"/>
        </w:rPr>
        <w:t xml:space="preserve">However, even if we believe in a moral view </w:t>
      </w:r>
      <w:r w:rsidRPr="00CA7D89">
        <w:rPr>
          <w:sz w:val="10"/>
        </w:rPr>
        <w:t xml:space="preserve">according to </w:t>
      </w:r>
      <w:r w:rsidRPr="00CA7D89">
        <w:rPr>
          <w:rStyle w:val="StyleUnderline"/>
        </w:rPr>
        <w:t xml:space="preserve">which human extinction would be a good thing, we still have strong reason to prevent near-term </w:t>
      </w:r>
      <w:r w:rsidRPr="00CA7D89">
        <w:rPr>
          <w:sz w:val="10"/>
        </w:rPr>
        <w:t>human</w:t>
      </w:r>
      <w:r w:rsidRPr="00CA7D89">
        <w:rPr>
          <w:rStyle w:val="StyleUnderline"/>
        </w:rPr>
        <w:t xml:space="preserve"> extinction</w:t>
      </w:r>
      <w:r w:rsidRPr="00CA7D89">
        <w:rPr>
          <w:sz w:val="10"/>
        </w:rPr>
        <w:t xml:space="preserve">. To see this, we must note three points. </w:t>
      </w:r>
      <w:r w:rsidRPr="00CA7D89">
        <w:rPr>
          <w:rStyle w:val="Emphasis"/>
        </w:rPr>
        <w:t xml:space="preserve">First, we should note that the </w:t>
      </w:r>
      <w:r w:rsidRPr="005064BE">
        <w:rPr>
          <w:rStyle w:val="Emphasis"/>
          <w:highlight w:val="yellow"/>
        </w:rPr>
        <w:t>extinction</w:t>
      </w:r>
      <w:r w:rsidRPr="00CA7D89">
        <w:rPr>
          <w:rStyle w:val="Emphasis"/>
        </w:rPr>
        <w:t xml:space="preserve"> of </w:t>
      </w:r>
      <w:proofErr w:type="gramStart"/>
      <w:r w:rsidRPr="00CA7D89">
        <w:rPr>
          <w:rStyle w:val="Emphasis"/>
        </w:rPr>
        <w:t>the human race</w:t>
      </w:r>
      <w:proofErr w:type="gramEnd"/>
      <w:r w:rsidRPr="00CA7D89">
        <w:rPr>
          <w:rStyle w:val="Emphasis"/>
        </w:rPr>
        <w:t xml:space="preserve"> </w:t>
      </w:r>
      <w:r w:rsidRPr="005064BE">
        <w:rPr>
          <w:rStyle w:val="Emphasis"/>
          <w:highlight w:val="yellow"/>
        </w:rPr>
        <w:t>is</w:t>
      </w:r>
      <w:r w:rsidRPr="00CA7D89">
        <w:rPr>
          <w:rStyle w:val="Emphasis"/>
        </w:rPr>
        <w:t xml:space="preserve"> an extremely </w:t>
      </w:r>
      <w:r w:rsidRPr="005064BE">
        <w:rPr>
          <w:rStyle w:val="Emphasis"/>
          <w:highlight w:val="yellow"/>
        </w:rPr>
        <w:t>high stakes</w:t>
      </w:r>
      <w:r w:rsidRPr="00CA7D89">
        <w:rPr>
          <w:rStyle w:val="Emphasis"/>
        </w:rPr>
        <w:t xml:space="preserve"> moral issue</w:t>
      </w:r>
      <w:r w:rsidRPr="00CA7D89">
        <w:rPr>
          <w:sz w:val="10"/>
        </w:rPr>
        <w:t xml:space="preserve">. Humanity could be around for a very long time: if humans survive </w:t>
      </w:r>
      <w:proofErr w:type="gramStart"/>
      <w:r w:rsidRPr="00CA7D89">
        <w:rPr>
          <w:sz w:val="10"/>
        </w:rPr>
        <w:t>as long as</w:t>
      </w:r>
      <w:proofErr w:type="gramEnd"/>
      <w:r w:rsidRPr="00CA7D89">
        <w:rPr>
          <w:sz w:val="10"/>
        </w:rPr>
        <w:t xml:space="preserve"> the median mammal species, we will last another two million years. On this estimate, </w:t>
      </w:r>
      <w:r w:rsidRPr="00CA7D89">
        <w:rPr>
          <w:rStyle w:val="StyleUnderline"/>
        </w:rPr>
        <w:t xml:space="preserve">the number of humans in </w:t>
      </w:r>
      <w:r w:rsidRPr="005064BE">
        <w:rPr>
          <w:rStyle w:val="Emphasis"/>
          <w:highlight w:val="yellow"/>
        </w:rPr>
        <w:t>existence in the future</w:t>
      </w:r>
      <w:r w:rsidRPr="00CA7D89">
        <w:rPr>
          <w:rStyle w:val="Emphasis"/>
        </w:rPr>
        <w:t>, given that we don’t go extinct any time soon, would</w:t>
      </w:r>
      <w:r w:rsidRPr="00CA7D89">
        <w:rPr>
          <w:rStyle w:val="StyleUnderline"/>
        </w:rPr>
        <w:t xml:space="preserve"> be 2×10^14</w:t>
      </w:r>
      <w:r w:rsidRPr="00CA7D89">
        <w:rPr>
          <w:sz w:val="10"/>
        </w:rPr>
        <w:t xml:space="preserve">. </w:t>
      </w:r>
      <w:proofErr w:type="gramStart"/>
      <w:r w:rsidRPr="00CA7D89">
        <w:rPr>
          <w:rStyle w:val="StyleUnderline"/>
        </w:rPr>
        <w:t>So</w:t>
      </w:r>
      <w:proofErr w:type="gramEnd"/>
      <w:r w:rsidRPr="00CA7D89">
        <w:rPr>
          <w:rStyle w:val="StyleUnderline"/>
        </w:rPr>
        <w:t xml:space="preserve"> if it is good to bring new people into existence, then it’s </w:t>
      </w:r>
      <w:r w:rsidRPr="00CA7D89">
        <w:rPr>
          <w:rStyle w:val="Emphasis"/>
        </w:rPr>
        <w:t xml:space="preserve">very good to </w:t>
      </w:r>
      <w:r w:rsidRPr="005064BE">
        <w:rPr>
          <w:rStyle w:val="Emphasis"/>
          <w:highlight w:val="yellow"/>
        </w:rPr>
        <w:t>prevent human extinction</w:t>
      </w:r>
      <w:r w:rsidRPr="00CA7D89">
        <w:rPr>
          <w:rStyle w:val="Emphasis"/>
        </w:rPr>
        <w:t xml:space="preserve">. Second, human </w:t>
      </w:r>
      <w:r w:rsidRPr="005064BE">
        <w:rPr>
          <w:rStyle w:val="Emphasis"/>
          <w:highlight w:val="yellow"/>
        </w:rPr>
        <w:t>extinction is</w:t>
      </w:r>
      <w:r w:rsidRPr="00CA7D89">
        <w:rPr>
          <w:rStyle w:val="Emphasis"/>
        </w:rPr>
        <w:t xml:space="preserve"> by its nature an </w:t>
      </w:r>
      <w:r w:rsidRPr="005064BE">
        <w:rPr>
          <w:rStyle w:val="Emphasis"/>
          <w:highlight w:val="yellow"/>
        </w:rPr>
        <w:t xml:space="preserve">irreversible </w:t>
      </w:r>
      <w:r w:rsidRPr="005064BE">
        <w:rPr>
          <w:rStyle w:val="Emphasis"/>
        </w:rPr>
        <w:t>scenario</w:t>
      </w:r>
      <w:r w:rsidRPr="00CA7D89">
        <w:rPr>
          <w:rStyle w:val="Emphasis"/>
        </w:rPr>
        <w:t xml:space="preserve">.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CA7D89">
        <w:rPr>
          <w:rStyle w:val="Emphasis"/>
        </w:rPr>
        <w:t>at a later date</w:t>
      </w:r>
      <w:proofErr w:type="gramEnd"/>
      <w:r w:rsidRPr="00CA7D89">
        <w:rPr>
          <w:rStyle w:val="Emphasis"/>
        </w:rPr>
        <w:t>. Third</w:t>
      </w:r>
      <w:r w:rsidRPr="00CA7D89">
        <w:rPr>
          <w:rStyle w:val="StyleUnderline"/>
        </w:rPr>
        <w:t xml:space="preserve">, </w:t>
      </w:r>
      <w:r w:rsidRPr="005064BE">
        <w:rPr>
          <w:rStyle w:val="StyleUnderline"/>
          <w:highlight w:val="yellow"/>
        </w:rPr>
        <w:t>we should expect</w:t>
      </w:r>
      <w:r w:rsidRPr="00CA7D89">
        <w:rPr>
          <w:sz w:val="10"/>
        </w:rPr>
        <w:t xml:space="preserve"> ourselves </w:t>
      </w:r>
      <w:r w:rsidRPr="005064BE">
        <w:rPr>
          <w:rStyle w:val="StyleUnderline"/>
          <w:highlight w:val="yellow"/>
        </w:rPr>
        <w:t xml:space="preserve">to </w:t>
      </w:r>
      <w:r w:rsidRPr="005064BE">
        <w:rPr>
          <w:rStyle w:val="StyleUnderline"/>
          <w:highlight w:val="yellow"/>
        </w:rPr>
        <w:lastRenderedPageBreak/>
        <w:t>progress, morally</w:t>
      </w:r>
      <w:r w:rsidRPr="00CA7D89">
        <w:rPr>
          <w:sz w:val="10"/>
        </w:rPr>
        <w:t xml:space="preserve">, over the next few centuries, </w:t>
      </w:r>
      <w:r w:rsidRPr="005064BE">
        <w:rPr>
          <w:rStyle w:val="StyleUnderline"/>
          <w:highlight w:val="yellow"/>
        </w:rPr>
        <w:t>as we have</w:t>
      </w:r>
      <w:r w:rsidRPr="00CA7D89">
        <w:rPr>
          <w:sz w:val="10"/>
        </w:rPr>
        <w:t xml:space="preserve"> progressed </w:t>
      </w:r>
      <w:r w:rsidRPr="005064BE">
        <w:rPr>
          <w:rStyle w:val="StyleUnderline"/>
          <w:highlight w:val="yellow"/>
        </w:rPr>
        <w:t>in the past</w:t>
      </w:r>
      <w:r w:rsidRPr="00CA7D89">
        <w:rPr>
          <w:rStyle w:val="StyleUnderline"/>
        </w:rPr>
        <w:t>.</w:t>
      </w:r>
      <w:r w:rsidRPr="00CA7D89">
        <w:rPr>
          <w:sz w:val="10"/>
        </w:rPr>
        <w:t xml:space="preserve"> </w:t>
      </w:r>
      <w:proofErr w:type="gramStart"/>
      <w:r w:rsidRPr="00CA7D89">
        <w:rPr>
          <w:sz w:val="10"/>
        </w:rPr>
        <w:t>So</w:t>
      </w:r>
      <w:proofErr w:type="gramEnd"/>
      <w:r w:rsidRPr="00CA7D89">
        <w:rPr>
          <w:sz w:val="10"/>
        </w:rPr>
        <w:t xml:space="preserve"> we should expect </w:t>
      </w:r>
      <w:r w:rsidRPr="005064BE">
        <w:rPr>
          <w:sz w:val="10"/>
        </w:rPr>
        <w:t>that</w:t>
      </w:r>
      <w:r w:rsidRPr="005064BE">
        <w:rPr>
          <w:sz w:val="10"/>
          <w:highlight w:val="yellow"/>
        </w:rPr>
        <w:t xml:space="preserve"> </w:t>
      </w:r>
      <w:r w:rsidRPr="005064BE">
        <w:rPr>
          <w:rStyle w:val="StyleUnderline"/>
          <w:highlight w:val="yellow"/>
        </w:rPr>
        <w:t>in</w:t>
      </w:r>
      <w:r w:rsidRPr="00CA7D89">
        <w:rPr>
          <w:rStyle w:val="StyleUnderline"/>
        </w:rPr>
        <w:t xml:space="preserve"> a few centuries’ </w:t>
      </w:r>
      <w:r w:rsidRPr="005064BE">
        <w:rPr>
          <w:rStyle w:val="StyleUnderline"/>
          <w:highlight w:val="yellow"/>
        </w:rPr>
        <w:t xml:space="preserve">time we will have better evidence about how to </w:t>
      </w:r>
      <w:r w:rsidRPr="005064BE">
        <w:rPr>
          <w:rStyle w:val="Emphasis"/>
          <w:highlight w:val="yellow"/>
        </w:rPr>
        <w:t xml:space="preserve">evaluate human extinction </w:t>
      </w:r>
      <w:r w:rsidRPr="005064BE">
        <w:rPr>
          <w:rStyle w:val="Emphasis"/>
        </w:rPr>
        <w:t>than we currently have</w:t>
      </w:r>
      <w:r w:rsidRPr="00CA7D89">
        <w:rPr>
          <w:sz w:val="10"/>
        </w:rPr>
        <w:t xml:space="preserve">. Given these three factors, it would be better to prevent the near-term extinction of </w:t>
      </w:r>
      <w:proofErr w:type="gramStart"/>
      <w:r w:rsidRPr="00CA7D89">
        <w:rPr>
          <w:sz w:val="10"/>
        </w:rPr>
        <w:t>the human race</w:t>
      </w:r>
      <w:proofErr w:type="gramEnd"/>
      <w:r w:rsidRPr="00CA7D89">
        <w:rPr>
          <w:sz w:val="10"/>
        </w:rPr>
        <w:t xml:space="preserve">, even if we thought that the extinction of the human race would actually be a very good thing. To make this concrete, I’ll give the following simple but illustrative model. </w:t>
      </w:r>
      <w:r w:rsidRPr="00CA7D89">
        <w:rPr>
          <w:rStyle w:val="StyleUnderline"/>
        </w:rPr>
        <w:t>Suppose that we have</w:t>
      </w:r>
      <w:r w:rsidRPr="00CA7D89">
        <w:rPr>
          <w:sz w:val="10"/>
        </w:rPr>
        <w:t xml:space="preserve"> 0.8 credence that it is a bad thing to produce new people, and </w:t>
      </w:r>
      <w:r w:rsidRPr="00CA7D89">
        <w:rPr>
          <w:rStyle w:val="StyleUnderline"/>
        </w:rPr>
        <w:t>0.2</w:t>
      </w:r>
      <w:r w:rsidRPr="00CA7D89">
        <w:rPr>
          <w:sz w:val="10"/>
        </w:rPr>
        <w:t xml:space="preserve"> </w:t>
      </w:r>
      <w:r w:rsidRPr="00CA7D89">
        <w:rPr>
          <w:rStyle w:val="StyleUnderline"/>
        </w:rPr>
        <w:t>certain that it’s a good thing to produce new people</w:t>
      </w:r>
      <w:r w:rsidRPr="00CA7D89">
        <w:rPr>
          <w:sz w:val="10"/>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CA7D89">
        <w:rPr>
          <w:sz w:val="10"/>
        </w:rPr>
        <w:t>future, if</w:t>
      </w:r>
      <w:proofErr w:type="gramEnd"/>
      <w:r w:rsidRPr="00CA7D89">
        <w:rPr>
          <w:sz w:val="10"/>
        </w:rPr>
        <w:t xml:space="preserve"> we avoid near-term human extinction. Given our stipulated credences, the expected benefit of letting the human race go extinct now would be (.8-.</w:t>
      </w:r>
      <w:proofErr w:type="gramStart"/>
      <w:r w:rsidRPr="00CA7D89">
        <w:rPr>
          <w:sz w:val="10"/>
        </w:rPr>
        <w:t>2)×</w:t>
      </w:r>
      <w:proofErr w:type="gramEnd"/>
      <w:r w:rsidRPr="00CA7D89">
        <w:rPr>
          <w:sz w:val="10"/>
        </w:rPr>
        <w:t>(2×10^14) = 1.2×(10^14). Suppose that,</w:t>
      </w:r>
      <w:r w:rsidRPr="00CA7D89">
        <w:rPr>
          <w:rStyle w:val="StyleUnderline"/>
        </w:rPr>
        <w:t xml:space="preserve"> </w:t>
      </w:r>
      <w:r w:rsidRPr="005064BE">
        <w:rPr>
          <w:rStyle w:val="StyleUnderline"/>
          <w:highlight w:val="yellow"/>
        </w:rPr>
        <w:t>if we</w:t>
      </w:r>
      <w:r w:rsidRPr="00CA7D89">
        <w:rPr>
          <w:rStyle w:val="StyleUnderline"/>
        </w:rPr>
        <w:t xml:space="preserve"> </w:t>
      </w:r>
      <w:r w:rsidRPr="00CA7D89">
        <w:rPr>
          <w:sz w:val="10"/>
        </w:rPr>
        <w:t xml:space="preserve">let </w:t>
      </w:r>
      <w:proofErr w:type="gramStart"/>
      <w:r w:rsidRPr="00CA7D89">
        <w:rPr>
          <w:sz w:val="10"/>
        </w:rPr>
        <w:t>the human race</w:t>
      </w:r>
      <w:proofErr w:type="gramEnd"/>
      <w:r w:rsidRPr="00CA7D89">
        <w:rPr>
          <w:sz w:val="10"/>
        </w:rPr>
        <w:t xml:space="preserve"> continue and</w:t>
      </w:r>
      <w:r w:rsidRPr="00CA7D89">
        <w:rPr>
          <w:rStyle w:val="StyleUnderline"/>
        </w:rPr>
        <w:t xml:space="preserve"> </w:t>
      </w:r>
      <w:r w:rsidRPr="005064BE">
        <w:rPr>
          <w:rStyle w:val="StyleUnderline"/>
          <w:highlight w:val="yellow"/>
        </w:rPr>
        <w:t>did research for 300 years, we would know for certain whether or not additional people are of positive</w:t>
      </w:r>
      <w:r w:rsidRPr="00CA7D89">
        <w:rPr>
          <w:sz w:val="10"/>
        </w:rPr>
        <w:t xml:space="preserve"> or negative </w:t>
      </w:r>
      <w:r w:rsidRPr="005064BE">
        <w:rPr>
          <w:rStyle w:val="StyleUnderline"/>
          <w:highlight w:val="yellow"/>
        </w:rPr>
        <w:t>value</w:t>
      </w:r>
      <w:r w:rsidRPr="00CA7D89">
        <w:rPr>
          <w:sz w:val="10"/>
        </w:rPr>
        <w:t>. If so, then with the credences above we should think it 80% likely that we will find out that it is a bad thing to produce new people, and 20% likely that we will find out that it’s a good thing to produce new people. So there’s an 80% chance of a loss of 3</w:t>
      </w:r>
      <w:proofErr w:type="gramStart"/>
      <w:r w:rsidRPr="00CA7D89">
        <w:rPr>
          <w:sz w:val="10"/>
        </w:rPr>
        <w:t>×(</w:t>
      </w:r>
      <w:proofErr w:type="gramEnd"/>
      <w:r w:rsidRPr="00CA7D89">
        <w:rPr>
          <w:sz w:val="10"/>
        </w:rPr>
        <w:t xml:space="preserve">10^10) (because of the delay of letting the human race go extinct), the expected value of which is 2.4×(10^10). But </w:t>
      </w:r>
      <w:r w:rsidRPr="00CA7D89">
        <w:rPr>
          <w:rStyle w:val="StyleUnderline"/>
        </w:rPr>
        <w:t>there’s</w:t>
      </w:r>
      <w:r w:rsidRPr="00CA7D89">
        <w:rPr>
          <w:sz w:val="10"/>
        </w:rPr>
        <w:t xml:space="preserve"> also </w:t>
      </w:r>
      <w:r w:rsidRPr="00CA7D89">
        <w:rPr>
          <w:rStyle w:val="StyleUnderline"/>
        </w:rPr>
        <w:t>a 20% chance of a gain of 2</w:t>
      </w:r>
      <w:proofErr w:type="gramStart"/>
      <w:r w:rsidRPr="00CA7D89">
        <w:rPr>
          <w:rStyle w:val="StyleUnderline"/>
        </w:rPr>
        <w:t>×(</w:t>
      </w:r>
      <w:proofErr w:type="gramEnd"/>
      <w:r w:rsidRPr="00CA7D89">
        <w:rPr>
          <w:rStyle w:val="StyleUnderline"/>
        </w:rPr>
        <w:t>10^14),</w:t>
      </w:r>
      <w:r w:rsidRPr="00CA7D89">
        <w:rPr>
          <w:sz w:val="10"/>
        </w:rPr>
        <w:t xml:space="preserve"> </w:t>
      </w:r>
      <w:r w:rsidRPr="00CA7D89">
        <w:rPr>
          <w:rStyle w:val="StyleUnderline"/>
        </w:rPr>
        <w:t>the expected value of which is 4×(10^13).</w:t>
      </w:r>
      <w:r w:rsidRPr="00CA7D89">
        <w:rPr>
          <w:sz w:val="10"/>
        </w:rPr>
        <w:t xml:space="preserve"> That is, </w:t>
      </w:r>
      <w:r w:rsidRPr="00CA7D89">
        <w:rPr>
          <w:rStyle w:val="StyleUnderline"/>
        </w:rPr>
        <w:t xml:space="preserve">in expected value terms, </w:t>
      </w:r>
      <w:r w:rsidRPr="005064BE">
        <w:rPr>
          <w:rStyle w:val="StyleUnderline"/>
          <w:highlight w:val="yellow"/>
        </w:rPr>
        <w:t>the cost of waiting</w:t>
      </w:r>
      <w:r w:rsidRPr="00CA7D89">
        <w:rPr>
          <w:rStyle w:val="StyleUnderline"/>
        </w:rPr>
        <w:t xml:space="preserve"> </w:t>
      </w:r>
      <w:r w:rsidRPr="00CA7D89">
        <w:rPr>
          <w:sz w:val="10"/>
        </w:rPr>
        <w:t>for a few hundred years</w:t>
      </w:r>
      <w:r w:rsidRPr="00CA7D89">
        <w:rPr>
          <w:rStyle w:val="StyleUnderline"/>
        </w:rPr>
        <w:t xml:space="preserve"> </w:t>
      </w:r>
      <w:r w:rsidRPr="005064BE">
        <w:rPr>
          <w:rStyle w:val="StyleUnderline"/>
          <w:highlight w:val="yellow"/>
        </w:rPr>
        <w:t>is</w:t>
      </w:r>
      <w:r w:rsidRPr="00CA7D89">
        <w:rPr>
          <w:rStyle w:val="StyleUnderline"/>
        </w:rPr>
        <w:t xml:space="preserve"> vanishingly </w:t>
      </w:r>
      <w:r w:rsidRPr="005064BE">
        <w:rPr>
          <w:rStyle w:val="StyleUnderline"/>
          <w:highlight w:val="yellow"/>
        </w:rPr>
        <w:t>small compared with</w:t>
      </w:r>
      <w:r w:rsidRPr="00CA7D89">
        <w:rPr>
          <w:rStyle w:val="StyleUnderline"/>
        </w:rPr>
        <w:t xml:space="preserve"> </w:t>
      </w:r>
      <w:r w:rsidRPr="00CA7D89">
        <w:rPr>
          <w:sz w:val="10"/>
        </w:rPr>
        <w:t>the benefit of</w:t>
      </w:r>
      <w:r w:rsidRPr="00CA7D89">
        <w:rPr>
          <w:rStyle w:val="StyleUnderline"/>
        </w:rPr>
        <w:t xml:space="preserve"> </w:t>
      </w:r>
      <w:r w:rsidRPr="005064BE">
        <w:rPr>
          <w:rStyle w:val="StyleUnderline"/>
          <w:highlight w:val="yellow"/>
        </w:rPr>
        <w:t>keeping one’s options open</w:t>
      </w:r>
      <w:r w:rsidRPr="00CA7D89">
        <w:rPr>
          <w:rStyle w:val="StyleUnderline"/>
        </w:rPr>
        <w:t xml:space="preserve"> </w:t>
      </w:r>
      <w:r w:rsidRPr="00CA7D89">
        <w:rPr>
          <w:sz w:val="10"/>
        </w:rPr>
        <w:t>while one gains new information.</w:t>
      </w:r>
      <w:bookmarkStart w:id="0" w:name="_Hlk21640076"/>
      <w:r w:rsidRPr="00CA7D89">
        <w:t xml:space="preserve"> </w:t>
      </w:r>
      <w:bookmarkEnd w:id="0"/>
    </w:p>
    <w:p w14:paraId="54B38C6A" w14:textId="3D617392" w:rsidR="005F5378" w:rsidRDefault="00505FB8" w:rsidP="003B6320">
      <w:pPr>
        <w:pStyle w:val="Heading2"/>
      </w:pPr>
      <w:r>
        <w:lastRenderedPageBreak/>
        <w:t>2</w:t>
      </w:r>
    </w:p>
    <w:p w14:paraId="472C2299" w14:textId="77777777" w:rsidR="00265A76" w:rsidRPr="00DE1DFF" w:rsidRDefault="00265A76" w:rsidP="00265A76">
      <w:pPr>
        <w:pStyle w:val="Heading4"/>
      </w:pPr>
      <w:r>
        <w:t>We are quickly transitioning to full space-for-space economy where burgeoning demand and private sector incentives create a full economy in short order--the aff ends that dream</w:t>
      </w:r>
    </w:p>
    <w:p w14:paraId="03382971" w14:textId="77777777" w:rsidR="00265A76" w:rsidRPr="009329C2" w:rsidRDefault="00265A76" w:rsidP="00265A76">
      <w:pPr>
        <w:rPr>
          <w:rStyle w:val="Style13ptBold"/>
        </w:rPr>
      </w:pPr>
      <w:r w:rsidRPr="009329C2">
        <w:rPr>
          <w:rStyle w:val="Style13ptBold"/>
        </w:rPr>
        <w:t>Sarang 21</w:t>
      </w:r>
      <w:r>
        <w:t xml:space="preserve">—Mehak Sarang; </w:t>
      </w:r>
      <w:r w:rsidRPr="009329C2">
        <w:t>Mehak is also a Research Associate at Harvard Business School with Professor Matthew Weinzierl, researching the business and economics of the space sector</w:t>
      </w:r>
      <w:r>
        <w:t xml:space="preserve">; </w:t>
      </w:r>
      <w:r w:rsidRPr="009329C2">
        <w:t>The Commercial Space Age Is Here</w:t>
      </w:r>
      <w:r>
        <w:t xml:space="preserve">; Feb 12 2021; Harvard Business Review; </w:t>
      </w:r>
      <w:hyperlink r:id="rId9" w:history="1">
        <w:r w:rsidRPr="006525F7">
          <w:rPr>
            <w:rStyle w:val="FollowedHyperlink"/>
          </w:rPr>
          <w:t>https://hbr.org/2021/02/the-commercial-space-age-is-here</w:t>
        </w:r>
      </w:hyperlink>
      <w:r>
        <w:t>; (AG DebateDrills)</w:t>
      </w:r>
    </w:p>
    <w:p w14:paraId="1C9A9012" w14:textId="77777777" w:rsidR="00265A76" w:rsidRPr="00FB4202" w:rsidRDefault="00265A76" w:rsidP="00265A76">
      <w:r w:rsidRPr="00FB4202">
        <w:t>In our </w:t>
      </w:r>
      <w:hyperlink r:id="rId10" w:history="1">
        <w:r w:rsidRPr="00FB4202">
          <w:rPr>
            <w:rStyle w:val="FollowedHyperlink"/>
          </w:rPr>
          <w:t>recent research</w:t>
        </w:r>
      </w:hyperlink>
      <w:r w:rsidRPr="00FB4202">
        <w:t xml:space="preserve">, we examined how the model of centralized, government-directed human space activity born in the 1960s has, over the last two decades, made way for a new model, in which public initiatives in space increasingly share the stage with private priorities. </w:t>
      </w:r>
      <w:r w:rsidRPr="005C632D">
        <w:rPr>
          <w:rStyle w:val="Emphasis"/>
          <w:highlight w:val="cyan"/>
        </w:rPr>
        <w:t>Centralized, government-led</w:t>
      </w:r>
      <w:r w:rsidRPr="005C632D">
        <w:rPr>
          <w:rStyle w:val="Emphasis"/>
        </w:rPr>
        <w:t xml:space="preserve"> space </w:t>
      </w:r>
      <w:r w:rsidRPr="005C632D">
        <w:rPr>
          <w:rStyle w:val="Emphasis"/>
          <w:highlight w:val="cyan"/>
        </w:rPr>
        <w:t>programs</w:t>
      </w:r>
      <w:r w:rsidRPr="005C632D">
        <w:rPr>
          <w:rStyle w:val="Emphasis"/>
        </w:rPr>
        <w:t xml:space="preserve"> will </w:t>
      </w:r>
      <w:r w:rsidRPr="005C632D">
        <w:rPr>
          <w:rStyle w:val="Emphasis"/>
          <w:highlight w:val="cyan"/>
        </w:rPr>
        <w:t>inevitably focus on space-for-earth activities</w:t>
      </w:r>
      <w:r w:rsidRPr="005C632D">
        <w:rPr>
          <w:rStyle w:val="Emphasis"/>
        </w:rPr>
        <w:t xml:space="preserve"> that are in the public interest, such as national security, basic science, and national pride. This is only natural, </w:t>
      </w:r>
      <w:r w:rsidRPr="005C632D">
        <w:rPr>
          <w:rStyle w:val="Emphasis"/>
          <w:highlight w:val="cyan"/>
        </w:rPr>
        <w:t>as expenditures</w:t>
      </w:r>
      <w:r w:rsidRPr="005C632D">
        <w:rPr>
          <w:rStyle w:val="Emphasis"/>
        </w:rPr>
        <w:t xml:space="preserve"> for these programs </w:t>
      </w:r>
      <w:r w:rsidRPr="005C632D">
        <w:rPr>
          <w:rStyle w:val="Emphasis"/>
          <w:highlight w:val="cyan"/>
        </w:rPr>
        <w:t>must be justified by demonstrating benefits for citizens</w:t>
      </w:r>
      <w:r w:rsidRPr="00FB4202">
        <w:t xml:space="preserve"> — and the citizens these governments represent are (nearly) all on earth.</w:t>
      </w:r>
    </w:p>
    <w:p w14:paraId="7095C8F9" w14:textId="77777777" w:rsidR="00265A76" w:rsidRPr="00FB4202" w:rsidRDefault="00265A76" w:rsidP="00265A76">
      <w:r w:rsidRPr="005C632D">
        <w:rPr>
          <w:rStyle w:val="Emphasis"/>
          <w:highlight w:val="cyan"/>
        </w:rPr>
        <w:t>In contrast</w:t>
      </w:r>
      <w:r w:rsidRPr="005C632D">
        <w:rPr>
          <w:rStyle w:val="Emphasis"/>
        </w:rPr>
        <w:t xml:space="preserve"> to governments, the </w:t>
      </w:r>
      <w:r w:rsidRPr="005C632D">
        <w:rPr>
          <w:rStyle w:val="Emphasis"/>
          <w:highlight w:val="cyan"/>
        </w:rPr>
        <w:t>private sector is eager to put people in space to pursue</w:t>
      </w:r>
      <w:r w:rsidRPr="005C632D">
        <w:rPr>
          <w:rStyle w:val="Emphasis"/>
        </w:rPr>
        <w:t xml:space="preserve"> their own </w:t>
      </w:r>
      <w:r w:rsidRPr="005C632D">
        <w:rPr>
          <w:rStyle w:val="Emphasis"/>
          <w:highlight w:val="cyan"/>
        </w:rPr>
        <w:t>personal interests</w:t>
      </w:r>
      <w:r w:rsidRPr="005C632D">
        <w:rPr>
          <w:rStyle w:val="Emphasis"/>
        </w:rPr>
        <w:t xml:space="preserve">, not the state’s — </w:t>
      </w:r>
      <w:r w:rsidRPr="005C632D">
        <w:rPr>
          <w:rStyle w:val="Emphasis"/>
          <w:highlight w:val="cyan"/>
        </w:rPr>
        <w:t>and then supply the demand they create</w:t>
      </w:r>
      <w:r w:rsidRPr="005C632D">
        <w:rPr>
          <w:rStyle w:val="Emphasis"/>
        </w:rPr>
        <w:t xml:space="preserve">. </w:t>
      </w:r>
      <w:r w:rsidRPr="005C632D">
        <w:rPr>
          <w:rStyle w:val="Emphasis"/>
          <w:highlight w:val="cyan"/>
        </w:rPr>
        <w:t>This is</w:t>
      </w:r>
      <w:r w:rsidRPr="005C632D">
        <w:rPr>
          <w:rStyle w:val="Emphasis"/>
        </w:rPr>
        <w:t xml:space="preserve"> the vision </w:t>
      </w:r>
      <w:r w:rsidRPr="005C632D">
        <w:rPr>
          <w:rStyle w:val="Emphasis"/>
          <w:highlight w:val="cyan"/>
        </w:rPr>
        <w:t>driving SpaceX</w:t>
      </w:r>
      <w:r w:rsidRPr="005C632D">
        <w:rPr>
          <w:rStyle w:val="Emphasis"/>
        </w:rPr>
        <w:t>,</w:t>
      </w:r>
      <w:r w:rsidRPr="00FB4202">
        <w:t xml:space="preserve"> which in its first twenty years has entirely upended the rocket launch industry, </w:t>
      </w:r>
      <w:r w:rsidRPr="005C632D">
        <w:rPr>
          <w:rStyle w:val="Emphasis"/>
          <w:highlight w:val="cyan"/>
        </w:rPr>
        <w:t>securing 60% of the global commercial launch market and building</w:t>
      </w:r>
      <w:r w:rsidRPr="005C632D">
        <w:rPr>
          <w:rStyle w:val="Emphasis"/>
        </w:rPr>
        <w:t xml:space="preserve"> ever-larger </w:t>
      </w:r>
      <w:r w:rsidRPr="005C632D">
        <w:rPr>
          <w:rStyle w:val="Emphasis"/>
          <w:highlight w:val="cyan"/>
        </w:rPr>
        <w:t>spacecraft designed to ferry passengers</w:t>
      </w:r>
      <w:r w:rsidRPr="005C632D">
        <w:rPr>
          <w:rStyle w:val="Emphasis"/>
        </w:rPr>
        <w:t xml:space="preserve"> not just to the International Space Station (ISS), but also </w:t>
      </w:r>
      <w:r w:rsidRPr="005C632D">
        <w:rPr>
          <w:rStyle w:val="Emphasis"/>
          <w:highlight w:val="cyan"/>
        </w:rPr>
        <w:t>to its own promised </w:t>
      </w:r>
      <w:hyperlink r:id="rId11" w:history="1">
        <w:r w:rsidRPr="005C632D">
          <w:rPr>
            <w:rStyle w:val="Emphasis"/>
            <w:highlight w:val="cyan"/>
          </w:rPr>
          <w:t>settlement on Mars</w:t>
        </w:r>
      </w:hyperlink>
      <w:r w:rsidRPr="005C632D">
        <w:rPr>
          <w:highlight w:val="cyan"/>
        </w:rPr>
        <w:t>.</w:t>
      </w:r>
    </w:p>
    <w:p w14:paraId="3D4BDF69" w14:textId="77777777" w:rsidR="00265A76" w:rsidRPr="005C632D" w:rsidRDefault="00265A76" w:rsidP="00265A76">
      <w:pPr>
        <w:rPr>
          <w:rStyle w:val="Emphasis"/>
        </w:rPr>
      </w:pPr>
      <w:r w:rsidRPr="00FB4202">
        <w:t xml:space="preserve">Today, the space-for-space market is limited to supplying the people who are already in space: that is, the handful of astronauts employed by NASA and other government programs. While SpaceX has grand visions of supporting large numbers of private space travelers, their current space-for-space activities have all been in response to demand from government customers (i.e., NASA). </w:t>
      </w:r>
      <w:r w:rsidRPr="005C632D">
        <w:rPr>
          <w:rStyle w:val="Emphasis"/>
        </w:rPr>
        <w:t xml:space="preserve">But </w:t>
      </w:r>
      <w:r w:rsidRPr="005C632D">
        <w:rPr>
          <w:rStyle w:val="Emphasis"/>
          <w:highlight w:val="cyan"/>
        </w:rPr>
        <w:t>as decreasing launch costs enable companies</w:t>
      </w:r>
      <w:r w:rsidRPr="005C632D">
        <w:rPr>
          <w:rStyle w:val="Emphasis"/>
        </w:rPr>
        <w:t xml:space="preserve"> like SpaceX </w:t>
      </w:r>
      <w:r w:rsidRPr="005C632D">
        <w:rPr>
          <w:rStyle w:val="Emphasis"/>
          <w:highlight w:val="cyan"/>
        </w:rPr>
        <w:t>to leverage economies of scale</w:t>
      </w:r>
      <w:r w:rsidRPr="005C632D">
        <w:rPr>
          <w:rStyle w:val="Emphasis"/>
        </w:rPr>
        <w:t xml:space="preserve"> and put more people into space, </w:t>
      </w:r>
      <w:r w:rsidRPr="005C632D">
        <w:rPr>
          <w:rStyle w:val="Emphasis"/>
          <w:highlight w:val="cyan"/>
        </w:rPr>
        <w:t>growing private sector demand</w:t>
      </w:r>
      <w:r w:rsidRPr="005C632D">
        <w:rPr>
          <w:rStyle w:val="Emphasis"/>
        </w:rPr>
        <w:t xml:space="preserve"> (that is, tourists and settlers, rather than government employees) </w:t>
      </w:r>
      <w:r w:rsidRPr="005C632D">
        <w:rPr>
          <w:rStyle w:val="Emphasis"/>
          <w:highlight w:val="cyan"/>
        </w:rPr>
        <w:t>could turn these proof-of-concept initiatives into a sustainable, large-scale industry</w:t>
      </w:r>
      <w:r w:rsidRPr="005C632D">
        <w:rPr>
          <w:rStyle w:val="Emphasis"/>
        </w:rPr>
        <w:t>.</w:t>
      </w:r>
    </w:p>
    <w:p w14:paraId="22C688CD" w14:textId="77777777" w:rsidR="00265A76" w:rsidRPr="00FB4202" w:rsidRDefault="00265A76" w:rsidP="00265A76">
      <w:r w:rsidRPr="00FB4202">
        <w:t>This model — of selling to NASA with the hopes of eventually creating and expanding into a larger private market — is exemplified by SpaceX, but the company is by no means the only player taking this approach. For instance, while SpaceX is focused on space-for-space transportation, another key component of this burgeoning industry will be manufacturing.</w:t>
      </w:r>
    </w:p>
    <w:p w14:paraId="357AE927" w14:textId="77777777" w:rsidR="00265A76" w:rsidRPr="00FB4202" w:rsidRDefault="00265A76" w:rsidP="00265A76">
      <w:hyperlink r:id="rId12" w:history="1">
        <w:r w:rsidRPr="00FB4202">
          <w:rPr>
            <w:rStyle w:val="FollowedHyperlink"/>
          </w:rPr>
          <w:t>Made In Space, Inc.</w:t>
        </w:r>
      </w:hyperlink>
      <w:r w:rsidRPr="00FB4202">
        <w:t xml:space="preserve"> has been at the forefront of manufacturing “in space, for space” since 2014, when </w:t>
      </w:r>
      <w:proofErr w:type="gramStart"/>
      <w:r w:rsidRPr="00FB4202">
        <w:t>it</w:t>
      </w:r>
      <w:proofErr w:type="gramEnd"/>
      <w:r w:rsidRPr="00FB4202">
        <w:t xml:space="preserve"> 3D-printed a wrench onboard the ISS. Today, the company is exploring other products, such as high-quality fiber-optic cable, that terrestrial customers may be willing to pay to have manufactured in zero-gravity. But the company also recently received a </w:t>
      </w:r>
      <w:hyperlink r:id="rId13" w:history="1">
        <w:r w:rsidRPr="00FB4202">
          <w:rPr>
            <w:rStyle w:val="FollowedHyperlink"/>
          </w:rPr>
          <w:t>$74 million contract</w:t>
        </w:r>
      </w:hyperlink>
      <w:r w:rsidRPr="00FB4202">
        <w:t xml:space="preserve"> to 3D-print large metal beams in space for use on NASA spacecraft, and future private sector spacecraft will certainly have similar manufacturing needs which Made In Space hopes to be well-positioned to fulfill. Just as SpaceX has begun by supplying NASA but hopes to eventually </w:t>
      </w:r>
      <w:r w:rsidRPr="00FB4202">
        <w:lastRenderedPageBreak/>
        <w:t xml:space="preserve">serve a much larger, private-sector market, Made </w:t>
      </w:r>
      <w:proofErr w:type="gramStart"/>
      <w:r w:rsidRPr="00FB4202">
        <w:t>In</w:t>
      </w:r>
      <w:proofErr w:type="gramEnd"/>
      <w:r w:rsidRPr="00FB4202">
        <w:t xml:space="preserve"> Space’s current work with NASA could be the first step along a path towards supporting a variety of private-sector manufacturing applications for which the costs of manufacturing on earth and transporting into space would be prohibitive.</w:t>
      </w:r>
    </w:p>
    <w:p w14:paraId="474F5E5A" w14:textId="77777777" w:rsidR="00265A76" w:rsidRPr="00FB4202" w:rsidRDefault="00265A76" w:rsidP="00265A76">
      <w:r w:rsidRPr="005C632D">
        <w:rPr>
          <w:rStyle w:val="Emphasis"/>
          <w:highlight w:val="cyan"/>
        </w:rPr>
        <w:t>Another major area of space-for-space investment is</w:t>
      </w:r>
      <w:r w:rsidRPr="005C632D">
        <w:rPr>
          <w:rStyle w:val="Emphasis"/>
        </w:rPr>
        <w:t xml:space="preserve"> in building and </w:t>
      </w:r>
      <w:r w:rsidRPr="005C632D">
        <w:rPr>
          <w:rStyle w:val="Emphasis"/>
          <w:highlight w:val="cyan"/>
        </w:rPr>
        <w:t>operating space infrastructure such as habitats</w:t>
      </w:r>
      <w:r w:rsidRPr="005C632D">
        <w:rPr>
          <w:rStyle w:val="Emphasis"/>
        </w:rPr>
        <w:t xml:space="preserve">, laboratories, and factories. </w:t>
      </w:r>
      <w:r w:rsidRPr="005C632D">
        <w:rPr>
          <w:rStyle w:val="Emphasis"/>
          <w:highlight w:val="cyan"/>
        </w:rPr>
        <w:t>Axiom Space</w:t>
      </w:r>
      <w:r w:rsidRPr="005C632D">
        <w:rPr>
          <w:rStyle w:val="Emphasis"/>
        </w:rPr>
        <w:t xml:space="preserve">, a current leader in this field, </w:t>
      </w:r>
      <w:r w:rsidRPr="005C632D">
        <w:rPr>
          <w:rStyle w:val="Emphasis"/>
          <w:highlight w:val="cyan"/>
        </w:rPr>
        <w:t>recently </w:t>
      </w:r>
      <w:hyperlink r:id="rId14" w:history="1">
        <w:r w:rsidRPr="005C632D">
          <w:rPr>
            <w:rStyle w:val="Emphasis"/>
            <w:highlight w:val="cyan"/>
          </w:rPr>
          <w:t>announced</w:t>
        </w:r>
      </w:hyperlink>
      <w:r w:rsidRPr="005C632D">
        <w:rPr>
          <w:rStyle w:val="Emphasis"/>
        </w:rPr>
        <w:t> that it would be flying the “</w:t>
      </w:r>
      <w:r w:rsidRPr="005C632D">
        <w:rPr>
          <w:rStyle w:val="Emphasis"/>
          <w:highlight w:val="cyan"/>
        </w:rPr>
        <w:t>first fully private commercial mission to space” in 2022</w:t>
      </w:r>
      <w:r w:rsidRPr="005C632D">
        <w:rPr>
          <w:rStyle w:val="Emphasis"/>
        </w:rPr>
        <w:t xml:space="preserve"> onboard SpaceX’s Crew Dragon Capsule.</w:t>
      </w:r>
      <w:r w:rsidRPr="00FB4202">
        <w:t xml:space="preserve"> Axiom was also </w:t>
      </w:r>
      <w:hyperlink r:id="rId15" w:history="1">
        <w:r w:rsidRPr="00FB4202">
          <w:rPr>
            <w:rStyle w:val="FollowedHyperlink"/>
          </w:rPr>
          <w:t>awarded</w:t>
        </w:r>
      </w:hyperlink>
      <w:r w:rsidRPr="00FB4202">
        <w:t> a contract for exclusive access to a module of the ISS, facilitating its plans to develop modules for commercial activity on the station (and eventually, beyond it).</w:t>
      </w:r>
    </w:p>
    <w:p w14:paraId="4AE36CB9" w14:textId="77777777" w:rsidR="00265A76" w:rsidRPr="00FB4202" w:rsidRDefault="00265A76" w:rsidP="00265A76">
      <w:r w:rsidRPr="005C632D">
        <w:rPr>
          <w:rStyle w:val="Emphasis"/>
        </w:rPr>
        <w:t xml:space="preserve">This </w:t>
      </w:r>
      <w:r w:rsidRPr="009401BE">
        <w:rPr>
          <w:rStyle w:val="Emphasis"/>
          <w:highlight w:val="cyan"/>
        </w:rPr>
        <w:t>infrastructure</w:t>
      </w:r>
      <w:r w:rsidRPr="005C632D">
        <w:rPr>
          <w:rStyle w:val="Emphasis"/>
        </w:rPr>
        <w:t xml:space="preserve"> is </w:t>
      </w:r>
      <w:r w:rsidRPr="009401BE">
        <w:rPr>
          <w:rStyle w:val="Emphasis"/>
          <w:highlight w:val="cyan"/>
        </w:rPr>
        <w:t>likely to spur investment in a wide array of complementary services</w:t>
      </w:r>
      <w:r w:rsidRPr="005C632D">
        <w:rPr>
          <w:rStyle w:val="Emphasis"/>
        </w:rPr>
        <w:t xml:space="preserve"> to supply the demand of the people living and working within it. For example, in February 2020, Maxar Technologies was awarded a </w:t>
      </w:r>
      <w:hyperlink r:id="rId16" w:history="1">
        <w:r w:rsidRPr="005C632D">
          <w:rPr>
            <w:rStyle w:val="Emphasis"/>
          </w:rPr>
          <w:t>$142 million contract</w:t>
        </w:r>
      </w:hyperlink>
      <w:r w:rsidRPr="005C632D">
        <w:rPr>
          <w:rStyle w:val="Emphasis"/>
        </w:rPr>
        <w:t> from NASA to develop a robotic construction tool that would be assembled in space for use on low-Earth orbit spacecraft.</w:t>
      </w:r>
      <w:r w:rsidRPr="00FB4202">
        <w:t xml:space="preserve"> Private sector spacecraft or settlements will no doubt have need for a variety of similar construction and repair tools.</w:t>
      </w:r>
    </w:p>
    <w:p w14:paraId="11CEE0BB" w14:textId="77777777" w:rsidR="00265A76" w:rsidRPr="005C632D" w:rsidRDefault="00265A76" w:rsidP="00265A76">
      <w:pPr>
        <w:rPr>
          <w:rStyle w:val="Emphasis"/>
        </w:rPr>
      </w:pPr>
      <w:r w:rsidRPr="00FB4202">
        <w:t xml:space="preserve">And of course, the private sector isn’t just about industrial products. </w:t>
      </w:r>
      <w:r w:rsidRPr="009401BE">
        <w:rPr>
          <w:rStyle w:val="Emphasis"/>
          <w:highlight w:val="cyan"/>
        </w:rPr>
        <w:t>Creature comforts also promise to be an area of rapid growth</w:t>
      </w:r>
      <w:r w:rsidRPr="005C632D">
        <w:rPr>
          <w:rStyle w:val="Emphasis"/>
        </w:rPr>
        <w:t>, as companies endeavor to support the human side of life in the harsh environment of space. In 2015, for example, </w:t>
      </w:r>
      <w:hyperlink r:id="rId17" w:history="1">
        <w:r w:rsidRPr="009401BE">
          <w:rPr>
            <w:rStyle w:val="Emphasis"/>
            <w:highlight w:val="cyan"/>
          </w:rPr>
          <w:t>Argotec and Lavazza</w:t>
        </w:r>
      </w:hyperlink>
      <w:r w:rsidRPr="009401BE">
        <w:rPr>
          <w:rStyle w:val="Emphasis"/>
          <w:highlight w:val="cyan"/>
        </w:rPr>
        <w:t> collaborated to build an espresso machine that could function in the zero-gravity environment</w:t>
      </w:r>
      <w:r w:rsidRPr="005C632D">
        <w:rPr>
          <w:rStyle w:val="Emphasis"/>
        </w:rPr>
        <w:t xml:space="preserve"> of the ISS, delivering a bit of everyday luxury to the crew.</w:t>
      </w:r>
    </w:p>
    <w:p w14:paraId="48903283" w14:textId="77777777" w:rsidR="00265A76" w:rsidRPr="005C632D" w:rsidRDefault="00265A76" w:rsidP="00265A76">
      <w:pPr>
        <w:rPr>
          <w:rStyle w:val="Emphasis"/>
        </w:rPr>
      </w:pPr>
      <w:r w:rsidRPr="00FB4202">
        <w:t xml:space="preserve">To be sure, </w:t>
      </w:r>
      <w:r w:rsidRPr="009401BE">
        <w:rPr>
          <w:rStyle w:val="Emphasis"/>
          <w:highlight w:val="cyan"/>
        </w:rPr>
        <w:t>people have dreamt of using</w:t>
      </w:r>
      <w:r w:rsidRPr="005C632D">
        <w:rPr>
          <w:rStyle w:val="Emphasis"/>
        </w:rPr>
        <w:t xml:space="preserve"> the vacuum and weightlessness of space </w:t>
      </w:r>
      <w:r w:rsidRPr="009401BE">
        <w:rPr>
          <w:rStyle w:val="Emphasis"/>
          <w:highlight w:val="cyan"/>
        </w:rPr>
        <w:t>to source or make things that cannot be made on earth for half a century</w:t>
      </w:r>
      <w:r w:rsidRPr="005C632D">
        <w:rPr>
          <w:rStyle w:val="Emphasis"/>
        </w:rPr>
        <w:t xml:space="preserve">, and time and again the business case has failed to pan out. </w:t>
      </w:r>
      <w:r w:rsidRPr="009401BE">
        <w:rPr>
          <w:rStyle w:val="Emphasis"/>
          <w:highlight w:val="cyan"/>
        </w:rPr>
        <w:t>Skepticism is natural</w:t>
      </w:r>
      <w:r w:rsidRPr="005C632D">
        <w:rPr>
          <w:rStyle w:val="Emphasis"/>
        </w:rPr>
        <w:t xml:space="preserve">. </w:t>
      </w:r>
      <w:r w:rsidRPr="009401BE">
        <w:rPr>
          <w:rStyle w:val="Emphasis"/>
          <w:highlight w:val="cyan"/>
        </w:rPr>
        <w:t>Those failures, however, have been in space-for-earth applications</w:t>
      </w:r>
      <w:r w:rsidRPr="00FB4202">
        <w:t>. For example, two startups of the 2010s, </w:t>
      </w:r>
      <w:hyperlink r:id="rId18" w:history="1">
        <w:r w:rsidRPr="00FB4202">
          <w:rPr>
            <w:rStyle w:val="FollowedHyperlink"/>
          </w:rPr>
          <w:t>Planetary Resources, Inc.</w:t>
        </w:r>
      </w:hyperlink>
      <w:r w:rsidRPr="00FB4202">
        <w:t> and </w:t>
      </w:r>
      <w:hyperlink r:id="rId19" w:history="1">
        <w:r w:rsidRPr="00FB4202">
          <w:rPr>
            <w:rStyle w:val="FollowedHyperlink"/>
          </w:rPr>
          <w:t>Deep Space Industries</w:t>
        </w:r>
      </w:hyperlink>
      <w:r w:rsidRPr="00FB4202">
        <w:t xml:space="preserve">, recognized the potential of space mining early on. For both companies, however, the lack of a space-for-space economy meant that their near-term survival depended on selling mined material — precious metals or rare elements — to earthbound customers. </w:t>
      </w:r>
      <w:r w:rsidRPr="009401BE">
        <w:rPr>
          <w:rStyle w:val="Emphasis"/>
          <w:highlight w:val="cyan"/>
        </w:rPr>
        <w:t>When</w:t>
      </w:r>
      <w:r w:rsidRPr="005C632D">
        <w:rPr>
          <w:rStyle w:val="Emphasis"/>
        </w:rPr>
        <w:t xml:space="preserve"> it became </w:t>
      </w:r>
      <w:r w:rsidRPr="009401BE">
        <w:rPr>
          <w:rStyle w:val="Emphasis"/>
          <w:highlight w:val="cyan"/>
        </w:rPr>
        <w:t>clear</w:t>
      </w:r>
      <w:r w:rsidRPr="005C632D">
        <w:rPr>
          <w:rStyle w:val="Emphasis"/>
        </w:rPr>
        <w:t xml:space="preserve"> that </w:t>
      </w:r>
      <w:r w:rsidRPr="009401BE">
        <w:rPr>
          <w:rStyle w:val="Emphasis"/>
          <w:highlight w:val="cyan"/>
        </w:rPr>
        <w:t>demand was insufficient to justify</w:t>
      </w:r>
      <w:r w:rsidRPr="005C632D">
        <w:rPr>
          <w:rStyle w:val="Emphasis"/>
        </w:rPr>
        <w:t xml:space="preserve"> the </w:t>
      </w:r>
      <w:r w:rsidRPr="009401BE">
        <w:rPr>
          <w:rStyle w:val="Emphasis"/>
          <w:highlight w:val="cyan"/>
        </w:rPr>
        <w:t>high costs, funding dried up</w:t>
      </w:r>
      <w:r w:rsidRPr="005C632D">
        <w:rPr>
          <w:rStyle w:val="Emphasis"/>
        </w:rPr>
        <w:t>, and both companies pivoted to other ventures.</w:t>
      </w:r>
    </w:p>
    <w:p w14:paraId="5EEE977E" w14:textId="77777777" w:rsidR="00265A76" w:rsidRDefault="00265A76" w:rsidP="00265A76">
      <w:pPr>
        <w:rPr>
          <w:rStyle w:val="Emphasis"/>
        </w:rPr>
      </w:pPr>
      <w:r w:rsidRPr="005C632D">
        <w:rPr>
          <w:rStyle w:val="Emphasis"/>
        </w:rPr>
        <w:t xml:space="preserve">These were failures of space-for-earth business models — but </w:t>
      </w:r>
      <w:r w:rsidRPr="009401BE">
        <w:rPr>
          <w:rStyle w:val="Emphasis"/>
          <w:highlight w:val="cyan"/>
        </w:rPr>
        <w:t>the demand for in-space mining of raw building material, metals, and water will be enormous once humans are living in space</w:t>
      </w:r>
      <w:r w:rsidRPr="005C632D">
        <w:rPr>
          <w:rStyle w:val="Emphasis"/>
        </w:rPr>
        <w:t xml:space="preserve"> (and are therefore far cheaper to supply). In other words, when people are living and working in space, we are likely to look back on these early asteroid mining companies less as failures and more as simply </w:t>
      </w:r>
      <w:hyperlink r:id="rId20" w:history="1">
        <w:r w:rsidRPr="005C632D">
          <w:rPr>
            <w:rStyle w:val="Emphasis"/>
          </w:rPr>
          <w:t>ahead of their time</w:t>
        </w:r>
      </w:hyperlink>
      <w:r w:rsidRPr="005C632D">
        <w:rPr>
          <w:rStyle w:val="Emphasis"/>
        </w:rPr>
        <w:t>.</w:t>
      </w:r>
    </w:p>
    <w:p w14:paraId="023696B1" w14:textId="77777777" w:rsidR="00265A76" w:rsidRDefault="00265A76" w:rsidP="00265A76">
      <w:pPr>
        <w:rPr>
          <w:rStyle w:val="Emphasis"/>
        </w:rPr>
      </w:pPr>
    </w:p>
    <w:p w14:paraId="099C3BDF" w14:textId="5B2077DB" w:rsidR="00265A76" w:rsidRDefault="00265A76" w:rsidP="00265A76">
      <w:pPr>
        <w:pStyle w:val="Heading4"/>
      </w:pPr>
      <w:r>
        <w:t xml:space="preserve">Space colonization is the dream for any environmentalist—expanding our reach makes </w:t>
      </w:r>
      <w:r w:rsidR="00182657">
        <w:t>sustainability through SBSP possible</w:t>
      </w:r>
    </w:p>
    <w:p w14:paraId="3A9EE7FF" w14:textId="77777777" w:rsidR="00E201B3" w:rsidRPr="00C43356" w:rsidRDefault="00E201B3" w:rsidP="00E201B3">
      <w:r w:rsidRPr="00434036">
        <w:rPr>
          <w:rStyle w:val="Style13ptBold"/>
        </w:rPr>
        <w:t>Snead 21</w:t>
      </w:r>
      <w:r>
        <w:t xml:space="preserve">—Mike Snead; </w:t>
      </w:r>
      <w:r w:rsidRPr="00C43356">
        <w:t>president of the Spacefaring Institute</w:t>
      </w:r>
      <w:r>
        <w:t>; “</w:t>
      </w:r>
      <w:r w:rsidRPr="00C43356">
        <w:t>The Coming Age of Astroelectricity</w:t>
      </w:r>
      <w:r>
        <w:t xml:space="preserve">”; September 2021; </w:t>
      </w:r>
      <w:r w:rsidRPr="00C43356">
        <w:rPr>
          <w:i/>
          <w:iCs/>
        </w:rPr>
        <w:t>Space Renaissance International 3rd World Congress</w:t>
      </w:r>
      <w:r>
        <w:t xml:space="preserve">; </w:t>
      </w:r>
      <w:hyperlink r:id="rId21" w:anchor="read" w:history="1">
        <w:r w:rsidRPr="0037145D">
          <w:rPr>
            <w:rStyle w:val="Hyperlink"/>
          </w:rPr>
          <w:t>https://www.researchgate.net/publication/354783694_The_Coming_Age_of_Astroelectricity#read</w:t>
        </w:r>
      </w:hyperlink>
      <w:r>
        <w:t>; (AG DebateDrills)</w:t>
      </w:r>
    </w:p>
    <w:p w14:paraId="7D36F361" w14:textId="77777777" w:rsidR="00E201B3" w:rsidRDefault="00E201B3" w:rsidP="00E201B3">
      <w:r w:rsidRPr="009651BD">
        <w:rPr>
          <w:rStyle w:val="Emphasis"/>
        </w:rPr>
        <w:t>World political leaders have agreed that achieving worldwide economic development and the eradication of poverty should be “the first and overriding priorities” of developing nations. Further, they have emphasized that this should be done as soon as is practicable in a sustainable manner which</w:t>
      </w:r>
      <w:r>
        <w:t xml:space="preserve">, by common sense, undertakes an orderly transition to sustainable energy. </w:t>
      </w:r>
      <w:r w:rsidRPr="00C941BF">
        <w:rPr>
          <w:rStyle w:val="Emphasis"/>
        </w:rPr>
        <w:t xml:space="preserve">The </w:t>
      </w:r>
      <w:r w:rsidRPr="009651BD">
        <w:rPr>
          <w:rStyle w:val="Emphasis"/>
          <w:highlight w:val="cyan"/>
        </w:rPr>
        <w:t>preceding analysis indicates</w:t>
      </w:r>
      <w:r w:rsidRPr="00C941BF">
        <w:rPr>
          <w:rStyle w:val="Emphasis"/>
        </w:rPr>
        <w:t xml:space="preserve"> that </w:t>
      </w:r>
      <w:r w:rsidRPr="009651BD">
        <w:rPr>
          <w:rStyle w:val="Emphasis"/>
          <w:highlight w:val="cyan"/>
        </w:rPr>
        <w:t>to achieve these priorities</w:t>
      </w:r>
      <w:r w:rsidRPr="00C941BF">
        <w:rPr>
          <w:rStyle w:val="Emphasis"/>
        </w:rPr>
        <w:t xml:space="preserve">, </w:t>
      </w:r>
      <w:r w:rsidRPr="009651BD">
        <w:rPr>
          <w:rStyle w:val="Emphasis"/>
          <w:highlight w:val="cyan"/>
        </w:rPr>
        <w:t>terrestrial sustainable energy</w:t>
      </w:r>
      <w:r w:rsidRPr="00C941BF">
        <w:rPr>
          <w:rStyle w:val="Emphasis"/>
        </w:rPr>
        <w:t xml:space="preserve"> sources </w:t>
      </w:r>
      <w:r w:rsidRPr="009651BD">
        <w:rPr>
          <w:rStyle w:val="Emphasis"/>
          <w:highlight w:val="cyan"/>
        </w:rPr>
        <w:t>are significantly inadequate</w:t>
      </w:r>
      <w:r w:rsidRPr="00C941BF">
        <w:rPr>
          <w:rStyle w:val="Emphasis"/>
        </w:rPr>
        <w:t xml:space="preserve"> </w:t>
      </w:r>
      <w:r w:rsidRPr="009651BD">
        <w:rPr>
          <w:rStyle w:val="Emphasis"/>
          <w:highlight w:val="cyan"/>
        </w:rPr>
        <w:t>given the large and growing population and</w:t>
      </w:r>
      <w:r w:rsidRPr="00C941BF">
        <w:rPr>
          <w:rStyle w:val="Emphasis"/>
        </w:rPr>
        <w:t xml:space="preserve"> the </w:t>
      </w:r>
      <w:r w:rsidRPr="009651BD">
        <w:rPr>
          <w:rStyle w:val="Emphasis"/>
          <w:highlight w:val="cyan"/>
        </w:rPr>
        <w:t>desired global middle-class standard of living</w:t>
      </w:r>
      <w:r w:rsidRPr="00C941BF">
        <w:rPr>
          <w:rStyle w:val="Emphasis"/>
        </w:rPr>
        <w:t>.</w:t>
      </w:r>
      <w:r>
        <w:t xml:space="preserve"> Anthropologist Leslie White, drawing on his observations of the growth and decline of past civilizations, concluded: Nearly a century ago, space philosopher Konstantin Eduardovich Tsiolkovsky foresaw the coming need for humanity to utilize the immense natural extraterrestrial resources of the solar system to continue to grow and prosper. </w:t>
      </w:r>
      <w:r w:rsidRPr="00C941BF">
        <w:rPr>
          <w:rStyle w:val="Emphasis"/>
        </w:rPr>
        <w:t xml:space="preserve">Clearly, our </w:t>
      </w:r>
      <w:r w:rsidRPr="009651BD">
        <w:rPr>
          <w:rStyle w:val="Emphasis"/>
          <w:highlight w:val="cyan"/>
        </w:rPr>
        <w:t>civilization has now reached this key nexus where</w:t>
      </w:r>
      <w:r w:rsidRPr="00C941BF">
        <w:rPr>
          <w:rStyle w:val="Emphasis"/>
        </w:rPr>
        <w:t xml:space="preserve"> an </w:t>
      </w:r>
      <w:r w:rsidRPr="009651BD">
        <w:rPr>
          <w:rStyle w:val="Emphasis"/>
          <w:highlight w:val="cyan"/>
        </w:rPr>
        <w:t>extraterrestrial energy resource must be tapped</w:t>
      </w:r>
      <w:r w:rsidRPr="00C941BF">
        <w:rPr>
          <w:rStyle w:val="Emphasis"/>
        </w:rPr>
        <w:t xml:space="preserve"> if continued growth is to be achieved and cultural</w:t>
      </w:r>
      <w:r>
        <w:rPr>
          <w:rStyle w:val="Emphasis"/>
        </w:rPr>
        <w:t xml:space="preserve"> </w:t>
      </w:r>
      <w:r w:rsidRPr="00C941BF">
        <w:rPr>
          <w:rStyle w:val="Emphasis"/>
        </w:rPr>
        <w:t xml:space="preserve">collapse is to be avoided. A half-century ago, </w:t>
      </w:r>
      <w:r w:rsidRPr="009651BD">
        <w:rPr>
          <w:rStyle w:val="Emphasis"/>
          <w:highlight w:val="cyan"/>
        </w:rPr>
        <w:t>Peter Glaser invented space solar power-generated astroelectricity</w:t>
      </w:r>
      <w:r w:rsidRPr="00C941BF">
        <w:rPr>
          <w:rStyle w:val="Emphasis"/>
        </w:rPr>
        <w:t>.</w:t>
      </w:r>
      <w:r>
        <w:t xml:space="preserve"> What Glaser recognized was that while the space surrounding the Earth appears devoid of anything, it is </w:t>
      </w:r>
      <w:proofErr w:type="gramStart"/>
      <w:r>
        <w:t>actually constantly</w:t>
      </w:r>
      <w:proofErr w:type="gramEnd"/>
      <w:r>
        <w:t xml:space="preserve"> filled with substantial solar energy that cannot directly be seen. Glaser conceived large space platforms that would collect sunlight, turn this into green electricity, and transmit this power to ground receiving stations, called astroelectric plants, where it emerges as astroelectricity. (See Figure 7.) </w:t>
      </w:r>
      <w:r w:rsidRPr="003C0F3D">
        <w:rPr>
          <w:rStyle w:val="Emphasis"/>
        </w:rPr>
        <w:t>When combined with terrestrial nuclear and renewable energy sources, prod</w:t>
      </w:r>
      <w:r w:rsidRPr="00C941BF">
        <w:rPr>
          <w:rStyle w:val="Emphasis"/>
        </w:rPr>
        <w:t>ucing astroelectricity is how we can undertake</w:t>
      </w:r>
      <w:r>
        <w:rPr>
          <w:rStyle w:val="Emphasis"/>
        </w:rPr>
        <w:t xml:space="preserve"> </w:t>
      </w:r>
      <w:r w:rsidRPr="00C941BF">
        <w:rPr>
          <w:rStyle w:val="Emphasis"/>
        </w:rPr>
        <w:t>an orderly worldwide transition to abundant sustainable</w:t>
      </w:r>
      <w:r>
        <w:rPr>
          <w:rStyle w:val="Emphasis"/>
        </w:rPr>
        <w:t xml:space="preserve"> </w:t>
      </w:r>
      <w:r w:rsidRPr="00C941BF">
        <w:rPr>
          <w:rStyle w:val="Emphasis"/>
        </w:rPr>
        <w:t>energy.</w:t>
      </w:r>
      <w:r>
        <w:rPr>
          <w:rStyle w:val="Emphasis"/>
        </w:rPr>
        <w:t xml:space="preserve"> </w:t>
      </w:r>
      <w:r w:rsidRPr="003C0F3D">
        <w:rPr>
          <w:rStyle w:val="Emphasis"/>
        </w:rPr>
        <w:t xml:space="preserve">The number of astroelectric plants needed Based on Glaser’s patent, </w:t>
      </w:r>
      <w:r w:rsidRPr="003C0F3D">
        <w:rPr>
          <w:rStyle w:val="Emphasis"/>
          <w:highlight w:val="cyan"/>
        </w:rPr>
        <w:t>NASA</w:t>
      </w:r>
      <w:r w:rsidRPr="003C0F3D">
        <w:rPr>
          <w:rStyle w:val="Emphasis"/>
        </w:rPr>
        <w:t xml:space="preserve"> and the U.S. Department of Energy </w:t>
      </w:r>
      <w:r w:rsidRPr="003C0F3D">
        <w:rPr>
          <w:rStyle w:val="Emphasis"/>
          <w:highlight w:val="cyan"/>
        </w:rPr>
        <w:t>undertook a substantial study</w:t>
      </w:r>
      <w:r w:rsidRPr="003C0F3D">
        <w:rPr>
          <w:rStyle w:val="Emphasis"/>
        </w:rPr>
        <w:t xml:space="preserve"> of space solar power in the late 1970s and early 1980s. A </w:t>
      </w:r>
      <w:r w:rsidRPr="003C0F3D">
        <w:rPr>
          <w:rStyle w:val="Emphasis"/>
          <w:highlight w:val="cyan"/>
        </w:rPr>
        <w:t>baseline system design</w:t>
      </w:r>
      <w:r w:rsidRPr="003C0F3D">
        <w:rPr>
          <w:rStyle w:val="Emphasis"/>
        </w:rPr>
        <w:t xml:space="preserve"> was developed that </w:t>
      </w:r>
      <w:r w:rsidRPr="003C0F3D">
        <w:rPr>
          <w:rStyle w:val="Emphasis"/>
          <w:highlight w:val="cyan"/>
        </w:rPr>
        <w:t>would deliver 5 GW of astroelectricity</w:t>
      </w:r>
      <w:r w:rsidRPr="003C0F3D">
        <w:rPr>
          <w:rStyle w:val="Emphasis"/>
        </w:rPr>
        <w:t>—equivalent to five 1-GW nuclear power plants.</w:t>
      </w:r>
      <w:r>
        <w:t xml:space="preserve"> This electrical power would be almost continuously dispatchable. 18 </w:t>
      </w:r>
      <w:r w:rsidRPr="00C941BF">
        <w:rPr>
          <w:rStyle w:val="Emphasis"/>
        </w:rPr>
        <w:t>For this preliminary planning estimate, 20 percent of</w:t>
      </w:r>
      <w:r>
        <w:rPr>
          <w:rStyle w:val="Emphasis"/>
        </w:rPr>
        <w:t xml:space="preserve"> </w:t>
      </w:r>
      <w:r w:rsidRPr="00C941BF">
        <w:rPr>
          <w:rStyle w:val="Emphasis"/>
        </w:rPr>
        <w:t xml:space="preserve">the 50,000 GW of green electrical power needed </w:t>
      </w:r>
      <w:r w:rsidRPr="00C43356">
        <w:rPr>
          <w:rStyle w:val="Emphasis"/>
          <w:highlight w:val="cyan"/>
        </w:rPr>
        <w:t>in 2100</w:t>
      </w:r>
      <w:r>
        <w:rPr>
          <w:rStyle w:val="Emphasis"/>
        </w:rPr>
        <w:t xml:space="preserve"> </w:t>
      </w:r>
      <w:r w:rsidRPr="00C941BF">
        <w:rPr>
          <w:rStyle w:val="Emphasis"/>
        </w:rPr>
        <w:t>will be assumed to come from terrestrial sources</w:t>
      </w:r>
      <w:r>
        <w:t xml:space="preserve">. 19 This means that terrestrial sustainable energy sources will supply the equivalent of 10,000 GW of continuous green electrical power while the remaining 40,000 GW will be supplied by astroelectricity. </w:t>
      </w:r>
      <w:r w:rsidRPr="009651BD">
        <w:rPr>
          <w:rStyle w:val="Emphasis"/>
          <w:highlight w:val="cyan"/>
        </w:rPr>
        <w:t>With each astroelectric plant supplying 5 GW, 8,000 GEO space solar power platforms</w:t>
      </w:r>
      <w:r w:rsidRPr="009651BD">
        <w:rPr>
          <w:rStyle w:val="Emphasis"/>
        </w:rPr>
        <w:t xml:space="preserve"> and the same number of astroelectricity plants </w:t>
      </w:r>
      <w:r w:rsidRPr="009651BD">
        <w:rPr>
          <w:rStyle w:val="Emphasis"/>
          <w:highlight w:val="cyan"/>
        </w:rPr>
        <w:t>will be needed</w:t>
      </w:r>
      <w:r w:rsidRPr="009651BD">
        <w:rPr>
          <w:rStyle w:val="Emphasis"/>
        </w:rPr>
        <w:t xml:space="preserve">. At 8,000 locations around the world, a dispatchable power supply equal to 2.5 Hoover Dams will be built </w:t>
      </w:r>
      <w:r w:rsidRPr="009651BD">
        <w:rPr>
          <w:rStyle w:val="Emphasis"/>
          <w:highlight w:val="cyan"/>
        </w:rPr>
        <w:t>to enable global sustainable development</w:t>
      </w:r>
      <w:r w:rsidRPr="009651BD">
        <w:rPr>
          <w:rStyle w:val="Emphasis"/>
        </w:rPr>
        <w:t xml:space="preserve">. perimeter.20 (See Figure 8.) </w:t>
      </w:r>
      <w:r w:rsidRPr="009651BD">
        <w:rPr>
          <w:rStyle w:val="Emphasis"/>
          <w:highlight w:val="cyan"/>
        </w:rPr>
        <w:t>In total, about 1.3 million square kilometers of land</w:t>
      </w:r>
      <w:r w:rsidRPr="009651BD">
        <w:rPr>
          <w:rStyle w:val="Emphasis"/>
        </w:rPr>
        <w:t xml:space="preserve"> would be </w:t>
      </w:r>
      <w:r w:rsidRPr="009651BD">
        <w:rPr>
          <w:rStyle w:val="Emphasis"/>
          <w:highlight w:val="cyan"/>
        </w:rPr>
        <w:t>needed—far less than any combination of terrestrial alternatives</w:t>
      </w:r>
      <w:r w:rsidRPr="009651BD">
        <w:rPr>
          <w:rStyle w:val="Emphasis"/>
        </w:rPr>
        <w:t xml:space="preserve">. Recall that </w:t>
      </w:r>
      <w:r w:rsidRPr="009651BD">
        <w:rPr>
          <w:rStyle w:val="Emphasis"/>
          <w:highlight w:val="cyan"/>
        </w:rPr>
        <w:t>an allwind solution will require nearly 60 million square kilometers</w:t>
      </w:r>
      <w:r w:rsidRPr="009651BD">
        <w:rPr>
          <w:rStyle w:val="Emphasis"/>
        </w:rPr>
        <w:t xml:space="preserve"> and an all-ground solar solution would need over 6 million square kilometers.</w:t>
      </w:r>
      <w:r>
        <w:t xml:space="preserve"> Land area needed for the astroelectric plants In NASA’s baseline design, an astroelectric plant built at 35 degrees latitude would require 164 square kilometers of land for the receiving antenna array and a safety</w:t>
      </w:r>
    </w:p>
    <w:p w14:paraId="48F8D582" w14:textId="77777777" w:rsidR="00265A76" w:rsidRPr="00526A8E" w:rsidRDefault="00265A76" w:rsidP="00265A76">
      <w:pPr>
        <w:pStyle w:val="Heading4"/>
      </w:pPr>
      <w:r>
        <w:lastRenderedPageBreak/>
        <w:t>The impact is extinction—only quickly finding solutions to climate change prevents us from reaching tipping points</w:t>
      </w:r>
    </w:p>
    <w:p w14:paraId="0D23B120" w14:textId="77777777" w:rsidR="00265A76" w:rsidRDefault="00265A76" w:rsidP="00265A76">
      <w:r w:rsidRPr="00526A8E">
        <w:rPr>
          <w:rStyle w:val="Style13ptBold"/>
        </w:rPr>
        <w:t>Sears 21</w:t>
      </w:r>
      <w:r w:rsidRPr="00526A8E">
        <w:t>-- Sears, Nathan Alexander. "Great Powers, Polarity, and Existential Threats to Humanity: An Analysis of the Dis-tribution of the Forces of Total Destruction in International Security." (2021).</w:t>
      </w:r>
    </w:p>
    <w:p w14:paraId="2D4EC462" w14:textId="77777777" w:rsidR="00265A76" w:rsidRDefault="00265A76" w:rsidP="00265A76">
      <w:pPr>
        <w:rPr>
          <w:rStyle w:val="Emphasis"/>
        </w:rPr>
      </w:pPr>
    </w:p>
    <w:p w14:paraId="6223BEFA" w14:textId="77777777" w:rsidR="00505FB8" w:rsidRDefault="00265A76" w:rsidP="00505FB8">
      <w:pPr>
        <w:rPr>
          <w:sz w:val="16"/>
        </w:rPr>
      </w:pPr>
      <w:r w:rsidRPr="00526A8E">
        <w:rPr>
          <w:rStyle w:val="Emphasis"/>
        </w:rPr>
        <w:t xml:space="preserve">Thus, </w:t>
      </w:r>
      <w:r w:rsidRPr="00526A8E">
        <w:rPr>
          <w:rStyle w:val="Emphasis"/>
          <w:highlight w:val="green"/>
        </w:rPr>
        <w:t>the assumption here is that a Hothouse Earth climate could pose an existential threat</w:t>
      </w:r>
      <w:r w:rsidRPr="00526A8E">
        <w:rPr>
          <w:rStyle w:val="Emphasis"/>
        </w:rPr>
        <w:t xml:space="preserve"> to the habitability of the planet for humanity</w:t>
      </w:r>
      <w:r w:rsidRPr="00526A8E">
        <w:rPr>
          <w:sz w:val="16"/>
        </w:rPr>
        <w:t xml:space="preserve"> (Steffen et al. 2018., 5). At what point could climate change cross the threshold of an existential threat to humankind? The complexity of Earth’s natural systems makes it extremely difficult to give a precise figure (Rockstrom et al. 2009</w:t>
      </w:r>
      <w:proofErr w:type="gramStart"/>
      <w:r w:rsidRPr="00526A8E">
        <w:rPr>
          <w:sz w:val="16"/>
        </w:rPr>
        <w:t>; )</w:t>
      </w:r>
      <w:proofErr w:type="gramEnd"/>
      <w:r w:rsidRPr="00526A8E">
        <w:rPr>
          <w:sz w:val="16"/>
        </w:rPr>
        <w:t xml:space="preserve">. </w:t>
      </w:r>
      <w:r w:rsidRPr="00526A8E">
        <w:rPr>
          <w:rStyle w:val="Emphasis"/>
          <w:highlight w:val="green"/>
        </w:rPr>
        <w:t>However, much of the concern about climate change is over the danger of crossing “tipping points,” whereby positive feedback loops</w:t>
      </w:r>
      <w:r w:rsidRPr="00526A8E">
        <w:rPr>
          <w:rStyle w:val="Emphasis"/>
        </w:rPr>
        <w:t xml:space="preserve"> in Earth’s climate system </w:t>
      </w:r>
      <w:r w:rsidRPr="00526A8E">
        <w:rPr>
          <w:rStyle w:val="Emphasis"/>
          <w:highlight w:val="green"/>
        </w:rPr>
        <w:t>could lead to</w:t>
      </w:r>
      <w:r w:rsidRPr="00526A8E">
        <w:rPr>
          <w:rStyle w:val="Emphasis"/>
        </w:rPr>
        <w:t xml:space="preserve"> potentially irreversible and </w:t>
      </w:r>
      <w:r w:rsidRPr="00526A8E">
        <w:rPr>
          <w:rStyle w:val="Emphasis"/>
          <w:highlight w:val="green"/>
        </w:rPr>
        <w:t>self-reinforcing “runaway” climate change. For example, the melting of Arctic “permafrost” could produce additional warming, as glacial retreat reduces the refractory effect of the ice</w:t>
      </w:r>
      <w:r w:rsidRPr="00526A8E">
        <w:rPr>
          <w:rStyle w:val="Emphasis"/>
        </w:rPr>
        <w:t xml:space="preserve"> and releases huge quantities of methane currently trapped beneath it. </w:t>
      </w:r>
      <w:r w:rsidRPr="00526A8E">
        <w:rPr>
          <w:rStyle w:val="Emphasis"/>
          <w:highlight w:val="green"/>
        </w:rPr>
        <w:t>A recent study suggests that a “planetary threshold” could exist at global average temperature of 2°C above preindustrial levels</w:t>
      </w:r>
      <w:r w:rsidRPr="00526A8E">
        <w:rPr>
          <w:sz w:val="16"/>
        </w:rPr>
        <w:t xml:space="preserve"> (Steffen et al. 2018; </w:t>
      </w:r>
      <w:proofErr w:type="gramStart"/>
      <w:r w:rsidRPr="00526A8E">
        <w:rPr>
          <w:sz w:val="16"/>
        </w:rPr>
        <w:t>also</w:t>
      </w:r>
      <w:proofErr w:type="gramEnd"/>
      <w:r w:rsidRPr="00526A8E">
        <w:rPr>
          <w:sz w:val="16"/>
        </w:rPr>
        <w:t xml:space="preserve"> IPCC 2018). Therefore, the analysis here takes the 2°C rise in global average temperatures as representing the </w:t>
      </w:r>
      <w:proofErr w:type="gramStart"/>
      <w:r w:rsidRPr="00526A8E">
        <w:rPr>
          <w:sz w:val="16"/>
        </w:rPr>
        <w:t>lower-boundary</w:t>
      </w:r>
      <w:proofErr w:type="gramEnd"/>
      <w:r w:rsidRPr="00526A8E">
        <w:rPr>
          <w:sz w:val="16"/>
        </w:rPr>
        <w:t xml:space="preserve"> of an existential threat </w:t>
      </w:r>
      <w:r w:rsidRPr="00C72908">
        <w:rPr>
          <w:sz w:val="16"/>
        </w:rPr>
        <w:t xml:space="preserve">to humanity, with higher temperatures increasing the risk of runaway climate change leading to a Hothouse Earth. </w:t>
      </w:r>
      <w:r w:rsidRPr="00C72908">
        <w:rPr>
          <w:rStyle w:val="Emphasis"/>
        </w:rPr>
        <w:t xml:space="preserve">The Paris Agreement on Climate Change set the goal of limiting the increase in global average temperatures to “well below” 2°C and to pursue efforts to limit the increase to 1.5°C. If the Paris Agreement goals are met, then nations would likely keep climate change below the threshold of an existential threat to humanity. According to Climate Action Tracker (2020), however, </w:t>
      </w:r>
      <w:r w:rsidRPr="00581E2F">
        <w:rPr>
          <w:rStyle w:val="Emphasis"/>
          <w:highlight w:val="green"/>
        </w:rPr>
        <w:t>current policies of states</w:t>
      </w:r>
      <w:r w:rsidRPr="00C72908">
        <w:rPr>
          <w:rStyle w:val="Emphasis"/>
        </w:rPr>
        <w:t xml:space="preserve"> are expected to </w:t>
      </w:r>
      <w:r w:rsidRPr="00581E2F">
        <w:rPr>
          <w:rStyle w:val="Emphasis"/>
          <w:highlight w:val="green"/>
        </w:rPr>
        <w:t>produce</w:t>
      </w:r>
      <w:r w:rsidRPr="00C72908">
        <w:rPr>
          <w:rStyle w:val="Emphasis"/>
        </w:rPr>
        <w:t xml:space="preserve"> global average temperatures of </w:t>
      </w:r>
      <w:r w:rsidRPr="00581E2F">
        <w:rPr>
          <w:rStyle w:val="Emphasis"/>
          <w:highlight w:val="green"/>
        </w:rPr>
        <w:t>2.9°C above preindustrial levels by 2100</w:t>
      </w:r>
      <w:r w:rsidRPr="00C72908">
        <w:rPr>
          <w:sz w:val="16"/>
        </w:rPr>
        <w:t xml:space="preserve"> (range between +2.1 and +3.9°C), while if states succeed in meeting their pledges and targets, global average temperatures are still projected to increase by 2.6°C (range between +2.1 and +3.3°C). Thus, while the Paris Agreements sets a goal that would reduce the exis 6 - tential risk of climate change, the actual policies of states could easily cross the threshold that would constitute an existential threat to humanity (CAT 2020). How do the CO2 emissions of the leading states affect the existential risk of climate change? One way to measure this would be to compare the leading states’ CO2 emissions against the global “carbon budget”—or the amount of CO2 emissions over </w:t>
      </w:r>
      <w:proofErr w:type="gramStart"/>
      <w:r w:rsidRPr="00C72908">
        <w:rPr>
          <w:sz w:val="16"/>
        </w:rPr>
        <w:t>a period of time</w:t>
      </w:r>
      <w:proofErr w:type="gramEnd"/>
      <w:r w:rsidRPr="00C72908">
        <w:rPr>
          <w:sz w:val="16"/>
        </w:rPr>
        <w:t xml:space="preserve"> that would keep global average temperature below the existential threshold of +2.0°C above preindustrial levels (IPCC 2018). If any of the leading state’s CO2 emissions—existing or projected—are equal to the global carbon budget, then this would constitute an absolute existential threat capability. None of the leading states appear to possess such an absolute existential threat capability. For example, the benchmark of total global annual CO2 equivalent emissions for a +2.0°C “compatible pathway” are 46 billion tonnes (bt) in 2025 and 38bt in 2030 (CAT 2020). </w:t>
      </w:r>
      <w:r w:rsidRPr="00C72908">
        <w:rPr>
          <w:rStyle w:val="Emphasis"/>
        </w:rPr>
        <w:t xml:space="preserve">China’s CO2 emissions are by far the largest amongst the leading states, which amounted to 10.17bt in 2019 and are expected to climb to somewhere below 15bt in the period between 2025 and 2030. </w:t>
      </w:r>
      <w:r w:rsidRPr="00C72908">
        <w:rPr>
          <w:sz w:val="16"/>
        </w:rPr>
        <w:t>China’s emissions are therefore far below the global carbon budget. Similarly, one 2019 study by the International Energy Agency estimated a remaining global carbon budget of 880 billion tonnes for having a 66% change of remaining well below 2.0°C (or 1.8°C) (Dalman 2020). Assuming China’s CO2 emissions were to remain on average at their current levels of approximately 10bt per year over the next 40 years until reaching China’s goal of “carbon neutrality” by 2060, China’s total emissions would still account for less than half of the global carbon budget. It is therefore highly unlikely that any 7 one of the leading states meets the threshold of CO2 emissions that would constitute an absolute existential threat capability, since no single state realistically accounts for the entire global carbon budget.</w:t>
      </w:r>
      <w:r w:rsidRPr="00526A8E">
        <w:rPr>
          <w:sz w:val="16"/>
        </w:rPr>
        <w:t xml:space="preserve"> </w:t>
      </w:r>
    </w:p>
    <w:p w14:paraId="32477C7B" w14:textId="23CAFD29" w:rsidR="00D73073" w:rsidRDefault="005F5378" w:rsidP="00505FB8">
      <w:pPr>
        <w:jc w:val="center"/>
        <w:rPr>
          <w:rFonts w:eastAsiaTheme="majorEastAsia" w:cstheme="majorBidi"/>
          <w:b/>
          <w:bCs/>
          <w:sz w:val="44"/>
          <w:szCs w:val="44"/>
          <w:u w:val="double"/>
        </w:rPr>
      </w:pPr>
      <w:r>
        <w:br/>
      </w:r>
      <w:r w:rsidR="003B6320" w:rsidRPr="00505FB8">
        <w:rPr>
          <w:rFonts w:eastAsiaTheme="majorEastAsia" w:cstheme="majorBidi"/>
          <w:b/>
          <w:bCs/>
          <w:sz w:val="44"/>
          <w:szCs w:val="44"/>
          <w:u w:val="double"/>
        </w:rPr>
        <w:t>Cas</w:t>
      </w:r>
      <w:r w:rsidR="00505FB8">
        <w:rPr>
          <w:rFonts w:eastAsiaTheme="majorEastAsia" w:cstheme="majorBidi"/>
          <w:b/>
          <w:bCs/>
          <w:sz w:val="44"/>
          <w:szCs w:val="44"/>
          <w:u w:val="double"/>
        </w:rPr>
        <w:t>e</w:t>
      </w:r>
    </w:p>
    <w:p w14:paraId="3D5EC08C" w14:textId="513FDF24" w:rsidR="00CF76EB" w:rsidRDefault="00CF76EB" w:rsidP="00CF76EB">
      <w:pPr>
        <w:pStyle w:val="Heading3"/>
      </w:pPr>
      <w:r>
        <w:lastRenderedPageBreak/>
        <w:t>Toplevel</w:t>
      </w:r>
    </w:p>
    <w:p w14:paraId="7BB3702F" w14:textId="0F095B7D" w:rsidR="00CF76EB" w:rsidRPr="00355308" w:rsidRDefault="00CF76EB" w:rsidP="00CF76EB">
      <w:pPr>
        <w:pStyle w:val="Heading4"/>
        <w:rPr>
          <w:rFonts w:cs="Calibri"/>
        </w:rPr>
      </w:pPr>
      <w:r>
        <w:rPr>
          <w:rFonts w:cs="Calibri"/>
        </w:rPr>
        <w:t xml:space="preserve">Normal </w:t>
      </w:r>
      <w:r w:rsidRPr="00355308">
        <w:rPr>
          <w:rFonts w:cs="Calibri"/>
        </w:rPr>
        <w:t xml:space="preserve">means </w:t>
      </w:r>
      <w:r>
        <w:rPr>
          <w:rFonts w:cs="Calibri"/>
        </w:rPr>
        <w:t>i</w:t>
      </w:r>
      <w:r w:rsidRPr="00355308">
        <w:rPr>
          <w:rFonts w:cs="Calibri"/>
        </w:rPr>
        <w:t xml:space="preserve">s the signatories of the OST adding an </w:t>
      </w:r>
      <w:r w:rsidRPr="00142F55">
        <w:rPr>
          <w:rFonts w:cs="Calibri"/>
          <w:u w:val="single"/>
        </w:rPr>
        <w:t>optional protocol</w:t>
      </w:r>
      <w:r w:rsidRPr="00355308">
        <w:rPr>
          <w:rFonts w:cs="Calibri"/>
        </w:rPr>
        <w:t xml:space="preserve"> under Article II.</w:t>
      </w:r>
    </w:p>
    <w:p w14:paraId="2DE3B4E9" w14:textId="77777777" w:rsidR="00CF76EB" w:rsidRPr="00355308" w:rsidRDefault="00CF76EB" w:rsidP="00CF76EB">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22" w:history="1">
        <w:r w:rsidRPr="00355308">
          <w:rPr>
            <w:rStyle w:val="Hyperlink"/>
            <w:color w:val="000000" w:themeColor="text1"/>
          </w:rPr>
          <w:t>https://iislweb.org/docs/Diederiks2007.pdf</w:t>
        </w:r>
      </w:hyperlink>
      <w:r w:rsidRPr="00355308">
        <w:rPr>
          <w:color w:val="000000" w:themeColor="text1"/>
        </w:rPr>
        <w:t>, 12-15-2021 amrita]</w:t>
      </w:r>
    </w:p>
    <w:p w14:paraId="13A00F9C" w14:textId="77777777" w:rsidR="00CF76EB" w:rsidRDefault="00CF76EB" w:rsidP="00CF76EB">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analysed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w:t>
      </w:r>
      <w:proofErr w:type="gramStart"/>
      <w:r w:rsidRPr="00355308">
        <w:rPr>
          <w:color w:val="000000" w:themeColor="text1"/>
          <w:u w:val="single"/>
        </w:rPr>
        <w:t>open</w:t>
      </w:r>
      <w:proofErr w:type="gramEnd"/>
      <w:r w:rsidRPr="00355308">
        <w:rPr>
          <w:color w:val="000000" w:themeColor="text1"/>
          <w:u w:val="single"/>
        </w:rPr>
        <w:t xml:space="preserve">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5D26B5">
        <w:rPr>
          <w:b/>
          <w:bCs/>
          <w:color w:val="000000" w:themeColor="text1"/>
          <w:u w:val="single"/>
        </w:rPr>
        <w:t>a</w:t>
      </w:r>
      <w:r w:rsidRPr="005D26B5">
        <w:rPr>
          <w:color w:val="000000" w:themeColor="text1"/>
          <w:u w:val="single"/>
        </w:rPr>
        <w:t>ny</w:t>
      </w:r>
      <w:r w:rsidRPr="00355308">
        <w:rPr>
          <w:color w:val="000000" w:themeColor="text1"/>
          <w:u w:val="single"/>
        </w:rPr>
        <w:t xml:space="preserve">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w:t>
      </w:r>
      <w:proofErr w:type="gramStart"/>
      <w:r w:rsidRPr="00355308">
        <w:rPr>
          <w:color w:val="000000" w:themeColor="text1"/>
          <w:u w:val="single"/>
        </w:rPr>
        <w:t>a general consensus</w:t>
      </w:r>
      <w:proofErr w:type="gramEnd"/>
      <w:r w:rsidRPr="00355308">
        <w:rPr>
          <w:color w:val="000000" w:themeColor="text1"/>
          <w:u w:val="single"/>
        </w:rPr>
        <w:t xml:space="preserve">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because the latter cannot exist independently from the former10. </w:t>
      </w:r>
      <w:proofErr w:type="gramStart"/>
      <w:r w:rsidRPr="00355308">
        <w:rPr>
          <w:color w:val="000000" w:themeColor="text1"/>
          <w:u w:val="single"/>
        </w:rPr>
        <w:t>In order to</w:t>
      </w:r>
      <w:proofErr w:type="gramEnd"/>
      <w:r w:rsidRPr="00355308">
        <w:rPr>
          <w:color w:val="000000" w:themeColor="text1"/>
          <w:u w:val="single"/>
        </w:rPr>
        <w:t xml:space="preserve">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 xml:space="preserve">Moreover, it is possible to use some historical elements to support the argument that both the acquisition of </w:t>
      </w:r>
      <w:r w:rsidRPr="00355308">
        <w:rPr>
          <w:color w:val="000000" w:themeColor="text1"/>
          <w:u w:val="single"/>
        </w:rPr>
        <w:lastRenderedPageBreak/>
        <w:t>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355308">
        <w:rPr>
          <w:color w:val="000000" w:themeColor="text1"/>
          <w:sz w:val="14"/>
        </w:rPr>
        <w:t>an evidence of the fact</w:t>
      </w:r>
      <w:proofErr w:type="gramEnd"/>
      <w:r w:rsidRPr="00355308">
        <w:rPr>
          <w:color w:val="000000" w:themeColor="text1"/>
          <w:sz w:val="14"/>
        </w:rPr>
        <w:t xml:space="preserve">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w:t>
      </w:r>
      <w:proofErr w:type="gramStart"/>
      <w:r w:rsidRPr="00355308">
        <w:rPr>
          <w:color w:val="000000" w:themeColor="text1"/>
          <w:sz w:val="14"/>
        </w:rPr>
        <w:t>namely</w:t>
      </w:r>
      <w:proofErr w:type="gramEnd"/>
      <w:r w:rsidRPr="00355308">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1A604E95" w14:textId="77777777" w:rsidR="00CF76EB" w:rsidRPr="00CF76EB" w:rsidRDefault="00CF76EB" w:rsidP="00CF76EB"/>
    <w:p w14:paraId="5C9B8437" w14:textId="5B717FAB" w:rsidR="00D73073" w:rsidRDefault="00B7474E" w:rsidP="00B7474E">
      <w:pPr>
        <w:pStyle w:val="Heading3"/>
      </w:pPr>
      <w:r>
        <w:lastRenderedPageBreak/>
        <w:t>Group Kramer and Penny</w:t>
      </w:r>
    </w:p>
    <w:p w14:paraId="2C3BB17E" w14:textId="74813528" w:rsidR="00B7474E" w:rsidRDefault="00B7474E" w:rsidP="00B7474E">
      <w:pPr>
        <w:pStyle w:val="ListParagraph"/>
        <w:numPr>
          <w:ilvl w:val="0"/>
          <w:numId w:val="18"/>
        </w:numPr>
      </w:pPr>
      <w:proofErr w:type="gramStart"/>
      <w:r>
        <w:t>Cross</w:t>
      </w:r>
      <w:proofErr w:type="gramEnd"/>
      <w:r>
        <w:t xml:space="preserve"> apply Sarang—space colonization is not the simplistic idea of expanding to protect capital. It is a far more complex process aimed at creating profit through a system of demand structures. Prefer—Sarang is a business analyst with knowledge of the industry. Kramer is a journalist and Penny is a poet—neither has the economic expertise or insider knowledge needed.</w:t>
      </w:r>
    </w:p>
    <w:p w14:paraId="1BE146C8" w14:textId="72D2FA2F" w:rsidR="00B7474E" w:rsidRDefault="009D6BB8" w:rsidP="00B7474E">
      <w:pPr>
        <w:pStyle w:val="ListParagraph"/>
        <w:numPr>
          <w:ilvl w:val="0"/>
          <w:numId w:val="18"/>
        </w:numPr>
      </w:pPr>
      <w:r>
        <w:t>Penny and Kramer propose different models for space—one is a limited vision of space tourism and Penny is about expansionism—force them to explain this contradiction. It’s much better to read Kramer as a more limited claim about space tourism.</w:t>
      </w:r>
    </w:p>
    <w:p w14:paraId="22D4C155" w14:textId="6D949CFB" w:rsidR="00601082" w:rsidRDefault="00601082" w:rsidP="00601082">
      <w:pPr>
        <w:pStyle w:val="Heading3"/>
      </w:pPr>
      <w:r>
        <w:lastRenderedPageBreak/>
        <w:t>A2 Penny 2</w:t>
      </w:r>
    </w:p>
    <w:p w14:paraId="09A3C588" w14:textId="27AA9A99" w:rsidR="00601082" w:rsidRDefault="00601082" w:rsidP="00601082">
      <w:pPr>
        <w:pStyle w:val="Heading4"/>
      </w:pPr>
      <w:r>
        <w:t>C</w:t>
      </w:r>
      <w:r>
        <w:t>apitalist growth can be and is sustainable</w:t>
      </w:r>
      <w:r>
        <w:t>-</w:t>
      </w:r>
      <w:r>
        <w:t xml:space="preserve"> prefer this evidence for its empirics</w:t>
      </w:r>
      <w:r>
        <w:t xml:space="preserve"> </w:t>
      </w:r>
      <w:proofErr w:type="gramStart"/>
      <w:r>
        <w:t>and also</w:t>
      </w:r>
      <w:proofErr w:type="gramEnd"/>
      <w:r>
        <w:t xml:space="preserve"> because the author again has actual expertise on </w:t>
      </w:r>
    </w:p>
    <w:p w14:paraId="6ADDA881" w14:textId="77777777" w:rsidR="00601082" w:rsidRPr="00EE0665" w:rsidRDefault="00601082" w:rsidP="00601082">
      <w:r w:rsidRPr="00AE027E">
        <w:rPr>
          <w:rStyle w:val="Style13ptBold"/>
        </w:rPr>
        <w:t>Smith 21</w:t>
      </w:r>
      <w:r>
        <w:t xml:space="preserve">—Noah Smith; former assistant professor of finance at Stony Brook University; </w:t>
      </w:r>
      <w:hyperlink r:id="rId23" w:history="1">
        <w:r w:rsidRPr="00F322ED">
          <w:rPr>
            <w:rStyle w:val="Hyperlink"/>
          </w:rPr>
          <w:t>https://noahpinion.substack.com/p/people-are-realizing-that-degrowth</w:t>
        </w:r>
      </w:hyperlink>
      <w:r>
        <w:t>; September 6</w:t>
      </w:r>
      <w:proofErr w:type="gramStart"/>
      <w:r>
        <w:t xml:space="preserve"> 2021</w:t>
      </w:r>
      <w:proofErr w:type="gramEnd"/>
      <w:r>
        <w:t>; (AG DebateDrills)</w:t>
      </w:r>
    </w:p>
    <w:p w14:paraId="54963C3F" w14:textId="77777777" w:rsidR="00601082" w:rsidRPr="00AE027E" w:rsidRDefault="00601082" w:rsidP="00601082">
      <w:pPr>
        <w:rPr>
          <w:rStyle w:val="Emphasis"/>
        </w:rPr>
      </w:pPr>
      <w:r w:rsidRPr="00AE027E">
        <w:rPr>
          <w:rStyle w:val="Emphasis"/>
        </w:rPr>
        <w:t xml:space="preserve">First, note that the typical argument </w:t>
      </w:r>
      <w:r w:rsidRPr="00AE027E">
        <w:rPr>
          <w:rStyle w:val="Emphasis"/>
          <w:highlight w:val="green"/>
        </w:rPr>
        <w:t>against degrowth</w:t>
      </w:r>
      <w:r w:rsidRPr="00AE027E">
        <w:rPr>
          <w:rStyle w:val="Emphasis"/>
        </w:rPr>
        <w:t>, which </w:t>
      </w:r>
      <w:hyperlink r:id="rId24" w:history="1">
        <w:r w:rsidRPr="00AE027E">
          <w:rPr>
            <w:rStyle w:val="Emphasis"/>
          </w:rPr>
          <w:t>I laid out in a Bloomberg post</w:t>
        </w:r>
      </w:hyperlink>
      <w:r w:rsidRPr="00AE027E">
        <w:rPr>
          <w:rStyle w:val="Emphasis"/>
        </w:rPr>
        <w:t xml:space="preserve"> a while back, is that </w:t>
      </w:r>
      <w:r w:rsidRPr="00AE027E">
        <w:rPr>
          <w:rStyle w:val="Emphasis"/>
          <w:highlight w:val="green"/>
        </w:rPr>
        <w:t>we don’t need it</w:t>
      </w:r>
      <w:r w:rsidRPr="00AE027E">
        <w:rPr>
          <w:rStyle w:val="Emphasis"/>
        </w:rPr>
        <w:t>; we can raise human living standards without exhausting the planet.</w:t>
      </w:r>
      <w:r w:rsidRPr="00182EFE">
        <w:t xml:space="preserve"> This argument was capably put forward by Andy McAfee, in his excellent book </w:t>
      </w:r>
      <w:hyperlink r:id="rId25" w:history="1">
        <w:r w:rsidRPr="00182EFE">
          <w:rPr>
            <w:rStyle w:val="Hyperlink"/>
          </w:rPr>
          <w:t>More From Less</w:t>
        </w:r>
      </w:hyperlink>
      <w:r w:rsidRPr="00182EFE">
        <w:t>, which you should buy and read</w:t>
      </w:r>
      <w:r w:rsidRPr="00AE027E">
        <w:rPr>
          <w:rStyle w:val="Emphasis"/>
        </w:rPr>
        <w:t xml:space="preserve">. Essentially, </w:t>
      </w:r>
      <w:r w:rsidRPr="00AE027E">
        <w:rPr>
          <w:rStyle w:val="Emphasis"/>
          <w:highlight w:val="green"/>
        </w:rPr>
        <w:t>the idea that economic growth requires growth in resource use is false</w:t>
      </w:r>
      <w:r w:rsidRPr="00AE027E">
        <w:rPr>
          <w:rStyle w:val="Emphasis"/>
        </w:rPr>
        <w:t xml:space="preserve">; rich countries have started to grow while using less and less of the planet’s most important resources. </w:t>
      </w:r>
      <w:r w:rsidRPr="00AE027E">
        <w:rPr>
          <w:rStyle w:val="Emphasis"/>
          <w:highlight w:val="green"/>
        </w:rPr>
        <w:t>For example, here is U.S. use of fresh water and various metals</w:t>
      </w:r>
      <w:r w:rsidRPr="00AE027E">
        <w:rPr>
          <w:rStyle w:val="Emphasis"/>
        </w:rPr>
        <w:t>, as well as trade-adjusted carbon emissions:</w:t>
      </w:r>
    </w:p>
    <w:p w14:paraId="22921F92" w14:textId="77777777" w:rsidR="00601082" w:rsidRPr="00182EFE" w:rsidRDefault="00601082" w:rsidP="00601082">
      <w:pPr>
        <w:shd w:val="clear" w:color="auto" w:fill="FFFFFF"/>
        <w:jc w:val="center"/>
        <w:rPr>
          <w:color w:val="1A1A1A"/>
          <w:sz w:val="29"/>
          <w:szCs w:val="29"/>
        </w:rPr>
      </w:pPr>
      <w:r w:rsidRPr="00182EFE">
        <w:rPr>
          <w:noProof/>
          <w:color w:val="1A1A1A"/>
          <w:sz w:val="29"/>
          <w:szCs w:val="29"/>
          <w:bdr w:val="none" w:sz="0" w:space="0" w:color="auto" w:frame="1"/>
        </w:rPr>
        <w:drawing>
          <wp:inline distT="0" distB="0" distL="0" distR="0" wp14:anchorId="1693EB8C" wp14:editId="43C02917">
            <wp:extent cx="2992701" cy="1934307"/>
            <wp:effectExtent l="0" t="0" r="5080" b="0"/>
            <wp:docPr id="1" name="Picture 1" descr="Chart, bar chart&#10;&#10;Description automatically generated">
              <a:hlinkClick xmlns:a="http://schemas.openxmlformats.org/drawingml/2006/main" r:id="rId2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bar chart&#10;&#10;Description automatically generated">
                      <a:hlinkClick r:id="rId26" tgtFrame="&quot;_blank&quot;"/>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002593" cy="1940701"/>
                    </a:xfrm>
                    <a:prstGeom prst="rect">
                      <a:avLst/>
                    </a:prstGeom>
                    <a:noFill/>
                    <a:ln>
                      <a:noFill/>
                    </a:ln>
                  </pic:spPr>
                </pic:pic>
              </a:graphicData>
            </a:graphic>
          </wp:inline>
        </w:drawing>
      </w:r>
    </w:p>
    <w:p w14:paraId="5AD1DFFB" w14:textId="77777777" w:rsidR="00601082" w:rsidRPr="00182EFE" w:rsidRDefault="00601082" w:rsidP="00601082">
      <w:pPr>
        <w:shd w:val="clear" w:color="auto" w:fill="FFFFFF"/>
        <w:jc w:val="center"/>
        <w:rPr>
          <w:color w:val="1A1A1A"/>
          <w:sz w:val="29"/>
          <w:szCs w:val="29"/>
        </w:rPr>
      </w:pPr>
      <w:r w:rsidRPr="00182EFE">
        <w:rPr>
          <w:noProof/>
          <w:color w:val="1A1A1A"/>
          <w:sz w:val="29"/>
          <w:szCs w:val="29"/>
          <w:bdr w:val="none" w:sz="0" w:space="0" w:color="auto" w:frame="1"/>
        </w:rPr>
        <w:drawing>
          <wp:inline distT="0" distB="0" distL="0" distR="0" wp14:anchorId="3DF54003" wp14:editId="04A58B49">
            <wp:extent cx="3965331" cy="2696228"/>
            <wp:effectExtent l="0" t="0" r="0" b="0"/>
            <wp:docPr id="4" name="Picture 4" descr="Chart, line chart&#10;&#10;Description automatically generated">
              <a:hlinkClick xmlns:a="http://schemas.openxmlformats.org/drawingml/2006/main" r:id="rId2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a:hlinkClick r:id="rId28" tgtFrame="&quot;_blank&quo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973961" cy="2702096"/>
                    </a:xfrm>
                    <a:prstGeom prst="rect">
                      <a:avLst/>
                    </a:prstGeom>
                    <a:noFill/>
                    <a:ln>
                      <a:noFill/>
                    </a:ln>
                  </pic:spPr>
                </pic:pic>
              </a:graphicData>
            </a:graphic>
          </wp:inline>
        </w:drawing>
      </w:r>
    </w:p>
    <w:p w14:paraId="408A8603" w14:textId="77777777" w:rsidR="00601082" w:rsidRPr="00182EFE" w:rsidRDefault="00601082" w:rsidP="00601082">
      <w:proofErr w:type="gramStart"/>
      <w:r w:rsidRPr="00182EFE">
        <w:t>So</w:t>
      </w:r>
      <w:proofErr w:type="gramEnd"/>
      <w:r w:rsidRPr="00182EFE">
        <w:t xml:space="preserve"> the idea here is that we don’t need degrowth; instead, we can keep raising everyone’s standard of living without exhausting the planet’s resources. Because growth doesn’t just mean </w:t>
      </w:r>
      <w:r w:rsidRPr="00182EFE">
        <w:lastRenderedPageBreak/>
        <w:t>using more and more stuff; instead, it can mean finding more efficient ways to use the stuff we have.</w:t>
      </w:r>
    </w:p>
    <w:p w14:paraId="1D43F529" w14:textId="77777777" w:rsidR="00601082" w:rsidRPr="00AE027E" w:rsidRDefault="00601082" w:rsidP="00601082">
      <w:pPr>
        <w:rPr>
          <w:rStyle w:val="Emphasis"/>
        </w:rPr>
      </w:pPr>
      <w:r w:rsidRPr="00AE027E">
        <w:rPr>
          <w:rStyle w:val="Emphasis"/>
          <w:highlight w:val="green"/>
        </w:rPr>
        <w:t>Degrowthers have two counters to this</w:t>
      </w:r>
      <w:r w:rsidRPr="00AE027E">
        <w:rPr>
          <w:rStyle w:val="Emphasis"/>
        </w:rPr>
        <w:t xml:space="preserve">. Their </w:t>
      </w:r>
      <w:r w:rsidRPr="00AE027E">
        <w:rPr>
          <w:rStyle w:val="Emphasis"/>
          <w:highlight w:val="green"/>
        </w:rPr>
        <w:t>first</w:t>
      </w:r>
      <w:r w:rsidRPr="00AE027E">
        <w:rPr>
          <w:rStyle w:val="Emphasis"/>
        </w:rPr>
        <w:t xml:space="preserve"> counter, typically, is to show </w:t>
      </w:r>
      <w:r w:rsidRPr="00AE027E">
        <w:rPr>
          <w:rStyle w:val="Emphasis"/>
          <w:highlight w:val="green"/>
        </w:rPr>
        <w:t xml:space="preserve">a graph of resource use for the entire </w:t>
      </w:r>
      <w:proofErr w:type="gramStart"/>
      <w:r w:rsidRPr="00AE027E">
        <w:rPr>
          <w:rStyle w:val="Emphasis"/>
          <w:highlight w:val="green"/>
        </w:rPr>
        <w:t>world</w:t>
      </w:r>
      <w:r w:rsidRPr="00AE027E">
        <w:rPr>
          <w:rStyle w:val="Emphasis"/>
        </w:rPr>
        <w:t>, and</w:t>
      </w:r>
      <w:proofErr w:type="gramEnd"/>
      <w:r w:rsidRPr="00AE027E">
        <w:rPr>
          <w:rStyle w:val="Emphasis"/>
        </w:rPr>
        <w:t xml:space="preserve"> show that it’s correlated with global growth. This is a weak response, for two reasons:</w:t>
      </w:r>
    </w:p>
    <w:p w14:paraId="5320F817" w14:textId="77777777" w:rsidR="00601082" w:rsidRPr="00182EFE" w:rsidRDefault="00601082" w:rsidP="00601082">
      <w:r w:rsidRPr="00AE027E">
        <w:rPr>
          <w:rStyle w:val="Emphasis"/>
          <w:highlight w:val="green"/>
        </w:rPr>
        <w:t>Degrowthers have no idea how to combine various resources</w:t>
      </w:r>
      <w:r w:rsidRPr="00AE027E">
        <w:rPr>
          <w:rStyle w:val="Emphasis"/>
        </w:rPr>
        <w:t xml:space="preserve"> into an overall measure of resource use, </w:t>
      </w:r>
      <w:r w:rsidRPr="00AE027E">
        <w:rPr>
          <w:rStyle w:val="Emphasis"/>
          <w:highlight w:val="green"/>
        </w:rPr>
        <w:t>so they </w:t>
      </w:r>
      <w:hyperlink r:id="rId30" w:history="1">
        <w:r w:rsidRPr="00AE027E">
          <w:rPr>
            <w:rStyle w:val="Emphasis"/>
            <w:highlight w:val="green"/>
          </w:rPr>
          <w:t>typically go with gross weight</w:t>
        </w:r>
      </w:hyperlink>
      <w:r w:rsidRPr="00AE027E">
        <w:rPr>
          <w:rStyle w:val="Emphasis"/>
        </w:rPr>
        <w:t xml:space="preserve">. This is absurd, since some materials are recyclable and others are not — if you “use” a ton of copper you still have the copper, whereas if you “use” a ton of oil, your oil is gone. </w:t>
      </w:r>
      <w:r w:rsidRPr="00182EFE">
        <w:t xml:space="preserve">It’s also absurd because it doesn’t </w:t>
      </w:r>
      <w:proofErr w:type="gramStart"/>
      <w:r w:rsidRPr="00182EFE">
        <w:t>take into account</w:t>
      </w:r>
      <w:proofErr w:type="gramEnd"/>
      <w:r w:rsidRPr="00182EFE">
        <w:t xml:space="preserve"> the relative abundance of resources — </w:t>
      </w:r>
      <w:r w:rsidRPr="00AE027E">
        <w:rPr>
          <w:rStyle w:val="Emphasis"/>
          <w:highlight w:val="green"/>
        </w:rPr>
        <w:t>if you figure out how to substitute 2 tons of sand for 1 ton of oil, you’re getting more efficient</w:t>
      </w:r>
      <w:r w:rsidRPr="00182EFE">
        <w:t>, since sand is much more plentiful than oil (and doesn’t pollute as much when you use it). A lot of growth is figuring out how to substitute plentiful resources for rare ones, and simply adding up gross tonnage ignores this.</w:t>
      </w:r>
    </w:p>
    <w:p w14:paraId="32DA6E29" w14:textId="77777777" w:rsidR="00601082" w:rsidRPr="00182EFE" w:rsidRDefault="00601082" w:rsidP="00601082">
      <w:r w:rsidRPr="00AE027E">
        <w:rPr>
          <w:rStyle w:val="Emphasis"/>
          <w:highlight w:val="green"/>
        </w:rPr>
        <w:t>Past trends are no guarantee of future trends</w:t>
      </w:r>
      <w:r w:rsidRPr="00AE027E">
        <w:rPr>
          <w:rStyle w:val="Emphasis"/>
        </w:rPr>
        <w:t xml:space="preserve">. Until the 70s, for instance, U.S. economic growth was closely correlated with both energy use and carbon emissions; </w:t>
      </w:r>
      <w:r w:rsidRPr="00AE027E">
        <w:rPr>
          <w:rStyle w:val="Emphasis"/>
          <w:highlight w:val="green"/>
        </w:rPr>
        <w:t>after the 70s, this correlation broke down completely and the lines started moving in opposite directions</w:t>
      </w:r>
      <w:r w:rsidRPr="00182EFE">
        <w:t>. Degrowthers present historical curves as if these are laws of nature, but we know that they are not. The trend is your friend only til the bend at the end. And the fact that rich countries have hit an inflection point where economic growth no longer depends on growing resource use is a strong indicator that industrializing countries like China will also hit this point as well. (And no, falling use in rich countries is mostly not due to outsourcing, as the emissions graph above illustrates.)</w:t>
      </w:r>
    </w:p>
    <w:p w14:paraId="00C0F2A4" w14:textId="77777777" w:rsidR="00601082" w:rsidRPr="00182EFE" w:rsidRDefault="00601082" w:rsidP="00601082">
      <w:proofErr w:type="gramStart"/>
      <w:r w:rsidRPr="00182EFE">
        <w:t>So</w:t>
      </w:r>
      <w:proofErr w:type="gramEnd"/>
      <w:r w:rsidRPr="00182EFE">
        <w:t xml:space="preserve"> this degrowther argument is just wrong. </w:t>
      </w:r>
      <w:r w:rsidRPr="00AE027E">
        <w:rPr>
          <w:rStyle w:val="Emphasis"/>
        </w:rPr>
        <w:t xml:space="preserve">But degrowthers have a </w:t>
      </w:r>
      <w:r w:rsidRPr="00AE027E">
        <w:rPr>
          <w:rStyle w:val="Emphasis"/>
          <w:highlight w:val="green"/>
        </w:rPr>
        <w:t>second</w:t>
      </w:r>
      <w:r w:rsidRPr="00AE027E">
        <w:rPr>
          <w:rStyle w:val="Emphasis"/>
        </w:rPr>
        <w:t>, far better counter to McAfee’s notion that we can have our cake and eat it too: </w:t>
      </w:r>
      <w:r w:rsidRPr="00AE027E">
        <w:rPr>
          <w:rStyle w:val="Emphasis"/>
          <w:highlight w:val="green"/>
        </w:rPr>
        <w:t>Decoupling isn’t happening fast enough</w:t>
      </w:r>
      <w:r w:rsidRPr="00AE027E">
        <w:rPr>
          <w:rStyle w:val="Emphasis"/>
        </w:rPr>
        <w:t>.</w:t>
      </w:r>
      <w:r w:rsidRPr="00182EFE">
        <w:t xml:space="preserve"> If we wait for China and India and all the countries of Africa to industrialize in a resource-intensive way like today’s developed countries did, and then to dematerialize their growth like today’s developed countries are doing now, it will be far too </w:t>
      </w:r>
      <w:proofErr w:type="gramStart"/>
      <w:r w:rsidRPr="00182EFE">
        <w:t>late</w:t>
      </w:r>
      <w:proofErr w:type="gramEnd"/>
      <w:r w:rsidRPr="00182EFE">
        <w:t xml:space="preserve"> and the planet will suffer ecological catastrophe.</w:t>
      </w:r>
    </w:p>
    <w:p w14:paraId="05292598" w14:textId="3BBF0A54" w:rsidR="00601082" w:rsidRDefault="00601082" w:rsidP="00601082">
      <w:r w:rsidRPr="00AE027E">
        <w:rPr>
          <w:rStyle w:val="Emphasis"/>
          <w:highlight w:val="green"/>
        </w:rPr>
        <w:t>This argument isn’t as strong as it sounds</w:t>
      </w:r>
      <w:r w:rsidRPr="00AE027E">
        <w:rPr>
          <w:rStyle w:val="Emphasis"/>
        </w:rPr>
        <w:t xml:space="preserve"> — </w:t>
      </w:r>
      <w:r w:rsidRPr="00AE027E">
        <w:rPr>
          <w:rStyle w:val="Emphasis"/>
          <w:highlight w:val="green"/>
        </w:rPr>
        <w:t>China and India and the rest will be able to take advantage of the efficiency-inducing technologies</w:t>
      </w:r>
      <w:r w:rsidRPr="00AE027E">
        <w:rPr>
          <w:rStyle w:val="Emphasis"/>
        </w:rPr>
        <w:t xml:space="preserve"> created by the developed countries, </w:t>
      </w:r>
      <w:r w:rsidRPr="00AE027E">
        <w:rPr>
          <w:rStyle w:val="Emphasis"/>
          <w:highlight w:val="green"/>
        </w:rPr>
        <w:t>like solar power</w:t>
      </w:r>
      <w:r w:rsidRPr="00AE027E">
        <w:rPr>
          <w:rStyle w:val="Emphasis"/>
        </w:rPr>
        <w:t xml:space="preserve"> (indeed, </w:t>
      </w:r>
      <w:hyperlink r:id="rId31" w:history="1">
        <w:r w:rsidRPr="00AE027E">
          <w:rPr>
            <w:rStyle w:val="Emphasis"/>
          </w:rPr>
          <w:t>they are already doing so</w:t>
        </w:r>
      </w:hyperlink>
      <w:r w:rsidRPr="00AE027E">
        <w:rPr>
          <w:rStyle w:val="Emphasis"/>
        </w:rPr>
        <w:t xml:space="preserve">). And </w:t>
      </w:r>
      <w:r w:rsidRPr="00AE027E">
        <w:rPr>
          <w:rStyle w:val="Emphasis"/>
          <w:highlight w:val="green"/>
        </w:rPr>
        <w:t>they will be able to embrace “dematerialized” goods and services like social networks</w:t>
      </w:r>
      <w:r w:rsidRPr="00AE027E">
        <w:rPr>
          <w:rStyle w:val="Emphasis"/>
        </w:rPr>
        <w:t xml:space="preserve"> and video games</w:t>
      </w:r>
      <w:r w:rsidRPr="00182EFE">
        <w:t xml:space="preserve"> (sorry, Xi Jinping) very early in their growth path. </w:t>
      </w:r>
      <w:proofErr w:type="gramStart"/>
      <w:r w:rsidRPr="00182EFE">
        <w:t>So</w:t>
      </w:r>
      <w:proofErr w:type="gramEnd"/>
      <w:r w:rsidRPr="00182EFE">
        <w:t xml:space="preserve"> these countries’ resource use trajectories won’t look quite like the U.S.’ or Europe’s.</w:t>
      </w:r>
    </w:p>
    <w:p w14:paraId="2AFBFE93" w14:textId="206220E0" w:rsidR="00811E79" w:rsidRDefault="00811E79" w:rsidP="00601082"/>
    <w:p w14:paraId="79574290" w14:textId="01D9EE75" w:rsidR="00601082" w:rsidRDefault="00811E79" w:rsidP="00811E79">
      <w:pPr>
        <w:pStyle w:val="Heading3"/>
      </w:pPr>
      <w:r>
        <w:lastRenderedPageBreak/>
        <w:t>A2 Kaminsk</w:t>
      </w:r>
      <w:r w:rsidR="00084042">
        <w:t>a</w:t>
      </w:r>
    </w:p>
    <w:p w14:paraId="3C7114B7" w14:textId="546B12BF" w:rsidR="00811E79" w:rsidRDefault="00811E79" w:rsidP="00811E79">
      <w:r>
        <w:t>Look—even the author says they are just speculating. There is zero reason anyone would create a death star</w:t>
      </w:r>
      <w:r w:rsidR="00E44B30">
        <w:t xml:space="preserve"> in space. A) It’s literally impossible because of the dynamics of rocket fuel where there’s a reason rocket weight </w:t>
      </w:r>
      <w:proofErr w:type="gramStart"/>
      <w:r w:rsidR="00E44B30">
        <w:t>has to</w:t>
      </w:r>
      <w:proofErr w:type="gramEnd"/>
      <w:r w:rsidR="00E44B30">
        <w:t xml:space="preserve"> be minimized to an extreme. B) if some terrorist </w:t>
      </w:r>
      <w:proofErr w:type="gramStart"/>
      <w:r w:rsidR="00E44B30">
        <w:t>actually wanted</w:t>
      </w:r>
      <w:proofErr w:type="gramEnd"/>
      <w:r w:rsidR="00E44B30">
        <w:t xml:space="preserve"> to do that, they could just nuke the earth, it would be easier to do that unsupervised.</w:t>
      </w:r>
    </w:p>
    <w:p w14:paraId="2ABB0FAA" w14:textId="653BC353" w:rsidR="00084042" w:rsidRDefault="00084042" w:rsidP="00811E79"/>
    <w:p w14:paraId="40C135E6" w14:textId="20CB9121" w:rsidR="008C73F7" w:rsidRDefault="008C73F7" w:rsidP="008C73F7">
      <w:pPr>
        <w:pStyle w:val="Heading3"/>
      </w:pPr>
      <w:r>
        <w:lastRenderedPageBreak/>
        <w:t>A2 Aronoff</w:t>
      </w:r>
    </w:p>
    <w:p w14:paraId="3C8B58D5" w14:textId="6EAD3E1A" w:rsidR="00CE4578" w:rsidRPr="00CE4578" w:rsidRDefault="00CE4578" w:rsidP="00CE4578">
      <w:pPr>
        <w:pStyle w:val="Heading4"/>
      </w:pPr>
      <w:r>
        <w:t>1] This card doesn’t have an impact</w:t>
      </w:r>
      <w:r w:rsidR="00133F08">
        <w:t xml:space="preserve">—it doesn’t say brain drain </w:t>
      </w:r>
      <w:r w:rsidR="00776104">
        <w:t xml:space="preserve">bad </w:t>
      </w:r>
      <w:r w:rsidR="00133F08">
        <w:t xml:space="preserve">and hold the line on any 1AR spin for solvency or cap bad. At worst, the Sarang ev should just be preferred because it makes a more specific claim about the difference between public and private. </w:t>
      </w:r>
    </w:p>
    <w:p w14:paraId="0F64C648" w14:textId="0BB102F8" w:rsidR="00CE4578" w:rsidRDefault="00CE4578" w:rsidP="00CE4578">
      <w:pPr>
        <w:rPr>
          <w:rStyle w:val="Style13ptBold"/>
        </w:rPr>
      </w:pPr>
      <w:r>
        <w:rPr>
          <w:rStyle w:val="Style13ptBold"/>
        </w:rPr>
        <w:t>2] Even their ev points out the need for joint development—we read green</w:t>
      </w:r>
    </w:p>
    <w:p w14:paraId="4C6F8725" w14:textId="3EC7BB2F" w:rsidR="00CE4578" w:rsidRPr="00C10E98" w:rsidRDefault="00CE4578" w:rsidP="00CE4578">
      <w:pPr>
        <w:rPr>
          <w:rStyle w:val="Style13ptBold"/>
        </w:rPr>
      </w:pPr>
      <w:r w:rsidRPr="00C10E98">
        <w:rPr>
          <w:rStyle w:val="Style13ptBold"/>
        </w:rPr>
        <w:t>Aronoff 18</w:t>
      </w:r>
    </w:p>
    <w:p w14:paraId="6DA06723" w14:textId="77777777" w:rsidR="00CE4578" w:rsidRPr="00C10E98" w:rsidRDefault="00CE4578" w:rsidP="00CE4578">
      <w:pPr>
        <w:rPr>
          <w:sz w:val="16"/>
        </w:rPr>
      </w:pPr>
      <w:r w:rsidRPr="00C10E98">
        <w:rPr>
          <w:sz w:val="16"/>
        </w:rPr>
        <w:t>(KATE ARONOFF is a staff writer at The New Republic and author of Overheated: How Capitalism Broke the Planet</w:t>
      </w:r>
      <w:r w:rsidRPr="00C10E98">
        <w:rPr>
          <w:rFonts w:ascii="Times New Roman" w:hAnsi="Times New Roman" w:cs="Times New Roman"/>
          <w:sz w:val="16"/>
        </w:rPr>
        <w:t> </w:t>
      </w:r>
      <w:r w:rsidRPr="00C10E98">
        <w:rPr>
          <w:sz w:val="16"/>
        </w:rPr>
        <w:t>—</w:t>
      </w:r>
      <w:r w:rsidRPr="00C10E98">
        <w:rPr>
          <w:rFonts w:ascii="Times New Roman" w:hAnsi="Times New Roman" w:cs="Times New Roman"/>
          <w:sz w:val="16"/>
        </w:rPr>
        <w:t> </w:t>
      </w:r>
      <w:r w:rsidRPr="00C10E98">
        <w:rPr>
          <w:sz w:val="16"/>
        </w:rPr>
        <w:t xml:space="preserve">And How We Fight Back. </w:t>
      </w:r>
      <w:hyperlink r:id="rId32" w:history="1">
        <w:r w:rsidRPr="00C10E98">
          <w:rPr>
            <w:rStyle w:val="Hyperlink"/>
            <w:sz w:val="16"/>
          </w:rPr>
          <w:t>https://inthesetimes.com/article/elon-musk-spacex-tesla-falcon-heavy-launch</w:t>
        </w:r>
      </w:hyperlink>
      <w:r w:rsidRPr="00C10E98">
        <w:rPr>
          <w:sz w:val="16"/>
        </w:rPr>
        <w:t xml:space="preserve"> , 2-8)</w:t>
      </w:r>
    </w:p>
    <w:p w14:paraId="3DA19B9B" w14:textId="77777777" w:rsidR="00CE4578" w:rsidRPr="00C10E98" w:rsidRDefault="00CE4578" w:rsidP="00CE4578">
      <w:pPr>
        <w:rPr>
          <w:sz w:val="16"/>
        </w:rPr>
      </w:pPr>
      <w:r w:rsidRPr="006A6DAB">
        <w:rPr>
          <w:rStyle w:val="StyleUnderline"/>
        </w:rPr>
        <w:t>Scientific American gawked,</w:t>
      </w:r>
      <w:r w:rsidRPr="00C10E98">
        <w:rPr>
          <w:sz w:val="16"/>
        </w:rPr>
        <w:t xml:space="preserve"> </w:t>
      </w:r>
      <w:r w:rsidRPr="00C10E98">
        <w:rPr>
          <w:rFonts w:ascii="Times New Roman" w:hAnsi="Times New Roman" w:cs="Times New Roman"/>
          <w:sz w:val="16"/>
        </w:rPr>
        <w:t>​</w:t>
      </w:r>
      <w:r w:rsidRPr="00C10E98">
        <w:rPr>
          <w:rFonts w:cs="Georgia"/>
          <w:sz w:val="16"/>
        </w:rPr>
        <w:t>“</w:t>
      </w:r>
      <w:r w:rsidRPr="00C10E98">
        <w:rPr>
          <w:sz w:val="16"/>
        </w:rPr>
        <w:t xml:space="preserve">Elon </w:t>
      </w:r>
      <w:r w:rsidRPr="006A6DAB">
        <w:rPr>
          <w:rStyle w:val="StyleUnderline"/>
        </w:rPr>
        <w:t>Musk Does It Again</w:t>
      </w:r>
      <w:r w:rsidRPr="00C10E98">
        <w:rPr>
          <w:sz w:val="16"/>
        </w:rPr>
        <w:t>,</w:t>
      </w:r>
      <w:r w:rsidRPr="00C10E98">
        <w:rPr>
          <w:rFonts w:cs="Georgia"/>
          <w:sz w:val="16"/>
        </w:rPr>
        <w:t>”</w:t>
      </w:r>
      <w:r w:rsidRPr="00C10E98">
        <w:rPr>
          <w:sz w:val="16"/>
        </w:rPr>
        <w:t xml:space="preserve"> praising the </w:t>
      </w:r>
      <w:r w:rsidRPr="00C10E98">
        <w:rPr>
          <w:rFonts w:ascii="Times New Roman" w:hAnsi="Times New Roman" w:cs="Times New Roman"/>
          <w:sz w:val="16"/>
        </w:rPr>
        <w:t>​</w:t>
      </w:r>
      <w:r w:rsidRPr="00C10E98">
        <w:rPr>
          <w:rFonts w:cs="Georgia"/>
          <w:sz w:val="16"/>
        </w:rPr>
        <w:t>“</w:t>
      </w:r>
      <w:r w:rsidRPr="00C10E98">
        <w:rPr>
          <w:sz w:val="16"/>
        </w:rPr>
        <w:t xml:space="preserve">bold technological innovations and newfound operational efficiencies that allow SpaceX to not only build its rockets for less money, but also reuse them.” </w:t>
      </w:r>
      <w:r w:rsidRPr="006A6DAB">
        <w:rPr>
          <w:rStyle w:val="StyleUnderline"/>
        </w:rPr>
        <w:t>That view</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shared by several other outlets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6A6DAB">
        <w:rPr>
          <w:rStyle w:val="StyleUnderline"/>
        </w:rPr>
        <w:t xml:space="preserve">fits comfortably with </w:t>
      </w:r>
      <w:r w:rsidRPr="006A6DAB">
        <w:rPr>
          <w:rStyle w:val="Emphasis"/>
        </w:rPr>
        <w:t>the Tony Stark-like image</w:t>
      </w:r>
      <w:r w:rsidRPr="00C10E98">
        <w:rPr>
          <w:sz w:val="16"/>
        </w:rPr>
        <w:t xml:space="preserve"> </w:t>
      </w:r>
      <w:r w:rsidRPr="006A6DAB">
        <w:rPr>
          <w:rStyle w:val="StyleUnderline"/>
        </w:rPr>
        <w:t>Musk has crafted for himself</w:t>
      </w:r>
      <w:r w:rsidRPr="00C10E98">
        <w:rPr>
          <w:sz w:val="16"/>
        </w:rPr>
        <w:t xml:space="preserve"> over the years: a quirky and slightly off-kilter playboy genius inventor capable of conquering everything from outer space to the climate crisis with the sheer force of his imagination. </w:t>
      </w:r>
      <w:r w:rsidRPr="006A6DAB">
        <w:rPr>
          <w:rStyle w:val="StyleUnderline"/>
        </w:rPr>
        <w:t>One of Musk’s long-term goals</w:t>
      </w:r>
      <w:r w:rsidRPr="00C10E98">
        <w:rPr>
          <w:sz w:val="16"/>
        </w:rPr>
        <w:t xml:space="preserve"> is to create a self-sustaining colony on </w:t>
      </w:r>
      <w:proofErr w:type="gramStart"/>
      <w:r w:rsidRPr="00C10E98">
        <w:rPr>
          <w:sz w:val="16"/>
        </w:rPr>
        <w:t>Mars, and</w:t>
      </w:r>
      <w:proofErr w:type="gramEnd"/>
      <w:r w:rsidRPr="00C10E98">
        <w:rPr>
          <w:sz w:val="16"/>
        </w:rPr>
        <w:t xml:space="preserve"> </w:t>
      </w:r>
      <w:r w:rsidRPr="006A6DAB">
        <w:rPr>
          <w:rStyle w:val="StyleUnderline"/>
        </w:rPr>
        <w:t>make humanity an interplanetary species</w:t>
      </w:r>
      <w:r w:rsidRPr="00C10E98">
        <w:rPr>
          <w:sz w:val="16"/>
        </w:rPr>
        <w:t xml:space="preserve">. He hopes to shoot two very wealthy people around the moon at some point this year. Musk has invested an awful lot of public money into making those dreams a reality. But </w:t>
      </w:r>
      <w:r w:rsidRPr="006A6DAB">
        <w:rPr>
          <w:rStyle w:val="StyleUnderline"/>
        </w:rPr>
        <w:t xml:space="preserve">why should Americans keep footing the bill for projects where only Musk and his wealthy friends can reap the rewards? Enter: </w:t>
      </w:r>
      <w:r w:rsidRPr="006A6DAB">
        <w:rPr>
          <w:rStyle w:val="Emphasis"/>
        </w:rPr>
        <w:t>the case for nationalizing</w:t>
      </w:r>
      <w:r w:rsidRPr="00C10E98">
        <w:rPr>
          <w:sz w:val="16"/>
        </w:rPr>
        <w:t xml:space="preserve"> Elon </w:t>
      </w:r>
      <w:proofErr w:type="gramStart"/>
      <w:r w:rsidRPr="00C10E98">
        <w:rPr>
          <w:sz w:val="16"/>
        </w:rPr>
        <w:t>Musk, and</w:t>
      </w:r>
      <w:proofErr w:type="gramEnd"/>
      <w:r w:rsidRPr="00C10E98">
        <w:rPr>
          <w:sz w:val="16"/>
        </w:rPr>
        <w:t xml:space="preserve"> making the U.S. government a major stakeholder in his companies. </w:t>
      </w:r>
      <w:r w:rsidRPr="006A6DAB">
        <w:rPr>
          <w:rStyle w:val="StyleUnderline"/>
        </w:rPr>
        <w:t>The common logic</w:t>
      </w:r>
      <w:r w:rsidRPr="00C10E98">
        <w:rPr>
          <w:sz w:val="16"/>
        </w:rPr>
        <w:t xml:space="preserve"> now </w:t>
      </w:r>
      <w:r w:rsidRPr="006A6DAB">
        <w:rPr>
          <w:rStyle w:val="StyleUnderline"/>
        </w:rPr>
        <w:t xml:space="preserve">holds that the </w:t>
      </w:r>
      <w:r w:rsidRPr="006A6DAB">
        <w:rPr>
          <w:rStyle w:val="Emphasis"/>
        </w:rPr>
        <w:t>private sector</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and prodigies like Musk, in particular</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6A6DAB">
        <w:rPr>
          <w:rStyle w:val="StyleUnderline"/>
        </w:rPr>
        <w:t>are better at coming up with world-changing ideas than the public sector, which is</w:t>
      </w:r>
      <w:r w:rsidRPr="00C10E98">
        <w:rPr>
          <w:sz w:val="16"/>
        </w:rPr>
        <w:t xml:space="preserve"> allegedly </w:t>
      </w:r>
      <w:r w:rsidRPr="006A6DAB">
        <w:rPr>
          <w:rStyle w:val="StyleUnderline"/>
        </w:rPr>
        <w:t>bloated</w:t>
      </w:r>
      <w:r w:rsidRPr="00C10E98">
        <w:rPr>
          <w:sz w:val="16"/>
        </w:rPr>
        <w:t xml:space="preserve"> and </w:t>
      </w:r>
      <w:r w:rsidRPr="006A6DAB">
        <w:rPr>
          <w:rStyle w:val="StyleUnderline"/>
        </w:rPr>
        <w:t>allergic to new, outside-the-box thinking</w:t>
      </w:r>
      <w:r w:rsidRPr="00C10E98">
        <w:rPr>
          <w:sz w:val="16"/>
        </w:rPr>
        <w:t xml:space="preserve">. </w:t>
      </w:r>
      <w:r w:rsidRPr="006A6DAB">
        <w:rPr>
          <w:rStyle w:val="StyleUnderline"/>
        </w:rPr>
        <w:t>Corporations’ hunt for profits and lack of bureaucratic constraints</w:t>
      </w:r>
      <w:r w:rsidRPr="00C10E98">
        <w:rPr>
          <w:sz w:val="16"/>
        </w:rPr>
        <w:t>, it</w:t>
      </w:r>
      <w:r w:rsidRPr="00C10E98">
        <w:rPr>
          <w:rFonts w:cs="Georgia"/>
          <w:sz w:val="16"/>
        </w:rPr>
        <w:t>’</w:t>
      </w:r>
      <w:r w:rsidRPr="00C10E98">
        <w:rPr>
          <w:sz w:val="16"/>
        </w:rPr>
        <w:t xml:space="preserve">s said, </w:t>
      </w:r>
      <w:r w:rsidRPr="006A6DAB">
        <w:rPr>
          <w:rStyle w:val="StyleUnderline"/>
        </w:rPr>
        <w:t>compel cutting-edge research and development in a way that the government is simply incapable of</w:t>
      </w:r>
      <w:r w:rsidRPr="00C10E98">
        <w:rPr>
          <w:sz w:val="16"/>
        </w:rPr>
        <w:t xml:space="preserve">. With any hope, more of these billionaires’ breakthroughs than not will be in the public interest. </w:t>
      </w:r>
      <w:r w:rsidRPr="006A6DAB">
        <w:rPr>
          <w:rStyle w:val="StyleUnderline"/>
        </w:rPr>
        <w:t>The reality, as economist</w:t>
      </w:r>
      <w:r w:rsidRPr="00C10E98">
        <w:rPr>
          <w:sz w:val="16"/>
        </w:rPr>
        <w:t xml:space="preserve"> Mariana </w:t>
      </w:r>
      <w:r w:rsidRPr="006A6DAB">
        <w:rPr>
          <w:rStyle w:val="StyleUnderline"/>
        </w:rPr>
        <w:t>Mazzucato argues</w:t>
      </w:r>
      <w:r w:rsidRPr="00C10E98">
        <w:rPr>
          <w:sz w:val="16"/>
        </w:rPr>
        <w:t xml:space="preserve"> in her 2013 book The Entrepreneurial State: Debunking Public vs. Private Sector Myths</w:t>
      </w:r>
      <w:r w:rsidRPr="006A6DAB">
        <w:rPr>
          <w:rStyle w:val="Emphasis"/>
        </w:rPr>
        <w:t>, is very different</w:t>
      </w:r>
      <w:r w:rsidRPr="00C10E98">
        <w:rPr>
          <w:sz w:val="16"/>
        </w:rPr>
        <w:t xml:space="preserve">. </w:t>
      </w:r>
      <w:r w:rsidRPr="006A6DAB">
        <w:rPr>
          <w:rStyle w:val="StyleUnderline"/>
        </w:rPr>
        <w:t>Many of the companies</w:t>
      </w:r>
      <w:r w:rsidRPr="00C10E98">
        <w:rPr>
          <w:sz w:val="16"/>
        </w:rPr>
        <w:t xml:space="preserve"> that are </w:t>
      </w:r>
      <w:r w:rsidRPr="006A6DAB">
        <w:rPr>
          <w:rStyle w:val="StyleUnderline"/>
        </w:rPr>
        <w:t>today considered</w:t>
      </w:r>
      <w:r w:rsidRPr="00C10E98">
        <w:rPr>
          <w:sz w:val="16"/>
        </w:rPr>
        <w:t xml:space="preserve"> to be headed by </w:t>
      </w:r>
      <w:r w:rsidRPr="006A6DAB">
        <w:rPr>
          <w:rStyle w:val="StyleUnderline"/>
        </w:rPr>
        <w:t>brilliant</w:t>
      </w:r>
      <w:r w:rsidRPr="00C10E98">
        <w:rPr>
          <w:sz w:val="16"/>
        </w:rPr>
        <w:t xml:space="preserve"> savants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people like Steve Jobs and, yes, Elon Musk</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6A6DAB">
        <w:rPr>
          <w:rStyle w:val="StyleUnderline"/>
        </w:rPr>
        <w:t xml:space="preserve">owe much of their success to </w:t>
      </w:r>
      <w:r w:rsidRPr="006A6DAB">
        <w:rPr>
          <w:rStyle w:val="Emphasis"/>
        </w:rPr>
        <w:t>decades of public sector innovation</w:t>
      </w:r>
      <w:r w:rsidRPr="00C10E98">
        <w:rPr>
          <w:sz w:val="16"/>
        </w:rPr>
        <w:t>, through repackaging technologies developed over the course of several decades into new products. Take the iPhone, essentially a collection of Defense Department research and National Science Foundation-grant projects packed into one shiny machine. “</w:t>
      </w:r>
      <w:r w:rsidRPr="006A6DAB">
        <w:rPr>
          <w:rStyle w:val="StyleUnderline"/>
        </w:rPr>
        <w:t xml:space="preserve">The </w:t>
      </w:r>
      <w:r w:rsidRPr="00CE4578">
        <w:rPr>
          <w:rStyle w:val="StyleUnderline"/>
          <w:highlight w:val="green"/>
        </w:rPr>
        <w:t>prospect of the State owning a stake in a private corporation</w:t>
      </w:r>
      <w:r w:rsidRPr="006A6DAB">
        <w:rPr>
          <w:rStyle w:val="StyleUnderline"/>
        </w:rPr>
        <w:t xml:space="preserve"> may be anathema to many parts of the capitalist world</w:t>
      </w:r>
      <w:r w:rsidRPr="00C10E98">
        <w:rPr>
          <w:sz w:val="16"/>
        </w:rPr>
        <w:t xml:space="preserve">,” Mazzucato writes, </w:t>
      </w:r>
      <w:r w:rsidRPr="00C10E98">
        <w:rPr>
          <w:rFonts w:ascii="Times New Roman" w:hAnsi="Times New Roman" w:cs="Times New Roman"/>
          <w:sz w:val="16"/>
        </w:rPr>
        <w:t>​</w:t>
      </w:r>
      <w:r w:rsidRPr="00C10E98">
        <w:rPr>
          <w:rFonts w:cs="Georgia"/>
          <w:sz w:val="16"/>
        </w:rPr>
        <w:t>“</w:t>
      </w:r>
      <w:r w:rsidRPr="006A6DAB">
        <w:rPr>
          <w:rStyle w:val="StyleUnderline"/>
        </w:rPr>
        <w:t>but given that governments are already investing in the private sector, they may as well earn a return on those investments.”</w:t>
      </w:r>
      <w:r>
        <w:rPr>
          <w:rStyle w:val="StyleUnderline"/>
        </w:rPr>
        <w:t xml:space="preserve"> </w:t>
      </w:r>
      <w:r w:rsidRPr="00C10E98">
        <w:rPr>
          <w:sz w:val="16"/>
        </w:rPr>
        <w:t xml:space="preserve">As she notes, </w:t>
      </w:r>
      <w:r w:rsidRPr="006A6DAB">
        <w:rPr>
          <w:rStyle w:val="StyleUnderline"/>
        </w:rPr>
        <w:t>Musk’s future-oriented empire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Tesla Motors, SolarCity and SpaceX</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has </w:t>
      </w:r>
      <w:r w:rsidRPr="006A6DAB">
        <w:rPr>
          <w:rStyle w:val="StyleUnderline"/>
        </w:rPr>
        <w:t xml:space="preserve">benefitted from around $5 billion in local, </w:t>
      </w:r>
      <w:proofErr w:type="gramStart"/>
      <w:r w:rsidRPr="006A6DAB">
        <w:rPr>
          <w:rStyle w:val="StyleUnderline"/>
        </w:rPr>
        <w:t>state</w:t>
      </w:r>
      <w:proofErr w:type="gramEnd"/>
      <w:r w:rsidRPr="006A6DAB">
        <w:rPr>
          <w:rStyle w:val="StyleUnderline"/>
        </w:rPr>
        <w:t xml:space="preserve"> and federal government support,</w:t>
      </w:r>
      <w:r w:rsidRPr="00C10E98">
        <w:rPr>
          <w:sz w:val="16"/>
        </w:rPr>
        <w:t xml:space="preserve"> not to mention many years of foundational public research into programs like rocket technology. </w:t>
      </w:r>
      <w:r w:rsidRPr="006A6DAB">
        <w:rPr>
          <w:rStyle w:val="StyleUnderline"/>
        </w:rPr>
        <w:t>SpaceX itself exists largely for the sake of competing for government contracts</w:t>
      </w:r>
      <w:r w:rsidRPr="00C10E98">
        <w:rPr>
          <w:sz w:val="16"/>
        </w:rPr>
        <w:t xml:space="preserve">, like its $5.5 billion partnership with NASA and the U.S. Air Force. The U.S. Department of Energy invested directly in that company, as well as in Tesla’s work on battery technology and solar panels. The latter is perhaps the biggest success story of the Department of Energy stimulus grant that also supported Solyndra, a solar energy company reliably held up by the Right as an example of the government’s failure to make wise investment decisions. </w:t>
      </w:r>
      <w:r w:rsidRPr="00C10E98">
        <w:rPr>
          <w:rFonts w:ascii="Times New Roman" w:hAnsi="Times New Roman" w:cs="Times New Roman"/>
          <w:sz w:val="16"/>
        </w:rPr>
        <w:t>​</w:t>
      </w:r>
      <w:r w:rsidRPr="00C10E98">
        <w:rPr>
          <w:rFonts w:cs="Georgia"/>
          <w:sz w:val="16"/>
        </w:rPr>
        <w:t>“</w:t>
      </w:r>
      <w:r w:rsidRPr="00C10E98">
        <w:rPr>
          <w:sz w:val="16"/>
        </w:rPr>
        <w:t>Taxpayers footed the bill for Solyndra</w:t>
      </w:r>
      <w:r w:rsidRPr="00C10E98">
        <w:rPr>
          <w:rFonts w:cs="Georgia"/>
          <w:sz w:val="16"/>
        </w:rPr>
        <w:t>’</w:t>
      </w:r>
      <w:r w:rsidRPr="00C10E98">
        <w:rPr>
          <w:sz w:val="16"/>
        </w:rPr>
        <w:t>s losses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yet got hardly any of Tesla</w:t>
      </w:r>
      <w:r w:rsidRPr="00C10E98">
        <w:rPr>
          <w:rFonts w:cs="Georgia"/>
          <w:sz w:val="16"/>
        </w:rPr>
        <w:t>’</w:t>
      </w:r>
      <w:r w:rsidRPr="00C10E98">
        <w:rPr>
          <w:sz w:val="16"/>
        </w:rPr>
        <w:t>s profits,</w:t>
      </w:r>
      <w:r w:rsidRPr="00C10E98">
        <w:rPr>
          <w:rFonts w:cs="Georgia"/>
          <w:sz w:val="16"/>
        </w:rPr>
        <w:t>”</w:t>
      </w:r>
      <w:r w:rsidRPr="00C10E98">
        <w:rPr>
          <w:sz w:val="16"/>
        </w:rPr>
        <w:t xml:space="preserve"> Mazzucato notes. As Mazzucato finds, </w:t>
      </w:r>
      <w:r w:rsidRPr="006A6DAB">
        <w:rPr>
          <w:rStyle w:val="StyleUnderline"/>
        </w:rPr>
        <w:t>the private sector hasn’t done much to earn its reputation as a risk-taker</w:t>
      </w:r>
      <w:r w:rsidRPr="00C10E98">
        <w:rPr>
          <w:sz w:val="16"/>
        </w:rPr>
        <w:t xml:space="preserve">. </w:t>
      </w:r>
      <w:r w:rsidRPr="006A6DAB">
        <w:rPr>
          <w:rStyle w:val="Emphasis"/>
        </w:rPr>
        <w:t xml:space="preserve">Corporations and venture capitalists often adopt conservative thinking and fall into </w:t>
      </w:r>
      <w:r w:rsidRPr="006A6DAB">
        <w:rPr>
          <w:rStyle w:val="Emphasis"/>
          <w:rFonts w:ascii="Times New Roman" w:hAnsi="Times New Roman" w:cs="Times New Roman"/>
        </w:rPr>
        <w:t>​</w:t>
      </w:r>
      <w:r w:rsidRPr="006A6DAB">
        <w:rPr>
          <w:rStyle w:val="Emphasis"/>
          <w:rFonts w:cs="Georgia"/>
        </w:rPr>
        <w:t>“</w:t>
      </w:r>
      <w:r w:rsidRPr="006A6DAB">
        <w:rPr>
          <w:rStyle w:val="Emphasis"/>
        </w:rPr>
        <w:t>path dependency,</w:t>
      </w:r>
      <w:r w:rsidRPr="006A6DAB">
        <w:rPr>
          <w:rStyle w:val="Emphasis"/>
          <w:rFonts w:cs="Georgia"/>
        </w:rPr>
        <w:t>”</w:t>
      </w:r>
      <w:r w:rsidRPr="006A6DAB">
        <w:rPr>
          <w:rStyle w:val="Emphasis"/>
        </w:rPr>
        <w:t xml:space="preserve"> and are generally reluctant to invest in important early-stage research that won’t necessarily turn a profit in the short-run</w:t>
      </w:r>
      <w:r w:rsidRPr="00C10E98">
        <w:rPr>
          <w:sz w:val="16"/>
        </w:rPr>
        <w:t xml:space="preserve">. </w:t>
      </w:r>
      <w:r w:rsidRPr="006A6DAB">
        <w:rPr>
          <w:rStyle w:val="StyleUnderline"/>
        </w:rPr>
        <w:t xml:space="preserve">This kind of research is inherently risky, and </w:t>
      </w:r>
      <w:proofErr w:type="gramStart"/>
      <w:r w:rsidRPr="006A6DAB">
        <w:rPr>
          <w:rStyle w:val="StyleUnderline"/>
        </w:rPr>
        <w:t>the vast majority of</w:t>
      </w:r>
      <w:proofErr w:type="gramEnd"/>
      <w:r w:rsidRPr="006A6DAB">
        <w:rPr>
          <w:rStyle w:val="StyleUnderline"/>
        </w:rPr>
        <w:t xml:space="preserve"> this kind </w:t>
      </w:r>
      <w:r w:rsidRPr="006A6DAB">
        <w:rPr>
          <w:rStyle w:val="StyleUnderline"/>
        </w:rPr>
        <w:lastRenderedPageBreak/>
        <w:t>of protean R&amp;D (</w:t>
      </w:r>
      <w:r w:rsidRPr="00C10E98">
        <w:rPr>
          <w:sz w:val="16"/>
        </w:rPr>
        <w:t xml:space="preserve">research and development) </w:t>
      </w:r>
      <w:r w:rsidRPr="006A6DAB">
        <w:rPr>
          <w:rStyle w:val="StyleUnderline"/>
        </w:rPr>
        <w:t>fails</w:t>
      </w:r>
      <w:r w:rsidRPr="00C10E98">
        <w:rPr>
          <w:sz w:val="16"/>
        </w:rPr>
        <w:t>. For every internet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birthed in the Defense Department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there are a well over a dozen Solyndras, but it’s virtually impossible to have one without the other. </w:t>
      </w:r>
      <w:r w:rsidRPr="006A6DAB">
        <w:rPr>
          <w:rStyle w:val="StyleUnderline"/>
        </w:rPr>
        <w:t>The problem runs deeper still.</w:t>
      </w:r>
      <w:r w:rsidRPr="00C10E98">
        <w:rPr>
          <w:sz w:val="16"/>
        </w:rPr>
        <w:t xml:space="preserve"> </w:t>
      </w:r>
      <w:r w:rsidRPr="006A6DAB">
        <w:rPr>
          <w:rStyle w:val="StyleUnderline"/>
        </w:rPr>
        <w:t xml:space="preserve">Whereas in the past public sector research has been able to attract top-tier talent, the myth that the private sector can do what the State can’t has created </w:t>
      </w:r>
      <w:r w:rsidRPr="006A6DAB">
        <w:rPr>
          <w:rStyle w:val="Emphasis"/>
        </w:rPr>
        <w:t>a negative feedback loop</w:t>
      </w:r>
      <w:r w:rsidRPr="006A6DAB">
        <w:rPr>
          <w:rStyle w:val="StyleUnderline"/>
        </w:rPr>
        <w:t xml:space="preserve"> whereby bright young scientists and engineers flock toward a private sector that goes on to further its reputation for being the place where the real innovation is happening.</w:t>
      </w:r>
      <w:r>
        <w:rPr>
          <w:rStyle w:val="StyleUnderline"/>
        </w:rPr>
        <w:t xml:space="preserve"> </w:t>
      </w:r>
      <w:r w:rsidRPr="006A6DAB">
        <w:rPr>
          <w:rStyle w:val="StyleUnderline"/>
        </w:rPr>
        <w:t>The alternative</w:t>
      </w:r>
      <w:r w:rsidRPr="00C10E98">
        <w:rPr>
          <w:sz w:val="16"/>
        </w:rPr>
        <w:t xml:space="preserve"> Mazzucato suggests </w:t>
      </w:r>
      <w:r w:rsidRPr="006A6DAB">
        <w:rPr>
          <w:rStyle w:val="Emphasis"/>
        </w:rPr>
        <w:t>is to socialize risk and reward alike</w:t>
      </w:r>
      <w:r w:rsidRPr="00C10E98">
        <w:rPr>
          <w:sz w:val="16"/>
        </w:rPr>
        <w:t xml:space="preserve">, </w:t>
      </w:r>
      <w:r w:rsidRPr="006A6DAB">
        <w:rPr>
          <w:rStyle w:val="StyleUnderline"/>
        </w:rPr>
        <w:t>rather than simply allowing companies that enjoy the benefits of public innovation to funnel their profits into things like stock buybacks and tax havens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or, for that matter, flamethrowers. </w:t>
      </w:r>
      <w:r w:rsidRPr="006A6DAB">
        <w:rPr>
          <w:rStyle w:val="StyleUnderline"/>
        </w:rPr>
        <w:t xml:space="preserve">When companies like SpaceX make it big, they’d be obligated to return some portion of their gains to the public infrastructure that helped them succeed, </w:t>
      </w:r>
      <w:r w:rsidRPr="006A6DAB">
        <w:rPr>
          <w:rStyle w:val="Emphasis"/>
        </w:rPr>
        <w:t>expanding the government’s capacity to facilitate more innovative development.</w:t>
      </w:r>
      <w:r>
        <w:rPr>
          <w:rStyle w:val="Emphasis"/>
        </w:rPr>
        <w:t xml:space="preserve"> </w:t>
      </w:r>
      <w:r w:rsidRPr="00CE4578">
        <w:rPr>
          <w:rStyle w:val="Emphasis"/>
        </w:rPr>
        <w:t xml:space="preserve">All this is </w:t>
      </w:r>
      <w:r w:rsidRPr="00CE4578">
        <w:rPr>
          <w:rStyle w:val="Emphasis"/>
          <w:highlight w:val="green"/>
        </w:rPr>
        <w:t>not to say that there isn’t a critical role to play for people like</w:t>
      </w:r>
      <w:r w:rsidRPr="00CE4578">
        <w:rPr>
          <w:rStyle w:val="Emphasis"/>
        </w:rPr>
        <w:t xml:space="preserve"> Jobs and </w:t>
      </w:r>
      <w:r w:rsidRPr="00CE4578">
        <w:rPr>
          <w:rStyle w:val="Emphasis"/>
          <w:highlight w:val="green"/>
        </w:rPr>
        <w:t>Musk in bringing new technology to the market</w:t>
      </w:r>
      <w:r w:rsidRPr="00CE4578">
        <w:rPr>
          <w:rStyle w:val="Emphasis"/>
        </w:rPr>
        <w:t xml:space="preserve">. </w:t>
      </w:r>
      <w:proofErr w:type="gramStart"/>
      <w:r w:rsidRPr="00CE4578">
        <w:rPr>
          <w:rStyle w:val="Emphasis"/>
        </w:rPr>
        <w:t>In all likelihood</w:t>
      </w:r>
      <w:proofErr w:type="gramEnd"/>
      <w:r w:rsidRPr="00CE4578">
        <w:rPr>
          <w:rStyle w:val="Emphasis"/>
        </w:rPr>
        <w:t>, Tesla’s Powerwall and SolarCity panels will play a key role in our transition off of fossil fuels.</w:t>
      </w:r>
      <w:r w:rsidRPr="00C10E98">
        <w:rPr>
          <w:sz w:val="16"/>
        </w:rPr>
        <w:t xml:space="preserve"> </w:t>
      </w:r>
      <w:r w:rsidRPr="006A6DAB">
        <w:rPr>
          <w:rStyle w:val="StyleUnderline"/>
        </w:rPr>
        <w:t xml:space="preserve">But lionizing Musk as the sole creator of the Powerwall and this week’s space launch stands to perpetuate a </w:t>
      </w:r>
      <w:r w:rsidRPr="006A6DAB">
        <w:rPr>
          <w:rStyle w:val="Emphasis"/>
        </w:rPr>
        <w:t>dangerous series of myths about who’s responsible</w:t>
      </w:r>
      <w:r w:rsidRPr="006A6DAB">
        <w:rPr>
          <w:rStyle w:val="StyleUnderline"/>
        </w:rPr>
        <w:t xml:space="preserve"> for such cutting-edge development</w:t>
      </w:r>
      <w:r w:rsidRPr="00C10E98">
        <w:rPr>
          <w:sz w:val="16"/>
        </w:rPr>
        <w:t xml:space="preserve">. </w:t>
      </w:r>
      <w:r w:rsidRPr="00C10E98">
        <w:rPr>
          <w:rStyle w:val="StyleUnderline"/>
        </w:rPr>
        <w:t xml:space="preserve">Through smart supply-and-demand-side policy, states can play a </w:t>
      </w:r>
      <w:r w:rsidRPr="00C10E98">
        <w:rPr>
          <w:rStyle w:val="Emphasis"/>
        </w:rPr>
        <w:t>crucial role in shaping and creating markets</w:t>
      </w:r>
      <w:r w:rsidRPr="00C10E98">
        <w:rPr>
          <w:rStyle w:val="StyleUnderline"/>
        </w:rPr>
        <w:t xml:space="preserve"> for the technologies we’ll need to navigate the 21st century</w:t>
      </w:r>
      <w:r w:rsidRPr="00C10E98">
        <w:rPr>
          <w:sz w:val="16"/>
        </w:rPr>
        <w:t xml:space="preserve">. </w:t>
      </w:r>
      <w:r w:rsidRPr="00C10E98">
        <w:rPr>
          <w:rStyle w:val="StyleUnderline"/>
        </w:rPr>
        <w:t xml:space="preserve">This can happen not just through R&amp;D but also through developments like fuel efficiency standards, which encourage carmakers to prioritize vehicles that run </w:t>
      </w:r>
      <w:proofErr w:type="gramStart"/>
      <w:r w:rsidRPr="00C10E98">
        <w:rPr>
          <w:rStyle w:val="StyleUnderline"/>
        </w:rPr>
        <w:t>off of</w:t>
      </w:r>
      <w:proofErr w:type="gramEnd"/>
      <w:r w:rsidRPr="00C10E98">
        <w:rPr>
          <w:rStyle w:val="StyleUnderline"/>
        </w:rPr>
        <w:t xml:space="preserve"> renewable energy</w:t>
      </w:r>
      <w:r w:rsidRPr="00C10E98">
        <w:rPr>
          <w:sz w:val="16"/>
        </w:rPr>
        <w:t xml:space="preserve">. </w:t>
      </w:r>
      <w:r w:rsidRPr="00C10E98">
        <w:rPr>
          <w:rStyle w:val="StyleUnderline"/>
        </w:rPr>
        <w:t>Given the mounting reality of climate change and the necessity to rapidly switch over to a clean energy economy, there’s also a bigger question about how actively the state should be encouraging certain kinds of research and manufacturing.</w:t>
      </w:r>
      <w:r w:rsidRPr="00C10E98">
        <w:rPr>
          <w:sz w:val="16"/>
        </w:rPr>
        <w:t xml:space="preserve"> </w:t>
      </w:r>
      <w:r w:rsidRPr="00CE4578">
        <w:rPr>
          <w:rStyle w:val="Emphasis"/>
        </w:rPr>
        <w:t xml:space="preserve">During World War II, the United States essentially had a planned economy: By 1945, around a quarter of manufacturing in the country was under state control. The reason for that was simple — the U.S. government saw an existential </w:t>
      </w:r>
      <w:proofErr w:type="gramStart"/>
      <w:r w:rsidRPr="00CE4578">
        <w:rPr>
          <w:rStyle w:val="Emphasis"/>
        </w:rPr>
        <w:t>threat, and</w:t>
      </w:r>
      <w:proofErr w:type="gramEnd"/>
      <w:r w:rsidRPr="00CE4578">
        <w:rPr>
          <w:rStyle w:val="Emphasis"/>
        </w:rPr>
        <w:t xml:space="preserve"> directed some of its biggest corporations to pitch in to stop it or else risk getting taken over by the state.</w:t>
      </w:r>
      <w:r w:rsidRPr="00C10E98">
        <w:rPr>
          <w:sz w:val="16"/>
        </w:rPr>
        <w:t xml:space="preserve"> There’s some Cold War nostalgia to hoisting shiny objects into orbit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a telegenic show of America</w:t>
      </w:r>
      <w:r w:rsidRPr="00C10E98">
        <w:rPr>
          <w:rFonts w:cs="Georgia"/>
          <w:sz w:val="16"/>
        </w:rPr>
        <w:t>’</w:t>
      </w:r>
      <w:r w:rsidRPr="00C10E98">
        <w:rPr>
          <w:sz w:val="16"/>
        </w:rPr>
        <w:t>s technological supremacy. But it may not be much solace to coastal residents forced to flee in the coming decades, whose homes are rendered unlivable by a mixture of extreme weather and crumbling, antiquated infrastructure. And if you’ve watched any number of big-budget sci-fi productions over the last several years, it’s not hard to imagine Musk’s Martian colony spinning off into some Elysium-style eco-apartheid, where the rich</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for the right price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can escape to new worlds while the rest of us make do on a planet of dystopian slums, </w:t>
      </w:r>
      <w:proofErr w:type="gramStart"/>
      <w:r w:rsidRPr="00C10E98">
        <w:rPr>
          <w:sz w:val="16"/>
        </w:rPr>
        <w:t>swamps</w:t>
      </w:r>
      <w:proofErr w:type="gramEnd"/>
      <w:r w:rsidRPr="00C10E98">
        <w:rPr>
          <w:sz w:val="16"/>
        </w:rPr>
        <w:t xml:space="preserve"> and deserts. </w:t>
      </w:r>
      <w:r w:rsidRPr="00C10E98">
        <w:rPr>
          <w:rStyle w:val="StyleUnderline"/>
        </w:rPr>
        <w:t>Today, the risk posed by climate change is greater still than that posed by fascism on the eve of World War II, threatening to bring about a planet that’s uninhabitable for humans, and plenty hostile to them in the meantime. In such a context, do we need to launch cars into space? Maybe not. If the public sector is going to continue footing the bill for Elon Musk’s fantasies, though, he should at least have to give back some credit, and a cut of the profits</w:t>
      </w:r>
      <w:r w:rsidRPr="00C10E98">
        <w:rPr>
          <w:sz w:val="16"/>
        </w:rPr>
        <w:t>.</w:t>
      </w:r>
    </w:p>
    <w:p w14:paraId="4F2CA204" w14:textId="77777777" w:rsidR="008C73F7" w:rsidRPr="008C73F7" w:rsidRDefault="008C73F7" w:rsidP="008C73F7"/>
    <w:p w14:paraId="7FFA9142" w14:textId="1A068EDD" w:rsidR="00084042" w:rsidRDefault="005D0D55" w:rsidP="005D0D55">
      <w:pPr>
        <w:pStyle w:val="Heading3"/>
      </w:pPr>
      <w:r>
        <w:lastRenderedPageBreak/>
        <w:t>A2 Roberts</w:t>
      </w:r>
    </w:p>
    <w:p w14:paraId="08A385A9" w14:textId="2FD6639D" w:rsidR="005D0D55" w:rsidRDefault="005D0D55" w:rsidP="00F3625B">
      <w:pPr>
        <w:pStyle w:val="Heading4"/>
      </w:pPr>
      <w:r>
        <w:t xml:space="preserve">1] This ev again doesn’t match the tag—nothing in here </w:t>
      </w:r>
      <w:r w:rsidR="00F3625B">
        <w:t>about any industry other than space.</w:t>
      </w:r>
    </w:p>
    <w:p w14:paraId="4EB83F26" w14:textId="3B8D8362" w:rsidR="00F3625B" w:rsidRPr="00F3625B" w:rsidRDefault="00F3625B" w:rsidP="00F3625B">
      <w:pPr>
        <w:pStyle w:val="Heading4"/>
      </w:pPr>
      <w:r>
        <w:t>2] don’t let them read new impact ev in the 1A to any of the 20 scenarios in this ev—justifies reading these mass cards and always winning a substantive debate because if a debris scenario took 5 sec to read with one line to explain the end state, it’s impossible to answer</w:t>
      </w:r>
    </w:p>
    <w:p w14:paraId="0D1B3112" w14:textId="27CEDD5B" w:rsidR="00E52813" w:rsidRPr="00E52813" w:rsidRDefault="00447F6F" w:rsidP="00D73073">
      <w:pPr>
        <w:pStyle w:val="Heading3"/>
      </w:pPr>
      <w:r>
        <w:lastRenderedPageBreak/>
        <w:t>Toplevel to Contention 3- Cap good</w:t>
      </w:r>
    </w:p>
    <w:p w14:paraId="0D4EE90F" w14:textId="2576B20A" w:rsidR="00D60496" w:rsidRDefault="00D60496" w:rsidP="00522A68">
      <w:pPr>
        <w:pStyle w:val="Heading4"/>
        <w:numPr>
          <w:ilvl w:val="0"/>
          <w:numId w:val="19"/>
        </w:numPr>
      </w:pPr>
      <w:bookmarkStart w:id="1" w:name="_Hlk535172201"/>
      <w:r>
        <w:t xml:space="preserve">Capitalism turns structural violence </w:t>
      </w:r>
      <w:bookmarkEnd w:id="1"/>
      <w:r>
        <w:t xml:space="preserve">--- maintaining growth minimizes the chances of violent impacts happening to the impoverished and marginalized </w:t>
      </w:r>
    </w:p>
    <w:p w14:paraId="274FAF9B" w14:textId="77777777" w:rsidR="00D60496" w:rsidRPr="00E211EF" w:rsidRDefault="00D60496" w:rsidP="00D60496">
      <w:r w:rsidRPr="00585AC1">
        <w:rPr>
          <w:rStyle w:val="Style13ptBold"/>
        </w:rPr>
        <w:t>Pinker 18</w:t>
      </w:r>
      <w:r w:rsidRPr="00585AC1">
        <w:t xml:space="preserve"> (Stephen, professor of </w:t>
      </w:r>
      <w:r w:rsidRPr="00E211EF">
        <w:t>psychology at Harvard, “Enlightenment Now: The Case for Reason, Science, Humanism, and Progress, EM) **Modified for gendered language</w:t>
      </w:r>
    </w:p>
    <w:p w14:paraId="75174F4E" w14:textId="7E777F07" w:rsidR="00E51E83" w:rsidRPr="00D4755F" w:rsidRDefault="00D60496" w:rsidP="00D4755F">
      <w:pPr>
        <w:shd w:val="clear" w:color="auto" w:fill="FFFFFF"/>
        <w:spacing w:line="235" w:lineRule="atLeast"/>
        <w:rPr>
          <w:color w:val="000000" w:themeColor="text1"/>
          <w:sz w:val="16"/>
        </w:rPr>
      </w:pPr>
      <w:r w:rsidRPr="00E8583C">
        <w:rPr>
          <w:color w:val="000000" w:themeColor="text1"/>
          <w:sz w:val="16"/>
        </w:rPr>
        <w:t>In the stacked layer graph in figure 8-5, the thickness of the bottom slab represents the number of people living in extreme poverty, the thickness of the top slab represents the number not living in poverty, and the height of the stack represents the population of the world. It shows that the number of poor people declined just as the number of all people exploded, from 3.7 billion in 1970 to 7.3 billion in 2015. (Max </w:t>
      </w:r>
      <w:r w:rsidRPr="00E8583C">
        <w:rPr>
          <w:color w:val="000000" w:themeColor="text1"/>
          <w:u w:val="single"/>
        </w:rPr>
        <w:t>Roser points out that </w:t>
      </w:r>
      <w:r w:rsidRPr="00C80102">
        <w:rPr>
          <w:color w:val="000000" w:themeColor="text1"/>
          <w:highlight w:val="green"/>
          <w:u w:val="single"/>
          <w:shd w:val="clear" w:color="auto" w:fill="FFFF00"/>
        </w:rPr>
        <w:t>if news outlets truly reported the changing state of the world, they could have run the headline NUMBER OF PEOPLE IN EXTREME POVERTY FELL BY 137,000 SINCE YESTERDAY</w:t>
      </w:r>
      <w:r w:rsidRPr="00E8583C">
        <w:rPr>
          <w:color w:val="000000" w:themeColor="text1"/>
          <w:u w:val="single"/>
        </w:rPr>
        <w:t> every day </w:t>
      </w:r>
      <w:r w:rsidRPr="00C80102">
        <w:rPr>
          <w:color w:val="000000" w:themeColor="text1"/>
          <w:highlight w:val="green"/>
          <w:u w:val="single"/>
          <w:shd w:val="clear" w:color="auto" w:fill="FFFF00"/>
        </w:rPr>
        <w:t>for the last twenty-five years.</w:t>
      </w:r>
      <w:r w:rsidRPr="00E8583C">
        <w:rPr>
          <w:color w:val="000000" w:themeColor="text1"/>
          <w:sz w:val="16"/>
        </w:rPr>
        <w:t>) </w:t>
      </w:r>
      <w:r w:rsidRPr="00E8583C">
        <w:rPr>
          <w:color w:val="000000" w:themeColor="text1"/>
          <w:u w:val="single"/>
        </w:rPr>
        <w:t>We live in a world not just with a smaller proportion of extremely poor people but with a smaller number of them, and with 6.6 billion people who are not extremely poor. </w:t>
      </w:r>
      <w:r w:rsidRPr="00E8583C">
        <w:rPr>
          <w:color w:val="000000" w:themeColor="text1"/>
          <w:sz w:val="16"/>
        </w:rPr>
        <w:t>Figure 8-5: Extreme poverty (number), 1820–2015 Sources: Our World in Data, Roser &amp; Ortiz-Ospina 2017, based on data from Bourguignon &amp; Morrison 2002 (1820–1992) and the World Bank 2016g (1981–2015). </w:t>
      </w:r>
      <w:r w:rsidRPr="00E8583C">
        <w:rPr>
          <w:color w:val="000000" w:themeColor="text1"/>
          <w:u w:val="single"/>
        </w:rPr>
        <w:t>Most surprises in history are unpleasant surprises, but this news came as a pleasant shock even to the optimists. In 2000 the United Nations laid out eight Millennium Development Goals, their starting lines backdated to 1990.25 At the time, cynical observers of that underperforming organization dismissed the targets as aspirational boilerplate. Cut the global poverty rate in half, lifting a billion people out of poverty, in twenty-five years? Yeah, yeah. But the world reached the goal five years ahead of schedule. Development experts are still rubbing their eyes.</w:t>
      </w:r>
      <w:r w:rsidRPr="00E8583C">
        <w:rPr>
          <w:color w:val="000000" w:themeColor="text1"/>
          <w:sz w:val="16"/>
        </w:rPr>
        <w:t xml:space="preserve"> Deaton writes, “This is perhaps the most important fact about wellbeing in the world since World War II.”26 The economist Robert Lucas (like Deaton, a Nobel laureate) said, “The consequences for human welfare involved [in understanding rapid economic development] are simply staggering: once one starts to think about them, it is hard to think about anything else.”27 Let’s not stop thinking about tomorrow. Though it’s always dangerous to extrapolate a historical curve, what happens when we try? If we align a ruler with the World Bank data in figure 8-4, we find that it crosses the x-axis (indicating a poverty rate of 0) in 2026. The UN gave itself a cushion in its 2015 Sustainable Development Goals (the successor to its Millennium Development Goals) and set a target of “ending extreme poverty for all people everywhere” by 2030.28 Ending extreme poverty for all people everywhere! May I live to see the day. (Not even Jesus was that optimistic: he told a supplicant, “The poor you will always have with you.”) </w:t>
      </w:r>
      <w:proofErr w:type="gramStart"/>
      <w:r w:rsidRPr="00E8583C">
        <w:rPr>
          <w:color w:val="000000" w:themeColor="text1"/>
          <w:sz w:val="16"/>
        </w:rPr>
        <w:t>Of course</w:t>
      </w:r>
      <w:proofErr w:type="gramEnd"/>
      <w:r w:rsidRPr="00E8583C">
        <w:rPr>
          <w:color w:val="000000" w:themeColor="text1"/>
          <w:sz w:val="16"/>
        </w:rPr>
        <w:t xml:space="preserve"> that day is a ways off. Hundreds of millions of people remain in extreme </w:t>
      </w:r>
      <w:proofErr w:type="gramStart"/>
      <w:r w:rsidRPr="00E8583C">
        <w:rPr>
          <w:color w:val="000000" w:themeColor="text1"/>
          <w:sz w:val="16"/>
        </w:rPr>
        <w:t>poverty, and</w:t>
      </w:r>
      <w:proofErr w:type="gramEnd"/>
      <w:r w:rsidRPr="00E8583C">
        <w:rPr>
          <w:color w:val="000000" w:themeColor="text1"/>
          <w:sz w:val="16"/>
        </w:rPr>
        <w:t xml:space="preserve"> getting to zero will require a greater effort than just extrapolating along a ruler. Though the numbers are dwindling in countries like India and Indonesia, they are increasing in the poorest of the poor countries, like Congo, Haiti, and Sudan, and the last pockets of poverty will be the hardest to eliminate.29 Also, as we approach the goal we should move the goalposts, since not-so-extreme poverty is still poverty. In introducing the concept of </w:t>
      </w:r>
      <w:proofErr w:type="gramStart"/>
      <w:r w:rsidRPr="00E8583C">
        <w:rPr>
          <w:color w:val="000000" w:themeColor="text1"/>
          <w:sz w:val="16"/>
        </w:rPr>
        <w:t>progress</w:t>
      </w:r>
      <w:proofErr w:type="gramEnd"/>
      <w:r w:rsidRPr="00E8583C">
        <w:rPr>
          <w:color w:val="000000" w:themeColor="text1"/>
          <w:sz w:val="16"/>
        </w:rPr>
        <w:t xml:space="preserve"> I warned against confusing hard-won headway with a process that magically takes place by itself. </w:t>
      </w:r>
      <w:r w:rsidRPr="00C80102">
        <w:rPr>
          <w:color w:val="000000" w:themeColor="text1"/>
          <w:highlight w:val="green"/>
          <w:u w:val="single"/>
          <w:shd w:val="clear" w:color="auto" w:fill="FFFF00"/>
        </w:rPr>
        <w:t>The point</w:t>
      </w:r>
      <w:r w:rsidRPr="00E8583C">
        <w:rPr>
          <w:color w:val="000000" w:themeColor="text1"/>
          <w:u w:val="single"/>
        </w:rPr>
        <w:t> of calling attention to progress </w:t>
      </w:r>
      <w:r w:rsidRPr="00C80102">
        <w:rPr>
          <w:color w:val="000000" w:themeColor="text1"/>
          <w:highlight w:val="green"/>
          <w:u w:val="single"/>
          <w:shd w:val="clear" w:color="auto" w:fill="FFFF00"/>
        </w:rPr>
        <w:t xml:space="preserve">is </w:t>
      </w:r>
      <w:r w:rsidRPr="00E8583C">
        <w:rPr>
          <w:color w:val="000000" w:themeColor="text1"/>
          <w:u w:val="single"/>
        </w:rPr>
        <w:t>not self-congratulation but</w:t>
      </w:r>
      <w:r w:rsidRPr="00C80102">
        <w:rPr>
          <w:color w:val="000000" w:themeColor="text1"/>
          <w:highlight w:val="green"/>
          <w:u w:val="single"/>
          <w:shd w:val="clear" w:color="auto" w:fill="FFFF00"/>
        </w:rPr>
        <w:t xml:space="preserve"> identifying the causes so we can do more of what works.</w:t>
      </w:r>
      <w:r w:rsidRPr="00E8583C">
        <w:rPr>
          <w:color w:val="000000" w:themeColor="text1"/>
          <w:u w:val="single"/>
        </w:rPr>
        <w:t> And since we know that something has worked, it’s unnecessary to keep depicting the developing world as a basket case to shake people out of their apathy—with the danger that they will think that additional support would just be throwing money down a rat hole.</w:t>
      </w:r>
      <w:r w:rsidRPr="00E8583C">
        <w:rPr>
          <w:color w:val="000000" w:themeColor="text1"/>
          <w:sz w:val="16"/>
        </w:rPr>
        <w:t>30 So what is the world doing right? As with most forms of progress, a lot of good things happen at once and reinforce one another, so it’s hard to identify a first domino. Cynical explanations, such as that the enrichment is a one-time dividend of a surge in the price of oil and other commodities, or that the statistics are inflated by the rise of populous China, have been examined and dismissed. Radelet and other development experts point to five causes.31 “In 1976,” Radelet writes, “</w:t>
      </w:r>
      <w:r w:rsidRPr="00E8583C">
        <w:rPr>
          <w:color w:val="000000" w:themeColor="text1"/>
          <w:u w:val="single"/>
        </w:rPr>
        <w:t>Mao single-handedly and dramatically changed the direction of global poverty with one simple act: he died</w:t>
      </w:r>
      <w:r w:rsidRPr="00E8583C">
        <w:rPr>
          <w:color w:val="000000" w:themeColor="text1"/>
          <w:sz w:val="16"/>
        </w:rPr>
        <w:t>.”32 Though China’s rise is not exclusively responsible for the Great Convergence, the country’s sheer bulk is bound to move the totals around, and the explanations for its progress apply elsewhere. The death of Mao Zedong is emblematic of three of the major causes of the Great Convergence. The first is the decline of communism (together with intrusive socialism). For reasons we have seen, market economies can generate wealth prodigiously while totalitarian </w:t>
      </w:r>
      <w:r w:rsidRPr="00C80102">
        <w:rPr>
          <w:color w:val="000000" w:themeColor="text1"/>
          <w:highlight w:val="green"/>
          <w:u w:val="single"/>
          <w:shd w:val="clear" w:color="auto" w:fill="FFFF00"/>
        </w:rPr>
        <w:t xml:space="preserve">planned economies impose scarcity, stagnation, and often famine. Market economies, </w:t>
      </w:r>
      <w:r w:rsidRPr="00E8583C">
        <w:rPr>
          <w:color w:val="000000" w:themeColor="text1"/>
          <w:u w:val="single"/>
        </w:rPr>
        <w:t xml:space="preserve">in addition to reaping the benefits of specialization and providing incentives for people to produce things that </w:t>
      </w:r>
      <w:r w:rsidRPr="00E8583C">
        <w:rPr>
          <w:color w:val="000000" w:themeColor="text1"/>
          <w:u w:val="single"/>
        </w:rPr>
        <w:lastRenderedPageBreak/>
        <w:t>other people want, </w:t>
      </w:r>
      <w:r w:rsidRPr="00C80102">
        <w:rPr>
          <w:color w:val="000000" w:themeColor="text1"/>
          <w:highlight w:val="green"/>
          <w:u w:val="single"/>
        </w:rPr>
        <w:t>solve</w:t>
      </w:r>
      <w:r w:rsidRPr="00E8583C">
        <w:rPr>
          <w:color w:val="000000" w:themeColor="text1"/>
          <w:u w:val="single"/>
        </w:rPr>
        <w:t xml:space="preserve"> the problem of coordinating the efforts of hundreds of millions of people by using prices to propagate information about need and availability far and wide, </w:t>
      </w:r>
      <w:r w:rsidRPr="00C80102">
        <w:rPr>
          <w:color w:val="000000" w:themeColor="text1"/>
          <w:highlight w:val="green"/>
          <w:u w:val="single"/>
          <w:shd w:val="clear" w:color="auto" w:fill="FFFF00"/>
        </w:rPr>
        <w:t>a computational problem that no planner is brilliant enough to solve</w:t>
      </w:r>
      <w:r w:rsidRPr="00E8583C">
        <w:rPr>
          <w:color w:val="000000" w:themeColor="text1"/>
          <w:u w:val="single"/>
        </w:rPr>
        <w:t> from a central bureau.</w:t>
      </w:r>
      <w:r w:rsidRPr="00E8583C">
        <w:rPr>
          <w:color w:val="000000" w:themeColor="text1"/>
          <w:sz w:val="16"/>
        </w:rPr>
        <w:t>33 </w:t>
      </w:r>
      <w:r w:rsidRPr="00E8583C">
        <w:rPr>
          <w:color w:val="000000" w:themeColor="text1"/>
          <w:u w:val="single"/>
        </w:rPr>
        <w:t>A shift from collectivization, centralized control, government monopolies, and suffocating permit bureaucracies</w:t>
      </w:r>
      <w:r w:rsidRPr="00E8583C">
        <w:rPr>
          <w:color w:val="000000" w:themeColor="text1"/>
          <w:sz w:val="16"/>
        </w:rPr>
        <w:t> (what in India was called “the license raj”) </w:t>
      </w:r>
      <w:r w:rsidRPr="00E8583C">
        <w:rPr>
          <w:color w:val="000000" w:themeColor="text1"/>
          <w:u w:val="single"/>
        </w:rPr>
        <w:t>to open economies took place on a number of fronts beginning in the 1980s.</w:t>
      </w:r>
      <w:r w:rsidRPr="00E8583C">
        <w:rPr>
          <w:color w:val="000000" w:themeColor="text1"/>
          <w:sz w:val="16"/>
        </w:rPr>
        <w:t> They </w:t>
      </w:r>
      <w:r w:rsidRPr="00E8583C">
        <w:rPr>
          <w:color w:val="000000" w:themeColor="text1"/>
          <w:u w:val="single"/>
        </w:rPr>
        <w:t>included Deng Xiaoping’s embrace of capitalism in China, the collapse of the Soviet Union and its domination of Eastern Europe, and the liberalization of the economies of India, Brazil, Vietnam, and other countries. Though intellectuals are apt to do a spit take when they read a defense of capitalism, its economic benefits are so obvious that they don’t need to be shown with numbers. They can literally be seen from space. A satellite photograph of Korea showing the capitalist South aglow in light and the Communist North a pit of darkness vividly illustrates the contrast in the wealth-generating capability between the two economic systems, holding geography, history, and culture constant.</w:t>
      </w:r>
      <w:r w:rsidRPr="00E8583C">
        <w:rPr>
          <w:color w:val="000000" w:themeColor="text1"/>
          <w:sz w:val="16"/>
        </w:rPr>
        <w:t xml:space="preserve"> Other matched pairs with an experimental group and a control group lead to the same conclusion: West and East Germany when they were divided by the Iron Curtain; Botswana versus Zimbabwe under Robert Mugabe; Chile versus Venezuela under Hugo Chávez and Nicolás Maduro—the latter a once-wealthy, oil-rich country now suffering from widespread hunger and a critical shortage of medical care.34 It’s important to add that the market economies which blossomed in the more fortunate parts of the developing world were not the laissez-faire anarchies of right-wing fantasies and left-wing nightmares. To varying degrees, their governments invested in education, public health, infrastructure, and agricultural and job training, together with social insurance and poverty-reduction programs.35 Radelet’s second explanation of the Great Convergence is leadership. Mao imposed more than communism </w:t>
      </w:r>
      <w:proofErr w:type="gramStart"/>
      <w:r w:rsidRPr="00E8583C">
        <w:rPr>
          <w:color w:val="000000" w:themeColor="text1"/>
          <w:sz w:val="16"/>
        </w:rPr>
        <w:t>on</w:t>
      </w:r>
      <w:proofErr w:type="gramEnd"/>
      <w:r w:rsidRPr="00E8583C">
        <w:rPr>
          <w:color w:val="000000" w:themeColor="text1"/>
          <w:sz w:val="16"/>
        </w:rPr>
        <w:t xml:space="preserve"> China. He was a mercurial megalomaniac who foisted crackbrained schemes on the country, such as the Great Leap Forward (with its gargantuan communes, useless backyard smelters, and screwball agronomic practices) and the Cultural Revolution (which turned the younger generation into gangs of thugs who terrorized teachers, managers, and descendants of “rich peasants”).36 During the decades of stagnation from the 1970s to the early 1990s, many other developing countries were commandeered by psychopathic strongmen with ideological, religious, tribal, paranoid, or self-aggrandizing agendas rather than a mandate to enhance the well-being of their citizens. Depending on their sympathy or antipathy for communism, they were propped up by the Soviet Union or the United States under the principle “He may be a son of a bitch, but he’s our son of a bitch.”37 The 1990s and 2000s saw a spread of democracy (chapter 14) and the rise of levelheaded, humanistic leaders—not just national statesmen like Nelson Mandela, Corazon Aquino, and Ellen Johnson Sirleaf but local religious and civil-society leaders acting to improve the lives of their compatriots.38 A third cause was the end of the Cold War. It not only pulled the rug out from under </w:t>
      </w:r>
      <w:proofErr w:type="gramStart"/>
      <w:r w:rsidRPr="00E8583C">
        <w:rPr>
          <w:color w:val="000000" w:themeColor="text1"/>
          <w:sz w:val="16"/>
        </w:rPr>
        <w:t>a number of</w:t>
      </w:r>
      <w:proofErr w:type="gramEnd"/>
      <w:r w:rsidRPr="00E8583C">
        <w:rPr>
          <w:color w:val="000000" w:themeColor="text1"/>
          <w:sz w:val="16"/>
        </w:rPr>
        <w:t xml:space="preserve"> tinpot dictators but snuffed out many of the civil wars that had racked developing countries since they attained independence in the 1960s. Civil war is both a humanitarian disaster and an economic one, as facilities are destroyed, resources are diverted, children are kept out of school, and managers and workers are pulled away from work or killed. The economist Paul Collier, who calls war “development in reverse,” has estimated that a typical civil war costs a country $50 billion.39 A fourth cause is globalization, in particular the explosion in trade made possible by container ships and jet airplanes and by the liberalization of tariffs and other barriers to investment and trade. Classical economics and common sense agree that a larger trading network should make everyone, on average, better off. As countries specialize in different goods and services, they can produce them more efficiently, and it doesn’t cost them much more to offer their wares to billions of people than to thousands. At the same time buyers, shopping for the best price in a global bazaar, can get more of what they want. (Common sense is less likely to appreciate a corollary called comparative advantage, which predicts that, on average, everyone is better off when each country sells the goods and services that it can produce most efficiently even if the buyers could produce them still more efficiently themselves.) Notwithstanding the horror that the word elicits in many parts of the political spectrum, globalization, development analysts agree, has been a bonanza for the poor. Deaton notes, “Some argue that globalization is a neoliberal conspiracy designed to enrich a very few at the expense of many. If so, that conspiracy was a disastrous failure—or at least, it helped more than a billion people as an unintended consequence. If only unintended consequences always worked so favorably.”40 </w:t>
      </w:r>
      <w:r w:rsidRPr="00E8583C">
        <w:rPr>
          <w:color w:val="000000" w:themeColor="text1"/>
          <w:u w:val="single"/>
        </w:rPr>
        <w:t xml:space="preserve">To be sure, the industrialization of the developing world, like the Industrial Revolution two centuries before it, has produced working conditions that are harsh by the standards of modern rich countries and have elicited bitter condemnation. The Romantic movement in the 19th century was partly a reaction to the “dark </w:t>
      </w:r>
      <w:r w:rsidRPr="0017360D">
        <w:rPr>
          <w:color w:val="000000" w:themeColor="text1"/>
          <w:u w:val="single"/>
        </w:rPr>
        <w:t xml:space="preserve">satanic mills” (as William Blake called them), and since that time a loathing of industry has been a sacred value of C. P. Snow’s Second Culture of literary intellectuals.41 Nothing in Snow’s essay enraged </w:t>
      </w:r>
      <w:r w:rsidRPr="0017360D">
        <w:rPr>
          <w:u w:val="single"/>
        </w:rPr>
        <w:t xml:space="preserve">his assailant F. R. Leavis as much as this passage: It is all very well for us, sitting pretty, to think that material standards of living don’t matter all that much. It is all very well for one, as a personal choice, to </w:t>
      </w:r>
      <w:r w:rsidRPr="0017360D">
        <w:rPr>
          <w:u w:val="single"/>
        </w:rPr>
        <w:lastRenderedPageBreak/>
        <w:t>reject industrialization—do a modern Walden if you like, and if you go without much food, see most of your children die in infancy, despise the comforts of literacy, accept twenty years off your own life, then I respect you for the strength of your aesthetic revulsion. But I don’t respect you in the slightest if, even passively, you try to impose the same choice on others who are</w:t>
      </w:r>
      <w:r w:rsidRPr="0017360D">
        <w:rPr>
          <w:color w:val="000000" w:themeColor="text1"/>
          <w:u w:val="single"/>
        </w:rPr>
        <w:t xml:space="preserve"> not free to choose. In fact, we know what their choice would be. For, with singular unanimity, in</w:t>
      </w:r>
      <w:r w:rsidRPr="00E8583C">
        <w:rPr>
          <w:color w:val="000000" w:themeColor="text1"/>
          <w:u w:val="single"/>
        </w:rPr>
        <w:t xml:space="preserve"> any country where they have had the chance, the poor have walked off the land into the factories as fast as the factories could take them</w:t>
      </w:r>
      <w:r w:rsidRPr="00E8583C">
        <w:rPr>
          <w:color w:val="000000" w:themeColor="text1"/>
          <w:sz w:val="16"/>
        </w:rPr>
        <w:t>.42 As we have seen, Snow was accurate in his claims about advances in life and health, and he was also right that the appropriate standard in considering the plight of the poor in industrializing countries is the set of alternatives available to them where and when they live. Snow’s argument is being echoed fifty years later by development experts such as Radelet, who observes </w:t>
      </w:r>
      <w:r w:rsidRPr="00E8583C">
        <w:rPr>
          <w:color w:val="000000" w:themeColor="text1"/>
          <w:u w:val="single"/>
        </w:rPr>
        <w:t>that “while working on the factory floor is often referred to as sweatshop labor, it is often better than the grand[parent] of all sweatshops: working in the fields as an agricultural day laborer.” </w:t>
      </w:r>
      <w:r w:rsidRPr="00E8583C">
        <w:rPr>
          <w:color w:val="000000" w:themeColor="text1"/>
          <w:sz w:val="16"/>
        </w:rPr>
        <w:t>When I lived in Indonesia in the early 1990s, I arrived with a somewhat romanticized view of the beauty of people working in rice paddies, together with reservations about the rapidly growing factory jobs. The longer I was there, the more I recognized how incredibly difficult it is to work in the rice fields. It’s a backbreaking grind, with people eking out the barest of livings by bending over for hours in the hot sun to terrace the fields, plant the seeds, pull the weeds, transplant the seedlings, chase the pests, and harvest the grain. Standing in the pools of water brings leeches and the constant risk of malaria, encephalitis, and other diseases. And, of course, it is hot, all the time. So, it was not too much of a surprise that when factory jobs opened offering wages of $2 a day, hundreds of people lined up just to get a shot at applying.43 The benefits of industrial employment can go beyond material living standards. For the women who get these jobs, it can be a liberation. In her article “The Feminist Side of Sweatshops,” Chelsea Follett (the managing editor of HumanProgress) recounts that factory work in the 19th century offered women an escape from the traditional gender roles of farm and village life, and so was held by some men at the time “sufficient to damn to infamy the most worthy and virtuous girl.” The girls themselves did not always see it that way. A textile mill worker in Lowell, Massachusetts, wrote in 1840: We are collected . . . to get money, as much of it and as fast as we can</w:t>
      </w:r>
      <w:proofErr w:type="gramStart"/>
      <w:r w:rsidRPr="00E8583C">
        <w:rPr>
          <w:color w:val="000000" w:themeColor="text1"/>
          <w:sz w:val="16"/>
        </w:rPr>
        <w:t>. . . .</w:t>
      </w:r>
      <w:proofErr w:type="gramEnd"/>
      <w:r w:rsidRPr="00E8583C">
        <w:rPr>
          <w:color w:val="000000" w:themeColor="text1"/>
          <w:sz w:val="16"/>
        </w:rPr>
        <w:t xml:space="preserve"> Strange would it be, if in money-loving New England, one of the most lucrative female employments should be rejected because it is toilsome, or because some people are prejudiced against it. Yankee girls have too much independence for that.44 Here again, experiences during the Industrial Revolution prefigure those in the developing world today. Kavita Ramdas, the head of the Global Fund for Women, said in 2001 that in an Indian village “all there is for a woman is to obey her husband and relatives, pound millet, and sing. If she moves to town, she can get a job, start a business, and get education for her children.”45 An analysis in Bangladesh confirmed that the women who worked in the garment industry (as my grandparents did in 1930s Canada) enjoyed rising wages, later marriage, and fewer and better-educated children.46 Over the course of a generation, slums, barrios, and favelas can morph into suburbs, and the working class can become middle class.47 </w:t>
      </w:r>
      <w:r w:rsidRPr="00E8583C">
        <w:rPr>
          <w:color w:val="000000" w:themeColor="text1"/>
          <w:u w:val="single"/>
        </w:rPr>
        <w:t xml:space="preserve">To appreciate the long-term benefits of industrialization one does not have to accept its cruelties. One can imagine an alternative history of the Industrial Revolution in which modern sensibilities applied earlier and the factories operated without children and with better working conditions for the adults. Today there are doubtless factories in the developing world that could offer as many </w:t>
      </w:r>
      <w:proofErr w:type="gramStart"/>
      <w:r w:rsidRPr="00E8583C">
        <w:rPr>
          <w:color w:val="000000" w:themeColor="text1"/>
          <w:u w:val="single"/>
        </w:rPr>
        <w:t>jobs</w:t>
      </w:r>
      <w:proofErr w:type="gramEnd"/>
      <w:r w:rsidRPr="00E8583C">
        <w:rPr>
          <w:color w:val="000000" w:themeColor="text1"/>
          <w:u w:val="single"/>
        </w:rPr>
        <w:t xml:space="preserve"> and still turn a profit while treating their workers more humanely</w:t>
      </w:r>
      <w:r w:rsidRPr="00C80102">
        <w:rPr>
          <w:color w:val="000000" w:themeColor="text1"/>
          <w:highlight w:val="green"/>
          <w:u w:val="single"/>
          <w:shd w:val="clear" w:color="auto" w:fill="FFFF00"/>
        </w:rPr>
        <w:t>. Pressure from trade negotiators and consumer protests has measurably improved working conditions in many places, and it is a natural progression as countries get richer and more integrated into the global community</w:t>
      </w:r>
      <w:r w:rsidRPr="00E8583C">
        <w:rPr>
          <w:color w:val="000000" w:themeColor="text1"/>
          <w:sz w:val="16"/>
        </w:rPr>
        <w:t> (as we will see in chapters 12 and 17 when we look at the history of working conditions in our own society).48 </w:t>
      </w:r>
      <w:r w:rsidRPr="00C80102">
        <w:rPr>
          <w:color w:val="000000" w:themeColor="text1"/>
          <w:highlight w:val="green"/>
          <w:u w:val="single"/>
          <w:shd w:val="clear" w:color="auto" w:fill="FFFF00"/>
        </w:rPr>
        <w:t>Progress consists not in accepting every change as</w:t>
      </w:r>
      <w:r w:rsidRPr="00E8583C">
        <w:rPr>
          <w:color w:val="000000" w:themeColor="text1"/>
          <w:u w:val="single"/>
        </w:rPr>
        <w:t> part of </w:t>
      </w:r>
      <w:r w:rsidRPr="00C80102">
        <w:rPr>
          <w:color w:val="000000" w:themeColor="text1"/>
          <w:highlight w:val="green"/>
          <w:u w:val="single"/>
          <w:shd w:val="clear" w:color="auto" w:fill="FFFF00"/>
        </w:rPr>
        <w:t>an indivisible package</w:t>
      </w:r>
      <w:r w:rsidRPr="00E8583C">
        <w:rPr>
          <w:color w:val="000000" w:themeColor="text1"/>
          <w:u w:val="single"/>
        </w:rPr>
        <w:t>—as if we had to make a yes-or-no decision on whether the Industrial Revolution, or globalization, is a good thing or bad thing, exactly as each has unfolded in every detail. </w:t>
      </w:r>
      <w:r w:rsidRPr="00E8583C">
        <w:rPr>
          <w:color w:val="000000" w:themeColor="text1"/>
          <w:sz w:val="16"/>
        </w:rPr>
        <w:t xml:space="preserve">Progress consists of unbundling the features of a social process as much as we can to maximize the human benefits while minimizing the harms. The last, and in many analyses the most important, contributor to the Great Convergence is science and technology.49 Life is getting cheaper, in a good way. Thanks to advances in know-how, an hour of labor can buy more food, health, education, clothing, building materials, and small necessities and luxuries than it used to. Not only can people eat cheaper food and take cheaper medicines, but children can wear cheap plastic sandals instead of going barefoot, and adults can hang out together getting their hair done or watching a soccer game using cheap solar panels and appliances. As for good advice on health, farming, and business: it’s better than cheap; it’s free. Today about half the adults in the world own a smartphone, and there are as many subscriptions as people. In parts of the world without roads, landlines, postal service, newspapers, or banks, mobile phones are more than a way to share gossip and cat photos; they are a major generator of wealth. They allow people to transfer money, order supplies, track the weather and markets, find day labor, get advice on health and farming practices, even obtain a primary education.50 An analysis by the economist Robert Jensen subtitled “The </w:t>
      </w:r>
      <w:r w:rsidRPr="00E8583C">
        <w:rPr>
          <w:color w:val="000000" w:themeColor="text1"/>
          <w:sz w:val="16"/>
        </w:rPr>
        <w:lastRenderedPageBreak/>
        <w:t>Micro and Mackerel Economics of Information” showed how South Indian small fishermen increased their income and lowered the local price of fish by using their mobile phones at sea to find the market which offered the best price that day, sparing them from having to unload their perishable catch on fish-glutted towns while other towns went fishless.51 In this way mobile phones are allowing hundreds of millions of small farmers and fishers to become the omniscient rational actors in the ideal frictionless markets of economics textbooks. According to one estimate, every cell phone adds $3,000 to the annual GDP of a developing country.52 The beneficent power of knowledge has rewritten the rules of global development. Development experts differ on the wisdom of foreign aid. Some argue that it does more harm than good by enriching corrupt governments and competing with local commerce.53 Others cite recent numbers which suggest that intelligently allocated aid has in fact done tremendous good.54 But while they disagree on the effects of donated food and dollars, all agree that donated technology—medicines, electronics, crop varieties, and best practices in agriculture, business, and public health—has been an unalloyed boon. (As Jefferson noted, he who receives an idea from me receives instruction without lessening mine.) And for all the emphasis I’ve placed on GDP per capita, the value of knowledge has made that measure less relevant to what we really care about, quality of life. If I had squeezed a line for Africa into the lower right corner of figure 8-3, it would look unimpressive: the line would curve upward, to be sure, but without the exponential blastoff of the lines for Europe and Asia. Charles Kenny emphasizes that the actual progress of Africa belies the shallow slope, because health, longevity, and education are so much more affordable than they used to be. Though in general people in richer countries live longer (a relationship called the Preston curve, after the economist who discovered it), the whole curve is being pushed upward, as everyone is living longer regardless of income.55 In the richest country two centuries ago (the Netherlands), life expectancy was just forty, and in no country was it above forty-five. Today, life expectancy in the poorest country in the world (the Central African Republic) is fifty-four, and in no country is it below forty-five.56 Though it’s easy to sneer at national income as a shallow and materialistic measure, it correlates with every indicator of human flourishing, as we will repeatedly see in the chapters to come. Most obviously, GDP per capita correlates with longevity, health, and nutrition.57 Less obviously, it correlates with higher ethical values like peace, freedom, human rights, and tolerance.58 Richer countries, on average, fight fewer wars with each other (chapter 11), are less likely to be riven by civil wars (chapter 11), are more likely to become and stay democratic (chapter 14), and have greater respect for human rights (chapter 14—on average, that is; Arab oil states are rich but repressive). The citizens of richer countries have greater respect for “emancipative” or liberal values such as women’s equality, free speech, gay rights, participatory democracy, and protection of the environment (chapters 10 and 15). </w:t>
      </w:r>
      <w:r w:rsidRPr="00C80102">
        <w:rPr>
          <w:color w:val="000000" w:themeColor="text1"/>
          <w:highlight w:val="green"/>
          <w:u w:val="single"/>
          <w:shd w:val="clear" w:color="auto" w:fill="FFFF00"/>
        </w:rPr>
        <w:t>Not surprisingly, as countries get richer they get happier</w:t>
      </w:r>
      <w:r w:rsidRPr="00E8583C">
        <w:rPr>
          <w:color w:val="000000" w:themeColor="text1"/>
          <w:sz w:val="16"/>
        </w:rPr>
        <w:t> (chapter 18); </w:t>
      </w:r>
      <w:r w:rsidRPr="00C80102">
        <w:rPr>
          <w:color w:val="000000" w:themeColor="text1"/>
          <w:highlight w:val="green"/>
          <w:u w:val="single"/>
          <w:shd w:val="clear" w:color="auto" w:fill="FFFF00"/>
        </w:rPr>
        <w:t>more surprisingly</w:t>
      </w:r>
      <w:r w:rsidRPr="00E8583C">
        <w:rPr>
          <w:color w:val="000000" w:themeColor="text1"/>
          <w:u w:val="single"/>
        </w:rPr>
        <w:t>, as countries get richer </w:t>
      </w:r>
      <w:r w:rsidRPr="00C80102">
        <w:rPr>
          <w:color w:val="000000" w:themeColor="text1"/>
          <w:highlight w:val="green"/>
          <w:u w:val="single"/>
          <w:shd w:val="clear" w:color="auto" w:fill="FFFF00"/>
        </w:rPr>
        <w:t>they get smarter</w:t>
      </w:r>
      <w:r w:rsidRPr="00E8583C">
        <w:rPr>
          <w:color w:val="000000" w:themeColor="text1"/>
          <w:sz w:val="16"/>
        </w:rPr>
        <w:t> (chapter 16).59 </w:t>
      </w:r>
      <w:r w:rsidRPr="00E8583C">
        <w:rPr>
          <w:color w:val="000000" w:themeColor="text1"/>
          <w:u w:val="single"/>
        </w:rPr>
        <w:t>In explaining this Somalia-to-Sweden continuum, with poor violent repressive unhappy countries at one end and rich peaceful liberal happy ones at the other, correlation is not causation, and other factors like education, geography, history, and culture may play roles.</w:t>
      </w:r>
      <w:r w:rsidRPr="00E8583C">
        <w:rPr>
          <w:color w:val="000000" w:themeColor="text1"/>
          <w:sz w:val="16"/>
        </w:rPr>
        <w:t>60 But when the quants try to tease them apart, they find that </w:t>
      </w:r>
      <w:r w:rsidRPr="00E8583C">
        <w:rPr>
          <w:color w:val="000000" w:themeColor="text1"/>
          <w:u w:val="single"/>
        </w:rPr>
        <w:t>economic development does seem to be a major mover of human welfare.</w:t>
      </w:r>
      <w:r w:rsidRPr="00E8583C">
        <w:rPr>
          <w:color w:val="000000" w:themeColor="text1"/>
          <w:sz w:val="16"/>
        </w:rPr>
        <w:t xml:space="preserve">61 In an old academic joke, a dean is presiding over a faculty meeting when a genie appears and offers him one of three wishes—money, fame, or wisdom. The dean replies, “That’s easy. I’m a scholar. I’ve devoted my life to understanding. </w:t>
      </w:r>
      <w:proofErr w:type="gramStart"/>
      <w:r w:rsidRPr="00E8583C">
        <w:rPr>
          <w:color w:val="000000" w:themeColor="text1"/>
          <w:sz w:val="16"/>
        </w:rPr>
        <w:t>Of course</w:t>
      </w:r>
      <w:proofErr w:type="gramEnd"/>
      <w:r w:rsidRPr="00E8583C">
        <w:rPr>
          <w:color w:val="000000" w:themeColor="text1"/>
          <w:sz w:val="16"/>
        </w:rPr>
        <w:t xml:space="preserve"> I’ll take wisdom.” The genie waves his hand and vanishes in a puff of smoke. The smoke clears to reveal the dean with his head in his hands, lost in thought. A minute elapses. Ten minutes. Fifteen. </w:t>
      </w:r>
      <w:proofErr w:type="gramStart"/>
      <w:r w:rsidRPr="00E8583C">
        <w:rPr>
          <w:color w:val="000000" w:themeColor="text1"/>
          <w:sz w:val="16"/>
        </w:rPr>
        <w:t>Finally</w:t>
      </w:r>
      <w:proofErr w:type="gramEnd"/>
      <w:r w:rsidRPr="00E8583C">
        <w:rPr>
          <w:color w:val="000000" w:themeColor="text1"/>
          <w:sz w:val="16"/>
        </w:rPr>
        <w:t xml:space="preserve"> a professor calls out, “Well? Well?” The dean mutters, “I should have taken the money.”</w:t>
      </w:r>
    </w:p>
    <w:p w14:paraId="3315D417" w14:textId="20C8628E" w:rsidR="00E51E83" w:rsidRDefault="00E51E83" w:rsidP="00E51E83">
      <w:pPr>
        <w:pStyle w:val="Heading3"/>
      </w:pPr>
      <w:r>
        <w:lastRenderedPageBreak/>
        <w:t>A2 Robinson and O’keefe</w:t>
      </w:r>
    </w:p>
    <w:p w14:paraId="3F65918E" w14:textId="1619B7C6" w:rsidR="00E51E83" w:rsidRDefault="00B10781" w:rsidP="0017360D">
      <w:pPr>
        <w:pStyle w:val="Heading4"/>
      </w:pPr>
      <w:r>
        <w:t>1] Crossapply Smith—empirics prove their ev is wrong about their doom and gloom picture of capitalism and expanding forever</w:t>
      </w:r>
    </w:p>
    <w:p w14:paraId="60C7AB2B" w14:textId="4BDD3257" w:rsidR="00B10781" w:rsidRDefault="00B10781" w:rsidP="0017360D">
      <w:pPr>
        <w:pStyle w:val="Heading4"/>
      </w:pPr>
      <w:r>
        <w:t>2] Impact without a link—capitalist realism existing just means the plan can’t solve capitalism outside of space</w:t>
      </w:r>
    </w:p>
    <w:p w14:paraId="7FE118D4" w14:textId="79828C6D" w:rsidR="0017360D" w:rsidRDefault="0017360D" w:rsidP="0017360D"/>
    <w:p w14:paraId="205224EA" w14:textId="7D0BAACF" w:rsidR="0017360D" w:rsidRDefault="0017360D" w:rsidP="0017360D">
      <w:pPr>
        <w:pStyle w:val="Heading3"/>
      </w:pPr>
      <w:r>
        <w:lastRenderedPageBreak/>
        <w:t>A2 Reiderer</w:t>
      </w:r>
    </w:p>
    <w:p w14:paraId="43A4C228" w14:textId="0E7535D8" w:rsidR="0017360D" w:rsidRDefault="0017360D" w:rsidP="002D3A86">
      <w:pPr>
        <w:pStyle w:val="Heading4"/>
      </w:pPr>
      <w:r>
        <w:t>I concede Elon Musk wants money—that doesn’t mean his project can’t have positive side effects.</w:t>
      </w:r>
      <w:r w:rsidR="00A43DC0">
        <w:t xml:space="preserve"> The entirety of the Sarang ev is about how the nice motives of governments to help the people immediately don’t work—they stop us from getting actual solutions. For </w:t>
      </w:r>
      <w:proofErr w:type="gramStart"/>
      <w:r w:rsidR="00A43DC0">
        <w:t>example</w:t>
      </w:r>
      <w:proofErr w:type="gramEnd"/>
      <w:r w:rsidR="00A43DC0">
        <w:t xml:space="preserve"> Pfizer may want profit but the COVID vaccine they created was helpful</w:t>
      </w:r>
    </w:p>
    <w:p w14:paraId="419F4E73" w14:textId="34716EAA" w:rsidR="00567E28" w:rsidRDefault="00567E28" w:rsidP="00567E28">
      <w:pPr>
        <w:pStyle w:val="Heading3"/>
      </w:pPr>
      <w:r>
        <w:lastRenderedPageBreak/>
        <w:t>A2 Spencer</w:t>
      </w:r>
    </w:p>
    <w:p w14:paraId="7EAF2E82" w14:textId="3E93BB49" w:rsidR="00567E28" w:rsidRDefault="00567E28" w:rsidP="002D3A86">
      <w:pPr>
        <w:pStyle w:val="Heading4"/>
      </w:pPr>
      <w:r>
        <w:t xml:space="preserve">1] </w:t>
      </w:r>
      <w:r w:rsidR="006E19F7">
        <w:t>Yes neg turns- a</w:t>
      </w:r>
      <w:r>
        <w:t>t best, this is entirely nonunique—country clubs already exist on Earth. The NYC elite, I guarantee you live in basically a different world</w:t>
      </w:r>
    </w:p>
    <w:p w14:paraId="107BCE8E" w14:textId="36156DC0" w:rsidR="00567E28" w:rsidRPr="00567E28" w:rsidRDefault="00567E28" w:rsidP="002D3A86">
      <w:pPr>
        <w:pStyle w:val="Heading4"/>
      </w:pPr>
      <w:r>
        <w:t xml:space="preserve">2] </w:t>
      </w:r>
      <w:r w:rsidR="001E1948">
        <w:t xml:space="preserve">That’s a </w:t>
      </w:r>
      <w:proofErr w:type="gramStart"/>
      <w:r w:rsidR="001E1948">
        <w:t>short term</w:t>
      </w:r>
      <w:proofErr w:type="gramEnd"/>
      <w:r w:rsidR="001E1948">
        <w:t xml:space="preserve"> problem for when Mars only has the ultrawealthy—no reason that lasts or impacts Earth. </w:t>
      </w:r>
    </w:p>
    <w:p w14:paraId="29D228E4" w14:textId="77777777" w:rsidR="00D4755F" w:rsidRPr="00447F6F" w:rsidRDefault="00D4755F" w:rsidP="00D4755F">
      <w:pPr>
        <w:pStyle w:val="Heading3"/>
      </w:pPr>
    </w:p>
    <w:sectPr w:rsidR="00D4755F" w:rsidRPr="00447F6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6B1FE7"/>
    <w:multiLevelType w:val="hybridMultilevel"/>
    <w:tmpl w:val="9FF63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F7079E"/>
    <w:multiLevelType w:val="multilevel"/>
    <w:tmpl w:val="C45EE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9864017"/>
    <w:multiLevelType w:val="hybridMultilevel"/>
    <w:tmpl w:val="3446C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783D30"/>
    <w:multiLevelType w:val="hybridMultilevel"/>
    <w:tmpl w:val="957C30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E31019"/>
    <w:multiLevelType w:val="hybridMultilevel"/>
    <w:tmpl w:val="413C2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98675D"/>
    <w:multiLevelType w:val="hybridMultilevel"/>
    <w:tmpl w:val="54E8D9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2CF51C9"/>
    <w:multiLevelType w:val="multilevel"/>
    <w:tmpl w:val="B128D6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AEA2C47"/>
    <w:multiLevelType w:val="multilevel"/>
    <w:tmpl w:val="9A2E5E9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7"/>
  </w:num>
  <w:num w:numId="14">
    <w:abstractNumId w:val="18"/>
    <w:lvlOverride w:ilvl="0">
      <w:lvl w:ilvl="0">
        <w:numFmt w:val="decimal"/>
        <w:lvlText w:val="%1."/>
        <w:lvlJc w:val="left"/>
      </w:lvl>
    </w:lvlOverride>
  </w:num>
  <w:num w:numId="15">
    <w:abstractNumId w:val="13"/>
  </w:num>
  <w:num w:numId="16">
    <w:abstractNumId w:val="15"/>
  </w:num>
  <w:num w:numId="17">
    <w:abstractNumId w:val="11"/>
  </w:num>
  <w:num w:numId="18">
    <w:abstractNumId w:val="14"/>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7"/>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F5B04"/>
    <w:rsid w:val="000029E3"/>
    <w:rsid w:val="000029E8"/>
    <w:rsid w:val="00004225"/>
    <w:rsid w:val="000066CA"/>
    <w:rsid w:val="00007264"/>
    <w:rsid w:val="000076A9"/>
    <w:rsid w:val="00014FAD"/>
    <w:rsid w:val="00015D2A"/>
    <w:rsid w:val="000215C4"/>
    <w:rsid w:val="0002490B"/>
    <w:rsid w:val="00026465"/>
    <w:rsid w:val="00030204"/>
    <w:rsid w:val="000312A0"/>
    <w:rsid w:val="0003396C"/>
    <w:rsid w:val="00035337"/>
    <w:rsid w:val="000402B4"/>
    <w:rsid w:val="00052FB1"/>
    <w:rsid w:val="00054276"/>
    <w:rsid w:val="000547B1"/>
    <w:rsid w:val="0006091E"/>
    <w:rsid w:val="000638C1"/>
    <w:rsid w:val="00065FEE"/>
    <w:rsid w:val="00066E3C"/>
    <w:rsid w:val="00072718"/>
    <w:rsid w:val="0007381E"/>
    <w:rsid w:val="00076094"/>
    <w:rsid w:val="00084042"/>
    <w:rsid w:val="0008785F"/>
    <w:rsid w:val="00090CBE"/>
    <w:rsid w:val="00094DEC"/>
    <w:rsid w:val="000A2D8A"/>
    <w:rsid w:val="000A651A"/>
    <w:rsid w:val="000C2AB5"/>
    <w:rsid w:val="000D26A6"/>
    <w:rsid w:val="000D2B90"/>
    <w:rsid w:val="000D632F"/>
    <w:rsid w:val="000D6ED8"/>
    <w:rsid w:val="000D717B"/>
    <w:rsid w:val="00100B28"/>
    <w:rsid w:val="00104245"/>
    <w:rsid w:val="00117316"/>
    <w:rsid w:val="001209B4"/>
    <w:rsid w:val="00133F08"/>
    <w:rsid w:val="0017360D"/>
    <w:rsid w:val="001761FC"/>
    <w:rsid w:val="00182655"/>
    <w:rsid w:val="00182657"/>
    <w:rsid w:val="00182EFE"/>
    <w:rsid w:val="001840F2"/>
    <w:rsid w:val="00185134"/>
    <w:rsid w:val="001856C6"/>
    <w:rsid w:val="001903EE"/>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948"/>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5438"/>
    <w:rsid w:val="002502CF"/>
    <w:rsid w:val="00265A76"/>
    <w:rsid w:val="00267EBB"/>
    <w:rsid w:val="0027023B"/>
    <w:rsid w:val="00272F3F"/>
    <w:rsid w:val="00274EDB"/>
    <w:rsid w:val="0027724E"/>
    <w:rsid w:val="0027729E"/>
    <w:rsid w:val="002843B2"/>
    <w:rsid w:val="00284ED6"/>
    <w:rsid w:val="00290C5A"/>
    <w:rsid w:val="00290C92"/>
    <w:rsid w:val="0029647A"/>
    <w:rsid w:val="00296504"/>
    <w:rsid w:val="002B5511"/>
    <w:rsid w:val="002B7ACF"/>
    <w:rsid w:val="002B7BD6"/>
    <w:rsid w:val="002D3A86"/>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6320"/>
    <w:rsid w:val="003C5F4C"/>
    <w:rsid w:val="003D5EA8"/>
    <w:rsid w:val="003D7B28"/>
    <w:rsid w:val="003E305E"/>
    <w:rsid w:val="003E34DB"/>
    <w:rsid w:val="003E5302"/>
    <w:rsid w:val="003E5BF1"/>
    <w:rsid w:val="003F2452"/>
    <w:rsid w:val="003F41EA"/>
    <w:rsid w:val="003F7DF0"/>
    <w:rsid w:val="004039AF"/>
    <w:rsid w:val="00406AFF"/>
    <w:rsid w:val="00407AFF"/>
    <w:rsid w:val="0041155D"/>
    <w:rsid w:val="004170BF"/>
    <w:rsid w:val="004270E3"/>
    <w:rsid w:val="004348DC"/>
    <w:rsid w:val="00434921"/>
    <w:rsid w:val="00442018"/>
    <w:rsid w:val="00446567"/>
    <w:rsid w:val="00447B10"/>
    <w:rsid w:val="00447F6F"/>
    <w:rsid w:val="00452EE4"/>
    <w:rsid w:val="00452F0B"/>
    <w:rsid w:val="004536D6"/>
    <w:rsid w:val="0045492D"/>
    <w:rsid w:val="00457224"/>
    <w:rsid w:val="0047482C"/>
    <w:rsid w:val="00475436"/>
    <w:rsid w:val="00476951"/>
    <w:rsid w:val="0048047E"/>
    <w:rsid w:val="00482AF9"/>
    <w:rsid w:val="00496BB2"/>
    <w:rsid w:val="004B37B4"/>
    <w:rsid w:val="004B4316"/>
    <w:rsid w:val="004B72B4"/>
    <w:rsid w:val="004C0314"/>
    <w:rsid w:val="004C0D3D"/>
    <w:rsid w:val="004C213E"/>
    <w:rsid w:val="004C376C"/>
    <w:rsid w:val="004C657F"/>
    <w:rsid w:val="004D17D8"/>
    <w:rsid w:val="004D52D8"/>
    <w:rsid w:val="004D7396"/>
    <w:rsid w:val="004E355B"/>
    <w:rsid w:val="005028E5"/>
    <w:rsid w:val="00503735"/>
    <w:rsid w:val="00505FB8"/>
    <w:rsid w:val="00516A88"/>
    <w:rsid w:val="00522065"/>
    <w:rsid w:val="005224F2"/>
    <w:rsid w:val="00522A68"/>
    <w:rsid w:val="0053117D"/>
    <w:rsid w:val="00533F1C"/>
    <w:rsid w:val="00536D8B"/>
    <w:rsid w:val="005379C3"/>
    <w:rsid w:val="005519C2"/>
    <w:rsid w:val="005523E0"/>
    <w:rsid w:val="0055320F"/>
    <w:rsid w:val="0055699B"/>
    <w:rsid w:val="0056020A"/>
    <w:rsid w:val="00563D3D"/>
    <w:rsid w:val="005659AA"/>
    <w:rsid w:val="005676E8"/>
    <w:rsid w:val="00567E28"/>
    <w:rsid w:val="00577C12"/>
    <w:rsid w:val="00580BFC"/>
    <w:rsid w:val="00581048"/>
    <w:rsid w:val="00581203"/>
    <w:rsid w:val="0058349C"/>
    <w:rsid w:val="005855B4"/>
    <w:rsid w:val="00585FBE"/>
    <w:rsid w:val="005870E8"/>
    <w:rsid w:val="0058789C"/>
    <w:rsid w:val="005A4D4E"/>
    <w:rsid w:val="005A7237"/>
    <w:rsid w:val="005B21FA"/>
    <w:rsid w:val="005B3244"/>
    <w:rsid w:val="005B6EE8"/>
    <w:rsid w:val="005B7731"/>
    <w:rsid w:val="005C4515"/>
    <w:rsid w:val="005C5602"/>
    <w:rsid w:val="005C74A6"/>
    <w:rsid w:val="005D0D55"/>
    <w:rsid w:val="005D3B4D"/>
    <w:rsid w:val="005D615C"/>
    <w:rsid w:val="005E1860"/>
    <w:rsid w:val="005F063B"/>
    <w:rsid w:val="005F192D"/>
    <w:rsid w:val="005F24C8"/>
    <w:rsid w:val="005F26AF"/>
    <w:rsid w:val="005F5378"/>
    <w:rsid w:val="00601082"/>
    <w:rsid w:val="00607D6C"/>
    <w:rsid w:val="0061383D"/>
    <w:rsid w:val="00614D69"/>
    <w:rsid w:val="00615A1B"/>
    <w:rsid w:val="00617030"/>
    <w:rsid w:val="00621301"/>
    <w:rsid w:val="0062173F"/>
    <w:rsid w:val="006235FB"/>
    <w:rsid w:val="00624C28"/>
    <w:rsid w:val="00626A15"/>
    <w:rsid w:val="006379E9"/>
    <w:rsid w:val="006438CB"/>
    <w:rsid w:val="006529B9"/>
    <w:rsid w:val="00654695"/>
    <w:rsid w:val="0065500A"/>
    <w:rsid w:val="00655217"/>
    <w:rsid w:val="0065727C"/>
    <w:rsid w:val="00674A78"/>
    <w:rsid w:val="00692496"/>
    <w:rsid w:val="00696A16"/>
    <w:rsid w:val="006A4840"/>
    <w:rsid w:val="006A52A0"/>
    <w:rsid w:val="006A7E1D"/>
    <w:rsid w:val="006B765A"/>
    <w:rsid w:val="006C33FB"/>
    <w:rsid w:val="006C3A56"/>
    <w:rsid w:val="006D13F4"/>
    <w:rsid w:val="006D6AED"/>
    <w:rsid w:val="006E19F7"/>
    <w:rsid w:val="006E30F6"/>
    <w:rsid w:val="006E6D0B"/>
    <w:rsid w:val="006F126E"/>
    <w:rsid w:val="006F32C9"/>
    <w:rsid w:val="006F3834"/>
    <w:rsid w:val="006F5693"/>
    <w:rsid w:val="006F5D4C"/>
    <w:rsid w:val="006F739D"/>
    <w:rsid w:val="00717B01"/>
    <w:rsid w:val="007227D9"/>
    <w:rsid w:val="0072491F"/>
    <w:rsid w:val="00725598"/>
    <w:rsid w:val="007374A1"/>
    <w:rsid w:val="00752712"/>
    <w:rsid w:val="00753A84"/>
    <w:rsid w:val="007611F5"/>
    <w:rsid w:val="007619E4"/>
    <w:rsid w:val="00761E75"/>
    <w:rsid w:val="0076495E"/>
    <w:rsid w:val="00765FC8"/>
    <w:rsid w:val="00775694"/>
    <w:rsid w:val="00776104"/>
    <w:rsid w:val="007827E6"/>
    <w:rsid w:val="00793F46"/>
    <w:rsid w:val="007A1325"/>
    <w:rsid w:val="007A1A18"/>
    <w:rsid w:val="007A3BAF"/>
    <w:rsid w:val="007A4DFA"/>
    <w:rsid w:val="007B53D8"/>
    <w:rsid w:val="007C22C5"/>
    <w:rsid w:val="007C57E1"/>
    <w:rsid w:val="007C5811"/>
    <w:rsid w:val="007D2DF5"/>
    <w:rsid w:val="007D451A"/>
    <w:rsid w:val="007D5E3E"/>
    <w:rsid w:val="007D7596"/>
    <w:rsid w:val="007E242C"/>
    <w:rsid w:val="007E6631"/>
    <w:rsid w:val="00803A12"/>
    <w:rsid w:val="00805417"/>
    <w:rsid w:val="00811E79"/>
    <w:rsid w:val="008266F9"/>
    <w:rsid w:val="008267E2"/>
    <w:rsid w:val="00826A9B"/>
    <w:rsid w:val="00834842"/>
    <w:rsid w:val="00836D22"/>
    <w:rsid w:val="00840E7B"/>
    <w:rsid w:val="008536AF"/>
    <w:rsid w:val="00853D40"/>
    <w:rsid w:val="008564FC"/>
    <w:rsid w:val="00864E76"/>
    <w:rsid w:val="008673EB"/>
    <w:rsid w:val="00872581"/>
    <w:rsid w:val="0087459D"/>
    <w:rsid w:val="0087680F"/>
    <w:rsid w:val="00876D81"/>
    <w:rsid w:val="00881D86"/>
    <w:rsid w:val="00883306"/>
    <w:rsid w:val="008904F9"/>
    <w:rsid w:val="00890E4C"/>
    <w:rsid w:val="00890E74"/>
    <w:rsid w:val="00892798"/>
    <w:rsid w:val="0089418F"/>
    <w:rsid w:val="0089661C"/>
    <w:rsid w:val="00897C29"/>
    <w:rsid w:val="008A1A9C"/>
    <w:rsid w:val="008A4633"/>
    <w:rsid w:val="008B032E"/>
    <w:rsid w:val="008C0FA2"/>
    <w:rsid w:val="008C2342"/>
    <w:rsid w:val="008C73F7"/>
    <w:rsid w:val="008C77B6"/>
    <w:rsid w:val="008D1B91"/>
    <w:rsid w:val="008D724A"/>
    <w:rsid w:val="008E7A3E"/>
    <w:rsid w:val="008F41FD"/>
    <w:rsid w:val="008F4479"/>
    <w:rsid w:val="008F4BA0"/>
    <w:rsid w:val="00901726"/>
    <w:rsid w:val="00920E6A"/>
    <w:rsid w:val="00931816"/>
    <w:rsid w:val="00932C71"/>
    <w:rsid w:val="009330C0"/>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20C"/>
    <w:rsid w:val="009C2F47"/>
    <w:rsid w:val="009C5DEC"/>
    <w:rsid w:val="009C5FF7"/>
    <w:rsid w:val="009C6292"/>
    <w:rsid w:val="009D15DB"/>
    <w:rsid w:val="009D3133"/>
    <w:rsid w:val="009D6BB8"/>
    <w:rsid w:val="009E160D"/>
    <w:rsid w:val="009F1CBB"/>
    <w:rsid w:val="009F3305"/>
    <w:rsid w:val="009F6FB2"/>
    <w:rsid w:val="00A071C0"/>
    <w:rsid w:val="00A22670"/>
    <w:rsid w:val="00A24B35"/>
    <w:rsid w:val="00A271BA"/>
    <w:rsid w:val="00A27F86"/>
    <w:rsid w:val="00A31B27"/>
    <w:rsid w:val="00A355FD"/>
    <w:rsid w:val="00A431C6"/>
    <w:rsid w:val="00A43DC0"/>
    <w:rsid w:val="00A54315"/>
    <w:rsid w:val="00A60FBC"/>
    <w:rsid w:val="00A65C0B"/>
    <w:rsid w:val="00A776BA"/>
    <w:rsid w:val="00A81FD2"/>
    <w:rsid w:val="00A8441A"/>
    <w:rsid w:val="00A8674A"/>
    <w:rsid w:val="00A96E24"/>
    <w:rsid w:val="00AA6F6E"/>
    <w:rsid w:val="00AB122B"/>
    <w:rsid w:val="00AB21B0"/>
    <w:rsid w:val="00AB48D3"/>
    <w:rsid w:val="00AE0243"/>
    <w:rsid w:val="00AE027E"/>
    <w:rsid w:val="00AE1BAD"/>
    <w:rsid w:val="00AE2124"/>
    <w:rsid w:val="00AE24BC"/>
    <w:rsid w:val="00AE3E3F"/>
    <w:rsid w:val="00AE5431"/>
    <w:rsid w:val="00AF2516"/>
    <w:rsid w:val="00AF4760"/>
    <w:rsid w:val="00AF55D4"/>
    <w:rsid w:val="00B0505F"/>
    <w:rsid w:val="00B05C2D"/>
    <w:rsid w:val="00B10781"/>
    <w:rsid w:val="00B12933"/>
    <w:rsid w:val="00B12B88"/>
    <w:rsid w:val="00B137E0"/>
    <w:rsid w:val="00B13BC8"/>
    <w:rsid w:val="00B24662"/>
    <w:rsid w:val="00B32E8C"/>
    <w:rsid w:val="00B3569C"/>
    <w:rsid w:val="00B43676"/>
    <w:rsid w:val="00B5602D"/>
    <w:rsid w:val="00B60125"/>
    <w:rsid w:val="00B6656B"/>
    <w:rsid w:val="00B71625"/>
    <w:rsid w:val="00B7474E"/>
    <w:rsid w:val="00B75C54"/>
    <w:rsid w:val="00B83E8D"/>
    <w:rsid w:val="00B86EA3"/>
    <w:rsid w:val="00B8710E"/>
    <w:rsid w:val="00B92A93"/>
    <w:rsid w:val="00BA17A8"/>
    <w:rsid w:val="00BA3C33"/>
    <w:rsid w:val="00BB0878"/>
    <w:rsid w:val="00BB1879"/>
    <w:rsid w:val="00BC0ABE"/>
    <w:rsid w:val="00BC30DB"/>
    <w:rsid w:val="00BC50EA"/>
    <w:rsid w:val="00BC64FF"/>
    <w:rsid w:val="00BC7C37"/>
    <w:rsid w:val="00BD2244"/>
    <w:rsid w:val="00BE6472"/>
    <w:rsid w:val="00BF29B8"/>
    <w:rsid w:val="00BF46EA"/>
    <w:rsid w:val="00BF5B04"/>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26B6"/>
    <w:rsid w:val="00CD4C83"/>
    <w:rsid w:val="00CE4578"/>
    <w:rsid w:val="00CF3985"/>
    <w:rsid w:val="00CF76EB"/>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3D1C"/>
    <w:rsid w:val="00D4755F"/>
    <w:rsid w:val="00D53072"/>
    <w:rsid w:val="00D60496"/>
    <w:rsid w:val="00D61A4E"/>
    <w:rsid w:val="00D634EA"/>
    <w:rsid w:val="00D713A1"/>
    <w:rsid w:val="00D73073"/>
    <w:rsid w:val="00D77956"/>
    <w:rsid w:val="00D80F0C"/>
    <w:rsid w:val="00D92077"/>
    <w:rsid w:val="00D940D1"/>
    <w:rsid w:val="00D951E2"/>
    <w:rsid w:val="00D9565A"/>
    <w:rsid w:val="00DA70CF"/>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1B3"/>
    <w:rsid w:val="00E20D65"/>
    <w:rsid w:val="00E353A2"/>
    <w:rsid w:val="00E36881"/>
    <w:rsid w:val="00E405AC"/>
    <w:rsid w:val="00E42E4C"/>
    <w:rsid w:val="00E44B30"/>
    <w:rsid w:val="00E47013"/>
    <w:rsid w:val="00E51E83"/>
    <w:rsid w:val="00E52813"/>
    <w:rsid w:val="00E541F9"/>
    <w:rsid w:val="00E57B79"/>
    <w:rsid w:val="00E63419"/>
    <w:rsid w:val="00E64496"/>
    <w:rsid w:val="00E72115"/>
    <w:rsid w:val="00E8322E"/>
    <w:rsid w:val="00E903E0"/>
    <w:rsid w:val="00E925BF"/>
    <w:rsid w:val="00EA1115"/>
    <w:rsid w:val="00EA39EB"/>
    <w:rsid w:val="00EA58CE"/>
    <w:rsid w:val="00EB2935"/>
    <w:rsid w:val="00EB33FF"/>
    <w:rsid w:val="00EB3D1A"/>
    <w:rsid w:val="00EC229C"/>
    <w:rsid w:val="00EC2759"/>
    <w:rsid w:val="00EC7106"/>
    <w:rsid w:val="00ED0120"/>
    <w:rsid w:val="00ED3BBA"/>
    <w:rsid w:val="00ED4E12"/>
    <w:rsid w:val="00EE051B"/>
    <w:rsid w:val="00EE0665"/>
    <w:rsid w:val="00EE54B4"/>
    <w:rsid w:val="00EF1AD8"/>
    <w:rsid w:val="00EF2B5C"/>
    <w:rsid w:val="00EF7794"/>
    <w:rsid w:val="00F01158"/>
    <w:rsid w:val="00F02046"/>
    <w:rsid w:val="00F053D8"/>
    <w:rsid w:val="00F07888"/>
    <w:rsid w:val="00F1313D"/>
    <w:rsid w:val="00F201E7"/>
    <w:rsid w:val="00F204E0"/>
    <w:rsid w:val="00F20B16"/>
    <w:rsid w:val="00F21C79"/>
    <w:rsid w:val="00F238C9"/>
    <w:rsid w:val="00F23CA5"/>
    <w:rsid w:val="00F25B16"/>
    <w:rsid w:val="00F277AA"/>
    <w:rsid w:val="00F31955"/>
    <w:rsid w:val="00F34C06"/>
    <w:rsid w:val="00F3625B"/>
    <w:rsid w:val="00F43EA3"/>
    <w:rsid w:val="00F50C55"/>
    <w:rsid w:val="00F57FFB"/>
    <w:rsid w:val="00F601E6"/>
    <w:rsid w:val="00F66D43"/>
    <w:rsid w:val="00F73954"/>
    <w:rsid w:val="00F81A1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EB2D98"/>
  <w14:defaultImageDpi w14:val="300"/>
  <w15:docId w15:val="{8B72C229-299B-CC45-897D-B067A6AD5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F537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F53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F537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F537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5F537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F53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5378"/>
  </w:style>
  <w:style w:type="character" w:customStyle="1" w:styleId="Heading1Char">
    <w:name w:val="Heading 1 Char"/>
    <w:aliases w:val="Pocket Char"/>
    <w:basedOn w:val="DefaultParagraphFont"/>
    <w:link w:val="Heading1"/>
    <w:uiPriority w:val="9"/>
    <w:rsid w:val="005F537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F537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F5378"/>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5F537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F5378"/>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cite,Sty,8."/>
    <w:basedOn w:val="DefaultParagraphFont"/>
    <w:uiPriority w:val="1"/>
    <w:qFormat/>
    <w:rsid w:val="005F5378"/>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5F537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F5378"/>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5F5378"/>
    <w:rPr>
      <w:color w:val="auto"/>
      <w:u w:val="none"/>
    </w:rPr>
  </w:style>
  <w:style w:type="paragraph" w:styleId="DocumentMap">
    <w:name w:val="Document Map"/>
    <w:basedOn w:val="Normal"/>
    <w:link w:val="DocumentMapChar"/>
    <w:uiPriority w:val="99"/>
    <w:semiHidden/>
    <w:unhideWhenUsed/>
    <w:rsid w:val="005F537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F5378"/>
    <w:rPr>
      <w:rFonts w:ascii="Lucida Grande" w:hAnsi="Lucida Grande" w:cs="Lucida Grande"/>
    </w:rPr>
  </w:style>
  <w:style w:type="paragraph" w:styleId="NormalWeb">
    <w:name w:val="Normal (Web)"/>
    <w:basedOn w:val="Normal"/>
    <w:uiPriority w:val="99"/>
    <w:unhideWhenUsed/>
    <w:rsid w:val="00182EFE"/>
    <w:pPr>
      <w:spacing w:before="100" w:beforeAutospacing="1" w:after="100" w:afterAutospacing="1"/>
    </w:pPr>
  </w:style>
  <w:style w:type="character" w:styleId="UnresolvedMention">
    <w:name w:val="Unresolved Mention"/>
    <w:basedOn w:val="DefaultParagraphFont"/>
    <w:uiPriority w:val="99"/>
    <w:semiHidden/>
    <w:unhideWhenUsed/>
    <w:rsid w:val="002B7BD6"/>
    <w:rPr>
      <w:color w:val="605E5C"/>
      <w:shd w:val="clear" w:color="auto" w:fill="E1DFDD"/>
    </w:rPr>
  </w:style>
  <w:style w:type="paragraph" w:styleId="ListParagraph">
    <w:name w:val="List Paragraph"/>
    <w:basedOn w:val="Normal"/>
    <w:uiPriority w:val="34"/>
    <w:qFormat/>
    <w:rsid w:val="00692496"/>
    <w:pPr>
      <w:ind w:left="720"/>
      <w:contextualSpacing/>
    </w:pPr>
  </w:style>
  <w:style w:type="paragraph" w:customStyle="1" w:styleId="textbold">
    <w:name w:val="text bold"/>
    <w:basedOn w:val="Normal"/>
    <w:link w:val="Emphasis"/>
    <w:uiPriority w:val="20"/>
    <w:qFormat/>
    <w:rsid w:val="0027724E"/>
    <w:pPr>
      <w:pBdr>
        <w:top w:val="single" w:sz="18" w:space="0" w:color="auto"/>
        <w:left w:val="single" w:sz="18" w:space="0" w:color="auto"/>
        <w:bottom w:val="single" w:sz="18" w:space="0" w:color="auto"/>
        <w:right w:val="single" w:sz="18" w:space="0" w:color="auto"/>
      </w:pBdr>
      <w:spacing w:line="254" w:lineRule="auto"/>
      <w:ind w:left="720"/>
    </w:pPr>
    <w:rPr>
      <w:b/>
      <w:iCs/>
      <w:u w:val="single"/>
    </w:rPr>
  </w:style>
  <w:style w:type="character" w:customStyle="1" w:styleId="TitleChar">
    <w:name w:val="Title Char"/>
    <w:aliases w:val="Cites and Cards Char,UNDERLINE Char,Bold Underlined Char,title Char,Block Heading Char,Read This Char"/>
    <w:link w:val="Title"/>
    <w:uiPriority w:val="6"/>
    <w:qFormat/>
    <w:rsid w:val="0027724E"/>
    <w:rPr>
      <w:rFonts w:ascii="Arial" w:hAnsi="Arial"/>
      <w:bCs/>
      <w:u w:val="single"/>
    </w:rPr>
  </w:style>
  <w:style w:type="paragraph" w:styleId="Title">
    <w:name w:val="Title"/>
    <w:aliases w:val="Cites and Cards,UNDERLINE,Bold Underlined,title,Block Heading,Read This"/>
    <w:basedOn w:val="Normal"/>
    <w:next w:val="Normal"/>
    <w:link w:val="TitleChar"/>
    <w:uiPriority w:val="6"/>
    <w:qFormat/>
    <w:rsid w:val="0027724E"/>
    <w:pPr>
      <w:pBdr>
        <w:bottom w:val="single" w:sz="8" w:space="4" w:color="4F81BD"/>
      </w:pBdr>
      <w:spacing w:after="300"/>
      <w:contextualSpacing/>
    </w:pPr>
    <w:rPr>
      <w:rFonts w:ascii="Arial" w:hAnsi="Arial"/>
      <w:bCs/>
      <w:u w:val="single"/>
    </w:rPr>
  </w:style>
  <w:style w:type="character" w:customStyle="1" w:styleId="TitleChar1">
    <w:name w:val="Title Char1"/>
    <w:basedOn w:val="DefaultParagraphFont"/>
    <w:uiPriority w:val="10"/>
    <w:rsid w:val="0027724E"/>
    <w:rPr>
      <w:rFonts w:asciiTheme="majorHAnsi" w:eastAsiaTheme="majorEastAsia" w:hAnsiTheme="majorHAnsi" w:cstheme="majorBidi"/>
      <w:spacing w:val="-10"/>
      <w:kern w:val="28"/>
      <w:sz w:val="56"/>
      <w:szCs w:val="56"/>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CF76E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10774">
      <w:bodyDiv w:val="1"/>
      <w:marLeft w:val="0"/>
      <w:marRight w:val="0"/>
      <w:marTop w:val="0"/>
      <w:marBottom w:val="0"/>
      <w:divBdr>
        <w:top w:val="none" w:sz="0" w:space="0" w:color="auto"/>
        <w:left w:val="none" w:sz="0" w:space="0" w:color="auto"/>
        <w:bottom w:val="none" w:sz="0" w:space="0" w:color="auto"/>
        <w:right w:val="none" w:sz="0" w:space="0" w:color="auto"/>
      </w:divBdr>
    </w:div>
    <w:div w:id="537477065">
      <w:bodyDiv w:val="1"/>
      <w:marLeft w:val="0"/>
      <w:marRight w:val="0"/>
      <w:marTop w:val="0"/>
      <w:marBottom w:val="0"/>
      <w:divBdr>
        <w:top w:val="none" w:sz="0" w:space="0" w:color="auto"/>
        <w:left w:val="none" w:sz="0" w:space="0" w:color="auto"/>
        <w:bottom w:val="none" w:sz="0" w:space="0" w:color="auto"/>
        <w:right w:val="none" w:sz="0" w:space="0" w:color="auto"/>
      </w:divBdr>
      <w:divsChild>
        <w:div w:id="366414854">
          <w:marLeft w:val="0"/>
          <w:marRight w:val="0"/>
          <w:marTop w:val="0"/>
          <w:marBottom w:val="240"/>
          <w:divBdr>
            <w:top w:val="none" w:sz="0" w:space="0" w:color="auto"/>
            <w:left w:val="none" w:sz="0" w:space="0" w:color="auto"/>
            <w:bottom w:val="none" w:sz="0" w:space="0" w:color="auto"/>
            <w:right w:val="none" w:sz="0" w:space="0" w:color="auto"/>
          </w:divBdr>
        </w:div>
        <w:div w:id="1153717475">
          <w:marLeft w:val="0"/>
          <w:marRight w:val="0"/>
          <w:marTop w:val="0"/>
          <w:marBottom w:val="240"/>
          <w:divBdr>
            <w:top w:val="none" w:sz="0" w:space="0" w:color="auto"/>
            <w:left w:val="none" w:sz="0" w:space="0" w:color="auto"/>
            <w:bottom w:val="none" w:sz="0" w:space="0" w:color="auto"/>
            <w:right w:val="none" w:sz="0" w:space="0" w:color="auto"/>
          </w:divBdr>
        </w:div>
        <w:div w:id="617369106">
          <w:marLeft w:val="0"/>
          <w:marRight w:val="0"/>
          <w:marTop w:val="0"/>
          <w:marBottom w:val="240"/>
          <w:divBdr>
            <w:top w:val="none" w:sz="0" w:space="0" w:color="auto"/>
            <w:left w:val="none" w:sz="0" w:space="0" w:color="auto"/>
            <w:bottom w:val="none" w:sz="0" w:space="0" w:color="auto"/>
            <w:right w:val="none" w:sz="0" w:space="0" w:color="auto"/>
          </w:divBdr>
        </w:div>
      </w:divsChild>
    </w:div>
    <w:div w:id="999967213">
      <w:bodyDiv w:val="1"/>
      <w:marLeft w:val="0"/>
      <w:marRight w:val="0"/>
      <w:marTop w:val="0"/>
      <w:marBottom w:val="0"/>
      <w:divBdr>
        <w:top w:val="none" w:sz="0" w:space="0" w:color="auto"/>
        <w:left w:val="none" w:sz="0" w:space="0" w:color="auto"/>
        <w:bottom w:val="none" w:sz="0" w:space="0" w:color="auto"/>
        <w:right w:val="none" w:sz="0" w:space="0" w:color="auto"/>
      </w:divBdr>
    </w:div>
    <w:div w:id="1021473779">
      <w:bodyDiv w:val="1"/>
      <w:marLeft w:val="0"/>
      <w:marRight w:val="0"/>
      <w:marTop w:val="0"/>
      <w:marBottom w:val="0"/>
      <w:divBdr>
        <w:top w:val="none" w:sz="0" w:space="0" w:color="auto"/>
        <w:left w:val="none" w:sz="0" w:space="0" w:color="auto"/>
        <w:bottom w:val="none" w:sz="0" w:space="0" w:color="auto"/>
        <w:right w:val="none" w:sz="0" w:space="0" w:color="auto"/>
      </w:divBdr>
    </w:div>
    <w:div w:id="1591738512">
      <w:bodyDiv w:val="1"/>
      <w:marLeft w:val="0"/>
      <w:marRight w:val="0"/>
      <w:marTop w:val="0"/>
      <w:marBottom w:val="0"/>
      <w:divBdr>
        <w:top w:val="none" w:sz="0" w:space="0" w:color="auto"/>
        <w:left w:val="none" w:sz="0" w:space="0" w:color="auto"/>
        <w:bottom w:val="none" w:sz="0" w:space="0" w:color="auto"/>
        <w:right w:val="none" w:sz="0" w:space="0" w:color="auto"/>
      </w:divBdr>
    </w:div>
    <w:div w:id="1696929849">
      <w:bodyDiv w:val="1"/>
      <w:marLeft w:val="0"/>
      <w:marRight w:val="0"/>
      <w:marTop w:val="0"/>
      <w:marBottom w:val="0"/>
      <w:divBdr>
        <w:top w:val="none" w:sz="0" w:space="0" w:color="auto"/>
        <w:left w:val="none" w:sz="0" w:space="0" w:color="auto"/>
        <w:bottom w:val="none" w:sz="0" w:space="0" w:color="auto"/>
        <w:right w:val="none" w:sz="0" w:space="0" w:color="auto"/>
      </w:divBdr>
    </w:div>
    <w:div w:id="1790929905">
      <w:bodyDiv w:val="1"/>
      <w:marLeft w:val="0"/>
      <w:marRight w:val="0"/>
      <w:marTop w:val="0"/>
      <w:marBottom w:val="0"/>
      <w:divBdr>
        <w:top w:val="none" w:sz="0" w:space="0" w:color="auto"/>
        <w:left w:val="none" w:sz="0" w:space="0" w:color="auto"/>
        <w:bottom w:val="none" w:sz="0" w:space="0" w:color="auto"/>
        <w:right w:val="none" w:sz="0" w:space="0" w:color="auto"/>
      </w:divBdr>
    </w:div>
    <w:div w:id="2060088424">
      <w:bodyDiv w:val="1"/>
      <w:marLeft w:val="0"/>
      <w:marRight w:val="0"/>
      <w:marTop w:val="0"/>
      <w:marBottom w:val="0"/>
      <w:divBdr>
        <w:top w:val="none" w:sz="0" w:space="0" w:color="auto"/>
        <w:left w:val="none" w:sz="0" w:space="0" w:color="auto"/>
        <w:bottom w:val="none" w:sz="0" w:space="0" w:color="auto"/>
        <w:right w:val="none" w:sz="0" w:space="0" w:color="auto"/>
      </w:divBdr>
    </w:div>
    <w:div w:id="20921923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asa.gov/press-release/nasa-funds-demo-of-3d-printed-spacecraft-parts-made-assembled-in-orbit" TargetMode="External"/><Relationship Id="rId18" Type="http://schemas.openxmlformats.org/officeDocument/2006/relationships/hyperlink" Target="https://store.hbr.org/product/planetary-resources-inc-property-rights-and-the-regulation-of-the-space-economy/717053" TargetMode="External"/><Relationship Id="rId26" Type="http://schemas.openxmlformats.org/officeDocument/2006/relationships/hyperlink" Target="https://cdn.substack.com/image/fetch/f_auto,q_auto:good,fl_progressive:steep/https%3A%2F%2Fbucketeer-e05bbc84-baa3-437e-9518-adb32be77984.s3.amazonaws.com%2Fpublic%2Fimages%2F333353cd-c549-4514-88f7-0b9d06348059_820x530.png" TargetMode="External"/><Relationship Id="rId3" Type="http://schemas.openxmlformats.org/officeDocument/2006/relationships/customXml" Target="../customXml/item3.xml"/><Relationship Id="rId21" Type="http://schemas.openxmlformats.org/officeDocument/2006/relationships/hyperlink" Target="https://www.researchgate.net/publication/354783694_The_Coming_Age_of_Astroelectricity"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madeinspace.us/capabilities-and-technology/archinaut/" TargetMode="External"/><Relationship Id="rId17" Type="http://schemas.openxmlformats.org/officeDocument/2006/relationships/hyperlink" Target="https://www.lavazza.com/en/about-us/media-centre/isspresso-successfully-completes-the-mission-coffee-in-space.html" TargetMode="External"/><Relationship Id="rId25" Type="http://schemas.openxmlformats.org/officeDocument/2006/relationships/hyperlink" Target="https://www.amazon.com/More-Less-Surprising-Learned-Resources_and/dp/1982103574"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builtincolorado.com/2020/02/03/maxar-technologies-142m-nasa-contract" TargetMode="External"/><Relationship Id="rId20" Type="http://schemas.openxmlformats.org/officeDocument/2006/relationships/hyperlink" Target="https://interestingengineering.com/asteroid-mining-to-shape-the-future-of-our-wealth" TargetMode="External"/><Relationship Id="rId29"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x.com/media/making_life_multiplanetary_transcript_2017.pdf" TargetMode="External"/><Relationship Id="rId24" Type="http://schemas.openxmlformats.org/officeDocument/2006/relationships/hyperlink" Target="https://www.bloomberg.com/opinion/articles/2019-10-23/economic-growth-shouldn-t-be-a-death-sentence-for-earth?sref=R8NfLgwS" TargetMode="External"/><Relationship Id="rId32" Type="http://schemas.openxmlformats.org/officeDocument/2006/relationships/hyperlink" Target="https://inthesetimes.com/article/elon-musk-spacex-tesla-falcon-heavy-launch" TargetMode="External"/><Relationship Id="rId5" Type="http://schemas.openxmlformats.org/officeDocument/2006/relationships/numbering" Target="numbering.xml"/><Relationship Id="rId15" Type="http://schemas.openxmlformats.org/officeDocument/2006/relationships/hyperlink" Target="https://spacenews.com/nasa-selects-axiom-space-to-build-commercial-space-station-module/" TargetMode="External"/><Relationship Id="rId23" Type="http://schemas.openxmlformats.org/officeDocument/2006/relationships/hyperlink" Target="https://noahpinion.substack.com/p/people-are-realizing-that-degrowth" TargetMode="External"/><Relationship Id="rId28" Type="http://schemas.openxmlformats.org/officeDocument/2006/relationships/hyperlink" Target="https://cdn.substack.com/image/fetch/f_auto,q_auto:good,fl_progressive:steep/https%3A%2F%2Fbucketeer-e05bbc84-baa3-437e-9518-adb32be77984.s3.amazonaws.com%2Fpublic%2Fimages%2F0cb2e493-5be6-4022-a9b5-dcbf5c993cda_803x546.png" TargetMode="External"/><Relationship Id="rId10" Type="http://schemas.openxmlformats.org/officeDocument/2006/relationships/hyperlink" Target="https://www.hbs.edu/faculty/Publication%20Files/jep.32.2.173_Space,%20the%20Final%20Economic%20Frontier_413bf24d-42e6-4cea-8cc5-a0d2f6fc6a70.pdf" TargetMode="External"/><Relationship Id="rId19" Type="http://schemas.openxmlformats.org/officeDocument/2006/relationships/hyperlink" Target="https://spacenews.com/deep-space-industries-acquired-by-bradford-space/" TargetMode="External"/><Relationship Id="rId31" Type="http://schemas.openxmlformats.org/officeDocument/2006/relationships/hyperlink" Target="https://www.carbonbrief.org/iea-india-is-on-cusp-of-a-solar-powered-revolution" TargetMode="External"/><Relationship Id="rId4" Type="http://schemas.openxmlformats.org/officeDocument/2006/relationships/customXml" Target="../customXml/item4.xml"/><Relationship Id="rId9" Type="http://schemas.openxmlformats.org/officeDocument/2006/relationships/hyperlink" Target="https://hbr.org/2021/02/the-commercial-space-age-is-here" TargetMode="External"/><Relationship Id="rId14" Type="http://schemas.openxmlformats.org/officeDocument/2006/relationships/hyperlink" Target="https://www.theverge.com/2021/1/26/22250327/space-tourists-axiom-private-crew-iss-price" TargetMode="External"/><Relationship Id="rId22" Type="http://schemas.openxmlformats.org/officeDocument/2006/relationships/hyperlink" Target="https://iislweb.org/docs/Diederiks2007.pdf" TargetMode="External"/><Relationship Id="rId27" Type="http://schemas.openxmlformats.org/officeDocument/2006/relationships/image" Target="media/image1.png"/><Relationship Id="rId30" Type="http://schemas.openxmlformats.org/officeDocument/2006/relationships/hyperlink" Target="https://www.jasonhickel.org/blog/2018/9/14/why-growth-cant-be-green"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179</TotalTime>
  <Pages>23</Pages>
  <Words>9670</Words>
  <Characters>55123</Characters>
  <Application>Microsoft Office Word</Application>
  <DocSecurity>0</DocSecurity>
  <Lines>459</Lines>
  <Paragraphs>129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64664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82</cp:revision>
  <dcterms:created xsi:type="dcterms:W3CDTF">2021-09-13T03:32:00Z</dcterms:created>
  <dcterms:modified xsi:type="dcterms:W3CDTF">2022-02-20T03:55:00Z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