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3EC23" w14:textId="3901053E" w:rsidR="00566381" w:rsidRPr="00AC0657" w:rsidRDefault="00566381" w:rsidP="00566381">
      <w:pPr>
        <w:pStyle w:val="Heading2"/>
        <w:rPr>
          <w:rFonts w:asciiTheme="majorHAnsi" w:hAnsiTheme="majorHAnsi" w:cstheme="majorHAnsi"/>
        </w:rPr>
      </w:pPr>
      <w:r>
        <w:rPr>
          <w:rFonts w:asciiTheme="majorHAnsi" w:hAnsiTheme="majorHAnsi" w:cstheme="majorHAnsi"/>
        </w:rPr>
        <w:t>1</w:t>
      </w:r>
    </w:p>
    <w:p w14:paraId="00B6CA5E" w14:textId="3D6CE4BC" w:rsidR="00566381" w:rsidRDefault="00566381" w:rsidP="00566381">
      <w:pPr>
        <w:pStyle w:val="Heading4"/>
      </w:pPr>
      <w:r>
        <w:t>Interpretation: the affirmative may not specify a type of appropriation</w:t>
      </w:r>
      <w:r>
        <w:t xml:space="preserve"> or private entity</w:t>
      </w:r>
    </w:p>
    <w:p w14:paraId="7F7E2ED8" w14:textId="77777777" w:rsidR="00566381" w:rsidRPr="00C75AB0" w:rsidRDefault="00566381" w:rsidP="00566381">
      <w:pPr>
        <w:pStyle w:val="Heading4"/>
      </w:pPr>
      <w:r>
        <w:t xml:space="preserve">‘The’ indicates that appropriation is generic – no spec is allowed </w:t>
      </w:r>
    </w:p>
    <w:p w14:paraId="26D8053D" w14:textId="77777777" w:rsidR="00566381" w:rsidRPr="000A7F48" w:rsidRDefault="00566381" w:rsidP="00566381">
      <w:r>
        <w:t xml:space="preserve">Merriam </w:t>
      </w:r>
      <w:r w:rsidRPr="005709EA">
        <w:rPr>
          <w:rStyle w:val="Style13ptBold"/>
        </w:rPr>
        <w:t xml:space="preserve">Webster’s </w:t>
      </w:r>
      <w:r>
        <w:rPr>
          <w:rStyle w:val="Style13ptBold"/>
        </w:rPr>
        <w:t>19</w:t>
      </w:r>
      <w:r>
        <w:t xml:space="preserve"> Online Dictionary, https://www.merriam-webster.com/dictionary/the</w:t>
      </w:r>
    </w:p>
    <w:p w14:paraId="484DC269" w14:textId="77777777" w:rsidR="00566381" w:rsidRDefault="00566381" w:rsidP="00566381">
      <w:pPr>
        <w:rPr>
          <w:sz w:val="16"/>
        </w:rPr>
      </w:pPr>
      <w:r w:rsidRPr="00DD691E">
        <w:rPr>
          <w:sz w:val="16"/>
        </w:rPr>
        <w:t xml:space="preserve">4 -- </w:t>
      </w:r>
      <w:r w:rsidRPr="00F1407C">
        <w:rPr>
          <w:rStyle w:val="Style1Char1"/>
          <w:highlight w:val="cyan"/>
        </w:rPr>
        <w:t>used as a function word</w:t>
      </w:r>
      <w:r w:rsidRPr="008F1632">
        <w:rPr>
          <w:rStyle w:val="Style1Char1"/>
        </w:rPr>
        <w:t xml:space="preserve"> before a noun</w:t>
      </w:r>
      <w:r w:rsidRPr="00DD691E">
        <w:rPr>
          <w:sz w:val="16"/>
        </w:rPr>
        <w:t xml:space="preserve"> or a substantivized adjective </w:t>
      </w:r>
      <w:r w:rsidRPr="00F1407C">
        <w:rPr>
          <w:rStyle w:val="Style1Char1"/>
          <w:highlight w:val="cyan"/>
        </w:rPr>
        <w:t xml:space="preserve">to indicate reference to a group </w:t>
      </w:r>
      <w:proofErr w:type="gramStart"/>
      <w:r w:rsidRPr="00F1407C">
        <w:rPr>
          <w:rStyle w:val="Style1Char1"/>
          <w:highlight w:val="cyan"/>
        </w:rPr>
        <w:t>as a whole</w:t>
      </w:r>
      <w:r w:rsidRPr="00DD691E">
        <w:rPr>
          <w:sz w:val="16"/>
        </w:rPr>
        <w:t xml:space="preserve"> &lt;</w:t>
      </w:r>
      <w:proofErr w:type="gramEnd"/>
      <w:r w:rsidRPr="00DD691E">
        <w:rPr>
          <w:sz w:val="16"/>
        </w:rPr>
        <w:t xml:space="preserve">the elite&gt; </w:t>
      </w:r>
    </w:p>
    <w:p w14:paraId="0C518984" w14:textId="77777777" w:rsidR="00566381" w:rsidRPr="00A31B40" w:rsidRDefault="00566381" w:rsidP="00566381">
      <w:pPr>
        <w:pStyle w:val="Heading4"/>
        <w:rPr>
          <w:rFonts w:asciiTheme="majorHAnsi" w:hAnsiTheme="majorHAnsi" w:cstheme="majorHAnsi"/>
        </w:rPr>
      </w:pPr>
      <w:r w:rsidRPr="00A31B40">
        <w:rPr>
          <w:rFonts w:asciiTheme="majorHAnsi" w:hAnsiTheme="majorHAnsi" w:cstheme="majorHAnsi"/>
        </w:rPr>
        <w:t>Entities is a generic bare plural</w:t>
      </w:r>
    </w:p>
    <w:p w14:paraId="2F154959" w14:textId="77777777" w:rsidR="00566381" w:rsidRPr="00A31B40" w:rsidRDefault="00566381" w:rsidP="00566381">
      <w:pPr>
        <w:rPr>
          <w:rStyle w:val="Hyperlink"/>
          <w:rFonts w:asciiTheme="majorHAnsi" w:hAnsiTheme="majorHAnsi" w:cstheme="majorHAnsi"/>
          <w:sz w:val="16"/>
        </w:rPr>
      </w:pPr>
      <w:proofErr w:type="spellStart"/>
      <w:r w:rsidRPr="00A31B40">
        <w:rPr>
          <w:rStyle w:val="Style13ptBold"/>
          <w:rFonts w:asciiTheme="majorHAnsi" w:hAnsiTheme="majorHAnsi" w:cstheme="majorHAnsi"/>
        </w:rPr>
        <w:t>Nebel</w:t>
      </w:r>
      <w:proofErr w:type="spellEnd"/>
      <w:r w:rsidRPr="00A31B40">
        <w:rPr>
          <w:rStyle w:val="Style13ptBold"/>
          <w:rFonts w:asciiTheme="majorHAnsi" w:hAnsiTheme="majorHAnsi" w:cstheme="majorHAnsi"/>
        </w:rPr>
        <w:t xml:space="preserve"> 20</w:t>
      </w:r>
      <w:r w:rsidRPr="00A31B40">
        <w:rPr>
          <w:rFonts w:asciiTheme="majorHAnsi" w:hAnsiTheme="majorHAnsi" w:cstheme="majorHAnsi"/>
          <w:sz w:val="16"/>
        </w:rPr>
        <w:t xml:space="preserve"> [Jake </w:t>
      </w:r>
      <w:proofErr w:type="spellStart"/>
      <w:r w:rsidRPr="00A31B40">
        <w:rPr>
          <w:rFonts w:asciiTheme="majorHAnsi" w:hAnsiTheme="majorHAnsi" w:cstheme="majorHAnsi"/>
          <w:sz w:val="16"/>
        </w:rPr>
        <w:t>Nebel</w:t>
      </w:r>
      <w:proofErr w:type="spellEnd"/>
      <w:r w:rsidRPr="00A31B40">
        <w:rPr>
          <w:rFonts w:asciiTheme="majorHAnsi" w:hAnsiTheme="majorHAnsi" w:cstheme="majorHAnsi"/>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A31B40">
        <w:rPr>
          <w:rFonts w:asciiTheme="majorHAnsi" w:hAnsiTheme="majorHAnsi" w:cstheme="majorHAnsi"/>
          <w:sz w:val="16"/>
        </w:rPr>
        <w:t>url</w:t>
      </w:r>
      <w:proofErr w:type="spellEnd"/>
      <w:r w:rsidRPr="00A31B40">
        <w:rPr>
          <w:rFonts w:asciiTheme="majorHAnsi" w:hAnsiTheme="majorHAnsi" w:cstheme="majorHAnsi"/>
          <w:sz w:val="16"/>
        </w:rPr>
        <w:t xml:space="preserve"> AG</w:t>
      </w:r>
    </w:p>
    <w:p w14:paraId="5EAB9E3E" w14:textId="77777777" w:rsidR="00566381" w:rsidRPr="00A31B40" w:rsidRDefault="00566381" w:rsidP="00566381">
      <w:pPr>
        <w:rPr>
          <w:rFonts w:asciiTheme="majorHAnsi" w:hAnsiTheme="majorHAnsi" w:cstheme="majorHAnsi"/>
          <w:sz w:val="16"/>
          <w:szCs w:val="16"/>
        </w:rPr>
      </w:pPr>
      <w:r w:rsidRPr="00A31B40">
        <w:rPr>
          <w:rFonts w:asciiTheme="majorHAnsi" w:hAnsiTheme="majorHAnsi" w:cstheme="majorHAnsi"/>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78E2923A" w14:textId="77777777" w:rsidR="00566381" w:rsidRPr="00A31B40" w:rsidRDefault="00566381" w:rsidP="00566381">
      <w:pPr>
        <w:rPr>
          <w:rFonts w:asciiTheme="majorHAnsi" w:hAnsiTheme="majorHAnsi" w:cstheme="majorHAnsi"/>
          <w:sz w:val="14"/>
        </w:rPr>
      </w:pPr>
      <w:r w:rsidRPr="00A31B40">
        <w:rPr>
          <w:rFonts w:asciiTheme="majorHAnsi" w:hAnsiTheme="majorHAnsi" w:cstheme="majorHAnsi"/>
          <w:sz w:val="16"/>
        </w:rPr>
        <w:t xml:space="preserve">The most </w:t>
      </w:r>
      <w:r w:rsidRPr="00A31B40">
        <w:rPr>
          <w:rFonts w:asciiTheme="majorHAnsi" w:hAnsiTheme="majorHAnsi" w:cstheme="majorHAnsi"/>
          <w:sz w:val="14"/>
        </w:rPr>
        <w:t xml:space="preserve">common way of expressing a generic in English is through a </w:t>
      </w:r>
      <w:r w:rsidRPr="00A31B40">
        <w:rPr>
          <w:rFonts w:asciiTheme="majorHAnsi" w:hAnsiTheme="majorHAnsi" w:cstheme="majorHAnsi"/>
          <w:i/>
          <w:iCs/>
          <w:sz w:val="14"/>
        </w:rPr>
        <w:t>bare plural</w:t>
      </w:r>
      <w:r w:rsidRPr="00A31B40">
        <w:rPr>
          <w:rFonts w:asciiTheme="majorHAnsi" w:hAnsiTheme="majorHAnsi" w:cstheme="majorHAnsi"/>
          <w:sz w:val="14"/>
        </w:rPr>
        <w:t xml:space="preserve">. </w:t>
      </w:r>
      <w:r w:rsidRPr="00A31B40">
        <w:rPr>
          <w:rStyle w:val="StyleUnderline"/>
          <w:rFonts w:asciiTheme="majorHAnsi" w:hAnsiTheme="majorHAnsi" w:cstheme="majorHAnsi"/>
          <w:highlight w:val="green"/>
        </w:rPr>
        <w:t>A bare plural is a</w:t>
      </w:r>
      <w:r w:rsidRPr="00A31B40">
        <w:rPr>
          <w:rStyle w:val="StyleUnderline"/>
          <w:rFonts w:asciiTheme="majorHAnsi" w:hAnsiTheme="majorHAnsi" w:cstheme="majorHAnsi"/>
        </w:rPr>
        <w:t xml:space="preserve"> plural </w:t>
      </w:r>
      <w:r w:rsidRPr="00A31B40">
        <w:rPr>
          <w:rStyle w:val="StyleUnderline"/>
          <w:rFonts w:asciiTheme="majorHAnsi" w:hAnsiTheme="majorHAnsi" w:cstheme="majorHAnsi"/>
          <w:highlight w:val="green"/>
        </w:rPr>
        <w:t>noun phrase</w:t>
      </w:r>
      <w:r w:rsidRPr="00A31B40">
        <w:rPr>
          <w:rStyle w:val="StyleUnderline"/>
          <w:rFonts w:asciiTheme="majorHAnsi" w:hAnsiTheme="majorHAnsi" w:cstheme="majorHAnsi"/>
        </w:rPr>
        <w:t xml:space="preserve">, like “dogs” and “cats,” </w:t>
      </w:r>
      <w:r w:rsidRPr="00A31B40">
        <w:rPr>
          <w:rStyle w:val="StyleUnderline"/>
          <w:rFonts w:asciiTheme="majorHAnsi" w:hAnsiTheme="majorHAnsi" w:cstheme="majorHAnsi"/>
          <w:highlight w:val="green"/>
        </w:rPr>
        <w:t>that lacks a</w:t>
      </w:r>
      <w:r w:rsidRPr="00A31B40">
        <w:rPr>
          <w:rStyle w:val="StyleUnderline"/>
          <w:rFonts w:asciiTheme="majorHAnsi" w:hAnsiTheme="majorHAnsi" w:cstheme="majorHAnsi"/>
        </w:rPr>
        <w:t xml:space="preserve">n overt </w:t>
      </w:r>
      <w:r w:rsidRPr="00A31B40">
        <w:rPr>
          <w:rStyle w:val="StyleUnderline"/>
          <w:rFonts w:asciiTheme="majorHAnsi" w:hAnsiTheme="majorHAnsi" w:cstheme="majorHAnsi"/>
          <w:highlight w:val="green"/>
        </w:rPr>
        <w:t>determiner</w:t>
      </w:r>
      <w:r w:rsidRPr="00A31B40">
        <w:rPr>
          <w:rFonts w:asciiTheme="majorHAnsi" w:hAnsiTheme="majorHAnsi" w:cstheme="majorHAnsi"/>
          <w:sz w:val="14"/>
        </w:rPr>
        <w:t xml:space="preserve">. (A determiner is </w:t>
      </w:r>
      <w:r w:rsidRPr="00A31B40">
        <w:rPr>
          <w:rStyle w:val="StyleUnderline"/>
          <w:rFonts w:asciiTheme="majorHAnsi" w:hAnsiTheme="majorHAnsi" w:cstheme="majorHAnsi"/>
          <w:highlight w:val="green"/>
        </w:rPr>
        <w:t>a word that tells us which or how many</w:t>
      </w:r>
      <w:r w:rsidRPr="00A31B40">
        <w:rPr>
          <w:rFonts w:asciiTheme="majorHAnsi" w:hAnsiTheme="majorHAnsi" w:cstheme="majorHAnsi"/>
          <w:sz w:val="14"/>
        </w:rPr>
        <w:t xml:space="preserve">: determiners include quantifier words like “all,” “some,” and “most,” demonstratives like “this” and “those,” posses- </w:t>
      </w:r>
      <w:proofErr w:type="spellStart"/>
      <w:r w:rsidRPr="00A31B40">
        <w:rPr>
          <w:rFonts w:asciiTheme="majorHAnsi" w:hAnsiTheme="majorHAnsi" w:cstheme="majorHAnsi"/>
          <w:sz w:val="14"/>
        </w:rPr>
        <w:t>sives</w:t>
      </w:r>
      <w:proofErr w:type="spellEnd"/>
      <w:r w:rsidRPr="00A31B40">
        <w:rPr>
          <w:rFonts w:asciiTheme="majorHAnsi" w:hAnsiTheme="majorHAnsi" w:cstheme="majorHAnsi"/>
          <w:sz w:val="14"/>
        </w:rPr>
        <w:t xml:space="preserve"> like “mine” and “its,” and so on.) LD resolutions often contain bare plurals, and </w:t>
      </w:r>
      <w:r w:rsidRPr="00A31B40">
        <w:rPr>
          <w:rStyle w:val="StyleUnderline"/>
          <w:rFonts w:asciiTheme="majorHAnsi" w:hAnsiTheme="majorHAnsi" w:cstheme="majorHAnsi"/>
          <w:highlight w:val="green"/>
        </w:rPr>
        <w:t xml:space="preserve">that is the most common clue to </w:t>
      </w:r>
      <w:r w:rsidRPr="00A31B40">
        <w:rPr>
          <w:rStyle w:val="StyleUnderline"/>
          <w:rFonts w:asciiTheme="majorHAnsi" w:hAnsiTheme="majorHAnsi" w:cstheme="majorHAnsi"/>
        </w:rPr>
        <w:t xml:space="preserve">their </w:t>
      </w:r>
      <w:r w:rsidRPr="00A31B40">
        <w:rPr>
          <w:rStyle w:val="StyleUnderline"/>
          <w:rFonts w:asciiTheme="majorHAnsi" w:hAnsiTheme="majorHAnsi" w:cstheme="majorHAnsi"/>
          <w:highlight w:val="green"/>
        </w:rPr>
        <w:t>genericity</w:t>
      </w:r>
      <w:r w:rsidRPr="00A31B40">
        <w:rPr>
          <w:rFonts w:asciiTheme="majorHAnsi" w:hAnsiTheme="majorHAnsi" w:cstheme="majorHAnsi"/>
          <w:sz w:val="14"/>
        </w:rPr>
        <w:t xml:space="preserve">. </w:t>
      </w:r>
    </w:p>
    <w:p w14:paraId="2710B5E1" w14:textId="77777777" w:rsidR="00566381" w:rsidRPr="00A31B40" w:rsidRDefault="00566381" w:rsidP="00566381">
      <w:pPr>
        <w:rPr>
          <w:rFonts w:asciiTheme="majorHAnsi" w:hAnsiTheme="majorHAnsi" w:cstheme="majorHAnsi"/>
          <w:sz w:val="14"/>
        </w:rPr>
      </w:pPr>
      <w:r w:rsidRPr="00A31B40">
        <w:rPr>
          <w:rFonts w:asciiTheme="majorHAnsi" w:hAnsiTheme="majorHAnsi" w:cstheme="majorHAnsi"/>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A31B40">
        <w:rPr>
          <w:rFonts w:asciiTheme="majorHAnsi" w:hAnsiTheme="majorHAnsi" w:cstheme="majorHAnsi"/>
          <w:sz w:val="14"/>
        </w:rPr>
        <w:t>later on</w:t>
      </w:r>
      <w:proofErr w:type="gramEnd"/>
      <w:r w:rsidRPr="00A31B40">
        <w:rPr>
          <w:rFonts w:asciiTheme="majorHAnsi" w:hAnsiTheme="majorHAnsi" w:cstheme="majorHAnsi"/>
          <w:sz w:val="14"/>
        </w:rPr>
        <w:t xml:space="preserve">). The resolution’s “a democracy” is an indefinite singular, and so it very well might be—and, as we’ll soon see, is—generic. </w:t>
      </w:r>
    </w:p>
    <w:p w14:paraId="471E477D" w14:textId="77777777" w:rsidR="00566381" w:rsidRPr="00A31B40" w:rsidRDefault="00566381" w:rsidP="00566381">
      <w:pPr>
        <w:rPr>
          <w:rFonts w:asciiTheme="majorHAnsi" w:hAnsiTheme="majorHAnsi" w:cstheme="majorHAnsi"/>
          <w:sz w:val="16"/>
          <w:szCs w:val="16"/>
        </w:rPr>
      </w:pPr>
      <w:r w:rsidRPr="00A31B40">
        <w:rPr>
          <w:rFonts w:asciiTheme="majorHAnsi" w:hAnsiTheme="majorHAnsi" w:cstheme="majorHAnsi"/>
          <w:sz w:val="16"/>
          <w:szCs w:val="16"/>
        </w:rPr>
        <w:t xml:space="preserve">But it is also important to keep in mind that, just as not all generics are bare plurals, not all bare plurals are generic. “Dogs are barking” is true </w:t>
      </w:r>
      <w:proofErr w:type="gramStart"/>
      <w:r w:rsidRPr="00A31B40">
        <w:rPr>
          <w:rFonts w:asciiTheme="majorHAnsi" w:hAnsiTheme="majorHAnsi" w:cstheme="majorHAnsi"/>
          <w:sz w:val="16"/>
          <w:szCs w:val="16"/>
        </w:rPr>
        <w:t>as long as</w:t>
      </w:r>
      <w:proofErr w:type="gramEnd"/>
      <w:r w:rsidRPr="00A31B40">
        <w:rPr>
          <w:rFonts w:asciiTheme="majorHAnsi" w:hAnsiTheme="majorHAnsi" w:cstheme="majorHAnsi"/>
          <w:sz w:val="16"/>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6FA95C93" w14:textId="77777777" w:rsidR="00566381" w:rsidRPr="00A31B40" w:rsidRDefault="00566381" w:rsidP="00566381">
      <w:pPr>
        <w:rPr>
          <w:rFonts w:asciiTheme="majorHAnsi" w:hAnsiTheme="majorHAnsi" w:cstheme="majorHAnsi"/>
          <w:sz w:val="16"/>
          <w:szCs w:val="16"/>
        </w:rPr>
      </w:pPr>
      <w:r w:rsidRPr="00A31B40">
        <w:rPr>
          <w:rFonts w:asciiTheme="majorHAnsi" w:hAnsiTheme="majorHAnsi" w:cstheme="majorHAnsi"/>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A31B40">
        <w:rPr>
          <w:rFonts w:asciiTheme="majorHAnsi" w:hAnsiTheme="majorHAnsi" w:cstheme="majorHAnsi"/>
          <w:sz w:val="16"/>
          <w:szCs w:val="16"/>
        </w:rPr>
        <w:t>as long as</w:t>
      </w:r>
      <w:proofErr w:type="gramEnd"/>
      <w:r w:rsidRPr="00A31B40">
        <w:rPr>
          <w:rFonts w:asciiTheme="majorHAnsi" w:hAnsiTheme="majorHAnsi" w:cstheme="majorHAnsi"/>
          <w:sz w:val="16"/>
          <w:szCs w:val="16"/>
        </w:rPr>
        <w:t xml:space="preserve"> some cat is on the mat. The question is whether the indefinite singular “a democracy” is existential or generic in the resolution. </w:t>
      </w:r>
    </w:p>
    <w:p w14:paraId="4F516F42" w14:textId="77777777" w:rsidR="00566381" w:rsidRPr="00A31B40" w:rsidRDefault="00566381" w:rsidP="00566381">
      <w:pPr>
        <w:rPr>
          <w:rFonts w:asciiTheme="majorHAnsi" w:hAnsiTheme="majorHAnsi" w:cstheme="majorHAnsi"/>
          <w:sz w:val="16"/>
        </w:rPr>
      </w:pPr>
      <w:r w:rsidRPr="00A31B40">
        <w:rPr>
          <w:rFonts w:asciiTheme="majorHAnsi" w:hAnsiTheme="majorHAnsi" w:cstheme="majorHAnsi"/>
          <w:sz w:val="16"/>
        </w:rPr>
        <w:t xml:space="preserve">Now, my own view is that, if we understand the difference between existential and generic statements, and if we approach the question impartially, without any invest- </w:t>
      </w:r>
      <w:proofErr w:type="spellStart"/>
      <w:r w:rsidRPr="00A31B40">
        <w:rPr>
          <w:rFonts w:asciiTheme="majorHAnsi" w:hAnsiTheme="majorHAnsi" w:cstheme="majorHAnsi"/>
          <w:sz w:val="16"/>
        </w:rPr>
        <w:t>ment</w:t>
      </w:r>
      <w:proofErr w:type="spellEnd"/>
      <w:r w:rsidRPr="00A31B40">
        <w:rPr>
          <w:rFonts w:asciiTheme="majorHAnsi" w:hAnsiTheme="majorHAnsi" w:cstheme="majorHAnsi"/>
          <w:sz w:val="16"/>
        </w:rPr>
        <w:t xml:space="preserve"> in one side of the debate, we can almost always just tell which reading is correct just by thinking about it. </w:t>
      </w:r>
      <w:r w:rsidRPr="00A31B40">
        <w:rPr>
          <w:rStyle w:val="StyleUnderline"/>
          <w:rFonts w:asciiTheme="majorHAnsi" w:hAnsiTheme="majorHAnsi" w:cstheme="majorHAnsi"/>
        </w:rPr>
        <w:t xml:space="preserve">It is clear that “In a democracy, voting ought to be </w:t>
      </w:r>
      <w:proofErr w:type="spellStart"/>
      <w:r w:rsidRPr="00A31B40">
        <w:rPr>
          <w:rStyle w:val="StyleUnderline"/>
          <w:rFonts w:asciiTheme="majorHAnsi" w:hAnsiTheme="majorHAnsi" w:cstheme="majorHAnsi"/>
        </w:rPr>
        <w:t>compul</w:t>
      </w:r>
      <w:proofErr w:type="spellEnd"/>
      <w:r w:rsidRPr="00A31B40">
        <w:rPr>
          <w:rStyle w:val="StyleUnderline"/>
          <w:rFonts w:asciiTheme="majorHAnsi" w:hAnsiTheme="majorHAnsi" w:cstheme="majorHAnsi"/>
        </w:rPr>
        <w:t xml:space="preserve">- </w:t>
      </w:r>
      <w:proofErr w:type="spellStart"/>
      <w:r w:rsidRPr="00A31B40">
        <w:rPr>
          <w:rStyle w:val="StyleUnderline"/>
          <w:rFonts w:asciiTheme="majorHAnsi" w:hAnsiTheme="majorHAnsi" w:cstheme="majorHAnsi"/>
        </w:rPr>
        <w:t>sory</w:t>
      </w:r>
      <w:proofErr w:type="spellEnd"/>
      <w:r w:rsidRPr="00A31B40">
        <w:rPr>
          <w:rStyle w:val="StyleUnderline"/>
          <w:rFonts w:asciiTheme="majorHAnsi" w:hAnsiTheme="majorHAnsi" w:cstheme="majorHAnsi"/>
        </w:rPr>
        <w:t>” doesn’t mean “</w:t>
      </w:r>
      <w:r w:rsidRPr="00A31B40">
        <w:rPr>
          <w:rStyle w:val="Emphasis"/>
          <w:rFonts w:asciiTheme="majorHAnsi" w:hAnsiTheme="majorHAnsi" w:cstheme="majorHAnsi"/>
        </w:rPr>
        <w:t>There is one or more democracy</w:t>
      </w:r>
      <w:r w:rsidRPr="00A31B40">
        <w:rPr>
          <w:rStyle w:val="StyleUnderline"/>
          <w:rFonts w:asciiTheme="majorHAnsi" w:hAnsiTheme="majorHAnsi" w:cstheme="majorHAnsi"/>
        </w:rPr>
        <w:t xml:space="preserve"> in which voting ought to be com- </w:t>
      </w:r>
      <w:proofErr w:type="spellStart"/>
      <w:r w:rsidRPr="00A31B40">
        <w:rPr>
          <w:rStyle w:val="StyleUnderline"/>
          <w:rFonts w:asciiTheme="majorHAnsi" w:hAnsiTheme="majorHAnsi" w:cstheme="majorHAnsi"/>
        </w:rPr>
        <w:t>pulsory</w:t>
      </w:r>
      <w:proofErr w:type="spellEnd"/>
      <w:r w:rsidRPr="00A31B40">
        <w:rPr>
          <w:rStyle w:val="StyleUnderline"/>
          <w:rFonts w:asciiTheme="majorHAnsi" w:hAnsiTheme="majorHAnsi" w:cstheme="majorHAnsi"/>
        </w:rPr>
        <w:t>.”</w:t>
      </w:r>
      <w:r w:rsidRPr="00A31B40">
        <w:rPr>
          <w:rFonts w:asciiTheme="majorHAnsi" w:hAnsiTheme="majorHAnsi" w:cstheme="majorHAnsi"/>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A31B40">
        <w:rPr>
          <w:rFonts w:asciiTheme="majorHAnsi" w:hAnsiTheme="majorHAnsi" w:cstheme="majorHAnsi"/>
          <w:sz w:val="16"/>
        </w:rPr>
        <w:t>existen</w:t>
      </w:r>
      <w:proofErr w:type="spellEnd"/>
      <w:r w:rsidRPr="00A31B40">
        <w:rPr>
          <w:rFonts w:asciiTheme="majorHAnsi" w:hAnsiTheme="majorHAnsi" w:cstheme="majorHAnsi"/>
          <w:sz w:val="16"/>
        </w:rPr>
        <w:t xml:space="preserve">- </w:t>
      </w:r>
      <w:proofErr w:type="spellStart"/>
      <w:r w:rsidRPr="00A31B40">
        <w:rPr>
          <w:rFonts w:asciiTheme="majorHAnsi" w:hAnsiTheme="majorHAnsi" w:cstheme="majorHAnsi"/>
          <w:sz w:val="16"/>
        </w:rPr>
        <w:t>tial</w:t>
      </w:r>
      <w:proofErr w:type="spellEnd"/>
      <w:r w:rsidRPr="00A31B40">
        <w:rPr>
          <w:rFonts w:asciiTheme="majorHAnsi" w:hAnsiTheme="majorHAnsi" w:cstheme="majorHAnsi"/>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A31B40">
        <w:rPr>
          <w:rFonts w:asciiTheme="majorHAnsi" w:hAnsiTheme="majorHAnsi" w:cstheme="majorHAnsi"/>
          <w:sz w:val="16"/>
        </w:rPr>
        <w:t>Otherwise</w:t>
      </w:r>
      <w:proofErr w:type="gramEnd"/>
      <w:r w:rsidRPr="00A31B40">
        <w:rPr>
          <w:rFonts w:asciiTheme="majorHAnsi" w:hAnsiTheme="majorHAnsi" w:cstheme="majorHAnsi"/>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A31B40">
        <w:rPr>
          <w:rFonts w:asciiTheme="majorHAnsi" w:hAnsiTheme="majorHAnsi" w:cstheme="majorHAnsi"/>
          <w:sz w:val="16"/>
        </w:rPr>
        <w:t>in a position</w:t>
      </w:r>
      <w:proofErr w:type="gramEnd"/>
      <w:r w:rsidRPr="00A31B40">
        <w:rPr>
          <w:rFonts w:asciiTheme="majorHAnsi" w:hAnsiTheme="majorHAnsi" w:cstheme="majorHAnsi"/>
          <w:sz w:val="16"/>
        </w:rPr>
        <w:t xml:space="preserve"> to know exactly where the argument goes wrong. Particularly in matters of logic and language, speakers have more direct knowledge of particular cases (e.g., that some specific inference is </w:t>
      </w:r>
      <w:proofErr w:type="gramStart"/>
      <w:r w:rsidRPr="00A31B40">
        <w:rPr>
          <w:rFonts w:asciiTheme="majorHAnsi" w:hAnsiTheme="majorHAnsi" w:cstheme="majorHAnsi"/>
          <w:sz w:val="16"/>
        </w:rPr>
        <w:t>invalid</w:t>
      </w:r>
      <w:proofErr w:type="gramEnd"/>
      <w:r w:rsidRPr="00A31B40">
        <w:rPr>
          <w:rFonts w:asciiTheme="majorHAnsi" w:hAnsiTheme="majorHAnsi" w:cstheme="majorHAnsi"/>
          <w:sz w:val="16"/>
        </w:rPr>
        <w:t xml:space="preserve"> or some specific sentence is </w:t>
      </w:r>
      <w:proofErr w:type="spellStart"/>
      <w:r w:rsidRPr="00A31B40">
        <w:rPr>
          <w:rFonts w:asciiTheme="majorHAnsi" w:hAnsiTheme="majorHAnsi" w:cstheme="majorHAnsi"/>
          <w:sz w:val="16"/>
        </w:rPr>
        <w:t>infelicitious</w:t>
      </w:r>
      <w:proofErr w:type="spellEnd"/>
      <w:r w:rsidRPr="00A31B40">
        <w:rPr>
          <w:rFonts w:asciiTheme="majorHAnsi" w:hAnsiTheme="majorHAnsi" w:cstheme="majorHAnsi"/>
          <w:sz w:val="16"/>
        </w:rPr>
        <w:t xml:space="preserve">) than of the underlying explanations. </w:t>
      </w:r>
    </w:p>
    <w:p w14:paraId="02261A8F" w14:textId="77777777" w:rsidR="00566381" w:rsidRPr="00A31B40" w:rsidRDefault="00566381" w:rsidP="00566381">
      <w:pPr>
        <w:rPr>
          <w:rFonts w:asciiTheme="majorHAnsi" w:hAnsiTheme="majorHAnsi" w:cstheme="majorHAnsi"/>
          <w:sz w:val="16"/>
          <w:szCs w:val="16"/>
        </w:rPr>
      </w:pPr>
      <w:r w:rsidRPr="00A31B40">
        <w:rPr>
          <w:rFonts w:asciiTheme="majorHAnsi" w:hAnsiTheme="majorHAnsi" w:cstheme="majorHAnsi"/>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0AD5A2CA" w14:textId="77777777" w:rsidR="00566381" w:rsidRPr="00A31B40" w:rsidRDefault="00566381" w:rsidP="00566381">
      <w:pPr>
        <w:rPr>
          <w:rFonts w:asciiTheme="majorHAnsi" w:hAnsiTheme="majorHAnsi" w:cstheme="majorHAnsi"/>
          <w:sz w:val="16"/>
        </w:rPr>
      </w:pPr>
      <w:r w:rsidRPr="00A31B40">
        <w:rPr>
          <w:rFonts w:asciiTheme="majorHAnsi" w:hAnsiTheme="majorHAnsi" w:cstheme="majorHAnsi"/>
          <w:sz w:val="16"/>
        </w:rPr>
        <w:lastRenderedPageBreak/>
        <w:t>Second</w:t>
      </w:r>
      <w:r w:rsidRPr="00A31B40">
        <w:rPr>
          <w:rFonts w:asciiTheme="majorHAnsi" w:hAnsiTheme="majorHAnsi" w:cstheme="majorHAnsi"/>
          <w:sz w:val="16"/>
          <w:highlight w:val="green"/>
        </w:rPr>
        <w:t xml:space="preserve">, </w:t>
      </w:r>
      <w:r w:rsidRPr="00A31B40">
        <w:rPr>
          <w:rStyle w:val="StyleUnderline"/>
          <w:rFonts w:asciiTheme="majorHAnsi" w:hAnsiTheme="majorHAnsi" w:cstheme="majorHAnsi"/>
          <w:highlight w:val="green"/>
        </w:rPr>
        <w:t>existential uses</w:t>
      </w:r>
      <w:r w:rsidRPr="00A31B40">
        <w:rPr>
          <w:rStyle w:val="StyleUnderline"/>
          <w:rFonts w:asciiTheme="majorHAnsi" w:hAnsiTheme="majorHAnsi" w:cstheme="majorHAnsi"/>
        </w:rPr>
        <w:t xml:space="preserve"> of the indefinite, </w:t>
      </w:r>
      <w:r w:rsidRPr="00A31B40">
        <w:rPr>
          <w:rStyle w:val="StyleUnderline"/>
          <w:rFonts w:asciiTheme="majorHAnsi" w:hAnsiTheme="majorHAnsi" w:cstheme="majorHAnsi"/>
          <w:highlight w:val="green"/>
        </w:rPr>
        <w:t>such as “A cat is on the mat,” are upward- entailing</w:t>
      </w:r>
      <w:r w:rsidRPr="00A31B40">
        <w:rPr>
          <w:rStyle w:val="StyleUnderline"/>
          <w:rFonts w:asciiTheme="majorHAnsi" w:hAnsiTheme="majorHAnsi" w:cstheme="majorHAnsi"/>
        </w:rPr>
        <w:t xml:space="preserve">.3 This means that if you replace the noun with a more general one, such as “An animal is on the mat,” the sentence will still be true. </w:t>
      </w:r>
      <w:proofErr w:type="gramStart"/>
      <w:r w:rsidRPr="00A31B40">
        <w:rPr>
          <w:rStyle w:val="StyleUnderline"/>
          <w:rFonts w:asciiTheme="majorHAnsi" w:hAnsiTheme="majorHAnsi" w:cstheme="majorHAnsi"/>
        </w:rPr>
        <w:t>So</w:t>
      </w:r>
      <w:proofErr w:type="gramEnd"/>
      <w:r w:rsidRPr="00A31B40">
        <w:rPr>
          <w:rStyle w:val="StyleUnderline"/>
          <w:rFonts w:asciiTheme="majorHAnsi" w:hAnsiTheme="majorHAnsi" w:cstheme="majorHAnsi"/>
        </w:rPr>
        <w:t xml:space="preserve"> let’s do that </w:t>
      </w:r>
      <w:r w:rsidRPr="00A31B40">
        <w:rPr>
          <w:rStyle w:val="StyleUnderline"/>
          <w:rFonts w:asciiTheme="majorHAnsi" w:hAnsiTheme="majorHAnsi" w:cstheme="majorHAnsi"/>
          <w:highlight w:val="green"/>
        </w:rPr>
        <w:t>with “a democracy.” Does the resolution entail “In a society, voting ought to be compulsory</w:t>
      </w:r>
      <w:r w:rsidRPr="00A31B40">
        <w:rPr>
          <w:rStyle w:val="StyleUnderline"/>
          <w:rFonts w:asciiTheme="majorHAnsi" w:hAnsiTheme="majorHAnsi" w:cstheme="majorHAnsi"/>
        </w:rPr>
        <w:t xml:space="preserve">”? Intuitively </w:t>
      </w:r>
      <w:r w:rsidRPr="00A31B40">
        <w:rPr>
          <w:rStyle w:val="Emphasis"/>
          <w:rFonts w:asciiTheme="majorHAnsi" w:hAnsiTheme="majorHAnsi" w:cstheme="majorHAnsi"/>
          <w:highlight w:val="green"/>
        </w:rPr>
        <w:t>no</w:t>
      </w:r>
      <w:r w:rsidRPr="00A31B40">
        <w:rPr>
          <w:rFonts w:asciiTheme="majorHAnsi" w:hAnsiTheme="majorHAnsi" w:cstheme="majorHAnsi"/>
          <w:sz w:val="16"/>
        </w:rPr>
        <w:t>t, because you could think that voting ought to be compulsory in democracies but not in other sorts of societies. This suggests that “</w:t>
      </w:r>
      <w:r w:rsidRPr="00A31B40">
        <w:rPr>
          <w:rStyle w:val="StyleUnderline"/>
          <w:rFonts w:asciiTheme="majorHAnsi" w:hAnsiTheme="majorHAnsi" w:cstheme="majorHAnsi"/>
          <w:highlight w:val="green"/>
        </w:rPr>
        <w:t>a democracy</w:t>
      </w:r>
      <w:r w:rsidRPr="00A31B40">
        <w:rPr>
          <w:rStyle w:val="StyleUnderline"/>
          <w:rFonts w:asciiTheme="majorHAnsi" w:hAnsiTheme="majorHAnsi" w:cstheme="majorHAnsi"/>
        </w:rPr>
        <w:t xml:space="preserve">” in the resolution </w:t>
      </w:r>
      <w:r w:rsidRPr="00A31B40">
        <w:rPr>
          <w:rStyle w:val="StyleUnderline"/>
          <w:rFonts w:asciiTheme="majorHAnsi" w:hAnsiTheme="majorHAnsi" w:cstheme="majorHAnsi"/>
          <w:highlight w:val="green"/>
        </w:rPr>
        <w:t>is not existential</w:t>
      </w:r>
      <w:r w:rsidRPr="00A31B40">
        <w:rPr>
          <w:rFonts w:asciiTheme="majorHAnsi" w:hAnsiTheme="majorHAnsi" w:cstheme="majorHAnsi"/>
          <w:sz w:val="16"/>
        </w:rPr>
        <w:t xml:space="preserve">. </w:t>
      </w:r>
    </w:p>
    <w:p w14:paraId="40D2D3C3" w14:textId="741A84BB" w:rsidR="00566381" w:rsidRPr="00A31B40" w:rsidRDefault="00566381" w:rsidP="00566381">
      <w:pPr>
        <w:pStyle w:val="Heading4"/>
        <w:rPr>
          <w:rFonts w:asciiTheme="majorHAnsi" w:hAnsiTheme="majorHAnsi" w:cstheme="majorHAnsi"/>
        </w:rPr>
      </w:pPr>
      <w:r w:rsidRPr="00A31B40">
        <w:rPr>
          <w:rFonts w:asciiTheme="majorHAnsi" w:hAnsiTheme="majorHAnsi" w:cstheme="majorHAnsi"/>
        </w:rPr>
        <w:t xml:space="preserve">It applies to this topic – a] entities </w:t>
      </w:r>
      <w:proofErr w:type="gramStart"/>
      <w:r w:rsidRPr="00A31B40">
        <w:rPr>
          <w:rFonts w:asciiTheme="majorHAnsi" w:hAnsiTheme="majorHAnsi" w:cstheme="majorHAnsi"/>
        </w:rPr>
        <w:t>is</w:t>
      </w:r>
      <w:proofErr w:type="gramEnd"/>
      <w:r w:rsidRPr="00A31B40">
        <w:rPr>
          <w:rFonts w:asciiTheme="majorHAnsi" w:hAnsiTheme="majorHAnsi" w:cstheme="majorHAnsi"/>
        </w:rPr>
        <w:t xml:space="preserve"> a bare plural </w:t>
      </w:r>
      <w:proofErr w:type="spellStart"/>
      <w:r w:rsidRPr="00A31B40">
        <w:rPr>
          <w:rFonts w:asciiTheme="majorHAnsi" w:hAnsiTheme="majorHAnsi" w:cstheme="majorHAnsi"/>
        </w:rPr>
        <w:t>bc</w:t>
      </w:r>
      <w:proofErr w:type="spellEnd"/>
      <w:r w:rsidRPr="00A31B40">
        <w:rPr>
          <w:rFonts w:asciiTheme="majorHAnsi" w:hAnsiTheme="majorHAnsi" w:cstheme="majorHAnsi"/>
        </w:rPr>
        <w:t xml:space="preserve"> it has no determiner b] The sentence “The appropriation of outer space by private entities is unjust” does not imply “the appropriation of outer space by private and public entities is unjust” </w:t>
      </w:r>
    </w:p>
    <w:p w14:paraId="2DEA3073" w14:textId="77777777" w:rsidR="00566381" w:rsidRDefault="00566381" w:rsidP="00566381">
      <w:pPr>
        <w:pStyle w:val="Heading4"/>
      </w:pPr>
    </w:p>
    <w:p w14:paraId="6A281A65" w14:textId="72151597" w:rsidR="00566381" w:rsidRDefault="00566381" w:rsidP="00566381">
      <w:pPr>
        <w:pStyle w:val="Heading4"/>
      </w:pPr>
      <w:r>
        <w:t xml:space="preserve">Violation: they spec </w:t>
      </w:r>
      <w:r>
        <w:t>China</w:t>
      </w:r>
    </w:p>
    <w:p w14:paraId="1F89963F" w14:textId="77777777" w:rsidR="00566381" w:rsidRPr="00A31B40" w:rsidRDefault="00566381" w:rsidP="00566381">
      <w:pPr>
        <w:pStyle w:val="Heading4"/>
        <w:rPr>
          <w:rFonts w:asciiTheme="majorHAnsi" w:hAnsiTheme="majorHAnsi" w:cstheme="majorHAnsi"/>
        </w:rPr>
      </w:pPr>
      <w:r w:rsidRPr="00A31B40">
        <w:rPr>
          <w:rFonts w:asciiTheme="majorHAnsi" w:hAnsiTheme="majorHAnsi" w:cstheme="majorHAnsi"/>
        </w:rPr>
        <w:t>Standards</w:t>
      </w:r>
    </w:p>
    <w:p w14:paraId="7C55A488" w14:textId="77777777" w:rsidR="00566381" w:rsidRPr="00A31B40" w:rsidRDefault="00566381" w:rsidP="00566381">
      <w:pPr>
        <w:pStyle w:val="Heading4"/>
        <w:rPr>
          <w:rFonts w:asciiTheme="majorHAnsi" w:hAnsiTheme="majorHAnsi" w:cstheme="majorHAnsi"/>
        </w:rPr>
      </w:pPr>
      <w:r w:rsidRPr="00A31B40">
        <w:rPr>
          <w:rFonts w:asciiTheme="majorHAnsi" w:hAnsiTheme="majorHAnsi" w:cstheme="majorHAnsi"/>
        </w:rPr>
        <w:t xml:space="preserve">1] Limits – they can spec infinite different </w:t>
      </w:r>
      <w:r>
        <w:rPr>
          <w:rFonts w:asciiTheme="majorHAnsi" w:hAnsiTheme="majorHAnsi" w:cstheme="majorHAnsi"/>
        </w:rPr>
        <w:t>types of appropriation</w:t>
      </w:r>
      <w:r w:rsidRPr="00A31B40">
        <w:rPr>
          <w:rFonts w:asciiTheme="majorHAnsi" w:hAnsiTheme="majorHAnsi" w:cstheme="majorHAnsi"/>
        </w:rPr>
        <w:t xml:space="preserve"> like </w:t>
      </w:r>
      <w:r>
        <w:rPr>
          <w:rFonts w:asciiTheme="majorHAnsi" w:hAnsiTheme="majorHAnsi" w:cstheme="majorHAnsi"/>
        </w:rPr>
        <w:t>space mining, satellite orbit types, colonization, etc</w:t>
      </w:r>
      <w:r w:rsidRPr="00A31B40">
        <w:rPr>
          <w:rFonts w:asciiTheme="majorHAnsi" w:hAnsiTheme="majorHAnsi" w:cstheme="majorHAnsi"/>
        </w:rPr>
        <w:t>. This takes out functional limits – it’s impossible for me to research every possible combination of entities, governments, and appropriation.</w:t>
      </w:r>
    </w:p>
    <w:p w14:paraId="7C95F7B4" w14:textId="4D09D7FB" w:rsidR="00566381" w:rsidRDefault="00566381" w:rsidP="00566381">
      <w:pPr>
        <w:pStyle w:val="Heading4"/>
        <w:rPr>
          <w:rFonts w:asciiTheme="majorHAnsi" w:hAnsiTheme="majorHAnsi" w:cstheme="majorHAnsi"/>
        </w:rPr>
      </w:pPr>
      <w:r w:rsidRPr="00A31B40">
        <w:rPr>
          <w:rFonts w:asciiTheme="majorHAnsi" w:hAnsiTheme="majorHAnsi" w:cstheme="majorHAnsi"/>
        </w:rPr>
        <w:t xml:space="preserve">2] TVA solves – just read your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as an advantage to a whole </w:t>
      </w:r>
      <w:proofErr w:type="spellStart"/>
      <w:r w:rsidRPr="00A31B40">
        <w:rPr>
          <w:rFonts w:asciiTheme="majorHAnsi" w:hAnsiTheme="majorHAnsi" w:cstheme="majorHAnsi"/>
        </w:rPr>
        <w:t>rez</w:t>
      </w:r>
      <w:proofErr w:type="spellEnd"/>
      <w:r w:rsidRPr="00A31B40">
        <w:rPr>
          <w:rFonts w:asciiTheme="majorHAnsi" w:hAnsiTheme="majorHAnsi" w:cstheme="majorHAnsi"/>
        </w:rPr>
        <w:t xml:space="preserv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 we don’t stop them from reading new FWs, </w:t>
      </w:r>
      <w:proofErr w:type="gramStart"/>
      <w:r w:rsidRPr="00A31B40">
        <w:rPr>
          <w:rFonts w:asciiTheme="majorHAnsi" w:hAnsiTheme="majorHAnsi" w:cstheme="majorHAnsi"/>
        </w:rPr>
        <w:t>mechanisms</w:t>
      </w:r>
      <w:proofErr w:type="gramEnd"/>
      <w:r w:rsidRPr="00A31B40">
        <w:rPr>
          <w:rFonts w:asciiTheme="majorHAnsi" w:hAnsiTheme="majorHAnsi" w:cstheme="majorHAnsi"/>
        </w:rPr>
        <w:t xml:space="preserve"> or advantages. PICs aren’t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offense – a] it’s ridiculous to say that neg potential abuse justifies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being non-T b] There’s only a small number of pics on this topic c] PICs incentivize them to write better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that can generate solvency deficits to PICs</w:t>
      </w:r>
    </w:p>
    <w:p w14:paraId="0DAFA2BC" w14:textId="2602C504" w:rsidR="003C6F88" w:rsidRDefault="003C6F88" w:rsidP="003C6F88"/>
    <w:p w14:paraId="471BA2EF" w14:textId="77777777" w:rsidR="003C6F88" w:rsidRDefault="003C6F88" w:rsidP="003C6F88">
      <w:pPr>
        <w:pStyle w:val="Heading4"/>
        <w:rPr>
          <w:rFonts w:ascii="Times New Roman" w:hAnsi="Times New Roman"/>
          <w:sz w:val="24"/>
        </w:rPr>
      </w:pPr>
      <w:r>
        <w:rPr>
          <w:rFonts w:cs="Calibri"/>
          <w:color w:val="000000"/>
        </w:rPr>
        <w:t>Fairness and education are voters – debate’s a game that needs rules to evaluate it and education gives us portable skills for life like research and thinking. </w:t>
      </w:r>
    </w:p>
    <w:p w14:paraId="0A468AE3" w14:textId="77777777" w:rsidR="003C6F88" w:rsidRDefault="003C6F88" w:rsidP="003C6F88">
      <w:pPr>
        <w:pStyle w:val="Heading4"/>
        <w:rPr>
          <w:rFonts w:ascii="Times New Roman" w:hAnsi="Times New Roman"/>
          <w:sz w:val="24"/>
        </w:rPr>
      </w:pPr>
      <w:r>
        <w:rPr>
          <w:rFonts w:cs="Calibri"/>
          <w:color w:val="000000"/>
        </w:rPr>
        <w:t xml:space="preserve">Drop the debater –anything else is self-serving since they have created irreversible harm by arbitrarily limiting </w:t>
      </w:r>
      <w:proofErr w:type="gramStart"/>
      <w:r>
        <w:rPr>
          <w:rFonts w:cs="Calibri"/>
          <w:color w:val="000000"/>
        </w:rPr>
        <w:t>arguments</w:t>
      </w:r>
      <w:proofErr w:type="gramEnd"/>
      <w:r>
        <w:rPr>
          <w:rFonts w:cs="Calibri"/>
          <w:color w:val="000000"/>
        </w:rPr>
        <w:t xml:space="preserve"> I could read in the 1N </w:t>
      </w:r>
    </w:p>
    <w:p w14:paraId="4F4AD4B2" w14:textId="77777777" w:rsidR="003C6F88" w:rsidRDefault="003C6F88" w:rsidP="003C6F88">
      <w:pPr>
        <w:pStyle w:val="Heading4"/>
      </w:pPr>
      <w:r>
        <w:rPr>
          <w:rFonts w:cs="Calibri"/>
          <w:color w:val="000000"/>
        </w:rPr>
        <w:t xml:space="preserve">Use competing </w:t>
      </w:r>
      <w:proofErr w:type="spellStart"/>
      <w:r>
        <w:rPr>
          <w:rFonts w:cs="Calibri"/>
          <w:color w:val="000000"/>
        </w:rPr>
        <w:t>interps</w:t>
      </w:r>
      <w:proofErr w:type="spellEnd"/>
      <w:r>
        <w:rPr>
          <w:rFonts w:cs="Calibri"/>
          <w:color w:val="000000"/>
        </w:rPr>
        <w:t xml:space="preserve"> – reasonability invites arbitrary judge intervention since we don’t know your bs meter</w:t>
      </w:r>
    </w:p>
    <w:p w14:paraId="534CDF34" w14:textId="72F01CB6" w:rsidR="003C6F88" w:rsidRDefault="003C6F88" w:rsidP="00C4448B">
      <w:pPr>
        <w:pStyle w:val="Heading4"/>
        <w:rPr>
          <w:rFonts w:cs="Calibri"/>
          <w:color w:val="000000"/>
        </w:rPr>
      </w:pPr>
      <w:r>
        <w:rPr>
          <w:rFonts w:cs="Calibri"/>
          <w:color w:val="000000"/>
        </w:rPr>
        <w:t xml:space="preserve">No RVIs –a) illogical – you shouldn’t win for being fair – it’s a litmus test for engaging in substance, b) topic ed – prevents 1AR </w:t>
      </w:r>
      <w:proofErr w:type="spellStart"/>
      <w:r>
        <w:rPr>
          <w:rFonts w:cs="Calibri"/>
          <w:color w:val="000000"/>
        </w:rPr>
        <w:t>blipstorm</w:t>
      </w:r>
      <w:proofErr w:type="spellEnd"/>
      <w:r>
        <w:rPr>
          <w:rFonts w:cs="Calibri"/>
          <w:color w:val="000000"/>
        </w:rPr>
        <w:t xml:space="preserve"> scripts and allows us to get back to substance after resolving theory</w:t>
      </w:r>
    </w:p>
    <w:p w14:paraId="008A5720" w14:textId="0044B2F4" w:rsidR="0069507C" w:rsidRDefault="0069507C" w:rsidP="0069507C">
      <w:pPr>
        <w:pStyle w:val="Heading2"/>
      </w:pPr>
      <w:r>
        <w:lastRenderedPageBreak/>
        <w:t>2</w:t>
      </w:r>
    </w:p>
    <w:p w14:paraId="4CE2E27F" w14:textId="2290797D" w:rsidR="0069507C" w:rsidRDefault="0069507C" w:rsidP="0069507C">
      <w:pPr>
        <w:pStyle w:val="Heading4"/>
        <w:rPr>
          <w:rFonts w:ascii="Times New Roman" w:hAnsi="Times New Roman"/>
          <w:sz w:val="24"/>
        </w:rPr>
      </w:pPr>
      <w:r>
        <w:rPr>
          <w:rFonts w:cs="Calibri"/>
          <w:color w:val="000000"/>
          <w:shd w:val="clear" w:color="auto" w:fill="00FF00"/>
        </w:rPr>
        <w:t>[</w:t>
      </w:r>
      <w:r>
        <w:rPr>
          <w:rFonts w:cs="Calibri"/>
          <w:color w:val="000000"/>
          <w:shd w:val="clear" w:color="auto" w:fill="00FF00"/>
        </w:rPr>
        <w:t>China</w:t>
      </w:r>
      <w:r>
        <w:rPr>
          <w:rFonts w:cs="Calibri"/>
          <w:color w:val="000000"/>
          <w:shd w:val="clear" w:color="auto" w:fill="00FF00"/>
        </w:rPr>
        <w:t>]</w:t>
      </w:r>
      <w:r>
        <w:rPr>
          <w:rFonts w:cs="Calibri"/>
          <w:color w:val="000000"/>
        </w:rPr>
        <w:t xml:space="preserve"> should:</w:t>
      </w:r>
    </w:p>
    <w:p w14:paraId="37180BB6" w14:textId="77777777" w:rsidR="0069507C" w:rsidRDefault="0069507C" w:rsidP="0069507C">
      <w:pPr>
        <w:pStyle w:val="Heading4"/>
        <w:numPr>
          <w:ilvl w:val="0"/>
          <w:numId w:val="12"/>
        </w:numPr>
        <w:tabs>
          <w:tab w:val="clear" w:pos="720"/>
          <w:tab w:val="num" w:pos="360"/>
        </w:tabs>
        <w:ind w:left="360"/>
        <w:textAlignment w:val="baseline"/>
        <w:rPr>
          <w:rFonts w:cs="Calibri"/>
          <w:color w:val="000000"/>
        </w:rPr>
      </w:pPr>
      <w:r>
        <w:rPr>
          <w:rFonts w:cs="Calibri"/>
          <w:color w:val="000000"/>
        </w:rPr>
        <w:t>establish a national space policy declaring disputes over international space law and policy should be resolved via compulsory and binding arbitration through the Permanent Court of Arbitration (PCA). </w:t>
      </w:r>
    </w:p>
    <w:p w14:paraId="30861C56" w14:textId="2D081D8D" w:rsidR="0069507C" w:rsidRDefault="0069507C" w:rsidP="0069507C">
      <w:pPr>
        <w:pStyle w:val="Heading4"/>
        <w:numPr>
          <w:ilvl w:val="0"/>
          <w:numId w:val="13"/>
        </w:numPr>
        <w:textAlignment w:val="baseline"/>
        <w:rPr>
          <w:rFonts w:cs="Calibri"/>
          <w:color w:val="000000"/>
        </w:rPr>
      </w:pPr>
      <w:r>
        <w:rPr>
          <w:rFonts w:cs="Calibri"/>
          <w:color w:val="000000"/>
        </w:rPr>
        <w:t xml:space="preserve">submit </w:t>
      </w:r>
      <w:r>
        <w:rPr>
          <w:rFonts w:cs="Calibri"/>
          <w:color w:val="000000"/>
          <w:shd w:val="clear" w:color="auto" w:fill="00FF00"/>
        </w:rPr>
        <w:t>[</w:t>
      </w:r>
      <w:r>
        <w:rPr>
          <w:rFonts w:cs="Calibri"/>
          <w:color w:val="000000"/>
          <w:shd w:val="clear" w:color="auto" w:fill="00FF00"/>
        </w:rPr>
        <w:t>private appropriation of space</w:t>
      </w:r>
      <w:r>
        <w:rPr>
          <w:rFonts w:cs="Calibri"/>
          <w:color w:val="000000"/>
          <w:shd w:val="clear" w:color="auto" w:fill="00FF00"/>
        </w:rPr>
        <w:t>]</w:t>
      </w:r>
      <w:r>
        <w:rPr>
          <w:rFonts w:cs="Calibri"/>
          <w:color w:val="000000"/>
        </w:rPr>
        <w:t xml:space="preserve"> for binding arbitration through the PCA pursuant to the Optional Rules for the Arbitration of Disputes Relating to Outer Space Activities.</w:t>
      </w:r>
    </w:p>
    <w:p w14:paraId="23F9D334" w14:textId="3D741C7E" w:rsidR="0069507C" w:rsidRDefault="0069507C" w:rsidP="0069507C">
      <w:pPr>
        <w:pStyle w:val="Heading4"/>
        <w:numPr>
          <w:ilvl w:val="0"/>
          <w:numId w:val="13"/>
        </w:numPr>
        <w:textAlignment w:val="baseline"/>
        <w:rPr>
          <w:rFonts w:cs="Calibri"/>
          <w:color w:val="000000"/>
        </w:rPr>
      </w:pPr>
      <w:r>
        <w:rPr>
          <w:rFonts w:cs="Calibri"/>
          <w:color w:val="000000"/>
        </w:rPr>
        <w:t>not shirk full compliance with the tribunal’s rulings on matters relating to outer space activities.</w:t>
      </w:r>
    </w:p>
    <w:p w14:paraId="2A75D315" w14:textId="3D488D2C" w:rsidR="00327DF0" w:rsidRPr="00327DF0" w:rsidRDefault="00327DF0" w:rsidP="00327DF0">
      <w:pPr>
        <w:pStyle w:val="Heading4"/>
        <w:numPr>
          <w:ilvl w:val="0"/>
          <w:numId w:val="12"/>
        </w:numPr>
        <w:tabs>
          <w:tab w:val="clear" w:pos="720"/>
          <w:tab w:val="num" w:pos="360"/>
        </w:tabs>
        <w:ind w:left="360"/>
        <w:textAlignment w:val="baseline"/>
        <w:rPr>
          <w:rFonts w:cs="Calibri"/>
          <w:color w:val="000000"/>
        </w:rPr>
      </w:pPr>
      <w:r w:rsidRPr="00327DF0">
        <w:rPr>
          <w:rFonts w:cs="Calibri"/>
          <w:color w:val="000000"/>
        </w:rPr>
        <w:t>The PCA should rule appropriation of space in violation of the Outer Space Treaty</w:t>
      </w:r>
    </w:p>
    <w:p w14:paraId="42284210" w14:textId="77777777" w:rsidR="0069507C" w:rsidRDefault="0069507C" w:rsidP="0069507C">
      <w:pPr>
        <w:rPr>
          <w:rFonts w:ascii="Times New Roman" w:hAnsi="Times New Roman" w:cs="Times New Roman"/>
        </w:rPr>
      </w:pPr>
    </w:p>
    <w:p w14:paraId="1D7B474A" w14:textId="77777777" w:rsidR="0069507C" w:rsidRDefault="0069507C" w:rsidP="0069507C">
      <w:pPr>
        <w:pStyle w:val="Heading4"/>
      </w:pPr>
      <w:r>
        <w:rPr>
          <w:rFonts w:cs="Calibri"/>
          <w:color w:val="000000"/>
        </w:rPr>
        <w:t>That establishes compulsory jurisdiction over the plan via the PCA, using the new Optional Space Rules—this is especially beneficial when relating to private agents.</w:t>
      </w:r>
    </w:p>
    <w:p w14:paraId="1D6AB5CE" w14:textId="77777777" w:rsidR="0069507C" w:rsidRDefault="0069507C" w:rsidP="0069507C">
      <w:pPr>
        <w:pStyle w:val="NormalWeb"/>
        <w:spacing w:before="0" w:beforeAutospacing="0" w:after="160" w:afterAutospacing="0"/>
      </w:pPr>
      <w:r>
        <w:rPr>
          <w:rFonts w:ascii="Calibri" w:hAnsi="Calibri" w:cs="Calibri"/>
          <w:b/>
          <w:bCs/>
          <w:color w:val="000000"/>
          <w:sz w:val="26"/>
          <w:szCs w:val="26"/>
        </w:rPr>
        <w:t>Kilgore 18</w:t>
      </w:r>
      <w:r>
        <w:rPr>
          <w:rFonts w:ascii="Calibri" w:hAnsi="Calibri" w:cs="Calibri"/>
          <w:color w:val="000000"/>
          <w:sz w:val="22"/>
          <w:szCs w:val="22"/>
        </w:rPr>
        <w:t xml:space="preserve"> – Experienced international law &amp; dispute mediation attorney, writing for the trade publication of the Federal Bar</w:t>
      </w:r>
      <w:r>
        <w:rPr>
          <w:rFonts w:ascii="Calibri" w:hAnsi="Calibri" w:cs="Calibri"/>
          <w:b/>
          <w:bCs/>
          <w:color w:val="000000"/>
          <w:sz w:val="26"/>
          <w:szCs w:val="26"/>
        </w:rPr>
        <w:t xml:space="preserve"> </w:t>
      </w:r>
      <w:r>
        <w:rPr>
          <w:rFonts w:ascii="Calibri" w:hAnsi="Calibri" w:cs="Calibri"/>
          <w:color w:val="000000"/>
          <w:sz w:val="22"/>
          <w:szCs w:val="22"/>
        </w:rPr>
        <w:t xml:space="preserve">Susan Cone Kilgore, Attorney advising clients on international law issues &amp; dispute mediation with the </w:t>
      </w:r>
      <w:proofErr w:type="spellStart"/>
      <w:r>
        <w:rPr>
          <w:rFonts w:ascii="Calibri" w:hAnsi="Calibri" w:cs="Calibri"/>
          <w:color w:val="000000"/>
          <w:sz w:val="22"/>
          <w:szCs w:val="22"/>
        </w:rPr>
        <w:t>Leeser</w:t>
      </w:r>
      <w:proofErr w:type="spellEnd"/>
      <w:r>
        <w:rPr>
          <w:rFonts w:ascii="Calibri" w:hAnsi="Calibri" w:cs="Calibri"/>
          <w:color w:val="000000"/>
          <w:sz w:val="22"/>
          <w:szCs w:val="22"/>
        </w:rPr>
        <w:t xml:space="preserve"> Law Firm PLLC, Former adjunct professor of law with the University of Houston Law Center, over 30 years of legal experience, primarily in various federal government positions including trying numerous federal cases and serving as Assistant United States Attorney for the Western District of Texas, former General Counsel for a telecommunications provider, former FBA vice president for the Fourth Circuit, Arbitration Rules for Disputes Arising from Outer Space Activity, The Federal Lawyer - Federal Bar Association, March 2018, </w:t>
      </w:r>
      <w:hyperlink r:id="rId9" w:history="1">
        <w:r>
          <w:rPr>
            <w:rStyle w:val="Hyperlink"/>
            <w:rFonts w:eastAsiaTheme="majorEastAsia" w:cs="Calibri"/>
            <w:color w:val="000000"/>
            <w:sz w:val="22"/>
            <w:szCs w:val="22"/>
          </w:rPr>
          <w:t>http://www.fedbar.org/Resources_1/Federal-Lawyer-Magazine/2018/March/Features/Arbitration-Rules-for-Disputes-Arising-from-Outer-Space-Activity.aspx?FT=.pdf</w:t>
        </w:r>
      </w:hyperlink>
      <w:r>
        <w:rPr>
          <w:rFonts w:ascii="Calibri" w:hAnsi="Calibri" w:cs="Calibri"/>
          <w:color w:val="000000"/>
          <w:sz w:val="22"/>
          <w:szCs w:val="22"/>
        </w:rPr>
        <w:t xml:space="preserve"> recut 2-15-2022 amrita</w:t>
      </w:r>
    </w:p>
    <w:p w14:paraId="21CD6419" w14:textId="77777777" w:rsidR="0069507C" w:rsidRDefault="0069507C" w:rsidP="0069507C">
      <w:pPr>
        <w:pStyle w:val="NormalWeb"/>
        <w:spacing w:before="0" w:beforeAutospacing="0" w:after="160" w:afterAutospacing="0"/>
      </w:pPr>
      <w:r>
        <w:rPr>
          <w:rFonts w:ascii="Calibri" w:hAnsi="Calibri" w:cs="Calibri"/>
          <w:color w:val="000000"/>
          <w:sz w:val="12"/>
          <w:szCs w:val="12"/>
        </w:rPr>
        <w:t xml:space="preserve">The </w:t>
      </w:r>
      <w:r>
        <w:rPr>
          <w:rFonts w:ascii="Calibri" w:hAnsi="Calibri" w:cs="Calibri"/>
          <w:color w:val="000000"/>
          <w:sz w:val="22"/>
          <w:szCs w:val="22"/>
          <w:u w:val="single"/>
          <w:shd w:val="clear" w:color="auto" w:fill="00FF00"/>
        </w:rPr>
        <w:t>Optional Rules state</w:t>
      </w:r>
      <w:r>
        <w:rPr>
          <w:rFonts w:ascii="Calibri" w:hAnsi="Calibri" w:cs="Calibri"/>
          <w:color w:val="000000"/>
          <w:sz w:val="12"/>
          <w:szCs w:val="12"/>
        </w:rPr>
        <w:t xml:space="preserve"> that the secretary general of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00"/>
        </w:rPr>
        <w:t>PCA has the authority to “govern”</w:t>
      </w:r>
      <w:r>
        <w:rPr>
          <w:rFonts w:ascii="Calibri" w:hAnsi="Calibri" w:cs="Calibri"/>
          <w:color w:val="000000"/>
          <w:sz w:val="22"/>
          <w:szCs w:val="22"/>
          <w:u w:val="single"/>
        </w:rPr>
        <w:t xml:space="preserve"> PCA </w:t>
      </w:r>
      <w:r>
        <w:rPr>
          <w:rFonts w:ascii="Calibri" w:hAnsi="Calibri" w:cs="Calibri"/>
          <w:color w:val="000000"/>
          <w:sz w:val="22"/>
          <w:szCs w:val="22"/>
          <w:u w:val="single"/>
          <w:shd w:val="clear" w:color="auto" w:fill="00FF00"/>
        </w:rPr>
        <w:t>arbitrations</w:t>
      </w:r>
      <w:r>
        <w:rPr>
          <w:rFonts w:ascii="Calibri" w:hAnsi="Calibri" w:cs="Calibri"/>
          <w:color w:val="000000"/>
          <w:sz w:val="22"/>
          <w:szCs w:val="22"/>
          <w:u w:val="single"/>
        </w:rPr>
        <w:t>.</w:t>
      </w:r>
      <w:r>
        <w:rPr>
          <w:rFonts w:ascii="Calibri" w:hAnsi="Calibri" w:cs="Calibri"/>
          <w:color w:val="000000"/>
          <w:sz w:val="12"/>
          <w:szCs w:val="12"/>
        </w:rPr>
        <w:t xml:space="preserve">19 </w:t>
      </w:r>
      <w:r>
        <w:rPr>
          <w:rFonts w:ascii="Calibri" w:hAnsi="Calibri" w:cs="Calibri"/>
          <w:color w:val="000000"/>
          <w:sz w:val="22"/>
          <w:szCs w:val="22"/>
          <w:u w:val="single"/>
          <w:shd w:val="clear" w:color="auto" w:fill="00FF00"/>
        </w:rPr>
        <w:t>Jurisdiction is established</w:t>
      </w:r>
      <w:r>
        <w:rPr>
          <w:rFonts w:ascii="Calibri" w:hAnsi="Calibri" w:cs="Calibri"/>
          <w:color w:val="000000"/>
          <w:sz w:val="12"/>
          <w:szCs w:val="12"/>
        </w:rPr>
        <w:t xml:space="preserve"> by Article 1, paragraph 1: Where </w:t>
      </w:r>
      <w:r>
        <w:rPr>
          <w:rFonts w:ascii="Calibri" w:hAnsi="Calibri" w:cs="Calibri"/>
          <w:b/>
          <w:bCs/>
          <w:color w:val="000000"/>
          <w:sz w:val="22"/>
          <w:szCs w:val="22"/>
          <w:u w:val="single"/>
          <w:shd w:val="clear" w:color="auto" w:fill="00FF00"/>
        </w:rPr>
        <w:t>parties have</w:t>
      </w:r>
      <w:r>
        <w:rPr>
          <w:rFonts w:ascii="Calibri" w:hAnsi="Calibri" w:cs="Calibri"/>
          <w:b/>
          <w:bCs/>
          <w:color w:val="000000"/>
          <w:sz w:val="22"/>
          <w:szCs w:val="22"/>
          <w:u w:val="single"/>
        </w:rPr>
        <w:t xml:space="preserve"> agreed that disputes </w:t>
      </w:r>
      <w:r>
        <w:rPr>
          <w:rFonts w:ascii="Calibri" w:hAnsi="Calibri" w:cs="Calibri"/>
          <w:b/>
          <w:bCs/>
          <w:color w:val="000000"/>
          <w:sz w:val="22"/>
          <w:szCs w:val="22"/>
          <w:u w:val="single"/>
          <w:shd w:val="clear" w:color="auto" w:fill="00FF00"/>
        </w:rPr>
        <w:t>between them</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 whether contractual or not, shall be referred to arbitration under [these </w:t>
      </w:r>
      <w:proofErr w:type="gramStart"/>
      <w:r>
        <w:rPr>
          <w:rFonts w:ascii="Calibri" w:hAnsi="Calibri" w:cs="Calibri"/>
          <w:color w:val="000000"/>
          <w:sz w:val="22"/>
          <w:szCs w:val="22"/>
          <w:u w:val="single"/>
        </w:rPr>
        <w:t>rules]…</w:t>
      </w:r>
      <w:proofErr w:type="gramEnd"/>
      <w:r>
        <w:rPr>
          <w:rFonts w:ascii="Calibri" w:hAnsi="Calibri" w:cs="Calibri"/>
          <w:color w:val="000000"/>
          <w:sz w:val="22"/>
          <w:szCs w:val="22"/>
          <w:u w:val="single"/>
        </w:rPr>
        <w:t>.</w:t>
      </w:r>
      <w:r>
        <w:rPr>
          <w:rFonts w:ascii="Calibri" w:hAnsi="Calibri" w:cs="Calibri"/>
          <w:color w:val="000000"/>
          <w:sz w:val="12"/>
          <w:szCs w:val="12"/>
        </w:rPr>
        <w:t xml:space="preserve"> The </w:t>
      </w:r>
      <w:r>
        <w:rPr>
          <w:rFonts w:ascii="Calibri" w:hAnsi="Calibri" w:cs="Calibri"/>
          <w:color w:val="000000"/>
          <w:sz w:val="22"/>
          <w:szCs w:val="22"/>
          <w:u w:val="single"/>
          <w:shd w:val="clear" w:color="auto" w:fill="00FF00"/>
        </w:rPr>
        <w:t>characterization of the dispute</w:t>
      </w:r>
      <w:r>
        <w:rPr>
          <w:rFonts w:ascii="Calibri" w:hAnsi="Calibri" w:cs="Calibri"/>
          <w:color w:val="000000"/>
          <w:sz w:val="22"/>
          <w:szCs w:val="22"/>
          <w:u w:val="single"/>
        </w:rPr>
        <w:t xml:space="preserve"> as relating to outer space </w:t>
      </w:r>
      <w:r>
        <w:rPr>
          <w:rFonts w:ascii="Calibri" w:hAnsi="Calibri" w:cs="Calibri"/>
          <w:color w:val="000000"/>
          <w:sz w:val="22"/>
          <w:szCs w:val="22"/>
          <w:u w:val="single"/>
          <w:shd w:val="clear" w:color="auto" w:fill="00FF00"/>
        </w:rPr>
        <w:t>is not necessary for jurisdiction</w:t>
      </w:r>
      <w:r>
        <w:rPr>
          <w:rFonts w:ascii="Calibri" w:hAnsi="Calibri" w:cs="Calibri"/>
          <w:color w:val="000000"/>
          <w:sz w:val="12"/>
          <w:szCs w:val="12"/>
          <w:shd w:val="clear" w:color="auto" w:fill="00FF00"/>
        </w:rPr>
        <w:t xml:space="preserve"> </w:t>
      </w:r>
      <w:r>
        <w:rPr>
          <w:rFonts w:ascii="Calibri" w:hAnsi="Calibri" w:cs="Calibri"/>
          <w:color w:val="000000"/>
          <w:sz w:val="12"/>
          <w:szCs w:val="12"/>
        </w:rPr>
        <w:t xml:space="preserve">where parties have agreed to settle a specific dispute under these rules.20 This is a broad statement of jurisdiction—as it should be—for a voluntary resolution process. The advisory group considered a subject matter jurisdiction test, but because the advisory group wanted to serve the greater intent to use arbitration as a dispute resolution mechanism, they did not </w:t>
      </w:r>
      <w:proofErr w:type="gramStart"/>
      <w:r>
        <w:rPr>
          <w:rFonts w:ascii="Calibri" w:hAnsi="Calibri" w:cs="Calibri"/>
          <w:color w:val="000000"/>
          <w:sz w:val="12"/>
          <w:szCs w:val="12"/>
        </w:rPr>
        <w:t>included</w:t>
      </w:r>
      <w:proofErr w:type="gramEnd"/>
      <w:r>
        <w:rPr>
          <w:rFonts w:ascii="Calibri" w:hAnsi="Calibri" w:cs="Calibri"/>
          <w:color w:val="000000"/>
          <w:sz w:val="12"/>
          <w:szCs w:val="12"/>
        </w:rPr>
        <w:t xml:space="preserve"> any test or limitation.21 </w:t>
      </w:r>
      <w:r>
        <w:rPr>
          <w:rFonts w:ascii="Calibri" w:hAnsi="Calibri" w:cs="Calibri"/>
          <w:color w:val="000000"/>
          <w:sz w:val="22"/>
          <w:szCs w:val="22"/>
          <w:u w:val="single"/>
        </w:rPr>
        <w:t xml:space="preserve">The </w:t>
      </w:r>
      <w:r>
        <w:rPr>
          <w:rFonts w:ascii="Calibri" w:hAnsi="Calibri" w:cs="Calibri"/>
          <w:b/>
          <w:bCs/>
          <w:color w:val="000000"/>
          <w:sz w:val="22"/>
          <w:szCs w:val="22"/>
          <w:u w:val="single"/>
          <w:shd w:val="clear" w:color="auto" w:fill="00FF00"/>
        </w:rPr>
        <w:t>rules allow the parties to determine</w:t>
      </w:r>
      <w:r>
        <w:rPr>
          <w:rFonts w:ascii="Calibri" w:hAnsi="Calibri" w:cs="Calibri"/>
          <w:b/>
          <w:bCs/>
          <w:color w:val="000000"/>
          <w:sz w:val="22"/>
          <w:szCs w:val="22"/>
          <w:u w:val="single"/>
        </w:rPr>
        <w:t xml:space="preserve"> whether </w:t>
      </w:r>
      <w:r>
        <w:rPr>
          <w:rFonts w:ascii="Calibri" w:hAnsi="Calibri" w:cs="Calibri"/>
          <w:b/>
          <w:bCs/>
          <w:color w:val="000000"/>
          <w:sz w:val="22"/>
          <w:szCs w:val="22"/>
          <w:u w:val="single"/>
          <w:shd w:val="clear" w:color="auto" w:fill="00FF00"/>
        </w:rPr>
        <w:t xml:space="preserve">to apply </w:t>
      </w:r>
      <w:r>
        <w:rPr>
          <w:rFonts w:ascii="Calibri" w:hAnsi="Calibri" w:cs="Calibri"/>
          <w:b/>
          <w:bCs/>
          <w:color w:val="000000"/>
          <w:sz w:val="22"/>
          <w:szCs w:val="22"/>
          <w:u w:val="single"/>
        </w:rPr>
        <w:t>the rules</w:t>
      </w:r>
      <w:r>
        <w:rPr>
          <w:rFonts w:ascii="Calibri" w:hAnsi="Calibri" w:cs="Calibri"/>
          <w:color w:val="000000"/>
          <w:sz w:val="22"/>
          <w:szCs w:val="22"/>
          <w:u w:val="single"/>
        </w:rPr>
        <w:t xml:space="preserve">, whether to </w:t>
      </w:r>
      <w:r>
        <w:rPr>
          <w:rFonts w:ascii="Calibri" w:hAnsi="Calibri" w:cs="Calibri"/>
          <w:color w:val="000000"/>
          <w:sz w:val="22"/>
          <w:szCs w:val="22"/>
          <w:u w:val="single"/>
          <w:shd w:val="clear" w:color="auto" w:fill="00FF00"/>
        </w:rPr>
        <w:t>modify the rules</w:t>
      </w:r>
      <w:r>
        <w:rPr>
          <w:rFonts w:ascii="Calibri" w:hAnsi="Calibri" w:cs="Calibri"/>
          <w:color w:val="000000"/>
          <w:sz w:val="22"/>
          <w:szCs w:val="22"/>
          <w:u w:val="single"/>
        </w:rPr>
        <w:t>, and do not require the dispute to be characterized as relating to outer space.</w:t>
      </w:r>
      <w:r>
        <w:rPr>
          <w:rFonts w:ascii="Calibri" w:hAnsi="Calibri" w:cs="Calibri"/>
          <w:color w:val="000000"/>
          <w:sz w:val="12"/>
          <w:szCs w:val="12"/>
        </w:rPr>
        <w:t xml:space="preserve"> Jurisdiction is further expanded in Article 3, paragraph 1: The party or parties initiating recourse to arbitration … shall communicate to … the International Bureau a notice of arbitration. And Article 3, paragraph 3(d): </w:t>
      </w:r>
      <w:r>
        <w:rPr>
          <w:rFonts w:ascii="Calibri" w:hAnsi="Calibri" w:cs="Calibri"/>
          <w:color w:val="000000"/>
          <w:sz w:val="22"/>
          <w:szCs w:val="22"/>
          <w:u w:val="single"/>
        </w:rPr>
        <w:t>The notice of arbitration shall include … identification of any rule, decision, agreement, contract, convention, treaty, constituent instrument of an organization or agency, or relationship out of, or in relation to which, the dispute arises.</w:t>
      </w:r>
      <w:r>
        <w:rPr>
          <w:rFonts w:ascii="Calibri" w:hAnsi="Calibri" w:cs="Calibri"/>
          <w:color w:val="000000"/>
          <w:sz w:val="12"/>
          <w:szCs w:val="12"/>
        </w:rPr>
        <w:t xml:space="preserve">22 </w:t>
      </w:r>
      <w:r>
        <w:rPr>
          <w:rFonts w:ascii="Calibri" w:hAnsi="Calibri" w:cs="Calibri"/>
          <w:color w:val="000000"/>
          <w:sz w:val="22"/>
          <w:szCs w:val="22"/>
          <w:u w:val="single"/>
          <w:shd w:val="clear" w:color="auto" w:fill="00FF00"/>
        </w:rPr>
        <w:t xml:space="preserve">This </w:t>
      </w:r>
      <w:r>
        <w:rPr>
          <w:rFonts w:ascii="Calibri" w:hAnsi="Calibri" w:cs="Calibri"/>
          <w:b/>
          <w:bCs/>
          <w:color w:val="000000"/>
          <w:sz w:val="22"/>
          <w:szCs w:val="22"/>
          <w:u w:val="single"/>
          <w:shd w:val="clear" w:color="auto" w:fill="00FF00"/>
        </w:rPr>
        <w:t>language is more expansive than the UNCITRAL</w:t>
      </w:r>
      <w:r>
        <w:rPr>
          <w:rFonts w:ascii="Calibri" w:hAnsi="Calibri" w:cs="Calibri"/>
          <w:b/>
          <w:bCs/>
          <w:color w:val="000000"/>
          <w:sz w:val="22"/>
          <w:szCs w:val="22"/>
          <w:u w:val="single"/>
        </w:rPr>
        <w:t xml:space="preserve"> </w:t>
      </w:r>
      <w:r>
        <w:rPr>
          <w:rFonts w:ascii="Calibri" w:hAnsi="Calibri" w:cs="Calibri"/>
          <w:color w:val="000000"/>
          <w:sz w:val="22"/>
          <w:szCs w:val="22"/>
          <w:u w:val="single"/>
        </w:rPr>
        <w:t xml:space="preserve">rules.23 The </w:t>
      </w:r>
      <w:r>
        <w:rPr>
          <w:rFonts w:ascii="Calibri" w:hAnsi="Calibri" w:cs="Calibri"/>
          <w:color w:val="000000"/>
          <w:sz w:val="22"/>
          <w:szCs w:val="22"/>
          <w:u w:val="single"/>
          <w:shd w:val="clear" w:color="auto" w:fill="00FF00"/>
        </w:rPr>
        <w:t>Optional Rules</w:t>
      </w:r>
      <w:r>
        <w:rPr>
          <w:rFonts w:ascii="Calibri" w:hAnsi="Calibri" w:cs="Calibri"/>
          <w:color w:val="000000"/>
          <w:sz w:val="22"/>
          <w:szCs w:val="22"/>
          <w:u w:val="single"/>
        </w:rPr>
        <w:t xml:space="preserve">, by these </w:t>
      </w:r>
      <w:r>
        <w:rPr>
          <w:rFonts w:ascii="Calibri" w:hAnsi="Calibri" w:cs="Calibri"/>
          <w:color w:val="000000"/>
          <w:sz w:val="22"/>
          <w:szCs w:val="22"/>
          <w:u w:val="single"/>
          <w:shd w:val="clear" w:color="auto" w:fill="00FF00"/>
        </w:rPr>
        <w:t>provisions</w:t>
      </w:r>
      <w:r>
        <w:rPr>
          <w:rFonts w:ascii="Calibri" w:hAnsi="Calibri" w:cs="Calibri"/>
          <w:color w:val="000000"/>
          <w:sz w:val="22"/>
          <w:szCs w:val="22"/>
          <w:u w:val="single"/>
        </w:rPr>
        <w:t xml:space="preserve">, recognize and </w:t>
      </w:r>
      <w:r>
        <w:rPr>
          <w:rFonts w:ascii="Calibri" w:hAnsi="Calibri" w:cs="Calibri"/>
          <w:b/>
          <w:bCs/>
          <w:color w:val="000000"/>
          <w:sz w:val="22"/>
          <w:szCs w:val="22"/>
          <w:u w:val="single"/>
          <w:shd w:val="clear" w:color="auto" w:fill="00FF00"/>
        </w:rPr>
        <w:t>account for</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the </w:t>
      </w:r>
      <w:r>
        <w:rPr>
          <w:rFonts w:ascii="Calibri" w:hAnsi="Calibri" w:cs="Calibri"/>
          <w:b/>
          <w:bCs/>
          <w:color w:val="000000"/>
          <w:sz w:val="22"/>
          <w:szCs w:val="22"/>
          <w:u w:val="single"/>
          <w:shd w:val="clear" w:color="auto" w:fill="00FF00"/>
        </w:rPr>
        <w:t>various constituents—from states to private actors</w:t>
      </w:r>
      <w:r>
        <w:rPr>
          <w:rFonts w:ascii="Calibri" w:hAnsi="Calibri" w:cs="Calibri"/>
          <w:color w:val="000000"/>
          <w:sz w:val="22"/>
          <w:szCs w:val="22"/>
          <w:u w:val="single"/>
        </w:rPr>
        <w:t>—</w:t>
      </w:r>
      <w:r>
        <w:rPr>
          <w:rFonts w:ascii="Calibri" w:hAnsi="Calibri" w:cs="Calibri"/>
          <w:b/>
          <w:bCs/>
          <w:color w:val="000000"/>
          <w:sz w:val="22"/>
          <w:szCs w:val="22"/>
          <w:u w:val="single"/>
        </w:rPr>
        <w:t xml:space="preserve">and </w:t>
      </w:r>
      <w:r>
        <w:rPr>
          <w:rFonts w:ascii="Calibri" w:hAnsi="Calibri" w:cs="Calibri"/>
          <w:b/>
          <w:bCs/>
          <w:color w:val="000000"/>
          <w:sz w:val="22"/>
          <w:szCs w:val="22"/>
          <w:u w:val="single"/>
          <w:shd w:val="clear" w:color="auto" w:fill="00FF00"/>
        </w:rPr>
        <w:t>the various sources of law that affect space activities</w:t>
      </w:r>
      <w:r>
        <w:rPr>
          <w:rFonts w:ascii="Calibri" w:hAnsi="Calibri" w:cs="Calibri"/>
          <w:color w:val="000000"/>
          <w:sz w:val="22"/>
          <w:szCs w:val="22"/>
          <w:u w:val="single"/>
        </w:rPr>
        <w:t>.24</w:t>
      </w:r>
    </w:p>
    <w:p w14:paraId="5F85D8C4" w14:textId="77777777" w:rsidR="0069507C" w:rsidRDefault="0069507C" w:rsidP="0069507C"/>
    <w:p w14:paraId="2CD9AE32" w14:textId="77777777" w:rsidR="0069507C" w:rsidRDefault="0069507C" w:rsidP="0069507C">
      <w:pPr>
        <w:pStyle w:val="Heading4"/>
      </w:pPr>
      <w:r>
        <w:rPr>
          <w:rFonts w:cs="Calibri"/>
          <w:color w:val="000000"/>
        </w:rPr>
        <w:t xml:space="preserve">Solves and establishes </w:t>
      </w:r>
      <w:r>
        <w:rPr>
          <w:rFonts w:cs="Calibri"/>
          <w:color w:val="000000"/>
          <w:u w:val="single"/>
        </w:rPr>
        <w:t>effective</w:t>
      </w:r>
      <w:r>
        <w:rPr>
          <w:rFonts w:cs="Calibri"/>
          <w:color w:val="000000"/>
        </w:rPr>
        <w:t xml:space="preserve"> PCA arbitration for space—they’ll agree with the plan, which solves the </w:t>
      </w:r>
      <w:proofErr w:type="spellStart"/>
      <w:r>
        <w:rPr>
          <w:rFonts w:cs="Calibri"/>
          <w:color w:val="000000"/>
        </w:rPr>
        <w:t>aff</w:t>
      </w:r>
      <w:proofErr w:type="spellEnd"/>
      <w:r>
        <w:rPr>
          <w:rFonts w:cs="Calibri"/>
          <w:color w:val="000000"/>
        </w:rPr>
        <w:t>, but allow the effectiveness of PCA arbitration to be established for outer space.</w:t>
      </w:r>
    </w:p>
    <w:p w14:paraId="35FC8995" w14:textId="77777777" w:rsidR="0069507C" w:rsidRDefault="0069507C" w:rsidP="0069507C">
      <w:pPr>
        <w:pStyle w:val="NormalWeb"/>
        <w:spacing w:before="0" w:beforeAutospacing="0" w:after="160" w:afterAutospacing="0"/>
      </w:pPr>
      <w:r>
        <w:rPr>
          <w:rFonts w:ascii="Calibri" w:hAnsi="Calibri" w:cs="Calibri"/>
          <w:b/>
          <w:bCs/>
          <w:color w:val="000000"/>
          <w:sz w:val="26"/>
          <w:szCs w:val="26"/>
        </w:rPr>
        <w:t>Goh 7</w:t>
      </w:r>
      <w:r>
        <w:rPr>
          <w:rFonts w:ascii="Calibri" w:hAnsi="Calibri" w:cs="Calibri"/>
          <w:color w:val="000000"/>
          <w:sz w:val="22"/>
          <w:szCs w:val="22"/>
        </w:rPr>
        <w:t xml:space="preserve"> – Associate Prof of Law-</w:t>
      </w:r>
      <w:proofErr w:type="spellStart"/>
      <w:r>
        <w:rPr>
          <w:rFonts w:ascii="Calibri" w:hAnsi="Calibri" w:cs="Calibri"/>
          <w:color w:val="000000"/>
          <w:sz w:val="22"/>
          <w:szCs w:val="22"/>
        </w:rPr>
        <w:t>Nat’l</w:t>
      </w:r>
      <w:proofErr w:type="spellEnd"/>
      <w:r>
        <w:rPr>
          <w:rFonts w:ascii="Calibri" w:hAnsi="Calibri" w:cs="Calibri"/>
          <w:color w:val="000000"/>
          <w:sz w:val="22"/>
          <w:szCs w:val="22"/>
        </w:rPr>
        <w:t xml:space="preserve"> U of Singapore</w:t>
      </w:r>
      <w:r>
        <w:rPr>
          <w:rFonts w:ascii="Calibri" w:hAnsi="Calibri" w:cs="Calibri"/>
          <w:b/>
          <w:bCs/>
          <w:color w:val="000000"/>
          <w:sz w:val="26"/>
          <w:szCs w:val="26"/>
        </w:rPr>
        <w:t xml:space="preserve"> </w:t>
      </w:r>
      <w:r>
        <w:rPr>
          <w:rFonts w:ascii="Calibri" w:hAnsi="Calibri" w:cs="Calibri"/>
          <w:color w:val="000000"/>
          <w:sz w:val="22"/>
          <w:szCs w:val="22"/>
        </w:rPr>
        <w:t xml:space="preserve">Dr. </w:t>
      </w:r>
      <w:proofErr w:type="spellStart"/>
      <w:r>
        <w:rPr>
          <w:rFonts w:ascii="Calibri" w:hAnsi="Calibri" w:cs="Calibri"/>
          <w:color w:val="000000"/>
          <w:sz w:val="22"/>
          <w:szCs w:val="22"/>
        </w:rPr>
        <w:t>Gérardine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Meishan</w:t>
      </w:r>
      <w:proofErr w:type="spellEnd"/>
      <w:r>
        <w:rPr>
          <w:rFonts w:ascii="Calibri" w:hAnsi="Calibri" w:cs="Calibri"/>
          <w:color w:val="000000"/>
          <w:sz w:val="22"/>
          <w:szCs w:val="22"/>
        </w:rPr>
        <w:t xml:space="preserve"> Goh, Adjunct Associate Professor, Faculty of Law- National University of Singapore, </w:t>
      </w:r>
      <w:r>
        <w:rPr>
          <w:rFonts w:ascii="Calibri" w:hAnsi="Calibri" w:cs="Calibri"/>
          <w:i/>
          <w:iCs/>
          <w:color w:val="000000"/>
          <w:sz w:val="22"/>
          <w:szCs w:val="22"/>
        </w:rPr>
        <w:t>Dispute Settlement in International Space Law: A Multi-Door Courthouse for Outer Space</w:t>
      </w:r>
      <w:r>
        <w:rPr>
          <w:rFonts w:ascii="Calibri" w:hAnsi="Calibri" w:cs="Calibri"/>
          <w:color w:val="000000"/>
          <w:sz w:val="22"/>
          <w:szCs w:val="22"/>
        </w:rPr>
        <w:t xml:space="preserve">, </w:t>
      </w:r>
      <w:proofErr w:type="spellStart"/>
      <w:r>
        <w:rPr>
          <w:rFonts w:ascii="Calibri" w:hAnsi="Calibri" w:cs="Calibri"/>
          <w:color w:val="000000"/>
          <w:sz w:val="22"/>
          <w:szCs w:val="22"/>
        </w:rPr>
        <w:t>Martinus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Nijhoff</w:t>
      </w:r>
      <w:proofErr w:type="spellEnd"/>
      <w:r>
        <w:rPr>
          <w:rFonts w:ascii="Calibri" w:hAnsi="Calibri" w:cs="Calibri"/>
          <w:color w:val="000000"/>
          <w:sz w:val="22"/>
          <w:szCs w:val="22"/>
        </w:rPr>
        <w:t xml:space="preserve"> Publishers, 2007, book accessible at </w:t>
      </w:r>
      <w:hyperlink r:id="rId10" w:history="1">
        <w:r>
          <w:rPr>
            <w:rStyle w:val="Hyperlink"/>
            <w:rFonts w:eastAsiaTheme="majorEastAsia" w:cs="Calibri"/>
            <w:color w:val="000000"/>
            <w:sz w:val="22"/>
            <w:szCs w:val="22"/>
          </w:rPr>
          <w:t>https://openaccess.leidenuniv.nl/bitstream/handle/1887/11860/Thesis.pdf?sequence=10</w:t>
        </w:r>
      </w:hyperlink>
      <w:r>
        <w:rPr>
          <w:rFonts w:ascii="Calibri" w:hAnsi="Calibri" w:cs="Calibri"/>
          <w:color w:val="000000"/>
          <w:sz w:val="22"/>
          <w:szCs w:val="22"/>
        </w:rPr>
        <w:t xml:space="preserve"> recut 12-15-2022 amrita</w:t>
      </w:r>
    </w:p>
    <w:p w14:paraId="3436F5AB" w14:textId="77777777" w:rsidR="0069507C" w:rsidRDefault="0069507C" w:rsidP="0069507C">
      <w:pPr>
        <w:pStyle w:val="NormalWeb"/>
        <w:spacing w:before="0" w:beforeAutospacing="0" w:after="160" w:afterAutospacing="0"/>
      </w:pPr>
      <w:r>
        <w:rPr>
          <w:rFonts w:ascii="Calibri" w:hAnsi="Calibri" w:cs="Calibri"/>
          <w:color w:val="000000"/>
          <w:sz w:val="14"/>
          <w:szCs w:val="14"/>
        </w:rPr>
        <w:t xml:space="preserve">The Enforcement of the Rule of Law in Outer Space </w:t>
      </w:r>
      <w:r>
        <w:rPr>
          <w:rFonts w:ascii="Calibri" w:hAnsi="Calibri" w:cs="Calibri"/>
          <w:color w:val="000000"/>
          <w:sz w:val="22"/>
          <w:szCs w:val="22"/>
          <w:u w:val="single"/>
          <w:shd w:val="clear" w:color="auto" w:fill="00FF00"/>
        </w:rPr>
        <w:t>I</w:t>
      </w:r>
      <w:r>
        <w:rPr>
          <w:rFonts w:ascii="Calibri" w:hAnsi="Calibri" w:cs="Calibri"/>
          <w:color w:val="000000"/>
          <w:sz w:val="22"/>
          <w:szCs w:val="22"/>
          <w:u w:val="single"/>
        </w:rPr>
        <w:t xml:space="preserve">nternational </w:t>
      </w:r>
      <w:r>
        <w:rPr>
          <w:rFonts w:ascii="Calibri" w:hAnsi="Calibri" w:cs="Calibri"/>
          <w:color w:val="000000"/>
          <w:sz w:val="22"/>
          <w:szCs w:val="22"/>
          <w:u w:val="single"/>
          <w:shd w:val="clear" w:color="auto" w:fill="00FF00"/>
        </w:rPr>
        <w:t xml:space="preserve">law may be </w:t>
      </w:r>
      <w:r>
        <w:rPr>
          <w:rFonts w:ascii="Calibri" w:hAnsi="Calibri" w:cs="Calibri"/>
          <w:b/>
          <w:bCs/>
          <w:color w:val="000000"/>
          <w:sz w:val="22"/>
          <w:szCs w:val="22"/>
          <w:u w:val="single"/>
          <w:shd w:val="clear" w:color="auto" w:fill="00FF00"/>
        </w:rPr>
        <w:t>flawed</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and deficient in some </w:t>
      </w:r>
      <w:proofErr w:type="gramStart"/>
      <w:r>
        <w:rPr>
          <w:rFonts w:ascii="Calibri" w:hAnsi="Calibri" w:cs="Calibri"/>
          <w:color w:val="000000"/>
          <w:sz w:val="22"/>
          <w:szCs w:val="22"/>
          <w:u w:val="single"/>
        </w:rPr>
        <w:t>aspects</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but it is </w:t>
      </w:r>
      <w:r>
        <w:rPr>
          <w:rFonts w:ascii="Calibri" w:hAnsi="Calibri" w:cs="Calibri"/>
          <w:b/>
          <w:bCs/>
          <w:color w:val="000000"/>
          <w:sz w:val="22"/>
          <w:szCs w:val="22"/>
          <w:u w:val="single"/>
          <w:shd w:val="clear" w:color="auto" w:fill="00FF00"/>
        </w:rPr>
        <w:t>more often observed than violated</w:t>
      </w:r>
      <w:r>
        <w:rPr>
          <w:rFonts w:ascii="Calibri" w:hAnsi="Calibri" w:cs="Calibri"/>
          <w:color w:val="000000"/>
          <w:sz w:val="22"/>
          <w:szCs w:val="22"/>
          <w:u w:val="single"/>
        </w:rPr>
        <w:t xml:space="preserve">. This </w:t>
      </w:r>
      <w:r>
        <w:rPr>
          <w:rFonts w:ascii="Calibri" w:hAnsi="Calibri" w:cs="Calibri"/>
          <w:color w:val="000000"/>
          <w:sz w:val="22"/>
          <w:szCs w:val="22"/>
          <w:u w:val="single"/>
          <w:shd w:val="clear" w:color="auto" w:fill="00FF00"/>
        </w:rPr>
        <w:t>is</w:t>
      </w:r>
      <w:r>
        <w:rPr>
          <w:rFonts w:ascii="Calibri" w:hAnsi="Calibri" w:cs="Calibri"/>
          <w:color w:val="000000"/>
          <w:sz w:val="22"/>
          <w:szCs w:val="22"/>
          <w:u w:val="single"/>
        </w:rPr>
        <w:t xml:space="preserve"> </w:t>
      </w:r>
      <w:r>
        <w:rPr>
          <w:rFonts w:ascii="Calibri" w:hAnsi="Calibri" w:cs="Calibri"/>
          <w:b/>
          <w:bCs/>
          <w:color w:val="000000"/>
          <w:sz w:val="22"/>
          <w:szCs w:val="22"/>
          <w:u w:val="single"/>
        </w:rPr>
        <w:t>certainly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the case</w:t>
      </w:r>
      <w:r>
        <w:rPr>
          <w:rFonts w:ascii="Calibri" w:hAnsi="Calibri" w:cs="Calibri"/>
          <w:color w:val="000000"/>
          <w:sz w:val="14"/>
          <w:szCs w:val="14"/>
        </w:rPr>
        <w:t xml:space="preserve"> as well </w:t>
      </w:r>
      <w:r>
        <w:rPr>
          <w:rFonts w:ascii="Calibri" w:hAnsi="Calibri" w:cs="Calibri"/>
          <w:color w:val="000000"/>
          <w:sz w:val="22"/>
          <w:szCs w:val="22"/>
          <w:u w:val="single"/>
          <w:shd w:val="clear" w:color="auto" w:fill="00FF00"/>
        </w:rPr>
        <w:t xml:space="preserve">with </w:t>
      </w:r>
      <w:r>
        <w:rPr>
          <w:rFonts w:ascii="Calibri" w:hAnsi="Calibri" w:cs="Calibri"/>
          <w:color w:val="000000"/>
          <w:sz w:val="22"/>
          <w:szCs w:val="22"/>
          <w:u w:val="single"/>
        </w:rPr>
        <w:t xml:space="preserve">international </w:t>
      </w:r>
      <w:r>
        <w:rPr>
          <w:rFonts w:ascii="Calibri" w:hAnsi="Calibri" w:cs="Calibri"/>
          <w:b/>
          <w:bCs/>
          <w:color w:val="000000"/>
          <w:sz w:val="22"/>
          <w:szCs w:val="22"/>
          <w:u w:val="single"/>
          <w:shd w:val="clear" w:color="auto" w:fill="00FF00"/>
        </w:rPr>
        <w:t>space</w:t>
      </w:r>
      <w:r>
        <w:rPr>
          <w:rFonts w:ascii="Calibri" w:hAnsi="Calibri" w:cs="Calibri"/>
          <w:color w:val="000000"/>
          <w:sz w:val="22"/>
          <w:szCs w:val="22"/>
          <w:u w:val="single"/>
          <w:shd w:val="clear" w:color="auto" w:fill="00FF00"/>
        </w:rPr>
        <w:t xml:space="preserve"> law</w:t>
      </w:r>
      <w:r>
        <w:rPr>
          <w:rFonts w:ascii="Calibri" w:hAnsi="Calibri" w:cs="Calibri"/>
          <w:color w:val="000000"/>
          <w:sz w:val="22"/>
          <w:szCs w:val="22"/>
          <w:u w:val="single"/>
        </w:rPr>
        <w:t>. Further</w:t>
      </w:r>
      <w:r>
        <w:rPr>
          <w:rFonts w:ascii="Calibri" w:hAnsi="Calibri" w:cs="Calibri"/>
          <w:color w:val="000000"/>
          <w:sz w:val="14"/>
          <w:szCs w:val="14"/>
        </w:rPr>
        <w:t xml:space="preserve">, it is submitted that </w:t>
      </w:r>
      <w:r>
        <w:rPr>
          <w:rFonts w:ascii="Calibri" w:hAnsi="Calibri" w:cs="Calibri"/>
          <w:color w:val="000000"/>
          <w:sz w:val="22"/>
          <w:szCs w:val="22"/>
          <w:u w:val="single"/>
          <w:shd w:val="clear" w:color="auto" w:fill="00FF00"/>
        </w:rPr>
        <w:t>a</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permanent, </w:t>
      </w:r>
      <w:r>
        <w:rPr>
          <w:rFonts w:ascii="Calibri" w:hAnsi="Calibri" w:cs="Calibri"/>
          <w:b/>
          <w:bCs/>
          <w:color w:val="000000"/>
          <w:sz w:val="22"/>
          <w:szCs w:val="22"/>
          <w:u w:val="single"/>
          <w:shd w:val="clear" w:color="auto" w:fill="00FF00"/>
        </w:rPr>
        <w:t xml:space="preserve">compulsory dispute settlement </w:t>
      </w:r>
      <w:r>
        <w:rPr>
          <w:rFonts w:ascii="Calibri" w:hAnsi="Calibri" w:cs="Calibri"/>
          <w:b/>
          <w:bCs/>
          <w:color w:val="000000"/>
          <w:sz w:val="22"/>
          <w:szCs w:val="22"/>
          <w:u w:val="single"/>
        </w:rPr>
        <w:t>mechanism</w:t>
      </w:r>
      <w:r>
        <w:rPr>
          <w:rFonts w:ascii="Calibri" w:hAnsi="Calibri" w:cs="Calibri"/>
          <w:color w:val="000000"/>
          <w:sz w:val="22"/>
          <w:szCs w:val="22"/>
          <w:u w:val="single"/>
        </w:rPr>
        <w:t xml:space="preserve"> will </w:t>
      </w:r>
      <w:r>
        <w:rPr>
          <w:rFonts w:ascii="Calibri" w:hAnsi="Calibri" w:cs="Calibri"/>
          <w:color w:val="000000"/>
          <w:sz w:val="22"/>
          <w:szCs w:val="22"/>
          <w:u w:val="single"/>
          <w:shd w:val="clear" w:color="auto" w:fill="00FF00"/>
        </w:rPr>
        <w:t xml:space="preserve">make a </w:t>
      </w:r>
      <w:r>
        <w:rPr>
          <w:rFonts w:ascii="Calibri" w:hAnsi="Calibri" w:cs="Calibri"/>
          <w:b/>
          <w:bCs/>
          <w:color w:val="000000"/>
          <w:sz w:val="22"/>
          <w:szCs w:val="22"/>
          <w:u w:val="single"/>
          <w:shd w:val="clear" w:color="auto" w:fill="00FF00"/>
        </w:rPr>
        <w:t>substantial contribution</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to the </w:t>
      </w:r>
      <w:r>
        <w:rPr>
          <w:rFonts w:ascii="Calibri" w:hAnsi="Calibri" w:cs="Calibri"/>
          <w:b/>
          <w:bCs/>
          <w:color w:val="000000"/>
          <w:sz w:val="22"/>
          <w:szCs w:val="22"/>
          <w:u w:val="single"/>
        </w:rPr>
        <w:t>development of the corpus juris gentium</w:t>
      </w:r>
      <w:r>
        <w:rPr>
          <w:rFonts w:ascii="Calibri" w:hAnsi="Calibri" w:cs="Calibri"/>
          <w:color w:val="000000"/>
          <w:sz w:val="22"/>
          <w:szCs w:val="22"/>
          <w:u w:val="single"/>
        </w:rPr>
        <w:t xml:space="preserve">. As such </w:t>
      </w:r>
      <w:r>
        <w:rPr>
          <w:rFonts w:ascii="Calibri" w:hAnsi="Calibri" w:cs="Calibri"/>
          <w:color w:val="000000"/>
          <w:sz w:val="22"/>
          <w:szCs w:val="22"/>
          <w:u w:val="single"/>
          <w:shd w:val="clear" w:color="auto" w:fill="00FF00"/>
        </w:rPr>
        <w:t xml:space="preserve">it will </w:t>
      </w:r>
      <w:r>
        <w:rPr>
          <w:rFonts w:ascii="Calibri" w:hAnsi="Calibri" w:cs="Calibri"/>
          <w:b/>
          <w:bCs/>
          <w:color w:val="000000"/>
          <w:sz w:val="22"/>
          <w:szCs w:val="22"/>
          <w:u w:val="single"/>
          <w:shd w:val="clear" w:color="auto" w:fill="00FF00"/>
        </w:rPr>
        <w:t>improve</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international </w:t>
      </w:r>
      <w:r>
        <w:rPr>
          <w:rFonts w:ascii="Calibri" w:hAnsi="Calibri" w:cs="Calibri"/>
          <w:color w:val="000000"/>
          <w:sz w:val="22"/>
          <w:szCs w:val="22"/>
          <w:u w:val="single"/>
          <w:shd w:val="clear" w:color="auto" w:fill="00FF00"/>
        </w:rPr>
        <w:t xml:space="preserve">space law and </w:t>
      </w:r>
      <w:r>
        <w:rPr>
          <w:rFonts w:ascii="Calibri" w:hAnsi="Calibri" w:cs="Calibri"/>
          <w:b/>
          <w:bCs/>
          <w:color w:val="000000"/>
          <w:sz w:val="22"/>
          <w:szCs w:val="22"/>
          <w:u w:val="single"/>
          <w:shd w:val="clear" w:color="auto" w:fill="00FF00"/>
        </w:rPr>
        <w:t xml:space="preserve">enhance </w:t>
      </w:r>
      <w:r>
        <w:rPr>
          <w:rFonts w:ascii="Calibri" w:hAnsi="Calibri" w:cs="Calibri"/>
          <w:b/>
          <w:bCs/>
          <w:color w:val="000000"/>
          <w:sz w:val="22"/>
          <w:szCs w:val="22"/>
          <w:u w:val="single"/>
        </w:rPr>
        <w:t>the role</w:t>
      </w:r>
      <w:r>
        <w:rPr>
          <w:rFonts w:ascii="Calibri" w:hAnsi="Calibri" w:cs="Calibri"/>
          <w:color w:val="000000"/>
          <w:sz w:val="22"/>
          <w:szCs w:val="22"/>
          <w:u w:val="single"/>
        </w:rPr>
        <w:t xml:space="preserve"> of </w:t>
      </w:r>
      <w:r>
        <w:rPr>
          <w:rFonts w:ascii="Calibri" w:hAnsi="Calibri" w:cs="Calibri"/>
          <w:color w:val="000000"/>
          <w:sz w:val="22"/>
          <w:szCs w:val="22"/>
          <w:u w:val="single"/>
          <w:shd w:val="clear" w:color="auto" w:fill="00FF00"/>
        </w:rPr>
        <w:t xml:space="preserve">dispute settlement </w:t>
      </w:r>
      <w:r>
        <w:rPr>
          <w:rFonts w:ascii="Calibri" w:hAnsi="Calibri" w:cs="Calibri"/>
          <w:color w:val="000000"/>
          <w:sz w:val="22"/>
          <w:szCs w:val="22"/>
          <w:u w:val="single"/>
        </w:rPr>
        <w:t>in space activities</w:t>
      </w:r>
      <w:r>
        <w:rPr>
          <w:rFonts w:ascii="Calibri" w:hAnsi="Calibri" w:cs="Calibri"/>
          <w:color w:val="000000"/>
          <w:sz w:val="14"/>
          <w:szCs w:val="14"/>
        </w:rPr>
        <w:t xml:space="preserve">.156 </w:t>
      </w:r>
      <w:r>
        <w:rPr>
          <w:rFonts w:ascii="Calibri" w:hAnsi="Calibri" w:cs="Calibri"/>
          <w:b/>
          <w:bCs/>
          <w:color w:val="000000"/>
          <w:sz w:val="22"/>
          <w:szCs w:val="22"/>
          <w:u w:val="single"/>
        </w:rPr>
        <w:t>In resolving disputes</w:t>
      </w:r>
      <w:r>
        <w:rPr>
          <w:rFonts w:ascii="Calibri" w:hAnsi="Calibri" w:cs="Calibri"/>
          <w:color w:val="000000"/>
          <w:sz w:val="22"/>
          <w:szCs w:val="22"/>
          <w:u w:val="single"/>
        </w:rPr>
        <w:t xml:space="preserve"> </w:t>
      </w:r>
      <w:r>
        <w:rPr>
          <w:rFonts w:ascii="Calibri" w:hAnsi="Calibri" w:cs="Calibri"/>
          <w:b/>
          <w:bCs/>
          <w:color w:val="000000"/>
          <w:sz w:val="22"/>
          <w:szCs w:val="22"/>
          <w:u w:val="single"/>
        </w:rPr>
        <w:t>within the legal framework</w:t>
      </w:r>
      <w:r>
        <w:rPr>
          <w:rFonts w:ascii="Calibri" w:hAnsi="Calibri" w:cs="Calibri"/>
          <w:color w:val="000000"/>
          <w:sz w:val="22"/>
          <w:szCs w:val="22"/>
          <w:u w:val="single"/>
        </w:rPr>
        <w:t xml:space="preserve">, the dispute settlement mechanism </w:t>
      </w:r>
      <w:r>
        <w:rPr>
          <w:rFonts w:ascii="Calibri" w:hAnsi="Calibri" w:cs="Calibri"/>
          <w:color w:val="000000"/>
          <w:sz w:val="22"/>
          <w:szCs w:val="22"/>
          <w:u w:val="single"/>
          <w:shd w:val="clear" w:color="auto" w:fill="00FF00"/>
        </w:rPr>
        <w:t xml:space="preserve">will </w:t>
      </w:r>
      <w:r>
        <w:rPr>
          <w:rFonts w:ascii="Calibri" w:hAnsi="Calibri" w:cs="Calibri"/>
          <w:b/>
          <w:bCs/>
          <w:color w:val="000000"/>
          <w:sz w:val="22"/>
          <w:szCs w:val="22"/>
          <w:u w:val="single"/>
          <w:shd w:val="clear" w:color="auto" w:fill="00FF00"/>
        </w:rPr>
        <w:t>interpret</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law through</w:t>
      </w:r>
      <w:r>
        <w:rPr>
          <w:rFonts w:ascii="Calibri" w:hAnsi="Calibri" w:cs="Calibri"/>
          <w:b/>
          <w:bCs/>
          <w:color w:val="000000"/>
          <w:sz w:val="22"/>
          <w:szCs w:val="22"/>
          <w:u w:val="single"/>
        </w:rPr>
        <w:t xml:space="preserve"> its </w:t>
      </w:r>
      <w:r>
        <w:rPr>
          <w:rFonts w:ascii="Calibri" w:hAnsi="Calibri" w:cs="Calibri"/>
          <w:b/>
          <w:bCs/>
          <w:color w:val="000000"/>
          <w:sz w:val="22"/>
          <w:szCs w:val="22"/>
          <w:u w:val="single"/>
          <w:shd w:val="clear" w:color="auto" w:fill="00FF00"/>
        </w:rPr>
        <w:t>application</w:t>
      </w:r>
      <w:r>
        <w:rPr>
          <w:rFonts w:ascii="Calibri" w:hAnsi="Calibri" w:cs="Calibri"/>
          <w:color w:val="000000"/>
          <w:sz w:val="22"/>
          <w:szCs w:val="22"/>
          <w:u w:val="single"/>
        </w:rPr>
        <w:t>. Each dispute settled is a step in the evolution of international space law</w:t>
      </w:r>
      <w:r>
        <w:rPr>
          <w:rFonts w:ascii="Calibri" w:hAnsi="Calibri" w:cs="Calibri"/>
          <w:color w:val="000000"/>
          <w:sz w:val="14"/>
          <w:szCs w:val="14"/>
        </w:rPr>
        <w:t xml:space="preserve">.157 </w:t>
      </w:r>
      <w:r>
        <w:rPr>
          <w:rFonts w:ascii="Calibri" w:hAnsi="Calibri" w:cs="Calibri"/>
          <w:color w:val="000000"/>
          <w:sz w:val="22"/>
          <w:szCs w:val="22"/>
          <w:u w:val="single"/>
        </w:rPr>
        <w:t xml:space="preserve">Probably the </w:t>
      </w:r>
      <w:r>
        <w:rPr>
          <w:rFonts w:ascii="Calibri" w:hAnsi="Calibri" w:cs="Calibri"/>
          <w:b/>
          <w:bCs/>
          <w:color w:val="000000"/>
          <w:sz w:val="22"/>
          <w:szCs w:val="22"/>
          <w:u w:val="single"/>
        </w:rPr>
        <w:t>most important reason</w:t>
      </w:r>
      <w:r>
        <w:rPr>
          <w:rFonts w:ascii="Calibri" w:hAnsi="Calibri" w:cs="Calibri"/>
          <w:color w:val="000000"/>
          <w:sz w:val="22"/>
          <w:szCs w:val="22"/>
          <w:u w:val="single"/>
        </w:rPr>
        <w:t xml:space="preserve"> for</w:t>
      </w:r>
      <w:r>
        <w:rPr>
          <w:rFonts w:ascii="Calibri" w:hAnsi="Calibri" w:cs="Calibri"/>
          <w:color w:val="000000"/>
          <w:sz w:val="14"/>
          <w:szCs w:val="14"/>
        </w:rPr>
        <w:t xml:space="preserve"> the establishment of a </w:t>
      </w:r>
      <w:proofErr w:type="spellStart"/>
      <w:r>
        <w:rPr>
          <w:rFonts w:ascii="Calibri" w:hAnsi="Calibri" w:cs="Calibri"/>
          <w:color w:val="000000"/>
          <w:sz w:val="22"/>
          <w:szCs w:val="22"/>
          <w:u w:val="single"/>
        </w:rPr>
        <w:t>sectorialized</w:t>
      </w:r>
      <w:proofErr w:type="spellEnd"/>
      <w:r>
        <w:rPr>
          <w:rFonts w:ascii="Calibri" w:hAnsi="Calibri" w:cs="Calibri"/>
          <w:color w:val="000000"/>
          <w:sz w:val="22"/>
          <w:szCs w:val="22"/>
          <w:u w:val="single"/>
        </w:rPr>
        <w:t xml:space="preserve"> dispute settlement</w:t>
      </w:r>
      <w:r>
        <w:rPr>
          <w:rFonts w:ascii="Calibri" w:hAnsi="Calibri" w:cs="Calibri"/>
          <w:color w:val="000000"/>
          <w:sz w:val="14"/>
          <w:szCs w:val="14"/>
        </w:rPr>
        <w:t xml:space="preserve"> mechanism </w:t>
      </w:r>
      <w:r>
        <w:rPr>
          <w:rFonts w:ascii="Calibri" w:hAnsi="Calibri" w:cs="Calibri"/>
          <w:color w:val="000000"/>
          <w:sz w:val="22"/>
          <w:szCs w:val="22"/>
          <w:u w:val="single"/>
          <w:shd w:val="clear" w:color="auto" w:fill="00FF00"/>
        </w:rPr>
        <w:t>for space</w:t>
      </w:r>
      <w:r>
        <w:rPr>
          <w:rFonts w:ascii="Calibri" w:hAnsi="Calibri" w:cs="Calibri"/>
          <w:color w:val="000000"/>
          <w:sz w:val="14"/>
          <w:szCs w:val="14"/>
        </w:rPr>
        <w:t xml:space="preserve"> disputes </w:t>
      </w:r>
      <w:r>
        <w:rPr>
          <w:rFonts w:ascii="Calibri" w:hAnsi="Calibri" w:cs="Calibri"/>
          <w:color w:val="000000"/>
          <w:sz w:val="22"/>
          <w:szCs w:val="22"/>
          <w:u w:val="single"/>
        </w:rPr>
        <w:t xml:space="preserve">that is </w:t>
      </w:r>
      <w:proofErr w:type="gramStart"/>
      <w:r>
        <w:rPr>
          <w:rFonts w:ascii="Calibri" w:hAnsi="Calibri" w:cs="Calibri"/>
          <w:color w:val="000000"/>
          <w:sz w:val="22"/>
          <w:szCs w:val="22"/>
          <w:u w:val="single"/>
        </w:rPr>
        <w:t>permanent</w:t>
      </w:r>
      <w:proofErr w:type="gramEnd"/>
      <w:r>
        <w:rPr>
          <w:rFonts w:ascii="Calibri" w:hAnsi="Calibri" w:cs="Calibri"/>
          <w:color w:val="000000"/>
          <w:sz w:val="22"/>
          <w:szCs w:val="22"/>
          <w:u w:val="single"/>
        </w:rPr>
        <w:t xml:space="preserve"> and compulsory </w:t>
      </w:r>
      <w:r>
        <w:rPr>
          <w:rFonts w:ascii="Calibri" w:hAnsi="Calibri" w:cs="Calibri"/>
          <w:color w:val="000000"/>
          <w:sz w:val="22"/>
          <w:szCs w:val="22"/>
          <w:u w:val="single"/>
          <w:shd w:val="clear" w:color="auto" w:fill="00FF00"/>
        </w:rPr>
        <w:t>is for</w:t>
      </w:r>
      <w:r>
        <w:rPr>
          <w:rFonts w:ascii="Calibri" w:hAnsi="Calibri" w:cs="Calibri"/>
          <w:color w:val="000000"/>
          <w:sz w:val="14"/>
          <w:szCs w:val="14"/>
          <w:shd w:val="clear" w:color="auto" w:fill="00FF00"/>
        </w:rPr>
        <w:t xml:space="preserve"> </w:t>
      </w:r>
      <w:r>
        <w:rPr>
          <w:rFonts w:ascii="Calibri" w:hAnsi="Calibri" w:cs="Calibri"/>
          <w:color w:val="000000"/>
          <w:sz w:val="14"/>
          <w:szCs w:val="14"/>
        </w:rPr>
        <w:t xml:space="preserve">the </w:t>
      </w:r>
      <w:r>
        <w:rPr>
          <w:rFonts w:ascii="Calibri" w:hAnsi="Calibri" w:cs="Calibri"/>
          <w:b/>
          <w:bCs/>
          <w:color w:val="000000"/>
          <w:sz w:val="22"/>
          <w:szCs w:val="22"/>
          <w:u w:val="single"/>
          <w:shd w:val="clear" w:color="auto" w:fill="00FF00"/>
        </w:rPr>
        <w:t>enforcement of the rule of law</w:t>
      </w:r>
      <w:r>
        <w:rPr>
          <w:rFonts w:ascii="Calibri" w:hAnsi="Calibri" w:cs="Calibri"/>
          <w:color w:val="000000"/>
          <w:sz w:val="22"/>
          <w:szCs w:val="22"/>
          <w:u w:val="single"/>
        </w:rPr>
        <w:t xml:space="preserve"> in outer space. This mechanism </w:t>
      </w:r>
      <w:r>
        <w:rPr>
          <w:rFonts w:ascii="Calibri" w:hAnsi="Calibri" w:cs="Calibri"/>
          <w:color w:val="000000"/>
          <w:sz w:val="22"/>
          <w:szCs w:val="22"/>
          <w:u w:val="single"/>
          <w:shd w:val="clear" w:color="auto" w:fill="00FF00"/>
        </w:rPr>
        <w:t xml:space="preserve">would </w:t>
      </w:r>
      <w:r>
        <w:rPr>
          <w:rFonts w:ascii="Calibri" w:hAnsi="Calibri" w:cs="Calibri"/>
          <w:b/>
          <w:bCs/>
          <w:color w:val="000000"/>
          <w:sz w:val="22"/>
          <w:szCs w:val="22"/>
          <w:u w:val="single"/>
          <w:shd w:val="clear" w:color="auto" w:fill="00FF00"/>
        </w:rPr>
        <w:t xml:space="preserve">provide a viable alternative </w:t>
      </w:r>
      <w:r>
        <w:rPr>
          <w:rFonts w:ascii="Calibri" w:hAnsi="Calibri" w:cs="Calibri"/>
          <w:b/>
          <w:bCs/>
          <w:color w:val="000000"/>
          <w:sz w:val="22"/>
          <w:szCs w:val="22"/>
          <w:u w:val="single"/>
        </w:rPr>
        <w:t>to</w:t>
      </w:r>
      <w:r>
        <w:rPr>
          <w:rFonts w:ascii="Calibri" w:hAnsi="Calibri" w:cs="Calibri"/>
          <w:color w:val="000000"/>
          <w:sz w:val="14"/>
          <w:szCs w:val="14"/>
        </w:rPr>
        <w:t xml:space="preserve"> any </w:t>
      </w:r>
      <w:r>
        <w:rPr>
          <w:rFonts w:ascii="Calibri" w:hAnsi="Calibri" w:cs="Calibri"/>
          <w:b/>
          <w:bCs/>
          <w:color w:val="000000"/>
          <w:sz w:val="22"/>
          <w:szCs w:val="22"/>
          <w:u w:val="single"/>
        </w:rPr>
        <w:t>extra-legal</w:t>
      </w:r>
      <w:r>
        <w:rPr>
          <w:rFonts w:ascii="Calibri" w:hAnsi="Calibri" w:cs="Calibri"/>
          <w:color w:val="000000"/>
          <w:sz w:val="22"/>
          <w:szCs w:val="22"/>
          <w:u w:val="single"/>
        </w:rPr>
        <w:t xml:space="preserve"> and illegal methods of redress </w:t>
      </w:r>
      <w:r>
        <w:rPr>
          <w:rFonts w:ascii="Calibri" w:hAnsi="Calibri" w:cs="Calibri"/>
          <w:color w:val="000000"/>
          <w:sz w:val="14"/>
          <w:szCs w:val="14"/>
        </w:rPr>
        <w:t xml:space="preserve">or conflict resolution. </w:t>
      </w:r>
      <w:r>
        <w:rPr>
          <w:rFonts w:ascii="Calibri" w:hAnsi="Calibri" w:cs="Calibri"/>
          <w:color w:val="000000"/>
          <w:sz w:val="22"/>
          <w:szCs w:val="22"/>
          <w:u w:val="single"/>
        </w:rPr>
        <w:t>This mechanism would</w:t>
      </w:r>
      <w:r>
        <w:rPr>
          <w:rFonts w:ascii="Calibri" w:hAnsi="Calibri" w:cs="Calibri"/>
          <w:color w:val="000000"/>
          <w:sz w:val="14"/>
          <w:szCs w:val="14"/>
        </w:rPr>
        <w:t xml:space="preserve"> perform three tasks in this regard: 1. </w:t>
      </w:r>
      <w:r>
        <w:rPr>
          <w:rFonts w:ascii="Calibri" w:hAnsi="Calibri" w:cs="Calibri"/>
          <w:color w:val="000000"/>
          <w:sz w:val="22"/>
          <w:szCs w:val="22"/>
          <w:u w:val="single"/>
        </w:rPr>
        <w:t>Establish international space law as a special sector of international law through the declaration of the law</w:t>
      </w:r>
      <w:r>
        <w:rPr>
          <w:rFonts w:ascii="Calibri" w:hAnsi="Calibri" w:cs="Calibri"/>
          <w:color w:val="000000"/>
          <w:sz w:val="14"/>
          <w:szCs w:val="14"/>
        </w:rPr>
        <w:t>; 2</w:t>
      </w:r>
      <w:r>
        <w:rPr>
          <w:rFonts w:ascii="Calibri" w:hAnsi="Calibri" w:cs="Calibri"/>
          <w:color w:val="000000"/>
          <w:sz w:val="14"/>
          <w:szCs w:val="14"/>
          <w:shd w:val="clear" w:color="auto" w:fill="00FF00"/>
        </w:rPr>
        <w:t xml:space="preserve">. </w:t>
      </w:r>
      <w:r>
        <w:rPr>
          <w:rFonts w:ascii="Calibri" w:hAnsi="Calibri" w:cs="Calibri"/>
          <w:b/>
          <w:bCs/>
          <w:color w:val="000000"/>
          <w:sz w:val="22"/>
          <w:szCs w:val="22"/>
          <w:u w:val="single"/>
          <w:shd w:val="clear" w:color="auto" w:fill="00FF00"/>
        </w:rPr>
        <w:t xml:space="preserve">Increase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00"/>
        </w:rPr>
        <w:t>political attractiveness</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of </w:t>
      </w:r>
      <w:r>
        <w:rPr>
          <w:rFonts w:ascii="Calibri" w:hAnsi="Calibri" w:cs="Calibri"/>
          <w:b/>
          <w:bCs/>
          <w:color w:val="000000"/>
          <w:sz w:val="22"/>
          <w:szCs w:val="22"/>
          <w:u w:val="single"/>
        </w:rPr>
        <w:t>accepting international legal norms in space</w:t>
      </w:r>
      <w:r>
        <w:rPr>
          <w:rFonts w:ascii="Calibri" w:hAnsi="Calibri" w:cs="Calibri"/>
          <w:color w:val="000000"/>
          <w:sz w:val="22"/>
          <w:szCs w:val="22"/>
          <w:u w:val="single"/>
        </w:rPr>
        <w:t xml:space="preserve"> activities with a </w:t>
      </w:r>
      <w:r>
        <w:rPr>
          <w:rFonts w:ascii="Calibri" w:hAnsi="Calibri" w:cs="Calibri"/>
          <w:b/>
          <w:bCs/>
          <w:color w:val="000000"/>
          <w:sz w:val="22"/>
          <w:szCs w:val="22"/>
          <w:u w:val="single"/>
        </w:rPr>
        <w:t>built-in system for reform and review</w:t>
      </w:r>
      <w:r>
        <w:rPr>
          <w:rFonts w:ascii="Calibri" w:hAnsi="Calibri" w:cs="Calibri"/>
          <w:color w:val="000000"/>
          <w:sz w:val="22"/>
          <w:szCs w:val="22"/>
          <w:u w:val="single"/>
        </w:rPr>
        <w:t>; and</w:t>
      </w:r>
      <w:r>
        <w:rPr>
          <w:rFonts w:ascii="Calibri" w:hAnsi="Calibri" w:cs="Calibri"/>
          <w:color w:val="000000"/>
          <w:sz w:val="14"/>
          <w:szCs w:val="14"/>
        </w:rPr>
        <w:t xml:space="preserve"> 3. </w:t>
      </w:r>
      <w:r>
        <w:rPr>
          <w:rFonts w:ascii="Calibri" w:hAnsi="Calibri" w:cs="Calibri"/>
          <w:color w:val="000000"/>
          <w:sz w:val="22"/>
          <w:szCs w:val="22"/>
          <w:u w:val="single"/>
          <w:shd w:val="clear" w:color="auto" w:fill="00FF00"/>
        </w:rPr>
        <w:t xml:space="preserve">Maintain outer space for </w:t>
      </w:r>
      <w:r>
        <w:rPr>
          <w:rFonts w:ascii="Calibri" w:hAnsi="Calibri" w:cs="Calibri"/>
          <w:color w:val="000000"/>
          <w:sz w:val="22"/>
          <w:szCs w:val="22"/>
          <w:u w:val="single"/>
        </w:rPr>
        <w:t xml:space="preserve">exclusively </w:t>
      </w:r>
      <w:r>
        <w:rPr>
          <w:rFonts w:ascii="Calibri" w:hAnsi="Calibri" w:cs="Calibri"/>
          <w:color w:val="000000"/>
          <w:sz w:val="22"/>
          <w:szCs w:val="22"/>
          <w:u w:val="single"/>
          <w:shd w:val="clear" w:color="auto" w:fill="00FF00"/>
        </w:rPr>
        <w:t>peace</w:t>
      </w:r>
      <w:r>
        <w:rPr>
          <w:rFonts w:ascii="Calibri" w:hAnsi="Calibri" w:cs="Calibri"/>
          <w:color w:val="000000"/>
          <w:sz w:val="22"/>
          <w:szCs w:val="22"/>
          <w:u w:val="single"/>
        </w:rPr>
        <w:t xml:space="preserve">ful purposes by </w:t>
      </w:r>
      <w:r>
        <w:rPr>
          <w:rFonts w:ascii="Calibri" w:hAnsi="Calibri" w:cs="Calibri"/>
          <w:b/>
          <w:bCs/>
          <w:color w:val="000000"/>
          <w:sz w:val="22"/>
          <w:szCs w:val="22"/>
          <w:u w:val="single"/>
        </w:rPr>
        <w:t>ensuring that conflicts are settled peacefully rather than through the use</w:t>
      </w:r>
      <w:r>
        <w:rPr>
          <w:rFonts w:ascii="Calibri" w:hAnsi="Calibri" w:cs="Calibri"/>
          <w:color w:val="000000"/>
          <w:sz w:val="14"/>
          <w:szCs w:val="14"/>
        </w:rPr>
        <w:t xml:space="preserve"> or threat of the use </w:t>
      </w:r>
      <w:r>
        <w:rPr>
          <w:rFonts w:ascii="Calibri" w:hAnsi="Calibri" w:cs="Calibri"/>
          <w:b/>
          <w:bCs/>
          <w:color w:val="000000"/>
          <w:sz w:val="22"/>
          <w:szCs w:val="22"/>
          <w:u w:val="single"/>
        </w:rPr>
        <w:t>of force</w:t>
      </w:r>
      <w:r>
        <w:rPr>
          <w:rFonts w:ascii="Calibri" w:hAnsi="Calibri" w:cs="Calibri"/>
          <w:color w:val="000000"/>
          <w:sz w:val="14"/>
          <w:szCs w:val="14"/>
        </w:rPr>
        <w:t xml:space="preserve">. This section will deal with these three factors in sequence. One of the most important reasons for establishing a permanent, compulsory dispute settlement mechanism is that it allows for the development of international space law as a specialized branch of international law. This dispute settlement mechanism will allow for the declaration of the law through its application. </w:t>
      </w:r>
      <w:r>
        <w:rPr>
          <w:rFonts w:ascii="Calibri" w:hAnsi="Calibri" w:cs="Calibri"/>
          <w:b/>
          <w:bCs/>
          <w:color w:val="000000"/>
          <w:sz w:val="22"/>
          <w:szCs w:val="22"/>
          <w:u w:val="single"/>
        </w:rPr>
        <w:t>As more disputes arising from space</w:t>
      </w:r>
      <w:r>
        <w:rPr>
          <w:rFonts w:ascii="Calibri" w:hAnsi="Calibri" w:cs="Calibri"/>
          <w:color w:val="000000"/>
          <w:sz w:val="22"/>
          <w:szCs w:val="22"/>
          <w:u w:val="single"/>
        </w:rPr>
        <w:t xml:space="preserve"> activities are </w:t>
      </w:r>
      <w:r>
        <w:rPr>
          <w:rFonts w:ascii="Calibri" w:hAnsi="Calibri" w:cs="Calibri"/>
          <w:b/>
          <w:bCs/>
          <w:color w:val="000000"/>
          <w:sz w:val="22"/>
          <w:szCs w:val="22"/>
          <w:u w:val="single"/>
        </w:rPr>
        <w:t>settled through legal means</w:t>
      </w:r>
      <w:r>
        <w:rPr>
          <w:rFonts w:ascii="Calibri" w:hAnsi="Calibri" w:cs="Calibri"/>
          <w:color w:val="000000"/>
          <w:sz w:val="22"/>
          <w:szCs w:val="22"/>
          <w:u w:val="single"/>
        </w:rPr>
        <w:t xml:space="preserve">, this </w:t>
      </w:r>
      <w:r>
        <w:rPr>
          <w:rFonts w:ascii="Calibri" w:hAnsi="Calibri" w:cs="Calibri"/>
          <w:b/>
          <w:bCs/>
          <w:color w:val="000000"/>
          <w:sz w:val="22"/>
          <w:szCs w:val="22"/>
          <w:u w:val="single"/>
        </w:rPr>
        <w:t>allows the corpus</w:t>
      </w:r>
      <w:r>
        <w:rPr>
          <w:rFonts w:ascii="Calibri" w:hAnsi="Calibri" w:cs="Calibri"/>
          <w:color w:val="000000"/>
          <w:sz w:val="22"/>
          <w:szCs w:val="22"/>
          <w:u w:val="single"/>
        </w:rPr>
        <w:t xml:space="preserve"> of</w:t>
      </w:r>
      <w:r>
        <w:rPr>
          <w:rFonts w:ascii="Calibri" w:hAnsi="Calibri" w:cs="Calibri"/>
          <w:color w:val="000000"/>
          <w:sz w:val="14"/>
          <w:szCs w:val="14"/>
        </w:rPr>
        <w:t xml:space="preserve"> international space </w:t>
      </w:r>
      <w:r>
        <w:rPr>
          <w:rFonts w:ascii="Calibri" w:hAnsi="Calibri" w:cs="Calibri"/>
          <w:color w:val="000000"/>
          <w:sz w:val="22"/>
          <w:szCs w:val="22"/>
          <w:u w:val="single"/>
        </w:rPr>
        <w:t xml:space="preserve">law to be </w:t>
      </w:r>
      <w:r>
        <w:rPr>
          <w:rFonts w:ascii="Calibri" w:hAnsi="Calibri" w:cs="Calibri"/>
          <w:color w:val="000000"/>
          <w:sz w:val="22"/>
          <w:szCs w:val="22"/>
          <w:u w:val="single"/>
          <w:shd w:val="clear" w:color="auto" w:fill="00FF00"/>
        </w:rPr>
        <w:t xml:space="preserve">gradually </w:t>
      </w:r>
      <w:r>
        <w:rPr>
          <w:rFonts w:ascii="Calibri" w:hAnsi="Calibri" w:cs="Calibri"/>
          <w:b/>
          <w:bCs/>
          <w:color w:val="000000"/>
          <w:sz w:val="22"/>
          <w:szCs w:val="22"/>
          <w:u w:val="single"/>
          <w:shd w:val="clear" w:color="auto" w:fill="00FF00"/>
        </w:rPr>
        <w:t>built up</w:t>
      </w:r>
      <w:r>
        <w:rPr>
          <w:rFonts w:ascii="Calibri" w:hAnsi="Calibri" w:cs="Calibri"/>
          <w:color w:val="000000"/>
          <w:sz w:val="22"/>
          <w:szCs w:val="22"/>
          <w:u w:val="single"/>
        </w:rPr>
        <w:t xml:space="preserve">. The </w:t>
      </w:r>
      <w:r>
        <w:rPr>
          <w:rFonts w:ascii="Calibri" w:hAnsi="Calibri" w:cs="Calibri"/>
          <w:b/>
          <w:bCs/>
          <w:color w:val="000000"/>
          <w:sz w:val="22"/>
          <w:szCs w:val="22"/>
          <w:u w:val="single"/>
        </w:rPr>
        <w:t>declaration of the law</w:t>
      </w:r>
      <w:r>
        <w:rPr>
          <w:rFonts w:ascii="Calibri" w:hAnsi="Calibri" w:cs="Calibri"/>
          <w:color w:val="000000"/>
          <w:sz w:val="22"/>
          <w:szCs w:val="22"/>
          <w:u w:val="single"/>
        </w:rPr>
        <w:t xml:space="preserve"> is </w:t>
      </w:r>
      <w:r>
        <w:rPr>
          <w:rFonts w:ascii="Calibri" w:hAnsi="Calibri" w:cs="Calibri"/>
          <w:b/>
          <w:bCs/>
          <w:color w:val="000000"/>
          <w:sz w:val="22"/>
          <w:szCs w:val="22"/>
          <w:u w:val="single"/>
          <w:shd w:val="clear" w:color="auto" w:fill="00FF00"/>
        </w:rPr>
        <w:t>essential</w:t>
      </w:r>
      <w:r>
        <w:rPr>
          <w:rFonts w:ascii="Calibri" w:hAnsi="Calibri" w:cs="Calibri"/>
          <w:color w:val="000000"/>
          <w:sz w:val="22"/>
          <w:szCs w:val="22"/>
          <w:u w:val="single"/>
          <w:shd w:val="clear" w:color="auto" w:fill="00FF00"/>
        </w:rPr>
        <w:t xml:space="preserve"> for its </w:t>
      </w:r>
      <w:r>
        <w:rPr>
          <w:rFonts w:ascii="Calibri" w:hAnsi="Calibri" w:cs="Calibri"/>
          <w:b/>
          <w:bCs/>
          <w:color w:val="000000"/>
          <w:sz w:val="22"/>
          <w:szCs w:val="22"/>
          <w:u w:val="single"/>
          <w:shd w:val="clear" w:color="auto" w:fill="00FF00"/>
        </w:rPr>
        <w:t>progressive evolution</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in particular in</w:t>
      </w:r>
      <w:proofErr w:type="gramEnd"/>
      <w:r>
        <w:rPr>
          <w:rFonts w:ascii="Calibri" w:hAnsi="Calibri" w:cs="Calibri"/>
          <w:color w:val="000000"/>
          <w:sz w:val="22"/>
          <w:szCs w:val="22"/>
          <w:u w:val="single"/>
        </w:rPr>
        <w:t xml:space="preserve"> </w:t>
      </w:r>
      <w:r>
        <w:rPr>
          <w:rFonts w:ascii="Calibri" w:hAnsi="Calibri" w:cs="Calibri"/>
          <w:b/>
          <w:bCs/>
          <w:color w:val="000000"/>
          <w:sz w:val="22"/>
          <w:szCs w:val="22"/>
          <w:u w:val="single"/>
        </w:rPr>
        <w:t>young fields</w:t>
      </w:r>
      <w:r>
        <w:rPr>
          <w:rFonts w:ascii="Calibri" w:hAnsi="Calibri" w:cs="Calibri"/>
          <w:color w:val="000000"/>
          <w:sz w:val="22"/>
          <w:szCs w:val="22"/>
          <w:u w:val="single"/>
        </w:rPr>
        <w:t xml:space="preserve"> such as</w:t>
      </w:r>
      <w:r>
        <w:rPr>
          <w:rFonts w:ascii="Calibri" w:hAnsi="Calibri" w:cs="Calibri"/>
          <w:color w:val="000000"/>
          <w:sz w:val="14"/>
          <w:szCs w:val="14"/>
        </w:rPr>
        <w:t xml:space="preserve"> international </w:t>
      </w:r>
      <w:r>
        <w:rPr>
          <w:rFonts w:ascii="Calibri" w:hAnsi="Calibri" w:cs="Calibri"/>
          <w:color w:val="000000"/>
          <w:sz w:val="22"/>
          <w:szCs w:val="22"/>
          <w:u w:val="single"/>
        </w:rPr>
        <w:t>space law</w:t>
      </w:r>
      <w:r>
        <w:rPr>
          <w:rFonts w:ascii="Calibri" w:hAnsi="Calibri" w:cs="Calibri"/>
          <w:color w:val="000000"/>
          <w:sz w:val="14"/>
          <w:szCs w:val="14"/>
        </w:rPr>
        <w:t xml:space="preserve">. The formulation of the law in </w:t>
      </w:r>
      <w:r>
        <w:rPr>
          <w:rFonts w:ascii="Calibri" w:hAnsi="Calibri" w:cs="Calibri"/>
          <w:color w:val="000000"/>
          <w:sz w:val="22"/>
          <w:szCs w:val="22"/>
          <w:u w:val="single"/>
        </w:rPr>
        <w:t>this</w:t>
      </w:r>
      <w:r>
        <w:rPr>
          <w:rFonts w:ascii="Calibri" w:hAnsi="Calibri" w:cs="Calibri"/>
          <w:color w:val="000000"/>
          <w:sz w:val="14"/>
          <w:szCs w:val="14"/>
        </w:rPr>
        <w:t xml:space="preserve"> regard </w:t>
      </w:r>
      <w:r>
        <w:rPr>
          <w:rFonts w:ascii="Calibri" w:hAnsi="Calibri" w:cs="Calibri"/>
          <w:b/>
          <w:bCs/>
          <w:color w:val="000000"/>
          <w:sz w:val="22"/>
          <w:szCs w:val="22"/>
          <w:u w:val="single"/>
        </w:rPr>
        <w:t>allows for its growth and enforcement</w:t>
      </w:r>
      <w:r>
        <w:rPr>
          <w:rFonts w:ascii="Calibri" w:hAnsi="Calibri" w:cs="Calibri"/>
          <w:color w:val="000000"/>
          <w:sz w:val="22"/>
          <w:szCs w:val="22"/>
          <w:u w:val="single"/>
        </w:rPr>
        <w:t xml:space="preserve"> in </w:t>
      </w:r>
      <w:r>
        <w:rPr>
          <w:rFonts w:ascii="Calibri" w:hAnsi="Calibri" w:cs="Calibri"/>
          <w:b/>
          <w:bCs/>
          <w:color w:val="000000"/>
          <w:sz w:val="22"/>
          <w:szCs w:val="22"/>
          <w:u w:val="single"/>
        </w:rPr>
        <w:t>practical matters</w:t>
      </w:r>
      <w:r>
        <w:rPr>
          <w:rFonts w:ascii="Calibri" w:hAnsi="Calibri" w:cs="Calibri"/>
          <w:color w:val="000000"/>
          <w:sz w:val="14"/>
          <w:szCs w:val="14"/>
        </w:rPr>
        <w:t xml:space="preserve">. The second factor is that a compulsory, permanent dispute settlement mechanism will increase the political appeal of accepting international legal rules governing space activities. The existence of a dispute settlement mechanism implies </w:t>
      </w:r>
      <w:r>
        <w:rPr>
          <w:rFonts w:ascii="Calibri" w:hAnsi="Calibri" w:cs="Calibri"/>
          <w:color w:val="000000"/>
          <w:sz w:val="22"/>
          <w:szCs w:val="22"/>
          <w:u w:val="single"/>
        </w:rPr>
        <w:t xml:space="preserve">a </w:t>
      </w:r>
      <w:r>
        <w:rPr>
          <w:rFonts w:ascii="Calibri" w:hAnsi="Calibri" w:cs="Calibri"/>
          <w:b/>
          <w:bCs/>
          <w:color w:val="000000"/>
          <w:sz w:val="22"/>
          <w:szCs w:val="22"/>
          <w:u w:val="single"/>
        </w:rPr>
        <w:t>solid framework</w:t>
      </w:r>
      <w:r>
        <w:rPr>
          <w:rFonts w:ascii="Calibri" w:hAnsi="Calibri" w:cs="Calibri"/>
          <w:color w:val="000000"/>
          <w:sz w:val="22"/>
          <w:szCs w:val="22"/>
          <w:u w:val="single"/>
        </w:rPr>
        <w:t xml:space="preserve"> </w:t>
      </w:r>
      <w:r>
        <w:rPr>
          <w:rFonts w:ascii="Calibri" w:hAnsi="Calibri" w:cs="Calibri"/>
          <w:b/>
          <w:bCs/>
          <w:color w:val="000000"/>
          <w:sz w:val="22"/>
          <w:szCs w:val="22"/>
          <w:u w:val="single"/>
        </w:rPr>
        <w:t>within which</w:t>
      </w:r>
      <w:r>
        <w:rPr>
          <w:rFonts w:ascii="Calibri" w:hAnsi="Calibri" w:cs="Calibri"/>
          <w:color w:val="000000"/>
          <w:sz w:val="22"/>
          <w:szCs w:val="22"/>
          <w:u w:val="single"/>
        </w:rPr>
        <w:t xml:space="preserve"> the </w:t>
      </w:r>
      <w:r>
        <w:rPr>
          <w:rFonts w:ascii="Calibri" w:hAnsi="Calibri" w:cs="Calibri"/>
          <w:b/>
          <w:bCs/>
          <w:color w:val="000000"/>
          <w:sz w:val="22"/>
          <w:szCs w:val="22"/>
          <w:u w:val="single"/>
        </w:rPr>
        <w:t>law can be reviewed and reformulated as necessary</w:t>
      </w:r>
      <w:r>
        <w:rPr>
          <w:rFonts w:ascii="Calibri" w:hAnsi="Calibri" w:cs="Calibri"/>
          <w:color w:val="000000"/>
          <w:sz w:val="14"/>
          <w:szCs w:val="14"/>
        </w:rPr>
        <w:t xml:space="preserve">. This </w:t>
      </w:r>
      <w:r>
        <w:rPr>
          <w:rFonts w:ascii="Calibri" w:hAnsi="Calibri" w:cs="Calibri"/>
          <w:color w:val="000000"/>
          <w:sz w:val="22"/>
          <w:szCs w:val="22"/>
          <w:u w:val="single"/>
          <w:shd w:val="clear" w:color="auto" w:fill="00FF00"/>
        </w:rPr>
        <w:t xml:space="preserve">allows the law to </w:t>
      </w:r>
      <w:r>
        <w:rPr>
          <w:rFonts w:ascii="Calibri" w:hAnsi="Calibri" w:cs="Calibri"/>
          <w:b/>
          <w:bCs/>
          <w:color w:val="000000"/>
          <w:sz w:val="22"/>
          <w:szCs w:val="22"/>
          <w:u w:val="single"/>
          <w:shd w:val="clear" w:color="auto" w:fill="00FF00"/>
        </w:rPr>
        <w:t>progressively develop</w:t>
      </w:r>
      <w:r>
        <w:rPr>
          <w:rFonts w:ascii="Calibri" w:hAnsi="Calibri" w:cs="Calibri"/>
          <w:color w:val="000000"/>
          <w:sz w:val="14"/>
          <w:szCs w:val="14"/>
          <w:shd w:val="clear" w:color="auto" w:fill="00FF00"/>
        </w:rPr>
        <w:t xml:space="preserve"> </w:t>
      </w:r>
      <w:r>
        <w:rPr>
          <w:rFonts w:ascii="Calibri" w:hAnsi="Calibri" w:cs="Calibri"/>
          <w:b/>
          <w:bCs/>
          <w:color w:val="000000"/>
          <w:sz w:val="22"/>
          <w:szCs w:val="22"/>
          <w:u w:val="single"/>
        </w:rPr>
        <w:t>together</w:t>
      </w:r>
      <w:r>
        <w:rPr>
          <w:rFonts w:ascii="Calibri" w:hAnsi="Calibri" w:cs="Calibri"/>
          <w:color w:val="000000"/>
          <w:sz w:val="14"/>
          <w:szCs w:val="14"/>
        </w:rPr>
        <w:t xml:space="preserve"> </w:t>
      </w:r>
      <w:r>
        <w:rPr>
          <w:rFonts w:ascii="Calibri" w:hAnsi="Calibri" w:cs="Calibri"/>
          <w:color w:val="000000"/>
          <w:sz w:val="22"/>
          <w:szCs w:val="22"/>
          <w:u w:val="single"/>
        </w:rPr>
        <w:t xml:space="preserve">with </w:t>
      </w:r>
      <w:r>
        <w:rPr>
          <w:rFonts w:ascii="Calibri" w:hAnsi="Calibri" w:cs="Calibri"/>
          <w:b/>
          <w:bCs/>
          <w:color w:val="000000"/>
          <w:sz w:val="22"/>
          <w:szCs w:val="22"/>
          <w:u w:val="single"/>
        </w:rPr>
        <w:t>changes in social</w:t>
      </w:r>
      <w:r>
        <w:rPr>
          <w:rFonts w:ascii="Calibri" w:hAnsi="Calibri" w:cs="Calibri"/>
          <w:color w:val="000000"/>
          <w:sz w:val="22"/>
          <w:szCs w:val="22"/>
          <w:u w:val="single"/>
        </w:rPr>
        <w:t xml:space="preserve"> and </w:t>
      </w:r>
      <w:r>
        <w:rPr>
          <w:rFonts w:ascii="Calibri" w:hAnsi="Calibri" w:cs="Calibri"/>
          <w:b/>
          <w:bCs/>
          <w:color w:val="000000"/>
          <w:sz w:val="22"/>
          <w:szCs w:val="22"/>
          <w:u w:val="single"/>
        </w:rPr>
        <w:t>technological innovations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With a </w:t>
      </w:r>
      <w:r>
        <w:rPr>
          <w:rFonts w:ascii="Calibri" w:hAnsi="Calibri" w:cs="Calibri"/>
          <w:b/>
          <w:bCs/>
          <w:color w:val="000000"/>
          <w:sz w:val="22"/>
          <w:szCs w:val="22"/>
          <w:u w:val="single"/>
          <w:shd w:val="clear" w:color="auto" w:fill="00FF00"/>
        </w:rPr>
        <w:t>built-in system</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for such review and changes</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00FF00"/>
        </w:rPr>
        <w:t>actors will</w:t>
      </w:r>
      <w:r>
        <w:rPr>
          <w:rFonts w:ascii="Calibri" w:hAnsi="Calibri" w:cs="Calibri"/>
          <w:color w:val="000000"/>
          <w:sz w:val="14"/>
          <w:szCs w:val="14"/>
        </w:rPr>
        <w:t xml:space="preserve"> </w:t>
      </w:r>
      <w:r>
        <w:rPr>
          <w:rFonts w:ascii="Calibri" w:hAnsi="Calibri" w:cs="Calibri"/>
          <w:color w:val="000000"/>
          <w:sz w:val="14"/>
          <w:szCs w:val="14"/>
          <w:shd w:val="clear" w:color="auto" w:fill="00FF00"/>
        </w:rPr>
        <w:t xml:space="preserve">likely </w:t>
      </w:r>
      <w:r>
        <w:rPr>
          <w:rFonts w:ascii="Calibri" w:hAnsi="Calibri" w:cs="Calibri"/>
          <w:b/>
          <w:bCs/>
          <w:color w:val="000000"/>
          <w:sz w:val="22"/>
          <w:szCs w:val="22"/>
          <w:u w:val="single"/>
          <w:shd w:val="clear" w:color="auto" w:fill="00FF00"/>
        </w:rPr>
        <w:t xml:space="preserve">be more disposed to accept </w:t>
      </w:r>
      <w:r>
        <w:rPr>
          <w:rFonts w:ascii="Calibri" w:hAnsi="Calibri" w:cs="Calibri"/>
          <w:b/>
          <w:bCs/>
          <w:color w:val="000000"/>
          <w:sz w:val="22"/>
          <w:szCs w:val="22"/>
          <w:u w:val="single"/>
        </w:rPr>
        <w:t xml:space="preserve">international space </w:t>
      </w:r>
      <w:r>
        <w:rPr>
          <w:rFonts w:ascii="Calibri" w:hAnsi="Calibri" w:cs="Calibri"/>
          <w:b/>
          <w:bCs/>
          <w:color w:val="000000"/>
          <w:sz w:val="22"/>
          <w:szCs w:val="22"/>
          <w:u w:val="single"/>
          <w:shd w:val="clear" w:color="auto" w:fill="00FF00"/>
        </w:rPr>
        <w:t>law</w:t>
      </w:r>
      <w:r>
        <w:rPr>
          <w:rFonts w:ascii="Calibri" w:hAnsi="Calibri" w:cs="Calibri"/>
          <w:b/>
          <w:bCs/>
          <w:color w:val="000000"/>
          <w:sz w:val="22"/>
          <w:szCs w:val="22"/>
          <w:u w:val="single"/>
        </w:rPr>
        <w:t xml:space="preserve"> as the governing framework for space activities</w:t>
      </w:r>
      <w:r>
        <w:rPr>
          <w:rFonts w:ascii="Calibri" w:hAnsi="Calibri" w:cs="Calibri"/>
          <w:color w:val="000000"/>
          <w:sz w:val="22"/>
          <w:szCs w:val="22"/>
          <w:u w:val="single"/>
        </w:rPr>
        <w:t>. This furthers the cause of</w:t>
      </w:r>
      <w:r>
        <w:rPr>
          <w:rFonts w:ascii="Calibri" w:hAnsi="Calibri" w:cs="Calibri"/>
          <w:color w:val="000000"/>
          <w:sz w:val="14"/>
          <w:szCs w:val="14"/>
        </w:rPr>
        <w:t xml:space="preserve"> the </w:t>
      </w:r>
      <w:r>
        <w:rPr>
          <w:rFonts w:ascii="Calibri" w:hAnsi="Calibri" w:cs="Calibri"/>
          <w:b/>
          <w:bCs/>
          <w:color w:val="000000"/>
          <w:sz w:val="22"/>
          <w:szCs w:val="22"/>
          <w:u w:val="single"/>
        </w:rPr>
        <w:t>enforcement</w:t>
      </w:r>
      <w:r>
        <w:rPr>
          <w:rFonts w:ascii="Calibri" w:hAnsi="Calibri" w:cs="Calibri"/>
          <w:color w:val="000000"/>
          <w:sz w:val="22"/>
          <w:szCs w:val="22"/>
          <w:u w:val="single"/>
        </w:rPr>
        <w:t xml:space="preserve"> of the rule of law in</w:t>
      </w:r>
      <w:r>
        <w:rPr>
          <w:rFonts w:ascii="Calibri" w:hAnsi="Calibri" w:cs="Calibri"/>
          <w:color w:val="000000"/>
          <w:sz w:val="14"/>
          <w:szCs w:val="14"/>
        </w:rPr>
        <w:t xml:space="preserve"> outer </w:t>
      </w:r>
      <w:r>
        <w:rPr>
          <w:rFonts w:ascii="Calibri" w:hAnsi="Calibri" w:cs="Calibri"/>
          <w:color w:val="000000"/>
          <w:sz w:val="22"/>
          <w:szCs w:val="22"/>
          <w:u w:val="single"/>
        </w:rPr>
        <w:t>space activities. The</w:t>
      </w:r>
      <w:r>
        <w:rPr>
          <w:rFonts w:ascii="Calibri" w:hAnsi="Calibri" w:cs="Calibri"/>
          <w:color w:val="000000"/>
          <w:sz w:val="14"/>
          <w:szCs w:val="14"/>
        </w:rPr>
        <w:t xml:space="preserve"> </w:t>
      </w:r>
      <w:r>
        <w:rPr>
          <w:rFonts w:ascii="Calibri" w:hAnsi="Calibri" w:cs="Calibri"/>
          <w:b/>
          <w:bCs/>
          <w:color w:val="000000"/>
          <w:sz w:val="22"/>
          <w:szCs w:val="22"/>
          <w:u w:val="single"/>
        </w:rPr>
        <w:t>most urgent and important reason</w:t>
      </w:r>
      <w:r>
        <w:rPr>
          <w:rFonts w:ascii="Calibri" w:hAnsi="Calibri" w:cs="Calibri"/>
          <w:color w:val="000000"/>
          <w:sz w:val="14"/>
          <w:szCs w:val="14"/>
        </w:rPr>
        <w:t xml:space="preserve"> </w:t>
      </w:r>
      <w:r>
        <w:rPr>
          <w:rFonts w:ascii="Calibri" w:hAnsi="Calibri" w:cs="Calibri"/>
          <w:color w:val="000000"/>
          <w:sz w:val="22"/>
          <w:szCs w:val="22"/>
          <w:u w:val="single"/>
        </w:rPr>
        <w:t xml:space="preserve">for the adoption of a permanent, compulsory dispute settlement mechanism to ensure the enforcement of the rule of law is that it </w:t>
      </w:r>
      <w:r>
        <w:rPr>
          <w:rFonts w:ascii="Calibri" w:hAnsi="Calibri" w:cs="Calibri"/>
          <w:b/>
          <w:bCs/>
          <w:color w:val="000000"/>
          <w:sz w:val="22"/>
          <w:szCs w:val="22"/>
          <w:u w:val="single"/>
        </w:rPr>
        <w:t>maintains</w:t>
      </w:r>
      <w:r>
        <w:rPr>
          <w:rFonts w:ascii="Calibri" w:hAnsi="Calibri" w:cs="Calibri"/>
          <w:color w:val="000000"/>
          <w:sz w:val="14"/>
          <w:szCs w:val="14"/>
        </w:rPr>
        <w:t xml:space="preserve"> outer </w:t>
      </w:r>
      <w:r>
        <w:rPr>
          <w:rFonts w:ascii="Calibri" w:hAnsi="Calibri" w:cs="Calibri"/>
          <w:b/>
          <w:bCs/>
          <w:color w:val="000000"/>
          <w:sz w:val="22"/>
          <w:szCs w:val="22"/>
          <w:u w:val="single"/>
        </w:rPr>
        <w:t>space for exclusively peaceful purposes.</w:t>
      </w:r>
      <w:r>
        <w:rPr>
          <w:rFonts w:ascii="Calibri" w:hAnsi="Calibri" w:cs="Calibri"/>
          <w:color w:val="000000"/>
          <w:sz w:val="14"/>
          <w:szCs w:val="14"/>
        </w:rPr>
        <w:t xml:space="preserve"> Such a dispute settlement mechanism ensures that disputes are settled peacefully within the legal framework, rather than through the use or threat of use of force. This is a crucial argument as to the reason for the establishment of </w:t>
      </w:r>
      <w:r>
        <w:rPr>
          <w:rFonts w:ascii="Calibri" w:hAnsi="Calibri" w:cs="Calibri"/>
          <w:color w:val="000000"/>
          <w:sz w:val="22"/>
          <w:szCs w:val="22"/>
          <w:u w:val="single"/>
        </w:rPr>
        <w:t>such a mechanism</w:t>
      </w:r>
      <w:r>
        <w:rPr>
          <w:rFonts w:ascii="Calibri" w:hAnsi="Calibri" w:cs="Calibri"/>
          <w:color w:val="000000"/>
          <w:sz w:val="14"/>
          <w:szCs w:val="14"/>
        </w:rPr>
        <w:t xml:space="preserve">. The international legal order </w:t>
      </w:r>
      <w:r>
        <w:rPr>
          <w:rFonts w:ascii="Calibri" w:hAnsi="Calibri" w:cs="Calibri"/>
          <w:color w:val="000000"/>
          <w:sz w:val="22"/>
          <w:szCs w:val="22"/>
          <w:u w:val="single"/>
        </w:rPr>
        <w:t xml:space="preserve">is </w:t>
      </w:r>
      <w:r>
        <w:rPr>
          <w:rFonts w:ascii="Calibri" w:hAnsi="Calibri" w:cs="Calibri"/>
          <w:b/>
          <w:bCs/>
          <w:color w:val="000000"/>
          <w:sz w:val="22"/>
          <w:szCs w:val="22"/>
          <w:u w:val="single"/>
        </w:rPr>
        <w:t>essential</w:t>
      </w:r>
      <w:r>
        <w:rPr>
          <w:rFonts w:ascii="Calibri" w:hAnsi="Calibri" w:cs="Calibri"/>
          <w:color w:val="000000"/>
          <w:sz w:val="22"/>
          <w:szCs w:val="22"/>
          <w:u w:val="single"/>
        </w:rPr>
        <w:t xml:space="preserve"> to the </w:t>
      </w:r>
      <w:r>
        <w:rPr>
          <w:rFonts w:ascii="Calibri" w:hAnsi="Calibri" w:cs="Calibri"/>
          <w:b/>
          <w:bCs/>
          <w:color w:val="000000"/>
          <w:sz w:val="22"/>
          <w:szCs w:val="22"/>
          <w:u w:val="single"/>
        </w:rPr>
        <w:t>maintenance of international peace and security</w:t>
      </w:r>
      <w:r>
        <w:rPr>
          <w:rFonts w:ascii="Calibri" w:hAnsi="Calibri" w:cs="Calibri"/>
          <w:color w:val="000000"/>
          <w:sz w:val="14"/>
          <w:szCs w:val="14"/>
        </w:rPr>
        <w:t xml:space="preserve">. Explicitly or </w:t>
      </w:r>
      <w:r>
        <w:rPr>
          <w:rFonts w:ascii="Calibri" w:hAnsi="Calibri" w:cs="Calibri"/>
          <w:color w:val="000000"/>
          <w:sz w:val="22"/>
          <w:szCs w:val="22"/>
          <w:u w:val="single"/>
        </w:rPr>
        <w:t>implicitly</w:t>
      </w:r>
      <w:r>
        <w:rPr>
          <w:rFonts w:ascii="Calibri" w:hAnsi="Calibri" w:cs="Calibri"/>
          <w:color w:val="000000"/>
          <w:sz w:val="14"/>
          <w:szCs w:val="14"/>
        </w:rPr>
        <w:t xml:space="preserve">, </w:t>
      </w:r>
      <w:r>
        <w:rPr>
          <w:rFonts w:ascii="Calibri" w:hAnsi="Calibri" w:cs="Calibri"/>
          <w:color w:val="000000"/>
          <w:sz w:val="22"/>
          <w:szCs w:val="22"/>
          <w:u w:val="single"/>
        </w:rPr>
        <w:t xml:space="preserve">international law establishes and </w:t>
      </w:r>
      <w:r>
        <w:rPr>
          <w:rFonts w:ascii="Calibri" w:hAnsi="Calibri" w:cs="Calibri"/>
          <w:b/>
          <w:bCs/>
          <w:color w:val="000000"/>
          <w:sz w:val="22"/>
          <w:szCs w:val="22"/>
          <w:u w:val="single"/>
        </w:rPr>
        <w:t>enforces the general jus cogens principles</w:t>
      </w:r>
      <w:r>
        <w:rPr>
          <w:rFonts w:ascii="Calibri" w:hAnsi="Calibri" w:cs="Calibri"/>
          <w:color w:val="000000"/>
          <w:sz w:val="22"/>
          <w:szCs w:val="22"/>
          <w:u w:val="single"/>
        </w:rPr>
        <w:t xml:space="preserve"> that </w:t>
      </w:r>
      <w:r>
        <w:rPr>
          <w:rFonts w:ascii="Calibri" w:hAnsi="Calibri" w:cs="Calibri"/>
          <w:b/>
          <w:bCs/>
          <w:color w:val="000000"/>
          <w:sz w:val="22"/>
          <w:szCs w:val="22"/>
          <w:u w:val="single"/>
        </w:rPr>
        <w:t>all disputes should be settled peacefully</w:t>
      </w:r>
      <w:r>
        <w:rPr>
          <w:rFonts w:ascii="Calibri" w:hAnsi="Calibri" w:cs="Calibri"/>
          <w:color w:val="000000"/>
          <w:sz w:val="14"/>
          <w:szCs w:val="14"/>
        </w:rPr>
        <w:t xml:space="preserve">.158 </w:t>
      </w:r>
      <w:r>
        <w:rPr>
          <w:rFonts w:ascii="Calibri" w:hAnsi="Calibri" w:cs="Calibri"/>
          <w:color w:val="000000"/>
          <w:sz w:val="22"/>
          <w:szCs w:val="22"/>
          <w:u w:val="single"/>
        </w:rPr>
        <w:t xml:space="preserve">This </w:t>
      </w:r>
      <w:r>
        <w:rPr>
          <w:rFonts w:ascii="Calibri" w:hAnsi="Calibri" w:cs="Calibri"/>
          <w:b/>
          <w:bCs/>
          <w:color w:val="000000"/>
          <w:sz w:val="22"/>
          <w:szCs w:val="22"/>
          <w:u w:val="single"/>
          <w:shd w:val="clear" w:color="auto" w:fill="00FF00"/>
        </w:rPr>
        <w:t>crystallizes</w:t>
      </w:r>
      <w:r>
        <w:rPr>
          <w:rFonts w:ascii="Calibri" w:hAnsi="Calibri" w:cs="Calibri"/>
          <w:b/>
          <w:bCs/>
          <w:color w:val="000000"/>
          <w:sz w:val="22"/>
          <w:szCs w:val="22"/>
          <w:u w:val="single"/>
        </w:rPr>
        <w:t xml:space="preserve"> each actor’s interest</w:t>
      </w:r>
      <w:r>
        <w:rPr>
          <w:rFonts w:ascii="Calibri" w:hAnsi="Calibri" w:cs="Calibri"/>
          <w:color w:val="000000"/>
          <w:sz w:val="22"/>
          <w:szCs w:val="22"/>
          <w:u w:val="single"/>
        </w:rPr>
        <w:t xml:space="preserve"> in the </w:t>
      </w:r>
      <w:r>
        <w:rPr>
          <w:rFonts w:ascii="Calibri" w:hAnsi="Calibri" w:cs="Calibri"/>
          <w:b/>
          <w:bCs/>
          <w:color w:val="000000"/>
          <w:sz w:val="22"/>
          <w:szCs w:val="22"/>
          <w:u w:val="single"/>
          <w:shd w:val="clear" w:color="auto" w:fill="00FF00"/>
        </w:rPr>
        <w:lastRenderedPageBreak/>
        <w:t>maintenance of international order</w:t>
      </w:r>
      <w:r>
        <w:rPr>
          <w:rFonts w:ascii="Calibri" w:hAnsi="Calibri" w:cs="Calibri"/>
          <w:color w:val="000000"/>
          <w:sz w:val="22"/>
          <w:szCs w:val="22"/>
          <w:u w:val="single"/>
        </w:rPr>
        <w:t>, and international peace</w:t>
      </w:r>
      <w:r>
        <w:rPr>
          <w:rFonts w:ascii="Calibri" w:hAnsi="Calibri" w:cs="Calibri"/>
          <w:color w:val="000000"/>
          <w:sz w:val="14"/>
          <w:szCs w:val="14"/>
        </w:rPr>
        <w:t xml:space="preserve"> and security. </w:t>
      </w:r>
      <w:r>
        <w:rPr>
          <w:rFonts w:ascii="Calibri" w:hAnsi="Calibri" w:cs="Calibri"/>
          <w:color w:val="000000"/>
          <w:sz w:val="22"/>
          <w:szCs w:val="22"/>
          <w:u w:val="single"/>
        </w:rPr>
        <w:t xml:space="preserve">Dispute settlement </w:t>
      </w:r>
      <w:r>
        <w:rPr>
          <w:rFonts w:ascii="Calibri" w:hAnsi="Calibri" w:cs="Calibri"/>
          <w:b/>
          <w:bCs/>
          <w:color w:val="000000"/>
          <w:sz w:val="22"/>
          <w:szCs w:val="22"/>
          <w:u w:val="single"/>
          <w:shd w:val="clear" w:color="auto" w:fill="00FF00"/>
        </w:rPr>
        <w:t xml:space="preserve">within </w:t>
      </w:r>
      <w:r>
        <w:rPr>
          <w:rFonts w:ascii="Calibri" w:hAnsi="Calibri" w:cs="Calibri"/>
          <w:b/>
          <w:bCs/>
          <w:color w:val="000000"/>
          <w:sz w:val="22"/>
          <w:szCs w:val="22"/>
          <w:u w:val="single"/>
        </w:rPr>
        <w:t>the</w:t>
      </w:r>
      <w:r>
        <w:rPr>
          <w:rFonts w:ascii="Calibri" w:hAnsi="Calibri" w:cs="Calibri"/>
          <w:color w:val="000000"/>
          <w:sz w:val="14"/>
          <w:szCs w:val="14"/>
        </w:rPr>
        <w:t xml:space="preserve"> international </w:t>
      </w:r>
      <w:r>
        <w:rPr>
          <w:rFonts w:ascii="Calibri" w:hAnsi="Calibri" w:cs="Calibri"/>
          <w:b/>
          <w:bCs/>
          <w:color w:val="000000"/>
          <w:sz w:val="22"/>
          <w:szCs w:val="22"/>
          <w:u w:val="single"/>
          <w:shd w:val="clear" w:color="auto" w:fill="00FF00"/>
        </w:rPr>
        <w:t>legal framework</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also </w:t>
      </w:r>
      <w:r>
        <w:rPr>
          <w:rFonts w:ascii="Calibri" w:hAnsi="Calibri" w:cs="Calibri"/>
          <w:b/>
          <w:bCs/>
          <w:color w:val="000000"/>
          <w:sz w:val="22"/>
          <w:szCs w:val="22"/>
          <w:u w:val="single"/>
        </w:rPr>
        <w:t>more expressly establishes norms, procedures and institutions</w:t>
      </w:r>
      <w:r>
        <w:rPr>
          <w:rFonts w:ascii="Calibri" w:hAnsi="Calibri" w:cs="Calibri"/>
          <w:color w:val="000000"/>
          <w:sz w:val="22"/>
          <w:szCs w:val="22"/>
          <w:u w:val="single"/>
        </w:rPr>
        <w:t xml:space="preserve"> that </w:t>
      </w:r>
      <w:r>
        <w:rPr>
          <w:rFonts w:ascii="Calibri" w:hAnsi="Calibri" w:cs="Calibri"/>
          <w:b/>
          <w:bCs/>
          <w:color w:val="000000"/>
          <w:sz w:val="22"/>
          <w:szCs w:val="22"/>
          <w:u w:val="single"/>
          <w:shd w:val="clear" w:color="auto" w:fill="00FF00"/>
        </w:rPr>
        <w:t>facilitate conflict avoidance</w:t>
      </w:r>
      <w:r>
        <w:rPr>
          <w:rFonts w:ascii="Calibri" w:hAnsi="Calibri" w:cs="Calibri"/>
          <w:b/>
          <w:bCs/>
          <w:color w:val="000000"/>
          <w:sz w:val="22"/>
          <w:szCs w:val="22"/>
          <w:u w:val="single"/>
        </w:rPr>
        <w:t xml:space="preserve"> and dispute settlement</w:t>
      </w:r>
      <w:r>
        <w:rPr>
          <w:rFonts w:ascii="Calibri" w:hAnsi="Calibri" w:cs="Calibri"/>
          <w:color w:val="000000"/>
          <w:sz w:val="14"/>
          <w:szCs w:val="14"/>
        </w:rPr>
        <w:t xml:space="preserve">. In the latter case </w:t>
      </w:r>
      <w:r>
        <w:rPr>
          <w:rFonts w:ascii="Calibri" w:hAnsi="Calibri" w:cs="Calibri"/>
          <w:color w:val="000000"/>
          <w:sz w:val="22"/>
          <w:szCs w:val="22"/>
          <w:u w:val="single"/>
        </w:rPr>
        <w:t xml:space="preserve">especially, </w:t>
      </w:r>
      <w:r>
        <w:rPr>
          <w:rFonts w:ascii="Calibri" w:hAnsi="Calibri" w:cs="Calibri"/>
          <w:b/>
          <w:bCs/>
          <w:color w:val="000000"/>
          <w:sz w:val="22"/>
          <w:szCs w:val="22"/>
          <w:u w:val="single"/>
        </w:rPr>
        <w:t xml:space="preserve">international law </w:t>
      </w:r>
      <w:r>
        <w:rPr>
          <w:rFonts w:ascii="Calibri" w:hAnsi="Calibri" w:cs="Calibri"/>
          <w:b/>
          <w:bCs/>
          <w:color w:val="000000"/>
          <w:sz w:val="22"/>
          <w:szCs w:val="22"/>
          <w:u w:val="single"/>
          <w:shd w:val="clear" w:color="auto" w:fill="00FF00"/>
        </w:rPr>
        <w:t>provides</w:t>
      </w:r>
      <w:r>
        <w:rPr>
          <w:rFonts w:ascii="Calibri" w:hAnsi="Calibri" w:cs="Calibri"/>
          <w:color w:val="000000"/>
          <w:sz w:val="22"/>
          <w:szCs w:val="22"/>
          <w:u w:val="single"/>
          <w:shd w:val="clear" w:color="auto" w:fill="00FF00"/>
        </w:rPr>
        <w:t xml:space="preserve"> relevant regulations and </w:t>
      </w:r>
      <w:r>
        <w:rPr>
          <w:rFonts w:ascii="Calibri" w:hAnsi="Calibri" w:cs="Calibri"/>
          <w:color w:val="000000"/>
          <w:sz w:val="22"/>
          <w:szCs w:val="22"/>
          <w:u w:val="single"/>
        </w:rPr>
        <w:t xml:space="preserve">legal </w:t>
      </w:r>
      <w:r>
        <w:rPr>
          <w:rFonts w:ascii="Calibri" w:hAnsi="Calibri" w:cs="Calibri"/>
          <w:color w:val="000000"/>
          <w:sz w:val="22"/>
          <w:szCs w:val="22"/>
          <w:u w:val="single"/>
          <w:shd w:val="clear" w:color="auto" w:fill="00FF00"/>
        </w:rPr>
        <w:t xml:space="preserve">norms that </w:t>
      </w:r>
      <w:r>
        <w:rPr>
          <w:rFonts w:ascii="Calibri" w:hAnsi="Calibri" w:cs="Calibri"/>
          <w:b/>
          <w:bCs/>
          <w:color w:val="000000"/>
          <w:sz w:val="22"/>
          <w:szCs w:val="22"/>
          <w:u w:val="single"/>
          <w:shd w:val="clear" w:color="auto" w:fill="00FF00"/>
        </w:rPr>
        <w:t xml:space="preserve">influence </w:t>
      </w:r>
      <w:r>
        <w:rPr>
          <w:rFonts w:ascii="Calibri" w:hAnsi="Calibri" w:cs="Calibri"/>
          <w:b/>
          <w:bCs/>
          <w:color w:val="000000"/>
          <w:sz w:val="22"/>
          <w:szCs w:val="22"/>
          <w:u w:val="single"/>
        </w:rPr>
        <w:t xml:space="preserve">actors’ </w:t>
      </w:r>
      <w:r>
        <w:rPr>
          <w:rFonts w:ascii="Calibri" w:hAnsi="Calibri" w:cs="Calibri"/>
          <w:b/>
          <w:bCs/>
          <w:color w:val="000000"/>
          <w:sz w:val="22"/>
          <w:szCs w:val="22"/>
          <w:u w:val="single"/>
          <w:shd w:val="clear" w:color="auto" w:fill="00FF00"/>
        </w:rPr>
        <w:t>perceptions of legitimacy</w:t>
      </w:r>
      <w:r>
        <w:rPr>
          <w:rFonts w:ascii="Calibri" w:hAnsi="Calibri" w:cs="Calibri"/>
          <w:color w:val="000000"/>
          <w:sz w:val="22"/>
          <w:szCs w:val="22"/>
          <w:u w:val="single"/>
        </w:rPr>
        <w:t xml:space="preserve">. </w:t>
      </w:r>
      <w:r>
        <w:rPr>
          <w:rFonts w:ascii="Calibri" w:hAnsi="Calibri" w:cs="Calibri"/>
          <w:color w:val="000000"/>
          <w:sz w:val="14"/>
          <w:szCs w:val="14"/>
        </w:rPr>
        <w:t xml:space="preserve">This guides their efforts in reaching settlement of any potential dispute. Further, to the extent that relevant legal obligations are clear, actors are less likely to pursue a course of action that might give rise to disputes. Should any such disputes nonetheless arise, parties will be able to settle them more straightforwardly based on clear relevant laws. Even if parties elect to settle disputes through non-legal, non-binding forms of dispute settlement, such as negotiation, they typically bargain in the shadow of the law. The rule of law in the international order also provides a framework by which actors can commit themselves to the principle of peaceful settlement of disputes. It also allows them to institute detailed dispute settlement methodologies. This allows the enforcement of the rule of law through the compromise on reaching a legal settlement. The maintenance of international peace and security in outer space is at a particularly crucial juncture. </w:t>
      </w:r>
      <w:r>
        <w:rPr>
          <w:rFonts w:ascii="Calibri" w:hAnsi="Calibri" w:cs="Calibri"/>
          <w:color w:val="000000"/>
          <w:sz w:val="22"/>
          <w:szCs w:val="22"/>
          <w:u w:val="single"/>
        </w:rPr>
        <w:t xml:space="preserve">The </w:t>
      </w:r>
      <w:r>
        <w:rPr>
          <w:rFonts w:ascii="Calibri" w:hAnsi="Calibri" w:cs="Calibri"/>
          <w:b/>
          <w:bCs/>
          <w:color w:val="000000"/>
          <w:sz w:val="22"/>
          <w:szCs w:val="22"/>
          <w:u w:val="single"/>
          <w:shd w:val="clear" w:color="auto" w:fill="00FF00"/>
        </w:rPr>
        <w:t>legal regime</w:t>
      </w:r>
      <w:r>
        <w:rPr>
          <w:rFonts w:ascii="Calibri" w:hAnsi="Calibri" w:cs="Calibri"/>
          <w:color w:val="000000"/>
          <w:sz w:val="22"/>
          <w:szCs w:val="22"/>
          <w:u w:val="single"/>
        </w:rPr>
        <w:t xml:space="preserve"> that </w:t>
      </w:r>
      <w:r>
        <w:rPr>
          <w:rFonts w:ascii="Calibri" w:hAnsi="Calibri" w:cs="Calibri"/>
          <w:b/>
          <w:bCs/>
          <w:color w:val="000000"/>
          <w:sz w:val="22"/>
          <w:szCs w:val="22"/>
          <w:u w:val="single"/>
        </w:rPr>
        <w:t>governs military, commercial and scientific activities</w:t>
      </w:r>
      <w:r>
        <w:rPr>
          <w:rFonts w:ascii="Calibri" w:hAnsi="Calibri" w:cs="Calibri"/>
          <w:color w:val="000000"/>
          <w:sz w:val="22"/>
          <w:szCs w:val="22"/>
          <w:u w:val="single"/>
        </w:rPr>
        <w:t xml:space="preserve"> in outer space </w:t>
      </w:r>
      <w:r>
        <w:rPr>
          <w:rFonts w:ascii="Calibri" w:hAnsi="Calibri" w:cs="Calibri"/>
          <w:b/>
          <w:bCs/>
          <w:color w:val="000000"/>
          <w:sz w:val="22"/>
          <w:szCs w:val="22"/>
          <w:u w:val="single"/>
        </w:rPr>
        <w:t xml:space="preserve">presently </w:t>
      </w:r>
      <w:r>
        <w:rPr>
          <w:rFonts w:ascii="Calibri" w:hAnsi="Calibri" w:cs="Calibri"/>
          <w:color w:val="000000"/>
          <w:sz w:val="22"/>
          <w:szCs w:val="22"/>
          <w:u w:val="single"/>
        </w:rPr>
        <w:t xml:space="preserve">lacks coherence. It is </w:t>
      </w:r>
      <w:r>
        <w:rPr>
          <w:rFonts w:ascii="Calibri" w:hAnsi="Calibri" w:cs="Calibri"/>
          <w:b/>
          <w:bCs/>
          <w:color w:val="000000"/>
          <w:sz w:val="22"/>
          <w:szCs w:val="22"/>
          <w:u w:val="single"/>
        </w:rPr>
        <w:t xml:space="preserve">increasingly </w:t>
      </w:r>
      <w:r>
        <w:rPr>
          <w:rFonts w:ascii="Calibri" w:hAnsi="Calibri" w:cs="Calibri"/>
          <w:b/>
          <w:bCs/>
          <w:color w:val="000000"/>
          <w:sz w:val="22"/>
          <w:szCs w:val="22"/>
          <w:u w:val="single"/>
          <w:shd w:val="clear" w:color="auto" w:fill="00FF00"/>
        </w:rPr>
        <w:t>insufficient</w:t>
      </w:r>
      <w:r>
        <w:rPr>
          <w:rFonts w:ascii="Calibri" w:hAnsi="Calibri" w:cs="Calibri"/>
          <w:color w:val="000000"/>
          <w:sz w:val="22"/>
          <w:szCs w:val="22"/>
          <w:u w:val="single"/>
        </w:rPr>
        <w:t xml:space="preserve"> to </w:t>
      </w:r>
      <w:r>
        <w:rPr>
          <w:rFonts w:ascii="Calibri" w:hAnsi="Calibri" w:cs="Calibri"/>
          <w:b/>
          <w:bCs/>
          <w:color w:val="000000"/>
          <w:sz w:val="22"/>
          <w:szCs w:val="22"/>
          <w:u w:val="single"/>
          <w:shd w:val="clear" w:color="auto" w:fill="00FF00"/>
        </w:rPr>
        <w:t>deal with</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the </w:t>
      </w:r>
      <w:r>
        <w:rPr>
          <w:rFonts w:ascii="Calibri" w:hAnsi="Calibri" w:cs="Calibri"/>
          <w:b/>
          <w:bCs/>
          <w:color w:val="000000"/>
          <w:sz w:val="22"/>
          <w:szCs w:val="22"/>
          <w:u w:val="single"/>
          <w:shd w:val="clear" w:color="auto" w:fill="00FF00"/>
        </w:rPr>
        <w:t>challenges raised by</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 xml:space="preserve">disparate actors </w:t>
      </w:r>
      <w:r>
        <w:rPr>
          <w:rFonts w:ascii="Calibri" w:hAnsi="Calibri" w:cs="Calibri"/>
          <w:b/>
          <w:bCs/>
          <w:color w:val="000000"/>
          <w:sz w:val="22"/>
          <w:szCs w:val="22"/>
          <w:u w:val="single"/>
        </w:rPr>
        <w:t>involved</w:t>
      </w:r>
      <w:r>
        <w:rPr>
          <w:rFonts w:ascii="Calibri" w:hAnsi="Calibri" w:cs="Calibri"/>
          <w:color w:val="000000"/>
          <w:sz w:val="14"/>
          <w:szCs w:val="14"/>
        </w:rPr>
        <w:t xml:space="preserve"> in space activities. </w:t>
      </w:r>
      <w:r>
        <w:rPr>
          <w:rFonts w:ascii="Calibri" w:hAnsi="Calibri" w:cs="Calibri"/>
          <w:b/>
          <w:bCs/>
          <w:color w:val="000000"/>
          <w:sz w:val="22"/>
          <w:szCs w:val="22"/>
          <w:u w:val="single"/>
          <w:shd w:val="clear" w:color="auto" w:fill="00FF00"/>
        </w:rPr>
        <w:t>Without a</w:t>
      </w:r>
      <w:r>
        <w:rPr>
          <w:rFonts w:ascii="Calibri" w:hAnsi="Calibri" w:cs="Calibri"/>
          <w:b/>
          <w:bCs/>
          <w:color w:val="000000"/>
          <w:sz w:val="22"/>
          <w:szCs w:val="22"/>
          <w:u w:val="single"/>
        </w:rPr>
        <w:t xml:space="preserve"> concentrated </w:t>
      </w:r>
      <w:r>
        <w:rPr>
          <w:rFonts w:ascii="Calibri" w:hAnsi="Calibri" w:cs="Calibri"/>
          <w:b/>
          <w:bCs/>
          <w:color w:val="000000"/>
          <w:sz w:val="22"/>
          <w:szCs w:val="22"/>
          <w:u w:val="single"/>
          <w:shd w:val="clear" w:color="auto" w:fill="00FF00"/>
        </w:rPr>
        <w:t xml:space="preserve">endeavor to establish a workable dispute settlement </w:t>
      </w:r>
      <w:r>
        <w:rPr>
          <w:rFonts w:ascii="Calibri" w:hAnsi="Calibri" w:cs="Calibri"/>
          <w:b/>
          <w:bCs/>
          <w:color w:val="000000"/>
          <w:sz w:val="22"/>
          <w:szCs w:val="22"/>
          <w:u w:val="single"/>
        </w:rPr>
        <w:t>mechanism</w:t>
      </w:r>
      <w:r>
        <w:rPr>
          <w:rFonts w:ascii="Calibri" w:hAnsi="Calibri" w:cs="Calibri"/>
          <w:color w:val="000000"/>
          <w:sz w:val="22"/>
          <w:szCs w:val="22"/>
          <w:u w:val="single"/>
        </w:rPr>
        <w:t xml:space="preserve"> and a </w:t>
      </w:r>
      <w:r>
        <w:rPr>
          <w:rFonts w:ascii="Calibri" w:hAnsi="Calibri" w:cs="Calibri"/>
          <w:b/>
          <w:bCs/>
          <w:color w:val="000000"/>
          <w:sz w:val="22"/>
          <w:szCs w:val="22"/>
          <w:u w:val="single"/>
        </w:rPr>
        <w:t>comprehensive legal order for outer space</w:t>
      </w:r>
      <w:r>
        <w:rPr>
          <w:rFonts w:ascii="Calibri" w:hAnsi="Calibri" w:cs="Calibri"/>
          <w:color w:val="000000"/>
          <w:sz w:val="22"/>
          <w:szCs w:val="22"/>
          <w:u w:val="single"/>
        </w:rPr>
        <w:t xml:space="preserve">, there is a </w:t>
      </w:r>
      <w:r>
        <w:rPr>
          <w:rFonts w:ascii="Calibri" w:hAnsi="Calibri" w:cs="Calibri"/>
          <w:b/>
          <w:bCs/>
          <w:color w:val="000000"/>
          <w:sz w:val="22"/>
          <w:szCs w:val="22"/>
          <w:u w:val="single"/>
        </w:rPr>
        <w:t xml:space="preserve">real possibility that the lacuna </w:t>
      </w:r>
      <w:r>
        <w:rPr>
          <w:rFonts w:ascii="Calibri" w:hAnsi="Calibri" w:cs="Calibri"/>
          <w:b/>
          <w:bCs/>
          <w:color w:val="000000"/>
          <w:sz w:val="22"/>
          <w:szCs w:val="22"/>
          <w:u w:val="single"/>
          <w:shd w:val="clear" w:color="auto" w:fill="00FF00"/>
        </w:rPr>
        <w:t xml:space="preserve">will be filled with military competition </w:t>
      </w:r>
      <w:r>
        <w:rPr>
          <w:rFonts w:ascii="Calibri" w:hAnsi="Calibri" w:cs="Calibri"/>
          <w:b/>
          <w:bCs/>
          <w:color w:val="000000"/>
          <w:sz w:val="22"/>
          <w:szCs w:val="22"/>
          <w:u w:val="single"/>
        </w:rPr>
        <w:t>instead</w:t>
      </w:r>
      <w:r>
        <w:rPr>
          <w:rFonts w:ascii="Calibri" w:hAnsi="Calibri" w:cs="Calibri"/>
          <w:color w:val="000000"/>
          <w:sz w:val="22"/>
          <w:szCs w:val="22"/>
          <w:u w:val="single"/>
        </w:rPr>
        <w:t xml:space="preserve">. This will doubtless have </w:t>
      </w:r>
      <w:r>
        <w:rPr>
          <w:rFonts w:ascii="Calibri" w:hAnsi="Calibri" w:cs="Calibri"/>
          <w:b/>
          <w:bCs/>
          <w:color w:val="000000"/>
          <w:sz w:val="22"/>
          <w:szCs w:val="22"/>
          <w:u w:val="single"/>
        </w:rPr>
        <w:t>immense destabilizing consequences</w:t>
      </w:r>
      <w:r>
        <w:rPr>
          <w:rFonts w:ascii="Calibri" w:hAnsi="Calibri" w:cs="Calibri"/>
          <w:color w:val="000000"/>
          <w:sz w:val="22"/>
          <w:szCs w:val="22"/>
          <w:u w:val="single"/>
        </w:rPr>
        <w:t xml:space="preserve"> for international peace and security</w:t>
      </w:r>
      <w:r>
        <w:rPr>
          <w:rFonts w:ascii="Calibri" w:hAnsi="Calibri" w:cs="Calibri"/>
          <w:color w:val="000000"/>
          <w:sz w:val="14"/>
          <w:szCs w:val="14"/>
        </w:rPr>
        <w:t xml:space="preserve">. </w:t>
      </w:r>
      <w:r>
        <w:rPr>
          <w:rFonts w:ascii="Calibri" w:hAnsi="Calibri" w:cs="Calibri"/>
          <w:color w:val="000000"/>
          <w:sz w:val="22"/>
          <w:szCs w:val="22"/>
          <w:u w:val="single"/>
        </w:rPr>
        <w:t xml:space="preserve">To </w:t>
      </w:r>
      <w:r>
        <w:rPr>
          <w:rFonts w:ascii="Calibri" w:hAnsi="Calibri" w:cs="Calibri"/>
          <w:b/>
          <w:bCs/>
          <w:color w:val="000000"/>
          <w:sz w:val="22"/>
          <w:szCs w:val="22"/>
          <w:u w:val="single"/>
        </w:rPr>
        <w:t>avoid a military</w:t>
      </w:r>
      <w:r>
        <w:rPr>
          <w:rFonts w:ascii="Calibri" w:hAnsi="Calibri" w:cs="Calibri"/>
          <w:color w:val="000000"/>
          <w:sz w:val="14"/>
          <w:szCs w:val="14"/>
        </w:rPr>
        <w:t xml:space="preserve"> confrontation or an actual </w:t>
      </w:r>
      <w:r>
        <w:rPr>
          <w:rFonts w:ascii="Calibri" w:hAnsi="Calibri" w:cs="Calibri"/>
          <w:b/>
          <w:bCs/>
          <w:color w:val="000000"/>
          <w:sz w:val="22"/>
          <w:szCs w:val="22"/>
          <w:u w:val="single"/>
        </w:rPr>
        <w:t>conflict in outer space</w:t>
      </w:r>
      <w:r>
        <w:rPr>
          <w:rFonts w:ascii="Calibri" w:hAnsi="Calibri" w:cs="Calibri"/>
          <w:color w:val="000000"/>
          <w:sz w:val="14"/>
          <w:szCs w:val="14"/>
        </w:rPr>
        <w:t xml:space="preserve">, </w:t>
      </w:r>
      <w:r>
        <w:rPr>
          <w:rFonts w:ascii="Calibri" w:hAnsi="Calibri" w:cs="Calibri"/>
          <w:color w:val="000000"/>
          <w:sz w:val="22"/>
          <w:szCs w:val="22"/>
          <w:u w:val="single"/>
        </w:rPr>
        <w:t xml:space="preserve">actors on the international plane </w:t>
      </w:r>
      <w:r>
        <w:rPr>
          <w:rFonts w:ascii="Calibri" w:hAnsi="Calibri" w:cs="Calibri"/>
          <w:b/>
          <w:bCs/>
          <w:color w:val="000000"/>
          <w:sz w:val="22"/>
          <w:szCs w:val="22"/>
          <w:u w:val="single"/>
        </w:rPr>
        <w:t>must be subject to the rule of law</w:t>
      </w:r>
      <w:r>
        <w:rPr>
          <w:rFonts w:ascii="Calibri" w:hAnsi="Calibri" w:cs="Calibri"/>
          <w:color w:val="000000"/>
          <w:sz w:val="22"/>
          <w:szCs w:val="22"/>
          <w:u w:val="single"/>
        </w:rPr>
        <w:t>. In this regard, the establishment of a dispute settlement mechanism would be in the interests of</w:t>
      </w:r>
      <w:r>
        <w:rPr>
          <w:rFonts w:ascii="Calibri" w:hAnsi="Calibri" w:cs="Calibri"/>
          <w:color w:val="000000"/>
          <w:sz w:val="14"/>
          <w:szCs w:val="14"/>
        </w:rPr>
        <w:t xml:space="preserve"> the </w:t>
      </w:r>
      <w:r>
        <w:rPr>
          <w:rFonts w:ascii="Calibri" w:hAnsi="Calibri" w:cs="Calibri"/>
          <w:color w:val="000000"/>
          <w:sz w:val="22"/>
          <w:szCs w:val="22"/>
          <w:u w:val="single"/>
        </w:rPr>
        <w:t>global</w:t>
      </w:r>
      <w:r>
        <w:rPr>
          <w:rFonts w:ascii="Calibri" w:hAnsi="Calibri" w:cs="Calibri"/>
          <w:color w:val="000000"/>
          <w:sz w:val="14"/>
          <w:szCs w:val="14"/>
        </w:rPr>
        <w:t xml:space="preserve"> military, commercial, </w:t>
      </w:r>
      <w:proofErr w:type="gramStart"/>
      <w:r>
        <w:rPr>
          <w:rFonts w:ascii="Calibri" w:hAnsi="Calibri" w:cs="Calibri"/>
          <w:color w:val="000000"/>
          <w:sz w:val="14"/>
          <w:szCs w:val="14"/>
        </w:rPr>
        <w:t>political</w:t>
      </w:r>
      <w:proofErr w:type="gramEnd"/>
      <w:r>
        <w:rPr>
          <w:rFonts w:ascii="Calibri" w:hAnsi="Calibri" w:cs="Calibri"/>
          <w:color w:val="000000"/>
          <w:sz w:val="14"/>
          <w:szCs w:val="14"/>
        </w:rPr>
        <w:t xml:space="preserve"> and scientific </w:t>
      </w:r>
      <w:r>
        <w:rPr>
          <w:rFonts w:ascii="Calibri" w:hAnsi="Calibri" w:cs="Calibri"/>
          <w:color w:val="000000"/>
          <w:sz w:val="22"/>
          <w:szCs w:val="22"/>
          <w:u w:val="single"/>
        </w:rPr>
        <w:t xml:space="preserve">constituencies. The dispute settlement mechanism will </w:t>
      </w:r>
      <w:r>
        <w:rPr>
          <w:rFonts w:ascii="Calibri" w:hAnsi="Calibri" w:cs="Calibri"/>
          <w:b/>
          <w:bCs/>
          <w:color w:val="000000"/>
          <w:sz w:val="22"/>
          <w:szCs w:val="22"/>
          <w:u w:val="single"/>
          <w:shd w:val="clear" w:color="auto" w:fill="00FF00"/>
        </w:rPr>
        <w:t>ensure</w:t>
      </w:r>
      <w:r>
        <w:rPr>
          <w:rFonts w:ascii="Calibri" w:hAnsi="Calibri" w:cs="Calibri"/>
          <w:b/>
          <w:bCs/>
          <w:color w:val="000000"/>
          <w:sz w:val="22"/>
          <w:szCs w:val="22"/>
          <w:u w:val="single"/>
        </w:rPr>
        <w:t xml:space="preserve"> that the future of space activities</w:t>
      </w:r>
      <w:r>
        <w:rPr>
          <w:rFonts w:ascii="Calibri" w:hAnsi="Calibri" w:cs="Calibri"/>
          <w:color w:val="000000"/>
          <w:sz w:val="22"/>
          <w:szCs w:val="22"/>
          <w:u w:val="single"/>
        </w:rPr>
        <w:t xml:space="preserve"> will be </w:t>
      </w:r>
      <w:r>
        <w:rPr>
          <w:rFonts w:ascii="Calibri" w:hAnsi="Calibri" w:cs="Calibri"/>
          <w:b/>
          <w:bCs/>
          <w:color w:val="000000"/>
          <w:sz w:val="22"/>
          <w:szCs w:val="22"/>
          <w:u w:val="single"/>
        </w:rPr>
        <w:t xml:space="preserve">presided over by the </w:t>
      </w:r>
      <w:r>
        <w:rPr>
          <w:rFonts w:ascii="Calibri" w:hAnsi="Calibri" w:cs="Calibri"/>
          <w:b/>
          <w:bCs/>
          <w:color w:val="000000"/>
          <w:sz w:val="22"/>
          <w:szCs w:val="22"/>
          <w:u w:val="single"/>
          <w:shd w:val="clear" w:color="auto" w:fill="00FF00"/>
        </w:rPr>
        <w:t xml:space="preserve">long-term interests of law </w:t>
      </w:r>
      <w:r>
        <w:rPr>
          <w:rFonts w:ascii="Calibri" w:hAnsi="Calibri" w:cs="Calibri"/>
          <w:b/>
          <w:bCs/>
          <w:color w:val="000000"/>
          <w:sz w:val="22"/>
          <w:szCs w:val="22"/>
          <w:u w:val="single"/>
        </w:rPr>
        <w:t>rather than the short-term interests of the balance of power</w:t>
      </w:r>
      <w:r>
        <w:rPr>
          <w:rFonts w:ascii="Calibri" w:hAnsi="Calibri" w:cs="Calibri"/>
          <w:color w:val="000000"/>
          <w:sz w:val="14"/>
          <w:szCs w:val="14"/>
        </w:rPr>
        <w:t xml:space="preserve">. The predominant concern would be to manage space activities while highlighting the crucial role of international space law in the preservation of outer space for exclusively peaceful purposes. </w:t>
      </w:r>
      <w:r>
        <w:rPr>
          <w:rFonts w:ascii="Calibri" w:hAnsi="Calibri" w:cs="Calibri"/>
          <w:color w:val="000000"/>
          <w:sz w:val="22"/>
          <w:szCs w:val="22"/>
          <w:u w:val="single"/>
        </w:rPr>
        <w:t>The</w:t>
      </w:r>
      <w:r>
        <w:rPr>
          <w:rFonts w:ascii="Calibri" w:hAnsi="Calibri" w:cs="Calibri"/>
          <w:color w:val="000000"/>
          <w:sz w:val="14"/>
          <w:szCs w:val="14"/>
        </w:rPr>
        <w:t xml:space="preserve"> dispute settlement </w:t>
      </w:r>
      <w:r>
        <w:rPr>
          <w:rFonts w:ascii="Calibri" w:hAnsi="Calibri" w:cs="Calibri"/>
          <w:color w:val="000000"/>
          <w:sz w:val="22"/>
          <w:szCs w:val="22"/>
          <w:u w:val="single"/>
        </w:rPr>
        <w:t>mechanism</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00FF00"/>
        </w:rPr>
        <w:t>showcases the benefits of multilat</w:t>
      </w:r>
      <w:r>
        <w:rPr>
          <w:rFonts w:ascii="Calibri" w:hAnsi="Calibri" w:cs="Calibri"/>
          <w:b/>
          <w:bCs/>
          <w:color w:val="000000"/>
          <w:sz w:val="22"/>
          <w:szCs w:val="22"/>
          <w:u w:val="single"/>
        </w:rPr>
        <w:t xml:space="preserve">eral </w:t>
      </w:r>
      <w:r>
        <w:rPr>
          <w:rFonts w:ascii="Calibri" w:hAnsi="Calibri" w:cs="Calibri"/>
          <w:b/>
          <w:bCs/>
          <w:color w:val="000000"/>
          <w:sz w:val="22"/>
          <w:szCs w:val="22"/>
          <w:u w:val="single"/>
          <w:shd w:val="clear" w:color="auto" w:fill="00FF00"/>
        </w:rPr>
        <w:t>coop</w:t>
      </w:r>
      <w:r>
        <w:rPr>
          <w:rFonts w:ascii="Calibri" w:hAnsi="Calibri" w:cs="Calibri"/>
          <w:b/>
          <w:bCs/>
          <w:color w:val="000000"/>
          <w:sz w:val="22"/>
          <w:szCs w:val="22"/>
          <w:u w:val="single"/>
        </w:rPr>
        <w:t>eration within a legal regime</w:t>
      </w:r>
      <w:r>
        <w:rPr>
          <w:rFonts w:ascii="Calibri" w:hAnsi="Calibri" w:cs="Calibri"/>
          <w:color w:val="000000"/>
          <w:sz w:val="22"/>
          <w:szCs w:val="22"/>
          <w:u w:val="single"/>
        </w:rPr>
        <w:t xml:space="preserve"> as the </w:t>
      </w:r>
      <w:r>
        <w:rPr>
          <w:rFonts w:ascii="Calibri" w:hAnsi="Calibri" w:cs="Calibri"/>
          <w:b/>
          <w:bCs/>
          <w:color w:val="000000"/>
          <w:sz w:val="22"/>
          <w:szCs w:val="22"/>
          <w:u w:val="single"/>
        </w:rPr>
        <w:t>best path towards the protection of various interests</w:t>
      </w:r>
      <w:r>
        <w:rPr>
          <w:rFonts w:ascii="Calibri" w:hAnsi="Calibri" w:cs="Calibri"/>
          <w:color w:val="000000"/>
          <w:sz w:val="22"/>
          <w:szCs w:val="22"/>
          <w:u w:val="single"/>
        </w:rPr>
        <w:t xml:space="preserve"> in space. This ensures that no single power dominates</w:t>
      </w:r>
      <w:r>
        <w:rPr>
          <w:rFonts w:ascii="Calibri" w:hAnsi="Calibri" w:cs="Calibri"/>
          <w:color w:val="000000"/>
          <w:sz w:val="14"/>
          <w:szCs w:val="14"/>
        </w:rPr>
        <w:t xml:space="preserve"> the </w:t>
      </w:r>
      <w:r>
        <w:rPr>
          <w:rFonts w:ascii="Calibri" w:hAnsi="Calibri" w:cs="Calibri"/>
          <w:color w:val="000000"/>
          <w:sz w:val="22"/>
          <w:szCs w:val="22"/>
          <w:u w:val="single"/>
        </w:rPr>
        <w:t>space</w:t>
      </w:r>
      <w:r>
        <w:rPr>
          <w:rFonts w:ascii="Calibri" w:hAnsi="Calibri" w:cs="Calibri"/>
          <w:color w:val="000000"/>
          <w:sz w:val="14"/>
          <w:szCs w:val="14"/>
        </w:rPr>
        <w:t xml:space="preserve"> </w:t>
      </w:r>
      <w:proofErr w:type="gramStart"/>
      <w:r>
        <w:rPr>
          <w:rFonts w:ascii="Calibri" w:hAnsi="Calibri" w:cs="Calibri"/>
          <w:color w:val="000000"/>
          <w:sz w:val="14"/>
          <w:szCs w:val="14"/>
        </w:rPr>
        <w:t xml:space="preserve">industry, </w:t>
      </w:r>
      <w:r>
        <w:rPr>
          <w:rFonts w:ascii="Calibri" w:hAnsi="Calibri" w:cs="Calibri"/>
          <w:color w:val="000000"/>
          <w:sz w:val="22"/>
          <w:szCs w:val="22"/>
          <w:u w:val="single"/>
        </w:rPr>
        <w:t>and</w:t>
      </w:r>
      <w:proofErr w:type="gramEnd"/>
      <w:r>
        <w:rPr>
          <w:rFonts w:ascii="Calibri" w:hAnsi="Calibri" w:cs="Calibri"/>
          <w:color w:val="000000"/>
          <w:sz w:val="22"/>
          <w:szCs w:val="22"/>
          <w:u w:val="single"/>
        </w:rPr>
        <w:t xml:space="preserve"> threatens</w:t>
      </w:r>
      <w:r>
        <w:rPr>
          <w:rFonts w:ascii="Calibri" w:hAnsi="Calibri" w:cs="Calibri"/>
          <w:color w:val="000000"/>
          <w:sz w:val="14"/>
          <w:szCs w:val="14"/>
        </w:rPr>
        <w:t xml:space="preserve"> the </w:t>
      </w:r>
      <w:r>
        <w:rPr>
          <w:rFonts w:ascii="Calibri" w:hAnsi="Calibri" w:cs="Calibri"/>
          <w:color w:val="000000"/>
          <w:sz w:val="22"/>
          <w:szCs w:val="22"/>
          <w:u w:val="single"/>
        </w:rPr>
        <w:t>freedom of access</w:t>
      </w:r>
      <w:r>
        <w:rPr>
          <w:rFonts w:ascii="Calibri" w:hAnsi="Calibri" w:cs="Calibri"/>
          <w:color w:val="000000"/>
          <w:sz w:val="14"/>
          <w:szCs w:val="14"/>
        </w:rPr>
        <w:t xml:space="preserve"> to space by other actors. The </w:t>
      </w:r>
      <w:r>
        <w:rPr>
          <w:rFonts w:ascii="Calibri" w:hAnsi="Calibri" w:cs="Calibri"/>
          <w:color w:val="000000"/>
          <w:sz w:val="22"/>
          <w:szCs w:val="22"/>
          <w:u w:val="single"/>
        </w:rPr>
        <w:t>dispute settlement</w:t>
      </w:r>
      <w:r>
        <w:rPr>
          <w:rFonts w:ascii="Calibri" w:hAnsi="Calibri" w:cs="Calibri"/>
          <w:color w:val="000000"/>
          <w:sz w:val="14"/>
          <w:szCs w:val="14"/>
        </w:rPr>
        <w:t xml:space="preserve"> mechanism </w:t>
      </w:r>
      <w:r>
        <w:rPr>
          <w:rFonts w:ascii="Calibri" w:hAnsi="Calibri" w:cs="Calibri"/>
          <w:color w:val="000000"/>
          <w:sz w:val="22"/>
          <w:szCs w:val="22"/>
          <w:u w:val="single"/>
        </w:rPr>
        <w:t xml:space="preserve">will </w:t>
      </w:r>
      <w:r>
        <w:rPr>
          <w:rFonts w:ascii="Calibri" w:hAnsi="Calibri" w:cs="Calibri"/>
          <w:b/>
          <w:bCs/>
          <w:color w:val="000000"/>
          <w:sz w:val="22"/>
          <w:szCs w:val="22"/>
          <w:u w:val="single"/>
        </w:rPr>
        <w:t>ensure that any power-play will be restrained by recourse to legal rules</w:t>
      </w:r>
      <w:r>
        <w:rPr>
          <w:rFonts w:ascii="Calibri" w:hAnsi="Calibri" w:cs="Calibri"/>
          <w:color w:val="000000"/>
          <w:sz w:val="22"/>
          <w:szCs w:val="22"/>
          <w:u w:val="single"/>
        </w:rPr>
        <w:t>. Any interests in</w:t>
      </w:r>
      <w:r>
        <w:rPr>
          <w:rFonts w:ascii="Calibri" w:hAnsi="Calibri" w:cs="Calibri"/>
          <w:color w:val="000000"/>
          <w:sz w:val="14"/>
          <w:szCs w:val="14"/>
        </w:rPr>
        <w:t xml:space="preserve"> outer </w:t>
      </w:r>
      <w:r>
        <w:rPr>
          <w:rFonts w:ascii="Calibri" w:hAnsi="Calibri" w:cs="Calibri"/>
          <w:color w:val="000000"/>
          <w:sz w:val="22"/>
          <w:szCs w:val="22"/>
          <w:u w:val="single"/>
        </w:rPr>
        <w:t xml:space="preserve">space would then be pursued </w:t>
      </w:r>
      <w:r>
        <w:rPr>
          <w:rFonts w:ascii="Calibri" w:hAnsi="Calibri" w:cs="Calibri"/>
          <w:b/>
          <w:bCs/>
          <w:color w:val="000000"/>
          <w:sz w:val="22"/>
          <w:szCs w:val="22"/>
          <w:u w:val="single"/>
        </w:rPr>
        <w:t>solely</w:t>
      </w:r>
      <w:r>
        <w:rPr>
          <w:rFonts w:ascii="Calibri" w:hAnsi="Calibri" w:cs="Calibri"/>
          <w:color w:val="000000"/>
          <w:sz w:val="22"/>
          <w:szCs w:val="22"/>
          <w:u w:val="single"/>
        </w:rPr>
        <w:t xml:space="preserve"> in the context of an </w:t>
      </w:r>
      <w:r>
        <w:rPr>
          <w:rFonts w:ascii="Calibri" w:hAnsi="Calibri" w:cs="Calibri"/>
          <w:b/>
          <w:bCs/>
          <w:color w:val="000000"/>
          <w:sz w:val="22"/>
          <w:szCs w:val="22"/>
          <w:u w:val="single"/>
        </w:rPr>
        <w:t>evolved, expressed legal framework</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 xml:space="preserve">on the </w:t>
      </w:r>
      <w:r>
        <w:rPr>
          <w:rFonts w:ascii="Calibri" w:hAnsi="Calibri" w:cs="Calibri"/>
          <w:b/>
          <w:bCs/>
          <w:color w:val="000000"/>
          <w:sz w:val="22"/>
          <w:szCs w:val="22"/>
          <w:u w:val="single"/>
        </w:rPr>
        <w:t>basis</w:t>
      </w:r>
      <w:r>
        <w:rPr>
          <w:rFonts w:ascii="Calibri" w:hAnsi="Calibri" w:cs="Calibri"/>
          <w:color w:val="000000"/>
          <w:sz w:val="22"/>
          <w:szCs w:val="22"/>
          <w:u w:val="single"/>
        </w:rPr>
        <w:t xml:space="preserve"> of</w:t>
      </w:r>
      <w:proofErr w:type="gramEnd"/>
      <w:r>
        <w:rPr>
          <w:rFonts w:ascii="Calibri" w:hAnsi="Calibri" w:cs="Calibri"/>
          <w:color w:val="000000"/>
          <w:sz w:val="22"/>
          <w:szCs w:val="22"/>
          <w:u w:val="single"/>
        </w:rPr>
        <w:t xml:space="preserve"> </w:t>
      </w:r>
      <w:r>
        <w:rPr>
          <w:rFonts w:ascii="Calibri" w:hAnsi="Calibri" w:cs="Calibri"/>
          <w:b/>
          <w:bCs/>
          <w:color w:val="000000"/>
          <w:sz w:val="22"/>
          <w:szCs w:val="22"/>
          <w:u w:val="single"/>
        </w:rPr>
        <w:t>mutual benefit</w:t>
      </w:r>
      <w:r>
        <w:rPr>
          <w:rFonts w:ascii="Calibri" w:hAnsi="Calibri" w:cs="Calibri"/>
          <w:color w:val="000000"/>
          <w:sz w:val="22"/>
          <w:szCs w:val="22"/>
          <w:u w:val="single"/>
        </w:rPr>
        <w:t xml:space="preserve"> and </w:t>
      </w:r>
      <w:r>
        <w:rPr>
          <w:rFonts w:ascii="Calibri" w:hAnsi="Calibri" w:cs="Calibri"/>
          <w:b/>
          <w:bCs/>
          <w:color w:val="000000"/>
          <w:sz w:val="22"/>
          <w:szCs w:val="22"/>
          <w:u w:val="single"/>
        </w:rPr>
        <w:t>reciprocity</w:t>
      </w:r>
      <w:r>
        <w:rPr>
          <w:rFonts w:ascii="Calibri" w:hAnsi="Calibri" w:cs="Calibri"/>
          <w:color w:val="000000"/>
          <w:sz w:val="22"/>
          <w:szCs w:val="22"/>
          <w:u w:val="single"/>
        </w:rPr>
        <w:t xml:space="preserve">. The </w:t>
      </w:r>
      <w:r>
        <w:rPr>
          <w:rFonts w:ascii="Calibri" w:hAnsi="Calibri" w:cs="Calibri"/>
          <w:b/>
          <w:bCs/>
          <w:color w:val="000000"/>
          <w:sz w:val="22"/>
          <w:szCs w:val="22"/>
          <w:u w:val="single"/>
        </w:rPr>
        <w:t>dearth</w:t>
      </w:r>
      <w:r>
        <w:rPr>
          <w:rFonts w:ascii="Calibri" w:hAnsi="Calibri" w:cs="Calibri"/>
          <w:color w:val="000000"/>
          <w:sz w:val="22"/>
          <w:szCs w:val="22"/>
          <w:u w:val="single"/>
        </w:rPr>
        <w:t xml:space="preserve"> of a proper dispute settlement mechanism in international space law could lead to</w:t>
      </w:r>
      <w:r>
        <w:rPr>
          <w:rFonts w:ascii="Calibri" w:hAnsi="Calibri" w:cs="Calibri"/>
          <w:color w:val="000000"/>
          <w:sz w:val="14"/>
          <w:szCs w:val="14"/>
        </w:rPr>
        <w:t xml:space="preserve"> two potentially </w:t>
      </w:r>
      <w:r>
        <w:rPr>
          <w:rFonts w:ascii="Calibri" w:hAnsi="Calibri" w:cs="Calibri"/>
          <w:b/>
          <w:bCs/>
          <w:color w:val="000000"/>
          <w:sz w:val="22"/>
          <w:szCs w:val="22"/>
          <w:u w:val="single"/>
        </w:rPr>
        <w:t>disastrous scenarios</w:t>
      </w:r>
      <w:r>
        <w:rPr>
          <w:rFonts w:ascii="Calibri" w:hAnsi="Calibri" w:cs="Calibri"/>
          <w:color w:val="000000"/>
          <w:sz w:val="14"/>
          <w:szCs w:val="14"/>
        </w:rPr>
        <w:t xml:space="preserve">. The </w:t>
      </w:r>
      <w:r>
        <w:rPr>
          <w:rFonts w:ascii="Calibri" w:hAnsi="Calibri" w:cs="Calibri"/>
          <w:color w:val="000000"/>
          <w:sz w:val="22"/>
          <w:szCs w:val="22"/>
          <w:u w:val="single"/>
        </w:rPr>
        <w:t>first</w:t>
      </w:r>
      <w:r>
        <w:rPr>
          <w:rFonts w:ascii="Calibri" w:hAnsi="Calibri" w:cs="Calibri"/>
          <w:color w:val="000000"/>
          <w:sz w:val="14"/>
          <w:szCs w:val="14"/>
        </w:rPr>
        <w:t xml:space="preserve"> is </w:t>
      </w:r>
      <w:r>
        <w:rPr>
          <w:rFonts w:ascii="Calibri" w:hAnsi="Calibri" w:cs="Calibri"/>
          <w:color w:val="000000"/>
          <w:sz w:val="22"/>
          <w:szCs w:val="22"/>
          <w:u w:val="single"/>
        </w:rPr>
        <w:t>military dominance by a space-faring power</w:t>
      </w:r>
      <w:r>
        <w:rPr>
          <w:rFonts w:ascii="Calibri" w:hAnsi="Calibri" w:cs="Calibri"/>
          <w:color w:val="000000"/>
          <w:sz w:val="14"/>
          <w:szCs w:val="14"/>
        </w:rPr>
        <w:t xml:space="preserve">, </w:t>
      </w:r>
      <w:r>
        <w:rPr>
          <w:rFonts w:ascii="Calibri" w:hAnsi="Calibri" w:cs="Calibri"/>
          <w:color w:val="000000"/>
          <w:sz w:val="22"/>
          <w:szCs w:val="22"/>
          <w:u w:val="single"/>
        </w:rPr>
        <w:t>and</w:t>
      </w:r>
      <w:r>
        <w:rPr>
          <w:rFonts w:ascii="Calibri" w:hAnsi="Calibri" w:cs="Calibri"/>
          <w:color w:val="000000"/>
          <w:sz w:val="14"/>
          <w:szCs w:val="14"/>
        </w:rPr>
        <w:t xml:space="preserve"> the </w:t>
      </w:r>
      <w:r>
        <w:rPr>
          <w:rFonts w:ascii="Calibri" w:hAnsi="Calibri" w:cs="Calibri"/>
          <w:color w:val="000000"/>
          <w:sz w:val="22"/>
          <w:szCs w:val="22"/>
          <w:u w:val="single"/>
        </w:rPr>
        <w:t>second</w:t>
      </w:r>
      <w:r>
        <w:rPr>
          <w:rFonts w:ascii="Calibri" w:hAnsi="Calibri" w:cs="Calibri"/>
          <w:color w:val="000000"/>
          <w:sz w:val="14"/>
          <w:szCs w:val="14"/>
        </w:rPr>
        <w:t xml:space="preserve"> is </w:t>
      </w:r>
      <w:r>
        <w:rPr>
          <w:rFonts w:ascii="Calibri" w:hAnsi="Calibri" w:cs="Calibri"/>
          <w:color w:val="000000"/>
          <w:sz w:val="22"/>
          <w:szCs w:val="22"/>
          <w:u w:val="single"/>
        </w:rPr>
        <w:t>a fragmented unilateral interpretation of the law by various parties.</w:t>
      </w:r>
      <w:r>
        <w:rPr>
          <w:rFonts w:ascii="Calibri" w:hAnsi="Calibri" w:cs="Calibri"/>
          <w:color w:val="000000"/>
          <w:sz w:val="14"/>
          <w:szCs w:val="14"/>
        </w:rPr>
        <w:t xml:space="preserve"> The first scenario envisages the unilateral imposition of one party’s perspectives through power politics and military dominance. This was the model of the initial two decades of space exploration, where the two superpowers of the United States and the former Soviet Union, the only space-faring States at the time, held sway over the development of international space law through their actions. </w:t>
      </w:r>
      <w:r>
        <w:rPr>
          <w:rFonts w:ascii="Calibri" w:hAnsi="Calibri" w:cs="Calibri"/>
          <w:b/>
          <w:bCs/>
          <w:color w:val="000000"/>
          <w:sz w:val="22"/>
          <w:szCs w:val="22"/>
          <w:u w:val="single"/>
          <w:shd w:val="clear" w:color="auto" w:fill="00FF00"/>
        </w:rPr>
        <w:t>Without</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a proper dispute</w:t>
      </w:r>
      <w:r>
        <w:rPr>
          <w:rFonts w:ascii="Calibri" w:hAnsi="Calibri" w:cs="Calibri"/>
          <w:color w:val="000000"/>
          <w:sz w:val="14"/>
          <w:szCs w:val="14"/>
        </w:rPr>
        <w:t xml:space="preserve"> </w:t>
      </w:r>
      <w:r>
        <w:rPr>
          <w:rFonts w:ascii="Calibri" w:hAnsi="Calibri" w:cs="Calibri"/>
          <w:color w:val="000000"/>
          <w:sz w:val="22"/>
          <w:szCs w:val="22"/>
          <w:u w:val="single"/>
        </w:rPr>
        <w:t xml:space="preserve">settlement mechanism to </w:t>
      </w:r>
      <w:r>
        <w:rPr>
          <w:rFonts w:ascii="Calibri" w:hAnsi="Calibri" w:cs="Calibri"/>
          <w:b/>
          <w:bCs/>
          <w:color w:val="000000"/>
          <w:sz w:val="22"/>
          <w:szCs w:val="22"/>
          <w:u w:val="single"/>
          <w:shd w:val="clear" w:color="auto" w:fill="00FF00"/>
        </w:rPr>
        <w:t>articulate the framework</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of</w:t>
      </w:r>
      <w:r>
        <w:rPr>
          <w:rFonts w:ascii="Calibri" w:hAnsi="Calibri" w:cs="Calibri"/>
          <w:color w:val="000000"/>
          <w:sz w:val="14"/>
          <w:szCs w:val="14"/>
        </w:rPr>
        <w:t xml:space="preserve"> international </w:t>
      </w:r>
      <w:r>
        <w:rPr>
          <w:rFonts w:ascii="Calibri" w:hAnsi="Calibri" w:cs="Calibri"/>
          <w:color w:val="000000"/>
          <w:sz w:val="22"/>
          <w:szCs w:val="22"/>
          <w:u w:val="single"/>
        </w:rPr>
        <w:t xml:space="preserve">space law, there is a </w:t>
      </w:r>
      <w:r>
        <w:rPr>
          <w:rFonts w:ascii="Calibri" w:hAnsi="Calibri" w:cs="Calibri"/>
          <w:b/>
          <w:bCs/>
          <w:color w:val="000000"/>
          <w:sz w:val="22"/>
          <w:szCs w:val="22"/>
          <w:u w:val="single"/>
        </w:rPr>
        <w:t>clear and present danger</w:t>
      </w:r>
      <w:r>
        <w:rPr>
          <w:rFonts w:ascii="Calibri" w:hAnsi="Calibri" w:cs="Calibri"/>
          <w:color w:val="000000"/>
          <w:sz w:val="22"/>
          <w:szCs w:val="22"/>
          <w:u w:val="single"/>
        </w:rPr>
        <w:t xml:space="preserve"> of a </w:t>
      </w:r>
      <w:r>
        <w:rPr>
          <w:rFonts w:ascii="Calibri" w:hAnsi="Calibri" w:cs="Calibri"/>
          <w:b/>
          <w:bCs/>
          <w:color w:val="000000"/>
          <w:sz w:val="22"/>
          <w:szCs w:val="22"/>
          <w:u w:val="single"/>
          <w:shd w:val="clear" w:color="auto" w:fill="00FF00"/>
        </w:rPr>
        <w:t>powerful party taking advantage</w:t>
      </w:r>
      <w:r>
        <w:rPr>
          <w:rFonts w:ascii="Calibri" w:hAnsi="Calibri" w:cs="Calibri"/>
          <w:color w:val="000000"/>
          <w:sz w:val="14"/>
          <w:szCs w:val="14"/>
          <w:shd w:val="clear" w:color="auto" w:fill="00FF00"/>
        </w:rPr>
        <w:t xml:space="preserve"> </w:t>
      </w:r>
      <w:r>
        <w:rPr>
          <w:rFonts w:ascii="Calibri" w:hAnsi="Calibri" w:cs="Calibri"/>
          <w:color w:val="000000"/>
          <w:sz w:val="22"/>
          <w:szCs w:val="22"/>
          <w:u w:val="single"/>
        </w:rPr>
        <w:t>of the</w:t>
      </w:r>
      <w:r>
        <w:rPr>
          <w:rFonts w:ascii="Calibri" w:hAnsi="Calibri" w:cs="Calibri"/>
          <w:color w:val="000000"/>
          <w:sz w:val="14"/>
          <w:szCs w:val="14"/>
        </w:rPr>
        <w:t xml:space="preserve"> immensely </w:t>
      </w:r>
      <w:r>
        <w:rPr>
          <w:rFonts w:ascii="Calibri" w:hAnsi="Calibri" w:cs="Calibri"/>
          <w:color w:val="000000"/>
          <w:sz w:val="22"/>
          <w:szCs w:val="22"/>
          <w:u w:val="single"/>
        </w:rPr>
        <w:t>unbalanced distribution of power</w:t>
      </w:r>
      <w:r>
        <w:rPr>
          <w:rFonts w:ascii="Calibri" w:hAnsi="Calibri" w:cs="Calibri"/>
          <w:color w:val="000000"/>
          <w:sz w:val="14"/>
          <w:szCs w:val="14"/>
        </w:rPr>
        <w:t xml:space="preserve"> and influence in the space field. </w:t>
      </w:r>
      <w:r>
        <w:rPr>
          <w:rFonts w:ascii="Calibri" w:hAnsi="Calibri" w:cs="Calibri"/>
          <w:color w:val="000000"/>
          <w:sz w:val="22"/>
          <w:szCs w:val="22"/>
          <w:u w:val="single"/>
        </w:rPr>
        <w:t>This party could then enforce its own hegemonic order</w:t>
      </w:r>
      <w:r>
        <w:rPr>
          <w:rFonts w:ascii="Calibri" w:hAnsi="Calibri" w:cs="Calibri"/>
          <w:color w:val="000000"/>
          <w:sz w:val="14"/>
          <w:szCs w:val="14"/>
        </w:rPr>
        <w:t xml:space="preserve"> that promotes only its own interests and defends only its own actions. This will inevitably lead to a monopoly on the use and exploration of outer space, and the denial of access to space to other parties. </w:t>
      </w:r>
      <w:proofErr w:type="gramStart"/>
      <w:r>
        <w:rPr>
          <w:rFonts w:ascii="Calibri" w:hAnsi="Calibri" w:cs="Calibri"/>
          <w:color w:val="000000"/>
          <w:sz w:val="14"/>
          <w:szCs w:val="14"/>
        </w:rPr>
        <w:t>It is clear that such</w:t>
      </w:r>
      <w:proofErr w:type="gramEnd"/>
      <w:r>
        <w:rPr>
          <w:rFonts w:ascii="Calibri" w:hAnsi="Calibri" w:cs="Calibri"/>
          <w:color w:val="000000"/>
          <w:sz w:val="14"/>
          <w:szCs w:val="14"/>
        </w:rPr>
        <w:t xml:space="preserve"> a scenario will not take any heed of international treaties and international law. In fact, any existing restraint imposed by the law would likely be swept away as an undesirable restriction on that party’s assertion of power and sovereignty in outer space.159 The second scenario envisages the continuation of the status quo ante, without the development of any mechanism for the settlement of disputes. The existing practice of laboring under disparate elucidations of ostensibly mutual but imprecisely specified principles is the norm. Parties pay lip-service to whatever current regulations there </w:t>
      </w:r>
      <w:proofErr w:type="gramStart"/>
      <w:r>
        <w:rPr>
          <w:rFonts w:ascii="Calibri" w:hAnsi="Calibri" w:cs="Calibri"/>
          <w:color w:val="000000"/>
          <w:sz w:val="14"/>
          <w:szCs w:val="14"/>
        </w:rPr>
        <w:t>are, and</w:t>
      </w:r>
      <w:proofErr w:type="gramEnd"/>
      <w:r>
        <w:rPr>
          <w:rFonts w:ascii="Calibri" w:hAnsi="Calibri" w:cs="Calibri"/>
          <w:color w:val="000000"/>
          <w:sz w:val="14"/>
          <w:szCs w:val="14"/>
        </w:rPr>
        <w:t xml:space="preserve"> seek to modify the legal framework incrementally whenever possible. International space law would be shaped by unilateral interpretations of general principles and self-determining policies. Any </w:t>
      </w:r>
      <w:proofErr w:type="spellStart"/>
      <w:r>
        <w:rPr>
          <w:rFonts w:ascii="Calibri" w:hAnsi="Calibri" w:cs="Calibri"/>
          <w:color w:val="000000"/>
          <w:sz w:val="14"/>
          <w:szCs w:val="14"/>
        </w:rPr>
        <w:t>normcreation</w:t>
      </w:r>
      <w:proofErr w:type="spellEnd"/>
      <w:r>
        <w:rPr>
          <w:rFonts w:ascii="Calibri" w:hAnsi="Calibri" w:cs="Calibri"/>
          <w:color w:val="000000"/>
          <w:sz w:val="14"/>
          <w:szCs w:val="14"/>
        </w:rPr>
        <w:t xml:space="preserve"> would proceed in an ad hoc, piecemeal fashion. </w:t>
      </w:r>
      <w:r>
        <w:rPr>
          <w:rFonts w:ascii="Calibri" w:hAnsi="Calibri" w:cs="Calibri"/>
          <w:color w:val="000000"/>
          <w:sz w:val="22"/>
          <w:szCs w:val="22"/>
          <w:u w:val="single"/>
        </w:rPr>
        <w:t>Neither</w:t>
      </w:r>
      <w:r>
        <w:rPr>
          <w:rFonts w:ascii="Calibri" w:hAnsi="Calibri" w:cs="Calibri"/>
          <w:color w:val="000000"/>
          <w:sz w:val="14"/>
          <w:szCs w:val="14"/>
        </w:rPr>
        <w:t xml:space="preserve"> one of the </w:t>
      </w:r>
      <w:r>
        <w:rPr>
          <w:rFonts w:ascii="Calibri" w:hAnsi="Calibri" w:cs="Calibri"/>
          <w:color w:val="000000"/>
          <w:sz w:val="22"/>
          <w:szCs w:val="22"/>
          <w:u w:val="single"/>
        </w:rPr>
        <w:t>scenario</w:t>
      </w:r>
      <w:r>
        <w:rPr>
          <w:rFonts w:ascii="Calibri" w:hAnsi="Calibri" w:cs="Calibri"/>
          <w:color w:val="000000"/>
          <w:sz w:val="14"/>
          <w:szCs w:val="14"/>
        </w:rPr>
        <w:t xml:space="preserve">s </w:t>
      </w:r>
      <w:r>
        <w:rPr>
          <w:rFonts w:ascii="Calibri" w:hAnsi="Calibri" w:cs="Calibri"/>
          <w:color w:val="000000"/>
          <w:sz w:val="22"/>
          <w:szCs w:val="22"/>
          <w:u w:val="single"/>
        </w:rPr>
        <w:t>is sustainable</w:t>
      </w:r>
      <w:r>
        <w:rPr>
          <w:rFonts w:ascii="Calibri" w:hAnsi="Calibri" w:cs="Calibri"/>
          <w:color w:val="000000"/>
          <w:sz w:val="14"/>
          <w:szCs w:val="14"/>
        </w:rPr>
        <w:t xml:space="preserve"> for the further progressive evolution of international space law. </w:t>
      </w:r>
      <w:r>
        <w:rPr>
          <w:rFonts w:ascii="Calibri" w:hAnsi="Calibri" w:cs="Calibri"/>
          <w:color w:val="000000"/>
          <w:sz w:val="22"/>
          <w:szCs w:val="22"/>
          <w:u w:val="single"/>
        </w:rPr>
        <w:t>They encompass two miasmas</w:t>
      </w:r>
      <w:r>
        <w:rPr>
          <w:rFonts w:ascii="Calibri" w:hAnsi="Calibri" w:cs="Calibri"/>
          <w:color w:val="000000"/>
          <w:sz w:val="14"/>
          <w:szCs w:val="14"/>
        </w:rPr>
        <w:t xml:space="preserve"> for the development of international law: the threat of the </w:t>
      </w:r>
      <w:r>
        <w:rPr>
          <w:rFonts w:ascii="Calibri" w:hAnsi="Calibri" w:cs="Calibri"/>
          <w:color w:val="000000"/>
          <w:sz w:val="22"/>
          <w:szCs w:val="22"/>
          <w:u w:val="single"/>
        </w:rPr>
        <w:t>use of force, as well as the fragmentation</w:t>
      </w:r>
      <w:r>
        <w:rPr>
          <w:rFonts w:ascii="Calibri" w:hAnsi="Calibri" w:cs="Calibri"/>
          <w:color w:val="000000"/>
          <w:sz w:val="14"/>
          <w:szCs w:val="14"/>
        </w:rPr>
        <w:t xml:space="preserve"> </w:t>
      </w:r>
      <w:r>
        <w:rPr>
          <w:rFonts w:ascii="Calibri" w:hAnsi="Calibri" w:cs="Calibri"/>
          <w:color w:val="000000"/>
          <w:sz w:val="22"/>
          <w:szCs w:val="22"/>
          <w:u w:val="single"/>
        </w:rPr>
        <w:t>of the international legal system.</w:t>
      </w:r>
      <w:r>
        <w:rPr>
          <w:rFonts w:ascii="Calibri" w:hAnsi="Calibri" w:cs="Calibri"/>
          <w:color w:val="000000"/>
          <w:sz w:val="14"/>
          <w:szCs w:val="14"/>
        </w:rPr>
        <w:t xml:space="preserve"> It is submitted that </w:t>
      </w:r>
      <w:r>
        <w:rPr>
          <w:rFonts w:ascii="Calibri" w:hAnsi="Calibri" w:cs="Calibri"/>
          <w:color w:val="000000"/>
          <w:sz w:val="22"/>
          <w:szCs w:val="22"/>
          <w:u w:val="single"/>
        </w:rPr>
        <w:t xml:space="preserve">a more detailed normative system may </w:t>
      </w:r>
      <w:r>
        <w:rPr>
          <w:rFonts w:ascii="Calibri" w:hAnsi="Calibri" w:cs="Calibri"/>
          <w:b/>
          <w:bCs/>
          <w:color w:val="000000"/>
          <w:sz w:val="22"/>
          <w:szCs w:val="22"/>
          <w:u w:val="single"/>
        </w:rPr>
        <w:t>provide the solution needed</w:t>
      </w:r>
      <w:r>
        <w:rPr>
          <w:rFonts w:ascii="Calibri" w:hAnsi="Calibri" w:cs="Calibri"/>
          <w:color w:val="000000"/>
          <w:sz w:val="22"/>
          <w:szCs w:val="22"/>
          <w:u w:val="single"/>
        </w:rPr>
        <w:t>. An established dispute settlement mechanism</w:t>
      </w:r>
      <w:r>
        <w:rPr>
          <w:rFonts w:ascii="Calibri" w:hAnsi="Calibri" w:cs="Calibri"/>
          <w:color w:val="000000"/>
          <w:sz w:val="14"/>
          <w:szCs w:val="14"/>
        </w:rPr>
        <w:t xml:space="preserve"> </w:t>
      </w:r>
      <w:r>
        <w:rPr>
          <w:rFonts w:ascii="Calibri" w:hAnsi="Calibri" w:cs="Calibri"/>
          <w:color w:val="000000"/>
          <w:sz w:val="22"/>
          <w:szCs w:val="22"/>
          <w:u w:val="single"/>
        </w:rPr>
        <w:t>would ensure that</w:t>
      </w:r>
      <w:r>
        <w:rPr>
          <w:rFonts w:ascii="Calibri" w:hAnsi="Calibri" w:cs="Calibri"/>
          <w:color w:val="000000"/>
          <w:sz w:val="14"/>
          <w:szCs w:val="14"/>
        </w:rPr>
        <w:t xml:space="preserve"> </w:t>
      </w:r>
      <w:r>
        <w:rPr>
          <w:rFonts w:ascii="Calibri" w:hAnsi="Calibri" w:cs="Calibri"/>
          <w:color w:val="000000"/>
          <w:sz w:val="22"/>
          <w:szCs w:val="22"/>
          <w:u w:val="single"/>
        </w:rPr>
        <w:t>commercial, political, security and scientific interests</w:t>
      </w:r>
      <w:r>
        <w:rPr>
          <w:rFonts w:ascii="Calibri" w:hAnsi="Calibri" w:cs="Calibri"/>
          <w:color w:val="000000"/>
          <w:sz w:val="14"/>
          <w:szCs w:val="14"/>
        </w:rPr>
        <w:t xml:space="preserve"> in outer space </w:t>
      </w:r>
      <w:r>
        <w:rPr>
          <w:rFonts w:ascii="Calibri" w:hAnsi="Calibri" w:cs="Calibri"/>
          <w:color w:val="000000"/>
          <w:sz w:val="22"/>
          <w:szCs w:val="22"/>
          <w:u w:val="single"/>
        </w:rPr>
        <w:t>are protected. This mechanism would accentuate pan-party cooperation, with widespread involvement by all stakeholders in decision-making and norm-creation</w:t>
      </w:r>
      <w:r>
        <w:rPr>
          <w:rFonts w:ascii="Calibri" w:hAnsi="Calibri" w:cs="Calibri"/>
          <w:color w:val="000000"/>
          <w:sz w:val="14"/>
          <w:szCs w:val="14"/>
        </w:rPr>
        <w:t xml:space="preserve"> </w:t>
      </w:r>
      <w:r>
        <w:rPr>
          <w:rFonts w:ascii="Calibri" w:hAnsi="Calibri" w:cs="Calibri"/>
          <w:color w:val="000000"/>
          <w:sz w:val="22"/>
          <w:szCs w:val="22"/>
          <w:u w:val="single"/>
        </w:rPr>
        <w:t>regarding space</w:t>
      </w:r>
      <w:r>
        <w:rPr>
          <w:rFonts w:ascii="Calibri" w:hAnsi="Calibri" w:cs="Calibri"/>
          <w:color w:val="000000"/>
          <w:sz w:val="14"/>
          <w:szCs w:val="14"/>
        </w:rPr>
        <w:t xml:space="preserve"> activities. The establishment of a </w:t>
      </w:r>
      <w:proofErr w:type="spellStart"/>
      <w:r>
        <w:rPr>
          <w:rFonts w:ascii="Calibri" w:hAnsi="Calibri" w:cs="Calibri"/>
          <w:color w:val="000000"/>
          <w:sz w:val="14"/>
          <w:szCs w:val="14"/>
        </w:rPr>
        <w:t>sectorialized</w:t>
      </w:r>
      <w:proofErr w:type="spellEnd"/>
      <w:r>
        <w:rPr>
          <w:rFonts w:ascii="Calibri" w:hAnsi="Calibri" w:cs="Calibri"/>
          <w:color w:val="000000"/>
          <w:sz w:val="14"/>
          <w:szCs w:val="14"/>
        </w:rPr>
        <w:t xml:space="preserve"> dispute settlement mechanism that is compulsory and permanent would enforce the rule of law also in other beneficial ways. It would </w:t>
      </w:r>
      <w:r>
        <w:rPr>
          <w:rFonts w:ascii="Calibri" w:hAnsi="Calibri" w:cs="Calibri"/>
          <w:color w:val="000000"/>
          <w:sz w:val="22"/>
          <w:szCs w:val="22"/>
          <w:u w:val="single"/>
        </w:rPr>
        <w:lastRenderedPageBreak/>
        <w:t>reduce the resort to unjustified countermeasures on the part of allegedly injured parties</w:t>
      </w:r>
      <w:r>
        <w:rPr>
          <w:rFonts w:ascii="Calibri" w:hAnsi="Calibri" w:cs="Calibri"/>
          <w:color w:val="000000"/>
          <w:sz w:val="14"/>
          <w:szCs w:val="14"/>
        </w:rPr>
        <w:t xml:space="preserve">. The establishment of such a dispute settlement mechanism would, by the fairest means possible, restrict the </w:t>
      </w:r>
      <w:proofErr w:type="spellStart"/>
      <w:r>
        <w:rPr>
          <w:rFonts w:ascii="Calibri" w:hAnsi="Calibri" w:cs="Calibri"/>
          <w:color w:val="000000"/>
          <w:sz w:val="14"/>
          <w:szCs w:val="14"/>
        </w:rPr>
        <w:t>facult´e</w:t>
      </w:r>
      <w:proofErr w:type="spellEnd"/>
      <w:r>
        <w:rPr>
          <w:rFonts w:ascii="Calibri" w:hAnsi="Calibri" w:cs="Calibri"/>
          <w:color w:val="000000"/>
          <w:sz w:val="14"/>
          <w:szCs w:val="14"/>
        </w:rPr>
        <w:t xml:space="preserve"> of parties to resort to illegal countermeasures. Also, an effective dispute settlement mechanism would </w:t>
      </w:r>
      <w:r>
        <w:rPr>
          <w:rFonts w:ascii="Calibri" w:hAnsi="Calibri" w:cs="Calibri"/>
          <w:color w:val="000000"/>
          <w:sz w:val="22"/>
          <w:szCs w:val="22"/>
          <w:u w:val="single"/>
        </w:rPr>
        <w:t xml:space="preserve">reduce friction between </w:t>
      </w:r>
      <w:proofErr w:type="gramStart"/>
      <w:r>
        <w:rPr>
          <w:rFonts w:ascii="Calibri" w:hAnsi="Calibri" w:cs="Calibri"/>
          <w:color w:val="000000"/>
          <w:sz w:val="22"/>
          <w:szCs w:val="22"/>
          <w:u w:val="single"/>
        </w:rPr>
        <w:t>stakeholders, and</w:t>
      </w:r>
      <w:proofErr w:type="gramEnd"/>
      <w:r>
        <w:rPr>
          <w:rFonts w:ascii="Calibri" w:hAnsi="Calibri" w:cs="Calibri"/>
          <w:color w:val="000000"/>
          <w:sz w:val="22"/>
          <w:szCs w:val="22"/>
          <w:u w:val="single"/>
        </w:rPr>
        <w:t xml:space="preserve"> bring about a more balanced and equitable allocation of benefits and settlement of disputes. This would work to prevent</w:t>
      </w:r>
      <w:r>
        <w:rPr>
          <w:rFonts w:ascii="Calibri" w:hAnsi="Calibri" w:cs="Calibri"/>
          <w:color w:val="000000"/>
          <w:sz w:val="14"/>
          <w:szCs w:val="14"/>
        </w:rPr>
        <w:t xml:space="preserve"> against </w:t>
      </w:r>
      <w:r>
        <w:rPr>
          <w:rFonts w:ascii="Calibri" w:hAnsi="Calibri" w:cs="Calibri"/>
          <w:color w:val="000000"/>
          <w:sz w:val="22"/>
          <w:szCs w:val="22"/>
          <w:u w:val="single"/>
        </w:rPr>
        <w:t>any unjustified</w:t>
      </w:r>
      <w:r>
        <w:rPr>
          <w:rFonts w:ascii="Calibri" w:hAnsi="Calibri" w:cs="Calibri"/>
          <w:color w:val="000000"/>
          <w:sz w:val="14"/>
          <w:szCs w:val="14"/>
        </w:rPr>
        <w:t xml:space="preserve"> countermeasures and </w:t>
      </w:r>
      <w:proofErr w:type="spellStart"/>
      <w:r>
        <w:rPr>
          <w:rFonts w:ascii="Calibri" w:hAnsi="Calibri" w:cs="Calibri"/>
          <w:color w:val="000000"/>
          <w:sz w:val="22"/>
          <w:szCs w:val="22"/>
          <w:u w:val="single"/>
        </w:rPr>
        <w:t>counterreprisals</w:t>
      </w:r>
      <w:proofErr w:type="spellEnd"/>
      <w:r>
        <w:rPr>
          <w:rFonts w:ascii="Calibri" w:hAnsi="Calibri" w:cs="Calibri"/>
          <w:color w:val="000000"/>
          <w:sz w:val="22"/>
          <w:szCs w:val="22"/>
          <w:u w:val="single"/>
        </w:rPr>
        <w:t xml:space="preserve"> and the intensification of unilateral measures that would serve only to </w:t>
      </w:r>
      <w:r>
        <w:rPr>
          <w:rFonts w:ascii="Calibri" w:hAnsi="Calibri" w:cs="Calibri"/>
          <w:b/>
          <w:bCs/>
          <w:color w:val="000000"/>
          <w:sz w:val="22"/>
          <w:szCs w:val="22"/>
          <w:u w:val="single"/>
          <w:shd w:val="clear" w:color="auto" w:fill="00FF00"/>
        </w:rPr>
        <w:t>ignite further friction</w:t>
      </w:r>
      <w:r>
        <w:rPr>
          <w:rFonts w:ascii="Calibri" w:hAnsi="Calibri" w:cs="Calibri"/>
          <w:color w:val="000000"/>
          <w:sz w:val="14"/>
          <w:szCs w:val="14"/>
          <w:shd w:val="clear" w:color="auto" w:fill="00FF00"/>
        </w:rPr>
        <w:t xml:space="preserve"> </w:t>
      </w:r>
      <w:r>
        <w:rPr>
          <w:rFonts w:ascii="Calibri" w:hAnsi="Calibri" w:cs="Calibri"/>
          <w:color w:val="000000"/>
          <w:sz w:val="22"/>
          <w:szCs w:val="22"/>
          <w:u w:val="single"/>
        </w:rPr>
        <w:t xml:space="preserve">between the parties. The result </w:t>
      </w:r>
      <w:proofErr w:type="gramStart"/>
      <w:r>
        <w:rPr>
          <w:rFonts w:ascii="Calibri" w:hAnsi="Calibri" w:cs="Calibri"/>
          <w:color w:val="000000"/>
          <w:sz w:val="22"/>
          <w:szCs w:val="22"/>
          <w:u w:val="single"/>
        </w:rPr>
        <w:t>on the whole</w:t>
      </w:r>
      <w:proofErr w:type="gramEnd"/>
      <w:r>
        <w:rPr>
          <w:rFonts w:ascii="Calibri" w:hAnsi="Calibri" w:cs="Calibri"/>
          <w:color w:val="000000"/>
          <w:sz w:val="22"/>
          <w:szCs w:val="22"/>
          <w:u w:val="single"/>
        </w:rPr>
        <w:t xml:space="preserve"> would be based on the rule of law</w:t>
      </w:r>
      <w:r>
        <w:rPr>
          <w:rFonts w:ascii="Calibri" w:hAnsi="Calibri" w:cs="Calibri"/>
          <w:color w:val="000000"/>
          <w:sz w:val="14"/>
          <w:szCs w:val="14"/>
        </w:rPr>
        <w:t xml:space="preserve"> and would thus likely be more just than those attained by resort to unilateral coercion. The upshot is that </w:t>
      </w:r>
      <w:r>
        <w:rPr>
          <w:rFonts w:ascii="Calibri" w:hAnsi="Calibri" w:cs="Calibri"/>
          <w:color w:val="000000"/>
          <w:sz w:val="22"/>
          <w:szCs w:val="22"/>
          <w:u w:val="single"/>
        </w:rPr>
        <w:t xml:space="preserve">such a </w:t>
      </w:r>
      <w:r>
        <w:rPr>
          <w:rFonts w:ascii="Calibri" w:hAnsi="Calibri" w:cs="Calibri"/>
          <w:b/>
          <w:bCs/>
          <w:color w:val="000000"/>
          <w:sz w:val="22"/>
          <w:szCs w:val="22"/>
          <w:u w:val="single"/>
        </w:rPr>
        <w:t>dispute settlement mechanism</w:t>
      </w:r>
      <w:r>
        <w:rPr>
          <w:rFonts w:ascii="Calibri" w:hAnsi="Calibri" w:cs="Calibri"/>
          <w:color w:val="000000"/>
          <w:sz w:val="14"/>
          <w:szCs w:val="14"/>
        </w:rPr>
        <w:t xml:space="preserve"> is that it </w:t>
      </w:r>
      <w:r>
        <w:rPr>
          <w:rFonts w:ascii="Calibri" w:hAnsi="Calibri" w:cs="Calibri"/>
          <w:b/>
          <w:bCs/>
          <w:color w:val="000000"/>
          <w:sz w:val="22"/>
          <w:szCs w:val="22"/>
          <w:u w:val="single"/>
        </w:rPr>
        <w:t>reduces the need for actors to rely exclusively upon their own ability</w:t>
      </w:r>
      <w:r>
        <w:rPr>
          <w:rFonts w:ascii="Calibri" w:hAnsi="Calibri" w:cs="Calibri"/>
          <w:color w:val="000000"/>
          <w:sz w:val="14"/>
          <w:szCs w:val="14"/>
        </w:rPr>
        <w:t xml:space="preserve"> to resort to effective unilateral reaction, </w:t>
      </w:r>
      <w:r>
        <w:rPr>
          <w:rFonts w:ascii="Calibri" w:hAnsi="Calibri" w:cs="Calibri"/>
          <w:color w:val="000000"/>
          <w:sz w:val="22"/>
          <w:szCs w:val="22"/>
          <w:u w:val="single"/>
        </w:rPr>
        <w:t xml:space="preserve">which in space activities is likely to prove costly and uncertain to produce the desired results. Parties would have the opportunity to </w:t>
      </w:r>
      <w:r>
        <w:rPr>
          <w:rFonts w:ascii="Calibri" w:hAnsi="Calibri" w:cs="Calibri"/>
          <w:b/>
          <w:bCs/>
          <w:color w:val="000000"/>
          <w:sz w:val="22"/>
          <w:szCs w:val="22"/>
          <w:u w:val="single"/>
          <w:shd w:val="clear" w:color="auto" w:fill="00FF00"/>
        </w:rPr>
        <w:t>better</w:t>
      </w:r>
      <w:r>
        <w:rPr>
          <w:rFonts w:ascii="Calibri" w:hAnsi="Calibri" w:cs="Calibri"/>
          <w:b/>
          <w:bCs/>
          <w:color w:val="000000"/>
          <w:sz w:val="22"/>
          <w:szCs w:val="22"/>
          <w:u w:val="single"/>
        </w:rPr>
        <w:t xml:space="preserve"> defend themselves before an effective dispute settlement mechanism</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rather than being coerced to accept</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00FF00"/>
        </w:rPr>
        <w:t>unilateral determinations</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of a potentially</w:t>
      </w:r>
      <w:r>
        <w:rPr>
          <w:rFonts w:ascii="Calibri" w:hAnsi="Calibri" w:cs="Calibri"/>
          <w:color w:val="000000"/>
          <w:sz w:val="14"/>
          <w:szCs w:val="14"/>
        </w:rPr>
        <w:t xml:space="preserve"> more </w:t>
      </w:r>
      <w:r>
        <w:rPr>
          <w:rFonts w:ascii="Calibri" w:hAnsi="Calibri" w:cs="Calibri"/>
          <w:color w:val="000000"/>
          <w:sz w:val="22"/>
          <w:szCs w:val="22"/>
          <w:u w:val="single"/>
        </w:rPr>
        <w:t>powerful opponent</w:t>
      </w:r>
      <w:r>
        <w:rPr>
          <w:rFonts w:ascii="Calibri" w:hAnsi="Calibri" w:cs="Calibri"/>
          <w:color w:val="000000"/>
          <w:sz w:val="14"/>
          <w:szCs w:val="14"/>
        </w:rPr>
        <w:t xml:space="preserve">. </w:t>
      </w:r>
      <w:r>
        <w:rPr>
          <w:rFonts w:ascii="Calibri" w:hAnsi="Calibri" w:cs="Calibri"/>
          <w:color w:val="000000"/>
          <w:sz w:val="22"/>
          <w:szCs w:val="22"/>
          <w:u w:val="single"/>
        </w:rPr>
        <w:t xml:space="preserve">Considering the </w:t>
      </w:r>
      <w:r>
        <w:rPr>
          <w:rFonts w:ascii="Calibri" w:hAnsi="Calibri" w:cs="Calibri"/>
          <w:b/>
          <w:bCs/>
          <w:color w:val="000000"/>
          <w:sz w:val="22"/>
          <w:szCs w:val="22"/>
          <w:u w:val="single"/>
        </w:rPr>
        <w:t>high degree of economic risk</w:t>
      </w:r>
      <w:r>
        <w:rPr>
          <w:rFonts w:ascii="Calibri" w:hAnsi="Calibri" w:cs="Calibri"/>
          <w:color w:val="000000"/>
          <w:sz w:val="22"/>
          <w:szCs w:val="22"/>
          <w:u w:val="single"/>
        </w:rPr>
        <w:t xml:space="preserve"> and </w:t>
      </w:r>
      <w:r>
        <w:rPr>
          <w:rFonts w:ascii="Calibri" w:hAnsi="Calibri" w:cs="Calibri"/>
          <w:b/>
          <w:bCs/>
          <w:color w:val="000000"/>
          <w:sz w:val="22"/>
          <w:szCs w:val="22"/>
          <w:u w:val="single"/>
        </w:rPr>
        <w:t>technical interdependence</w:t>
      </w:r>
      <w:r>
        <w:rPr>
          <w:rFonts w:ascii="Calibri" w:hAnsi="Calibri" w:cs="Calibri"/>
          <w:color w:val="000000"/>
          <w:sz w:val="22"/>
          <w:szCs w:val="22"/>
          <w:u w:val="single"/>
        </w:rPr>
        <w:t xml:space="preserve"> of </w:t>
      </w:r>
      <w:r>
        <w:rPr>
          <w:rFonts w:ascii="Calibri" w:hAnsi="Calibri" w:cs="Calibri"/>
          <w:b/>
          <w:bCs/>
          <w:color w:val="000000"/>
          <w:sz w:val="22"/>
          <w:szCs w:val="22"/>
          <w:u w:val="single"/>
        </w:rPr>
        <w:t>parties in space</w:t>
      </w:r>
      <w:r>
        <w:rPr>
          <w:rFonts w:ascii="Calibri" w:hAnsi="Calibri" w:cs="Calibri"/>
          <w:color w:val="000000"/>
          <w:sz w:val="22"/>
          <w:szCs w:val="22"/>
          <w:u w:val="single"/>
        </w:rPr>
        <w:t xml:space="preserve"> activities, this would be a </w:t>
      </w:r>
      <w:r>
        <w:rPr>
          <w:rFonts w:ascii="Calibri" w:hAnsi="Calibri" w:cs="Calibri"/>
          <w:b/>
          <w:bCs/>
          <w:color w:val="000000"/>
          <w:sz w:val="22"/>
          <w:szCs w:val="22"/>
          <w:u w:val="single"/>
        </w:rPr>
        <w:t xml:space="preserve">great </w:t>
      </w:r>
      <w:r>
        <w:rPr>
          <w:rFonts w:ascii="Calibri" w:hAnsi="Calibri" w:cs="Calibri"/>
          <w:b/>
          <w:bCs/>
          <w:color w:val="000000"/>
          <w:sz w:val="22"/>
          <w:szCs w:val="22"/>
          <w:u w:val="single"/>
          <w:shd w:val="clear" w:color="auto" w:fill="00FF00"/>
        </w:rPr>
        <w:t xml:space="preserve">motivating factor for actors </w:t>
      </w:r>
      <w:r>
        <w:rPr>
          <w:rFonts w:ascii="Calibri" w:hAnsi="Calibri" w:cs="Calibri"/>
          <w:b/>
          <w:bCs/>
          <w:color w:val="000000"/>
          <w:sz w:val="22"/>
          <w:szCs w:val="22"/>
          <w:u w:val="single"/>
        </w:rPr>
        <w:t>to accept the enforcement of the rule of law</w:t>
      </w:r>
      <w:r>
        <w:rPr>
          <w:rFonts w:ascii="Calibri" w:hAnsi="Calibri" w:cs="Calibri"/>
          <w:color w:val="000000"/>
          <w:sz w:val="14"/>
          <w:szCs w:val="14"/>
        </w:rPr>
        <w:t xml:space="preserve"> </w:t>
      </w:r>
      <w:r>
        <w:rPr>
          <w:rFonts w:ascii="Calibri" w:hAnsi="Calibri" w:cs="Calibri"/>
          <w:color w:val="000000"/>
          <w:sz w:val="22"/>
          <w:szCs w:val="22"/>
          <w:u w:val="single"/>
        </w:rPr>
        <w:t>in outer space activities through the establishment of such a dispute settlement mechanism</w:t>
      </w:r>
      <w:r>
        <w:rPr>
          <w:rFonts w:ascii="Calibri" w:hAnsi="Calibri" w:cs="Calibri"/>
          <w:color w:val="000000"/>
          <w:sz w:val="14"/>
          <w:szCs w:val="14"/>
        </w:rPr>
        <w:t xml:space="preserve">.160 </w:t>
      </w:r>
      <w:r>
        <w:rPr>
          <w:rFonts w:ascii="Calibri" w:hAnsi="Calibri" w:cs="Calibri"/>
          <w:color w:val="000000"/>
          <w:sz w:val="22"/>
          <w:szCs w:val="22"/>
          <w:u w:val="single"/>
        </w:rPr>
        <w:t>Thus, a generally established</w:t>
      </w:r>
      <w:r>
        <w:rPr>
          <w:rFonts w:ascii="Calibri" w:hAnsi="Calibri" w:cs="Calibri"/>
          <w:color w:val="000000"/>
          <w:sz w:val="14"/>
          <w:szCs w:val="14"/>
        </w:rPr>
        <w:t xml:space="preserve"> dispute settlement </w:t>
      </w:r>
      <w:r>
        <w:rPr>
          <w:rFonts w:ascii="Calibri" w:hAnsi="Calibri" w:cs="Calibri"/>
          <w:color w:val="000000"/>
          <w:sz w:val="22"/>
          <w:szCs w:val="22"/>
          <w:u w:val="single"/>
        </w:rPr>
        <w:t xml:space="preserve">mechanism in space law matters would not only </w:t>
      </w:r>
      <w:r>
        <w:rPr>
          <w:rFonts w:ascii="Calibri" w:hAnsi="Calibri" w:cs="Calibri"/>
          <w:b/>
          <w:bCs/>
          <w:color w:val="000000"/>
          <w:sz w:val="22"/>
          <w:szCs w:val="22"/>
          <w:u w:val="single"/>
        </w:rPr>
        <w:t>benefit the international community by reducing tension</w:t>
      </w:r>
      <w:r>
        <w:rPr>
          <w:rFonts w:ascii="Calibri" w:hAnsi="Calibri" w:cs="Calibri"/>
          <w:color w:val="000000"/>
          <w:sz w:val="14"/>
          <w:szCs w:val="14"/>
        </w:rPr>
        <w:t xml:space="preserve"> </w:t>
      </w:r>
      <w:r>
        <w:rPr>
          <w:rFonts w:ascii="Calibri" w:hAnsi="Calibri" w:cs="Calibri"/>
          <w:color w:val="000000"/>
          <w:sz w:val="22"/>
          <w:szCs w:val="22"/>
          <w:u w:val="single"/>
        </w:rPr>
        <w:t xml:space="preserve">between the various actors, but is also a </w:t>
      </w:r>
      <w:r>
        <w:rPr>
          <w:rFonts w:ascii="Calibri" w:hAnsi="Calibri" w:cs="Calibri"/>
          <w:b/>
          <w:bCs/>
          <w:color w:val="000000"/>
          <w:sz w:val="22"/>
          <w:szCs w:val="22"/>
          <w:u w:val="single"/>
        </w:rPr>
        <w:t xml:space="preserve">requisite condition for </w:t>
      </w:r>
      <w:r>
        <w:rPr>
          <w:rFonts w:ascii="Calibri" w:hAnsi="Calibri" w:cs="Calibri"/>
          <w:b/>
          <w:bCs/>
          <w:color w:val="000000"/>
          <w:sz w:val="22"/>
          <w:szCs w:val="22"/>
          <w:u w:val="single"/>
          <w:shd w:val="clear" w:color="auto" w:fill="00FF00"/>
        </w:rPr>
        <w:t>augmenting the dependability</w:t>
      </w:r>
      <w:r>
        <w:rPr>
          <w:rFonts w:ascii="Calibri" w:hAnsi="Calibri" w:cs="Calibri"/>
          <w:b/>
          <w:bCs/>
          <w:color w:val="000000"/>
          <w:sz w:val="22"/>
          <w:szCs w:val="22"/>
          <w:u w:val="single"/>
        </w:rPr>
        <w:t xml:space="preserve"> and efficacy </w:t>
      </w:r>
      <w:r>
        <w:rPr>
          <w:rFonts w:ascii="Calibri" w:hAnsi="Calibri" w:cs="Calibri"/>
          <w:b/>
          <w:bCs/>
          <w:color w:val="000000"/>
          <w:sz w:val="22"/>
          <w:szCs w:val="22"/>
          <w:u w:val="single"/>
          <w:shd w:val="clear" w:color="auto" w:fill="00FF00"/>
        </w:rPr>
        <w:t xml:space="preserve">of this </w:t>
      </w:r>
      <w:r>
        <w:rPr>
          <w:rFonts w:ascii="Calibri" w:hAnsi="Calibri" w:cs="Calibri"/>
          <w:b/>
          <w:bCs/>
          <w:color w:val="000000"/>
          <w:sz w:val="22"/>
          <w:szCs w:val="22"/>
          <w:u w:val="single"/>
        </w:rPr>
        <w:t xml:space="preserve">new </w:t>
      </w:r>
      <w:r>
        <w:rPr>
          <w:rFonts w:ascii="Calibri" w:hAnsi="Calibri" w:cs="Calibri"/>
          <w:b/>
          <w:bCs/>
          <w:color w:val="000000"/>
          <w:sz w:val="22"/>
          <w:szCs w:val="22"/>
          <w:u w:val="single"/>
          <w:shd w:val="clear" w:color="auto" w:fill="00FF00"/>
        </w:rPr>
        <w:t>field of international law</w:t>
      </w:r>
      <w:r>
        <w:rPr>
          <w:rFonts w:ascii="Calibri" w:hAnsi="Calibri" w:cs="Calibri"/>
          <w:color w:val="000000"/>
          <w:sz w:val="14"/>
          <w:szCs w:val="14"/>
          <w:shd w:val="clear" w:color="auto" w:fill="00FF00"/>
        </w:rPr>
        <w:t xml:space="preserve">. </w:t>
      </w:r>
      <w:r>
        <w:rPr>
          <w:rFonts w:ascii="Calibri" w:hAnsi="Calibri" w:cs="Calibri"/>
          <w:b/>
          <w:bCs/>
          <w:color w:val="000000"/>
          <w:sz w:val="22"/>
          <w:szCs w:val="22"/>
          <w:u w:val="single"/>
          <w:shd w:val="clear" w:color="auto" w:fill="00FF00"/>
        </w:rPr>
        <w:t>Improved confidence</w:t>
      </w:r>
      <w:r>
        <w:rPr>
          <w:rFonts w:ascii="Calibri" w:hAnsi="Calibri" w:cs="Calibri"/>
          <w:b/>
          <w:bCs/>
          <w:color w:val="000000"/>
          <w:sz w:val="22"/>
          <w:szCs w:val="22"/>
          <w:u w:val="single"/>
        </w:rPr>
        <w:t xml:space="preserve"> in the system of international regulation of space</w:t>
      </w:r>
      <w:r>
        <w:rPr>
          <w:rFonts w:ascii="Calibri" w:hAnsi="Calibri" w:cs="Calibri"/>
          <w:color w:val="000000"/>
          <w:sz w:val="14"/>
          <w:szCs w:val="14"/>
        </w:rPr>
        <w:t xml:space="preserve"> activities </w:t>
      </w:r>
      <w:r>
        <w:rPr>
          <w:rFonts w:ascii="Calibri" w:hAnsi="Calibri" w:cs="Calibri"/>
          <w:color w:val="000000"/>
          <w:sz w:val="22"/>
          <w:szCs w:val="22"/>
          <w:u w:val="single"/>
        </w:rPr>
        <w:t xml:space="preserve">would moreover </w:t>
      </w:r>
      <w:r>
        <w:rPr>
          <w:rFonts w:ascii="Calibri" w:hAnsi="Calibri" w:cs="Calibri"/>
          <w:b/>
          <w:bCs/>
          <w:color w:val="000000"/>
          <w:sz w:val="22"/>
          <w:szCs w:val="22"/>
          <w:u w:val="single"/>
          <w:shd w:val="clear" w:color="auto" w:fill="00FF00"/>
        </w:rPr>
        <w:t>boost</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 xml:space="preserve">readiness </w:t>
      </w:r>
      <w:r>
        <w:rPr>
          <w:rFonts w:ascii="Calibri" w:hAnsi="Calibri" w:cs="Calibri"/>
          <w:b/>
          <w:bCs/>
          <w:color w:val="000000"/>
          <w:sz w:val="22"/>
          <w:szCs w:val="22"/>
          <w:u w:val="single"/>
        </w:rPr>
        <w:t>of actors to extend space law regulation to specific fields not yet included</w:t>
      </w:r>
      <w:r>
        <w:rPr>
          <w:rFonts w:ascii="Calibri" w:hAnsi="Calibri" w:cs="Calibri"/>
          <w:color w:val="000000"/>
          <w:sz w:val="22"/>
          <w:szCs w:val="22"/>
          <w:u w:val="single"/>
        </w:rPr>
        <w:t>. There is now a substantial body of positive</w:t>
      </w:r>
      <w:r>
        <w:rPr>
          <w:rFonts w:ascii="Calibri" w:hAnsi="Calibri" w:cs="Calibri"/>
          <w:color w:val="000000"/>
          <w:sz w:val="14"/>
          <w:szCs w:val="14"/>
        </w:rPr>
        <w:t xml:space="preserve"> international space law comprising </w:t>
      </w:r>
      <w:r>
        <w:rPr>
          <w:rFonts w:ascii="Calibri" w:hAnsi="Calibri" w:cs="Calibri"/>
          <w:color w:val="000000"/>
          <w:sz w:val="22"/>
          <w:szCs w:val="22"/>
          <w:u w:val="single"/>
        </w:rPr>
        <w:t>substantive law</w:t>
      </w:r>
      <w:r>
        <w:rPr>
          <w:rFonts w:ascii="Calibri" w:hAnsi="Calibri" w:cs="Calibri"/>
          <w:color w:val="000000"/>
          <w:sz w:val="14"/>
          <w:szCs w:val="14"/>
        </w:rPr>
        <w:t xml:space="preserve"> regarding the rights and obligations of actors </w:t>
      </w:r>
      <w:r>
        <w:rPr>
          <w:rFonts w:ascii="Calibri" w:hAnsi="Calibri" w:cs="Calibri"/>
          <w:color w:val="000000"/>
          <w:sz w:val="22"/>
          <w:szCs w:val="22"/>
          <w:u w:val="single"/>
        </w:rPr>
        <w:t>in space</w:t>
      </w:r>
      <w:r>
        <w:rPr>
          <w:rFonts w:ascii="Calibri" w:hAnsi="Calibri" w:cs="Calibri"/>
          <w:color w:val="000000"/>
          <w:sz w:val="14"/>
          <w:szCs w:val="14"/>
        </w:rPr>
        <w:t xml:space="preserve"> activities. However, </w:t>
      </w:r>
      <w:r>
        <w:rPr>
          <w:rFonts w:ascii="Calibri" w:hAnsi="Calibri" w:cs="Calibri"/>
          <w:color w:val="000000"/>
          <w:sz w:val="22"/>
          <w:szCs w:val="22"/>
          <w:u w:val="single"/>
        </w:rPr>
        <w:t xml:space="preserve">there needs to be a </w:t>
      </w:r>
      <w:r>
        <w:rPr>
          <w:rFonts w:ascii="Calibri" w:hAnsi="Calibri" w:cs="Calibri"/>
          <w:b/>
          <w:bCs/>
          <w:color w:val="000000"/>
          <w:sz w:val="22"/>
          <w:szCs w:val="22"/>
          <w:u w:val="single"/>
          <w:shd w:val="clear" w:color="auto" w:fill="00FF00"/>
        </w:rPr>
        <w:t>framework of procedural rules</w:t>
      </w:r>
      <w:r>
        <w:rPr>
          <w:rFonts w:ascii="Calibri" w:hAnsi="Calibri" w:cs="Calibri"/>
          <w:b/>
          <w:bCs/>
          <w:color w:val="000000"/>
          <w:sz w:val="22"/>
          <w:szCs w:val="22"/>
          <w:u w:val="single"/>
        </w:rPr>
        <w:t xml:space="preserve"> for the implementation</w:t>
      </w:r>
      <w:r>
        <w:rPr>
          <w:rFonts w:ascii="Calibri" w:hAnsi="Calibri" w:cs="Calibri"/>
          <w:color w:val="000000"/>
          <w:sz w:val="22"/>
          <w:szCs w:val="22"/>
          <w:u w:val="single"/>
        </w:rPr>
        <w:t xml:space="preserve"> and </w:t>
      </w:r>
      <w:r>
        <w:rPr>
          <w:rFonts w:ascii="Calibri" w:hAnsi="Calibri" w:cs="Calibri"/>
          <w:b/>
          <w:bCs/>
          <w:color w:val="000000"/>
          <w:sz w:val="22"/>
          <w:szCs w:val="22"/>
          <w:u w:val="single"/>
        </w:rPr>
        <w:t>enforcement</w:t>
      </w:r>
      <w:r>
        <w:rPr>
          <w:rFonts w:ascii="Calibri" w:hAnsi="Calibri" w:cs="Calibri"/>
          <w:color w:val="000000"/>
          <w:sz w:val="22"/>
          <w:szCs w:val="22"/>
          <w:u w:val="single"/>
        </w:rPr>
        <w:t xml:space="preserve"> of these rules of substantive law in </w:t>
      </w:r>
      <w:r>
        <w:rPr>
          <w:rFonts w:ascii="Calibri" w:hAnsi="Calibri" w:cs="Calibri"/>
          <w:b/>
          <w:bCs/>
          <w:color w:val="000000"/>
          <w:sz w:val="22"/>
          <w:szCs w:val="22"/>
          <w:u w:val="single"/>
        </w:rPr>
        <w:t>cases of dispute</w:t>
      </w:r>
      <w:r>
        <w:rPr>
          <w:rFonts w:ascii="Calibri" w:hAnsi="Calibri" w:cs="Calibri"/>
          <w:color w:val="000000"/>
          <w:sz w:val="22"/>
          <w:szCs w:val="22"/>
          <w:u w:val="single"/>
        </w:rPr>
        <w:t xml:space="preserve">. This </w:t>
      </w:r>
      <w:r>
        <w:rPr>
          <w:rFonts w:ascii="Calibri" w:hAnsi="Calibri" w:cs="Calibri"/>
          <w:b/>
          <w:bCs/>
          <w:color w:val="000000"/>
          <w:sz w:val="22"/>
          <w:szCs w:val="22"/>
          <w:u w:val="single"/>
        </w:rPr>
        <w:t xml:space="preserve">procedural framework </w:t>
      </w:r>
      <w:r>
        <w:rPr>
          <w:rFonts w:ascii="Calibri" w:hAnsi="Calibri" w:cs="Calibri"/>
          <w:b/>
          <w:bCs/>
          <w:color w:val="000000"/>
          <w:sz w:val="22"/>
          <w:szCs w:val="22"/>
          <w:u w:val="single"/>
          <w:shd w:val="clear" w:color="auto" w:fill="00FF00"/>
        </w:rPr>
        <w:t>for dispute settlement</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is </w:t>
      </w:r>
      <w:r>
        <w:rPr>
          <w:rFonts w:ascii="Calibri" w:hAnsi="Calibri" w:cs="Calibri"/>
          <w:b/>
          <w:bCs/>
          <w:color w:val="000000"/>
          <w:sz w:val="22"/>
          <w:szCs w:val="22"/>
          <w:u w:val="single"/>
        </w:rPr>
        <w:t xml:space="preserve">still </w:t>
      </w:r>
      <w:r>
        <w:rPr>
          <w:rFonts w:ascii="Calibri" w:hAnsi="Calibri" w:cs="Calibri"/>
          <w:b/>
          <w:bCs/>
          <w:color w:val="000000"/>
          <w:sz w:val="22"/>
          <w:szCs w:val="22"/>
          <w:u w:val="single"/>
          <w:shd w:val="clear" w:color="auto" w:fill="00FF00"/>
        </w:rPr>
        <w:t>missing in i</w:t>
      </w:r>
      <w:r>
        <w:rPr>
          <w:rFonts w:ascii="Calibri" w:hAnsi="Calibri" w:cs="Calibri"/>
          <w:b/>
          <w:bCs/>
          <w:color w:val="000000"/>
          <w:sz w:val="22"/>
          <w:szCs w:val="22"/>
          <w:u w:val="single"/>
        </w:rPr>
        <w:t xml:space="preserve">nternational </w:t>
      </w:r>
      <w:r>
        <w:rPr>
          <w:rFonts w:ascii="Calibri" w:hAnsi="Calibri" w:cs="Calibri"/>
          <w:b/>
          <w:bCs/>
          <w:color w:val="000000"/>
          <w:sz w:val="22"/>
          <w:szCs w:val="22"/>
          <w:u w:val="single"/>
          <w:shd w:val="clear" w:color="auto" w:fill="00FF00"/>
        </w:rPr>
        <w:t xml:space="preserve">space law </w:t>
      </w:r>
      <w:r>
        <w:rPr>
          <w:rFonts w:ascii="Calibri" w:hAnsi="Calibri" w:cs="Calibri"/>
          <w:b/>
          <w:bCs/>
          <w:color w:val="000000"/>
          <w:sz w:val="22"/>
          <w:szCs w:val="22"/>
          <w:u w:val="single"/>
        </w:rPr>
        <w:t>today</w:t>
      </w:r>
      <w:r>
        <w:rPr>
          <w:rFonts w:ascii="Calibri" w:hAnsi="Calibri" w:cs="Calibri"/>
          <w:color w:val="000000"/>
          <w:sz w:val="14"/>
          <w:szCs w:val="14"/>
        </w:rPr>
        <w:t xml:space="preserve">. </w:t>
      </w:r>
      <w:r>
        <w:rPr>
          <w:rFonts w:ascii="Calibri" w:hAnsi="Calibri" w:cs="Calibri"/>
          <w:color w:val="000000"/>
          <w:sz w:val="22"/>
          <w:szCs w:val="22"/>
          <w:u w:val="single"/>
        </w:rPr>
        <w:t xml:space="preserve">This lacuna gives </w:t>
      </w:r>
      <w:r>
        <w:rPr>
          <w:rFonts w:ascii="Calibri" w:hAnsi="Calibri" w:cs="Calibri"/>
          <w:b/>
          <w:bCs/>
          <w:color w:val="000000"/>
          <w:sz w:val="22"/>
          <w:szCs w:val="22"/>
          <w:u w:val="single"/>
        </w:rPr>
        <w:t>great reason for concern</w:t>
      </w:r>
      <w:r>
        <w:rPr>
          <w:rFonts w:ascii="Calibri" w:hAnsi="Calibri" w:cs="Calibri"/>
          <w:color w:val="000000"/>
          <w:sz w:val="22"/>
          <w:szCs w:val="22"/>
          <w:u w:val="single"/>
        </w:rPr>
        <w:t xml:space="preserve"> today as to the </w:t>
      </w:r>
      <w:r>
        <w:rPr>
          <w:rFonts w:ascii="Calibri" w:hAnsi="Calibri" w:cs="Calibri"/>
          <w:b/>
          <w:bCs/>
          <w:color w:val="000000"/>
          <w:sz w:val="22"/>
          <w:szCs w:val="22"/>
          <w:u w:val="single"/>
        </w:rPr>
        <w:t>actual usefulness</w:t>
      </w:r>
      <w:r>
        <w:rPr>
          <w:rFonts w:ascii="Calibri" w:hAnsi="Calibri" w:cs="Calibri"/>
          <w:color w:val="000000"/>
          <w:sz w:val="22"/>
          <w:szCs w:val="22"/>
          <w:u w:val="single"/>
        </w:rPr>
        <w:t xml:space="preserve"> of space law. </w:t>
      </w:r>
      <w:r>
        <w:rPr>
          <w:rFonts w:ascii="Calibri" w:hAnsi="Calibri" w:cs="Calibri"/>
          <w:b/>
          <w:bCs/>
          <w:color w:val="000000"/>
          <w:sz w:val="22"/>
          <w:szCs w:val="22"/>
          <w:u w:val="single"/>
          <w:shd w:val="clear" w:color="auto" w:fill="00FF00"/>
        </w:rPr>
        <w:t>Presently</w:t>
      </w:r>
      <w:r>
        <w:rPr>
          <w:rFonts w:ascii="Calibri" w:hAnsi="Calibri" w:cs="Calibri"/>
          <w:color w:val="000000"/>
          <w:sz w:val="22"/>
          <w:szCs w:val="22"/>
          <w:u w:val="single"/>
        </w:rPr>
        <w:t xml:space="preserve">, the </w:t>
      </w:r>
      <w:r>
        <w:rPr>
          <w:rFonts w:ascii="Calibri" w:hAnsi="Calibri" w:cs="Calibri"/>
          <w:b/>
          <w:bCs/>
          <w:color w:val="000000"/>
          <w:sz w:val="22"/>
          <w:szCs w:val="22"/>
          <w:u w:val="single"/>
        </w:rPr>
        <w:t xml:space="preserve">practical </w:t>
      </w:r>
      <w:r>
        <w:rPr>
          <w:rFonts w:ascii="Calibri" w:hAnsi="Calibri" w:cs="Calibri"/>
          <w:b/>
          <w:bCs/>
          <w:color w:val="000000"/>
          <w:sz w:val="22"/>
          <w:szCs w:val="22"/>
          <w:u w:val="single"/>
          <w:shd w:val="clear" w:color="auto" w:fill="00FF00"/>
        </w:rPr>
        <w:t>application</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 xml:space="preserve">of space activities confronts the international legal framework with a </w:t>
      </w:r>
      <w:r>
        <w:rPr>
          <w:rFonts w:ascii="Calibri" w:hAnsi="Calibri" w:cs="Calibri"/>
          <w:b/>
          <w:bCs/>
          <w:color w:val="000000"/>
          <w:sz w:val="22"/>
          <w:szCs w:val="22"/>
          <w:u w:val="single"/>
          <w:shd w:val="clear" w:color="auto" w:fill="00FF00"/>
        </w:rPr>
        <w:t xml:space="preserve">great risk of </w:t>
      </w:r>
      <w:r>
        <w:rPr>
          <w:rFonts w:ascii="Calibri" w:hAnsi="Calibri" w:cs="Calibri"/>
          <w:b/>
          <w:bCs/>
          <w:color w:val="000000"/>
          <w:sz w:val="22"/>
          <w:szCs w:val="22"/>
          <w:u w:val="single"/>
        </w:rPr>
        <w:t xml:space="preserve">potential </w:t>
      </w:r>
      <w:r>
        <w:rPr>
          <w:rFonts w:ascii="Calibri" w:hAnsi="Calibri" w:cs="Calibri"/>
          <w:b/>
          <w:bCs/>
          <w:color w:val="000000"/>
          <w:sz w:val="22"/>
          <w:szCs w:val="22"/>
          <w:u w:val="single"/>
          <w:shd w:val="clear" w:color="auto" w:fill="00FF00"/>
        </w:rPr>
        <w:t>disputes</w:t>
      </w:r>
      <w:r>
        <w:rPr>
          <w:rFonts w:ascii="Calibri" w:hAnsi="Calibri" w:cs="Calibri"/>
          <w:color w:val="000000"/>
          <w:sz w:val="22"/>
          <w:szCs w:val="22"/>
          <w:u w:val="single"/>
        </w:rPr>
        <w:t xml:space="preserve">. These arise </w:t>
      </w:r>
      <w:r>
        <w:rPr>
          <w:rFonts w:ascii="Calibri" w:hAnsi="Calibri" w:cs="Calibri"/>
          <w:b/>
          <w:bCs/>
          <w:color w:val="000000"/>
          <w:sz w:val="22"/>
          <w:szCs w:val="22"/>
          <w:u w:val="single"/>
        </w:rPr>
        <w:t>both in the application</w:t>
      </w:r>
      <w:r>
        <w:rPr>
          <w:rFonts w:ascii="Calibri" w:hAnsi="Calibri" w:cs="Calibri"/>
          <w:color w:val="000000"/>
          <w:sz w:val="22"/>
          <w:szCs w:val="22"/>
          <w:u w:val="single"/>
        </w:rPr>
        <w:t xml:space="preserve"> of</w:t>
      </w:r>
      <w:r>
        <w:rPr>
          <w:rFonts w:ascii="Calibri" w:hAnsi="Calibri" w:cs="Calibri"/>
          <w:color w:val="000000"/>
          <w:sz w:val="14"/>
          <w:szCs w:val="14"/>
        </w:rPr>
        <w:t xml:space="preserve"> international </w:t>
      </w:r>
      <w:r>
        <w:rPr>
          <w:rFonts w:ascii="Calibri" w:hAnsi="Calibri" w:cs="Calibri"/>
          <w:color w:val="000000"/>
          <w:sz w:val="22"/>
          <w:szCs w:val="22"/>
          <w:u w:val="single"/>
        </w:rPr>
        <w:t>space law principles, as well as in the disparate fields of applied space activities.</w:t>
      </w:r>
      <w:r>
        <w:rPr>
          <w:rFonts w:ascii="Calibri" w:hAnsi="Calibri" w:cs="Calibri"/>
          <w:color w:val="000000"/>
          <w:sz w:val="14"/>
          <w:szCs w:val="14"/>
        </w:rPr>
        <w:t xml:space="preserve"> The </w:t>
      </w:r>
      <w:r>
        <w:rPr>
          <w:rFonts w:ascii="Calibri" w:hAnsi="Calibri" w:cs="Calibri"/>
          <w:color w:val="000000"/>
          <w:sz w:val="22"/>
          <w:szCs w:val="22"/>
          <w:u w:val="single"/>
        </w:rPr>
        <w:t>commercialization</w:t>
      </w:r>
      <w:r>
        <w:rPr>
          <w:rFonts w:ascii="Calibri" w:hAnsi="Calibri" w:cs="Calibri"/>
          <w:color w:val="000000"/>
          <w:sz w:val="14"/>
          <w:szCs w:val="14"/>
        </w:rPr>
        <w:t xml:space="preserve"> of outer space, </w:t>
      </w:r>
      <w:r>
        <w:rPr>
          <w:rFonts w:ascii="Calibri" w:hAnsi="Calibri" w:cs="Calibri"/>
          <w:color w:val="000000"/>
          <w:sz w:val="22"/>
          <w:szCs w:val="22"/>
          <w:u w:val="single"/>
        </w:rPr>
        <w:t>the potential benefits to be derived there from, and the proliferation of activities in</w:t>
      </w:r>
      <w:r>
        <w:rPr>
          <w:rFonts w:ascii="Calibri" w:hAnsi="Calibri" w:cs="Calibri"/>
          <w:color w:val="000000"/>
          <w:sz w:val="14"/>
          <w:szCs w:val="14"/>
        </w:rPr>
        <w:t xml:space="preserve"> outer </w:t>
      </w:r>
      <w:r>
        <w:rPr>
          <w:rFonts w:ascii="Calibri" w:hAnsi="Calibri" w:cs="Calibri"/>
          <w:color w:val="000000"/>
          <w:sz w:val="22"/>
          <w:szCs w:val="22"/>
          <w:u w:val="single"/>
        </w:rPr>
        <w:t>space has increased the urgency</w:t>
      </w:r>
      <w:r>
        <w:rPr>
          <w:rFonts w:ascii="Calibri" w:hAnsi="Calibri" w:cs="Calibri"/>
          <w:color w:val="000000"/>
          <w:sz w:val="14"/>
          <w:szCs w:val="14"/>
        </w:rPr>
        <w:t xml:space="preserve"> for the establishment of a proper dispute settlement mechanism. This urgent need if ignored would lead only to the detriment of the efficacy, </w:t>
      </w:r>
      <w:proofErr w:type="gramStart"/>
      <w:r>
        <w:rPr>
          <w:rFonts w:ascii="Calibri" w:hAnsi="Calibri" w:cs="Calibri"/>
          <w:color w:val="000000"/>
          <w:sz w:val="14"/>
          <w:szCs w:val="14"/>
        </w:rPr>
        <w:t>relevance</w:t>
      </w:r>
      <w:proofErr w:type="gramEnd"/>
      <w:r>
        <w:rPr>
          <w:rFonts w:ascii="Calibri" w:hAnsi="Calibri" w:cs="Calibri"/>
          <w:color w:val="000000"/>
          <w:sz w:val="14"/>
          <w:szCs w:val="14"/>
        </w:rPr>
        <w:t xml:space="preserve"> and evolution of the framework of international space law.</w:t>
      </w:r>
    </w:p>
    <w:p w14:paraId="07494DA9" w14:textId="77777777" w:rsidR="0069507C" w:rsidRDefault="0069507C" w:rsidP="0069507C">
      <w:pPr>
        <w:pStyle w:val="Heading4"/>
      </w:pPr>
      <w:r>
        <w:rPr>
          <w:rFonts w:cs="Calibri"/>
          <w:color w:val="000000"/>
        </w:rPr>
        <w:t xml:space="preserve">Strong arbitration framework solves war and </w:t>
      </w:r>
      <w:proofErr w:type="spellStart"/>
      <w:r>
        <w:rPr>
          <w:rFonts w:cs="Calibri"/>
          <w:color w:val="000000"/>
        </w:rPr>
        <w:t>NoKo</w:t>
      </w:r>
      <w:proofErr w:type="spellEnd"/>
      <w:r>
        <w:rPr>
          <w:rFonts w:cs="Calibri"/>
          <w:color w:val="000000"/>
        </w:rPr>
        <w:t>.</w:t>
      </w:r>
      <w:r>
        <w:rPr>
          <w:rFonts w:cs="Calibri"/>
          <w:color w:val="000000"/>
          <w:u w:val="single"/>
        </w:rPr>
        <w:t> </w:t>
      </w:r>
    </w:p>
    <w:p w14:paraId="223501BF" w14:textId="77777777" w:rsidR="0069507C" w:rsidRDefault="0069507C" w:rsidP="0069507C">
      <w:pPr>
        <w:pStyle w:val="NormalWeb"/>
        <w:spacing w:before="0" w:beforeAutospacing="0" w:after="160" w:afterAutospacing="0"/>
      </w:pPr>
      <w:r>
        <w:rPr>
          <w:rFonts w:ascii="Calibri" w:hAnsi="Calibri" w:cs="Calibri"/>
          <w:b/>
          <w:bCs/>
          <w:color w:val="000000"/>
          <w:sz w:val="26"/>
          <w:szCs w:val="26"/>
        </w:rPr>
        <w:t>Sievert &amp; Norris 18</w:t>
      </w:r>
      <w:r>
        <w:rPr>
          <w:rFonts w:ascii="Calibri" w:hAnsi="Calibri" w:cs="Calibri"/>
          <w:color w:val="000000"/>
          <w:sz w:val="22"/>
          <w:szCs w:val="22"/>
        </w:rPr>
        <w:t xml:space="preserve"> – Professors of International Affairs &amp; Chinese Foreign Policy at the Bush School-Texas A&amp;M</w:t>
      </w:r>
      <w:r>
        <w:rPr>
          <w:rFonts w:ascii="Calibri" w:hAnsi="Calibri" w:cs="Calibri"/>
          <w:b/>
          <w:bCs/>
          <w:color w:val="000000"/>
          <w:sz w:val="26"/>
          <w:szCs w:val="26"/>
        </w:rPr>
        <w:t xml:space="preserve"> </w:t>
      </w:r>
      <w:r>
        <w:rPr>
          <w:rFonts w:ascii="Calibri" w:hAnsi="Calibri" w:cs="Calibri"/>
          <w:color w:val="000000"/>
          <w:sz w:val="22"/>
          <w:szCs w:val="22"/>
        </w:rPr>
        <w:t>Ronald Sievert, Associate Professor of the Practice and Director of the Certificate in Advanced International Affairs Program in the Bush School of Government &amp; Public Service at Texas A&amp;M University, and William Norris, associate professor of Chinese foreign and security policy at the Bush School and former associate focused on US-China escalation risks with the Nuclear Policy Program at the Carnegie Endowment for International Peace, ed. by Catesby Holmes, Global Affairs Editor—The Conversation, Arbitration as a way out of the North Korean crisis, 2018, https://theconversation.com/arbitration-as-a-way-out-of-the-north-korean-crisis-91899</w:t>
      </w:r>
    </w:p>
    <w:p w14:paraId="6690BC73" w14:textId="77777777" w:rsidR="0069507C" w:rsidRDefault="0069507C" w:rsidP="0069507C">
      <w:pPr>
        <w:pStyle w:val="NormalWeb"/>
        <w:spacing w:before="0" w:beforeAutospacing="0" w:after="160" w:afterAutospacing="0"/>
      </w:pPr>
      <w:r>
        <w:rPr>
          <w:rFonts w:ascii="Calibri" w:hAnsi="Calibri" w:cs="Calibri"/>
          <w:color w:val="000000"/>
          <w:sz w:val="14"/>
          <w:szCs w:val="14"/>
        </w:rPr>
        <w:t xml:space="preserve">According to latest polls, </w:t>
      </w:r>
      <w:proofErr w:type="gramStart"/>
      <w:r>
        <w:rPr>
          <w:rFonts w:ascii="Calibri" w:hAnsi="Calibri" w:cs="Calibri"/>
          <w:color w:val="000000"/>
          <w:sz w:val="14"/>
          <w:szCs w:val="14"/>
        </w:rPr>
        <w:t>a majority of</w:t>
      </w:r>
      <w:proofErr w:type="gramEnd"/>
      <w:r>
        <w:rPr>
          <w:rFonts w:ascii="Calibri" w:hAnsi="Calibri" w:cs="Calibri"/>
          <w:color w:val="000000"/>
          <w:sz w:val="14"/>
          <w:szCs w:val="14"/>
        </w:rPr>
        <w:t xml:space="preserve"> Americans see North Korea as the greatest immediate threat to the U.S. with as many as 73 percent concerned about Kim Jung </w:t>
      </w:r>
      <w:proofErr w:type="spellStart"/>
      <w:r>
        <w:rPr>
          <w:rFonts w:ascii="Calibri" w:hAnsi="Calibri" w:cs="Calibri"/>
          <w:color w:val="000000"/>
          <w:sz w:val="14"/>
          <w:szCs w:val="14"/>
        </w:rPr>
        <w:t>Un’s</w:t>
      </w:r>
      <w:proofErr w:type="spellEnd"/>
      <w:r>
        <w:rPr>
          <w:rFonts w:ascii="Calibri" w:hAnsi="Calibri" w:cs="Calibri"/>
          <w:color w:val="000000"/>
          <w:sz w:val="14"/>
          <w:szCs w:val="14"/>
        </w:rPr>
        <w:t xml:space="preserve"> use of nuclear weapons. </w:t>
      </w:r>
      <w:r>
        <w:rPr>
          <w:rFonts w:ascii="Calibri" w:hAnsi="Calibri" w:cs="Calibri"/>
          <w:color w:val="000000"/>
          <w:sz w:val="22"/>
          <w:szCs w:val="22"/>
          <w:u w:val="single"/>
          <w:shd w:val="clear" w:color="auto" w:fill="00FF00"/>
        </w:rPr>
        <w:t xml:space="preserve">The world lives in fear that </w:t>
      </w:r>
      <w:r>
        <w:rPr>
          <w:rFonts w:ascii="Calibri" w:hAnsi="Calibri" w:cs="Calibri"/>
          <w:b/>
          <w:bCs/>
          <w:color w:val="000000"/>
          <w:sz w:val="22"/>
          <w:szCs w:val="22"/>
          <w:u w:val="single"/>
          <w:shd w:val="clear" w:color="auto" w:fill="00FF00"/>
        </w:rPr>
        <w:t>one more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provocation</w:t>
      </w:r>
      <w:r>
        <w:rPr>
          <w:rFonts w:ascii="Calibri" w:hAnsi="Calibri" w:cs="Calibri"/>
          <w:color w:val="000000"/>
          <w:sz w:val="22"/>
          <w:szCs w:val="22"/>
          <w:u w:val="single"/>
          <w:shd w:val="clear" w:color="auto" w:fill="00FF00"/>
        </w:rPr>
        <w:t xml:space="preserve"> in</w:t>
      </w:r>
      <w:r>
        <w:rPr>
          <w:rFonts w:ascii="Calibri" w:hAnsi="Calibri" w:cs="Calibri"/>
          <w:color w:val="000000"/>
          <w:sz w:val="22"/>
          <w:szCs w:val="22"/>
          <w:u w:val="single"/>
        </w:rPr>
        <w:t xml:space="preserve"> the form of </w:t>
      </w:r>
      <w:r>
        <w:rPr>
          <w:rFonts w:ascii="Calibri" w:hAnsi="Calibri" w:cs="Calibri"/>
          <w:color w:val="000000"/>
          <w:sz w:val="22"/>
          <w:szCs w:val="22"/>
          <w:u w:val="single"/>
          <w:shd w:val="clear" w:color="auto" w:fill="00FF00"/>
        </w:rPr>
        <w:t>a No</w:t>
      </w:r>
      <w:r>
        <w:rPr>
          <w:rFonts w:ascii="Calibri" w:hAnsi="Calibri" w:cs="Calibri"/>
          <w:color w:val="000000"/>
          <w:sz w:val="22"/>
          <w:szCs w:val="22"/>
          <w:u w:val="single"/>
        </w:rPr>
        <w:t xml:space="preserve">rth </w:t>
      </w:r>
      <w:r>
        <w:rPr>
          <w:rFonts w:ascii="Calibri" w:hAnsi="Calibri" w:cs="Calibri"/>
          <w:color w:val="000000"/>
          <w:sz w:val="22"/>
          <w:szCs w:val="22"/>
          <w:u w:val="single"/>
          <w:shd w:val="clear" w:color="auto" w:fill="00FF00"/>
        </w:rPr>
        <w:t>Ko</w:t>
      </w:r>
      <w:r>
        <w:rPr>
          <w:rFonts w:ascii="Calibri" w:hAnsi="Calibri" w:cs="Calibri"/>
          <w:color w:val="000000"/>
          <w:sz w:val="22"/>
          <w:szCs w:val="22"/>
          <w:u w:val="single"/>
        </w:rPr>
        <w:t xml:space="preserve">rean missile or nuclear </w:t>
      </w:r>
      <w:r>
        <w:rPr>
          <w:rFonts w:ascii="Calibri" w:hAnsi="Calibri" w:cs="Calibri"/>
          <w:color w:val="000000"/>
          <w:sz w:val="22"/>
          <w:szCs w:val="22"/>
          <w:u w:val="single"/>
          <w:shd w:val="clear" w:color="auto" w:fill="00FF00"/>
        </w:rPr>
        <w:t xml:space="preserve">test </w:t>
      </w:r>
      <w:r>
        <w:rPr>
          <w:rFonts w:ascii="Calibri" w:hAnsi="Calibri" w:cs="Calibri"/>
          <w:color w:val="000000"/>
          <w:sz w:val="22"/>
          <w:szCs w:val="22"/>
          <w:u w:val="single"/>
        </w:rPr>
        <w:t xml:space="preserve">could </w:t>
      </w:r>
      <w:r>
        <w:rPr>
          <w:rFonts w:ascii="Calibri" w:hAnsi="Calibri" w:cs="Calibri"/>
          <w:b/>
          <w:bCs/>
          <w:color w:val="000000"/>
          <w:sz w:val="22"/>
          <w:szCs w:val="22"/>
          <w:u w:val="single"/>
          <w:shd w:val="clear" w:color="auto" w:fill="00FF00"/>
        </w:rPr>
        <w:t>lead to</w:t>
      </w:r>
      <w:r>
        <w:rPr>
          <w:rFonts w:ascii="Calibri" w:hAnsi="Calibri" w:cs="Calibri"/>
          <w:b/>
          <w:bCs/>
          <w:color w:val="000000"/>
          <w:sz w:val="22"/>
          <w:szCs w:val="22"/>
          <w:u w:val="single"/>
        </w:rPr>
        <w:t xml:space="preserve"> major </w:t>
      </w:r>
      <w:r>
        <w:rPr>
          <w:rFonts w:ascii="Calibri" w:hAnsi="Calibri" w:cs="Calibri"/>
          <w:b/>
          <w:bCs/>
          <w:color w:val="000000"/>
          <w:sz w:val="22"/>
          <w:szCs w:val="22"/>
          <w:u w:val="single"/>
          <w:shd w:val="clear" w:color="auto" w:fill="00FF00"/>
        </w:rPr>
        <w:t>war</w:t>
      </w:r>
      <w:r>
        <w:rPr>
          <w:rFonts w:ascii="Calibri" w:hAnsi="Calibri" w:cs="Calibri"/>
          <w:color w:val="000000"/>
          <w:sz w:val="22"/>
          <w:szCs w:val="22"/>
          <w:u w:val="single"/>
        </w:rPr>
        <w:t xml:space="preserve"> on the Korean Peninsula</w:t>
      </w:r>
      <w:r>
        <w:rPr>
          <w:rFonts w:ascii="Calibri" w:hAnsi="Calibri" w:cs="Calibri"/>
          <w:color w:val="000000"/>
          <w:sz w:val="14"/>
          <w:szCs w:val="14"/>
        </w:rPr>
        <w:t xml:space="preserve">. </w:t>
      </w:r>
      <w:r>
        <w:rPr>
          <w:rFonts w:ascii="Calibri" w:hAnsi="Calibri" w:cs="Calibri"/>
          <w:color w:val="000000"/>
          <w:sz w:val="22"/>
          <w:szCs w:val="22"/>
          <w:u w:val="single"/>
        </w:rPr>
        <w:t xml:space="preserve">It is true that tensions have </w:t>
      </w:r>
      <w:r>
        <w:rPr>
          <w:rFonts w:ascii="Calibri" w:hAnsi="Calibri" w:cs="Calibri"/>
          <w:b/>
          <w:bCs/>
          <w:color w:val="000000"/>
          <w:sz w:val="22"/>
          <w:szCs w:val="22"/>
          <w:u w:val="single"/>
        </w:rPr>
        <w:t>lessened recently</w:t>
      </w:r>
      <w:r>
        <w:rPr>
          <w:rFonts w:ascii="Calibri" w:hAnsi="Calibri" w:cs="Calibri"/>
          <w:color w:val="000000"/>
          <w:sz w:val="14"/>
          <w:szCs w:val="14"/>
        </w:rPr>
        <w:t xml:space="preserve"> with North and South Korea holding talks and, on March 8, President Trump accepting an invitation to meet with North Korean leader Kim Jung-Un “by May.” </w:t>
      </w:r>
      <w:r>
        <w:rPr>
          <w:rFonts w:ascii="Calibri" w:hAnsi="Calibri" w:cs="Calibri"/>
          <w:b/>
          <w:bCs/>
          <w:color w:val="000000"/>
          <w:sz w:val="22"/>
          <w:szCs w:val="22"/>
          <w:u w:val="single"/>
        </w:rPr>
        <w:t>But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past efforts to engage</w:t>
      </w:r>
      <w:r>
        <w:rPr>
          <w:rFonts w:ascii="Calibri" w:hAnsi="Calibri" w:cs="Calibri"/>
          <w:color w:val="000000"/>
          <w:sz w:val="22"/>
          <w:szCs w:val="22"/>
          <w:u w:val="single"/>
        </w:rPr>
        <w:t xml:space="preserve"> the North have </w:t>
      </w:r>
      <w:r>
        <w:rPr>
          <w:rFonts w:ascii="Calibri" w:hAnsi="Calibri" w:cs="Calibri"/>
          <w:b/>
          <w:bCs/>
          <w:color w:val="000000"/>
          <w:sz w:val="22"/>
          <w:szCs w:val="22"/>
          <w:u w:val="single"/>
        </w:rPr>
        <w:t>often</w:t>
      </w:r>
      <w:r>
        <w:rPr>
          <w:rFonts w:ascii="Calibri" w:hAnsi="Calibri" w:cs="Calibri"/>
          <w:color w:val="000000"/>
          <w:sz w:val="22"/>
          <w:szCs w:val="22"/>
          <w:u w:val="single"/>
        </w:rPr>
        <w:t xml:space="preserve"> left </w:t>
      </w:r>
      <w:r>
        <w:rPr>
          <w:rFonts w:ascii="Calibri" w:hAnsi="Calibri" w:cs="Calibri"/>
          <w:color w:val="000000"/>
          <w:sz w:val="22"/>
          <w:szCs w:val="22"/>
          <w:u w:val="single"/>
        </w:rPr>
        <w:lastRenderedPageBreak/>
        <w:t>participants</w:t>
      </w:r>
      <w:r>
        <w:rPr>
          <w:rFonts w:ascii="Calibri" w:hAnsi="Calibri" w:cs="Calibri"/>
          <w:color w:val="000000"/>
          <w:sz w:val="14"/>
          <w:szCs w:val="14"/>
        </w:rPr>
        <w:t xml:space="preserve"> unsatisfied and </w:t>
      </w:r>
      <w:r>
        <w:rPr>
          <w:rFonts w:ascii="Calibri" w:hAnsi="Calibri" w:cs="Calibri"/>
          <w:color w:val="000000"/>
          <w:sz w:val="22"/>
          <w:szCs w:val="22"/>
          <w:u w:val="single"/>
          <w:shd w:val="clear" w:color="auto" w:fill="00FF00"/>
        </w:rPr>
        <w:t>disappointed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If</w:t>
      </w:r>
      <w:r>
        <w:rPr>
          <w:rFonts w:ascii="Calibri" w:hAnsi="Calibri" w:cs="Calibri"/>
          <w:color w:val="000000"/>
          <w:sz w:val="22"/>
          <w:szCs w:val="22"/>
          <w:u w:val="single"/>
        </w:rPr>
        <w:t xml:space="preserve"> these </w:t>
      </w:r>
      <w:r>
        <w:rPr>
          <w:rFonts w:ascii="Calibri" w:hAnsi="Calibri" w:cs="Calibri"/>
          <w:color w:val="000000"/>
          <w:sz w:val="22"/>
          <w:szCs w:val="22"/>
          <w:u w:val="single"/>
          <w:shd w:val="clear" w:color="auto" w:fill="00FF00"/>
        </w:rPr>
        <w:t>talks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fail</w:t>
      </w:r>
      <w:r>
        <w:rPr>
          <w:rFonts w:ascii="Calibri" w:hAnsi="Calibri" w:cs="Calibri"/>
          <w:color w:val="000000"/>
          <w:sz w:val="22"/>
          <w:szCs w:val="22"/>
          <w:u w:val="single"/>
        </w:rPr>
        <w:t xml:space="preserve"> or </w:t>
      </w:r>
      <w:r>
        <w:rPr>
          <w:rFonts w:ascii="Calibri" w:hAnsi="Calibri" w:cs="Calibri"/>
          <w:b/>
          <w:bCs/>
          <w:color w:val="000000"/>
          <w:sz w:val="22"/>
          <w:szCs w:val="22"/>
          <w:u w:val="single"/>
        </w:rPr>
        <w:t>lead to frustration</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00FF00"/>
        </w:rPr>
        <w:t xml:space="preserve">temptation to </w:t>
      </w:r>
      <w:r>
        <w:rPr>
          <w:rFonts w:ascii="Calibri" w:hAnsi="Calibri" w:cs="Calibri"/>
          <w:b/>
          <w:bCs/>
          <w:color w:val="000000"/>
          <w:sz w:val="22"/>
          <w:szCs w:val="22"/>
          <w:u w:val="single"/>
        </w:rPr>
        <w:t xml:space="preserve">resort to </w:t>
      </w:r>
      <w:r>
        <w:rPr>
          <w:rFonts w:ascii="Calibri" w:hAnsi="Calibri" w:cs="Calibri"/>
          <w:b/>
          <w:bCs/>
          <w:color w:val="000000"/>
          <w:sz w:val="22"/>
          <w:szCs w:val="22"/>
          <w:u w:val="single"/>
          <w:shd w:val="clear" w:color="auto" w:fill="00FF00"/>
        </w:rPr>
        <w:t>military force</w:t>
      </w:r>
      <w:r>
        <w:rPr>
          <w:rFonts w:ascii="Calibri" w:hAnsi="Calibri" w:cs="Calibri"/>
          <w:color w:val="000000"/>
          <w:sz w:val="22"/>
          <w:szCs w:val="22"/>
          <w:u w:val="single"/>
          <w:shd w:val="clear" w:color="auto" w:fill="00FF00"/>
        </w:rPr>
        <w:t xml:space="preserve"> could </w:t>
      </w:r>
      <w:r>
        <w:rPr>
          <w:rFonts w:ascii="Calibri" w:hAnsi="Calibri" w:cs="Calibri"/>
          <w:b/>
          <w:bCs/>
          <w:color w:val="000000"/>
          <w:sz w:val="22"/>
          <w:szCs w:val="22"/>
          <w:u w:val="single"/>
          <w:shd w:val="clear" w:color="auto" w:fill="00FF00"/>
        </w:rPr>
        <w:t>ratchet up</w:t>
      </w:r>
      <w:r>
        <w:rPr>
          <w:rFonts w:ascii="Calibri" w:hAnsi="Calibri" w:cs="Calibri"/>
          <w:b/>
          <w:bCs/>
          <w:color w:val="000000"/>
          <w:sz w:val="22"/>
          <w:szCs w:val="22"/>
          <w:u w:val="single"/>
        </w:rPr>
        <w:t xml:space="preserve"> quickly</w:t>
      </w:r>
      <w:r>
        <w:rPr>
          <w:rFonts w:ascii="Calibri" w:hAnsi="Calibri" w:cs="Calibri"/>
          <w:color w:val="000000"/>
          <w:sz w:val="22"/>
          <w:szCs w:val="22"/>
          <w:u w:val="single"/>
        </w:rPr>
        <w:t xml:space="preserve">. And </w:t>
      </w:r>
      <w:r>
        <w:rPr>
          <w:rFonts w:ascii="Calibri" w:hAnsi="Calibri" w:cs="Calibri"/>
          <w:color w:val="000000"/>
          <w:sz w:val="22"/>
          <w:szCs w:val="22"/>
          <w:u w:val="single"/>
          <w:shd w:val="clear" w:color="auto" w:fill="00FF00"/>
        </w:rPr>
        <w:t>if</w:t>
      </w:r>
      <w:r>
        <w:rPr>
          <w:rFonts w:ascii="Calibri" w:hAnsi="Calibri" w:cs="Calibri"/>
          <w:color w:val="000000"/>
          <w:sz w:val="22"/>
          <w:szCs w:val="22"/>
          <w:u w:val="single"/>
        </w:rPr>
        <w:t xml:space="preserve"> such </w:t>
      </w:r>
      <w:r>
        <w:rPr>
          <w:rFonts w:ascii="Calibri" w:hAnsi="Calibri" w:cs="Calibri"/>
          <w:b/>
          <w:bCs/>
          <w:color w:val="000000"/>
          <w:sz w:val="22"/>
          <w:szCs w:val="22"/>
          <w:u w:val="single"/>
          <w:shd w:val="clear" w:color="auto" w:fill="00FF00"/>
        </w:rPr>
        <w:t>direct engagement</w:t>
      </w:r>
      <w:r>
        <w:rPr>
          <w:rFonts w:ascii="Calibri" w:hAnsi="Calibri" w:cs="Calibri"/>
          <w:color w:val="000000"/>
          <w:sz w:val="22"/>
          <w:szCs w:val="22"/>
          <w:u w:val="single"/>
        </w:rPr>
        <w:t xml:space="preserve"> efforts </w:t>
      </w:r>
      <w:r>
        <w:rPr>
          <w:rFonts w:ascii="Calibri" w:hAnsi="Calibri" w:cs="Calibri"/>
          <w:b/>
          <w:bCs/>
          <w:color w:val="000000"/>
          <w:sz w:val="22"/>
          <w:szCs w:val="22"/>
          <w:u w:val="single"/>
          <w:shd w:val="clear" w:color="auto" w:fill="00FF00"/>
        </w:rPr>
        <w:t>fall short</w:t>
      </w:r>
      <w:r>
        <w:rPr>
          <w:rFonts w:ascii="Calibri" w:hAnsi="Calibri" w:cs="Calibri"/>
          <w:b/>
          <w:bCs/>
          <w:color w:val="000000"/>
          <w:sz w:val="22"/>
          <w:szCs w:val="22"/>
          <w:u w:val="single"/>
        </w:rPr>
        <w:t xml:space="preserve"> of expectations</w:t>
      </w:r>
      <w:r>
        <w:rPr>
          <w:rFonts w:ascii="Calibri" w:hAnsi="Calibri" w:cs="Calibri"/>
          <w:color w:val="000000"/>
          <w:sz w:val="22"/>
          <w:szCs w:val="22"/>
          <w:u w:val="single"/>
        </w:rPr>
        <w:t>,</w:t>
      </w:r>
      <w:r>
        <w:rPr>
          <w:rFonts w:ascii="Calibri" w:hAnsi="Calibri" w:cs="Calibri"/>
          <w:color w:val="000000"/>
          <w:sz w:val="14"/>
          <w:szCs w:val="14"/>
        </w:rPr>
        <w:t xml:space="preserve"> </w:t>
      </w:r>
      <w:r>
        <w:rPr>
          <w:rFonts w:ascii="Calibri" w:hAnsi="Calibri" w:cs="Calibri"/>
          <w:b/>
          <w:bCs/>
          <w:color w:val="000000"/>
          <w:sz w:val="22"/>
          <w:szCs w:val="22"/>
          <w:u w:val="single"/>
        </w:rPr>
        <w:t xml:space="preserve">international </w:t>
      </w:r>
      <w:r>
        <w:rPr>
          <w:rFonts w:ascii="Calibri" w:hAnsi="Calibri" w:cs="Calibri"/>
          <w:b/>
          <w:bCs/>
          <w:color w:val="000000"/>
          <w:sz w:val="22"/>
          <w:szCs w:val="22"/>
          <w:u w:val="single"/>
          <w:shd w:val="clear" w:color="auto" w:fill="00FF00"/>
        </w:rPr>
        <w:t>arbitration might provide</w:t>
      </w:r>
      <w:r>
        <w:rPr>
          <w:rFonts w:ascii="Calibri" w:hAnsi="Calibri" w:cs="Calibri"/>
          <w:b/>
          <w:bCs/>
          <w:color w:val="000000"/>
          <w:sz w:val="22"/>
          <w:szCs w:val="22"/>
          <w:u w:val="single"/>
        </w:rPr>
        <w:t xml:space="preserve"> – </w:t>
      </w:r>
      <w:r>
        <w:rPr>
          <w:rFonts w:ascii="Calibri" w:hAnsi="Calibri" w:cs="Calibri"/>
          <w:b/>
          <w:bCs/>
          <w:color w:val="000000"/>
          <w:sz w:val="22"/>
          <w:szCs w:val="22"/>
          <w:u w:val="single"/>
          <w:shd w:val="clear" w:color="auto" w:fill="00FF00"/>
        </w:rPr>
        <w:t>as</w:t>
      </w:r>
      <w:r>
        <w:rPr>
          <w:rFonts w:ascii="Calibri" w:hAnsi="Calibri" w:cs="Calibri"/>
          <w:b/>
          <w:bCs/>
          <w:color w:val="000000"/>
          <w:sz w:val="22"/>
          <w:szCs w:val="22"/>
          <w:u w:val="single"/>
        </w:rPr>
        <w:t xml:space="preserve"> it has </w:t>
      </w:r>
      <w:r>
        <w:rPr>
          <w:rFonts w:ascii="Calibri" w:hAnsi="Calibri" w:cs="Calibri"/>
          <w:b/>
          <w:bCs/>
          <w:color w:val="000000"/>
          <w:sz w:val="22"/>
          <w:szCs w:val="22"/>
          <w:u w:val="single"/>
          <w:shd w:val="clear" w:color="auto" w:fill="00FF00"/>
        </w:rPr>
        <w:t>in the past</w:t>
      </w:r>
      <w:r>
        <w:rPr>
          <w:rFonts w:ascii="Calibri" w:hAnsi="Calibri" w:cs="Calibri"/>
          <w:b/>
          <w:bCs/>
          <w:color w:val="000000"/>
          <w:sz w:val="22"/>
          <w:szCs w:val="22"/>
          <w:u w:val="single"/>
        </w:rPr>
        <w:t xml:space="preserve"> – an </w:t>
      </w:r>
      <w:r>
        <w:rPr>
          <w:rFonts w:ascii="Calibri" w:hAnsi="Calibri" w:cs="Calibri"/>
          <w:b/>
          <w:bCs/>
          <w:color w:val="000000"/>
          <w:sz w:val="22"/>
          <w:szCs w:val="22"/>
          <w:u w:val="single"/>
          <w:shd w:val="clear" w:color="auto" w:fill="00FF00"/>
        </w:rPr>
        <w:t>alt</w:t>
      </w:r>
      <w:r>
        <w:rPr>
          <w:rFonts w:ascii="Calibri" w:hAnsi="Calibri" w:cs="Calibri"/>
          <w:b/>
          <w:bCs/>
          <w:color w:val="000000"/>
          <w:sz w:val="22"/>
          <w:szCs w:val="22"/>
          <w:u w:val="single"/>
        </w:rPr>
        <w:t>ernative</w:t>
      </w:r>
      <w:r>
        <w:rPr>
          <w:rFonts w:ascii="Calibri" w:hAnsi="Calibri" w:cs="Calibri"/>
          <w:b/>
          <w:bCs/>
          <w:color w:val="000000"/>
          <w:sz w:val="22"/>
          <w:szCs w:val="22"/>
          <w:u w:val="single"/>
          <w:shd w:val="clear" w:color="auto" w:fill="00FF00"/>
        </w:rPr>
        <w:t xml:space="preserve"> to conflict</w:t>
      </w:r>
      <w:r>
        <w:rPr>
          <w:rFonts w:ascii="Calibri" w:hAnsi="Calibri" w:cs="Calibri"/>
          <w:color w:val="000000"/>
          <w:sz w:val="22"/>
          <w:szCs w:val="22"/>
          <w:u w:val="single"/>
        </w:rPr>
        <w:t>.</w:t>
      </w:r>
      <w:r>
        <w:rPr>
          <w:rFonts w:ascii="Calibri" w:hAnsi="Calibri" w:cs="Calibri"/>
          <w:b/>
          <w:bCs/>
          <w:color w:val="000000"/>
          <w:sz w:val="22"/>
          <w:szCs w:val="22"/>
          <w:u w:val="single"/>
        </w:rPr>
        <w:t xml:space="preserve"> </w:t>
      </w:r>
      <w:r>
        <w:rPr>
          <w:rFonts w:ascii="Calibri" w:hAnsi="Calibri" w:cs="Calibri"/>
          <w:color w:val="000000"/>
          <w:sz w:val="22"/>
          <w:szCs w:val="22"/>
          <w:u w:val="single"/>
        </w:rPr>
        <w:t xml:space="preserve">As </w:t>
      </w:r>
      <w:r>
        <w:rPr>
          <w:rFonts w:ascii="Calibri" w:hAnsi="Calibri" w:cs="Calibri"/>
          <w:b/>
          <w:bCs/>
          <w:color w:val="000000"/>
          <w:sz w:val="22"/>
          <w:szCs w:val="22"/>
          <w:u w:val="single"/>
        </w:rPr>
        <w:t>scholars who study international law and Asian politics</w:t>
      </w:r>
      <w:r>
        <w:rPr>
          <w:rFonts w:ascii="Calibri" w:hAnsi="Calibri" w:cs="Calibri"/>
          <w:color w:val="000000"/>
          <w:sz w:val="22"/>
          <w:szCs w:val="22"/>
          <w:u w:val="single"/>
        </w:rPr>
        <w:t xml:space="preserve">, our question is: Could </w:t>
      </w:r>
      <w:r>
        <w:rPr>
          <w:rFonts w:ascii="Calibri" w:hAnsi="Calibri" w:cs="Calibri"/>
          <w:b/>
          <w:bCs/>
          <w:color w:val="000000"/>
          <w:sz w:val="22"/>
          <w:szCs w:val="22"/>
          <w:u w:val="single"/>
        </w:rPr>
        <w:t>arbitration</w:t>
      </w:r>
      <w:r>
        <w:rPr>
          <w:rFonts w:ascii="Calibri" w:hAnsi="Calibri" w:cs="Calibri"/>
          <w:color w:val="000000"/>
          <w:sz w:val="14"/>
          <w:szCs w:val="14"/>
        </w:rPr>
        <w:t xml:space="preserve"> help </w:t>
      </w:r>
      <w:r>
        <w:rPr>
          <w:rFonts w:ascii="Calibri" w:hAnsi="Calibri" w:cs="Calibri"/>
          <w:b/>
          <w:bCs/>
          <w:color w:val="000000"/>
          <w:sz w:val="22"/>
          <w:szCs w:val="22"/>
          <w:u w:val="single"/>
        </w:rPr>
        <w:t>resolve the present crisis</w:t>
      </w:r>
      <w:r>
        <w:rPr>
          <w:rFonts w:ascii="Calibri" w:hAnsi="Calibri" w:cs="Calibri"/>
          <w:color w:val="000000"/>
          <w:sz w:val="22"/>
          <w:szCs w:val="22"/>
          <w:u w:val="single"/>
        </w:rPr>
        <w:t xml:space="preserve"> with </w:t>
      </w:r>
      <w:r>
        <w:rPr>
          <w:rFonts w:ascii="Calibri" w:hAnsi="Calibri" w:cs="Calibri"/>
          <w:b/>
          <w:bCs/>
          <w:color w:val="000000"/>
          <w:sz w:val="22"/>
          <w:szCs w:val="22"/>
          <w:u w:val="single"/>
        </w:rPr>
        <w:t>North Korea?</w:t>
      </w:r>
      <w:r>
        <w:rPr>
          <w:rFonts w:ascii="Calibri" w:hAnsi="Calibri" w:cs="Calibri"/>
          <w:color w:val="000000"/>
          <w:sz w:val="22"/>
          <w:szCs w:val="22"/>
          <w:u w:val="single"/>
        </w:rPr>
        <w:t xml:space="preserve"> </w:t>
      </w:r>
      <w:r>
        <w:rPr>
          <w:rFonts w:ascii="Calibri" w:hAnsi="Calibri" w:cs="Calibri"/>
          <w:color w:val="000000"/>
          <w:sz w:val="14"/>
          <w:szCs w:val="14"/>
        </w:rPr>
        <w:t xml:space="preserve">We have been here before </w:t>
      </w:r>
      <w:proofErr w:type="gramStart"/>
      <w:r>
        <w:rPr>
          <w:rFonts w:ascii="Calibri" w:hAnsi="Calibri" w:cs="Calibri"/>
          <w:color w:val="000000"/>
          <w:sz w:val="22"/>
          <w:szCs w:val="22"/>
          <w:u w:val="single"/>
        </w:rPr>
        <w:t>In</w:t>
      </w:r>
      <w:proofErr w:type="gramEnd"/>
      <w:r>
        <w:rPr>
          <w:rFonts w:ascii="Calibri" w:hAnsi="Calibri" w:cs="Calibri"/>
          <w:color w:val="000000"/>
          <w:sz w:val="22"/>
          <w:szCs w:val="22"/>
          <w:u w:val="single"/>
        </w:rPr>
        <w:t xml:space="preserve"> 1904</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00FF00"/>
        </w:rPr>
        <w:t>war between Russia and the</w:t>
      </w:r>
      <w:r>
        <w:rPr>
          <w:rFonts w:ascii="Calibri" w:hAnsi="Calibri" w:cs="Calibri"/>
          <w:color w:val="000000"/>
          <w:sz w:val="14"/>
          <w:szCs w:val="14"/>
          <w:shd w:val="clear" w:color="auto" w:fill="00FF00"/>
        </w:rPr>
        <w:t xml:space="preserve"> </w:t>
      </w:r>
      <w:r>
        <w:rPr>
          <w:rFonts w:ascii="Calibri" w:hAnsi="Calibri" w:cs="Calibri"/>
          <w:b/>
          <w:bCs/>
          <w:color w:val="000000"/>
          <w:sz w:val="22"/>
          <w:szCs w:val="22"/>
          <w:u w:val="single"/>
          <w:shd w:val="clear" w:color="auto" w:fill="00FF00"/>
        </w:rPr>
        <w:t>U</w:t>
      </w:r>
      <w:r>
        <w:rPr>
          <w:rFonts w:ascii="Calibri" w:hAnsi="Calibri" w:cs="Calibri"/>
          <w:color w:val="000000"/>
          <w:sz w:val="14"/>
          <w:szCs w:val="14"/>
        </w:rPr>
        <w:t xml:space="preserve">nited </w:t>
      </w:r>
      <w:r>
        <w:rPr>
          <w:rFonts w:ascii="Calibri" w:hAnsi="Calibri" w:cs="Calibri"/>
          <w:b/>
          <w:bCs/>
          <w:color w:val="000000"/>
          <w:sz w:val="22"/>
          <w:szCs w:val="22"/>
          <w:u w:val="single"/>
          <w:shd w:val="clear" w:color="auto" w:fill="00FF00"/>
        </w:rPr>
        <w:t>K</w:t>
      </w:r>
      <w:r>
        <w:rPr>
          <w:rFonts w:ascii="Calibri" w:hAnsi="Calibri" w:cs="Calibri"/>
          <w:color w:val="000000"/>
          <w:sz w:val="14"/>
          <w:szCs w:val="14"/>
        </w:rPr>
        <w:t xml:space="preserve">ingdom </w:t>
      </w:r>
      <w:r>
        <w:rPr>
          <w:rFonts w:ascii="Calibri" w:hAnsi="Calibri" w:cs="Calibri"/>
          <w:b/>
          <w:bCs/>
          <w:color w:val="000000"/>
          <w:sz w:val="22"/>
          <w:szCs w:val="22"/>
          <w:u w:val="single"/>
          <w:shd w:val="clear" w:color="auto" w:fill="00FF00"/>
        </w:rPr>
        <w:t>appeared imminent</w:t>
      </w:r>
      <w:r>
        <w:rPr>
          <w:rFonts w:ascii="Calibri" w:hAnsi="Calibri" w:cs="Calibri"/>
          <w:color w:val="000000"/>
          <w:sz w:val="22"/>
          <w:szCs w:val="22"/>
          <w:u w:val="single"/>
        </w:rPr>
        <w:t xml:space="preserve"> after the</w:t>
      </w:r>
      <w:r>
        <w:rPr>
          <w:rFonts w:ascii="Calibri" w:hAnsi="Calibri" w:cs="Calibri"/>
          <w:color w:val="000000"/>
          <w:sz w:val="14"/>
          <w:szCs w:val="14"/>
        </w:rPr>
        <w:t xml:space="preserve"> Russian </w:t>
      </w:r>
      <w:r>
        <w:rPr>
          <w:rFonts w:ascii="Calibri" w:hAnsi="Calibri" w:cs="Calibri"/>
          <w:color w:val="000000"/>
          <w:sz w:val="22"/>
          <w:szCs w:val="22"/>
          <w:u w:val="single"/>
        </w:rPr>
        <w:t>Baltic fleet fired on</w:t>
      </w:r>
      <w:r>
        <w:rPr>
          <w:rFonts w:ascii="Calibri" w:hAnsi="Calibri" w:cs="Calibri"/>
          <w:color w:val="000000"/>
          <w:sz w:val="14"/>
          <w:szCs w:val="14"/>
        </w:rPr>
        <w:t xml:space="preserve"> and severely damaged six </w:t>
      </w:r>
      <w:r>
        <w:rPr>
          <w:rFonts w:ascii="Calibri" w:hAnsi="Calibri" w:cs="Calibri"/>
          <w:color w:val="000000"/>
          <w:sz w:val="22"/>
          <w:szCs w:val="22"/>
          <w:u w:val="single"/>
        </w:rPr>
        <w:t>English fishing boats, killing</w:t>
      </w:r>
      <w:r>
        <w:rPr>
          <w:rFonts w:ascii="Calibri" w:hAnsi="Calibri" w:cs="Calibri"/>
          <w:color w:val="000000"/>
          <w:sz w:val="14"/>
          <w:szCs w:val="14"/>
        </w:rPr>
        <w:t xml:space="preserve"> two </w:t>
      </w:r>
      <w:r>
        <w:rPr>
          <w:rFonts w:ascii="Calibri" w:hAnsi="Calibri" w:cs="Calibri"/>
          <w:color w:val="000000"/>
          <w:sz w:val="22"/>
          <w:szCs w:val="22"/>
          <w:u w:val="single"/>
        </w:rPr>
        <w:t>fisherman</w:t>
      </w:r>
      <w:r>
        <w:rPr>
          <w:rFonts w:ascii="Calibri" w:hAnsi="Calibri" w:cs="Calibri"/>
          <w:color w:val="000000"/>
          <w:sz w:val="14"/>
          <w:szCs w:val="14"/>
        </w:rPr>
        <w:t xml:space="preserve"> and wounding six others, on Dogger Bank, </w:t>
      </w:r>
      <w:r>
        <w:rPr>
          <w:rFonts w:ascii="Calibri" w:hAnsi="Calibri" w:cs="Calibri"/>
          <w:color w:val="000000"/>
          <w:sz w:val="22"/>
          <w:szCs w:val="22"/>
          <w:u w:val="single"/>
        </w:rPr>
        <w:t>just a few miles off the coast of England.</w:t>
      </w:r>
      <w:r>
        <w:rPr>
          <w:rFonts w:ascii="Calibri" w:hAnsi="Calibri" w:cs="Calibri"/>
          <w:color w:val="000000"/>
          <w:sz w:val="14"/>
          <w:szCs w:val="14"/>
        </w:rPr>
        <w:t xml:space="preserve"> </w:t>
      </w:r>
      <w:r>
        <w:rPr>
          <w:rFonts w:ascii="Calibri" w:hAnsi="Calibri" w:cs="Calibri"/>
          <w:color w:val="000000"/>
          <w:sz w:val="22"/>
          <w:szCs w:val="22"/>
          <w:u w:val="single"/>
        </w:rPr>
        <w:t xml:space="preserve">The British </w:t>
      </w:r>
      <w:r>
        <w:rPr>
          <w:rFonts w:ascii="Calibri" w:hAnsi="Calibri" w:cs="Calibri"/>
          <w:b/>
          <w:bCs/>
          <w:color w:val="000000"/>
          <w:sz w:val="22"/>
          <w:szCs w:val="22"/>
          <w:u w:val="single"/>
        </w:rPr>
        <w:t>press</w:t>
      </w:r>
      <w:r>
        <w:rPr>
          <w:rFonts w:ascii="Calibri" w:hAnsi="Calibri" w:cs="Calibri"/>
          <w:color w:val="000000"/>
          <w:sz w:val="22"/>
          <w:szCs w:val="22"/>
          <w:u w:val="single"/>
        </w:rPr>
        <w:t xml:space="preserve"> </w:t>
      </w:r>
      <w:r>
        <w:rPr>
          <w:rFonts w:ascii="Calibri" w:hAnsi="Calibri" w:cs="Calibri"/>
          <w:b/>
          <w:bCs/>
          <w:color w:val="000000"/>
          <w:sz w:val="22"/>
          <w:szCs w:val="22"/>
          <w:u w:val="single"/>
        </w:rPr>
        <w:t>demanded</w:t>
      </w:r>
      <w:r>
        <w:rPr>
          <w:rFonts w:ascii="Calibri" w:hAnsi="Calibri" w:cs="Calibri"/>
          <w:color w:val="000000"/>
          <w:sz w:val="22"/>
          <w:szCs w:val="22"/>
          <w:u w:val="single"/>
        </w:rPr>
        <w:t xml:space="preserve"> that the</w:t>
      </w:r>
      <w:r>
        <w:rPr>
          <w:rFonts w:ascii="Calibri" w:hAnsi="Calibri" w:cs="Calibri"/>
          <w:color w:val="000000"/>
          <w:sz w:val="14"/>
          <w:szCs w:val="14"/>
        </w:rPr>
        <w:t xml:space="preserve"> “wretched Baltic </w:t>
      </w:r>
      <w:r>
        <w:rPr>
          <w:rFonts w:ascii="Calibri" w:hAnsi="Calibri" w:cs="Calibri"/>
          <w:color w:val="000000"/>
          <w:sz w:val="22"/>
          <w:szCs w:val="22"/>
          <w:u w:val="single"/>
        </w:rPr>
        <w:t xml:space="preserve">fleet” be </w:t>
      </w:r>
      <w:r>
        <w:rPr>
          <w:rFonts w:ascii="Calibri" w:hAnsi="Calibri" w:cs="Calibri"/>
          <w:b/>
          <w:bCs/>
          <w:color w:val="000000"/>
          <w:sz w:val="22"/>
          <w:szCs w:val="22"/>
          <w:u w:val="single"/>
        </w:rPr>
        <w:t>destroyed</w:t>
      </w:r>
      <w:r>
        <w:rPr>
          <w:rFonts w:ascii="Calibri" w:hAnsi="Calibri" w:cs="Calibri"/>
          <w:color w:val="000000"/>
          <w:sz w:val="22"/>
          <w:szCs w:val="22"/>
          <w:u w:val="single"/>
        </w:rPr>
        <w:t xml:space="preserve">, and the Royal Navy </w:t>
      </w:r>
      <w:r>
        <w:rPr>
          <w:rFonts w:ascii="Calibri" w:hAnsi="Calibri" w:cs="Calibri"/>
          <w:b/>
          <w:bCs/>
          <w:color w:val="000000"/>
          <w:sz w:val="22"/>
          <w:szCs w:val="22"/>
          <w:u w:val="single"/>
        </w:rPr>
        <w:t>eagerly maneuvered</w:t>
      </w:r>
      <w:r>
        <w:rPr>
          <w:rFonts w:ascii="Calibri" w:hAnsi="Calibri" w:cs="Calibri"/>
          <w:color w:val="000000"/>
          <w:sz w:val="14"/>
          <w:szCs w:val="14"/>
        </w:rPr>
        <w:t xml:space="preserve"> </w:t>
      </w:r>
      <w:r>
        <w:rPr>
          <w:rFonts w:ascii="Calibri" w:hAnsi="Calibri" w:cs="Calibri"/>
          <w:color w:val="000000"/>
          <w:sz w:val="22"/>
          <w:szCs w:val="22"/>
          <w:u w:val="single"/>
        </w:rPr>
        <w:t xml:space="preserve">to do just that. </w:t>
      </w:r>
      <w:r>
        <w:rPr>
          <w:rFonts w:ascii="Calibri" w:hAnsi="Calibri" w:cs="Calibri"/>
          <w:b/>
          <w:bCs/>
          <w:color w:val="000000"/>
          <w:sz w:val="22"/>
          <w:szCs w:val="22"/>
          <w:u w:val="single"/>
          <w:shd w:val="clear" w:color="auto" w:fill="00FF00"/>
        </w:rPr>
        <w:t xml:space="preserve">War was avoided </w:t>
      </w:r>
      <w:r>
        <w:rPr>
          <w:rFonts w:ascii="Calibri" w:hAnsi="Calibri" w:cs="Calibri"/>
          <w:b/>
          <w:bCs/>
          <w:color w:val="000000"/>
          <w:sz w:val="22"/>
          <w:szCs w:val="22"/>
          <w:u w:val="single"/>
        </w:rPr>
        <w:t>at the last minute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when</w:t>
      </w:r>
      <w:r>
        <w:rPr>
          <w:rFonts w:ascii="Calibri" w:hAnsi="Calibri" w:cs="Calibri"/>
          <w:color w:val="000000"/>
          <w:sz w:val="22"/>
          <w:szCs w:val="22"/>
          <w:u w:val="single"/>
        </w:rPr>
        <w:t xml:space="preserve"> the </w:t>
      </w:r>
      <w:r>
        <w:rPr>
          <w:rFonts w:ascii="Calibri" w:hAnsi="Calibri" w:cs="Calibri"/>
          <w:b/>
          <w:bCs/>
          <w:color w:val="000000"/>
          <w:sz w:val="22"/>
          <w:szCs w:val="22"/>
          <w:u w:val="single"/>
        </w:rPr>
        <w:t xml:space="preserve">foreign ministers of </w:t>
      </w:r>
      <w:r>
        <w:rPr>
          <w:rFonts w:ascii="Calibri" w:hAnsi="Calibri" w:cs="Calibri"/>
          <w:b/>
          <w:bCs/>
          <w:color w:val="000000"/>
          <w:sz w:val="22"/>
          <w:szCs w:val="22"/>
          <w:u w:val="single"/>
          <w:shd w:val="clear" w:color="auto" w:fill="00FF00"/>
        </w:rPr>
        <w:t>both</w:t>
      </w:r>
      <w:r>
        <w:rPr>
          <w:rFonts w:ascii="Calibri" w:hAnsi="Calibri" w:cs="Calibri"/>
          <w:b/>
          <w:bCs/>
          <w:color w:val="000000"/>
          <w:sz w:val="22"/>
          <w:szCs w:val="22"/>
          <w:u w:val="single"/>
        </w:rPr>
        <w:t xml:space="preserve"> countries </w:t>
      </w:r>
      <w:r>
        <w:rPr>
          <w:rFonts w:ascii="Calibri" w:hAnsi="Calibri" w:cs="Calibri"/>
          <w:b/>
          <w:bCs/>
          <w:color w:val="000000"/>
          <w:sz w:val="22"/>
          <w:szCs w:val="22"/>
          <w:u w:val="single"/>
          <w:shd w:val="clear" w:color="auto" w:fill="00FF00"/>
        </w:rPr>
        <w:t>agreed to arbitration</w:t>
      </w:r>
      <w:r>
        <w:rPr>
          <w:rFonts w:ascii="Calibri" w:hAnsi="Calibri" w:cs="Calibri"/>
          <w:color w:val="000000"/>
          <w:sz w:val="22"/>
          <w:szCs w:val="22"/>
          <w:u w:val="single"/>
        </w:rPr>
        <w:t xml:space="preserve"> presided over by</w:t>
      </w:r>
      <w:r>
        <w:rPr>
          <w:rFonts w:ascii="Calibri" w:hAnsi="Calibri" w:cs="Calibri"/>
          <w:color w:val="000000"/>
          <w:sz w:val="14"/>
          <w:szCs w:val="14"/>
        </w:rPr>
        <w:t xml:space="preserve"> </w:t>
      </w:r>
      <w:r>
        <w:rPr>
          <w:rFonts w:ascii="Calibri" w:hAnsi="Calibri" w:cs="Calibri"/>
          <w:color w:val="000000"/>
          <w:sz w:val="22"/>
          <w:szCs w:val="22"/>
          <w:u w:val="single"/>
        </w:rPr>
        <w:t>commissioners from Britain, Russia, the</w:t>
      </w:r>
      <w:r>
        <w:rPr>
          <w:rFonts w:ascii="Calibri" w:hAnsi="Calibri" w:cs="Calibri"/>
          <w:color w:val="000000"/>
          <w:sz w:val="14"/>
          <w:szCs w:val="14"/>
        </w:rPr>
        <w:t xml:space="preserve"> </w:t>
      </w:r>
      <w:r>
        <w:rPr>
          <w:rFonts w:ascii="Calibri" w:hAnsi="Calibri" w:cs="Calibri"/>
          <w:color w:val="000000"/>
          <w:sz w:val="22"/>
          <w:szCs w:val="22"/>
          <w:u w:val="single"/>
        </w:rPr>
        <w:t>U</w:t>
      </w:r>
      <w:r>
        <w:rPr>
          <w:rFonts w:ascii="Calibri" w:hAnsi="Calibri" w:cs="Calibri"/>
          <w:color w:val="000000"/>
          <w:sz w:val="14"/>
          <w:szCs w:val="14"/>
        </w:rPr>
        <w:t xml:space="preserve">nited </w:t>
      </w:r>
      <w:r>
        <w:rPr>
          <w:rFonts w:ascii="Calibri" w:hAnsi="Calibri" w:cs="Calibri"/>
          <w:color w:val="000000"/>
          <w:sz w:val="22"/>
          <w:szCs w:val="22"/>
          <w:u w:val="single"/>
        </w:rPr>
        <w:t>S</w:t>
      </w:r>
      <w:r>
        <w:rPr>
          <w:rFonts w:ascii="Calibri" w:hAnsi="Calibri" w:cs="Calibri"/>
          <w:color w:val="000000"/>
          <w:sz w:val="14"/>
          <w:szCs w:val="14"/>
        </w:rPr>
        <w:t xml:space="preserve">tates, </w:t>
      </w:r>
      <w:proofErr w:type="gramStart"/>
      <w:r>
        <w:rPr>
          <w:rFonts w:ascii="Calibri" w:hAnsi="Calibri" w:cs="Calibri"/>
          <w:color w:val="000000"/>
          <w:sz w:val="22"/>
          <w:szCs w:val="22"/>
          <w:u w:val="single"/>
        </w:rPr>
        <w:t>France</w:t>
      </w:r>
      <w:proofErr w:type="gramEnd"/>
      <w:r>
        <w:rPr>
          <w:rFonts w:ascii="Calibri" w:hAnsi="Calibri" w:cs="Calibri"/>
          <w:color w:val="000000"/>
          <w:sz w:val="22"/>
          <w:szCs w:val="22"/>
          <w:u w:val="single"/>
        </w:rPr>
        <w:t xml:space="preserve"> and Austria. The result was a four-month interval that </w:t>
      </w:r>
      <w:r>
        <w:rPr>
          <w:rFonts w:ascii="Calibri" w:hAnsi="Calibri" w:cs="Calibri"/>
          <w:b/>
          <w:bCs/>
          <w:color w:val="000000"/>
          <w:sz w:val="22"/>
          <w:szCs w:val="22"/>
          <w:u w:val="single"/>
        </w:rPr>
        <w:t>allowed time for tempers to cool</w:t>
      </w:r>
      <w:r>
        <w:rPr>
          <w:rFonts w:ascii="Calibri" w:hAnsi="Calibri" w:cs="Calibri"/>
          <w:color w:val="000000"/>
          <w:sz w:val="22"/>
          <w:szCs w:val="22"/>
          <w:u w:val="single"/>
        </w:rPr>
        <w:t xml:space="preserve"> as well as a </w:t>
      </w:r>
      <w:r>
        <w:rPr>
          <w:rFonts w:ascii="Calibri" w:hAnsi="Calibri" w:cs="Calibri"/>
          <w:b/>
          <w:bCs/>
          <w:color w:val="000000"/>
          <w:sz w:val="22"/>
          <w:szCs w:val="22"/>
          <w:u w:val="single"/>
        </w:rPr>
        <w:t>complete inquiry</w:t>
      </w:r>
      <w:r>
        <w:rPr>
          <w:rFonts w:ascii="Calibri" w:hAnsi="Calibri" w:cs="Calibri"/>
          <w:color w:val="000000"/>
          <w:sz w:val="14"/>
          <w:szCs w:val="14"/>
        </w:rPr>
        <w:t xml:space="preserve"> </w:t>
      </w:r>
      <w:r>
        <w:rPr>
          <w:rFonts w:ascii="Calibri" w:hAnsi="Calibri" w:cs="Calibri"/>
          <w:color w:val="000000"/>
          <w:sz w:val="22"/>
          <w:szCs w:val="22"/>
          <w:u w:val="single"/>
        </w:rPr>
        <w:t>and</w:t>
      </w:r>
      <w:r>
        <w:rPr>
          <w:rFonts w:ascii="Calibri" w:hAnsi="Calibri" w:cs="Calibri"/>
          <w:color w:val="000000"/>
          <w:sz w:val="14"/>
          <w:szCs w:val="14"/>
        </w:rPr>
        <w:t xml:space="preserve"> an </w:t>
      </w:r>
      <w:r>
        <w:rPr>
          <w:rFonts w:ascii="Calibri" w:hAnsi="Calibri" w:cs="Calibri"/>
          <w:color w:val="000000"/>
          <w:sz w:val="22"/>
          <w:szCs w:val="22"/>
          <w:u w:val="single"/>
        </w:rPr>
        <w:t>analysis of the incident</w:t>
      </w:r>
      <w:r>
        <w:rPr>
          <w:rFonts w:ascii="Calibri" w:hAnsi="Calibri" w:cs="Calibri"/>
          <w:color w:val="000000"/>
          <w:sz w:val="14"/>
          <w:szCs w:val="14"/>
        </w:rPr>
        <w:t xml:space="preserve">. </w:t>
      </w:r>
      <w:r>
        <w:rPr>
          <w:rFonts w:ascii="Calibri" w:hAnsi="Calibri" w:cs="Calibri"/>
          <w:b/>
          <w:bCs/>
          <w:color w:val="000000"/>
          <w:sz w:val="22"/>
          <w:szCs w:val="22"/>
          <w:u w:val="single"/>
        </w:rPr>
        <w:t>Ultimately Russia paid damages</w:t>
      </w:r>
      <w:r>
        <w:rPr>
          <w:rFonts w:ascii="Calibri" w:hAnsi="Calibri" w:cs="Calibri"/>
          <w:color w:val="000000"/>
          <w:sz w:val="14"/>
          <w:szCs w:val="14"/>
        </w:rPr>
        <w:t xml:space="preserve"> for the incident on Dogger Bank, </w:t>
      </w:r>
      <w:r>
        <w:rPr>
          <w:rFonts w:ascii="Calibri" w:hAnsi="Calibri" w:cs="Calibri"/>
          <w:color w:val="000000"/>
          <w:sz w:val="22"/>
          <w:szCs w:val="22"/>
          <w:u w:val="single"/>
        </w:rPr>
        <w:t xml:space="preserve">and </w:t>
      </w:r>
      <w:r>
        <w:rPr>
          <w:rFonts w:ascii="Calibri" w:hAnsi="Calibri" w:cs="Calibri"/>
          <w:b/>
          <w:bCs/>
          <w:color w:val="000000"/>
          <w:sz w:val="22"/>
          <w:szCs w:val="22"/>
          <w:u w:val="single"/>
        </w:rPr>
        <w:t>the U.K. and Russian governments were both able to step away from war while saving face</w:t>
      </w:r>
      <w:r>
        <w:rPr>
          <w:rFonts w:ascii="Calibri" w:hAnsi="Calibri" w:cs="Calibri"/>
          <w:color w:val="000000"/>
          <w:sz w:val="22"/>
          <w:szCs w:val="22"/>
          <w:u w:val="single"/>
        </w:rPr>
        <w:t xml:space="preserve"> with their public.</w:t>
      </w:r>
      <w:r>
        <w:rPr>
          <w:rFonts w:ascii="Calibri" w:hAnsi="Calibri" w:cs="Calibri"/>
          <w:color w:val="000000"/>
          <w:sz w:val="14"/>
          <w:szCs w:val="14"/>
        </w:rPr>
        <w:t xml:space="preserve"> A positive track </w:t>
      </w:r>
      <w:proofErr w:type="gramStart"/>
      <w:r>
        <w:rPr>
          <w:rFonts w:ascii="Calibri" w:hAnsi="Calibri" w:cs="Calibri"/>
          <w:color w:val="000000"/>
          <w:sz w:val="14"/>
          <w:szCs w:val="14"/>
        </w:rPr>
        <w:t>record</w:t>
      </w:r>
      <w:proofErr w:type="gramEnd"/>
      <w:r>
        <w:rPr>
          <w:rFonts w:ascii="Calibri" w:hAnsi="Calibri" w:cs="Calibri"/>
          <w:color w:val="000000"/>
          <w:sz w:val="14"/>
          <w:szCs w:val="14"/>
        </w:rPr>
        <w:t xml:space="preserve"> </w:t>
      </w:r>
      <w:r>
        <w:rPr>
          <w:rFonts w:ascii="Calibri" w:hAnsi="Calibri" w:cs="Calibri"/>
          <w:color w:val="000000"/>
          <w:sz w:val="22"/>
          <w:szCs w:val="22"/>
          <w:u w:val="single"/>
        </w:rPr>
        <w:t xml:space="preserve">The </w:t>
      </w:r>
      <w:r>
        <w:rPr>
          <w:rFonts w:ascii="Calibri" w:hAnsi="Calibri" w:cs="Calibri"/>
          <w:b/>
          <w:bCs/>
          <w:color w:val="000000"/>
          <w:sz w:val="22"/>
          <w:szCs w:val="22"/>
          <w:u w:val="single"/>
        </w:rPr>
        <w:t>United States, too, has been party</w:t>
      </w:r>
      <w:r>
        <w:rPr>
          <w:rFonts w:ascii="Calibri" w:hAnsi="Calibri" w:cs="Calibri"/>
          <w:color w:val="000000"/>
          <w:sz w:val="22"/>
          <w:szCs w:val="22"/>
          <w:u w:val="single"/>
        </w:rPr>
        <w:t xml:space="preserve"> to disputes settled by arbitration. The most prominent</w:t>
      </w:r>
      <w:r>
        <w:rPr>
          <w:rFonts w:ascii="Calibri" w:hAnsi="Calibri" w:cs="Calibri"/>
          <w:color w:val="000000"/>
          <w:sz w:val="14"/>
          <w:szCs w:val="14"/>
        </w:rPr>
        <w:t xml:space="preserve"> of these </w:t>
      </w:r>
      <w:r>
        <w:rPr>
          <w:rFonts w:ascii="Calibri" w:hAnsi="Calibri" w:cs="Calibri"/>
          <w:color w:val="000000"/>
          <w:sz w:val="22"/>
          <w:szCs w:val="22"/>
          <w:u w:val="single"/>
        </w:rPr>
        <w:t>are the “</w:t>
      </w:r>
      <w:r>
        <w:rPr>
          <w:rFonts w:ascii="Calibri" w:hAnsi="Calibri" w:cs="Calibri"/>
          <w:b/>
          <w:bCs/>
          <w:color w:val="000000"/>
          <w:sz w:val="22"/>
          <w:szCs w:val="22"/>
          <w:u w:val="single"/>
        </w:rPr>
        <w:t>Alabama claims</w:t>
      </w:r>
      <w:r>
        <w:rPr>
          <w:rFonts w:ascii="Calibri" w:hAnsi="Calibri" w:cs="Calibri"/>
          <w:color w:val="000000"/>
          <w:sz w:val="22"/>
          <w:szCs w:val="22"/>
          <w:u w:val="single"/>
        </w:rPr>
        <w:t>” in which the U.S. – after the Civil War – demanded reparations from the U.K. for having supplied and armed Confederate ships</w:t>
      </w:r>
      <w:r>
        <w:rPr>
          <w:rFonts w:ascii="Calibri" w:hAnsi="Calibri" w:cs="Calibri"/>
          <w:color w:val="000000"/>
          <w:sz w:val="14"/>
          <w:szCs w:val="14"/>
        </w:rPr>
        <w:t xml:space="preserve"> such as the CSS Alabama, </w:t>
      </w:r>
      <w:r>
        <w:rPr>
          <w:rFonts w:ascii="Calibri" w:hAnsi="Calibri" w:cs="Calibri"/>
          <w:color w:val="000000"/>
          <w:sz w:val="22"/>
          <w:szCs w:val="22"/>
          <w:u w:val="single"/>
        </w:rPr>
        <w:t>despite being ostensibly neutral</w:t>
      </w:r>
      <w:r>
        <w:rPr>
          <w:rFonts w:ascii="Calibri" w:hAnsi="Calibri" w:cs="Calibri"/>
          <w:color w:val="000000"/>
          <w:sz w:val="14"/>
          <w:szCs w:val="14"/>
        </w:rPr>
        <w:t xml:space="preserve">. These “Confederate raiders” had caused millions in damages to American shipping. </w:t>
      </w:r>
      <w:r>
        <w:rPr>
          <w:rFonts w:ascii="Calibri" w:hAnsi="Calibri" w:cs="Calibri"/>
          <w:b/>
          <w:bCs/>
          <w:color w:val="000000"/>
          <w:sz w:val="22"/>
          <w:szCs w:val="22"/>
          <w:u w:val="single"/>
        </w:rPr>
        <w:t>Such was the tension</w:t>
      </w:r>
      <w:r>
        <w:rPr>
          <w:rFonts w:ascii="Calibri" w:hAnsi="Calibri" w:cs="Calibri"/>
          <w:color w:val="000000"/>
          <w:sz w:val="14"/>
          <w:szCs w:val="14"/>
        </w:rPr>
        <w:t xml:space="preserve"> </w:t>
      </w:r>
      <w:r>
        <w:rPr>
          <w:rFonts w:ascii="Calibri" w:hAnsi="Calibri" w:cs="Calibri"/>
          <w:color w:val="000000"/>
          <w:sz w:val="22"/>
          <w:szCs w:val="22"/>
          <w:u w:val="single"/>
        </w:rPr>
        <w:t>between the two countries that</w:t>
      </w:r>
      <w:r>
        <w:rPr>
          <w:rFonts w:ascii="Calibri" w:hAnsi="Calibri" w:cs="Calibri"/>
          <w:color w:val="000000"/>
          <w:sz w:val="14"/>
          <w:szCs w:val="14"/>
        </w:rPr>
        <w:t xml:space="preserve"> some </w:t>
      </w:r>
      <w:r>
        <w:rPr>
          <w:rFonts w:ascii="Calibri" w:hAnsi="Calibri" w:cs="Calibri"/>
          <w:b/>
          <w:bCs/>
          <w:color w:val="000000"/>
          <w:sz w:val="22"/>
          <w:szCs w:val="22"/>
          <w:u w:val="single"/>
        </w:rPr>
        <w:t>American politicians suggested that the U.S. annex Canada</w:t>
      </w:r>
      <w:r>
        <w:rPr>
          <w:rFonts w:ascii="Calibri" w:hAnsi="Calibri" w:cs="Calibri"/>
          <w:color w:val="000000"/>
          <w:sz w:val="22"/>
          <w:szCs w:val="22"/>
          <w:u w:val="single"/>
        </w:rPr>
        <w:t xml:space="preserve">, which was then under British rule. </w:t>
      </w:r>
      <w:r>
        <w:rPr>
          <w:rFonts w:ascii="Calibri" w:hAnsi="Calibri" w:cs="Calibri"/>
          <w:b/>
          <w:bCs/>
          <w:color w:val="000000"/>
          <w:sz w:val="22"/>
          <w:szCs w:val="22"/>
          <w:u w:val="single"/>
        </w:rPr>
        <w:t xml:space="preserve">Instead, diplomacy </w:t>
      </w:r>
      <w:proofErr w:type="gramStart"/>
      <w:r>
        <w:rPr>
          <w:rFonts w:ascii="Calibri" w:hAnsi="Calibri" w:cs="Calibri"/>
          <w:b/>
          <w:bCs/>
          <w:color w:val="000000"/>
          <w:sz w:val="22"/>
          <w:szCs w:val="22"/>
          <w:u w:val="single"/>
        </w:rPr>
        <w:t>prevailed</w:t>
      </w:r>
      <w:proofErr w:type="gramEnd"/>
      <w:r>
        <w:rPr>
          <w:rFonts w:ascii="Calibri" w:hAnsi="Calibri" w:cs="Calibri"/>
          <w:color w:val="000000"/>
          <w:sz w:val="14"/>
          <w:szCs w:val="14"/>
        </w:rPr>
        <w:t xml:space="preserve"> </w:t>
      </w:r>
      <w:r>
        <w:rPr>
          <w:rFonts w:ascii="Calibri" w:hAnsi="Calibri" w:cs="Calibri"/>
          <w:color w:val="000000"/>
          <w:sz w:val="22"/>
          <w:szCs w:val="22"/>
          <w:u w:val="single"/>
        </w:rPr>
        <w:t xml:space="preserve">and the U.S. and the U.K. finally </w:t>
      </w:r>
      <w:r>
        <w:rPr>
          <w:rFonts w:ascii="Calibri" w:hAnsi="Calibri" w:cs="Calibri"/>
          <w:b/>
          <w:bCs/>
          <w:color w:val="000000"/>
          <w:sz w:val="22"/>
          <w:szCs w:val="22"/>
          <w:u w:val="single"/>
        </w:rPr>
        <w:t>agreed</w:t>
      </w:r>
      <w:r>
        <w:rPr>
          <w:rFonts w:ascii="Calibri" w:hAnsi="Calibri" w:cs="Calibri"/>
          <w:color w:val="000000"/>
          <w:sz w:val="14"/>
          <w:szCs w:val="14"/>
        </w:rPr>
        <w:t xml:space="preserve"> in 1871 </w:t>
      </w:r>
      <w:r>
        <w:rPr>
          <w:rFonts w:ascii="Calibri" w:hAnsi="Calibri" w:cs="Calibri"/>
          <w:b/>
          <w:bCs/>
          <w:color w:val="000000"/>
          <w:sz w:val="22"/>
          <w:szCs w:val="22"/>
          <w:u w:val="single"/>
        </w:rPr>
        <w:t>to an arbitration panel</w:t>
      </w:r>
      <w:r>
        <w:rPr>
          <w:rFonts w:ascii="Calibri" w:hAnsi="Calibri" w:cs="Calibri"/>
          <w:color w:val="000000"/>
          <w:sz w:val="14"/>
          <w:szCs w:val="14"/>
        </w:rPr>
        <w:t xml:space="preserve"> – composed of Switzerland, Italy, Brazil, U.S. and the U.K. – </w:t>
      </w:r>
      <w:r>
        <w:rPr>
          <w:rFonts w:ascii="Calibri" w:hAnsi="Calibri" w:cs="Calibri"/>
          <w:color w:val="000000"/>
          <w:sz w:val="22"/>
          <w:szCs w:val="22"/>
          <w:u w:val="single"/>
        </w:rPr>
        <w:t xml:space="preserve">that awarded US$15 million to Washington and, </w:t>
      </w:r>
      <w:r>
        <w:rPr>
          <w:rFonts w:ascii="Calibri" w:hAnsi="Calibri" w:cs="Calibri"/>
          <w:b/>
          <w:bCs/>
          <w:color w:val="000000"/>
          <w:sz w:val="22"/>
          <w:szCs w:val="22"/>
          <w:u w:val="single"/>
        </w:rPr>
        <w:t>critically</w:t>
      </w:r>
      <w:r>
        <w:rPr>
          <w:rFonts w:ascii="Calibri" w:hAnsi="Calibri" w:cs="Calibri"/>
          <w:color w:val="000000"/>
          <w:sz w:val="22"/>
          <w:szCs w:val="22"/>
          <w:u w:val="single"/>
        </w:rPr>
        <w:t xml:space="preserve">, also </w:t>
      </w:r>
      <w:r>
        <w:rPr>
          <w:rFonts w:ascii="Calibri" w:hAnsi="Calibri" w:cs="Calibri"/>
          <w:b/>
          <w:bCs/>
          <w:color w:val="000000"/>
          <w:sz w:val="22"/>
          <w:szCs w:val="22"/>
          <w:u w:val="single"/>
        </w:rPr>
        <w:t>set the stage for a lasting peace between the two countries. After this arbitration</w:t>
      </w:r>
      <w:r>
        <w:rPr>
          <w:rFonts w:ascii="Calibri" w:hAnsi="Calibri" w:cs="Calibri"/>
          <w:color w:val="000000"/>
          <w:sz w:val="22"/>
          <w:szCs w:val="22"/>
          <w:u w:val="single"/>
        </w:rPr>
        <w:t>, politicians</w:t>
      </w:r>
      <w:r>
        <w:rPr>
          <w:rFonts w:ascii="Calibri" w:hAnsi="Calibri" w:cs="Calibri"/>
          <w:color w:val="000000"/>
          <w:sz w:val="14"/>
          <w:szCs w:val="14"/>
        </w:rPr>
        <w:t xml:space="preserve">, including Ulysses S. Grant, </w:t>
      </w:r>
      <w:r>
        <w:rPr>
          <w:rFonts w:ascii="Calibri" w:hAnsi="Calibri" w:cs="Calibri"/>
          <w:color w:val="000000"/>
          <w:sz w:val="22"/>
          <w:szCs w:val="22"/>
          <w:u w:val="single"/>
        </w:rPr>
        <w:t xml:space="preserve">thought </w:t>
      </w:r>
      <w:r>
        <w:rPr>
          <w:rFonts w:ascii="Calibri" w:hAnsi="Calibri" w:cs="Calibri"/>
          <w:b/>
          <w:bCs/>
          <w:color w:val="000000"/>
          <w:sz w:val="22"/>
          <w:szCs w:val="22"/>
          <w:u w:val="single"/>
        </w:rPr>
        <w:t>the world could</w:t>
      </w:r>
      <w:r>
        <w:rPr>
          <w:rFonts w:ascii="Calibri" w:hAnsi="Calibri" w:cs="Calibri"/>
          <w:color w:val="000000"/>
          <w:sz w:val="14"/>
          <w:szCs w:val="14"/>
        </w:rPr>
        <w:t xml:space="preserve"> be </w:t>
      </w:r>
      <w:r>
        <w:rPr>
          <w:rFonts w:ascii="Calibri" w:hAnsi="Calibri" w:cs="Calibri"/>
          <w:b/>
          <w:bCs/>
          <w:color w:val="000000"/>
          <w:sz w:val="22"/>
          <w:szCs w:val="22"/>
          <w:u w:val="single"/>
        </w:rPr>
        <w:t>enter</w:t>
      </w:r>
      <w:r>
        <w:rPr>
          <w:rFonts w:ascii="Calibri" w:hAnsi="Calibri" w:cs="Calibri"/>
          <w:color w:val="000000"/>
          <w:sz w:val="14"/>
          <w:szCs w:val="14"/>
        </w:rPr>
        <w:t xml:space="preserve">ing </w:t>
      </w:r>
      <w:r>
        <w:rPr>
          <w:rFonts w:ascii="Calibri" w:hAnsi="Calibri" w:cs="Calibri"/>
          <w:b/>
          <w:bCs/>
          <w:color w:val="000000"/>
          <w:sz w:val="22"/>
          <w:szCs w:val="22"/>
          <w:u w:val="single"/>
        </w:rPr>
        <w:t>an “epoch</w:t>
      </w:r>
      <w:r>
        <w:rPr>
          <w:rFonts w:ascii="Calibri" w:hAnsi="Calibri" w:cs="Calibri"/>
          <w:color w:val="000000"/>
          <w:sz w:val="22"/>
          <w:szCs w:val="22"/>
          <w:u w:val="single"/>
        </w:rPr>
        <w:t xml:space="preserve"> when a </w:t>
      </w:r>
      <w:r>
        <w:rPr>
          <w:rFonts w:ascii="Calibri" w:hAnsi="Calibri" w:cs="Calibri"/>
          <w:b/>
          <w:bCs/>
          <w:color w:val="000000"/>
          <w:sz w:val="22"/>
          <w:szCs w:val="22"/>
          <w:u w:val="single"/>
        </w:rPr>
        <w:t>court recognized by all nations</w:t>
      </w:r>
      <w:r>
        <w:rPr>
          <w:rFonts w:ascii="Calibri" w:hAnsi="Calibri" w:cs="Calibri"/>
          <w:color w:val="000000"/>
          <w:sz w:val="22"/>
          <w:szCs w:val="22"/>
          <w:u w:val="single"/>
        </w:rPr>
        <w:t xml:space="preserve"> will </w:t>
      </w:r>
      <w:r>
        <w:rPr>
          <w:rFonts w:ascii="Calibri" w:hAnsi="Calibri" w:cs="Calibri"/>
          <w:b/>
          <w:bCs/>
          <w:color w:val="000000"/>
          <w:sz w:val="22"/>
          <w:szCs w:val="22"/>
          <w:u w:val="single"/>
        </w:rPr>
        <w:t>settle international differences</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so as to</w:t>
      </w:r>
      <w:proofErr w:type="gramEnd"/>
      <w:r>
        <w:rPr>
          <w:rFonts w:ascii="Calibri" w:hAnsi="Calibri" w:cs="Calibri"/>
          <w:color w:val="000000"/>
          <w:sz w:val="22"/>
          <w:szCs w:val="22"/>
          <w:u w:val="single"/>
        </w:rPr>
        <w:t xml:space="preserve"> </w:t>
      </w:r>
      <w:r>
        <w:rPr>
          <w:rFonts w:ascii="Calibri" w:hAnsi="Calibri" w:cs="Calibri"/>
          <w:b/>
          <w:bCs/>
          <w:color w:val="000000"/>
          <w:sz w:val="22"/>
          <w:szCs w:val="22"/>
          <w:u w:val="single"/>
        </w:rPr>
        <w:t>avoid major military conflict</w:t>
      </w:r>
      <w:r>
        <w:rPr>
          <w:rFonts w:ascii="Calibri" w:hAnsi="Calibri" w:cs="Calibri"/>
          <w:color w:val="000000"/>
          <w:sz w:val="22"/>
          <w:szCs w:val="22"/>
          <w:u w:val="single"/>
        </w:rPr>
        <w:t xml:space="preserve">. </w:t>
      </w:r>
      <w:r>
        <w:rPr>
          <w:rFonts w:ascii="Calibri" w:hAnsi="Calibri" w:cs="Calibri"/>
          <w:b/>
          <w:bCs/>
          <w:color w:val="000000"/>
          <w:sz w:val="22"/>
          <w:szCs w:val="22"/>
          <w:u w:val="single"/>
        </w:rPr>
        <w:t>Indeed, such a court was created</w:t>
      </w:r>
      <w:r>
        <w:rPr>
          <w:rFonts w:ascii="Calibri" w:hAnsi="Calibri" w:cs="Calibri"/>
          <w:color w:val="000000"/>
          <w:sz w:val="14"/>
          <w:szCs w:val="14"/>
        </w:rPr>
        <w:t xml:space="preserve"> in 1899 at the Convention on Pacific Settlement of International Disputes </w:t>
      </w:r>
      <w:r>
        <w:rPr>
          <w:rFonts w:ascii="Calibri" w:hAnsi="Calibri" w:cs="Calibri"/>
          <w:color w:val="000000"/>
          <w:sz w:val="22"/>
          <w:szCs w:val="22"/>
          <w:u w:val="single"/>
        </w:rPr>
        <w:t xml:space="preserve">and </w:t>
      </w:r>
      <w:r>
        <w:rPr>
          <w:rFonts w:ascii="Calibri" w:hAnsi="Calibri" w:cs="Calibri"/>
          <w:b/>
          <w:bCs/>
          <w:color w:val="000000"/>
          <w:sz w:val="22"/>
          <w:szCs w:val="22"/>
          <w:u w:val="single"/>
        </w:rPr>
        <w:t>still exists</w:t>
      </w:r>
      <w:r>
        <w:rPr>
          <w:rFonts w:ascii="Calibri" w:hAnsi="Calibri" w:cs="Calibri"/>
          <w:color w:val="000000"/>
          <w:sz w:val="22"/>
          <w:szCs w:val="22"/>
          <w:u w:val="single"/>
        </w:rPr>
        <w:t xml:space="preserve"> with </w:t>
      </w:r>
      <w:r>
        <w:rPr>
          <w:rFonts w:ascii="Calibri" w:hAnsi="Calibri" w:cs="Calibri"/>
          <w:color w:val="000000"/>
          <w:sz w:val="22"/>
          <w:szCs w:val="22"/>
          <w:u w:val="single"/>
          <w:shd w:val="clear" w:color="auto" w:fill="00FF00"/>
        </w:rPr>
        <w:t>the</w:t>
      </w:r>
      <w:r>
        <w:rPr>
          <w:rFonts w:ascii="Calibri" w:hAnsi="Calibri" w:cs="Calibri"/>
          <w:color w:val="000000"/>
          <w:sz w:val="14"/>
          <w:szCs w:val="14"/>
          <w:shd w:val="clear" w:color="auto" w:fill="00FF00"/>
        </w:rPr>
        <w:t xml:space="preserve"> </w:t>
      </w:r>
      <w:r>
        <w:rPr>
          <w:rFonts w:ascii="Calibri" w:hAnsi="Calibri" w:cs="Calibri"/>
          <w:b/>
          <w:bCs/>
          <w:color w:val="000000"/>
          <w:sz w:val="22"/>
          <w:szCs w:val="22"/>
          <w:u w:val="single"/>
          <w:shd w:val="clear" w:color="auto" w:fill="00FF00"/>
        </w:rPr>
        <w:t>P</w:t>
      </w:r>
      <w:r>
        <w:rPr>
          <w:rFonts w:ascii="Calibri" w:hAnsi="Calibri" w:cs="Calibri"/>
          <w:b/>
          <w:bCs/>
          <w:color w:val="000000"/>
          <w:sz w:val="22"/>
          <w:szCs w:val="22"/>
          <w:u w:val="single"/>
        </w:rPr>
        <w:t xml:space="preserve">ermanent </w:t>
      </w:r>
      <w:r>
        <w:rPr>
          <w:rFonts w:ascii="Calibri" w:hAnsi="Calibri" w:cs="Calibri"/>
          <w:b/>
          <w:bCs/>
          <w:color w:val="000000"/>
          <w:sz w:val="22"/>
          <w:szCs w:val="22"/>
          <w:u w:val="single"/>
          <w:shd w:val="clear" w:color="auto" w:fill="00FF00"/>
        </w:rPr>
        <w:t>C</w:t>
      </w:r>
      <w:r>
        <w:rPr>
          <w:rFonts w:ascii="Calibri" w:hAnsi="Calibri" w:cs="Calibri"/>
          <w:b/>
          <w:bCs/>
          <w:color w:val="000000"/>
          <w:sz w:val="22"/>
          <w:szCs w:val="22"/>
          <w:u w:val="single"/>
        </w:rPr>
        <w:t xml:space="preserve">ourt of </w:t>
      </w:r>
      <w:r>
        <w:rPr>
          <w:rFonts w:ascii="Calibri" w:hAnsi="Calibri" w:cs="Calibri"/>
          <w:b/>
          <w:bCs/>
          <w:color w:val="000000"/>
          <w:sz w:val="22"/>
          <w:szCs w:val="22"/>
          <w:u w:val="single"/>
          <w:shd w:val="clear" w:color="auto" w:fill="00FF00"/>
        </w:rPr>
        <w:t>A</w:t>
      </w:r>
      <w:r>
        <w:rPr>
          <w:rFonts w:ascii="Calibri" w:hAnsi="Calibri" w:cs="Calibri"/>
          <w:b/>
          <w:bCs/>
          <w:color w:val="000000"/>
          <w:sz w:val="22"/>
          <w:szCs w:val="22"/>
          <w:u w:val="single"/>
        </w:rPr>
        <w:t>rbitration</w:t>
      </w:r>
      <w:r>
        <w:rPr>
          <w:rFonts w:ascii="Calibri" w:hAnsi="Calibri" w:cs="Calibri"/>
          <w:color w:val="000000"/>
          <w:sz w:val="14"/>
          <w:szCs w:val="14"/>
        </w:rPr>
        <w:t xml:space="preserve"> in The Hague, </w:t>
      </w:r>
      <w:r>
        <w:rPr>
          <w:rFonts w:ascii="Calibri" w:hAnsi="Calibri" w:cs="Calibri"/>
          <w:color w:val="000000"/>
          <w:sz w:val="22"/>
          <w:szCs w:val="22"/>
          <w:u w:val="single"/>
        </w:rPr>
        <w:t xml:space="preserve">which </w:t>
      </w:r>
      <w:r>
        <w:rPr>
          <w:rFonts w:ascii="Calibri" w:hAnsi="Calibri" w:cs="Calibri"/>
          <w:color w:val="000000"/>
          <w:sz w:val="22"/>
          <w:szCs w:val="22"/>
          <w:u w:val="single"/>
          <w:shd w:val="clear" w:color="auto" w:fill="00FF00"/>
        </w:rPr>
        <w:t xml:space="preserve">has been </w:t>
      </w:r>
      <w:r>
        <w:rPr>
          <w:rFonts w:ascii="Calibri" w:hAnsi="Calibri" w:cs="Calibri"/>
          <w:b/>
          <w:bCs/>
          <w:color w:val="000000"/>
          <w:sz w:val="22"/>
          <w:szCs w:val="22"/>
          <w:u w:val="single"/>
          <w:shd w:val="clear" w:color="auto" w:fill="00FF00"/>
        </w:rPr>
        <w:t>actively involved in settling current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disputes</w:t>
      </w:r>
      <w:r>
        <w:rPr>
          <w:rFonts w:ascii="Calibri" w:hAnsi="Calibri" w:cs="Calibri"/>
          <w:color w:val="000000"/>
          <w:sz w:val="22"/>
          <w:szCs w:val="22"/>
          <w:u w:val="single"/>
        </w:rPr>
        <w:t xml:space="preserve"> in India, Malta, Italy, Timor, </w:t>
      </w:r>
      <w:proofErr w:type="gramStart"/>
      <w:r>
        <w:rPr>
          <w:rFonts w:ascii="Calibri" w:hAnsi="Calibri" w:cs="Calibri"/>
          <w:color w:val="000000"/>
          <w:sz w:val="22"/>
          <w:szCs w:val="22"/>
          <w:u w:val="single"/>
        </w:rPr>
        <w:t>Australia</w:t>
      </w:r>
      <w:proofErr w:type="gramEnd"/>
      <w:r>
        <w:rPr>
          <w:rFonts w:ascii="Calibri" w:hAnsi="Calibri" w:cs="Calibri"/>
          <w:color w:val="000000"/>
          <w:sz w:val="22"/>
          <w:szCs w:val="22"/>
          <w:u w:val="single"/>
        </w:rPr>
        <w:t xml:space="preserve"> and South Africa</w:t>
      </w:r>
      <w:r>
        <w:rPr>
          <w:rFonts w:ascii="Calibri" w:hAnsi="Calibri" w:cs="Calibri"/>
          <w:color w:val="000000"/>
          <w:sz w:val="14"/>
          <w:szCs w:val="14"/>
        </w:rPr>
        <w:t xml:space="preserve">. </w:t>
      </w:r>
      <w:r>
        <w:rPr>
          <w:rFonts w:ascii="Calibri" w:hAnsi="Calibri" w:cs="Calibri"/>
          <w:b/>
          <w:bCs/>
          <w:color w:val="000000"/>
          <w:sz w:val="22"/>
          <w:szCs w:val="22"/>
          <w:u w:val="single"/>
        </w:rPr>
        <w:t>Given this positive historical track record</w:t>
      </w:r>
      <w:r>
        <w:rPr>
          <w:rFonts w:ascii="Calibri" w:hAnsi="Calibri" w:cs="Calibri"/>
          <w:color w:val="000000"/>
          <w:sz w:val="14"/>
          <w:szCs w:val="14"/>
        </w:rPr>
        <w:t xml:space="preserve">, </w:t>
      </w:r>
      <w:r>
        <w:rPr>
          <w:rFonts w:ascii="Calibri" w:hAnsi="Calibri" w:cs="Calibri"/>
          <w:color w:val="000000"/>
          <w:sz w:val="22"/>
          <w:szCs w:val="22"/>
          <w:u w:val="single"/>
          <w:shd w:val="clear" w:color="auto" w:fill="00FF00"/>
        </w:rPr>
        <w:t xml:space="preserve">could </w:t>
      </w:r>
      <w:r>
        <w:rPr>
          <w:rFonts w:ascii="Calibri" w:hAnsi="Calibri" w:cs="Calibri"/>
          <w:b/>
          <w:bCs/>
          <w:color w:val="000000"/>
          <w:sz w:val="22"/>
          <w:szCs w:val="22"/>
          <w:u w:val="single"/>
          <w:shd w:val="clear" w:color="auto" w:fill="00FF00"/>
        </w:rPr>
        <w:t>arbitration</w:t>
      </w:r>
      <w:r>
        <w:rPr>
          <w:rFonts w:ascii="Calibri" w:hAnsi="Calibri" w:cs="Calibri"/>
          <w:color w:val="000000"/>
          <w:sz w:val="22"/>
          <w:szCs w:val="22"/>
          <w:u w:val="single"/>
        </w:rPr>
        <w:t xml:space="preserve"> help </w:t>
      </w:r>
      <w:r>
        <w:rPr>
          <w:rFonts w:ascii="Calibri" w:hAnsi="Calibri" w:cs="Calibri"/>
          <w:b/>
          <w:bCs/>
          <w:color w:val="000000"/>
          <w:sz w:val="22"/>
          <w:szCs w:val="22"/>
          <w:u w:val="single"/>
          <w:shd w:val="clear" w:color="auto" w:fill="00FF00"/>
        </w:rPr>
        <w:t xml:space="preserve">avoid war on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00"/>
        </w:rPr>
        <w:t>Korea</w:t>
      </w:r>
      <w:r>
        <w:rPr>
          <w:rFonts w:ascii="Calibri" w:hAnsi="Calibri" w:cs="Calibri"/>
          <w:b/>
          <w:bCs/>
          <w:color w:val="000000"/>
          <w:sz w:val="22"/>
          <w:szCs w:val="22"/>
          <w:u w:val="single"/>
        </w:rPr>
        <w:t>n Peninsula</w:t>
      </w:r>
      <w:r>
        <w:rPr>
          <w:rFonts w:ascii="Calibri" w:hAnsi="Calibri" w:cs="Calibri"/>
          <w:color w:val="000000"/>
          <w:sz w:val="22"/>
          <w:szCs w:val="22"/>
          <w:u w:val="single"/>
        </w:rPr>
        <w:t xml:space="preserve"> </w:t>
      </w:r>
      <w:r>
        <w:rPr>
          <w:rFonts w:ascii="Calibri" w:hAnsi="Calibri" w:cs="Calibri"/>
          <w:b/>
          <w:bCs/>
          <w:color w:val="000000"/>
          <w:sz w:val="22"/>
          <w:szCs w:val="22"/>
          <w:u w:val="single"/>
        </w:rPr>
        <w:t>today?</w:t>
      </w:r>
      <w:r>
        <w:rPr>
          <w:rFonts w:ascii="Calibri" w:hAnsi="Calibri" w:cs="Calibri"/>
          <w:color w:val="000000"/>
          <w:sz w:val="22"/>
          <w:szCs w:val="22"/>
          <w:u w:val="single"/>
        </w:rPr>
        <w:t xml:space="preserve"> </w:t>
      </w:r>
      <w:r>
        <w:rPr>
          <w:rFonts w:ascii="Calibri" w:hAnsi="Calibri" w:cs="Calibri"/>
          <w:color w:val="000000"/>
          <w:sz w:val="14"/>
          <w:szCs w:val="14"/>
        </w:rPr>
        <w:t xml:space="preserve">Why it could work </w:t>
      </w:r>
      <w:r>
        <w:rPr>
          <w:rFonts w:ascii="Calibri" w:hAnsi="Calibri" w:cs="Calibri"/>
          <w:b/>
          <w:bCs/>
          <w:color w:val="000000"/>
          <w:sz w:val="22"/>
          <w:szCs w:val="22"/>
          <w:u w:val="single"/>
        </w:rPr>
        <w:t>This is not far-fetched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It is </w:t>
      </w:r>
      <w:r>
        <w:rPr>
          <w:rFonts w:ascii="Calibri" w:hAnsi="Calibri" w:cs="Calibri"/>
          <w:b/>
          <w:bCs/>
          <w:color w:val="000000"/>
          <w:sz w:val="22"/>
          <w:szCs w:val="22"/>
          <w:u w:val="single"/>
          <w:shd w:val="clear" w:color="auto" w:fill="00FF00"/>
        </w:rPr>
        <w:t>impossible to underestimate</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enmity between Russia and the U.K</w:t>
      </w:r>
      <w:r>
        <w:rPr>
          <w:rFonts w:ascii="Calibri" w:hAnsi="Calibri" w:cs="Calibri"/>
          <w:b/>
          <w:bCs/>
          <w:color w:val="000000"/>
          <w:sz w:val="22"/>
          <w:szCs w:val="22"/>
          <w:u w:val="single"/>
        </w:rPr>
        <w:t>. in 1904</w:t>
      </w:r>
      <w:r>
        <w:rPr>
          <w:rFonts w:ascii="Calibri" w:hAnsi="Calibri" w:cs="Calibri"/>
          <w:color w:val="000000"/>
          <w:sz w:val="22"/>
          <w:szCs w:val="22"/>
          <w:u w:val="single"/>
        </w:rPr>
        <w:t xml:space="preserve"> or </w:t>
      </w:r>
      <w:r>
        <w:rPr>
          <w:rFonts w:ascii="Calibri" w:hAnsi="Calibri" w:cs="Calibri"/>
          <w:b/>
          <w:bCs/>
          <w:color w:val="000000"/>
          <w:sz w:val="22"/>
          <w:szCs w:val="22"/>
          <w:u w:val="single"/>
          <w:shd w:val="clear" w:color="auto" w:fill="00FF00"/>
        </w:rPr>
        <w:t>England and the U.S</w:t>
      </w:r>
      <w:r>
        <w:rPr>
          <w:rFonts w:ascii="Calibri" w:hAnsi="Calibri" w:cs="Calibri"/>
          <w:b/>
          <w:bCs/>
          <w:color w:val="000000"/>
          <w:sz w:val="22"/>
          <w:szCs w:val="22"/>
          <w:u w:val="single"/>
        </w:rPr>
        <w:t>. in the mid-19th century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but arbitration still took place</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All three</w:t>
      </w:r>
      <w:r>
        <w:rPr>
          <w:rFonts w:ascii="Calibri" w:hAnsi="Calibri" w:cs="Calibri"/>
          <w:color w:val="000000"/>
          <w:sz w:val="14"/>
          <w:szCs w:val="14"/>
        </w:rPr>
        <w:t xml:space="preserve"> </w:t>
      </w:r>
      <w:r>
        <w:rPr>
          <w:rFonts w:ascii="Calibri" w:hAnsi="Calibri" w:cs="Calibri"/>
          <w:color w:val="000000"/>
          <w:sz w:val="22"/>
          <w:szCs w:val="22"/>
          <w:u w:val="single"/>
        </w:rPr>
        <w:t xml:space="preserve">of these countries </w:t>
      </w:r>
      <w:r>
        <w:rPr>
          <w:rFonts w:ascii="Calibri" w:hAnsi="Calibri" w:cs="Calibri"/>
          <w:color w:val="000000"/>
          <w:sz w:val="22"/>
          <w:szCs w:val="22"/>
          <w:u w:val="single"/>
          <w:shd w:val="clear" w:color="auto" w:fill="00FF00"/>
        </w:rPr>
        <w:t>were</w:t>
      </w:r>
      <w:r>
        <w:rPr>
          <w:rFonts w:ascii="Calibri" w:hAnsi="Calibri" w:cs="Calibri"/>
          <w:color w:val="000000"/>
          <w:sz w:val="22"/>
          <w:szCs w:val="22"/>
          <w:u w:val="single"/>
        </w:rPr>
        <w:t xml:space="preserve"> also </w:t>
      </w:r>
      <w:r>
        <w:rPr>
          <w:rFonts w:ascii="Calibri" w:hAnsi="Calibri" w:cs="Calibri"/>
          <w:b/>
          <w:bCs/>
          <w:color w:val="000000"/>
          <w:sz w:val="22"/>
          <w:szCs w:val="22"/>
          <w:u w:val="single"/>
        </w:rPr>
        <w:t xml:space="preserve">extremely </w:t>
      </w:r>
      <w:r>
        <w:rPr>
          <w:rFonts w:ascii="Calibri" w:hAnsi="Calibri" w:cs="Calibri"/>
          <w:b/>
          <w:bCs/>
          <w:color w:val="000000"/>
          <w:sz w:val="22"/>
          <w:szCs w:val="22"/>
          <w:u w:val="single"/>
          <w:shd w:val="clear" w:color="auto" w:fill="00FF00"/>
        </w:rPr>
        <w:t>nationalistic</w:t>
      </w:r>
      <w:r>
        <w:rPr>
          <w:rFonts w:ascii="Calibri" w:hAnsi="Calibri" w:cs="Calibri"/>
          <w:color w:val="000000"/>
          <w:sz w:val="22"/>
          <w:szCs w:val="22"/>
          <w:u w:val="single"/>
        </w:rPr>
        <w:t xml:space="preserve"> in an </w:t>
      </w:r>
      <w:r>
        <w:rPr>
          <w:rFonts w:ascii="Calibri" w:hAnsi="Calibri" w:cs="Calibri"/>
          <w:b/>
          <w:bCs/>
          <w:color w:val="000000"/>
          <w:sz w:val="22"/>
          <w:szCs w:val="22"/>
          <w:u w:val="single"/>
        </w:rPr>
        <w:t>age of great power expansion</w:t>
      </w:r>
      <w:r>
        <w:rPr>
          <w:rFonts w:ascii="Calibri" w:hAnsi="Calibri" w:cs="Calibri"/>
          <w:color w:val="000000"/>
          <w:sz w:val="22"/>
          <w:szCs w:val="22"/>
          <w:u w:val="single"/>
        </w:rPr>
        <w:t xml:space="preserve">. Their concept of </w:t>
      </w:r>
      <w:r>
        <w:rPr>
          <w:rFonts w:ascii="Calibri" w:hAnsi="Calibri" w:cs="Calibri"/>
          <w:b/>
          <w:bCs/>
          <w:color w:val="000000"/>
          <w:sz w:val="22"/>
          <w:szCs w:val="22"/>
          <w:u w:val="single"/>
        </w:rPr>
        <w:t>individual sovereignty</w:t>
      </w:r>
      <w:r>
        <w:rPr>
          <w:rFonts w:ascii="Calibri" w:hAnsi="Calibri" w:cs="Calibri"/>
          <w:color w:val="000000"/>
          <w:sz w:val="22"/>
          <w:szCs w:val="22"/>
          <w:u w:val="single"/>
        </w:rPr>
        <w:t xml:space="preserve"> was </w:t>
      </w:r>
      <w:r>
        <w:rPr>
          <w:rFonts w:ascii="Calibri" w:hAnsi="Calibri" w:cs="Calibri"/>
          <w:b/>
          <w:bCs/>
          <w:color w:val="000000"/>
          <w:sz w:val="22"/>
          <w:szCs w:val="22"/>
          <w:u w:val="single"/>
          <w:shd w:val="clear" w:color="auto" w:fill="00FF00"/>
        </w:rPr>
        <w:t>not unlike</w:t>
      </w:r>
      <w:r>
        <w:rPr>
          <w:rFonts w:ascii="Calibri" w:hAnsi="Calibri" w:cs="Calibri"/>
          <w:color w:val="000000"/>
          <w:sz w:val="22"/>
          <w:szCs w:val="22"/>
          <w:u w:val="single"/>
          <w:shd w:val="clear" w:color="auto" w:fill="00FF00"/>
        </w:rPr>
        <w:t xml:space="preserve"> that which</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kept the U.S. in the 20th century from signing</w:t>
      </w:r>
      <w:r>
        <w:rPr>
          <w:rFonts w:ascii="Calibri" w:hAnsi="Calibri" w:cs="Calibri"/>
          <w:b/>
          <w:bCs/>
          <w:color w:val="000000"/>
          <w:sz w:val="22"/>
          <w:szCs w:val="22"/>
          <w:u w:val="single"/>
        </w:rPr>
        <w:t xml:space="preserve"> on to </w:t>
      </w:r>
      <w:r>
        <w:rPr>
          <w:rFonts w:ascii="Calibri" w:hAnsi="Calibri" w:cs="Calibri"/>
          <w:b/>
          <w:bCs/>
          <w:color w:val="000000"/>
          <w:sz w:val="22"/>
          <w:szCs w:val="22"/>
          <w:u w:val="single"/>
          <w:shd w:val="clear" w:color="auto" w:fill="00FF00"/>
        </w:rPr>
        <w:t>international conventions</w:t>
      </w:r>
      <w:r>
        <w:rPr>
          <w:rFonts w:ascii="Calibri" w:hAnsi="Calibri" w:cs="Calibri"/>
          <w:color w:val="000000"/>
          <w:sz w:val="22"/>
          <w:szCs w:val="22"/>
          <w:u w:val="single"/>
        </w:rPr>
        <w:t xml:space="preserve"> such as</w:t>
      </w:r>
      <w:r>
        <w:rPr>
          <w:rFonts w:ascii="Calibri" w:hAnsi="Calibri" w:cs="Calibri"/>
          <w:color w:val="000000"/>
          <w:sz w:val="14"/>
          <w:szCs w:val="14"/>
        </w:rPr>
        <w:t xml:space="preserve"> the U.N. Law of the Sea [</w:t>
      </w:r>
      <w:r>
        <w:rPr>
          <w:rFonts w:ascii="Calibri" w:hAnsi="Calibri" w:cs="Calibri"/>
          <w:color w:val="000000"/>
          <w:sz w:val="22"/>
          <w:szCs w:val="22"/>
          <w:u w:val="single"/>
        </w:rPr>
        <w:t>LOST] and the</w:t>
      </w:r>
      <w:r>
        <w:rPr>
          <w:rFonts w:ascii="Calibri" w:hAnsi="Calibri" w:cs="Calibri"/>
          <w:color w:val="000000"/>
          <w:sz w:val="14"/>
          <w:szCs w:val="14"/>
        </w:rPr>
        <w:t xml:space="preserve"> </w:t>
      </w:r>
      <w:r>
        <w:rPr>
          <w:rFonts w:ascii="Calibri" w:hAnsi="Calibri" w:cs="Calibri"/>
          <w:b/>
          <w:bCs/>
          <w:color w:val="000000"/>
          <w:sz w:val="22"/>
          <w:szCs w:val="22"/>
          <w:u w:val="single"/>
        </w:rPr>
        <w:t>I</w:t>
      </w:r>
      <w:r>
        <w:rPr>
          <w:rFonts w:ascii="Calibri" w:hAnsi="Calibri" w:cs="Calibri"/>
          <w:color w:val="000000"/>
          <w:sz w:val="14"/>
          <w:szCs w:val="14"/>
        </w:rPr>
        <w:t xml:space="preserve">nternational </w:t>
      </w:r>
      <w:r>
        <w:rPr>
          <w:rFonts w:ascii="Calibri" w:hAnsi="Calibri" w:cs="Calibri"/>
          <w:b/>
          <w:bCs/>
          <w:color w:val="000000"/>
          <w:sz w:val="22"/>
          <w:szCs w:val="22"/>
          <w:u w:val="single"/>
        </w:rPr>
        <w:t>C</w:t>
      </w:r>
      <w:r>
        <w:rPr>
          <w:rFonts w:ascii="Calibri" w:hAnsi="Calibri" w:cs="Calibri"/>
          <w:color w:val="000000"/>
          <w:sz w:val="14"/>
          <w:szCs w:val="14"/>
        </w:rPr>
        <w:t xml:space="preserve">riminal </w:t>
      </w:r>
      <w:r>
        <w:rPr>
          <w:rFonts w:ascii="Calibri" w:hAnsi="Calibri" w:cs="Calibri"/>
          <w:b/>
          <w:bCs/>
          <w:color w:val="000000"/>
          <w:sz w:val="22"/>
          <w:szCs w:val="22"/>
          <w:u w:val="single"/>
        </w:rPr>
        <w:t>C</w:t>
      </w:r>
      <w:r>
        <w:rPr>
          <w:rFonts w:ascii="Calibri" w:hAnsi="Calibri" w:cs="Calibri"/>
          <w:color w:val="000000"/>
          <w:sz w:val="14"/>
          <w:szCs w:val="14"/>
        </w:rPr>
        <w:t xml:space="preserve">ourt. </w:t>
      </w:r>
      <w:r>
        <w:rPr>
          <w:rFonts w:ascii="Calibri" w:hAnsi="Calibri" w:cs="Calibri"/>
          <w:color w:val="000000"/>
          <w:sz w:val="22"/>
          <w:szCs w:val="22"/>
          <w:u w:val="single"/>
        </w:rPr>
        <w:t>What it took to get to arbitration</w:t>
      </w:r>
      <w:r>
        <w:rPr>
          <w:rFonts w:ascii="Calibri" w:hAnsi="Calibri" w:cs="Calibri"/>
          <w:color w:val="000000"/>
          <w:sz w:val="14"/>
          <w:szCs w:val="14"/>
        </w:rPr>
        <w:t xml:space="preserve">, in the case of Dogger Bank, </w:t>
      </w:r>
      <w:r>
        <w:rPr>
          <w:rFonts w:ascii="Calibri" w:hAnsi="Calibri" w:cs="Calibri"/>
          <w:color w:val="000000"/>
          <w:sz w:val="22"/>
          <w:szCs w:val="22"/>
          <w:u w:val="single"/>
        </w:rPr>
        <w:t>was a third party like France concerned about being dragged into a larger conflict – think China today</w:t>
      </w:r>
      <w:r>
        <w:rPr>
          <w:rFonts w:ascii="Calibri" w:hAnsi="Calibri" w:cs="Calibri"/>
          <w:color w:val="000000"/>
          <w:sz w:val="14"/>
          <w:szCs w:val="14"/>
        </w:rPr>
        <w:t xml:space="preserve"> – and individual government officials who were willing to honestly seek peace. So, assuming that there would be willingness on the American and Korean sides to this, how might it work? How it could work </w:t>
      </w:r>
      <w:r>
        <w:rPr>
          <w:rFonts w:ascii="Calibri" w:hAnsi="Calibri" w:cs="Calibri"/>
          <w:color w:val="000000"/>
          <w:sz w:val="22"/>
          <w:szCs w:val="22"/>
          <w:u w:val="single"/>
        </w:rPr>
        <w:t xml:space="preserve">One </w:t>
      </w:r>
      <w:r>
        <w:rPr>
          <w:rFonts w:ascii="Calibri" w:hAnsi="Calibri" w:cs="Calibri"/>
          <w:b/>
          <w:bCs/>
          <w:color w:val="000000"/>
          <w:sz w:val="22"/>
          <w:szCs w:val="22"/>
          <w:u w:val="single"/>
        </w:rPr>
        <w:t>advantage</w:t>
      </w:r>
      <w:r>
        <w:rPr>
          <w:rFonts w:ascii="Calibri" w:hAnsi="Calibri" w:cs="Calibri"/>
          <w:color w:val="000000"/>
          <w:sz w:val="22"/>
          <w:szCs w:val="22"/>
          <w:u w:val="single"/>
        </w:rPr>
        <w:t xml:space="preserve"> of such a commission is that </w:t>
      </w:r>
      <w:r>
        <w:rPr>
          <w:rFonts w:ascii="Calibri" w:hAnsi="Calibri" w:cs="Calibri"/>
          <w:b/>
          <w:bCs/>
          <w:color w:val="000000"/>
          <w:sz w:val="22"/>
          <w:szCs w:val="22"/>
          <w:u w:val="single"/>
        </w:rPr>
        <w:t>it could make</w:t>
      </w:r>
      <w:r>
        <w:rPr>
          <w:rFonts w:ascii="Calibri" w:hAnsi="Calibri" w:cs="Calibri"/>
          <w:color w:val="000000"/>
          <w:sz w:val="14"/>
          <w:szCs w:val="14"/>
        </w:rPr>
        <w:t xml:space="preserve"> relatively </w:t>
      </w:r>
      <w:r>
        <w:rPr>
          <w:rFonts w:ascii="Calibri" w:hAnsi="Calibri" w:cs="Calibri"/>
          <w:b/>
          <w:bCs/>
          <w:color w:val="000000"/>
          <w:sz w:val="22"/>
          <w:szCs w:val="22"/>
          <w:u w:val="single"/>
        </w:rPr>
        <w:t xml:space="preserve">objective, </w:t>
      </w:r>
      <w:proofErr w:type="gramStart"/>
      <w:r>
        <w:rPr>
          <w:rFonts w:ascii="Calibri" w:hAnsi="Calibri" w:cs="Calibri"/>
          <w:b/>
          <w:bCs/>
          <w:color w:val="000000"/>
          <w:sz w:val="22"/>
          <w:szCs w:val="22"/>
          <w:u w:val="single"/>
        </w:rPr>
        <w:t>logical</w:t>
      </w:r>
      <w:proofErr w:type="gramEnd"/>
      <w:r>
        <w:rPr>
          <w:rFonts w:ascii="Calibri" w:hAnsi="Calibri" w:cs="Calibri"/>
          <w:b/>
          <w:bCs/>
          <w:color w:val="000000"/>
          <w:sz w:val="22"/>
          <w:szCs w:val="22"/>
          <w:u w:val="single"/>
        </w:rPr>
        <w:t xml:space="preserve"> and practical decisions that politicians could never agree to</w:t>
      </w:r>
      <w:r>
        <w:rPr>
          <w:rFonts w:ascii="Calibri" w:hAnsi="Calibri" w:cs="Calibri"/>
          <w:color w:val="000000"/>
          <w:sz w:val="22"/>
          <w:szCs w:val="22"/>
          <w:u w:val="single"/>
        </w:rPr>
        <w:t xml:space="preserve"> if they wanted to </w:t>
      </w:r>
      <w:r>
        <w:rPr>
          <w:rFonts w:ascii="Calibri" w:hAnsi="Calibri" w:cs="Calibri"/>
          <w:b/>
          <w:bCs/>
          <w:color w:val="000000"/>
          <w:sz w:val="22"/>
          <w:szCs w:val="22"/>
          <w:u w:val="single"/>
        </w:rPr>
        <w:t>keep their popular base</w:t>
      </w:r>
      <w:r>
        <w:rPr>
          <w:rFonts w:ascii="Calibri" w:hAnsi="Calibri" w:cs="Calibri"/>
          <w:color w:val="000000"/>
          <w:sz w:val="22"/>
          <w:szCs w:val="22"/>
          <w:u w:val="single"/>
        </w:rPr>
        <w:t xml:space="preserve"> and their </w:t>
      </w:r>
      <w:r>
        <w:rPr>
          <w:rFonts w:ascii="Calibri" w:hAnsi="Calibri" w:cs="Calibri"/>
          <w:b/>
          <w:bCs/>
          <w:color w:val="000000"/>
          <w:sz w:val="22"/>
          <w:szCs w:val="22"/>
          <w:u w:val="single"/>
        </w:rPr>
        <w:t>defense establishments</w:t>
      </w:r>
      <w:r>
        <w:rPr>
          <w:rFonts w:ascii="Calibri" w:hAnsi="Calibri" w:cs="Calibri"/>
          <w:color w:val="000000"/>
          <w:sz w:val="22"/>
          <w:szCs w:val="22"/>
          <w:u w:val="single"/>
        </w:rPr>
        <w:t xml:space="preserve"> happy.</w:t>
      </w:r>
      <w:r>
        <w:rPr>
          <w:rFonts w:ascii="Calibri" w:hAnsi="Calibri" w:cs="Calibri"/>
          <w:b/>
          <w:bCs/>
          <w:color w:val="000000"/>
          <w:sz w:val="22"/>
          <w:szCs w:val="22"/>
          <w:u w:val="single"/>
        </w:rPr>
        <w:t xml:space="preserve"> </w:t>
      </w:r>
      <w:r>
        <w:rPr>
          <w:rFonts w:ascii="Calibri" w:hAnsi="Calibri" w:cs="Calibri"/>
          <w:color w:val="000000"/>
          <w:sz w:val="14"/>
          <w:szCs w:val="14"/>
        </w:rPr>
        <w:t xml:space="preserve">For example, it is likely that President Donald </w:t>
      </w:r>
      <w:r>
        <w:rPr>
          <w:rFonts w:ascii="Calibri" w:hAnsi="Calibri" w:cs="Calibri"/>
          <w:color w:val="000000"/>
          <w:sz w:val="22"/>
          <w:szCs w:val="22"/>
          <w:u w:val="single"/>
        </w:rPr>
        <w:t>Trump could not, at present, agree to let North Korea keep nuclear weapons. At the same time</w:t>
      </w:r>
      <w:r>
        <w:rPr>
          <w:rFonts w:ascii="Calibri" w:hAnsi="Calibri" w:cs="Calibri"/>
          <w:color w:val="000000"/>
          <w:sz w:val="14"/>
          <w:szCs w:val="14"/>
        </w:rPr>
        <w:t xml:space="preserve">, despite what Kim Jong Un has told the South </w:t>
      </w:r>
      <w:r>
        <w:rPr>
          <w:rFonts w:ascii="Calibri" w:hAnsi="Calibri" w:cs="Calibri"/>
          <w:color w:val="000000"/>
          <w:sz w:val="22"/>
          <w:szCs w:val="22"/>
          <w:u w:val="single"/>
        </w:rPr>
        <w:t>Korean</w:t>
      </w:r>
      <w:r>
        <w:rPr>
          <w:rFonts w:ascii="Calibri" w:hAnsi="Calibri" w:cs="Calibri"/>
          <w:color w:val="000000"/>
          <w:sz w:val="14"/>
          <w:szCs w:val="14"/>
        </w:rPr>
        <w:t xml:space="preserve">s, his </w:t>
      </w:r>
      <w:r>
        <w:rPr>
          <w:rFonts w:ascii="Calibri" w:hAnsi="Calibri" w:cs="Calibri"/>
          <w:color w:val="000000"/>
          <w:sz w:val="22"/>
          <w:szCs w:val="22"/>
          <w:u w:val="single"/>
        </w:rPr>
        <w:t>generals would</w:t>
      </w:r>
      <w:r>
        <w:rPr>
          <w:rFonts w:ascii="Calibri" w:hAnsi="Calibri" w:cs="Calibri"/>
          <w:color w:val="000000"/>
          <w:sz w:val="14"/>
          <w:szCs w:val="14"/>
        </w:rPr>
        <w:t xml:space="preserve"> probably </w:t>
      </w:r>
      <w:r>
        <w:rPr>
          <w:rFonts w:ascii="Calibri" w:hAnsi="Calibri" w:cs="Calibri"/>
          <w:color w:val="000000"/>
          <w:sz w:val="22"/>
          <w:szCs w:val="22"/>
          <w:u w:val="single"/>
        </w:rPr>
        <w:t>not be happy with a</w:t>
      </w:r>
      <w:r>
        <w:rPr>
          <w:rFonts w:ascii="Calibri" w:hAnsi="Calibri" w:cs="Calibri"/>
          <w:color w:val="000000"/>
          <w:sz w:val="14"/>
          <w:szCs w:val="14"/>
        </w:rPr>
        <w:t xml:space="preserve"> </w:t>
      </w:r>
      <w:r>
        <w:rPr>
          <w:rFonts w:ascii="Calibri" w:hAnsi="Calibri" w:cs="Calibri"/>
          <w:color w:val="000000"/>
          <w:sz w:val="22"/>
          <w:szCs w:val="22"/>
          <w:u w:val="single"/>
        </w:rPr>
        <w:t>unilateral promise to cease testing</w:t>
      </w:r>
      <w:r>
        <w:rPr>
          <w:rFonts w:ascii="Calibri" w:hAnsi="Calibri" w:cs="Calibri"/>
          <w:color w:val="000000"/>
          <w:sz w:val="14"/>
          <w:szCs w:val="14"/>
        </w:rPr>
        <w:t xml:space="preserve"> in the Pacific. </w:t>
      </w:r>
      <w:r>
        <w:rPr>
          <w:rFonts w:ascii="Calibri" w:hAnsi="Calibri" w:cs="Calibri"/>
          <w:b/>
          <w:bCs/>
          <w:color w:val="000000"/>
          <w:sz w:val="22"/>
          <w:szCs w:val="22"/>
          <w:u w:val="single"/>
        </w:rPr>
        <w:t xml:space="preserve">Supporting an </w:t>
      </w:r>
      <w:r>
        <w:rPr>
          <w:rFonts w:ascii="Calibri" w:hAnsi="Calibri" w:cs="Calibri"/>
          <w:b/>
          <w:bCs/>
          <w:color w:val="000000"/>
          <w:sz w:val="22"/>
          <w:szCs w:val="22"/>
          <w:u w:val="single"/>
          <w:shd w:val="clear" w:color="auto" w:fill="00FF00"/>
        </w:rPr>
        <w:t>international arbitration</w:t>
      </w:r>
      <w:r>
        <w:rPr>
          <w:rFonts w:ascii="Calibri" w:hAnsi="Calibri" w:cs="Calibri"/>
          <w:b/>
          <w:bCs/>
          <w:color w:val="000000"/>
          <w:sz w:val="22"/>
          <w:szCs w:val="22"/>
          <w:u w:val="single"/>
        </w:rPr>
        <w:t xml:space="preserve"> mechanism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would</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certainly </w:t>
      </w:r>
      <w:r>
        <w:rPr>
          <w:rFonts w:ascii="Calibri" w:hAnsi="Calibri" w:cs="Calibri"/>
          <w:b/>
          <w:bCs/>
          <w:color w:val="000000"/>
          <w:sz w:val="22"/>
          <w:szCs w:val="22"/>
          <w:u w:val="single"/>
          <w:shd w:val="clear" w:color="auto" w:fill="00FF00"/>
        </w:rPr>
        <w:t>offer China a tempting opportunity</w:t>
      </w:r>
      <w:r>
        <w:rPr>
          <w:rFonts w:ascii="Calibri" w:hAnsi="Calibri" w:cs="Calibri"/>
          <w:color w:val="000000"/>
          <w:sz w:val="22"/>
          <w:szCs w:val="22"/>
          <w:u w:val="single"/>
          <w:shd w:val="clear" w:color="auto" w:fill="00FF00"/>
        </w:rPr>
        <w:t xml:space="preserve"> to </w:t>
      </w:r>
      <w:r>
        <w:rPr>
          <w:rFonts w:ascii="Calibri" w:hAnsi="Calibri" w:cs="Calibri"/>
          <w:b/>
          <w:bCs/>
          <w:color w:val="000000"/>
          <w:sz w:val="22"/>
          <w:szCs w:val="22"/>
          <w:u w:val="single"/>
          <w:shd w:val="clear" w:color="auto" w:fill="00FF00"/>
        </w:rPr>
        <w:t>restore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its international legal image</w:t>
      </w:r>
      <w:r>
        <w:rPr>
          <w:rFonts w:ascii="Calibri" w:hAnsi="Calibri" w:cs="Calibri"/>
          <w:color w:val="000000"/>
          <w:sz w:val="22"/>
          <w:szCs w:val="22"/>
          <w:u w:val="single"/>
        </w:rPr>
        <w:t xml:space="preserve"> following its </w:t>
      </w:r>
      <w:r>
        <w:rPr>
          <w:rFonts w:ascii="Calibri" w:hAnsi="Calibri" w:cs="Calibri"/>
          <w:b/>
          <w:bCs/>
          <w:color w:val="000000"/>
          <w:sz w:val="22"/>
          <w:szCs w:val="22"/>
          <w:u w:val="single"/>
        </w:rPr>
        <w:t>rejection</w:t>
      </w:r>
      <w:r>
        <w:rPr>
          <w:rFonts w:ascii="Calibri" w:hAnsi="Calibri" w:cs="Calibri"/>
          <w:color w:val="000000"/>
          <w:sz w:val="22"/>
          <w:szCs w:val="22"/>
          <w:u w:val="single"/>
        </w:rPr>
        <w:t xml:space="preserve"> of the 2016 U.N. ruling against it and </w:t>
      </w:r>
      <w:proofErr w:type="gramStart"/>
      <w:r>
        <w:rPr>
          <w:rFonts w:ascii="Calibri" w:hAnsi="Calibri" w:cs="Calibri"/>
          <w:color w:val="000000"/>
          <w:sz w:val="22"/>
          <w:szCs w:val="22"/>
          <w:u w:val="single"/>
        </w:rPr>
        <w:t>its</w:t>
      </w:r>
      <w:proofErr w:type="gramEnd"/>
      <w:r>
        <w:rPr>
          <w:rFonts w:ascii="Calibri" w:hAnsi="Calibri" w:cs="Calibri"/>
          <w:color w:val="000000"/>
          <w:sz w:val="22"/>
          <w:szCs w:val="22"/>
          <w:u w:val="single"/>
        </w:rPr>
        <w:t xml:space="preserve"> claims in the</w:t>
      </w:r>
      <w:r>
        <w:rPr>
          <w:rFonts w:ascii="Calibri" w:hAnsi="Calibri" w:cs="Calibri"/>
          <w:color w:val="000000"/>
          <w:sz w:val="14"/>
          <w:szCs w:val="14"/>
        </w:rPr>
        <w:t xml:space="preserve"> </w:t>
      </w:r>
      <w:r>
        <w:rPr>
          <w:rFonts w:ascii="Calibri" w:hAnsi="Calibri" w:cs="Calibri"/>
          <w:color w:val="000000"/>
          <w:sz w:val="22"/>
          <w:szCs w:val="22"/>
          <w:u w:val="single"/>
        </w:rPr>
        <w:t>S</w:t>
      </w:r>
      <w:r>
        <w:rPr>
          <w:rFonts w:ascii="Calibri" w:hAnsi="Calibri" w:cs="Calibri"/>
          <w:color w:val="000000"/>
          <w:sz w:val="14"/>
          <w:szCs w:val="14"/>
        </w:rPr>
        <w:t xml:space="preserve">outh </w:t>
      </w:r>
      <w:r>
        <w:rPr>
          <w:rFonts w:ascii="Calibri" w:hAnsi="Calibri" w:cs="Calibri"/>
          <w:color w:val="000000"/>
          <w:sz w:val="22"/>
          <w:szCs w:val="22"/>
          <w:u w:val="single"/>
        </w:rPr>
        <w:t>C</w:t>
      </w:r>
      <w:r>
        <w:rPr>
          <w:rFonts w:ascii="Calibri" w:hAnsi="Calibri" w:cs="Calibri"/>
          <w:color w:val="000000"/>
          <w:sz w:val="14"/>
          <w:szCs w:val="14"/>
        </w:rPr>
        <w:t xml:space="preserve">hina </w:t>
      </w:r>
      <w:r>
        <w:rPr>
          <w:rFonts w:ascii="Calibri" w:hAnsi="Calibri" w:cs="Calibri"/>
          <w:color w:val="000000"/>
          <w:sz w:val="22"/>
          <w:szCs w:val="22"/>
          <w:u w:val="single"/>
        </w:rPr>
        <w:t>S</w:t>
      </w:r>
      <w:r>
        <w:rPr>
          <w:rFonts w:ascii="Calibri" w:hAnsi="Calibri" w:cs="Calibri"/>
          <w:color w:val="000000"/>
          <w:sz w:val="14"/>
          <w:szCs w:val="14"/>
        </w:rPr>
        <w:t xml:space="preserve">ea. </w:t>
      </w:r>
      <w:proofErr w:type="gramStart"/>
      <w:r>
        <w:rPr>
          <w:rFonts w:ascii="Calibri" w:hAnsi="Calibri" w:cs="Calibri"/>
          <w:color w:val="000000"/>
          <w:sz w:val="14"/>
          <w:szCs w:val="14"/>
        </w:rPr>
        <w:t>So</w:t>
      </w:r>
      <w:proofErr w:type="gramEnd"/>
      <w:r>
        <w:rPr>
          <w:rFonts w:ascii="Calibri" w:hAnsi="Calibri" w:cs="Calibri"/>
          <w:color w:val="000000"/>
          <w:sz w:val="14"/>
          <w:szCs w:val="14"/>
        </w:rPr>
        <w:t xml:space="preserve"> who would sit on this arbitration panel? We believe it would make sense to decide this </w:t>
      </w:r>
      <w:proofErr w:type="gramStart"/>
      <w:r>
        <w:rPr>
          <w:rFonts w:ascii="Calibri" w:hAnsi="Calibri" w:cs="Calibri"/>
          <w:color w:val="000000"/>
          <w:sz w:val="14"/>
          <w:szCs w:val="14"/>
        </w:rPr>
        <w:t>on the basis of</w:t>
      </w:r>
      <w:proofErr w:type="gramEnd"/>
      <w:r>
        <w:rPr>
          <w:rFonts w:ascii="Calibri" w:hAnsi="Calibri" w:cs="Calibri"/>
          <w:color w:val="000000"/>
          <w:sz w:val="14"/>
          <w:szCs w:val="14"/>
        </w:rPr>
        <w:t xml:space="preserve"> the U.N. Security Council’s permanent members and the leading countries in the region: China, Russia, France, the U.K. and Japan. The next question is, what would </w:t>
      </w:r>
      <w:r>
        <w:rPr>
          <w:rFonts w:ascii="Calibri" w:hAnsi="Calibri" w:cs="Calibri"/>
          <w:b/>
          <w:bCs/>
          <w:color w:val="000000"/>
          <w:sz w:val="22"/>
          <w:szCs w:val="22"/>
          <w:u w:val="single"/>
          <w:shd w:val="clear" w:color="auto" w:fill="00FF00"/>
        </w:rPr>
        <w:t>such an arbitration</w:t>
      </w:r>
      <w:r>
        <w:rPr>
          <w:rFonts w:ascii="Calibri" w:hAnsi="Calibri" w:cs="Calibri"/>
          <w:color w:val="000000"/>
          <w:sz w:val="14"/>
          <w:szCs w:val="14"/>
        </w:rPr>
        <w:t xml:space="preserve"> court decide? A possible outcome There are many possible scenarios, but we believe the following </w:t>
      </w:r>
      <w:r>
        <w:rPr>
          <w:rFonts w:ascii="Calibri" w:hAnsi="Calibri" w:cs="Calibri"/>
          <w:color w:val="000000"/>
          <w:sz w:val="22"/>
          <w:szCs w:val="22"/>
          <w:u w:val="single"/>
          <w:shd w:val="clear" w:color="auto" w:fill="00FF00"/>
        </w:rPr>
        <w:t xml:space="preserve">would be </w:t>
      </w:r>
      <w:r>
        <w:rPr>
          <w:rFonts w:ascii="Calibri" w:hAnsi="Calibri" w:cs="Calibri"/>
          <w:b/>
          <w:bCs/>
          <w:color w:val="000000"/>
          <w:sz w:val="22"/>
          <w:szCs w:val="22"/>
          <w:u w:val="single"/>
          <w:shd w:val="clear" w:color="auto" w:fill="00FF00"/>
        </w:rPr>
        <w:t>realistic</w:t>
      </w:r>
      <w:r>
        <w:rPr>
          <w:rFonts w:ascii="Calibri" w:hAnsi="Calibri" w:cs="Calibri"/>
          <w:color w:val="000000"/>
          <w:sz w:val="22"/>
          <w:szCs w:val="22"/>
          <w:u w:val="single"/>
          <w:shd w:val="clear" w:color="auto" w:fill="00FF00"/>
        </w:rPr>
        <w:t xml:space="preserve">, </w:t>
      </w:r>
      <w:proofErr w:type="gramStart"/>
      <w:r>
        <w:rPr>
          <w:rFonts w:ascii="Calibri" w:hAnsi="Calibri" w:cs="Calibri"/>
          <w:color w:val="000000"/>
          <w:sz w:val="22"/>
          <w:szCs w:val="22"/>
          <w:u w:val="single"/>
          <w:shd w:val="clear" w:color="auto" w:fill="00FF00"/>
        </w:rPr>
        <w:t>fair</w:t>
      </w:r>
      <w:proofErr w:type="gramEnd"/>
      <w:r>
        <w:rPr>
          <w:rFonts w:ascii="Calibri" w:hAnsi="Calibri" w:cs="Calibri"/>
          <w:color w:val="000000"/>
          <w:sz w:val="22"/>
          <w:szCs w:val="22"/>
          <w:u w:val="single"/>
          <w:shd w:val="clear" w:color="auto" w:fill="00FF00"/>
        </w:rPr>
        <w:t xml:space="preserve"> and </w:t>
      </w:r>
      <w:r>
        <w:rPr>
          <w:rFonts w:ascii="Calibri" w:hAnsi="Calibri" w:cs="Calibri"/>
          <w:b/>
          <w:bCs/>
          <w:color w:val="000000"/>
          <w:sz w:val="22"/>
          <w:szCs w:val="22"/>
          <w:u w:val="single"/>
          <w:shd w:val="clear" w:color="auto" w:fill="00FF00"/>
        </w:rPr>
        <w:t>effective</w:t>
      </w:r>
      <w:r>
        <w:rPr>
          <w:rFonts w:ascii="Calibri" w:hAnsi="Calibri" w:cs="Calibri"/>
          <w:color w:val="000000"/>
          <w:sz w:val="22"/>
          <w:szCs w:val="22"/>
          <w:u w:val="single"/>
        </w:rPr>
        <w:t xml:space="preserve">. </w:t>
      </w:r>
      <w:r>
        <w:rPr>
          <w:rFonts w:ascii="Calibri" w:hAnsi="Calibri" w:cs="Calibri"/>
          <w:color w:val="000000"/>
          <w:sz w:val="14"/>
          <w:szCs w:val="14"/>
        </w:rPr>
        <w:t xml:space="preserve">Many countries – from France, the U.K and the U.S. to India, </w:t>
      </w:r>
      <w:proofErr w:type="gramStart"/>
      <w:r>
        <w:rPr>
          <w:rFonts w:ascii="Calibri" w:hAnsi="Calibri" w:cs="Calibri"/>
          <w:color w:val="000000"/>
          <w:sz w:val="14"/>
          <w:szCs w:val="14"/>
        </w:rPr>
        <w:t>Israel</w:t>
      </w:r>
      <w:proofErr w:type="gramEnd"/>
      <w:r>
        <w:rPr>
          <w:rFonts w:ascii="Calibri" w:hAnsi="Calibri" w:cs="Calibri"/>
          <w:color w:val="000000"/>
          <w:sz w:val="14"/>
          <w:szCs w:val="14"/>
        </w:rPr>
        <w:t xml:space="preserve"> and Pakistan – have nuclear weapons. Their primary motive is not aggression but self-preservation. It seems reasonable that this is North Korea’s main </w:t>
      </w:r>
      <w:r>
        <w:rPr>
          <w:rFonts w:ascii="Calibri" w:hAnsi="Calibri" w:cs="Calibri"/>
          <w:color w:val="000000"/>
          <w:sz w:val="14"/>
          <w:szCs w:val="14"/>
        </w:rPr>
        <w:lastRenderedPageBreak/>
        <w:t xml:space="preserve">motivation too. All nations today are also acutely aware of what happened in Libya to Gaddafi and in Iraq when Saddam did not have weapons to defend against invasion. North Korea, therefore, could make a case to keep its present stock of nuclear weapons. Although South Koreans have reported a willingness on Pyongyang’s part to give them up, this remains one of the most contentious elements of any resolution. North Korea would freeze its intercontinental ballistic missile program (those missiles with minimum range of 3,400 miles or 5,500 km) and promise not to further test nuclear weapons or to fire their missiles toward or over any other nations. China would promise to come to the aid of North Korea if invaded – after all, it has come to its aid before, in 1950, during the Korean </w:t>
      </w:r>
      <w:proofErr w:type="gramStart"/>
      <w:r>
        <w:rPr>
          <w:rFonts w:ascii="Calibri" w:hAnsi="Calibri" w:cs="Calibri"/>
          <w:color w:val="000000"/>
          <w:sz w:val="14"/>
          <w:szCs w:val="14"/>
        </w:rPr>
        <w:t>War..</w:t>
      </w:r>
      <w:proofErr w:type="gramEnd"/>
      <w:r>
        <w:rPr>
          <w:rFonts w:ascii="Calibri" w:hAnsi="Calibri" w:cs="Calibri"/>
          <w:color w:val="000000"/>
          <w:sz w:val="14"/>
          <w:szCs w:val="14"/>
        </w:rPr>
        <w:t xml:space="preserve"> </w:t>
      </w:r>
      <w:proofErr w:type="gramStart"/>
      <w:r>
        <w:rPr>
          <w:rFonts w:ascii="Calibri" w:hAnsi="Calibri" w:cs="Calibri"/>
          <w:color w:val="000000"/>
          <w:sz w:val="14"/>
          <w:szCs w:val="14"/>
        </w:rPr>
        <w:t>But,</w:t>
      </w:r>
      <w:proofErr w:type="gramEnd"/>
      <w:r>
        <w:rPr>
          <w:rFonts w:ascii="Calibri" w:hAnsi="Calibri" w:cs="Calibri"/>
          <w:color w:val="000000"/>
          <w:sz w:val="14"/>
          <w:szCs w:val="14"/>
        </w:rPr>
        <w:t xml:space="preserve"> critically, the Chinese would also promise that if North Korea acted unilaterally or distributed its nuclear weapons to third parties, then China would back the elimination of the present regime. This last promise would be heralded as a serious shift in China’s strategy and would send an unambiguous message to the North Koreans while simultaneously signaling China’s constructive engagement in favor of stability on the Korean Peninsula. The point is that North Korea does not want China as an enemy. China, for its part, is </w:t>
      </w:r>
      <w:proofErr w:type="spellStart"/>
      <w:r>
        <w:rPr>
          <w:rFonts w:ascii="Calibri" w:hAnsi="Calibri" w:cs="Calibri"/>
          <w:color w:val="000000"/>
          <w:sz w:val="14"/>
          <w:szCs w:val="14"/>
        </w:rPr>
        <w:t>loathe</w:t>
      </w:r>
      <w:proofErr w:type="spellEnd"/>
      <w:r>
        <w:rPr>
          <w:rFonts w:ascii="Calibri" w:hAnsi="Calibri" w:cs="Calibri"/>
          <w:color w:val="000000"/>
          <w:sz w:val="14"/>
          <w:szCs w:val="14"/>
        </w:rPr>
        <w:t xml:space="preserve"> to see a nuclear-armed North Korea. For </w:t>
      </w:r>
      <w:proofErr w:type="gramStart"/>
      <w:r>
        <w:rPr>
          <w:rFonts w:ascii="Calibri" w:hAnsi="Calibri" w:cs="Calibri"/>
          <w:color w:val="000000"/>
          <w:sz w:val="14"/>
          <w:szCs w:val="14"/>
        </w:rPr>
        <w:t>a number of</w:t>
      </w:r>
      <w:proofErr w:type="gramEnd"/>
      <w:r>
        <w:rPr>
          <w:rFonts w:ascii="Calibri" w:hAnsi="Calibri" w:cs="Calibri"/>
          <w:color w:val="000000"/>
          <w:sz w:val="14"/>
          <w:szCs w:val="14"/>
        </w:rPr>
        <w:t xml:space="preserve"> years, China has felt that it has lost a good deal of influence and control over its North Korean ally. This sort of declaration from China would help restore China’s influence while simultaneously reining in the Kim regime. Protecting the US President Trump’s desire to put America first seeks to avoid getting bogged down in unnecessary foreign entanglements such as a significant war on the Korean Peninsula. At the same time, the president has an obligation to protect and defend the United States from a potential nuclear threat. Although </w:t>
      </w:r>
      <w:r>
        <w:rPr>
          <w:rFonts w:ascii="Calibri" w:hAnsi="Calibri" w:cs="Calibri"/>
          <w:color w:val="000000"/>
          <w:sz w:val="22"/>
          <w:szCs w:val="22"/>
          <w:u w:val="single"/>
        </w:rPr>
        <w:t xml:space="preserve">the </w:t>
      </w:r>
      <w:r>
        <w:rPr>
          <w:rFonts w:ascii="Calibri" w:hAnsi="Calibri" w:cs="Calibri"/>
          <w:b/>
          <w:bCs/>
          <w:color w:val="000000"/>
          <w:sz w:val="22"/>
          <w:szCs w:val="22"/>
          <w:u w:val="single"/>
          <w:shd w:val="clear" w:color="auto" w:fill="00FF00"/>
        </w:rPr>
        <w:t>arbitration</w:t>
      </w:r>
      <w:r>
        <w:rPr>
          <w:rFonts w:ascii="Calibri" w:hAnsi="Calibri" w:cs="Calibri"/>
          <w:b/>
          <w:bCs/>
          <w:color w:val="000000"/>
          <w:sz w:val="22"/>
          <w:szCs w:val="22"/>
          <w:u w:val="single"/>
        </w:rPr>
        <w:t xml:space="preserve"> route</w:t>
      </w:r>
      <w:r>
        <w:rPr>
          <w:rFonts w:ascii="Calibri" w:hAnsi="Calibri" w:cs="Calibri"/>
          <w:color w:val="000000"/>
          <w:sz w:val="14"/>
          <w:szCs w:val="14"/>
        </w:rPr>
        <w:t xml:space="preserve"> could be vulnerable to domestic political critiques of “outsourcing sovereignty” it </w:t>
      </w:r>
      <w:r>
        <w:rPr>
          <w:rFonts w:ascii="Calibri" w:hAnsi="Calibri" w:cs="Calibri"/>
          <w:color w:val="000000"/>
          <w:sz w:val="22"/>
          <w:szCs w:val="22"/>
          <w:u w:val="single"/>
        </w:rPr>
        <w:t>might</w:t>
      </w:r>
      <w:r>
        <w:rPr>
          <w:rFonts w:ascii="Calibri" w:hAnsi="Calibri" w:cs="Calibri"/>
          <w:color w:val="000000"/>
          <w:sz w:val="14"/>
          <w:szCs w:val="14"/>
        </w:rPr>
        <w:t xml:space="preserve">, nonetheless, </w:t>
      </w:r>
      <w:r>
        <w:rPr>
          <w:rFonts w:ascii="Calibri" w:hAnsi="Calibri" w:cs="Calibri"/>
          <w:b/>
          <w:bCs/>
          <w:color w:val="000000"/>
          <w:sz w:val="22"/>
          <w:szCs w:val="22"/>
          <w:u w:val="single"/>
          <w:shd w:val="clear" w:color="auto" w:fill="00FF00"/>
        </w:rPr>
        <w:t>offer a way out</w:t>
      </w:r>
      <w:r>
        <w:rPr>
          <w:rFonts w:ascii="Calibri" w:hAnsi="Calibri" w:cs="Calibri"/>
          <w:color w:val="000000"/>
          <w:sz w:val="14"/>
          <w:szCs w:val="14"/>
        </w:rPr>
        <w:t xml:space="preserve"> of the current menu of unpalatable options. </w:t>
      </w:r>
      <w:r>
        <w:rPr>
          <w:rFonts w:ascii="Calibri" w:hAnsi="Calibri" w:cs="Calibri"/>
          <w:color w:val="000000"/>
          <w:sz w:val="22"/>
          <w:szCs w:val="22"/>
          <w:u w:val="single"/>
        </w:rPr>
        <w:t>It is certainly</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00FF00"/>
        </w:rPr>
        <w:t>far better</w:t>
      </w:r>
      <w:r>
        <w:rPr>
          <w:rFonts w:ascii="Calibri" w:hAnsi="Calibri" w:cs="Calibri"/>
          <w:color w:val="000000"/>
          <w:sz w:val="22"/>
          <w:szCs w:val="22"/>
          <w:u w:val="single"/>
          <w:shd w:val="clear" w:color="auto" w:fill="00FF00"/>
        </w:rPr>
        <w:t xml:space="preserve"> than</w:t>
      </w:r>
      <w:r>
        <w:rPr>
          <w:rFonts w:ascii="Calibri" w:hAnsi="Calibri" w:cs="Calibri"/>
          <w:color w:val="000000"/>
          <w:sz w:val="22"/>
          <w:szCs w:val="22"/>
          <w:u w:val="single"/>
        </w:rPr>
        <w:t xml:space="preserve"> a </w:t>
      </w:r>
      <w:r>
        <w:rPr>
          <w:rFonts w:ascii="Calibri" w:hAnsi="Calibri" w:cs="Calibri"/>
          <w:b/>
          <w:bCs/>
          <w:color w:val="000000"/>
          <w:sz w:val="22"/>
          <w:szCs w:val="22"/>
          <w:u w:val="single"/>
          <w:shd w:val="clear" w:color="auto" w:fill="00FF00"/>
        </w:rPr>
        <w:t>disastrous war</w:t>
      </w:r>
      <w:r>
        <w:rPr>
          <w:rFonts w:ascii="Calibri" w:hAnsi="Calibri" w:cs="Calibri"/>
          <w:color w:val="000000"/>
          <w:sz w:val="22"/>
          <w:szCs w:val="22"/>
          <w:u w:val="single"/>
          <w:shd w:val="clear" w:color="auto" w:fill="00FF00"/>
        </w:rPr>
        <w:t>.</w:t>
      </w:r>
    </w:p>
    <w:p w14:paraId="599A6D3B" w14:textId="77777777" w:rsidR="0069507C" w:rsidRDefault="0069507C" w:rsidP="0069507C">
      <w:pPr>
        <w:pStyle w:val="Heading4"/>
      </w:pPr>
      <w:r>
        <w:rPr>
          <w:rFonts w:cs="Calibri"/>
          <w:color w:val="000000"/>
        </w:rPr>
        <w:t>Extinction </w:t>
      </w:r>
    </w:p>
    <w:p w14:paraId="145D4807" w14:textId="77777777" w:rsidR="0069507C" w:rsidRDefault="0069507C" w:rsidP="0069507C">
      <w:pPr>
        <w:pStyle w:val="NormalWeb"/>
        <w:spacing w:before="0" w:beforeAutospacing="0" w:after="160" w:afterAutospacing="0"/>
      </w:pPr>
      <w:r>
        <w:rPr>
          <w:rFonts w:ascii="Calibri" w:hAnsi="Calibri" w:cs="Calibri"/>
          <w:b/>
          <w:bCs/>
          <w:color w:val="000000"/>
          <w:sz w:val="26"/>
          <w:szCs w:val="26"/>
        </w:rPr>
        <w:t>Diamond 17</w:t>
      </w:r>
      <w:r>
        <w:rPr>
          <w:rFonts w:ascii="Calibri" w:hAnsi="Calibri" w:cs="Calibri"/>
          <w:color w:val="000000"/>
          <w:sz w:val="22"/>
          <w:szCs w:val="22"/>
        </w:rPr>
        <w:t xml:space="preserve"> Larry Diamond, Larry Diamond is a senior fellow at the Hoover Institution and at the Freeman </w:t>
      </w:r>
      <w:proofErr w:type="spellStart"/>
      <w:r>
        <w:rPr>
          <w:rFonts w:ascii="Calibri" w:hAnsi="Calibri" w:cs="Calibri"/>
          <w:color w:val="000000"/>
          <w:sz w:val="22"/>
          <w:szCs w:val="22"/>
        </w:rPr>
        <w:t>Spogli</w:t>
      </w:r>
      <w:proofErr w:type="spellEnd"/>
      <w:r>
        <w:rPr>
          <w:rFonts w:ascii="Calibri" w:hAnsi="Calibri" w:cs="Calibri"/>
          <w:color w:val="000000"/>
          <w:sz w:val="22"/>
          <w:szCs w:val="22"/>
        </w:rPr>
        <w:t xml:space="preserve"> Institute at Stanford University. “There Is a Peaceful Way Out of the North Korea Crisis.” The Atlantic. April 26, 2017. https://www.theatlantic.com/international/archive/2017/04/north-korea-trump-china/524349/</w:t>
      </w:r>
    </w:p>
    <w:p w14:paraId="59A0F4FB" w14:textId="77777777" w:rsidR="0069507C" w:rsidRDefault="0069507C" w:rsidP="0069507C">
      <w:r>
        <w:rPr>
          <w:rFonts w:cs="Calibri"/>
          <w:color w:val="000000"/>
          <w:szCs w:val="22"/>
          <w:u w:val="single"/>
        </w:rPr>
        <w:t xml:space="preserve">The drama that is playing out now over </w:t>
      </w:r>
      <w:r>
        <w:rPr>
          <w:rFonts w:cs="Calibri"/>
          <w:color w:val="000000"/>
          <w:szCs w:val="22"/>
          <w:u w:val="single"/>
          <w:shd w:val="clear" w:color="auto" w:fill="00FF00"/>
        </w:rPr>
        <w:t>No</w:t>
      </w:r>
      <w:r>
        <w:rPr>
          <w:rFonts w:cs="Calibri"/>
          <w:color w:val="000000"/>
          <w:szCs w:val="22"/>
          <w:u w:val="single"/>
        </w:rPr>
        <w:t xml:space="preserve">rth </w:t>
      </w:r>
      <w:r>
        <w:rPr>
          <w:rFonts w:cs="Calibri"/>
          <w:color w:val="000000"/>
          <w:szCs w:val="22"/>
          <w:u w:val="single"/>
          <w:shd w:val="clear" w:color="auto" w:fill="00FF00"/>
        </w:rPr>
        <w:t>Ko</w:t>
      </w:r>
      <w:r>
        <w:rPr>
          <w:rFonts w:cs="Calibri"/>
          <w:color w:val="000000"/>
          <w:szCs w:val="22"/>
          <w:u w:val="single"/>
        </w:rPr>
        <w:t xml:space="preserve">rea’s </w:t>
      </w:r>
      <w:r>
        <w:rPr>
          <w:rFonts w:cs="Calibri"/>
          <w:color w:val="000000"/>
          <w:szCs w:val="22"/>
          <w:u w:val="single"/>
          <w:shd w:val="clear" w:color="auto" w:fill="00FF00"/>
        </w:rPr>
        <w:t>nuc</w:t>
      </w:r>
      <w:r>
        <w:rPr>
          <w:rFonts w:cs="Calibri"/>
          <w:color w:val="000000"/>
          <w:szCs w:val="22"/>
          <w:u w:val="single"/>
        </w:rPr>
        <w:t xml:space="preserve">lear and missile </w:t>
      </w:r>
      <w:r>
        <w:rPr>
          <w:rFonts w:cs="Calibri"/>
          <w:color w:val="000000"/>
          <w:szCs w:val="22"/>
          <w:u w:val="single"/>
          <w:shd w:val="clear" w:color="auto" w:fill="00FF00"/>
        </w:rPr>
        <w:t>program</w:t>
      </w:r>
      <w:r>
        <w:rPr>
          <w:rFonts w:cs="Calibri"/>
          <w:color w:val="000000"/>
          <w:sz w:val="14"/>
          <w:szCs w:val="14"/>
        </w:rPr>
        <w:t>—accentuated Tuesday by that regime’s large-scale artillery drill—</w:t>
      </w:r>
      <w:r>
        <w:rPr>
          <w:rFonts w:cs="Calibri"/>
          <w:b/>
          <w:bCs/>
          <w:color w:val="000000"/>
          <w:szCs w:val="22"/>
          <w:u w:val="single"/>
          <w:shd w:val="clear" w:color="auto" w:fill="00FF00"/>
        </w:rPr>
        <w:t>represents</w:t>
      </w:r>
      <w:r>
        <w:rPr>
          <w:rFonts w:cs="Calibri"/>
          <w:b/>
          <w:bCs/>
          <w:color w:val="000000"/>
          <w:szCs w:val="22"/>
          <w:u w:val="single"/>
        </w:rPr>
        <w:t xml:space="preserve"> one of </w:t>
      </w:r>
      <w:r>
        <w:rPr>
          <w:rFonts w:cs="Calibri"/>
          <w:b/>
          <w:bCs/>
          <w:color w:val="000000"/>
          <w:szCs w:val="22"/>
          <w:u w:val="single"/>
          <w:shd w:val="clear" w:color="auto" w:fill="00FF00"/>
        </w:rPr>
        <w:t>the most dangerous challenges</w:t>
      </w:r>
      <w:r>
        <w:rPr>
          <w:rFonts w:cs="Calibri"/>
          <w:b/>
          <w:bCs/>
          <w:color w:val="000000"/>
          <w:szCs w:val="22"/>
          <w:u w:val="single"/>
        </w:rPr>
        <w:t xml:space="preserve"> for U.S. national security </w:t>
      </w:r>
      <w:r>
        <w:rPr>
          <w:rFonts w:cs="Calibri"/>
          <w:b/>
          <w:bCs/>
          <w:color w:val="000000"/>
          <w:szCs w:val="22"/>
          <w:u w:val="single"/>
          <w:shd w:val="clear" w:color="auto" w:fill="00FF00"/>
        </w:rPr>
        <w:t>since the</w:t>
      </w:r>
      <w:r>
        <w:rPr>
          <w:rFonts w:cs="Calibri"/>
          <w:b/>
          <w:bCs/>
          <w:color w:val="000000"/>
          <w:szCs w:val="22"/>
          <w:u w:val="single"/>
        </w:rPr>
        <w:t xml:space="preserve"> end of the </w:t>
      </w:r>
      <w:r>
        <w:rPr>
          <w:rFonts w:cs="Calibri"/>
          <w:b/>
          <w:bCs/>
          <w:color w:val="000000"/>
          <w:szCs w:val="22"/>
          <w:u w:val="single"/>
          <w:shd w:val="clear" w:color="auto" w:fill="00FF00"/>
        </w:rPr>
        <w:t>Cold</w:t>
      </w:r>
      <w:r>
        <w:rPr>
          <w:rFonts w:cs="Calibri"/>
          <w:b/>
          <w:bCs/>
          <w:color w:val="000000"/>
          <w:szCs w:val="22"/>
          <w:u w:val="single"/>
        </w:rPr>
        <w:t xml:space="preserve"> </w:t>
      </w:r>
      <w:r>
        <w:rPr>
          <w:rFonts w:cs="Calibri"/>
          <w:b/>
          <w:bCs/>
          <w:color w:val="000000"/>
          <w:szCs w:val="22"/>
          <w:u w:val="single"/>
          <w:shd w:val="clear" w:color="auto" w:fill="00FF00"/>
        </w:rPr>
        <w:t>War</w:t>
      </w:r>
      <w:r>
        <w:rPr>
          <w:rFonts w:cs="Calibri"/>
          <w:color w:val="000000"/>
          <w:sz w:val="14"/>
          <w:szCs w:val="14"/>
        </w:rPr>
        <w:t xml:space="preserve">. </w:t>
      </w:r>
      <w:r>
        <w:rPr>
          <w:rFonts w:cs="Calibri"/>
          <w:color w:val="000000"/>
          <w:szCs w:val="22"/>
          <w:u w:val="single"/>
        </w:rPr>
        <w:t>It is a crisis that has been building for a long time, as North Korea has broken through the nuclear barrier and possesses fissile material sufficient for 20 to 25 nuclear weapons,</w:t>
      </w:r>
      <w:r>
        <w:rPr>
          <w:rFonts w:cs="Calibri"/>
          <w:color w:val="000000"/>
          <w:sz w:val="14"/>
          <w:szCs w:val="14"/>
        </w:rPr>
        <w:t xml:space="preserve"> by one estimate. After many failed attempts, through pressure and negotiations, to bring an end to North Korea’s nuclear program, three new elements have heightened the urgency of the situation. First, </w:t>
      </w:r>
      <w:r>
        <w:rPr>
          <w:rFonts w:cs="Calibri"/>
          <w:color w:val="000000"/>
          <w:szCs w:val="22"/>
          <w:u w:val="single"/>
        </w:rPr>
        <w:t>North Korea is racing to develop an intercontinental ballistic missile capable of hitting the</w:t>
      </w:r>
      <w:r>
        <w:rPr>
          <w:rFonts w:cs="Calibri"/>
          <w:color w:val="000000"/>
          <w:sz w:val="14"/>
          <w:szCs w:val="14"/>
        </w:rPr>
        <w:t xml:space="preserve"> continental </w:t>
      </w:r>
      <w:r>
        <w:rPr>
          <w:rFonts w:cs="Calibri"/>
          <w:color w:val="000000"/>
          <w:szCs w:val="22"/>
          <w:u w:val="single"/>
        </w:rPr>
        <w:t>U</w:t>
      </w:r>
      <w:r>
        <w:rPr>
          <w:rFonts w:cs="Calibri"/>
          <w:color w:val="000000"/>
          <w:sz w:val="14"/>
          <w:szCs w:val="14"/>
        </w:rPr>
        <w:t xml:space="preserve">nited </w:t>
      </w:r>
      <w:r>
        <w:rPr>
          <w:rFonts w:cs="Calibri"/>
          <w:color w:val="000000"/>
          <w:szCs w:val="22"/>
          <w:u w:val="single"/>
        </w:rPr>
        <w:t>S</w:t>
      </w:r>
      <w:r>
        <w:rPr>
          <w:rFonts w:cs="Calibri"/>
          <w:color w:val="000000"/>
          <w:sz w:val="14"/>
          <w:szCs w:val="14"/>
        </w:rPr>
        <w:t xml:space="preserve">tates. In his annual New </w:t>
      </w:r>
      <w:proofErr w:type="spellStart"/>
      <w:r>
        <w:rPr>
          <w:rFonts w:cs="Calibri"/>
          <w:color w:val="000000"/>
          <w:sz w:val="14"/>
          <w:szCs w:val="14"/>
        </w:rPr>
        <w:t>Years</w:t>
      </w:r>
      <w:proofErr w:type="spellEnd"/>
      <w:r>
        <w:rPr>
          <w:rFonts w:cs="Calibri"/>
          <w:color w:val="000000"/>
          <w:sz w:val="14"/>
          <w:szCs w:val="14"/>
        </w:rPr>
        <w:t xml:space="preserve"> address in January, North Korean leader Ki</w:t>
      </w:r>
      <w:r>
        <w:rPr>
          <w:rFonts w:cs="Calibri"/>
          <w:color w:val="000000"/>
          <w:szCs w:val="22"/>
          <w:u w:val="single"/>
        </w:rPr>
        <w:t xml:space="preserve">m Jong Un </w:t>
      </w:r>
      <w:hyperlink r:id="rId11" w:history="1">
        <w:r>
          <w:rPr>
            <w:rStyle w:val="Hyperlink"/>
            <w:rFonts w:cs="Calibri"/>
            <w:color w:val="000000"/>
            <w:szCs w:val="22"/>
          </w:rPr>
          <w:t>declared</w:t>
        </w:r>
      </w:hyperlink>
      <w:r>
        <w:rPr>
          <w:rFonts w:cs="Calibri"/>
          <w:color w:val="000000"/>
          <w:szCs w:val="22"/>
          <w:u w:val="single"/>
        </w:rPr>
        <w:t xml:space="preserve"> his country to be “in the final stage of preparation for the test launch” of such a missile</w:t>
      </w:r>
      <w:r>
        <w:rPr>
          <w:rFonts w:cs="Calibri"/>
          <w:color w:val="000000"/>
          <w:sz w:val="14"/>
          <w:szCs w:val="14"/>
        </w:rPr>
        <w:t xml:space="preserve">. Moreover, experts warn, </w:t>
      </w:r>
      <w:r>
        <w:rPr>
          <w:rFonts w:cs="Calibri"/>
          <w:color w:val="000000"/>
          <w:szCs w:val="22"/>
          <w:u w:val="single"/>
        </w:rPr>
        <w:t xml:space="preserve">North Korea could at some point in the next few year years make the terrifying technological leap to a hydrogen bomb, which could be </w:t>
      </w:r>
      <w:r>
        <w:rPr>
          <w:rFonts w:cs="Calibri"/>
          <w:b/>
          <w:bCs/>
          <w:color w:val="000000"/>
          <w:szCs w:val="22"/>
          <w:u w:val="single"/>
        </w:rPr>
        <w:t>up to 1,000 times more destructive</w:t>
      </w:r>
      <w:r>
        <w:rPr>
          <w:rFonts w:cs="Calibri"/>
          <w:color w:val="000000"/>
          <w:szCs w:val="22"/>
          <w:u w:val="single"/>
        </w:rPr>
        <w:t xml:space="preserve"> than the nuclear weapons that now comprise the North Korean arsenal. </w:t>
      </w:r>
      <w:r>
        <w:rPr>
          <w:rFonts w:cs="Calibri"/>
          <w:color w:val="000000"/>
          <w:sz w:val="14"/>
          <w:szCs w:val="14"/>
        </w:rPr>
        <w:t xml:space="preserve">Currently there are only two adversarial powers capable of hitting the U.S. with such awesome destructive power, </w:t>
      </w:r>
      <w:proofErr w:type="gramStart"/>
      <w:r>
        <w:rPr>
          <w:rFonts w:cs="Calibri"/>
          <w:color w:val="000000"/>
          <w:sz w:val="14"/>
          <w:szCs w:val="14"/>
        </w:rPr>
        <w:t>Russia</w:t>
      </w:r>
      <w:proofErr w:type="gramEnd"/>
      <w:r>
        <w:rPr>
          <w:rFonts w:cs="Calibri"/>
          <w:color w:val="000000"/>
          <w:sz w:val="14"/>
          <w:szCs w:val="14"/>
        </w:rPr>
        <w:t xml:space="preserve"> and China. </w:t>
      </w:r>
      <w:r>
        <w:rPr>
          <w:rFonts w:cs="Calibri"/>
          <w:color w:val="000000"/>
          <w:szCs w:val="22"/>
          <w:u w:val="single"/>
          <w:shd w:val="clear" w:color="auto" w:fill="00FF00"/>
        </w:rPr>
        <w:t>That a regime so</w:t>
      </w:r>
      <w:r>
        <w:rPr>
          <w:rFonts w:cs="Calibri"/>
          <w:color w:val="000000"/>
          <w:szCs w:val="22"/>
          <w:u w:val="single"/>
        </w:rPr>
        <w:t xml:space="preserve"> </w:t>
      </w:r>
      <w:r>
        <w:rPr>
          <w:rFonts w:cs="Calibri"/>
          <w:b/>
          <w:bCs/>
          <w:color w:val="000000"/>
          <w:szCs w:val="22"/>
          <w:u w:val="single"/>
          <w:shd w:val="clear" w:color="auto" w:fill="00FF00"/>
        </w:rPr>
        <w:t>murderous</w:t>
      </w:r>
      <w:r>
        <w:rPr>
          <w:rFonts w:cs="Calibri"/>
          <w:b/>
          <w:bCs/>
          <w:color w:val="000000"/>
          <w:szCs w:val="22"/>
          <w:u w:val="single"/>
        </w:rPr>
        <w:t xml:space="preserve">, megalomaniacal, </w:t>
      </w:r>
      <w:r>
        <w:rPr>
          <w:rFonts w:cs="Calibri"/>
          <w:b/>
          <w:bCs/>
          <w:color w:val="000000"/>
          <w:szCs w:val="22"/>
          <w:u w:val="single"/>
          <w:shd w:val="clear" w:color="auto" w:fill="00FF00"/>
        </w:rPr>
        <w:t>and unpredictable</w:t>
      </w:r>
      <w:r>
        <w:rPr>
          <w:rFonts w:cs="Calibri"/>
          <w:color w:val="000000"/>
          <w:szCs w:val="22"/>
          <w:u w:val="single"/>
        </w:rPr>
        <w:t xml:space="preserve"> as North Korea’s—</w:t>
      </w:r>
      <w:r>
        <w:rPr>
          <w:rFonts w:cs="Calibri"/>
          <w:b/>
          <w:bCs/>
          <w:color w:val="000000"/>
          <w:szCs w:val="22"/>
          <w:u w:val="single"/>
        </w:rPr>
        <w:t>the last truly totalitarian regime on earth</w:t>
      </w:r>
      <w:r>
        <w:rPr>
          <w:rFonts w:cs="Calibri"/>
          <w:color w:val="000000"/>
          <w:sz w:val="14"/>
          <w:szCs w:val="14"/>
        </w:rPr>
        <w:t>, holding more than 100,000 of its own people in political concentration camps—</w:t>
      </w:r>
      <w:r>
        <w:rPr>
          <w:rFonts w:cs="Calibri"/>
          <w:color w:val="000000"/>
          <w:szCs w:val="22"/>
          <w:u w:val="single"/>
          <w:shd w:val="clear" w:color="auto" w:fill="00FF00"/>
        </w:rPr>
        <w:t>could</w:t>
      </w:r>
      <w:r>
        <w:rPr>
          <w:rFonts w:cs="Calibri"/>
          <w:color w:val="000000"/>
          <w:szCs w:val="22"/>
          <w:u w:val="single"/>
        </w:rPr>
        <w:t xml:space="preserve"> have the potential to </w:t>
      </w:r>
      <w:r>
        <w:rPr>
          <w:rFonts w:cs="Calibri"/>
          <w:color w:val="000000"/>
          <w:szCs w:val="22"/>
          <w:u w:val="single"/>
          <w:shd w:val="clear" w:color="auto" w:fill="00FF00"/>
        </w:rPr>
        <w:t xml:space="preserve">inflict such destruction </w:t>
      </w:r>
      <w:r>
        <w:rPr>
          <w:rFonts w:cs="Calibri"/>
          <w:color w:val="000000"/>
          <w:szCs w:val="22"/>
          <w:u w:val="single"/>
        </w:rPr>
        <w:t xml:space="preserve">on the United States </w:t>
      </w:r>
      <w:r>
        <w:rPr>
          <w:rFonts w:cs="Calibri"/>
          <w:color w:val="000000"/>
          <w:szCs w:val="22"/>
          <w:u w:val="single"/>
          <w:shd w:val="clear" w:color="auto" w:fill="00FF00"/>
        </w:rPr>
        <w:t>should be</w:t>
      </w:r>
      <w:r>
        <w:rPr>
          <w:rFonts w:cs="Calibri"/>
          <w:color w:val="000000"/>
          <w:szCs w:val="22"/>
          <w:u w:val="single"/>
        </w:rPr>
        <w:t xml:space="preserve"> considered </w:t>
      </w:r>
      <w:r>
        <w:rPr>
          <w:rFonts w:cs="Calibri"/>
          <w:color w:val="000000"/>
          <w:szCs w:val="22"/>
          <w:u w:val="single"/>
          <w:shd w:val="clear" w:color="auto" w:fill="00FF00"/>
        </w:rPr>
        <w:t>unacceptable</w:t>
      </w:r>
      <w:r>
        <w:rPr>
          <w:rFonts w:cs="Calibri"/>
          <w:color w:val="000000"/>
          <w:szCs w:val="22"/>
          <w:u w:val="single"/>
        </w:rPr>
        <w:t xml:space="preserve">. The second relatively new element is North Korea’s young leader, </w:t>
      </w:r>
      <w:r>
        <w:rPr>
          <w:rFonts w:cs="Calibri"/>
          <w:color w:val="000000"/>
          <w:szCs w:val="22"/>
          <w:u w:val="single"/>
          <w:shd w:val="clear" w:color="auto" w:fill="00FF00"/>
        </w:rPr>
        <w:t>Kim</w:t>
      </w:r>
      <w:r>
        <w:rPr>
          <w:rFonts w:cs="Calibri"/>
          <w:color w:val="000000"/>
          <w:szCs w:val="22"/>
          <w:u w:val="single"/>
        </w:rPr>
        <w:t xml:space="preserve"> Jong Un</w:t>
      </w:r>
      <w:r>
        <w:rPr>
          <w:rFonts w:cs="Calibri"/>
          <w:color w:val="000000"/>
          <w:sz w:val="14"/>
          <w:szCs w:val="14"/>
        </w:rPr>
        <w:t xml:space="preserve">. Although he has been North Korea’s absolute and “supreme” leader for more than five years, </w:t>
      </w:r>
      <w:r>
        <w:rPr>
          <w:rFonts w:cs="Calibri"/>
          <w:color w:val="000000"/>
          <w:szCs w:val="22"/>
          <w:u w:val="single"/>
        </w:rPr>
        <w:t xml:space="preserve">the world is still learning the full measure of his ambition, paranoia, and recklessness. This is a man who </w:t>
      </w:r>
      <w:r>
        <w:rPr>
          <w:rFonts w:cs="Calibri"/>
          <w:color w:val="000000"/>
          <w:szCs w:val="22"/>
          <w:u w:val="single"/>
          <w:shd w:val="clear" w:color="auto" w:fill="00FF00"/>
        </w:rPr>
        <w:t>has not hesitated to murder</w:t>
      </w:r>
      <w:r>
        <w:rPr>
          <w:rFonts w:cs="Calibri"/>
          <w:color w:val="000000"/>
          <w:szCs w:val="22"/>
          <w:u w:val="single"/>
        </w:rPr>
        <w:t xml:space="preserve"> even </w:t>
      </w:r>
      <w:r>
        <w:rPr>
          <w:rFonts w:cs="Calibri"/>
          <w:color w:val="000000"/>
          <w:szCs w:val="22"/>
          <w:u w:val="single"/>
          <w:shd w:val="clear" w:color="auto" w:fill="00FF00"/>
        </w:rPr>
        <w:t>family</w:t>
      </w:r>
      <w:r>
        <w:rPr>
          <w:rFonts w:cs="Calibri"/>
          <w:color w:val="000000"/>
          <w:szCs w:val="22"/>
          <w:u w:val="single"/>
        </w:rPr>
        <w:t xml:space="preserve"> member</w:t>
      </w:r>
      <w:r>
        <w:rPr>
          <w:rFonts w:cs="Calibri"/>
          <w:color w:val="000000"/>
          <w:sz w:val="14"/>
          <w:szCs w:val="14"/>
        </w:rPr>
        <w:t xml:space="preserve">s, including allegedly his half-brother, to consolidate absolute control. </w:t>
      </w:r>
      <w:r>
        <w:rPr>
          <w:rFonts w:cs="Calibri"/>
          <w:color w:val="000000"/>
          <w:szCs w:val="22"/>
          <w:u w:val="single"/>
        </w:rPr>
        <w:t xml:space="preserve">In pushing an ambitious program of nuclear testing and missile development, </w:t>
      </w:r>
      <w:r>
        <w:rPr>
          <w:rFonts w:cs="Calibri"/>
          <w:color w:val="000000"/>
          <w:szCs w:val="22"/>
          <w:u w:val="single"/>
          <w:shd w:val="clear" w:color="auto" w:fill="00FF00"/>
        </w:rPr>
        <w:t>he</w:t>
      </w:r>
      <w:r>
        <w:rPr>
          <w:rFonts w:cs="Calibri"/>
          <w:color w:val="000000"/>
          <w:szCs w:val="22"/>
          <w:u w:val="single"/>
        </w:rPr>
        <w:t xml:space="preserve"> also </w:t>
      </w:r>
      <w:r>
        <w:rPr>
          <w:rFonts w:cs="Calibri"/>
          <w:color w:val="000000"/>
          <w:szCs w:val="22"/>
          <w:u w:val="single"/>
          <w:shd w:val="clear" w:color="auto" w:fill="00FF00"/>
        </w:rPr>
        <w:t>appears</w:t>
      </w:r>
      <w:r>
        <w:rPr>
          <w:rFonts w:cs="Calibri"/>
          <w:color w:val="000000"/>
          <w:szCs w:val="22"/>
          <w:u w:val="single"/>
        </w:rPr>
        <w:t xml:space="preserve"> more </w:t>
      </w:r>
      <w:r>
        <w:rPr>
          <w:rFonts w:cs="Calibri"/>
          <w:color w:val="000000"/>
          <w:szCs w:val="22"/>
          <w:u w:val="single"/>
          <w:shd w:val="clear" w:color="auto" w:fill="00FF00"/>
        </w:rPr>
        <w:t>inclined to take risks to expand</w:t>
      </w:r>
      <w:r>
        <w:rPr>
          <w:rFonts w:cs="Calibri"/>
          <w:color w:val="000000"/>
          <w:szCs w:val="22"/>
          <w:u w:val="single"/>
        </w:rPr>
        <w:t xml:space="preserve"> his </w:t>
      </w:r>
      <w:r>
        <w:rPr>
          <w:rFonts w:cs="Calibri"/>
          <w:color w:val="000000"/>
          <w:szCs w:val="22"/>
          <w:u w:val="single"/>
          <w:shd w:val="clear" w:color="auto" w:fill="00FF00"/>
        </w:rPr>
        <w:t>power</w:t>
      </w:r>
      <w:r>
        <w:rPr>
          <w:rFonts w:cs="Calibri"/>
          <w:color w:val="000000"/>
          <w:szCs w:val="22"/>
          <w:u w:val="single"/>
        </w:rPr>
        <w:t xml:space="preserve"> and eliminate imagined threats than his father</w:t>
      </w:r>
      <w:r>
        <w:rPr>
          <w:rFonts w:cs="Calibri"/>
          <w:color w:val="000000"/>
          <w:sz w:val="14"/>
          <w:szCs w:val="14"/>
        </w:rPr>
        <w:t>, Kim Jong Il. Even the faint glimmers of a possible loosening of absolute political control by North Korea’s communist party, the Worker’s Party of Korea, have been suffocated under Kim Jong Un. The third element is the tough-talking new American president, Donald Trump. While the new American administration has declared the end of “</w:t>
      </w:r>
      <w:hyperlink r:id="rId12" w:history="1">
        <w:r>
          <w:rPr>
            <w:rStyle w:val="Hyperlink"/>
            <w:rFonts w:cs="Calibri"/>
            <w:color w:val="000000"/>
            <w:sz w:val="14"/>
            <w:szCs w:val="14"/>
          </w:rPr>
          <w:t>strategic patience</w:t>
        </w:r>
      </w:hyperlink>
      <w:r>
        <w:rPr>
          <w:rFonts w:cs="Calibri"/>
          <w:color w:val="000000"/>
          <w:sz w:val="14"/>
          <w:szCs w:val="14"/>
        </w:rPr>
        <w:t>” and vowed that the North Korean missile threat “</w:t>
      </w:r>
      <w:hyperlink r:id="rId13" w:history="1">
        <w:r>
          <w:rPr>
            <w:rStyle w:val="Hyperlink"/>
            <w:rFonts w:cs="Calibri"/>
            <w:color w:val="000000"/>
            <w:sz w:val="14"/>
            <w:szCs w:val="14"/>
          </w:rPr>
          <w:t>will be taken care of,</w:t>
        </w:r>
      </w:hyperlink>
      <w:r>
        <w:rPr>
          <w:rFonts w:cs="Calibri"/>
          <w:color w:val="000000"/>
          <w:sz w:val="14"/>
          <w:szCs w:val="14"/>
        </w:rPr>
        <w:t xml:space="preserve">” </w:t>
      </w:r>
      <w:r>
        <w:rPr>
          <w:rFonts w:cs="Calibri"/>
          <w:color w:val="000000"/>
          <w:szCs w:val="22"/>
          <w:u w:val="single"/>
        </w:rPr>
        <w:t>Trump is pursuing a more “transactional” approach to engaging China in pursuit of a diplomatic resolution of the crisis.</w:t>
      </w:r>
      <w:r>
        <w:rPr>
          <w:rFonts w:cs="Calibri"/>
          <w:color w:val="000000"/>
          <w:sz w:val="14"/>
          <w:szCs w:val="14"/>
        </w:rPr>
        <w:t xml:space="preserve"> Thus, North Korea is reported to have figured prominently in the first head-to-head meeting between Trump and Chinese President Xi Jinping at the president’s Mar-a-Lago estate recently. </w:t>
      </w:r>
      <w:r>
        <w:rPr>
          <w:rFonts w:cs="Calibri"/>
          <w:b/>
          <w:bCs/>
          <w:color w:val="000000"/>
          <w:szCs w:val="22"/>
          <w:u w:val="single"/>
          <w:shd w:val="clear" w:color="auto" w:fill="00FF00"/>
        </w:rPr>
        <w:t xml:space="preserve">It is difficult to exaggerate </w:t>
      </w:r>
      <w:r>
        <w:rPr>
          <w:rFonts w:cs="Calibri"/>
          <w:b/>
          <w:bCs/>
          <w:color w:val="000000"/>
          <w:szCs w:val="22"/>
          <w:u w:val="single"/>
        </w:rPr>
        <w:t xml:space="preserve">the </w:t>
      </w:r>
      <w:r>
        <w:rPr>
          <w:rFonts w:cs="Calibri"/>
          <w:b/>
          <w:bCs/>
          <w:color w:val="000000"/>
          <w:szCs w:val="22"/>
          <w:u w:val="single"/>
          <w:shd w:val="clear" w:color="auto" w:fill="00FF00"/>
        </w:rPr>
        <w:t xml:space="preserve">stakes </w:t>
      </w:r>
      <w:r>
        <w:rPr>
          <w:rFonts w:cs="Calibri"/>
          <w:b/>
          <w:bCs/>
          <w:color w:val="000000"/>
          <w:szCs w:val="22"/>
          <w:u w:val="single"/>
        </w:rPr>
        <w:t>here</w:t>
      </w:r>
      <w:r>
        <w:rPr>
          <w:rFonts w:cs="Calibri"/>
          <w:color w:val="000000"/>
          <w:sz w:val="14"/>
          <w:szCs w:val="14"/>
        </w:rPr>
        <w:t xml:space="preserve">. </w:t>
      </w:r>
      <w:r>
        <w:rPr>
          <w:rFonts w:cs="Calibri"/>
          <w:color w:val="000000"/>
          <w:szCs w:val="22"/>
          <w:u w:val="single"/>
        </w:rPr>
        <w:t>A preemptive strike on North Korea’s military facilities would have nothing like the limited scope of containment</w:t>
      </w:r>
      <w:r>
        <w:rPr>
          <w:rFonts w:cs="Calibri"/>
          <w:color w:val="000000"/>
          <w:sz w:val="14"/>
          <w:szCs w:val="14"/>
        </w:rPr>
        <w:t xml:space="preserve"> or punishment </w:t>
      </w:r>
      <w:r>
        <w:rPr>
          <w:rFonts w:cs="Calibri"/>
          <w:color w:val="000000"/>
          <w:szCs w:val="22"/>
          <w:u w:val="single"/>
        </w:rPr>
        <w:t>conveyed by the</w:t>
      </w:r>
      <w:r>
        <w:rPr>
          <w:rFonts w:cs="Calibri"/>
          <w:color w:val="000000"/>
          <w:sz w:val="14"/>
          <w:szCs w:val="14"/>
        </w:rPr>
        <w:t xml:space="preserve"> recent American cruise missile </w:t>
      </w:r>
      <w:r>
        <w:rPr>
          <w:rFonts w:cs="Calibri"/>
          <w:color w:val="000000"/>
          <w:szCs w:val="22"/>
          <w:u w:val="single"/>
        </w:rPr>
        <w:t>strike on Syria</w:t>
      </w:r>
      <w:r>
        <w:rPr>
          <w:rFonts w:cs="Calibri"/>
          <w:color w:val="000000"/>
          <w:sz w:val="14"/>
          <w:szCs w:val="14"/>
        </w:rPr>
        <w:t xml:space="preserve">. To accomplish anything meaningful, </w:t>
      </w:r>
      <w:r>
        <w:rPr>
          <w:rFonts w:cs="Calibri"/>
          <w:color w:val="000000"/>
          <w:szCs w:val="22"/>
          <w:u w:val="single"/>
        </w:rPr>
        <w:t xml:space="preserve">an American </w:t>
      </w:r>
      <w:r>
        <w:rPr>
          <w:rFonts w:cs="Calibri"/>
          <w:color w:val="000000"/>
          <w:szCs w:val="22"/>
          <w:u w:val="single"/>
        </w:rPr>
        <w:lastRenderedPageBreak/>
        <w:t>strike on North Korea would have to be on a scale many, many times larger.</w:t>
      </w:r>
      <w:r>
        <w:rPr>
          <w:rFonts w:cs="Calibri"/>
          <w:color w:val="000000"/>
          <w:sz w:val="14"/>
          <w:szCs w:val="14"/>
        </w:rPr>
        <w:t xml:space="preserve"> Even then, it</w:t>
      </w:r>
      <w:r>
        <w:rPr>
          <w:rFonts w:cs="Calibri"/>
          <w:color w:val="000000"/>
          <w:szCs w:val="22"/>
          <w:u w:val="single"/>
        </w:rPr>
        <w:t xml:space="preserve"> would likely fail to eliminate all of Kim’s short-range missiles</w:t>
      </w:r>
      <w:r>
        <w:rPr>
          <w:rFonts w:cs="Calibri"/>
          <w:color w:val="000000"/>
          <w:sz w:val="14"/>
          <w:szCs w:val="14"/>
        </w:rPr>
        <w:t xml:space="preserve"> (many of which are mobile) or his nuclear weapons (which are surely hidden). And so it could bring on the </w:t>
      </w:r>
      <w:hyperlink r:id="rId14" w:history="1">
        <w:r>
          <w:rPr>
            <w:rStyle w:val="Hyperlink"/>
            <w:rFonts w:cs="Calibri"/>
            <w:color w:val="000000"/>
            <w:sz w:val="14"/>
            <w:szCs w:val="14"/>
          </w:rPr>
          <w:t>worst of all scenarios</w:t>
        </w:r>
      </w:hyperlink>
      <w:r>
        <w:rPr>
          <w:rFonts w:cs="Calibri"/>
          <w:color w:val="000000"/>
          <w:sz w:val="14"/>
          <w:szCs w:val="14"/>
        </w:rPr>
        <w:t xml:space="preserve">, a furious military response from North Korea with its nuclear arsenal still intact, putting millions of lives in South Korea and potentially Japan as well at imminent risk. It is no wonder, then, that the </w:t>
      </w:r>
      <w:r>
        <w:rPr>
          <w:rFonts w:cs="Calibri"/>
          <w:color w:val="000000"/>
          <w:szCs w:val="22"/>
          <w:u w:val="single"/>
        </w:rPr>
        <w:t>Trump</w:t>
      </w:r>
      <w:r>
        <w:rPr>
          <w:rFonts w:cs="Calibri"/>
          <w:color w:val="000000"/>
          <w:sz w:val="14"/>
          <w:szCs w:val="14"/>
        </w:rPr>
        <w:t xml:space="preserve"> administration </w:t>
      </w:r>
      <w:r>
        <w:rPr>
          <w:rFonts w:cs="Calibri"/>
          <w:b/>
          <w:bCs/>
          <w:color w:val="000000"/>
          <w:szCs w:val="22"/>
          <w:u w:val="single"/>
        </w:rPr>
        <w:t>has rather quickly discovered the virtues of a diplomatic track</w:t>
      </w:r>
      <w:r>
        <w:rPr>
          <w:rFonts w:cs="Calibri"/>
          <w:color w:val="000000"/>
          <w:sz w:val="14"/>
          <w:szCs w:val="14"/>
        </w:rPr>
        <w:t xml:space="preserve">. </w:t>
      </w:r>
      <w:r>
        <w:rPr>
          <w:rFonts w:cs="Calibri"/>
          <w:color w:val="000000"/>
          <w:szCs w:val="22"/>
          <w:u w:val="single"/>
        </w:rPr>
        <w:t>Yet the six-party talks,</w:t>
      </w:r>
      <w:r>
        <w:rPr>
          <w:rFonts w:cs="Calibri"/>
          <w:color w:val="000000"/>
          <w:sz w:val="14"/>
          <w:szCs w:val="14"/>
        </w:rPr>
        <w:t xml:space="preserve"> launched in 2003 among Japan, South Korea, Russia, China, the U.S., and North Korea to find a diplomatic formula to halt North Korea’s nuclear program, </w:t>
      </w:r>
      <w:r>
        <w:rPr>
          <w:rFonts w:cs="Calibri"/>
          <w:color w:val="000000"/>
          <w:szCs w:val="22"/>
          <w:u w:val="single"/>
        </w:rPr>
        <w:t>have been suspended since 2009</w:t>
      </w:r>
      <w:r>
        <w:rPr>
          <w:rFonts w:cs="Calibri"/>
          <w:color w:val="000000"/>
          <w:sz w:val="14"/>
          <w:szCs w:val="14"/>
        </w:rPr>
        <w:t xml:space="preserve">. While efforts to resume those talks have been surrounded by mutual threats and false starts, North Korea has raced ahead to build an ever more menacing nuclear weapons program, which is now bringing the region to a crisis potentially more serious than anything since the end of the Korean War. As the old saying goes, however, in crisis there is both danger and opportunity. In his summit with the Chinese leader, President Trump clearly became aware of the complexity of the situation as seen by the Chinese regime: </w:t>
      </w:r>
      <w:r>
        <w:rPr>
          <w:rFonts w:cs="Calibri"/>
          <w:color w:val="000000"/>
          <w:szCs w:val="22"/>
          <w:u w:val="single"/>
        </w:rPr>
        <w:t>North Korea is not a mere client state of China, and a Chinese attempt to use its economic leverage</w:t>
      </w:r>
      <w:r>
        <w:rPr>
          <w:rFonts w:cs="Calibri"/>
          <w:color w:val="000000"/>
          <w:sz w:val="14"/>
          <w:szCs w:val="14"/>
        </w:rPr>
        <w:t xml:space="preserve"> (such as cutting off essential food and oil supplies) </w:t>
      </w:r>
      <w:r>
        <w:rPr>
          <w:rFonts w:cs="Calibri"/>
          <w:color w:val="000000"/>
          <w:szCs w:val="22"/>
          <w:u w:val="single"/>
        </w:rPr>
        <w:t>to pressure the Kim dictatorship could bring unpredictable consequences</w:t>
      </w:r>
      <w:r>
        <w:rPr>
          <w:rFonts w:cs="Calibri"/>
          <w:color w:val="000000"/>
          <w:sz w:val="14"/>
          <w:szCs w:val="14"/>
        </w:rPr>
        <w:t xml:space="preserve">, including, the Chinese fear, a collapse of the North Korean regime that would send millions of North Korean refugees streaming across the border into China. Yet </w:t>
      </w:r>
      <w:r>
        <w:rPr>
          <w:rFonts w:cs="Calibri"/>
          <w:color w:val="000000"/>
          <w:szCs w:val="22"/>
          <w:u w:val="single"/>
        </w:rPr>
        <w:t>the Chinese leadership is clearly deeply frustrated with North Korea’s erratic and menacing behavior, which increasingly endangers China’s vital interests in regional peace and stability.</w:t>
      </w:r>
      <w:r>
        <w:rPr>
          <w:rFonts w:cs="Calibri"/>
          <w:color w:val="000000"/>
          <w:sz w:val="14"/>
          <w:szCs w:val="14"/>
        </w:rPr>
        <w:t xml:space="preserve"> </w:t>
      </w:r>
      <w:r>
        <w:rPr>
          <w:rFonts w:cs="Calibri"/>
          <w:color w:val="000000"/>
          <w:szCs w:val="22"/>
          <w:u w:val="single"/>
        </w:rPr>
        <w:t xml:space="preserve">It is this incipient shift in </w:t>
      </w:r>
      <w:r>
        <w:rPr>
          <w:rFonts w:cs="Calibri"/>
          <w:color w:val="000000"/>
          <w:szCs w:val="22"/>
          <w:u w:val="single"/>
          <w:shd w:val="clear" w:color="auto" w:fill="00FF00"/>
        </w:rPr>
        <w:t>China</w:t>
      </w:r>
      <w:r>
        <w:rPr>
          <w:rFonts w:cs="Calibri"/>
          <w:color w:val="000000"/>
          <w:szCs w:val="22"/>
          <w:u w:val="single"/>
        </w:rPr>
        <w:t xml:space="preserve">’s thinking that </w:t>
      </w:r>
      <w:r>
        <w:rPr>
          <w:rFonts w:cs="Calibri"/>
          <w:color w:val="000000"/>
          <w:szCs w:val="22"/>
          <w:u w:val="single"/>
          <w:shd w:val="clear" w:color="auto" w:fill="00FF00"/>
        </w:rPr>
        <w:t xml:space="preserve">presents </w:t>
      </w:r>
      <w:r>
        <w:rPr>
          <w:rFonts w:cs="Calibri"/>
          <w:b/>
          <w:bCs/>
          <w:color w:val="000000"/>
          <w:szCs w:val="22"/>
          <w:u w:val="single"/>
          <w:shd w:val="clear" w:color="auto" w:fill="00FF00"/>
        </w:rPr>
        <w:t>the</w:t>
      </w:r>
      <w:r>
        <w:rPr>
          <w:rFonts w:cs="Calibri"/>
          <w:b/>
          <w:bCs/>
          <w:color w:val="000000"/>
          <w:szCs w:val="22"/>
          <w:u w:val="single"/>
        </w:rPr>
        <w:t xml:space="preserve"> </w:t>
      </w:r>
      <w:r>
        <w:rPr>
          <w:rFonts w:cs="Calibri"/>
          <w:b/>
          <w:bCs/>
          <w:color w:val="000000"/>
          <w:szCs w:val="22"/>
          <w:u w:val="single"/>
          <w:shd w:val="clear" w:color="auto" w:fill="00FF00"/>
        </w:rPr>
        <w:t>most promising opportunity for</w:t>
      </w:r>
      <w:r>
        <w:rPr>
          <w:rFonts w:cs="Calibri"/>
          <w:b/>
          <w:bCs/>
          <w:color w:val="000000"/>
          <w:szCs w:val="22"/>
          <w:u w:val="single"/>
        </w:rPr>
        <w:t xml:space="preserve"> a </w:t>
      </w:r>
      <w:r>
        <w:rPr>
          <w:rFonts w:cs="Calibri"/>
          <w:b/>
          <w:bCs/>
          <w:color w:val="000000"/>
          <w:szCs w:val="22"/>
          <w:u w:val="single"/>
          <w:shd w:val="clear" w:color="auto" w:fill="00FF00"/>
        </w:rPr>
        <w:t>breakthrough</w:t>
      </w:r>
      <w:r>
        <w:rPr>
          <w:rFonts w:cs="Calibri"/>
          <w:b/>
          <w:bCs/>
          <w:color w:val="000000"/>
          <w:szCs w:val="22"/>
          <w:u w:val="single"/>
        </w:rPr>
        <w:t xml:space="preserve"> on the long-stalled diplomatic front</w:t>
      </w:r>
      <w:r>
        <w:rPr>
          <w:rFonts w:cs="Calibri"/>
          <w:color w:val="000000"/>
          <w:sz w:val="14"/>
          <w:szCs w:val="14"/>
        </w:rPr>
        <w:t xml:space="preserve">. Whether through a resumption of the six-party talks or initiation of direct three-party negotiations involving China, the U.S., and North Korea (with the U.S. closely coordinating with Japan and South Korea), a diplomatic breakthrough must be pursued. It is probably not realistic at this point to think that North Korea will give up its current stockpile of nuclear weapons. But at a minimum, resolution of the current crisis requires a version of what my Stanford colleague Siegfried Hecker first proposed—that the Kim regime </w:t>
      </w:r>
      <w:hyperlink r:id="rId15" w:history="1">
        <w:r>
          <w:rPr>
            <w:rStyle w:val="Hyperlink"/>
            <w:rFonts w:cs="Calibri"/>
            <w:color w:val="000000"/>
            <w:sz w:val="14"/>
            <w:szCs w:val="14"/>
          </w:rPr>
          <w:t>commit to “four no’s”</w:t>
        </w:r>
      </w:hyperlink>
      <w:r>
        <w:rPr>
          <w:rFonts w:cs="Calibri"/>
          <w:color w:val="000000"/>
          <w:sz w:val="14"/>
          <w:szCs w:val="14"/>
        </w:rPr>
        <w:t xml:space="preserve">: no more bombs that would enlarge its current stockpile; no better bombs, and hence an end to nuclear weapons testing; no missile testing or production that would enhance their current range; and no export of bombs or other nuclear weapons or missile technology. These will be hugely difficult goals to achieve through diplomacy. But there are some inducements the United States and its allies could offer the North that might help bring it (reluctantly) to agree. There is also significant leverage that the U.S. and China could jointly bring to bear on Kim Jong Un to raise the costs of his continuing on the current immensely dangerous path. </w:t>
      </w:r>
      <w:r>
        <w:rPr>
          <w:rFonts w:cs="Calibri"/>
          <w:color w:val="000000"/>
          <w:szCs w:val="22"/>
          <w:u w:val="single"/>
        </w:rPr>
        <w:t xml:space="preserve">And there are some things that the U.S. could offer China that might help persuade it to assume the risks of pressuring an unstable and unpredictable “ally.” </w:t>
      </w:r>
      <w:r>
        <w:rPr>
          <w:rFonts w:cs="Calibri"/>
          <w:color w:val="000000"/>
          <w:sz w:val="14"/>
          <w:szCs w:val="14"/>
        </w:rPr>
        <w:t xml:space="preserve">North Korea has depicted its relentless pursuit of nuclear weapons as a defensive maneuver to deter an attack on it by the United States, Japan, and South Korea. But the problem is that any new weapon changes the balance of power among adversaries. The greater North Korea’s nuclear weapons capacity, the more emboldened it may be to engage in reckless, bullying behavior in the region. We are now at an existential moment, where North Korea must be confronted with a fundamental choice: Either it will face crippling global economic sanctions (including a Chinese oil embargo) that could trigger the collapse of the regime, or it will negotiate a verifiable end to its nuclear weapons development program. The North’s willingness to give up its weapons program would serve as a prerequisite for talks about new ways to defuse tensions on the Korean peninsula—including a peace treaty that recognizes the North Korean regime, normalization of relations between the U.S. and North Korea, and flows of investment and trade that would help to modernize the North’s economy. Toward the end of Bill Clinton’s presidency, when he was pursuing a diplomatic approach to resolving the North Korean nuclear threat, former U.S. Defense Secretary William Perry </w:t>
      </w:r>
      <w:hyperlink r:id="rId16" w:history="1">
        <w:r>
          <w:rPr>
            <w:rStyle w:val="Hyperlink"/>
            <w:rFonts w:cs="Calibri"/>
            <w:color w:val="000000"/>
            <w:sz w:val="14"/>
            <w:szCs w:val="14"/>
          </w:rPr>
          <w:t>found</w:t>
        </w:r>
      </w:hyperlink>
      <w:r>
        <w:rPr>
          <w:rFonts w:cs="Calibri"/>
          <w:color w:val="000000"/>
          <w:sz w:val="14"/>
          <w:szCs w:val="14"/>
        </w:rPr>
        <w:t xml:space="preserve"> the North Koreans to be seriously interested in the prospect of normalizing relations with the U.S. With respect to economic incentives, more would be possible for North Korea in terms of investment and trade from the U.S., Japan, and South Korea to the extent that North Korea takes the reform path that China did in 1978 under Deng Xiaoping. This would mean not only greatly accelerating market-oriented reforms in the North but also </w:t>
      </w:r>
      <w:proofErr w:type="gramStart"/>
      <w:r>
        <w:rPr>
          <w:rFonts w:cs="Calibri"/>
          <w:color w:val="000000"/>
          <w:sz w:val="14"/>
          <w:szCs w:val="14"/>
        </w:rPr>
        <w:t>closing down</w:t>
      </w:r>
      <w:proofErr w:type="gramEnd"/>
      <w:r>
        <w:rPr>
          <w:rFonts w:cs="Calibri"/>
          <w:color w:val="000000"/>
          <w:sz w:val="14"/>
          <w:szCs w:val="14"/>
        </w:rPr>
        <w:t xml:space="preserve"> the country’s concentration camps and allowing a modicum of political openness as well. America’s goal in this process would not be to bring an end to the North Korean regime, but to bring an end to its failed policies, which propel it toward militarism and aggression to cover up for its manifest developmental failures. </w:t>
      </w:r>
      <w:r>
        <w:rPr>
          <w:rFonts w:cs="Calibri"/>
          <w:color w:val="000000"/>
          <w:szCs w:val="22"/>
          <w:u w:val="single"/>
        </w:rPr>
        <w:t>What could induce China to take risks for peace? One irony of having elected a U.S. president who repeatedly threatened a trade war with China is that a retreat from those ill-considered warnings now appears as a conciliatory gesture</w:t>
      </w:r>
      <w:r>
        <w:rPr>
          <w:rFonts w:cs="Calibri"/>
          <w:color w:val="000000"/>
          <w:sz w:val="14"/>
          <w:szCs w:val="14"/>
        </w:rPr>
        <w:t>. But there is something more the U.S. can offer. C</w:t>
      </w:r>
      <w:r>
        <w:rPr>
          <w:rFonts w:cs="Calibri"/>
          <w:color w:val="000000"/>
          <w:szCs w:val="22"/>
          <w:u w:val="single"/>
        </w:rPr>
        <w:t xml:space="preserve">hina’s fear of </w:t>
      </w:r>
      <w:proofErr w:type="gramStart"/>
      <w:r>
        <w:rPr>
          <w:rFonts w:cs="Calibri"/>
          <w:color w:val="000000"/>
          <w:szCs w:val="22"/>
          <w:u w:val="single"/>
        </w:rPr>
        <w:t>a sudden collapse</w:t>
      </w:r>
      <w:proofErr w:type="gramEnd"/>
      <w:r>
        <w:rPr>
          <w:rFonts w:cs="Calibri"/>
          <w:color w:val="000000"/>
          <w:szCs w:val="22"/>
          <w:u w:val="single"/>
        </w:rPr>
        <w:t xml:space="preserve"> of the Kim regime is not just about massive refugee flows. It also dreads a “German-style” reunification, in which South Korea would politically absorb the north and China would then confront a newly powerful American ally</w:t>
      </w:r>
      <w:r>
        <w:rPr>
          <w:rFonts w:cs="Calibri"/>
          <w:color w:val="000000"/>
          <w:sz w:val="14"/>
          <w:szCs w:val="14"/>
        </w:rPr>
        <w:t xml:space="preserve">—hosting nearly 30,000 American troops—right on its border. </w:t>
      </w:r>
      <w:r>
        <w:rPr>
          <w:rFonts w:cs="Calibri"/>
          <w:color w:val="000000"/>
          <w:szCs w:val="22"/>
          <w:u w:val="single"/>
        </w:rPr>
        <w:t xml:space="preserve">Because the </w:t>
      </w:r>
      <w:r>
        <w:rPr>
          <w:rFonts w:cs="Calibri"/>
          <w:color w:val="000000"/>
          <w:szCs w:val="22"/>
          <w:u w:val="single"/>
          <w:shd w:val="clear" w:color="auto" w:fill="00FF00"/>
        </w:rPr>
        <w:t>N</w:t>
      </w:r>
      <w:r>
        <w:rPr>
          <w:rFonts w:cs="Calibri"/>
          <w:color w:val="000000"/>
          <w:szCs w:val="22"/>
          <w:u w:val="single"/>
        </w:rPr>
        <w:t xml:space="preserve">orth </w:t>
      </w:r>
      <w:r>
        <w:rPr>
          <w:rFonts w:cs="Calibri"/>
          <w:color w:val="000000"/>
          <w:szCs w:val="22"/>
          <w:u w:val="single"/>
          <w:shd w:val="clear" w:color="auto" w:fill="00FF00"/>
        </w:rPr>
        <w:t>Kor</w:t>
      </w:r>
      <w:r>
        <w:rPr>
          <w:rFonts w:cs="Calibri"/>
          <w:color w:val="000000"/>
          <w:szCs w:val="22"/>
          <w:u w:val="single"/>
        </w:rPr>
        <w:t>ean</w:t>
      </w:r>
      <w:r>
        <w:rPr>
          <w:rFonts w:cs="Calibri"/>
          <w:color w:val="000000"/>
          <w:szCs w:val="22"/>
          <w:u w:val="single"/>
          <w:shd w:val="clear" w:color="auto" w:fill="00FF00"/>
        </w:rPr>
        <w:t xml:space="preserve"> </w:t>
      </w:r>
      <w:r>
        <w:rPr>
          <w:rFonts w:cs="Calibri"/>
          <w:color w:val="000000"/>
          <w:szCs w:val="22"/>
          <w:u w:val="single"/>
        </w:rPr>
        <w:t xml:space="preserve">regime is not irrational, </w:t>
      </w:r>
      <w:r>
        <w:rPr>
          <w:rFonts w:cs="Calibri"/>
          <w:b/>
          <w:bCs/>
          <w:color w:val="000000"/>
          <w:szCs w:val="22"/>
          <w:u w:val="single"/>
        </w:rPr>
        <w:t xml:space="preserve">it </w:t>
      </w:r>
      <w:r>
        <w:rPr>
          <w:rFonts w:cs="Calibri"/>
          <w:b/>
          <w:bCs/>
          <w:color w:val="000000"/>
          <w:szCs w:val="22"/>
          <w:u w:val="single"/>
          <w:shd w:val="clear" w:color="auto" w:fill="00FF00"/>
        </w:rPr>
        <w:t>will</w:t>
      </w:r>
      <w:r>
        <w:rPr>
          <w:rFonts w:cs="Calibri"/>
          <w:b/>
          <w:bCs/>
          <w:color w:val="000000"/>
          <w:szCs w:val="22"/>
          <w:u w:val="single"/>
        </w:rPr>
        <w:t xml:space="preserve"> probably </w:t>
      </w:r>
      <w:r>
        <w:rPr>
          <w:rFonts w:cs="Calibri"/>
          <w:b/>
          <w:bCs/>
          <w:color w:val="000000"/>
          <w:szCs w:val="22"/>
          <w:u w:val="single"/>
          <w:shd w:val="clear" w:color="auto" w:fill="00FF00"/>
        </w:rPr>
        <w:t>opt for</w:t>
      </w:r>
      <w:r>
        <w:rPr>
          <w:rFonts w:cs="Calibri"/>
          <w:b/>
          <w:bCs/>
          <w:color w:val="000000"/>
          <w:szCs w:val="22"/>
          <w:u w:val="single"/>
        </w:rPr>
        <w:t xml:space="preserve"> the above </w:t>
      </w:r>
      <w:r>
        <w:rPr>
          <w:rFonts w:cs="Calibri"/>
          <w:b/>
          <w:bCs/>
          <w:color w:val="000000"/>
          <w:szCs w:val="22"/>
          <w:u w:val="single"/>
          <w:shd w:val="clear" w:color="auto" w:fill="00FF00"/>
        </w:rPr>
        <w:t>deal under Chinese pressure</w:t>
      </w:r>
      <w:r>
        <w:rPr>
          <w:rFonts w:cs="Calibri"/>
          <w:color w:val="000000"/>
          <w:szCs w:val="22"/>
          <w:u w:val="single"/>
        </w:rPr>
        <w:t xml:space="preserve"> and American inducements.</w:t>
      </w:r>
      <w:r>
        <w:rPr>
          <w:rFonts w:cs="Calibri"/>
          <w:color w:val="000000"/>
          <w:sz w:val="14"/>
          <w:szCs w:val="14"/>
        </w:rPr>
        <w:t xml:space="preserve"> But should Kim Jong Un balk and his regime then unravel, leading to reunification under a democratic constitution, American troops would no longer be needed to stabilize the Korean peninsula, and they could be withdrawn. Neither should there be a need for the missile defense system (Terminal High Altitude Area Defense, THAAD) that is now being deployed in South Korea, over real but misplaced Chinese concerns that the system is aimed partly at them. </w:t>
      </w:r>
      <w:r>
        <w:rPr>
          <w:rFonts w:cs="Calibri"/>
          <w:color w:val="000000"/>
          <w:szCs w:val="22"/>
          <w:u w:val="single"/>
        </w:rPr>
        <w:t>Agreement to withdraw THAAD and American troops following Korean reunification would be huge elements of strategic reassurance for China</w:t>
      </w:r>
      <w:r>
        <w:rPr>
          <w:rFonts w:cs="Calibri"/>
          <w:color w:val="000000"/>
          <w:sz w:val="14"/>
          <w:szCs w:val="14"/>
        </w:rPr>
        <w:t xml:space="preserve">. On the flip side, however, </w:t>
      </w:r>
      <w:r>
        <w:rPr>
          <w:rFonts w:cs="Calibri"/>
          <w:color w:val="000000"/>
          <w:szCs w:val="22"/>
          <w:u w:val="single"/>
        </w:rPr>
        <w:t xml:space="preserve">the U.S. retains coercive inducements to get China on its </w:t>
      </w:r>
      <w:r>
        <w:rPr>
          <w:rFonts w:cs="Calibri"/>
          <w:color w:val="000000"/>
          <w:szCs w:val="22"/>
          <w:u w:val="single"/>
        </w:rPr>
        <w:lastRenderedPageBreak/>
        <w:t xml:space="preserve">side, </w:t>
      </w:r>
      <w:hyperlink r:id="rId17" w:history="1">
        <w:r>
          <w:rPr>
            <w:rStyle w:val="Hyperlink"/>
            <w:rFonts w:cs="Calibri"/>
            <w:color w:val="000000"/>
            <w:szCs w:val="22"/>
          </w:rPr>
          <w:t>namely</w:t>
        </w:r>
      </w:hyperlink>
      <w:r>
        <w:rPr>
          <w:rFonts w:cs="Calibri"/>
          <w:color w:val="000000"/>
          <w:szCs w:val="22"/>
          <w:u w:val="single"/>
        </w:rPr>
        <w:t xml:space="preserve"> the option of imposing secondary sanctions on Chinese banks that do business with North Korean front companies.</w:t>
      </w:r>
    </w:p>
    <w:p w14:paraId="6691D90F" w14:textId="77777777" w:rsidR="0069507C" w:rsidRPr="0069507C" w:rsidRDefault="0069507C" w:rsidP="0069507C"/>
    <w:p w14:paraId="2096C14D" w14:textId="56D74A71" w:rsidR="008E3F4E" w:rsidRPr="008E3F4E" w:rsidRDefault="008E3F4E" w:rsidP="008E3F4E">
      <w:pPr>
        <w:pStyle w:val="Heading2"/>
      </w:pPr>
      <w:r w:rsidRPr="008E3F4E">
        <w:lastRenderedPageBreak/>
        <w:t>Case</w:t>
      </w:r>
    </w:p>
    <w:p w14:paraId="4E514BAB" w14:textId="4318919B" w:rsidR="00C4604E" w:rsidRPr="00C4604E" w:rsidRDefault="00C4604E" w:rsidP="00C4604E">
      <w:pPr>
        <w:spacing w:before="40" w:after="0" w:line="240" w:lineRule="auto"/>
        <w:outlineLvl w:val="3"/>
        <w:rPr>
          <w:rFonts w:ascii="Times New Roman" w:eastAsia="Times New Roman" w:hAnsi="Times New Roman" w:cs="Times New Roman"/>
          <w:b/>
          <w:bCs/>
          <w:sz w:val="24"/>
        </w:rPr>
      </w:pPr>
      <w:r w:rsidRPr="00C4604E">
        <w:rPr>
          <w:rFonts w:eastAsia="Times New Roman" w:cs="Calibri"/>
          <w:b/>
          <w:bCs/>
          <w:color w:val="000000"/>
          <w:sz w:val="26"/>
          <w:szCs w:val="26"/>
        </w:rPr>
        <w:t>The winner of the space development race will determine the world order</w:t>
      </w:r>
    </w:p>
    <w:p w14:paraId="1FD0C1E1" w14:textId="77777777" w:rsidR="00C4604E" w:rsidRPr="00C4604E" w:rsidRDefault="00C4604E" w:rsidP="00C4604E">
      <w:pPr>
        <w:spacing w:line="240" w:lineRule="auto"/>
        <w:rPr>
          <w:rFonts w:ascii="Times New Roman" w:eastAsia="Times New Roman" w:hAnsi="Times New Roman" w:cs="Times New Roman"/>
          <w:sz w:val="24"/>
        </w:rPr>
      </w:pPr>
      <w:r w:rsidRPr="00C4604E">
        <w:rPr>
          <w:rFonts w:eastAsia="Times New Roman" w:cs="Calibri"/>
          <w:b/>
          <w:bCs/>
          <w:color w:val="000000"/>
          <w:sz w:val="26"/>
          <w:szCs w:val="26"/>
          <w:u w:val="single"/>
        </w:rPr>
        <w:t>Gan and Westcott 21</w:t>
      </w:r>
      <w:r w:rsidRPr="00C4604E">
        <w:rPr>
          <w:rFonts w:eastAsia="Times New Roman" w:cs="Calibri"/>
          <w:color w:val="000000"/>
          <w:sz w:val="26"/>
          <w:szCs w:val="26"/>
        </w:rPr>
        <w:t xml:space="preserve"> (Nectar Gan is China Reporter for CNN Digital Worldwide based in Hong Kong; Ben Westcott is the Asia-Pacific Affairs Writer for CNN Digital Worldwide in Hong Kong, </w:t>
      </w:r>
      <w:proofErr w:type="spellStart"/>
      <w:r w:rsidRPr="00C4604E">
        <w:rPr>
          <w:rFonts w:eastAsia="Times New Roman" w:cs="Calibri"/>
          <w:color w:val="000000"/>
          <w:sz w:val="26"/>
          <w:szCs w:val="26"/>
        </w:rPr>
        <w:t>Cnn</w:t>
      </w:r>
      <w:proofErr w:type="spellEnd"/>
      <w:r w:rsidRPr="00C4604E">
        <w:rPr>
          <w:rFonts w:eastAsia="Times New Roman" w:cs="Calibri"/>
          <w:color w:val="000000"/>
          <w:sz w:val="26"/>
          <w:szCs w:val="26"/>
        </w:rPr>
        <w:t xml:space="preserve">, 6-21-2021, "US-China rivalry is extending from Earth into space. That poses a challenge to American dominance," CNN, </w:t>
      </w:r>
      <w:hyperlink r:id="rId18" w:history="1">
        <w:r w:rsidRPr="00C4604E">
          <w:rPr>
            <w:rFonts w:eastAsia="Times New Roman" w:cs="Calibri"/>
            <w:color w:val="000000"/>
            <w:sz w:val="26"/>
            <w:szCs w:val="26"/>
            <w:u w:val="single"/>
          </w:rPr>
          <w:t>https://www.cnn.com/2021/06/21/china/china-us-space-race-mic-intl-hnk/index.html</w:t>
        </w:r>
      </w:hyperlink>
      <w:r w:rsidRPr="00C4604E">
        <w:rPr>
          <w:rFonts w:eastAsia="Times New Roman" w:cs="Calibri"/>
          <w:color w:val="000000"/>
          <w:sz w:val="26"/>
          <w:szCs w:val="26"/>
        </w:rPr>
        <w:t>) //EG</w:t>
      </w:r>
    </w:p>
    <w:p w14:paraId="26AA97A7" w14:textId="77777777" w:rsidR="00C4604E" w:rsidRPr="00C4604E" w:rsidRDefault="00C4604E" w:rsidP="00C4604E">
      <w:pPr>
        <w:spacing w:line="240" w:lineRule="auto"/>
        <w:rPr>
          <w:rFonts w:ascii="Times New Roman" w:eastAsia="Times New Roman" w:hAnsi="Times New Roman" w:cs="Times New Roman"/>
          <w:sz w:val="24"/>
        </w:rPr>
      </w:pPr>
      <w:r w:rsidRPr="00C4604E">
        <w:rPr>
          <w:rFonts w:eastAsia="Times New Roman" w:cs="Calibri"/>
          <w:color w:val="000000"/>
          <w:sz w:val="26"/>
          <w:szCs w:val="26"/>
        </w:rPr>
        <w:t>When it comes to the intensifying rivalry between the United States and China, the sky is by no means the limit.</w:t>
      </w:r>
    </w:p>
    <w:p w14:paraId="79889D02" w14:textId="77777777" w:rsidR="00C4604E" w:rsidRPr="00C4604E" w:rsidRDefault="00C4604E" w:rsidP="00C4604E">
      <w:pPr>
        <w:spacing w:line="240" w:lineRule="auto"/>
        <w:rPr>
          <w:rFonts w:ascii="Times New Roman" w:eastAsia="Times New Roman" w:hAnsi="Times New Roman" w:cs="Times New Roman"/>
          <w:sz w:val="24"/>
        </w:rPr>
      </w:pPr>
      <w:r w:rsidRPr="00C4604E">
        <w:rPr>
          <w:rFonts w:eastAsia="Times New Roman" w:cs="Calibri"/>
          <w:b/>
          <w:bCs/>
          <w:color w:val="000000"/>
          <w:sz w:val="26"/>
          <w:szCs w:val="26"/>
          <w:u w:val="single"/>
        </w:rPr>
        <w:t xml:space="preserve">As the two countries jockey for economic, technological, </w:t>
      </w:r>
      <w:proofErr w:type="gramStart"/>
      <w:r w:rsidRPr="00C4604E">
        <w:rPr>
          <w:rFonts w:eastAsia="Times New Roman" w:cs="Calibri"/>
          <w:b/>
          <w:bCs/>
          <w:color w:val="000000"/>
          <w:sz w:val="26"/>
          <w:szCs w:val="26"/>
          <w:u w:val="single"/>
        </w:rPr>
        <w:t>geopolitical</w:t>
      </w:r>
      <w:proofErr w:type="gramEnd"/>
      <w:r w:rsidRPr="00C4604E">
        <w:rPr>
          <w:rFonts w:eastAsia="Times New Roman" w:cs="Calibri"/>
          <w:b/>
          <w:bCs/>
          <w:color w:val="000000"/>
          <w:sz w:val="26"/>
          <w:szCs w:val="26"/>
          <w:u w:val="single"/>
        </w:rPr>
        <w:t xml:space="preserve"> and even ideological superiority on Earth, </w:t>
      </w:r>
      <w:r w:rsidRPr="00C4604E">
        <w:rPr>
          <w:rFonts w:eastAsia="Times New Roman" w:cs="Calibri"/>
          <w:b/>
          <w:bCs/>
          <w:color w:val="000000"/>
          <w:sz w:val="26"/>
          <w:szCs w:val="26"/>
          <w:u w:val="single"/>
          <w:shd w:val="clear" w:color="auto" w:fill="00FF00"/>
        </w:rPr>
        <w:t xml:space="preserve">space has become a </w:t>
      </w:r>
      <w:r w:rsidRPr="00C4604E">
        <w:rPr>
          <w:rFonts w:eastAsia="Times New Roman" w:cs="Calibri"/>
          <w:b/>
          <w:bCs/>
          <w:color w:val="000000"/>
          <w:sz w:val="26"/>
          <w:szCs w:val="26"/>
          <w:u w:val="single"/>
        </w:rPr>
        <w:t xml:space="preserve">natural extension -- and </w:t>
      </w:r>
      <w:r w:rsidRPr="00C4604E">
        <w:rPr>
          <w:rFonts w:eastAsia="Times New Roman" w:cs="Calibri"/>
          <w:b/>
          <w:bCs/>
          <w:color w:val="000000"/>
          <w:sz w:val="26"/>
          <w:szCs w:val="26"/>
          <w:u w:val="single"/>
          <w:shd w:val="clear" w:color="auto" w:fill="00FF00"/>
        </w:rPr>
        <w:t xml:space="preserve">crucial frontier </w:t>
      </w:r>
      <w:r w:rsidRPr="00C4604E">
        <w:rPr>
          <w:rFonts w:eastAsia="Times New Roman" w:cs="Calibri"/>
          <w:b/>
          <w:bCs/>
          <w:color w:val="000000"/>
          <w:sz w:val="26"/>
          <w:szCs w:val="26"/>
          <w:u w:val="single"/>
        </w:rPr>
        <w:t xml:space="preserve">-- </w:t>
      </w:r>
      <w:r w:rsidRPr="00C4604E">
        <w:rPr>
          <w:rFonts w:eastAsia="Times New Roman" w:cs="Calibri"/>
          <w:b/>
          <w:bCs/>
          <w:color w:val="000000"/>
          <w:sz w:val="26"/>
          <w:szCs w:val="26"/>
          <w:u w:val="single"/>
          <w:shd w:val="clear" w:color="auto" w:fill="00FF00"/>
        </w:rPr>
        <w:t xml:space="preserve">in </w:t>
      </w:r>
      <w:r w:rsidRPr="00C4604E">
        <w:rPr>
          <w:rFonts w:eastAsia="Times New Roman" w:cs="Calibri"/>
          <w:b/>
          <w:bCs/>
          <w:color w:val="000000"/>
          <w:sz w:val="26"/>
          <w:szCs w:val="26"/>
          <w:u w:val="single"/>
        </w:rPr>
        <w:t xml:space="preserve">their </w:t>
      </w:r>
      <w:r w:rsidRPr="00C4604E">
        <w:rPr>
          <w:rFonts w:eastAsia="Times New Roman" w:cs="Calibri"/>
          <w:b/>
          <w:bCs/>
          <w:color w:val="000000"/>
          <w:sz w:val="26"/>
          <w:szCs w:val="26"/>
          <w:u w:val="single"/>
          <w:shd w:val="clear" w:color="auto" w:fill="00FF00"/>
        </w:rPr>
        <w:t>great power competition</w:t>
      </w:r>
      <w:r w:rsidRPr="00C4604E">
        <w:rPr>
          <w:rFonts w:eastAsia="Times New Roman" w:cs="Calibri"/>
          <w:b/>
          <w:bCs/>
          <w:color w:val="000000"/>
          <w:sz w:val="26"/>
          <w:szCs w:val="26"/>
          <w:u w:val="single"/>
        </w:rPr>
        <w:t>.</w:t>
      </w:r>
    </w:p>
    <w:p w14:paraId="08FC508A" w14:textId="77777777" w:rsidR="00C4604E" w:rsidRPr="00C4604E" w:rsidRDefault="00C4604E" w:rsidP="00C4604E">
      <w:pPr>
        <w:spacing w:line="240" w:lineRule="auto"/>
        <w:rPr>
          <w:rFonts w:ascii="Times New Roman" w:eastAsia="Times New Roman" w:hAnsi="Times New Roman" w:cs="Times New Roman"/>
          <w:sz w:val="24"/>
        </w:rPr>
      </w:pPr>
      <w:r w:rsidRPr="00C4604E">
        <w:rPr>
          <w:rFonts w:eastAsia="Times New Roman" w:cs="Calibri"/>
          <w:b/>
          <w:bCs/>
          <w:color w:val="000000"/>
          <w:sz w:val="26"/>
          <w:szCs w:val="26"/>
          <w:u w:val="single"/>
        </w:rPr>
        <w:t xml:space="preserve">And </w:t>
      </w:r>
      <w:r w:rsidRPr="00C4604E">
        <w:rPr>
          <w:rFonts w:eastAsia="Times New Roman" w:cs="Calibri"/>
          <w:b/>
          <w:bCs/>
          <w:color w:val="000000"/>
          <w:sz w:val="26"/>
          <w:szCs w:val="26"/>
          <w:u w:val="single"/>
          <w:shd w:val="clear" w:color="auto" w:fill="00FF00"/>
        </w:rPr>
        <w:t>due to the inherent dual-use nature of space technologies</w:t>
      </w:r>
      <w:r w:rsidRPr="00C4604E">
        <w:rPr>
          <w:rFonts w:eastAsia="Times New Roman" w:cs="Calibri"/>
          <w:b/>
          <w:bCs/>
          <w:color w:val="000000"/>
          <w:sz w:val="26"/>
          <w:szCs w:val="26"/>
          <w:u w:val="single"/>
        </w:rPr>
        <w:t xml:space="preserve">, </w:t>
      </w:r>
      <w:r w:rsidRPr="00C4604E">
        <w:rPr>
          <w:rFonts w:eastAsia="Times New Roman" w:cs="Calibri"/>
          <w:b/>
          <w:bCs/>
          <w:color w:val="000000"/>
          <w:sz w:val="26"/>
          <w:szCs w:val="26"/>
          <w:u w:val="single"/>
          <w:shd w:val="clear" w:color="auto" w:fill="00FF00"/>
        </w:rPr>
        <w:t xml:space="preserve">what's at stake extends </w:t>
      </w:r>
      <w:r w:rsidRPr="00C4604E">
        <w:rPr>
          <w:rFonts w:eastAsia="Times New Roman" w:cs="Calibri"/>
          <w:b/>
          <w:bCs/>
          <w:color w:val="000000"/>
          <w:sz w:val="26"/>
          <w:szCs w:val="26"/>
          <w:u w:val="single"/>
        </w:rPr>
        <w:t xml:space="preserve">far </w:t>
      </w:r>
      <w:r w:rsidRPr="00C4604E">
        <w:rPr>
          <w:rFonts w:eastAsia="Times New Roman" w:cs="Calibri"/>
          <w:b/>
          <w:bCs/>
          <w:color w:val="000000"/>
          <w:sz w:val="26"/>
          <w:szCs w:val="26"/>
          <w:u w:val="single"/>
          <w:shd w:val="clear" w:color="auto" w:fill="00FF00"/>
        </w:rPr>
        <w:t xml:space="preserve">beyond </w:t>
      </w:r>
      <w:r w:rsidRPr="00C4604E">
        <w:rPr>
          <w:rFonts w:eastAsia="Times New Roman" w:cs="Calibri"/>
          <w:b/>
          <w:bCs/>
          <w:color w:val="000000"/>
          <w:sz w:val="26"/>
          <w:szCs w:val="26"/>
          <w:u w:val="single"/>
        </w:rPr>
        <w:t xml:space="preserve">mere scientific </w:t>
      </w:r>
      <w:r w:rsidRPr="00C4604E">
        <w:rPr>
          <w:rFonts w:eastAsia="Times New Roman" w:cs="Calibri"/>
          <w:b/>
          <w:bCs/>
          <w:color w:val="000000"/>
          <w:sz w:val="26"/>
          <w:szCs w:val="26"/>
          <w:u w:val="single"/>
          <w:shd w:val="clear" w:color="auto" w:fill="00FF00"/>
        </w:rPr>
        <w:t xml:space="preserve">prestige </w:t>
      </w:r>
      <w:r w:rsidRPr="00C4604E">
        <w:rPr>
          <w:rFonts w:eastAsia="Times New Roman" w:cs="Calibri"/>
          <w:b/>
          <w:bCs/>
          <w:color w:val="000000"/>
          <w:sz w:val="26"/>
          <w:szCs w:val="26"/>
          <w:u w:val="single"/>
        </w:rPr>
        <w:t xml:space="preserve">and global standing. In addition to national defense, so much of our </w:t>
      </w:r>
      <w:r w:rsidRPr="00C4604E">
        <w:rPr>
          <w:rFonts w:eastAsia="Times New Roman" w:cs="Calibri"/>
          <w:b/>
          <w:bCs/>
          <w:color w:val="000000"/>
          <w:sz w:val="26"/>
          <w:szCs w:val="26"/>
          <w:u w:val="single"/>
          <w:shd w:val="clear" w:color="auto" w:fill="00FF00"/>
        </w:rPr>
        <w:t xml:space="preserve">life on Earth </w:t>
      </w:r>
      <w:r w:rsidRPr="00C4604E">
        <w:rPr>
          <w:rFonts w:eastAsia="Times New Roman" w:cs="Calibri"/>
          <w:b/>
          <w:bCs/>
          <w:color w:val="000000"/>
          <w:sz w:val="26"/>
          <w:szCs w:val="26"/>
          <w:u w:val="single"/>
        </w:rPr>
        <w:t xml:space="preserve">-- from digital communications to navigation -- </w:t>
      </w:r>
      <w:r w:rsidRPr="00C4604E">
        <w:rPr>
          <w:rFonts w:eastAsia="Times New Roman" w:cs="Calibri"/>
          <w:b/>
          <w:bCs/>
          <w:color w:val="000000"/>
          <w:sz w:val="26"/>
          <w:szCs w:val="26"/>
          <w:u w:val="single"/>
          <w:shd w:val="clear" w:color="auto" w:fill="00FF00"/>
        </w:rPr>
        <w:t xml:space="preserve">depends on satellites </w:t>
      </w:r>
      <w:r w:rsidRPr="00C4604E">
        <w:rPr>
          <w:rFonts w:eastAsia="Times New Roman" w:cs="Calibri"/>
          <w:b/>
          <w:bCs/>
          <w:color w:val="000000"/>
          <w:sz w:val="26"/>
          <w:szCs w:val="26"/>
          <w:u w:val="single"/>
        </w:rPr>
        <w:t>in space.</w:t>
      </w:r>
    </w:p>
    <w:p w14:paraId="52AA6685" w14:textId="77777777" w:rsidR="00C4604E" w:rsidRPr="00C4604E" w:rsidRDefault="00C4604E" w:rsidP="00C4604E">
      <w:pPr>
        <w:spacing w:line="240" w:lineRule="auto"/>
        <w:rPr>
          <w:rFonts w:ascii="Times New Roman" w:eastAsia="Times New Roman" w:hAnsi="Times New Roman" w:cs="Times New Roman"/>
          <w:sz w:val="24"/>
        </w:rPr>
      </w:pPr>
      <w:r w:rsidRPr="00C4604E">
        <w:rPr>
          <w:rFonts w:eastAsia="Times New Roman" w:cs="Calibri"/>
          <w:color w:val="000000"/>
          <w:sz w:val="26"/>
          <w:szCs w:val="26"/>
        </w:rPr>
        <w:t>Following the demise of the Soviet Union's space program, the US has enjoyed a period of unparalleled leadership in space. But in recent years, US </w:t>
      </w:r>
      <w:hyperlink r:id="rId19" w:history="1">
        <w:r w:rsidRPr="00C4604E">
          <w:rPr>
            <w:rFonts w:eastAsia="Times New Roman" w:cs="Calibri"/>
            <w:color w:val="000000"/>
            <w:sz w:val="26"/>
            <w:szCs w:val="26"/>
            <w:u w:val="single"/>
          </w:rPr>
          <w:t>observers</w:t>
        </w:r>
      </w:hyperlink>
      <w:r w:rsidRPr="00C4604E">
        <w:rPr>
          <w:rFonts w:eastAsia="Times New Roman" w:cs="Calibri"/>
          <w:color w:val="000000"/>
          <w:sz w:val="26"/>
          <w:szCs w:val="26"/>
        </w:rPr>
        <w:t> and </w:t>
      </w:r>
      <w:hyperlink r:id="rId20" w:history="1">
        <w:r w:rsidRPr="00C4604E">
          <w:rPr>
            <w:rFonts w:eastAsia="Times New Roman" w:cs="Calibri"/>
            <w:color w:val="000000"/>
            <w:sz w:val="26"/>
            <w:szCs w:val="26"/>
            <w:u w:val="single"/>
          </w:rPr>
          <w:t>politicians</w:t>
        </w:r>
      </w:hyperlink>
      <w:r w:rsidRPr="00C4604E">
        <w:rPr>
          <w:rFonts w:eastAsia="Times New Roman" w:cs="Calibri"/>
          <w:color w:val="000000"/>
          <w:sz w:val="26"/>
          <w:szCs w:val="26"/>
        </w:rPr>
        <w:t xml:space="preserve"> have warned that </w:t>
      </w:r>
      <w:r w:rsidRPr="00C4604E">
        <w:rPr>
          <w:rFonts w:eastAsia="Times New Roman" w:cs="Calibri"/>
          <w:b/>
          <w:bCs/>
          <w:color w:val="000000"/>
          <w:sz w:val="26"/>
          <w:szCs w:val="26"/>
          <w:u w:val="single"/>
          <w:shd w:val="clear" w:color="auto" w:fill="00FF00"/>
        </w:rPr>
        <w:t xml:space="preserve">America's dominance could </w:t>
      </w:r>
      <w:r w:rsidRPr="00C4604E">
        <w:rPr>
          <w:rFonts w:eastAsia="Times New Roman" w:cs="Calibri"/>
          <w:b/>
          <w:bCs/>
          <w:color w:val="000000"/>
          <w:sz w:val="26"/>
          <w:szCs w:val="26"/>
          <w:u w:val="single"/>
        </w:rPr>
        <w:t xml:space="preserve">soon </w:t>
      </w:r>
      <w:r w:rsidRPr="00C4604E">
        <w:rPr>
          <w:rFonts w:eastAsia="Times New Roman" w:cs="Calibri"/>
          <w:b/>
          <w:bCs/>
          <w:color w:val="000000"/>
          <w:sz w:val="26"/>
          <w:szCs w:val="26"/>
          <w:u w:val="single"/>
          <w:shd w:val="clear" w:color="auto" w:fill="00FF00"/>
        </w:rPr>
        <w:t>be challenged by China's fast-growing space capabilities.</w:t>
      </w:r>
    </w:p>
    <w:p w14:paraId="6E2BD27B" w14:textId="77777777" w:rsidR="00C4604E" w:rsidRPr="00C4604E" w:rsidRDefault="00C4604E" w:rsidP="00C4604E">
      <w:pPr>
        <w:spacing w:line="240" w:lineRule="auto"/>
        <w:rPr>
          <w:rFonts w:ascii="Times New Roman" w:eastAsia="Times New Roman" w:hAnsi="Times New Roman" w:cs="Times New Roman"/>
          <w:sz w:val="24"/>
        </w:rPr>
      </w:pPr>
      <w:r w:rsidRPr="00C4604E">
        <w:rPr>
          <w:rFonts w:eastAsia="Times New Roman" w:cs="Calibri"/>
          <w:color w:val="000000"/>
          <w:sz w:val="26"/>
          <w:szCs w:val="26"/>
        </w:rPr>
        <w:t xml:space="preserve">That concern has only deepened with a series of important and </w:t>
      </w:r>
      <w:proofErr w:type="gramStart"/>
      <w:r w:rsidRPr="00C4604E">
        <w:rPr>
          <w:rFonts w:eastAsia="Times New Roman" w:cs="Calibri"/>
          <w:color w:val="000000"/>
          <w:sz w:val="26"/>
          <w:szCs w:val="26"/>
        </w:rPr>
        <w:t>high profile</w:t>
      </w:r>
      <w:proofErr w:type="gramEnd"/>
      <w:r w:rsidRPr="00C4604E">
        <w:rPr>
          <w:rFonts w:eastAsia="Times New Roman" w:cs="Calibri"/>
          <w:color w:val="000000"/>
          <w:sz w:val="26"/>
          <w:szCs w:val="26"/>
        </w:rPr>
        <w:t xml:space="preserve"> Chinese achievements: In 2019, it became the first country to land on the far side of the moon; last year, it successfully put into orbit its final </w:t>
      </w:r>
      <w:proofErr w:type="spellStart"/>
      <w:r w:rsidRPr="00C4604E">
        <w:rPr>
          <w:rFonts w:eastAsia="Times New Roman" w:cs="Calibri"/>
          <w:color w:val="000000"/>
          <w:sz w:val="26"/>
          <w:szCs w:val="26"/>
        </w:rPr>
        <w:t>Beidou</w:t>
      </w:r>
      <w:proofErr w:type="spellEnd"/>
      <w:r w:rsidRPr="00C4604E">
        <w:rPr>
          <w:rFonts w:eastAsia="Times New Roman" w:cs="Calibri"/>
          <w:color w:val="000000"/>
          <w:sz w:val="26"/>
          <w:szCs w:val="26"/>
        </w:rPr>
        <w:t xml:space="preserve"> satellite, setting the stage to challenge the US Global Positioning System (GPS); and last month, it became the only country after the US to put a functioning rover on Mars.</w:t>
      </w:r>
    </w:p>
    <w:p w14:paraId="2236B48B" w14:textId="77777777" w:rsidR="00C4604E" w:rsidRPr="00C4604E" w:rsidRDefault="00C4604E" w:rsidP="00C4604E">
      <w:pPr>
        <w:spacing w:before="40" w:after="0" w:line="240" w:lineRule="auto"/>
        <w:outlineLvl w:val="3"/>
        <w:rPr>
          <w:rFonts w:ascii="Times New Roman" w:eastAsia="Times New Roman" w:hAnsi="Times New Roman" w:cs="Times New Roman"/>
          <w:b/>
          <w:bCs/>
          <w:sz w:val="24"/>
        </w:rPr>
      </w:pPr>
      <w:r w:rsidRPr="00C4604E">
        <w:rPr>
          <w:rFonts w:eastAsia="Times New Roman" w:cs="Calibri"/>
          <w:b/>
          <w:bCs/>
          <w:color w:val="000000"/>
          <w:sz w:val="26"/>
          <w:szCs w:val="26"/>
        </w:rPr>
        <w:t>Chinese leadership solves extinction. </w:t>
      </w:r>
    </w:p>
    <w:p w14:paraId="27B8F5B7" w14:textId="77777777" w:rsidR="00C4604E" w:rsidRPr="00C4604E" w:rsidRDefault="00C4604E" w:rsidP="00C4604E">
      <w:pPr>
        <w:spacing w:line="240" w:lineRule="auto"/>
        <w:rPr>
          <w:rFonts w:ascii="Times New Roman" w:eastAsia="Times New Roman" w:hAnsi="Times New Roman" w:cs="Times New Roman"/>
          <w:sz w:val="24"/>
        </w:rPr>
      </w:pPr>
      <w:r w:rsidRPr="00C4604E">
        <w:rPr>
          <w:rFonts w:eastAsia="Times New Roman" w:cs="Calibri"/>
          <w:color w:val="000000"/>
          <w:sz w:val="26"/>
          <w:szCs w:val="26"/>
        </w:rPr>
        <w:t xml:space="preserve">Shen </w:t>
      </w:r>
      <w:proofErr w:type="spellStart"/>
      <w:r w:rsidRPr="00C4604E">
        <w:rPr>
          <w:rFonts w:eastAsia="Times New Roman" w:cs="Calibri"/>
          <w:b/>
          <w:bCs/>
          <w:color w:val="000000"/>
          <w:sz w:val="26"/>
          <w:szCs w:val="26"/>
          <w:u w:val="single"/>
        </w:rPr>
        <w:t>Yamei</w:t>
      </w:r>
      <w:proofErr w:type="spellEnd"/>
      <w:r w:rsidRPr="00C4604E">
        <w:rPr>
          <w:rFonts w:eastAsia="Times New Roman" w:cs="Calibri"/>
          <w:b/>
          <w:bCs/>
          <w:color w:val="000000"/>
          <w:sz w:val="26"/>
          <w:szCs w:val="26"/>
          <w:u w:val="single"/>
        </w:rPr>
        <w:t xml:space="preserve"> 18</w:t>
      </w:r>
      <w:r w:rsidRPr="00C4604E">
        <w:rPr>
          <w:rFonts w:eastAsia="Times New Roman" w:cs="Calibri"/>
          <w:color w:val="000000"/>
          <w:sz w:val="26"/>
          <w:szCs w:val="26"/>
        </w:rPr>
        <w:t>, Deputy Director and Associate Research Fellow of Department for American Studies, China Institute of International Studies, 1-9-2018, "Probing into the “Chinese Solution” for the Transformation of Global Governance," CAIFC, http://www.caifc.org.cn/en/content.aspx?id=4491</w:t>
      </w:r>
    </w:p>
    <w:p w14:paraId="7DB73050" w14:textId="77777777" w:rsidR="00C4604E" w:rsidRPr="00C4604E" w:rsidRDefault="00C4604E" w:rsidP="00C4604E">
      <w:pPr>
        <w:spacing w:after="0" w:line="240" w:lineRule="auto"/>
        <w:rPr>
          <w:rFonts w:ascii="Times New Roman" w:eastAsia="Times New Roman" w:hAnsi="Times New Roman" w:cs="Times New Roman"/>
          <w:sz w:val="24"/>
        </w:rPr>
      </w:pPr>
      <w:r w:rsidRPr="00C4604E">
        <w:rPr>
          <w:rFonts w:eastAsia="Times New Roman" w:cs="Calibri"/>
          <w:b/>
          <w:bCs/>
          <w:color w:val="000000"/>
          <w:sz w:val="24"/>
          <w:u w:val="single"/>
        </w:rPr>
        <w:t xml:space="preserve">As the world is in a period of great development, transformation and adjustment, the international power comparison is undergoing profound changes, global governance is </w:t>
      </w:r>
      <w:proofErr w:type="gramStart"/>
      <w:r w:rsidRPr="00C4604E">
        <w:rPr>
          <w:rFonts w:eastAsia="Times New Roman" w:cs="Calibri"/>
          <w:b/>
          <w:bCs/>
          <w:color w:val="000000"/>
          <w:sz w:val="24"/>
          <w:u w:val="single"/>
        </w:rPr>
        <w:t>reshuffling</w:t>
      </w:r>
      <w:proofErr w:type="gramEnd"/>
      <w:r w:rsidRPr="00C4604E">
        <w:rPr>
          <w:rFonts w:eastAsia="Times New Roman" w:cs="Calibri"/>
          <w:b/>
          <w:bCs/>
          <w:color w:val="000000"/>
          <w:sz w:val="24"/>
          <w:u w:val="single"/>
        </w:rPr>
        <w:t xml:space="preserve"> and traditional governance concepts and models are confronted with challenges. The international community is expecting China to play a bigger role in </w:t>
      </w:r>
      <w:r w:rsidRPr="00C4604E">
        <w:rPr>
          <w:rFonts w:eastAsia="Times New Roman" w:cs="Calibri"/>
          <w:b/>
          <w:bCs/>
          <w:color w:val="000000"/>
          <w:sz w:val="24"/>
          <w:u w:val="single"/>
        </w:rPr>
        <w:lastRenderedPageBreak/>
        <w:t xml:space="preserve">global governance, which has given birth to the Chinese solution. </w:t>
      </w:r>
      <w:r w:rsidRPr="00C4604E">
        <w:rPr>
          <w:rFonts w:eastAsia="Times New Roman" w:cs="Calibri"/>
          <w:color w:val="000000"/>
          <w:sz w:val="10"/>
          <w:szCs w:val="10"/>
        </w:rPr>
        <w:t xml:space="preserve">A. To Lead the Transformation of the Global Governance System. </w:t>
      </w:r>
      <w:r w:rsidRPr="00C4604E">
        <w:rPr>
          <w:rFonts w:eastAsia="Times New Roman" w:cs="Calibri"/>
          <w:b/>
          <w:bCs/>
          <w:color w:val="000000"/>
          <w:sz w:val="26"/>
          <w:szCs w:val="26"/>
          <w:u w:val="single"/>
        </w:rPr>
        <w:t>The “</w:t>
      </w:r>
      <w:r w:rsidRPr="00C4604E">
        <w:rPr>
          <w:rFonts w:eastAsia="Times New Roman" w:cs="Calibri"/>
          <w:b/>
          <w:bCs/>
          <w:color w:val="000000"/>
          <w:sz w:val="26"/>
          <w:szCs w:val="26"/>
          <w:u w:val="single"/>
          <w:shd w:val="clear" w:color="auto" w:fill="00FFFF"/>
        </w:rPr>
        <w:t>shortcomings” of the existing global governance system are prominent</w:t>
      </w:r>
      <w:r w:rsidRPr="00C4604E">
        <w:rPr>
          <w:rFonts w:eastAsia="Times New Roman" w:cs="Calibri"/>
          <w:b/>
          <w:bCs/>
          <w:color w:val="000000"/>
          <w:sz w:val="26"/>
          <w:szCs w:val="26"/>
          <w:u w:val="single"/>
        </w:rPr>
        <w:t xml:space="preserve">, </w:t>
      </w:r>
      <w:r w:rsidRPr="00C4604E">
        <w:rPr>
          <w:rFonts w:eastAsia="Times New Roman" w:cs="Calibri"/>
          <w:b/>
          <w:bCs/>
          <w:color w:val="000000"/>
          <w:sz w:val="26"/>
          <w:szCs w:val="26"/>
          <w:u w:val="single"/>
          <w:shd w:val="clear" w:color="auto" w:fill="00FFFF"/>
        </w:rPr>
        <w:t>which can hardly ensure</w:t>
      </w:r>
      <w:r w:rsidRPr="00C4604E">
        <w:rPr>
          <w:rFonts w:eastAsia="Times New Roman" w:cs="Calibri"/>
          <w:b/>
          <w:bCs/>
          <w:color w:val="000000"/>
          <w:sz w:val="26"/>
          <w:szCs w:val="26"/>
          <w:u w:val="single"/>
        </w:rPr>
        <w:t xml:space="preserve"> global </w:t>
      </w:r>
      <w:r w:rsidRPr="00C4604E">
        <w:rPr>
          <w:rFonts w:eastAsia="Times New Roman" w:cs="Calibri"/>
          <w:b/>
          <w:bCs/>
          <w:color w:val="000000"/>
          <w:sz w:val="26"/>
          <w:szCs w:val="26"/>
          <w:u w:val="single"/>
          <w:shd w:val="clear" w:color="auto" w:fill="00FFFF"/>
        </w:rPr>
        <w:t>development</w:t>
      </w:r>
      <w:r w:rsidRPr="00C4604E">
        <w:rPr>
          <w:rFonts w:eastAsia="Times New Roman" w:cs="Calibri"/>
          <w:b/>
          <w:bCs/>
          <w:color w:val="000000"/>
          <w:sz w:val="26"/>
          <w:szCs w:val="26"/>
          <w:u w:val="single"/>
        </w:rPr>
        <w:t xml:space="preserve">. First, the </w:t>
      </w:r>
      <w:r w:rsidRPr="00C4604E">
        <w:rPr>
          <w:rFonts w:eastAsia="Times New Roman" w:cs="Calibri"/>
          <w:b/>
          <w:bCs/>
          <w:color w:val="000000"/>
          <w:sz w:val="26"/>
          <w:szCs w:val="26"/>
          <w:u w:val="single"/>
          <w:shd w:val="clear" w:color="auto" w:fill="00FFFF"/>
        </w:rPr>
        <w:t>traditional dominant forces are seriously imbalanced</w:t>
      </w:r>
      <w:r w:rsidRPr="00C4604E">
        <w:rPr>
          <w:rFonts w:eastAsia="Times New Roman" w:cs="Calibri"/>
          <w:b/>
          <w:bCs/>
          <w:color w:val="000000"/>
          <w:sz w:val="24"/>
          <w:u w:val="single"/>
        </w:rPr>
        <w:t>. The US and Europe</w:t>
      </w:r>
      <w:r w:rsidRPr="00C4604E">
        <w:rPr>
          <w:rFonts w:eastAsia="Times New Roman" w:cs="Calibri"/>
          <w:color w:val="000000"/>
          <w:sz w:val="10"/>
          <w:szCs w:val="10"/>
        </w:rPr>
        <w:t xml:space="preserve"> that used to dominate the global governance system </w:t>
      </w:r>
      <w:r w:rsidRPr="00C4604E">
        <w:rPr>
          <w:rFonts w:eastAsia="Times New Roman" w:cs="Calibri"/>
          <w:b/>
          <w:bCs/>
          <w:color w:val="000000"/>
          <w:sz w:val="24"/>
          <w:u w:val="single"/>
        </w:rPr>
        <w:t>have been beset with structural problems</w:t>
      </w:r>
      <w:r w:rsidRPr="00C4604E">
        <w:rPr>
          <w:rFonts w:eastAsia="Times New Roman" w:cs="Calibri"/>
          <w:color w:val="000000"/>
          <w:sz w:val="10"/>
          <w:szCs w:val="10"/>
        </w:rPr>
        <w:t xml:space="preserve">, with their economic development stalling, social contradictions intensifying, populism and secessionism rising, and states trapped in internal strife and differentiation. </w:t>
      </w:r>
      <w:r w:rsidRPr="00C4604E">
        <w:rPr>
          <w:rFonts w:eastAsia="Times New Roman" w:cs="Calibri"/>
          <w:b/>
          <w:bCs/>
          <w:color w:val="000000"/>
          <w:sz w:val="24"/>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C4604E">
        <w:rPr>
          <w:rFonts w:eastAsia="Times New Roman" w:cs="Calibri"/>
          <w:color w:val="000000"/>
          <w:sz w:val="10"/>
          <w:szCs w:val="10"/>
        </w:rPr>
        <w:t xml:space="preserve">. </w:t>
      </w:r>
      <w:r w:rsidRPr="00C4604E">
        <w:rPr>
          <w:rFonts w:eastAsia="Times New Roman" w:cs="Calibri"/>
          <w:b/>
          <w:bCs/>
          <w:color w:val="000000"/>
          <w:sz w:val="24"/>
          <w:u w:val="single"/>
        </w:rPr>
        <w:t xml:space="preserve">Second, the global governance mechanism is relatively </w:t>
      </w:r>
      <w:proofErr w:type="gramStart"/>
      <w:r w:rsidRPr="00C4604E">
        <w:rPr>
          <w:rFonts w:eastAsia="Times New Roman" w:cs="Calibri"/>
          <w:b/>
          <w:bCs/>
          <w:color w:val="000000"/>
          <w:sz w:val="24"/>
          <w:u w:val="single"/>
        </w:rPr>
        <w:t>lagging behind</w:t>
      </w:r>
      <w:proofErr w:type="gramEnd"/>
      <w:r w:rsidRPr="00C4604E">
        <w:rPr>
          <w:rFonts w:eastAsia="Times New Roman" w:cs="Calibri"/>
          <w:b/>
          <w:bCs/>
          <w:color w:val="000000"/>
          <w:sz w:val="24"/>
          <w:u w:val="single"/>
        </w:rPr>
        <w:t>.</w:t>
      </w:r>
      <w:r w:rsidRPr="00C4604E">
        <w:rPr>
          <w:rFonts w:eastAsia="Times New Roman" w:cs="Calibri"/>
          <w:color w:val="000000"/>
          <w:sz w:val="10"/>
          <w:szCs w:val="10"/>
        </w:rPr>
        <w:t xml:space="preserve"> </w:t>
      </w:r>
      <w:r w:rsidRPr="00C4604E">
        <w:rPr>
          <w:rFonts w:eastAsia="Times New Roman" w:cs="Calibri"/>
          <w:b/>
          <w:bCs/>
          <w:color w:val="000000"/>
          <w:sz w:val="24"/>
          <w:u w:val="single"/>
        </w:rPr>
        <w:t xml:space="preserve">Over the years of development, the strength of emerging economies has increased dramatically, which has substantially upset the international power structure, as the developing countries </w:t>
      </w:r>
      <w:proofErr w:type="gramStart"/>
      <w:r w:rsidRPr="00C4604E">
        <w:rPr>
          <w:rFonts w:eastAsia="Times New Roman" w:cs="Calibri"/>
          <w:b/>
          <w:bCs/>
          <w:color w:val="000000"/>
          <w:sz w:val="24"/>
          <w:u w:val="single"/>
        </w:rPr>
        <w:t>as a whole have</w:t>
      </w:r>
      <w:proofErr w:type="gramEnd"/>
      <w:r w:rsidRPr="00C4604E">
        <w:rPr>
          <w:rFonts w:eastAsia="Times New Roman" w:cs="Calibri"/>
          <w:b/>
          <w:bCs/>
          <w:color w:val="000000"/>
          <w:sz w:val="24"/>
          <w:u w:val="single"/>
        </w:rPr>
        <w:t xml:space="preserve"> made 80 percent of the contributions to global economic growth</w:t>
      </w:r>
      <w:r w:rsidRPr="00C4604E">
        <w:rPr>
          <w:rFonts w:eastAsia="Times New Roman" w:cs="Calibri"/>
          <w:color w:val="000000"/>
          <w:sz w:val="10"/>
          <w:szCs w:val="10"/>
        </w:rPr>
        <w:t xml:space="preserve">. </w:t>
      </w:r>
      <w:r w:rsidRPr="00C4604E">
        <w:rPr>
          <w:rFonts w:eastAsia="Times New Roman" w:cs="Calibri"/>
          <w:b/>
          <w:bCs/>
          <w:color w:val="000000"/>
          <w:sz w:val="24"/>
          <w:u w:val="single"/>
        </w:rPr>
        <w:t>These countries have expressed their appeal for new governance and begun policy coordination among themselves</w:t>
      </w:r>
      <w:r w:rsidRPr="00C4604E">
        <w:rPr>
          <w:rFonts w:eastAsia="Times New Roman" w:cs="Calibri"/>
          <w:color w:val="000000"/>
          <w:sz w:val="10"/>
          <w:szCs w:val="10"/>
        </w:rPr>
        <w:t xml:space="preserve">, which has initiated the transition of global governance form “Western governance” to “East-West joint governance”, but </w:t>
      </w:r>
      <w:r w:rsidRPr="00C4604E">
        <w:rPr>
          <w:rFonts w:eastAsia="Times New Roman" w:cs="Calibri"/>
          <w:b/>
          <w:bCs/>
          <w:color w:val="000000"/>
          <w:sz w:val="26"/>
          <w:szCs w:val="26"/>
          <w:u w:val="single"/>
        </w:rPr>
        <w:t xml:space="preserve">the </w:t>
      </w:r>
      <w:r w:rsidRPr="00C4604E">
        <w:rPr>
          <w:rFonts w:eastAsia="Times New Roman" w:cs="Calibri"/>
          <w:b/>
          <w:bCs/>
          <w:color w:val="000000"/>
          <w:sz w:val="26"/>
          <w:szCs w:val="26"/>
          <w:u w:val="single"/>
          <w:shd w:val="clear" w:color="auto" w:fill="00FFFF"/>
        </w:rPr>
        <w:t>traditional</w:t>
      </w:r>
      <w:r w:rsidRPr="00C4604E">
        <w:rPr>
          <w:rFonts w:eastAsia="Times New Roman" w:cs="Calibri"/>
          <w:b/>
          <w:bCs/>
          <w:color w:val="000000"/>
          <w:sz w:val="26"/>
          <w:szCs w:val="26"/>
          <w:u w:val="single"/>
        </w:rPr>
        <w:t xml:space="preserve"> governance </w:t>
      </w:r>
      <w:r w:rsidRPr="00C4604E">
        <w:rPr>
          <w:rFonts w:eastAsia="Times New Roman" w:cs="Calibri"/>
          <w:b/>
          <w:bCs/>
          <w:color w:val="000000"/>
          <w:sz w:val="26"/>
          <w:szCs w:val="26"/>
          <w:u w:val="single"/>
          <w:shd w:val="clear" w:color="auto" w:fill="00FFFF"/>
        </w:rPr>
        <w:t>mechanisms such as the World Bank, IMF</w:t>
      </w:r>
      <w:r w:rsidRPr="00C4604E">
        <w:rPr>
          <w:rFonts w:eastAsia="Times New Roman" w:cs="Calibri"/>
          <w:b/>
          <w:bCs/>
          <w:color w:val="000000"/>
          <w:sz w:val="26"/>
          <w:szCs w:val="26"/>
          <w:u w:val="single"/>
        </w:rPr>
        <w:t xml:space="preserve"> and G7 </w:t>
      </w:r>
      <w:r w:rsidRPr="00C4604E">
        <w:rPr>
          <w:rFonts w:eastAsia="Times New Roman" w:cs="Calibri"/>
          <w:b/>
          <w:bCs/>
          <w:color w:val="000000"/>
          <w:sz w:val="26"/>
          <w:szCs w:val="26"/>
          <w:u w:val="single"/>
          <w:shd w:val="clear" w:color="auto" w:fill="00FFFF"/>
        </w:rPr>
        <w:t>failed to reflect the demand of the new pattern</w:t>
      </w:r>
      <w:r w:rsidRPr="00C4604E">
        <w:rPr>
          <w:rFonts w:eastAsia="Times New Roman" w:cs="Calibri"/>
          <w:b/>
          <w:bCs/>
          <w:color w:val="000000"/>
          <w:sz w:val="26"/>
          <w:szCs w:val="26"/>
          <w:u w:val="single"/>
        </w:rPr>
        <w:t xml:space="preserve">, </w:t>
      </w:r>
      <w:r w:rsidRPr="00C4604E">
        <w:rPr>
          <w:rFonts w:eastAsia="Times New Roman" w:cs="Calibri"/>
          <w:b/>
          <w:bCs/>
          <w:color w:val="000000"/>
          <w:sz w:val="26"/>
          <w:szCs w:val="26"/>
          <w:u w:val="single"/>
          <w:shd w:val="clear" w:color="auto" w:fill="00FFFF"/>
        </w:rPr>
        <w:t>in addition to their lack of representation</w:t>
      </w:r>
      <w:r w:rsidRPr="00C4604E">
        <w:rPr>
          <w:rFonts w:eastAsia="Times New Roman" w:cs="Calibri"/>
          <w:b/>
          <w:bCs/>
          <w:color w:val="000000"/>
          <w:sz w:val="26"/>
          <w:szCs w:val="26"/>
          <w:u w:val="single"/>
        </w:rPr>
        <w:t xml:space="preserve"> and inclusiveness. </w:t>
      </w:r>
      <w:r w:rsidRPr="00C4604E">
        <w:rPr>
          <w:rFonts w:eastAsia="Times New Roman" w:cs="Calibri"/>
          <w:b/>
          <w:bCs/>
          <w:color w:val="000000"/>
          <w:sz w:val="24"/>
          <w:u w:val="single"/>
        </w:rPr>
        <w:t>Third, the global governance rules are developing in a fragmented way, with governance deficits existing in some key areas.</w:t>
      </w:r>
      <w:r w:rsidRPr="00C4604E">
        <w:rPr>
          <w:rFonts w:eastAsia="Times New Roman" w:cs="Calibri"/>
          <w:color w:val="000000"/>
          <w:sz w:val="10"/>
          <w:szCs w:val="10"/>
        </w:rPr>
        <w:t xml:space="preserve"> With the diversification and in-depth integration of international interests, the domain of global governance has continued to expand, with actors multiplying by folds and action intentions becoming complicated. </w:t>
      </w:r>
      <w:r w:rsidRPr="00C4604E">
        <w:rPr>
          <w:rFonts w:eastAsia="Times New Roman" w:cs="Calibri"/>
          <w:b/>
          <w:bCs/>
          <w:color w:val="000000"/>
          <w:sz w:val="24"/>
          <w:u w:val="single"/>
        </w:rPr>
        <w:t>As relevant efforts are usually temporary and limited to specific partners or issues, global governance driven by requests of “diversified governance” lacks systematic and comprehensive solutions</w:t>
      </w:r>
      <w:r w:rsidRPr="00C4604E">
        <w:rPr>
          <w:rFonts w:eastAsia="Times New Roman" w:cs="Calibri"/>
          <w:color w:val="000000"/>
          <w:sz w:val="10"/>
          <w:szCs w:val="10"/>
        </w:rPr>
        <w:t xml:space="preserve">. </w:t>
      </w:r>
      <w:r w:rsidRPr="00C4604E">
        <w:rPr>
          <w:rFonts w:eastAsia="Times New Roman" w:cs="Calibri"/>
          <w:b/>
          <w:bCs/>
          <w:color w:val="000000"/>
          <w:sz w:val="24"/>
          <w:u w:val="single"/>
        </w:rPr>
        <w:t xml:space="preserve">Since the beginning of this year, </w:t>
      </w:r>
      <w:r w:rsidRPr="00C4604E">
        <w:rPr>
          <w:rFonts w:eastAsia="Times New Roman" w:cs="Calibri"/>
          <w:b/>
          <w:bCs/>
          <w:color w:val="000000"/>
          <w:sz w:val="24"/>
          <w:u w:val="single"/>
          <w:shd w:val="clear" w:color="auto" w:fill="00FFFF"/>
        </w:rPr>
        <w:t xml:space="preserve">there have been risks </w:t>
      </w:r>
      <w:r w:rsidRPr="00C4604E">
        <w:rPr>
          <w:rFonts w:eastAsia="Times New Roman" w:cs="Calibri"/>
          <w:b/>
          <w:bCs/>
          <w:color w:val="000000"/>
          <w:sz w:val="24"/>
          <w:u w:val="single"/>
        </w:rPr>
        <w:t xml:space="preserve">of running into an acephalous state </w:t>
      </w:r>
      <w:r w:rsidRPr="00C4604E">
        <w:rPr>
          <w:rFonts w:eastAsia="Times New Roman" w:cs="Calibri"/>
          <w:b/>
          <w:bCs/>
          <w:color w:val="000000"/>
          <w:sz w:val="26"/>
          <w:szCs w:val="26"/>
          <w:u w:val="single"/>
          <w:shd w:val="clear" w:color="auto" w:fill="00FFFF"/>
        </w:rPr>
        <w:t>in such key areas as</w:t>
      </w:r>
      <w:r w:rsidRPr="00C4604E">
        <w:rPr>
          <w:rFonts w:eastAsia="Times New Roman" w:cs="Calibri"/>
          <w:b/>
          <w:bCs/>
          <w:color w:val="000000"/>
          <w:sz w:val="26"/>
          <w:szCs w:val="26"/>
          <w:u w:val="single"/>
        </w:rPr>
        <w:t xml:space="preserve"> global </w:t>
      </w:r>
      <w:r w:rsidRPr="00C4604E">
        <w:rPr>
          <w:rFonts w:eastAsia="Times New Roman" w:cs="Calibri"/>
          <w:b/>
          <w:bCs/>
          <w:color w:val="000000"/>
          <w:sz w:val="26"/>
          <w:szCs w:val="26"/>
          <w:u w:val="single"/>
          <w:shd w:val="clear" w:color="auto" w:fill="00FFFF"/>
        </w:rPr>
        <w:t>economic governance and climate change</w:t>
      </w:r>
      <w:r w:rsidRPr="00C4604E">
        <w:rPr>
          <w:rFonts w:eastAsia="Times New Roman" w:cs="Calibri"/>
          <w:color w:val="000000"/>
          <w:sz w:val="10"/>
          <w:szCs w:val="10"/>
        </w:rPr>
        <w:t xml:space="preserve">. </w:t>
      </w:r>
      <w:r w:rsidRPr="00C4604E">
        <w:rPr>
          <w:rFonts w:eastAsia="Times New Roman" w:cs="Calibri"/>
          <w:b/>
          <w:bCs/>
          <w:color w:val="000000"/>
          <w:sz w:val="26"/>
          <w:szCs w:val="26"/>
          <w:u w:val="single"/>
        </w:rPr>
        <w:t xml:space="preserve">Such emerging issues as </w:t>
      </w:r>
      <w:r w:rsidRPr="00C4604E">
        <w:rPr>
          <w:rFonts w:eastAsia="Times New Roman" w:cs="Calibri"/>
          <w:b/>
          <w:bCs/>
          <w:color w:val="000000"/>
          <w:sz w:val="26"/>
          <w:szCs w:val="26"/>
          <w:u w:val="single"/>
          <w:shd w:val="clear" w:color="auto" w:fill="00FFFF"/>
        </w:rPr>
        <w:t>nuclear security and</w:t>
      </w:r>
      <w:r w:rsidRPr="00C4604E">
        <w:rPr>
          <w:rFonts w:eastAsia="Times New Roman" w:cs="Calibri"/>
          <w:b/>
          <w:bCs/>
          <w:color w:val="000000"/>
          <w:sz w:val="26"/>
          <w:szCs w:val="26"/>
          <w:u w:val="single"/>
        </w:rPr>
        <w:t xml:space="preserve"> international </w:t>
      </w:r>
      <w:r w:rsidRPr="00C4604E">
        <w:rPr>
          <w:rFonts w:eastAsia="Times New Roman" w:cs="Calibri"/>
          <w:b/>
          <w:bCs/>
          <w:color w:val="000000"/>
          <w:sz w:val="26"/>
          <w:szCs w:val="26"/>
          <w:u w:val="single"/>
          <w:shd w:val="clear" w:color="auto" w:fill="00FFFF"/>
        </w:rPr>
        <w:t xml:space="preserve">terrorism </w:t>
      </w:r>
      <w:r w:rsidRPr="00C4604E">
        <w:rPr>
          <w:rFonts w:eastAsia="Times New Roman" w:cs="Calibri"/>
          <w:b/>
          <w:bCs/>
          <w:color w:val="000000"/>
          <w:sz w:val="26"/>
          <w:szCs w:val="26"/>
          <w:u w:val="single"/>
        </w:rPr>
        <w:t>have suffered injustice because of power politics</w:t>
      </w:r>
      <w:r w:rsidRPr="00C4604E">
        <w:rPr>
          <w:rFonts w:eastAsia="Times New Roman" w:cs="Calibri"/>
          <w:color w:val="000000"/>
          <w:sz w:val="10"/>
          <w:szCs w:val="10"/>
        </w:rPr>
        <w:t xml:space="preserve">. </w:t>
      </w:r>
      <w:r w:rsidRPr="00C4604E">
        <w:rPr>
          <w:rFonts w:eastAsia="Times New Roman" w:cs="Calibri"/>
          <w:b/>
          <w:bCs/>
          <w:color w:val="000000"/>
          <w:sz w:val="26"/>
          <w:szCs w:val="26"/>
          <w:u w:val="single"/>
        </w:rPr>
        <w:t xml:space="preserve">The governance areas in deficit, such as </w:t>
      </w:r>
      <w:r w:rsidRPr="00C4604E">
        <w:rPr>
          <w:rFonts w:eastAsia="Times New Roman" w:cs="Calibri"/>
          <w:b/>
          <w:bCs/>
          <w:color w:val="000000"/>
          <w:sz w:val="26"/>
          <w:szCs w:val="26"/>
          <w:u w:val="single"/>
          <w:shd w:val="clear" w:color="auto" w:fill="00FFFF"/>
        </w:rPr>
        <w:t>cyber security</w:t>
      </w:r>
      <w:r w:rsidRPr="00C4604E">
        <w:rPr>
          <w:rFonts w:eastAsia="Times New Roman" w:cs="Calibri"/>
          <w:b/>
          <w:bCs/>
          <w:color w:val="000000"/>
          <w:sz w:val="26"/>
          <w:szCs w:val="26"/>
          <w:u w:val="single"/>
        </w:rPr>
        <w:t xml:space="preserve">, </w:t>
      </w:r>
      <w:r w:rsidRPr="00C4604E">
        <w:rPr>
          <w:rFonts w:eastAsia="Times New Roman" w:cs="Calibri"/>
          <w:b/>
          <w:bCs/>
          <w:color w:val="000000"/>
          <w:sz w:val="26"/>
          <w:szCs w:val="26"/>
          <w:u w:val="single"/>
          <w:shd w:val="clear" w:color="auto" w:fill="00FFFF"/>
        </w:rPr>
        <w:t xml:space="preserve">polar </w:t>
      </w:r>
      <w:proofErr w:type="gramStart"/>
      <w:r w:rsidRPr="00C4604E">
        <w:rPr>
          <w:rFonts w:eastAsia="Times New Roman" w:cs="Calibri"/>
          <w:b/>
          <w:bCs/>
          <w:color w:val="000000"/>
          <w:sz w:val="26"/>
          <w:szCs w:val="26"/>
          <w:u w:val="single"/>
          <w:shd w:val="clear" w:color="auto" w:fill="00FFFF"/>
        </w:rPr>
        <w:t>region</w:t>
      </w:r>
      <w:proofErr w:type="gramEnd"/>
      <w:r w:rsidRPr="00C4604E">
        <w:rPr>
          <w:rFonts w:eastAsia="Times New Roman" w:cs="Calibri"/>
          <w:b/>
          <w:bCs/>
          <w:color w:val="000000"/>
          <w:sz w:val="26"/>
          <w:szCs w:val="26"/>
          <w:u w:val="single"/>
          <w:shd w:val="clear" w:color="auto" w:fill="00FFFF"/>
        </w:rPr>
        <w:t xml:space="preserve"> and oceans</w:t>
      </w:r>
      <w:r w:rsidRPr="00C4604E">
        <w:rPr>
          <w:rFonts w:eastAsia="Times New Roman" w:cs="Calibri"/>
          <w:b/>
          <w:bCs/>
          <w:color w:val="000000"/>
          <w:sz w:val="26"/>
          <w:szCs w:val="26"/>
          <w:u w:val="single"/>
        </w:rPr>
        <w:t>, have “reversely forced” certain countries and organizations to respond hastily</w:t>
      </w:r>
      <w:r w:rsidRPr="00C4604E">
        <w:rPr>
          <w:rFonts w:eastAsia="Times New Roman" w:cs="Calibri"/>
          <w:color w:val="000000"/>
          <w:sz w:val="10"/>
          <w:szCs w:val="10"/>
        </w:rPr>
        <w:t xml:space="preserve">. </w:t>
      </w:r>
      <w:r w:rsidRPr="00C4604E">
        <w:rPr>
          <w:rFonts w:eastAsia="Times New Roman" w:cs="Calibri"/>
          <w:b/>
          <w:bCs/>
          <w:color w:val="000000"/>
          <w:sz w:val="24"/>
          <w:u w:val="single"/>
        </w:rPr>
        <w:t xml:space="preserve">All of these have made the global governance system trapped in a dilemma and call urgently for a clear direction of advancement. </w:t>
      </w:r>
      <w:r w:rsidRPr="00C4604E">
        <w:rPr>
          <w:rFonts w:eastAsia="Times New Roman" w:cs="Calibri"/>
          <w:color w:val="000000"/>
          <w:sz w:val="10"/>
          <w:szCs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C4604E">
        <w:rPr>
          <w:rFonts w:eastAsia="Times New Roman" w:cs="Calibri"/>
          <w:color w:val="000000"/>
          <w:sz w:val="10"/>
          <w:szCs w:val="10"/>
        </w:rPr>
        <w:t>transformation</w:t>
      </w:r>
      <w:proofErr w:type="gramEnd"/>
      <w:r w:rsidRPr="00C4604E">
        <w:rPr>
          <w:rFonts w:eastAsia="Times New Roman" w:cs="Calibri"/>
          <w:color w:val="000000"/>
          <w:sz w:val="10"/>
          <w:szCs w:val="10"/>
        </w:rPr>
        <w:t xml:space="preserve"> and obsessed with economic despair and political dejection. </w:t>
      </w:r>
      <w:r w:rsidRPr="00C4604E">
        <w:rPr>
          <w:rFonts w:eastAsia="Times New Roman" w:cs="Calibri"/>
          <w:b/>
          <w:bCs/>
          <w:color w:val="000000"/>
          <w:sz w:val="24"/>
          <w:u w:val="single"/>
        </w:rPr>
        <w:t xml:space="preserve">Although the developing countries as represented by China acknowledge the positive role played by the post-war international order in safeguarding peace, boosting </w:t>
      </w:r>
      <w:proofErr w:type="gramStart"/>
      <w:r w:rsidRPr="00C4604E">
        <w:rPr>
          <w:rFonts w:eastAsia="Times New Roman" w:cs="Calibri"/>
          <w:b/>
          <w:bCs/>
          <w:color w:val="000000"/>
          <w:sz w:val="24"/>
          <w:u w:val="single"/>
        </w:rPr>
        <w:t>prosperity</w:t>
      </w:r>
      <w:proofErr w:type="gramEnd"/>
      <w:r w:rsidRPr="00C4604E">
        <w:rPr>
          <w:rFonts w:eastAsia="Times New Roman" w:cs="Calibri"/>
          <w:b/>
          <w:bCs/>
          <w:color w:val="000000"/>
          <w:sz w:val="24"/>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C4604E">
        <w:rPr>
          <w:rFonts w:eastAsia="Times New Roman" w:cs="Calibri"/>
          <w:color w:val="000000"/>
          <w:sz w:val="10"/>
          <w:szCs w:val="10"/>
        </w:rPr>
        <w:t xml:space="preserve">”. Therefore, there is much room for improvement. For </w:t>
      </w:r>
      <w:r w:rsidRPr="00C4604E">
        <w:rPr>
          <w:rFonts w:eastAsia="Times New Roman" w:cs="Calibri"/>
          <w:b/>
          <w:bCs/>
          <w:color w:val="000000"/>
          <w:sz w:val="24"/>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C4604E">
        <w:rPr>
          <w:rFonts w:eastAsia="Times New Roman" w:cs="Calibri"/>
          <w:color w:val="000000"/>
          <w:sz w:val="10"/>
          <w:szCs w:val="10"/>
        </w:rPr>
        <w:t xml:space="preserve">, </w:t>
      </w:r>
      <w:r w:rsidRPr="00C4604E">
        <w:rPr>
          <w:rFonts w:eastAsia="Times New Roman" w:cs="Calibri"/>
          <w:b/>
          <w:bCs/>
          <w:color w:val="000000"/>
          <w:sz w:val="24"/>
          <w:u w:val="single"/>
        </w:rPr>
        <w:t xml:space="preserve">but also is an important subject concerning whether China could gain the discourse power and development space </w:t>
      </w:r>
      <w:r w:rsidRPr="00C4604E">
        <w:rPr>
          <w:rFonts w:eastAsia="Times New Roman" w:cs="Calibri"/>
          <w:b/>
          <w:bCs/>
          <w:color w:val="000000"/>
          <w:sz w:val="24"/>
          <w:u w:val="single"/>
        </w:rPr>
        <w:lastRenderedPageBreak/>
        <w:t xml:space="preserve">corresponding to its own strength and interests in the process of innovating and perfecting the framework of international order. </w:t>
      </w:r>
      <w:r w:rsidRPr="00C4604E">
        <w:rPr>
          <w:rFonts w:eastAsia="Times New Roman" w:cs="Calibri"/>
          <w:color w:val="000000"/>
          <w:sz w:val="10"/>
          <w:szCs w:val="10"/>
        </w:rPr>
        <w:t xml:space="preserve">C. To Promote Integration of the Eastern and Western Civilizations. Dialog among civilizations, which is the popular foundation for any country’s diplomatic proposals, runs like a trickle moistening </w:t>
      </w:r>
      <w:proofErr w:type="gramStart"/>
      <w:r w:rsidRPr="00C4604E">
        <w:rPr>
          <w:rFonts w:eastAsia="Times New Roman" w:cs="Calibri"/>
          <w:color w:val="000000"/>
          <w:sz w:val="10"/>
          <w:szCs w:val="10"/>
        </w:rPr>
        <w:t>things</w:t>
      </w:r>
      <w:proofErr w:type="gramEnd"/>
      <w:r w:rsidRPr="00C4604E">
        <w:rPr>
          <w:rFonts w:eastAsia="Times New Roman" w:cs="Calibri"/>
          <w:color w:val="000000"/>
          <w:sz w:val="10"/>
          <w:szCs w:val="10"/>
        </w:rPr>
        <w:t xml:space="preserve"> silently. Nevertheless, </w:t>
      </w:r>
      <w:r w:rsidRPr="00C4604E">
        <w:rPr>
          <w:rFonts w:eastAsia="Times New Roman" w:cs="Calibri"/>
          <w:b/>
          <w:bCs/>
          <w:color w:val="000000"/>
          <w:sz w:val="24"/>
          <w:u w:val="single"/>
          <w:shd w:val="clear" w:color="auto" w:fill="00FFFF"/>
        </w:rPr>
        <w:t>in the existing international system guided by the “Western-Centrism”, the Western civilization has always had</w:t>
      </w:r>
      <w:r w:rsidRPr="00C4604E">
        <w:rPr>
          <w:rFonts w:eastAsia="Times New Roman" w:cs="Calibri"/>
          <w:b/>
          <w:bCs/>
          <w:color w:val="000000"/>
          <w:sz w:val="24"/>
          <w:u w:val="single"/>
        </w:rPr>
        <w:t xml:space="preserve"> the self-righteous </w:t>
      </w:r>
      <w:r w:rsidRPr="00C4604E">
        <w:rPr>
          <w:rFonts w:eastAsia="Times New Roman" w:cs="Calibri"/>
          <w:b/>
          <w:bCs/>
          <w:color w:val="000000"/>
          <w:sz w:val="24"/>
          <w:u w:val="single"/>
          <w:shd w:val="clear" w:color="auto" w:fill="00FFFF"/>
        </w:rPr>
        <w:t>superiority</w:t>
      </w:r>
      <w:r w:rsidRPr="00C4604E">
        <w:rPr>
          <w:rFonts w:eastAsia="Times New Roman" w:cs="Calibri"/>
          <w:b/>
          <w:bCs/>
          <w:color w:val="000000"/>
          <w:sz w:val="24"/>
          <w:u w:val="single"/>
        </w:rPr>
        <w:t xml:space="preserve">, conflicting with the interests and mentality of other </w:t>
      </w:r>
      <w:proofErr w:type="gramStart"/>
      <w:r w:rsidRPr="00C4604E">
        <w:rPr>
          <w:rFonts w:eastAsia="Times New Roman" w:cs="Calibri"/>
          <w:b/>
          <w:bCs/>
          <w:color w:val="000000"/>
          <w:sz w:val="24"/>
          <w:u w:val="single"/>
        </w:rPr>
        <w:t>countries</w:t>
      </w:r>
      <w:proofErr w:type="gramEnd"/>
      <w:r w:rsidRPr="00C4604E">
        <w:rPr>
          <w:rFonts w:eastAsia="Times New Roman" w:cs="Calibri"/>
          <w:b/>
          <w:bCs/>
          <w:color w:val="000000"/>
          <w:sz w:val="24"/>
          <w:u w:val="single"/>
        </w:rPr>
        <w:t xml:space="preserve"> and having failed to find the path to co-existing peacefully and harmoniously with other civilizations</w:t>
      </w:r>
      <w:r w:rsidRPr="00C4604E">
        <w:rPr>
          <w:rFonts w:eastAsia="Times New Roman" w:cs="Calibri"/>
          <w:color w:val="000000"/>
          <w:sz w:val="10"/>
          <w:szCs w:val="10"/>
        </w:rPr>
        <w:t xml:space="preserve">. </w:t>
      </w:r>
      <w:proofErr w:type="gramStart"/>
      <w:r w:rsidRPr="00C4604E">
        <w:rPr>
          <w:rFonts w:eastAsia="Times New Roman" w:cs="Calibri"/>
          <w:b/>
          <w:bCs/>
          <w:color w:val="000000"/>
          <w:sz w:val="26"/>
          <w:szCs w:val="26"/>
          <w:u w:val="single"/>
        </w:rPr>
        <w:t>So</w:t>
      </w:r>
      <w:proofErr w:type="gramEnd"/>
      <w:r w:rsidRPr="00C4604E">
        <w:rPr>
          <w:rFonts w:eastAsia="Times New Roman" w:cs="Calibri"/>
          <w:b/>
          <w:bCs/>
          <w:color w:val="000000"/>
          <w:sz w:val="26"/>
          <w:szCs w:val="26"/>
          <w:u w:val="single"/>
        </w:rPr>
        <w:t xml:space="preserve"> to speak, </w:t>
      </w:r>
      <w:r w:rsidRPr="00C4604E">
        <w:rPr>
          <w:rFonts w:eastAsia="Times New Roman" w:cs="Calibri"/>
          <w:b/>
          <w:bCs/>
          <w:color w:val="000000"/>
          <w:sz w:val="26"/>
          <w:szCs w:val="26"/>
          <w:u w:val="single"/>
          <w:shd w:val="clear" w:color="auto" w:fill="00FFFF"/>
        </w:rPr>
        <w:t>many problems of today</w:t>
      </w:r>
      <w:r w:rsidRPr="00C4604E">
        <w:rPr>
          <w:rFonts w:eastAsia="Times New Roman" w:cs="Calibri"/>
          <w:b/>
          <w:bCs/>
          <w:color w:val="000000"/>
          <w:sz w:val="26"/>
          <w:szCs w:val="26"/>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C4604E">
        <w:rPr>
          <w:rFonts w:eastAsia="Times New Roman" w:cs="Calibri"/>
          <w:b/>
          <w:bCs/>
          <w:color w:val="000000"/>
          <w:sz w:val="26"/>
          <w:szCs w:val="26"/>
          <w:u w:val="single"/>
          <w:shd w:val="clear" w:color="auto" w:fill="00FFFF"/>
        </w:rPr>
        <w:t>can be directly attributed to lack of exchanges, communication and integration among civilizations</w:t>
      </w:r>
      <w:r w:rsidRPr="00C4604E">
        <w:rPr>
          <w:rFonts w:eastAsia="Times New Roman" w:cs="Calibri"/>
          <w:b/>
          <w:bCs/>
          <w:color w:val="000000"/>
          <w:sz w:val="26"/>
          <w:szCs w:val="26"/>
          <w:u w:val="single"/>
        </w:rPr>
        <w:t xml:space="preserve">. </w:t>
      </w:r>
      <w:r w:rsidRPr="00C4604E">
        <w:rPr>
          <w:rFonts w:eastAsia="Times New Roman" w:cs="Calibri"/>
          <w:color w:val="000000"/>
          <w:sz w:val="10"/>
          <w:szCs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C4604E">
        <w:rPr>
          <w:rFonts w:eastAsia="Times New Roman" w:cs="Calibri"/>
          <w:color w:val="000000"/>
          <w:sz w:val="10"/>
          <w:szCs w:val="10"/>
        </w:rPr>
        <w:t>counter-balance</w:t>
      </w:r>
      <w:proofErr w:type="gramEnd"/>
      <w:r w:rsidRPr="00C4604E">
        <w:rPr>
          <w:rFonts w:eastAsia="Times New Roman" w:cs="Calibri"/>
          <w:color w:val="000000"/>
          <w:sz w:val="10"/>
          <w:szCs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C4604E">
        <w:rPr>
          <w:rFonts w:eastAsia="Times New Roman" w:cs="Calibri"/>
          <w:b/>
          <w:bCs/>
          <w:color w:val="000000"/>
          <w:sz w:val="24"/>
          <w:u w:val="single"/>
          <w:shd w:val="clear" w:color="auto" w:fill="00FFFF"/>
        </w:rPr>
        <w:t>China will rebalance the</w:t>
      </w:r>
      <w:r w:rsidRPr="00C4604E">
        <w:rPr>
          <w:rFonts w:eastAsia="Times New Roman" w:cs="Calibri"/>
          <w:b/>
          <w:bCs/>
          <w:color w:val="000000"/>
          <w:sz w:val="24"/>
          <w:u w:val="single"/>
        </w:rPr>
        <w:t xml:space="preserve"> international </w:t>
      </w:r>
      <w:r w:rsidRPr="00C4604E">
        <w:rPr>
          <w:rFonts w:eastAsia="Times New Roman" w:cs="Calibri"/>
          <w:b/>
          <w:bCs/>
          <w:color w:val="000000"/>
          <w:sz w:val="24"/>
          <w:u w:val="single"/>
          <w:shd w:val="clear" w:color="auto" w:fill="00FFFF"/>
        </w:rPr>
        <w:t>pattern from a more inclusive civilization perspective</w:t>
      </w:r>
      <w:r w:rsidRPr="00C4604E">
        <w:rPr>
          <w:rFonts w:eastAsia="Times New Roman" w:cs="Calibri"/>
          <w:b/>
          <w:bCs/>
          <w:color w:val="000000"/>
          <w:sz w:val="24"/>
          <w:u w:val="single"/>
        </w:rPr>
        <w:t xml:space="preserve"> and with more far-sighted strategic mindset, or at least correct the bisected or predominated world order </w:t>
      </w:r>
      <w:proofErr w:type="gramStart"/>
      <w:r w:rsidRPr="00C4604E">
        <w:rPr>
          <w:rFonts w:eastAsia="Times New Roman" w:cs="Calibri"/>
          <w:b/>
          <w:bCs/>
          <w:color w:val="000000"/>
          <w:sz w:val="24"/>
          <w:u w:val="single"/>
        </w:rPr>
        <w:t>so as to</w:t>
      </w:r>
      <w:proofErr w:type="gramEnd"/>
      <w:r w:rsidRPr="00C4604E">
        <w:rPr>
          <w:rFonts w:eastAsia="Times New Roman" w:cs="Calibri"/>
          <w:b/>
          <w:bCs/>
          <w:color w:val="000000"/>
          <w:sz w:val="24"/>
          <w:u w:val="single"/>
        </w:rPr>
        <w:t xml:space="preserve"> promote the parallel development of the Eastern and Western civilizations through mutual learning, integration and encouragement. </w:t>
      </w:r>
      <w:r w:rsidRPr="00C4604E">
        <w:rPr>
          <w:rFonts w:eastAsia="Times New Roman" w:cs="Calibri"/>
          <w:color w:val="000000"/>
          <w:sz w:val="10"/>
          <w:szCs w:val="10"/>
        </w:rPr>
        <w:t xml:space="preserve">D. To Pass on China’s Confidence. Only a short while ago, some Western countries had called for “China’s responsibility” and made it an inhibition to “regulate” China’s development orientation. </w:t>
      </w:r>
      <w:r w:rsidRPr="00C4604E">
        <w:rPr>
          <w:rFonts w:eastAsia="Times New Roman" w:cs="Calibri"/>
          <w:b/>
          <w:bCs/>
          <w:color w:val="000000"/>
          <w:sz w:val="24"/>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C4604E">
        <w:rPr>
          <w:rFonts w:eastAsia="Times New Roman" w:cs="Calibri"/>
          <w:color w:val="000000"/>
          <w:sz w:val="10"/>
          <w:szCs w:val="10"/>
        </w:rPr>
        <w:t xml:space="preserve"> </w:t>
      </w:r>
      <w:r w:rsidRPr="00C4604E">
        <w:rPr>
          <w:rFonts w:eastAsia="Times New Roman" w:cs="Calibri"/>
          <w:b/>
          <w:bCs/>
          <w:color w:val="000000"/>
          <w:sz w:val="24"/>
          <w:u w:val="single"/>
        </w:rPr>
        <w:t>Encouraged by the “four confidences”, the whole of the Chinese society has burst out innovation vitality and produced innovation achievements</w:t>
      </w:r>
      <w:r w:rsidRPr="00C4604E">
        <w:rPr>
          <w:rFonts w:eastAsia="Times New Roman" w:cs="Calibri"/>
          <w:color w:val="000000"/>
          <w:sz w:val="10"/>
          <w:szCs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C4604E">
        <w:rPr>
          <w:rFonts w:eastAsia="Times New Roman" w:cs="Calibri"/>
          <w:color w:val="000000"/>
          <w:sz w:val="10"/>
          <w:szCs w:val="10"/>
        </w:rPr>
        <w:t>style</w:t>
      </w:r>
      <w:proofErr w:type="gramEnd"/>
      <w:r w:rsidRPr="00C4604E">
        <w:rPr>
          <w:rFonts w:eastAsia="Times New Roman" w:cs="Calibri"/>
          <w:color w:val="000000"/>
          <w:sz w:val="10"/>
          <w:szCs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C4604E">
        <w:rPr>
          <w:rFonts w:eastAsia="Times New Roman" w:cs="Calibri"/>
          <w:b/>
          <w:bCs/>
          <w:color w:val="000000"/>
          <w:sz w:val="24"/>
          <w:u w:val="single"/>
          <w:shd w:val="clear" w:color="auto" w:fill="00FFFF"/>
        </w:rPr>
        <w:t>the Chinese solution is more practical and intimate</w:t>
      </w:r>
      <w:r w:rsidRPr="00C4604E">
        <w:rPr>
          <w:rFonts w:eastAsia="Times New Roman" w:cs="Calibri"/>
          <w:b/>
          <w:bCs/>
          <w:color w:val="000000"/>
          <w:sz w:val="24"/>
          <w:u w:val="single"/>
        </w:rPr>
        <w:t xml:space="preserve"> to people </w:t>
      </w:r>
      <w:r w:rsidRPr="00C4604E">
        <w:rPr>
          <w:rFonts w:eastAsia="Times New Roman" w:cs="Calibri"/>
          <w:b/>
          <w:bCs/>
          <w:color w:val="000000"/>
          <w:sz w:val="24"/>
          <w:u w:val="single"/>
          <w:shd w:val="clear" w:color="auto" w:fill="00FFFF"/>
        </w:rPr>
        <w:t>as well as emphasizes inclusive cooperation</w:t>
      </w:r>
      <w:r w:rsidRPr="00C4604E">
        <w:rPr>
          <w:rFonts w:eastAsia="Times New Roman" w:cs="Calibri"/>
          <w:b/>
          <w:bCs/>
          <w:color w:val="000000"/>
          <w:sz w:val="24"/>
          <w:u w:val="single"/>
        </w:rPr>
        <w:t xml:space="preserve">, as China is full of confidence to break the monopoly of the Western model on global development, “offering mankind a Chinese solution to explore a better social system”, and “providing a </w:t>
      </w:r>
      <w:proofErr w:type="gramStart"/>
      <w:r w:rsidRPr="00C4604E">
        <w:rPr>
          <w:rFonts w:eastAsia="Times New Roman" w:cs="Calibri"/>
          <w:b/>
          <w:bCs/>
          <w:color w:val="000000"/>
          <w:sz w:val="24"/>
          <w:u w:val="single"/>
        </w:rPr>
        <w:t>brand new</w:t>
      </w:r>
      <w:proofErr w:type="gramEnd"/>
      <w:r w:rsidRPr="00C4604E">
        <w:rPr>
          <w:rFonts w:eastAsia="Times New Roman" w:cs="Calibri"/>
          <w:b/>
          <w:bCs/>
          <w:color w:val="000000"/>
          <w:sz w:val="24"/>
          <w:u w:val="single"/>
        </w:rPr>
        <w:t xml:space="preserve"> option for the nations and peoples who are hoping both to speed up development and maintain independence”.</w:t>
      </w:r>
      <w:r w:rsidRPr="00C4604E">
        <w:rPr>
          <w:rFonts w:eastAsia="Times New Roman" w:cs="Calibri"/>
          <w:color w:val="000000"/>
          <w:sz w:val="10"/>
          <w:szCs w:val="10"/>
        </w:rPr>
        <w:t xml:space="preserve"> </w:t>
      </w:r>
      <w:proofErr w:type="spellStart"/>
      <w:r w:rsidRPr="00C4604E">
        <w:rPr>
          <w:rFonts w:eastAsia="Times New Roman" w:cs="Calibri"/>
          <w:color w:val="000000"/>
          <w:sz w:val="10"/>
          <w:szCs w:val="10"/>
        </w:rPr>
        <w:t>II.Path</w:t>
      </w:r>
      <w:proofErr w:type="spellEnd"/>
      <w:r w:rsidRPr="00C4604E">
        <w:rPr>
          <w:rFonts w:eastAsia="Times New Roman" w:cs="Calibri"/>
          <w:color w:val="000000"/>
          <w:sz w:val="10"/>
          <w:szCs w:val="10"/>
        </w:rPr>
        <w:t xml:space="preserve"> Searching of the “Chinese Solution” for Global Governance </w:t>
      </w:r>
      <w:r w:rsidRPr="00C4604E">
        <w:rPr>
          <w:rFonts w:eastAsia="Times New Roman" w:cs="Calibri"/>
          <w:b/>
          <w:bCs/>
          <w:color w:val="000000"/>
          <w:sz w:val="24"/>
          <w:u w:val="single"/>
        </w:rPr>
        <w:t xml:space="preserve">Over the past years’ efforts, China </w:t>
      </w:r>
      <w:proofErr w:type="gramStart"/>
      <w:r w:rsidRPr="00C4604E">
        <w:rPr>
          <w:rFonts w:eastAsia="Times New Roman" w:cs="Calibri"/>
          <w:b/>
          <w:bCs/>
          <w:color w:val="000000"/>
          <w:sz w:val="24"/>
          <w:u w:val="single"/>
        </w:rPr>
        <w:t>has the ability to</w:t>
      </w:r>
      <w:proofErr w:type="gramEnd"/>
      <w:r w:rsidRPr="00C4604E">
        <w:rPr>
          <w:rFonts w:eastAsia="Times New Roman" w:cs="Calibri"/>
          <w:b/>
          <w:bCs/>
          <w:color w:val="000000"/>
          <w:sz w:val="24"/>
          <w:u w:val="single"/>
        </w:rPr>
        <w:t xml:space="preserve">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C4604E">
        <w:rPr>
          <w:rFonts w:eastAsia="Times New Roman" w:cs="Calibri"/>
          <w:color w:val="000000"/>
          <w:sz w:val="10"/>
          <w:szCs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C4604E">
        <w:rPr>
          <w:rFonts w:eastAsia="Times New Roman" w:cs="Calibri"/>
          <w:b/>
          <w:bCs/>
          <w:color w:val="000000"/>
          <w:sz w:val="24"/>
          <w:u w:val="single"/>
        </w:rPr>
        <w:t xml:space="preserve">The Chinese solution composed of </w:t>
      </w:r>
      <w:r w:rsidRPr="00C4604E">
        <w:rPr>
          <w:rFonts w:eastAsia="Times New Roman" w:cs="Calibri"/>
          <w:b/>
          <w:bCs/>
          <w:color w:val="000000"/>
          <w:sz w:val="24"/>
          <w:u w:val="single"/>
        </w:rPr>
        <w:lastRenderedPageBreak/>
        <w:t xml:space="preserve">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C4604E">
        <w:rPr>
          <w:rFonts w:eastAsia="Times New Roman" w:cs="Calibri"/>
          <w:color w:val="000000"/>
          <w:sz w:val="10"/>
          <w:szCs w:val="10"/>
        </w:rPr>
        <w:t>B. To Supplement and Perfect the Global Governance System</w:t>
      </w:r>
      <w:r w:rsidRPr="00C4604E">
        <w:rPr>
          <w:rFonts w:eastAsia="Times New Roman" w:cs="Calibri"/>
          <w:b/>
          <w:bCs/>
          <w:color w:val="000000"/>
          <w:sz w:val="24"/>
          <w:u w:val="single"/>
        </w:rPr>
        <w:t xml:space="preserve">. Currently, the international political practice in global governance is mostly problem-driven without creating a set of relatively independent, </w:t>
      </w:r>
      <w:proofErr w:type="gramStart"/>
      <w:r w:rsidRPr="00C4604E">
        <w:rPr>
          <w:rFonts w:eastAsia="Times New Roman" w:cs="Calibri"/>
          <w:b/>
          <w:bCs/>
          <w:color w:val="000000"/>
          <w:sz w:val="24"/>
          <w:u w:val="single"/>
        </w:rPr>
        <w:t>centralized</w:t>
      </w:r>
      <w:proofErr w:type="gramEnd"/>
      <w:r w:rsidRPr="00C4604E">
        <w:rPr>
          <w:rFonts w:eastAsia="Times New Roman" w:cs="Calibri"/>
          <w:b/>
          <w:bCs/>
          <w:color w:val="000000"/>
          <w:sz w:val="24"/>
          <w:u w:val="single"/>
        </w:rPr>
        <w:t xml:space="preserve"> and integral power structures, resulting in the existing global governance </w:t>
      </w:r>
      <w:proofErr w:type="spellStart"/>
      <w:r w:rsidRPr="00C4604E">
        <w:rPr>
          <w:rFonts w:eastAsia="Times New Roman" w:cs="Calibri"/>
          <w:b/>
          <w:bCs/>
          <w:color w:val="000000"/>
          <w:sz w:val="24"/>
          <w:u w:val="single"/>
        </w:rPr>
        <w:t>systemcharacterized</w:t>
      </w:r>
      <w:proofErr w:type="spellEnd"/>
      <w:r w:rsidRPr="00C4604E">
        <w:rPr>
          <w:rFonts w:eastAsia="Times New Roman" w:cs="Calibri"/>
          <w:b/>
          <w:bCs/>
          <w:color w:val="000000"/>
          <w:sz w:val="24"/>
          <w:u w:val="single"/>
        </w:rPr>
        <w:t xml:space="preserve"> as both extensive and unbalanced</w:t>
      </w:r>
      <w:r w:rsidRPr="00C4604E">
        <w:rPr>
          <w:rFonts w:eastAsia="Times New Roman" w:cs="Calibri"/>
          <w:color w:val="000000"/>
          <w:sz w:val="10"/>
          <w:szCs w:val="10"/>
        </w:rPr>
        <w:t xml:space="preserve">. </w:t>
      </w:r>
      <w:r w:rsidRPr="00C4604E">
        <w:rPr>
          <w:rFonts w:eastAsia="Times New Roman" w:cs="Calibri"/>
          <w:b/>
          <w:bCs/>
          <w:color w:val="000000"/>
          <w:sz w:val="24"/>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C4604E">
        <w:rPr>
          <w:rFonts w:eastAsia="Times New Roman" w:cs="Calibri"/>
          <w:color w:val="000000"/>
          <w:sz w:val="10"/>
          <w:szCs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C4604E">
        <w:rPr>
          <w:rFonts w:eastAsia="Times New Roman" w:cs="Calibri"/>
          <w:color w:val="000000"/>
          <w:sz w:val="10"/>
          <w:szCs w:val="10"/>
        </w:rPr>
        <w:t>Boao</w:t>
      </w:r>
      <w:proofErr w:type="spellEnd"/>
      <w:r w:rsidRPr="00C4604E">
        <w:rPr>
          <w:rFonts w:eastAsia="Times New Roman" w:cs="Calibri"/>
          <w:color w:val="000000"/>
          <w:sz w:val="10"/>
          <w:szCs w:val="10"/>
        </w:rPr>
        <w:t xml:space="preserve"> Forum for Asia, CICA and multilateral security dialog mechanisms led by ASEAN </w:t>
      </w:r>
      <w:proofErr w:type="gramStart"/>
      <w:r w:rsidRPr="00C4604E">
        <w:rPr>
          <w:rFonts w:eastAsia="Times New Roman" w:cs="Calibri"/>
          <w:color w:val="000000"/>
          <w:sz w:val="10"/>
          <w:szCs w:val="10"/>
        </w:rPr>
        <w:t>so as to</w:t>
      </w:r>
      <w:proofErr w:type="gramEnd"/>
      <w:r w:rsidRPr="00C4604E">
        <w:rPr>
          <w:rFonts w:eastAsia="Times New Roman" w:cs="Calibri"/>
          <w:color w:val="000000"/>
          <w:sz w:val="10"/>
          <w:szCs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C4604E">
        <w:rPr>
          <w:rFonts w:eastAsia="Times New Roman" w:cs="Calibri"/>
          <w:b/>
          <w:bCs/>
          <w:color w:val="000000"/>
          <w:sz w:val="26"/>
          <w:szCs w:val="26"/>
          <w:u w:val="single"/>
        </w:rPr>
        <w:t xml:space="preserve">Thus, in leading the transformation of the global governance system, </w:t>
      </w:r>
      <w:r w:rsidRPr="00C4604E">
        <w:rPr>
          <w:rFonts w:eastAsia="Times New Roman" w:cs="Calibri"/>
          <w:b/>
          <w:bCs/>
          <w:color w:val="000000"/>
          <w:sz w:val="26"/>
          <w:szCs w:val="26"/>
          <w:u w:val="single"/>
          <w:shd w:val="clear" w:color="auto" w:fill="00FFFF"/>
        </w:rPr>
        <w:t>China has not overthrown the existing systems</w:t>
      </w:r>
      <w:r w:rsidRPr="00C4604E">
        <w:rPr>
          <w:rFonts w:eastAsia="Times New Roman" w:cs="Calibri"/>
          <w:b/>
          <w:bCs/>
          <w:color w:val="000000"/>
          <w:sz w:val="26"/>
          <w:szCs w:val="26"/>
          <w:u w:val="single"/>
        </w:rPr>
        <w:t xml:space="preserve"> and started all over </w:t>
      </w:r>
      <w:proofErr w:type="gramStart"/>
      <w:r w:rsidRPr="00C4604E">
        <w:rPr>
          <w:rFonts w:eastAsia="Times New Roman" w:cs="Calibri"/>
          <w:b/>
          <w:bCs/>
          <w:color w:val="000000"/>
          <w:sz w:val="26"/>
          <w:szCs w:val="26"/>
          <w:u w:val="single"/>
        </w:rPr>
        <w:t xml:space="preserve">again, </w:t>
      </w:r>
      <w:r w:rsidRPr="00C4604E">
        <w:rPr>
          <w:rFonts w:eastAsia="Times New Roman" w:cs="Calibri"/>
          <w:b/>
          <w:bCs/>
          <w:color w:val="000000"/>
          <w:sz w:val="26"/>
          <w:szCs w:val="26"/>
          <w:u w:val="single"/>
          <w:shd w:val="clear" w:color="auto" w:fill="00FFFF"/>
        </w:rPr>
        <w:t>but</w:t>
      </w:r>
      <w:proofErr w:type="gramEnd"/>
      <w:r w:rsidRPr="00C4604E">
        <w:rPr>
          <w:rFonts w:eastAsia="Times New Roman" w:cs="Calibri"/>
          <w:b/>
          <w:bCs/>
          <w:color w:val="000000"/>
          <w:sz w:val="26"/>
          <w:szCs w:val="26"/>
          <w:u w:val="single"/>
          <w:shd w:val="clear" w:color="auto" w:fill="00FFFF"/>
        </w:rPr>
        <w:t xml:space="preserve"> been engaged in innovating and perfecting</w:t>
      </w:r>
      <w:r w:rsidRPr="00C4604E">
        <w:rPr>
          <w:rFonts w:eastAsia="Times New Roman" w:cs="Calibri"/>
          <w:b/>
          <w:bCs/>
          <w:color w:val="000000"/>
          <w:sz w:val="26"/>
          <w:szCs w:val="26"/>
          <w:u w:val="single"/>
        </w:rPr>
        <w:t xml:space="preserve">; </w:t>
      </w:r>
      <w:r w:rsidRPr="00C4604E">
        <w:rPr>
          <w:rFonts w:eastAsia="Times New Roman" w:cs="Calibri"/>
          <w:b/>
          <w:bCs/>
          <w:color w:val="000000"/>
          <w:sz w:val="26"/>
          <w:szCs w:val="26"/>
          <w:u w:val="single"/>
          <w:shd w:val="clear" w:color="auto" w:fill="00FFFF"/>
        </w:rPr>
        <w:t>China has proactively undertaken international responsibilities</w:t>
      </w:r>
      <w:r w:rsidRPr="00C4604E">
        <w:rPr>
          <w:rFonts w:eastAsia="Times New Roman" w:cs="Calibri"/>
          <w:b/>
          <w:bCs/>
          <w:color w:val="000000"/>
          <w:sz w:val="26"/>
          <w:szCs w:val="26"/>
          <w:u w:val="single"/>
        </w:rPr>
        <w:t xml:space="preserve">, </w:t>
      </w:r>
      <w:r w:rsidRPr="00C4604E">
        <w:rPr>
          <w:rFonts w:eastAsia="Times New Roman" w:cs="Calibri"/>
          <w:b/>
          <w:bCs/>
          <w:color w:val="000000"/>
          <w:sz w:val="26"/>
          <w:szCs w:val="26"/>
          <w:u w:val="single"/>
          <w:shd w:val="clear" w:color="auto" w:fill="00FFFF"/>
        </w:rPr>
        <w:t>but has</w:t>
      </w:r>
      <w:r w:rsidRPr="00C4604E">
        <w:rPr>
          <w:rFonts w:eastAsia="Times New Roman" w:cs="Calibri"/>
          <w:b/>
          <w:bCs/>
          <w:color w:val="000000"/>
          <w:sz w:val="26"/>
          <w:szCs w:val="26"/>
          <w:u w:val="single"/>
        </w:rPr>
        <w:t xml:space="preserve"> to do everything in its power and </w:t>
      </w:r>
      <w:r w:rsidRPr="00C4604E">
        <w:rPr>
          <w:rFonts w:eastAsia="Times New Roman" w:cs="Calibri"/>
          <w:b/>
          <w:bCs/>
          <w:color w:val="000000"/>
          <w:sz w:val="26"/>
          <w:szCs w:val="26"/>
          <w:u w:val="single"/>
          <w:shd w:val="clear" w:color="auto" w:fill="00FFFF"/>
        </w:rPr>
        <w:t>act according to its ability.</w:t>
      </w:r>
      <w:r w:rsidRPr="00C4604E">
        <w:rPr>
          <w:rFonts w:eastAsia="Times New Roman" w:cs="Calibri"/>
          <w:color w:val="000000"/>
          <w:sz w:val="10"/>
          <w:szCs w:val="10"/>
        </w:rPr>
        <w:t xml:space="preserve"> C. To Reform the Global Governance Rules. </w:t>
      </w:r>
      <w:r w:rsidRPr="00C4604E">
        <w:rPr>
          <w:rFonts w:eastAsia="Times New Roman" w:cs="Calibri"/>
          <w:b/>
          <w:bCs/>
          <w:color w:val="000000"/>
          <w:sz w:val="24"/>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C4604E">
        <w:rPr>
          <w:rFonts w:eastAsia="Times New Roman" w:cs="Calibri"/>
          <w:color w:val="000000"/>
          <w:sz w:val="10"/>
          <w:szCs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C4604E">
        <w:rPr>
          <w:rFonts w:eastAsia="Times New Roman" w:cs="Calibri"/>
          <w:b/>
          <w:bCs/>
          <w:color w:val="000000"/>
          <w:sz w:val="24"/>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C4604E">
        <w:rPr>
          <w:rFonts w:eastAsia="Times New Roman" w:cs="Calibri"/>
          <w:color w:val="000000"/>
          <w:sz w:val="10"/>
          <w:szCs w:val="10"/>
        </w:rPr>
        <w:t xml:space="preserve"> </w:t>
      </w:r>
      <w:proofErr w:type="gramStart"/>
      <w:r w:rsidRPr="00C4604E">
        <w:rPr>
          <w:rFonts w:eastAsia="Times New Roman" w:cs="Calibri"/>
          <w:b/>
          <w:bCs/>
          <w:color w:val="000000"/>
          <w:sz w:val="24"/>
          <w:u w:val="single"/>
        </w:rPr>
        <w:t>With regard to</w:t>
      </w:r>
      <w:proofErr w:type="gramEnd"/>
      <w:r w:rsidRPr="00C4604E">
        <w:rPr>
          <w:rFonts w:eastAsia="Times New Roman" w:cs="Calibri"/>
          <w:b/>
          <w:bCs/>
          <w:color w:val="000000"/>
          <w:sz w:val="24"/>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C4604E">
        <w:rPr>
          <w:rFonts w:eastAsia="Times New Roman" w:cs="Calibri"/>
          <w:b/>
          <w:bCs/>
          <w:color w:val="000000"/>
          <w:sz w:val="24"/>
          <w:u w:val="single"/>
        </w:rPr>
        <w:t>construction</w:t>
      </w:r>
      <w:proofErr w:type="gramEnd"/>
      <w:r w:rsidRPr="00C4604E">
        <w:rPr>
          <w:rFonts w:eastAsia="Times New Roman" w:cs="Calibri"/>
          <w:b/>
          <w:bCs/>
          <w:color w:val="000000"/>
          <w:sz w:val="24"/>
          <w:u w:val="single"/>
        </w:rPr>
        <w:t xml:space="preserve"> and co-sharing, resolve disputes through dialog and differences through consultation</w:t>
      </w:r>
      <w:r w:rsidRPr="00C4604E">
        <w:rPr>
          <w:rFonts w:eastAsia="Times New Roman" w:cs="Calibri"/>
          <w:color w:val="000000"/>
          <w:sz w:val="10"/>
          <w:szCs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C4604E">
        <w:rPr>
          <w:rFonts w:eastAsia="Times New Roman" w:cs="Calibri"/>
          <w:b/>
          <w:bCs/>
          <w:color w:val="000000"/>
          <w:sz w:val="26"/>
          <w:szCs w:val="26"/>
          <w:u w:val="single"/>
          <w:shd w:val="clear" w:color="auto" w:fill="00FFFF"/>
        </w:rPr>
        <w:t>China has</w:t>
      </w:r>
      <w:r w:rsidRPr="00C4604E">
        <w:rPr>
          <w:rFonts w:eastAsia="Times New Roman" w:cs="Calibri"/>
          <w:b/>
          <w:bCs/>
          <w:color w:val="000000"/>
          <w:sz w:val="26"/>
          <w:szCs w:val="26"/>
          <w:u w:val="single"/>
        </w:rPr>
        <w:t xml:space="preserve"> also </w:t>
      </w:r>
      <w:r w:rsidRPr="00C4604E">
        <w:rPr>
          <w:rFonts w:eastAsia="Times New Roman" w:cs="Calibri"/>
          <w:b/>
          <w:bCs/>
          <w:color w:val="000000"/>
          <w:sz w:val="26"/>
          <w:szCs w:val="26"/>
          <w:u w:val="single"/>
          <w:shd w:val="clear" w:color="auto" w:fill="00FFFF"/>
        </w:rPr>
        <w:t>proposed</w:t>
      </w:r>
      <w:r w:rsidRPr="00C4604E">
        <w:rPr>
          <w:rFonts w:eastAsia="Times New Roman" w:cs="Calibri"/>
          <w:b/>
          <w:bCs/>
          <w:color w:val="000000"/>
          <w:sz w:val="26"/>
          <w:szCs w:val="26"/>
          <w:u w:val="single"/>
        </w:rPr>
        <w:t xml:space="preserve"> international </w:t>
      </w:r>
      <w:r w:rsidRPr="00C4604E">
        <w:rPr>
          <w:rFonts w:eastAsia="Times New Roman" w:cs="Calibri"/>
          <w:b/>
          <w:bCs/>
          <w:color w:val="000000"/>
          <w:sz w:val="26"/>
          <w:szCs w:val="26"/>
          <w:u w:val="single"/>
          <w:shd w:val="clear" w:color="auto" w:fill="00FFFF"/>
        </w:rPr>
        <w:t xml:space="preserve">public security views on nuclear security, maritime </w:t>
      </w:r>
      <w:proofErr w:type="gramStart"/>
      <w:r w:rsidRPr="00C4604E">
        <w:rPr>
          <w:rFonts w:eastAsia="Times New Roman" w:cs="Calibri"/>
          <w:b/>
          <w:bCs/>
          <w:color w:val="000000"/>
          <w:sz w:val="26"/>
          <w:szCs w:val="26"/>
          <w:u w:val="single"/>
          <w:shd w:val="clear" w:color="auto" w:fill="00FFFF"/>
        </w:rPr>
        <w:t>cooperation</w:t>
      </w:r>
      <w:proofErr w:type="gramEnd"/>
      <w:r w:rsidRPr="00C4604E">
        <w:rPr>
          <w:rFonts w:eastAsia="Times New Roman" w:cs="Calibri"/>
          <w:b/>
          <w:bCs/>
          <w:color w:val="000000"/>
          <w:sz w:val="26"/>
          <w:szCs w:val="26"/>
          <w:u w:val="single"/>
          <w:shd w:val="clear" w:color="auto" w:fill="00FFFF"/>
        </w:rPr>
        <w:t xml:space="preserve"> and cyber space order, calling for efforts to make the global village into a “grand stage for seeking common development”</w:t>
      </w:r>
      <w:r w:rsidRPr="00C4604E">
        <w:rPr>
          <w:rFonts w:eastAsia="Times New Roman" w:cs="Calibri"/>
          <w:b/>
          <w:bCs/>
          <w:color w:val="000000"/>
          <w:sz w:val="26"/>
          <w:szCs w:val="26"/>
          <w:u w:val="single"/>
        </w:rPr>
        <w:t xml:space="preserve"> rather than a “wrestling arena”; we cannot “set up a stage here, while pulling away a prop there”, but </w:t>
      </w:r>
      <w:r w:rsidRPr="00C4604E">
        <w:rPr>
          <w:rFonts w:eastAsia="Times New Roman" w:cs="Calibri"/>
          <w:b/>
          <w:bCs/>
          <w:color w:val="000000"/>
          <w:sz w:val="26"/>
          <w:szCs w:val="26"/>
          <w:u w:val="single"/>
        </w:rPr>
        <w:lastRenderedPageBreak/>
        <w:t>“complement each other to put on a grand show”</w:t>
      </w:r>
      <w:r w:rsidRPr="00C4604E">
        <w:rPr>
          <w:rFonts w:eastAsia="Times New Roman" w:cs="Calibri"/>
          <w:color w:val="000000"/>
          <w:sz w:val="10"/>
          <w:szCs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C4604E">
        <w:rPr>
          <w:rFonts w:eastAsia="Times New Roman" w:cs="Calibri"/>
          <w:color w:val="000000"/>
          <w:sz w:val="10"/>
          <w:szCs w:val="10"/>
        </w:rPr>
        <w:t>theseplatforms</w:t>
      </w:r>
      <w:proofErr w:type="spellEnd"/>
      <w:r w:rsidRPr="00C4604E">
        <w:rPr>
          <w:rFonts w:eastAsia="Times New Roman" w:cs="Calibri"/>
          <w:color w:val="000000"/>
          <w:sz w:val="10"/>
          <w:szCs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C4604E">
        <w:rPr>
          <w:rFonts w:eastAsia="Times New Roman" w:cs="Calibri"/>
          <w:b/>
          <w:bCs/>
          <w:color w:val="000000"/>
          <w:sz w:val="24"/>
          <w:u w:val="single"/>
        </w:rPr>
        <w:t xml:space="preserve">As the biggest developing country and </w:t>
      </w:r>
      <w:proofErr w:type="gramStart"/>
      <w:r w:rsidRPr="00C4604E">
        <w:rPr>
          <w:rFonts w:eastAsia="Times New Roman" w:cs="Calibri"/>
          <w:b/>
          <w:bCs/>
          <w:color w:val="000000"/>
          <w:sz w:val="24"/>
          <w:u w:val="single"/>
        </w:rPr>
        <w:t>fast growing</w:t>
      </w:r>
      <w:proofErr w:type="gramEnd"/>
      <w:r w:rsidRPr="00C4604E">
        <w:rPr>
          <w:rFonts w:eastAsia="Times New Roman" w:cs="Calibri"/>
          <w:b/>
          <w:bCs/>
          <w:color w:val="000000"/>
          <w:sz w:val="24"/>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672BAABE" w14:textId="1158C655" w:rsidR="00E42E4C" w:rsidRDefault="00E42E4C" w:rsidP="00F601E6"/>
    <w:p w14:paraId="15BD7057" w14:textId="1F8B7BB2" w:rsidR="001D04CF" w:rsidRDefault="001D04CF" w:rsidP="00F601E6"/>
    <w:p w14:paraId="45151715" w14:textId="55235C0A" w:rsidR="001D04CF" w:rsidRDefault="001D04CF" w:rsidP="00F601E6"/>
    <w:p w14:paraId="2BAFDCCC" w14:textId="77777777" w:rsidR="001D04CF" w:rsidRPr="00452BB8" w:rsidRDefault="001D04CF" w:rsidP="001D04CF">
      <w:pPr>
        <w:pStyle w:val="Heading4"/>
        <w:rPr>
          <w:u w:val="single"/>
        </w:rPr>
      </w:pPr>
      <w:r>
        <w:t xml:space="preserve">Attacks </w:t>
      </w:r>
      <w:r w:rsidRPr="00452BB8">
        <w:rPr>
          <w:u w:val="single"/>
        </w:rPr>
        <w:t>don’t escalate</w:t>
      </w:r>
    </w:p>
    <w:p w14:paraId="14B65434" w14:textId="77777777" w:rsidR="001D04CF" w:rsidRPr="00C82829" w:rsidRDefault="001D04CF" w:rsidP="001D04CF">
      <w:pPr>
        <w:rPr>
          <w:rStyle w:val="Hyperlink"/>
          <w:sz w:val="16"/>
          <w:szCs w:val="16"/>
        </w:rPr>
      </w:pPr>
      <w:r w:rsidRPr="00C82829">
        <w:rPr>
          <w:rStyle w:val="Hyperlink"/>
          <w:sz w:val="16"/>
          <w:szCs w:val="16"/>
        </w:rPr>
        <w:t xml:space="preserve">--no retaliation – nukes are categorically different than space </w:t>
      </w:r>
      <w:proofErr w:type="spellStart"/>
      <w:r w:rsidRPr="00C82829">
        <w:rPr>
          <w:rStyle w:val="Hyperlink"/>
          <w:sz w:val="16"/>
          <w:szCs w:val="16"/>
        </w:rPr>
        <w:t>bc</w:t>
      </w:r>
      <w:proofErr w:type="spellEnd"/>
      <w:r w:rsidRPr="00C82829">
        <w:rPr>
          <w:rStyle w:val="Hyperlink"/>
          <w:sz w:val="16"/>
          <w:szCs w:val="16"/>
        </w:rPr>
        <w:t xml:space="preserve"> existential </w:t>
      </w:r>
    </w:p>
    <w:p w14:paraId="31C91D6B" w14:textId="77777777" w:rsidR="001D04CF" w:rsidRPr="00C82829" w:rsidRDefault="001D04CF" w:rsidP="001D04CF">
      <w:pPr>
        <w:rPr>
          <w:rStyle w:val="Hyperlink"/>
          <w:sz w:val="16"/>
          <w:szCs w:val="16"/>
        </w:rPr>
      </w:pPr>
      <w:r w:rsidRPr="00C82829">
        <w:rPr>
          <w:rStyle w:val="Hyperlink"/>
          <w:sz w:val="16"/>
          <w:szCs w:val="16"/>
        </w:rPr>
        <w:t>--space is like cyber – attacks are unfortunate but not worthy of a nuke response</w:t>
      </w:r>
    </w:p>
    <w:p w14:paraId="0B7A5323" w14:textId="77777777" w:rsidR="001D04CF" w:rsidRPr="00CD72C4" w:rsidRDefault="001D04CF" w:rsidP="001D04CF">
      <w:pPr>
        <w:rPr>
          <w:sz w:val="16"/>
          <w:szCs w:val="16"/>
        </w:rPr>
      </w:pPr>
      <w:r w:rsidRPr="00C82829">
        <w:rPr>
          <w:rStyle w:val="Hyperlink"/>
          <w:sz w:val="16"/>
          <w:szCs w:val="16"/>
        </w:rPr>
        <w:t xml:space="preserve">--nuke threats not credible </w:t>
      </w:r>
      <w:proofErr w:type="spellStart"/>
      <w:r w:rsidRPr="00C82829">
        <w:rPr>
          <w:rStyle w:val="Hyperlink"/>
          <w:sz w:val="16"/>
          <w:szCs w:val="16"/>
        </w:rPr>
        <w:t>bc</w:t>
      </w:r>
      <w:proofErr w:type="spellEnd"/>
      <w:r w:rsidRPr="00C82829">
        <w:rPr>
          <w:rStyle w:val="Hyperlink"/>
          <w:sz w:val="16"/>
          <w:szCs w:val="16"/>
        </w:rPr>
        <w:t xml:space="preserve"> nobody thinks space is at that </w:t>
      </w:r>
      <w:proofErr w:type="spellStart"/>
      <w:r w:rsidRPr="00C82829">
        <w:rPr>
          <w:rStyle w:val="Hyperlink"/>
          <w:sz w:val="16"/>
          <w:szCs w:val="16"/>
        </w:rPr>
        <w:t>lvl</w:t>
      </w:r>
      <w:proofErr w:type="spellEnd"/>
      <w:r w:rsidRPr="00C82829">
        <w:rPr>
          <w:rStyle w:val="Hyperlink"/>
          <w:sz w:val="16"/>
          <w:szCs w:val="16"/>
        </w:rPr>
        <w:t xml:space="preserve"> </w:t>
      </w:r>
    </w:p>
    <w:p w14:paraId="6ED42135" w14:textId="77777777" w:rsidR="001D04CF" w:rsidRDefault="001D04CF" w:rsidP="001D04CF">
      <w:r w:rsidRPr="00C44427">
        <w:rPr>
          <w:rStyle w:val="Style13ptBold"/>
        </w:rPr>
        <w:t>Lewis, 13</w:t>
      </w:r>
      <w:r>
        <w:t xml:space="preserve"> – Senior fellow and Program Director at the Center for Strategic and</w:t>
      </w:r>
    </w:p>
    <w:p w14:paraId="5B0AD0A2" w14:textId="77777777" w:rsidR="001D04CF" w:rsidRDefault="001D04CF" w:rsidP="001D04CF">
      <w:r>
        <w:t>International Studies</w:t>
      </w:r>
    </w:p>
    <w:p w14:paraId="48F2C3B9" w14:textId="77777777" w:rsidR="001D04CF" w:rsidRDefault="001D04CF" w:rsidP="001D04CF">
      <w:pPr>
        <w:rPr>
          <w:rStyle w:val="Hyperlink"/>
        </w:rPr>
      </w:pPr>
      <w:r>
        <w:t xml:space="preserve">James A. Lewis, “Reconsidering Deterrence for Space and Cyberspace,” in Anti-satellite Weapons, Deterrence and Sino-American Space Relations, September 2013. </w:t>
      </w:r>
      <w:hyperlink r:id="rId21" w:history="1">
        <w:r>
          <w:rPr>
            <w:rStyle w:val="Hyperlink"/>
          </w:rPr>
          <w:t>https://apps.dtic.mil/dtic/tr/fulltext/u2/a587431.pdf</w:t>
        </w:r>
      </w:hyperlink>
    </w:p>
    <w:p w14:paraId="244B6720" w14:textId="77777777" w:rsidR="001D04CF" w:rsidRPr="00C44427" w:rsidRDefault="001D04CF" w:rsidP="001D04CF"/>
    <w:p w14:paraId="7BC00512" w14:textId="77777777" w:rsidR="001D04CF" w:rsidRDefault="001D04CF" w:rsidP="001D04CF">
      <w:pPr>
        <w:rPr>
          <w:rStyle w:val="TitleChar"/>
        </w:rPr>
      </w:pPr>
      <w:r w:rsidRPr="00661368">
        <w:rPr>
          <w:rStyle w:val="TitleChar"/>
          <w:highlight w:val="cyan"/>
        </w:rPr>
        <w:t xml:space="preserve">Unlike </w:t>
      </w:r>
      <w:r w:rsidRPr="00661368">
        <w:rPr>
          <w:rStyle w:val="Emphasis"/>
          <w:highlight w:val="cyan"/>
        </w:rPr>
        <w:t>other</w:t>
      </w:r>
      <w:r w:rsidRPr="00661368">
        <w:rPr>
          <w:rStyle w:val="TitleChar"/>
          <w:highlight w:val="cyan"/>
        </w:rPr>
        <w:t xml:space="preserve"> military tech</w:t>
      </w:r>
      <w:r w:rsidRPr="00CA63DA">
        <w:rPr>
          <w:rStyle w:val="TitleChar"/>
        </w:rPr>
        <w:t xml:space="preserve">nologies, </w:t>
      </w:r>
      <w:r w:rsidRPr="00661368">
        <w:rPr>
          <w:rStyle w:val="TitleChar"/>
          <w:highlight w:val="cyan"/>
        </w:rPr>
        <w:t>nuc</w:t>
      </w:r>
      <w:r w:rsidRPr="00CA63DA">
        <w:rPr>
          <w:rStyle w:val="TitleChar"/>
        </w:rPr>
        <w:t>lear weapon</w:t>
      </w:r>
      <w:r w:rsidRPr="00661368">
        <w:rPr>
          <w:rStyle w:val="TitleChar"/>
          <w:highlight w:val="cyan"/>
        </w:rPr>
        <w:t>s</w:t>
      </w:r>
      <w:r w:rsidRPr="00CA63DA">
        <w:rPr>
          <w:rStyle w:val="TitleChar"/>
        </w:rPr>
        <w:t xml:space="preserve"> </w:t>
      </w:r>
      <w:r w:rsidRPr="00661368">
        <w:rPr>
          <w:rStyle w:val="TitleChar"/>
          <w:highlight w:val="cyan"/>
        </w:rPr>
        <w:t xml:space="preserve">pose an </w:t>
      </w:r>
      <w:r w:rsidRPr="00661368">
        <w:rPr>
          <w:rStyle w:val="Emphasis"/>
          <w:highlight w:val="cyan"/>
        </w:rPr>
        <w:t>existential</w:t>
      </w:r>
      <w:r w:rsidRPr="00661368">
        <w:rPr>
          <w:rStyle w:val="TitleChar"/>
          <w:highlight w:val="cyan"/>
        </w:rPr>
        <w:t xml:space="preserve"> threat</w:t>
      </w:r>
      <w:r>
        <w:t xml:space="preserve">. </w:t>
      </w:r>
      <w:r w:rsidRPr="00CA63DA">
        <w:rPr>
          <w:rStyle w:val="TitleChar"/>
        </w:rPr>
        <w:t>If used,</w:t>
      </w:r>
      <w:r>
        <w:t xml:space="preserve"> damage and </w:t>
      </w:r>
      <w:r w:rsidRPr="00CA63DA">
        <w:rPr>
          <w:rStyle w:val="TitleChar"/>
        </w:rPr>
        <w:t>casualties would be massive</w:t>
      </w:r>
      <w:r>
        <w:t xml:space="preserve">. </w:t>
      </w:r>
      <w:r w:rsidRPr="00661368">
        <w:rPr>
          <w:rStyle w:val="Emphasis"/>
          <w:highlight w:val="cyan"/>
        </w:rPr>
        <w:t>In contrast</w:t>
      </w:r>
      <w:r>
        <w:t xml:space="preserve">, </w:t>
      </w:r>
      <w:r w:rsidRPr="00661368">
        <w:rPr>
          <w:rStyle w:val="TitleChar"/>
          <w:highlight w:val="cyan"/>
        </w:rPr>
        <w:t>neither cyber</w:t>
      </w:r>
      <w:r w:rsidRPr="00CA63DA">
        <w:rPr>
          <w:rStyle w:val="TitleChar"/>
        </w:rPr>
        <w:t xml:space="preserve">attacks </w:t>
      </w:r>
      <w:r w:rsidRPr="00661368">
        <w:rPr>
          <w:rStyle w:val="TitleChar"/>
          <w:highlight w:val="cyan"/>
        </w:rPr>
        <w:t>nor ASAT</w:t>
      </w:r>
      <w:r w:rsidRPr="00CA63DA">
        <w:rPr>
          <w:rStyle w:val="TitleChar"/>
        </w:rPr>
        <w:t xml:space="preserve"> attack</w:t>
      </w:r>
      <w:r w:rsidRPr="00661368">
        <w:rPr>
          <w:rStyle w:val="TitleChar"/>
          <w:highlight w:val="cyan"/>
        </w:rPr>
        <w:t>s</w:t>
      </w:r>
      <w:r w:rsidRPr="00CA63DA">
        <w:rPr>
          <w:rStyle w:val="TitleChar"/>
        </w:rPr>
        <w:t xml:space="preserve"> </w:t>
      </w:r>
      <w:r w:rsidRPr="00661368">
        <w:rPr>
          <w:rStyle w:val="TitleChar"/>
          <w:highlight w:val="cyan"/>
        </w:rPr>
        <w:t>pose the same</w:t>
      </w:r>
      <w:r>
        <w:t xml:space="preserve"> level of </w:t>
      </w:r>
      <w:r w:rsidRPr="00661368">
        <w:rPr>
          <w:rStyle w:val="TitleChar"/>
          <w:highlight w:val="cyan"/>
        </w:rPr>
        <w:t>destructiveness</w:t>
      </w:r>
      <w:r>
        <w:t xml:space="preserve">; </w:t>
      </w:r>
      <w:r w:rsidRPr="00661368">
        <w:rPr>
          <w:rStyle w:val="Emphasis"/>
          <w:highlight w:val="cyan"/>
        </w:rPr>
        <w:t>they</w:t>
      </w:r>
      <w:r w:rsidRPr="00CA63DA">
        <w:rPr>
          <w:rStyle w:val="Emphasis"/>
        </w:rPr>
        <w:t xml:space="preserve"> certainly </w:t>
      </w:r>
      <w:r w:rsidRPr="00661368">
        <w:rPr>
          <w:rStyle w:val="Emphasis"/>
          <w:highlight w:val="cyan"/>
        </w:rPr>
        <w:t>are</w:t>
      </w:r>
      <w:r w:rsidRPr="00CA63DA">
        <w:rPr>
          <w:rStyle w:val="Emphasis"/>
        </w:rPr>
        <w:t xml:space="preserve"> </w:t>
      </w:r>
      <w:r w:rsidRPr="00661368">
        <w:rPr>
          <w:rStyle w:val="Emphasis"/>
          <w:highlight w:val="cyan"/>
        </w:rPr>
        <w:t>not existential</w:t>
      </w:r>
      <w:r w:rsidRPr="00CA63DA">
        <w:rPr>
          <w:rStyle w:val="Emphasis"/>
        </w:rPr>
        <w:t xml:space="preserve"> threats</w:t>
      </w:r>
      <w:r>
        <w:t xml:space="preserve">. If there was some way </w:t>
      </w:r>
      <w:r>
        <w:lastRenderedPageBreak/>
        <w:t xml:space="preserve">credibly to threaten the use of nuclear weapons after a cyberattack, deterrence might be possible. However, </w:t>
      </w:r>
      <w:r w:rsidRPr="00661368">
        <w:rPr>
          <w:rStyle w:val="Emphasis"/>
          <w:highlight w:val="cyan"/>
        </w:rPr>
        <w:t>a nuclear</w:t>
      </w:r>
      <w:r w:rsidRPr="00CA63DA">
        <w:rPr>
          <w:rStyle w:val="Emphasis"/>
        </w:rPr>
        <w:t xml:space="preserve"> threat in </w:t>
      </w:r>
      <w:r w:rsidRPr="00661368">
        <w:rPr>
          <w:rStyle w:val="Emphasis"/>
          <w:highlight w:val="cyan"/>
        </w:rPr>
        <w:t>response</w:t>
      </w:r>
      <w:r w:rsidRPr="00CA63DA">
        <w:rPr>
          <w:rStyle w:val="Emphasis"/>
        </w:rPr>
        <w:t xml:space="preserve"> to these attacks </w:t>
      </w:r>
      <w:r w:rsidRPr="00661368">
        <w:rPr>
          <w:rStyle w:val="Emphasis"/>
          <w:highlight w:val="cyan"/>
        </w:rPr>
        <w:t>would not be proportional</w:t>
      </w:r>
      <w:r>
        <w:t xml:space="preserve"> </w:t>
      </w:r>
      <w:r w:rsidRPr="00661368">
        <w:rPr>
          <w:rStyle w:val="TitleChar"/>
          <w:highlight w:val="cyan"/>
        </w:rPr>
        <w:t>and</w:t>
      </w:r>
      <w:r w:rsidRPr="00CA63DA">
        <w:rPr>
          <w:rStyle w:val="TitleChar"/>
        </w:rPr>
        <w:t xml:space="preserve"> </w:t>
      </w:r>
      <w:r w:rsidRPr="00661368">
        <w:rPr>
          <w:rStyle w:val="TitleChar"/>
          <w:highlight w:val="cyan"/>
        </w:rPr>
        <w:t>the threat</w:t>
      </w:r>
      <w:r w:rsidRPr="00CA63DA">
        <w:rPr>
          <w:rStyle w:val="TitleChar"/>
        </w:rPr>
        <w:t xml:space="preserve"> to use nuclear weapons </w:t>
      </w:r>
      <w:r w:rsidRPr="00661368">
        <w:rPr>
          <w:rStyle w:val="TitleChar"/>
          <w:highlight w:val="cyan"/>
        </w:rPr>
        <w:t>is likely</w:t>
      </w:r>
      <w:r w:rsidRPr="00CA63DA">
        <w:rPr>
          <w:rStyle w:val="TitleChar"/>
        </w:rPr>
        <w:t xml:space="preserve"> to be </w:t>
      </w:r>
      <w:r w:rsidRPr="00661368">
        <w:rPr>
          <w:rStyle w:val="TitleChar"/>
          <w:highlight w:val="cyan"/>
        </w:rPr>
        <w:t>discounted by opponents</w:t>
      </w:r>
      <w:r w:rsidRPr="00CA63DA">
        <w:rPr>
          <w:rStyle w:val="TitleChar"/>
        </w:rPr>
        <w:t>. There are powerful norms that constrain the use of these weapons, and</w:t>
      </w:r>
      <w:r>
        <w:t xml:space="preserve"> therefore, </w:t>
      </w:r>
      <w:r w:rsidRPr="00CA63DA">
        <w:rPr>
          <w:rStyle w:val="TitleChar"/>
        </w:rPr>
        <w:t>a threat to use nuclear</w:t>
      </w:r>
      <w:r>
        <w:t xml:space="preserve"> weapons </w:t>
      </w:r>
      <w:r w:rsidRPr="00CA63DA">
        <w:rPr>
          <w:rStyle w:val="TitleChar"/>
        </w:rPr>
        <w:t xml:space="preserve">in response to cyberattacks would be </w:t>
      </w:r>
      <w:r w:rsidRPr="00661368">
        <w:rPr>
          <w:rStyle w:val="Emphasis"/>
          <w:highlight w:val="cyan"/>
        </w:rPr>
        <w:t>dramatic but not credible</w:t>
      </w:r>
      <w:r>
        <w:t xml:space="preserve">. </w:t>
      </w:r>
      <w:r w:rsidRPr="00CA63DA">
        <w:rPr>
          <w:rStyle w:val="TitleChar"/>
        </w:rPr>
        <w:t>Calls for a nuclear response to cyberattacks would be dismissed as frivolous</w:t>
      </w:r>
      <w:r>
        <w:t xml:space="preserve">. </w:t>
      </w:r>
      <w:r w:rsidRPr="00CA63DA">
        <w:rPr>
          <w:rStyle w:val="TitleChar"/>
        </w:rPr>
        <w:t>Threats to use military force to retaliate</w:t>
      </w:r>
      <w:r>
        <w:t xml:space="preserve"> against an act that would </w:t>
      </w:r>
      <w:r w:rsidRPr="00CA63DA">
        <w:rPr>
          <w:rStyle w:val="TitleChar"/>
        </w:rPr>
        <w:t>not</w:t>
      </w:r>
      <w:r>
        <w:t xml:space="preserve"> be </w:t>
      </w:r>
      <w:r w:rsidRPr="00CA63DA">
        <w:rPr>
          <w:rStyle w:val="TitleChar"/>
        </w:rPr>
        <w:t>considered</w:t>
      </w:r>
      <w:r>
        <w:t xml:space="preserve"> as </w:t>
      </w:r>
      <w:r w:rsidRPr="00CA63DA">
        <w:rPr>
          <w:rStyle w:val="TitleChar"/>
        </w:rPr>
        <w:t xml:space="preserve">justifying the use of force in self-defense under international law or practice will </w:t>
      </w:r>
      <w:r w:rsidRPr="00CA63DA">
        <w:t>likely</w:t>
      </w:r>
      <w:r w:rsidRPr="00CA63DA">
        <w:rPr>
          <w:rStyle w:val="TitleChar"/>
        </w:rPr>
        <w:t xml:space="preserve"> be dismissed by opponents as bluster.</w:t>
      </w:r>
    </w:p>
    <w:p w14:paraId="108F8A90" w14:textId="77777777" w:rsidR="001D04CF" w:rsidRDefault="001D04CF" w:rsidP="001D04CF">
      <w:pPr>
        <w:rPr>
          <w:rStyle w:val="TitleChar"/>
        </w:rPr>
      </w:pPr>
    </w:p>
    <w:p w14:paraId="6DC37613" w14:textId="77777777" w:rsidR="001D04CF" w:rsidRDefault="001D04CF" w:rsidP="001D04CF">
      <w:pPr>
        <w:pStyle w:val="Heading4"/>
      </w:pPr>
      <w:r>
        <w:t>Space Wars are not that dangerous—they’ll be robotized and end as soon as communication satellites are taken out. Corporations are specifically key to this peaceful outcome</w:t>
      </w:r>
    </w:p>
    <w:p w14:paraId="7E95A6D7" w14:textId="77777777" w:rsidR="001D04CF" w:rsidRPr="00C82829" w:rsidRDefault="001D04CF" w:rsidP="001D04CF">
      <w:pPr>
        <w:rPr>
          <w:rStyle w:val="Hyperlink"/>
          <w:sz w:val="16"/>
          <w:szCs w:val="16"/>
        </w:rPr>
      </w:pPr>
      <w:r w:rsidRPr="00C82829">
        <w:rPr>
          <w:rStyle w:val="Hyperlink"/>
          <w:sz w:val="16"/>
          <w:szCs w:val="16"/>
        </w:rPr>
        <w:t>--</w:t>
      </w:r>
      <w:r>
        <w:rPr>
          <w:rStyle w:val="Hyperlink"/>
          <w:sz w:val="16"/>
          <w:szCs w:val="16"/>
        </w:rPr>
        <w:t>space wars have no terrorist groups or failed states</w:t>
      </w:r>
    </w:p>
    <w:p w14:paraId="4E2E94B2" w14:textId="77777777" w:rsidR="001D04CF" w:rsidRPr="00C82829" w:rsidRDefault="001D04CF" w:rsidP="001D04CF">
      <w:pPr>
        <w:rPr>
          <w:rStyle w:val="Hyperlink"/>
          <w:sz w:val="16"/>
          <w:szCs w:val="16"/>
        </w:rPr>
      </w:pPr>
      <w:r w:rsidRPr="00C82829">
        <w:rPr>
          <w:rStyle w:val="Hyperlink"/>
          <w:sz w:val="16"/>
          <w:szCs w:val="16"/>
        </w:rPr>
        <w:t>--</w:t>
      </w:r>
      <w:r>
        <w:rPr>
          <w:rStyle w:val="Hyperlink"/>
          <w:sz w:val="16"/>
          <w:szCs w:val="16"/>
        </w:rPr>
        <w:t>mostly robotized means few lives lost</w:t>
      </w:r>
    </w:p>
    <w:p w14:paraId="6C0B3D9D" w14:textId="77777777" w:rsidR="001D04CF" w:rsidRPr="00B844F9" w:rsidRDefault="001D04CF" w:rsidP="001D04CF">
      <w:pPr>
        <w:rPr>
          <w:sz w:val="16"/>
          <w:szCs w:val="16"/>
        </w:rPr>
      </w:pPr>
      <w:r w:rsidRPr="00C82829">
        <w:rPr>
          <w:rStyle w:val="Hyperlink"/>
          <w:sz w:val="16"/>
          <w:szCs w:val="16"/>
        </w:rPr>
        <w:t>--</w:t>
      </w:r>
      <w:r>
        <w:rPr>
          <w:rStyle w:val="Hyperlink"/>
          <w:sz w:val="16"/>
          <w:szCs w:val="16"/>
        </w:rPr>
        <w:t>brief because destroying communication satellites ends conflict, also incentivizes states to innovate in a way that reduces casualties</w:t>
      </w:r>
      <w:r w:rsidRPr="00C82829">
        <w:rPr>
          <w:rStyle w:val="Hyperlink"/>
          <w:sz w:val="16"/>
          <w:szCs w:val="16"/>
        </w:rPr>
        <w:t xml:space="preserve"> </w:t>
      </w:r>
    </w:p>
    <w:p w14:paraId="06479EC8" w14:textId="77777777" w:rsidR="001D04CF" w:rsidRPr="00635A2F" w:rsidRDefault="001D04CF" w:rsidP="001D04CF">
      <w:pPr>
        <w:rPr>
          <w:rFonts w:ascii="Arial" w:hAnsi="Arial" w:cs="Arial"/>
          <w:color w:val="222222"/>
          <w:sz w:val="20"/>
          <w:szCs w:val="20"/>
          <w:shd w:val="clear" w:color="auto" w:fill="FFFFFF"/>
        </w:rPr>
      </w:pPr>
      <w:proofErr w:type="spellStart"/>
      <w:r w:rsidRPr="007412A2">
        <w:rPr>
          <w:rStyle w:val="Style13ptBold"/>
        </w:rPr>
        <w:t>Szoic</w:t>
      </w:r>
      <w:proofErr w:type="spellEnd"/>
      <w:r w:rsidRPr="007412A2">
        <w:rPr>
          <w:rStyle w:val="Style13ptBold"/>
        </w:rPr>
        <w:t xml:space="preserve"> et al 17</w:t>
      </w:r>
      <w:r>
        <w:rPr>
          <w:rFonts w:ascii="Merriweather" w:hAnsi="Merriweather"/>
          <w:color w:val="2A2A2A"/>
        </w:rPr>
        <w:t>--</w:t>
      </w:r>
      <w:r w:rsidRPr="007412A2">
        <w:rPr>
          <w:rFonts w:ascii="Arial" w:hAnsi="Arial" w:cs="Arial"/>
          <w:color w:val="222222"/>
          <w:sz w:val="20"/>
          <w:szCs w:val="20"/>
          <w:shd w:val="clear" w:color="auto" w:fill="FFFFFF"/>
        </w:rPr>
        <w:t xml:space="preserve"> </w:t>
      </w:r>
      <w:proofErr w:type="spellStart"/>
      <w:r w:rsidRPr="007412A2">
        <w:t>Szocik</w:t>
      </w:r>
      <w:proofErr w:type="spellEnd"/>
      <w:r w:rsidRPr="007412A2">
        <w:t xml:space="preserve">, Konrad [Department of Philosophy and Cognitive Science, University of Information Technology and Management in Rzeszow], Tomasz </w:t>
      </w:r>
      <w:proofErr w:type="spellStart"/>
      <w:r w:rsidRPr="007412A2">
        <w:t>Wójtowicz</w:t>
      </w:r>
      <w:proofErr w:type="spellEnd"/>
      <w:r w:rsidRPr="007412A2">
        <w:t xml:space="preserve"> [Institute of Security and Civic Education, Pedagogical University in Cracow, </w:t>
      </w:r>
      <w:proofErr w:type="spellStart"/>
      <w:r w:rsidRPr="007412A2">
        <w:t>Podchorążych</w:t>
      </w:r>
      <w:proofErr w:type="spellEnd"/>
      <w:r w:rsidRPr="007412A2">
        <w:t xml:space="preserve"> 2 Street, 30-084 Kraków, Poland], and Leszek Baran [Chair of Internal Security, University of Information Technology and Management in Rzeszow, Poland]. "War or peace? The possible scenarios of </w:t>
      </w:r>
      <w:proofErr w:type="spellStart"/>
      <w:r w:rsidRPr="007412A2">
        <w:t>colonising</w:t>
      </w:r>
      <w:proofErr w:type="spellEnd"/>
      <w:r w:rsidRPr="007412A2">
        <w:t xml:space="preserve"> Mars." Space Policy 42 (2017): 31-36. </w:t>
      </w:r>
      <w:hyperlink r:id="rId22" w:history="1">
        <w:r w:rsidRPr="007412A2">
          <w:rPr>
            <w:rStyle w:val="Hyperlink"/>
          </w:rPr>
          <w:t>https://doi.org/10.1016/j.spacepol.2017.10.002</w:t>
        </w:r>
      </w:hyperlink>
      <w:r w:rsidRPr="007412A2">
        <w:t xml:space="preserve">. (AG </w:t>
      </w:r>
      <w:proofErr w:type="spellStart"/>
      <w:r w:rsidRPr="007412A2">
        <w:t>DebateDrills</w:t>
      </w:r>
      <w:proofErr w:type="spellEnd"/>
      <w:r w:rsidRPr="007412A2">
        <w:t>)</w:t>
      </w:r>
    </w:p>
    <w:p w14:paraId="04A3241E" w14:textId="77777777" w:rsidR="001D04CF" w:rsidRPr="00635A2F" w:rsidRDefault="001D04CF" w:rsidP="001D04CF">
      <w:pPr>
        <w:rPr>
          <w:rStyle w:val="Emphasis"/>
        </w:rPr>
      </w:pPr>
      <w:r w:rsidRPr="00B844F9">
        <w:rPr>
          <w:rStyle w:val="Emphasis"/>
          <w:highlight w:val="cyan"/>
        </w:rPr>
        <w:t>Contrary to fourth and fifth generation warfare, space wars will be dominated by nation states and international corporations</w:t>
      </w:r>
      <w:r w:rsidRPr="00635A2F">
        <w:t xml:space="preserve">. Elon Musk, Managing Director of SpaceX, a company dealing with the manufacture of jet engines, carrier rockets, and spaceships, claimed that within the nearest 40–100 years over 1 million people might be sent to Mars. He estimated the cost of one person's reaching the Red Planet at USD 200 million [16]. </w:t>
      </w:r>
      <w:r w:rsidRPr="00635A2F">
        <w:rPr>
          <w:rStyle w:val="Emphasis"/>
        </w:rPr>
        <w:t xml:space="preserve">According to the authors of the Mars one initiative, a sum of USD 6 billion will be needed to send the first four astronauts to Mars [6]. The </w:t>
      </w:r>
      <w:r w:rsidRPr="00B844F9">
        <w:rPr>
          <w:rStyle w:val="Emphasis"/>
          <w:highlight w:val="cyan"/>
        </w:rPr>
        <w:t>need to secure</w:t>
      </w:r>
      <w:r w:rsidRPr="00635A2F">
        <w:rPr>
          <w:rStyle w:val="Emphasis"/>
        </w:rPr>
        <w:t xml:space="preserve"> such </w:t>
      </w:r>
      <w:r w:rsidRPr="00B844F9">
        <w:rPr>
          <w:rStyle w:val="Emphasis"/>
          <w:highlight w:val="cyan"/>
        </w:rPr>
        <w:t>exorbitant funds virtually excludes</w:t>
      </w:r>
      <w:r w:rsidRPr="00635A2F">
        <w:rPr>
          <w:rStyle w:val="Emphasis"/>
        </w:rPr>
        <w:t xml:space="preserve"> any entities other than states and international corporations (</w:t>
      </w:r>
      <w:r w:rsidRPr="00B844F9">
        <w:rPr>
          <w:rStyle w:val="Emphasis"/>
          <w:highlight w:val="cyan"/>
        </w:rPr>
        <w:t>terrorist groups</w:t>
      </w:r>
      <w:r w:rsidRPr="00635A2F">
        <w:rPr>
          <w:rStyle w:val="Emphasis"/>
        </w:rPr>
        <w:t xml:space="preserve">, criminal </w:t>
      </w:r>
      <w:proofErr w:type="spellStart"/>
      <w:proofErr w:type="gramStart"/>
      <w:r w:rsidRPr="00635A2F">
        <w:rPr>
          <w:rStyle w:val="Emphasis"/>
        </w:rPr>
        <w:t>organisations</w:t>
      </w:r>
      <w:proofErr w:type="spellEnd"/>
      <w:proofErr w:type="gramEnd"/>
      <w:r w:rsidRPr="00635A2F">
        <w:rPr>
          <w:rStyle w:val="Emphasis"/>
        </w:rPr>
        <w:t xml:space="preserve"> </w:t>
      </w:r>
      <w:r w:rsidRPr="00B844F9">
        <w:rPr>
          <w:rStyle w:val="Emphasis"/>
          <w:highlight w:val="cyan"/>
        </w:rPr>
        <w:t>or failed states</w:t>
      </w:r>
      <w:r w:rsidRPr="00635A2F">
        <w:rPr>
          <w:rStyle w:val="Emphasis"/>
        </w:rPr>
        <w:t xml:space="preserve">) from participating in space wars. It should be expected that the </w:t>
      </w:r>
      <w:r w:rsidRPr="00B844F9">
        <w:rPr>
          <w:rStyle w:val="Emphasis"/>
          <w:highlight w:val="cyan"/>
        </w:rPr>
        <w:t xml:space="preserve">future space wars will entail an advanced process of conflict </w:t>
      </w:r>
      <w:proofErr w:type="spellStart"/>
      <w:r w:rsidRPr="00B844F9">
        <w:rPr>
          <w:rStyle w:val="Emphasis"/>
          <w:highlight w:val="cyan"/>
        </w:rPr>
        <w:t>robotisation</w:t>
      </w:r>
      <w:proofErr w:type="spellEnd"/>
      <w:r w:rsidRPr="00B844F9">
        <w:rPr>
          <w:rStyle w:val="Emphasis"/>
          <w:highlight w:val="cyan"/>
        </w:rPr>
        <w:t xml:space="preserve"> </w:t>
      </w:r>
      <w:r w:rsidRPr="00B844F9">
        <w:rPr>
          <w:rStyle w:val="Emphasis"/>
        </w:rPr>
        <w:t xml:space="preserve">and </w:t>
      </w:r>
      <w:proofErr w:type="spellStart"/>
      <w:r w:rsidRPr="00B844F9">
        <w:rPr>
          <w:rStyle w:val="Emphasis"/>
        </w:rPr>
        <w:t>dehumanisation</w:t>
      </w:r>
      <w:proofErr w:type="spellEnd"/>
      <w:r w:rsidRPr="00B844F9">
        <w:rPr>
          <w:rStyle w:val="Emphasis"/>
        </w:rPr>
        <w:t>. The</w:t>
      </w:r>
      <w:r w:rsidRPr="00635A2F">
        <w:rPr>
          <w:rStyle w:val="Emphasis"/>
        </w:rPr>
        <w:t xml:space="preserve"> prospective Mars </w:t>
      </w:r>
      <w:proofErr w:type="spellStart"/>
      <w:r w:rsidRPr="00635A2F">
        <w:rPr>
          <w:rStyle w:val="Emphasis"/>
        </w:rPr>
        <w:t>colonisation</w:t>
      </w:r>
      <w:proofErr w:type="spellEnd"/>
      <w:r w:rsidRPr="00635A2F">
        <w:rPr>
          <w:rStyle w:val="Emphasis"/>
        </w:rPr>
        <w:t xml:space="preserve"> war may proceed by means of robots – unmanned aerial vehicles. Ender's Game, an American science fiction film dating back to 2013, based on a novel by Orson Scott Card pub- </w:t>
      </w:r>
      <w:proofErr w:type="spellStart"/>
      <w:r w:rsidRPr="00635A2F">
        <w:rPr>
          <w:rStyle w:val="Emphasis"/>
        </w:rPr>
        <w:t>lished</w:t>
      </w:r>
      <w:proofErr w:type="spellEnd"/>
      <w:r w:rsidRPr="00635A2F">
        <w:rPr>
          <w:rStyle w:val="Emphasis"/>
        </w:rPr>
        <w:t xml:space="preserve"> under the same title, features scenes presenting such kind of a conflict.</w:t>
      </w:r>
      <w:r w:rsidRPr="00635A2F">
        <w:t xml:space="preserve"> The film is set in 2070. The main hero, ten-year-old Andrew Wiggin, is elected leader of the invading fleet, intended to destroy the native world of a foreign life form threatening the Earth. Andrew Wiggin, believing that he is taking part in training, leads the invading fleet and defeats the enemy. The invading forces comprise only un- manned space drones controlled from a secure place [11</w:t>
      </w:r>
      <w:r w:rsidRPr="00635A2F">
        <w:rPr>
          <w:rStyle w:val="Emphasis"/>
        </w:rPr>
        <w:t xml:space="preserve">]. The pro- </w:t>
      </w:r>
      <w:proofErr w:type="spellStart"/>
      <w:r w:rsidRPr="00635A2F">
        <w:rPr>
          <w:rStyle w:val="Emphasis"/>
        </w:rPr>
        <w:t>gressing</w:t>
      </w:r>
      <w:proofErr w:type="spellEnd"/>
      <w:r w:rsidRPr="00635A2F">
        <w:rPr>
          <w:rStyle w:val="Emphasis"/>
        </w:rPr>
        <w:t xml:space="preserve"> </w:t>
      </w:r>
      <w:proofErr w:type="spellStart"/>
      <w:r w:rsidRPr="00635A2F">
        <w:rPr>
          <w:rStyle w:val="Emphasis"/>
        </w:rPr>
        <w:t>robotisation</w:t>
      </w:r>
      <w:proofErr w:type="spellEnd"/>
      <w:r w:rsidRPr="00635A2F">
        <w:rPr>
          <w:rStyle w:val="Emphasis"/>
        </w:rPr>
        <w:t xml:space="preserve"> and </w:t>
      </w:r>
      <w:proofErr w:type="spellStart"/>
      <w:r w:rsidRPr="00635A2F">
        <w:rPr>
          <w:rStyle w:val="Emphasis"/>
        </w:rPr>
        <w:t>dehumanisation</w:t>
      </w:r>
      <w:proofErr w:type="spellEnd"/>
      <w:r w:rsidRPr="00635A2F">
        <w:rPr>
          <w:rStyle w:val="Emphasis"/>
        </w:rPr>
        <w:t xml:space="preserve"> of war will also be influenced </w:t>
      </w:r>
      <w:r w:rsidRPr="00635A2F">
        <w:rPr>
          <w:rStyle w:val="Emphasis"/>
        </w:rPr>
        <w:lastRenderedPageBreak/>
        <w:t>by the strategic culture of western countries (the United States) whose societies show limited tolerance to human loss during military conflicts.</w:t>
      </w:r>
      <w:r w:rsidRPr="00635A2F">
        <w:t xml:space="preserve"> As stressed by Adrian Lewis in his book The American Culture of War, abolishing the obligatory military service was the most significant change introduced in the 20th century to the U.S. war-fighting model. It triggered the professionalization of armed forces, with a mass army being replaced by mobile troops limited in numbers [14]. </w:t>
      </w:r>
      <w:r w:rsidRPr="00635A2F">
        <w:rPr>
          <w:rStyle w:val="Emphasis"/>
        </w:rPr>
        <w:t xml:space="preserve">Along with the </w:t>
      </w:r>
      <w:proofErr w:type="spellStart"/>
      <w:r w:rsidRPr="00635A2F">
        <w:rPr>
          <w:rStyle w:val="Emphasis"/>
        </w:rPr>
        <w:t>robotisation</w:t>
      </w:r>
      <w:proofErr w:type="spellEnd"/>
      <w:r w:rsidRPr="00635A2F">
        <w:rPr>
          <w:rStyle w:val="Emphasis"/>
        </w:rPr>
        <w:t xml:space="preserve"> and </w:t>
      </w:r>
      <w:proofErr w:type="spellStart"/>
      <w:r w:rsidRPr="00635A2F">
        <w:rPr>
          <w:rStyle w:val="Emphasis"/>
        </w:rPr>
        <w:t>dehumanisation</w:t>
      </w:r>
      <w:proofErr w:type="spellEnd"/>
      <w:r w:rsidRPr="00635A2F">
        <w:rPr>
          <w:rStyle w:val="Emphasis"/>
        </w:rPr>
        <w:t xml:space="preserve">, the </w:t>
      </w:r>
      <w:r w:rsidRPr="00B844F9">
        <w:rPr>
          <w:rStyle w:val="Emphasis"/>
          <w:highlight w:val="cyan"/>
        </w:rPr>
        <w:t>future space wars should also be expected to be brief</w:t>
      </w:r>
      <w:r w:rsidRPr="00635A2F">
        <w:rPr>
          <w:rStyle w:val="Emphasis"/>
        </w:rPr>
        <w:t xml:space="preserve">. Unless the dispute escalating between the global powers evolves into military activities located in the Earth, the </w:t>
      </w:r>
      <w:r w:rsidRPr="00B844F9">
        <w:rPr>
          <w:rStyle w:val="Emphasis"/>
          <w:highlight w:val="cyan"/>
        </w:rPr>
        <w:t>conflict may end soon after the communication satellites of one of the parties are destroyed</w:t>
      </w:r>
      <w:r w:rsidRPr="00635A2F">
        <w:rPr>
          <w:rStyle w:val="Emphasis"/>
        </w:rPr>
        <w:t xml:space="preserve">, or its space station is damaged. Considering the above, the </w:t>
      </w:r>
      <w:r w:rsidRPr="00B844F9">
        <w:rPr>
          <w:rStyle w:val="Emphasis"/>
          <w:highlight w:val="cyan"/>
        </w:rPr>
        <w:t>technological arms race between</w:t>
      </w:r>
      <w:r w:rsidRPr="00635A2F">
        <w:rPr>
          <w:rStyle w:val="Emphasis"/>
        </w:rPr>
        <w:t xml:space="preserve"> the competing States, </w:t>
      </w:r>
      <w:r w:rsidRPr="00B844F9">
        <w:rPr>
          <w:rStyle w:val="Emphasis"/>
          <w:highlight w:val="cyan"/>
        </w:rPr>
        <w:t>aimed at designing</w:t>
      </w:r>
      <w:r w:rsidRPr="00635A2F">
        <w:rPr>
          <w:rStyle w:val="Emphasis"/>
        </w:rPr>
        <w:t xml:space="preserve">, as fast as possible, </w:t>
      </w:r>
      <w:r w:rsidRPr="00B844F9">
        <w:rPr>
          <w:rStyle w:val="Emphasis"/>
          <w:highlight w:val="cyan"/>
        </w:rPr>
        <w:t>a weapon which will enable defeating the enemy in the first attack,</w:t>
      </w:r>
      <w:r w:rsidRPr="00635A2F">
        <w:rPr>
          <w:rStyle w:val="Emphasis"/>
        </w:rPr>
        <w:t xml:space="preserve"> </w:t>
      </w:r>
      <w:r w:rsidRPr="00B844F9">
        <w:rPr>
          <w:rStyle w:val="Emphasis"/>
          <w:highlight w:val="cyan"/>
        </w:rPr>
        <w:t>without</w:t>
      </w:r>
      <w:r w:rsidRPr="00635A2F">
        <w:rPr>
          <w:rStyle w:val="Emphasis"/>
        </w:rPr>
        <w:t xml:space="preserve"> any </w:t>
      </w:r>
      <w:r w:rsidRPr="00B844F9">
        <w:rPr>
          <w:rStyle w:val="Emphasis"/>
          <w:highlight w:val="cyan"/>
        </w:rPr>
        <w:t xml:space="preserve">possibility of re- </w:t>
      </w:r>
      <w:proofErr w:type="spellStart"/>
      <w:r w:rsidRPr="00B844F9">
        <w:rPr>
          <w:rStyle w:val="Emphasis"/>
          <w:highlight w:val="cyan"/>
        </w:rPr>
        <w:t>taliation</w:t>
      </w:r>
      <w:proofErr w:type="spellEnd"/>
      <w:r w:rsidRPr="00635A2F">
        <w:rPr>
          <w:rStyle w:val="Emphasis"/>
        </w:rPr>
        <w:t>, will prove crucial.</w:t>
      </w:r>
    </w:p>
    <w:p w14:paraId="488EDC8D" w14:textId="77777777" w:rsidR="001D04CF" w:rsidRPr="00F601E6" w:rsidRDefault="001D04CF" w:rsidP="00F601E6"/>
    <w:sectPr w:rsidR="001D04C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erriweather">
    <w:panose1 w:val="00000500000000000000"/>
    <w:charset w:val="4D"/>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E10CC0"/>
    <w:multiLevelType w:val="multilevel"/>
    <w:tmpl w:val="B0100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2B2548"/>
    <w:multiLevelType w:val="multilevel"/>
    <w:tmpl w:val="E9667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15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41C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4CF"/>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5B3"/>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355"/>
    <w:rsid w:val="003106B3"/>
    <w:rsid w:val="0031385D"/>
    <w:rsid w:val="003171AB"/>
    <w:rsid w:val="003223B2"/>
    <w:rsid w:val="00322A67"/>
    <w:rsid w:val="00327DF0"/>
    <w:rsid w:val="00330E13"/>
    <w:rsid w:val="00335A23"/>
    <w:rsid w:val="00340707"/>
    <w:rsid w:val="00341C61"/>
    <w:rsid w:val="00351841"/>
    <w:rsid w:val="0036234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F88"/>
    <w:rsid w:val="003D5EA8"/>
    <w:rsid w:val="003D7B28"/>
    <w:rsid w:val="003E305E"/>
    <w:rsid w:val="003E34DB"/>
    <w:rsid w:val="003E5302"/>
    <w:rsid w:val="003E5BF1"/>
    <w:rsid w:val="003F2452"/>
    <w:rsid w:val="003F41EA"/>
    <w:rsid w:val="003F7DF0"/>
    <w:rsid w:val="004039AF"/>
    <w:rsid w:val="00403E86"/>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381"/>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07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F4E"/>
    <w:rsid w:val="008E7A3E"/>
    <w:rsid w:val="008F41FD"/>
    <w:rsid w:val="008F4479"/>
    <w:rsid w:val="008F4BA0"/>
    <w:rsid w:val="00901726"/>
    <w:rsid w:val="00920E6A"/>
    <w:rsid w:val="00931816"/>
    <w:rsid w:val="00932C71"/>
    <w:rsid w:val="009509D5"/>
    <w:rsid w:val="00951313"/>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53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97A"/>
    <w:rsid w:val="00C3164F"/>
    <w:rsid w:val="00C31B5E"/>
    <w:rsid w:val="00C34D3E"/>
    <w:rsid w:val="00C35B37"/>
    <w:rsid w:val="00C3747A"/>
    <w:rsid w:val="00C37F29"/>
    <w:rsid w:val="00C4448B"/>
    <w:rsid w:val="00C4604E"/>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7A0DAD"/>
  <w14:defaultImageDpi w14:val="300"/>
  <w15:docId w15:val="{5409AEEA-7652-714A-B936-AB02CE3A5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153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315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15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15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
    <w:basedOn w:val="Normal"/>
    <w:next w:val="Normal"/>
    <w:link w:val="Heading4Char"/>
    <w:uiPriority w:val="9"/>
    <w:unhideWhenUsed/>
    <w:qFormat/>
    <w:rsid w:val="00A315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15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536"/>
  </w:style>
  <w:style w:type="character" w:customStyle="1" w:styleId="Heading1Char">
    <w:name w:val="Heading 1 Char"/>
    <w:aliases w:val="Pocket Char"/>
    <w:basedOn w:val="DefaultParagraphFont"/>
    <w:link w:val="Heading1"/>
    <w:uiPriority w:val="9"/>
    <w:rsid w:val="00A315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153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3153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A3153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31536"/>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A31536"/>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A3153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3153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A31536"/>
    <w:rPr>
      <w:color w:val="auto"/>
      <w:u w:val="none"/>
    </w:rPr>
  </w:style>
  <w:style w:type="paragraph" w:styleId="DocumentMap">
    <w:name w:val="Document Map"/>
    <w:basedOn w:val="Normal"/>
    <w:link w:val="DocumentMapChar"/>
    <w:uiPriority w:val="99"/>
    <w:semiHidden/>
    <w:unhideWhenUsed/>
    <w:rsid w:val="00A315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1536"/>
    <w:rPr>
      <w:rFonts w:ascii="Lucida Grande" w:hAnsi="Lucida Grande" w:cs="Lucida Grande"/>
    </w:rPr>
  </w:style>
  <w:style w:type="paragraph" w:styleId="NormalWeb">
    <w:name w:val="Normal (Web)"/>
    <w:basedOn w:val="Normal"/>
    <w:uiPriority w:val="99"/>
    <w:semiHidden/>
    <w:unhideWhenUsed/>
    <w:rsid w:val="00C4604E"/>
    <w:pPr>
      <w:spacing w:before="100" w:beforeAutospacing="1" w:after="100" w:afterAutospacing="1" w:line="240" w:lineRule="auto"/>
    </w:pPr>
    <w:rPr>
      <w:rFonts w:ascii="Times New Roman" w:eastAsia="Times New Roman" w:hAnsi="Times New Roman" w:cs="Times New Roman"/>
      <w:sz w:val="24"/>
    </w:rPr>
  </w:style>
  <w:style w:type="character" w:customStyle="1" w:styleId="Style1Char1">
    <w:name w:val="Style1 Char1"/>
    <w:basedOn w:val="DefaultParagraphFont"/>
    <w:rsid w:val="00566381"/>
    <w:rPr>
      <w:rFonts w:ascii="Calibri" w:eastAsia="SimSun" w:hAnsi="Calibri" w:cs="Calibri"/>
      <w:szCs w:val="24"/>
      <w:u w:val="single"/>
    </w:rPr>
  </w:style>
  <w:style w:type="paragraph" w:customStyle="1" w:styleId="textbold">
    <w:name w:val="text bold"/>
    <w:basedOn w:val="Normal"/>
    <w:link w:val="Emphasis"/>
    <w:uiPriority w:val="20"/>
    <w:qFormat/>
    <w:rsid w:val="00566381"/>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56638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msonormal0">
    <w:name w:val="msonormal"/>
    <w:basedOn w:val="Normal"/>
    <w:rsid w:val="0069507C"/>
    <w:pPr>
      <w:spacing w:before="100" w:beforeAutospacing="1" w:after="100" w:afterAutospacing="1" w:line="240" w:lineRule="auto"/>
    </w:pPr>
    <w:rPr>
      <w:rFonts w:ascii="Times New Roman" w:eastAsia="Times New Roman" w:hAnsi="Times New Roman" w:cs="Times New Roman"/>
      <w:sz w:val="24"/>
    </w:rPr>
  </w:style>
  <w:style w:type="character" w:customStyle="1" w:styleId="TitleChar">
    <w:name w:val="Title Char"/>
    <w:aliases w:val="title Char,UNDERLINE Char,Cites and Cards Char,Bold Underlined Char,Debate Normal Char"/>
    <w:basedOn w:val="DefaultParagraphFont"/>
    <w:link w:val="Title"/>
    <w:qFormat/>
    <w:rsid w:val="001D04CF"/>
    <w:rPr>
      <w:sz w:val="22"/>
      <w:u w:val="single"/>
    </w:rPr>
  </w:style>
  <w:style w:type="paragraph" w:styleId="Title">
    <w:name w:val="Title"/>
    <w:aliases w:val="title,UNDERLINE,Cites and Cards,Bold Underlined,Debate Normal"/>
    <w:basedOn w:val="Normal"/>
    <w:next w:val="Normal"/>
    <w:link w:val="TitleChar"/>
    <w:qFormat/>
    <w:rsid w:val="001D04CF"/>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1D04C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8974">
      <w:bodyDiv w:val="1"/>
      <w:marLeft w:val="0"/>
      <w:marRight w:val="0"/>
      <w:marTop w:val="0"/>
      <w:marBottom w:val="0"/>
      <w:divBdr>
        <w:top w:val="none" w:sz="0" w:space="0" w:color="auto"/>
        <w:left w:val="none" w:sz="0" w:space="0" w:color="auto"/>
        <w:bottom w:val="none" w:sz="0" w:space="0" w:color="auto"/>
        <w:right w:val="none" w:sz="0" w:space="0" w:color="auto"/>
      </w:divBdr>
    </w:div>
    <w:div w:id="932282027">
      <w:bodyDiv w:val="1"/>
      <w:marLeft w:val="0"/>
      <w:marRight w:val="0"/>
      <w:marTop w:val="0"/>
      <w:marBottom w:val="0"/>
      <w:divBdr>
        <w:top w:val="none" w:sz="0" w:space="0" w:color="auto"/>
        <w:left w:val="none" w:sz="0" w:space="0" w:color="auto"/>
        <w:bottom w:val="none" w:sz="0" w:space="0" w:color="auto"/>
        <w:right w:val="none" w:sz="0" w:space="0" w:color="auto"/>
      </w:divBdr>
    </w:div>
    <w:div w:id="963776042">
      <w:bodyDiv w:val="1"/>
      <w:marLeft w:val="0"/>
      <w:marRight w:val="0"/>
      <w:marTop w:val="0"/>
      <w:marBottom w:val="0"/>
      <w:divBdr>
        <w:top w:val="none" w:sz="0" w:space="0" w:color="auto"/>
        <w:left w:val="none" w:sz="0" w:space="0" w:color="auto"/>
        <w:bottom w:val="none" w:sz="0" w:space="0" w:color="auto"/>
        <w:right w:val="none" w:sz="0" w:space="0" w:color="auto"/>
      </w:divBdr>
    </w:div>
    <w:div w:id="11745367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anityfair.com/news/2017/04/donald-trump-north-korea-strike" TargetMode="External"/><Relationship Id="rId18" Type="http://schemas.openxmlformats.org/officeDocument/2006/relationships/hyperlink" Target="https://www.cnn.com/2021/06/21/china/china-us-space-race-mic-intl-hnk/index.html" TargetMode="External"/><Relationship Id="rId3" Type="http://schemas.openxmlformats.org/officeDocument/2006/relationships/customXml" Target="../customXml/item3.xml"/><Relationship Id="rId21" Type="http://schemas.openxmlformats.org/officeDocument/2006/relationships/hyperlink" Target="https://apps.dtic.mil/dtic/tr/fulltext/u2/a587431.pdf" TargetMode="External"/><Relationship Id="rId7" Type="http://schemas.openxmlformats.org/officeDocument/2006/relationships/settings" Target="settings.xml"/><Relationship Id="rId12" Type="http://schemas.openxmlformats.org/officeDocument/2006/relationships/hyperlink" Target="http://www.washingtonexaminer.com/rex-tillerson-declares-end-to-strategic-patience-with-iran-slams-nuclear-deal/article/2620719" TargetMode="External"/><Relationship Id="rId17" Type="http://schemas.openxmlformats.org/officeDocument/2006/relationships/hyperlink" Target="https://www.washingtonpost.com/opinions/one-powerful-weapon-to-use-against-north-korea/2017/04/21/ddbb9702-26c2-11e7-bb9d-8cd6118e1409_story.html?tid=a_inl&amp;utm_term=.4d24efb00424" TargetMode="External"/><Relationship Id="rId2" Type="http://schemas.openxmlformats.org/officeDocument/2006/relationships/customXml" Target="../customXml/item2.xml"/><Relationship Id="rId16" Type="http://schemas.openxmlformats.org/officeDocument/2006/relationships/hyperlink" Target="http://www.politico.com/magazine/story/2017/04/north-korea-nuclear-deal-donald-trump-china-215034" TargetMode="External"/><Relationship Id="rId20" Type="http://schemas.openxmlformats.org/officeDocument/2006/relationships/hyperlink" Target="https://www.wsj.com/articles/trumps-nasa-budget-more-moon-less-space-station-15168734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cnk.org/resources/news-items/kim-jong-uns-speeches-and-public-statements-1/kim-jong-uns-2017-new-years-addres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thebulletin.org/hecker-assesses-north-korean-hydrogen-bomb-claims9046" TargetMode="External"/><Relationship Id="rId23" Type="http://schemas.openxmlformats.org/officeDocument/2006/relationships/fontTable" Target="fontTable.xml"/><Relationship Id="rId10" Type="http://schemas.openxmlformats.org/officeDocument/2006/relationships/hyperlink" Target="https://openaccess.leidenuniv.nl/bitstream/handle/1887/11860/Thesis.pdf?sequence=10" TargetMode="External"/><Relationship Id="rId19" Type="http://schemas.openxmlformats.org/officeDocument/2006/relationships/hyperlink" Target="https://thediplomat.com/2019/01/coping-with-the-challenge-of-chinas-growing-space-power/" TargetMode="External"/><Relationship Id="rId4" Type="http://schemas.openxmlformats.org/officeDocument/2006/relationships/customXml" Target="../customXml/item4.xml"/><Relationship Id="rId9" Type="http://schemas.openxmlformats.org/officeDocument/2006/relationships/hyperlink" Target="http://www.fedbar.org/Resources_1/Federal-Lawyer-Magazine/2018/March/Features/Arbitration-Rules-for-Disputes-Arising-from-Outer-Space-Activity.aspx?FT=.pdf" TargetMode="External"/><Relationship Id="rId14" Type="http://schemas.openxmlformats.org/officeDocument/2006/relationships/hyperlink" Target="https://www.theatlantic.com/international/archive/2017/04/north-korea/523080/" TargetMode="External"/><Relationship Id="rId22" Type="http://schemas.openxmlformats.org/officeDocument/2006/relationships/hyperlink" Target="https://doi.org/10.1016/j.spacepol.2017.10.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17</Pages>
  <Words>10856</Words>
  <Characters>61881</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15</cp:revision>
  <dcterms:created xsi:type="dcterms:W3CDTF">2022-02-19T15:37:00Z</dcterms:created>
  <dcterms:modified xsi:type="dcterms:W3CDTF">2022-02-19T17:04:00Z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