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9A41" w14:textId="535F8613" w:rsidR="009C43D4" w:rsidRDefault="00AF4C97" w:rsidP="009C43D4">
      <w:pPr>
        <w:pStyle w:val="Heading3"/>
      </w:pPr>
      <w:r>
        <w:t xml:space="preserve">The Advantage </w:t>
      </w:r>
      <w:r w:rsidR="009C43D4">
        <w:t>is African Instability</w:t>
      </w:r>
    </w:p>
    <w:p w14:paraId="6CB29690" w14:textId="77777777" w:rsidR="009C43D4" w:rsidRDefault="009C43D4" w:rsidP="009C43D4">
      <w:pPr>
        <w:pStyle w:val="Heading4"/>
      </w:pPr>
      <w:r>
        <w:rPr>
          <w:rFonts w:cs="Calibri"/>
          <w:color w:val="000000"/>
        </w:rPr>
        <w:t>Vaccines will not cover LMICs until at least 2023 or 2024—fortunately there is massive room for supply increase</w:t>
      </w:r>
    </w:p>
    <w:p w14:paraId="1A470255" w14:textId="77777777" w:rsidR="009C43D4" w:rsidRDefault="009C43D4" w:rsidP="009C43D4">
      <w:pPr>
        <w:pStyle w:val="NormalWeb"/>
        <w:spacing w:before="0" w:beforeAutospacing="0" w:after="0" w:afterAutospacing="0"/>
      </w:pPr>
      <w:r>
        <w:rPr>
          <w:rFonts w:cs="Calibri"/>
          <w:color w:val="000000"/>
          <w:szCs w:val="22"/>
        </w:rPr>
        <w:t xml:space="preserve">Nancy S. </w:t>
      </w:r>
      <w:r>
        <w:rPr>
          <w:rFonts w:cs="Calibri"/>
          <w:b/>
          <w:bCs/>
          <w:color w:val="000000"/>
          <w:sz w:val="26"/>
          <w:szCs w:val="26"/>
        </w:rPr>
        <w:t>Jecker &amp;</w:t>
      </w:r>
      <w:r>
        <w:rPr>
          <w:rFonts w:cs="Calibri"/>
          <w:color w:val="000000"/>
          <w:szCs w:val="22"/>
        </w:rPr>
        <w:t xml:space="preserve"> Caesar A. </w:t>
      </w:r>
      <w:r>
        <w:rPr>
          <w:rFonts w:cs="Calibri"/>
          <w:b/>
          <w:bCs/>
          <w:color w:val="000000"/>
          <w:sz w:val="26"/>
          <w:szCs w:val="26"/>
        </w:rPr>
        <w:t>Atuire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RJP, </w:t>
      </w:r>
      <w:r>
        <w:rPr>
          <w:rFonts w:cs="Calibri"/>
          <w:b/>
          <w:bCs/>
          <w:color w:val="000000"/>
          <w:szCs w:val="22"/>
        </w:rPr>
        <w:t>DebateDrills. </w:t>
      </w:r>
    </w:p>
    <w:p w14:paraId="31313FA3" w14:textId="77777777" w:rsidR="009C43D4" w:rsidRDefault="009C43D4" w:rsidP="009C43D4"/>
    <w:p w14:paraId="49631200" w14:textId="77777777" w:rsidR="009C43D4" w:rsidRDefault="009C43D4" w:rsidP="009C43D4">
      <w:pPr>
        <w:pStyle w:val="NormalWeb"/>
        <w:spacing w:before="0" w:beforeAutospacing="0" w:after="0" w:afterAutospacing="0"/>
      </w:pPr>
      <w:r>
        <w:rPr>
          <w:rFonts w:cs="Calibri"/>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Fonts w:cs="Calibri"/>
          <w:color w:val="000000"/>
          <w:szCs w:val="22"/>
          <w:u w:val="single"/>
        </w:rPr>
        <w:t xml:space="preserve">vaccinating the world is an overriding goal. </w:t>
      </w:r>
      <w:r>
        <w:rPr>
          <w:rFonts w:cs="Calibri"/>
          <w:color w:val="000000"/>
          <w:szCs w:val="22"/>
          <w:u w:val="single"/>
          <w:shd w:val="clear" w:color="auto" w:fill="00FF00"/>
        </w:rPr>
        <w:t xml:space="preserve">With existing IP protections intact, the world has </w:t>
      </w:r>
      <w:r>
        <w:rPr>
          <w:rFonts w:cs="Calibri"/>
          <w:b/>
          <w:bCs/>
          <w:color w:val="000000"/>
          <w:szCs w:val="22"/>
          <w:shd w:val="clear" w:color="auto" w:fill="00FF00"/>
        </w:rPr>
        <w:t>fallen well short</w:t>
      </w:r>
      <w:r>
        <w:rPr>
          <w:rFonts w:cs="Calibri"/>
          <w:color w:val="000000"/>
          <w:szCs w:val="22"/>
          <w:u w:val="single"/>
        </w:rPr>
        <w:t xml:space="preserve"> of this goal. Current forecasts show that at the current pace, </w:t>
      </w:r>
      <w:r>
        <w:rPr>
          <w:rFonts w:cs="Calibri"/>
          <w:color w:val="000000"/>
          <w:szCs w:val="22"/>
          <w:u w:val="single"/>
          <w:shd w:val="clear" w:color="auto" w:fill="00FF00"/>
        </w:rPr>
        <w:t xml:space="preserve">there will </w:t>
      </w:r>
      <w:r>
        <w:rPr>
          <w:rFonts w:cs="Calibri"/>
          <w:b/>
          <w:bCs/>
          <w:color w:val="000000"/>
          <w:szCs w:val="22"/>
          <w:shd w:val="clear" w:color="auto" w:fill="00FF00"/>
        </w:rPr>
        <w:t xml:space="preserve">not be enough vaccines to cover the world’s population </w:t>
      </w:r>
      <w:r>
        <w:rPr>
          <w:rFonts w:cs="Calibri"/>
          <w:color w:val="000000"/>
          <w:szCs w:val="22"/>
          <w:u w:val="single"/>
          <w:shd w:val="clear" w:color="auto" w:fill="00FF00"/>
        </w:rPr>
        <w:t>until 2023 or 2024</w:t>
      </w:r>
      <w:r>
        <w:rPr>
          <w:rFonts w:cs="Calibri"/>
          <w:color w:val="000000"/>
          <w:szCs w:val="22"/>
        </w:rPr>
        <w:t xml:space="preserve">.15 </w:t>
      </w:r>
      <w:r>
        <w:rPr>
          <w:rFonts w:cs="Calibri"/>
          <w:color w:val="000000"/>
          <w:szCs w:val="22"/>
          <w:u w:val="single"/>
        </w:rPr>
        <w:t>IP protections further frustrate the goal of universal access to vaccines by limiting who can manufacturer them</w:t>
      </w:r>
      <w:r>
        <w:rPr>
          <w:rFonts w:cs="Calibri"/>
          <w:color w:val="000000"/>
          <w:szCs w:val="22"/>
        </w:rPr>
        <w:t xml:space="preserve">. The WHO reports that </w:t>
      </w:r>
      <w:r>
        <w:rPr>
          <w:rFonts w:cs="Calibri"/>
          <w:color w:val="000000"/>
          <w:szCs w:val="22"/>
          <w:u w:val="single"/>
          <w:shd w:val="clear" w:color="auto" w:fill="00FF00"/>
        </w:rPr>
        <w:t>80% of global sales for COVID-19 vaccines come from five</w:t>
      </w:r>
      <w:r>
        <w:rPr>
          <w:rFonts w:cs="Calibri"/>
          <w:color w:val="000000"/>
          <w:szCs w:val="22"/>
          <w:u w:val="single"/>
        </w:rPr>
        <w:t xml:space="preserve"> large multinational </w:t>
      </w:r>
      <w:r>
        <w:rPr>
          <w:rFonts w:cs="Calibri"/>
          <w:color w:val="000000"/>
          <w:szCs w:val="22"/>
          <w:u w:val="single"/>
          <w:shd w:val="clear" w:color="auto" w:fill="00FF00"/>
        </w:rPr>
        <w:t>corporations</w:t>
      </w:r>
      <w:r>
        <w:rPr>
          <w:rFonts w:cs="Calibri"/>
          <w:color w:val="000000"/>
          <w:szCs w:val="22"/>
        </w:rPr>
        <w:t xml:space="preserve">.16 </w:t>
      </w:r>
      <w:r>
        <w:rPr>
          <w:rFonts w:cs="Calibri"/>
          <w:color w:val="000000"/>
          <w:szCs w:val="22"/>
          <w:u w:val="single"/>
          <w:shd w:val="clear" w:color="auto" w:fill="00FF00"/>
        </w:rPr>
        <w:t>Increasing</w:t>
      </w:r>
      <w:r>
        <w:rPr>
          <w:rFonts w:cs="Calibri"/>
          <w:color w:val="000000"/>
          <w:szCs w:val="22"/>
          <w:u w:val="single"/>
        </w:rPr>
        <w:t xml:space="preserve"> the number of </w:t>
      </w:r>
      <w:r>
        <w:rPr>
          <w:rFonts w:cs="Calibri"/>
          <w:color w:val="000000"/>
          <w:szCs w:val="22"/>
          <w:u w:val="single"/>
          <w:shd w:val="clear" w:color="auto" w:fill="00FF00"/>
        </w:rPr>
        <w:t>manufacturers</w:t>
      </w:r>
      <w:r>
        <w:rPr>
          <w:rFonts w:cs="Calibri"/>
          <w:color w:val="000000"/>
          <w:szCs w:val="22"/>
          <w:u w:val="single"/>
        </w:rPr>
        <w:t xml:space="preserve"> globally </w:t>
      </w:r>
      <w:r>
        <w:rPr>
          <w:rFonts w:cs="Calibri"/>
          <w:color w:val="000000"/>
          <w:szCs w:val="22"/>
          <w:u w:val="single"/>
          <w:shd w:val="clear" w:color="auto" w:fill="00FF00"/>
        </w:rPr>
        <w:t>would</w:t>
      </w:r>
      <w:r>
        <w:rPr>
          <w:rFonts w:cs="Calibri"/>
          <w:color w:val="000000"/>
          <w:szCs w:val="22"/>
          <w:u w:val="single"/>
        </w:rPr>
        <w:t xml:space="preserve"> not only </w:t>
      </w:r>
      <w:r>
        <w:rPr>
          <w:rFonts w:cs="Calibri"/>
          <w:b/>
          <w:bCs/>
          <w:color w:val="000000"/>
          <w:szCs w:val="22"/>
          <w:shd w:val="clear" w:color="auto" w:fill="00FF00"/>
        </w:rPr>
        <w:t xml:space="preserve">increase supply, </w:t>
      </w:r>
      <w:r w:rsidRPr="003E56AA">
        <w:rPr>
          <w:rFonts w:cs="Calibri"/>
          <w:color w:val="000000"/>
          <w:szCs w:val="22"/>
          <w:shd w:val="clear" w:color="auto" w:fill="FFFFFF"/>
        </w:rPr>
        <w:t>but reduce</w:t>
      </w:r>
      <w:r w:rsidRPr="003E56AA">
        <w:rPr>
          <w:rFonts w:cs="Calibri"/>
          <w:color w:val="000000"/>
          <w:szCs w:val="22"/>
        </w:rPr>
        <w:t xml:space="preserve"> </w:t>
      </w:r>
      <w:r w:rsidRPr="003E56AA">
        <w:rPr>
          <w:rFonts w:cs="Calibri"/>
          <w:color w:val="000000"/>
          <w:szCs w:val="22"/>
          <w:shd w:val="clear" w:color="auto" w:fill="FFFFFF"/>
        </w:rPr>
        <w:t>prices</w:t>
      </w:r>
      <w:r w:rsidRPr="003E56AA">
        <w:rPr>
          <w:rFonts w:cs="Calibri"/>
          <w:color w:val="000000"/>
          <w:szCs w:val="22"/>
        </w:rPr>
        <w:t>,</w:t>
      </w:r>
      <w:r>
        <w:rPr>
          <w:rFonts w:cs="Calibri"/>
          <w:color w:val="000000"/>
          <w:szCs w:val="22"/>
        </w:rPr>
        <w:t xml:space="preserve"> </w:t>
      </w:r>
      <w:r w:rsidRPr="003E56AA">
        <w:rPr>
          <w:rFonts w:cs="Calibri"/>
          <w:color w:val="000000"/>
          <w:szCs w:val="22"/>
          <w:highlight w:val="green"/>
          <w:u w:val="single"/>
        </w:rPr>
        <w:t>making vaccines more affordable to L</w:t>
      </w:r>
      <w:r>
        <w:rPr>
          <w:rFonts w:cs="Calibri"/>
          <w:color w:val="000000"/>
          <w:szCs w:val="22"/>
          <w:highlight w:val="green"/>
          <w:u w:val="single"/>
        </w:rPr>
        <w:t xml:space="preserve">[ow and] </w:t>
      </w:r>
      <w:r w:rsidRPr="003E56AA">
        <w:rPr>
          <w:rFonts w:cs="Calibri"/>
          <w:color w:val="000000"/>
          <w:szCs w:val="22"/>
          <w:highlight w:val="green"/>
          <w:u w:val="single"/>
        </w:rPr>
        <w:t>M</w:t>
      </w:r>
      <w:r>
        <w:rPr>
          <w:rFonts w:cs="Calibri"/>
          <w:color w:val="000000"/>
          <w:szCs w:val="22"/>
          <w:highlight w:val="green"/>
          <w:u w:val="single"/>
        </w:rPr>
        <w:t xml:space="preserve">[iddle] </w:t>
      </w:r>
      <w:r w:rsidRPr="003E56AA">
        <w:rPr>
          <w:rFonts w:cs="Calibri"/>
          <w:color w:val="000000"/>
          <w:szCs w:val="22"/>
          <w:highlight w:val="green"/>
          <w:u w:val="single"/>
        </w:rPr>
        <w:t>I</w:t>
      </w:r>
      <w:r>
        <w:rPr>
          <w:rFonts w:cs="Calibri"/>
          <w:color w:val="000000"/>
          <w:szCs w:val="22"/>
          <w:highlight w:val="green"/>
          <w:u w:val="single"/>
        </w:rPr>
        <w:t xml:space="preserve">[ncome] </w:t>
      </w:r>
      <w:r w:rsidRPr="003E56AA">
        <w:rPr>
          <w:rFonts w:cs="Calibri"/>
          <w:color w:val="000000"/>
          <w:szCs w:val="22"/>
          <w:highlight w:val="green"/>
          <w:u w:val="single"/>
        </w:rPr>
        <w:t>C</w:t>
      </w:r>
      <w:r>
        <w:rPr>
          <w:rFonts w:cs="Calibri"/>
          <w:color w:val="000000"/>
          <w:szCs w:val="22"/>
          <w:highlight w:val="green"/>
          <w:u w:val="single"/>
        </w:rPr>
        <w:t>[ountrie]</w:t>
      </w:r>
      <w:r w:rsidRPr="003E56AA">
        <w:rPr>
          <w:rFonts w:cs="Calibri"/>
          <w:color w:val="000000"/>
          <w:szCs w:val="22"/>
          <w:highlight w:val="green"/>
          <w:u w:val="single"/>
        </w:rPr>
        <w:t>s</w:t>
      </w:r>
      <w:r>
        <w:rPr>
          <w:rFonts w:cs="Calibri"/>
          <w:color w:val="000000"/>
          <w:szCs w:val="22"/>
        </w:rPr>
        <w:t xml:space="preserve">. </w:t>
      </w:r>
      <w:r>
        <w:rPr>
          <w:rFonts w:cs="Calibri"/>
          <w:color w:val="000000"/>
          <w:szCs w:val="22"/>
          <w:u w:val="single"/>
        </w:rPr>
        <w:t>It would stabilise supply, minimising disruptions of the kind that occurred when India halted vaccine exports amidst a surge of COVID-19 cases.</w:t>
      </w:r>
    </w:p>
    <w:p w14:paraId="78B67645" w14:textId="77777777" w:rsidR="009C43D4" w:rsidRDefault="009C43D4" w:rsidP="009C43D4">
      <w:pPr>
        <w:rPr>
          <w:rFonts w:ascii="Times New Roman" w:eastAsia="Times New Roman" w:hAnsi="Times New Roman" w:cs="Times New Roman"/>
          <w:sz w:val="24"/>
        </w:rPr>
      </w:pPr>
      <w:r>
        <w:rPr>
          <w:rFonts w:cs="Calibri"/>
          <w:color w:val="000000"/>
          <w:szCs w:val="22"/>
          <w:u w:val="single"/>
          <w:shd w:val="clear" w:color="auto" w:fill="00FF00"/>
        </w:rPr>
        <w:t xml:space="preserve">It might be objected that waiving IP protections will not increase supply, because it takes years to </w:t>
      </w:r>
      <w:r>
        <w:rPr>
          <w:rFonts w:cs="Calibri"/>
          <w:b/>
          <w:bCs/>
          <w:color w:val="000000"/>
          <w:szCs w:val="22"/>
          <w:shd w:val="clear" w:color="auto" w:fill="00FF00"/>
        </w:rPr>
        <w:t>establish manufacturing capacity</w:t>
      </w:r>
      <w:r>
        <w:rPr>
          <w:rFonts w:cs="Calibri"/>
          <w:color w:val="000000"/>
          <w:szCs w:val="22"/>
        </w:rPr>
        <w:t xml:space="preserve">. However, </w:t>
      </w:r>
      <w:r w:rsidRPr="003E56AA">
        <w:rPr>
          <w:rFonts w:cs="Calibri"/>
          <w:color w:val="000000"/>
          <w:szCs w:val="22"/>
          <w:highlight w:val="green"/>
          <w:u w:val="single"/>
        </w:rPr>
        <w:t>since the pandemic began,</w:t>
      </w:r>
      <w:r>
        <w:rPr>
          <w:rFonts w:cs="Calibri"/>
          <w:color w:val="000000"/>
          <w:szCs w:val="22"/>
          <w:u w:val="single"/>
        </w:rPr>
        <w:t xml:space="preserve"> </w:t>
      </w:r>
      <w:r>
        <w:rPr>
          <w:rFonts w:cs="Calibri"/>
          <w:color w:val="000000"/>
          <w:szCs w:val="22"/>
          <w:u w:val="single"/>
          <w:shd w:val="clear" w:color="auto" w:fill="00FF00"/>
        </w:rPr>
        <w:t>we have learnt it takes less time. Repurposing facilities</w:t>
      </w:r>
      <w:r>
        <w:rPr>
          <w:rFonts w:cs="Calibri"/>
          <w:color w:val="000000"/>
          <w:szCs w:val="22"/>
          <w:u w:val="single"/>
        </w:rPr>
        <w:t xml:space="preserve"> and vetting them for safety and quality </w:t>
      </w:r>
      <w:r>
        <w:rPr>
          <w:rFonts w:cs="Calibri"/>
          <w:color w:val="000000"/>
          <w:szCs w:val="22"/>
          <w:u w:val="single"/>
          <w:shd w:val="clear" w:color="auto" w:fill="00FF00"/>
        </w:rPr>
        <w:t>can</w:t>
      </w:r>
      <w:r>
        <w:rPr>
          <w:rFonts w:cs="Calibri"/>
          <w:color w:val="000000"/>
          <w:szCs w:val="22"/>
          <w:u w:val="single"/>
        </w:rPr>
        <w:t xml:space="preserve"> often </w:t>
      </w:r>
      <w:r>
        <w:rPr>
          <w:rFonts w:cs="Calibri"/>
          <w:color w:val="000000"/>
          <w:szCs w:val="22"/>
          <w:u w:val="single"/>
          <w:shd w:val="clear" w:color="auto" w:fill="00FF00"/>
        </w:rPr>
        <w:t>happen</w:t>
      </w:r>
      <w:r>
        <w:rPr>
          <w:rFonts w:cs="Calibri"/>
          <w:color w:val="000000"/>
          <w:szCs w:val="22"/>
          <w:u w:val="single"/>
        </w:rPr>
        <w:t xml:space="preserve"> </w:t>
      </w:r>
      <w:r>
        <w:rPr>
          <w:rFonts w:cs="Calibri"/>
          <w:color w:val="000000"/>
          <w:szCs w:val="22"/>
          <w:u w:val="single"/>
          <w:shd w:val="clear" w:color="auto" w:fill="00FF00"/>
        </w:rPr>
        <w:t>in</w:t>
      </w:r>
      <w:r>
        <w:rPr>
          <w:rFonts w:cs="Calibri"/>
          <w:color w:val="000000"/>
          <w:szCs w:val="22"/>
          <w:u w:val="single"/>
        </w:rPr>
        <w:t xml:space="preserve"> </w:t>
      </w:r>
      <w:r w:rsidRPr="003E56AA">
        <w:rPr>
          <w:rFonts w:cs="Calibri"/>
          <w:color w:val="000000"/>
          <w:szCs w:val="22"/>
          <w:highlight w:val="green"/>
          <w:u w:val="single"/>
        </w:rPr>
        <w:t>6</w:t>
      </w:r>
      <w:r>
        <w:rPr>
          <w:rFonts w:cs="Calibri"/>
          <w:color w:val="000000"/>
          <w:szCs w:val="22"/>
          <w:u w:val="single"/>
        </w:rPr>
        <w:t xml:space="preserve"> or 7</w:t>
      </w:r>
      <w:r>
        <w:rPr>
          <w:rFonts w:cs="Calibri"/>
          <w:color w:val="000000"/>
          <w:szCs w:val="22"/>
          <w:u w:val="single"/>
          <w:shd w:val="clear" w:color="auto" w:fill="00FF00"/>
        </w:rPr>
        <w:t>months</w:t>
      </w:r>
      <w:r>
        <w:rPr>
          <w:rFonts w:cs="Calibri"/>
          <w:color w:val="000000"/>
          <w:szCs w:val="22"/>
          <w:u w:val="single"/>
        </w:rPr>
        <w:t>, about half the time previously thought</w:t>
      </w:r>
      <w:r>
        <w:rPr>
          <w:rFonts w:cs="Calibri"/>
          <w:color w:val="000000"/>
          <w:szCs w:val="22"/>
        </w:rPr>
        <w:t xml:space="preserve">.17 </w:t>
      </w:r>
      <w:r>
        <w:rPr>
          <w:rFonts w:cs="Calibri"/>
          <w:color w:val="000000"/>
          <w:szCs w:val="22"/>
          <w:u w:val="single"/>
        </w:rPr>
        <w:t xml:space="preserve">Since COVID-19 will not be the last pandemic humanity faces, </w:t>
      </w:r>
      <w:r>
        <w:rPr>
          <w:rFonts w:cs="Calibri"/>
          <w:color w:val="000000"/>
          <w:szCs w:val="22"/>
          <w:u w:val="single"/>
          <w:shd w:val="clear" w:color="auto" w:fill="00FF00"/>
        </w:rPr>
        <w:t xml:space="preserve">expanding manufacturing capacity is also necessary preparation for </w:t>
      </w:r>
      <w:r>
        <w:rPr>
          <w:rFonts w:cs="Calibri"/>
          <w:b/>
          <w:bCs/>
          <w:color w:val="000000"/>
          <w:szCs w:val="22"/>
          <w:shd w:val="clear" w:color="auto" w:fill="00FF00"/>
        </w:rPr>
        <w:t>future pandemics</w:t>
      </w:r>
      <w:r>
        <w:rPr>
          <w:rFonts w:cs="Calibri"/>
          <w:color w:val="000000"/>
          <w:szCs w:val="22"/>
          <w:u w:val="single"/>
        </w:rPr>
        <w:t>.</w:t>
      </w:r>
      <w:r>
        <w:rPr>
          <w:rFonts w:cs="Calibri"/>
          <w:color w:val="000000"/>
          <w:szCs w:val="22"/>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0AE420F7" w14:textId="77777777" w:rsidR="009C43D4" w:rsidRDefault="009C43D4" w:rsidP="009C43D4">
      <w:pPr>
        <w:spacing w:after="0" w:line="240" w:lineRule="auto"/>
        <w:rPr>
          <w:rFonts w:ascii="Times New Roman" w:eastAsia="Times New Roman" w:hAnsi="Times New Roman" w:cs="Times New Roman"/>
          <w:sz w:val="24"/>
        </w:rPr>
      </w:pPr>
    </w:p>
    <w:p w14:paraId="6CD16CC8" w14:textId="77777777" w:rsidR="009C43D4" w:rsidRDefault="009C43D4" w:rsidP="009C43D4">
      <w:pPr>
        <w:spacing w:after="0" w:line="240" w:lineRule="auto"/>
        <w:rPr>
          <w:rStyle w:val="Style13ptBold"/>
        </w:rPr>
      </w:pPr>
      <w:r>
        <w:rPr>
          <w:rStyle w:val="Style13ptBold"/>
        </w:rPr>
        <w:t>A prolonged economic contraction due to the pandemic in Africa pushes millions more into poverty and also forever ends projects key to future economic progress</w:t>
      </w:r>
    </w:p>
    <w:p w14:paraId="394738AE" w14:textId="77777777" w:rsidR="009C43D4" w:rsidRPr="00397AB4" w:rsidRDefault="009C43D4" w:rsidP="009C43D4">
      <w:pPr>
        <w:spacing w:after="0" w:line="240" w:lineRule="auto"/>
      </w:pPr>
      <w:r w:rsidRPr="00397AB4">
        <w:rPr>
          <w:rStyle w:val="Style13ptBold"/>
        </w:rPr>
        <w:t>Lakemann and Tafese 20</w:t>
      </w:r>
      <w:r w:rsidRPr="00397AB4">
        <w:t>-- Lakemann, Tabea, Jann Lay, and Tevin Tafese. "Africa after the covid-19 lockdowns: economic impacts and prospects." (2020): 14.</w:t>
      </w:r>
    </w:p>
    <w:p w14:paraId="7C564725" w14:textId="77777777" w:rsidR="009C43D4" w:rsidRDefault="009C43D4" w:rsidP="009C43D4">
      <w:pPr>
        <w:spacing w:after="0" w:line="240" w:lineRule="auto"/>
        <w:rPr>
          <w:rStyle w:val="Emphasis"/>
        </w:rPr>
      </w:pPr>
    </w:p>
    <w:p w14:paraId="14F451C7" w14:textId="77777777" w:rsidR="009C43D4" w:rsidRPr="00397AB4" w:rsidRDefault="009C43D4" w:rsidP="009C43D4">
      <w:pPr>
        <w:spacing w:after="0" w:line="240" w:lineRule="auto"/>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have likely been 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7BF1F22A" w14:textId="77777777" w:rsidR="009C43D4" w:rsidRDefault="009C43D4" w:rsidP="009C43D4"/>
    <w:p w14:paraId="0BE44247" w14:textId="77777777" w:rsidR="009C43D4" w:rsidRPr="00C500CC" w:rsidRDefault="009C43D4" w:rsidP="009C43D4">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4ECF4B93" w14:textId="77777777" w:rsidR="009C43D4" w:rsidRPr="00C500CC" w:rsidRDefault="009C43D4" w:rsidP="009C43D4">
      <w:r w:rsidRPr="00C500CC">
        <w:rPr>
          <w:rStyle w:val="Style13ptBold"/>
        </w:rPr>
        <w:t>Carmody 20</w:t>
      </w:r>
      <w:r>
        <w:t xml:space="preserve">-- </w:t>
      </w:r>
      <w:r w:rsidRPr="00C500CC">
        <w:t>Carmody, Pádraig. "Meta-trends in global value chains and development: interacting impacts with COVID-19 in Africa." Transnational Corporations Journal 27.2 (2020).</w:t>
      </w:r>
    </w:p>
    <w:p w14:paraId="01931F92" w14:textId="77777777" w:rsidR="009C43D4" w:rsidRPr="005F5A78" w:rsidRDefault="009C43D4" w:rsidP="009C43D4">
      <w:pPr>
        <w:spacing w:after="0" w:line="240" w:lineRule="auto"/>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w:t>
      </w:r>
      <w:r w:rsidRPr="00864142">
        <w:rPr>
          <w:rStyle w:val="Emphasis"/>
          <w:highlight w:val="green"/>
        </w:rPr>
        <w:t>in Africa</w:t>
      </w:r>
      <w:r w:rsidRPr="00864142">
        <w:rPr>
          <w:rStyle w:val="Emphasis"/>
        </w:rPr>
        <w:t xml:space="preserve"> could be lost as a result of the pandemic, whereas </w:t>
      </w:r>
      <w:r w:rsidRPr="00864142">
        <w:rPr>
          <w:rStyle w:val="Emphasis"/>
          <w:highlight w:val="green"/>
        </w:rPr>
        <w:t>McKinsey predicts 18 million formal and 100 million informal jo</w:t>
      </w:r>
      <w:r w:rsidRPr="005F5A78">
        <w:rPr>
          <w:rStyle w:val="Emphasis"/>
          <w:highlight w:val="green"/>
        </w:rPr>
        <w:t>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2020)3 .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again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low income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r w:rsidRPr="005F5A78">
        <w:rPr>
          <w:rStyle w:val="Emphasis"/>
          <w:highlight w:val="green"/>
        </w:rPr>
        <w:t>countries</w:t>
      </w:r>
      <w:r w:rsidRPr="005F5A78">
        <w:rPr>
          <w:rStyle w:val="Emphasis"/>
        </w:rPr>
        <w:t xml:space="preserve"> they </w:t>
      </w:r>
      <w:r w:rsidRPr="005F5A78">
        <w:rPr>
          <w:rStyle w:val="Emphasis"/>
          <w:highlight w:val="green"/>
        </w:rPr>
        <w:t>will find it 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xml:space="preserve">.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2020)4 .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Kragelund and Riboredo, 2020). </w:t>
      </w:r>
    </w:p>
    <w:p w14:paraId="042EDD5D" w14:textId="77777777" w:rsidR="009C43D4" w:rsidRDefault="009C43D4" w:rsidP="009C43D4"/>
    <w:p w14:paraId="14EEEA8B" w14:textId="77777777" w:rsidR="009C43D4" w:rsidRPr="00BF49A0" w:rsidRDefault="009C43D4" w:rsidP="009C43D4">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2CA8867C" w14:textId="77777777" w:rsidR="009C43D4" w:rsidRPr="00BF49A0" w:rsidRDefault="009C43D4" w:rsidP="009C43D4">
      <w:pPr>
        <w:rPr>
          <w:color w:val="000000" w:themeColor="text1"/>
        </w:rPr>
      </w:pPr>
      <w:r w:rsidRPr="00BF49A0">
        <w:rPr>
          <w:rStyle w:val="Style13ptBold"/>
          <w:color w:val="000000" w:themeColor="text1"/>
        </w:rPr>
        <w:t>Yeisley 11</w:t>
      </w:r>
      <w:r w:rsidRPr="00BF49A0">
        <w:rPr>
          <w:color w:val="000000" w:themeColor="text1"/>
        </w:rPr>
        <w:t>, Mark O. "Bipolarity, proxy wars, and the rise of China." Strategic Studies Quarterly 5.4 (2011): 75-91. (assistant professor of international relations at the School of Advanced Air and Space Studies)//Elmer</w:t>
      </w:r>
    </w:p>
    <w:p w14:paraId="583C0F27" w14:textId="77777777" w:rsidR="009C43D4" w:rsidRPr="00DD50C5" w:rsidRDefault="009C43D4" w:rsidP="009C43D4">
      <w:pPr>
        <w:spacing w:after="0" w:line="240" w:lineRule="auto"/>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 xml:space="preserve">US and Chinese strategic interests will dictate </w:t>
      </w:r>
      <w:r w:rsidRPr="009D5485">
        <w:rPr>
          <w:rStyle w:val="Emphasis"/>
        </w:rPr>
        <w:t>an intrusive foreign policy to be</w:t>
      </w:r>
      <w:r w:rsidRPr="00DD50C5">
        <w:rPr>
          <w:rStyle w:val="Emphasis"/>
        </w:rPr>
        <w:t xml:space="preserve"> both prudent and vital</w:t>
      </w:r>
      <w:r w:rsidRPr="00DD50C5">
        <w:rPr>
          <w:rFonts w:ascii="Times New Roman" w:eastAsia="Times New Roman" w:hAnsi="Times New Roman" w:cs="Times New Roman"/>
          <w:sz w:val="16"/>
        </w:rPr>
        <w:t xml:space="preserve">. </w:t>
      </w:r>
      <w:r w:rsidRPr="009D5485">
        <w:rPr>
          <w:rStyle w:val="Emphasis"/>
          <w:highlight w:val="green"/>
        </w:rPr>
        <w:t>US-Sino proxy conflicts</w:t>
      </w:r>
      <w:r w:rsidRPr="009D5485">
        <w:rPr>
          <w:rStyle w:val="Emphasis"/>
        </w:rPr>
        <w:t xml:space="preserve"> over control of African resources will likely become necessary if these great powers are to sustain their national security postures, especially in terms of strategic defense.</w:t>
      </w:r>
      <w:r w:rsidRPr="00DD50C5">
        <w:rPr>
          <w:rFonts w:ascii="Times New Roman" w:eastAsia="Times New Roman" w:hAnsi="Times New Roman" w:cs="Times New Roman"/>
          <w:sz w:val="16"/>
        </w:rPr>
        <w:t>60</w:t>
      </w:r>
    </w:p>
    <w:p w14:paraId="131E41DC" w14:textId="77777777" w:rsidR="009C43D4" w:rsidRDefault="009C43D4" w:rsidP="009C43D4"/>
    <w:p w14:paraId="0AD13D9D" w14:textId="77777777" w:rsidR="009C43D4" w:rsidRDefault="009C43D4" w:rsidP="009C43D4">
      <w:pPr>
        <w:pStyle w:val="Heading4"/>
        <w:rPr>
          <w:rFonts w:eastAsia="Calibri" w:cs="Calibri"/>
        </w:rPr>
      </w:pPr>
      <w:r>
        <w:rPr>
          <w:rFonts w:eastAsia="Calibri" w:cs="Calibri"/>
        </w:rPr>
        <w:t>US-China conventional war goes nuclear.</w:t>
      </w:r>
    </w:p>
    <w:p w14:paraId="1835555A" w14:textId="77777777" w:rsidR="009C43D4" w:rsidRDefault="009C43D4" w:rsidP="009C43D4">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511822B4" w14:textId="77777777" w:rsidR="009C43D4" w:rsidRDefault="009C43D4" w:rsidP="009C43D4">
      <w:pPr>
        <w:rPr>
          <w:rFonts w:eastAsia="Calibri"/>
          <w:sz w:val="16"/>
          <w:szCs w:val="16"/>
        </w:rPr>
      </w:pPr>
      <w:r>
        <w:rPr>
          <w:rFonts w:eastAsia="Calibri"/>
          <w:b/>
          <w:szCs w:val="26"/>
          <w:u w:val="single"/>
        </w:rPr>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5F83865" w14:textId="77777777" w:rsidR="009C43D4" w:rsidRDefault="009C43D4" w:rsidP="009C43D4">
      <w:pPr>
        <w:rPr>
          <w:rFonts w:eastAsia="Calibri"/>
          <w:b/>
          <w:szCs w:val="26"/>
          <w:u w:val="single"/>
        </w:rPr>
      </w:pPr>
      <w:r>
        <w:rPr>
          <w:rFonts w:eastAsia="Calibri"/>
          <w:sz w:val="16"/>
          <w:szCs w:val="16"/>
        </w:rPr>
        <w:t xml:space="preserve">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p>
    <w:p w14:paraId="3E984ED6" w14:textId="77777777" w:rsidR="009C43D4" w:rsidRDefault="009C43D4" w:rsidP="009C43D4">
      <w:pPr>
        <w:rPr>
          <w:rFonts w:eastAsia="Calibri"/>
          <w:sz w:val="16"/>
          <w:szCs w:val="16"/>
        </w:rPr>
      </w:pP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741540E7" w14:textId="77777777" w:rsidR="009C43D4" w:rsidRDefault="009C43D4" w:rsidP="009C43D4">
      <w:pPr>
        <w:rPr>
          <w:rFonts w:eastAsia="Calibri"/>
          <w:b/>
          <w:szCs w:val="26"/>
          <w:u w:val="single"/>
        </w:rPr>
      </w:pPr>
      <w:r>
        <w:rPr>
          <w:rFonts w:eastAsia="Calibri"/>
          <w:sz w:val="16"/>
          <w:szCs w:val="16"/>
        </w:rPr>
        <w:t xml:space="preserve">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in order to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p>
    <w:p w14:paraId="6E67E3F6" w14:textId="77777777" w:rsidR="009C43D4" w:rsidRDefault="009C43D4" w:rsidP="009C43D4">
      <w:pPr>
        <w:rPr>
          <w:rFonts w:eastAsia="Calibri"/>
          <w:b/>
          <w:szCs w:val="26"/>
          <w:u w:val="single"/>
        </w:rPr>
      </w:pP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w:t>
      </w:r>
    </w:p>
    <w:p w14:paraId="22A152EC" w14:textId="77777777" w:rsidR="009C43D4" w:rsidRPr="009C7B6B" w:rsidRDefault="009C43D4" w:rsidP="009C43D4">
      <w:pPr>
        <w:rPr>
          <w:rFonts w:eastAsia="Calibri"/>
          <w:sz w:val="16"/>
          <w:szCs w:val="16"/>
        </w:rPr>
      </w:pPr>
      <w:r>
        <w:rPr>
          <w:rFonts w:eastAsia="Calibri"/>
          <w:b/>
          <w:szCs w:val="26"/>
          <w:u w:val="single"/>
        </w:rPr>
        <w:t>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As long as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21F6F9A2" w14:textId="77777777" w:rsidR="009C43D4" w:rsidRDefault="009C43D4" w:rsidP="009C43D4">
      <w:pPr>
        <w:rPr>
          <w:rFonts w:eastAsia="Calibri"/>
        </w:rPr>
      </w:pPr>
    </w:p>
    <w:p w14:paraId="1AD383C9" w14:textId="77777777" w:rsidR="009C43D4" w:rsidRDefault="009C43D4" w:rsidP="009C43D4">
      <w:pPr>
        <w:pStyle w:val="Heading4"/>
        <w:rPr>
          <w:rFonts w:eastAsia="Calibri" w:cs="Calibri"/>
        </w:rPr>
      </w:pPr>
      <w:r>
        <w:rPr>
          <w:rFonts w:eastAsia="Calibri" w:cs="Calibri"/>
        </w:rPr>
        <w:t>Extinction – nuclear winter, crude oil amplifies, smoke covers the world</w:t>
      </w:r>
    </w:p>
    <w:p w14:paraId="3F7377E2" w14:textId="77777777" w:rsidR="009C43D4" w:rsidRDefault="009C43D4" w:rsidP="009C43D4">
      <w:pPr>
        <w:rPr>
          <w:rFonts w:eastAsia="Calibri"/>
        </w:rPr>
      </w:pPr>
      <w:r>
        <w:rPr>
          <w:rFonts w:eastAsia="Calibri"/>
          <w:b/>
          <w:szCs w:val="26"/>
          <w:u w:val="single"/>
        </w:rPr>
        <w:t xml:space="preserve">Snyder and Ruyle 17 </w:t>
      </w:r>
      <w:r>
        <w:rPr>
          <w:rFonts w:eastAsia="Calibri"/>
        </w:rPr>
        <w:t xml:space="preserve">(Brian F.Snyder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1">
        <w:r>
          <w:rPr>
            <w:rFonts w:eastAsia="Calibri"/>
            <w:color w:val="000000"/>
          </w:rPr>
          <w:t>https://www.sciencedirect.com/science/article/pii/S0048969717316431?via%3Dihub)//CHS</w:t>
        </w:r>
      </w:hyperlink>
      <w:r>
        <w:rPr>
          <w:rFonts w:eastAsia="Calibri"/>
        </w:rPr>
        <w:t xml:space="preserve"> PK</w:t>
      </w:r>
    </w:p>
    <w:p w14:paraId="4BCAE5FA" w14:textId="77777777" w:rsidR="009C43D4" w:rsidRDefault="009C43D4" w:rsidP="009C43D4">
      <w:pPr>
        <w:rPr>
          <w:rFonts w:eastAsia="Calibri"/>
          <w:sz w:val="16"/>
          <w:szCs w:val="16"/>
        </w:rPr>
      </w:pPr>
      <w:r>
        <w:rPr>
          <w:rFonts w:eastAsia="Calibri"/>
          <w:sz w:val="16"/>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Pr>
          <w:rFonts w:eastAsia="Calibri"/>
          <w:sz w:val="16"/>
          <w:szCs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Pr>
          <w:rFonts w:eastAsia="Calibri"/>
          <w:b/>
          <w:szCs w:val="26"/>
          <w:highlight w:val="green"/>
          <w:u w:val="single"/>
        </w:rPr>
        <w:t>The combined arsenals of the U.S. and Russia</w:t>
      </w:r>
      <w:r>
        <w:rPr>
          <w:rFonts w:eastAsia="Calibri"/>
          <w:b/>
          <w:szCs w:val="26"/>
          <w:u w:val="single"/>
        </w:rPr>
        <w:t xml:space="preserve"> likely </w:t>
      </w:r>
      <w:r>
        <w:rPr>
          <w:rFonts w:eastAsia="Calibri"/>
          <w:b/>
          <w:szCs w:val="26"/>
          <w:highlight w:val="green"/>
          <w:u w:val="single"/>
        </w:rPr>
        <w:t>have</w:t>
      </w:r>
      <w:r>
        <w:rPr>
          <w:rFonts w:eastAsia="Calibri"/>
          <w:b/>
          <w:szCs w:val="26"/>
          <w:u w:val="single"/>
        </w:rPr>
        <w:t xml:space="preserve"> a yield of </w:t>
      </w:r>
      <w:r>
        <w:rPr>
          <w:rFonts w:eastAsia="Calibri"/>
          <w:b/>
          <w:szCs w:val="26"/>
          <w:highlight w:val="green"/>
          <w:u w:val="single"/>
        </w:rPr>
        <w:t>at least 2–3 billion tons</w:t>
      </w:r>
      <w:r>
        <w:rPr>
          <w:rFonts w:eastAsia="Calibri"/>
          <w:b/>
          <w:szCs w:val="26"/>
          <w:u w:val="single"/>
        </w:rPr>
        <w:t xml:space="preserve"> </w:t>
      </w:r>
      <w:r>
        <w:rPr>
          <w:rFonts w:eastAsia="Calibri"/>
          <w:sz w:val="16"/>
          <w:szCs w:val="16"/>
        </w:rPr>
        <w:t xml:space="preserve">of TNT equivalent (Kristensen and Norris, 2017b,c). 2.1. Nuclear winter </w:t>
      </w:r>
      <w:r>
        <w:rPr>
          <w:rFonts w:eastAsia="Calibri"/>
          <w:b/>
          <w:szCs w:val="26"/>
          <w:u w:val="single"/>
        </w:rPr>
        <w:t xml:space="preserve">In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Pr>
          <w:rFonts w:eastAsia="Calibri"/>
          <w:sz w:val="16"/>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Pr>
          <w:rFonts w:eastAsia="Calibri"/>
          <w:sz w:val="16"/>
          <w:szCs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Pr>
          <w:rFonts w:eastAsia="Calibri"/>
          <w:sz w:val="16"/>
          <w:szCs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Pr>
          <w:rFonts w:eastAsia="Calibri"/>
          <w:sz w:val="16"/>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Pr>
          <w:rFonts w:eastAsia="Calibri"/>
          <w:sz w:val="16"/>
          <w:szCs w:val="16"/>
        </w:rPr>
        <w:t xml:space="preserve">. For example, if ignited and burned completely, the U.S. Strategic Petroleum Reserve (SPR) alone contains about 14.5 Tg of soot emissions.3 Including all crude held in U.S. commercial facilities, the potential soot emissions increase to 24 Tg.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Pr>
          <w:rFonts w:eastAsia="Calibri"/>
          <w:sz w:val="16"/>
          <w:szCs w:val="16"/>
          <w:highlight w:val="green"/>
        </w:rPr>
        <w:t>%</w:t>
      </w:r>
      <w:r>
        <w:rPr>
          <w:rFonts w:eastAsia="Calibri"/>
          <w:sz w:val="16"/>
          <w:szCs w:val="16"/>
        </w:rPr>
        <w:t xml:space="preserve">. Similarly, nuclear war planners would be likely to target coal, oil and gas fields in the U.S., Russia, and their allies. </w:t>
      </w:r>
      <w:r>
        <w:rPr>
          <w:rFonts w:eastAsia="Calibri"/>
          <w:b/>
          <w:szCs w:val="26"/>
          <w:u w:val="single"/>
        </w:rPr>
        <w:t xml:space="preserve">This unaccounted for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Pr>
          <w:rFonts w:eastAsia="Calibri"/>
          <w:sz w:val="16"/>
          <w:szCs w:val="16"/>
          <w:highlight w:val="green"/>
        </w:rPr>
        <w:t>r</w:t>
      </w:r>
      <w:r>
        <w:rPr>
          <w:rFonts w:eastAsia="Calibri"/>
          <w:sz w:val="16"/>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concentrations on the order of 5 mg/m3 .</w:t>
      </w:r>
      <w:r>
        <w:rPr>
          <w:rFonts w:eastAsia="Calibri"/>
          <w:sz w:val="16"/>
          <w:szCs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42CF1763" w14:textId="1A4EF9F5" w:rsidR="009C43D4" w:rsidRDefault="009C43D4" w:rsidP="009C43D4">
      <w:pPr>
        <w:pStyle w:val="Heading2"/>
      </w:pPr>
      <w:r>
        <w:t>Solvency</w:t>
      </w:r>
    </w:p>
    <w:p w14:paraId="1DC11B84" w14:textId="77777777" w:rsidR="009C43D4" w:rsidRPr="000E0BD3" w:rsidRDefault="009C43D4" w:rsidP="009C43D4">
      <w:pPr>
        <w:pStyle w:val="Heading4"/>
      </w:pPr>
      <w:r>
        <w:t>Plan: Member nations of the WTO ought to grant a TRIPS waiver for COVID vaccines</w:t>
      </w:r>
    </w:p>
    <w:p w14:paraId="144955AC" w14:textId="77777777" w:rsidR="009C43D4" w:rsidRDefault="009C43D4" w:rsidP="009C43D4">
      <w:pPr>
        <w:pStyle w:val="Heading4"/>
        <w:numPr>
          <w:ilvl w:val="0"/>
          <w:numId w:val="12"/>
        </w:numPr>
      </w:pPr>
      <w:r>
        <w:rPr>
          <w:rFonts w:cs="Calibri"/>
          <w:color w:val="000000"/>
        </w:rPr>
        <w:t>India and South Africa have signaled ability to increase vaccine production after a TRIPS waiver—this is also our solvency advocate</w:t>
      </w:r>
    </w:p>
    <w:p w14:paraId="5C685C3C" w14:textId="77777777" w:rsidR="009C43D4" w:rsidRPr="00220C89" w:rsidRDefault="009C43D4" w:rsidP="009C43D4">
      <w:pPr>
        <w:pStyle w:val="NormalWeb"/>
        <w:spacing w:before="0" w:beforeAutospacing="0" w:after="0" w:afterAutospacing="0"/>
      </w:pPr>
      <w:r>
        <w:rPr>
          <w:rFonts w:cs="Calibri"/>
          <w:color w:val="000000"/>
          <w:szCs w:val="22"/>
        </w:rPr>
        <w:t xml:space="preserve">Nancy S. </w:t>
      </w:r>
      <w:r>
        <w:rPr>
          <w:rFonts w:cs="Calibri"/>
          <w:b/>
          <w:bCs/>
          <w:color w:val="000000"/>
          <w:sz w:val="26"/>
          <w:szCs w:val="26"/>
        </w:rPr>
        <w:t>Jecker &amp;</w:t>
      </w:r>
      <w:r>
        <w:rPr>
          <w:rFonts w:cs="Calibri"/>
          <w:color w:val="000000"/>
          <w:szCs w:val="22"/>
        </w:rPr>
        <w:t xml:space="preserve"> Caesar A. </w:t>
      </w:r>
      <w:r>
        <w:rPr>
          <w:rFonts w:cs="Calibri"/>
          <w:b/>
          <w:bCs/>
          <w:color w:val="000000"/>
          <w:sz w:val="26"/>
          <w:szCs w:val="26"/>
        </w:rPr>
        <w:t>Atuire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AG, </w:t>
      </w:r>
      <w:r>
        <w:rPr>
          <w:rFonts w:cs="Calibri"/>
          <w:b/>
          <w:bCs/>
          <w:color w:val="000000"/>
          <w:szCs w:val="22"/>
        </w:rPr>
        <w:t>DebateDrills. </w:t>
      </w:r>
    </w:p>
    <w:p w14:paraId="2AA73ED8" w14:textId="77777777" w:rsidR="009C43D4" w:rsidRDefault="009C43D4" w:rsidP="009C43D4">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containing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w:t>
      </w:r>
      <w:r w:rsidRPr="00C51F08">
        <w:t>copyright and related rights, industrial designs, patents and protection of undisclosed information. It would be annually reviewed and last for a set length, determined by the WTO Council. Proponents of the proposal</w:t>
      </w:r>
      <w:r>
        <w:t xml:space="preserve"> argue that IP protections have ‘hindered urgent scale-up of vaccine production’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6D229E29" w14:textId="77777777" w:rsidR="009C43D4" w:rsidRDefault="009C43D4" w:rsidP="009C43D4"/>
    <w:p w14:paraId="641A85DA" w14:textId="77777777" w:rsidR="009C43D4" w:rsidRDefault="009C43D4" w:rsidP="009C43D4">
      <w:pPr>
        <w:pStyle w:val="Heading4"/>
        <w:numPr>
          <w:ilvl w:val="0"/>
          <w:numId w:val="12"/>
        </w:numPr>
      </w:pPr>
      <w:r>
        <w:t>The plan is also a prerequisite to starting the WHO technology transfer hub</w:t>
      </w:r>
    </w:p>
    <w:p w14:paraId="688DD8E1" w14:textId="77777777" w:rsidR="009C43D4" w:rsidRPr="00EC141A" w:rsidRDefault="009C43D4" w:rsidP="009C43D4">
      <w:pPr>
        <w:rPr>
          <w:rStyle w:val="Style13ptBold"/>
        </w:rPr>
      </w:pPr>
      <w:r>
        <w:rPr>
          <w:rStyle w:val="Style13ptBold"/>
        </w:rPr>
        <w:t>WHO 4/21—</w:t>
      </w:r>
      <w:r w:rsidRPr="00EC141A">
        <w:t xml:space="preserve">WHO, 4-21-2021, “Establishment of a COVID-19 mRNA vaccine technology transfer hub to scale up global manufacturing,” </w:t>
      </w:r>
      <w:hyperlink r:id="rId13" w:history="1">
        <w:r w:rsidRPr="004030B9">
          <w:rPr>
            <w:rStyle w:val="Hyperlink"/>
          </w:rPr>
          <w:t>https://www.who.int/news-room/articles-detail/establishment-of-a-covid-19-mrna-vaccine-technology-transfer-hub-to-scale-up-global-manufacturing</w:t>
        </w:r>
      </w:hyperlink>
      <w:r>
        <w:t>. (AG DebateDrills)</w:t>
      </w:r>
    </w:p>
    <w:p w14:paraId="24C62407" w14:textId="77777777" w:rsidR="009C43D4" w:rsidRDefault="009C43D4" w:rsidP="009C43D4">
      <w:r>
        <w:t>WHO and its partners are seeking to expand the capacity of low- and middle-income countries (LMICs) to produce COVID-19 vaccines and scale up manufacturing to increase global access to these critical tools to bring the pandemic under control.</w:t>
      </w:r>
    </w:p>
    <w:p w14:paraId="6060F6C9" w14:textId="77777777" w:rsidR="009C43D4" w:rsidRDefault="009C43D4" w:rsidP="009C43D4"/>
    <w:p w14:paraId="02E8597C" w14:textId="77777777" w:rsidR="009C43D4" w:rsidRPr="003C022C" w:rsidRDefault="009C43D4" w:rsidP="009C43D4">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will  use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26BDA312" w14:textId="77777777" w:rsidR="009C43D4" w:rsidRDefault="009C43D4" w:rsidP="009C43D4">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5425A5C8" w14:textId="77777777" w:rsidR="009C43D4" w:rsidRPr="002F431E" w:rsidRDefault="009C43D4" w:rsidP="009C43D4">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73BCB762" w14:textId="77777777" w:rsidR="009C43D4" w:rsidRDefault="009C43D4" w:rsidP="009C43D4">
      <w:pPr>
        <w:pStyle w:val="Heading4"/>
        <w:numPr>
          <w:ilvl w:val="0"/>
          <w:numId w:val="12"/>
        </w:numPr>
      </w:pPr>
      <w:r>
        <w:rPr>
          <w:rFonts w:cs="Calibri"/>
          <w:color w:val="000000"/>
        </w:rPr>
        <w:t xml:space="preserve">Plan also solves for future pandemics by creating precedent for a new IP regime that </w:t>
      </w:r>
      <w:r>
        <w:rPr>
          <w:rFonts w:cs="Calibri"/>
          <w:color w:val="000000"/>
          <w:u w:val="single"/>
        </w:rPr>
        <w:t>seamlessly</w:t>
      </w:r>
      <w:r>
        <w:rPr>
          <w:rFonts w:cs="Calibri"/>
          <w:color w:val="000000"/>
        </w:rPr>
        <w:t xml:space="preserve"> shifts to a </w:t>
      </w:r>
      <w:r>
        <w:rPr>
          <w:rFonts w:cs="Calibri"/>
          <w:color w:val="000000"/>
          <w:u w:val="single"/>
        </w:rPr>
        <w:t>direct support model</w:t>
      </w:r>
      <w:r>
        <w:rPr>
          <w:rFonts w:cs="Calibri"/>
          <w:color w:val="000000"/>
        </w:rPr>
        <w:t xml:space="preserve"> only during pandemics, which allows pharma companies to profit and innovate while </w:t>
      </w:r>
      <w:r>
        <w:rPr>
          <w:rFonts w:cs="Calibri"/>
          <w:color w:val="000000"/>
          <w:u w:val="single"/>
        </w:rPr>
        <w:t>speeding up the process</w:t>
      </w:r>
      <w:r>
        <w:rPr>
          <w:rFonts w:cs="Calibri"/>
          <w:color w:val="000000"/>
        </w:rPr>
        <w:t xml:space="preserve">---that solves </w:t>
      </w:r>
      <w:r>
        <w:rPr>
          <w:rFonts w:cs="Calibri"/>
          <w:color w:val="000000"/>
          <w:u w:val="single"/>
        </w:rPr>
        <w:t>but</w:t>
      </w:r>
      <w:r>
        <w:rPr>
          <w:rFonts w:cs="Calibri"/>
          <w:color w:val="000000"/>
        </w:rPr>
        <w:t xml:space="preserve"> avoids the innovation DA.</w:t>
      </w:r>
    </w:p>
    <w:p w14:paraId="29D41C0B" w14:textId="77777777" w:rsidR="009C43D4" w:rsidRDefault="009C43D4" w:rsidP="009C43D4">
      <w:pPr>
        <w:pStyle w:val="NormalWeb"/>
        <w:spacing w:before="0" w:beforeAutospacing="0" w:after="160" w:afterAutospacing="0"/>
      </w:pPr>
      <w:r>
        <w:rPr>
          <w:rFonts w:cs="Calibri"/>
          <w:color w:val="000000"/>
          <w:szCs w:val="22"/>
        </w:rPr>
        <w:t xml:space="preserve">Brink </w:t>
      </w:r>
      <w:r>
        <w:rPr>
          <w:rFonts w:cs="Calibri"/>
          <w:b/>
          <w:bCs/>
          <w:color w:val="000000"/>
          <w:sz w:val="26"/>
          <w:szCs w:val="26"/>
        </w:rPr>
        <w:t>Lindsey 21</w:t>
      </w:r>
      <w:r>
        <w:rPr>
          <w:rFonts w:cs="Calibri"/>
          <w:color w:val="000000"/>
          <w:szCs w:val="22"/>
        </w:rPr>
        <w:t xml:space="preserve">. Vice President, Niskanen Center; Writes for Brookings, “Why Intellectual Property and Pandemics Don’t Mix,” Brookings, June 3, 2021, </w:t>
      </w:r>
      <w:hyperlink r:id="rId14" w:history="1">
        <w:r>
          <w:rPr>
            <w:rStyle w:val="Hyperlink"/>
            <w:rFonts w:eastAsiaTheme="majorEastAsia" w:cs="Calibri"/>
            <w:color w:val="000000"/>
            <w:szCs w:val="22"/>
          </w:rPr>
          <w:t>https://www.brookings.edu/blog/up-front/2021/06/03/why-intellectual-property-and-pandemics-dont-mix/</w:t>
        </w:r>
      </w:hyperlink>
      <w:r>
        <w:rPr>
          <w:rFonts w:cs="Calibri"/>
          <w:color w:val="000000"/>
          <w:szCs w:val="22"/>
        </w:rPr>
        <w:t xml:space="preserve">, RJP, </w:t>
      </w:r>
      <w:r>
        <w:rPr>
          <w:rFonts w:cs="Calibri"/>
          <w:b/>
          <w:bCs/>
          <w:color w:val="000000"/>
          <w:szCs w:val="22"/>
        </w:rPr>
        <w:t>DebateDrills</w:t>
      </w:r>
      <w:r>
        <w:rPr>
          <w:rFonts w:cs="Calibri"/>
          <w:color w:val="000000"/>
          <w:szCs w:val="22"/>
        </w:rPr>
        <w:t>. </w:t>
      </w:r>
    </w:p>
    <w:p w14:paraId="4944AC22" w14:textId="77777777" w:rsidR="009C43D4" w:rsidRDefault="009C43D4" w:rsidP="009C43D4">
      <w:pPr>
        <w:pStyle w:val="NormalWeb"/>
        <w:spacing w:before="0" w:beforeAutospacing="0" w:after="160" w:afterAutospacing="0"/>
      </w:pPr>
      <w:r>
        <w:rPr>
          <w:rFonts w:cs="Calibri"/>
          <w:smallCaps/>
          <w:color w:val="000000"/>
          <w:szCs w:val="22"/>
        </w:rPr>
        <w:t>PUBLIC HEALTH EMERGENCIES AND DIRECT GOVERNMENT SUPPORT</w:t>
      </w:r>
    </w:p>
    <w:p w14:paraId="6A8C81E5"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For pandemics</w:t>
      </w:r>
      <w:r>
        <w:rPr>
          <w:rFonts w:cs="Calibri"/>
          <w:color w:val="000000"/>
          <w:szCs w:val="22"/>
          <w:u w:val="single"/>
        </w:rPr>
        <w:t xml:space="preserve"> and other public health emergencies, </w:t>
      </w:r>
      <w:r>
        <w:rPr>
          <w:rFonts w:cs="Calibri"/>
          <w:color w:val="000000"/>
          <w:szCs w:val="22"/>
          <w:u w:val="single"/>
          <w:shd w:val="clear" w:color="auto" w:fill="00FF00"/>
        </w:rPr>
        <w:t>patents’</w:t>
      </w:r>
      <w:r>
        <w:rPr>
          <w:rFonts w:cs="Calibri"/>
          <w:color w:val="000000"/>
          <w:szCs w:val="22"/>
          <w:u w:val="single"/>
        </w:rPr>
        <w:t xml:space="preserve"> mix of c</w:t>
      </w:r>
      <w:r>
        <w:rPr>
          <w:rFonts w:cs="Calibri"/>
          <w:color w:val="000000"/>
          <w:szCs w:val="22"/>
          <w:u w:val="single"/>
          <w:shd w:val="clear" w:color="auto" w:fill="00FF00"/>
        </w:rPr>
        <w:t xml:space="preserve">osts and benefits is </w:t>
      </w:r>
      <w:r>
        <w:rPr>
          <w:rFonts w:cs="Calibri"/>
          <w:b/>
          <w:bCs/>
          <w:color w:val="000000"/>
          <w:szCs w:val="22"/>
          <w:shd w:val="clear" w:color="auto" w:fill="00FF00"/>
        </w:rPr>
        <w:t>misaligned</w:t>
      </w:r>
      <w:r>
        <w:rPr>
          <w:rFonts w:cs="Calibri"/>
          <w:color w:val="000000"/>
          <w:szCs w:val="22"/>
          <w:u w:val="single"/>
        </w:rPr>
        <w:t xml:space="preserve"> with what is needed for an effective policy response.</w:t>
      </w:r>
      <w:r>
        <w:rPr>
          <w:rFonts w:cs="Calibri"/>
          <w:color w:val="000000"/>
          <w:szCs w:val="22"/>
        </w:rPr>
        <w:t xml:space="preserve"> </w:t>
      </w:r>
      <w:r>
        <w:rPr>
          <w:rFonts w:cs="Calibri"/>
          <w:color w:val="000000"/>
          <w:szCs w:val="22"/>
          <w:u w:val="single"/>
          <w:shd w:val="clear" w:color="auto" w:fill="00FF00"/>
        </w:rPr>
        <w:t>The basic patent bargain</w:t>
      </w:r>
      <w:r>
        <w:rPr>
          <w:rFonts w:cs="Calibri"/>
          <w:color w:val="000000"/>
          <w:szCs w:val="22"/>
          <w:u w:val="single"/>
        </w:rPr>
        <w:t xml:space="preserve">, even when well struck, </w:t>
      </w:r>
      <w:r>
        <w:rPr>
          <w:rFonts w:cs="Calibri"/>
          <w:color w:val="000000"/>
          <w:szCs w:val="22"/>
          <w:u w:val="single"/>
          <w:shd w:val="clear" w:color="auto" w:fill="00FF00"/>
        </w:rPr>
        <w:t>is</w:t>
      </w:r>
      <w:r>
        <w:rPr>
          <w:rFonts w:cs="Calibri"/>
          <w:color w:val="000000"/>
          <w:szCs w:val="22"/>
          <w:u w:val="single"/>
        </w:rPr>
        <w:t xml:space="preserve"> to pay for more innova</w:t>
      </w:r>
      <w:r>
        <w:rPr>
          <w:rFonts w:cs="Calibri"/>
          <w:color w:val="000000"/>
          <w:szCs w:val="22"/>
          <w:u w:val="single"/>
          <w:shd w:val="clear" w:color="auto" w:fill="00FF00"/>
        </w:rPr>
        <w:t xml:space="preserve">tion down the road with </w:t>
      </w:r>
      <w:r>
        <w:rPr>
          <w:rFonts w:cs="Calibri"/>
          <w:b/>
          <w:bCs/>
          <w:color w:val="000000"/>
          <w:szCs w:val="22"/>
          <w:shd w:val="clear" w:color="auto" w:fill="00FF00"/>
        </w:rPr>
        <w:t>slower diffusion of innovation today</w:t>
      </w:r>
      <w:r>
        <w:rPr>
          <w:rFonts w:cs="Calibri"/>
          <w:color w:val="000000"/>
          <w:szCs w:val="22"/>
          <w:u w:val="single"/>
        </w:rPr>
        <w:t xml:space="preserve">. </w:t>
      </w:r>
      <w:r>
        <w:rPr>
          <w:rFonts w:cs="Calibri"/>
          <w:color w:val="000000"/>
          <w:szCs w:val="22"/>
          <w:u w:val="single"/>
          <w:shd w:val="clear" w:color="auto" w:fill="00FF00"/>
        </w:rPr>
        <w:t xml:space="preserve">In the </w:t>
      </w:r>
      <w:r>
        <w:rPr>
          <w:rFonts w:cs="Calibri"/>
          <w:b/>
          <w:bCs/>
          <w:color w:val="000000"/>
          <w:szCs w:val="22"/>
          <w:shd w:val="clear" w:color="auto" w:fill="00FF00"/>
        </w:rPr>
        <w:t>context of a pandemic</w:t>
      </w:r>
      <w:r>
        <w:rPr>
          <w:rFonts w:cs="Calibri"/>
          <w:color w:val="000000"/>
          <w:szCs w:val="22"/>
          <w:u w:val="single"/>
        </w:rPr>
        <w:t>, that bargain is a bad one and should be rejected entirely.</w:t>
      </w:r>
      <w:r>
        <w:rPr>
          <w:rFonts w:cs="Calibri"/>
          <w:color w:val="000000"/>
          <w:szCs w:val="22"/>
        </w:rPr>
        <w:t xml:space="preserve"> </w:t>
      </w:r>
      <w:r>
        <w:rPr>
          <w:rFonts w:cs="Calibri"/>
          <w:color w:val="000000"/>
          <w:szCs w:val="22"/>
          <w:u w:val="single"/>
        </w:rPr>
        <w:t xml:space="preserve">Here </w:t>
      </w:r>
      <w:r>
        <w:rPr>
          <w:rFonts w:cs="Calibri"/>
          <w:color w:val="000000"/>
          <w:szCs w:val="22"/>
          <w:u w:val="single"/>
          <w:shd w:val="clear" w:color="auto" w:fill="00FF00"/>
        </w:rPr>
        <w:t>the imperative is to </w:t>
      </w:r>
      <w:r>
        <w:rPr>
          <w:rFonts w:cs="Calibri"/>
          <w:b/>
          <w:bCs/>
          <w:color w:val="000000"/>
          <w:szCs w:val="22"/>
          <w:shd w:val="clear" w:color="auto" w:fill="00FF00"/>
        </w:rPr>
        <w:t>accelerate</w:t>
      </w:r>
      <w:r>
        <w:rPr>
          <w:rFonts w:cs="Calibri"/>
          <w:color w:val="000000"/>
          <w:szCs w:val="22"/>
          <w:u w:val="single"/>
        </w:rPr>
        <w:t> the diffusion of vaccines and other treatments, not slow it down. Giving drug companies the power to hold things up by blocking competitors and raising prices pushes in the completely wrong direction.</w:t>
      </w:r>
    </w:p>
    <w:p w14:paraId="2B601D76" w14:textId="77777777" w:rsidR="009C43D4" w:rsidRDefault="009C43D4" w:rsidP="009C43D4">
      <w:pPr>
        <w:pStyle w:val="NormalWeb"/>
        <w:spacing w:before="0" w:beforeAutospacing="0" w:after="160" w:afterAutospacing="0"/>
      </w:pPr>
      <w:r>
        <w:rPr>
          <w:rFonts w:cs="Calibri"/>
          <w:color w:val="000000"/>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Pr>
          <w:rFonts w:cs="Calibri"/>
          <w:color w:val="000000"/>
          <w:szCs w:val="22"/>
          <w:u w:val="single"/>
          <w:shd w:val="clear" w:color="auto" w:fill="00FF00"/>
        </w:rPr>
        <w:t>The most effective approach</w:t>
      </w:r>
      <w:r>
        <w:rPr>
          <w:rFonts w:cs="Calibri"/>
          <w:color w:val="000000"/>
          <w:szCs w:val="22"/>
          <w:u w:val="single"/>
        </w:rPr>
        <w:t xml:space="preserve"> during a public health crisis </w:t>
      </w:r>
      <w:r>
        <w:rPr>
          <w:rFonts w:cs="Calibri"/>
          <w:color w:val="000000"/>
          <w:szCs w:val="22"/>
          <w:u w:val="single"/>
          <w:shd w:val="clear" w:color="auto" w:fill="00FF00"/>
        </w:rPr>
        <w:t>is</w:t>
      </w:r>
      <w:r>
        <w:rPr>
          <w:rFonts w:cs="Calibri"/>
          <w:color w:val="000000"/>
          <w:szCs w:val="22"/>
          <w:u w:val="single"/>
        </w:rPr>
        <w:t xml:space="preserve"> </w:t>
      </w:r>
      <w:r>
        <w:rPr>
          <w:rFonts w:cs="Calibri"/>
          <w:b/>
          <w:bCs/>
          <w:color w:val="000000"/>
          <w:szCs w:val="22"/>
          <w:shd w:val="clear" w:color="auto" w:fill="00FF00"/>
        </w:rPr>
        <w:t>direct government support</w:t>
      </w:r>
      <w:r>
        <w:rPr>
          <w:rFonts w:cs="Calibri"/>
          <w:color w:val="000000"/>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21570798"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It was direct support via </w:t>
      </w:r>
      <w:r>
        <w:rPr>
          <w:rFonts w:cs="Calibri"/>
          <w:b/>
          <w:bCs/>
          <w:color w:val="000000"/>
          <w:szCs w:val="22"/>
          <w:shd w:val="clear" w:color="auto" w:fill="00FF00"/>
        </w:rPr>
        <w:t>Operation Warp Speed</w:t>
      </w:r>
      <w:r>
        <w:rPr>
          <w:rFonts w:cs="Calibri"/>
          <w:color w:val="000000"/>
          <w:szCs w:val="22"/>
          <w:u w:val="single"/>
          <w:shd w:val="clear" w:color="auto" w:fill="00FF00"/>
        </w:rPr>
        <w:t xml:space="preserve"> that made possible</w:t>
      </w:r>
      <w:r>
        <w:rPr>
          <w:rFonts w:cs="Calibri"/>
          <w:color w:val="000000"/>
          <w:szCs w:val="22"/>
          <w:u w:val="single"/>
        </w:rPr>
        <w:t xml:space="preserve"> the astonishingly rapid development of </w:t>
      </w:r>
      <w:r>
        <w:rPr>
          <w:rFonts w:cs="Calibri"/>
          <w:color w:val="000000"/>
          <w:szCs w:val="22"/>
          <w:u w:val="single"/>
          <w:shd w:val="clear" w:color="auto" w:fill="00FF00"/>
        </w:rPr>
        <w:t>COVID-19 vaccines</w:t>
      </w:r>
      <w:r>
        <w:rPr>
          <w:rFonts w:cs="Calibri"/>
          <w:color w:val="000000"/>
          <w:szCs w:val="22"/>
          <w:u w:val="single"/>
        </w:rPr>
        <w:t xml:space="preserve"> and then facilitated a relatively rapid rollout of vaccine distribution </w:t>
      </w:r>
      <w:r>
        <w:rPr>
          <w:rFonts w:cs="Calibri"/>
          <w:color w:val="000000"/>
          <w:szCs w:val="22"/>
        </w:rPr>
        <w:t>(relative, that is, to most of the rest of the world). And it’s worth noting that a major reason for the faster rollout here and in the United Kingdom compared to the European Union was the latter’s </w:t>
      </w:r>
      <w:hyperlink r:id="rId15" w:history="1">
        <w:r>
          <w:rPr>
            <w:rStyle w:val="Hyperlink"/>
            <w:rFonts w:eastAsiaTheme="majorEastAsia" w:cs="Calibri"/>
            <w:color w:val="000000"/>
            <w:szCs w:val="22"/>
          </w:rPr>
          <w:t>misguided penny-pinching</w:t>
        </w:r>
      </w:hyperlink>
      <w:r>
        <w:rPr>
          <w:rFonts w:cs="Calibri"/>
          <w:color w:val="000000"/>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2CB0FE3"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Patent law and direct support should be seen </w:t>
      </w:r>
      <w:r>
        <w:rPr>
          <w:rFonts w:cs="Calibri"/>
          <w:b/>
          <w:bCs/>
          <w:color w:val="000000"/>
          <w:szCs w:val="22"/>
          <w:shd w:val="clear" w:color="auto" w:fill="00FF00"/>
        </w:rPr>
        <w:t>not as either-o</w:t>
      </w:r>
      <w:r>
        <w:rPr>
          <w:rFonts w:cs="Calibri"/>
          <w:b/>
          <w:bCs/>
          <w:color w:val="000000"/>
          <w:szCs w:val="22"/>
        </w:rPr>
        <w:t xml:space="preserve">r alternatives </w:t>
      </w:r>
      <w:r>
        <w:rPr>
          <w:rFonts w:cs="Calibri"/>
          <w:b/>
          <w:bCs/>
          <w:color w:val="000000"/>
          <w:szCs w:val="22"/>
          <w:shd w:val="clear" w:color="auto" w:fill="00FF00"/>
        </w:rPr>
        <w:t>but</w:t>
      </w:r>
      <w:r>
        <w:rPr>
          <w:rFonts w:cs="Calibri"/>
          <w:b/>
          <w:bCs/>
          <w:color w:val="000000"/>
          <w:szCs w:val="22"/>
        </w:rPr>
        <w:t xml:space="preserve"> as </w:t>
      </w:r>
      <w:r>
        <w:rPr>
          <w:rFonts w:cs="Calibri"/>
          <w:b/>
          <w:bCs/>
          <w:color w:val="000000"/>
          <w:szCs w:val="22"/>
          <w:shd w:val="clear" w:color="auto" w:fill="00FF00"/>
        </w:rPr>
        <w:t>complements</w:t>
      </w:r>
      <w:r>
        <w:rPr>
          <w:rFonts w:cs="Calibri"/>
          <w:color w:val="000000"/>
          <w:szCs w:val="22"/>
          <w:u w:val="single"/>
        </w:rPr>
        <w:t xml:space="preserve"> </w:t>
      </w:r>
      <w:r>
        <w:rPr>
          <w:rFonts w:cs="Calibri"/>
          <w:color w:val="000000"/>
          <w:szCs w:val="22"/>
          <w:u w:val="single"/>
          <w:shd w:val="clear" w:color="auto" w:fill="00FF00"/>
        </w:rPr>
        <w:t>that apply different incentives to different circumstances</w:t>
      </w:r>
      <w:r>
        <w:rPr>
          <w:rFonts w:cs="Calibri"/>
          <w:color w:val="000000"/>
          <w:szCs w:val="22"/>
          <w:u w:val="single"/>
        </w:rPr>
        <w:t xml:space="preserve"> and time horizons</w:t>
      </w:r>
      <w:r>
        <w:rPr>
          <w:rFonts w:cs="Calibri"/>
          <w:color w:val="000000"/>
          <w:szCs w:val="22"/>
        </w:rPr>
        <w:t xml:space="preserve">. </w:t>
      </w:r>
      <w:r>
        <w:rPr>
          <w:rFonts w:cs="Calibri"/>
          <w:color w:val="000000"/>
          <w:szCs w:val="22"/>
          <w:u w:val="single"/>
        </w:rPr>
        <w:t>Patent law provides a decentralized system for encouraging innovation. The government doesn’t presume to tell the industry which new drugs are needed</w:t>
      </w:r>
      <w:r>
        <w:rPr>
          <w:rFonts w:cs="Calibri"/>
          <w:color w:val="000000"/>
          <w:szCs w:val="22"/>
        </w:rPr>
        <w:t>;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w:t>
      </w:r>
    </w:p>
    <w:p w14:paraId="632D3DBF" w14:textId="77777777" w:rsidR="009C43D4" w:rsidRDefault="009C43D4" w:rsidP="009C43D4">
      <w:pPr>
        <w:pStyle w:val="NormalWeb"/>
        <w:spacing w:before="0" w:beforeAutospacing="0" w:after="160" w:afterAutospacing="0"/>
      </w:pPr>
      <w:r>
        <w:rPr>
          <w:rFonts w:cs="Calibri"/>
          <w:b/>
          <w:bCs/>
          <w:color w:val="000000"/>
          <w:szCs w:val="22"/>
        </w:rPr>
        <w:t>DIRECT SUPPORT MAKES PATENTS REDUNDANT</w:t>
      </w:r>
    </w:p>
    <w:p w14:paraId="59A6B0C3" w14:textId="77777777" w:rsidR="009C43D4" w:rsidRDefault="009C43D4" w:rsidP="009C43D4">
      <w:pPr>
        <w:pStyle w:val="NormalWeb"/>
        <w:spacing w:before="0" w:beforeAutospacing="0" w:after="160" w:afterAutospacing="0"/>
      </w:pPr>
      <w:r>
        <w:rPr>
          <w:rFonts w:cs="Calibri"/>
          <w:color w:val="000000"/>
          <w:szCs w:val="22"/>
          <w:u w:val="single"/>
        </w:rPr>
        <w:t xml:space="preserve">The situation is different </w:t>
      </w:r>
      <w:r>
        <w:rPr>
          <w:rFonts w:cs="Calibri"/>
          <w:color w:val="000000"/>
          <w:szCs w:val="22"/>
          <w:u w:val="single"/>
          <w:shd w:val="clear" w:color="auto" w:fill="00FF00"/>
        </w:rPr>
        <w:t>in a pandemic</w:t>
      </w:r>
      <w:r>
        <w:rPr>
          <w:rFonts w:cs="Calibri"/>
          <w:color w:val="000000"/>
          <w:szCs w:val="22"/>
          <w:u w:val="single"/>
        </w:rPr>
        <w:t xml:space="preserve">. Here the </w:t>
      </w:r>
      <w:r>
        <w:rPr>
          <w:rFonts w:cs="Calibri"/>
          <w:color w:val="000000"/>
          <w:szCs w:val="22"/>
          <w:u w:val="single"/>
          <w:shd w:val="clear" w:color="auto" w:fill="00FF00"/>
        </w:rPr>
        <w:t>government knows exactly what it wants</w:t>
      </w:r>
      <w:r>
        <w:rPr>
          <w:rFonts w:cs="Calibri"/>
          <w:color w:val="000000"/>
          <w:szCs w:val="22"/>
          <w:u w:val="single"/>
        </w:rPr>
        <w:t xml:space="preserve"> to incentivize: the </w:t>
      </w:r>
      <w:r>
        <w:rPr>
          <w:rFonts w:cs="Calibri"/>
          <w:color w:val="000000"/>
          <w:szCs w:val="22"/>
          <w:u w:val="single"/>
          <w:shd w:val="clear" w:color="auto" w:fill="00FF00"/>
        </w:rPr>
        <w:t>creation of vaccines</w:t>
      </w:r>
      <w:r>
        <w:rPr>
          <w:rFonts w:cs="Calibri"/>
          <w:color w:val="000000"/>
          <w:szCs w:val="22"/>
          <w:u w:val="single"/>
        </w:rPr>
        <w:t xml:space="preserve"> to prevent the spread of a specific virus and other drugs</w:t>
      </w:r>
      <w:r>
        <w:rPr>
          <w:rFonts w:cs="Calibri"/>
          <w:color w:val="000000"/>
          <w:szCs w:val="22"/>
        </w:rPr>
        <w:t xml:space="preserve"> to treat that virus. Under these circumstances, the decentralized approach isn’t good enough. </w:t>
      </w:r>
      <w:r>
        <w:rPr>
          <w:rFonts w:cs="Calibri"/>
          <w:color w:val="000000"/>
          <w:szCs w:val="22"/>
          <w:u w:val="single"/>
          <w:shd w:val="clear" w:color="auto" w:fill="00FF00"/>
        </w:rPr>
        <w:t xml:space="preserve">There is no time to sit back and let drug makers </w:t>
      </w:r>
      <w:r>
        <w:rPr>
          <w:rFonts w:cs="Calibri"/>
          <w:b/>
          <w:bCs/>
          <w:color w:val="000000"/>
          <w:szCs w:val="22"/>
          <w:shd w:val="clear" w:color="auto" w:fill="00FF00"/>
        </w:rPr>
        <w:t>take the initiative</w:t>
      </w:r>
      <w:r>
        <w:rPr>
          <w:rFonts w:cs="Calibri"/>
          <w:color w:val="000000"/>
          <w:szCs w:val="22"/>
          <w:u w:val="single"/>
        </w:rPr>
        <w:t xml:space="preserve"> on their own timeline.</w:t>
      </w:r>
      <w:r>
        <w:rPr>
          <w:rFonts w:cs="Calibri"/>
          <w:color w:val="000000"/>
          <w:szCs w:val="22"/>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AD803A7" w14:textId="77777777" w:rsidR="009C43D4" w:rsidRDefault="009C43D4" w:rsidP="009C43D4">
      <w:pPr>
        <w:pStyle w:val="NormalWeb"/>
        <w:spacing w:before="0" w:beforeAutospacing="0" w:after="160" w:afterAutospacing="0"/>
      </w:pPr>
      <w:r>
        <w:rPr>
          <w:rFonts w:cs="Calibri"/>
          <w:color w:val="000000"/>
          <w:szCs w:val="22"/>
        </w:rPr>
        <w:t xml:space="preserve">For the pharmaceutical industry, </w:t>
      </w:r>
      <w:r>
        <w:rPr>
          <w:rFonts w:cs="Calibri"/>
          <w:color w:val="000000"/>
          <w:szCs w:val="22"/>
          <w:u w:val="single"/>
        </w:rPr>
        <w:t>it is useful to conceive of patent law as the default regime for innovation promotion</w:t>
      </w:r>
      <w:r>
        <w:rPr>
          <w:rFonts w:cs="Calibri"/>
          <w:color w:val="000000"/>
          <w:szCs w:val="22"/>
        </w:rPr>
        <w:t xml:space="preserve">. It improves pharmaceutical companies’ incentives to develop new drugs while leaving them free to decide which new drugs to pursue – and also leaving them to bear all commercial risk. </w:t>
      </w:r>
      <w:r>
        <w:rPr>
          <w:rFonts w:cs="Calibri"/>
          <w:color w:val="000000"/>
          <w:szCs w:val="22"/>
          <w:u w:val="single"/>
          <w:shd w:val="clear" w:color="auto" w:fill="00FF00"/>
        </w:rPr>
        <w:t>In a pandemic</w:t>
      </w:r>
      <w:r>
        <w:rPr>
          <w:rFonts w:cs="Calibri"/>
          <w:color w:val="000000"/>
          <w:szCs w:val="22"/>
          <w:u w:val="single"/>
        </w:rPr>
        <w:t xml:space="preserve"> or other emergency, however, it is appropriate to </w:t>
      </w:r>
      <w:r>
        <w:rPr>
          <w:rFonts w:cs="Calibri"/>
          <w:b/>
          <w:bCs/>
          <w:color w:val="000000"/>
          <w:szCs w:val="22"/>
          <w:shd w:val="clear" w:color="auto" w:fill="00FF00"/>
        </w:rPr>
        <w:t>shift to the direct support regime</w:t>
      </w:r>
      <w:r>
        <w:rPr>
          <w:rFonts w:cs="Calibri"/>
          <w:color w:val="000000"/>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w:t>
      </w:r>
    </w:p>
    <w:p w14:paraId="7C10FD33" w14:textId="77777777" w:rsidR="009C43D4" w:rsidRDefault="009C43D4" w:rsidP="009C43D4">
      <w:pPr>
        <w:pStyle w:val="NormalWeb"/>
        <w:spacing w:before="0" w:beforeAutospacing="0" w:after="160" w:afterAutospacing="0"/>
      </w:pPr>
      <w:r>
        <w:rPr>
          <w:rFonts w:cs="Calibri"/>
          <w:color w:val="000000"/>
          <w:szCs w:val="22"/>
        </w:rPr>
        <w:t xml:space="preserve">It should therefore be clear that </w:t>
      </w:r>
      <w:r>
        <w:rPr>
          <w:rFonts w:cs="Calibri"/>
          <w:color w:val="000000"/>
          <w:szCs w:val="22"/>
          <w:u w:val="single"/>
        </w:rPr>
        <w:t xml:space="preserve">the </w:t>
      </w:r>
      <w:r>
        <w:rPr>
          <w:rFonts w:cs="Calibri"/>
          <w:color w:val="000000"/>
          <w:szCs w:val="22"/>
          <w:u w:val="single"/>
          <w:shd w:val="clear" w:color="auto" w:fill="00FF00"/>
        </w:rPr>
        <w:t>pharma</w:t>
      </w:r>
      <w:r>
        <w:rPr>
          <w:rFonts w:cs="Calibri"/>
          <w:color w:val="000000"/>
          <w:szCs w:val="22"/>
          <w:u w:val="single"/>
        </w:rPr>
        <w:t xml:space="preserve">ceutical industry </w:t>
      </w:r>
      <w:r>
        <w:rPr>
          <w:rFonts w:cs="Calibri"/>
          <w:color w:val="000000"/>
          <w:szCs w:val="22"/>
          <w:u w:val="single"/>
          <w:shd w:val="clear" w:color="auto" w:fill="00FF00"/>
        </w:rPr>
        <w:t xml:space="preserve">has </w:t>
      </w:r>
      <w:r>
        <w:rPr>
          <w:rFonts w:cs="Calibri"/>
          <w:b/>
          <w:bCs/>
          <w:color w:val="000000"/>
          <w:szCs w:val="22"/>
          <w:shd w:val="clear" w:color="auto" w:fill="00FF00"/>
        </w:rPr>
        <w:t>no</w:t>
      </w:r>
      <w:r>
        <w:rPr>
          <w:rFonts w:cs="Calibri"/>
          <w:b/>
          <w:bCs/>
          <w:color w:val="000000"/>
          <w:szCs w:val="22"/>
        </w:rPr>
        <w:t xml:space="preserve"> legitimate </w:t>
      </w:r>
      <w:r>
        <w:rPr>
          <w:rFonts w:cs="Calibri"/>
          <w:b/>
          <w:bCs/>
          <w:color w:val="000000"/>
          <w:szCs w:val="22"/>
          <w:shd w:val="clear" w:color="auto" w:fill="00FF00"/>
        </w:rPr>
        <w:t>basis for objecting to a TRIPS waiver</w:t>
      </w:r>
      <w:r>
        <w:rPr>
          <w:rFonts w:cs="Calibri"/>
          <w:color w:val="000000"/>
          <w:szCs w:val="22"/>
        </w:rPr>
        <w:t xml:space="preserve">. </w:t>
      </w:r>
      <w:r>
        <w:rPr>
          <w:rFonts w:cs="Calibri"/>
          <w:color w:val="000000"/>
          <w:szCs w:val="22"/>
          <w:u w:val="single"/>
          <w:shd w:val="clear" w:color="auto" w:fill="00FF00"/>
        </w:rPr>
        <w:t>Since</w:t>
      </w:r>
      <w:r>
        <w:rPr>
          <w:rFonts w:cs="Calibri"/>
          <w:color w:val="000000"/>
          <w:szCs w:val="22"/>
          <w:u w:val="single"/>
        </w:rPr>
        <w:t xml:space="preserve">, because of the public health crisis, </w:t>
      </w:r>
      <w:r>
        <w:rPr>
          <w:rFonts w:cs="Calibri"/>
          <w:color w:val="000000"/>
          <w:szCs w:val="22"/>
          <w:u w:val="single"/>
          <w:shd w:val="clear" w:color="auto" w:fill="00FF00"/>
        </w:rPr>
        <w:t>drug makers</w:t>
      </w:r>
      <w:r>
        <w:rPr>
          <w:rFonts w:cs="Calibri"/>
          <w:color w:val="000000"/>
          <w:szCs w:val="22"/>
          <w:u w:val="single"/>
        </w:rPr>
        <w:t xml:space="preserve"> now </w:t>
      </w:r>
      <w:r>
        <w:rPr>
          <w:rFonts w:cs="Calibri"/>
          <w:color w:val="000000"/>
          <w:szCs w:val="22"/>
          <w:u w:val="single"/>
          <w:shd w:val="clear" w:color="auto" w:fill="00FF00"/>
        </w:rPr>
        <w:t>qualify for</w:t>
      </w:r>
      <w:r>
        <w:rPr>
          <w:rFonts w:cs="Calibri"/>
          <w:color w:val="000000"/>
          <w:szCs w:val="22"/>
          <w:u w:val="single"/>
        </w:rPr>
        <w:t xml:space="preserve"> the superior </w:t>
      </w:r>
      <w:r>
        <w:rPr>
          <w:rFonts w:cs="Calibri"/>
          <w:color w:val="000000"/>
          <w:szCs w:val="22"/>
          <w:u w:val="single"/>
          <w:shd w:val="clear" w:color="auto" w:fill="00FF00"/>
        </w:rPr>
        <w:t>benefits of direct government support, they no longer</w:t>
      </w:r>
      <w:r>
        <w:rPr>
          <w:rFonts w:cs="Calibri"/>
          <w:color w:val="000000"/>
          <w:szCs w:val="22"/>
          <w:u w:val="single"/>
        </w:rPr>
        <w:t xml:space="preserve"> need the default benefits of </w:t>
      </w:r>
      <w:r>
        <w:rPr>
          <w:rFonts w:cs="Calibri"/>
          <w:color w:val="000000"/>
          <w:szCs w:val="22"/>
          <w:u w:val="single"/>
          <w:shd w:val="clear" w:color="auto" w:fill="00FF00"/>
        </w:rPr>
        <w:t>patent support</w:t>
      </w:r>
      <w:r>
        <w:rPr>
          <w:rFonts w:cs="Calibri"/>
          <w:color w:val="000000"/>
          <w:szCs w:val="22"/>
        </w:rPr>
        <w:t xml:space="preserve">. </w:t>
      </w:r>
      <w:r>
        <w:rPr>
          <w:rFonts w:cs="Calibri"/>
          <w:color w:val="000000"/>
          <w:szCs w:val="22"/>
          <w:u w:val="single"/>
          <w:shd w:val="clear" w:color="auto" w:fill="00FF00"/>
        </w:rPr>
        <w:t>Arguments that a TRIPS waiver would deprive drug makers of</w:t>
      </w:r>
      <w:r>
        <w:rPr>
          <w:rFonts w:cs="Calibri"/>
          <w:color w:val="000000"/>
          <w:szCs w:val="22"/>
          <w:u w:val="single"/>
        </w:rPr>
        <w:t xml:space="preserve"> the </w:t>
      </w:r>
      <w:r>
        <w:rPr>
          <w:rFonts w:cs="Calibri"/>
          <w:color w:val="000000"/>
          <w:szCs w:val="22"/>
          <w:u w:val="single"/>
          <w:shd w:val="clear" w:color="auto" w:fill="00FF00"/>
        </w:rPr>
        <w:t>incentives</w:t>
      </w:r>
      <w:r>
        <w:rPr>
          <w:rFonts w:cs="Calibri"/>
          <w:color w:val="000000"/>
          <w:szCs w:val="22"/>
          <w:u w:val="single"/>
        </w:rPr>
        <w:t xml:space="preserve"> they need to keep developing new drugs, when they are presently receiving the most favorable incentives available, </w:t>
      </w:r>
      <w:r>
        <w:rPr>
          <w:rFonts w:cs="Calibri"/>
          <w:color w:val="000000"/>
          <w:szCs w:val="22"/>
          <w:u w:val="single"/>
          <w:shd w:val="clear" w:color="auto" w:fill="00FF00"/>
        </w:rPr>
        <w:t xml:space="preserve">can be </w:t>
      </w:r>
      <w:r>
        <w:rPr>
          <w:rFonts w:cs="Calibri"/>
          <w:b/>
          <w:bCs/>
          <w:color w:val="000000"/>
          <w:szCs w:val="22"/>
          <w:shd w:val="clear" w:color="auto" w:fill="00FF00"/>
        </w:rPr>
        <w:t>dismissed as</w:t>
      </w:r>
      <w:r>
        <w:rPr>
          <w:rFonts w:cs="Calibri"/>
          <w:b/>
          <w:bCs/>
          <w:color w:val="000000"/>
          <w:szCs w:val="22"/>
        </w:rPr>
        <w:t xml:space="preserve"> the worst sort of </w:t>
      </w:r>
      <w:r>
        <w:rPr>
          <w:rFonts w:cs="Calibri"/>
          <w:b/>
          <w:bCs/>
          <w:color w:val="000000"/>
          <w:szCs w:val="22"/>
          <w:shd w:val="clear" w:color="auto" w:fill="00FF00"/>
        </w:rPr>
        <w:t>special pleading</w:t>
      </w:r>
      <w:r>
        <w:rPr>
          <w:rFonts w:cs="Calibri"/>
          <w:b/>
          <w:bCs/>
          <w:color w:val="000000"/>
          <w:szCs w:val="22"/>
        </w:rPr>
        <w:t>.</w:t>
      </w:r>
    </w:p>
    <w:p w14:paraId="32CE7E25" w14:textId="77777777" w:rsidR="009C43D4" w:rsidRDefault="009C43D4" w:rsidP="009C43D4">
      <w:pPr>
        <w:pStyle w:val="NormalWeb"/>
        <w:spacing w:before="0" w:beforeAutospacing="0" w:after="160" w:afterAutospacing="0"/>
      </w:pPr>
      <w:r>
        <w:rPr>
          <w:rFonts w:cs="Calibri"/>
          <w:color w:val="000000"/>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36CA2B95" w14:textId="77777777" w:rsidR="009C43D4" w:rsidRDefault="009C43D4" w:rsidP="009C43D4">
      <w:pPr>
        <w:pStyle w:val="NormalWeb"/>
        <w:spacing w:before="0" w:beforeAutospacing="0" w:after="160" w:afterAutospacing="0"/>
      </w:pPr>
      <w:r>
        <w:rPr>
          <w:rFonts w:cs="Calibri"/>
          <w:color w:val="000000"/>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p>
    <w:p w14:paraId="04F6BA51" w14:textId="77777777" w:rsidR="009C43D4" w:rsidRDefault="009C43D4" w:rsidP="009C43D4">
      <w:pPr>
        <w:pStyle w:val="NormalWeb"/>
        <w:spacing w:before="0" w:beforeAutospacing="0" w:after="160" w:afterAutospacing="0"/>
      </w:pPr>
      <w:r>
        <w:rPr>
          <w:rFonts w:cs="Calibri"/>
          <w:color w:val="000000"/>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6" w:history="1">
        <w:r>
          <w:rPr>
            <w:rStyle w:val="Hyperlink"/>
            <w:rFonts w:eastAsiaTheme="majorEastAsia" w:cs="Calibri"/>
            <w:color w:val="000000"/>
            <w:szCs w:val="22"/>
          </w:rPr>
          <w:t>ample, redundant global vaccine production capacity</w:t>
        </w:r>
      </w:hyperlink>
      <w:r>
        <w:rPr>
          <w:rFonts w:cs="Calibri"/>
          <w:color w:val="000000"/>
          <w:szCs w:val="22"/>
        </w:rPr>
        <w:t xml:space="preserve"> that is widely distributed around the planet. To achieve these goals as rapidly as possible will require the active cooperation of the U.S. pharmaceutical industry, which is why the direct support model now needs to be extended. </w:t>
      </w:r>
      <w:r>
        <w:rPr>
          <w:rFonts w:cs="Calibri"/>
          <w:color w:val="000000"/>
          <w:szCs w:val="22"/>
          <w:u w:val="single"/>
        </w:rPr>
        <w:t>What is needed now is an Operation Warp Speed for the world, in which we make it worth current vaccine producers’ while to share their know-how broadly and ramp up global capacity.</w:t>
      </w:r>
    </w:p>
    <w:p w14:paraId="085657F9" w14:textId="77777777" w:rsidR="009C43D4" w:rsidRDefault="009C43D4" w:rsidP="009C43D4">
      <w:r>
        <w:rPr>
          <w:rFonts w:cs="Calibri"/>
          <w:color w:val="000000"/>
          <w:szCs w:val="22"/>
        </w:rPr>
        <w:t xml:space="preserve">Here again, we must recognize that the choice isn’t between people on the one hand and profits on the other. Rather, </w:t>
      </w:r>
      <w:r>
        <w:rPr>
          <w:rFonts w:cs="Calibri"/>
          <w:color w:val="000000"/>
          <w:szCs w:val="22"/>
          <w:u w:val="single"/>
          <w:shd w:val="clear" w:color="auto" w:fill="00FF00"/>
        </w:rPr>
        <w:t>the key to good pandemic response policy</w:t>
      </w:r>
      <w:r>
        <w:rPr>
          <w:rFonts w:cs="Calibri"/>
          <w:color w:val="000000"/>
          <w:szCs w:val="22"/>
          <w:u w:val="single"/>
        </w:rPr>
        <w:t xml:space="preserve"> is ensuring that </w:t>
      </w:r>
      <w:r>
        <w:rPr>
          <w:rFonts w:cs="Calibri"/>
          <w:b/>
          <w:bCs/>
          <w:color w:val="000000"/>
          <w:szCs w:val="22"/>
          <w:shd w:val="clear" w:color="auto" w:fill="00FF00"/>
        </w:rPr>
        <w:t>incentives</w:t>
      </w:r>
      <w:r>
        <w:rPr>
          <w:rFonts w:cs="Calibri"/>
          <w:b/>
          <w:bCs/>
          <w:color w:val="000000"/>
          <w:szCs w:val="22"/>
        </w:rPr>
        <w:t xml:space="preserve"> are structured</w:t>
      </w:r>
      <w:r>
        <w:rPr>
          <w:rFonts w:cs="Calibri"/>
          <w:color w:val="000000"/>
          <w:szCs w:val="22"/>
          <w:u w:val="single"/>
        </w:rPr>
        <w:t xml:space="preserve"> so that drug company profit-seeking and global public health are </w:t>
      </w:r>
      <w:r>
        <w:rPr>
          <w:rFonts w:cs="Calibri"/>
          <w:color w:val="000000"/>
          <w:szCs w:val="22"/>
          <w:u w:val="single"/>
          <w:shd w:val="clear" w:color="auto" w:fill="00FF00"/>
        </w:rPr>
        <w:t>well aligned</w:t>
      </w:r>
      <w:r>
        <w:rPr>
          <w:rFonts w:cs="Calibri"/>
          <w:color w:val="000000"/>
          <w:szCs w:val="22"/>
          <w:u w:val="single"/>
        </w:rPr>
        <w:t>. That means opting out of the default, decentralized patent bargain in favor of generous but well-focused direct government support.</w:t>
      </w:r>
    </w:p>
    <w:p w14:paraId="1F8F7CB5" w14:textId="77777777" w:rsidR="0054073A" w:rsidRDefault="0054073A" w:rsidP="0054073A">
      <w:pPr>
        <w:pStyle w:val="Heading3"/>
      </w:pPr>
      <w:r>
        <w:t>Framework</w:t>
      </w:r>
    </w:p>
    <w:p w14:paraId="5EAFF5B5" w14:textId="77777777" w:rsidR="0054073A" w:rsidRPr="00466EB8" w:rsidRDefault="0054073A" w:rsidP="0054073A">
      <w:pPr>
        <w:pStyle w:val="Heading4"/>
        <w:rPr>
          <w:rFonts w:cs="Times New Roman"/>
        </w:rPr>
      </w:pPr>
      <w:r w:rsidRPr="00466EB8">
        <w:rPr>
          <w:rFonts w:cs="Times New Roman"/>
        </w:rPr>
        <w:t>The standard is maximizing expected well being.</w:t>
      </w:r>
    </w:p>
    <w:p w14:paraId="1F72054F" w14:textId="77777777" w:rsidR="0054073A" w:rsidRPr="00466EB8" w:rsidRDefault="0054073A" w:rsidP="0054073A">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74427865" w14:textId="77777777" w:rsidR="0054073A" w:rsidRPr="00466EB8" w:rsidRDefault="0054073A" w:rsidP="0054073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511AC95" w14:textId="77777777" w:rsidR="0054073A" w:rsidRPr="00466EB8" w:rsidRDefault="0054073A" w:rsidP="0054073A">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pleasure is intrinsically valuable and pain is intrinsically disvaluable</w:t>
      </w:r>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I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5BF057CF" w14:textId="13990C83" w:rsidR="00E42E4C" w:rsidRDefault="0054073A" w:rsidP="00E976AD">
      <w:pPr>
        <w:keepNext/>
        <w:keepLines/>
        <w:spacing w:before="40"/>
        <w:outlineLvl w:val="3"/>
        <w:rPr>
          <w:rStyle w:val="Style13ptBold"/>
        </w:rPr>
      </w:pPr>
      <w:r>
        <w:rPr>
          <w:rFonts w:eastAsia="Times New Roman"/>
          <w:b/>
          <w:bCs/>
          <w:color w:val="1E1E1E"/>
          <w:szCs w:val="26"/>
        </w:rPr>
        <w:t xml:space="preserve">2. </w:t>
      </w:r>
      <w:r w:rsidRPr="00466EB8">
        <w:rPr>
          <w:rFonts w:eastAsia="Times New Roman"/>
          <w:b/>
          <w:bCs/>
          <w:color w:val="1E1E1E"/>
          <w:szCs w:val="26"/>
        </w:rPr>
        <w:t>Reducing the risk of extinction is always priority number one. </w:t>
      </w:r>
      <w:r w:rsidRPr="00466EB8">
        <w:rPr>
          <w:rFonts w:eastAsia="Times New Roman"/>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17" w:history="1">
        <w:r w:rsidRPr="00466EB8">
          <w:rPr>
            <w:rFonts w:eastAsia="Calibri"/>
          </w:rPr>
          <w:t>http://www.existenti...org/concept.pdf</w:t>
        </w:r>
      </w:hyperlink>
      <w:r w:rsidRPr="00466EB8">
        <w:rPr>
          <w:rFonts w:eastAsia="Times New Roman"/>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sz w:val="24"/>
          <w:u w:val="single"/>
        </w:rPr>
        <w:t xml:space="preserve">we find that the expected loss of an </w:t>
      </w:r>
      <w:r w:rsidRPr="00466EB8">
        <w:rPr>
          <w:rFonts w:eastAsia="Calibri"/>
          <w:b/>
          <w:bCs/>
          <w:color w:val="1E1E1E"/>
          <w:sz w:val="24"/>
          <w:highlight w:val="green"/>
          <w:u w:val="single"/>
        </w:rPr>
        <w:t>existential   catastrophe is greater than</w:t>
      </w:r>
      <w:r w:rsidRPr="00466EB8">
        <w:rPr>
          <w:rFonts w:eastAsia="Calibri"/>
          <w:b/>
          <w:bCs/>
          <w:color w:val="1E1E1E"/>
          <w:sz w:val="24"/>
          <w:u w:val="single"/>
        </w:rPr>
        <w:t xml:space="preserve"> the value of </w:t>
      </w:r>
      <w:r w:rsidRPr="00466EB8">
        <w:rPr>
          <w:rFonts w:eastAsia="Calibri"/>
          <w:b/>
          <w:bCs/>
          <w:color w:val="1E1E1E"/>
          <w:sz w:val="24"/>
          <w:highlight w:val="green"/>
          <w:u w:val="single"/>
        </w:rPr>
        <w:t>10^16 human lives</w:t>
      </w:r>
      <w:r w:rsidRPr="00466EB8">
        <w:rPr>
          <w:rFonts w:eastAsia="Calibri"/>
          <w:color w:val="1E1E1E"/>
          <w:sz w:val="24"/>
          <w:highlight w:val="green"/>
        </w:rPr>
        <w:t>.</w:t>
      </w:r>
      <w:r w:rsidRPr="00466EB8">
        <w:rPr>
          <w:rFonts w:eastAsia="Calibri"/>
          <w:color w:val="1E1E1E"/>
          <w:sz w:val="24"/>
        </w:rPr>
        <w:t xml:space="preserve">  </w:t>
      </w:r>
      <w:r w:rsidRPr="00466EB8">
        <w:rPr>
          <w:rFonts w:eastAsia="Calibri"/>
          <w:b/>
          <w:bCs/>
          <w:color w:val="1E1E1E"/>
          <w:sz w:val="24"/>
          <w:u w:val="single"/>
        </w:rPr>
        <w:t xml:space="preserve">This implies that </w:t>
      </w:r>
      <w:r w:rsidRPr="00466EB8">
        <w:rPr>
          <w:rFonts w:eastAsia="Calibri"/>
          <w:b/>
          <w:bCs/>
          <w:color w:val="1E1E1E"/>
          <w:sz w:val="24"/>
          <w:highlight w:val="green"/>
          <w:u w:val="single"/>
        </w:rPr>
        <w:t xml:space="preserve">the </w:t>
      </w:r>
      <w:r w:rsidRPr="00466EB8">
        <w:rPr>
          <w:rFonts w:eastAsia="Calibri"/>
          <w:b/>
          <w:bCs/>
          <w:color w:val="1E1E1E"/>
          <w:sz w:val="24"/>
          <w:u w:val="single"/>
        </w:rPr>
        <w:t xml:space="preserve">expected </w:t>
      </w:r>
      <w:r w:rsidRPr="00466EB8">
        <w:rPr>
          <w:rFonts w:eastAsia="Calibri"/>
          <w:b/>
          <w:bCs/>
          <w:color w:val="1E1E1E"/>
          <w:sz w:val="24"/>
          <w:highlight w:val="green"/>
          <w:u w:val="single"/>
        </w:rPr>
        <w:t xml:space="preserve">value of   reducing existential risk by </w:t>
      </w:r>
      <w:r w:rsidRPr="00466EB8">
        <w:rPr>
          <w:rFonts w:eastAsia="Calibri"/>
          <w:b/>
          <w:bCs/>
          <w:color w:val="1E1E1E"/>
          <w:sz w:val="24"/>
          <w:u w:val="single"/>
        </w:rPr>
        <w:t xml:space="preserve">a mere </w:t>
      </w:r>
      <w:r w:rsidRPr="00466EB8">
        <w:rPr>
          <w:rFonts w:eastAsia="Calibri"/>
          <w:b/>
          <w:bCs/>
          <w:color w:val="1E1E1E"/>
          <w:sz w:val="24"/>
          <w:highlight w:val="green"/>
          <w:u w:val="single"/>
        </w:rPr>
        <w:t>one millionth of one percentage point is</w:t>
      </w:r>
      <w:r w:rsidRPr="00466EB8">
        <w:rPr>
          <w:rFonts w:eastAsia="Calibri"/>
          <w:b/>
          <w:bCs/>
          <w:color w:val="1E1E1E"/>
          <w:sz w:val="24"/>
          <w:u w:val="single"/>
        </w:rPr>
        <w:t xml:space="preserve"> at least </w:t>
      </w:r>
      <w:r w:rsidRPr="00466EB8">
        <w:rPr>
          <w:rFonts w:eastAsia="Calibri"/>
          <w:b/>
          <w:bCs/>
          <w:color w:val="1E1E1E"/>
          <w:sz w:val="24"/>
          <w:highlight w:val="green"/>
          <w:u w:val="single"/>
        </w:rPr>
        <w:t>a hundred times the   value of a million human lives</w:t>
      </w:r>
      <w:r w:rsidRPr="00466EB8">
        <w:rPr>
          <w:rFonts w:eastAsia="Calibri"/>
          <w:b/>
          <w:bCs/>
          <w:color w:val="1E1E1E"/>
          <w:sz w:val="24"/>
          <w:u w:val="single"/>
        </w:rPr>
        <w:t>.</w:t>
      </w:r>
      <w:r w:rsidRPr="00466EB8">
        <w:rPr>
          <w:rFonts w:eastAsia="Calibri"/>
          <w:color w:val="1E1E1E"/>
          <w:sz w:val="24"/>
        </w:rPr>
        <w:t> </w:t>
      </w:r>
      <w:r w:rsidRPr="00466EB8">
        <w:rPr>
          <w:rFonts w:eastAsia="Calibri"/>
          <w:color w:val="1E1E1E"/>
          <w:szCs w:val="26"/>
        </w:rPr>
        <w:t xml:space="preserve"> </w:t>
      </w:r>
      <w:r w:rsidRPr="00466EB8">
        <w:rPr>
          <w:rFonts w:eastAsia="Calibri"/>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sz w:val="24"/>
          <w:u w:val="single" w:color="1E1E1E"/>
        </w:rPr>
        <w:t xml:space="preserve">One might consequently argue that </w:t>
      </w:r>
      <w:r w:rsidRPr="00466EB8">
        <w:rPr>
          <w:rFonts w:eastAsia="Calibri"/>
          <w:b/>
          <w:bCs/>
          <w:color w:val="1E1E1E"/>
          <w:sz w:val="24"/>
          <w:highlight w:val="green"/>
          <w:u w:val="single" w:color="1E1E1E"/>
        </w:rPr>
        <w:t>even the tiniest reduction of existential risk has a</w:t>
      </w:r>
      <w:r w:rsidRPr="00466EB8">
        <w:rPr>
          <w:rFonts w:eastAsia="Calibri"/>
          <w:b/>
          <w:bCs/>
          <w:color w:val="1E1E1E"/>
          <w:sz w:val="24"/>
          <w:u w:val="single" w:color="1E1E1E"/>
        </w:rPr>
        <w:t xml:space="preserve">n   expected </w:t>
      </w:r>
      <w:r w:rsidRPr="00466EB8">
        <w:rPr>
          <w:rFonts w:eastAsia="Calibri"/>
          <w:b/>
          <w:bCs/>
          <w:color w:val="1E1E1E"/>
          <w:sz w:val="24"/>
          <w:highlight w:val="green"/>
          <w:u w:val="single" w:color="1E1E1E"/>
        </w:rPr>
        <w:t>value greater than</w:t>
      </w:r>
      <w:r w:rsidRPr="00466EB8">
        <w:rPr>
          <w:rFonts w:eastAsia="Calibri"/>
          <w:b/>
          <w:bCs/>
          <w:color w:val="1E1E1E"/>
          <w:sz w:val="24"/>
          <w:u w:val="single" w:color="1E1E1E"/>
        </w:rPr>
        <w:t xml:space="preserve"> that of</w:t>
      </w:r>
      <w:r w:rsidRPr="00466EB8">
        <w:rPr>
          <w:rFonts w:eastAsia="Calibri"/>
          <w:b/>
          <w:bCs/>
          <w:color w:val="1E1E1E"/>
          <w:sz w:val="24"/>
          <w:highlight w:val="green"/>
          <w:u w:val="single" w:color="1E1E1E"/>
        </w:rPr>
        <w:t xml:space="preserve"> the definite provision of </w:t>
      </w:r>
      <w:r w:rsidRPr="00466EB8">
        <w:rPr>
          <w:rFonts w:eastAsia="Calibri"/>
          <w:b/>
          <w:bCs/>
          <w:color w:val="1E1E1E"/>
          <w:sz w:val="24"/>
          <w:u w:val="single" w:color="1E1E1E"/>
        </w:rPr>
        <w:t xml:space="preserve">any ordinary good, such as the direct   benefit of </w:t>
      </w:r>
      <w:r w:rsidRPr="00466EB8">
        <w:rPr>
          <w:rFonts w:eastAsia="Calibri"/>
          <w:b/>
          <w:bCs/>
          <w:color w:val="1E1E1E"/>
          <w:sz w:val="24"/>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And, further, that the absolute value of the indirect effect of saving 1  billion lives on the total cumulative amount of existential riskâ€”positive or negativeâ€”is almost   certainly larger than the positive value of the direct benefit of such an action.</w:t>
      </w:r>
      <w:r w:rsidRPr="00466EB8">
        <w:rPr>
          <w:rFonts w:eastAsia="Calibri"/>
          <w:color w:val="1E1E1E"/>
          <w:szCs w:val="26"/>
          <w:u w:color="1E1E1E"/>
        </w:rPr>
        <w:t xml:space="preserve">  </w:t>
      </w:r>
    </w:p>
    <w:p w14:paraId="05A8026B" w14:textId="1971857D" w:rsidR="007A1E0A" w:rsidRDefault="007A1E0A" w:rsidP="001E77A4">
      <w:pPr>
        <w:keepNext/>
        <w:keepLines/>
        <w:spacing w:before="40"/>
        <w:outlineLvl w:val="3"/>
        <w:rPr>
          <w:rStyle w:val="Style13ptBold"/>
        </w:rPr>
      </w:pPr>
    </w:p>
    <w:p w14:paraId="331AC2E0" w14:textId="49011E5B" w:rsidR="007A1E0A" w:rsidRDefault="007A1E0A" w:rsidP="007A1E0A">
      <w:pPr>
        <w:pStyle w:val="Heading3"/>
      </w:pPr>
      <w:r w:rsidRPr="007A1E0A">
        <w:t>UV</w:t>
      </w:r>
    </w:p>
    <w:p w14:paraId="3079D99F" w14:textId="77777777" w:rsidR="00B94475" w:rsidRPr="00466EB8" w:rsidRDefault="00B94475" w:rsidP="00B94475">
      <w:pPr>
        <w:pStyle w:val="Heading4"/>
        <w:rPr>
          <w:rFonts w:cs="Times New Roman"/>
        </w:rPr>
      </w:pPr>
      <w:r w:rsidRPr="00466EB8">
        <w:rPr>
          <w:rFonts w:cs="Times New Roman"/>
        </w:rPr>
        <w:t xml:space="preserve">Extinction isn’t white paranoia and apocalyptic reps are good </w:t>
      </w:r>
    </w:p>
    <w:p w14:paraId="4D9E7557" w14:textId="77777777" w:rsidR="00B94475" w:rsidRPr="00466EB8" w:rsidRDefault="00B94475" w:rsidP="00B94475">
      <w:r w:rsidRPr="00466EB8">
        <w:rPr>
          <w:rStyle w:val="Style13ptBold"/>
        </w:rPr>
        <w:t>Thompson 18</w:t>
      </w:r>
      <w:r w:rsidRPr="00466EB8">
        <w:t xml:space="preserve"> [Nicole Akoukou. Chicago-based creative writer. 4-6-2018. "Why I will not allow the fear of a nuclear attack to be white-washed." RaceBaitR. http://racebaitr.com/2018/04/06/2087/#]</w:t>
      </w:r>
    </w:p>
    <w:p w14:paraId="53085682" w14:textId="77777777" w:rsidR="00B94475" w:rsidRPr="00466EB8" w:rsidRDefault="00B94475" w:rsidP="00B94475">
      <w:pPr>
        <w:rPr>
          <w:u w:val="single"/>
        </w:rPr>
      </w:pPr>
      <w:r w:rsidRPr="00466EB8">
        <w:rPr>
          <w:rStyle w:val="StyleUnderline"/>
        </w:rPr>
        <w:t>I couldn’t spare empathy for a white</w:t>
      </w:r>
      <w:r w:rsidRPr="00466EB8">
        <w:t xml:space="preserve"> woman </w:t>
      </w:r>
      <w:r w:rsidRPr="00466EB8">
        <w:rPr>
          <w:rStyle w:val="StyleUnderline"/>
        </w:rPr>
        <w:t xml:space="preserve">whose biggest fear was something that hadn’t happened yet and might not. Meanwhile, </w:t>
      </w:r>
      <w:r w:rsidRPr="00466EB8">
        <w:rPr>
          <w:rStyle w:val="Emphasis"/>
        </w:rPr>
        <w:t>my</w:t>
      </w:r>
      <w:r w:rsidRPr="00466EB8">
        <w:rPr>
          <w:rStyle w:val="StyleUnderline"/>
        </w:rPr>
        <w:t xml:space="preserve"> most significant fears were </w:t>
      </w:r>
      <w:r w:rsidRPr="00466EB8">
        <w:rPr>
          <w:rStyle w:val="Emphasis"/>
        </w:rPr>
        <w:t>in motion</w:t>
      </w:r>
      <w:r w:rsidRPr="00466EB8">
        <w:t xml:space="preserve">: </w:t>
      </w:r>
      <w:r w:rsidRPr="00466EB8">
        <w:rPr>
          <w:rStyle w:val="StyleUnderline"/>
        </w:rPr>
        <w:t xml:space="preserve">women and men </w:t>
      </w:r>
      <w:r w:rsidRPr="00466EB8">
        <w:rPr>
          <w:rStyle w:val="Emphasis"/>
        </w:rPr>
        <w:t>dying in cells</w:t>
      </w:r>
      <w:r w:rsidRPr="00466EB8">
        <w:t xml:space="preserve"> after being wrongly imprisoned, </w:t>
      </w:r>
      <w:r w:rsidRPr="00466EB8">
        <w:rPr>
          <w:rStyle w:val="Emphasis"/>
        </w:rPr>
        <w:t>choked out</w:t>
      </w:r>
      <w:r w:rsidRPr="00466EB8">
        <w:rPr>
          <w:rStyle w:val="StyleUnderline"/>
        </w:rPr>
        <w:t xml:space="preserve"> for peddling cigarettes, or </w:t>
      </w:r>
      <w:r w:rsidRPr="00466EB8">
        <w:rPr>
          <w:rStyle w:val="Emphasis"/>
        </w:rPr>
        <w:t>shot to death</w:t>
      </w:r>
      <w:r w:rsidRPr="00466EB8">
        <w:t xml:space="preserve"> during ‘routine’ traffic stops. I twitch when my partner is late, worried that a cantankerous cop has brutalized or shot him because he wouldn’t prostrate himself. </w:t>
      </w:r>
      <w:r w:rsidRPr="00466EB8">
        <w:rPr>
          <w:rStyle w:val="StyleUnderline"/>
        </w:rPr>
        <w:t>As a woman of color, I am aware of</w:t>
      </w:r>
      <w:r w:rsidRPr="00466EB8">
        <w:t xml:space="preserve"> the </w:t>
      </w:r>
      <w:r w:rsidRPr="00466EB8">
        <w:rPr>
          <w:rStyle w:val="StyleUnderline"/>
        </w:rPr>
        <w:t xml:space="preserve">multiple types of violence that threaten me </w:t>
      </w:r>
      <w:r w:rsidRPr="00466EB8">
        <w:rPr>
          <w:rStyle w:val="Emphasis"/>
        </w:rPr>
        <w:t>currently—not theoretically</w:t>
      </w:r>
      <w:r w:rsidRPr="00466EB8">
        <w:rPr>
          <w:rStyle w:val="StyleUnderline"/>
        </w:rPr>
        <w:t xml:space="preserve">. </w:t>
      </w:r>
      <w:r w:rsidRPr="00466EB8">
        <w:rPr>
          <w:rStyle w:val="Emphasis"/>
        </w:rPr>
        <w:t>Street harassment</w:t>
      </w:r>
      <w:r w:rsidRPr="00466EB8">
        <w:t xml:space="preserve">, excessively affecting me as a Black woman, has blindsided me since I was eleven. A premature body meant </w:t>
      </w:r>
      <w:r w:rsidRPr="00466EB8">
        <w:rPr>
          <w:rStyle w:val="StyleUnderline"/>
        </w:rPr>
        <w:t>being</w:t>
      </w:r>
      <w:r w:rsidRPr="00466EB8">
        <w:t xml:space="preserve"> </w:t>
      </w:r>
      <w:r w:rsidRPr="00466EB8">
        <w:rPr>
          <w:rStyle w:val="Emphasis"/>
        </w:rPr>
        <w:t>catcalled</w:t>
      </w:r>
      <w:r w:rsidRPr="00466EB8">
        <w:t xml:space="preserve"> before I’d discussed the birds and the bees. It meant being </w:t>
      </w:r>
      <w:r w:rsidRPr="00466EB8">
        <w:rPr>
          <w:rStyle w:val="Emphasis"/>
        </w:rPr>
        <w:t>followed</w:t>
      </w:r>
      <w:r w:rsidRPr="00466EB8">
        <w:rPr>
          <w:rStyle w:val="StyleUnderline"/>
        </w:rPr>
        <w:t xml:space="preserve">, </w:t>
      </w:r>
      <w:r w:rsidRPr="00466EB8">
        <w:rPr>
          <w:rStyle w:val="Emphasis"/>
        </w:rPr>
        <w:t>whistled at</w:t>
      </w:r>
      <w:r w:rsidRPr="00466EB8">
        <w:rPr>
          <w:rStyle w:val="StyleUnderline"/>
        </w:rPr>
        <w:t xml:space="preserve">, or </w:t>
      </w:r>
      <w:r w:rsidRPr="00466EB8">
        <w:rPr>
          <w:rStyle w:val="Emphasis"/>
        </w:rPr>
        <w:t>groped</w:t>
      </w:r>
      <w:r w:rsidRPr="00466EB8">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466EB8">
        <w:rPr>
          <w:rStyle w:val="StyleUnderline"/>
        </w:rPr>
        <w:t xml:space="preserve">I departed thinking, “fear of nuclear demolition is </w:t>
      </w:r>
      <w:r w:rsidRPr="00466EB8">
        <w:rPr>
          <w:rStyle w:val="Emphasis"/>
        </w:rPr>
        <w:t>just some white shit</w:t>
      </w:r>
      <w:r w:rsidRPr="00466EB8">
        <w:t xml:space="preserve">.” Sadly, that thought would not last long. </w:t>
      </w:r>
      <w:r w:rsidRPr="00466EB8">
        <w:rPr>
          <w:rStyle w:val="StyleUnderline"/>
        </w:rPr>
        <w:t>I still vibe with Harriot’s statement, “Black people have lived under the specter of having our existence erased on a white man’s whim since we stepped on</w:t>
      </w:r>
      <w:r w:rsidRPr="00466EB8">
        <w:t xml:space="preserve">to the </w:t>
      </w:r>
      <w:r w:rsidRPr="00466EB8">
        <w:rPr>
          <w:rStyle w:val="StyleUnderline"/>
        </w:rPr>
        <w:t>shore</w:t>
      </w:r>
      <w:r w:rsidRPr="00466EB8">
        <w:t xml:space="preserve"> at Jamestown Landing.” </w:t>
      </w:r>
      <w:r w:rsidRPr="00466EB8">
        <w:rPr>
          <w:rStyle w:val="StyleUnderline"/>
        </w:rPr>
        <w:t>However</w:t>
      </w:r>
      <w:r w:rsidRPr="00466EB8">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466EB8">
        <w:rPr>
          <w:rStyle w:val="StyleUnderline"/>
          <w:highlight w:val="green"/>
        </w:rPr>
        <w:t xml:space="preserve">nuclear strike would </w:t>
      </w:r>
      <w:r w:rsidRPr="00466EB8">
        <w:rPr>
          <w:rStyle w:val="Emphasis"/>
          <w:highlight w:val="green"/>
        </w:rPr>
        <w:t>disproportionately impact Black</w:t>
      </w:r>
      <w:r w:rsidRPr="00466EB8">
        <w:rPr>
          <w:rStyle w:val="Emphasis"/>
        </w:rPr>
        <w:t xml:space="preserve"> people</w:t>
      </w:r>
      <w:r w:rsidRPr="00466EB8">
        <w:rPr>
          <w:rStyle w:val="StyleUnderline"/>
        </w:rPr>
        <w:t xml:space="preserve">, </w:t>
      </w:r>
      <w:r w:rsidRPr="00466EB8">
        <w:rPr>
          <w:rStyle w:val="Emphasis"/>
          <w:highlight w:val="green"/>
        </w:rPr>
        <w:t>brown</w:t>
      </w:r>
      <w:r w:rsidRPr="00466EB8">
        <w:rPr>
          <w:rStyle w:val="Emphasis"/>
        </w:rPr>
        <w:t xml:space="preserve"> people</w:t>
      </w:r>
      <w:r w:rsidRPr="00466EB8">
        <w:rPr>
          <w:rStyle w:val="StyleUnderline"/>
        </w:rPr>
        <w:t xml:space="preserve">, </w:t>
      </w:r>
      <w:r w:rsidRPr="00466EB8">
        <w:rPr>
          <w:rStyle w:val="StyleUnderline"/>
          <w:highlight w:val="green"/>
        </w:rPr>
        <w:t xml:space="preserve">and </w:t>
      </w:r>
      <w:r w:rsidRPr="00466EB8">
        <w:rPr>
          <w:rStyle w:val="Emphasis"/>
          <w:highlight w:val="green"/>
        </w:rPr>
        <w:t>low-income individuals</w:t>
      </w:r>
      <w:r w:rsidRPr="00466EB8">
        <w:rPr>
          <w:rStyle w:val="StyleUnderline"/>
          <w:highlight w:val="green"/>
        </w:rPr>
        <w:t xml:space="preserve">. </w:t>
      </w:r>
      <w:r w:rsidRPr="00466EB8">
        <w:rPr>
          <w:rStyle w:val="StyleUnderline"/>
        </w:rPr>
        <w:t xml:space="preserve">North Korea won’t target the plain sight racists of </w:t>
      </w:r>
      <w:r w:rsidRPr="00466EB8">
        <w:rPr>
          <w:rStyle w:val="Emphasis"/>
        </w:rPr>
        <w:t>Portland</w:t>
      </w:r>
      <w:r w:rsidRPr="00466EB8">
        <w:t xml:space="preserve">, Oregon, </w:t>
      </w:r>
      <w:r w:rsidRPr="00466EB8">
        <w:rPr>
          <w:rStyle w:val="StyleUnderline"/>
        </w:rPr>
        <w:t xml:space="preserve">the violently microaggressive </w:t>
      </w:r>
      <w:r w:rsidRPr="00466EB8">
        <w:rPr>
          <w:rStyle w:val="Emphasis"/>
        </w:rPr>
        <w:t>liberals</w:t>
      </w:r>
      <w:r w:rsidRPr="00466EB8">
        <w:rPr>
          <w:rStyle w:val="StyleUnderline"/>
        </w:rPr>
        <w:t xml:space="preserve"> of the </w:t>
      </w:r>
      <w:r w:rsidRPr="00466EB8">
        <w:rPr>
          <w:rStyle w:val="Emphasis"/>
        </w:rPr>
        <w:t>rural Northwest</w:t>
      </w:r>
      <w:r w:rsidRPr="00466EB8">
        <w:rPr>
          <w:rStyle w:val="StyleUnderline"/>
        </w:rPr>
        <w:t xml:space="preserve">, or the white-hooded </w:t>
      </w:r>
      <w:r w:rsidRPr="00466EB8">
        <w:rPr>
          <w:rStyle w:val="Emphasis"/>
        </w:rPr>
        <w:t>klansmen</w:t>
      </w:r>
      <w:r w:rsidRPr="00466EB8">
        <w:t xml:space="preserve"> </w:t>
      </w:r>
      <w:r w:rsidRPr="00466EB8">
        <w:rPr>
          <w:rStyle w:val="StyleUnderline"/>
        </w:rPr>
        <w:t>of</w:t>
      </w:r>
      <w:r w:rsidRPr="00466EB8">
        <w:t xml:space="preserve"> Diamondhead, </w:t>
      </w:r>
      <w:r w:rsidRPr="00466EB8">
        <w:rPr>
          <w:rStyle w:val="Emphasis"/>
        </w:rPr>
        <w:t>Mississippi</w:t>
      </w:r>
      <w:r w:rsidRPr="00466EB8">
        <w:rPr>
          <w:rStyle w:val="StyleUnderline"/>
        </w:rPr>
        <w:t xml:space="preserve">. No, under the instruction of the supreme leader Kim Jong-un, North Korea will likely </w:t>
      </w:r>
      <w:r w:rsidRPr="00466EB8">
        <w:rPr>
          <w:rStyle w:val="StyleUnderline"/>
          <w:highlight w:val="green"/>
        </w:rPr>
        <w:t xml:space="preserve">strike </w:t>
      </w:r>
      <w:r w:rsidRPr="00466EB8">
        <w:rPr>
          <w:rStyle w:val="Emphasis"/>
          <w:highlight w:val="green"/>
        </w:rPr>
        <w:t>densely populated urban areas</w:t>
      </w:r>
      <w:r w:rsidRPr="00466EB8">
        <w:t xml:space="preserve">, such as Los Angeles, Chicago, Washington D.C., and New York City. </w:t>
      </w:r>
      <w:r w:rsidRPr="00466EB8">
        <w:rPr>
          <w:rStyle w:val="StyleUnderline"/>
        </w:rPr>
        <w:t xml:space="preserve">These locations stand-out as targets </w:t>
      </w:r>
      <w:r w:rsidRPr="00466EB8">
        <w:rPr>
          <w:rStyle w:val="StyleUnderline"/>
          <w:highlight w:val="green"/>
        </w:rPr>
        <w:t>for</w:t>
      </w:r>
      <w:r w:rsidRPr="00466EB8">
        <w:rPr>
          <w:rStyle w:val="StyleUnderline"/>
        </w:rPr>
        <w:t xml:space="preserve"> a nuclear strike because they are </w:t>
      </w:r>
      <w:r w:rsidRPr="00466EB8">
        <w:rPr>
          <w:rStyle w:val="Emphasis"/>
        </w:rPr>
        <w:t>densely populated</w:t>
      </w:r>
      <w:r w:rsidRPr="00466EB8">
        <w:t xml:space="preserve"> U.S. population centers. </w:t>
      </w:r>
      <w:r w:rsidRPr="00466EB8">
        <w:rPr>
          <w:rStyle w:val="StyleUnderline"/>
        </w:rPr>
        <w:t xml:space="preserve">Attacking the heart of the nation or populous cities would translate to </w:t>
      </w:r>
      <w:r w:rsidRPr="00466EB8">
        <w:rPr>
          <w:rStyle w:val="StyleUnderline"/>
          <w:highlight w:val="green"/>
        </w:rPr>
        <w:t>more casualties</w:t>
      </w:r>
      <w:r w:rsidRPr="00466EB8">
        <w:t xml:space="preserve">. With that in mind, it’s not lost on me that </w:t>
      </w:r>
      <w:r w:rsidRPr="00466EB8">
        <w:rPr>
          <w:rStyle w:val="StyleUnderline"/>
        </w:rPr>
        <w:t xml:space="preserve">the most populous </w:t>
      </w:r>
      <w:r w:rsidRPr="00466EB8">
        <w:rPr>
          <w:rStyle w:val="StyleUnderline"/>
          <w:highlight w:val="green"/>
        </w:rPr>
        <w:t>cities</w:t>
      </w:r>
      <w:r w:rsidRPr="00466EB8">
        <w:rPr>
          <w:rStyle w:val="StyleUnderline"/>
        </w:rPr>
        <w:t xml:space="preserve"> in the United States </w:t>
      </w:r>
      <w:r w:rsidRPr="00466EB8">
        <w:rPr>
          <w:rStyle w:val="StyleUnderline"/>
          <w:highlight w:val="green"/>
        </w:rPr>
        <w:t>boast sizeable</w:t>
      </w:r>
      <w:r w:rsidRPr="00466EB8">
        <w:rPr>
          <w:rStyle w:val="StyleUnderline"/>
        </w:rPr>
        <w:t xml:space="preserve"> diverse populations, or more plainly put: </w:t>
      </w:r>
      <w:r w:rsidRPr="00466EB8">
        <w:rPr>
          <w:rStyle w:val="Emphasis"/>
          <w:highlight w:val="green"/>
        </w:rPr>
        <w:t>Black populations</w:t>
      </w:r>
      <w:r w:rsidRPr="00466EB8">
        <w:rPr>
          <w:rStyle w:val="StyleUnderline"/>
        </w:rPr>
        <w:t xml:space="preserve">. </w:t>
      </w:r>
      <w:r w:rsidRPr="00466EB8">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466EB8">
        <w:rPr>
          <w:rStyle w:val="StyleUnderline"/>
        </w:rPr>
        <w:t xml:space="preserve">The practice of preparing for a nuclear holocaust </w:t>
      </w:r>
      <w:r w:rsidRPr="00466EB8">
        <w:rPr>
          <w:rStyle w:val="Emphasis"/>
        </w:rPr>
        <w:t>sometimes feels comical</w:t>
      </w:r>
      <w:r w:rsidRPr="00466EB8">
        <w:rPr>
          <w:rStyle w:val="StyleUnderline"/>
        </w:rPr>
        <w:t>, particularly when acknowledging that there has long been a war on Black people in this country</w:t>
      </w:r>
      <w:r w:rsidRPr="00466EB8">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466EB8">
        <w:rPr>
          <w:rStyle w:val="StyleUnderline"/>
        </w:rPr>
        <w:t xml:space="preserve"> In </w:t>
      </w:r>
      <w:r w:rsidRPr="00466EB8">
        <w:rPr>
          <w:rStyle w:val="Emphasis"/>
        </w:rPr>
        <w:t>light</w:t>
      </w:r>
      <w:r w:rsidRPr="00466EB8">
        <w:rPr>
          <w:rStyle w:val="StyleUnderline"/>
        </w:rPr>
        <w:t xml:space="preserve"> of this homecoming, we now flirt with a </w:t>
      </w:r>
      <w:r w:rsidRPr="00466EB8">
        <w:rPr>
          <w:rStyle w:val="Emphasis"/>
        </w:rPr>
        <w:t>new, larger fear of a Black genocide</w:t>
      </w:r>
      <w:r w:rsidRPr="00466EB8">
        <w:t xml:space="preserve">. </w:t>
      </w:r>
      <w:r w:rsidRPr="00466EB8">
        <w:rPr>
          <w:rStyle w:val="StyleUnderline"/>
        </w:rPr>
        <w:t xml:space="preserve">America has always worked towards Black eradication through a </w:t>
      </w:r>
      <w:r w:rsidRPr="00466EB8">
        <w:rPr>
          <w:rStyle w:val="Emphasis"/>
        </w:rPr>
        <w:t>steady stream of life-threatening inequality</w:t>
      </w:r>
      <w:r w:rsidRPr="00466EB8">
        <w:rPr>
          <w:rStyle w:val="StyleUnderline"/>
        </w:rPr>
        <w:t xml:space="preserve">, but </w:t>
      </w:r>
      <w:r w:rsidRPr="00466EB8">
        <w:rPr>
          <w:rStyle w:val="Emphasis"/>
          <w:highlight w:val="green"/>
        </w:rPr>
        <w:t>nuclear war on American soil would be swift</w:t>
      </w:r>
      <w:r w:rsidRPr="00466EB8">
        <w:rPr>
          <w:highlight w:val="green"/>
        </w:rPr>
        <w:t>.</w:t>
      </w:r>
      <w:r w:rsidRPr="00466EB8">
        <w:t xml:space="preserve"> And </w:t>
      </w:r>
      <w:r w:rsidRPr="00466EB8">
        <w:rPr>
          <w:rStyle w:val="StyleUnderline"/>
          <w:highlight w:val="green"/>
        </w:rPr>
        <w:t xml:space="preserve">for this reason I’ve grown </w:t>
      </w:r>
      <w:r w:rsidRPr="00466EB8">
        <w:rPr>
          <w:rStyle w:val="Emphasis"/>
          <w:highlight w:val="green"/>
        </w:rPr>
        <w:t>tired</w:t>
      </w:r>
      <w:r w:rsidRPr="00466EB8">
        <w:rPr>
          <w:rStyle w:val="StyleUnderline"/>
          <w:highlight w:val="green"/>
        </w:rPr>
        <w:t xml:space="preserve"> of </w:t>
      </w:r>
      <w:r w:rsidRPr="00466EB8">
        <w:rPr>
          <w:rStyle w:val="Emphasis"/>
          <w:highlight w:val="green"/>
        </w:rPr>
        <w:t>whiteness</w:t>
      </w:r>
      <w:r w:rsidRPr="00466EB8">
        <w:rPr>
          <w:highlight w:val="green"/>
        </w:rPr>
        <w:t xml:space="preserve"> </w:t>
      </w:r>
      <w:r w:rsidRPr="00466EB8">
        <w:rPr>
          <w:rStyle w:val="StyleUnderline"/>
          <w:highlight w:val="green"/>
        </w:rPr>
        <w:t xml:space="preserve">being at the </w:t>
      </w:r>
      <w:r w:rsidRPr="00466EB8">
        <w:rPr>
          <w:rStyle w:val="Emphasis"/>
          <w:highlight w:val="green"/>
        </w:rPr>
        <w:t>center of the nuclear conversation</w:t>
      </w:r>
      <w:r w:rsidRPr="00466EB8">
        <w:rPr>
          <w:rStyle w:val="StyleUnderline"/>
          <w:highlight w:val="green"/>
        </w:rPr>
        <w:t xml:space="preserve">. The </w:t>
      </w:r>
      <w:r w:rsidRPr="00466EB8">
        <w:rPr>
          <w:rStyle w:val="Emphasis"/>
          <w:highlight w:val="green"/>
        </w:rPr>
        <w:t>race-neutral approach</w:t>
      </w:r>
      <w:r w:rsidRPr="00466EB8">
        <w:rPr>
          <w:rStyle w:val="Emphasis"/>
        </w:rPr>
        <w:t xml:space="preserve"> to the dialogue</w:t>
      </w:r>
      <w:r w:rsidRPr="00466EB8">
        <w:rPr>
          <w:rStyle w:val="StyleUnderline"/>
        </w:rPr>
        <w:t xml:space="preserve">, and a tendency to continue to promote the idea that missiles will land in </w:t>
      </w:r>
      <w:r w:rsidRPr="00466EB8">
        <w:rPr>
          <w:rStyle w:val="Emphasis"/>
        </w:rPr>
        <w:t>suburban</w:t>
      </w:r>
      <w:r w:rsidRPr="00466EB8">
        <w:rPr>
          <w:rStyle w:val="StyleUnderline"/>
        </w:rPr>
        <w:t xml:space="preserve"> and </w:t>
      </w:r>
      <w:r w:rsidRPr="00466EB8">
        <w:rPr>
          <w:rStyle w:val="Emphasis"/>
        </w:rPr>
        <w:t>rural backyards</w:t>
      </w:r>
      <w:r w:rsidRPr="00466EB8">
        <w:rPr>
          <w:rStyle w:val="StyleUnderline"/>
        </w:rPr>
        <w:t xml:space="preserve">, instead of inner-city playgrounds, </w:t>
      </w:r>
      <w:r w:rsidRPr="00466EB8">
        <w:rPr>
          <w:rStyle w:val="StyleUnderline"/>
          <w:highlight w:val="green"/>
        </w:rPr>
        <w:t xml:space="preserve">is </w:t>
      </w:r>
      <w:r w:rsidRPr="00466EB8">
        <w:rPr>
          <w:rStyle w:val="Emphasis"/>
          <w:highlight w:val="green"/>
        </w:rPr>
        <w:t>false</w:t>
      </w:r>
      <w:r w:rsidRPr="00466EB8">
        <w:rPr>
          <w:rStyle w:val="StyleUnderline"/>
        </w:rPr>
        <w:t xml:space="preserve">. </w:t>
      </w:r>
      <w:r w:rsidRPr="00466EB8">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466EB8">
        <w:rPr>
          <w:rStyle w:val="StyleUnderline"/>
          <w:highlight w:val="green"/>
        </w:rPr>
        <w:t>devastation</w:t>
      </w:r>
      <w:r w:rsidRPr="00466EB8">
        <w:rPr>
          <w:rStyle w:val="StyleUnderline"/>
        </w:rPr>
        <w:t xml:space="preserve"> from the attack </w:t>
      </w:r>
      <w:r w:rsidRPr="00466EB8">
        <w:rPr>
          <w:rStyle w:val="StyleUnderline"/>
          <w:highlight w:val="green"/>
        </w:rPr>
        <w:t>is</w:t>
      </w:r>
      <w:r w:rsidRPr="00466EB8">
        <w:rPr>
          <w:rStyle w:val="StyleUnderline"/>
        </w:rPr>
        <w:t xml:space="preserve"> </w:t>
      </w:r>
      <w:r w:rsidRPr="00466EB8">
        <w:rPr>
          <w:rStyle w:val="Emphasis"/>
        </w:rPr>
        <w:t xml:space="preserve">completely </w:t>
      </w:r>
      <w:r w:rsidRPr="00466EB8">
        <w:rPr>
          <w:rStyle w:val="Emphasis"/>
          <w:highlight w:val="green"/>
        </w:rPr>
        <w:t>white-washed</w:t>
      </w:r>
      <w:r w:rsidRPr="00466EB8">
        <w:rPr>
          <w:rStyle w:val="StyleUnderline"/>
        </w:rPr>
        <w:t xml:space="preserve">, leaving out the </w:t>
      </w:r>
      <w:r w:rsidRPr="00466EB8">
        <w:rPr>
          <w:rStyle w:val="Emphasis"/>
        </w:rPr>
        <w:t>more likely victims</w:t>
      </w:r>
      <w:r w:rsidRPr="00466EB8">
        <w:rPr>
          <w:rStyle w:val="StyleUnderline"/>
        </w:rPr>
        <w:t xml:space="preserve"> which are the </w:t>
      </w:r>
      <w:r w:rsidRPr="00466EB8">
        <w:rPr>
          <w:rStyle w:val="Emphasis"/>
        </w:rPr>
        <w:t>more densely populated (Black) areas</w:t>
      </w:r>
      <w:r w:rsidRPr="00466EB8">
        <w:t xml:space="preserve">. </w:t>
      </w:r>
      <w:r w:rsidRPr="00466EB8">
        <w:rPr>
          <w:rStyle w:val="StyleUnderline"/>
          <w:highlight w:val="green"/>
        </w:rPr>
        <w:t>Death</w:t>
      </w:r>
      <w:r w:rsidRPr="00466EB8">
        <w:rPr>
          <w:rStyle w:val="StyleUnderline"/>
        </w:rPr>
        <w:t xml:space="preserve"> tolls would be high for white populations, yes, but large-scale losses of Black and brown folks would </w:t>
      </w:r>
      <w:r w:rsidRPr="00466EB8">
        <w:rPr>
          <w:rStyle w:val="Emphasis"/>
        </w:rPr>
        <w:t>outpace that number</w:t>
      </w:r>
      <w:r w:rsidRPr="00466EB8">
        <w:rPr>
          <w:rStyle w:val="StyleUnderline"/>
        </w:rPr>
        <w:t xml:space="preserve">, due to </w:t>
      </w:r>
      <w:r w:rsidRPr="00466EB8">
        <w:rPr>
          <w:rStyle w:val="Emphasis"/>
        </w:rPr>
        <w:t>placement</w:t>
      </w:r>
      <w:r w:rsidRPr="00466EB8">
        <w:rPr>
          <w:rStyle w:val="StyleUnderline"/>
        </w:rPr>
        <w:t xml:space="preserve"> and </w:t>
      </w:r>
      <w:r w:rsidRPr="00466EB8">
        <w:rPr>
          <w:rStyle w:val="Emphasis"/>
        </w:rPr>
        <w:t>poverty</w:t>
      </w:r>
      <w:r w:rsidRPr="00466EB8">
        <w:rPr>
          <w:rStyle w:val="StyleUnderline"/>
        </w:rPr>
        <w:t xml:space="preserve">. That number </w:t>
      </w:r>
      <w:r w:rsidRPr="00466EB8">
        <w:rPr>
          <w:rStyle w:val="StyleUnderline"/>
          <w:highlight w:val="green"/>
        </w:rPr>
        <w:t>would be pushed higher by limited access to</w:t>
      </w:r>
      <w:r w:rsidRPr="00466EB8">
        <w:rPr>
          <w:rStyle w:val="StyleUnderline"/>
        </w:rPr>
        <w:t xml:space="preserve"> premium </w:t>
      </w:r>
      <w:r w:rsidRPr="00466EB8">
        <w:rPr>
          <w:rStyle w:val="Emphasis"/>
          <w:highlight w:val="green"/>
        </w:rPr>
        <w:t>health care</w:t>
      </w:r>
      <w:r w:rsidRPr="00466EB8">
        <w:rPr>
          <w:rStyle w:val="StyleUnderline"/>
        </w:rPr>
        <w:t xml:space="preserve">, </w:t>
      </w:r>
      <w:r w:rsidRPr="00466EB8">
        <w:rPr>
          <w:rStyle w:val="Emphasis"/>
        </w:rPr>
        <w:t>wealth</w:t>
      </w:r>
      <w:r w:rsidRPr="00466EB8">
        <w:rPr>
          <w:rStyle w:val="StyleUnderline"/>
        </w:rPr>
        <w:t xml:space="preserve">, </w:t>
      </w:r>
      <w:r w:rsidRPr="00466EB8">
        <w:rPr>
          <w:rStyle w:val="StyleUnderline"/>
          <w:highlight w:val="green"/>
        </w:rPr>
        <w:t xml:space="preserve">and </w:t>
      </w:r>
      <w:r w:rsidRPr="00466EB8">
        <w:rPr>
          <w:rStyle w:val="Emphasis"/>
          <w:highlight w:val="green"/>
        </w:rPr>
        <w:t>resources</w:t>
      </w:r>
      <w:r w:rsidRPr="00466EB8">
        <w:rPr>
          <w:rStyle w:val="StyleUnderline"/>
          <w:highlight w:val="green"/>
        </w:rPr>
        <w:t>. The effects of radiation sickness</w:t>
      </w:r>
      <w:r w:rsidRPr="00466EB8">
        <w:rPr>
          <w:rStyle w:val="StyleUnderline"/>
        </w:rPr>
        <w:t xml:space="preserve">, burns, compounded injuries, and malnutrition would throttle Black and brown communities and </w:t>
      </w:r>
      <w:r w:rsidRPr="00466EB8">
        <w:rPr>
          <w:rStyle w:val="StyleUnderline"/>
          <w:highlight w:val="green"/>
        </w:rPr>
        <w:t xml:space="preserve">would </w:t>
      </w:r>
      <w:r w:rsidRPr="00466EB8">
        <w:rPr>
          <w:rStyle w:val="Emphasis"/>
          <w:highlight w:val="green"/>
        </w:rPr>
        <w:t>mark us for generations</w:t>
      </w:r>
      <w:r w:rsidRPr="00466EB8">
        <w:rPr>
          <w:rStyle w:val="StyleUnderline"/>
        </w:rPr>
        <w:t xml:space="preserve">. It’s </w:t>
      </w:r>
      <w:r w:rsidRPr="00466EB8">
        <w:rPr>
          <w:rStyle w:val="StyleUnderline"/>
          <w:highlight w:val="green"/>
        </w:rPr>
        <w:t xml:space="preserve">for </w:t>
      </w:r>
      <w:r w:rsidRPr="00466EB8">
        <w:rPr>
          <w:rStyle w:val="Emphasis"/>
          <w:highlight w:val="green"/>
        </w:rPr>
        <w:t>that reason</w:t>
      </w:r>
      <w:r w:rsidRPr="00466EB8">
        <w:rPr>
          <w:rStyle w:val="StyleUnderline"/>
        </w:rPr>
        <w:t xml:space="preserve"> that we have to do more to foster</w:t>
      </w:r>
      <w:r w:rsidRPr="00466EB8">
        <w:t xml:space="preserve"> disaster </w:t>
      </w:r>
      <w:r w:rsidRPr="00466EB8">
        <w:rPr>
          <w:rStyle w:val="StyleUnderline"/>
        </w:rPr>
        <w:t xml:space="preserve">preparedness among Black people where we can. </w:t>
      </w:r>
      <w:r w:rsidRPr="00466EB8">
        <w:rPr>
          <w:rStyle w:val="StyleUnderline"/>
          <w:highlight w:val="green"/>
        </w:rPr>
        <w:t xml:space="preserve">Black people </w:t>
      </w:r>
      <w:r w:rsidRPr="00466EB8">
        <w:rPr>
          <w:rStyle w:val="Emphasis"/>
          <w:highlight w:val="green"/>
        </w:rPr>
        <w:t>deserve the space</w:t>
      </w:r>
      <w:r w:rsidRPr="00466EB8">
        <w:rPr>
          <w:rStyle w:val="StyleUnderline"/>
          <w:highlight w:val="green"/>
        </w:rPr>
        <w:t xml:space="preserve"> to </w:t>
      </w:r>
      <w:r w:rsidRPr="00466EB8">
        <w:rPr>
          <w:rStyle w:val="Emphasis"/>
          <w:highlight w:val="green"/>
        </w:rPr>
        <w:t>explore nuclear unease</w:t>
      </w:r>
      <w:r w:rsidRPr="00466EB8">
        <w:rPr>
          <w:rStyle w:val="StyleUnderline"/>
          <w:highlight w:val="green"/>
        </w:rPr>
        <w:t xml:space="preserve">, </w:t>
      </w:r>
      <w:r w:rsidRPr="00466EB8">
        <w:rPr>
          <w:rStyle w:val="Emphasis"/>
          <w:highlight w:val="green"/>
        </w:rPr>
        <w:t>even if we have competing</w:t>
      </w:r>
      <w:r w:rsidRPr="00466EB8">
        <w:rPr>
          <w:rStyle w:val="Emphasis"/>
        </w:rPr>
        <w:t xml:space="preserve"> threats, </w:t>
      </w:r>
      <w:r w:rsidRPr="00466EB8">
        <w:rPr>
          <w:rStyle w:val="Emphasis"/>
          <w:highlight w:val="green"/>
        </w:rPr>
        <w:t>anxieties</w:t>
      </w:r>
      <w:r w:rsidRPr="00466EB8">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4AF66200" w14:textId="77777777" w:rsidR="007A1E0A" w:rsidRPr="007A1E0A" w:rsidRDefault="007A1E0A" w:rsidP="007A1E0A"/>
    <w:sectPr w:rsidR="007A1E0A" w:rsidRPr="007A1E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42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7A4"/>
    <w:rsid w:val="001F1173"/>
    <w:rsid w:val="002005A8"/>
    <w:rsid w:val="00203DD8"/>
    <w:rsid w:val="00204E1D"/>
    <w:rsid w:val="002059BD"/>
    <w:rsid w:val="00207FD8"/>
    <w:rsid w:val="00210FAF"/>
    <w:rsid w:val="00213B1E"/>
    <w:rsid w:val="00215284"/>
    <w:rsid w:val="002168F2"/>
    <w:rsid w:val="0022589F"/>
    <w:rsid w:val="002343FE"/>
    <w:rsid w:val="00235F7B"/>
    <w:rsid w:val="00240455"/>
    <w:rsid w:val="002502CF"/>
    <w:rsid w:val="00267EBB"/>
    <w:rsid w:val="0027023B"/>
    <w:rsid w:val="00272F3F"/>
    <w:rsid w:val="00274EDB"/>
    <w:rsid w:val="0027729E"/>
    <w:rsid w:val="002843B2"/>
    <w:rsid w:val="00284ED6"/>
    <w:rsid w:val="00290C5A"/>
    <w:rsid w:val="00290C92"/>
    <w:rsid w:val="00292B7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73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24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E0A"/>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CE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3D4"/>
    <w:rsid w:val="009C5FF7"/>
    <w:rsid w:val="009C6292"/>
    <w:rsid w:val="009D0C9B"/>
    <w:rsid w:val="009D15DB"/>
    <w:rsid w:val="009D3133"/>
    <w:rsid w:val="009D4A5F"/>
    <w:rsid w:val="009D5485"/>
    <w:rsid w:val="009E160D"/>
    <w:rsid w:val="009E664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C97"/>
    <w:rsid w:val="00AF55D4"/>
    <w:rsid w:val="00B0505F"/>
    <w:rsid w:val="00B05C2D"/>
    <w:rsid w:val="00B12933"/>
    <w:rsid w:val="00B12B88"/>
    <w:rsid w:val="00B137E0"/>
    <w:rsid w:val="00B13BC8"/>
    <w:rsid w:val="00B24662"/>
    <w:rsid w:val="00B24923"/>
    <w:rsid w:val="00B32E8C"/>
    <w:rsid w:val="00B3569C"/>
    <w:rsid w:val="00B43676"/>
    <w:rsid w:val="00B5602D"/>
    <w:rsid w:val="00B60125"/>
    <w:rsid w:val="00B6656B"/>
    <w:rsid w:val="00B71625"/>
    <w:rsid w:val="00B75C54"/>
    <w:rsid w:val="00B8710E"/>
    <w:rsid w:val="00B92A93"/>
    <w:rsid w:val="00B94475"/>
    <w:rsid w:val="00BA17A8"/>
    <w:rsid w:val="00BA3C33"/>
    <w:rsid w:val="00BB0878"/>
    <w:rsid w:val="00BB0D0E"/>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6AD"/>
    <w:rsid w:val="00EA1115"/>
    <w:rsid w:val="00EA39EB"/>
    <w:rsid w:val="00EA58CE"/>
    <w:rsid w:val="00EB22C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66416"/>
  <w14:defaultImageDpi w14:val="300"/>
  <w15:docId w15:val="{7DEECD64-3DB6-4E44-9FEF-D0A6E730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76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76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76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976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Heading 2 Char Char Char Char,T,t,Ta"/>
    <w:basedOn w:val="Normal"/>
    <w:next w:val="Normal"/>
    <w:link w:val="Heading4Char"/>
    <w:uiPriority w:val="9"/>
    <w:unhideWhenUsed/>
    <w:qFormat/>
    <w:rsid w:val="00E976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76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76AD"/>
  </w:style>
  <w:style w:type="character" w:customStyle="1" w:styleId="Heading1Char">
    <w:name w:val="Heading 1 Char"/>
    <w:aliases w:val="Pocket Char"/>
    <w:basedOn w:val="DefaultParagraphFont"/>
    <w:link w:val="Heading1"/>
    <w:uiPriority w:val="9"/>
    <w:rsid w:val="00E976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76A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976A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E976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76A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E976A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E976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76AD"/>
    <w:rPr>
      <w:color w:val="auto"/>
      <w:u w:val="none"/>
    </w:rPr>
  </w:style>
  <w:style w:type="character" w:styleId="Hyperlink">
    <w:name w:val="Hyperlink"/>
    <w:basedOn w:val="DefaultParagraphFont"/>
    <w:uiPriority w:val="99"/>
    <w:unhideWhenUsed/>
    <w:rsid w:val="00E976AD"/>
    <w:rPr>
      <w:color w:val="auto"/>
      <w:u w:val="none"/>
    </w:rPr>
  </w:style>
  <w:style w:type="paragraph" w:styleId="DocumentMap">
    <w:name w:val="Document Map"/>
    <w:basedOn w:val="Normal"/>
    <w:link w:val="DocumentMapChar"/>
    <w:uiPriority w:val="99"/>
    <w:semiHidden/>
    <w:unhideWhenUsed/>
    <w:rsid w:val="00E976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76AD"/>
    <w:rPr>
      <w:rFonts w:ascii="Lucida Grande" w:hAnsi="Lucida Grande" w:cs="Lucida Grande"/>
    </w:rPr>
  </w:style>
  <w:style w:type="paragraph" w:styleId="NormalWeb">
    <w:name w:val="Normal (Web)"/>
    <w:basedOn w:val="Normal"/>
    <w:uiPriority w:val="99"/>
    <w:unhideWhenUsed/>
    <w:rsid w:val="009C43D4"/>
    <w:pPr>
      <w:spacing w:before="100" w:beforeAutospacing="1" w:after="100" w:afterAutospacing="1"/>
    </w:pPr>
  </w:style>
  <w:style w:type="paragraph" w:customStyle="1" w:styleId="textbold">
    <w:name w:val="text bold"/>
    <w:basedOn w:val="Normal"/>
    <w:link w:val="Emphasis"/>
    <w:uiPriority w:val="20"/>
    <w:qFormat/>
    <w:rsid w:val="009C43D4"/>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news-room/articles-detail/establishment-of-a-covid-19-mrna-vaccine-technology-transfer-hub-to-scale-up-global-manufactur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medethics/early/2021/07/06/medethics-2021-107555.full.pdf" TargetMode="External"/><Relationship Id="rId17" Type="http://schemas.openxmlformats.org/officeDocument/2006/relationships/hyperlink" Target="http://www.existential-risk.org/concept.pdf" TargetMode="External"/><Relationship Id="rId2" Type="http://schemas.openxmlformats.org/officeDocument/2006/relationships/customXml" Target="../customXml/item2.xml"/><Relationship Id="rId16" Type="http://schemas.openxmlformats.org/officeDocument/2006/relationships/hyperlink" Target="https://www.vox.com/future-perfect/22397914/vaccine-mrna-adenovirus-manufacturing-process-invest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48969717316431?via%3Dihub)//CHS" TargetMode="External"/><Relationship Id="rId5" Type="http://schemas.openxmlformats.org/officeDocument/2006/relationships/numbering" Target="numbering.xml"/><Relationship Id="rId15" Type="http://schemas.openxmlformats.org/officeDocument/2006/relationships/hyperlink" Target="https://www.nytimes.com/2021/05/17/opinion/europe-vaccines-commission.html?smid=tw-share" TargetMode="External"/><Relationship Id="rId10" Type="http://schemas.openxmlformats.org/officeDocument/2006/relationships/hyperlink" Target="https://www.foreignaffairs.com/articles/china/2018-10-15/beijings-nuclear-option%5d//recu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7068</Words>
  <Characters>40294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17</cp:revision>
  <dcterms:created xsi:type="dcterms:W3CDTF">2021-09-03T02:50:00Z</dcterms:created>
  <dcterms:modified xsi:type="dcterms:W3CDTF">2021-09-12T22:27:00Z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