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9A41" w14:textId="535F8613"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proofErr w:type="spellStart"/>
      <w:r>
        <w:rPr>
          <w:rFonts w:cs="Calibri"/>
          <w:b/>
          <w:bCs/>
          <w:color w:val="000000"/>
          <w:szCs w:val="22"/>
        </w:rPr>
        <w:t>DebateDrills</w:t>
      </w:r>
      <w:proofErr w:type="spellEnd"/>
      <w:r>
        <w:rPr>
          <w:rFonts w:cs="Calibri"/>
          <w:b/>
          <w:bCs/>
          <w:color w:val="000000"/>
          <w:szCs w:val="22"/>
        </w:rPr>
        <w:t>.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 xml:space="preserve">making vaccines more affordable to </w:t>
      </w:r>
      <w:proofErr w:type="gramStart"/>
      <w:r w:rsidRPr="003E56AA">
        <w:rPr>
          <w:rFonts w:cs="Calibri"/>
          <w:color w:val="000000"/>
          <w:szCs w:val="22"/>
          <w:highlight w:val="green"/>
          <w:u w:val="single"/>
        </w:rPr>
        <w:t>L</w:t>
      </w:r>
      <w:r>
        <w:rPr>
          <w:rFonts w:cs="Calibri"/>
          <w:color w:val="000000"/>
          <w:szCs w:val="22"/>
          <w:highlight w:val="green"/>
          <w:u w:val="single"/>
        </w:rPr>
        <w:t>[</w:t>
      </w:r>
      <w:proofErr w:type="gramEnd"/>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w:t>
      </w:r>
      <w:proofErr w:type="spellStart"/>
      <w:r>
        <w:rPr>
          <w:rFonts w:cs="Calibri"/>
          <w:color w:val="000000"/>
          <w:szCs w:val="22"/>
          <w:highlight w:val="green"/>
          <w:u w:val="single"/>
        </w:rPr>
        <w:t>iddle</w:t>
      </w:r>
      <w:proofErr w:type="spellEnd"/>
      <w:r>
        <w:rPr>
          <w:rFonts w:cs="Calibri"/>
          <w:color w:val="000000"/>
          <w:szCs w:val="22"/>
          <w:highlight w:val="green"/>
          <w:u w:val="single"/>
        </w:rPr>
        <w:t xml:space="preserve">] </w:t>
      </w:r>
      <w:r w:rsidRPr="003E56AA">
        <w:rPr>
          <w:rFonts w:cs="Calibri"/>
          <w:color w:val="000000"/>
          <w:szCs w:val="22"/>
          <w:highlight w:val="green"/>
          <w:u w:val="single"/>
        </w:rPr>
        <w:t>I</w:t>
      </w:r>
      <w:r>
        <w:rPr>
          <w:rFonts w:cs="Calibri"/>
          <w:color w:val="000000"/>
          <w:szCs w:val="22"/>
          <w:highlight w:val="green"/>
          <w:u w:val="single"/>
        </w:rPr>
        <w:t>[</w:t>
      </w:r>
      <w:proofErr w:type="spellStart"/>
      <w:r>
        <w:rPr>
          <w:rFonts w:cs="Calibri"/>
          <w:color w:val="000000"/>
          <w:szCs w:val="22"/>
          <w:highlight w:val="green"/>
          <w:u w:val="single"/>
        </w:rPr>
        <w:t>ncome</w:t>
      </w:r>
      <w:proofErr w:type="spellEnd"/>
      <w:r>
        <w:rPr>
          <w:rFonts w:cs="Calibri"/>
          <w:color w:val="000000"/>
          <w:szCs w:val="22"/>
          <w:highlight w:val="green"/>
          <w:u w:val="single"/>
        </w:rPr>
        <w:t xml:space="preserve">] </w:t>
      </w:r>
      <w:r w:rsidRPr="003E56AA">
        <w:rPr>
          <w:rFonts w:cs="Calibri"/>
          <w:color w:val="000000"/>
          <w:szCs w:val="22"/>
          <w:highlight w:val="green"/>
          <w:u w:val="single"/>
        </w:rPr>
        <w:t>C</w:t>
      </w:r>
      <w:r>
        <w:rPr>
          <w:rFonts w:cs="Calibri"/>
          <w:color w:val="000000"/>
          <w:szCs w:val="22"/>
          <w:highlight w:val="green"/>
          <w:u w:val="single"/>
        </w:rPr>
        <w:t>[</w:t>
      </w:r>
      <w:proofErr w:type="spellStart"/>
      <w:r>
        <w:rPr>
          <w:rFonts w:cs="Calibri"/>
          <w:color w:val="000000"/>
          <w:szCs w:val="22"/>
          <w:highlight w:val="green"/>
          <w:u w:val="single"/>
        </w:rPr>
        <w:t>ountrie</w:t>
      </w:r>
      <w:proofErr w:type="spellEnd"/>
      <w:r>
        <w:rPr>
          <w:rFonts w:cs="Calibri"/>
          <w:color w:val="000000"/>
          <w:szCs w:val="22"/>
          <w:highlight w:val="green"/>
          <w:u w:val="single"/>
        </w:rPr>
        <w:t>]</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 xml:space="preserve">It would </w:t>
      </w:r>
      <w:proofErr w:type="spellStart"/>
      <w:r>
        <w:rPr>
          <w:rFonts w:cs="Calibri"/>
          <w:color w:val="000000"/>
          <w:szCs w:val="22"/>
          <w:u w:val="single"/>
        </w:rPr>
        <w:t>stabilise</w:t>
      </w:r>
      <w:proofErr w:type="spellEnd"/>
      <w:r>
        <w:rPr>
          <w:rFonts w:cs="Calibri"/>
          <w:color w:val="000000"/>
          <w:szCs w:val="22"/>
          <w:u w:val="single"/>
        </w:rPr>
        <w:t xml:space="preserve"> supply, </w:t>
      </w:r>
      <w:proofErr w:type="spellStart"/>
      <w:r>
        <w:rPr>
          <w:rFonts w:cs="Calibri"/>
          <w:color w:val="000000"/>
          <w:szCs w:val="22"/>
          <w:u w:val="single"/>
        </w:rPr>
        <w:t>minimising</w:t>
      </w:r>
      <w:proofErr w:type="spellEnd"/>
      <w:r>
        <w:rPr>
          <w:rFonts w:cs="Calibri"/>
          <w:color w:val="000000"/>
          <w:szCs w:val="22"/>
          <w:u w:val="single"/>
        </w:rPr>
        <w:t xml:space="preserve">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w:t>
      </w:r>
      <w:proofErr w:type="spellStart"/>
      <w:r>
        <w:rPr>
          <w:rFonts w:cs="Calibri"/>
          <w:color w:val="000000"/>
          <w:szCs w:val="22"/>
        </w:rPr>
        <w:t>Nkengasong</w:t>
      </w:r>
      <w:proofErr w:type="spellEnd"/>
      <w:r>
        <w:rPr>
          <w:rFonts w:cs="Calibri"/>
          <w:color w:val="000000"/>
          <w:szCs w:val="22"/>
        </w:rPr>
        <w:t xml:space="preserve">, Director of the African </w:t>
      </w:r>
      <w:proofErr w:type="spellStart"/>
      <w:r>
        <w:rPr>
          <w:rFonts w:cs="Calibri"/>
          <w:color w:val="000000"/>
          <w:szCs w:val="22"/>
        </w:rPr>
        <w:t>Centres</w:t>
      </w:r>
      <w:proofErr w:type="spellEnd"/>
      <w:r>
        <w:rPr>
          <w:rFonts w:cs="Calibri"/>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94738AE" w14:textId="77777777" w:rsidR="009C43D4" w:rsidRPr="00397AB4" w:rsidRDefault="009C43D4" w:rsidP="009C43D4">
      <w:pPr>
        <w:spacing w:after="0" w:line="240" w:lineRule="auto"/>
      </w:pPr>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 xml:space="preserve">McKinsey predicts 18 million </w:t>
      </w:r>
      <w:proofErr w:type="gramStart"/>
      <w:r w:rsidRPr="00864142">
        <w:rPr>
          <w:rStyle w:val="Emphasis"/>
          <w:highlight w:val="green"/>
        </w:rPr>
        <w:t>formal</w:t>
      </w:r>
      <w:proofErr w:type="gramEnd"/>
      <w:r w:rsidRPr="00864142">
        <w:rPr>
          <w:rStyle w:val="Emphasis"/>
          <w:highlight w:val="green"/>
        </w:rPr>
        <w:t xml:space="preserve">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 xml:space="preserve">US and Chinese strategic interests will dictate </w:t>
      </w:r>
      <w:r w:rsidRPr="009D5485">
        <w:rPr>
          <w:rStyle w:val="Emphasis"/>
        </w:rPr>
        <w:t>an intrusive foreign policy to be</w:t>
      </w:r>
      <w:r w:rsidRPr="00DD50C5">
        <w:rPr>
          <w:rStyle w:val="Emphasis"/>
        </w:rPr>
        <w:t xml:space="preserve"> both prudent and vital</w:t>
      </w:r>
      <w:r w:rsidRPr="00DD50C5">
        <w:rPr>
          <w:rFonts w:ascii="Times New Roman" w:eastAsia="Times New Roman" w:hAnsi="Times New Roman" w:cs="Times New Roman"/>
          <w:sz w:val="16"/>
        </w:rPr>
        <w:t xml:space="preserve">. </w:t>
      </w:r>
      <w:r w:rsidRPr="009D5485">
        <w:rPr>
          <w:rStyle w:val="Emphasis"/>
          <w:highlight w:val="green"/>
        </w:rPr>
        <w:t>US-Sino proxy conflicts</w:t>
      </w:r>
      <w:r w:rsidRPr="009D5485">
        <w:rPr>
          <w:rStyle w:val="Emphasis"/>
        </w:rPr>
        <w:t xml:space="preserve"> over control of African resources will likely become necessary if these great powers are to sustain their national security postures, especially in terms of strategic defense.</w:t>
      </w:r>
      <w:r w:rsidRPr="00DD50C5">
        <w:rPr>
          <w:rFonts w:ascii="Times New Roman" w:eastAsia="Times New Roman" w:hAnsi="Times New Roman" w:cs="Times New Roman"/>
          <w:sz w:val="16"/>
        </w:rPr>
        <w:t>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1F6F9A2" w14:textId="77777777" w:rsidR="009C43D4" w:rsidRDefault="009C43D4" w:rsidP="009C43D4">
      <w:pPr>
        <w:rPr>
          <w:rFonts w:eastAsia="Calibri"/>
        </w:rPr>
      </w:pPr>
    </w:p>
    <w:p w14:paraId="1AD383C9" w14:textId="77777777" w:rsidR="009C43D4" w:rsidRDefault="009C43D4" w:rsidP="009C43D4">
      <w:pPr>
        <w:pStyle w:val="Heading4"/>
        <w:rPr>
          <w:rFonts w:eastAsia="Calibri" w:cs="Calibri"/>
        </w:rPr>
      </w:pPr>
      <w:r>
        <w:rPr>
          <w:rFonts w:eastAsia="Calibri" w:cs="Calibri"/>
        </w:rPr>
        <w:t>Extinction – nuclear winter, crude oil amplifies, smoke covers the world</w:t>
      </w:r>
    </w:p>
    <w:p w14:paraId="3F7377E2" w14:textId="77777777" w:rsidR="009C43D4" w:rsidRDefault="009C43D4" w:rsidP="009C43D4">
      <w:pPr>
        <w:rPr>
          <w:rFonts w:eastAsia="Calibri"/>
        </w:rPr>
      </w:pPr>
      <w:r>
        <w:rPr>
          <w:rFonts w:eastAsia="Calibri"/>
          <w:b/>
          <w:szCs w:val="26"/>
          <w:u w:val="single"/>
        </w:rPr>
        <w:t xml:space="preserve">Snyder and </w:t>
      </w:r>
      <w:proofErr w:type="spellStart"/>
      <w:r>
        <w:rPr>
          <w:rFonts w:eastAsia="Calibri"/>
          <w:b/>
          <w:szCs w:val="26"/>
          <w:u w:val="single"/>
        </w:rPr>
        <w:t>Ruyle</w:t>
      </w:r>
      <w:proofErr w:type="spellEnd"/>
      <w:r>
        <w:rPr>
          <w:rFonts w:eastAsia="Calibri"/>
          <w:b/>
          <w:szCs w:val="26"/>
          <w:u w:val="single"/>
        </w:rPr>
        <w:t xml:space="preserve"> 17 </w:t>
      </w:r>
      <w:r>
        <w:rPr>
          <w:rFonts w:eastAsia="Calibri"/>
        </w:rPr>
        <w:t xml:space="preserve">(Brian </w:t>
      </w:r>
      <w:proofErr w:type="spellStart"/>
      <w:proofErr w:type="gramStart"/>
      <w:r>
        <w:rPr>
          <w:rFonts w:eastAsia="Calibri"/>
        </w:rPr>
        <w:t>F.Snyder</w:t>
      </w:r>
      <w:proofErr w:type="spellEnd"/>
      <w:proofErr w:type="gramEnd"/>
      <w:r>
        <w:rPr>
          <w:rFonts w:eastAsia="Calibri"/>
        </w:rPr>
        <w:t xml:space="preserve"> and Leslie E. </w:t>
      </w:r>
      <w:proofErr w:type="spellStart"/>
      <w:r>
        <w:rPr>
          <w:rFonts w:eastAsia="Calibri"/>
        </w:rPr>
        <w:t>Ruyle</w:t>
      </w:r>
      <w:proofErr w:type="spellEnd"/>
      <w:r>
        <w:rPr>
          <w:rFonts w:eastAsia="Calibri"/>
        </w:rPr>
        <w:t>, 12-15-2017, [Brian F. Snyder. Department of Environmental Science, Louisiana State University, United States. Leslie E. </w:t>
      </w:r>
      <w:proofErr w:type="spellStart"/>
      <w:r>
        <w:rPr>
          <w:rFonts w:eastAsia="Calibri"/>
        </w:rPr>
        <w:t>Ruyle</w:t>
      </w:r>
      <w:proofErr w:type="spellEnd"/>
      <w:r>
        <w:rPr>
          <w:rFonts w:eastAsia="Calibri"/>
        </w:rPr>
        <w:t xml:space="preserv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4BCAE5FA" w14:textId="77777777" w:rsidR="009C43D4" w:rsidRDefault="009C43D4" w:rsidP="009C43D4">
      <w:pPr>
        <w:rPr>
          <w:rFonts w:eastAsia="Calibri"/>
          <w:sz w:val="16"/>
          <w:szCs w:val="16"/>
        </w:rPr>
      </w:pPr>
      <w:r>
        <w:rPr>
          <w:rFonts w:eastAsia="Calibri"/>
          <w:sz w:val="16"/>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Pr>
          <w:rFonts w:eastAsia="Calibri"/>
          <w:sz w:val="16"/>
          <w:szCs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Pr>
          <w:rFonts w:eastAsia="Calibri"/>
          <w:b/>
          <w:szCs w:val="26"/>
          <w:highlight w:val="green"/>
          <w:u w:val="single"/>
        </w:rPr>
        <w:t>The combined arsenals of the U.S. and Russia</w:t>
      </w:r>
      <w:r>
        <w:rPr>
          <w:rFonts w:eastAsia="Calibri"/>
          <w:b/>
          <w:szCs w:val="26"/>
          <w:u w:val="single"/>
        </w:rPr>
        <w:t xml:space="preserve"> likely </w:t>
      </w:r>
      <w:r>
        <w:rPr>
          <w:rFonts w:eastAsia="Calibri"/>
          <w:b/>
          <w:szCs w:val="26"/>
          <w:highlight w:val="green"/>
          <w:u w:val="single"/>
        </w:rPr>
        <w:t>have</w:t>
      </w:r>
      <w:r>
        <w:rPr>
          <w:rFonts w:eastAsia="Calibri"/>
          <w:b/>
          <w:szCs w:val="26"/>
          <w:u w:val="single"/>
        </w:rPr>
        <w:t xml:space="preserve"> a yield of </w:t>
      </w:r>
      <w:r>
        <w:rPr>
          <w:rFonts w:eastAsia="Calibri"/>
          <w:b/>
          <w:szCs w:val="26"/>
          <w:highlight w:val="green"/>
          <w:u w:val="single"/>
        </w:rPr>
        <w:t>at least 2–3 billion tons</w:t>
      </w:r>
      <w:r>
        <w:rPr>
          <w:rFonts w:eastAsia="Calibri"/>
          <w:b/>
          <w:szCs w:val="26"/>
          <w:u w:val="single"/>
        </w:rPr>
        <w:t xml:space="preserve"> </w:t>
      </w:r>
      <w:r>
        <w:rPr>
          <w:rFonts w:eastAsia="Calibri"/>
          <w:sz w:val="16"/>
          <w:szCs w:val="16"/>
        </w:rPr>
        <w:t>of TNT equivalent (Kristensen and Norris, 2017</w:t>
      </w:r>
      <w:proofErr w:type="gramStart"/>
      <w:r>
        <w:rPr>
          <w:rFonts w:eastAsia="Calibri"/>
          <w:sz w:val="16"/>
          <w:szCs w:val="16"/>
        </w:rPr>
        <w:t>b,c</w:t>
      </w:r>
      <w:proofErr w:type="gramEnd"/>
      <w:r>
        <w:rPr>
          <w:rFonts w:eastAsia="Calibri"/>
          <w:sz w:val="16"/>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Pr>
          <w:rFonts w:eastAsia="Calibri"/>
          <w:sz w:val="16"/>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Pr>
          <w:rFonts w:eastAsia="Calibri"/>
          <w:sz w:val="16"/>
          <w:szCs w:val="16"/>
        </w:rPr>
        <w:t>policy-makers</w:t>
      </w:r>
      <w:proofErr w:type="gramEnd"/>
      <w:r>
        <w:rPr>
          <w:rFonts w:eastAsia="Calibri"/>
          <w:sz w:val="16"/>
          <w:szCs w:val="16"/>
        </w:rPr>
        <w:t xml:space="preserve"> considered the threat of nuclear winter to be either disproved or exaggerated (Martin, 1988). Toon et al. (2007) and </w:t>
      </w:r>
      <w:proofErr w:type="spellStart"/>
      <w:r>
        <w:rPr>
          <w:rFonts w:eastAsia="Calibri"/>
          <w:sz w:val="16"/>
          <w:szCs w:val="16"/>
        </w:rPr>
        <w:t>Robock</w:t>
      </w:r>
      <w:proofErr w:type="spellEnd"/>
      <w:r>
        <w:rPr>
          <w:rFonts w:eastAsia="Calibri"/>
          <w:sz w:val="16"/>
          <w:szCs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Pr>
          <w:rFonts w:eastAsia="Calibri"/>
          <w:sz w:val="16"/>
          <w:szCs w:val="16"/>
        </w:rPr>
        <w:t>Tg</w:t>
      </w:r>
      <w:proofErr w:type="spellEnd"/>
      <w:r>
        <w:rPr>
          <w:rFonts w:eastAsia="Calibri"/>
          <w:sz w:val="16"/>
          <w:szCs w:val="16"/>
        </w:rPr>
        <w:t xml:space="preserve">. Using a more conservative estimate of 150 </w:t>
      </w:r>
      <w:proofErr w:type="spellStart"/>
      <w:r>
        <w:rPr>
          <w:rFonts w:eastAsia="Calibri"/>
          <w:sz w:val="16"/>
          <w:szCs w:val="16"/>
        </w:rPr>
        <w:t>Tg</w:t>
      </w:r>
      <w:proofErr w:type="spellEnd"/>
      <w:r>
        <w:rPr>
          <w:rFonts w:eastAsia="Calibri"/>
          <w:sz w:val="16"/>
          <w:szCs w:val="16"/>
        </w:rPr>
        <w:t xml:space="preserve"> of soot, Toon et al. estimated that this emission would be sufficient to reduce global temperatures by about 8 °C and energy flux by 150 W/m</w:t>
      </w:r>
      <w:proofErr w:type="gramStart"/>
      <w:r>
        <w:rPr>
          <w:rFonts w:eastAsia="Calibri"/>
          <w:sz w:val="16"/>
          <w:szCs w:val="16"/>
        </w:rPr>
        <w:t>2 ;</w:t>
      </w:r>
      <w:proofErr w:type="gramEnd"/>
      <w:r>
        <w:rPr>
          <w:rFonts w:eastAsia="Calibri"/>
          <w:sz w:val="16"/>
          <w:szCs w:val="16"/>
        </w:rPr>
        <w:t xml:space="preserve"> for comparison, the cumulative greenhouse gas emissions to the atmosphere since the industrial revolution have increased energy flux by 3 W/m2 (Butler and </w:t>
      </w:r>
      <w:proofErr w:type="spellStart"/>
      <w:r>
        <w:rPr>
          <w:rFonts w:eastAsia="Calibri"/>
          <w:sz w:val="16"/>
          <w:szCs w:val="16"/>
        </w:rPr>
        <w:t>Montzka</w:t>
      </w:r>
      <w:proofErr w:type="spellEnd"/>
      <w:r>
        <w:rPr>
          <w:rFonts w:eastAsia="Calibri"/>
          <w:sz w:val="16"/>
          <w:szCs w:val="16"/>
        </w:rPr>
        <w:t xml:space="preserve">, 2017). </w:t>
      </w:r>
      <w:proofErr w:type="spellStart"/>
      <w:r>
        <w:rPr>
          <w:rFonts w:eastAsia="Calibri"/>
          <w:sz w:val="16"/>
          <w:szCs w:val="16"/>
        </w:rPr>
        <w:t>Robock</w:t>
      </w:r>
      <w:proofErr w:type="spellEnd"/>
      <w:r>
        <w:rPr>
          <w:rFonts w:eastAsia="Calibri"/>
          <w:sz w:val="16"/>
          <w:szCs w:val="16"/>
        </w:rPr>
        <w:t xml:space="preserve"> et al. (2007) modeled a similar 150 </w:t>
      </w:r>
      <w:proofErr w:type="spellStart"/>
      <w:r>
        <w:rPr>
          <w:rFonts w:eastAsia="Calibri"/>
          <w:sz w:val="16"/>
          <w:szCs w:val="16"/>
        </w:rPr>
        <w:t>Tg</w:t>
      </w:r>
      <w:proofErr w:type="spellEnd"/>
      <w:r>
        <w:rPr>
          <w:rFonts w:eastAsia="Calibri"/>
          <w:sz w:val="16"/>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Pr>
          <w:rFonts w:eastAsia="Calibri"/>
          <w:sz w:val="16"/>
          <w:szCs w:val="16"/>
        </w:rPr>
        <w:t xml:space="preserve">. This would preclude most food production over most of the world for several years. Mills et al. (2014) conducted a detailed analysis of the effects of a small (1.5 million ton) regional exchange lofting just 5 </w:t>
      </w:r>
      <w:proofErr w:type="spellStart"/>
      <w:r>
        <w:rPr>
          <w:rFonts w:eastAsia="Calibri"/>
          <w:sz w:val="16"/>
          <w:szCs w:val="16"/>
        </w:rPr>
        <w:t>Tg</w:t>
      </w:r>
      <w:proofErr w:type="spellEnd"/>
      <w:r>
        <w:rPr>
          <w:rFonts w:eastAsia="Calibri"/>
          <w:sz w:val="16"/>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Pr>
          <w:rFonts w:eastAsia="Calibri"/>
          <w:sz w:val="16"/>
          <w:szCs w:val="16"/>
        </w:rPr>
        <w:t>billion ton</w:t>
      </w:r>
      <w:proofErr w:type="gramEnd"/>
      <w:r>
        <w:rPr>
          <w:rFonts w:eastAsia="Calibri"/>
          <w:sz w:val="16"/>
          <w:szCs w:val="16"/>
        </w:rPr>
        <w:t xml:space="preserve"> nuclear exchange using modern atmospheric models. If, as Toon et al. and </w:t>
      </w:r>
      <w:proofErr w:type="spellStart"/>
      <w:r>
        <w:rPr>
          <w:rFonts w:eastAsia="Calibri"/>
          <w:sz w:val="16"/>
          <w:szCs w:val="16"/>
        </w:rPr>
        <w:t>Robock</w:t>
      </w:r>
      <w:proofErr w:type="spellEnd"/>
      <w:r>
        <w:rPr>
          <w:rFonts w:eastAsia="Calibri"/>
          <w:sz w:val="16"/>
          <w:szCs w:val="16"/>
        </w:rPr>
        <w:t xml:space="preserve"> et al. suggest, a </w:t>
      </w:r>
      <w:proofErr w:type="gramStart"/>
      <w:r>
        <w:rPr>
          <w:rFonts w:eastAsia="Calibri"/>
          <w:sz w:val="16"/>
          <w:szCs w:val="16"/>
        </w:rPr>
        <w:t>440 million ton</w:t>
      </w:r>
      <w:proofErr w:type="gramEnd"/>
      <w:r>
        <w:rPr>
          <w:rFonts w:eastAsia="Calibri"/>
          <w:sz w:val="16"/>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Pr>
          <w:rFonts w:eastAsia="Calibri"/>
          <w:sz w:val="16"/>
          <w:szCs w:val="16"/>
        </w:rPr>
        <w:t xml:space="preserve"> However, as populations and population centers grow, the effects of nuclear wars on the biosphere will also grow. The consequences of nuclear winter increase as the amount of fuel (buildings, cars, biomass, </w:t>
      </w:r>
      <w:proofErr w:type="gramStart"/>
      <w:r>
        <w:rPr>
          <w:rFonts w:eastAsia="Calibri"/>
          <w:sz w:val="16"/>
          <w:szCs w:val="16"/>
        </w:rPr>
        <w:t>liquid</w:t>
      </w:r>
      <w:proofErr w:type="gramEnd"/>
      <w:r>
        <w:rPr>
          <w:rFonts w:eastAsia="Calibri"/>
          <w:sz w:val="16"/>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Pr>
          <w:rFonts w:eastAsia="Calibri"/>
          <w:sz w:val="16"/>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Pr>
          <w:rFonts w:eastAsia="Calibri"/>
          <w:sz w:val="16"/>
          <w:szCs w:val="16"/>
        </w:rPr>
        <w:t xml:space="preserve">. For example, if ignited and burned completely, the U.S. Strategic Petroleum Reserve (SPR) alone contains about 14.5 </w:t>
      </w:r>
      <w:proofErr w:type="spellStart"/>
      <w:r>
        <w:rPr>
          <w:rFonts w:eastAsia="Calibri"/>
          <w:sz w:val="16"/>
          <w:szCs w:val="16"/>
        </w:rPr>
        <w:t>Tg</w:t>
      </w:r>
      <w:proofErr w:type="spellEnd"/>
      <w:r>
        <w:rPr>
          <w:rFonts w:eastAsia="Calibri"/>
          <w:sz w:val="16"/>
          <w:szCs w:val="16"/>
        </w:rPr>
        <w:t xml:space="preserve"> of soot emissions.3 Including all crude held in U.S. commercial facilities, the potential soot emissions increase to 24 </w:t>
      </w:r>
      <w:proofErr w:type="spellStart"/>
      <w:r>
        <w:rPr>
          <w:rFonts w:eastAsia="Calibri"/>
          <w:sz w:val="16"/>
          <w:szCs w:val="16"/>
        </w:rPr>
        <w:t>Tg</w:t>
      </w:r>
      <w:proofErr w:type="spellEnd"/>
      <w:r>
        <w:rPr>
          <w:rFonts w:eastAsia="Calibri"/>
          <w:sz w:val="16"/>
          <w:szCs w:val="16"/>
        </w:rPr>
        <w:t xml:space="preserve">.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Pr>
          <w:rFonts w:eastAsia="Calibri"/>
          <w:sz w:val="16"/>
          <w:szCs w:val="16"/>
          <w:highlight w:val="green"/>
        </w:rPr>
        <w:t>%</w:t>
      </w:r>
      <w:r>
        <w:rPr>
          <w:rFonts w:eastAsia="Calibri"/>
          <w:sz w:val="16"/>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Pr>
          <w:rFonts w:eastAsia="Calibri"/>
          <w:sz w:val="16"/>
          <w:szCs w:val="16"/>
          <w:highlight w:val="green"/>
        </w:rPr>
        <w:t>r</w:t>
      </w:r>
      <w:r>
        <w:rPr>
          <w:rFonts w:eastAsia="Calibri"/>
          <w:sz w:val="16"/>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Pr>
          <w:rFonts w:eastAsia="Calibri"/>
          <w:sz w:val="16"/>
          <w:szCs w:val="16"/>
        </w:rPr>
        <w:t>Crutzen</w:t>
      </w:r>
      <w:proofErr w:type="spellEnd"/>
      <w:r>
        <w:rPr>
          <w:rFonts w:eastAsia="Calibri"/>
          <w:sz w:val="16"/>
          <w:szCs w:val="16"/>
        </w:rPr>
        <w:t xml:space="preserve">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w:t>
      </w:r>
      <w:proofErr w:type="gramStart"/>
      <w:r>
        <w:rPr>
          <w:rFonts w:eastAsia="Calibri"/>
          <w:b/>
          <w:szCs w:val="26"/>
          <w:u w:val="single"/>
        </w:rPr>
        <w:t>3 .</w:t>
      </w:r>
      <w:proofErr w:type="gramEnd"/>
      <w:r>
        <w:rPr>
          <w:rFonts w:eastAsia="Calibri"/>
          <w:sz w:val="16"/>
          <w:szCs w:val="16"/>
        </w:rPr>
        <w:t xml:space="preserve"> While initially this smoke would be composed of very small particles (b0.1 </w:t>
      </w:r>
      <w:proofErr w:type="spellStart"/>
      <w:r>
        <w:rPr>
          <w:rFonts w:eastAsia="Calibri"/>
          <w:sz w:val="16"/>
          <w:szCs w:val="16"/>
        </w:rPr>
        <w:t>μm</w:t>
      </w:r>
      <w:proofErr w:type="spellEnd"/>
      <w:r>
        <w:rPr>
          <w:rFonts w:eastAsia="Calibri"/>
          <w:sz w:val="16"/>
          <w:szCs w:val="16"/>
        </w:rPr>
        <w:t xml:space="preserve">), the particles would rapidly coalesce into the 0.1 to 3 </w:t>
      </w:r>
      <w:proofErr w:type="spellStart"/>
      <w:r>
        <w:rPr>
          <w:rFonts w:eastAsia="Calibri"/>
          <w:sz w:val="16"/>
          <w:szCs w:val="16"/>
        </w:rPr>
        <w:t>μm</w:t>
      </w:r>
      <w:proofErr w:type="spellEnd"/>
      <w:r>
        <w:rPr>
          <w:rFonts w:eastAsia="Calibri"/>
          <w:sz w:val="16"/>
          <w:szCs w:val="16"/>
        </w:rPr>
        <w:t xml:space="preserve"> range, roughly consistent with the </w:t>
      </w:r>
      <w:proofErr w:type="spellStart"/>
      <w:r>
        <w:rPr>
          <w:rFonts w:eastAsia="Calibri"/>
          <w:sz w:val="16"/>
          <w:szCs w:val="16"/>
        </w:rPr>
        <w:t>wellstudied</w:t>
      </w:r>
      <w:proofErr w:type="spellEnd"/>
      <w:r>
        <w:rPr>
          <w:rFonts w:eastAsia="Calibri"/>
          <w:sz w:val="16"/>
          <w:szCs w:val="16"/>
        </w:rPr>
        <w:t xml:space="preserve"> PM2.5. For comparison, the EPA's National Ambient Air Quality standard for PM2.5 is 0.012 mg/m3 and as of 2017, the highest PM2.5 concentrations in Asia are typically around 0.3 to 1 mg/m</w:t>
      </w:r>
      <w:proofErr w:type="gramStart"/>
      <w:r>
        <w:rPr>
          <w:rFonts w:eastAsia="Calibri"/>
          <w:sz w:val="16"/>
          <w:szCs w:val="16"/>
        </w:rPr>
        <w:t>3 .</w:t>
      </w:r>
      <w:proofErr w:type="gramEnd"/>
      <w:r>
        <w:rPr>
          <w:rFonts w:eastAsia="Calibri"/>
          <w:sz w:val="16"/>
          <w:szCs w:val="16"/>
        </w:rPr>
        <w:t xml:space="preserve"> </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proofErr w:type="spellStart"/>
      <w:r>
        <w:rPr>
          <w:rFonts w:cs="Calibri"/>
          <w:b/>
          <w:bCs/>
          <w:color w:val="000000"/>
          <w:szCs w:val="22"/>
        </w:rPr>
        <w:t>DebateDrills</w:t>
      </w:r>
      <w:proofErr w:type="spellEnd"/>
      <w:r>
        <w:rPr>
          <w:rFonts w:cs="Calibri"/>
          <w:b/>
          <w:bCs/>
          <w:color w:val="000000"/>
          <w:szCs w:val="22"/>
        </w:rPr>
        <w:t>.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24C62407" w14:textId="77777777" w:rsidR="009C43D4" w:rsidRDefault="009C43D4" w:rsidP="009C43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w:t>
      </w:r>
      <w:proofErr w:type="spellStart"/>
      <w:r>
        <w:rPr>
          <w:rFonts w:cs="Calibri"/>
          <w:color w:val="000000"/>
          <w:szCs w:val="22"/>
        </w:rPr>
        <w:t>Niskanen</w:t>
      </w:r>
      <w:proofErr w:type="spellEnd"/>
      <w:r>
        <w:rPr>
          <w:rFonts w:cs="Calibri"/>
          <w:color w:val="000000"/>
          <w:szCs w:val="22"/>
        </w:rPr>
        <w:t xml:space="preserve"> Center; Writes for Brookings, “Why Intellectual Property and Pandemics Don’t Mix,” Brookings, June 3, 2021, </w:t>
      </w:r>
      <w:hyperlink r:id="rId14"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proofErr w:type="spellStart"/>
      <w:r>
        <w:rPr>
          <w:rFonts w:cs="Calibri"/>
          <w:b/>
          <w:bCs/>
          <w:color w:val="000000"/>
          <w:szCs w:val="22"/>
        </w:rPr>
        <w:t>DebateDrills</w:t>
      </w:r>
      <w:proofErr w:type="spellEnd"/>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5"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6"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11AC95" w14:textId="77777777" w:rsidR="0054073A" w:rsidRPr="00466EB8" w:rsidRDefault="0054073A" w:rsidP="0054073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081D07C0" w14:textId="3E3925F5" w:rsidR="0054073A" w:rsidRPr="00466EB8" w:rsidRDefault="0054073A" w:rsidP="0054073A">
      <w:pPr>
        <w:keepNext/>
        <w:keepLines/>
        <w:spacing w:before="40"/>
        <w:outlineLvl w:val="3"/>
        <w:rPr>
          <w:rFonts w:eastAsia="Calibri"/>
          <w:color w:val="1E1E1E"/>
          <w:szCs w:val="26"/>
          <w:u w:color="1E1E1E"/>
        </w:rPr>
      </w:pPr>
      <w:r>
        <w:rPr>
          <w:rFonts w:eastAsia="Times New Roman"/>
          <w:b/>
          <w:bCs/>
          <w:color w:val="1E1E1E"/>
          <w:szCs w:val="26"/>
        </w:rPr>
        <w:t xml:space="preserve">2. </w:t>
      </w: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7"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5BF057CF" w14:textId="02AB6E02" w:rsidR="00E42E4C" w:rsidRDefault="0054073A" w:rsidP="001E77A4">
      <w:pPr>
        <w:keepNext/>
        <w:keepLines/>
        <w:spacing w:before="40"/>
        <w:outlineLvl w:val="3"/>
        <w:rPr>
          <w:rStyle w:val="Style13ptBold"/>
        </w:rPr>
      </w:pPr>
      <w:r w:rsidRPr="006B176B">
        <w:rPr>
          <w:rStyle w:val="Style13ptBold"/>
        </w:rPr>
        <w:t xml:space="preserve">3. Governments are limited by scarce resources which means they inevitably </w:t>
      </w:r>
      <w:proofErr w:type="gramStart"/>
      <w:r w:rsidRPr="006B176B">
        <w:rPr>
          <w:rStyle w:val="Style13ptBold"/>
        </w:rPr>
        <w:t>have to</w:t>
      </w:r>
      <w:proofErr w:type="gramEnd"/>
      <w:r w:rsidRPr="006B176B">
        <w:rPr>
          <w:rStyle w:val="Style13ptBold"/>
        </w:rPr>
        <w:t xml:space="preserve"> make tradeoff decisions about who to serve. Taking someone's land thru eminent domain hurts them but its net better for society to build public infrastructure on that land which proves they can aggregate and use util.</w:t>
      </w:r>
    </w:p>
    <w:p w14:paraId="05A8026B" w14:textId="1971857D" w:rsidR="007A1E0A" w:rsidRDefault="007A1E0A" w:rsidP="001E77A4">
      <w:pPr>
        <w:keepNext/>
        <w:keepLines/>
        <w:spacing w:before="40"/>
        <w:outlineLvl w:val="3"/>
        <w:rPr>
          <w:rStyle w:val="Style13ptBold"/>
        </w:rPr>
      </w:pPr>
    </w:p>
    <w:p w14:paraId="331AC2E0" w14:textId="49011E5B" w:rsidR="007A1E0A" w:rsidRDefault="007A1E0A" w:rsidP="007A1E0A">
      <w:pPr>
        <w:pStyle w:val="Heading3"/>
      </w:pPr>
      <w:r w:rsidRPr="007A1E0A">
        <w:t>UV</w:t>
      </w:r>
    </w:p>
    <w:p w14:paraId="691A64C7" w14:textId="3B35933D" w:rsidR="007A1E0A" w:rsidRDefault="007A1E0A" w:rsidP="007A1E0A">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p>
    <w:p w14:paraId="34990AC6" w14:textId="77777777" w:rsidR="007A1E0A" w:rsidRDefault="007A1E0A" w:rsidP="007A1E0A">
      <w:pPr>
        <w:pStyle w:val="Heading4"/>
      </w:pPr>
      <w:r>
        <w:t xml:space="preserve">a] Anything else </w:t>
      </w:r>
      <w:r w:rsidRPr="00C909F0">
        <w:rPr>
          <w:u w:val="single"/>
        </w:rPr>
        <w:t xml:space="preserve">moots </w:t>
      </w:r>
      <w:r>
        <w:rPr>
          <w:u w:val="single"/>
        </w:rPr>
        <w:t xml:space="preserve">6 minutes </w:t>
      </w:r>
      <w:r>
        <w:t xml:space="preserve">of the ac – their framing collapses since you must say it is true that a world is better than another before you adopt it. </w:t>
      </w:r>
    </w:p>
    <w:p w14:paraId="6E3F17A8" w14:textId="77777777" w:rsidR="007A1E0A" w:rsidRPr="00562493" w:rsidRDefault="007A1E0A" w:rsidP="007A1E0A">
      <w:pPr>
        <w:pStyle w:val="Heading4"/>
        <w:rPr>
          <w:rFonts w:cs="Calibri"/>
          <w:b w:val="0"/>
        </w:rPr>
      </w:pPr>
      <w:r>
        <w:rPr>
          <w:rFonts w:cs="Calibri"/>
        </w:rPr>
        <w:t xml:space="preserve">b] </w:t>
      </w:r>
      <w:r w:rsidRPr="00562493">
        <w:rPr>
          <w:rFonts w:cs="Calibri"/>
        </w:rPr>
        <w:t xml:space="preserve">Truth is a necessary part of any statement since any statement fundamentally asserts that some property is true. All statements devolve into some conception of truth-value since when you assert that your role of the ballot is true you concede to the validity of truth testing. Frege, </w:t>
      </w:r>
      <w:r w:rsidRPr="00562493">
        <w:rPr>
          <w:rFonts w:cs="Calibri"/>
          <w:b w:val="0"/>
          <w:vertAlign w:val="subscript"/>
        </w:rPr>
        <w:t xml:space="preserve">Frege, </w:t>
      </w:r>
      <w:proofErr w:type="spellStart"/>
      <w:r w:rsidRPr="00562493">
        <w:rPr>
          <w:rFonts w:cs="Calibri"/>
          <w:b w:val="0"/>
          <w:vertAlign w:val="subscript"/>
        </w:rPr>
        <w:t>Gottlob</w:t>
      </w:r>
      <w:proofErr w:type="spellEnd"/>
      <w:r w:rsidRPr="00562493">
        <w:rPr>
          <w:rFonts w:cs="Calibri"/>
          <w:b w:val="0"/>
          <w:vertAlign w:val="subscript"/>
        </w:rPr>
        <w:t>. “The Thought: A Logical Inquiry” in Logicism and the Philosophy of Language: Selections from Frege and Russell. Broadview Press. March 2003. Pg. 204.</w:t>
      </w:r>
    </w:p>
    <w:p w14:paraId="057B7E0C" w14:textId="77777777" w:rsidR="007A1E0A" w:rsidRPr="00562493" w:rsidRDefault="007A1E0A" w:rsidP="007A1E0A">
      <w:r w:rsidRPr="00562493">
        <w:t xml:space="preserve">It may nevertheless be thought that </w:t>
      </w:r>
      <w:r w:rsidRPr="007B3346">
        <w:rPr>
          <w:rStyle w:val="StyleUnderline"/>
          <w:highlight w:val="green"/>
        </w:rPr>
        <w:t>we cannot recognize a property of a thing without</w:t>
      </w:r>
      <w:r w:rsidRPr="007B3346">
        <w:rPr>
          <w:rStyle w:val="StyleUnderline"/>
        </w:rPr>
        <w:t xml:space="preserve"> at the same time </w:t>
      </w:r>
      <w:r w:rsidRPr="007B3346">
        <w:rPr>
          <w:rStyle w:val="StyleUnderline"/>
          <w:highlight w:val="green"/>
        </w:rPr>
        <w:t>realizing</w:t>
      </w:r>
      <w:r w:rsidRPr="007B3346">
        <w:rPr>
          <w:rStyle w:val="StyleUnderline"/>
        </w:rPr>
        <w:t xml:space="preserve"> the thought that </w:t>
      </w:r>
      <w:r w:rsidRPr="007B3346">
        <w:rPr>
          <w:rStyle w:val="StyleUnderline"/>
          <w:highlight w:val="green"/>
        </w:rPr>
        <w:t>this thing has the property to be true</w:t>
      </w:r>
      <w:r w:rsidRPr="007B3346">
        <w:rPr>
          <w:rStyle w:val="StyleUnderline"/>
        </w:rPr>
        <w:t xml:space="preserve">. </w:t>
      </w:r>
      <w:proofErr w:type="gramStart"/>
      <w:r w:rsidRPr="007B3346">
        <w:rPr>
          <w:rStyle w:val="StyleUnderline"/>
        </w:rPr>
        <w:t>So</w:t>
      </w:r>
      <w:proofErr w:type="gramEnd"/>
      <w:r w:rsidRPr="007B3346">
        <w:rPr>
          <w:rStyle w:val="StyleUnderline"/>
        </w:rPr>
        <w:t xml:space="preserve"> </w:t>
      </w:r>
      <w:r w:rsidRPr="007B3346">
        <w:rPr>
          <w:rStyle w:val="StyleUnderline"/>
          <w:highlight w:val="green"/>
        </w:rPr>
        <w:t>with every property of a thing is joined a property</w:t>
      </w:r>
      <w:r w:rsidRPr="007B3346">
        <w:rPr>
          <w:rStyle w:val="StyleUnderline"/>
        </w:rPr>
        <w:t xml:space="preserve"> of thought, namely, that </w:t>
      </w:r>
      <w:r w:rsidRPr="007B3346">
        <w:rPr>
          <w:rStyle w:val="StyleUnderline"/>
          <w:highlight w:val="green"/>
        </w:rPr>
        <w:t>of truth</w:t>
      </w:r>
      <w:r w:rsidRPr="007B3346">
        <w:rPr>
          <w:rStyle w:val="StyleUnderline"/>
        </w:rPr>
        <w:t xml:space="preserve">. It is also worthy of notice that </w:t>
      </w:r>
      <w:r w:rsidRPr="007B3346">
        <w:rPr>
          <w:rStyle w:val="StyleUnderline"/>
          <w:highlight w:val="green"/>
        </w:rPr>
        <w:t>the sentence “I smell the scent of violets” has</w:t>
      </w:r>
      <w:r w:rsidRPr="007B3346">
        <w:rPr>
          <w:rStyle w:val="StyleUnderline"/>
        </w:rPr>
        <w:t xml:space="preserve"> just </w:t>
      </w:r>
      <w:r w:rsidRPr="007B3346">
        <w:rPr>
          <w:rStyle w:val="StyleUnderline"/>
          <w:highlight w:val="green"/>
        </w:rPr>
        <w:t>the same content as</w:t>
      </w:r>
      <w:r w:rsidRPr="007B3346">
        <w:rPr>
          <w:rStyle w:val="StyleUnderline"/>
        </w:rPr>
        <w:t xml:space="preserve"> the sentence </w:t>
      </w:r>
      <w:r w:rsidRPr="007B3346">
        <w:rPr>
          <w:rStyle w:val="StyleUnderline"/>
          <w:highlight w:val="green"/>
        </w:rPr>
        <w:t>“it is true that I smell the scent of violets”</w:t>
      </w:r>
      <w:r w:rsidRPr="007B3346">
        <w:rPr>
          <w:rStyle w:val="StyleUnderline"/>
        </w:rPr>
        <w:t>.</w:t>
      </w:r>
      <w:r w:rsidRPr="00562493">
        <w:t xml:space="preserve"> So, it seems, then, that nothing is added to the thought by my ascribing it the property of truth. </w:t>
      </w:r>
    </w:p>
    <w:p w14:paraId="4AF66200" w14:textId="77777777" w:rsidR="007A1E0A" w:rsidRPr="007A1E0A" w:rsidRDefault="007A1E0A" w:rsidP="007A1E0A"/>
    <w:sectPr w:rsidR="007A1E0A" w:rsidRPr="007A1E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A4"/>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2F3F"/>
    <w:rsid w:val="00274EDB"/>
    <w:rsid w:val="0027729E"/>
    <w:rsid w:val="002843B2"/>
    <w:rsid w:val="00284ED6"/>
    <w:rsid w:val="00290C5A"/>
    <w:rsid w:val="00290C92"/>
    <w:rsid w:val="00292B7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E0A"/>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D5485"/>
    <w:rsid w:val="009E160D"/>
    <w:rsid w:val="009E664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5602D"/>
    <w:rsid w:val="00B60125"/>
    <w:rsid w:val="00B6656B"/>
    <w:rsid w:val="00B71625"/>
    <w:rsid w:val="00B75C54"/>
    <w:rsid w:val="00B8710E"/>
    <w:rsid w:val="00B92A93"/>
    <w:rsid w:val="00BA17A8"/>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E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1E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E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A1E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7A1E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E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E0A"/>
  </w:style>
  <w:style w:type="character" w:customStyle="1" w:styleId="Heading1Char">
    <w:name w:val="Heading 1 Char"/>
    <w:aliases w:val="Pocket Char"/>
    <w:basedOn w:val="DefaultParagraphFont"/>
    <w:link w:val="Heading1"/>
    <w:uiPriority w:val="9"/>
    <w:rsid w:val="007A1E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1E0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A1E0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A1E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1E0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A1E0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7A1E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1E0A"/>
    <w:rPr>
      <w:color w:val="auto"/>
      <w:u w:val="none"/>
    </w:rPr>
  </w:style>
  <w:style w:type="character" w:styleId="Hyperlink">
    <w:name w:val="Hyperlink"/>
    <w:basedOn w:val="DefaultParagraphFont"/>
    <w:uiPriority w:val="99"/>
    <w:unhideWhenUsed/>
    <w:rsid w:val="007A1E0A"/>
    <w:rPr>
      <w:color w:val="auto"/>
      <w:u w:val="none"/>
    </w:rPr>
  </w:style>
  <w:style w:type="paragraph" w:styleId="DocumentMap">
    <w:name w:val="Document Map"/>
    <w:basedOn w:val="Normal"/>
    <w:link w:val="DocumentMapChar"/>
    <w:uiPriority w:val="99"/>
    <w:semiHidden/>
    <w:unhideWhenUsed/>
    <w:rsid w:val="007A1E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E0A"/>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www.existential-risk.org/concept.pdf" TargetMode="External"/><Relationship Id="rId2" Type="http://schemas.openxmlformats.org/officeDocument/2006/relationships/customXml" Target="../customXml/item2.xml"/><Relationship Id="rId16" Type="http://schemas.openxmlformats.org/officeDocument/2006/relationships/hyperlink" Target="https://www.vox.com/future-perfect/22397914/vaccine-mrna-adenovirus-manufacturing-process-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eignaffairs.com/articles/china/2018-10-15/beijings-nuclear-option%5d//recu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6062</Words>
  <Characters>34560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15</cp:revision>
  <dcterms:created xsi:type="dcterms:W3CDTF">2021-09-03T02:50:00Z</dcterms:created>
  <dcterms:modified xsi:type="dcterms:W3CDTF">2021-09-12T14:15:00Z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