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F71E" w14:textId="5929D20D" w:rsidR="00F270D9" w:rsidRPr="00D27739" w:rsidRDefault="00F270D9" w:rsidP="00F270D9">
      <w:pPr>
        <w:pStyle w:val="Heading3"/>
      </w:pPr>
      <w:r>
        <w:t>Overview</w:t>
      </w:r>
    </w:p>
    <w:p w14:paraId="309727E5" w14:textId="77777777" w:rsidR="00F270D9" w:rsidRPr="00D27739" w:rsidRDefault="00F270D9" w:rsidP="00F270D9"/>
    <w:p w14:paraId="31E2488B" w14:textId="77777777" w:rsidR="00F270D9" w:rsidRPr="00F33D87" w:rsidRDefault="00F270D9" w:rsidP="00F270D9">
      <w:pPr>
        <w:pStyle w:val="Heading4"/>
        <w:rPr>
          <w:rFonts w:cs="Calibri"/>
        </w:rPr>
      </w:pPr>
      <w:r>
        <w:rPr>
          <w:rFonts w:cs="Calibri"/>
        </w:rPr>
        <w:t>1</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w:t>
      </w:r>
      <w:r>
        <w:rPr>
          <w:rFonts w:cs="Calibri"/>
        </w:rPr>
        <w:t xml:space="preserve">e) </w:t>
      </w:r>
      <w:proofErr w:type="spellStart"/>
      <w:r w:rsidRPr="00176544">
        <w:rPr>
          <w:rFonts w:cs="Calibri"/>
          <w:i/>
        </w:rPr>
        <w:t>Aff</w:t>
      </w:r>
      <w:proofErr w:type="spellEnd"/>
      <w:r w:rsidRPr="00176544">
        <w:rPr>
          <w:rFonts w:cs="Calibri"/>
          <w:i/>
        </w:rPr>
        <w:t xml:space="preserve">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5105D9DB" w14:textId="77777777" w:rsidR="00F270D9" w:rsidRDefault="00F270D9" w:rsidP="00F270D9"/>
    <w:p w14:paraId="68838CD5" w14:textId="77777777" w:rsidR="00F270D9" w:rsidRDefault="00F270D9" w:rsidP="00F270D9">
      <w:pPr>
        <w:pStyle w:val="Heading4"/>
      </w:pPr>
      <w:r>
        <w:t xml:space="preserve">2] Permissibility and presumption affirms- a) if I say my name, you believe that is in fact my name, b) permissibility negates gives the neg the ability to blitz 7 min of reasons moral standards are impossible, meaning the </w:t>
      </w:r>
      <w:proofErr w:type="spellStart"/>
      <w:r>
        <w:t>aff</w:t>
      </w:r>
      <w:proofErr w:type="spellEnd"/>
      <w:r>
        <w:t xml:space="preserve"> needs to answer every single argument to win the debate, an </w:t>
      </w:r>
      <w:proofErr w:type="spellStart"/>
      <w:r>
        <w:t>irreciprocal</w:t>
      </w:r>
      <w:proofErr w:type="spellEnd"/>
      <w:r>
        <w:t xml:space="preserve"> model of debate</w:t>
      </w:r>
    </w:p>
    <w:p w14:paraId="19BEC543" w14:textId="77777777" w:rsidR="00F270D9" w:rsidRDefault="00F270D9" w:rsidP="00F270D9"/>
    <w:p w14:paraId="46A254CF" w14:textId="4E77D426" w:rsidR="00F270D9" w:rsidRDefault="00F270D9" w:rsidP="00F270D9">
      <w:pPr>
        <w:rPr>
          <w:rStyle w:val="Style13ptBold"/>
        </w:rPr>
      </w:pPr>
      <w:r w:rsidRPr="00F270D9">
        <w:rPr>
          <w:rStyle w:val="Style13ptBold"/>
        </w:rPr>
        <w:t xml:space="preserve">3] use epistemic confidence- a) only way to avoid irresolvable debates where it’s impossible to “multiply” </w:t>
      </w:r>
      <w:proofErr w:type="spellStart"/>
      <w:r w:rsidRPr="00F270D9">
        <w:rPr>
          <w:rStyle w:val="Style13ptBold"/>
        </w:rPr>
        <w:t>SoL</w:t>
      </w:r>
      <w:proofErr w:type="spellEnd"/>
      <w:r w:rsidRPr="00F270D9">
        <w:rPr>
          <w:rStyle w:val="Style13ptBold"/>
        </w:rPr>
        <w:t xml:space="preserve"> of </w:t>
      </w:r>
      <w:proofErr w:type="spellStart"/>
      <w:r w:rsidRPr="00F270D9">
        <w:rPr>
          <w:rStyle w:val="Style13ptBold"/>
        </w:rPr>
        <w:t>fw</w:t>
      </w:r>
      <w:proofErr w:type="spellEnd"/>
      <w:r w:rsidRPr="00F270D9">
        <w:rPr>
          <w:rStyle w:val="Style13ptBold"/>
        </w:rPr>
        <w:t xml:space="preserve"> and impact under </w:t>
      </w:r>
      <w:proofErr w:type="spellStart"/>
      <w:r w:rsidRPr="00F270D9">
        <w:rPr>
          <w:rStyle w:val="Style13ptBold"/>
        </w:rPr>
        <w:t>fw</w:t>
      </w:r>
      <w:proofErr w:type="spellEnd"/>
      <w:r w:rsidRPr="00F270D9">
        <w:rPr>
          <w:rStyle w:val="Style13ptBold"/>
        </w:rPr>
        <w:t xml:space="preserve"> because </w:t>
      </w:r>
      <w:proofErr w:type="spellStart"/>
      <w:r w:rsidRPr="00F270D9">
        <w:rPr>
          <w:rStyle w:val="Style13ptBold"/>
        </w:rPr>
        <w:t>impx</w:t>
      </w:r>
      <w:proofErr w:type="spellEnd"/>
      <w:r w:rsidRPr="00F270D9">
        <w:rPr>
          <w:rStyle w:val="Style13ptBold"/>
        </w:rPr>
        <w:t xml:space="preserve"> under two different frameworks are apples and oranges, b) best chance we’re right, if I win my </w:t>
      </w:r>
      <w:proofErr w:type="spellStart"/>
      <w:r w:rsidRPr="00F270D9">
        <w:rPr>
          <w:rStyle w:val="Style13ptBold"/>
        </w:rPr>
        <w:t>fw</w:t>
      </w:r>
      <w:proofErr w:type="spellEnd"/>
      <w:r w:rsidRPr="00F270D9">
        <w:rPr>
          <w:rStyle w:val="Style13ptBold"/>
        </w:rPr>
        <w:t xml:space="preserve"> and I win the offense, it’s not like there’s a probability you won under either, margin doesn’t matter </w:t>
      </w:r>
    </w:p>
    <w:p w14:paraId="74733833" w14:textId="325B7008" w:rsidR="0029332A" w:rsidRDefault="0029332A" w:rsidP="0029332A">
      <w:pPr>
        <w:pStyle w:val="Heading4"/>
      </w:pPr>
      <w:r>
        <w:t xml:space="preserve">4] </w:t>
      </w:r>
      <w:r>
        <w:t xml:space="preserve">The role of the ballot is to determine whether the resolution is a </w:t>
      </w:r>
      <w:r w:rsidRPr="00C909F0">
        <w:rPr>
          <w:u w:val="single"/>
        </w:rPr>
        <w:t>true or false statemen</w:t>
      </w:r>
      <w:r>
        <w:rPr>
          <w:u w:val="single"/>
        </w:rPr>
        <w:t>t</w:t>
      </w:r>
      <w:r w:rsidRPr="00C909F0">
        <w:t xml:space="preserve"> </w:t>
      </w:r>
    </w:p>
    <w:p w14:paraId="033FFFF5" w14:textId="559E70AD" w:rsidR="0029332A" w:rsidRDefault="0029332A" w:rsidP="0029332A">
      <w:pPr>
        <w:pStyle w:val="Heading4"/>
      </w:pPr>
      <w:r>
        <w:t>a</w:t>
      </w:r>
      <w:r>
        <w:t xml:space="preserve">] Anything else </w:t>
      </w:r>
      <w:r w:rsidRPr="00C909F0">
        <w:rPr>
          <w:u w:val="single"/>
        </w:rPr>
        <w:t xml:space="preserve">moots </w:t>
      </w:r>
      <w:r w:rsidR="00612E9A">
        <w:rPr>
          <w:u w:val="single"/>
        </w:rPr>
        <w:t xml:space="preserve">6 minutes </w:t>
      </w:r>
      <w:r>
        <w:t xml:space="preserve">of the </w:t>
      </w:r>
      <w:r w:rsidR="00612E9A">
        <w:t>ac</w:t>
      </w:r>
      <w:r>
        <w:t xml:space="preserve"> – their framing collapses since you must say it is true that a world is better than another before you adopt it. </w:t>
      </w:r>
    </w:p>
    <w:p w14:paraId="494AFE32" w14:textId="12C1F9B6" w:rsidR="0029332A" w:rsidRPr="00562493" w:rsidRDefault="0029332A" w:rsidP="0029332A">
      <w:pPr>
        <w:pStyle w:val="Heading4"/>
        <w:rPr>
          <w:rFonts w:cs="Calibri"/>
          <w:b w:val="0"/>
        </w:rPr>
      </w:pPr>
      <w:r>
        <w:rPr>
          <w:rFonts w:cs="Calibri"/>
        </w:rPr>
        <w:t>b</w:t>
      </w:r>
      <w:r>
        <w:rPr>
          <w:rFonts w:cs="Calibri"/>
        </w:rPr>
        <w:t xml:space="preserve">] </w:t>
      </w:r>
      <w:r w:rsidRPr="00562493">
        <w:rPr>
          <w:rFonts w:cs="Calibri"/>
        </w:rPr>
        <w:t xml:space="preserve">Truth is a necessary part of any statement since any statement fundamentally asserts that some property is true. All statements devolve into some conception of truth-value since when you assert that your role of the ballot is true you concede to the validity of truth testing. Frege, </w:t>
      </w:r>
      <w:r w:rsidRPr="00562493">
        <w:rPr>
          <w:rFonts w:cs="Calibri"/>
          <w:b w:val="0"/>
          <w:vertAlign w:val="subscript"/>
        </w:rPr>
        <w:t xml:space="preserve">Frege, </w:t>
      </w:r>
      <w:proofErr w:type="spellStart"/>
      <w:r w:rsidRPr="00562493">
        <w:rPr>
          <w:rFonts w:cs="Calibri"/>
          <w:b w:val="0"/>
          <w:vertAlign w:val="subscript"/>
        </w:rPr>
        <w:t>Gottlob</w:t>
      </w:r>
      <w:proofErr w:type="spellEnd"/>
      <w:r w:rsidRPr="00562493">
        <w:rPr>
          <w:rFonts w:cs="Calibri"/>
          <w:b w:val="0"/>
          <w:vertAlign w:val="subscript"/>
        </w:rPr>
        <w:t>. “The Thought: A Logical Inquiry” in Logicism and the Philosophy of Language: Selections from Frege and Russell. Broadview Press. March 2003. Pg. 204.</w:t>
      </w:r>
    </w:p>
    <w:p w14:paraId="5D0693BD" w14:textId="77777777" w:rsidR="0029332A" w:rsidRPr="00562493" w:rsidRDefault="0029332A" w:rsidP="0029332A">
      <w:r w:rsidRPr="00562493">
        <w:t xml:space="preserve">It may nevertheless be thought that </w:t>
      </w:r>
      <w:r w:rsidRPr="007B3346">
        <w:rPr>
          <w:rStyle w:val="StyleUnderline"/>
          <w:highlight w:val="green"/>
        </w:rPr>
        <w:t>we cannot recognize a property of a thing without</w:t>
      </w:r>
      <w:r w:rsidRPr="007B3346">
        <w:rPr>
          <w:rStyle w:val="StyleUnderline"/>
        </w:rPr>
        <w:t xml:space="preserve"> at the same time </w:t>
      </w:r>
      <w:r w:rsidRPr="007B3346">
        <w:rPr>
          <w:rStyle w:val="StyleUnderline"/>
          <w:highlight w:val="green"/>
        </w:rPr>
        <w:t>realizing</w:t>
      </w:r>
      <w:r w:rsidRPr="007B3346">
        <w:rPr>
          <w:rStyle w:val="StyleUnderline"/>
        </w:rPr>
        <w:t xml:space="preserve"> the thought that </w:t>
      </w:r>
      <w:r w:rsidRPr="007B3346">
        <w:rPr>
          <w:rStyle w:val="StyleUnderline"/>
          <w:highlight w:val="green"/>
        </w:rPr>
        <w:t>this thing has the property to be true</w:t>
      </w:r>
      <w:r w:rsidRPr="007B3346">
        <w:rPr>
          <w:rStyle w:val="StyleUnderline"/>
        </w:rPr>
        <w:t xml:space="preserve">. </w:t>
      </w:r>
      <w:proofErr w:type="gramStart"/>
      <w:r w:rsidRPr="007B3346">
        <w:rPr>
          <w:rStyle w:val="StyleUnderline"/>
        </w:rPr>
        <w:t>So</w:t>
      </w:r>
      <w:proofErr w:type="gramEnd"/>
      <w:r w:rsidRPr="007B3346">
        <w:rPr>
          <w:rStyle w:val="StyleUnderline"/>
        </w:rPr>
        <w:t xml:space="preserve"> </w:t>
      </w:r>
      <w:r w:rsidRPr="007B3346">
        <w:rPr>
          <w:rStyle w:val="StyleUnderline"/>
          <w:highlight w:val="green"/>
        </w:rPr>
        <w:t>with every property of a thing is joined a property</w:t>
      </w:r>
      <w:r w:rsidRPr="007B3346">
        <w:rPr>
          <w:rStyle w:val="StyleUnderline"/>
        </w:rPr>
        <w:t xml:space="preserve"> of thought, namely, that </w:t>
      </w:r>
      <w:r w:rsidRPr="007B3346">
        <w:rPr>
          <w:rStyle w:val="StyleUnderline"/>
          <w:highlight w:val="green"/>
        </w:rPr>
        <w:t>of truth</w:t>
      </w:r>
      <w:r w:rsidRPr="007B3346">
        <w:rPr>
          <w:rStyle w:val="StyleUnderline"/>
        </w:rPr>
        <w:t xml:space="preserve">. It is also worthy of notice that </w:t>
      </w:r>
      <w:r w:rsidRPr="007B3346">
        <w:rPr>
          <w:rStyle w:val="StyleUnderline"/>
          <w:highlight w:val="green"/>
        </w:rPr>
        <w:t>the sentence “I smell the scent of violets” has</w:t>
      </w:r>
      <w:r w:rsidRPr="007B3346">
        <w:rPr>
          <w:rStyle w:val="StyleUnderline"/>
        </w:rPr>
        <w:t xml:space="preserve"> just </w:t>
      </w:r>
      <w:r w:rsidRPr="007B3346">
        <w:rPr>
          <w:rStyle w:val="StyleUnderline"/>
          <w:highlight w:val="green"/>
        </w:rPr>
        <w:t>the same content as</w:t>
      </w:r>
      <w:r w:rsidRPr="007B3346">
        <w:rPr>
          <w:rStyle w:val="StyleUnderline"/>
        </w:rPr>
        <w:t xml:space="preserve"> the sentence </w:t>
      </w:r>
      <w:r w:rsidRPr="007B3346">
        <w:rPr>
          <w:rStyle w:val="StyleUnderline"/>
          <w:highlight w:val="green"/>
        </w:rPr>
        <w:t>“it is true that I smell the scent of violets”</w:t>
      </w:r>
      <w:r w:rsidRPr="007B3346">
        <w:rPr>
          <w:rStyle w:val="StyleUnderline"/>
        </w:rPr>
        <w:t>.</w:t>
      </w:r>
      <w:r w:rsidRPr="00562493">
        <w:t xml:space="preserve"> So, it seems, then, that nothing is added to the thought by my ascribing it the property of truth. </w:t>
      </w:r>
    </w:p>
    <w:p w14:paraId="6612A5E5" w14:textId="77777777" w:rsidR="0029332A" w:rsidRDefault="0029332A" w:rsidP="00F270D9">
      <w:pPr>
        <w:rPr>
          <w:rStyle w:val="Style13ptBold"/>
        </w:rPr>
      </w:pPr>
    </w:p>
    <w:p w14:paraId="3BE9D828" w14:textId="71C583DF" w:rsidR="0029332A" w:rsidRDefault="0029332A" w:rsidP="00F270D9">
      <w:pPr>
        <w:rPr>
          <w:rStyle w:val="Style13ptBold"/>
        </w:rPr>
      </w:pPr>
      <w:r>
        <w:rPr>
          <w:rStyle w:val="Style13ptBold"/>
        </w:rPr>
        <w:t>Part 2 is the interpretations</w:t>
      </w:r>
    </w:p>
    <w:p w14:paraId="6E320EB1" w14:textId="77777777" w:rsidR="0029332A" w:rsidRPr="00F72822" w:rsidRDefault="0029332A" w:rsidP="0029332A">
      <w:pPr>
        <w:pStyle w:val="Heading4"/>
      </w:pPr>
      <w:r>
        <w:t>1</w:t>
      </w:r>
      <w:r w:rsidRPr="00F72822">
        <w:t xml:space="preserve">. The neg may only make one response to each argument in the </w:t>
      </w:r>
      <w:proofErr w:type="spellStart"/>
      <w:r w:rsidRPr="00F72822">
        <w:t>aff</w:t>
      </w:r>
      <w:proofErr w:type="spellEnd"/>
      <w:r w:rsidRPr="00F72822">
        <w:t xml:space="preserve"> and must answer them all a) makes sure we have an equal number of arguments b) solves flooding the 1ar since you choose the best answers </w:t>
      </w:r>
    </w:p>
    <w:p w14:paraId="116A96BD" w14:textId="77777777" w:rsidR="0029332A" w:rsidRPr="00F72822" w:rsidRDefault="0029332A" w:rsidP="0029332A">
      <w:pPr>
        <w:pStyle w:val="Heading4"/>
      </w:pPr>
      <w:r>
        <w:t>2</w:t>
      </w:r>
      <w:r w:rsidRPr="00F72822">
        <w:t xml:space="preserve">. The neg may not contest both the </w:t>
      </w:r>
      <w:r>
        <w:t>burden</w:t>
      </w:r>
      <w:r w:rsidRPr="00F72822">
        <w:t xml:space="preserve"> and ROB a) forces me to win my </w:t>
      </w:r>
      <w:proofErr w:type="spellStart"/>
      <w:r w:rsidRPr="00F72822">
        <w:t>fwk</w:t>
      </w:r>
      <w:proofErr w:type="spellEnd"/>
      <w:r w:rsidRPr="00F72822">
        <w:t xml:space="preserve"> is relevant, then win the </w:t>
      </w:r>
      <w:proofErr w:type="spellStart"/>
      <w:r w:rsidRPr="00F72822">
        <w:t>fwk</w:t>
      </w:r>
      <w:proofErr w:type="spellEnd"/>
      <w:r w:rsidRPr="00F72822">
        <w:t>, then win offense which is a 3-1 skew b) reject all answers to this theory argument – you solve all objections by picking a specific ROB and being the only one that links offense.</w:t>
      </w:r>
      <w:r>
        <w:t xml:space="preserve"> </w:t>
      </w:r>
      <w:r w:rsidRPr="00F72822">
        <w:t xml:space="preserve">No neg analytics </w:t>
      </w:r>
      <w:r>
        <w:t>–</w:t>
      </w:r>
      <w:r w:rsidRPr="00F72822">
        <w:t xml:space="preserve"> I don’t have time to cover 100 </w:t>
      </w:r>
      <w:proofErr w:type="spellStart"/>
      <w:r w:rsidRPr="00F72822">
        <w:t>blippy</w:t>
      </w:r>
      <w:proofErr w:type="spellEnd"/>
      <w:r w:rsidRPr="00F72822">
        <w:t xml:space="preserve"> </w:t>
      </w:r>
      <w:r>
        <w:t xml:space="preserve">1NC </w:t>
      </w:r>
      <w:proofErr w:type="spellStart"/>
      <w:r>
        <w:t>args</w:t>
      </w:r>
      <w:proofErr w:type="spellEnd"/>
      <w:r w:rsidRPr="00F72822">
        <w:t xml:space="preserve"> since you can read 7 min of analytics and extend any of them to win. Answering this </w:t>
      </w:r>
      <w:proofErr w:type="gramStart"/>
      <w:r w:rsidRPr="00F72822">
        <w:t>triggers</w:t>
      </w:r>
      <w:proofErr w:type="gramEnd"/>
      <w:r w:rsidRPr="00F72822">
        <w:t xml:space="preserve"> a contradiction since it relies on an analytic argument and those affirm since I spoke first and they were your fault for creating.</w:t>
      </w:r>
    </w:p>
    <w:p w14:paraId="41257CA5" w14:textId="77777777" w:rsidR="0029332A" w:rsidRDefault="0029332A" w:rsidP="0029332A">
      <w:pPr>
        <w:pStyle w:val="Heading4"/>
      </w:pPr>
      <w:r>
        <w:t>3</w:t>
      </w:r>
      <w:r w:rsidRPr="00F72822">
        <w:t xml:space="preserve">. If I win one layer, vote </w:t>
      </w:r>
      <w:proofErr w:type="spellStart"/>
      <w:r w:rsidRPr="00F72822">
        <w:t>aff</w:t>
      </w:r>
      <w:proofErr w:type="spellEnd"/>
      <w:r w:rsidRPr="00F72822">
        <w:t xml:space="preserve"> a) they have 7 minutes to </w:t>
      </w:r>
      <w:proofErr w:type="spellStart"/>
      <w:r w:rsidRPr="00F72822">
        <w:t>uplayer</w:t>
      </w:r>
      <w:proofErr w:type="spellEnd"/>
      <w:r w:rsidRPr="00F72822">
        <w:t xml:space="preserve"> and nullify my offense b) forces engagement with the </w:t>
      </w:r>
      <w:proofErr w:type="spellStart"/>
      <w:r w:rsidRPr="00F72822">
        <w:t>aff</w:t>
      </w:r>
      <w:proofErr w:type="spellEnd"/>
      <w:r w:rsidRPr="00F72822">
        <w:t xml:space="preserve"> since they </w:t>
      </w:r>
      <w:proofErr w:type="gramStart"/>
      <w:r w:rsidRPr="00F72822">
        <w:t>have to</w:t>
      </w:r>
      <w:proofErr w:type="gramEnd"/>
      <w:r w:rsidRPr="00F72822">
        <w:t xml:space="preserve"> defend all arguments which means they read better ones. </w:t>
      </w:r>
    </w:p>
    <w:p w14:paraId="562B9151" w14:textId="77777777" w:rsidR="0029332A" w:rsidRPr="00F72822" w:rsidRDefault="0029332A" w:rsidP="0029332A">
      <w:pPr>
        <w:pStyle w:val="Heading4"/>
      </w:pPr>
      <w:r>
        <w:t>4</w:t>
      </w:r>
      <w:r w:rsidRPr="00F72822">
        <w:t xml:space="preserve">. </w:t>
      </w:r>
      <w:r w:rsidRPr="00F72822">
        <w:rPr>
          <w:shd w:val="clear" w:color="auto" w:fill="FFFFFF"/>
        </w:rPr>
        <w:t xml:space="preserve">Neg a </w:t>
      </w:r>
      <w:proofErr w:type="spellStart"/>
      <w:r w:rsidRPr="00F72822">
        <w:rPr>
          <w:shd w:val="clear" w:color="auto" w:fill="FFFFFF"/>
        </w:rPr>
        <w:t>priori’s</w:t>
      </w:r>
      <w:proofErr w:type="spellEnd"/>
      <w:r w:rsidRPr="00F72822">
        <w:rPr>
          <w:shd w:val="clear" w:color="auto" w:fill="FFFFFF"/>
        </w:rPr>
        <w:t xml:space="preserve"> do not negate </w:t>
      </w:r>
      <w:r>
        <w:rPr>
          <w:shd w:val="clear" w:color="auto" w:fill="FFFFFF"/>
        </w:rPr>
        <w:t xml:space="preserve">a) </w:t>
      </w:r>
      <w:r w:rsidRPr="00F72822">
        <w:rPr>
          <w:shd w:val="clear" w:color="auto" w:fill="FFFFFF"/>
        </w:rPr>
        <w:t>they all assume I didn’t already meet my burden after the ac</w:t>
      </w:r>
      <w:r>
        <w:rPr>
          <w:shd w:val="clear" w:color="auto" w:fill="FFFFFF"/>
        </w:rPr>
        <w:t>, b</w:t>
      </w:r>
      <w:r w:rsidRPr="00F72822">
        <w:rPr>
          <w:shd w:val="clear" w:color="auto" w:fill="FFFFFF"/>
        </w:rPr>
        <w:t xml:space="preserve">) </w:t>
      </w: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c</w:t>
      </w:r>
      <w:r w:rsidRPr="00F72822">
        <w:rPr>
          <w:shd w:val="clear" w:color="auto" w:fill="FFFFFF"/>
        </w:rPr>
        <w:t xml:space="preserve">) </w:t>
      </w:r>
      <w:r w:rsidRPr="00F72822">
        <w:t xml:space="preserve">affirm means </w:t>
      </w:r>
      <w:r w:rsidRPr="00F72822">
        <w:rPr>
          <w:u w:val="single"/>
        </w:rPr>
        <w:t>to express agreement</w:t>
      </w:r>
      <w:r w:rsidRPr="00F72822">
        <w:rPr>
          <w:vertAlign w:val="superscript"/>
        </w:rPr>
        <w:footnoteReference w:id="2"/>
      </w:r>
      <w:r w:rsidRPr="00F72822">
        <w:t xml:space="preserve"> and you already know I do</w:t>
      </w:r>
      <w:r>
        <w:t>, d</w:t>
      </w:r>
      <w:r w:rsidRPr="00F72822">
        <w:t xml:space="preserve">) Suppose a sentence p asserts its truth or falsity. In this instance, either P is </w:t>
      </w:r>
      <w:proofErr w:type="gramStart"/>
      <w:r w:rsidRPr="00F72822">
        <w:t>true</w:t>
      </w:r>
      <w:proofErr w:type="gramEnd"/>
      <w:r w:rsidRPr="00F72822">
        <w:t xml:space="preserve"> or P is false, if it is true, it is what it says it is so it is true, if it is false, it is what it says it is so it is true. The very denial of the idea that truth claims exist presupposes the truth value of the statement.</w:t>
      </w:r>
    </w:p>
    <w:p w14:paraId="6072C649" w14:textId="77777777" w:rsidR="0029332A" w:rsidRDefault="0029332A" w:rsidP="0029332A">
      <w:pPr>
        <w:pStyle w:val="Heading4"/>
      </w:pPr>
      <w:r>
        <w:t>5</w:t>
      </w:r>
      <w:r w:rsidRPr="00F72822">
        <w:t xml:space="preserve">. The neg may not read overview answers to </w:t>
      </w:r>
      <w:proofErr w:type="spellStart"/>
      <w:r w:rsidRPr="00F72822">
        <w:t>aff</w:t>
      </w:r>
      <w:proofErr w:type="spellEnd"/>
      <w:r w:rsidRPr="00F72822">
        <w:t xml:space="preserve"> arguments – they can </w:t>
      </w:r>
      <w:proofErr w:type="spellStart"/>
      <w:r w:rsidRPr="00F72822">
        <w:t>uplayer</w:t>
      </w:r>
      <w:proofErr w:type="spellEnd"/>
      <w:r w:rsidRPr="00F72822">
        <w:t xml:space="preserve"> all </w:t>
      </w:r>
      <w:proofErr w:type="spellStart"/>
      <w:r w:rsidRPr="00F72822">
        <w:t>aff</w:t>
      </w:r>
      <w:proofErr w:type="spellEnd"/>
      <w:r w:rsidRPr="00F72822">
        <w:t xml:space="preserve"> argument</w:t>
      </w:r>
      <w:r>
        <w:t>s</w:t>
      </w:r>
      <w:r w:rsidRPr="00F72822">
        <w:t xml:space="preserve"> for 7 minutes and the 1ar </w:t>
      </w:r>
      <w:proofErr w:type="gramStart"/>
      <w:r w:rsidRPr="00F72822">
        <w:t>has to</w:t>
      </w:r>
      <w:proofErr w:type="gramEnd"/>
      <w:r w:rsidRPr="00F72822">
        <w:t xml:space="preserve"> shift through it all.</w:t>
      </w:r>
    </w:p>
    <w:p w14:paraId="2E2DD402" w14:textId="77777777" w:rsidR="0029332A" w:rsidRPr="00F72822" w:rsidRDefault="0029332A" w:rsidP="0029332A">
      <w:pPr>
        <w:pStyle w:val="Heading4"/>
      </w:pPr>
      <w:r>
        <w:t>6</w:t>
      </w:r>
      <w:r w:rsidRPr="00F72822">
        <w:t xml:space="preserve">. The neg may not make theory arguments in the 2n a) overloads the 2ar with a massive clarification burden </w:t>
      </w:r>
      <w:r>
        <w:t>b</w:t>
      </w:r>
      <w:r w:rsidRPr="00F72822">
        <w:t>) impossible to check abuse if the 2n can just dump on the shell for 6 minutes</w:t>
      </w:r>
      <w:r>
        <w:t>, c) overloads the 2ar with no risk shells</w:t>
      </w:r>
      <w:r w:rsidRPr="00F72822">
        <w:t xml:space="preserve">. </w:t>
      </w:r>
    </w:p>
    <w:p w14:paraId="5C9C6F40" w14:textId="6B76AA53" w:rsidR="00F270D9" w:rsidRPr="00F270D9" w:rsidRDefault="00F270D9" w:rsidP="00F270D9">
      <w:pPr>
        <w:rPr>
          <w:rStyle w:val="Style13ptBold"/>
        </w:rPr>
      </w:pPr>
    </w:p>
    <w:p w14:paraId="0CAD10D2" w14:textId="77777777" w:rsidR="00F270D9" w:rsidRDefault="00F270D9" w:rsidP="009D32BD">
      <w:pPr>
        <w:pStyle w:val="Heading3"/>
      </w:pPr>
    </w:p>
    <w:p w14:paraId="414FB809" w14:textId="6237AB22" w:rsidR="009D32BD" w:rsidRPr="00D27739" w:rsidRDefault="009D32BD" w:rsidP="009D32BD">
      <w:pPr>
        <w:pStyle w:val="Heading3"/>
      </w:pPr>
      <w:r>
        <w:t>FW</w:t>
      </w:r>
    </w:p>
    <w:p w14:paraId="2A540ACF" w14:textId="77777777" w:rsidR="009D32BD" w:rsidRPr="00D27739" w:rsidRDefault="009D32BD" w:rsidP="009D32BD"/>
    <w:p w14:paraId="752F835C" w14:textId="77777777" w:rsidR="009D32BD" w:rsidRPr="000722A6" w:rsidRDefault="009D32BD" w:rsidP="009D32BD">
      <w:pPr>
        <w:pStyle w:val="Heading4"/>
      </w:pPr>
      <w:r w:rsidRPr="000722A6">
        <w:t xml:space="preserve">First, ethics are split between the deontic and aretaic. Deontic theories answer what agents should do according to a moral code, while aretaic theories answer what kind of agent people should be to make the right decisions.  </w:t>
      </w:r>
    </w:p>
    <w:p w14:paraId="3ACF4A4C" w14:textId="77777777" w:rsidR="009D32BD" w:rsidRPr="00D27739" w:rsidRDefault="009D32BD" w:rsidP="009D32BD">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1</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3D621269" w14:textId="77777777" w:rsidR="009D32BD" w:rsidRPr="00D27739" w:rsidRDefault="009D32BD" w:rsidP="009D32BD">
      <w:pPr>
        <w:rPr>
          <w:rStyle w:val="Emphasis"/>
        </w:rPr>
      </w:pPr>
      <w:r w:rsidRPr="001B15E0">
        <w:rPr>
          <w:rStyle w:val="Emphasis"/>
          <w:highlight w:val="green"/>
        </w:rPr>
        <w:t>There are two</w:t>
      </w:r>
      <w:r w:rsidRPr="00D27739">
        <w:rPr>
          <w:rStyle w:val="Emphasis"/>
        </w:rPr>
        <w:t xml:space="preserve"> fundamental </w:t>
      </w:r>
      <w:r w:rsidRPr="001B15E0">
        <w:rPr>
          <w:rStyle w:val="Emphasis"/>
          <w:highlight w:val="green"/>
        </w:rPr>
        <w:t>classes of</w:t>
      </w:r>
      <w:r w:rsidRPr="00D27739">
        <w:rPr>
          <w:sz w:val="16"/>
        </w:rPr>
        <w:t xml:space="preserve"> terms traditionally distinguished within </w:t>
      </w:r>
      <w:r w:rsidRPr="001B15E0">
        <w:rPr>
          <w:rStyle w:val="Emphasis"/>
          <w:highlight w:val="green"/>
        </w:rPr>
        <w:t>moral vocabulary: the deontic and the aretaic</w:t>
      </w:r>
      <w:r w:rsidRPr="00D27739">
        <w:rPr>
          <w:rStyle w:val="Emphasis"/>
        </w:rPr>
        <w:t xml:space="preserve">. </w:t>
      </w:r>
      <w:r w:rsidRPr="00D27739">
        <w:rPr>
          <w:sz w:val="16"/>
        </w:rPr>
        <w:t xml:space="preserve">The terms from </w:t>
      </w:r>
      <w:r w:rsidRPr="001B15E0">
        <w:rPr>
          <w:rStyle w:val="Emphasis"/>
          <w:highlight w:val="green"/>
        </w:rPr>
        <w:t>the first</w:t>
      </w:r>
      <w:r w:rsidRPr="00D27739">
        <w:rPr>
          <w:sz w:val="16"/>
        </w:rPr>
        <w:t xml:space="preserve"> set </w:t>
      </w:r>
      <w:r w:rsidRPr="001B15E0">
        <w:rPr>
          <w:rStyle w:val="Emphasis"/>
          <w:highlight w:val="green"/>
        </w:rPr>
        <w:t>serve</w:t>
      </w:r>
      <w:r w:rsidRPr="00D27739">
        <w:rPr>
          <w:sz w:val="16"/>
        </w:rPr>
        <w:t xml:space="preserve"> in </w:t>
      </w:r>
      <w:r w:rsidRPr="001B15E0">
        <w:rPr>
          <w:rStyle w:val="Emphasis"/>
          <w:highlight w:val="green"/>
        </w:rPr>
        <w:t>the prescriptive function of</w:t>
      </w:r>
      <w:r w:rsidRPr="00D27739">
        <w:rPr>
          <w:rStyle w:val="Emphasis"/>
        </w:rPr>
        <w:t xml:space="preserve"> a </w:t>
      </w:r>
      <w:r w:rsidRPr="001B15E0">
        <w:rPr>
          <w:rStyle w:val="Emphasis"/>
          <w:highlight w:val="green"/>
        </w:rPr>
        <w:t>moral code</w:t>
      </w:r>
      <w:r w:rsidRPr="00D27739">
        <w:rPr>
          <w:sz w:val="16"/>
        </w:rPr>
        <w:t xml:space="preserve">. This function consists in </w:t>
      </w:r>
      <w:r w:rsidRPr="001B15E0">
        <w:rPr>
          <w:rStyle w:val="Emphasis"/>
          <w:highlight w:val="green"/>
        </w:rPr>
        <w:t>providing answers to</w:t>
      </w:r>
      <w:r w:rsidRPr="00D27739">
        <w:rPr>
          <w:sz w:val="16"/>
        </w:rPr>
        <w:t xml:space="preserve"> questions like: </w:t>
      </w:r>
      <w:r w:rsidRPr="001B15E0">
        <w:rPr>
          <w:rStyle w:val="Emphasis"/>
          <w:highlight w:val="green"/>
        </w:rPr>
        <w:t>What am I (morally) required to do</w:t>
      </w:r>
      <w:r w:rsidRPr="00D27739">
        <w:rPr>
          <w:rStyle w:val="Emphasis"/>
        </w:rPr>
        <w:t>?</w:t>
      </w:r>
      <w:r w:rsidRPr="00D27739">
        <w:rPr>
          <w:sz w:val="16"/>
        </w:rPr>
        <w:t xml:space="preserve"> Answers to such questions usually have the grammatical form of an imperative and are called “prescriptions”, “moral norms”, “rules”, “precepts”, or “commands”. </w:t>
      </w:r>
      <w:r w:rsidRPr="00D27739">
        <w:rPr>
          <w:rStyle w:val="Emphasis"/>
        </w:rPr>
        <w:t>They are expressed by means of such terms as: ‘right’, ‘obligation’, ‘duty’</w:t>
      </w:r>
      <w:r w:rsidRPr="00D27739">
        <w:rPr>
          <w:sz w:val="16"/>
        </w:rPr>
        <w:t xml:space="preserve">, etc. </w:t>
      </w:r>
      <w:r w:rsidRPr="001B15E0">
        <w:rPr>
          <w:rStyle w:val="Emphasis"/>
          <w:highlight w:val="green"/>
        </w:rPr>
        <w:t>The second class contains terms</w:t>
      </w:r>
      <w:r w:rsidRPr="00D27739">
        <w:rPr>
          <w:rStyle w:val="Emphasis"/>
        </w:rPr>
        <w:t xml:space="preserve"> used </w:t>
      </w:r>
      <w:r w:rsidRPr="001B15E0">
        <w:rPr>
          <w:rStyle w:val="Emphasis"/>
          <w:highlight w:val="green"/>
        </w:rPr>
        <w:t>for</w:t>
      </w:r>
      <w:r w:rsidRPr="00D27739">
        <w:rPr>
          <w:rStyle w:val="Emphasis"/>
        </w:rPr>
        <w:t xml:space="preserve"> a </w:t>
      </w:r>
      <w:r w:rsidRPr="001B15E0">
        <w:rPr>
          <w:rStyle w:val="Emphasis"/>
          <w:highlight w:val="green"/>
        </w:rPr>
        <w:t>moral evaluation of</w:t>
      </w:r>
      <w:r w:rsidRPr="00D27739">
        <w:rPr>
          <w:sz w:val="16"/>
        </w:rPr>
        <w:t xml:space="preserve"> an action (or </w:t>
      </w:r>
      <w:r w:rsidRPr="001B15E0">
        <w:rPr>
          <w:rStyle w:val="Emphasis"/>
          <w:highlight w:val="green"/>
        </w:rPr>
        <w:t>an actor</w:t>
      </w:r>
      <w:r w:rsidRPr="00D27739">
        <w:rPr>
          <w:sz w:val="16"/>
        </w:rPr>
        <w:t xml:space="preserve">). Such moral evaluation is not primarily intended to direct actions, although it seems capable of performing this function as well. </w:t>
      </w:r>
      <w:r w:rsidRPr="001B15E0">
        <w:rPr>
          <w:rStyle w:val="Emphasis"/>
          <w:highlight w:val="green"/>
        </w:rPr>
        <w:t>Terms used</w:t>
      </w:r>
      <w:r w:rsidRPr="00D27739">
        <w:rPr>
          <w:rStyle w:val="Emphasis"/>
        </w:rPr>
        <w:t xml:space="preserve"> for evaluations </w:t>
      </w:r>
      <w:r w:rsidRPr="001B15E0">
        <w:rPr>
          <w:rStyle w:val="Emphasis"/>
          <w:highlight w:val="green"/>
        </w:rPr>
        <w:t>include: ‘good’, ‘bad’</w:t>
      </w:r>
      <w:r w:rsidRPr="00D27739">
        <w:rPr>
          <w:rStyle w:val="Emphasis"/>
        </w:rPr>
        <w:t>, ‘blameworthy’, ‘praiseworthy’, ‘</w:t>
      </w:r>
      <w:r w:rsidRPr="001B15E0">
        <w:rPr>
          <w:rStyle w:val="Emphasis"/>
          <w:highlight w:val="green"/>
        </w:rPr>
        <w:t>virtuous’</w:t>
      </w:r>
      <w:r w:rsidRPr="00D27739">
        <w:rPr>
          <w:rStyle w:val="Emphasis"/>
        </w:rPr>
        <w:t>, etc</w:t>
      </w:r>
      <w:r w:rsidRPr="00D27739">
        <w:rPr>
          <w:sz w:val="16"/>
        </w:rPr>
        <w:t xml:space="preserve">. The ‘right’ is the key notion of the normative part of a moral theory; </w:t>
      </w:r>
      <w:r w:rsidRPr="001B15E0">
        <w:rPr>
          <w:rStyle w:val="Emphasis"/>
          <w:highlight w:val="green"/>
        </w:rPr>
        <w:t>the ‘good’ is used to express moral judgments</w:t>
      </w:r>
      <w:r w:rsidRPr="00D27739">
        <w:rPr>
          <w:rStyle w:val="Emphasis"/>
        </w:rPr>
        <w:t>.</w:t>
      </w:r>
    </w:p>
    <w:p w14:paraId="766926F3" w14:textId="77777777" w:rsidR="009D32BD" w:rsidRPr="00D27739" w:rsidRDefault="009D32BD" w:rsidP="009D32BD">
      <w:pPr>
        <w:pStyle w:val="Heading4"/>
        <w:rPr>
          <w:b w:val="0"/>
          <w:bCs w:val="0"/>
        </w:rPr>
      </w:pPr>
      <w:r w:rsidRPr="00D27739">
        <w:t xml:space="preserve">To clarify, </w:t>
      </w:r>
      <w:r w:rsidRPr="00D27739">
        <w:rPr>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3B082C31" w14:textId="77777777" w:rsidR="009D32BD" w:rsidRPr="00D27739" w:rsidRDefault="009D32BD" w:rsidP="009D32BD"/>
    <w:p w14:paraId="43942DA4" w14:textId="77777777" w:rsidR="009D32BD" w:rsidRPr="00D27739" w:rsidRDefault="009D32BD" w:rsidP="009D32BD">
      <w:pPr>
        <w:pStyle w:val="Heading4"/>
      </w:pPr>
      <w:r w:rsidRPr="00D27739">
        <w:t>Prefer the aretaic:</w:t>
      </w:r>
    </w:p>
    <w:p w14:paraId="26A7BE40" w14:textId="77777777" w:rsidR="009D32BD" w:rsidRPr="00D27739" w:rsidRDefault="009D32BD" w:rsidP="009D32BD"/>
    <w:p w14:paraId="0C3A76A5" w14:textId="77777777" w:rsidR="009D32BD" w:rsidRPr="00D27739" w:rsidRDefault="009D32BD" w:rsidP="009D32BD">
      <w:pPr>
        <w:pStyle w:val="Heading4"/>
        <w:spacing w:before="0"/>
        <w:rPr>
          <w:rFonts w:cs="Times New Roman"/>
          <w:sz w:val="24"/>
        </w:rPr>
      </w:pPr>
      <w:r w:rsidRPr="00D27739">
        <w:t xml:space="preserve">[1] Hijacks </w:t>
      </w:r>
      <w:r w:rsidRPr="00D27739">
        <w:rPr>
          <w:b w:val="0"/>
          <w:bCs w:val="0"/>
        </w:rPr>
        <w:t>– Every action in the deontic can be expressed in the aretaic, but only the aretaic can break free of the right/wrong binary with its richer vocabulary.</w:t>
      </w:r>
      <w:r w:rsidRPr="00D27739">
        <w:t xml:space="preserve"> </w:t>
      </w:r>
    </w:p>
    <w:p w14:paraId="39E63FCE" w14:textId="77777777" w:rsidR="009D32BD" w:rsidRPr="00D27739" w:rsidRDefault="009D32BD" w:rsidP="009D32BD">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2</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512A8D96" w14:textId="77777777" w:rsidR="009D32BD" w:rsidRPr="00D27739" w:rsidRDefault="009D32BD" w:rsidP="009D32BD">
      <w:pPr>
        <w:rPr>
          <w:rStyle w:val="Emphasis"/>
        </w:rPr>
      </w:pPr>
      <w:r w:rsidRPr="00D27739">
        <w:rPr>
          <w:sz w:val="16"/>
        </w:rPr>
        <w:t xml:space="preserve">The way we use words ‘good/bad’ and ‘right/wrong’ seems to support the above claims. </w:t>
      </w:r>
      <w:r w:rsidRPr="001B15E0">
        <w:rPr>
          <w:rStyle w:val="Emphasis"/>
          <w:highlight w:val="green"/>
        </w:rPr>
        <w:t xml:space="preserve">Goodness and badness come in </w:t>
      </w:r>
      <w:proofErr w:type="gramStart"/>
      <w:r w:rsidRPr="001B15E0">
        <w:rPr>
          <w:rStyle w:val="Emphasis"/>
          <w:highlight w:val="green"/>
        </w:rPr>
        <w:t>degrees</w:t>
      </w:r>
      <w:r w:rsidRPr="00D27739">
        <w:rPr>
          <w:rStyle w:val="Emphasis"/>
        </w:rPr>
        <w:t>,</w:t>
      </w:r>
      <w:proofErr w:type="gramEnd"/>
      <w:r w:rsidRPr="00D27739">
        <w:rPr>
          <w:sz w:val="16"/>
        </w:rPr>
        <w:t xml:space="preserve"> hence </w:t>
      </w:r>
      <w:r w:rsidRPr="001B15E0">
        <w:rPr>
          <w:rStyle w:val="Emphasis"/>
          <w:highlight w:val="green"/>
        </w:rPr>
        <w:t xml:space="preserve">we have words like ‘better’ and ‘worse’; we lack similar terms for </w:t>
      </w:r>
      <w:proofErr w:type="spellStart"/>
      <w:r w:rsidRPr="001B15E0">
        <w:rPr>
          <w:rStyle w:val="Emphasis"/>
          <w:highlight w:val="green"/>
        </w:rPr>
        <w:t>deontically</w:t>
      </w:r>
      <w:proofErr w:type="spellEnd"/>
      <w:r w:rsidRPr="001B15E0">
        <w:rPr>
          <w:rStyle w:val="Emphasis"/>
          <w:highlight w:val="green"/>
        </w:rPr>
        <w:t xml:space="preserve"> evaluated actions</w:t>
      </w:r>
      <w:r w:rsidRPr="00D27739">
        <w:rPr>
          <w:sz w:val="16"/>
        </w:rPr>
        <w:t xml:space="preserve">. The availability of degree terms in the former case seems to indicate the presence of many criteria used in evaluation; </w:t>
      </w:r>
      <w:r w:rsidRPr="00D27739">
        <w:rPr>
          <w:rStyle w:val="Emphasis"/>
        </w:rPr>
        <w:t xml:space="preserve">an </w:t>
      </w:r>
      <w:r w:rsidRPr="001B15E0">
        <w:rPr>
          <w:rStyle w:val="Emphasis"/>
          <w:highlight w:val="green"/>
        </w:rPr>
        <w:t>all-or- nothing</w:t>
      </w:r>
      <w:r w:rsidRPr="00D27739">
        <w:rPr>
          <w:rStyle w:val="Emphasis"/>
        </w:rPr>
        <w:t xml:space="preserve"> choice, </w:t>
      </w:r>
      <w:r w:rsidRPr="001B15E0">
        <w:rPr>
          <w:rStyle w:val="Emphasis"/>
          <w:highlight w:val="green"/>
        </w:rPr>
        <w:t>implied by</w:t>
      </w:r>
      <w:r w:rsidRPr="00D27739">
        <w:rPr>
          <w:sz w:val="16"/>
        </w:rPr>
        <w:t xml:space="preserve"> the use of </w:t>
      </w:r>
      <w:r w:rsidRPr="001B15E0">
        <w:rPr>
          <w:rStyle w:val="Emphasis"/>
          <w:highlight w:val="green"/>
        </w:rPr>
        <w:t>‘right’ or ‘wrong’, suggests focusing on</w:t>
      </w:r>
      <w:r w:rsidRPr="00D27739">
        <w:rPr>
          <w:rStyle w:val="Emphasis"/>
        </w:rPr>
        <w:t xml:space="preserve"> only </w:t>
      </w:r>
      <w:r w:rsidRPr="001B15E0">
        <w:rPr>
          <w:rStyle w:val="Emphasis"/>
          <w:highlight w:val="green"/>
        </w:rPr>
        <w:t>one</w:t>
      </w:r>
      <w:r w:rsidRPr="00D27739">
        <w:rPr>
          <w:sz w:val="16"/>
        </w:rPr>
        <w:t xml:space="preserve"> quantum </w:t>
      </w:r>
      <w:r w:rsidRPr="001B15E0">
        <w:rPr>
          <w:rStyle w:val="Emphasis"/>
          <w:highlight w:val="green"/>
        </w:rPr>
        <w:t>quality</w:t>
      </w:r>
      <w:r w:rsidRPr="00D27739">
        <w:rPr>
          <w:sz w:val="16"/>
        </w:rPr>
        <w:t>.12 But fine-</w:t>
      </w:r>
      <w:proofErr w:type="spellStart"/>
      <w:r w:rsidRPr="00D27739">
        <w:rPr>
          <w:sz w:val="16"/>
        </w:rPr>
        <w:t>grainedness</w:t>
      </w:r>
      <w:proofErr w:type="spellEnd"/>
      <w:r w:rsidRPr="00D27739">
        <w:rPr>
          <w:sz w:val="16"/>
        </w:rPr>
        <w:t xml:space="preserve"> is not only a property of particular aretaic terms, </w:t>
      </w:r>
      <w:r w:rsidRPr="001B15E0">
        <w:rPr>
          <w:rStyle w:val="Emphasis"/>
          <w:highlight w:val="green"/>
        </w:rPr>
        <w:t>the</w:t>
      </w:r>
      <w:r w:rsidRPr="00D27739">
        <w:rPr>
          <w:rStyle w:val="Emphasis"/>
        </w:rPr>
        <w:t xml:space="preserve"> entire </w:t>
      </w:r>
      <w:r w:rsidRPr="001B15E0">
        <w:rPr>
          <w:rStyle w:val="Emphasis"/>
          <w:highlight w:val="green"/>
        </w:rPr>
        <w:t>aretaic vocabulary is infinitely richer and allows</w:t>
      </w:r>
      <w:r w:rsidRPr="00D27739">
        <w:rPr>
          <w:rStyle w:val="Emphasis"/>
        </w:rPr>
        <w:t xml:space="preserve"> us to draw much </w:t>
      </w:r>
      <w:r w:rsidRPr="001B15E0">
        <w:rPr>
          <w:rStyle w:val="Emphasis"/>
          <w:highlight w:val="green"/>
        </w:rPr>
        <w:t>finer distinctions in act-evaluations</w:t>
      </w:r>
      <w:r w:rsidRPr="00D27739">
        <w:rPr>
          <w:rStyle w:val="Emphasis"/>
        </w:rPr>
        <w:t xml:space="preserve"> than the deontic vocabulary.</w:t>
      </w:r>
      <w:r w:rsidRPr="00D27739">
        <w:rPr>
          <w:sz w:val="16"/>
        </w:rPr>
        <w:t xml:space="preserve"> For example, </w:t>
      </w:r>
      <w:r w:rsidRPr="00D27739">
        <w:rPr>
          <w:rStyle w:val="Emphasis"/>
        </w:rPr>
        <w:t xml:space="preserve">by saying that something is </w:t>
      </w:r>
      <w:r w:rsidRPr="001B15E0">
        <w:rPr>
          <w:rStyle w:val="Emphasis"/>
          <w:highlight w:val="green"/>
        </w:rPr>
        <w:t>praiseworthy</w:t>
      </w:r>
      <w:r w:rsidRPr="00D27739">
        <w:rPr>
          <w:rStyle w:val="Emphasis"/>
        </w:rPr>
        <w:t xml:space="preserve"> we </w:t>
      </w:r>
      <w:proofErr w:type="spellStart"/>
      <w:r w:rsidRPr="001B15E0">
        <w:rPr>
          <w:rStyle w:val="Emphasis"/>
          <w:highlight w:val="green"/>
        </w:rPr>
        <w:t>impl</w:t>
      </w:r>
      <w:proofErr w:type="spellEnd"/>
      <w:r w:rsidRPr="001B15E0">
        <w:rPr>
          <w:rStyle w:val="Emphasis"/>
          <w:highlight w:val="green"/>
        </w:rPr>
        <w:t>[</w:t>
      </w:r>
      <w:proofErr w:type="spellStart"/>
      <w:r w:rsidRPr="001B15E0">
        <w:rPr>
          <w:rStyle w:val="Emphasis"/>
          <w:highlight w:val="green"/>
        </w:rPr>
        <w:t>ies</w:t>
      </w:r>
      <w:proofErr w:type="spellEnd"/>
      <w:r w:rsidRPr="001B15E0">
        <w:rPr>
          <w:rStyle w:val="Emphasis"/>
          <w:highlight w:val="green"/>
        </w:rPr>
        <w:t>]</w:t>
      </w:r>
      <w:r w:rsidRPr="00D27739">
        <w:rPr>
          <w:rStyle w:val="Emphasis"/>
        </w:rPr>
        <w:t xml:space="preserve"> that it deserves </w:t>
      </w:r>
      <w:r w:rsidRPr="001B15E0">
        <w:rPr>
          <w:rStyle w:val="Emphasis"/>
          <w:highlight w:val="green"/>
        </w:rPr>
        <w:t>approval</w:t>
      </w:r>
      <w:r w:rsidRPr="00D27739">
        <w:rPr>
          <w:sz w:val="16"/>
        </w:rPr>
        <w:t xml:space="preserve"> or favor: </w:t>
      </w:r>
      <w:r w:rsidRPr="00D27739">
        <w:rPr>
          <w:rStyle w:val="Emphasis"/>
        </w:rPr>
        <w:t xml:space="preserve">we assess it higher when we say that it is </w:t>
      </w:r>
      <w:r w:rsidRPr="001B15E0">
        <w:rPr>
          <w:rStyle w:val="Emphasis"/>
          <w:highlight w:val="green"/>
        </w:rPr>
        <w:t>admirable</w:t>
      </w:r>
      <w:r w:rsidRPr="00D27739">
        <w:rPr>
          <w:rStyle w:val="Emphasis"/>
        </w:rPr>
        <w:t>, since</w:t>
      </w:r>
      <w:r w:rsidRPr="00D27739">
        <w:rPr>
          <w:sz w:val="16"/>
        </w:rPr>
        <w:t xml:space="preserve"> then </w:t>
      </w:r>
      <w:r w:rsidRPr="00D27739">
        <w:rPr>
          <w:rStyle w:val="Emphasis"/>
        </w:rPr>
        <w:t xml:space="preserve">it </w:t>
      </w:r>
      <w:r w:rsidRPr="001B15E0">
        <w:rPr>
          <w:rStyle w:val="Emphasis"/>
          <w:highlight w:val="green"/>
        </w:rPr>
        <w:t>should be</w:t>
      </w:r>
      <w:r w:rsidRPr="00D27739">
        <w:rPr>
          <w:sz w:val="16"/>
        </w:rPr>
        <w:t xml:space="preserve"> also respected and </w:t>
      </w:r>
      <w:r w:rsidRPr="001B15E0">
        <w:rPr>
          <w:rStyle w:val="Emphasis"/>
          <w:highlight w:val="green"/>
        </w:rPr>
        <w:t>honored</w:t>
      </w:r>
      <w:r w:rsidRPr="00D27739">
        <w:rPr>
          <w:sz w:val="16"/>
        </w:rPr>
        <w:t xml:space="preserve">. The meaning of the word ‘praiseworthy’ can be quite well conveyed by saying, that it is something that ought to be done, or that it is the right (in Ross’s understanding of ‘right’) thing to </w:t>
      </w:r>
      <w:proofErr w:type="gramStart"/>
      <w:r w:rsidRPr="00D27739">
        <w:rPr>
          <w:sz w:val="16"/>
        </w:rPr>
        <w:t>do:</w:t>
      </w:r>
      <w:proofErr w:type="gramEnd"/>
      <w:r w:rsidRPr="00D27739">
        <w:rPr>
          <w:sz w:val="16"/>
        </w:rPr>
        <w:t xml:space="preserve"> </w:t>
      </w:r>
      <w:r w:rsidRPr="00D27739">
        <w:rPr>
          <w:rStyle w:val="Emphasis"/>
        </w:rPr>
        <w:t xml:space="preserve">yet </w:t>
      </w:r>
      <w:r w:rsidRPr="001B15E0">
        <w:rPr>
          <w:rStyle w:val="Emphasis"/>
          <w:highlight w:val="green"/>
        </w:rPr>
        <w:t>expressing</w:t>
      </w:r>
      <w:r w:rsidRPr="00D27739">
        <w:rPr>
          <w:sz w:val="16"/>
        </w:rPr>
        <w:t xml:space="preserve"> the word </w:t>
      </w:r>
      <w:r w:rsidRPr="001B15E0">
        <w:rPr>
          <w:rStyle w:val="Emphasis"/>
          <w:highlight w:val="green"/>
        </w:rPr>
        <w:t>‘admirable’ in deontic vocabulary seems</w:t>
      </w:r>
      <w:r w:rsidRPr="00D27739">
        <w:rPr>
          <w:rStyle w:val="Emphasis"/>
        </w:rPr>
        <w:t xml:space="preserve"> </w:t>
      </w:r>
      <w:r w:rsidRPr="00D27739">
        <w:rPr>
          <w:sz w:val="16"/>
        </w:rPr>
        <w:t xml:space="preserve">just </w:t>
      </w:r>
      <w:r w:rsidRPr="001B15E0">
        <w:rPr>
          <w:rStyle w:val="Emphasis"/>
          <w:highlight w:val="green"/>
        </w:rPr>
        <w:t>impossible</w:t>
      </w:r>
      <w:r w:rsidRPr="00D27739">
        <w:rPr>
          <w:sz w:val="16"/>
        </w:rPr>
        <w:t>. From what has been said so far one can derive an encouraging conclusion for the advocates of attractive ethics. Sheer richness and fine-</w:t>
      </w:r>
      <w:proofErr w:type="spellStart"/>
      <w:r w:rsidRPr="00D27739">
        <w:rPr>
          <w:sz w:val="16"/>
        </w:rPr>
        <w:t>grainedness</w:t>
      </w:r>
      <w:proofErr w:type="spellEnd"/>
      <w:r w:rsidRPr="00D27739">
        <w:rPr>
          <w:sz w:val="16"/>
        </w:rPr>
        <w:t xml:space="preserve"> of aretaic vocabulary </w:t>
      </w:r>
      <w:proofErr w:type="gramStart"/>
      <w:r w:rsidRPr="00D27739">
        <w:rPr>
          <w:sz w:val="16"/>
        </w:rPr>
        <w:t>seems</w:t>
      </w:r>
      <w:proofErr w:type="gramEnd"/>
      <w:r w:rsidRPr="00D27739">
        <w:rPr>
          <w:sz w:val="16"/>
        </w:rPr>
        <w:t xml:space="preserve"> to be a good reason for believing that </w:t>
      </w:r>
      <w:r w:rsidRPr="001B15E0">
        <w:rPr>
          <w:rStyle w:val="Emphasis"/>
          <w:highlight w:val="green"/>
        </w:rPr>
        <w:t>all that can be said in deontic terms can be equally well expressed in aretaic terms</w:t>
      </w:r>
      <w:r w:rsidRPr="00D27739">
        <w:rPr>
          <w:rStyle w:val="Emphasis"/>
        </w:rPr>
        <w:t>.</w:t>
      </w:r>
      <w:r w:rsidRPr="00D27739">
        <w:rPr>
          <w:sz w:val="16"/>
        </w:rPr>
        <w:t xml:space="preserve"> This is not to say, however, that we can produce a translation manual which would provide us with a general method of </w:t>
      </w:r>
      <w:r w:rsidRPr="00D27739">
        <w:rPr>
          <w:rStyle w:val="Emphasis"/>
        </w:rPr>
        <w:t>expressing deontic notions in terms of aretaic ones</w:t>
      </w:r>
      <w:r w:rsidRPr="00D27739">
        <w:rPr>
          <w:sz w:val="16"/>
        </w:rPr>
        <w:t xml:space="preserve"> for all possible cases. </w:t>
      </w:r>
      <w:proofErr w:type="gramStart"/>
      <w:r w:rsidRPr="00D27739">
        <w:rPr>
          <w:sz w:val="16"/>
        </w:rPr>
        <w:t>In particular,</w:t>
      </w:r>
      <w:r w:rsidRPr="00D27739">
        <w:rPr>
          <w:sz w:val="16"/>
          <w:szCs w:val="16"/>
        </w:rPr>
        <w:t xml:space="preserve"> it</w:t>
      </w:r>
      <w:proofErr w:type="gramEnd"/>
      <w:r w:rsidRPr="00D27739">
        <w:rPr>
          <w:rStyle w:val="Emphasis"/>
        </w:rPr>
        <w:t xml:space="preserve"> does not seem possible,</w:t>
      </w:r>
      <w:r w:rsidRPr="00D27739">
        <w:rPr>
          <w:sz w:val="16"/>
        </w:rPr>
        <w:t xml:space="preserve"> as we hope to have shown, </w:t>
      </w:r>
      <w:r w:rsidRPr="00D27739">
        <w:rPr>
          <w:rStyle w:val="Emphasis"/>
        </w:rPr>
        <w:t>to substitute ‘good’ for ‘right’ or ‘deplorable’ for ‘wrong’</w:t>
      </w:r>
      <w:r w:rsidRPr="00D27739">
        <w:rPr>
          <w:sz w:val="16"/>
        </w:rPr>
        <w:t xml:space="preserve">. The relation between the aretaic and the deontic seems to be somewhat </w:t>
      </w:r>
      <w:proofErr w:type="gramStart"/>
      <w:r w:rsidRPr="00D27739">
        <w:rPr>
          <w:sz w:val="16"/>
        </w:rPr>
        <w:t>similar to</w:t>
      </w:r>
      <w:proofErr w:type="gramEnd"/>
      <w:r w:rsidRPr="00D27739">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D27739">
        <w:rPr>
          <w:sz w:val="16"/>
        </w:rPr>
        <w:t>and in particular, Stocker’s</w:t>
      </w:r>
      <w:proofErr w:type="gramEnd"/>
      <w:r w:rsidRPr="00D27739">
        <w:rPr>
          <w:sz w:val="16"/>
        </w:rPr>
        <w:t xml:space="preserve"> identification of rightness and goodness, is doomed. But we can still pursue a more modest goal. </w:t>
      </w:r>
      <w:r w:rsidRPr="00D27739">
        <w:rPr>
          <w:rStyle w:val="Emphasis"/>
        </w:rPr>
        <w:t xml:space="preserve">If our task is </w:t>
      </w:r>
      <w:r w:rsidRPr="00D27739">
        <w:rPr>
          <w:sz w:val="16"/>
        </w:rPr>
        <w:t>just</w:t>
      </w:r>
      <w:r w:rsidRPr="00D27739">
        <w:rPr>
          <w:rStyle w:val="Emphasis"/>
        </w:rPr>
        <w:t xml:space="preserve"> to substitute every</w:t>
      </w:r>
      <w:r w:rsidRPr="00D27739">
        <w:rPr>
          <w:sz w:val="16"/>
        </w:rPr>
        <w:t xml:space="preserve"> </w:t>
      </w:r>
      <w:proofErr w:type="gramStart"/>
      <w:r w:rsidRPr="00D27739">
        <w:rPr>
          <w:sz w:val="16"/>
        </w:rPr>
        <w:t xml:space="preserve">particular </w:t>
      </w:r>
      <w:r w:rsidRPr="00D27739">
        <w:rPr>
          <w:rStyle w:val="Emphasis"/>
        </w:rPr>
        <w:t>deontic</w:t>
      </w:r>
      <w:proofErr w:type="gramEnd"/>
      <w:r w:rsidRPr="00D27739">
        <w:rPr>
          <w:rStyle w:val="Emphasis"/>
        </w:rPr>
        <w:t xml:space="preserve"> evaluation with an aretaic</w:t>
      </w:r>
      <w:r w:rsidRPr="00D27739">
        <w:rPr>
          <w:sz w:val="16"/>
        </w:rPr>
        <w:t xml:space="preserve"> one, </w:t>
      </w:r>
      <w:r w:rsidRPr="00D27739">
        <w:rPr>
          <w:rStyle w:val="Emphasis"/>
        </w:rPr>
        <w:t>there are</w:t>
      </w:r>
      <w:r w:rsidRPr="00D27739">
        <w:rPr>
          <w:sz w:val="16"/>
        </w:rPr>
        <w:t xml:space="preserve"> no logical </w:t>
      </w:r>
      <w:r w:rsidRPr="00D27739">
        <w:rPr>
          <w:rStyle w:val="Emphasis"/>
        </w:rPr>
        <w:t>reasons that would make it impossible</w:t>
      </w:r>
      <w:r w:rsidRPr="00D27739">
        <w:rPr>
          <w:sz w:val="16"/>
        </w:rPr>
        <w:t xml:space="preserve"> (it would not work, of course, in the opposite direction). From that perspective, </w:t>
      </w:r>
      <w:r w:rsidRPr="001B15E0">
        <w:rPr>
          <w:rStyle w:val="Emphasis"/>
          <w:highlight w:val="green"/>
        </w:rPr>
        <w:t>attractive ethical theories seem</w:t>
      </w:r>
      <w:r w:rsidRPr="00D27739">
        <w:rPr>
          <w:rStyle w:val="Emphasis"/>
        </w:rPr>
        <w:t xml:space="preserve"> to be</w:t>
      </w:r>
      <w:r w:rsidRPr="00D27739">
        <w:rPr>
          <w:sz w:val="16"/>
        </w:rPr>
        <w:t xml:space="preserve"> much </w:t>
      </w:r>
      <w:r w:rsidRPr="001B15E0">
        <w:rPr>
          <w:rStyle w:val="Emphasis"/>
          <w:highlight w:val="green"/>
        </w:rPr>
        <w:t>better</w:t>
      </w:r>
      <w:r w:rsidRPr="00D27739">
        <w:rPr>
          <w:rStyle w:val="Emphasis"/>
        </w:rPr>
        <w:t xml:space="preserve"> off </w:t>
      </w:r>
      <w:r w:rsidRPr="001B15E0">
        <w:rPr>
          <w:rStyle w:val="Emphasis"/>
          <w:highlight w:val="green"/>
        </w:rPr>
        <w:t>than</w:t>
      </w:r>
      <w:r w:rsidRPr="00D27739">
        <w:rPr>
          <w:rStyle w:val="Emphasis"/>
        </w:rPr>
        <w:t xml:space="preserve"> </w:t>
      </w:r>
      <w:r w:rsidRPr="00D27739">
        <w:rPr>
          <w:sz w:val="16"/>
        </w:rPr>
        <w:t xml:space="preserve">the </w:t>
      </w:r>
      <w:r w:rsidRPr="001B15E0">
        <w:rPr>
          <w:rStyle w:val="Emphasis"/>
          <w:highlight w:val="green"/>
        </w:rPr>
        <w:t>imperative ones</w:t>
      </w:r>
      <w:r w:rsidRPr="00D27739">
        <w:rPr>
          <w:rStyle w:val="Emphasis"/>
        </w:rPr>
        <w:t>.</w:t>
      </w:r>
    </w:p>
    <w:p w14:paraId="6886A5D5" w14:textId="77777777" w:rsidR="009D32BD" w:rsidRPr="00D27739" w:rsidRDefault="009D32BD" w:rsidP="009D32BD">
      <w:pPr>
        <w:rPr>
          <w:rStyle w:val="Emphasis"/>
        </w:rPr>
      </w:pPr>
    </w:p>
    <w:p w14:paraId="1094BD44" w14:textId="77777777" w:rsidR="009D32BD" w:rsidRPr="00D27739" w:rsidRDefault="009D32BD" w:rsidP="009D32BD">
      <w:pPr>
        <w:pStyle w:val="Heading4"/>
        <w:rPr>
          <w:b w:val="0"/>
          <w:bCs w:val="0"/>
        </w:rPr>
      </w:pPr>
      <w:r w:rsidRPr="00D27739">
        <w:t xml:space="preserve">[2] Collapses – A. </w:t>
      </w:r>
      <w:r w:rsidRPr="00D27739">
        <w:rPr>
          <w:b w:val="0"/>
          <w:bCs w:val="0"/>
        </w:rPr>
        <w:t>If agents were conditioned properly, they would independently take the right actions, which hijacks deontic theories.</w:t>
      </w:r>
      <w:r w:rsidRPr="00D27739">
        <w:t xml:space="preserve"> </w:t>
      </w:r>
      <w:r>
        <w:t>B</w:t>
      </w:r>
      <w:r w:rsidRPr="00D27739">
        <w:t xml:space="preserve">. </w:t>
      </w:r>
      <w:r w:rsidRPr="00D27739">
        <w:rPr>
          <w:b w:val="0"/>
        </w:rPr>
        <w:t>Infinite regress – we can always ask why to follow a deontic rule, but the answer will terminate in attempting to achieve some aretaic property.</w:t>
      </w:r>
    </w:p>
    <w:p w14:paraId="352D87DC" w14:textId="77777777" w:rsidR="009D32BD" w:rsidRPr="00D27739" w:rsidRDefault="009D32BD" w:rsidP="009D32BD">
      <w:pPr>
        <w:rPr>
          <w:b/>
          <w:bCs/>
        </w:rPr>
      </w:pPr>
    </w:p>
    <w:p w14:paraId="2EC1D891" w14:textId="77777777" w:rsidR="009D32BD" w:rsidRPr="00D27739" w:rsidRDefault="009D32BD" w:rsidP="009D32BD">
      <w:pPr>
        <w:pStyle w:val="Heading4"/>
        <w:rPr>
          <w:b w:val="0"/>
          <w:bCs w:val="0"/>
        </w:rPr>
      </w:pPr>
      <w:r w:rsidRPr="00D27739">
        <w:t>[3] Prerequisite – A.</w:t>
      </w:r>
      <w:r w:rsidRPr="00D27739">
        <w:rPr>
          <w:b w:val="0"/>
          <w:bCs w:val="0"/>
        </w:rPr>
        <w:t xml:space="preserve"> Philosophy must frame who we are as individuals before dictating how we should act; I would</w:t>
      </w:r>
      <w:r>
        <w:rPr>
          <w:b w:val="0"/>
          <w:bCs w:val="0"/>
        </w:rPr>
        <w:t xml:space="preserve">n’t </w:t>
      </w:r>
      <w:r w:rsidRPr="00D27739">
        <w:rPr>
          <w:b w:val="0"/>
          <w:bCs w:val="0"/>
        </w:rPr>
        <w:t>tell a serial killer to follow the categorical imperative but try to reform their character first</w:t>
      </w:r>
      <w:r>
        <w:rPr>
          <w:b w:val="0"/>
          <w:bCs w:val="0"/>
        </w:rPr>
        <w:t>, since they don’t have the disposition to follow it</w:t>
      </w:r>
      <w:r w:rsidRPr="00D27739">
        <w:rPr>
          <w:b w:val="0"/>
          <w:bCs w:val="0"/>
        </w:rPr>
        <w:t xml:space="preserve">. </w:t>
      </w:r>
      <w:r w:rsidRPr="00D27739">
        <w:t xml:space="preserve">B. </w:t>
      </w:r>
      <w:r w:rsidRPr="00D27739">
        <w:rPr>
          <w:b w:val="0"/>
          <w:bCs w:val="0"/>
        </w:rPr>
        <w:t>The origin of philosophy had to start through an aretaic paradigm since there were no preconceived notions or rules that we needed a guide towards the good; they chose to develop the good out of their own volition</w:t>
      </w:r>
      <w:r>
        <w:rPr>
          <w:b w:val="0"/>
          <w:bCs w:val="0"/>
        </w:rPr>
        <w:t>; without the aretaic there’d be no reason to do good things unless we wanted to become better people</w:t>
      </w:r>
      <w:r w:rsidRPr="00D27739">
        <w:rPr>
          <w:b w:val="0"/>
          <w:bCs w:val="0"/>
        </w:rPr>
        <w:t xml:space="preserve">. </w:t>
      </w:r>
    </w:p>
    <w:p w14:paraId="5D9DFDC1" w14:textId="77777777" w:rsidR="009D32BD" w:rsidRPr="00D27739" w:rsidRDefault="009D32BD" w:rsidP="009D32BD"/>
    <w:p w14:paraId="111CAF1B" w14:textId="77777777" w:rsidR="009D32BD" w:rsidRPr="00D27739" w:rsidRDefault="009D32BD" w:rsidP="009D32BD">
      <w:pPr>
        <w:pStyle w:val="Heading4"/>
        <w:rPr>
          <w:b w:val="0"/>
          <w:bCs w:val="0"/>
        </w:rPr>
      </w:pPr>
      <w:r w:rsidRPr="00D27739">
        <w:t>[4] The deontic fails – A.</w:t>
      </w:r>
      <w:r w:rsidRPr="00D27739">
        <w:rPr>
          <w:b w:val="0"/>
          <w:bCs w:val="0"/>
        </w:rPr>
        <w:t xml:space="preserve"> Moral laws are socially constructed and dependent upon the places and conditions where they will be in use which means they are subjective and fail; </w:t>
      </w:r>
      <w:r>
        <w:rPr>
          <w:b w:val="0"/>
          <w:bCs w:val="0"/>
        </w:rPr>
        <w:t xml:space="preserve">moral law can’t account for every single situation, but </w:t>
      </w:r>
      <w:r w:rsidRPr="00D27739">
        <w:rPr>
          <w:b w:val="0"/>
          <w:bCs w:val="0"/>
        </w:rPr>
        <w:t xml:space="preserve">virtue solves and </w:t>
      </w:r>
      <w:r>
        <w:rPr>
          <w:b w:val="0"/>
          <w:bCs w:val="0"/>
        </w:rPr>
        <w:t xml:space="preserve">is </w:t>
      </w:r>
      <w:r w:rsidRPr="00D27739">
        <w:rPr>
          <w:b w:val="0"/>
          <w:bCs w:val="0"/>
        </w:rPr>
        <w:t>more flexible</w:t>
      </w:r>
      <w:r>
        <w:rPr>
          <w:b w:val="0"/>
          <w:bCs w:val="0"/>
        </w:rPr>
        <w:t xml:space="preserve"> since good agents will do good actions. </w:t>
      </w:r>
      <w:r w:rsidRPr="00D27739">
        <w:t xml:space="preserve">B. </w:t>
      </w:r>
      <w:r w:rsidRPr="00D27739">
        <w:rPr>
          <w:b w:val="0"/>
          <w:bCs w:val="0"/>
        </w:rPr>
        <w:t>Moral laws can be interpreted in an infinite number of ways and there’s no way to hold people accountable for following them correctly</w:t>
      </w:r>
      <w:r>
        <w:rPr>
          <w:b w:val="0"/>
          <w:bCs w:val="0"/>
        </w:rPr>
        <w:t>.</w:t>
      </w:r>
      <w:r w:rsidRPr="00D27739">
        <w:rPr>
          <w:b w:val="0"/>
          <w:bCs w:val="0"/>
        </w:rPr>
        <w:t xml:space="preserve"> </w:t>
      </w:r>
      <w:r w:rsidRPr="006A192E">
        <w:t>C.</w:t>
      </w:r>
      <w:r w:rsidRPr="00D27739">
        <w:t xml:space="preserve"> </w:t>
      </w:r>
      <w:r w:rsidRPr="00D27739">
        <w:rPr>
          <w:b w:val="0"/>
        </w:rPr>
        <w:t>Fails</w:t>
      </w:r>
      <w:r w:rsidRPr="00D27739">
        <w:t xml:space="preserve"> </w:t>
      </w:r>
      <w:r w:rsidRPr="00D27739">
        <w:rPr>
          <w:b w:val="0"/>
        </w:rPr>
        <w:t>to account for differences in cultures or norms, the aretaic solves by allowing people to determine and weigh between their own virtues</w:t>
      </w:r>
      <w:r>
        <w:rPr>
          <w:b w:val="0"/>
        </w:rPr>
        <w:t>.</w:t>
      </w:r>
    </w:p>
    <w:p w14:paraId="1476580F" w14:textId="77777777" w:rsidR="009D32BD" w:rsidRPr="00D27739" w:rsidRDefault="009D32BD" w:rsidP="009D32BD"/>
    <w:p w14:paraId="1B1CE23C" w14:textId="77777777" w:rsidR="009D32BD" w:rsidRPr="000722A6" w:rsidRDefault="009D32BD" w:rsidP="009D32BD">
      <w:pPr>
        <w:pStyle w:val="Heading4"/>
        <w:spacing w:before="0"/>
        <w:rPr>
          <w:rFonts w:cs="Times New Roman"/>
          <w:sz w:val="24"/>
        </w:rPr>
      </w:pPr>
      <w:r w:rsidRPr="000722A6">
        <w:t xml:space="preserve">Next, the only ethics consistent with the aretaic is a virtue paradigm. Instead of prescribing normative claims to action, virtue focuses on developing agents to make them virtuous. </w:t>
      </w:r>
    </w:p>
    <w:p w14:paraId="3E1FE6C6" w14:textId="77777777" w:rsidR="009D32BD" w:rsidRPr="00D27739" w:rsidRDefault="009D32BD" w:rsidP="009D32BD">
      <w:pPr>
        <w:pStyle w:val="NormalWeb"/>
        <w:spacing w:before="15" w:beforeAutospacing="0" w:after="180" w:afterAutospacing="0"/>
        <w:rPr>
          <w:rFonts w:ascii="Calibri" w:hAnsi="Calibri"/>
        </w:rPr>
      </w:pPr>
      <w:r w:rsidRPr="00D27739">
        <w:rPr>
          <w:rFonts w:ascii="Calibri" w:hAnsi="Calibri"/>
          <w:b/>
          <w:bCs/>
          <w:sz w:val="26"/>
          <w:szCs w:val="26"/>
        </w:rPr>
        <w:t>Reader,</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68E4FEA3" w14:textId="77777777" w:rsidR="009D32BD" w:rsidRPr="00D27739" w:rsidRDefault="009D32BD" w:rsidP="009D32BD">
      <w:pPr>
        <w:rPr>
          <w:sz w:val="16"/>
        </w:rPr>
      </w:pPr>
      <w:r w:rsidRPr="00D27739">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1B15E0">
        <w:rPr>
          <w:rStyle w:val="Emphasis"/>
          <w:highlight w:val="green"/>
        </w:rPr>
        <w:t>A virtue</w:t>
      </w:r>
      <w:r w:rsidRPr="00D27739">
        <w:rPr>
          <w:rStyle w:val="Emphasis"/>
        </w:rPr>
        <w:t xml:space="preserve"> just </w:t>
      </w:r>
      <w:r w:rsidRPr="001B15E0">
        <w:rPr>
          <w:rStyle w:val="Emphasis"/>
          <w:highlight w:val="green"/>
        </w:rPr>
        <w:t>is a capacity, learnable by</w:t>
      </w:r>
      <w:r w:rsidRPr="00D27739">
        <w:rPr>
          <w:rStyle w:val="Emphasis"/>
        </w:rPr>
        <w:t xml:space="preserve"> beings with </w:t>
      </w:r>
      <w:r w:rsidRPr="001B15E0">
        <w:rPr>
          <w:rStyle w:val="Emphasis"/>
          <w:highlight w:val="green"/>
        </w:rPr>
        <w:t>our biological nature</w:t>
      </w:r>
      <w:r w:rsidRPr="00D27739">
        <w:rPr>
          <w:rStyle w:val="Emphasis"/>
        </w:rPr>
        <w:t xml:space="preserve">, </w:t>
      </w:r>
      <w:r w:rsidRPr="001B15E0">
        <w:rPr>
          <w:rStyle w:val="Emphasis"/>
          <w:highlight w:val="green"/>
        </w:rPr>
        <w:t>which</w:t>
      </w:r>
      <w:r w:rsidRPr="00D27739">
        <w:rPr>
          <w:rStyle w:val="Emphasis"/>
        </w:rPr>
        <w:t xml:space="preserve"> both </w:t>
      </w:r>
      <w:r w:rsidRPr="001B15E0">
        <w:rPr>
          <w:rStyle w:val="Emphasis"/>
          <w:highlight w:val="green"/>
        </w:rPr>
        <w:t>manifests</w:t>
      </w:r>
      <w:r w:rsidRPr="00D27739">
        <w:rPr>
          <w:rStyle w:val="Emphasis"/>
        </w:rPr>
        <w:t xml:space="preserve"> the </w:t>
      </w:r>
      <w:r w:rsidRPr="001B15E0">
        <w:rPr>
          <w:rStyle w:val="Emphasis"/>
          <w:highlight w:val="green"/>
        </w:rPr>
        <w:t>flourishing</w:t>
      </w:r>
      <w:r w:rsidRPr="00D27739">
        <w:rPr>
          <w:rStyle w:val="Emphasis"/>
        </w:rPr>
        <w:t xml:space="preserve"> nature of the agent</w:t>
      </w:r>
      <w:r w:rsidRPr="00D27739">
        <w:rPr>
          <w:sz w:val="16"/>
        </w:rPr>
        <w:t xml:space="preserve"> and seeks the flourishing of that to which it responds. With the sec </w:t>
      </w:r>
      <w:proofErr w:type="spellStart"/>
      <w:r w:rsidRPr="00D27739">
        <w:rPr>
          <w:sz w:val="16"/>
        </w:rPr>
        <w:t>ond</w:t>
      </w:r>
      <w:proofErr w:type="spellEnd"/>
      <w:r w:rsidRPr="00D27739">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D27739">
        <w:rPr>
          <w:rStyle w:val="Emphasis"/>
        </w:rPr>
        <w:t xml:space="preserve">A </w:t>
      </w:r>
      <w:r w:rsidRPr="001B15E0">
        <w:rPr>
          <w:rStyle w:val="Emphasis"/>
          <w:highlight w:val="green"/>
        </w:rPr>
        <w:t>virtue is a</w:t>
      </w:r>
      <w:r w:rsidRPr="00D27739">
        <w:rPr>
          <w:rStyle w:val="Emphasis"/>
        </w:rPr>
        <w:t xml:space="preserve"> </w:t>
      </w:r>
      <w:r w:rsidRPr="00D27739">
        <w:rPr>
          <w:sz w:val="16"/>
        </w:rPr>
        <w:t>free</w:t>
      </w:r>
      <w:r w:rsidRPr="00D27739">
        <w:rPr>
          <w:rStyle w:val="Emphasis"/>
        </w:rPr>
        <w:t xml:space="preserve"> </w:t>
      </w:r>
      <w:r w:rsidRPr="001B15E0">
        <w:rPr>
          <w:rStyle w:val="Emphasis"/>
          <w:highlight w:val="green"/>
        </w:rPr>
        <w:t>disposition to act in certain ways under certain conditions</w:t>
      </w:r>
      <w:r w:rsidRPr="00D27739">
        <w:rPr>
          <w:sz w:val="16"/>
        </w:rPr>
        <w:t xml:space="preserve">. Virtue ethics claims that </w:t>
      </w:r>
      <w:r w:rsidRPr="001B15E0">
        <w:rPr>
          <w:rStyle w:val="Emphasis"/>
          <w:highlight w:val="green"/>
        </w:rPr>
        <w:t xml:space="preserve">what </w:t>
      </w:r>
      <w:r w:rsidRPr="00D27739">
        <w:rPr>
          <w:rStyle w:val="Emphasis"/>
        </w:rPr>
        <w:t xml:space="preserve">is to </w:t>
      </w:r>
      <w:r w:rsidRPr="001B15E0">
        <w:rPr>
          <w:rStyle w:val="Emphasis"/>
          <w:highlight w:val="green"/>
        </w:rPr>
        <w:t>count[s] as a good action</w:t>
      </w:r>
      <w:r w:rsidRPr="00D27739">
        <w:rPr>
          <w:rStyle w:val="Emphasis"/>
        </w:rPr>
        <w:t xml:space="preserve"> or what is a good outcome </w:t>
      </w:r>
      <w:r w:rsidRPr="001B15E0">
        <w:rPr>
          <w:rStyle w:val="Emphasis"/>
          <w:highlight w:val="green"/>
        </w:rPr>
        <w:t>is</w:t>
      </w:r>
      <w:r w:rsidRPr="00D27739">
        <w:rPr>
          <w:sz w:val="16"/>
        </w:rPr>
        <w:t xml:space="preserve"> conceptually </w:t>
      </w:r>
      <w:r w:rsidRPr="001B15E0">
        <w:rPr>
          <w:rStyle w:val="Emphasis"/>
          <w:highlight w:val="green"/>
        </w:rPr>
        <w:t>dependent on</w:t>
      </w:r>
      <w:r w:rsidRPr="00D27739">
        <w:rPr>
          <w:rStyle w:val="Emphasis"/>
        </w:rPr>
        <w:t xml:space="preserve"> claims about </w:t>
      </w:r>
      <w:r w:rsidRPr="001B15E0">
        <w:rPr>
          <w:rStyle w:val="Emphasis"/>
          <w:highlight w:val="green"/>
        </w:rPr>
        <w:t>the virtue of an agent</w:t>
      </w:r>
      <w:r w:rsidRPr="00D27739">
        <w:rPr>
          <w:rStyle w:val="Emphasis"/>
        </w:rPr>
        <w:t>.</w:t>
      </w:r>
      <w:r w:rsidRPr="00D27739">
        <w:rPr>
          <w:sz w:val="16"/>
        </w:rPr>
        <w:t xml:space="preserve"> How is this dependence supposed to work? Where those after an explanatory account seek a conceptual connection with something like a normative </w:t>
      </w:r>
      <w:proofErr w:type="gramStart"/>
      <w:r w:rsidRPr="00D27739">
        <w:rPr>
          <w:sz w:val="16"/>
        </w:rPr>
        <w:t xml:space="preserve">'in itself, </w:t>
      </w:r>
      <w:r w:rsidRPr="001B15E0">
        <w:rPr>
          <w:rStyle w:val="Emphasis"/>
          <w:highlight w:val="green"/>
        </w:rPr>
        <w:t>virtue</w:t>
      </w:r>
      <w:proofErr w:type="gramEnd"/>
      <w:r w:rsidRPr="001B15E0">
        <w:rPr>
          <w:rStyle w:val="Emphasis"/>
          <w:highlight w:val="green"/>
        </w:rPr>
        <w:t xml:space="preserve"> ethicists</w:t>
      </w:r>
      <w:r w:rsidRPr="00D27739">
        <w:rPr>
          <w:sz w:val="16"/>
        </w:rPr>
        <w:t xml:space="preserve"> instead </w:t>
      </w:r>
      <w:r w:rsidRPr="00D27739">
        <w:rPr>
          <w:rStyle w:val="Emphasis"/>
        </w:rPr>
        <w:t>explore the</w:t>
      </w:r>
      <w:r w:rsidRPr="00D27739">
        <w:rPr>
          <w:sz w:val="16"/>
        </w:rPr>
        <w:t xml:space="preserve"> concrete </w:t>
      </w:r>
      <w:r w:rsidRPr="00D27739">
        <w:rPr>
          <w:rStyle w:val="Emphasis"/>
        </w:rPr>
        <w:t xml:space="preserve">dependence of moral activity on the possibility of </w:t>
      </w:r>
      <w:r w:rsidRPr="001B15E0">
        <w:rPr>
          <w:rStyle w:val="Emphasis"/>
          <w:highlight w:val="green"/>
        </w:rPr>
        <w:t>learn</w:t>
      </w:r>
      <w:r w:rsidRPr="00D27739">
        <w:rPr>
          <w:rStyle w:val="Emphasis"/>
        </w:rPr>
        <w:t xml:space="preserve">ing </w:t>
      </w:r>
      <w:r w:rsidRPr="001B15E0">
        <w:rPr>
          <w:rStyle w:val="Emphasis"/>
          <w:highlight w:val="green"/>
        </w:rPr>
        <w:t>from already virtuous agents</w:t>
      </w:r>
      <w:r w:rsidRPr="00D27739">
        <w:rPr>
          <w:rStyle w:val="Emphasis"/>
        </w:rPr>
        <w:t xml:space="preserve">. </w:t>
      </w:r>
      <w:r w:rsidRPr="00D27739">
        <w:rPr>
          <w:sz w:val="16"/>
        </w:rPr>
        <w:t xml:space="preserve">They hold that </w:t>
      </w:r>
      <w:r w:rsidRPr="001B15E0">
        <w:rPr>
          <w:rStyle w:val="Emphasis"/>
          <w:highlight w:val="green"/>
        </w:rPr>
        <w:t>the key to moral rationality is</w:t>
      </w:r>
      <w:r w:rsidRPr="00D27739">
        <w:rPr>
          <w:sz w:val="16"/>
        </w:rPr>
        <w:t xml:space="preserve"> found </w:t>
      </w:r>
      <w:r w:rsidRPr="00D27739">
        <w:rPr>
          <w:rStyle w:val="Emphasis"/>
        </w:rPr>
        <w:t xml:space="preserve">in </w:t>
      </w:r>
      <w:r w:rsidRPr="001B15E0">
        <w:rPr>
          <w:rStyle w:val="Emphasis"/>
          <w:highlight w:val="green"/>
        </w:rPr>
        <w:t>moral education</w:t>
      </w:r>
      <w:r w:rsidRPr="00D27739">
        <w:rPr>
          <w:sz w:val="16"/>
        </w:rPr>
        <w:t xml:space="preserve">. Ethics begins with the apprentice moral </w:t>
      </w:r>
      <w:proofErr w:type="gramStart"/>
      <w:r w:rsidRPr="00D27739">
        <w:rPr>
          <w:sz w:val="16"/>
        </w:rPr>
        <w:t>agent ?</w:t>
      </w:r>
      <w:proofErr w:type="gramEnd"/>
      <w:r w:rsidRPr="00D27739">
        <w:rPr>
          <w:sz w:val="16"/>
        </w:rPr>
        <w:t xml:space="preserve"> the child, or the foreigner, or the damaged person in rehabilitation are all examples. These </w:t>
      </w:r>
      <w:r w:rsidRPr="001B15E0">
        <w:rPr>
          <w:rStyle w:val="Emphasis"/>
          <w:highlight w:val="green"/>
        </w:rPr>
        <w:t>beginner-agents learn from the</w:t>
      </w:r>
      <w:r w:rsidRPr="00D27739">
        <w:rPr>
          <w:rStyle w:val="Emphasis"/>
        </w:rPr>
        <w:t xml:space="preserve"> experienced, </w:t>
      </w:r>
      <w:r w:rsidRPr="001B15E0">
        <w:rPr>
          <w:rStyle w:val="Emphasis"/>
          <w:highlight w:val="green"/>
        </w:rPr>
        <w:t>wise moral agent by copying</w:t>
      </w:r>
      <w:r w:rsidRPr="00D27739">
        <w:rPr>
          <w:rStyle w:val="Emphasis"/>
        </w:rPr>
        <w:t xml:space="preserve"> </w:t>
      </w:r>
      <w:r w:rsidRPr="00D27739">
        <w:rPr>
          <w:sz w:val="16"/>
        </w:rPr>
        <w:t xml:space="preserve">by mimicking in </w:t>
      </w:r>
      <w:r w:rsidRPr="001B15E0">
        <w:rPr>
          <w:rStyle w:val="Emphasis"/>
          <w:highlight w:val="green"/>
        </w:rPr>
        <w:t>their actions</w:t>
      </w:r>
      <w:r w:rsidRPr="00D27739">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27739">
        <w:rPr>
          <w:rStyle w:val="Emphasis"/>
        </w:rPr>
        <w:t>Virtue is learned by cottoning on to virtuous ways of doing things,</w:t>
      </w:r>
      <w:r w:rsidRPr="00D27739">
        <w:rPr>
          <w:sz w:val="16"/>
        </w:rPr>
        <w:t xml:space="preserve"> going on to do the same, </w:t>
      </w:r>
      <w:r w:rsidRPr="001B15E0">
        <w:rPr>
          <w:rStyle w:val="Emphasis"/>
          <w:highlight w:val="green"/>
        </w:rPr>
        <w:t>then going on to do the same in new ways</w:t>
      </w:r>
      <w:r w:rsidRPr="00D27739">
        <w:rPr>
          <w:rStyle w:val="Emphasis"/>
        </w:rPr>
        <w:t>,</w:t>
      </w:r>
      <w:r w:rsidRPr="00D27739">
        <w:rPr>
          <w:sz w:val="16"/>
        </w:rPr>
        <w:t xml:space="preserve"> once they have mastered the skill.16 The way virtue and character is supposed to be basic here is simply displayed in the analogy: </w:t>
      </w:r>
      <w:r w:rsidRPr="00D27739">
        <w:rPr>
          <w:rStyle w:val="Emphasis"/>
        </w:rPr>
        <w:t>there is and can be nothing 'behind' the expertise of</w:t>
      </w:r>
      <w:r w:rsidRPr="00D27739">
        <w:rPr>
          <w:sz w:val="16"/>
        </w:rPr>
        <w:t xml:space="preserve"> the </w:t>
      </w:r>
      <w:proofErr w:type="spellStart"/>
      <w:r w:rsidRPr="00D27739">
        <w:rPr>
          <w:sz w:val="16"/>
        </w:rPr>
        <w:t>phronimos</w:t>
      </w:r>
      <w:proofErr w:type="spellEnd"/>
      <w:r w:rsidRPr="00D27739">
        <w:rPr>
          <w:sz w:val="16"/>
        </w:rPr>
        <w:t xml:space="preserve"> </w:t>
      </w:r>
      <w:r w:rsidRPr="00D27739">
        <w:rPr>
          <w:rStyle w:val="Emphasis"/>
        </w:rPr>
        <w:t>which can explain or justify it</w:t>
      </w:r>
      <w:r w:rsidRPr="00D27739">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27739">
        <w:rPr>
          <w:rStyle w:val="Emphasis"/>
        </w:rPr>
        <w:t xml:space="preserve">ethics is, at bottom, a way of doing things </w:t>
      </w:r>
      <w:r w:rsidRPr="00D27739">
        <w:rPr>
          <w:sz w:val="16"/>
        </w:rPr>
        <w:t xml:space="preserve">(specifically, living a good human life), and want to find a more fundamental notion than the </w:t>
      </w:r>
      <w:proofErr w:type="spellStart"/>
      <w:r w:rsidRPr="00D27739">
        <w:rPr>
          <w:sz w:val="16"/>
        </w:rPr>
        <w:t>practi</w:t>
      </w:r>
      <w:proofErr w:type="spellEnd"/>
      <w:r w:rsidRPr="00D27739">
        <w:rPr>
          <w:sz w:val="16"/>
        </w:rPr>
        <w:t xml:space="preserve"> </w:t>
      </w:r>
      <w:proofErr w:type="spellStart"/>
      <w:r w:rsidRPr="00D27739">
        <w:rPr>
          <w:sz w:val="16"/>
        </w:rPr>
        <w:t>cal</w:t>
      </w:r>
      <w:proofErr w:type="spellEnd"/>
      <w:r w:rsidRPr="00D27739">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3409A2B6" w14:textId="77777777" w:rsidR="009D32BD" w:rsidRPr="00D27739" w:rsidRDefault="009D32BD" w:rsidP="009D32BD"/>
    <w:p w14:paraId="70B3DE61" w14:textId="77777777" w:rsidR="009D32BD" w:rsidRPr="00D27739" w:rsidRDefault="009D32BD" w:rsidP="009D32BD">
      <w:pPr>
        <w:pStyle w:val="Heading4"/>
      </w:pPr>
      <w:r w:rsidRPr="00D27739">
        <w:t xml:space="preserve">The standard is </w:t>
      </w:r>
      <w:r>
        <w:t>consistency with the cultivation of</w:t>
      </w:r>
      <w:r w:rsidRPr="00D27739">
        <w:t xml:space="preserve"> virtue.</w:t>
      </w:r>
    </w:p>
    <w:p w14:paraId="3F672D45" w14:textId="77777777" w:rsidR="009D32BD" w:rsidRPr="00D27739" w:rsidRDefault="009D32BD" w:rsidP="009D32BD"/>
    <w:p w14:paraId="134C2EDC" w14:textId="4AEB9640" w:rsidR="009D32BD" w:rsidRPr="00D27739" w:rsidRDefault="009D32BD" w:rsidP="00C71794">
      <w:pPr>
        <w:pStyle w:val="Heading4"/>
      </w:pPr>
      <w:r w:rsidRPr="00D27739">
        <w:t xml:space="preserve">Impact Calc – </w:t>
      </w:r>
    </w:p>
    <w:p w14:paraId="0B32DC19" w14:textId="77777777" w:rsidR="009D32BD" w:rsidRPr="00304E43" w:rsidRDefault="009D32BD" w:rsidP="009D32BD"/>
    <w:p w14:paraId="393268E6" w14:textId="5E9B2FDE" w:rsidR="009D32BD" w:rsidRPr="00D27739" w:rsidRDefault="009D32BD" w:rsidP="009D32BD">
      <w:pPr>
        <w:pStyle w:val="Heading4"/>
        <w:rPr>
          <w:b w:val="0"/>
          <w:bCs w:val="0"/>
        </w:rPr>
      </w:pPr>
      <w:r w:rsidRPr="00D27739">
        <w:t>[</w:t>
      </w:r>
      <w:r w:rsidR="00B87F99">
        <w:t>1</w:t>
      </w:r>
      <w:r w:rsidRPr="00D27739">
        <w:t xml:space="preserve">] 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6B22B5B7" w14:textId="77777777" w:rsidR="009D32BD" w:rsidRPr="00D27739" w:rsidRDefault="009D32BD" w:rsidP="009D32BD">
      <w:pPr>
        <w:pStyle w:val="Heading2"/>
      </w:pPr>
      <w:r w:rsidRPr="00D27739">
        <w:t>Offense</w:t>
      </w:r>
    </w:p>
    <w:p w14:paraId="2DA22538" w14:textId="77777777" w:rsidR="009D32BD" w:rsidRDefault="009D32BD" w:rsidP="009D32BD"/>
    <w:p w14:paraId="407A9303" w14:textId="77777777" w:rsidR="009D32BD" w:rsidRDefault="009D32BD" w:rsidP="009D32BD">
      <w:pPr>
        <w:pStyle w:val="Heading4"/>
      </w:pPr>
      <w:r>
        <w:t>I defend “</w:t>
      </w:r>
      <w:r w:rsidRPr="00535BFA">
        <w:t>Resolved: The member nations of the World Trade Organization ought to reduce intellectual property protections for medicines.</w:t>
      </w:r>
      <w:r>
        <w:t>”</w:t>
      </w:r>
    </w:p>
    <w:p w14:paraId="3966A060" w14:textId="77777777" w:rsidR="009D32BD" w:rsidRPr="002C1CB9" w:rsidRDefault="009D32BD" w:rsidP="009D32BD"/>
    <w:p w14:paraId="312344E3" w14:textId="77777777" w:rsidR="009D32BD" w:rsidRDefault="009D32BD" w:rsidP="009D32BD">
      <w:pPr>
        <w:pStyle w:val="Heading4"/>
      </w:pPr>
      <w:r>
        <w:t xml:space="preserve">Reducing patents creates open-source communities – information held back by patents will be open to the public once there are less restrictions on it. </w:t>
      </w:r>
    </w:p>
    <w:p w14:paraId="31169347" w14:textId="77777777" w:rsidR="009D32BD" w:rsidRDefault="009D32BD" w:rsidP="009D32BD">
      <w:pPr>
        <w:pStyle w:val="Heading4"/>
      </w:pPr>
      <w:r>
        <w:t xml:space="preserve">Affirm –  </w:t>
      </w:r>
    </w:p>
    <w:p w14:paraId="4A1CEA54" w14:textId="77777777" w:rsidR="009D32BD" w:rsidRPr="00BE5B21" w:rsidRDefault="009D32BD" w:rsidP="009D32BD"/>
    <w:p w14:paraId="525662B2" w14:textId="77777777" w:rsidR="009D32BD" w:rsidRPr="00D27739" w:rsidRDefault="009D32BD" w:rsidP="009D32BD">
      <w:pPr>
        <w:pStyle w:val="Heading4"/>
        <w:rPr>
          <w:rFonts w:cs="Calibri"/>
        </w:rPr>
      </w:pPr>
      <w:r w:rsidRPr="00D27739">
        <w:rPr>
          <w:rFonts w:cs="Calibri"/>
        </w:rPr>
        <w:t xml:space="preserve">[1] Excellence – open-source projects cause the community to strive towards a better version of them through mutual feedback which necessitates cultivating virtues like wisdom and justice. </w:t>
      </w:r>
    </w:p>
    <w:p w14:paraId="571519C2" w14:textId="77777777" w:rsidR="009D32BD" w:rsidRPr="00D27739" w:rsidRDefault="009D32BD" w:rsidP="009D32BD">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1</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5F8A122C" w14:textId="77777777" w:rsidR="009D32BD" w:rsidRPr="00D27739" w:rsidRDefault="009D32BD" w:rsidP="009D32BD">
      <w:pPr>
        <w:rPr>
          <w:sz w:val="16"/>
        </w:rPr>
      </w:pPr>
      <w:r w:rsidRPr="00D27739">
        <w:rPr>
          <w:sz w:val="16"/>
        </w:rPr>
        <w:t xml:space="preserve">There presently exists no framework for how virtue ethics could apply to </w:t>
      </w:r>
      <w:r w:rsidRPr="001B15E0">
        <w:rPr>
          <w:rStyle w:val="Emphasis"/>
          <w:highlight w:val="green"/>
        </w:rPr>
        <w:t>intellectual property.</w:t>
      </w:r>
      <w:r w:rsidRPr="00D27739">
        <w:rPr>
          <w:sz w:val="16"/>
        </w:rPr>
        <w:t xml:space="preserve"> The core virtue ethics axes of community, practices, tradition, and teleology, however, seem conducive to current discussions surrounding biotechnology. In the following sub-sections, I discuss how virtue ethics can relate broadly to </w:t>
      </w:r>
      <w:proofErr w:type="gramStart"/>
      <w:r w:rsidRPr="00D27739">
        <w:rPr>
          <w:sz w:val="16"/>
        </w:rPr>
        <w:t>open source</w:t>
      </w:r>
      <w:proofErr w:type="gramEnd"/>
      <w:r w:rsidRPr="00D27739">
        <w:rPr>
          <w:sz w:val="16"/>
        </w:rPr>
        <w:t xml:space="preserve"> methods of production, and then develop some themes in environmental and health care virtue ethics that can be applied to open source biotechnology. A. Virtue Ethics and </w:t>
      </w:r>
      <w:proofErr w:type="gramStart"/>
      <w:r w:rsidRPr="00D27739">
        <w:rPr>
          <w:sz w:val="16"/>
        </w:rPr>
        <w:t>Open Source</w:t>
      </w:r>
      <w:proofErr w:type="gramEnd"/>
      <w:r w:rsidRPr="00D27739">
        <w:rPr>
          <w:sz w:val="16"/>
        </w:rPr>
        <w:t xml:space="preserve"> Production Generally </w:t>
      </w:r>
      <w:r w:rsidRPr="00D27739">
        <w:rPr>
          <w:rStyle w:val="Emphasis"/>
        </w:rPr>
        <w:t>The virtue ethics notions</w:t>
      </w:r>
      <w:r>
        <w:rPr>
          <w:rStyle w:val="Emphasis"/>
        </w:rPr>
        <w:t xml:space="preserve"> </w:t>
      </w:r>
      <w:r w:rsidRPr="00D27739">
        <w:rPr>
          <w:rStyle w:val="Emphasis"/>
        </w:rPr>
        <w:t>of community and practices seem to map well onto the open source space.</w:t>
      </w:r>
      <w:r w:rsidRPr="00D27739">
        <w:rPr>
          <w:sz w:val="16"/>
        </w:rPr>
        <w:t xml:space="preserve"> As Yochai </w:t>
      </w:r>
      <w:proofErr w:type="spellStart"/>
      <w:r w:rsidRPr="00D27739">
        <w:rPr>
          <w:sz w:val="16"/>
        </w:rPr>
        <w:t>Benkler</w:t>
      </w:r>
      <w:proofErr w:type="spellEnd"/>
      <w:r w:rsidRPr="00D27739">
        <w:rPr>
          <w:sz w:val="16"/>
        </w:rPr>
        <w:t xml:space="preserve"> has noted, </w:t>
      </w:r>
      <w:proofErr w:type="gramStart"/>
      <w:r w:rsidRPr="001B15E0">
        <w:rPr>
          <w:rStyle w:val="Emphasis"/>
          <w:highlight w:val="green"/>
        </w:rPr>
        <w:t>open source</w:t>
      </w:r>
      <w:proofErr w:type="gramEnd"/>
      <w:r w:rsidRPr="001B15E0">
        <w:rPr>
          <w:rStyle w:val="Emphasis"/>
          <w:highlight w:val="green"/>
        </w:rPr>
        <w:t xml:space="preserve"> communities require</w:t>
      </w:r>
      <w:r w:rsidRPr="00D27739">
        <w:rPr>
          <w:rStyle w:val="Emphasis"/>
        </w:rPr>
        <w:t xml:space="preserve"> a system of "</w:t>
      </w:r>
      <w:r w:rsidRPr="001B15E0">
        <w:rPr>
          <w:rStyle w:val="Emphasis"/>
          <w:highlight w:val="green"/>
        </w:rPr>
        <w:t>social-psychological" rewards</w:t>
      </w:r>
      <w:r w:rsidRPr="00D27739">
        <w:rPr>
          <w:rStyle w:val="Emphasis"/>
        </w:rPr>
        <w:t xml:space="preserve"> in order to flourish. 75 Such </w:t>
      </w:r>
      <w:r w:rsidRPr="001B15E0">
        <w:rPr>
          <w:rStyle w:val="Emphasis"/>
          <w:highlight w:val="green"/>
        </w:rPr>
        <w:t>rewards</w:t>
      </w:r>
      <w:r w:rsidRPr="00D27739">
        <w:rPr>
          <w:rStyle w:val="Emphasis"/>
        </w:rPr>
        <w:t xml:space="preserve"> can </w:t>
      </w:r>
      <w:r w:rsidRPr="001B15E0">
        <w:rPr>
          <w:rStyle w:val="Emphasis"/>
          <w:highlight w:val="green"/>
        </w:rPr>
        <w:t>include</w:t>
      </w:r>
      <w:r w:rsidRPr="00D27739">
        <w:rPr>
          <w:rStyle w:val="Emphasis"/>
        </w:rPr>
        <w:t xml:space="preserve"> the sort of </w:t>
      </w:r>
      <w:r w:rsidRPr="001B15E0">
        <w:rPr>
          <w:rStyle w:val="Emphasis"/>
          <w:highlight w:val="green"/>
        </w:rPr>
        <w:t>"internal goods"</w:t>
      </w:r>
      <w:r w:rsidRPr="00D27739">
        <w:rPr>
          <w:rStyle w:val="Emphasis"/>
        </w:rPr>
        <w:t xml:space="preserve"> found in </w:t>
      </w:r>
      <w:proofErr w:type="spellStart"/>
      <w:r w:rsidRPr="00D27739">
        <w:rPr>
          <w:rStyle w:val="Emphasis"/>
        </w:rPr>
        <w:t>Maclntyrian</w:t>
      </w:r>
      <w:proofErr w:type="spellEnd"/>
      <w:r w:rsidRPr="00D27739">
        <w:rPr>
          <w:rStyle w:val="Emphasis"/>
        </w:rPr>
        <w:t xml:space="preserve"> "practices."</w:t>
      </w:r>
      <w:r w:rsidRPr="00D27739">
        <w:rPr>
          <w:sz w:val="16"/>
        </w:rPr>
        <w:t xml:space="preserve"> 76 For example</w:t>
      </w:r>
      <w:r w:rsidRPr="00D27739">
        <w:rPr>
          <w:rStyle w:val="Emphasis"/>
        </w:rPr>
        <w:t xml:space="preserve">, </w:t>
      </w:r>
      <w:r w:rsidRPr="001B15E0">
        <w:rPr>
          <w:rStyle w:val="Emphasis"/>
          <w:highlight w:val="green"/>
        </w:rPr>
        <w:t xml:space="preserve">a coder working on an </w:t>
      </w:r>
      <w:proofErr w:type="gramStart"/>
      <w:r w:rsidRPr="001B15E0">
        <w:rPr>
          <w:rStyle w:val="Emphasis"/>
          <w:highlight w:val="green"/>
        </w:rPr>
        <w:t>open source</w:t>
      </w:r>
      <w:proofErr w:type="gramEnd"/>
      <w:r w:rsidRPr="00D27739">
        <w:rPr>
          <w:rStyle w:val="Emphasis"/>
        </w:rPr>
        <w:t xml:space="preserve"> software </w:t>
      </w:r>
      <w:r w:rsidRPr="001B15E0">
        <w:rPr>
          <w:rStyle w:val="Emphasis"/>
          <w:highlight w:val="green"/>
        </w:rPr>
        <w:t>project might participate</w:t>
      </w:r>
      <w:r w:rsidRPr="00D27739">
        <w:rPr>
          <w:rStyle w:val="Emphasis"/>
        </w:rPr>
        <w:t xml:space="preserve">, at least in part, </w:t>
      </w:r>
      <w:r w:rsidRPr="001B15E0">
        <w:rPr>
          <w:rStyle w:val="Emphasis"/>
          <w:highlight w:val="green"/>
        </w:rPr>
        <w:t>for the joy</w:t>
      </w:r>
      <w:r w:rsidRPr="00D27739">
        <w:rPr>
          <w:rStyle w:val="Emphasis"/>
        </w:rPr>
        <w:t xml:space="preserve"> and satisfaction </w:t>
      </w:r>
      <w:r w:rsidRPr="001B15E0">
        <w:rPr>
          <w:rStyle w:val="Emphasis"/>
          <w:highlight w:val="green"/>
        </w:rPr>
        <w:t>inherent</w:t>
      </w:r>
      <w:r w:rsidRPr="00D27739">
        <w:rPr>
          <w:rStyle w:val="Emphasis"/>
        </w:rPr>
        <w:t xml:space="preserve"> </w:t>
      </w:r>
      <w:r w:rsidRPr="001B15E0">
        <w:rPr>
          <w:rStyle w:val="Emphasis"/>
          <w:highlight w:val="green"/>
        </w:rPr>
        <w:t>in creating a</w:t>
      </w:r>
      <w:r w:rsidRPr="00D27739">
        <w:rPr>
          <w:rStyle w:val="Emphasis"/>
        </w:rPr>
        <w:t xml:space="preserve">n elegant </w:t>
      </w:r>
      <w:r w:rsidRPr="001B15E0">
        <w:rPr>
          <w:rStyle w:val="Emphasis"/>
          <w:highlight w:val="green"/>
        </w:rPr>
        <w:t>solution</w:t>
      </w:r>
      <w:r w:rsidRPr="00D27739">
        <w:rPr>
          <w:rStyle w:val="Emphasis"/>
        </w:rPr>
        <w:t xml:space="preserve"> to a technical problem.</w:t>
      </w:r>
      <w:r w:rsidRPr="00D27739">
        <w:rPr>
          <w:sz w:val="16"/>
        </w:rPr>
        <w:t xml:space="preserve"> 77 In addition, </w:t>
      </w:r>
      <w:r w:rsidRPr="00D27739">
        <w:rPr>
          <w:rStyle w:val="Emphasis"/>
        </w:rPr>
        <w:t xml:space="preserve">mature </w:t>
      </w:r>
      <w:proofErr w:type="gramStart"/>
      <w:r w:rsidRPr="00D27739">
        <w:rPr>
          <w:rStyle w:val="Emphasis"/>
        </w:rPr>
        <w:t>open source</w:t>
      </w:r>
      <w:proofErr w:type="gramEnd"/>
      <w:r w:rsidRPr="00D27739">
        <w:rPr>
          <w:rStyle w:val="Emphasis"/>
        </w:rPr>
        <w:t xml:space="preserve"> </w:t>
      </w:r>
      <w:r w:rsidRPr="001B15E0">
        <w:rPr>
          <w:rStyle w:val="Emphasis"/>
          <w:highlight w:val="green"/>
        </w:rPr>
        <w:t>projects</w:t>
      </w:r>
      <w:r w:rsidRPr="00D27739">
        <w:rPr>
          <w:rStyle w:val="Emphasis"/>
        </w:rPr>
        <w:t xml:space="preserve"> do not proceed aimlessly, but </w:t>
      </w:r>
      <w:r w:rsidRPr="001B15E0">
        <w:rPr>
          <w:rStyle w:val="Emphasis"/>
          <w:highlight w:val="green"/>
        </w:rPr>
        <w:t>include standards of excellence established by the community</w:t>
      </w:r>
      <w:r w:rsidRPr="00D27739">
        <w:rPr>
          <w:sz w:val="16"/>
        </w:rPr>
        <w:t xml:space="preserve"> and usually canonized by an influential individual or small group of individuals. 78 Finally, a pillar of </w:t>
      </w:r>
      <w:proofErr w:type="gramStart"/>
      <w:r w:rsidRPr="001B15E0">
        <w:rPr>
          <w:rStyle w:val="Emphasis"/>
          <w:highlight w:val="green"/>
        </w:rPr>
        <w:t>open source</w:t>
      </w:r>
      <w:proofErr w:type="gramEnd"/>
      <w:r w:rsidRPr="00D27739">
        <w:rPr>
          <w:rStyle w:val="Emphasis"/>
        </w:rPr>
        <w:t xml:space="preserve"> production </w:t>
      </w:r>
      <w:r w:rsidRPr="001B15E0">
        <w:rPr>
          <w:rStyle w:val="Emphasis"/>
          <w:highlight w:val="green"/>
        </w:rPr>
        <w:t>is the systematic extension of the project through</w:t>
      </w:r>
      <w:r w:rsidRPr="00D27739">
        <w:rPr>
          <w:rStyle w:val="Emphasis"/>
        </w:rPr>
        <w:t xml:space="preserve"> the continuous </w:t>
      </w:r>
      <w:r w:rsidRPr="001B15E0">
        <w:rPr>
          <w:rStyle w:val="Emphasis"/>
          <w:highlight w:val="green"/>
        </w:rPr>
        <w:t>feedback</w:t>
      </w:r>
      <w:r w:rsidRPr="00D27739">
        <w:rPr>
          <w:rStyle w:val="Emphasis"/>
        </w:rPr>
        <w:t xml:space="preserve"> provided by numerous distributed workers.</w:t>
      </w:r>
      <w:r w:rsidRPr="00D27739">
        <w:rPr>
          <w:sz w:val="16"/>
        </w:rPr>
        <w:t xml:space="preserve"> 79 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w:t>
      </w:r>
    </w:p>
    <w:p w14:paraId="4EE81500" w14:textId="77777777" w:rsidR="009D32BD" w:rsidRPr="00D27739" w:rsidRDefault="009D32BD" w:rsidP="009D32BD"/>
    <w:p w14:paraId="387A73DF" w14:textId="77777777" w:rsidR="009D32BD" w:rsidRPr="00D27739" w:rsidRDefault="009D32BD" w:rsidP="009D32BD">
      <w:pPr>
        <w:pStyle w:val="Heading4"/>
        <w:rPr>
          <w:rFonts w:cs="Calibri"/>
        </w:rPr>
      </w:pPr>
      <w:r>
        <w:t>Human</w:t>
      </w:r>
      <w:r>
        <w:rPr>
          <w:rFonts w:cs="Calibri"/>
        </w:rPr>
        <w:t xml:space="preserve"> activities can be split into two categories: one activity where the end of the it can be completed, like watering a plant, and one where the end, or internal goods, is fully present in the activity itself, like friendship. Internal goods must come first – otherwise after achieving an end there is no motivation to do further action. </w:t>
      </w:r>
    </w:p>
    <w:p w14:paraId="4CBC07CE" w14:textId="77777777" w:rsidR="009D32BD" w:rsidRPr="00D27739" w:rsidRDefault="009D32BD" w:rsidP="009D32BD">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2</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6F9F4EEB" w14:textId="26034406" w:rsidR="009D32BD" w:rsidRPr="00C56C62" w:rsidRDefault="009D32BD" w:rsidP="007B1F79">
      <w:pPr>
        <w:rPr>
          <w:sz w:val="16"/>
        </w:rPr>
      </w:pPr>
      <w:r w:rsidRPr="001B15E0">
        <w:rPr>
          <w:b/>
          <w:bCs/>
          <w:highlight w:val="green"/>
          <w:u w:val="single"/>
        </w:rPr>
        <w:t xml:space="preserve">Virtue ethics are communitarian. </w:t>
      </w:r>
      <w:r w:rsidRPr="00D27739">
        <w:rPr>
          <w:b/>
          <w:bCs/>
          <w:u w:val="single"/>
        </w:rPr>
        <w:t xml:space="preserve">The </w:t>
      </w:r>
      <w:r w:rsidRPr="001B15E0">
        <w:rPr>
          <w:b/>
          <w:bCs/>
          <w:highlight w:val="green"/>
          <w:u w:val="single"/>
        </w:rPr>
        <w:t>development of individual virtue occurs only within</w:t>
      </w:r>
      <w:r w:rsidRPr="00D27739">
        <w:rPr>
          <w:b/>
          <w:bCs/>
          <w:u w:val="single"/>
        </w:rPr>
        <w:t xml:space="preserve"> the context of </w:t>
      </w:r>
      <w:r w:rsidRPr="001B15E0">
        <w:rPr>
          <w:b/>
          <w:bCs/>
          <w:highlight w:val="green"/>
          <w:u w:val="single"/>
        </w:rPr>
        <w:t>a</w:t>
      </w:r>
      <w:r w:rsidRPr="00D27739">
        <w:rPr>
          <w:b/>
          <w:bCs/>
          <w:u w:val="single"/>
        </w:rPr>
        <w:t xml:space="preserve"> particular </w:t>
      </w:r>
      <w:r w:rsidRPr="001B15E0">
        <w:rPr>
          <w:b/>
          <w:bCs/>
          <w:highlight w:val="green"/>
          <w:u w:val="single"/>
        </w:rPr>
        <w:t>community. The community shapes</w:t>
      </w:r>
      <w:r w:rsidRPr="00D27739">
        <w:rPr>
          <w:b/>
          <w:bCs/>
          <w:u w:val="single"/>
        </w:rPr>
        <w:t xml:space="preserve"> and defines the "</w:t>
      </w:r>
      <w:r w:rsidRPr="001B15E0">
        <w:rPr>
          <w:b/>
          <w:bCs/>
          <w:highlight w:val="green"/>
          <w:u w:val="single"/>
        </w:rPr>
        <w:t>virtues</w:t>
      </w:r>
      <w:r w:rsidRPr="00D27739">
        <w:rPr>
          <w:b/>
          <w:bCs/>
          <w:u w:val="single"/>
        </w:rPr>
        <w:t>" that are important to the community.</w:t>
      </w:r>
      <w:r w:rsidRPr="00D27739">
        <w:rPr>
          <w:sz w:val="16"/>
        </w:rPr>
        <w:t xml:space="preserve"> The goal of </w:t>
      </w:r>
      <w:r w:rsidRPr="00D27739">
        <w:rPr>
          <w:rStyle w:val="Emphasis"/>
        </w:rPr>
        <w:t>human flourishing is achieved only as a community embodies the virtues.</w:t>
      </w:r>
      <w:r w:rsidRPr="00D27739">
        <w:rPr>
          <w:sz w:val="16"/>
        </w:rPr>
        <w:t xml:space="preserve"> In Aristotelian thought, </w:t>
      </w:r>
      <w:r w:rsidRPr="00D27739">
        <w:rPr>
          <w:rStyle w:val="Emphasis"/>
        </w:rPr>
        <w:t xml:space="preserve">the notion of </w:t>
      </w:r>
      <w:r w:rsidRPr="001B15E0">
        <w:rPr>
          <w:rStyle w:val="Emphasis"/>
          <w:highlight w:val="green"/>
        </w:rPr>
        <w:t>"excellence" is important to the communitarian context in which</w:t>
      </w:r>
      <w:r w:rsidRPr="00D27739">
        <w:rPr>
          <w:rStyle w:val="Emphasis"/>
        </w:rPr>
        <w:t xml:space="preserve"> the </w:t>
      </w:r>
      <w:r w:rsidRPr="001B15E0">
        <w:rPr>
          <w:rStyle w:val="Emphasis"/>
          <w:highlight w:val="green"/>
        </w:rPr>
        <w:t xml:space="preserve">virtues are developed </w:t>
      </w:r>
      <w:r w:rsidRPr="00AB72F0">
        <w:rPr>
          <w:rStyle w:val="Emphasis"/>
        </w:rPr>
        <w:t>and practiced</w:t>
      </w:r>
      <w:r w:rsidRPr="00AB72F0">
        <w:rPr>
          <w:sz w:val="16"/>
        </w:rPr>
        <w:t>.</w:t>
      </w:r>
      <w:r w:rsidRPr="00D27739">
        <w:rPr>
          <w:sz w:val="16"/>
        </w:rPr>
        <w:t xml:space="preserve"> An analogy can be drawn here to a useful object, such as a hammer. </w:t>
      </w:r>
      <w:r w:rsidRPr="00D27739">
        <w:rPr>
          <w:rStyle w:val="Emphasis"/>
        </w:rPr>
        <w:t xml:space="preserve">We can ask, </w:t>
      </w:r>
      <w:r w:rsidRPr="001B15E0">
        <w:rPr>
          <w:rStyle w:val="Emphasis"/>
          <w:highlight w:val="green"/>
        </w:rPr>
        <w:t xml:space="preserve">''what </w:t>
      </w:r>
      <w:r w:rsidRPr="00D27739">
        <w:rPr>
          <w:rStyle w:val="Emphasis"/>
        </w:rPr>
        <w:t>characteristics</w:t>
      </w:r>
      <w:r w:rsidRPr="001B15E0">
        <w:rPr>
          <w:rStyle w:val="Emphasis"/>
          <w:highlight w:val="green"/>
        </w:rPr>
        <w:t xml:space="preserve"> should this object embody </w:t>
      </w:r>
      <w:proofErr w:type="gramStart"/>
      <w:r w:rsidRPr="00D27739">
        <w:rPr>
          <w:rStyle w:val="Emphasis"/>
        </w:rPr>
        <w:t>in order</w:t>
      </w:r>
      <w:r w:rsidRPr="001B15E0">
        <w:rPr>
          <w:rStyle w:val="Emphasis"/>
          <w:highlight w:val="green"/>
        </w:rPr>
        <w:t xml:space="preserve"> to</w:t>
      </w:r>
      <w:proofErr w:type="gramEnd"/>
      <w:r w:rsidRPr="001B15E0">
        <w:rPr>
          <w:rStyle w:val="Emphasis"/>
          <w:highlight w:val="green"/>
        </w:rPr>
        <w:t xml:space="preserve"> function as an excellent hammer?" We </w:t>
      </w:r>
      <w:r w:rsidRPr="00D27739">
        <w:rPr>
          <w:rStyle w:val="Emphasis"/>
        </w:rPr>
        <w:t xml:space="preserve">might then </w:t>
      </w:r>
      <w:r w:rsidRPr="001B15E0">
        <w:rPr>
          <w:rStyle w:val="Emphasis"/>
          <w:highlight w:val="green"/>
        </w:rPr>
        <w:t>identify characteristics including</w:t>
      </w:r>
      <w:r w:rsidRPr="00D27739">
        <w:rPr>
          <w:rStyle w:val="Emphasis"/>
        </w:rPr>
        <w:t xml:space="preserve"> the tool's </w:t>
      </w:r>
      <w:r w:rsidRPr="001B15E0">
        <w:rPr>
          <w:rStyle w:val="Emphasis"/>
          <w:highlight w:val="green"/>
        </w:rPr>
        <w:t>size</w:t>
      </w:r>
      <w:r w:rsidRPr="00D27739">
        <w:rPr>
          <w:rStyle w:val="Emphasis"/>
        </w:rPr>
        <w:t xml:space="preserve">, </w:t>
      </w:r>
      <w:r w:rsidRPr="001B15E0">
        <w:rPr>
          <w:rStyle w:val="Emphasis"/>
          <w:highlight w:val="green"/>
        </w:rPr>
        <w:t>weight, balance</w:t>
      </w:r>
      <w:r w:rsidRPr="00D27739">
        <w:rPr>
          <w:rStyle w:val="Emphasis"/>
        </w:rPr>
        <w:t>, and striking surface.</w:t>
      </w:r>
      <w:r w:rsidRPr="00D27739">
        <w:rPr>
          <w:sz w:val="16"/>
        </w:rPr>
        <w:t xml:space="preserve"> Tied to this concept of community is the notion of life as a "narrative." 56 Narratives reflect the historical arc or telos of a community. </w:t>
      </w:r>
      <w:proofErr w:type="spellStart"/>
      <w:r w:rsidRPr="00D27739">
        <w:rPr>
          <w:sz w:val="16"/>
        </w:rPr>
        <w:t>MacIntyre</w:t>
      </w:r>
      <w:proofErr w:type="spellEnd"/>
      <w:r w:rsidRPr="00D27739">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D27739">
        <w:rPr>
          <w:rStyle w:val="Emphasis"/>
        </w:rPr>
        <w:t>A second axis of virtue ethics is that of practices.</w:t>
      </w:r>
      <w:r w:rsidRPr="00D27739">
        <w:rPr>
          <w:sz w:val="16"/>
        </w:rPr>
        <w:t xml:space="preserve"> Virtue ethics does not abjure rules or practices, but the focus is on practices rather than deontological rules. </w:t>
      </w:r>
      <w:r w:rsidRPr="001B15E0">
        <w:rPr>
          <w:rStyle w:val="Emphasis"/>
          <w:highlight w:val="green"/>
        </w:rPr>
        <w:t>The goal is to identify practices that will enable a community to embody its</w:t>
      </w:r>
      <w:r w:rsidRPr="00D27739">
        <w:rPr>
          <w:rStyle w:val="Emphasis"/>
        </w:rPr>
        <w:t xml:space="preserve"> core </w:t>
      </w:r>
      <w:r w:rsidRPr="001B15E0">
        <w:rPr>
          <w:rStyle w:val="Emphasis"/>
          <w:highlight w:val="green"/>
        </w:rPr>
        <w:t>virtues</w:t>
      </w:r>
      <w:r w:rsidRPr="00D27739">
        <w:rPr>
          <w:rStyle w:val="Emphasis"/>
        </w:rPr>
        <w:t>.</w:t>
      </w:r>
      <w:r w:rsidRPr="00D27739">
        <w:rPr>
          <w:sz w:val="16"/>
        </w:rPr>
        <w:t xml:space="preserve"> rules or practices, but the focus is on practices rather than deontological rules. As </w:t>
      </w:r>
      <w:proofErr w:type="spellStart"/>
      <w:r w:rsidRPr="00D27739">
        <w:rPr>
          <w:sz w:val="16"/>
        </w:rPr>
        <w:t>MacIntyre</w:t>
      </w:r>
      <w:proofErr w:type="spellEnd"/>
      <w:r w:rsidRPr="00D27739">
        <w:rPr>
          <w:sz w:val="16"/>
        </w:rPr>
        <w:t xml:space="preserve"> defines it, </w:t>
      </w:r>
      <w:r w:rsidRPr="00D27739">
        <w:rPr>
          <w:rStyle w:val="Emphasis"/>
        </w:rPr>
        <w:t>a "practice" is: [</w:t>
      </w:r>
      <w:r w:rsidRPr="001B15E0">
        <w:rPr>
          <w:rStyle w:val="Emphasis"/>
          <w:highlight w:val="green"/>
        </w:rPr>
        <w:t>A]</w:t>
      </w:r>
      <w:proofErr w:type="spellStart"/>
      <w:r w:rsidRPr="001B15E0">
        <w:rPr>
          <w:rStyle w:val="Emphasis"/>
          <w:highlight w:val="green"/>
        </w:rPr>
        <w:t>ny</w:t>
      </w:r>
      <w:proofErr w:type="spellEnd"/>
      <w:r w:rsidRPr="00D27739">
        <w:rPr>
          <w:rStyle w:val="Emphasis"/>
        </w:rPr>
        <w:t xml:space="preserve"> coherent and complex </w:t>
      </w:r>
      <w:r w:rsidRPr="001B15E0">
        <w:rPr>
          <w:rStyle w:val="Emphasis"/>
          <w:highlight w:val="green"/>
        </w:rPr>
        <w:t xml:space="preserve">form of </w:t>
      </w:r>
      <w:r w:rsidRPr="00997850">
        <w:rPr>
          <w:rStyle w:val="Emphasis"/>
        </w:rPr>
        <w:t>socially established</w:t>
      </w:r>
      <w:r w:rsidRPr="001B15E0">
        <w:rPr>
          <w:rStyle w:val="Emphasis"/>
          <w:highlight w:val="green"/>
        </w:rPr>
        <w:t xml:space="preserve"> cooperative human activity through which goods internal to that</w:t>
      </w:r>
      <w:r w:rsidRPr="00D27739">
        <w:rPr>
          <w:rStyle w:val="Emphasis"/>
        </w:rPr>
        <w:t xml:space="preserve"> form of </w:t>
      </w:r>
      <w:r w:rsidRPr="001B15E0">
        <w:rPr>
          <w:rStyle w:val="Emphasis"/>
          <w:highlight w:val="green"/>
        </w:rPr>
        <w:t xml:space="preserve">activity are realized in the course of trying to achieve </w:t>
      </w:r>
      <w:r w:rsidRPr="00AB72F0">
        <w:rPr>
          <w:rStyle w:val="Emphasis"/>
        </w:rPr>
        <w:t xml:space="preserve">those standards of </w:t>
      </w:r>
      <w:r w:rsidRPr="001B15E0">
        <w:rPr>
          <w:rStyle w:val="Emphasis"/>
          <w:highlight w:val="green"/>
        </w:rPr>
        <w:t>excellence</w:t>
      </w:r>
      <w:r w:rsidRPr="00D27739">
        <w:rPr>
          <w:rStyle w:val="Emphasis"/>
        </w:rPr>
        <w:t xml:space="preserve"> which are</w:t>
      </w:r>
      <w:r w:rsidRPr="00D27739">
        <w:rPr>
          <w:sz w:val="16"/>
        </w:rPr>
        <w:t xml:space="preserve"> appropriate to, and partially </w:t>
      </w:r>
      <w:r w:rsidRPr="00D27739">
        <w:rPr>
          <w:rStyle w:val="Emphasis"/>
        </w:rPr>
        <w:t>definitive of, that form of activity, with the result that human powers to achieve excellence,</w:t>
      </w:r>
      <w:r w:rsidRPr="00D27739">
        <w:rPr>
          <w:sz w:val="16"/>
        </w:rPr>
        <w:t xml:space="preserve"> and human conceptions of the ends and goods involved, are systematically 59 extended</w:t>
      </w:r>
      <w:r w:rsidRPr="00D27739">
        <w:rPr>
          <w:rStyle w:val="Emphasis"/>
        </w:rPr>
        <w:t>. This definition means that practices entail goods internal to the activity</w:t>
      </w:r>
      <w:r w:rsidRPr="00D27739">
        <w:rPr>
          <w:sz w:val="16"/>
        </w:rPr>
        <w:t xml:space="preserve">. 60 Such In addition, practices include </w:t>
      </w:r>
      <w:r w:rsidRPr="001B15E0">
        <w:rPr>
          <w:rStyle w:val="Emphasis"/>
          <w:highlight w:val="green"/>
        </w:rPr>
        <w:t>"standards of excellence</w:t>
      </w:r>
      <w:r w:rsidRPr="00D27739">
        <w:rPr>
          <w:rStyle w:val="Emphasis"/>
        </w:rPr>
        <w:t>"</w:t>
      </w:r>
      <w:r w:rsidRPr="00D27739">
        <w:rPr>
          <w:sz w:val="16"/>
        </w:rPr>
        <w:t xml:space="preserve"> that, </w:t>
      </w:r>
      <w:r w:rsidRPr="00D27739">
        <w:rPr>
          <w:rStyle w:val="Emphasis"/>
        </w:rPr>
        <w:t xml:space="preserve">when achieved, </w:t>
      </w:r>
      <w:r w:rsidRPr="001B15E0">
        <w:rPr>
          <w:rStyle w:val="Emphasis"/>
          <w:highlight w:val="green"/>
        </w:rPr>
        <w:t>give rise to</w:t>
      </w:r>
      <w:r w:rsidRPr="00D27739">
        <w:rPr>
          <w:rStyle w:val="Emphasis"/>
        </w:rPr>
        <w:t xml:space="preserve"> the goods internal </w:t>
      </w:r>
      <w:r w:rsidRPr="001B15E0">
        <w:rPr>
          <w:rStyle w:val="Emphasis"/>
          <w:highlight w:val="green"/>
        </w:rPr>
        <w:t>"internal" goods</w:t>
      </w:r>
      <w:r w:rsidRPr="00D27739">
        <w:rPr>
          <w:rStyle w:val="Emphasis"/>
        </w:rPr>
        <w:t xml:space="preserve"> are rewards recognized by practitioners</w:t>
      </w:r>
      <w:r w:rsidRPr="00D27739">
        <w:rPr>
          <w:sz w:val="16"/>
        </w:rPr>
        <w:t xml:space="preserve">. 61 to the practice.62 Finally, </w:t>
      </w:r>
      <w:r w:rsidRPr="00D27739">
        <w:rPr>
          <w:rStyle w:val="Emphasis"/>
        </w:rPr>
        <w:t xml:space="preserve">practices are "systematically extended," meaning that the </w:t>
      </w:r>
      <w:r w:rsidRPr="001B15E0">
        <w:rPr>
          <w:rStyle w:val="Emphasis"/>
          <w:highlight w:val="green"/>
        </w:rPr>
        <w:t>practices' standards of excellence, as well as</w:t>
      </w:r>
      <w:r w:rsidRPr="00D27739">
        <w:rPr>
          <w:rStyle w:val="Emphasis"/>
        </w:rPr>
        <w:t xml:space="preserve"> the </w:t>
      </w:r>
      <w:r w:rsidRPr="001B15E0">
        <w:rPr>
          <w:rStyle w:val="Emphasis"/>
          <w:highlight w:val="green"/>
        </w:rPr>
        <w:t>capabilities</w:t>
      </w:r>
      <w:r w:rsidRPr="00D27739">
        <w:rPr>
          <w:rStyle w:val="Emphasis"/>
        </w:rPr>
        <w:t xml:space="preserve"> of practitioners, </w:t>
      </w:r>
      <w:r w:rsidRPr="001B15E0">
        <w:rPr>
          <w:rStyle w:val="Emphasis"/>
          <w:highlight w:val="green"/>
        </w:rPr>
        <w:t>rise over time.</w:t>
      </w:r>
      <w:r w:rsidRPr="00C56C62">
        <w:rPr>
          <w:sz w:val="16"/>
        </w:rPr>
        <w:t xml:space="preserve"> </w:t>
      </w:r>
    </w:p>
    <w:sectPr w:rsidR="009D32BD" w:rsidRPr="00C56C6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688DA" w14:textId="77777777" w:rsidR="006F22B2" w:rsidRDefault="006F22B2" w:rsidP="0029332A">
      <w:pPr>
        <w:spacing w:after="0" w:line="240" w:lineRule="auto"/>
      </w:pPr>
      <w:r>
        <w:separator/>
      </w:r>
    </w:p>
  </w:endnote>
  <w:endnote w:type="continuationSeparator" w:id="0">
    <w:p w14:paraId="2D164638" w14:textId="77777777" w:rsidR="006F22B2" w:rsidRDefault="006F22B2" w:rsidP="00293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EE8AA" w14:textId="77777777" w:rsidR="006F22B2" w:rsidRDefault="006F22B2" w:rsidP="0029332A">
      <w:pPr>
        <w:spacing w:after="0" w:line="240" w:lineRule="auto"/>
      </w:pPr>
      <w:r>
        <w:separator/>
      </w:r>
    </w:p>
  </w:footnote>
  <w:footnote w:type="continuationSeparator" w:id="0">
    <w:p w14:paraId="6FB5FB92" w14:textId="77777777" w:rsidR="006F22B2" w:rsidRDefault="006F22B2" w:rsidP="0029332A">
      <w:pPr>
        <w:spacing w:after="0" w:line="240" w:lineRule="auto"/>
      </w:pPr>
      <w:r>
        <w:continuationSeparator/>
      </w:r>
    </w:p>
  </w:footnote>
  <w:footnote w:id="1">
    <w:p w14:paraId="2F2B2360" w14:textId="77777777" w:rsidR="0029332A" w:rsidRDefault="0029332A" w:rsidP="0029332A">
      <w:pPr>
        <w:pStyle w:val="FootnoteText"/>
      </w:pPr>
      <w:r>
        <w:rPr>
          <w:rStyle w:val="FootnoteReference"/>
        </w:rPr>
        <w:footnoteRef/>
      </w:r>
      <w:r>
        <w:t xml:space="preserve"> </w:t>
      </w:r>
      <w:r w:rsidRPr="007B47BE">
        <w:t>http://www.dictionary.com/browse/resolved</w:t>
      </w:r>
    </w:p>
  </w:footnote>
  <w:footnote w:id="2">
    <w:p w14:paraId="24F8DAC4" w14:textId="77777777" w:rsidR="0029332A" w:rsidRDefault="0029332A" w:rsidP="0029332A">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72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15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6B6"/>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32A"/>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34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E9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00B"/>
    <w:rsid w:val="006A4840"/>
    <w:rsid w:val="006A52A0"/>
    <w:rsid w:val="006A7E1D"/>
    <w:rsid w:val="006C3A56"/>
    <w:rsid w:val="006D13F4"/>
    <w:rsid w:val="006D6AED"/>
    <w:rsid w:val="006E6D0B"/>
    <w:rsid w:val="006F126E"/>
    <w:rsid w:val="006F22B2"/>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F7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2BD"/>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87F9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794"/>
    <w:rsid w:val="00C72AFE"/>
    <w:rsid w:val="00C81619"/>
    <w:rsid w:val="00CA013C"/>
    <w:rsid w:val="00CA6D6D"/>
    <w:rsid w:val="00CA7210"/>
    <w:rsid w:val="00CB47D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D9"/>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3DA31"/>
  <w14:defaultImageDpi w14:val="300"/>
  <w15:docId w15:val="{4758F96F-1592-E24A-894E-3E097462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1F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1F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1F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1F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B1F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1F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F79"/>
  </w:style>
  <w:style w:type="character" w:customStyle="1" w:styleId="Heading1Char">
    <w:name w:val="Heading 1 Char"/>
    <w:aliases w:val="Pocket Char"/>
    <w:basedOn w:val="DefaultParagraphFont"/>
    <w:link w:val="Heading1"/>
    <w:uiPriority w:val="9"/>
    <w:rsid w:val="007B1F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1F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1F7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B1F7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B1F7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B1F79"/>
    <w:rPr>
      <w:b w:val="0"/>
      <w:sz w:val="22"/>
      <w:u w:val="single"/>
    </w:rPr>
  </w:style>
  <w:style w:type="character" w:styleId="Emphasis">
    <w:name w:val="Emphasis"/>
    <w:basedOn w:val="DefaultParagraphFont"/>
    <w:uiPriority w:val="20"/>
    <w:qFormat/>
    <w:rsid w:val="007B1F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1F79"/>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7B1F79"/>
    <w:rPr>
      <w:color w:val="auto"/>
      <w:u w:val="none"/>
    </w:rPr>
  </w:style>
  <w:style w:type="paragraph" w:styleId="DocumentMap">
    <w:name w:val="Document Map"/>
    <w:basedOn w:val="Normal"/>
    <w:link w:val="DocumentMapChar"/>
    <w:uiPriority w:val="99"/>
    <w:semiHidden/>
    <w:unhideWhenUsed/>
    <w:rsid w:val="007B1F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1F79"/>
    <w:rPr>
      <w:rFonts w:ascii="Lucida Grande" w:hAnsi="Lucida Grande" w:cs="Lucida Grande"/>
    </w:rPr>
  </w:style>
  <w:style w:type="paragraph" w:styleId="NormalWeb">
    <w:name w:val="Normal (Web)"/>
    <w:basedOn w:val="Normal"/>
    <w:uiPriority w:val="99"/>
    <w:unhideWhenUsed/>
    <w:rsid w:val="009D32BD"/>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29332A"/>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29332A"/>
  </w:style>
  <w:style w:type="character" w:styleId="FootnoteReference">
    <w:name w:val="footnote reference"/>
    <w:aliases w:val="FN Ref,footnote reference,fr,o,FR,(NECG) Footnote Reference"/>
    <w:basedOn w:val="DefaultParagraphFont"/>
    <w:unhideWhenUsed/>
    <w:qFormat/>
    <w:rsid w:val="00293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3281</Words>
  <Characters>18708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13</cp:revision>
  <dcterms:created xsi:type="dcterms:W3CDTF">2021-09-04T17:38:00Z</dcterms:created>
  <dcterms:modified xsi:type="dcterms:W3CDTF">2021-09-11T23:18:00Z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