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289A41" w14:textId="535F8613" w:rsidR="009C43D4" w:rsidRDefault="00AF4C97" w:rsidP="009C43D4">
      <w:pPr>
        <w:pStyle w:val="Heading3"/>
      </w:pPr>
      <w:r>
        <w:t xml:space="preserve">The Advantage </w:t>
      </w:r>
      <w:r w:rsidR="009C43D4">
        <w:t>is African Instability</w:t>
      </w:r>
    </w:p>
    <w:p w14:paraId="6CB29690" w14:textId="77777777" w:rsidR="009C43D4" w:rsidRDefault="009C43D4" w:rsidP="009C43D4">
      <w:pPr>
        <w:pStyle w:val="Heading4"/>
      </w:pPr>
      <w:r>
        <w:rPr>
          <w:rFonts w:cs="Calibri"/>
          <w:color w:val="000000"/>
        </w:rPr>
        <w:t>Vaccines will not cover LMICs until at least 2023 or 2024—fortunately there is massive room for supply increase</w:t>
      </w:r>
    </w:p>
    <w:p w14:paraId="1A470255" w14:textId="77777777" w:rsidR="009C43D4" w:rsidRDefault="009C43D4" w:rsidP="009C43D4">
      <w:pPr>
        <w:pStyle w:val="NormalWeb"/>
        <w:spacing w:before="0" w:beforeAutospacing="0" w:after="0" w:afterAutospacing="0"/>
      </w:pPr>
      <w:r>
        <w:rPr>
          <w:rFonts w:cs="Calibri"/>
          <w:color w:val="000000"/>
          <w:szCs w:val="22"/>
        </w:rPr>
        <w:t xml:space="preserve">Nancy S. </w:t>
      </w:r>
      <w:proofErr w:type="spellStart"/>
      <w:r>
        <w:rPr>
          <w:rFonts w:cs="Calibri"/>
          <w:b/>
          <w:bCs/>
          <w:color w:val="000000"/>
          <w:sz w:val="26"/>
          <w:szCs w:val="26"/>
        </w:rPr>
        <w:t>Jecker</w:t>
      </w:r>
      <w:proofErr w:type="spellEnd"/>
      <w:r>
        <w:rPr>
          <w:rFonts w:cs="Calibri"/>
          <w:b/>
          <w:bCs/>
          <w:color w:val="000000"/>
          <w:sz w:val="26"/>
          <w:szCs w:val="26"/>
        </w:rPr>
        <w:t xml:space="preserve"> &amp;</w:t>
      </w:r>
      <w:r>
        <w:rPr>
          <w:rFonts w:cs="Calibri"/>
          <w:color w:val="000000"/>
          <w:szCs w:val="22"/>
        </w:rPr>
        <w:t xml:space="preserve"> Caesar A. </w:t>
      </w:r>
      <w:proofErr w:type="spellStart"/>
      <w:r>
        <w:rPr>
          <w:rFonts w:cs="Calibri"/>
          <w:b/>
          <w:bCs/>
          <w:color w:val="000000"/>
          <w:sz w:val="26"/>
          <w:szCs w:val="26"/>
        </w:rPr>
        <w:t>Atuire</w:t>
      </w:r>
      <w:proofErr w:type="spellEnd"/>
      <w:r>
        <w:rPr>
          <w:rFonts w:cs="Calibri"/>
          <w:b/>
          <w:bCs/>
          <w:color w:val="000000"/>
          <w:sz w:val="26"/>
          <w:szCs w:val="26"/>
        </w:rPr>
        <w:t xml:space="preserve"> 21</w:t>
      </w:r>
      <w:r>
        <w:rPr>
          <w:rFonts w:cs="Calibri"/>
          <w:color w:val="000000"/>
          <w:szCs w:val="22"/>
        </w:rPr>
        <w:t xml:space="preserve">. *Department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9" w:history="1">
        <w:r>
          <w:rPr>
            <w:rStyle w:val="Hyperlink"/>
            <w:rFonts w:eastAsiaTheme="majorEastAsia" w:cs="Calibri"/>
            <w:color w:val="000000"/>
            <w:szCs w:val="22"/>
          </w:rPr>
          <w:t>https://jme.bmj.com/content/medethics/early/2021/07/06/medethics-2021-107555.full.pdf</w:t>
        </w:r>
      </w:hyperlink>
      <w:r>
        <w:rPr>
          <w:rFonts w:cs="Calibri"/>
          <w:color w:val="000000"/>
          <w:szCs w:val="22"/>
        </w:rPr>
        <w:t xml:space="preserve">., RJP, </w:t>
      </w:r>
      <w:proofErr w:type="spellStart"/>
      <w:r>
        <w:rPr>
          <w:rFonts w:cs="Calibri"/>
          <w:b/>
          <w:bCs/>
          <w:color w:val="000000"/>
          <w:szCs w:val="22"/>
        </w:rPr>
        <w:t>DebateDrills</w:t>
      </w:r>
      <w:proofErr w:type="spellEnd"/>
      <w:r>
        <w:rPr>
          <w:rFonts w:cs="Calibri"/>
          <w:b/>
          <w:bCs/>
          <w:color w:val="000000"/>
          <w:szCs w:val="22"/>
        </w:rPr>
        <w:t>. </w:t>
      </w:r>
    </w:p>
    <w:p w14:paraId="31313FA3" w14:textId="77777777" w:rsidR="009C43D4" w:rsidRDefault="009C43D4" w:rsidP="009C43D4"/>
    <w:p w14:paraId="49631200" w14:textId="77777777" w:rsidR="009C43D4" w:rsidRDefault="009C43D4" w:rsidP="009C43D4">
      <w:pPr>
        <w:pStyle w:val="NormalWeb"/>
        <w:spacing w:before="0" w:beforeAutospacing="0" w:after="0" w:afterAutospacing="0"/>
      </w:pPr>
      <w:r>
        <w:rPr>
          <w:rFonts w:cs="Calibri"/>
          <w:color w:val="000000"/>
          <w:szCs w:val="22"/>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Pr>
          <w:rFonts w:cs="Calibri"/>
          <w:color w:val="000000"/>
          <w:szCs w:val="22"/>
          <w:u w:val="single"/>
        </w:rPr>
        <w:t xml:space="preserve">vaccinating the world is an overriding goal. </w:t>
      </w:r>
      <w:r>
        <w:rPr>
          <w:rFonts w:cs="Calibri"/>
          <w:color w:val="000000"/>
          <w:szCs w:val="22"/>
          <w:u w:val="single"/>
          <w:shd w:val="clear" w:color="auto" w:fill="00FF00"/>
        </w:rPr>
        <w:t xml:space="preserve">With existing IP protections intact, the world has </w:t>
      </w:r>
      <w:r>
        <w:rPr>
          <w:rFonts w:cs="Calibri"/>
          <w:b/>
          <w:bCs/>
          <w:color w:val="000000"/>
          <w:szCs w:val="22"/>
          <w:shd w:val="clear" w:color="auto" w:fill="00FF00"/>
        </w:rPr>
        <w:t>fallen well short</w:t>
      </w:r>
      <w:r>
        <w:rPr>
          <w:rFonts w:cs="Calibri"/>
          <w:color w:val="000000"/>
          <w:szCs w:val="22"/>
          <w:u w:val="single"/>
        </w:rPr>
        <w:t xml:space="preserve"> of this goal. Current forecasts show that at the current pace, </w:t>
      </w:r>
      <w:r>
        <w:rPr>
          <w:rFonts w:cs="Calibri"/>
          <w:color w:val="000000"/>
          <w:szCs w:val="22"/>
          <w:u w:val="single"/>
          <w:shd w:val="clear" w:color="auto" w:fill="00FF00"/>
        </w:rPr>
        <w:t xml:space="preserve">there will </w:t>
      </w:r>
      <w:r>
        <w:rPr>
          <w:rFonts w:cs="Calibri"/>
          <w:b/>
          <w:bCs/>
          <w:color w:val="000000"/>
          <w:szCs w:val="22"/>
          <w:shd w:val="clear" w:color="auto" w:fill="00FF00"/>
        </w:rPr>
        <w:t xml:space="preserve">not be enough vaccines to cover the world’s population </w:t>
      </w:r>
      <w:r>
        <w:rPr>
          <w:rFonts w:cs="Calibri"/>
          <w:color w:val="000000"/>
          <w:szCs w:val="22"/>
          <w:u w:val="single"/>
          <w:shd w:val="clear" w:color="auto" w:fill="00FF00"/>
        </w:rPr>
        <w:t>until 2023 or 2024</w:t>
      </w:r>
      <w:r>
        <w:rPr>
          <w:rFonts w:cs="Calibri"/>
          <w:color w:val="000000"/>
          <w:szCs w:val="22"/>
        </w:rPr>
        <w:t xml:space="preserve">.15 </w:t>
      </w:r>
      <w:r>
        <w:rPr>
          <w:rFonts w:cs="Calibri"/>
          <w:color w:val="000000"/>
          <w:szCs w:val="22"/>
          <w:u w:val="single"/>
        </w:rPr>
        <w:t>IP protections further frustrate the goal of universal access to vaccines by limiting who can manufacturer them</w:t>
      </w:r>
      <w:r>
        <w:rPr>
          <w:rFonts w:cs="Calibri"/>
          <w:color w:val="000000"/>
          <w:szCs w:val="22"/>
        </w:rPr>
        <w:t xml:space="preserve">. The WHO reports that </w:t>
      </w:r>
      <w:r>
        <w:rPr>
          <w:rFonts w:cs="Calibri"/>
          <w:color w:val="000000"/>
          <w:szCs w:val="22"/>
          <w:u w:val="single"/>
          <w:shd w:val="clear" w:color="auto" w:fill="00FF00"/>
        </w:rPr>
        <w:t>80% of global sales for COVID-19 vaccines come from five</w:t>
      </w:r>
      <w:r>
        <w:rPr>
          <w:rFonts w:cs="Calibri"/>
          <w:color w:val="000000"/>
          <w:szCs w:val="22"/>
          <w:u w:val="single"/>
        </w:rPr>
        <w:t xml:space="preserve"> large multinational </w:t>
      </w:r>
      <w:r>
        <w:rPr>
          <w:rFonts w:cs="Calibri"/>
          <w:color w:val="000000"/>
          <w:szCs w:val="22"/>
          <w:u w:val="single"/>
          <w:shd w:val="clear" w:color="auto" w:fill="00FF00"/>
        </w:rPr>
        <w:t>corporations</w:t>
      </w:r>
      <w:r>
        <w:rPr>
          <w:rFonts w:cs="Calibri"/>
          <w:color w:val="000000"/>
          <w:szCs w:val="22"/>
        </w:rPr>
        <w:t xml:space="preserve">.16 </w:t>
      </w:r>
      <w:r>
        <w:rPr>
          <w:rFonts w:cs="Calibri"/>
          <w:color w:val="000000"/>
          <w:szCs w:val="22"/>
          <w:u w:val="single"/>
          <w:shd w:val="clear" w:color="auto" w:fill="00FF00"/>
        </w:rPr>
        <w:t>Increasing</w:t>
      </w:r>
      <w:r>
        <w:rPr>
          <w:rFonts w:cs="Calibri"/>
          <w:color w:val="000000"/>
          <w:szCs w:val="22"/>
          <w:u w:val="single"/>
        </w:rPr>
        <w:t xml:space="preserve"> the number of </w:t>
      </w:r>
      <w:r>
        <w:rPr>
          <w:rFonts w:cs="Calibri"/>
          <w:color w:val="000000"/>
          <w:szCs w:val="22"/>
          <w:u w:val="single"/>
          <w:shd w:val="clear" w:color="auto" w:fill="00FF00"/>
        </w:rPr>
        <w:t>manufacturers</w:t>
      </w:r>
      <w:r>
        <w:rPr>
          <w:rFonts w:cs="Calibri"/>
          <w:color w:val="000000"/>
          <w:szCs w:val="22"/>
          <w:u w:val="single"/>
        </w:rPr>
        <w:t xml:space="preserve"> globally </w:t>
      </w:r>
      <w:r>
        <w:rPr>
          <w:rFonts w:cs="Calibri"/>
          <w:color w:val="000000"/>
          <w:szCs w:val="22"/>
          <w:u w:val="single"/>
          <w:shd w:val="clear" w:color="auto" w:fill="00FF00"/>
        </w:rPr>
        <w:t>would</w:t>
      </w:r>
      <w:r>
        <w:rPr>
          <w:rFonts w:cs="Calibri"/>
          <w:color w:val="000000"/>
          <w:szCs w:val="22"/>
          <w:u w:val="single"/>
        </w:rPr>
        <w:t xml:space="preserve"> not only </w:t>
      </w:r>
      <w:r>
        <w:rPr>
          <w:rFonts w:cs="Calibri"/>
          <w:b/>
          <w:bCs/>
          <w:color w:val="000000"/>
          <w:szCs w:val="22"/>
          <w:shd w:val="clear" w:color="auto" w:fill="00FF00"/>
        </w:rPr>
        <w:t xml:space="preserve">increase supply, </w:t>
      </w:r>
      <w:r w:rsidRPr="003E56AA">
        <w:rPr>
          <w:rFonts w:cs="Calibri"/>
          <w:color w:val="000000"/>
          <w:szCs w:val="22"/>
          <w:shd w:val="clear" w:color="auto" w:fill="FFFFFF"/>
        </w:rPr>
        <w:t>but reduce</w:t>
      </w:r>
      <w:r w:rsidRPr="003E56AA">
        <w:rPr>
          <w:rFonts w:cs="Calibri"/>
          <w:color w:val="000000"/>
          <w:szCs w:val="22"/>
        </w:rPr>
        <w:t xml:space="preserve"> </w:t>
      </w:r>
      <w:r w:rsidRPr="003E56AA">
        <w:rPr>
          <w:rFonts w:cs="Calibri"/>
          <w:color w:val="000000"/>
          <w:szCs w:val="22"/>
          <w:shd w:val="clear" w:color="auto" w:fill="FFFFFF"/>
        </w:rPr>
        <w:t>prices</w:t>
      </w:r>
      <w:r w:rsidRPr="003E56AA">
        <w:rPr>
          <w:rFonts w:cs="Calibri"/>
          <w:color w:val="000000"/>
          <w:szCs w:val="22"/>
        </w:rPr>
        <w:t>,</w:t>
      </w:r>
      <w:r>
        <w:rPr>
          <w:rFonts w:cs="Calibri"/>
          <w:color w:val="000000"/>
          <w:szCs w:val="22"/>
        </w:rPr>
        <w:t xml:space="preserve"> </w:t>
      </w:r>
      <w:r w:rsidRPr="003E56AA">
        <w:rPr>
          <w:rFonts w:cs="Calibri"/>
          <w:color w:val="000000"/>
          <w:szCs w:val="22"/>
          <w:highlight w:val="green"/>
          <w:u w:val="single"/>
        </w:rPr>
        <w:t xml:space="preserve">making vaccines more affordable to </w:t>
      </w:r>
      <w:proofErr w:type="gramStart"/>
      <w:r w:rsidRPr="003E56AA">
        <w:rPr>
          <w:rFonts w:cs="Calibri"/>
          <w:color w:val="000000"/>
          <w:szCs w:val="22"/>
          <w:highlight w:val="green"/>
          <w:u w:val="single"/>
        </w:rPr>
        <w:t>L</w:t>
      </w:r>
      <w:r>
        <w:rPr>
          <w:rFonts w:cs="Calibri"/>
          <w:color w:val="000000"/>
          <w:szCs w:val="22"/>
          <w:highlight w:val="green"/>
          <w:u w:val="single"/>
        </w:rPr>
        <w:t>[</w:t>
      </w:r>
      <w:proofErr w:type="gramEnd"/>
      <w:r>
        <w:rPr>
          <w:rFonts w:cs="Calibri"/>
          <w:color w:val="000000"/>
          <w:szCs w:val="22"/>
          <w:highlight w:val="green"/>
          <w:u w:val="single"/>
        </w:rPr>
        <w:t xml:space="preserve">ow and] </w:t>
      </w:r>
      <w:r w:rsidRPr="003E56AA">
        <w:rPr>
          <w:rFonts w:cs="Calibri"/>
          <w:color w:val="000000"/>
          <w:szCs w:val="22"/>
          <w:highlight w:val="green"/>
          <w:u w:val="single"/>
        </w:rPr>
        <w:t>M</w:t>
      </w:r>
      <w:r>
        <w:rPr>
          <w:rFonts w:cs="Calibri"/>
          <w:color w:val="000000"/>
          <w:szCs w:val="22"/>
          <w:highlight w:val="green"/>
          <w:u w:val="single"/>
        </w:rPr>
        <w:t>[</w:t>
      </w:r>
      <w:proofErr w:type="spellStart"/>
      <w:r>
        <w:rPr>
          <w:rFonts w:cs="Calibri"/>
          <w:color w:val="000000"/>
          <w:szCs w:val="22"/>
          <w:highlight w:val="green"/>
          <w:u w:val="single"/>
        </w:rPr>
        <w:t>iddle</w:t>
      </w:r>
      <w:proofErr w:type="spellEnd"/>
      <w:r>
        <w:rPr>
          <w:rFonts w:cs="Calibri"/>
          <w:color w:val="000000"/>
          <w:szCs w:val="22"/>
          <w:highlight w:val="green"/>
          <w:u w:val="single"/>
        </w:rPr>
        <w:t xml:space="preserve">] </w:t>
      </w:r>
      <w:r w:rsidRPr="003E56AA">
        <w:rPr>
          <w:rFonts w:cs="Calibri"/>
          <w:color w:val="000000"/>
          <w:szCs w:val="22"/>
          <w:highlight w:val="green"/>
          <w:u w:val="single"/>
        </w:rPr>
        <w:t>I</w:t>
      </w:r>
      <w:r>
        <w:rPr>
          <w:rFonts w:cs="Calibri"/>
          <w:color w:val="000000"/>
          <w:szCs w:val="22"/>
          <w:highlight w:val="green"/>
          <w:u w:val="single"/>
        </w:rPr>
        <w:t>[</w:t>
      </w:r>
      <w:proofErr w:type="spellStart"/>
      <w:r>
        <w:rPr>
          <w:rFonts w:cs="Calibri"/>
          <w:color w:val="000000"/>
          <w:szCs w:val="22"/>
          <w:highlight w:val="green"/>
          <w:u w:val="single"/>
        </w:rPr>
        <w:t>ncome</w:t>
      </w:r>
      <w:proofErr w:type="spellEnd"/>
      <w:r>
        <w:rPr>
          <w:rFonts w:cs="Calibri"/>
          <w:color w:val="000000"/>
          <w:szCs w:val="22"/>
          <w:highlight w:val="green"/>
          <w:u w:val="single"/>
        </w:rPr>
        <w:t xml:space="preserve">] </w:t>
      </w:r>
      <w:r w:rsidRPr="003E56AA">
        <w:rPr>
          <w:rFonts w:cs="Calibri"/>
          <w:color w:val="000000"/>
          <w:szCs w:val="22"/>
          <w:highlight w:val="green"/>
          <w:u w:val="single"/>
        </w:rPr>
        <w:t>C</w:t>
      </w:r>
      <w:r>
        <w:rPr>
          <w:rFonts w:cs="Calibri"/>
          <w:color w:val="000000"/>
          <w:szCs w:val="22"/>
          <w:highlight w:val="green"/>
          <w:u w:val="single"/>
        </w:rPr>
        <w:t>[</w:t>
      </w:r>
      <w:proofErr w:type="spellStart"/>
      <w:r>
        <w:rPr>
          <w:rFonts w:cs="Calibri"/>
          <w:color w:val="000000"/>
          <w:szCs w:val="22"/>
          <w:highlight w:val="green"/>
          <w:u w:val="single"/>
        </w:rPr>
        <w:t>ountrie</w:t>
      </w:r>
      <w:proofErr w:type="spellEnd"/>
      <w:r>
        <w:rPr>
          <w:rFonts w:cs="Calibri"/>
          <w:color w:val="000000"/>
          <w:szCs w:val="22"/>
          <w:highlight w:val="green"/>
          <w:u w:val="single"/>
        </w:rPr>
        <w:t>]</w:t>
      </w:r>
      <w:r w:rsidRPr="003E56AA">
        <w:rPr>
          <w:rFonts w:cs="Calibri"/>
          <w:color w:val="000000"/>
          <w:szCs w:val="22"/>
          <w:highlight w:val="green"/>
          <w:u w:val="single"/>
        </w:rPr>
        <w:t>s</w:t>
      </w:r>
      <w:r>
        <w:rPr>
          <w:rFonts w:cs="Calibri"/>
          <w:color w:val="000000"/>
          <w:szCs w:val="22"/>
        </w:rPr>
        <w:t xml:space="preserve">. </w:t>
      </w:r>
      <w:r>
        <w:rPr>
          <w:rFonts w:cs="Calibri"/>
          <w:color w:val="000000"/>
          <w:szCs w:val="22"/>
          <w:u w:val="single"/>
        </w:rPr>
        <w:t xml:space="preserve">It would </w:t>
      </w:r>
      <w:proofErr w:type="spellStart"/>
      <w:r>
        <w:rPr>
          <w:rFonts w:cs="Calibri"/>
          <w:color w:val="000000"/>
          <w:szCs w:val="22"/>
          <w:u w:val="single"/>
        </w:rPr>
        <w:t>stabilise</w:t>
      </w:r>
      <w:proofErr w:type="spellEnd"/>
      <w:r>
        <w:rPr>
          <w:rFonts w:cs="Calibri"/>
          <w:color w:val="000000"/>
          <w:szCs w:val="22"/>
          <w:u w:val="single"/>
        </w:rPr>
        <w:t xml:space="preserve"> supply, </w:t>
      </w:r>
      <w:proofErr w:type="spellStart"/>
      <w:r>
        <w:rPr>
          <w:rFonts w:cs="Calibri"/>
          <w:color w:val="000000"/>
          <w:szCs w:val="22"/>
          <w:u w:val="single"/>
        </w:rPr>
        <w:t>minimising</w:t>
      </w:r>
      <w:proofErr w:type="spellEnd"/>
      <w:r>
        <w:rPr>
          <w:rFonts w:cs="Calibri"/>
          <w:color w:val="000000"/>
          <w:szCs w:val="22"/>
          <w:u w:val="single"/>
        </w:rPr>
        <w:t xml:space="preserve"> disruptions of the kind that occurred when India halted vaccine exports amidst a surge of COVID-19 cases.</w:t>
      </w:r>
    </w:p>
    <w:p w14:paraId="78B67645" w14:textId="77777777" w:rsidR="009C43D4" w:rsidRDefault="009C43D4" w:rsidP="009C43D4">
      <w:pPr>
        <w:rPr>
          <w:rFonts w:ascii="Times New Roman" w:eastAsia="Times New Roman" w:hAnsi="Times New Roman" w:cs="Times New Roman"/>
          <w:sz w:val="24"/>
        </w:rPr>
      </w:pPr>
      <w:r>
        <w:rPr>
          <w:rFonts w:cs="Calibri"/>
          <w:color w:val="000000"/>
          <w:szCs w:val="22"/>
          <w:u w:val="single"/>
          <w:shd w:val="clear" w:color="auto" w:fill="00FF00"/>
        </w:rPr>
        <w:t xml:space="preserve">It might be objected that waiving IP protections will not increase supply, because it takes years to </w:t>
      </w:r>
      <w:r>
        <w:rPr>
          <w:rFonts w:cs="Calibri"/>
          <w:b/>
          <w:bCs/>
          <w:color w:val="000000"/>
          <w:szCs w:val="22"/>
          <w:shd w:val="clear" w:color="auto" w:fill="00FF00"/>
        </w:rPr>
        <w:t>establish manufacturing capacity</w:t>
      </w:r>
      <w:r>
        <w:rPr>
          <w:rFonts w:cs="Calibri"/>
          <w:color w:val="000000"/>
          <w:szCs w:val="22"/>
        </w:rPr>
        <w:t xml:space="preserve">. However, </w:t>
      </w:r>
      <w:r w:rsidRPr="003E56AA">
        <w:rPr>
          <w:rFonts w:cs="Calibri"/>
          <w:color w:val="000000"/>
          <w:szCs w:val="22"/>
          <w:highlight w:val="green"/>
          <w:u w:val="single"/>
        </w:rPr>
        <w:t>since the pandemic began,</w:t>
      </w:r>
      <w:r>
        <w:rPr>
          <w:rFonts w:cs="Calibri"/>
          <w:color w:val="000000"/>
          <w:szCs w:val="22"/>
          <w:u w:val="single"/>
        </w:rPr>
        <w:t xml:space="preserve"> </w:t>
      </w:r>
      <w:r>
        <w:rPr>
          <w:rFonts w:cs="Calibri"/>
          <w:color w:val="000000"/>
          <w:szCs w:val="22"/>
          <w:u w:val="single"/>
          <w:shd w:val="clear" w:color="auto" w:fill="00FF00"/>
        </w:rPr>
        <w:t>we have learnt it takes less time. Repurposing facilities</w:t>
      </w:r>
      <w:r>
        <w:rPr>
          <w:rFonts w:cs="Calibri"/>
          <w:color w:val="000000"/>
          <w:szCs w:val="22"/>
          <w:u w:val="single"/>
        </w:rPr>
        <w:t xml:space="preserve"> and vetting them for safety and quality </w:t>
      </w:r>
      <w:r>
        <w:rPr>
          <w:rFonts w:cs="Calibri"/>
          <w:color w:val="000000"/>
          <w:szCs w:val="22"/>
          <w:u w:val="single"/>
          <w:shd w:val="clear" w:color="auto" w:fill="00FF00"/>
        </w:rPr>
        <w:t>can</w:t>
      </w:r>
      <w:r>
        <w:rPr>
          <w:rFonts w:cs="Calibri"/>
          <w:color w:val="000000"/>
          <w:szCs w:val="22"/>
          <w:u w:val="single"/>
        </w:rPr>
        <w:t xml:space="preserve"> often </w:t>
      </w:r>
      <w:r>
        <w:rPr>
          <w:rFonts w:cs="Calibri"/>
          <w:color w:val="000000"/>
          <w:szCs w:val="22"/>
          <w:u w:val="single"/>
          <w:shd w:val="clear" w:color="auto" w:fill="00FF00"/>
        </w:rPr>
        <w:t>happen</w:t>
      </w:r>
      <w:r>
        <w:rPr>
          <w:rFonts w:cs="Calibri"/>
          <w:color w:val="000000"/>
          <w:szCs w:val="22"/>
          <w:u w:val="single"/>
        </w:rPr>
        <w:t xml:space="preserve"> </w:t>
      </w:r>
      <w:r>
        <w:rPr>
          <w:rFonts w:cs="Calibri"/>
          <w:color w:val="000000"/>
          <w:szCs w:val="22"/>
          <w:u w:val="single"/>
          <w:shd w:val="clear" w:color="auto" w:fill="00FF00"/>
        </w:rPr>
        <w:t>in</w:t>
      </w:r>
      <w:r>
        <w:rPr>
          <w:rFonts w:cs="Calibri"/>
          <w:color w:val="000000"/>
          <w:szCs w:val="22"/>
          <w:u w:val="single"/>
        </w:rPr>
        <w:t xml:space="preserve"> </w:t>
      </w:r>
      <w:r w:rsidRPr="003E56AA">
        <w:rPr>
          <w:rFonts w:cs="Calibri"/>
          <w:color w:val="000000"/>
          <w:szCs w:val="22"/>
          <w:highlight w:val="green"/>
          <w:u w:val="single"/>
        </w:rPr>
        <w:t>6</w:t>
      </w:r>
      <w:r>
        <w:rPr>
          <w:rFonts w:cs="Calibri"/>
          <w:color w:val="000000"/>
          <w:szCs w:val="22"/>
          <w:u w:val="single"/>
        </w:rPr>
        <w:t xml:space="preserve"> or 7</w:t>
      </w:r>
      <w:r>
        <w:rPr>
          <w:rFonts w:cs="Calibri"/>
          <w:color w:val="000000"/>
          <w:szCs w:val="22"/>
          <w:u w:val="single"/>
          <w:shd w:val="clear" w:color="auto" w:fill="00FF00"/>
        </w:rPr>
        <w:t>months</w:t>
      </w:r>
      <w:r>
        <w:rPr>
          <w:rFonts w:cs="Calibri"/>
          <w:color w:val="000000"/>
          <w:szCs w:val="22"/>
          <w:u w:val="single"/>
        </w:rPr>
        <w:t>, about half the time previously thought</w:t>
      </w:r>
      <w:r>
        <w:rPr>
          <w:rFonts w:cs="Calibri"/>
          <w:color w:val="000000"/>
          <w:szCs w:val="22"/>
        </w:rPr>
        <w:t xml:space="preserve">.17 </w:t>
      </w:r>
      <w:r>
        <w:rPr>
          <w:rFonts w:cs="Calibri"/>
          <w:color w:val="000000"/>
          <w:szCs w:val="22"/>
          <w:u w:val="single"/>
        </w:rPr>
        <w:t xml:space="preserve">Since COVID-19 will not be the last pandemic humanity faces, </w:t>
      </w:r>
      <w:r>
        <w:rPr>
          <w:rFonts w:cs="Calibri"/>
          <w:color w:val="000000"/>
          <w:szCs w:val="22"/>
          <w:u w:val="single"/>
          <w:shd w:val="clear" w:color="auto" w:fill="00FF00"/>
        </w:rPr>
        <w:t xml:space="preserve">expanding manufacturing capacity is also necessary preparation for </w:t>
      </w:r>
      <w:r>
        <w:rPr>
          <w:rFonts w:cs="Calibri"/>
          <w:b/>
          <w:bCs/>
          <w:color w:val="000000"/>
          <w:szCs w:val="22"/>
          <w:shd w:val="clear" w:color="auto" w:fill="00FF00"/>
        </w:rPr>
        <w:t>future pandemics</w:t>
      </w:r>
      <w:r>
        <w:rPr>
          <w:rFonts w:cs="Calibri"/>
          <w:color w:val="000000"/>
          <w:szCs w:val="22"/>
          <w:u w:val="single"/>
        </w:rPr>
        <w:t>.</w:t>
      </w:r>
      <w:r>
        <w:rPr>
          <w:rFonts w:cs="Calibri"/>
          <w:color w:val="000000"/>
          <w:szCs w:val="22"/>
        </w:rPr>
        <w:t xml:space="preserve"> </w:t>
      </w:r>
      <w:proofErr w:type="spellStart"/>
      <w:r>
        <w:rPr>
          <w:rFonts w:cs="Calibri"/>
          <w:color w:val="000000"/>
          <w:szCs w:val="22"/>
        </w:rPr>
        <w:t>Nkengasong</w:t>
      </w:r>
      <w:proofErr w:type="spellEnd"/>
      <w:r>
        <w:rPr>
          <w:rFonts w:cs="Calibri"/>
          <w:color w:val="000000"/>
          <w:szCs w:val="22"/>
        </w:rPr>
        <w:t xml:space="preserve">, Director of the African </w:t>
      </w:r>
      <w:proofErr w:type="spellStart"/>
      <w:r>
        <w:rPr>
          <w:rFonts w:cs="Calibri"/>
          <w:color w:val="000000"/>
          <w:szCs w:val="22"/>
        </w:rPr>
        <w:t>Centres</w:t>
      </w:r>
      <w:proofErr w:type="spellEnd"/>
      <w:r>
        <w:rPr>
          <w:rFonts w:cs="Calibri"/>
          <w:color w:val="000000"/>
          <w:szCs w:val="22"/>
        </w:rPr>
        <w:t xml:space="preserve"> for Disease Control and Prevention, put the point bluntly, ‘Can a continent of 1.2billion people—projected to be 2.4billion in 30 years, where one in four people in the world will be African—continue to import 99% of its vaccine?’18</w:t>
      </w:r>
    </w:p>
    <w:p w14:paraId="0AE420F7" w14:textId="77777777" w:rsidR="009C43D4" w:rsidRDefault="009C43D4" w:rsidP="009C43D4">
      <w:pPr>
        <w:spacing w:after="0" w:line="240" w:lineRule="auto"/>
        <w:rPr>
          <w:rFonts w:ascii="Times New Roman" w:eastAsia="Times New Roman" w:hAnsi="Times New Roman" w:cs="Times New Roman"/>
          <w:sz w:val="24"/>
        </w:rPr>
      </w:pPr>
    </w:p>
    <w:p w14:paraId="6CD16CC8" w14:textId="77777777" w:rsidR="009C43D4" w:rsidRDefault="009C43D4" w:rsidP="009C43D4">
      <w:pPr>
        <w:spacing w:after="0" w:line="240" w:lineRule="auto"/>
        <w:rPr>
          <w:rStyle w:val="Style13ptBold"/>
        </w:rPr>
      </w:pPr>
      <w:r>
        <w:rPr>
          <w:rStyle w:val="Style13ptBold"/>
        </w:rPr>
        <w:t xml:space="preserve">A prolonged economic contraction due to the pandemic in Africa pushes millions more into poverty </w:t>
      </w:r>
      <w:proofErr w:type="gramStart"/>
      <w:r>
        <w:rPr>
          <w:rStyle w:val="Style13ptBold"/>
        </w:rPr>
        <w:t>and also</w:t>
      </w:r>
      <w:proofErr w:type="gramEnd"/>
      <w:r>
        <w:rPr>
          <w:rStyle w:val="Style13ptBold"/>
        </w:rPr>
        <w:t xml:space="preserve"> forever ends projects key to future economic progress</w:t>
      </w:r>
    </w:p>
    <w:p w14:paraId="394738AE" w14:textId="77777777" w:rsidR="009C43D4" w:rsidRPr="00397AB4" w:rsidRDefault="009C43D4" w:rsidP="009C43D4">
      <w:pPr>
        <w:spacing w:after="0" w:line="240" w:lineRule="auto"/>
      </w:pPr>
      <w:proofErr w:type="spellStart"/>
      <w:r w:rsidRPr="00397AB4">
        <w:rPr>
          <w:rStyle w:val="Style13ptBold"/>
        </w:rPr>
        <w:t>Lakemann</w:t>
      </w:r>
      <w:proofErr w:type="spellEnd"/>
      <w:r w:rsidRPr="00397AB4">
        <w:rPr>
          <w:rStyle w:val="Style13ptBold"/>
        </w:rPr>
        <w:t xml:space="preserve"> and </w:t>
      </w:r>
      <w:proofErr w:type="spellStart"/>
      <w:r w:rsidRPr="00397AB4">
        <w:rPr>
          <w:rStyle w:val="Style13ptBold"/>
        </w:rPr>
        <w:t>Tafese</w:t>
      </w:r>
      <w:proofErr w:type="spellEnd"/>
      <w:r w:rsidRPr="00397AB4">
        <w:rPr>
          <w:rStyle w:val="Style13ptBold"/>
        </w:rPr>
        <w:t xml:space="preserve"> 20</w:t>
      </w:r>
      <w:r w:rsidRPr="00397AB4">
        <w:t xml:space="preserve">-- </w:t>
      </w:r>
      <w:proofErr w:type="spellStart"/>
      <w:r w:rsidRPr="00397AB4">
        <w:t>Lakemann</w:t>
      </w:r>
      <w:proofErr w:type="spellEnd"/>
      <w:r w:rsidRPr="00397AB4">
        <w:t xml:space="preserve">, </w:t>
      </w:r>
      <w:proofErr w:type="spellStart"/>
      <w:r w:rsidRPr="00397AB4">
        <w:t>Tabea</w:t>
      </w:r>
      <w:proofErr w:type="spellEnd"/>
      <w:r w:rsidRPr="00397AB4">
        <w:t xml:space="preserve">, Jann Lay, and Tevin </w:t>
      </w:r>
      <w:proofErr w:type="spellStart"/>
      <w:r w:rsidRPr="00397AB4">
        <w:t>Tafese</w:t>
      </w:r>
      <w:proofErr w:type="spellEnd"/>
      <w:r w:rsidRPr="00397AB4">
        <w:t>. "Africa after the covid-19 lockdowns: economic impacts and prospects." (2020): 14.</w:t>
      </w:r>
    </w:p>
    <w:p w14:paraId="7C564725" w14:textId="77777777" w:rsidR="009C43D4" w:rsidRDefault="009C43D4" w:rsidP="009C43D4">
      <w:pPr>
        <w:spacing w:after="0" w:line="240" w:lineRule="auto"/>
        <w:rPr>
          <w:rStyle w:val="Emphasis"/>
        </w:rPr>
      </w:pPr>
    </w:p>
    <w:p w14:paraId="14F451C7" w14:textId="77777777" w:rsidR="009C43D4" w:rsidRPr="00397AB4" w:rsidRDefault="009C43D4" w:rsidP="009C43D4">
      <w:pPr>
        <w:spacing w:after="0" w:line="240" w:lineRule="auto"/>
        <w:rPr>
          <w:rFonts w:ascii="Times New Roman" w:eastAsia="Times New Roman" w:hAnsi="Times New Roman" w:cs="Times New Roman"/>
          <w:sz w:val="16"/>
        </w:rPr>
      </w:pPr>
      <w:r w:rsidRPr="00397AB4">
        <w:rPr>
          <w:rStyle w:val="Emphasis"/>
        </w:rPr>
        <w:t xml:space="preserve">The </w:t>
      </w:r>
      <w:r w:rsidRPr="00397AB4">
        <w:rPr>
          <w:rStyle w:val="Emphasis"/>
          <w:highlight w:val="green"/>
        </w:rPr>
        <w:t>most recent economic data suggests</w:t>
      </w:r>
      <w:r w:rsidRPr="00397AB4">
        <w:rPr>
          <w:rStyle w:val="Emphasis"/>
        </w:rPr>
        <w:t xml:space="preserve"> that economic activity declined dramatically during the lockdowns.</w:t>
      </w:r>
      <w:r w:rsidRPr="00397AB4">
        <w:rPr>
          <w:rFonts w:ascii="Times New Roman" w:eastAsia="Times New Roman" w:hAnsi="Times New Roman" w:cs="Times New Roman"/>
          <w:sz w:val="16"/>
        </w:rPr>
        <w:t xml:space="preserve"> The very sharp decline in South Africa is particularly worrying, as it is likely to affect neighboring economies as well. At the same time, some countries in West and East Africa are already showing signs of recovery that may take place more quickly than anticipated. </w:t>
      </w:r>
      <w:r w:rsidRPr="00397AB4">
        <w:rPr>
          <w:rStyle w:val="Emphasis"/>
        </w:rPr>
        <w:t xml:space="preserve">Looking solely at </w:t>
      </w:r>
      <w:r w:rsidRPr="00397AB4">
        <w:rPr>
          <w:rStyle w:val="Emphasis"/>
          <w:highlight w:val="green"/>
        </w:rPr>
        <w:t>African aggregate growth</w:t>
      </w:r>
      <w:r w:rsidRPr="00397AB4">
        <w:rPr>
          <w:rStyle w:val="Emphasis"/>
        </w:rPr>
        <w:t xml:space="preserve"> performance and aggregate poverty </w:t>
      </w:r>
      <w:r w:rsidRPr="00397AB4">
        <w:rPr>
          <w:rStyle w:val="Emphasis"/>
          <w:highlight w:val="green"/>
        </w:rPr>
        <w:t>will be misleading</w:t>
      </w:r>
      <w:r w:rsidRPr="00397AB4">
        <w:rPr>
          <w:rStyle w:val="Emphasis"/>
        </w:rPr>
        <w:t xml:space="preserve">. </w:t>
      </w:r>
      <w:r w:rsidRPr="00397AB4">
        <w:rPr>
          <w:rStyle w:val="Emphasis"/>
          <w:highlight w:val="green"/>
        </w:rPr>
        <w:t>Short-term impacts</w:t>
      </w:r>
      <w:r w:rsidRPr="00397AB4">
        <w:rPr>
          <w:rStyle w:val="Emphasis"/>
        </w:rPr>
        <w:t xml:space="preserve">, especially on urban poverty, </w:t>
      </w:r>
      <w:r w:rsidRPr="00397AB4">
        <w:rPr>
          <w:rStyle w:val="Emphasis"/>
          <w:highlight w:val="green"/>
        </w:rPr>
        <w:t>have likely been severe</w:t>
      </w:r>
      <w:r w:rsidRPr="00397AB4">
        <w:rPr>
          <w:rStyle w:val="Emphasis"/>
        </w:rPr>
        <w:t xml:space="preserve">: The evidence is clear that informal </w:t>
      </w:r>
      <w:r w:rsidRPr="00397AB4">
        <w:rPr>
          <w:rStyle w:val="Emphasis"/>
          <w:highlight w:val="green"/>
        </w:rPr>
        <w:t>workers</w:t>
      </w:r>
      <w:r w:rsidRPr="00397AB4">
        <w:rPr>
          <w:rStyle w:val="Emphasis"/>
        </w:rPr>
        <w:t xml:space="preserve"> across the continent </w:t>
      </w:r>
      <w:r w:rsidRPr="00397AB4">
        <w:rPr>
          <w:rStyle w:val="Emphasis"/>
          <w:highlight w:val="green"/>
        </w:rPr>
        <w:t>have suffered drastic income losses</w:t>
      </w:r>
      <w:r w:rsidRPr="00397AB4">
        <w:rPr>
          <w:rStyle w:val="Emphasis"/>
        </w:rPr>
        <w:t xml:space="preserve"> during the lockdowns, </w:t>
      </w:r>
      <w:r w:rsidRPr="00397AB4">
        <w:rPr>
          <w:rStyle w:val="Emphasis"/>
          <w:highlight w:val="green"/>
        </w:rPr>
        <w:t>as few have been shielded by social protection</w:t>
      </w:r>
      <w:r w:rsidRPr="00397AB4">
        <w:rPr>
          <w:rStyle w:val="Emphasis"/>
        </w:rPr>
        <w:t xml:space="preserve"> or other policies.</w:t>
      </w:r>
      <w:r w:rsidRPr="00397AB4">
        <w:rPr>
          <w:rFonts w:ascii="Times New Roman" w:eastAsia="Times New Roman" w:hAnsi="Times New Roman" w:cs="Times New Roman"/>
          <w:sz w:val="16"/>
        </w:rPr>
        <w:t xml:space="preserve"> It remains to be seen how quickly they can recover from the shock, but there is some empirical silver lining here as well. As elsewhere in the world, industries have been affected heterogeneously by the pandemic and the associated restrictions. This also holds for the external sector. Trade has declined dramatically, but our analysis reveals important differences between export products. Oil exporters have been adversely affected by the oil price slump and impacts on products traded in GVCs have been diverse, ranging from strong declines in textiles and apparel to increases in some food products. Food imports have hardly been affected, as global food supply chains have, overall, proven relatively resilient thus far. </w:t>
      </w:r>
      <w:r w:rsidRPr="00397AB4">
        <w:rPr>
          <w:rStyle w:val="Emphasis"/>
        </w:rPr>
        <w:t xml:space="preserve">Finally, </w:t>
      </w:r>
      <w:r w:rsidRPr="00397AB4">
        <w:rPr>
          <w:rStyle w:val="Emphasis"/>
          <w:highlight w:val="green"/>
        </w:rPr>
        <w:t>FDI is likely to drop substantially in 2020</w:t>
      </w:r>
      <w:r w:rsidRPr="00397AB4">
        <w:rPr>
          <w:rStyle w:val="Emphasis"/>
        </w:rPr>
        <w:t xml:space="preserve">. Although there is again sectoral variation, </w:t>
      </w:r>
      <w:r w:rsidRPr="00397AB4">
        <w:rPr>
          <w:rStyle w:val="Emphasis"/>
          <w:highlight w:val="green"/>
        </w:rPr>
        <w:t>this drop will not spare investments considered key for</w:t>
      </w:r>
      <w:r w:rsidRPr="00397AB4">
        <w:rPr>
          <w:rStyle w:val="Emphasis"/>
        </w:rPr>
        <w:t xml:space="preserve"> an acceleration of </w:t>
      </w:r>
      <w:r w:rsidRPr="00397AB4">
        <w:rPr>
          <w:rStyle w:val="Emphasis"/>
          <w:highlight w:val="green"/>
        </w:rPr>
        <w:t>Africa’s economic development</w:t>
      </w:r>
      <w:r w:rsidRPr="00397AB4">
        <w:rPr>
          <w:rStyle w:val="Emphasis"/>
        </w:rPr>
        <w:t xml:space="preserve"> and the creation of productive employment.</w:t>
      </w:r>
      <w:r w:rsidRPr="00397AB4">
        <w:rPr>
          <w:rFonts w:ascii="Times New Roman" w:eastAsia="Times New Roman" w:hAnsi="Times New Roman" w:cs="Times New Roman"/>
          <w:sz w:val="16"/>
        </w:rPr>
        <w:t xml:space="preserve"> The drop in FDI demonstrates the uncertainty that looms over the hope for quick recovery. </w:t>
      </w:r>
      <w:r w:rsidRPr="00397AB4">
        <w:rPr>
          <w:rStyle w:val="Emphasis"/>
          <w:highlight w:val="green"/>
        </w:rPr>
        <w:t>Huge setbacks to economic progress</w:t>
      </w:r>
      <w:r w:rsidRPr="00397AB4">
        <w:rPr>
          <w:rStyle w:val="Emphasis"/>
        </w:rPr>
        <w:t xml:space="preserve"> and poverty reduction in Africa </w:t>
      </w:r>
      <w:r w:rsidRPr="00397AB4">
        <w:rPr>
          <w:rStyle w:val="Emphasis"/>
          <w:highlight w:val="green"/>
        </w:rPr>
        <w:t>can only be avoided with a quick recovery</w:t>
      </w:r>
      <w:r w:rsidRPr="00397AB4">
        <w:rPr>
          <w:rStyle w:val="Emphasis"/>
        </w:rPr>
        <w:t xml:space="preserve">. </w:t>
      </w:r>
      <w:r w:rsidRPr="00397AB4">
        <w:rPr>
          <w:rStyle w:val="Emphasis"/>
          <w:highlight w:val="green"/>
        </w:rPr>
        <w:t>A prolonged economic recession would not only cause poverty to rise further, but</w:t>
      </w:r>
      <w:r w:rsidRPr="00397AB4">
        <w:rPr>
          <w:rStyle w:val="Emphasis"/>
        </w:rPr>
        <w:t xml:space="preserve"> the medium- to </w:t>
      </w:r>
      <w:r w:rsidRPr="00397AB4">
        <w:rPr>
          <w:rStyle w:val="Emphasis"/>
          <w:highlight w:val="green"/>
        </w:rPr>
        <w:t>long-term costs</w:t>
      </w:r>
      <w:r w:rsidRPr="00397AB4">
        <w:rPr>
          <w:rStyle w:val="Emphasis"/>
        </w:rPr>
        <w:t xml:space="preserve"> of the shock </w:t>
      </w:r>
      <w:r w:rsidRPr="00397AB4">
        <w:rPr>
          <w:rStyle w:val="Emphasis"/>
          <w:highlight w:val="green"/>
        </w:rPr>
        <w:t>could be exacerbated by political turmoil</w:t>
      </w:r>
      <w:r w:rsidRPr="00397AB4">
        <w:rPr>
          <w:rStyle w:val="Emphasis"/>
        </w:rPr>
        <w:t xml:space="preserve"> or even increased conflict</w:t>
      </w:r>
      <w:r w:rsidRPr="00397AB4">
        <w:rPr>
          <w:rFonts w:ascii="Times New Roman" w:eastAsia="Times New Roman" w:hAnsi="Times New Roman" w:cs="Times New Roman"/>
          <w:sz w:val="16"/>
        </w:rPr>
        <w:t>.</w:t>
      </w:r>
    </w:p>
    <w:p w14:paraId="7BF1F22A" w14:textId="77777777" w:rsidR="009C43D4" w:rsidRDefault="009C43D4" w:rsidP="009C43D4"/>
    <w:p w14:paraId="0BE44247" w14:textId="77777777" w:rsidR="009C43D4" w:rsidRPr="00C500CC" w:rsidRDefault="009C43D4" w:rsidP="009C43D4">
      <w:pPr>
        <w:pStyle w:val="Heading4"/>
        <w:rPr>
          <w:rStyle w:val="Style13ptBold"/>
        </w:rPr>
      </w:pPr>
      <w:r>
        <w:t xml:space="preserve">These direct impacts combine with indirect effects on the job market to create a vicious cycle where productivity loss increases political instability, deteriorating economic conditions and foreign confidence further, fostering even more turmoil </w:t>
      </w:r>
    </w:p>
    <w:p w14:paraId="4ECF4B93" w14:textId="77777777" w:rsidR="009C43D4" w:rsidRPr="00C500CC" w:rsidRDefault="009C43D4" w:rsidP="009C43D4">
      <w:r w:rsidRPr="00C500CC">
        <w:rPr>
          <w:rStyle w:val="Style13ptBold"/>
        </w:rPr>
        <w:t>Carmody 20</w:t>
      </w:r>
      <w:r>
        <w:t xml:space="preserve">-- </w:t>
      </w:r>
      <w:r w:rsidRPr="00C500CC">
        <w:t xml:space="preserve">Carmody, </w:t>
      </w:r>
      <w:proofErr w:type="spellStart"/>
      <w:r w:rsidRPr="00C500CC">
        <w:t>Pádraig</w:t>
      </w:r>
      <w:proofErr w:type="spellEnd"/>
      <w:r w:rsidRPr="00C500CC">
        <w:t>. "Meta-trends in global value chains and development: interacting impacts with COVID-19 in Africa." Transnational Corporations Journal 27.2 (2020).</w:t>
      </w:r>
    </w:p>
    <w:p w14:paraId="01931F92" w14:textId="77777777" w:rsidR="009C43D4" w:rsidRPr="005F5A78" w:rsidRDefault="009C43D4" w:rsidP="009C43D4">
      <w:pPr>
        <w:spacing w:after="0" w:line="240" w:lineRule="auto"/>
        <w:rPr>
          <w:rStyle w:val="Emphasis"/>
        </w:rPr>
      </w:pPr>
      <w:r w:rsidRPr="005F5A78">
        <w:rPr>
          <w:rStyle w:val="Emphasis"/>
        </w:rPr>
        <w:t xml:space="preserve">The </w:t>
      </w:r>
      <w:r w:rsidRPr="005F5A78">
        <w:rPr>
          <w:rStyle w:val="Emphasis"/>
          <w:highlight w:val="green"/>
        </w:rPr>
        <w:t>indirect impacts have</w:t>
      </w:r>
      <w:r w:rsidRPr="005F5A78">
        <w:rPr>
          <w:rStyle w:val="Emphasis"/>
        </w:rPr>
        <w:t xml:space="preserve">, potentially, even </w:t>
      </w:r>
      <w:r w:rsidRPr="005F5A78">
        <w:rPr>
          <w:rStyle w:val="Emphasis"/>
          <w:highlight w:val="green"/>
        </w:rPr>
        <w:t>wider effects</w:t>
      </w:r>
      <w:r w:rsidRPr="005F5A78">
        <w:rPr>
          <w:rFonts w:ascii="Times New Roman" w:eastAsia="Times New Roman" w:hAnsi="Times New Roman" w:cs="Times New Roman"/>
          <w:sz w:val="16"/>
        </w:rPr>
        <w:t xml:space="preserve">. </w:t>
      </w:r>
      <w:r w:rsidRPr="005F5A78">
        <w:rPr>
          <w:rStyle w:val="Emphasis"/>
          <w:highlight w:val="green"/>
        </w:rPr>
        <w:t>First</w:t>
      </w:r>
      <w:r w:rsidRPr="005F5A78">
        <w:rPr>
          <w:rStyle w:val="Emphasis"/>
        </w:rPr>
        <w:t xml:space="preserve"> amongst these is </w:t>
      </w:r>
      <w:r w:rsidRPr="005F5A78">
        <w:rPr>
          <w:rStyle w:val="Emphasis"/>
          <w:highlight w:val="green"/>
        </w:rPr>
        <w:t>a “negative multiplier</w:t>
      </w:r>
      <w:r w:rsidRPr="005F5A78">
        <w:rPr>
          <w:rStyle w:val="Emphasis"/>
        </w:rPr>
        <w:t xml:space="preserve">”. Dramatic </w:t>
      </w:r>
      <w:r w:rsidRPr="005F5A78">
        <w:rPr>
          <w:rStyle w:val="Emphasis"/>
          <w:highlight w:val="green"/>
        </w:rPr>
        <w:t>reductions in the formal economy</w:t>
      </w:r>
      <w:r w:rsidRPr="005F5A78">
        <w:rPr>
          <w:rStyle w:val="Emphasis"/>
        </w:rPr>
        <w:t xml:space="preserve"> will have substantial knock-on </w:t>
      </w:r>
      <w:r w:rsidRPr="005F5A78">
        <w:rPr>
          <w:rStyle w:val="Emphasis"/>
          <w:highlight w:val="green"/>
        </w:rPr>
        <w:t>effect</w:t>
      </w:r>
      <w:r w:rsidRPr="005F5A78">
        <w:rPr>
          <w:rStyle w:val="Emphasis"/>
        </w:rPr>
        <w:t xml:space="preserve">s on </w:t>
      </w:r>
      <w:r w:rsidRPr="005F5A78">
        <w:rPr>
          <w:rStyle w:val="Emphasis"/>
          <w:highlight w:val="green"/>
        </w:rPr>
        <w:t>the informal sector</w:t>
      </w:r>
      <w:r w:rsidRPr="005F5A78">
        <w:rPr>
          <w:rFonts w:ascii="Times New Roman" w:eastAsia="Times New Roman" w:hAnsi="Times New Roman" w:cs="Times New Roman"/>
          <w:sz w:val="16"/>
        </w:rPr>
        <w:t xml:space="preserve">, with potentially massive implications for poverty and unemployment. The United Nations Economic Commission for Africa forecasts that up to half of all formal sector jobs </w:t>
      </w:r>
      <w:r w:rsidRPr="00864142">
        <w:rPr>
          <w:rStyle w:val="Emphasis"/>
          <w:highlight w:val="green"/>
        </w:rPr>
        <w:t>in Africa</w:t>
      </w:r>
      <w:r w:rsidRPr="00864142">
        <w:rPr>
          <w:rStyle w:val="Emphasis"/>
        </w:rPr>
        <w:t xml:space="preserve"> could be lost as a result of the pandemic, whereas </w:t>
      </w:r>
      <w:r w:rsidRPr="00864142">
        <w:rPr>
          <w:rStyle w:val="Emphasis"/>
          <w:highlight w:val="green"/>
        </w:rPr>
        <w:t xml:space="preserve">McKinsey predicts 18 million </w:t>
      </w:r>
      <w:proofErr w:type="gramStart"/>
      <w:r w:rsidRPr="00864142">
        <w:rPr>
          <w:rStyle w:val="Emphasis"/>
          <w:highlight w:val="green"/>
        </w:rPr>
        <w:t>formal</w:t>
      </w:r>
      <w:proofErr w:type="gramEnd"/>
      <w:r w:rsidRPr="00864142">
        <w:rPr>
          <w:rStyle w:val="Emphasis"/>
          <w:highlight w:val="green"/>
        </w:rPr>
        <w:t xml:space="preserve"> and 100 million informal jo</w:t>
      </w:r>
      <w:r w:rsidRPr="005F5A78">
        <w:rPr>
          <w:rStyle w:val="Emphasis"/>
          <w:highlight w:val="green"/>
        </w:rPr>
        <w:t>bs could be at risk</w:t>
      </w:r>
      <w:r w:rsidRPr="005F5A78">
        <w:rPr>
          <w:rFonts w:ascii="Times New Roman" w:eastAsia="Times New Roman" w:hAnsi="Times New Roman" w:cs="Times New Roman"/>
          <w:sz w:val="16"/>
        </w:rPr>
        <w:t xml:space="preserve"> (Thomas, 2020). </w:t>
      </w:r>
      <w:r w:rsidRPr="005F5A78">
        <w:rPr>
          <w:rStyle w:val="Emphasis"/>
          <w:highlight w:val="green"/>
        </w:rPr>
        <w:t>While the urban informal economy may be</w:t>
      </w:r>
      <w:r w:rsidRPr="005F5A78">
        <w:rPr>
          <w:rStyle w:val="Emphasis"/>
        </w:rPr>
        <w:t xml:space="preserve"> locked in an </w:t>
      </w:r>
      <w:r w:rsidRPr="005F5A78">
        <w:rPr>
          <w:rStyle w:val="Emphasis"/>
          <w:highlight w:val="green"/>
        </w:rPr>
        <w:t>exploitative</w:t>
      </w:r>
      <w:r w:rsidRPr="005F5A78">
        <w:rPr>
          <w:rStyle w:val="Emphasis"/>
        </w:rPr>
        <w:t xml:space="preserve"> relationship with the formal one (Santos, 1979), it is nonetheless largely dependent on it for its survival. </w:t>
      </w:r>
      <w:r w:rsidRPr="005F5A78">
        <w:rPr>
          <w:rStyle w:val="Emphasis"/>
          <w:highlight w:val="green"/>
        </w:rPr>
        <w:t>Reductions in remittances from urban areas</w:t>
      </w:r>
      <w:r w:rsidRPr="005F5A78">
        <w:rPr>
          <w:rStyle w:val="Emphasis"/>
        </w:rPr>
        <w:t xml:space="preserve"> or from relatives living overseas </w:t>
      </w:r>
      <w:r w:rsidRPr="005F5A78">
        <w:rPr>
          <w:rStyle w:val="Emphasis"/>
          <w:highlight w:val="green"/>
        </w:rPr>
        <w:t>may affect rural areas particularly badly</w:t>
      </w:r>
      <w:r w:rsidRPr="005F5A78">
        <w:rPr>
          <w:rStyle w:val="Emphasis"/>
        </w:rPr>
        <w:t>.</w:t>
      </w:r>
      <w:r w:rsidRPr="005F5A78">
        <w:rPr>
          <w:rFonts w:ascii="Times New Roman" w:eastAsia="Times New Roman" w:hAnsi="Times New Roman" w:cs="Times New Roman"/>
          <w:sz w:val="16"/>
        </w:rPr>
        <w:t xml:space="preserve"> In rural Western Kenya average income declines of 25 per cent were recorded from early April to the end of May 2020 as lockdown measures were introduced and then eased (Miguel, 2020)</w:t>
      </w:r>
      <w:proofErr w:type="gramStart"/>
      <w:r w:rsidRPr="005F5A78">
        <w:rPr>
          <w:rFonts w:ascii="Times New Roman" w:eastAsia="Times New Roman" w:hAnsi="Times New Roman" w:cs="Times New Roman"/>
          <w:sz w:val="16"/>
        </w:rPr>
        <w:t>3 .</w:t>
      </w:r>
      <w:proofErr w:type="gramEnd"/>
      <w:r w:rsidRPr="005F5A78">
        <w:rPr>
          <w:rFonts w:ascii="Times New Roman" w:eastAsia="Times New Roman" w:hAnsi="Times New Roman" w:cs="Times New Roman"/>
          <w:sz w:val="16"/>
        </w:rPr>
        <w:t xml:space="preserve"> Flows of remittances to Sub-Saharan Africa are projected to decline by 23.1 per cent in 2020 (World Bank cited in African Business, 2020). As formal sector jobs are lost, less income circulates through the economy and tax revenues are reduced. </w:t>
      </w:r>
      <w:r w:rsidRPr="005F5A78">
        <w:rPr>
          <w:rStyle w:val="Emphasis"/>
        </w:rPr>
        <w:t xml:space="preserve">This may </w:t>
      </w:r>
      <w:r w:rsidRPr="005F5A78">
        <w:rPr>
          <w:rStyle w:val="Emphasis"/>
          <w:highlight w:val="green"/>
        </w:rPr>
        <w:t>also</w:t>
      </w:r>
      <w:r w:rsidRPr="005F5A78">
        <w:rPr>
          <w:rStyle w:val="Emphasis"/>
        </w:rPr>
        <w:t xml:space="preserve"> have potentially severe politica</w:t>
      </w:r>
      <w:r w:rsidRPr="00C500CC">
        <w:rPr>
          <w:rStyle w:val="Emphasis"/>
        </w:rPr>
        <w:t xml:space="preserve">l </w:t>
      </w:r>
      <w:r w:rsidRPr="005F5A78">
        <w:rPr>
          <w:rStyle w:val="Emphasis"/>
        </w:rPr>
        <w:t>economy effects as “</w:t>
      </w:r>
      <w:r w:rsidRPr="005F5A78">
        <w:rPr>
          <w:rStyle w:val="Emphasis"/>
          <w:highlight w:val="green"/>
        </w:rPr>
        <w:t>productive” social contracts</w:t>
      </w:r>
      <w:r w:rsidRPr="005F5A78">
        <w:rPr>
          <w:rStyle w:val="Emphasis"/>
        </w:rPr>
        <w:t xml:space="preserve"> (Nugent, 2019) </w:t>
      </w:r>
      <w:r w:rsidRPr="005F5A78">
        <w:rPr>
          <w:rStyle w:val="Emphasis"/>
          <w:highlight w:val="green"/>
        </w:rPr>
        <w:t>may be further undermined</w:t>
      </w:r>
      <w:r w:rsidRPr="005F5A78">
        <w:rPr>
          <w:rStyle w:val="Emphasis"/>
        </w:rPr>
        <w:t xml:space="preserve">, where they exist, </w:t>
      </w:r>
      <w:r w:rsidRPr="005F5A78">
        <w:rPr>
          <w:rStyle w:val="Emphasis"/>
          <w:highlight w:val="green"/>
        </w:rPr>
        <w:t>as informalization deepens and proliferates, driving marginal productivity even further down</w:t>
      </w:r>
      <w:r w:rsidRPr="005F5A78">
        <w:rPr>
          <w:rStyle w:val="Emphasis"/>
        </w:rPr>
        <w:t xml:space="preserve">. </w:t>
      </w:r>
      <w:r w:rsidRPr="005F5A78">
        <w:rPr>
          <w:rStyle w:val="Emphasis"/>
          <w:highlight w:val="green"/>
        </w:rPr>
        <w:t>This may, in turn, exacerbate problems of governance and corruption</w:t>
      </w:r>
      <w:r w:rsidRPr="005F5A78">
        <w:rPr>
          <w:rStyle w:val="Emphasis"/>
        </w:rPr>
        <w:t xml:space="preserve"> in certain countries, with myriad, but generally negative economic consequences; </w:t>
      </w:r>
      <w:proofErr w:type="gramStart"/>
      <w:r w:rsidRPr="005F5A78">
        <w:rPr>
          <w:rStyle w:val="Emphasis"/>
        </w:rPr>
        <w:t>again</w:t>
      </w:r>
      <w:proofErr w:type="gramEnd"/>
      <w:r w:rsidRPr="005F5A78">
        <w:rPr>
          <w:rStyle w:val="Emphasis"/>
        </w:rPr>
        <w:t xml:space="preserve"> </w:t>
      </w:r>
      <w:r w:rsidRPr="005F5A78">
        <w:rPr>
          <w:rStyle w:val="Emphasis"/>
          <w:highlight w:val="green"/>
        </w:rPr>
        <w:t>potentially compromising</w:t>
      </w:r>
      <w:r w:rsidRPr="005F5A78">
        <w:rPr>
          <w:rStyle w:val="Emphasis"/>
        </w:rPr>
        <w:t xml:space="preserve"> the ability to attract inward inflows of productive </w:t>
      </w:r>
      <w:r w:rsidRPr="005F5A78">
        <w:rPr>
          <w:rStyle w:val="Emphasis"/>
          <w:highlight w:val="green"/>
        </w:rPr>
        <w:t>FDI</w:t>
      </w:r>
      <w:r w:rsidRPr="005F5A78">
        <w:rPr>
          <w:rStyle w:val="Emphasis"/>
        </w:rPr>
        <w:t>.</w:t>
      </w:r>
      <w:r w:rsidRPr="005F5A78">
        <w:rPr>
          <w:rFonts w:ascii="Times New Roman" w:eastAsia="Times New Roman" w:hAnsi="Times New Roman" w:cs="Times New Roman"/>
          <w:sz w:val="16"/>
        </w:rPr>
        <w:t xml:space="preserve"> </w:t>
      </w:r>
      <w:r w:rsidRPr="005F5A78">
        <w:rPr>
          <w:rStyle w:val="Emphasis"/>
          <w:highlight w:val="green"/>
        </w:rPr>
        <w:t>Reduced tax revenues</w:t>
      </w:r>
      <w:r w:rsidRPr="005F5A78">
        <w:rPr>
          <w:rStyle w:val="Emphasis"/>
        </w:rPr>
        <w:t xml:space="preserve"> may </w:t>
      </w:r>
      <w:r w:rsidRPr="005F5A78">
        <w:rPr>
          <w:rStyle w:val="Emphasis"/>
          <w:highlight w:val="green"/>
        </w:rPr>
        <w:t>also mean reductions in infrastructural investment</w:t>
      </w:r>
      <w:r w:rsidRPr="005F5A78">
        <w:rPr>
          <w:rStyle w:val="Emphasis"/>
        </w:rPr>
        <w:t xml:space="preserve"> and social expenditure, increased indebtedness, or most likely, both – </w:t>
      </w:r>
      <w:r w:rsidRPr="005F5A78">
        <w:rPr>
          <w:rStyle w:val="Emphasis"/>
          <w:highlight w:val="green"/>
        </w:rPr>
        <w:t>again reducing economic growth</w:t>
      </w:r>
      <w:r w:rsidRPr="005F5A78">
        <w:rPr>
          <w:rStyle w:val="Emphasis"/>
        </w:rPr>
        <w:t xml:space="preserve"> – </w:t>
      </w:r>
      <w:r w:rsidRPr="005F5A78">
        <w:rPr>
          <w:rStyle w:val="Emphasis"/>
          <w:highlight w:val="green"/>
        </w:rPr>
        <w:t>with the potential to generate a vicious circle</w:t>
      </w:r>
      <w:r w:rsidRPr="005F5A78">
        <w:rPr>
          <w:rFonts w:ascii="Times New Roman" w:eastAsia="Times New Roman" w:hAnsi="Times New Roman" w:cs="Times New Roman"/>
          <w:sz w:val="16"/>
        </w:rPr>
        <w:t xml:space="preserve">. While there have been some initiatives to try to limit the impact of increased indebtedness, such as a debt moratorium by the Group of 20 (G20) for </w:t>
      </w:r>
      <w:proofErr w:type="gramStart"/>
      <w:r w:rsidRPr="005F5A78">
        <w:rPr>
          <w:rFonts w:ascii="Times New Roman" w:eastAsia="Times New Roman" w:hAnsi="Times New Roman" w:cs="Times New Roman"/>
          <w:sz w:val="16"/>
        </w:rPr>
        <w:t>low income</w:t>
      </w:r>
      <w:proofErr w:type="gramEnd"/>
      <w:r w:rsidRPr="005F5A78">
        <w:rPr>
          <w:rFonts w:ascii="Times New Roman" w:eastAsia="Times New Roman" w:hAnsi="Times New Roman" w:cs="Times New Roman"/>
          <w:sz w:val="16"/>
        </w:rPr>
        <w:t xml:space="preserve"> countries until the end of the year, the head of the International Monetary Fund (IMF) has argued that many countries will need debt restructuring, rather than just a freeze (Reuters, 2020). </w:t>
      </w:r>
      <w:r w:rsidRPr="005F5A78">
        <w:rPr>
          <w:rStyle w:val="Emphasis"/>
          <w:highlight w:val="green"/>
        </w:rPr>
        <w:t>As economic conditions deteriorate</w:t>
      </w:r>
      <w:r w:rsidRPr="005F5A78">
        <w:rPr>
          <w:rStyle w:val="Emphasis"/>
        </w:rPr>
        <w:t xml:space="preserve"> in many African </w:t>
      </w:r>
      <w:proofErr w:type="gramStart"/>
      <w:r w:rsidRPr="005F5A78">
        <w:rPr>
          <w:rStyle w:val="Emphasis"/>
          <w:highlight w:val="green"/>
        </w:rPr>
        <w:t>countries</w:t>
      </w:r>
      <w:proofErr w:type="gramEnd"/>
      <w:r w:rsidRPr="005F5A78">
        <w:rPr>
          <w:rStyle w:val="Emphasis"/>
        </w:rPr>
        <w:t xml:space="preserve"> they </w:t>
      </w:r>
      <w:r w:rsidRPr="005F5A78">
        <w:rPr>
          <w:rStyle w:val="Emphasis"/>
          <w:highlight w:val="green"/>
        </w:rPr>
        <w:t>will find it increasingly difficult to source finance from international capital markets</w:t>
      </w:r>
      <w:r w:rsidRPr="005F5A78">
        <w:rPr>
          <w:rStyle w:val="Emphasis"/>
        </w:rPr>
        <w:t>, which may reorient to service developed countries seeking to finance their budget deficits</w:t>
      </w:r>
      <w:r w:rsidRPr="005F5A78">
        <w:rPr>
          <w:rFonts w:ascii="Times New Roman" w:eastAsia="Times New Roman" w:hAnsi="Times New Roman" w:cs="Times New Roman"/>
          <w:sz w:val="16"/>
        </w:rPr>
        <w:t xml:space="preserve">. </w:t>
      </w:r>
      <w:r w:rsidRPr="005F5A78">
        <w:rPr>
          <w:rStyle w:val="Emphasis"/>
          <w:highlight w:val="green"/>
        </w:rPr>
        <w:t>Consequently, many have already been forced to ask the IMF</w:t>
      </w:r>
      <w:r w:rsidRPr="005F5A78">
        <w:rPr>
          <w:rStyle w:val="Emphasis"/>
        </w:rPr>
        <w:t xml:space="preserve"> for emergency assistance</w:t>
      </w:r>
      <w:r w:rsidRPr="005F5A78">
        <w:rPr>
          <w:rFonts w:ascii="Times New Roman" w:eastAsia="Times New Roman" w:hAnsi="Times New Roman" w:cs="Times New Roman"/>
          <w:sz w:val="16"/>
        </w:rPr>
        <w:t>. However, the strict conditions attached to IMF loans have generally not been conducive, or have been actively detrimental, to development efforts on the continent (Mkandawire and Soludo, 1999). Dozens of countries on the continent are now under, or requesting, IMF financial assistance, even if that organization has also offered some debt relief (Mizner, 2020)</w:t>
      </w:r>
      <w:proofErr w:type="gramStart"/>
      <w:r w:rsidRPr="005F5A78">
        <w:rPr>
          <w:rFonts w:ascii="Times New Roman" w:eastAsia="Times New Roman" w:hAnsi="Times New Roman" w:cs="Times New Roman"/>
          <w:sz w:val="16"/>
        </w:rPr>
        <w:t>4 .</w:t>
      </w:r>
      <w:proofErr w:type="gramEnd"/>
      <w:r w:rsidRPr="005F5A78">
        <w:rPr>
          <w:rFonts w:ascii="Times New Roman" w:eastAsia="Times New Roman" w:hAnsi="Times New Roman" w:cs="Times New Roman"/>
          <w:sz w:val="16"/>
        </w:rPr>
        <w:t xml:space="preserve"> </w:t>
      </w:r>
      <w:r w:rsidRPr="005F5A78">
        <w:rPr>
          <w:rStyle w:val="Emphasis"/>
          <w:highlight w:val="green"/>
        </w:rPr>
        <w:t>The (enforced) return</w:t>
      </w:r>
      <w:r w:rsidRPr="005F5A78">
        <w:rPr>
          <w:rStyle w:val="Emphasis"/>
        </w:rPr>
        <w:t xml:space="preserve"> or reinforcement </w:t>
      </w:r>
      <w:r w:rsidRPr="005F5A78">
        <w:rPr>
          <w:rStyle w:val="Emphasis"/>
          <w:highlight w:val="green"/>
        </w:rPr>
        <w:t>of economic orthodoxy</w:t>
      </w:r>
      <w:r w:rsidRPr="005F5A78">
        <w:rPr>
          <w:rStyle w:val="Emphasis"/>
        </w:rPr>
        <w:t xml:space="preserve"> on the continent </w:t>
      </w:r>
      <w:r w:rsidRPr="005F5A78">
        <w:rPr>
          <w:rStyle w:val="Emphasis"/>
          <w:highlight w:val="green"/>
        </w:rPr>
        <w:t>will reduce policy space for developmental states</w:t>
      </w:r>
      <w:r w:rsidRPr="005F5A78">
        <w:rPr>
          <w:rStyle w:val="Emphasis"/>
        </w:rPr>
        <w:t xml:space="preserve">, such as Ethiopia, to emerge in the future (Carmody, </w:t>
      </w:r>
      <w:proofErr w:type="spellStart"/>
      <w:r w:rsidRPr="005F5A78">
        <w:rPr>
          <w:rStyle w:val="Emphasis"/>
        </w:rPr>
        <w:t>Kragelund</w:t>
      </w:r>
      <w:proofErr w:type="spellEnd"/>
      <w:r w:rsidRPr="005F5A78">
        <w:rPr>
          <w:rStyle w:val="Emphasis"/>
        </w:rPr>
        <w:t xml:space="preserve"> and </w:t>
      </w:r>
      <w:proofErr w:type="spellStart"/>
      <w:r w:rsidRPr="005F5A78">
        <w:rPr>
          <w:rStyle w:val="Emphasis"/>
        </w:rPr>
        <w:t>Riboredo</w:t>
      </w:r>
      <w:proofErr w:type="spellEnd"/>
      <w:r w:rsidRPr="005F5A78">
        <w:rPr>
          <w:rStyle w:val="Emphasis"/>
        </w:rPr>
        <w:t xml:space="preserve">, 2020). </w:t>
      </w:r>
    </w:p>
    <w:p w14:paraId="042EDD5D" w14:textId="77777777" w:rsidR="009C43D4" w:rsidRDefault="009C43D4" w:rsidP="009C43D4"/>
    <w:p w14:paraId="14EEEA8B" w14:textId="77777777" w:rsidR="009C43D4" w:rsidRPr="00BF49A0" w:rsidRDefault="009C43D4" w:rsidP="009C43D4">
      <w:pPr>
        <w:pStyle w:val="Heading4"/>
        <w:rPr>
          <w:color w:val="000000" w:themeColor="text1"/>
        </w:rPr>
      </w:pPr>
      <w:r w:rsidRPr="00BF49A0">
        <w:rPr>
          <w:color w:val="000000" w:themeColor="text1"/>
        </w:rPr>
        <w:t xml:space="preserve">African instability results in </w:t>
      </w:r>
      <w:r>
        <w:rPr>
          <w:color w:val="000000" w:themeColor="text1"/>
        </w:rPr>
        <w:t>global draw-in</w:t>
      </w:r>
      <w:r w:rsidRPr="00BF49A0">
        <w:rPr>
          <w:color w:val="000000" w:themeColor="text1"/>
        </w:rPr>
        <w:t xml:space="preserve"> </w:t>
      </w:r>
      <w:r>
        <w:rPr>
          <w:color w:val="000000" w:themeColor="text1"/>
        </w:rPr>
        <w:t>as natural resource wealth and weak governance make Africa a prime target for proxy wars</w:t>
      </w:r>
    </w:p>
    <w:p w14:paraId="2CA8867C" w14:textId="77777777" w:rsidR="009C43D4" w:rsidRPr="00BF49A0" w:rsidRDefault="009C43D4" w:rsidP="009C43D4">
      <w:pPr>
        <w:rPr>
          <w:color w:val="000000" w:themeColor="text1"/>
        </w:rPr>
      </w:pPr>
      <w:proofErr w:type="spellStart"/>
      <w:r w:rsidRPr="00BF49A0">
        <w:rPr>
          <w:rStyle w:val="Style13ptBold"/>
          <w:color w:val="000000" w:themeColor="text1"/>
        </w:rPr>
        <w:t>Yeisley</w:t>
      </w:r>
      <w:proofErr w:type="spellEnd"/>
      <w:r w:rsidRPr="00BF49A0">
        <w:rPr>
          <w:rStyle w:val="Style13ptBold"/>
          <w:color w:val="000000" w:themeColor="text1"/>
        </w:rPr>
        <w:t xml:space="preserve"> 11</w:t>
      </w:r>
      <w:r w:rsidRPr="00BF49A0">
        <w:rPr>
          <w:color w:val="000000" w:themeColor="text1"/>
        </w:rPr>
        <w:t>, Mark O. "Bipolarity, proxy wars, and the rise of China." Strategic Studies Quarterly 5.4 (2011): 75-91. (</w:t>
      </w:r>
      <w:proofErr w:type="gramStart"/>
      <w:r w:rsidRPr="00BF49A0">
        <w:rPr>
          <w:color w:val="000000" w:themeColor="text1"/>
        </w:rPr>
        <w:t>assistant</w:t>
      </w:r>
      <w:proofErr w:type="gramEnd"/>
      <w:r w:rsidRPr="00BF49A0">
        <w:rPr>
          <w:color w:val="000000" w:themeColor="text1"/>
        </w:rPr>
        <w:t xml:space="preserve"> professor of international relations at the School of Advanced Air and Space Studies)//Elmer</w:t>
      </w:r>
    </w:p>
    <w:p w14:paraId="583C0F27" w14:textId="77777777" w:rsidR="009C43D4" w:rsidRPr="00DD50C5" w:rsidRDefault="009C43D4" w:rsidP="009C43D4">
      <w:pPr>
        <w:spacing w:after="0" w:line="240" w:lineRule="auto"/>
        <w:rPr>
          <w:rFonts w:ascii="Times New Roman" w:eastAsia="Times New Roman" w:hAnsi="Times New Roman" w:cs="Times New Roman"/>
          <w:sz w:val="16"/>
        </w:rPr>
      </w:pPr>
      <w:r w:rsidRPr="00DD50C5">
        <w:rPr>
          <w:rStyle w:val="Emphasis"/>
          <w:highlight w:val="green"/>
        </w:rPr>
        <w:t>Of primary interest is open access to Africa’s significant deposits of oil</w:t>
      </w:r>
      <w:r w:rsidRPr="00DD50C5">
        <w:rPr>
          <w:rStyle w:val="Emphasis"/>
        </w:rPr>
        <w:t xml:space="preserve"> and other energy resource</w:t>
      </w:r>
      <w:r w:rsidRPr="00DD50C5">
        <w:rPr>
          <w:rFonts w:ascii="Times New Roman" w:eastAsia="Times New Roman" w:hAnsi="Times New Roman" w:cs="Times New Roman"/>
          <w:sz w:val="16"/>
        </w:rPr>
        <w:t xml:space="preserve">s. For example, China has 4,000 military personnel in Sudan to protect its interests in energy and mineral investments there; it also owns 40 percent of the Greater Nile Oil Production Company.54 </w:t>
      </w:r>
      <w:r w:rsidRPr="00DD50C5">
        <w:rPr>
          <w:rStyle w:val="Emphasis"/>
        </w:rPr>
        <w:t xml:space="preserve">Estimates indicate that </w:t>
      </w:r>
      <w:r w:rsidRPr="00DD50C5">
        <w:rPr>
          <w:rStyle w:val="Emphasis"/>
          <w:highlight w:val="green"/>
        </w:rPr>
        <w:t>within the next few decades China will obtain 40 percent of its oil and gas</w:t>
      </w:r>
      <w:r w:rsidRPr="00DD50C5">
        <w:rPr>
          <w:rStyle w:val="Emphasis"/>
        </w:rPr>
        <w:t xml:space="preserve"> supplies </w:t>
      </w:r>
      <w:r w:rsidRPr="00DD50C5">
        <w:rPr>
          <w:rStyle w:val="Emphasis"/>
          <w:highlight w:val="green"/>
        </w:rPr>
        <w:t>from Africa</w:t>
      </w:r>
      <w:r w:rsidRPr="00DD50C5">
        <w:rPr>
          <w:rFonts w:ascii="Times New Roman" w:eastAsia="Times New Roman" w:hAnsi="Times New Roman" w:cs="Times New Roman"/>
          <w:sz w:val="16"/>
        </w:rPr>
        <w:t xml:space="preserve">.55 Trade and investment in Africa have also been on the rise; trade has grown more than 10 percent annually in the past decade. Between 2002 and 2004, African exports to China doubled, ranking it third behind the United States and France in trade with the continent. Chinese investment is also growing; more than 700 Chinese business operations across Africa total over $1 billion. Aid and direct economic assistance are increasing as well, and China has forgiven the debt of some 31 African nations.56 </w:t>
      </w:r>
      <w:r w:rsidRPr="00DD50C5">
        <w:rPr>
          <w:rStyle w:val="Emphasis"/>
          <w:highlight w:val="green"/>
        </w:rPr>
        <w:t>Africa is thus a vital foreign interest for the Chinese and must be for the United States</w:t>
      </w:r>
      <w:r w:rsidRPr="00DD50C5">
        <w:rPr>
          <w:rStyle w:val="Emphasis"/>
        </w:rPr>
        <w:t>; access to its mineral and petroleum wealth is crucial to the survival of each.</w:t>
      </w:r>
      <w:r w:rsidRPr="00DD50C5">
        <w:rPr>
          <w:rFonts w:ascii="Times New Roman" w:eastAsia="Times New Roman" w:hAnsi="Times New Roman" w:cs="Times New Roman"/>
          <w:sz w:val="16"/>
        </w:rPr>
        <w:t xml:space="preserve">57 Although the US and Chinese economies are tightly interconnected, the nonrenewable nature of these assets means competition will remain a zero-sum game. Nearly all African states have been independent entities for less than 50 years; consolidating robust domestic state institutions and stable governments remains problematic.58 </w:t>
      </w:r>
      <w:r w:rsidRPr="00DD50C5">
        <w:rPr>
          <w:rStyle w:val="Emphasis"/>
        </w:rPr>
        <w:t xml:space="preserve">Studies have shown that </w:t>
      </w:r>
      <w:r w:rsidRPr="00DD50C5">
        <w:rPr>
          <w:rStyle w:val="Emphasis"/>
          <w:highlight w:val="green"/>
        </w:rPr>
        <w:t>weak governments are often prime targets for civil conflicts</w:t>
      </w:r>
      <w:r w:rsidRPr="00DD50C5">
        <w:rPr>
          <w:rStyle w:val="Emphasis"/>
        </w:rPr>
        <w:t xml:space="preserve"> that prove costly to control.</w:t>
      </w:r>
      <w:r w:rsidRPr="00DD50C5">
        <w:rPr>
          <w:rFonts w:ascii="Times New Roman" w:eastAsia="Times New Roman" w:hAnsi="Times New Roman" w:cs="Times New Roman"/>
          <w:sz w:val="16"/>
        </w:rPr>
        <w:t xml:space="preserve">59 </w:t>
      </w:r>
      <w:r w:rsidRPr="00DD50C5">
        <w:rPr>
          <w:rStyle w:val="Emphasis"/>
          <w:highlight w:val="green"/>
        </w:rPr>
        <w:t>Many African nations possess both strategic resources and weak regimes, making them vulnerable to internal conflict and thus valuable candidates for assistance from China or the United States</w:t>
      </w:r>
      <w:r w:rsidRPr="00DD50C5">
        <w:rPr>
          <w:rStyle w:val="Emphasis"/>
        </w:rPr>
        <w:t xml:space="preserve"> to help settle their domestic grievances</w:t>
      </w:r>
      <w:r w:rsidRPr="00DD50C5">
        <w:rPr>
          <w:rFonts w:ascii="Times New Roman" w:eastAsia="Times New Roman" w:hAnsi="Times New Roman" w:cs="Times New Roman"/>
          <w:sz w:val="16"/>
        </w:rPr>
        <w:t xml:space="preserve">. With access to African resources of vital strategic interest to each side, competition could likely occur by proxy via diplomatic, economic, or military assistance to one (or both) of the parties involved. Realist claims that focusing on third-world issues is misplaced are thus fallacious; war in a future US-China bipolar system remains as costly as it was during the Cold War. </w:t>
      </w:r>
      <w:r w:rsidRPr="00DD50C5">
        <w:rPr>
          <w:rStyle w:val="Emphasis"/>
          <w:highlight w:val="green"/>
        </w:rPr>
        <w:t>Because of the fragile nature of many African regimes, domestic grievances are more prone to result in conflict</w:t>
      </w:r>
      <w:r w:rsidRPr="00DD50C5">
        <w:rPr>
          <w:rStyle w:val="Emphasis"/>
        </w:rPr>
        <w:t xml:space="preserve">; </w:t>
      </w:r>
      <w:r w:rsidRPr="00DD50C5">
        <w:rPr>
          <w:rStyle w:val="Emphasis"/>
          <w:highlight w:val="green"/>
        </w:rPr>
        <w:t xml:space="preserve">US and Chinese strategic interests will dictate </w:t>
      </w:r>
      <w:r w:rsidRPr="009D5485">
        <w:rPr>
          <w:rStyle w:val="Emphasis"/>
        </w:rPr>
        <w:t>an intrusive foreign policy to be</w:t>
      </w:r>
      <w:r w:rsidRPr="00DD50C5">
        <w:rPr>
          <w:rStyle w:val="Emphasis"/>
        </w:rPr>
        <w:t xml:space="preserve"> both prudent and vital</w:t>
      </w:r>
      <w:r w:rsidRPr="00DD50C5">
        <w:rPr>
          <w:rFonts w:ascii="Times New Roman" w:eastAsia="Times New Roman" w:hAnsi="Times New Roman" w:cs="Times New Roman"/>
          <w:sz w:val="16"/>
        </w:rPr>
        <w:t xml:space="preserve">. </w:t>
      </w:r>
      <w:r w:rsidRPr="009D5485">
        <w:rPr>
          <w:rStyle w:val="Emphasis"/>
          <w:highlight w:val="green"/>
        </w:rPr>
        <w:t>US-Sino proxy conflicts</w:t>
      </w:r>
      <w:r w:rsidRPr="009D5485">
        <w:rPr>
          <w:rStyle w:val="Emphasis"/>
        </w:rPr>
        <w:t xml:space="preserve"> over control of African resources will likely become necessary if these great powers are to sustain their national security postures, especially in terms of strategic defense.</w:t>
      </w:r>
      <w:r w:rsidRPr="00DD50C5">
        <w:rPr>
          <w:rFonts w:ascii="Times New Roman" w:eastAsia="Times New Roman" w:hAnsi="Times New Roman" w:cs="Times New Roman"/>
          <w:sz w:val="16"/>
        </w:rPr>
        <w:t>60</w:t>
      </w:r>
    </w:p>
    <w:p w14:paraId="131E41DC" w14:textId="77777777" w:rsidR="009C43D4" w:rsidRDefault="009C43D4" w:rsidP="009C43D4"/>
    <w:p w14:paraId="0AD13D9D" w14:textId="77777777" w:rsidR="009C43D4" w:rsidRDefault="009C43D4" w:rsidP="009C43D4">
      <w:pPr>
        <w:pStyle w:val="Heading4"/>
        <w:rPr>
          <w:rFonts w:eastAsia="Calibri" w:cs="Calibri"/>
        </w:rPr>
      </w:pPr>
      <w:r>
        <w:rPr>
          <w:rFonts w:eastAsia="Calibri" w:cs="Calibri"/>
        </w:rPr>
        <w:t>US-China conventional war goes nuclear.</w:t>
      </w:r>
    </w:p>
    <w:p w14:paraId="1835555A" w14:textId="77777777" w:rsidR="009C43D4" w:rsidRDefault="009C43D4" w:rsidP="009C43D4">
      <w:pPr>
        <w:rPr>
          <w:rFonts w:eastAsia="Calibri"/>
        </w:rPr>
      </w:pPr>
      <w:r>
        <w:rPr>
          <w:rFonts w:eastAsia="Calibri"/>
        </w:rPr>
        <w:t xml:space="preserve">[Caitlin </w:t>
      </w:r>
      <w:r>
        <w:rPr>
          <w:rFonts w:eastAsia="Calibri"/>
          <w:b/>
          <w:szCs w:val="26"/>
          <w:u w:val="single"/>
        </w:rPr>
        <w:t>Talmadge</w:t>
      </w:r>
      <w:r>
        <w:rPr>
          <w:rFonts w:eastAsia="Calibri"/>
        </w:rPr>
        <w:t xml:space="preserve"> (10-15-20</w:t>
      </w:r>
      <w:r>
        <w:rPr>
          <w:rFonts w:eastAsia="Calibri"/>
          <w:b/>
          <w:szCs w:val="26"/>
          <w:u w:val="single"/>
        </w:rPr>
        <w:t>18</w:t>
      </w:r>
      <w:r>
        <w:rPr>
          <w:rFonts w:eastAsia="Calibri"/>
        </w:rPr>
        <w:t xml:space="preserve">), PhD in Political Science from MIT, BA in Government from Harvard, Professor of Security Studies at Georgetown University, “Beijing’s Nuclear Option,” Foreign Affairs, </w:t>
      </w:r>
      <w:hyperlink r:id="rId10">
        <w:r>
          <w:rPr>
            <w:rFonts w:eastAsia="Calibri"/>
            <w:color w:val="000000"/>
          </w:rPr>
          <w:t>https://www.foreignaffairs.com/articles/china/2018-10-15/beijings-nuclear-option]//recut</w:t>
        </w:r>
      </w:hyperlink>
      <w:r>
        <w:rPr>
          <w:rFonts w:eastAsia="Calibri"/>
        </w:rPr>
        <w:t xml:space="preserve"> CHS PK</w:t>
      </w:r>
    </w:p>
    <w:p w14:paraId="511822B4" w14:textId="77777777" w:rsidR="009C43D4" w:rsidRDefault="009C43D4" w:rsidP="009C43D4">
      <w:pPr>
        <w:rPr>
          <w:rFonts w:eastAsia="Calibri"/>
          <w:sz w:val="16"/>
          <w:szCs w:val="16"/>
        </w:rPr>
      </w:pPr>
      <w:r>
        <w:rPr>
          <w:rFonts w:eastAsia="Calibri"/>
          <w:b/>
          <w:szCs w:val="26"/>
          <w:u w:val="single"/>
        </w:rPr>
        <w:t xml:space="preserve">As </w:t>
      </w:r>
      <w:r>
        <w:rPr>
          <w:rFonts w:eastAsia="Calibri"/>
          <w:b/>
          <w:szCs w:val="26"/>
          <w:highlight w:val="green"/>
          <w:u w:val="single"/>
        </w:rPr>
        <w:t>China’s power has grown</w:t>
      </w:r>
      <w:r>
        <w:rPr>
          <w:rFonts w:eastAsia="Calibri"/>
          <w:b/>
          <w:szCs w:val="26"/>
          <w:u w:val="single"/>
        </w:rPr>
        <w:t xml:space="preserve"> in recent years, </w:t>
      </w:r>
      <w:r>
        <w:rPr>
          <w:rFonts w:eastAsia="Calibri"/>
          <w:b/>
          <w:szCs w:val="26"/>
          <w:highlight w:val="green"/>
          <w:u w:val="single"/>
        </w:rPr>
        <w:t>so</w:t>
      </w:r>
      <w:r>
        <w:rPr>
          <w:rFonts w:eastAsia="Calibri"/>
          <w:b/>
          <w:szCs w:val="26"/>
          <w:u w:val="single"/>
        </w:rPr>
        <w:t xml:space="preserve">, too, </w:t>
      </w:r>
      <w:r>
        <w:rPr>
          <w:rFonts w:eastAsia="Calibri"/>
          <w:b/>
          <w:szCs w:val="26"/>
          <w:highlight w:val="green"/>
          <w:u w:val="single"/>
        </w:rPr>
        <w:t>has</w:t>
      </w:r>
      <w:r>
        <w:rPr>
          <w:rFonts w:eastAsia="Calibri"/>
          <w:b/>
          <w:szCs w:val="26"/>
          <w:u w:val="single"/>
        </w:rPr>
        <w:t xml:space="preserve"> the </w:t>
      </w:r>
      <w:r>
        <w:rPr>
          <w:rFonts w:eastAsia="Calibri"/>
          <w:b/>
          <w:szCs w:val="26"/>
          <w:highlight w:val="green"/>
          <w:u w:val="single"/>
        </w:rPr>
        <w:t>risk of war with the U</w:t>
      </w:r>
      <w:r>
        <w:rPr>
          <w:rFonts w:eastAsia="Calibri"/>
          <w:b/>
          <w:szCs w:val="26"/>
          <w:u w:val="single"/>
        </w:rPr>
        <w:t xml:space="preserve">nited </w:t>
      </w:r>
      <w:r>
        <w:rPr>
          <w:rFonts w:eastAsia="Calibri"/>
          <w:b/>
          <w:szCs w:val="26"/>
          <w:highlight w:val="green"/>
          <w:u w:val="single"/>
        </w:rPr>
        <w:t>S</w:t>
      </w:r>
      <w:r>
        <w:rPr>
          <w:rFonts w:eastAsia="Calibri"/>
          <w:b/>
          <w:szCs w:val="26"/>
          <w:u w:val="single"/>
        </w:rPr>
        <w:t>tates.</w:t>
      </w:r>
      <w:r>
        <w:rPr>
          <w:rFonts w:eastAsia="Calibri"/>
          <w:sz w:val="16"/>
          <w:szCs w:val="16"/>
        </w:rPr>
        <w:t xml:space="preserve">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p>
    <w:p w14:paraId="25F83865" w14:textId="77777777" w:rsidR="009C43D4" w:rsidRDefault="009C43D4" w:rsidP="009C43D4">
      <w:pPr>
        <w:rPr>
          <w:rFonts w:eastAsia="Calibri"/>
          <w:b/>
          <w:szCs w:val="26"/>
          <w:u w:val="single"/>
        </w:rPr>
      </w:pPr>
      <w:r>
        <w:rPr>
          <w:rFonts w:eastAsia="Calibri"/>
          <w:sz w:val="16"/>
          <w:szCs w:val="16"/>
        </w:rPr>
        <w:t xml:space="preserve">A war between the two countries remains unlikely, but </w:t>
      </w:r>
      <w:r>
        <w:rPr>
          <w:rFonts w:eastAsia="Calibri"/>
          <w:b/>
          <w:szCs w:val="26"/>
          <w:highlight w:val="green"/>
          <w:u w:val="single"/>
        </w:rPr>
        <w:t>the prospect of a</w:t>
      </w:r>
      <w:r>
        <w:rPr>
          <w:rFonts w:eastAsia="Calibri"/>
          <w:b/>
          <w:szCs w:val="26"/>
          <w:u w:val="single"/>
        </w:rPr>
        <w:t xml:space="preserve"> military </w:t>
      </w:r>
      <w:r>
        <w:rPr>
          <w:rFonts w:eastAsia="Calibri"/>
          <w:b/>
          <w:szCs w:val="26"/>
          <w:highlight w:val="green"/>
          <w:u w:val="single"/>
        </w:rPr>
        <w:t>confrontation</w:t>
      </w:r>
      <w:r>
        <w:rPr>
          <w:rFonts w:eastAsia="Calibri"/>
          <w:sz w:val="16"/>
          <w:szCs w:val="16"/>
        </w:rPr>
        <w:t xml:space="preserve">—resulting, for example, from a Chinese campaign against Taiwan—no longer seems as implausible as it once did. And the odds of such a confrontation </w:t>
      </w:r>
      <w:r>
        <w:rPr>
          <w:rFonts w:eastAsia="Calibri"/>
          <w:b/>
          <w:szCs w:val="26"/>
          <w:highlight w:val="green"/>
          <w:u w:val="single"/>
        </w:rPr>
        <w:t>going nuclear are high</w:t>
      </w:r>
      <w:r>
        <w:rPr>
          <w:rFonts w:eastAsia="Calibri"/>
          <w:b/>
          <w:szCs w:val="26"/>
          <w:u w:val="single"/>
        </w:rPr>
        <w:t xml:space="preserve">er than most policymakers and analysts think. </w:t>
      </w:r>
    </w:p>
    <w:p w14:paraId="3E984ED6" w14:textId="77777777" w:rsidR="009C43D4" w:rsidRDefault="009C43D4" w:rsidP="009C43D4">
      <w:pPr>
        <w:rPr>
          <w:rFonts w:eastAsia="Calibri"/>
          <w:sz w:val="16"/>
          <w:szCs w:val="16"/>
        </w:rPr>
      </w:pPr>
      <w:r>
        <w:rPr>
          <w:rFonts w:eastAsia="Calibri"/>
          <w:sz w:val="16"/>
          <w:szCs w:val="16"/>
        </w:rPr>
        <w:t xml:space="preserve">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w:t>
      </w:r>
    </w:p>
    <w:p w14:paraId="741540E7" w14:textId="77777777" w:rsidR="009C43D4" w:rsidRDefault="009C43D4" w:rsidP="009C43D4">
      <w:pPr>
        <w:rPr>
          <w:rFonts w:eastAsia="Calibri"/>
          <w:b/>
          <w:szCs w:val="26"/>
          <w:u w:val="single"/>
        </w:rPr>
      </w:pPr>
      <w:r>
        <w:rPr>
          <w:rFonts w:eastAsia="Calibri"/>
          <w:sz w:val="16"/>
          <w:szCs w:val="16"/>
        </w:rPr>
        <w:t xml:space="preserve">This </w:t>
      </w:r>
      <w:r>
        <w:rPr>
          <w:rFonts w:eastAsia="Calibri"/>
          <w:b/>
          <w:szCs w:val="26"/>
          <w:u w:val="single"/>
        </w:rPr>
        <w:t xml:space="preserve">assurance is misguided. If deployed against China, </w:t>
      </w:r>
      <w:r>
        <w:rPr>
          <w:rFonts w:eastAsia="Calibri"/>
          <w:b/>
          <w:szCs w:val="26"/>
          <w:highlight w:val="green"/>
          <w:u w:val="single"/>
        </w:rPr>
        <w:t>the Pentagon’s preferred style of</w:t>
      </w:r>
      <w:r>
        <w:rPr>
          <w:rFonts w:eastAsia="Calibri"/>
          <w:b/>
          <w:szCs w:val="26"/>
          <w:u w:val="single"/>
        </w:rPr>
        <w:t xml:space="preserve"> conventional </w:t>
      </w:r>
      <w:r>
        <w:rPr>
          <w:rFonts w:eastAsia="Calibri"/>
          <w:b/>
          <w:szCs w:val="26"/>
          <w:highlight w:val="green"/>
          <w:u w:val="single"/>
        </w:rPr>
        <w:t>warfare would</w:t>
      </w:r>
      <w:r>
        <w:rPr>
          <w:rFonts w:eastAsia="Calibri"/>
          <w:b/>
          <w:szCs w:val="26"/>
          <w:u w:val="single"/>
        </w:rPr>
        <w:t xml:space="preserve"> </w:t>
      </w:r>
      <w:r>
        <w:rPr>
          <w:rFonts w:eastAsia="Calibri"/>
          <w:b/>
          <w:szCs w:val="26"/>
          <w:highlight w:val="green"/>
          <w:u w:val="single"/>
        </w:rPr>
        <w:t>be a</w:t>
      </w:r>
      <w:r>
        <w:rPr>
          <w:rFonts w:eastAsia="Calibri"/>
          <w:b/>
          <w:szCs w:val="26"/>
          <w:u w:val="single"/>
        </w:rPr>
        <w:t xml:space="preserve"> potential </w:t>
      </w:r>
      <w:r>
        <w:rPr>
          <w:rFonts w:eastAsia="Calibri"/>
          <w:b/>
          <w:szCs w:val="26"/>
          <w:highlight w:val="green"/>
          <w:u w:val="single"/>
        </w:rPr>
        <w:t>recipe for nuclear escalation</w:t>
      </w:r>
      <w:r>
        <w:rPr>
          <w:rFonts w:eastAsia="Calibri"/>
          <w:b/>
          <w:szCs w:val="26"/>
          <w:u w:val="single"/>
        </w:rPr>
        <w:t>.</w:t>
      </w:r>
      <w:r>
        <w:rPr>
          <w:rFonts w:eastAsia="Calibri"/>
          <w:sz w:val="16"/>
          <w:szCs w:val="16"/>
        </w:rPr>
        <w:t xml:space="preserve"> Since the end of the Cold War, </w:t>
      </w:r>
      <w:r>
        <w:rPr>
          <w:rFonts w:eastAsia="Calibri"/>
          <w:b/>
          <w:szCs w:val="26"/>
          <w:u w:val="single"/>
        </w:rPr>
        <w:t>the United States’ signature approach to war has been</w:t>
      </w:r>
      <w:r>
        <w:rPr>
          <w:rFonts w:eastAsia="Calibri"/>
          <w:sz w:val="16"/>
          <w:szCs w:val="16"/>
        </w:rPr>
        <w:t xml:space="preserve"> simple: </w:t>
      </w:r>
      <w:r>
        <w:rPr>
          <w:rFonts w:eastAsia="Calibri"/>
          <w:b/>
          <w:szCs w:val="26"/>
          <w:u w:val="single"/>
        </w:rPr>
        <w:t xml:space="preserve">punch deep into enemy territory </w:t>
      </w:r>
      <w:proofErr w:type="gramStart"/>
      <w:r>
        <w:rPr>
          <w:rFonts w:eastAsia="Calibri"/>
          <w:b/>
          <w:szCs w:val="26"/>
          <w:u w:val="single"/>
        </w:rPr>
        <w:t>in order to</w:t>
      </w:r>
      <w:proofErr w:type="gramEnd"/>
      <w:r>
        <w:rPr>
          <w:rFonts w:eastAsia="Calibri"/>
          <w:b/>
          <w:szCs w:val="26"/>
          <w:u w:val="single"/>
        </w:rPr>
        <w:t xml:space="preserve"> rapidly knock out the opponent’s key military assets at minimal cost. But </w:t>
      </w:r>
      <w:r>
        <w:rPr>
          <w:rFonts w:eastAsia="Calibri"/>
          <w:b/>
          <w:szCs w:val="26"/>
          <w:highlight w:val="green"/>
          <w:u w:val="single"/>
        </w:rPr>
        <w:t>the Pentagon developed this formula in wars against</w:t>
      </w:r>
      <w:r>
        <w:rPr>
          <w:rFonts w:eastAsia="Calibri"/>
          <w:b/>
          <w:szCs w:val="26"/>
          <w:u w:val="single"/>
        </w:rPr>
        <w:t xml:space="preserve"> Afghanistan, Iraq, Libya, and Serbia, </w:t>
      </w:r>
      <w:r>
        <w:rPr>
          <w:rFonts w:eastAsia="Calibri"/>
          <w:b/>
          <w:szCs w:val="26"/>
          <w:highlight w:val="green"/>
          <w:u w:val="single"/>
        </w:rPr>
        <w:t>non</w:t>
      </w:r>
      <w:r>
        <w:rPr>
          <w:rFonts w:eastAsia="Calibri"/>
          <w:b/>
          <w:szCs w:val="26"/>
          <w:u w:val="single"/>
        </w:rPr>
        <w:t xml:space="preserve">e of which was a </w:t>
      </w:r>
      <w:r>
        <w:rPr>
          <w:rFonts w:eastAsia="Calibri"/>
          <w:b/>
          <w:szCs w:val="26"/>
          <w:highlight w:val="green"/>
          <w:u w:val="single"/>
        </w:rPr>
        <w:t>nuclear power</w:t>
      </w:r>
      <w:r>
        <w:rPr>
          <w:rFonts w:eastAsia="Calibri"/>
          <w:b/>
          <w:szCs w:val="26"/>
          <w:u w:val="single"/>
        </w:rPr>
        <w:t xml:space="preserve">. </w:t>
      </w:r>
    </w:p>
    <w:p w14:paraId="6E67E3F6" w14:textId="77777777" w:rsidR="009C43D4" w:rsidRDefault="009C43D4" w:rsidP="009C43D4">
      <w:pPr>
        <w:rPr>
          <w:rFonts w:eastAsia="Calibri"/>
          <w:b/>
          <w:szCs w:val="26"/>
          <w:u w:val="single"/>
        </w:rPr>
      </w:pPr>
      <w:r>
        <w:rPr>
          <w:rFonts w:eastAsia="Calibri"/>
          <w:b/>
          <w:szCs w:val="26"/>
          <w:highlight w:val="green"/>
          <w:u w:val="single"/>
        </w:rPr>
        <w:t>China</w:t>
      </w:r>
      <w:r>
        <w:rPr>
          <w:rFonts w:eastAsia="Calibri"/>
          <w:sz w:val="16"/>
          <w:szCs w:val="16"/>
        </w:rPr>
        <w:t xml:space="preserve">, by contrast, </w:t>
      </w:r>
      <w:r>
        <w:rPr>
          <w:rFonts w:eastAsia="Calibri"/>
          <w:b/>
          <w:szCs w:val="26"/>
          <w:u w:val="single"/>
        </w:rPr>
        <w:t xml:space="preserve">not only </w:t>
      </w:r>
      <w:r>
        <w:rPr>
          <w:rFonts w:eastAsia="Calibri"/>
          <w:b/>
          <w:szCs w:val="26"/>
          <w:highlight w:val="green"/>
          <w:u w:val="single"/>
        </w:rPr>
        <w:t>has nuclear weapons</w:t>
      </w:r>
      <w:r>
        <w:rPr>
          <w:rFonts w:eastAsia="Calibri"/>
          <w:b/>
          <w:szCs w:val="26"/>
          <w:u w:val="single"/>
        </w:rPr>
        <w:t xml:space="preserve">; it has also </w:t>
      </w:r>
      <w:r>
        <w:rPr>
          <w:rFonts w:eastAsia="Calibri"/>
          <w:b/>
          <w:szCs w:val="26"/>
          <w:highlight w:val="green"/>
          <w:u w:val="single"/>
        </w:rPr>
        <w:t>intermingled</w:t>
      </w:r>
      <w:r>
        <w:rPr>
          <w:rFonts w:eastAsia="Calibri"/>
          <w:b/>
          <w:szCs w:val="26"/>
          <w:u w:val="single"/>
        </w:rPr>
        <w:t xml:space="preserve"> them </w:t>
      </w:r>
      <w:r>
        <w:rPr>
          <w:rFonts w:eastAsia="Calibri"/>
          <w:b/>
          <w:szCs w:val="26"/>
          <w:highlight w:val="green"/>
          <w:u w:val="single"/>
        </w:rPr>
        <w:t>with</w:t>
      </w:r>
      <w:r>
        <w:rPr>
          <w:rFonts w:eastAsia="Calibri"/>
          <w:b/>
          <w:szCs w:val="26"/>
          <w:u w:val="single"/>
        </w:rPr>
        <w:t xml:space="preserve"> its </w:t>
      </w:r>
      <w:r>
        <w:rPr>
          <w:rFonts w:eastAsia="Calibri"/>
          <w:b/>
          <w:szCs w:val="26"/>
          <w:highlight w:val="green"/>
          <w:u w:val="single"/>
        </w:rPr>
        <w:t>conventional</w:t>
      </w:r>
      <w:r>
        <w:rPr>
          <w:rFonts w:eastAsia="Calibri"/>
          <w:b/>
          <w:szCs w:val="26"/>
          <w:u w:val="single"/>
        </w:rPr>
        <w:t xml:space="preserve"> military </w:t>
      </w:r>
      <w:r>
        <w:rPr>
          <w:rFonts w:eastAsia="Calibri"/>
          <w:b/>
          <w:szCs w:val="26"/>
          <w:highlight w:val="green"/>
          <w:u w:val="single"/>
        </w:rPr>
        <w:t>forces</w:t>
      </w:r>
      <w:r>
        <w:rPr>
          <w:rFonts w:eastAsia="Calibri"/>
          <w:b/>
          <w:szCs w:val="26"/>
          <w:u w:val="single"/>
        </w:rPr>
        <w:t xml:space="preserve">, </w:t>
      </w:r>
      <w:r>
        <w:rPr>
          <w:rFonts w:eastAsia="Calibri"/>
          <w:b/>
          <w:szCs w:val="26"/>
          <w:highlight w:val="green"/>
          <w:u w:val="single"/>
        </w:rPr>
        <w:t>making it difficult to attack one without</w:t>
      </w:r>
      <w:r>
        <w:rPr>
          <w:rFonts w:eastAsia="Calibri"/>
          <w:b/>
          <w:szCs w:val="26"/>
          <w:u w:val="single"/>
        </w:rPr>
        <w:t xml:space="preserve"> attacking </w:t>
      </w:r>
      <w:r>
        <w:rPr>
          <w:rFonts w:eastAsia="Calibri"/>
          <w:b/>
          <w:szCs w:val="26"/>
          <w:highlight w:val="green"/>
          <w:u w:val="single"/>
        </w:rPr>
        <w:t>the other</w:t>
      </w:r>
      <w:r>
        <w:rPr>
          <w:rFonts w:eastAsia="Calibri"/>
          <w:sz w:val="16"/>
          <w:szCs w:val="16"/>
        </w:rPr>
        <w:t xml:space="preserve">. This means that </w:t>
      </w:r>
      <w:r>
        <w:rPr>
          <w:rFonts w:eastAsia="Calibri"/>
          <w:b/>
          <w:szCs w:val="26"/>
          <w:highlight w:val="green"/>
          <w:u w:val="single"/>
        </w:rPr>
        <w:t>a</w:t>
      </w:r>
      <w:r>
        <w:rPr>
          <w:rFonts w:eastAsia="Calibri"/>
          <w:b/>
          <w:szCs w:val="26"/>
          <w:u w:val="single"/>
        </w:rPr>
        <w:t xml:space="preserve"> major </w:t>
      </w:r>
      <w:r>
        <w:rPr>
          <w:rFonts w:eastAsia="Calibri"/>
          <w:b/>
          <w:szCs w:val="26"/>
          <w:highlight w:val="green"/>
          <w:u w:val="single"/>
        </w:rPr>
        <w:t>U.S.</w:t>
      </w:r>
      <w:r>
        <w:rPr>
          <w:rFonts w:eastAsia="Calibri"/>
          <w:b/>
          <w:szCs w:val="26"/>
          <w:u w:val="single"/>
        </w:rPr>
        <w:t xml:space="preserve"> military </w:t>
      </w:r>
      <w:r>
        <w:rPr>
          <w:rFonts w:eastAsia="Calibri"/>
          <w:b/>
          <w:szCs w:val="26"/>
          <w:highlight w:val="green"/>
          <w:u w:val="single"/>
        </w:rPr>
        <w:t>campaign targeting</w:t>
      </w:r>
      <w:r>
        <w:rPr>
          <w:rFonts w:eastAsia="Calibri"/>
          <w:b/>
          <w:szCs w:val="26"/>
          <w:u w:val="single"/>
        </w:rPr>
        <w:t xml:space="preserve"> China’s </w:t>
      </w:r>
      <w:r>
        <w:rPr>
          <w:rFonts w:eastAsia="Calibri"/>
          <w:b/>
          <w:szCs w:val="26"/>
          <w:highlight w:val="green"/>
          <w:u w:val="single"/>
        </w:rPr>
        <w:t>conventional forces would</w:t>
      </w:r>
      <w:r>
        <w:rPr>
          <w:rFonts w:eastAsia="Calibri"/>
          <w:b/>
          <w:szCs w:val="26"/>
          <w:u w:val="single"/>
        </w:rPr>
        <w:t xml:space="preserve"> likely also </w:t>
      </w:r>
      <w:r>
        <w:rPr>
          <w:rFonts w:eastAsia="Calibri"/>
          <w:b/>
          <w:szCs w:val="26"/>
          <w:highlight w:val="green"/>
          <w:u w:val="single"/>
        </w:rPr>
        <w:t>threaten its</w:t>
      </w:r>
      <w:r>
        <w:rPr>
          <w:rFonts w:eastAsia="Calibri"/>
          <w:b/>
          <w:szCs w:val="26"/>
          <w:u w:val="single"/>
        </w:rPr>
        <w:t xml:space="preserve"> nuclear </w:t>
      </w:r>
      <w:r>
        <w:rPr>
          <w:rFonts w:eastAsia="Calibri"/>
          <w:b/>
          <w:szCs w:val="26"/>
          <w:highlight w:val="green"/>
          <w:u w:val="single"/>
        </w:rPr>
        <w:t>arsenal</w:t>
      </w:r>
      <w:r>
        <w:rPr>
          <w:rFonts w:eastAsia="Calibri"/>
          <w:sz w:val="16"/>
          <w:szCs w:val="16"/>
        </w:rPr>
        <w:t xml:space="preserve">. Faced with such a threat, </w:t>
      </w:r>
      <w:r>
        <w:rPr>
          <w:rFonts w:eastAsia="Calibri"/>
          <w:b/>
          <w:szCs w:val="26"/>
          <w:highlight w:val="green"/>
          <w:u w:val="single"/>
        </w:rPr>
        <w:t>Chinese leaders could</w:t>
      </w:r>
      <w:r>
        <w:rPr>
          <w:rFonts w:eastAsia="Calibri"/>
          <w:b/>
          <w:szCs w:val="26"/>
          <w:u w:val="single"/>
        </w:rPr>
        <w:t xml:space="preserve"> decide to </w:t>
      </w:r>
      <w:r>
        <w:rPr>
          <w:rFonts w:eastAsia="Calibri"/>
          <w:b/>
          <w:szCs w:val="26"/>
          <w:highlight w:val="green"/>
          <w:u w:val="single"/>
        </w:rPr>
        <w:t>use their</w:t>
      </w:r>
      <w:r>
        <w:rPr>
          <w:rFonts w:eastAsia="Calibri"/>
          <w:b/>
          <w:szCs w:val="26"/>
          <w:u w:val="single"/>
        </w:rPr>
        <w:t xml:space="preserve"> nuclear </w:t>
      </w:r>
      <w:r>
        <w:rPr>
          <w:rFonts w:eastAsia="Calibri"/>
          <w:b/>
          <w:szCs w:val="26"/>
          <w:highlight w:val="green"/>
          <w:u w:val="single"/>
        </w:rPr>
        <w:t>weapons while they were still able to.</w:t>
      </w:r>
      <w:r>
        <w:rPr>
          <w:rFonts w:eastAsia="Calibri"/>
          <w:b/>
          <w:szCs w:val="26"/>
          <w:u w:val="single"/>
        </w:rPr>
        <w:t xml:space="preserve"> </w:t>
      </w:r>
    </w:p>
    <w:p w14:paraId="22A152EC" w14:textId="77777777" w:rsidR="009C43D4" w:rsidRPr="009C7B6B" w:rsidRDefault="009C43D4" w:rsidP="009C43D4">
      <w:pPr>
        <w:rPr>
          <w:rFonts w:eastAsia="Calibri"/>
          <w:sz w:val="16"/>
          <w:szCs w:val="16"/>
        </w:rPr>
      </w:pPr>
      <w:r>
        <w:rPr>
          <w:rFonts w:eastAsia="Calibri"/>
          <w:b/>
          <w:szCs w:val="26"/>
          <w:u w:val="single"/>
        </w:rPr>
        <w:t>A</w:t>
      </w:r>
      <w:r>
        <w:rPr>
          <w:rFonts w:eastAsia="Calibri"/>
          <w:sz w:val="16"/>
          <w:szCs w:val="16"/>
        </w:rPr>
        <w:t xml:space="preserve">s </w:t>
      </w:r>
      <w:r>
        <w:rPr>
          <w:rFonts w:eastAsia="Calibri"/>
          <w:b/>
          <w:szCs w:val="26"/>
          <w:u w:val="single"/>
        </w:rPr>
        <w:t>U.S. and Chinese</w:t>
      </w:r>
      <w:r>
        <w:rPr>
          <w:rFonts w:eastAsia="Calibri"/>
          <w:sz w:val="16"/>
          <w:szCs w:val="16"/>
        </w:rPr>
        <w:t xml:space="preserve"> leaders navigate a relationship fraught with mutual suspicion, they must come to grips with the fact that a </w:t>
      </w:r>
      <w:r>
        <w:rPr>
          <w:rFonts w:eastAsia="Calibri"/>
          <w:b/>
          <w:szCs w:val="26"/>
          <w:u w:val="single"/>
        </w:rPr>
        <w:t>conventional war could skid into a nuclear confrontation</w:t>
      </w:r>
      <w:r>
        <w:rPr>
          <w:rFonts w:eastAsia="Calibri"/>
          <w:sz w:val="16"/>
          <w:szCs w:val="16"/>
        </w:rPr>
        <w:t>. Although this risk is not high in absolute terms</w:t>
      </w:r>
      <w:r>
        <w:rPr>
          <w:rFonts w:eastAsia="Calibri"/>
          <w:b/>
          <w:szCs w:val="26"/>
          <w:u w:val="single"/>
        </w:rPr>
        <w:t xml:space="preserve">, </w:t>
      </w:r>
      <w:r>
        <w:rPr>
          <w:rFonts w:eastAsia="Calibri"/>
          <w:b/>
          <w:szCs w:val="26"/>
          <w:highlight w:val="green"/>
          <w:u w:val="single"/>
        </w:rPr>
        <w:t>its consequences</w:t>
      </w:r>
      <w:r>
        <w:rPr>
          <w:rFonts w:eastAsia="Calibri"/>
          <w:b/>
          <w:szCs w:val="26"/>
          <w:u w:val="single"/>
        </w:rPr>
        <w:t xml:space="preserve"> for the region and the world </w:t>
      </w:r>
      <w:r>
        <w:rPr>
          <w:rFonts w:eastAsia="Calibri"/>
          <w:b/>
          <w:szCs w:val="26"/>
          <w:highlight w:val="green"/>
          <w:u w:val="single"/>
        </w:rPr>
        <w:t>would be devastating</w:t>
      </w:r>
      <w:r>
        <w:rPr>
          <w:rFonts w:eastAsia="Calibri"/>
          <w:sz w:val="16"/>
          <w:szCs w:val="16"/>
        </w:rPr>
        <w:t xml:space="preserve">. </w:t>
      </w:r>
      <w:proofErr w:type="gramStart"/>
      <w:r>
        <w:rPr>
          <w:rFonts w:eastAsia="Calibri"/>
          <w:sz w:val="16"/>
          <w:szCs w:val="16"/>
        </w:rPr>
        <w:t>As long as</w:t>
      </w:r>
      <w:proofErr w:type="gramEnd"/>
      <w:r>
        <w:rPr>
          <w:rFonts w:eastAsia="Calibri"/>
          <w:sz w:val="16"/>
          <w:szCs w:val="16"/>
        </w:rPr>
        <w:t xml:space="preserve"> the United States and China continue to pursue their current grand strategies, the risk is likely to endure. This means that leaders on </w:t>
      </w:r>
      <w:r>
        <w:rPr>
          <w:rFonts w:eastAsia="Calibri"/>
          <w:b/>
          <w:szCs w:val="26"/>
          <w:u w:val="single"/>
        </w:rPr>
        <w:t>both sides should dispense with the illusion that they can easily fight a limited war</w:t>
      </w:r>
      <w:r>
        <w:rPr>
          <w:rFonts w:eastAsia="Calibri"/>
          <w:sz w:val="16"/>
          <w:szCs w:val="16"/>
        </w:rPr>
        <w:t>. They should focus instead on managing or resolving the political, economic, and military tensions that might lead to a conflict in the first place.</w:t>
      </w:r>
    </w:p>
    <w:p w14:paraId="21F6F9A2" w14:textId="77777777" w:rsidR="009C43D4" w:rsidRDefault="009C43D4" w:rsidP="009C43D4">
      <w:pPr>
        <w:rPr>
          <w:rFonts w:eastAsia="Calibri"/>
        </w:rPr>
      </w:pPr>
    </w:p>
    <w:p w14:paraId="1AD383C9" w14:textId="77777777" w:rsidR="009C43D4" w:rsidRDefault="009C43D4" w:rsidP="009C43D4">
      <w:pPr>
        <w:pStyle w:val="Heading4"/>
        <w:rPr>
          <w:rFonts w:eastAsia="Calibri" w:cs="Calibri"/>
        </w:rPr>
      </w:pPr>
      <w:r>
        <w:rPr>
          <w:rFonts w:eastAsia="Calibri" w:cs="Calibri"/>
        </w:rPr>
        <w:t>Extinction – nuclear winter, crude oil amplifies, smoke covers the world</w:t>
      </w:r>
    </w:p>
    <w:p w14:paraId="3F7377E2" w14:textId="77777777" w:rsidR="009C43D4" w:rsidRDefault="009C43D4" w:rsidP="009C43D4">
      <w:pPr>
        <w:rPr>
          <w:rFonts w:eastAsia="Calibri"/>
        </w:rPr>
      </w:pPr>
      <w:r>
        <w:rPr>
          <w:rFonts w:eastAsia="Calibri"/>
          <w:b/>
          <w:szCs w:val="26"/>
          <w:u w:val="single"/>
        </w:rPr>
        <w:t xml:space="preserve">Snyder and </w:t>
      </w:r>
      <w:proofErr w:type="spellStart"/>
      <w:r>
        <w:rPr>
          <w:rFonts w:eastAsia="Calibri"/>
          <w:b/>
          <w:szCs w:val="26"/>
          <w:u w:val="single"/>
        </w:rPr>
        <w:t>Ruyle</w:t>
      </w:r>
      <w:proofErr w:type="spellEnd"/>
      <w:r>
        <w:rPr>
          <w:rFonts w:eastAsia="Calibri"/>
          <w:b/>
          <w:szCs w:val="26"/>
          <w:u w:val="single"/>
        </w:rPr>
        <w:t xml:space="preserve"> 17 </w:t>
      </w:r>
      <w:r>
        <w:rPr>
          <w:rFonts w:eastAsia="Calibri"/>
        </w:rPr>
        <w:t xml:space="preserve">(Brian </w:t>
      </w:r>
      <w:proofErr w:type="spellStart"/>
      <w:proofErr w:type="gramStart"/>
      <w:r>
        <w:rPr>
          <w:rFonts w:eastAsia="Calibri"/>
        </w:rPr>
        <w:t>F.Snyder</w:t>
      </w:r>
      <w:proofErr w:type="spellEnd"/>
      <w:proofErr w:type="gramEnd"/>
      <w:r>
        <w:rPr>
          <w:rFonts w:eastAsia="Calibri"/>
        </w:rPr>
        <w:t xml:space="preserve"> and Leslie E. </w:t>
      </w:r>
      <w:proofErr w:type="spellStart"/>
      <w:r>
        <w:rPr>
          <w:rFonts w:eastAsia="Calibri"/>
        </w:rPr>
        <w:t>Ruyle</w:t>
      </w:r>
      <w:proofErr w:type="spellEnd"/>
      <w:r>
        <w:rPr>
          <w:rFonts w:eastAsia="Calibri"/>
        </w:rPr>
        <w:t>, 12-15-2017, [Brian F. Snyder. Department of Environmental Science, Louisiana State University, United States. Leslie E. </w:t>
      </w:r>
      <w:proofErr w:type="spellStart"/>
      <w:r>
        <w:rPr>
          <w:rFonts w:eastAsia="Calibri"/>
        </w:rPr>
        <w:t>Ruyle</w:t>
      </w:r>
      <w:proofErr w:type="spellEnd"/>
      <w:r>
        <w:rPr>
          <w:rFonts w:eastAsia="Calibri"/>
        </w:rPr>
        <w:t xml:space="preserve">. Center on Conflict and Development, Texas A&amp;M University, United States]"The abolition of war as a goal of environmental policy," No Publication, </w:t>
      </w:r>
      <w:hyperlink r:id="rId11">
        <w:r>
          <w:rPr>
            <w:rFonts w:eastAsia="Calibri"/>
            <w:color w:val="000000"/>
          </w:rPr>
          <w:t>https://www.sciencedirect.com/science/article/pii/S0048969717316431?via%3Dihub)//CHS</w:t>
        </w:r>
      </w:hyperlink>
      <w:r>
        <w:rPr>
          <w:rFonts w:eastAsia="Calibri"/>
        </w:rPr>
        <w:t xml:space="preserve"> PK</w:t>
      </w:r>
    </w:p>
    <w:p w14:paraId="4BCAE5FA" w14:textId="77777777" w:rsidR="009C43D4" w:rsidRDefault="009C43D4" w:rsidP="009C43D4">
      <w:pPr>
        <w:rPr>
          <w:rFonts w:eastAsia="Calibri"/>
          <w:sz w:val="16"/>
          <w:szCs w:val="16"/>
        </w:rPr>
      </w:pPr>
      <w:r>
        <w:rPr>
          <w:rFonts w:eastAsia="Calibri"/>
          <w:sz w:val="16"/>
          <w:szCs w:val="16"/>
        </w:rPr>
        <w:t xml:space="preserve">While the precise impacts of a hypothetical nuclear war are difficult to predict, the </w:t>
      </w:r>
      <w:r>
        <w:rPr>
          <w:rFonts w:eastAsia="Calibri"/>
          <w:b/>
          <w:szCs w:val="26"/>
          <w:u w:val="single"/>
        </w:rPr>
        <w:t xml:space="preserve">detonation of the world's </w:t>
      </w:r>
      <w:r>
        <w:rPr>
          <w:rFonts w:eastAsia="Calibri"/>
          <w:b/>
          <w:szCs w:val="26"/>
          <w:highlight w:val="green"/>
          <w:u w:val="single"/>
        </w:rPr>
        <w:t>nuclear weapons would plausibly</w:t>
      </w:r>
      <w:r>
        <w:rPr>
          <w:rFonts w:eastAsia="Calibri"/>
          <w:b/>
          <w:szCs w:val="26"/>
          <w:u w:val="single"/>
        </w:rPr>
        <w:t xml:space="preserve"> kill all or nearly all humans on Earth and </w:t>
      </w:r>
      <w:r>
        <w:rPr>
          <w:rFonts w:eastAsia="Calibri"/>
          <w:b/>
          <w:szCs w:val="26"/>
          <w:highlight w:val="green"/>
          <w:u w:val="single"/>
        </w:rPr>
        <w:t>initiate</w:t>
      </w:r>
      <w:r>
        <w:rPr>
          <w:rFonts w:eastAsia="Calibri"/>
          <w:b/>
          <w:szCs w:val="26"/>
          <w:u w:val="single"/>
        </w:rPr>
        <w:t xml:space="preserve"> a </w:t>
      </w:r>
      <w:r>
        <w:rPr>
          <w:rFonts w:eastAsia="Calibri"/>
          <w:b/>
          <w:szCs w:val="26"/>
          <w:highlight w:val="green"/>
          <w:u w:val="single"/>
        </w:rPr>
        <w:t>mass extinction</w:t>
      </w:r>
      <w:r>
        <w:rPr>
          <w:rFonts w:eastAsia="Calibri"/>
          <w:b/>
          <w:szCs w:val="26"/>
          <w:u w:val="single"/>
        </w:rPr>
        <w:t xml:space="preserve"> event</w:t>
      </w:r>
      <w:r>
        <w:rPr>
          <w:rFonts w:eastAsia="Calibri"/>
          <w:sz w:val="16"/>
          <w:szCs w:val="16"/>
        </w:rPr>
        <w:t xml:space="preserve">. There are a total of about 9400 nuclear warheads in active service around the world, with approximately 8300 of these weapons in U.S. and Russian arsenals (Kristensen and Norris, 2017a). Because of government secrecy, it is difficult to reliably estimate the total explosive power contained in these warheads, but in most cases, each warhead ranges between 100 and 1200 kt of TNT equivalent (for comparison, the bombs dropped on Hiroshima and Nagasaki had yields of approximately 15–20 kt). </w:t>
      </w:r>
      <w:r>
        <w:rPr>
          <w:rFonts w:eastAsia="Calibri"/>
          <w:b/>
          <w:szCs w:val="26"/>
          <w:highlight w:val="green"/>
          <w:u w:val="single"/>
        </w:rPr>
        <w:t>The combined arsenals of the U.S. and Russia</w:t>
      </w:r>
      <w:r>
        <w:rPr>
          <w:rFonts w:eastAsia="Calibri"/>
          <w:b/>
          <w:szCs w:val="26"/>
          <w:u w:val="single"/>
        </w:rPr>
        <w:t xml:space="preserve"> likely </w:t>
      </w:r>
      <w:r>
        <w:rPr>
          <w:rFonts w:eastAsia="Calibri"/>
          <w:b/>
          <w:szCs w:val="26"/>
          <w:highlight w:val="green"/>
          <w:u w:val="single"/>
        </w:rPr>
        <w:t>have</w:t>
      </w:r>
      <w:r>
        <w:rPr>
          <w:rFonts w:eastAsia="Calibri"/>
          <w:b/>
          <w:szCs w:val="26"/>
          <w:u w:val="single"/>
        </w:rPr>
        <w:t xml:space="preserve"> a yield of </w:t>
      </w:r>
      <w:r>
        <w:rPr>
          <w:rFonts w:eastAsia="Calibri"/>
          <w:b/>
          <w:szCs w:val="26"/>
          <w:highlight w:val="green"/>
          <w:u w:val="single"/>
        </w:rPr>
        <w:t>at least 2–3 billion tons</w:t>
      </w:r>
      <w:r>
        <w:rPr>
          <w:rFonts w:eastAsia="Calibri"/>
          <w:b/>
          <w:szCs w:val="26"/>
          <w:u w:val="single"/>
        </w:rPr>
        <w:t xml:space="preserve"> </w:t>
      </w:r>
      <w:r>
        <w:rPr>
          <w:rFonts w:eastAsia="Calibri"/>
          <w:sz w:val="16"/>
          <w:szCs w:val="16"/>
        </w:rPr>
        <w:t>of TNT equivalent (Kristensen and Norris, 2017</w:t>
      </w:r>
      <w:proofErr w:type="gramStart"/>
      <w:r>
        <w:rPr>
          <w:rFonts w:eastAsia="Calibri"/>
          <w:sz w:val="16"/>
          <w:szCs w:val="16"/>
        </w:rPr>
        <w:t>b,c</w:t>
      </w:r>
      <w:proofErr w:type="gramEnd"/>
      <w:r>
        <w:rPr>
          <w:rFonts w:eastAsia="Calibri"/>
          <w:sz w:val="16"/>
          <w:szCs w:val="16"/>
        </w:rPr>
        <w:t xml:space="preserve">). 2.1. Nuclear winter </w:t>
      </w:r>
      <w:proofErr w:type="gramStart"/>
      <w:r>
        <w:rPr>
          <w:rFonts w:eastAsia="Calibri"/>
          <w:b/>
          <w:szCs w:val="26"/>
          <w:u w:val="single"/>
        </w:rPr>
        <w:t>In</w:t>
      </w:r>
      <w:proofErr w:type="gramEnd"/>
      <w:r>
        <w:rPr>
          <w:rFonts w:eastAsia="Calibri"/>
          <w:b/>
          <w:szCs w:val="26"/>
          <w:u w:val="single"/>
        </w:rPr>
        <w:t xml:space="preserve"> the 1980s </w:t>
      </w:r>
      <w:r>
        <w:rPr>
          <w:rFonts w:eastAsia="Calibri"/>
          <w:b/>
          <w:szCs w:val="26"/>
          <w:highlight w:val="green"/>
          <w:u w:val="single"/>
        </w:rPr>
        <w:t>climate scientists</w:t>
      </w:r>
      <w:r>
        <w:rPr>
          <w:rFonts w:eastAsia="Calibri"/>
          <w:b/>
          <w:szCs w:val="26"/>
          <w:u w:val="single"/>
        </w:rPr>
        <w:t xml:space="preserve"> used simple and early climate models to estimate the effects of </w:t>
      </w:r>
      <w:r>
        <w:rPr>
          <w:rFonts w:eastAsia="Calibri"/>
          <w:b/>
          <w:szCs w:val="26"/>
          <w:highlight w:val="green"/>
          <w:u w:val="single"/>
        </w:rPr>
        <w:t>large-scale nuclear war</w:t>
      </w:r>
      <w:r>
        <w:rPr>
          <w:rFonts w:eastAsia="Calibri"/>
          <w:b/>
          <w:szCs w:val="26"/>
          <w:u w:val="single"/>
        </w:rPr>
        <w:t xml:space="preserve">s on climate. The </w:t>
      </w:r>
      <w:r>
        <w:rPr>
          <w:rFonts w:eastAsia="Calibri"/>
          <w:b/>
          <w:szCs w:val="26"/>
          <w:highlight w:val="green"/>
          <w:u w:val="single"/>
        </w:rPr>
        <w:t>estimates</w:t>
      </w:r>
      <w:r>
        <w:rPr>
          <w:rFonts w:eastAsia="Calibri"/>
          <w:b/>
          <w:szCs w:val="26"/>
          <w:u w:val="single"/>
        </w:rPr>
        <w:t xml:space="preserve"> they derived </w:t>
      </w:r>
      <w:r>
        <w:rPr>
          <w:rFonts w:eastAsia="Calibri"/>
          <w:b/>
          <w:szCs w:val="26"/>
          <w:highlight w:val="green"/>
          <w:u w:val="single"/>
        </w:rPr>
        <w:t>were catastrophic</w:t>
      </w:r>
      <w:r>
        <w:rPr>
          <w:rFonts w:eastAsia="Calibri"/>
          <w:b/>
          <w:szCs w:val="26"/>
          <w:u w:val="single"/>
        </w:rPr>
        <w:t>.</w:t>
      </w:r>
      <w:r>
        <w:rPr>
          <w:rFonts w:eastAsia="Calibri"/>
          <w:sz w:val="16"/>
          <w:szCs w:val="16"/>
        </w:rPr>
        <w:t xml:space="preserve"> For example, Turco et al. (1983) reported temperature reductions of 43 °C for 4 months in the Northern Hemisphere following nuclear war using the explosive power of 10 billion tons of TNT.1 As the cold war ended, interest in modelling the climate effects of nuclear war declined and some </w:t>
      </w:r>
      <w:proofErr w:type="gramStart"/>
      <w:r>
        <w:rPr>
          <w:rFonts w:eastAsia="Calibri"/>
          <w:sz w:val="16"/>
          <w:szCs w:val="16"/>
        </w:rPr>
        <w:t>policy-makers</w:t>
      </w:r>
      <w:proofErr w:type="gramEnd"/>
      <w:r>
        <w:rPr>
          <w:rFonts w:eastAsia="Calibri"/>
          <w:sz w:val="16"/>
          <w:szCs w:val="16"/>
        </w:rPr>
        <w:t xml:space="preserve"> considered the threat of nuclear winter to be either disproved or exaggerated (Martin, 1988). Toon et al. (2007) and </w:t>
      </w:r>
      <w:proofErr w:type="spellStart"/>
      <w:r>
        <w:rPr>
          <w:rFonts w:eastAsia="Calibri"/>
          <w:sz w:val="16"/>
          <w:szCs w:val="16"/>
        </w:rPr>
        <w:t>Robock</w:t>
      </w:r>
      <w:proofErr w:type="spellEnd"/>
      <w:r>
        <w:rPr>
          <w:rFonts w:eastAsia="Calibri"/>
          <w:sz w:val="16"/>
          <w:szCs w:val="16"/>
        </w:rPr>
        <w:t xml:space="preserve"> et al. (2007) reignited interest in the climate effects of nuclear war. Toon et al. (2008) modeled the effects of a medium scale nuclear war with a total explosive yield of 440 million tons of explosive yield (far less than current U.S. and Russian arsenals) and estimated global soot2 emissions of 180 </w:t>
      </w:r>
      <w:proofErr w:type="spellStart"/>
      <w:r>
        <w:rPr>
          <w:rFonts w:eastAsia="Calibri"/>
          <w:sz w:val="16"/>
          <w:szCs w:val="16"/>
        </w:rPr>
        <w:t>Tg</w:t>
      </w:r>
      <w:proofErr w:type="spellEnd"/>
      <w:r>
        <w:rPr>
          <w:rFonts w:eastAsia="Calibri"/>
          <w:sz w:val="16"/>
          <w:szCs w:val="16"/>
        </w:rPr>
        <w:t xml:space="preserve">. Using a more conservative estimate of 150 </w:t>
      </w:r>
      <w:proofErr w:type="spellStart"/>
      <w:r>
        <w:rPr>
          <w:rFonts w:eastAsia="Calibri"/>
          <w:sz w:val="16"/>
          <w:szCs w:val="16"/>
        </w:rPr>
        <w:t>Tg</w:t>
      </w:r>
      <w:proofErr w:type="spellEnd"/>
      <w:r>
        <w:rPr>
          <w:rFonts w:eastAsia="Calibri"/>
          <w:sz w:val="16"/>
          <w:szCs w:val="16"/>
        </w:rPr>
        <w:t xml:space="preserve"> of soot, Toon et al. estimated that this emission would be sufficient to reduce global temperatures by about 8 °C and energy flux by 150 W/m</w:t>
      </w:r>
      <w:proofErr w:type="gramStart"/>
      <w:r>
        <w:rPr>
          <w:rFonts w:eastAsia="Calibri"/>
          <w:sz w:val="16"/>
          <w:szCs w:val="16"/>
        </w:rPr>
        <w:t>2 ;</w:t>
      </w:r>
      <w:proofErr w:type="gramEnd"/>
      <w:r>
        <w:rPr>
          <w:rFonts w:eastAsia="Calibri"/>
          <w:sz w:val="16"/>
          <w:szCs w:val="16"/>
        </w:rPr>
        <w:t xml:space="preserve"> for comparison, the cumulative greenhouse gas emissions to the atmosphere since the industrial revolution have increased energy flux by 3 W/m2 (Butler and </w:t>
      </w:r>
      <w:proofErr w:type="spellStart"/>
      <w:r>
        <w:rPr>
          <w:rFonts w:eastAsia="Calibri"/>
          <w:sz w:val="16"/>
          <w:szCs w:val="16"/>
        </w:rPr>
        <w:t>Montzka</w:t>
      </w:r>
      <w:proofErr w:type="spellEnd"/>
      <w:r>
        <w:rPr>
          <w:rFonts w:eastAsia="Calibri"/>
          <w:sz w:val="16"/>
          <w:szCs w:val="16"/>
        </w:rPr>
        <w:t xml:space="preserve">, 2017). </w:t>
      </w:r>
      <w:proofErr w:type="spellStart"/>
      <w:r>
        <w:rPr>
          <w:rFonts w:eastAsia="Calibri"/>
          <w:sz w:val="16"/>
          <w:szCs w:val="16"/>
        </w:rPr>
        <w:t>Robock</w:t>
      </w:r>
      <w:proofErr w:type="spellEnd"/>
      <w:r>
        <w:rPr>
          <w:rFonts w:eastAsia="Calibri"/>
          <w:sz w:val="16"/>
          <w:szCs w:val="16"/>
        </w:rPr>
        <w:t xml:space="preserve"> et al. (2007) modeled a similar 150 </w:t>
      </w:r>
      <w:proofErr w:type="spellStart"/>
      <w:r>
        <w:rPr>
          <w:rFonts w:eastAsia="Calibri"/>
          <w:sz w:val="16"/>
          <w:szCs w:val="16"/>
        </w:rPr>
        <w:t>Tg</w:t>
      </w:r>
      <w:proofErr w:type="spellEnd"/>
      <w:r>
        <w:rPr>
          <w:rFonts w:eastAsia="Calibri"/>
          <w:sz w:val="16"/>
          <w:szCs w:val="16"/>
        </w:rPr>
        <w:t xml:space="preserve"> smoke emission and found similar results including temperature reduction of about 8 °C lasting for several years. Low temperatures reduced evapotranspiration and weakened the global hydrological cycle and Hadley cells. As a result, precipitation decreased globally by 45% with especially dramatic decreases in the agricultural areas of the United States. In the Northern Hemisphere, </w:t>
      </w:r>
      <w:r>
        <w:rPr>
          <w:rFonts w:eastAsia="Calibri"/>
          <w:b/>
          <w:szCs w:val="26"/>
          <w:highlight w:val="green"/>
          <w:u w:val="single"/>
        </w:rPr>
        <w:t>growing seasons would be shortened by</w:t>
      </w:r>
      <w:r>
        <w:rPr>
          <w:rFonts w:eastAsia="Calibri"/>
          <w:b/>
          <w:szCs w:val="26"/>
          <w:u w:val="single"/>
        </w:rPr>
        <w:t xml:space="preserve"> about </w:t>
      </w:r>
      <w:r>
        <w:rPr>
          <w:rFonts w:eastAsia="Calibri"/>
          <w:b/>
          <w:szCs w:val="26"/>
          <w:highlight w:val="green"/>
          <w:u w:val="single"/>
        </w:rPr>
        <w:t>100 days for</w:t>
      </w:r>
      <w:r>
        <w:rPr>
          <w:rFonts w:eastAsia="Calibri"/>
          <w:b/>
          <w:szCs w:val="26"/>
          <w:u w:val="single"/>
        </w:rPr>
        <w:t xml:space="preserve"> about </w:t>
      </w:r>
      <w:r>
        <w:rPr>
          <w:rFonts w:eastAsia="Calibri"/>
          <w:b/>
          <w:szCs w:val="26"/>
          <w:highlight w:val="green"/>
          <w:u w:val="single"/>
        </w:rPr>
        <w:t>3 years</w:t>
      </w:r>
      <w:r>
        <w:rPr>
          <w:rFonts w:eastAsia="Calibri"/>
          <w:sz w:val="16"/>
          <w:szCs w:val="16"/>
        </w:rPr>
        <w:t xml:space="preserve">. This would preclude most food production over most of the world for several years. Mills et al. (2014) conducted a detailed analysis of the effects of a small (1.5 million ton) regional exchange lofting just 5 </w:t>
      </w:r>
      <w:proofErr w:type="spellStart"/>
      <w:r>
        <w:rPr>
          <w:rFonts w:eastAsia="Calibri"/>
          <w:sz w:val="16"/>
          <w:szCs w:val="16"/>
        </w:rPr>
        <w:t>Tg</w:t>
      </w:r>
      <w:proofErr w:type="spellEnd"/>
      <w:r>
        <w:rPr>
          <w:rFonts w:eastAsia="Calibri"/>
          <w:sz w:val="16"/>
          <w:szCs w:val="16"/>
        </w:rPr>
        <w:t xml:space="preserve"> of soot into the atmosphere. This war would be equivalent to an exchange of 100 Hiroshima-sized bombs between, for example, India, Pakistan, or China. Mills et al. found global temperature decreases of 1.6 °C. To our knowledge, no one has studied the effects of a multi-</w:t>
      </w:r>
      <w:proofErr w:type="gramStart"/>
      <w:r>
        <w:rPr>
          <w:rFonts w:eastAsia="Calibri"/>
          <w:sz w:val="16"/>
          <w:szCs w:val="16"/>
        </w:rPr>
        <w:t>billion ton</w:t>
      </w:r>
      <w:proofErr w:type="gramEnd"/>
      <w:r>
        <w:rPr>
          <w:rFonts w:eastAsia="Calibri"/>
          <w:sz w:val="16"/>
          <w:szCs w:val="16"/>
        </w:rPr>
        <w:t xml:space="preserve"> nuclear exchange using modern atmospheric models. If, as Toon et al. and </w:t>
      </w:r>
      <w:proofErr w:type="spellStart"/>
      <w:r>
        <w:rPr>
          <w:rFonts w:eastAsia="Calibri"/>
          <w:sz w:val="16"/>
          <w:szCs w:val="16"/>
        </w:rPr>
        <w:t>Robock</w:t>
      </w:r>
      <w:proofErr w:type="spellEnd"/>
      <w:r>
        <w:rPr>
          <w:rFonts w:eastAsia="Calibri"/>
          <w:sz w:val="16"/>
          <w:szCs w:val="16"/>
        </w:rPr>
        <w:t xml:space="preserve"> et al. suggest, a </w:t>
      </w:r>
      <w:proofErr w:type="gramStart"/>
      <w:r>
        <w:rPr>
          <w:rFonts w:eastAsia="Calibri"/>
          <w:sz w:val="16"/>
          <w:szCs w:val="16"/>
        </w:rPr>
        <w:t>440 million ton</w:t>
      </w:r>
      <w:proofErr w:type="gramEnd"/>
      <w:r>
        <w:rPr>
          <w:rFonts w:eastAsia="Calibri"/>
          <w:sz w:val="16"/>
          <w:szCs w:val="16"/>
        </w:rPr>
        <w:t xml:space="preserve"> war results in temperature reductions of 8 °C for a decade and a 100 day reduction in the growing season, </w:t>
      </w:r>
      <w:r>
        <w:rPr>
          <w:rFonts w:eastAsia="Calibri"/>
          <w:b/>
          <w:szCs w:val="26"/>
          <w:u w:val="single"/>
        </w:rPr>
        <w:t xml:space="preserve">it is reasonable to assume that </w:t>
      </w:r>
      <w:r>
        <w:rPr>
          <w:rFonts w:eastAsia="Calibri"/>
          <w:b/>
          <w:szCs w:val="26"/>
          <w:highlight w:val="green"/>
          <w:u w:val="single"/>
        </w:rPr>
        <w:t>a one</w:t>
      </w:r>
      <w:r>
        <w:rPr>
          <w:rFonts w:eastAsia="Calibri"/>
          <w:b/>
          <w:szCs w:val="26"/>
          <w:u w:val="single"/>
        </w:rPr>
        <w:t xml:space="preserve"> to five </w:t>
      </w:r>
      <w:r>
        <w:rPr>
          <w:rFonts w:eastAsia="Calibri"/>
          <w:b/>
          <w:szCs w:val="26"/>
          <w:highlight w:val="green"/>
          <w:u w:val="single"/>
        </w:rPr>
        <w:t>billion ton war would not be survivable</w:t>
      </w:r>
      <w:r>
        <w:rPr>
          <w:rFonts w:eastAsia="Calibri"/>
          <w:b/>
          <w:szCs w:val="26"/>
          <w:u w:val="single"/>
        </w:rPr>
        <w:t xml:space="preserve"> for the majority of people on earth.</w:t>
      </w:r>
      <w:r>
        <w:rPr>
          <w:rFonts w:eastAsia="Calibri"/>
          <w:sz w:val="16"/>
          <w:szCs w:val="16"/>
        </w:rPr>
        <w:t xml:space="preserve"> However, as populations and population centers grow, the effects of nuclear wars on the biosphere will also grow. The consequences of nuclear winter increase as the amount of fuel (buildings, cars, biomass, </w:t>
      </w:r>
      <w:proofErr w:type="gramStart"/>
      <w:r>
        <w:rPr>
          <w:rFonts w:eastAsia="Calibri"/>
          <w:sz w:val="16"/>
          <w:szCs w:val="16"/>
        </w:rPr>
        <w:t>liquid</w:t>
      </w:r>
      <w:proofErr w:type="gramEnd"/>
      <w:r>
        <w:rPr>
          <w:rFonts w:eastAsia="Calibri"/>
          <w:sz w:val="16"/>
          <w:szCs w:val="16"/>
        </w:rPr>
        <w:t xml:space="preserve"> and solid fuels) added to a targeted area increase. As population centers grow and densify over time, the amount of soot added to the stratosphere as the result of any given nuclear exchange may increase (depending in part on building materials). As a result, </w:t>
      </w:r>
      <w:r>
        <w:rPr>
          <w:rFonts w:eastAsia="Calibri"/>
          <w:b/>
          <w:szCs w:val="26"/>
          <w:highlight w:val="green"/>
          <w:u w:val="single"/>
        </w:rPr>
        <w:t>the nuclear winter resulting</w:t>
      </w:r>
      <w:r>
        <w:rPr>
          <w:rFonts w:eastAsia="Calibri"/>
          <w:b/>
          <w:szCs w:val="26"/>
          <w:u w:val="single"/>
        </w:rPr>
        <w:t xml:space="preserve"> from a </w:t>
      </w:r>
      <w:r>
        <w:rPr>
          <w:rFonts w:eastAsia="Calibri"/>
          <w:b/>
          <w:szCs w:val="26"/>
          <w:highlight w:val="green"/>
          <w:u w:val="single"/>
        </w:rPr>
        <w:t>400 million ton</w:t>
      </w:r>
      <w:r>
        <w:rPr>
          <w:rFonts w:eastAsia="Calibri"/>
          <w:b/>
          <w:szCs w:val="26"/>
          <w:u w:val="single"/>
        </w:rPr>
        <w:t xml:space="preserve"> yield global war in 2020 </w:t>
      </w:r>
      <w:r>
        <w:rPr>
          <w:rFonts w:eastAsia="Calibri"/>
          <w:b/>
          <w:szCs w:val="26"/>
          <w:highlight w:val="green"/>
          <w:u w:val="single"/>
        </w:rPr>
        <w:t>may be far more severe</w:t>
      </w:r>
      <w:r>
        <w:rPr>
          <w:rFonts w:eastAsia="Calibri"/>
          <w:b/>
          <w:szCs w:val="26"/>
          <w:u w:val="single"/>
        </w:rPr>
        <w:t xml:space="preserve"> than if the same war occurred in 2000</w:t>
      </w:r>
      <w:r>
        <w:rPr>
          <w:rFonts w:eastAsia="Calibri"/>
          <w:sz w:val="16"/>
          <w:szCs w:val="16"/>
        </w:rPr>
        <w:t xml:space="preserve">. Further, there are reasons to believe that </w:t>
      </w:r>
      <w:r>
        <w:rPr>
          <w:rFonts w:eastAsia="Calibri"/>
          <w:b/>
          <w:szCs w:val="26"/>
          <w:highlight w:val="green"/>
          <w:u w:val="single"/>
        </w:rPr>
        <w:t>the soot emissions</w:t>
      </w:r>
      <w:r>
        <w:rPr>
          <w:rFonts w:eastAsia="Calibri"/>
          <w:b/>
          <w:szCs w:val="26"/>
          <w:u w:val="single"/>
        </w:rPr>
        <w:t xml:space="preserve"> from a hypothetical nuclear exchange </w:t>
      </w:r>
      <w:r>
        <w:rPr>
          <w:rFonts w:eastAsia="Calibri"/>
          <w:b/>
          <w:szCs w:val="26"/>
          <w:highlight w:val="green"/>
          <w:u w:val="single"/>
        </w:rPr>
        <w:t>are conservative</w:t>
      </w:r>
      <w:r>
        <w:rPr>
          <w:rFonts w:eastAsia="Calibri"/>
          <w:b/>
          <w:szCs w:val="26"/>
          <w:u w:val="single"/>
        </w:rPr>
        <w:t xml:space="preserve"> because they focus on urban areas and often do not incorporate non-urban energy infrastructure</w:t>
      </w:r>
      <w:r>
        <w:rPr>
          <w:rFonts w:eastAsia="Calibri"/>
          <w:sz w:val="16"/>
          <w:szCs w:val="16"/>
        </w:rPr>
        <w:t xml:space="preserve">. For example, if ignited and burned completely, the U.S. Strategic Petroleum Reserve (SPR) alone contains about 14.5 </w:t>
      </w:r>
      <w:proofErr w:type="spellStart"/>
      <w:r>
        <w:rPr>
          <w:rFonts w:eastAsia="Calibri"/>
          <w:sz w:val="16"/>
          <w:szCs w:val="16"/>
        </w:rPr>
        <w:t>Tg</w:t>
      </w:r>
      <w:proofErr w:type="spellEnd"/>
      <w:r>
        <w:rPr>
          <w:rFonts w:eastAsia="Calibri"/>
          <w:sz w:val="16"/>
          <w:szCs w:val="16"/>
        </w:rPr>
        <w:t xml:space="preserve"> of soot emissions.3 Including all crude held in U.S. commercial facilities, the potential soot emissions increase to 24 </w:t>
      </w:r>
      <w:proofErr w:type="spellStart"/>
      <w:r>
        <w:rPr>
          <w:rFonts w:eastAsia="Calibri"/>
          <w:sz w:val="16"/>
          <w:szCs w:val="16"/>
        </w:rPr>
        <w:t>Tg</w:t>
      </w:r>
      <w:proofErr w:type="spellEnd"/>
      <w:r>
        <w:rPr>
          <w:rFonts w:eastAsia="Calibri"/>
          <w:sz w:val="16"/>
          <w:szCs w:val="16"/>
        </w:rPr>
        <w:t xml:space="preserve">. </w:t>
      </w:r>
      <w:r>
        <w:rPr>
          <w:rFonts w:eastAsia="Calibri"/>
          <w:b/>
          <w:szCs w:val="26"/>
          <w:u w:val="single"/>
        </w:rPr>
        <w:t xml:space="preserve">Thus, </w:t>
      </w:r>
      <w:r>
        <w:rPr>
          <w:rFonts w:eastAsia="Calibri"/>
          <w:b/>
          <w:szCs w:val="26"/>
          <w:highlight w:val="green"/>
          <w:u w:val="single"/>
        </w:rPr>
        <w:t>incorporating crude oil storage</w:t>
      </w:r>
      <w:r>
        <w:rPr>
          <w:rFonts w:eastAsia="Calibri"/>
          <w:b/>
          <w:szCs w:val="26"/>
          <w:u w:val="single"/>
        </w:rPr>
        <w:t xml:space="preserve"> in the U.S. </w:t>
      </w:r>
      <w:r>
        <w:rPr>
          <w:rFonts w:eastAsia="Calibri"/>
          <w:b/>
          <w:szCs w:val="26"/>
          <w:highlight w:val="green"/>
          <w:u w:val="single"/>
        </w:rPr>
        <w:t>alone would increase soot generation</w:t>
      </w:r>
      <w:r>
        <w:rPr>
          <w:rFonts w:eastAsia="Calibri"/>
          <w:b/>
          <w:szCs w:val="26"/>
          <w:u w:val="single"/>
        </w:rPr>
        <w:t xml:space="preserve"> estimates </w:t>
      </w:r>
      <w:r>
        <w:rPr>
          <w:rFonts w:eastAsia="Calibri"/>
          <w:b/>
          <w:szCs w:val="26"/>
          <w:highlight w:val="green"/>
          <w:u w:val="single"/>
        </w:rPr>
        <w:t>by</w:t>
      </w:r>
      <w:r>
        <w:rPr>
          <w:rFonts w:eastAsia="Calibri"/>
          <w:b/>
          <w:szCs w:val="26"/>
          <w:u w:val="single"/>
        </w:rPr>
        <w:t xml:space="preserve"> about </w:t>
      </w:r>
      <w:r>
        <w:rPr>
          <w:rFonts w:eastAsia="Calibri"/>
          <w:b/>
          <w:szCs w:val="26"/>
          <w:highlight w:val="green"/>
          <w:u w:val="single"/>
        </w:rPr>
        <w:t>16</w:t>
      </w:r>
      <w:r>
        <w:rPr>
          <w:rFonts w:eastAsia="Calibri"/>
          <w:sz w:val="16"/>
          <w:szCs w:val="16"/>
          <w:highlight w:val="green"/>
        </w:rPr>
        <w:t>%</w:t>
      </w:r>
      <w:r>
        <w:rPr>
          <w:rFonts w:eastAsia="Calibri"/>
          <w:sz w:val="16"/>
          <w:szCs w:val="16"/>
        </w:rPr>
        <w:t xml:space="preserve">. Similarly, nuclear war planners would be likely to target coal, oil and gas fields in the U.S., Russia, and their allies. </w:t>
      </w:r>
      <w:r>
        <w:rPr>
          <w:rFonts w:eastAsia="Calibri"/>
          <w:b/>
          <w:szCs w:val="26"/>
          <w:u w:val="single"/>
        </w:rPr>
        <w:t xml:space="preserve">This </w:t>
      </w:r>
      <w:proofErr w:type="gramStart"/>
      <w:r>
        <w:rPr>
          <w:rFonts w:eastAsia="Calibri"/>
          <w:b/>
          <w:szCs w:val="26"/>
          <w:u w:val="single"/>
        </w:rPr>
        <w:t>unaccounted for</w:t>
      </w:r>
      <w:proofErr w:type="gramEnd"/>
      <w:r>
        <w:rPr>
          <w:rFonts w:eastAsia="Calibri"/>
          <w:b/>
          <w:szCs w:val="26"/>
          <w:u w:val="single"/>
        </w:rPr>
        <w:t xml:space="preserve"> fuel could increase the total soot contribution to the atmosphere, potentially </w:t>
      </w:r>
      <w:r>
        <w:rPr>
          <w:rFonts w:eastAsia="Calibri"/>
          <w:b/>
          <w:szCs w:val="26"/>
          <w:highlight w:val="green"/>
          <w:u w:val="single"/>
        </w:rPr>
        <w:t>deepening the</w:t>
      </w:r>
      <w:r>
        <w:rPr>
          <w:rFonts w:eastAsia="Calibri"/>
          <w:b/>
          <w:szCs w:val="26"/>
          <w:u w:val="single"/>
        </w:rPr>
        <w:t xml:space="preserve"> resulting nuclear </w:t>
      </w:r>
      <w:r>
        <w:rPr>
          <w:rFonts w:eastAsia="Calibri"/>
          <w:b/>
          <w:szCs w:val="26"/>
          <w:highlight w:val="green"/>
          <w:u w:val="single"/>
        </w:rPr>
        <w:t>winte</w:t>
      </w:r>
      <w:r>
        <w:rPr>
          <w:rFonts w:eastAsia="Calibri"/>
          <w:sz w:val="16"/>
          <w:szCs w:val="16"/>
          <w:highlight w:val="green"/>
        </w:rPr>
        <w:t>r</w:t>
      </w:r>
      <w:r>
        <w:rPr>
          <w:rFonts w:eastAsia="Calibri"/>
          <w:sz w:val="16"/>
          <w:szCs w:val="16"/>
        </w:rPr>
        <w:t xml:space="preserve">. 2.2. Acute effects of particulate matter Studies of nuclear winter typically focus on the effects of smoke lofted into the stratosphere during nuclear firestorms. However, a larger proportion of smoke following nuclear war will be trapped in the troposphere where it would have significantly acute impacts on human and non-human species. </w:t>
      </w:r>
      <w:proofErr w:type="spellStart"/>
      <w:r>
        <w:rPr>
          <w:rFonts w:eastAsia="Calibri"/>
          <w:sz w:val="16"/>
          <w:szCs w:val="16"/>
        </w:rPr>
        <w:t>Crutzen</w:t>
      </w:r>
      <w:proofErr w:type="spellEnd"/>
      <w:r>
        <w:rPr>
          <w:rFonts w:eastAsia="Calibri"/>
          <w:sz w:val="16"/>
          <w:szCs w:val="16"/>
        </w:rPr>
        <w:t xml:space="preserve"> et al. (1984) calculated that </w:t>
      </w:r>
      <w:r>
        <w:rPr>
          <w:rFonts w:eastAsia="Calibri"/>
          <w:b/>
          <w:szCs w:val="26"/>
          <w:highlight w:val="green"/>
          <w:u w:val="single"/>
        </w:rPr>
        <w:t>following a major nuclear war</w:t>
      </w:r>
      <w:r>
        <w:rPr>
          <w:rFonts w:eastAsia="Calibri"/>
          <w:b/>
          <w:szCs w:val="26"/>
          <w:u w:val="single"/>
        </w:rPr>
        <w:t xml:space="preserve"> (about 5 billion tons of explosives, roughly the combined U.S. and Russian deployed nuclear arms as of 2017) </w:t>
      </w:r>
      <w:r>
        <w:rPr>
          <w:rFonts w:eastAsia="Calibri"/>
          <w:b/>
          <w:szCs w:val="26"/>
          <w:highlight w:val="green"/>
          <w:u w:val="single"/>
        </w:rPr>
        <w:t>smoke would cover about 30–40% of the earth's surface</w:t>
      </w:r>
      <w:r>
        <w:rPr>
          <w:rFonts w:eastAsia="Calibri"/>
          <w:b/>
          <w:szCs w:val="26"/>
          <w:u w:val="single"/>
        </w:rPr>
        <w:t xml:space="preserve"> with airborne smoke concentrations on the order of 5 mg/m</w:t>
      </w:r>
      <w:proofErr w:type="gramStart"/>
      <w:r>
        <w:rPr>
          <w:rFonts w:eastAsia="Calibri"/>
          <w:b/>
          <w:szCs w:val="26"/>
          <w:u w:val="single"/>
        </w:rPr>
        <w:t>3 .</w:t>
      </w:r>
      <w:proofErr w:type="gramEnd"/>
      <w:r>
        <w:rPr>
          <w:rFonts w:eastAsia="Calibri"/>
          <w:sz w:val="16"/>
          <w:szCs w:val="16"/>
        </w:rPr>
        <w:t xml:space="preserve"> While initially this smoke would be composed of very small particles (b0.1 </w:t>
      </w:r>
      <w:proofErr w:type="spellStart"/>
      <w:r>
        <w:rPr>
          <w:rFonts w:eastAsia="Calibri"/>
          <w:sz w:val="16"/>
          <w:szCs w:val="16"/>
        </w:rPr>
        <w:t>μm</w:t>
      </w:r>
      <w:proofErr w:type="spellEnd"/>
      <w:r>
        <w:rPr>
          <w:rFonts w:eastAsia="Calibri"/>
          <w:sz w:val="16"/>
          <w:szCs w:val="16"/>
        </w:rPr>
        <w:t xml:space="preserve">), the particles would rapidly coalesce into the 0.1 to 3 </w:t>
      </w:r>
      <w:proofErr w:type="spellStart"/>
      <w:r>
        <w:rPr>
          <w:rFonts w:eastAsia="Calibri"/>
          <w:sz w:val="16"/>
          <w:szCs w:val="16"/>
        </w:rPr>
        <w:t>μm</w:t>
      </w:r>
      <w:proofErr w:type="spellEnd"/>
      <w:r>
        <w:rPr>
          <w:rFonts w:eastAsia="Calibri"/>
          <w:sz w:val="16"/>
          <w:szCs w:val="16"/>
        </w:rPr>
        <w:t xml:space="preserve"> range, roughly consistent with the </w:t>
      </w:r>
      <w:proofErr w:type="spellStart"/>
      <w:r>
        <w:rPr>
          <w:rFonts w:eastAsia="Calibri"/>
          <w:sz w:val="16"/>
          <w:szCs w:val="16"/>
        </w:rPr>
        <w:t>wellstudied</w:t>
      </w:r>
      <w:proofErr w:type="spellEnd"/>
      <w:r>
        <w:rPr>
          <w:rFonts w:eastAsia="Calibri"/>
          <w:sz w:val="16"/>
          <w:szCs w:val="16"/>
        </w:rPr>
        <w:t xml:space="preserve"> PM2.5. For comparison, the EPA's National Ambient Air Quality standard for PM2.5 is 0.012 mg/m3 and as of 2017, the highest PM2.5 concentrations in Asia are typically around 0.3 to 1 mg/m</w:t>
      </w:r>
      <w:proofErr w:type="gramStart"/>
      <w:r>
        <w:rPr>
          <w:rFonts w:eastAsia="Calibri"/>
          <w:sz w:val="16"/>
          <w:szCs w:val="16"/>
        </w:rPr>
        <w:t>3 .</w:t>
      </w:r>
      <w:proofErr w:type="gramEnd"/>
      <w:r>
        <w:rPr>
          <w:rFonts w:eastAsia="Calibri"/>
          <w:sz w:val="16"/>
          <w:szCs w:val="16"/>
        </w:rPr>
        <w:t xml:space="preserve"> </w:t>
      </w:r>
    </w:p>
    <w:p w14:paraId="42CF1763" w14:textId="1A4EF9F5" w:rsidR="009C43D4" w:rsidRDefault="009C43D4" w:rsidP="009C43D4">
      <w:pPr>
        <w:pStyle w:val="Heading2"/>
      </w:pPr>
      <w:r>
        <w:t>Solvency</w:t>
      </w:r>
    </w:p>
    <w:p w14:paraId="1DC11B84" w14:textId="77777777" w:rsidR="009C43D4" w:rsidRPr="000E0BD3" w:rsidRDefault="009C43D4" w:rsidP="009C43D4">
      <w:pPr>
        <w:pStyle w:val="Heading4"/>
      </w:pPr>
      <w:r>
        <w:t>Plan: Member nations of the WTO ought to grant a TRIPS waiver for COVID vaccines</w:t>
      </w:r>
    </w:p>
    <w:p w14:paraId="144955AC" w14:textId="77777777" w:rsidR="009C43D4" w:rsidRDefault="009C43D4" w:rsidP="009C43D4">
      <w:pPr>
        <w:pStyle w:val="Heading4"/>
        <w:numPr>
          <w:ilvl w:val="0"/>
          <w:numId w:val="12"/>
        </w:numPr>
      </w:pPr>
      <w:r>
        <w:rPr>
          <w:rFonts w:cs="Calibri"/>
          <w:color w:val="000000"/>
        </w:rPr>
        <w:t>India and South Africa have signaled ability to increase vaccine production after a TRIPS waiver—this is also our solvency advocate</w:t>
      </w:r>
    </w:p>
    <w:p w14:paraId="5C685C3C" w14:textId="77777777" w:rsidR="009C43D4" w:rsidRPr="00220C89" w:rsidRDefault="009C43D4" w:rsidP="009C43D4">
      <w:pPr>
        <w:pStyle w:val="NormalWeb"/>
        <w:spacing w:before="0" w:beforeAutospacing="0" w:after="0" w:afterAutospacing="0"/>
      </w:pPr>
      <w:r>
        <w:rPr>
          <w:rFonts w:cs="Calibri"/>
          <w:color w:val="000000"/>
          <w:szCs w:val="22"/>
        </w:rPr>
        <w:t xml:space="preserve">Nancy S. </w:t>
      </w:r>
      <w:proofErr w:type="spellStart"/>
      <w:r>
        <w:rPr>
          <w:rFonts w:cs="Calibri"/>
          <w:b/>
          <w:bCs/>
          <w:color w:val="000000"/>
          <w:sz w:val="26"/>
          <w:szCs w:val="26"/>
        </w:rPr>
        <w:t>Jecker</w:t>
      </w:r>
      <w:proofErr w:type="spellEnd"/>
      <w:r>
        <w:rPr>
          <w:rFonts w:cs="Calibri"/>
          <w:b/>
          <w:bCs/>
          <w:color w:val="000000"/>
          <w:sz w:val="26"/>
          <w:szCs w:val="26"/>
        </w:rPr>
        <w:t xml:space="preserve"> &amp;</w:t>
      </w:r>
      <w:r>
        <w:rPr>
          <w:rFonts w:cs="Calibri"/>
          <w:color w:val="000000"/>
          <w:szCs w:val="22"/>
        </w:rPr>
        <w:t xml:space="preserve"> Caesar A. </w:t>
      </w:r>
      <w:proofErr w:type="spellStart"/>
      <w:r>
        <w:rPr>
          <w:rFonts w:cs="Calibri"/>
          <w:b/>
          <w:bCs/>
          <w:color w:val="000000"/>
          <w:sz w:val="26"/>
          <w:szCs w:val="26"/>
        </w:rPr>
        <w:t>Atuire</w:t>
      </w:r>
      <w:proofErr w:type="spellEnd"/>
      <w:r>
        <w:rPr>
          <w:rFonts w:cs="Calibri"/>
          <w:b/>
          <w:bCs/>
          <w:color w:val="000000"/>
          <w:sz w:val="26"/>
          <w:szCs w:val="26"/>
        </w:rPr>
        <w:t xml:space="preserve"> 21</w:t>
      </w:r>
      <w:r>
        <w:rPr>
          <w:rFonts w:cs="Calibri"/>
          <w:color w:val="000000"/>
          <w:szCs w:val="22"/>
        </w:rPr>
        <w:t xml:space="preserve">. *Department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12" w:history="1">
        <w:r>
          <w:rPr>
            <w:rStyle w:val="Hyperlink"/>
            <w:rFonts w:eastAsiaTheme="majorEastAsia" w:cs="Calibri"/>
            <w:color w:val="000000"/>
            <w:szCs w:val="22"/>
          </w:rPr>
          <w:t>https://jme.bmj.com/content/medethics/early/2021/07/06/medethics-2021-107555.full.pdf</w:t>
        </w:r>
      </w:hyperlink>
      <w:r>
        <w:rPr>
          <w:rFonts w:cs="Calibri"/>
          <w:color w:val="000000"/>
          <w:szCs w:val="22"/>
        </w:rPr>
        <w:t xml:space="preserve">., AG, </w:t>
      </w:r>
      <w:proofErr w:type="spellStart"/>
      <w:r>
        <w:rPr>
          <w:rFonts w:cs="Calibri"/>
          <w:b/>
          <w:bCs/>
          <w:color w:val="000000"/>
          <w:szCs w:val="22"/>
        </w:rPr>
        <w:t>DebateDrills</w:t>
      </w:r>
      <w:proofErr w:type="spellEnd"/>
      <w:r>
        <w:rPr>
          <w:rFonts w:cs="Calibri"/>
          <w:b/>
          <w:bCs/>
          <w:color w:val="000000"/>
          <w:szCs w:val="22"/>
        </w:rPr>
        <w:t>. </w:t>
      </w:r>
    </w:p>
    <w:p w14:paraId="2AA73ED8" w14:textId="77777777" w:rsidR="009C43D4" w:rsidRDefault="009C43D4" w:rsidP="009C43D4">
      <w:r>
        <w:t xml:space="preserve">This view has come under increasing fire. Two competing positions have emerged. First, </w:t>
      </w:r>
      <w:r w:rsidRPr="000E0BD3">
        <w:rPr>
          <w:rStyle w:val="Emphasis"/>
          <w:highlight w:val="green"/>
        </w:rPr>
        <w:t>India and South Africa petitioned</w:t>
      </w:r>
      <w:r w:rsidRPr="000E0BD3">
        <w:rPr>
          <w:rStyle w:val="Emphasis"/>
        </w:rPr>
        <w:t xml:space="preserve"> the WTO </w:t>
      </w:r>
      <w:r w:rsidRPr="000E0BD3">
        <w:rPr>
          <w:rStyle w:val="Emphasis"/>
          <w:highlight w:val="green"/>
        </w:rPr>
        <w:t>for a temporary waiver of IP rights for medical products pertaining to</w:t>
      </w:r>
      <w:r w:rsidRPr="000E0BD3">
        <w:rPr>
          <w:rStyle w:val="Emphasis"/>
        </w:rPr>
        <w:t xml:space="preserve"> preventing, </w:t>
      </w:r>
      <w:proofErr w:type="gramStart"/>
      <w:r w:rsidRPr="000E0BD3">
        <w:rPr>
          <w:rStyle w:val="Emphasis"/>
        </w:rPr>
        <w:t>containing</w:t>
      </w:r>
      <w:proofErr w:type="gramEnd"/>
      <w:r w:rsidRPr="000E0BD3">
        <w:rPr>
          <w:rStyle w:val="Emphasis"/>
        </w:rPr>
        <w:t xml:space="preserve"> or treating </w:t>
      </w:r>
      <w:r w:rsidRPr="000E0BD3">
        <w:rPr>
          <w:rStyle w:val="Emphasis"/>
          <w:highlight w:val="green"/>
        </w:rPr>
        <w:t>COVID</w:t>
      </w:r>
      <w:r w:rsidRPr="000E0BD3">
        <w:rPr>
          <w:rStyle w:val="Emphasis"/>
        </w:rPr>
        <w:t xml:space="preserve">19.2 The </w:t>
      </w:r>
      <w:r w:rsidRPr="009B2BE6">
        <w:rPr>
          <w:rStyle w:val="Emphasis"/>
          <w:highlight w:val="green"/>
        </w:rPr>
        <w:t>wavier would apply to all WTO members and lift restrictions in four TRIPS sections</w:t>
      </w:r>
      <w:r w:rsidRPr="000E0BD3">
        <w:rPr>
          <w:rStyle w:val="Emphasis"/>
        </w:rPr>
        <w:t xml:space="preserve">: </w:t>
      </w:r>
      <w:r w:rsidRPr="00C51F08">
        <w:t>copyright and related rights, industrial designs, patents and protection of undisclosed information. It would be annually reviewed and last for a set length, determined by the WTO Council. Proponents of the proposal</w:t>
      </w:r>
      <w:r>
        <w:t xml:space="preserve"> argue that IP protections have ‘hindered urgent scale-up of vaccine production’ and that ‘many countries—especially LMICs countries—may face institutional and legal difficulties when using TRIPS flexibilities’.12 To break the divide, WTO Director General, </w:t>
      </w:r>
      <w:proofErr w:type="spellStart"/>
      <w:r>
        <w:t>Okonjo</w:t>
      </w:r>
      <w:proofErr w:type="spellEnd"/>
      <w:r>
        <w:t>-Iweala, proposed ‘a third way’ in which ‘we… license manufacturing to countries so that we can have adequate supplies while still making sure that IP issues are taken care of.’13 This approach permits companies to retain ownership while licensing other companies to manufacture their vaccines.</w:t>
      </w:r>
    </w:p>
    <w:p w14:paraId="6D229E29" w14:textId="77777777" w:rsidR="009C43D4" w:rsidRDefault="009C43D4" w:rsidP="009C43D4"/>
    <w:p w14:paraId="641A85DA" w14:textId="77777777" w:rsidR="009C43D4" w:rsidRDefault="009C43D4" w:rsidP="009C43D4">
      <w:pPr>
        <w:pStyle w:val="Heading4"/>
        <w:numPr>
          <w:ilvl w:val="0"/>
          <w:numId w:val="12"/>
        </w:numPr>
      </w:pPr>
      <w:r>
        <w:t>The plan is also a prerequisite to starting the WHO technology transfer hub</w:t>
      </w:r>
    </w:p>
    <w:p w14:paraId="688DD8E1" w14:textId="77777777" w:rsidR="009C43D4" w:rsidRPr="00EC141A" w:rsidRDefault="009C43D4" w:rsidP="009C43D4">
      <w:pPr>
        <w:rPr>
          <w:rStyle w:val="Style13ptBold"/>
        </w:rPr>
      </w:pPr>
      <w:r>
        <w:rPr>
          <w:rStyle w:val="Style13ptBold"/>
        </w:rPr>
        <w:t>WHO 4/21—</w:t>
      </w:r>
      <w:r w:rsidRPr="00EC141A">
        <w:t xml:space="preserve">WHO, 4-21-2021, “Establishment of a COVID-19 mRNA vaccine technology transfer hub to scale up global manufacturing,” </w:t>
      </w:r>
      <w:hyperlink r:id="rId13" w:history="1">
        <w:r w:rsidRPr="004030B9">
          <w:rPr>
            <w:rStyle w:val="Hyperlink"/>
          </w:rPr>
          <w:t>https://www.who.int/news-room/articles-detail/establishment-of-a-covid-19-mrna-vaccine-technology-transfer-hub-to-scale-up-global-manufacturing</w:t>
        </w:r>
      </w:hyperlink>
      <w:r>
        <w:t xml:space="preserve">. (AG </w:t>
      </w:r>
      <w:proofErr w:type="spellStart"/>
      <w:r>
        <w:t>DebateDrills</w:t>
      </w:r>
      <w:proofErr w:type="spellEnd"/>
      <w:r>
        <w:t>)</w:t>
      </w:r>
    </w:p>
    <w:p w14:paraId="24C62407" w14:textId="77777777" w:rsidR="009C43D4" w:rsidRDefault="009C43D4" w:rsidP="009C43D4">
      <w:r>
        <w:t xml:space="preserve">WHO and its partners are seeking to expand the capacity of low- and middle-income countries (LMICs) to produce COVID-19 vaccines and scale up manufacturing to increase global access to these critical tools to bring the pandemic under </w:t>
      </w:r>
      <w:proofErr w:type="gramStart"/>
      <w:r>
        <w:t>control.</w:t>
      </w:r>
      <w:proofErr w:type="gramEnd"/>
    </w:p>
    <w:p w14:paraId="6060F6C9" w14:textId="77777777" w:rsidR="009C43D4" w:rsidRDefault="009C43D4" w:rsidP="009C43D4"/>
    <w:p w14:paraId="02E8597C" w14:textId="77777777" w:rsidR="009C43D4" w:rsidRPr="003C022C" w:rsidRDefault="009C43D4" w:rsidP="009C43D4">
      <w:pPr>
        <w:rPr>
          <w:b/>
          <w:iCs/>
          <w:u w:val="single"/>
        </w:rPr>
      </w:pPr>
      <w:r w:rsidRPr="002F431E">
        <w:rPr>
          <w:rStyle w:val="Emphasis"/>
          <w:highlight w:val="green"/>
        </w:rPr>
        <w:t>WHO will facilitate</w:t>
      </w:r>
      <w:r w:rsidRPr="002F431E">
        <w:rPr>
          <w:rStyle w:val="Emphasis"/>
        </w:rPr>
        <w:t xml:space="preserve"> the </w:t>
      </w:r>
      <w:r w:rsidRPr="002F431E">
        <w:rPr>
          <w:rStyle w:val="Emphasis"/>
          <w:highlight w:val="green"/>
        </w:rPr>
        <w:t>establishment of</w:t>
      </w:r>
      <w:r w:rsidRPr="002F431E">
        <w:rPr>
          <w:rStyle w:val="Emphasis"/>
        </w:rPr>
        <w:t xml:space="preserve"> one (or more, as appropriate) </w:t>
      </w:r>
      <w:r w:rsidRPr="002F431E">
        <w:rPr>
          <w:rStyle w:val="Emphasis"/>
          <w:highlight w:val="green"/>
        </w:rPr>
        <w:t>technology transfer hub(s)</w:t>
      </w:r>
      <w:r w:rsidRPr="002F431E">
        <w:rPr>
          <w:rStyle w:val="Emphasis"/>
        </w:rPr>
        <w:t xml:space="preserve"> that </w:t>
      </w:r>
      <w:proofErr w:type="gramStart"/>
      <w:r w:rsidRPr="002F431E">
        <w:rPr>
          <w:rStyle w:val="Emphasis"/>
        </w:rPr>
        <w:t>will  use</w:t>
      </w:r>
      <w:proofErr w:type="gramEnd"/>
      <w:r w:rsidRPr="002F431E">
        <w:rPr>
          <w:rStyle w:val="Emphasis"/>
        </w:rPr>
        <w:t xml:space="preserve"> a hub and spoke model (REF) </w:t>
      </w:r>
      <w:r w:rsidRPr="002F431E">
        <w:rPr>
          <w:rStyle w:val="Emphasis"/>
          <w:highlight w:val="green"/>
        </w:rPr>
        <w:t>to</w:t>
      </w:r>
      <w:r w:rsidRPr="002F431E">
        <w:rPr>
          <w:rStyle w:val="Emphasis"/>
        </w:rPr>
        <w:t xml:space="preserve"> transfer a comprehensive technology package and </w:t>
      </w:r>
      <w:r w:rsidRPr="002F431E">
        <w:rPr>
          <w:rStyle w:val="Emphasis"/>
          <w:highlight w:val="green"/>
        </w:rPr>
        <w:t>provide appropriate training to interested manufacturers in LMICs</w:t>
      </w:r>
      <w:r w:rsidRPr="002F431E">
        <w:rPr>
          <w:rStyle w:val="Emphasis"/>
        </w:rPr>
        <w:t xml:space="preserve">. This </w:t>
      </w:r>
      <w:r w:rsidRPr="002F431E">
        <w:rPr>
          <w:rStyle w:val="Emphasis"/>
          <w:highlight w:val="green"/>
        </w:rPr>
        <w:t>initiative will initially prioritize the mRNA-vaccine</w:t>
      </w:r>
      <w:r w:rsidRPr="002F431E">
        <w:rPr>
          <w:rStyle w:val="Emphasis"/>
        </w:rPr>
        <w:t xml:space="preserve"> technology2 but could expand to other technologies in the future.</w:t>
      </w:r>
    </w:p>
    <w:p w14:paraId="26BDA312" w14:textId="77777777" w:rsidR="009C43D4" w:rsidRDefault="009C43D4" w:rsidP="009C43D4">
      <w:r>
        <w:t xml:space="preserve">The intention is for these hubs to enable the establishment of production process at an industrial or semi-industrial level permitting training and provision of all necessary standard operating procedures for production and quality control. </w:t>
      </w:r>
      <w:r w:rsidRPr="002F431E">
        <w:rPr>
          <w:rStyle w:val="Emphasis"/>
          <w:highlight w:val="green"/>
        </w:rPr>
        <w:t>It is essential that the technology used is</w:t>
      </w:r>
      <w:r w:rsidRPr="002F431E">
        <w:rPr>
          <w:rStyle w:val="Emphasis"/>
        </w:rPr>
        <w:t xml:space="preserve"> either </w:t>
      </w:r>
      <w:r w:rsidRPr="002F431E">
        <w:rPr>
          <w:rStyle w:val="Emphasis"/>
          <w:highlight w:val="green"/>
        </w:rPr>
        <w:t>free of intellectual property constraints in LMICs</w:t>
      </w:r>
      <w:r w:rsidRPr="002F431E">
        <w:rPr>
          <w:rStyle w:val="Emphasis"/>
        </w:rPr>
        <w:t>, or that such rights are made available to the technology hub and the future recipients of the technology through non-exclusive licenses to produce, export and distribute the COVID-19 vaccine in LMICs, including through the COVAX facility</w:t>
      </w:r>
      <w:r>
        <w:t>. Preference will be given to applicants who have already generated clinical data in humans, as such clinical data will contribute to accelerated approval of the vaccines in LMICs.</w:t>
      </w:r>
    </w:p>
    <w:p w14:paraId="5425A5C8" w14:textId="77777777" w:rsidR="009C43D4" w:rsidRPr="002F431E" w:rsidRDefault="009C43D4" w:rsidP="009C43D4">
      <w:pPr>
        <w:rPr>
          <w:rStyle w:val="Emphasis"/>
        </w:rPr>
      </w:pPr>
      <w:r>
        <w:t xml:space="preserve">It is anticipated that WHO will work with funders and donors to mobilize financial support to establish the hubs and, as they are being established, to support the transfer of technology to selected manufacturers in LMICs, taking into consideration the need to establish permanent vaccine production capacity in regions where this is currently mostly absent. </w:t>
      </w:r>
      <w:r w:rsidRPr="002F431E">
        <w:rPr>
          <w:rStyle w:val="Emphasis"/>
        </w:rPr>
        <w:t xml:space="preserve">This </w:t>
      </w:r>
      <w:r w:rsidRPr="002F431E">
        <w:rPr>
          <w:rStyle w:val="Emphasis"/>
          <w:highlight w:val="green"/>
        </w:rPr>
        <w:t>broader objective will ensure</w:t>
      </w:r>
      <w:r w:rsidRPr="002F431E">
        <w:rPr>
          <w:rStyle w:val="Emphasis"/>
        </w:rPr>
        <w:t xml:space="preserve"> that </w:t>
      </w:r>
      <w:r w:rsidRPr="002F431E">
        <w:rPr>
          <w:rStyle w:val="Emphasis"/>
          <w:highlight w:val="green"/>
        </w:rPr>
        <w:t>all WHO regions will be able to produce vaccines</w:t>
      </w:r>
      <w:r w:rsidRPr="002F431E">
        <w:rPr>
          <w:rStyle w:val="Emphasis"/>
        </w:rPr>
        <w:t xml:space="preserve"> as essential preparedness measures </w:t>
      </w:r>
      <w:r w:rsidRPr="002F431E">
        <w:rPr>
          <w:rStyle w:val="Emphasis"/>
          <w:highlight w:val="green"/>
        </w:rPr>
        <w:t>against future infectious threats</w:t>
      </w:r>
      <w:r w:rsidRPr="002F431E">
        <w:rPr>
          <w:rStyle w:val="Emphasis"/>
        </w:rPr>
        <w:t>.</w:t>
      </w:r>
    </w:p>
    <w:p w14:paraId="73BCB762" w14:textId="77777777" w:rsidR="009C43D4" w:rsidRDefault="009C43D4" w:rsidP="009C43D4">
      <w:pPr>
        <w:pStyle w:val="Heading4"/>
        <w:numPr>
          <w:ilvl w:val="0"/>
          <w:numId w:val="12"/>
        </w:numPr>
      </w:pPr>
      <w:r>
        <w:rPr>
          <w:rFonts w:cs="Calibri"/>
          <w:color w:val="000000"/>
        </w:rPr>
        <w:t xml:space="preserve">Plan also solves for future pandemics by creating precedent for a new IP regime that </w:t>
      </w:r>
      <w:r>
        <w:rPr>
          <w:rFonts w:cs="Calibri"/>
          <w:color w:val="000000"/>
          <w:u w:val="single"/>
        </w:rPr>
        <w:t>seamlessly</w:t>
      </w:r>
      <w:r>
        <w:rPr>
          <w:rFonts w:cs="Calibri"/>
          <w:color w:val="000000"/>
        </w:rPr>
        <w:t xml:space="preserve"> shifts to a </w:t>
      </w:r>
      <w:r>
        <w:rPr>
          <w:rFonts w:cs="Calibri"/>
          <w:color w:val="000000"/>
          <w:u w:val="single"/>
        </w:rPr>
        <w:t>direct support model</w:t>
      </w:r>
      <w:r>
        <w:rPr>
          <w:rFonts w:cs="Calibri"/>
          <w:color w:val="000000"/>
        </w:rPr>
        <w:t xml:space="preserve"> only during pandemics, which allows pharma companies to profit and innovate while </w:t>
      </w:r>
      <w:r>
        <w:rPr>
          <w:rFonts w:cs="Calibri"/>
          <w:color w:val="000000"/>
          <w:u w:val="single"/>
        </w:rPr>
        <w:t>speeding up the process</w:t>
      </w:r>
      <w:r>
        <w:rPr>
          <w:rFonts w:cs="Calibri"/>
          <w:color w:val="000000"/>
        </w:rPr>
        <w:t xml:space="preserve">---that solves </w:t>
      </w:r>
      <w:r>
        <w:rPr>
          <w:rFonts w:cs="Calibri"/>
          <w:color w:val="000000"/>
          <w:u w:val="single"/>
        </w:rPr>
        <w:t>but</w:t>
      </w:r>
      <w:r>
        <w:rPr>
          <w:rFonts w:cs="Calibri"/>
          <w:color w:val="000000"/>
        </w:rPr>
        <w:t xml:space="preserve"> avoids the innovation DA.</w:t>
      </w:r>
    </w:p>
    <w:p w14:paraId="29D41C0B" w14:textId="77777777" w:rsidR="009C43D4" w:rsidRDefault="009C43D4" w:rsidP="009C43D4">
      <w:pPr>
        <w:pStyle w:val="NormalWeb"/>
        <w:spacing w:before="0" w:beforeAutospacing="0" w:after="160" w:afterAutospacing="0"/>
      </w:pPr>
      <w:r>
        <w:rPr>
          <w:rFonts w:cs="Calibri"/>
          <w:color w:val="000000"/>
          <w:szCs w:val="22"/>
        </w:rPr>
        <w:t xml:space="preserve">Brink </w:t>
      </w:r>
      <w:r>
        <w:rPr>
          <w:rFonts w:cs="Calibri"/>
          <w:b/>
          <w:bCs/>
          <w:color w:val="000000"/>
          <w:sz w:val="26"/>
          <w:szCs w:val="26"/>
        </w:rPr>
        <w:t>Lindsey 21</w:t>
      </w:r>
      <w:r>
        <w:rPr>
          <w:rFonts w:cs="Calibri"/>
          <w:color w:val="000000"/>
          <w:szCs w:val="22"/>
        </w:rPr>
        <w:t xml:space="preserve">. Vice President, </w:t>
      </w:r>
      <w:proofErr w:type="spellStart"/>
      <w:r>
        <w:rPr>
          <w:rFonts w:cs="Calibri"/>
          <w:color w:val="000000"/>
          <w:szCs w:val="22"/>
        </w:rPr>
        <w:t>Niskanen</w:t>
      </w:r>
      <w:proofErr w:type="spellEnd"/>
      <w:r>
        <w:rPr>
          <w:rFonts w:cs="Calibri"/>
          <w:color w:val="000000"/>
          <w:szCs w:val="22"/>
        </w:rPr>
        <w:t xml:space="preserve"> Center; Writes for Brookings, “Why Intellectual Property and Pandemics Don’t Mix,” Brookings, June 3, 2021, </w:t>
      </w:r>
      <w:hyperlink r:id="rId14" w:history="1">
        <w:r>
          <w:rPr>
            <w:rStyle w:val="Hyperlink"/>
            <w:rFonts w:eastAsiaTheme="majorEastAsia" w:cs="Calibri"/>
            <w:color w:val="000000"/>
            <w:szCs w:val="22"/>
          </w:rPr>
          <w:t>https://www.brookings.edu/blog/up-front/2021/06/03/why-intellectual-property-and-pandemics-dont-mix/</w:t>
        </w:r>
      </w:hyperlink>
      <w:r>
        <w:rPr>
          <w:rFonts w:cs="Calibri"/>
          <w:color w:val="000000"/>
          <w:szCs w:val="22"/>
        </w:rPr>
        <w:t xml:space="preserve">, RJP, </w:t>
      </w:r>
      <w:proofErr w:type="spellStart"/>
      <w:r>
        <w:rPr>
          <w:rFonts w:cs="Calibri"/>
          <w:b/>
          <w:bCs/>
          <w:color w:val="000000"/>
          <w:szCs w:val="22"/>
        </w:rPr>
        <w:t>DebateDrills</w:t>
      </w:r>
      <w:proofErr w:type="spellEnd"/>
      <w:r>
        <w:rPr>
          <w:rFonts w:cs="Calibri"/>
          <w:color w:val="000000"/>
          <w:szCs w:val="22"/>
        </w:rPr>
        <w:t>. </w:t>
      </w:r>
    </w:p>
    <w:p w14:paraId="4944AC22" w14:textId="77777777" w:rsidR="009C43D4" w:rsidRDefault="009C43D4" w:rsidP="009C43D4">
      <w:pPr>
        <w:pStyle w:val="NormalWeb"/>
        <w:spacing w:before="0" w:beforeAutospacing="0" w:after="160" w:afterAutospacing="0"/>
      </w:pPr>
      <w:r>
        <w:rPr>
          <w:rFonts w:cs="Calibri"/>
          <w:smallCaps/>
          <w:color w:val="000000"/>
          <w:szCs w:val="22"/>
        </w:rPr>
        <w:t>PUBLIC HEALTH EMERGENCIES AND DIRECT GOVERNMENT SUPPORT</w:t>
      </w:r>
    </w:p>
    <w:p w14:paraId="6A8C81E5" w14:textId="77777777" w:rsidR="009C43D4" w:rsidRDefault="009C43D4" w:rsidP="009C43D4">
      <w:pPr>
        <w:pStyle w:val="NormalWeb"/>
        <w:spacing w:before="0" w:beforeAutospacing="0" w:after="160" w:afterAutospacing="0"/>
      </w:pPr>
      <w:r>
        <w:rPr>
          <w:rFonts w:cs="Calibri"/>
          <w:color w:val="000000"/>
          <w:szCs w:val="22"/>
          <w:u w:val="single"/>
          <w:shd w:val="clear" w:color="auto" w:fill="00FF00"/>
        </w:rPr>
        <w:t>For pandemics</w:t>
      </w:r>
      <w:r>
        <w:rPr>
          <w:rFonts w:cs="Calibri"/>
          <w:color w:val="000000"/>
          <w:szCs w:val="22"/>
          <w:u w:val="single"/>
        </w:rPr>
        <w:t xml:space="preserve"> and other public health emergencies, </w:t>
      </w:r>
      <w:r>
        <w:rPr>
          <w:rFonts w:cs="Calibri"/>
          <w:color w:val="000000"/>
          <w:szCs w:val="22"/>
          <w:u w:val="single"/>
          <w:shd w:val="clear" w:color="auto" w:fill="00FF00"/>
        </w:rPr>
        <w:t>patents’</w:t>
      </w:r>
      <w:r>
        <w:rPr>
          <w:rFonts w:cs="Calibri"/>
          <w:color w:val="000000"/>
          <w:szCs w:val="22"/>
          <w:u w:val="single"/>
        </w:rPr>
        <w:t xml:space="preserve"> mix of c</w:t>
      </w:r>
      <w:r>
        <w:rPr>
          <w:rFonts w:cs="Calibri"/>
          <w:color w:val="000000"/>
          <w:szCs w:val="22"/>
          <w:u w:val="single"/>
          <w:shd w:val="clear" w:color="auto" w:fill="00FF00"/>
        </w:rPr>
        <w:t xml:space="preserve">osts and benefits is </w:t>
      </w:r>
      <w:r>
        <w:rPr>
          <w:rFonts w:cs="Calibri"/>
          <w:b/>
          <w:bCs/>
          <w:color w:val="000000"/>
          <w:szCs w:val="22"/>
          <w:shd w:val="clear" w:color="auto" w:fill="00FF00"/>
        </w:rPr>
        <w:t>misaligned</w:t>
      </w:r>
      <w:r>
        <w:rPr>
          <w:rFonts w:cs="Calibri"/>
          <w:color w:val="000000"/>
          <w:szCs w:val="22"/>
          <w:u w:val="single"/>
        </w:rPr>
        <w:t xml:space="preserve"> with what is needed for an effective policy response.</w:t>
      </w:r>
      <w:r>
        <w:rPr>
          <w:rFonts w:cs="Calibri"/>
          <w:color w:val="000000"/>
          <w:szCs w:val="22"/>
        </w:rPr>
        <w:t xml:space="preserve"> </w:t>
      </w:r>
      <w:r>
        <w:rPr>
          <w:rFonts w:cs="Calibri"/>
          <w:color w:val="000000"/>
          <w:szCs w:val="22"/>
          <w:u w:val="single"/>
          <w:shd w:val="clear" w:color="auto" w:fill="00FF00"/>
        </w:rPr>
        <w:t>The basic patent bargain</w:t>
      </w:r>
      <w:r>
        <w:rPr>
          <w:rFonts w:cs="Calibri"/>
          <w:color w:val="000000"/>
          <w:szCs w:val="22"/>
          <w:u w:val="single"/>
        </w:rPr>
        <w:t xml:space="preserve">, even when well struck, </w:t>
      </w:r>
      <w:r>
        <w:rPr>
          <w:rFonts w:cs="Calibri"/>
          <w:color w:val="000000"/>
          <w:szCs w:val="22"/>
          <w:u w:val="single"/>
          <w:shd w:val="clear" w:color="auto" w:fill="00FF00"/>
        </w:rPr>
        <w:t>is</w:t>
      </w:r>
      <w:r>
        <w:rPr>
          <w:rFonts w:cs="Calibri"/>
          <w:color w:val="000000"/>
          <w:szCs w:val="22"/>
          <w:u w:val="single"/>
        </w:rPr>
        <w:t xml:space="preserve"> to pay for more innova</w:t>
      </w:r>
      <w:r>
        <w:rPr>
          <w:rFonts w:cs="Calibri"/>
          <w:color w:val="000000"/>
          <w:szCs w:val="22"/>
          <w:u w:val="single"/>
          <w:shd w:val="clear" w:color="auto" w:fill="00FF00"/>
        </w:rPr>
        <w:t xml:space="preserve">tion down the road with </w:t>
      </w:r>
      <w:r>
        <w:rPr>
          <w:rFonts w:cs="Calibri"/>
          <w:b/>
          <w:bCs/>
          <w:color w:val="000000"/>
          <w:szCs w:val="22"/>
          <w:shd w:val="clear" w:color="auto" w:fill="00FF00"/>
        </w:rPr>
        <w:t>slower diffusion of innovation today</w:t>
      </w:r>
      <w:r>
        <w:rPr>
          <w:rFonts w:cs="Calibri"/>
          <w:color w:val="000000"/>
          <w:szCs w:val="22"/>
          <w:u w:val="single"/>
        </w:rPr>
        <w:t xml:space="preserve">. </w:t>
      </w:r>
      <w:r>
        <w:rPr>
          <w:rFonts w:cs="Calibri"/>
          <w:color w:val="000000"/>
          <w:szCs w:val="22"/>
          <w:u w:val="single"/>
          <w:shd w:val="clear" w:color="auto" w:fill="00FF00"/>
        </w:rPr>
        <w:t xml:space="preserve">In the </w:t>
      </w:r>
      <w:r>
        <w:rPr>
          <w:rFonts w:cs="Calibri"/>
          <w:b/>
          <w:bCs/>
          <w:color w:val="000000"/>
          <w:szCs w:val="22"/>
          <w:shd w:val="clear" w:color="auto" w:fill="00FF00"/>
        </w:rPr>
        <w:t>context of a pandemic</w:t>
      </w:r>
      <w:r>
        <w:rPr>
          <w:rFonts w:cs="Calibri"/>
          <w:color w:val="000000"/>
          <w:szCs w:val="22"/>
          <w:u w:val="single"/>
        </w:rPr>
        <w:t>, that bargain is a bad one and should be rejected entirely.</w:t>
      </w:r>
      <w:r>
        <w:rPr>
          <w:rFonts w:cs="Calibri"/>
          <w:color w:val="000000"/>
          <w:szCs w:val="22"/>
        </w:rPr>
        <w:t xml:space="preserve"> </w:t>
      </w:r>
      <w:r>
        <w:rPr>
          <w:rFonts w:cs="Calibri"/>
          <w:color w:val="000000"/>
          <w:szCs w:val="22"/>
          <w:u w:val="single"/>
        </w:rPr>
        <w:t xml:space="preserve">Here </w:t>
      </w:r>
      <w:r>
        <w:rPr>
          <w:rFonts w:cs="Calibri"/>
          <w:color w:val="000000"/>
          <w:szCs w:val="22"/>
          <w:u w:val="single"/>
          <w:shd w:val="clear" w:color="auto" w:fill="00FF00"/>
        </w:rPr>
        <w:t>the imperative is to </w:t>
      </w:r>
      <w:r>
        <w:rPr>
          <w:rFonts w:cs="Calibri"/>
          <w:b/>
          <w:bCs/>
          <w:color w:val="000000"/>
          <w:szCs w:val="22"/>
          <w:shd w:val="clear" w:color="auto" w:fill="00FF00"/>
        </w:rPr>
        <w:t>accelerate</w:t>
      </w:r>
      <w:r>
        <w:rPr>
          <w:rFonts w:cs="Calibri"/>
          <w:color w:val="000000"/>
          <w:szCs w:val="22"/>
          <w:u w:val="single"/>
        </w:rPr>
        <w:t> the diffusion of vaccines and other treatments, not slow it down. Giving drug companies the power to hold things up by blocking competitors and raising prices pushes in the completely wrong direction.</w:t>
      </w:r>
    </w:p>
    <w:p w14:paraId="2B601D76" w14:textId="77777777" w:rsidR="009C43D4" w:rsidRDefault="009C43D4" w:rsidP="009C43D4">
      <w:pPr>
        <w:pStyle w:val="NormalWeb"/>
        <w:spacing w:before="0" w:beforeAutospacing="0" w:after="160" w:afterAutospacing="0"/>
      </w:pPr>
      <w:r>
        <w:rPr>
          <w:rFonts w:cs="Calibri"/>
          <w:color w:val="000000"/>
          <w:szCs w:val="22"/>
          <w:u w:val="single"/>
        </w:rPr>
        <w:t xml:space="preserve">What approach to encouraging innovation should we take instead? How do we incentivize drug makers to undertake the hefty R&amp;D costs to develop new vaccines without giving them exclusive rights over their production and sale? </w:t>
      </w:r>
      <w:r>
        <w:rPr>
          <w:rFonts w:cs="Calibri"/>
          <w:color w:val="000000"/>
          <w:szCs w:val="22"/>
          <w:u w:val="single"/>
          <w:shd w:val="clear" w:color="auto" w:fill="00FF00"/>
        </w:rPr>
        <w:t>The most effective approach</w:t>
      </w:r>
      <w:r>
        <w:rPr>
          <w:rFonts w:cs="Calibri"/>
          <w:color w:val="000000"/>
          <w:szCs w:val="22"/>
          <w:u w:val="single"/>
        </w:rPr>
        <w:t xml:space="preserve"> during a public health crisis </w:t>
      </w:r>
      <w:r>
        <w:rPr>
          <w:rFonts w:cs="Calibri"/>
          <w:color w:val="000000"/>
          <w:szCs w:val="22"/>
          <w:u w:val="single"/>
          <w:shd w:val="clear" w:color="auto" w:fill="00FF00"/>
        </w:rPr>
        <w:t>is</w:t>
      </w:r>
      <w:r>
        <w:rPr>
          <w:rFonts w:cs="Calibri"/>
          <w:color w:val="000000"/>
          <w:szCs w:val="22"/>
          <w:u w:val="single"/>
        </w:rPr>
        <w:t xml:space="preserve"> </w:t>
      </w:r>
      <w:r>
        <w:rPr>
          <w:rFonts w:cs="Calibri"/>
          <w:b/>
          <w:bCs/>
          <w:color w:val="000000"/>
          <w:szCs w:val="22"/>
          <w:shd w:val="clear" w:color="auto" w:fill="00FF00"/>
        </w:rPr>
        <w:t>direct government support</w:t>
      </w:r>
      <w:r>
        <w:rPr>
          <w:rFonts w:cs="Calibri"/>
          <w:color w:val="000000"/>
          <w:szCs w:val="22"/>
        </w:rPr>
        <w:t>: public funding of R&amp;D, advance purchase commitments by the government to buy large numbers of doses at set prices, and other, related payouts. And when we pay drug makers, we should not hesitate to pay generously, even extravagantly: we want to offer drug companies big profits so that they prioritize this work above everything else, and so that they are ready and eager to come to the rescue again the next time there’s a crisis.</w:t>
      </w:r>
    </w:p>
    <w:p w14:paraId="21570798" w14:textId="77777777" w:rsidR="009C43D4" w:rsidRDefault="009C43D4" w:rsidP="009C43D4">
      <w:pPr>
        <w:pStyle w:val="NormalWeb"/>
        <w:spacing w:before="0" w:beforeAutospacing="0" w:after="160" w:afterAutospacing="0"/>
      </w:pPr>
      <w:r>
        <w:rPr>
          <w:rFonts w:cs="Calibri"/>
          <w:color w:val="000000"/>
          <w:szCs w:val="22"/>
          <w:u w:val="single"/>
          <w:shd w:val="clear" w:color="auto" w:fill="00FF00"/>
        </w:rPr>
        <w:t xml:space="preserve">It was direct support via </w:t>
      </w:r>
      <w:r>
        <w:rPr>
          <w:rFonts w:cs="Calibri"/>
          <w:b/>
          <w:bCs/>
          <w:color w:val="000000"/>
          <w:szCs w:val="22"/>
          <w:shd w:val="clear" w:color="auto" w:fill="00FF00"/>
        </w:rPr>
        <w:t>Operation Warp Speed</w:t>
      </w:r>
      <w:r>
        <w:rPr>
          <w:rFonts w:cs="Calibri"/>
          <w:color w:val="000000"/>
          <w:szCs w:val="22"/>
          <w:u w:val="single"/>
          <w:shd w:val="clear" w:color="auto" w:fill="00FF00"/>
        </w:rPr>
        <w:t xml:space="preserve"> that made possible</w:t>
      </w:r>
      <w:r>
        <w:rPr>
          <w:rFonts w:cs="Calibri"/>
          <w:color w:val="000000"/>
          <w:szCs w:val="22"/>
          <w:u w:val="single"/>
        </w:rPr>
        <w:t xml:space="preserve"> the astonishingly rapid development of </w:t>
      </w:r>
      <w:r>
        <w:rPr>
          <w:rFonts w:cs="Calibri"/>
          <w:color w:val="000000"/>
          <w:szCs w:val="22"/>
          <w:u w:val="single"/>
          <w:shd w:val="clear" w:color="auto" w:fill="00FF00"/>
        </w:rPr>
        <w:t>COVID-19 vaccines</w:t>
      </w:r>
      <w:r>
        <w:rPr>
          <w:rFonts w:cs="Calibri"/>
          <w:color w:val="000000"/>
          <w:szCs w:val="22"/>
          <w:u w:val="single"/>
        </w:rPr>
        <w:t xml:space="preserve"> and then facilitated a relatively rapid rollout of vaccine distribution </w:t>
      </w:r>
      <w:r>
        <w:rPr>
          <w:rFonts w:cs="Calibri"/>
          <w:color w:val="000000"/>
          <w:szCs w:val="22"/>
        </w:rPr>
        <w:t>(relative, that is, to most of the rest of the world). And it’s worth noting that a major reason for the faster rollout here and in the United Kingdom compared to the European Union was the latter’s </w:t>
      </w:r>
      <w:hyperlink r:id="rId15" w:history="1">
        <w:r>
          <w:rPr>
            <w:rStyle w:val="Hyperlink"/>
            <w:rFonts w:eastAsiaTheme="majorEastAsia" w:cs="Calibri"/>
            <w:color w:val="000000"/>
            <w:szCs w:val="22"/>
          </w:rPr>
          <w:t>misguided penny-pinching</w:t>
        </w:r>
      </w:hyperlink>
      <w:r>
        <w:rPr>
          <w:rFonts w:cs="Calibri"/>
          <w:color w:val="000000"/>
          <w:szCs w:val="22"/>
        </w:rPr>
        <w:t>. The EU bargained hard with firms to keep vaccine prices low, and as a result their citizens ended up in the back of the queue as various supply line kinks were being ironed out. This is particularly ironic since the Pfizer-BioNTech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thing.</w:t>
      </w:r>
    </w:p>
    <w:p w14:paraId="22CB0FE3" w14:textId="77777777" w:rsidR="009C43D4" w:rsidRDefault="009C43D4" w:rsidP="009C43D4">
      <w:pPr>
        <w:pStyle w:val="NormalWeb"/>
        <w:spacing w:before="0" w:beforeAutospacing="0" w:after="160" w:afterAutospacing="0"/>
      </w:pPr>
      <w:r>
        <w:rPr>
          <w:rFonts w:cs="Calibri"/>
          <w:color w:val="000000"/>
          <w:szCs w:val="22"/>
          <w:u w:val="single"/>
          <w:shd w:val="clear" w:color="auto" w:fill="00FF00"/>
        </w:rPr>
        <w:t xml:space="preserve">Patent law and direct support should be seen </w:t>
      </w:r>
      <w:r>
        <w:rPr>
          <w:rFonts w:cs="Calibri"/>
          <w:b/>
          <w:bCs/>
          <w:color w:val="000000"/>
          <w:szCs w:val="22"/>
          <w:shd w:val="clear" w:color="auto" w:fill="00FF00"/>
        </w:rPr>
        <w:t>not as either-o</w:t>
      </w:r>
      <w:r>
        <w:rPr>
          <w:rFonts w:cs="Calibri"/>
          <w:b/>
          <w:bCs/>
          <w:color w:val="000000"/>
          <w:szCs w:val="22"/>
        </w:rPr>
        <w:t xml:space="preserve">r alternatives </w:t>
      </w:r>
      <w:r>
        <w:rPr>
          <w:rFonts w:cs="Calibri"/>
          <w:b/>
          <w:bCs/>
          <w:color w:val="000000"/>
          <w:szCs w:val="22"/>
          <w:shd w:val="clear" w:color="auto" w:fill="00FF00"/>
        </w:rPr>
        <w:t>but</w:t>
      </w:r>
      <w:r>
        <w:rPr>
          <w:rFonts w:cs="Calibri"/>
          <w:b/>
          <w:bCs/>
          <w:color w:val="000000"/>
          <w:szCs w:val="22"/>
        </w:rPr>
        <w:t xml:space="preserve"> as </w:t>
      </w:r>
      <w:r>
        <w:rPr>
          <w:rFonts w:cs="Calibri"/>
          <w:b/>
          <w:bCs/>
          <w:color w:val="000000"/>
          <w:szCs w:val="22"/>
          <w:shd w:val="clear" w:color="auto" w:fill="00FF00"/>
        </w:rPr>
        <w:t>complements</w:t>
      </w:r>
      <w:r>
        <w:rPr>
          <w:rFonts w:cs="Calibri"/>
          <w:color w:val="000000"/>
          <w:szCs w:val="22"/>
          <w:u w:val="single"/>
        </w:rPr>
        <w:t xml:space="preserve"> </w:t>
      </w:r>
      <w:r>
        <w:rPr>
          <w:rFonts w:cs="Calibri"/>
          <w:color w:val="000000"/>
          <w:szCs w:val="22"/>
          <w:u w:val="single"/>
          <w:shd w:val="clear" w:color="auto" w:fill="00FF00"/>
        </w:rPr>
        <w:t>that apply different incentives to different circumstances</w:t>
      </w:r>
      <w:r>
        <w:rPr>
          <w:rFonts w:cs="Calibri"/>
          <w:color w:val="000000"/>
          <w:szCs w:val="22"/>
          <w:u w:val="single"/>
        </w:rPr>
        <w:t xml:space="preserve"> and time horizons</w:t>
      </w:r>
      <w:r>
        <w:rPr>
          <w:rFonts w:cs="Calibri"/>
          <w:color w:val="000000"/>
          <w:szCs w:val="22"/>
        </w:rPr>
        <w:t xml:space="preserve">. </w:t>
      </w:r>
      <w:r>
        <w:rPr>
          <w:rFonts w:cs="Calibri"/>
          <w:color w:val="000000"/>
          <w:szCs w:val="22"/>
          <w:u w:val="single"/>
        </w:rPr>
        <w:t>Patent law provides a decentralized system for encouraging innovation. The government doesn’t presume to tell the industry which new drugs are needed</w:t>
      </w:r>
      <w:r>
        <w:rPr>
          <w:rFonts w:cs="Calibri"/>
          <w:color w:val="000000"/>
          <w:szCs w:val="22"/>
        </w:rPr>
        <w:t xml:space="preserve">; it simply incentivizes the development of whatever new drugs that pharmaceutical firms can come up with by offering them a temporary monopoly. It is important to note that patent law’s incentives offer no commercial guarantees. Yes, you can block other competitors for </w:t>
      </w:r>
      <w:proofErr w:type="gramStart"/>
      <w:r>
        <w:rPr>
          <w:rFonts w:cs="Calibri"/>
          <w:color w:val="000000"/>
          <w:szCs w:val="22"/>
        </w:rPr>
        <w:t>a number of</w:t>
      </w:r>
      <w:proofErr w:type="gramEnd"/>
      <w:r>
        <w:rPr>
          <w:rFonts w:cs="Calibri"/>
          <w:color w:val="000000"/>
          <w:szCs w:val="22"/>
        </w:rPr>
        <w:t xml:space="preserve"> years, but that still doesn’t ensure enough consumer demand for the new product to make it profitable.</w:t>
      </w:r>
    </w:p>
    <w:p w14:paraId="632D3DBF" w14:textId="77777777" w:rsidR="009C43D4" w:rsidRDefault="009C43D4" w:rsidP="009C43D4">
      <w:pPr>
        <w:pStyle w:val="NormalWeb"/>
        <w:spacing w:before="0" w:beforeAutospacing="0" w:after="160" w:afterAutospacing="0"/>
      </w:pPr>
      <w:r>
        <w:rPr>
          <w:rFonts w:cs="Calibri"/>
          <w:b/>
          <w:bCs/>
          <w:color w:val="000000"/>
          <w:szCs w:val="22"/>
        </w:rPr>
        <w:t>DIRECT SUPPORT MAKES PATENTS REDUNDANT</w:t>
      </w:r>
    </w:p>
    <w:p w14:paraId="59A6B0C3" w14:textId="77777777" w:rsidR="009C43D4" w:rsidRDefault="009C43D4" w:rsidP="009C43D4">
      <w:pPr>
        <w:pStyle w:val="NormalWeb"/>
        <w:spacing w:before="0" w:beforeAutospacing="0" w:after="160" w:afterAutospacing="0"/>
      </w:pPr>
      <w:r>
        <w:rPr>
          <w:rFonts w:cs="Calibri"/>
          <w:color w:val="000000"/>
          <w:szCs w:val="22"/>
          <w:u w:val="single"/>
        </w:rPr>
        <w:t xml:space="preserve">The situation is different </w:t>
      </w:r>
      <w:r>
        <w:rPr>
          <w:rFonts w:cs="Calibri"/>
          <w:color w:val="000000"/>
          <w:szCs w:val="22"/>
          <w:u w:val="single"/>
          <w:shd w:val="clear" w:color="auto" w:fill="00FF00"/>
        </w:rPr>
        <w:t>in a pandemic</w:t>
      </w:r>
      <w:r>
        <w:rPr>
          <w:rFonts w:cs="Calibri"/>
          <w:color w:val="000000"/>
          <w:szCs w:val="22"/>
          <w:u w:val="single"/>
        </w:rPr>
        <w:t xml:space="preserve">. Here the </w:t>
      </w:r>
      <w:r>
        <w:rPr>
          <w:rFonts w:cs="Calibri"/>
          <w:color w:val="000000"/>
          <w:szCs w:val="22"/>
          <w:u w:val="single"/>
          <w:shd w:val="clear" w:color="auto" w:fill="00FF00"/>
        </w:rPr>
        <w:t>government knows exactly what it wants</w:t>
      </w:r>
      <w:r>
        <w:rPr>
          <w:rFonts w:cs="Calibri"/>
          <w:color w:val="000000"/>
          <w:szCs w:val="22"/>
          <w:u w:val="single"/>
        </w:rPr>
        <w:t xml:space="preserve"> to incentivize: the </w:t>
      </w:r>
      <w:r>
        <w:rPr>
          <w:rFonts w:cs="Calibri"/>
          <w:color w:val="000000"/>
          <w:szCs w:val="22"/>
          <w:u w:val="single"/>
          <w:shd w:val="clear" w:color="auto" w:fill="00FF00"/>
        </w:rPr>
        <w:t>creation of vaccines</w:t>
      </w:r>
      <w:r>
        <w:rPr>
          <w:rFonts w:cs="Calibri"/>
          <w:color w:val="000000"/>
          <w:szCs w:val="22"/>
          <w:u w:val="single"/>
        </w:rPr>
        <w:t xml:space="preserve"> to prevent the spread of a specific virus and other drugs</w:t>
      </w:r>
      <w:r>
        <w:rPr>
          <w:rFonts w:cs="Calibri"/>
          <w:color w:val="000000"/>
          <w:szCs w:val="22"/>
        </w:rPr>
        <w:t xml:space="preserve"> to treat that virus. Under these circumstances, the decentralized approach isn’t good enough. </w:t>
      </w:r>
      <w:r>
        <w:rPr>
          <w:rFonts w:cs="Calibri"/>
          <w:color w:val="000000"/>
          <w:szCs w:val="22"/>
          <w:u w:val="single"/>
          <w:shd w:val="clear" w:color="auto" w:fill="00FF00"/>
        </w:rPr>
        <w:t xml:space="preserve">There is no time to sit back and let drug makers </w:t>
      </w:r>
      <w:r>
        <w:rPr>
          <w:rFonts w:cs="Calibri"/>
          <w:b/>
          <w:bCs/>
          <w:color w:val="000000"/>
          <w:szCs w:val="22"/>
          <w:shd w:val="clear" w:color="auto" w:fill="00FF00"/>
        </w:rPr>
        <w:t>take the initiative</w:t>
      </w:r>
      <w:r>
        <w:rPr>
          <w:rFonts w:cs="Calibri"/>
          <w:color w:val="000000"/>
          <w:szCs w:val="22"/>
          <w:u w:val="single"/>
        </w:rPr>
        <w:t xml:space="preserve"> on their own timeline.</w:t>
      </w:r>
      <w:r>
        <w:rPr>
          <w:rFonts w:cs="Calibri"/>
          <w:color w:val="000000"/>
          <w:szCs w:val="22"/>
        </w:rPr>
        <w:t xml:space="preserve"> Instead, the government needs to be more involved to incentivize specific innovations now. As recompense for </w:t>
      </w:r>
      <w:proofErr w:type="gramStart"/>
      <w:r>
        <w:rPr>
          <w:rFonts w:cs="Calibri"/>
          <w:color w:val="000000"/>
          <w:szCs w:val="22"/>
        </w:rPr>
        <w:t>letting</w:t>
      </w:r>
      <w:proofErr w:type="gramEnd"/>
      <w:r>
        <w:rPr>
          <w:rFonts w:cs="Calibri"/>
          <w:color w:val="000000"/>
          <w:szCs w:val="22"/>
        </w:rPr>
        <w:t xml:space="preserve"> it call the shots (pardon the pun), the government sweetens the deal for drug companies by insulating them from commercial risk. If pharmaceutical firms develop effective vaccines and therapies, the government will buy large, predetermined quantities at prices set high enough to guarantee a healthy return.</w:t>
      </w:r>
    </w:p>
    <w:p w14:paraId="6AD803A7" w14:textId="77777777" w:rsidR="009C43D4" w:rsidRDefault="009C43D4" w:rsidP="009C43D4">
      <w:pPr>
        <w:pStyle w:val="NormalWeb"/>
        <w:spacing w:before="0" w:beforeAutospacing="0" w:after="160" w:afterAutospacing="0"/>
      </w:pPr>
      <w:r>
        <w:rPr>
          <w:rFonts w:cs="Calibri"/>
          <w:color w:val="000000"/>
          <w:szCs w:val="22"/>
        </w:rPr>
        <w:t xml:space="preserve">For the pharmaceutical industry, </w:t>
      </w:r>
      <w:r>
        <w:rPr>
          <w:rFonts w:cs="Calibri"/>
          <w:color w:val="000000"/>
          <w:szCs w:val="22"/>
          <w:u w:val="single"/>
        </w:rPr>
        <w:t>it is useful to conceive of patent law as the default regime for innovation promotion</w:t>
      </w:r>
      <w:r>
        <w:rPr>
          <w:rFonts w:cs="Calibri"/>
          <w:color w:val="000000"/>
          <w:szCs w:val="22"/>
        </w:rPr>
        <w:t xml:space="preserve">. It improves pharmaceutical companies’ incentives to develop new drugs while leaving them free to decide which new drugs to pursue – </w:t>
      </w:r>
      <w:proofErr w:type="gramStart"/>
      <w:r>
        <w:rPr>
          <w:rFonts w:cs="Calibri"/>
          <w:color w:val="000000"/>
          <w:szCs w:val="22"/>
        </w:rPr>
        <w:t>and also</w:t>
      </w:r>
      <w:proofErr w:type="gramEnd"/>
      <w:r>
        <w:rPr>
          <w:rFonts w:cs="Calibri"/>
          <w:color w:val="000000"/>
          <w:szCs w:val="22"/>
        </w:rPr>
        <w:t xml:space="preserve"> leaving them to bear all commercial risk. </w:t>
      </w:r>
      <w:r>
        <w:rPr>
          <w:rFonts w:cs="Calibri"/>
          <w:color w:val="000000"/>
          <w:szCs w:val="22"/>
          <w:u w:val="single"/>
          <w:shd w:val="clear" w:color="auto" w:fill="00FF00"/>
        </w:rPr>
        <w:t>In a pandemic</w:t>
      </w:r>
      <w:r>
        <w:rPr>
          <w:rFonts w:cs="Calibri"/>
          <w:color w:val="000000"/>
          <w:szCs w:val="22"/>
          <w:u w:val="single"/>
        </w:rPr>
        <w:t xml:space="preserve"> or other emergency, however, it is appropriate to </w:t>
      </w:r>
      <w:r>
        <w:rPr>
          <w:rFonts w:cs="Calibri"/>
          <w:b/>
          <w:bCs/>
          <w:color w:val="000000"/>
          <w:szCs w:val="22"/>
          <w:shd w:val="clear" w:color="auto" w:fill="00FF00"/>
        </w:rPr>
        <w:t>shift to the direct support regime</w:t>
      </w:r>
      <w:r>
        <w:rPr>
          <w:rFonts w:cs="Calibri"/>
          <w:color w:val="000000"/>
          <w:szCs w:val="22"/>
          <w:u w:val="single"/>
        </w:rPr>
        <w:t>, in which the government focuses efforts on one disease. In this regime, it is important to note, the government provides qualitatively superior incentives to those offered under patent law. Not only does it offer public funding to cover the up-front costs of drug development, but it also provides advance purchase commitments that guarantee a healthy return.</w:t>
      </w:r>
    </w:p>
    <w:p w14:paraId="7C10FD33" w14:textId="77777777" w:rsidR="009C43D4" w:rsidRDefault="009C43D4" w:rsidP="009C43D4">
      <w:pPr>
        <w:pStyle w:val="NormalWeb"/>
        <w:spacing w:before="0" w:beforeAutospacing="0" w:after="160" w:afterAutospacing="0"/>
      </w:pPr>
      <w:r>
        <w:rPr>
          <w:rFonts w:cs="Calibri"/>
          <w:color w:val="000000"/>
          <w:szCs w:val="22"/>
        </w:rPr>
        <w:t xml:space="preserve">It should therefore be clear that </w:t>
      </w:r>
      <w:r>
        <w:rPr>
          <w:rFonts w:cs="Calibri"/>
          <w:color w:val="000000"/>
          <w:szCs w:val="22"/>
          <w:u w:val="single"/>
        </w:rPr>
        <w:t xml:space="preserve">the </w:t>
      </w:r>
      <w:r>
        <w:rPr>
          <w:rFonts w:cs="Calibri"/>
          <w:color w:val="000000"/>
          <w:szCs w:val="22"/>
          <w:u w:val="single"/>
          <w:shd w:val="clear" w:color="auto" w:fill="00FF00"/>
        </w:rPr>
        <w:t>pharma</w:t>
      </w:r>
      <w:r>
        <w:rPr>
          <w:rFonts w:cs="Calibri"/>
          <w:color w:val="000000"/>
          <w:szCs w:val="22"/>
          <w:u w:val="single"/>
        </w:rPr>
        <w:t xml:space="preserve">ceutical industry </w:t>
      </w:r>
      <w:r>
        <w:rPr>
          <w:rFonts w:cs="Calibri"/>
          <w:color w:val="000000"/>
          <w:szCs w:val="22"/>
          <w:u w:val="single"/>
          <w:shd w:val="clear" w:color="auto" w:fill="00FF00"/>
        </w:rPr>
        <w:t xml:space="preserve">has </w:t>
      </w:r>
      <w:r>
        <w:rPr>
          <w:rFonts w:cs="Calibri"/>
          <w:b/>
          <w:bCs/>
          <w:color w:val="000000"/>
          <w:szCs w:val="22"/>
          <w:shd w:val="clear" w:color="auto" w:fill="00FF00"/>
        </w:rPr>
        <w:t>no</w:t>
      </w:r>
      <w:r>
        <w:rPr>
          <w:rFonts w:cs="Calibri"/>
          <w:b/>
          <w:bCs/>
          <w:color w:val="000000"/>
          <w:szCs w:val="22"/>
        </w:rPr>
        <w:t xml:space="preserve"> legitimate </w:t>
      </w:r>
      <w:r>
        <w:rPr>
          <w:rFonts w:cs="Calibri"/>
          <w:b/>
          <w:bCs/>
          <w:color w:val="000000"/>
          <w:szCs w:val="22"/>
          <w:shd w:val="clear" w:color="auto" w:fill="00FF00"/>
        </w:rPr>
        <w:t>basis for objecting to a TRIPS waiver</w:t>
      </w:r>
      <w:r>
        <w:rPr>
          <w:rFonts w:cs="Calibri"/>
          <w:color w:val="000000"/>
          <w:szCs w:val="22"/>
        </w:rPr>
        <w:t xml:space="preserve">. </w:t>
      </w:r>
      <w:r>
        <w:rPr>
          <w:rFonts w:cs="Calibri"/>
          <w:color w:val="000000"/>
          <w:szCs w:val="22"/>
          <w:u w:val="single"/>
          <w:shd w:val="clear" w:color="auto" w:fill="00FF00"/>
        </w:rPr>
        <w:t>Since</w:t>
      </w:r>
      <w:r>
        <w:rPr>
          <w:rFonts w:cs="Calibri"/>
          <w:color w:val="000000"/>
          <w:szCs w:val="22"/>
          <w:u w:val="single"/>
        </w:rPr>
        <w:t xml:space="preserve">, because of the public health crisis, </w:t>
      </w:r>
      <w:r>
        <w:rPr>
          <w:rFonts w:cs="Calibri"/>
          <w:color w:val="000000"/>
          <w:szCs w:val="22"/>
          <w:u w:val="single"/>
          <w:shd w:val="clear" w:color="auto" w:fill="00FF00"/>
        </w:rPr>
        <w:t>drug makers</w:t>
      </w:r>
      <w:r>
        <w:rPr>
          <w:rFonts w:cs="Calibri"/>
          <w:color w:val="000000"/>
          <w:szCs w:val="22"/>
          <w:u w:val="single"/>
        </w:rPr>
        <w:t xml:space="preserve"> now </w:t>
      </w:r>
      <w:r>
        <w:rPr>
          <w:rFonts w:cs="Calibri"/>
          <w:color w:val="000000"/>
          <w:szCs w:val="22"/>
          <w:u w:val="single"/>
          <w:shd w:val="clear" w:color="auto" w:fill="00FF00"/>
        </w:rPr>
        <w:t>qualify for</w:t>
      </w:r>
      <w:r>
        <w:rPr>
          <w:rFonts w:cs="Calibri"/>
          <w:color w:val="000000"/>
          <w:szCs w:val="22"/>
          <w:u w:val="single"/>
        </w:rPr>
        <w:t xml:space="preserve"> the superior </w:t>
      </w:r>
      <w:r>
        <w:rPr>
          <w:rFonts w:cs="Calibri"/>
          <w:color w:val="000000"/>
          <w:szCs w:val="22"/>
          <w:u w:val="single"/>
          <w:shd w:val="clear" w:color="auto" w:fill="00FF00"/>
        </w:rPr>
        <w:t>benefits of direct government support, they no longer</w:t>
      </w:r>
      <w:r>
        <w:rPr>
          <w:rFonts w:cs="Calibri"/>
          <w:color w:val="000000"/>
          <w:szCs w:val="22"/>
          <w:u w:val="single"/>
        </w:rPr>
        <w:t xml:space="preserve"> need the default benefits of </w:t>
      </w:r>
      <w:r>
        <w:rPr>
          <w:rFonts w:cs="Calibri"/>
          <w:color w:val="000000"/>
          <w:szCs w:val="22"/>
          <w:u w:val="single"/>
          <w:shd w:val="clear" w:color="auto" w:fill="00FF00"/>
        </w:rPr>
        <w:t>patent support</w:t>
      </w:r>
      <w:r>
        <w:rPr>
          <w:rFonts w:cs="Calibri"/>
          <w:color w:val="000000"/>
          <w:szCs w:val="22"/>
        </w:rPr>
        <w:t xml:space="preserve">. </w:t>
      </w:r>
      <w:r>
        <w:rPr>
          <w:rFonts w:cs="Calibri"/>
          <w:color w:val="000000"/>
          <w:szCs w:val="22"/>
          <w:u w:val="single"/>
          <w:shd w:val="clear" w:color="auto" w:fill="00FF00"/>
        </w:rPr>
        <w:t>Arguments that a TRIPS waiver would deprive drug makers of</w:t>
      </w:r>
      <w:r>
        <w:rPr>
          <w:rFonts w:cs="Calibri"/>
          <w:color w:val="000000"/>
          <w:szCs w:val="22"/>
          <w:u w:val="single"/>
        </w:rPr>
        <w:t xml:space="preserve"> the </w:t>
      </w:r>
      <w:r>
        <w:rPr>
          <w:rFonts w:cs="Calibri"/>
          <w:color w:val="000000"/>
          <w:szCs w:val="22"/>
          <w:u w:val="single"/>
          <w:shd w:val="clear" w:color="auto" w:fill="00FF00"/>
        </w:rPr>
        <w:t>incentives</w:t>
      </w:r>
      <w:r>
        <w:rPr>
          <w:rFonts w:cs="Calibri"/>
          <w:color w:val="000000"/>
          <w:szCs w:val="22"/>
          <w:u w:val="single"/>
        </w:rPr>
        <w:t xml:space="preserve"> they need to keep developing new drugs, when they are presently receiving the most favorable incentives available, </w:t>
      </w:r>
      <w:r>
        <w:rPr>
          <w:rFonts w:cs="Calibri"/>
          <w:color w:val="000000"/>
          <w:szCs w:val="22"/>
          <w:u w:val="single"/>
          <w:shd w:val="clear" w:color="auto" w:fill="00FF00"/>
        </w:rPr>
        <w:t xml:space="preserve">can be </w:t>
      </w:r>
      <w:r>
        <w:rPr>
          <w:rFonts w:cs="Calibri"/>
          <w:b/>
          <w:bCs/>
          <w:color w:val="000000"/>
          <w:szCs w:val="22"/>
          <w:shd w:val="clear" w:color="auto" w:fill="00FF00"/>
        </w:rPr>
        <w:t>dismissed as</w:t>
      </w:r>
      <w:r>
        <w:rPr>
          <w:rFonts w:cs="Calibri"/>
          <w:b/>
          <w:bCs/>
          <w:color w:val="000000"/>
          <w:szCs w:val="22"/>
        </w:rPr>
        <w:t xml:space="preserve"> the worst sort of </w:t>
      </w:r>
      <w:r>
        <w:rPr>
          <w:rFonts w:cs="Calibri"/>
          <w:b/>
          <w:bCs/>
          <w:color w:val="000000"/>
          <w:szCs w:val="22"/>
          <w:shd w:val="clear" w:color="auto" w:fill="00FF00"/>
        </w:rPr>
        <w:t>special pleading</w:t>
      </w:r>
      <w:r>
        <w:rPr>
          <w:rFonts w:cs="Calibri"/>
          <w:b/>
          <w:bCs/>
          <w:color w:val="000000"/>
          <w:szCs w:val="22"/>
        </w:rPr>
        <w:t>.</w:t>
      </w:r>
    </w:p>
    <w:p w14:paraId="32CE7E25" w14:textId="77777777" w:rsidR="009C43D4" w:rsidRDefault="009C43D4" w:rsidP="009C43D4">
      <w:pPr>
        <w:pStyle w:val="NormalWeb"/>
        <w:spacing w:before="0" w:beforeAutospacing="0" w:after="160" w:afterAutospacing="0"/>
      </w:pPr>
      <w:r>
        <w:rPr>
          <w:rFonts w:cs="Calibri"/>
          <w:color w:val="000000"/>
          <w:sz w:val="16"/>
          <w:szCs w:val="16"/>
        </w:rPr>
        <w:t>That said, it is a serious mistake to try to cast the current crisis as a morality play in which drug makers wear the black hats and the choice at hand is between private profits and public health. We would have no chance of beating this virus without the formidable organizational capabilities of the pharmaceutical industry, and providing the appropriate incentives is essential to ensure that the industry plays its necessary and vital role. It is misguided to lament that private companies are profiting in the current crisis: those profits are a drop in the bucket compared to the staggering cost of this pandemic in lives and economic damage.</w:t>
      </w:r>
    </w:p>
    <w:p w14:paraId="36CA2B95" w14:textId="77777777" w:rsidR="009C43D4" w:rsidRDefault="009C43D4" w:rsidP="009C43D4">
      <w:pPr>
        <w:pStyle w:val="NormalWeb"/>
        <w:spacing w:before="0" w:beforeAutospacing="0" w:after="160" w:afterAutospacing="0"/>
      </w:pPr>
      <w:r>
        <w:rPr>
          <w:rFonts w:cs="Calibri"/>
          <w:color w:val="000000"/>
          <w:sz w:val="16"/>
          <w:szCs w:val="16"/>
        </w:rPr>
        <w:t>What matters isn’t the existence or size of the profits, but how they are earned. We have good reason to want drug makers to profit from vaccinating the world: the comparative price is minuscule, and the incentive effects are a vital safeguard of public health in the event of future crises. What we want to avoid at all costs is putting drug makers in the position where drug companies can profit from standing in the way of rapid global vaccination. That is why intellectual property rights need to be taken out of the equation.</w:t>
      </w:r>
    </w:p>
    <w:p w14:paraId="04F6BA51" w14:textId="77777777" w:rsidR="009C43D4" w:rsidRDefault="009C43D4" w:rsidP="009C43D4">
      <w:pPr>
        <w:pStyle w:val="NormalWeb"/>
        <w:spacing w:before="0" w:beforeAutospacing="0" w:after="160" w:afterAutospacing="0"/>
      </w:pPr>
      <w:r>
        <w:rPr>
          <w:rFonts w:cs="Calibri"/>
          <w:color w:val="000000"/>
          <w:szCs w:val="22"/>
        </w:rPr>
        <w:t>Vaccinating the world in any kind of reasonable time frame will require large-scale technology transfer to drug firms in other countries and rapid expansion of their production capacity. And looking beyond the current pandemic to the longer term, we need </w:t>
      </w:r>
      <w:hyperlink r:id="rId16" w:history="1">
        <w:r>
          <w:rPr>
            <w:rStyle w:val="Hyperlink"/>
            <w:rFonts w:eastAsiaTheme="majorEastAsia" w:cs="Calibri"/>
            <w:color w:val="000000"/>
            <w:szCs w:val="22"/>
          </w:rPr>
          <w:t>ample, redundant global vaccine production capacity</w:t>
        </w:r>
      </w:hyperlink>
      <w:r>
        <w:rPr>
          <w:rFonts w:cs="Calibri"/>
          <w:color w:val="000000"/>
          <w:szCs w:val="22"/>
        </w:rPr>
        <w:t xml:space="preserve"> that is widely distributed around the planet. To achieve these goals as rapidly as possible will require the active cooperation of the U.S. pharmaceutical industry, which is why the direct support model now needs to be extended. </w:t>
      </w:r>
      <w:r>
        <w:rPr>
          <w:rFonts w:cs="Calibri"/>
          <w:color w:val="000000"/>
          <w:szCs w:val="22"/>
          <w:u w:val="single"/>
        </w:rPr>
        <w:t>What is needed now is an Operation Warp Speed for the world, in which we make it worth current vaccine producers’ while to share their know-how broadly and ramp up global capacity.</w:t>
      </w:r>
    </w:p>
    <w:p w14:paraId="085657F9" w14:textId="77777777" w:rsidR="009C43D4" w:rsidRDefault="009C43D4" w:rsidP="009C43D4">
      <w:r>
        <w:rPr>
          <w:rFonts w:cs="Calibri"/>
          <w:color w:val="000000"/>
          <w:szCs w:val="22"/>
        </w:rPr>
        <w:t xml:space="preserve">Here again, we must recognize that the choice isn’t between people on the one hand and profits on the other. Rather, </w:t>
      </w:r>
      <w:r>
        <w:rPr>
          <w:rFonts w:cs="Calibri"/>
          <w:color w:val="000000"/>
          <w:szCs w:val="22"/>
          <w:u w:val="single"/>
          <w:shd w:val="clear" w:color="auto" w:fill="00FF00"/>
        </w:rPr>
        <w:t>the key to good pandemic response policy</w:t>
      </w:r>
      <w:r>
        <w:rPr>
          <w:rFonts w:cs="Calibri"/>
          <w:color w:val="000000"/>
          <w:szCs w:val="22"/>
          <w:u w:val="single"/>
        </w:rPr>
        <w:t xml:space="preserve"> is ensuring that </w:t>
      </w:r>
      <w:r>
        <w:rPr>
          <w:rFonts w:cs="Calibri"/>
          <w:b/>
          <w:bCs/>
          <w:color w:val="000000"/>
          <w:szCs w:val="22"/>
          <w:shd w:val="clear" w:color="auto" w:fill="00FF00"/>
        </w:rPr>
        <w:t>incentives</w:t>
      </w:r>
      <w:r>
        <w:rPr>
          <w:rFonts w:cs="Calibri"/>
          <w:b/>
          <w:bCs/>
          <w:color w:val="000000"/>
          <w:szCs w:val="22"/>
        </w:rPr>
        <w:t xml:space="preserve"> are structured</w:t>
      </w:r>
      <w:r>
        <w:rPr>
          <w:rFonts w:cs="Calibri"/>
          <w:color w:val="000000"/>
          <w:szCs w:val="22"/>
          <w:u w:val="single"/>
        </w:rPr>
        <w:t xml:space="preserve"> so that drug company profit-seeking and global public health are </w:t>
      </w:r>
      <w:r>
        <w:rPr>
          <w:rFonts w:cs="Calibri"/>
          <w:color w:val="000000"/>
          <w:szCs w:val="22"/>
          <w:u w:val="single"/>
          <w:shd w:val="clear" w:color="auto" w:fill="00FF00"/>
        </w:rPr>
        <w:t>well aligned</w:t>
      </w:r>
      <w:r>
        <w:rPr>
          <w:rFonts w:cs="Calibri"/>
          <w:color w:val="000000"/>
          <w:szCs w:val="22"/>
          <w:u w:val="single"/>
        </w:rPr>
        <w:t>. That means opting out of the default, decentralized patent bargain in favor of generous but well-focused direct government support.</w:t>
      </w:r>
    </w:p>
    <w:p w14:paraId="1F8F7CB5" w14:textId="77777777" w:rsidR="0054073A" w:rsidRDefault="0054073A" w:rsidP="0054073A">
      <w:pPr>
        <w:pStyle w:val="Heading3"/>
      </w:pPr>
      <w:r>
        <w:t>Framework</w:t>
      </w:r>
    </w:p>
    <w:p w14:paraId="5EAFF5B5" w14:textId="77777777" w:rsidR="0054073A" w:rsidRPr="00466EB8" w:rsidRDefault="0054073A" w:rsidP="0054073A">
      <w:pPr>
        <w:pStyle w:val="Heading4"/>
        <w:rPr>
          <w:rFonts w:cs="Times New Roman"/>
        </w:rPr>
      </w:pPr>
      <w:r w:rsidRPr="00466EB8">
        <w:rPr>
          <w:rFonts w:cs="Times New Roman"/>
        </w:rPr>
        <w:t xml:space="preserve">The standard is maximizing expected </w:t>
      </w:r>
      <w:proofErr w:type="spellStart"/>
      <w:r w:rsidRPr="00466EB8">
        <w:rPr>
          <w:rFonts w:cs="Times New Roman"/>
        </w:rPr>
        <w:t>well being</w:t>
      </w:r>
      <w:proofErr w:type="spellEnd"/>
      <w:r w:rsidRPr="00466EB8">
        <w:rPr>
          <w:rFonts w:cs="Times New Roman"/>
        </w:rPr>
        <w:t>.</w:t>
      </w:r>
    </w:p>
    <w:p w14:paraId="1F72054F" w14:textId="77777777" w:rsidR="0054073A" w:rsidRPr="00466EB8" w:rsidRDefault="0054073A" w:rsidP="0054073A">
      <w:pPr>
        <w:keepNext/>
        <w:keepLines/>
        <w:spacing w:before="40"/>
        <w:outlineLvl w:val="3"/>
        <w:rPr>
          <w:b/>
          <w:bCs/>
          <w:szCs w:val="26"/>
        </w:rPr>
      </w:pPr>
      <w:r>
        <w:rPr>
          <w:b/>
          <w:bCs/>
          <w:szCs w:val="26"/>
        </w:rPr>
        <w:t xml:space="preserve">1] </w:t>
      </w:r>
      <w:r w:rsidRPr="00466EB8">
        <w:rPr>
          <w:b/>
          <w:bCs/>
          <w:szCs w:val="26"/>
        </w:rPr>
        <w:t>pleasure and pain are intrinsically valuable. People consistently regard pleasure and pain as good reasons for action</w:t>
      </w:r>
    </w:p>
    <w:p w14:paraId="74427865" w14:textId="77777777" w:rsidR="0054073A" w:rsidRPr="00466EB8" w:rsidRDefault="0054073A" w:rsidP="0054073A">
      <w:pPr>
        <w:rPr>
          <w:rFonts w:eastAsia="Calibri"/>
        </w:rPr>
      </w:pPr>
      <w:r w:rsidRPr="00466EB8">
        <w:rPr>
          <w:rFonts w:eastAsia="Calibri"/>
          <w:b/>
        </w:rPr>
        <w:t>Moen 16</w:t>
      </w:r>
      <w:r w:rsidRPr="00466EB8">
        <w:rPr>
          <w:rFonts w:eastAsia="Calibri"/>
        </w:rPr>
        <w:t xml:space="preserve"> [Ole Martin Moen, Research Fellow in Philosophy at University of Oslo “An Argument for Hedonism” Journal of Value Inquiry (Springer), 50 (2) 2016: 267–281] SJDI</w:t>
      </w:r>
    </w:p>
    <w:p w14:paraId="3511AC95" w14:textId="77777777" w:rsidR="0054073A" w:rsidRPr="00466EB8" w:rsidRDefault="0054073A" w:rsidP="0054073A">
      <w:pPr>
        <w:rPr>
          <w:rFonts w:eastAsia="Calibri"/>
          <w:sz w:val="16"/>
        </w:rPr>
      </w:pPr>
      <w:r w:rsidRPr="00466EB8">
        <w:rPr>
          <w:rFonts w:eastAsia="Calibri"/>
          <w:sz w:val="16"/>
        </w:rPr>
        <w:t xml:space="preserve">Let us start by observing, empirically, that </w:t>
      </w:r>
      <w:r w:rsidRPr="00466EB8">
        <w:rPr>
          <w:rFonts w:eastAsia="Calibri"/>
          <w:b/>
          <w:u w:val="single"/>
        </w:rPr>
        <w:t xml:space="preserve">a widely shared judgment about intrinsic value and disvalue is that </w:t>
      </w:r>
      <w:r w:rsidRPr="00466EB8">
        <w:rPr>
          <w:rFonts w:eastAsia="Calibri"/>
          <w:b/>
          <w:highlight w:val="green"/>
          <w:u w:val="single"/>
        </w:rPr>
        <w:t xml:space="preserve">pleasure is intrinsically </w:t>
      </w:r>
      <w:proofErr w:type="gramStart"/>
      <w:r w:rsidRPr="00466EB8">
        <w:rPr>
          <w:rFonts w:eastAsia="Calibri"/>
          <w:b/>
          <w:highlight w:val="green"/>
          <w:u w:val="single"/>
        </w:rPr>
        <w:t>valuable</w:t>
      </w:r>
      <w:proofErr w:type="gramEnd"/>
      <w:r w:rsidRPr="00466EB8">
        <w:rPr>
          <w:rFonts w:eastAsia="Calibri"/>
          <w:b/>
          <w:highlight w:val="green"/>
          <w:u w:val="single"/>
        </w:rPr>
        <w:t xml:space="preserve"> and pain is intrinsically </w:t>
      </w:r>
      <w:proofErr w:type="spellStart"/>
      <w:r w:rsidRPr="00466EB8">
        <w:rPr>
          <w:rFonts w:eastAsia="Calibri"/>
          <w:b/>
          <w:highlight w:val="green"/>
          <w:u w:val="single"/>
        </w:rPr>
        <w:t>disvaluable</w:t>
      </w:r>
      <w:proofErr w:type="spellEnd"/>
      <w:r w:rsidRPr="00466EB8">
        <w:rPr>
          <w:rFonts w:eastAsia="Calibri"/>
          <w:b/>
          <w:u w:val="single"/>
        </w:rPr>
        <w:t>.</w:t>
      </w:r>
      <w:r w:rsidRPr="00466EB8">
        <w:rPr>
          <w:rFonts w:eastAsia="Calibri"/>
          <w:sz w:val="16"/>
        </w:rPr>
        <w:t xml:space="preserve"> </w:t>
      </w:r>
      <w:r w:rsidRPr="00466EB8">
        <w:rPr>
          <w:rFonts w:eastAsia="Calibri"/>
          <w:b/>
          <w:u w:val="single"/>
        </w:rPr>
        <w:t>On virtually any proposed list of intrinsic values and disvalues (we will look at some of them below), pleasure is included among the intrinsic values and pain among the intrinsic disvalues.</w:t>
      </w:r>
      <w:r w:rsidRPr="00466EB8">
        <w:rPr>
          <w:rFonts w:eastAsia="Calibri"/>
          <w:sz w:val="16"/>
        </w:rPr>
        <w:t xml:space="preserve"> This inclusion makes intuitive sense, moreover, for </w:t>
      </w:r>
      <w:r w:rsidRPr="00466EB8">
        <w:rPr>
          <w:rFonts w:eastAsia="Calibri"/>
          <w:b/>
          <w:highlight w:val="green"/>
          <w:u w:val="single"/>
        </w:rPr>
        <w:t>there is something undeniably good about</w:t>
      </w:r>
      <w:r w:rsidRPr="00466EB8">
        <w:rPr>
          <w:rFonts w:eastAsia="Calibri"/>
          <w:b/>
          <w:u w:val="single"/>
        </w:rPr>
        <w:t xml:space="preserve"> the way </w:t>
      </w:r>
      <w:r w:rsidRPr="00466EB8">
        <w:rPr>
          <w:rFonts w:eastAsia="Calibri"/>
          <w:b/>
          <w:highlight w:val="green"/>
          <w:u w:val="single"/>
        </w:rPr>
        <w:t>pleasure</w:t>
      </w:r>
      <w:r w:rsidRPr="00466EB8">
        <w:rPr>
          <w:rFonts w:eastAsia="Calibri"/>
          <w:b/>
          <w:u w:val="single"/>
        </w:rPr>
        <w:t xml:space="preserve"> feels </w:t>
      </w:r>
      <w:r w:rsidRPr="00466EB8">
        <w:rPr>
          <w:rFonts w:eastAsia="Calibri"/>
          <w:b/>
          <w:highlight w:val="green"/>
          <w:u w:val="single"/>
        </w:rPr>
        <w:t>and something undeniably bad about</w:t>
      </w:r>
      <w:r w:rsidRPr="00466EB8">
        <w:rPr>
          <w:rFonts w:eastAsia="Calibri"/>
          <w:b/>
          <w:u w:val="single"/>
        </w:rPr>
        <w:t xml:space="preserve"> the way </w:t>
      </w:r>
      <w:r w:rsidRPr="00466EB8">
        <w:rPr>
          <w:rFonts w:eastAsia="Calibri"/>
          <w:b/>
          <w:highlight w:val="green"/>
          <w:u w:val="single"/>
        </w:rPr>
        <w:t>pain</w:t>
      </w:r>
      <w:r w:rsidRPr="00466EB8">
        <w:rPr>
          <w:rFonts w:eastAsia="Calibri"/>
          <w:b/>
          <w:u w:val="single"/>
        </w:rPr>
        <w:t xml:space="preserve"> feels, and neither the goodness of pleasure nor the badness of pain seems to be exhausted by the further effects that these experiences might have.</w:t>
      </w:r>
      <w:r w:rsidRPr="00466EB8">
        <w:rPr>
          <w:rFonts w:eastAsia="Calibri"/>
          <w:sz w:val="16"/>
        </w:rPr>
        <w:t xml:space="preserve"> “Pleasure” and “pain” are here understood inclusively, as encompassing anything hedonically positive and anything hedonically negative.2 </w:t>
      </w:r>
      <w:r w:rsidRPr="00466EB8">
        <w:rPr>
          <w:rFonts w:eastAsia="Calibri"/>
          <w:b/>
          <w:u w:val="single"/>
        </w:rPr>
        <w:t xml:space="preserve">The special </w:t>
      </w:r>
      <w:r w:rsidRPr="00466EB8">
        <w:rPr>
          <w:rFonts w:eastAsia="Calibri"/>
          <w:b/>
          <w:highlight w:val="green"/>
          <w:u w:val="single"/>
        </w:rPr>
        <w:t>value statuses of pleasure and pain are manifested in how we treat</w:t>
      </w:r>
      <w:r w:rsidRPr="00466EB8">
        <w:rPr>
          <w:rFonts w:eastAsia="Calibri"/>
          <w:b/>
          <w:u w:val="single"/>
        </w:rPr>
        <w:t xml:space="preserve"> these </w:t>
      </w:r>
      <w:r w:rsidRPr="00466EB8">
        <w:rPr>
          <w:rFonts w:eastAsia="Calibri"/>
          <w:b/>
          <w:highlight w:val="green"/>
          <w:u w:val="single"/>
        </w:rPr>
        <w:t>experiences in</w:t>
      </w:r>
      <w:r w:rsidRPr="00466EB8">
        <w:rPr>
          <w:rFonts w:eastAsia="Calibri"/>
          <w:b/>
          <w:u w:val="single"/>
        </w:rPr>
        <w:t xml:space="preserve"> our </w:t>
      </w:r>
      <w:r w:rsidRPr="00466EB8">
        <w:rPr>
          <w:rFonts w:eastAsia="Calibri"/>
          <w:b/>
          <w:highlight w:val="green"/>
          <w:u w:val="single"/>
        </w:rPr>
        <w:t>everyday reasoning</w:t>
      </w:r>
      <w:r w:rsidRPr="00466EB8">
        <w:rPr>
          <w:rFonts w:eastAsia="Calibri"/>
          <w:b/>
          <w:u w:val="single"/>
        </w:rPr>
        <w:t xml:space="preserve"> about values.</w:t>
      </w:r>
      <w:r w:rsidRPr="00466EB8">
        <w:rPr>
          <w:rFonts w:eastAsia="Calibri"/>
          <w:sz w:val="16"/>
        </w:rPr>
        <w:t xml:space="preserve"> If you tell me that you are heading for the convenience store, </w:t>
      </w:r>
      <w:r w:rsidRPr="00466EB8">
        <w:rPr>
          <w:rFonts w:eastAsia="Calibri"/>
          <w:b/>
          <w:u w:val="single"/>
        </w:rPr>
        <w:t>I might ask: “What for?” This is a reasonable question, for when you go to the convenience store you usually do so</w:t>
      </w:r>
      <w:r w:rsidRPr="00466EB8">
        <w:rPr>
          <w:rFonts w:eastAsia="Calibri"/>
          <w:sz w:val="16"/>
        </w:rPr>
        <w:t xml:space="preserve">, not merely for the sake of going to the convenience store, but </w:t>
      </w:r>
      <w:r w:rsidRPr="00466EB8">
        <w:rPr>
          <w:rFonts w:eastAsia="Calibri"/>
          <w:b/>
          <w:u w:val="single"/>
        </w:rPr>
        <w:t>for the sake of achieving something further that you deem to be valuable.</w:t>
      </w:r>
      <w:r w:rsidRPr="00466EB8">
        <w:rPr>
          <w:rFonts w:eastAsia="Calibri"/>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66EB8">
        <w:rPr>
          <w:rFonts w:eastAsia="Calibri"/>
          <w:b/>
          <w:u w:val="single"/>
        </w:rPr>
        <w:t xml:space="preserve">If </w:t>
      </w:r>
      <w:proofErr w:type="gramStart"/>
      <w:r w:rsidRPr="00466EB8">
        <w:rPr>
          <w:rFonts w:eastAsia="Calibri"/>
          <w:b/>
          <w:u w:val="single"/>
        </w:rPr>
        <w:t>I</w:t>
      </w:r>
      <w:proofErr w:type="gramEnd"/>
      <w:r w:rsidRPr="00466EB8">
        <w:rPr>
          <w:rFonts w:eastAsia="Calibri"/>
          <w:b/>
          <w:u w:val="single"/>
        </w:rPr>
        <w:t xml:space="preserve"> then proceed by asking “But what is the pleasure of drinking the soda good for?” the discussion is likely to reach an awkward end. The reason is that the </w:t>
      </w:r>
      <w:r w:rsidRPr="00466EB8">
        <w:rPr>
          <w:rFonts w:eastAsia="Calibri"/>
          <w:b/>
          <w:highlight w:val="green"/>
          <w:u w:val="single"/>
        </w:rPr>
        <w:t>pleasure is not good for anything further</w:t>
      </w:r>
      <w:r w:rsidRPr="00466EB8">
        <w:rPr>
          <w:rFonts w:eastAsia="Calibri"/>
          <w:b/>
          <w:u w:val="single"/>
        </w:rPr>
        <w:t>; it is simply that for which going to the convenience store and buying the soda is good.</w:t>
      </w:r>
      <w:r w:rsidRPr="00466EB8">
        <w:rPr>
          <w:rFonts w:eastAsia="Calibri"/>
          <w:sz w:val="16"/>
        </w:rPr>
        <w:t>3 As Aristotle observes</w:t>
      </w:r>
      <w:r w:rsidRPr="00466EB8">
        <w:rPr>
          <w:rFonts w:eastAsia="Calibri"/>
          <w:b/>
          <w:u w:val="single"/>
        </w:rPr>
        <w:t>: “We never ask [a man] what his end is in being pleased, because we assume that pleasure is choice worthy in itself.</w:t>
      </w:r>
      <w:r w:rsidRPr="00466EB8">
        <w:rPr>
          <w:rFonts w:eastAsia="Calibri"/>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466EB8">
        <w:rPr>
          <w:rFonts w:eastAsia="Calibri"/>
          <w:b/>
          <w:highlight w:val="green"/>
          <w:u w:val="single"/>
        </w:rPr>
        <w:t>pleasure and pain</w:t>
      </w:r>
      <w:r w:rsidRPr="00466EB8">
        <w:rPr>
          <w:rFonts w:eastAsia="Calibri"/>
          <w:b/>
          <w:u w:val="single"/>
        </w:rPr>
        <w:t xml:space="preserve"> are </w:t>
      </w:r>
      <w:r w:rsidRPr="00466EB8">
        <w:rPr>
          <w:rFonts w:eastAsia="Calibri"/>
          <w:b/>
          <w:highlight w:val="green"/>
          <w:u w:val="single"/>
        </w:rPr>
        <w:t>both</w:t>
      </w:r>
      <w:r w:rsidRPr="00466EB8">
        <w:rPr>
          <w:rFonts w:eastAsia="Calibri"/>
          <w:b/>
          <w:u w:val="single"/>
        </w:rPr>
        <w:t xml:space="preserve"> places where we </w:t>
      </w:r>
      <w:r w:rsidRPr="00466EB8">
        <w:rPr>
          <w:rFonts w:eastAsia="Calibri"/>
          <w:b/>
          <w:highlight w:val="green"/>
          <w:u w:val="single"/>
        </w:rPr>
        <w:t>reach the end of the line in matters of value.</w:t>
      </w:r>
      <w:r w:rsidRPr="00466EB8">
        <w:rPr>
          <w:rFonts w:eastAsia="Calibri"/>
          <w:b/>
          <w:u w:val="single"/>
        </w:rPr>
        <w:t xml:space="preserve"> </w:t>
      </w:r>
    </w:p>
    <w:p w14:paraId="081D07C0" w14:textId="3E3925F5" w:rsidR="0054073A" w:rsidRPr="00466EB8" w:rsidRDefault="0054073A" w:rsidP="0054073A">
      <w:pPr>
        <w:keepNext/>
        <w:keepLines/>
        <w:spacing w:before="40"/>
        <w:outlineLvl w:val="3"/>
        <w:rPr>
          <w:rFonts w:eastAsia="Calibri"/>
          <w:color w:val="1E1E1E"/>
          <w:szCs w:val="26"/>
          <w:u w:color="1E1E1E"/>
        </w:rPr>
      </w:pPr>
      <w:r>
        <w:rPr>
          <w:rFonts w:eastAsia="Times New Roman"/>
          <w:b/>
          <w:bCs/>
          <w:color w:val="1E1E1E"/>
          <w:szCs w:val="26"/>
        </w:rPr>
        <w:t xml:space="preserve">2. </w:t>
      </w:r>
      <w:r w:rsidRPr="00466EB8">
        <w:rPr>
          <w:rFonts w:eastAsia="Times New Roman"/>
          <w:b/>
          <w:bCs/>
          <w:color w:val="1E1E1E"/>
          <w:szCs w:val="26"/>
        </w:rPr>
        <w:t>Reducing the risk of extinction is always priority number one. </w:t>
      </w:r>
      <w:r w:rsidRPr="00466EB8">
        <w:rPr>
          <w:rFonts w:eastAsia="Times New Roman"/>
          <w:b/>
          <w:bCs/>
          <w:color w:val="1E1E1E"/>
          <w:szCs w:val="26"/>
        </w:rPr>
        <w:br/>
      </w:r>
      <w:r w:rsidRPr="00466EB8">
        <w:rPr>
          <w:rFonts w:eastAsia="Calibri"/>
          <w:b/>
          <w:color w:val="1E1E1E"/>
          <w:szCs w:val="26"/>
        </w:rPr>
        <w:t>Bostrom 12</w:t>
      </w:r>
      <w:r w:rsidRPr="00466EB8">
        <w:rPr>
          <w:rFonts w:eastAsia="Calibri"/>
        </w:rPr>
        <w:t xml:space="preserve"> [Faculty of Philosophy and Oxford Martin School, University of Oxford.], Existential Risk Prevention as Global Priority.  Forthcoming book (Global Policy). MP. </w:t>
      </w:r>
      <w:hyperlink r:id="rId17" w:history="1">
        <w:r w:rsidRPr="00466EB8">
          <w:rPr>
            <w:rFonts w:eastAsia="Calibri"/>
          </w:rPr>
          <w:t>http://www.existenti...org/concept.pdf</w:t>
        </w:r>
      </w:hyperlink>
      <w:r w:rsidRPr="00466EB8">
        <w:rPr>
          <w:rFonts w:eastAsia="Times New Roman"/>
          <w:b/>
          <w:bCs/>
          <w:color w:val="1E1E1E"/>
          <w:szCs w:val="26"/>
        </w:rPr>
        <w:br/>
      </w:r>
      <w:r w:rsidRPr="00466EB8">
        <w:rPr>
          <w:rFonts w:eastAsia="Calibri"/>
        </w:rPr>
        <w:t>Even if we use the most conservative of these estimates, which entirely ignores the   possibility of space colonization and software minds,</w:t>
      </w:r>
      <w:r w:rsidRPr="00466EB8">
        <w:rPr>
          <w:rFonts w:eastAsia="Calibri"/>
          <w:color w:val="1E1E1E"/>
          <w:szCs w:val="26"/>
        </w:rPr>
        <w:t xml:space="preserve"> </w:t>
      </w:r>
      <w:r w:rsidRPr="00466EB8">
        <w:rPr>
          <w:rFonts w:eastAsia="Calibri"/>
          <w:b/>
          <w:bCs/>
          <w:color w:val="1E1E1E"/>
          <w:sz w:val="24"/>
          <w:u w:val="single"/>
        </w:rPr>
        <w:t xml:space="preserve">we find that the expected loss of an </w:t>
      </w:r>
      <w:r w:rsidRPr="00466EB8">
        <w:rPr>
          <w:rFonts w:eastAsia="Calibri"/>
          <w:b/>
          <w:bCs/>
          <w:color w:val="1E1E1E"/>
          <w:sz w:val="24"/>
          <w:highlight w:val="green"/>
          <w:u w:val="single"/>
        </w:rPr>
        <w:t>existential   catastrophe is greater than</w:t>
      </w:r>
      <w:r w:rsidRPr="00466EB8">
        <w:rPr>
          <w:rFonts w:eastAsia="Calibri"/>
          <w:b/>
          <w:bCs/>
          <w:color w:val="1E1E1E"/>
          <w:sz w:val="24"/>
          <w:u w:val="single"/>
        </w:rPr>
        <w:t xml:space="preserve"> the value of </w:t>
      </w:r>
      <w:r w:rsidRPr="00466EB8">
        <w:rPr>
          <w:rFonts w:eastAsia="Calibri"/>
          <w:b/>
          <w:bCs/>
          <w:color w:val="1E1E1E"/>
          <w:sz w:val="24"/>
          <w:highlight w:val="green"/>
          <w:u w:val="single"/>
        </w:rPr>
        <w:t>10^16 human lives</w:t>
      </w:r>
      <w:r w:rsidRPr="00466EB8">
        <w:rPr>
          <w:rFonts w:eastAsia="Calibri"/>
          <w:color w:val="1E1E1E"/>
          <w:sz w:val="24"/>
          <w:highlight w:val="green"/>
        </w:rPr>
        <w:t>.</w:t>
      </w:r>
      <w:r w:rsidRPr="00466EB8">
        <w:rPr>
          <w:rFonts w:eastAsia="Calibri"/>
          <w:color w:val="1E1E1E"/>
          <w:sz w:val="24"/>
        </w:rPr>
        <w:t xml:space="preserve">  </w:t>
      </w:r>
      <w:r w:rsidRPr="00466EB8">
        <w:rPr>
          <w:rFonts w:eastAsia="Calibri"/>
          <w:b/>
          <w:bCs/>
          <w:color w:val="1E1E1E"/>
          <w:sz w:val="24"/>
          <w:u w:val="single"/>
        </w:rPr>
        <w:t xml:space="preserve">This implies that </w:t>
      </w:r>
      <w:r w:rsidRPr="00466EB8">
        <w:rPr>
          <w:rFonts w:eastAsia="Calibri"/>
          <w:b/>
          <w:bCs/>
          <w:color w:val="1E1E1E"/>
          <w:sz w:val="24"/>
          <w:highlight w:val="green"/>
          <w:u w:val="single"/>
        </w:rPr>
        <w:t xml:space="preserve">the </w:t>
      </w:r>
      <w:r w:rsidRPr="00466EB8">
        <w:rPr>
          <w:rFonts w:eastAsia="Calibri"/>
          <w:b/>
          <w:bCs/>
          <w:color w:val="1E1E1E"/>
          <w:sz w:val="24"/>
          <w:u w:val="single"/>
        </w:rPr>
        <w:t xml:space="preserve">expected </w:t>
      </w:r>
      <w:r w:rsidRPr="00466EB8">
        <w:rPr>
          <w:rFonts w:eastAsia="Calibri"/>
          <w:b/>
          <w:bCs/>
          <w:color w:val="1E1E1E"/>
          <w:sz w:val="24"/>
          <w:highlight w:val="green"/>
          <w:u w:val="single"/>
        </w:rPr>
        <w:t xml:space="preserve">value of   reducing existential risk by </w:t>
      </w:r>
      <w:r w:rsidRPr="00466EB8">
        <w:rPr>
          <w:rFonts w:eastAsia="Calibri"/>
          <w:b/>
          <w:bCs/>
          <w:color w:val="1E1E1E"/>
          <w:sz w:val="24"/>
          <w:u w:val="single"/>
        </w:rPr>
        <w:t xml:space="preserve">a mere </w:t>
      </w:r>
      <w:r w:rsidRPr="00466EB8">
        <w:rPr>
          <w:rFonts w:eastAsia="Calibri"/>
          <w:b/>
          <w:bCs/>
          <w:color w:val="1E1E1E"/>
          <w:sz w:val="24"/>
          <w:highlight w:val="green"/>
          <w:u w:val="single"/>
        </w:rPr>
        <w:t>one millionth of one percentage point is</w:t>
      </w:r>
      <w:r w:rsidRPr="00466EB8">
        <w:rPr>
          <w:rFonts w:eastAsia="Calibri"/>
          <w:b/>
          <w:bCs/>
          <w:color w:val="1E1E1E"/>
          <w:sz w:val="24"/>
          <w:u w:val="single"/>
        </w:rPr>
        <w:t xml:space="preserve"> at least </w:t>
      </w:r>
      <w:r w:rsidRPr="00466EB8">
        <w:rPr>
          <w:rFonts w:eastAsia="Calibri"/>
          <w:b/>
          <w:bCs/>
          <w:color w:val="1E1E1E"/>
          <w:sz w:val="24"/>
          <w:highlight w:val="green"/>
          <w:u w:val="single"/>
        </w:rPr>
        <w:t>a hundred times the   value of a million human lives</w:t>
      </w:r>
      <w:r w:rsidRPr="00466EB8">
        <w:rPr>
          <w:rFonts w:eastAsia="Calibri"/>
          <w:b/>
          <w:bCs/>
          <w:color w:val="1E1E1E"/>
          <w:sz w:val="24"/>
          <w:u w:val="single"/>
        </w:rPr>
        <w:t>.</w:t>
      </w:r>
      <w:r w:rsidRPr="00466EB8">
        <w:rPr>
          <w:rFonts w:eastAsia="Calibri"/>
          <w:color w:val="1E1E1E"/>
          <w:sz w:val="24"/>
        </w:rPr>
        <w:t> </w:t>
      </w:r>
      <w:r w:rsidRPr="00466EB8">
        <w:rPr>
          <w:rFonts w:eastAsia="Calibri"/>
          <w:color w:val="1E1E1E"/>
          <w:szCs w:val="26"/>
        </w:rPr>
        <w:t xml:space="preserve"> </w:t>
      </w:r>
      <w:r w:rsidRPr="00466EB8">
        <w:rPr>
          <w:rFonts w:eastAsia="Calibri"/>
        </w:rPr>
        <w:t xml:space="preserve">The more technologically comprehensive estimate of </w:t>
      </w:r>
      <w:proofErr w:type="gramStart"/>
      <w:r w:rsidRPr="00466EB8">
        <w:rPr>
          <w:rFonts w:eastAsia="Calibri"/>
        </w:rPr>
        <w:t>10  54</w:t>
      </w:r>
      <w:proofErr w:type="gramEnd"/>
      <w:r w:rsidRPr="00466EB8">
        <w:rPr>
          <w:rFonts w:eastAsia="Calibri"/>
        </w:rPr>
        <w:t xml:space="preserve"> </w:t>
      </w:r>
      <w:proofErr w:type="spellStart"/>
      <w:r w:rsidRPr="00466EB8">
        <w:rPr>
          <w:rFonts w:eastAsia="Calibri"/>
        </w:rPr>
        <w:t>humanbrain</w:t>
      </w:r>
      <w:proofErr w:type="spellEnd"/>
      <w:r w:rsidRPr="00466EB8">
        <w:rPr>
          <w:rFonts w:eastAsia="Calibri"/>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466EB8">
        <w:rPr>
          <w:rFonts w:eastAsia="Calibri"/>
          <w:b/>
          <w:bCs/>
          <w:color w:val="1E1E1E"/>
          <w:sz w:val="24"/>
          <w:u w:val="single" w:color="1E1E1E"/>
        </w:rPr>
        <w:t xml:space="preserve">One might consequently argue that </w:t>
      </w:r>
      <w:r w:rsidRPr="00466EB8">
        <w:rPr>
          <w:rFonts w:eastAsia="Calibri"/>
          <w:b/>
          <w:bCs/>
          <w:color w:val="1E1E1E"/>
          <w:sz w:val="24"/>
          <w:highlight w:val="green"/>
          <w:u w:val="single" w:color="1E1E1E"/>
        </w:rPr>
        <w:t>even the tiniest reduction of existential risk has a</w:t>
      </w:r>
      <w:r w:rsidRPr="00466EB8">
        <w:rPr>
          <w:rFonts w:eastAsia="Calibri"/>
          <w:b/>
          <w:bCs/>
          <w:color w:val="1E1E1E"/>
          <w:sz w:val="24"/>
          <w:u w:val="single" w:color="1E1E1E"/>
        </w:rPr>
        <w:t xml:space="preserve">n   expected </w:t>
      </w:r>
      <w:r w:rsidRPr="00466EB8">
        <w:rPr>
          <w:rFonts w:eastAsia="Calibri"/>
          <w:b/>
          <w:bCs/>
          <w:color w:val="1E1E1E"/>
          <w:sz w:val="24"/>
          <w:highlight w:val="green"/>
          <w:u w:val="single" w:color="1E1E1E"/>
        </w:rPr>
        <w:t>value greater than</w:t>
      </w:r>
      <w:r w:rsidRPr="00466EB8">
        <w:rPr>
          <w:rFonts w:eastAsia="Calibri"/>
          <w:b/>
          <w:bCs/>
          <w:color w:val="1E1E1E"/>
          <w:sz w:val="24"/>
          <w:u w:val="single" w:color="1E1E1E"/>
        </w:rPr>
        <w:t xml:space="preserve"> that of</w:t>
      </w:r>
      <w:r w:rsidRPr="00466EB8">
        <w:rPr>
          <w:rFonts w:eastAsia="Calibri"/>
          <w:b/>
          <w:bCs/>
          <w:color w:val="1E1E1E"/>
          <w:sz w:val="24"/>
          <w:highlight w:val="green"/>
          <w:u w:val="single" w:color="1E1E1E"/>
        </w:rPr>
        <w:t xml:space="preserve"> the definite provision of </w:t>
      </w:r>
      <w:r w:rsidRPr="00466EB8">
        <w:rPr>
          <w:rFonts w:eastAsia="Calibri"/>
          <w:b/>
          <w:bCs/>
          <w:color w:val="1E1E1E"/>
          <w:sz w:val="24"/>
          <w:u w:val="single" w:color="1E1E1E"/>
        </w:rPr>
        <w:t xml:space="preserve">any ordinary good, such as the direct   benefit of </w:t>
      </w:r>
      <w:r w:rsidRPr="00466EB8">
        <w:rPr>
          <w:rFonts w:eastAsia="Calibri"/>
          <w:b/>
          <w:bCs/>
          <w:color w:val="1E1E1E"/>
          <w:sz w:val="24"/>
          <w:highlight w:val="green"/>
          <w:u w:val="single" w:color="1E1E1E"/>
        </w:rPr>
        <w:t>saving 1 billion lives</w:t>
      </w:r>
      <w:r w:rsidRPr="00466EB8">
        <w:rPr>
          <w:rFonts w:eastAsia="Calibri"/>
          <w:b/>
          <w:bCs/>
          <w:color w:val="1E1E1E"/>
          <w:szCs w:val="26"/>
          <w:highlight w:val="green"/>
          <w:u w:val="single" w:color="1E1E1E"/>
        </w:rPr>
        <w:t>.</w:t>
      </w:r>
      <w:r w:rsidRPr="00466EB8">
        <w:rPr>
          <w:rFonts w:eastAsia="Calibri"/>
          <w:color w:val="1E1E1E"/>
          <w:szCs w:val="26"/>
          <w:u w:color="1E1E1E"/>
        </w:rPr>
        <w:t xml:space="preserve">  </w:t>
      </w:r>
      <w:r w:rsidRPr="00466EB8">
        <w:rPr>
          <w:rFonts w:eastAsia="Calibri"/>
        </w:rPr>
        <w:t xml:space="preserve">And, further, that the absolute value of the indirect effect of saving </w:t>
      </w:r>
      <w:proofErr w:type="gramStart"/>
      <w:r w:rsidRPr="00466EB8">
        <w:rPr>
          <w:rFonts w:eastAsia="Calibri"/>
        </w:rPr>
        <w:t>1  billion</w:t>
      </w:r>
      <w:proofErr w:type="gramEnd"/>
      <w:r w:rsidRPr="00466EB8">
        <w:rPr>
          <w:rFonts w:eastAsia="Calibri"/>
        </w:rPr>
        <w:t xml:space="preserve"> lives on the total cumulative amount of existential </w:t>
      </w:r>
      <w:proofErr w:type="spellStart"/>
      <w:r w:rsidRPr="00466EB8">
        <w:rPr>
          <w:rFonts w:eastAsia="Calibri"/>
        </w:rPr>
        <w:t>riskâ</w:t>
      </w:r>
      <w:proofErr w:type="spellEnd"/>
      <w:r w:rsidRPr="00466EB8">
        <w:rPr>
          <w:rFonts w:eastAsia="Calibri"/>
        </w:rPr>
        <w:t xml:space="preserve">€”positive or </w:t>
      </w:r>
      <w:proofErr w:type="spellStart"/>
      <w:r w:rsidRPr="00466EB8">
        <w:rPr>
          <w:rFonts w:eastAsia="Calibri"/>
        </w:rPr>
        <w:t>negativeâ</w:t>
      </w:r>
      <w:proofErr w:type="spellEnd"/>
      <w:r w:rsidRPr="00466EB8">
        <w:rPr>
          <w:rFonts w:eastAsia="Calibri"/>
        </w:rPr>
        <w:t>€”is almost   certainly larger than the positive value of the direct benefit of such an action.</w:t>
      </w:r>
      <w:r w:rsidRPr="00466EB8">
        <w:rPr>
          <w:rFonts w:eastAsia="Calibri"/>
          <w:color w:val="1E1E1E"/>
          <w:szCs w:val="26"/>
          <w:u w:color="1E1E1E"/>
        </w:rPr>
        <w:t xml:space="preserve">  </w:t>
      </w:r>
    </w:p>
    <w:p w14:paraId="5BF057CF" w14:textId="00274BF9" w:rsidR="00E42E4C" w:rsidRPr="001E77A4" w:rsidRDefault="0054073A" w:rsidP="001E77A4">
      <w:pPr>
        <w:keepNext/>
        <w:keepLines/>
        <w:spacing w:before="40"/>
        <w:outlineLvl w:val="3"/>
        <w:rPr>
          <w:b/>
          <w:sz w:val="26"/>
        </w:rPr>
      </w:pPr>
      <w:r w:rsidRPr="006B176B">
        <w:rPr>
          <w:rStyle w:val="Style13ptBold"/>
        </w:rPr>
        <w:t xml:space="preserve">3. Governments are limited by scarce resources which means they inevitably </w:t>
      </w:r>
      <w:proofErr w:type="gramStart"/>
      <w:r w:rsidRPr="006B176B">
        <w:rPr>
          <w:rStyle w:val="Style13ptBold"/>
        </w:rPr>
        <w:t>have to</w:t>
      </w:r>
      <w:proofErr w:type="gramEnd"/>
      <w:r w:rsidRPr="006B176B">
        <w:rPr>
          <w:rStyle w:val="Style13ptBold"/>
        </w:rPr>
        <w:t xml:space="preserve"> make tradeoff decisions about who to serve. Taking someone's land thru eminent domain hurts them but its net better for society to build public infrastructure on that land which proves they can aggregate and use util.</w:t>
      </w:r>
    </w:p>
    <w:sectPr w:rsidR="00E42E4C" w:rsidRPr="001E77A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1E04C6A"/>
    <w:multiLevelType w:val="hybridMultilevel"/>
    <w:tmpl w:val="F88A6C2A"/>
    <w:lvl w:ilvl="0" w:tplc="FD4E5D68">
      <w:start w:val="1"/>
      <w:numFmt w:val="decimal"/>
      <w:lvlText w:val="%1."/>
      <w:lvlJc w:val="left"/>
      <w:pPr>
        <w:ind w:left="720" w:hanging="360"/>
      </w:pPr>
      <w:rPr>
        <w:rFonts w:cs="Calibri"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E424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77A4"/>
    <w:rsid w:val="001F1173"/>
    <w:rsid w:val="002005A8"/>
    <w:rsid w:val="00203DD8"/>
    <w:rsid w:val="00204E1D"/>
    <w:rsid w:val="002059BD"/>
    <w:rsid w:val="00207FD8"/>
    <w:rsid w:val="00210FAF"/>
    <w:rsid w:val="00213B1E"/>
    <w:rsid w:val="00215284"/>
    <w:rsid w:val="002168F2"/>
    <w:rsid w:val="0022589F"/>
    <w:rsid w:val="002343FE"/>
    <w:rsid w:val="00235F7B"/>
    <w:rsid w:val="00240455"/>
    <w:rsid w:val="002502CF"/>
    <w:rsid w:val="00267EBB"/>
    <w:rsid w:val="0027023B"/>
    <w:rsid w:val="00272F3F"/>
    <w:rsid w:val="00274EDB"/>
    <w:rsid w:val="0027729E"/>
    <w:rsid w:val="002843B2"/>
    <w:rsid w:val="00284ED6"/>
    <w:rsid w:val="00290C5A"/>
    <w:rsid w:val="00290C92"/>
    <w:rsid w:val="00292B73"/>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073A"/>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424E"/>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3CE9"/>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43D4"/>
    <w:rsid w:val="009C5FF7"/>
    <w:rsid w:val="009C6292"/>
    <w:rsid w:val="009D0C9B"/>
    <w:rsid w:val="009D15DB"/>
    <w:rsid w:val="009D3133"/>
    <w:rsid w:val="009D4A5F"/>
    <w:rsid w:val="009D5485"/>
    <w:rsid w:val="009E160D"/>
    <w:rsid w:val="009E6641"/>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4C97"/>
    <w:rsid w:val="00AF55D4"/>
    <w:rsid w:val="00B0505F"/>
    <w:rsid w:val="00B05C2D"/>
    <w:rsid w:val="00B12933"/>
    <w:rsid w:val="00B12B88"/>
    <w:rsid w:val="00B137E0"/>
    <w:rsid w:val="00B13BC8"/>
    <w:rsid w:val="00B24662"/>
    <w:rsid w:val="00B24923"/>
    <w:rsid w:val="00B32E8C"/>
    <w:rsid w:val="00B3569C"/>
    <w:rsid w:val="00B43676"/>
    <w:rsid w:val="00B5602D"/>
    <w:rsid w:val="00B60125"/>
    <w:rsid w:val="00B6656B"/>
    <w:rsid w:val="00B71625"/>
    <w:rsid w:val="00B75C54"/>
    <w:rsid w:val="00B8710E"/>
    <w:rsid w:val="00B92A93"/>
    <w:rsid w:val="00BA17A8"/>
    <w:rsid w:val="00BA3C33"/>
    <w:rsid w:val="00BB0878"/>
    <w:rsid w:val="00BB0D0E"/>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22C6"/>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F66416"/>
  <w14:defaultImageDpi w14:val="300"/>
  <w15:docId w15:val="{7DEECD64-3DB6-4E44-9FEF-D0A6E7307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E77A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E77A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E77A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1E77A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21,tags,ta,Heading 2 Char Char Char Char,T,t,Ta"/>
    <w:basedOn w:val="Normal"/>
    <w:next w:val="Normal"/>
    <w:link w:val="Heading4Char"/>
    <w:uiPriority w:val="9"/>
    <w:unhideWhenUsed/>
    <w:qFormat/>
    <w:rsid w:val="001E77A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E77A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E77A4"/>
  </w:style>
  <w:style w:type="character" w:customStyle="1" w:styleId="Heading1Char">
    <w:name w:val="Heading 1 Char"/>
    <w:aliases w:val="Pocket Char"/>
    <w:basedOn w:val="DefaultParagraphFont"/>
    <w:link w:val="Heading1"/>
    <w:uiPriority w:val="9"/>
    <w:rsid w:val="001E77A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E77A4"/>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1E77A4"/>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1E77A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E77A4"/>
    <w:rPr>
      <w:b/>
      <w:sz w:val="26"/>
      <w:u w:val="none"/>
    </w:rPr>
  </w:style>
  <w:style w:type="character" w:customStyle="1" w:styleId="StyleUnderline">
    <w:name w:val="Style Underline"/>
    <w:aliases w:val="Underline"/>
    <w:basedOn w:val="DefaultParagraphFont"/>
    <w:uiPriority w:val="1"/>
    <w:qFormat/>
    <w:rsid w:val="001E77A4"/>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
    <w:basedOn w:val="DefaultParagraphFont"/>
    <w:link w:val="textbold"/>
    <w:uiPriority w:val="20"/>
    <w:qFormat/>
    <w:rsid w:val="001E77A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E77A4"/>
    <w:rPr>
      <w:color w:val="auto"/>
      <w:u w:val="none"/>
    </w:rPr>
  </w:style>
  <w:style w:type="character" w:styleId="Hyperlink">
    <w:name w:val="Hyperlink"/>
    <w:basedOn w:val="DefaultParagraphFont"/>
    <w:uiPriority w:val="99"/>
    <w:unhideWhenUsed/>
    <w:rsid w:val="001E77A4"/>
    <w:rPr>
      <w:color w:val="auto"/>
      <w:u w:val="none"/>
    </w:rPr>
  </w:style>
  <w:style w:type="paragraph" w:styleId="DocumentMap">
    <w:name w:val="Document Map"/>
    <w:basedOn w:val="Normal"/>
    <w:link w:val="DocumentMapChar"/>
    <w:uiPriority w:val="99"/>
    <w:semiHidden/>
    <w:unhideWhenUsed/>
    <w:rsid w:val="001E77A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E77A4"/>
    <w:rPr>
      <w:rFonts w:ascii="Lucida Grande" w:hAnsi="Lucida Grande" w:cs="Lucida Grande"/>
    </w:rPr>
  </w:style>
  <w:style w:type="paragraph" w:styleId="NormalWeb">
    <w:name w:val="Normal (Web)"/>
    <w:basedOn w:val="Normal"/>
    <w:uiPriority w:val="99"/>
    <w:unhideWhenUsed/>
    <w:rsid w:val="009C43D4"/>
    <w:pPr>
      <w:spacing w:before="100" w:beforeAutospacing="1" w:after="100" w:afterAutospacing="1"/>
    </w:pPr>
  </w:style>
  <w:style w:type="paragraph" w:customStyle="1" w:styleId="textbold">
    <w:name w:val="text bold"/>
    <w:basedOn w:val="Normal"/>
    <w:link w:val="Emphasis"/>
    <w:uiPriority w:val="20"/>
    <w:qFormat/>
    <w:rsid w:val="009C43D4"/>
    <w:pPr>
      <w:pBdr>
        <w:top w:val="single" w:sz="18" w:space="0" w:color="auto"/>
        <w:left w:val="single" w:sz="18" w:space="0" w:color="auto"/>
        <w:bottom w:val="single" w:sz="18" w:space="0" w:color="auto"/>
        <w:right w:val="single" w:sz="18" w:space="0" w:color="auto"/>
      </w:pBdr>
      <w:spacing w:line="254" w:lineRule="auto"/>
      <w:ind w:left="720"/>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ho.int/news-room/articles-detail/establishment-of-a-covid-19-mrna-vaccine-technology-transfer-hub-to-scale-up-global-manufacturin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jme.bmj.com/content/medethics/early/2021/07/06/medethics-2021-107555.full.pdf" TargetMode="External"/><Relationship Id="rId17" Type="http://schemas.openxmlformats.org/officeDocument/2006/relationships/hyperlink" Target="http://www.existential-risk.org/concept.pdf" TargetMode="External"/><Relationship Id="rId2" Type="http://schemas.openxmlformats.org/officeDocument/2006/relationships/customXml" Target="../customXml/item2.xml"/><Relationship Id="rId16" Type="http://schemas.openxmlformats.org/officeDocument/2006/relationships/hyperlink" Target="https://www.vox.com/future-perfect/22397914/vaccine-mrna-adenovirus-manufacturing-process-investmen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direct.com/science/article/pii/S0048969717316431?via%3Dihub)//CHS" TargetMode="External"/><Relationship Id="rId5" Type="http://schemas.openxmlformats.org/officeDocument/2006/relationships/numbering" Target="numbering.xml"/><Relationship Id="rId15" Type="http://schemas.openxmlformats.org/officeDocument/2006/relationships/hyperlink" Target="https://www.nytimes.com/2021/05/17/opinion/europe-vaccines-commission.html?smid=tw-share" TargetMode="External"/><Relationship Id="rId10" Type="http://schemas.openxmlformats.org/officeDocument/2006/relationships/hyperlink" Target="https://www.foreignaffairs.com/articles/china/2018-10-15/beijings-nuclear-option%5d//recut"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jme.bmj.com/content/medethics/early/2021/07/06/medethics-2021-107555.full.pdf" TargetMode="External"/><Relationship Id="rId14" Type="http://schemas.openxmlformats.org/officeDocument/2006/relationships/hyperlink" Target="https://www.brookings.edu/blog/up-front/2021/06/03/why-intellectual-property-and-pandemics-dont-mi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6400333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1</Pages>
  <Words>5878</Words>
  <Characters>33510</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39310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Avik Garg</cp:lastModifiedBy>
  <cp:revision>14</cp:revision>
  <dcterms:created xsi:type="dcterms:W3CDTF">2021-09-03T02:50:00Z</dcterms:created>
  <dcterms:modified xsi:type="dcterms:W3CDTF">2021-09-11T17:06:00Z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