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B809" w14:textId="77777777" w:rsidR="009D32BD" w:rsidRPr="00D27739" w:rsidRDefault="009D32BD" w:rsidP="009D32BD">
      <w:pPr>
        <w:pStyle w:val="Heading3"/>
      </w:pPr>
      <w:r>
        <w:t>FW</w:t>
      </w:r>
    </w:p>
    <w:p w14:paraId="2A540ACF" w14:textId="77777777" w:rsidR="009D32BD" w:rsidRPr="00D27739" w:rsidRDefault="009D32BD" w:rsidP="009D32BD"/>
    <w:p w14:paraId="752F835C" w14:textId="77777777" w:rsidR="009D32BD" w:rsidRPr="000722A6" w:rsidRDefault="009D32BD" w:rsidP="009D32BD">
      <w:pPr>
        <w:pStyle w:val="Heading4"/>
      </w:pPr>
      <w:r w:rsidRPr="000722A6">
        <w:t xml:space="preserve">First, ethics are split between the deontic and aretaic. Deontic theories answer what agents should do according to a moral code, while aretaic theories answer what kind of agent people should be to make the right decisions.  </w:t>
      </w:r>
    </w:p>
    <w:p w14:paraId="3ACF4A4C" w14:textId="77777777" w:rsidR="009D32BD" w:rsidRPr="00D27739" w:rsidRDefault="009D32BD" w:rsidP="009D32BD">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1</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3D621269" w14:textId="77777777" w:rsidR="009D32BD" w:rsidRPr="00D27739" w:rsidRDefault="009D32BD" w:rsidP="009D32BD">
      <w:pPr>
        <w:rPr>
          <w:rStyle w:val="Emphasis"/>
        </w:rPr>
      </w:pPr>
      <w:r w:rsidRPr="001B15E0">
        <w:rPr>
          <w:rStyle w:val="Emphasis"/>
          <w:highlight w:val="green"/>
        </w:rPr>
        <w:t>There are two</w:t>
      </w:r>
      <w:r w:rsidRPr="00D27739">
        <w:rPr>
          <w:rStyle w:val="Emphasis"/>
        </w:rPr>
        <w:t xml:space="preserve"> fundamental </w:t>
      </w:r>
      <w:r w:rsidRPr="001B15E0">
        <w:rPr>
          <w:rStyle w:val="Emphasis"/>
          <w:highlight w:val="green"/>
        </w:rPr>
        <w:t>classes of</w:t>
      </w:r>
      <w:r w:rsidRPr="00D27739">
        <w:rPr>
          <w:sz w:val="16"/>
        </w:rPr>
        <w:t xml:space="preserve"> terms traditionally distinguished within </w:t>
      </w:r>
      <w:r w:rsidRPr="001B15E0">
        <w:rPr>
          <w:rStyle w:val="Emphasis"/>
          <w:highlight w:val="green"/>
        </w:rPr>
        <w:t>moral vocabulary: the deontic and the aretaic</w:t>
      </w:r>
      <w:r w:rsidRPr="00D27739">
        <w:rPr>
          <w:rStyle w:val="Emphasis"/>
        </w:rPr>
        <w:t xml:space="preserve">. </w:t>
      </w:r>
      <w:r w:rsidRPr="00D27739">
        <w:rPr>
          <w:sz w:val="16"/>
        </w:rPr>
        <w:t xml:space="preserve">The terms from </w:t>
      </w:r>
      <w:r w:rsidRPr="001B15E0">
        <w:rPr>
          <w:rStyle w:val="Emphasis"/>
          <w:highlight w:val="green"/>
        </w:rPr>
        <w:t>the first</w:t>
      </w:r>
      <w:r w:rsidRPr="00D27739">
        <w:rPr>
          <w:sz w:val="16"/>
        </w:rPr>
        <w:t xml:space="preserve"> set </w:t>
      </w:r>
      <w:r w:rsidRPr="001B15E0">
        <w:rPr>
          <w:rStyle w:val="Emphasis"/>
          <w:highlight w:val="green"/>
        </w:rPr>
        <w:t>serve</w:t>
      </w:r>
      <w:r w:rsidRPr="00D27739">
        <w:rPr>
          <w:sz w:val="16"/>
        </w:rPr>
        <w:t xml:space="preserve"> in </w:t>
      </w:r>
      <w:r w:rsidRPr="001B15E0">
        <w:rPr>
          <w:rStyle w:val="Emphasis"/>
          <w:highlight w:val="green"/>
        </w:rPr>
        <w:t>the prescriptive function of</w:t>
      </w:r>
      <w:r w:rsidRPr="00D27739">
        <w:rPr>
          <w:rStyle w:val="Emphasis"/>
        </w:rPr>
        <w:t xml:space="preserve"> a </w:t>
      </w:r>
      <w:r w:rsidRPr="001B15E0">
        <w:rPr>
          <w:rStyle w:val="Emphasis"/>
          <w:highlight w:val="green"/>
        </w:rPr>
        <w:t>moral code</w:t>
      </w:r>
      <w:r w:rsidRPr="00D27739">
        <w:rPr>
          <w:sz w:val="16"/>
        </w:rPr>
        <w:t xml:space="preserve">. This function consists in </w:t>
      </w:r>
      <w:r w:rsidRPr="001B15E0">
        <w:rPr>
          <w:rStyle w:val="Emphasis"/>
          <w:highlight w:val="green"/>
        </w:rPr>
        <w:t>providing answers to</w:t>
      </w:r>
      <w:r w:rsidRPr="00D27739">
        <w:rPr>
          <w:sz w:val="16"/>
        </w:rPr>
        <w:t xml:space="preserve"> questions like: </w:t>
      </w:r>
      <w:r w:rsidRPr="001B15E0">
        <w:rPr>
          <w:rStyle w:val="Emphasis"/>
          <w:highlight w:val="green"/>
        </w:rPr>
        <w:t>What am I (morally) required to do</w:t>
      </w:r>
      <w:r w:rsidRPr="00D27739">
        <w:rPr>
          <w:rStyle w:val="Emphasis"/>
        </w:rPr>
        <w:t>?</w:t>
      </w:r>
      <w:r w:rsidRPr="00D27739">
        <w:rPr>
          <w:sz w:val="16"/>
        </w:rPr>
        <w:t xml:space="preserve"> Answers to such questions usually have the grammatical form of an imperative and are called “prescriptions”, “moral norms”, “rules”, “precepts”, or “commands”. </w:t>
      </w:r>
      <w:r w:rsidRPr="00D27739">
        <w:rPr>
          <w:rStyle w:val="Emphasis"/>
        </w:rPr>
        <w:t>They are expressed by means of such terms as: ‘right’, ‘obligation’, ‘duty’</w:t>
      </w:r>
      <w:r w:rsidRPr="00D27739">
        <w:rPr>
          <w:sz w:val="16"/>
        </w:rPr>
        <w:t xml:space="preserve">, etc. </w:t>
      </w:r>
      <w:r w:rsidRPr="001B15E0">
        <w:rPr>
          <w:rStyle w:val="Emphasis"/>
          <w:highlight w:val="green"/>
        </w:rPr>
        <w:t>The second class contains terms</w:t>
      </w:r>
      <w:r w:rsidRPr="00D27739">
        <w:rPr>
          <w:rStyle w:val="Emphasis"/>
        </w:rPr>
        <w:t xml:space="preserve"> used </w:t>
      </w:r>
      <w:r w:rsidRPr="001B15E0">
        <w:rPr>
          <w:rStyle w:val="Emphasis"/>
          <w:highlight w:val="green"/>
        </w:rPr>
        <w:t>for</w:t>
      </w:r>
      <w:r w:rsidRPr="00D27739">
        <w:rPr>
          <w:rStyle w:val="Emphasis"/>
        </w:rPr>
        <w:t xml:space="preserve"> a </w:t>
      </w:r>
      <w:r w:rsidRPr="001B15E0">
        <w:rPr>
          <w:rStyle w:val="Emphasis"/>
          <w:highlight w:val="green"/>
        </w:rPr>
        <w:t>moral evaluation of</w:t>
      </w:r>
      <w:r w:rsidRPr="00D27739">
        <w:rPr>
          <w:sz w:val="16"/>
        </w:rPr>
        <w:t xml:space="preserve"> an action (or </w:t>
      </w:r>
      <w:r w:rsidRPr="001B15E0">
        <w:rPr>
          <w:rStyle w:val="Emphasis"/>
          <w:highlight w:val="green"/>
        </w:rPr>
        <w:t>an actor</w:t>
      </w:r>
      <w:r w:rsidRPr="00D27739">
        <w:rPr>
          <w:sz w:val="16"/>
        </w:rPr>
        <w:t xml:space="preserve">). Such moral evaluation is not primarily intended to direct actions, although it seems capable of performing this function as well. </w:t>
      </w:r>
      <w:r w:rsidRPr="001B15E0">
        <w:rPr>
          <w:rStyle w:val="Emphasis"/>
          <w:highlight w:val="green"/>
        </w:rPr>
        <w:t>Terms used</w:t>
      </w:r>
      <w:r w:rsidRPr="00D27739">
        <w:rPr>
          <w:rStyle w:val="Emphasis"/>
        </w:rPr>
        <w:t xml:space="preserve"> for evaluations </w:t>
      </w:r>
      <w:r w:rsidRPr="001B15E0">
        <w:rPr>
          <w:rStyle w:val="Emphasis"/>
          <w:highlight w:val="green"/>
        </w:rPr>
        <w:t>include: ‘good’, ‘bad’</w:t>
      </w:r>
      <w:r w:rsidRPr="00D27739">
        <w:rPr>
          <w:rStyle w:val="Emphasis"/>
        </w:rPr>
        <w:t>, ‘blameworthy’, ‘praiseworthy’, ‘</w:t>
      </w:r>
      <w:r w:rsidRPr="001B15E0">
        <w:rPr>
          <w:rStyle w:val="Emphasis"/>
          <w:highlight w:val="green"/>
        </w:rPr>
        <w:t>virtuous’</w:t>
      </w:r>
      <w:r w:rsidRPr="00D27739">
        <w:rPr>
          <w:rStyle w:val="Emphasis"/>
        </w:rPr>
        <w:t>, etc</w:t>
      </w:r>
      <w:r w:rsidRPr="00D27739">
        <w:rPr>
          <w:sz w:val="16"/>
        </w:rPr>
        <w:t xml:space="preserve">. The ‘right’ is the key notion of the normative part of a moral theory; </w:t>
      </w:r>
      <w:r w:rsidRPr="001B15E0">
        <w:rPr>
          <w:rStyle w:val="Emphasis"/>
          <w:highlight w:val="green"/>
        </w:rPr>
        <w:t>the ‘good’ is used to express moral judgments</w:t>
      </w:r>
      <w:r w:rsidRPr="00D27739">
        <w:rPr>
          <w:rStyle w:val="Emphasis"/>
        </w:rPr>
        <w:t>.</w:t>
      </w:r>
    </w:p>
    <w:p w14:paraId="766926F3" w14:textId="77777777" w:rsidR="009D32BD" w:rsidRPr="00D27739" w:rsidRDefault="009D32BD" w:rsidP="009D32BD">
      <w:pPr>
        <w:pStyle w:val="Heading4"/>
        <w:rPr>
          <w:b w:val="0"/>
          <w:bCs w:val="0"/>
        </w:rPr>
      </w:pPr>
      <w:r w:rsidRPr="00D27739">
        <w:t xml:space="preserve">To clarify, </w:t>
      </w:r>
      <w:r w:rsidRPr="00D27739">
        <w:rPr>
          <w:b w:val="0"/>
          <w:bCs w:val="0"/>
        </w:rPr>
        <w:t>deontic theories guide ethics by looking at the actions of moral actors, whereas aretaic theories guide ethics by looking at the character of moral actors themselves. By developing good moral character, good actions will naturally follow.</w:t>
      </w:r>
    </w:p>
    <w:p w14:paraId="3B082C31" w14:textId="77777777" w:rsidR="009D32BD" w:rsidRPr="00D27739" w:rsidRDefault="009D32BD" w:rsidP="009D32BD"/>
    <w:p w14:paraId="43942DA4" w14:textId="77777777" w:rsidR="009D32BD" w:rsidRPr="00D27739" w:rsidRDefault="009D32BD" w:rsidP="009D32BD">
      <w:pPr>
        <w:pStyle w:val="Heading4"/>
      </w:pPr>
      <w:r w:rsidRPr="00D27739">
        <w:t>Prefer the aretaic:</w:t>
      </w:r>
    </w:p>
    <w:p w14:paraId="26A7BE40" w14:textId="77777777" w:rsidR="009D32BD" w:rsidRPr="00D27739" w:rsidRDefault="009D32BD" w:rsidP="009D32BD"/>
    <w:p w14:paraId="0C3A76A5" w14:textId="77777777" w:rsidR="009D32BD" w:rsidRPr="00D27739" w:rsidRDefault="009D32BD" w:rsidP="009D32BD">
      <w:pPr>
        <w:pStyle w:val="Heading4"/>
        <w:spacing w:before="0"/>
        <w:rPr>
          <w:rFonts w:cs="Times New Roman"/>
          <w:sz w:val="24"/>
        </w:rPr>
      </w:pPr>
      <w:r w:rsidRPr="00D27739">
        <w:t xml:space="preserve">[1] Hijacks </w:t>
      </w:r>
      <w:r w:rsidRPr="00D27739">
        <w:rPr>
          <w:b w:val="0"/>
          <w:bCs w:val="0"/>
        </w:rPr>
        <w:t>– Every action in the deontic can be expressed in the aretaic, but only the aretaic can break free of the right/wrong binary with its richer vocabulary.</w:t>
      </w:r>
      <w:r w:rsidRPr="00D27739">
        <w:t xml:space="preserve"> </w:t>
      </w:r>
    </w:p>
    <w:p w14:paraId="39E63FCE" w14:textId="77777777" w:rsidR="009D32BD" w:rsidRPr="00D27739" w:rsidRDefault="009D32BD" w:rsidP="009D32BD">
      <w:pPr>
        <w:pStyle w:val="NormalWeb"/>
        <w:spacing w:before="15" w:beforeAutospacing="0" w:after="180" w:afterAutospacing="0"/>
        <w:rPr>
          <w:rFonts w:ascii="Calibri" w:hAnsi="Calibri"/>
        </w:rPr>
      </w:pPr>
      <w:proofErr w:type="spellStart"/>
      <w:r w:rsidRPr="00D27739">
        <w:rPr>
          <w:rFonts w:ascii="Calibri" w:hAnsi="Calibri"/>
          <w:b/>
          <w:bCs/>
          <w:sz w:val="26"/>
          <w:szCs w:val="26"/>
        </w:rPr>
        <w:t>Gryz</w:t>
      </w:r>
      <w:proofErr w:type="spellEnd"/>
      <w:r w:rsidRPr="00D27739">
        <w:rPr>
          <w:rFonts w:ascii="Calibri" w:hAnsi="Calibri"/>
          <w:b/>
          <w:bCs/>
          <w:sz w:val="26"/>
          <w:szCs w:val="26"/>
        </w:rPr>
        <w:t>, 2</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Jarek</w:t>
      </w:r>
      <w:proofErr w:type="spellEnd"/>
      <w:r w:rsidRPr="00D27739">
        <w:rPr>
          <w:rFonts w:ascii="Calibri" w:hAnsi="Calibri" w:cs="Arial"/>
          <w:sz w:val="22"/>
          <w:szCs w:val="22"/>
        </w:rPr>
        <w:t xml:space="preserve"> </w:t>
      </w:r>
      <w:proofErr w:type="spellStart"/>
      <w:r w:rsidRPr="00D27739">
        <w:rPr>
          <w:rFonts w:ascii="Calibri" w:hAnsi="Calibri" w:cs="Arial"/>
          <w:sz w:val="22"/>
          <w:szCs w:val="22"/>
        </w:rPr>
        <w:t>Gryz</w:t>
      </w:r>
      <w:proofErr w:type="spellEnd"/>
      <w:r w:rsidRPr="00D27739">
        <w:rPr>
          <w:rFonts w:ascii="Calibri" w:hAnsi="Calibri" w:cs="Arial"/>
          <w:sz w:val="22"/>
          <w:szCs w:val="22"/>
        </w:rPr>
        <w:t>, Professor in the department of Electrical Engineering and Computer Science at York University, Research Faculty Fellow at Center for Advanced Studies., 12-15-2010, accessed on 8-21-2021, Springer, "On the Relationship Between the Aretaic and the Deontic", DOI 10.1007/s10677-010-9258-3)//</w:t>
      </w:r>
      <w:proofErr w:type="spellStart"/>
      <w:r w:rsidRPr="00D27739">
        <w:rPr>
          <w:rFonts w:ascii="Calibri" w:hAnsi="Calibri" w:cs="Arial"/>
          <w:sz w:val="22"/>
          <w:szCs w:val="22"/>
        </w:rPr>
        <w:t>st</w:t>
      </w:r>
      <w:proofErr w:type="spellEnd"/>
    </w:p>
    <w:p w14:paraId="512A8D96" w14:textId="77777777" w:rsidR="009D32BD" w:rsidRPr="00D27739" w:rsidRDefault="009D32BD" w:rsidP="009D32BD">
      <w:pPr>
        <w:rPr>
          <w:rStyle w:val="Emphasis"/>
        </w:rPr>
      </w:pPr>
      <w:r w:rsidRPr="00D27739">
        <w:rPr>
          <w:sz w:val="16"/>
        </w:rPr>
        <w:t xml:space="preserve">The way we use words ‘good/bad’ and ‘right/wrong’ seems to support the above claims. </w:t>
      </w:r>
      <w:r w:rsidRPr="001B15E0">
        <w:rPr>
          <w:rStyle w:val="Emphasis"/>
          <w:highlight w:val="green"/>
        </w:rPr>
        <w:t xml:space="preserve">Goodness and badness come in </w:t>
      </w:r>
      <w:proofErr w:type="gramStart"/>
      <w:r w:rsidRPr="001B15E0">
        <w:rPr>
          <w:rStyle w:val="Emphasis"/>
          <w:highlight w:val="green"/>
        </w:rPr>
        <w:t>degrees</w:t>
      </w:r>
      <w:r w:rsidRPr="00D27739">
        <w:rPr>
          <w:rStyle w:val="Emphasis"/>
        </w:rPr>
        <w:t>,</w:t>
      </w:r>
      <w:proofErr w:type="gramEnd"/>
      <w:r w:rsidRPr="00D27739">
        <w:rPr>
          <w:sz w:val="16"/>
        </w:rPr>
        <w:t xml:space="preserve"> hence </w:t>
      </w:r>
      <w:r w:rsidRPr="001B15E0">
        <w:rPr>
          <w:rStyle w:val="Emphasis"/>
          <w:highlight w:val="green"/>
        </w:rPr>
        <w:t xml:space="preserve">we have words like ‘better’ and ‘worse’; we lack similar terms for </w:t>
      </w:r>
      <w:proofErr w:type="spellStart"/>
      <w:r w:rsidRPr="001B15E0">
        <w:rPr>
          <w:rStyle w:val="Emphasis"/>
          <w:highlight w:val="green"/>
        </w:rPr>
        <w:t>deontically</w:t>
      </w:r>
      <w:proofErr w:type="spellEnd"/>
      <w:r w:rsidRPr="001B15E0">
        <w:rPr>
          <w:rStyle w:val="Emphasis"/>
          <w:highlight w:val="green"/>
        </w:rPr>
        <w:t xml:space="preserve"> evaluated actions</w:t>
      </w:r>
      <w:r w:rsidRPr="00D27739">
        <w:rPr>
          <w:sz w:val="16"/>
        </w:rPr>
        <w:t xml:space="preserve">. The availability of degree terms in the former case seems to indicate the presence of many criteria used in evaluation; </w:t>
      </w:r>
      <w:r w:rsidRPr="00D27739">
        <w:rPr>
          <w:rStyle w:val="Emphasis"/>
        </w:rPr>
        <w:t xml:space="preserve">an </w:t>
      </w:r>
      <w:r w:rsidRPr="001B15E0">
        <w:rPr>
          <w:rStyle w:val="Emphasis"/>
          <w:highlight w:val="green"/>
        </w:rPr>
        <w:t>all-or- nothing</w:t>
      </w:r>
      <w:r w:rsidRPr="00D27739">
        <w:rPr>
          <w:rStyle w:val="Emphasis"/>
        </w:rPr>
        <w:t xml:space="preserve"> choice, </w:t>
      </w:r>
      <w:r w:rsidRPr="001B15E0">
        <w:rPr>
          <w:rStyle w:val="Emphasis"/>
          <w:highlight w:val="green"/>
        </w:rPr>
        <w:t>implied by</w:t>
      </w:r>
      <w:r w:rsidRPr="00D27739">
        <w:rPr>
          <w:sz w:val="16"/>
        </w:rPr>
        <w:t xml:space="preserve"> the use of </w:t>
      </w:r>
      <w:r w:rsidRPr="001B15E0">
        <w:rPr>
          <w:rStyle w:val="Emphasis"/>
          <w:highlight w:val="green"/>
        </w:rPr>
        <w:t>‘right’ or ‘wrong’, suggests focusing on</w:t>
      </w:r>
      <w:r w:rsidRPr="00D27739">
        <w:rPr>
          <w:rStyle w:val="Emphasis"/>
        </w:rPr>
        <w:t xml:space="preserve"> only </w:t>
      </w:r>
      <w:r w:rsidRPr="001B15E0">
        <w:rPr>
          <w:rStyle w:val="Emphasis"/>
          <w:highlight w:val="green"/>
        </w:rPr>
        <w:t>one</w:t>
      </w:r>
      <w:r w:rsidRPr="00D27739">
        <w:rPr>
          <w:sz w:val="16"/>
        </w:rPr>
        <w:t xml:space="preserve"> quantum </w:t>
      </w:r>
      <w:r w:rsidRPr="001B15E0">
        <w:rPr>
          <w:rStyle w:val="Emphasis"/>
          <w:highlight w:val="green"/>
        </w:rPr>
        <w:t>quality</w:t>
      </w:r>
      <w:r w:rsidRPr="00D27739">
        <w:rPr>
          <w:sz w:val="16"/>
        </w:rPr>
        <w:t>.12 But fine-</w:t>
      </w:r>
      <w:proofErr w:type="spellStart"/>
      <w:r w:rsidRPr="00D27739">
        <w:rPr>
          <w:sz w:val="16"/>
        </w:rPr>
        <w:t>grainedness</w:t>
      </w:r>
      <w:proofErr w:type="spellEnd"/>
      <w:r w:rsidRPr="00D27739">
        <w:rPr>
          <w:sz w:val="16"/>
        </w:rPr>
        <w:t xml:space="preserve"> is not only a property of particular aretaic terms, </w:t>
      </w:r>
      <w:r w:rsidRPr="001B15E0">
        <w:rPr>
          <w:rStyle w:val="Emphasis"/>
          <w:highlight w:val="green"/>
        </w:rPr>
        <w:t>the</w:t>
      </w:r>
      <w:r w:rsidRPr="00D27739">
        <w:rPr>
          <w:rStyle w:val="Emphasis"/>
        </w:rPr>
        <w:t xml:space="preserve"> entire </w:t>
      </w:r>
      <w:r w:rsidRPr="001B15E0">
        <w:rPr>
          <w:rStyle w:val="Emphasis"/>
          <w:highlight w:val="green"/>
        </w:rPr>
        <w:t>aretaic vocabulary is infinitely richer and allows</w:t>
      </w:r>
      <w:r w:rsidRPr="00D27739">
        <w:rPr>
          <w:rStyle w:val="Emphasis"/>
        </w:rPr>
        <w:t xml:space="preserve"> us to draw much </w:t>
      </w:r>
      <w:r w:rsidRPr="001B15E0">
        <w:rPr>
          <w:rStyle w:val="Emphasis"/>
          <w:highlight w:val="green"/>
        </w:rPr>
        <w:t>finer distinctions in act-evaluations</w:t>
      </w:r>
      <w:r w:rsidRPr="00D27739">
        <w:rPr>
          <w:rStyle w:val="Emphasis"/>
        </w:rPr>
        <w:t xml:space="preserve"> than the deontic vocabulary.</w:t>
      </w:r>
      <w:r w:rsidRPr="00D27739">
        <w:rPr>
          <w:sz w:val="16"/>
        </w:rPr>
        <w:t xml:space="preserve"> For example, </w:t>
      </w:r>
      <w:r w:rsidRPr="00D27739">
        <w:rPr>
          <w:rStyle w:val="Emphasis"/>
        </w:rPr>
        <w:t xml:space="preserve">by saying that something is </w:t>
      </w:r>
      <w:r w:rsidRPr="001B15E0">
        <w:rPr>
          <w:rStyle w:val="Emphasis"/>
          <w:highlight w:val="green"/>
        </w:rPr>
        <w:t>praiseworthy</w:t>
      </w:r>
      <w:r w:rsidRPr="00D27739">
        <w:rPr>
          <w:rStyle w:val="Emphasis"/>
        </w:rPr>
        <w:t xml:space="preserve"> we </w:t>
      </w:r>
      <w:proofErr w:type="spellStart"/>
      <w:r w:rsidRPr="001B15E0">
        <w:rPr>
          <w:rStyle w:val="Emphasis"/>
          <w:highlight w:val="green"/>
        </w:rPr>
        <w:t>impl</w:t>
      </w:r>
      <w:proofErr w:type="spellEnd"/>
      <w:r w:rsidRPr="001B15E0">
        <w:rPr>
          <w:rStyle w:val="Emphasis"/>
          <w:highlight w:val="green"/>
        </w:rPr>
        <w:t>[</w:t>
      </w:r>
      <w:proofErr w:type="spellStart"/>
      <w:r w:rsidRPr="001B15E0">
        <w:rPr>
          <w:rStyle w:val="Emphasis"/>
          <w:highlight w:val="green"/>
        </w:rPr>
        <w:t>ies</w:t>
      </w:r>
      <w:proofErr w:type="spellEnd"/>
      <w:r w:rsidRPr="001B15E0">
        <w:rPr>
          <w:rStyle w:val="Emphasis"/>
          <w:highlight w:val="green"/>
        </w:rPr>
        <w:t>]</w:t>
      </w:r>
      <w:r w:rsidRPr="00D27739">
        <w:rPr>
          <w:rStyle w:val="Emphasis"/>
        </w:rPr>
        <w:t xml:space="preserve"> that it deserves </w:t>
      </w:r>
      <w:r w:rsidRPr="001B15E0">
        <w:rPr>
          <w:rStyle w:val="Emphasis"/>
          <w:highlight w:val="green"/>
        </w:rPr>
        <w:t>approval</w:t>
      </w:r>
      <w:r w:rsidRPr="00D27739">
        <w:rPr>
          <w:sz w:val="16"/>
        </w:rPr>
        <w:t xml:space="preserve"> or favor: </w:t>
      </w:r>
      <w:r w:rsidRPr="00D27739">
        <w:rPr>
          <w:rStyle w:val="Emphasis"/>
        </w:rPr>
        <w:t xml:space="preserve">we assess it higher when we say that it is </w:t>
      </w:r>
      <w:r w:rsidRPr="001B15E0">
        <w:rPr>
          <w:rStyle w:val="Emphasis"/>
          <w:highlight w:val="green"/>
        </w:rPr>
        <w:t>admirable</w:t>
      </w:r>
      <w:r w:rsidRPr="00D27739">
        <w:rPr>
          <w:rStyle w:val="Emphasis"/>
        </w:rPr>
        <w:t>, since</w:t>
      </w:r>
      <w:r w:rsidRPr="00D27739">
        <w:rPr>
          <w:sz w:val="16"/>
        </w:rPr>
        <w:t xml:space="preserve"> then </w:t>
      </w:r>
      <w:r w:rsidRPr="00D27739">
        <w:rPr>
          <w:rStyle w:val="Emphasis"/>
        </w:rPr>
        <w:t xml:space="preserve">it </w:t>
      </w:r>
      <w:r w:rsidRPr="001B15E0">
        <w:rPr>
          <w:rStyle w:val="Emphasis"/>
          <w:highlight w:val="green"/>
        </w:rPr>
        <w:t>should be</w:t>
      </w:r>
      <w:r w:rsidRPr="00D27739">
        <w:rPr>
          <w:sz w:val="16"/>
        </w:rPr>
        <w:t xml:space="preserve"> also respected and </w:t>
      </w:r>
      <w:r w:rsidRPr="001B15E0">
        <w:rPr>
          <w:rStyle w:val="Emphasis"/>
          <w:highlight w:val="green"/>
        </w:rPr>
        <w:t>honored</w:t>
      </w:r>
      <w:r w:rsidRPr="00D27739">
        <w:rPr>
          <w:sz w:val="16"/>
        </w:rPr>
        <w:t xml:space="preserve">. The meaning of the word ‘praiseworthy’ can be quite well conveyed by saying, that it is something that ought to be done, or that it is the right (in Ross’s understanding of ‘right’) thing to </w:t>
      </w:r>
      <w:proofErr w:type="gramStart"/>
      <w:r w:rsidRPr="00D27739">
        <w:rPr>
          <w:sz w:val="16"/>
        </w:rPr>
        <w:t>do:</w:t>
      </w:r>
      <w:proofErr w:type="gramEnd"/>
      <w:r w:rsidRPr="00D27739">
        <w:rPr>
          <w:sz w:val="16"/>
        </w:rPr>
        <w:t xml:space="preserve"> </w:t>
      </w:r>
      <w:r w:rsidRPr="00D27739">
        <w:rPr>
          <w:rStyle w:val="Emphasis"/>
        </w:rPr>
        <w:t xml:space="preserve">yet </w:t>
      </w:r>
      <w:r w:rsidRPr="001B15E0">
        <w:rPr>
          <w:rStyle w:val="Emphasis"/>
          <w:highlight w:val="green"/>
        </w:rPr>
        <w:t>expressing</w:t>
      </w:r>
      <w:r w:rsidRPr="00D27739">
        <w:rPr>
          <w:sz w:val="16"/>
        </w:rPr>
        <w:t xml:space="preserve"> the word </w:t>
      </w:r>
      <w:r w:rsidRPr="001B15E0">
        <w:rPr>
          <w:rStyle w:val="Emphasis"/>
          <w:highlight w:val="green"/>
        </w:rPr>
        <w:t>‘admirable’ in deontic vocabulary seems</w:t>
      </w:r>
      <w:r w:rsidRPr="00D27739">
        <w:rPr>
          <w:rStyle w:val="Emphasis"/>
        </w:rPr>
        <w:t xml:space="preserve"> </w:t>
      </w:r>
      <w:r w:rsidRPr="00D27739">
        <w:rPr>
          <w:sz w:val="16"/>
        </w:rPr>
        <w:t xml:space="preserve">just </w:t>
      </w:r>
      <w:r w:rsidRPr="001B15E0">
        <w:rPr>
          <w:rStyle w:val="Emphasis"/>
          <w:highlight w:val="green"/>
        </w:rPr>
        <w:t>impossible</w:t>
      </w:r>
      <w:r w:rsidRPr="00D27739">
        <w:rPr>
          <w:sz w:val="16"/>
        </w:rPr>
        <w:t>. From what has been said so far one can derive an encouraging conclusion for the advocates of attractive ethics. Sheer richness and fine-</w:t>
      </w:r>
      <w:proofErr w:type="spellStart"/>
      <w:r w:rsidRPr="00D27739">
        <w:rPr>
          <w:sz w:val="16"/>
        </w:rPr>
        <w:t>grainedness</w:t>
      </w:r>
      <w:proofErr w:type="spellEnd"/>
      <w:r w:rsidRPr="00D27739">
        <w:rPr>
          <w:sz w:val="16"/>
        </w:rPr>
        <w:t xml:space="preserve"> of aretaic vocabulary </w:t>
      </w:r>
      <w:proofErr w:type="gramStart"/>
      <w:r w:rsidRPr="00D27739">
        <w:rPr>
          <w:sz w:val="16"/>
        </w:rPr>
        <w:t>seems</w:t>
      </w:r>
      <w:proofErr w:type="gramEnd"/>
      <w:r w:rsidRPr="00D27739">
        <w:rPr>
          <w:sz w:val="16"/>
        </w:rPr>
        <w:t xml:space="preserve"> to be a good reason for believing that </w:t>
      </w:r>
      <w:r w:rsidRPr="001B15E0">
        <w:rPr>
          <w:rStyle w:val="Emphasis"/>
          <w:highlight w:val="green"/>
        </w:rPr>
        <w:t>all that can be said in deontic terms can be equally well expressed in aretaic terms</w:t>
      </w:r>
      <w:r w:rsidRPr="00D27739">
        <w:rPr>
          <w:rStyle w:val="Emphasis"/>
        </w:rPr>
        <w:t>.</w:t>
      </w:r>
      <w:r w:rsidRPr="00D27739">
        <w:rPr>
          <w:sz w:val="16"/>
        </w:rPr>
        <w:t xml:space="preserve"> This is not to say, however, that we can produce a translation manual which would provide us with a general method of </w:t>
      </w:r>
      <w:r w:rsidRPr="00D27739">
        <w:rPr>
          <w:rStyle w:val="Emphasis"/>
        </w:rPr>
        <w:t>expressing deontic notions in terms of aretaic ones</w:t>
      </w:r>
      <w:r w:rsidRPr="00D27739">
        <w:rPr>
          <w:sz w:val="16"/>
        </w:rPr>
        <w:t xml:space="preserve"> for all possible cases. </w:t>
      </w:r>
      <w:proofErr w:type="gramStart"/>
      <w:r w:rsidRPr="00D27739">
        <w:rPr>
          <w:sz w:val="16"/>
        </w:rPr>
        <w:t>In particular,</w:t>
      </w:r>
      <w:r w:rsidRPr="00D27739">
        <w:rPr>
          <w:sz w:val="16"/>
          <w:szCs w:val="16"/>
        </w:rPr>
        <w:t xml:space="preserve"> it</w:t>
      </w:r>
      <w:proofErr w:type="gramEnd"/>
      <w:r w:rsidRPr="00D27739">
        <w:rPr>
          <w:rStyle w:val="Emphasis"/>
        </w:rPr>
        <w:t xml:space="preserve"> does not seem possible,</w:t>
      </w:r>
      <w:r w:rsidRPr="00D27739">
        <w:rPr>
          <w:sz w:val="16"/>
        </w:rPr>
        <w:t xml:space="preserve"> as we hope to have shown, </w:t>
      </w:r>
      <w:r w:rsidRPr="00D27739">
        <w:rPr>
          <w:rStyle w:val="Emphasis"/>
        </w:rPr>
        <w:t>to substitute ‘good’ for ‘right’ or ‘deplorable’ for ‘wrong’</w:t>
      </w:r>
      <w:r w:rsidRPr="00D27739">
        <w:rPr>
          <w:sz w:val="16"/>
        </w:rPr>
        <w:t xml:space="preserve">. The relation between the aretaic and the deontic seems to be somewhat </w:t>
      </w:r>
      <w:proofErr w:type="gramStart"/>
      <w:r w:rsidRPr="00D27739">
        <w:rPr>
          <w:sz w:val="16"/>
        </w:rPr>
        <w:t>similar to</w:t>
      </w:r>
      <w:proofErr w:type="gramEnd"/>
      <w:r w:rsidRPr="00D27739">
        <w:rPr>
          <w:sz w:val="16"/>
        </w:rPr>
        <w:t xml:space="preserve">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 definitional reduction of the deontic to the aretaic, </w:t>
      </w:r>
      <w:proofErr w:type="gramStart"/>
      <w:r w:rsidRPr="00D27739">
        <w:rPr>
          <w:sz w:val="16"/>
        </w:rPr>
        <w:t>and in particular, Stocker’s</w:t>
      </w:r>
      <w:proofErr w:type="gramEnd"/>
      <w:r w:rsidRPr="00D27739">
        <w:rPr>
          <w:sz w:val="16"/>
        </w:rPr>
        <w:t xml:space="preserve"> identification of rightness and goodness, is doomed. But we can still pursue a more modest goal. </w:t>
      </w:r>
      <w:r w:rsidRPr="00D27739">
        <w:rPr>
          <w:rStyle w:val="Emphasis"/>
        </w:rPr>
        <w:t xml:space="preserve">If our task is </w:t>
      </w:r>
      <w:r w:rsidRPr="00D27739">
        <w:rPr>
          <w:sz w:val="16"/>
        </w:rPr>
        <w:t>just</w:t>
      </w:r>
      <w:r w:rsidRPr="00D27739">
        <w:rPr>
          <w:rStyle w:val="Emphasis"/>
        </w:rPr>
        <w:t xml:space="preserve"> to substitute every</w:t>
      </w:r>
      <w:r w:rsidRPr="00D27739">
        <w:rPr>
          <w:sz w:val="16"/>
        </w:rPr>
        <w:t xml:space="preserve"> </w:t>
      </w:r>
      <w:proofErr w:type="gramStart"/>
      <w:r w:rsidRPr="00D27739">
        <w:rPr>
          <w:sz w:val="16"/>
        </w:rPr>
        <w:t xml:space="preserve">particular </w:t>
      </w:r>
      <w:r w:rsidRPr="00D27739">
        <w:rPr>
          <w:rStyle w:val="Emphasis"/>
        </w:rPr>
        <w:t>deontic</w:t>
      </w:r>
      <w:proofErr w:type="gramEnd"/>
      <w:r w:rsidRPr="00D27739">
        <w:rPr>
          <w:rStyle w:val="Emphasis"/>
        </w:rPr>
        <w:t xml:space="preserve"> evaluation with an aretaic</w:t>
      </w:r>
      <w:r w:rsidRPr="00D27739">
        <w:rPr>
          <w:sz w:val="16"/>
        </w:rPr>
        <w:t xml:space="preserve"> one, </w:t>
      </w:r>
      <w:r w:rsidRPr="00D27739">
        <w:rPr>
          <w:rStyle w:val="Emphasis"/>
        </w:rPr>
        <w:t>there are</w:t>
      </w:r>
      <w:r w:rsidRPr="00D27739">
        <w:rPr>
          <w:sz w:val="16"/>
        </w:rPr>
        <w:t xml:space="preserve"> no logical </w:t>
      </w:r>
      <w:r w:rsidRPr="00D27739">
        <w:rPr>
          <w:rStyle w:val="Emphasis"/>
        </w:rPr>
        <w:t>reasons that would make it impossible</w:t>
      </w:r>
      <w:r w:rsidRPr="00D27739">
        <w:rPr>
          <w:sz w:val="16"/>
        </w:rPr>
        <w:t xml:space="preserve"> (it would not work, of course, in the opposite direction). From that perspective, </w:t>
      </w:r>
      <w:r w:rsidRPr="001B15E0">
        <w:rPr>
          <w:rStyle w:val="Emphasis"/>
          <w:highlight w:val="green"/>
        </w:rPr>
        <w:t>attractive ethical theories seem</w:t>
      </w:r>
      <w:r w:rsidRPr="00D27739">
        <w:rPr>
          <w:rStyle w:val="Emphasis"/>
        </w:rPr>
        <w:t xml:space="preserve"> to be</w:t>
      </w:r>
      <w:r w:rsidRPr="00D27739">
        <w:rPr>
          <w:sz w:val="16"/>
        </w:rPr>
        <w:t xml:space="preserve"> much </w:t>
      </w:r>
      <w:r w:rsidRPr="001B15E0">
        <w:rPr>
          <w:rStyle w:val="Emphasis"/>
          <w:highlight w:val="green"/>
        </w:rPr>
        <w:t>better</w:t>
      </w:r>
      <w:r w:rsidRPr="00D27739">
        <w:rPr>
          <w:rStyle w:val="Emphasis"/>
        </w:rPr>
        <w:t xml:space="preserve"> off </w:t>
      </w:r>
      <w:r w:rsidRPr="001B15E0">
        <w:rPr>
          <w:rStyle w:val="Emphasis"/>
          <w:highlight w:val="green"/>
        </w:rPr>
        <w:t>than</w:t>
      </w:r>
      <w:r w:rsidRPr="00D27739">
        <w:rPr>
          <w:rStyle w:val="Emphasis"/>
        </w:rPr>
        <w:t xml:space="preserve"> </w:t>
      </w:r>
      <w:r w:rsidRPr="00D27739">
        <w:rPr>
          <w:sz w:val="16"/>
        </w:rPr>
        <w:t xml:space="preserve">the </w:t>
      </w:r>
      <w:r w:rsidRPr="001B15E0">
        <w:rPr>
          <w:rStyle w:val="Emphasis"/>
          <w:highlight w:val="green"/>
        </w:rPr>
        <w:t>imperative ones</w:t>
      </w:r>
      <w:r w:rsidRPr="00D27739">
        <w:rPr>
          <w:rStyle w:val="Emphasis"/>
        </w:rPr>
        <w:t>.</w:t>
      </w:r>
    </w:p>
    <w:p w14:paraId="6886A5D5" w14:textId="77777777" w:rsidR="009D32BD" w:rsidRPr="00D27739" w:rsidRDefault="009D32BD" w:rsidP="009D32BD">
      <w:pPr>
        <w:rPr>
          <w:rStyle w:val="Emphasis"/>
        </w:rPr>
      </w:pPr>
    </w:p>
    <w:p w14:paraId="1094BD44" w14:textId="77777777" w:rsidR="009D32BD" w:rsidRPr="00D27739" w:rsidRDefault="009D32BD" w:rsidP="009D32BD">
      <w:pPr>
        <w:pStyle w:val="Heading4"/>
        <w:rPr>
          <w:b w:val="0"/>
          <w:bCs w:val="0"/>
        </w:rPr>
      </w:pPr>
      <w:r w:rsidRPr="00D27739">
        <w:t xml:space="preserve">[2] Collapses – A. </w:t>
      </w:r>
      <w:r w:rsidRPr="00D27739">
        <w:rPr>
          <w:b w:val="0"/>
          <w:bCs w:val="0"/>
        </w:rPr>
        <w:t>If agents were conditioned properly, they would independently take the right actions, which hijacks deontic theories.</w:t>
      </w:r>
      <w:r w:rsidRPr="00D27739">
        <w:t xml:space="preserve"> </w:t>
      </w:r>
      <w:r>
        <w:t>B</w:t>
      </w:r>
      <w:r w:rsidRPr="00D27739">
        <w:t xml:space="preserve">. </w:t>
      </w:r>
      <w:r w:rsidRPr="00D27739">
        <w:rPr>
          <w:b w:val="0"/>
        </w:rPr>
        <w:t>Infinite regress – we can always ask why to follow a deontic rule, but the answer will terminate in attempting to achieve some aretaic property.</w:t>
      </w:r>
    </w:p>
    <w:p w14:paraId="352D87DC" w14:textId="77777777" w:rsidR="009D32BD" w:rsidRPr="00D27739" w:rsidRDefault="009D32BD" w:rsidP="009D32BD">
      <w:pPr>
        <w:rPr>
          <w:b/>
          <w:bCs/>
        </w:rPr>
      </w:pPr>
    </w:p>
    <w:p w14:paraId="2EC1D891" w14:textId="77777777" w:rsidR="009D32BD" w:rsidRPr="00D27739" w:rsidRDefault="009D32BD" w:rsidP="009D32BD">
      <w:pPr>
        <w:pStyle w:val="Heading4"/>
        <w:rPr>
          <w:b w:val="0"/>
          <w:bCs w:val="0"/>
        </w:rPr>
      </w:pPr>
      <w:r w:rsidRPr="00D27739">
        <w:t>[3] Prerequisite – A.</w:t>
      </w:r>
      <w:r w:rsidRPr="00D27739">
        <w:rPr>
          <w:b w:val="0"/>
          <w:bCs w:val="0"/>
        </w:rPr>
        <w:t xml:space="preserve"> Philosophy must frame who we are as individuals before dictating how we should act; I would</w:t>
      </w:r>
      <w:r>
        <w:rPr>
          <w:b w:val="0"/>
          <w:bCs w:val="0"/>
        </w:rPr>
        <w:t xml:space="preserve">n’t </w:t>
      </w:r>
      <w:r w:rsidRPr="00D27739">
        <w:rPr>
          <w:b w:val="0"/>
          <w:bCs w:val="0"/>
        </w:rPr>
        <w:t>tell a serial killer to follow the categorical imperative but try to reform their character first</w:t>
      </w:r>
      <w:r>
        <w:rPr>
          <w:b w:val="0"/>
          <w:bCs w:val="0"/>
        </w:rPr>
        <w:t>, since they don’t have the disposition to follow it</w:t>
      </w:r>
      <w:r w:rsidRPr="00D27739">
        <w:rPr>
          <w:b w:val="0"/>
          <w:bCs w:val="0"/>
        </w:rPr>
        <w:t xml:space="preserve">. </w:t>
      </w:r>
      <w:r w:rsidRPr="00D27739">
        <w:t xml:space="preserve">B. </w:t>
      </w:r>
      <w:r w:rsidRPr="00D27739">
        <w:rPr>
          <w:b w:val="0"/>
          <w:bCs w:val="0"/>
        </w:rPr>
        <w:t>The origin of philosophy had to start through an aretaic paradigm since there were no preconceived notions or rules that we needed a guide towards the good; they chose to develop the good out of their own volition</w:t>
      </w:r>
      <w:r>
        <w:rPr>
          <w:b w:val="0"/>
          <w:bCs w:val="0"/>
        </w:rPr>
        <w:t>; without the aretaic there’d be no reason to do good things unless we wanted to become better people</w:t>
      </w:r>
      <w:r w:rsidRPr="00D27739">
        <w:rPr>
          <w:b w:val="0"/>
          <w:bCs w:val="0"/>
        </w:rPr>
        <w:t xml:space="preserve">. </w:t>
      </w:r>
    </w:p>
    <w:p w14:paraId="5D9DFDC1" w14:textId="77777777" w:rsidR="009D32BD" w:rsidRPr="00D27739" w:rsidRDefault="009D32BD" w:rsidP="009D32BD"/>
    <w:p w14:paraId="111CAF1B" w14:textId="77777777" w:rsidR="009D32BD" w:rsidRPr="00D27739" w:rsidRDefault="009D32BD" w:rsidP="009D32BD">
      <w:pPr>
        <w:pStyle w:val="Heading4"/>
        <w:rPr>
          <w:b w:val="0"/>
          <w:bCs w:val="0"/>
        </w:rPr>
      </w:pPr>
      <w:r w:rsidRPr="00D27739">
        <w:t>[4] The deontic fails – A.</w:t>
      </w:r>
      <w:r w:rsidRPr="00D27739">
        <w:rPr>
          <w:b w:val="0"/>
          <w:bCs w:val="0"/>
        </w:rPr>
        <w:t xml:space="preserve"> Moral laws are socially constructed and dependent upon the places and conditions where they will be in use which means they are subjective and fail; </w:t>
      </w:r>
      <w:r>
        <w:rPr>
          <w:b w:val="0"/>
          <w:bCs w:val="0"/>
        </w:rPr>
        <w:t xml:space="preserve">moral law can’t account for every single situation, but </w:t>
      </w:r>
      <w:r w:rsidRPr="00D27739">
        <w:rPr>
          <w:b w:val="0"/>
          <w:bCs w:val="0"/>
        </w:rPr>
        <w:t xml:space="preserve">virtue solves and </w:t>
      </w:r>
      <w:r>
        <w:rPr>
          <w:b w:val="0"/>
          <w:bCs w:val="0"/>
        </w:rPr>
        <w:t xml:space="preserve">is </w:t>
      </w:r>
      <w:r w:rsidRPr="00D27739">
        <w:rPr>
          <w:b w:val="0"/>
          <w:bCs w:val="0"/>
        </w:rPr>
        <w:t>more flexible</w:t>
      </w:r>
      <w:r>
        <w:rPr>
          <w:b w:val="0"/>
          <w:bCs w:val="0"/>
        </w:rPr>
        <w:t xml:space="preserve"> since good agents will do good actions. </w:t>
      </w:r>
      <w:r w:rsidRPr="00D27739">
        <w:t xml:space="preserve">B. </w:t>
      </w:r>
      <w:r w:rsidRPr="00D27739">
        <w:rPr>
          <w:b w:val="0"/>
          <w:bCs w:val="0"/>
        </w:rPr>
        <w:t>Moral laws can be interpreted in an infinite number of ways and there’s no way to hold people accountable for following them correctly</w:t>
      </w:r>
      <w:r>
        <w:rPr>
          <w:b w:val="0"/>
          <w:bCs w:val="0"/>
        </w:rPr>
        <w:t>.</w:t>
      </w:r>
      <w:r w:rsidRPr="00D27739">
        <w:rPr>
          <w:b w:val="0"/>
          <w:bCs w:val="0"/>
        </w:rPr>
        <w:t xml:space="preserve"> </w:t>
      </w:r>
      <w:r w:rsidRPr="006A192E">
        <w:t>C.</w:t>
      </w:r>
      <w:r w:rsidRPr="00D27739">
        <w:t xml:space="preserve"> </w:t>
      </w:r>
      <w:r w:rsidRPr="00D27739">
        <w:rPr>
          <w:b w:val="0"/>
        </w:rPr>
        <w:t>Fails</w:t>
      </w:r>
      <w:r w:rsidRPr="00D27739">
        <w:t xml:space="preserve"> </w:t>
      </w:r>
      <w:r w:rsidRPr="00D27739">
        <w:rPr>
          <w:b w:val="0"/>
        </w:rPr>
        <w:t>to account for differences in cultures or norms, the aretaic solves by allowing people to determine and weigh between their own virtues</w:t>
      </w:r>
      <w:r>
        <w:rPr>
          <w:b w:val="0"/>
        </w:rPr>
        <w:t>.</w:t>
      </w:r>
    </w:p>
    <w:p w14:paraId="1476580F" w14:textId="77777777" w:rsidR="009D32BD" w:rsidRPr="00D27739" w:rsidRDefault="009D32BD" w:rsidP="009D32BD"/>
    <w:p w14:paraId="1B1CE23C" w14:textId="77777777" w:rsidR="009D32BD" w:rsidRPr="000722A6" w:rsidRDefault="009D32BD" w:rsidP="009D32BD">
      <w:pPr>
        <w:pStyle w:val="Heading4"/>
        <w:spacing w:before="0"/>
        <w:rPr>
          <w:rFonts w:cs="Times New Roman"/>
          <w:sz w:val="24"/>
        </w:rPr>
      </w:pPr>
      <w:r w:rsidRPr="000722A6">
        <w:t xml:space="preserve">Next, the only ethics consistent with the aretaic is a virtue paradigm. Instead of prescribing normative claims to action, virtue focuses on developing agents to make them virtuous. </w:t>
      </w:r>
    </w:p>
    <w:p w14:paraId="3E1FE6C6" w14:textId="77777777" w:rsidR="009D32BD" w:rsidRPr="00D27739" w:rsidRDefault="009D32BD" w:rsidP="009D32BD">
      <w:pPr>
        <w:pStyle w:val="NormalWeb"/>
        <w:spacing w:before="15" w:beforeAutospacing="0" w:after="180" w:afterAutospacing="0"/>
        <w:rPr>
          <w:rFonts w:ascii="Calibri" w:hAnsi="Calibri"/>
        </w:rPr>
      </w:pPr>
      <w:r w:rsidRPr="00D27739">
        <w:rPr>
          <w:rFonts w:ascii="Calibri" w:hAnsi="Calibri"/>
          <w:b/>
          <w:bCs/>
          <w:sz w:val="26"/>
          <w:szCs w:val="26"/>
        </w:rPr>
        <w:t>Reader,</w:t>
      </w:r>
      <w:r w:rsidRPr="00D27739">
        <w:rPr>
          <w:rFonts w:ascii="Calibri" w:hAnsi="Calibri"/>
          <w:sz w:val="22"/>
          <w:szCs w:val="22"/>
        </w:rPr>
        <w:t> </w:t>
      </w:r>
      <w:r w:rsidRPr="00D27739">
        <w:rPr>
          <w:rFonts w:ascii="Calibri" w:hAnsi="Calibri" w:cs="Arial"/>
          <w:sz w:val="22"/>
          <w:szCs w:val="22"/>
        </w:rPr>
        <w:t>(</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w:t>
      </w:r>
      <w:proofErr w:type="spellStart"/>
      <w:r w:rsidRPr="00D27739">
        <w:rPr>
          <w:rFonts w:ascii="Calibri" w:hAnsi="Calibri" w:cs="Arial"/>
          <w:sz w:val="22"/>
          <w:szCs w:val="22"/>
        </w:rPr>
        <w:t>Soran</w:t>
      </w:r>
      <w:proofErr w:type="spellEnd"/>
      <w:r w:rsidRPr="00D27739">
        <w:rPr>
          <w:rFonts w:ascii="Calibri" w:hAnsi="Calibri" w:cs="Arial"/>
          <w:sz w:val="22"/>
          <w:szCs w:val="22"/>
        </w:rPr>
        <w:t xml:space="preserve"> Reader is Lecturer in Philosophy at Durham University and is editor of The Philosophy of Need (Cambridge University Press, 2006)., December 2000, accessed on 8-22-2021, Springer, "New Directions in Ethics: Naturalism, Reasons, and Virtue.”", http://www.jstor.org/stable/27504153)//st</w:t>
      </w:r>
    </w:p>
    <w:p w14:paraId="68E4FEA3" w14:textId="77777777" w:rsidR="009D32BD" w:rsidRPr="00D27739" w:rsidRDefault="009D32BD" w:rsidP="009D32BD">
      <w:pPr>
        <w:rPr>
          <w:sz w:val="16"/>
        </w:rPr>
      </w:pPr>
      <w:r w:rsidRPr="00D27739">
        <w:rPr>
          <w:sz w:val="16"/>
        </w:rPr>
        <w:t xml:space="preserve">The centrality of virtue ethics emerges clearly in relation to the themes of the previous two sections. With the first theme, the naturalness of ethics, virtue ethics leads the field in making available a second-natural explicatory account of ethics. </w:t>
      </w:r>
      <w:r w:rsidRPr="001B15E0">
        <w:rPr>
          <w:rStyle w:val="Emphasis"/>
          <w:highlight w:val="green"/>
        </w:rPr>
        <w:t>A virtue</w:t>
      </w:r>
      <w:r w:rsidRPr="00D27739">
        <w:rPr>
          <w:rStyle w:val="Emphasis"/>
        </w:rPr>
        <w:t xml:space="preserve"> just </w:t>
      </w:r>
      <w:r w:rsidRPr="001B15E0">
        <w:rPr>
          <w:rStyle w:val="Emphasis"/>
          <w:highlight w:val="green"/>
        </w:rPr>
        <w:t>is a capacity, learnable by</w:t>
      </w:r>
      <w:r w:rsidRPr="00D27739">
        <w:rPr>
          <w:rStyle w:val="Emphasis"/>
        </w:rPr>
        <w:t xml:space="preserve"> beings with </w:t>
      </w:r>
      <w:r w:rsidRPr="001B15E0">
        <w:rPr>
          <w:rStyle w:val="Emphasis"/>
          <w:highlight w:val="green"/>
        </w:rPr>
        <w:t>our biological nature</w:t>
      </w:r>
      <w:r w:rsidRPr="00D27739">
        <w:rPr>
          <w:rStyle w:val="Emphasis"/>
        </w:rPr>
        <w:t xml:space="preserve">, </w:t>
      </w:r>
      <w:r w:rsidRPr="001B15E0">
        <w:rPr>
          <w:rStyle w:val="Emphasis"/>
          <w:highlight w:val="green"/>
        </w:rPr>
        <w:t>which</w:t>
      </w:r>
      <w:r w:rsidRPr="00D27739">
        <w:rPr>
          <w:rStyle w:val="Emphasis"/>
        </w:rPr>
        <w:t xml:space="preserve"> both </w:t>
      </w:r>
      <w:r w:rsidRPr="001B15E0">
        <w:rPr>
          <w:rStyle w:val="Emphasis"/>
          <w:highlight w:val="green"/>
        </w:rPr>
        <w:t>manifests</w:t>
      </w:r>
      <w:r w:rsidRPr="00D27739">
        <w:rPr>
          <w:rStyle w:val="Emphasis"/>
        </w:rPr>
        <w:t xml:space="preserve"> the </w:t>
      </w:r>
      <w:r w:rsidRPr="001B15E0">
        <w:rPr>
          <w:rStyle w:val="Emphasis"/>
          <w:highlight w:val="green"/>
        </w:rPr>
        <w:t>flourishing</w:t>
      </w:r>
      <w:r w:rsidRPr="00D27739">
        <w:rPr>
          <w:rStyle w:val="Emphasis"/>
        </w:rPr>
        <w:t xml:space="preserve"> nature of the agent</w:t>
      </w:r>
      <w:r w:rsidRPr="00D27739">
        <w:rPr>
          <w:sz w:val="16"/>
        </w:rPr>
        <w:t xml:space="preserve"> and seeks the flourishing of that to which it responds. With the sec </w:t>
      </w:r>
      <w:proofErr w:type="spellStart"/>
      <w:r w:rsidRPr="00D27739">
        <w:rPr>
          <w:sz w:val="16"/>
        </w:rPr>
        <w:t>ond</w:t>
      </w:r>
      <w:proofErr w:type="spellEnd"/>
      <w:r w:rsidRPr="00D27739">
        <w:rPr>
          <w:sz w:val="16"/>
        </w:rPr>
        <w:t xml:space="preserve"> theme, of practical reasons, things are less straightforward. It is not obvious that the virtues are our moral reasons for acting, although we cannot explain what the good agent does without reference to their virtues. I explore this question further below. </w:t>
      </w:r>
      <w:r w:rsidRPr="00D27739">
        <w:rPr>
          <w:rStyle w:val="Emphasis"/>
        </w:rPr>
        <w:t xml:space="preserve">A </w:t>
      </w:r>
      <w:r w:rsidRPr="001B15E0">
        <w:rPr>
          <w:rStyle w:val="Emphasis"/>
          <w:highlight w:val="green"/>
        </w:rPr>
        <w:t>virtue is a</w:t>
      </w:r>
      <w:r w:rsidRPr="00D27739">
        <w:rPr>
          <w:rStyle w:val="Emphasis"/>
        </w:rPr>
        <w:t xml:space="preserve"> </w:t>
      </w:r>
      <w:r w:rsidRPr="00D27739">
        <w:rPr>
          <w:sz w:val="16"/>
        </w:rPr>
        <w:t>free</w:t>
      </w:r>
      <w:r w:rsidRPr="00D27739">
        <w:rPr>
          <w:rStyle w:val="Emphasis"/>
        </w:rPr>
        <w:t xml:space="preserve"> </w:t>
      </w:r>
      <w:r w:rsidRPr="001B15E0">
        <w:rPr>
          <w:rStyle w:val="Emphasis"/>
          <w:highlight w:val="green"/>
        </w:rPr>
        <w:t>disposition to act in certain ways under certain conditions</w:t>
      </w:r>
      <w:r w:rsidRPr="00D27739">
        <w:rPr>
          <w:sz w:val="16"/>
        </w:rPr>
        <w:t xml:space="preserve">. Virtue ethics claims that </w:t>
      </w:r>
      <w:r w:rsidRPr="001B15E0">
        <w:rPr>
          <w:rStyle w:val="Emphasis"/>
          <w:highlight w:val="green"/>
        </w:rPr>
        <w:t xml:space="preserve">what </w:t>
      </w:r>
      <w:r w:rsidRPr="00D27739">
        <w:rPr>
          <w:rStyle w:val="Emphasis"/>
        </w:rPr>
        <w:t xml:space="preserve">is to </w:t>
      </w:r>
      <w:r w:rsidRPr="001B15E0">
        <w:rPr>
          <w:rStyle w:val="Emphasis"/>
          <w:highlight w:val="green"/>
        </w:rPr>
        <w:t>count[s] as a good action</w:t>
      </w:r>
      <w:r w:rsidRPr="00D27739">
        <w:rPr>
          <w:rStyle w:val="Emphasis"/>
        </w:rPr>
        <w:t xml:space="preserve"> or what is a good outcome </w:t>
      </w:r>
      <w:r w:rsidRPr="001B15E0">
        <w:rPr>
          <w:rStyle w:val="Emphasis"/>
          <w:highlight w:val="green"/>
        </w:rPr>
        <w:t>is</w:t>
      </w:r>
      <w:r w:rsidRPr="00D27739">
        <w:rPr>
          <w:sz w:val="16"/>
        </w:rPr>
        <w:t xml:space="preserve"> conceptually </w:t>
      </w:r>
      <w:r w:rsidRPr="001B15E0">
        <w:rPr>
          <w:rStyle w:val="Emphasis"/>
          <w:highlight w:val="green"/>
        </w:rPr>
        <w:t>dependent on</w:t>
      </w:r>
      <w:r w:rsidRPr="00D27739">
        <w:rPr>
          <w:rStyle w:val="Emphasis"/>
        </w:rPr>
        <w:t xml:space="preserve"> claims about </w:t>
      </w:r>
      <w:r w:rsidRPr="001B15E0">
        <w:rPr>
          <w:rStyle w:val="Emphasis"/>
          <w:highlight w:val="green"/>
        </w:rPr>
        <w:t>the virtue of an agent</w:t>
      </w:r>
      <w:r w:rsidRPr="00D27739">
        <w:rPr>
          <w:rStyle w:val="Emphasis"/>
        </w:rPr>
        <w:t>.</w:t>
      </w:r>
      <w:r w:rsidRPr="00D27739">
        <w:rPr>
          <w:sz w:val="16"/>
        </w:rPr>
        <w:t xml:space="preserve"> How is this dependence supposed to work? Where those after an explanatory account seek a conceptual connection with something like a normative </w:t>
      </w:r>
      <w:proofErr w:type="gramStart"/>
      <w:r w:rsidRPr="00D27739">
        <w:rPr>
          <w:sz w:val="16"/>
        </w:rPr>
        <w:t xml:space="preserve">'in itself, </w:t>
      </w:r>
      <w:r w:rsidRPr="001B15E0">
        <w:rPr>
          <w:rStyle w:val="Emphasis"/>
          <w:highlight w:val="green"/>
        </w:rPr>
        <w:t>virtue</w:t>
      </w:r>
      <w:proofErr w:type="gramEnd"/>
      <w:r w:rsidRPr="001B15E0">
        <w:rPr>
          <w:rStyle w:val="Emphasis"/>
          <w:highlight w:val="green"/>
        </w:rPr>
        <w:t xml:space="preserve"> ethicists</w:t>
      </w:r>
      <w:r w:rsidRPr="00D27739">
        <w:rPr>
          <w:sz w:val="16"/>
        </w:rPr>
        <w:t xml:space="preserve"> instead </w:t>
      </w:r>
      <w:r w:rsidRPr="00D27739">
        <w:rPr>
          <w:rStyle w:val="Emphasis"/>
        </w:rPr>
        <w:t>explore the</w:t>
      </w:r>
      <w:r w:rsidRPr="00D27739">
        <w:rPr>
          <w:sz w:val="16"/>
        </w:rPr>
        <w:t xml:space="preserve"> concrete </w:t>
      </w:r>
      <w:r w:rsidRPr="00D27739">
        <w:rPr>
          <w:rStyle w:val="Emphasis"/>
        </w:rPr>
        <w:t xml:space="preserve">dependence of moral activity on the possibility of </w:t>
      </w:r>
      <w:r w:rsidRPr="001B15E0">
        <w:rPr>
          <w:rStyle w:val="Emphasis"/>
          <w:highlight w:val="green"/>
        </w:rPr>
        <w:t>learn</w:t>
      </w:r>
      <w:r w:rsidRPr="00D27739">
        <w:rPr>
          <w:rStyle w:val="Emphasis"/>
        </w:rPr>
        <w:t xml:space="preserve">ing </w:t>
      </w:r>
      <w:r w:rsidRPr="001B15E0">
        <w:rPr>
          <w:rStyle w:val="Emphasis"/>
          <w:highlight w:val="green"/>
        </w:rPr>
        <w:t>from already virtuous agents</w:t>
      </w:r>
      <w:r w:rsidRPr="00D27739">
        <w:rPr>
          <w:rStyle w:val="Emphasis"/>
        </w:rPr>
        <w:t xml:space="preserve">. </w:t>
      </w:r>
      <w:r w:rsidRPr="00D27739">
        <w:rPr>
          <w:sz w:val="16"/>
        </w:rPr>
        <w:t xml:space="preserve">They hold that </w:t>
      </w:r>
      <w:r w:rsidRPr="001B15E0">
        <w:rPr>
          <w:rStyle w:val="Emphasis"/>
          <w:highlight w:val="green"/>
        </w:rPr>
        <w:t>the key to moral rationality is</w:t>
      </w:r>
      <w:r w:rsidRPr="00D27739">
        <w:rPr>
          <w:sz w:val="16"/>
        </w:rPr>
        <w:t xml:space="preserve"> found </w:t>
      </w:r>
      <w:r w:rsidRPr="00D27739">
        <w:rPr>
          <w:rStyle w:val="Emphasis"/>
        </w:rPr>
        <w:t xml:space="preserve">in </w:t>
      </w:r>
      <w:r w:rsidRPr="001B15E0">
        <w:rPr>
          <w:rStyle w:val="Emphasis"/>
          <w:highlight w:val="green"/>
        </w:rPr>
        <w:t>moral education</w:t>
      </w:r>
      <w:r w:rsidRPr="00D27739">
        <w:rPr>
          <w:sz w:val="16"/>
        </w:rPr>
        <w:t xml:space="preserve">. Ethics begins with the apprentice moral </w:t>
      </w:r>
      <w:proofErr w:type="gramStart"/>
      <w:r w:rsidRPr="00D27739">
        <w:rPr>
          <w:sz w:val="16"/>
        </w:rPr>
        <w:t>agent ?</w:t>
      </w:r>
      <w:proofErr w:type="gramEnd"/>
      <w:r w:rsidRPr="00D27739">
        <w:rPr>
          <w:sz w:val="16"/>
        </w:rPr>
        <w:t xml:space="preserve"> the child, or the foreigner, or the damaged person in rehabilitation are all examples. These </w:t>
      </w:r>
      <w:r w:rsidRPr="001B15E0">
        <w:rPr>
          <w:rStyle w:val="Emphasis"/>
          <w:highlight w:val="green"/>
        </w:rPr>
        <w:t>beginner-agents learn from the</w:t>
      </w:r>
      <w:r w:rsidRPr="00D27739">
        <w:rPr>
          <w:rStyle w:val="Emphasis"/>
        </w:rPr>
        <w:t xml:space="preserve"> experienced, </w:t>
      </w:r>
      <w:r w:rsidRPr="001B15E0">
        <w:rPr>
          <w:rStyle w:val="Emphasis"/>
          <w:highlight w:val="green"/>
        </w:rPr>
        <w:t>wise moral agent by copying</w:t>
      </w:r>
      <w:r w:rsidRPr="00D27739">
        <w:rPr>
          <w:rStyle w:val="Emphasis"/>
        </w:rPr>
        <w:t xml:space="preserve"> </w:t>
      </w:r>
      <w:r w:rsidRPr="00D27739">
        <w:rPr>
          <w:sz w:val="16"/>
        </w:rPr>
        <w:t xml:space="preserve">by mimicking in </w:t>
      </w:r>
      <w:r w:rsidRPr="001B15E0">
        <w:rPr>
          <w:rStyle w:val="Emphasis"/>
          <w:highlight w:val="green"/>
        </w:rPr>
        <w:t>their actions</w:t>
      </w:r>
      <w:r w:rsidRPr="00D27739">
        <w:rPr>
          <w:sz w:val="16"/>
        </w:rPr>
        <w:t xml:space="preserve"> the actions of the virtuous agent. This mimicking, or 'going on in the same way', does not presuppose that the learner agent acquires any representations of how the world is (i.e., beliefs), nor that they acquire the ability to report on or provide justifications for what they do. </w:t>
      </w:r>
      <w:r w:rsidRPr="00D27739">
        <w:rPr>
          <w:rStyle w:val="Emphasis"/>
        </w:rPr>
        <w:t>Virtue is learned by cottoning on to virtuous ways of doing things,</w:t>
      </w:r>
      <w:r w:rsidRPr="00D27739">
        <w:rPr>
          <w:sz w:val="16"/>
        </w:rPr>
        <w:t xml:space="preserve"> going on to do the same, </w:t>
      </w:r>
      <w:r w:rsidRPr="001B15E0">
        <w:rPr>
          <w:rStyle w:val="Emphasis"/>
          <w:highlight w:val="green"/>
        </w:rPr>
        <w:t>then going on to do the same in new ways</w:t>
      </w:r>
      <w:r w:rsidRPr="00D27739">
        <w:rPr>
          <w:rStyle w:val="Emphasis"/>
        </w:rPr>
        <w:t>,</w:t>
      </w:r>
      <w:r w:rsidRPr="00D27739">
        <w:rPr>
          <w:sz w:val="16"/>
        </w:rPr>
        <w:t xml:space="preserve"> once they have mastered the skill.16 The way virtue and character is supposed to be basic here is simply displayed in the analogy: </w:t>
      </w:r>
      <w:r w:rsidRPr="00D27739">
        <w:rPr>
          <w:rStyle w:val="Emphasis"/>
        </w:rPr>
        <w:t>there is and can be nothing 'behind' the expertise of</w:t>
      </w:r>
      <w:r w:rsidRPr="00D27739">
        <w:rPr>
          <w:sz w:val="16"/>
        </w:rPr>
        <w:t xml:space="preserve"> the </w:t>
      </w:r>
      <w:proofErr w:type="spellStart"/>
      <w:r w:rsidRPr="00D27739">
        <w:rPr>
          <w:sz w:val="16"/>
        </w:rPr>
        <w:t>phronimos</w:t>
      </w:r>
      <w:proofErr w:type="spellEnd"/>
      <w:r w:rsidRPr="00D27739">
        <w:rPr>
          <w:sz w:val="16"/>
        </w:rPr>
        <w:t xml:space="preserve"> </w:t>
      </w:r>
      <w:r w:rsidRPr="00D27739">
        <w:rPr>
          <w:rStyle w:val="Emphasis"/>
        </w:rPr>
        <w:t>which can explain or justify it</w:t>
      </w:r>
      <w:r w:rsidRPr="00D27739">
        <w:rPr>
          <w:sz w:val="16"/>
        </w:rPr>
        <w:t xml:space="preserve"> (any more than there is anything 'behind' the expertise of the doctor or the navigator, to use Aristotle's examples at NE 1104b7-l 1). Of course, plenty more can be said about it, and shortcuts can be found to aid the learning of those who have already mastered other skills (so competent rule-followers can learn from being given rules, just as competent grammarians can learn a new language from the grammar). But we should not confuse what it is possible to say about the skill of being moral, with what constitutes it. The burden of proof now rests with those who want to resist the idea that </w:t>
      </w:r>
      <w:r w:rsidRPr="00D27739">
        <w:rPr>
          <w:rStyle w:val="Emphasis"/>
        </w:rPr>
        <w:t xml:space="preserve">ethics is, at bottom, a way of doing things </w:t>
      </w:r>
      <w:r w:rsidRPr="00D27739">
        <w:rPr>
          <w:sz w:val="16"/>
        </w:rPr>
        <w:t xml:space="preserve">(specifically, living a good human life), and want to find a more fundamental notion than the </w:t>
      </w:r>
      <w:proofErr w:type="spellStart"/>
      <w:r w:rsidRPr="00D27739">
        <w:rPr>
          <w:sz w:val="16"/>
        </w:rPr>
        <w:t>practi</w:t>
      </w:r>
      <w:proofErr w:type="spellEnd"/>
      <w:r w:rsidRPr="00D27739">
        <w:rPr>
          <w:sz w:val="16"/>
        </w:rPr>
        <w:t xml:space="preserve"> </w:t>
      </w:r>
      <w:proofErr w:type="spellStart"/>
      <w:r w:rsidRPr="00D27739">
        <w:rPr>
          <w:sz w:val="16"/>
        </w:rPr>
        <w:t>cal</w:t>
      </w:r>
      <w:proofErr w:type="spellEnd"/>
      <w:r w:rsidRPr="00D27739">
        <w:rPr>
          <w:sz w:val="16"/>
        </w:rPr>
        <w:t xml:space="preserve"> skill that the virtuous person has. We approach this problem after Wittgenstein: he argued that 'rules' or 'interpretations' cannot be fundamental in our rationality, but that an actual way of going on comes first.17 McDowell (1979) first applied this insight to moral philosophy; its import has yet fully to be appreciated.</w:t>
      </w:r>
    </w:p>
    <w:p w14:paraId="3409A2B6" w14:textId="77777777" w:rsidR="009D32BD" w:rsidRPr="00D27739" w:rsidRDefault="009D32BD" w:rsidP="009D32BD"/>
    <w:p w14:paraId="70B3DE61" w14:textId="77777777" w:rsidR="009D32BD" w:rsidRPr="00D27739" w:rsidRDefault="009D32BD" w:rsidP="009D32BD">
      <w:pPr>
        <w:pStyle w:val="Heading4"/>
      </w:pPr>
      <w:r w:rsidRPr="00D27739">
        <w:t xml:space="preserve">The standard is </w:t>
      </w:r>
      <w:r>
        <w:t>consistency with the cultivation of</w:t>
      </w:r>
      <w:r w:rsidRPr="00D27739">
        <w:t xml:space="preserve"> virtue.</w:t>
      </w:r>
    </w:p>
    <w:p w14:paraId="3F672D45" w14:textId="77777777" w:rsidR="009D32BD" w:rsidRPr="00D27739" w:rsidRDefault="009D32BD" w:rsidP="009D32BD"/>
    <w:p w14:paraId="134C2EDC" w14:textId="4AEB9640" w:rsidR="009D32BD" w:rsidRPr="00D27739" w:rsidRDefault="009D32BD" w:rsidP="00C71794">
      <w:pPr>
        <w:pStyle w:val="Heading4"/>
      </w:pPr>
      <w:r w:rsidRPr="00D27739">
        <w:t xml:space="preserve">Impact Calc – </w:t>
      </w:r>
    </w:p>
    <w:p w14:paraId="0B32DC19" w14:textId="77777777" w:rsidR="009D32BD" w:rsidRPr="00304E43" w:rsidRDefault="009D32BD" w:rsidP="009D32BD"/>
    <w:p w14:paraId="393268E6" w14:textId="5E9B2FDE" w:rsidR="009D32BD" w:rsidRPr="00D27739" w:rsidRDefault="009D32BD" w:rsidP="009D32BD">
      <w:pPr>
        <w:pStyle w:val="Heading4"/>
        <w:rPr>
          <w:b w:val="0"/>
          <w:bCs w:val="0"/>
        </w:rPr>
      </w:pPr>
      <w:r w:rsidRPr="00D27739">
        <w:t>[</w:t>
      </w:r>
      <w:r w:rsidR="00B87F99">
        <w:t>1</w:t>
      </w:r>
      <w:r w:rsidRPr="00D27739">
        <w:t xml:space="preserve">] Consequences fail – A) Induction Fails – </w:t>
      </w:r>
      <w:r w:rsidRPr="00D27739">
        <w:rPr>
          <w:b w:val="0"/>
          <w:bCs w:val="0"/>
        </w:rPr>
        <w:t>You only know induction works because past experiences have told you it has, but that is in itself a form of induction, so you use induction to prove induction – that’s circular</w:t>
      </w:r>
      <w:r w:rsidRPr="00D27739">
        <w:t xml:space="preserve"> B) Butterfly Effect – </w:t>
      </w:r>
      <w:r w:rsidRPr="00D27739">
        <w:rPr>
          <w:b w:val="0"/>
          <w:bCs w:val="0"/>
        </w:rPr>
        <w:t>Every action has an infinite number of consequences that stem from it – me picking up a pen could cause nuclear war a hundred years down – you can’t quantify the infinite amount of pain and pleasure to come</w:t>
      </w:r>
      <w:r w:rsidRPr="00D27739">
        <w:t xml:space="preserve"> C) Aggregation fails – </w:t>
      </w:r>
      <w:r w:rsidRPr="00D27739">
        <w:rPr>
          <w:b w:val="0"/>
          <w:bCs w:val="0"/>
        </w:rPr>
        <w:t>everyone has different feelings of pain and pleasure, so you can’t universalize that and say it’s good – it’s impossible to measure something that’s completely subjective</w:t>
      </w:r>
      <w:r w:rsidRPr="00D27739">
        <w:t xml:space="preserve"> D) Culpability – </w:t>
      </w:r>
      <w:r w:rsidRPr="00D27739">
        <w:rPr>
          <w:b w:val="0"/>
          <w:bCs w:val="0"/>
        </w:rPr>
        <w:t>any consequence can lead to another consequence so it’s impossible to assign obligations since you can’t pinpoint a specific actor that caused a consequence.</w:t>
      </w:r>
    </w:p>
    <w:p w14:paraId="6B22B5B7" w14:textId="77777777" w:rsidR="009D32BD" w:rsidRPr="00D27739" w:rsidRDefault="009D32BD" w:rsidP="009D32BD">
      <w:pPr>
        <w:pStyle w:val="Heading2"/>
      </w:pPr>
      <w:r w:rsidRPr="00D27739">
        <w:t>Offense</w:t>
      </w:r>
    </w:p>
    <w:p w14:paraId="2DA22538" w14:textId="77777777" w:rsidR="009D32BD" w:rsidRDefault="009D32BD" w:rsidP="009D32BD"/>
    <w:p w14:paraId="407A9303" w14:textId="77777777" w:rsidR="009D32BD" w:rsidRDefault="009D32BD" w:rsidP="009D32BD">
      <w:pPr>
        <w:pStyle w:val="Heading4"/>
      </w:pPr>
      <w:r>
        <w:t>I defend “</w:t>
      </w:r>
      <w:r w:rsidRPr="00535BFA">
        <w:t>Resolved: The member nations of the World Trade Organization ought to reduce intellectual property protections for medicines.</w:t>
      </w:r>
      <w:r>
        <w:t>”</w:t>
      </w:r>
    </w:p>
    <w:p w14:paraId="3966A060" w14:textId="77777777" w:rsidR="009D32BD" w:rsidRPr="002C1CB9" w:rsidRDefault="009D32BD" w:rsidP="009D32BD"/>
    <w:p w14:paraId="312344E3" w14:textId="77777777" w:rsidR="009D32BD" w:rsidRDefault="009D32BD" w:rsidP="009D32BD">
      <w:pPr>
        <w:pStyle w:val="Heading4"/>
      </w:pPr>
      <w:r>
        <w:t xml:space="preserve">Reducing patents creates open-source communities – information held back by patents will be open to the public once there are less restrictions on it. </w:t>
      </w:r>
    </w:p>
    <w:p w14:paraId="31169347" w14:textId="77777777" w:rsidR="009D32BD" w:rsidRDefault="009D32BD" w:rsidP="009D32BD">
      <w:pPr>
        <w:pStyle w:val="Heading4"/>
      </w:pPr>
      <w:r>
        <w:t xml:space="preserve">Affirm –  </w:t>
      </w:r>
    </w:p>
    <w:p w14:paraId="4A1CEA54" w14:textId="77777777" w:rsidR="009D32BD" w:rsidRPr="00BE5B21" w:rsidRDefault="009D32BD" w:rsidP="009D32BD"/>
    <w:p w14:paraId="525662B2" w14:textId="77777777" w:rsidR="009D32BD" w:rsidRPr="00D27739" w:rsidRDefault="009D32BD" w:rsidP="009D32BD">
      <w:pPr>
        <w:pStyle w:val="Heading4"/>
        <w:rPr>
          <w:rFonts w:cs="Calibri"/>
        </w:rPr>
      </w:pPr>
      <w:r w:rsidRPr="00D27739">
        <w:rPr>
          <w:rFonts w:cs="Calibri"/>
        </w:rPr>
        <w:t xml:space="preserve">[1] Excellence – open-source projects cause the community to strive towards a better version of them through mutual feedback which necessitates cultivating virtues like wisdom and justice. </w:t>
      </w:r>
    </w:p>
    <w:p w14:paraId="571519C2" w14:textId="77777777" w:rsidR="009D32BD" w:rsidRPr="00D27739" w:rsidRDefault="009D32BD" w:rsidP="009D32BD">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1</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5F8A122C" w14:textId="77777777" w:rsidR="009D32BD" w:rsidRPr="00D27739" w:rsidRDefault="009D32BD" w:rsidP="009D32BD">
      <w:pPr>
        <w:rPr>
          <w:sz w:val="16"/>
        </w:rPr>
      </w:pPr>
      <w:r w:rsidRPr="00D27739">
        <w:rPr>
          <w:sz w:val="16"/>
        </w:rPr>
        <w:t xml:space="preserve">There presently exists no framework for how virtue ethics could apply to </w:t>
      </w:r>
      <w:r w:rsidRPr="001B15E0">
        <w:rPr>
          <w:rStyle w:val="Emphasis"/>
          <w:highlight w:val="green"/>
        </w:rPr>
        <w:t>intellectual property.</w:t>
      </w:r>
      <w:r w:rsidRPr="00D27739">
        <w:rPr>
          <w:sz w:val="16"/>
        </w:rPr>
        <w:t xml:space="preserve"> The core virtue ethics axes of community, practices, tradition, and teleology, however, seem conducive to current discussions surrounding biotechnology. In the following sub-sections, I discuss how virtue ethics can relate broadly to </w:t>
      </w:r>
      <w:proofErr w:type="gramStart"/>
      <w:r w:rsidRPr="00D27739">
        <w:rPr>
          <w:sz w:val="16"/>
        </w:rPr>
        <w:t>open source</w:t>
      </w:r>
      <w:proofErr w:type="gramEnd"/>
      <w:r w:rsidRPr="00D27739">
        <w:rPr>
          <w:sz w:val="16"/>
        </w:rPr>
        <w:t xml:space="preserve"> methods of production, and then develop some themes in environmental and health care virtue ethics that can be applied to open source biotechnology. A. Virtue Ethics and </w:t>
      </w:r>
      <w:proofErr w:type="gramStart"/>
      <w:r w:rsidRPr="00D27739">
        <w:rPr>
          <w:sz w:val="16"/>
        </w:rPr>
        <w:t>Open Source</w:t>
      </w:r>
      <w:proofErr w:type="gramEnd"/>
      <w:r w:rsidRPr="00D27739">
        <w:rPr>
          <w:sz w:val="16"/>
        </w:rPr>
        <w:t xml:space="preserve"> Production Generally </w:t>
      </w:r>
      <w:r w:rsidRPr="00D27739">
        <w:rPr>
          <w:rStyle w:val="Emphasis"/>
        </w:rPr>
        <w:t>The virtue ethics notions</w:t>
      </w:r>
      <w:r>
        <w:rPr>
          <w:rStyle w:val="Emphasis"/>
        </w:rPr>
        <w:t xml:space="preserve"> </w:t>
      </w:r>
      <w:r w:rsidRPr="00D27739">
        <w:rPr>
          <w:rStyle w:val="Emphasis"/>
        </w:rPr>
        <w:t>of community and practices seem to map well onto the open source space.</w:t>
      </w:r>
      <w:r w:rsidRPr="00D27739">
        <w:rPr>
          <w:sz w:val="16"/>
        </w:rPr>
        <w:t xml:space="preserve"> As Yochai </w:t>
      </w:r>
      <w:proofErr w:type="spellStart"/>
      <w:r w:rsidRPr="00D27739">
        <w:rPr>
          <w:sz w:val="16"/>
        </w:rPr>
        <w:t>Benkler</w:t>
      </w:r>
      <w:proofErr w:type="spellEnd"/>
      <w:r w:rsidRPr="00D27739">
        <w:rPr>
          <w:sz w:val="16"/>
        </w:rPr>
        <w:t xml:space="preserve"> has noted, </w:t>
      </w:r>
      <w:proofErr w:type="gramStart"/>
      <w:r w:rsidRPr="001B15E0">
        <w:rPr>
          <w:rStyle w:val="Emphasis"/>
          <w:highlight w:val="green"/>
        </w:rPr>
        <w:t>open source</w:t>
      </w:r>
      <w:proofErr w:type="gramEnd"/>
      <w:r w:rsidRPr="001B15E0">
        <w:rPr>
          <w:rStyle w:val="Emphasis"/>
          <w:highlight w:val="green"/>
        </w:rPr>
        <w:t xml:space="preserve"> communities require</w:t>
      </w:r>
      <w:r w:rsidRPr="00D27739">
        <w:rPr>
          <w:rStyle w:val="Emphasis"/>
        </w:rPr>
        <w:t xml:space="preserve"> a system of "</w:t>
      </w:r>
      <w:r w:rsidRPr="001B15E0">
        <w:rPr>
          <w:rStyle w:val="Emphasis"/>
          <w:highlight w:val="green"/>
        </w:rPr>
        <w:t>social-psychological" rewards</w:t>
      </w:r>
      <w:r w:rsidRPr="00D27739">
        <w:rPr>
          <w:rStyle w:val="Emphasis"/>
        </w:rPr>
        <w:t xml:space="preserve"> in order to flourish. 75 Such </w:t>
      </w:r>
      <w:r w:rsidRPr="001B15E0">
        <w:rPr>
          <w:rStyle w:val="Emphasis"/>
          <w:highlight w:val="green"/>
        </w:rPr>
        <w:t>rewards</w:t>
      </w:r>
      <w:r w:rsidRPr="00D27739">
        <w:rPr>
          <w:rStyle w:val="Emphasis"/>
        </w:rPr>
        <w:t xml:space="preserve"> can </w:t>
      </w:r>
      <w:r w:rsidRPr="001B15E0">
        <w:rPr>
          <w:rStyle w:val="Emphasis"/>
          <w:highlight w:val="green"/>
        </w:rPr>
        <w:t>include</w:t>
      </w:r>
      <w:r w:rsidRPr="00D27739">
        <w:rPr>
          <w:rStyle w:val="Emphasis"/>
        </w:rPr>
        <w:t xml:space="preserve"> the sort of </w:t>
      </w:r>
      <w:r w:rsidRPr="001B15E0">
        <w:rPr>
          <w:rStyle w:val="Emphasis"/>
          <w:highlight w:val="green"/>
        </w:rPr>
        <w:t>"internal goods"</w:t>
      </w:r>
      <w:r w:rsidRPr="00D27739">
        <w:rPr>
          <w:rStyle w:val="Emphasis"/>
        </w:rPr>
        <w:t xml:space="preserve"> found in </w:t>
      </w:r>
      <w:proofErr w:type="spellStart"/>
      <w:r w:rsidRPr="00D27739">
        <w:rPr>
          <w:rStyle w:val="Emphasis"/>
        </w:rPr>
        <w:t>Maclntyrian</w:t>
      </w:r>
      <w:proofErr w:type="spellEnd"/>
      <w:r w:rsidRPr="00D27739">
        <w:rPr>
          <w:rStyle w:val="Emphasis"/>
        </w:rPr>
        <w:t xml:space="preserve"> "practices."</w:t>
      </w:r>
      <w:r w:rsidRPr="00D27739">
        <w:rPr>
          <w:sz w:val="16"/>
        </w:rPr>
        <w:t xml:space="preserve"> 76 For example</w:t>
      </w:r>
      <w:r w:rsidRPr="00D27739">
        <w:rPr>
          <w:rStyle w:val="Emphasis"/>
        </w:rPr>
        <w:t xml:space="preserve">, </w:t>
      </w:r>
      <w:r w:rsidRPr="001B15E0">
        <w:rPr>
          <w:rStyle w:val="Emphasis"/>
          <w:highlight w:val="green"/>
        </w:rPr>
        <w:t xml:space="preserve">a coder working on an </w:t>
      </w:r>
      <w:proofErr w:type="gramStart"/>
      <w:r w:rsidRPr="001B15E0">
        <w:rPr>
          <w:rStyle w:val="Emphasis"/>
          <w:highlight w:val="green"/>
        </w:rPr>
        <w:t>open source</w:t>
      </w:r>
      <w:proofErr w:type="gramEnd"/>
      <w:r w:rsidRPr="00D27739">
        <w:rPr>
          <w:rStyle w:val="Emphasis"/>
        </w:rPr>
        <w:t xml:space="preserve"> software </w:t>
      </w:r>
      <w:r w:rsidRPr="001B15E0">
        <w:rPr>
          <w:rStyle w:val="Emphasis"/>
          <w:highlight w:val="green"/>
        </w:rPr>
        <w:t>project might participate</w:t>
      </w:r>
      <w:r w:rsidRPr="00D27739">
        <w:rPr>
          <w:rStyle w:val="Emphasis"/>
        </w:rPr>
        <w:t xml:space="preserve">, at least in part, </w:t>
      </w:r>
      <w:r w:rsidRPr="001B15E0">
        <w:rPr>
          <w:rStyle w:val="Emphasis"/>
          <w:highlight w:val="green"/>
        </w:rPr>
        <w:t>for the joy</w:t>
      </w:r>
      <w:r w:rsidRPr="00D27739">
        <w:rPr>
          <w:rStyle w:val="Emphasis"/>
        </w:rPr>
        <w:t xml:space="preserve"> and satisfaction </w:t>
      </w:r>
      <w:r w:rsidRPr="001B15E0">
        <w:rPr>
          <w:rStyle w:val="Emphasis"/>
          <w:highlight w:val="green"/>
        </w:rPr>
        <w:t>inherent</w:t>
      </w:r>
      <w:r w:rsidRPr="00D27739">
        <w:rPr>
          <w:rStyle w:val="Emphasis"/>
        </w:rPr>
        <w:t xml:space="preserve"> </w:t>
      </w:r>
      <w:r w:rsidRPr="001B15E0">
        <w:rPr>
          <w:rStyle w:val="Emphasis"/>
          <w:highlight w:val="green"/>
        </w:rPr>
        <w:t>in creating a</w:t>
      </w:r>
      <w:r w:rsidRPr="00D27739">
        <w:rPr>
          <w:rStyle w:val="Emphasis"/>
        </w:rPr>
        <w:t xml:space="preserve">n elegant </w:t>
      </w:r>
      <w:r w:rsidRPr="001B15E0">
        <w:rPr>
          <w:rStyle w:val="Emphasis"/>
          <w:highlight w:val="green"/>
        </w:rPr>
        <w:t>solution</w:t>
      </w:r>
      <w:r w:rsidRPr="00D27739">
        <w:rPr>
          <w:rStyle w:val="Emphasis"/>
        </w:rPr>
        <w:t xml:space="preserve"> to a technical problem.</w:t>
      </w:r>
      <w:r w:rsidRPr="00D27739">
        <w:rPr>
          <w:sz w:val="16"/>
        </w:rPr>
        <w:t xml:space="preserve"> 77 In addition, </w:t>
      </w:r>
      <w:r w:rsidRPr="00D27739">
        <w:rPr>
          <w:rStyle w:val="Emphasis"/>
        </w:rPr>
        <w:t xml:space="preserve">mature </w:t>
      </w:r>
      <w:proofErr w:type="gramStart"/>
      <w:r w:rsidRPr="00D27739">
        <w:rPr>
          <w:rStyle w:val="Emphasis"/>
        </w:rPr>
        <w:t>open source</w:t>
      </w:r>
      <w:proofErr w:type="gramEnd"/>
      <w:r w:rsidRPr="00D27739">
        <w:rPr>
          <w:rStyle w:val="Emphasis"/>
        </w:rPr>
        <w:t xml:space="preserve"> </w:t>
      </w:r>
      <w:r w:rsidRPr="001B15E0">
        <w:rPr>
          <w:rStyle w:val="Emphasis"/>
          <w:highlight w:val="green"/>
        </w:rPr>
        <w:t>projects</w:t>
      </w:r>
      <w:r w:rsidRPr="00D27739">
        <w:rPr>
          <w:rStyle w:val="Emphasis"/>
        </w:rPr>
        <w:t xml:space="preserve"> do not proceed aimlessly, but </w:t>
      </w:r>
      <w:r w:rsidRPr="001B15E0">
        <w:rPr>
          <w:rStyle w:val="Emphasis"/>
          <w:highlight w:val="green"/>
        </w:rPr>
        <w:t>include standards of excellence established by the community</w:t>
      </w:r>
      <w:r w:rsidRPr="00D27739">
        <w:rPr>
          <w:sz w:val="16"/>
        </w:rPr>
        <w:t xml:space="preserve"> and usually canonized by an influential individual or small group of individuals. 78 Finally, a pillar of </w:t>
      </w:r>
      <w:proofErr w:type="gramStart"/>
      <w:r w:rsidRPr="001B15E0">
        <w:rPr>
          <w:rStyle w:val="Emphasis"/>
          <w:highlight w:val="green"/>
        </w:rPr>
        <w:t>open source</w:t>
      </w:r>
      <w:proofErr w:type="gramEnd"/>
      <w:r w:rsidRPr="00D27739">
        <w:rPr>
          <w:rStyle w:val="Emphasis"/>
        </w:rPr>
        <w:t xml:space="preserve"> production </w:t>
      </w:r>
      <w:r w:rsidRPr="001B15E0">
        <w:rPr>
          <w:rStyle w:val="Emphasis"/>
          <w:highlight w:val="green"/>
        </w:rPr>
        <w:t>is the systematic extension of the project through</w:t>
      </w:r>
      <w:r w:rsidRPr="00D27739">
        <w:rPr>
          <w:rStyle w:val="Emphasis"/>
        </w:rPr>
        <w:t xml:space="preserve"> the continuous </w:t>
      </w:r>
      <w:r w:rsidRPr="001B15E0">
        <w:rPr>
          <w:rStyle w:val="Emphasis"/>
          <w:highlight w:val="green"/>
        </w:rPr>
        <w:t>feedback</w:t>
      </w:r>
      <w:r w:rsidRPr="00D27739">
        <w:rPr>
          <w:rStyle w:val="Emphasis"/>
        </w:rPr>
        <w:t xml:space="preserve"> provided by numerous distributed workers.</w:t>
      </w:r>
      <w:r w:rsidRPr="00D27739">
        <w:rPr>
          <w:sz w:val="16"/>
        </w:rPr>
        <w:t xml:space="preserve"> 79 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w:t>
      </w:r>
    </w:p>
    <w:p w14:paraId="4EE81500" w14:textId="77777777" w:rsidR="009D32BD" w:rsidRPr="00D27739" w:rsidRDefault="009D32BD" w:rsidP="009D32BD"/>
    <w:p w14:paraId="387A73DF" w14:textId="77777777" w:rsidR="009D32BD" w:rsidRPr="00D27739" w:rsidRDefault="009D32BD" w:rsidP="009D32BD">
      <w:pPr>
        <w:pStyle w:val="Heading4"/>
        <w:rPr>
          <w:rFonts w:cs="Calibri"/>
        </w:rPr>
      </w:pPr>
      <w:r>
        <w:t>Human</w:t>
      </w:r>
      <w:r>
        <w:rPr>
          <w:rFonts w:cs="Calibri"/>
        </w:rPr>
        <w:t xml:space="preserve"> activities can be split into two categories: one activity where the end of the it can be completed, like watering a plant, and one where the end, or internal goods, is fully present in the activity itself, like friendship. Internal goods must come first – otherwise after achieving an end there is no motivation to do further action. </w:t>
      </w:r>
    </w:p>
    <w:p w14:paraId="4CBC07CE" w14:textId="77777777" w:rsidR="009D32BD" w:rsidRPr="00D27739" w:rsidRDefault="009D32BD" w:rsidP="009D32BD">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2</w:t>
      </w:r>
      <w:r w:rsidRPr="00D27739">
        <w:rPr>
          <w:rFonts w:ascii="Calibri" w:hAnsi="Calibri" w:cs="Calibri"/>
          <w:sz w:val="22"/>
          <w:szCs w:val="22"/>
        </w:rPr>
        <w:t xml:space="preserve"> (David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648442D9" w14:textId="77777777" w:rsidR="009D32BD" w:rsidRPr="00D27739" w:rsidRDefault="009D32BD" w:rsidP="009D32BD">
      <w:pPr>
        <w:rPr>
          <w:rStyle w:val="Emphasis"/>
        </w:rPr>
      </w:pPr>
      <w:r w:rsidRPr="001B15E0">
        <w:rPr>
          <w:b/>
          <w:bCs/>
          <w:highlight w:val="green"/>
          <w:u w:val="single"/>
        </w:rPr>
        <w:t xml:space="preserve">Virtue ethics are communitarian. </w:t>
      </w:r>
      <w:r w:rsidRPr="00D27739">
        <w:rPr>
          <w:b/>
          <w:bCs/>
          <w:u w:val="single"/>
        </w:rPr>
        <w:t xml:space="preserve">The </w:t>
      </w:r>
      <w:r w:rsidRPr="001B15E0">
        <w:rPr>
          <w:b/>
          <w:bCs/>
          <w:highlight w:val="green"/>
          <w:u w:val="single"/>
        </w:rPr>
        <w:t>development of individual virtue occurs only within</w:t>
      </w:r>
      <w:r w:rsidRPr="00D27739">
        <w:rPr>
          <w:b/>
          <w:bCs/>
          <w:u w:val="single"/>
        </w:rPr>
        <w:t xml:space="preserve"> the context of </w:t>
      </w:r>
      <w:r w:rsidRPr="001B15E0">
        <w:rPr>
          <w:b/>
          <w:bCs/>
          <w:highlight w:val="green"/>
          <w:u w:val="single"/>
        </w:rPr>
        <w:t>a</w:t>
      </w:r>
      <w:r w:rsidRPr="00D27739">
        <w:rPr>
          <w:b/>
          <w:bCs/>
          <w:u w:val="single"/>
        </w:rPr>
        <w:t xml:space="preserve"> particular </w:t>
      </w:r>
      <w:r w:rsidRPr="001B15E0">
        <w:rPr>
          <w:b/>
          <w:bCs/>
          <w:highlight w:val="green"/>
          <w:u w:val="single"/>
        </w:rPr>
        <w:t>community. The community shapes</w:t>
      </w:r>
      <w:r w:rsidRPr="00D27739">
        <w:rPr>
          <w:b/>
          <w:bCs/>
          <w:u w:val="single"/>
        </w:rPr>
        <w:t xml:space="preserve"> and defines the "</w:t>
      </w:r>
      <w:r w:rsidRPr="001B15E0">
        <w:rPr>
          <w:b/>
          <w:bCs/>
          <w:highlight w:val="green"/>
          <w:u w:val="single"/>
        </w:rPr>
        <w:t>virtues</w:t>
      </w:r>
      <w:r w:rsidRPr="00D27739">
        <w:rPr>
          <w:b/>
          <w:bCs/>
          <w:u w:val="single"/>
        </w:rPr>
        <w:t>" that are important to the community.</w:t>
      </w:r>
      <w:r w:rsidRPr="00D27739">
        <w:rPr>
          <w:sz w:val="16"/>
        </w:rPr>
        <w:t xml:space="preserve"> The goal of </w:t>
      </w:r>
      <w:r w:rsidRPr="00D27739">
        <w:rPr>
          <w:rStyle w:val="Emphasis"/>
        </w:rPr>
        <w:t>human flourishing is achieved only as a community embodies the virtues.</w:t>
      </w:r>
      <w:r w:rsidRPr="00D27739">
        <w:rPr>
          <w:sz w:val="16"/>
        </w:rPr>
        <w:t xml:space="preserve"> In Aristotelian thought, </w:t>
      </w:r>
      <w:r w:rsidRPr="00D27739">
        <w:rPr>
          <w:rStyle w:val="Emphasis"/>
        </w:rPr>
        <w:t xml:space="preserve">the notion of </w:t>
      </w:r>
      <w:r w:rsidRPr="001B15E0">
        <w:rPr>
          <w:rStyle w:val="Emphasis"/>
          <w:highlight w:val="green"/>
        </w:rPr>
        <w:t>"excellence" is important to the communitarian context in which</w:t>
      </w:r>
      <w:r w:rsidRPr="00D27739">
        <w:rPr>
          <w:rStyle w:val="Emphasis"/>
        </w:rPr>
        <w:t xml:space="preserve"> the </w:t>
      </w:r>
      <w:r w:rsidRPr="001B15E0">
        <w:rPr>
          <w:rStyle w:val="Emphasis"/>
          <w:highlight w:val="green"/>
        </w:rPr>
        <w:t xml:space="preserve">virtues are developed </w:t>
      </w:r>
      <w:r w:rsidRPr="00AB72F0">
        <w:rPr>
          <w:rStyle w:val="Emphasis"/>
        </w:rPr>
        <w:t>and practiced</w:t>
      </w:r>
      <w:r w:rsidRPr="00AB72F0">
        <w:rPr>
          <w:sz w:val="16"/>
        </w:rPr>
        <w:t>.</w:t>
      </w:r>
      <w:r w:rsidRPr="00D27739">
        <w:rPr>
          <w:sz w:val="16"/>
        </w:rPr>
        <w:t xml:space="preserve"> An analogy can be drawn here to a useful object, such as a hammer. </w:t>
      </w:r>
      <w:r w:rsidRPr="00D27739">
        <w:rPr>
          <w:rStyle w:val="Emphasis"/>
        </w:rPr>
        <w:t xml:space="preserve">We can ask, </w:t>
      </w:r>
      <w:r w:rsidRPr="001B15E0">
        <w:rPr>
          <w:rStyle w:val="Emphasis"/>
          <w:highlight w:val="green"/>
        </w:rPr>
        <w:t xml:space="preserve">''what </w:t>
      </w:r>
      <w:r w:rsidRPr="00D27739">
        <w:rPr>
          <w:rStyle w:val="Emphasis"/>
        </w:rPr>
        <w:t>characteristics</w:t>
      </w:r>
      <w:r w:rsidRPr="001B15E0">
        <w:rPr>
          <w:rStyle w:val="Emphasis"/>
          <w:highlight w:val="green"/>
        </w:rPr>
        <w:t xml:space="preserve"> should this object embody </w:t>
      </w:r>
      <w:proofErr w:type="gramStart"/>
      <w:r w:rsidRPr="00D27739">
        <w:rPr>
          <w:rStyle w:val="Emphasis"/>
        </w:rPr>
        <w:t>in order</w:t>
      </w:r>
      <w:r w:rsidRPr="001B15E0">
        <w:rPr>
          <w:rStyle w:val="Emphasis"/>
          <w:highlight w:val="green"/>
        </w:rPr>
        <w:t xml:space="preserve"> to</w:t>
      </w:r>
      <w:proofErr w:type="gramEnd"/>
      <w:r w:rsidRPr="001B15E0">
        <w:rPr>
          <w:rStyle w:val="Emphasis"/>
          <w:highlight w:val="green"/>
        </w:rPr>
        <w:t xml:space="preserve"> function as an excellent hammer?" We </w:t>
      </w:r>
      <w:r w:rsidRPr="00D27739">
        <w:rPr>
          <w:rStyle w:val="Emphasis"/>
        </w:rPr>
        <w:t xml:space="preserve">might then </w:t>
      </w:r>
      <w:r w:rsidRPr="001B15E0">
        <w:rPr>
          <w:rStyle w:val="Emphasis"/>
          <w:highlight w:val="green"/>
        </w:rPr>
        <w:t>identify characteristics including</w:t>
      </w:r>
      <w:r w:rsidRPr="00D27739">
        <w:rPr>
          <w:rStyle w:val="Emphasis"/>
        </w:rPr>
        <w:t xml:space="preserve"> the tool's </w:t>
      </w:r>
      <w:r w:rsidRPr="001B15E0">
        <w:rPr>
          <w:rStyle w:val="Emphasis"/>
          <w:highlight w:val="green"/>
        </w:rPr>
        <w:t>size</w:t>
      </w:r>
      <w:r w:rsidRPr="00D27739">
        <w:rPr>
          <w:rStyle w:val="Emphasis"/>
        </w:rPr>
        <w:t xml:space="preserve">, </w:t>
      </w:r>
      <w:r w:rsidRPr="001B15E0">
        <w:rPr>
          <w:rStyle w:val="Emphasis"/>
          <w:highlight w:val="green"/>
        </w:rPr>
        <w:t>weight, balance</w:t>
      </w:r>
      <w:r w:rsidRPr="00D27739">
        <w:rPr>
          <w:rStyle w:val="Emphasis"/>
        </w:rPr>
        <w:t>, and striking surface.</w:t>
      </w:r>
      <w:r w:rsidRPr="00D27739">
        <w:rPr>
          <w:sz w:val="16"/>
        </w:rPr>
        <w:t xml:space="preserve"> Tied to this concept of community is the notion of life as a "narrative." 56 Narratives reflect the historical arc or telos of a community. </w:t>
      </w:r>
      <w:proofErr w:type="spellStart"/>
      <w:r w:rsidRPr="00D27739">
        <w:rPr>
          <w:sz w:val="16"/>
        </w:rPr>
        <w:t>MacIntyre</w:t>
      </w:r>
      <w:proofErr w:type="spellEnd"/>
      <w:r w:rsidRPr="00D27739">
        <w:rPr>
          <w:sz w:val="16"/>
        </w:rPr>
        <w:t xml:space="preserve"> places the virtues extolled by Aristotle within the narrative framework of the heroic Greek city- state.57 The virtues that were prominent in Aristotle and later Greek thought were those that were necessary to promote the flourishing of the ideal polis. </w:t>
      </w:r>
      <w:r w:rsidRPr="00D27739">
        <w:rPr>
          <w:rStyle w:val="Emphasis"/>
        </w:rPr>
        <w:t>A second axis of virtue ethics is that of practices.</w:t>
      </w:r>
      <w:r w:rsidRPr="00D27739">
        <w:rPr>
          <w:sz w:val="16"/>
        </w:rPr>
        <w:t xml:space="preserve"> Virtue ethics does not abjure rules or practices, but the focus is on practices rather than deontological rules. </w:t>
      </w:r>
      <w:r w:rsidRPr="001B15E0">
        <w:rPr>
          <w:rStyle w:val="Emphasis"/>
          <w:highlight w:val="green"/>
        </w:rPr>
        <w:t>The goal is to identify practices that will enable a community to embody its</w:t>
      </w:r>
      <w:r w:rsidRPr="00D27739">
        <w:rPr>
          <w:rStyle w:val="Emphasis"/>
        </w:rPr>
        <w:t xml:space="preserve"> core </w:t>
      </w:r>
      <w:r w:rsidRPr="001B15E0">
        <w:rPr>
          <w:rStyle w:val="Emphasis"/>
          <w:highlight w:val="green"/>
        </w:rPr>
        <w:t>virtues</w:t>
      </w:r>
      <w:r w:rsidRPr="00D27739">
        <w:rPr>
          <w:rStyle w:val="Emphasis"/>
        </w:rPr>
        <w:t>.</w:t>
      </w:r>
      <w:r w:rsidRPr="00D27739">
        <w:rPr>
          <w:sz w:val="16"/>
        </w:rPr>
        <w:t xml:space="preserve"> rules or practices, but the focus is on practices rather than deontological rules. As </w:t>
      </w:r>
      <w:proofErr w:type="spellStart"/>
      <w:r w:rsidRPr="00D27739">
        <w:rPr>
          <w:sz w:val="16"/>
        </w:rPr>
        <w:t>MacIntyre</w:t>
      </w:r>
      <w:proofErr w:type="spellEnd"/>
      <w:r w:rsidRPr="00D27739">
        <w:rPr>
          <w:sz w:val="16"/>
        </w:rPr>
        <w:t xml:space="preserve"> defines it, </w:t>
      </w:r>
      <w:r w:rsidRPr="00D27739">
        <w:rPr>
          <w:rStyle w:val="Emphasis"/>
        </w:rPr>
        <w:t>a "practice" is: [</w:t>
      </w:r>
      <w:r w:rsidRPr="001B15E0">
        <w:rPr>
          <w:rStyle w:val="Emphasis"/>
          <w:highlight w:val="green"/>
        </w:rPr>
        <w:t>A]</w:t>
      </w:r>
      <w:proofErr w:type="spellStart"/>
      <w:r w:rsidRPr="001B15E0">
        <w:rPr>
          <w:rStyle w:val="Emphasis"/>
          <w:highlight w:val="green"/>
        </w:rPr>
        <w:t>ny</w:t>
      </w:r>
      <w:proofErr w:type="spellEnd"/>
      <w:r w:rsidRPr="00D27739">
        <w:rPr>
          <w:rStyle w:val="Emphasis"/>
        </w:rPr>
        <w:t xml:space="preserve"> coherent and complex </w:t>
      </w:r>
      <w:r w:rsidRPr="001B15E0">
        <w:rPr>
          <w:rStyle w:val="Emphasis"/>
          <w:highlight w:val="green"/>
        </w:rPr>
        <w:t xml:space="preserve">form of </w:t>
      </w:r>
      <w:r w:rsidRPr="00997850">
        <w:rPr>
          <w:rStyle w:val="Emphasis"/>
        </w:rPr>
        <w:t>socially established</w:t>
      </w:r>
      <w:r w:rsidRPr="001B15E0">
        <w:rPr>
          <w:rStyle w:val="Emphasis"/>
          <w:highlight w:val="green"/>
        </w:rPr>
        <w:t xml:space="preserve"> cooperative human activity through which goods internal to that</w:t>
      </w:r>
      <w:r w:rsidRPr="00D27739">
        <w:rPr>
          <w:rStyle w:val="Emphasis"/>
        </w:rPr>
        <w:t xml:space="preserve"> form of </w:t>
      </w:r>
      <w:r w:rsidRPr="001B15E0">
        <w:rPr>
          <w:rStyle w:val="Emphasis"/>
          <w:highlight w:val="green"/>
        </w:rPr>
        <w:t xml:space="preserve">activity are realized in the course of trying to achieve </w:t>
      </w:r>
      <w:r w:rsidRPr="00AB72F0">
        <w:rPr>
          <w:rStyle w:val="Emphasis"/>
        </w:rPr>
        <w:t xml:space="preserve">those standards of </w:t>
      </w:r>
      <w:r w:rsidRPr="001B15E0">
        <w:rPr>
          <w:rStyle w:val="Emphasis"/>
          <w:highlight w:val="green"/>
        </w:rPr>
        <w:t>excellence</w:t>
      </w:r>
      <w:r w:rsidRPr="00D27739">
        <w:rPr>
          <w:rStyle w:val="Emphasis"/>
        </w:rPr>
        <w:t xml:space="preserve"> which are</w:t>
      </w:r>
      <w:r w:rsidRPr="00D27739">
        <w:rPr>
          <w:sz w:val="16"/>
        </w:rPr>
        <w:t xml:space="preserve"> appropriate to, and partially </w:t>
      </w:r>
      <w:r w:rsidRPr="00D27739">
        <w:rPr>
          <w:rStyle w:val="Emphasis"/>
        </w:rPr>
        <w:t>definitive of, that form of activity, with the result that human powers to achieve excellence,</w:t>
      </w:r>
      <w:r w:rsidRPr="00D27739">
        <w:rPr>
          <w:sz w:val="16"/>
        </w:rPr>
        <w:t xml:space="preserve"> and human conceptions of the ends and goods involved, are systematically 59 extended</w:t>
      </w:r>
      <w:r w:rsidRPr="00D27739">
        <w:rPr>
          <w:rStyle w:val="Emphasis"/>
        </w:rPr>
        <w:t>. This definition means that practices entail goods internal to the activity</w:t>
      </w:r>
      <w:r w:rsidRPr="00D27739">
        <w:rPr>
          <w:sz w:val="16"/>
        </w:rPr>
        <w:t xml:space="preserve">. 60 Such In addition, practices include </w:t>
      </w:r>
      <w:r w:rsidRPr="001B15E0">
        <w:rPr>
          <w:rStyle w:val="Emphasis"/>
          <w:highlight w:val="green"/>
        </w:rPr>
        <w:t>"standards of excellence</w:t>
      </w:r>
      <w:r w:rsidRPr="00D27739">
        <w:rPr>
          <w:rStyle w:val="Emphasis"/>
        </w:rPr>
        <w:t>"</w:t>
      </w:r>
      <w:r w:rsidRPr="00D27739">
        <w:rPr>
          <w:sz w:val="16"/>
        </w:rPr>
        <w:t xml:space="preserve"> that, </w:t>
      </w:r>
      <w:r w:rsidRPr="00D27739">
        <w:rPr>
          <w:rStyle w:val="Emphasis"/>
        </w:rPr>
        <w:t xml:space="preserve">when achieved, </w:t>
      </w:r>
      <w:r w:rsidRPr="001B15E0">
        <w:rPr>
          <w:rStyle w:val="Emphasis"/>
          <w:highlight w:val="green"/>
        </w:rPr>
        <w:t>give rise to</w:t>
      </w:r>
      <w:r w:rsidRPr="00D27739">
        <w:rPr>
          <w:rStyle w:val="Emphasis"/>
        </w:rPr>
        <w:t xml:space="preserve"> the goods internal </w:t>
      </w:r>
      <w:r w:rsidRPr="001B15E0">
        <w:rPr>
          <w:rStyle w:val="Emphasis"/>
          <w:highlight w:val="green"/>
        </w:rPr>
        <w:t>"internal" goods</w:t>
      </w:r>
      <w:r w:rsidRPr="00D27739">
        <w:rPr>
          <w:rStyle w:val="Emphasis"/>
        </w:rPr>
        <w:t xml:space="preserve"> are rewards recognized by practitioners</w:t>
      </w:r>
      <w:r w:rsidRPr="00D27739">
        <w:rPr>
          <w:sz w:val="16"/>
        </w:rPr>
        <w:t xml:space="preserve">. 61 to the practice.62 Finally, </w:t>
      </w:r>
      <w:r w:rsidRPr="00D27739">
        <w:rPr>
          <w:rStyle w:val="Emphasis"/>
        </w:rPr>
        <w:t xml:space="preserve">practices are "systematically extended," meaning that the </w:t>
      </w:r>
      <w:r w:rsidRPr="001B15E0">
        <w:rPr>
          <w:rStyle w:val="Emphasis"/>
          <w:highlight w:val="green"/>
        </w:rPr>
        <w:t>practices' standards of excellence, as well as</w:t>
      </w:r>
      <w:r w:rsidRPr="00D27739">
        <w:rPr>
          <w:rStyle w:val="Emphasis"/>
        </w:rPr>
        <w:t xml:space="preserve"> the </w:t>
      </w:r>
      <w:r w:rsidRPr="001B15E0">
        <w:rPr>
          <w:rStyle w:val="Emphasis"/>
          <w:highlight w:val="green"/>
        </w:rPr>
        <w:t>capabilities</w:t>
      </w:r>
      <w:r w:rsidRPr="00D27739">
        <w:rPr>
          <w:rStyle w:val="Emphasis"/>
        </w:rPr>
        <w:t xml:space="preserve"> of practitioners, </w:t>
      </w:r>
      <w:r w:rsidRPr="001B15E0">
        <w:rPr>
          <w:rStyle w:val="Emphasis"/>
          <w:highlight w:val="green"/>
        </w:rPr>
        <w:t>rise over time.</w:t>
      </w:r>
    </w:p>
    <w:p w14:paraId="410576F1" w14:textId="77777777" w:rsidR="009D32BD" w:rsidRPr="00D27739" w:rsidRDefault="009D32BD" w:rsidP="009D32BD"/>
    <w:p w14:paraId="09B0DBEA" w14:textId="77777777" w:rsidR="009D32BD" w:rsidRPr="00D27739" w:rsidRDefault="009D32BD" w:rsidP="009D32BD">
      <w:pPr>
        <w:pStyle w:val="Heading4"/>
        <w:rPr>
          <w:rFonts w:cs="Calibri"/>
        </w:rPr>
      </w:pPr>
      <w:r w:rsidRPr="00D27739">
        <w:rPr>
          <w:rFonts w:cs="Calibri"/>
        </w:rPr>
        <w:t>[2] Community – open-source practices foster the virtues of mutual sacrifice and cooperation by allowing people to participate and share.</w:t>
      </w:r>
    </w:p>
    <w:p w14:paraId="60F143BF" w14:textId="77777777" w:rsidR="009D32BD" w:rsidRPr="00D27739" w:rsidRDefault="009D32BD" w:rsidP="009D32BD">
      <w:pPr>
        <w:pStyle w:val="NormalWeb"/>
        <w:spacing w:before="15" w:beforeAutospacing="0" w:after="180" w:afterAutospacing="0"/>
        <w:rPr>
          <w:rFonts w:ascii="Calibri" w:hAnsi="Calibri" w:cs="Calibri"/>
        </w:rPr>
      </w:pPr>
      <w:proofErr w:type="spellStart"/>
      <w:r w:rsidRPr="00D27739">
        <w:rPr>
          <w:rFonts w:ascii="Calibri" w:hAnsi="Calibri" w:cs="Calibri"/>
          <w:b/>
          <w:bCs/>
          <w:sz w:val="26"/>
          <w:szCs w:val="26"/>
        </w:rPr>
        <w:t>Opderbeck</w:t>
      </w:r>
      <w:proofErr w:type="spellEnd"/>
      <w:r w:rsidRPr="00D27739">
        <w:rPr>
          <w:rFonts w:ascii="Calibri" w:hAnsi="Calibri" w:cs="Calibri"/>
          <w:b/>
          <w:bCs/>
          <w:sz w:val="26"/>
          <w:szCs w:val="26"/>
        </w:rPr>
        <w:t xml:space="preserve">, 3 </w:t>
      </w:r>
      <w:r w:rsidRPr="00D27739">
        <w:rPr>
          <w:rFonts w:ascii="Calibri" w:hAnsi="Calibri" w:cs="Calibri"/>
          <w:sz w:val="22"/>
          <w:szCs w:val="22"/>
        </w:rPr>
        <w:t xml:space="preserve">(David </w:t>
      </w:r>
      <w:proofErr w:type="spellStart"/>
      <w:r w:rsidRPr="00D27739">
        <w:rPr>
          <w:rFonts w:ascii="Calibri" w:hAnsi="Calibri" w:cs="Calibri"/>
          <w:sz w:val="22"/>
          <w:szCs w:val="22"/>
        </w:rPr>
        <w:t>Opderbeck</w:t>
      </w:r>
      <w:proofErr w:type="spellEnd"/>
      <w:r w:rsidRPr="00D27739">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https://digitalcommons.mainelaw.maine.edu/mlr/vol59/iss2/5/)//st</w:t>
      </w:r>
    </w:p>
    <w:p w14:paraId="22C0E8E1" w14:textId="77777777" w:rsidR="009D32BD" w:rsidRDefault="009D32BD" w:rsidP="009D32BD">
      <w:pPr>
        <w:rPr>
          <w:rStyle w:val="Emphasis"/>
        </w:rPr>
      </w:pPr>
      <w:r w:rsidRPr="00D27739">
        <w:rPr>
          <w:sz w:val="16"/>
        </w:rPr>
        <w:t xml:space="preserve">A tension </w:t>
      </w:r>
      <w:proofErr w:type="gramStart"/>
      <w:r w:rsidRPr="00D27739">
        <w:rPr>
          <w:sz w:val="16"/>
        </w:rPr>
        <w:t>might  arise</w:t>
      </w:r>
      <w:proofErr w:type="gramEnd"/>
      <w:r w:rsidRPr="00D27739">
        <w:rPr>
          <w:sz w:val="16"/>
        </w:rPr>
        <w:t xml:space="preserve">, however, between </w:t>
      </w:r>
      <w:proofErr w:type="spellStart"/>
      <w:r w:rsidRPr="00D27739">
        <w:rPr>
          <w:sz w:val="16"/>
        </w:rPr>
        <w:t>Maclntyre's</w:t>
      </w:r>
      <w:proofErr w:type="spellEnd"/>
      <w:r w:rsidRPr="00D27739">
        <w:rPr>
          <w:sz w:val="16"/>
        </w:rPr>
        <w:t xml:space="preserve"> emphasis on </w:t>
      </w:r>
      <w:proofErr w:type="spellStart"/>
      <w:r w:rsidRPr="00D27739">
        <w:rPr>
          <w:sz w:val="16"/>
        </w:rPr>
        <w:t>acommunity's</w:t>
      </w:r>
      <w:proofErr w:type="spellEnd"/>
      <w:r w:rsidRPr="00D27739">
        <w:rPr>
          <w:sz w:val="16"/>
        </w:rPr>
        <w:t xml:space="preserve"> authoritative text or voice and the notion of open source production as an enterprise comprised of essentially self-actualizing individuals. In fact, Yochai </w:t>
      </w:r>
      <w:proofErr w:type="spellStart"/>
      <w:r w:rsidRPr="00D27739">
        <w:rPr>
          <w:sz w:val="16"/>
        </w:rPr>
        <w:t>Benkler</w:t>
      </w:r>
      <w:proofErr w:type="spellEnd"/>
      <w:r w:rsidRPr="00D27739">
        <w:rPr>
          <w:sz w:val="16"/>
        </w:rPr>
        <w:t xml:space="preserve"> and Helen </w:t>
      </w:r>
      <w:proofErr w:type="spellStart"/>
      <w:r w:rsidRPr="00D27739">
        <w:rPr>
          <w:sz w:val="16"/>
        </w:rPr>
        <w:t>Nissenbaum</w:t>
      </w:r>
      <w:proofErr w:type="spellEnd"/>
      <w:r w:rsidRPr="00D27739">
        <w:rPr>
          <w:sz w:val="16"/>
        </w:rPr>
        <w:t xml:space="preserve"> emphasize the virtue of "autonomy" as a core aspect of a virtue ethics approach to commons-based peer production. 80 </w:t>
      </w:r>
      <w:proofErr w:type="spellStart"/>
      <w:r w:rsidRPr="00D27739">
        <w:rPr>
          <w:sz w:val="16"/>
        </w:rPr>
        <w:t>Benkler</w:t>
      </w:r>
      <w:proofErr w:type="spellEnd"/>
      <w:r w:rsidRPr="00D27739">
        <w:rPr>
          <w:sz w:val="16"/>
        </w:rPr>
        <w:t xml:space="preserve"> in particular emphasizes the ways in which </w:t>
      </w:r>
      <w:proofErr w:type="gramStart"/>
      <w:r w:rsidRPr="00D27739">
        <w:rPr>
          <w:sz w:val="16"/>
        </w:rPr>
        <w:t>open source</w:t>
      </w:r>
      <w:proofErr w:type="gramEnd"/>
      <w:r w:rsidRPr="00D27739">
        <w:rPr>
          <w:sz w:val="16"/>
        </w:rPr>
        <w:t xml:space="preserve"> peer production contributes to justice by allowing space for individual autonomy.81 But </w:t>
      </w:r>
      <w:r w:rsidRPr="00D27739">
        <w:rPr>
          <w:rStyle w:val="Emphasis"/>
        </w:rPr>
        <w:t xml:space="preserve">open source communities should not be conceived of as fractiously individualistic. A successful, long term </w:t>
      </w:r>
      <w:proofErr w:type="gramStart"/>
      <w:r w:rsidRPr="00D27739">
        <w:rPr>
          <w:rStyle w:val="Emphasis"/>
        </w:rPr>
        <w:t>open source</w:t>
      </w:r>
      <w:proofErr w:type="gramEnd"/>
      <w:r w:rsidRPr="00D27739">
        <w:rPr>
          <w:rStyle w:val="Emphasis"/>
        </w:rPr>
        <w:t xml:space="preserve"> community requires an authoritative voice or voices that regulate exchange, lend status to social-psychological rewards, and canonize valuable contributions to the project. 82 </w:t>
      </w:r>
      <w:proofErr w:type="gramStart"/>
      <w:r w:rsidRPr="00D27739">
        <w:rPr>
          <w:rStyle w:val="Emphasis"/>
        </w:rPr>
        <w:t>Open source</w:t>
      </w:r>
      <w:proofErr w:type="gramEnd"/>
      <w:r w:rsidRPr="00D27739">
        <w:rPr>
          <w:rStyle w:val="Emphasis"/>
        </w:rPr>
        <w:t xml:space="preserve"> production can</w:t>
      </w:r>
      <w:r w:rsidRPr="00D27739">
        <w:rPr>
          <w:sz w:val="16"/>
        </w:rPr>
        <w:t xml:space="preserve"> indeed sometimes </w:t>
      </w:r>
      <w:r w:rsidRPr="00D27739">
        <w:rPr>
          <w:rStyle w:val="Emphasis"/>
        </w:rPr>
        <w:t xml:space="preserve">provide more space for individual creativity and expression than traditional hierarchical production, but such </w:t>
      </w:r>
      <w:r w:rsidRPr="001B15E0">
        <w:rPr>
          <w:rStyle w:val="Emphasis"/>
          <w:highlight w:val="green"/>
        </w:rPr>
        <w:t>creativity and expression</w:t>
      </w:r>
      <w:r w:rsidRPr="00D27739">
        <w:rPr>
          <w:rStyle w:val="Emphasis"/>
        </w:rPr>
        <w:t xml:space="preserve"> should be conceived </w:t>
      </w:r>
      <w:r w:rsidRPr="001B15E0">
        <w:rPr>
          <w:rStyle w:val="Emphasis"/>
          <w:highlight w:val="green"/>
        </w:rPr>
        <w:t>in terms of virtues</w:t>
      </w:r>
      <w:r w:rsidRPr="00D27739">
        <w:rPr>
          <w:rStyle w:val="Emphasis"/>
        </w:rPr>
        <w:t xml:space="preserve"> that </w:t>
      </w:r>
      <w:r w:rsidRPr="001B15E0">
        <w:rPr>
          <w:rStyle w:val="Emphasis"/>
          <w:highlight w:val="green"/>
        </w:rPr>
        <w:t>lend themselves to communal practices</w:t>
      </w:r>
      <w:r w:rsidRPr="00D27739">
        <w:rPr>
          <w:rStyle w:val="Emphasis"/>
        </w:rPr>
        <w:t xml:space="preserve">, with such practices </w:t>
      </w:r>
      <w:r w:rsidRPr="001B15E0">
        <w:rPr>
          <w:rStyle w:val="Emphasis"/>
          <w:highlight w:val="green"/>
        </w:rPr>
        <w:t>embedded in the narrative tradition of the community</w:t>
      </w:r>
      <w:r w:rsidRPr="00D27739">
        <w:rPr>
          <w:rStyle w:val="Emphasis"/>
        </w:rPr>
        <w:t>.</w:t>
      </w:r>
      <w:r w:rsidRPr="00D27739">
        <w:rPr>
          <w:sz w:val="16"/>
        </w:rPr>
        <w:t xml:space="preserve"> Once </w:t>
      </w:r>
      <w:proofErr w:type="gramStart"/>
      <w:r w:rsidRPr="001B15E0">
        <w:rPr>
          <w:rStyle w:val="Emphasis"/>
          <w:highlight w:val="green"/>
        </w:rPr>
        <w:t>open source</w:t>
      </w:r>
      <w:proofErr w:type="gramEnd"/>
      <w:r w:rsidRPr="001B15E0">
        <w:rPr>
          <w:rStyle w:val="Emphasis"/>
          <w:highlight w:val="green"/>
        </w:rPr>
        <w:t xml:space="preserve"> communities</w:t>
      </w:r>
      <w:r w:rsidRPr="00D27739">
        <w:rPr>
          <w:sz w:val="16"/>
        </w:rPr>
        <w:t xml:space="preserve"> are </w:t>
      </w:r>
      <w:r w:rsidRPr="001B15E0">
        <w:rPr>
          <w:rStyle w:val="Emphasis"/>
          <w:highlight w:val="green"/>
        </w:rPr>
        <w:t>conceive</w:t>
      </w:r>
      <w:r w:rsidRPr="00D27739">
        <w:rPr>
          <w:rStyle w:val="Emphasis"/>
        </w:rPr>
        <w:t>d</w:t>
      </w:r>
      <w:r w:rsidRPr="00D27739">
        <w:rPr>
          <w:sz w:val="16"/>
        </w:rPr>
        <w:t xml:space="preserve"> in </w:t>
      </w:r>
      <w:proofErr w:type="spellStart"/>
      <w:r w:rsidRPr="00D27739">
        <w:rPr>
          <w:sz w:val="16"/>
        </w:rPr>
        <w:t>Maclntyrian</w:t>
      </w:r>
      <w:proofErr w:type="spellEnd"/>
      <w:r w:rsidRPr="00D27739">
        <w:rPr>
          <w:sz w:val="16"/>
        </w:rPr>
        <w:t xml:space="preserve"> terms, it is possible to identify virtues that support the flourishing of such communities.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identify three "clusters" of virtues that relate to peer production: </w:t>
      </w:r>
      <w:r w:rsidRPr="00D27739">
        <w:rPr>
          <w:rStyle w:val="Emphasis"/>
        </w:rPr>
        <w:t xml:space="preserve">(1) </w:t>
      </w:r>
      <w:r w:rsidRPr="001B15E0">
        <w:rPr>
          <w:rStyle w:val="Emphasis"/>
          <w:highlight w:val="green"/>
        </w:rPr>
        <w:t>"autonomy, independence</w:t>
      </w:r>
      <w:r w:rsidRPr="00D27739">
        <w:rPr>
          <w:rStyle w:val="Emphasis"/>
        </w:rPr>
        <w:t>, liberation"; 83 (2) "</w:t>
      </w:r>
      <w:r w:rsidRPr="001B15E0">
        <w:rPr>
          <w:rStyle w:val="Emphasis"/>
          <w:highlight w:val="green"/>
        </w:rPr>
        <w:t>creativity, productivity,</w:t>
      </w:r>
      <w:r w:rsidRPr="00D27739">
        <w:rPr>
          <w:rStyle w:val="Emphasis"/>
        </w:rPr>
        <w:t xml:space="preserve"> industry"; 84 (3) "</w:t>
      </w:r>
      <w:r w:rsidRPr="001B15E0">
        <w:rPr>
          <w:rStyle w:val="Emphasis"/>
          <w:highlight w:val="green"/>
        </w:rPr>
        <w:t>benevolence</w:t>
      </w:r>
      <w:r w:rsidRPr="00D27739">
        <w:rPr>
          <w:rStyle w:val="Emphasis"/>
        </w:rPr>
        <w:t xml:space="preserve">, charity, generosity, </w:t>
      </w:r>
      <w:r w:rsidRPr="001B15E0">
        <w:rPr>
          <w:rStyle w:val="Emphasis"/>
          <w:highlight w:val="green"/>
        </w:rPr>
        <w:t>altruism</w:t>
      </w:r>
      <w:r w:rsidRPr="00D27739">
        <w:rPr>
          <w:rStyle w:val="Emphasis"/>
        </w:rPr>
        <w:t xml:space="preserve">";85 and "sociability, </w:t>
      </w:r>
      <w:r w:rsidRPr="001B15E0">
        <w:rPr>
          <w:rStyle w:val="Emphasis"/>
          <w:highlight w:val="green"/>
        </w:rPr>
        <w:t>camaraderie</w:t>
      </w:r>
      <w:r w:rsidRPr="00D27739">
        <w:rPr>
          <w:rStyle w:val="Emphasis"/>
        </w:rPr>
        <w:t xml:space="preserve">, friendship, </w:t>
      </w:r>
      <w:r w:rsidRPr="001B15E0">
        <w:rPr>
          <w:rStyle w:val="Emphasis"/>
          <w:highlight w:val="green"/>
        </w:rPr>
        <w:t>cooperation</w:t>
      </w:r>
      <w:r w:rsidRPr="00D27739">
        <w:rPr>
          <w:rStyle w:val="Emphasis"/>
        </w:rPr>
        <w:t>, civic virtue."</w:t>
      </w:r>
      <w:r w:rsidRPr="00D27739">
        <w:rPr>
          <w:sz w:val="16"/>
        </w:rPr>
        <w:t xml:space="preserve"> 86 The first cluster seems difficult to relate to the communitarian axis of virtue ethics. </w:t>
      </w:r>
      <w:r w:rsidRPr="001B15E0">
        <w:rPr>
          <w:rStyle w:val="Emphasis"/>
          <w:highlight w:val="green"/>
        </w:rPr>
        <w:t>As an example of</w:t>
      </w:r>
      <w:r w:rsidRPr="00D27739">
        <w:rPr>
          <w:rStyle w:val="Emphasis"/>
        </w:rPr>
        <w:t xml:space="preserve"> the "virtue" of </w:t>
      </w:r>
      <w:r w:rsidRPr="001B15E0">
        <w:rPr>
          <w:rStyle w:val="Emphasis"/>
          <w:highlight w:val="green"/>
        </w:rPr>
        <w:t>autonomy</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propose </w:t>
      </w:r>
      <w:r w:rsidRPr="00D27739">
        <w:rPr>
          <w:rStyle w:val="Emphasis"/>
        </w:rPr>
        <w:t>"</w:t>
      </w:r>
      <w:r w:rsidRPr="001B15E0">
        <w:rPr>
          <w:rStyle w:val="Emphasis"/>
          <w:highlight w:val="green"/>
        </w:rPr>
        <w:t>independence from</w:t>
      </w:r>
      <w:r w:rsidRPr="00D27739">
        <w:rPr>
          <w:rStyle w:val="Emphasis"/>
        </w:rPr>
        <w:t xml:space="preserve"> the wide-ranging </w:t>
      </w:r>
      <w:r w:rsidRPr="001B15E0">
        <w:rPr>
          <w:rStyle w:val="Emphasis"/>
          <w:highlight w:val="green"/>
        </w:rPr>
        <w:t>commercial entities influencing our actions and choices</w:t>
      </w:r>
      <w:r w:rsidRPr="00D27739">
        <w:rPr>
          <w:rStyle w:val="Emphasis"/>
        </w:rPr>
        <w:t xml:space="preserve"> as well as from the typical array of institutional entities, whether employers, banks, agents of government, or whoever."</w:t>
      </w:r>
      <w:r w:rsidRPr="00D27739">
        <w:rPr>
          <w:sz w:val="16"/>
        </w:rPr>
        <w:t xml:space="preserve"> 87 In his important book The Wealth of Networks, </w:t>
      </w:r>
      <w:proofErr w:type="spellStart"/>
      <w:r w:rsidRPr="00D27739">
        <w:rPr>
          <w:sz w:val="16"/>
        </w:rPr>
        <w:t>Benkler</w:t>
      </w:r>
      <w:proofErr w:type="spellEnd"/>
      <w:r w:rsidRPr="00D27739">
        <w:rPr>
          <w:sz w:val="16"/>
        </w:rPr>
        <w:t xml:space="preserve"> stresses autonomy as a fundamental value promoted by </w:t>
      </w:r>
      <w:proofErr w:type="gramStart"/>
      <w:r w:rsidRPr="00D27739">
        <w:rPr>
          <w:sz w:val="16"/>
        </w:rPr>
        <w:t>open source</w:t>
      </w:r>
      <w:proofErr w:type="gramEnd"/>
      <w:r w:rsidRPr="00D27739">
        <w:rPr>
          <w:sz w:val="16"/>
        </w:rPr>
        <w:t xml:space="preserve"> production, but not from a virtue ethics framework. 88 In </w:t>
      </w:r>
      <w:proofErr w:type="gramStart"/>
      <w:r w:rsidRPr="00D27739">
        <w:rPr>
          <w:sz w:val="16"/>
        </w:rPr>
        <w:t>The</w:t>
      </w:r>
      <w:proofErr w:type="gramEnd"/>
      <w:r w:rsidRPr="00D27739">
        <w:rPr>
          <w:sz w:val="16"/>
        </w:rPr>
        <w:t xml:space="preserve"> Wealth of Networks, </w:t>
      </w:r>
      <w:proofErr w:type="spellStart"/>
      <w:r w:rsidRPr="00D27739">
        <w:rPr>
          <w:sz w:val="16"/>
        </w:rPr>
        <w:t>Benkler</w:t>
      </w:r>
      <w:proofErr w:type="spellEnd"/>
      <w:r w:rsidRPr="00D27739">
        <w:rPr>
          <w:sz w:val="16"/>
        </w:rPr>
        <w:t xml:space="preserve"> seems to approach the question of autonomy from a Kantian perspective. "Autonomy" seems better suited to the Kantian perspective </w:t>
      </w:r>
      <w:proofErr w:type="spellStart"/>
      <w:r w:rsidRPr="00D27739">
        <w:rPr>
          <w:sz w:val="16"/>
        </w:rPr>
        <w:t>Benkler</w:t>
      </w:r>
      <w:proofErr w:type="spellEnd"/>
      <w:r w:rsidRPr="00D27739">
        <w:rPr>
          <w:sz w:val="16"/>
        </w:rPr>
        <w:t xml:space="preserve"> takes in The Wealth of Networks than to the virtue ethics approach he takes with </w:t>
      </w:r>
      <w:proofErr w:type="spellStart"/>
      <w:r w:rsidRPr="00D27739">
        <w:rPr>
          <w:sz w:val="16"/>
        </w:rPr>
        <w:t>Nissenbaum</w:t>
      </w:r>
      <w:proofErr w:type="spellEnd"/>
      <w:r w:rsidRPr="00D27739">
        <w:rPr>
          <w:sz w:val="16"/>
        </w:rPr>
        <w:t xml:space="preserve">. It may be true that commons-based production increases individual autonomy by providing alternatives to information flows produced by traditional commercial providers. But </w:t>
      </w:r>
      <w:r w:rsidRPr="001B15E0">
        <w:rPr>
          <w:rStyle w:val="Emphasis"/>
          <w:highlight w:val="green"/>
        </w:rPr>
        <w:t>individual autonomy should not be</w:t>
      </w:r>
      <w:r w:rsidRPr="00D27739">
        <w:rPr>
          <w:rStyle w:val="Emphasis"/>
        </w:rPr>
        <w:t xml:space="preserve"> conceived as </w:t>
      </w:r>
      <w:r w:rsidRPr="001B15E0">
        <w:rPr>
          <w:rStyle w:val="Emphasis"/>
          <w:highlight w:val="green"/>
        </w:rPr>
        <w:t>a "virtue."</w:t>
      </w:r>
      <w:r w:rsidRPr="00D27739">
        <w:rPr>
          <w:rStyle w:val="Emphasis"/>
        </w:rPr>
        <w:t xml:space="preserve"> Rather, some notion of autonomy may be a component of the eudemonia toward which the virtues direct human practices. And the </w:t>
      </w:r>
      <w:r w:rsidRPr="001B15E0">
        <w:rPr>
          <w:rStyle w:val="Emphasis"/>
          <w:highlight w:val="green"/>
        </w:rPr>
        <w:t>virtues</w:t>
      </w:r>
      <w:r w:rsidRPr="00D27739">
        <w:rPr>
          <w:rStyle w:val="Emphasis"/>
        </w:rPr>
        <w:t xml:space="preserve">, as instantiated in practices and traditions, </w:t>
      </w:r>
      <w:r w:rsidRPr="001B15E0">
        <w:rPr>
          <w:rStyle w:val="Emphasis"/>
          <w:highlight w:val="green"/>
        </w:rPr>
        <w:t xml:space="preserve">are never </w:t>
      </w:r>
      <w:r w:rsidRPr="00D27739">
        <w:rPr>
          <w:rStyle w:val="Emphasis"/>
        </w:rPr>
        <w:t xml:space="preserve">merely </w:t>
      </w:r>
      <w:r w:rsidRPr="001B15E0">
        <w:rPr>
          <w:rStyle w:val="Emphasis"/>
          <w:highlight w:val="green"/>
        </w:rPr>
        <w:t>self-directed. Practices and traditions are</w:t>
      </w:r>
      <w:r w:rsidRPr="00D27739">
        <w:rPr>
          <w:rStyle w:val="Emphasis"/>
        </w:rPr>
        <w:t xml:space="preserve"> </w:t>
      </w:r>
      <w:proofErr w:type="gramStart"/>
      <w:r w:rsidRPr="00D27739">
        <w:rPr>
          <w:rStyle w:val="Emphasis"/>
        </w:rPr>
        <w:t xml:space="preserve">by definition </w:t>
      </w:r>
      <w:r w:rsidRPr="001B15E0">
        <w:rPr>
          <w:rStyle w:val="Emphasis"/>
          <w:highlight w:val="green"/>
        </w:rPr>
        <w:t>communal</w:t>
      </w:r>
      <w:proofErr w:type="gramEnd"/>
      <w:r w:rsidRPr="001B15E0">
        <w:rPr>
          <w:rStyle w:val="Emphasis"/>
          <w:highlight w:val="green"/>
        </w:rPr>
        <w:t>, not</w:t>
      </w:r>
      <w:r w:rsidRPr="00D27739">
        <w:rPr>
          <w:rStyle w:val="Emphasis"/>
        </w:rPr>
        <w:t xml:space="preserve"> merely </w:t>
      </w:r>
      <w:r w:rsidRPr="001B15E0">
        <w:rPr>
          <w:rStyle w:val="Emphasis"/>
          <w:highlight w:val="green"/>
        </w:rPr>
        <w:t>individual</w:t>
      </w:r>
      <w:r w:rsidRPr="00D27739">
        <w:rPr>
          <w:rStyle w:val="Emphasis"/>
        </w:rPr>
        <w:t xml:space="preserve">. </w:t>
      </w:r>
      <w:r w:rsidRPr="00D27739">
        <w:rPr>
          <w:sz w:val="16"/>
        </w:rPr>
        <w:t xml:space="preserve">A better approach to the question of autonomy within a virtue ethics framework of </w:t>
      </w:r>
      <w:proofErr w:type="gramStart"/>
      <w:r w:rsidRPr="00D27739">
        <w:rPr>
          <w:sz w:val="16"/>
        </w:rPr>
        <w:t>open source</w:t>
      </w:r>
      <w:proofErr w:type="gramEnd"/>
      <w:r w:rsidRPr="00D27739">
        <w:rPr>
          <w:sz w:val="16"/>
        </w:rPr>
        <w:t xml:space="preserve"> production would be to focus on the virtue of "respect" for the autonomy of others. </w:t>
      </w:r>
      <w:r w:rsidRPr="001B15E0">
        <w:rPr>
          <w:rStyle w:val="Emphasis"/>
          <w:highlight w:val="green"/>
        </w:rPr>
        <w:t>If human flourishing requires that people have</w:t>
      </w:r>
      <w:r w:rsidRPr="00D27739">
        <w:rPr>
          <w:rStyle w:val="Emphasis"/>
        </w:rPr>
        <w:t xml:space="preserve"> some </w:t>
      </w:r>
      <w:r w:rsidRPr="001B15E0">
        <w:rPr>
          <w:rStyle w:val="Emphasis"/>
          <w:highlight w:val="green"/>
        </w:rPr>
        <w:t>capacity to make autonomous choices</w:t>
      </w:r>
      <w:r w:rsidRPr="00D27739">
        <w:rPr>
          <w:sz w:val="16"/>
        </w:rPr>
        <w:t xml:space="preserve">, then respecting the choices of others, and fostering communities in which such choices can be exercised, is an important virtue. 90 Viewed this way, it is possible to identify practices and traditions that embody this virtue. </w:t>
      </w:r>
      <w:proofErr w:type="spellStart"/>
      <w:r w:rsidRPr="00D27739">
        <w:rPr>
          <w:sz w:val="16"/>
        </w:rPr>
        <w:t>Benkler</w:t>
      </w:r>
      <w:proofErr w:type="spellEnd"/>
      <w:r w:rsidRPr="00D27739">
        <w:rPr>
          <w:sz w:val="16"/>
        </w:rPr>
        <w:t xml:space="preserve"> and </w:t>
      </w:r>
      <w:proofErr w:type="spellStart"/>
      <w:r w:rsidRPr="00D27739">
        <w:rPr>
          <w:sz w:val="16"/>
        </w:rPr>
        <w:t>Nissenbaum's</w:t>
      </w:r>
      <w:proofErr w:type="spellEnd"/>
      <w:r w:rsidRPr="00D27739">
        <w:rPr>
          <w:sz w:val="16"/>
        </w:rPr>
        <w:t xml:space="preserve"> </w:t>
      </w:r>
      <w:r w:rsidRPr="001B15E0">
        <w:rPr>
          <w:rStyle w:val="Emphasis"/>
          <w:highlight w:val="green"/>
        </w:rPr>
        <w:t>focus on "creativity, [AND] productivity</w:t>
      </w:r>
      <w:r w:rsidRPr="00D27739">
        <w:rPr>
          <w:rStyle w:val="Emphasis"/>
        </w:rPr>
        <w:t xml:space="preserve">, [and] industry" 91 </w:t>
      </w:r>
      <w:r w:rsidRPr="001B15E0">
        <w:rPr>
          <w:rStyle w:val="Emphasis"/>
          <w:highlight w:val="green"/>
        </w:rPr>
        <w:t>seems close</w:t>
      </w:r>
      <w:r w:rsidRPr="00D27739">
        <w:rPr>
          <w:rStyle w:val="Emphasis"/>
        </w:rPr>
        <w:t xml:space="preserve">r </w:t>
      </w:r>
      <w:r w:rsidRPr="001B15E0">
        <w:rPr>
          <w:rStyle w:val="Emphasis"/>
          <w:highlight w:val="green"/>
        </w:rPr>
        <w:t>to</w:t>
      </w:r>
      <w:r w:rsidRPr="00D27739">
        <w:rPr>
          <w:rStyle w:val="Emphasis"/>
        </w:rPr>
        <w:t xml:space="preserve"> the heart of </w:t>
      </w:r>
      <w:r w:rsidRPr="001B15E0">
        <w:rPr>
          <w:rStyle w:val="Emphasis"/>
          <w:highlight w:val="green"/>
        </w:rPr>
        <w:t>virtue ethics</w:t>
      </w:r>
      <w:r w:rsidRPr="00D27739">
        <w:rPr>
          <w:rStyle w:val="Emphasis"/>
        </w:rPr>
        <w:t>.</w:t>
      </w:r>
      <w:r w:rsidRPr="00D27739">
        <w:rPr>
          <w:sz w:val="16"/>
        </w:rPr>
        <w:t xml:space="preserve"> productivity, and industry can be considered part of a </w:t>
      </w:r>
      <w:proofErr w:type="spellStart"/>
      <w:r w:rsidRPr="00D27739">
        <w:rPr>
          <w:sz w:val="16"/>
        </w:rPr>
        <w:t>Maclntyrian</w:t>
      </w:r>
      <w:proofErr w:type="spellEnd"/>
      <w:r w:rsidRPr="00D27739">
        <w:rPr>
          <w:sz w:val="16"/>
        </w:rPr>
        <w:t xml:space="preserve"> "practice. " </w:t>
      </w:r>
      <w:r w:rsidRPr="001B15E0">
        <w:rPr>
          <w:rStyle w:val="Emphasis"/>
          <w:highlight w:val="green"/>
        </w:rPr>
        <w:t>Peer production provides additional avenues for individuals to engage in creative</w:t>
      </w:r>
      <w:r w:rsidRPr="00E32E5F">
        <w:rPr>
          <w:rStyle w:val="Emphasis"/>
        </w:rPr>
        <w:t xml:space="preserve"> and 93 productive </w:t>
      </w:r>
      <w:proofErr w:type="gramStart"/>
      <w:r w:rsidRPr="001B15E0">
        <w:rPr>
          <w:rStyle w:val="Emphasis"/>
          <w:highlight w:val="green"/>
        </w:rPr>
        <w:t>work</w:t>
      </w:r>
      <w:proofErr w:type="gramEnd"/>
      <w:r w:rsidRPr="00E32E5F">
        <w:rPr>
          <w:rStyle w:val="Emphasis"/>
        </w:rPr>
        <w:t>,</w:t>
      </w:r>
      <w:r w:rsidRPr="00D27739">
        <w:rPr>
          <w:sz w:val="16"/>
        </w:rPr>
        <w:t xml:space="preserve"> </w:t>
      </w:r>
      <w:r w:rsidRPr="001B15E0">
        <w:rPr>
          <w:rStyle w:val="Emphasis"/>
          <w:highlight w:val="green"/>
        </w:rPr>
        <w:t>and</w:t>
      </w:r>
      <w:r w:rsidRPr="00D27739">
        <w:rPr>
          <w:sz w:val="16"/>
        </w:rPr>
        <w:t xml:space="preserve"> thus can facilitate valuable practices. In addition,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E32E5F">
        <w:rPr>
          <w:sz w:val="16"/>
        </w:rPr>
        <w:t xml:space="preserve">that </w:t>
      </w:r>
      <w:r w:rsidRPr="00E32E5F">
        <w:rPr>
          <w:rStyle w:val="Emphasis"/>
        </w:rPr>
        <w:t>peer production</w:t>
      </w:r>
      <w:r w:rsidRPr="001B15E0">
        <w:rPr>
          <w:rStyle w:val="Emphasis"/>
          <w:highlight w:val="green"/>
        </w:rPr>
        <w:t xml:space="preserve"> encourages</w:t>
      </w:r>
      <w:r w:rsidRPr="00D27739">
        <w:rPr>
          <w:rStyle w:val="Emphasis"/>
        </w:rPr>
        <w:t xml:space="preserve"> the 94 "other-regarding" virtues of "</w:t>
      </w:r>
      <w:r w:rsidRPr="001B15E0">
        <w:rPr>
          <w:rStyle w:val="Emphasis"/>
          <w:highlight w:val="green"/>
        </w:rPr>
        <w:t>benevolence</w:t>
      </w:r>
      <w:r w:rsidRPr="00D27739">
        <w:rPr>
          <w:rStyle w:val="Emphasis"/>
        </w:rPr>
        <w:t xml:space="preserve">, charity, generosity, </w:t>
      </w:r>
      <w:r w:rsidRPr="001B15E0">
        <w:rPr>
          <w:rStyle w:val="Emphasis"/>
          <w:highlight w:val="green"/>
        </w:rPr>
        <w:t>[and] altruism</w:t>
      </w:r>
      <w:r w:rsidRPr="00D27739">
        <w:rPr>
          <w:rStyle w:val="Emphasis"/>
        </w:rPr>
        <w:t xml:space="preserve">." </w:t>
      </w:r>
      <w:r w:rsidRPr="001B15E0">
        <w:rPr>
          <w:rStyle w:val="Emphasis"/>
          <w:highlight w:val="green"/>
        </w:rPr>
        <w:t>Participants</w:t>
      </w:r>
      <w:r w:rsidRPr="00D27739">
        <w:rPr>
          <w:rStyle w:val="Emphasis"/>
        </w:rPr>
        <w:t xml:space="preserve"> in </w:t>
      </w:r>
      <w:proofErr w:type="gramStart"/>
      <w:r w:rsidRPr="00D27739">
        <w:rPr>
          <w:rStyle w:val="Emphasis"/>
        </w:rPr>
        <w:t>open source</w:t>
      </w:r>
      <w:proofErr w:type="gramEnd"/>
      <w:r w:rsidRPr="00D27739">
        <w:rPr>
          <w:rStyle w:val="Emphasis"/>
        </w:rPr>
        <w:t xml:space="preserve"> communities </w:t>
      </w:r>
      <w:r w:rsidRPr="001B15E0">
        <w:rPr>
          <w:rStyle w:val="Emphasis"/>
          <w:highlight w:val="green"/>
        </w:rPr>
        <w:t>give time, resources, and talents to the project,</w:t>
      </w:r>
      <w:r w:rsidRPr="00D27739">
        <w:rPr>
          <w:rStyle w:val="Emphasis"/>
        </w:rPr>
        <w:t xml:space="preserve"> ordinarily without direct financial remuneration</w:t>
      </w:r>
      <w:r w:rsidRPr="00D27739">
        <w:rPr>
          <w:sz w:val="16"/>
        </w:rPr>
        <w:t xml:space="preserve">. 95 As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however, the literature concerning </w:t>
      </w:r>
      <w:proofErr w:type="gramStart"/>
      <w:r w:rsidRPr="00D27739">
        <w:rPr>
          <w:sz w:val="16"/>
        </w:rPr>
        <w:t>open source</w:t>
      </w:r>
      <w:proofErr w:type="gramEnd"/>
      <w:r w:rsidRPr="00D27739">
        <w:rPr>
          <w:sz w:val="16"/>
        </w:rPr>
        <w:t xml:space="preserve"> culture is ambiguous concerning whether participants offer their time, resources, and talents for altruistic 96 reasons or as part of an essentially self-interested medium of exchange. Finally,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focus on the virtues </w:t>
      </w:r>
      <w:proofErr w:type="spellStart"/>
      <w:r w:rsidRPr="00D27739">
        <w:rPr>
          <w:sz w:val="16"/>
        </w:rPr>
        <w:t>of"</w:t>
      </w:r>
      <w:r w:rsidRPr="00D27739">
        <w:rPr>
          <w:rStyle w:val="Emphasis"/>
        </w:rPr>
        <w:t>sociability</w:t>
      </w:r>
      <w:proofErr w:type="spellEnd"/>
      <w:r w:rsidRPr="00D27739">
        <w:rPr>
          <w:rStyle w:val="Emphasis"/>
        </w:rPr>
        <w:t xml:space="preserve">, camaraderie, 97 It is here that their link between virtue ethics and peer production is perhaps most salient. This cluster of </w:t>
      </w:r>
      <w:r w:rsidRPr="001B15E0">
        <w:rPr>
          <w:rStyle w:val="Emphasis"/>
          <w:highlight w:val="green"/>
        </w:rPr>
        <w:t>virtues</w:t>
      </w:r>
      <w:r w:rsidRPr="00D27739">
        <w:rPr>
          <w:rStyle w:val="Emphasis"/>
        </w:rPr>
        <w:t xml:space="preserve"> </w:t>
      </w:r>
      <w:r w:rsidRPr="001B15E0">
        <w:rPr>
          <w:rStyle w:val="Emphasis"/>
          <w:highlight w:val="green"/>
        </w:rPr>
        <w:t>involve</w:t>
      </w:r>
      <w:r w:rsidRPr="00D27739">
        <w:rPr>
          <w:rStyle w:val="Emphasis"/>
        </w:rPr>
        <w:t xml:space="preserve">s </w:t>
      </w:r>
      <w:r w:rsidRPr="001B15E0">
        <w:rPr>
          <w:rStyle w:val="Emphasis"/>
          <w:highlight w:val="green"/>
        </w:rPr>
        <w:t>providing resources to a community</w:t>
      </w:r>
      <w:r w:rsidRPr="00D27739">
        <w:rPr>
          <w:rStyle w:val="Emphasis"/>
        </w:rPr>
        <w:t xml:space="preserve"> engaged in a common project </w:t>
      </w:r>
      <w:r w:rsidRPr="001B15E0">
        <w:rPr>
          <w:rStyle w:val="Emphasis"/>
          <w:highlight w:val="green"/>
        </w:rPr>
        <w:t>with a common goal</w:t>
      </w:r>
      <w:r w:rsidRPr="00D27739">
        <w:rPr>
          <w:rStyle w:val="Emphasis"/>
        </w:rPr>
        <w:t xml:space="preserve">. </w:t>
      </w:r>
      <w:r w:rsidRPr="00D27739">
        <w:rPr>
          <w:sz w:val="16"/>
        </w:rPr>
        <w:t xml:space="preserve">The concept is </w:t>
      </w:r>
      <w:r w:rsidRPr="001B15E0">
        <w:rPr>
          <w:rStyle w:val="Emphasis"/>
          <w:highlight w:val="green"/>
        </w:rPr>
        <w:t>similar</w:t>
      </w:r>
      <w:r w:rsidRPr="00D27739">
        <w:rPr>
          <w:sz w:val="16"/>
        </w:rPr>
        <w:t xml:space="preserve">, </w:t>
      </w:r>
      <w:proofErr w:type="spellStart"/>
      <w:r w:rsidRPr="00D27739">
        <w:rPr>
          <w:sz w:val="16"/>
        </w:rPr>
        <w:t>Benkler</w:t>
      </w:r>
      <w:proofErr w:type="spellEnd"/>
      <w:r w:rsidRPr="00D27739">
        <w:rPr>
          <w:sz w:val="16"/>
        </w:rPr>
        <w:t xml:space="preserve"> and </w:t>
      </w:r>
      <w:proofErr w:type="spellStart"/>
      <w:r w:rsidRPr="00D27739">
        <w:rPr>
          <w:sz w:val="16"/>
        </w:rPr>
        <w:t>Nissenbaum</w:t>
      </w:r>
      <w:proofErr w:type="spellEnd"/>
      <w:r w:rsidRPr="00D27739">
        <w:rPr>
          <w:sz w:val="16"/>
        </w:rPr>
        <w:t xml:space="preserve"> note, </w:t>
      </w:r>
      <w:r w:rsidRPr="001B15E0">
        <w:rPr>
          <w:rStyle w:val="Emphasis"/>
          <w:highlight w:val="green"/>
        </w:rPr>
        <w:t>to</w:t>
      </w:r>
      <w:r w:rsidRPr="00D27739">
        <w:rPr>
          <w:sz w:val="16"/>
        </w:rPr>
        <w:t xml:space="preserve"> the American founders' 98 </w:t>
      </w:r>
      <w:r w:rsidRPr="001B15E0">
        <w:rPr>
          <w:rStyle w:val="Emphasis"/>
          <w:highlight w:val="green"/>
        </w:rPr>
        <w:t>friendship</w:t>
      </w:r>
      <w:r w:rsidRPr="00D27739">
        <w:rPr>
          <w:rStyle w:val="Emphasis"/>
        </w:rPr>
        <w:t xml:space="preserve">, </w:t>
      </w:r>
      <w:proofErr w:type="gramStart"/>
      <w:r w:rsidRPr="00D27739">
        <w:rPr>
          <w:rStyle w:val="Emphasis"/>
        </w:rPr>
        <w:t>cooperation</w:t>
      </w:r>
      <w:r w:rsidRPr="001B15E0">
        <w:rPr>
          <w:rStyle w:val="Emphasis"/>
          <w:highlight w:val="green"/>
        </w:rPr>
        <w:t>[</w:t>
      </w:r>
      <w:proofErr w:type="gramEnd"/>
      <w:r w:rsidRPr="001B15E0">
        <w:rPr>
          <w:rStyle w:val="Emphasis"/>
          <w:highlight w:val="green"/>
        </w:rPr>
        <w:t>, and] civic virtue</w:t>
      </w:r>
      <w:r w:rsidRPr="00D27739">
        <w:rPr>
          <w:rStyle w:val="Emphasis"/>
        </w:rPr>
        <w:t xml:space="preserve">." </w:t>
      </w:r>
      <w:r w:rsidRPr="001B15E0">
        <w:rPr>
          <w:rStyle w:val="Emphasis"/>
          <w:highlight w:val="green"/>
        </w:rPr>
        <w:t>Whatever their</w:t>
      </w:r>
      <w:r w:rsidRPr="00D27739">
        <w:rPr>
          <w:rStyle w:val="Emphasis"/>
        </w:rPr>
        <w:t xml:space="preserve"> psychological </w:t>
      </w:r>
      <w:r w:rsidRPr="001B15E0">
        <w:rPr>
          <w:rStyle w:val="Emphasis"/>
          <w:highlight w:val="green"/>
        </w:rPr>
        <w:t>motives</w:t>
      </w:r>
      <w:r w:rsidRPr="00D27739">
        <w:rPr>
          <w:sz w:val="16"/>
        </w:rPr>
        <w:t xml:space="preserve">, the multifarious </w:t>
      </w:r>
      <w:r w:rsidRPr="00D27739">
        <w:rPr>
          <w:rStyle w:val="Emphasis"/>
        </w:rPr>
        <w:t xml:space="preserve">contributors to an </w:t>
      </w:r>
      <w:proofErr w:type="gramStart"/>
      <w:r w:rsidRPr="00D27739">
        <w:rPr>
          <w:rStyle w:val="Emphasis"/>
        </w:rPr>
        <w:t>open source</w:t>
      </w:r>
      <w:proofErr w:type="gramEnd"/>
      <w:r w:rsidRPr="00D27739">
        <w:rPr>
          <w:rStyle w:val="Emphasis"/>
        </w:rPr>
        <w:t xml:space="preserve"> project provide</w:t>
      </w:r>
      <w:r w:rsidRPr="00D27739">
        <w:rPr>
          <w:sz w:val="16"/>
        </w:rPr>
        <w:t xml:space="preserve"> small </w:t>
      </w:r>
      <w:r w:rsidRPr="00D27739">
        <w:rPr>
          <w:rStyle w:val="Emphasis"/>
        </w:rPr>
        <w:t>inputs notion of politics as contribution to the public good. of time, resources, and talent, which cumulate to a much larger good.</w:t>
      </w:r>
    </w:p>
    <w:p w14:paraId="5DB2C831" w14:textId="77777777" w:rsidR="009D32BD" w:rsidRDefault="009D32BD" w:rsidP="009D32BD">
      <w:pPr>
        <w:rPr>
          <w:rStyle w:val="Emphasis"/>
        </w:rPr>
      </w:pPr>
    </w:p>
    <w:p w14:paraId="2EB6F271" w14:textId="761B74D0" w:rsidR="009D32BD" w:rsidRPr="003315E1" w:rsidRDefault="002016B6" w:rsidP="009D32BD">
      <w:pPr>
        <w:pStyle w:val="Heading4"/>
        <w:rPr>
          <w:rFonts w:cs="Calibri"/>
        </w:rPr>
      </w:pPr>
      <w:r>
        <w:rPr>
          <w:rFonts w:cs="Calibri"/>
        </w:rPr>
        <w:t xml:space="preserve">The </w:t>
      </w:r>
      <w:proofErr w:type="spellStart"/>
      <w:r>
        <w:rPr>
          <w:rFonts w:cs="Calibri"/>
        </w:rPr>
        <w:t>aff</w:t>
      </w:r>
      <w:proofErr w:type="spellEnd"/>
      <w:r>
        <w:rPr>
          <w:rFonts w:cs="Calibri"/>
        </w:rPr>
        <w:t xml:space="preserve"> is not consequentialist- reduction of patents inherently increases access and </w:t>
      </w:r>
      <w:proofErr w:type="gramStart"/>
      <w:r>
        <w:rPr>
          <w:rFonts w:cs="Calibri"/>
        </w:rPr>
        <w:t>opens up</w:t>
      </w:r>
      <w:proofErr w:type="gramEnd"/>
      <w:r>
        <w:rPr>
          <w:rFonts w:cs="Calibri"/>
        </w:rPr>
        <w:t xml:space="preserve"> the research community</w:t>
      </w:r>
    </w:p>
    <w:p w14:paraId="3B7FAF72" w14:textId="77777777" w:rsidR="009D32BD" w:rsidRPr="003315E1" w:rsidRDefault="009D32BD" w:rsidP="009D32BD">
      <w:pPr>
        <w:pStyle w:val="NormalWeb"/>
        <w:spacing w:before="15" w:beforeAutospacing="0" w:after="180" w:afterAutospacing="0"/>
        <w:rPr>
          <w:rFonts w:ascii="Calibri" w:hAnsi="Calibri" w:cs="Calibri"/>
        </w:rPr>
      </w:pPr>
      <w:proofErr w:type="spellStart"/>
      <w:r w:rsidRPr="003315E1">
        <w:rPr>
          <w:rFonts w:ascii="Calibri" w:hAnsi="Calibri" w:cs="Calibri"/>
          <w:b/>
          <w:bCs/>
          <w:sz w:val="26"/>
          <w:szCs w:val="26"/>
        </w:rPr>
        <w:t>Opderbeck</w:t>
      </w:r>
      <w:proofErr w:type="spellEnd"/>
      <w:r w:rsidRPr="003315E1">
        <w:rPr>
          <w:rFonts w:ascii="Calibri" w:hAnsi="Calibri" w:cs="Calibri"/>
          <w:b/>
          <w:bCs/>
          <w:sz w:val="26"/>
          <w:szCs w:val="26"/>
        </w:rPr>
        <w:t xml:space="preserve">, 3 </w:t>
      </w:r>
      <w:r w:rsidRPr="003315E1">
        <w:rPr>
          <w:rFonts w:ascii="Calibri" w:hAnsi="Calibri" w:cs="Calibri"/>
          <w:sz w:val="22"/>
          <w:szCs w:val="22"/>
        </w:rPr>
        <w:t xml:space="preserve">(David </w:t>
      </w:r>
      <w:proofErr w:type="spellStart"/>
      <w:r w:rsidRPr="003315E1">
        <w:rPr>
          <w:rFonts w:ascii="Calibri" w:hAnsi="Calibri" w:cs="Calibri"/>
          <w:sz w:val="22"/>
          <w:szCs w:val="22"/>
        </w:rPr>
        <w:t>Opderbeck</w:t>
      </w:r>
      <w:proofErr w:type="spellEnd"/>
      <w:r w:rsidRPr="003315E1">
        <w:rPr>
          <w:rFonts w:ascii="Calibri" w:hAnsi="Calibri" w:cs="Calibri"/>
          <w:sz w:val="22"/>
          <w:szCs w:val="22"/>
        </w:rPr>
        <w:t xml:space="preserve"> is Associate Professor of Law and the Director of the Gibbons Institute of Law, Science and Technology at the Seton Hall University School of Law, 11-2-2017, accessed on 8-11-2021, University of Maine School of Law Digital Commons, "A Virtue-Centered Approach to the Biotechnology Commons (Or, The Virtuous Penguin)", </w:t>
      </w:r>
      <w:hyperlink r:id="rId9" w:history="1">
        <w:r w:rsidRPr="00E847CD">
          <w:rPr>
            <w:rStyle w:val="Hyperlink"/>
            <w:rFonts w:ascii="Calibri" w:hAnsi="Calibri" w:cs="Calibri"/>
            <w:sz w:val="22"/>
            <w:szCs w:val="22"/>
          </w:rPr>
          <w:t>https://digitalcommons.mainelaw.maine.edu/mlr/vol59/iss2/5/) *brack</w:t>
        </w:r>
      </w:hyperlink>
      <w:r w:rsidRPr="003315E1">
        <w:rPr>
          <w:rFonts w:ascii="Calibri" w:hAnsi="Calibri" w:cs="Calibri"/>
          <w:sz w:val="22"/>
          <w:szCs w:val="22"/>
        </w:rPr>
        <w:t>eted for grammar*//</w:t>
      </w:r>
      <w:proofErr w:type="spellStart"/>
      <w:r w:rsidRPr="003315E1">
        <w:rPr>
          <w:rFonts w:ascii="Calibri" w:hAnsi="Calibri" w:cs="Calibri"/>
          <w:sz w:val="22"/>
          <w:szCs w:val="22"/>
        </w:rPr>
        <w:t>st</w:t>
      </w:r>
      <w:proofErr w:type="spellEnd"/>
    </w:p>
    <w:p w14:paraId="2C7A6C73" w14:textId="77777777" w:rsidR="009D32BD" w:rsidRDefault="009D32BD" w:rsidP="009D32BD">
      <w:pPr>
        <w:rPr>
          <w:sz w:val="16"/>
        </w:rPr>
      </w:pPr>
    </w:p>
    <w:p w14:paraId="6F9F4EEB" w14:textId="77777777" w:rsidR="009D32BD" w:rsidRPr="00C56C62" w:rsidRDefault="009D32BD" w:rsidP="009D32BD">
      <w:pPr>
        <w:rPr>
          <w:sz w:val="16"/>
        </w:rPr>
      </w:pPr>
      <w:r w:rsidRPr="00C56C62">
        <w:rPr>
          <w:sz w:val="16"/>
        </w:rPr>
        <w:t xml:space="preserve">C. Applications of Open Source, Environmental, and Health Care Virtue Ethics to Biotechnology Against this background of how virtue ethics has been applied to </w:t>
      </w:r>
      <w:proofErr w:type="gramStart"/>
      <w:r w:rsidRPr="00C56C62">
        <w:rPr>
          <w:sz w:val="16"/>
        </w:rPr>
        <w:t>open source</w:t>
      </w:r>
      <w:proofErr w:type="gramEnd"/>
      <w:r w:rsidRPr="00C56C62">
        <w:rPr>
          <w:sz w:val="16"/>
        </w:rPr>
        <w:t xml:space="preserve"> communities, environmental problems, and health care, </w:t>
      </w:r>
      <w:r w:rsidRPr="000C24F2">
        <w:rPr>
          <w:rStyle w:val="Emphasis"/>
        </w:rPr>
        <w:t>it is possible to identify several themes that</w:t>
      </w:r>
      <w:r w:rsidRPr="00C56C62">
        <w:rPr>
          <w:sz w:val="16"/>
        </w:rPr>
        <w:t xml:space="preserve"> can </w:t>
      </w:r>
      <w:r w:rsidRPr="000C24F2">
        <w:rPr>
          <w:rStyle w:val="Emphasis"/>
        </w:rPr>
        <w:t>support a virtue ethics approach to open source biotech</w:t>
      </w:r>
      <w:r w:rsidRPr="00C56C62">
        <w:rPr>
          <w:sz w:val="16"/>
        </w:rPr>
        <w:t xml:space="preserve">nology. </w:t>
      </w:r>
      <w:r w:rsidRPr="000C24F2">
        <w:rPr>
          <w:rStyle w:val="Emphasis"/>
        </w:rPr>
        <w:t xml:space="preserve">First, </w:t>
      </w:r>
      <w:r w:rsidRPr="00C56C62">
        <w:rPr>
          <w:rStyle w:val="Emphasis"/>
          <w:highlight w:val="cyan"/>
        </w:rPr>
        <w:t>biotech</w:t>
      </w:r>
      <w:r w:rsidRPr="000C24F2">
        <w:rPr>
          <w:rStyle w:val="Emphasis"/>
        </w:rPr>
        <w:t xml:space="preserve">nology </w:t>
      </w:r>
      <w:r w:rsidRPr="00C56C62">
        <w:rPr>
          <w:rStyle w:val="Emphasis"/>
          <w:highlight w:val="cyan"/>
        </w:rPr>
        <w:t>is part of a</w:t>
      </w:r>
      <w:r w:rsidRPr="000C24F2">
        <w:rPr>
          <w:rStyle w:val="Emphasis"/>
        </w:rPr>
        <w:t xml:space="preserve"> broader </w:t>
      </w:r>
      <w:r w:rsidRPr="00C56C62">
        <w:rPr>
          <w:rStyle w:val="Emphasis"/>
          <w:highlight w:val="cyan"/>
        </w:rPr>
        <w:t>community</w:t>
      </w:r>
      <w:r w:rsidRPr="00C56C62">
        <w:rPr>
          <w:sz w:val="16"/>
        </w:rPr>
        <w:t xml:space="preserve"> of science. We should ask, </w:t>
      </w:r>
      <w:r w:rsidRPr="007365E3">
        <w:rPr>
          <w:rStyle w:val="Emphasis"/>
          <w:highlight w:val="cyan"/>
        </w:rPr>
        <w:t>''what characteristics</w:t>
      </w:r>
      <w:r w:rsidRPr="000C24F2">
        <w:rPr>
          <w:rStyle w:val="Emphasis"/>
        </w:rPr>
        <w:t xml:space="preserve"> are embodied in the biotech</w:t>
      </w:r>
      <w:r w:rsidRPr="00C56C62">
        <w:rPr>
          <w:sz w:val="16"/>
        </w:rPr>
        <w:t xml:space="preserve">nology </w:t>
      </w:r>
      <w:r w:rsidRPr="000C24F2">
        <w:rPr>
          <w:rStyle w:val="Emphasis"/>
        </w:rPr>
        <w:t>community that, if developed</w:t>
      </w:r>
      <w:r w:rsidRPr="007365E3">
        <w:rPr>
          <w:rStyle w:val="Emphasis"/>
          <w:highlight w:val="cyan"/>
        </w:rPr>
        <w:t>, will enable it to function as an</w:t>
      </w:r>
      <w:r w:rsidRPr="000C24F2">
        <w:rPr>
          <w:rStyle w:val="Emphasis"/>
        </w:rPr>
        <w:t xml:space="preserve"> </w:t>
      </w:r>
      <w:r w:rsidRPr="007365E3">
        <w:rPr>
          <w:rStyle w:val="Emphasis"/>
          <w:highlight w:val="cyan"/>
        </w:rPr>
        <w:t>excellent</w:t>
      </w:r>
      <w:r w:rsidRPr="000C24F2">
        <w:rPr>
          <w:rStyle w:val="Emphasis"/>
        </w:rPr>
        <w:t xml:space="preserve"> scientific</w:t>
      </w:r>
      <w:r w:rsidRPr="00C56C62">
        <w:rPr>
          <w:sz w:val="16"/>
        </w:rPr>
        <w:t xml:space="preserve">/public health </w:t>
      </w:r>
      <w:r w:rsidRPr="007365E3">
        <w:rPr>
          <w:rStyle w:val="Emphasis"/>
          <w:highlight w:val="cyan"/>
        </w:rPr>
        <w:t>community</w:t>
      </w:r>
      <w:r w:rsidRPr="00522197">
        <w:rPr>
          <w:rStyle w:val="Emphasis"/>
          <w:highlight w:val="cyan"/>
        </w:rPr>
        <w:t xml:space="preserve">?" The communitarian </w:t>
      </w:r>
      <w:proofErr w:type="gramStart"/>
      <w:r w:rsidRPr="00522197">
        <w:rPr>
          <w:rStyle w:val="Emphasis"/>
          <w:highlight w:val="cyan"/>
        </w:rPr>
        <w:t>focus</w:t>
      </w:r>
      <w:proofErr w:type="gramEnd"/>
      <w:r w:rsidRPr="00522197">
        <w:rPr>
          <w:rStyle w:val="Emphasis"/>
          <w:highlight w:val="cyan"/>
        </w:rPr>
        <w:t xml:space="preserve"> of virtue</w:t>
      </w:r>
      <w:r w:rsidRPr="00522197">
        <w:rPr>
          <w:rStyle w:val="Emphasis"/>
        </w:rPr>
        <w:t xml:space="preserve"> ethics </w:t>
      </w:r>
      <w:r w:rsidRPr="00522197">
        <w:rPr>
          <w:rStyle w:val="Emphasis"/>
          <w:highlight w:val="cyan"/>
        </w:rPr>
        <w:t>maps well onto</w:t>
      </w:r>
      <w:r w:rsidRPr="00522197">
        <w:rPr>
          <w:rStyle w:val="Emphasis"/>
        </w:rPr>
        <w:t xml:space="preserve"> the ideal of </w:t>
      </w:r>
      <w:r w:rsidRPr="00522197">
        <w:rPr>
          <w:rStyle w:val="Emphasis"/>
          <w:highlight w:val="cyan"/>
        </w:rPr>
        <w:t>biotech</w:t>
      </w:r>
      <w:r w:rsidRPr="00522197">
        <w:rPr>
          <w:rStyle w:val="Emphasis"/>
        </w:rPr>
        <w:t xml:space="preserve">nology </w:t>
      </w:r>
      <w:r w:rsidRPr="00522197">
        <w:rPr>
          <w:rStyle w:val="Emphasis"/>
          <w:highlight w:val="cyan"/>
        </w:rPr>
        <w:t>research</w:t>
      </w:r>
      <w:r w:rsidRPr="00522197">
        <w:rPr>
          <w:rStyle w:val="Emphasis"/>
        </w:rPr>
        <w:t xml:space="preserve"> as a community of science.</w:t>
      </w:r>
      <w:r w:rsidRPr="00C56C62">
        <w:rPr>
          <w:sz w:val="16"/>
        </w:rPr>
        <w:t xml:space="preserve"> The communitarian focus also encourages us to think about what sort of community we want the biotechnology community to become. </w:t>
      </w:r>
      <w:r w:rsidRPr="00353272">
        <w:rPr>
          <w:rStyle w:val="Emphasis"/>
        </w:rPr>
        <w:t>As we consider biotechnology as a community, we can focus on</w:t>
      </w:r>
      <w:r w:rsidRPr="00C56C62">
        <w:rPr>
          <w:sz w:val="16"/>
        </w:rPr>
        <w:t xml:space="preserve"> the practices that support the virtues integral to that community. Here, the concepts of </w:t>
      </w:r>
      <w:r w:rsidRPr="00353272">
        <w:rPr>
          <w:rStyle w:val="Emphasis"/>
        </w:rPr>
        <w:t xml:space="preserve">"internal goods," "standards of excellence," and "systematic extension" are inherent </w:t>
      </w:r>
      <w:r w:rsidRPr="00C56C62">
        <w:rPr>
          <w:sz w:val="16"/>
        </w:rPr>
        <w:t xml:space="preserve">both in communities of science as well as </w:t>
      </w:r>
      <w:r w:rsidRPr="00353272">
        <w:rPr>
          <w:rStyle w:val="Emphasis"/>
        </w:rPr>
        <w:t xml:space="preserve">in </w:t>
      </w:r>
      <w:proofErr w:type="gramStart"/>
      <w:r w:rsidRPr="00353272">
        <w:rPr>
          <w:rStyle w:val="Emphasis"/>
        </w:rPr>
        <w:t>open source</w:t>
      </w:r>
      <w:proofErr w:type="gramEnd"/>
      <w:r w:rsidRPr="00353272">
        <w:rPr>
          <w:rStyle w:val="Emphasis"/>
        </w:rPr>
        <w:t xml:space="preserve"> communities.</w:t>
      </w:r>
      <w:r w:rsidRPr="00C56C62">
        <w:rPr>
          <w:sz w:val="16"/>
        </w:rPr>
        <w:t xml:space="preserve"> The environmental virtue ethics concept of "agent benefit" also meshes well with this teleological, practice-oriented view of biotechnology. The biotechnology practitioner seeks ways to produce healthier, more abundant crops, or to eliminate the polluting by-products of farm or industrial activities. 145 The extension of these practices moves the community closer to its telos. Likewise, the health care virtue ethics concept of the virtuous practitioner applies to those engaged in the practice of biotechnology. The virtues identified by Oakley and Cocking in reference to medical doctors can apply to biotechnology researchers, although with a different focus. While the question whether a medical doctor is a beneficent, </w:t>
      </w:r>
      <w:proofErr w:type="gramStart"/>
      <w:r w:rsidRPr="00C56C62">
        <w:rPr>
          <w:sz w:val="16"/>
        </w:rPr>
        <w:t>truthful</w:t>
      </w:r>
      <w:proofErr w:type="gramEnd"/>
      <w:r w:rsidRPr="00C56C62">
        <w:rPr>
          <w:sz w:val="16"/>
        </w:rPr>
        <w:t xml:space="preserve"> and trustworthy practitioner is defined largely in relation to the patient, </w:t>
      </w:r>
      <w:r w:rsidRPr="006A102E">
        <w:rPr>
          <w:rStyle w:val="Emphasis"/>
          <w:highlight w:val="cyan"/>
        </w:rPr>
        <w:t>the</w:t>
      </w:r>
      <w:r w:rsidRPr="006A102E">
        <w:rPr>
          <w:rStyle w:val="Emphasis"/>
        </w:rPr>
        <w:t xml:space="preserve"> biotechnology </w:t>
      </w:r>
      <w:r w:rsidRPr="006A102E">
        <w:rPr>
          <w:rStyle w:val="Emphasis"/>
          <w:highlight w:val="cyan"/>
        </w:rPr>
        <w:t>researcher is defined in relation to the</w:t>
      </w:r>
      <w:r w:rsidRPr="006A102E">
        <w:rPr>
          <w:rStyle w:val="Emphasis"/>
        </w:rPr>
        <w:t xml:space="preserve"> scientific </w:t>
      </w:r>
      <w:r w:rsidRPr="006A102E">
        <w:rPr>
          <w:rStyle w:val="Emphasis"/>
          <w:highlight w:val="cyan"/>
        </w:rPr>
        <w:t>research community</w:t>
      </w:r>
      <w:r w:rsidRPr="006A102E">
        <w:rPr>
          <w:rStyle w:val="Emphasis"/>
        </w:rPr>
        <w:t xml:space="preserve"> and the public</w:t>
      </w:r>
      <w:r w:rsidRPr="00C56C62">
        <w:rPr>
          <w:sz w:val="16"/>
        </w:rPr>
        <w:t xml:space="preserve">. A truthful and trustworthy researcher, for example, will provide an accurate report of her results, and a beneficent researcher will place the goal of fostering beneficial scientific knowledge above other strategic or personal concerns. Similarly, Pellegrino and </w:t>
      </w:r>
      <w:proofErr w:type="spellStart"/>
      <w:r w:rsidRPr="00C56C62">
        <w:rPr>
          <w:sz w:val="16"/>
        </w:rPr>
        <w:t>Thomasma's</w:t>
      </w:r>
      <w:proofErr w:type="spellEnd"/>
      <w:r w:rsidRPr="00C56C62">
        <w:rPr>
          <w:sz w:val="16"/>
        </w:rPr>
        <w:t xml:space="preserve"> concepts of </w:t>
      </w:r>
      <w:r w:rsidRPr="007B445D">
        <w:rPr>
          <w:rStyle w:val="Emphasis"/>
        </w:rPr>
        <w:t xml:space="preserve">fidelity to trust and </w:t>
      </w:r>
      <w:proofErr w:type="spellStart"/>
      <w:r w:rsidRPr="007B445D">
        <w:rPr>
          <w:rStyle w:val="Emphasis"/>
        </w:rPr>
        <w:t>self effacement</w:t>
      </w:r>
      <w:proofErr w:type="spellEnd"/>
      <w:r w:rsidRPr="007B445D">
        <w:rPr>
          <w:rStyle w:val="Emphasis"/>
        </w:rPr>
        <w:t xml:space="preserve"> apply directly to biotech</w:t>
      </w:r>
      <w:r w:rsidRPr="00C56C62">
        <w:rPr>
          <w:sz w:val="16"/>
        </w:rPr>
        <w:t xml:space="preserve">nology research. As they note, </w:t>
      </w:r>
      <w:r w:rsidRPr="001E003B">
        <w:rPr>
          <w:rStyle w:val="Emphasis"/>
          <w:highlight w:val="cyan"/>
        </w:rPr>
        <w:t>when a researcher accepts public funds and benefits</w:t>
      </w:r>
      <w:r w:rsidRPr="002A04BF">
        <w:rPr>
          <w:rStyle w:val="Emphasis"/>
        </w:rPr>
        <w:t xml:space="preserve"> from public facilities</w:t>
      </w:r>
      <w:r w:rsidRPr="00C56C62">
        <w:rPr>
          <w:sz w:val="16"/>
        </w:rPr>
        <w:t xml:space="preserve"> and research-conducive social arrangements, </w:t>
      </w:r>
      <w:r w:rsidRPr="001E003B">
        <w:rPr>
          <w:rStyle w:val="Emphasis"/>
          <w:highlight w:val="cyan"/>
        </w:rPr>
        <w:t xml:space="preserve">the researcher </w:t>
      </w:r>
      <w:proofErr w:type="gramStart"/>
      <w:r w:rsidRPr="001E003B">
        <w:rPr>
          <w:rStyle w:val="Emphasis"/>
          <w:highlight w:val="cyan"/>
        </w:rPr>
        <w:t>enters into</w:t>
      </w:r>
      <w:proofErr w:type="gramEnd"/>
      <w:r w:rsidRPr="001E003B">
        <w:rPr>
          <w:rStyle w:val="Emphasis"/>
          <w:highlight w:val="cyan"/>
        </w:rPr>
        <w:t xml:space="preserve"> a "covenant with society in which the primary goods cannot be</w:t>
      </w:r>
      <w:r w:rsidRPr="002A04BF">
        <w:rPr>
          <w:rStyle w:val="Emphasis"/>
        </w:rPr>
        <w:t xml:space="preserve"> power</w:t>
      </w:r>
      <w:r w:rsidRPr="001E003B">
        <w:rPr>
          <w:rStyle w:val="Emphasis"/>
          <w:highlight w:val="cyan"/>
        </w:rPr>
        <w:t>, personal profit,</w:t>
      </w:r>
      <w:r w:rsidRPr="002A04BF">
        <w:rPr>
          <w:rStyle w:val="Emphasis"/>
        </w:rPr>
        <w:t xml:space="preserve"> prestige, or pride."</w:t>
      </w:r>
      <w:r w:rsidRPr="00C56C62">
        <w:rPr>
          <w:sz w:val="16"/>
        </w:rPr>
        <w:t xml:space="preserve"> 146 </w:t>
      </w:r>
      <w:r w:rsidRPr="008673D6">
        <w:rPr>
          <w:rStyle w:val="Emphasis"/>
          <w:highlight w:val="cyan"/>
        </w:rPr>
        <w:t>Such</w:t>
      </w:r>
      <w:r w:rsidRPr="00C56C62">
        <w:rPr>
          <w:sz w:val="16"/>
        </w:rPr>
        <w:t xml:space="preserve"> </w:t>
      </w:r>
      <w:r w:rsidRPr="008673D6">
        <w:rPr>
          <w:rStyle w:val="Emphasis"/>
        </w:rPr>
        <w:t>financial</w:t>
      </w:r>
      <w:r w:rsidRPr="00C56C62">
        <w:rPr>
          <w:sz w:val="16"/>
        </w:rPr>
        <w:t xml:space="preserve"> and </w:t>
      </w:r>
      <w:r w:rsidRPr="002A04BF">
        <w:rPr>
          <w:rStyle w:val="Emphasis"/>
        </w:rPr>
        <w:t xml:space="preserve">reputational </w:t>
      </w:r>
      <w:r w:rsidRPr="008673D6">
        <w:rPr>
          <w:rStyle w:val="Emphasis"/>
          <w:highlight w:val="cyan"/>
        </w:rPr>
        <w:t>rewards are "external" to</w:t>
      </w:r>
      <w:r w:rsidRPr="00C56C62">
        <w:rPr>
          <w:sz w:val="16"/>
        </w:rPr>
        <w:t xml:space="preserve"> the practice of </w:t>
      </w:r>
      <w:r w:rsidRPr="008673D6">
        <w:rPr>
          <w:rStyle w:val="Emphasis"/>
          <w:highlight w:val="cyan"/>
        </w:rPr>
        <w:t>research</w:t>
      </w:r>
      <w:r w:rsidRPr="002A04BF">
        <w:rPr>
          <w:rStyle w:val="Emphasis"/>
        </w:rPr>
        <w:t xml:space="preserve"> and ought not</w:t>
      </w:r>
      <w:r w:rsidRPr="00C56C62">
        <w:rPr>
          <w:sz w:val="16"/>
        </w:rPr>
        <w:t xml:space="preserve"> to </w:t>
      </w:r>
      <w:r w:rsidRPr="002A04BF">
        <w:rPr>
          <w:rStyle w:val="Emphasis"/>
        </w:rPr>
        <w:t>dominate the internal goods</w:t>
      </w:r>
      <w:r w:rsidRPr="00C56C62">
        <w:rPr>
          <w:sz w:val="16"/>
        </w:rPr>
        <w:t xml:space="preserve"> such as increasing knowledge and developing useful technology. 147 Moreover, </w:t>
      </w:r>
      <w:r w:rsidRPr="008673D6">
        <w:rPr>
          <w:rStyle w:val="Emphasis"/>
          <w:highlight w:val="cyan"/>
        </w:rPr>
        <w:t>because the research community depends on access to the research of others, a virtuous researcher</w:t>
      </w:r>
      <w:r w:rsidRPr="002A04BF">
        <w:rPr>
          <w:rStyle w:val="Emphasis"/>
        </w:rPr>
        <w:t xml:space="preserve"> </w:t>
      </w:r>
      <w:r w:rsidRPr="008673D6">
        <w:rPr>
          <w:rStyle w:val="Emphasis"/>
          <w:highlight w:val="cyan"/>
        </w:rPr>
        <w:t>must</w:t>
      </w:r>
      <w:r w:rsidRPr="002A04BF">
        <w:rPr>
          <w:rStyle w:val="Emphasis"/>
        </w:rPr>
        <w:t xml:space="preserve"> be able to balance</w:t>
      </w:r>
      <w:r w:rsidRPr="00C56C62">
        <w:rPr>
          <w:sz w:val="16"/>
        </w:rPr>
        <w:t xml:space="preserve"> legitimate </w:t>
      </w:r>
      <w:r w:rsidRPr="002A04BF">
        <w:rPr>
          <w:rStyle w:val="Emphasis"/>
        </w:rPr>
        <w:t xml:space="preserve">self-interest with an </w:t>
      </w:r>
      <w:r w:rsidRPr="008673D6">
        <w:rPr>
          <w:rStyle w:val="Emphasis"/>
          <w:highlight w:val="cyan"/>
        </w:rPr>
        <w:t>understand</w:t>
      </w:r>
      <w:r w:rsidRPr="002A04BF">
        <w:rPr>
          <w:rStyle w:val="Emphasis"/>
        </w:rPr>
        <w:t xml:space="preserve">ing </w:t>
      </w:r>
      <w:r w:rsidRPr="008673D6">
        <w:rPr>
          <w:rStyle w:val="Emphasis"/>
          <w:highlight w:val="cyan"/>
        </w:rPr>
        <w:t>that her results should be accessible to others</w:t>
      </w:r>
      <w:r w:rsidRPr="00C56C62">
        <w:rPr>
          <w:sz w:val="16"/>
        </w:rPr>
        <w:t xml:space="preserve">. 148 Pellegrino and </w:t>
      </w:r>
      <w:proofErr w:type="spellStart"/>
      <w:r w:rsidRPr="00C56C62">
        <w:rPr>
          <w:sz w:val="16"/>
        </w:rPr>
        <w:t>Thomasma</w:t>
      </w:r>
      <w:proofErr w:type="spellEnd"/>
      <w:r w:rsidRPr="00C56C62">
        <w:rPr>
          <w:sz w:val="16"/>
        </w:rPr>
        <w:t xml:space="preserve"> particularly criticize the "industrial model" of research. As they note, </w:t>
      </w:r>
      <w:r w:rsidRPr="002A04BF">
        <w:rPr>
          <w:rStyle w:val="Emphasis"/>
        </w:rPr>
        <w:t>"[g]</w:t>
      </w:r>
      <w:proofErr w:type="spellStart"/>
      <w:r w:rsidRPr="002A04BF">
        <w:rPr>
          <w:rStyle w:val="Emphasis"/>
        </w:rPr>
        <w:t>aining</w:t>
      </w:r>
      <w:proofErr w:type="spellEnd"/>
      <w:r w:rsidRPr="002A04BF">
        <w:rPr>
          <w:rStyle w:val="Emphasis"/>
        </w:rPr>
        <w:t xml:space="preserve"> the competitive edge, establishing</w:t>
      </w:r>
      <w:r w:rsidRPr="00C56C62">
        <w:rPr>
          <w:sz w:val="16"/>
        </w:rPr>
        <w:t xml:space="preserve"> priority and </w:t>
      </w:r>
      <w:r w:rsidRPr="002A04BF">
        <w:rPr>
          <w:rStyle w:val="Emphasis"/>
        </w:rPr>
        <w:t>ownership of information</w:t>
      </w:r>
      <w:r w:rsidRPr="00C56C62">
        <w:rPr>
          <w:sz w:val="16"/>
        </w:rPr>
        <w:t xml:space="preserve">, cornering the market, </w:t>
      </w:r>
      <w:r w:rsidRPr="008673D6">
        <w:rPr>
          <w:rStyle w:val="Emphasis"/>
          <w:highlight w:val="cyan"/>
        </w:rPr>
        <w:t>getting the patent</w:t>
      </w:r>
      <w:r w:rsidRPr="002A04BF">
        <w:rPr>
          <w:rStyle w:val="Emphasis"/>
        </w:rPr>
        <w:t>,</w:t>
      </w:r>
      <w:r w:rsidRPr="00C56C62">
        <w:rPr>
          <w:sz w:val="16"/>
        </w:rPr>
        <w:t xml:space="preserve"> choosing research topics on their future investment possibilities-these are the values of industry. They </w:t>
      </w:r>
      <w:r w:rsidRPr="008673D6">
        <w:rPr>
          <w:rStyle w:val="Emphasis"/>
          <w:highlight w:val="cyan"/>
        </w:rPr>
        <w:t>encourage the wrong kind of self-interest and frustrate the primary aim of research</w:t>
      </w:r>
      <w:r w:rsidRPr="002A04BF">
        <w:rPr>
          <w:rStyle w:val="Emphasis"/>
        </w:rPr>
        <w:t>."</w:t>
      </w:r>
      <w:r w:rsidRPr="00C56C62">
        <w:rPr>
          <w:sz w:val="16"/>
        </w:rPr>
        <w:t xml:space="preserve"> 149 </w:t>
      </w:r>
      <w:r w:rsidRPr="002A04BF">
        <w:rPr>
          <w:rStyle w:val="Emphasis"/>
        </w:rPr>
        <w:t xml:space="preserve">A practice such as open access publishing, which embodies an </w:t>
      </w:r>
      <w:proofErr w:type="gramStart"/>
      <w:r w:rsidRPr="002A04BF">
        <w:rPr>
          <w:rStyle w:val="Emphasis"/>
        </w:rPr>
        <w:t>open source</w:t>
      </w:r>
      <w:proofErr w:type="gramEnd"/>
      <w:r w:rsidRPr="002A04BF">
        <w:rPr>
          <w:rStyle w:val="Emphasis"/>
        </w:rPr>
        <w:t xml:space="preserve"> ethos, is</w:t>
      </w:r>
      <w:r w:rsidRPr="00C56C62">
        <w:rPr>
          <w:sz w:val="16"/>
        </w:rPr>
        <w:t xml:space="preserve"> particularly </w:t>
      </w:r>
      <w:r w:rsidRPr="002A04BF">
        <w:rPr>
          <w:rStyle w:val="Emphasis"/>
        </w:rPr>
        <w:t>valuable because it builds on the internal goods of the biotech</w:t>
      </w:r>
      <w:r w:rsidRPr="00C56C62">
        <w:rPr>
          <w:sz w:val="16"/>
        </w:rPr>
        <w:t xml:space="preserve">nology </w:t>
      </w:r>
      <w:r w:rsidRPr="002A04BF">
        <w:rPr>
          <w:rStyle w:val="Emphasis"/>
        </w:rPr>
        <w:t>community</w:t>
      </w:r>
      <w:r w:rsidRPr="00C56C62">
        <w:rPr>
          <w:sz w:val="16"/>
        </w:rPr>
        <w:t xml:space="preserve">. 150 In addition, the virtue of justice can play an important role in a virtue ethics approach to biotechnology. Justice as a virtue is "the strict habit of rendering what is due to others." 151 </w:t>
      </w:r>
      <w:r w:rsidRPr="00F8259B">
        <w:rPr>
          <w:rStyle w:val="Emphasis"/>
        </w:rPr>
        <w:t>Justice includes the principle of beneficence and the virtue of benevolence,</w:t>
      </w:r>
      <w:r w:rsidRPr="00C56C62">
        <w:rPr>
          <w:sz w:val="16"/>
        </w:rPr>
        <w:t xml:space="preserve"> as well as a commitment to social justice. 152 Pellegrino and </w:t>
      </w:r>
      <w:proofErr w:type="spellStart"/>
      <w:r w:rsidRPr="00C56C62">
        <w:rPr>
          <w:sz w:val="16"/>
        </w:rPr>
        <w:t>Thomasma</w:t>
      </w:r>
      <w:proofErr w:type="spellEnd"/>
      <w:r w:rsidRPr="00C56C62">
        <w:rPr>
          <w:sz w:val="16"/>
        </w:rPr>
        <w:t xml:space="preserve"> identify "skimming and dumping"-the practice of treating only the best paying patients and not treating the poor-as examples of poor policies that virtuous practitioners should strive to avoid. 153 Similar concerns apply to the biotechnology research community, particularly concerning the allocation of research support. </w:t>
      </w:r>
    </w:p>
    <w:p w14:paraId="4DA370BA" w14:textId="0F443076" w:rsidR="009D32BD" w:rsidRPr="00D27739" w:rsidRDefault="009D32BD" w:rsidP="009D32BD">
      <w:pPr>
        <w:pStyle w:val="Heading3"/>
      </w:pPr>
      <w:proofErr w:type="spellStart"/>
      <w:r>
        <w:t>Underview</w:t>
      </w:r>
      <w:proofErr w:type="spellEnd"/>
    </w:p>
    <w:p w14:paraId="12286405" w14:textId="77777777" w:rsidR="009D32BD" w:rsidRPr="00D27739" w:rsidRDefault="009D32BD" w:rsidP="009D32BD"/>
    <w:p w14:paraId="5B1E43EA" w14:textId="77777777" w:rsidR="009D32BD" w:rsidRPr="00F33D87" w:rsidRDefault="009D32BD" w:rsidP="009D32BD">
      <w:pPr>
        <w:pStyle w:val="Heading4"/>
        <w:rPr>
          <w:rFonts w:cs="Calibri"/>
        </w:rPr>
      </w:pPr>
      <w:r>
        <w:rPr>
          <w:rFonts w:cs="Calibri"/>
        </w:rPr>
        <w:t>1</w:t>
      </w:r>
      <w:r w:rsidRPr="00F33D87">
        <w:rPr>
          <w:rFonts w:cs="Calibri"/>
        </w:rPr>
        <w:t xml:space="preserve">] 1AR theory – a) AFF gets it because otherwise the neg can engage in infinite abuse, making debate impossible, b) drop the debater – </w:t>
      </w:r>
      <w:r>
        <w:rPr>
          <w:rFonts w:cs="Calibri"/>
        </w:rPr>
        <w:t>the 1AR is too short for theory and substance so ballot implications are key to check abuse</w:t>
      </w:r>
      <w:r w:rsidRPr="00F33D87">
        <w:rPr>
          <w:rFonts w:cs="Calibri"/>
        </w:rPr>
        <w:t xml:space="preserve">, c) no RVIs – </w:t>
      </w:r>
      <w:r>
        <w:rPr>
          <w:rFonts w:cs="Calibri"/>
        </w:rPr>
        <w:t xml:space="preserve">they can stick me with 6min of answers to a short </w:t>
      </w:r>
      <w:proofErr w:type="spellStart"/>
      <w:r>
        <w:rPr>
          <w:rFonts w:cs="Calibri"/>
        </w:rPr>
        <w:t>arg</w:t>
      </w:r>
      <w:proofErr w:type="spellEnd"/>
      <w:r>
        <w:rPr>
          <w:rFonts w:cs="Calibri"/>
        </w:rPr>
        <w:t xml:space="preserve"> and make the 2AR impossible</w:t>
      </w:r>
      <w:r w:rsidRPr="00F33D87">
        <w:rPr>
          <w:rFonts w:cs="Calibri"/>
        </w:rPr>
        <w:t xml:space="preserve">, d) competing </w:t>
      </w:r>
      <w:proofErr w:type="spellStart"/>
      <w:r w:rsidRPr="00F33D87">
        <w:rPr>
          <w:rFonts w:cs="Calibri"/>
        </w:rPr>
        <w:t>interps</w:t>
      </w:r>
      <w:proofErr w:type="spellEnd"/>
      <w:r w:rsidRPr="00F33D87">
        <w:rPr>
          <w:rFonts w:cs="Calibri"/>
        </w:rPr>
        <w:t xml:space="preserve"> – 1AR </w:t>
      </w:r>
      <w:proofErr w:type="spellStart"/>
      <w:r w:rsidRPr="00F33D87">
        <w:rPr>
          <w:rFonts w:cs="Calibri"/>
        </w:rPr>
        <w:t>interps</w:t>
      </w:r>
      <w:proofErr w:type="spellEnd"/>
      <w:r w:rsidRPr="00F33D87">
        <w:rPr>
          <w:rFonts w:cs="Calibri"/>
        </w:rPr>
        <w:t xml:space="preserve"> aren’t bidirectional and the neg should have to defend their norm since they have more time. </w:t>
      </w:r>
      <w:r>
        <w:rPr>
          <w:rFonts w:cs="Calibri"/>
        </w:rPr>
        <w:t xml:space="preserve">e) </w:t>
      </w:r>
      <w:proofErr w:type="spellStart"/>
      <w:r w:rsidRPr="00176544">
        <w:rPr>
          <w:rFonts w:cs="Calibri"/>
          <w:i/>
        </w:rPr>
        <w:t>Aff</w:t>
      </w:r>
      <w:proofErr w:type="spellEnd"/>
      <w:r w:rsidRPr="00176544">
        <w:rPr>
          <w:rFonts w:cs="Calibri"/>
          <w:i/>
        </w:rPr>
        <w:t xml:space="preserve"> theory first – </w:t>
      </w:r>
      <w:r w:rsidRPr="00176544">
        <w:rPr>
          <w:i/>
        </w:rPr>
        <w:t>it’s a much larger strategic loss because 1min is ¼ of the 1AR vs 1/7 of the 1NC which means there’s more abuse if I’m devoting a larger fraction of time</w:t>
      </w:r>
      <w:r w:rsidRPr="00176544">
        <w:rPr>
          <w:rFonts w:cs="Calibri"/>
          <w:i/>
        </w:rPr>
        <w:t>.</w:t>
      </w:r>
      <w:r w:rsidRPr="00F33D87">
        <w:rPr>
          <w:rFonts w:cs="Calibri"/>
        </w:rPr>
        <w:t xml:space="preserve"> </w:t>
      </w:r>
      <w:bookmarkStart w:id="0" w:name="_Hlk13734666"/>
      <w:r w:rsidRPr="00F33D87">
        <w:rPr>
          <w:rFonts w:cs="Calibri"/>
        </w:rPr>
        <w:t xml:space="preserve">Fairness </w:t>
      </w:r>
      <w:r>
        <w:rPr>
          <w:rFonts w:cs="Calibri"/>
        </w:rPr>
        <w:t xml:space="preserve">because </w:t>
      </w:r>
      <w:r w:rsidRPr="00F33D87">
        <w:rPr>
          <w:rFonts w:cs="Calibri"/>
        </w:rPr>
        <w:t>debate’s a game that needs rules to evaluate it and education</w:t>
      </w:r>
      <w:r>
        <w:rPr>
          <w:rFonts w:cs="Calibri"/>
        </w:rPr>
        <w:t xml:space="preserve"> since it gives us portable skills for life like research and thinking.</w:t>
      </w:r>
    </w:p>
    <w:bookmarkEnd w:id="0"/>
    <w:p w14:paraId="3DC4DEC6" w14:textId="4603DABC" w:rsidR="00E42E4C" w:rsidRDefault="00E42E4C" w:rsidP="00F601E6"/>
    <w:p w14:paraId="2FA9B7F2" w14:textId="1848CAB2" w:rsidR="009D32BD" w:rsidRDefault="009D32BD" w:rsidP="009D32BD">
      <w:pPr>
        <w:pStyle w:val="Heading4"/>
      </w:pPr>
      <w:r>
        <w:t xml:space="preserve">2] Permissibility and presumption affirms- a) if I say my name, you believe that is in fact my name, b) permissibility negates gives the neg the ability to blitz 7 min of reasons moral standards are impossible, meaning the </w:t>
      </w:r>
      <w:proofErr w:type="spellStart"/>
      <w:r>
        <w:t>aff</w:t>
      </w:r>
      <w:proofErr w:type="spellEnd"/>
      <w:r>
        <w:t xml:space="preserve"> needs to answer every single argument to win the debate, an </w:t>
      </w:r>
      <w:proofErr w:type="spellStart"/>
      <w:r>
        <w:t>irreciprocal</w:t>
      </w:r>
      <w:proofErr w:type="spellEnd"/>
      <w:r>
        <w:t xml:space="preserve"> model of debate</w:t>
      </w:r>
    </w:p>
    <w:p w14:paraId="3B94C7C3" w14:textId="55C0470D" w:rsidR="00527344" w:rsidRDefault="00527344" w:rsidP="00527344"/>
    <w:p w14:paraId="4C7294F0" w14:textId="3C4E8646" w:rsidR="00527344" w:rsidRPr="00527344" w:rsidRDefault="00527344" w:rsidP="00527344">
      <w:r>
        <w:t>3] use epistemic confidence</w:t>
      </w:r>
      <w:r w:rsidR="00B87F99">
        <w:t xml:space="preserve">- </w:t>
      </w:r>
      <w:r>
        <w:t xml:space="preserve">a) only way to avoid irresolvable debates where it’s impossible to “multiply” </w:t>
      </w:r>
      <w:proofErr w:type="spellStart"/>
      <w:r>
        <w:t>SoL</w:t>
      </w:r>
      <w:proofErr w:type="spellEnd"/>
      <w:r>
        <w:t xml:space="preserve"> of </w:t>
      </w:r>
      <w:proofErr w:type="spellStart"/>
      <w:r>
        <w:t>fw</w:t>
      </w:r>
      <w:proofErr w:type="spellEnd"/>
      <w:r>
        <w:t xml:space="preserve"> and impact under </w:t>
      </w:r>
      <w:proofErr w:type="spellStart"/>
      <w:r>
        <w:t>fw</w:t>
      </w:r>
      <w:proofErr w:type="spellEnd"/>
      <w:r>
        <w:t xml:space="preserve"> because </w:t>
      </w:r>
      <w:proofErr w:type="spellStart"/>
      <w:r>
        <w:t>impx</w:t>
      </w:r>
      <w:proofErr w:type="spellEnd"/>
      <w:r>
        <w:t xml:space="preserve"> under two different frameworks are apples and oranges, b) best chance we’re right, if I win my </w:t>
      </w:r>
      <w:proofErr w:type="spellStart"/>
      <w:r>
        <w:t>fw</w:t>
      </w:r>
      <w:proofErr w:type="spellEnd"/>
      <w:r>
        <w:t xml:space="preserve"> and I win the offense, it’s not like there’s a probability you won under either, margin doesn’t matter </w:t>
      </w:r>
    </w:p>
    <w:sectPr w:rsidR="00527344" w:rsidRPr="0052734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2"/>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A721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159"/>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16B6"/>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344"/>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100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2BD"/>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87F99"/>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1794"/>
    <w:rsid w:val="00C72AFE"/>
    <w:rsid w:val="00C81619"/>
    <w:rsid w:val="00CA013C"/>
    <w:rsid w:val="00CA6D6D"/>
    <w:rsid w:val="00CA7210"/>
    <w:rsid w:val="00CB47D2"/>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3DA31"/>
  <w14:defaultImageDpi w14:val="300"/>
  <w15:docId w15:val="{4758F96F-1592-E24A-894E-3E097462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D32B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D3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32B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32B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9D32B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3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2BD"/>
  </w:style>
  <w:style w:type="character" w:customStyle="1" w:styleId="Heading1Char">
    <w:name w:val="Heading 1 Char"/>
    <w:aliases w:val="Pocket Char"/>
    <w:basedOn w:val="DefaultParagraphFont"/>
    <w:link w:val="Heading1"/>
    <w:uiPriority w:val="9"/>
    <w:rsid w:val="009D32B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32B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32B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9D32B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9D32BD"/>
    <w:rPr>
      <w:b/>
      <w:sz w:val="26"/>
      <w:u w:val="none"/>
    </w:rPr>
  </w:style>
  <w:style w:type="character" w:customStyle="1" w:styleId="StyleUnderline">
    <w:name w:val="Style Underline"/>
    <w:aliases w:val="Underline"/>
    <w:basedOn w:val="DefaultParagraphFont"/>
    <w:uiPriority w:val="1"/>
    <w:qFormat/>
    <w:rsid w:val="009D32BD"/>
    <w:rPr>
      <w:b w:val="0"/>
      <w:sz w:val="22"/>
      <w:u w:val="single"/>
    </w:rPr>
  </w:style>
  <w:style w:type="character" w:styleId="Emphasis">
    <w:name w:val="Emphasis"/>
    <w:basedOn w:val="DefaultParagraphFont"/>
    <w:uiPriority w:val="20"/>
    <w:qFormat/>
    <w:rsid w:val="009D32B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32BD"/>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3: Cite Char1,TAG "/>
    <w:basedOn w:val="DefaultParagraphFont"/>
    <w:uiPriority w:val="99"/>
    <w:unhideWhenUsed/>
    <w:rsid w:val="009D32BD"/>
    <w:rPr>
      <w:color w:val="auto"/>
      <w:u w:val="none"/>
    </w:rPr>
  </w:style>
  <w:style w:type="paragraph" w:styleId="DocumentMap">
    <w:name w:val="Document Map"/>
    <w:basedOn w:val="Normal"/>
    <w:link w:val="DocumentMapChar"/>
    <w:uiPriority w:val="99"/>
    <w:semiHidden/>
    <w:unhideWhenUsed/>
    <w:rsid w:val="009D32B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32BD"/>
    <w:rPr>
      <w:rFonts w:ascii="Lucida Grande" w:hAnsi="Lucida Grande" w:cs="Lucida Grande"/>
    </w:rPr>
  </w:style>
  <w:style w:type="paragraph" w:styleId="NormalWeb">
    <w:name w:val="Normal (Web)"/>
    <w:basedOn w:val="Normal"/>
    <w:uiPriority w:val="99"/>
    <w:unhideWhenUsed/>
    <w:rsid w:val="009D32B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mainelaw.maine.edu/mlr/vol59/iss2/5/)%20*br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4390</Words>
  <Characters>25028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9</cp:revision>
  <dcterms:created xsi:type="dcterms:W3CDTF">2021-09-04T17:38:00Z</dcterms:created>
  <dcterms:modified xsi:type="dcterms:W3CDTF">2021-09-04T18:12:00Z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