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66BA3" w14:textId="5CA63CE6" w:rsidR="00564BBB" w:rsidRDefault="00564BBB" w:rsidP="00564BBB">
      <w:pPr>
        <w:pStyle w:val="Heading3"/>
      </w:pPr>
      <w:proofErr w:type="spellStart"/>
      <w:r>
        <w:t>Underview</w:t>
      </w:r>
      <w:proofErr w:type="spellEnd"/>
      <w:r>
        <w:t xml:space="preserve"> </w:t>
      </w:r>
    </w:p>
    <w:p w14:paraId="707B354B" w14:textId="26BE1D0F" w:rsidR="00564BBB" w:rsidRPr="00564BBB" w:rsidRDefault="00564BBB" w:rsidP="00564BBB">
      <w:pPr>
        <w:pStyle w:val="Heading4"/>
        <w:numPr>
          <w:ilvl w:val="0"/>
          <w:numId w:val="13"/>
        </w:numPr>
      </w:pPr>
      <w:r>
        <w:t xml:space="preserve">The k outweighs it – it doesn’t come before the educational values of the k </w:t>
      </w:r>
    </w:p>
    <w:p w14:paraId="457E93AD" w14:textId="63C8A4B3" w:rsidR="00564BBB" w:rsidRDefault="00564BBB" w:rsidP="00564BBB">
      <w:pPr>
        <w:pStyle w:val="Heading3"/>
      </w:pPr>
      <w:proofErr w:type="spellStart"/>
      <w:r>
        <w:t>Setcol</w:t>
      </w:r>
      <w:proofErr w:type="spellEnd"/>
    </w:p>
    <w:p w14:paraId="69AC5487" w14:textId="6DB8245F" w:rsidR="00564BBB" w:rsidRPr="00596832" w:rsidRDefault="00564BBB" w:rsidP="00564BBB">
      <w:pPr>
        <w:pStyle w:val="Heading4"/>
        <w:rPr>
          <w:lang w:bidi="he-IL"/>
        </w:rPr>
      </w:pPr>
      <w:r>
        <w:t>Extend the k –</w:t>
      </w:r>
      <w:r>
        <w:rPr>
          <w:lang w:bidi="he-IL"/>
        </w:rPr>
        <w:t>the 1ac grounds their politics in a defense of indigenous dispossession and necessitates settler expansion</w:t>
      </w:r>
      <w:r>
        <w:rPr>
          <w:lang w:bidi="he-IL"/>
        </w:rPr>
        <w:t xml:space="preserve"> and their knowledge in the material violence and erasure of indigenous peoples – kick the alt if you don’t think we’re winning it </w:t>
      </w:r>
    </w:p>
    <w:p w14:paraId="1F227ED4" w14:textId="77777777" w:rsidR="00564BBB" w:rsidRDefault="00564BBB" w:rsidP="00564BBB">
      <w:pPr>
        <w:pStyle w:val="Heading4"/>
        <w:numPr>
          <w:ilvl w:val="0"/>
          <w:numId w:val="14"/>
        </w:numPr>
      </w:pPr>
      <w:r>
        <w:t xml:space="preserve">Extend the Gutierrez evidence – </w:t>
      </w:r>
      <w:proofErr w:type="spellStart"/>
      <w:r>
        <w:t>its</w:t>
      </w:r>
      <w:proofErr w:type="spellEnd"/>
      <w:r>
        <w:t xml:space="preserve"> </w:t>
      </w:r>
      <w:proofErr w:type="gramStart"/>
      <w:r>
        <w:t>really good</w:t>
      </w:r>
      <w:proofErr w:type="gramEnd"/>
      <w:r>
        <w:t xml:space="preserve"> at explaining that current and past white philosophy has created colonialist ideologies and epistemologies – ones that justifies and authorizes colonial violence. There are 2 assumptions that narrate modern western philosophy:</w:t>
      </w:r>
    </w:p>
    <w:p w14:paraId="09683E59" w14:textId="77777777" w:rsidR="00564BBB" w:rsidRPr="002D5C1A" w:rsidRDefault="00564BBB" w:rsidP="00564BBB">
      <w:pPr>
        <w:pStyle w:val="Heading4"/>
        <w:numPr>
          <w:ilvl w:val="0"/>
          <w:numId w:val="15"/>
        </w:numPr>
      </w:pPr>
      <w:r>
        <w:t xml:space="preserve">Aspects of realty of </w:t>
      </w:r>
      <w:proofErr w:type="spellStart"/>
      <w:r>
        <w:t>uniquitously</w:t>
      </w:r>
      <w:proofErr w:type="spellEnd"/>
      <w:r>
        <w:t xml:space="preserve"> and invariably true – that privileges objectivity which Gutierrez explains is inevitably shaped by experience </w:t>
      </w:r>
    </w:p>
    <w:p w14:paraId="23635686" w14:textId="1333A519" w:rsidR="00564BBB" w:rsidRPr="00564BBB" w:rsidRDefault="00564BBB" w:rsidP="00564BBB"/>
    <w:p w14:paraId="2984724E" w14:textId="0469A416" w:rsidR="00564BBB" w:rsidRDefault="00564BBB" w:rsidP="00564BBB">
      <w:pPr>
        <w:pStyle w:val="Heading4"/>
        <w:numPr>
          <w:ilvl w:val="0"/>
          <w:numId w:val="12"/>
        </w:numPr>
      </w:pPr>
      <w:r>
        <w:t xml:space="preserve">They say: </w:t>
      </w:r>
      <w:proofErr w:type="spellStart"/>
      <w:r>
        <w:t>whos</w:t>
      </w:r>
      <w:proofErr w:type="spellEnd"/>
      <w:r>
        <w:t xml:space="preserve"> indigenous?? This doesn’t change any of our offense – like </w:t>
      </w:r>
      <w:proofErr w:type="spellStart"/>
      <w:r>
        <w:t>theres</w:t>
      </w:r>
      <w:proofErr w:type="spellEnd"/>
      <w:r>
        <w:t xml:space="preserve"> no implication of this – like if they are of lower </w:t>
      </w:r>
      <w:proofErr w:type="gramStart"/>
      <w:r>
        <w:t>socio economic</w:t>
      </w:r>
      <w:proofErr w:type="gramEnd"/>
      <w:r>
        <w:t xml:space="preserve"> status, </w:t>
      </w:r>
      <w:proofErr w:type="spellStart"/>
      <w:r>
        <w:t>theyd</w:t>
      </w:r>
      <w:proofErr w:type="spellEnd"/>
      <w:r>
        <w:t xml:space="preserve"> be even worse off if they were native – it doesn’t mean your reps aren’t bad</w:t>
      </w:r>
    </w:p>
    <w:p w14:paraId="1BABC5A5" w14:textId="4AA12665" w:rsidR="00564BBB" w:rsidRPr="00564BBB" w:rsidRDefault="00564BBB" w:rsidP="00564BBB">
      <w:pPr>
        <w:pStyle w:val="Heading4"/>
        <w:numPr>
          <w:ilvl w:val="0"/>
          <w:numId w:val="12"/>
        </w:numPr>
      </w:pPr>
      <w:r>
        <w:t xml:space="preserve">They </w:t>
      </w:r>
      <w:proofErr w:type="gramStart"/>
      <w:r>
        <w:t>say</w:t>
      </w:r>
      <w:proofErr w:type="gramEnd"/>
      <w:r>
        <w:t xml:space="preserve"> </w:t>
      </w:r>
    </w:p>
    <w:p w14:paraId="25A742E8" w14:textId="5BF0F1F1" w:rsidR="00564BBB" w:rsidRDefault="00564BBB" w:rsidP="00564BBB">
      <w:pPr>
        <w:pStyle w:val="Heading3"/>
      </w:pPr>
      <w:proofErr w:type="spellStart"/>
      <w:r>
        <w:t>fwrk</w:t>
      </w:r>
      <w:proofErr w:type="spellEnd"/>
    </w:p>
    <w:p w14:paraId="767F6DE0" w14:textId="617D7967" w:rsidR="00564BBB" w:rsidRDefault="00564BBB" w:rsidP="00564BBB">
      <w:pPr>
        <w:pStyle w:val="Heading4"/>
      </w:pPr>
      <w:r>
        <w:t>Use a comparative worlds paradigm where the Affirmative must prove the plan is better than the status quo or a competitive policy option.</w:t>
      </w:r>
    </w:p>
    <w:p w14:paraId="11A72F73" w14:textId="77777777" w:rsidR="00564BBB" w:rsidRDefault="00564BBB" w:rsidP="00564BBB"/>
    <w:p w14:paraId="55D41908" w14:textId="77777777" w:rsidR="00564BBB" w:rsidRPr="00793092" w:rsidRDefault="00564BBB" w:rsidP="00564BBB">
      <w:pPr>
        <w:keepNext/>
        <w:keepLines/>
        <w:spacing w:before="200"/>
        <w:outlineLvl w:val="3"/>
        <w:rPr>
          <w:rFonts w:eastAsiaTheme="majorEastAsia"/>
          <w:bCs/>
          <w:iCs/>
          <w:sz w:val="26"/>
        </w:rPr>
      </w:pPr>
      <w:r w:rsidRPr="00793092">
        <w:rPr>
          <w:rFonts w:eastAsiaTheme="majorEastAsia"/>
          <w:b/>
          <w:bCs/>
          <w:iCs/>
          <w:sz w:val="26"/>
        </w:rPr>
        <w:t xml:space="preserve">Resolved denotes a proposal to be enacted by law </w:t>
      </w:r>
      <w:r w:rsidRPr="00793092">
        <w:rPr>
          <w:rFonts w:eastAsiaTheme="majorEastAsia"/>
          <w:bCs/>
          <w:iCs/>
          <w:sz w:val="26"/>
        </w:rPr>
        <w:br/>
      </w:r>
      <w:r w:rsidRPr="00793092">
        <w:rPr>
          <w:b/>
          <w:sz w:val="26"/>
          <w:szCs w:val="26"/>
        </w:rPr>
        <w:t>Words and Phrases 1964</w:t>
      </w:r>
      <w:r w:rsidRPr="00793092">
        <w:rPr>
          <w:b/>
        </w:rPr>
        <w:t xml:space="preserve"> </w:t>
      </w:r>
      <w:r w:rsidRPr="003328CA">
        <w:t xml:space="preserve">Permanent Edition </w:t>
      </w:r>
      <w:r w:rsidRPr="00793092">
        <w:rPr>
          <w:rFonts w:eastAsiaTheme="majorEastAsia"/>
          <w:bCs/>
          <w:iCs/>
          <w:sz w:val="26"/>
        </w:rPr>
        <w:br/>
      </w:r>
      <w:r w:rsidRPr="00793092">
        <w:rPr>
          <w:rFonts w:eastAsia="Times New Roman"/>
          <w:szCs w:val="16"/>
        </w:rPr>
        <w:t>Definition of the word “resolve,” given by Webster is “</w:t>
      </w:r>
      <w:r w:rsidRPr="00793092">
        <w:rPr>
          <w:rFonts w:eastAsia="Times New Roman"/>
          <w:b/>
          <w:highlight w:val="green"/>
          <w:u w:val="single"/>
        </w:rPr>
        <w:t>to express</w:t>
      </w:r>
      <w:r w:rsidRPr="00793092">
        <w:rPr>
          <w:rFonts w:eastAsia="Times New Roman"/>
          <w:b/>
          <w:u w:val="single"/>
        </w:rPr>
        <w:t xml:space="preserve"> an opinion or </w:t>
      </w:r>
      <w:r w:rsidRPr="00793092">
        <w:rPr>
          <w:rFonts w:eastAsia="Times New Roman"/>
          <w:b/>
          <w:highlight w:val="green"/>
          <w:u w:val="single"/>
        </w:rPr>
        <w:t xml:space="preserve">determination by resolution or </w:t>
      </w:r>
      <w:r w:rsidRPr="00793092">
        <w:rPr>
          <w:rFonts w:eastAsia="Times New Roman"/>
          <w:b/>
          <w:u w:val="single"/>
        </w:rPr>
        <w:t xml:space="preserve">vote; as ‘it was resolved by the </w:t>
      </w:r>
      <w:r w:rsidRPr="00793092">
        <w:rPr>
          <w:rFonts w:eastAsia="Times New Roman"/>
          <w:b/>
          <w:highlight w:val="green"/>
          <w:u w:val="single"/>
        </w:rPr>
        <w:t>legislature</w:t>
      </w:r>
      <w:r w:rsidRPr="00793092">
        <w:rPr>
          <w:rFonts w:eastAsia="Times New Roman"/>
          <w:b/>
          <w:szCs w:val="16"/>
          <w:u w:val="single"/>
        </w:rPr>
        <w:t>;</w:t>
      </w:r>
      <w:r w:rsidRPr="00793092">
        <w:rPr>
          <w:rFonts w:eastAsia="Times New Roman"/>
          <w:szCs w:val="16"/>
        </w:rPr>
        <w:t xml:space="preserve">” It is of </w:t>
      </w:r>
      <w:r w:rsidRPr="00793092">
        <w:rPr>
          <w:rFonts w:eastAsia="Times New Roman"/>
          <w:b/>
          <w:u w:val="single"/>
        </w:rPr>
        <w:t>similar</w:t>
      </w:r>
      <w:r w:rsidRPr="00793092">
        <w:rPr>
          <w:rFonts w:eastAsia="Times New Roman"/>
          <w:sz w:val="20"/>
          <w:szCs w:val="20"/>
        </w:rPr>
        <w:t xml:space="preserve"> </w:t>
      </w:r>
      <w:r w:rsidRPr="00793092">
        <w:rPr>
          <w:rFonts w:eastAsia="Times New Roman"/>
          <w:szCs w:val="16"/>
        </w:rPr>
        <w:t xml:space="preserve">force </w:t>
      </w:r>
      <w:r w:rsidRPr="00793092">
        <w:rPr>
          <w:rFonts w:eastAsia="Times New Roman"/>
          <w:b/>
          <w:u w:val="single"/>
        </w:rPr>
        <w:t>to the word “enact,”</w:t>
      </w:r>
      <w:r w:rsidRPr="00793092">
        <w:rPr>
          <w:rFonts w:eastAsia="Times New Roman"/>
          <w:sz w:val="20"/>
          <w:szCs w:val="20"/>
        </w:rPr>
        <w:t xml:space="preserve"> </w:t>
      </w:r>
      <w:r w:rsidRPr="00793092">
        <w:rPr>
          <w:rFonts w:eastAsia="Times New Roman"/>
          <w:szCs w:val="16"/>
        </w:rPr>
        <w:t xml:space="preserve">which is </w:t>
      </w:r>
      <w:r w:rsidRPr="00793092">
        <w:rPr>
          <w:rFonts w:eastAsia="Times New Roman"/>
          <w:b/>
          <w:u w:val="single"/>
        </w:rPr>
        <w:t>defined</w:t>
      </w:r>
      <w:r w:rsidRPr="00793092">
        <w:rPr>
          <w:rFonts w:eastAsia="Times New Roman"/>
          <w:sz w:val="20"/>
          <w:szCs w:val="20"/>
        </w:rPr>
        <w:t xml:space="preserve"> </w:t>
      </w:r>
      <w:r w:rsidRPr="00793092">
        <w:rPr>
          <w:rFonts w:eastAsia="Times New Roman"/>
          <w:szCs w:val="16"/>
        </w:rPr>
        <w:t>by Bouvier</w:t>
      </w:r>
      <w:r w:rsidRPr="00793092">
        <w:rPr>
          <w:rFonts w:eastAsia="Times New Roman"/>
          <w:sz w:val="20"/>
          <w:szCs w:val="20"/>
        </w:rPr>
        <w:t xml:space="preserve"> </w:t>
      </w:r>
      <w:r w:rsidRPr="00793092">
        <w:rPr>
          <w:rFonts w:eastAsia="Times New Roman"/>
          <w:b/>
          <w:u w:val="single"/>
        </w:rPr>
        <w:t>as</w:t>
      </w:r>
      <w:r w:rsidRPr="00793092">
        <w:rPr>
          <w:rFonts w:eastAsia="Times New Roman"/>
          <w:sz w:val="20"/>
          <w:szCs w:val="20"/>
        </w:rPr>
        <w:t xml:space="preserve"> </w:t>
      </w:r>
      <w:r w:rsidRPr="00793092">
        <w:rPr>
          <w:rFonts w:eastAsia="Times New Roman"/>
          <w:szCs w:val="16"/>
        </w:rPr>
        <w:t xml:space="preserve">meaning </w:t>
      </w:r>
      <w:r w:rsidRPr="00793092">
        <w:rPr>
          <w:rFonts w:eastAsia="Times New Roman"/>
          <w:sz w:val="20"/>
          <w:szCs w:val="20"/>
        </w:rPr>
        <w:t>“</w:t>
      </w:r>
      <w:r w:rsidRPr="00793092">
        <w:rPr>
          <w:rFonts w:eastAsia="Times New Roman"/>
          <w:b/>
          <w:highlight w:val="green"/>
          <w:u w:val="single"/>
        </w:rPr>
        <w:t>to establish by law</w:t>
      </w:r>
      <w:r w:rsidRPr="00793092">
        <w:rPr>
          <w:rFonts w:eastAsia="Times New Roman"/>
          <w:sz w:val="20"/>
          <w:szCs w:val="20"/>
        </w:rPr>
        <w:t xml:space="preserve">”.  </w:t>
      </w:r>
    </w:p>
    <w:p w14:paraId="44D121F8" w14:textId="77777777" w:rsidR="00564BBB" w:rsidRDefault="00564BBB" w:rsidP="00564BBB">
      <w:pPr>
        <w:rPr>
          <w:rFonts w:eastAsia="Times New Roman"/>
          <w:sz w:val="20"/>
          <w:szCs w:val="20"/>
        </w:rPr>
      </w:pPr>
      <w:r w:rsidRPr="00D50D1D">
        <w:rPr>
          <w:rFonts w:eastAsiaTheme="majorEastAsia" w:cstheme="majorBidi"/>
          <w:b/>
          <w:bCs/>
          <w:sz w:val="26"/>
          <w:szCs w:val="26"/>
        </w:rPr>
        <w:t xml:space="preserve">Prefer </w:t>
      </w:r>
      <w:r>
        <w:rPr>
          <w:rFonts w:eastAsiaTheme="majorEastAsia" w:cstheme="majorBidi"/>
          <w:b/>
          <w:bCs/>
          <w:sz w:val="26"/>
          <w:szCs w:val="26"/>
        </w:rPr>
        <w:t>our</w:t>
      </w:r>
      <w:r w:rsidRPr="00D50D1D">
        <w:rPr>
          <w:rFonts w:eastAsiaTheme="majorEastAsia" w:cstheme="majorBidi"/>
          <w:b/>
          <w:bCs/>
          <w:sz w:val="26"/>
          <w:szCs w:val="26"/>
        </w:rPr>
        <w:t xml:space="preserve"> definition – </w:t>
      </w:r>
      <w:r>
        <w:rPr>
          <w:rFonts w:eastAsiaTheme="majorEastAsia" w:cstheme="majorBidi"/>
          <w:b/>
          <w:bCs/>
          <w:sz w:val="26"/>
          <w:szCs w:val="26"/>
        </w:rPr>
        <w:t>a</w:t>
      </w:r>
      <w:r w:rsidRPr="00D50D1D">
        <w:rPr>
          <w:rFonts w:eastAsiaTheme="majorEastAsia" w:cstheme="majorBidi"/>
          <w:b/>
          <w:bCs/>
          <w:sz w:val="26"/>
          <w:szCs w:val="26"/>
        </w:rPr>
        <w:t>ffirm and negate aren’t words in the resolution</w:t>
      </w:r>
      <w:r>
        <w:rPr>
          <w:rFonts w:eastAsiaTheme="majorEastAsia" w:cstheme="majorBidi"/>
          <w:b/>
          <w:bCs/>
          <w:sz w:val="26"/>
          <w:szCs w:val="26"/>
        </w:rPr>
        <w:t xml:space="preserve">, and they don’t even appear on the ballot </w:t>
      </w:r>
    </w:p>
    <w:p w14:paraId="26110DAC" w14:textId="77777777" w:rsidR="00564BBB" w:rsidRDefault="00564BBB" w:rsidP="00564BBB">
      <w:pPr>
        <w:pStyle w:val="Heading4"/>
      </w:pPr>
      <w:r>
        <w:t>Net benefits:</w:t>
      </w:r>
    </w:p>
    <w:p w14:paraId="77464C82" w14:textId="77777777" w:rsidR="00564BBB" w:rsidRDefault="00564BBB" w:rsidP="00564BBB">
      <w:pPr>
        <w:pStyle w:val="Heading4"/>
      </w:pPr>
      <w:r>
        <w:t xml:space="preserve">1] Topic Education – Truth-testing moots topic education because it allows debaters to </w:t>
      </w:r>
      <w:r w:rsidRPr="00793092">
        <w:rPr>
          <w:u w:val="single"/>
        </w:rPr>
        <w:t>recycle</w:t>
      </w:r>
      <w:r>
        <w:t xml:space="preserve"> generic arguments which deny the truth of everything. Outweighs other forms of education – we only have 2 months to debate the topic and can have discussions about other issues out of round. </w:t>
      </w:r>
      <w:r>
        <w:br/>
      </w:r>
    </w:p>
    <w:p w14:paraId="5EF20CF0" w14:textId="77777777" w:rsidR="00564BBB" w:rsidRPr="000971F7" w:rsidRDefault="00564BBB" w:rsidP="00564BBB">
      <w:pPr>
        <w:pStyle w:val="Heading4"/>
        <w:rPr>
          <w:rFonts w:cs="Calibri"/>
          <w:sz w:val="16"/>
          <w:szCs w:val="28"/>
        </w:rPr>
      </w:pPr>
      <w:r>
        <w:rPr>
          <w:rFonts w:cs="Calibri"/>
        </w:rPr>
        <w:t xml:space="preserve">2] </w:t>
      </w:r>
      <w:r w:rsidRPr="000971F7">
        <w:rPr>
          <w:rFonts w:cs="Calibri"/>
        </w:rPr>
        <w:t xml:space="preserve">AC tests new strategies in a way that turns power against itself to change the rigid political culture. Prefer abductive methods – avoids dogmatism </w:t>
      </w:r>
      <w:r>
        <w:rPr>
          <w:rFonts w:cs="Calibri"/>
        </w:rPr>
        <w:t>– key to coalitions of change</w:t>
      </w:r>
    </w:p>
    <w:p w14:paraId="06E73AD1" w14:textId="77777777" w:rsidR="00564BBB" w:rsidRPr="000971F7" w:rsidRDefault="00564BBB" w:rsidP="00564BBB">
      <w:pPr>
        <w:rPr>
          <w:b/>
          <w:bCs/>
          <w:sz w:val="28"/>
          <w:szCs w:val="28"/>
        </w:rPr>
      </w:pPr>
    </w:p>
    <w:p w14:paraId="6FC81F6B" w14:textId="77777777" w:rsidR="00564BBB" w:rsidRPr="00F222FA" w:rsidRDefault="00564BBB" w:rsidP="00564BBB">
      <w:pPr>
        <w:pStyle w:val="Heading4"/>
        <w:spacing w:before="0" w:line="240" w:lineRule="auto"/>
        <w:rPr>
          <w:rFonts w:cs="Calibri"/>
          <w:color w:val="000000" w:themeColor="text1"/>
          <w:sz w:val="16"/>
          <w:szCs w:val="28"/>
        </w:rPr>
      </w:pPr>
      <w:r>
        <w:rPr>
          <w:rFonts w:cs="Calibri"/>
        </w:rPr>
        <w:t xml:space="preserve">3] </w:t>
      </w:r>
      <w:r w:rsidRPr="000971F7">
        <w:rPr>
          <w:rFonts w:cs="Calibri"/>
        </w:rPr>
        <w:t xml:space="preserve">Frameworks must be reflective, else they replicate stereotypes that are counter-productive to solutions. This requires a praxis, or a dual commitment to theory and practice </w:t>
      </w:r>
    </w:p>
    <w:p w14:paraId="6B6A2E40" w14:textId="77777777" w:rsidR="00564BBB" w:rsidRPr="008905D1" w:rsidRDefault="00564BBB" w:rsidP="00564BBB"/>
    <w:p w14:paraId="637D3A1E" w14:textId="77777777" w:rsidR="00564BBB" w:rsidRPr="008905D1" w:rsidRDefault="00564BBB" w:rsidP="00564BBB">
      <w:pPr>
        <w:pStyle w:val="Heading4"/>
        <w:rPr>
          <w:rStyle w:val="Style13ptBold"/>
          <w:b/>
          <w:bCs w:val="0"/>
        </w:rPr>
      </w:pPr>
      <w:r>
        <w:rPr>
          <w:rStyle w:val="Style13ptBold"/>
          <w:b/>
          <w:bCs w:val="0"/>
        </w:rPr>
        <w:t xml:space="preserve">4] </w:t>
      </w:r>
      <w:r w:rsidRPr="008905D1">
        <w:rPr>
          <w:rStyle w:val="Style13ptBold"/>
          <w:b/>
          <w:bCs w:val="0"/>
        </w:rPr>
        <w:t xml:space="preserve">Reciprocal burdens – proving a deductive argument is false only requires you win defense and proving an inductive argument is false is more difficult because of </w:t>
      </w:r>
      <w:proofErr w:type="spellStart"/>
      <w:r w:rsidRPr="008905D1">
        <w:rPr>
          <w:rStyle w:val="Style13ptBold"/>
          <w:b/>
          <w:bCs w:val="0"/>
        </w:rPr>
        <w:t>squo</w:t>
      </w:r>
      <w:proofErr w:type="spellEnd"/>
      <w:r w:rsidRPr="008905D1">
        <w:rPr>
          <w:rStyle w:val="Style13ptBold"/>
          <w:b/>
          <w:bCs w:val="0"/>
        </w:rPr>
        <w:t xml:space="preserve"> bias. Comparative worlds solves because it eschews the idea that either side unilaterally carries the burden of proof</w:t>
      </w:r>
    </w:p>
    <w:p w14:paraId="1956FE57" w14:textId="77777777" w:rsidR="00A95652" w:rsidRPr="00B55AD5" w:rsidRDefault="00A95652" w:rsidP="00B55AD5"/>
    <w:sectPr w:rsidR="00A95652" w:rsidRPr="00B55A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066EC6"/>
    <w:multiLevelType w:val="hybridMultilevel"/>
    <w:tmpl w:val="ED1016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CB6B59"/>
    <w:multiLevelType w:val="hybridMultilevel"/>
    <w:tmpl w:val="7C9E5A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B56AF"/>
    <w:multiLevelType w:val="hybridMultilevel"/>
    <w:tmpl w:val="F372E8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B34FB2"/>
    <w:multiLevelType w:val="hybridMultilevel"/>
    <w:tmpl w:val="A2C601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654139"/>
    <w:multiLevelType w:val="hybridMultilevel"/>
    <w:tmpl w:val="9DE6F3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3"/>
  </w:num>
  <w:num w:numId="13">
    <w:abstractNumId w:val="11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6"/>
  <w:displayBackgroundShape/>
  <w:proofState w:spelling="clean" w:grammar="clean"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Creator" w:val="Kelly Muir"/>
    <w:docVar w:name="RibbonPointer" w:val="150407768"/>
    <w:docVar w:name="VerbatimVersion" w:val="5.1"/>
  </w:docVars>
  <w:rsids>
    <w:rsidRoot w:val="00564BBB"/>
    <w:rsid w:val="000139A3"/>
    <w:rsid w:val="00100833"/>
    <w:rsid w:val="00104529"/>
    <w:rsid w:val="00105942"/>
    <w:rsid w:val="00107396"/>
    <w:rsid w:val="00144A4C"/>
    <w:rsid w:val="00176AB0"/>
    <w:rsid w:val="00177B7D"/>
    <w:rsid w:val="0018322D"/>
    <w:rsid w:val="001B21EB"/>
    <w:rsid w:val="001B5776"/>
    <w:rsid w:val="001C0089"/>
    <w:rsid w:val="001E527A"/>
    <w:rsid w:val="001F78CE"/>
    <w:rsid w:val="002019EA"/>
    <w:rsid w:val="00251FC7"/>
    <w:rsid w:val="002855A7"/>
    <w:rsid w:val="00285649"/>
    <w:rsid w:val="002B146A"/>
    <w:rsid w:val="002B5E17"/>
    <w:rsid w:val="002F2119"/>
    <w:rsid w:val="00315690"/>
    <w:rsid w:val="00316B75"/>
    <w:rsid w:val="00325646"/>
    <w:rsid w:val="003460F2"/>
    <w:rsid w:val="0038158C"/>
    <w:rsid w:val="003902BA"/>
    <w:rsid w:val="003A09E2"/>
    <w:rsid w:val="00407037"/>
    <w:rsid w:val="004605D6"/>
    <w:rsid w:val="004C60E8"/>
    <w:rsid w:val="004E3579"/>
    <w:rsid w:val="004E728B"/>
    <w:rsid w:val="004F39E0"/>
    <w:rsid w:val="00537BD5"/>
    <w:rsid w:val="00564BBB"/>
    <w:rsid w:val="0057268A"/>
    <w:rsid w:val="005D2912"/>
    <w:rsid w:val="005D450E"/>
    <w:rsid w:val="006065BD"/>
    <w:rsid w:val="00645FA9"/>
    <w:rsid w:val="00647866"/>
    <w:rsid w:val="00663748"/>
    <w:rsid w:val="00665003"/>
    <w:rsid w:val="006A2AD0"/>
    <w:rsid w:val="006C2375"/>
    <w:rsid w:val="006D4ECC"/>
    <w:rsid w:val="00722258"/>
    <w:rsid w:val="007243E5"/>
    <w:rsid w:val="00766EA0"/>
    <w:rsid w:val="00792426"/>
    <w:rsid w:val="007A2226"/>
    <w:rsid w:val="007A5D04"/>
    <w:rsid w:val="007F5B66"/>
    <w:rsid w:val="00823A1C"/>
    <w:rsid w:val="00826902"/>
    <w:rsid w:val="00845B9D"/>
    <w:rsid w:val="00860984"/>
    <w:rsid w:val="008B3ECB"/>
    <w:rsid w:val="008B4E85"/>
    <w:rsid w:val="008C1B2E"/>
    <w:rsid w:val="0091627E"/>
    <w:rsid w:val="0097032B"/>
    <w:rsid w:val="009B7898"/>
    <w:rsid w:val="009D2EAD"/>
    <w:rsid w:val="009D54B2"/>
    <w:rsid w:val="009E1922"/>
    <w:rsid w:val="009F7ED2"/>
    <w:rsid w:val="00A93661"/>
    <w:rsid w:val="00A95652"/>
    <w:rsid w:val="00AC0AB8"/>
    <w:rsid w:val="00B2604D"/>
    <w:rsid w:val="00B33C6D"/>
    <w:rsid w:val="00B4508F"/>
    <w:rsid w:val="00B55AD5"/>
    <w:rsid w:val="00B8057C"/>
    <w:rsid w:val="00BD6238"/>
    <w:rsid w:val="00BF593B"/>
    <w:rsid w:val="00BF773A"/>
    <w:rsid w:val="00BF7E81"/>
    <w:rsid w:val="00C13773"/>
    <w:rsid w:val="00C17CC8"/>
    <w:rsid w:val="00C83417"/>
    <w:rsid w:val="00C9604F"/>
    <w:rsid w:val="00CA19AA"/>
    <w:rsid w:val="00CB6943"/>
    <w:rsid w:val="00CC5298"/>
    <w:rsid w:val="00CD736E"/>
    <w:rsid w:val="00CD798D"/>
    <w:rsid w:val="00CE161E"/>
    <w:rsid w:val="00CF59A8"/>
    <w:rsid w:val="00D325A9"/>
    <w:rsid w:val="00D36A8A"/>
    <w:rsid w:val="00D61409"/>
    <w:rsid w:val="00D6691E"/>
    <w:rsid w:val="00D71170"/>
    <w:rsid w:val="00DA1C92"/>
    <w:rsid w:val="00DA25D4"/>
    <w:rsid w:val="00DA6538"/>
    <w:rsid w:val="00E15E75"/>
    <w:rsid w:val="00E5262C"/>
    <w:rsid w:val="00E82C91"/>
    <w:rsid w:val="00EC7DC4"/>
    <w:rsid w:val="00ED30CF"/>
    <w:rsid w:val="00EF5FBB"/>
    <w:rsid w:val="00F176EF"/>
    <w:rsid w:val="00F45E10"/>
    <w:rsid w:val="00F6364A"/>
    <w:rsid w:val="00F9113A"/>
    <w:rsid w:val="00F91675"/>
    <w:rsid w:val="00FE2546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6CE19"/>
  <w15:docId w15:val="{3A48F6D7-1AB8-4959-A0B8-06BB05375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4" w:qFormat="1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uiPriority w:val="4"/>
    <w:qFormat/>
    <w:rsid w:val="00564BBB"/>
    <w:rPr>
      <w:rFonts w:ascii="Calibri" w:hAnsi="Calibri" w:cs="Calibri"/>
      <w:sz w:val="24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564BBB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564BBB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2"/>
    <w:unhideWhenUsed/>
    <w:qFormat/>
    <w:rsid w:val="00564BBB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,C Tagline,Big card,body,Normal Tag,heading 2,Ch,Heading 2 Char2 Char,Heading 2 Char1 Char Char,No Spacing211,No Spacing12,No Spacing2111,ta,small text,Heading 2 Char Char Char Char,no read,TAG,No Spacing111111,No Spacing4,small space,T,B T,t"/>
    <w:basedOn w:val="Normal"/>
    <w:next w:val="Normal"/>
    <w:link w:val="Heading4Char"/>
    <w:uiPriority w:val="3"/>
    <w:unhideWhenUsed/>
    <w:qFormat/>
    <w:rsid w:val="00564BBB"/>
    <w:pPr>
      <w:keepNext/>
      <w:keepLines/>
      <w:spacing w:before="40" w:after="0"/>
      <w:outlineLvl w:val="3"/>
    </w:pPr>
    <w:rPr>
      <w:rFonts w:eastAsiaTheme="majorEastAsia" w:cstheme="majorBidi"/>
      <w:b/>
      <w:iCs/>
      <w:sz w:val="40"/>
    </w:rPr>
  </w:style>
  <w:style w:type="character" w:default="1" w:styleId="DefaultParagraphFont">
    <w:name w:val="Default Paragraph Font"/>
    <w:uiPriority w:val="1"/>
    <w:semiHidden/>
    <w:unhideWhenUsed/>
    <w:rsid w:val="00564BB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64BBB"/>
  </w:style>
  <w:style w:type="character" w:customStyle="1" w:styleId="Heading1Char">
    <w:name w:val="Heading 1 Char"/>
    <w:aliases w:val="Pocket Char"/>
    <w:basedOn w:val="DefaultParagraphFont"/>
    <w:link w:val="Heading1"/>
    <w:rsid w:val="00564BBB"/>
    <w:rPr>
      <w:rFonts w:ascii="Calibri" w:eastAsiaTheme="majorEastAsia" w:hAnsi="Calibri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564BBB"/>
    <w:rPr>
      <w:rFonts w:ascii="Calibri" w:eastAsiaTheme="majorEastAsia" w:hAnsi="Calibri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2"/>
    <w:rsid w:val="00564BBB"/>
    <w:rPr>
      <w:rFonts w:ascii="Calibri" w:eastAsiaTheme="majorEastAsia" w:hAnsi="Calibri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,C Tagline Char,Big card Char,body Char,Normal Tag Char,heading 2 Char,Ch Char,Heading 2 Char2 Char Char,Heading 2 Char1 Char Char Char,No Spacing211 Char,No Spacing12 Char,No Spacing2111 Char,ta Char,small text Char,no read Char"/>
    <w:basedOn w:val="DefaultParagraphFont"/>
    <w:link w:val="Heading4"/>
    <w:uiPriority w:val="3"/>
    <w:rsid w:val="00564BBB"/>
    <w:rPr>
      <w:rFonts w:ascii="Calibri" w:eastAsiaTheme="majorEastAsia" w:hAnsi="Calibri" w:cstheme="majorBidi"/>
      <w:b/>
      <w:iCs/>
      <w:sz w:val="40"/>
    </w:rPr>
  </w:style>
  <w:style w:type="character" w:styleId="Emphasis">
    <w:name w:val="Emphasis"/>
    <w:basedOn w:val="DefaultParagraphFont"/>
    <w:uiPriority w:val="7"/>
    <w:qFormat/>
    <w:rsid w:val="00564BBB"/>
    <w:rPr>
      <w:rFonts w:ascii="Calibri" w:hAnsi="Calibri" w:cs="Calibri"/>
      <w:b/>
      <w:i w:val="0"/>
      <w:iCs/>
      <w:sz w:val="22"/>
      <w:u w:val="single"/>
      <w:bdr w:val="none" w:sz="0" w:space="0" w:color="auto"/>
    </w:rPr>
  </w:style>
  <w:style w:type="character" w:customStyle="1" w:styleId="Style13ptBold">
    <w:name w:val="Style 13 pt Bold"/>
    <w:aliases w:val="Cite,Style Style Bold + 12 pt,Style Style Bold,Style Style Bold + 12pt,Style Style + 12 pt,Style Style Bo... +,Old Cite,Style Style Bold + 10 pt,tagld + 12 pt,Style Style Bold + 11 pt,Style Style Bold + 13 pt,tag + 12 pt,Not...,Not.,Not"/>
    <w:basedOn w:val="DefaultParagraphFont"/>
    <w:uiPriority w:val="5"/>
    <w:qFormat/>
    <w:rsid w:val="00564BBB"/>
    <w:rPr>
      <w:b/>
      <w:bCs/>
      <w:sz w:val="32"/>
      <w:u w:val="none"/>
    </w:rPr>
  </w:style>
  <w:style w:type="character" w:customStyle="1" w:styleId="StyleUnderline">
    <w:name w:val="Style Underline"/>
    <w:aliases w:val="Underline"/>
    <w:basedOn w:val="DefaultParagraphFont"/>
    <w:uiPriority w:val="6"/>
    <w:qFormat/>
    <w:rsid w:val="00564BBB"/>
    <w:rPr>
      <w:b/>
      <w:sz w:val="28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564BBB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564BBB"/>
    <w:rPr>
      <w:color w:val="auto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erin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60591F-F419-40FC-8620-054FCD858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</Template>
  <TotalTime>5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Aerin Engelstad</dc:creator>
  <cp:keywords>5.1.1</cp:keywords>
  <dc:description/>
  <cp:lastModifiedBy>Aerin Engelstad</cp:lastModifiedBy>
  <cp:revision>1</cp:revision>
  <dcterms:created xsi:type="dcterms:W3CDTF">2021-11-05T22:56:00Z</dcterms:created>
  <dcterms:modified xsi:type="dcterms:W3CDTF">2021-11-05T23:05:00Z</dcterms:modified>
</cp:coreProperties>
</file>