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0008A" w14:textId="77777777" w:rsidR="007A4CD9" w:rsidRDefault="007A4CD9" w:rsidP="007A4CD9"/>
    <w:p w14:paraId="654169B3" w14:textId="56BEDE98" w:rsidR="007A4CD9" w:rsidRDefault="007A4CD9" w:rsidP="007A4CD9">
      <w:pPr>
        <w:pStyle w:val="Heading3"/>
      </w:pPr>
      <w:r>
        <w:t xml:space="preserve">da - </w:t>
      </w:r>
      <w:r>
        <w:t>trade</w:t>
      </w:r>
    </w:p>
    <w:p w14:paraId="1980E161" w14:textId="77777777" w:rsidR="007A4CD9" w:rsidRPr="00E71691" w:rsidRDefault="007A4CD9" w:rsidP="007A4CD9">
      <w:pPr>
        <w:pStyle w:val="Heading4"/>
        <w:rPr>
          <w:rFonts w:cs="Arial"/>
        </w:rPr>
      </w:pPr>
      <w:r w:rsidRPr="00E71691">
        <w:rPr>
          <w:rFonts w:cs="Arial"/>
        </w:rPr>
        <w:t xml:space="preserve">Trade is </w:t>
      </w:r>
      <w:r w:rsidRPr="00E71691">
        <w:rPr>
          <w:rFonts w:cs="Arial"/>
          <w:u w:val="single"/>
        </w:rPr>
        <w:t>stable</w:t>
      </w:r>
      <w:r w:rsidRPr="00E71691">
        <w:rPr>
          <w:rFonts w:cs="Arial"/>
        </w:rPr>
        <w:t xml:space="preserve"> and </w:t>
      </w:r>
      <w:r w:rsidRPr="00E71691">
        <w:rPr>
          <w:rFonts w:cs="Arial"/>
          <w:u w:val="single"/>
        </w:rPr>
        <w:t>growing</w:t>
      </w:r>
      <w:r w:rsidRPr="00E71691">
        <w:rPr>
          <w:rFonts w:cs="Arial"/>
        </w:rPr>
        <w:t xml:space="preserve">---governments are </w:t>
      </w:r>
      <w:r w:rsidRPr="00E71691">
        <w:rPr>
          <w:rFonts w:cs="Arial"/>
          <w:u w:val="single"/>
        </w:rPr>
        <w:t>avoiding</w:t>
      </w:r>
      <w:r w:rsidRPr="00E71691">
        <w:rPr>
          <w:rFonts w:cs="Arial"/>
        </w:rPr>
        <w:t xml:space="preserve"> protectionism, the </w:t>
      </w:r>
      <w:r w:rsidRPr="00E71691">
        <w:rPr>
          <w:rFonts w:cs="Arial"/>
          <w:u w:val="single"/>
        </w:rPr>
        <w:t>key threat</w:t>
      </w:r>
    </w:p>
    <w:p w14:paraId="0053088E" w14:textId="77777777" w:rsidR="007A4CD9" w:rsidRPr="00E71691" w:rsidRDefault="007A4CD9" w:rsidP="007A4CD9">
      <w:r w:rsidRPr="00E71691">
        <w:t xml:space="preserve">Dr. Daniel </w:t>
      </w:r>
      <w:r w:rsidRPr="00E71691">
        <w:rPr>
          <w:rStyle w:val="Style13ptBold"/>
        </w:rPr>
        <w:t>Gros 21</w:t>
      </w:r>
      <w:r w:rsidRPr="00E71691">
        <w:t>, Director of the Centre for European Policy Studies, Ph.D. in Economics from the University of Chicago, Fulbright Scholar, Former Visiting Professor at the University of California at Berkeley, BA in Economics from the University of Rome, Former Economic Advisor to the Directorate General II of the European Commission, “The Great Lockdown and Global Trade”, Project Syndicate, 6/8/2021, https://www.project-syndicate.org/commentary/how-globalization-and-trade-survived-the-pandemic-by-daniel-gros-2021-06?barrier=accesspay</w:t>
      </w:r>
    </w:p>
    <w:p w14:paraId="0C7BD98D" w14:textId="77777777" w:rsidR="007A4CD9" w:rsidRPr="00E71691" w:rsidRDefault="007A4CD9" w:rsidP="007A4CD9">
      <w:pPr>
        <w:rPr>
          <w:sz w:val="16"/>
        </w:rPr>
      </w:pPr>
      <w:r w:rsidRPr="00E71691">
        <w:rPr>
          <w:rStyle w:val="StyleUnderline"/>
        </w:rPr>
        <w:t xml:space="preserve">Global </w:t>
      </w:r>
      <w:r w:rsidRPr="00E71691">
        <w:rPr>
          <w:rStyle w:val="StyleUnderline"/>
          <w:highlight w:val="cyan"/>
        </w:rPr>
        <w:t>supply chains</w:t>
      </w:r>
      <w:r w:rsidRPr="00E71691">
        <w:rPr>
          <w:rStyle w:val="StyleUnderline"/>
        </w:rPr>
        <w:t xml:space="preserve"> have </w:t>
      </w:r>
      <w:r w:rsidRPr="00E71691">
        <w:rPr>
          <w:rStyle w:val="Emphasis"/>
          <w:highlight w:val="cyan"/>
        </w:rPr>
        <w:t>weathered</w:t>
      </w:r>
      <w:r w:rsidRPr="00E71691">
        <w:rPr>
          <w:rStyle w:val="StyleUnderline"/>
        </w:rPr>
        <w:t xml:space="preserve"> the </w:t>
      </w:r>
      <w:r w:rsidRPr="00E71691">
        <w:rPr>
          <w:rStyle w:val="StyleUnderline"/>
          <w:highlight w:val="cyan"/>
        </w:rPr>
        <w:t xml:space="preserve">pandemic </w:t>
      </w:r>
      <w:r w:rsidRPr="00E71691">
        <w:rPr>
          <w:rStyle w:val="Emphasis"/>
          <w:highlight w:val="cyan"/>
        </w:rPr>
        <w:t>intact</w:t>
      </w:r>
      <w:r w:rsidRPr="00E71691">
        <w:rPr>
          <w:rStyle w:val="StyleUnderline"/>
        </w:rPr>
        <w:t xml:space="preserve">, and the deep </w:t>
      </w:r>
      <w:r w:rsidRPr="00E71691">
        <w:rPr>
          <w:rStyle w:val="StyleUnderline"/>
          <w:highlight w:val="cyan"/>
        </w:rPr>
        <w:t xml:space="preserve">recession has </w:t>
      </w:r>
      <w:r w:rsidRPr="00E71691">
        <w:rPr>
          <w:rStyle w:val="Emphasis"/>
          <w:highlight w:val="cyan"/>
        </w:rPr>
        <w:t>not</w:t>
      </w:r>
      <w:r w:rsidRPr="00E71691">
        <w:rPr>
          <w:rStyle w:val="StyleUnderline"/>
          <w:highlight w:val="cyan"/>
        </w:rPr>
        <w:t xml:space="preserve"> unleashed</w:t>
      </w:r>
      <w:r w:rsidRPr="00E71691">
        <w:rPr>
          <w:rStyle w:val="StyleUnderline"/>
        </w:rPr>
        <w:t xml:space="preserve"> a wave of </w:t>
      </w:r>
      <w:r w:rsidRPr="00E71691">
        <w:rPr>
          <w:rStyle w:val="StyleUnderline"/>
          <w:highlight w:val="cyan"/>
        </w:rPr>
        <w:t>protectionism</w:t>
      </w:r>
      <w:r w:rsidRPr="00E71691">
        <w:rPr>
          <w:rStyle w:val="StyleUnderline"/>
        </w:rPr>
        <w:t xml:space="preserve">. That is </w:t>
      </w:r>
      <w:r w:rsidRPr="00E71691">
        <w:rPr>
          <w:rStyle w:val="Emphasis"/>
        </w:rPr>
        <w:t>good for global trade</w:t>
      </w:r>
      <w:r w:rsidRPr="00E71691">
        <w:rPr>
          <w:sz w:val="16"/>
        </w:rPr>
        <w:t xml:space="preserve">, and probably for foreign direct investment, too, </w:t>
      </w:r>
      <w:r w:rsidRPr="00E71691">
        <w:rPr>
          <w:rStyle w:val="StyleUnderline"/>
        </w:rPr>
        <w:t xml:space="preserve">and suggests that </w:t>
      </w:r>
      <w:r w:rsidRPr="00E71691">
        <w:rPr>
          <w:rStyle w:val="Emphasis"/>
          <w:highlight w:val="cyan"/>
        </w:rPr>
        <w:t>predictions</w:t>
      </w:r>
      <w:r w:rsidRPr="00E71691">
        <w:rPr>
          <w:rStyle w:val="StyleUnderline"/>
          <w:highlight w:val="cyan"/>
        </w:rPr>
        <w:t xml:space="preserve"> of</w:t>
      </w:r>
      <w:r w:rsidRPr="00E71691">
        <w:rPr>
          <w:rStyle w:val="StyleUnderline"/>
        </w:rPr>
        <w:t xml:space="preserve"> globalization’s </w:t>
      </w:r>
      <w:r w:rsidRPr="00E71691">
        <w:rPr>
          <w:rStyle w:val="Emphasis"/>
          <w:highlight w:val="cyan"/>
        </w:rPr>
        <w:t>demise</w:t>
      </w:r>
      <w:r w:rsidRPr="00E71691">
        <w:rPr>
          <w:rStyle w:val="StyleUnderline"/>
          <w:highlight w:val="cyan"/>
        </w:rPr>
        <w:t xml:space="preserve"> were </w:t>
      </w:r>
      <w:r w:rsidRPr="00E71691">
        <w:rPr>
          <w:rStyle w:val="Emphasis"/>
          <w:highlight w:val="cyan"/>
        </w:rPr>
        <w:t>premature</w:t>
      </w:r>
      <w:r w:rsidRPr="00E71691">
        <w:rPr>
          <w:sz w:val="16"/>
        </w:rPr>
        <w:t>.</w:t>
      </w:r>
    </w:p>
    <w:p w14:paraId="06559EEA" w14:textId="77777777" w:rsidR="007A4CD9" w:rsidRPr="00E71691" w:rsidRDefault="007A4CD9" w:rsidP="007A4CD9">
      <w:pPr>
        <w:rPr>
          <w:sz w:val="16"/>
        </w:rPr>
      </w:pPr>
      <w:r w:rsidRPr="00E71691">
        <w:rPr>
          <w:rStyle w:val="StyleUnderline"/>
        </w:rPr>
        <w:t xml:space="preserve">Trade is </w:t>
      </w:r>
      <w:r w:rsidRPr="00E71691">
        <w:rPr>
          <w:rStyle w:val="Emphasis"/>
          <w:highlight w:val="cyan"/>
        </w:rPr>
        <w:t>recovering robustly</w:t>
      </w:r>
      <w:r w:rsidRPr="00E71691">
        <w:rPr>
          <w:rStyle w:val="StyleUnderline"/>
        </w:rPr>
        <w:t xml:space="preserve"> alongside the upticks in growth in major economies</w:t>
      </w:r>
      <w:r w:rsidRPr="00E71691">
        <w:rPr>
          <w:sz w:val="16"/>
        </w:rPr>
        <w:t xml:space="preserve">. This good news deserves more attention. </w:t>
      </w:r>
      <w:r w:rsidRPr="00E71691">
        <w:rPr>
          <w:rStyle w:val="StyleUnderline"/>
        </w:rPr>
        <w:t xml:space="preserve">Less than </w:t>
      </w:r>
      <w:r w:rsidRPr="00E71691">
        <w:rPr>
          <w:rStyle w:val="StyleUnderline"/>
          <w:highlight w:val="cyan"/>
        </w:rPr>
        <w:t>12 months ago, many</w:t>
      </w:r>
      <w:r w:rsidRPr="00E71691">
        <w:rPr>
          <w:sz w:val="16"/>
        </w:rPr>
        <w:t xml:space="preserve"> observers </w:t>
      </w:r>
      <w:r w:rsidRPr="00E71691">
        <w:rPr>
          <w:rStyle w:val="StyleUnderline"/>
        </w:rPr>
        <w:t xml:space="preserve">were </w:t>
      </w:r>
      <w:r w:rsidRPr="00E71691">
        <w:rPr>
          <w:rStyle w:val="Emphasis"/>
          <w:highlight w:val="cyan"/>
        </w:rPr>
        <w:t>predict</w:t>
      </w:r>
      <w:r w:rsidRPr="00E71691">
        <w:rPr>
          <w:rStyle w:val="StyleUnderline"/>
        </w:rPr>
        <w:t xml:space="preserve">ing </w:t>
      </w:r>
      <w:r w:rsidRPr="00E71691">
        <w:rPr>
          <w:rStyle w:val="StyleUnderline"/>
          <w:highlight w:val="cyan"/>
        </w:rPr>
        <w:t xml:space="preserve">an </w:t>
      </w:r>
      <w:r w:rsidRPr="00E71691">
        <w:rPr>
          <w:rStyle w:val="Emphasis"/>
          <w:highlight w:val="cyan"/>
        </w:rPr>
        <w:t>end to globalization</w:t>
      </w:r>
      <w:r w:rsidRPr="00E71691">
        <w:rPr>
          <w:sz w:val="16"/>
        </w:rPr>
        <w:t>. The pandemic disrupted supply chains, and governments, suddenly confronted with the resulting vulnerabilities and dependencies, encouraged “reshoring” production of critical goods.</w:t>
      </w:r>
    </w:p>
    <w:p w14:paraId="1DBE2AB4" w14:textId="77777777" w:rsidR="007A4CD9" w:rsidRPr="00E71691" w:rsidRDefault="007A4CD9" w:rsidP="007A4CD9">
      <w:pPr>
        <w:rPr>
          <w:sz w:val="16"/>
        </w:rPr>
      </w:pPr>
      <w:r w:rsidRPr="00E71691">
        <w:rPr>
          <w:rStyle w:val="StyleUnderline"/>
          <w:highlight w:val="cyan"/>
        </w:rPr>
        <w:t>Today, the outlook is</w:t>
      </w:r>
      <w:r w:rsidRPr="00E71691">
        <w:rPr>
          <w:rStyle w:val="StyleUnderline"/>
        </w:rPr>
        <w:t xml:space="preserve"> </w:t>
      </w:r>
      <w:r w:rsidRPr="00E71691">
        <w:rPr>
          <w:rStyle w:val="Emphasis"/>
        </w:rPr>
        <w:t xml:space="preserve">much </w:t>
      </w:r>
      <w:r w:rsidRPr="00E71691">
        <w:rPr>
          <w:rStyle w:val="Emphasis"/>
          <w:highlight w:val="cyan"/>
        </w:rPr>
        <w:t>brighter</w:t>
      </w:r>
      <w:r w:rsidRPr="00E71691">
        <w:rPr>
          <w:rStyle w:val="StyleUnderline"/>
          <w:highlight w:val="cyan"/>
        </w:rPr>
        <w:t xml:space="preserve">. There is </w:t>
      </w:r>
      <w:r w:rsidRPr="00E71691">
        <w:rPr>
          <w:rStyle w:val="Emphasis"/>
          <w:highlight w:val="cyan"/>
        </w:rPr>
        <w:t>little indication</w:t>
      </w:r>
      <w:r w:rsidRPr="00E71691">
        <w:rPr>
          <w:rStyle w:val="StyleUnderline"/>
          <w:highlight w:val="cyan"/>
        </w:rPr>
        <w:t xml:space="preserve"> of</w:t>
      </w:r>
      <w:r w:rsidRPr="00E71691">
        <w:rPr>
          <w:rStyle w:val="StyleUnderline"/>
        </w:rPr>
        <w:t xml:space="preserve"> a </w:t>
      </w:r>
      <w:r w:rsidRPr="00E71691">
        <w:rPr>
          <w:rStyle w:val="Emphasis"/>
          <w:highlight w:val="cyan"/>
        </w:rPr>
        <w:t>sustained</w:t>
      </w:r>
      <w:r w:rsidRPr="00E71691">
        <w:rPr>
          <w:rStyle w:val="StyleUnderline"/>
          <w:highlight w:val="cyan"/>
        </w:rPr>
        <w:t xml:space="preserve"> movement</w:t>
      </w:r>
      <w:r w:rsidRPr="00E71691">
        <w:rPr>
          <w:rStyle w:val="StyleUnderline"/>
        </w:rPr>
        <w:t xml:space="preserve"> away </w:t>
      </w:r>
      <w:r w:rsidRPr="00E71691">
        <w:rPr>
          <w:rStyle w:val="StyleUnderline"/>
          <w:highlight w:val="cyan"/>
        </w:rPr>
        <w:t>from global</w:t>
      </w:r>
      <w:r w:rsidRPr="00E71691">
        <w:rPr>
          <w:rStyle w:val="StyleUnderline"/>
        </w:rPr>
        <w:t xml:space="preserve"> supply </w:t>
      </w:r>
      <w:r w:rsidRPr="00E71691">
        <w:rPr>
          <w:rStyle w:val="StyleUnderline"/>
          <w:highlight w:val="cyan"/>
        </w:rPr>
        <w:t>chains</w:t>
      </w:r>
      <w:r w:rsidRPr="00E71691">
        <w:rPr>
          <w:rStyle w:val="StyleUnderline"/>
        </w:rPr>
        <w:t>. And many governments</w:t>
      </w:r>
      <w:r w:rsidRPr="00E71691">
        <w:rPr>
          <w:sz w:val="16"/>
        </w:rPr>
        <w:t xml:space="preserve"> have </w:t>
      </w:r>
      <w:r w:rsidRPr="00E71691">
        <w:rPr>
          <w:rStyle w:val="StyleUnderline"/>
        </w:rPr>
        <w:t xml:space="preserve">realized that trade is </w:t>
      </w:r>
      <w:r w:rsidRPr="00E71691">
        <w:rPr>
          <w:rStyle w:val="Emphasis"/>
        </w:rPr>
        <w:t>more</w:t>
      </w:r>
      <w:r w:rsidRPr="00E71691">
        <w:rPr>
          <w:rStyle w:val="StyleUnderline"/>
        </w:rPr>
        <w:t xml:space="preserve"> of an </w:t>
      </w:r>
      <w:r w:rsidRPr="00E71691">
        <w:rPr>
          <w:rStyle w:val="Emphasis"/>
        </w:rPr>
        <w:t>opportunity</w:t>
      </w:r>
      <w:r w:rsidRPr="00E71691">
        <w:rPr>
          <w:rStyle w:val="StyleUnderline"/>
        </w:rPr>
        <w:t xml:space="preserve"> than a </w:t>
      </w:r>
      <w:r w:rsidRPr="00E71691">
        <w:rPr>
          <w:rStyle w:val="Emphasis"/>
        </w:rPr>
        <w:t>threat</w:t>
      </w:r>
      <w:r w:rsidRPr="00E71691">
        <w:rPr>
          <w:rStyle w:val="StyleUnderline"/>
        </w:rPr>
        <w:t xml:space="preserve"> to national sovereignty. As a result, the </w:t>
      </w:r>
      <w:r w:rsidRPr="00E71691">
        <w:rPr>
          <w:rStyle w:val="Emphasis"/>
          <w:highlight w:val="cyan"/>
        </w:rPr>
        <w:t>W</w:t>
      </w:r>
      <w:r w:rsidRPr="00E71691">
        <w:rPr>
          <w:sz w:val="16"/>
        </w:rPr>
        <w:t xml:space="preserve">orld </w:t>
      </w:r>
      <w:r w:rsidRPr="00E71691">
        <w:rPr>
          <w:rStyle w:val="Emphasis"/>
          <w:highlight w:val="cyan"/>
        </w:rPr>
        <w:t>T</w:t>
      </w:r>
      <w:r w:rsidRPr="00E71691">
        <w:rPr>
          <w:sz w:val="16"/>
        </w:rPr>
        <w:t xml:space="preserve">rade </w:t>
      </w:r>
      <w:r w:rsidRPr="00E71691">
        <w:rPr>
          <w:rStyle w:val="Emphasis"/>
          <w:highlight w:val="cyan"/>
        </w:rPr>
        <w:t>O</w:t>
      </w:r>
      <w:r w:rsidRPr="00E71691">
        <w:rPr>
          <w:sz w:val="16"/>
        </w:rPr>
        <w:t xml:space="preserve">rganization </w:t>
      </w:r>
      <w:r w:rsidRPr="00E71691">
        <w:rPr>
          <w:rStyle w:val="StyleUnderline"/>
          <w:highlight w:val="cyan"/>
        </w:rPr>
        <w:t>expects</w:t>
      </w:r>
      <w:r w:rsidRPr="00E71691">
        <w:rPr>
          <w:sz w:val="16"/>
        </w:rPr>
        <w:t xml:space="preserve"> the </w:t>
      </w:r>
      <w:r w:rsidRPr="00E71691">
        <w:rPr>
          <w:rStyle w:val="StyleUnderline"/>
        </w:rPr>
        <w:t>volume of</w:t>
      </w:r>
      <w:r w:rsidRPr="00E71691">
        <w:rPr>
          <w:sz w:val="16"/>
        </w:rPr>
        <w:t xml:space="preserve"> global </w:t>
      </w:r>
      <w:r w:rsidRPr="00E71691">
        <w:rPr>
          <w:rStyle w:val="StyleUnderline"/>
          <w:highlight w:val="cyan"/>
        </w:rPr>
        <w:t xml:space="preserve">trade to </w:t>
      </w:r>
      <w:r w:rsidRPr="00E71691">
        <w:rPr>
          <w:rStyle w:val="Emphasis"/>
          <w:highlight w:val="cyan"/>
        </w:rPr>
        <w:t>increase</w:t>
      </w:r>
      <w:r w:rsidRPr="00E71691">
        <w:rPr>
          <w:sz w:val="16"/>
        </w:rPr>
        <w:t xml:space="preserve"> by 8% in 2021, </w:t>
      </w:r>
      <w:r w:rsidRPr="00E71691">
        <w:rPr>
          <w:rStyle w:val="Emphasis"/>
        </w:rPr>
        <w:t xml:space="preserve">more than </w:t>
      </w:r>
      <w:r w:rsidRPr="00E71691">
        <w:rPr>
          <w:rStyle w:val="Emphasis"/>
          <w:highlight w:val="cyan"/>
        </w:rPr>
        <w:t>offsetting</w:t>
      </w:r>
      <w:r w:rsidRPr="00E71691">
        <w:rPr>
          <w:rStyle w:val="StyleUnderline"/>
          <w:highlight w:val="cyan"/>
        </w:rPr>
        <w:t xml:space="preserve"> last year’s</w:t>
      </w:r>
      <w:r w:rsidRPr="00E71691">
        <w:rPr>
          <w:sz w:val="16"/>
        </w:rPr>
        <w:t xml:space="preserve"> 5.3% </w:t>
      </w:r>
      <w:r w:rsidRPr="00E71691">
        <w:rPr>
          <w:rStyle w:val="StyleUnderline"/>
          <w:highlight w:val="cyan"/>
        </w:rPr>
        <w:t>decline</w:t>
      </w:r>
      <w:r w:rsidRPr="00E71691">
        <w:rPr>
          <w:sz w:val="16"/>
        </w:rPr>
        <w:t>.</w:t>
      </w:r>
    </w:p>
    <w:p w14:paraId="2378EC59" w14:textId="77777777" w:rsidR="007A4CD9" w:rsidRPr="00E71691" w:rsidRDefault="007A4CD9" w:rsidP="007A4CD9">
      <w:pPr>
        <w:rPr>
          <w:sz w:val="16"/>
        </w:rPr>
      </w:pPr>
      <w:r w:rsidRPr="00E71691">
        <w:rPr>
          <w:sz w:val="16"/>
        </w:rPr>
        <w:t xml:space="preserve">True, foreign direct investment (FDI) still lags, having plummeted 42% in 2020. Europe </w:t>
      </w:r>
      <w:proofErr w:type="gramStart"/>
      <w:r w:rsidRPr="00E71691">
        <w:rPr>
          <w:sz w:val="16"/>
        </w:rPr>
        <w:t>actually recorded</w:t>
      </w:r>
      <w:proofErr w:type="gramEnd"/>
      <w:r w:rsidRPr="00E71691">
        <w:rPr>
          <w:sz w:val="16"/>
        </w:rPr>
        <w:t xml:space="preserve"> a negative flow. But the pandemic’s differential impact on trade and investment is not surprising. Transporting goods around the world requires little physical human interaction. Giant cranes, often remotely operated, load and unload containers, and supertankers pump oil ashore.</w:t>
      </w:r>
    </w:p>
    <w:p w14:paraId="710FE4AD" w14:textId="77777777" w:rsidR="007A4CD9" w:rsidRPr="00E71691" w:rsidRDefault="007A4CD9" w:rsidP="007A4CD9">
      <w:pPr>
        <w:rPr>
          <w:sz w:val="16"/>
        </w:rPr>
      </w:pPr>
      <w:r w:rsidRPr="00E71691">
        <w:rPr>
          <w:sz w:val="16"/>
        </w:rPr>
        <w:t>In contrast, acquiring a firm or establishing a new production facility in another country requires travel to meet potential partners, and in many cases close contact with foreign governments to obtain permits. Pandemic-induced border closures and travel restrictions obviously made this much more difficult.</w:t>
      </w:r>
    </w:p>
    <w:p w14:paraId="09C4B298" w14:textId="77777777" w:rsidR="007A4CD9" w:rsidRPr="00E71691" w:rsidRDefault="007A4CD9" w:rsidP="007A4CD9">
      <w:pPr>
        <w:rPr>
          <w:sz w:val="16"/>
        </w:rPr>
      </w:pPr>
      <w:r w:rsidRPr="00E71691">
        <w:rPr>
          <w:sz w:val="16"/>
        </w:rPr>
        <w:t>But FDI is notoriously volatile, often plunging one year and recovering the next, so it could still bounce back strongly in 2021. In fact, the OECD has already detected signs of a recovery.</w:t>
      </w:r>
    </w:p>
    <w:p w14:paraId="5A041A81" w14:textId="77777777" w:rsidR="007A4CD9" w:rsidRPr="00E71691" w:rsidRDefault="007A4CD9" w:rsidP="007A4CD9">
      <w:pPr>
        <w:rPr>
          <w:sz w:val="16"/>
        </w:rPr>
      </w:pPr>
      <w:r w:rsidRPr="00E71691">
        <w:rPr>
          <w:sz w:val="16"/>
        </w:rPr>
        <w:t>Moreover, global supply chains have proved to be less vulnerable than many had feared. The notion of a “supply chain” conjures up an image of a fragile arrangement, with each enterprise depending on inputs from the adjacent link. And a chain is only as strong as its weakest link.</w:t>
      </w:r>
    </w:p>
    <w:p w14:paraId="6A79A3EC" w14:textId="77777777" w:rsidR="007A4CD9" w:rsidRPr="00E71691" w:rsidRDefault="007A4CD9" w:rsidP="007A4CD9">
      <w:pPr>
        <w:rPr>
          <w:sz w:val="16"/>
        </w:rPr>
      </w:pPr>
      <w:r w:rsidRPr="00E71691">
        <w:rPr>
          <w:sz w:val="16"/>
        </w:rPr>
        <w:t>The global trading system’s vulnerability to choke points seemed to be driven home in March, when a single large freighter blocked the Suez Canal, after sandstorms restricted visibility and transformed the huge stack of containers on board into sails. But this incident, which was resolved relatively quickly, is not representative of how global trade works.</w:t>
      </w:r>
    </w:p>
    <w:p w14:paraId="57928580" w14:textId="77777777" w:rsidR="007A4CD9" w:rsidRPr="00E71691" w:rsidRDefault="007A4CD9" w:rsidP="007A4CD9">
      <w:pPr>
        <w:rPr>
          <w:sz w:val="16"/>
        </w:rPr>
      </w:pPr>
      <w:r w:rsidRPr="00E71691">
        <w:rPr>
          <w:sz w:val="16"/>
        </w:rPr>
        <w:t>It is more accurate to talk of interrelated networks of suppliers than supply chains. Most enterprises have more than one supplier of key components, and multinational companies with operations in many countries source supplies from many other countries. The pandemic has reinforced multi-sourcing, rather than triggering a retrenchment from the division of labor.</w:t>
      </w:r>
    </w:p>
    <w:p w14:paraId="2B186781" w14:textId="77777777" w:rsidR="007A4CD9" w:rsidRPr="00E71691" w:rsidRDefault="007A4CD9" w:rsidP="007A4CD9">
      <w:pPr>
        <w:rPr>
          <w:sz w:val="16"/>
        </w:rPr>
      </w:pPr>
      <w:r w:rsidRPr="00E71691">
        <w:rPr>
          <w:sz w:val="16"/>
        </w:rPr>
        <w:t xml:space="preserve">Yes, governments almost everywhere have interfered with trade during the pandemic to address acute shortages of key products, such as personal protective equipment in 2020 and COVID-19 vaccines during the first few months of 2021. But </w:t>
      </w:r>
      <w:proofErr w:type="gramStart"/>
      <w:r w:rsidRPr="00E71691">
        <w:rPr>
          <w:sz w:val="16"/>
        </w:rPr>
        <w:t>both of these</w:t>
      </w:r>
      <w:proofErr w:type="gramEnd"/>
      <w:r w:rsidRPr="00E71691">
        <w:rPr>
          <w:sz w:val="16"/>
        </w:rPr>
        <w:t xml:space="preserve"> products, while vital in the context of the pandemic, play only a marginal role in the wider economy. The rich countries could vaccinate the entire world for less than a dollar a week from each citizen.</w:t>
      </w:r>
    </w:p>
    <w:p w14:paraId="624777D5" w14:textId="77777777" w:rsidR="007A4CD9" w:rsidRPr="00E71691" w:rsidRDefault="007A4CD9" w:rsidP="007A4CD9">
      <w:pPr>
        <w:rPr>
          <w:sz w:val="16"/>
        </w:rPr>
      </w:pPr>
      <w:r w:rsidRPr="00E71691">
        <w:rPr>
          <w:rStyle w:val="StyleUnderline"/>
          <w:highlight w:val="cyan"/>
        </w:rPr>
        <w:t xml:space="preserve">The </w:t>
      </w:r>
      <w:r w:rsidRPr="00E71691">
        <w:rPr>
          <w:rStyle w:val="Emphasis"/>
          <w:highlight w:val="cyan"/>
        </w:rPr>
        <w:t>main danger</w:t>
      </w:r>
      <w:r w:rsidRPr="00E71691">
        <w:rPr>
          <w:rStyle w:val="StyleUnderline"/>
          <w:highlight w:val="cyan"/>
        </w:rPr>
        <w:t xml:space="preserve"> is</w:t>
      </w:r>
      <w:r w:rsidRPr="00E71691">
        <w:rPr>
          <w:rStyle w:val="StyleUnderline"/>
        </w:rPr>
        <w:t xml:space="preserve"> that </w:t>
      </w:r>
      <w:r w:rsidRPr="00E71691">
        <w:rPr>
          <w:rStyle w:val="StyleUnderline"/>
          <w:highlight w:val="cyan"/>
        </w:rPr>
        <w:t>governments</w:t>
      </w:r>
      <w:r w:rsidRPr="00E71691">
        <w:rPr>
          <w:sz w:val="16"/>
        </w:rPr>
        <w:t xml:space="preserve">, fearing similar dependence on foreign suppliers for many other key products, </w:t>
      </w:r>
      <w:r w:rsidRPr="00E71691">
        <w:rPr>
          <w:rStyle w:val="StyleUnderline"/>
          <w:highlight w:val="cyan"/>
        </w:rPr>
        <w:t xml:space="preserve">introduce </w:t>
      </w:r>
      <w:r w:rsidRPr="00E71691">
        <w:rPr>
          <w:rStyle w:val="Emphasis"/>
          <w:highlight w:val="cyan"/>
        </w:rPr>
        <w:t>protectionist measures</w:t>
      </w:r>
      <w:r w:rsidRPr="00E71691">
        <w:rPr>
          <w:sz w:val="16"/>
        </w:rPr>
        <w:t xml:space="preserve">. Prompted by the EU’s concern that such </w:t>
      </w:r>
      <w:r w:rsidRPr="00E71691">
        <w:rPr>
          <w:rStyle w:val="StyleUnderline"/>
          <w:highlight w:val="cyan"/>
        </w:rPr>
        <w:t>dependence</w:t>
      </w:r>
      <w:r w:rsidRPr="00E71691">
        <w:rPr>
          <w:rStyle w:val="StyleUnderline"/>
        </w:rPr>
        <w:t xml:space="preserve"> could </w:t>
      </w:r>
      <w:r w:rsidRPr="00E71691">
        <w:rPr>
          <w:rStyle w:val="StyleUnderline"/>
          <w:highlight w:val="cyan"/>
        </w:rPr>
        <w:t>leave</w:t>
      </w:r>
      <w:r w:rsidRPr="00E71691">
        <w:rPr>
          <w:rStyle w:val="StyleUnderline"/>
        </w:rPr>
        <w:t xml:space="preserve"> the bloc </w:t>
      </w:r>
      <w:r w:rsidRPr="00E71691">
        <w:rPr>
          <w:rStyle w:val="Emphasis"/>
          <w:highlight w:val="cyan"/>
        </w:rPr>
        <w:t>vulnerable</w:t>
      </w:r>
      <w:r w:rsidRPr="00E71691">
        <w:rPr>
          <w:rStyle w:val="StyleUnderline"/>
          <w:highlight w:val="cyan"/>
        </w:rPr>
        <w:t xml:space="preserve"> to</w:t>
      </w:r>
      <w:r w:rsidRPr="00E71691">
        <w:rPr>
          <w:rStyle w:val="StyleUnderline"/>
        </w:rPr>
        <w:t xml:space="preserve"> </w:t>
      </w:r>
      <w:r w:rsidRPr="00E71691">
        <w:rPr>
          <w:rStyle w:val="Emphasis"/>
        </w:rPr>
        <w:t xml:space="preserve">political </w:t>
      </w:r>
      <w:r w:rsidRPr="00E71691">
        <w:rPr>
          <w:rStyle w:val="Emphasis"/>
          <w:highlight w:val="cyan"/>
        </w:rPr>
        <w:t>pressures</w:t>
      </w:r>
      <w:r w:rsidRPr="00E71691">
        <w:rPr>
          <w:sz w:val="16"/>
        </w:rPr>
        <w:t xml:space="preserve"> from hostile governments, the European Commission has recently completed a fascinating study of strategic dependencies and capacities.</w:t>
      </w:r>
    </w:p>
    <w:p w14:paraId="6ACD1A84" w14:textId="77777777" w:rsidR="007A4CD9" w:rsidRPr="00872129" w:rsidRDefault="007A4CD9" w:rsidP="007A4CD9"/>
    <w:p w14:paraId="597F289F" w14:textId="77777777" w:rsidR="007A4CD9" w:rsidRPr="00E71691" w:rsidRDefault="007A4CD9" w:rsidP="007A4CD9">
      <w:pPr>
        <w:pStyle w:val="Heading4"/>
        <w:rPr>
          <w:rFonts w:cs="Arial"/>
        </w:rPr>
      </w:pPr>
      <w:bookmarkStart w:id="0" w:name="_Hlk82073283"/>
      <w:r w:rsidRPr="00E71691">
        <w:rPr>
          <w:rFonts w:cs="Arial"/>
        </w:rPr>
        <w:t xml:space="preserve">Unions cause </w:t>
      </w:r>
      <w:r w:rsidRPr="00E71691">
        <w:rPr>
          <w:rFonts w:cs="Arial"/>
          <w:u w:val="single"/>
        </w:rPr>
        <w:t>protectionism</w:t>
      </w:r>
      <w:r w:rsidRPr="00E71691">
        <w:rPr>
          <w:rFonts w:cs="Arial"/>
        </w:rPr>
        <w:t xml:space="preserve"> – that </w:t>
      </w:r>
      <w:r w:rsidRPr="00E71691">
        <w:rPr>
          <w:rFonts w:cs="Arial"/>
          <w:u w:val="single"/>
        </w:rPr>
        <w:t>slows growth</w:t>
      </w:r>
      <w:r w:rsidRPr="00E71691">
        <w:rPr>
          <w:rFonts w:cs="Arial"/>
        </w:rPr>
        <w:t xml:space="preserve"> and causes </w:t>
      </w:r>
      <w:r w:rsidRPr="00E71691">
        <w:rPr>
          <w:rFonts w:cs="Arial"/>
          <w:u w:val="single"/>
        </w:rPr>
        <w:t>tariffs</w:t>
      </w:r>
      <w:r w:rsidRPr="00E71691">
        <w:rPr>
          <w:rFonts w:cs="Arial"/>
        </w:rPr>
        <w:t xml:space="preserve"> </w:t>
      </w:r>
    </w:p>
    <w:p w14:paraId="7E464089" w14:textId="77777777" w:rsidR="007A4CD9" w:rsidRPr="00E71691" w:rsidRDefault="007A4CD9" w:rsidP="007A4CD9">
      <w:r w:rsidRPr="00E71691">
        <w:rPr>
          <w:rStyle w:val="Style13ptBold"/>
        </w:rPr>
        <w:t>Epstein 16</w:t>
      </w:r>
      <w:r w:rsidRPr="00E71691">
        <w:t xml:space="preserve"> [Richard A. Epstein Peter and Kirsten Bedford Senior Fellow @ the Hoover Institution. "The Rise of American Protectionism." https://www.hoover.org/research/rise-american-protectionism]</w:t>
      </w:r>
    </w:p>
    <w:p w14:paraId="6826D3BC" w14:textId="77777777" w:rsidR="007A4CD9" w:rsidRPr="00E71691" w:rsidRDefault="007A4CD9" w:rsidP="007A4CD9">
      <w:pPr>
        <w:rPr>
          <w:sz w:val="16"/>
        </w:rPr>
      </w:pPr>
      <w:r w:rsidRPr="00E71691">
        <w:rPr>
          <w:sz w:val="16"/>
        </w:rPr>
        <w:t xml:space="preserve">This point explains why </w:t>
      </w:r>
      <w:r w:rsidRPr="00971263">
        <w:rPr>
          <w:rStyle w:val="StyleUnderline"/>
          <w:highlight w:val="cyan"/>
        </w:rPr>
        <w:t>the</w:t>
      </w:r>
      <w:r w:rsidRPr="00E71691">
        <w:rPr>
          <w:sz w:val="16"/>
        </w:rPr>
        <w:t xml:space="preserve"> American </w:t>
      </w:r>
      <w:r w:rsidRPr="00971263">
        <w:rPr>
          <w:rStyle w:val="Emphasis"/>
          <w:highlight w:val="cyan"/>
        </w:rPr>
        <w:t>labor movement</w:t>
      </w:r>
      <w:r w:rsidRPr="00971263">
        <w:rPr>
          <w:sz w:val="16"/>
          <w:highlight w:val="cyan"/>
        </w:rPr>
        <w:t xml:space="preserve"> </w:t>
      </w:r>
      <w:r w:rsidRPr="00971263">
        <w:rPr>
          <w:rStyle w:val="StyleUnderline"/>
          <w:highlight w:val="cyan"/>
        </w:rPr>
        <w:t>has</w:t>
      </w:r>
      <w:r w:rsidRPr="00E71691">
        <w:rPr>
          <w:rStyle w:val="StyleUnderline"/>
        </w:rPr>
        <w:t xml:space="preserve"> historically </w:t>
      </w:r>
      <w:r w:rsidRPr="00971263">
        <w:rPr>
          <w:rStyle w:val="Emphasis"/>
          <w:highlight w:val="cyan"/>
        </w:rPr>
        <w:t>opposed</w:t>
      </w:r>
      <w:r w:rsidRPr="00971263">
        <w:rPr>
          <w:rStyle w:val="StyleUnderline"/>
          <w:highlight w:val="cyan"/>
        </w:rPr>
        <w:t xml:space="preserve"> free</w:t>
      </w:r>
      <w:r w:rsidRPr="00971263">
        <w:rPr>
          <w:sz w:val="16"/>
          <w:highlight w:val="cyan"/>
        </w:rPr>
        <w:t xml:space="preserve"> </w:t>
      </w:r>
      <w:r w:rsidRPr="00971263">
        <w:rPr>
          <w:rStyle w:val="Emphasis"/>
          <w:highlight w:val="cyan"/>
        </w:rPr>
        <w:t>trade</w:t>
      </w:r>
      <w:r w:rsidRPr="00E71691">
        <w:rPr>
          <w:sz w:val="16"/>
        </w:rPr>
        <w:t xml:space="preserve">. </w:t>
      </w:r>
      <w:r w:rsidRPr="00971263">
        <w:rPr>
          <w:rStyle w:val="StyleUnderline"/>
          <w:highlight w:val="cyan"/>
        </w:rPr>
        <w:t>The essence of unionism is</w:t>
      </w:r>
      <w:r w:rsidRPr="00E71691">
        <w:rPr>
          <w:sz w:val="16"/>
        </w:rPr>
        <w:t xml:space="preserve">, and always will be, </w:t>
      </w:r>
      <w:r w:rsidRPr="00E71691">
        <w:rPr>
          <w:rStyle w:val="StyleUnderline"/>
        </w:rPr>
        <w:t xml:space="preserve">the acquisition of </w:t>
      </w:r>
      <w:r w:rsidRPr="00971263">
        <w:rPr>
          <w:rStyle w:val="Emphasis"/>
          <w:highlight w:val="cyan"/>
        </w:rPr>
        <w:t>monopoly power</w:t>
      </w:r>
      <w:r w:rsidRPr="00E71691">
        <w:rPr>
          <w:sz w:val="16"/>
        </w:rPr>
        <w:t xml:space="preserve">. </w:t>
      </w:r>
      <w:r w:rsidRPr="00E71691">
        <w:rPr>
          <w:rStyle w:val="StyleUnderline"/>
        </w:rPr>
        <w:t>There is no way for a union to obtain that monopoly power in the marketplace</w:t>
      </w:r>
      <w:r w:rsidRPr="00E71691">
        <w:rPr>
          <w:sz w:val="16"/>
        </w:rPr>
        <w:t xml:space="preserve">. It can only secure it through legislation. The first step in that process was the exemption of unions from the antitrust laws under Section 6 of the Clayton Act of 1914. The second major step was the legitimation of collective bargaining under the National Labor Relations Act of 1935, which gave the union the exclusive bargaining rights against the firm once it was successful in a union election. </w:t>
      </w:r>
      <w:r w:rsidRPr="00E71691">
        <w:rPr>
          <w:rStyle w:val="StyleUnderline"/>
        </w:rPr>
        <w:t xml:space="preserve">These major statutory benefits strengthened </w:t>
      </w:r>
      <w:r w:rsidRPr="00971263">
        <w:rPr>
          <w:rStyle w:val="StyleUnderline"/>
          <w:highlight w:val="cyan"/>
        </w:rPr>
        <w:t>private sector unions</w:t>
      </w:r>
      <w:r w:rsidRPr="00E71691">
        <w:rPr>
          <w:rStyle w:val="StyleUnderline"/>
        </w:rPr>
        <w:t xml:space="preserve"> and </w:t>
      </w:r>
      <w:r w:rsidRPr="00971263">
        <w:rPr>
          <w:rStyle w:val="StyleUnderline"/>
          <w:highlight w:val="cyan"/>
        </w:rPr>
        <w:t xml:space="preserve">imposed </w:t>
      </w:r>
      <w:r w:rsidRPr="00971263">
        <w:rPr>
          <w:rStyle w:val="Emphasis"/>
          <w:highlight w:val="cyan"/>
        </w:rPr>
        <w:t>inefficiencies</w:t>
      </w:r>
      <w:r w:rsidRPr="00971263">
        <w:rPr>
          <w:rStyle w:val="StyleUnderline"/>
          <w:highlight w:val="cyan"/>
        </w:rPr>
        <w:t xml:space="preserve"> on</w:t>
      </w:r>
      <w:r w:rsidRPr="00E71691">
        <w:rPr>
          <w:rStyle w:val="StyleUnderline"/>
        </w:rPr>
        <w:t xml:space="preserve"> unionized </w:t>
      </w:r>
      <w:r w:rsidRPr="00971263">
        <w:rPr>
          <w:rStyle w:val="StyleUnderline"/>
          <w:highlight w:val="cyan"/>
        </w:rPr>
        <w:t>firms</w:t>
      </w:r>
      <w:r w:rsidRPr="00E71691">
        <w:rPr>
          <w:sz w:val="16"/>
        </w:rPr>
        <w:t xml:space="preserve">. </w:t>
      </w:r>
      <w:r w:rsidRPr="00E71691">
        <w:rPr>
          <w:rStyle w:val="StyleUnderline"/>
        </w:rPr>
        <w:t>This</w:t>
      </w:r>
      <w:r w:rsidRPr="00E71691">
        <w:rPr>
          <w:sz w:val="16"/>
        </w:rPr>
        <w:t xml:space="preserve">, in turn, </w:t>
      </w:r>
      <w:r w:rsidRPr="00E71691">
        <w:rPr>
          <w:rStyle w:val="StyleUnderline"/>
        </w:rPr>
        <w:t>opened the field for new firms</w:t>
      </w:r>
      <w:r w:rsidRPr="00E71691">
        <w:rPr>
          <w:sz w:val="16"/>
        </w:rPr>
        <w:t>, like the Japanese automobile companies</w:t>
      </w:r>
      <w:r w:rsidRPr="00E71691">
        <w:rPr>
          <w:rStyle w:val="StyleUnderline"/>
        </w:rPr>
        <w:t xml:space="preserve">, to organize outside the union envelope. In response, </w:t>
      </w:r>
      <w:r w:rsidRPr="00971263">
        <w:rPr>
          <w:rStyle w:val="StyleUnderline"/>
          <w:highlight w:val="cyan"/>
        </w:rPr>
        <w:t>labor’s strategy</w:t>
      </w:r>
      <w:r w:rsidRPr="00E71691">
        <w:rPr>
          <w:rStyle w:val="StyleUnderline"/>
        </w:rPr>
        <w:t xml:space="preserve"> went one step further.</w:t>
      </w:r>
      <w:r w:rsidRPr="00E71691">
        <w:rPr>
          <w:sz w:val="16"/>
        </w:rPr>
        <w:t xml:space="preserve"> </w:t>
      </w:r>
      <w:r w:rsidRPr="00E71691">
        <w:rPr>
          <w:rStyle w:val="StyleUnderline"/>
        </w:rPr>
        <w:t xml:space="preserve">It </w:t>
      </w:r>
      <w:r w:rsidRPr="00971263">
        <w:rPr>
          <w:rStyle w:val="StyleUnderline"/>
          <w:highlight w:val="cyan"/>
        </w:rPr>
        <w:t xml:space="preserve">pushed </w:t>
      </w:r>
      <w:r w:rsidRPr="00971263">
        <w:rPr>
          <w:rStyle w:val="Emphasis"/>
          <w:highlight w:val="cyan"/>
        </w:rPr>
        <w:t>hard on trade</w:t>
      </w:r>
      <w:r w:rsidRPr="00971263">
        <w:rPr>
          <w:rStyle w:val="StyleUnderline"/>
          <w:highlight w:val="cyan"/>
        </w:rPr>
        <w:t xml:space="preserve"> and </w:t>
      </w:r>
      <w:r w:rsidRPr="00971263">
        <w:rPr>
          <w:rStyle w:val="Emphasis"/>
          <w:highlight w:val="cyan"/>
        </w:rPr>
        <w:t>tariff barriers</w:t>
      </w:r>
      <w:r w:rsidRPr="00E71691">
        <w:rPr>
          <w:sz w:val="16"/>
        </w:rPr>
        <w:t xml:space="preserve"> </w:t>
      </w:r>
      <w:r w:rsidRPr="00E71691">
        <w:rPr>
          <w:rStyle w:val="StyleUnderline"/>
        </w:rPr>
        <w:t xml:space="preserve">to keep out foreign </w:t>
      </w:r>
      <w:proofErr w:type="gramStart"/>
      <w:r w:rsidRPr="00E71691">
        <w:rPr>
          <w:rStyle w:val="StyleUnderline"/>
        </w:rPr>
        <w:t xml:space="preserve">imports, </w:t>
      </w:r>
      <w:r w:rsidRPr="00971263">
        <w:rPr>
          <w:rStyle w:val="StyleUnderline"/>
          <w:highlight w:val="cyan"/>
        </w:rPr>
        <w:t>and</w:t>
      </w:r>
      <w:proofErr w:type="gramEnd"/>
      <w:r w:rsidRPr="00971263">
        <w:rPr>
          <w:rStyle w:val="StyleUnderline"/>
          <w:highlight w:val="cyan"/>
        </w:rPr>
        <w:t xml:space="preserve"> exerted</w:t>
      </w:r>
      <w:r w:rsidRPr="00E71691">
        <w:rPr>
          <w:rStyle w:val="StyleUnderline"/>
        </w:rPr>
        <w:t xml:space="preserve"> political </w:t>
      </w:r>
      <w:r w:rsidRPr="00971263">
        <w:rPr>
          <w:rStyle w:val="Emphasis"/>
          <w:highlight w:val="cyan"/>
        </w:rPr>
        <w:t>influence</w:t>
      </w:r>
      <w:r w:rsidRPr="00971263">
        <w:rPr>
          <w:rStyle w:val="StyleUnderline"/>
          <w:highlight w:val="cyan"/>
        </w:rPr>
        <w:t xml:space="preserve"> to encourage</w:t>
      </w:r>
      <w:r w:rsidRPr="00E71691">
        <w:rPr>
          <w:rStyle w:val="StyleUnderline"/>
        </w:rPr>
        <w:t xml:space="preserve"> local zoning </w:t>
      </w:r>
      <w:r w:rsidRPr="00971263">
        <w:rPr>
          <w:rStyle w:val="StyleUnderline"/>
          <w:highlight w:val="cyan"/>
        </w:rPr>
        <w:t xml:space="preserve">boards to </w:t>
      </w:r>
      <w:r w:rsidRPr="00971263">
        <w:rPr>
          <w:rStyle w:val="Emphasis"/>
          <w:highlight w:val="cyan"/>
        </w:rPr>
        <w:t>exclude</w:t>
      </w:r>
      <w:r w:rsidRPr="00E71691">
        <w:rPr>
          <w:rStyle w:val="StyleUnderline"/>
        </w:rPr>
        <w:t xml:space="preserve"> new </w:t>
      </w:r>
      <w:r w:rsidRPr="00971263">
        <w:rPr>
          <w:rStyle w:val="Emphasis"/>
          <w:highlight w:val="cyan"/>
        </w:rPr>
        <w:t>businesses</w:t>
      </w:r>
      <w:r w:rsidRPr="00E71691">
        <w:rPr>
          <w:rStyle w:val="StyleUnderline"/>
        </w:rPr>
        <w:t xml:space="preserve"> that do not use </w:t>
      </w:r>
      <w:r w:rsidRPr="00E71691">
        <w:rPr>
          <w:rStyle w:val="Emphasis"/>
        </w:rPr>
        <w:t>union labor</w:t>
      </w:r>
      <w:r w:rsidRPr="00E71691">
        <w:rPr>
          <w:sz w:val="16"/>
        </w:rPr>
        <w:t xml:space="preserve">. Add to these issues the aggressive rise of minimum wage laws and other mandates like Obamacare and family leave statutes, and </w:t>
      </w:r>
      <w:r w:rsidRPr="00971263">
        <w:rPr>
          <w:rStyle w:val="StyleUnderline"/>
          <w:highlight w:val="cyan"/>
        </w:rPr>
        <w:t xml:space="preserve">you construct a </w:t>
      </w:r>
      <w:r w:rsidRPr="00971263">
        <w:rPr>
          <w:rStyle w:val="Emphasis"/>
          <w:highlight w:val="cyan"/>
        </w:rPr>
        <w:t>regulatory fortress</w:t>
      </w:r>
      <w:r w:rsidRPr="00971263">
        <w:rPr>
          <w:sz w:val="16"/>
          <w:highlight w:val="cyan"/>
        </w:rPr>
        <w:t xml:space="preserve"> </w:t>
      </w:r>
      <w:r w:rsidRPr="00971263">
        <w:rPr>
          <w:rStyle w:val="StyleUnderline"/>
          <w:highlight w:val="cyan"/>
        </w:rPr>
        <w:t>that defeats</w:t>
      </w:r>
      <w:r w:rsidRPr="00E71691">
        <w:rPr>
          <w:rStyle w:val="StyleUnderline"/>
        </w:rPr>
        <w:t xml:space="preserve"> the corrective forces of </w:t>
      </w:r>
      <w:r w:rsidRPr="00971263">
        <w:rPr>
          <w:rStyle w:val="Emphasis"/>
          <w:highlight w:val="cyan"/>
        </w:rPr>
        <w:t>free trade</w:t>
      </w:r>
      <w:r w:rsidRPr="00971263">
        <w:rPr>
          <w:rStyle w:val="StyleUnderline"/>
          <w:highlight w:val="cyan"/>
        </w:rPr>
        <w:t xml:space="preserve"> and</w:t>
      </w:r>
      <w:r w:rsidRPr="00E71691">
        <w:rPr>
          <w:rStyle w:val="StyleUnderline"/>
        </w:rPr>
        <w:t xml:space="preserve"> </w:t>
      </w:r>
      <w:r w:rsidRPr="00971263">
        <w:rPr>
          <w:rStyle w:val="StyleUnderline"/>
          <w:highlight w:val="cyan"/>
        </w:rPr>
        <w:t>renders the nation less</w:t>
      </w:r>
      <w:r w:rsidRPr="00E71691">
        <w:rPr>
          <w:rStyle w:val="StyleUnderline"/>
        </w:rPr>
        <w:t xml:space="preserve"> economically </w:t>
      </w:r>
      <w:r w:rsidRPr="00971263">
        <w:rPr>
          <w:rStyle w:val="Emphasis"/>
          <w:highlight w:val="cyan"/>
        </w:rPr>
        <w:t>resilient</w:t>
      </w:r>
      <w:r w:rsidRPr="00971263">
        <w:rPr>
          <w:rStyle w:val="StyleUnderline"/>
          <w:highlight w:val="cyan"/>
        </w:rPr>
        <w:t xml:space="preserve"> and</w:t>
      </w:r>
      <w:r w:rsidRPr="00971263">
        <w:rPr>
          <w:sz w:val="16"/>
          <w:highlight w:val="cyan"/>
        </w:rPr>
        <w:t xml:space="preserve"> </w:t>
      </w:r>
      <w:r w:rsidRPr="00971263">
        <w:rPr>
          <w:rStyle w:val="Emphasis"/>
          <w:highlight w:val="cyan"/>
        </w:rPr>
        <w:t>productive</w:t>
      </w:r>
      <w:r w:rsidRPr="00E71691">
        <w:rPr>
          <w:sz w:val="16"/>
        </w:rPr>
        <w:t xml:space="preserve"> than before.</w:t>
      </w:r>
    </w:p>
    <w:p w14:paraId="3495B8D3" w14:textId="77777777" w:rsidR="007A4CD9" w:rsidRPr="00E71691" w:rsidRDefault="007A4CD9" w:rsidP="007A4CD9">
      <w:pPr>
        <w:rPr>
          <w:sz w:val="16"/>
        </w:rPr>
      </w:pPr>
      <w:r w:rsidRPr="00E71691">
        <w:rPr>
          <w:sz w:val="16"/>
        </w:rPr>
        <w:t xml:space="preserve">It is easy to say that people are “screwed” by free trade if you only look at the stories of those individuals who lose their jobs. It is much more difficult to make that case after </w:t>
      </w:r>
      <w:proofErr w:type="gramStart"/>
      <w:r w:rsidRPr="00E71691">
        <w:rPr>
          <w:sz w:val="16"/>
        </w:rPr>
        <w:t>taking into account</w:t>
      </w:r>
      <w:proofErr w:type="gramEnd"/>
      <w:r w:rsidRPr="00E71691">
        <w:rPr>
          <w:sz w:val="16"/>
        </w:rPr>
        <w:t xml:space="preserve"> the simple but powerful truth that overall levels of profitability and wealth increase under free trade. </w:t>
      </w:r>
      <w:r w:rsidRPr="00971263">
        <w:rPr>
          <w:rStyle w:val="StyleUnderline"/>
          <w:highlight w:val="cyan"/>
        </w:rPr>
        <w:t>The</w:t>
      </w:r>
      <w:r w:rsidRPr="00E71691">
        <w:rPr>
          <w:rStyle w:val="StyleUnderline"/>
        </w:rPr>
        <w:t xml:space="preserve"> short-term </w:t>
      </w:r>
      <w:r w:rsidRPr="00971263">
        <w:rPr>
          <w:rStyle w:val="StyleUnderline"/>
          <w:highlight w:val="cyan"/>
        </w:rPr>
        <w:t>relief</w:t>
      </w:r>
      <w:r w:rsidRPr="00E71691">
        <w:rPr>
          <w:rStyle w:val="StyleUnderline"/>
        </w:rPr>
        <w:t xml:space="preserve"> that targeted </w:t>
      </w:r>
      <w:r w:rsidRPr="00971263">
        <w:rPr>
          <w:rStyle w:val="StyleUnderline"/>
          <w:highlight w:val="cyan"/>
        </w:rPr>
        <w:t xml:space="preserve">groups get from </w:t>
      </w:r>
      <w:r w:rsidRPr="00971263">
        <w:rPr>
          <w:rStyle w:val="Emphasis"/>
          <w:highlight w:val="cyan"/>
        </w:rPr>
        <w:t>protectionist</w:t>
      </w:r>
      <w:r w:rsidRPr="00E71691">
        <w:rPr>
          <w:rStyle w:val="StyleUnderline"/>
        </w:rPr>
        <w:t xml:space="preserve"> measures </w:t>
      </w:r>
      <w:r w:rsidRPr="00971263">
        <w:rPr>
          <w:rStyle w:val="StyleUnderline"/>
          <w:highlight w:val="cyan"/>
        </w:rPr>
        <w:t>mask</w:t>
      </w:r>
      <w:r w:rsidRPr="00E71691">
        <w:rPr>
          <w:rStyle w:val="StyleUnderline"/>
        </w:rPr>
        <w:t xml:space="preserve"> the larger </w:t>
      </w:r>
      <w:r w:rsidRPr="00971263">
        <w:rPr>
          <w:rStyle w:val="Emphasis"/>
          <w:highlight w:val="cyan"/>
        </w:rPr>
        <w:t>inefficiencies</w:t>
      </w:r>
      <w:r w:rsidRPr="00971263">
        <w:rPr>
          <w:rStyle w:val="StyleUnderline"/>
          <w:highlight w:val="cyan"/>
        </w:rPr>
        <w:t xml:space="preserve"> that </w:t>
      </w:r>
      <w:r w:rsidRPr="00971263">
        <w:rPr>
          <w:rStyle w:val="Emphasis"/>
          <w:highlight w:val="cyan"/>
        </w:rPr>
        <w:t>slow down</w:t>
      </w:r>
      <w:r w:rsidRPr="00E71691">
        <w:rPr>
          <w:rStyle w:val="StyleUnderline"/>
        </w:rPr>
        <w:t xml:space="preserve"> the rate of </w:t>
      </w:r>
      <w:r w:rsidRPr="00971263">
        <w:rPr>
          <w:rStyle w:val="Emphasis"/>
          <w:highlight w:val="cyan"/>
        </w:rPr>
        <w:t>growth</w:t>
      </w:r>
      <w:r w:rsidRPr="00E71691">
        <w:rPr>
          <w:sz w:val="16"/>
        </w:rPr>
        <w:t xml:space="preserve">. </w:t>
      </w:r>
      <w:r w:rsidRPr="00E71691">
        <w:rPr>
          <w:rStyle w:val="StyleUnderline"/>
        </w:rPr>
        <w:t xml:space="preserve">Despite what the Democrats think, transfer programs are no </w:t>
      </w:r>
      <w:r w:rsidRPr="00E71691">
        <w:rPr>
          <w:rStyle w:val="Emphasis"/>
        </w:rPr>
        <w:t>substitute for growth</w:t>
      </w:r>
      <w:r w:rsidRPr="00E71691">
        <w:rPr>
          <w:sz w:val="16"/>
        </w:rPr>
        <w:t>. Indeed, the imposition of new taxes without return benefits on the firms taxed only depresses the rate of return on investment further, which will necessarily compound the problem.</w:t>
      </w:r>
    </w:p>
    <w:p w14:paraId="6EE05536" w14:textId="77777777" w:rsidR="007A4CD9" w:rsidRPr="00E71691" w:rsidRDefault="007A4CD9" w:rsidP="007A4CD9">
      <w:pPr>
        <w:pStyle w:val="Heading4"/>
        <w:rPr>
          <w:rFonts w:cs="Arial"/>
        </w:rPr>
      </w:pPr>
      <w:r w:rsidRPr="00E71691">
        <w:rPr>
          <w:rFonts w:cs="Arial"/>
        </w:rPr>
        <w:t xml:space="preserve">New </w:t>
      </w:r>
      <w:r w:rsidRPr="00E71691">
        <w:rPr>
          <w:rFonts w:cs="Arial"/>
          <w:u w:val="single"/>
        </w:rPr>
        <w:t>trade conflicts</w:t>
      </w:r>
      <w:r w:rsidRPr="00E71691">
        <w:rPr>
          <w:rFonts w:cs="Arial"/>
        </w:rPr>
        <w:t xml:space="preserve"> cause global war and undermine </w:t>
      </w:r>
      <w:r w:rsidRPr="00E71691">
        <w:rPr>
          <w:rFonts w:cs="Arial"/>
          <w:u w:val="single"/>
        </w:rPr>
        <w:t>cooperation</w:t>
      </w:r>
      <w:r w:rsidRPr="00E71691">
        <w:rPr>
          <w:rFonts w:cs="Arial"/>
        </w:rPr>
        <w:t xml:space="preserve"> on collective action problems </w:t>
      </w:r>
    </w:p>
    <w:p w14:paraId="2F31DB4D" w14:textId="77777777" w:rsidR="007A4CD9" w:rsidRPr="00E71691" w:rsidRDefault="007A4CD9" w:rsidP="007A4CD9">
      <w:r w:rsidRPr="00E71691">
        <w:t xml:space="preserve">Dr. Michael F. </w:t>
      </w:r>
      <w:r w:rsidRPr="00E71691">
        <w:rPr>
          <w:rStyle w:val="Style13ptBold"/>
        </w:rPr>
        <w:t>Oppenheimer 21</w:t>
      </w:r>
      <w:r w:rsidRPr="00E71691">
        <w:t xml:space="preserve">, Clinical Professor at the Center for Global Affairs at New York University, Senior Consulting Fellow for Scenario Planning at the International Institute for Strategic Studies, Former Executive Vice President at The Futures Group, Member of the Council on Foreign Relations, The Foreign Policy Roundtable at the Carnegie Council on Ethics and International Affairs, and The American Council on Germany, “The Turbulent Future of International Relations”, in The Future of Global Affairs: Managing Discontinuity, Disruption and Destruction, Ed. </w:t>
      </w:r>
      <w:proofErr w:type="spellStart"/>
      <w:r w:rsidRPr="00E71691">
        <w:t>Ankersen</w:t>
      </w:r>
      <w:proofErr w:type="spellEnd"/>
      <w:r w:rsidRPr="00E71691">
        <w:t xml:space="preserve"> and Sidhu, p. 23-30</w:t>
      </w:r>
    </w:p>
    <w:p w14:paraId="26B6D4FE" w14:textId="77777777" w:rsidR="007A4CD9" w:rsidRPr="00E71691" w:rsidRDefault="007A4CD9" w:rsidP="007A4CD9">
      <w:pPr>
        <w:rPr>
          <w:sz w:val="16"/>
        </w:rPr>
      </w:pPr>
      <w:r w:rsidRPr="00E71691">
        <w:rPr>
          <w:sz w:val="16"/>
        </w:rPr>
        <w:t xml:space="preserve">Four </w:t>
      </w:r>
      <w:r w:rsidRPr="00E71691">
        <w:rPr>
          <w:rStyle w:val="StyleUnderline"/>
        </w:rPr>
        <w:t xml:space="preserve">structural forces will shape the future of </w:t>
      </w:r>
      <w:r w:rsidRPr="00E71691">
        <w:rPr>
          <w:rStyle w:val="Emphasis"/>
        </w:rPr>
        <w:t>I</w:t>
      </w:r>
      <w:r w:rsidRPr="00E71691">
        <w:rPr>
          <w:sz w:val="16"/>
        </w:rPr>
        <w:t xml:space="preserve">nternational </w:t>
      </w:r>
      <w:r w:rsidRPr="00E71691">
        <w:rPr>
          <w:rStyle w:val="Emphasis"/>
        </w:rPr>
        <w:t>R</w:t>
      </w:r>
      <w:r w:rsidRPr="00E71691">
        <w:rPr>
          <w:sz w:val="16"/>
        </w:rPr>
        <w:t xml:space="preserve">elations: </w:t>
      </w:r>
      <w:r w:rsidRPr="00E71691">
        <w:rPr>
          <w:rStyle w:val="Emphasis"/>
        </w:rPr>
        <w:t>globalization</w:t>
      </w:r>
      <w:r w:rsidRPr="00E71691">
        <w:rPr>
          <w:sz w:val="16"/>
        </w:rPr>
        <w:t xml:space="preserve"> (but without liberal rules, institutions, and leadership)1; multipolarity (the end of American hegemony and wider distribution of power among states and non-states2); the strengthening of distinctive, national and subnational identities, as persistent cultural differences are accentuated by the disruptive effects of Western style globalization (what Samuel Huntington called the “non-westernization of IR”3); and secular economic stagnation, a product of longer term global decline in birth rates combined with aging populations.4 These structural forces do not determine everything. </w:t>
      </w:r>
      <w:r w:rsidRPr="00E71691">
        <w:rPr>
          <w:rStyle w:val="Emphasis"/>
          <w:sz w:val="24"/>
          <w:szCs w:val="26"/>
          <w:highlight w:val="cyan"/>
        </w:rPr>
        <w:t>Environment</w:t>
      </w:r>
      <w:r w:rsidRPr="00E71691">
        <w:rPr>
          <w:rStyle w:val="StyleUnderline"/>
        </w:rPr>
        <w:t xml:space="preserve">al </w:t>
      </w:r>
      <w:r w:rsidRPr="00E71691">
        <w:rPr>
          <w:rStyle w:val="StyleUnderline"/>
          <w:highlight w:val="cyan"/>
        </w:rPr>
        <w:t>events</w:t>
      </w:r>
      <w:r w:rsidRPr="00E71691">
        <w:rPr>
          <w:rStyle w:val="StyleUnderline"/>
        </w:rPr>
        <w:t xml:space="preserve">, global </w:t>
      </w:r>
      <w:r w:rsidRPr="00E71691">
        <w:rPr>
          <w:rStyle w:val="Emphasis"/>
          <w:sz w:val="24"/>
          <w:szCs w:val="26"/>
          <w:highlight w:val="cyan"/>
        </w:rPr>
        <w:t>health</w:t>
      </w:r>
      <w:r w:rsidRPr="00E71691">
        <w:rPr>
          <w:rStyle w:val="StyleUnderline"/>
          <w:sz w:val="24"/>
          <w:szCs w:val="26"/>
        </w:rPr>
        <w:t xml:space="preserve"> </w:t>
      </w:r>
      <w:r w:rsidRPr="00E71691">
        <w:rPr>
          <w:rStyle w:val="StyleUnderline"/>
        </w:rPr>
        <w:t xml:space="preserve">challenges, </w:t>
      </w:r>
      <w:r w:rsidRPr="00E71691">
        <w:rPr>
          <w:rStyle w:val="Emphasis"/>
        </w:rPr>
        <w:t>internal political developments</w:t>
      </w:r>
      <w:r w:rsidRPr="00E71691">
        <w:rPr>
          <w:rStyle w:val="StyleUnderline"/>
        </w:rPr>
        <w:t xml:space="preserve">, policy mistakes, </w:t>
      </w:r>
      <w:r w:rsidRPr="00E71691">
        <w:rPr>
          <w:rStyle w:val="Emphasis"/>
          <w:sz w:val="24"/>
          <w:szCs w:val="26"/>
          <w:highlight w:val="cyan"/>
        </w:rPr>
        <w:t>tech</w:t>
      </w:r>
      <w:r w:rsidRPr="00E71691">
        <w:rPr>
          <w:rStyle w:val="Emphasis"/>
          <w:sz w:val="24"/>
          <w:szCs w:val="26"/>
        </w:rPr>
        <w:t xml:space="preserve">nology breakthroughs or </w:t>
      </w:r>
      <w:r w:rsidRPr="00E71691">
        <w:rPr>
          <w:rStyle w:val="Emphasis"/>
          <w:sz w:val="24"/>
          <w:szCs w:val="26"/>
          <w:highlight w:val="cyan"/>
        </w:rPr>
        <w:t>failures</w:t>
      </w:r>
      <w:r w:rsidRPr="00E71691">
        <w:rPr>
          <w:rStyle w:val="StyleUnderline"/>
        </w:rPr>
        <w:t xml:space="preserve">, will </w:t>
      </w:r>
      <w:r w:rsidRPr="00E71691">
        <w:rPr>
          <w:rStyle w:val="Emphasis"/>
        </w:rPr>
        <w:t>intersect</w:t>
      </w:r>
      <w:r w:rsidRPr="00E71691">
        <w:rPr>
          <w:rStyle w:val="StyleUnderline"/>
        </w:rPr>
        <w:t xml:space="preserve"> </w:t>
      </w:r>
      <w:r w:rsidRPr="00E71691">
        <w:rPr>
          <w:rStyle w:val="StyleUnderline"/>
          <w:highlight w:val="cyan"/>
        </w:rPr>
        <w:t>with</w:t>
      </w:r>
      <w:r w:rsidRPr="00E71691">
        <w:rPr>
          <w:rStyle w:val="StyleUnderline"/>
        </w:rPr>
        <w:t xml:space="preserve"> structure to </w:t>
      </w:r>
      <w:r w:rsidRPr="00E71691">
        <w:rPr>
          <w:rStyle w:val="Emphasis"/>
          <w:sz w:val="24"/>
          <w:szCs w:val="26"/>
          <w:highlight w:val="cyan"/>
        </w:rPr>
        <w:t>define our future</w:t>
      </w:r>
      <w:r w:rsidRPr="00E71691">
        <w:rPr>
          <w:rStyle w:val="StyleUnderline"/>
          <w:highlight w:val="cyan"/>
        </w:rPr>
        <w:t>. But</w:t>
      </w:r>
      <w:r w:rsidRPr="00E71691">
        <w:rPr>
          <w:sz w:val="16"/>
        </w:rPr>
        <w:t xml:space="preserve"> these four </w:t>
      </w:r>
      <w:r w:rsidRPr="00E71691">
        <w:rPr>
          <w:rStyle w:val="StyleUnderline"/>
          <w:highlight w:val="cyan"/>
        </w:rPr>
        <w:t>structural forces</w:t>
      </w:r>
      <w:r w:rsidRPr="00E71691">
        <w:rPr>
          <w:rStyle w:val="StyleUnderline"/>
        </w:rPr>
        <w:t xml:space="preserve"> will </w:t>
      </w:r>
      <w:r w:rsidRPr="00E71691">
        <w:rPr>
          <w:rStyle w:val="StyleUnderline"/>
          <w:highlight w:val="cyan"/>
        </w:rPr>
        <w:t>impact</w:t>
      </w:r>
      <w:r w:rsidRPr="00E71691">
        <w:rPr>
          <w:rStyle w:val="StyleUnderline"/>
        </w:rPr>
        <w:t xml:space="preserve"> the</w:t>
      </w:r>
      <w:r w:rsidRPr="00E71691">
        <w:rPr>
          <w:sz w:val="16"/>
        </w:rPr>
        <w:t xml:space="preserve"> way states behave, in </w:t>
      </w:r>
      <w:r w:rsidRPr="00E71691">
        <w:rPr>
          <w:rStyle w:val="StyleUnderline"/>
        </w:rPr>
        <w:t xml:space="preserve">the </w:t>
      </w:r>
      <w:r w:rsidRPr="00E71691">
        <w:rPr>
          <w:rStyle w:val="StyleUnderline"/>
          <w:highlight w:val="cyan"/>
        </w:rPr>
        <w:t>capacity of</w:t>
      </w:r>
      <w:r w:rsidRPr="00E71691">
        <w:rPr>
          <w:rStyle w:val="StyleUnderline"/>
        </w:rPr>
        <w:t xml:space="preserve"> great </w:t>
      </w:r>
      <w:r w:rsidRPr="00E71691">
        <w:rPr>
          <w:rStyle w:val="StyleUnderline"/>
          <w:highlight w:val="cyan"/>
        </w:rPr>
        <w:t>powers to</w:t>
      </w:r>
      <w:r w:rsidRPr="00E71691">
        <w:rPr>
          <w:rStyle w:val="StyleUnderline"/>
        </w:rPr>
        <w:t xml:space="preserve"> </w:t>
      </w:r>
      <w:r w:rsidRPr="00E71691">
        <w:rPr>
          <w:rStyle w:val="Emphasis"/>
        </w:rPr>
        <w:t>manage their differences</w:t>
      </w:r>
      <w:r w:rsidRPr="00E71691">
        <w:rPr>
          <w:rStyle w:val="StyleUnderline"/>
        </w:rPr>
        <w:t xml:space="preserve">, and to </w:t>
      </w:r>
      <w:r w:rsidRPr="00E71691">
        <w:rPr>
          <w:rStyle w:val="Emphasis"/>
        </w:rPr>
        <w:t>act collectively</w:t>
      </w:r>
      <w:r w:rsidRPr="00E71691">
        <w:rPr>
          <w:rStyle w:val="StyleUnderline"/>
        </w:rPr>
        <w:t xml:space="preserve"> to </w:t>
      </w:r>
      <w:r w:rsidRPr="00E71691">
        <w:rPr>
          <w:rStyle w:val="StyleUnderline"/>
          <w:highlight w:val="cyan"/>
        </w:rPr>
        <w:t>settle</w:t>
      </w:r>
      <w:r w:rsidRPr="00E71691">
        <w:rPr>
          <w:sz w:val="16"/>
        </w:rPr>
        <w:t xml:space="preserve">, rather than exploit, </w:t>
      </w:r>
      <w:r w:rsidRPr="00E71691">
        <w:rPr>
          <w:rStyle w:val="StyleUnderline"/>
        </w:rPr>
        <w:t xml:space="preserve">the </w:t>
      </w:r>
      <w:r w:rsidRPr="00E71691">
        <w:rPr>
          <w:rStyle w:val="Emphasis"/>
          <w:sz w:val="24"/>
          <w:szCs w:val="26"/>
          <w:highlight w:val="cyan"/>
        </w:rPr>
        <w:t>inevitable shocks</w:t>
      </w:r>
      <w:r w:rsidRPr="00E71691">
        <w:rPr>
          <w:rStyle w:val="StyleUnderline"/>
          <w:sz w:val="24"/>
          <w:szCs w:val="26"/>
        </w:rPr>
        <w:t xml:space="preserve"> </w:t>
      </w:r>
      <w:r w:rsidRPr="00E71691">
        <w:rPr>
          <w:rStyle w:val="StyleUnderline"/>
        </w:rPr>
        <w:t>of the next decade</w:t>
      </w:r>
      <w:r w:rsidRPr="00E71691">
        <w:rPr>
          <w:sz w:val="16"/>
        </w:rPr>
        <w:t>.</w:t>
      </w:r>
    </w:p>
    <w:p w14:paraId="4F15DAB5" w14:textId="77777777" w:rsidR="007A4CD9" w:rsidRPr="00E71691" w:rsidRDefault="007A4CD9" w:rsidP="007A4CD9">
      <w:pPr>
        <w:rPr>
          <w:sz w:val="16"/>
        </w:rPr>
      </w:pPr>
      <w:r w:rsidRPr="00E71691">
        <w:rPr>
          <w:sz w:val="16"/>
        </w:rPr>
        <w:t xml:space="preserve">Some of </w:t>
      </w:r>
      <w:r w:rsidRPr="00E71691">
        <w:rPr>
          <w:rStyle w:val="StyleUnderline"/>
        </w:rPr>
        <w:t>these</w:t>
      </w:r>
      <w:r w:rsidRPr="00E71691">
        <w:rPr>
          <w:sz w:val="16"/>
        </w:rPr>
        <w:t xml:space="preserve"> structural forces </w:t>
      </w:r>
      <w:r w:rsidRPr="00E71691">
        <w:rPr>
          <w:rStyle w:val="StyleUnderline"/>
        </w:rPr>
        <w:t xml:space="preserve">could be managed to promote prosperity and </w:t>
      </w:r>
      <w:r w:rsidRPr="00E71691">
        <w:rPr>
          <w:rStyle w:val="Emphasis"/>
        </w:rPr>
        <w:t>avoid war</w:t>
      </w:r>
      <w:r w:rsidRPr="00E71691">
        <w:rPr>
          <w:sz w:val="16"/>
        </w:rPr>
        <w:t xml:space="preserve">. Multipolarity (inherently more prone to conflict than other configurations of power, given coordination problems)5 plus </w:t>
      </w:r>
      <w:r w:rsidRPr="00E71691">
        <w:rPr>
          <w:rStyle w:val="StyleUnderline"/>
        </w:rPr>
        <w:t xml:space="preserve">globalization can work in a world of prosperity, convergent values, and </w:t>
      </w:r>
      <w:r w:rsidRPr="00E71691">
        <w:rPr>
          <w:rStyle w:val="Emphasis"/>
        </w:rPr>
        <w:t>effective conflict management</w:t>
      </w:r>
      <w:r w:rsidRPr="00E71691">
        <w:rPr>
          <w:sz w:val="16"/>
        </w:rPr>
        <w:t xml:space="preserve">. The Congress of Vienna system achieved relative peace in Europe over a hundred-year period through informal cooperation among multiple states sharing a fear of populist revolution. It ended decisively in 1914. Contemporary neoliberal institutionalists, such as John </w:t>
      </w:r>
      <w:proofErr w:type="spellStart"/>
      <w:r w:rsidRPr="00E71691">
        <w:rPr>
          <w:sz w:val="16"/>
        </w:rPr>
        <w:t>Ikenberry</w:t>
      </w:r>
      <w:proofErr w:type="spellEnd"/>
      <w:r w:rsidRPr="00E71691">
        <w:rPr>
          <w:sz w:val="16"/>
        </w:rPr>
        <w:t xml:space="preserve">, accept multipolarity as our likely future, but are confident that globalization with liberal characteristics can be sustained without American hegemony, arguing that liberal values and practices have been fully accepted by states, global institutions, and private actors as imperative for growth and political legitimacy.6 Divergent values plus multipolarity can work, though at significantly lower levels of economic growth-in an autarchic world of isolated units, </w:t>
      </w:r>
      <w:r w:rsidRPr="00E71691">
        <w:rPr>
          <w:rStyle w:val="StyleUnderline"/>
        </w:rPr>
        <w:t xml:space="preserve">a world envisioned by the advocates of </w:t>
      </w:r>
      <w:r w:rsidRPr="00E71691">
        <w:rPr>
          <w:rStyle w:val="Emphasis"/>
          <w:highlight w:val="cyan"/>
        </w:rPr>
        <w:t>decoupling</w:t>
      </w:r>
      <w:r w:rsidRPr="00E71691">
        <w:rPr>
          <w:sz w:val="16"/>
        </w:rPr>
        <w:t xml:space="preserve">, including the current American president. 7 Divergent values plus globalization can be managed by hegemonic power, exemplified by the decade of the 1990s, when the Washington Consensus, imposed by American leverage exerted through the IMF and other U.S. dominated institutions, overrode national differences, but with real costs to those states undergoing “structural adjustment programs,”8 and ultimately at the cost of global growth, as states—especially in Asia—increased their savings to </w:t>
      </w:r>
      <w:proofErr w:type="spellStart"/>
      <w:r w:rsidRPr="00E71691">
        <w:rPr>
          <w:sz w:val="16"/>
        </w:rPr>
        <w:t>self insure</w:t>
      </w:r>
      <w:proofErr w:type="spellEnd"/>
      <w:r w:rsidRPr="00E71691">
        <w:rPr>
          <w:sz w:val="16"/>
        </w:rPr>
        <w:t xml:space="preserve"> against future financial crises.9</w:t>
      </w:r>
    </w:p>
    <w:p w14:paraId="147421B5" w14:textId="77777777" w:rsidR="007A4CD9" w:rsidRPr="00E71691" w:rsidRDefault="007A4CD9" w:rsidP="007A4CD9">
      <w:pPr>
        <w:rPr>
          <w:sz w:val="16"/>
        </w:rPr>
      </w:pPr>
      <w:r w:rsidRPr="00E71691">
        <w:rPr>
          <w:sz w:val="16"/>
        </w:rPr>
        <w:t xml:space="preserve">But all four forces operating simultaneously </w:t>
      </w:r>
      <w:r w:rsidRPr="00E71691">
        <w:rPr>
          <w:rStyle w:val="StyleUnderline"/>
          <w:highlight w:val="cyan"/>
        </w:rPr>
        <w:t>will produce</w:t>
      </w:r>
      <w:r w:rsidRPr="00E71691">
        <w:rPr>
          <w:rStyle w:val="StyleUnderline"/>
        </w:rPr>
        <w:t xml:space="preserve"> a future of </w:t>
      </w:r>
      <w:r w:rsidRPr="00E71691">
        <w:rPr>
          <w:rStyle w:val="Emphasis"/>
          <w:highlight w:val="cyan"/>
        </w:rPr>
        <w:t>increasing</w:t>
      </w:r>
      <w:r w:rsidRPr="00E71691">
        <w:rPr>
          <w:rStyle w:val="Emphasis"/>
        </w:rPr>
        <w:t xml:space="preserve"> internal </w:t>
      </w:r>
      <w:r w:rsidRPr="00E71691">
        <w:rPr>
          <w:rStyle w:val="Emphasis"/>
          <w:highlight w:val="cyan"/>
        </w:rPr>
        <w:t>polarization</w:t>
      </w:r>
      <w:r w:rsidRPr="00E71691">
        <w:rPr>
          <w:rStyle w:val="StyleUnderline"/>
          <w:highlight w:val="cyan"/>
        </w:rPr>
        <w:t xml:space="preserve"> and</w:t>
      </w:r>
      <w:r w:rsidRPr="00E71691">
        <w:rPr>
          <w:rStyle w:val="StyleUnderline"/>
        </w:rPr>
        <w:t xml:space="preserve"> </w:t>
      </w:r>
      <w:r w:rsidRPr="00E71691">
        <w:rPr>
          <w:rStyle w:val="Emphasis"/>
        </w:rPr>
        <w:t xml:space="preserve">cross border </w:t>
      </w:r>
      <w:r w:rsidRPr="00E71691">
        <w:rPr>
          <w:rStyle w:val="Emphasis"/>
          <w:highlight w:val="cyan"/>
        </w:rPr>
        <w:t>conflict</w:t>
      </w:r>
      <w:r w:rsidRPr="00E71691">
        <w:rPr>
          <w:sz w:val="16"/>
        </w:rPr>
        <w:t xml:space="preserve">, diminished economic growth and poverty alleviation, </w:t>
      </w:r>
      <w:r w:rsidRPr="00E71691">
        <w:rPr>
          <w:rStyle w:val="StyleUnderline"/>
          <w:highlight w:val="cyan"/>
        </w:rPr>
        <w:t>weakened</w:t>
      </w:r>
      <w:r w:rsidRPr="00E71691">
        <w:rPr>
          <w:rStyle w:val="StyleUnderline"/>
        </w:rPr>
        <w:t xml:space="preserve"> global </w:t>
      </w:r>
      <w:r w:rsidRPr="00E71691">
        <w:rPr>
          <w:rStyle w:val="Emphasis"/>
          <w:highlight w:val="cyan"/>
        </w:rPr>
        <w:t>institutions</w:t>
      </w:r>
      <w:r w:rsidRPr="00E71691">
        <w:rPr>
          <w:rStyle w:val="StyleUnderline"/>
          <w:highlight w:val="cyan"/>
        </w:rPr>
        <w:t xml:space="preserve"> and </w:t>
      </w:r>
      <w:r w:rsidRPr="00E71691">
        <w:rPr>
          <w:rStyle w:val="Emphasis"/>
          <w:highlight w:val="cyan"/>
        </w:rPr>
        <w:t>norms</w:t>
      </w:r>
      <w:r w:rsidRPr="00E71691">
        <w:rPr>
          <w:rStyle w:val="Emphasis"/>
        </w:rPr>
        <w:t xml:space="preserve"> of behavior</w:t>
      </w:r>
      <w:r w:rsidRPr="00E71691">
        <w:rPr>
          <w:rStyle w:val="StyleUnderline"/>
        </w:rPr>
        <w:t xml:space="preserve">, </w:t>
      </w:r>
      <w:r w:rsidRPr="00E71691">
        <w:rPr>
          <w:rStyle w:val="StyleUnderline"/>
          <w:highlight w:val="cyan"/>
        </w:rPr>
        <w:t xml:space="preserve">and </w:t>
      </w:r>
      <w:r w:rsidRPr="00E71691">
        <w:rPr>
          <w:rStyle w:val="Emphasis"/>
          <w:highlight w:val="cyan"/>
        </w:rPr>
        <w:t>reduced</w:t>
      </w:r>
      <w:r w:rsidRPr="00E71691">
        <w:rPr>
          <w:rStyle w:val="Emphasis"/>
        </w:rPr>
        <w:t xml:space="preserve"> collective </w:t>
      </w:r>
      <w:r w:rsidRPr="00E71691">
        <w:rPr>
          <w:rStyle w:val="Emphasis"/>
          <w:highlight w:val="cyan"/>
        </w:rPr>
        <w:t>capacity</w:t>
      </w:r>
      <w:r w:rsidRPr="00E71691">
        <w:rPr>
          <w:rStyle w:val="StyleUnderline"/>
          <w:highlight w:val="cyan"/>
        </w:rPr>
        <w:t xml:space="preserve"> to confront</w:t>
      </w:r>
      <w:r w:rsidRPr="00E71691">
        <w:rPr>
          <w:rStyle w:val="StyleUnderline"/>
        </w:rPr>
        <w:t xml:space="preserve"> emerging challenges of global </w:t>
      </w:r>
      <w:r w:rsidRPr="00E71691">
        <w:rPr>
          <w:rStyle w:val="Emphasis"/>
          <w:highlight w:val="cyan"/>
        </w:rPr>
        <w:t>warming</w:t>
      </w:r>
      <w:r w:rsidRPr="00E71691">
        <w:rPr>
          <w:rStyle w:val="StyleUnderline"/>
        </w:rPr>
        <w:t xml:space="preserve">, accelerating </w:t>
      </w:r>
      <w:r w:rsidRPr="00E71691">
        <w:rPr>
          <w:rStyle w:val="Emphasis"/>
          <w:highlight w:val="cyan"/>
        </w:rPr>
        <w:t>tech</w:t>
      </w:r>
      <w:r w:rsidRPr="00E71691">
        <w:rPr>
          <w:rStyle w:val="Emphasis"/>
        </w:rPr>
        <w:t xml:space="preserve">nology </w:t>
      </w:r>
      <w:r w:rsidRPr="00E71691">
        <w:rPr>
          <w:rStyle w:val="Emphasis"/>
          <w:highlight w:val="cyan"/>
        </w:rPr>
        <w:t>change</w:t>
      </w:r>
      <w:r w:rsidRPr="00E71691">
        <w:rPr>
          <w:rStyle w:val="StyleUnderline"/>
          <w:highlight w:val="cyan"/>
        </w:rPr>
        <w:t xml:space="preserve">, </w:t>
      </w:r>
      <w:r w:rsidRPr="00E71691">
        <w:rPr>
          <w:rStyle w:val="Emphasis"/>
          <w:highlight w:val="cyan"/>
        </w:rPr>
        <w:t>nuclear weapons</w:t>
      </w:r>
      <w:r w:rsidRPr="00E71691">
        <w:rPr>
          <w:rStyle w:val="StyleUnderline"/>
        </w:rPr>
        <w:t xml:space="preserve"> </w:t>
      </w:r>
      <w:proofErr w:type="gramStart"/>
      <w:r w:rsidRPr="00E71691">
        <w:rPr>
          <w:rStyle w:val="StyleUnderline"/>
        </w:rPr>
        <w:t>innovation</w:t>
      </w:r>
      <w:proofErr w:type="gramEnd"/>
      <w:r w:rsidRPr="00E71691">
        <w:rPr>
          <w:rStyle w:val="StyleUnderline"/>
        </w:rPr>
        <w:t xml:space="preserve"> </w:t>
      </w:r>
      <w:r w:rsidRPr="00E71691">
        <w:rPr>
          <w:rStyle w:val="StyleUnderline"/>
          <w:highlight w:val="cyan"/>
        </w:rPr>
        <w:t xml:space="preserve">and </w:t>
      </w:r>
      <w:r w:rsidRPr="00E71691">
        <w:rPr>
          <w:rStyle w:val="Emphasis"/>
          <w:highlight w:val="cyan"/>
        </w:rPr>
        <w:t>prolif</w:t>
      </w:r>
      <w:r w:rsidRPr="00E71691">
        <w:rPr>
          <w:rStyle w:val="StyleUnderline"/>
        </w:rPr>
        <w:t>eration</w:t>
      </w:r>
      <w:r w:rsidRPr="00E71691">
        <w:rPr>
          <w:sz w:val="16"/>
        </w:rPr>
        <w:t>. As in any effective scenario, this future is clearly visible to any keen observer. We have only to abolish wishful thinking and believe our own eyes.10</w:t>
      </w:r>
    </w:p>
    <w:p w14:paraId="463DC8F6" w14:textId="77777777" w:rsidR="007A4CD9" w:rsidRPr="00E71691" w:rsidRDefault="007A4CD9" w:rsidP="007A4CD9">
      <w:pPr>
        <w:rPr>
          <w:sz w:val="8"/>
          <w:szCs w:val="14"/>
        </w:rPr>
      </w:pPr>
      <w:r w:rsidRPr="00E71691">
        <w:rPr>
          <w:sz w:val="8"/>
          <w:szCs w:val="14"/>
        </w:rPr>
        <w:t>Secular Stagnation</w:t>
      </w:r>
    </w:p>
    <w:p w14:paraId="4B5365A6" w14:textId="77777777" w:rsidR="007A4CD9" w:rsidRPr="00E71691" w:rsidRDefault="007A4CD9" w:rsidP="007A4CD9">
      <w:pPr>
        <w:rPr>
          <w:sz w:val="8"/>
          <w:szCs w:val="14"/>
        </w:rPr>
      </w:pPr>
      <w:r w:rsidRPr="00E71691">
        <w:rPr>
          <w:sz w:val="8"/>
          <w:szCs w:val="14"/>
        </w:rPr>
        <w:t xml:space="preserve">This </w:t>
      </w:r>
      <w:proofErr w:type="spellStart"/>
      <w:r w:rsidRPr="00E71691">
        <w:rPr>
          <w:sz w:val="8"/>
          <w:szCs w:val="14"/>
        </w:rPr>
        <w:t>unbrave</w:t>
      </w:r>
      <w:proofErr w:type="spellEnd"/>
      <w:r w:rsidRPr="00E71691">
        <w:rPr>
          <w:sz w:val="8"/>
          <w:szCs w:val="14"/>
        </w:rPr>
        <w:t xml:space="preserve"> new world has been emerging for some time, as US power has declined relative to other states, especially China, global liberalism has failed to deliver on its promises, and totalitarian capitalism has proven effective in leveraging globalization for economic growth and political legitimacy while exploiting technology and the state’s coercive powers to maintain internal political control. But this new era was jumpstarted by the world financial crisis of 2007, which revealed the bankruptcy of unregulated market capitalism, weakened faith in US leadership, exacerbated economic deprivation and inequality around the world, ignited growing populism, and undermined international liberal institutions. The skewed distribution of wealth experienced in most developed countries, politically tolerated in periods of growth, became intolerable as growth rates declined. A combination of aging populations, accelerating technology, and global populism/nationalism promises to make this growth decline very difficult to reverse. What Larry Summers and other international political economists have come to call “secular stagnation” increases the likelihood that illiberal globalization, multipolarity, and rising nationalism will define our future. Summers11 has argued that the world is entering a long period of diminishing economic growth. He suggests that secular stagnation “may be the defining macroeconomic challenge of our times.” Julius Probst, in his recent assessment of </w:t>
      </w:r>
      <w:proofErr w:type="gramStart"/>
      <w:r w:rsidRPr="00E71691">
        <w:rPr>
          <w:sz w:val="8"/>
          <w:szCs w:val="14"/>
        </w:rPr>
        <w:t>Summers’</w:t>
      </w:r>
      <w:proofErr w:type="gramEnd"/>
      <w:r w:rsidRPr="00E71691">
        <w:rPr>
          <w:sz w:val="8"/>
          <w:szCs w:val="14"/>
        </w:rPr>
        <w:t xml:space="preserve"> ideas, explains:</w:t>
      </w:r>
    </w:p>
    <w:p w14:paraId="596F7ACD" w14:textId="77777777" w:rsidR="007A4CD9" w:rsidRPr="00E71691" w:rsidRDefault="007A4CD9" w:rsidP="007A4CD9">
      <w:pPr>
        <w:ind w:left="720"/>
        <w:rPr>
          <w:sz w:val="8"/>
          <w:szCs w:val="14"/>
        </w:rPr>
      </w:pPr>
      <w:r w:rsidRPr="00E71691">
        <w:rPr>
          <w:sz w:val="8"/>
          <w:szCs w:val="14"/>
        </w:rPr>
        <w:t>…rich countries are ageing as birth rates decline and people live longer. This has pushed down real interest rates because investors think these trends will mean they will make lower returns from investing in future, making them more willing to accept a lower return on government debt as a result.</w:t>
      </w:r>
    </w:p>
    <w:p w14:paraId="24C70116" w14:textId="77777777" w:rsidR="007A4CD9" w:rsidRPr="00E71691" w:rsidRDefault="007A4CD9" w:rsidP="007A4CD9">
      <w:pPr>
        <w:ind w:left="720"/>
        <w:rPr>
          <w:sz w:val="8"/>
          <w:szCs w:val="14"/>
        </w:rPr>
      </w:pPr>
      <w:r w:rsidRPr="00E71691">
        <w:rPr>
          <w:sz w:val="8"/>
          <w:szCs w:val="14"/>
        </w:rPr>
        <w:t>Other factors that make investors similarly pessimistic include rising global inequality and the slowdown in productivity growth…</w:t>
      </w:r>
    </w:p>
    <w:p w14:paraId="01817114" w14:textId="77777777" w:rsidR="007A4CD9" w:rsidRPr="00E71691" w:rsidRDefault="007A4CD9" w:rsidP="007A4CD9">
      <w:pPr>
        <w:ind w:left="720"/>
        <w:rPr>
          <w:sz w:val="8"/>
          <w:szCs w:val="14"/>
        </w:rPr>
      </w:pPr>
      <w:r w:rsidRPr="00E71691">
        <w:rPr>
          <w:sz w:val="8"/>
          <w:szCs w:val="14"/>
        </w:rPr>
        <w:t>This decline in real interest rates matters because economists believe that to overcome an economic downturn, a central bank must drive down the real interest rate to a certain level to encourage more spending and investment… Because real interest rates are so low, Summers and his supporters believe that the rate required to reach full employment is so far into negative territory that it is effectively impossible.</w:t>
      </w:r>
    </w:p>
    <w:p w14:paraId="5DDBB5B3" w14:textId="77777777" w:rsidR="007A4CD9" w:rsidRPr="00E71691" w:rsidRDefault="007A4CD9" w:rsidP="007A4CD9">
      <w:pPr>
        <w:ind w:left="720"/>
        <w:rPr>
          <w:sz w:val="8"/>
          <w:szCs w:val="14"/>
        </w:rPr>
      </w:pPr>
      <w:r w:rsidRPr="00E71691">
        <w:rPr>
          <w:sz w:val="8"/>
          <w:szCs w:val="14"/>
        </w:rPr>
        <w:t xml:space="preserve">…in the long run, more immigration might be a vital part of curing secular stagnation. Summers also heavily prescribes increased government spending, arguing that it might </w:t>
      </w:r>
      <w:proofErr w:type="gramStart"/>
      <w:r w:rsidRPr="00E71691">
        <w:rPr>
          <w:sz w:val="8"/>
          <w:szCs w:val="14"/>
        </w:rPr>
        <w:t>actually be</w:t>
      </w:r>
      <w:proofErr w:type="gramEnd"/>
      <w:r w:rsidRPr="00E71691">
        <w:rPr>
          <w:sz w:val="8"/>
          <w:szCs w:val="14"/>
        </w:rPr>
        <w:t xml:space="preserve"> more prudent than cutting back – especially if the money is spent on infrastructure, education and research and development.</w:t>
      </w:r>
    </w:p>
    <w:p w14:paraId="50D67F07" w14:textId="77777777" w:rsidR="007A4CD9" w:rsidRPr="00E71691" w:rsidRDefault="007A4CD9" w:rsidP="007A4CD9">
      <w:pPr>
        <w:ind w:left="720"/>
        <w:rPr>
          <w:sz w:val="8"/>
          <w:szCs w:val="14"/>
        </w:rPr>
      </w:pPr>
      <w:r w:rsidRPr="00E71691">
        <w:rPr>
          <w:sz w:val="8"/>
          <w:szCs w:val="14"/>
        </w:rPr>
        <w:t>Of course, governments in Europe and the US are instead trying to shut their doors to migrants. And austerity policies have taken their toll on infrastructure and public research. This looks set to ensure that the next recession will be particularly nasty when it comes… Unless governments change course radically, we could be in for a sobering period ahead.12</w:t>
      </w:r>
    </w:p>
    <w:p w14:paraId="4FD3FD2B" w14:textId="77777777" w:rsidR="007A4CD9" w:rsidRPr="00E71691" w:rsidRDefault="007A4CD9" w:rsidP="007A4CD9">
      <w:pPr>
        <w:rPr>
          <w:sz w:val="8"/>
          <w:szCs w:val="14"/>
        </w:rPr>
      </w:pPr>
      <w:r w:rsidRPr="00E71691">
        <w:rPr>
          <w:sz w:val="8"/>
          <w:szCs w:val="14"/>
        </w:rPr>
        <w:t>The rise of nationalism/populism is both cause and effect of this economic outlook. Lower growth will make every aspect of the liberal order more difficult to resuscitate post-Trump. Domestic politics will become more polarized and dysfunctional, as competition for diminishing resources intensifies. International collaboration, ad hoc or through institutions, will become politically toxic. Protectionism, in its multiple forms, will make economic recovery from “secular stagnation” a heavy lift, and the liberal hegemonic leadership and strong institutions that limited the damage of previous downturns, will be unavailable. A clear demonstration of this negative feedback loop is the economic damage being inflicted on the world by Trump’s trade war with China, which— despite the so-called phase one agreement—has predictably escalated from negotiating tactic to imbedded reality, with no end in sight. In a world already suffering from inadequate investment, the uncertainties generated by this confrontation will further curb the investments essential for future growth. Another demonstration of the intersection of structural forces is how populist-motivated controls on immigration (always a weakness in the hyper-globalization narrative) deprives developed countries of Summers’ recommended policy response to secular stagnation, which in a more open world would be a win-win for rich and poor countries alike, increasing wage rates and remittance revenues for the developing countries, replenishing the labor supply for rich countries experiencing low birth rates.</w:t>
      </w:r>
    </w:p>
    <w:p w14:paraId="12A43B5B" w14:textId="77777777" w:rsidR="007A4CD9" w:rsidRPr="00E71691" w:rsidRDefault="007A4CD9" w:rsidP="007A4CD9">
      <w:pPr>
        <w:rPr>
          <w:sz w:val="8"/>
          <w:szCs w:val="14"/>
        </w:rPr>
      </w:pPr>
      <w:r w:rsidRPr="00E71691">
        <w:rPr>
          <w:sz w:val="8"/>
          <w:szCs w:val="14"/>
        </w:rPr>
        <w:t>Illiberal Globalization</w:t>
      </w:r>
    </w:p>
    <w:p w14:paraId="4185D8A4" w14:textId="77777777" w:rsidR="007A4CD9" w:rsidRPr="00E71691" w:rsidRDefault="007A4CD9" w:rsidP="007A4CD9">
      <w:pPr>
        <w:rPr>
          <w:sz w:val="8"/>
          <w:szCs w:val="14"/>
        </w:rPr>
      </w:pPr>
      <w:r w:rsidRPr="00E71691">
        <w:rPr>
          <w:sz w:val="8"/>
          <w:szCs w:val="14"/>
        </w:rPr>
        <w:t xml:space="preserve">Economic weakness and rising nationalism (along with multipolarity) will not end </w:t>
      </w:r>
      <w:proofErr w:type="gramStart"/>
      <w:r w:rsidRPr="00E71691">
        <w:rPr>
          <w:sz w:val="8"/>
          <w:szCs w:val="14"/>
        </w:rPr>
        <w:t>globalization, but</w:t>
      </w:r>
      <w:proofErr w:type="gramEnd"/>
      <w:r w:rsidRPr="00E71691">
        <w:rPr>
          <w:sz w:val="8"/>
          <w:szCs w:val="14"/>
        </w:rPr>
        <w:t xml:space="preserve"> will profoundly alter its character and greatly reduce its economic and political benefits. Liberal global institutions, under American hegemony, have served multiple purposes, enabling states to improve the quality of international relations and more fully satisfy the needs of their citizens, and provide companies with the legal and institutional stability necessary to manage the inherent risks of global investment. But under present and future conditions these institutions will become the battlegrounds—and the victims—of geopolitical competition. The Trump Administration’s frontal attack on multilateralism is but the final nail in the coffin of the Bretton Woods system in trade and finance, which has been in slow but accelerating decline since the end of the Cold War. Future American leadership may embrace renewed collaboration in global trade and finance, macroeconomic management, environmental </w:t>
      </w:r>
      <w:proofErr w:type="gramStart"/>
      <w:r w:rsidRPr="00E71691">
        <w:rPr>
          <w:sz w:val="8"/>
          <w:szCs w:val="14"/>
        </w:rPr>
        <w:t>sustainability</w:t>
      </w:r>
      <w:proofErr w:type="gramEnd"/>
      <w:r w:rsidRPr="00E71691">
        <w:rPr>
          <w:sz w:val="8"/>
          <w:szCs w:val="14"/>
        </w:rPr>
        <w:t xml:space="preserve"> and the like, but repairing the damage requires the heroic assumption that America’s own identity has not been fundamentally altered by the Trump era (four years or eight matters here), and by the internal and global forces that enabled his rise. The fact will remain that a sizeable portion of the American electorate, and a monolithically pro- Trump Republican Party, is committed to an illiberal future. And even if the effects are transitory, the causes of weakening global collaboration are structural, not subject to the efforts of some hypothetical future US liberal leadership. </w:t>
      </w:r>
      <w:proofErr w:type="gramStart"/>
      <w:r w:rsidRPr="00E71691">
        <w:rPr>
          <w:sz w:val="8"/>
          <w:szCs w:val="14"/>
        </w:rPr>
        <w:t>It is clear that the</w:t>
      </w:r>
      <w:proofErr w:type="gramEnd"/>
      <w:r w:rsidRPr="00E71691">
        <w:rPr>
          <w:sz w:val="8"/>
          <w:szCs w:val="14"/>
        </w:rPr>
        <w:t xml:space="preserve"> US has lost respect among its rivals, and trust among its allies. While its economic and military capacity is still greatly superior to all others, its political dysfunction has diminished its ability to convert this wealth into effective power.13 It will furthermore operate in a future system of diffusing material power, diverging economic and political governance approaches, and rising nationalism. Trump has promoted these forces, but did not invent them, and future US Administrations will struggle to cope with them.</w:t>
      </w:r>
    </w:p>
    <w:p w14:paraId="46D4E977" w14:textId="77777777" w:rsidR="007A4CD9" w:rsidRPr="00E71691" w:rsidRDefault="007A4CD9" w:rsidP="007A4CD9">
      <w:pPr>
        <w:rPr>
          <w:sz w:val="16"/>
          <w:szCs w:val="20"/>
        </w:rPr>
      </w:pPr>
      <w:r w:rsidRPr="00E71691">
        <w:rPr>
          <w:sz w:val="16"/>
          <w:szCs w:val="20"/>
        </w:rPr>
        <w:t xml:space="preserve">What will illiberal globalization look like? Consider recent events. The instruments of globalization have been weaponized by strong states in pursuit of their geopolitical objectives. This has turned the liberal argument on behalf of globalization on its head. Instead of interdependence as an unstoppable force pushing states toward collaboration and convergence around market-friendly domestic policies, states are exploiting interdependence to inflict harm on their adversaries, and even on their allies. </w:t>
      </w:r>
      <w:r w:rsidRPr="00E71691">
        <w:rPr>
          <w:rStyle w:val="StyleUnderline"/>
          <w:szCs w:val="20"/>
        </w:rPr>
        <w:t xml:space="preserve">The increasing interaction across national boundaries that globalization entails, now produces not </w:t>
      </w:r>
      <w:r w:rsidRPr="00E71691">
        <w:rPr>
          <w:rStyle w:val="Emphasis"/>
        </w:rPr>
        <w:t>harmonization</w:t>
      </w:r>
      <w:r w:rsidRPr="00E71691">
        <w:rPr>
          <w:rStyle w:val="StyleUnderline"/>
          <w:szCs w:val="20"/>
        </w:rPr>
        <w:t xml:space="preserve"> and cooperation, but </w:t>
      </w:r>
      <w:r w:rsidRPr="00E71691">
        <w:rPr>
          <w:rStyle w:val="Emphasis"/>
        </w:rPr>
        <w:t>friction</w:t>
      </w:r>
      <w:r w:rsidRPr="00E71691">
        <w:rPr>
          <w:rStyle w:val="StyleUnderline"/>
          <w:szCs w:val="20"/>
        </w:rPr>
        <w:t xml:space="preserve"> and </w:t>
      </w:r>
      <w:r w:rsidRPr="00E71691">
        <w:rPr>
          <w:rStyle w:val="Emphasis"/>
          <w:highlight w:val="cyan"/>
        </w:rPr>
        <w:t>escalating trade</w:t>
      </w:r>
      <w:r w:rsidRPr="00E71691">
        <w:rPr>
          <w:rStyle w:val="Emphasis"/>
        </w:rPr>
        <w:t xml:space="preserve"> and investment </w:t>
      </w:r>
      <w:r w:rsidRPr="00E71691">
        <w:rPr>
          <w:rStyle w:val="Emphasis"/>
          <w:highlight w:val="cyan"/>
        </w:rPr>
        <w:t>disputes</w:t>
      </w:r>
      <w:r w:rsidRPr="00E71691">
        <w:rPr>
          <w:sz w:val="16"/>
          <w:szCs w:val="20"/>
        </w:rPr>
        <w:t>.</w:t>
      </w:r>
      <w:r w:rsidRPr="00E71691">
        <w:rPr>
          <w:sz w:val="12"/>
          <w:szCs w:val="16"/>
        </w:rPr>
        <w:t xml:space="preserve">14 The Trump Administration is in the lead here, but it is not alone. Trade and investment friction with China is the most obvious and damaging example, precipitated by China’s long failure to conform to the World Trade Organization (WTO) principles, now escalated by President Trump into a trade and currency war disturbingly reminiscent of the 1930s that Bretton Woods was designed to prevent. Financial sanctions against Iran, in violation of US obligations in the Joint Comprehensive Plan </w:t>
      </w:r>
      <w:proofErr w:type="gramStart"/>
      <w:r w:rsidRPr="00E71691">
        <w:rPr>
          <w:sz w:val="12"/>
          <w:szCs w:val="16"/>
        </w:rPr>
        <w:t>Of</w:t>
      </w:r>
      <w:proofErr w:type="gramEnd"/>
      <w:r w:rsidRPr="00E71691">
        <w:rPr>
          <w:sz w:val="12"/>
          <w:szCs w:val="16"/>
        </w:rPr>
        <w:t xml:space="preserve"> Action (JCPOA), is another example of the rule of law succumbing to geopolitical competition. Though more mercantilist in intent than geopolitical, US tariffs on steel and aluminum, and their threatened use in </w:t>
      </w:r>
      <w:proofErr w:type="spellStart"/>
      <w:r w:rsidRPr="00E71691">
        <w:rPr>
          <w:sz w:val="12"/>
          <w:szCs w:val="16"/>
        </w:rPr>
        <w:t>automotives</w:t>
      </w:r>
      <w:proofErr w:type="spellEnd"/>
      <w:r w:rsidRPr="00E71691">
        <w:rPr>
          <w:sz w:val="12"/>
          <w:szCs w:val="16"/>
        </w:rPr>
        <w:t>, aimed at the EU, Canada, and Japan,15 are equally destructive of the liberal system and of future economic growth, imposed as they are by the author of that system, and will spread to others. And indeed, Japan has used export controls in its escalating conflict with South Korea16 (as did China in imposing controls on rare earth,17 and as the US has done as part of its trade war with China). Inward foreign direct investment restrictions are spreading. The vitality of the WTO is being sapped by its inability to complete the Doha Round, by the proliferation of bilateral and regional agreements, and now by the Trump Administration’s hold on appointments to WTO judicial panels. It should not surprise anyone if, during a second term, Trump formally withdrew the US from the WTO. At a minimum it will become a “dead letter regime.”18</w:t>
      </w:r>
    </w:p>
    <w:p w14:paraId="710D448F" w14:textId="77777777" w:rsidR="007A4CD9" w:rsidRPr="00E71691" w:rsidRDefault="007A4CD9" w:rsidP="007A4CD9">
      <w:pPr>
        <w:rPr>
          <w:sz w:val="16"/>
        </w:rPr>
      </w:pPr>
      <w:r w:rsidRPr="00E71691">
        <w:rPr>
          <w:rStyle w:val="StyleUnderline"/>
        </w:rPr>
        <w:t xml:space="preserve">As such measures </w:t>
      </w:r>
      <w:r w:rsidRPr="00E71691">
        <w:rPr>
          <w:rStyle w:val="Emphasis"/>
        </w:rPr>
        <w:t>gain traction</w:t>
      </w:r>
      <w:r w:rsidRPr="00E71691">
        <w:rPr>
          <w:rStyle w:val="StyleUnderline"/>
        </w:rPr>
        <w:t xml:space="preserve">, it will </w:t>
      </w:r>
      <w:r w:rsidRPr="00E71691">
        <w:rPr>
          <w:rStyle w:val="Emphasis"/>
        </w:rPr>
        <w:t>become clear</w:t>
      </w:r>
      <w:r w:rsidRPr="00E71691">
        <w:rPr>
          <w:rStyle w:val="StyleUnderline"/>
        </w:rPr>
        <w:t xml:space="preserve"> to states</w:t>
      </w:r>
      <w:r w:rsidRPr="00E71691">
        <w:rPr>
          <w:sz w:val="16"/>
        </w:rPr>
        <w:t>—and to companies—</w:t>
      </w:r>
      <w:r w:rsidRPr="00E71691">
        <w:rPr>
          <w:rStyle w:val="StyleUnderline"/>
        </w:rPr>
        <w:t xml:space="preserve">that a global trading system more responsive to raw power than to law entails </w:t>
      </w:r>
      <w:r w:rsidRPr="00E71691">
        <w:rPr>
          <w:rStyle w:val="Emphasis"/>
        </w:rPr>
        <w:t>escalating risk</w:t>
      </w:r>
      <w:r w:rsidRPr="00E71691">
        <w:rPr>
          <w:rStyle w:val="StyleUnderline"/>
        </w:rPr>
        <w:t xml:space="preserve"> and diminishing benefits. This </w:t>
      </w:r>
      <w:r w:rsidRPr="00E71691">
        <w:rPr>
          <w:rStyle w:val="StyleUnderline"/>
          <w:highlight w:val="cyan"/>
        </w:rPr>
        <w:t>will</w:t>
      </w:r>
      <w:r w:rsidRPr="00E71691">
        <w:rPr>
          <w:rStyle w:val="StyleUnderline"/>
        </w:rPr>
        <w:t xml:space="preserve"> be the </w:t>
      </w:r>
      <w:r w:rsidRPr="00E71691">
        <w:rPr>
          <w:rStyle w:val="Emphasis"/>
          <w:highlight w:val="cyan"/>
        </w:rPr>
        <w:t>end</w:t>
      </w:r>
      <w:r w:rsidRPr="00E71691">
        <w:rPr>
          <w:rStyle w:val="Emphasis"/>
        </w:rPr>
        <w:t xml:space="preserve"> of economic </w:t>
      </w:r>
      <w:r w:rsidRPr="00E71691">
        <w:rPr>
          <w:rStyle w:val="Emphasis"/>
          <w:highlight w:val="cyan"/>
        </w:rPr>
        <w:t>globalization</w:t>
      </w:r>
      <w:r w:rsidRPr="00E71691">
        <w:rPr>
          <w:sz w:val="16"/>
        </w:rPr>
        <w:t xml:space="preserve">, and its many benefits, as we know it. </w:t>
      </w:r>
      <w:r w:rsidRPr="00E71691">
        <w:rPr>
          <w:rStyle w:val="StyleUnderline"/>
        </w:rPr>
        <w:t>It represents</w:t>
      </w:r>
      <w:r w:rsidRPr="00E71691">
        <w:rPr>
          <w:sz w:val="16"/>
        </w:rPr>
        <w:t xml:space="preserve"> nothing less than </w:t>
      </w:r>
      <w:r w:rsidRPr="00E71691">
        <w:rPr>
          <w:rStyle w:val="StyleUnderline"/>
        </w:rPr>
        <w:t>the subordination of economic globalization</w:t>
      </w:r>
      <w:r w:rsidRPr="00E71691">
        <w:rPr>
          <w:sz w:val="16"/>
        </w:rPr>
        <w:t xml:space="preserve">, a system which many thought obeyed its own logic, </w:t>
      </w:r>
      <w:r w:rsidRPr="00E71691">
        <w:rPr>
          <w:rStyle w:val="StyleUnderline"/>
        </w:rPr>
        <w:t xml:space="preserve">to an international politics of </w:t>
      </w:r>
      <w:r w:rsidRPr="00E71691">
        <w:rPr>
          <w:rStyle w:val="Emphasis"/>
        </w:rPr>
        <w:t>zero-sum power competition</w:t>
      </w:r>
      <w:r w:rsidRPr="00E71691">
        <w:rPr>
          <w:rStyle w:val="StyleUnderline"/>
        </w:rPr>
        <w:t xml:space="preserve"> among multiple actors with divergent interests and values</w:t>
      </w:r>
      <w:r w:rsidRPr="00E71691">
        <w:rPr>
          <w:sz w:val="16"/>
        </w:rPr>
        <w:t>. The costs will be significant: Bloomberg Economics estimates that the cost in lost US GDP in 2019- dollar terms from the trade war with China has reached $134 billion to date and will rise to a total of $316 billion by the end of 2020.19 Economically, the just-in-time, maximally efficient world of global supply chains, driving down costs, incentivizing innovation, spreading investment, integrating new countries and populations into the global system, is being Balkanized. Bilateral and regional deals are proliferating, while global, nondiscriminatory trade agreements are at an end.</w:t>
      </w:r>
    </w:p>
    <w:p w14:paraId="250C02FC" w14:textId="77777777" w:rsidR="007A4CD9" w:rsidRPr="00E71691" w:rsidRDefault="007A4CD9" w:rsidP="007A4CD9">
      <w:pPr>
        <w:rPr>
          <w:sz w:val="16"/>
        </w:rPr>
      </w:pPr>
      <w:r w:rsidRPr="00E71691">
        <w:rPr>
          <w:sz w:val="16"/>
        </w:rPr>
        <w:t xml:space="preserve">Economies of scale will shrink, incentivizing less investment, increasing costs and prices, compromising growth, marginalizing countries whose growth and poverty reduction depended on participation in global supply chains. </w:t>
      </w:r>
      <w:r w:rsidRPr="00E71691">
        <w:rPr>
          <w:rStyle w:val="StyleUnderline"/>
          <w:highlight w:val="cyan"/>
        </w:rPr>
        <w:t>A world</w:t>
      </w:r>
      <w:r w:rsidRPr="00E71691">
        <w:rPr>
          <w:rStyle w:val="StyleUnderline"/>
        </w:rPr>
        <w:t xml:space="preserve"> already </w:t>
      </w:r>
      <w:r w:rsidRPr="00E71691">
        <w:rPr>
          <w:rStyle w:val="StyleUnderline"/>
          <w:highlight w:val="cyan"/>
        </w:rPr>
        <w:t>suffering from excess savings</w:t>
      </w:r>
      <w:r w:rsidRPr="00E71691">
        <w:rPr>
          <w:sz w:val="16"/>
        </w:rPr>
        <w:t xml:space="preserve"> (in the corporate sector, among mostly Asian countries) </w:t>
      </w:r>
      <w:r w:rsidRPr="00E71691">
        <w:rPr>
          <w:rStyle w:val="StyleUnderline"/>
          <w:highlight w:val="cyan"/>
        </w:rPr>
        <w:t xml:space="preserve">will </w:t>
      </w:r>
      <w:r w:rsidRPr="00E71691">
        <w:rPr>
          <w:rStyle w:val="Emphasis"/>
          <w:highlight w:val="cyan"/>
        </w:rPr>
        <w:t>respond</w:t>
      </w:r>
      <w:r w:rsidRPr="00E71691">
        <w:rPr>
          <w:rStyle w:val="StyleUnderline"/>
        </w:rPr>
        <w:t xml:space="preserve"> to heightened risk and uncertainty </w:t>
      </w:r>
      <w:r w:rsidRPr="00E71691">
        <w:rPr>
          <w:rStyle w:val="StyleUnderline"/>
          <w:highlight w:val="cyan"/>
        </w:rPr>
        <w:t>with</w:t>
      </w:r>
      <w:r w:rsidRPr="00E71691">
        <w:rPr>
          <w:rStyle w:val="StyleUnderline"/>
        </w:rPr>
        <w:t xml:space="preserve"> </w:t>
      </w:r>
      <w:r w:rsidRPr="00E71691">
        <w:rPr>
          <w:rStyle w:val="Emphasis"/>
        </w:rPr>
        <w:t xml:space="preserve">further </w:t>
      </w:r>
      <w:r w:rsidRPr="00E71691">
        <w:rPr>
          <w:rStyle w:val="Emphasis"/>
          <w:highlight w:val="cyan"/>
        </w:rPr>
        <w:t>retrenchment</w:t>
      </w:r>
      <w:r w:rsidRPr="00E71691">
        <w:rPr>
          <w:sz w:val="16"/>
        </w:rPr>
        <w:t>. The problem is perfectly captured by Tim Boyle, CEO of Columbia Sportswear, whose supply chain runs through China, reacting to yet another ratcheting up of US tariffs on Chinese imports, most recently on consumer goods:</w:t>
      </w:r>
    </w:p>
    <w:p w14:paraId="58DB39B7" w14:textId="77777777" w:rsidR="007A4CD9" w:rsidRPr="00E71691" w:rsidRDefault="007A4CD9" w:rsidP="007A4CD9">
      <w:pPr>
        <w:ind w:left="720"/>
        <w:rPr>
          <w:sz w:val="16"/>
        </w:rPr>
      </w:pPr>
      <w:r w:rsidRPr="00E71691">
        <w:rPr>
          <w:sz w:val="16"/>
        </w:rPr>
        <w:t xml:space="preserve">We move stuff around to take advantage of inexpensive labor. That’s why we’re in Bangladesh. That’s why we’re looking at Africa. We’re putting investment capital to work, to get a return for our shareholders. So, when we make a wager on investment, this is not Vegas. We </w:t>
      </w:r>
      <w:proofErr w:type="gramStart"/>
      <w:r w:rsidRPr="00E71691">
        <w:rPr>
          <w:sz w:val="16"/>
        </w:rPr>
        <w:t>have to</w:t>
      </w:r>
      <w:proofErr w:type="gramEnd"/>
      <w:r w:rsidRPr="00E71691">
        <w:rPr>
          <w:sz w:val="16"/>
        </w:rPr>
        <w:t xml:space="preserve"> have a reasonable expectation we can get a return. That’s predicated on the rule of law: where can we expect the laws to be enforced, and for the foreseeable future, the rules will be in place? That’s what America used to be.20</w:t>
      </w:r>
    </w:p>
    <w:p w14:paraId="6D41F5D9" w14:textId="77777777" w:rsidR="007A4CD9" w:rsidRPr="00E71691" w:rsidRDefault="007A4CD9" w:rsidP="007A4CD9">
      <w:pPr>
        <w:rPr>
          <w:sz w:val="16"/>
        </w:rPr>
      </w:pPr>
      <w:r w:rsidRPr="00E71691">
        <w:rPr>
          <w:rStyle w:val="StyleUnderline"/>
          <w:highlight w:val="cyan"/>
        </w:rPr>
        <w:t>The</w:t>
      </w:r>
      <w:r w:rsidRPr="00E71691">
        <w:rPr>
          <w:rStyle w:val="StyleUnderline"/>
        </w:rPr>
        <w:t xml:space="preserve"> </w:t>
      </w:r>
      <w:r w:rsidRPr="00E71691">
        <w:rPr>
          <w:rStyle w:val="Emphasis"/>
        </w:rPr>
        <w:t xml:space="preserve">international </w:t>
      </w:r>
      <w:r w:rsidRPr="00E71691">
        <w:rPr>
          <w:rStyle w:val="Emphasis"/>
          <w:highlight w:val="cyan"/>
        </w:rPr>
        <w:t>political effects</w:t>
      </w:r>
      <w:r w:rsidRPr="00E71691">
        <w:rPr>
          <w:rStyle w:val="StyleUnderline"/>
          <w:highlight w:val="cyan"/>
        </w:rPr>
        <w:t xml:space="preserve"> will be</w:t>
      </w:r>
      <w:r w:rsidRPr="00E71691">
        <w:rPr>
          <w:rStyle w:val="StyleUnderline"/>
        </w:rPr>
        <w:t xml:space="preserve"> equally </w:t>
      </w:r>
      <w:r w:rsidRPr="00E71691">
        <w:rPr>
          <w:rStyle w:val="Emphasis"/>
          <w:highlight w:val="cyan"/>
        </w:rPr>
        <w:t>damaging</w:t>
      </w:r>
      <w:r w:rsidRPr="00E71691">
        <w:rPr>
          <w:rStyle w:val="StyleUnderline"/>
        </w:rPr>
        <w:t>. The</w:t>
      </w:r>
      <w:r w:rsidRPr="00E71691">
        <w:rPr>
          <w:sz w:val="16"/>
        </w:rPr>
        <w:t xml:space="preserve"> four </w:t>
      </w:r>
      <w:r w:rsidRPr="00E71691">
        <w:rPr>
          <w:rStyle w:val="StyleUnderline"/>
        </w:rPr>
        <w:t xml:space="preserve">structural forces act on each other to produce the </w:t>
      </w:r>
      <w:r w:rsidRPr="00E71691">
        <w:rPr>
          <w:rStyle w:val="Emphasis"/>
        </w:rPr>
        <w:t>more dangerous</w:t>
      </w:r>
      <w:r w:rsidRPr="00E71691">
        <w:rPr>
          <w:sz w:val="16"/>
        </w:rPr>
        <w:t xml:space="preserve">, less prosperous </w:t>
      </w:r>
      <w:r w:rsidRPr="00E71691">
        <w:rPr>
          <w:rStyle w:val="Emphasis"/>
        </w:rPr>
        <w:t>world</w:t>
      </w:r>
      <w:r w:rsidRPr="00E71691">
        <w:rPr>
          <w:rStyle w:val="StyleUnderline"/>
        </w:rPr>
        <w:t xml:space="preserve"> projected here. Illiberal globalization represents geopolitical conflict by</w:t>
      </w:r>
      <w:r w:rsidRPr="00E71691">
        <w:rPr>
          <w:sz w:val="16"/>
        </w:rPr>
        <w:t xml:space="preserve"> (at first) </w:t>
      </w:r>
      <w:r w:rsidRPr="00E71691">
        <w:rPr>
          <w:rStyle w:val="StyleUnderline"/>
        </w:rPr>
        <w:t xml:space="preserve">physically non-kinetic means. </w:t>
      </w:r>
      <w:r w:rsidRPr="00E71691">
        <w:rPr>
          <w:rStyle w:val="StyleUnderline"/>
          <w:highlight w:val="cyan"/>
        </w:rPr>
        <w:t>It</w:t>
      </w:r>
      <w:r w:rsidRPr="00E71691">
        <w:rPr>
          <w:rStyle w:val="StyleUnderline"/>
        </w:rPr>
        <w:t xml:space="preserve"> arises from </w:t>
      </w:r>
      <w:r w:rsidRPr="00E71691">
        <w:rPr>
          <w:rStyle w:val="Emphasis"/>
        </w:rPr>
        <w:t>intensifying competition</w:t>
      </w:r>
      <w:r w:rsidRPr="00E71691">
        <w:rPr>
          <w:rStyle w:val="StyleUnderline"/>
        </w:rPr>
        <w:t xml:space="preserve"> among powerful states with divergent interests and identities</w:t>
      </w:r>
      <w:r w:rsidRPr="00E71691">
        <w:rPr>
          <w:sz w:val="16"/>
        </w:rPr>
        <w:t xml:space="preserve">, but in its effects drives down growth </w:t>
      </w:r>
      <w:r w:rsidRPr="00E71691">
        <w:rPr>
          <w:rStyle w:val="StyleUnderline"/>
        </w:rPr>
        <w:t xml:space="preserve">and </w:t>
      </w:r>
      <w:r w:rsidRPr="00E71691">
        <w:rPr>
          <w:rStyle w:val="Emphasis"/>
          <w:highlight w:val="cyan"/>
        </w:rPr>
        <w:t>fuels</w:t>
      </w:r>
      <w:r w:rsidRPr="00E71691">
        <w:rPr>
          <w:rStyle w:val="Emphasis"/>
        </w:rPr>
        <w:t xml:space="preserve"> increased </w:t>
      </w:r>
      <w:r w:rsidRPr="00E71691">
        <w:rPr>
          <w:rStyle w:val="Emphasis"/>
          <w:highlight w:val="cyan"/>
        </w:rPr>
        <w:t>nationalism</w:t>
      </w:r>
      <w:r w:rsidRPr="00E71691">
        <w:rPr>
          <w:rStyle w:val="Emphasis"/>
        </w:rPr>
        <w:t>/populism</w:t>
      </w:r>
      <w:r w:rsidRPr="00E71691">
        <w:rPr>
          <w:rStyle w:val="StyleUnderline"/>
        </w:rPr>
        <w:t xml:space="preserve">, </w:t>
      </w:r>
      <w:r w:rsidRPr="00E71691">
        <w:rPr>
          <w:rStyle w:val="StyleUnderline"/>
          <w:highlight w:val="cyan"/>
        </w:rPr>
        <w:t>which</w:t>
      </w:r>
      <w:r w:rsidRPr="00E71691">
        <w:rPr>
          <w:rStyle w:val="StyleUnderline"/>
        </w:rPr>
        <w:t xml:space="preserve"> further </w:t>
      </w:r>
      <w:r w:rsidRPr="00E71691">
        <w:rPr>
          <w:rStyle w:val="Emphasis"/>
          <w:highlight w:val="cyan"/>
        </w:rPr>
        <w:t>contributes to conflict</w:t>
      </w:r>
      <w:r w:rsidRPr="00E71691">
        <w:rPr>
          <w:sz w:val="16"/>
        </w:rPr>
        <w:t xml:space="preserve">. Twenty-first-century protectionism represents bottom-up forces arising from economic disruption. But it is also a top-down phenomenon, representing a strategic effort by political leadership to reduce the constraints of interdependence on freedom of geopolitical action, in effect a precursor and enabler of war. This is the disturbing hypothesis of Daniel </w:t>
      </w:r>
      <w:proofErr w:type="spellStart"/>
      <w:r w:rsidRPr="00E71691">
        <w:rPr>
          <w:sz w:val="16"/>
        </w:rPr>
        <w:t>Drezner</w:t>
      </w:r>
      <w:proofErr w:type="spellEnd"/>
      <w:r w:rsidRPr="00E71691">
        <w:rPr>
          <w:sz w:val="16"/>
        </w:rPr>
        <w:t xml:space="preserve">, argued in an important May 2019 piece in Reason, titled “Will Today’s </w:t>
      </w:r>
      <w:r w:rsidRPr="00E71691">
        <w:rPr>
          <w:rStyle w:val="StyleUnderline"/>
        </w:rPr>
        <w:t xml:space="preserve">Global </w:t>
      </w:r>
      <w:r w:rsidRPr="00E71691">
        <w:rPr>
          <w:rStyle w:val="StyleUnderline"/>
          <w:highlight w:val="cyan"/>
        </w:rPr>
        <w:t xml:space="preserve">Trade Wars Lead to </w:t>
      </w:r>
      <w:r w:rsidRPr="00E71691">
        <w:rPr>
          <w:rStyle w:val="Emphasis"/>
          <w:sz w:val="24"/>
          <w:szCs w:val="26"/>
          <w:highlight w:val="cyan"/>
        </w:rPr>
        <w:t>World War Three</w:t>
      </w:r>
      <w:r w:rsidRPr="00E71691">
        <w:rPr>
          <w:sz w:val="16"/>
        </w:rPr>
        <w:t>,”21 which examines the pre- World War I period of heightened trade conflict, its contribution to the disaster that followed, and its parallels to the present:</w:t>
      </w:r>
    </w:p>
    <w:p w14:paraId="168173E8" w14:textId="77777777" w:rsidR="007A4CD9" w:rsidRPr="00E71691" w:rsidRDefault="007A4CD9" w:rsidP="007A4CD9">
      <w:pPr>
        <w:ind w:left="720"/>
        <w:rPr>
          <w:sz w:val="16"/>
        </w:rPr>
      </w:pPr>
      <w:r w:rsidRPr="00E71691">
        <w:rPr>
          <w:rStyle w:val="StyleUnderline"/>
        </w:rPr>
        <w:t>Before the First World War started, powers</w:t>
      </w:r>
      <w:r w:rsidRPr="00E71691">
        <w:rPr>
          <w:sz w:val="16"/>
        </w:rPr>
        <w:t xml:space="preserve"> great and small </w:t>
      </w:r>
      <w:r w:rsidRPr="00E71691">
        <w:rPr>
          <w:rStyle w:val="StyleUnderline"/>
        </w:rPr>
        <w:t>took a variety of steps to thwart</w:t>
      </w:r>
      <w:r w:rsidRPr="00E71691">
        <w:rPr>
          <w:sz w:val="16"/>
        </w:rPr>
        <w:t xml:space="preserve"> the </w:t>
      </w:r>
      <w:r w:rsidRPr="00E71691">
        <w:rPr>
          <w:rStyle w:val="StyleUnderline"/>
        </w:rPr>
        <w:t>globalization</w:t>
      </w:r>
      <w:r w:rsidRPr="00E71691">
        <w:rPr>
          <w:sz w:val="16"/>
        </w:rPr>
        <w:t xml:space="preserve"> of the 19th century. Each of these steps made it easier for the key combatants to conceive of a general war. </w:t>
      </w:r>
      <w:r w:rsidRPr="00E71691">
        <w:rPr>
          <w:rStyle w:val="StyleUnderline"/>
        </w:rPr>
        <w:t xml:space="preserve">We are beginning to see a similar approach to the globalization of the 21st century. One by one, the </w:t>
      </w:r>
      <w:r w:rsidRPr="00E71691">
        <w:rPr>
          <w:rStyle w:val="Emphasis"/>
          <w:highlight w:val="cyan"/>
        </w:rPr>
        <w:t>economic constraints</w:t>
      </w:r>
      <w:r w:rsidRPr="00E71691">
        <w:rPr>
          <w:rStyle w:val="StyleUnderline"/>
          <w:highlight w:val="cyan"/>
        </w:rPr>
        <w:t xml:space="preserve"> on</w:t>
      </w:r>
      <w:r w:rsidRPr="00E71691">
        <w:rPr>
          <w:rStyle w:val="StyleUnderline"/>
        </w:rPr>
        <w:t xml:space="preserve"> </w:t>
      </w:r>
      <w:r w:rsidRPr="00E71691">
        <w:rPr>
          <w:rStyle w:val="Emphasis"/>
        </w:rPr>
        <w:t xml:space="preserve">military </w:t>
      </w:r>
      <w:r w:rsidRPr="00E71691">
        <w:rPr>
          <w:rStyle w:val="Emphasis"/>
          <w:highlight w:val="cyan"/>
        </w:rPr>
        <w:t>aggression</w:t>
      </w:r>
      <w:r w:rsidRPr="00E71691">
        <w:rPr>
          <w:rStyle w:val="StyleUnderline"/>
          <w:highlight w:val="cyan"/>
        </w:rPr>
        <w:t xml:space="preserve"> are </w:t>
      </w:r>
      <w:r w:rsidRPr="00E71691">
        <w:rPr>
          <w:rStyle w:val="Emphasis"/>
          <w:highlight w:val="cyan"/>
        </w:rPr>
        <w:t>eroding</w:t>
      </w:r>
      <w:r w:rsidRPr="00E71691">
        <w:rPr>
          <w:sz w:val="16"/>
        </w:rPr>
        <w:t>. And too many have forgotten—or never knew—how this played out a century ago.</w:t>
      </w:r>
    </w:p>
    <w:p w14:paraId="7F48384F" w14:textId="77777777" w:rsidR="007A4CD9" w:rsidRPr="00E71691" w:rsidRDefault="007A4CD9" w:rsidP="007A4CD9">
      <w:pPr>
        <w:ind w:left="720"/>
        <w:rPr>
          <w:sz w:val="16"/>
        </w:rPr>
      </w:pPr>
      <w:r w:rsidRPr="00E71691">
        <w:rPr>
          <w:sz w:val="16"/>
        </w:rPr>
        <w:t>…In many ways, 19th century globalization was a victim of its own success. Reduced tariffs and transport costs flooded Europe with inexpensive grains from Russia and the United States. The incomes of landowners in these countries suffered a serious hit, and the Long Depression that ran from 1873 until 1896 generated pressure on European governments to protect against cheap imports.</w:t>
      </w:r>
    </w:p>
    <w:p w14:paraId="10A53546" w14:textId="77777777" w:rsidR="007A4CD9" w:rsidRPr="00E71691" w:rsidRDefault="007A4CD9" w:rsidP="007A4CD9">
      <w:pPr>
        <w:ind w:left="720"/>
        <w:rPr>
          <w:sz w:val="16"/>
        </w:rPr>
      </w:pPr>
      <w:r w:rsidRPr="00E71691">
        <w:rPr>
          <w:sz w:val="16"/>
        </w:rPr>
        <w:t xml:space="preserve">…The primary lesson to draw from the years before 1914 is not that economic interdependence was a weak constraint on military conflict. It is that, even in a globalized economy, governments can take protectionist actions to reduce their interdependence in anticipation of future wars. In retrospect, the 30 years of tariff hikes, </w:t>
      </w:r>
      <w:r w:rsidRPr="00E71691">
        <w:rPr>
          <w:rStyle w:val="Emphasis"/>
          <w:highlight w:val="cyan"/>
        </w:rPr>
        <w:t>trade wars</w:t>
      </w:r>
      <w:r w:rsidRPr="00E71691">
        <w:rPr>
          <w:sz w:val="16"/>
        </w:rPr>
        <w:t xml:space="preserve">, and currency conflicts that preceded 1914 </w:t>
      </w:r>
      <w:r w:rsidRPr="00E71691">
        <w:rPr>
          <w:rStyle w:val="StyleUnderline"/>
        </w:rPr>
        <w:t xml:space="preserve">were </w:t>
      </w:r>
      <w:r w:rsidRPr="00E71691">
        <w:rPr>
          <w:rStyle w:val="Emphasis"/>
        </w:rPr>
        <w:t>harbingers</w:t>
      </w:r>
      <w:r w:rsidRPr="00E71691">
        <w:rPr>
          <w:rStyle w:val="StyleUnderline"/>
        </w:rPr>
        <w:t xml:space="preserve"> of</w:t>
      </w:r>
      <w:r w:rsidRPr="00E71691">
        <w:rPr>
          <w:sz w:val="16"/>
        </w:rPr>
        <w:t xml:space="preserve"> the </w:t>
      </w:r>
      <w:r w:rsidRPr="00E71691">
        <w:rPr>
          <w:rStyle w:val="StyleUnderline"/>
        </w:rPr>
        <w:t>devastation</w:t>
      </w:r>
      <w:r w:rsidRPr="00E71691">
        <w:rPr>
          <w:sz w:val="16"/>
        </w:rPr>
        <w:t xml:space="preserve"> to come. European governments did not necessarily want to ignite a war among the great powers. </w:t>
      </w:r>
      <w:r w:rsidRPr="00E71691">
        <w:rPr>
          <w:rStyle w:val="StyleUnderline"/>
          <w:highlight w:val="cyan"/>
        </w:rPr>
        <w:t>By reducing</w:t>
      </w:r>
      <w:r w:rsidRPr="00E71691">
        <w:rPr>
          <w:sz w:val="16"/>
        </w:rPr>
        <w:t xml:space="preserve"> their </w:t>
      </w:r>
      <w:r w:rsidRPr="00E71691">
        <w:rPr>
          <w:rStyle w:val="StyleUnderline"/>
          <w:highlight w:val="cyan"/>
        </w:rPr>
        <w:t>interdependence</w:t>
      </w:r>
      <w:r w:rsidRPr="00E71691">
        <w:rPr>
          <w:sz w:val="16"/>
        </w:rPr>
        <w:t xml:space="preserve">, however, </w:t>
      </w:r>
      <w:r w:rsidRPr="00E71691">
        <w:rPr>
          <w:rStyle w:val="StyleUnderline"/>
        </w:rPr>
        <w:t xml:space="preserve">they </w:t>
      </w:r>
      <w:r w:rsidRPr="00E71691">
        <w:rPr>
          <w:rStyle w:val="StyleUnderline"/>
          <w:highlight w:val="cyan"/>
        </w:rPr>
        <w:t>made that</w:t>
      </w:r>
      <w:r w:rsidRPr="00E71691">
        <w:rPr>
          <w:rStyle w:val="StyleUnderline"/>
        </w:rPr>
        <w:t xml:space="preserve"> option </w:t>
      </w:r>
      <w:r w:rsidRPr="00E71691">
        <w:rPr>
          <w:rStyle w:val="StyleUnderline"/>
          <w:highlight w:val="cyan"/>
        </w:rPr>
        <w:t>conceivable</w:t>
      </w:r>
      <w:r w:rsidRPr="00E71691">
        <w:rPr>
          <w:sz w:val="16"/>
        </w:rPr>
        <w:t>.</w:t>
      </w:r>
    </w:p>
    <w:p w14:paraId="2CF97A99" w14:textId="77777777" w:rsidR="007A4CD9" w:rsidRPr="00E71691" w:rsidRDefault="007A4CD9" w:rsidP="007A4CD9">
      <w:pPr>
        <w:ind w:left="720"/>
        <w:rPr>
          <w:sz w:val="16"/>
        </w:rPr>
      </w:pPr>
      <w:r w:rsidRPr="00E71691">
        <w:rPr>
          <w:sz w:val="16"/>
        </w:rPr>
        <w:t xml:space="preserve">…the backlash to globalization that preceded the Great War seems to be reprised in the current moment. Indeed, there are ways in which </w:t>
      </w:r>
      <w:r w:rsidRPr="00E71691">
        <w:rPr>
          <w:rStyle w:val="StyleUnderline"/>
          <w:highlight w:val="cyan"/>
        </w:rPr>
        <w:t xml:space="preserve">the </w:t>
      </w:r>
      <w:r w:rsidRPr="00E71691">
        <w:rPr>
          <w:rStyle w:val="Emphasis"/>
          <w:highlight w:val="cyan"/>
        </w:rPr>
        <w:t>current moment</w:t>
      </w:r>
      <w:r w:rsidRPr="00E71691">
        <w:rPr>
          <w:rStyle w:val="StyleUnderline"/>
          <w:highlight w:val="cyan"/>
        </w:rPr>
        <w:t xml:space="preserve"> is </w:t>
      </w:r>
      <w:r w:rsidRPr="00E71691">
        <w:rPr>
          <w:rStyle w:val="Emphasis"/>
          <w:highlight w:val="cyan"/>
        </w:rPr>
        <w:t>scarier</w:t>
      </w:r>
      <w:r w:rsidRPr="00E71691">
        <w:rPr>
          <w:rStyle w:val="StyleUnderline"/>
          <w:highlight w:val="cyan"/>
        </w:rPr>
        <w:t xml:space="preserve"> than</w:t>
      </w:r>
      <w:r w:rsidRPr="00E71691">
        <w:rPr>
          <w:rStyle w:val="StyleUnderline"/>
        </w:rPr>
        <w:t xml:space="preserve"> the </w:t>
      </w:r>
      <w:r w:rsidRPr="00E71691">
        <w:rPr>
          <w:rStyle w:val="Emphasis"/>
          <w:highlight w:val="cyan"/>
        </w:rPr>
        <w:t>pre-1914</w:t>
      </w:r>
      <w:r w:rsidRPr="00E71691">
        <w:rPr>
          <w:rStyle w:val="StyleUnderline"/>
        </w:rPr>
        <w:t xml:space="preserve"> era</w:t>
      </w:r>
      <w:r w:rsidRPr="00E71691">
        <w:rPr>
          <w:sz w:val="16"/>
        </w:rPr>
        <w:t xml:space="preserve">. Back then, the world’s hegemon, the United Kingdom, acted as a brake on economic closure. In 2019, the United States is the protectionist with its foot on the accelerator. The constraints of Sino-American interdependence—what economist Larry Summers once called “the financial balance of terror”—no longer look so binding. And </w:t>
      </w:r>
      <w:r w:rsidRPr="00E71691">
        <w:rPr>
          <w:rStyle w:val="StyleUnderline"/>
          <w:highlight w:val="cyan"/>
        </w:rPr>
        <w:t>there are</w:t>
      </w:r>
      <w:r w:rsidRPr="00E71691">
        <w:rPr>
          <w:rStyle w:val="StyleUnderline"/>
        </w:rPr>
        <w:t xml:space="preserve"> far too </w:t>
      </w:r>
      <w:r w:rsidRPr="00E71691">
        <w:rPr>
          <w:rStyle w:val="StyleUnderline"/>
          <w:highlight w:val="cyan"/>
        </w:rPr>
        <w:t xml:space="preserve">many </w:t>
      </w:r>
      <w:r w:rsidRPr="00E71691">
        <w:rPr>
          <w:rStyle w:val="Emphasis"/>
          <w:sz w:val="24"/>
          <w:szCs w:val="26"/>
          <w:highlight w:val="cyan"/>
        </w:rPr>
        <w:t>hot spots</w:t>
      </w:r>
      <w:r w:rsidRPr="00E71691">
        <w:rPr>
          <w:sz w:val="16"/>
        </w:rPr>
        <w:t xml:space="preserve">—the </w:t>
      </w:r>
      <w:r w:rsidRPr="00E71691">
        <w:rPr>
          <w:rStyle w:val="Emphasis"/>
          <w:sz w:val="24"/>
          <w:szCs w:val="26"/>
          <w:highlight w:val="cyan"/>
        </w:rPr>
        <w:t>Korea</w:t>
      </w:r>
      <w:r w:rsidRPr="00E71691">
        <w:rPr>
          <w:sz w:val="16"/>
        </w:rPr>
        <w:t xml:space="preserve">n peninsula, </w:t>
      </w:r>
      <w:r w:rsidRPr="00E71691">
        <w:rPr>
          <w:rStyle w:val="StyleUnderline"/>
        </w:rPr>
        <w:t xml:space="preserve">the </w:t>
      </w:r>
      <w:r w:rsidRPr="00E71691">
        <w:rPr>
          <w:rStyle w:val="Emphasis"/>
          <w:sz w:val="24"/>
          <w:szCs w:val="26"/>
          <w:highlight w:val="cyan"/>
        </w:rPr>
        <w:t>S</w:t>
      </w:r>
      <w:r w:rsidRPr="00E71691">
        <w:rPr>
          <w:sz w:val="16"/>
        </w:rPr>
        <w:t xml:space="preserve">outh </w:t>
      </w:r>
      <w:r w:rsidRPr="00E71691">
        <w:rPr>
          <w:rStyle w:val="Emphasis"/>
          <w:sz w:val="24"/>
          <w:szCs w:val="26"/>
          <w:highlight w:val="cyan"/>
        </w:rPr>
        <w:t>C</w:t>
      </w:r>
      <w:r w:rsidRPr="00E71691">
        <w:rPr>
          <w:sz w:val="16"/>
        </w:rPr>
        <w:t xml:space="preserve">hina </w:t>
      </w:r>
      <w:r w:rsidRPr="00E71691">
        <w:rPr>
          <w:rStyle w:val="Emphasis"/>
          <w:sz w:val="24"/>
          <w:szCs w:val="26"/>
          <w:highlight w:val="cyan"/>
        </w:rPr>
        <w:t>S</w:t>
      </w:r>
      <w:r w:rsidRPr="00E71691">
        <w:rPr>
          <w:sz w:val="16"/>
        </w:rPr>
        <w:t xml:space="preserve">ea, </w:t>
      </w:r>
      <w:r w:rsidRPr="00E71691">
        <w:rPr>
          <w:rStyle w:val="Emphasis"/>
          <w:sz w:val="24"/>
          <w:szCs w:val="26"/>
          <w:highlight w:val="cyan"/>
        </w:rPr>
        <w:t>Taiwan</w:t>
      </w:r>
      <w:r w:rsidRPr="00E71691">
        <w:rPr>
          <w:rStyle w:val="StyleUnderline"/>
          <w:highlight w:val="cyan"/>
        </w:rPr>
        <w:t>—where</w:t>
      </w:r>
      <w:r w:rsidRPr="00E71691">
        <w:rPr>
          <w:rStyle w:val="StyleUnderline"/>
        </w:rPr>
        <w:t xml:space="preserve"> the </w:t>
      </w:r>
      <w:r w:rsidRPr="00E71691">
        <w:rPr>
          <w:rStyle w:val="Emphasis"/>
          <w:highlight w:val="cyan"/>
        </w:rPr>
        <w:t>kindling</w:t>
      </w:r>
      <w:r w:rsidRPr="00E71691">
        <w:rPr>
          <w:rStyle w:val="StyleUnderline"/>
          <w:highlight w:val="cyan"/>
        </w:rPr>
        <w:t xml:space="preserve"> seems</w:t>
      </w:r>
      <w:r w:rsidRPr="00E71691">
        <w:rPr>
          <w:rStyle w:val="StyleUnderline"/>
        </w:rPr>
        <w:t xml:space="preserve"> </w:t>
      </w:r>
      <w:r w:rsidRPr="00E71691">
        <w:rPr>
          <w:rStyle w:val="Emphasis"/>
        </w:rPr>
        <w:t xml:space="preserve">awfully </w:t>
      </w:r>
      <w:r w:rsidRPr="00E71691">
        <w:rPr>
          <w:rStyle w:val="Emphasis"/>
          <w:highlight w:val="cyan"/>
        </w:rPr>
        <w:t>dry</w:t>
      </w:r>
      <w:r w:rsidRPr="00E71691">
        <w:rPr>
          <w:sz w:val="16"/>
        </w:rPr>
        <w:t>.</w:t>
      </w:r>
      <w:bookmarkEnd w:id="0"/>
    </w:p>
    <w:p w14:paraId="79E113F3" w14:textId="77777777" w:rsidR="007A4CD9" w:rsidRPr="00DE6C78" w:rsidRDefault="007A4CD9" w:rsidP="007A4CD9">
      <w:pPr>
        <w:rPr>
          <w:sz w:val="16"/>
        </w:rPr>
      </w:pPr>
      <w:r w:rsidRPr="00DE6C78">
        <w:rPr>
          <w:rStyle w:val="StyleUnderline"/>
        </w:rPr>
        <w:t xml:space="preserve">Furthermore, powerful </w:t>
      </w:r>
      <w:r w:rsidRPr="00B072FB">
        <w:rPr>
          <w:rStyle w:val="Emphasis"/>
          <w:highlight w:val="cyan"/>
        </w:rPr>
        <w:t>structural forces</w:t>
      </w:r>
      <w:r w:rsidRPr="00B072FB">
        <w:rPr>
          <w:sz w:val="16"/>
          <w:highlight w:val="cyan"/>
        </w:rPr>
        <w:t xml:space="preserve"> </w:t>
      </w:r>
      <w:r w:rsidRPr="00B072FB">
        <w:rPr>
          <w:rStyle w:val="StyleUnderline"/>
          <w:highlight w:val="cyan"/>
        </w:rPr>
        <w:t xml:space="preserve">are working </w:t>
      </w:r>
      <w:r w:rsidRPr="00B072FB">
        <w:rPr>
          <w:rStyle w:val="Emphasis"/>
          <w:highlight w:val="cyan"/>
        </w:rPr>
        <w:t>against liberal hegemony</w:t>
      </w:r>
      <w:r w:rsidRPr="00DE6C78">
        <w:rPr>
          <w:sz w:val="16"/>
        </w:rPr>
        <w:t xml:space="preserve"> </w:t>
      </w:r>
      <w:r w:rsidRPr="00DE6C78">
        <w:rPr>
          <w:rStyle w:val="StyleUnderline"/>
        </w:rPr>
        <w:t xml:space="preserve">and in </w:t>
      </w:r>
      <w:r w:rsidRPr="00B072FB">
        <w:rPr>
          <w:rStyle w:val="StyleUnderline"/>
          <w:highlight w:val="cyan"/>
        </w:rPr>
        <w:t>favor of offshore balancing</w:t>
      </w:r>
      <w:r w:rsidRPr="00DE6C78">
        <w:rPr>
          <w:sz w:val="16"/>
        </w:rPr>
        <w:t xml:space="preserve">. </w:t>
      </w:r>
      <w:r w:rsidRPr="00B072FB">
        <w:rPr>
          <w:rStyle w:val="Emphasis"/>
          <w:highlight w:val="cyan"/>
        </w:rPr>
        <w:t>China’s rise</w:t>
      </w:r>
      <w:r w:rsidRPr="00B072FB">
        <w:rPr>
          <w:rStyle w:val="StyleUnderline"/>
          <w:highlight w:val="cyan"/>
        </w:rPr>
        <w:t xml:space="preserve"> and</w:t>
      </w:r>
      <w:r w:rsidRPr="00DE6C78">
        <w:rPr>
          <w:rStyle w:val="StyleUnderline"/>
        </w:rPr>
        <w:t xml:space="preserve"> the partial revival of </w:t>
      </w:r>
      <w:r w:rsidRPr="00B072FB">
        <w:rPr>
          <w:rStyle w:val="Emphasis"/>
          <w:highlight w:val="cyan"/>
        </w:rPr>
        <w:t>Russian power</w:t>
      </w:r>
      <w:r w:rsidRPr="00B072FB">
        <w:rPr>
          <w:sz w:val="16"/>
          <w:highlight w:val="cyan"/>
        </w:rPr>
        <w:t xml:space="preserve"> </w:t>
      </w:r>
      <w:r w:rsidRPr="00B072FB">
        <w:rPr>
          <w:rStyle w:val="StyleUnderline"/>
          <w:highlight w:val="cyan"/>
        </w:rPr>
        <w:t>are forcing the</w:t>
      </w:r>
      <w:r w:rsidRPr="00DE6C78">
        <w:rPr>
          <w:sz w:val="16"/>
        </w:rPr>
        <w:t xml:space="preserve"> </w:t>
      </w:r>
      <w:r w:rsidRPr="00B072FB">
        <w:rPr>
          <w:rStyle w:val="Emphasis"/>
          <w:highlight w:val="cyan"/>
        </w:rPr>
        <w:t>U</w:t>
      </w:r>
      <w:r w:rsidRPr="00DE6C78">
        <w:rPr>
          <w:sz w:val="16"/>
        </w:rPr>
        <w:t xml:space="preserve">nited </w:t>
      </w:r>
      <w:r w:rsidRPr="00B072FB">
        <w:rPr>
          <w:rStyle w:val="Emphasis"/>
          <w:highlight w:val="cyan"/>
        </w:rPr>
        <w:t>S</w:t>
      </w:r>
      <w:r w:rsidRPr="00DE6C78">
        <w:rPr>
          <w:sz w:val="16"/>
        </w:rPr>
        <w:t xml:space="preserve">tates </w:t>
      </w:r>
      <w:r w:rsidRPr="00B072FB">
        <w:rPr>
          <w:rStyle w:val="StyleUnderline"/>
          <w:highlight w:val="cyan"/>
        </w:rPr>
        <w:t>to pay</w:t>
      </w:r>
      <w:r w:rsidRPr="00DE6C78">
        <w:rPr>
          <w:rStyle w:val="StyleUnderline"/>
        </w:rPr>
        <w:t xml:space="preserve"> closer </w:t>
      </w:r>
      <w:r w:rsidRPr="00B072FB">
        <w:rPr>
          <w:rStyle w:val="StyleUnderline"/>
          <w:highlight w:val="cyan"/>
        </w:rPr>
        <w:t>attention to balance-of-power</w:t>
      </w:r>
      <w:r w:rsidRPr="00DE6C78">
        <w:rPr>
          <w:rStyle w:val="StyleUnderline"/>
        </w:rPr>
        <w:t xml:space="preserve"> </w:t>
      </w:r>
      <w:r w:rsidRPr="00DE6C78">
        <w:rPr>
          <w:sz w:val="16"/>
        </w:rPr>
        <w:t xml:space="preserve">politics, especially </w:t>
      </w:r>
      <w:r w:rsidRPr="00DE6C78">
        <w:rPr>
          <w:rStyle w:val="StyleUnderline"/>
        </w:rPr>
        <w:t xml:space="preserve">in Asia. The intractable problems of the Middle East will make future presidents reluctant to squander more blood and treasure there especially in chasing the </w:t>
      </w:r>
      <w:r w:rsidRPr="00DE6C78">
        <w:rPr>
          <w:rStyle w:val="Emphasis"/>
        </w:rPr>
        <w:t>siren song</w:t>
      </w:r>
      <w:r w:rsidRPr="00DE6C78">
        <w:rPr>
          <w:rStyle w:val="StyleUnderline"/>
        </w:rPr>
        <w:t xml:space="preserve"> of </w:t>
      </w:r>
      <w:r w:rsidRPr="00DE6C78">
        <w:rPr>
          <w:rStyle w:val="Emphasis"/>
        </w:rPr>
        <w:t>democracy promotion</w:t>
      </w:r>
      <w:r w:rsidRPr="00DE6C78">
        <w:rPr>
          <w:sz w:val="16"/>
        </w:rPr>
        <w:t xml:space="preserve">. </w:t>
      </w:r>
      <w:r w:rsidRPr="00B072FB">
        <w:rPr>
          <w:rStyle w:val="StyleUnderline"/>
          <w:highlight w:val="cyan"/>
        </w:rPr>
        <w:t>Pressure on the defense budget is unlikely to diminish</w:t>
      </w:r>
      <w:r w:rsidRPr="00DE6C78">
        <w:rPr>
          <w:rStyle w:val="StyleUnderline"/>
        </w:rPr>
        <w:t>, especially once the costs of</w:t>
      </w:r>
      <w:r w:rsidRPr="00DE6C78">
        <w:rPr>
          <w:sz w:val="16"/>
        </w:rPr>
        <w:t xml:space="preserve"> </w:t>
      </w:r>
      <w:r w:rsidRPr="00DE6C78">
        <w:rPr>
          <w:rStyle w:val="Emphasis"/>
        </w:rPr>
        <w:t>climate change</w:t>
      </w:r>
      <w:r w:rsidRPr="00DE6C78">
        <w:rPr>
          <w:sz w:val="16"/>
        </w:rPr>
        <w:t xml:space="preserve"> </w:t>
      </w:r>
      <w:r w:rsidRPr="00DE6C78">
        <w:rPr>
          <w:rStyle w:val="StyleUnderline"/>
        </w:rPr>
        <w:t xml:space="preserve">begin to bite, and because trillions of dollars' worth of domestic needs </w:t>
      </w:r>
      <w:r w:rsidRPr="00DE6C78">
        <w:rPr>
          <w:rStyle w:val="Emphasis"/>
        </w:rPr>
        <w:t>cry out for attention</w:t>
      </w:r>
      <w:r w:rsidRPr="00DE6C78">
        <w:rPr>
          <w:rStyle w:val="StyleUnderline"/>
        </w:rPr>
        <w:t>.</w:t>
      </w:r>
    </w:p>
    <w:p w14:paraId="4AC73F59" w14:textId="77777777" w:rsidR="007A4CD9" w:rsidRDefault="007A4CD9" w:rsidP="007A4CD9">
      <w:pPr>
        <w:rPr>
          <w:sz w:val="16"/>
        </w:rPr>
      </w:pPr>
      <w:r w:rsidRPr="00DE6C78">
        <w:rPr>
          <w:sz w:val="16"/>
        </w:rPr>
        <w:t xml:space="preserve">For these reasons, </w:t>
      </w:r>
      <w:r w:rsidRPr="00B072FB">
        <w:rPr>
          <w:rStyle w:val="StyleUnderline"/>
          <w:highlight w:val="cyan"/>
        </w:rPr>
        <w:t>the</w:t>
      </w:r>
      <w:r w:rsidRPr="00DE6C78">
        <w:rPr>
          <w:rStyle w:val="StyleUnderline"/>
        </w:rPr>
        <w:t xml:space="preserve"> foreign policy </w:t>
      </w:r>
      <w:r w:rsidRPr="00B072FB">
        <w:rPr>
          <w:rStyle w:val="StyleUnderline"/>
          <w:highlight w:val="cyan"/>
        </w:rPr>
        <w:t xml:space="preserve">elite will </w:t>
      </w:r>
      <w:r w:rsidRPr="00B072FB">
        <w:rPr>
          <w:rStyle w:val="Emphasis"/>
          <w:highlight w:val="cyan"/>
        </w:rPr>
        <w:t>eventually rediscover</w:t>
      </w:r>
      <w:r w:rsidRPr="00DE6C78">
        <w:rPr>
          <w:rStyle w:val="StyleUnderline"/>
        </w:rPr>
        <w:t xml:space="preserve"> the </w:t>
      </w:r>
      <w:r w:rsidRPr="00B072FB">
        <w:rPr>
          <w:rStyle w:val="Emphasis"/>
          <w:highlight w:val="cyan"/>
        </w:rPr>
        <w:t>grand strategy</w:t>
      </w:r>
      <w:r w:rsidRPr="00DE6C78">
        <w:rPr>
          <w:rStyle w:val="StyleUnderline"/>
        </w:rPr>
        <w:t xml:space="preserve"> that helped build and sustain American power over most of the </w:t>
      </w:r>
      <w:proofErr w:type="spellStart"/>
      <w:r w:rsidRPr="00DE6C78">
        <w:rPr>
          <w:rStyle w:val="StyleUnderline"/>
        </w:rPr>
        <w:t>nations</w:t>
      </w:r>
      <w:proofErr w:type="spellEnd"/>
      <w:r w:rsidRPr="00DE6C78">
        <w:rPr>
          <w:rStyle w:val="StyleUnderline"/>
        </w:rPr>
        <w:t xml:space="preserve"> history. </w:t>
      </w:r>
      <w:r w:rsidRPr="00B072FB">
        <w:rPr>
          <w:rStyle w:val="StyleUnderline"/>
          <w:highlight w:val="cyan"/>
        </w:rPr>
        <w:t>The</w:t>
      </w:r>
      <w:r w:rsidRPr="00DE6C78">
        <w:rPr>
          <w:rStyle w:val="StyleUnderline"/>
        </w:rPr>
        <w:t xml:space="preserve"> precise </w:t>
      </w:r>
      <w:r w:rsidRPr="00B072FB">
        <w:rPr>
          <w:rStyle w:val="StyleUnderline"/>
          <w:highlight w:val="cyan"/>
        </w:rPr>
        <w:t xml:space="preserve">path remains </w:t>
      </w:r>
      <w:r w:rsidRPr="00B072FB">
        <w:rPr>
          <w:rStyle w:val="Emphasis"/>
          <w:highlight w:val="cyan"/>
        </w:rPr>
        <w:t>uncertain</w:t>
      </w:r>
      <w:r w:rsidRPr="00B072FB">
        <w:rPr>
          <w:rStyle w:val="StyleUnderline"/>
          <w:highlight w:val="cyan"/>
        </w:rPr>
        <w:t>, and it will</w:t>
      </w:r>
      <w:r w:rsidRPr="00DE6C78">
        <w:rPr>
          <w:rStyle w:val="StyleUnderline"/>
        </w:rPr>
        <w:t xml:space="preserve"> probably </w:t>
      </w:r>
      <w:r w:rsidRPr="00B072FB">
        <w:rPr>
          <w:rStyle w:val="Emphasis"/>
          <w:highlight w:val="cyan"/>
        </w:rPr>
        <w:t>take longer to get there than it should</w:t>
      </w:r>
      <w:r w:rsidRPr="00B072FB">
        <w:rPr>
          <w:rStyle w:val="StyleUnderline"/>
          <w:highlight w:val="cyan"/>
        </w:rPr>
        <w:t>.</w:t>
      </w:r>
      <w:r w:rsidRPr="00DE6C78">
        <w:rPr>
          <w:rStyle w:val="StyleUnderline"/>
        </w:rPr>
        <w:t xml:space="preserve"> But </w:t>
      </w:r>
      <w:r w:rsidRPr="00B072FB">
        <w:rPr>
          <w:rStyle w:val="StyleUnderline"/>
          <w:highlight w:val="cyan"/>
        </w:rPr>
        <w:t xml:space="preserve">the </w:t>
      </w:r>
      <w:r w:rsidRPr="00B072FB">
        <w:rPr>
          <w:rStyle w:val="Emphasis"/>
          <w:highlight w:val="cyan"/>
        </w:rPr>
        <w:t>destination is clear</w:t>
      </w:r>
      <w:r w:rsidRPr="00DE6C78">
        <w:rPr>
          <w:sz w:val="16"/>
        </w:rPr>
        <w:t>. 5*'</w:t>
      </w:r>
    </w:p>
    <w:p w14:paraId="3BCC5790" w14:textId="77777777" w:rsidR="007A4CD9" w:rsidRDefault="007A4CD9" w:rsidP="007A4CD9">
      <w:pPr>
        <w:pStyle w:val="Heading3"/>
      </w:pPr>
      <w:r>
        <w:t>cp – ICJ</w:t>
      </w:r>
    </w:p>
    <w:p w14:paraId="2947F2D3" w14:textId="77777777" w:rsidR="007A4CD9" w:rsidRDefault="007A4CD9" w:rsidP="007A4CD9">
      <w:pPr>
        <w:pStyle w:val="Heading4"/>
      </w:pPr>
      <w:r>
        <w:t>CP: The United States federal government should request the International Court of Justice to issue an advisory opinion over whether they should establish an unconditional right to strike. All just governments abide by the outcome of the advisory opinion.</w:t>
      </w:r>
    </w:p>
    <w:p w14:paraId="483B5561" w14:textId="77777777" w:rsidR="007A4CD9" w:rsidRDefault="007A4CD9" w:rsidP="007A4CD9">
      <w:pPr>
        <w:pStyle w:val="Heading4"/>
      </w:pPr>
      <w:r>
        <w:t xml:space="preserve">Solves – the ICJ will </w:t>
      </w:r>
      <w:r>
        <w:rPr>
          <w:u w:val="single"/>
        </w:rPr>
        <w:t>rule in favor</w:t>
      </w:r>
      <w:r>
        <w:t xml:space="preserve"> of an unconditional right to strike.</w:t>
      </w:r>
    </w:p>
    <w:p w14:paraId="27474414" w14:textId="77777777" w:rsidR="007A4CD9" w:rsidRPr="00F2442E" w:rsidRDefault="007A4CD9" w:rsidP="007A4CD9">
      <w:pPr>
        <w:rPr>
          <w:sz w:val="16"/>
        </w:rPr>
      </w:pPr>
      <w:r>
        <w:rPr>
          <w:rStyle w:val="Style13ptBold"/>
        </w:rPr>
        <w:t xml:space="preserve">Seifert ’18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740B84EF" w14:textId="77777777" w:rsidR="007A4CD9" w:rsidRDefault="007A4CD9" w:rsidP="007A4CD9">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 xml:space="preserve">International </w:t>
      </w:r>
      <w:proofErr w:type="spellStart"/>
      <w:r w:rsidRPr="00630820">
        <w:rPr>
          <w:b/>
          <w:bCs/>
          <w:u w:val="single"/>
        </w:rPr>
        <w:t>Labour</w:t>
      </w:r>
      <w:proofErr w:type="spellEnd"/>
      <w:r w:rsidRPr="00630820">
        <w:rPr>
          <w:b/>
          <w:bCs/>
          <w:u w:val="single"/>
        </w:rPr>
        <w:t xml:space="preserve"> Organization</w:t>
      </w:r>
      <w:r w:rsidRPr="00F2442E">
        <w:rPr>
          <w:sz w:val="16"/>
        </w:rPr>
        <w:t xml:space="preserve"> (ILO) </w:t>
      </w:r>
      <w:r w:rsidRPr="00F2442E">
        <w:rPr>
          <w:u w:val="single"/>
        </w:rPr>
        <w:t>is</w:t>
      </w:r>
      <w:r w:rsidRPr="00F2442E">
        <w:rPr>
          <w:sz w:val="16"/>
        </w:rPr>
        <w:t xml:space="preserve"> probably one of </w:t>
      </w:r>
      <w:r w:rsidRPr="00F2442E">
        <w:rPr>
          <w:u w:val="single"/>
        </w:rPr>
        <w:t xml:space="preserve">the most </w:t>
      </w:r>
      <w:r w:rsidRPr="00E20067">
        <w:rPr>
          <w:u w:val="single"/>
        </w:rPr>
        <w:t>controversial questions in international labor law</w:t>
      </w:r>
      <w:r w:rsidRPr="00E20067">
        <w:rPr>
          <w:sz w:val="16"/>
        </w:rPr>
        <w:t xml:space="preserve">. </w:t>
      </w:r>
      <w:r w:rsidRPr="00E20067">
        <w:rPr>
          <w:u w:val="single"/>
        </w:rPr>
        <w:t>Since the foundation of the ILO in the aftermath of World War I</w:t>
      </w:r>
      <w:r w:rsidRPr="00E20067">
        <w:rPr>
          <w:sz w:val="16"/>
        </w:rPr>
        <w:t>,</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w:t>
      </w:r>
      <w:proofErr w:type="spellStart"/>
      <w:r w:rsidRPr="00F2442E">
        <w:rPr>
          <w:sz w:val="16"/>
        </w:rPr>
        <w:t>Labour</w:t>
      </w:r>
      <w:proofErr w:type="spellEnd"/>
      <w:r w:rsidRPr="00F2442E">
        <w:rPr>
          <w:sz w:val="16"/>
        </w:rPr>
        <w:t xml:space="preserve"> Conference (ILC) as well as in the Governing Body and the International </w:t>
      </w:r>
      <w:proofErr w:type="spellStart"/>
      <w:r w:rsidRPr="00F2442E">
        <w:rPr>
          <w:sz w:val="16"/>
        </w:rPr>
        <w:t>Labour</w:t>
      </w:r>
      <w:proofErr w:type="spellEnd"/>
      <w:r w:rsidRPr="00F2442E">
        <w:rPr>
          <w:sz w:val="16"/>
        </w:rPr>
        <w:t xml:space="preserve">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F2442E">
        <w:rPr>
          <w:sz w:val="16"/>
        </w:rPr>
        <w:t>Organise</w:t>
      </w:r>
      <w:proofErr w:type="spellEnd"/>
      <w:r w:rsidRPr="00F2442E">
        <w:rPr>
          <w:sz w:val="16"/>
        </w:rPr>
        <w:t xml:space="preserv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w:t>
      </w:r>
      <w:r w:rsidRPr="00E20067">
        <w:rPr>
          <w:sz w:val="16"/>
        </w:rPr>
        <w:t xml:space="preserve">Communist Union Federation on international level and front organization of the Soviet Union2, </w:t>
      </w:r>
      <w:r w:rsidRPr="00E20067">
        <w:rPr>
          <w:u w:val="single"/>
        </w:rPr>
        <w:t>against the United Kingdom for having dissolved a strike in Jamaica by a police operation</w:t>
      </w:r>
      <w:r w:rsidRPr="00E20067">
        <w:rPr>
          <w:sz w:val="16"/>
        </w:rPr>
        <w:t xml:space="preserve">; since that time the controversy on the right to strike in the legal order of the ILO was also embedded in the wider context of the Cold War. </w:t>
      </w:r>
      <w:r w:rsidRPr="00E20067">
        <w:rPr>
          <w:u w:val="single"/>
        </w:rPr>
        <w:t xml:space="preserve">In the complaint procedure initiated by the WFTU, the CFA </w:t>
      </w:r>
      <w:r w:rsidRPr="00E20067">
        <w:rPr>
          <w:b/>
          <w:bCs/>
          <w:u w:val="single"/>
        </w:rPr>
        <w:t>recognized</w:t>
      </w:r>
      <w:r w:rsidRPr="00E20067">
        <w:rPr>
          <w:u w:val="single"/>
        </w:rPr>
        <w:t xml:space="preserve"> a </w:t>
      </w:r>
      <w:r w:rsidRPr="00E20067">
        <w:rPr>
          <w:b/>
          <w:bCs/>
          <w:u w:val="single"/>
        </w:rPr>
        <w:t>right to strike</w:t>
      </w:r>
      <w:r w:rsidRPr="00E20067">
        <w:rPr>
          <w:u w:val="single"/>
        </w:rPr>
        <w:t xml:space="preserve"> under Convention No. 87</w:t>
      </w:r>
      <w:r w:rsidRPr="00E20067">
        <w:rPr>
          <w:sz w:val="16"/>
        </w:rPr>
        <w:t xml:space="preserve"> but considered that the police operation in question was lawful. </w:t>
      </w:r>
      <w:r w:rsidRPr="00E20067">
        <w:rPr>
          <w:u w:val="single"/>
        </w:rPr>
        <w:t>In</w:t>
      </w:r>
      <w:r w:rsidRPr="00E20067">
        <w:rPr>
          <w:sz w:val="16"/>
        </w:rPr>
        <w:t xml:space="preserve"> </w:t>
      </w:r>
      <w:r w:rsidRPr="00E20067">
        <w:rPr>
          <w:u w:val="single"/>
        </w:rPr>
        <w:t>the</w:t>
      </w:r>
      <w:r w:rsidRPr="00E20067">
        <w:rPr>
          <w:sz w:val="16"/>
        </w:rPr>
        <w:t xml:space="preserve"> more than </w:t>
      </w:r>
      <w:r w:rsidRPr="00E20067">
        <w:rPr>
          <w:u w:val="single"/>
        </w:rPr>
        <w:t>six following decades, the CFA has elaborated</w:t>
      </w:r>
      <w:r w:rsidRPr="00F2442E">
        <w:rPr>
          <w:u w:val="single"/>
        </w:rPr>
        <w:t xml:space="preserve">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w:t>
      </w:r>
      <w:proofErr w:type="gramStart"/>
      <w:r w:rsidRPr="00F2442E">
        <w:rPr>
          <w:sz w:val="16"/>
        </w:rPr>
        <w:t>e.g.</w:t>
      </w:r>
      <w:proofErr w:type="gramEnd"/>
      <w:r w:rsidRPr="00F2442E">
        <w:rPr>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w:t>
      </w:r>
      <w:proofErr w:type="gramStart"/>
      <w:r w:rsidRPr="00F2442E">
        <w:rPr>
          <w:sz w:val="16"/>
        </w:rPr>
        <w:t>i.e.</w:t>
      </w:r>
      <w:proofErr w:type="gramEnd"/>
      <w:r w:rsidRPr="00F2442E">
        <w:rPr>
          <w:sz w:val="16"/>
        </w:rPr>
        <w:t xml:space="preserv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w:t>
      </w:r>
      <w:proofErr w:type="gramStart"/>
      <w:r w:rsidRPr="00F2442E">
        <w:rPr>
          <w:sz w:val="16"/>
        </w:rPr>
        <w:t>On the whole</w:t>
      </w:r>
      <w:proofErr w:type="gramEnd"/>
      <w:r w:rsidRPr="00F2442E">
        <w:rPr>
          <w:sz w:val="16"/>
        </w:rPr>
        <w:t xml:space="preserv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w:t>
      </w:r>
      <w:proofErr w:type="gramStart"/>
      <w:r w:rsidRPr="00F2442E">
        <w:rPr>
          <w:sz w:val="16"/>
        </w:rPr>
        <w:t>have to</w:t>
      </w:r>
      <w:proofErr w:type="gramEnd"/>
      <w:r w:rsidRPr="00F2442E">
        <w:rPr>
          <w:sz w:val="16"/>
        </w:rPr>
        <w:t xml:space="preserve">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w:t>
      </w:r>
      <w:proofErr w:type="gramStart"/>
      <w:r w:rsidRPr="00F2442E">
        <w:rPr>
          <w:sz w:val="16"/>
        </w:rPr>
        <w:t>that,</w:t>
      </w:r>
      <w:proofErr w:type="gramEnd"/>
      <w:r w:rsidRPr="00F2442E">
        <w:rPr>
          <w:sz w:val="16"/>
        </w:rPr>
        <w:t xml:space="preserve"> “its opinions and recommendations are non-binding”9. As a matter of fact, the Governing Body, when establishing both Committees, could not delegate to them a power that it has never possessed itself: nemo plus </w:t>
      </w:r>
      <w:proofErr w:type="spellStart"/>
      <w:r w:rsidRPr="00F2442E">
        <w:rPr>
          <w:sz w:val="16"/>
        </w:rPr>
        <w:t>iuris</w:t>
      </w:r>
      <w:proofErr w:type="spellEnd"/>
      <w:r w:rsidRPr="00F2442E">
        <w:rPr>
          <w:sz w:val="16"/>
        </w:rPr>
        <w:t xml:space="preserve"> </w:t>
      </w:r>
      <w:proofErr w:type="spellStart"/>
      <w:r w:rsidRPr="00F2442E">
        <w:rPr>
          <w:sz w:val="16"/>
        </w:rPr>
        <w:t>ad</w:t>
      </w:r>
      <w:proofErr w:type="spellEnd"/>
      <w:r w:rsidRPr="00F2442E">
        <w:rPr>
          <w:sz w:val="16"/>
        </w:rPr>
        <w:t xml:space="preserve"> </w:t>
      </w:r>
      <w:proofErr w:type="spellStart"/>
      <w:r w:rsidRPr="00F2442E">
        <w:rPr>
          <w:sz w:val="16"/>
        </w:rPr>
        <w:t>alium</w:t>
      </w:r>
      <w:proofErr w:type="spellEnd"/>
      <w:r w:rsidRPr="00F2442E">
        <w:rPr>
          <w:sz w:val="16"/>
        </w:rPr>
        <w:t xml:space="preserve"> </w:t>
      </w:r>
      <w:proofErr w:type="spellStart"/>
      <w:r w:rsidRPr="00F2442E">
        <w:rPr>
          <w:sz w:val="16"/>
        </w:rPr>
        <w:t>transferre</w:t>
      </w:r>
      <w:proofErr w:type="spellEnd"/>
      <w:r w:rsidRPr="00F2442E">
        <w:rPr>
          <w:sz w:val="16"/>
        </w:rPr>
        <w:t xml:space="preserve"> </w:t>
      </w:r>
      <w:proofErr w:type="spellStart"/>
      <w:r w:rsidRPr="00F2442E">
        <w:rPr>
          <w:sz w:val="16"/>
        </w:rPr>
        <w:t>potest</w:t>
      </w:r>
      <w:proofErr w:type="spellEnd"/>
      <w:r w:rsidRPr="00F2442E">
        <w:rPr>
          <w:sz w:val="16"/>
        </w:rPr>
        <w:t xml:space="preserve"> </w:t>
      </w:r>
      <w:proofErr w:type="spellStart"/>
      <w:r w:rsidRPr="00F2442E">
        <w:rPr>
          <w:sz w:val="16"/>
        </w:rPr>
        <w:t>quam</w:t>
      </w:r>
      <w:proofErr w:type="spellEnd"/>
      <w:r w:rsidRPr="00F2442E">
        <w:rPr>
          <w:sz w:val="16"/>
        </w:rPr>
        <w:t xml:space="preserve">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 xml:space="preserve">to decide </w:t>
      </w:r>
      <w:r w:rsidRPr="00E20067">
        <w:rPr>
          <w:u w:val="single"/>
        </w:rPr>
        <w:t xml:space="preserve">upon “any question or dispute relating to the </w:t>
      </w:r>
      <w:r w:rsidRPr="00E20067">
        <w:rPr>
          <w:b/>
          <w:bCs/>
          <w:u w:val="single"/>
        </w:rPr>
        <w:t xml:space="preserve">interpretation of </w:t>
      </w:r>
      <w:r w:rsidRPr="007173FD">
        <w:rPr>
          <w:b/>
          <w:bCs/>
          <w:highlight w:val="green"/>
          <w:u w:val="single"/>
        </w:rPr>
        <w:t>this Constitution</w:t>
      </w:r>
      <w:r w:rsidRPr="00F2442E">
        <w:rPr>
          <w:u w:val="single"/>
        </w:rPr>
        <w:t xml:space="preserve"> or of any </w:t>
      </w:r>
      <w:r w:rsidRPr="007E5800">
        <w:rPr>
          <w:u w:val="single"/>
        </w:rPr>
        <w:t>subsequent Convention concluded by the Members in pursuance of the provisions of this Constitution</w:t>
      </w:r>
      <w:r w:rsidRPr="007E5800">
        <w:rPr>
          <w:sz w:val="16"/>
        </w:rPr>
        <w:t xml:space="preserve">.” Furthermore, the ILC has not established yet under Article 37(2) of the ILO Constitution an ILO Tribunal, competent for an authentic interpretation of Conventions11. However, </w:t>
      </w:r>
      <w:r w:rsidRPr="007E5800">
        <w:rPr>
          <w:u w:val="single"/>
        </w:rPr>
        <w:t xml:space="preserve">it </w:t>
      </w:r>
      <w:r w:rsidRPr="007E5800">
        <w:rPr>
          <w:b/>
          <w:bCs/>
          <w:u w:val="single"/>
        </w:rPr>
        <w:t>cannot be denied</w:t>
      </w:r>
      <w:r w:rsidRPr="007E5800">
        <w:rPr>
          <w:u w:val="single"/>
        </w:rPr>
        <w:t xml:space="preserve"> that this constant interpretative work of CFA and CEACR possesses an </w:t>
      </w:r>
      <w:r w:rsidRPr="007E5800">
        <w:rPr>
          <w:b/>
          <w:bCs/>
          <w:u w:val="single"/>
        </w:rPr>
        <w:t>authoritative character</w:t>
      </w:r>
      <w:r w:rsidRPr="007E5800">
        <w:rPr>
          <w:sz w:val="16"/>
        </w:rPr>
        <w:t xml:space="preserve"> </w:t>
      </w:r>
      <w:r w:rsidRPr="007E5800">
        <w:rPr>
          <w:u w:val="single"/>
        </w:rPr>
        <w:t>given the high esteem the twenty members of the CEACR</w:t>
      </w:r>
      <w:r w:rsidRPr="007E5800">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7E5800">
        <w:rPr>
          <w:u w:val="single"/>
        </w:rPr>
        <w:t>this interpretative authority</w:t>
      </w:r>
      <w:r w:rsidRPr="00F2442E">
        <w:rPr>
          <w:u w:val="single"/>
        </w:rPr>
        <w:t xml:space="preserve">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w:t>
      </w:r>
      <w:proofErr w:type="gramStart"/>
      <w:r w:rsidRPr="00F2442E">
        <w:rPr>
          <w:sz w:val="16"/>
        </w:rPr>
        <w:t>taken into account</w:t>
      </w:r>
      <w:proofErr w:type="gramEnd"/>
      <w:r w:rsidRPr="00F2442E">
        <w:rPr>
          <w:sz w:val="16"/>
        </w:rPr>
        <w:t xml:space="preserve"> when interpreting the Agreement. Their constant supervisory practice probably reflects a </w:t>
      </w:r>
      <w:proofErr w:type="spellStart"/>
      <w:r w:rsidRPr="00F2442E">
        <w:rPr>
          <w:sz w:val="16"/>
        </w:rPr>
        <w:t>volonte</w:t>
      </w:r>
      <w:proofErr w:type="spellEnd"/>
      <w:r w:rsidRPr="00F2442E">
        <w:rPr>
          <w:sz w:val="16"/>
        </w:rPr>
        <w:t xml:space="preserve">́ </w:t>
      </w:r>
      <w:proofErr w:type="spellStart"/>
      <w:proofErr w:type="gramStart"/>
      <w:r w:rsidRPr="00F2442E">
        <w:rPr>
          <w:sz w:val="16"/>
        </w:rPr>
        <w:t>ultérieure</w:t>
      </w:r>
      <w:proofErr w:type="spellEnd"/>
      <w:r w:rsidRPr="00F2442E">
        <w:rPr>
          <w:sz w:val="16"/>
        </w:rPr>
        <w:t>, since</w:t>
      </w:r>
      <w:proofErr w:type="gramEnd"/>
      <w:r w:rsidRPr="00F2442E">
        <w:rPr>
          <w:sz w:val="16"/>
        </w:rPr>
        <w:t xml:space="preserv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78F7C493" w14:textId="77777777" w:rsidR="007A4CD9" w:rsidRDefault="007A4CD9" w:rsidP="007A4CD9">
      <w:pPr>
        <w:pStyle w:val="Heading4"/>
      </w:pPr>
      <w:r>
        <w:rPr>
          <w:u w:val="single"/>
        </w:rPr>
        <w:t>C</w:t>
      </w:r>
      <w:r w:rsidRPr="00C36D7A">
        <w:rPr>
          <w:u w:val="single"/>
        </w:rPr>
        <w:t>ompliance</w:t>
      </w:r>
      <w:r>
        <w:t xml:space="preserve"> ensures faith in </w:t>
      </w:r>
      <w:r w:rsidRPr="00C36D7A">
        <w:rPr>
          <w:u w:val="single"/>
        </w:rPr>
        <w:t>global democratic institutions</w:t>
      </w:r>
      <w:r>
        <w:t xml:space="preserve"> – solves </w:t>
      </w:r>
      <w:r w:rsidRPr="00C36D7A">
        <w:rPr>
          <w:u w:val="single"/>
        </w:rPr>
        <w:t>nuclear war</w:t>
      </w:r>
      <w:r>
        <w:t xml:space="preserve">. </w:t>
      </w:r>
    </w:p>
    <w:p w14:paraId="543D3011" w14:textId="77777777" w:rsidR="007A4CD9" w:rsidRPr="00F2442E" w:rsidRDefault="007A4CD9" w:rsidP="007A4CD9">
      <w:pPr>
        <w:rPr>
          <w:sz w:val="16"/>
        </w:rPr>
      </w:pPr>
      <w:r w:rsidRPr="00C64B02">
        <w:rPr>
          <w:rStyle w:val="Style13ptBold"/>
        </w:rPr>
        <w:t>Hawksley ’16</w:t>
      </w:r>
      <w:r>
        <w:t xml:space="preserve"> </w:t>
      </w:r>
      <w:r w:rsidRPr="00F2442E">
        <w:rPr>
          <w:sz w:val="16"/>
        </w:rPr>
        <w:t>[Humphrey; formerly the BBC’s Beijing Bureau Chief and author of The Third World War: A Novel of Global Conflict and Asian Waters: American, China, and the Global Paradox; 11-19-2016; "Trump makes International Law Crucial for Peace"; Humphrey Hawksley; https://www.humphreyhawksley.com/trump-makes-international-law-crucial-for-peace/; Accessed 4-1-2020; AH]</w:t>
      </w:r>
    </w:p>
    <w:p w14:paraId="4A69CEF9" w14:textId="77777777" w:rsidR="007A4CD9" w:rsidRDefault="007A4CD9" w:rsidP="007A4CD9">
      <w:pPr>
        <w:rPr>
          <w:sz w:val="14"/>
          <w:szCs w:val="14"/>
        </w:rPr>
      </w:pPr>
      <w:r w:rsidRPr="00FA7F59">
        <w:rPr>
          <w:u w:val="single"/>
        </w:rPr>
        <w:t xml:space="preserve">Major </w:t>
      </w:r>
      <w:r w:rsidRPr="007173FD">
        <w:rPr>
          <w:highlight w:val="green"/>
          <w:u w:val="single"/>
        </w:rPr>
        <w:t>powers</w:t>
      </w:r>
      <w:r w:rsidRPr="00F2442E">
        <w:rPr>
          <w:sz w:val="16"/>
        </w:rPr>
        <w:t xml:space="preserve"> tend to </w:t>
      </w:r>
      <w:r w:rsidRPr="007173FD">
        <w:rPr>
          <w:rStyle w:val="Emphasis"/>
          <w:highlight w:val="green"/>
        </w:rPr>
        <w:t>reject i</w:t>
      </w:r>
      <w:r w:rsidRPr="00FA7F59">
        <w:rPr>
          <w:rStyle w:val="Emphasis"/>
        </w:rPr>
        <w:t xml:space="preserve">nternational </w:t>
      </w:r>
      <w:r w:rsidRPr="007173FD">
        <w:rPr>
          <w:rStyle w:val="Emphasis"/>
          <w:highlight w:val="green"/>
        </w:rPr>
        <w:t>law</w:t>
      </w:r>
      <w:r w:rsidRPr="007173FD">
        <w:rPr>
          <w:highlight w:val="green"/>
          <w:u w:val="single"/>
        </w:rPr>
        <w:t xml:space="preserve"> when rulings run </w:t>
      </w:r>
      <w:r w:rsidRPr="007173FD">
        <w:rPr>
          <w:rStyle w:val="Emphasis"/>
          <w:highlight w:val="green"/>
        </w:rPr>
        <w:t>counter to their interests</w:t>
      </w:r>
      <w:r w:rsidRPr="00FA7F59">
        <w:rPr>
          <w:u w:val="single"/>
        </w:rPr>
        <w:t xml:space="preserve"> insisting that the </w:t>
      </w:r>
      <w:r w:rsidRPr="00FA7F59">
        <w:rPr>
          <w:rStyle w:val="Emphasis"/>
        </w:rPr>
        <w:t>distant courts</w:t>
      </w:r>
      <w:r w:rsidRPr="00FA7F59">
        <w:rPr>
          <w:u w:val="single"/>
        </w:rPr>
        <w:t xml:space="preserve"> carry </w:t>
      </w:r>
      <w:r w:rsidRPr="00FA7F59">
        <w:rPr>
          <w:rStyle w:val="Emphasis"/>
        </w:rPr>
        <w:t>no jurisdiction</w:t>
      </w:r>
      <w:r w:rsidRPr="00FA7F59">
        <w:rPr>
          <w:u w:val="single"/>
        </w:rPr>
        <w:t>.</w:t>
      </w:r>
      <w:r w:rsidRPr="00F2442E">
        <w:rPr>
          <w:sz w:val="16"/>
        </w:rPr>
        <w:t xml:space="preserve"> China rejected a Permanent </w:t>
      </w:r>
      <w:r w:rsidRPr="00FD53A3">
        <w:rPr>
          <w:sz w:val="16"/>
        </w:rPr>
        <w:t xml:space="preserve">Court of Arbitration’s ruling in July and clings to expansive claims in the South China Sea, including Scarborough Shoal near the Philippines. </w:t>
      </w:r>
      <w:r w:rsidRPr="007173FD">
        <w:rPr>
          <w:highlight w:val="green"/>
          <w:u w:val="single"/>
        </w:rPr>
        <w:t>China</w:t>
      </w:r>
      <w:r w:rsidRPr="001C3A20">
        <w:rPr>
          <w:u w:val="single"/>
        </w:rPr>
        <w:t xml:space="preserve">’s response </w:t>
      </w:r>
      <w:r w:rsidRPr="007173FD">
        <w:rPr>
          <w:highlight w:val="green"/>
          <w:u w:val="single"/>
        </w:rPr>
        <w:t xml:space="preserve">mirrored US rejection of a </w:t>
      </w:r>
      <w:r w:rsidRPr="007173FD">
        <w:rPr>
          <w:rStyle w:val="Emphasis"/>
          <w:highlight w:val="green"/>
        </w:rPr>
        <w:t>1986 I</w:t>
      </w:r>
      <w:r w:rsidRPr="001C3A20">
        <w:rPr>
          <w:rStyle w:val="Emphasis"/>
        </w:rPr>
        <w:t xml:space="preserve">nternational </w:t>
      </w:r>
      <w:r w:rsidRPr="007173FD">
        <w:rPr>
          <w:rStyle w:val="Emphasis"/>
          <w:highlight w:val="green"/>
        </w:rPr>
        <w:t>C</w:t>
      </w:r>
      <w:r w:rsidRPr="001C3A20">
        <w:rPr>
          <w:rStyle w:val="Emphasis"/>
        </w:rPr>
        <w:t xml:space="preserve">ourt of </w:t>
      </w:r>
      <w:r w:rsidRPr="007173FD">
        <w:rPr>
          <w:rStyle w:val="Emphasis"/>
          <w:highlight w:val="green"/>
        </w:rPr>
        <w:t>J</w:t>
      </w:r>
      <w:r w:rsidRPr="001C3A20">
        <w:rPr>
          <w:rStyle w:val="Emphasis"/>
        </w:rPr>
        <w:t xml:space="preserve">ustice </w:t>
      </w:r>
      <w:r w:rsidRPr="007173FD">
        <w:rPr>
          <w:rStyle w:val="Emphasis"/>
          <w:highlight w:val="green"/>
        </w:rPr>
        <w:t>ruling</w:t>
      </w:r>
      <w:r w:rsidRPr="00FD53A3">
        <w:rPr>
          <w:sz w:val="16"/>
        </w:rPr>
        <w:t xml:space="preserve"> against US support for rebels in Nicaragua. “With these stands, </w:t>
      </w:r>
      <w:r w:rsidRPr="007173FD">
        <w:rPr>
          <w:highlight w:val="green"/>
          <w:u w:val="single"/>
        </w:rPr>
        <w:t xml:space="preserve">both </w:t>
      </w:r>
      <w:r w:rsidRPr="007173FD">
        <w:rPr>
          <w:rStyle w:val="Emphasis"/>
          <w:highlight w:val="green"/>
        </w:rPr>
        <w:t>China and the U</w:t>
      </w:r>
      <w:r w:rsidRPr="001C3A20">
        <w:rPr>
          <w:rStyle w:val="Emphasis"/>
        </w:rPr>
        <w:t xml:space="preserve">nited </w:t>
      </w:r>
      <w:r w:rsidRPr="007173FD">
        <w:rPr>
          <w:rStyle w:val="Emphasis"/>
          <w:highlight w:val="green"/>
        </w:rPr>
        <w:t>S</w:t>
      </w:r>
      <w:r w:rsidRPr="001C3A20">
        <w:rPr>
          <w:rStyle w:val="Emphasis"/>
        </w:rPr>
        <w:t>tates</w:t>
      </w:r>
      <w:r w:rsidRPr="001C3A20">
        <w:rPr>
          <w:u w:val="single"/>
        </w:rPr>
        <w:t xml:space="preserve"> </w:t>
      </w:r>
      <w:r w:rsidRPr="007173FD">
        <w:rPr>
          <w:highlight w:val="green"/>
          <w:u w:val="single"/>
        </w:rPr>
        <w:t>weakened</w:t>
      </w:r>
      <w:r w:rsidRPr="001C3A20">
        <w:rPr>
          <w:u w:val="single"/>
        </w:rPr>
        <w:t xml:space="preserve"> a </w:t>
      </w:r>
      <w:r w:rsidRPr="001C3A20">
        <w:rPr>
          <w:rStyle w:val="Emphasis"/>
        </w:rPr>
        <w:t>crucial element</w:t>
      </w:r>
      <w:r w:rsidRPr="001C3A20">
        <w:rPr>
          <w:u w:val="single"/>
        </w:rPr>
        <w:t xml:space="preserve"> of </w:t>
      </w:r>
      <w:r w:rsidRPr="007173FD">
        <w:rPr>
          <w:highlight w:val="green"/>
          <w:u w:val="single"/>
        </w:rPr>
        <w:t>i</w:t>
      </w:r>
      <w:r w:rsidRPr="001C3A20">
        <w:rPr>
          <w:u w:val="single"/>
        </w:rPr>
        <w:t xml:space="preserve">nternational </w:t>
      </w:r>
      <w:r w:rsidRPr="007173FD">
        <w:rPr>
          <w:highlight w:val="green"/>
          <w:u w:val="single"/>
        </w:rPr>
        <w:t>law</w:t>
      </w:r>
      <w:r w:rsidRPr="00FD53A3">
        <w:rPr>
          <w:sz w:val="16"/>
        </w:rPr>
        <w:t xml:space="preserve"> – </w:t>
      </w:r>
      <w:r w:rsidRPr="001C3A20">
        <w:rPr>
          <w:rStyle w:val="Emphasis"/>
        </w:rPr>
        <w:t xml:space="preserve">consent and </w:t>
      </w:r>
      <w:r w:rsidRPr="007173FD">
        <w:rPr>
          <w:rStyle w:val="Emphasis"/>
          <w:highlight w:val="green"/>
        </w:rPr>
        <w:t>recognition by all parties</w:t>
      </w:r>
      <w:r w:rsidRPr="00FD53A3">
        <w:rPr>
          <w:sz w:val="16"/>
        </w:rPr>
        <w:t xml:space="preserve">,” writes journalist Humphrey Hawksley for YaleGlobal Online. </w:t>
      </w:r>
      <w:r w:rsidRPr="007173FD">
        <w:rPr>
          <w:highlight w:val="green"/>
          <w:u w:val="single"/>
        </w:rPr>
        <w:t>Disregard</w:t>
      </w:r>
      <w:r w:rsidRPr="001C3A20">
        <w:rPr>
          <w:u w:val="single"/>
        </w:rPr>
        <w:t xml:space="preserve"> for the rule of law </w:t>
      </w:r>
      <w:r w:rsidRPr="007173FD">
        <w:rPr>
          <w:rStyle w:val="Emphasis"/>
          <w:highlight w:val="green"/>
        </w:rPr>
        <w:t>weakens the legal system</w:t>
      </w:r>
      <w:r w:rsidRPr="001C3A20">
        <w:rPr>
          <w:u w:val="single"/>
        </w:rPr>
        <w:t xml:space="preserve"> fo</w:t>
      </w:r>
      <w:r w:rsidRPr="00A5398D">
        <w:rPr>
          <w:u w:val="single"/>
        </w:rPr>
        <w:t>r all.</w:t>
      </w:r>
      <w:r w:rsidRPr="00A5398D">
        <w:rPr>
          <w:sz w:val="16"/>
        </w:rPr>
        <w:t xml:space="preserve"> </w:t>
      </w:r>
      <w:r w:rsidRPr="00A5398D">
        <w:rPr>
          <w:u w:val="single"/>
        </w:rPr>
        <w:t xml:space="preserve">Hawksley offers two recommendations for renewing </w:t>
      </w:r>
      <w:r w:rsidRPr="00A5398D">
        <w:rPr>
          <w:rStyle w:val="Emphasis"/>
        </w:rPr>
        <w:t>respect for international law</w:t>
      </w:r>
      <w:r w:rsidRPr="00A5398D">
        <w:rPr>
          <w:sz w:val="16"/>
        </w:rPr>
        <w:t xml:space="preserve">: </w:t>
      </w:r>
      <w:r w:rsidRPr="00A5398D">
        <w:rPr>
          <w:u w:val="single"/>
        </w:rPr>
        <w:t>intuitional overhaul</w:t>
      </w:r>
      <w:r w:rsidRPr="00A5398D">
        <w:rPr>
          <w:sz w:val="16"/>
        </w:rPr>
        <w:t xml:space="preserve"> </w:t>
      </w:r>
      <w:r w:rsidRPr="00A5398D">
        <w:rPr>
          <w:u w:val="single"/>
        </w:rPr>
        <w:t xml:space="preserve">so that </w:t>
      </w:r>
      <w:proofErr w:type="gramStart"/>
      <w:r w:rsidRPr="00A5398D">
        <w:rPr>
          <w:sz w:val="16"/>
        </w:rPr>
        <w:t xml:space="preserve">the </w:t>
      </w:r>
      <w:r w:rsidRPr="00A5398D">
        <w:rPr>
          <w:u w:val="single"/>
        </w:rPr>
        <w:t>all</w:t>
      </w:r>
      <w:proofErr w:type="gramEnd"/>
      <w:r w:rsidRPr="00A5398D">
        <w:rPr>
          <w:u w:val="single"/>
        </w:rPr>
        <w:t xml:space="preserve"> parties </w:t>
      </w:r>
      <w:r w:rsidRPr="00A5398D">
        <w:rPr>
          <w:rStyle w:val="Emphasis"/>
        </w:rPr>
        <w:t>recognize the courts</w:t>
      </w:r>
      <w:r w:rsidRPr="00A5398D">
        <w:rPr>
          <w:u w:val="single"/>
        </w:rPr>
        <w:t xml:space="preserve">, rejecting decisions </w:t>
      </w:r>
      <w:r w:rsidRPr="00A5398D">
        <w:rPr>
          <w:rStyle w:val="Emphasis"/>
        </w:rPr>
        <w:t>only as last resort</w:t>
      </w:r>
      <w:r w:rsidRPr="00A5398D">
        <w:rPr>
          <w:sz w:val="16"/>
        </w:rPr>
        <w:t>, and governments accepting the concept, taking a long-term view on balance of power even when rulings go against short</w:t>
      </w:r>
      <w:r w:rsidRPr="00FD53A3">
        <w:rPr>
          <w:sz w:val="16"/>
        </w:rPr>
        <w:t>-term strategic interests. Reforms may be too late as China organizes its own parallel systems for legal reviews and global governance, Hawksley notes, but international law, if respected, remains a mechanism for ensuring peace. – YaleGlobal</w:t>
      </w:r>
      <w:r>
        <w:rPr>
          <w:sz w:val="16"/>
        </w:rPr>
        <w:t xml:space="preserve"> </w:t>
      </w:r>
      <w:r w:rsidRPr="00FD53A3">
        <w:rPr>
          <w:sz w:val="16"/>
          <w:szCs w:val="16"/>
        </w:rPr>
        <w:t>LONDON: Flutter over the surprise visit to China by Philippines President Rodrigo Duterte may soon fade. But his abrupt and public dismissal of the United States in favor of China has weakened the argument that international rule of law could underpin a changing world order.</w:t>
      </w:r>
      <w:r>
        <w:rPr>
          <w:sz w:val="16"/>
          <w:szCs w:val="16"/>
        </w:rPr>
        <w:t xml:space="preserve"> </w:t>
      </w:r>
      <w:r w:rsidRPr="00FD53A3">
        <w:rPr>
          <w:sz w:val="16"/>
          <w:szCs w:val="16"/>
        </w:rPr>
        <w:t>The issue in question was the long-running dispute between China and the Philippines over sovereignty of Scarborough Shoal, situated 800 kilometers southeast of China and 160 kilometers west of the Philippines mainland, well inside the United Nations–defined Philippines Exclusive Economic Zone.</w:t>
      </w:r>
      <w:r>
        <w:rPr>
          <w:sz w:val="16"/>
          <w:szCs w:val="16"/>
        </w:rPr>
        <w:t xml:space="preserve"> </w:t>
      </w:r>
      <w:r w:rsidRPr="00FD53A3">
        <w:rPr>
          <w:sz w:val="16"/>
          <w:szCs w:val="16"/>
        </w:rPr>
        <w:t>Despite a court ruling and Duterte’s cap in hand during his October mission to Beijing, Philippine fishing vessels still only enter the waters around Scarborough Shoal at China’s mercy.</w:t>
      </w:r>
      <w:r>
        <w:rPr>
          <w:sz w:val="16"/>
          <w:szCs w:val="16"/>
        </w:rPr>
        <w:t xml:space="preserve"> </w:t>
      </w:r>
      <w:r w:rsidRPr="00FD53A3">
        <w:rPr>
          <w:sz w:val="16"/>
          <w:szCs w:val="16"/>
        </w:rPr>
        <w:t xml:space="preserve">The dispute erupted in April 2012, when China sent ships to expel Filipino fishing crews and took control of the area. The standoff became a symbol of Beijing’s policy to lay claim to 90 percent of the South China Sea where </w:t>
      </w:r>
      <w:proofErr w:type="spellStart"/>
      <w:r w:rsidRPr="00FD53A3">
        <w:rPr>
          <w:sz w:val="16"/>
          <w:szCs w:val="16"/>
        </w:rPr>
        <w:t>where</w:t>
      </w:r>
      <w:proofErr w:type="spellEnd"/>
      <w:r w:rsidRPr="00FD53A3">
        <w:rPr>
          <w:sz w:val="16"/>
          <w:szCs w:val="16"/>
        </w:rPr>
        <w:t xml:space="preserve"> it continues to build military outposts on remote reefs and artificially created islands in waters claimed by other nations. Lacking military, </w:t>
      </w:r>
      <w:proofErr w:type="gramStart"/>
      <w:r w:rsidRPr="00FD53A3">
        <w:rPr>
          <w:sz w:val="16"/>
          <w:szCs w:val="16"/>
        </w:rPr>
        <w:t>diplomatic</w:t>
      </w:r>
      <w:proofErr w:type="gramEnd"/>
      <w:r w:rsidRPr="00FD53A3">
        <w:rPr>
          <w:sz w:val="16"/>
          <w:szCs w:val="16"/>
        </w:rPr>
        <w:t xml:space="preserve"> or economic muscle, the Philippines turned to the rule of law and the Permanent Court of Arbitration in the Hague. A panel of maritime judges ruled China’s claim to Scarborough Shoal invalid in July this year. China refused to recognize the tribunal from the start and declared the decision “null and void,” highlighting the complex balance in the current world order between national power and the rule of law.</w:t>
      </w:r>
      <w:r>
        <w:rPr>
          <w:sz w:val="16"/>
          <w:szCs w:val="16"/>
        </w:rPr>
        <w:t xml:space="preserve"> </w:t>
      </w:r>
      <w:r w:rsidRPr="00FD53A3">
        <w:rPr>
          <w:sz w:val="16"/>
          <w:szCs w:val="16"/>
        </w:rPr>
        <w:t>Beijing’s response mirrored a 1986 US response to Nicaragua’s challenge in the International Court of Justice. The court ruled against the United States for mining Nicaragua’s harbors and supporting right-wing Contra rebels. The United States claimed the court had no jurisdiction.</w:t>
      </w:r>
      <w:r>
        <w:rPr>
          <w:sz w:val="16"/>
          <w:szCs w:val="16"/>
        </w:rPr>
        <w:t xml:space="preserve"> </w:t>
      </w:r>
      <w:r w:rsidRPr="00FD53A3">
        <w:rPr>
          <w:sz w:val="16"/>
          <w:szCs w:val="16"/>
        </w:rPr>
        <w:t>China’s response on the South China Sea ruling mirrors a</w:t>
      </w:r>
      <w:r>
        <w:rPr>
          <w:sz w:val="16"/>
          <w:szCs w:val="16"/>
        </w:rPr>
        <w:t xml:space="preserve"> </w:t>
      </w:r>
      <w:r w:rsidRPr="00FD53A3">
        <w:rPr>
          <w:sz w:val="16"/>
          <w:szCs w:val="16"/>
        </w:rPr>
        <w:t xml:space="preserve">1986 US </w:t>
      </w:r>
      <w:proofErr w:type="spellStart"/>
      <w:proofErr w:type="gramStart"/>
      <w:r w:rsidRPr="00FD53A3">
        <w:rPr>
          <w:sz w:val="16"/>
          <w:szCs w:val="16"/>
        </w:rPr>
        <w:t>response.With</w:t>
      </w:r>
      <w:proofErr w:type="spellEnd"/>
      <w:proofErr w:type="gramEnd"/>
      <w:r w:rsidRPr="00FD53A3">
        <w:rPr>
          <w:sz w:val="16"/>
          <w:szCs w:val="16"/>
        </w:rPr>
        <w:t xml:space="preserve"> these stands, both China and the United States weakened a crucial element of international law – consent and recognition by all parties.</w:t>
      </w:r>
      <w:r>
        <w:rPr>
          <w:sz w:val="16"/>
          <w:szCs w:val="16"/>
        </w:rPr>
        <w:t xml:space="preserve"> </w:t>
      </w:r>
      <w:r w:rsidRPr="007173FD">
        <w:rPr>
          <w:highlight w:val="green"/>
          <w:u w:val="single"/>
        </w:rPr>
        <w:t xml:space="preserve">The Western </w:t>
      </w:r>
      <w:r w:rsidRPr="007173FD">
        <w:rPr>
          <w:rStyle w:val="Emphasis"/>
          <w:highlight w:val="green"/>
        </w:rPr>
        <w:t>liberal democratic system</w:t>
      </w:r>
      <w:r w:rsidRPr="007173FD">
        <w:rPr>
          <w:highlight w:val="green"/>
          <w:u w:val="single"/>
        </w:rPr>
        <w:t xml:space="preserve"> is </w:t>
      </w:r>
      <w:r w:rsidRPr="007173FD">
        <w:rPr>
          <w:rStyle w:val="Emphasis"/>
          <w:highlight w:val="green"/>
        </w:rPr>
        <w:t>being challenged</w:t>
      </w:r>
      <w:r w:rsidRPr="00FD53A3">
        <w:rPr>
          <w:sz w:val="16"/>
        </w:rPr>
        <w:t xml:space="preserve">, </w:t>
      </w:r>
      <w:r w:rsidRPr="007173FD">
        <w:rPr>
          <w:highlight w:val="green"/>
          <w:u w:val="single"/>
        </w:rPr>
        <w:t>and confrontations</w:t>
      </w:r>
      <w:r w:rsidRPr="001C3A20">
        <w:rPr>
          <w:u w:val="single"/>
        </w:rPr>
        <w:t xml:space="preserve"> in Asia and Europe</w:t>
      </w:r>
      <w:r w:rsidRPr="00FD53A3">
        <w:rPr>
          <w:sz w:val="16"/>
        </w:rPr>
        <w:t xml:space="preserve">, as in Crimea and Ukraine, </w:t>
      </w:r>
      <w:r w:rsidRPr="007173FD">
        <w:rPr>
          <w:highlight w:val="green"/>
          <w:u w:val="single"/>
        </w:rPr>
        <w:t>replicate</w:t>
      </w:r>
      <w:r w:rsidRPr="001C3A20">
        <w:rPr>
          <w:u w:val="single"/>
        </w:rPr>
        <w:t xml:space="preserve"> the </w:t>
      </w:r>
      <w:r w:rsidRPr="001C3A20">
        <w:rPr>
          <w:rStyle w:val="Emphasis"/>
        </w:rPr>
        <w:t>lead-up</w:t>
      </w:r>
      <w:r w:rsidRPr="001C3A20">
        <w:rPr>
          <w:u w:val="single"/>
        </w:rPr>
        <w:t xml:space="preserve"> to </w:t>
      </w:r>
      <w:r w:rsidRPr="007173FD">
        <w:rPr>
          <w:highlight w:val="green"/>
          <w:u w:val="single"/>
        </w:rPr>
        <w:t>the</w:t>
      </w:r>
      <w:r w:rsidRPr="001C3A20">
        <w:rPr>
          <w:u w:val="single"/>
        </w:rPr>
        <w:t xml:space="preserve"> </w:t>
      </w:r>
      <w:r w:rsidRPr="001C3A20">
        <w:rPr>
          <w:rStyle w:val="Emphasis"/>
        </w:rPr>
        <w:t>global conflicts</w:t>
      </w:r>
      <w:r w:rsidRPr="001C3A20">
        <w:rPr>
          <w:u w:val="single"/>
        </w:rPr>
        <w:t xml:space="preserve"> of </w:t>
      </w:r>
      <w:r w:rsidRPr="001C3A20">
        <w:rPr>
          <w:rStyle w:val="Emphasis"/>
        </w:rPr>
        <w:t xml:space="preserve">last century’s </w:t>
      </w:r>
      <w:r w:rsidRPr="007173FD">
        <w:rPr>
          <w:rStyle w:val="Emphasis"/>
          <w:highlight w:val="green"/>
        </w:rPr>
        <w:t>Cold Wa</w:t>
      </w:r>
      <w:r w:rsidRPr="001C3A20">
        <w:rPr>
          <w:rStyle w:val="Emphasis"/>
        </w:rPr>
        <w:t>r</w:t>
      </w:r>
      <w:r w:rsidRPr="00FD53A3">
        <w:rPr>
          <w:sz w:val="16"/>
        </w:rPr>
        <w:t xml:space="preserve">. As </w:t>
      </w:r>
      <w:r w:rsidRPr="001C3A20">
        <w:rPr>
          <w:u w:val="single"/>
        </w:rPr>
        <w:t xml:space="preserve">Nicaragua and Central America </w:t>
      </w:r>
      <w:r w:rsidRPr="001C3A20">
        <w:rPr>
          <w:rStyle w:val="Emphasis"/>
        </w:rPr>
        <w:t>were a flashpoint</w:t>
      </w:r>
      <w:r w:rsidRPr="001C3A20">
        <w:rPr>
          <w:u w:val="single"/>
        </w:rPr>
        <w:t xml:space="preserve"> in the 1980s</w:t>
      </w:r>
      <w:r w:rsidRPr="00FD53A3">
        <w:rPr>
          <w:sz w:val="16"/>
        </w:rPr>
        <w:t xml:space="preserve">, so Scarborough Shoal and South China Sea are one now. </w:t>
      </w:r>
      <w:r w:rsidRPr="001C3A20">
        <w:rPr>
          <w:u w:val="single"/>
        </w:rPr>
        <w:t xml:space="preserve">Other </w:t>
      </w:r>
      <w:r w:rsidRPr="007173FD">
        <w:rPr>
          <w:highlight w:val="green"/>
          <w:u w:val="single"/>
        </w:rPr>
        <w:t xml:space="preserve">flashpoints are likely to emerge as </w:t>
      </w:r>
      <w:r w:rsidRPr="007173FD">
        <w:rPr>
          <w:rStyle w:val="Emphasis"/>
          <w:highlight w:val="green"/>
        </w:rPr>
        <w:t>China and Russia</w:t>
      </w:r>
      <w:r w:rsidRPr="001C3A20">
        <w:rPr>
          <w:u w:val="single"/>
        </w:rPr>
        <w:t xml:space="preserve"> push to </w:t>
      </w:r>
      <w:r w:rsidRPr="007173FD">
        <w:rPr>
          <w:rStyle w:val="Emphasis"/>
          <w:highlight w:val="green"/>
        </w:rPr>
        <w:t>expand</w:t>
      </w:r>
      <w:r w:rsidRPr="001C3A20">
        <w:rPr>
          <w:rStyle w:val="Emphasis"/>
        </w:rPr>
        <w:t xml:space="preserve"> influence</w:t>
      </w:r>
      <w:r w:rsidRPr="001C3A20">
        <w:rPr>
          <w:u w:val="single"/>
        </w:rPr>
        <w:t>.</w:t>
      </w:r>
      <w:r>
        <w:rPr>
          <w:u w:val="single"/>
        </w:rPr>
        <w:t xml:space="preserve"> </w:t>
      </w:r>
      <w:r w:rsidRPr="001C3A20">
        <w:rPr>
          <w:u w:val="single"/>
        </w:rPr>
        <w:t xml:space="preserve">Western </w:t>
      </w:r>
      <w:r w:rsidRPr="007173FD">
        <w:rPr>
          <w:highlight w:val="green"/>
          <w:u w:val="single"/>
        </w:rPr>
        <w:t>democracies</w:t>
      </w:r>
      <w:r w:rsidRPr="00A5398D">
        <w:rPr>
          <w:u w:val="single"/>
        </w:rPr>
        <w:t xml:space="preserve"> being challenged by </w:t>
      </w:r>
      <w:r w:rsidRPr="00A5398D">
        <w:rPr>
          <w:rStyle w:val="Emphasis"/>
        </w:rPr>
        <w:t>rising powers</w:t>
      </w:r>
      <w:r w:rsidRPr="00A5398D">
        <w:rPr>
          <w:u w:val="single"/>
        </w:rPr>
        <w:t xml:space="preserve"> have a </w:t>
      </w:r>
      <w:r w:rsidRPr="00A5398D">
        <w:rPr>
          <w:rStyle w:val="Emphasis"/>
        </w:rPr>
        <w:t>troubled history</w:t>
      </w:r>
      <w:r w:rsidRPr="00A5398D">
        <w:rPr>
          <w:sz w:val="16"/>
        </w:rPr>
        <w:t xml:space="preserve">. </w:t>
      </w:r>
      <w:r w:rsidRPr="00A5398D">
        <w:rPr>
          <w:u w:val="single"/>
        </w:rPr>
        <w:t xml:space="preserve">The </w:t>
      </w:r>
      <w:r w:rsidRPr="00A5398D">
        <w:rPr>
          <w:rStyle w:val="Emphasis"/>
        </w:rPr>
        <w:t>1930s rise of Germany and Japan</w:t>
      </w:r>
      <w:r w:rsidRPr="00A5398D">
        <w:rPr>
          <w:u w:val="single"/>
        </w:rPr>
        <w:t xml:space="preserve">; the </w:t>
      </w:r>
      <w:r w:rsidRPr="00A5398D">
        <w:rPr>
          <w:rStyle w:val="Emphasis"/>
        </w:rPr>
        <w:t>Cold War’s proxy theaters</w:t>
      </w:r>
      <w:r w:rsidRPr="00A5398D">
        <w:rPr>
          <w:u w:val="single"/>
        </w:rPr>
        <w:t xml:space="preserve"> in Vietnam</w:t>
      </w:r>
      <w:r w:rsidRPr="00A5398D">
        <w:rPr>
          <w:sz w:val="16"/>
        </w:rPr>
        <w:t xml:space="preserve">, Nicaragua and elsewhere; </w:t>
      </w:r>
      <w:r w:rsidRPr="00A5398D">
        <w:rPr>
          <w:u w:val="single"/>
        </w:rPr>
        <w:t>and the current</w:t>
      </w:r>
      <w:r w:rsidRPr="001C3A20">
        <w:rPr>
          <w:u w:val="single"/>
        </w:rPr>
        <w:t xml:space="preserve"> </w:t>
      </w:r>
      <w:r w:rsidRPr="007173FD">
        <w:rPr>
          <w:rStyle w:val="Emphasis"/>
          <w:highlight w:val="green"/>
        </w:rPr>
        <w:t>US-Russian deadlock over Syria</w:t>
      </w:r>
      <w:r w:rsidRPr="001C3A20">
        <w:rPr>
          <w:u w:val="single"/>
        </w:rPr>
        <w:t xml:space="preserve"> </w:t>
      </w:r>
      <w:r w:rsidRPr="00FD53A3">
        <w:rPr>
          <w:sz w:val="16"/>
        </w:rPr>
        <w:t>are evidence that far more thought must be given in the deployment of international law as a mechanism for keeping the peace</w:t>
      </w:r>
      <w:r>
        <w:rPr>
          <w:sz w:val="16"/>
        </w:rPr>
        <w:t xml:space="preserve"> </w:t>
      </w:r>
      <w:r w:rsidRPr="00FD53A3">
        <w:rPr>
          <w:sz w:val="16"/>
        </w:rPr>
        <w:t>The view is supported, on the surface at least, by Russia and China who issued a joint statement in June arguing that the concept of “strategic stability” being assured through nuclear weapons was outdated and that all countries should abide by principles stipulated in the “UN Charter and international law.” Emerging power India, with its mixed loyalties, shares that view. “</w:t>
      </w:r>
      <w:r w:rsidRPr="001C3A20">
        <w:rPr>
          <w:u w:val="single"/>
        </w:rPr>
        <w:t>The structures for</w:t>
      </w:r>
      <w:r w:rsidRPr="00FD53A3">
        <w:rPr>
          <w:sz w:val="16"/>
        </w:rPr>
        <w:t xml:space="preserve"> </w:t>
      </w:r>
      <w:r w:rsidRPr="001C3A20">
        <w:rPr>
          <w:rStyle w:val="Emphasis"/>
        </w:rPr>
        <w:t>international peace and security</w:t>
      </w:r>
      <w:r w:rsidRPr="001C3A20">
        <w:rPr>
          <w:u w:val="single"/>
        </w:rPr>
        <w:t xml:space="preserve"> are being tested </w:t>
      </w:r>
      <w:r w:rsidRPr="001C3A20">
        <w:rPr>
          <w:rStyle w:val="Emphasis"/>
        </w:rPr>
        <w:t>as never before</w:t>
      </w:r>
      <w:r w:rsidRPr="00FD53A3">
        <w:rPr>
          <w:sz w:val="16"/>
        </w:rPr>
        <w:t xml:space="preserve">,” says former Indian ambassador to the UN, Hardeep Singh </w:t>
      </w:r>
      <w:proofErr w:type="spellStart"/>
      <w:r w:rsidRPr="00FD53A3">
        <w:rPr>
          <w:sz w:val="16"/>
        </w:rPr>
        <w:t>Puri</w:t>
      </w:r>
      <w:proofErr w:type="spellEnd"/>
      <w:r w:rsidRPr="00FD53A3">
        <w:rPr>
          <w:sz w:val="16"/>
        </w:rPr>
        <w:t>, author of Perilous Interventions: The Security Council and the Politics of Chaos. “</w:t>
      </w:r>
      <w:r w:rsidRPr="007173FD">
        <w:rPr>
          <w:highlight w:val="green"/>
          <w:u w:val="single"/>
        </w:rPr>
        <w:t xml:space="preserve">It is everyone’s interest to </w:t>
      </w:r>
      <w:r w:rsidRPr="007173FD">
        <w:rPr>
          <w:rStyle w:val="Emphasis"/>
          <w:highlight w:val="green"/>
        </w:rPr>
        <w:t xml:space="preserve">re-establish </w:t>
      </w:r>
      <w:r w:rsidRPr="00FD53A3">
        <w:rPr>
          <w:rStyle w:val="Emphasis"/>
        </w:rPr>
        <w:t xml:space="preserve">the </w:t>
      </w:r>
      <w:r w:rsidRPr="007173FD">
        <w:rPr>
          <w:rStyle w:val="Emphasis"/>
          <w:highlight w:val="green"/>
        </w:rPr>
        <w:t>authority of the Security Council</w:t>
      </w:r>
      <w:r w:rsidRPr="007173FD">
        <w:rPr>
          <w:highlight w:val="green"/>
          <w:u w:val="single"/>
        </w:rPr>
        <w:t xml:space="preserve"> and </w:t>
      </w:r>
      <w:r w:rsidRPr="007173FD">
        <w:rPr>
          <w:rStyle w:val="Emphasis"/>
          <w:highlight w:val="green"/>
        </w:rPr>
        <w:t>reassert</w:t>
      </w:r>
      <w:r w:rsidRPr="001C3A20">
        <w:rPr>
          <w:rStyle w:val="Emphasis"/>
        </w:rPr>
        <w:t xml:space="preserve"> the </w:t>
      </w:r>
      <w:r w:rsidRPr="007173FD">
        <w:rPr>
          <w:rStyle w:val="Emphasis"/>
          <w:highlight w:val="green"/>
        </w:rPr>
        <w:t>primacy of law</w:t>
      </w:r>
      <w:r w:rsidRPr="007355CA">
        <w:rPr>
          <w:sz w:val="14"/>
          <w:szCs w:val="14"/>
        </w:rPr>
        <w:t>.”</w:t>
      </w:r>
    </w:p>
    <w:p w14:paraId="5835F548" w14:textId="77777777" w:rsidR="007A4CD9" w:rsidRDefault="007A4CD9" w:rsidP="007A4CD9">
      <w:pPr>
        <w:pStyle w:val="Heading4"/>
      </w:pPr>
      <w:r>
        <w:t>1] War increases existential risk.</w:t>
      </w:r>
    </w:p>
    <w:p w14:paraId="290FA84B" w14:textId="77777777" w:rsidR="007A4CD9" w:rsidRDefault="007A4CD9" w:rsidP="007A4CD9">
      <w:r w:rsidRPr="004C2E30">
        <w:rPr>
          <w:rStyle w:val="Style13ptBold"/>
        </w:rPr>
        <w:t xml:space="preserve">Schmidt and </w:t>
      </w:r>
      <w:proofErr w:type="spellStart"/>
      <w:r w:rsidRPr="004C2E30">
        <w:rPr>
          <w:rStyle w:val="Style13ptBold"/>
        </w:rPr>
        <w:t>Juijn</w:t>
      </w:r>
      <w:proofErr w:type="spellEnd"/>
      <w:r w:rsidRPr="004C2E30">
        <w:rPr>
          <w:rStyle w:val="Style13ptBold"/>
        </w:rPr>
        <w:t xml:space="preserve"> 21</w:t>
      </w:r>
      <w:r w:rsidRPr="004C2E30">
        <w:t xml:space="preserve"> [Andreas T. Schmidt, Faculty of Philosophy, Centre for PPE, University of Groningen; </w:t>
      </w:r>
      <w:proofErr w:type="spellStart"/>
      <w:r w:rsidRPr="004C2E30">
        <w:t>Daan</w:t>
      </w:r>
      <w:proofErr w:type="spellEnd"/>
      <w:r w:rsidRPr="004C2E30">
        <w:t xml:space="preserve"> </w:t>
      </w:r>
      <w:proofErr w:type="spellStart"/>
      <w:r w:rsidRPr="004C2E30">
        <w:t>Juijn</w:t>
      </w:r>
      <w:proofErr w:type="spellEnd"/>
      <w:r w:rsidRPr="004C2E30">
        <w:t>, CE Delft, Delft, the Netherlands “Economic inequality and the long-term future” Global Priorities Institute | May 2021 https://globalprioritiesinstitute.org/wp-content/uploads/Inequality-and-the-Long-Term-Future_Andreas-Schmidt-and-Daan-Juijn-reupload.pdf]</w:t>
      </w:r>
    </w:p>
    <w:p w14:paraId="58B8169E" w14:textId="77777777" w:rsidR="007A4CD9" w:rsidRPr="008510CF" w:rsidRDefault="007A4CD9" w:rsidP="007A4CD9">
      <w:pPr>
        <w:rPr>
          <w:sz w:val="12"/>
        </w:rPr>
      </w:pPr>
      <w:r w:rsidRPr="002D1989">
        <w:rPr>
          <w:sz w:val="12"/>
        </w:rPr>
        <w:t xml:space="preserve">So, good social and institutional conditions could help reduce existential risk. Consider next how, conversely, bad conditions might increase existential risk. </w:t>
      </w:r>
      <w:r w:rsidRPr="005B5DEF">
        <w:rPr>
          <w:rStyle w:val="StyleUnderline"/>
          <w:highlight w:val="green"/>
        </w:rPr>
        <w:t>A key driver of existential risk is conflict</w:t>
      </w:r>
      <w:r w:rsidRPr="002D1989">
        <w:rPr>
          <w:sz w:val="12"/>
        </w:rPr>
        <w:t xml:space="preserve">, both between and within nation-states (or what (Ord 2020, 175–79) calls a ‘risk factor’). </w:t>
      </w:r>
      <w:r w:rsidRPr="002D1989">
        <w:rPr>
          <w:rStyle w:val="StyleUnderline"/>
          <w:highlight w:val="green"/>
        </w:rPr>
        <w:t>Conflicts</w:t>
      </w:r>
      <w:r w:rsidRPr="002D1989">
        <w:rPr>
          <w:sz w:val="12"/>
        </w:rPr>
        <w:t xml:space="preserve"> and arms races </w:t>
      </w:r>
      <w:r w:rsidRPr="002D1989">
        <w:rPr>
          <w:rStyle w:val="StyleUnderline"/>
          <w:highlight w:val="green"/>
        </w:rPr>
        <w:t>raise</w:t>
      </w:r>
      <w:r w:rsidRPr="002D1989">
        <w:rPr>
          <w:rStyle w:val="StyleUnderline"/>
        </w:rPr>
        <w:t xml:space="preserve"> human-</w:t>
      </w:r>
      <w:r w:rsidRPr="005B5DEF">
        <w:rPr>
          <w:rStyle w:val="StyleUnderline"/>
        </w:rPr>
        <w:t xml:space="preserve">induced existential </w:t>
      </w:r>
      <w:r w:rsidRPr="002D1989">
        <w:rPr>
          <w:rStyle w:val="StyleUnderline"/>
          <w:highlight w:val="green"/>
        </w:rPr>
        <w:t>risks such as nuclear war, the outbreak of a bioengineered virus or the launch of misaligned artificial intelligence.</w:t>
      </w:r>
      <w:r w:rsidRPr="002D1989">
        <w:rPr>
          <w:rStyle w:val="StyleUnderline"/>
        </w:rPr>
        <w:t xml:space="preserve"> </w:t>
      </w:r>
      <w:r w:rsidRPr="002D1989">
        <w:rPr>
          <w:sz w:val="12"/>
        </w:rPr>
        <w:t xml:space="preserve">Note that </w:t>
      </w:r>
      <w:r w:rsidRPr="002D1989">
        <w:rPr>
          <w:rStyle w:val="StyleUnderline"/>
          <w:highlight w:val="green"/>
        </w:rPr>
        <w:t>an existential catastrophe could be set in motion either purposefully or accidentally. Both are more likely during conflict. Nuclear warheads, cyberweapons, and bioweapons could all be used</w:t>
      </w:r>
      <w:r w:rsidRPr="002D1989">
        <w:rPr>
          <w:rStyle w:val="StyleUnderline"/>
        </w:rPr>
        <w:t xml:space="preserve"> purposefully </w:t>
      </w:r>
      <w:r w:rsidRPr="002D1989">
        <w:rPr>
          <w:rStyle w:val="StyleUnderline"/>
          <w:highlight w:val="green"/>
        </w:rPr>
        <w:t>to attack enemy states, leading to potential global escalation.</w:t>
      </w:r>
      <w:r w:rsidRPr="002D1989">
        <w:rPr>
          <w:rStyle w:val="StyleUnderline"/>
        </w:rPr>
        <w:t xml:space="preserve"> But as past nuclear incidents and close calls during the Cold War show, arms races also increase the probability of accidental catastrophes</w:t>
      </w:r>
      <w:r w:rsidRPr="002D1989">
        <w:rPr>
          <w:sz w:val="12"/>
        </w:rPr>
        <w:t xml:space="preserve"> (Schlosser 2013).</w:t>
      </w:r>
    </w:p>
    <w:p w14:paraId="29488F48" w14:textId="77777777" w:rsidR="007A4CD9" w:rsidRDefault="007A4CD9" w:rsidP="007A4CD9">
      <w:pPr>
        <w:pStyle w:val="Heading4"/>
      </w:pPr>
      <w:r>
        <w:t xml:space="preserve">2] </w:t>
      </w:r>
      <w:r w:rsidRPr="00C35F9C">
        <w:t xml:space="preserve">War destroys civilization and </w:t>
      </w:r>
      <w:r>
        <w:t>causes massive structural violence</w:t>
      </w:r>
    </w:p>
    <w:p w14:paraId="5FAD7580" w14:textId="77777777" w:rsidR="007A4CD9" w:rsidRPr="008510CF" w:rsidRDefault="007A4CD9" w:rsidP="007A4CD9">
      <w:pPr>
        <w:rPr>
          <w:szCs w:val="28"/>
        </w:rPr>
      </w:pPr>
      <w:r>
        <w:rPr>
          <w:rFonts w:cs="Times New Roman"/>
          <w:b/>
          <w:bCs/>
          <w:szCs w:val="28"/>
        </w:rPr>
        <w:t xml:space="preserve">Barry </w:t>
      </w:r>
      <w:r>
        <w:rPr>
          <w:rFonts w:cs="Times New Roman"/>
          <w:b/>
          <w:bCs/>
          <w:szCs w:val="28"/>
          <w:highlight w:val="yellow"/>
        </w:rPr>
        <w:t>Levy and</w:t>
      </w:r>
      <w:r>
        <w:rPr>
          <w:rFonts w:cs="Times New Roman"/>
          <w:b/>
          <w:bCs/>
          <w:szCs w:val="28"/>
        </w:rPr>
        <w:t xml:space="preserve"> Victor </w:t>
      </w:r>
      <w:proofErr w:type="spellStart"/>
      <w:r>
        <w:rPr>
          <w:rFonts w:cs="Times New Roman"/>
          <w:b/>
          <w:bCs/>
          <w:szCs w:val="28"/>
          <w:highlight w:val="yellow"/>
        </w:rPr>
        <w:t>Sidel</w:t>
      </w:r>
      <w:proofErr w:type="spellEnd"/>
      <w:r>
        <w:rPr>
          <w:rFonts w:cs="Times New Roman"/>
          <w:b/>
          <w:bCs/>
          <w:szCs w:val="28"/>
        </w:rPr>
        <w:t xml:space="preserve">, professors of medicine, in </w:t>
      </w:r>
      <w:r>
        <w:rPr>
          <w:rFonts w:cs="Times New Roman"/>
          <w:b/>
          <w:bCs/>
          <w:szCs w:val="28"/>
          <w:u w:val="single"/>
        </w:rPr>
        <w:t>War and Public Health</w:t>
      </w:r>
      <w:r>
        <w:rPr>
          <w:rFonts w:cs="Times New Roman"/>
          <w:b/>
          <w:bCs/>
          <w:szCs w:val="28"/>
        </w:rPr>
        <w:t>, 20</w:t>
      </w:r>
      <w:r>
        <w:rPr>
          <w:rFonts w:cs="Times New Roman"/>
          <w:b/>
          <w:bCs/>
          <w:szCs w:val="28"/>
          <w:highlight w:val="yellow"/>
        </w:rPr>
        <w:t>07:</w:t>
      </w:r>
      <w:r>
        <w:rPr>
          <w:rFonts w:cs="Times New Roman"/>
          <w:b/>
          <w:bCs/>
          <w:sz w:val="16"/>
          <w:szCs w:val="16"/>
        </w:rPr>
        <w:t xml:space="preserve"> </w:t>
      </w:r>
      <w:r>
        <w:rPr>
          <w:rFonts w:cs="Times New Roman"/>
          <w:sz w:val="16"/>
          <w:szCs w:val="16"/>
        </w:rPr>
        <w:t xml:space="preserve">/Barry Levy and Victor </w:t>
      </w:r>
      <w:proofErr w:type="spellStart"/>
      <w:r>
        <w:rPr>
          <w:rFonts w:cs="Times New Roman"/>
          <w:sz w:val="16"/>
          <w:szCs w:val="16"/>
        </w:rPr>
        <w:t>Sidel</w:t>
      </w:r>
      <w:proofErr w:type="spellEnd"/>
      <w:r>
        <w:rPr>
          <w:rFonts w:cs="Times New Roman"/>
          <w:sz w:val="16"/>
          <w:szCs w:val="16"/>
        </w:rPr>
        <w:t xml:space="preserve"> 2007 (Adjunct </w:t>
      </w:r>
      <w:proofErr w:type="spellStart"/>
      <w:r>
        <w:rPr>
          <w:rFonts w:cs="Times New Roman"/>
          <w:sz w:val="16"/>
          <w:szCs w:val="16"/>
        </w:rPr>
        <w:t>proft</w:t>
      </w:r>
      <w:proofErr w:type="spellEnd"/>
      <w:r>
        <w:rPr>
          <w:rFonts w:cs="Times New Roman"/>
          <w:sz w:val="16"/>
          <w:szCs w:val="16"/>
        </w:rPr>
        <w:t xml:space="preserve"> @ Tufts and prof of social medicine at the Albert Einstein Medical College) “Preface” War and Public Health Edited by Barry Levy and Victor </w:t>
      </w:r>
      <w:proofErr w:type="spellStart"/>
      <w:r>
        <w:rPr>
          <w:rFonts w:cs="Times New Roman"/>
          <w:sz w:val="16"/>
          <w:szCs w:val="16"/>
        </w:rPr>
        <w:t>Sidel</w:t>
      </w:r>
      <w:proofErr w:type="spellEnd"/>
      <w:r>
        <w:rPr>
          <w:rFonts w:cs="Times New Roman"/>
          <w:sz w:val="16"/>
          <w:szCs w:val="16"/>
        </w:rPr>
        <w:t xml:space="preserve"> pg. ix/</w:t>
      </w:r>
    </w:p>
    <w:p w14:paraId="1C81A01F" w14:textId="77777777" w:rsidR="007A4CD9" w:rsidRDefault="007A4CD9" w:rsidP="007A4CD9">
      <w:pPr>
        <w:rPr>
          <w:szCs w:val="28"/>
          <w:u w:val="single"/>
        </w:rPr>
      </w:pPr>
      <w:r>
        <w:rPr>
          <w:rFonts w:cs="Times New Roman"/>
          <w:szCs w:val="28"/>
          <w:highlight w:val="yellow"/>
          <w:u w:val="single"/>
        </w:rPr>
        <w:t>War accounts for more death and disability than many major diseases combined. It destroys families, communities,</w:t>
      </w:r>
      <w:r>
        <w:rPr>
          <w:rFonts w:cs="Times New Roman"/>
          <w:szCs w:val="28"/>
          <w:u w:val="single"/>
        </w:rPr>
        <w:t xml:space="preserve"> and sometimes whole </w:t>
      </w:r>
      <w:r>
        <w:rPr>
          <w:rFonts w:cs="Times New Roman"/>
          <w:szCs w:val="28"/>
          <w:highlight w:val="yellow"/>
          <w:u w:val="single"/>
        </w:rPr>
        <w:t>cultures. It directs scarce resources away from</w:t>
      </w:r>
      <w:r>
        <w:rPr>
          <w:rFonts w:cs="Times New Roman"/>
          <w:szCs w:val="28"/>
          <w:u w:val="single"/>
        </w:rPr>
        <w:t xml:space="preserve"> protection and promotion of </w:t>
      </w:r>
      <w:r>
        <w:rPr>
          <w:rFonts w:cs="Times New Roman"/>
          <w:szCs w:val="28"/>
          <w:highlight w:val="yellow"/>
          <w:u w:val="single"/>
        </w:rPr>
        <w:t>health</w:t>
      </w:r>
      <w:r>
        <w:rPr>
          <w:rFonts w:cs="Times New Roman"/>
          <w:szCs w:val="28"/>
          <w:u w:val="single"/>
        </w:rPr>
        <w:t xml:space="preserve">, medical care, </w:t>
      </w:r>
      <w:r>
        <w:rPr>
          <w:rFonts w:cs="Times New Roman"/>
          <w:szCs w:val="28"/>
          <w:highlight w:val="yellow"/>
          <w:u w:val="single"/>
        </w:rPr>
        <w:t>and</w:t>
      </w:r>
      <w:r>
        <w:rPr>
          <w:rFonts w:cs="Times New Roman"/>
          <w:szCs w:val="28"/>
          <w:u w:val="single"/>
        </w:rPr>
        <w:t xml:space="preserve"> other </w:t>
      </w:r>
      <w:r>
        <w:rPr>
          <w:rFonts w:cs="Times New Roman"/>
          <w:szCs w:val="28"/>
          <w:highlight w:val="yellow"/>
          <w:u w:val="single"/>
        </w:rPr>
        <w:t>human services. It destroys</w:t>
      </w:r>
      <w:r>
        <w:rPr>
          <w:rFonts w:cs="Times New Roman"/>
          <w:szCs w:val="28"/>
          <w:u w:val="single"/>
        </w:rPr>
        <w:t xml:space="preserve"> the </w:t>
      </w:r>
      <w:r>
        <w:rPr>
          <w:rFonts w:cs="Times New Roman"/>
          <w:szCs w:val="28"/>
          <w:highlight w:val="yellow"/>
          <w:u w:val="single"/>
        </w:rPr>
        <w:t>infrastructure</w:t>
      </w:r>
      <w:r>
        <w:rPr>
          <w:rFonts w:cs="Times New Roman"/>
          <w:szCs w:val="28"/>
          <w:u w:val="single"/>
        </w:rPr>
        <w:t xml:space="preserve"> that supports health. It </w:t>
      </w:r>
      <w:r>
        <w:rPr>
          <w:rFonts w:cs="Times New Roman"/>
          <w:szCs w:val="28"/>
          <w:highlight w:val="yellow"/>
          <w:u w:val="single"/>
        </w:rPr>
        <w:t>limits human rights and contributes to social injustice.</w:t>
      </w:r>
      <w:r>
        <w:rPr>
          <w:rFonts w:cs="Times New Roman"/>
          <w:szCs w:val="28"/>
          <w:u w:val="single"/>
        </w:rPr>
        <w:t xml:space="preserve"> It leads many people to think that violence is the only way to resolve conflicts—a mindset that contributes to domestic violence, street crime, and other kinds of violence. And it </w:t>
      </w:r>
      <w:r>
        <w:rPr>
          <w:rFonts w:cs="Times New Roman"/>
          <w:szCs w:val="28"/>
          <w:highlight w:val="yellow"/>
          <w:u w:val="single"/>
        </w:rPr>
        <w:t>contributes to the destruction of the environment and overuse of nonrenewable resources.</w:t>
      </w:r>
      <w:r>
        <w:rPr>
          <w:rFonts w:cs="Times New Roman"/>
          <w:szCs w:val="28"/>
          <w:u w:val="single"/>
        </w:rPr>
        <w:t xml:space="preserve"> In sum, </w:t>
      </w:r>
      <w:r>
        <w:rPr>
          <w:rFonts w:cs="Times New Roman"/>
          <w:szCs w:val="28"/>
          <w:highlight w:val="yellow"/>
          <w:u w:val="single"/>
        </w:rPr>
        <w:t>war threatens</w:t>
      </w:r>
      <w:r>
        <w:rPr>
          <w:rFonts w:cs="Times New Roman"/>
          <w:szCs w:val="28"/>
          <w:u w:val="single"/>
        </w:rPr>
        <w:t xml:space="preserve"> much of </w:t>
      </w:r>
      <w:r>
        <w:rPr>
          <w:rFonts w:cs="Times New Roman"/>
          <w:szCs w:val="28"/>
          <w:highlight w:val="yellow"/>
          <w:u w:val="single"/>
        </w:rPr>
        <w:t>the fabric of</w:t>
      </w:r>
      <w:r>
        <w:rPr>
          <w:rFonts w:cs="Times New Roman"/>
          <w:szCs w:val="28"/>
          <w:u w:val="single"/>
        </w:rPr>
        <w:t xml:space="preserve"> our </w:t>
      </w:r>
      <w:r>
        <w:rPr>
          <w:rFonts w:cs="Times New Roman"/>
          <w:szCs w:val="28"/>
          <w:highlight w:val="yellow"/>
          <w:u w:val="single"/>
        </w:rPr>
        <w:t xml:space="preserve">civilization. </w:t>
      </w:r>
    </w:p>
    <w:p w14:paraId="1181319F" w14:textId="77777777" w:rsidR="007A4CD9" w:rsidRDefault="007A4CD9" w:rsidP="007A4CD9">
      <w:pPr>
        <w:pStyle w:val="Heading3"/>
      </w:pPr>
      <w:r>
        <w:t xml:space="preserve">da – military </w:t>
      </w:r>
    </w:p>
    <w:p w14:paraId="245964F3" w14:textId="77777777" w:rsidR="007A4CD9" w:rsidRPr="005B5DEF" w:rsidRDefault="007A4CD9" w:rsidP="007A4CD9">
      <w:pPr>
        <w:pStyle w:val="Heading4"/>
      </w:pPr>
      <w:r w:rsidRPr="005B5DEF">
        <w:t>The right to strike undermines militaries.</w:t>
      </w:r>
    </w:p>
    <w:p w14:paraId="14827CFF" w14:textId="77777777" w:rsidR="007A4CD9" w:rsidRDefault="007A4CD9" w:rsidP="007A4CD9">
      <w:r w:rsidRPr="005B5DEF">
        <w:t xml:space="preserve">LYNNETTE PETA TERRIE </w:t>
      </w:r>
      <w:r w:rsidRPr="005B5DEF">
        <w:rPr>
          <w:rStyle w:val="Style13ptBold"/>
        </w:rPr>
        <w:t>HEINECKEN 97</w:t>
      </w:r>
      <w:r w:rsidRPr="005B5DEF">
        <w:t xml:space="preserve"> </w:t>
      </w:r>
      <w:r>
        <w:t xml:space="preserve">[“THE SOLDIER AS EMPLOYEE: THE COMPATIBILITY OF LABOUR RIGHTS WITH MILITARY SERVICE” Dissertation presented to the Faculty of Social Science and Humanities in fulfilment for the degree of </w:t>
      </w:r>
      <w:proofErr w:type="gramStart"/>
      <w:r>
        <w:t>Masters in Social Science</w:t>
      </w:r>
      <w:proofErr w:type="gramEnd"/>
      <w:r>
        <w:t>, Department of Sociology, University of Cape Town. 1997]</w:t>
      </w:r>
    </w:p>
    <w:p w14:paraId="6D01F762" w14:textId="77777777" w:rsidR="007A4CD9" w:rsidRPr="005C4D81" w:rsidRDefault="007A4CD9" w:rsidP="007A4CD9">
      <w:pPr>
        <w:rPr>
          <w:sz w:val="12"/>
        </w:rPr>
      </w:pPr>
      <w:r w:rsidRPr="005C4D81">
        <w:rPr>
          <w:rStyle w:val="StyleUnderline"/>
          <w:highlight w:val="green"/>
        </w:rPr>
        <w:t>Given the structure and function of the armed forces,</w:t>
      </w:r>
      <w:r w:rsidRPr="005C4D81">
        <w:rPr>
          <w:sz w:val="12"/>
        </w:rPr>
        <w:t xml:space="preserve"> the transition to a pluralist approach to </w:t>
      </w:r>
      <w:proofErr w:type="spellStart"/>
      <w:r w:rsidRPr="005C4D81">
        <w:rPr>
          <w:sz w:val="12"/>
        </w:rPr>
        <w:t>labour</w:t>
      </w:r>
      <w:proofErr w:type="spellEnd"/>
      <w:r w:rsidRPr="005C4D81">
        <w:rPr>
          <w:sz w:val="12"/>
        </w:rPr>
        <w:t xml:space="preserve"> relations which implies the support for principles of freedom of association, collective </w:t>
      </w:r>
      <w:proofErr w:type="gramStart"/>
      <w:r w:rsidRPr="005C4D81">
        <w:rPr>
          <w:sz w:val="12"/>
        </w:rPr>
        <w:t>bargaining</w:t>
      </w:r>
      <w:proofErr w:type="gramEnd"/>
      <w:r w:rsidRPr="005C4D81">
        <w:rPr>
          <w:sz w:val="12"/>
        </w:rPr>
        <w:t xml:space="preserve"> and </w:t>
      </w:r>
      <w:r w:rsidRPr="005C4D81">
        <w:rPr>
          <w:rStyle w:val="StyleUnderline"/>
          <w:highlight w:val="green"/>
        </w:rPr>
        <w:t>the right to strike</w:t>
      </w:r>
      <w:r w:rsidRPr="005C4D81">
        <w:rPr>
          <w:sz w:val="12"/>
        </w:rPr>
        <w:t xml:space="preserve">, </w:t>
      </w:r>
      <w:r w:rsidRPr="005C4D81">
        <w:rPr>
          <w:rStyle w:val="StyleUnderline"/>
          <w:highlight w:val="green"/>
        </w:rPr>
        <w:t>is fraught with difficulties.</w:t>
      </w:r>
      <w:r w:rsidRPr="005C4D81">
        <w:rPr>
          <w:rStyle w:val="StyleUnderline"/>
        </w:rPr>
        <w:t xml:space="preserve"> </w:t>
      </w:r>
      <w:r w:rsidRPr="005C4D81">
        <w:rPr>
          <w:rStyle w:val="StyleUnderline"/>
          <w:highlight w:val="green"/>
        </w:rPr>
        <w:t>As a function of a union is to present an interest group</w:t>
      </w:r>
      <w:r w:rsidRPr="005C4D81">
        <w:rPr>
          <w:sz w:val="12"/>
        </w:rPr>
        <w:t xml:space="preserve"> (the bargaining unit) </w:t>
      </w:r>
      <w:r w:rsidRPr="005C4D81">
        <w:rPr>
          <w:rStyle w:val="StyleUnderline"/>
          <w:highlight w:val="green"/>
        </w:rPr>
        <w:t>in competition with</w:t>
      </w:r>
      <w:r w:rsidRPr="005C4D81">
        <w:rPr>
          <w:rStyle w:val="StyleUnderline"/>
        </w:rPr>
        <w:t xml:space="preserve"> the established authority (</w:t>
      </w:r>
      <w:r w:rsidRPr="005C4D81">
        <w:rPr>
          <w:rStyle w:val="StyleUnderline"/>
          <w:highlight w:val="green"/>
        </w:rPr>
        <w:t>management</w:t>
      </w:r>
      <w:r w:rsidRPr="005C4D81">
        <w:rPr>
          <w:rStyle w:val="StyleUnderline"/>
        </w:rPr>
        <w:t xml:space="preserve">), </w:t>
      </w:r>
      <w:r w:rsidRPr="005C4D81">
        <w:rPr>
          <w:rStyle w:val="StyleUnderline"/>
          <w:highlight w:val="green"/>
        </w:rPr>
        <w:t>it poses a problem to military leadership which requires cohesion amongst all levels</w:t>
      </w:r>
      <w:r w:rsidRPr="005C4D81">
        <w:rPr>
          <w:rStyle w:val="StyleUnderline"/>
        </w:rPr>
        <w:t xml:space="preserve"> within the armed forces. </w:t>
      </w:r>
      <w:r w:rsidRPr="005C4D81">
        <w:rPr>
          <w:rStyle w:val="StyleUnderline"/>
          <w:highlight w:val="green"/>
        </w:rPr>
        <w:t>Union membership also entails intent to</w:t>
      </w:r>
      <w:r w:rsidRPr="005C4D81">
        <w:rPr>
          <w:rStyle w:val="StyleUnderline"/>
        </w:rPr>
        <w:t xml:space="preserve"> challenge the decisions of management and to </w:t>
      </w:r>
      <w:r w:rsidRPr="005C4D81">
        <w:rPr>
          <w:rStyle w:val="StyleUnderline"/>
          <w:highlight w:val="green"/>
        </w:rPr>
        <w:t>challenge</w:t>
      </w:r>
      <w:r w:rsidRPr="005C4D81">
        <w:rPr>
          <w:rStyle w:val="StyleUnderline"/>
        </w:rPr>
        <w:t xml:space="preserve"> the </w:t>
      </w:r>
      <w:r w:rsidRPr="005C4D81">
        <w:rPr>
          <w:rStyle w:val="StyleUnderline"/>
          <w:highlight w:val="green"/>
        </w:rPr>
        <w:t>authority</w:t>
      </w:r>
      <w:r w:rsidRPr="005C4D81">
        <w:rPr>
          <w:rStyle w:val="StyleUnderline"/>
        </w:rPr>
        <w:t xml:space="preserve"> of management to make those decisions</w:t>
      </w:r>
      <w:r w:rsidRPr="005C4D81">
        <w:rPr>
          <w:sz w:val="12"/>
        </w:rPr>
        <w:t xml:space="preserve"> (</w:t>
      </w:r>
      <w:proofErr w:type="spellStart"/>
      <w:r w:rsidRPr="005C4D81">
        <w:rPr>
          <w:sz w:val="12"/>
        </w:rPr>
        <w:t>Hallenbeck</w:t>
      </w:r>
      <w:proofErr w:type="spellEnd"/>
      <w:r w:rsidRPr="005C4D81">
        <w:rPr>
          <w:sz w:val="12"/>
        </w:rPr>
        <w:t xml:space="preserve">, 1977:239). </w:t>
      </w:r>
      <w:r w:rsidRPr="005C4D81">
        <w:rPr>
          <w:rStyle w:val="StyleUnderline"/>
          <w:highlight w:val="green"/>
        </w:rPr>
        <w:t>Yet, one of the fundamental requirements of the military</w:t>
      </w:r>
      <w:r w:rsidRPr="005C4D81">
        <w:rPr>
          <w:rStyle w:val="StyleUnderline"/>
        </w:rPr>
        <w:t xml:space="preserve"> profession </w:t>
      </w:r>
      <w:r w:rsidRPr="005C4D81">
        <w:rPr>
          <w:rStyle w:val="StyleUnderline"/>
          <w:highlight w:val="green"/>
        </w:rPr>
        <w:t>is the need for discipline</w:t>
      </w:r>
      <w:r w:rsidRPr="005C4D81">
        <w:rPr>
          <w:sz w:val="12"/>
        </w:rPr>
        <w:t xml:space="preserve">, unquestioning </w:t>
      </w:r>
      <w:proofErr w:type="gramStart"/>
      <w:r w:rsidRPr="005C4D81">
        <w:rPr>
          <w:sz w:val="12"/>
        </w:rPr>
        <w:t>obedience</w:t>
      </w:r>
      <w:proofErr w:type="gramEnd"/>
      <w:r w:rsidRPr="005C4D81">
        <w:rPr>
          <w:sz w:val="12"/>
        </w:rPr>
        <w:t xml:space="preserve"> and the acceptance of authority.</w:t>
      </w:r>
    </w:p>
    <w:p w14:paraId="7F7C6601" w14:textId="77777777" w:rsidR="007A4CD9" w:rsidRDefault="007A4CD9" w:rsidP="007A4CD9">
      <w:pPr>
        <w:pStyle w:val="Heading4"/>
      </w:pPr>
      <w:r>
        <w:t>Causes war – two internal links:</w:t>
      </w:r>
    </w:p>
    <w:p w14:paraId="62623ADC" w14:textId="77777777" w:rsidR="007A4CD9" w:rsidRDefault="007A4CD9" w:rsidP="007A4CD9">
      <w:pPr>
        <w:pStyle w:val="Heading4"/>
      </w:pPr>
      <w:r>
        <w:t>A] Shifts in the balance of power lead to war – consensus of the lit</w:t>
      </w:r>
    </w:p>
    <w:p w14:paraId="6D78E58F" w14:textId="77777777" w:rsidR="007A4CD9" w:rsidRDefault="007A4CD9" w:rsidP="007A4CD9">
      <w:proofErr w:type="spellStart"/>
      <w:r w:rsidRPr="007350CD">
        <w:rPr>
          <w:rStyle w:val="Style13ptBold"/>
        </w:rPr>
        <w:t>Kroenig</w:t>
      </w:r>
      <w:proofErr w:type="spellEnd"/>
      <w:r w:rsidRPr="007350CD">
        <w:rPr>
          <w:rStyle w:val="Style13ptBold"/>
        </w:rPr>
        <w:t xml:space="preserve"> and </w:t>
      </w:r>
      <w:proofErr w:type="spellStart"/>
      <w:r w:rsidRPr="007350CD">
        <w:rPr>
          <w:rStyle w:val="Style13ptBold"/>
        </w:rPr>
        <w:t>Gopalaswamy</w:t>
      </w:r>
      <w:proofErr w:type="spellEnd"/>
      <w:r w:rsidRPr="007350CD">
        <w:rPr>
          <w:rStyle w:val="Style13ptBold"/>
        </w:rPr>
        <w:t xml:space="preserve"> 18</w:t>
      </w:r>
      <w:r w:rsidRPr="007350CD">
        <w:t xml:space="preserve"> [Matthew </w:t>
      </w:r>
      <w:proofErr w:type="spellStart"/>
      <w:r w:rsidRPr="007350CD">
        <w:t>Kroenig</w:t>
      </w:r>
      <w:proofErr w:type="spellEnd"/>
      <w:r w:rsidRPr="007350CD">
        <w:t xml:space="preserve"> is Associate Professor of Government and Foreign Service at Georgetown University and Deputy Director for Strategy in the Scowcroft Center for Strategy and Security at the Atlantic Council. His most recent book is The Logic of American Nuclear Strategy. Bharath </w:t>
      </w:r>
      <w:proofErr w:type="spellStart"/>
      <w:r w:rsidRPr="007350CD">
        <w:t>Gopalaswamy</w:t>
      </w:r>
      <w:proofErr w:type="spellEnd"/>
      <w:r w:rsidRPr="007350CD">
        <w:t xml:space="preserve"> is the director of the South Asia Center at the Atlantic Council. He holds a PhD in mechanical engineering with a specialization in numerical acoustics from Trinity College, Dublin. "Will disruptive technology cause nuclear war?" Bulletin of the Atomic Scientists, November 12, </w:t>
      </w:r>
      <w:proofErr w:type="gramStart"/>
      <w:r w:rsidRPr="007350CD">
        <w:t>2018</w:t>
      </w:r>
      <w:proofErr w:type="gramEnd"/>
      <w:r w:rsidRPr="007350CD">
        <w:t xml:space="preserve"> https://thebulletin.org/2018/11/will-disruptive-technology-cause-nuclear-war/]</w:t>
      </w:r>
    </w:p>
    <w:p w14:paraId="520B7E68" w14:textId="77777777" w:rsidR="007A4CD9" w:rsidRPr="00551041" w:rsidRDefault="007A4CD9" w:rsidP="007A4CD9">
      <w:pPr>
        <w:rPr>
          <w:b/>
          <w:sz w:val="28"/>
          <w:u w:val="single"/>
        </w:rPr>
      </w:pPr>
      <w:r w:rsidRPr="007350CD">
        <w:rPr>
          <w:sz w:val="12"/>
        </w:rPr>
        <w:t xml:space="preserve">Rather, we should think more broadly about how new technology might affect global politics, and, for this, </w:t>
      </w:r>
      <w:r w:rsidRPr="007350CD">
        <w:rPr>
          <w:rStyle w:val="StyleUnderline"/>
        </w:rPr>
        <w:t xml:space="preserve">it is helpful to turn to scholarly international relations theory. </w:t>
      </w:r>
      <w:r w:rsidRPr="00B54AEA">
        <w:rPr>
          <w:rStyle w:val="StyleUnderline"/>
          <w:highlight w:val="green"/>
        </w:rPr>
        <w:t>The dominant theory of the causes of war</w:t>
      </w:r>
      <w:r w:rsidRPr="007350CD">
        <w:rPr>
          <w:rStyle w:val="StyleUnderline"/>
        </w:rPr>
        <w:t xml:space="preserve"> in the academy </w:t>
      </w:r>
      <w:r w:rsidRPr="00B54AEA">
        <w:rPr>
          <w:rStyle w:val="StyleUnderline"/>
          <w:highlight w:val="green"/>
        </w:rPr>
        <w:t>is the “bargaining model</w:t>
      </w:r>
      <w:r w:rsidRPr="007350CD">
        <w:rPr>
          <w:rStyle w:val="StyleUnderline"/>
        </w:rPr>
        <w:t xml:space="preserve"> of war.</w:t>
      </w:r>
      <w:r w:rsidRPr="00B54AEA">
        <w:rPr>
          <w:rStyle w:val="StyleUnderline"/>
          <w:highlight w:val="green"/>
        </w:rPr>
        <w:t>”</w:t>
      </w:r>
      <w:r w:rsidRPr="007350CD">
        <w:rPr>
          <w:rStyle w:val="StyleUnderline"/>
        </w:rPr>
        <w:t xml:space="preserve"> This theory</w:t>
      </w:r>
      <w:r>
        <w:rPr>
          <w:rStyle w:val="StyleUnderline"/>
        </w:rPr>
        <w:t xml:space="preserve"> </w:t>
      </w:r>
      <w:r w:rsidRPr="00B54AEA">
        <w:rPr>
          <w:rStyle w:val="StyleUnderline"/>
          <w:highlight w:val="green"/>
        </w:rPr>
        <w:t>[which] identifies rapid shifts in the balance of power as a primary cause of conflict. International politics</w:t>
      </w:r>
      <w:r w:rsidRPr="007350CD">
        <w:rPr>
          <w:rStyle w:val="StyleUnderline"/>
        </w:rPr>
        <w:t xml:space="preserve"> often </w:t>
      </w:r>
      <w:r w:rsidRPr="00B54AEA">
        <w:rPr>
          <w:rStyle w:val="StyleUnderline"/>
          <w:highlight w:val="green"/>
        </w:rPr>
        <w:t>presents states with conflicts that they can settle through peaceful bargaining, but when bargaining breaks down, war results.</w:t>
      </w:r>
      <w:r w:rsidRPr="007350CD">
        <w:rPr>
          <w:rStyle w:val="StyleUnderline"/>
        </w:rPr>
        <w:t xml:space="preserve"> Shifts in the balance of power are problematic because they undermine effective bargaining.</w:t>
      </w:r>
      <w:r w:rsidRPr="007350CD">
        <w:rPr>
          <w:sz w:val="12"/>
        </w:rPr>
        <w:t xml:space="preserve"> After all, </w:t>
      </w:r>
      <w:r w:rsidRPr="007350CD">
        <w:rPr>
          <w:rStyle w:val="StyleUnderline"/>
        </w:rPr>
        <w:t xml:space="preserve">why agree to a deal today if your bargaining position will be stronger tomorrow? </w:t>
      </w:r>
      <w:proofErr w:type="gramStart"/>
      <w:r w:rsidRPr="007350CD">
        <w:rPr>
          <w:rStyle w:val="StyleUnderline"/>
        </w:rPr>
        <w:t>And,</w:t>
      </w:r>
      <w:proofErr w:type="gramEnd"/>
      <w:r w:rsidRPr="007350CD">
        <w:rPr>
          <w:rStyle w:val="StyleUnderline"/>
        </w:rPr>
        <w:t xml:space="preserve"> a clear understanding of the military balance of power can contribute to peace.</w:t>
      </w:r>
      <w:r w:rsidRPr="007350CD">
        <w:rPr>
          <w:sz w:val="12"/>
        </w:rPr>
        <w:t xml:space="preserve"> (Why start a war you are likely to lose?) </w:t>
      </w:r>
      <w:r w:rsidRPr="007350CD">
        <w:rPr>
          <w:rStyle w:val="StyleUnderline"/>
        </w:rPr>
        <w:t xml:space="preserve">But </w:t>
      </w:r>
      <w:r w:rsidRPr="00B54AEA">
        <w:rPr>
          <w:rStyle w:val="StyleUnderline"/>
          <w:highlight w:val="green"/>
        </w:rPr>
        <w:t>shifts in the balance of power muddy understandings of which states have the advantage.</w:t>
      </w:r>
    </w:p>
    <w:p w14:paraId="1DFD4582" w14:textId="77777777" w:rsidR="007A4CD9" w:rsidRPr="000033B0" w:rsidRDefault="007A4CD9" w:rsidP="007A4CD9">
      <w:pPr>
        <w:pStyle w:val="Heading4"/>
      </w:pPr>
      <w:r>
        <w:t xml:space="preserve">B] </w:t>
      </w:r>
      <w:r w:rsidRPr="000033B0">
        <w:t>Military weakness leads to opportunistic invasions.</w:t>
      </w:r>
    </w:p>
    <w:p w14:paraId="18604B05" w14:textId="77777777" w:rsidR="007A4CD9" w:rsidRDefault="007A4CD9" w:rsidP="007A4CD9">
      <w:r w:rsidRPr="000033B0">
        <w:t xml:space="preserve">Michael Edward </w:t>
      </w:r>
      <w:r w:rsidRPr="000033B0">
        <w:rPr>
          <w:rStyle w:val="Style13ptBold"/>
        </w:rPr>
        <w:t>Brown 96</w:t>
      </w:r>
      <w:r>
        <w:t xml:space="preserve"> [</w:t>
      </w:r>
      <w:r w:rsidRPr="000033B0">
        <w:t xml:space="preserve">Michael E. Brown is an American academic. He formerly served as Dean of the Elliott School of International Affairs of the George Washington University, where he currently serves as Professor of International Affairs, Political Science, and Gender Studies. </w:t>
      </w:r>
      <w:r w:rsidRPr="000033B0">
        <w:rPr>
          <w:u w:val="single"/>
        </w:rPr>
        <w:t>The international dimensions of internal conflict</w:t>
      </w:r>
      <w:r w:rsidRPr="000033B0">
        <w:t xml:space="preserve">. No. 10. </w:t>
      </w:r>
      <w:proofErr w:type="spellStart"/>
      <w:r w:rsidRPr="000033B0">
        <w:t>Mit</w:t>
      </w:r>
      <w:proofErr w:type="spellEnd"/>
      <w:r w:rsidRPr="000033B0">
        <w:t xml:space="preserve"> Press, 1996.</w:t>
      </w:r>
      <w:r>
        <w:t xml:space="preserve"> Pg. 598-599. Google Books.]</w:t>
      </w:r>
    </w:p>
    <w:p w14:paraId="412ABA89" w14:textId="77777777" w:rsidR="007A4CD9" w:rsidRDefault="007A4CD9" w:rsidP="007A4CD9">
      <w:pPr>
        <w:rPr>
          <w:rStyle w:val="StyleUnderline"/>
        </w:rPr>
      </w:pPr>
      <w:r w:rsidRPr="000033B0">
        <w:rPr>
          <w:sz w:val="12"/>
        </w:rPr>
        <w:t xml:space="preserve">OPPORTUNISTIC INVASIONS. Fifth and last, </w:t>
      </w:r>
      <w:r w:rsidRPr="000033B0">
        <w:rPr>
          <w:rStyle w:val="StyleUnderline"/>
        </w:rPr>
        <w:t xml:space="preserve">neighboring </w:t>
      </w:r>
      <w:r w:rsidRPr="000033B0">
        <w:rPr>
          <w:rStyle w:val="StyleUnderline"/>
          <w:highlight w:val="green"/>
        </w:rPr>
        <w:t>states take advanta</w:t>
      </w:r>
      <w:r w:rsidRPr="005C4D81">
        <w:rPr>
          <w:rStyle w:val="StyleUnderline"/>
          <w:highlight w:val="green"/>
        </w:rPr>
        <w:t>ge of</w:t>
      </w:r>
      <w:r w:rsidRPr="005C4D81">
        <w:rPr>
          <w:sz w:val="12"/>
        </w:rPr>
        <w:t xml:space="preserve"> the </w:t>
      </w:r>
      <w:r w:rsidRPr="005C4D81">
        <w:rPr>
          <w:rStyle w:val="StyleUnderline"/>
        </w:rPr>
        <w:t xml:space="preserve">momentary </w:t>
      </w:r>
      <w:r w:rsidRPr="000033B0">
        <w:rPr>
          <w:rStyle w:val="StyleUnderline"/>
          <w:highlight w:val="green"/>
        </w:rPr>
        <w:t>weakness</w:t>
      </w:r>
      <w:r w:rsidRPr="000033B0">
        <w:rPr>
          <w:sz w:val="12"/>
        </w:rPr>
        <w:t xml:space="preserve"> caused by internal turmoil </w:t>
      </w:r>
      <w:r w:rsidRPr="000033B0">
        <w:rPr>
          <w:rStyle w:val="StyleUnderline"/>
          <w:highlight w:val="green"/>
        </w:rPr>
        <w:t>to launch an invasion of a rival. Internal conflicts create windows of opportunity for neighboring states, which they often exploit.</w:t>
      </w:r>
      <w:r w:rsidRPr="000033B0">
        <w:rPr>
          <w:sz w:val="12"/>
        </w:rPr>
        <w:t xml:space="preserve"> The difference between an "opportunistic intervention" and an "opportunistic invasion" is mainly a matter of degree and form: in the former, neighboring states support rebel forces and engage in proxy wars while trying to maintain an innocent public facade; in the latter, they launch full-scale military assaults using their own forces and make a less credible pretense about their intentions. </w:t>
      </w:r>
      <w:r w:rsidRPr="000033B0">
        <w:rPr>
          <w:rStyle w:val="StyleUnderline"/>
          <w:highlight w:val="green"/>
        </w:rPr>
        <w:t>Examples of opportunistic</w:t>
      </w:r>
      <w:r w:rsidRPr="000033B0">
        <w:rPr>
          <w:rStyle w:val="StyleUnderline"/>
        </w:rPr>
        <w:t xml:space="preserve"> inter-state </w:t>
      </w:r>
      <w:r w:rsidRPr="000033B0">
        <w:rPr>
          <w:rStyle w:val="StyleUnderline"/>
          <w:highlight w:val="green"/>
        </w:rPr>
        <w:t>invasions include the Syrian invasion of Jordan</w:t>
      </w:r>
      <w:r w:rsidRPr="000033B0">
        <w:rPr>
          <w:rStyle w:val="StyleUnderline"/>
        </w:rPr>
        <w:t xml:space="preserve"> during the latter's civil war in 1970. </w:t>
      </w:r>
      <w:r w:rsidRPr="000033B0">
        <w:rPr>
          <w:rStyle w:val="StyleUnderline"/>
          <w:highlight w:val="green"/>
        </w:rPr>
        <w:t>Vietnam's invasion of Cambodia</w:t>
      </w:r>
      <w:r w:rsidRPr="000033B0">
        <w:rPr>
          <w:rStyle w:val="StyleUnderline"/>
        </w:rPr>
        <w:t xml:space="preserve"> in 1978 had defensive and protective </w:t>
      </w:r>
      <w:proofErr w:type="gramStart"/>
      <w:r w:rsidRPr="000033B0">
        <w:rPr>
          <w:rStyle w:val="StyleUnderline"/>
        </w:rPr>
        <w:t>elements, but</w:t>
      </w:r>
      <w:proofErr w:type="gramEnd"/>
      <w:r w:rsidRPr="000033B0">
        <w:rPr>
          <w:rStyle w:val="StyleUnderline"/>
        </w:rPr>
        <w:t xml:space="preserve"> was also driven by opportunistic calculations. </w:t>
      </w:r>
      <w:r w:rsidRPr="000033B0">
        <w:rPr>
          <w:rStyle w:val="StyleUnderline"/>
          <w:highlight w:val="green"/>
        </w:rPr>
        <w:t>[and] The Iraqi invasion of Iran</w:t>
      </w:r>
      <w:r w:rsidRPr="000033B0">
        <w:rPr>
          <w:rStyle w:val="StyleUnderline"/>
        </w:rPr>
        <w:t xml:space="preserve"> in 1980, in the aftermath of the overthrow of the Shah, also fits into this category.</w:t>
      </w:r>
    </w:p>
    <w:p w14:paraId="2B6E269E" w14:textId="77777777" w:rsidR="007A4CD9" w:rsidRPr="007A4CD9" w:rsidRDefault="007A4CD9" w:rsidP="007A4CD9"/>
    <w:p w14:paraId="0F71A3AD" w14:textId="7E29DB82" w:rsidR="007A4CD9" w:rsidRDefault="007A4CD9" w:rsidP="007A4CD9">
      <w:pPr>
        <w:pStyle w:val="Heading2"/>
      </w:pPr>
      <w:r>
        <w:t xml:space="preserve">case </w:t>
      </w:r>
    </w:p>
    <w:p w14:paraId="4CCAF0B1" w14:textId="77777777" w:rsidR="007A4CD9" w:rsidRPr="007A4CD9" w:rsidRDefault="007A4CD9" w:rsidP="007A4CD9"/>
    <w:p w14:paraId="5EC131FB" w14:textId="77777777" w:rsidR="007A4CD9" w:rsidRDefault="007A4CD9" w:rsidP="007A4CD9">
      <w:pPr>
        <w:pStyle w:val="Heading3"/>
      </w:pPr>
      <w:proofErr w:type="spellStart"/>
      <w:r>
        <w:t>Fwrk</w:t>
      </w:r>
      <w:proofErr w:type="spellEnd"/>
    </w:p>
    <w:p w14:paraId="34A75854" w14:textId="77777777" w:rsidR="007A4CD9" w:rsidRPr="003608DB" w:rsidRDefault="007A4CD9" w:rsidP="007A4CD9">
      <w:pPr>
        <w:pStyle w:val="Heading4"/>
        <w:numPr>
          <w:ilvl w:val="0"/>
          <w:numId w:val="6"/>
        </w:numPr>
      </w:pPr>
      <w:r w:rsidRPr="003608DB">
        <w:rPr>
          <w:rFonts w:ascii="Cambria" w:hAnsi="Cambria" w:cs="Cambria"/>
          <w:bCs/>
        </w:rPr>
        <w:t xml:space="preserve">The Role of the </w:t>
      </w:r>
      <w:r w:rsidRPr="003608DB">
        <w:t xml:space="preserve">Ballot is to endorse the best </w:t>
      </w:r>
      <w:proofErr w:type="gramStart"/>
      <w:r w:rsidRPr="003608DB">
        <w:t>real world</w:t>
      </w:r>
      <w:proofErr w:type="gramEnd"/>
      <w:r w:rsidRPr="003608DB">
        <w:t xml:space="preserve"> solution</w:t>
      </w:r>
      <w:r w:rsidRPr="003608DB">
        <w:rPr>
          <w:rFonts w:ascii="Cambria" w:hAnsi="Cambria" w:cs="Cambria"/>
          <w:bCs/>
        </w:rPr>
        <w:t>– use</w:t>
      </w:r>
      <w:r w:rsidRPr="003608DB">
        <w:t xml:space="preserve"> of legal solutions as a heuristic recodes hegemonic conceptions of agency and articulates power as a contingently created system that can be infiltrated and changed – refusing the law fails to capture any of the dialogic benefits of my methodology.</w:t>
      </w:r>
    </w:p>
    <w:p w14:paraId="12F468CF" w14:textId="77777777" w:rsidR="007A4CD9" w:rsidRPr="003608DB" w:rsidRDefault="007A4CD9" w:rsidP="007A4CD9">
      <w:pPr>
        <w:pStyle w:val="Heading4"/>
        <w:numPr>
          <w:ilvl w:val="0"/>
          <w:numId w:val="6"/>
        </w:numPr>
      </w:pPr>
      <w:r w:rsidRPr="003608DB">
        <w:t>Policy education is key to advocacy – that outweighs on portable skills. The educational skills generated from role playing is key to solving impacts in the real world – policy views problems from diverse perspectives, so we can better tackle problems of oppression and create tangible solutions.</w:t>
      </w:r>
    </w:p>
    <w:p w14:paraId="45657BF4" w14:textId="77777777" w:rsidR="007A4CD9" w:rsidRPr="003608DB" w:rsidRDefault="007A4CD9" w:rsidP="007A4CD9">
      <w:pPr>
        <w:widowControl w:val="0"/>
        <w:suppressAutoHyphens/>
        <w:spacing w:after="0" w:line="240" w:lineRule="auto"/>
        <w:rPr>
          <w:rFonts w:ascii="Cambria" w:eastAsia="Arial" w:hAnsi="Cambria" w:cs="Cambria"/>
          <w:b/>
          <w:bCs/>
          <w:color w:val="000000"/>
          <w:sz w:val="12"/>
          <w:szCs w:val="12"/>
        </w:rPr>
      </w:pPr>
      <w:r w:rsidRPr="003608DB">
        <w:rPr>
          <w:rFonts w:ascii="Cambria" w:eastAsia="Arial Unicode MS" w:hAnsi="Cambria" w:cs="Cambria"/>
          <w:b/>
          <w:bCs/>
          <w:color w:val="000000"/>
          <w:sz w:val="32"/>
        </w:rPr>
        <w:t>Nixon 2K</w:t>
      </w:r>
      <w:r w:rsidRPr="003608DB">
        <w:rPr>
          <w:rFonts w:ascii="Cambria" w:eastAsia="Arial Unicode MS" w:hAnsi="Cambria" w:cs="Cambria"/>
          <w:b/>
          <w:color w:val="000000"/>
          <w:sz w:val="28"/>
          <w:szCs w:val="26"/>
        </w:rPr>
        <w:t xml:space="preserve"> </w:t>
      </w:r>
      <w:r w:rsidRPr="003608DB">
        <w:rPr>
          <w:rFonts w:ascii="Cambria" w:eastAsia="Arial Unicode MS" w:hAnsi="Cambria" w:cs="Cambria"/>
          <w:color w:val="000000"/>
          <w:sz w:val="16"/>
          <w:szCs w:val="16"/>
        </w:rPr>
        <w:t xml:space="preserve">[Makani Themba-Nixon, Executive Director of The Praxis Project. “Changing the Rules: What Public Policy Means for Organizing.” </w:t>
      </w:r>
      <w:proofErr w:type="spellStart"/>
      <w:r w:rsidRPr="003608DB">
        <w:rPr>
          <w:rFonts w:ascii="Cambria" w:eastAsia="Arial Unicode MS" w:hAnsi="Cambria" w:cs="Cambria"/>
          <w:color w:val="000000"/>
          <w:sz w:val="16"/>
          <w:szCs w:val="16"/>
          <w:lang w:val="fr-FR"/>
        </w:rPr>
        <w:t>Colorlines</w:t>
      </w:r>
      <w:proofErr w:type="spellEnd"/>
      <w:r w:rsidRPr="003608DB">
        <w:rPr>
          <w:rFonts w:ascii="Cambria" w:eastAsia="Arial Unicode MS" w:hAnsi="Cambria" w:cs="Cambria"/>
          <w:color w:val="000000"/>
          <w:sz w:val="16"/>
          <w:szCs w:val="16"/>
          <w:lang w:val="fr-FR"/>
        </w:rPr>
        <w:t xml:space="preserve"> 3.2</w:t>
      </w:r>
      <w:r w:rsidRPr="003608DB">
        <w:rPr>
          <w:rFonts w:ascii="Cambria" w:eastAsia="Arial Unicode MS" w:hAnsi="Cambria" w:cs="Cambria"/>
          <w:color w:val="000000"/>
          <w:sz w:val="16"/>
          <w:szCs w:val="16"/>
        </w:rPr>
        <w:t xml:space="preserve">, 2000.] </w:t>
      </w:r>
      <w:r w:rsidRPr="003B4369">
        <w:rPr>
          <w:rFonts w:ascii="Cambria" w:eastAsia="Arial Unicode MS" w:hAnsi="Cambria" w:cs="Cambria"/>
          <w:color w:val="000000"/>
          <w:sz w:val="16"/>
          <w:szCs w:val="16"/>
          <w:highlight w:val="cyan"/>
        </w:rPr>
        <w:t>JCH-PF</w:t>
      </w:r>
    </w:p>
    <w:p w14:paraId="615126AA" w14:textId="77777777" w:rsidR="007A4CD9" w:rsidRPr="003608DB" w:rsidRDefault="007A4CD9" w:rsidP="007A4CD9">
      <w:pPr>
        <w:widowControl w:val="0"/>
        <w:suppressAutoHyphens/>
        <w:spacing w:after="0" w:line="240" w:lineRule="auto"/>
        <w:rPr>
          <w:rFonts w:ascii="Cambria" w:eastAsia="Arial Unicode MS" w:hAnsi="Cambria" w:cs="Cambria"/>
          <w:color w:val="000000"/>
          <w:sz w:val="18"/>
          <w:szCs w:val="16"/>
        </w:rPr>
      </w:pPr>
    </w:p>
    <w:p w14:paraId="01453E99" w14:textId="77777777" w:rsidR="007A4CD9" w:rsidRPr="003608DB" w:rsidRDefault="007A4CD9" w:rsidP="007A4CD9">
      <w:pPr>
        <w:widowControl w:val="0"/>
        <w:suppressAutoHyphens/>
        <w:spacing w:after="0" w:line="240" w:lineRule="auto"/>
      </w:pPr>
      <w:r w:rsidRPr="003608DB">
        <w:rPr>
          <w:rFonts w:ascii="Cambria" w:eastAsia="Arial Unicode MS" w:hAnsi="Cambria" w:cs="Cambria"/>
          <w:color w:val="000000"/>
          <w:sz w:val="8"/>
          <w:szCs w:val="12"/>
        </w:rPr>
        <w:t>Getting It in Writing Much of the work of framing what we stand for takes place in the shaping of demands.</w:t>
      </w:r>
      <w:r w:rsidRPr="003608DB">
        <w:rPr>
          <w:rFonts w:ascii="Cambria" w:eastAsia="Arial Unicode MS" w:hAnsi="Cambria" w:cs="Cambria"/>
          <w:color w:val="000000"/>
          <w:sz w:val="8"/>
        </w:rPr>
        <w:t xml:space="preserve"> </w:t>
      </w:r>
      <w:r w:rsidRPr="003B4369">
        <w:rPr>
          <w:rFonts w:ascii="Cambria" w:eastAsia="Arial Unicode MS" w:hAnsi="Cambria"/>
          <w:b/>
          <w:iCs/>
          <w:color w:val="000000"/>
          <w:sz w:val="26"/>
          <w:highlight w:val="cyan"/>
          <w:u w:val="single"/>
        </w:rPr>
        <w:t xml:space="preserve">By getting into </w:t>
      </w:r>
      <w:r w:rsidRPr="003608DB">
        <w:rPr>
          <w:rFonts w:ascii="Cambria" w:eastAsia="Arial Unicode MS" w:hAnsi="Cambria" w:cs="Arial Unicode MS"/>
          <w:color w:val="000000"/>
          <w:sz w:val="8"/>
          <w:szCs w:val="12"/>
        </w:rPr>
        <w:t xml:space="preserve">the </w:t>
      </w:r>
      <w:r w:rsidRPr="003B4369">
        <w:rPr>
          <w:rFonts w:ascii="Cambria" w:eastAsia="Arial Unicode MS" w:hAnsi="Cambria"/>
          <w:b/>
          <w:iCs/>
          <w:color w:val="000000"/>
          <w:sz w:val="26"/>
          <w:highlight w:val="cyan"/>
          <w:u w:val="single"/>
        </w:rPr>
        <w:t xml:space="preserve">policy </w:t>
      </w:r>
      <w:r w:rsidRPr="003608DB">
        <w:rPr>
          <w:rFonts w:ascii="Cambria" w:eastAsia="Arial Unicode MS" w:hAnsi="Cambria"/>
          <w:iCs/>
          <w:color w:val="000000"/>
          <w:sz w:val="8"/>
          <w:szCs w:val="12"/>
        </w:rPr>
        <w:t>arena</w:t>
      </w:r>
      <w:r w:rsidRPr="003608DB">
        <w:rPr>
          <w:rFonts w:ascii="Cambria" w:eastAsia="Arial Unicode MS" w:hAnsi="Cambria"/>
          <w:b/>
          <w:iCs/>
          <w:color w:val="000000"/>
          <w:sz w:val="26"/>
          <w:u w:val="single"/>
        </w:rPr>
        <w:t xml:space="preserve"> </w:t>
      </w:r>
      <w:r w:rsidRPr="003B4369">
        <w:rPr>
          <w:rFonts w:ascii="Cambria" w:eastAsia="Arial Unicode MS" w:hAnsi="Cambria"/>
          <w:b/>
          <w:iCs/>
          <w:color w:val="000000"/>
          <w:sz w:val="26"/>
          <w:highlight w:val="cyan"/>
          <w:u w:val="single"/>
        </w:rPr>
        <w:t>in a proactive manner</w:t>
      </w:r>
      <w:r w:rsidRPr="003608DB">
        <w:rPr>
          <w:rFonts w:ascii="Cambria" w:eastAsia="Arial Unicode MS" w:hAnsi="Cambria" w:cs="Arial Unicode MS"/>
          <w:color w:val="000000"/>
          <w:sz w:val="8"/>
          <w:szCs w:val="12"/>
        </w:rPr>
        <w:t>,</w:t>
      </w:r>
      <w:r w:rsidRPr="003608DB">
        <w:rPr>
          <w:rFonts w:ascii="Cambria" w:eastAsia="Arial Unicode MS" w:hAnsi="Cambria" w:cs="Cambria"/>
          <w:color w:val="000000"/>
          <w:sz w:val="8"/>
          <w:szCs w:val="12"/>
        </w:rPr>
        <w:t xml:space="preserve"> we can take our demands to the next level.</w:t>
      </w:r>
      <w:r w:rsidRPr="003608DB">
        <w:rPr>
          <w:rFonts w:ascii="Cambria" w:eastAsia="Arial Unicode MS" w:hAnsi="Cambria" w:cs="Cambria"/>
          <w:color w:val="000000"/>
          <w:sz w:val="8"/>
        </w:rPr>
        <w:t xml:space="preserve"> </w:t>
      </w:r>
      <w:r w:rsidRPr="003B4369">
        <w:rPr>
          <w:rFonts w:ascii="Cambria" w:eastAsia="Arial Unicode MS" w:hAnsi="Cambria"/>
          <w:b/>
          <w:iCs/>
          <w:color w:val="000000"/>
          <w:sz w:val="26"/>
          <w:highlight w:val="cyan"/>
          <w:u w:val="single"/>
        </w:rPr>
        <w:t>Our demands can become law, with real consequences</w:t>
      </w:r>
      <w:r w:rsidRPr="003608DB">
        <w:rPr>
          <w:rFonts w:ascii="Cambria" w:eastAsia="Arial Unicode MS" w:hAnsi="Cambria" w:cs="Cambria"/>
          <w:color w:val="000000"/>
          <w:sz w:val="8"/>
          <w:szCs w:val="12"/>
        </w:rPr>
        <w:t xml:space="preserve"> if the agreement is broken. After all the organizing, press work, and effort, a group should leave a decision maker with more than a handshake and his or her word. Of cours</w:t>
      </w:r>
      <w:r w:rsidRPr="003608DB">
        <w:rPr>
          <w:rFonts w:ascii="Cambria" w:eastAsia="Arial Unicode MS" w:hAnsi="Cambria" w:cs="Cambria"/>
          <w:b/>
          <w:color w:val="000000"/>
          <w:sz w:val="8"/>
          <w:szCs w:val="8"/>
        </w:rPr>
        <w:t>e</w:t>
      </w:r>
      <w:r w:rsidRPr="003608DB">
        <w:rPr>
          <w:rFonts w:ascii="Cambria" w:eastAsia="Arial Unicode MS" w:hAnsi="Cambria"/>
          <w:iCs/>
          <w:color w:val="000000"/>
          <w:sz w:val="8"/>
          <w:szCs w:val="8"/>
        </w:rPr>
        <w:t>,</w:t>
      </w:r>
      <w:r w:rsidRPr="003608DB">
        <w:rPr>
          <w:rFonts w:ascii="Cambria" w:eastAsia="Arial Unicode MS" w:hAnsi="Cambria"/>
          <w:b/>
          <w:iCs/>
          <w:color w:val="000000"/>
          <w:sz w:val="26"/>
          <w:u w:val="single"/>
        </w:rPr>
        <w:t xml:space="preserve"> </w:t>
      </w:r>
      <w:r w:rsidRPr="003B4369">
        <w:rPr>
          <w:rFonts w:ascii="Cambria" w:eastAsia="Arial Unicode MS" w:hAnsi="Cambria"/>
          <w:b/>
          <w:iCs/>
          <w:color w:val="000000"/>
          <w:sz w:val="26"/>
          <w:highlight w:val="cyan"/>
          <w:u w:val="single"/>
        </w:rPr>
        <w:t>this work requires</w:t>
      </w:r>
      <w:r w:rsidRPr="003608DB">
        <w:rPr>
          <w:rFonts w:ascii="Cambria" w:eastAsia="Arial Unicode MS" w:hAnsi="Cambria" w:cs="Cambria"/>
          <w:color w:val="000000"/>
          <w:sz w:val="8"/>
        </w:rPr>
        <w:t xml:space="preserve"> </w:t>
      </w:r>
      <w:r w:rsidRPr="003608DB">
        <w:rPr>
          <w:rFonts w:ascii="Cambria" w:eastAsia="Arial Unicode MS" w:hAnsi="Cambria" w:cs="Cambria"/>
          <w:color w:val="000000"/>
          <w:sz w:val="8"/>
          <w:szCs w:val="12"/>
        </w:rPr>
        <w:t xml:space="preserve">a certain amount of </w:t>
      </w:r>
      <w:r w:rsidRPr="003608DB">
        <w:rPr>
          <w:rFonts w:ascii="Cambria" w:eastAsia="Arial Unicode MS" w:hAnsi="Cambria" w:cs="Cambria"/>
          <w:bCs/>
          <w:color w:val="000000"/>
          <w:sz w:val="8"/>
          <w:szCs w:val="12"/>
        </w:rPr>
        <w:t>interaction with "the suits,"</w:t>
      </w:r>
      <w:r w:rsidRPr="003608DB">
        <w:rPr>
          <w:rFonts w:ascii="Cambria" w:eastAsia="Arial Unicode MS" w:hAnsi="Cambria" w:cs="Cambria"/>
          <w:color w:val="000000"/>
          <w:sz w:val="8"/>
          <w:szCs w:val="12"/>
        </w:rPr>
        <w:t xml:space="preserve"> as well as </w:t>
      </w:r>
      <w:r w:rsidRPr="003B4369">
        <w:rPr>
          <w:rFonts w:ascii="Cambria" w:eastAsia="Arial Unicode MS" w:hAnsi="Cambria"/>
          <w:b/>
          <w:iCs/>
          <w:color w:val="000000"/>
          <w:sz w:val="26"/>
          <w:highlight w:val="cyan"/>
          <w:u w:val="single"/>
        </w:rPr>
        <w:t>struggles with</w:t>
      </w:r>
      <w:r w:rsidRPr="003608DB">
        <w:rPr>
          <w:rFonts w:ascii="Cambria" w:eastAsia="Arial Unicode MS" w:hAnsi="Cambria" w:cs="Cambria"/>
          <w:color w:val="000000"/>
          <w:sz w:val="8"/>
        </w:rPr>
        <w:t xml:space="preserve"> </w:t>
      </w:r>
      <w:r w:rsidRPr="003608DB">
        <w:rPr>
          <w:rFonts w:ascii="Cambria" w:eastAsia="Arial Unicode MS" w:hAnsi="Cambria" w:cs="Cambria"/>
          <w:color w:val="000000"/>
          <w:sz w:val="8"/>
          <w:szCs w:val="12"/>
        </w:rPr>
        <w:t>the</w:t>
      </w:r>
      <w:r w:rsidRPr="003608DB">
        <w:rPr>
          <w:rFonts w:ascii="Cambria" w:eastAsia="Arial Unicode MS" w:hAnsi="Cambria"/>
          <w:b/>
          <w:iCs/>
          <w:color w:val="000000"/>
          <w:sz w:val="26"/>
          <w:u w:val="single"/>
        </w:rPr>
        <w:t xml:space="preserve"> </w:t>
      </w:r>
      <w:r w:rsidRPr="003B4369">
        <w:rPr>
          <w:rFonts w:ascii="Cambria" w:eastAsia="Arial Unicode MS" w:hAnsi="Cambria"/>
          <w:b/>
          <w:iCs/>
          <w:color w:val="000000"/>
          <w:sz w:val="26"/>
          <w:highlight w:val="cyan"/>
          <w:u w:val="single"/>
        </w:rPr>
        <w:t>bureaucracy,</w:t>
      </w:r>
      <w:r w:rsidRPr="003608DB">
        <w:rPr>
          <w:rFonts w:ascii="Cambria" w:eastAsia="Arial Unicode MS" w:hAnsi="Cambria" w:cs="Cambria"/>
          <w:color w:val="000000"/>
          <w:sz w:val="8"/>
        </w:rPr>
        <w:t xml:space="preserve"> </w:t>
      </w:r>
      <w:r w:rsidRPr="003608DB">
        <w:rPr>
          <w:rFonts w:ascii="Cambria" w:eastAsia="Arial Unicode MS" w:hAnsi="Cambria" w:cs="Cambria"/>
          <w:color w:val="000000"/>
          <w:sz w:val="8"/>
          <w:szCs w:val="12"/>
        </w:rPr>
        <w:t>the</w:t>
      </w:r>
      <w:r w:rsidRPr="003608DB">
        <w:rPr>
          <w:rFonts w:ascii="Cambria" w:eastAsia="Arial Unicode MS" w:hAnsi="Cambria" w:cs="Cambria"/>
          <w:color w:val="000000"/>
          <w:sz w:val="8"/>
        </w:rPr>
        <w:t xml:space="preserve"> </w:t>
      </w:r>
      <w:r w:rsidRPr="003B4369">
        <w:rPr>
          <w:rFonts w:ascii="Cambria" w:eastAsia="Arial Unicode MS" w:hAnsi="Cambria"/>
          <w:b/>
          <w:iCs/>
          <w:color w:val="000000"/>
          <w:sz w:val="26"/>
          <w:highlight w:val="cyan"/>
          <w:u w:val="single"/>
        </w:rPr>
        <w:t>technical language, and</w:t>
      </w:r>
      <w:r w:rsidRPr="003608DB">
        <w:rPr>
          <w:rFonts w:ascii="Cambria" w:eastAsia="Arial Unicode MS" w:hAnsi="Cambria" w:cs="Cambria"/>
          <w:color w:val="000000"/>
          <w:sz w:val="8"/>
        </w:rPr>
        <w:t xml:space="preserve"> </w:t>
      </w:r>
      <w:r w:rsidRPr="003608DB">
        <w:rPr>
          <w:rFonts w:ascii="Cambria" w:eastAsia="Arial Unicode MS" w:hAnsi="Cambria" w:cs="Cambria"/>
          <w:color w:val="000000"/>
          <w:sz w:val="8"/>
          <w:szCs w:val="12"/>
        </w:rPr>
        <w:t>the all-too-common</w:t>
      </w:r>
      <w:r w:rsidRPr="003608DB">
        <w:rPr>
          <w:rFonts w:ascii="Cambria" w:eastAsia="Arial Unicode MS" w:hAnsi="Cambria" w:cs="Cambria"/>
          <w:color w:val="000000"/>
          <w:sz w:val="8"/>
        </w:rPr>
        <w:t xml:space="preserve"> </w:t>
      </w:r>
      <w:r w:rsidRPr="003B4369">
        <w:rPr>
          <w:rFonts w:ascii="Cambria" w:eastAsia="Arial Unicode MS" w:hAnsi="Cambria"/>
          <w:b/>
          <w:iCs/>
          <w:color w:val="000000"/>
          <w:sz w:val="26"/>
          <w:highlight w:val="cyan"/>
          <w:u w:val="single"/>
        </w:rPr>
        <w:t>resistance by decision makers</w:t>
      </w:r>
      <w:r w:rsidRPr="003608DB">
        <w:rPr>
          <w:rFonts w:ascii="Cambria" w:eastAsia="Arial Unicode MS" w:hAnsi="Cambria" w:cs="Cambria"/>
          <w:color w:val="000000"/>
          <w:sz w:val="8"/>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608DB">
        <w:rPr>
          <w:rFonts w:ascii="Cambria" w:eastAsia="Arial Unicode MS" w:hAnsi="Cambria" w:cs="Cambria"/>
          <w:color w:val="000000"/>
          <w:sz w:val="8"/>
        </w:rPr>
        <w:t xml:space="preserve"> </w:t>
      </w:r>
      <w:r w:rsidRPr="003B4369">
        <w:rPr>
          <w:rFonts w:ascii="Cambria" w:eastAsia="Arial Unicode MS" w:hAnsi="Cambria"/>
          <w:b/>
          <w:iCs/>
          <w:color w:val="000000"/>
          <w:sz w:val="26"/>
          <w:highlight w:val="cyan"/>
          <w:u w:val="single"/>
        </w:rPr>
        <w:t>policy work</w:t>
      </w:r>
      <w:r w:rsidRPr="003608DB">
        <w:rPr>
          <w:rFonts w:ascii="Cambria" w:eastAsia="Arial Unicode MS" w:hAnsi="Cambria" w:cs="Cambria"/>
          <w:color w:val="000000"/>
          <w:sz w:val="8"/>
          <w:szCs w:val="12"/>
        </w:rPr>
        <w:t xml:space="preserve"> is just one tool in our organizing arsenal, but it </w:t>
      </w:r>
      <w:r w:rsidRPr="003B4369">
        <w:rPr>
          <w:rFonts w:ascii="Cambria" w:eastAsia="Arial Unicode MS" w:hAnsi="Cambria"/>
          <w:b/>
          <w:iCs/>
          <w:color w:val="000000"/>
          <w:sz w:val="26"/>
          <w:highlight w:val="cyan"/>
          <w:u w:val="single"/>
        </w:rPr>
        <w:t>is a tool we</w:t>
      </w:r>
      <w:r w:rsidRPr="003608DB">
        <w:rPr>
          <w:rFonts w:ascii="Cambria" w:eastAsia="Arial Unicode MS" w:hAnsi="Cambria" w:cs="Cambria"/>
          <w:color w:val="000000"/>
          <w:sz w:val="8"/>
        </w:rPr>
        <w:t xml:space="preserve"> </w:t>
      </w:r>
      <w:r w:rsidRPr="003608DB">
        <w:rPr>
          <w:rFonts w:ascii="Cambria" w:eastAsia="Arial Unicode MS" w:hAnsi="Cambria" w:cs="Cambria"/>
          <w:color w:val="000000"/>
          <w:sz w:val="8"/>
          <w:szCs w:val="12"/>
        </w:rPr>
        <w:t xml:space="preserve">simply </w:t>
      </w:r>
      <w:r w:rsidRPr="003B4369">
        <w:rPr>
          <w:rFonts w:ascii="Cambria" w:eastAsia="Arial Unicode MS" w:hAnsi="Cambria"/>
          <w:b/>
          <w:iCs/>
          <w:color w:val="000000"/>
          <w:sz w:val="26"/>
          <w:highlight w:val="cyan"/>
          <w:u w:val="single"/>
        </w:rPr>
        <w:t>can't</w:t>
      </w:r>
      <w:r w:rsidRPr="003B4369">
        <w:rPr>
          <w:rFonts w:ascii="Cambria" w:eastAsia="Arial Unicode MS" w:hAnsi="Cambria" w:cs="Cambria"/>
          <w:color w:val="000000"/>
          <w:sz w:val="8"/>
          <w:highlight w:val="cyan"/>
        </w:rPr>
        <w:t xml:space="preserve"> </w:t>
      </w:r>
      <w:r w:rsidRPr="003608DB">
        <w:rPr>
          <w:rFonts w:ascii="Cambria" w:eastAsia="Arial Unicode MS" w:hAnsi="Cambria" w:cs="Cambria"/>
          <w:color w:val="000000"/>
          <w:sz w:val="8"/>
          <w:szCs w:val="12"/>
        </w:rPr>
        <w:t xml:space="preserve">afford to </w:t>
      </w:r>
      <w:r w:rsidRPr="003B4369">
        <w:rPr>
          <w:rFonts w:ascii="Cambria" w:eastAsia="Arial Unicode MS" w:hAnsi="Cambria"/>
          <w:b/>
          <w:iCs/>
          <w:color w:val="000000"/>
          <w:sz w:val="26"/>
          <w:highlight w:val="cyan"/>
          <w:u w:val="single"/>
        </w:rPr>
        <w:t>ignore</w:t>
      </w:r>
      <w:r w:rsidRPr="003608DB">
        <w:rPr>
          <w:rFonts w:ascii="Cambria" w:eastAsia="Arial Unicode MS" w:hAnsi="Cambria" w:cs="Cambria"/>
          <w:color w:val="000000"/>
          <w:sz w:val="8"/>
          <w:szCs w:val="12"/>
        </w:rPr>
        <w:t xml:space="preserve">. Making policy work an integral part of organizing will require a certain amount of retrofitting. </w:t>
      </w:r>
      <w:r w:rsidRPr="003B4369">
        <w:rPr>
          <w:rFonts w:ascii="Cambria" w:eastAsia="Arial Unicode MS" w:hAnsi="Cambria"/>
          <w:b/>
          <w:iCs/>
          <w:color w:val="000000"/>
          <w:sz w:val="26"/>
          <w:highlight w:val="cyan"/>
          <w:u w:val="single"/>
        </w:rPr>
        <w:t>We</w:t>
      </w:r>
      <w:r w:rsidRPr="003608DB">
        <w:rPr>
          <w:rFonts w:ascii="Cambria" w:eastAsia="Arial Unicode MS" w:hAnsi="Cambria" w:cs="Cambria"/>
          <w:color w:val="000000"/>
          <w:sz w:val="8"/>
          <w:szCs w:val="12"/>
        </w:rPr>
        <w:t xml:space="preserve"> will</w:t>
      </w:r>
      <w:r w:rsidRPr="003608DB">
        <w:rPr>
          <w:rFonts w:ascii="Cambria" w:eastAsia="Arial Unicode MS" w:hAnsi="Cambria" w:cs="Cambria"/>
          <w:color w:val="000000"/>
          <w:sz w:val="8"/>
        </w:rPr>
        <w:t xml:space="preserve"> </w:t>
      </w:r>
      <w:r w:rsidRPr="003B4369">
        <w:rPr>
          <w:rFonts w:ascii="Cambria" w:eastAsia="Arial Unicode MS" w:hAnsi="Cambria"/>
          <w:b/>
          <w:iCs/>
          <w:color w:val="000000"/>
          <w:sz w:val="26"/>
          <w:highlight w:val="cyan"/>
          <w:u w:val="single"/>
        </w:rPr>
        <w:t>need</w:t>
      </w:r>
      <w:r w:rsidRPr="003B4369">
        <w:rPr>
          <w:rFonts w:ascii="Cambria" w:eastAsia="Arial Unicode MS" w:hAnsi="Cambria" w:cs="Cambria"/>
          <w:color w:val="000000"/>
          <w:sz w:val="8"/>
          <w:highlight w:val="cyan"/>
        </w:rPr>
        <w:t xml:space="preserve"> </w:t>
      </w:r>
      <w:r w:rsidRPr="003608DB">
        <w:rPr>
          <w:rFonts w:ascii="Cambria" w:eastAsia="Arial Unicode MS" w:hAnsi="Cambria" w:cs="Cambria"/>
          <w:color w:val="000000"/>
          <w:sz w:val="8"/>
          <w:szCs w:val="12"/>
        </w:rPr>
        <w:t xml:space="preserve">to develop the capacity </w:t>
      </w:r>
      <w:r w:rsidRPr="003B4369">
        <w:rPr>
          <w:rFonts w:ascii="Cambria" w:eastAsia="Arial Unicode MS" w:hAnsi="Cambria"/>
          <w:b/>
          <w:iCs/>
          <w:color w:val="000000"/>
          <w:sz w:val="26"/>
          <w:highlight w:val="cyan"/>
          <w:u w:val="single"/>
        </w:rPr>
        <w:t>to translate</w:t>
      </w:r>
      <w:r w:rsidRPr="003B4369">
        <w:rPr>
          <w:rFonts w:ascii="Cambria" w:eastAsia="Arial Unicode MS" w:hAnsi="Cambria" w:cs="Cambria"/>
          <w:color w:val="000000"/>
          <w:sz w:val="8"/>
          <w:highlight w:val="cyan"/>
        </w:rPr>
        <w:t xml:space="preserve"> </w:t>
      </w:r>
      <w:r w:rsidRPr="003608DB">
        <w:rPr>
          <w:rFonts w:ascii="Cambria" w:eastAsia="Arial Unicode MS" w:hAnsi="Cambria" w:cs="Cambria"/>
          <w:color w:val="000000"/>
          <w:sz w:val="8"/>
          <w:szCs w:val="12"/>
        </w:rPr>
        <w:t>our</w:t>
      </w:r>
      <w:r w:rsidRPr="003608DB">
        <w:rPr>
          <w:rFonts w:ascii="Cambria" w:eastAsia="Arial Unicode MS" w:hAnsi="Cambria" w:cs="Cambria"/>
          <w:color w:val="000000"/>
          <w:sz w:val="8"/>
        </w:rPr>
        <w:t xml:space="preserve"> </w:t>
      </w:r>
      <w:r w:rsidRPr="003B4369">
        <w:rPr>
          <w:rFonts w:ascii="Cambria" w:eastAsia="Arial Unicode MS" w:hAnsi="Cambria"/>
          <w:b/>
          <w:iCs/>
          <w:color w:val="000000"/>
          <w:sz w:val="26"/>
          <w:highlight w:val="cyan"/>
          <w:u w:val="single"/>
        </w:rPr>
        <w:t>information</w:t>
      </w:r>
      <w:r w:rsidRPr="003608DB">
        <w:rPr>
          <w:rFonts w:ascii="Cambria" w:eastAsia="Arial Unicode MS" w:hAnsi="Cambria" w:cs="Cambria"/>
          <w:color w:val="000000"/>
          <w:sz w:val="8"/>
          <w:szCs w:val="12"/>
        </w:rPr>
        <w:t xml:space="preserve">, data, stories that are designed </w:t>
      </w:r>
      <w:r w:rsidRPr="003B4369">
        <w:rPr>
          <w:rFonts w:ascii="Cambria" w:eastAsia="Arial Unicode MS" w:hAnsi="Cambria"/>
          <w:b/>
          <w:iCs/>
          <w:color w:val="000000"/>
          <w:sz w:val="26"/>
          <w:highlight w:val="cyan"/>
          <w:u w:val="single"/>
        </w:rPr>
        <w:t>to affect the public conversation [and]</w:t>
      </w:r>
      <w:r w:rsidRPr="003608DB">
        <w:rPr>
          <w:rFonts w:ascii="Cambria" w:eastAsia="Arial Unicode MS" w:hAnsi="Cambria" w:cs="Arial Unicode MS"/>
          <w:color w:val="000000"/>
          <w:sz w:val="8"/>
          <w:szCs w:val="16"/>
        </w:rPr>
        <w:t>.</w:t>
      </w:r>
      <w:r w:rsidRPr="003608DB">
        <w:rPr>
          <w:rFonts w:ascii="Cambria" w:eastAsia="Arial Unicode MS" w:hAnsi="Cambria" w:cs="Cambria"/>
          <w:color w:val="000000"/>
          <w:sz w:val="8"/>
        </w:rPr>
        <w:t xml:space="preserve"> </w:t>
      </w:r>
      <w:r w:rsidRPr="003608DB">
        <w:rPr>
          <w:rFonts w:ascii="Cambria" w:eastAsia="Arial Unicode MS" w:hAnsi="Cambria" w:cs="Cambria"/>
          <w:color w:val="000000"/>
          <w:sz w:val="8"/>
          <w:szCs w:val="12"/>
        </w:rPr>
        <w:t xml:space="preserve">Perhaps most important, we will need to move beyond fighting problems and on </w:t>
      </w:r>
      <w:r w:rsidRPr="003B4369">
        <w:rPr>
          <w:rFonts w:ascii="Cambria" w:eastAsia="Arial Unicode MS" w:hAnsi="Cambria"/>
          <w:b/>
          <w:iCs/>
          <w:color w:val="000000"/>
          <w:sz w:val="26"/>
          <w:highlight w:val="cyan"/>
          <w:u w:val="single"/>
        </w:rPr>
        <w:t>to framing solutions</w:t>
      </w:r>
      <w:r w:rsidRPr="003B4369">
        <w:rPr>
          <w:rFonts w:ascii="Cambria" w:eastAsia="Arial Unicode MS" w:hAnsi="Cambria" w:cs="Cambria"/>
          <w:color w:val="000000"/>
          <w:sz w:val="8"/>
          <w:highlight w:val="cyan"/>
        </w:rPr>
        <w:t xml:space="preserve"> </w:t>
      </w:r>
      <w:r w:rsidRPr="003608DB">
        <w:rPr>
          <w:rFonts w:ascii="Cambria" w:eastAsia="Arial Unicode MS" w:hAnsi="Cambria" w:cs="Cambria"/>
          <w:color w:val="000000"/>
          <w:sz w:val="8"/>
          <w:szCs w:val="12"/>
        </w:rPr>
        <w:t>that bring us closer to our vision of how things should be. And then we must be committed to making it so.</w:t>
      </w:r>
    </w:p>
    <w:p w14:paraId="587F2A34" w14:textId="77777777" w:rsidR="007A4CD9" w:rsidRPr="003608DB" w:rsidRDefault="007A4CD9" w:rsidP="007A4CD9">
      <w:pPr>
        <w:spacing w:line="256" w:lineRule="auto"/>
        <w:rPr>
          <w:rFonts w:ascii="Cambria" w:eastAsia="Cambria" w:hAnsi="Cambria"/>
          <w:b/>
          <w:bCs/>
          <w:sz w:val="32"/>
        </w:rPr>
      </w:pPr>
    </w:p>
    <w:p w14:paraId="2182F6B1" w14:textId="77777777" w:rsidR="007A4CD9" w:rsidRDefault="007A4CD9" w:rsidP="007A4CD9"/>
    <w:p w14:paraId="26D7075C" w14:textId="022A77E6" w:rsidR="007A4CD9" w:rsidRDefault="007A4CD9" w:rsidP="007A4CD9">
      <w:pPr>
        <w:pStyle w:val="Heading3"/>
      </w:pPr>
      <w:r>
        <w:t xml:space="preserve">Case </w:t>
      </w:r>
    </w:p>
    <w:p w14:paraId="1C659694" w14:textId="77777777" w:rsidR="00462E4F" w:rsidRDefault="00462E4F" w:rsidP="00462E4F">
      <w:pPr>
        <w:pStyle w:val="Heading4"/>
      </w:pPr>
      <w:r>
        <w:t xml:space="preserve">Capitalism solves three impacts – </w:t>
      </w:r>
    </w:p>
    <w:p w14:paraId="004E5C8C" w14:textId="3CF8F44E" w:rsidR="00462E4F" w:rsidRDefault="00462E4F" w:rsidP="00462E4F">
      <w:pPr>
        <w:pStyle w:val="Heading4"/>
      </w:pPr>
      <w:r>
        <w:t xml:space="preserve">The 1AC explicitly rejects capitalism– </w:t>
      </w:r>
    </w:p>
    <w:p w14:paraId="594123DA" w14:textId="77777777" w:rsidR="00462E4F" w:rsidRPr="00041C1A" w:rsidRDefault="00462E4F" w:rsidP="00462E4F">
      <w:pPr>
        <w:pStyle w:val="Heading4"/>
      </w:pPr>
      <w:r>
        <w:t xml:space="preserve">Capitalism is good – three warrants -- </w:t>
      </w:r>
    </w:p>
    <w:p w14:paraId="3309367E" w14:textId="77777777" w:rsidR="00462E4F" w:rsidRDefault="00462E4F" w:rsidP="00462E4F">
      <w:pPr>
        <w:pStyle w:val="Heading4"/>
      </w:pPr>
      <w:r>
        <w:t xml:space="preserve">[1] Climate -- Growth’s sustainable -- </w:t>
      </w:r>
      <w:r w:rsidRPr="00793487">
        <w:rPr>
          <w:u w:val="single"/>
        </w:rPr>
        <w:t>exponential innovation</w:t>
      </w:r>
      <w:r>
        <w:t xml:space="preserve"> and </w:t>
      </w:r>
      <w:r w:rsidRPr="00793487">
        <w:rPr>
          <w:u w:val="single"/>
        </w:rPr>
        <w:t>intangible capital</w:t>
      </w:r>
      <w:r>
        <w:t xml:space="preserve"> solve the environment. </w:t>
      </w:r>
    </w:p>
    <w:p w14:paraId="037C4EE7" w14:textId="77777777" w:rsidR="00462E4F" w:rsidRPr="00D52C91" w:rsidRDefault="00462E4F" w:rsidP="00462E4F">
      <w:pPr>
        <w:rPr>
          <w:rFonts w:asciiTheme="minorHAnsi" w:hAnsiTheme="minorHAnsi" w:cstheme="minorHAnsi"/>
        </w:rPr>
      </w:pPr>
      <w:proofErr w:type="spellStart"/>
      <w:r w:rsidRPr="00D52C91">
        <w:rPr>
          <w:rStyle w:val="Style13ptBold"/>
          <w:rFonts w:asciiTheme="minorHAnsi" w:hAnsiTheme="minorHAnsi" w:cstheme="minorHAnsi"/>
        </w:rPr>
        <w:t>Zenghelis</w:t>
      </w:r>
      <w:proofErr w:type="spellEnd"/>
      <w:r w:rsidRPr="00D52C91">
        <w:rPr>
          <w:rStyle w:val="Style13ptBold"/>
          <w:rFonts w:asciiTheme="minorHAnsi" w:hAnsiTheme="minorHAnsi" w:cstheme="minorHAnsi"/>
        </w:rPr>
        <w:t xml:space="preserve"> 21</w:t>
      </w:r>
      <w:r w:rsidRPr="00D52C91">
        <w:rPr>
          <w:rFonts w:asciiTheme="minorHAnsi" w:hAnsiTheme="minorHAnsi" w:cstheme="minorHAnsi"/>
        </w:rPr>
        <w:t xml:space="preserve">, MSc, Senior Visiting Fellow at the London School of Economics. Previously he was Head of Policy at the Grantham Research Institute at the LSE. Before that, he headed the Stern Review Team at the Office of Climate Change, London, and was a lead author on the Stern Review on the Economics of Climate Change. (Dimitri, 3-19-2021, "Sustainability Is Not Only Compatible With Growth, It Requires It – But Only With Targeted Innovation", </w:t>
      </w:r>
      <w:r w:rsidRPr="00D52C91">
        <w:rPr>
          <w:rFonts w:asciiTheme="minorHAnsi" w:hAnsiTheme="minorHAnsi" w:cstheme="minorHAnsi"/>
          <w:i/>
        </w:rPr>
        <w:t>Forbes</w:t>
      </w:r>
      <w:r w:rsidRPr="00D52C91">
        <w:rPr>
          <w:rFonts w:asciiTheme="minorHAnsi" w:hAnsiTheme="minorHAnsi" w:cstheme="minorHAnsi"/>
        </w:rPr>
        <w:t xml:space="preserve">, </w:t>
      </w:r>
      <w:hyperlink r:id="rId6" w:history="1">
        <w:r w:rsidRPr="00D52C91">
          <w:rPr>
            <w:rStyle w:val="Hyperlink"/>
            <w:rFonts w:asciiTheme="minorHAnsi" w:hAnsiTheme="minorHAnsi" w:cstheme="minorHAnsi"/>
          </w:rPr>
          <w:t>https://www.forbes.com/sites/dimitrizenghelis/2021/03/19/can-we-be-green-and-grow/?sh=1d80dc304ce0</w:t>
        </w:r>
      </w:hyperlink>
      <w:r w:rsidRPr="00D52C91">
        <w:rPr>
          <w:rFonts w:asciiTheme="minorHAnsi" w:hAnsiTheme="minorHAnsi" w:cstheme="minorHAnsi"/>
        </w:rPr>
        <w:t>)</w:t>
      </w:r>
    </w:p>
    <w:p w14:paraId="52EBA033" w14:textId="77777777" w:rsidR="00462E4F" w:rsidRDefault="00462E4F" w:rsidP="00462E4F">
      <w:pPr>
        <w:rPr>
          <w:rStyle w:val="StyleUnderline"/>
          <w:rFonts w:asciiTheme="minorHAnsi" w:hAnsiTheme="minorHAnsi" w:cstheme="minorHAnsi"/>
        </w:rPr>
      </w:pPr>
      <w:r w:rsidRPr="00370D01">
        <w:rPr>
          <w:rStyle w:val="StyleUnderline"/>
          <w:rFonts w:asciiTheme="minorHAnsi" w:hAnsiTheme="minorHAnsi" w:cstheme="minorHAnsi"/>
          <w:highlight w:val="green"/>
        </w:rPr>
        <w:t>The notion</w:t>
      </w:r>
      <w:r w:rsidRPr="00D52C91">
        <w:rPr>
          <w:rStyle w:val="StyleUnderline"/>
          <w:rFonts w:asciiTheme="minorHAnsi" w:hAnsiTheme="minorHAnsi" w:cstheme="minorHAnsi"/>
        </w:rPr>
        <w:t xml:space="preserve"> that </w:t>
      </w:r>
      <w:r w:rsidRPr="00370D01">
        <w:rPr>
          <w:rStyle w:val="StyleUnderline"/>
          <w:rFonts w:asciiTheme="minorHAnsi" w:hAnsiTheme="minorHAnsi" w:cstheme="minorHAnsi"/>
          <w:highlight w:val="green"/>
        </w:rPr>
        <w:t>‘green’ and growth</w:t>
      </w:r>
      <w:r w:rsidRPr="00D52C91">
        <w:rPr>
          <w:rFonts w:asciiTheme="minorHAnsi" w:hAnsiTheme="minorHAnsi" w:cstheme="minorHAnsi"/>
          <w:sz w:val="16"/>
        </w:rPr>
        <w:t xml:space="preserve"> are </w:t>
      </w:r>
      <w:r w:rsidRPr="00370D01">
        <w:rPr>
          <w:rStyle w:val="Emphasis"/>
          <w:rFonts w:asciiTheme="minorHAnsi" w:hAnsiTheme="minorHAnsi" w:cstheme="minorHAnsi"/>
          <w:highlight w:val="green"/>
        </w:rPr>
        <w:t>trade</w:t>
      </w:r>
      <w:r w:rsidRPr="00D52C91">
        <w:rPr>
          <w:rFonts w:asciiTheme="minorHAnsi" w:hAnsiTheme="minorHAnsi" w:cstheme="minorHAnsi"/>
          <w:sz w:val="16"/>
        </w:rPr>
        <w:t xml:space="preserve">d </w:t>
      </w:r>
      <w:r w:rsidRPr="00370D01">
        <w:rPr>
          <w:rStyle w:val="Emphasis"/>
          <w:rFonts w:asciiTheme="minorHAnsi" w:hAnsiTheme="minorHAnsi" w:cstheme="minorHAnsi"/>
          <w:highlight w:val="green"/>
        </w:rPr>
        <w:t>off</w:t>
      </w:r>
      <w:r w:rsidRPr="00D52C91">
        <w:rPr>
          <w:rStyle w:val="StyleUnderline"/>
          <w:rFonts w:asciiTheme="minorHAnsi" w:hAnsiTheme="minorHAnsi" w:cstheme="minorHAnsi"/>
        </w:rPr>
        <w:t xml:space="preserve"> is </w:t>
      </w:r>
      <w:r w:rsidRPr="00D52C91">
        <w:rPr>
          <w:rStyle w:val="Emphasis"/>
          <w:rFonts w:asciiTheme="minorHAnsi" w:hAnsiTheme="minorHAnsi" w:cstheme="minorHAnsi"/>
        </w:rPr>
        <w:t>intuitively</w:t>
      </w:r>
      <w:r w:rsidRPr="00D52C91">
        <w:rPr>
          <w:rStyle w:val="StyleUnderline"/>
          <w:rFonts w:asciiTheme="minorHAnsi" w:hAnsiTheme="minorHAnsi" w:cstheme="minorHAnsi"/>
        </w:rPr>
        <w:t xml:space="preserve"> appealing, but it </w:t>
      </w:r>
      <w:r w:rsidRPr="00370D01">
        <w:rPr>
          <w:rStyle w:val="Emphasis"/>
          <w:rFonts w:asciiTheme="minorHAnsi" w:hAnsiTheme="minorHAnsi" w:cstheme="minorHAnsi"/>
          <w:highlight w:val="green"/>
        </w:rPr>
        <w:t>relies on the assumption</w:t>
      </w:r>
      <w:r w:rsidRPr="00D52C91">
        <w:rPr>
          <w:rStyle w:val="StyleUnderline"/>
          <w:rFonts w:asciiTheme="minorHAnsi" w:hAnsiTheme="minorHAnsi" w:cstheme="minorHAnsi"/>
        </w:rPr>
        <w:t xml:space="preserve"> that </w:t>
      </w:r>
      <w:r w:rsidRPr="00370D01">
        <w:rPr>
          <w:rStyle w:val="Emphasis"/>
          <w:rFonts w:asciiTheme="minorHAnsi" w:hAnsiTheme="minorHAnsi" w:cstheme="minorHAnsi"/>
          <w:highlight w:val="green"/>
        </w:rPr>
        <w:t>economic growth</w:t>
      </w:r>
      <w:r w:rsidRPr="00370D01">
        <w:rPr>
          <w:rStyle w:val="StyleUnderline"/>
          <w:rFonts w:asciiTheme="minorHAnsi" w:hAnsiTheme="minorHAnsi" w:cstheme="minorHAnsi"/>
          <w:highlight w:val="green"/>
        </w:rPr>
        <w:t xml:space="preserve"> equates to </w:t>
      </w:r>
      <w:r w:rsidRPr="00370D01">
        <w:rPr>
          <w:rStyle w:val="Emphasis"/>
          <w:rFonts w:asciiTheme="minorHAnsi" w:hAnsiTheme="minorHAnsi" w:cstheme="minorHAnsi"/>
          <w:highlight w:val="green"/>
        </w:rPr>
        <w:t>growth in material use</w:t>
      </w:r>
      <w:r w:rsidRPr="00D52C91">
        <w:rPr>
          <w:rFonts w:asciiTheme="minorHAnsi" w:hAnsiTheme="minorHAnsi" w:cstheme="minorHAnsi"/>
          <w:sz w:val="16"/>
        </w:rPr>
        <w:t xml:space="preserve"> (such as fuels, minerals, ecosystem services and capital equipment) </w:t>
      </w:r>
      <w:r w:rsidRPr="00D52C91">
        <w:rPr>
          <w:rStyle w:val="StyleUnderline"/>
          <w:rFonts w:asciiTheme="minorHAnsi" w:hAnsiTheme="minorHAnsi" w:cstheme="minorHAnsi"/>
        </w:rPr>
        <w:t>and pollution</w:t>
      </w:r>
      <w:r w:rsidRPr="00D52C91">
        <w:rPr>
          <w:rFonts w:asciiTheme="minorHAnsi" w:hAnsiTheme="minorHAnsi" w:cstheme="minorHAnsi"/>
          <w:sz w:val="16"/>
        </w:rPr>
        <w:t xml:space="preserve">. In </w:t>
      </w:r>
      <w:r w:rsidRPr="00C16089">
        <w:rPr>
          <w:rFonts w:asciiTheme="minorHAnsi" w:hAnsiTheme="minorHAnsi" w:cstheme="minorHAnsi"/>
          <w:sz w:val="16"/>
        </w:rPr>
        <w:t xml:space="preserve">fact, </w:t>
      </w:r>
      <w:r w:rsidRPr="00C16089">
        <w:rPr>
          <w:rStyle w:val="Emphasis"/>
          <w:rFonts w:asciiTheme="minorHAnsi" w:hAnsiTheme="minorHAnsi" w:cstheme="minorHAnsi"/>
        </w:rPr>
        <w:t>efficiency</w:t>
      </w:r>
      <w:r w:rsidRPr="00C16089">
        <w:rPr>
          <w:rStyle w:val="StyleUnderline"/>
          <w:rFonts w:asciiTheme="minorHAnsi" w:hAnsiTheme="minorHAnsi" w:cstheme="minorHAnsi"/>
        </w:rPr>
        <w:t xml:space="preserve"> and </w:t>
      </w:r>
      <w:r w:rsidRPr="00C16089">
        <w:rPr>
          <w:rStyle w:val="Emphasis"/>
          <w:rFonts w:asciiTheme="minorHAnsi" w:hAnsiTheme="minorHAnsi" w:cstheme="minorHAnsi"/>
        </w:rPr>
        <w:t>productivity improvements</w:t>
      </w:r>
      <w:r w:rsidRPr="00C16089">
        <w:rPr>
          <w:rStyle w:val="StyleUnderline"/>
          <w:rFonts w:asciiTheme="minorHAnsi" w:hAnsiTheme="minorHAnsi" w:cstheme="minorHAnsi"/>
        </w:rPr>
        <w:t xml:space="preserve"> can allow us to </w:t>
      </w:r>
      <w:r w:rsidRPr="00C16089">
        <w:rPr>
          <w:rStyle w:val="Emphasis"/>
          <w:rFonts w:asciiTheme="minorHAnsi" w:hAnsiTheme="minorHAnsi" w:cstheme="minorHAnsi"/>
        </w:rPr>
        <w:t>get more</w:t>
      </w:r>
      <w:r w:rsidRPr="00C16089">
        <w:rPr>
          <w:rStyle w:val="StyleUnderline"/>
          <w:rFonts w:asciiTheme="minorHAnsi" w:hAnsiTheme="minorHAnsi" w:cstheme="minorHAnsi"/>
        </w:rPr>
        <w:t xml:space="preserve"> out of the resources we have by </w:t>
      </w:r>
      <w:r w:rsidRPr="00C16089">
        <w:rPr>
          <w:rStyle w:val="Emphasis"/>
          <w:rFonts w:asciiTheme="minorHAnsi" w:hAnsiTheme="minorHAnsi" w:cstheme="minorHAnsi"/>
        </w:rPr>
        <w:t>decoupling</w:t>
      </w:r>
      <w:r w:rsidRPr="00D52C91">
        <w:rPr>
          <w:rStyle w:val="Emphasis"/>
          <w:rFonts w:asciiTheme="minorHAnsi" w:hAnsiTheme="minorHAnsi" w:cstheme="minorHAnsi"/>
        </w:rPr>
        <w:t xml:space="preserve"> GDP from materials</w:t>
      </w:r>
      <w:r w:rsidRPr="00D52C91">
        <w:rPr>
          <w:rFonts w:asciiTheme="minorHAnsi" w:hAnsiTheme="minorHAnsi" w:cstheme="minorHAnsi"/>
          <w:sz w:val="16"/>
        </w:rPr>
        <w:t xml:space="preserve">. It is true, the world has </w:t>
      </w:r>
      <w:proofErr w:type="gramStart"/>
      <w:r w:rsidRPr="00D52C91">
        <w:rPr>
          <w:rFonts w:asciiTheme="minorHAnsi" w:hAnsiTheme="minorHAnsi" w:cstheme="minorHAnsi"/>
          <w:sz w:val="16"/>
        </w:rPr>
        <w:t>never before</w:t>
      </w:r>
      <w:proofErr w:type="gramEnd"/>
      <w:r w:rsidRPr="00D52C91">
        <w:rPr>
          <w:rFonts w:asciiTheme="minorHAnsi" w:hAnsiTheme="minorHAnsi" w:cstheme="minorHAnsi"/>
          <w:sz w:val="16"/>
        </w:rPr>
        <w:t xml:space="preserve"> managed this, but the fact is we have never really tried. Sustainability is in our gift Where a minimal public and private effort has been made to invest in new technologies, for example in renewable energy and electric vehicles, </w:t>
      </w:r>
      <w:r w:rsidRPr="00370D01">
        <w:rPr>
          <w:rStyle w:val="Emphasis"/>
          <w:rFonts w:asciiTheme="minorHAnsi" w:hAnsiTheme="minorHAnsi" w:cstheme="minorHAnsi"/>
          <w:highlight w:val="green"/>
        </w:rPr>
        <w:t>great progress</w:t>
      </w:r>
      <w:r w:rsidRPr="00370D01">
        <w:rPr>
          <w:rStyle w:val="StyleUnderline"/>
          <w:rFonts w:asciiTheme="minorHAnsi" w:hAnsiTheme="minorHAnsi" w:cstheme="minorHAnsi"/>
          <w:highlight w:val="green"/>
        </w:rPr>
        <w:t xml:space="preserve"> has</w:t>
      </w:r>
      <w:r w:rsidRPr="00D52C91">
        <w:rPr>
          <w:rStyle w:val="StyleUnderline"/>
          <w:rFonts w:asciiTheme="minorHAnsi" w:hAnsiTheme="minorHAnsi" w:cstheme="minorHAnsi"/>
        </w:rPr>
        <w:t xml:space="preserve"> been </w:t>
      </w:r>
      <w:r w:rsidRPr="00370D01">
        <w:rPr>
          <w:rStyle w:val="StyleUnderline"/>
          <w:rFonts w:asciiTheme="minorHAnsi" w:hAnsiTheme="minorHAnsi" w:cstheme="minorHAnsi"/>
          <w:highlight w:val="green"/>
        </w:rPr>
        <w:t xml:space="preserve">made towards </w:t>
      </w:r>
      <w:proofErr w:type="spellStart"/>
      <w:r w:rsidRPr="00370D01">
        <w:rPr>
          <w:rStyle w:val="Emphasis"/>
          <w:rFonts w:asciiTheme="minorHAnsi" w:hAnsiTheme="minorHAnsi" w:cstheme="minorHAnsi"/>
          <w:highlight w:val="green"/>
        </w:rPr>
        <w:t>decarbonising</w:t>
      </w:r>
      <w:proofErr w:type="spellEnd"/>
      <w:r w:rsidRPr="00D52C91">
        <w:rPr>
          <w:rStyle w:val="StyleUnderline"/>
          <w:rFonts w:asciiTheme="minorHAnsi" w:hAnsiTheme="minorHAnsi" w:cstheme="minorHAnsi"/>
        </w:rPr>
        <w:t xml:space="preserve"> the electricity and transport sectors.</w:t>
      </w:r>
      <w:r w:rsidRPr="00D52C91">
        <w:rPr>
          <w:rFonts w:asciiTheme="minorHAnsi" w:hAnsiTheme="minorHAnsi" w:cstheme="minorHAnsi"/>
          <w:sz w:val="16"/>
        </w:rPr>
        <w:t xml:space="preserve"> This relied heavily on taxpayer funded research and deployment policies to kick start innovation. Moreover, </w:t>
      </w:r>
      <w:r w:rsidRPr="00370D01">
        <w:rPr>
          <w:rStyle w:val="StyleUnderline"/>
          <w:rFonts w:asciiTheme="minorHAnsi" w:hAnsiTheme="minorHAnsi" w:cstheme="minorHAnsi"/>
          <w:highlight w:val="green"/>
        </w:rPr>
        <w:t>once</w:t>
      </w:r>
      <w:r w:rsidRPr="00D52C91">
        <w:rPr>
          <w:rStyle w:val="StyleUnderline"/>
          <w:rFonts w:asciiTheme="minorHAnsi" w:hAnsiTheme="minorHAnsi" w:cstheme="minorHAnsi"/>
        </w:rPr>
        <w:t xml:space="preserve"> </w:t>
      </w:r>
      <w:r w:rsidRPr="00D52C91">
        <w:rPr>
          <w:rStyle w:val="Emphasis"/>
          <w:rFonts w:asciiTheme="minorHAnsi" w:hAnsiTheme="minorHAnsi" w:cstheme="minorHAnsi"/>
        </w:rPr>
        <w:t>learning</w:t>
      </w:r>
      <w:r w:rsidRPr="00D52C91">
        <w:rPr>
          <w:rStyle w:val="StyleUnderline"/>
          <w:rFonts w:asciiTheme="minorHAnsi" w:hAnsiTheme="minorHAnsi" w:cstheme="minorHAnsi"/>
        </w:rPr>
        <w:t xml:space="preserve">, </w:t>
      </w:r>
      <w:proofErr w:type="gramStart"/>
      <w:r w:rsidRPr="00D52C91">
        <w:rPr>
          <w:rStyle w:val="Emphasis"/>
          <w:rFonts w:asciiTheme="minorHAnsi" w:hAnsiTheme="minorHAnsi" w:cstheme="minorHAnsi"/>
        </w:rPr>
        <w:t>experience</w:t>
      </w:r>
      <w:proofErr w:type="gramEnd"/>
      <w:r w:rsidRPr="00D52C91">
        <w:rPr>
          <w:rStyle w:val="StyleUnderline"/>
          <w:rFonts w:asciiTheme="minorHAnsi" w:hAnsiTheme="minorHAnsi" w:cstheme="minorHAnsi"/>
        </w:rPr>
        <w:t xml:space="preserve"> and </w:t>
      </w:r>
      <w:r w:rsidRPr="00370D01">
        <w:rPr>
          <w:rStyle w:val="Emphasis"/>
          <w:rFonts w:asciiTheme="minorHAnsi" w:hAnsiTheme="minorHAnsi" w:cstheme="minorHAnsi"/>
          <w:highlight w:val="green"/>
        </w:rPr>
        <w:t>economies of scale</w:t>
      </w:r>
      <w:r w:rsidRPr="00D52C91">
        <w:rPr>
          <w:rStyle w:val="StyleUnderline"/>
          <w:rFonts w:asciiTheme="minorHAnsi" w:hAnsiTheme="minorHAnsi" w:cstheme="minorHAnsi"/>
        </w:rPr>
        <w:t xml:space="preserve"> in production and discovery </w:t>
      </w:r>
      <w:r w:rsidRPr="00370D01">
        <w:rPr>
          <w:rStyle w:val="Emphasis"/>
          <w:rFonts w:asciiTheme="minorHAnsi" w:hAnsiTheme="minorHAnsi" w:cstheme="minorHAnsi"/>
          <w:highlight w:val="green"/>
        </w:rPr>
        <w:t>kicked in</w:t>
      </w:r>
      <w:r w:rsidRPr="00D52C91">
        <w:rPr>
          <w:rFonts w:asciiTheme="minorHAnsi" w:hAnsiTheme="minorHAnsi" w:cstheme="minorHAnsi"/>
          <w:sz w:val="16"/>
        </w:rPr>
        <w:t xml:space="preserve">, </w:t>
      </w:r>
      <w:r w:rsidRPr="00D52C91">
        <w:rPr>
          <w:rStyle w:val="StyleUnderline"/>
          <w:rFonts w:asciiTheme="minorHAnsi" w:hAnsiTheme="minorHAnsi" w:cstheme="minorHAnsi"/>
        </w:rPr>
        <w:t xml:space="preserve">these </w:t>
      </w:r>
      <w:r w:rsidRPr="00D52C91">
        <w:rPr>
          <w:rStyle w:val="Emphasis"/>
          <w:rFonts w:asciiTheme="minorHAnsi" w:hAnsiTheme="minorHAnsi" w:cstheme="minorHAnsi"/>
        </w:rPr>
        <w:t xml:space="preserve">innovative </w:t>
      </w:r>
      <w:r w:rsidRPr="00370D01">
        <w:rPr>
          <w:rStyle w:val="Emphasis"/>
          <w:rFonts w:asciiTheme="minorHAnsi" w:hAnsiTheme="minorHAnsi" w:cstheme="minorHAnsi"/>
          <w:highlight w:val="green"/>
        </w:rPr>
        <w:t>new tech</w:t>
      </w:r>
      <w:r w:rsidRPr="00D52C91">
        <w:rPr>
          <w:rStyle w:val="Emphasis"/>
          <w:rFonts w:asciiTheme="minorHAnsi" w:hAnsiTheme="minorHAnsi" w:cstheme="minorHAnsi"/>
        </w:rPr>
        <w:t>nologies</w:t>
      </w:r>
      <w:r w:rsidRPr="00D52C91">
        <w:rPr>
          <w:rStyle w:val="StyleUnderline"/>
          <w:rFonts w:asciiTheme="minorHAnsi" w:hAnsiTheme="minorHAnsi" w:cstheme="minorHAnsi"/>
        </w:rPr>
        <w:t xml:space="preserve"> </w:t>
      </w:r>
      <w:r w:rsidRPr="00370D01">
        <w:rPr>
          <w:rStyle w:val="StyleUnderline"/>
          <w:rFonts w:asciiTheme="minorHAnsi" w:hAnsiTheme="minorHAnsi" w:cstheme="minorHAnsi"/>
          <w:highlight w:val="green"/>
        </w:rPr>
        <w:t>turned out</w:t>
      </w:r>
      <w:r w:rsidRPr="00D52C91">
        <w:rPr>
          <w:rStyle w:val="StyleUnderline"/>
          <w:rFonts w:asciiTheme="minorHAnsi" w:hAnsiTheme="minorHAnsi" w:cstheme="minorHAnsi"/>
        </w:rPr>
        <w:t xml:space="preserve"> to be </w:t>
      </w:r>
      <w:r w:rsidRPr="00370D01">
        <w:rPr>
          <w:rStyle w:val="Emphasis"/>
          <w:rFonts w:asciiTheme="minorHAnsi" w:hAnsiTheme="minorHAnsi" w:cstheme="minorHAnsi"/>
          <w:highlight w:val="green"/>
        </w:rPr>
        <w:t>cheaper</w:t>
      </w:r>
      <w:r w:rsidRPr="00D52C91">
        <w:rPr>
          <w:rStyle w:val="StyleUnderline"/>
          <w:rFonts w:asciiTheme="minorHAnsi" w:hAnsiTheme="minorHAnsi" w:cstheme="minorHAnsi"/>
        </w:rPr>
        <w:t xml:space="preserve">, </w:t>
      </w:r>
      <w:r w:rsidRPr="00D52C91">
        <w:rPr>
          <w:rStyle w:val="Emphasis"/>
          <w:rFonts w:asciiTheme="minorHAnsi" w:hAnsiTheme="minorHAnsi" w:cstheme="minorHAnsi"/>
        </w:rPr>
        <w:t>more efficient</w:t>
      </w:r>
      <w:r w:rsidRPr="00D52C91">
        <w:rPr>
          <w:rStyle w:val="StyleUnderline"/>
          <w:rFonts w:asciiTheme="minorHAnsi" w:hAnsiTheme="minorHAnsi" w:cstheme="minorHAnsi"/>
        </w:rPr>
        <w:t xml:space="preserve"> </w:t>
      </w:r>
      <w:r w:rsidRPr="00370D01">
        <w:rPr>
          <w:rStyle w:val="StyleUnderline"/>
          <w:rFonts w:asciiTheme="minorHAnsi" w:hAnsiTheme="minorHAnsi" w:cstheme="minorHAnsi"/>
          <w:highlight w:val="green"/>
        </w:rPr>
        <w:t xml:space="preserve">and </w:t>
      </w:r>
      <w:r w:rsidRPr="00370D01">
        <w:rPr>
          <w:rStyle w:val="Emphasis"/>
          <w:rFonts w:asciiTheme="minorHAnsi" w:hAnsiTheme="minorHAnsi" w:cstheme="minorHAnsi"/>
          <w:highlight w:val="green"/>
        </w:rPr>
        <w:t>more productive</w:t>
      </w:r>
      <w:r w:rsidRPr="00D52C91">
        <w:rPr>
          <w:rStyle w:val="StyleUnderline"/>
          <w:rFonts w:asciiTheme="minorHAnsi" w:hAnsiTheme="minorHAnsi" w:cstheme="minorHAnsi"/>
        </w:rPr>
        <w:t xml:space="preserve"> than the incumbents they replaced. </w:t>
      </w:r>
      <w:r w:rsidRPr="00370D01">
        <w:rPr>
          <w:rStyle w:val="Emphasis"/>
          <w:rFonts w:asciiTheme="minorHAnsi" w:hAnsiTheme="minorHAnsi" w:cstheme="minorHAnsi"/>
          <w:highlight w:val="green"/>
        </w:rPr>
        <w:t>Exponential growth</w:t>
      </w:r>
      <w:r w:rsidRPr="00370D01">
        <w:rPr>
          <w:rStyle w:val="StyleUnderline"/>
          <w:rFonts w:asciiTheme="minorHAnsi" w:hAnsiTheme="minorHAnsi" w:cstheme="minorHAnsi"/>
          <w:highlight w:val="green"/>
        </w:rPr>
        <w:t xml:space="preserve"> is</w:t>
      </w:r>
      <w:r w:rsidRPr="00D52C91">
        <w:rPr>
          <w:rStyle w:val="StyleUnderline"/>
          <w:rFonts w:asciiTheme="minorHAnsi" w:hAnsiTheme="minorHAnsi" w:cstheme="minorHAnsi"/>
        </w:rPr>
        <w:t xml:space="preserve"> not only </w:t>
      </w:r>
      <w:r w:rsidRPr="00370D01">
        <w:rPr>
          <w:rStyle w:val="Emphasis"/>
          <w:rFonts w:asciiTheme="minorHAnsi" w:hAnsiTheme="minorHAnsi" w:cstheme="minorHAnsi"/>
          <w:highlight w:val="green"/>
        </w:rPr>
        <w:t>possible</w:t>
      </w:r>
      <w:r w:rsidRPr="00D52C91">
        <w:rPr>
          <w:rFonts w:asciiTheme="minorHAnsi" w:hAnsiTheme="minorHAnsi" w:cstheme="minorHAnsi"/>
          <w:sz w:val="16"/>
        </w:rPr>
        <w:t xml:space="preserve">, </w:t>
      </w:r>
      <w:proofErr w:type="gramStart"/>
      <w:r w:rsidRPr="00370D01">
        <w:rPr>
          <w:rStyle w:val="StyleUnderline"/>
          <w:rFonts w:asciiTheme="minorHAnsi" w:hAnsiTheme="minorHAnsi" w:cstheme="minorHAnsi"/>
          <w:highlight w:val="green"/>
        </w:rPr>
        <w:t>it is</w:t>
      </w:r>
      <w:proofErr w:type="gramEnd"/>
      <w:r w:rsidRPr="00370D01">
        <w:rPr>
          <w:rStyle w:val="StyleUnderline"/>
          <w:rFonts w:asciiTheme="minorHAnsi" w:hAnsiTheme="minorHAnsi" w:cstheme="minorHAnsi"/>
          <w:highlight w:val="green"/>
        </w:rPr>
        <w:t xml:space="preserve"> </w:t>
      </w:r>
      <w:r w:rsidRPr="00370D01">
        <w:rPr>
          <w:rStyle w:val="Emphasis"/>
          <w:rFonts w:asciiTheme="minorHAnsi" w:hAnsiTheme="minorHAnsi" w:cstheme="minorHAnsi"/>
          <w:highlight w:val="green"/>
        </w:rPr>
        <w:t>exactly what you’d expect</w:t>
      </w:r>
      <w:r w:rsidRPr="00D52C91">
        <w:rPr>
          <w:rStyle w:val="StyleUnderline"/>
          <w:rFonts w:asciiTheme="minorHAnsi" w:hAnsiTheme="minorHAnsi" w:cstheme="minorHAnsi"/>
        </w:rPr>
        <w:t xml:space="preserve"> in a world where you did not increase your resource or greenhouse gas footprint</w:t>
      </w:r>
      <w:r w:rsidRPr="00D52C91">
        <w:rPr>
          <w:rFonts w:asciiTheme="minorHAnsi" w:hAnsiTheme="minorHAnsi" w:cstheme="minorHAnsi"/>
          <w:sz w:val="16"/>
        </w:rPr>
        <w:t xml:space="preserve">. You’d learn to use resources smarter and get more out of them. Investing in science, creativity and innovation can accelerate our ability to use fewer resources. In this way, </w:t>
      </w:r>
      <w:r w:rsidRPr="00D52C91">
        <w:rPr>
          <w:rStyle w:val="StyleUnderline"/>
          <w:rFonts w:asciiTheme="minorHAnsi" w:hAnsiTheme="minorHAnsi" w:cstheme="minorHAnsi"/>
        </w:rPr>
        <w:t xml:space="preserve">increasing returns to ideas overcome </w:t>
      </w:r>
      <w:r w:rsidRPr="00D52C91">
        <w:rPr>
          <w:rStyle w:val="Emphasis"/>
          <w:rFonts w:asciiTheme="minorHAnsi" w:hAnsiTheme="minorHAnsi" w:cstheme="minorHAnsi"/>
        </w:rPr>
        <w:t>diminishing returns</w:t>
      </w:r>
      <w:r w:rsidRPr="00D52C91">
        <w:rPr>
          <w:rStyle w:val="StyleUnderline"/>
          <w:rFonts w:asciiTheme="minorHAnsi" w:hAnsiTheme="minorHAnsi" w:cstheme="minorHAnsi"/>
        </w:rPr>
        <w:t xml:space="preserve"> to factors,</w:t>
      </w:r>
      <w:r w:rsidRPr="00D52C91">
        <w:rPr>
          <w:rFonts w:asciiTheme="minorHAnsi" w:hAnsiTheme="minorHAnsi" w:cstheme="minorHAnsi"/>
          <w:sz w:val="16"/>
        </w:rPr>
        <w:t xml:space="preserve"> such as </w:t>
      </w:r>
      <w:proofErr w:type="spellStart"/>
      <w:r w:rsidRPr="00D52C91">
        <w:rPr>
          <w:rFonts w:asciiTheme="minorHAnsi" w:hAnsiTheme="minorHAnsi" w:cstheme="minorHAnsi"/>
          <w:sz w:val="16"/>
        </w:rPr>
        <w:t>labour</w:t>
      </w:r>
      <w:proofErr w:type="spellEnd"/>
      <w:r w:rsidRPr="00D52C91">
        <w:rPr>
          <w:rFonts w:asciiTheme="minorHAnsi" w:hAnsiTheme="minorHAnsi" w:cstheme="minorHAnsi"/>
          <w:sz w:val="16"/>
        </w:rPr>
        <w:t xml:space="preserve"> and physical capital. </w:t>
      </w:r>
      <w:r w:rsidRPr="00D52C91">
        <w:rPr>
          <w:rStyle w:val="StyleUnderline"/>
          <w:rFonts w:asciiTheme="minorHAnsi" w:hAnsiTheme="minorHAnsi" w:cstheme="minorHAnsi"/>
        </w:rPr>
        <w:t xml:space="preserve">This then generates </w:t>
      </w:r>
      <w:r w:rsidRPr="00D52C91">
        <w:rPr>
          <w:rStyle w:val="Emphasis"/>
          <w:rFonts w:asciiTheme="minorHAnsi" w:hAnsiTheme="minorHAnsi" w:cstheme="minorHAnsi"/>
        </w:rPr>
        <w:t>more resources for further investment</w:t>
      </w:r>
      <w:r w:rsidRPr="00D52C91">
        <w:rPr>
          <w:rFonts w:asciiTheme="minorHAnsi" w:hAnsiTheme="minorHAnsi" w:cstheme="minorHAnsi"/>
          <w:sz w:val="16"/>
        </w:rPr>
        <w:t xml:space="preserve">. Unlike material resources, ideas are weightless. Knowledge begets knowledge and does not deplete when used. Ideas can be weightless as well as priceless </w:t>
      </w:r>
      <w:proofErr w:type="gramStart"/>
      <w:r w:rsidRPr="00D52C91">
        <w:rPr>
          <w:rFonts w:asciiTheme="minorHAnsi" w:hAnsiTheme="minorHAnsi" w:cstheme="minorHAnsi"/>
          <w:sz w:val="16"/>
        </w:rPr>
        <w:t>The</w:t>
      </w:r>
      <w:proofErr w:type="gramEnd"/>
      <w:r w:rsidRPr="00D52C91">
        <w:rPr>
          <w:rFonts w:asciiTheme="minorHAnsi" w:hAnsiTheme="minorHAnsi" w:cstheme="minorHAnsi"/>
          <w:sz w:val="16"/>
        </w:rPr>
        <w:t xml:space="preserve"> green transition can serve to accelerate this trend provided we steer innovation in a way that enhances prosperity. </w:t>
      </w:r>
      <w:r w:rsidRPr="00D52C91">
        <w:rPr>
          <w:rStyle w:val="StyleUnderline"/>
          <w:rFonts w:asciiTheme="minorHAnsi" w:hAnsiTheme="minorHAnsi" w:cstheme="minorHAnsi"/>
        </w:rPr>
        <w:t xml:space="preserve">The World Bank estimates that </w:t>
      </w:r>
      <w:r w:rsidRPr="00370D01">
        <w:rPr>
          <w:rStyle w:val="Emphasis"/>
          <w:rFonts w:asciiTheme="minorHAnsi" w:hAnsiTheme="minorHAnsi" w:cstheme="minorHAnsi"/>
          <w:highlight w:val="green"/>
        </w:rPr>
        <w:t>intangible capital</w:t>
      </w:r>
      <w:r w:rsidRPr="00D52C91">
        <w:rPr>
          <w:rFonts w:asciiTheme="minorHAnsi" w:hAnsiTheme="minorHAnsi" w:cstheme="minorHAnsi"/>
          <w:sz w:val="16"/>
        </w:rPr>
        <w:t>—</w:t>
      </w:r>
      <w:r w:rsidRPr="00370D01">
        <w:rPr>
          <w:rStyle w:val="Emphasis"/>
          <w:rFonts w:asciiTheme="minorHAnsi" w:hAnsiTheme="minorHAnsi" w:cstheme="minorHAnsi"/>
          <w:highlight w:val="green"/>
        </w:rPr>
        <w:t>ideas</w:t>
      </w:r>
      <w:r w:rsidRPr="00D52C91">
        <w:rPr>
          <w:rStyle w:val="StyleUnderline"/>
          <w:rFonts w:asciiTheme="minorHAnsi" w:hAnsiTheme="minorHAnsi" w:cstheme="minorHAnsi"/>
        </w:rPr>
        <w:t xml:space="preserve">, </w:t>
      </w:r>
      <w:r w:rsidRPr="00D52C91">
        <w:rPr>
          <w:rStyle w:val="Emphasis"/>
          <w:rFonts w:asciiTheme="minorHAnsi" w:hAnsiTheme="minorHAnsi" w:cstheme="minorHAnsi"/>
        </w:rPr>
        <w:t>processes</w:t>
      </w:r>
      <w:r w:rsidRPr="00D52C91">
        <w:rPr>
          <w:rStyle w:val="StyleUnderline"/>
          <w:rFonts w:asciiTheme="minorHAnsi" w:hAnsiTheme="minorHAnsi" w:cstheme="minorHAnsi"/>
        </w:rPr>
        <w:t xml:space="preserve">, </w:t>
      </w:r>
      <w:r w:rsidRPr="00370D01">
        <w:rPr>
          <w:rStyle w:val="Emphasis"/>
          <w:rFonts w:asciiTheme="minorHAnsi" w:hAnsiTheme="minorHAnsi" w:cstheme="minorHAnsi"/>
          <w:highlight w:val="green"/>
        </w:rPr>
        <w:t>software</w:t>
      </w:r>
      <w:r w:rsidRPr="00D52C91">
        <w:rPr>
          <w:rStyle w:val="StyleUnderline"/>
          <w:rFonts w:asciiTheme="minorHAnsi" w:hAnsiTheme="minorHAnsi" w:cstheme="minorHAnsi"/>
        </w:rPr>
        <w:t xml:space="preserve">, </w:t>
      </w:r>
      <w:r w:rsidRPr="00D52C91">
        <w:rPr>
          <w:rStyle w:val="Emphasis"/>
          <w:rFonts w:asciiTheme="minorHAnsi" w:hAnsiTheme="minorHAnsi" w:cstheme="minorHAnsi"/>
        </w:rPr>
        <w:t>databases</w:t>
      </w:r>
      <w:r w:rsidRPr="00D52C91">
        <w:rPr>
          <w:rStyle w:val="StyleUnderline"/>
          <w:rFonts w:asciiTheme="minorHAnsi" w:hAnsiTheme="minorHAnsi" w:cstheme="minorHAnsi"/>
        </w:rPr>
        <w:t xml:space="preserve">, new </w:t>
      </w:r>
      <w:r w:rsidRPr="00D52C91">
        <w:rPr>
          <w:rStyle w:val="Emphasis"/>
          <w:rFonts w:asciiTheme="minorHAnsi" w:hAnsiTheme="minorHAnsi" w:cstheme="minorHAnsi"/>
        </w:rPr>
        <w:t>media</w:t>
      </w:r>
      <w:r w:rsidRPr="00D52C91">
        <w:rPr>
          <w:rStyle w:val="StyleUnderline"/>
          <w:rFonts w:asciiTheme="minorHAnsi" w:hAnsiTheme="minorHAnsi" w:cstheme="minorHAnsi"/>
        </w:rPr>
        <w:t xml:space="preserve"> libraries</w:t>
      </w:r>
      <w:r w:rsidRPr="00D52C91">
        <w:rPr>
          <w:rFonts w:asciiTheme="minorHAnsi" w:hAnsiTheme="minorHAnsi" w:cstheme="minorHAnsi"/>
          <w:sz w:val="16"/>
        </w:rPr>
        <w:t>, creative copy-</w:t>
      </w:r>
      <w:proofErr w:type="gramStart"/>
      <w:r w:rsidRPr="00D52C91">
        <w:rPr>
          <w:rFonts w:asciiTheme="minorHAnsi" w:hAnsiTheme="minorHAnsi" w:cstheme="minorHAnsi"/>
          <w:sz w:val="16"/>
        </w:rPr>
        <w:t>write</w:t>
      </w:r>
      <w:proofErr w:type="gramEnd"/>
      <w:r w:rsidRPr="00D52C91">
        <w:rPr>
          <w:rFonts w:asciiTheme="minorHAnsi" w:hAnsiTheme="minorHAnsi" w:cstheme="minorHAnsi"/>
          <w:sz w:val="16"/>
        </w:rPr>
        <w:t xml:space="preserve"> </w:t>
      </w:r>
      <w:r w:rsidRPr="00370D01">
        <w:rPr>
          <w:rStyle w:val="StyleUnderline"/>
          <w:rFonts w:asciiTheme="minorHAnsi" w:hAnsiTheme="minorHAnsi" w:cstheme="minorHAnsi"/>
          <w:highlight w:val="green"/>
        </w:rPr>
        <w:t xml:space="preserve">and </w:t>
      </w:r>
      <w:r w:rsidRPr="00370D01">
        <w:rPr>
          <w:rStyle w:val="Emphasis"/>
          <w:rFonts w:asciiTheme="minorHAnsi" w:hAnsiTheme="minorHAnsi" w:cstheme="minorHAnsi"/>
          <w:highlight w:val="green"/>
        </w:rPr>
        <w:t>online services</w:t>
      </w:r>
      <w:r w:rsidRPr="00D52C91">
        <w:rPr>
          <w:rFonts w:asciiTheme="minorHAnsi" w:hAnsiTheme="minorHAnsi" w:cstheme="minorHAnsi"/>
          <w:sz w:val="16"/>
        </w:rPr>
        <w:t>—</w:t>
      </w:r>
      <w:r w:rsidRPr="00D52C91">
        <w:rPr>
          <w:rStyle w:val="StyleUnderline"/>
          <w:rFonts w:asciiTheme="minorHAnsi" w:hAnsiTheme="minorHAnsi" w:cstheme="minorHAnsi"/>
        </w:rPr>
        <w:t xml:space="preserve">now </w:t>
      </w:r>
      <w:r w:rsidRPr="00370D01">
        <w:rPr>
          <w:rStyle w:val="StyleUnderline"/>
          <w:rFonts w:asciiTheme="minorHAnsi" w:hAnsiTheme="minorHAnsi" w:cstheme="minorHAnsi"/>
          <w:highlight w:val="green"/>
        </w:rPr>
        <w:t>makes up</w:t>
      </w:r>
      <w:r w:rsidRPr="00D52C91">
        <w:rPr>
          <w:rStyle w:val="StyleUnderline"/>
          <w:rFonts w:asciiTheme="minorHAnsi" w:hAnsiTheme="minorHAnsi" w:cstheme="minorHAnsi"/>
        </w:rPr>
        <w:t xml:space="preserve"> between </w:t>
      </w:r>
      <w:r w:rsidRPr="00D52C91">
        <w:rPr>
          <w:rStyle w:val="Emphasis"/>
          <w:rFonts w:asciiTheme="minorHAnsi" w:hAnsiTheme="minorHAnsi" w:cstheme="minorHAnsi"/>
        </w:rPr>
        <w:t xml:space="preserve">60% and </w:t>
      </w:r>
      <w:r w:rsidRPr="00370D01">
        <w:rPr>
          <w:rStyle w:val="Emphasis"/>
          <w:rFonts w:asciiTheme="minorHAnsi" w:hAnsiTheme="minorHAnsi" w:cstheme="minorHAnsi"/>
          <w:highlight w:val="green"/>
        </w:rPr>
        <w:t>80% of</w:t>
      </w:r>
      <w:r w:rsidRPr="00D52C91">
        <w:rPr>
          <w:rStyle w:val="Emphasis"/>
          <w:rFonts w:asciiTheme="minorHAnsi" w:hAnsiTheme="minorHAnsi" w:cstheme="minorHAnsi"/>
        </w:rPr>
        <w:t xml:space="preserve"> total </w:t>
      </w:r>
      <w:r w:rsidRPr="00370D01">
        <w:rPr>
          <w:rStyle w:val="Emphasis"/>
          <w:rFonts w:asciiTheme="minorHAnsi" w:hAnsiTheme="minorHAnsi" w:cstheme="minorHAnsi"/>
          <w:highlight w:val="green"/>
        </w:rPr>
        <w:t>wealth</w:t>
      </w:r>
      <w:r w:rsidRPr="00370D01">
        <w:rPr>
          <w:rStyle w:val="StyleUnderline"/>
          <w:rFonts w:asciiTheme="minorHAnsi" w:hAnsiTheme="minorHAnsi" w:cstheme="minorHAnsi"/>
          <w:highlight w:val="green"/>
        </w:rPr>
        <w:t xml:space="preserve"> in</w:t>
      </w:r>
      <w:r w:rsidRPr="00D52C91">
        <w:rPr>
          <w:rStyle w:val="StyleUnderline"/>
          <w:rFonts w:asciiTheme="minorHAnsi" w:hAnsiTheme="minorHAnsi" w:cstheme="minorHAnsi"/>
        </w:rPr>
        <w:t xml:space="preserve"> most </w:t>
      </w:r>
      <w:r w:rsidRPr="00370D01">
        <w:rPr>
          <w:rStyle w:val="StyleUnderline"/>
          <w:rFonts w:asciiTheme="minorHAnsi" w:hAnsiTheme="minorHAnsi" w:cstheme="minorHAnsi"/>
          <w:highlight w:val="green"/>
        </w:rPr>
        <w:t>developed countries</w:t>
      </w:r>
      <w:r w:rsidRPr="00D52C91">
        <w:rPr>
          <w:rStyle w:val="StyleUnderline"/>
          <w:rFonts w:asciiTheme="minorHAnsi" w:hAnsiTheme="minorHAnsi" w:cstheme="minorHAnsi"/>
        </w:rPr>
        <w:t>.</w:t>
      </w:r>
    </w:p>
    <w:p w14:paraId="346DABC8" w14:textId="77777777" w:rsidR="00462E4F" w:rsidRPr="00DC0606" w:rsidRDefault="00462E4F" w:rsidP="00462E4F">
      <w:pPr>
        <w:pStyle w:val="Heading4"/>
      </w:pPr>
      <w:r>
        <w:t>Warming leads to extinction – it’s a conflict-multiplier and defense doesn’t assume non-linearity</w:t>
      </w:r>
    </w:p>
    <w:p w14:paraId="6E63D6AB" w14:textId="77777777" w:rsidR="00462E4F" w:rsidRPr="00394BD3" w:rsidRDefault="00462E4F" w:rsidP="00462E4F">
      <w:proofErr w:type="spellStart"/>
      <w:r w:rsidRPr="00EB0F8F">
        <w:rPr>
          <w:rStyle w:val="Style13ptBold"/>
        </w:rPr>
        <w:t>Kareiva</w:t>
      </w:r>
      <w:proofErr w:type="spellEnd"/>
      <w:r w:rsidRPr="00EB0F8F">
        <w:rPr>
          <w:rStyle w:val="Style13ptBold"/>
        </w:rPr>
        <w:t xml:space="preserve"> 18</w:t>
      </w:r>
      <w:r w:rsidRPr="00EB0F8F">
        <w:t xml:space="preserve">, 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sidRPr="00EB0F8F">
        <w:rPr>
          <w:i/>
          <w:iCs/>
        </w:rPr>
        <w:t>Futures</w:t>
      </w:r>
      <w:r w:rsidRPr="00EB0F8F">
        <w:t>, 102)</w:t>
      </w:r>
    </w:p>
    <w:p w14:paraId="072F551C" w14:textId="77777777" w:rsidR="00462E4F" w:rsidRPr="00EB0F8F" w:rsidRDefault="00462E4F" w:rsidP="00462E4F"/>
    <w:p w14:paraId="3DE0D7BB" w14:textId="77777777" w:rsidR="00462E4F" w:rsidRPr="00262874" w:rsidRDefault="00462E4F" w:rsidP="00462E4F">
      <w:pPr>
        <w:rPr>
          <w:sz w:val="10"/>
        </w:rPr>
      </w:pPr>
      <w:r w:rsidRPr="00BB3859">
        <w:rPr>
          <w:sz w:val="10"/>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0865FA">
        <w:rPr>
          <w:rStyle w:val="StyleUnderline"/>
          <w:highlight w:val="green"/>
        </w:rPr>
        <w:t>climate</w:t>
      </w:r>
      <w:r w:rsidRPr="00BB3859">
        <w:rPr>
          <w:rStyle w:val="StyleUnderline"/>
        </w:rPr>
        <w:t xml:space="preserve"> </w:t>
      </w:r>
      <w:r w:rsidRPr="000865FA">
        <w:rPr>
          <w:rStyle w:val="StyleUnderline"/>
          <w:highlight w:val="green"/>
        </w:rPr>
        <w:t>change</w:t>
      </w:r>
      <w:r w:rsidRPr="00BB3859">
        <w:rPr>
          <w:rStyle w:val="StyleUnderline"/>
        </w:rPr>
        <w:t xml:space="preserve">, global freshwater cycle, </w:t>
      </w:r>
      <w:r w:rsidRPr="000865FA">
        <w:rPr>
          <w:rStyle w:val="StyleUnderline"/>
          <w:highlight w:val="green"/>
        </w:rPr>
        <w:t>and</w:t>
      </w:r>
      <w:r w:rsidRPr="00BB3859">
        <w:rPr>
          <w:rStyle w:val="StyleUnderline"/>
        </w:rPr>
        <w:t xml:space="preserve"> ocean </w:t>
      </w:r>
      <w:r w:rsidRPr="000865FA">
        <w:rPr>
          <w:rStyle w:val="StyleUnderline"/>
          <w:highlight w:val="green"/>
        </w:rPr>
        <w:t>acidification</w:t>
      </w:r>
      <w:r w:rsidRPr="00BB3859">
        <w:rPr>
          <w:sz w:val="10"/>
        </w:rPr>
        <w:t xml:space="preserve">) do </w:t>
      </w:r>
      <w:r w:rsidRPr="000865FA">
        <w:rPr>
          <w:rStyle w:val="StyleUnderline"/>
          <w:highlight w:val="green"/>
        </w:rPr>
        <w:t xml:space="preserve">pose </w:t>
      </w:r>
      <w:r w:rsidRPr="000865FA">
        <w:rPr>
          <w:rStyle w:val="Emphasis"/>
          <w:highlight w:val="green"/>
        </w:rPr>
        <w:t>existential risks</w:t>
      </w:r>
      <w:r w:rsidRPr="00BB3859">
        <w:rPr>
          <w:sz w:val="10"/>
        </w:rPr>
        <w:t xml:space="preserve">. </w:t>
      </w:r>
      <w:r w:rsidRPr="005C2306">
        <w:rPr>
          <w:rStyle w:val="StyleUnderline"/>
        </w:rPr>
        <w:t>This is</w:t>
      </w:r>
      <w:r w:rsidRPr="00BB3859">
        <w:rPr>
          <w:rStyle w:val="StyleUnderline"/>
        </w:rPr>
        <w:t xml:space="preserve"> </w:t>
      </w:r>
      <w:r w:rsidRPr="000865FA">
        <w:rPr>
          <w:rStyle w:val="StyleUnderline"/>
          <w:highlight w:val="green"/>
        </w:rPr>
        <w:t>because of</w:t>
      </w:r>
      <w:r w:rsidRPr="00BB3859">
        <w:rPr>
          <w:rStyle w:val="StyleUnderline"/>
        </w:rPr>
        <w:t xml:space="preserve"> intrinsic </w:t>
      </w:r>
      <w:r w:rsidRPr="000865FA">
        <w:rPr>
          <w:rStyle w:val="Emphasis"/>
          <w:highlight w:val="green"/>
        </w:rPr>
        <w:t>positive feedback loops</w:t>
      </w:r>
      <w:r w:rsidRPr="00BB3859">
        <w:rPr>
          <w:sz w:val="10"/>
        </w:rPr>
        <w:t>, substantial lag times between system change and experiencing the consequences of that change,</w:t>
      </w:r>
      <w:r w:rsidRPr="00BB3859">
        <w:rPr>
          <w:rStyle w:val="StyleUnderline"/>
        </w:rPr>
        <w:t xml:space="preserve"> </w:t>
      </w:r>
      <w:r w:rsidRPr="000865FA">
        <w:rPr>
          <w:rStyle w:val="StyleUnderline"/>
          <w:highlight w:val="green"/>
        </w:rPr>
        <w:t>and</w:t>
      </w:r>
      <w:r w:rsidRPr="00BB3859">
        <w:rPr>
          <w:rStyle w:val="StyleUnderline"/>
        </w:rPr>
        <w:t xml:space="preserve"> the fact these different boundaries interact with one another in ways that </w:t>
      </w:r>
      <w:r w:rsidRPr="005C2306">
        <w:rPr>
          <w:rStyle w:val="StyleUnderline"/>
        </w:rPr>
        <w:t xml:space="preserve">yield </w:t>
      </w:r>
      <w:r w:rsidRPr="005C2306">
        <w:rPr>
          <w:rStyle w:val="Emphasis"/>
        </w:rPr>
        <w:t>surprises</w:t>
      </w:r>
      <w:r w:rsidRPr="005C2306">
        <w:rPr>
          <w:sz w:val="10"/>
        </w:rPr>
        <w:t>. In addition</w:t>
      </w:r>
      <w:r w:rsidRPr="00BB3859">
        <w:rPr>
          <w:sz w:val="10"/>
        </w:rPr>
        <w:t xml:space="preserve">, </w:t>
      </w:r>
      <w:r w:rsidRPr="000865FA">
        <w:rPr>
          <w:rStyle w:val="StyleUnderline"/>
          <w:highlight w:val="green"/>
        </w:rPr>
        <w:t>climate</w:t>
      </w:r>
      <w:r w:rsidRPr="00BB3859">
        <w:rPr>
          <w:rStyle w:val="StyleUnderline"/>
        </w:rPr>
        <w:t xml:space="preserve">, freshwater, </w:t>
      </w:r>
      <w:r w:rsidRPr="005C2306">
        <w:rPr>
          <w:rStyle w:val="StyleUnderline"/>
        </w:rPr>
        <w:t xml:space="preserve">and ocean acidification </w:t>
      </w:r>
      <w:r w:rsidRPr="000865FA">
        <w:rPr>
          <w:rStyle w:val="StyleUnderline"/>
          <w:highlight w:val="green"/>
        </w:rPr>
        <w:t>are</w:t>
      </w:r>
      <w:r w:rsidRPr="00BB3859">
        <w:rPr>
          <w:rStyle w:val="StyleUnderline"/>
        </w:rPr>
        <w:t xml:space="preserve"> all </w:t>
      </w:r>
      <w:r w:rsidRPr="005C2306">
        <w:rPr>
          <w:rStyle w:val="StyleUnderline"/>
        </w:rPr>
        <w:t xml:space="preserve">directly </w:t>
      </w:r>
      <w:r w:rsidRPr="000865FA">
        <w:rPr>
          <w:rStyle w:val="StyleUnderline"/>
          <w:highlight w:val="green"/>
        </w:rPr>
        <w:t>connected to</w:t>
      </w:r>
      <w:r w:rsidRPr="00BB3859">
        <w:rPr>
          <w:rStyle w:val="StyleUnderline"/>
        </w:rPr>
        <w:t xml:space="preserve"> the provision of </w:t>
      </w:r>
      <w:r w:rsidRPr="000865FA">
        <w:rPr>
          <w:rStyle w:val="Emphasis"/>
          <w:highlight w:val="green"/>
        </w:rPr>
        <w:t>food</w:t>
      </w:r>
      <w:r w:rsidRPr="000865FA">
        <w:rPr>
          <w:rStyle w:val="StyleUnderline"/>
          <w:highlight w:val="green"/>
        </w:rPr>
        <w:t xml:space="preserve"> and </w:t>
      </w:r>
      <w:r w:rsidRPr="000865FA">
        <w:rPr>
          <w:rStyle w:val="Emphasis"/>
          <w:highlight w:val="green"/>
        </w:rPr>
        <w:t>water</w:t>
      </w:r>
      <w:r w:rsidRPr="00BB3859">
        <w:rPr>
          <w:rStyle w:val="StyleUnderline"/>
        </w:rPr>
        <w:t xml:space="preserve">, and </w:t>
      </w:r>
      <w:r w:rsidRPr="000865FA">
        <w:rPr>
          <w:rStyle w:val="StyleUnderline"/>
          <w:highlight w:val="green"/>
        </w:rPr>
        <w:t>shortages</w:t>
      </w:r>
      <w:r w:rsidRPr="00BB3859">
        <w:rPr>
          <w:sz w:val="10"/>
        </w:rPr>
        <w:t xml:space="preserve"> of food and water can </w:t>
      </w:r>
      <w:r w:rsidRPr="005C2306">
        <w:rPr>
          <w:rStyle w:val="StyleUnderline"/>
        </w:rPr>
        <w:t xml:space="preserve">create </w:t>
      </w:r>
      <w:r w:rsidRPr="000865FA">
        <w:rPr>
          <w:rStyle w:val="Emphasis"/>
          <w:highlight w:val="green"/>
        </w:rPr>
        <w:t>conflict</w:t>
      </w:r>
      <w:r w:rsidRPr="00BB3859">
        <w:rPr>
          <w:rStyle w:val="StyleUnderline"/>
        </w:rPr>
        <w:t xml:space="preserve"> </w:t>
      </w:r>
      <w:r w:rsidRPr="000865FA">
        <w:rPr>
          <w:rStyle w:val="StyleUnderline"/>
          <w:highlight w:val="green"/>
        </w:rPr>
        <w:t>and social unrest</w:t>
      </w:r>
      <w:r w:rsidRPr="00BB3859">
        <w:rPr>
          <w:sz w:val="10"/>
        </w:rPr>
        <w:t xml:space="preserve">. 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5C2306">
        <w:rPr>
          <w:rStyle w:val="StyleUnderline"/>
        </w:rPr>
        <w:t xml:space="preserve">Climate change intersects with freshwater resources because it is expected to </w:t>
      </w:r>
      <w:r w:rsidRPr="005C2306">
        <w:rPr>
          <w:rStyle w:val="Emphasis"/>
        </w:rPr>
        <w:t>exacerbate drought</w:t>
      </w:r>
      <w:r w:rsidRPr="005C2306">
        <w:rPr>
          <w:rStyle w:val="StyleUnderline"/>
        </w:rPr>
        <w:t xml:space="preserve"> and</w:t>
      </w:r>
      <w:r w:rsidRPr="005C2306">
        <w:rPr>
          <w:sz w:val="10"/>
        </w:rPr>
        <w:t xml:space="preserve"> </w:t>
      </w:r>
      <w:r w:rsidRPr="005C2306">
        <w:rPr>
          <w:rStyle w:val="Emphasis"/>
        </w:rPr>
        <w:t>water scarcity</w:t>
      </w:r>
      <w:r w:rsidRPr="005C2306">
        <w:rPr>
          <w:rStyle w:val="StyleUnderline"/>
        </w:rPr>
        <w:t xml:space="preserve">, </w:t>
      </w:r>
      <w:r w:rsidRPr="005C2306">
        <w:rPr>
          <w:sz w:val="10"/>
        </w:rPr>
        <w:t xml:space="preserve">as well as flooding. Climate change can even impair water quality because it is associated with heavy rains that overwhelm sewage treatment facilities, or because it results in higher concentrations of pollutants in groundwater </w:t>
      </w:r>
      <w:proofErr w:type="gramStart"/>
      <w:r w:rsidRPr="005C2306">
        <w:rPr>
          <w:sz w:val="10"/>
        </w:rPr>
        <w:t>as a result of</w:t>
      </w:r>
      <w:proofErr w:type="gramEnd"/>
      <w:r w:rsidRPr="005C2306">
        <w:rPr>
          <w:sz w:val="10"/>
        </w:rPr>
        <w:t xml:space="preserve"> enhanced evaporation and reduced groundwater recharge. </w:t>
      </w:r>
      <w:r w:rsidRPr="005C2306">
        <w:rPr>
          <w:rStyle w:val="StyleUnderline"/>
        </w:rPr>
        <w:t>Ample clean water</w:t>
      </w:r>
      <w:r w:rsidRPr="005C2306">
        <w:rPr>
          <w:sz w:val="10"/>
        </w:rPr>
        <w:t xml:space="preserve"> is not a luxury—it </w:t>
      </w:r>
      <w:r w:rsidRPr="005C2306">
        <w:rPr>
          <w:rStyle w:val="StyleUnderline"/>
        </w:rPr>
        <w:t>is essential for human survival.</w:t>
      </w:r>
      <w:r w:rsidRPr="005C2306">
        <w:rPr>
          <w:sz w:val="10"/>
        </w:rPr>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w:t>
      </w:r>
      <w:r w:rsidRPr="005C2306">
        <w:rPr>
          <w:rStyle w:val="StyleUnderline"/>
        </w:rPr>
        <w:t xml:space="preserve">Climate change also increases </w:t>
      </w:r>
      <w:r w:rsidRPr="005C2306">
        <w:rPr>
          <w:rStyle w:val="Emphasis"/>
        </w:rPr>
        <w:t>storm frequency</w:t>
      </w:r>
      <w:r w:rsidRPr="005C2306">
        <w:rPr>
          <w:rStyle w:val="StyleUnderline"/>
        </w:rPr>
        <w:t xml:space="preserve"> and severity. Coral reefs and oyster</w:t>
      </w:r>
      <w:r w:rsidRPr="00BB3859">
        <w:rPr>
          <w:rStyle w:val="StyleUnderline"/>
        </w:rPr>
        <w:t xml:space="preserve"> reefs provide protection from storm surge because they reduce wave energy</w:t>
      </w:r>
      <w:r w:rsidRPr="00BB3859">
        <w:rPr>
          <w:sz w:val="10"/>
        </w:rPr>
        <w:t xml:space="preserve"> (Spalding et al., 2014). </w:t>
      </w:r>
      <w:r w:rsidRPr="00BB3859">
        <w:rPr>
          <w:rStyle w:val="StyleUnderline"/>
        </w:rPr>
        <w:t>If these reefs are lost due to acidification at the same time as storms become more severe and sea level rises</w:t>
      </w:r>
      <w:r w:rsidRPr="00BB3859">
        <w:rPr>
          <w:sz w:val="10"/>
        </w:rPr>
        <w:t xml:space="preserve">, </w:t>
      </w:r>
      <w:r w:rsidRPr="005C2306">
        <w:rPr>
          <w:rStyle w:val="Emphasis"/>
        </w:rPr>
        <w:t xml:space="preserve">coastal communities will be exposed to unprecedented storm </w:t>
      </w:r>
      <w:r w:rsidRPr="000865FA">
        <w:rPr>
          <w:rStyle w:val="Emphasis"/>
          <w:highlight w:val="green"/>
        </w:rPr>
        <w:t>surge</w:t>
      </w:r>
      <w:r w:rsidRPr="00BB3859">
        <w:rPr>
          <w:sz w:val="10"/>
        </w:rPr>
        <w:t>—</w:t>
      </w:r>
      <w:r w:rsidRPr="00BB3859">
        <w:rPr>
          <w:rStyle w:val="StyleUnderline"/>
        </w:rPr>
        <w:t>and may be ravaged by recurrent storms</w:t>
      </w:r>
      <w:r w:rsidRPr="00BB3859">
        <w:rPr>
          <w:sz w:val="10"/>
        </w:rPr>
        <w:t xml:space="preserve">.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BB3859">
        <w:rPr>
          <w:sz w:val="10"/>
        </w:rPr>
        <w:t>rarity, but</w:t>
      </w:r>
      <w:proofErr w:type="gramEnd"/>
      <w:r w:rsidRPr="00BB3859">
        <w:rPr>
          <w:sz w:val="10"/>
        </w:rPr>
        <w:t xml:space="preserve"> are exactly the manifestations of climate change that we must get better at anticipating (</w:t>
      </w:r>
      <w:proofErr w:type="spellStart"/>
      <w:r w:rsidRPr="00BB3859">
        <w:rPr>
          <w:sz w:val="10"/>
        </w:rPr>
        <w:t>Diffenbaugh</w:t>
      </w:r>
      <w:proofErr w:type="spellEnd"/>
      <w:r w:rsidRPr="00BB3859">
        <w:rPr>
          <w:sz w:val="10"/>
        </w:rPr>
        <w:t xml:space="preserve"> et al., 2017). </w:t>
      </w:r>
      <w:r w:rsidRPr="000865FA">
        <w:rPr>
          <w:rStyle w:val="StyleUnderline"/>
          <w:highlight w:val="green"/>
        </w:rPr>
        <w:t>Society will have a hard time responding to shorter intervals between</w:t>
      </w:r>
      <w:r w:rsidRPr="00BB3859">
        <w:rPr>
          <w:rStyle w:val="StyleUnderline"/>
        </w:rPr>
        <w:t xml:space="preserve"> rare </w:t>
      </w:r>
      <w:r w:rsidRPr="000865FA">
        <w:rPr>
          <w:rStyle w:val="Emphasis"/>
          <w:highlight w:val="green"/>
        </w:rPr>
        <w:t>extreme events</w:t>
      </w:r>
      <w:r w:rsidRPr="00BB3859">
        <w:rPr>
          <w:rStyle w:val="StyleUnderline"/>
        </w:rPr>
        <w:t xml:space="preserve"> </w:t>
      </w:r>
      <w:r w:rsidRPr="00BB3859">
        <w:rPr>
          <w:sz w:val="10"/>
        </w:rPr>
        <w:t>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w:t>
      </w:r>
      <w:r w:rsidRPr="00BB3859">
        <w:rPr>
          <w:rStyle w:val="StyleUnderline"/>
        </w:rPr>
        <w:t xml:space="preserve"> every 25 years, but is expected to occur once every 5 years by 2050</w:t>
      </w:r>
      <w:r w:rsidRPr="00BB3859">
        <w:rPr>
          <w:sz w:val="10"/>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w:t>
      </w:r>
      <w:r w:rsidRPr="000865FA">
        <w:rPr>
          <w:rStyle w:val="StyleUnderline"/>
          <w:highlight w:val="green"/>
        </w:rPr>
        <w:t>Humans</w:t>
      </w:r>
      <w:r w:rsidRPr="00BB3859">
        <w:rPr>
          <w:rStyle w:val="StyleUnderline"/>
        </w:rPr>
        <w:t xml:space="preserve"> are remarkably </w:t>
      </w:r>
      <w:proofErr w:type="gramStart"/>
      <w:r w:rsidRPr="00BB3859">
        <w:rPr>
          <w:rStyle w:val="StyleUnderline"/>
        </w:rPr>
        <w:t>ingenious, and</w:t>
      </w:r>
      <w:proofErr w:type="gramEnd"/>
      <w:r w:rsidRPr="00BB3859">
        <w:rPr>
          <w:rStyle w:val="StyleUnderline"/>
        </w:rPr>
        <w:t xml:space="preserve"> </w:t>
      </w:r>
      <w:r w:rsidRPr="000865FA">
        <w:rPr>
          <w:rStyle w:val="StyleUnderline"/>
          <w:highlight w:val="green"/>
        </w:rPr>
        <w:t xml:space="preserve">have </w:t>
      </w:r>
      <w:r w:rsidRPr="000865FA">
        <w:rPr>
          <w:rStyle w:val="Emphasis"/>
          <w:highlight w:val="green"/>
        </w:rPr>
        <w:t>adapted</w:t>
      </w:r>
      <w:r w:rsidRPr="00BB3859">
        <w:rPr>
          <w:rStyle w:val="StyleUnderline"/>
        </w:rPr>
        <w:t xml:space="preserve"> to crises </w:t>
      </w:r>
      <w:r w:rsidRPr="000865FA">
        <w:rPr>
          <w:rStyle w:val="StyleUnderline"/>
          <w:highlight w:val="green"/>
        </w:rPr>
        <w:t>throughout</w:t>
      </w:r>
      <w:r w:rsidRPr="00BB3859">
        <w:rPr>
          <w:rStyle w:val="StyleUnderline"/>
        </w:rPr>
        <w:t xml:space="preserve"> their </w:t>
      </w:r>
      <w:r w:rsidRPr="000865FA">
        <w:rPr>
          <w:rStyle w:val="StyleUnderline"/>
          <w:highlight w:val="green"/>
        </w:rPr>
        <w:t>history</w:t>
      </w:r>
      <w:r w:rsidRPr="00BB3859">
        <w:rPr>
          <w:sz w:val="10"/>
        </w:rPr>
        <w:t xml:space="preserve">. Our doom has been repeatedly predicted, only to be averted by innovation (Ridley, 2011). </w:t>
      </w:r>
      <w:r w:rsidRPr="000865FA">
        <w:rPr>
          <w:rStyle w:val="StyleUnderline"/>
          <w:highlight w:val="green"/>
        </w:rPr>
        <w:t>However</w:t>
      </w:r>
      <w:r w:rsidRPr="00BB3859">
        <w:rPr>
          <w:rStyle w:val="StyleUnderline"/>
        </w:rPr>
        <w:t xml:space="preserve">, the many </w:t>
      </w:r>
      <w:r w:rsidRPr="000865FA">
        <w:rPr>
          <w:rStyle w:val="StyleUnderline"/>
          <w:highlight w:val="green"/>
        </w:rPr>
        <w:t>stories of</w:t>
      </w:r>
      <w:r w:rsidRPr="00BB3859">
        <w:rPr>
          <w:rStyle w:val="StyleUnderline"/>
        </w:rPr>
        <w:t xml:space="preserve"> human ingenuity </w:t>
      </w:r>
      <w:r w:rsidRPr="000865FA">
        <w:rPr>
          <w:rStyle w:val="StyleUnderline"/>
          <w:highlight w:val="green"/>
        </w:rPr>
        <w:t>successfully addressing existential risks</w:t>
      </w:r>
      <w:r w:rsidRPr="00BB3859">
        <w:rPr>
          <w:sz w:val="10"/>
        </w:rPr>
        <w:t xml:space="preserve"> such as global famine or extreme air pollution </w:t>
      </w:r>
      <w:r w:rsidRPr="000865FA">
        <w:rPr>
          <w:rStyle w:val="StyleUnderline"/>
          <w:highlight w:val="green"/>
        </w:rPr>
        <w:t>represent</w:t>
      </w:r>
      <w:r w:rsidRPr="00BB3859">
        <w:rPr>
          <w:rStyle w:val="StyleUnderline"/>
        </w:rPr>
        <w:t xml:space="preserve"> environmental </w:t>
      </w:r>
      <w:r w:rsidRPr="000865FA">
        <w:rPr>
          <w:rStyle w:val="StyleUnderline"/>
          <w:highlight w:val="green"/>
        </w:rPr>
        <w:t>challenges that are largely linear, have immediate</w:t>
      </w:r>
      <w:r w:rsidRPr="00BB3859">
        <w:rPr>
          <w:rStyle w:val="StyleUnderline"/>
        </w:rPr>
        <w:t xml:space="preserve"> </w:t>
      </w:r>
      <w:r w:rsidRPr="000865FA">
        <w:rPr>
          <w:rStyle w:val="StyleUnderline"/>
          <w:highlight w:val="green"/>
        </w:rPr>
        <w:t>consequences, and operate without positive feedbacks</w:t>
      </w:r>
      <w:r w:rsidRPr="00BB3859">
        <w:rPr>
          <w:rStyle w:val="StyleUnderline"/>
        </w:rPr>
        <w:t>.</w:t>
      </w:r>
      <w:r w:rsidRPr="00BB3859">
        <w:rPr>
          <w:sz w:val="10"/>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BB3859">
        <w:rPr>
          <w:sz w:val="10"/>
        </w:rPr>
        <w:t>fact</w:t>
      </w:r>
      <w:proofErr w:type="gramEnd"/>
      <w:r w:rsidRPr="00BB3859">
        <w:rPr>
          <w:sz w:val="10"/>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BB3859">
        <w:rPr>
          <w:sz w:val="10"/>
        </w:rPr>
        <w:t>a negative feedback of society</w:t>
      </w:r>
      <w:proofErr w:type="gramEnd"/>
      <w:r w:rsidRPr="00BB3859">
        <w:rPr>
          <w:sz w:val="10"/>
        </w:rPr>
        <w:t xml:space="preserve"> seeking to reduce the harm. In contrast, today’s great environmental crisis of climate change may cause some harm but there are generally </w:t>
      </w:r>
      <w:proofErr w:type="gramStart"/>
      <w:r w:rsidRPr="00BB3859">
        <w:rPr>
          <w:sz w:val="10"/>
        </w:rPr>
        <w:t>long time</w:t>
      </w:r>
      <w:proofErr w:type="gramEnd"/>
      <w:r w:rsidRPr="00BB3859">
        <w:rPr>
          <w:sz w:val="10"/>
        </w:rPr>
        <w:t xml:space="preserve"> delays between rising CO2 concentrations and damage to humans. The consequence of these delays </w:t>
      </w:r>
      <w:proofErr w:type="gramStart"/>
      <w:r w:rsidRPr="00BB3859">
        <w:rPr>
          <w:sz w:val="10"/>
        </w:rPr>
        <w:t>are</w:t>
      </w:r>
      <w:proofErr w:type="gramEnd"/>
      <w:r w:rsidRPr="00BB3859">
        <w:rPr>
          <w:sz w:val="10"/>
        </w:rPr>
        <w:t xml:space="preserve"> an absence of urgency; thus although 70% of Americans believe global warming is happening, only 40% think it will harm them (http://climatecommunication.yale.edu/visualizations-data/ycom-us-2016/). Secondly, </w:t>
      </w:r>
      <w:r w:rsidRPr="00BB3859">
        <w:rPr>
          <w:rStyle w:val="StyleUnderline"/>
        </w:rPr>
        <w:t xml:space="preserve">unlike past environmental challenges, </w:t>
      </w:r>
      <w:r w:rsidRPr="005C2306">
        <w:rPr>
          <w:rStyle w:val="Emphasis"/>
        </w:rPr>
        <w:t>the Earth’s climate system is rife with positive feedback loops</w:t>
      </w:r>
      <w:r w:rsidRPr="005C2306">
        <w:rPr>
          <w:sz w:val="10"/>
        </w:rPr>
        <w:t xml:space="preserve">. </w:t>
      </w:r>
      <w:proofErr w:type="gramStart"/>
      <w:r w:rsidRPr="005C2306">
        <w:rPr>
          <w:rStyle w:val="StyleUnderline"/>
        </w:rPr>
        <w:t>In particular, as</w:t>
      </w:r>
      <w:proofErr w:type="gramEnd"/>
      <w:r w:rsidRPr="005C2306">
        <w:rPr>
          <w:rStyle w:val="StyleUnderline"/>
        </w:rPr>
        <w:t xml:space="preserve"> CO2 increases and the climate warms, that very warming can cause more CO2 release which further increases global warming, and then more CO2, and so on</w:t>
      </w:r>
      <w:r w:rsidRPr="005C2306">
        <w:rPr>
          <w:sz w:val="10"/>
        </w:rPr>
        <w:t xml:space="preserve">. Table 2 summarizes the best documented positive feedback loops for the Earth’s climate system. These feedbacks can be neatly categorized into carbon cycle, biogeochemical, </w:t>
      </w:r>
      <w:proofErr w:type="spellStart"/>
      <w:r w:rsidRPr="005C2306">
        <w:rPr>
          <w:sz w:val="10"/>
        </w:rPr>
        <w:t>biogeophysical</w:t>
      </w:r>
      <w:proofErr w:type="spellEnd"/>
      <w:r w:rsidRPr="005C2306">
        <w:rPr>
          <w:sz w:val="10"/>
        </w:rPr>
        <w:t>, cloud, ice-albedo, and water vapor feedbacks. As important as it is to understand these feedbacks individually, it is even more essential to study the interactive nature of these feedbacks. Modeling studies show that when interactions among feedback loops are included</w:t>
      </w:r>
      <w:r w:rsidRPr="00BB3859">
        <w:rPr>
          <w:sz w:val="10"/>
        </w:rPr>
        <w:t xml:space="preserve">, uncertainty increases dramatically and there is a heightened potential for perturbations to be magnified (e.g., Cox, Betts, Jones, Spall, &amp; </w:t>
      </w:r>
      <w:proofErr w:type="spellStart"/>
      <w:r w:rsidRPr="00BB3859">
        <w:rPr>
          <w:sz w:val="10"/>
        </w:rPr>
        <w:t>Totterdell</w:t>
      </w:r>
      <w:proofErr w:type="spellEnd"/>
      <w:r w:rsidRPr="00BB3859">
        <w:rPr>
          <w:sz w:val="10"/>
        </w:rPr>
        <w:t xml:space="preserve">, 2000; </w:t>
      </w:r>
      <w:proofErr w:type="spellStart"/>
      <w:r w:rsidRPr="00BB3859">
        <w:rPr>
          <w:sz w:val="10"/>
        </w:rPr>
        <w:t>Hajima</w:t>
      </w:r>
      <w:proofErr w:type="spellEnd"/>
      <w:r w:rsidRPr="00BB3859">
        <w:rPr>
          <w:sz w:val="10"/>
        </w:rPr>
        <w:t xml:space="preserve">, </w:t>
      </w:r>
      <w:proofErr w:type="spellStart"/>
      <w:r w:rsidRPr="00BB3859">
        <w:rPr>
          <w:sz w:val="10"/>
        </w:rPr>
        <w:t>Tachiiri</w:t>
      </w:r>
      <w:proofErr w:type="spellEnd"/>
      <w:r w:rsidRPr="00BB3859">
        <w:rPr>
          <w:sz w:val="10"/>
        </w:rPr>
        <w:t xml:space="preserve">, Ito, &amp; </w:t>
      </w:r>
      <w:proofErr w:type="spellStart"/>
      <w:r w:rsidRPr="00BB3859">
        <w:rPr>
          <w:sz w:val="10"/>
        </w:rPr>
        <w:t>Kawamiya</w:t>
      </w:r>
      <w:proofErr w:type="spellEnd"/>
      <w:r w:rsidRPr="00BB3859">
        <w:rPr>
          <w:sz w:val="10"/>
        </w:rPr>
        <w:t xml:space="preserve">, 2014; </w:t>
      </w:r>
      <w:proofErr w:type="spellStart"/>
      <w:r w:rsidRPr="00BB3859">
        <w:rPr>
          <w:sz w:val="10"/>
        </w:rPr>
        <w:t>Knutti</w:t>
      </w:r>
      <w:proofErr w:type="spellEnd"/>
      <w:r w:rsidRPr="00BB3859">
        <w:rPr>
          <w:sz w:val="10"/>
        </w:rPr>
        <w:t xml:space="preserve"> &amp; </w:t>
      </w:r>
      <w:proofErr w:type="spellStart"/>
      <w:r w:rsidRPr="00BB3859">
        <w:rPr>
          <w:sz w:val="10"/>
        </w:rPr>
        <w:t>Rugenstein</w:t>
      </w:r>
      <w:proofErr w:type="spellEnd"/>
      <w:r w:rsidRPr="00BB3859">
        <w:rPr>
          <w:sz w:val="10"/>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BB3859">
        <w:rPr>
          <w:sz w:val="10"/>
        </w:rPr>
        <w:t>Friedlingstein</w:t>
      </w:r>
      <w:proofErr w:type="spellEnd"/>
      <w:r w:rsidRPr="00BB3859">
        <w:rPr>
          <w:sz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BB3859">
        <w:rPr>
          <w:sz w:val="10"/>
        </w:rPr>
        <w:t>biogeophysical</w:t>
      </w:r>
      <w:proofErr w:type="spellEnd"/>
      <w:r w:rsidRPr="00BB3859">
        <w:rPr>
          <w:sz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BB3859">
        <w:rPr>
          <w:sz w:val="10"/>
        </w:rPr>
        <w:t>Chamey</w:t>
      </w:r>
      <w:proofErr w:type="spellEnd"/>
      <w:r w:rsidRPr="00BB3859">
        <w:rPr>
          <w:sz w:val="10"/>
        </w:rPr>
        <w:t>, Stone, &amp; Quirk, 1975). To top it off, overgrazing depletes the soil, leading to augmented vegetation loss (</w:t>
      </w:r>
      <w:proofErr w:type="spellStart"/>
      <w:r w:rsidRPr="00BB3859">
        <w:rPr>
          <w:sz w:val="10"/>
        </w:rPr>
        <w:t>Anderies</w:t>
      </w:r>
      <w:proofErr w:type="spellEnd"/>
      <w:r w:rsidRPr="00BB3859">
        <w:rPr>
          <w:sz w:val="10"/>
        </w:rPr>
        <w:t xml:space="preserve">, Janssen, &amp; Walker, 2002). Climate change often also increases the risk of forest fires, </w:t>
      </w:r>
      <w:proofErr w:type="gramStart"/>
      <w:r w:rsidRPr="00BB3859">
        <w:rPr>
          <w:sz w:val="10"/>
        </w:rPr>
        <w:t>as a result of</w:t>
      </w:r>
      <w:proofErr w:type="gramEnd"/>
      <w:r w:rsidRPr="00BB3859">
        <w:rPr>
          <w:sz w:val="10"/>
        </w:rPr>
        <w:t xml:space="preserve"> higher temperatures and persistent drought conditions. </w:t>
      </w:r>
      <w:r w:rsidRPr="00BB3859">
        <w:rPr>
          <w:rStyle w:val="StyleUnderline"/>
        </w:rPr>
        <w:t xml:space="preserve">The expectation is </w:t>
      </w:r>
      <w:r w:rsidRPr="005C2306">
        <w:rPr>
          <w:rStyle w:val="StyleUnderline"/>
        </w:rPr>
        <w:t>that forest fires will become more frequent and severe with climate warming and drought</w:t>
      </w:r>
      <w:r w:rsidRPr="005C2306">
        <w:rPr>
          <w:sz w:val="10"/>
        </w:rPr>
        <w:t xml:space="preserve"> (</w:t>
      </w:r>
      <w:proofErr w:type="spellStart"/>
      <w:r w:rsidRPr="005C2306">
        <w:rPr>
          <w:sz w:val="10"/>
        </w:rPr>
        <w:t>Scholze</w:t>
      </w:r>
      <w:proofErr w:type="spellEnd"/>
      <w:r w:rsidRPr="005C2306">
        <w:rPr>
          <w:sz w:val="10"/>
        </w:rPr>
        <w:t>, Knorr, Arnell, &amp; Prentice, 2006), a trend for which we have already seen evidence (Allen et al., 2010). Tragically, the increased severity and risk of Southern California wildfires recently predicted by climate scientists (</w:t>
      </w:r>
      <w:proofErr w:type="spellStart"/>
      <w:r w:rsidRPr="005C2306">
        <w:rPr>
          <w:sz w:val="10"/>
        </w:rPr>
        <w:t>Jin</w:t>
      </w:r>
      <w:proofErr w:type="spellEnd"/>
      <w:r w:rsidRPr="005C2306">
        <w:rPr>
          <w:sz w:val="10"/>
        </w:rPr>
        <w:t xml:space="preserve"> et al., 2015), was realized in December 2017, with the largest fire in the history of California (the “Thomas fire” that burned 282,000 acres, https://www.vox.com/2017/12/27/16822180/thomas-fire-california-largest-wildfire). </w:t>
      </w:r>
      <w:r w:rsidRPr="005C2306">
        <w:rPr>
          <w:rStyle w:val="StyleUnderline"/>
        </w:rPr>
        <w:t xml:space="preserve">This catastrophic fire embodies the sorts of positive feedbacks and interacting factors that could </w:t>
      </w:r>
      <w:r w:rsidRPr="005C2306">
        <w:rPr>
          <w:rStyle w:val="Emphasis"/>
        </w:rPr>
        <w:t>catch humanity off-guard</w:t>
      </w:r>
      <w:r w:rsidRPr="005C2306">
        <w:rPr>
          <w:sz w:val="10"/>
        </w:rPr>
        <w:t xml:space="preserve"> </w:t>
      </w:r>
      <w:r w:rsidRPr="005C2306">
        <w:rPr>
          <w:rStyle w:val="StyleUnderline"/>
        </w:rPr>
        <w:t xml:space="preserve">and produce a true </w:t>
      </w:r>
      <w:r w:rsidRPr="005C2306">
        <w:rPr>
          <w:rStyle w:val="Emphasis"/>
        </w:rPr>
        <w:t>apocalyptic event</w:t>
      </w:r>
      <w:r w:rsidRPr="005C2306">
        <w:rPr>
          <w:sz w:val="10"/>
        </w:rPr>
        <w:t>. Record-breaking rains</w:t>
      </w:r>
      <w:r w:rsidRPr="00BB3859">
        <w:rPr>
          <w:sz w:val="10"/>
        </w:rPr>
        <w:t xml:space="preserve"> produced an extraordinary flush of new vegetation, that then dried out as record heat waves and dry conditions took hold, coupled with stronger than normal winds, and ignition. </w:t>
      </w:r>
      <w:proofErr w:type="gramStart"/>
      <w:r w:rsidRPr="00BB3859">
        <w:rPr>
          <w:sz w:val="10"/>
        </w:rPr>
        <w:t>Of course</w:t>
      </w:r>
      <w:proofErr w:type="gramEnd"/>
      <w:r w:rsidRPr="00BB3859">
        <w:rPr>
          <w:sz w:val="10"/>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BB3859">
        <w:rPr>
          <w:sz w:val="10"/>
        </w:rPr>
        <w:t>as a consequence of</w:t>
      </w:r>
      <w:proofErr w:type="gramEnd"/>
      <w:r w:rsidRPr="00BB3859">
        <w:rPr>
          <w:sz w:val="10"/>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BB3859">
        <w:rPr>
          <w:sz w:val="10"/>
        </w:rPr>
        <w:t>Wetherald</w:t>
      </w:r>
      <w:proofErr w:type="spellEnd"/>
      <w:r w:rsidRPr="00BB3859">
        <w:rPr>
          <w:sz w:val="10"/>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BB3859">
        <w:rPr>
          <w:sz w:val="10"/>
        </w:rPr>
        <w:t>Lashof</w:t>
      </w:r>
      <w:proofErr w:type="spellEnd"/>
      <w:r w:rsidRPr="00BB3859">
        <w:rPr>
          <w:sz w:val="10"/>
        </w:rPr>
        <w:t xml:space="preserve">, DeAngelo, </w:t>
      </w:r>
      <w:proofErr w:type="spellStart"/>
      <w:r w:rsidRPr="00BB3859">
        <w:rPr>
          <w:sz w:val="10"/>
        </w:rPr>
        <w:t>Saleska</w:t>
      </w:r>
      <w:proofErr w:type="spellEnd"/>
      <w:r w:rsidRPr="00BB3859">
        <w:rPr>
          <w:sz w:val="10"/>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BB3859">
        <w:rPr>
          <w:sz w:val="10"/>
        </w:rPr>
        <w:t>Burgman</w:t>
      </w:r>
      <w:proofErr w:type="spellEnd"/>
      <w:r w:rsidRPr="00BB3859">
        <w:rPr>
          <w:sz w:val="10"/>
        </w:rPr>
        <w:t xml:space="preserve">, &amp; Norris, 2009). </w:t>
      </w:r>
      <w:r w:rsidRPr="00BB3859">
        <w:rPr>
          <w:rStyle w:val="StyleUnderline"/>
        </w:rPr>
        <w:t>The key lesson from the long list of potentially positive feedbacks and their interactions is that</w:t>
      </w:r>
      <w:r w:rsidRPr="00BB3859">
        <w:rPr>
          <w:sz w:val="10"/>
        </w:rPr>
        <w:t xml:space="preserve"> </w:t>
      </w:r>
      <w:r w:rsidRPr="000865FA">
        <w:rPr>
          <w:rStyle w:val="Emphasis"/>
          <w:highlight w:val="green"/>
        </w:rPr>
        <w:t>runaway climate change</w:t>
      </w:r>
      <w:r w:rsidRPr="00BB3859">
        <w:rPr>
          <w:rStyle w:val="StyleUnderline"/>
        </w:rPr>
        <w:t xml:space="preserve">, and runaway perturbations </w:t>
      </w:r>
      <w:proofErr w:type="gramStart"/>
      <w:r w:rsidRPr="00BB3859">
        <w:rPr>
          <w:rStyle w:val="StyleUnderline"/>
        </w:rPr>
        <w:t>have to</w:t>
      </w:r>
      <w:proofErr w:type="gramEnd"/>
      <w:r w:rsidRPr="00BB3859">
        <w:rPr>
          <w:rStyle w:val="StyleUnderline"/>
        </w:rPr>
        <w:t xml:space="preserve"> be taken as a serious possibility</w:t>
      </w:r>
      <w:r w:rsidRPr="00BB3859">
        <w:rPr>
          <w:sz w:val="10"/>
        </w:rPr>
        <w:t xml:space="preserve">. Table 2 is just a snapshot of the type of feedbacks that have been identified (see Supplementary material for a more thorough explanation of positive feedback loops). However, </w:t>
      </w:r>
      <w:r w:rsidRPr="00BB3859">
        <w:rPr>
          <w:rStyle w:val="StyleUnderline"/>
        </w:rPr>
        <w:t xml:space="preserve">this list is not </w:t>
      </w:r>
      <w:proofErr w:type="gramStart"/>
      <w:r w:rsidRPr="00BB3859">
        <w:rPr>
          <w:rStyle w:val="StyleUnderline"/>
        </w:rPr>
        <w:t>exhaustive</w:t>
      </w:r>
      <w:proofErr w:type="gramEnd"/>
      <w:r w:rsidRPr="00BB3859">
        <w:rPr>
          <w:rStyle w:val="StyleUnderline"/>
        </w:rPr>
        <w:t xml:space="preserve"> and the possibility of undiscovered positive feedbacks </w:t>
      </w:r>
      <w:r w:rsidRPr="000865FA">
        <w:rPr>
          <w:rStyle w:val="StyleUnderline"/>
          <w:highlight w:val="green"/>
        </w:rPr>
        <w:t>portends</w:t>
      </w:r>
      <w:r w:rsidRPr="00BB3859">
        <w:rPr>
          <w:rStyle w:val="StyleUnderline"/>
        </w:rPr>
        <w:t xml:space="preserve"> </w:t>
      </w:r>
      <w:r w:rsidRPr="00BB3859">
        <w:rPr>
          <w:rStyle w:val="Emphasis"/>
        </w:rPr>
        <w:t xml:space="preserve">even greater </w:t>
      </w:r>
      <w:r w:rsidRPr="000865FA">
        <w:rPr>
          <w:rStyle w:val="Emphasis"/>
          <w:highlight w:val="green"/>
        </w:rPr>
        <w:t>existential risk</w:t>
      </w:r>
      <w:r w:rsidRPr="00BB3859">
        <w:rPr>
          <w:rStyle w:val="Emphasis"/>
        </w:rPr>
        <w:t>s</w:t>
      </w:r>
      <w:r w:rsidRPr="00BB3859">
        <w:rPr>
          <w:sz w:val="10"/>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75C1027D" w14:textId="77777777" w:rsidR="00462E4F" w:rsidRPr="00E13246" w:rsidRDefault="00462E4F" w:rsidP="00462E4F"/>
    <w:p w14:paraId="08896249" w14:textId="77777777" w:rsidR="00462E4F" w:rsidRPr="00C835B7" w:rsidRDefault="00462E4F" w:rsidP="00462E4F"/>
    <w:p w14:paraId="198C3B27" w14:textId="77777777" w:rsidR="00462E4F" w:rsidRPr="00D52C91" w:rsidRDefault="00462E4F" w:rsidP="00462E4F">
      <w:pPr>
        <w:pStyle w:val="Heading4"/>
        <w:rPr>
          <w:rFonts w:asciiTheme="minorHAnsi" w:hAnsiTheme="minorHAnsi" w:cstheme="minorHAnsi"/>
        </w:rPr>
      </w:pPr>
      <w:r>
        <w:t xml:space="preserve">[2] </w:t>
      </w:r>
      <w:r w:rsidRPr="00D52C91">
        <w:rPr>
          <w:rFonts w:asciiTheme="minorHAnsi" w:hAnsiTheme="minorHAnsi" w:cstheme="minorHAnsi"/>
        </w:rPr>
        <w:t xml:space="preserve">Cap key to innovation that will get </w:t>
      </w:r>
      <w:r>
        <w:rPr>
          <w:rFonts w:asciiTheme="minorHAnsi" w:hAnsiTheme="minorHAnsi" w:cstheme="minorHAnsi"/>
        </w:rPr>
        <w:t xml:space="preserve">us </w:t>
      </w:r>
      <w:r w:rsidRPr="00D52C91">
        <w:rPr>
          <w:rFonts w:asciiTheme="minorHAnsi" w:hAnsiTheme="minorHAnsi" w:cstheme="minorHAnsi"/>
        </w:rPr>
        <w:t xml:space="preserve">off the rock </w:t>
      </w:r>
    </w:p>
    <w:p w14:paraId="33C5F639" w14:textId="77777777" w:rsidR="00462E4F" w:rsidRPr="00D52C91" w:rsidRDefault="00462E4F" w:rsidP="00462E4F">
      <w:pPr>
        <w:rPr>
          <w:rFonts w:asciiTheme="minorHAnsi" w:hAnsiTheme="minorHAnsi" w:cstheme="minorHAnsi"/>
        </w:rPr>
      </w:pPr>
      <w:r w:rsidRPr="00D52C91">
        <w:rPr>
          <w:rStyle w:val="Style13ptBold"/>
          <w:rFonts w:asciiTheme="minorHAnsi" w:hAnsiTheme="minorHAnsi" w:cstheme="minorHAnsi"/>
        </w:rPr>
        <w:t>Thiessen ‘20</w:t>
      </w:r>
      <w:r w:rsidRPr="00D52C91">
        <w:rPr>
          <w:rFonts w:asciiTheme="minorHAnsi" w:hAnsiTheme="minorHAnsi" w:cstheme="minorHAnsi"/>
        </w:rPr>
        <w:t xml:space="preserve"> – writes a twice-weekly column for The Post on foreign and domestic policy. He is a fellow at the American Enterprise Institute, and the former chief speechwriter for President George W. Bush. (Marc A., "SpaceX’s success is one small step for man, one giant leap for capitalism," Washington Post, 6-1-2020, https://www.washingtonpost.com/opinions/2020/06/01/spacexs-success-is-one-small-step-man-one-giant-leap-capitalism/, Accessed 6-27-2021, LASA-SC)</w:t>
      </w:r>
    </w:p>
    <w:p w14:paraId="4C83C53E" w14:textId="77777777" w:rsidR="00462E4F" w:rsidRDefault="00462E4F" w:rsidP="00462E4F">
      <w:pPr>
        <w:rPr>
          <w:rStyle w:val="StyleUnderline"/>
          <w:rFonts w:asciiTheme="minorHAnsi" w:hAnsiTheme="minorHAnsi" w:cstheme="minorHAnsi"/>
        </w:rPr>
      </w:pPr>
      <w:r w:rsidRPr="00D52C91">
        <w:rPr>
          <w:rStyle w:val="StyleUnderline"/>
          <w:rFonts w:asciiTheme="minorHAnsi" w:hAnsiTheme="minorHAnsi" w:cstheme="minorHAnsi"/>
        </w:rPr>
        <w:t>It was one small step for man, one giant leap for capitalism.</w:t>
      </w:r>
      <w:r w:rsidRPr="00D52C91">
        <w:rPr>
          <w:rFonts w:asciiTheme="minorHAnsi" w:hAnsiTheme="minorHAnsi" w:cstheme="minorHAnsi"/>
          <w:sz w:val="16"/>
        </w:rPr>
        <w:t xml:space="preserve"> Only three countries have ever launched human beings into orbit. This past weekend, </w:t>
      </w:r>
      <w:r w:rsidRPr="00D52C91">
        <w:rPr>
          <w:rStyle w:val="Emphasis"/>
          <w:rFonts w:asciiTheme="minorHAnsi" w:hAnsiTheme="minorHAnsi" w:cstheme="minorHAnsi"/>
        </w:rPr>
        <w:t>SpaceX became the first private company ever to do so</w:t>
      </w:r>
      <w:r w:rsidRPr="00D52C91">
        <w:rPr>
          <w:rFonts w:asciiTheme="minorHAnsi" w:hAnsiTheme="minorHAnsi" w:cstheme="minorHAnsi"/>
          <w:sz w:val="16"/>
        </w:rPr>
        <w:t xml:space="preserve">, when it sent its Crew Dragon capsule into space aboard its Falcon 9 rocket and docked with the International Space Station. </w:t>
      </w:r>
      <w:r w:rsidRPr="00D52C91">
        <w:rPr>
          <w:rStyle w:val="StyleUnderline"/>
          <w:rFonts w:asciiTheme="minorHAnsi" w:hAnsiTheme="minorHAnsi" w:cstheme="minorHAnsi"/>
        </w:rPr>
        <w:t>This was accomplished by a company Elon Musk started in 2002 in a California strip mall warehouse with just a dozen employees and a mariachi band</w:t>
      </w:r>
      <w:r w:rsidRPr="00D52C91">
        <w:rPr>
          <w:rFonts w:asciiTheme="minorHAnsi" w:hAnsiTheme="minorHAnsi" w:cstheme="minorHAnsi"/>
          <w:sz w:val="16"/>
        </w:rPr>
        <w:t xml:space="preserve">. </w:t>
      </w:r>
      <w:r w:rsidRPr="00D52C91">
        <w:rPr>
          <w:rStyle w:val="StyleUnderline"/>
          <w:rFonts w:asciiTheme="minorHAnsi" w:hAnsiTheme="minorHAnsi" w:cstheme="minorHAnsi"/>
        </w:rPr>
        <w:t xml:space="preserve">At a time when our nation is debating the merits of socialism, </w:t>
      </w:r>
      <w:r w:rsidRPr="00370D01">
        <w:rPr>
          <w:rStyle w:val="Emphasis"/>
          <w:rFonts w:asciiTheme="minorHAnsi" w:hAnsiTheme="minorHAnsi" w:cstheme="minorHAnsi"/>
          <w:highlight w:val="green"/>
        </w:rPr>
        <w:t>SpaceX</w:t>
      </w:r>
      <w:r w:rsidRPr="00D52C91">
        <w:rPr>
          <w:rStyle w:val="Emphasis"/>
          <w:rFonts w:asciiTheme="minorHAnsi" w:hAnsiTheme="minorHAnsi" w:cstheme="minorHAnsi"/>
        </w:rPr>
        <w:t xml:space="preserve"> has </w:t>
      </w:r>
      <w:r w:rsidRPr="00370D01">
        <w:rPr>
          <w:rStyle w:val="Emphasis"/>
          <w:rFonts w:asciiTheme="minorHAnsi" w:hAnsiTheme="minorHAnsi" w:cstheme="minorHAnsi"/>
          <w:highlight w:val="green"/>
        </w:rPr>
        <w:t>given</w:t>
      </w:r>
      <w:r w:rsidRPr="00D52C91">
        <w:rPr>
          <w:rStyle w:val="Emphasis"/>
          <w:rFonts w:asciiTheme="minorHAnsi" w:hAnsiTheme="minorHAnsi" w:cstheme="minorHAnsi"/>
        </w:rPr>
        <w:t xml:space="preserve"> us an incredible </w:t>
      </w:r>
      <w:r w:rsidRPr="00370D01">
        <w:rPr>
          <w:rStyle w:val="Emphasis"/>
          <w:rFonts w:asciiTheme="minorHAnsi" w:hAnsiTheme="minorHAnsi" w:cstheme="minorHAnsi"/>
          <w:highlight w:val="green"/>
        </w:rPr>
        <w:t>testament to the power of American free enterprise</w:t>
      </w:r>
      <w:r w:rsidRPr="00D52C91">
        <w:rPr>
          <w:rStyle w:val="Emphasis"/>
          <w:rFonts w:asciiTheme="minorHAnsi" w:hAnsiTheme="minorHAnsi" w:cstheme="minorHAnsi"/>
        </w:rPr>
        <w:t>.</w:t>
      </w:r>
      <w:r w:rsidRPr="00D52C91">
        <w:rPr>
          <w:rFonts w:asciiTheme="minorHAnsi" w:hAnsiTheme="minorHAnsi" w:cstheme="minorHAnsi"/>
          <w:sz w:val="16"/>
        </w:rPr>
        <w:t xml:space="preserve"> While the left is advocating unprecedented government intervention in almost every sector of the U.S. economy, from health care to energy, today </w:t>
      </w:r>
      <w:r w:rsidRPr="00D52C91">
        <w:rPr>
          <w:rStyle w:val="StyleUnderline"/>
          <w:rFonts w:asciiTheme="minorHAnsi" w:hAnsiTheme="minorHAnsi" w:cstheme="minorHAnsi"/>
        </w:rPr>
        <w:t>Americans are celebrating the successful privatization of space travel.</w:t>
      </w:r>
      <w:r w:rsidRPr="00D52C91">
        <w:rPr>
          <w:rFonts w:asciiTheme="minorHAnsi" w:hAnsiTheme="minorHAnsi" w:cstheme="minorHAnsi"/>
          <w:sz w:val="16"/>
        </w:rPr>
        <w:t xml:space="preserve"> If you want to see the difference between what government and private enterprise can do, consider: </w:t>
      </w:r>
      <w:r w:rsidRPr="00D52C91">
        <w:rPr>
          <w:rStyle w:val="Emphasis"/>
          <w:rFonts w:asciiTheme="minorHAnsi" w:hAnsiTheme="minorHAnsi" w:cstheme="minorHAnsi"/>
        </w:rPr>
        <w:t xml:space="preserve">It </w:t>
      </w:r>
      <w:r w:rsidRPr="00370D01">
        <w:rPr>
          <w:rStyle w:val="Emphasis"/>
          <w:rFonts w:asciiTheme="minorHAnsi" w:hAnsiTheme="minorHAnsi" w:cstheme="minorHAnsi"/>
          <w:highlight w:val="green"/>
        </w:rPr>
        <w:t>took a private company to give us the first</w:t>
      </w:r>
      <w:r w:rsidRPr="00D52C91">
        <w:rPr>
          <w:rStyle w:val="Emphasis"/>
          <w:rFonts w:asciiTheme="minorHAnsi" w:hAnsiTheme="minorHAnsi" w:cstheme="minorHAnsi"/>
        </w:rPr>
        <w:t xml:space="preserve"> </w:t>
      </w:r>
      <w:r w:rsidRPr="00370D01">
        <w:rPr>
          <w:rStyle w:val="Emphasis"/>
          <w:rFonts w:asciiTheme="minorHAnsi" w:hAnsiTheme="minorHAnsi" w:cstheme="minorHAnsi"/>
          <w:highlight w:val="green"/>
        </w:rPr>
        <w:t>space vehicle</w:t>
      </w:r>
      <w:r w:rsidRPr="00D52C91">
        <w:rPr>
          <w:rStyle w:val="Emphasis"/>
          <w:rFonts w:asciiTheme="minorHAnsi" w:hAnsiTheme="minorHAnsi" w:cstheme="minorHAnsi"/>
        </w:rPr>
        <w:t xml:space="preserv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D52C91">
        <w:rPr>
          <w:rFonts w:asciiTheme="minorHAnsi" w:hAnsiTheme="minorHAnsi" w:cstheme="minorHAnsi"/>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That last development will save the taxpayers incredible amounts of money. </w:t>
      </w:r>
      <w:r w:rsidRPr="00D52C91">
        <w:rPr>
          <w:rStyle w:val="StyleUnderline"/>
          <w:rFonts w:asciiTheme="minorHAnsi" w:hAnsiTheme="minorHAnsi" w:cstheme="minorHAnsi"/>
        </w:rPr>
        <w:t xml:space="preserve">The </w:t>
      </w:r>
      <w:r w:rsidRPr="00370D01">
        <w:rPr>
          <w:rStyle w:val="StyleUnderline"/>
          <w:rFonts w:asciiTheme="minorHAnsi" w:hAnsiTheme="minorHAnsi" w:cstheme="minorHAnsi"/>
          <w:highlight w:val="green"/>
        </w:rPr>
        <w:t>cost to</w:t>
      </w:r>
      <w:r w:rsidRPr="00D52C91">
        <w:rPr>
          <w:rStyle w:val="StyleUnderline"/>
          <w:rFonts w:asciiTheme="minorHAnsi" w:hAnsiTheme="minorHAnsi" w:cstheme="minorHAnsi"/>
        </w:rPr>
        <w:t xml:space="preserve"> </w:t>
      </w:r>
      <w:r w:rsidRPr="00370D01">
        <w:rPr>
          <w:rStyle w:val="StyleUnderline"/>
          <w:rFonts w:asciiTheme="minorHAnsi" w:hAnsiTheme="minorHAnsi" w:cstheme="minorHAnsi"/>
          <w:highlight w:val="green"/>
        </w:rPr>
        <w:t>NASA for launching a man into space</w:t>
      </w:r>
      <w:r w:rsidRPr="00D52C91">
        <w:rPr>
          <w:rStyle w:val="StyleUnderline"/>
          <w:rFonts w:asciiTheme="minorHAnsi" w:hAnsiTheme="minorHAnsi" w:cstheme="minorHAnsi"/>
        </w:rPr>
        <w:t xml:space="preserve"> on the space shuttle orbiter </w:t>
      </w:r>
      <w:r w:rsidRPr="00370D01">
        <w:rPr>
          <w:rStyle w:val="StyleUnderline"/>
          <w:rFonts w:asciiTheme="minorHAnsi" w:hAnsiTheme="minorHAnsi" w:cstheme="minorHAnsi"/>
          <w:highlight w:val="green"/>
        </w:rPr>
        <w:t>was $170 million</w:t>
      </w:r>
      <w:r w:rsidRPr="00D52C91">
        <w:rPr>
          <w:rStyle w:val="StyleUnderline"/>
          <w:rFonts w:asciiTheme="minorHAnsi" w:hAnsiTheme="minorHAnsi" w:cstheme="minorHAnsi"/>
        </w:rPr>
        <w:t xml:space="preserve"> per seat, compared with just $60 million to $67 million on the Dragon capsule.</w:t>
      </w:r>
      <w:r w:rsidRPr="00D52C91">
        <w:rPr>
          <w:rFonts w:asciiTheme="minorHAnsi" w:hAnsiTheme="minorHAnsi" w:cstheme="minorHAnsi"/>
          <w:sz w:val="16"/>
        </w:rPr>
        <w:t xml:space="preserve"> The cost for the space shuttle to send a kilogram of cargo into to space was $54,500; with the Falcon rocket, the cost is just $2,720 — a decrease of 95 percent. And while the space shuttle cost $27.4 billion to develop, the Crew Dragon was designed and built for just $1.7 billion — making it the lowest-cost spacecraft developed in six decades. </w:t>
      </w:r>
      <w:r w:rsidRPr="00370D01">
        <w:rPr>
          <w:rStyle w:val="StyleUnderline"/>
          <w:rFonts w:asciiTheme="minorHAnsi" w:hAnsiTheme="minorHAnsi" w:cstheme="minorHAnsi"/>
          <w:highlight w:val="green"/>
        </w:rPr>
        <w:t>SpaceX did it in six years</w:t>
      </w:r>
      <w:r w:rsidRPr="00D52C91">
        <w:rPr>
          <w:rStyle w:val="StyleUnderline"/>
          <w:rFonts w:asciiTheme="minorHAnsi" w:hAnsiTheme="minorHAnsi" w:cstheme="minorHAnsi"/>
        </w:rPr>
        <w:t xml:space="preserve"> — </w:t>
      </w:r>
      <w:r w:rsidRPr="00370D01">
        <w:rPr>
          <w:rStyle w:val="StyleUnderline"/>
          <w:rFonts w:asciiTheme="minorHAnsi" w:hAnsiTheme="minorHAnsi" w:cstheme="minorHAnsi"/>
          <w:highlight w:val="green"/>
        </w:rPr>
        <w:t>far faster</w:t>
      </w:r>
      <w:r w:rsidRPr="00D52C91">
        <w:rPr>
          <w:rStyle w:val="StyleUnderline"/>
          <w:rFonts w:asciiTheme="minorHAnsi" w:hAnsiTheme="minorHAnsi" w:cstheme="minorHAnsi"/>
        </w:rPr>
        <w:t xml:space="preserve"> than the time it took to develop the space shuttle</w:t>
      </w:r>
      <w:r w:rsidRPr="00D52C91">
        <w:rPr>
          <w:rFonts w:asciiTheme="minorHAnsi" w:hAnsiTheme="minorHAnsi" w:cstheme="minorHAnsi"/>
          <w:sz w:val="16"/>
        </w:rPr>
        <w:t xml:space="preserve">. </w:t>
      </w:r>
      <w:r w:rsidRPr="00D52C91">
        <w:rPr>
          <w:rStyle w:val="StyleUnderline"/>
          <w:rFonts w:asciiTheme="minorHAnsi" w:hAnsiTheme="minorHAnsi" w:cstheme="minorHAnsi"/>
        </w:rPr>
        <w:t xml:space="preserve">The private sector does it better, cheaper, </w:t>
      </w:r>
      <w:proofErr w:type="gramStart"/>
      <w:r w:rsidRPr="00D52C91">
        <w:rPr>
          <w:rStyle w:val="StyleUnderline"/>
          <w:rFonts w:asciiTheme="minorHAnsi" w:hAnsiTheme="minorHAnsi" w:cstheme="minorHAnsi"/>
        </w:rPr>
        <w:t>faster</w:t>
      </w:r>
      <w:proofErr w:type="gramEnd"/>
      <w:r w:rsidRPr="00D52C91">
        <w:rPr>
          <w:rStyle w:val="StyleUnderline"/>
          <w:rFonts w:asciiTheme="minorHAnsi" w:hAnsiTheme="minorHAnsi" w:cstheme="minorHAnsi"/>
        </w:rPr>
        <w:t xml:space="preserve"> and more efficiently than government. Why? </w:t>
      </w:r>
      <w:r w:rsidRPr="00D52C91">
        <w:rPr>
          <w:rStyle w:val="Emphasis"/>
          <w:rFonts w:asciiTheme="minorHAnsi" w:hAnsiTheme="minorHAnsi" w:cstheme="minorHAnsi"/>
        </w:rPr>
        <w:t xml:space="preserve">Competition. </w:t>
      </w:r>
      <w:r w:rsidRPr="00D52C91">
        <w:rPr>
          <w:rFonts w:asciiTheme="minorHAnsi" w:hAnsiTheme="minorHAnsi" w:cstheme="minorHAnsi"/>
          <w:sz w:val="16"/>
        </w:rPr>
        <w:t xml:space="preserve">Today, SpaceX </w:t>
      </w:r>
      <w:proofErr w:type="gramStart"/>
      <w:r w:rsidRPr="00D52C91">
        <w:rPr>
          <w:rFonts w:asciiTheme="minorHAnsi" w:hAnsiTheme="minorHAnsi" w:cstheme="minorHAnsi"/>
          <w:sz w:val="16"/>
        </w:rPr>
        <w:t>has to</w:t>
      </w:r>
      <w:proofErr w:type="gramEnd"/>
      <w:r w:rsidRPr="00D52C91">
        <w:rPr>
          <w:rFonts w:asciiTheme="minorHAnsi" w:hAnsiTheme="minorHAnsi" w:cstheme="minorHAnsi"/>
          <w:sz w:val="16"/>
        </w:rPr>
        <w:t xml:space="preserve"> compete with a constellation of private companies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D52C91">
        <w:rPr>
          <w:rStyle w:val="StyleUnderline"/>
          <w:rFonts w:asciiTheme="minorHAnsi" w:hAnsiTheme="minorHAnsi" w:cstheme="minorHAnsi"/>
        </w:rPr>
        <w:t xml:space="preserve">In the race to put the first privately launched man into orbit, upstart SpaceX had to beat aerospace behemoth Boeing and its </w:t>
      </w:r>
      <w:proofErr w:type="spellStart"/>
      <w:r w:rsidRPr="00D52C91">
        <w:rPr>
          <w:rStyle w:val="StyleUnderline"/>
          <w:rFonts w:asciiTheme="minorHAnsi" w:hAnsiTheme="minorHAnsi" w:cstheme="minorHAnsi"/>
        </w:rPr>
        <w:t>Starliner</w:t>
      </w:r>
      <w:proofErr w:type="spellEnd"/>
      <w:r w:rsidRPr="00D52C91">
        <w:rPr>
          <w:rStyle w:val="StyleUnderline"/>
          <w:rFonts w:asciiTheme="minorHAnsi" w:hAnsiTheme="minorHAnsi" w:cstheme="minorHAnsi"/>
        </w:rPr>
        <w:t xml:space="preserve"> capsule to the punch</w:t>
      </w:r>
      <w:r w:rsidRPr="00D52C91">
        <w:rPr>
          <w:rFonts w:asciiTheme="minorHAnsi" w:hAnsiTheme="minorHAnsi" w:cstheme="minorHAnsi"/>
          <w:sz w:val="16"/>
        </w:rPr>
        <w:t xml:space="preserve">. It did so — for more than $1 billion less than its competitor. </w:t>
      </w:r>
      <w:r w:rsidRPr="00D52C91">
        <w:rPr>
          <w:rStyle w:val="Emphasis"/>
          <w:rFonts w:asciiTheme="minorHAnsi" w:hAnsiTheme="minorHAnsi" w:cstheme="minorHAnsi"/>
        </w:rPr>
        <w:t xml:space="preserve">That </w:t>
      </w:r>
      <w:r w:rsidRPr="00370D01">
        <w:rPr>
          <w:rStyle w:val="Emphasis"/>
          <w:rFonts w:asciiTheme="minorHAnsi" w:hAnsiTheme="minorHAnsi" w:cstheme="minorHAnsi"/>
          <w:highlight w:val="green"/>
        </w:rPr>
        <w:t>spirit of competition</w:t>
      </w:r>
      <w:r w:rsidRPr="00D52C91">
        <w:rPr>
          <w:rStyle w:val="Emphasis"/>
          <w:rFonts w:asciiTheme="minorHAnsi" w:hAnsiTheme="minorHAnsi" w:cstheme="minorHAnsi"/>
        </w:rPr>
        <w:t xml:space="preserve"> and innovation will </w:t>
      </w:r>
      <w:r w:rsidRPr="00370D01">
        <w:rPr>
          <w:rStyle w:val="Emphasis"/>
          <w:rFonts w:asciiTheme="minorHAnsi" w:hAnsiTheme="minorHAnsi" w:cstheme="minorHAnsi"/>
          <w:highlight w:val="green"/>
        </w:rPr>
        <w:t>revolutionize</w:t>
      </w:r>
      <w:r w:rsidRPr="00D52C91">
        <w:rPr>
          <w:rStyle w:val="Emphasis"/>
          <w:rFonts w:asciiTheme="minorHAnsi" w:hAnsiTheme="minorHAnsi" w:cstheme="minorHAnsi"/>
        </w:rPr>
        <w:t xml:space="preserve"> space </w:t>
      </w:r>
      <w:r w:rsidRPr="00370D01">
        <w:rPr>
          <w:rStyle w:val="Emphasis"/>
          <w:rFonts w:asciiTheme="minorHAnsi" w:hAnsiTheme="minorHAnsi" w:cstheme="minorHAnsi"/>
          <w:highlight w:val="green"/>
        </w:rPr>
        <w:t>travel</w:t>
      </w:r>
      <w:r w:rsidRPr="00D52C91">
        <w:rPr>
          <w:rStyle w:val="Emphasis"/>
          <w:rFonts w:asciiTheme="minorHAnsi" w:hAnsiTheme="minorHAnsi" w:cstheme="minorHAnsi"/>
        </w:rPr>
        <w:t xml:space="preserve"> in the years ahead</w:t>
      </w:r>
      <w:r w:rsidRPr="00D52C91">
        <w:rPr>
          <w:rFonts w:asciiTheme="minorHAnsi" w:hAnsiTheme="minorHAnsi" w:cstheme="minorHAnsi"/>
          <w:sz w:val="16"/>
        </w:rPr>
        <w:t xml:space="preserve">. Indeed, Musk has his sights set far beyond Earth orbit. </w:t>
      </w:r>
      <w:r w:rsidRPr="00D52C91">
        <w:rPr>
          <w:rStyle w:val="StyleUnderline"/>
          <w:rFonts w:asciiTheme="minorHAnsi" w:hAnsiTheme="minorHAnsi" w:cstheme="minorHAnsi"/>
        </w:rPr>
        <w:t>Already, SpaceX is working on a much larger version of the Falcon 9 reusable rocket called Super Heavy that will carry a deep-space capsule named Starship capable of carrying up to 100 people to the moon and eventually to Mars.</w:t>
      </w:r>
      <w:r w:rsidRPr="00D52C91">
        <w:rPr>
          <w:rFonts w:asciiTheme="minorHAnsi" w:hAnsiTheme="minorHAnsi" w:cstheme="minorHAnsi"/>
          <w:sz w:val="16"/>
        </w:rPr>
        <w:t xml:space="preserve"> Musk’s goal — the reason he founded SpaceX — is to </w:t>
      </w:r>
      <w:r w:rsidRPr="00D52C91">
        <w:rPr>
          <w:rStyle w:val="Emphasis"/>
          <w:rFonts w:asciiTheme="minorHAnsi" w:hAnsiTheme="minorHAnsi" w:cstheme="minorHAnsi"/>
        </w:rPr>
        <w:t>colonize Mars and make humanity a multiplanetary species</w:t>
      </w:r>
      <w:r w:rsidRPr="00D52C91">
        <w:rPr>
          <w:rStyle w:val="StyleUnderline"/>
          <w:rFonts w:asciiTheme="minorHAnsi" w:hAnsiTheme="minorHAnsi" w:cstheme="minorHAnsi"/>
        </w:rPr>
        <w:t>. He has set a goal of founding a million-person city on Mars by 2050 complete with iron foundries and pizza joints</w:t>
      </w:r>
      <w:r w:rsidRPr="00D52C91">
        <w:rPr>
          <w:rFonts w:asciiTheme="minorHAnsi" w:hAnsiTheme="minorHAnsi" w:cstheme="minorHAnsi"/>
          <w:sz w:val="16"/>
        </w:rPr>
        <w:t xml:space="preserve">. Can it be done? Who </w:t>
      </w:r>
      <w:proofErr w:type="gramStart"/>
      <w:r w:rsidRPr="00D52C91">
        <w:rPr>
          <w:rFonts w:asciiTheme="minorHAnsi" w:hAnsiTheme="minorHAnsi" w:cstheme="minorHAnsi"/>
          <w:sz w:val="16"/>
        </w:rPr>
        <w:t>knows.</w:t>
      </w:r>
      <w:proofErr w:type="gramEnd"/>
      <w:r w:rsidRPr="00D52C91">
        <w:rPr>
          <w:rFonts w:asciiTheme="minorHAnsi" w:hAnsiTheme="minorHAnsi" w:cstheme="minorHAnsi"/>
          <w:sz w:val="16"/>
        </w:rPr>
        <w:t xml:space="preserve"> But this much is certain: </w:t>
      </w:r>
      <w:r w:rsidRPr="00D52C91">
        <w:rPr>
          <w:rStyle w:val="Emphasis"/>
          <w:rFonts w:asciiTheme="minorHAnsi" w:hAnsiTheme="minorHAnsi" w:cstheme="minorHAnsi"/>
        </w:rPr>
        <w:t>Private-sector innovation is opening the door to a new era of space exploration.</w:t>
      </w:r>
      <w:r w:rsidRPr="00D52C91">
        <w:rPr>
          <w:rFonts w:asciiTheme="minorHAnsi" w:hAnsiTheme="minorHAnsi" w:cstheme="minorHAnsi"/>
          <w:sz w:val="16"/>
        </w:rPr>
        <w:t xml:space="preserve"> </w:t>
      </w:r>
      <w:r w:rsidRPr="00D52C91">
        <w:rPr>
          <w:rStyle w:val="StyleUnderline"/>
          <w:rFonts w:asciiTheme="minorHAnsi" w:hAnsiTheme="minorHAnsi" w:cstheme="minorHAnsi"/>
        </w:rPr>
        <w:t>Wouldn’t it be ironic if, just as capitalism is allowing us to explore the farthest reaches of our solar system, Americans decided to embrace socialism back here on Earth?</w:t>
      </w:r>
    </w:p>
    <w:p w14:paraId="7632C1DF" w14:textId="77777777" w:rsidR="00462E4F" w:rsidRPr="0047606C" w:rsidRDefault="00462E4F" w:rsidP="00462E4F">
      <w:pPr>
        <w:pStyle w:val="Heading4"/>
        <w:rPr>
          <w:rFonts w:cs="Calibri"/>
        </w:rPr>
      </w:pPr>
      <w:proofErr w:type="gramStart"/>
      <w:r w:rsidRPr="0047606C">
        <w:rPr>
          <w:rFonts w:cs="Calibri"/>
        </w:rPr>
        <w:t>Otherwise</w:t>
      </w:r>
      <w:proofErr w:type="gramEnd"/>
      <w:r w:rsidRPr="0047606C">
        <w:rPr>
          <w:rFonts w:cs="Calibri"/>
        </w:rPr>
        <w:t xml:space="preserve"> </w:t>
      </w:r>
      <w:r w:rsidRPr="0047606C">
        <w:rPr>
          <w:rFonts w:cs="Calibri"/>
          <w:u w:val="single"/>
        </w:rPr>
        <w:t>inevitable</w:t>
      </w:r>
      <w:r w:rsidRPr="0047606C">
        <w:rPr>
          <w:rFonts w:cs="Calibri"/>
        </w:rPr>
        <w:t xml:space="preserve"> extinction. </w:t>
      </w:r>
    </w:p>
    <w:p w14:paraId="14448CDD" w14:textId="77777777" w:rsidR="00462E4F" w:rsidRPr="0047606C" w:rsidRDefault="00462E4F" w:rsidP="00462E4F">
      <w:proofErr w:type="spellStart"/>
      <w:r w:rsidRPr="0047606C">
        <w:rPr>
          <w:rStyle w:val="Style13ptBold"/>
        </w:rPr>
        <w:t>Zarkadakis</w:t>
      </w:r>
      <w:proofErr w:type="spellEnd"/>
      <w:r w:rsidRPr="0047606C">
        <w:rPr>
          <w:rStyle w:val="Style13ptBold"/>
        </w:rPr>
        <w:t xml:space="preserve"> ’19 </w:t>
      </w:r>
      <w:r w:rsidRPr="0047606C">
        <w:t xml:space="preserve">[George; December 26; Ph.D. in Artificial Intelligence; George </w:t>
      </w:r>
      <w:proofErr w:type="spellStart"/>
      <w:r w:rsidRPr="0047606C">
        <w:t>Zardakis</w:t>
      </w:r>
      <w:proofErr w:type="spellEnd"/>
      <w:r w:rsidRPr="0047606C">
        <w:t xml:space="preserve">, “Abandoning the metropolis: space </w:t>
      </w:r>
      <w:proofErr w:type="spellStart"/>
      <w:r w:rsidRPr="0047606C">
        <w:t>colonisation</w:t>
      </w:r>
      <w:proofErr w:type="spellEnd"/>
      <w:r w:rsidRPr="0047606C">
        <w:t xml:space="preserve"> as the new imperative,” </w:t>
      </w:r>
      <w:hyperlink r:id="rId7" w:history="1">
        <w:r w:rsidRPr="0047606C">
          <w:rPr>
            <w:rStyle w:val="Hyperlink"/>
          </w:rPr>
          <w:t>https://georgezarkadakis.com/2019/12/26/abandoning-the-metropolis-space-colonisation-as-the-new-imperative/</w:t>
        </w:r>
      </w:hyperlink>
      <w:r w:rsidRPr="0047606C">
        <w:t>]</w:t>
      </w:r>
    </w:p>
    <w:p w14:paraId="24DCAFB6" w14:textId="77777777" w:rsidR="00462E4F" w:rsidRDefault="00462E4F" w:rsidP="00462E4F">
      <w:pPr>
        <w:rPr>
          <w:sz w:val="14"/>
        </w:rPr>
      </w:pPr>
      <w:r w:rsidRPr="0047606C">
        <w:rPr>
          <w:rStyle w:val="StyleUnderline"/>
        </w:rPr>
        <w:t>Space colonization is</w:t>
      </w:r>
      <w:r w:rsidRPr="0047606C">
        <w:rPr>
          <w:sz w:val="14"/>
        </w:rPr>
        <w:t xml:space="preserve"> not only </w:t>
      </w:r>
      <w:r w:rsidRPr="0047606C">
        <w:rPr>
          <w:rStyle w:val="StyleUnderline"/>
        </w:rPr>
        <w:t>the subject of</w:t>
      </w:r>
      <w:r w:rsidRPr="0047606C">
        <w:rPr>
          <w:sz w:val="14"/>
        </w:rPr>
        <w:t xml:space="preserve"> fiction but of </w:t>
      </w:r>
      <w:r w:rsidRPr="0047606C">
        <w:rPr>
          <w:rStyle w:val="Emphasis"/>
        </w:rPr>
        <w:t>serious science</w:t>
      </w:r>
      <w:r w:rsidRPr="0047606C">
        <w:rPr>
          <w:sz w:val="14"/>
        </w:rPr>
        <w:t xml:space="preserve"> too. The late physicist Stephen Hawking argued that </w:t>
      </w:r>
      <w:r w:rsidRPr="000A4B5E">
        <w:rPr>
          <w:rStyle w:val="StyleUnderline"/>
          <w:highlight w:val="green"/>
        </w:rPr>
        <w:t>unless colonies</w:t>
      </w:r>
      <w:r w:rsidRPr="0047606C">
        <w:rPr>
          <w:rStyle w:val="StyleUnderline"/>
        </w:rPr>
        <w:t xml:space="preserve"> were</w:t>
      </w:r>
      <w:r w:rsidRPr="0047606C">
        <w:rPr>
          <w:sz w:val="14"/>
        </w:rPr>
        <w:t xml:space="preserve"> </w:t>
      </w:r>
      <w:r w:rsidRPr="000A4B5E">
        <w:rPr>
          <w:rStyle w:val="Emphasis"/>
          <w:highlight w:val="green"/>
        </w:rPr>
        <w:t>established in space</w:t>
      </w:r>
      <w:r w:rsidRPr="000A4B5E">
        <w:rPr>
          <w:sz w:val="14"/>
          <w:highlight w:val="green"/>
        </w:rPr>
        <w:t xml:space="preserve"> </w:t>
      </w:r>
      <w:proofErr w:type="gramStart"/>
      <w:r w:rsidRPr="000A4B5E">
        <w:rPr>
          <w:rStyle w:val="StyleUnderline"/>
          <w:highlight w:val="green"/>
        </w:rPr>
        <w:t>the</w:t>
      </w:r>
      <w:r w:rsidRPr="000A4B5E">
        <w:rPr>
          <w:sz w:val="14"/>
          <w:highlight w:val="green"/>
        </w:rPr>
        <w:t xml:space="preserve"> </w:t>
      </w:r>
      <w:r w:rsidRPr="000A4B5E">
        <w:rPr>
          <w:rStyle w:val="Emphasis"/>
          <w:highlight w:val="green"/>
        </w:rPr>
        <w:t>human</w:t>
      </w:r>
      <w:r w:rsidRPr="0047606C">
        <w:rPr>
          <w:rStyle w:val="Emphasis"/>
        </w:rPr>
        <w:t xml:space="preserve"> race</w:t>
      </w:r>
      <w:proofErr w:type="gramEnd"/>
      <w:r w:rsidRPr="0047606C">
        <w:rPr>
          <w:rStyle w:val="Emphasis"/>
        </w:rPr>
        <w:t xml:space="preserve"> would </w:t>
      </w:r>
      <w:r w:rsidRPr="000A4B5E">
        <w:rPr>
          <w:rStyle w:val="Emphasis"/>
          <w:highlight w:val="green"/>
        </w:rPr>
        <w:t>become extinct</w:t>
      </w:r>
      <w:r w:rsidRPr="0047606C">
        <w:rPr>
          <w:rStyle w:val="StyleUnderline"/>
        </w:rPr>
        <w:t>. There are</w:t>
      </w:r>
      <w:r w:rsidRPr="0047606C">
        <w:rPr>
          <w:sz w:val="14"/>
        </w:rPr>
        <w:t xml:space="preserve"> several </w:t>
      </w:r>
      <w:r w:rsidRPr="0047606C">
        <w:rPr>
          <w:rStyle w:val="Emphasis"/>
        </w:rPr>
        <w:t>natural phenomena</w:t>
      </w:r>
      <w:r w:rsidRPr="0047606C">
        <w:rPr>
          <w:sz w:val="14"/>
        </w:rPr>
        <w:t xml:space="preserve"> </w:t>
      </w:r>
      <w:r w:rsidRPr="0047606C">
        <w:rPr>
          <w:rStyle w:val="Emphasis"/>
        </w:rPr>
        <w:t>beyond our control</w:t>
      </w:r>
      <w:r w:rsidRPr="0047606C">
        <w:rPr>
          <w:sz w:val="14"/>
        </w:rPr>
        <w:t xml:space="preserve"> </w:t>
      </w:r>
      <w:r w:rsidRPr="0047606C">
        <w:rPr>
          <w:rStyle w:val="StyleUnderline"/>
        </w:rPr>
        <w:t>that could spell</w:t>
      </w:r>
      <w:r w:rsidRPr="0047606C">
        <w:rPr>
          <w:sz w:val="14"/>
        </w:rPr>
        <w:t xml:space="preserve"> our </w:t>
      </w:r>
      <w:r w:rsidRPr="0047606C">
        <w:rPr>
          <w:rStyle w:val="Emphasis"/>
        </w:rPr>
        <w:t>obliteration</w:t>
      </w:r>
      <w:r w:rsidRPr="0047606C">
        <w:rPr>
          <w:sz w:val="14"/>
        </w:rPr>
        <w:t xml:space="preserve">. Over a long enough period of time </w:t>
      </w:r>
      <w:r w:rsidRPr="0047606C">
        <w:rPr>
          <w:rStyle w:val="StyleUnderline"/>
        </w:rPr>
        <w:t>our planet is vulnerable to catastrophic</w:t>
      </w:r>
      <w:r w:rsidRPr="0047606C">
        <w:rPr>
          <w:sz w:val="14"/>
        </w:rPr>
        <w:t xml:space="preserve"> </w:t>
      </w:r>
      <w:r w:rsidRPr="000A4B5E">
        <w:rPr>
          <w:rStyle w:val="Emphasis"/>
          <w:highlight w:val="green"/>
        </w:rPr>
        <w:t>meteor</w:t>
      </w:r>
      <w:r w:rsidRPr="0047606C">
        <w:rPr>
          <w:rStyle w:val="StyleUnderline"/>
        </w:rPr>
        <w:t xml:space="preserve">ite </w:t>
      </w:r>
      <w:proofErr w:type="gramStart"/>
      <w:r w:rsidRPr="0047606C">
        <w:rPr>
          <w:rStyle w:val="StyleUnderline"/>
        </w:rPr>
        <w:t>strike</w:t>
      </w:r>
      <w:r w:rsidRPr="000A4B5E">
        <w:rPr>
          <w:rStyle w:val="Emphasis"/>
          <w:highlight w:val="green"/>
        </w:rPr>
        <w:t>s</w:t>
      </w:r>
      <w:r w:rsidRPr="0047606C">
        <w:rPr>
          <w:rStyle w:val="StyleUnderline"/>
        </w:rPr>
        <w:t>, or</w:t>
      </w:r>
      <w:proofErr w:type="gramEnd"/>
      <w:r w:rsidRPr="0047606C">
        <w:rPr>
          <w:sz w:val="14"/>
        </w:rPr>
        <w:t xml:space="preserve"> getting exposed to the </w:t>
      </w:r>
      <w:r w:rsidRPr="0047606C">
        <w:rPr>
          <w:rStyle w:val="Emphasis"/>
        </w:rPr>
        <w:t>deadly radiation</w:t>
      </w:r>
      <w:r w:rsidRPr="0047606C">
        <w:rPr>
          <w:sz w:val="14"/>
        </w:rPr>
        <w:t xml:space="preserve"> </w:t>
      </w:r>
      <w:r w:rsidRPr="0047606C">
        <w:rPr>
          <w:rStyle w:val="StyleUnderline"/>
        </w:rPr>
        <w:t xml:space="preserve">of </w:t>
      </w:r>
      <w:r w:rsidRPr="000A4B5E">
        <w:rPr>
          <w:rStyle w:val="StyleUnderline"/>
          <w:highlight w:val="green"/>
        </w:rPr>
        <w:t>a nearby</w:t>
      </w:r>
      <w:r w:rsidRPr="0047606C">
        <w:rPr>
          <w:rStyle w:val="StyleUnderline"/>
        </w:rPr>
        <w:t xml:space="preserve"> super</w:t>
      </w:r>
      <w:r w:rsidRPr="000A4B5E">
        <w:rPr>
          <w:rStyle w:val="Emphasis"/>
          <w:highlight w:val="green"/>
        </w:rPr>
        <w:t>nova</w:t>
      </w:r>
      <w:r w:rsidRPr="0047606C">
        <w:rPr>
          <w:sz w:val="14"/>
        </w:rPr>
        <w:t xml:space="preserve"> explosion. </w:t>
      </w:r>
      <w:r w:rsidRPr="0047606C">
        <w:rPr>
          <w:rStyle w:val="StyleUnderline"/>
        </w:rPr>
        <w:t xml:space="preserve">As our </w:t>
      </w:r>
      <w:r w:rsidRPr="000A4B5E">
        <w:rPr>
          <w:rStyle w:val="Emphasis"/>
          <w:highlight w:val="green"/>
        </w:rPr>
        <w:t>Sun</w:t>
      </w:r>
      <w:r w:rsidRPr="0047606C">
        <w:rPr>
          <w:rStyle w:val="Emphasis"/>
        </w:rPr>
        <w:t xml:space="preserve"> burns</w:t>
      </w:r>
      <w:r w:rsidRPr="0047606C">
        <w:rPr>
          <w:sz w:val="14"/>
        </w:rPr>
        <w:t xml:space="preserve"> its fuel </w:t>
      </w:r>
      <w:r w:rsidRPr="0047606C">
        <w:rPr>
          <w:rStyle w:val="StyleUnderline"/>
        </w:rPr>
        <w:t xml:space="preserve">it </w:t>
      </w:r>
      <w:r w:rsidRPr="000A4B5E">
        <w:rPr>
          <w:rStyle w:val="StyleUnderline"/>
          <w:highlight w:val="green"/>
        </w:rPr>
        <w:t>will</w:t>
      </w:r>
      <w:r w:rsidRPr="0047606C">
        <w:rPr>
          <w:sz w:val="14"/>
        </w:rPr>
        <w:t xml:space="preserve"> start to expand and, in a few million years, will </w:t>
      </w:r>
      <w:r w:rsidRPr="000A4B5E">
        <w:rPr>
          <w:rStyle w:val="Emphasis"/>
          <w:highlight w:val="green"/>
        </w:rPr>
        <w:t>scorch Earth</w:t>
      </w:r>
      <w:r w:rsidRPr="000A4B5E">
        <w:rPr>
          <w:sz w:val="14"/>
          <w:highlight w:val="green"/>
        </w:rPr>
        <w:t xml:space="preserve">. </w:t>
      </w:r>
      <w:r w:rsidRPr="000A4B5E">
        <w:rPr>
          <w:rStyle w:val="StyleUnderline"/>
          <w:highlight w:val="green"/>
        </w:rPr>
        <w:t>We can</w:t>
      </w:r>
      <w:r w:rsidRPr="0047606C">
        <w:rPr>
          <w:rStyle w:val="StyleUnderline"/>
        </w:rPr>
        <w:t xml:space="preserve"> also </w:t>
      </w:r>
      <w:r w:rsidRPr="000A4B5E">
        <w:rPr>
          <w:rStyle w:val="Emphasis"/>
          <w:highlight w:val="green"/>
        </w:rPr>
        <w:t>self-destruct</w:t>
      </w:r>
      <w:r w:rsidRPr="000A4B5E">
        <w:rPr>
          <w:sz w:val="14"/>
          <w:highlight w:val="green"/>
        </w:rPr>
        <w:t xml:space="preserve"> </w:t>
      </w:r>
      <w:r w:rsidRPr="000A4B5E">
        <w:rPr>
          <w:rStyle w:val="StyleUnderline"/>
          <w:highlight w:val="green"/>
        </w:rPr>
        <w:t>by</w:t>
      </w:r>
      <w:r w:rsidRPr="0047606C">
        <w:rPr>
          <w:sz w:val="14"/>
        </w:rPr>
        <w:t xml:space="preserve"> waging </w:t>
      </w:r>
      <w:r w:rsidRPr="000A4B5E">
        <w:rPr>
          <w:rStyle w:val="Emphasis"/>
          <w:highlight w:val="green"/>
        </w:rPr>
        <w:t>nuc</w:t>
      </w:r>
      <w:r w:rsidRPr="0047606C">
        <w:rPr>
          <w:rStyle w:val="StyleUnderline"/>
        </w:rPr>
        <w:t xml:space="preserve">lear </w:t>
      </w:r>
      <w:r w:rsidRPr="000A4B5E">
        <w:rPr>
          <w:rStyle w:val="Emphasis"/>
          <w:highlight w:val="green"/>
        </w:rPr>
        <w:t>war</w:t>
      </w:r>
      <w:r w:rsidRPr="000A4B5E">
        <w:rPr>
          <w:rStyle w:val="StyleUnderline"/>
          <w:highlight w:val="green"/>
        </w:rPr>
        <w:t>, or</w:t>
      </w:r>
      <w:r w:rsidRPr="0047606C">
        <w:rPr>
          <w:sz w:val="14"/>
        </w:rPr>
        <w:t xml:space="preserve"> by </w:t>
      </w:r>
      <w:r w:rsidRPr="0047606C">
        <w:rPr>
          <w:rStyle w:val="StyleUnderline"/>
        </w:rPr>
        <w:t xml:space="preserve">tilting our planet’s </w:t>
      </w:r>
      <w:r w:rsidRPr="000A4B5E">
        <w:rPr>
          <w:rStyle w:val="Emphasis"/>
          <w:highlight w:val="green"/>
        </w:rPr>
        <w:t>climate</w:t>
      </w:r>
      <w:r w:rsidRPr="0047606C">
        <w:rPr>
          <w:sz w:val="14"/>
        </w:rPr>
        <w:t xml:space="preserve"> towards a runaway greenhouse effect. </w:t>
      </w:r>
      <w:r w:rsidRPr="000A4B5E">
        <w:rPr>
          <w:rStyle w:val="StyleUnderline"/>
          <w:highlight w:val="green"/>
        </w:rPr>
        <w:t>Space</w:t>
      </w:r>
      <w:r w:rsidRPr="0047606C">
        <w:rPr>
          <w:rStyle w:val="StyleUnderline"/>
        </w:rPr>
        <w:t xml:space="preserve"> colonization </w:t>
      </w:r>
      <w:r w:rsidRPr="000A4B5E">
        <w:rPr>
          <w:rStyle w:val="StyleUnderline"/>
          <w:highlight w:val="green"/>
        </w:rPr>
        <w:t>is</w:t>
      </w:r>
      <w:r w:rsidRPr="0047606C">
        <w:rPr>
          <w:rStyle w:val="StyleUnderline"/>
        </w:rPr>
        <w:t xml:space="preserve"> therefore the </w:t>
      </w:r>
      <w:r w:rsidRPr="0047606C">
        <w:rPr>
          <w:rStyle w:val="Emphasis"/>
        </w:rPr>
        <w:t xml:space="preserve">ultimate </w:t>
      </w:r>
      <w:r w:rsidRPr="000A4B5E">
        <w:rPr>
          <w:rStyle w:val="Emphasis"/>
          <w:highlight w:val="green"/>
        </w:rPr>
        <w:t>insurance</w:t>
      </w:r>
      <w:r w:rsidRPr="0047606C">
        <w:rPr>
          <w:rStyle w:val="Emphasis"/>
        </w:rPr>
        <w:t xml:space="preserve"> policy</w:t>
      </w:r>
      <w:r w:rsidRPr="0047606C">
        <w:rPr>
          <w:sz w:val="14"/>
        </w:rPr>
        <w:t xml:space="preserve"> </w:t>
      </w:r>
      <w:r w:rsidRPr="000A4B5E">
        <w:rPr>
          <w:rStyle w:val="StyleUnderline"/>
          <w:highlight w:val="green"/>
        </w:rPr>
        <w:t>of</w:t>
      </w:r>
      <w:r w:rsidRPr="000A4B5E">
        <w:rPr>
          <w:sz w:val="14"/>
          <w:highlight w:val="green"/>
        </w:rPr>
        <w:t xml:space="preserve"> </w:t>
      </w:r>
      <w:r w:rsidRPr="0047606C">
        <w:rPr>
          <w:rStyle w:val="Emphasis"/>
        </w:rPr>
        <w:t xml:space="preserve">long-term human </w:t>
      </w:r>
      <w:proofErr w:type="gramStart"/>
      <w:r w:rsidRPr="000A4B5E">
        <w:rPr>
          <w:rStyle w:val="Emphasis"/>
          <w:highlight w:val="green"/>
        </w:rPr>
        <w:t>survival</w:t>
      </w:r>
      <w:r w:rsidRPr="0047606C">
        <w:rPr>
          <w:sz w:val="14"/>
        </w:rPr>
        <w:t>[</w:t>
      </w:r>
      <w:proofErr w:type="gramEnd"/>
      <w:r w:rsidRPr="0047606C">
        <w:rPr>
          <w:sz w:val="14"/>
        </w:rPr>
        <w:t xml:space="preserve">4]. Physics and Biology: how to solve the challenges of interstellar travel </w:t>
      </w:r>
      <w:proofErr w:type="gramStart"/>
      <w:r w:rsidRPr="0047606C">
        <w:rPr>
          <w:rStyle w:val="StyleUnderline"/>
        </w:rPr>
        <w:t>But</w:t>
      </w:r>
      <w:proofErr w:type="gramEnd"/>
      <w:r w:rsidRPr="0047606C">
        <w:rPr>
          <w:sz w:val="14"/>
        </w:rPr>
        <w:t xml:space="preserve"> </w:t>
      </w:r>
      <w:r w:rsidRPr="000A4B5E">
        <w:rPr>
          <w:rStyle w:val="Emphasis"/>
          <w:highlight w:val="green"/>
        </w:rPr>
        <w:t>colonizing</w:t>
      </w:r>
      <w:r w:rsidRPr="0047606C">
        <w:rPr>
          <w:rStyle w:val="Emphasis"/>
        </w:rPr>
        <w:t xml:space="preserve"> space </w:t>
      </w:r>
      <w:r w:rsidRPr="000A4B5E">
        <w:rPr>
          <w:rStyle w:val="Emphasis"/>
          <w:highlight w:val="green"/>
        </w:rPr>
        <w:t>is hard</w:t>
      </w:r>
      <w:r w:rsidRPr="0047606C">
        <w:rPr>
          <w:sz w:val="14"/>
        </w:rPr>
        <w:t xml:space="preserve">. Three are the main problem categories for humans surviving away from Earth over an indefinite </w:t>
      </w:r>
      <w:proofErr w:type="gramStart"/>
      <w:r w:rsidRPr="0047606C">
        <w:rPr>
          <w:sz w:val="14"/>
        </w:rPr>
        <w:t>period of time</w:t>
      </w:r>
      <w:proofErr w:type="gramEnd"/>
      <w:r w:rsidRPr="0047606C">
        <w:rPr>
          <w:sz w:val="14"/>
        </w:rPr>
        <w:t xml:space="preserve">. The first, and probably easiest to solve, is finding a place suitable for colonization. </w:t>
      </w:r>
      <w:r w:rsidRPr="000A4B5E">
        <w:rPr>
          <w:rStyle w:val="StyleUnderline"/>
          <w:highlight w:val="green"/>
        </w:rPr>
        <w:t>Our solar system provides</w:t>
      </w:r>
      <w:r w:rsidRPr="000A4B5E">
        <w:rPr>
          <w:sz w:val="14"/>
          <w:highlight w:val="green"/>
        </w:rPr>
        <w:t xml:space="preserve"> </w:t>
      </w:r>
      <w:r w:rsidRPr="0047606C">
        <w:rPr>
          <w:rStyle w:val="Emphasis"/>
        </w:rPr>
        <w:t xml:space="preserve">several possible </w:t>
      </w:r>
      <w:r w:rsidRPr="000A4B5E">
        <w:rPr>
          <w:rStyle w:val="Emphasis"/>
          <w:highlight w:val="green"/>
        </w:rPr>
        <w:t>habitats</w:t>
      </w:r>
      <w:r w:rsidRPr="0047606C">
        <w:rPr>
          <w:sz w:val="14"/>
        </w:rPr>
        <w:t xml:space="preserve">, </w:t>
      </w:r>
      <w:r w:rsidRPr="0047606C">
        <w:rPr>
          <w:rStyle w:val="StyleUnderline"/>
        </w:rPr>
        <w:t>the most obvious</w:t>
      </w:r>
      <w:r w:rsidRPr="0047606C">
        <w:rPr>
          <w:sz w:val="14"/>
        </w:rPr>
        <w:t xml:space="preserve"> ones </w:t>
      </w:r>
      <w:r w:rsidRPr="0047606C">
        <w:rPr>
          <w:rStyle w:val="StyleUnderline"/>
        </w:rPr>
        <w:t>being</w:t>
      </w:r>
      <w:r w:rsidRPr="0047606C">
        <w:rPr>
          <w:sz w:val="14"/>
        </w:rPr>
        <w:t xml:space="preserve"> of course </w:t>
      </w:r>
      <w:r w:rsidRPr="0047606C">
        <w:rPr>
          <w:rStyle w:val="StyleUnderline"/>
        </w:rPr>
        <w:t>the Moon and Mars. The Jovian moons could also be</w:t>
      </w:r>
      <w:r w:rsidRPr="0047606C">
        <w:rPr>
          <w:sz w:val="14"/>
        </w:rPr>
        <w:t xml:space="preserve"> colonization </w:t>
      </w:r>
      <w:r w:rsidRPr="0047606C">
        <w:rPr>
          <w:rStyle w:val="StyleUnderline"/>
        </w:rPr>
        <w:t xml:space="preserve">targets. The Artemis </w:t>
      </w:r>
      <w:proofErr w:type="gramStart"/>
      <w:r w:rsidRPr="0047606C">
        <w:rPr>
          <w:rStyle w:val="StyleUnderline"/>
        </w:rPr>
        <w:t>Project</w:t>
      </w:r>
      <w:r w:rsidRPr="0047606C">
        <w:rPr>
          <w:sz w:val="14"/>
        </w:rPr>
        <w:t>[</w:t>
      </w:r>
      <w:proofErr w:type="gramEnd"/>
      <w:r w:rsidRPr="0047606C">
        <w:rPr>
          <w:sz w:val="14"/>
        </w:rPr>
        <w:t xml:space="preserve">5], a private venture to establish a permanent, self-sustainable human base on the Moon, </w:t>
      </w:r>
      <w:r w:rsidRPr="0047606C">
        <w:rPr>
          <w:rStyle w:val="StyleUnderline"/>
        </w:rPr>
        <w:t>has proposed</w:t>
      </w:r>
      <w:r w:rsidRPr="0047606C">
        <w:rPr>
          <w:sz w:val="14"/>
        </w:rPr>
        <w:t xml:space="preserve"> the Jovian moon </w:t>
      </w:r>
      <w:r w:rsidRPr="0047606C">
        <w:rPr>
          <w:rStyle w:val="StyleUnderline"/>
        </w:rPr>
        <w:t>Europa</w:t>
      </w:r>
      <w:r w:rsidRPr="0047606C">
        <w:rPr>
          <w:sz w:val="14"/>
        </w:rPr>
        <w:t xml:space="preserve"> as an alternative future habitat, given the possibility of a hot interior and a liquid ocean of water under the icy surface, both of which could provide for a sustainable human base. </w:t>
      </w:r>
      <w:r w:rsidRPr="0047606C">
        <w:rPr>
          <w:rStyle w:val="StyleUnderline"/>
        </w:rPr>
        <w:t>Colonizing the Solar System could be a</w:t>
      </w:r>
      <w:r w:rsidRPr="0047606C">
        <w:rPr>
          <w:sz w:val="14"/>
        </w:rPr>
        <w:t xml:space="preserve"> </w:t>
      </w:r>
      <w:r w:rsidRPr="0047606C">
        <w:rPr>
          <w:rStyle w:val="Emphasis"/>
        </w:rPr>
        <w:t>stepping-stone</w:t>
      </w:r>
      <w:r w:rsidRPr="0047606C">
        <w:rPr>
          <w:sz w:val="14"/>
        </w:rPr>
        <w:t xml:space="preserve"> </w:t>
      </w:r>
      <w:r w:rsidRPr="0047606C">
        <w:rPr>
          <w:rStyle w:val="StyleUnderline"/>
        </w:rPr>
        <w:t>for</w:t>
      </w:r>
      <w:r w:rsidRPr="0047606C">
        <w:rPr>
          <w:sz w:val="14"/>
        </w:rPr>
        <w:t xml:space="preserve"> venturing to </w:t>
      </w:r>
      <w:r w:rsidRPr="0047606C">
        <w:rPr>
          <w:rStyle w:val="StyleUnderline"/>
        </w:rPr>
        <w:t>worlds</w:t>
      </w:r>
      <w:r w:rsidRPr="0047606C">
        <w:rPr>
          <w:sz w:val="14"/>
        </w:rPr>
        <w:t xml:space="preserve"> </w:t>
      </w:r>
      <w:r w:rsidRPr="0047606C">
        <w:rPr>
          <w:rStyle w:val="Emphasis"/>
        </w:rPr>
        <w:t>beyond</w:t>
      </w:r>
      <w:r w:rsidRPr="0047606C">
        <w:rPr>
          <w:sz w:val="14"/>
        </w:rPr>
        <w:t xml:space="preserve">, </w:t>
      </w:r>
      <w:r w:rsidRPr="0047606C">
        <w:rPr>
          <w:rStyle w:val="StyleUnderline"/>
        </w:rPr>
        <w:t xml:space="preserve">of which there are </w:t>
      </w:r>
      <w:r w:rsidRPr="0047606C">
        <w:rPr>
          <w:rStyle w:val="Emphasis"/>
        </w:rPr>
        <w:t>aplenty</w:t>
      </w:r>
      <w:r w:rsidRPr="0047606C">
        <w:rPr>
          <w:sz w:val="14"/>
        </w:rPr>
        <w:t xml:space="preserve">. In 2009 NASA launched the Kepler space telescope to discover Earth-size planets orbiting other stars in habitable zones. More than 1,300 planets have been discovered so far, in about </w:t>
      </w:r>
      <w:proofErr w:type="gramStart"/>
      <w:r w:rsidRPr="0047606C">
        <w:rPr>
          <w:sz w:val="14"/>
        </w:rPr>
        <w:t>440 star</w:t>
      </w:r>
      <w:proofErr w:type="gramEnd"/>
      <w:r w:rsidRPr="0047606C">
        <w:rPr>
          <w:sz w:val="14"/>
        </w:rPr>
        <w:t xml:space="preserve"> systems; the nearest planet may be “only” 12 light years away. Based on Kepler’s findings scientists estimate that there could be as many as 11 billion rocky, Earth-like planets orbiting habitable zones of Sun-like stars in our Galaxy. </w:t>
      </w:r>
      <w:r w:rsidRPr="0047606C">
        <w:rPr>
          <w:rStyle w:val="StyleUnderline"/>
        </w:rPr>
        <w:t xml:space="preserve">The possibilities for expanding humanity’s reach in the cosmos are truly astronomical. The second problem category is </w:t>
      </w:r>
      <w:r w:rsidRPr="0047606C">
        <w:rPr>
          <w:rStyle w:val="Emphasis"/>
        </w:rPr>
        <w:t>how to get to these</w:t>
      </w:r>
      <w:r w:rsidRPr="0047606C">
        <w:rPr>
          <w:sz w:val="14"/>
        </w:rPr>
        <w:t xml:space="preserve"> other worlds: </w:t>
      </w:r>
      <w:r w:rsidRPr="0047606C">
        <w:rPr>
          <w:rStyle w:val="StyleUnderline"/>
        </w:rPr>
        <w:t>space travel is</w:t>
      </w:r>
      <w:r w:rsidRPr="0047606C">
        <w:rPr>
          <w:sz w:val="14"/>
        </w:rPr>
        <w:t xml:space="preserve"> a </w:t>
      </w:r>
      <w:r w:rsidRPr="0047606C">
        <w:rPr>
          <w:rStyle w:val="Emphasis"/>
        </w:rPr>
        <w:t>hugely challenging</w:t>
      </w:r>
      <w:r w:rsidRPr="0047606C">
        <w:rPr>
          <w:sz w:val="14"/>
        </w:rPr>
        <w:t xml:space="preserve"> technological problem. After more than six decades of space engineering </w:t>
      </w:r>
      <w:r w:rsidRPr="0047606C">
        <w:rPr>
          <w:rStyle w:val="StyleUnderline"/>
        </w:rPr>
        <w:t xml:space="preserve">we are still </w:t>
      </w:r>
      <w:r w:rsidRPr="0047606C">
        <w:rPr>
          <w:rStyle w:val="Emphasis"/>
        </w:rPr>
        <w:t>depend</w:t>
      </w:r>
      <w:r w:rsidRPr="0047606C">
        <w:rPr>
          <w:rStyle w:val="StyleUnderline"/>
        </w:rPr>
        <w:t xml:space="preserve">ent of </w:t>
      </w:r>
      <w:r w:rsidRPr="0047606C">
        <w:rPr>
          <w:rStyle w:val="Emphasis"/>
        </w:rPr>
        <w:t>heavy rockets</w:t>
      </w:r>
      <w:r w:rsidRPr="0047606C">
        <w:rPr>
          <w:sz w:val="14"/>
        </w:rPr>
        <w:t xml:space="preserve"> </w:t>
      </w:r>
      <w:r w:rsidRPr="0047606C">
        <w:rPr>
          <w:rStyle w:val="StyleUnderline"/>
        </w:rPr>
        <w:t xml:space="preserve">that burn </w:t>
      </w:r>
      <w:r w:rsidRPr="0047606C">
        <w:rPr>
          <w:rStyle w:val="Emphasis"/>
        </w:rPr>
        <w:t>chemical fuel</w:t>
      </w:r>
      <w:r w:rsidRPr="0047606C">
        <w:rPr>
          <w:sz w:val="14"/>
        </w:rPr>
        <w:t xml:space="preserve"> to get us out of the Earth’s gravity. Perhaps the greatest innovation so far is the reusable rockets pioneered by Elon Musk’s Falcon 9 and Jeff Bezos’s Charon. Having reusable rockets significantly lowers the cost of space flight. According to Elon Musk it costs $60 million to make the Falcon 9, and $200,000 to refuel it, so theoretically by reusing a rocket multiple times the cost of each flight lowers every time it flies. There are of course additional costs for refurbishment after each flight that must be factored in, but reusing rockets looks like the most practical way to advance space technology today. </w:t>
      </w:r>
      <w:r w:rsidRPr="0047606C">
        <w:rPr>
          <w:rStyle w:val="Emphasis"/>
        </w:rPr>
        <w:t>Alternatively</w:t>
      </w:r>
      <w:r w:rsidRPr="0047606C">
        <w:rPr>
          <w:rStyle w:val="StyleUnderline"/>
        </w:rPr>
        <w:t xml:space="preserve">, we could have a </w:t>
      </w:r>
      <w:r w:rsidRPr="0047606C">
        <w:rPr>
          <w:rStyle w:val="Emphasis"/>
        </w:rPr>
        <w:t>sp</w:t>
      </w:r>
      <w:r w:rsidRPr="0047606C">
        <w:rPr>
          <w:rStyle w:val="StyleUnderline"/>
        </w:rPr>
        <w:t xml:space="preserve">ace </w:t>
      </w:r>
      <w:r w:rsidRPr="0047606C">
        <w:rPr>
          <w:rStyle w:val="Emphasis"/>
        </w:rPr>
        <w:t>elevator</w:t>
      </w:r>
      <w:r w:rsidRPr="0047606C">
        <w:rPr>
          <w:sz w:val="14"/>
        </w:rPr>
        <w:t xml:space="preserve"> </w:t>
      </w:r>
      <w:r w:rsidRPr="0047606C">
        <w:rPr>
          <w:rStyle w:val="StyleUnderline"/>
        </w:rPr>
        <w:t>carrying people and equipment on low orbit</w:t>
      </w:r>
      <w:r w:rsidRPr="0047606C">
        <w:rPr>
          <w:sz w:val="14"/>
        </w:rPr>
        <w:t xml:space="preserve">, an idea envisioned by the pioneering Russian scientist Konstantin Tsiolkovsky back in 1895. Researchers in Japan’s Shizuoka University are presently advancing the concept by using two mini satellites to test elevator motion in space. Moreover, the Obayashi Corporation, which will build Japan’s largest tower, has put together </w:t>
      </w:r>
      <w:r w:rsidRPr="0047606C">
        <w:rPr>
          <w:rStyle w:val="StyleUnderline"/>
        </w:rPr>
        <w:t>a space elevator proposal</w:t>
      </w:r>
      <w:r w:rsidRPr="0047606C">
        <w:rPr>
          <w:sz w:val="14"/>
        </w:rPr>
        <w:t xml:space="preserve"> that </w:t>
      </w:r>
      <w:r w:rsidRPr="0047606C">
        <w:rPr>
          <w:rStyle w:val="StyleUnderline"/>
        </w:rPr>
        <w:t xml:space="preserve">will take people from Earth to an </w:t>
      </w:r>
      <w:r w:rsidRPr="0047606C">
        <w:rPr>
          <w:rStyle w:val="Emphasis"/>
        </w:rPr>
        <w:t>orbit</w:t>
      </w:r>
      <w:r w:rsidRPr="0047606C">
        <w:rPr>
          <w:rStyle w:val="StyleUnderline"/>
        </w:rPr>
        <w:t>ing space station</w:t>
      </w:r>
      <w:r w:rsidRPr="0047606C">
        <w:rPr>
          <w:sz w:val="14"/>
        </w:rPr>
        <w:t xml:space="preserve">. However, the solution requires 60,000 miles of cable made of carbon nanotubes or an as-yet undeveloped material. </w:t>
      </w:r>
      <w:r w:rsidRPr="0047606C">
        <w:rPr>
          <w:rStyle w:val="StyleUnderline"/>
        </w:rPr>
        <w:t xml:space="preserve">Owing to </w:t>
      </w:r>
      <w:r w:rsidRPr="000A4B5E">
        <w:rPr>
          <w:rStyle w:val="StyleUnderline"/>
          <w:highlight w:val="green"/>
        </w:rPr>
        <w:t>developments</w:t>
      </w:r>
      <w:r w:rsidRPr="0047606C">
        <w:rPr>
          <w:rStyle w:val="StyleUnderline"/>
        </w:rPr>
        <w:t xml:space="preserve"> in </w:t>
      </w:r>
      <w:r w:rsidRPr="0047606C">
        <w:rPr>
          <w:rStyle w:val="Emphasis"/>
        </w:rPr>
        <w:t>quantum computing</w:t>
      </w:r>
      <w:r w:rsidRPr="0047606C">
        <w:rPr>
          <w:sz w:val="14"/>
        </w:rPr>
        <w:t xml:space="preserve"> in the next ten years, </w:t>
      </w:r>
      <w:r w:rsidRPr="0047606C">
        <w:rPr>
          <w:rStyle w:val="StyleUnderline"/>
        </w:rPr>
        <w:t xml:space="preserve">we may be able to </w:t>
      </w:r>
      <w:r w:rsidRPr="000A4B5E">
        <w:rPr>
          <w:rStyle w:val="Emphasis"/>
          <w:highlight w:val="green"/>
        </w:rPr>
        <w:t>exponentially advance</w:t>
      </w:r>
      <w:r w:rsidRPr="0047606C">
        <w:rPr>
          <w:sz w:val="14"/>
        </w:rPr>
        <w:t xml:space="preserve"> </w:t>
      </w:r>
      <w:r w:rsidRPr="0047606C">
        <w:rPr>
          <w:rStyle w:val="StyleUnderline"/>
        </w:rPr>
        <w:t xml:space="preserve">the production of </w:t>
      </w:r>
      <w:r w:rsidRPr="000A4B5E">
        <w:rPr>
          <w:rStyle w:val="Emphasis"/>
          <w:highlight w:val="green"/>
        </w:rPr>
        <w:t>materials</w:t>
      </w:r>
      <w:r w:rsidRPr="000A4B5E">
        <w:rPr>
          <w:rStyle w:val="StyleUnderline"/>
          <w:highlight w:val="green"/>
        </w:rPr>
        <w:t xml:space="preserve"> for</w:t>
      </w:r>
      <w:r w:rsidRPr="0047606C">
        <w:rPr>
          <w:rStyle w:val="StyleUnderline"/>
        </w:rPr>
        <w:t xml:space="preserve"> constructing </w:t>
      </w:r>
      <w:r w:rsidRPr="000A4B5E">
        <w:rPr>
          <w:rStyle w:val="Emphasis"/>
          <w:highlight w:val="green"/>
        </w:rPr>
        <w:t>sp</w:t>
      </w:r>
      <w:r w:rsidRPr="0047606C">
        <w:rPr>
          <w:rStyle w:val="StyleUnderline"/>
        </w:rPr>
        <w:t xml:space="preserve">ace </w:t>
      </w:r>
      <w:r w:rsidRPr="000A4B5E">
        <w:rPr>
          <w:rStyle w:val="Emphasis"/>
          <w:highlight w:val="green"/>
        </w:rPr>
        <w:t>elevators</w:t>
      </w:r>
      <w:r w:rsidRPr="0047606C">
        <w:rPr>
          <w:sz w:val="14"/>
        </w:rPr>
        <w:t xml:space="preserve">, as well as for developing new rocket fuels; </w:t>
      </w:r>
      <w:r w:rsidRPr="000A4B5E">
        <w:rPr>
          <w:rStyle w:val="StyleUnderline"/>
          <w:highlight w:val="green"/>
        </w:rPr>
        <w:t>and</w:t>
      </w:r>
      <w:r w:rsidRPr="0047606C">
        <w:rPr>
          <w:rStyle w:val="StyleUnderline"/>
        </w:rPr>
        <w:t xml:space="preserve"> </w:t>
      </w:r>
      <w:proofErr w:type="gramStart"/>
      <w:r w:rsidRPr="0047606C">
        <w:rPr>
          <w:rStyle w:val="StyleUnderline"/>
        </w:rPr>
        <w:t>thus</w:t>
      </w:r>
      <w:proofErr w:type="gramEnd"/>
      <w:r w:rsidRPr="0047606C">
        <w:rPr>
          <w:rStyle w:val="StyleUnderline"/>
        </w:rPr>
        <w:t xml:space="preserve"> </w:t>
      </w:r>
      <w:r w:rsidRPr="0047606C">
        <w:rPr>
          <w:rStyle w:val="Emphasis"/>
        </w:rPr>
        <w:t xml:space="preserve">dramatically </w:t>
      </w:r>
      <w:r w:rsidRPr="000A4B5E">
        <w:rPr>
          <w:rStyle w:val="Emphasis"/>
          <w:highlight w:val="green"/>
        </w:rPr>
        <w:t>reduce</w:t>
      </w:r>
      <w:r w:rsidRPr="0047606C">
        <w:rPr>
          <w:rStyle w:val="StyleUnderline"/>
        </w:rPr>
        <w:t xml:space="preserve"> the </w:t>
      </w:r>
      <w:r w:rsidRPr="000A4B5E">
        <w:rPr>
          <w:rStyle w:val="Emphasis"/>
          <w:highlight w:val="green"/>
        </w:rPr>
        <w:t>cost</w:t>
      </w:r>
      <w:r w:rsidRPr="0047606C">
        <w:rPr>
          <w:rStyle w:val="Emphasis"/>
        </w:rPr>
        <w:t xml:space="preserve"> of space flight</w:t>
      </w:r>
      <w:r w:rsidRPr="0047606C">
        <w:rPr>
          <w:sz w:val="14"/>
        </w:rPr>
        <w:t>. By harnessing near-infinite computing power and accessing calculations at quantum level physicists may be able to unlock the mysteries of dark matter and dark energy, and probe deeper into the fundamental structure the universe.</w:t>
      </w:r>
    </w:p>
    <w:p w14:paraId="414DA026" w14:textId="77777777" w:rsidR="00462E4F" w:rsidRPr="00243DD8" w:rsidRDefault="00462E4F" w:rsidP="00462E4F"/>
    <w:p w14:paraId="5A05B323" w14:textId="77777777" w:rsidR="00462E4F" w:rsidRDefault="00462E4F" w:rsidP="00462E4F">
      <w:pPr>
        <w:rPr>
          <w:sz w:val="14"/>
        </w:rPr>
      </w:pPr>
    </w:p>
    <w:p w14:paraId="27B61DAF" w14:textId="77777777" w:rsidR="00462E4F" w:rsidRPr="00D669A0" w:rsidRDefault="00462E4F" w:rsidP="00462E4F">
      <w:pPr>
        <w:pStyle w:val="Heading4"/>
      </w:pPr>
      <w:r>
        <w:t xml:space="preserve">[3] </w:t>
      </w:r>
      <w:r w:rsidRPr="00D669A0">
        <w:t xml:space="preserve">Crash causes </w:t>
      </w:r>
      <w:r w:rsidRPr="00D669A0">
        <w:rPr>
          <w:u w:val="single"/>
        </w:rPr>
        <w:t>global war</w:t>
      </w:r>
      <w:r w:rsidRPr="00D669A0">
        <w:t xml:space="preserve">. </w:t>
      </w:r>
    </w:p>
    <w:p w14:paraId="109D7F7F" w14:textId="77777777" w:rsidR="00462E4F" w:rsidRPr="00C03F2D" w:rsidRDefault="00462E4F" w:rsidP="00462E4F">
      <w:r w:rsidRPr="00C03F2D">
        <w:rPr>
          <w:rStyle w:val="Style13ptBold"/>
        </w:rPr>
        <w:t>Liu ’18</w:t>
      </w:r>
      <w:r w:rsidRPr="00C03F2D">
        <w:t xml:space="preserve"> [Qian; November 2; Economist, Managing Director at Greater China, citing the economist Thomas Piketty and political scientist Samuel Huntington; Project Syndicate, “From economic crisis to World War III,” p. 1-2; RP]</w:t>
      </w:r>
    </w:p>
    <w:p w14:paraId="0530D21A" w14:textId="014724ED" w:rsidR="00462E4F" w:rsidRDefault="00462E4F" w:rsidP="00462E4F">
      <w:pPr>
        <w:rPr>
          <w:sz w:val="16"/>
        </w:rPr>
      </w:pPr>
      <w:r w:rsidRPr="00C03F2D">
        <w:rPr>
          <w:sz w:val="16"/>
        </w:rPr>
        <w:t xml:space="preserve">The next economic crisis is closer than you think. But what you should really worry about is what comes after: </w:t>
      </w:r>
      <w:r w:rsidRPr="00C03F2D">
        <w:rPr>
          <w:rStyle w:val="StyleUnderline"/>
        </w:rPr>
        <w:t>in the current</w:t>
      </w:r>
      <w:r w:rsidRPr="00C03F2D">
        <w:rPr>
          <w:sz w:val="16"/>
        </w:rPr>
        <w:t xml:space="preserve"> social, </w:t>
      </w:r>
      <w:r w:rsidRPr="00C03F2D">
        <w:rPr>
          <w:rStyle w:val="StyleUnderline"/>
        </w:rPr>
        <w:t xml:space="preserve">political, and technological landscape, a prolonged </w:t>
      </w:r>
      <w:r w:rsidRPr="00F300B9">
        <w:rPr>
          <w:rStyle w:val="Emphasis"/>
          <w:highlight w:val="green"/>
        </w:rPr>
        <w:t>economic crisis</w:t>
      </w:r>
      <w:r w:rsidRPr="00C03F2D">
        <w:rPr>
          <w:sz w:val="16"/>
        </w:rPr>
        <w:t xml:space="preserve">, combined with rising income inequality, </w:t>
      </w:r>
      <w:r w:rsidRPr="00C03F2D">
        <w:rPr>
          <w:rStyle w:val="StyleUnderline"/>
        </w:rPr>
        <w:t>could</w:t>
      </w:r>
      <w:r w:rsidRPr="00C03F2D">
        <w:rPr>
          <w:sz w:val="16"/>
        </w:rPr>
        <w:t xml:space="preserve"> well </w:t>
      </w:r>
      <w:r w:rsidRPr="00F300B9">
        <w:rPr>
          <w:rStyle w:val="StyleUnderline"/>
          <w:highlight w:val="green"/>
        </w:rPr>
        <w:t>escalate into</w:t>
      </w:r>
      <w:r w:rsidRPr="00C03F2D">
        <w:rPr>
          <w:rStyle w:val="StyleUnderline"/>
        </w:rPr>
        <w:t xml:space="preserve"> a major </w:t>
      </w:r>
      <w:r w:rsidRPr="00F300B9">
        <w:rPr>
          <w:rStyle w:val="Emphasis"/>
          <w:highlight w:val="green"/>
        </w:rPr>
        <w:t>global</w:t>
      </w:r>
      <w:r w:rsidRPr="00C03F2D">
        <w:rPr>
          <w:rStyle w:val="Emphasis"/>
        </w:rPr>
        <w:t xml:space="preserve"> military </w:t>
      </w:r>
      <w:r w:rsidRPr="00F300B9">
        <w:rPr>
          <w:rStyle w:val="Emphasis"/>
          <w:highlight w:val="green"/>
        </w:rPr>
        <w:t>conflict</w:t>
      </w:r>
      <w:r w:rsidRPr="00C03F2D">
        <w:rPr>
          <w:sz w:val="16"/>
        </w:rPr>
        <w:t xml:space="preserve">. </w:t>
      </w:r>
      <w:r w:rsidRPr="00C03F2D">
        <w:rPr>
          <w:rStyle w:val="StyleUnderline"/>
        </w:rPr>
        <w:t xml:space="preserve">The 2008-09 global financial crisis almost </w:t>
      </w:r>
      <w:r w:rsidRPr="00C03F2D">
        <w:rPr>
          <w:rStyle w:val="Emphasis"/>
        </w:rPr>
        <w:t>bankrupted</w:t>
      </w:r>
      <w:r w:rsidRPr="00C03F2D">
        <w:rPr>
          <w:rStyle w:val="StyleUnderline"/>
        </w:rPr>
        <w:t xml:space="preserve"> governments and caused </w:t>
      </w:r>
      <w:r w:rsidRPr="00C03F2D">
        <w:rPr>
          <w:rStyle w:val="Emphasis"/>
        </w:rPr>
        <w:t>systemic collapse</w:t>
      </w:r>
      <w:r w:rsidRPr="00C03F2D">
        <w:rPr>
          <w:sz w:val="16"/>
        </w:rPr>
        <w:t xml:space="preserve">. Policymakers managed to pull the global economy back from the brink, using massive monetary stimulus,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w:t>
      </w:r>
      <w:proofErr w:type="spellStart"/>
      <w:r w:rsidRPr="00C03F2D">
        <w:rPr>
          <w:sz w:val="16"/>
        </w:rPr>
        <w:t>labour</w:t>
      </w:r>
      <w:proofErr w:type="spellEnd"/>
      <w:r w:rsidRPr="00C03F2D">
        <w:rPr>
          <w:sz w:val="16"/>
        </w:rPr>
        <w:t xml:space="preserve"> markets to tax systems, fertility patterns, and education policies. </w:t>
      </w:r>
      <w:r w:rsidRPr="00C03F2D">
        <w:rPr>
          <w:rStyle w:val="StyleUnderline"/>
        </w:rPr>
        <w:t>Policymakers</w:t>
      </w:r>
      <w:r w:rsidRPr="00C03F2D">
        <w:rPr>
          <w:sz w:val="16"/>
        </w:rPr>
        <w:t xml:space="preserve"> have utterly failed to pursue such reforms, despite promising to do so. Instead, they have </w:t>
      </w:r>
      <w:r w:rsidRPr="00C03F2D">
        <w:rPr>
          <w:rStyle w:val="StyleUnderline"/>
        </w:rPr>
        <w:t>remained preoccupied with politics</w:t>
      </w:r>
      <w:r w:rsidRPr="00C03F2D">
        <w:rPr>
          <w:sz w:val="16"/>
        </w:rPr>
        <w:t xml:space="preserve">. From Italy to Germany, forming and sustaining governments now seems to take more time than actual governing.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w:t>
      </w:r>
      <w:r w:rsidRPr="00F300B9">
        <w:rPr>
          <w:rStyle w:val="StyleUnderline"/>
          <w:highlight w:val="green"/>
        </w:rPr>
        <w:t>another</w:t>
      </w:r>
      <w:r w:rsidRPr="00C03F2D">
        <w:rPr>
          <w:rStyle w:val="StyleUnderline"/>
        </w:rPr>
        <w:t xml:space="preserve"> economic </w:t>
      </w:r>
      <w:r w:rsidRPr="00F300B9">
        <w:rPr>
          <w:rStyle w:val="StyleUnderline"/>
          <w:highlight w:val="green"/>
        </w:rPr>
        <w:t>crisis</w:t>
      </w:r>
      <w:r w:rsidRPr="00C03F2D">
        <w:rPr>
          <w:sz w:val="16"/>
        </w:rPr>
        <w:t xml:space="preserve"> – one that </w:t>
      </w:r>
      <w:r w:rsidRPr="00F300B9">
        <w:rPr>
          <w:rStyle w:val="StyleUnderline"/>
          <w:highlight w:val="green"/>
        </w:rPr>
        <w:t>could be</w:t>
      </w:r>
      <w:r w:rsidRPr="00C03F2D">
        <w:rPr>
          <w:rStyle w:val="StyleUnderline"/>
        </w:rPr>
        <w:t xml:space="preserve"> </w:t>
      </w:r>
      <w:r w:rsidRPr="00C03F2D">
        <w:rPr>
          <w:rStyle w:val="Emphasis"/>
        </w:rPr>
        <w:t xml:space="preserve">even </w:t>
      </w:r>
      <w:r w:rsidRPr="00F300B9">
        <w:rPr>
          <w:rStyle w:val="Emphasis"/>
          <w:highlight w:val="green"/>
        </w:rPr>
        <w:t>more severe</w:t>
      </w:r>
      <w:r w:rsidRPr="00C03F2D">
        <w:rPr>
          <w:rStyle w:val="StyleUnderline"/>
        </w:rPr>
        <w:t xml:space="preserve"> than the last, </w:t>
      </w:r>
      <w:r w:rsidRPr="00F300B9">
        <w:rPr>
          <w:rStyle w:val="StyleUnderline"/>
          <w:highlight w:val="green"/>
        </w:rPr>
        <w:t>because we</w:t>
      </w:r>
      <w:r w:rsidRPr="00C03F2D">
        <w:rPr>
          <w:rStyle w:val="StyleUnderline"/>
        </w:rPr>
        <w:t xml:space="preserve"> have </w:t>
      </w:r>
      <w:r w:rsidRPr="00F300B9">
        <w:rPr>
          <w:rStyle w:val="StyleUnderline"/>
          <w:highlight w:val="green"/>
        </w:rPr>
        <w:t>built</w:t>
      </w:r>
      <w:r w:rsidRPr="00C03F2D">
        <w:rPr>
          <w:rStyle w:val="StyleUnderline"/>
        </w:rPr>
        <w:t xml:space="preserve"> up a </w:t>
      </w:r>
      <w:r w:rsidRPr="00F300B9">
        <w:rPr>
          <w:rStyle w:val="Emphasis"/>
          <w:highlight w:val="green"/>
        </w:rPr>
        <w:t>tolerance</w:t>
      </w:r>
      <w:r w:rsidRPr="00C03F2D">
        <w:rPr>
          <w:rStyle w:val="StyleUnderline"/>
        </w:rPr>
        <w:t xml:space="preserve"> to our strongest macroeconomic medications</w:t>
      </w:r>
      <w:r w:rsidRPr="00C03F2D">
        <w:rPr>
          <w:sz w:val="16"/>
        </w:rPr>
        <w:t xml:space="preserve">. </w:t>
      </w:r>
      <w:r w:rsidRPr="00C03F2D">
        <w:rPr>
          <w:rStyle w:val="StyleUnderline"/>
        </w:rPr>
        <w:t>A decade of regular adrenaline shots, in the form of ultra-low</w:t>
      </w:r>
      <w:r w:rsidRPr="00C03F2D">
        <w:rPr>
          <w:sz w:val="16"/>
        </w:rPr>
        <w:t xml:space="preserve"> interest </w:t>
      </w:r>
      <w:r w:rsidRPr="00F300B9">
        <w:rPr>
          <w:rStyle w:val="StyleUnderline"/>
          <w:highlight w:val="green"/>
        </w:rPr>
        <w:t>rates</w:t>
      </w:r>
      <w:r w:rsidRPr="00C03F2D">
        <w:rPr>
          <w:rStyle w:val="StyleUnderline"/>
        </w:rPr>
        <w:t xml:space="preserve"> and</w:t>
      </w:r>
      <w:r w:rsidRPr="00C03F2D">
        <w:rPr>
          <w:sz w:val="16"/>
        </w:rPr>
        <w:t xml:space="preserve"> unconventional </w:t>
      </w:r>
      <w:r w:rsidRPr="00C03F2D">
        <w:rPr>
          <w:rStyle w:val="StyleUnderline"/>
        </w:rPr>
        <w:t xml:space="preserve">monetary policies, has severely </w:t>
      </w:r>
      <w:r w:rsidRPr="00F300B9">
        <w:rPr>
          <w:rStyle w:val="StyleUnderline"/>
          <w:highlight w:val="green"/>
        </w:rPr>
        <w:t>depleted</w:t>
      </w:r>
      <w:r w:rsidRPr="00C03F2D">
        <w:rPr>
          <w:rStyle w:val="StyleUnderline"/>
        </w:rPr>
        <w:t xml:space="preserve"> their </w:t>
      </w:r>
      <w:r w:rsidRPr="00F300B9">
        <w:rPr>
          <w:rStyle w:val="Emphasis"/>
          <w:highlight w:val="green"/>
        </w:rPr>
        <w:t xml:space="preserve">power to </w:t>
      </w:r>
      <w:proofErr w:type="spellStart"/>
      <w:r w:rsidRPr="00F300B9">
        <w:rPr>
          <w:rStyle w:val="Emphasis"/>
          <w:highlight w:val="green"/>
        </w:rPr>
        <w:t>stabilise</w:t>
      </w:r>
      <w:proofErr w:type="spellEnd"/>
      <w:r w:rsidRPr="00C03F2D">
        <w:rPr>
          <w:rStyle w:val="StyleUnderline"/>
        </w:rPr>
        <w:t xml:space="preserve"> and stimulate the economy</w:t>
      </w:r>
      <w:r w:rsidRPr="00C03F2D">
        <w:rPr>
          <w:sz w:val="16"/>
        </w:rPr>
        <w:t xml:space="preserve">. </w:t>
      </w:r>
      <w:r w:rsidRPr="00C03F2D">
        <w:rPr>
          <w:rStyle w:val="StyleUnderline"/>
        </w:rPr>
        <w:t xml:space="preserve">If </w:t>
      </w:r>
      <w:r w:rsidRPr="00F300B9">
        <w:rPr>
          <w:rStyle w:val="Emphasis"/>
          <w:highlight w:val="green"/>
        </w:rPr>
        <w:t>history</w:t>
      </w:r>
      <w:r w:rsidRPr="00F300B9">
        <w:rPr>
          <w:rStyle w:val="StyleUnderline"/>
          <w:highlight w:val="green"/>
        </w:rPr>
        <w:t xml:space="preserve"> is a</w:t>
      </w:r>
      <w:r w:rsidRPr="00C03F2D">
        <w:rPr>
          <w:rStyle w:val="StyleUnderline"/>
        </w:rPr>
        <w:t xml:space="preserve">ny </w:t>
      </w:r>
      <w:r w:rsidRPr="00F300B9">
        <w:rPr>
          <w:rStyle w:val="StyleUnderline"/>
          <w:highlight w:val="green"/>
        </w:rPr>
        <w:t>guide</w:t>
      </w:r>
      <w:r w:rsidRPr="00C03F2D">
        <w:rPr>
          <w:sz w:val="16"/>
        </w:rPr>
        <w:t xml:space="preserve">, the </w:t>
      </w:r>
      <w:r w:rsidRPr="00C03F2D">
        <w:rPr>
          <w:rStyle w:val="StyleUnderline"/>
        </w:rPr>
        <w:t>consequences</w:t>
      </w:r>
      <w:r w:rsidRPr="00C03F2D">
        <w:rPr>
          <w:sz w:val="16"/>
        </w:rPr>
        <w:t xml:space="preserve"> of this mistake </w:t>
      </w:r>
      <w:r w:rsidRPr="00C03F2D">
        <w:rPr>
          <w:rStyle w:val="StyleUnderline"/>
        </w:rPr>
        <w:t>could extend far beyond the economy</w:t>
      </w:r>
      <w:r w:rsidRPr="00C03F2D">
        <w:rPr>
          <w:sz w:val="16"/>
        </w:rPr>
        <w:t xml:space="preserve">. According to Harvard’s Benjamin Friedman, </w:t>
      </w:r>
      <w:r w:rsidRPr="00C03F2D">
        <w:rPr>
          <w:rStyle w:val="StyleUnderline"/>
        </w:rPr>
        <w:t xml:space="preserve">prolonged periods of </w:t>
      </w:r>
      <w:r w:rsidRPr="00F300B9">
        <w:rPr>
          <w:rStyle w:val="StyleUnderline"/>
          <w:highlight w:val="green"/>
        </w:rPr>
        <w:t xml:space="preserve">economic distress have been </w:t>
      </w:r>
      <w:proofErr w:type="spellStart"/>
      <w:r w:rsidRPr="00F300B9">
        <w:rPr>
          <w:rStyle w:val="StyleUnderline"/>
          <w:highlight w:val="green"/>
        </w:rPr>
        <w:t>characterised</w:t>
      </w:r>
      <w:proofErr w:type="spellEnd"/>
      <w:r w:rsidRPr="00C03F2D">
        <w:rPr>
          <w:rStyle w:val="StyleUnderline"/>
        </w:rPr>
        <w:t xml:space="preserve"> also </w:t>
      </w:r>
      <w:r w:rsidRPr="00F300B9">
        <w:rPr>
          <w:rStyle w:val="StyleUnderline"/>
          <w:highlight w:val="green"/>
        </w:rPr>
        <w:t>by</w:t>
      </w:r>
      <w:r w:rsidRPr="00C03F2D">
        <w:rPr>
          <w:rStyle w:val="StyleUnderline"/>
        </w:rPr>
        <w:t xml:space="preserve"> </w:t>
      </w:r>
      <w:r w:rsidRPr="00C03F2D">
        <w:rPr>
          <w:rStyle w:val="Emphasis"/>
        </w:rPr>
        <w:t xml:space="preserve">public </w:t>
      </w:r>
      <w:r w:rsidRPr="00F300B9">
        <w:rPr>
          <w:rStyle w:val="Emphasis"/>
          <w:highlight w:val="green"/>
        </w:rPr>
        <w:t>antipathy</w:t>
      </w:r>
      <w:r w:rsidRPr="00F300B9">
        <w:rPr>
          <w:rStyle w:val="StyleUnderline"/>
          <w:highlight w:val="green"/>
        </w:rPr>
        <w:t xml:space="preserve"> toward</w:t>
      </w:r>
      <w:r w:rsidRPr="00C03F2D">
        <w:rPr>
          <w:rStyle w:val="StyleUnderline"/>
        </w:rPr>
        <w:t xml:space="preserve"> minority groups or </w:t>
      </w:r>
      <w:r w:rsidRPr="00C03F2D">
        <w:rPr>
          <w:rStyle w:val="Emphasis"/>
        </w:rPr>
        <w:t xml:space="preserve">foreign </w:t>
      </w:r>
      <w:r w:rsidRPr="00F300B9">
        <w:rPr>
          <w:rStyle w:val="Emphasis"/>
          <w:highlight w:val="green"/>
        </w:rPr>
        <w:t>countries</w:t>
      </w:r>
      <w:r w:rsidRPr="00C03F2D">
        <w:rPr>
          <w:rStyle w:val="StyleUnderline"/>
        </w:rPr>
        <w:t xml:space="preserve"> – attitudes that</w:t>
      </w:r>
      <w:r w:rsidRPr="00C03F2D">
        <w:rPr>
          <w:sz w:val="16"/>
        </w:rPr>
        <w:t xml:space="preserve"> can help to </w:t>
      </w:r>
      <w:r w:rsidRPr="00C03F2D">
        <w:rPr>
          <w:rStyle w:val="StyleUnderline"/>
        </w:rPr>
        <w:t xml:space="preserve">fuel unrest, </w:t>
      </w:r>
      <w:r w:rsidRPr="00C03F2D">
        <w:rPr>
          <w:rStyle w:val="Emphasis"/>
        </w:rPr>
        <w:t>terrorism</w:t>
      </w:r>
      <w:r w:rsidRPr="00C03F2D">
        <w:rPr>
          <w:rStyle w:val="StyleUnderline"/>
        </w:rPr>
        <w:t xml:space="preserve">, </w:t>
      </w:r>
      <w:r w:rsidRPr="00F300B9">
        <w:rPr>
          <w:rStyle w:val="StyleUnderline"/>
          <w:highlight w:val="green"/>
        </w:rPr>
        <w:t>or</w:t>
      </w:r>
      <w:r w:rsidRPr="00C03F2D">
        <w:rPr>
          <w:rStyle w:val="StyleUnderline"/>
        </w:rPr>
        <w:t xml:space="preserve"> even </w:t>
      </w:r>
      <w:r w:rsidRPr="00F300B9">
        <w:rPr>
          <w:rStyle w:val="Emphasis"/>
          <w:highlight w:val="green"/>
        </w:rPr>
        <w:t>war</w:t>
      </w:r>
      <w:r w:rsidRPr="00C03F2D">
        <w:rPr>
          <w:sz w:val="16"/>
        </w:rPr>
        <w:t xml:space="preserve">. For example, </w:t>
      </w:r>
      <w:r w:rsidRPr="00C03F2D">
        <w:rPr>
          <w:rStyle w:val="StyleUnderline"/>
        </w:rPr>
        <w:t>during the Great Depression</w:t>
      </w:r>
      <w:r w:rsidRPr="00C03F2D">
        <w:rPr>
          <w:sz w:val="16"/>
        </w:rPr>
        <w:t xml:space="preserve">, US President Herbert </w:t>
      </w:r>
      <w:r w:rsidRPr="00C03F2D">
        <w:rPr>
          <w:rStyle w:val="StyleUnderline"/>
        </w:rPr>
        <w:t>Hoover signed</w:t>
      </w:r>
      <w:r w:rsidRPr="00C03F2D">
        <w:rPr>
          <w:sz w:val="16"/>
        </w:rPr>
        <w:t xml:space="preserve"> the 1930 </w:t>
      </w:r>
      <w:r w:rsidRPr="00C03F2D">
        <w:rPr>
          <w:rStyle w:val="StyleUnderline"/>
        </w:rPr>
        <w:t>Smoot-Hawley</w:t>
      </w:r>
      <w:r w:rsidRPr="00C03F2D">
        <w:rPr>
          <w:sz w:val="16"/>
        </w:rPr>
        <w:t xml:space="preserve"> Tariff Act, intended to protect American workers and farmers from foreign competition. In the subsequent five years, </w:t>
      </w:r>
      <w:r w:rsidRPr="00C03F2D">
        <w:rPr>
          <w:rStyle w:val="StyleUnderline"/>
        </w:rPr>
        <w:t xml:space="preserve">global trade shrank by two-thirds. </w:t>
      </w:r>
      <w:r w:rsidRPr="00F300B9">
        <w:rPr>
          <w:rStyle w:val="StyleUnderline"/>
          <w:highlight w:val="green"/>
        </w:rPr>
        <w:t xml:space="preserve">Within a decade, </w:t>
      </w:r>
      <w:r w:rsidRPr="00F300B9">
        <w:rPr>
          <w:rStyle w:val="Emphasis"/>
          <w:highlight w:val="green"/>
        </w:rPr>
        <w:t>World War II</w:t>
      </w:r>
      <w:r w:rsidRPr="00C03F2D">
        <w:rPr>
          <w:rStyle w:val="Emphasis"/>
        </w:rPr>
        <w:t xml:space="preserve"> had </w:t>
      </w:r>
      <w:r w:rsidRPr="00F300B9">
        <w:rPr>
          <w:rStyle w:val="Emphasis"/>
          <w:highlight w:val="green"/>
        </w:rPr>
        <w:t>begun</w:t>
      </w:r>
      <w:r w:rsidRPr="00C03F2D">
        <w:rPr>
          <w:sz w:val="16"/>
        </w:rPr>
        <w:t xml:space="preserve">. To be sure, WWII, like World War I, was caused by a multitude of factors; there is no standard path to war. But </w:t>
      </w:r>
      <w:r w:rsidRPr="00C03F2D">
        <w:rPr>
          <w:rStyle w:val="StyleUnderline"/>
        </w:rPr>
        <w:t>there is reason to believe</w:t>
      </w:r>
      <w:r w:rsidRPr="00C03F2D">
        <w:rPr>
          <w:sz w:val="16"/>
        </w:rPr>
        <w:t xml:space="preserve"> that high levels of </w:t>
      </w:r>
      <w:r w:rsidRPr="00C03F2D">
        <w:rPr>
          <w:rStyle w:val="StyleUnderline"/>
        </w:rPr>
        <w:t xml:space="preserve">inequality can play a significant role in </w:t>
      </w:r>
      <w:r w:rsidRPr="00C03F2D">
        <w:rPr>
          <w:rStyle w:val="Emphasis"/>
        </w:rPr>
        <w:t>stoking conflict</w:t>
      </w:r>
      <w:r w:rsidRPr="00C03F2D">
        <w:rPr>
          <w:sz w:val="16"/>
        </w:rPr>
        <w:t xml:space="preserve">. </w:t>
      </w:r>
      <w:r w:rsidRPr="00C03F2D">
        <w:rPr>
          <w:rStyle w:val="StyleUnderline"/>
        </w:rPr>
        <w:t>According to research b</w:t>
      </w:r>
      <w:r w:rsidRPr="00C03F2D">
        <w:rPr>
          <w:sz w:val="16"/>
        </w:rPr>
        <w:t xml:space="preserve">y the </w:t>
      </w:r>
      <w:r w:rsidRPr="00C03F2D">
        <w:rPr>
          <w:rStyle w:val="StyleUnderline"/>
        </w:rPr>
        <w:t>economist</w:t>
      </w:r>
      <w:r w:rsidRPr="00C03F2D">
        <w:rPr>
          <w:sz w:val="16"/>
        </w:rPr>
        <w:t xml:space="preserve"> Thomas </w:t>
      </w:r>
      <w:r w:rsidRPr="00C03F2D">
        <w:rPr>
          <w:rStyle w:val="StyleUnderline"/>
        </w:rPr>
        <w:t>Piketty, a spike</w:t>
      </w:r>
      <w:r w:rsidRPr="00C03F2D">
        <w:rPr>
          <w:sz w:val="16"/>
        </w:rPr>
        <w:t xml:space="preserve"> in income inequality </w:t>
      </w:r>
      <w:r w:rsidRPr="00C03F2D">
        <w:rPr>
          <w:rStyle w:val="StyleUnderline"/>
        </w:rPr>
        <w:t>is often followed by a great crisis</w:t>
      </w:r>
      <w:r w:rsidRPr="00C03F2D">
        <w:rPr>
          <w:sz w:val="16"/>
        </w:rPr>
        <w:t xml:space="preserve">. Income inequality then declines for a while, before rising again, until a new peak – and a new disaster. Though causality has yet to be proven, given the limited number of data points, </w:t>
      </w:r>
      <w:r w:rsidRPr="00C03F2D">
        <w:rPr>
          <w:rStyle w:val="StyleUnderline"/>
        </w:rPr>
        <w:t>this correlation should not be taken lightly</w:t>
      </w:r>
      <w:r w:rsidRPr="00C03F2D">
        <w:rPr>
          <w:sz w:val="16"/>
        </w:rPr>
        <w:t xml:space="preserve">, especially with wealth and income inequality at historically high levels. </w:t>
      </w:r>
      <w:r w:rsidRPr="00C03F2D">
        <w:rPr>
          <w:rStyle w:val="StyleUnderline"/>
        </w:rPr>
        <w:t>This is</w:t>
      </w:r>
      <w:r w:rsidRPr="00C03F2D">
        <w:rPr>
          <w:sz w:val="16"/>
        </w:rPr>
        <w:t xml:space="preserve"> </w:t>
      </w:r>
      <w:proofErr w:type="gramStart"/>
      <w:r w:rsidRPr="00C03F2D">
        <w:rPr>
          <w:sz w:val="16"/>
        </w:rPr>
        <w:t>all the more</w:t>
      </w:r>
      <w:proofErr w:type="gramEnd"/>
      <w:r w:rsidRPr="00C03F2D">
        <w:rPr>
          <w:sz w:val="16"/>
        </w:rPr>
        <w:t xml:space="preserve"> </w:t>
      </w:r>
      <w:r w:rsidRPr="00C03F2D">
        <w:rPr>
          <w:rStyle w:val="StyleUnderline"/>
        </w:rPr>
        <w:t>worrying in view of</w:t>
      </w:r>
      <w:r w:rsidRPr="00C03F2D">
        <w:rPr>
          <w:sz w:val="16"/>
        </w:rPr>
        <w:t xml:space="preserve"> the </w:t>
      </w:r>
      <w:r w:rsidRPr="00C03F2D">
        <w:rPr>
          <w:rStyle w:val="Emphasis"/>
        </w:rPr>
        <w:t>numerous other factors</w:t>
      </w:r>
      <w:r w:rsidRPr="00C03F2D">
        <w:rPr>
          <w:rStyle w:val="StyleUnderline"/>
        </w:rPr>
        <w:t xml:space="preserve"> stoking</w:t>
      </w:r>
      <w:r w:rsidRPr="00C03F2D">
        <w:rPr>
          <w:sz w:val="16"/>
        </w:rPr>
        <w:t xml:space="preserve"> social </w:t>
      </w:r>
      <w:r w:rsidRPr="00C03F2D">
        <w:rPr>
          <w:rStyle w:val="StyleUnderline"/>
        </w:rPr>
        <w:t xml:space="preserve">unrest and diplomatic tension, including technological </w:t>
      </w:r>
      <w:r w:rsidRPr="00F300B9">
        <w:rPr>
          <w:rStyle w:val="StyleUnderline"/>
          <w:highlight w:val="green"/>
        </w:rPr>
        <w:t>disruption</w:t>
      </w:r>
      <w:r w:rsidRPr="00C03F2D">
        <w:rPr>
          <w:rStyle w:val="StyleUnderline"/>
        </w:rPr>
        <w:t xml:space="preserve">, a record-breaking </w:t>
      </w:r>
      <w:r w:rsidRPr="00F300B9">
        <w:rPr>
          <w:rStyle w:val="Emphasis"/>
          <w:highlight w:val="green"/>
        </w:rPr>
        <w:t>migration</w:t>
      </w:r>
      <w:r w:rsidRPr="00C03F2D">
        <w:rPr>
          <w:rStyle w:val="Emphasis"/>
        </w:rPr>
        <w:t xml:space="preserve"> crisis</w:t>
      </w:r>
      <w:r w:rsidRPr="00C03F2D">
        <w:rPr>
          <w:sz w:val="16"/>
        </w:rPr>
        <w:t xml:space="preserve">, anxiety over </w:t>
      </w:r>
      <w:proofErr w:type="spellStart"/>
      <w:r w:rsidRPr="00C03F2D">
        <w:rPr>
          <w:rStyle w:val="StyleUnderline"/>
        </w:rPr>
        <w:t>globalisation</w:t>
      </w:r>
      <w:proofErr w:type="spellEnd"/>
      <w:r w:rsidRPr="00C03F2D">
        <w:rPr>
          <w:rStyle w:val="StyleUnderline"/>
        </w:rPr>
        <w:t xml:space="preserve">, political </w:t>
      </w:r>
      <w:proofErr w:type="spellStart"/>
      <w:r w:rsidRPr="00F300B9">
        <w:rPr>
          <w:rStyle w:val="StyleUnderline"/>
          <w:highlight w:val="green"/>
        </w:rPr>
        <w:t>polarisation</w:t>
      </w:r>
      <w:proofErr w:type="spellEnd"/>
      <w:r w:rsidRPr="00F300B9">
        <w:rPr>
          <w:rStyle w:val="StyleUnderline"/>
          <w:highlight w:val="green"/>
        </w:rPr>
        <w:t>, and</w:t>
      </w:r>
      <w:r w:rsidRPr="00C03F2D">
        <w:rPr>
          <w:rStyle w:val="StyleUnderline"/>
        </w:rPr>
        <w:t xml:space="preserve"> </w:t>
      </w:r>
      <w:r w:rsidRPr="00C03F2D">
        <w:rPr>
          <w:rStyle w:val="Emphasis"/>
        </w:rPr>
        <w:t xml:space="preserve">rising </w:t>
      </w:r>
      <w:r w:rsidRPr="00F300B9">
        <w:rPr>
          <w:rStyle w:val="Emphasis"/>
          <w:highlight w:val="green"/>
        </w:rPr>
        <w:t>nationalism</w:t>
      </w:r>
      <w:r w:rsidRPr="00C03F2D">
        <w:rPr>
          <w:rStyle w:val="StyleUnderline"/>
        </w:rPr>
        <w:t>. All</w:t>
      </w:r>
      <w:r w:rsidRPr="00C03F2D">
        <w:rPr>
          <w:sz w:val="16"/>
        </w:rPr>
        <w:t xml:space="preserve"> are </w:t>
      </w:r>
      <w:r w:rsidRPr="00C03F2D">
        <w:rPr>
          <w:rStyle w:val="StyleUnderline"/>
        </w:rPr>
        <w:t>symptoms</w:t>
      </w:r>
      <w:r w:rsidRPr="00C03F2D">
        <w:rPr>
          <w:sz w:val="16"/>
        </w:rPr>
        <w:t xml:space="preserve"> of failed policies that </w:t>
      </w:r>
      <w:r w:rsidRPr="00C03F2D">
        <w:rPr>
          <w:rStyle w:val="StyleUnderline"/>
        </w:rPr>
        <w:t xml:space="preserve">could turn out to be </w:t>
      </w:r>
      <w:r w:rsidRPr="00F300B9">
        <w:rPr>
          <w:rStyle w:val="Emphasis"/>
          <w:highlight w:val="green"/>
        </w:rPr>
        <w:t>trigger</w:t>
      </w:r>
      <w:r w:rsidRPr="00C03F2D">
        <w:rPr>
          <w:rStyle w:val="Emphasis"/>
        </w:rPr>
        <w:t xml:space="preserve"> points</w:t>
      </w:r>
      <w:r w:rsidRPr="00C03F2D">
        <w:rPr>
          <w:rStyle w:val="StyleUnderline"/>
        </w:rPr>
        <w:t xml:space="preserve"> for a future </w:t>
      </w:r>
      <w:r w:rsidRPr="00F300B9">
        <w:rPr>
          <w:rStyle w:val="StyleUnderline"/>
          <w:highlight w:val="green"/>
        </w:rPr>
        <w:t>crisis</w:t>
      </w:r>
      <w:r w:rsidRPr="00C03F2D">
        <w:rPr>
          <w:sz w:val="16"/>
        </w:rPr>
        <w:t xml:space="preserve">. Voters have good reason to be frustrated, but </w:t>
      </w:r>
      <w:r w:rsidRPr="00C03F2D">
        <w:rPr>
          <w:rStyle w:val="StyleUnderline"/>
        </w:rPr>
        <w:t>the</w:t>
      </w:r>
      <w:r w:rsidRPr="00C03F2D">
        <w:rPr>
          <w:sz w:val="16"/>
        </w:rPr>
        <w:t xml:space="preserve"> emotionally </w:t>
      </w:r>
      <w:r w:rsidRPr="00C03F2D">
        <w:rPr>
          <w:rStyle w:val="StyleUnderline"/>
        </w:rPr>
        <w:t xml:space="preserve">appealing </w:t>
      </w:r>
      <w:r w:rsidRPr="00C03F2D">
        <w:rPr>
          <w:rStyle w:val="Emphasis"/>
        </w:rPr>
        <w:t>populists</w:t>
      </w:r>
      <w:r w:rsidRPr="00C03F2D">
        <w:rPr>
          <w:sz w:val="16"/>
        </w:rPr>
        <w:t xml:space="preserve"> to whom they are increasingly giving their support </w:t>
      </w:r>
      <w:r w:rsidRPr="00C03F2D">
        <w:rPr>
          <w:rStyle w:val="StyleUnderline"/>
        </w:rPr>
        <w:t>are offering ill-advised solutions</w:t>
      </w:r>
      <w:r w:rsidRPr="00C03F2D">
        <w:rPr>
          <w:sz w:val="16"/>
        </w:rPr>
        <w:t xml:space="preserve"> that will only make matters worse. For example, </w:t>
      </w:r>
      <w:r w:rsidRPr="00C03F2D">
        <w:rPr>
          <w:rStyle w:val="StyleUnderline"/>
        </w:rPr>
        <w:t xml:space="preserve">despite the world’s unprecedented interconnectedness, </w:t>
      </w:r>
      <w:r w:rsidRPr="00F300B9">
        <w:rPr>
          <w:rStyle w:val="Emphasis"/>
          <w:highlight w:val="green"/>
        </w:rPr>
        <w:t>multilateralism</w:t>
      </w:r>
      <w:r w:rsidRPr="00F300B9">
        <w:rPr>
          <w:rStyle w:val="StyleUnderline"/>
          <w:highlight w:val="green"/>
        </w:rPr>
        <w:t xml:space="preserve"> is</w:t>
      </w:r>
      <w:r w:rsidRPr="00C03F2D">
        <w:rPr>
          <w:rStyle w:val="StyleUnderline"/>
        </w:rPr>
        <w:t xml:space="preserve"> increasingly </w:t>
      </w:r>
      <w:r w:rsidRPr="00F300B9">
        <w:rPr>
          <w:rStyle w:val="StyleUnderline"/>
          <w:highlight w:val="green"/>
        </w:rPr>
        <w:t>being eschewed</w:t>
      </w:r>
      <w:r w:rsidRPr="00C03F2D">
        <w:rPr>
          <w:rStyle w:val="StyleUnderline"/>
        </w:rPr>
        <w:t>, as countries</w:t>
      </w:r>
      <w:r w:rsidRPr="00C03F2D">
        <w:rPr>
          <w:sz w:val="16"/>
        </w:rPr>
        <w:t xml:space="preserve"> – most notably, Donald J. Trump’s US – </w:t>
      </w:r>
      <w:r w:rsidRPr="00C03F2D">
        <w:rPr>
          <w:rStyle w:val="StyleUnderline"/>
        </w:rPr>
        <w:t xml:space="preserve">pursue </w:t>
      </w:r>
      <w:r w:rsidRPr="00C03F2D">
        <w:rPr>
          <w:rStyle w:val="Emphasis"/>
        </w:rPr>
        <w:t>unilateral</w:t>
      </w:r>
      <w:r w:rsidRPr="00C03F2D">
        <w:rPr>
          <w:rStyle w:val="StyleUnderline"/>
        </w:rPr>
        <w:t xml:space="preserve">, </w:t>
      </w:r>
      <w:r w:rsidRPr="00C03F2D">
        <w:rPr>
          <w:rStyle w:val="Emphasis"/>
        </w:rPr>
        <w:t>isolationist</w:t>
      </w:r>
      <w:r w:rsidRPr="00C03F2D">
        <w:rPr>
          <w:rStyle w:val="StyleUnderline"/>
        </w:rPr>
        <w:t xml:space="preserve"> policies</w:t>
      </w:r>
      <w:r w:rsidRPr="00C03F2D">
        <w:rPr>
          <w:sz w:val="16"/>
        </w:rPr>
        <w:t xml:space="preserve">. Meanwhile, </w:t>
      </w:r>
      <w:r w:rsidRPr="00C03F2D">
        <w:rPr>
          <w:rStyle w:val="Emphasis"/>
        </w:rPr>
        <w:t xml:space="preserve">proxy </w:t>
      </w:r>
      <w:r w:rsidRPr="00F300B9">
        <w:rPr>
          <w:rStyle w:val="Emphasis"/>
          <w:highlight w:val="green"/>
        </w:rPr>
        <w:t>wars</w:t>
      </w:r>
      <w:r w:rsidRPr="00F300B9">
        <w:rPr>
          <w:rStyle w:val="StyleUnderline"/>
          <w:highlight w:val="green"/>
        </w:rPr>
        <w:t xml:space="preserve"> are</w:t>
      </w:r>
      <w:r w:rsidRPr="00C03F2D">
        <w:rPr>
          <w:rStyle w:val="StyleUnderline"/>
        </w:rPr>
        <w:t xml:space="preserve"> raging </w:t>
      </w:r>
      <w:r w:rsidRPr="00F300B9">
        <w:rPr>
          <w:rStyle w:val="StyleUnderline"/>
          <w:highlight w:val="green"/>
        </w:rPr>
        <w:t>in Syria and Yemen</w:t>
      </w:r>
      <w:r w:rsidRPr="00C03F2D">
        <w:rPr>
          <w:sz w:val="16"/>
        </w:rPr>
        <w:t xml:space="preserve">. Against this background, we must take seriously the possibility that </w:t>
      </w:r>
      <w:r w:rsidRPr="00C03F2D">
        <w:rPr>
          <w:rStyle w:val="StyleUnderline"/>
        </w:rPr>
        <w:t xml:space="preserve">the </w:t>
      </w:r>
      <w:r w:rsidRPr="00F300B9">
        <w:rPr>
          <w:rStyle w:val="StyleUnderline"/>
          <w:highlight w:val="green"/>
        </w:rPr>
        <w:t>next</w:t>
      </w:r>
      <w:r w:rsidRPr="00C03F2D">
        <w:rPr>
          <w:rStyle w:val="StyleUnderline"/>
        </w:rPr>
        <w:t xml:space="preserve"> economic </w:t>
      </w:r>
      <w:r w:rsidRPr="00F300B9">
        <w:rPr>
          <w:rStyle w:val="StyleUnderline"/>
          <w:highlight w:val="green"/>
        </w:rPr>
        <w:t>crisis</w:t>
      </w:r>
      <w:r w:rsidRPr="00C03F2D">
        <w:rPr>
          <w:rStyle w:val="StyleUnderline"/>
        </w:rPr>
        <w:t xml:space="preserve"> could </w:t>
      </w:r>
      <w:r w:rsidRPr="00F300B9">
        <w:rPr>
          <w:rStyle w:val="StyleUnderline"/>
          <w:highlight w:val="green"/>
        </w:rPr>
        <w:t>lead to</w:t>
      </w:r>
      <w:r w:rsidRPr="00C03F2D">
        <w:rPr>
          <w:rStyle w:val="StyleUnderline"/>
        </w:rPr>
        <w:t xml:space="preserve"> a </w:t>
      </w:r>
      <w:r w:rsidRPr="00C03F2D">
        <w:rPr>
          <w:rStyle w:val="Emphasis"/>
        </w:rPr>
        <w:t xml:space="preserve">large-scale </w:t>
      </w:r>
      <w:r w:rsidRPr="00F300B9">
        <w:rPr>
          <w:rStyle w:val="Emphasis"/>
          <w:highlight w:val="green"/>
        </w:rPr>
        <w:t>military confrontation</w:t>
      </w:r>
      <w:r w:rsidRPr="00C03F2D">
        <w:rPr>
          <w:sz w:val="16"/>
        </w:rPr>
        <w:t xml:space="preserve">. By the logic of the political scientist Samuel Huntington, considering such a scenario could help us avoid it because it would force us to </w:t>
      </w:r>
      <w:proofErr w:type="gramStart"/>
      <w:r w:rsidRPr="00C03F2D">
        <w:rPr>
          <w:sz w:val="16"/>
        </w:rPr>
        <w:t>take action</w:t>
      </w:r>
      <w:proofErr w:type="gramEnd"/>
      <w:r w:rsidRPr="00C03F2D">
        <w:rPr>
          <w:sz w:val="16"/>
        </w:rPr>
        <w:t xml:space="preserve">. In this case, </w:t>
      </w:r>
      <w:r w:rsidRPr="00C03F2D">
        <w:rPr>
          <w:rStyle w:val="StyleUnderline"/>
        </w:rPr>
        <w:t>the key will be for policymakers to pursue</w:t>
      </w:r>
      <w:r w:rsidRPr="00C03F2D">
        <w:rPr>
          <w:sz w:val="16"/>
        </w:rPr>
        <w:t xml:space="preserve"> the structural </w:t>
      </w:r>
      <w:r w:rsidRPr="00C03F2D">
        <w:rPr>
          <w:rStyle w:val="StyleUnderline"/>
        </w:rPr>
        <w:t>reforms</w:t>
      </w:r>
      <w:r w:rsidRPr="00C03F2D">
        <w:rPr>
          <w:sz w:val="16"/>
        </w:rPr>
        <w:t xml:space="preserve"> that they have long promised </w:t>
      </w:r>
      <w:r w:rsidRPr="00C03F2D">
        <w:rPr>
          <w:rStyle w:val="StyleUnderline"/>
        </w:rPr>
        <w:t>while replacing finger-pointing</w:t>
      </w:r>
      <w:r w:rsidRPr="00C03F2D">
        <w:rPr>
          <w:sz w:val="16"/>
        </w:rPr>
        <w:t xml:space="preserve"> and antagonism </w:t>
      </w:r>
      <w:r w:rsidRPr="00C03F2D">
        <w:rPr>
          <w:rStyle w:val="StyleUnderline"/>
        </w:rPr>
        <w:t>with</w:t>
      </w:r>
      <w:r w:rsidRPr="00C03F2D">
        <w:rPr>
          <w:sz w:val="16"/>
        </w:rPr>
        <w:t xml:space="preserve"> a sensible and </w:t>
      </w:r>
      <w:r w:rsidRPr="00C03F2D">
        <w:rPr>
          <w:rStyle w:val="StyleUnderline"/>
        </w:rPr>
        <w:t>respectful</w:t>
      </w:r>
      <w:r w:rsidRPr="00C03F2D">
        <w:rPr>
          <w:sz w:val="16"/>
        </w:rPr>
        <w:t xml:space="preserve"> global </w:t>
      </w:r>
      <w:r w:rsidRPr="00C03F2D">
        <w:rPr>
          <w:rStyle w:val="StyleUnderline"/>
        </w:rPr>
        <w:t>dialogue. The alternative may</w:t>
      </w:r>
      <w:r w:rsidRPr="00C03F2D">
        <w:rPr>
          <w:sz w:val="16"/>
        </w:rPr>
        <w:t xml:space="preserve"> well </w:t>
      </w:r>
      <w:r w:rsidRPr="00C03F2D">
        <w:rPr>
          <w:rStyle w:val="StyleUnderline"/>
        </w:rPr>
        <w:t xml:space="preserve">be </w:t>
      </w:r>
      <w:r w:rsidRPr="00C03F2D">
        <w:rPr>
          <w:rStyle w:val="Emphasis"/>
        </w:rPr>
        <w:t>global conflagration</w:t>
      </w:r>
      <w:r w:rsidRPr="00C03F2D">
        <w:rPr>
          <w:sz w:val="16"/>
        </w:rPr>
        <w:t>.</w:t>
      </w:r>
    </w:p>
    <w:p w14:paraId="06909475" w14:textId="21B731EB" w:rsidR="00E02739" w:rsidRDefault="00E02739" w:rsidP="00E02739">
      <w:pPr>
        <w:pStyle w:val="Heading4"/>
      </w:pPr>
      <w:r>
        <w:t>Vote neg on presumption –recognition solves nothing</w:t>
      </w:r>
    </w:p>
    <w:p w14:paraId="739C0ABB" w14:textId="77777777" w:rsidR="00E02739" w:rsidRDefault="00E02739" w:rsidP="00E02739">
      <w:r>
        <w:t xml:space="preserve">Mathilde </w:t>
      </w:r>
      <w:proofErr w:type="spellStart"/>
      <w:r w:rsidRPr="00FC0710">
        <w:rPr>
          <w:rStyle w:val="Style13ptBold"/>
        </w:rPr>
        <w:t>Dorcadie</w:t>
      </w:r>
      <w:proofErr w:type="spellEnd"/>
      <w:r w:rsidRPr="00FC0710">
        <w:rPr>
          <w:rStyle w:val="Style13ptBold"/>
        </w:rPr>
        <w:t xml:space="preserve"> 18</w:t>
      </w:r>
      <w:r>
        <w:t xml:space="preserve"> [</w:t>
      </w:r>
      <w:r w:rsidRPr="00FC0710">
        <w:t xml:space="preserve">Mathilde </w:t>
      </w:r>
      <w:proofErr w:type="spellStart"/>
      <w:r w:rsidRPr="00FC0710">
        <w:t>Dorcadie</w:t>
      </w:r>
      <w:proofErr w:type="spellEnd"/>
      <w:r w:rsidRPr="00FC0710">
        <w:t xml:space="preserve"> is editor of the French version of Equal Times. For several years she worked as a correspondent for French-language media in Brazil and the Middle East. As a freelance journalist, she worked for </w:t>
      </w:r>
      <w:proofErr w:type="spellStart"/>
      <w:r w:rsidRPr="00FC0710">
        <w:t>Agence</w:t>
      </w:r>
      <w:proofErr w:type="spellEnd"/>
      <w:r w:rsidRPr="00FC0710">
        <w:t xml:space="preserve"> France Presse as well as various television channels, </w:t>
      </w:r>
      <w:proofErr w:type="gramStart"/>
      <w:r w:rsidRPr="00FC0710">
        <w:t>magazines</w:t>
      </w:r>
      <w:proofErr w:type="gramEnd"/>
      <w:r w:rsidRPr="00FC0710">
        <w:t xml:space="preserve"> and newspapers.</w:t>
      </w:r>
      <w:r>
        <w:t xml:space="preserve"> “New Index Shows Rising Influence of Giant Firms in Repressive Labor Policies” Equal Times,</w:t>
      </w:r>
      <w:r w:rsidRPr="00FC0710">
        <w:t xml:space="preserve"> </w:t>
      </w:r>
      <w:r>
        <w:t xml:space="preserve">JUNE 11, </w:t>
      </w:r>
      <w:proofErr w:type="gramStart"/>
      <w:r>
        <w:t>2018</w:t>
      </w:r>
      <w:proofErr w:type="gramEnd"/>
      <w:r>
        <w:t xml:space="preserve"> </w:t>
      </w:r>
      <w:r w:rsidRPr="00FC0710">
        <w:t>https://inequality.org/research/big-corporations-growing-role-in-regressive-labor-laws-around-the-world/</w:t>
      </w:r>
      <w:r>
        <w:t>]</w:t>
      </w:r>
    </w:p>
    <w:p w14:paraId="44548F4C" w14:textId="77777777" w:rsidR="00E02739" w:rsidRDefault="00E02739" w:rsidP="00E02739">
      <w:pPr>
        <w:rPr>
          <w:rStyle w:val="StyleUnderline"/>
        </w:rPr>
      </w:pPr>
      <w:r w:rsidRPr="00FC0710">
        <w:rPr>
          <w:rStyle w:val="StyleUnderline"/>
        </w:rPr>
        <w:t xml:space="preserve">“Workers’ </w:t>
      </w:r>
      <w:r w:rsidRPr="00FC0710">
        <w:rPr>
          <w:rStyle w:val="StyleUnderline"/>
          <w:highlight w:val="green"/>
        </w:rPr>
        <w:t>right to strike is recognized in virtually every country in the world.</w:t>
      </w:r>
      <w:r w:rsidRPr="00FC0710">
        <w:rPr>
          <w:rStyle w:val="StyleUnderline"/>
        </w:rPr>
        <w:t xml:space="preserve"> The right is even enshrined in the national constitutions of some 90 countries,” </w:t>
      </w:r>
      <w:r w:rsidRPr="00FC0710">
        <w:rPr>
          <w:rStyle w:val="StyleUnderline"/>
          <w:highlight w:val="green"/>
        </w:rPr>
        <w:t>notes ITUC deputy president</w:t>
      </w:r>
      <w:r w:rsidRPr="00FC0710">
        <w:rPr>
          <w:rStyle w:val="StyleUnderline"/>
        </w:rPr>
        <w:t xml:space="preserve"> Karl-</w:t>
      </w:r>
      <w:proofErr w:type="spellStart"/>
      <w:r w:rsidRPr="00FC0710">
        <w:rPr>
          <w:rStyle w:val="StyleUnderline"/>
        </w:rPr>
        <w:t>Petter</w:t>
      </w:r>
      <w:proofErr w:type="spellEnd"/>
      <w:r w:rsidRPr="00FC0710">
        <w:rPr>
          <w:rStyle w:val="StyleUnderline"/>
        </w:rPr>
        <w:t xml:space="preserve"> </w:t>
      </w:r>
      <w:proofErr w:type="spellStart"/>
      <w:r w:rsidRPr="00FC0710">
        <w:rPr>
          <w:rStyle w:val="StyleUnderline"/>
        </w:rPr>
        <w:t>Thorwaldsson</w:t>
      </w:r>
      <w:proofErr w:type="spellEnd"/>
      <w:r w:rsidRPr="00FC0710">
        <w:rPr>
          <w:rStyle w:val="StyleUnderline"/>
        </w:rPr>
        <w:t xml:space="preserve">. And </w:t>
      </w:r>
      <w:r w:rsidRPr="00FC0710">
        <w:rPr>
          <w:rStyle w:val="StyleUnderline"/>
          <w:highlight w:val="green"/>
        </w:rPr>
        <w:t xml:space="preserve">yet, according to the Global Rights Index, violations of the right to strike were recorded in </w:t>
      </w:r>
      <w:r w:rsidRPr="00FC0710">
        <w:rPr>
          <w:rStyle w:val="Emphasis"/>
          <w:highlight w:val="green"/>
        </w:rPr>
        <w:t>87 percent</w:t>
      </w:r>
      <w:r w:rsidRPr="00FC0710">
        <w:rPr>
          <w:rStyle w:val="StyleUnderline"/>
          <w:highlight w:val="green"/>
        </w:rPr>
        <w:t xml:space="preserve"> of the countries studied in 2017.</w:t>
      </w:r>
    </w:p>
    <w:p w14:paraId="4E3F0C1E" w14:textId="77777777" w:rsidR="00962AFC" w:rsidRPr="00BC3031" w:rsidRDefault="00962AFC" w:rsidP="00962AFC">
      <w:pPr>
        <w:pStyle w:val="Heading4"/>
        <w:rPr>
          <w:rFonts w:asciiTheme="minorHAnsi" w:hAnsiTheme="minorHAnsi" w:cstheme="minorHAnsi"/>
        </w:rPr>
      </w:pPr>
      <w:r w:rsidRPr="00BC3031">
        <w:rPr>
          <w:rFonts w:asciiTheme="minorHAnsi" w:hAnsiTheme="minorHAnsi" w:cstheme="minorHAnsi"/>
        </w:rPr>
        <w:t xml:space="preserve">No </w:t>
      </w:r>
      <w:proofErr w:type="spellStart"/>
      <w:r w:rsidRPr="00BC3031">
        <w:rPr>
          <w:rFonts w:asciiTheme="minorHAnsi" w:hAnsiTheme="minorHAnsi" w:cstheme="minorHAnsi"/>
        </w:rPr>
        <w:t>prolif</w:t>
      </w:r>
      <w:proofErr w:type="spellEnd"/>
      <w:r w:rsidRPr="00BC3031">
        <w:rPr>
          <w:rFonts w:asciiTheme="minorHAnsi" w:hAnsiTheme="minorHAnsi" w:cstheme="minorHAnsi"/>
        </w:rPr>
        <w:t xml:space="preserve">---EVEN IF, no impact. </w:t>
      </w:r>
    </w:p>
    <w:p w14:paraId="63C0C30C" w14:textId="77777777" w:rsidR="00962AFC" w:rsidRPr="00BC3031" w:rsidRDefault="00962AFC" w:rsidP="00962AFC">
      <w:pPr>
        <w:rPr>
          <w:rFonts w:asciiTheme="minorHAnsi" w:hAnsiTheme="minorHAnsi" w:cstheme="minorHAnsi"/>
          <w:sz w:val="32"/>
          <w:szCs w:val="32"/>
        </w:rPr>
      </w:pPr>
      <w:bookmarkStart w:id="1" w:name="_Hlk59621423"/>
      <w:r w:rsidRPr="00BC3031">
        <w:rPr>
          <w:rStyle w:val="Style13ptBold"/>
          <w:rFonts w:asciiTheme="minorHAnsi" w:hAnsiTheme="minorHAnsi" w:cstheme="minorHAnsi"/>
        </w:rPr>
        <w:t>Mueller 20</w:t>
      </w:r>
      <w:r w:rsidRPr="00BC3031">
        <w:rPr>
          <w:rFonts w:asciiTheme="minorHAnsi" w:hAnsiTheme="minorHAnsi" w:cstheme="minorHAnsi"/>
        </w:rPr>
        <w:t xml:space="preserve">, senior fellow at the Cato Institute, member of the political science department and senior research scientist with the Mershon Center for International Security Studies at Ohio State University. (John, 06/24/20, “Nuclear Alarmism: Proliferation and Terrorism”, </w:t>
      </w:r>
      <w:r w:rsidRPr="00BC3031">
        <w:rPr>
          <w:rFonts w:asciiTheme="minorHAnsi" w:hAnsiTheme="minorHAnsi" w:cstheme="minorHAnsi"/>
          <w:i/>
          <w:iCs/>
        </w:rPr>
        <w:t>Cato Institute</w:t>
      </w:r>
      <w:r w:rsidRPr="00BC3031">
        <w:rPr>
          <w:rFonts w:asciiTheme="minorHAnsi" w:hAnsiTheme="minorHAnsi" w:cstheme="minorHAnsi"/>
        </w:rPr>
        <w:t xml:space="preserve">, </w:t>
      </w:r>
      <w:hyperlink r:id="rId8" w:history="1">
        <w:r w:rsidRPr="00BC3031">
          <w:rPr>
            <w:rStyle w:val="Hyperlink"/>
            <w:rFonts w:asciiTheme="minorHAnsi" w:hAnsiTheme="minorHAnsi" w:cstheme="minorHAnsi"/>
          </w:rPr>
          <w:t>https://www.cato.org/publications/publications/nuclear-alarmism-proliferation-terrorism</w:t>
        </w:r>
      </w:hyperlink>
      <w:r w:rsidRPr="00BC3031">
        <w:rPr>
          <w:rFonts w:asciiTheme="minorHAnsi" w:hAnsiTheme="minorHAnsi" w:cstheme="minorHAnsi"/>
        </w:rPr>
        <w:t xml:space="preserve">) </w:t>
      </w:r>
    </w:p>
    <w:bookmarkEnd w:id="1"/>
    <w:p w14:paraId="75078FA1" w14:textId="77777777" w:rsidR="00962AFC" w:rsidRPr="003229D2" w:rsidRDefault="00962AFC" w:rsidP="00962AFC">
      <w:pPr>
        <w:rPr>
          <w:rFonts w:asciiTheme="minorHAnsi" w:hAnsiTheme="minorHAnsi" w:cstheme="minorHAnsi"/>
        </w:rPr>
      </w:pPr>
      <w:r w:rsidRPr="003229D2">
        <w:rPr>
          <w:rFonts w:asciiTheme="minorHAnsi" w:hAnsiTheme="minorHAnsi" w:cstheme="minorHAnsi"/>
        </w:rPr>
        <w:t>Nuclear Proliferation</w:t>
      </w:r>
    </w:p>
    <w:p w14:paraId="3E1DFF63" w14:textId="77777777" w:rsidR="00962AFC" w:rsidRPr="003229D2" w:rsidRDefault="00962AFC" w:rsidP="00962AFC">
      <w:pPr>
        <w:rPr>
          <w:rFonts w:asciiTheme="minorHAnsi" w:hAnsiTheme="minorHAnsi" w:cstheme="minorHAnsi"/>
        </w:rPr>
      </w:pPr>
      <w:r w:rsidRPr="003229D2">
        <w:rPr>
          <w:rFonts w:asciiTheme="minorHAnsi" w:hAnsiTheme="minorHAnsi" w:cstheme="minorHAnsi"/>
        </w:rPr>
        <w:t xml:space="preserve">In an influential book, Graham Allison argues that “no new nuclear weapons states” should be a prime foreign policy principle, and analyst Joseph </w:t>
      </w:r>
      <w:proofErr w:type="spellStart"/>
      <w:r w:rsidRPr="003229D2">
        <w:rPr>
          <w:rFonts w:asciiTheme="minorHAnsi" w:hAnsiTheme="minorHAnsi" w:cstheme="minorHAnsi"/>
        </w:rPr>
        <w:t>Cirincione</w:t>
      </w:r>
      <w:proofErr w:type="spellEnd"/>
      <w:r w:rsidRPr="003229D2">
        <w:rPr>
          <w:rFonts w:asciiTheme="minorHAnsi" w:hAnsiTheme="minorHAnsi" w:cstheme="minorHAnsi"/>
        </w:rPr>
        <w:t xml:space="preserve"> very much agrees, insisting that nonproliferation should be “our number one national‐​security priority.”5 </w:t>
      </w:r>
    </w:p>
    <w:p w14:paraId="1FDB4206" w14:textId="77777777" w:rsidR="00962AFC" w:rsidRPr="003229D2" w:rsidRDefault="00962AFC" w:rsidP="00962AFC">
      <w:pPr>
        <w:rPr>
          <w:rFonts w:asciiTheme="minorHAnsi" w:hAnsiTheme="minorHAnsi" w:cstheme="minorHAnsi"/>
        </w:rPr>
      </w:pPr>
      <w:r w:rsidRPr="0042009E">
        <w:rPr>
          <w:rStyle w:val="StyleUnderline"/>
          <w:rFonts w:asciiTheme="minorHAnsi" w:hAnsiTheme="minorHAnsi" w:cstheme="minorHAnsi"/>
          <w:highlight w:val="green"/>
        </w:rPr>
        <w:t>There are</w:t>
      </w:r>
      <w:r w:rsidRPr="003229D2">
        <w:rPr>
          <w:rStyle w:val="StyleUnderline"/>
          <w:rFonts w:asciiTheme="minorHAnsi" w:hAnsiTheme="minorHAnsi" w:cstheme="minorHAnsi"/>
        </w:rPr>
        <w:t xml:space="preserve"> good </w:t>
      </w:r>
      <w:r w:rsidRPr="0042009E">
        <w:rPr>
          <w:rStyle w:val="StyleUnderline"/>
          <w:rFonts w:asciiTheme="minorHAnsi" w:hAnsiTheme="minorHAnsi" w:cstheme="minorHAnsi"/>
          <w:highlight w:val="green"/>
        </w:rPr>
        <w:t xml:space="preserve">reasons to </w:t>
      </w:r>
      <w:r w:rsidRPr="0042009E">
        <w:rPr>
          <w:rStyle w:val="Emphasis"/>
          <w:rFonts w:asciiTheme="minorHAnsi" w:hAnsiTheme="minorHAnsi" w:cstheme="minorHAnsi"/>
          <w:highlight w:val="green"/>
        </w:rPr>
        <w:t>avoid alarmism</w:t>
      </w:r>
      <w:r w:rsidRPr="003229D2">
        <w:rPr>
          <w:rFonts w:asciiTheme="minorHAnsi" w:hAnsiTheme="minorHAnsi" w:cstheme="minorHAnsi"/>
        </w:rPr>
        <w:t xml:space="preserve"> in this area, however. First, </w:t>
      </w:r>
      <w:r w:rsidRPr="003229D2">
        <w:rPr>
          <w:rStyle w:val="StyleUnderline"/>
          <w:rFonts w:asciiTheme="minorHAnsi" w:hAnsiTheme="minorHAnsi" w:cstheme="minorHAnsi"/>
        </w:rPr>
        <w:t xml:space="preserve">the pace of nuclear </w:t>
      </w:r>
      <w:r w:rsidRPr="0042009E">
        <w:rPr>
          <w:rStyle w:val="StyleUnderline"/>
          <w:rFonts w:asciiTheme="minorHAnsi" w:hAnsiTheme="minorHAnsi" w:cstheme="minorHAnsi"/>
          <w:highlight w:val="green"/>
        </w:rPr>
        <w:t>prolif</w:t>
      </w:r>
      <w:r w:rsidRPr="003229D2">
        <w:rPr>
          <w:rStyle w:val="StyleUnderline"/>
          <w:rFonts w:asciiTheme="minorHAnsi" w:hAnsiTheme="minorHAnsi" w:cstheme="minorHAnsi"/>
        </w:rPr>
        <w:t xml:space="preserve">eration </w:t>
      </w:r>
      <w:r w:rsidRPr="0042009E">
        <w:rPr>
          <w:rStyle w:val="StyleUnderline"/>
          <w:rFonts w:asciiTheme="minorHAnsi" w:hAnsiTheme="minorHAnsi" w:cstheme="minorHAnsi"/>
          <w:highlight w:val="green"/>
        </w:rPr>
        <w:t>has been</w:t>
      </w:r>
      <w:r w:rsidRPr="003229D2">
        <w:rPr>
          <w:rStyle w:val="StyleUnderline"/>
          <w:rFonts w:asciiTheme="minorHAnsi" w:hAnsiTheme="minorHAnsi" w:cstheme="minorHAnsi"/>
        </w:rPr>
        <w:t xml:space="preserve"> </w:t>
      </w:r>
      <w:r w:rsidRPr="003229D2">
        <w:rPr>
          <w:rStyle w:val="Emphasis"/>
          <w:rFonts w:asciiTheme="minorHAnsi" w:hAnsiTheme="minorHAnsi" w:cstheme="minorHAnsi"/>
        </w:rPr>
        <w:t xml:space="preserve">far </w:t>
      </w:r>
      <w:r w:rsidRPr="0042009E">
        <w:rPr>
          <w:rStyle w:val="Emphasis"/>
          <w:rFonts w:asciiTheme="minorHAnsi" w:hAnsiTheme="minorHAnsi" w:cstheme="minorHAnsi"/>
          <w:highlight w:val="green"/>
        </w:rPr>
        <w:t>slow</w:t>
      </w:r>
      <w:r w:rsidRPr="003229D2">
        <w:rPr>
          <w:rStyle w:val="Emphasis"/>
          <w:rFonts w:asciiTheme="minorHAnsi" w:hAnsiTheme="minorHAnsi" w:cstheme="minorHAnsi"/>
        </w:rPr>
        <w:t>er</w:t>
      </w:r>
      <w:r w:rsidRPr="003229D2">
        <w:rPr>
          <w:rStyle w:val="StyleUnderline"/>
          <w:rFonts w:asciiTheme="minorHAnsi" w:hAnsiTheme="minorHAnsi" w:cstheme="minorHAnsi"/>
        </w:rPr>
        <w:t xml:space="preserve"> than has been </w:t>
      </w:r>
      <w:r w:rsidRPr="003229D2">
        <w:rPr>
          <w:rStyle w:val="Emphasis"/>
          <w:rFonts w:asciiTheme="minorHAnsi" w:hAnsiTheme="minorHAnsi" w:cstheme="minorHAnsi"/>
        </w:rPr>
        <w:t>commonly predicted</w:t>
      </w:r>
      <w:r w:rsidRPr="003229D2">
        <w:rPr>
          <w:rStyle w:val="StyleUnderline"/>
          <w:rFonts w:asciiTheme="minorHAnsi" w:hAnsiTheme="minorHAnsi" w:cstheme="minorHAnsi"/>
        </w:rPr>
        <w:t xml:space="preserve"> primarily because the </w:t>
      </w:r>
      <w:r w:rsidRPr="0042009E">
        <w:rPr>
          <w:rStyle w:val="StyleUnderline"/>
          <w:rFonts w:asciiTheme="minorHAnsi" w:hAnsiTheme="minorHAnsi" w:cstheme="minorHAnsi"/>
          <w:highlight w:val="green"/>
        </w:rPr>
        <w:t xml:space="preserve">weapons convey </w:t>
      </w:r>
      <w:r w:rsidRPr="0042009E">
        <w:rPr>
          <w:rStyle w:val="Emphasis"/>
          <w:rFonts w:asciiTheme="minorHAnsi" w:hAnsiTheme="minorHAnsi" w:cstheme="minorHAnsi"/>
          <w:highlight w:val="green"/>
        </w:rPr>
        <w:t>little advantage</w:t>
      </w:r>
      <w:r w:rsidRPr="003229D2">
        <w:rPr>
          <w:rStyle w:val="Emphasis"/>
          <w:rFonts w:asciiTheme="minorHAnsi" w:hAnsiTheme="minorHAnsi" w:cstheme="minorHAnsi"/>
        </w:rPr>
        <w:t xml:space="preserve"> to their possessor</w:t>
      </w:r>
      <w:r w:rsidRPr="003229D2">
        <w:rPr>
          <w:rFonts w:asciiTheme="minorHAnsi" w:hAnsiTheme="minorHAnsi" w:cstheme="minorHAnsi"/>
        </w:rPr>
        <w:t xml:space="preserve">. Second, </w:t>
      </w:r>
      <w:r w:rsidRPr="003229D2">
        <w:rPr>
          <w:rStyle w:val="StyleUnderline"/>
          <w:rFonts w:asciiTheme="minorHAnsi" w:hAnsiTheme="minorHAnsi" w:cstheme="minorHAnsi"/>
        </w:rPr>
        <w:t xml:space="preserve">the </w:t>
      </w:r>
      <w:r w:rsidRPr="003229D2">
        <w:rPr>
          <w:rStyle w:val="Emphasis"/>
          <w:rFonts w:asciiTheme="minorHAnsi" w:hAnsiTheme="minorHAnsi" w:cstheme="minorHAnsi"/>
        </w:rPr>
        <w:t>consequences</w:t>
      </w:r>
      <w:r w:rsidRPr="003229D2">
        <w:rPr>
          <w:rStyle w:val="StyleUnderline"/>
          <w:rFonts w:asciiTheme="minorHAnsi" w:hAnsiTheme="minorHAnsi" w:cstheme="minorHAnsi"/>
        </w:rPr>
        <w:t xml:space="preserve"> of such </w:t>
      </w:r>
      <w:r w:rsidRPr="0042009E">
        <w:rPr>
          <w:rStyle w:val="StyleUnderline"/>
          <w:rFonts w:asciiTheme="minorHAnsi" w:hAnsiTheme="minorHAnsi" w:cstheme="minorHAnsi"/>
          <w:highlight w:val="green"/>
        </w:rPr>
        <w:t>prolif</w:t>
      </w:r>
      <w:r w:rsidRPr="003229D2">
        <w:rPr>
          <w:rStyle w:val="StyleUnderline"/>
          <w:rFonts w:asciiTheme="minorHAnsi" w:hAnsiTheme="minorHAnsi" w:cstheme="minorHAnsi"/>
        </w:rPr>
        <w:t xml:space="preserve">eration that </w:t>
      </w:r>
      <w:r w:rsidRPr="0042009E">
        <w:rPr>
          <w:rStyle w:val="Emphasis"/>
          <w:rFonts w:asciiTheme="minorHAnsi" w:hAnsiTheme="minorHAnsi" w:cstheme="minorHAnsi"/>
          <w:highlight w:val="green"/>
        </w:rPr>
        <w:t>has</w:t>
      </w:r>
      <w:r w:rsidRPr="003229D2">
        <w:rPr>
          <w:rStyle w:val="Emphasis"/>
          <w:rFonts w:asciiTheme="minorHAnsi" w:hAnsiTheme="minorHAnsi" w:cstheme="minorHAnsi"/>
        </w:rPr>
        <w:t xml:space="preserve"> taken place</w:t>
      </w:r>
      <w:r w:rsidRPr="003229D2">
        <w:rPr>
          <w:rStyle w:val="StyleUnderline"/>
          <w:rFonts w:asciiTheme="minorHAnsi" w:hAnsiTheme="minorHAnsi" w:cstheme="minorHAnsi"/>
        </w:rPr>
        <w:t xml:space="preserve"> have </w:t>
      </w:r>
      <w:r w:rsidRPr="0042009E">
        <w:rPr>
          <w:rStyle w:val="StyleUnderline"/>
          <w:rFonts w:asciiTheme="minorHAnsi" w:hAnsiTheme="minorHAnsi" w:cstheme="minorHAnsi"/>
          <w:highlight w:val="green"/>
        </w:rPr>
        <w:t>been</w:t>
      </w:r>
      <w:r w:rsidRPr="003229D2">
        <w:rPr>
          <w:rStyle w:val="StyleUnderline"/>
          <w:rFonts w:asciiTheme="minorHAnsi" w:hAnsiTheme="minorHAnsi" w:cstheme="minorHAnsi"/>
        </w:rPr>
        <w:t xml:space="preserve"> </w:t>
      </w:r>
      <w:r w:rsidRPr="003229D2">
        <w:rPr>
          <w:rStyle w:val="Emphasis"/>
          <w:rFonts w:asciiTheme="minorHAnsi" w:hAnsiTheme="minorHAnsi" w:cstheme="minorHAnsi"/>
        </w:rPr>
        <w:t xml:space="preserve">substantially </w:t>
      </w:r>
      <w:r w:rsidRPr="0042009E">
        <w:rPr>
          <w:rStyle w:val="Emphasis"/>
          <w:rFonts w:asciiTheme="minorHAnsi" w:hAnsiTheme="minorHAnsi" w:cstheme="minorHAnsi"/>
          <w:highlight w:val="green"/>
        </w:rPr>
        <w:t>benign</w:t>
      </w:r>
      <w:r w:rsidRPr="003229D2">
        <w:rPr>
          <w:rFonts w:asciiTheme="minorHAnsi" w:hAnsiTheme="minorHAnsi" w:cstheme="minorHAnsi"/>
        </w:rPr>
        <w:t xml:space="preserve">: </w:t>
      </w:r>
      <w:r w:rsidRPr="003229D2">
        <w:rPr>
          <w:rStyle w:val="StyleUnderline"/>
          <w:rFonts w:asciiTheme="minorHAnsi" w:hAnsiTheme="minorHAnsi" w:cstheme="minorHAnsi"/>
        </w:rPr>
        <w:t xml:space="preserve">those who have acquired the weapons have “used” them simply to </w:t>
      </w:r>
      <w:r w:rsidRPr="003229D2">
        <w:rPr>
          <w:rStyle w:val="Emphasis"/>
          <w:rFonts w:asciiTheme="minorHAnsi" w:hAnsiTheme="minorHAnsi" w:cstheme="minorHAnsi"/>
        </w:rPr>
        <w:t>stoke their egos</w:t>
      </w:r>
      <w:r w:rsidRPr="003229D2">
        <w:rPr>
          <w:rStyle w:val="StyleUnderline"/>
          <w:rFonts w:asciiTheme="minorHAnsi" w:hAnsiTheme="minorHAnsi" w:cstheme="minorHAnsi"/>
        </w:rPr>
        <w:t xml:space="preserve"> or to </w:t>
      </w:r>
      <w:r w:rsidRPr="003229D2">
        <w:rPr>
          <w:rStyle w:val="Emphasis"/>
          <w:rFonts w:asciiTheme="minorHAnsi" w:hAnsiTheme="minorHAnsi" w:cstheme="minorHAnsi"/>
        </w:rPr>
        <w:t>deter</w:t>
      </w:r>
      <w:r w:rsidRPr="003229D2">
        <w:rPr>
          <w:rFonts w:asciiTheme="minorHAnsi" w:hAnsiTheme="minorHAnsi" w:cstheme="minorHAnsi"/>
        </w:rPr>
        <w:t xml:space="preserve"> real or imagined </w:t>
      </w:r>
      <w:r w:rsidRPr="003229D2">
        <w:rPr>
          <w:rStyle w:val="Emphasis"/>
          <w:rFonts w:asciiTheme="minorHAnsi" w:hAnsiTheme="minorHAnsi" w:cstheme="minorHAnsi"/>
        </w:rPr>
        <w:t>threats</w:t>
      </w:r>
      <w:r w:rsidRPr="003229D2">
        <w:rPr>
          <w:rFonts w:asciiTheme="minorHAnsi" w:hAnsiTheme="minorHAnsi" w:cstheme="minorHAnsi"/>
        </w:rPr>
        <w:t xml:space="preserve">.6 </w:t>
      </w:r>
    </w:p>
    <w:p w14:paraId="3980977A" w14:textId="77777777" w:rsidR="00962AFC" w:rsidRPr="003229D2" w:rsidRDefault="00962AFC" w:rsidP="00962AFC">
      <w:pPr>
        <w:rPr>
          <w:rFonts w:asciiTheme="minorHAnsi" w:hAnsiTheme="minorHAnsi" w:cstheme="minorHAnsi"/>
        </w:rPr>
      </w:pPr>
      <w:r w:rsidRPr="003229D2">
        <w:rPr>
          <w:rFonts w:asciiTheme="minorHAnsi" w:hAnsiTheme="minorHAnsi" w:cstheme="minorHAnsi"/>
        </w:rPr>
        <w:t xml:space="preserve">And thirdly, the costs of anti‐​proliferation policy have been very substantial: the number of people who have died </w:t>
      </w:r>
      <w:proofErr w:type="gramStart"/>
      <w:r w:rsidRPr="003229D2">
        <w:rPr>
          <w:rFonts w:asciiTheme="minorHAnsi" w:hAnsiTheme="minorHAnsi" w:cstheme="minorHAnsi"/>
        </w:rPr>
        <w:t>as a consequence of</w:t>
      </w:r>
      <w:proofErr w:type="gramEnd"/>
      <w:r w:rsidRPr="003229D2">
        <w:rPr>
          <w:rFonts w:asciiTheme="minorHAnsi" w:hAnsiTheme="minorHAnsi" w:cstheme="minorHAnsi"/>
        </w:rPr>
        <w:t xml:space="preserve"> dedicated efforts to contain nuclear proliferation runs well into six figures. </w:t>
      </w:r>
    </w:p>
    <w:p w14:paraId="153FFF1C" w14:textId="77777777" w:rsidR="00962AFC" w:rsidRPr="003229D2" w:rsidRDefault="00962AFC" w:rsidP="00962AFC">
      <w:pPr>
        <w:rPr>
          <w:rFonts w:asciiTheme="minorHAnsi" w:hAnsiTheme="minorHAnsi" w:cstheme="minorHAnsi"/>
        </w:rPr>
      </w:pPr>
      <w:r w:rsidRPr="003229D2">
        <w:rPr>
          <w:rFonts w:asciiTheme="minorHAnsi" w:hAnsiTheme="minorHAnsi" w:cstheme="minorHAnsi"/>
        </w:rPr>
        <w:t xml:space="preserve">Pace </w:t>
      </w:r>
    </w:p>
    <w:p w14:paraId="532A9C34" w14:textId="77777777" w:rsidR="00962AFC" w:rsidRPr="003229D2" w:rsidRDefault="00962AFC" w:rsidP="00962AFC">
      <w:pPr>
        <w:rPr>
          <w:rFonts w:asciiTheme="minorHAnsi" w:hAnsiTheme="minorHAnsi" w:cstheme="minorHAnsi"/>
        </w:rPr>
      </w:pPr>
      <w:r w:rsidRPr="003229D2">
        <w:rPr>
          <w:rFonts w:asciiTheme="minorHAnsi" w:hAnsiTheme="minorHAnsi" w:cstheme="minorHAnsi"/>
        </w:rPr>
        <w:t xml:space="preserve">Alarmists have been wrong for decades about the pace of nuclear proliferation. </w:t>
      </w:r>
      <w:r w:rsidRPr="0042009E">
        <w:rPr>
          <w:rStyle w:val="Emphasis"/>
          <w:rFonts w:asciiTheme="minorHAnsi" w:hAnsiTheme="minorHAnsi" w:cstheme="minorHAnsi"/>
          <w:highlight w:val="green"/>
        </w:rPr>
        <w:t>Dozens</w:t>
      </w:r>
      <w:r w:rsidRPr="0042009E">
        <w:rPr>
          <w:rStyle w:val="StyleUnderline"/>
          <w:rFonts w:asciiTheme="minorHAnsi" w:hAnsiTheme="minorHAnsi" w:cstheme="minorHAnsi"/>
          <w:highlight w:val="green"/>
        </w:rPr>
        <w:t xml:space="preserve"> of</w:t>
      </w:r>
      <w:r w:rsidRPr="003229D2">
        <w:rPr>
          <w:rStyle w:val="StyleUnderline"/>
          <w:rFonts w:asciiTheme="minorHAnsi" w:hAnsiTheme="minorHAnsi" w:cstheme="minorHAnsi"/>
        </w:rPr>
        <w:t xml:space="preserve"> </w:t>
      </w:r>
      <w:r w:rsidRPr="003229D2">
        <w:rPr>
          <w:rStyle w:val="Emphasis"/>
          <w:rFonts w:asciiTheme="minorHAnsi" w:hAnsiTheme="minorHAnsi" w:cstheme="minorHAnsi"/>
        </w:rPr>
        <w:t xml:space="preserve">technologically </w:t>
      </w:r>
      <w:r w:rsidRPr="0042009E">
        <w:rPr>
          <w:rStyle w:val="Emphasis"/>
          <w:rFonts w:asciiTheme="minorHAnsi" w:hAnsiTheme="minorHAnsi" w:cstheme="minorHAnsi"/>
          <w:highlight w:val="green"/>
        </w:rPr>
        <w:t>capable</w:t>
      </w:r>
      <w:r w:rsidRPr="0042009E">
        <w:rPr>
          <w:rStyle w:val="StyleUnderline"/>
          <w:rFonts w:asciiTheme="minorHAnsi" w:hAnsiTheme="minorHAnsi" w:cstheme="minorHAnsi"/>
          <w:highlight w:val="green"/>
        </w:rPr>
        <w:t xml:space="preserve"> countries have </w:t>
      </w:r>
      <w:r w:rsidRPr="0042009E">
        <w:rPr>
          <w:rStyle w:val="Emphasis"/>
          <w:rFonts w:asciiTheme="minorHAnsi" w:hAnsiTheme="minorHAnsi" w:cstheme="minorHAnsi"/>
          <w:highlight w:val="green"/>
        </w:rPr>
        <w:t>considered</w:t>
      </w:r>
      <w:r w:rsidRPr="003229D2">
        <w:rPr>
          <w:rStyle w:val="StyleUnderline"/>
          <w:rFonts w:asciiTheme="minorHAnsi" w:hAnsiTheme="minorHAnsi" w:cstheme="minorHAnsi"/>
        </w:rPr>
        <w:t xml:space="preserve"> obtaining nuclear </w:t>
      </w:r>
      <w:r w:rsidRPr="0042009E">
        <w:rPr>
          <w:rStyle w:val="StyleUnderline"/>
          <w:rFonts w:asciiTheme="minorHAnsi" w:hAnsiTheme="minorHAnsi" w:cstheme="minorHAnsi"/>
          <w:highlight w:val="green"/>
        </w:rPr>
        <w:t xml:space="preserve">arsenals, but </w:t>
      </w:r>
      <w:r w:rsidRPr="0042009E">
        <w:rPr>
          <w:rStyle w:val="Emphasis"/>
          <w:rFonts w:asciiTheme="minorHAnsi" w:hAnsiTheme="minorHAnsi" w:cstheme="minorHAnsi"/>
          <w:highlight w:val="green"/>
        </w:rPr>
        <w:t>very few have done so</w:t>
      </w:r>
      <w:r w:rsidRPr="003229D2">
        <w:rPr>
          <w:rStyle w:val="Emphasis"/>
          <w:rFonts w:asciiTheme="minorHAnsi" w:hAnsiTheme="minorHAnsi" w:cstheme="minorHAnsi"/>
        </w:rPr>
        <w:t>.</w:t>
      </w:r>
      <w:r w:rsidRPr="003229D2">
        <w:rPr>
          <w:rFonts w:asciiTheme="minorHAnsi" w:hAnsiTheme="minorHAnsi" w:cstheme="minorHAnsi"/>
        </w:rPr>
        <w:t xml:space="preserve"> Indeed, as Jacques Hymans has pointed out, even supposedly optimistic forecasts about nuclear dispersion have proved to be too pessimistic.7 Thus, in 1958, the National Planning Association predicted “a rapid rise in the number of atomic powers … by the mid‐​1960s.”8 A few years later, C. P. Snow sagely predicted, “Within, at the most, six years, China and several other states [will] have a stock of nuclear bombs,” and John Kennedy observed that there might be “ten, fifteen, twenty” countries with a nuclear capacity by 1964.9 </w:t>
      </w:r>
    </w:p>
    <w:p w14:paraId="24B75839" w14:textId="77777777" w:rsidR="00962AFC" w:rsidRPr="003229D2" w:rsidRDefault="00962AFC" w:rsidP="00962AFC">
      <w:pPr>
        <w:rPr>
          <w:rFonts w:asciiTheme="minorHAnsi" w:hAnsiTheme="minorHAnsi" w:cstheme="minorHAnsi"/>
        </w:rPr>
      </w:pPr>
      <w:r w:rsidRPr="003229D2">
        <w:rPr>
          <w:rFonts w:asciiTheme="minorHAnsi" w:hAnsiTheme="minorHAnsi" w:cstheme="minorHAnsi"/>
        </w:rPr>
        <w:t xml:space="preserve">As part of that forecasting, it has generally been assumed that nuclear weapons would be important status — or virility — symbols; therefore, all advanced countries would want to have them </w:t>
      </w:r>
      <w:proofErr w:type="gramStart"/>
      <w:r w:rsidRPr="003229D2">
        <w:rPr>
          <w:rFonts w:asciiTheme="minorHAnsi" w:hAnsiTheme="minorHAnsi" w:cstheme="minorHAnsi"/>
        </w:rPr>
        <w:t>in order to</w:t>
      </w:r>
      <w:proofErr w:type="gramEnd"/>
      <w:r w:rsidRPr="003229D2">
        <w:rPr>
          <w:rFonts w:asciiTheme="minorHAnsi" w:hAnsiTheme="minorHAnsi" w:cstheme="minorHAnsi"/>
        </w:rPr>
        <w:t xml:space="preserve"> show how “powerful” they were. Thus, France’s de Gaulle opined in the 1960s, “No country without an atom bomb could properly consider itself independent,” and Robert Gilpin concluded that “the possession of nuclear weapons largely determines a nation’s rank in the hierarchy of international prestige.”10 In </w:t>
      </w:r>
      <w:proofErr w:type="spellStart"/>
      <w:r w:rsidRPr="003229D2">
        <w:rPr>
          <w:rFonts w:asciiTheme="minorHAnsi" w:hAnsiTheme="minorHAnsi" w:cstheme="minorHAnsi"/>
        </w:rPr>
        <w:t>Gilpinian</w:t>
      </w:r>
      <w:proofErr w:type="spellEnd"/>
      <w:r w:rsidRPr="003229D2">
        <w:rPr>
          <w:rFonts w:asciiTheme="minorHAnsi" w:hAnsiTheme="minorHAnsi" w:cstheme="minorHAnsi"/>
        </w:rPr>
        <w:t xml:space="preserve"> tradition, some analysts who describe themselves as “realists” have insisted for years that Germany and Japan must soon come to their senses and quest after nuclear weapons.11 </w:t>
      </w:r>
      <w:r w:rsidRPr="003229D2">
        <w:rPr>
          <w:rStyle w:val="StyleUnderline"/>
          <w:rFonts w:asciiTheme="minorHAnsi" w:hAnsiTheme="minorHAnsi" w:cstheme="minorHAnsi"/>
        </w:rPr>
        <w:t xml:space="preserve">Such punditry has gone astray in part because the pundits insist on </w:t>
      </w:r>
      <w:r w:rsidRPr="003229D2">
        <w:rPr>
          <w:rStyle w:val="Emphasis"/>
          <w:rFonts w:asciiTheme="minorHAnsi" w:hAnsiTheme="minorHAnsi" w:cstheme="minorHAnsi"/>
        </w:rPr>
        <w:t>extrapolating</w:t>
      </w:r>
      <w:r w:rsidRPr="003229D2">
        <w:rPr>
          <w:rStyle w:val="StyleUnderline"/>
          <w:rFonts w:asciiTheme="minorHAnsi" w:hAnsiTheme="minorHAnsi" w:cstheme="minorHAnsi"/>
        </w:rPr>
        <w:t xml:space="preserve"> from the </w:t>
      </w:r>
      <w:r w:rsidRPr="003229D2">
        <w:rPr>
          <w:rStyle w:val="Emphasis"/>
          <w:rFonts w:asciiTheme="minorHAnsi" w:hAnsiTheme="minorHAnsi" w:cstheme="minorHAnsi"/>
        </w:rPr>
        <w:t>wrong cases</w:t>
      </w:r>
      <w:r w:rsidRPr="003229D2">
        <w:rPr>
          <w:rFonts w:asciiTheme="minorHAnsi" w:hAnsiTheme="minorHAnsi" w:cstheme="minorHAnsi"/>
        </w:rPr>
        <w:t xml:space="preserve">. A more pertinent prototype would have been </w:t>
      </w:r>
      <w:r w:rsidRPr="003229D2">
        <w:rPr>
          <w:rStyle w:val="StyleUnderline"/>
          <w:rFonts w:asciiTheme="minorHAnsi" w:hAnsiTheme="minorHAnsi" w:cstheme="minorHAnsi"/>
        </w:rPr>
        <w:t>Canada</w:t>
      </w:r>
      <w:r w:rsidRPr="003229D2">
        <w:rPr>
          <w:rFonts w:asciiTheme="minorHAnsi" w:hAnsiTheme="minorHAnsi" w:cstheme="minorHAnsi"/>
        </w:rPr>
        <w:t xml:space="preserve">, a country that </w:t>
      </w:r>
      <w:r w:rsidRPr="003229D2">
        <w:rPr>
          <w:rStyle w:val="Emphasis"/>
          <w:rFonts w:asciiTheme="minorHAnsi" w:hAnsiTheme="minorHAnsi" w:cstheme="minorHAnsi"/>
        </w:rPr>
        <w:t>could</w:t>
      </w:r>
      <w:r w:rsidRPr="003229D2">
        <w:rPr>
          <w:rFonts w:asciiTheme="minorHAnsi" w:hAnsiTheme="minorHAnsi" w:cstheme="minorHAnsi"/>
        </w:rPr>
        <w:t xml:space="preserve"> easily </w:t>
      </w:r>
      <w:r w:rsidRPr="003229D2">
        <w:rPr>
          <w:rStyle w:val="StyleUnderline"/>
          <w:rFonts w:asciiTheme="minorHAnsi" w:hAnsiTheme="minorHAnsi" w:cstheme="minorHAnsi"/>
        </w:rPr>
        <w:t xml:space="preserve">have had nuclear weapons by the 1960s but </w:t>
      </w:r>
      <w:r w:rsidRPr="003229D2">
        <w:rPr>
          <w:rStyle w:val="Emphasis"/>
          <w:rFonts w:asciiTheme="minorHAnsi" w:hAnsiTheme="minorHAnsi" w:cstheme="minorHAnsi"/>
        </w:rPr>
        <w:t>declined to make the effort</w:t>
      </w:r>
      <w:r w:rsidRPr="003229D2">
        <w:rPr>
          <w:rFonts w:asciiTheme="minorHAnsi" w:hAnsiTheme="minorHAnsi" w:cstheme="minorHAnsi"/>
        </w:rPr>
        <w:t xml:space="preserve">.12 In fact, over the decades, </w:t>
      </w:r>
      <w:r w:rsidRPr="0042009E">
        <w:rPr>
          <w:rStyle w:val="StyleUnderline"/>
          <w:rFonts w:asciiTheme="minorHAnsi" w:hAnsiTheme="minorHAnsi" w:cstheme="minorHAnsi"/>
          <w:highlight w:val="green"/>
        </w:rPr>
        <w:t xml:space="preserve">a </w:t>
      </w:r>
      <w:r w:rsidRPr="0042009E">
        <w:rPr>
          <w:rStyle w:val="Emphasis"/>
          <w:rFonts w:asciiTheme="minorHAnsi" w:hAnsiTheme="minorHAnsi" w:cstheme="minorHAnsi"/>
          <w:highlight w:val="green"/>
        </w:rPr>
        <w:t>huge number</w:t>
      </w:r>
      <w:r w:rsidRPr="003229D2">
        <w:rPr>
          <w:rStyle w:val="Emphasis"/>
          <w:rFonts w:asciiTheme="minorHAnsi" w:hAnsiTheme="minorHAnsi" w:cstheme="minorHAnsi"/>
        </w:rPr>
        <w:t xml:space="preserve"> of countries</w:t>
      </w:r>
      <w:r w:rsidRPr="003229D2">
        <w:rPr>
          <w:rStyle w:val="StyleUnderline"/>
          <w:rFonts w:asciiTheme="minorHAnsi" w:hAnsiTheme="minorHAnsi" w:cstheme="minorHAnsi"/>
        </w:rPr>
        <w:t xml:space="preserve"> capable of developing nuclear weapons have </w:t>
      </w:r>
      <w:r w:rsidRPr="0042009E">
        <w:rPr>
          <w:rStyle w:val="Emphasis"/>
          <w:rFonts w:asciiTheme="minorHAnsi" w:hAnsiTheme="minorHAnsi" w:cstheme="minorHAnsi"/>
          <w:highlight w:val="green"/>
        </w:rPr>
        <w:t>neglected even to consider the opportunity</w:t>
      </w:r>
      <w:r w:rsidRPr="003229D2">
        <w:rPr>
          <w:rStyle w:val="StyleUnderline"/>
          <w:rFonts w:asciiTheme="minorHAnsi" w:hAnsiTheme="minorHAnsi" w:cstheme="minorHAnsi"/>
        </w:rPr>
        <w:t xml:space="preserve"> — for example, Canada, Italy, and Norway — even as Argentina, Brazil, Libya, South Korea, and Taiwan have </w:t>
      </w:r>
      <w:r w:rsidRPr="003229D2">
        <w:rPr>
          <w:rStyle w:val="Emphasis"/>
          <w:rFonts w:asciiTheme="minorHAnsi" w:hAnsiTheme="minorHAnsi" w:cstheme="minorHAnsi"/>
        </w:rPr>
        <w:t>backed away from</w:t>
      </w:r>
      <w:r w:rsidRPr="003229D2">
        <w:rPr>
          <w:rStyle w:val="StyleUnderline"/>
          <w:rFonts w:asciiTheme="minorHAnsi" w:hAnsiTheme="minorHAnsi" w:cstheme="minorHAnsi"/>
        </w:rPr>
        <w:t xml:space="preserve"> or </w:t>
      </w:r>
      <w:r w:rsidRPr="003229D2">
        <w:rPr>
          <w:rStyle w:val="Emphasis"/>
          <w:rFonts w:asciiTheme="minorHAnsi" w:hAnsiTheme="minorHAnsi" w:cstheme="minorHAnsi"/>
        </w:rPr>
        <w:t>reversed</w:t>
      </w:r>
      <w:r w:rsidRPr="003229D2">
        <w:rPr>
          <w:rStyle w:val="StyleUnderline"/>
          <w:rFonts w:asciiTheme="minorHAnsi" w:hAnsiTheme="minorHAnsi" w:cstheme="minorHAnsi"/>
        </w:rPr>
        <w:t xml:space="preserve"> nuclear weapons programs, and Belarus, Kazakhstan, South Africa, and Ukraine have actually </w:t>
      </w:r>
      <w:r w:rsidRPr="003229D2">
        <w:rPr>
          <w:rStyle w:val="Emphasis"/>
          <w:rFonts w:asciiTheme="minorHAnsi" w:hAnsiTheme="minorHAnsi" w:cstheme="minorHAnsi"/>
        </w:rPr>
        <w:t>surrendered</w:t>
      </w:r>
      <w:r w:rsidRPr="003229D2">
        <w:rPr>
          <w:rStyle w:val="StyleUnderline"/>
          <w:rFonts w:asciiTheme="minorHAnsi" w:hAnsiTheme="minorHAnsi" w:cstheme="minorHAnsi"/>
        </w:rPr>
        <w:t xml:space="preserve"> or </w:t>
      </w:r>
      <w:r w:rsidRPr="003229D2">
        <w:rPr>
          <w:rStyle w:val="Emphasis"/>
          <w:rFonts w:asciiTheme="minorHAnsi" w:hAnsiTheme="minorHAnsi" w:cstheme="minorHAnsi"/>
        </w:rPr>
        <w:t>dismantled</w:t>
      </w:r>
      <w:r w:rsidRPr="003229D2">
        <w:rPr>
          <w:rStyle w:val="StyleUnderline"/>
          <w:rFonts w:asciiTheme="minorHAnsi" w:hAnsiTheme="minorHAnsi" w:cstheme="minorHAnsi"/>
        </w:rPr>
        <w:t xml:space="preserve"> an </w:t>
      </w:r>
      <w:r w:rsidRPr="003229D2">
        <w:rPr>
          <w:rStyle w:val="Emphasis"/>
          <w:rFonts w:asciiTheme="minorHAnsi" w:hAnsiTheme="minorHAnsi" w:cstheme="minorHAnsi"/>
        </w:rPr>
        <w:t>existing nuclear arsenal</w:t>
      </w:r>
      <w:r w:rsidRPr="003229D2">
        <w:rPr>
          <w:rFonts w:asciiTheme="minorHAnsi" w:hAnsiTheme="minorHAnsi" w:cstheme="minorHAnsi"/>
        </w:rPr>
        <w:t xml:space="preserve">.13 Some of that reduction is no doubt due to the hostility of the nuclear nations, but even without that, the Canadian case seems to have proved to have rather general relevance. </w:t>
      </w:r>
    </w:p>
    <w:p w14:paraId="28C05AAD" w14:textId="77777777" w:rsidR="00962AFC" w:rsidRPr="003229D2" w:rsidRDefault="00962AFC" w:rsidP="00962AFC">
      <w:pPr>
        <w:rPr>
          <w:rFonts w:asciiTheme="minorHAnsi" w:hAnsiTheme="minorHAnsi" w:cstheme="minorHAnsi"/>
        </w:rPr>
      </w:pPr>
      <w:r w:rsidRPr="003229D2">
        <w:rPr>
          <w:rFonts w:asciiTheme="minorHAnsi" w:hAnsiTheme="minorHAnsi" w:cstheme="minorHAnsi"/>
        </w:rPr>
        <w:t xml:space="preserve">To begin with, as Stephen Meyer has shown, </w:t>
      </w:r>
      <w:r w:rsidRPr="003229D2">
        <w:rPr>
          <w:rStyle w:val="StyleUnderline"/>
          <w:rFonts w:asciiTheme="minorHAnsi" w:hAnsiTheme="minorHAnsi" w:cstheme="minorHAnsi"/>
        </w:rPr>
        <w:t xml:space="preserve">there is </w:t>
      </w:r>
      <w:r w:rsidRPr="0008236F">
        <w:rPr>
          <w:rStyle w:val="StyleUnderline"/>
          <w:rFonts w:asciiTheme="minorHAnsi" w:hAnsiTheme="minorHAnsi" w:cstheme="minorHAnsi"/>
        </w:rPr>
        <w:t>no “</w:t>
      </w:r>
      <w:r w:rsidRPr="0008236F">
        <w:rPr>
          <w:rStyle w:val="Emphasis"/>
          <w:rFonts w:asciiTheme="minorHAnsi" w:hAnsiTheme="minorHAnsi" w:cstheme="minorHAnsi"/>
        </w:rPr>
        <w:t>technological imperative</w:t>
      </w:r>
      <w:r w:rsidRPr="0008236F">
        <w:rPr>
          <w:rStyle w:val="StyleUnderline"/>
          <w:rFonts w:asciiTheme="minorHAnsi" w:hAnsiTheme="minorHAnsi" w:cstheme="minorHAnsi"/>
        </w:rPr>
        <w:t xml:space="preserve">” for countries to </w:t>
      </w:r>
      <w:r w:rsidRPr="0008236F">
        <w:rPr>
          <w:rStyle w:val="Emphasis"/>
          <w:rFonts w:asciiTheme="minorHAnsi" w:hAnsiTheme="minorHAnsi" w:cstheme="minorHAnsi"/>
        </w:rPr>
        <w:t>obtain nuclear weapons</w:t>
      </w:r>
      <w:r w:rsidRPr="0008236F">
        <w:rPr>
          <w:rFonts w:asciiTheme="minorHAnsi" w:hAnsiTheme="minorHAnsi" w:cstheme="minorHAnsi"/>
        </w:rPr>
        <w:t xml:space="preserve"> once they have achieved the technical capacity to do so.14 Moreover, like military prowess in general, </w:t>
      </w:r>
      <w:r w:rsidRPr="0008236F">
        <w:rPr>
          <w:rStyle w:val="StyleUnderline"/>
          <w:rFonts w:asciiTheme="minorHAnsi" w:hAnsiTheme="minorHAnsi" w:cstheme="minorHAnsi"/>
        </w:rPr>
        <w:t xml:space="preserve">the weapons have </w:t>
      </w:r>
      <w:r w:rsidRPr="0008236F">
        <w:rPr>
          <w:rStyle w:val="Emphasis"/>
          <w:rFonts w:asciiTheme="minorHAnsi" w:hAnsiTheme="minorHAnsi" w:cstheme="minorHAnsi"/>
        </w:rPr>
        <w:t>not proved</w:t>
      </w:r>
      <w:r w:rsidRPr="0008236F">
        <w:rPr>
          <w:rStyle w:val="StyleUnderline"/>
          <w:rFonts w:asciiTheme="minorHAnsi" w:hAnsiTheme="minorHAnsi" w:cstheme="minorHAnsi"/>
        </w:rPr>
        <w:t xml:space="preserve"> to be crucial status symbols</w:t>
      </w:r>
      <w:r w:rsidRPr="0008236F">
        <w:rPr>
          <w:rFonts w:asciiTheme="minorHAnsi" w:hAnsiTheme="minorHAnsi" w:cstheme="minorHAnsi"/>
        </w:rPr>
        <w:t xml:space="preserve">. As Robert Jervis has observed, “India, China, and Israel may have decreased the chance of direct attack by developing nuclear weapons, but it is hard to argue that they have increased their general prestige or influence.”15 How much more status would Japan have if it possessed nuclear weapons? </w:t>
      </w:r>
      <w:r w:rsidRPr="0008236F">
        <w:rPr>
          <w:rStyle w:val="StyleUnderline"/>
          <w:rFonts w:asciiTheme="minorHAnsi" w:hAnsiTheme="minorHAnsi" w:cstheme="minorHAnsi"/>
        </w:rPr>
        <w:t xml:space="preserve">Would anybody pay a </w:t>
      </w:r>
      <w:r w:rsidRPr="0008236F">
        <w:rPr>
          <w:rStyle w:val="Emphasis"/>
          <w:rFonts w:asciiTheme="minorHAnsi" w:hAnsiTheme="minorHAnsi" w:cstheme="minorHAnsi"/>
        </w:rPr>
        <w:t>great deal more attention</w:t>
      </w:r>
      <w:r w:rsidRPr="0008236F">
        <w:rPr>
          <w:rStyle w:val="StyleUnderline"/>
          <w:rFonts w:asciiTheme="minorHAnsi" w:hAnsiTheme="minorHAnsi" w:cstheme="minorHAnsi"/>
        </w:rPr>
        <w:t xml:space="preserve"> to Britain or France if their arsenals held 5,000 nuclear weapons, or would anybody pay</w:t>
      </w:r>
      <w:r w:rsidRPr="003229D2">
        <w:rPr>
          <w:rStyle w:val="StyleUnderline"/>
          <w:rFonts w:asciiTheme="minorHAnsi" w:hAnsiTheme="minorHAnsi" w:cstheme="minorHAnsi"/>
        </w:rPr>
        <w:t xml:space="preserve"> </w:t>
      </w:r>
      <w:r w:rsidRPr="003229D2">
        <w:rPr>
          <w:rStyle w:val="Emphasis"/>
          <w:rFonts w:asciiTheme="minorHAnsi" w:hAnsiTheme="minorHAnsi" w:cstheme="minorHAnsi"/>
        </w:rPr>
        <w:t>much less</w:t>
      </w:r>
      <w:r w:rsidRPr="003229D2">
        <w:rPr>
          <w:rStyle w:val="StyleUnderline"/>
          <w:rFonts w:asciiTheme="minorHAnsi" w:hAnsiTheme="minorHAnsi" w:cstheme="minorHAnsi"/>
        </w:rPr>
        <w:t xml:space="preserve"> if they had </w:t>
      </w:r>
      <w:r w:rsidRPr="003229D2">
        <w:rPr>
          <w:rStyle w:val="Emphasis"/>
          <w:rFonts w:asciiTheme="minorHAnsi" w:hAnsiTheme="minorHAnsi" w:cstheme="minorHAnsi"/>
        </w:rPr>
        <w:t>none</w:t>
      </w:r>
      <w:r w:rsidRPr="003229D2">
        <w:rPr>
          <w:rStyle w:val="StyleUnderline"/>
          <w:rFonts w:asciiTheme="minorHAnsi" w:hAnsiTheme="minorHAnsi" w:cstheme="minorHAnsi"/>
        </w:rPr>
        <w:t xml:space="preserve">? Did </w:t>
      </w:r>
      <w:r w:rsidRPr="003229D2">
        <w:rPr>
          <w:rStyle w:val="Emphasis"/>
          <w:rFonts w:asciiTheme="minorHAnsi" w:hAnsiTheme="minorHAnsi" w:cstheme="minorHAnsi"/>
        </w:rPr>
        <w:t>China</w:t>
      </w:r>
      <w:r w:rsidRPr="003229D2">
        <w:rPr>
          <w:rStyle w:val="StyleUnderline"/>
          <w:rFonts w:asciiTheme="minorHAnsi" w:hAnsiTheme="minorHAnsi" w:cstheme="minorHAnsi"/>
        </w:rPr>
        <w:t xml:space="preserve"> need nuclear weapons to impress the world with its </w:t>
      </w:r>
      <w:r w:rsidRPr="003229D2">
        <w:rPr>
          <w:rStyle w:val="Emphasis"/>
          <w:rFonts w:asciiTheme="minorHAnsi" w:hAnsiTheme="minorHAnsi" w:cstheme="minorHAnsi"/>
        </w:rPr>
        <w:t>economic growth?</w:t>
      </w:r>
      <w:r w:rsidRPr="003229D2">
        <w:rPr>
          <w:rFonts w:asciiTheme="minorHAnsi" w:hAnsiTheme="minorHAnsi" w:cstheme="minorHAnsi"/>
        </w:rPr>
        <w:t xml:space="preserve"> Or with its Olympics? As Jennifer </w:t>
      </w:r>
      <w:proofErr w:type="spellStart"/>
      <w:r w:rsidRPr="003229D2">
        <w:rPr>
          <w:rFonts w:asciiTheme="minorHAnsi" w:hAnsiTheme="minorHAnsi" w:cstheme="minorHAnsi"/>
        </w:rPr>
        <w:t>Mackby</w:t>
      </w:r>
      <w:proofErr w:type="spellEnd"/>
      <w:r w:rsidRPr="003229D2">
        <w:rPr>
          <w:rFonts w:asciiTheme="minorHAnsi" w:hAnsiTheme="minorHAnsi" w:cstheme="minorHAnsi"/>
        </w:rPr>
        <w:t xml:space="preserve"> and Walter </w:t>
      </w:r>
      <w:proofErr w:type="spellStart"/>
      <w:r w:rsidRPr="003229D2">
        <w:rPr>
          <w:rFonts w:asciiTheme="minorHAnsi" w:hAnsiTheme="minorHAnsi" w:cstheme="minorHAnsi"/>
        </w:rPr>
        <w:t>Slocombe</w:t>
      </w:r>
      <w:proofErr w:type="spellEnd"/>
      <w:r w:rsidRPr="003229D2">
        <w:rPr>
          <w:rFonts w:asciiTheme="minorHAnsi" w:hAnsiTheme="minorHAnsi" w:cstheme="minorHAnsi"/>
        </w:rPr>
        <w:t xml:space="preserve"> observe, “</w:t>
      </w:r>
      <w:r w:rsidRPr="003229D2">
        <w:rPr>
          <w:rStyle w:val="StyleUnderline"/>
          <w:rFonts w:asciiTheme="minorHAnsi" w:hAnsiTheme="minorHAnsi" w:cstheme="minorHAnsi"/>
        </w:rPr>
        <w:t>Germany, like</w:t>
      </w:r>
      <w:r w:rsidRPr="003229D2">
        <w:rPr>
          <w:rFonts w:asciiTheme="minorHAnsi" w:hAnsiTheme="minorHAnsi" w:cstheme="minorHAnsi"/>
        </w:rPr>
        <w:t xml:space="preserve"> its erstwhile Axis ally, </w:t>
      </w:r>
      <w:r w:rsidRPr="0042009E">
        <w:rPr>
          <w:rStyle w:val="StyleUnderline"/>
          <w:rFonts w:asciiTheme="minorHAnsi" w:hAnsiTheme="minorHAnsi" w:cstheme="minorHAnsi"/>
          <w:highlight w:val="green"/>
        </w:rPr>
        <w:t>Japan</w:t>
      </w:r>
      <w:r w:rsidRPr="003229D2">
        <w:rPr>
          <w:rFonts w:asciiTheme="minorHAnsi" w:hAnsiTheme="minorHAnsi" w:cstheme="minorHAnsi"/>
        </w:rPr>
        <w:t xml:space="preserve">, </w:t>
      </w:r>
      <w:r w:rsidRPr="003229D2">
        <w:rPr>
          <w:rStyle w:val="StyleUnderline"/>
          <w:rFonts w:asciiTheme="minorHAnsi" w:hAnsiTheme="minorHAnsi" w:cstheme="minorHAnsi"/>
        </w:rPr>
        <w:t xml:space="preserve">has become powerful because of its </w:t>
      </w:r>
      <w:r w:rsidRPr="003229D2">
        <w:rPr>
          <w:rStyle w:val="Emphasis"/>
          <w:rFonts w:asciiTheme="minorHAnsi" w:hAnsiTheme="minorHAnsi" w:cstheme="minorHAnsi"/>
        </w:rPr>
        <w:t>economic might</w:t>
      </w:r>
      <w:r w:rsidRPr="003229D2">
        <w:rPr>
          <w:rStyle w:val="StyleUnderline"/>
          <w:rFonts w:asciiTheme="minorHAnsi" w:hAnsiTheme="minorHAnsi" w:cstheme="minorHAnsi"/>
        </w:rPr>
        <w:t xml:space="preserve"> rather than its </w:t>
      </w:r>
      <w:r w:rsidRPr="003229D2">
        <w:rPr>
          <w:rStyle w:val="Emphasis"/>
          <w:rFonts w:asciiTheme="minorHAnsi" w:hAnsiTheme="minorHAnsi" w:cstheme="minorHAnsi"/>
        </w:rPr>
        <w:t>military might</w:t>
      </w:r>
      <w:r w:rsidRPr="003229D2">
        <w:rPr>
          <w:rFonts w:asciiTheme="minorHAnsi" w:hAnsiTheme="minorHAnsi" w:cstheme="minorHAnsi"/>
        </w:rPr>
        <w:t xml:space="preserve">, </w:t>
      </w:r>
      <w:r w:rsidRPr="003229D2">
        <w:rPr>
          <w:rStyle w:val="StyleUnderline"/>
          <w:rFonts w:asciiTheme="minorHAnsi" w:hAnsiTheme="minorHAnsi" w:cstheme="minorHAnsi"/>
        </w:rPr>
        <w:t xml:space="preserve">and its </w:t>
      </w:r>
      <w:r w:rsidRPr="0042009E">
        <w:rPr>
          <w:rStyle w:val="Emphasis"/>
          <w:rFonts w:asciiTheme="minorHAnsi" w:hAnsiTheme="minorHAnsi" w:cstheme="minorHAnsi"/>
          <w:highlight w:val="green"/>
        </w:rPr>
        <w:t>renunciation of nuc</w:t>
      </w:r>
      <w:r w:rsidRPr="003229D2">
        <w:rPr>
          <w:rStyle w:val="Emphasis"/>
          <w:rFonts w:asciiTheme="minorHAnsi" w:hAnsiTheme="minorHAnsi" w:cstheme="minorHAnsi"/>
        </w:rPr>
        <w:t>lear weapon</w:t>
      </w:r>
      <w:r w:rsidRPr="0042009E">
        <w:rPr>
          <w:rStyle w:val="Emphasis"/>
          <w:rFonts w:asciiTheme="minorHAnsi" w:hAnsiTheme="minorHAnsi" w:cstheme="minorHAnsi"/>
          <w:highlight w:val="green"/>
        </w:rPr>
        <w:t>s</w:t>
      </w:r>
      <w:r w:rsidRPr="003229D2">
        <w:rPr>
          <w:rStyle w:val="StyleUnderline"/>
          <w:rFonts w:asciiTheme="minorHAnsi" w:hAnsiTheme="minorHAnsi" w:cstheme="minorHAnsi"/>
        </w:rPr>
        <w:t xml:space="preserve"> may even have </w:t>
      </w:r>
      <w:r w:rsidRPr="0042009E">
        <w:rPr>
          <w:rStyle w:val="Emphasis"/>
          <w:rFonts w:asciiTheme="minorHAnsi" w:hAnsiTheme="minorHAnsi" w:cstheme="minorHAnsi"/>
          <w:highlight w:val="green"/>
        </w:rPr>
        <w:t>reinforced</w:t>
      </w:r>
      <w:r w:rsidRPr="003229D2">
        <w:rPr>
          <w:rStyle w:val="Emphasis"/>
          <w:rFonts w:asciiTheme="minorHAnsi" w:hAnsiTheme="minorHAnsi" w:cstheme="minorHAnsi"/>
        </w:rPr>
        <w:t xml:space="preserve"> its </w:t>
      </w:r>
      <w:r w:rsidRPr="0042009E">
        <w:rPr>
          <w:rStyle w:val="Emphasis"/>
          <w:rFonts w:asciiTheme="minorHAnsi" w:hAnsiTheme="minorHAnsi" w:cstheme="minorHAnsi"/>
          <w:highlight w:val="green"/>
        </w:rPr>
        <w:t>prestige</w:t>
      </w:r>
      <w:r w:rsidRPr="003229D2">
        <w:rPr>
          <w:rFonts w:asciiTheme="minorHAnsi" w:hAnsiTheme="minorHAnsi" w:cstheme="minorHAnsi"/>
        </w:rPr>
        <w:t xml:space="preserve">.”16 </w:t>
      </w:r>
    </w:p>
    <w:p w14:paraId="76635BC3" w14:textId="77777777" w:rsidR="00962AFC" w:rsidRPr="003229D2" w:rsidRDefault="00962AFC" w:rsidP="00962AFC">
      <w:pPr>
        <w:rPr>
          <w:rFonts w:asciiTheme="minorHAnsi" w:hAnsiTheme="minorHAnsi" w:cstheme="minorHAnsi"/>
        </w:rPr>
      </w:pPr>
      <w:r w:rsidRPr="0042009E">
        <w:rPr>
          <w:rStyle w:val="Emphasis"/>
          <w:rFonts w:asciiTheme="minorHAnsi" w:hAnsiTheme="minorHAnsi" w:cstheme="minorHAnsi"/>
          <w:highlight w:val="green"/>
        </w:rPr>
        <w:t>Decades of</w:t>
      </w:r>
      <w:r w:rsidRPr="003229D2">
        <w:rPr>
          <w:rStyle w:val="Emphasis"/>
          <w:rFonts w:asciiTheme="minorHAnsi" w:hAnsiTheme="minorHAnsi" w:cstheme="minorHAnsi"/>
        </w:rPr>
        <w:t xml:space="preserve"> alarmist </w:t>
      </w:r>
      <w:r w:rsidRPr="0042009E">
        <w:rPr>
          <w:rStyle w:val="Emphasis"/>
          <w:rFonts w:asciiTheme="minorHAnsi" w:hAnsiTheme="minorHAnsi" w:cstheme="minorHAnsi"/>
          <w:highlight w:val="green"/>
        </w:rPr>
        <w:t>predictions</w:t>
      </w:r>
      <w:r w:rsidRPr="0042009E">
        <w:rPr>
          <w:rStyle w:val="StyleUnderline"/>
          <w:rFonts w:asciiTheme="minorHAnsi" w:hAnsiTheme="minorHAnsi" w:cstheme="minorHAnsi"/>
          <w:highlight w:val="green"/>
        </w:rPr>
        <w:t xml:space="preserve"> about</w:t>
      </w:r>
      <w:r w:rsidRPr="003229D2">
        <w:rPr>
          <w:rStyle w:val="StyleUnderline"/>
          <w:rFonts w:asciiTheme="minorHAnsi" w:hAnsiTheme="minorHAnsi" w:cstheme="minorHAnsi"/>
        </w:rPr>
        <w:t xml:space="preserve"> proliferation </w:t>
      </w:r>
      <w:r w:rsidRPr="003229D2">
        <w:rPr>
          <w:rStyle w:val="Emphasis"/>
          <w:rFonts w:asciiTheme="minorHAnsi" w:hAnsiTheme="minorHAnsi" w:cstheme="minorHAnsi"/>
        </w:rPr>
        <w:t>chains</w:t>
      </w:r>
      <w:r w:rsidRPr="003229D2">
        <w:rPr>
          <w:rStyle w:val="StyleUnderline"/>
          <w:rFonts w:asciiTheme="minorHAnsi" w:hAnsiTheme="minorHAnsi" w:cstheme="minorHAnsi"/>
        </w:rPr>
        <w:t xml:space="preserve">, </w:t>
      </w:r>
      <w:r w:rsidRPr="0042009E">
        <w:rPr>
          <w:rStyle w:val="Emphasis"/>
          <w:rFonts w:asciiTheme="minorHAnsi" w:hAnsiTheme="minorHAnsi" w:cstheme="minorHAnsi"/>
          <w:highlight w:val="green"/>
        </w:rPr>
        <w:t>cascades</w:t>
      </w:r>
      <w:r w:rsidRPr="003229D2">
        <w:rPr>
          <w:rStyle w:val="StyleUnderline"/>
          <w:rFonts w:asciiTheme="minorHAnsi" w:hAnsiTheme="minorHAnsi" w:cstheme="minorHAnsi"/>
        </w:rPr>
        <w:t xml:space="preserve">, </w:t>
      </w:r>
      <w:r w:rsidRPr="003229D2">
        <w:rPr>
          <w:rStyle w:val="Emphasis"/>
          <w:rFonts w:asciiTheme="minorHAnsi" w:hAnsiTheme="minorHAnsi" w:cstheme="minorHAnsi"/>
        </w:rPr>
        <w:t>dominoes</w:t>
      </w:r>
      <w:r w:rsidRPr="003229D2">
        <w:rPr>
          <w:rStyle w:val="StyleUnderline"/>
          <w:rFonts w:asciiTheme="minorHAnsi" w:hAnsiTheme="minorHAnsi" w:cstheme="minorHAnsi"/>
        </w:rPr>
        <w:t xml:space="preserve">, </w:t>
      </w:r>
      <w:r w:rsidRPr="003229D2">
        <w:rPr>
          <w:rStyle w:val="Emphasis"/>
          <w:rFonts w:asciiTheme="minorHAnsi" w:hAnsiTheme="minorHAnsi" w:cstheme="minorHAnsi"/>
        </w:rPr>
        <w:t>waves</w:t>
      </w:r>
      <w:r w:rsidRPr="003229D2">
        <w:rPr>
          <w:rStyle w:val="StyleUnderline"/>
          <w:rFonts w:asciiTheme="minorHAnsi" w:hAnsiTheme="minorHAnsi" w:cstheme="minorHAnsi"/>
        </w:rPr>
        <w:t xml:space="preserve">, </w:t>
      </w:r>
      <w:r w:rsidRPr="003229D2">
        <w:rPr>
          <w:rStyle w:val="Emphasis"/>
          <w:rFonts w:asciiTheme="minorHAnsi" w:hAnsiTheme="minorHAnsi" w:cstheme="minorHAnsi"/>
        </w:rPr>
        <w:t>avalanches</w:t>
      </w:r>
      <w:r w:rsidRPr="003229D2">
        <w:rPr>
          <w:rStyle w:val="StyleUnderline"/>
          <w:rFonts w:asciiTheme="minorHAnsi" w:hAnsiTheme="minorHAnsi" w:cstheme="minorHAnsi"/>
        </w:rPr>
        <w:t xml:space="preserve">, </w:t>
      </w:r>
      <w:r w:rsidRPr="003229D2">
        <w:rPr>
          <w:rStyle w:val="Emphasis"/>
          <w:rFonts w:asciiTheme="minorHAnsi" w:hAnsiTheme="minorHAnsi" w:cstheme="minorHAnsi"/>
        </w:rPr>
        <w:t>epidemics</w:t>
      </w:r>
      <w:r w:rsidRPr="003229D2">
        <w:rPr>
          <w:rStyle w:val="StyleUnderline"/>
          <w:rFonts w:asciiTheme="minorHAnsi" w:hAnsiTheme="minorHAnsi" w:cstheme="minorHAnsi"/>
        </w:rPr>
        <w:t xml:space="preserve">, and </w:t>
      </w:r>
      <w:r w:rsidRPr="003229D2">
        <w:rPr>
          <w:rStyle w:val="Emphasis"/>
          <w:rFonts w:asciiTheme="minorHAnsi" w:hAnsiTheme="minorHAnsi" w:cstheme="minorHAnsi"/>
        </w:rPr>
        <w:t>points of no return</w:t>
      </w:r>
      <w:r w:rsidRPr="003229D2">
        <w:rPr>
          <w:rStyle w:val="StyleUnderline"/>
          <w:rFonts w:asciiTheme="minorHAnsi" w:hAnsiTheme="minorHAnsi" w:cstheme="minorHAnsi"/>
        </w:rPr>
        <w:t xml:space="preserve"> </w:t>
      </w:r>
      <w:r w:rsidRPr="0042009E">
        <w:rPr>
          <w:rStyle w:val="StyleUnderline"/>
          <w:rFonts w:asciiTheme="minorHAnsi" w:hAnsiTheme="minorHAnsi" w:cstheme="minorHAnsi"/>
          <w:highlight w:val="green"/>
        </w:rPr>
        <w:t xml:space="preserve">have proved </w:t>
      </w:r>
      <w:r w:rsidRPr="003229D2">
        <w:rPr>
          <w:rStyle w:val="StyleUnderline"/>
          <w:rFonts w:asciiTheme="minorHAnsi" w:hAnsiTheme="minorHAnsi" w:cstheme="minorHAnsi"/>
        </w:rPr>
        <w:t xml:space="preserve">to be </w:t>
      </w:r>
      <w:r w:rsidRPr="0042009E">
        <w:rPr>
          <w:rStyle w:val="Emphasis"/>
          <w:rFonts w:asciiTheme="minorHAnsi" w:hAnsiTheme="minorHAnsi" w:cstheme="minorHAnsi"/>
          <w:highlight w:val="green"/>
        </w:rPr>
        <w:t>faulty</w:t>
      </w:r>
      <w:r w:rsidRPr="003229D2">
        <w:rPr>
          <w:rStyle w:val="StyleUnderline"/>
          <w:rFonts w:asciiTheme="minorHAnsi" w:hAnsiTheme="minorHAnsi" w:cstheme="minorHAnsi"/>
        </w:rPr>
        <w:t xml:space="preserve">. The </w:t>
      </w:r>
      <w:r w:rsidRPr="0042009E">
        <w:rPr>
          <w:rStyle w:val="StyleUnderline"/>
          <w:rFonts w:asciiTheme="minorHAnsi" w:hAnsiTheme="minorHAnsi" w:cstheme="minorHAnsi"/>
          <w:highlight w:val="green"/>
        </w:rPr>
        <w:t>proli</w:t>
      </w:r>
      <w:r w:rsidRPr="003229D2">
        <w:rPr>
          <w:rStyle w:val="StyleUnderline"/>
          <w:rFonts w:asciiTheme="minorHAnsi" w:hAnsiTheme="minorHAnsi" w:cstheme="minorHAnsi"/>
        </w:rPr>
        <w:t xml:space="preserve">feration of nuclear weapons </w:t>
      </w:r>
      <w:r w:rsidRPr="0042009E">
        <w:rPr>
          <w:rStyle w:val="StyleUnderline"/>
          <w:rFonts w:asciiTheme="minorHAnsi" w:hAnsiTheme="minorHAnsi" w:cstheme="minorHAnsi"/>
          <w:highlight w:val="green"/>
        </w:rPr>
        <w:t>has been</w:t>
      </w:r>
      <w:r w:rsidRPr="003229D2">
        <w:rPr>
          <w:rStyle w:val="StyleUnderline"/>
          <w:rFonts w:asciiTheme="minorHAnsi" w:hAnsiTheme="minorHAnsi" w:cstheme="minorHAnsi"/>
        </w:rPr>
        <w:t xml:space="preserve"> </w:t>
      </w:r>
      <w:r w:rsidRPr="003229D2">
        <w:rPr>
          <w:rStyle w:val="Emphasis"/>
          <w:rFonts w:asciiTheme="minorHAnsi" w:hAnsiTheme="minorHAnsi" w:cstheme="minorHAnsi"/>
        </w:rPr>
        <w:t xml:space="preserve">far </w:t>
      </w:r>
      <w:r w:rsidRPr="0042009E">
        <w:rPr>
          <w:rStyle w:val="Emphasis"/>
          <w:rFonts w:asciiTheme="minorHAnsi" w:hAnsiTheme="minorHAnsi" w:cstheme="minorHAnsi"/>
          <w:highlight w:val="green"/>
        </w:rPr>
        <w:t>slow</w:t>
      </w:r>
      <w:r w:rsidRPr="003229D2">
        <w:rPr>
          <w:rStyle w:val="Emphasis"/>
          <w:rFonts w:asciiTheme="minorHAnsi" w:hAnsiTheme="minorHAnsi" w:cstheme="minorHAnsi"/>
        </w:rPr>
        <w:t>er than routinely expected</w:t>
      </w:r>
      <w:r w:rsidRPr="003229D2">
        <w:rPr>
          <w:rStyle w:val="StyleUnderline"/>
          <w:rFonts w:asciiTheme="minorHAnsi" w:hAnsiTheme="minorHAnsi" w:cstheme="minorHAnsi"/>
        </w:rPr>
        <w:t xml:space="preserve"> because, insofar as most </w:t>
      </w:r>
      <w:r w:rsidRPr="0042009E">
        <w:rPr>
          <w:rStyle w:val="Emphasis"/>
          <w:rFonts w:asciiTheme="minorHAnsi" w:hAnsiTheme="minorHAnsi" w:cstheme="minorHAnsi"/>
          <w:highlight w:val="green"/>
        </w:rPr>
        <w:t>leaders</w:t>
      </w:r>
      <w:r w:rsidRPr="003229D2">
        <w:rPr>
          <w:rStyle w:val="Emphasis"/>
          <w:rFonts w:asciiTheme="minorHAnsi" w:hAnsiTheme="minorHAnsi" w:cstheme="minorHAnsi"/>
        </w:rPr>
        <w:t xml:space="preserve"> of most countries</w:t>
      </w:r>
      <w:r w:rsidRPr="003229D2">
        <w:rPr>
          <w:rFonts w:asciiTheme="minorHAnsi" w:hAnsiTheme="minorHAnsi" w:cstheme="minorHAnsi"/>
        </w:rPr>
        <w:t xml:space="preserve"> (</w:t>
      </w:r>
      <w:r w:rsidRPr="003229D2">
        <w:rPr>
          <w:rStyle w:val="StyleUnderline"/>
          <w:rFonts w:asciiTheme="minorHAnsi" w:hAnsiTheme="minorHAnsi" w:cstheme="minorHAnsi"/>
        </w:rPr>
        <w:t xml:space="preserve">even </w:t>
      </w:r>
      <w:r w:rsidRPr="003229D2">
        <w:rPr>
          <w:rStyle w:val="Emphasis"/>
          <w:rFonts w:asciiTheme="minorHAnsi" w:hAnsiTheme="minorHAnsi" w:cstheme="minorHAnsi"/>
        </w:rPr>
        <w:t>rogue ones</w:t>
      </w:r>
      <w:r w:rsidRPr="003229D2">
        <w:rPr>
          <w:rFonts w:asciiTheme="minorHAnsi" w:hAnsiTheme="minorHAnsi" w:cstheme="minorHAnsi"/>
        </w:rPr>
        <w:t xml:space="preserve">) have </w:t>
      </w:r>
      <w:r w:rsidRPr="003229D2">
        <w:rPr>
          <w:rStyle w:val="StyleUnderline"/>
          <w:rFonts w:asciiTheme="minorHAnsi" w:hAnsiTheme="minorHAnsi" w:cstheme="minorHAnsi"/>
        </w:rPr>
        <w:t xml:space="preserve">considered acquiring the weapons, they have come to </w:t>
      </w:r>
      <w:r w:rsidRPr="0042009E">
        <w:rPr>
          <w:rStyle w:val="StyleUnderline"/>
          <w:rFonts w:asciiTheme="minorHAnsi" w:hAnsiTheme="minorHAnsi" w:cstheme="minorHAnsi"/>
          <w:highlight w:val="green"/>
        </w:rPr>
        <w:t>appreciate</w:t>
      </w:r>
      <w:r w:rsidRPr="003229D2">
        <w:rPr>
          <w:rStyle w:val="StyleUnderline"/>
          <w:rFonts w:asciiTheme="minorHAnsi" w:hAnsiTheme="minorHAnsi" w:cstheme="minorHAnsi"/>
        </w:rPr>
        <w:t xml:space="preserve"> </w:t>
      </w:r>
      <w:r w:rsidRPr="003229D2">
        <w:rPr>
          <w:rStyle w:val="Emphasis"/>
          <w:rFonts w:asciiTheme="minorHAnsi" w:hAnsiTheme="minorHAnsi" w:cstheme="minorHAnsi"/>
        </w:rPr>
        <w:t>several defects</w:t>
      </w:r>
      <w:r w:rsidRPr="003229D2">
        <w:rPr>
          <w:rFonts w:asciiTheme="minorHAnsi" w:hAnsiTheme="minorHAnsi" w:cstheme="minorHAnsi"/>
        </w:rPr>
        <w:t xml:space="preserve">: </w:t>
      </w:r>
      <w:r w:rsidRPr="003229D2">
        <w:rPr>
          <w:rStyle w:val="StyleUnderline"/>
          <w:rFonts w:asciiTheme="minorHAnsi" w:hAnsiTheme="minorHAnsi" w:cstheme="minorHAnsi"/>
        </w:rPr>
        <w:t xml:space="preserve">the </w:t>
      </w:r>
      <w:r w:rsidRPr="0042009E">
        <w:rPr>
          <w:rStyle w:val="StyleUnderline"/>
          <w:rFonts w:asciiTheme="minorHAnsi" w:hAnsiTheme="minorHAnsi" w:cstheme="minorHAnsi"/>
          <w:highlight w:val="green"/>
        </w:rPr>
        <w:t xml:space="preserve">weapons are </w:t>
      </w:r>
      <w:r w:rsidRPr="0042009E">
        <w:rPr>
          <w:rStyle w:val="Emphasis"/>
          <w:rFonts w:asciiTheme="minorHAnsi" w:hAnsiTheme="minorHAnsi" w:cstheme="minorHAnsi"/>
          <w:highlight w:val="green"/>
        </w:rPr>
        <w:t>dangerous</w:t>
      </w:r>
      <w:r w:rsidRPr="003229D2">
        <w:rPr>
          <w:rStyle w:val="StyleUnderline"/>
          <w:rFonts w:asciiTheme="minorHAnsi" w:hAnsiTheme="minorHAnsi" w:cstheme="minorHAnsi"/>
        </w:rPr>
        <w:t xml:space="preserve">, </w:t>
      </w:r>
      <w:r w:rsidRPr="003229D2">
        <w:rPr>
          <w:rStyle w:val="Emphasis"/>
          <w:rFonts w:asciiTheme="minorHAnsi" w:hAnsiTheme="minorHAnsi" w:cstheme="minorHAnsi"/>
        </w:rPr>
        <w:t>distasteful</w:t>
      </w:r>
      <w:r w:rsidRPr="003229D2">
        <w:rPr>
          <w:rStyle w:val="StyleUnderline"/>
          <w:rFonts w:asciiTheme="minorHAnsi" w:hAnsiTheme="minorHAnsi" w:cstheme="minorHAnsi"/>
        </w:rPr>
        <w:t xml:space="preserve">, </w:t>
      </w:r>
      <w:r w:rsidRPr="0042009E">
        <w:rPr>
          <w:rStyle w:val="Emphasis"/>
          <w:rFonts w:asciiTheme="minorHAnsi" w:hAnsiTheme="minorHAnsi" w:cstheme="minorHAnsi"/>
          <w:highlight w:val="green"/>
        </w:rPr>
        <w:t>costly</w:t>
      </w:r>
      <w:r w:rsidRPr="0042009E">
        <w:rPr>
          <w:rStyle w:val="StyleUnderline"/>
          <w:rFonts w:asciiTheme="minorHAnsi" w:hAnsiTheme="minorHAnsi" w:cstheme="minorHAnsi"/>
          <w:highlight w:val="green"/>
        </w:rPr>
        <w:t>, and</w:t>
      </w:r>
      <w:r w:rsidRPr="003229D2">
        <w:rPr>
          <w:rStyle w:val="StyleUnderline"/>
          <w:rFonts w:asciiTheme="minorHAnsi" w:hAnsiTheme="minorHAnsi" w:cstheme="minorHAnsi"/>
        </w:rPr>
        <w:t xml:space="preserve"> likely to </w:t>
      </w:r>
      <w:r w:rsidRPr="0042009E">
        <w:rPr>
          <w:rStyle w:val="Emphasis"/>
          <w:rFonts w:asciiTheme="minorHAnsi" w:hAnsiTheme="minorHAnsi" w:cstheme="minorHAnsi"/>
          <w:highlight w:val="green"/>
        </w:rPr>
        <w:t>rile the neighbors</w:t>
      </w:r>
      <w:r w:rsidRPr="003229D2">
        <w:rPr>
          <w:rFonts w:asciiTheme="minorHAnsi" w:hAnsiTheme="minorHAnsi" w:cstheme="minorHAnsi"/>
        </w:rPr>
        <w:t xml:space="preserve">. Moreover, as Jacques Hymans has demonstrated, </w:t>
      </w:r>
      <w:r w:rsidRPr="003229D2">
        <w:rPr>
          <w:rStyle w:val="StyleUnderline"/>
          <w:rFonts w:asciiTheme="minorHAnsi" w:hAnsiTheme="minorHAnsi" w:cstheme="minorHAnsi"/>
        </w:rPr>
        <w:t xml:space="preserve">the </w:t>
      </w:r>
      <w:r w:rsidRPr="0042009E">
        <w:rPr>
          <w:rStyle w:val="StyleUnderline"/>
          <w:rFonts w:asciiTheme="minorHAnsi" w:hAnsiTheme="minorHAnsi" w:cstheme="minorHAnsi"/>
          <w:highlight w:val="green"/>
        </w:rPr>
        <w:t>weapons have</w:t>
      </w:r>
      <w:r w:rsidRPr="003229D2">
        <w:rPr>
          <w:rStyle w:val="StyleUnderline"/>
          <w:rFonts w:asciiTheme="minorHAnsi" w:hAnsiTheme="minorHAnsi" w:cstheme="minorHAnsi"/>
        </w:rPr>
        <w:t xml:space="preserve"> also </w:t>
      </w:r>
      <w:r w:rsidRPr="0042009E">
        <w:rPr>
          <w:rStyle w:val="StyleUnderline"/>
          <w:rFonts w:asciiTheme="minorHAnsi" w:hAnsiTheme="minorHAnsi" w:cstheme="minorHAnsi"/>
          <w:highlight w:val="green"/>
        </w:rPr>
        <w:t>been</w:t>
      </w:r>
      <w:r w:rsidRPr="003229D2">
        <w:rPr>
          <w:rStyle w:val="StyleUnderline"/>
          <w:rFonts w:asciiTheme="minorHAnsi" w:hAnsiTheme="minorHAnsi" w:cstheme="minorHAnsi"/>
        </w:rPr>
        <w:t xml:space="preserve"> </w:t>
      </w:r>
      <w:r w:rsidRPr="0042009E">
        <w:rPr>
          <w:rStyle w:val="Emphasis"/>
          <w:rFonts w:asciiTheme="minorHAnsi" w:hAnsiTheme="minorHAnsi" w:cstheme="minorHAnsi"/>
          <w:highlight w:val="green"/>
        </w:rPr>
        <w:t>exceedingly difficult to obtain</w:t>
      </w:r>
      <w:r w:rsidRPr="003229D2">
        <w:rPr>
          <w:rStyle w:val="StyleUnderline"/>
          <w:rFonts w:asciiTheme="minorHAnsi" w:hAnsiTheme="minorHAnsi" w:cstheme="minorHAnsi"/>
        </w:rPr>
        <w:t xml:space="preserve"> for </w:t>
      </w:r>
      <w:r w:rsidRPr="003229D2">
        <w:rPr>
          <w:rStyle w:val="Emphasis"/>
          <w:rFonts w:asciiTheme="minorHAnsi" w:hAnsiTheme="minorHAnsi" w:cstheme="minorHAnsi"/>
        </w:rPr>
        <w:t>administratively dysfunctional countries</w:t>
      </w:r>
      <w:r w:rsidRPr="003229D2">
        <w:rPr>
          <w:rStyle w:val="StyleUnderline"/>
          <w:rFonts w:asciiTheme="minorHAnsi" w:hAnsiTheme="minorHAnsi" w:cstheme="minorHAnsi"/>
        </w:rPr>
        <w:t xml:space="preserve"> like </w:t>
      </w:r>
      <w:r w:rsidRPr="003229D2">
        <w:rPr>
          <w:rStyle w:val="Emphasis"/>
          <w:rFonts w:asciiTheme="minorHAnsi" w:hAnsiTheme="minorHAnsi" w:cstheme="minorHAnsi"/>
        </w:rPr>
        <w:t>Iran</w:t>
      </w:r>
      <w:r w:rsidRPr="003229D2">
        <w:rPr>
          <w:rFonts w:asciiTheme="minorHAnsi" w:hAnsiTheme="minorHAnsi" w:cstheme="minorHAnsi"/>
        </w:rPr>
        <w:t xml:space="preserve">.17 </w:t>
      </w:r>
    </w:p>
    <w:p w14:paraId="5CC43B87" w14:textId="77777777" w:rsidR="00962AFC" w:rsidRPr="003229D2" w:rsidRDefault="00962AFC" w:rsidP="00962AFC">
      <w:pPr>
        <w:rPr>
          <w:rFonts w:asciiTheme="minorHAnsi" w:hAnsiTheme="minorHAnsi" w:cstheme="minorHAnsi"/>
        </w:rPr>
      </w:pPr>
      <w:r w:rsidRPr="003229D2">
        <w:rPr>
          <w:rFonts w:asciiTheme="minorHAnsi" w:hAnsiTheme="minorHAnsi" w:cstheme="minorHAnsi"/>
        </w:rPr>
        <w:t xml:space="preserve">Consequences </w:t>
      </w:r>
    </w:p>
    <w:p w14:paraId="6F2C9543" w14:textId="77777777" w:rsidR="00962AFC" w:rsidRPr="003229D2" w:rsidRDefault="00962AFC" w:rsidP="00962AFC">
      <w:pPr>
        <w:rPr>
          <w:rFonts w:asciiTheme="minorHAnsi" w:hAnsiTheme="minorHAnsi" w:cstheme="minorHAnsi"/>
        </w:rPr>
      </w:pPr>
      <w:r w:rsidRPr="003229D2">
        <w:rPr>
          <w:rFonts w:asciiTheme="minorHAnsi" w:hAnsiTheme="minorHAnsi" w:cstheme="minorHAnsi"/>
        </w:rPr>
        <w:t xml:space="preserve">Although we have now suffered through two‐​thirds of a century during which there has been great hysteria about the disasters inherent in nuclear proliferation, </w:t>
      </w:r>
      <w:r w:rsidRPr="003229D2">
        <w:rPr>
          <w:rStyle w:val="StyleUnderline"/>
          <w:rFonts w:asciiTheme="minorHAnsi" w:hAnsiTheme="minorHAnsi" w:cstheme="minorHAnsi"/>
        </w:rPr>
        <w:t xml:space="preserve">the consequences of the proliferation that </w:t>
      </w:r>
      <w:r w:rsidRPr="003229D2">
        <w:rPr>
          <w:rStyle w:val="Emphasis"/>
          <w:rFonts w:asciiTheme="minorHAnsi" w:hAnsiTheme="minorHAnsi" w:cstheme="minorHAnsi"/>
        </w:rPr>
        <w:t>has</w:t>
      </w:r>
      <w:r w:rsidRPr="003229D2">
        <w:rPr>
          <w:rStyle w:val="StyleUnderline"/>
          <w:rFonts w:asciiTheme="minorHAnsi" w:hAnsiTheme="minorHAnsi" w:cstheme="minorHAnsi"/>
        </w:rPr>
        <w:t xml:space="preserve"> occurred have been </w:t>
      </w:r>
      <w:r w:rsidRPr="003229D2">
        <w:rPr>
          <w:rStyle w:val="Emphasis"/>
          <w:rFonts w:asciiTheme="minorHAnsi" w:hAnsiTheme="minorHAnsi" w:cstheme="minorHAnsi"/>
        </w:rPr>
        <w:t>substantially benign</w:t>
      </w:r>
      <w:r w:rsidRPr="003229D2">
        <w:rPr>
          <w:rFonts w:asciiTheme="minorHAnsi" w:hAnsiTheme="minorHAnsi" w:cstheme="minorHAnsi"/>
        </w:rPr>
        <w:t xml:space="preserve">. </w:t>
      </w:r>
      <w:r w:rsidRPr="003229D2">
        <w:rPr>
          <w:rStyle w:val="StyleUnderline"/>
          <w:rFonts w:asciiTheme="minorHAnsi" w:hAnsiTheme="minorHAnsi" w:cstheme="minorHAnsi"/>
        </w:rPr>
        <w:t xml:space="preserve">The few </w:t>
      </w:r>
      <w:r w:rsidRPr="0042009E">
        <w:rPr>
          <w:rStyle w:val="StyleUnderline"/>
          <w:rFonts w:asciiTheme="minorHAnsi" w:hAnsiTheme="minorHAnsi" w:cstheme="minorHAnsi"/>
          <w:highlight w:val="green"/>
        </w:rPr>
        <w:t>countries</w:t>
      </w:r>
      <w:r w:rsidRPr="003229D2">
        <w:rPr>
          <w:rStyle w:val="StyleUnderline"/>
          <w:rFonts w:asciiTheme="minorHAnsi" w:hAnsiTheme="minorHAnsi" w:cstheme="minorHAnsi"/>
        </w:rPr>
        <w:t xml:space="preserve"> to </w:t>
      </w:r>
      <w:r w:rsidRPr="0042009E">
        <w:rPr>
          <w:rStyle w:val="StyleUnderline"/>
          <w:rFonts w:asciiTheme="minorHAnsi" w:hAnsiTheme="minorHAnsi" w:cstheme="minorHAnsi"/>
          <w:highlight w:val="green"/>
        </w:rPr>
        <w:t>which</w:t>
      </w:r>
      <w:r w:rsidRPr="003229D2">
        <w:rPr>
          <w:rStyle w:val="StyleUnderline"/>
          <w:rFonts w:asciiTheme="minorHAnsi" w:hAnsiTheme="minorHAnsi" w:cstheme="minorHAnsi"/>
        </w:rPr>
        <w:t xml:space="preserve"> the weapons </w:t>
      </w:r>
      <w:r w:rsidRPr="0042009E">
        <w:rPr>
          <w:rStyle w:val="StyleUnderline"/>
          <w:rFonts w:asciiTheme="minorHAnsi" w:hAnsiTheme="minorHAnsi" w:cstheme="minorHAnsi"/>
          <w:highlight w:val="green"/>
        </w:rPr>
        <w:t xml:space="preserve">have proliferated have </w:t>
      </w:r>
      <w:r w:rsidRPr="0042009E">
        <w:rPr>
          <w:rStyle w:val="Emphasis"/>
          <w:rFonts w:asciiTheme="minorHAnsi" w:hAnsiTheme="minorHAnsi" w:cstheme="minorHAnsi"/>
          <w:highlight w:val="green"/>
        </w:rPr>
        <w:t>quietly kept them in storage</w:t>
      </w:r>
      <w:r w:rsidRPr="003229D2">
        <w:rPr>
          <w:rFonts w:asciiTheme="minorHAnsi" w:hAnsiTheme="minorHAnsi" w:cstheme="minorHAnsi"/>
        </w:rPr>
        <w:t xml:space="preserve"> </w:t>
      </w:r>
      <w:r w:rsidRPr="003229D2">
        <w:rPr>
          <w:rStyle w:val="StyleUnderline"/>
          <w:rFonts w:asciiTheme="minorHAnsi" w:hAnsiTheme="minorHAnsi" w:cstheme="minorHAnsi"/>
        </w:rPr>
        <w:t xml:space="preserve">and haven’t even found much benefit in </w:t>
      </w:r>
      <w:r w:rsidRPr="003229D2">
        <w:rPr>
          <w:rStyle w:val="Emphasis"/>
          <w:rFonts w:asciiTheme="minorHAnsi" w:hAnsiTheme="minorHAnsi" w:cstheme="minorHAnsi"/>
        </w:rPr>
        <w:t>rattling them</w:t>
      </w:r>
      <w:r w:rsidRPr="003229D2">
        <w:rPr>
          <w:rStyle w:val="StyleUnderline"/>
          <w:rFonts w:asciiTheme="minorHAnsi" w:hAnsiTheme="minorHAnsi" w:cstheme="minorHAnsi"/>
        </w:rPr>
        <w:t xml:space="preserve"> from time to time</w:t>
      </w:r>
      <w:r w:rsidRPr="003229D2">
        <w:rPr>
          <w:rFonts w:asciiTheme="minorHAnsi" w:hAnsiTheme="minorHAnsi" w:cstheme="minorHAnsi"/>
        </w:rPr>
        <w:t xml:space="preserve">. And </w:t>
      </w:r>
      <w:r w:rsidRPr="003229D2">
        <w:rPr>
          <w:rStyle w:val="StyleUnderline"/>
          <w:rFonts w:asciiTheme="minorHAnsi" w:hAnsiTheme="minorHAnsi" w:cstheme="minorHAnsi"/>
        </w:rPr>
        <w:t xml:space="preserve">even the </w:t>
      </w:r>
      <w:r w:rsidRPr="003229D2">
        <w:rPr>
          <w:rStyle w:val="Emphasis"/>
          <w:rFonts w:asciiTheme="minorHAnsi" w:hAnsiTheme="minorHAnsi" w:cstheme="minorHAnsi"/>
        </w:rPr>
        <w:t>deterrence value</w:t>
      </w:r>
      <w:r w:rsidRPr="003229D2">
        <w:rPr>
          <w:rStyle w:val="StyleUnderline"/>
          <w:rFonts w:asciiTheme="minorHAnsi" w:hAnsiTheme="minorHAnsi" w:cstheme="minorHAnsi"/>
        </w:rPr>
        <w:t xml:space="preserve"> of the weapons has been </w:t>
      </w:r>
      <w:r w:rsidRPr="003229D2">
        <w:rPr>
          <w:rStyle w:val="Emphasis"/>
          <w:rFonts w:asciiTheme="minorHAnsi" w:hAnsiTheme="minorHAnsi" w:cstheme="minorHAnsi"/>
        </w:rPr>
        <w:t>questionable</w:t>
      </w:r>
      <w:r w:rsidRPr="003229D2">
        <w:rPr>
          <w:rFonts w:asciiTheme="minorHAnsi" w:hAnsiTheme="minorHAnsi" w:cstheme="minorHAnsi"/>
        </w:rPr>
        <w:t xml:space="preserve"> — </w:t>
      </w:r>
      <w:r w:rsidRPr="003229D2">
        <w:rPr>
          <w:rStyle w:val="StyleUnderline"/>
          <w:rFonts w:asciiTheme="minorHAnsi" w:hAnsiTheme="minorHAnsi" w:cstheme="minorHAnsi"/>
        </w:rPr>
        <w:t>the major Cold War participants</w:t>
      </w:r>
      <w:r w:rsidRPr="003229D2">
        <w:rPr>
          <w:rFonts w:asciiTheme="minorHAnsi" w:hAnsiTheme="minorHAnsi" w:cstheme="minorHAnsi"/>
        </w:rPr>
        <w:t xml:space="preserve">, for example, </w:t>
      </w:r>
      <w:r w:rsidRPr="003229D2">
        <w:rPr>
          <w:rStyle w:val="StyleUnderline"/>
          <w:rFonts w:asciiTheme="minorHAnsi" w:hAnsiTheme="minorHAnsi" w:cstheme="minorHAnsi"/>
        </w:rPr>
        <w:t>scarcely needed visions of mushroom clouds to conclude that any replication of World War II</w:t>
      </w:r>
      <w:r w:rsidRPr="003229D2">
        <w:rPr>
          <w:rFonts w:asciiTheme="minorHAnsi" w:hAnsiTheme="minorHAnsi" w:cstheme="minorHAnsi"/>
        </w:rPr>
        <w:t xml:space="preserve">, with or without nuclear weapons, </w:t>
      </w:r>
      <w:r w:rsidRPr="003229D2">
        <w:rPr>
          <w:rStyle w:val="StyleUnderline"/>
          <w:rFonts w:asciiTheme="minorHAnsi" w:hAnsiTheme="minorHAnsi" w:cstheme="minorHAnsi"/>
        </w:rPr>
        <w:t xml:space="preserve">was a </w:t>
      </w:r>
      <w:r w:rsidRPr="003229D2">
        <w:rPr>
          <w:rStyle w:val="Emphasis"/>
          <w:rFonts w:asciiTheme="minorHAnsi" w:hAnsiTheme="minorHAnsi" w:cstheme="minorHAnsi"/>
        </w:rPr>
        <w:t>decidedly bad idea</w:t>
      </w:r>
      <w:r w:rsidRPr="003229D2">
        <w:rPr>
          <w:rFonts w:asciiTheme="minorHAnsi" w:hAnsiTheme="minorHAnsi" w:cstheme="minorHAnsi"/>
        </w:rPr>
        <w:t xml:space="preserve">.18 </w:t>
      </w:r>
    </w:p>
    <w:p w14:paraId="1C6728C6" w14:textId="77777777" w:rsidR="00962AFC" w:rsidRPr="003229D2" w:rsidRDefault="00962AFC" w:rsidP="00962AFC">
      <w:pPr>
        <w:rPr>
          <w:rFonts w:asciiTheme="minorHAnsi" w:hAnsiTheme="minorHAnsi" w:cstheme="minorHAnsi"/>
        </w:rPr>
      </w:pPr>
      <w:r w:rsidRPr="003229D2">
        <w:rPr>
          <w:rFonts w:asciiTheme="minorHAnsi" w:hAnsiTheme="minorHAnsi" w:cstheme="minorHAnsi"/>
        </w:rPr>
        <w:t xml:space="preserve">Moreover, </w:t>
      </w:r>
      <w:r w:rsidRPr="0042009E">
        <w:rPr>
          <w:rStyle w:val="StyleUnderline"/>
          <w:rFonts w:asciiTheme="minorHAnsi" w:hAnsiTheme="minorHAnsi" w:cstheme="minorHAnsi"/>
          <w:highlight w:val="green"/>
        </w:rPr>
        <w:t xml:space="preserve">there has </w:t>
      </w:r>
      <w:r w:rsidRPr="0042009E">
        <w:rPr>
          <w:rStyle w:val="Emphasis"/>
          <w:rFonts w:asciiTheme="minorHAnsi" w:hAnsiTheme="minorHAnsi" w:cstheme="minorHAnsi"/>
          <w:highlight w:val="green"/>
        </w:rPr>
        <w:t>never</w:t>
      </w:r>
      <w:r w:rsidRPr="0042009E">
        <w:rPr>
          <w:rStyle w:val="StyleUnderline"/>
          <w:rFonts w:asciiTheme="minorHAnsi" w:hAnsiTheme="minorHAnsi" w:cstheme="minorHAnsi"/>
          <w:highlight w:val="green"/>
        </w:rPr>
        <w:t xml:space="preserve"> been a</w:t>
      </w:r>
      <w:r w:rsidRPr="003229D2">
        <w:rPr>
          <w:rStyle w:val="StyleUnderline"/>
          <w:rFonts w:asciiTheme="minorHAnsi" w:hAnsiTheme="minorHAnsi" w:cstheme="minorHAnsi"/>
        </w:rPr>
        <w:t xml:space="preserve"> </w:t>
      </w:r>
      <w:r w:rsidRPr="003229D2">
        <w:rPr>
          <w:rStyle w:val="Emphasis"/>
          <w:rFonts w:asciiTheme="minorHAnsi" w:hAnsiTheme="minorHAnsi" w:cstheme="minorHAnsi"/>
        </w:rPr>
        <w:t xml:space="preserve">militarily </w:t>
      </w:r>
      <w:r w:rsidRPr="0042009E">
        <w:rPr>
          <w:rStyle w:val="Emphasis"/>
          <w:rFonts w:asciiTheme="minorHAnsi" w:hAnsiTheme="minorHAnsi" w:cstheme="minorHAnsi"/>
          <w:highlight w:val="green"/>
        </w:rPr>
        <w:t>compelling</w:t>
      </w:r>
      <w:r w:rsidRPr="003229D2">
        <w:rPr>
          <w:rFonts w:asciiTheme="minorHAnsi" w:hAnsiTheme="minorHAnsi" w:cstheme="minorHAnsi"/>
        </w:rPr>
        <w:t xml:space="preserve"> — or even minimally sensible — </w:t>
      </w:r>
      <w:r w:rsidRPr="0042009E">
        <w:rPr>
          <w:rStyle w:val="Emphasis"/>
          <w:rFonts w:asciiTheme="minorHAnsi" w:hAnsiTheme="minorHAnsi" w:cstheme="minorHAnsi"/>
          <w:highlight w:val="green"/>
        </w:rPr>
        <w:t>reason</w:t>
      </w:r>
      <w:r w:rsidRPr="003229D2">
        <w:rPr>
          <w:rFonts w:asciiTheme="minorHAnsi" w:hAnsiTheme="minorHAnsi" w:cstheme="minorHAnsi"/>
        </w:rPr>
        <w:t xml:space="preserve"> </w:t>
      </w:r>
      <w:r w:rsidRPr="0042009E">
        <w:rPr>
          <w:rStyle w:val="StyleUnderline"/>
          <w:rFonts w:asciiTheme="minorHAnsi" w:hAnsiTheme="minorHAnsi" w:cstheme="minorHAnsi"/>
          <w:highlight w:val="green"/>
        </w:rPr>
        <w:t xml:space="preserve">to </w:t>
      </w:r>
      <w:r w:rsidRPr="0042009E">
        <w:rPr>
          <w:rStyle w:val="Emphasis"/>
          <w:rFonts w:asciiTheme="minorHAnsi" w:hAnsiTheme="minorHAnsi" w:cstheme="minorHAnsi"/>
          <w:highlight w:val="green"/>
        </w:rPr>
        <w:t>use the weapons</w:t>
      </w:r>
      <w:r w:rsidRPr="003229D2">
        <w:rPr>
          <w:rFonts w:asciiTheme="minorHAnsi" w:hAnsiTheme="minorHAnsi" w:cstheme="minorHAnsi"/>
        </w:rPr>
        <w:t xml:space="preserve">, </w:t>
      </w:r>
      <w:r w:rsidRPr="003229D2">
        <w:rPr>
          <w:rStyle w:val="StyleUnderline"/>
          <w:rFonts w:asciiTheme="minorHAnsi" w:hAnsiTheme="minorHAnsi" w:cstheme="minorHAnsi"/>
        </w:rPr>
        <w:t xml:space="preserve">particularly because of an </w:t>
      </w:r>
      <w:r w:rsidRPr="003229D2">
        <w:rPr>
          <w:rStyle w:val="Emphasis"/>
          <w:rFonts w:asciiTheme="minorHAnsi" w:hAnsiTheme="minorHAnsi" w:cstheme="minorHAnsi"/>
        </w:rPr>
        <w:t>inability</w:t>
      </w:r>
      <w:r w:rsidRPr="003229D2">
        <w:rPr>
          <w:rStyle w:val="StyleUnderline"/>
          <w:rFonts w:asciiTheme="minorHAnsi" w:hAnsiTheme="minorHAnsi" w:cstheme="minorHAnsi"/>
        </w:rPr>
        <w:t xml:space="preserve"> to </w:t>
      </w:r>
      <w:r w:rsidRPr="003229D2">
        <w:rPr>
          <w:rStyle w:val="Emphasis"/>
          <w:rFonts w:asciiTheme="minorHAnsi" w:hAnsiTheme="minorHAnsi" w:cstheme="minorHAnsi"/>
        </w:rPr>
        <w:t>identify suitable targets</w:t>
      </w:r>
      <w:r w:rsidRPr="003229D2">
        <w:rPr>
          <w:rFonts w:asciiTheme="minorHAnsi" w:hAnsiTheme="minorHAnsi" w:cstheme="minorHAnsi"/>
        </w:rPr>
        <w:t xml:space="preserve"> or ones that could not be attacked about as </w:t>
      </w:r>
      <w:r w:rsidRPr="003229D2">
        <w:rPr>
          <w:rStyle w:val="Emphasis"/>
          <w:rFonts w:asciiTheme="minorHAnsi" w:hAnsiTheme="minorHAnsi" w:cstheme="minorHAnsi"/>
        </w:rPr>
        <w:t>effectively</w:t>
      </w:r>
      <w:r w:rsidRPr="003229D2">
        <w:rPr>
          <w:rFonts w:asciiTheme="minorHAnsi" w:hAnsiTheme="minorHAnsi" w:cstheme="minorHAnsi"/>
        </w:rPr>
        <w:t xml:space="preserve"> by conventional munitions. And </w:t>
      </w:r>
      <w:r w:rsidRPr="003229D2">
        <w:rPr>
          <w:rStyle w:val="StyleUnderline"/>
          <w:rFonts w:asciiTheme="minorHAnsi" w:hAnsiTheme="minorHAnsi" w:cstheme="minorHAnsi"/>
        </w:rPr>
        <w:t xml:space="preserve">it is difficult to see how nuclear weapons </w:t>
      </w:r>
      <w:r w:rsidRPr="003229D2">
        <w:rPr>
          <w:rStyle w:val="Emphasis"/>
          <w:rFonts w:asciiTheme="minorHAnsi" w:hAnsiTheme="minorHAnsi" w:cstheme="minorHAnsi"/>
        </w:rPr>
        <w:t>benefited their possessors</w:t>
      </w:r>
      <w:r w:rsidRPr="003229D2">
        <w:rPr>
          <w:rStyle w:val="StyleUnderline"/>
          <w:rFonts w:asciiTheme="minorHAnsi" w:hAnsiTheme="minorHAnsi" w:cstheme="minorHAnsi"/>
        </w:rPr>
        <w:t xml:space="preserve"> in specific military ventures. Israel’s</w:t>
      </w:r>
      <w:r w:rsidRPr="003229D2">
        <w:rPr>
          <w:rFonts w:asciiTheme="minorHAnsi" w:hAnsiTheme="minorHAnsi" w:cstheme="minorHAnsi"/>
        </w:rPr>
        <w:t xml:space="preserve"> presumed </w:t>
      </w:r>
      <w:r w:rsidRPr="003229D2">
        <w:rPr>
          <w:rStyle w:val="StyleUnderline"/>
          <w:rFonts w:asciiTheme="minorHAnsi" w:hAnsiTheme="minorHAnsi" w:cstheme="minorHAnsi"/>
        </w:rPr>
        <w:t xml:space="preserve">nuclear weapons </w:t>
      </w:r>
      <w:r w:rsidRPr="003229D2">
        <w:rPr>
          <w:rStyle w:val="Emphasis"/>
          <w:rFonts w:asciiTheme="minorHAnsi" w:hAnsiTheme="minorHAnsi" w:cstheme="minorHAnsi"/>
        </w:rPr>
        <w:t>did not restrain</w:t>
      </w:r>
      <w:r w:rsidRPr="003229D2">
        <w:rPr>
          <w:rStyle w:val="StyleUnderline"/>
          <w:rFonts w:asciiTheme="minorHAnsi" w:hAnsiTheme="minorHAnsi" w:cstheme="minorHAnsi"/>
        </w:rPr>
        <w:t xml:space="preserve"> the Arabs from attacking in </w:t>
      </w:r>
      <w:r w:rsidRPr="003229D2">
        <w:rPr>
          <w:rStyle w:val="Emphasis"/>
          <w:rFonts w:asciiTheme="minorHAnsi" w:hAnsiTheme="minorHAnsi" w:cstheme="minorHAnsi"/>
        </w:rPr>
        <w:t>1973</w:t>
      </w:r>
      <w:r w:rsidRPr="003229D2">
        <w:rPr>
          <w:rFonts w:asciiTheme="minorHAnsi" w:hAnsiTheme="minorHAnsi" w:cstheme="minorHAnsi"/>
        </w:rPr>
        <w:t xml:space="preserve">, nor did Britain’s prevent Argentina’s seizure of the Falklands in 1982. Similarly, the tens of thousands of nuclear weapons in the arsenals of the enveloping allied forces did not cause Saddam Hussein to order his occupying forces out of Kuwait in 1990. Nor did possession of the bomb benefit America in Korea, Vietnam, Iraq, or Afghanistan; France in Algeria; or the Soviet Union in Afghanistan. </w:t>
      </w:r>
    </w:p>
    <w:p w14:paraId="21604DAC" w14:textId="77777777" w:rsidR="00E02739" w:rsidRPr="00962AFC" w:rsidRDefault="00E02739" w:rsidP="00462E4F">
      <w:pPr>
        <w:rPr>
          <w:b/>
          <w:bCs/>
          <w:sz w:val="16"/>
        </w:rPr>
      </w:pPr>
    </w:p>
    <w:p w14:paraId="5910DF3D" w14:textId="775114B4" w:rsidR="00462E4F" w:rsidRPr="00462E4F" w:rsidRDefault="00462E4F" w:rsidP="00462E4F">
      <w:pPr>
        <w:pStyle w:val="Heading4"/>
        <w:rPr>
          <w:u w:val="single"/>
        </w:rPr>
      </w:pPr>
      <w:r>
        <w:t xml:space="preserve">Increased strikes </w:t>
      </w:r>
      <w:r w:rsidRPr="00F27F86">
        <w:rPr>
          <w:u w:val="single"/>
        </w:rPr>
        <w:t>sabotage</w:t>
      </w:r>
      <w:r>
        <w:t xml:space="preserve"> the economy – they cause </w:t>
      </w:r>
      <w:r w:rsidRPr="00F27F86">
        <w:rPr>
          <w:u w:val="single"/>
        </w:rPr>
        <w:t>major disruptions</w:t>
      </w:r>
      <w:r>
        <w:t xml:space="preserve"> and </w:t>
      </w:r>
      <w:r w:rsidRPr="00F27F86">
        <w:rPr>
          <w:u w:val="single"/>
        </w:rPr>
        <w:t>lower income for worker</w:t>
      </w:r>
      <w:r>
        <w:rPr>
          <w:u w:val="single"/>
        </w:rPr>
        <w:t xml:space="preserve">s – turns the first scenario </w:t>
      </w:r>
    </w:p>
    <w:p w14:paraId="43EAB35F" w14:textId="77777777" w:rsidR="00462E4F" w:rsidRPr="00F27F86" w:rsidRDefault="00462E4F" w:rsidP="00462E4F">
      <w:proofErr w:type="spellStart"/>
      <w:r w:rsidRPr="00F27F86">
        <w:rPr>
          <w:rStyle w:val="Style13ptBold"/>
        </w:rPr>
        <w:t>Grabianowski</w:t>
      </w:r>
      <w:proofErr w:type="spellEnd"/>
      <w:r w:rsidRPr="00F27F86">
        <w:rPr>
          <w:rStyle w:val="Style13ptBold"/>
        </w:rPr>
        <w:t xml:space="preserve"> 6 </w:t>
      </w:r>
      <w:r>
        <w:t>[Ed; Author</w:t>
      </w:r>
      <w:r w:rsidRPr="00F27F86">
        <w:t xml:space="preserve"> and freelance writer. He’s worked as a contributing writer for io9, HowStuffWorks, and </w:t>
      </w:r>
      <w:proofErr w:type="spellStart"/>
      <w:r w:rsidRPr="00F27F86">
        <w:t>Sweethome</w:t>
      </w:r>
      <w:proofErr w:type="spellEnd"/>
      <w:r w:rsidRPr="00F27F86">
        <w:t>. His fiction has appeared in Black Static, Fear Project, and other publications and anthologies, including Fear After Fear</w:t>
      </w:r>
      <w:r>
        <w:t>; “</w:t>
      </w:r>
      <w:r w:rsidRPr="00F27F86">
        <w:t>How Strikes Work</w:t>
      </w:r>
      <w:r>
        <w:t>,” HSW; 3/24/06;</w:t>
      </w:r>
      <w:r w:rsidRPr="00F27F86">
        <w:t xml:space="preserve"> https://money.howstuffworks.com/strike.htm</w:t>
      </w:r>
      <w:r>
        <w:t>]//SJWen</w:t>
      </w:r>
    </w:p>
    <w:p w14:paraId="1DF01CE7" w14:textId="77777777" w:rsidR="00462E4F" w:rsidRPr="00F27F86" w:rsidRDefault="00462E4F" w:rsidP="00462E4F">
      <w:pPr>
        <w:rPr>
          <w:sz w:val="16"/>
        </w:rPr>
      </w:pPr>
      <w:r w:rsidRPr="00063A61">
        <w:rPr>
          <w:highlight w:val="green"/>
          <w:u w:val="single"/>
        </w:rPr>
        <w:t>Labor strikes</w:t>
      </w:r>
      <w:r w:rsidRPr="00F27F86">
        <w:rPr>
          <w:u w:val="single"/>
        </w:rPr>
        <w:t xml:space="preserve"> can </w:t>
      </w:r>
      <w:r w:rsidRPr="00063A61">
        <w:rPr>
          <w:highlight w:val="green"/>
          <w:u w:val="single"/>
        </w:rPr>
        <w:t xml:space="preserve">cause </w:t>
      </w:r>
      <w:r w:rsidRPr="00063A61">
        <w:rPr>
          <w:rStyle w:val="Emphasis"/>
          <w:highlight w:val="green"/>
        </w:rPr>
        <w:t>major disruptions to industry</w:t>
      </w:r>
      <w:r w:rsidRPr="00063A61">
        <w:rPr>
          <w:highlight w:val="green"/>
          <w:u w:val="single"/>
        </w:rPr>
        <w:t xml:space="preserve">, </w:t>
      </w:r>
      <w:r w:rsidRPr="00063A61">
        <w:rPr>
          <w:rStyle w:val="Emphasis"/>
          <w:highlight w:val="green"/>
        </w:rPr>
        <w:t>commerce</w:t>
      </w:r>
      <w:r w:rsidRPr="00063A61">
        <w:rPr>
          <w:highlight w:val="green"/>
          <w:u w:val="single"/>
        </w:rPr>
        <w:t xml:space="preserve"> and</w:t>
      </w:r>
      <w:r w:rsidRPr="00F27F86">
        <w:rPr>
          <w:u w:val="single"/>
        </w:rPr>
        <w:t xml:space="preserve"> the </w:t>
      </w:r>
      <w:r w:rsidRPr="00063A61">
        <w:rPr>
          <w:rStyle w:val="Emphasis"/>
          <w:highlight w:val="green"/>
        </w:rPr>
        <w:t>lives</w:t>
      </w:r>
      <w:r w:rsidRPr="00F27F86">
        <w:rPr>
          <w:rStyle w:val="Emphasis"/>
        </w:rPr>
        <w:t xml:space="preserve"> of many people</w:t>
      </w:r>
      <w:r w:rsidRPr="00F27F86">
        <w:rPr>
          <w:sz w:val="16"/>
        </w:rPr>
        <w:t xml:space="preserve"> who aren't even connected to the strike itself. </w:t>
      </w:r>
      <w:r w:rsidRPr="00F27F86">
        <w:rPr>
          <w:u w:val="single"/>
        </w:rPr>
        <w:t xml:space="preserve">The Professional </w:t>
      </w:r>
      <w:r w:rsidRPr="00063A61">
        <w:rPr>
          <w:highlight w:val="green"/>
          <w:u w:val="single"/>
        </w:rPr>
        <w:t>Air Traffic Controllers Association strike</w:t>
      </w:r>
      <w:r w:rsidRPr="00F27F86">
        <w:rPr>
          <w:sz w:val="16"/>
        </w:rPr>
        <w:t xml:space="preserve"> in 1981 resulted in the firing of thousands of air traffic controllers, and the New York City transit strike in late 2005 </w:t>
      </w:r>
      <w:r w:rsidRPr="00063A61">
        <w:rPr>
          <w:highlight w:val="green"/>
          <w:u w:val="single"/>
        </w:rPr>
        <w:t xml:space="preserve">affected </w:t>
      </w:r>
      <w:r w:rsidRPr="00063A61">
        <w:rPr>
          <w:rStyle w:val="Emphasis"/>
          <w:highlight w:val="green"/>
        </w:rPr>
        <w:t>millions</w:t>
      </w:r>
      <w:r w:rsidRPr="00F27F86">
        <w:rPr>
          <w:u w:val="single"/>
        </w:rPr>
        <w:t xml:space="preserve"> of people</w:t>
      </w:r>
      <w:r w:rsidRPr="00F27F86">
        <w:rPr>
          <w:sz w:val="16"/>
        </w:rPr>
        <w:t>. The history of strikes and labor unions is a key chapter in the story of the Industrial Revolution.</w:t>
      </w:r>
    </w:p>
    <w:p w14:paraId="1F919825" w14:textId="77777777" w:rsidR="00462E4F" w:rsidRPr="00F27F86" w:rsidRDefault="00462E4F" w:rsidP="00462E4F">
      <w:pPr>
        <w:rPr>
          <w:sz w:val="16"/>
        </w:rPr>
      </w:pPr>
      <w:r w:rsidRPr="00F27F86">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2F868F32" w14:textId="77777777" w:rsidR="00462E4F" w:rsidRPr="00F27F86" w:rsidRDefault="00462E4F" w:rsidP="00462E4F">
      <w:pPr>
        <w:rPr>
          <w:sz w:val="16"/>
        </w:rPr>
      </w:pPr>
      <w:r w:rsidRPr="00F27F86">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58303D24" w14:textId="77777777" w:rsidR="00462E4F" w:rsidRPr="00F27F86" w:rsidRDefault="00462E4F" w:rsidP="00462E4F">
      <w:pPr>
        <w:rPr>
          <w:sz w:val="16"/>
        </w:rPr>
      </w:pPr>
      <w:r w:rsidRPr="00F27F86">
        <w:rPr>
          <w:sz w:val="16"/>
        </w:rPr>
        <w:t xml:space="preserve">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w:t>
      </w:r>
      <w:proofErr w:type="gramStart"/>
      <w:r w:rsidRPr="00F27F86">
        <w:rPr>
          <w:sz w:val="16"/>
        </w:rPr>
        <w:t>as long as</w:t>
      </w:r>
      <w:proofErr w:type="gramEnd"/>
      <w:r w:rsidRPr="00F27F86">
        <w:rPr>
          <w:sz w:val="16"/>
        </w:rPr>
        <w:t xml:space="preserve"> it adheres to labor laws. When workers combine to form a union, they collectively have enough power to negotiate with the employer. The main weapon the union has against the employer is the threat of a strike action.</w:t>
      </w:r>
    </w:p>
    <w:p w14:paraId="32467312" w14:textId="1AD34F87" w:rsidR="007A4CD9" w:rsidRDefault="00462E4F" w:rsidP="00462E4F">
      <w:pPr>
        <w:rPr>
          <w:u w:val="single"/>
        </w:rPr>
      </w:pPr>
      <w:r w:rsidRPr="00F27F86">
        <w:rPr>
          <w:sz w:val="16"/>
        </w:rPr>
        <w:t xml:space="preserve">At its most basic level, </w:t>
      </w:r>
      <w:r w:rsidRPr="00F27F86">
        <w:rPr>
          <w:u w:val="single"/>
        </w:rPr>
        <w:t xml:space="preserve">a </w:t>
      </w:r>
      <w:r w:rsidRPr="00063A61">
        <w:rPr>
          <w:highlight w:val="green"/>
          <w:u w:val="single"/>
        </w:rPr>
        <w:t>strike occurs when</w:t>
      </w:r>
      <w:r w:rsidRPr="00F27F86">
        <w:rPr>
          <w:u w:val="single"/>
        </w:rPr>
        <w:t xml:space="preserve"> all the </w:t>
      </w:r>
      <w:r w:rsidRPr="00063A61">
        <w:rPr>
          <w:highlight w:val="green"/>
          <w:u w:val="single"/>
        </w:rPr>
        <w:t>workers</w:t>
      </w:r>
      <w:r w:rsidRPr="00F27F86">
        <w:rPr>
          <w:u w:val="single"/>
        </w:rPr>
        <w:t xml:space="preserve"> in the union </w:t>
      </w:r>
      <w:r w:rsidRPr="00063A61">
        <w:rPr>
          <w:rStyle w:val="Emphasis"/>
          <w:highlight w:val="green"/>
        </w:rPr>
        <w:t>stop coming to work</w:t>
      </w:r>
      <w:r w:rsidRPr="00F27F86">
        <w:rPr>
          <w:rStyle w:val="Emphasis"/>
        </w:rPr>
        <w:t>.</w:t>
      </w:r>
      <w:r w:rsidRPr="00F27F86">
        <w:rPr>
          <w:sz w:val="16"/>
        </w:rPr>
        <w:t xml:space="preserve"> </w:t>
      </w:r>
      <w:r w:rsidRPr="00F27F86">
        <w:rPr>
          <w:u w:val="single"/>
        </w:rPr>
        <w:t xml:space="preserve">With no workers, </w:t>
      </w:r>
      <w:r w:rsidRPr="00063A61">
        <w:rPr>
          <w:highlight w:val="green"/>
          <w:u w:val="single"/>
        </w:rPr>
        <w:t xml:space="preserve">the business </w:t>
      </w:r>
      <w:r w:rsidRPr="00063A61">
        <w:rPr>
          <w:rStyle w:val="Emphasis"/>
          <w:highlight w:val="green"/>
        </w:rPr>
        <w:t>shuts down</w:t>
      </w:r>
      <w:r w:rsidRPr="00F27F86">
        <w:rPr>
          <w:sz w:val="16"/>
        </w:rPr>
        <w:t xml:space="preserve">. </w:t>
      </w:r>
      <w:r w:rsidRPr="00F27F86">
        <w:rPr>
          <w:u w:val="single"/>
        </w:rPr>
        <w:t xml:space="preserve">The </w:t>
      </w:r>
      <w:r w:rsidRPr="00063A61">
        <w:rPr>
          <w:highlight w:val="green"/>
          <w:u w:val="single"/>
        </w:rPr>
        <w:t xml:space="preserve">employer </w:t>
      </w:r>
      <w:r w:rsidRPr="00063A61">
        <w:rPr>
          <w:rStyle w:val="Emphasis"/>
          <w:highlight w:val="green"/>
        </w:rPr>
        <w:t>stops making money</w:t>
      </w:r>
      <w:r w:rsidRPr="00063A61">
        <w:rPr>
          <w:highlight w:val="green"/>
          <w:u w:val="single"/>
        </w:rPr>
        <w:t xml:space="preserve">, though it is still </w:t>
      </w:r>
      <w:r w:rsidRPr="00063A61">
        <w:rPr>
          <w:rStyle w:val="Emphasis"/>
          <w:highlight w:val="green"/>
        </w:rPr>
        <w:t>spending</w:t>
      </w:r>
      <w:r w:rsidRPr="00F27F86">
        <w:rPr>
          <w:rStyle w:val="Emphasis"/>
        </w:rPr>
        <w:t xml:space="preserve"> money </w:t>
      </w:r>
      <w:r w:rsidRPr="00063A61">
        <w:rPr>
          <w:rStyle w:val="Emphasis"/>
          <w:highlight w:val="green"/>
        </w:rPr>
        <w:t>on taxes</w:t>
      </w:r>
      <w:r w:rsidRPr="00063A61">
        <w:rPr>
          <w:highlight w:val="green"/>
          <w:u w:val="single"/>
        </w:rPr>
        <w:t xml:space="preserve">, </w:t>
      </w:r>
      <w:r w:rsidRPr="00063A61">
        <w:rPr>
          <w:rStyle w:val="Emphasis"/>
          <w:highlight w:val="green"/>
        </w:rPr>
        <w:t>rent</w:t>
      </w:r>
      <w:r w:rsidRPr="00063A61">
        <w:rPr>
          <w:highlight w:val="green"/>
          <w:u w:val="single"/>
        </w:rPr>
        <w:t xml:space="preserve">, </w:t>
      </w:r>
      <w:r w:rsidRPr="00063A61">
        <w:rPr>
          <w:rStyle w:val="Emphasis"/>
          <w:highlight w:val="green"/>
        </w:rPr>
        <w:t>electricity</w:t>
      </w:r>
      <w:r w:rsidRPr="00063A61">
        <w:rPr>
          <w:highlight w:val="green"/>
          <w:u w:val="single"/>
        </w:rPr>
        <w:t xml:space="preserve"> and </w:t>
      </w:r>
      <w:r w:rsidRPr="00063A61">
        <w:rPr>
          <w:rStyle w:val="Emphasis"/>
          <w:highlight w:val="green"/>
        </w:rPr>
        <w:t>maintenance</w:t>
      </w:r>
      <w:r w:rsidRPr="00F27F86">
        <w:rPr>
          <w:sz w:val="16"/>
        </w:rPr>
        <w:t xml:space="preserve">. </w:t>
      </w:r>
      <w:r w:rsidRPr="00063A61">
        <w:rPr>
          <w:highlight w:val="green"/>
          <w:u w:val="single"/>
        </w:rPr>
        <w:t>The longer the strike</w:t>
      </w:r>
      <w:r w:rsidRPr="00F27F86">
        <w:rPr>
          <w:u w:val="single"/>
        </w:rPr>
        <w:t xml:space="preserve"> lasts, </w:t>
      </w:r>
      <w:r w:rsidRPr="00063A61">
        <w:rPr>
          <w:highlight w:val="green"/>
          <w:u w:val="single"/>
        </w:rPr>
        <w:t xml:space="preserve">the </w:t>
      </w:r>
      <w:r w:rsidRPr="00063A61">
        <w:rPr>
          <w:rStyle w:val="Emphasis"/>
          <w:highlight w:val="green"/>
        </w:rPr>
        <w:t>more money the employer loses</w:t>
      </w:r>
      <w:r w:rsidRPr="00063A61">
        <w:rPr>
          <w:highlight w:val="green"/>
          <w:u w:val="single"/>
        </w:rPr>
        <w:t>.</w:t>
      </w:r>
      <w:r w:rsidRPr="00F27F86">
        <w:rPr>
          <w:sz w:val="16"/>
        </w:rPr>
        <w:t xml:space="preserve"> Of course, </w:t>
      </w:r>
      <w:r w:rsidRPr="00F27F86">
        <w:rPr>
          <w:u w:val="single"/>
        </w:rPr>
        <w:t xml:space="preserve">the </w:t>
      </w:r>
      <w:r w:rsidRPr="00063A61">
        <w:rPr>
          <w:highlight w:val="green"/>
          <w:u w:val="single"/>
        </w:rPr>
        <w:t>workers aren't getting paid either</w:t>
      </w:r>
      <w:r w:rsidRPr="00F27F86">
        <w:rPr>
          <w:sz w:val="16"/>
        </w:rPr>
        <w:t xml:space="preserve">, so they're losing money as well. Some unions build up "war chests" -- funds to pay striking workers. But it isn't usually very much, and </w:t>
      </w:r>
      <w:r w:rsidRPr="00F27F86">
        <w:rPr>
          <w:u w:val="single"/>
        </w:rPr>
        <w:t>it's often not enough for a prolonged strike.</w:t>
      </w:r>
    </w:p>
    <w:p w14:paraId="5F926FDA" w14:textId="77777777" w:rsidR="00E02739" w:rsidRPr="00BC3031" w:rsidRDefault="00E02739" w:rsidP="00E02739">
      <w:pPr>
        <w:pStyle w:val="Heading4"/>
        <w:rPr>
          <w:rFonts w:asciiTheme="minorHAnsi" w:hAnsiTheme="minorHAnsi" w:cstheme="minorHAnsi"/>
        </w:rPr>
      </w:pPr>
      <w:r w:rsidRPr="00BC3031">
        <w:rPr>
          <w:rFonts w:asciiTheme="minorHAnsi" w:hAnsiTheme="minorHAnsi" w:cstheme="minorHAnsi"/>
        </w:rPr>
        <w:t xml:space="preserve">No </w:t>
      </w:r>
      <w:r>
        <w:rPr>
          <w:rFonts w:asciiTheme="minorHAnsi" w:hAnsiTheme="minorHAnsi" w:cstheme="minorHAnsi"/>
        </w:rPr>
        <w:t>correlation between economic decline and war</w:t>
      </w:r>
      <w:r w:rsidRPr="00BC3031">
        <w:rPr>
          <w:rFonts w:asciiTheme="minorHAnsi" w:hAnsiTheme="minorHAnsi" w:cstheme="minorHAnsi"/>
        </w:rPr>
        <w:t xml:space="preserve">. </w:t>
      </w:r>
    </w:p>
    <w:p w14:paraId="0FD9EB25" w14:textId="77777777" w:rsidR="00E02739" w:rsidRPr="00BC3031" w:rsidRDefault="00E02739" w:rsidP="00E02739">
      <w:pPr>
        <w:rPr>
          <w:rFonts w:asciiTheme="minorHAnsi" w:hAnsiTheme="minorHAnsi" w:cstheme="minorHAnsi"/>
        </w:rPr>
      </w:pPr>
      <w:r w:rsidRPr="00BC3031">
        <w:rPr>
          <w:rStyle w:val="Style13ptBold"/>
          <w:rFonts w:asciiTheme="minorHAnsi" w:hAnsiTheme="minorHAnsi" w:cstheme="minorHAnsi"/>
        </w:rPr>
        <w:t>Walt 20</w:t>
      </w:r>
      <w:r w:rsidRPr="00BC3031">
        <w:rPr>
          <w:rFonts w:asciiTheme="minorHAnsi" w:hAnsiTheme="minorHAnsi" w:cstheme="minorHAnsi"/>
        </w:rPr>
        <w:t xml:space="preserve">, </w:t>
      </w:r>
      <w:proofErr w:type="gramStart"/>
      <w:r w:rsidRPr="00BC3031">
        <w:rPr>
          <w:rFonts w:asciiTheme="minorHAnsi" w:hAnsiTheme="minorHAnsi" w:cstheme="minorHAnsi"/>
        </w:rPr>
        <w:t>Robert</w:t>
      </w:r>
      <w:proofErr w:type="gramEnd"/>
      <w:r w:rsidRPr="00BC3031">
        <w:rPr>
          <w:rFonts w:asciiTheme="minorHAnsi" w:hAnsiTheme="minorHAnsi" w:cstheme="minorHAnsi"/>
        </w:rPr>
        <w:t xml:space="preserve"> and Renée </w:t>
      </w:r>
      <w:proofErr w:type="spellStart"/>
      <w:r w:rsidRPr="00BC3031">
        <w:rPr>
          <w:rFonts w:asciiTheme="minorHAnsi" w:hAnsiTheme="minorHAnsi" w:cstheme="minorHAnsi"/>
        </w:rPr>
        <w:t>Belfer</w:t>
      </w:r>
      <w:proofErr w:type="spellEnd"/>
      <w:r w:rsidRPr="00BC3031">
        <w:rPr>
          <w:rFonts w:asciiTheme="minorHAnsi" w:hAnsiTheme="minorHAnsi" w:cstheme="minorHAnsi"/>
        </w:rPr>
        <w:t xml:space="preserve"> professor of international relations at Harvard University. (Stephen M., 5/13/20, “Will a Global Depression Trigger Another World War?”, </w:t>
      </w:r>
      <w:r w:rsidRPr="00BC3031">
        <w:rPr>
          <w:rFonts w:asciiTheme="minorHAnsi" w:hAnsiTheme="minorHAnsi" w:cstheme="minorHAnsi"/>
          <w:i/>
          <w:iCs/>
        </w:rPr>
        <w:t>Foreign Policy</w:t>
      </w:r>
      <w:r w:rsidRPr="00BC3031">
        <w:rPr>
          <w:rFonts w:asciiTheme="minorHAnsi" w:hAnsiTheme="minorHAnsi" w:cstheme="minorHAnsi"/>
        </w:rPr>
        <w:t>, https://foreignpolicy.com/2020/05/13/coronavirus-pandemic-depression-economy-world-war/)</w:t>
      </w:r>
    </w:p>
    <w:p w14:paraId="361EA1F7" w14:textId="77777777" w:rsidR="00E02739" w:rsidRPr="00BC3031" w:rsidRDefault="00E02739" w:rsidP="00E02739">
      <w:pPr>
        <w:rPr>
          <w:rStyle w:val="StyleUnderline"/>
          <w:rFonts w:asciiTheme="minorHAnsi" w:hAnsiTheme="minorHAnsi" w:cstheme="minorHAnsi"/>
        </w:rPr>
      </w:pPr>
      <w:r w:rsidRPr="00BC3031">
        <w:rPr>
          <w:rStyle w:val="Emphasis"/>
          <w:rFonts w:asciiTheme="minorHAnsi" w:hAnsiTheme="minorHAnsi" w:cstheme="minorHAnsi"/>
        </w:rPr>
        <w:t>On balance</w:t>
      </w:r>
      <w:r w:rsidRPr="00BC3031">
        <w:rPr>
          <w:rFonts w:asciiTheme="minorHAnsi" w:hAnsiTheme="minorHAnsi" w:cstheme="minorHAnsi"/>
        </w:rPr>
        <w:t xml:space="preserve">, however, </w:t>
      </w:r>
      <w:r w:rsidRPr="0042009E">
        <w:rPr>
          <w:rStyle w:val="StyleUnderline"/>
          <w:rFonts w:asciiTheme="minorHAnsi" w:hAnsiTheme="minorHAnsi" w:cstheme="minorHAnsi"/>
          <w:highlight w:val="green"/>
        </w:rPr>
        <w:t>I do not think</w:t>
      </w:r>
      <w:r w:rsidRPr="00BC3031">
        <w:rPr>
          <w:rStyle w:val="StyleUnderline"/>
          <w:rFonts w:asciiTheme="minorHAnsi" w:hAnsiTheme="minorHAnsi" w:cstheme="minorHAnsi"/>
        </w:rPr>
        <w:t xml:space="preserve"> that </w:t>
      </w:r>
      <w:r w:rsidRPr="0042009E">
        <w:rPr>
          <w:rStyle w:val="StyleUnderline"/>
          <w:rFonts w:asciiTheme="minorHAnsi" w:hAnsiTheme="minorHAnsi" w:cstheme="minorHAnsi"/>
          <w:highlight w:val="green"/>
        </w:rPr>
        <w:t>even</w:t>
      </w:r>
      <w:r w:rsidRPr="00BC3031">
        <w:rPr>
          <w:rFonts w:asciiTheme="minorHAnsi" w:hAnsiTheme="minorHAnsi" w:cstheme="minorHAnsi"/>
        </w:rPr>
        <w:t xml:space="preserve"> the </w:t>
      </w:r>
      <w:r w:rsidRPr="0042009E">
        <w:rPr>
          <w:rStyle w:val="Emphasis"/>
          <w:rFonts w:asciiTheme="minorHAnsi" w:hAnsiTheme="minorHAnsi" w:cstheme="minorHAnsi"/>
          <w:highlight w:val="green"/>
        </w:rPr>
        <w:t>extraordinary economic conditions</w:t>
      </w:r>
      <w:r w:rsidRPr="00BC3031">
        <w:rPr>
          <w:rFonts w:asciiTheme="minorHAnsi" w:hAnsiTheme="minorHAnsi" w:cstheme="minorHAnsi"/>
        </w:rPr>
        <w:t xml:space="preserve"> we are witnessing today are going to </w:t>
      </w:r>
      <w:r w:rsidRPr="0042009E">
        <w:rPr>
          <w:rStyle w:val="StyleUnderline"/>
          <w:rFonts w:asciiTheme="minorHAnsi" w:hAnsiTheme="minorHAnsi" w:cstheme="minorHAnsi"/>
          <w:highlight w:val="green"/>
        </w:rPr>
        <w:t xml:space="preserve">have </w:t>
      </w:r>
      <w:r w:rsidRPr="0042009E">
        <w:rPr>
          <w:rStyle w:val="Emphasis"/>
          <w:rFonts w:asciiTheme="minorHAnsi" w:hAnsiTheme="minorHAnsi" w:cstheme="minorHAnsi"/>
          <w:highlight w:val="green"/>
        </w:rPr>
        <w:t>much impact</w:t>
      </w:r>
      <w:r w:rsidRPr="0042009E">
        <w:rPr>
          <w:rStyle w:val="StyleUnderline"/>
          <w:rFonts w:asciiTheme="minorHAnsi" w:hAnsiTheme="minorHAnsi" w:cstheme="minorHAnsi"/>
          <w:highlight w:val="green"/>
        </w:rPr>
        <w:t xml:space="preserve"> on</w:t>
      </w:r>
      <w:r w:rsidRPr="00BC3031">
        <w:rPr>
          <w:rStyle w:val="StyleUnderline"/>
          <w:rFonts w:asciiTheme="minorHAnsi" w:hAnsiTheme="minorHAnsi" w:cstheme="minorHAnsi"/>
        </w:rPr>
        <w:t xml:space="preserve"> the </w:t>
      </w:r>
      <w:r w:rsidRPr="00BC3031">
        <w:rPr>
          <w:rStyle w:val="Emphasis"/>
          <w:rFonts w:asciiTheme="minorHAnsi" w:hAnsiTheme="minorHAnsi" w:cstheme="minorHAnsi"/>
        </w:rPr>
        <w:t xml:space="preserve">likelihood of </w:t>
      </w:r>
      <w:r w:rsidRPr="0042009E">
        <w:rPr>
          <w:rStyle w:val="Emphasis"/>
          <w:rFonts w:asciiTheme="minorHAnsi" w:hAnsiTheme="minorHAnsi" w:cstheme="minorHAnsi"/>
          <w:highlight w:val="green"/>
        </w:rPr>
        <w:t>war</w:t>
      </w:r>
      <w:r w:rsidRPr="00BC3031">
        <w:rPr>
          <w:rFonts w:asciiTheme="minorHAnsi" w:hAnsiTheme="minorHAnsi" w:cstheme="minorHAnsi"/>
        </w:rPr>
        <w:t xml:space="preserve">. Why? </w:t>
      </w:r>
      <w:proofErr w:type="gramStart"/>
      <w:r w:rsidRPr="00BC3031">
        <w:rPr>
          <w:rFonts w:asciiTheme="minorHAnsi" w:hAnsiTheme="minorHAnsi" w:cstheme="minorHAnsi"/>
        </w:rPr>
        <w:t>First of all</w:t>
      </w:r>
      <w:proofErr w:type="gramEnd"/>
      <w:r w:rsidRPr="00BC3031">
        <w:rPr>
          <w:rFonts w:asciiTheme="minorHAnsi" w:hAnsiTheme="minorHAnsi" w:cstheme="minorHAnsi"/>
        </w:rPr>
        <w:t xml:space="preserve">, </w:t>
      </w:r>
      <w:r w:rsidRPr="00BC3031">
        <w:rPr>
          <w:rStyle w:val="StyleUnderline"/>
          <w:rFonts w:asciiTheme="minorHAnsi" w:hAnsiTheme="minorHAnsi" w:cstheme="minorHAnsi"/>
        </w:rPr>
        <w:t xml:space="preserve">if depressions were a powerful cause of war, there would be a lot more of the latter. </w:t>
      </w:r>
      <w:r w:rsidRPr="00BC3031">
        <w:rPr>
          <w:rFonts w:asciiTheme="minorHAnsi" w:hAnsiTheme="minorHAnsi" w:cstheme="minorHAnsi"/>
        </w:rPr>
        <w:t xml:space="preserve">To take one example, </w:t>
      </w:r>
      <w:r w:rsidRPr="0042009E">
        <w:rPr>
          <w:rStyle w:val="StyleUnderline"/>
          <w:rFonts w:asciiTheme="minorHAnsi" w:hAnsiTheme="minorHAnsi" w:cstheme="minorHAnsi"/>
          <w:highlight w:val="green"/>
        </w:rPr>
        <w:t>the U</w:t>
      </w:r>
      <w:r w:rsidRPr="00BC3031">
        <w:rPr>
          <w:rFonts w:asciiTheme="minorHAnsi" w:hAnsiTheme="minorHAnsi" w:cstheme="minorHAnsi"/>
        </w:rPr>
        <w:t xml:space="preserve">nited </w:t>
      </w:r>
      <w:r w:rsidRPr="0042009E">
        <w:rPr>
          <w:rStyle w:val="StyleUnderline"/>
          <w:rFonts w:asciiTheme="minorHAnsi" w:hAnsiTheme="minorHAnsi" w:cstheme="minorHAnsi"/>
          <w:highlight w:val="green"/>
        </w:rPr>
        <w:t>S</w:t>
      </w:r>
      <w:r w:rsidRPr="00BC3031">
        <w:rPr>
          <w:rFonts w:asciiTheme="minorHAnsi" w:hAnsiTheme="minorHAnsi" w:cstheme="minorHAnsi"/>
        </w:rPr>
        <w:t xml:space="preserve">tates </w:t>
      </w:r>
      <w:r w:rsidRPr="0042009E">
        <w:rPr>
          <w:rStyle w:val="StyleUnderline"/>
          <w:rFonts w:asciiTheme="minorHAnsi" w:hAnsiTheme="minorHAnsi" w:cstheme="minorHAnsi"/>
          <w:highlight w:val="green"/>
        </w:rPr>
        <w:t xml:space="preserve">has suffered </w:t>
      </w:r>
      <w:r w:rsidRPr="0042009E">
        <w:rPr>
          <w:rStyle w:val="Emphasis"/>
          <w:rFonts w:asciiTheme="minorHAnsi" w:hAnsiTheme="minorHAnsi" w:cstheme="minorHAnsi"/>
          <w:highlight w:val="green"/>
        </w:rPr>
        <w:t>40</w:t>
      </w:r>
      <w:r w:rsidRPr="00BC3031">
        <w:rPr>
          <w:rStyle w:val="Emphasis"/>
          <w:rFonts w:asciiTheme="minorHAnsi" w:hAnsiTheme="minorHAnsi" w:cstheme="minorHAnsi"/>
        </w:rPr>
        <w:t xml:space="preserve"> or more </w:t>
      </w:r>
      <w:r w:rsidRPr="0042009E">
        <w:rPr>
          <w:rStyle w:val="Emphasis"/>
          <w:rFonts w:asciiTheme="minorHAnsi" w:hAnsiTheme="minorHAnsi" w:cstheme="minorHAnsi"/>
          <w:highlight w:val="green"/>
        </w:rPr>
        <w:t>recessions</w:t>
      </w:r>
      <w:r w:rsidRPr="00BC3031">
        <w:rPr>
          <w:rStyle w:val="StyleUnderline"/>
          <w:rFonts w:asciiTheme="minorHAnsi" w:hAnsiTheme="minorHAnsi" w:cstheme="minorHAnsi"/>
        </w:rPr>
        <w:t xml:space="preserve"> </w:t>
      </w:r>
      <w:r w:rsidRPr="00BC3031">
        <w:rPr>
          <w:rFonts w:asciiTheme="minorHAnsi" w:hAnsiTheme="minorHAnsi" w:cstheme="minorHAnsi"/>
        </w:rPr>
        <w:t xml:space="preserve">since the country was founded, </w:t>
      </w:r>
      <w:r w:rsidRPr="0042009E">
        <w:rPr>
          <w:rStyle w:val="StyleUnderline"/>
          <w:rFonts w:asciiTheme="minorHAnsi" w:hAnsiTheme="minorHAnsi" w:cstheme="minorHAnsi"/>
          <w:highlight w:val="green"/>
        </w:rPr>
        <w:t>yet</w:t>
      </w:r>
      <w:r w:rsidRPr="00BC3031">
        <w:rPr>
          <w:rStyle w:val="StyleUnderline"/>
          <w:rFonts w:asciiTheme="minorHAnsi" w:hAnsiTheme="minorHAnsi" w:cstheme="minorHAnsi"/>
        </w:rPr>
        <w:t xml:space="preserve"> it has </w:t>
      </w:r>
      <w:r w:rsidRPr="0042009E">
        <w:rPr>
          <w:rStyle w:val="StyleUnderline"/>
          <w:rFonts w:asciiTheme="minorHAnsi" w:hAnsiTheme="minorHAnsi" w:cstheme="minorHAnsi"/>
          <w:highlight w:val="green"/>
        </w:rPr>
        <w:t>fought</w:t>
      </w:r>
      <w:r w:rsidRPr="00BC3031">
        <w:rPr>
          <w:rStyle w:val="StyleUnderline"/>
          <w:rFonts w:asciiTheme="minorHAnsi" w:hAnsiTheme="minorHAnsi" w:cstheme="minorHAnsi"/>
        </w:rPr>
        <w:t xml:space="preserve"> perhaps </w:t>
      </w:r>
      <w:r w:rsidRPr="0042009E">
        <w:rPr>
          <w:rStyle w:val="Emphasis"/>
          <w:rFonts w:asciiTheme="minorHAnsi" w:hAnsiTheme="minorHAnsi" w:cstheme="minorHAnsi"/>
          <w:highlight w:val="green"/>
        </w:rPr>
        <w:t>20</w:t>
      </w:r>
      <w:r w:rsidRPr="00BC3031">
        <w:rPr>
          <w:rStyle w:val="StyleUnderline"/>
          <w:rFonts w:asciiTheme="minorHAnsi" w:hAnsiTheme="minorHAnsi" w:cstheme="minorHAnsi"/>
        </w:rPr>
        <w:t xml:space="preserve"> interstate </w:t>
      </w:r>
      <w:r w:rsidRPr="0042009E">
        <w:rPr>
          <w:rStyle w:val="StyleUnderline"/>
          <w:rFonts w:asciiTheme="minorHAnsi" w:hAnsiTheme="minorHAnsi" w:cstheme="minorHAnsi"/>
          <w:highlight w:val="green"/>
        </w:rPr>
        <w:t>wars</w:t>
      </w:r>
      <w:r w:rsidRPr="00BC3031">
        <w:rPr>
          <w:rStyle w:val="StyleUnderline"/>
          <w:rFonts w:asciiTheme="minorHAnsi" w:hAnsiTheme="minorHAnsi" w:cstheme="minorHAnsi"/>
        </w:rPr>
        <w:t xml:space="preserve">, most of them </w:t>
      </w:r>
      <w:r w:rsidRPr="0042009E">
        <w:rPr>
          <w:rStyle w:val="Emphasis"/>
          <w:rFonts w:asciiTheme="minorHAnsi" w:hAnsiTheme="minorHAnsi" w:cstheme="minorHAnsi"/>
          <w:highlight w:val="green"/>
        </w:rPr>
        <w:t>unrelated to</w:t>
      </w:r>
      <w:r w:rsidRPr="00BC3031">
        <w:rPr>
          <w:rStyle w:val="Emphasis"/>
          <w:rFonts w:asciiTheme="minorHAnsi" w:hAnsiTheme="minorHAnsi" w:cstheme="minorHAnsi"/>
        </w:rPr>
        <w:t xml:space="preserve"> the state of </w:t>
      </w:r>
      <w:r w:rsidRPr="0042009E">
        <w:rPr>
          <w:rStyle w:val="Emphasis"/>
          <w:rFonts w:asciiTheme="minorHAnsi" w:hAnsiTheme="minorHAnsi" w:cstheme="minorHAnsi"/>
          <w:highlight w:val="green"/>
        </w:rPr>
        <w:t>the economy</w:t>
      </w:r>
      <w:r w:rsidRPr="00BC3031">
        <w:rPr>
          <w:rStyle w:val="StyleUnderline"/>
          <w:rFonts w:asciiTheme="minorHAnsi" w:hAnsiTheme="minorHAnsi" w:cstheme="minorHAnsi"/>
        </w:rPr>
        <w:t>.</w:t>
      </w:r>
      <w:r w:rsidRPr="00BC3031">
        <w:rPr>
          <w:rFonts w:asciiTheme="minorHAnsi" w:hAnsiTheme="minorHAnsi" w:cstheme="minorHAnsi"/>
        </w:rPr>
        <w:t xml:space="preserve"> To paraphrase the economist Paul Samuelson’s famous quip about the stock market, </w:t>
      </w:r>
      <w:r w:rsidRPr="0042009E">
        <w:rPr>
          <w:rStyle w:val="StyleUnderline"/>
          <w:rFonts w:asciiTheme="minorHAnsi" w:hAnsiTheme="minorHAnsi" w:cstheme="minorHAnsi"/>
          <w:highlight w:val="green"/>
        </w:rPr>
        <w:t>if recessions were a</w:t>
      </w:r>
      <w:r w:rsidRPr="00BC3031">
        <w:rPr>
          <w:rStyle w:val="StyleUnderline"/>
          <w:rFonts w:asciiTheme="minorHAnsi" w:hAnsiTheme="minorHAnsi" w:cstheme="minorHAnsi"/>
        </w:rPr>
        <w:t xml:space="preserve"> </w:t>
      </w:r>
      <w:r w:rsidRPr="00BC3031">
        <w:rPr>
          <w:rStyle w:val="Emphasis"/>
          <w:rFonts w:asciiTheme="minorHAnsi" w:hAnsiTheme="minorHAnsi" w:cstheme="minorHAnsi"/>
        </w:rPr>
        <w:t xml:space="preserve">powerful </w:t>
      </w:r>
      <w:r w:rsidRPr="0042009E">
        <w:rPr>
          <w:rStyle w:val="Emphasis"/>
          <w:rFonts w:asciiTheme="minorHAnsi" w:hAnsiTheme="minorHAnsi" w:cstheme="minorHAnsi"/>
          <w:highlight w:val="green"/>
        </w:rPr>
        <w:t>cause of war</w:t>
      </w:r>
      <w:r w:rsidRPr="0042009E">
        <w:rPr>
          <w:rStyle w:val="StyleUnderline"/>
          <w:rFonts w:asciiTheme="minorHAnsi" w:hAnsiTheme="minorHAnsi" w:cstheme="minorHAnsi"/>
          <w:highlight w:val="green"/>
        </w:rPr>
        <w:t>, they would have predicted</w:t>
      </w:r>
      <w:r w:rsidRPr="00BC3031">
        <w:rPr>
          <w:rStyle w:val="StyleUnderline"/>
          <w:rFonts w:asciiTheme="minorHAnsi" w:hAnsiTheme="minorHAnsi" w:cstheme="minorHAnsi"/>
        </w:rPr>
        <w:t xml:space="preserve"> “</w:t>
      </w:r>
      <w:r w:rsidRPr="0042009E">
        <w:rPr>
          <w:rStyle w:val="Emphasis"/>
          <w:rFonts w:asciiTheme="minorHAnsi" w:hAnsiTheme="minorHAnsi" w:cstheme="minorHAnsi"/>
          <w:highlight w:val="green"/>
        </w:rPr>
        <w:t>nine</w:t>
      </w:r>
      <w:r w:rsidRPr="00BC3031">
        <w:rPr>
          <w:rStyle w:val="Emphasis"/>
          <w:rFonts w:asciiTheme="minorHAnsi" w:hAnsiTheme="minorHAnsi" w:cstheme="minorHAnsi"/>
        </w:rPr>
        <w:t xml:space="preserve"> out </w:t>
      </w:r>
      <w:r w:rsidRPr="0042009E">
        <w:rPr>
          <w:rStyle w:val="Emphasis"/>
          <w:rFonts w:asciiTheme="minorHAnsi" w:hAnsiTheme="minorHAnsi" w:cstheme="minorHAnsi"/>
          <w:highlight w:val="green"/>
        </w:rPr>
        <w:t>of the last five</w:t>
      </w:r>
      <w:r w:rsidRPr="00BC3031">
        <w:rPr>
          <w:rStyle w:val="StyleUnderline"/>
          <w:rFonts w:asciiTheme="minorHAnsi" w:hAnsiTheme="minorHAnsi" w:cstheme="minorHAnsi"/>
        </w:rPr>
        <w:t xml:space="preserve"> (or fewer).”</w:t>
      </w:r>
      <w:r w:rsidRPr="00BC3031">
        <w:rPr>
          <w:rFonts w:asciiTheme="minorHAnsi" w:hAnsiTheme="minorHAnsi" w:cstheme="minorHAnsi"/>
        </w:rPr>
        <w:t xml:space="preserve"> </w:t>
      </w:r>
      <w:r w:rsidRPr="00BC3031">
        <w:rPr>
          <w:rFonts w:asciiTheme="minorHAnsi" w:hAnsiTheme="minorHAnsi" w:cstheme="minorHAnsi"/>
        </w:rPr>
        <w:br/>
        <w:t xml:space="preserve">Second, </w:t>
      </w:r>
      <w:r w:rsidRPr="0042009E">
        <w:rPr>
          <w:rStyle w:val="StyleUnderline"/>
          <w:rFonts w:asciiTheme="minorHAnsi" w:hAnsiTheme="minorHAnsi" w:cstheme="minorHAnsi"/>
          <w:highlight w:val="green"/>
        </w:rPr>
        <w:t xml:space="preserve">states </w:t>
      </w:r>
      <w:r w:rsidRPr="0042009E">
        <w:rPr>
          <w:rStyle w:val="Emphasis"/>
          <w:rFonts w:asciiTheme="minorHAnsi" w:hAnsiTheme="minorHAnsi" w:cstheme="minorHAnsi"/>
          <w:highlight w:val="green"/>
        </w:rPr>
        <w:t>do not start wars</w:t>
      </w:r>
      <w:r w:rsidRPr="0042009E">
        <w:rPr>
          <w:rStyle w:val="StyleUnderline"/>
          <w:rFonts w:asciiTheme="minorHAnsi" w:hAnsiTheme="minorHAnsi" w:cstheme="minorHAnsi"/>
          <w:highlight w:val="green"/>
        </w:rPr>
        <w:t xml:space="preserve"> unless they believe they will win a</w:t>
      </w:r>
      <w:r w:rsidRPr="00BC3031">
        <w:rPr>
          <w:rStyle w:val="StyleUnderline"/>
          <w:rFonts w:asciiTheme="minorHAnsi" w:hAnsiTheme="minorHAnsi" w:cstheme="minorHAnsi"/>
        </w:rPr>
        <w:t xml:space="preserve"> </w:t>
      </w:r>
      <w:r w:rsidRPr="00BC3031">
        <w:rPr>
          <w:rStyle w:val="Emphasis"/>
          <w:rFonts w:asciiTheme="minorHAnsi" w:hAnsiTheme="minorHAnsi" w:cstheme="minorHAnsi"/>
        </w:rPr>
        <w:t>quick</w:t>
      </w:r>
      <w:r w:rsidRPr="00BC3031">
        <w:rPr>
          <w:rStyle w:val="StyleUnderline"/>
          <w:rFonts w:asciiTheme="minorHAnsi" w:hAnsiTheme="minorHAnsi" w:cstheme="minorHAnsi"/>
        </w:rPr>
        <w:t xml:space="preserve"> and</w:t>
      </w:r>
      <w:r w:rsidRPr="00BC3031">
        <w:rPr>
          <w:rFonts w:asciiTheme="minorHAnsi" w:hAnsiTheme="minorHAnsi" w:cstheme="minorHAnsi"/>
        </w:rPr>
        <w:t xml:space="preserve"> relatively </w:t>
      </w:r>
      <w:r w:rsidRPr="0042009E">
        <w:rPr>
          <w:rStyle w:val="Emphasis"/>
          <w:rFonts w:asciiTheme="minorHAnsi" w:hAnsiTheme="minorHAnsi" w:cstheme="minorHAnsi"/>
          <w:highlight w:val="green"/>
        </w:rPr>
        <w:t>cheap victory</w:t>
      </w:r>
      <w:r w:rsidRPr="00BC3031">
        <w:rPr>
          <w:rFonts w:asciiTheme="minorHAnsi" w:hAnsiTheme="minorHAnsi" w:cstheme="minorHAnsi"/>
        </w:rPr>
        <w:t xml:space="preserve">. As John Mearsheimer showed in his classic book Conventional Deterrence, </w:t>
      </w:r>
      <w:r w:rsidRPr="00BC3031">
        <w:rPr>
          <w:rStyle w:val="StyleUnderline"/>
          <w:rFonts w:asciiTheme="minorHAnsi" w:hAnsiTheme="minorHAnsi" w:cstheme="minorHAnsi"/>
        </w:rPr>
        <w:t xml:space="preserve">national leaders </w:t>
      </w:r>
      <w:r w:rsidRPr="00BC3031">
        <w:rPr>
          <w:rStyle w:val="Emphasis"/>
          <w:rFonts w:asciiTheme="minorHAnsi" w:hAnsiTheme="minorHAnsi" w:cstheme="minorHAnsi"/>
        </w:rPr>
        <w:t>avoid</w:t>
      </w:r>
      <w:r w:rsidRPr="00BC3031">
        <w:rPr>
          <w:rStyle w:val="StyleUnderline"/>
          <w:rFonts w:asciiTheme="minorHAnsi" w:hAnsiTheme="minorHAnsi" w:cstheme="minorHAnsi"/>
        </w:rPr>
        <w:t xml:space="preserve"> war when they are convinced it will be </w:t>
      </w:r>
      <w:r w:rsidRPr="00BC3031">
        <w:rPr>
          <w:rStyle w:val="Emphasis"/>
          <w:rFonts w:asciiTheme="minorHAnsi" w:hAnsiTheme="minorHAnsi" w:cstheme="minorHAnsi"/>
        </w:rPr>
        <w:t>long, bloody, costly</w:t>
      </w:r>
      <w:r w:rsidRPr="00BC3031">
        <w:rPr>
          <w:rStyle w:val="StyleUnderline"/>
          <w:rFonts w:asciiTheme="minorHAnsi" w:hAnsiTheme="minorHAnsi" w:cstheme="minorHAnsi"/>
        </w:rPr>
        <w:t xml:space="preserve">, and </w:t>
      </w:r>
      <w:r w:rsidRPr="00BC3031">
        <w:rPr>
          <w:rStyle w:val="Emphasis"/>
          <w:rFonts w:asciiTheme="minorHAnsi" w:hAnsiTheme="minorHAnsi" w:cstheme="minorHAnsi"/>
        </w:rPr>
        <w:t>uncertain</w:t>
      </w:r>
      <w:r w:rsidRPr="00BC3031">
        <w:rPr>
          <w:rFonts w:asciiTheme="minorHAnsi" w:hAnsiTheme="minorHAnsi" w:cstheme="minorHAnsi"/>
        </w:rPr>
        <w:t xml:space="preserve">. To choose war, political leaders </w:t>
      </w:r>
      <w:proofErr w:type="gramStart"/>
      <w:r w:rsidRPr="00BC3031">
        <w:rPr>
          <w:rFonts w:asciiTheme="minorHAnsi" w:hAnsiTheme="minorHAnsi" w:cstheme="minorHAnsi"/>
        </w:rPr>
        <w:t>have to</w:t>
      </w:r>
      <w:proofErr w:type="gramEnd"/>
      <w:r w:rsidRPr="00BC3031">
        <w:rPr>
          <w:rFonts w:asciiTheme="minorHAnsi" w:hAnsiTheme="minorHAnsi" w:cstheme="minorHAnsi"/>
        </w:rPr>
        <w:t xml:space="preserve"> convince themselves they can either win a quick, cheap, and decisive victory or achieve some limited objective at low cost. </w:t>
      </w:r>
      <w:r w:rsidRPr="00BC3031">
        <w:rPr>
          <w:rStyle w:val="StyleUnderline"/>
          <w:rFonts w:asciiTheme="minorHAnsi" w:hAnsiTheme="minorHAnsi" w:cstheme="minorHAnsi"/>
        </w:rPr>
        <w:t>Europe went to war in 1914 with each side believing it would win a rapid and easy victory</w:t>
      </w:r>
      <w:r w:rsidRPr="00BC3031">
        <w:rPr>
          <w:rFonts w:asciiTheme="minorHAnsi" w:hAnsiTheme="minorHAnsi" w:cstheme="minorHAnsi"/>
        </w:rPr>
        <w:t xml:space="preserve">, and Nazi Germany developed the strategy of blitzkrieg </w:t>
      </w:r>
      <w:proofErr w:type="gramStart"/>
      <w:r w:rsidRPr="00BC3031">
        <w:rPr>
          <w:rFonts w:asciiTheme="minorHAnsi" w:hAnsiTheme="minorHAnsi" w:cstheme="minorHAnsi"/>
        </w:rPr>
        <w:t>in order to</w:t>
      </w:r>
      <w:proofErr w:type="gramEnd"/>
      <w:r w:rsidRPr="00BC3031">
        <w:rPr>
          <w:rFonts w:asciiTheme="minorHAnsi" w:hAnsiTheme="minorHAnsi" w:cstheme="minorHAnsi"/>
        </w:rPr>
        <w:t xml:space="preserve"> subdue its foes as quickly and cheaply as possible. </w:t>
      </w:r>
      <w:r w:rsidRPr="00BC3031">
        <w:rPr>
          <w:rStyle w:val="StyleUnderline"/>
          <w:rFonts w:asciiTheme="minorHAnsi" w:hAnsiTheme="minorHAnsi" w:cstheme="minorHAnsi"/>
        </w:rPr>
        <w:t>Iraq attacked Iran in 1980 because Saddam believed the Islamic Republic was in disarray and would be easy to defeat</w:t>
      </w:r>
      <w:r w:rsidRPr="00BC3031">
        <w:rPr>
          <w:rFonts w:asciiTheme="minorHAnsi" w:hAnsiTheme="minorHAnsi" w:cstheme="minorHAnsi"/>
        </w:rPr>
        <w:t xml:space="preserve">, and George W. </w:t>
      </w:r>
      <w:r w:rsidRPr="00BC3031">
        <w:rPr>
          <w:rStyle w:val="StyleUnderline"/>
          <w:rFonts w:asciiTheme="minorHAnsi" w:hAnsiTheme="minorHAnsi" w:cstheme="minorHAnsi"/>
        </w:rPr>
        <w:t xml:space="preserve">Bush invaded Iraq in 2003 convinced the war would be short, successful, and pay for itself. </w:t>
      </w:r>
    </w:p>
    <w:p w14:paraId="50384B0F" w14:textId="77777777" w:rsidR="00E02739" w:rsidRPr="00BC3031" w:rsidRDefault="00E02739" w:rsidP="00E02739">
      <w:pPr>
        <w:rPr>
          <w:rFonts w:asciiTheme="minorHAnsi" w:hAnsiTheme="minorHAnsi" w:cstheme="minorHAnsi"/>
        </w:rPr>
      </w:pPr>
      <w:r w:rsidRPr="00BC3031">
        <w:rPr>
          <w:rStyle w:val="StyleUnderline"/>
          <w:rFonts w:asciiTheme="minorHAnsi" w:hAnsiTheme="minorHAnsi" w:cstheme="minorHAnsi"/>
        </w:rPr>
        <w:t xml:space="preserve">The fact that each of these leaders </w:t>
      </w:r>
      <w:r w:rsidRPr="00BC3031">
        <w:rPr>
          <w:rStyle w:val="Emphasis"/>
          <w:rFonts w:asciiTheme="minorHAnsi" w:hAnsiTheme="minorHAnsi" w:cstheme="minorHAnsi"/>
        </w:rPr>
        <w:t>miscalculated badly</w:t>
      </w:r>
      <w:r w:rsidRPr="00BC3031">
        <w:rPr>
          <w:rStyle w:val="StyleUnderline"/>
          <w:rFonts w:asciiTheme="minorHAnsi" w:hAnsiTheme="minorHAnsi" w:cstheme="minorHAnsi"/>
        </w:rPr>
        <w:t xml:space="preserve"> does not alter the </w:t>
      </w:r>
      <w:r w:rsidRPr="00BC3031">
        <w:rPr>
          <w:rStyle w:val="Emphasis"/>
          <w:rFonts w:asciiTheme="minorHAnsi" w:hAnsiTheme="minorHAnsi" w:cstheme="minorHAnsi"/>
        </w:rPr>
        <w:t>main point</w:t>
      </w:r>
      <w:r w:rsidRPr="00BC3031">
        <w:rPr>
          <w:rStyle w:val="StyleUnderline"/>
          <w:rFonts w:asciiTheme="minorHAnsi" w:hAnsiTheme="minorHAnsi" w:cstheme="minorHAnsi"/>
        </w:rPr>
        <w:t xml:space="preserve">: </w:t>
      </w:r>
      <w:r w:rsidRPr="00BC3031">
        <w:rPr>
          <w:rStyle w:val="Emphasis"/>
          <w:rFonts w:asciiTheme="minorHAnsi" w:hAnsiTheme="minorHAnsi" w:cstheme="minorHAnsi"/>
        </w:rPr>
        <w:t>No matter</w:t>
      </w:r>
      <w:r w:rsidRPr="00BC3031">
        <w:rPr>
          <w:rStyle w:val="StyleUnderline"/>
          <w:rFonts w:asciiTheme="minorHAnsi" w:hAnsiTheme="minorHAnsi" w:cstheme="minorHAnsi"/>
        </w:rPr>
        <w:t xml:space="preserve"> what a country’s </w:t>
      </w:r>
      <w:r w:rsidRPr="00BC3031">
        <w:rPr>
          <w:rStyle w:val="Emphasis"/>
          <w:rFonts w:asciiTheme="minorHAnsi" w:hAnsiTheme="minorHAnsi" w:cstheme="minorHAnsi"/>
        </w:rPr>
        <w:t>economic condition</w:t>
      </w:r>
      <w:r w:rsidRPr="00BC3031">
        <w:rPr>
          <w:rStyle w:val="StyleUnderline"/>
          <w:rFonts w:asciiTheme="minorHAnsi" w:hAnsiTheme="minorHAnsi" w:cstheme="minorHAnsi"/>
        </w:rPr>
        <w:t xml:space="preserve"> might be, its leaders </w:t>
      </w:r>
      <w:r w:rsidRPr="00BC3031">
        <w:rPr>
          <w:rStyle w:val="Emphasis"/>
          <w:rFonts w:asciiTheme="minorHAnsi" w:hAnsiTheme="minorHAnsi" w:cstheme="minorHAnsi"/>
        </w:rPr>
        <w:t>will not go to war</w:t>
      </w:r>
      <w:r w:rsidRPr="00BC3031">
        <w:rPr>
          <w:rStyle w:val="StyleUnderline"/>
          <w:rFonts w:asciiTheme="minorHAnsi" w:hAnsiTheme="minorHAnsi" w:cstheme="minorHAnsi"/>
        </w:rPr>
        <w:t xml:space="preserve"> unless they think they can do so </w:t>
      </w:r>
      <w:r w:rsidRPr="00BC3031">
        <w:rPr>
          <w:rStyle w:val="Emphasis"/>
          <w:rFonts w:asciiTheme="minorHAnsi" w:hAnsiTheme="minorHAnsi" w:cstheme="minorHAnsi"/>
        </w:rPr>
        <w:t>quickly, cheaply</w:t>
      </w:r>
      <w:r w:rsidRPr="00BC3031">
        <w:rPr>
          <w:rStyle w:val="StyleUnderline"/>
          <w:rFonts w:asciiTheme="minorHAnsi" w:hAnsiTheme="minorHAnsi" w:cstheme="minorHAnsi"/>
        </w:rPr>
        <w:t xml:space="preserve">, and with a </w:t>
      </w:r>
      <w:r w:rsidRPr="00BC3031">
        <w:rPr>
          <w:rStyle w:val="Emphasis"/>
          <w:rFonts w:asciiTheme="minorHAnsi" w:hAnsiTheme="minorHAnsi" w:cstheme="minorHAnsi"/>
        </w:rPr>
        <w:t>reasonable probability of success</w:t>
      </w:r>
      <w:r w:rsidRPr="00BC3031">
        <w:rPr>
          <w:rFonts w:asciiTheme="minorHAnsi" w:hAnsiTheme="minorHAnsi" w:cstheme="minorHAnsi"/>
        </w:rPr>
        <w:t xml:space="preserve">. </w:t>
      </w:r>
    </w:p>
    <w:p w14:paraId="1AA45F7C" w14:textId="77777777" w:rsidR="00E02739" w:rsidRPr="00BC3031" w:rsidRDefault="00E02739" w:rsidP="00E02739">
      <w:pPr>
        <w:rPr>
          <w:rFonts w:asciiTheme="minorHAnsi" w:hAnsiTheme="minorHAnsi" w:cstheme="minorHAnsi"/>
        </w:rPr>
      </w:pPr>
      <w:r w:rsidRPr="00BC3031">
        <w:rPr>
          <w:rFonts w:asciiTheme="minorHAnsi" w:hAnsiTheme="minorHAnsi" w:cstheme="minorHAnsi"/>
        </w:rPr>
        <w:t xml:space="preserve">Third, and most important, </w:t>
      </w:r>
      <w:r w:rsidRPr="0042009E">
        <w:rPr>
          <w:rStyle w:val="StyleUnderline"/>
          <w:rFonts w:asciiTheme="minorHAnsi" w:hAnsiTheme="minorHAnsi" w:cstheme="minorHAnsi"/>
          <w:highlight w:val="green"/>
        </w:rPr>
        <w:t>the</w:t>
      </w:r>
      <w:r w:rsidRPr="00BC3031">
        <w:rPr>
          <w:rStyle w:val="StyleUnderline"/>
          <w:rFonts w:asciiTheme="minorHAnsi" w:hAnsiTheme="minorHAnsi" w:cstheme="minorHAnsi"/>
        </w:rPr>
        <w:t xml:space="preserve"> primary </w:t>
      </w:r>
      <w:r w:rsidRPr="0042009E">
        <w:rPr>
          <w:rStyle w:val="Emphasis"/>
          <w:rFonts w:asciiTheme="minorHAnsi" w:hAnsiTheme="minorHAnsi" w:cstheme="minorHAnsi"/>
          <w:highlight w:val="green"/>
        </w:rPr>
        <w:t>motivation</w:t>
      </w:r>
      <w:r w:rsidRPr="0042009E">
        <w:rPr>
          <w:rStyle w:val="StyleUnderline"/>
          <w:rFonts w:asciiTheme="minorHAnsi" w:hAnsiTheme="minorHAnsi" w:cstheme="minorHAnsi"/>
          <w:highlight w:val="green"/>
        </w:rPr>
        <w:t xml:space="preserve"> for</w:t>
      </w:r>
      <w:r w:rsidRPr="00BC3031">
        <w:rPr>
          <w:rStyle w:val="StyleUnderline"/>
          <w:rFonts w:asciiTheme="minorHAnsi" w:hAnsiTheme="minorHAnsi" w:cstheme="minorHAnsi"/>
        </w:rPr>
        <w:t xml:space="preserve"> most </w:t>
      </w:r>
      <w:r w:rsidRPr="0042009E">
        <w:rPr>
          <w:rStyle w:val="StyleUnderline"/>
          <w:rFonts w:asciiTheme="minorHAnsi" w:hAnsiTheme="minorHAnsi" w:cstheme="minorHAnsi"/>
          <w:highlight w:val="green"/>
        </w:rPr>
        <w:t>wars is</w:t>
      </w:r>
      <w:r w:rsidRPr="00BC3031">
        <w:rPr>
          <w:rStyle w:val="StyleUnderline"/>
          <w:rFonts w:asciiTheme="minorHAnsi" w:hAnsiTheme="minorHAnsi" w:cstheme="minorHAnsi"/>
        </w:rPr>
        <w:t xml:space="preserve"> the desire for </w:t>
      </w:r>
      <w:r w:rsidRPr="0042009E">
        <w:rPr>
          <w:rStyle w:val="Emphasis"/>
          <w:rFonts w:asciiTheme="minorHAnsi" w:hAnsiTheme="minorHAnsi" w:cstheme="minorHAnsi"/>
          <w:highlight w:val="green"/>
        </w:rPr>
        <w:t>security</w:t>
      </w:r>
      <w:r w:rsidRPr="00BC3031">
        <w:rPr>
          <w:rStyle w:val="StyleUnderline"/>
          <w:rFonts w:asciiTheme="minorHAnsi" w:hAnsiTheme="minorHAnsi" w:cstheme="minorHAnsi"/>
        </w:rPr>
        <w:t xml:space="preserve">, </w:t>
      </w:r>
      <w:r w:rsidRPr="0042009E">
        <w:rPr>
          <w:rStyle w:val="StyleUnderline"/>
          <w:rFonts w:asciiTheme="minorHAnsi" w:hAnsiTheme="minorHAnsi" w:cstheme="minorHAnsi"/>
          <w:highlight w:val="green"/>
        </w:rPr>
        <w:t xml:space="preserve">not </w:t>
      </w:r>
      <w:r w:rsidRPr="0042009E">
        <w:rPr>
          <w:rStyle w:val="Emphasis"/>
          <w:rFonts w:asciiTheme="minorHAnsi" w:hAnsiTheme="minorHAnsi" w:cstheme="minorHAnsi"/>
          <w:highlight w:val="green"/>
        </w:rPr>
        <w:t>economic gain</w:t>
      </w:r>
      <w:r w:rsidRPr="00BC3031">
        <w:rPr>
          <w:rFonts w:asciiTheme="minorHAnsi" w:hAnsiTheme="minorHAnsi" w:cstheme="minorHAnsi"/>
        </w:rPr>
        <w:t xml:space="preserve">. For this reason, the odds of war increase when states believe the long-term balance of power may be shifting against them, when they are convinced that adversaries are unalterably hostile and cannot be accommodated, and when they are </w:t>
      </w:r>
      <w:proofErr w:type="gramStart"/>
      <w:r w:rsidRPr="00BC3031">
        <w:rPr>
          <w:rFonts w:asciiTheme="minorHAnsi" w:hAnsiTheme="minorHAnsi" w:cstheme="minorHAnsi"/>
        </w:rPr>
        <w:t>confident</w:t>
      </w:r>
      <w:proofErr w:type="gramEnd"/>
      <w:r w:rsidRPr="00BC3031">
        <w:rPr>
          <w:rFonts w:asciiTheme="minorHAnsi" w:hAnsiTheme="minorHAnsi" w:cstheme="minorHAnsi"/>
        </w:rPr>
        <w:t xml:space="preserve"> they can reverse the unfavorable trends and establish a secure position if they act now. The historian A.J.P. Taylor once observed that “</w:t>
      </w:r>
      <w:r w:rsidRPr="00BC3031">
        <w:rPr>
          <w:rStyle w:val="Emphasis"/>
          <w:rFonts w:asciiTheme="minorHAnsi" w:hAnsiTheme="minorHAnsi" w:cstheme="minorHAnsi"/>
        </w:rPr>
        <w:t>every war</w:t>
      </w:r>
      <w:r w:rsidRPr="00BC3031">
        <w:rPr>
          <w:rStyle w:val="StyleUnderline"/>
          <w:rFonts w:asciiTheme="minorHAnsi" w:hAnsiTheme="minorHAnsi" w:cstheme="minorHAnsi"/>
        </w:rPr>
        <w:t xml:space="preserve"> between </w:t>
      </w:r>
      <w:r w:rsidRPr="00BC3031">
        <w:rPr>
          <w:rStyle w:val="Emphasis"/>
          <w:rFonts w:asciiTheme="minorHAnsi" w:hAnsiTheme="minorHAnsi" w:cstheme="minorHAnsi"/>
        </w:rPr>
        <w:t>Great Powers</w:t>
      </w:r>
      <w:r w:rsidRPr="00BC3031">
        <w:rPr>
          <w:rFonts w:asciiTheme="minorHAnsi" w:hAnsiTheme="minorHAnsi" w:cstheme="minorHAnsi"/>
        </w:rPr>
        <w:t xml:space="preserve"> [between 1848 and 1918] … </w:t>
      </w:r>
      <w:r w:rsidRPr="00BC3031">
        <w:rPr>
          <w:rStyle w:val="StyleUnderline"/>
          <w:rFonts w:asciiTheme="minorHAnsi" w:hAnsiTheme="minorHAnsi" w:cstheme="minorHAnsi"/>
        </w:rPr>
        <w:t xml:space="preserve">started as a </w:t>
      </w:r>
      <w:r w:rsidRPr="00BC3031">
        <w:rPr>
          <w:rStyle w:val="Emphasis"/>
          <w:rFonts w:asciiTheme="minorHAnsi" w:hAnsiTheme="minorHAnsi" w:cstheme="minorHAnsi"/>
        </w:rPr>
        <w:t>preventive</w:t>
      </w:r>
      <w:r w:rsidRPr="00BC3031">
        <w:rPr>
          <w:rStyle w:val="StyleUnderline"/>
          <w:rFonts w:asciiTheme="minorHAnsi" w:hAnsiTheme="minorHAnsi" w:cstheme="minorHAnsi"/>
        </w:rPr>
        <w:t xml:space="preserve"> war, not as a </w:t>
      </w:r>
      <w:r w:rsidRPr="00BC3031">
        <w:rPr>
          <w:rStyle w:val="Emphasis"/>
          <w:rFonts w:asciiTheme="minorHAnsi" w:hAnsiTheme="minorHAnsi" w:cstheme="minorHAnsi"/>
        </w:rPr>
        <w:t>war of conquest</w:t>
      </w:r>
      <w:r w:rsidRPr="00BC3031">
        <w:rPr>
          <w:rFonts w:asciiTheme="minorHAnsi" w:hAnsiTheme="minorHAnsi" w:cstheme="minorHAnsi"/>
        </w:rPr>
        <w:t xml:space="preserve">,” and </w:t>
      </w:r>
      <w:r w:rsidRPr="00BC3031">
        <w:rPr>
          <w:rStyle w:val="StyleUnderline"/>
          <w:rFonts w:asciiTheme="minorHAnsi" w:hAnsiTheme="minorHAnsi" w:cstheme="minorHAnsi"/>
        </w:rPr>
        <w:t xml:space="preserve">that </w:t>
      </w:r>
      <w:r w:rsidRPr="00BC3031">
        <w:rPr>
          <w:rStyle w:val="Emphasis"/>
          <w:rFonts w:asciiTheme="minorHAnsi" w:hAnsiTheme="minorHAnsi" w:cstheme="minorHAnsi"/>
        </w:rPr>
        <w:t>remains true</w:t>
      </w:r>
      <w:r w:rsidRPr="00BC3031">
        <w:rPr>
          <w:rFonts w:asciiTheme="minorHAnsi" w:hAnsiTheme="minorHAnsi" w:cstheme="minorHAnsi"/>
        </w:rPr>
        <w:t xml:space="preserve"> of most wars fought since then. </w:t>
      </w:r>
    </w:p>
    <w:p w14:paraId="379EBBAB" w14:textId="3A99D35E" w:rsidR="00E02739" w:rsidRDefault="00E02739" w:rsidP="00E02739">
      <w:pPr>
        <w:rPr>
          <w:rFonts w:asciiTheme="minorHAnsi" w:hAnsiTheme="minorHAnsi" w:cstheme="minorHAnsi"/>
        </w:rPr>
      </w:pPr>
      <w:r w:rsidRPr="00BC3031">
        <w:rPr>
          <w:rFonts w:asciiTheme="minorHAnsi" w:hAnsiTheme="minorHAnsi" w:cstheme="minorHAnsi"/>
        </w:rPr>
        <w:t xml:space="preserve">The bottom line: </w:t>
      </w:r>
      <w:r w:rsidRPr="0042009E">
        <w:rPr>
          <w:rStyle w:val="Emphasis"/>
          <w:rFonts w:asciiTheme="minorHAnsi" w:hAnsiTheme="minorHAnsi" w:cstheme="minorHAnsi"/>
          <w:highlight w:val="green"/>
        </w:rPr>
        <w:t>Economic conditions</w:t>
      </w:r>
      <w:r w:rsidRPr="00BC3031">
        <w:rPr>
          <w:rFonts w:asciiTheme="minorHAnsi" w:hAnsiTheme="minorHAnsi" w:cstheme="minorHAnsi"/>
        </w:rPr>
        <w:t xml:space="preserve"> (i.e., a depression) may affect the broader political environment in which decisions for war or peace are made, but they </w:t>
      </w:r>
      <w:r w:rsidRPr="0042009E">
        <w:rPr>
          <w:rStyle w:val="StyleUnderline"/>
          <w:rFonts w:asciiTheme="minorHAnsi" w:hAnsiTheme="minorHAnsi" w:cstheme="minorHAnsi"/>
          <w:highlight w:val="green"/>
        </w:rPr>
        <w:t>are</w:t>
      </w:r>
      <w:r w:rsidRPr="00BC3031">
        <w:rPr>
          <w:rStyle w:val="StyleUnderline"/>
          <w:rFonts w:asciiTheme="minorHAnsi" w:hAnsiTheme="minorHAnsi" w:cstheme="minorHAnsi"/>
        </w:rPr>
        <w:t xml:space="preserve"> only </w:t>
      </w:r>
      <w:r w:rsidRPr="0042009E">
        <w:rPr>
          <w:rStyle w:val="Emphasis"/>
          <w:rFonts w:asciiTheme="minorHAnsi" w:hAnsiTheme="minorHAnsi" w:cstheme="minorHAnsi"/>
          <w:highlight w:val="green"/>
        </w:rPr>
        <w:t>one factor among many</w:t>
      </w:r>
      <w:r w:rsidRPr="0042009E">
        <w:rPr>
          <w:rStyle w:val="StyleUnderline"/>
          <w:rFonts w:asciiTheme="minorHAnsi" w:hAnsiTheme="minorHAnsi" w:cstheme="minorHAnsi"/>
          <w:highlight w:val="green"/>
        </w:rPr>
        <w:t xml:space="preserve"> and </w:t>
      </w:r>
      <w:r w:rsidRPr="0042009E">
        <w:rPr>
          <w:rStyle w:val="Emphasis"/>
          <w:rFonts w:asciiTheme="minorHAnsi" w:hAnsiTheme="minorHAnsi" w:cstheme="minorHAnsi"/>
          <w:highlight w:val="green"/>
        </w:rPr>
        <w:t>rarely</w:t>
      </w:r>
      <w:r w:rsidRPr="0042009E">
        <w:rPr>
          <w:rStyle w:val="StyleUnderline"/>
          <w:rFonts w:asciiTheme="minorHAnsi" w:hAnsiTheme="minorHAnsi" w:cstheme="minorHAnsi"/>
          <w:highlight w:val="green"/>
        </w:rPr>
        <w:t xml:space="preserve"> the most significant</w:t>
      </w:r>
      <w:r w:rsidRPr="00BC3031">
        <w:rPr>
          <w:rFonts w:asciiTheme="minorHAnsi" w:hAnsiTheme="minorHAnsi" w:cstheme="minorHAnsi"/>
        </w:rPr>
        <w:t>. Even if the COVID-19 pandemic has large, lasting, and negative effects on the world economy—as seems quite likely—it is not likely to affect the probability of war very much, especially in the short term.</w:t>
      </w:r>
    </w:p>
    <w:p w14:paraId="3A4E87DA" w14:textId="70BC17B6" w:rsidR="00962AFC" w:rsidRDefault="00962AFC" w:rsidP="00962AFC">
      <w:pPr>
        <w:pStyle w:val="Heading3"/>
      </w:pPr>
      <w:proofErr w:type="spellStart"/>
      <w:r>
        <w:t>Underview</w:t>
      </w:r>
      <w:proofErr w:type="spellEnd"/>
    </w:p>
    <w:p w14:paraId="7AE68A2A" w14:textId="77777777" w:rsidR="00962AFC" w:rsidRPr="009D6F4B" w:rsidRDefault="00962AFC" w:rsidP="00962AFC">
      <w:pPr>
        <w:shd w:val="clear" w:color="auto" w:fill="FFFFFF"/>
        <w:spacing w:line="264" w:lineRule="atLeast"/>
        <w:outlineLvl w:val="3"/>
        <w:rPr>
          <w:rFonts w:ascii="Arial" w:eastAsia="Times New Roman" w:hAnsi="Arial" w:cs="Arial"/>
          <w:b/>
          <w:bCs/>
          <w:color w:val="000000"/>
          <w:sz w:val="21"/>
          <w:szCs w:val="21"/>
        </w:rPr>
      </w:pPr>
      <w:r w:rsidRPr="009D6F4B">
        <w:rPr>
          <w:rFonts w:ascii="Arial" w:eastAsia="Times New Roman" w:hAnsi="Arial" w:cs="Arial"/>
          <w:b/>
          <w:bCs/>
          <w:color w:val="000000"/>
          <w:sz w:val="21"/>
          <w:szCs w:val="21"/>
        </w:rPr>
        <w:t>~1~ Reject 1ar theory on face:</w:t>
      </w:r>
    </w:p>
    <w:p w14:paraId="794F6092" w14:textId="77777777" w:rsidR="00962AFC" w:rsidRPr="009D6F4B" w:rsidRDefault="00962AFC" w:rsidP="00962AFC">
      <w:pPr>
        <w:shd w:val="clear" w:color="auto" w:fill="FFFFFF"/>
        <w:spacing w:line="264" w:lineRule="atLeast"/>
        <w:outlineLvl w:val="3"/>
        <w:rPr>
          <w:rFonts w:ascii="Arial" w:eastAsia="Times New Roman" w:hAnsi="Arial" w:cs="Arial"/>
          <w:b/>
          <w:bCs/>
          <w:color w:val="000000"/>
          <w:sz w:val="21"/>
          <w:szCs w:val="21"/>
        </w:rPr>
      </w:pPr>
      <w:r w:rsidRPr="009D6F4B">
        <w:rPr>
          <w:rFonts w:ascii="Arial" w:eastAsia="Times New Roman" w:hAnsi="Arial" w:cs="Arial"/>
          <w:b/>
          <w:bCs/>
          <w:color w:val="000000"/>
          <w:sz w:val="21"/>
          <w:szCs w:val="21"/>
        </w:rPr>
        <w:t xml:space="preserve">~a~ They get a </w:t>
      </w:r>
      <w:proofErr w:type="gramStart"/>
      <w:r w:rsidRPr="009D6F4B">
        <w:rPr>
          <w:rFonts w:ascii="Arial" w:eastAsia="Times New Roman" w:hAnsi="Arial" w:cs="Arial"/>
          <w:b/>
          <w:bCs/>
          <w:color w:val="000000"/>
          <w:sz w:val="21"/>
          <w:szCs w:val="21"/>
        </w:rPr>
        <w:t>7-6 time</w:t>
      </w:r>
      <w:proofErr w:type="gramEnd"/>
      <w:r w:rsidRPr="009D6F4B">
        <w:rPr>
          <w:rFonts w:ascii="Arial" w:eastAsia="Times New Roman" w:hAnsi="Arial" w:cs="Arial"/>
          <w:b/>
          <w:bCs/>
          <w:color w:val="000000"/>
          <w:sz w:val="21"/>
          <w:szCs w:val="21"/>
        </w:rPr>
        <w:t xml:space="preserve"> advantage which is worse later in the debate since there's less arguments they have to cover and they can blow individual arguments up</w:t>
      </w:r>
    </w:p>
    <w:p w14:paraId="7538AFDB" w14:textId="77777777" w:rsidR="00962AFC" w:rsidRPr="009D6F4B" w:rsidRDefault="00962AFC" w:rsidP="00962AFC">
      <w:pPr>
        <w:shd w:val="clear" w:color="auto" w:fill="FFFFFF"/>
        <w:spacing w:line="264" w:lineRule="atLeast"/>
        <w:outlineLvl w:val="3"/>
        <w:rPr>
          <w:rFonts w:ascii="Arial" w:eastAsia="Times New Roman" w:hAnsi="Arial" w:cs="Arial"/>
          <w:b/>
          <w:bCs/>
          <w:color w:val="000000"/>
          <w:sz w:val="21"/>
          <w:szCs w:val="21"/>
        </w:rPr>
      </w:pPr>
      <w:r w:rsidRPr="009D6F4B">
        <w:rPr>
          <w:rFonts w:ascii="Arial" w:eastAsia="Times New Roman" w:hAnsi="Arial" w:cs="Arial"/>
          <w:b/>
          <w:bCs/>
          <w:color w:val="000000"/>
          <w:sz w:val="21"/>
          <w:szCs w:val="21"/>
        </w:rPr>
        <w:t xml:space="preserve">~b~ They get 2 speeches versus my one, which makes the 2NR super unfair since I </w:t>
      </w:r>
      <w:proofErr w:type="gramStart"/>
      <w:r w:rsidRPr="009D6F4B">
        <w:rPr>
          <w:rFonts w:ascii="Arial" w:eastAsia="Times New Roman" w:hAnsi="Arial" w:cs="Arial"/>
          <w:b/>
          <w:bCs/>
          <w:color w:val="000000"/>
          <w:sz w:val="21"/>
          <w:szCs w:val="21"/>
        </w:rPr>
        <w:t>have to</w:t>
      </w:r>
      <w:proofErr w:type="gramEnd"/>
      <w:r w:rsidRPr="009D6F4B">
        <w:rPr>
          <w:rFonts w:ascii="Arial" w:eastAsia="Times New Roman" w:hAnsi="Arial" w:cs="Arial"/>
          <w:b/>
          <w:bCs/>
          <w:color w:val="000000"/>
          <w:sz w:val="21"/>
          <w:szCs w:val="21"/>
        </w:rPr>
        <w:t xml:space="preserve"> do ridiculous amounts of weighing and pre-empting </w:t>
      </w:r>
    </w:p>
    <w:p w14:paraId="1ABF5747" w14:textId="77777777" w:rsidR="00962AFC" w:rsidRPr="009D6F4B" w:rsidRDefault="00962AFC" w:rsidP="00962AFC">
      <w:pPr>
        <w:shd w:val="clear" w:color="auto" w:fill="FFFFFF"/>
        <w:spacing w:line="264" w:lineRule="atLeast"/>
        <w:outlineLvl w:val="3"/>
        <w:rPr>
          <w:rFonts w:ascii="Arial" w:eastAsia="Times New Roman" w:hAnsi="Arial" w:cs="Arial"/>
          <w:b/>
          <w:bCs/>
          <w:color w:val="000000"/>
          <w:sz w:val="21"/>
          <w:szCs w:val="21"/>
        </w:rPr>
      </w:pPr>
      <w:r w:rsidRPr="009D6F4B">
        <w:rPr>
          <w:rFonts w:ascii="Arial" w:eastAsia="Times New Roman" w:hAnsi="Arial" w:cs="Arial"/>
          <w:b/>
          <w:bCs/>
          <w:color w:val="000000"/>
          <w:sz w:val="21"/>
          <w:szCs w:val="21"/>
        </w:rPr>
        <w:t>~</w:t>
      </w:r>
      <w:r>
        <w:rPr>
          <w:rFonts w:ascii="Arial" w:eastAsia="Times New Roman" w:hAnsi="Arial" w:cs="Arial"/>
          <w:b/>
          <w:bCs/>
          <w:color w:val="000000"/>
          <w:sz w:val="21"/>
          <w:szCs w:val="21"/>
        </w:rPr>
        <w:t>c</w:t>
      </w:r>
      <w:r w:rsidRPr="009D6F4B">
        <w:rPr>
          <w:rFonts w:ascii="Arial" w:eastAsia="Times New Roman" w:hAnsi="Arial" w:cs="Arial"/>
          <w:b/>
          <w:bCs/>
          <w:color w:val="000000"/>
          <w:sz w:val="21"/>
          <w:szCs w:val="21"/>
        </w:rPr>
        <w:t xml:space="preserve">~ Deters the 1NC from checking abuse out of fear for 1AR meta-theory, which destroys me since it's also preclusive. Turns their infinite abuse </w:t>
      </w:r>
      <w:proofErr w:type="spellStart"/>
      <w:r w:rsidRPr="009D6F4B">
        <w:rPr>
          <w:rFonts w:ascii="Arial" w:eastAsia="Times New Roman" w:hAnsi="Arial" w:cs="Arial"/>
          <w:b/>
          <w:bCs/>
          <w:color w:val="000000"/>
          <w:sz w:val="21"/>
          <w:szCs w:val="21"/>
        </w:rPr>
        <w:t>args</w:t>
      </w:r>
      <w:proofErr w:type="spellEnd"/>
      <w:r w:rsidRPr="009D6F4B">
        <w:rPr>
          <w:rFonts w:ascii="Arial" w:eastAsia="Times New Roman" w:hAnsi="Arial" w:cs="Arial"/>
          <w:b/>
          <w:bCs/>
          <w:color w:val="000000"/>
          <w:sz w:val="21"/>
          <w:szCs w:val="21"/>
        </w:rPr>
        <w:t>.</w:t>
      </w:r>
    </w:p>
    <w:p w14:paraId="3983F5DE" w14:textId="77777777" w:rsidR="00962AFC" w:rsidRDefault="00962AFC" w:rsidP="00962AFC">
      <w:pPr>
        <w:rPr>
          <w:rFonts w:ascii="Arial" w:eastAsia="Times New Roman" w:hAnsi="Arial" w:cs="Arial"/>
          <w:b/>
          <w:bCs/>
          <w:color w:val="000000"/>
          <w:sz w:val="21"/>
          <w:szCs w:val="21"/>
        </w:rPr>
      </w:pPr>
      <w:r w:rsidRPr="009D6F4B">
        <w:rPr>
          <w:rFonts w:ascii="Arial" w:eastAsia="Times New Roman" w:hAnsi="Arial" w:cs="Arial"/>
          <w:b/>
          <w:bCs/>
          <w:color w:val="000000"/>
          <w:sz w:val="21"/>
          <w:szCs w:val="21"/>
        </w:rPr>
        <w:t>~</w:t>
      </w:r>
      <w:r>
        <w:rPr>
          <w:rFonts w:ascii="Arial" w:eastAsia="Times New Roman" w:hAnsi="Arial" w:cs="Arial"/>
          <w:b/>
          <w:bCs/>
          <w:color w:val="000000"/>
          <w:sz w:val="21"/>
          <w:szCs w:val="21"/>
        </w:rPr>
        <w:t>d</w:t>
      </w:r>
      <w:r w:rsidRPr="009D6F4B">
        <w:rPr>
          <w:rFonts w:ascii="Arial" w:eastAsia="Times New Roman" w:hAnsi="Arial" w:cs="Arial"/>
          <w:b/>
          <w:bCs/>
          <w:color w:val="000000"/>
          <w:sz w:val="21"/>
          <w:szCs w:val="21"/>
        </w:rPr>
        <w:t>~ Reject infinite abuse claims—there's only finite speech time</w:t>
      </w:r>
    </w:p>
    <w:p w14:paraId="2FF990CE" w14:textId="77777777" w:rsidR="00962AFC" w:rsidRDefault="00962AFC" w:rsidP="00962AFC">
      <w:pPr>
        <w:pStyle w:val="Heading4"/>
      </w:pPr>
      <w:r>
        <w:t xml:space="preserve">They say fairness – at best </w:t>
      </w:r>
      <w:proofErr w:type="spellStart"/>
      <w:r>
        <w:t>its</w:t>
      </w:r>
      <w:proofErr w:type="spellEnd"/>
      <w:r>
        <w:t xml:space="preserve"> an internal link to education – we only do debate for education and </w:t>
      </w:r>
      <w:proofErr w:type="gramStart"/>
      <w:r>
        <w:t>regardless</w:t>
      </w:r>
      <w:proofErr w:type="gramEnd"/>
      <w:r>
        <w:t xml:space="preserve"> if it’s a game </w:t>
      </w:r>
      <w:proofErr w:type="spellStart"/>
      <w:r>
        <w:t>its</w:t>
      </w:r>
      <w:proofErr w:type="spellEnd"/>
      <w:r>
        <w:t xml:space="preserve"> an educational one </w:t>
      </w:r>
    </w:p>
    <w:p w14:paraId="740DD8A0" w14:textId="77777777" w:rsidR="00962AFC" w:rsidRPr="00962AFC" w:rsidRDefault="00962AFC" w:rsidP="00962AFC"/>
    <w:sectPr w:rsidR="00962AFC" w:rsidRPr="00962A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Kelly Muir"/>
    <w:docVar w:name="RibbonPointer" w:val="150407768"/>
    <w:docVar w:name="VerbatimVersion" w:val="5.1"/>
  </w:docVars>
  <w:rsids>
    <w:rsidRoot w:val="007A4CD9"/>
    <w:rsid w:val="000139A3"/>
    <w:rsid w:val="00100833"/>
    <w:rsid w:val="00104529"/>
    <w:rsid w:val="00105942"/>
    <w:rsid w:val="00107396"/>
    <w:rsid w:val="00144A4C"/>
    <w:rsid w:val="00176AB0"/>
    <w:rsid w:val="00177B7D"/>
    <w:rsid w:val="0018322D"/>
    <w:rsid w:val="00195EEB"/>
    <w:rsid w:val="001B21EB"/>
    <w:rsid w:val="001B5776"/>
    <w:rsid w:val="001C0089"/>
    <w:rsid w:val="001E527A"/>
    <w:rsid w:val="001F78CE"/>
    <w:rsid w:val="002019EA"/>
    <w:rsid w:val="00251FC7"/>
    <w:rsid w:val="002855A7"/>
    <w:rsid w:val="00285649"/>
    <w:rsid w:val="002B146A"/>
    <w:rsid w:val="002B5E17"/>
    <w:rsid w:val="002F2119"/>
    <w:rsid w:val="00315690"/>
    <w:rsid w:val="00316B75"/>
    <w:rsid w:val="00325646"/>
    <w:rsid w:val="003460F2"/>
    <w:rsid w:val="0038158C"/>
    <w:rsid w:val="003902BA"/>
    <w:rsid w:val="003A09E2"/>
    <w:rsid w:val="00407037"/>
    <w:rsid w:val="004605D6"/>
    <w:rsid w:val="00462E4F"/>
    <w:rsid w:val="004C60E8"/>
    <w:rsid w:val="004E3579"/>
    <w:rsid w:val="004E728B"/>
    <w:rsid w:val="004F39E0"/>
    <w:rsid w:val="00537BD5"/>
    <w:rsid w:val="0057268A"/>
    <w:rsid w:val="005D2912"/>
    <w:rsid w:val="005D450E"/>
    <w:rsid w:val="006065BD"/>
    <w:rsid w:val="00645FA9"/>
    <w:rsid w:val="00647866"/>
    <w:rsid w:val="00663748"/>
    <w:rsid w:val="00665003"/>
    <w:rsid w:val="006A2AD0"/>
    <w:rsid w:val="006C2375"/>
    <w:rsid w:val="006D4ECC"/>
    <w:rsid w:val="00722258"/>
    <w:rsid w:val="007243E5"/>
    <w:rsid w:val="00766EA0"/>
    <w:rsid w:val="00792426"/>
    <w:rsid w:val="007A2226"/>
    <w:rsid w:val="007A4CD9"/>
    <w:rsid w:val="007A5D04"/>
    <w:rsid w:val="007F5B66"/>
    <w:rsid w:val="00823A1C"/>
    <w:rsid w:val="00826902"/>
    <w:rsid w:val="00845B9D"/>
    <w:rsid w:val="00860984"/>
    <w:rsid w:val="008B3ECB"/>
    <w:rsid w:val="008B4E85"/>
    <w:rsid w:val="008C1B2E"/>
    <w:rsid w:val="0091627E"/>
    <w:rsid w:val="00962AFC"/>
    <w:rsid w:val="0097032B"/>
    <w:rsid w:val="009B7898"/>
    <w:rsid w:val="009D2EAD"/>
    <w:rsid w:val="009D54B2"/>
    <w:rsid w:val="009E1922"/>
    <w:rsid w:val="009F7ED2"/>
    <w:rsid w:val="00A93661"/>
    <w:rsid w:val="00A95652"/>
    <w:rsid w:val="00AC0AB8"/>
    <w:rsid w:val="00B2604D"/>
    <w:rsid w:val="00B33C6D"/>
    <w:rsid w:val="00B4508F"/>
    <w:rsid w:val="00B55AD5"/>
    <w:rsid w:val="00B8057C"/>
    <w:rsid w:val="00BD6238"/>
    <w:rsid w:val="00BF593B"/>
    <w:rsid w:val="00BF773A"/>
    <w:rsid w:val="00BF7E81"/>
    <w:rsid w:val="00C13773"/>
    <w:rsid w:val="00C17CC8"/>
    <w:rsid w:val="00C83417"/>
    <w:rsid w:val="00C9604F"/>
    <w:rsid w:val="00CA19AA"/>
    <w:rsid w:val="00CB6943"/>
    <w:rsid w:val="00CC5298"/>
    <w:rsid w:val="00CD736E"/>
    <w:rsid w:val="00CD798D"/>
    <w:rsid w:val="00CE161E"/>
    <w:rsid w:val="00CF59A8"/>
    <w:rsid w:val="00D325A9"/>
    <w:rsid w:val="00D36A8A"/>
    <w:rsid w:val="00D61409"/>
    <w:rsid w:val="00D6691E"/>
    <w:rsid w:val="00D71170"/>
    <w:rsid w:val="00DA1C92"/>
    <w:rsid w:val="00DA25D4"/>
    <w:rsid w:val="00DA6538"/>
    <w:rsid w:val="00E02739"/>
    <w:rsid w:val="00E15E75"/>
    <w:rsid w:val="00E5262C"/>
    <w:rsid w:val="00E82C91"/>
    <w:rsid w:val="00EC7DC4"/>
    <w:rsid w:val="00ED30CF"/>
    <w:rsid w:val="00EF5FBB"/>
    <w:rsid w:val="00F176EF"/>
    <w:rsid w:val="00F45E10"/>
    <w:rsid w:val="00F6364A"/>
    <w:rsid w:val="00F9113A"/>
    <w:rsid w:val="00F9167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DCFC8"/>
  <w15:docId w15:val="{199EA41F-1862-486A-990A-DBA84ADC9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A4CD9"/>
    <w:rPr>
      <w:rFonts w:ascii="Calibri" w:hAnsi="Calibri" w:cs="Calibri"/>
      <w:sz w:val="24"/>
    </w:rPr>
  </w:style>
  <w:style w:type="paragraph" w:styleId="Heading1">
    <w:name w:val="heading 1"/>
    <w:aliases w:val="Pocket"/>
    <w:basedOn w:val="Normal"/>
    <w:next w:val="Normal"/>
    <w:link w:val="Heading1Char"/>
    <w:qFormat/>
    <w:rsid w:val="007A4C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A4CD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A4CD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7A4CD9"/>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7A4C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4CD9"/>
  </w:style>
  <w:style w:type="character" w:customStyle="1" w:styleId="Heading1Char">
    <w:name w:val="Heading 1 Char"/>
    <w:aliases w:val="Pocket Char"/>
    <w:basedOn w:val="DefaultParagraphFont"/>
    <w:link w:val="Heading1"/>
    <w:rsid w:val="007A4CD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A4CD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A4CD9"/>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7A4CD9"/>
    <w:rPr>
      <w:rFonts w:ascii="Calibri" w:eastAsiaTheme="majorEastAsia" w:hAnsi="Calibri" w:cstheme="majorBidi"/>
      <w:b/>
      <w:iCs/>
      <w:sz w:val="40"/>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B,Text 8,s,Box"/>
    <w:basedOn w:val="DefaultParagraphFont"/>
    <w:link w:val="Emphasis1"/>
    <w:uiPriority w:val="7"/>
    <w:qFormat/>
    <w:rsid w:val="007A4CD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A4CD9"/>
    <w:rPr>
      <w:b/>
      <w:bCs/>
      <w:sz w:val="32"/>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ci,Bold Cite Char,Citation Char Char Char,c,Style,Underline Char,8"/>
    <w:basedOn w:val="DefaultParagraphFont"/>
    <w:uiPriority w:val="6"/>
    <w:qFormat/>
    <w:rsid w:val="007A4CD9"/>
    <w:rPr>
      <w:b/>
      <w:sz w:val="28"/>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Block Char1"/>
    <w:basedOn w:val="DefaultParagraphFont"/>
    <w:link w:val="NoSpacing"/>
    <w:uiPriority w:val="99"/>
    <w:unhideWhenUsed/>
    <w:rsid w:val="007A4CD9"/>
    <w:rPr>
      <w:color w:val="auto"/>
      <w:u w:val="none"/>
    </w:rPr>
  </w:style>
  <w:style w:type="character" w:styleId="FollowedHyperlink">
    <w:name w:val="FollowedHyperlink"/>
    <w:basedOn w:val="DefaultParagraphFont"/>
    <w:uiPriority w:val="99"/>
    <w:semiHidden/>
    <w:unhideWhenUsed/>
    <w:rsid w:val="007A4CD9"/>
    <w:rPr>
      <w:color w:val="auto"/>
      <w:u w:val="none"/>
    </w:rPr>
  </w:style>
  <w:style w:type="paragraph" w:customStyle="1" w:styleId="Emphasis1">
    <w:name w:val="Emphasis1"/>
    <w:basedOn w:val="Normal"/>
    <w:link w:val="Emphasis"/>
    <w:autoRedefine/>
    <w:uiPriority w:val="7"/>
    <w:qFormat/>
    <w:rsid w:val="007A4CD9"/>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customStyle="1" w:styleId="textbold">
    <w:name w:val="text bold"/>
    <w:basedOn w:val="Normal"/>
    <w:uiPriority w:val="7"/>
    <w:qFormat/>
    <w:rsid w:val="007A4CD9"/>
    <w:pPr>
      <w:ind w:left="720"/>
      <w:jc w:val="both"/>
    </w:pPr>
    <w:rPr>
      <w:b/>
      <w:iCs/>
      <w:sz w:val="22"/>
      <w:u w:val="single"/>
    </w:rPr>
  </w:style>
  <w:style w:type="paragraph" w:styleId="NoSpacing">
    <w:name w:val="No Spacing"/>
    <w:aliases w:val="Small Text,Card Format,Note Level 2,No Spacing111112,tag,Tags,tags,No Spacing5,No Spacing31,No Spacing22,No Spacing3,No Spacing1,Tag and Cite,Dont use,No Spacing41,nonunderlined,Tag and Ci,card,Very Small Text,No Spacing112,DDI Tag,Tag Title"/>
    <w:basedOn w:val="Heading1"/>
    <w:link w:val="Hyperlink"/>
    <w:autoRedefine/>
    <w:uiPriority w:val="99"/>
    <w:qFormat/>
    <w:rsid w:val="00962AF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to.org/publications/publications/nuclear-alarmism-proliferation-terrorism" TargetMode="External"/><Relationship Id="rId3" Type="http://schemas.openxmlformats.org/officeDocument/2006/relationships/styles" Target="styles.xml"/><Relationship Id="rId7" Type="http://schemas.openxmlformats.org/officeDocument/2006/relationships/hyperlink" Target="https://georgezarkadakis.com/2019/12/26/abandoning-the-metropolis-space-colonisation-as-the-new-imperativ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forbes.com/sites/dimitrizenghelis/2021/03/19/can-we-be-green-and-grow/?sh=1d80dc304ce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0591F-F419-40FC-8620-054FCD858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14025</Words>
  <Characters>79949</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Aerin Engelstad</dc:creator>
  <cp:keywords>5.1.1</cp:keywords>
  <dc:description/>
  <cp:lastModifiedBy>Aerin Engelstad</cp:lastModifiedBy>
  <cp:revision>1</cp:revision>
  <dcterms:created xsi:type="dcterms:W3CDTF">2021-12-10T21:35:00Z</dcterms:created>
  <dcterms:modified xsi:type="dcterms:W3CDTF">2021-12-10T22:09:00Z</dcterms:modified>
</cp:coreProperties>
</file>