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8D2C5" w14:textId="1E768A72" w:rsidR="0033730B" w:rsidRDefault="0033730B" w:rsidP="0033730B">
      <w:pPr>
        <w:pStyle w:val="Heading2"/>
      </w:pPr>
      <w:r>
        <w:t>Off</w:t>
      </w:r>
    </w:p>
    <w:p w14:paraId="2FBDDBC0" w14:textId="77777777" w:rsidR="00F02F39" w:rsidRDefault="00F02F39" w:rsidP="00F02F39">
      <w:pPr>
        <w:pStyle w:val="Heading3"/>
      </w:pPr>
      <w:r>
        <w:t>1NC – T</w:t>
      </w:r>
    </w:p>
    <w:p w14:paraId="21A421A1" w14:textId="77777777" w:rsidR="00F02F39" w:rsidRDefault="00F02F39" w:rsidP="00F02F39">
      <w:pPr>
        <w:pStyle w:val="Heading4"/>
      </w:pPr>
      <w:r>
        <w:t xml:space="preserve">Interpretation---“Appropriation of outer space” by private entities refers to the exercise of exclusive control of space. </w:t>
      </w:r>
    </w:p>
    <w:p w14:paraId="30AADEE7" w14:textId="77777777" w:rsidR="00F02F39" w:rsidRDefault="00F02F39" w:rsidP="00F02F39">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26360D59" w14:textId="77777777" w:rsidR="00F02F39" w:rsidRDefault="00F02F39" w:rsidP="00F02F39">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is directly in line with at least one definition of outer-space appropriation</w:t>
      </w:r>
      <w:r>
        <w:t>.217 [**Start Footnote 217**Id. at 236 (“</w:t>
      </w:r>
      <w:r>
        <w:rPr>
          <w:rStyle w:val="Emphasis"/>
          <w:highlight w:val="cyan"/>
        </w:rPr>
        <w:t>Appropriation of outer space</w:t>
      </w:r>
      <w:r>
        <w:t xml:space="preserve">, </w:t>
      </w:r>
      <w:r>
        <w:rPr>
          <w:rStyle w:val="Emphasis"/>
        </w:rPr>
        <w:t xml:space="preserve">therefore, </w:t>
      </w:r>
      <w:r>
        <w:rPr>
          <w:rStyle w:val="Emphasis"/>
          <w:highlight w:val="cyan"/>
        </w:rPr>
        <w:t>is ‘the exercise of exclusive control or exclusive use’ with a sense of permanence</w:t>
      </w:r>
      <w:r>
        <w:rPr>
          <w:rStyle w:val="Emphasis"/>
        </w:rPr>
        <w:t xml:space="preserve">, </w:t>
      </w:r>
      <w:r>
        <w:rPr>
          <w:rStyle w:val="Emphasis"/>
          <w:highlight w:val="cyan"/>
        </w:rPr>
        <w:t>which limits other nations’ access</w:t>
      </w:r>
      <w:r>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2AAE97A" w14:textId="77777777" w:rsidR="00F02F39" w:rsidRDefault="00F02F39" w:rsidP="00F02F39">
      <w:pPr>
        <w:pStyle w:val="Heading4"/>
      </w:pPr>
      <w:r>
        <w:t xml:space="preserve">Private appropriation for temporary usage or perusal is distinct from appropriation “of” outer space. Sovereign claims are still universally prohibited. </w:t>
      </w:r>
    </w:p>
    <w:p w14:paraId="71CB8E23" w14:textId="77777777" w:rsidR="00F02F39" w:rsidRDefault="00F02F39" w:rsidP="00F02F39">
      <w:r>
        <w:t xml:space="preserve">Abigail D. </w:t>
      </w:r>
      <w:r>
        <w:rPr>
          <w:rStyle w:val="Style13ptBold"/>
        </w:rPr>
        <w:t>Pershing</w:t>
      </w:r>
      <w:r>
        <w:t>, J.D. Candidate @ Yale, B.A. UChicago,</w:t>
      </w:r>
      <w:r>
        <w:rPr>
          <w:rStyle w:val="Style13ptBold"/>
        </w:rPr>
        <w:t>’19</w:t>
      </w:r>
      <w:r>
        <w:t>, "Interpreting the Outer Space Treaty's Non-Appropriation Principle: Customary International Law from 1967 to Today," Yale Journal of International Law 44, no. 1</w:t>
      </w:r>
    </w:p>
    <w:p w14:paraId="2918C3FD" w14:textId="77777777" w:rsidR="00F02F39" w:rsidRDefault="00F02F39" w:rsidP="00F02F39">
      <w:pPr>
        <w:rPr>
          <w:sz w:val="12"/>
        </w:rPr>
      </w:pPr>
      <w:r>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Pr>
          <w:rStyle w:val="StyleUnderline"/>
        </w:rPr>
        <w:t xml:space="preserve">Shifting away from its </w:t>
      </w:r>
      <w:r>
        <w:rPr>
          <w:rStyle w:val="Emphasis"/>
        </w:rPr>
        <w:t>original blanket application</w:t>
      </w:r>
      <w:r>
        <w:rPr>
          <w:rStyle w:val="StyleUnderline"/>
        </w:rPr>
        <w:t xml:space="preserve"> in 1967</w:t>
      </w:r>
      <w:r>
        <w:rPr>
          <w:rStyle w:val="StyleUnderline"/>
          <w:highlight w:val="cyan"/>
        </w:rPr>
        <w:t xml:space="preserve">, States </w:t>
      </w:r>
      <w:r>
        <w:rPr>
          <w:rStyle w:val="StyleUnderline"/>
        </w:rPr>
        <w:t xml:space="preserve">have </w:t>
      </w:r>
      <w:r>
        <w:rPr>
          <w:rStyle w:val="StyleUnderline"/>
          <w:highlight w:val="cyan"/>
        </w:rPr>
        <w:t xml:space="preserve">carved </w:t>
      </w:r>
      <w:r>
        <w:rPr>
          <w:rStyle w:val="StyleUnderline"/>
        </w:rPr>
        <w:t xml:space="preserve">out </w:t>
      </w:r>
      <w:r>
        <w:rPr>
          <w:rStyle w:val="StyleUnderline"/>
          <w:highlight w:val="cyan"/>
        </w:rPr>
        <w:t>an exception to the non-appropriation principle</w:t>
      </w:r>
      <w:r>
        <w:rPr>
          <w:sz w:val="12"/>
        </w:rPr>
        <w:t xml:space="preserve">, allowing appropriation of extracted space resources.53 This Part examines this shift in the context of the two branches of the United Nation’s customary international law standard: State practice and </w:t>
      </w:r>
      <w:proofErr w:type="spellStart"/>
      <w:r>
        <w:rPr>
          <w:sz w:val="12"/>
        </w:rPr>
        <w:t>opinio</w:t>
      </w:r>
      <w:proofErr w:type="spellEnd"/>
      <w:r>
        <w:rPr>
          <w:sz w:val="12"/>
        </w:rPr>
        <w:t xml:space="preserve"> juris. </w:t>
      </w:r>
      <w:r>
        <w:rPr>
          <w:rStyle w:val="Emphasis"/>
        </w:rPr>
        <w:t xml:space="preserve">A. State Practice </w:t>
      </w:r>
      <w:r>
        <w:rPr>
          <w:sz w:val="12"/>
        </w:rPr>
        <w:t xml:space="preserve">The earliest hint of a change in customary international law relating to the interpretation of the non-appropriation clause came </w:t>
      </w:r>
      <w:r>
        <w:rPr>
          <w:rStyle w:val="StyleUnderline"/>
        </w:rPr>
        <w:t>in 1969</w:t>
      </w:r>
      <w:r>
        <w:rPr>
          <w:sz w:val="12"/>
        </w:rPr>
        <w:t xml:space="preserve">, when the United States first sent astronauts to the moon. As part of his historic journey, astronaut </w:t>
      </w:r>
      <w:r>
        <w:rPr>
          <w:rStyle w:val="StyleUnderline"/>
        </w:rPr>
        <w:t>Neil Armstrong collected moonrocks</w:t>
      </w:r>
      <w:r>
        <w:rPr>
          <w:sz w:val="12"/>
        </w:rPr>
        <w:t xml:space="preserve"> that he brought back with him to Earth and promptly handed off to the National Aeronautics and Space Administration (NASA) as U.S. property.54 Later, </w:t>
      </w:r>
      <w:r>
        <w:rPr>
          <w:rStyle w:val="StyleUnderline"/>
        </w:rPr>
        <w:t>the USSR similarly claimed lunar material as government property</w:t>
      </w:r>
      <w:r>
        <w:rPr>
          <w:sz w:val="12"/>
        </w:rPr>
        <w:t xml:space="preserve">, some of which was eventually sold to private citizens. 55 These </w:t>
      </w:r>
      <w:r>
        <w:rPr>
          <w:rStyle w:val="StyleUnderline"/>
        </w:rPr>
        <w:t>first instances of space resource appropriation did not draw much attention, but they presented a distinct shift marking the beginning of a new period in State practice</w:t>
      </w:r>
      <w:r>
        <w:rPr>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Pr>
          <w:rStyle w:val="StyleUnderline"/>
        </w:rPr>
        <w:t>NASA explicitly endorses U.S. property rights over these moon rocks, stating that “[l]</w:t>
      </w:r>
      <w:proofErr w:type="spellStart"/>
      <w:r>
        <w:rPr>
          <w:rStyle w:val="StyleUnderline"/>
        </w:rPr>
        <w:t>unar</w:t>
      </w:r>
      <w:proofErr w:type="spellEnd"/>
      <w:r>
        <w:rPr>
          <w:rStyle w:val="StyleUnderline"/>
        </w:rPr>
        <w:t xml:space="preserve"> material retrieved from the Moon during the Apollo Program is U.S. government property</w:t>
      </w:r>
      <w:r>
        <w:rPr>
          <w:sz w:val="12"/>
        </w:rPr>
        <w:t xml:space="preserve">.”5 The </w:t>
      </w:r>
      <w:r>
        <w:rPr>
          <w:rStyle w:val="StyleUnderline"/>
        </w:rPr>
        <w:t xml:space="preserve">U.S. delegation’s reaction to the language of the 1979 Moon Agreement further cemented this interpretation that </w:t>
      </w:r>
      <w:r>
        <w:rPr>
          <w:rStyle w:val="StyleUnderline"/>
          <w:highlight w:val="cyan"/>
        </w:rPr>
        <w:t xml:space="preserve">appropriation of extracted resources is a </w:t>
      </w:r>
      <w:r>
        <w:rPr>
          <w:rStyle w:val="Emphasis"/>
          <w:highlight w:val="cyan"/>
        </w:rPr>
        <w:t>permissible exception</w:t>
      </w:r>
      <w:r>
        <w:rPr>
          <w:rStyle w:val="StyleUnderline"/>
          <w:highlight w:val="cyan"/>
        </w:rPr>
        <w:t xml:space="preserve"> </w:t>
      </w:r>
      <w:r>
        <w:rPr>
          <w:rStyle w:val="StyleUnderline"/>
        </w:rPr>
        <w:t>to the non-appropriation clause of Article II.</w:t>
      </w:r>
      <w:r>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Pr>
          <w:rStyle w:val="StyleUnderline"/>
        </w:rPr>
        <w:t xml:space="preserve">the U.S. delegation made </w:t>
      </w:r>
      <w:r>
        <w:rPr>
          <w:rStyle w:val="StyleUnderline"/>
          <w:highlight w:val="cyan"/>
        </w:rPr>
        <w:t xml:space="preserve">a statement laying out the </w:t>
      </w:r>
      <w:r>
        <w:rPr>
          <w:rStyle w:val="StyleUnderline"/>
        </w:rPr>
        <w:t xml:space="preserve">American </w:t>
      </w:r>
      <w:r>
        <w:rPr>
          <w:rStyle w:val="StyleUnderline"/>
          <w:highlight w:val="cyan"/>
        </w:rPr>
        <w:t>view that</w:t>
      </w:r>
      <w:r>
        <w:rPr>
          <w:rStyle w:val="StyleUnderline"/>
        </w:rPr>
        <w:t xml:space="preserve"> </w:t>
      </w:r>
      <w:r>
        <w:rPr>
          <w:rStyle w:val="StyleUnderline"/>
          <w:highlight w:val="cyan"/>
        </w:rPr>
        <w:t xml:space="preserve">the words “in place” imply </w:t>
      </w:r>
      <w:r>
        <w:rPr>
          <w:rStyle w:val="StyleUnderline"/>
        </w:rPr>
        <w:t xml:space="preserve">that </w:t>
      </w:r>
      <w:r>
        <w:rPr>
          <w:rStyle w:val="StyleUnderline"/>
          <w:highlight w:val="cyan"/>
        </w:rPr>
        <w:t>private property rights apply to extracted resources</w:t>
      </w:r>
      <w:r>
        <w:rPr>
          <w:sz w:val="12"/>
          <w:highlight w:val="cyan"/>
        </w:rPr>
        <w:t>61</w:t>
      </w:r>
      <w:r>
        <w:rPr>
          <w:sz w:val="12"/>
        </w:rPr>
        <w:t xml:space="preserve">—a comment </w:t>
      </w:r>
      <w:r>
        <w:rPr>
          <w:rStyle w:val="StyleUnderline"/>
        </w:rPr>
        <w:t xml:space="preserve">that </w:t>
      </w:r>
      <w:r>
        <w:rPr>
          <w:rStyle w:val="StyleUnderline"/>
          <w:highlight w:val="cyan"/>
        </w:rPr>
        <w:t xml:space="preserve">went </w:t>
      </w:r>
      <w:r>
        <w:rPr>
          <w:rStyle w:val="Emphasis"/>
        </w:rPr>
        <w:t xml:space="preserve">completely </w:t>
      </w:r>
      <w:r>
        <w:rPr>
          <w:rStyle w:val="Emphasis"/>
          <w:highlight w:val="cyan"/>
        </w:rPr>
        <w:t>unchallenged</w:t>
      </w:r>
      <w:r>
        <w:rPr>
          <w:sz w:val="12"/>
        </w:rPr>
        <w:t xml:space="preserve">. That </w:t>
      </w:r>
      <w:r>
        <w:rPr>
          <w:rStyle w:val="Emphasis"/>
        </w:rPr>
        <w:t>all States seemed to accept this point</w:t>
      </w:r>
      <w:r>
        <w:rPr>
          <w:sz w:val="12"/>
        </w:rPr>
        <w:t xml:space="preserve">, even those bound by the Moon Agreement, is further evidence of a shift in customary international law.62 B. </w:t>
      </w:r>
      <w:proofErr w:type="spellStart"/>
      <w:r>
        <w:rPr>
          <w:rStyle w:val="Emphasis"/>
        </w:rPr>
        <w:t>Opinio</w:t>
      </w:r>
      <w:proofErr w:type="spellEnd"/>
      <w:r>
        <w:rPr>
          <w:rStyle w:val="Emphasis"/>
        </w:rPr>
        <w:t xml:space="preserve"> Juris:</w:t>
      </w:r>
      <w:r>
        <w:rPr>
          <w:sz w:val="12"/>
        </w:rPr>
        <w:t xml:space="preserve"> Domestic Legislation </w:t>
      </w:r>
      <w:r>
        <w:rPr>
          <w:rStyle w:val="StyleUnderline"/>
        </w:rPr>
        <w:t>Domestic law,</w:t>
      </w:r>
      <w:r>
        <w:rPr>
          <w:sz w:val="12"/>
        </w:rPr>
        <w:t xml:space="preserve"> both in the United States and abroad, </w:t>
      </w:r>
      <w:r>
        <w:rPr>
          <w:rStyle w:val="StyleUnderline"/>
        </w:rPr>
        <w:t>provides further evidence of the shift</w:t>
      </w:r>
      <w:r>
        <w:rPr>
          <w:sz w:val="12"/>
        </w:rPr>
        <w:t xml:space="preserve"> in customary international law surrounding the issue of </w:t>
      </w:r>
      <w:proofErr w:type="spellStart"/>
      <w:r>
        <w:rPr>
          <w:sz w:val="12"/>
        </w:rPr>
        <w:t>nonappropriation</w:t>
      </w:r>
      <w:proofErr w:type="spellEnd"/>
      <w:r>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Pr>
          <w:rStyle w:val="StyleUnderline"/>
          <w:highlight w:val="cyan"/>
        </w:rPr>
        <w:t>SPACE</w:t>
      </w:r>
      <w:r>
        <w:rPr>
          <w:sz w:val="12"/>
        </w:rPr>
        <w:t>) Act</w:t>
      </w:r>
      <w:r>
        <w:rPr>
          <w:rStyle w:val="StyleUnderline"/>
        </w:rPr>
        <w:t xml:space="preserve"> in 201</w:t>
      </w:r>
      <w:r>
        <w:rPr>
          <w:sz w:val="12"/>
        </w:rPr>
        <w:t xml:space="preserve">5. As incorporated into Section 51 of the Code, this Act </w:t>
      </w:r>
      <w:r>
        <w:rPr>
          <w:rStyle w:val="StyleUnderline"/>
          <w:highlight w:val="cyan"/>
        </w:rPr>
        <w:t>provides</w:t>
      </w:r>
      <w:r>
        <w:rPr>
          <w:rStyle w:val="StyleUnderline"/>
        </w:rPr>
        <w:t xml:space="preserve">: </w:t>
      </w:r>
      <w:r>
        <w:rPr>
          <w:rStyle w:val="StyleUnderline"/>
          <w:highlight w:val="cyan"/>
        </w:rPr>
        <w:t>A</w:t>
      </w:r>
      <w:r>
        <w:rPr>
          <w:rStyle w:val="StyleUnderline"/>
        </w:rPr>
        <w:t xml:space="preserve"> United States </w:t>
      </w:r>
      <w:r>
        <w:rPr>
          <w:rStyle w:val="StyleUnderline"/>
          <w:highlight w:val="cyan"/>
        </w:rPr>
        <w:t>citizen</w:t>
      </w:r>
      <w:r>
        <w:rPr>
          <w:rStyle w:val="StyleUnderline"/>
        </w:rPr>
        <w:t xml:space="preserve"> </w:t>
      </w:r>
      <w:r>
        <w:rPr>
          <w:rStyle w:val="StyleUnderline"/>
          <w:highlight w:val="cyan"/>
        </w:rPr>
        <w:t xml:space="preserve">engaged in </w:t>
      </w:r>
      <w:r>
        <w:rPr>
          <w:rStyle w:val="StyleUnderline"/>
        </w:rPr>
        <w:t xml:space="preserve">commercial </w:t>
      </w:r>
      <w:r>
        <w:rPr>
          <w:rStyle w:val="StyleUnderline"/>
          <w:highlight w:val="cyan"/>
        </w:rPr>
        <w:t xml:space="preserve">recovery of an asteroid resource </w:t>
      </w:r>
      <w:r>
        <w:rPr>
          <w:rStyle w:val="StyleUnderline"/>
        </w:rPr>
        <w:t xml:space="preserve">or a space resource under this chapter </w:t>
      </w:r>
      <w:r>
        <w:rPr>
          <w:rStyle w:val="StyleUnderline"/>
          <w:highlight w:val="cyan"/>
        </w:rPr>
        <w:t xml:space="preserve">shall be entitled to any </w:t>
      </w:r>
      <w:r>
        <w:rPr>
          <w:rStyle w:val="StyleUnderline"/>
        </w:rPr>
        <w:t xml:space="preserve">asteroid resource or space resource </w:t>
      </w:r>
      <w:r>
        <w:rPr>
          <w:rStyle w:val="StyleUnderline"/>
          <w:highlight w:val="cyan"/>
        </w:rPr>
        <w:t>obtained</w:t>
      </w:r>
      <w:r>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Pr>
          <w:rStyle w:val="StyleUnderline"/>
          <w:highlight w:val="cyan"/>
        </w:rPr>
        <w:t xml:space="preserve">other countries </w:t>
      </w:r>
      <w:r>
        <w:rPr>
          <w:rStyle w:val="StyleUnderline"/>
        </w:rPr>
        <w:t xml:space="preserve">are </w:t>
      </w:r>
      <w:r>
        <w:rPr>
          <w:rStyle w:val="Emphasis"/>
          <w:highlight w:val="cyan"/>
        </w:rPr>
        <w:t>following suit</w:t>
      </w:r>
      <w:r>
        <w:rPr>
          <w:sz w:val="12"/>
        </w:rPr>
        <w:t xml:space="preserve">. On July 20, 2017, </w:t>
      </w:r>
      <w:r>
        <w:rPr>
          <w:rStyle w:val="StyleUnderline"/>
          <w:highlight w:val="cyan"/>
        </w:rPr>
        <w:t xml:space="preserve">Luxembourg </w:t>
      </w:r>
      <w:r>
        <w:rPr>
          <w:rStyle w:val="StyleUnderline"/>
        </w:rPr>
        <w:t>passed a law</w:t>
      </w:r>
      <w:r>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Pr>
          <w:rStyle w:val="StyleUnderline"/>
        </w:rPr>
        <w:t xml:space="preserve"> next country to enact similar legislation may be the United Arab Emirates (UAE</w:t>
      </w:r>
      <w:r>
        <w:rPr>
          <w:sz w:val="12"/>
        </w:rPr>
        <w:t xml:space="preserve">). According to the UAE Space Agency director general, Mohammed Al </w:t>
      </w:r>
      <w:proofErr w:type="spellStart"/>
      <w:r>
        <w:rPr>
          <w:sz w:val="12"/>
        </w:rPr>
        <w:t>Ahbabi</w:t>
      </w:r>
      <w:proofErr w:type="spellEnd"/>
      <w:r>
        <w:rPr>
          <w:sz w:val="12"/>
        </w:rPr>
        <w:t xml:space="preserve">, </w:t>
      </w:r>
      <w:r>
        <w:rPr>
          <w:rStyle w:val="StyleUnderline"/>
        </w:rPr>
        <w:t xml:space="preserve">the </w:t>
      </w:r>
      <w:r>
        <w:rPr>
          <w:rStyle w:val="Emphasis"/>
          <w:highlight w:val="cyan"/>
        </w:rPr>
        <w:t>UAE</w:t>
      </w:r>
      <w:r>
        <w:rPr>
          <w:rStyle w:val="StyleUnderline"/>
          <w:highlight w:val="cyan"/>
        </w:rPr>
        <w:t xml:space="preserve"> is </w:t>
      </w:r>
      <w:r>
        <w:rPr>
          <w:rStyle w:val="StyleUnderline"/>
        </w:rPr>
        <w:t>currently in the process of</w:t>
      </w:r>
      <w:r>
        <w:rPr>
          <w:rStyle w:val="StyleUnderline"/>
          <w:highlight w:val="cyan"/>
        </w:rPr>
        <w:t xml:space="preserve"> </w:t>
      </w:r>
      <w:r>
        <w:rPr>
          <w:rStyle w:val="StyleUnderline"/>
        </w:rPr>
        <w:t>drafting a space law covering both human space exploration and commercial activities such as mining</w:t>
      </w:r>
      <w:r>
        <w:rPr>
          <w:sz w:val="12"/>
        </w:rPr>
        <w:t xml:space="preserve">.73 To further this goal, in 2017 </w:t>
      </w:r>
      <w:r>
        <w:rPr>
          <w:rStyle w:val="StyleUnderline"/>
        </w:rPr>
        <w:t>the UAE set up the Space Agency Working Group on Space Policy and Law to specify the procedures, mechanisms, and other standards of the space sector, including an appropriate legal framework</w:t>
      </w:r>
      <w:r>
        <w:rPr>
          <w:sz w:val="12"/>
        </w:rPr>
        <w:t xml:space="preserve">.74 C. </w:t>
      </w:r>
      <w:proofErr w:type="spellStart"/>
      <w:r>
        <w:rPr>
          <w:sz w:val="12"/>
        </w:rPr>
        <w:t>Opinio</w:t>
      </w:r>
      <w:proofErr w:type="spellEnd"/>
      <w:r>
        <w:rPr>
          <w:sz w:val="12"/>
        </w:rPr>
        <w:t xml:space="preserve"> Juris: Legal Scholarship </w:t>
      </w:r>
      <w:r>
        <w:rPr>
          <w:rStyle w:val="StyleUnderline"/>
        </w:rPr>
        <w:t xml:space="preserve">Other major space powers are also considering similar laws in the future, including </w:t>
      </w:r>
      <w:r>
        <w:rPr>
          <w:rStyle w:val="StyleUnderline"/>
          <w:highlight w:val="cyan"/>
        </w:rPr>
        <w:t>Japan, China, and Australia</w:t>
      </w:r>
      <w:r>
        <w:rPr>
          <w:sz w:val="12"/>
        </w:rPr>
        <w:t xml:space="preserve">. 75 Senior officials within China’s space program have explicitly stated that the country’s goal is to explore outer space and to take advantage of outer space resources.76 </w:t>
      </w:r>
      <w:r>
        <w:rPr>
          <w:rStyle w:val="StyleUnderline"/>
        </w:rPr>
        <w:t xml:space="preserve">The general </w:t>
      </w:r>
      <w:r>
        <w:rPr>
          <w:rStyle w:val="StyleUnderline"/>
          <w:highlight w:val="cyan"/>
        </w:rPr>
        <w:t>international trend clearly</w:t>
      </w:r>
      <w:r>
        <w:rPr>
          <w:rStyle w:val="StyleUnderline"/>
        </w:rPr>
        <w:t xml:space="preserve"> points in this direction in anticipation of a potential “</w:t>
      </w:r>
      <w:r>
        <w:rPr>
          <w:rStyle w:val="Emphasis"/>
        </w:rPr>
        <w:t>space gold rush</w:t>
      </w:r>
      <w:r>
        <w:rPr>
          <w:sz w:val="12"/>
        </w:rPr>
        <w:t xml:space="preserve">.” 7 Mirroring the shift in State practice and domestic laws, </w:t>
      </w:r>
      <w:r>
        <w:rPr>
          <w:rStyle w:val="StyleUnderline"/>
        </w:rPr>
        <w:t>the legal community has</w:t>
      </w:r>
      <w:r>
        <w:rPr>
          <w:sz w:val="12"/>
        </w:rPr>
        <w:t xml:space="preserve"> also </w:t>
      </w:r>
      <w:r>
        <w:rPr>
          <w:rStyle w:val="StyleUnderline"/>
        </w:rPr>
        <w:t xml:space="preserve">changed its approach to the interpretation of the </w:t>
      </w:r>
      <w:proofErr w:type="spellStart"/>
      <w:r>
        <w:rPr>
          <w:rStyle w:val="StyleUnderline"/>
        </w:rPr>
        <w:t>nonappropriation</w:t>
      </w:r>
      <w:proofErr w:type="spellEnd"/>
      <w:r>
        <w:rPr>
          <w:rStyle w:val="StyleUnderline"/>
        </w:rPr>
        <w:t xml:space="preserve"> principle.</w:t>
      </w:r>
      <w:r>
        <w:rPr>
          <w:sz w:val="12"/>
        </w:rPr>
        <w:t xml:space="preserve"> Whereas at the time of the ratification of the Outer Space Treaty the majority of legal scholars tended to apply the non-appropriation principle broadly, </w:t>
      </w:r>
      <w:r>
        <w:rPr>
          <w:rStyle w:val="StyleUnderline"/>
        </w:rPr>
        <w:t xml:space="preserve">most legal scholars now </w:t>
      </w:r>
      <w:r>
        <w:rPr>
          <w:rStyle w:val="StyleUnderline"/>
          <w:highlight w:val="cyan"/>
        </w:rPr>
        <w:t>view appropriation of extracted materials as permissible</w:t>
      </w:r>
      <w:r>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Pr>
          <w:rStyle w:val="StyleUnderline"/>
        </w:rPr>
        <w:t xml:space="preserve">the </w:t>
      </w:r>
      <w:r>
        <w:rPr>
          <w:rStyle w:val="StyleUnderline"/>
          <w:highlight w:val="cyan"/>
        </w:rPr>
        <w:t xml:space="preserve">Treaty does not </w:t>
      </w:r>
      <w:r>
        <w:rPr>
          <w:rStyle w:val="StyleUnderline"/>
        </w:rPr>
        <w:t xml:space="preserve">explicitly </w:t>
      </w:r>
      <w:r>
        <w:rPr>
          <w:rStyle w:val="StyleUnderline"/>
          <w:highlight w:val="cyan"/>
        </w:rPr>
        <w:t xml:space="preserve">prohibit appropriating resources from </w:t>
      </w:r>
      <w:r>
        <w:rPr>
          <w:rStyle w:val="StyleUnderline"/>
        </w:rPr>
        <w:t xml:space="preserve">outer </w:t>
      </w:r>
      <w:r>
        <w:rPr>
          <w:rStyle w:val="StyleUnderline"/>
          <w:highlight w:val="cyan"/>
        </w:rPr>
        <w:t>space</w:t>
      </w:r>
      <w:r>
        <w:rPr>
          <w:rStyle w:val="StyleUnderline"/>
        </w:rPr>
        <w:t>,</w:t>
      </w:r>
      <w:r>
        <w:rPr>
          <w:sz w:val="12"/>
        </w:rPr>
        <w:t xml:space="preserve"> other authors conclude that the use of extracted space resources is permitted, meaning that the new SPACE Act is a plausible interpretation of the Outer Space Treaty.81 However, </w:t>
      </w:r>
      <w:r>
        <w:rPr>
          <w:rStyle w:val="StyleUnderline"/>
        </w:rPr>
        <w:t xml:space="preserve">scholars have been careful to cabin the extent to which they accept the legality of </w:t>
      </w:r>
      <w:r>
        <w:rPr>
          <w:rStyle w:val="Emphasis"/>
        </w:rPr>
        <w:t>appropriation</w:t>
      </w:r>
      <w:r>
        <w:rPr>
          <w:rStyle w:val="StyleUnderline"/>
        </w:rPr>
        <w:t>.</w:t>
      </w:r>
      <w:r>
        <w:rPr>
          <w:sz w:val="12"/>
        </w:rPr>
        <w:t xml:space="preserve"> For instance, </w:t>
      </w:r>
      <w:r>
        <w:rPr>
          <w:rStyle w:val="StyleUnderline"/>
        </w:rPr>
        <w:t>although</w:t>
      </w:r>
      <w:r>
        <w:rPr>
          <w:sz w:val="12"/>
        </w:rPr>
        <w:t xml:space="preserve"> Thomas </w:t>
      </w:r>
      <w:proofErr w:type="spellStart"/>
      <w:r>
        <w:rPr>
          <w:rStyle w:val="StyleUnderline"/>
        </w:rPr>
        <w:t>Gangale</w:t>
      </w:r>
      <w:proofErr w:type="spellEnd"/>
      <w:r>
        <w:rPr>
          <w:rStyle w:val="StyleUnderline"/>
        </w:rPr>
        <w:t xml:space="preserve"> and</w:t>
      </w:r>
      <w:r>
        <w:rPr>
          <w:sz w:val="12"/>
        </w:rPr>
        <w:t xml:space="preserve"> Marilyn Dudley-</w:t>
      </w:r>
      <w:r>
        <w:rPr>
          <w:rStyle w:val="StyleUnderline"/>
        </w:rPr>
        <w:t>Rowley acknowledge the legality of private appropriation of extracted space resources</w:t>
      </w:r>
      <w:r>
        <w:rPr>
          <w:sz w:val="12"/>
        </w:rPr>
        <w:t xml:space="preserve">, </w:t>
      </w:r>
      <w:r>
        <w:rPr>
          <w:rStyle w:val="StyleUnderline"/>
        </w:rPr>
        <w:t>they nonetheless emphasize that</w:t>
      </w:r>
      <w:r>
        <w:rPr>
          <w:sz w:val="12"/>
        </w:rPr>
        <w:t xml:space="preserve"> “</w:t>
      </w:r>
      <w:r>
        <w:rPr>
          <w:rStyle w:val="StyleUnderline"/>
        </w:rPr>
        <w:t>[o]</w:t>
      </w:r>
      <w:proofErr w:type="spellStart"/>
      <w:r>
        <w:rPr>
          <w:rStyle w:val="StyleUnderline"/>
        </w:rPr>
        <w:t>wnership</w:t>
      </w:r>
      <w:proofErr w:type="spellEnd"/>
      <w:r>
        <w:rPr>
          <w:rStyle w:val="StyleUnderline"/>
        </w:rPr>
        <w:t xml:space="preserve"> of and the </w:t>
      </w:r>
      <w:r>
        <w:rPr>
          <w:rStyle w:val="StyleUnderline"/>
          <w:highlight w:val="cyan"/>
        </w:rPr>
        <w:t xml:space="preserve">right to use </w:t>
      </w:r>
      <w:r>
        <w:rPr>
          <w:rStyle w:val="StyleUnderline"/>
        </w:rPr>
        <w:t xml:space="preserve">extraterrestrial </w:t>
      </w:r>
      <w:r>
        <w:rPr>
          <w:rStyle w:val="StyleUnderline"/>
          <w:highlight w:val="cyan"/>
        </w:rPr>
        <w:t xml:space="preserve">resources is distinct from </w:t>
      </w:r>
      <w:r>
        <w:rPr>
          <w:rStyle w:val="StyleUnderline"/>
        </w:rPr>
        <w:t xml:space="preserve">ownership of </w:t>
      </w:r>
      <w:r>
        <w:rPr>
          <w:rStyle w:val="StyleUnderline"/>
          <w:highlight w:val="cyan"/>
        </w:rPr>
        <w:t>real property</w:t>
      </w:r>
      <w:r>
        <w:rPr>
          <w:sz w:val="12"/>
        </w:rPr>
        <w:t xml:space="preserve">” and that </w:t>
      </w:r>
      <w:r>
        <w:rPr>
          <w:rStyle w:val="StyleUnderline"/>
        </w:rPr>
        <w:t xml:space="preserve">any such </w:t>
      </w:r>
      <w:r>
        <w:rPr>
          <w:rStyle w:val="Emphasis"/>
        </w:rPr>
        <w:t>claim to real property</w:t>
      </w:r>
      <w:r>
        <w:rPr>
          <w:rStyle w:val="StyleUnderline"/>
        </w:rPr>
        <w:t xml:space="preserve"> is illegal</w:t>
      </w:r>
      <w:r>
        <w:rPr>
          <w:sz w:val="12"/>
        </w:rPr>
        <w:t xml:space="preserve">.82 Lawrence Cooper is also careful to point out this distinction: </w:t>
      </w:r>
      <w:r>
        <w:rPr>
          <w:rStyle w:val="StyleUnderline"/>
        </w:rPr>
        <w:t xml:space="preserve">“[t]he [Outer Space] Treaties recognize sovereignty over property placed into space, property produced in space, and resources removed from their place in space, </w:t>
      </w:r>
      <w:r>
        <w:rPr>
          <w:rStyle w:val="Emphasis"/>
        </w:rPr>
        <w:t>but ban sovereignty claims by states; international law extends this ban to individuals</w:t>
      </w:r>
      <w:r>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Pr>
          <w:rStyle w:val="StyleUnderline"/>
        </w:rPr>
        <w:t>the elements described above</w:t>
      </w:r>
      <w:r>
        <w:rPr>
          <w:sz w:val="12"/>
        </w:rPr>
        <w:t>—</w:t>
      </w:r>
      <w:r>
        <w:rPr>
          <w:rStyle w:val="StyleUnderline"/>
        </w:rPr>
        <w:t xml:space="preserve">statements made in the international arena, de facto appropriation of space resources in the form of </w:t>
      </w:r>
      <w:r>
        <w:rPr>
          <w:rStyle w:val="Emphasis"/>
        </w:rPr>
        <w:t>moon rocks</w:t>
      </w:r>
      <w:r>
        <w:rPr>
          <w:sz w:val="12"/>
        </w:rPr>
        <w:t>, the adoption of new national policies permitting appropriation of extracted space resources</w:t>
      </w:r>
      <w:r>
        <w:rPr>
          <w:rStyle w:val="StyleUnderline"/>
        </w:rPr>
        <w:t>, and the weight of the international legal community’s opinion</w:t>
      </w:r>
      <w:r>
        <w:rPr>
          <w:sz w:val="12"/>
        </w:rPr>
        <w:t xml:space="preserve">— </w:t>
      </w:r>
      <w:r>
        <w:rPr>
          <w:rStyle w:val="StyleUnderline"/>
        </w:rPr>
        <w:t>indicate a fundamental shift in customary international law</w:t>
      </w:r>
      <w:r>
        <w:rPr>
          <w:sz w:val="12"/>
        </w:rPr>
        <w:t xml:space="preserve">. </w:t>
      </w:r>
      <w:r>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Pr>
          <w:sz w:val="12"/>
        </w:rPr>
        <w:t xml:space="preserve"> </w:t>
      </w:r>
    </w:p>
    <w:p w14:paraId="36238146" w14:textId="77777777" w:rsidR="00F02F39" w:rsidRDefault="00F02F39" w:rsidP="00F02F39">
      <w:pPr>
        <w:pStyle w:val="Heading4"/>
      </w:pPr>
      <w:r>
        <w:t xml:space="preserve">Violation---they defend banning the appropriation of outer space for mining activities only, which is not exclusive control.  </w:t>
      </w:r>
    </w:p>
    <w:p w14:paraId="0B233565" w14:textId="77777777" w:rsidR="00F02F39" w:rsidRDefault="00F02F39" w:rsidP="00F02F39"/>
    <w:p w14:paraId="60C42ACC" w14:textId="77777777" w:rsidR="00F02F39" w:rsidRDefault="00F02F39" w:rsidP="00F02F39">
      <w:pPr>
        <w:pStyle w:val="Heading4"/>
      </w:pPr>
      <w:r>
        <w:t>Standards---</w:t>
      </w:r>
    </w:p>
    <w:p w14:paraId="60AABC68" w14:textId="77777777" w:rsidR="00F02F39" w:rsidRDefault="00F02F39" w:rsidP="00F02F39"/>
    <w:p w14:paraId="110ADBFE" w14:textId="77777777" w:rsidR="00F02F39" w:rsidRDefault="00F02F39" w:rsidP="00F02F39">
      <w:pPr>
        <w:pStyle w:val="Heading4"/>
      </w:pPr>
      <w:r>
        <w:t xml:space="preserve">1] Limits—their </w:t>
      </w:r>
      <w:proofErr w:type="spellStart"/>
      <w:r>
        <w:t>interp</w:t>
      </w:r>
      <w:proofErr w:type="spellEnd"/>
      <w:r>
        <w:t xml:space="preserve"> means that </w:t>
      </w:r>
      <w:proofErr w:type="spellStart"/>
      <w:r>
        <w:t>affs</w:t>
      </w:r>
      <w:proofErr w:type="spellEnd"/>
      <w:r>
        <w:t xml:space="preserve"> about any outer space activity are topical: tourism, photography, sending rovers, collecting ice cores, launching satellites, deflecting debris, can’t sell rocks on EBAY, etc. This explodes neg prep burdens since </w:t>
      </w:r>
      <w:proofErr w:type="spellStart"/>
      <w:r>
        <w:t>affs</w:t>
      </w:r>
      <w:proofErr w:type="spellEnd"/>
      <w:r>
        <w:t xml:space="preserve"> are pushed to the fringes of the topic where no neg lit exists</w:t>
      </w:r>
    </w:p>
    <w:p w14:paraId="68A65C90" w14:textId="77777777" w:rsidR="00F02F39" w:rsidRDefault="00F02F39" w:rsidP="00F02F39"/>
    <w:p w14:paraId="5139F07B" w14:textId="77777777" w:rsidR="00F02F39" w:rsidRDefault="00F02F39" w:rsidP="00F02F39">
      <w:pPr>
        <w:pStyle w:val="Heading4"/>
      </w:pPr>
      <w:r>
        <w:t xml:space="preserve">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t>interp</w:t>
      </w:r>
      <w:proofErr w:type="spellEnd"/>
      <w:r>
        <w:t xml:space="preserve"> minimizes link uniqueness because our impacts will never be overcome the advantage.</w:t>
      </w:r>
    </w:p>
    <w:p w14:paraId="36CB754D" w14:textId="77777777" w:rsidR="00F02F39" w:rsidRDefault="00F02F39" w:rsidP="00F02F39"/>
    <w:p w14:paraId="365FE3EA" w14:textId="77777777" w:rsidR="00F02F39" w:rsidRDefault="00F02F39" w:rsidP="00F02F39">
      <w:pPr>
        <w:pStyle w:val="Heading4"/>
        <w:rPr>
          <w:rFonts w:cs="Calibri"/>
        </w:rPr>
      </w:pPr>
      <w:r>
        <w:rPr>
          <w:rFonts w:cs="Calibri"/>
        </w:rPr>
        <w:t>Fairness and education are voters – debate’s a game that needs rules to evaluate it and education gives us portable skills like research, its why schools fund debate</w:t>
      </w:r>
    </w:p>
    <w:p w14:paraId="17B752CA" w14:textId="77777777" w:rsidR="00F02F39" w:rsidRDefault="00F02F39" w:rsidP="00F02F39"/>
    <w:p w14:paraId="6EEFCD7F" w14:textId="77777777" w:rsidR="00F02F39" w:rsidRDefault="00F02F39" w:rsidP="00F02F39">
      <w:pPr>
        <w:pStyle w:val="Heading4"/>
        <w:rPr>
          <w:rFonts w:cs="Calibri"/>
        </w:rPr>
      </w:pPr>
      <w:r>
        <w:rPr>
          <w:rFonts w:cs="Calibri"/>
        </w:rPr>
        <w:t>Drop the debater for skewing neg prep—DTA is incoherent, if we win T that means we no longer have the burden of rejoinder.</w:t>
      </w:r>
    </w:p>
    <w:p w14:paraId="00AB713C" w14:textId="77777777" w:rsidR="00F02F39" w:rsidRDefault="00F02F39" w:rsidP="00F02F39"/>
    <w:p w14:paraId="4C23B415" w14:textId="77777777" w:rsidR="00F02F39" w:rsidRDefault="00F02F39" w:rsidP="00F02F39">
      <w:pPr>
        <w:pStyle w:val="Heading4"/>
        <w:rPr>
          <w:rFonts w:cs="Calibri"/>
        </w:rPr>
      </w:pPr>
      <w:r>
        <w:rPr>
          <w:rFonts w:cs="Calibri"/>
        </w:rPr>
        <w:t xml:space="preserve">Use competing </w:t>
      </w:r>
      <w:proofErr w:type="spellStart"/>
      <w:r>
        <w:rPr>
          <w:rFonts w:cs="Calibri"/>
        </w:rPr>
        <w:t>interps</w:t>
      </w:r>
      <w:proofErr w:type="spellEnd"/>
      <w:r>
        <w:rPr>
          <w:rFonts w:cs="Calibri"/>
        </w:rPr>
        <w:t xml:space="preserve"> – reasonability invites arbitrary </w:t>
      </w:r>
      <w:proofErr w:type="spellStart"/>
      <w:r>
        <w:rPr>
          <w:rFonts w:cs="Calibri"/>
        </w:rPr>
        <w:t>britelines</w:t>
      </w:r>
      <w:proofErr w:type="spellEnd"/>
      <w:r>
        <w:rPr>
          <w:rFonts w:cs="Calibri"/>
        </w:rPr>
        <w:t xml:space="preserve"> and judge intervention. CI is a </w:t>
      </w:r>
      <w:proofErr w:type="gramStart"/>
      <w:r>
        <w:rPr>
          <w:rFonts w:cs="Calibri"/>
        </w:rPr>
        <w:t>prerequisite  to</w:t>
      </w:r>
      <w:proofErr w:type="gramEnd"/>
      <w:r>
        <w:rPr>
          <w:rFonts w:cs="Calibri"/>
        </w:rPr>
        <w:t xml:space="preserve"> reasonability because you have to use offense to determine if their </w:t>
      </w:r>
      <w:proofErr w:type="spellStart"/>
      <w:r>
        <w:rPr>
          <w:rFonts w:cs="Calibri"/>
        </w:rPr>
        <w:t>interp</w:t>
      </w:r>
      <w:proofErr w:type="spellEnd"/>
      <w:r>
        <w:rPr>
          <w:rFonts w:cs="Calibri"/>
        </w:rPr>
        <w:t xml:space="preserve"> is reasonable. </w:t>
      </w:r>
    </w:p>
    <w:p w14:paraId="22B38010" w14:textId="10C066B2" w:rsidR="00E94F5E" w:rsidRDefault="00F02F39" w:rsidP="00F02F39">
      <w:pPr>
        <w:pStyle w:val="Heading3"/>
      </w:pPr>
      <w:r>
        <w:rPr>
          <w:rFonts w:cs="Calibri"/>
        </w:rPr>
        <w:br w:type="page"/>
      </w:r>
      <w:bookmarkStart w:id="0" w:name="_Hlk90722761"/>
      <w:r w:rsidR="00E94F5E">
        <w:t>Unilateralism cp</w:t>
      </w:r>
    </w:p>
    <w:p w14:paraId="47D1319E" w14:textId="37CC6466" w:rsidR="00F02F39" w:rsidRPr="00100A2B" w:rsidRDefault="00E94F5E" w:rsidP="00F02F39">
      <w:pPr>
        <w:pStyle w:val="Heading4"/>
        <w:rPr>
          <w:rFonts w:cs="Arial"/>
        </w:rPr>
      </w:pPr>
      <w:r>
        <w:t xml:space="preserve">Text: </w:t>
      </w:r>
      <w:proofErr w:type="gramStart"/>
      <w:r>
        <w:t>the</w:t>
      </w:r>
      <w:proofErr w:type="gramEnd"/>
      <w:r>
        <w:t xml:space="preserve"> United States federal government should unilaterally pursue Active Space debris removal</w:t>
      </w:r>
      <w:r w:rsidR="00F02F39">
        <w:t xml:space="preserve"> and </w:t>
      </w:r>
      <w:r w:rsidR="000874BA">
        <w:rPr>
          <w:rFonts w:cs="Arial"/>
        </w:rPr>
        <w:t>work with</w:t>
      </w:r>
      <w:r w:rsidR="00F02F39">
        <w:rPr>
          <w:rFonts w:cs="Arial"/>
        </w:rPr>
        <w:t xml:space="preserve"> the Russian Federation and Peoples R</w:t>
      </w:r>
      <w:r w:rsidR="000874BA">
        <w:rPr>
          <w:rFonts w:cs="Arial"/>
        </w:rPr>
        <w:t>epublic of China in the establishment of</w:t>
      </w:r>
      <w:r w:rsidR="00F02F39" w:rsidRPr="00100A2B">
        <w:rPr>
          <w:rFonts w:cs="Arial"/>
        </w:rPr>
        <w:t xml:space="preserve"> an international “debris credits” trading system that distributes tradeable quotas for debris production and rewards members of the international agreement with additional credits if they implement mitigation protocols.</w:t>
      </w:r>
    </w:p>
    <w:p w14:paraId="5B44B011" w14:textId="3F694960" w:rsidR="00E94F5E" w:rsidRDefault="00E94F5E" w:rsidP="000874BA"/>
    <w:p w14:paraId="7BAB6CAC" w14:textId="77777777" w:rsidR="00F02F39" w:rsidRPr="00F02F39" w:rsidRDefault="00F02F39" w:rsidP="00F02F39"/>
    <w:p w14:paraId="7523563D" w14:textId="77777777" w:rsidR="00E94F5E" w:rsidRPr="00831C63" w:rsidRDefault="00E94F5E" w:rsidP="00E94F5E"/>
    <w:p w14:paraId="67B048BC" w14:textId="77777777" w:rsidR="00E94F5E" w:rsidRPr="00AB3C41" w:rsidRDefault="00E94F5E" w:rsidP="00E94F5E">
      <w:pPr>
        <w:pStyle w:val="Heading4"/>
        <w:rPr>
          <w:rFonts w:asciiTheme="minorHAnsi" w:hAnsiTheme="minorHAnsi" w:cstheme="minorHAnsi"/>
          <w:u w:val="single"/>
        </w:rPr>
      </w:pPr>
      <w:r w:rsidRPr="00AB3C41">
        <w:rPr>
          <w:rFonts w:asciiTheme="minorHAnsi" w:hAnsiTheme="minorHAnsi" w:cstheme="minorHAnsi"/>
        </w:rPr>
        <w:t xml:space="preserve">US </w:t>
      </w:r>
      <w:r w:rsidRPr="00AB3C41">
        <w:rPr>
          <w:rFonts w:asciiTheme="minorHAnsi" w:hAnsiTheme="minorHAnsi" w:cstheme="minorHAnsi"/>
          <w:u w:val="single"/>
        </w:rPr>
        <w:t>unilateral</w:t>
      </w:r>
      <w:r w:rsidRPr="00AB3C41">
        <w:rPr>
          <w:rFonts w:asciiTheme="minorHAnsi" w:hAnsiTheme="minorHAnsi" w:cstheme="minorHAnsi"/>
        </w:rPr>
        <w:t xml:space="preserve"> action </w:t>
      </w:r>
      <w:r w:rsidRPr="00AB3C41">
        <w:rPr>
          <w:rFonts w:asciiTheme="minorHAnsi" w:hAnsiTheme="minorHAnsi" w:cstheme="minorHAnsi"/>
          <w:u w:val="single"/>
        </w:rPr>
        <w:t>solves</w:t>
      </w:r>
      <w:r w:rsidRPr="00AB3C41">
        <w:rPr>
          <w:rFonts w:asciiTheme="minorHAnsi" w:hAnsiTheme="minorHAnsi" w:cstheme="minorHAnsi"/>
        </w:rPr>
        <w:t xml:space="preserve"> space debris and </w:t>
      </w:r>
      <w:r w:rsidRPr="00AB3C41">
        <w:rPr>
          <w:rFonts w:asciiTheme="minorHAnsi" w:hAnsiTheme="minorHAnsi" w:cstheme="minorHAnsi"/>
          <w:u w:val="single"/>
        </w:rPr>
        <w:t>international cooperation fails</w:t>
      </w:r>
    </w:p>
    <w:p w14:paraId="70E347C2" w14:textId="77777777" w:rsidR="00E94F5E" w:rsidRPr="00AB3C41" w:rsidRDefault="00E94F5E" w:rsidP="00E94F5E">
      <w:pPr>
        <w:rPr>
          <w:rFonts w:asciiTheme="minorHAnsi" w:hAnsiTheme="minorHAnsi" w:cstheme="minorHAnsi"/>
        </w:rPr>
      </w:pPr>
      <w:r w:rsidRPr="00AB3C41">
        <w:rPr>
          <w:rFonts w:asciiTheme="minorHAnsi" w:hAnsiTheme="minorHAnsi" w:cstheme="minorHAnsi"/>
        </w:rPr>
        <w:t xml:space="preserve">Megan </w:t>
      </w:r>
      <w:proofErr w:type="spellStart"/>
      <w:r w:rsidRPr="00AB3C41">
        <w:rPr>
          <w:rStyle w:val="Style13ptBold"/>
          <w:rFonts w:asciiTheme="minorHAnsi" w:hAnsiTheme="minorHAnsi" w:cstheme="minorHAnsi"/>
        </w:rPr>
        <w:t>Ansdell</w:t>
      </w:r>
      <w:proofErr w:type="spellEnd"/>
      <w:r w:rsidRPr="00AB3C41">
        <w:rPr>
          <w:rStyle w:val="Style13ptBold"/>
          <w:rFonts w:asciiTheme="minorHAnsi" w:hAnsiTheme="minorHAnsi" w:cstheme="minorHAnsi"/>
        </w:rPr>
        <w:t>, 10</w:t>
      </w:r>
      <w:r w:rsidRPr="00AB3C41">
        <w:rPr>
          <w:rFonts w:asciiTheme="minorHAnsi" w:hAnsiTheme="minorHAnsi" w:cstheme="minorHAnsi"/>
        </w:rPr>
        <w:t>, 2010, master’s in international science and Technology Policy from George Washington, where she focuses on space policy, "Active Space Debris Removal: Needs, Implications, and Recommendations for Today’s Geopolitical Environment", [https://jpia.princeton.edu/sites/jpia/files/space-debris-removal.pdf], AVD</w:t>
      </w:r>
    </w:p>
    <w:p w14:paraId="5A44DA28" w14:textId="77777777" w:rsidR="00E94F5E" w:rsidRPr="004C7BCD" w:rsidRDefault="00E94F5E" w:rsidP="00E94F5E">
      <w:pPr>
        <w:rPr>
          <w:rFonts w:asciiTheme="minorHAnsi" w:hAnsiTheme="minorHAnsi" w:cstheme="minorHAnsi"/>
        </w:rPr>
      </w:pPr>
      <w:r w:rsidRPr="004C7BCD">
        <w:rPr>
          <w:rFonts w:asciiTheme="minorHAnsi" w:hAnsiTheme="minorHAnsi" w:cstheme="minorHAnsi"/>
          <w:szCs w:val="16"/>
        </w:rPr>
        <w:t>Need to Initiate Unilateral Action</w:t>
      </w:r>
      <w:r w:rsidRPr="004C7BCD">
        <w:rPr>
          <w:rFonts w:asciiTheme="minorHAnsi" w:hAnsiTheme="minorHAnsi" w:cstheme="minorHAnsi"/>
        </w:rPr>
        <w:t xml:space="preserve"> </w:t>
      </w:r>
      <w:r w:rsidRPr="000223BF">
        <w:rPr>
          <w:rStyle w:val="StyleUnderline"/>
          <w:rFonts w:asciiTheme="minorHAnsi" w:hAnsiTheme="minorHAnsi" w:cstheme="minorHAnsi"/>
          <w:highlight w:val="cyan"/>
        </w:rPr>
        <w:t xml:space="preserve">International cooperation in space has </w:t>
      </w:r>
      <w:r w:rsidRPr="000223BF">
        <w:rPr>
          <w:rStyle w:val="Emphasis"/>
          <w:rFonts w:asciiTheme="minorHAnsi" w:hAnsiTheme="minorHAnsi" w:cstheme="minorHAnsi"/>
          <w:highlight w:val="cyan"/>
        </w:rPr>
        <w:t>rarely resulted in</w:t>
      </w:r>
      <w:r w:rsidRPr="000223BF">
        <w:rPr>
          <w:rStyle w:val="StyleUnderline"/>
          <w:rFonts w:asciiTheme="minorHAnsi" w:hAnsiTheme="minorHAnsi" w:cstheme="minorHAnsi"/>
          <w:highlight w:val="cyan"/>
        </w:rPr>
        <w:t xml:space="preserve"> </w:t>
      </w:r>
      <w:r w:rsidRPr="00AB3C41">
        <w:rPr>
          <w:rStyle w:val="StyleUnderline"/>
          <w:rFonts w:asciiTheme="minorHAnsi" w:hAnsiTheme="minorHAnsi" w:cstheme="minorHAnsi"/>
        </w:rPr>
        <w:t xml:space="preserve">cost-effective or expedient </w:t>
      </w:r>
      <w:r w:rsidRPr="000223BF">
        <w:rPr>
          <w:rStyle w:val="Emphasis"/>
          <w:rFonts w:asciiTheme="minorHAnsi" w:hAnsiTheme="minorHAnsi" w:cstheme="minorHAnsi"/>
          <w:highlight w:val="cyan"/>
        </w:rPr>
        <w:t>solutions</w:t>
      </w:r>
      <w:r w:rsidRPr="00AB3C41">
        <w:rPr>
          <w:rStyle w:val="StyleUnderline"/>
          <w:rFonts w:asciiTheme="minorHAnsi" w:hAnsiTheme="minorHAnsi" w:cstheme="minorHAnsi"/>
        </w:rPr>
        <w:t xml:space="preserve">, </w:t>
      </w:r>
      <w:r w:rsidRPr="009867E8">
        <w:rPr>
          <w:rStyle w:val="StyleUnderline"/>
          <w:rFonts w:asciiTheme="minorHAnsi" w:hAnsiTheme="minorHAnsi" w:cstheme="minorHAnsi"/>
        </w:rPr>
        <w:t xml:space="preserve">especially in </w:t>
      </w:r>
      <w:proofErr w:type="gramStart"/>
      <w:r w:rsidRPr="009867E8">
        <w:rPr>
          <w:rStyle w:val="StyleUnderline"/>
          <w:rFonts w:asciiTheme="minorHAnsi" w:hAnsiTheme="minorHAnsi" w:cstheme="minorHAnsi"/>
        </w:rPr>
        <w:t>politically-charged</w:t>
      </w:r>
      <w:proofErr w:type="gramEnd"/>
      <w:r w:rsidRPr="009867E8">
        <w:rPr>
          <w:rStyle w:val="StyleUnderline"/>
          <w:rFonts w:asciiTheme="minorHAnsi" w:hAnsiTheme="minorHAnsi" w:cstheme="minorHAnsi"/>
        </w:rPr>
        <w:t xml:space="preserve"> areas of uncertain technological feasibility. </w:t>
      </w:r>
      <w:r w:rsidRPr="004C7BCD">
        <w:rPr>
          <w:rFonts w:asciiTheme="minorHAnsi" w:hAnsiTheme="minorHAnsi" w:cstheme="minorHAnsi"/>
        </w:rPr>
        <w:t xml:space="preserve">The International Space Station, because of both political and technical setbacks, has taken over two decades to deploy and cost many billions of dollars—far more time and money than was originally intended. </w:t>
      </w:r>
      <w:r w:rsidRPr="00AB3C41">
        <w:rPr>
          <w:rStyle w:val="StyleUnderline"/>
          <w:rFonts w:asciiTheme="minorHAnsi" w:hAnsiTheme="minorHAnsi" w:cstheme="minorHAnsi"/>
        </w:rPr>
        <w:t>Space debris mitigation has also encountered aversion in international forums</w:t>
      </w:r>
      <w:r w:rsidRPr="004C7BCD">
        <w:rPr>
          <w:rFonts w:asciiTheme="minorHAnsi" w:hAnsiTheme="minorHAnsi" w:cstheme="minorHAnsi"/>
        </w:rPr>
        <w:t>. The topic was brought up in COPUOS as early as 1980, yet a policy failed to develop despite a steady flow of documents on the increasing danger of space debris (</w:t>
      </w:r>
      <w:proofErr w:type="spellStart"/>
      <w:r w:rsidRPr="004C7BCD">
        <w:rPr>
          <w:rFonts w:asciiTheme="minorHAnsi" w:hAnsiTheme="minorHAnsi" w:cstheme="minorHAnsi"/>
        </w:rPr>
        <w:t>Perek</w:t>
      </w:r>
      <w:proofErr w:type="spellEnd"/>
      <w:r w:rsidRPr="004C7BCD">
        <w:rPr>
          <w:rFonts w:asciiTheme="minorHAnsi" w:hAnsiTheme="minorHAnsi" w:cstheme="minorHAnsi"/>
        </w:rPr>
        <w:t xml:space="preserve"> 1991). In fact, COPUOS did not adopt debris mitigation guidelines until 2007 and, even then, they were legally non-binding. </w:t>
      </w:r>
      <w:r w:rsidRPr="000223BF">
        <w:rPr>
          <w:rStyle w:val="StyleUnderline"/>
          <w:rFonts w:asciiTheme="minorHAnsi" w:hAnsiTheme="minorHAnsi" w:cstheme="minorHAnsi"/>
          <w:highlight w:val="cyan"/>
        </w:rPr>
        <w:t xml:space="preserve">Space debris removal </w:t>
      </w:r>
      <w:r w:rsidRPr="00AB3C41">
        <w:rPr>
          <w:rStyle w:val="StyleUnderline"/>
          <w:rFonts w:asciiTheme="minorHAnsi" w:hAnsiTheme="minorHAnsi" w:cstheme="minorHAnsi"/>
        </w:rPr>
        <w:t xml:space="preserve">systems </w:t>
      </w:r>
      <w:r w:rsidRPr="000223BF">
        <w:rPr>
          <w:rStyle w:val="StyleUnderline"/>
          <w:rFonts w:asciiTheme="minorHAnsi" w:hAnsiTheme="minorHAnsi" w:cstheme="minorHAnsi"/>
          <w:highlight w:val="cyan"/>
        </w:rPr>
        <w:t xml:space="preserve">could take </w:t>
      </w:r>
      <w:r w:rsidRPr="000223BF">
        <w:rPr>
          <w:rStyle w:val="Emphasis"/>
          <w:rFonts w:asciiTheme="minorHAnsi" w:hAnsiTheme="minorHAnsi" w:cstheme="minorHAnsi"/>
          <w:highlight w:val="cyan"/>
        </w:rPr>
        <w:t>decades</w:t>
      </w:r>
      <w:r w:rsidRPr="000223BF">
        <w:rPr>
          <w:rStyle w:val="StyleUnderline"/>
          <w:rFonts w:asciiTheme="minorHAnsi" w:hAnsiTheme="minorHAnsi" w:cstheme="minorHAnsi"/>
          <w:highlight w:val="cyan"/>
        </w:rPr>
        <w:t xml:space="preserve"> </w:t>
      </w:r>
      <w:r w:rsidRPr="00AB3C41">
        <w:rPr>
          <w:rStyle w:val="StyleUnderline"/>
          <w:rFonts w:asciiTheme="minorHAnsi" w:hAnsiTheme="minorHAnsi" w:cstheme="minorHAnsi"/>
        </w:rPr>
        <w:t xml:space="preserve">to develop and deploy </w:t>
      </w:r>
      <w:r w:rsidRPr="000223BF">
        <w:rPr>
          <w:rStyle w:val="StyleUnderline"/>
          <w:rFonts w:asciiTheme="minorHAnsi" w:hAnsiTheme="minorHAnsi" w:cstheme="minorHAnsi"/>
          <w:highlight w:val="cyan"/>
        </w:rPr>
        <w:t>through international partnerships</w:t>
      </w:r>
      <w:r w:rsidRPr="00AB3C41">
        <w:rPr>
          <w:rStyle w:val="StyleUnderline"/>
          <w:rFonts w:asciiTheme="minorHAnsi" w:hAnsiTheme="minorHAnsi" w:cstheme="minorHAnsi"/>
        </w:rPr>
        <w:t xml:space="preserve"> due to the many interdisciplinary challenges they face</w:t>
      </w:r>
      <w:r w:rsidRPr="009867E8">
        <w:rPr>
          <w:rStyle w:val="StyleUnderline"/>
          <w:rFonts w:asciiTheme="minorHAnsi" w:hAnsiTheme="minorHAnsi" w:cstheme="minorHAnsi"/>
        </w:rPr>
        <w:t>. Given the need to start actively r</w:t>
      </w:r>
      <w:r w:rsidRPr="00AB3C41">
        <w:rPr>
          <w:rStyle w:val="StyleUnderline"/>
          <w:rFonts w:asciiTheme="minorHAnsi" w:hAnsiTheme="minorHAnsi" w:cstheme="minorHAnsi"/>
        </w:rPr>
        <w:t xml:space="preserve">emoving space debris sooner rather than later to ensure the continued benefits of satellite services, </w:t>
      </w:r>
      <w:r w:rsidRPr="000223BF">
        <w:rPr>
          <w:rStyle w:val="StyleUnderline"/>
          <w:rFonts w:asciiTheme="minorHAnsi" w:hAnsiTheme="minorHAnsi" w:cstheme="minorHAnsi"/>
          <w:highlight w:val="cyan"/>
        </w:rPr>
        <w:t>international cooperation may not be</w:t>
      </w:r>
      <w:r w:rsidRPr="00AB3C41">
        <w:rPr>
          <w:rStyle w:val="StyleUnderline"/>
          <w:rFonts w:asciiTheme="minorHAnsi" w:hAnsiTheme="minorHAnsi" w:cstheme="minorHAnsi"/>
        </w:rPr>
        <w:t xml:space="preserve"> the most </w:t>
      </w:r>
      <w:r w:rsidRPr="000223BF">
        <w:rPr>
          <w:rStyle w:val="StyleUnderline"/>
          <w:rFonts w:asciiTheme="minorHAnsi" w:hAnsiTheme="minorHAnsi" w:cstheme="minorHAnsi"/>
          <w:highlight w:val="cyan"/>
        </w:rPr>
        <w:t>appropriate</w:t>
      </w:r>
      <w:r w:rsidRPr="00AB3C41">
        <w:rPr>
          <w:rStyle w:val="StyleUnderline"/>
          <w:rFonts w:asciiTheme="minorHAnsi" w:hAnsiTheme="minorHAnsi" w:cstheme="minorHAnsi"/>
        </w:rPr>
        <w:t xml:space="preserve"> mechanism for instigating the first space debris removal system</w:t>
      </w:r>
      <w:r w:rsidRPr="004C7BCD">
        <w:rPr>
          <w:rFonts w:asciiTheme="minorHAnsi" w:hAnsiTheme="minorHAnsi" w:cstheme="minorHAnsi"/>
        </w:rPr>
        <w:t xml:space="preserve">. Instead, </w:t>
      </w:r>
      <w:r w:rsidRPr="000223BF">
        <w:rPr>
          <w:rStyle w:val="Emphasis"/>
          <w:rFonts w:asciiTheme="minorHAnsi" w:hAnsiTheme="minorHAnsi" w:cstheme="minorHAnsi"/>
          <w:highlight w:val="cyan"/>
        </w:rPr>
        <w:t>one country</w:t>
      </w:r>
      <w:r w:rsidRPr="004C7BCD">
        <w:rPr>
          <w:rFonts w:asciiTheme="minorHAnsi" w:hAnsiTheme="minorHAnsi" w:cstheme="minorHAnsi"/>
        </w:rPr>
        <w:t xml:space="preserve"> </w:t>
      </w:r>
      <w:r w:rsidRPr="000223BF">
        <w:rPr>
          <w:rStyle w:val="StyleUnderline"/>
          <w:rFonts w:asciiTheme="minorHAnsi" w:hAnsiTheme="minorHAnsi" w:cstheme="minorHAnsi"/>
          <w:highlight w:val="cyan"/>
        </w:rPr>
        <w:t>should take a leadership role</w:t>
      </w:r>
      <w:r w:rsidRPr="00AB3C41">
        <w:rPr>
          <w:rStyle w:val="StyleUnderline"/>
          <w:rFonts w:asciiTheme="minorHAnsi" w:hAnsiTheme="minorHAnsi" w:cstheme="minorHAnsi"/>
        </w:rPr>
        <w:t xml:space="preserve"> by establishing a national space debris removal program.</w:t>
      </w:r>
      <w:r w:rsidRPr="004C7BCD">
        <w:rPr>
          <w:rFonts w:asciiTheme="minorHAnsi" w:hAnsiTheme="minorHAnsi" w:cstheme="minorHAnsi"/>
        </w:rPr>
        <w:t xml:space="preserve"> </w:t>
      </w:r>
      <w:r w:rsidRPr="000223BF">
        <w:rPr>
          <w:rStyle w:val="StyleUnderline"/>
          <w:rFonts w:asciiTheme="minorHAnsi" w:hAnsiTheme="minorHAnsi" w:cstheme="minorHAnsi"/>
          <w:highlight w:val="cyan"/>
        </w:rPr>
        <w:t>This would accelerate tech</w:t>
      </w:r>
      <w:r w:rsidRPr="00AB3C41">
        <w:rPr>
          <w:rStyle w:val="StyleUnderline"/>
          <w:rFonts w:asciiTheme="minorHAnsi" w:hAnsiTheme="minorHAnsi" w:cstheme="minorHAnsi"/>
        </w:rPr>
        <w:t xml:space="preserve">nology development and demonstration, which would, in turn, </w:t>
      </w:r>
      <w:r w:rsidRPr="000223BF">
        <w:rPr>
          <w:rStyle w:val="StyleUnderline"/>
          <w:rFonts w:asciiTheme="minorHAnsi" w:hAnsiTheme="minorHAnsi" w:cstheme="minorHAnsi"/>
          <w:highlight w:val="cyan"/>
        </w:rPr>
        <w:t xml:space="preserve">build-up trust and </w:t>
      </w:r>
      <w:r w:rsidRPr="00AB3C41">
        <w:rPr>
          <w:rStyle w:val="StyleUnderline"/>
          <w:rFonts w:asciiTheme="minorHAnsi" w:hAnsiTheme="minorHAnsi" w:cstheme="minorHAnsi"/>
        </w:rPr>
        <w:t xml:space="preserve">hasten </w:t>
      </w:r>
      <w:r w:rsidRPr="000223BF">
        <w:rPr>
          <w:rStyle w:val="StyleUnderline"/>
          <w:rFonts w:asciiTheme="minorHAnsi" w:hAnsiTheme="minorHAnsi" w:cstheme="minorHAnsi"/>
          <w:highlight w:val="cyan"/>
        </w:rPr>
        <w:t xml:space="preserve">international participation </w:t>
      </w:r>
      <w:r w:rsidRPr="00AB3C41">
        <w:rPr>
          <w:rStyle w:val="StyleUnderline"/>
          <w:rFonts w:asciiTheme="minorHAnsi" w:hAnsiTheme="minorHAnsi" w:cstheme="minorHAnsi"/>
        </w:rPr>
        <w:t xml:space="preserve">in space debris removal. </w:t>
      </w:r>
      <w:r w:rsidRPr="004C7BCD">
        <w:rPr>
          <w:rFonts w:asciiTheme="minorHAnsi" w:hAnsiTheme="minorHAnsi" w:cstheme="minorHAnsi"/>
        </w:rPr>
        <w:t>Possibilities of Leadership As previously discussed, a recent NASA study found that annually removing as little as five massive pieces of debris in critical orbits could significantly stabilize the long-term space debris environment (</w:t>
      </w:r>
      <w:proofErr w:type="spellStart"/>
      <w:r w:rsidRPr="004C7BCD">
        <w:rPr>
          <w:rFonts w:asciiTheme="minorHAnsi" w:hAnsiTheme="minorHAnsi" w:cstheme="minorHAnsi"/>
        </w:rPr>
        <w:t>Liou</w:t>
      </w:r>
      <w:proofErr w:type="spellEnd"/>
      <w:r w:rsidRPr="004C7BCD">
        <w:rPr>
          <w:rFonts w:asciiTheme="minorHAnsi" w:hAnsiTheme="minorHAnsi" w:cstheme="minorHAnsi"/>
        </w:rPr>
        <w:t xml:space="preserve"> and Johnson 2007). </w:t>
      </w:r>
      <w:r w:rsidRPr="00AB3C41">
        <w:rPr>
          <w:rStyle w:val="StyleUnderline"/>
          <w:rFonts w:asciiTheme="minorHAnsi" w:hAnsiTheme="minorHAnsi" w:cstheme="minorHAnsi"/>
        </w:rPr>
        <w:t xml:space="preserve">This suggests that </w:t>
      </w:r>
      <w:r w:rsidRPr="000223BF">
        <w:rPr>
          <w:rStyle w:val="Emphasis"/>
          <w:rFonts w:asciiTheme="minorHAnsi" w:hAnsiTheme="minorHAnsi" w:cstheme="minorHAnsi"/>
          <w:highlight w:val="cyan"/>
        </w:rPr>
        <w:t>it is feasible for one nation to unilaterally</w:t>
      </w:r>
      <w:r w:rsidRPr="00AB3C41">
        <w:rPr>
          <w:rStyle w:val="StyleUnderline"/>
          <w:rFonts w:asciiTheme="minorHAnsi" w:hAnsiTheme="minorHAnsi" w:cstheme="minorHAnsi"/>
        </w:rPr>
        <w:t xml:space="preserve"> develop and </w:t>
      </w:r>
      <w:r w:rsidRPr="000223BF">
        <w:rPr>
          <w:rStyle w:val="Emphasis"/>
          <w:rFonts w:asciiTheme="minorHAnsi" w:hAnsiTheme="minorHAnsi" w:cstheme="minorHAnsi"/>
          <w:highlight w:val="cyan"/>
        </w:rPr>
        <w:t xml:space="preserve">deploy </w:t>
      </w:r>
      <w:r w:rsidRPr="00AB3C41">
        <w:rPr>
          <w:rStyle w:val="Emphasis"/>
          <w:rFonts w:asciiTheme="minorHAnsi" w:hAnsiTheme="minorHAnsi" w:cstheme="minorHAnsi"/>
        </w:rPr>
        <w:t xml:space="preserve">an effective </w:t>
      </w:r>
      <w:r w:rsidRPr="000223BF">
        <w:rPr>
          <w:rStyle w:val="Emphasis"/>
          <w:rFonts w:asciiTheme="minorHAnsi" w:hAnsiTheme="minorHAnsi" w:cstheme="minorHAnsi"/>
          <w:highlight w:val="cyan"/>
        </w:rPr>
        <w:t>debris removal</w:t>
      </w:r>
      <w:r w:rsidRPr="00AB3C41">
        <w:rPr>
          <w:rStyle w:val="Emphasis"/>
          <w:rFonts w:asciiTheme="minorHAnsi" w:hAnsiTheme="minorHAnsi" w:cstheme="minorHAnsi"/>
        </w:rPr>
        <w:t xml:space="preserve"> system</w:t>
      </w:r>
      <w:r w:rsidRPr="004C7BCD">
        <w:rPr>
          <w:rFonts w:asciiTheme="minorHAnsi" w:hAnsiTheme="minorHAnsi" w:cstheme="minorHAnsi"/>
        </w:rPr>
        <w:t xml:space="preserve">. As </w:t>
      </w:r>
      <w:r w:rsidRPr="00AB3C41">
        <w:rPr>
          <w:rStyle w:val="StyleUnderline"/>
          <w:rFonts w:asciiTheme="minorHAnsi" w:hAnsiTheme="minorHAnsi" w:cstheme="minorHAnsi"/>
        </w:rPr>
        <w:t>the United States</w:t>
      </w:r>
      <w:r w:rsidRPr="004C7BCD">
        <w:rPr>
          <w:rFonts w:asciiTheme="minorHAnsi" w:hAnsiTheme="minorHAnsi" w:cstheme="minorHAnsi"/>
        </w:rPr>
        <w:t xml:space="preserve"> is responsible for creating much of the debris in Earth’s orbit, it </w:t>
      </w:r>
      <w:r w:rsidRPr="00AB3C41">
        <w:rPr>
          <w:rStyle w:val="StyleUnderline"/>
          <w:rFonts w:asciiTheme="minorHAnsi" w:hAnsiTheme="minorHAnsi" w:cstheme="minorHAnsi"/>
        </w:rPr>
        <w:t>is a candidate for taking a leadership role in removing it</w:t>
      </w:r>
      <w:r w:rsidRPr="004C7BCD">
        <w:rPr>
          <w:rFonts w:asciiTheme="minorHAnsi" w:hAnsiTheme="minorHAnsi" w:cstheme="minorHAnsi"/>
        </w:rPr>
        <w:t xml:space="preserve">, along with other heavy polluters of the space environment such as China and Russia. There are several reasons why the United States should take this leadership role, rather than China or Russia. First and foremost, the United States would be hardest hit by the loss of satellites services.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the United States has a vested interest in keeping the near-Earth space environment free from threats like space debris and thus assuring U.S. access to space. Moreover, </w:t>
      </w:r>
      <w:r w:rsidRPr="00047811">
        <w:rPr>
          <w:rStyle w:val="StyleUnderline"/>
          <w:rFonts w:asciiTheme="minorHAnsi" w:hAnsiTheme="minorHAnsi" w:cstheme="minorHAnsi"/>
        </w:rPr>
        <w:t>current U.S. National Space Policy asserts that the United States will take a “leadership role” in space debris minimization</w:t>
      </w:r>
      <w:r w:rsidRPr="004C7BCD">
        <w:rPr>
          <w:rFonts w:asciiTheme="minorHAnsi" w:hAnsiTheme="minorHAnsi" w:cstheme="minorHAnsi"/>
        </w:rPr>
        <w:t xml:space="preserve">. This could include the development, deployment, and demonstration of an effective space debris removal system to remove U.S. debris as well as that of other nations, upon their request. </w:t>
      </w:r>
      <w:r w:rsidRPr="00AB3C41">
        <w:rPr>
          <w:rStyle w:val="StyleUnderline"/>
          <w:rFonts w:asciiTheme="minorHAnsi" w:hAnsiTheme="minorHAnsi" w:cstheme="minorHAnsi"/>
        </w:rPr>
        <w:t>There could also be international political and economic advantages associated with being the first country to develop this revolutionary technology</w:t>
      </w:r>
      <w:r w:rsidRPr="004C7BCD">
        <w:rPr>
          <w:rFonts w:asciiTheme="minorHAnsi" w:hAnsiTheme="minorHAnsi" w:cstheme="minorHAnsi"/>
        </w:rPr>
        <w:t xml:space="preserve">. However, there is always the danger of other nations simply benefiting from U.S. investment of its resources in this area. Thus, mechanisms should also be created to avoid a classic “free rider” situation. For example, </w:t>
      </w:r>
      <w:r w:rsidRPr="000223BF">
        <w:rPr>
          <w:rStyle w:val="StyleUnderline"/>
          <w:rFonts w:asciiTheme="minorHAnsi" w:hAnsiTheme="minorHAnsi" w:cstheme="minorHAnsi"/>
          <w:highlight w:val="cyan"/>
        </w:rPr>
        <w:t>techniques</w:t>
      </w:r>
      <w:r w:rsidRPr="00AB3C41">
        <w:rPr>
          <w:rStyle w:val="StyleUnderline"/>
          <w:rFonts w:asciiTheme="minorHAnsi" w:hAnsiTheme="minorHAnsi" w:cstheme="minorHAnsi"/>
        </w:rPr>
        <w:t xml:space="preserve"> could be </w:t>
      </w:r>
      <w:r w:rsidRPr="000223BF">
        <w:rPr>
          <w:rStyle w:val="StyleUnderline"/>
          <w:rFonts w:asciiTheme="minorHAnsi" w:hAnsiTheme="minorHAnsi" w:cstheme="minorHAnsi"/>
          <w:highlight w:val="cyan"/>
        </w:rPr>
        <w:t>employed</w:t>
      </w:r>
      <w:r w:rsidRPr="00AB3C41">
        <w:rPr>
          <w:rStyle w:val="StyleUnderline"/>
          <w:rFonts w:asciiTheme="minorHAnsi" w:hAnsiTheme="minorHAnsi" w:cstheme="minorHAnsi"/>
        </w:rPr>
        <w:t xml:space="preserve"> to </w:t>
      </w:r>
      <w:r w:rsidRPr="000223BF">
        <w:rPr>
          <w:rStyle w:val="StyleUnderline"/>
          <w:rFonts w:asciiTheme="minorHAnsi" w:hAnsiTheme="minorHAnsi" w:cstheme="minorHAnsi"/>
          <w:highlight w:val="cyan"/>
        </w:rPr>
        <w:t xml:space="preserve">ensure </w:t>
      </w:r>
      <w:r w:rsidRPr="009867E8">
        <w:rPr>
          <w:rStyle w:val="StyleUnderline"/>
          <w:rFonts w:asciiTheme="minorHAnsi" w:hAnsiTheme="minorHAnsi" w:cstheme="minorHAnsi"/>
        </w:rPr>
        <w:t xml:space="preserve">other </w:t>
      </w:r>
      <w:r w:rsidRPr="000223BF">
        <w:rPr>
          <w:rStyle w:val="StyleUnderline"/>
          <w:rFonts w:asciiTheme="minorHAnsi" w:hAnsiTheme="minorHAnsi" w:cstheme="minorHAnsi"/>
          <w:highlight w:val="cyan"/>
        </w:rPr>
        <w:t xml:space="preserve">countries </w:t>
      </w:r>
      <w:r w:rsidRPr="009867E8">
        <w:rPr>
          <w:rStyle w:val="StyleUnderline"/>
          <w:rFonts w:asciiTheme="minorHAnsi" w:hAnsiTheme="minorHAnsi" w:cstheme="minorHAnsi"/>
        </w:rPr>
        <w:t xml:space="preserve">either </w:t>
      </w:r>
      <w:r w:rsidRPr="000223BF">
        <w:rPr>
          <w:rStyle w:val="StyleUnderline"/>
          <w:rFonts w:asciiTheme="minorHAnsi" w:hAnsiTheme="minorHAnsi" w:cstheme="minorHAnsi"/>
          <w:highlight w:val="cyan"/>
        </w:rPr>
        <w:t>join in</w:t>
      </w:r>
      <w:r w:rsidRPr="00AB3C41">
        <w:rPr>
          <w:rStyle w:val="StyleUnderline"/>
          <w:rFonts w:asciiTheme="minorHAnsi" w:hAnsiTheme="minorHAnsi" w:cstheme="minorHAnsi"/>
        </w:rPr>
        <w:t xml:space="preserve"> the effort </w:t>
      </w:r>
      <w:proofErr w:type="gramStart"/>
      <w:r w:rsidRPr="00AB3C41">
        <w:rPr>
          <w:rStyle w:val="StyleUnderline"/>
          <w:rFonts w:asciiTheme="minorHAnsi" w:hAnsiTheme="minorHAnsi" w:cstheme="minorHAnsi"/>
        </w:rPr>
        <w:t>later on</w:t>
      </w:r>
      <w:proofErr w:type="gramEnd"/>
      <w:r w:rsidRPr="00AB3C41">
        <w:rPr>
          <w:rStyle w:val="StyleUnderline"/>
          <w:rFonts w:asciiTheme="minorHAnsi" w:hAnsiTheme="minorHAnsi" w:cstheme="minorHAnsi"/>
        </w:rPr>
        <w:t xml:space="preserve"> </w:t>
      </w:r>
      <w:r w:rsidRPr="000223BF">
        <w:rPr>
          <w:rStyle w:val="StyleUnderline"/>
          <w:rFonts w:asciiTheme="minorHAnsi" w:hAnsiTheme="minorHAnsi" w:cstheme="minorHAnsi"/>
          <w:highlight w:val="cyan"/>
        </w:rPr>
        <w:t>or pay</w:t>
      </w:r>
      <w:r w:rsidRPr="00AB3C41">
        <w:rPr>
          <w:rStyle w:val="StyleUnderline"/>
          <w:rFonts w:asciiTheme="minorHAnsi" w:hAnsiTheme="minorHAnsi" w:cstheme="minorHAnsi"/>
        </w:rPr>
        <w:t xml:space="preserve"> app</w:t>
      </w:r>
      <w:r w:rsidRPr="009867E8">
        <w:rPr>
          <w:rStyle w:val="StyleUnderline"/>
          <w:rFonts w:asciiTheme="minorHAnsi" w:hAnsiTheme="minorHAnsi" w:cstheme="minorHAnsi"/>
        </w:rPr>
        <w:t xml:space="preserve">ropriate fees to the United States for removal services. </w:t>
      </w:r>
      <w:r w:rsidRPr="004C7BCD">
        <w:rPr>
          <w:rFonts w:asciiTheme="minorHAnsi" w:hAnsiTheme="minorHAnsi" w:cstheme="minorHAnsi"/>
        </w:rPr>
        <w:t xml:space="preserve">Recommendations for Leadership in Space Debris Removal Going forward, </w:t>
      </w:r>
      <w:r w:rsidRPr="009867E8">
        <w:rPr>
          <w:rStyle w:val="StyleUnderline"/>
          <w:rFonts w:asciiTheme="minorHAnsi" w:hAnsiTheme="minorHAnsi" w:cstheme="minorHAnsi"/>
        </w:rPr>
        <w:t>the U.S. government should engage the commercial sector in space</w:t>
      </w:r>
      <w:r w:rsidRPr="00AB3C41">
        <w:rPr>
          <w:rStyle w:val="StyleUnderline"/>
          <w:rFonts w:asciiTheme="minorHAnsi" w:hAnsiTheme="minorHAnsi" w:cstheme="minorHAnsi"/>
        </w:rPr>
        <w:t xml:space="preserve"> debris removal</w:t>
      </w:r>
      <w:r w:rsidRPr="004C7BCD">
        <w:rPr>
          <w:rFonts w:asciiTheme="minorHAnsi" w:hAnsiTheme="minorHAnsi" w:cstheme="minorHAnsi"/>
        </w:rPr>
        <w:t xml:space="preserve">. </w:t>
      </w:r>
      <w:r w:rsidRPr="000223BF">
        <w:rPr>
          <w:rStyle w:val="Emphasis"/>
          <w:rFonts w:asciiTheme="minorHAnsi" w:hAnsiTheme="minorHAnsi" w:cstheme="minorHAnsi"/>
          <w:highlight w:val="cyan"/>
        </w:rPr>
        <w:t>Government contracts</w:t>
      </w:r>
      <w:r w:rsidRPr="00AB3C41">
        <w:rPr>
          <w:rStyle w:val="Emphasis"/>
          <w:rFonts w:asciiTheme="minorHAnsi" w:hAnsiTheme="minorHAnsi" w:cstheme="minorHAnsi"/>
        </w:rPr>
        <w:t xml:space="preserve"> with several commercial firms </w:t>
      </w:r>
      <w:r w:rsidRPr="000223BF">
        <w:rPr>
          <w:rStyle w:val="Emphasis"/>
          <w:rFonts w:asciiTheme="minorHAnsi" w:hAnsiTheme="minorHAnsi" w:cstheme="minorHAnsi"/>
          <w:highlight w:val="cyan"/>
        </w:rPr>
        <w:t>would create a</w:t>
      </w:r>
      <w:r w:rsidRPr="00AB3C41">
        <w:rPr>
          <w:rStyle w:val="Emphasis"/>
          <w:rFonts w:asciiTheme="minorHAnsi" w:hAnsiTheme="minorHAnsi" w:cstheme="minorHAnsi"/>
        </w:rPr>
        <w:t xml:space="preserve"> </w:t>
      </w:r>
      <w:r w:rsidRPr="000223BF">
        <w:rPr>
          <w:rStyle w:val="Emphasis"/>
          <w:rFonts w:asciiTheme="minorHAnsi" w:hAnsiTheme="minorHAnsi" w:cstheme="minorHAnsi"/>
          <w:highlight w:val="cyan"/>
        </w:rPr>
        <w:t xml:space="preserve">competitive environment, encouraging innovation </w:t>
      </w:r>
      <w:r w:rsidRPr="00AB3C41">
        <w:rPr>
          <w:rStyle w:val="Emphasis"/>
          <w:rFonts w:asciiTheme="minorHAnsi" w:hAnsiTheme="minorHAnsi" w:cstheme="minorHAnsi"/>
        </w:rPr>
        <w:t xml:space="preserve">and </w:t>
      </w:r>
      <w:r w:rsidRPr="000223BF">
        <w:rPr>
          <w:rStyle w:val="Emphasis"/>
          <w:rFonts w:asciiTheme="minorHAnsi" w:hAnsiTheme="minorHAnsi" w:cstheme="minorHAnsi"/>
          <w:highlight w:val="cyan"/>
        </w:rPr>
        <w:t>cost minimization</w:t>
      </w:r>
      <w:r w:rsidRPr="004C7BCD">
        <w:rPr>
          <w:rFonts w:asciiTheme="minorHAnsi" w:hAnsiTheme="minorHAnsi" w:cstheme="minorHAnsi"/>
        </w:rPr>
        <w:t xml:space="preserve">. </w:t>
      </w:r>
      <w:r w:rsidRPr="00AB3C41">
        <w:rPr>
          <w:rStyle w:val="StyleUnderline"/>
          <w:rFonts w:asciiTheme="minorHAnsi" w:hAnsiTheme="minorHAnsi" w:cstheme="minorHAnsi"/>
        </w:rPr>
        <w:t xml:space="preserve">Having several companies working on the problem at the same time would </w:t>
      </w:r>
      <w:r w:rsidRPr="000223BF">
        <w:rPr>
          <w:rStyle w:val="StyleUnderline"/>
          <w:rFonts w:asciiTheme="minorHAnsi" w:hAnsiTheme="minorHAnsi" w:cstheme="minorHAnsi"/>
          <w:highlight w:val="cyan"/>
        </w:rPr>
        <w:t>also accelerate remediation</w:t>
      </w:r>
      <w:r w:rsidRPr="00AB3C41">
        <w:rPr>
          <w:rStyle w:val="StyleUnderline"/>
          <w:rFonts w:asciiTheme="minorHAnsi" w:hAnsiTheme="minorHAnsi" w:cstheme="minorHAnsi"/>
        </w:rPr>
        <w:t xml:space="preserve"> as several critical orbits could be addressed at once</w:t>
      </w:r>
      <w:r w:rsidRPr="004C7BCD">
        <w:rPr>
          <w:rFonts w:asciiTheme="minorHAnsi" w:hAnsiTheme="minorHAnsi" w:cstheme="minorHAnsi"/>
        </w:rPr>
        <w:t xml:space="preserve">. Furthermore, </w:t>
      </w:r>
      <w:r w:rsidRPr="00AB3C41">
        <w:rPr>
          <w:rStyle w:val="StyleUnderline"/>
          <w:rFonts w:asciiTheme="minorHAnsi" w:hAnsiTheme="minorHAnsi" w:cstheme="minorHAnsi"/>
        </w:rPr>
        <w:t>early investments in a domestic space debris removal industry would give the United States a head start in what may become a critical industry over the coming decades</w:t>
      </w:r>
      <w:r w:rsidRPr="004C7BCD">
        <w:rPr>
          <w:rFonts w:asciiTheme="minorHAnsi" w:hAnsiTheme="minorHAnsi" w:cstheme="minorHAnsi"/>
        </w:rPr>
        <w:t xml:space="preserve">. The </w:t>
      </w:r>
      <w:proofErr w:type="gramStart"/>
      <w:r w:rsidRPr="004C7BCD">
        <w:rPr>
          <w:rFonts w:asciiTheme="minorHAnsi" w:hAnsiTheme="minorHAnsi" w:cstheme="minorHAnsi"/>
        </w:rPr>
        <w:t>aforementioned 2009</w:t>
      </w:r>
      <w:proofErr w:type="gramEnd"/>
      <w:r w:rsidRPr="004C7BCD">
        <w:rPr>
          <w:rFonts w:asciiTheme="minorHAnsi" w:hAnsiTheme="minorHAnsi" w:cstheme="minorHAnsi"/>
        </w:rPr>
        <w:t xml:space="preserve"> International Conference on Orbital Debris Removal, co-hosted by DARPA and NASA, suggests that these two agencies could lead U.S. government efforts in space debris removal. However, it is important to recognize that DARPA and NASA are driven by very different motives: one is a civilian space agency, while the other is a defense research agency. Failure to appreciate these differences when establishing mission requirements could lead to a situation like that of the National Polar Environmental Satellite System (NPOESS), where the attempt to combine civil and military requirements into a single satellite resulted in doubling project costs, a launch delay of five years, and ultimately splitting the project into two separate programs (Clark 2010). Furthermore, any system developed through a joint NASA-DARPA partnership would need to be transferred to an operational agency, as both NASA and DARPA are research and development entities. The U.S. Air Force, as it is the primary agency responsible for national security space operations, is a possible option.</w:t>
      </w:r>
    </w:p>
    <w:p w14:paraId="7371B398" w14:textId="77777777" w:rsidR="000874BA" w:rsidRPr="00100A2B" w:rsidRDefault="000874BA" w:rsidP="000874BA">
      <w:pPr>
        <w:pStyle w:val="Heading4"/>
        <w:rPr>
          <w:rFonts w:cs="Arial"/>
        </w:rPr>
      </w:pPr>
      <w:r w:rsidRPr="00100A2B">
        <w:rPr>
          <w:rFonts w:cs="Arial"/>
        </w:rPr>
        <w:t>Debris credits solve the case without having to share SSA data.</w:t>
      </w:r>
    </w:p>
    <w:p w14:paraId="6C03B338" w14:textId="77777777" w:rsidR="000874BA" w:rsidRPr="00100A2B" w:rsidRDefault="000874BA" w:rsidP="000874BA">
      <w:r w:rsidRPr="00100A2B">
        <w:rPr>
          <w:rStyle w:val="Style13ptBold"/>
        </w:rPr>
        <w:t xml:space="preserve">Prasad and Lochan 7 </w:t>
      </w:r>
      <w:r w:rsidRPr="00100A2B">
        <w:t xml:space="preserve">[(M.Y.S. Prasad, Space Applications Centre, Indian Space Research </w:t>
      </w:r>
      <w:proofErr w:type="spellStart"/>
      <w:r w:rsidRPr="00100A2B">
        <w:t>Organisation</w:t>
      </w:r>
      <w:proofErr w:type="spellEnd"/>
      <w:r w:rsidRPr="00100A2B">
        <w:t xml:space="preserve">, Ahmedabad, India, and Rajeev Lochan Indian Space Research </w:t>
      </w:r>
      <w:proofErr w:type="spellStart"/>
      <w:r w:rsidRPr="00100A2B">
        <w:t>Organisation</w:t>
      </w:r>
      <w:proofErr w:type="spellEnd"/>
      <w:r w:rsidRPr="00100A2B">
        <w:t xml:space="preserve">, Bangalore, India,) “COMMON BUT DIFFERENTIATED RESPONSIBILITY - A PRINCIPLE TO MAINTAIN SPACE ENVIRONMENT WITH RESPECT TO SPACE DEBRIS” ISBN: 9781563479625, Proceedings of the Fiftieth colloquium on the Law of outer </w:t>
      </w:r>
      <w:proofErr w:type="gramStart"/>
      <w:r w:rsidRPr="00100A2B">
        <w:t>space :</w:t>
      </w:r>
      <w:proofErr w:type="gramEnd"/>
      <w:r w:rsidRPr="00100A2B">
        <w:t xml:space="preserve"> 24-28 September 2007, Hyderabad, India] TDI</w:t>
      </w:r>
    </w:p>
    <w:p w14:paraId="64FF65D9" w14:textId="77777777" w:rsidR="000874BA" w:rsidRPr="00100A2B" w:rsidRDefault="000874BA" w:rsidP="000874BA">
      <w:pPr>
        <w:rPr>
          <w:rStyle w:val="StyleUnderline"/>
        </w:rPr>
      </w:pPr>
      <w:r w:rsidRPr="00100A2B">
        <w:t xml:space="preserve">Space debris will be a concern for future for all the countries. Especially the </w:t>
      </w:r>
      <w:r w:rsidRPr="00A7152D">
        <w:rPr>
          <w:rStyle w:val="StyleUnderline"/>
        </w:rPr>
        <w:t>developing countries which have limited Space assets will face serious consequences if any of their satellites is involved with incidents / accidents with Space</w:t>
      </w:r>
      <w:r w:rsidRPr="00100A2B">
        <w:rPr>
          <w:rStyle w:val="StyleUnderline"/>
        </w:rPr>
        <w:t xml:space="preserve"> debris</w:t>
      </w:r>
      <w:r w:rsidRPr="00100A2B">
        <w:t xml:space="preserve">. The manned missions of advanced countries </w:t>
      </w:r>
      <w:proofErr w:type="gramStart"/>
      <w:r w:rsidRPr="00100A2B">
        <w:t>requires</w:t>
      </w:r>
      <w:proofErr w:type="gramEnd"/>
      <w:r w:rsidRPr="00100A2B">
        <w:t xml:space="preserve">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r w:rsidRPr="00100A2B">
        <w:t xml:space="preserve">. From these considerations, </w:t>
      </w:r>
      <w:r w:rsidRPr="00A7152D">
        <w:rPr>
          <w:rStyle w:val="StyleUnderline"/>
          <w:highlight w:val="cyan"/>
        </w:rPr>
        <w:t>it is</w:t>
      </w:r>
      <w:r w:rsidRPr="00100A2B">
        <w:t xml:space="preserve"> </w:t>
      </w:r>
      <w:proofErr w:type="gramStart"/>
      <w:r w:rsidRPr="00100A2B">
        <w:t xml:space="preserve">definitely </w:t>
      </w:r>
      <w:r w:rsidRPr="00A7152D">
        <w:rPr>
          <w:rStyle w:val="Emphasis"/>
          <w:highlight w:val="cyan"/>
        </w:rPr>
        <w:t>essential</w:t>
      </w:r>
      <w:proofErr w:type="gramEnd"/>
      <w:r w:rsidRPr="00A7152D">
        <w:rPr>
          <w:highlight w:val="cyan"/>
        </w:rPr>
        <w:t xml:space="preserve"> </w:t>
      </w:r>
      <w:r w:rsidRPr="00A7152D">
        <w:rPr>
          <w:rStyle w:val="StyleUnderline"/>
          <w:highlight w:val="cyan"/>
        </w:rPr>
        <w:t>to</w:t>
      </w:r>
      <w:r w:rsidRPr="00100A2B">
        <w:rPr>
          <w:rStyle w:val="StyleUnderline"/>
        </w:rPr>
        <w:t xml:space="preserve"> evolve </w:t>
      </w:r>
      <w:r w:rsidRPr="00A7152D">
        <w:rPr>
          <w:rStyle w:val="StyleUnderline"/>
        </w:rPr>
        <w:t xml:space="preserve">strategies to </w:t>
      </w:r>
      <w:r w:rsidRPr="00A7152D">
        <w:rPr>
          <w:rStyle w:val="StyleUnderline"/>
          <w:highlight w:val="cyan"/>
        </w:rPr>
        <w:t>limit</w:t>
      </w:r>
      <w:r w:rsidRPr="00100A2B">
        <w:rPr>
          <w:rStyle w:val="StyleUnderline"/>
        </w:rPr>
        <w:t xml:space="preserve"> the growth of Space </w:t>
      </w:r>
      <w:r w:rsidRPr="00A7152D">
        <w:rPr>
          <w:rStyle w:val="StyleUnderline"/>
          <w:highlight w:val="cyan"/>
        </w:rPr>
        <w:t>debris</w:t>
      </w:r>
      <w:r w:rsidRPr="00100A2B">
        <w:rPr>
          <w:rStyle w:val="StyleUnderline"/>
        </w:rPr>
        <w:t xml:space="preserve">, </w:t>
      </w:r>
      <w:r w:rsidRPr="00A7152D">
        <w:rPr>
          <w:rStyle w:val="StyleUnderline"/>
        </w:rPr>
        <w:t>and</w:t>
      </w:r>
      <w:r w:rsidRPr="00100A2B">
        <w:rPr>
          <w:rStyle w:val="StyleUnderline"/>
        </w:rPr>
        <w:t xml:space="preserve"> also to evolve debris mitigation measures.</w:t>
      </w:r>
    </w:p>
    <w:p w14:paraId="34F33570" w14:textId="77777777" w:rsidR="000874BA" w:rsidRPr="00100A2B" w:rsidRDefault="000874BA" w:rsidP="000874BA">
      <w:proofErr w:type="gramStart"/>
      <w:r w:rsidRPr="00100A2B">
        <w:t>However</w:t>
      </w:r>
      <w:proofErr w:type="gramEnd"/>
      <w:r w:rsidRPr="00100A2B">
        <w:t xml:space="preserve"> the analysis of the Space debris presented in section 4 clearly brought out that </w:t>
      </w:r>
      <w:r w:rsidRPr="00100A2B">
        <w:rPr>
          <w:rStyle w:val="StyleUnderline"/>
        </w:rPr>
        <w:t xml:space="preserve">the </w:t>
      </w:r>
      <w:r w:rsidRPr="00A7152D">
        <w:rPr>
          <w:rStyle w:val="StyleUnderline"/>
          <w:highlight w:val="cyan"/>
        </w:rPr>
        <w:t>debris</w:t>
      </w:r>
      <w:r w:rsidRPr="00100A2B">
        <w:rPr>
          <w:rStyle w:val="StyleUnderline"/>
        </w:rPr>
        <w:t xml:space="preserve"> population </w:t>
      </w:r>
      <w:r w:rsidRPr="00A7152D">
        <w:rPr>
          <w:rStyle w:val="StyleUnderline"/>
          <w:highlight w:val="cyan"/>
        </w:rPr>
        <w:t xml:space="preserve">is </w:t>
      </w:r>
      <w:r w:rsidRPr="00A7152D">
        <w:rPr>
          <w:rStyle w:val="Emphasis"/>
          <w:highlight w:val="cyan"/>
        </w:rPr>
        <w:t>proportional to</w:t>
      </w:r>
      <w:r w:rsidRPr="00100A2B">
        <w:rPr>
          <w:rStyle w:val="Emphasis"/>
        </w:rPr>
        <w:t xml:space="preserve"> the number of </w:t>
      </w:r>
      <w:r w:rsidRPr="00A7152D">
        <w:rPr>
          <w:rStyle w:val="Emphasis"/>
          <w:highlight w:val="cyan"/>
        </w:rPr>
        <w:t>launches</w:t>
      </w:r>
      <w:r w:rsidRPr="00100A2B">
        <w:rPr>
          <w:rStyle w:val="StyleUnderline"/>
        </w:rPr>
        <w:t xml:space="preserve"> carried out by each country in the pas</w:t>
      </w:r>
      <w:r w:rsidRPr="00100A2B">
        <w:t xml:space="preserve">t. Hence </w:t>
      </w:r>
      <w:r w:rsidRPr="00100A2B">
        <w:rPr>
          <w:rStyle w:val="StyleUnderline"/>
        </w:rPr>
        <w:t xml:space="preserve">larger responsibility lies with the countries which carried out </w:t>
      </w:r>
      <w:proofErr w:type="gramStart"/>
      <w:r w:rsidRPr="00100A2B">
        <w:rPr>
          <w:rStyle w:val="StyleUnderline"/>
        </w:rPr>
        <w:t>a number of</w:t>
      </w:r>
      <w:proofErr w:type="gramEnd"/>
      <w:r w:rsidRPr="00100A2B">
        <w:rPr>
          <w:rStyle w:val="StyleUnderline"/>
        </w:rPr>
        <w:t xml:space="preserve"> launches in the past</w:t>
      </w:r>
      <w:r w:rsidRPr="00100A2B">
        <w:t xml:space="preserve">. So </w:t>
      </w:r>
      <w:r w:rsidRPr="00100A2B">
        <w:rPr>
          <w:rStyle w:val="StyleUnderline"/>
        </w:rPr>
        <w:t xml:space="preserve">the </w:t>
      </w:r>
      <w:r w:rsidRPr="00A7152D">
        <w:rPr>
          <w:rStyle w:val="StyleUnderline"/>
          <w:highlight w:val="cyan"/>
        </w:rPr>
        <w:t>maintenance</w:t>
      </w:r>
      <w:r w:rsidRPr="00100A2B">
        <w:rPr>
          <w:rStyle w:val="StyleUnderline"/>
        </w:rPr>
        <w:t xml:space="preserve"> of Space environment from the Space debris point of view </w:t>
      </w:r>
      <w:r w:rsidRPr="00A7152D">
        <w:rPr>
          <w:rStyle w:val="StyleUnderline"/>
          <w:highlight w:val="cyan"/>
        </w:rPr>
        <w:t>is</w:t>
      </w:r>
      <w:r w:rsidRPr="00100A2B">
        <w:rPr>
          <w:rStyle w:val="StyleUnderline"/>
        </w:rPr>
        <w:t xml:space="preserve"> a case well </w:t>
      </w:r>
      <w:r w:rsidRPr="00A7152D">
        <w:rPr>
          <w:rStyle w:val="StyleUnderline"/>
          <w:highlight w:val="cyan"/>
        </w:rPr>
        <w:t>suited for “Common but differentiated responsibility</w:t>
      </w:r>
      <w:proofErr w:type="gramStart"/>
      <w:r w:rsidRPr="00100A2B">
        <w:rPr>
          <w:rStyle w:val="StyleUnderline"/>
        </w:rPr>
        <w:t>”</w:t>
      </w:r>
      <w:r w:rsidRPr="00100A2B">
        <w:t xml:space="preserve"> .</w:t>
      </w:r>
      <w:proofErr w:type="gramEnd"/>
      <w:r w:rsidRPr="00100A2B">
        <w:t xml:space="preserve"> In this context this principle means that all countries capable of taking actions are responsible to maintain the Space environment relatively clean with respect to Space debris. </w:t>
      </w:r>
      <w:proofErr w:type="gramStart"/>
      <w:r w:rsidRPr="00100A2B">
        <w:t>Also</w:t>
      </w:r>
      <w:proofErr w:type="gramEnd"/>
      <w:r w:rsidRPr="00100A2B">
        <w:t xml:space="preserve">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7155C9F9" w14:textId="77777777" w:rsidR="000874BA" w:rsidRPr="00100A2B" w:rsidRDefault="000874BA" w:rsidP="000874BA">
      <w:r w:rsidRPr="00100A2B">
        <w:t>In this context various measures can be contemplated for future. One of them had been achieved when UN-COPUOS adopted Space debris mitigation guidelines to be implemented by all countries on voluntary basis through national mechanisms.</w:t>
      </w:r>
    </w:p>
    <w:p w14:paraId="03324FD2" w14:textId="77777777" w:rsidR="000874BA" w:rsidRPr="00100A2B" w:rsidRDefault="000874BA" w:rsidP="000874BA">
      <w:pPr>
        <w:rPr>
          <w:rStyle w:val="StyleUnderline"/>
        </w:rPr>
      </w:pPr>
      <w:r w:rsidRPr="00100A2B">
        <w:t xml:space="preserve">Different countries have evolved their own national Space debris mitigation standards and regulations to be implemented by the companies involved in aerospace activities in their countries. Still many countries feel that an appropriate legal regime at a global level is essential to tackle the Space debris issue. This is where </w:t>
      </w:r>
      <w:r w:rsidRPr="00100A2B">
        <w:rPr>
          <w:rStyle w:val="StyleUnderline"/>
        </w:rPr>
        <w:t xml:space="preserve">the models evolved in the Kyoto Protocol can </w:t>
      </w:r>
      <w:proofErr w:type="gramStart"/>
      <w:r w:rsidRPr="00100A2B">
        <w:rPr>
          <w:rStyle w:val="StyleUnderline"/>
        </w:rPr>
        <w:t>be considered to be</w:t>
      </w:r>
      <w:proofErr w:type="gramEnd"/>
      <w:r w:rsidRPr="00100A2B">
        <w:rPr>
          <w:rStyle w:val="StyleUnderline"/>
        </w:rPr>
        <w:t xml:space="preserve"> tailored and used with appropriate modifications for Space debris legal regime.</w:t>
      </w:r>
    </w:p>
    <w:p w14:paraId="3C2CD03B" w14:textId="77777777" w:rsidR="000874BA" w:rsidRPr="00100A2B" w:rsidRDefault="000874BA" w:rsidP="000874BA">
      <w:pPr>
        <w:rPr>
          <w:rStyle w:val="StyleUnderline"/>
        </w:rPr>
      </w:pPr>
      <w:r w:rsidRPr="00100A2B">
        <w:t xml:space="preserve">Some of the </w:t>
      </w:r>
      <w:r w:rsidRPr="00100A2B">
        <w:rPr>
          <w:rStyle w:val="Emphasis"/>
        </w:rPr>
        <w:t xml:space="preserve">new </w:t>
      </w:r>
      <w:r w:rsidRPr="00A7152D">
        <w:rPr>
          <w:rStyle w:val="Emphasis"/>
          <w:highlight w:val="cyan"/>
        </w:rPr>
        <w:t>mechanisms</w:t>
      </w:r>
      <w:r w:rsidRPr="00100A2B">
        <w:t xml:space="preserve"> which </w:t>
      </w:r>
      <w:r w:rsidRPr="00100A2B">
        <w:rPr>
          <w:rStyle w:val="StyleUnderline"/>
        </w:rPr>
        <w:t xml:space="preserve">can be derived </w:t>
      </w:r>
      <w:r w:rsidRPr="00A7152D">
        <w:rPr>
          <w:rStyle w:val="StyleUnderline"/>
          <w:highlight w:val="cyan"/>
        </w:rPr>
        <w:t>from</w:t>
      </w:r>
      <w:r w:rsidRPr="00100A2B">
        <w:rPr>
          <w:rStyle w:val="StyleUnderline"/>
        </w:rPr>
        <w:t xml:space="preserve"> the principles of </w:t>
      </w:r>
      <w:r w:rsidRPr="00A7152D">
        <w:rPr>
          <w:rStyle w:val="StyleUnderline"/>
          <w:highlight w:val="cyan"/>
        </w:rPr>
        <w:t>Kyoto</w:t>
      </w:r>
      <w:r w:rsidRPr="00100A2B">
        <w:rPr>
          <w:rStyle w:val="StyleUnderline"/>
        </w:rPr>
        <w:t xml:space="preserve"> Protocol </w:t>
      </w:r>
      <w:r w:rsidRPr="00A7152D">
        <w:rPr>
          <w:rStyle w:val="StyleUnderline"/>
          <w:highlight w:val="cyan"/>
        </w:rPr>
        <w:t>are</w:t>
      </w:r>
      <w:r w:rsidRPr="00100A2B">
        <w:rPr>
          <w:rStyle w:val="StyleUnderline"/>
        </w:rPr>
        <w:t>:</w:t>
      </w:r>
    </w:p>
    <w:p w14:paraId="1E3D2FF8" w14:textId="77777777" w:rsidR="000874BA" w:rsidRPr="00100A2B" w:rsidRDefault="000874BA" w:rsidP="000874BA">
      <w:r w:rsidRPr="00100A2B">
        <w:t xml:space="preserve">• To limit the future Space debris generation, </w:t>
      </w:r>
      <w:r w:rsidRPr="00100A2B">
        <w:rPr>
          <w:rStyle w:val="StyleUnderline"/>
        </w:rPr>
        <w:t xml:space="preserve">launch </w:t>
      </w:r>
      <w:r w:rsidRPr="00A7152D">
        <w:rPr>
          <w:rStyle w:val="StyleUnderline"/>
          <w:highlight w:val="cyan"/>
        </w:rPr>
        <w:t>quota caps</w:t>
      </w:r>
      <w:r w:rsidRPr="00100A2B">
        <w:rPr>
          <w:rStyle w:val="StyleUnderline"/>
        </w:rPr>
        <w:t xml:space="preserve"> for each Space-faring country can be evolved </w:t>
      </w:r>
      <w:r w:rsidRPr="00A7152D">
        <w:rPr>
          <w:rStyle w:val="StyleUnderline"/>
          <w:highlight w:val="cyan"/>
        </w:rPr>
        <w:t>linked to</w:t>
      </w:r>
      <w:r w:rsidRPr="00100A2B">
        <w:rPr>
          <w:rStyle w:val="StyleUnderline"/>
        </w:rPr>
        <w:t xml:space="preserve"> their </w:t>
      </w:r>
      <w:r w:rsidRPr="00A7152D">
        <w:rPr>
          <w:rStyle w:val="StyleUnderline"/>
          <w:highlight w:val="cyan"/>
        </w:rPr>
        <w:t>past generation of</w:t>
      </w:r>
      <w:r w:rsidRPr="00100A2B">
        <w:rPr>
          <w:rStyle w:val="StyleUnderline"/>
        </w:rPr>
        <w:t xml:space="preserve"> the Space </w:t>
      </w:r>
      <w:r w:rsidRPr="00A7152D">
        <w:rPr>
          <w:rStyle w:val="StyleUnderline"/>
          <w:highlight w:val="cyan"/>
        </w:rPr>
        <w:t>debris</w:t>
      </w:r>
      <w:r w:rsidRPr="00100A2B">
        <w:t>.</w:t>
      </w:r>
    </w:p>
    <w:p w14:paraId="2C6600FB" w14:textId="77777777" w:rsidR="000874BA" w:rsidRPr="00100A2B" w:rsidRDefault="000874BA" w:rsidP="000874BA">
      <w:pPr>
        <w:rPr>
          <w:rStyle w:val="StyleUnderline"/>
        </w:rPr>
      </w:pPr>
      <w:r w:rsidRPr="00100A2B">
        <w:t xml:space="preserve">• The </w:t>
      </w:r>
      <w:r w:rsidRPr="00100A2B">
        <w:rPr>
          <w:rStyle w:val="StyleUnderline"/>
        </w:rPr>
        <w:t>countries can be rewarded with “</w:t>
      </w:r>
      <w:r w:rsidRPr="00A7152D">
        <w:rPr>
          <w:rStyle w:val="StyleUnderline"/>
          <w:highlight w:val="cyan"/>
        </w:rPr>
        <w:t>debris credits</w:t>
      </w:r>
      <w:r w:rsidRPr="00100A2B">
        <w:rPr>
          <w:rStyle w:val="StyleUnderline"/>
        </w:rPr>
        <w:t xml:space="preserve">” </w:t>
      </w:r>
      <w:r w:rsidRPr="00A7152D">
        <w:rPr>
          <w:rStyle w:val="StyleUnderline"/>
          <w:highlight w:val="cyan"/>
        </w:rPr>
        <w:t>in case they implement</w:t>
      </w:r>
      <w:r w:rsidRPr="00100A2B">
        <w:rPr>
          <w:rStyle w:val="StyleUnderline"/>
        </w:rPr>
        <w:t xml:space="preserve"> Space debris </w:t>
      </w:r>
      <w:r w:rsidRPr="00A7152D">
        <w:rPr>
          <w:rStyle w:val="StyleUnderline"/>
          <w:highlight w:val="cyan"/>
        </w:rPr>
        <w:t>mitigation measures</w:t>
      </w:r>
      <w:r w:rsidRPr="00100A2B">
        <w:rPr>
          <w:rStyle w:val="StyleUnderline"/>
        </w:rPr>
        <w:t xml:space="preserve"> in their missions.</w:t>
      </w:r>
    </w:p>
    <w:p w14:paraId="60406663" w14:textId="77777777" w:rsidR="000874BA" w:rsidRPr="00100A2B" w:rsidRDefault="000874BA" w:rsidP="000874BA">
      <w:pPr>
        <w:rPr>
          <w:rStyle w:val="StyleUnderline"/>
        </w:rPr>
      </w:pPr>
      <w:r w:rsidRPr="00100A2B">
        <w:t xml:space="preserve">• Some advanced </w:t>
      </w:r>
      <w:r w:rsidRPr="00100A2B">
        <w:rPr>
          <w:rStyle w:val="StyleUnderline"/>
        </w:rPr>
        <w:t xml:space="preserve">Space-faring nations </w:t>
      </w:r>
      <w:r w:rsidRPr="00100A2B">
        <w:t xml:space="preserve">may have pressing commitments to carry out larger number of launches. 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A7152D">
        <w:rPr>
          <w:rStyle w:val="StyleUnderline"/>
          <w:highlight w:val="cyan"/>
        </w:rPr>
        <w:t>debris credits” from</w:t>
      </w:r>
      <w:r w:rsidRPr="00100A2B">
        <w:rPr>
          <w:rStyle w:val="StyleUnderline"/>
        </w:rPr>
        <w:t xml:space="preserve"> the </w:t>
      </w:r>
      <w:r w:rsidRPr="00A7152D">
        <w:rPr>
          <w:rStyle w:val="StyleUnderline"/>
          <w:highlight w:val="cyan"/>
        </w:rPr>
        <w:t>other countries</w:t>
      </w:r>
      <w:r w:rsidRPr="00100A2B">
        <w:rPr>
          <w:rStyle w:val="StyleUnderline"/>
        </w:rPr>
        <w:t xml:space="preserve">, </w:t>
      </w:r>
      <w:r w:rsidRPr="00A7152D">
        <w:rPr>
          <w:rStyle w:val="StyleUnderline"/>
        </w:rPr>
        <w:t>who have earned</w:t>
      </w:r>
      <w:r w:rsidRPr="00100A2B">
        <w:rPr>
          <w:rStyle w:val="StyleUnderline"/>
        </w:rPr>
        <w:t xml:space="preserve"> “debris credits” through application of Space debris mitigation measures.</w:t>
      </w:r>
    </w:p>
    <w:p w14:paraId="21A4CF90" w14:textId="77777777" w:rsidR="000874BA" w:rsidRPr="00100A2B" w:rsidRDefault="000874BA" w:rsidP="000874BA">
      <w:pPr>
        <w:rPr>
          <w:rStyle w:val="StyleUnderline"/>
        </w:rPr>
      </w:pPr>
      <w:r w:rsidRPr="00100A2B">
        <w:t xml:space="preserve">• The </w:t>
      </w:r>
      <w:r w:rsidRPr="00100A2B">
        <w:rPr>
          <w:rStyle w:val="StyleUnderline"/>
        </w:rPr>
        <w:t>countries which do not have any Space activity</w:t>
      </w:r>
      <w:r w:rsidRPr="00100A2B">
        <w:t xml:space="preserve"> for the present, but who have plans to develop either Space transportation or deploy satellites in orbit </w:t>
      </w:r>
      <w:r w:rsidRPr="00100A2B">
        <w:rPr>
          <w:rStyle w:val="StyleUnderline"/>
        </w:rPr>
        <w:t xml:space="preserve">can be given </w:t>
      </w:r>
      <w:r w:rsidRPr="00A7152D">
        <w:rPr>
          <w:rStyle w:val="StyleUnderline"/>
          <w:highlight w:val="cyan"/>
        </w:rPr>
        <w:t>fixed quota of “</w:t>
      </w:r>
      <w:r w:rsidRPr="00A7152D">
        <w:rPr>
          <w:rStyle w:val="StyleUnderline"/>
        </w:rPr>
        <w:t xml:space="preserve">debris </w:t>
      </w:r>
      <w:r w:rsidRPr="00A7152D">
        <w:rPr>
          <w:rStyle w:val="StyleUnderline"/>
          <w:highlight w:val="cyan"/>
        </w:rPr>
        <w:t>credits</w:t>
      </w:r>
      <w:r w:rsidRPr="00100A2B">
        <w:rPr>
          <w:rStyle w:val="StyleUnderline"/>
        </w:rPr>
        <w:t>”. These credits can lapse after a certain period if they do not realize their Space missions. These countries can also be enabled to market their “debris credits” to the other countries, and benefit by acquiring Space technologies.</w:t>
      </w:r>
    </w:p>
    <w:p w14:paraId="4ABB9ADB" w14:textId="77777777" w:rsidR="000874BA" w:rsidRPr="00100A2B" w:rsidRDefault="000874BA" w:rsidP="000874BA">
      <w:r w:rsidRPr="00100A2B">
        <w:t xml:space="preserve">• </w:t>
      </w:r>
      <w:r w:rsidRPr="00100A2B">
        <w:rPr>
          <w:rStyle w:val="StyleUnderline"/>
        </w:rPr>
        <w:t xml:space="preserve">A </w:t>
      </w:r>
      <w:r w:rsidRPr="00A7152D">
        <w:rPr>
          <w:rStyle w:val="Emphasis"/>
          <w:highlight w:val="cyan"/>
        </w:rPr>
        <w:t>Trust Fund</w:t>
      </w:r>
      <w:r w:rsidRPr="00100A2B">
        <w:t xml:space="preserve"> </w:t>
      </w:r>
      <w:r w:rsidRPr="00100A2B">
        <w:rPr>
          <w:rStyle w:val="StyleUnderline"/>
        </w:rPr>
        <w:t xml:space="preserve">can be created </w:t>
      </w:r>
      <w:r w:rsidRPr="00A7152D">
        <w:rPr>
          <w:rStyle w:val="StyleUnderline"/>
          <w:highlight w:val="cyan"/>
        </w:rPr>
        <w:t>to compensate</w:t>
      </w:r>
      <w:r w:rsidRPr="00100A2B">
        <w:rPr>
          <w:rStyle w:val="StyleUnderline"/>
        </w:rPr>
        <w:t xml:space="preserve"> the </w:t>
      </w:r>
      <w:r w:rsidRPr="00A7152D">
        <w:rPr>
          <w:rStyle w:val="StyleUnderline"/>
          <w:highlight w:val="cyan"/>
        </w:rPr>
        <w:t>victims</w:t>
      </w:r>
      <w:r w:rsidRPr="00100A2B">
        <w:rPr>
          <w:rStyle w:val="StyleUnderline"/>
        </w:rPr>
        <w:t xml:space="preserve"> involved in the accidents with Space debris, to which the contributions can be linked to the debris generated in the past by different countries.</w:t>
      </w:r>
      <w:r w:rsidRPr="00100A2B">
        <w:t xml:space="preserve"> This can be a part of larger aspect of Space debris damage liability regime.</w:t>
      </w:r>
    </w:p>
    <w:p w14:paraId="1A30B1B5" w14:textId="77777777" w:rsidR="000874BA" w:rsidRPr="00100A2B" w:rsidRDefault="000874BA" w:rsidP="000874BA">
      <w:r w:rsidRPr="00100A2B">
        <w:t xml:space="preserve">• Special treatment can be considered for the countries willing to share their knowledge and technology </w:t>
      </w:r>
      <w:proofErr w:type="gramStart"/>
      <w:r w:rsidRPr="00100A2B">
        <w:t>in the area of</w:t>
      </w:r>
      <w:proofErr w:type="gramEnd"/>
      <w:r w:rsidRPr="00100A2B">
        <w:t xml:space="preserve"> Space debris with other countries, to take up the research and development to a higher level. Such cooperative ventures can be given special treatment as Joint Implementation Mechanisms to earn “Debris credits”.</w:t>
      </w:r>
    </w:p>
    <w:p w14:paraId="591E20AE" w14:textId="77777777" w:rsidR="000874BA" w:rsidRPr="00100A2B" w:rsidRDefault="000874BA" w:rsidP="000874BA">
      <w:r w:rsidRPr="00100A2B">
        <w:t xml:space="preserve">These are some of the ideas which are derived from the Kyoto Protocol with application to Space debris area. They are not exhaustive but only indicative for </w:t>
      </w:r>
      <w:proofErr w:type="spellStart"/>
      <w:r w:rsidRPr="00100A2B">
        <w:t>friture</w:t>
      </w:r>
      <w:proofErr w:type="spellEnd"/>
      <w:r w:rsidRPr="00100A2B">
        <w:t xml:space="preserve"> legal experts to examine while developing Space debris legal regime.</w:t>
      </w:r>
    </w:p>
    <w:p w14:paraId="73D88854" w14:textId="77777777" w:rsidR="000874BA" w:rsidRPr="00100A2B" w:rsidRDefault="000874BA" w:rsidP="000874BA">
      <w:r w:rsidRPr="00100A2B">
        <w:t>6. CONCLUSIONS</w:t>
      </w:r>
    </w:p>
    <w:p w14:paraId="54F2E58B" w14:textId="77777777" w:rsidR="000874BA" w:rsidRPr="00100A2B" w:rsidRDefault="000874BA" w:rsidP="000874BA">
      <w:r w:rsidRPr="00100A2B">
        <w:t xml:space="preserve">This paper describes various multi-lateral initiatives </w:t>
      </w:r>
      <w:proofErr w:type="gramStart"/>
      <w:r w:rsidRPr="00100A2B">
        <w:t>in the area of</w:t>
      </w:r>
      <w:proofErr w:type="gramEnd"/>
      <w:r w:rsidRPr="00100A2B">
        <w:t xml:space="preserve"> analysis, and mitigation of Space debris. The specific features related to type of debris and the level of launches and other activities of Space-faring nations are detailed. The </w:t>
      </w:r>
      <w:r w:rsidRPr="00100A2B">
        <w:rPr>
          <w:rStyle w:val="StyleUnderline"/>
        </w:rPr>
        <w:t>innovative mechanisms evolved in the Kyoto Protocol of UN FCCC are described and their applicability for Space debris case is argued. Possible measures which can be fashioned after the Kyoto Protocol are suggested to deal with the Space debris and maintenance of Outer Space environment</w:t>
      </w:r>
      <w:r w:rsidRPr="00100A2B">
        <w:t>. All the analysis is based on the conviction that ‘Common but Differentiated Responsibility’ is very well suited for the present Space debris scenario.</w:t>
      </w:r>
    </w:p>
    <w:bookmarkEnd w:id="0"/>
    <w:p w14:paraId="1E7213F7" w14:textId="0E65D38E" w:rsidR="00E94F5E" w:rsidRPr="00E424F3" w:rsidRDefault="00E94F5E" w:rsidP="00E94F5E"/>
    <w:p w14:paraId="19749FA2" w14:textId="77777777" w:rsidR="00E94F5E" w:rsidRPr="000F3DDB" w:rsidRDefault="00E94F5E" w:rsidP="00E94F5E"/>
    <w:p w14:paraId="14CE4CBE" w14:textId="1867EA6D" w:rsidR="00111A1D" w:rsidRPr="005C49E8" w:rsidRDefault="00111A1D" w:rsidP="00E94F5E">
      <w:pPr>
        <w:pStyle w:val="Heading3"/>
      </w:pPr>
      <w:bookmarkStart w:id="1" w:name="_Hlk90722788"/>
      <w:r>
        <w:t>Mining</w:t>
      </w:r>
      <w:r w:rsidR="00F02F39">
        <w:t xml:space="preserve"> da</w:t>
      </w:r>
    </w:p>
    <w:p w14:paraId="156C0F8C" w14:textId="3F7F38A4" w:rsidR="00111A1D" w:rsidRPr="00111A1D" w:rsidRDefault="00111A1D" w:rsidP="00111A1D"/>
    <w:p w14:paraId="41913AF0" w14:textId="77777777" w:rsidR="00111A1D" w:rsidRPr="00A85229" w:rsidRDefault="00111A1D" w:rsidP="00111A1D">
      <w:pPr>
        <w:pStyle w:val="Heading4"/>
        <w:rPr>
          <w:rFonts w:ascii="Segoe UI" w:eastAsia="Times New Roman" w:hAnsi="Segoe UI" w:cs="Segoe UI"/>
          <w:sz w:val="18"/>
          <w:szCs w:val="18"/>
        </w:rPr>
      </w:pPr>
      <w:r w:rsidRPr="00A85229">
        <w:rPr>
          <w:rFonts w:eastAsia="Times New Roman"/>
        </w:rPr>
        <w:t>Asteroid mining is key to </w:t>
      </w:r>
      <w:r w:rsidRPr="00A85229">
        <w:rPr>
          <w:rFonts w:eastAsia="Times New Roman"/>
          <w:u w:val="single"/>
        </w:rPr>
        <w:t>platinum</w:t>
      </w:r>
      <w:r w:rsidRPr="00A85229">
        <w:rPr>
          <w:rFonts w:ascii="Times New Roman" w:eastAsia="Times New Roman" w:hAnsi="Times New Roman" w:cs="Times New Roman"/>
          <w:u w:val="single"/>
        </w:rPr>
        <w:t>.</w:t>
      </w:r>
      <w:r w:rsidRPr="00A85229">
        <w:rPr>
          <w:rFonts w:ascii="Times New Roman" w:eastAsia="Times New Roman" w:hAnsi="Times New Roman" w:cs="Times New Roman"/>
        </w:rPr>
        <w:t> </w:t>
      </w:r>
    </w:p>
    <w:p w14:paraId="7B8ED56C" w14:textId="77777777" w:rsidR="00111A1D" w:rsidRPr="00A85229" w:rsidRDefault="00111A1D" w:rsidP="00111A1D">
      <w:pPr>
        <w:spacing w:after="0" w:line="240" w:lineRule="auto"/>
        <w:textAlignment w:val="baseline"/>
        <w:rPr>
          <w:rFonts w:ascii="Segoe UI" w:eastAsia="Times New Roman" w:hAnsi="Segoe UI" w:cs="Segoe UI"/>
          <w:sz w:val="18"/>
          <w:szCs w:val="18"/>
        </w:rPr>
      </w:pPr>
      <w:r w:rsidRPr="00A85229">
        <w:rPr>
          <w:rFonts w:eastAsia="Times New Roman"/>
        </w:rPr>
        <w:t>Steven </w:t>
      </w:r>
      <w:r w:rsidRPr="00A85229">
        <w:rPr>
          <w:rFonts w:eastAsia="Times New Roman"/>
          <w:b/>
          <w:bCs/>
          <w:sz w:val="26"/>
          <w:szCs w:val="26"/>
        </w:rPr>
        <w:t>Melendez</w:t>
      </w:r>
      <w:r w:rsidRPr="00A85229">
        <w:rPr>
          <w:rFonts w:eastAsia="Times New Roman"/>
        </w:rPr>
        <w:t>, 6-27-</w:t>
      </w:r>
      <w:r w:rsidRPr="00A85229">
        <w:rPr>
          <w:rFonts w:eastAsia="Times New Roman"/>
          <w:b/>
          <w:bCs/>
          <w:sz w:val="26"/>
          <w:szCs w:val="26"/>
        </w:rPr>
        <w:t>17</w:t>
      </w:r>
      <w:r w:rsidRPr="00A85229">
        <w:rPr>
          <w:rFonts w:eastAsia="Times New Roman"/>
        </w:rPr>
        <w:t>, (Steven Melendez is an independent journalist living in New Orleans, “Forget Coal: Asteroid Mining Is Coming Sooner Than You Think”, Fast Company, https://www.fastcompany.com/40419405/theres-gold-and-platinum-and-cobalt-in-them-thar-asteroids) </w:t>
      </w:r>
    </w:p>
    <w:p w14:paraId="319E9CA7" w14:textId="77777777" w:rsidR="00111A1D" w:rsidRPr="00A85229" w:rsidRDefault="00111A1D" w:rsidP="00111A1D">
      <w:pPr>
        <w:spacing w:after="0" w:line="240" w:lineRule="auto"/>
        <w:textAlignment w:val="baseline"/>
        <w:rPr>
          <w:rFonts w:ascii="Segoe UI" w:eastAsia="Times New Roman" w:hAnsi="Segoe UI" w:cs="Segoe UI"/>
          <w:sz w:val="18"/>
          <w:szCs w:val="18"/>
        </w:rPr>
      </w:pPr>
      <w:r w:rsidRPr="00A85229">
        <w:rPr>
          <w:rFonts w:eastAsia="Times New Roman"/>
          <w:sz w:val="14"/>
          <w:szCs w:val="14"/>
        </w:rPr>
        <w:t>President Donald Trump is obsessed with returning America to its coal mining past—but </w:t>
      </w:r>
      <w:r w:rsidRPr="00A85229">
        <w:rPr>
          <w:rFonts w:eastAsia="Times New Roman"/>
          <w:u w:val="single"/>
        </w:rPr>
        <w:t>scientists and </w:t>
      </w:r>
      <w:proofErr w:type="spellStart"/>
      <w:r w:rsidRPr="00A85229">
        <w:rPr>
          <w:rFonts w:eastAsia="Times New Roman"/>
          <w:u w:val="single"/>
        </w:rPr>
        <w:t>entreprenurs</w:t>
      </w:r>
      <w:proofErr w:type="spellEnd"/>
      <w:r w:rsidRPr="00A85229">
        <w:rPr>
          <w:rFonts w:eastAsia="Times New Roman"/>
          <w:u w:val="single"/>
        </w:rPr>
        <w:t> have </w:t>
      </w:r>
      <w:r w:rsidRPr="00A85229">
        <w:rPr>
          <w:rFonts w:eastAsia="Times New Roman"/>
          <w:sz w:val="14"/>
          <w:szCs w:val="14"/>
        </w:rPr>
        <w:t>far more </w:t>
      </w:r>
      <w:r w:rsidRPr="00A85229">
        <w:rPr>
          <w:rFonts w:eastAsia="Times New Roman"/>
          <w:u w:val="single"/>
        </w:rPr>
        <w:t>ambitious plans</w:t>
      </w:r>
      <w:r w:rsidRPr="00A85229">
        <w:rPr>
          <w:rFonts w:eastAsia="Times New Roman"/>
          <w:sz w:val="14"/>
          <w:szCs w:val="14"/>
        </w:rPr>
        <w:t>. </w:t>
      </w:r>
      <w:r w:rsidRPr="00A85229">
        <w:rPr>
          <w:rFonts w:eastAsia="Times New Roman"/>
          <w:u w:val="single"/>
          <w:shd w:val="clear" w:color="auto" w:fill="FFFF00"/>
        </w:rPr>
        <w:t>As the planet’s </w:t>
      </w:r>
      <w:r w:rsidRPr="00A85229">
        <w:rPr>
          <w:rFonts w:eastAsia="Times New Roman"/>
          <w:b/>
          <w:bCs/>
          <w:u w:val="single"/>
          <w:shd w:val="clear" w:color="auto" w:fill="FFFF00"/>
        </w:rPr>
        <w:t>precious metal reserves tap out</w:t>
      </w:r>
      <w:r w:rsidRPr="00A85229">
        <w:rPr>
          <w:rFonts w:eastAsia="Times New Roman"/>
          <w:b/>
          <w:bCs/>
          <w:u w:val="single"/>
        </w:rPr>
        <w:t>,</w:t>
      </w:r>
      <w:r w:rsidRPr="00A85229">
        <w:rPr>
          <w:rFonts w:eastAsia="Times New Roman"/>
          <w:sz w:val="14"/>
          <w:szCs w:val="14"/>
        </w:rPr>
        <w:t> big business and NASA are looking to the skies. </w:t>
      </w:r>
      <w:r w:rsidRPr="00A85229">
        <w:rPr>
          <w:rFonts w:eastAsia="Times New Roman"/>
          <w:u w:val="single"/>
          <w:shd w:val="clear" w:color="auto" w:fill="FFFF00"/>
        </w:rPr>
        <w:t>The race to mine asteroids</w:t>
      </w:r>
      <w:r w:rsidRPr="00A85229">
        <w:rPr>
          <w:rFonts w:eastAsia="Times New Roman"/>
          <w:u w:val="single"/>
        </w:rPr>
        <w:t> swirling around the solar system </w:t>
      </w:r>
      <w:r w:rsidRPr="00A85229">
        <w:rPr>
          <w:rFonts w:eastAsia="Times New Roman"/>
          <w:u w:val="single"/>
          <w:shd w:val="clear" w:color="auto" w:fill="FFFF00"/>
        </w:rPr>
        <w:t>is on</w:t>
      </w:r>
      <w:r w:rsidRPr="00A85229">
        <w:rPr>
          <w:rFonts w:eastAsia="Times New Roman"/>
          <w:sz w:val="14"/>
          <w:szCs w:val="14"/>
        </w:rPr>
        <w:t>. </w:t>
      </w:r>
      <w:r w:rsidRPr="00A85229">
        <w:rPr>
          <w:rFonts w:eastAsia="Times New Roman"/>
          <w:u w:val="single"/>
        </w:rPr>
        <w:t>Space mining may sound like science fiction</w:t>
      </w:r>
      <w:r w:rsidRPr="00A85229">
        <w:rPr>
          <w:rFonts w:eastAsia="Times New Roman"/>
          <w:sz w:val="14"/>
          <w:szCs w:val="14"/>
        </w:rPr>
        <w:t>, </w:t>
      </w:r>
      <w:r w:rsidRPr="00A85229">
        <w:rPr>
          <w:rFonts w:eastAsia="Times New Roman"/>
          <w:b/>
          <w:bCs/>
          <w:u w:val="single"/>
        </w:rPr>
        <w:t>but it’s real</w:t>
      </w:r>
      <w:r w:rsidRPr="00A85229">
        <w:rPr>
          <w:rFonts w:eastAsia="Times New Roman"/>
          <w:sz w:val="14"/>
          <w:szCs w:val="14"/>
        </w:rPr>
        <w:t>, and big developments are on tap in the next decade. </w:t>
      </w:r>
      <w:r w:rsidRPr="00A85229">
        <w:rPr>
          <w:rFonts w:eastAsia="Times New Roman"/>
          <w:u w:val="single"/>
        </w:rPr>
        <w:t>Asteroids</w:t>
      </w:r>
      <w:r w:rsidRPr="00A85229">
        <w:rPr>
          <w:rFonts w:eastAsia="Times New Roman"/>
          <w:sz w:val="14"/>
          <w:szCs w:val="14"/>
        </w:rPr>
        <w:t> are essentially massive rocks that orbit the sun, and many are thought to </w:t>
      </w:r>
      <w:r w:rsidRPr="00A85229">
        <w:rPr>
          <w:rFonts w:eastAsia="Times New Roman"/>
          <w:u w:val="single"/>
        </w:rPr>
        <w:t>consist of </w:t>
      </w:r>
      <w:r w:rsidRPr="00A85229">
        <w:rPr>
          <w:rFonts w:eastAsia="Times New Roman"/>
          <w:b/>
          <w:bCs/>
          <w:u w:val="single"/>
        </w:rPr>
        <w:t>platinum</w:t>
      </w:r>
      <w:r w:rsidRPr="00A85229">
        <w:rPr>
          <w:rFonts w:eastAsia="Times New Roman"/>
          <w:u w:val="single"/>
        </w:rPr>
        <w:t>, gold, iron, and more</w:t>
      </w:r>
      <w:r w:rsidRPr="00A85229">
        <w:rPr>
          <w:rFonts w:eastAsia="Times New Roman"/>
          <w:sz w:val="14"/>
          <w:szCs w:val="14"/>
        </w:rPr>
        <w:t>. </w:t>
      </w:r>
      <w:r w:rsidRPr="00A85229">
        <w:rPr>
          <w:rFonts w:eastAsia="Times New Roman"/>
          <w:b/>
          <w:bCs/>
          <w:u w:val="single"/>
          <w:shd w:val="clear" w:color="auto" w:fill="FFFF00"/>
        </w:rPr>
        <w:t>A single</w:t>
      </w:r>
      <w:r w:rsidRPr="00A85229">
        <w:rPr>
          <w:rFonts w:eastAsia="Times New Roman"/>
          <w:sz w:val="14"/>
          <w:szCs w:val="14"/>
        </w:rPr>
        <w:t> </w:t>
      </w:r>
      <w:r w:rsidRPr="00A85229">
        <w:rPr>
          <w:rFonts w:eastAsia="Times New Roman"/>
          <w:u w:val="single"/>
        </w:rPr>
        <w:t>500-meter-wide </w:t>
      </w:r>
      <w:r w:rsidRPr="00A85229">
        <w:rPr>
          <w:rFonts w:eastAsia="Times New Roman"/>
          <w:b/>
          <w:bCs/>
          <w:u w:val="single"/>
          <w:shd w:val="clear" w:color="auto" w:fill="FFFF00"/>
        </w:rPr>
        <w:t>asteroid</w:t>
      </w:r>
      <w:r w:rsidRPr="00A85229">
        <w:rPr>
          <w:rFonts w:eastAsia="Times New Roman"/>
          <w:u w:val="single"/>
          <w:shd w:val="clear" w:color="auto" w:fill="FFFF00"/>
        </w:rPr>
        <w:t> can contain almost </w:t>
      </w:r>
      <w:r w:rsidRPr="00A85229">
        <w:rPr>
          <w:rFonts w:eastAsia="Times New Roman"/>
          <w:b/>
          <w:bCs/>
          <w:u w:val="single"/>
          <w:shd w:val="clear" w:color="auto" w:fill="FFFF00"/>
        </w:rPr>
        <w:t>175 times </w:t>
      </w:r>
      <w:r w:rsidRPr="00A85229">
        <w:rPr>
          <w:rFonts w:eastAsia="Times New Roman"/>
          <w:u w:val="single"/>
          <w:shd w:val="clear" w:color="auto" w:fill="FFFF00"/>
        </w:rPr>
        <w:t>Earth’s annual </w:t>
      </w:r>
      <w:r w:rsidRPr="00A85229">
        <w:rPr>
          <w:rFonts w:eastAsia="Times New Roman"/>
          <w:b/>
          <w:bCs/>
          <w:u w:val="single"/>
          <w:shd w:val="clear" w:color="auto" w:fill="FFFF00"/>
        </w:rPr>
        <w:t>platinum</w:t>
      </w:r>
      <w:r w:rsidRPr="00A85229">
        <w:rPr>
          <w:rFonts w:eastAsia="Times New Roman"/>
          <w:u w:val="single"/>
          <w:shd w:val="clear" w:color="auto" w:fill="FFFF00"/>
        </w:rPr>
        <w:t> mining output</w:t>
      </w:r>
      <w:r w:rsidRPr="00A85229">
        <w:rPr>
          <w:rFonts w:eastAsia="Times New Roman"/>
          <w:sz w:val="14"/>
          <w:szCs w:val="14"/>
        </w:rPr>
        <w:t>, </w:t>
      </w:r>
      <w:r w:rsidRPr="00A85229">
        <w:rPr>
          <w:rFonts w:eastAsia="Times New Roman"/>
          <w:u w:val="single"/>
        </w:rPr>
        <w:t>according to M</w:t>
      </w:r>
      <w:r w:rsidRPr="00A85229">
        <w:rPr>
          <w:rFonts w:eastAsia="Times New Roman"/>
          <w:sz w:val="14"/>
          <w:szCs w:val="14"/>
        </w:rPr>
        <w:t>assachusetts </w:t>
      </w:r>
      <w:r w:rsidRPr="00A85229">
        <w:rPr>
          <w:rFonts w:eastAsia="Times New Roman"/>
          <w:u w:val="single"/>
        </w:rPr>
        <w:t>I</w:t>
      </w:r>
      <w:r w:rsidRPr="00A85229">
        <w:rPr>
          <w:rFonts w:eastAsia="Times New Roman"/>
          <w:sz w:val="14"/>
          <w:szCs w:val="14"/>
        </w:rPr>
        <w:t>nstitute of </w:t>
      </w:r>
      <w:r w:rsidRPr="00A85229">
        <w:rPr>
          <w:rFonts w:eastAsia="Times New Roman"/>
          <w:u w:val="single"/>
        </w:rPr>
        <w:t>T</w:t>
      </w:r>
      <w:r w:rsidRPr="00A85229">
        <w:rPr>
          <w:rFonts w:eastAsia="Times New Roman"/>
          <w:sz w:val="14"/>
          <w:szCs w:val="14"/>
        </w:rPr>
        <w:t>echnology research. </w:t>
      </w:r>
      <w:r w:rsidRPr="00A85229">
        <w:rPr>
          <w:rFonts w:eastAsia="Times New Roman"/>
          <w:u w:val="single"/>
          <w:shd w:val="clear" w:color="auto" w:fill="FFFF00"/>
        </w:rPr>
        <w:t>The metal</w:t>
      </w:r>
      <w:r w:rsidRPr="00A85229">
        <w:rPr>
          <w:rFonts w:eastAsia="Times New Roman"/>
          <w:sz w:val="14"/>
          <w:szCs w:val="14"/>
        </w:rPr>
        <w:t>, worth about $930 per ounce, </w:t>
      </w:r>
      <w:r w:rsidRPr="00A85229">
        <w:rPr>
          <w:rFonts w:eastAsia="Times New Roman"/>
          <w:u w:val="single"/>
          <w:shd w:val="clear" w:color="auto" w:fill="FFFF00"/>
        </w:rPr>
        <w:t>is</w:t>
      </w:r>
      <w:r w:rsidRPr="00A85229">
        <w:rPr>
          <w:rFonts w:eastAsia="Times New Roman"/>
          <w:sz w:val="14"/>
          <w:szCs w:val="14"/>
        </w:rPr>
        <w:t> used in jewelry and is a byword for luxury—think platinum credit cards—but it’s also </w:t>
      </w:r>
      <w:r w:rsidRPr="00A85229">
        <w:rPr>
          <w:rFonts w:eastAsia="Times New Roman"/>
          <w:u w:val="single"/>
          <w:shd w:val="clear" w:color="auto" w:fill="FFFF00"/>
        </w:rPr>
        <w:t>used in the </w:t>
      </w:r>
      <w:r w:rsidRPr="00A85229">
        <w:rPr>
          <w:rFonts w:eastAsia="Times New Roman"/>
          <w:b/>
          <w:bCs/>
          <w:u w:val="single"/>
          <w:shd w:val="clear" w:color="auto" w:fill="FFFF00"/>
        </w:rPr>
        <w:t>catalytic converters</w:t>
      </w:r>
      <w:r w:rsidRPr="00A85229">
        <w:rPr>
          <w:rFonts w:eastAsia="Times New Roman"/>
          <w:u w:val="single"/>
          <w:shd w:val="clear" w:color="auto" w:fill="FFFF00"/>
        </w:rPr>
        <w:t> installed in</w:t>
      </w:r>
      <w:r w:rsidRPr="00A85229">
        <w:rPr>
          <w:rFonts w:eastAsia="Times New Roman"/>
          <w:u w:val="single"/>
        </w:rPr>
        <w:t> every modern car, in </w:t>
      </w:r>
      <w:r w:rsidRPr="00A85229">
        <w:rPr>
          <w:rFonts w:eastAsia="Times New Roman"/>
          <w:u w:val="single"/>
          <w:shd w:val="clear" w:color="auto" w:fill="FFFF00"/>
        </w:rPr>
        <w:t>industrial chemical processes</w:t>
      </w:r>
      <w:r w:rsidRPr="00A85229">
        <w:rPr>
          <w:rFonts w:eastAsia="Times New Roman"/>
          <w:u w:val="single"/>
        </w:rPr>
        <w:t>, </w:t>
      </w:r>
      <w:r w:rsidRPr="00A85229">
        <w:rPr>
          <w:rFonts w:eastAsia="Times New Roman"/>
          <w:u w:val="single"/>
          <w:shd w:val="clear" w:color="auto" w:fill="FFFF00"/>
        </w:rPr>
        <w:t>and</w:t>
      </w:r>
      <w:r w:rsidRPr="00A85229">
        <w:rPr>
          <w:rFonts w:eastAsia="Times New Roman"/>
          <w:u w:val="single"/>
        </w:rPr>
        <w:t> in many </w:t>
      </w:r>
      <w:r w:rsidRPr="00A85229">
        <w:rPr>
          <w:rFonts w:eastAsia="Times New Roman"/>
          <w:u w:val="single"/>
          <w:shd w:val="clear" w:color="auto" w:fill="FFFF00"/>
        </w:rPr>
        <w:t>electronics</w:t>
      </w:r>
      <w:r w:rsidRPr="00A85229">
        <w:rPr>
          <w:rFonts w:eastAsia="Times New Roman"/>
          <w:u w:val="single"/>
        </w:rPr>
        <w:t>. </w:t>
      </w:r>
      <w:r w:rsidRPr="00A85229">
        <w:rPr>
          <w:rFonts w:eastAsia="Times New Roman"/>
          <w:sz w:val="14"/>
          <w:szCs w:val="14"/>
        </w:rPr>
        <w:t xml:space="preserve">SPACE MINING ECONOMICS Conventional wisdom may be that going to space to bring back what is needed on terra </w:t>
      </w:r>
      <w:proofErr w:type="spellStart"/>
      <w:r w:rsidRPr="00A85229">
        <w:rPr>
          <w:rFonts w:eastAsia="Times New Roman"/>
          <w:sz w:val="14"/>
          <w:szCs w:val="14"/>
        </w:rPr>
        <w:t>firma</w:t>
      </w:r>
      <w:proofErr w:type="spellEnd"/>
      <w:r w:rsidRPr="00A85229">
        <w:rPr>
          <w:rFonts w:eastAsia="Times New Roman"/>
          <w:sz w:val="14"/>
          <w:szCs w:val="14"/>
        </w:rPr>
        <w:t xml:space="preserve"> is economically nuts. Not so, analysts insist. “While the psychological barrier to mining asteroids is high, the actual financial and technological barriers are far lower,” says a recent report prepared on the subject by Goldman Sachs. Proponents say that before long, robots could be traveling to asteroids to extract platinum and other valuable minerals to haul back to Earth or even one day to use in space-based manufacturing plants. A 2012 Caltech study found that it could cost just $2.6 billion to capture an asteroid and bring it into orbit near Earth, making human exploration and robotic mining that much easier. “We expect that systems could be built for less</w:t>
      </w:r>
      <w:r w:rsidRPr="00A85229">
        <w:rPr>
          <w:rFonts w:eastAsia="Times New Roman"/>
          <w:sz w:val="6"/>
          <w:szCs w:val="6"/>
        </w:rPr>
        <w:t> </w:t>
      </w:r>
      <w:r w:rsidRPr="00A85229">
        <w:rPr>
          <w:rFonts w:eastAsia="Times New Roman"/>
          <w:sz w:val="14"/>
          <w:szCs w:val="14"/>
        </w:rPr>
        <w:t>than that given trends in the cost of manufacturing spacecraft and improvements in technology,” the Goldman report says. It also predicts the eventual result would be far lower costs: “Successful asteroid mining would likely crater the global price of platinum” by dramatically increasing the supply. “The market is a big unknown because of things like platinum,” says Jay McMahon, an assistant professor at the University of Colorado’s Center for Astrodynamics Research. “You don’t know what’s going to happen if you bring back a big haul of platinum, what that would do to the market on Earth or how much demand there is.” </w:t>
      </w:r>
    </w:p>
    <w:p w14:paraId="2CEC756E" w14:textId="77777777" w:rsidR="00111A1D" w:rsidRPr="00A85229" w:rsidRDefault="00111A1D" w:rsidP="00111A1D">
      <w:pPr>
        <w:spacing w:after="0" w:line="240" w:lineRule="auto"/>
        <w:textAlignment w:val="baseline"/>
        <w:rPr>
          <w:rFonts w:ascii="Segoe UI" w:eastAsia="Times New Roman" w:hAnsi="Segoe UI" w:cs="Segoe UI"/>
          <w:sz w:val="18"/>
          <w:szCs w:val="18"/>
        </w:rPr>
      </w:pPr>
      <w:r w:rsidRPr="00A85229">
        <w:rPr>
          <w:rFonts w:eastAsia="Times New Roman"/>
        </w:rPr>
        <w:t> </w:t>
      </w:r>
    </w:p>
    <w:p w14:paraId="0661D0BC" w14:textId="77777777" w:rsidR="00111A1D" w:rsidRPr="00A85229" w:rsidRDefault="00111A1D" w:rsidP="00111A1D">
      <w:pPr>
        <w:pStyle w:val="Heading4"/>
        <w:rPr>
          <w:rFonts w:ascii="Segoe UI" w:eastAsia="Times New Roman" w:hAnsi="Segoe UI" w:cs="Segoe UI"/>
          <w:sz w:val="18"/>
          <w:szCs w:val="18"/>
        </w:rPr>
      </w:pPr>
      <w:r w:rsidRPr="00A85229">
        <w:rPr>
          <w:rFonts w:eastAsia="Times New Roman"/>
        </w:rPr>
        <w:t>Key to hydrogen energy</w:t>
      </w:r>
      <w:r w:rsidRPr="00A85229">
        <w:rPr>
          <w:rFonts w:ascii="Times New Roman" w:eastAsia="Times New Roman" w:hAnsi="Times New Roman" w:cs="Times New Roman"/>
        </w:rPr>
        <w:t>. </w:t>
      </w:r>
    </w:p>
    <w:p w14:paraId="7191729E" w14:textId="77777777" w:rsidR="00111A1D" w:rsidRPr="00A85229" w:rsidRDefault="00111A1D" w:rsidP="00111A1D">
      <w:pPr>
        <w:spacing w:after="0" w:line="240" w:lineRule="auto"/>
        <w:textAlignment w:val="baseline"/>
        <w:rPr>
          <w:rFonts w:ascii="Segoe UI" w:eastAsia="Times New Roman" w:hAnsi="Segoe UI" w:cs="Segoe UI"/>
          <w:sz w:val="18"/>
          <w:szCs w:val="18"/>
        </w:rPr>
      </w:pPr>
      <w:r w:rsidRPr="00A85229">
        <w:rPr>
          <w:rFonts w:eastAsia="Times New Roman"/>
        </w:rPr>
        <w:t>Geoffrey </w:t>
      </w:r>
      <w:proofErr w:type="spellStart"/>
      <w:r w:rsidRPr="00A85229">
        <w:rPr>
          <w:rFonts w:eastAsia="Times New Roman"/>
          <w:b/>
          <w:bCs/>
          <w:sz w:val="26"/>
          <w:szCs w:val="26"/>
        </w:rPr>
        <w:t>Ozin</w:t>
      </w:r>
      <w:proofErr w:type="spellEnd"/>
      <w:r w:rsidRPr="00A85229">
        <w:rPr>
          <w:rFonts w:eastAsia="Times New Roman"/>
        </w:rPr>
        <w:t>, 10-21-</w:t>
      </w:r>
      <w:r w:rsidRPr="00A85229">
        <w:rPr>
          <w:rFonts w:eastAsia="Times New Roman"/>
          <w:b/>
          <w:bCs/>
          <w:sz w:val="26"/>
          <w:szCs w:val="26"/>
        </w:rPr>
        <w:t>15</w:t>
      </w:r>
      <w:r w:rsidRPr="00A85229">
        <w:rPr>
          <w:rFonts w:eastAsia="Times New Roman"/>
        </w:rPr>
        <w:t>, (Geoffrey </w:t>
      </w:r>
      <w:proofErr w:type="spellStart"/>
      <w:r w:rsidRPr="00A85229">
        <w:rPr>
          <w:rFonts w:eastAsia="Times New Roman"/>
        </w:rPr>
        <w:t>Ozin</w:t>
      </w:r>
      <w:proofErr w:type="spellEnd"/>
      <w:r w:rsidRPr="00A85229">
        <w:rPr>
          <w:rFonts w:eastAsia="Times New Roman"/>
        </w:rPr>
        <w:t> studied at King’s College London and Oriel College Oxford University, before completing an ICI Postdoctoral Fellowship at Southampton University. He is the Tier 1 Canada Research Chair in Materials Chemistry and </w:t>
      </w:r>
      <w:proofErr w:type="spellStart"/>
      <w:r w:rsidRPr="00A85229">
        <w:rPr>
          <w:rFonts w:eastAsia="Times New Roman"/>
        </w:rPr>
        <w:t>Nanochemistry</w:t>
      </w:r>
      <w:proofErr w:type="spellEnd"/>
      <w:r w:rsidRPr="00A85229">
        <w:rPr>
          <w:rFonts w:eastAsia="Times New Roman"/>
        </w:rPr>
        <w:t xml:space="preserve"> and Distinguished University Professor at the University of Toronto, where he currently spearheads the Solar Fuels Cluster. He is renowned for his work in defining, </w:t>
      </w:r>
      <w:proofErr w:type="gramStart"/>
      <w:r w:rsidRPr="00A85229">
        <w:rPr>
          <w:rFonts w:eastAsia="Times New Roman"/>
        </w:rPr>
        <w:t>enabling</w:t>
      </w:r>
      <w:proofErr w:type="gramEnd"/>
      <w:r w:rsidRPr="00A85229">
        <w:rPr>
          <w:rFonts w:eastAsia="Times New Roman"/>
        </w:rPr>
        <w:t xml:space="preserve"> and popularizing a chemical approach to nanomaterials for innovative nanotechnology in advanced materials and biomedical science, “Is there enough platinum to run a solar-powered hydrogen economy?”, Advanced Science News, https://www.advancedsciencenews.com/is-there-enough-platinum-to-run-a-solar-powered-hydrogen-economy/) </w:t>
      </w:r>
    </w:p>
    <w:p w14:paraId="73E70BAF" w14:textId="77777777" w:rsidR="00111A1D" w:rsidRPr="00A85229" w:rsidRDefault="00111A1D" w:rsidP="00111A1D">
      <w:pPr>
        <w:spacing w:after="0" w:line="240" w:lineRule="auto"/>
        <w:textAlignment w:val="baseline"/>
        <w:rPr>
          <w:rFonts w:ascii="Segoe UI" w:eastAsia="Times New Roman" w:hAnsi="Segoe UI" w:cs="Segoe UI"/>
          <w:sz w:val="18"/>
          <w:szCs w:val="18"/>
        </w:rPr>
      </w:pPr>
      <w:r w:rsidRPr="00A85229">
        <w:rPr>
          <w:rFonts w:eastAsia="Times New Roman"/>
          <w:u w:val="single"/>
          <w:shd w:val="clear" w:color="auto" w:fill="FFFF00"/>
        </w:rPr>
        <w:t>Hydrogen</w:t>
      </w:r>
      <w:r w:rsidRPr="00A85229">
        <w:rPr>
          <w:rFonts w:eastAsia="Times New Roman"/>
          <w:u w:val="single"/>
        </w:rPr>
        <w:t> as a clean energy source for fuel cells</w:t>
      </w:r>
      <w:r w:rsidRPr="00A85229">
        <w:rPr>
          <w:rFonts w:eastAsia="Times New Roman"/>
          <w:sz w:val="14"/>
          <w:szCs w:val="14"/>
        </w:rPr>
        <w:t> in the transportation and power generation sectors, as well as an effective reducing agent for transforming carbon dioxide to value-added chemicals and fuels, </w:t>
      </w:r>
      <w:r w:rsidRPr="00A85229">
        <w:rPr>
          <w:rFonts w:eastAsia="Times New Roman"/>
          <w:u w:val="single"/>
          <w:shd w:val="clear" w:color="auto" w:fill="FFFF00"/>
        </w:rPr>
        <w:t>could solve</w:t>
      </w:r>
      <w:r w:rsidRPr="00A85229">
        <w:rPr>
          <w:rFonts w:eastAsia="Times New Roman"/>
          <w:sz w:val="14"/>
          <w:szCs w:val="14"/>
        </w:rPr>
        <w:t> some of </w:t>
      </w:r>
      <w:r w:rsidRPr="00A85229">
        <w:rPr>
          <w:rFonts w:eastAsia="Times New Roman"/>
          <w:u w:val="single"/>
        </w:rPr>
        <w:t>the </w:t>
      </w:r>
      <w:r w:rsidRPr="00A85229">
        <w:rPr>
          <w:rFonts w:eastAsia="Times New Roman"/>
          <w:u w:val="single"/>
          <w:shd w:val="clear" w:color="auto" w:fill="FFFF00"/>
        </w:rPr>
        <w:t>adverse</w:t>
      </w:r>
      <w:r w:rsidRPr="00A85229">
        <w:rPr>
          <w:rFonts w:eastAsia="Times New Roman"/>
          <w:u w:val="single"/>
        </w:rPr>
        <w:t> </w:t>
      </w:r>
      <w:r w:rsidRPr="00A85229">
        <w:rPr>
          <w:rFonts w:eastAsia="Times New Roman"/>
          <w:u w:val="single"/>
          <w:shd w:val="clear" w:color="auto" w:fill="FFFF00"/>
        </w:rPr>
        <w:t>consequences of</w:t>
      </w:r>
      <w:r w:rsidRPr="00A85229">
        <w:rPr>
          <w:rFonts w:eastAsia="Times New Roman"/>
          <w:u w:val="single"/>
        </w:rPr>
        <w:t> burning fossil fuels that release </w:t>
      </w:r>
      <w:r w:rsidRPr="00A85229">
        <w:rPr>
          <w:rFonts w:eastAsia="Times New Roman"/>
          <w:u w:val="single"/>
          <w:shd w:val="clear" w:color="auto" w:fill="FFFF00"/>
        </w:rPr>
        <w:t>greenhouse gas</w:t>
      </w:r>
      <w:r w:rsidRPr="00A85229">
        <w:rPr>
          <w:rFonts w:eastAsia="Times New Roman"/>
          <w:sz w:val="14"/>
          <w:szCs w:val="14"/>
        </w:rPr>
        <w:t> into the atmosphere </w:t>
      </w:r>
      <w:r w:rsidRPr="00A85229">
        <w:rPr>
          <w:rFonts w:eastAsia="Times New Roman"/>
          <w:u w:val="single"/>
        </w:rPr>
        <w:t>and</w:t>
      </w:r>
      <w:r w:rsidRPr="00A85229">
        <w:rPr>
          <w:rFonts w:eastAsia="Times New Roman"/>
          <w:sz w:val="14"/>
          <w:szCs w:val="14"/>
        </w:rPr>
        <w:t> chemicals that </w:t>
      </w:r>
      <w:r w:rsidRPr="00A85229">
        <w:rPr>
          <w:rFonts w:eastAsia="Times New Roman"/>
          <w:u w:val="single"/>
        </w:rPr>
        <w:t>pollute the environment</w:t>
      </w:r>
      <w:r w:rsidRPr="00A85229">
        <w:rPr>
          <w:rFonts w:eastAsia="Times New Roman"/>
          <w:sz w:val="14"/>
          <w:szCs w:val="14"/>
        </w:rPr>
        <w:t> [1, 2]. </w:t>
      </w:r>
      <w:r w:rsidRPr="00A85229">
        <w:rPr>
          <w:rFonts w:eastAsia="Times New Roman"/>
          <w:u w:val="single"/>
        </w:rPr>
        <w:t xml:space="preserve">Today, hydrogen is produced by steam reforming, </w:t>
      </w:r>
      <w:proofErr w:type="gramStart"/>
      <w:r w:rsidRPr="00A85229">
        <w:rPr>
          <w:rFonts w:eastAsia="Times New Roman"/>
          <w:u w:val="single"/>
        </w:rPr>
        <w:t>gasification</w:t>
      </w:r>
      <w:proofErr w:type="gramEnd"/>
      <w:r w:rsidRPr="00A85229">
        <w:rPr>
          <w:rFonts w:eastAsia="Times New Roman"/>
          <w:u w:val="single"/>
        </w:rPr>
        <w:t xml:space="preserve"> and electrolysis</w:t>
      </w:r>
      <w:r w:rsidRPr="00A85229">
        <w:rPr>
          <w:rFonts w:eastAsia="Times New Roman"/>
          <w:sz w:val="14"/>
          <w:szCs w:val="14"/>
        </w:rPr>
        <w:t>. Most of hydrogen is produced from fossil fuels (48% natural gas, 30% oil, 18% coal) while electrolysis of water accounts for only 4%. The electricity to enable water electrolysis has traditionally come from fossil and nuclear sources, which are increasingly being replaced by clean, renewable electrical energy from solar, hydro and wind. </w:t>
      </w:r>
      <w:r w:rsidRPr="00A85229">
        <w:rPr>
          <w:rFonts w:eastAsia="Times New Roman"/>
          <w:u w:val="single"/>
        </w:rPr>
        <w:t>The practical realization of the full environmental and security benefits of clean</w:t>
      </w:r>
      <w:r w:rsidRPr="00A85229">
        <w:rPr>
          <w:rFonts w:eastAsia="Times New Roman"/>
          <w:sz w:val="14"/>
          <w:szCs w:val="14"/>
        </w:rPr>
        <w:t> and </w:t>
      </w:r>
      <w:r w:rsidRPr="00A85229">
        <w:rPr>
          <w:rFonts w:eastAsia="Times New Roman"/>
          <w:u w:val="single"/>
        </w:rPr>
        <w:t>renewable hydrogen for use in fuel cells</w:t>
      </w:r>
      <w:r w:rsidRPr="00A85229">
        <w:rPr>
          <w:rFonts w:eastAsia="Times New Roman"/>
          <w:sz w:val="14"/>
          <w:szCs w:val="14"/>
        </w:rPr>
        <w:t> and conversion of carbon dioxide to chemicals and fuels, </w:t>
      </w:r>
      <w:r w:rsidRPr="00A85229">
        <w:rPr>
          <w:rFonts w:eastAsia="Times New Roman"/>
          <w:u w:val="single"/>
        </w:rPr>
        <w:t>will necessitate</w:t>
      </w:r>
      <w:r w:rsidRPr="00A85229">
        <w:rPr>
          <w:rFonts w:eastAsia="Times New Roman"/>
          <w:sz w:val="14"/>
          <w:szCs w:val="14"/>
        </w:rPr>
        <w:t> the development </w:t>
      </w:r>
      <w:r w:rsidRPr="00A85229">
        <w:rPr>
          <w:rFonts w:eastAsia="Times New Roman"/>
          <w:u w:val="single"/>
        </w:rPr>
        <w:t>of large-scale</w:t>
      </w:r>
      <w:r w:rsidRPr="00A85229">
        <w:rPr>
          <w:rFonts w:eastAsia="Times New Roman"/>
          <w:sz w:val="14"/>
          <w:szCs w:val="14"/>
        </w:rPr>
        <w:t>, </w:t>
      </w:r>
      <w:r w:rsidRPr="00A85229">
        <w:rPr>
          <w:rFonts w:eastAsia="Times New Roman"/>
          <w:u w:val="single"/>
        </w:rPr>
        <w:t>low-cost hydrogen generation methods from renewable resources with a minimal carbon footprint</w:t>
      </w:r>
      <w:r w:rsidRPr="00A85229">
        <w:rPr>
          <w:rFonts w:eastAsia="Times New Roman"/>
          <w:sz w:val="14"/>
          <w:szCs w:val="14"/>
        </w:rPr>
        <w:t xml:space="preserve">. Amongst the different options for generating hydrogen, the photo-electrochemical approach, which utilizes sunlight to directly split water </w:t>
      </w:r>
      <w:proofErr w:type="gramStart"/>
      <w:r w:rsidRPr="00A85229">
        <w:rPr>
          <w:rFonts w:eastAsia="Times New Roman"/>
          <w:sz w:val="14"/>
          <w:szCs w:val="14"/>
        </w:rPr>
        <w:t>is considered to be</w:t>
      </w:r>
      <w:proofErr w:type="gramEnd"/>
      <w:r w:rsidRPr="00A85229">
        <w:rPr>
          <w:rFonts w:eastAsia="Times New Roman"/>
          <w:sz w:val="14"/>
          <w:szCs w:val="14"/>
        </w:rPr>
        <w:t xml:space="preserve"> amongst the most promising technologically and economically. Nevertheless, efficiency, figures-of-</w:t>
      </w:r>
      <w:proofErr w:type="gramStart"/>
      <w:r w:rsidRPr="00A85229">
        <w:rPr>
          <w:rFonts w:eastAsia="Times New Roman"/>
          <w:sz w:val="14"/>
          <w:szCs w:val="14"/>
        </w:rPr>
        <w:t>merit</w:t>
      </w:r>
      <w:proofErr w:type="gramEnd"/>
      <w:r w:rsidRPr="00A85229">
        <w:rPr>
          <w:rFonts w:eastAsia="Times New Roman"/>
          <w:sz w:val="14"/>
          <w:szCs w:val="14"/>
        </w:rPr>
        <w:t xml:space="preserve"> and longevity issues, requiring basic-directed research to improve loss mechanisms and increase electrodes, materials and device performance and stability, ultimately to develop operationally safe systems, remain the most challenging and critically important issues to enable advances in the field [3]. </w:t>
      </w:r>
      <w:r w:rsidRPr="00A85229">
        <w:rPr>
          <w:rFonts w:eastAsia="Times New Roman"/>
          <w:u w:val="single"/>
        </w:rPr>
        <w:t>Photo-electrochemistry is an electrochemical technique, which employs light harvesting catalysts most often based on specialized semiconductor and metal nanostructures and combinations thereof.</w:t>
      </w:r>
      <w:r w:rsidRPr="00A85229">
        <w:rPr>
          <w:rFonts w:eastAsia="Times New Roman"/>
          <w:sz w:val="14"/>
          <w:szCs w:val="14"/>
        </w:rPr>
        <w:t> It is a truism that many </w:t>
      </w:r>
      <w:r w:rsidRPr="00A85229">
        <w:rPr>
          <w:rFonts w:eastAsia="Times New Roman"/>
          <w:u w:val="single"/>
        </w:rPr>
        <w:t>research scientists, who recognize the</w:t>
      </w:r>
      <w:r w:rsidRPr="00A85229">
        <w:rPr>
          <w:rFonts w:eastAsia="Times New Roman"/>
          <w:sz w:val="14"/>
          <w:szCs w:val="14"/>
        </w:rPr>
        <w:t> axiom of </w:t>
      </w:r>
      <w:r w:rsidRPr="00A85229">
        <w:rPr>
          <w:rFonts w:eastAsia="Times New Roman"/>
          <w:u w:val="single"/>
        </w:rPr>
        <w:t>the</w:t>
      </w:r>
      <w:r w:rsidRPr="00A85229">
        <w:rPr>
          <w:rFonts w:eastAsia="Times New Roman"/>
          <w:sz w:val="14"/>
          <w:szCs w:val="14"/>
        </w:rPr>
        <w:t> ‘</w:t>
      </w:r>
      <w:r w:rsidRPr="00A85229">
        <w:rPr>
          <w:rFonts w:eastAsia="Times New Roman"/>
          <w:b/>
          <w:bCs/>
          <w:u w:val="single"/>
          <w:shd w:val="clear" w:color="auto" w:fill="FFFF00"/>
        </w:rPr>
        <w:t>materials dilemma’</w:t>
      </w:r>
      <w:r w:rsidRPr="00A85229">
        <w:rPr>
          <w:rFonts w:eastAsia="Times New Roman"/>
          <w:sz w:val="14"/>
          <w:szCs w:val="14"/>
        </w:rPr>
        <w:t>, </w:t>
      </w:r>
      <w:r w:rsidRPr="00A85229">
        <w:rPr>
          <w:rFonts w:eastAsia="Times New Roman"/>
          <w:u w:val="single"/>
        </w:rPr>
        <w:t>remain skeptical of finding a practical and efficient photo-catalyst that can enable the light-assisted electrochemical H2 evolution reaction from H2O at a sufficiently large scale to facilitate a TW H2 economy. This </w:t>
      </w:r>
      <w:r w:rsidRPr="00A85229">
        <w:rPr>
          <w:rFonts w:eastAsia="Times New Roman"/>
          <w:u w:val="single"/>
          <w:shd w:val="clear" w:color="auto" w:fill="FFFF00"/>
        </w:rPr>
        <w:t>refers to the challenge</w:t>
      </w:r>
      <w:r w:rsidRPr="00A85229">
        <w:rPr>
          <w:rFonts w:eastAsia="Times New Roman"/>
          <w:sz w:val="14"/>
          <w:szCs w:val="14"/>
        </w:rPr>
        <w:t> often </w:t>
      </w:r>
      <w:r w:rsidRPr="00A85229">
        <w:rPr>
          <w:rFonts w:eastAsia="Times New Roman"/>
          <w:u w:val="single"/>
        </w:rPr>
        <w:t>confronted by </w:t>
      </w:r>
      <w:r w:rsidRPr="00A85229">
        <w:rPr>
          <w:rFonts w:eastAsia="Times New Roman"/>
          <w:u w:val="single"/>
          <w:shd w:val="clear" w:color="auto" w:fill="FFFF00"/>
        </w:rPr>
        <w:t>scientists</w:t>
      </w:r>
      <w:r w:rsidRPr="00A85229">
        <w:rPr>
          <w:rFonts w:eastAsia="Times New Roman"/>
          <w:u w:val="single"/>
        </w:rPr>
        <w:t>, engineers</w:t>
      </w:r>
      <w:r w:rsidRPr="00A85229">
        <w:rPr>
          <w:rFonts w:eastAsia="Times New Roman"/>
          <w:sz w:val="14"/>
          <w:szCs w:val="14"/>
        </w:rPr>
        <w:t>, industry </w:t>
      </w:r>
      <w:r w:rsidRPr="00A85229">
        <w:rPr>
          <w:rFonts w:eastAsia="Times New Roman"/>
          <w:u w:val="single"/>
        </w:rPr>
        <w:t>and manufacturers </w:t>
      </w:r>
      <w:r w:rsidRPr="00A85229">
        <w:rPr>
          <w:rFonts w:eastAsia="Times New Roman"/>
          <w:u w:val="single"/>
          <w:shd w:val="clear" w:color="auto" w:fill="FFFF00"/>
        </w:rPr>
        <w:t>trying to discover</w:t>
      </w:r>
      <w:r w:rsidRPr="00A85229">
        <w:rPr>
          <w:rFonts w:eastAsia="Times New Roman"/>
          <w:u w:val="single"/>
        </w:rPr>
        <w:t> champion </w:t>
      </w:r>
      <w:r w:rsidRPr="00A85229">
        <w:rPr>
          <w:rFonts w:eastAsia="Times New Roman"/>
          <w:u w:val="single"/>
          <w:shd w:val="clear" w:color="auto" w:fill="FFFF00"/>
        </w:rPr>
        <w:t>materials for a</w:t>
      </w:r>
      <w:r w:rsidRPr="00A85229">
        <w:rPr>
          <w:rFonts w:eastAsia="Times New Roman"/>
          <w:u w:val="single"/>
        </w:rPr>
        <w:t> </w:t>
      </w:r>
      <w:proofErr w:type="gramStart"/>
      <w:r w:rsidRPr="00A85229">
        <w:rPr>
          <w:rFonts w:eastAsia="Times New Roman"/>
          <w:u w:val="single"/>
        </w:rPr>
        <w:t>large scale</w:t>
      </w:r>
      <w:proofErr w:type="gramEnd"/>
      <w:r w:rsidRPr="00A85229">
        <w:rPr>
          <w:rFonts w:eastAsia="Times New Roman"/>
          <w:u w:val="single"/>
        </w:rPr>
        <w:t> </w:t>
      </w:r>
      <w:r w:rsidRPr="00A85229">
        <w:rPr>
          <w:rFonts w:eastAsia="Times New Roman"/>
          <w:u w:val="single"/>
          <w:shd w:val="clear" w:color="auto" w:fill="FFFF00"/>
        </w:rPr>
        <w:t>catalytic process</w:t>
      </w:r>
      <w:r w:rsidRPr="00A85229">
        <w:rPr>
          <w:rFonts w:eastAsia="Times New Roman"/>
          <w:sz w:val="14"/>
          <w:szCs w:val="14"/>
        </w:rPr>
        <w:t>, where </w:t>
      </w:r>
      <w:r w:rsidRPr="00A85229">
        <w:rPr>
          <w:rFonts w:eastAsia="Times New Roman"/>
          <w:b/>
          <w:bCs/>
          <w:u w:val="single"/>
          <w:shd w:val="clear" w:color="auto" w:fill="FFFF00"/>
        </w:rPr>
        <w:t>the best</w:t>
      </w:r>
      <w:r w:rsidRPr="00A85229">
        <w:rPr>
          <w:rFonts w:eastAsia="Times New Roman"/>
          <w:sz w:val="14"/>
          <w:szCs w:val="14"/>
        </w:rPr>
        <w:t> performers </w:t>
      </w:r>
      <w:r w:rsidRPr="00A85229">
        <w:rPr>
          <w:rFonts w:eastAsia="Times New Roman"/>
          <w:u w:val="single"/>
          <w:shd w:val="clear" w:color="auto" w:fill="FFFF00"/>
        </w:rPr>
        <w:t>are</w:t>
      </w:r>
      <w:r w:rsidRPr="00A85229">
        <w:rPr>
          <w:rFonts w:eastAsia="Times New Roman"/>
          <w:u w:val="single"/>
        </w:rPr>
        <w:t> comprised of elemental compositions </w:t>
      </w:r>
      <w:r w:rsidRPr="00A85229">
        <w:rPr>
          <w:rFonts w:eastAsia="Times New Roman"/>
          <w:b/>
          <w:bCs/>
          <w:u w:val="single"/>
        </w:rPr>
        <w:t>in short supply</w:t>
      </w:r>
      <w:r w:rsidRPr="00A85229">
        <w:rPr>
          <w:rFonts w:eastAsia="Times New Roman"/>
          <w:sz w:val="14"/>
          <w:szCs w:val="14"/>
        </w:rPr>
        <w:t> </w:t>
      </w:r>
      <w:r w:rsidRPr="00A85229">
        <w:rPr>
          <w:rFonts w:eastAsia="Times New Roman"/>
          <w:u w:val="single"/>
        </w:rPr>
        <w:t>and</w:t>
      </w:r>
      <w:r w:rsidRPr="00A85229">
        <w:rPr>
          <w:rFonts w:eastAsia="Times New Roman"/>
          <w:sz w:val="14"/>
          <w:szCs w:val="14"/>
        </w:rPr>
        <w:t> </w:t>
      </w:r>
      <w:r w:rsidRPr="00A85229">
        <w:rPr>
          <w:rFonts w:eastAsia="Times New Roman"/>
          <w:b/>
          <w:bCs/>
          <w:u w:val="single"/>
        </w:rPr>
        <w:t>too pricey</w:t>
      </w:r>
      <w:r w:rsidRPr="00A85229">
        <w:rPr>
          <w:rFonts w:eastAsia="Times New Roman"/>
          <w:sz w:val="14"/>
          <w:szCs w:val="14"/>
        </w:rPr>
        <w:t> while inferior performers consist of earth abundant low cost elemental compositions. </w:t>
      </w:r>
      <w:r w:rsidRPr="00A85229">
        <w:rPr>
          <w:rFonts w:eastAsia="Times New Roman"/>
          <w:u w:val="single"/>
        </w:rPr>
        <w:t>This is certainly true for the catalytically active </w:t>
      </w:r>
      <w:r w:rsidRPr="00A85229">
        <w:rPr>
          <w:rFonts w:eastAsia="Times New Roman"/>
          <w:b/>
          <w:bCs/>
          <w:u w:val="single"/>
          <w:shd w:val="clear" w:color="auto" w:fill="FFFF00"/>
        </w:rPr>
        <w:t>platinum group metals</w:t>
      </w:r>
      <w:r w:rsidRPr="00A85229">
        <w:rPr>
          <w:rFonts w:eastAsia="Times New Roman"/>
          <w:sz w:val="14"/>
          <w:szCs w:val="14"/>
        </w:rPr>
        <w:t> Ru, </w:t>
      </w:r>
      <w:proofErr w:type="spellStart"/>
      <w:r w:rsidRPr="00A85229">
        <w:rPr>
          <w:rFonts w:eastAsia="Times New Roman"/>
          <w:sz w:val="14"/>
          <w:szCs w:val="14"/>
        </w:rPr>
        <w:t>Os</w:t>
      </w:r>
      <w:proofErr w:type="spellEnd"/>
      <w:r w:rsidRPr="00A85229">
        <w:rPr>
          <w:rFonts w:eastAsia="Times New Roman"/>
          <w:sz w:val="14"/>
          <w:szCs w:val="14"/>
        </w:rPr>
        <w:t>, Rh, </w:t>
      </w:r>
      <w:proofErr w:type="spellStart"/>
      <w:r w:rsidRPr="00A85229">
        <w:rPr>
          <w:rFonts w:eastAsia="Times New Roman"/>
          <w:sz w:val="14"/>
          <w:szCs w:val="14"/>
        </w:rPr>
        <w:t>Ir</w:t>
      </w:r>
      <w:proofErr w:type="spellEnd"/>
      <w:r w:rsidRPr="00A85229">
        <w:rPr>
          <w:rFonts w:eastAsia="Times New Roman"/>
          <w:sz w:val="14"/>
          <w:szCs w:val="14"/>
        </w:rPr>
        <w:t xml:space="preserve">, Pd and Pt in nanostructured forms as well as the catalytic sites of diverse classes of molecules, clusters, </w:t>
      </w:r>
      <w:proofErr w:type="gramStart"/>
      <w:r w:rsidRPr="00A85229">
        <w:rPr>
          <w:rFonts w:eastAsia="Times New Roman"/>
          <w:sz w:val="14"/>
          <w:szCs w:val="14"/>
        </w:rPr>
        <w:t>polymers</w:t>
      </w:r>
      <w:proofErr w:type="gramEnd"/>
      <w:r w:rsidRPr="00A85229">
        <w:rPr>
          <w:rFonts w:eastAsia="Times New Roman"/>
          <w:sz w:val="14"/>
          <w:szCs w:val="14"/>
        </w:rPr>
        <w:t xml:space="preserve"> and materials. </w:t>
      </w:r>
      <w:r w:rsidRPr="00A85229">
        <w:rPr>
          <w:rFonts w:eastAsia="Times New Roman"/>
          <w:u w:val="single"/>
        </w:rPr>
        <w:t xml:space="preserve">In the case of the </w:t>
      </w:r>
      <w:proofErr w:type="gramStart"/>
      <w:r w:rsidRPr="00A85229">
        <w:rPr>
          <w:rFonts w:eastAsia="Times New Roman"/>
          <w:u w:val="single"/>
        </w:rPr>
        <w:t>photo-electrochemical</w:t>
      </w:r>
      <w:proofErr w:type="gramEnd"/>
      <w:r w:rsidRPr="00A85229">
        <w:rPr>
          <w:rFonts w:eastAsia="Times New Roman"/>
          <w:u w:val="single"/>
        </w:rPr>
        <w:t xml:space="preserve"> H2 evolution reaction from aqueous phase H2O, </w:t>
      </w:r>
      <w:r w:rsidRPr="00A85229">
        <w:rPr>
          <w:rFonts w:eastAsia="Times New Roman"/>
          <w:u w:val="single"/>
          <w:shd w:val="clear" w:color="auto" w:fill="FFFF00"/>
        </w:rPr>
        <w:t>the champion catalyst remains</w:t>
      </w:r>
      <w:r w:rsidRPr="00A85229">
        <w:rPr>
          <w:rFonts w:eastAsia="Times New Roman"/>
          <w:u w:val="single"/>
        </w:rPr>
        <w:t> Pt [</w:t>
      </w:r>
      <w:r w:rsidRPr="00A85229">
        <w:rPr>
          <w:rFonts w:eastAsia="Times New Roman"/>
          <w:u w:val="single"/>
          <w:shd w:val="clear" w:color="auto" w:fill="FFFF00"/>
        </w:rPr>
        <w:t>Platinum</w:t>
      </w:r>
      <w:r w:rsidRPr="00A85229">
        <w:rPr>
          <w:rFonts w:eastAsia="Times New Roman"/>
          <w:u w:val="single"/>
        </w:rPr>
        <w:t>] </w:t>
      </w:r>
      <w:r w:rsidRPr="00A85229">
        <w:rPr>
          <w:rFonts w:eastAsia="Times New Roman"/>
          <w:b/>
          <w:bCs/>
          <w:u w:val="single"/>
          <w:shd w:val="clear" w:color="auto" w:fill="FFFF00"/>
        </w:rPr>
        <w:t>despite</w:t>
      </w:r>
      <w:r w:rsidRPr="00A85229">
        <w:rPr>
          <w:rFonts w:eastAsia="Times New Roman"/>
          <w:sz w:val="14"/>
          <w:szCs w:val="14"/>
        </w:rPr>
        <w:t> </w:t>
      </w:r>
      <w:r w:rsidRPr="00A85229">
        <w:rPr>
          <w:rFonts w:eastAsia="Times New Roman"/>
          <w:b/>
          <w:bCs/>
          <w:u w:val="single"/>
        </w:rPr>
        <w:t>much </w:t>
      </w:r>
      <w:r w:rsidRPr="00A85229">
        <w:rPr>
          <w:rFonts w:eastAsia="Times New Roman"/>
          <w:b/>
          <w:bCs/>
          <w:u w:val="single"/>
          <w:shd w:val="clear" w:color="auto" w:fill="FFFF00"/>
        </w:rPr>
        <w:t>research</w:t>
      </w:r>
      <w:r w:rsidRPr="00A85229">
        <w:rPr>
          <w:rFonts w:eastAsia="Times New Roman"/>
          <w:b/>
          <w:bCs/>
          <w:u w:val="single"/>
        </w:rPr>
        <w:t> </w:t>
      </w:r>
      <w:r w:rsidRPr="00A85229">
        <w:rPr>
          <w:rFonts w:eastAsia="Times New Roman"/>
          <w:b/>
          <w:bCs/>
          <w:u w:val="single"/>
          <w:shd w:val="clear" w:color="auto" w:fill="FFFF00"/>
        </w:rPr>
        <w:t>devoted </w:t>
      </w:r>
      <w:r w:rsidRPr="00A85229">
        <w:rPr>
          <w:rFonts w:eastAsia="Times New Roman"/>
          <w:u w:val="single"/>
          <w:shd w:val="clear" w:color="auto" w:fill="FFFF00"/>
        </w:rPr>
        <w:t>to find a more </w:t>
      </w:r>
      <w:r w:rsidRPr="00A85229">
        <w:rPr>
          <w:rFonts w:eastAsia="Times New Roman"/>
          <w:b/>
          <w:bCs/>
          <w:u w:val="single"/>
          <w:shd w:val="clear" w:color="auto" w:fill="FFFF00"/>
        </w:rPr>
        <w:t>abundant</w:t>
      </w:r>
      <w:r w:rsidRPr="00A85229">
        <w:rPr>
          <w:rFonts w:eastAsia="Times New Roman"/>
          <w:b/>
          <w:bCs/>
          <w:u w:val="single"/>
        </w:rPr>
        <w:t> cheaper </w:t>
      </w:r>
      <w:r w:rsidRPr="00A85229">
        <w:rPr>
          <w:rFonts w:eastAsia="Times New Roman"/>
          <w:b/>
          <w:bCs/>
          <w:u w:val="single"/>
          <w:shd w:val="clear" w:color="auto" w:fill="FFFF00"/>
        </w:rPr>
        <w:t>alternative</w:t>
      </w:r>
      <w:r w:rsidRPr="00A85229">
        <w:rPr>
          <w:rFonts w:eastAsia="Times New Roman"/>
          <w:u w:val="single"/>
        </w:rPr>
        <w:t>.</w:t>
      </w:r>
      <w:r w:rsidRPr="00A85229">
        <w:rPr>
          <w:rFonts w:eastAsia="Times New Roman"/>
          <w:sz w:val="14"/>
          <w:szCs w:val="14"/>
        </w:rPr>
        <w:t> This is simply because </w:t>
      </w:r>
      <w:r w:rsidRPr="00A85229">
        <w:rPr>
          <w:rFonts w:eastAsia="Times New Roman"/>
          <w:u w:val="single"/>
        </w:rPr>
        <w:t>Pt [</w:t>
      </w:r>
      <w:r w:rsidRPr="00A85229">
        <w:rPr>
          <w:rFonts w:eastAsia="Times New Roman"/>
          <w:u w:val="single"/>
          <w:shd w:val="clear" w:color="auto" w:fill="FFFF00"/>
        </w:rPr>
        <w:t>platinum</w:t>
      </w:r>
      <w:r w:rsidRPr="00A85229">
        <w:rPr>
          <w:rFonts w:eastAsia="Times New Roman"/>
          <w:u w:val="single"/>
        </w:rPr>
        <w:t>] as a H2 evolution catalyst </w:t>
      </w:r>
      <w:r w:rsidRPr="00A85229">
        <w:rPr>
          <w:rFonts w:eastAsia="Times New Roman"/>
          <w:u w:val="single"/>
          <w:shd w:val="clear" w:color="auto" w:fill="FFFF00"/>
        </w:rPr>
        <w:t>still has the </w:t>
      </w:r>
      <w:r w:rsidRPr="00A85229">
        <w:rPr>
          <w:rFonts w:eastAsia="Times New Roman"/>
          <w:b/>
          <w:bCs/>
          <w:u w:val="single"/>
          <w:shd w:val="clear" w:color="auto" w:fill="FFFF00"/>
        </w:rPr>
        <w:t>world-record exchange current density</w:t>
      </w:r>
      <w:r w:rsidRPr="00A85229">
        <w:rPr>
          <w:rFonts w:eastAsia="Times New Roman"/>
          <w:u w:val="single"/>
        </w:rPr>
        <w:t> and </w:t>
      </w:r>
      <w:r w:rsidRPr="00A85229">
        <w:rPr>
          <w:rFonts w:eastAsia="Times New Roman"/>
          <w:b/>
          <w:bCs/>
          <w:u w:val="single"/>
        </w:rPr>
        <w:t>low Tafel slope</w:t>
      </w:r>
      <w:r w:rsidRPr="00A85229">
        <w:rPr>
          <w:rFonts w:eastAsia="Times New Roman"/>
          <w:sz w:val="14"/>
          <w:szCs w:val="14"/>
        </w:rPr>
        <w:t>. Moreover, </w:t>
      </w:r>
      <w:r w:rsidRPr="00A85229">
        <w:rPr>
          <w:rFonts w:eastAsia="Times New Roman"/>
          <w:u w:val="single"/>
        </w:rPr>
        <w:t>Pt</w:t>
      </w:r>
      <w:r w:rsidRPr="00A85229">
        <w:rPr>
          <w:rFonts w:eastAsia="Times New Roman"/>
          <w:sz w:val="14"/>
          <w:szCs w:val="14"/>
        </w:rPr>
        <w:t> </w:t>
      </w:r>
      <w:r w:rsidRPr="00A85229">
        <w:rPr>
          <w:rFonts w:eastAsia="Times New Roman"/>
          <w:u w:val="single"/>
        </w:rPr>
        <w:t>is</w:t>
      </w:r>
      <w:r w:rsidRPr="00A85229">
        <w:rPr>
          <w:rFonts w:eastAsia="Times New Roman"/>
          <w:sz w:val="14"/>
          <w:szCs w:val="14"/>
        </w:rPr>
        <w:t> reported to be </w:t>
      </w:r>
      <w:r w:rsidRPr="00A85229">
        <w:rPr>
          <w:rFonts w:eastAsia="Times New Roman"/>
          <w:u w:val="single"/>
        </w:rPr>
        <w:t>more durable in acidic environments</w:t>
      </w:r>
      <w:r w:rsidRPr="00A85229">
        <w:rPr>
          <w:rFonts w:eastAsia="Times New Roman"/>
          <w:sz w:val="14"/>
          <w:szCs w:val="14"/>
        </w:rPr>
        <w:t>, </w:t>
      </w:r>
      <w:r w:rsidRPr="00A85229">
        <w:rPr>
          <w:rFonts w:eastAsia="Times New Roman"/>
          <w:u w:val="single"/>
        </w:rPr>
        <w:t>which is the common case in photo-electrochemical devices</w:t>
      </w:r>
      <w:r w:rsidRPr="00A85229">
        <w:rPr>
          <w:rFonts w:eastAsia="Times New Roman"/>
          <w:sz w:val="14"/>
          <w:szCs w:val="14"/>
        </w:rPr>
        <w:t xml:space="preserve">. This illustrates the difficult choice one </w:t>
      </w:r>
      <w:proofErr w:type="gramStart"/>
      <w:r w:rsidRPr="00A85229">
        <w:rPr>
          <w:rFonts w:eastAsia="Times New Roman"/>
          <w:sz w:val="14"/>
          <w:szCs w:val="14"/>
        </w:rPr>
        <w:t>has to</w:t>
      </w:r>
      <w:proofErr w:type="gramEnd"/>
      <w:r w:rsidRPr="00A85229">
        <w:rPr>
          <w:rFonts w:eastAsia="Times New Roman"/>
          <w:sz w:val="14"/>
          <w:szCs w:val="14"/>
        </w:rPr>
        <w:t xml:space="preserve"> make in translating solar fuels materials science to a technology that could be implemented on a large scale. Should one continue to focus attention on bringing down the cost of rare and expensive superior performance materials like Pt or devote time and effort to improving the poorer performance of common cheap materials? It turns out not surprisingly that the efficiency of the H2 evolution reaction sensitively depends on the loading and size of the nanostructured Pt catalyst integrated with the photon harvesting, electron transporting photocathode. In this context, it is pertinent that a recent study has quantified how much Pt is </w:t>
      </w:r>
      <w:proofErr w:type="gramStart"/>
      <w:r w:rsidRPr="00A85229">
        <w:rPr>
          <w:rFonts w:eastAsia="Times New Roman"/>
          <w:sz w:val="14"/>
          <w:szCs w:val="14"/>
        </w:rPr>
        <w:t>actually required</w:t>
      </w:r>
      <w:proofErr w:type="gramEnd"/>
      <w:r w:rsidRPr="00A85229">
        <w:rPr>
          <w:rFonts w:eastAsia="Times New Roman"/>
          <w:sz w:val="14"/>
          <w:szCs w:val="14"/>
        </w:rPr>
        <w:t xml:space="preserve"> to </w:t>
      </w:r>
      <w:proofErr w:type="spellStart"/>
      <w:r w:rsidRPr="00A85229">
        <w:rPr>
          <w:rFonts w:eastAsia="Times New Roman"/>
          <w:sz w:val="14"/>
          <w:szCs w:val="14"/>
        </w:rPr>
        <w:t>optimise</w:t>
      </w:r>
      <w:proofErr w:type="spellEnd"/>
      <w:r w:rsidRPr="00A85229">
        <w:rPr>
          <w:rFonts w:eastAsia="Times New Roman"/>
          <w:sz w:val="14"/>
          <w:szCs w:val="14"/>
        </w:rPr>
        <w:t xml:space="preserve"> the H2 evolution rate in a photo-electrochemistry experiment using an exceptionally well-defined Pt-TiO2-Ti-pn+Si composite photocathode [4]. In this experiment, the size and loading of Pt nanoparticles were controlled using a sophisticated supersonic molecular beam source that was able to deposit mass-selected Pt nanoparticles from the gas-phase, with retention of their size, onto the photocathode. From detailed materials characterization measurements and </w:t>
      </w:r>
      <w:proofErr w:type="gramStart"/>
      <w:r w:rsidRPr="00A85229">
        <w:rPr>
          <w:rFonts w:eastAsia="Times New Roman"/>
          <w:sz w:val="14"/>
          <w:szCs w:val="14"/>
        </w:rPr>
        <w:t>in depth</w:t>
      </w:r>
      <w:proofErr w:type="gramEnd"/>
      <w:r w:rsidRPr="00A85229">
        <w:rPr>
          <w:rFonts w:eastAsia="Times New Roman"/>
          <w:sz w:val="14"/>
          <w:szCs w:val="14"/>
        </w:rPr>
        <w:t xml:space="preserve"> photo-electrochemistry experiments, it was found that the size of the most active Pt nanoparticles for the H2 evolution reaction was 5 nm at a loading level of 100 ng/cm2 on the photocathode. For a state-of-the-art over-potential of 50 mV this translated to about 54 tons of Pt in order to create a TW scale </w:t>
      </w:r>
      <w:proofErr w:type="gramStart"/>
      <w:r w:rsidRPr="00A85229">
        <w:rPr>
          <w:rFonts w:eastAsia="Times New Roman"/>
          <w:sz w:val="14"/>
          <w:szCs w:val="14"/>
        </w:rPr>
        <w:t>photo-electrochemical</w:t>
      </w:r>
      <w:proofErr w:type="gramEnd"/>
      <w:r w:rsidRPr="00A85229">
        <w:rPr>
          <w:rFonts w:eastAsia="Times New Roman"/>
          <w:sz w:val="14"/>
          <w:szCs w:val="14"/>
        </w:rPr>
        <w:t xml:space="preserve"> H2 generation infrastructure. How often </w:t>
      </w:r>
      <w:proofErr w:type="gramStart"/>
      <w:r w:rsidRPr="00A85229">
        <w:rPr>
          <w:rFonts w:eastAsia="Times New Roman"/>
          <w:sz w:val="14"/>
          <w:szCs w:val="14"/>
        </w:rPr>
        <w:t>this 54 tons</w:t>
      </w:r>
      <w:proofErr w:type="gramEnd"/>
      <w:r w:rsidRPr="00A85229">
        <w:rPr>
          <w:rFonts w:eastAsia="Times New Roman"/>
          <w:sz w:val="14"/>
          <w:szCs w:val="14"/>
        </w:rPr>
        <w:t xml:space="preserve"> have to be replaced is a crucial question. The issue of a well-designed Pt recycling system is clearly advisable. This tonnage amounts to around 30% of the current global annual production of Pt most of which is currently used in automobile catalytic converters and </w:t>
      </w:r>
      <w:proofErr w:type="spellStart"/>
      <w:r w:rsidRPr="00A85229">
        <w:rPr>
          <w:rFonts w:eastAsia="Times New Roman"/>
          <w:sz w:val="14"/>
          <w:szCs w:val="14"/>
        </w:rPr>
        <w:t>jewellery</w:t>
      </w:r>
      <w:proofErr w:type="spellEnd"/>
      <w:r w:rsidRPr="00A85229">
        <w:rPr>
          <w:rFonts w:eastAsia="Times New Roman"/>
          <w:sz w:val="14"/>
          <w:szCs w:val="14"/>
        </w:rPr>
        <w:t>. In terms of known Pt mineral resources (earth abundance 3.7×10-6 %) this does not seem like an insurmountable obstacle if it was decided by policy makers, the renewable energy industry and process engineers to establish an economically and environmentally viable TW H2 clean and green global technology founded upon the photo-electrochemical splitting of H2O using Pt as the metal of choice. It is pertinent to note that it may prove possible to reduce this amount of Pt by many orders of magnitude if the size of the Pt nanoparticles could be reduced from 5 nm to the atomically dispersed state and the catalytic activity for the H2 evolution reaction maintained if not improved [5]. Encouragingly in this context, a recent report revealed that the readily accessible, </w:t>
      </w:r>
      <w:proofErr w:type="spellStart"/>
      <w:r w:rsidRPr="00A85229">
        <w:rPr>
          <w:rFonts w:eastAsia="Times New Roman"/>
          <w:sz w:val="14"/>
          <w:szCs w:val="14"/>
        </w:rPr>
        <w:t>nanoporous</w:t>
      </w:r>
      <w:proofErr w:type="spellEnd"/>
      <w:r w:rsidRPr="00A85229">
        <w:rPr>
          <w:rFonts w:eastAsia="Times New Roman"/>
          <w:sz w:val="14"/>
          <w:szCs w:val="14"/>
        </w:rPr>
        <w:t xml:space="preserve"> layered material carbon nitride (C3N4), can anchor individual Pd atoms at the N sites and is able to function as a thermally stable hydrogenation catalyst </w:t>
      </w:r>
      <w:proofErr w:type="gramStart"/>
      <w:r w:rsidRPr="00A85229">
        <w:rPr>
          <w:rFonts w:eastAsia="Times New Roman"/>
          <w:sz w:val="14"/>
          <w:szCs w:val="14"/>
        </w:rPr>
        <w:t>for the production of</w:t>
      </w:r>
      <w:proofErr w:type="gramEnd"/>
      <w:r w:rsidRPr="00A85229">
        <w:rPr>
          <w:rFonts w:eastAsia="Times New Roman"/>
          <w:sz w:val="14"/>
          <w:szCs w:val="14"/>
        </w:rPr>
        <w:t xml:space="preserve"> many organic substances [6]. If this breakthrough can be extended to Pt atoms on C3N4-based photocathodes, this has the potential to reduce the Pt catalyst tonnage requirement by orders of magnitude. For photo-electrochemical hydrogen generating systems, besides the availability and cost of Pt, techno-economic challenges will also be encountered by constraining the area for water splitting to that of the light harvesting units and the area and cost of required land. The overall cost analysis of this kind of integrated photo-electrochemistry system will have to be compared with the cost efficiency of competing hydrogen producing technologies that employ Pt electro-catalysts based upon electrically integrated photovoltaic-electrolysis systems and grid integration of decoupled photovoltaics and electrolysis systems [7]. </w:t>
      </w:r>
      <w:r w:rsidRPr="00A85229">
        <w:rPr>
          <w:rFonts w:eastAsia="Times New Roman"/>
          <w:u w:val="single"/>
        </w:rPr>
        <w:t>It is worth noting that the production of Pt since the early 2000s has varied between just over 150 tons to about 220 tons.</w:t>
      </w:r>
      <w:r w:rsidRPr="00A85229">
        <w:rPr>
          <w:rFonts w:eastAsia="Times New Roman"/>
          <w:sz w:val="14"/>
          <w:szCs w:val="14"/>
        </w:rPr>
        <w:t> </w:t>
      </w:r>
      <w:proofErr w:type="gramStart"/>
      <w:r w:rsidRPr="00A85229">
        <w:rPr>
          <w:rFonts w:eastAsia="Times New Roman"/>
          <w:sz w:val="14"/>
          <w:szCs w:val="14"/>
        </w:rPr>
        <w:t>Obviously</w:t>
      </w:r>
      <w:proofErr w:type="gramEnd"/>
      <w:r w:rsidRPr="00A85229">
        <w:rPr>
          <w:rFonts w:eastAsia="Times New Roman"/>
          <w:sz w:val="14"/>
          <w:szCs w:val="14"/>
        </w:rPr>
        <w:t xml:space="preserve"> there is scope for further production if necessary. </w:t>
      </w:r>
      <w:r w:rsidRPr="00A85229">
        <w:rPr>
          <w:rFonts w:eastAsia="Times New Roman"/>
          <w:b/>
          <w:bCs/>
          <w:u w:val="single"/>
        </w:rPr>
        <w:t>The price has been volatile</w:t>
      </w:r>
      <w:r w:rsidRPr="00A85229">
        <w:rPr>
          <w:rFonts w:eastAsia="Times New Roman"/>
          <w:sz w:val="14"/>
          <w:szCs w:val="14"/>
        </w:rPr>
        <w:t>. It was stable from 1992 to 2000 and then steadily rose until it touched about $2,252 per ounce in 2008. It then fell off a cliff later in 2008 falling to $774 per ounce. It has since gone up and down, as high as $1,900 per ounce and today stands at about $950 per ounce [8]. The price of Pt seems to be related to the fortunes of the economy, when the economy is good and growing so does the price of Pt. A big question is, do we want to base a H2 economy on a rare element like Pt, where countries could be held to ransom on either the price or supply rather like the current situation with oil? Perhaps, </w:t>
      </w:r>
      <w:r w:rsidRPr="00A85229">
        <w:rPr>
          <w:rFonts w:eastAsia="Times New Roman"/>
          <w:u w:val="single"/>
        </w:rPr>
        <w:t>when more research scientists challenge the doctrine of the ‘materials dilemma’ by using new value propositions with economic models for producing Pt, they may entice business and industry leaders to produce Pt as if it were a ‘common element’</w:t>
      </w:r>
      <w:r w:rsidRPr="00A85229">
        <w:rPr>
          <w:rFonts w:eastAsia="Times New Roman"/>
          <w:sz w:val="14"/>
          <w:szCs w:val="14"/>
        </w:rPr>
        <w:t xml:space="preserve">, one that was </w:t>
      </w:r>
      <w:proofErr w:type="gramStart"/>
      <w:r w:rsidRPr="00A85229">
        <w:rPr>
          <w:rFonts w:eastAsia="Times New Roman"/>
          <w:sz w:val="14"/>
          <w:szCs w:val="14"/>
        </w:rPr>
        <w:t>absolutely essential</w:t>
      </w:r>
      <w:proofErr w:type="gramEnd"/>
      <w:r w:rsidRPr="00A85229">
        <w:rPr>
          <w:rFonts w:eastAsia="Times New Roman"/>
          <w:sz w:val="14"/>
          <w:szCs w:val="14"/>
        </w:rPr>
        <w:t xml:space="preserve"> for creating a sustainable future. Currently, </w:t>
      </w:r>
      <w:r w:rsidRPr="00A85229">
        <w:rPr>
          <w:rFonts w:eastAsia="Times New Roman"/>
          <w:u w:val="single"/>
        </w:rPr>
        <w:t>fossil fuel industry methods remain economically advantageous</w:t>
      </w:r>
      <w:r w:rsidRPr="00A85229">
        <w:rPr>
          <w:rFonts w:eastAsia="Times New Roman"/>
          <w:sz w:val="14"/>
          <w:szCs w:val="14"/>
        </w:rPr>
        <w:t>, despite the adverse consequences on our environment and climate. </w:t>
      </w:r>
      <w:r w:rsidRPr="00A85229">
        <w:rPr>
          <w:rFonts w:eastAsia="Times New Roman"/>
          <w:u w:val="single"/>
        </w:rPr>
        <w:t>A transition to clean energy technologies </w:t>
      </w:r>
      <w:r w:rsidRPr="00A85229">
        <w:rPr>
          <w:rFonts w:eastAsia="Times New Roman"/>
          <w:b/>
          <w:bCs/>
          <w:u w:val="single"/>
        </w:rPr>
        <w:t>will take time,</w:t>
      </w:r>
      <w:r w:rsidRPr="00A85229">
        <w:rPr>
          <w:rFonts w:eastAsia="Times New Roman"/>
          <w:u w:val="single"/>
        </w:rPr>
        <w:t> nevertheless many companies have already realized the benefits of this ground-breaking change</w:t>
      </w:r>
      <w:r w:rsidRPr="00A85229">
        <w:rPr>
          <w:rFonts w:eastAsia="Times New Roman"/>
          <w:sz w:val="14"/>
          <w:szCs w:val="14"/>
        </w:rPr>
        <w:t>. An impressive example of the conversion from fossil to H2 fuel is seen with Toyota. After more than twenty years of rigorous research and development they have manufactured automobiles with H2 fuel-cell powered engines to become commercially available later this year [9]. To enable this transition, H2 fuel stations as well as H2 generators integrated into automobiles will have to be rapidly developed. </w:t>
      </w:r>
      <w:r w:rsidRPr="00A85229">
        <w:rPr>
          <w:rFonts w:eastAsia="Times New Roman"/>
          <w:u w:val="single"/>
        </w:rPr>
        <w:t>It seems that </w:t>
      </w:r>
      <w:r w:rsidRPr="00A85229">
        <w:rPr>
          <w:rFonts w:eastAsia="Times New Roman"/>
          <w:u w:val="single"/>
          <w:shd w:val="clear" w:color="auto" w:fill="FFFF00"/>
        </w:rPr>
        <w:t>we should not yet write</w:t>
      </w:r>
      <w:r w:rsidRPr="00A85229">
        <w:rPr>
          <w:rFonts w:eastAsia="Times New Roman"/>
          <w:u w:val="single"/>
        </w:rPr>
        <w:t> </w:t>
      </w:r>
      <w:r w:rsidRPr="00A85229">
        <w:rPr>
          <w:rFonts w:eastAsia="Times New Roman"/>
          <w:u w:val="single"/>
          <w:shd w:val="clear" w:color="auto" w:fill="FFFF00"/>
        </w:rPr>
        <w:t>off</w:t>
      </w:r>
      <w:r w:rsidRPr="00A85229">
        <w:rPr>
          <w:rFonts w:eastAsia="Times New Roman"/>
          <w:u w:val="single"/>
        </w:rPr>
        <w:t> rare expensive Pt [</w:t>
      </w:r>
      <w:r w:rsidRPr="00A85229">
        <w:rPr>
          <w:rFonts w:eastAsia="Times New Roman"/>
          <w:u w:val="single"/>
          <w:shd w:val="clear" w:color="auto" w:fill="FFFF00"/>
        </w:rPr>
        <w:t>platinum</w:t>
      </w:r>
      <w:r w:rsidRPr="00A85229">
        <w:rPr>
          <w:rFonts w:eastAsia="Times New Roman"/>
          <w:u w:val="single"/>
        </w:rPr>
        <w:t>] </w:t>
      </w:r>
      <w:r w:rsidRPr="00A85229">
        <w:rPr>
          <w:rFonts w:eastAsia="Times New Roman"/>
          <w:u w:val="single"/>
          <w:shd w:val="clear" w:color="auto" w:fill="FFFF00"/>
        </w:rPr>
        <w:t>as the</w:t>
      </w:r>
      <w:r w:rsidRPr="00A85229">
        <w:rPr>
          <w:rFonts w:eastAsia="Times New Roman"/>
          <w:u w:val="single"/>
        </w:rPr>
        <w:t> catalytic </w:t>
      </w:r>
      <w:r w:rsidRPr="00A85229">
        <w:rPr>
          <w:rFonts w:eastAsia="Times New Roman"/>
          <w:u w:val="single"/>
          <w:shd w:val="clear" w:color="auto" w:fill="FFFF00"/>
        </w:rPr>
        <w:t>metal of choice</w:t>
      </w:r>
      <w:r w:rsidRPr="00A85229">
        <w:rPr>
          <w:rFonts w:eastAsia="Times New Roman"/>
          <w:u w:val="single"/>
        </w:rPr>
        <w:t> for making solar H2 on an industrially significant scale </w:t>
      </w:r>
      <w:r w:rsidRPr="00A85229">
        <w:rPr>
          <w:rFonts w:eastAsia="Times New Roman"/>
          <w:u w:val="single"/>
          <w:shd w:val="clear" w:color="auto" w:fill="FFFF00"/>
        </w:rPr>
        <w:t>to power a global hydrogen economy</w:t>
      </w:r>
      <w:r w:rsidRPr="00A85229">
        <w:rPr>
          <w:rFonts w:eastAsia="Times New Roman"/>
          <w:u w:val="single"/>
        </w:rPr>
        <w:t>.</w:t>
      </w:r>
      <w:r w:rsidRPr="00A85229">
        <w:rPr>
          <w:rFonts w:eastAsia="Times New Roman"/>
          <w:sz w:val="14"/>
          <w:szCs w:val="14"/>
        </w:rPr>
        <w:t> If Pt is selected as the catalyst of choice, there should as well be alternative choices of cheap and abundant elemental compositions, which can quickly take the place of Pt as a photo-catalyst. We shouldn’t stop looking for cheaper alternatives as there’s a whole bunch of interesting alternative materials out there. To invoke the wisdom of the American novelist, Mark Twain: “It </w:t>
      </w:r>
      <w:proofErr w:type="spellStart"/>
      <w:r w:rsidRPr="00A85229">
        <w:rPr>
          <w:rFonts w:eastAsia="Times New Roman"/>
          <w:sz w:val="14"/>
          <w:szCs w:val="14"/>
        </w:rPr>
        <w:t>ain’t</w:t>
      </w:r>
      <w:proofErr w:type="spellEnd"/>
      <w:r w:rsidRPr="00A85229">
        <w:rPr>
          <w:rFonts w:eastAsia="Times New Roman"/>
          <w:sz w:val="14"/>
          <w:szCs w:val="14"/>
        </w:rPr>
        <w:t> what you don’t know that gets you into trouble. It’s what you’re sure you know that does.” </w:t>
      </w:r>
      <w:r w:rsidRPr="00A85229">
        <w:rPr>
          <w:rFonts w:eastAsia="Times New Roman"/>
          <w:u w:val="single"/>
          <w:shd w:val="clear" w:color="auto" w:fill="FFFF00"/>
        </w:rPr>
        <w:t>If</w:t>
      </w:r>
      <w:r w:rsidRPr="00A85229">
        <w:rPr>
          <w:rFonts w:eastAsia="Times New Roman"/>
          <w:u w:val="single"/>
        </w:rPr>
        <w:t> we’re so sure that Pt [</w:t>
      </w:r>
      <w:r w:rsidRPr="00A85229">
        <w:rPr>
          <w:rFonts w:eastAsia="Times New Roman"/>
          <w:u w:val="single"/>
          <w:shd w:val="clear" w:color="auto" w:fill="FFFF00"/>
        </w:rPr>
        <w:t>platinum</w:t>
      </w:r>
      <w:r w:rsidRPr="00A85229">
        <w:rPr>
          <w:rFonts w:eastAsia="Times New Roman"/>
          <w:u w:val="single"/>
        </w:rPr>
        <w:t>] </w:t>
      </w:r>
      <w:r w:rsidRPr="00A85229">
        <w:rPr>
          <w:rFonts w:eastAsia="Times New Roman"/>
          <w:u w:val="single"/>
          <w:shd w:val="clear" w:color="auto" w:fill="FFFF00"/>
        </w:rPr>
        <w:t>is</w:t>
      </w:r>
      <w:r w:rsidRPr="00A85229">
        <w:rPr>
          <w:rFonts w:eastAsia="Times New Roman"/>
          <w:u w:val="single"/>
        </w:rPr>
        <w:t> too </w:t>
      </w:r>
      <w:r w:rsidRPr="00A85229">
        <w:rPr>
          <w:rFonts w:eastAsia="Times New Roman"/>
          <w:b/>
          <w:bCs/>
          <w:u w:val="single"/>
          <w:shd w:val="clear" w:color="auto" w:fill="FFFF00"/>
        </w:rPr>
        <w:t>rare</w:t>
      </w:r>
      <w:r w:rsidRPr="00A85229">
        <w:rPr>
          <w:rFonts w:eastAsia="Times New Roman"/>
          <w:u w:val="single"/>
        </w:rPr>
        <w:t> and expensive to process on a global industrial scale, </w:t>
      </w:r>
      <w:r w:rsidRPr="00A85229">
        <w:rPr>
          <w:rFonts w:eastAsia="Times New Roman"/>
          <w:u w:val="single"/>
          <w:shd w:val="clear" w:color="auto" w:fill="FFFF00"/>
        </w:rPr>
        <w:t>we may be adding to our troubles</w:t>
      </w:r>
      <w:r w:rsidRPr="00A85229">
        <w:rPr>
          <w:rFonts w:eastAsia="Times New Roman"/>
          <w:u w:val="single"/>
        </w:rPr>
        <w:t>, </w:t>
      </w:r>
      <w:r w:rsidRPr="00A85229">
        <w:rPr>
          <w:rFonts w:eastAsia="Times New Roman"/>
          <w:u w:val="single"/>
          <w:shd w:val="clear" w:color="auto" w:fill="FFFF00"/>
        </w:rPr>
        <w:t>rather than resolving them </w:t>
      </w:r>
      <w:r w:rsidRPr="00A85229">
        <w:rPr>
          <w:rFonts w:eastAsia="Times New Roman"/>
          <w:u w:val="single"/>
        </w:rPr>
        <w:t>with this nano solution</w:t>
      </w:r>
      <w:r w:rsidRPr="00A85229">
        <w:rPr>
          <w:rFonts w:eastAsia="Times New Roman"/>
          <w:sz w:val="14"/>
          <w:szCs w:val="14"/>
        </w:rPr>
        <w:t>. </w:t>
      </w:r>
    </w:p>
    <w:p w14:paraId="01B8352F" w14:textId="77777777" w:rsidR="00111A1D" w:rsidRPr="00A85229" w:rsidRDefault="00111A1D" w:rsidP="00111A1D">
      <w:pPr>
        <w:spacing w:after="0" w:line="240" w:lineRule="auto"/>
        <w:textAlignment w:val="baseline"/>
        <w:rPr>
          <w:rFonts w:ascii="Segoe UI" w:eastAsia="Times New Roman" w:hAnsi="Segoe UI" w:cs="Segoe UI"/>
          <w:sz w:val="18"/>
          <w:szCs w:val="18"/>
        </w:rPr>
      </w:pPr>
      <w:r w:rsidRPr="00A85229">
        <w:rPr>
          <w:rFonts w:eastAsia="Times New Roman"/>
          <w:sz w:val="14"/>
          <w:szCs w:val="14"/>
        </w:rPr>
        <w:t> </w:t>
      </w:r>
    </w:p>
    <w:p w14:paraId="12DD0240" w14:textId="77777777" w:rsidR="00111A1D" w:rsidRPr="00A85229" w:rsidRDefault="00111A1D" w:rsidP="00111A1D">
      <w:pPr>
        <w:pStyle w:val="Heading4"/>
        <w:rPr>
          <w:rFonts w:ascii="Segoe UI" w:eastAsia="Times New Roman" w:hAnsi="Segoe UI" w:cs="Segoe UI"/>
          <w:sz w:val="18"/>
          <w:szCs w:val="18"/>
        </w:rPr>
      </w:pPr>
      <w:r w:rsidRPr="00A85229">
        <w:rPr>
          <w:rFonts w:eastAsia="Times New Roman"/>
        </w:rPr>
        <w:t>Hydrogen energy production is </w:t>
      </w:r>
      <w:r w:rsidRPr="00A85229">
        <w:rPr>
          <w:rFonts w:eastAsia="Times New Roman"/>
          <w:u w:val="single"/>
        </w:rPr>
        <w:t>try-or-</w:t>
      </w:r>
      <w:proofErr w:type="gramStart"/>
      <w:r w:rsidRPr="00A85229">
        <w:rPr>
          <w:rFonts w:eastAsia="Times New Roman"/>
          <w:u w:val="single"/>
        </w:rPr>
        <w:t>die</w:t>
      </w:r>
      <w:proofErr w:type="gramEnd"/>
      <w:r w:rsidRPr="00A85229">
        <w:rPr>
          <w:rFonts w:eastAsia="Times New Roman"/>
        </w:rPr>
        <w:t> to solve 2°C warming</w:t>
      </w:r>
      <w:r w:rsidRPr="00A85229">
        <w:rPr>
          <w:rFonts w:ascii="Times New Roman" w:eastAsia="Times New Roman" w:hAnsi="Times New Roman" w:cs="Times New Roman"/>
        </w:rPr>
        <w:t> – </w:t>
      </w:r>
      <w:r w:rsidRPr="00A85229">
        <w:rPr>
          <w:rFonts w:eastAsia="Times New Roman"/>
          <w:u w:val="single"/>
        </w:rPr>
        <w:t>negative emissions</w:t>
      </w:r>
      <w:r w:rsidRPr="00A85229">
        <w:rPr>
          <w:rFonts w:eastAsia="Times New Roman"/>
        </w:rPr>
        <w:t> AND </w:t>
      </w:r>
      <w:r w:rsidRPr="00A85229">
        <w:rPr>
          <w:rFonts w:eastAsia="Times New Roman"/>
          <w:u w:val="single"/>
        </w:rPr>
        <w:t>solves oceans</w:t>
      </w:r>
      <w:r w:rsidRPr="00A85229">
        <w:rPr>
          <w:rFonts w:ascii="Times New Roman" w:eastAsia="Times New Roman" w:hAnsi="Times New Roman" w:cs="Times New Roman"/>
        </w:rPr>
        <w:t>. </w:t>
      </w:r>
    </w:p>
    <w:p w14:paraId="43AC113E" w14:textId="77777777" w:rsidR="00111A1D" w:rsidRPr="00A85229" w:rsidRDefault="00111A1D" w:rsidP="00111A1D">
      <w:pPr>
        <w:spacing w:after="0" w:line="240" w:lineRule="auto"/>
        <w:textAlignment w:val="baseline"/>
        <w:rPr>
          <w:rFonts w:ascii="Segoe UI" w:eastAsia="Times New Roman" w:hAnsi="Segoe UI" w:cs="Segoe UI"/>
          <w:sz w:val="18"/>
          <w:szCs w:val="18"/>
        </w:rPr>
      </w:pPr>
      <w:r w:rsidRPr="00A85229">
        <w:rPr>
          <w:rFonts w:eastAsia="Times New Roman"/>
        </w:rPr>
        <w:t>Sarah </w:t>
      </w:r>
      <w:proofErr w:type="spellStart"/>
      <w:r w:rsidRPr="00A85229">
        <w:rPr>
          <w:rFonts w:eastAsia="Times New Roman"/>
          <w:b/>
          <w:bCs/>
          <w:sz w:val="26"/>
          <w:szCs w:val="26"/>
        </w:rPr>
        <w:t>DeWeerdt</w:t>
      </w:r>
      <w:proofErr w:type="spellEnd"/>
      <w:r w:rsidRPr="00A85229">
        <w:rPr>
          <w:rFonts w:eastAsia="Times New Roman"/>
        </w:rPr>
        <w:t>, 6-26-</w:t>
      </w:r>
      <w:r w:rsidRPr="00A85229">
        <w:rPr>
          <w:rFonts w:eastAsia="Times New Roman"/>
          <w:b/>
          <w:bCs/>
          <w:sz w:val="26"/>
          <w:szCs w:val="26"/>
        </w:rPr>
        <w:t>18</w:t>
      </w:r>
      <w:r w:rsidRPr="00A85229">
        <w:rPr>
          <w:rFonts w:eastAsia="Times New Roman"/>
        </w:rPr>
        <w:t xml:space="preserve">, (Seattle-Based Science author specializing in biology, </w:t>
      </w:r>
      <w:proofErr w:type="gramStart"/>
      <w:r w:rsidRPr="00A85229">
        <w:rPr>
          <w:rFonts w:eastAsia="Times New Roman"/>
        </w:rPr>
        <w:t>medicine</w:t>
      </w:r>
      <w:proofErr w:type="gramEnd"/>
      <w:r w:rsidRPr="00A85229">
        <w:rPr>
          <w:rFonts w:eastAsia="Times New Roman"/>
        </w:rPr>
        <w:t xml:space="preserve"> and the environment as a contributor to Anthropocene magazine's Daily Science blog, and her work has appeared in a variety of other publications including Nature, Newsweek, Conservation and Nautilus, “Could the hydrogen economy throw us a climate-change lifeline?”, Anthropocene, http://www.anthropocenemagazine.org/2018/06/could-hydrogen-economy-throw-climate-change-lifeline/) </w:t>
      </w:r>
    </w:p>
    <w:p w14:paraId="3B1E46A6" w14:textId="77777777" w:rsidR="00111A1D" w:rsidRPr="00A85229" w:rsidRDefault="00111A1D" w:rsidP="00111A1D">
      <w:pPr>
        <w:spacing w:after="0" w:line="240" w:lineRule="auto"/>
        <w:textAlignment w:val="baseline"/>
        <w:rPr>
          <w:rFonts w:ascii="Segoe UI" w:eastAsia="Times New Roman" w:hAnsi="Segoe UI" w:cs="Segoe UI"/>
          <w:sz w:val="18"/>
          <w:szCs w:val="18"/>
        </w:rPr>
      </w:pPr>
      <w:r w:rsidRPr="00A85229">
        <w:rPr>
          <w:rFonts w:eastAsia="Times New Roman"/>
          <w:u w:val="single"/>
        </w:rPr>
        <w:t>According to scientists who track humanity’s greenhouse gas budget</w:t>
      </w:r>
      <w:r w:rsidRPr="00A85229">
        <w:rPr>
          <w:rFonts w:eastAsia="Times New Roman"/>
          <w:sz w:val="14"/>
          <w:szCs w:val="14"/>
        </w:rPr>
        <w:t>, it’s looking more and more likely that </w:t>
      </w:r>
      <w:r w:rsidRPr="00A85229">
        <w:rPr>
          <w:rFonts w:eastAsia="Times New Roman"/>
          <w:u w:val="single"/>
        </w:rPr>
        <w:t>we will emit more carbon dioxide than is compatible with limiting global warming to </w:t>
      </w:r>
      <w:r w:rsidRPr="00A85229">
        <w:rPr>
          <w:rFonts w:eastAsia="Times New Roman"/>
          <w:b/>
          <w:bCs/>
          <w:u w:val="single"/>
        </w:rPr>
        <w:t>2 °C</w:t>
      </w:r>
      <w:r w:rsidRPr="00A85229">
        <w:rPr>
          <w:rFonts w:eastAsia="Times New Roman"/>
          <w:u w:val="single"/>
        </w:rPr>
        <w:t>,</w:t>
      </w:r>
      <w:r w:rsidRPr="00A85229">
        <w:rPr>
          <w:rFonts w:eastAsia="Times New Roman"/>
          <w:sz w:val="14"/>
          <w:szCs w:val="14"/>
        </w:rPr>
        <w:t> let alone 1.5 °C, as envisioned in the Paris Agreement. </w:t>
      </w:r>
      <w:r w:rsidRPr="00A85229">
        <w:rPr>
          <w:rFonts w:eastAsia="Times New Roman"/>
          <w:u w:val="single"/>
        </w:rPr>
        <w:t>That reality has focused more attention on negative emissions</w:t>
      </w:r>
      <w:r w:rsidRPr="00A85229">
        <w:rPr>
          <w:rFonts w:eastAsia="Times New Roman"/>
          <w:sz w:val="14"/>
          <w:szCs w:val="14"/>
        </w:rPr>
        <w:t xml:space="preserve"> – technologies for pulling carbon dioxide out of the air and sequestering it </w:t>
      </w:r>
      <w:proofErr w:type="gramStart"/>
      <w:r w:rsidRPr="00A85229">
        <w:rPr>
          <w:rFonts w:eastAsia="Times New Roman"/>
          <w:sz w:val="14"/>
          <w:szCs w:val="14"/>
        </w:rPr>
        <w:t>more or less permanently</w:t>
      </w:r>
      <w:proofErr w:type="gramEnd"/>
      <w:r w:rsidRPr="00A85229">
        <w:rPr>
          <w:rFonts w:eastAsia="Times New Roman"/>
          <w:sz w:val="14"/>
          <w:szCs w:val="14"/>
        </w:rPr>
        <w:t>. Many attempts to model different emissions pathways and predict future climate now assume that negative emissions will be necessary to plug the hole in our carbon budget. So far, </w:t>
      </w:r>
      <w:r w:rsidRPr="00A85229">
        <w:rPr>
          <w:rFonts w:eastAsia="Times New Roman"/>
          <w:u w:val="single"/>
        </w:rPr>
        <w:t>most attention has focused on</w:t>
      </w:r>
      <w:r w:rsidRPr="00A85229">
        <w:rPr>
          <w:rFonts w:eastAsia="Times New Roman"/>
          <w:sz w:val="14"/>
          <w:szCs w:val="14"/>
        </w:rPr>
        <w:t> a method called bioenergy with carbon capture and storage (</w:t>
      </w:r>
      <w:r w:rsidRPr="00A85229">
        <w:rPr>
          <w:rFonts w:eastAsia="Times New Roman"/>
          <w:u w:val="single"/>
        </w:rPr>
        <w:t>BECCS</w:t>
      </w:r>
      <w:r w:rsidRPr="00A85229">
        <w:rPr>
          <w:rFonts w:eastAsia="Times New Roman"/>
          <w:sz w:val="14"/>
          <w:szCs w:val="14"/>
        </w:rPr>
        <w:t>): grow certain trees or grasses on large plantations, harvest and burn them for energy, </w:t>
      </w:r>
      <w:r w:rsidRPr="00A85229">
        <w:rPr>
          <w:rFonts w:eastAsia="Times New Roman"/>
          <w:u w:val="single"/>
        </w:rPr>
        <w:t>capture the resulting carbon dioxide, and inject it underground</w:t>
      </w:r>
      <w:r w:rsidRPr="00A85229">
        <w:rPr>
          <w:rFonts w:eastAsia="Times New Roman"/>
          <w:sz w:val="14"/>
          <w:szCs w:val="14"/>
        </w:rPr>
        <w:t>. The problem is that </w:t>
      </w:r>
      <w:r w:rsidRPr="00A85229">
        <w:rPr>
          <w:rFonts w:eastAsia="Times New Roman"/>
          <w:b/>
          <w:bCs/>
          <w:u w:val="single"/>
        </w:rPr>
        <w:t>this might not be feasible in practice</w:t>
      </w:r>
      <w:r w:rsidRPr="00A85229">
        <w:rPr>
          <w:rFonts w:eastAsia="Times New Roman"/>
          <w:sz w:val="14"/>
          <w:szCs w:val="14"/>
        </w:rPr>
        <w:t>. For one thing, </w:t>
      </w:r>
      <w:r w:rsidRPr="00A85229">
        <w:rPr>
          <w:rFonts w:eastAsia="Times New Roman"/>
          <w:b/>
          <w:bCs/>
          <w:u w:val="single"/>
        </w:rPr>
        <w:t>the </w:t>
      </w:r>
      <w:r w:rsidRPr="00A85229">
        <w:rPr>
          <w:rFonts w:eastAsia="Times New Roman"/>
          <w:b/>
          <w:bCs/>
          <w:u w:val="single"/>
          <w:shd w:val="clear" w:color="auto" w:fill="FFFF00"/>
        </w:rPr>
        <w:t>scale</w:t>
      </w:r>
      <w:r w:rsidRPr="00A85229">
        <w:rPr>
          <w:rFonts w:eastAsia="Times New Roman"/>
          <w:u w:val="single"/>
          <w:shd w:val="clear" w:color="auto" w:fill="FFFF00"/>
        </w:rPr>
        <w:t> of</w:t>
      </w:r>
      <w:r w:rsidRPr="00A85229">
        <w:rPr>
          <w:rFonts w:eastAsia="Times New Roman"/>
          <w:u w:val="single"/>
        </w:rPr>
        <w:t> carbon </w:t>
      </w:r>
      <w:r w:rsidRPr="00A85229">
        <w:rPr>
          <w:rFonts w:eastAsia="Times New Roman"/>
          <w:u w:val="single"/>
          <w:shd w:val="clear" w:color="auto" w:fill="FFFF00"/>
        </w:rPr>
        <w:t>removal</w:t>
      </w:r>
      <w:r w:rsidRPr="00A85229">
        <w:rPr>
          <w:rFonts w:eastAsia="Times New Roman"/>
          <w:u w:val="single"/>
        </w:rPr>
        <w:t> needed </w:t>
      </w:r>
      <w:r w:rsidRPr="00A85229">
        <w:rPr>
          <w:rFonts w:eastAsia="Times New Roman"/>
          <w:b/>
          <w:bCs/>
          <w:u w:val="single"/>
          <w:shd w:val="clear" w:color="auto" w:fill="FFFF00"/>
        </w:rPr>
        <w:t>is so massive</w:t>
      </w:r>
      <w:r w:rsidRPr="00A85229">
        <w:rPr>
          <w:rFonts w:eastAsia="Times New Roman"/>
          <w:u w:val="single"/>
        </w:rPr>
        <w:t> that </w:t>
      </w:r>
      <w:r w:rsidRPr="00A85229">
        <w:rPr>
          <w:rFonts w:eastAsia="Times New Roman"/>
          <w:u w:val="single"/>
          <w:shd w:val="clear" w:color="auto" w:fill="FFFF00"/>
        </w:rPr>
        <w:t>there may not be enough land to grow </w:t>
      </w:r>
      <w:r w:rsidRPr="00A85229">
        <w:rPr>
          <w:rFonts w:eastAsia="Times New Roman"/>
          <w:u w:val="single"/>
        </w:rPr>
        <w:t>bioenergy </w:t>
      </w:r>
      <w:r w:rsidRPr="00A85229">
        <w:rPr>
          <w:rFonts w:eastAsia="Times New Roman"/>
          <w:u w:val="single"/>
          <w:shd w:val="clear" w:color="auto" w:fill="FFFF00"/>
        </w:rPr>
        <w:t>crops</w:t>
      </w:r>
      <w:r w:rsidRPr="00A85229">
        <w:rPr>
          <w:rFonts w:eastAsia="Times New Roman"/>
          <w:u w:val="single"/>
        </w:rPr>
        <w:t> without putting natural ecosystems or food production at risk</w:t>
      </w:r>
      <w:r w:rsidRPr="00A85229">
        <w:rPr>
          <w:rFonts w:eastAsia="Times New Roman"/>
          <w:sz w:val="14"/>
          <w:szCs w:val="14"/>
        </w:rPr>
        <w:t>. And </w:t>
      </w:r>
      <w:r w:rsidRPr="00A85229">
        <w:rPr>
          <w:rFonts w:eastAsia="Times New Roman"/>
          <w:u w:val="single"/>
        </w:rPr>
        <w:t>scientists aren’t sure that storing huge quantities of carbon dioxide underground will be safe</w:t>
      </w:r>
      <w:r w:rsidRPr="00A85229">
        <w:rPr>
          <w:rFonts w:eastAsia="Times New Roman"/>
          <w:sz w:val="14"/>
          <w:szCs w:val="14"/>
        </w:rPr>
        <w:t> and secure over the long term. But </w:t>
      </w:r>
      <w:r w:rsidRPr="00A85229">
        <w:rPr>
          <w:rFonts w:eastAsia="Times New Roman"/>
          <w:b/>
          <w:bCs/>
          <w:u w:val="single"/>
        </w:rPr>
        <w:t>there may be other options</w:t>
      </w:r>
      <w:r w:rsidRPr="00A85229">
        <w:rPr>
          <w:rFonts w:eastAsia="Times New Roman"/>
          <w:sz w:val="14"/>
          <w:szCs w:val="14"/>
        </w:rPr>
        <w:t>. According to an analysis published yesterday in Nature Climate Change, </w:t>
      </w:r>
      <w:r w:rsidRPr="00A85229">
        <w:rPr>
          <w:rFonts w:eastAsia="Times New Roman"/>
          <w:u w:val="single"/>
        </w:rPr>
        <w:t>negative-emissions methods to produce </w:t>
      </w:r>
      <w:r w:rsidRPr="00A85229">
        <w:rPr>
          <w:rFonts w:eastAsia="Times New Roman"/>
          <w:u w:val="single"/>
          <w:shd w:val="clear" w:color="auto" w:fill="FFFF00"/>
        </w:rPr>
        <w:t>hydrogen fuel could</w:t>
      </w:r>
      <w:r w:rsidRPr="00A85229">
        <w:rPr>
          <w:rFonts w:eastAsia="Times New Roman"/>
          <w:u w:val="single"/>
        </w:rPr>
        <w:t> </w:t>
      </w:r>
      <w:r w:rsidRPr="00A85229">
        <w:rPr>
          <w:rFonts w:eastAsia="Times New Roman"/>
          <w:u w:val="single"/>
          <w:shd w:val="clear" w:color="auto" w:fill="FFFF00"/>
        </w:rPr>
        <w:t>have</w:t>
      </w:r>
      <w:r w:rsidRPr="00A85229">
        <w:rPr>
          <w:rFonts w:eastAsia="Times New Roman"/>
          <w:u w:val="single"/>
        </w:rPr>
        <w:t> </w:t>
      </w:r>
      <w:r w:rsidRPr="00A85229">
        <w:rPr>
          <w:rFonts w:eastAsia="Times New Roman"/>
          <w:b/>
          <w:bCs/>
          <w:u w:val="single"/>
        </w:rPr>
        <w:t>even </w:t>
      </w:r>
      <w:r w:rsidRPr="00A85229">
        <w:rPr>
          <w:rFonts w:eastAsia="Times New Roman"/>
          <w:b/>
          <w:bCs/>
          <w:u w:val="single"/>
          <w:shd w:val="clear" w:color="auto" w:fill="FFFF00"/>
        </w:rPr>
        <w:t>greater power generation</w:t>
      </w:r>
      <w:r w:rsidRPr="00A85229">
        <w:rPr>
          <w:rFonts w:eastAsia="Times New Roman"/>
          <w:u w:val="single"/>
          <w:shd w:val="clear" w:color="auto" w:fill="FFFF00"/>
        </w:rPr>
        <w:t> and </w:t>
      </w:r>
      <w:r w:rsidRPr="00A85229">
        <w:rPr>
          <w:rFonts w:eastAsia="Times New Roman"/>
          <w:b/>
          <w:bCs/>
          <w:u w:val="single"/>
          <w:shd w:val="clear" w:color="auto" w:fill="FFFF00"/>
        </w:rPr>
        <w:t>carbon storage potential</w:t>
      </w:r>
      <w:r w:rsidRPr="00A85229">
        <w:rPr>
          <w:rFonts w:eastAsia="Times New Roman"/>
          <w:u w:val="single"/>
          <w:shd w:val="clear" w:color="auto" w:fill="FFFF00"/>
        </w:rPr>
        <w:t> </w:t>
      </w:r>
      <w:r w:rsidRPr="00A85229">
        <w:rPr>
          <w:rFonts w:eastAsia="Times New Roman"/>
          <w:u w:val="single"/>
        </w:rPr>
        <w:t>than BECCS</w:t>
      </w:r>
      <w:r w:rsidRPr="00A85229">
        <w:rPr>
          <w:rFonts w:eastAsia="Times New Roman"/>
          <w:sz w:val="14"/>
          <w:szCs w:val="14"/>
        </w:rPr>
        <w:t>, and cost less. What’s more, </w:t>
      </w:r>
      <w:r w:rsidRPr="00A85229">
        <w:rPr>
          <w:rFonts w:eastAsia="Times New Roman"/>
          <w:u w:val="single"/>
          <w:shd w:val="clear" w:color="auto" w:fill="FFFF00"/>
        </w:rPr>
        <w:t>negative-energy hydrogen</w:t>
      </w:r>
      <w:r w:rsidRPr="00A85229">
        <w:rPr>
          <w:rFonts w:eastAsia="Times New Roman"/>
          <w:u w:val="single"/>
        </w:rPr>
        <w:t> would </w:t>
      </w:r>
      <w:r w:rsidRPr="00A85229">
        <w:rPr>
          <w:rFonts w:eastAsia="Times New Roman"/>
          <w:u w:val="single"/>
          <w:shd w:val="clear" w:color="auto" w:fill="FFFF00"/>
        </w:rPr>
        <w:t>yield</w:t>
      </w:r>
      <w:r w:rsidRPr="00A85229">
        <w:rPr>
          <w:rFonts w:eastAsia="Times New Roman"/>
          <w:u w:val="single"/>
        </w:rPr>
        <w:t> </w:t>
      </w:r>
      <w:r w:rsidRPr="00A85229">
        <w:rPr>
          <w:rFonts w:eastAsia="Times New Roman"/>
          <w:b/>
          <w:bCs/>
          <w:u w:val="single"/>
          <w:shd w:val="clear" w:color="auto" w:fill="FFFF00"/>
        </w:rPr>
        <w:t>byproducts</w:t>
      </w:r>
      <w:r w:rsidRPr="00A85229">
        <w:rPr>
          <w:rFonts w:eastAsia="Times New Roman"/>
          <w:u w:val="single"/>
          <w:shd w:val="clear" w:color="auto" w:fill="FFFF00"/>
        </w:rPr>
        <w:t> that </w:t>
      </w:r>
      <w:r w:rsidRPr="00A85229">
        <w:rPr>
          <w:rFonts w:eastAsia="Times New Roman"/>
          <w:b/>
          <w:bCs/>
          <w:u w:val="single"/>
          <w:shd w:val="clear" w:color="auto" w:fill="FFFF00"/>
        </w:rPr>
        <w:t>fight</w:t>
      </w:r>
      <w:r w:rsidRPr="00A85229">
        <w:rPr>
          <w:rFonts w:eastAsia="Times New Roman"/>
          <w:b/>
          <w:bCs/>
          <w:u w:val="single"/>
        </w:rPr>
        <w:t> ocean </w:t>
      </w:r>
      <w:r w:rsidRPr="00A85229">
        <w:rPr>
          <w:rFonts w:eastAsia="Times New Roman"/>
          <w:b/>
          <w:bCs/>
          <w:u w:val="single"/>
          <w:shd w:val="clear" w:color="auto" w:fill="FFFF00"/>
        </w:rPr>
        <w:t>acidification</w:t>
      </w:r>
      <w:r w:rsidRPr="00A85229">
        <w:rPr>
          <w:rFonts w:eastAsia="Times New Roman"/>
          <w:b/>
          <w:bCs/>
          <w:u w:val="single"/>
        </w:rPr>
        <w:t>. </w:t>
      </w:r>
      <w:r w:rsidRPr="00A85229">
        <w:rPr>
          <w:rFonts w:eastAsia="Times New Roman"/>
          <w:sz w:val="14"/>
          <w:szCs w:val="14"/>
        </w:rPr>
        <w:t>The process uses renewable energy to split water to yield hydrogen fuel. Meanwhile, </w:t>
      </w:r>
      <w:r w:rsidRPr="00A85229">
        <w:rPr>
          <w:rFonts w:eastAsia="Times New Roman"/>
          <w:u w:val="single"/>
        </w:rPr>
        <w:t>a series of additional</w:t>
      </w:r>
      <w:r w:rsidRPr="00A85229">
        <w:rPr>
          <w:rFonts w:eastAsia="Times New Roman"/>
          <w:sz w:val="14"/>
          <w:szCs w:val="14"/>
        </w:rPr>
        <w:t> chemical </w:t>
      </w:r>
      <w:r w:rsidRPr="00A85229">
        <w:rPr>
          <w:rFonts w:eastAsia="Times New Roman"/>
          <w:u w:val="single"/>
        </w:rPr>
        <w:t>reactions convert dissolved carbon dioxide to bicarbonate</w:t>
      </w:r>
      <w:r w:rsidRPr="00A85229">
        <w:rPr>
          <w:rFonts w:eastAsia="Times New Roman"/>
          <w:sz w:val="14"/>
          <w:szCs w:val="14"/>
        </w:rPr>
        <w:t>. Scientists have recently developed several different methods that are variations on this same basic theme. </w:t>
      </w:r>
      <w:r w:rsidRPr="00A85229">
        <w:rPr>
          <w:rFonts w:eastAsia="Times New Roman"/>
          <w:u w:val="single"/>
        </w:rPr>
        <w:t>Bicarbonate</w:t>
      </w:r>
      <w:r w:rsidRPr="00A85229">
        <w:rPr>
          <w:rFonts w:eastAsia="Times New Roman"/>
          <w:sz w:val="14"/>
          <w:szCs w:val="14"/>
        </w:rPr>
        <w:t> is an important component of seawater and </w:t>
      </w:r>
      <w:r w:rsidRPr="00A85229">
        <w:rPr>
          <w:rFonts w:eastAsia="Times New Roman"/>
          <w:u w:val="single"/>
        </w:rPr>
        <w:t>is used as raw material by shell-forming organisms. One effect of ocean acidification is that bicarbonate is in shorter supply</w:t>
      </w:r>
      <w:r w:rsidRPr="00A85229">
        <w:rPr>
          <w:rFonts w:eastAsia="Times New Roman"/>
          <w:sz w:val="14"/>
          <w:szCs w:val="14"/>
        </w:rPr>
        <w:t>, making it more difficult for marine organisms to make shells. </w:t>
      </w:r>
      <w:r w:rsidRPr="00A85229">
        <w:rPr>
          <w:rFonts w:eastAsia="Times New Roman"/>
          <w:u w:val="single"/>
        </w:rPr>
        <w:t>Negative-emissions </w:t>
      </w:r>
      <w:r w:rsidRPr="00A85229">
        <w:rPr>
          <w:rFonts w:eastAsia="Times New Roman"/>
          <w:u w:val="single"/>
          <w:shd w:val="clear" w:color="auto" w:fill="FFFF00"/>
        </w:rPr>
        <w:t>hydrogen would </w:t>
      </w:r>
      <w:r w:rsidRPr="00A85229">
        <w:rPr>
          <w:rFonts w:eastAsia="Times New Roman"/>
          <w:b/>
          <w:bCs/>
          <w:u w:val="single"/>
          <w:shd w:val="clear" w:color="auto" w:fill="FFFF00"/>
        </w:rPr>
        <w:t>replenish</w:t>
      </w:r>
      <w:r w:rsidRPr="00A85229">
        <w:rPr>
          <w:rFonts w:eastAsia="Times New Roman"/>
          <w:b/>
          <w:bCs/>
          <w:u w:val="single"/>
        </w:rPr>
        <w:t> the ocean’s stock of </w:t>
      </w:r>
      <w:r w:rsidRPr="00A85229">
        <w:rPr>
          <w:rFonts w:eastAsia="Times New Roman"/>
          <w:b/>
          <w:bCs/>
          <w:u w:val="single"/>
          <w:shd w:val="clear" w:color="auto" w:fill="FFFF00"/>
        </w:rPr>
        <w:t>bicarbonate while sequestering</w:t>
      </w:r>
      <w:r w:rsidRPr="00A85229">
        <w:rPr>
          <w:rFonts w:eastAsia="Times New Roman"/>
          <w:u w:val="single"/>
          <w:shd w:val="clear" w:color="auto" w:fill="FFFF00"/>
        </w:rPr>
        <w:t> </w:t>
      </w:r>
      <w:r w:rsidRPr="00A85229">
        <w:rPr>
          <w:rFonts w:eastAsia="Times New Roman"/>
          <w:b/>
          <w:bCs/>
          <w:u w:val="single"/>
          <w:shd w:val="clear" w:color="auto" w:fill="FFFF00"/>
        </w:rPr>
        <w:t>carbon</w:t>
      </w:r>
      <w:r w:rsidRPr="00A85229">
        <w:rPr>
          <w:rFonts w:eastAsia="Times New Roman"/>
          <w:sz w:val="14"/>
          <w:szCs w:val="14"/>
          <w:shd w:val="clear" w:color="auto" w:fill="FFFF00"/>
        </w:rPr>
        <w:t>.</w:t>
      </w:r>
      <w:r w:rsidRPr="00A85229">
        <w:rPr>
          <w:rFonts w:eastAsia="Times New Roman"/>
          <w:sz w:val="14"/>
          <w:szCs w:val="14"/>
        </w:rPr>
        <w:t> </w:t>
      </w:r>
      <w:r w:rsidRPr="00A85229">
        <w:rPr>
          <w:rFonts w:eastAsia="Times New Roman"/>
          <w:u w:val="single"/>
        </w:rPr>
        <w:t>It’s</w:t>
      </w:r>
      <w:r w:rsidRPr="00A85229">
        <w:rPr>
          <w:rFonts w:eastAsia="Times New Roman"/>
          <w:sz w:val="14"/>
          <w:szCs w:val="14"/>
        </w:rPr>
        <w:t> essentially </w:t>
      </w:r>
      <w:r w:rsidRPr="00A85229">
        <w:rPr>
          <w:rFonts w:eastAsia="Times New Roman"/>
          <w:u w:val="single"/>
        </w:rPr>
        <w:t>an accelerated version of</w:t>
      </w:r>
      <w:r w:rsidRPr="00A85229">
        <w:rPr>
          <w:rFonts w:eastAsia="Times New Roman"/>
          <w:sz w:val="14"/>
          <w:szCs w:val="14"/>
        </w:rPr>
        <w:t> a natural process, called </w:t>
      </w:r>
      <w:r w:rsidRPr="00A85229">
        <w:rPr>
          <w:rFonts w:eastAsia="Times New Roman"/>
          <w:u w:val="single"/>
        </w:rPr>
        <w:t>mineral weathering, that has kept ocean chemistry in balance</w:t>
      </w:r>
      <w:r w:rsidRPr="00A85229">
        <w:rPr>
          <w:rFonts w:eastAsia="Times New Roman"/>
          <w:sz w:val="14"/>
          <w:szCs w:val="14"/>
        </w:rPr>
        <w:t> across geologic time scales. In the new analysis, researchers evaluated the potential of negative-emissions hydrogen energy production and carbon dioxide removal. They calculated that </w:t>
      </w:r>
      <w:r w:rsidRPr="00A85229">
        <w:rPr>
          <w:rFonts w:eastAsia="Times New Roman"/>
          <w:u w:val="single"/>
          <w:shd w:val="clear" w:color="auto" w:fill="FFFF00"/>
        </w:rPr>
        <w:t>the global energy system</w:t>
      </w:r>
      <w:r w:rsidRPr="00A85229">
        <w:rPr>
          <w:rFonts w:eastAsia="Times New Roman"/>
          <w:sz w:val="14"/>
          <w:szCs w:val="14"/>
          <w:shd w:val="clear" w:color="auto" w:fill="FFFF00"/>
        </w:rPr>
        <w:t> </w:t>
      </w:r>
      <w:r w:rsidRPr="00A85229">
        <w:rPr>
          <w:rFonts w:eastAsia="Times New Roman"/>
          <w:u w:val="single"/>
        </w:rPr>
        <w:t>could produce between 300 and 3,000 exajoules of negative-emissions hydrogen</w:t>
      </w:r>
      <w:r w:rsidRPr="00A85229">
        <w:rPr>
          <w:rFonts w:eastAsia="Times New Roman"/>
          <w:sz w:val="14"/>
          <w:szCs w:val="14"/>
        </w:rPr>
        <w:t> </w:t>
      </w:r>
      <w:r w:rsidRPr="00A85229">
        <w:rPr>
          <w:rFonts w:eastAsia="Times New Roman"/>
          <w:u w:val="single"/>
        </w:rPr>
        <w:t>energy</w:t>
      </w:r>
      <w:r w:rsidRPr="00A85229">
        <w:rPr>
          <w:rFonts w:eastAsia="Times New Roman"/>
          <w:sz w:val="14"/>
          <w:szCs w:val="14"/>
        </w:rPr>
        <w:t> </w:t>
      </w:r>
      <w:r w:rsidRPr="00A85229">
        <w:rPr>
          <w:rFonts w:eastAsia="Times New Roman"/>
          <w:u w:val="single"/>
        </w:rPr>
        <w:t>per year</w:t>
      </w:r>
      <w:r w:rsidRPr="00A85229">
        <w:rPr>
          <w:rFonts w:eastAsia="Times New Roman"/>
          <w:sz w:val="14"/>
          <w:szCs w:val="14"/>
        </w:rPr>
        <w:t>. (</w:t>
      </w:r>
      <w:r w:rsidRPr="00A85229">
        <w:rPr>
          <w:rFonts w:eastAsia="Times New Roman"/>
          <w:u w:val="single"/>
        </w:rPr>
        <w:t>One exajoule</w:t>
      </w:r>
      <w:r w:rsidRPr="00A85229">
        <w:rPr>
          <w:rFonts w:eastAsia="Times New Roman"/>
          <w:sz w:val="14"/>
          <w:szCs w:val="14"/>
        </w:rPr>
        <w:t> </w:t>
      </w:r>
      <w:r w:rsidRPr="00A85229">
        <w:rPr>
          <w:rFonts w:eastAsia="Times New Roman"/>
          <w:u w:val="single"/>
        </w:rPr>
        <w:t>is</w:t>
      </w:r>
      <w:r w:rsidRPr="00A85229">
        <w:rPr>
          <w:rFonts w:eastAsia="Times New Roman"/>
          <w:sz w:val="14"/>
          <w:szCs w:val="14"/>
        </w:rPr>
        <w:t> </w:t>
      </w:r>
      <w:r w:rsidRPr="00A85229">
        <w:rPr>
          <w:rFonts w:eastAsia="Times New Roman"/>
          <w:u w:val="single"/>
        </w:rPr>
        <w:t>equivalent</w:t>
      </w:r>
      <w:r w:rsidRPr="00A85229">
        <w:rPr>
          <w:rFonts w:eastAsia="Times New Roman"/>
          <w:sz w:val="14"/>
          <w:szCs w:val="14"/>
        </w:rPr>
        <w:t> </w:t>
      </w:r>
      <w:r w:rsidRPr="00A85229">
        <w:rPr>
          <w:rFonts w:eastAsia="Times New Roman"/>
          <w:u w:val="single"/>
        </w:rPr>
        <w:t>to</w:t>
      </w:r>
      <w:r w:rsidRPr="00A85229">
        <w:rPr>
          <w:rFonts w:eastAsia="Times New Roman"/>
          <w:sz w:val="14"/>
          <w:szCs w:val="14"/>
        </w:rPr>
        <w:t> the amount of energy contained in </w:t>
      </w:r>
      <w:r w:rsidRPr="00A85229">
        <w:rPr>
          <w:rFonts w:eastAsia="Times New Roman"/>
          <w:u w:val="single"/>
        </w:rPr>
        <w:t>174 million barrels of oil.</w:t>
      </w:r>
      <w:r w:rsidRPr="00A85229">
        <w:rPr>
          <w:rFonts w:eastAsia="Times New Roman"/>
          <w:sz w:val="14"/>
          <w:szCs w:val="14"/>
        </w:rPr>
        <w:t>) </w:t>
      </w:r>
      <w:r w:rsidRPr="00A85229">
        <w:rPr>
          <w:rFonts w:eastAsia="Times New Roman"/>
          <w:u w:val="single"/>
        </w:rPr>
        <w:t>The method </w:t>
      </w:r>
      <w:r w:rsidRPr="00A85229">
        <w:rPr>
          <w:rFonts w:eastAsia="Times New Roman"/>
          <w:u w:val="single"/>
          <w:shd w:val="clear" w:color="auto" w:fill="FFFF00"/>
        </w:rPr>
        <w:t>could remove</w:t>
      </w:r>
      <w:r w:rsidRPr="00A85229">
        <w:rPr>
          <w:rFonts w:eastAsia="Times New Roman"/>
          <w:u w:val="single"/>
        </w:rPr>
        <w:t> </w:t>
      </w:r>
      <w:r w:rsidRPr="00A85229">
        <w:rPr>
          <w:rFonts w:eastAsia="Times New Roman"/>
          <w:sz w:val="14"/>
          <w:szCs w:val="14"/>
        </w:rPr>
        <w:t>between 90 and </w:t>
      </w:r>
      <w:r w:rsidRPr="00A85229">
        <w:rPr>
          <w:rFonts w:eastAsia="Times New Roman"/>
          <w:b/>
          <w:bCs/>
          <w:u w:val="single"/>
          <w:shd w:val="clear" w:color="auto" w:fill="FFFF00"/>
        </w:rPr>
        <w:t>900 </w:t>
      </w:r>
      <w:proofErr w:type="spellStart"/>
      <w:r w:rsidRPr="00A85229">
        <w:rPr>
          <w:rFonts w:eastAsia="Times New Roman"/>
          <w:b/>
          <w:bCs/>
          <w:u w:val="single"/>
          <w:shd w:val="clear" w:color="auto" w:fill="FFFF00"/>
        </w:rPr>
        <w:t>gigatonnes</w:t>
      </w:r>
      <w:proofErr w:type="spellEnd"/>
      <w:r w:rsidRPr="00A85229">
        <w:rPr>
          <w:rFonts w:eastAsia="Times New Roman"/>
          <w:b/>
          <w:bCs/>
          <w:u w:val="single"/>
          <w:shd w:val="clear" w:color="auto" w:fill="FFFF00"/>
        </w:rPr>
        <w:t> of carbon dioxide</w:t>
      </w:r>
      <w:r w:rsidRPr="00A85229">
        <w:rPr>
          <w:rFonts w:eastAsia="Times New Roman"/>
          <w:u w:val="single"/>
        </w:rPr>
        <w:t> from the air annually</w:t>
      </w:r>
      <w:r w:rsidRPr="00A85229">
        <w:rPr>
          <w:rFonts w:eastAsia="Times New Roman"/>
          <w:sz w:val="14"/>
          <w:szCs w:val="14"/>
        </w:rPr>
        <w:t>. Anthropogenic </w:t>
      </w:r>
      <w:r w:rsidRPr="00A85229">
        <w:rPr>
          <w:rFonts w:eastAsia="Times New Roman"/>
          <w:u w:val="single"/>
          <w:shd w:val="clear" w:color="auto" w:fill="FFFF00"/>
        </w:rPr>
        <w:t>carbon</w:t>
      </w:r>
      <w:r w:rsidRPr="00A85229">
        <w:rPr>
          <w:rFonts w:eastAsia="Times New Roman"/>
          <w:u w:val="single"/>
        </w:rPr>
        <w:t> dioxide </w:t>
      </w:r>
      <w:r w:rsidRPr="00A85229">
        <w:rPr>
          <w:rFonts w:eastAsia="Times New Roman"/>
          <w:u w:val="single"/>
          <w:shd w:val="clear" w:color="auto" w:fill="FFFF00"/>
        </w:rPr>
        <w:t>emissions are</w:t>
      </w:r>
      <w:r w:rsidRPr="00A85229">
        <w:rPr>
          <w:rFonts w:eastAsia="Times New Roman"/>
          <w:sz w:val="14"/>
          <w:szCs w:val="14"/>
        </w:rPr>
        <w:t> currently </w:t>
      </w:r>
      <w:r w:rsidRPr="00A85229">
        <w:rPr>
          <w:rFonts w:eastAsia="Times New Roman"/>
          <w:u w:val="single"/>
        </w:rPr>
        <w:t>about </w:t>
      </w:r>
      <w:r w:rsidRPr="00A85229">
        <w:rPr>
          <w:rFonts w:eastAsia="Times New Roman"/>
          <w:u w:val="single"/>
          <w:shd w:val="clear" w:color="auto" w:fill="FFFF00"/>
        </w:rPr>
        <w:t>41 </w:t>
      </w:r>
      <w:proofErr w:type="spellStart"/>
      <w:r w:rsidRPr="00A85229">
        <w:rPr>
          <w:rFonts w:eastAsia="Times New Roman"/>
          <w:u w:val="single"/>
          <w:shd w:val="clear" w:color="auto" w:fill="FFFF00"/>
        </w:rPr>
        <w:t>gigatonnes</w:t>
      </w:r>
      <w:proofErr w:type="spellEnd"/>
      <w:r w:rsidRPr="00A85229">
        <w:rPr>
          <w:rFonts w:eastAsia="Times New Roman"/>
          <w:u w:val="single"/>
        </w:rPr>
        <w:t> per year</w:t>
      </w:r>
      <w:r w:rsidRPr="00A85229">
        <w:rPr>
          <w:rFonts w:eastAsia="Times New Roman"/>
          <w:sz w:val="14"/>
          <w:szCs w:val="14"/>
        </w:rPr>
        <w:t>. By comparison, other scientists have calculated that </w:t>
      </w:r>
      <w:r w:rsidRPr="00A85229">
        <w:rPr>
          <w:rFonts w:eastAsia="Times New Roman"/>
          <w:b/>
          <w:bCs/>
          <w:u w:val="single"/>
        </w:rPr>
        <w:t>BECCS could</w:t>
      </w:r>
      <w:r w:rsidRPr="00A85229">
        <w:rPr>
          <w:rFonts w:eastAsia="Times New Roman"/>
          <w:sz w:val="14"/>
          <w:szCs w:val="14"/>
        </w:rPr>
        <w:t xml:space="preserve"> produce as much as 300 exajoules of energy </w:t>
      </w:r>
      <w:proofErr w:type="gramStart"/>
      <w:r w:rsidRPr="00A85229">
        <w:rPr>
          <w:rFonts w:eastAsia="Times New Roman"/>
          <w:sz w:val="14"/>
          <w:szCs w:val="14"/>
        </w:rPr>
        <w:t>yearly, and</w:t>
      </w:r>
      <w:proofErr w:type="gramEnd"/>
      <w:r w:rsidRPr="00A85229">
        <w:rPr>
          <w:rFonts w:eastAsia="Times New Roman"/>
          <w:sz w:val="14"/>
          <w:szCs w:val="14"/>
        </w:rPr>
        <w:t> </w:t>
      </w:r>
      <w:r w:rsidRPr="00A85229">
        <w:rPr>
          <w:rFonts w:eastAsia="Times New Roman"/>
          <w:b/>
          <w:bCs/>
          <w:u w:val="single"/>
        </w:rPr>
        <w:t>sequester up to 12 </w:t>
      </w:r>
      <w:proofErr w:type="spellStart"/>
      <w:r w:rsidRPr="00A85229">
        <w:rPr>
          <w:rFonts w:eastAsia="Times New Roman"/>
          <w:b/>
          <w:bCs/>
          <w:u w:val="single"/>
        </w:rPr>
        <w:t>gigatonnes</w:t>
      </w:r>
      <w:proofErr w:type="spellEnd"/>
      <w:r w:rsidRPr="00A85229">
        <w:rPr>
          <w:rFonts w:eastAsia="Times New Roman"/>
          <w:sz w:val="14"/>
          <w:szCs w:val="14"/>
        </w:rPr>
        <w:t> of carbon</w:t>
      </w:r>
      <w:r w:rsidRPr="00A85229">
        <w:rPr>
          <w:rFonts w:eastAsia="Times New Roman"/>
          <w:u w:val="single"/>
        </w:rPr>
        <w:t> per year</w:t>
      </w:r>
      <w:r w:rsidRPr="00A85229">
        <w:rPr>
          <w:rFonts w:eastAsia="Times New Roman"/>
          <w:sz w:val="14"/>
          <w:szCs w:val="14"/>
        </w:rPr>
        <w:t>. The new analysis also suggests that </w:t>
      </w:r>
      <w:r w:rsidRPr="00A85229">
        <w:rPr>
          <w:rFonts w:eastAsia="Times New Roman"/>
          <w:u w:val="single"/>
        </w:rPr>
        <w:t>negative-emissions hydrogen is more efficient than BECCS</w:t>
      </w:r>
      <w:r w:rsidRPr="00A85229">
        <w:rPr>
          <w:rFonts w:eastAsia="Times New Roman"/>
          <w:sz w:val="14"/>
          <w:szCs w:val="14"/>
        </w:rPr>
        <w:t>, in that </w:t>
      </w:r>
      <w:r w:rsidRPr="00A85229">
        <w:rPr>
          <w:rFonts w:eastAsia="Times New Roman"/>
          <w:u w:val="single"/>
        </w:rPr>
        <w:t>it removes about seven times more carbon dioxide</w:t>
      </w:r>
      <w:r w:rsidRPr="00A85229">
        <w:rPr>
          <w:rFonts w:eastAsia="Times New Roman"/>
          <w:sz w:val="14"/>
          <w:szCs w:val="14"/>
        </w:rPr>
        <w:t> per unit of energy generated. How much this would all cost depends on what form of renewable electricity is used. The researchers estimate that using hydropower to split water would cost 7 per kilowatt hour of hydrogen fuel produced, while using high-cost solar electricity would cost 64 cents. Carbon removal would cost between $3 and $161 per </w:t>
      </w:r>
      <w:proofErr w:type="spellStart"/>
      <w:r w:rsidRPr="00A85229">
        <w:rPr>
          <w:rFonts w:eastAsia="Times New Roman"/>
          <w:sz w:val="14"/>
          <w:szCs w:val="14"/>
        </w:rPr>
        <w:t>tonne</w:t>
      </w:r>
      <w:proofErr w:type="spellEnd"/>
      <w:r w:rsidRPr="00A85229">
        <w:rPr>
          <w:rFonts w:eastAsia="Times New Roman"/>
          <w:sz w:val="14"/>
          <w:szCs w:val="14"/>
        </w:rPr>
        <w:t>, again depending on the form of energy used. Overall, these estimates are less than or roughly equal to the cost of carbon capture and storage in fossil fuel-based systems. They are also equivalent to or much lower than the costs associated with BECCS. On the other hand, a downside of negative-emissions hydrogen is that hydrogen fuel is not as readily used by the global energy system as the electricity produced by BECCS is. But </w:t>
      </w:r>
      <w:r w:rsidRPr="00A85229">
        <w:rPr>
          <w:rFonts w:eastAsia="Times New Roman"/>
          <w:u w:val="single"/>
        </w:rPr>
        <w:t>this could change in a future </w:t>
      </w:r>
      <w:r w:rsidRPr="00A85229">
        <w:rPr>
          <w:rFonts w:eastAsia="Times New Roman"/>
          <w:b/>
          <w:bCs/>
          <w:u w:val="single"/>
        </w:rPr>
        <w:t>“hydrogen economy”</w:t>
      </w:r>
      <w:r w:rsidRPr="00A85229">
        <w:rPr>
          <w:rFonts w:eastAsia="Times New Roman"/>
          <w:u w:val="single"/>
        </w:rPr>
        <w:t> as this fuel gets more integrated into the transportation system and the energy grid. </w:t>
      </w:r>
      <w:r w:rsidRPr="00A85229">
        <w:rPr>
          <w:rFonts w:eastAsia="Times New Roman"/>
          <w:sz w:val="14"/>
          <w:szCs w:val="14"/>
        </w:rPr>
        <w:t xml:space="preserve">Negative-emissions hydrogen could also have its own environmental impacts from mining minerals and water use. And it remains to be seen how well this would work in practice, especially at a large scale. But as an argument that it’s worth exploring alternatives to BECCS, negative-emissions hydrogen looks </w:t>
      </w:r>
      <w:proofErr w:type="gramStart"/>
      <w:r w:rsidRPr="00A85229">
        <w:rPr>
          <w:rFonts w:eastAsia="Times New Roman"/>
          <w:sz w:val="14"/>
          <w:szCs w:val="14"/>
        </w:rPr>
        <w:t>pretty compelling</w:t>
      </w:r>
      <w:proofErr w:type="gramEnd"/>
      <w:r w:rsidRPr="00A85229">
        <w:rPr>
          <w:rFonts w:eastAsia="Times New Roman"/>
          <w:sz w:val="14"/>
          <w:szCs w:val="14"/>
        </w:rPr>
        <w:t>. “The negative-emissions energy field is in its infancy and therefore the methods discussed here are unlikely to be the only ones ultimately worth considering,” the researchers write. </w:t>
      </w:r>
    </w:p>
    <w:p w14:paraId="138920F4" w14:textId="77777777" w:rsidR="00111A1D" w:rsidRPr="00A85229" w:rsidRDefault="00111A1D" w:rsidP="00111A1D">
      <w:pPr>
        <w:spacing w:after="0" w:line="240" w:lineRule="auto"/>
        <w:textAlignment w:val="baseline"/>
        <w:rPr>
          <w:rFonts w:ascii="Segoe UI" w:eastAsia="Times New Roman" w:hAnsi="Segoe UI" w:cs="Segoe UI"/>
          <w:sz w:val="18"/>
          <w:szCs w:val="18"/>
        </w:rPr>
      </w:pPr>
      <w:r w:rsidRPr="00A85229">
        <w:rPr>
          <w:rFonts w:eastAsia="Times New Roman"/>
          <w:sz w:val="14"/>
          <w:szCs w:val="14"/>
        </w:rPr>
        <w:t> </w:t>
      </w:r>
    </w:p>
    <w:p w14:paraId="0EC1F188" w14:textId="77777777" w:rsidR="00111A1D" w:rsidRPr="00A85229" w:rsidRDefault="00111A1D" w:rsidP="00111A1D">
      <w:pPr>
        <w:pStyle w:val="Heading4"/>
        <w:rPr>
          <w:rFonts w:ascii="Segoe UI" w:eastAsia="Times New Roman" w:hAnsi="Segoe UI" w:cs="Segoe UI"/>
          <w:sz w:val="18"/>
          <w:szCs w:val="18"/>
        </w:rPr>
      </w:pPr>
      <w:r w:rsidRPr="00A85229">
        <w:rPr>
          <w:rFonts w:eastAsia="Times New Roman"/>
        </w:rPr>
        <w:t>Warming causes extinction. </w:t>
      </w:r>
    </w:p>
    <w:p w14:paraId="415BAD6C" w14:textId="77777777" w:rsidR="00111A1D" w:rsidRPr="00A85229" w:rsidRDefault="00111A1D" w:rsidP="00111A1D">
      <w:pPr>
        <w:spacing w:after="0" w:line="240" w:lineRule="auto"/>
        <w:textAlignment w:val="baseline"/>
        <w:rPr>
          <w:rFonts w:ascii="Segoe UI" w:eastAsia="Times New Roman" w:hAnsi="Segoe UI" w:cs="Segoe UI"/>
          <w:sz w:val="18"/>
          <w:szCs w:val="18"/>
        </w:rPr>
      </w:pPr>
      <w:r w:rsidRPr="00A85229">
        <w:rPr>
          <w:rFonts w:eastAsia="Times New Roman"/>
          <w:b/>
          <w:bCs/>
          <w:sz w:val="26"/>
          <w:szCs w:val="26"/>
        </w:rPr>
        <w:t>Torres 16</w:t>
      </w:r>
      <w:r w:rsidRPr="00A85229">
        <w:rPr>
          <w:rFonts w:eastAsia="Times New Roman"/>
          <w:sz w:val="16"/>
          <w:szCs w:val="16"/>
        </w:rPr>
        <w:t> </w:t>
      </w:r>
      <w:r w:rsidRPr="00A85229">
        <w:rPr>
          <w:rFonts w:eastAsia="Times New Roman"/>
        </w:rPr>
        <w:t>(Phil, PhD candidate @ Rice in tropical conservation biology, affiliate scholar @ Institute for Ethics and Emerging Technologies, July 22, 2016, “Op-ed: </w:t>
      </w:r>
      <w:r w:rsidRPr="00A85229">
        <w:rPr>
          <w:rFonts w:eastAsia="Times New Roman"/>
          <w:b/>
          <w:bCs/>
          <w:u w:val="single"/>
        </w:rPr>
        <w:t>Climate Change Is the Most Urgent Existential Risk</w:t>
      </w:r>
      <w:r w:rsidRPr="00A85229">
        <w:rPr>
          <w:rFonts w:eastAsia="Times New Roman"/>
        </w:rPr>
        <w:t>,” </w:t>
      </w:r>
      <w:hyperlink r:id="rId6" w:tgtFrame="_blank" w:history="1">
        <w:r w:rsidRPr="00A85229">
          <w:rPr>
            <w:rFonts w:eastAsia="Times New Roman"/>
            <w:color w:val="0000FF"/>
          </w:rPr>
          <w:t>http://ieet.org/index.php/IEET/more/Torres20160807</w:t>
        </w:r>
      </w:hyperlink>
      <w:r w:rsidRPr="00A85229">
        <w:rPr>
          <w:rFonts w:eastAsia="Times New Roman"/>
        </w:rPr>
        <w:t>)  </w:t>
      </w:r>
    </w:p>
    <w:p w14:paraId="7518D8DB" w14:textId="77777777" w:rsidR="00111A1D" w:rsidRPr="00A85229" w:rsidRDefault="00111A1D" w:rsidP="00111A1D">
      <w:pPr>
        <w:spacing w:after="0" w:line="240" w:lineRule="auto"/>
        <w:textAlignment w:val="baseline"/>
        <w:rPr>
          <w:rFonts w:ascii="Segoe UI" w:eastAsia="Times New Roman" w:hAnsi="Segoe UI" w:cs="Segoe UI"/>
          <w:sz w:val="18"/>
          <w:szCs w:val="18"/>
        </w:rPr>
      </w:pPr>
      <w:r w:rsidRPr="00A85229">
        <w:rPr>
          <w:rFonts w:eastAsia="Times New Roman"/>
          <w:u w:val="single"/>
        </w:rPr>
        <w:t xml:space="preserve">Humanity faces </w:t>
      </w:r>
      <w:proofErr w:type="gramStart"/>
      <w:r w:rsidRPr="00A85229">
        <w:rPr>
          <w:rFonts w:eastAsia="Times New Roman"/>
          <w:u w:val="single"/>
        </w:rPr>
        <w:t>a number of</w:t>
      </w:r>
      <w:proofErr w:type="gramEnd"/>
      <w:r w:rsidRPr="00A85229">
        <w:rPr>
          <w:rFonts w:eastAsia="Times New Roman"/>
          <w:u w:val="single"/>
        </w:rPr>
        <w:t xml:space="preserve"> formidable challenges</w:t>
      </w:r>
      <w:r w:rsidRPr="00A85229">
        <w:rPr>
          <w:rFonts w:eastAsia="Times New Roman"/>
          <w:sz w:val="16"/>
          <w:szCs w:val="16"/>
        </w:rPr>
        <w:t> this century. </w:t>
      </w:r>
      <w:r w:rsidRPr="00A85229">
        <w:rPr>
          <w:rFonts w:eastAsia="Times New Roman"/>
          <w:u w:val="single"/>
        </w:rPr>
        <w:t>Threats</w:t>
      </w:r>
      <w:r w:rsidRPr="00A85229">
        <w:rPr>
          <w:rFonts w:eastAsia="Times New Roman"/>
          <w:sz w:val="16"/>
          <w:szCs w:val="16"/>
        </w:rPr>
        <w:t> to our collective survival </w:t>
      </w:r>
      <w:r w:rsidRPr="00A85229">
        <w:rPr>
          <w:rFonts w:eastAsia="Times New Roman"/>
          <w:u w:val="single"/>
        </w:rPr>
        <w:t>stem from</w:t>
      </w:r>
      <w:r w:rsidRPr="00A85229">
        <w:rPr>
          <w:rFonts w:eastAsia="Times New Roman"/>
          <w:sz w:val="16"/>
          <w:szCs w:val="16"/>
        </w:rPr>
        <w:t> </w:t>
      </w:r>
      <w:r w:rsidRPr="00A85229">
        <w:rPr>
          <w:rFonts w:eastAsia="Times New Roman"/>
          <w:u w:val="single"/>
        </w:rPr>
        <w:t>asteroids</w:t>
      </w:r>
      <w:r w:rsidRPr="00A85229">
        <w:rPr>
          <w:rFonts w:eastAsia="Times New Roman"/>
          <w:sz w:val="16"/>
          <w:szCs w:val="16"/>
        </w:rPr>
        <w:t> and comets, </w:t>
      </w:r>
      <w:proofErr w:type="spellStart"/>
      <w:r w:rsidRPr="00A85229">
        <w:rPr>
          <w:rFonts w:eastAsia="Times New Roman"/>
          <w:sz w:val="16"/>
          <w:szCs w:val="16"/>
        </w:rPr>
        <w:t>supervolcanoes</w:t>
      </w:r>
      <w:proofErr w:type="spellEnd"/>
      <w:r w:rsidRPr="00A85229">
        <w:rPr>
          <w:rFonts w:eastAsia="Times New Roman"/>
          <w:sz w:val="16"/>
          <w:szCs w:val="16"/>
        </w:rPr>
        <w:t>, global </w:t>
      </w:r>
      <w:r w:rsidRPr="00A85229">
        <w:rPr>
          <w:rFonts w:eastAsia="Times New Roman"/>
          <w:u w:val="single"/>
        </w:rPr>
        <w:t>pandemics</w:t>
      </w:r>
      <w:r w:rsidRPr="00A85229">
        <w:rPr>
          <w:rFonts w:eastAsia="Times New Roman"/>
          <w:sz w:val="16"/>
          <w:szCs w:val="16"/>
        </w:rPr>
        <w:t>, </w:t>
      </w:r>
      <w:r w:rsidRPr="00A85229">
        <w:rPr>
          <w:rFonts w:eastAsia="Times New Roman"/>
          <w:u w:val="single"/>
        </w:rPr>
        <w:t>climate change</w:t>
      </w:r>
      <w:r w:rsidRPr="00A85229">
        <w:rPr>
          <w:rFonts w:eastAsia="Times New Roman"/>
          <w:sz w:val="16"/>
          <w:szCs w:val="16"/>
        </w:rPr>
        <w:t>, biodiversity loss, </w:t>
      </w:r>
      <w:r w:rsidRPr="00A85229">
        <w:rPr>
          <w:rFonts w:eastAsia="Times New Roman"/>
          <w:u w:val="single"/>
        </w:rPr>
        <w:t>nuclear weapons</w:t>
      </w:r>
      <w:r w:rsidRPr="00A85229">
        <w:rPr>
          <w:rFonts w:eastAsia="Times New Roman"/>
          <w:sz w:val="16"/>
          <w:szCs w:val="16"/>
        </w:rPr>
        <w:t>, </w:t>
      </w:r>
      <w:r w:rsidRPr="00A85229">
        <w:rPr>
          <w:rFonts w:eastAsia="Times New Roman"/>
          <w:u w:val="single"/>
        </w:rPr>
        <w:t>biotechnology</w:t>
      </w:r>
      <w:r w:rsidRPr="00A85229">
        <w:rPr>
          <w:rFonts w:eastAsia="Times New Roman"/>
          <w:sz w:val="16"/>
          <w:szCs w:val="16"/>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A85229">
        <w:rPr>
          <w:rFonts w:eastAsia="Times New Roman"/>
          <w:sz w:val="16"/>
          <w:szCs w:val="16"/>
        </w:rPr>
        <w:t>crash.*</w:t>
      </w:r>
      <w:proofErr w:type="gramEnd"/>
      <w:r w:rsidRPr="00A85229">
        <w:rPr>
          <w:rFonts w:eastAsia="Times New Roman"/>
          <w:sz w:val="16"/>
          <w:szCs w:val="16"/>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A85229">
        <w:rPr>
          <w:rFonts w:eastAsia="Times New Roman"/>
          <w:b/>
          <w:bCs/>
          <w:u w:val="single"/>
          <w:shd w:val="clear" w:color="auto" w:fill="FFFF00"/>
        </w:rPr>
        <w:t>climate change</w:t>
      </w:r>
      <w:r w:rsidRPr="00A85229">
        <w:rPr>
          <w:rFonts w:eastAsia="Times New Roman"/>
          <w:b/>
          <w:bCs/>
          <w:u w:val="single"/>
        </w:rPr>
        <w:t> </w:t>
      </w:r>
      <w:r w:rsidRPr="00A85229">
        <w:rPr>
          <w:rFonts w:eastAsia="Times New Roman"/>
          <w:sz w:val="16"/>
          <w:szCs w:val="16"/>
        </w:rPr>
        <w:t>and </w:t>
      </w:r>
      <w:proofErr w:type="spellStart"/>
      <w:r w:rsidRPr="00A85229">
        <w:rPr>
          <w:rFonts w:eastAsia="Times New Roman"/>
          <w:sz w:val="16"/>
          <w:szCs w:val="16"/>
        </w:rPr>
        <w:t>biodiveristy</w:t>
      </w:r>
      <w:proofErr w:type="spellEnd"/>
      <w:r w:rsidRPr="00A85229">
        <w:rPr>
          <w:rFonts w:eastAsia="Times New Roman"/>
          <w:u w:val="single"/>
        </w:rPr>
        <w:t> loss</w:t>
      </w:r>
      <w:r w:rsidRPr="00A85229">
        <w:rPr>
          <w:rFonts w:eastAsia="Times New Roman"/>
          <w:sz w:val="16"/>
          <w:szCs w:val="16"/>
        </w:rPr>
        <w:t>, </w:t>
      </w:r>
      <w:r w:rsidRPr="00A85229">
        <w:rPr>
          <w:rFonts w:eastAsia="Times New Roman"/>
          <w:b/>
          <w:bCs/>
          <w:u w:val="single"/>
          <w:shd w:val="clear" w:color="auto" w:fill="FFFF00"/>
        </w:rPr>
        <w:t>should take priority </w:t>
      </w:r>
      <w:r w:rsidRPr="00A85229">
        <w:rPr>
          <w:rFonts w:eastAsia="Times New Roman"/>
          <w:sz w:val="16"/>
          <w:szCs w:val="16"/>
        </w:rPr>
        <w:t>right now </w:t>
      </w:r>
      <w:r w:rsidRPr="00A85229">
        <w:rPr>
          <w:rFonts w:eastAsia="Times New Roman"/>
          <w:u w:val="single"/>
        </w:rPr>
        <w:t>over</w:t>
      </w:r>
      <w:r w:rsidRPr="00A85229">
        <w:rPr>
          <w:rFonts w:eastAsia="Times New Roman"/>
          <w:sz w:val="16"/>
          <w:szCs w:val="16"/>
        </w:rPr>
        <w:t> </w:t>
      </w:r>
      <w:r w:rsidRPr="00A85229">
        <w:rPr>
          <w:rFonts w:eastAsia="Times New Roman"/>
          <w:b/>
          <w:bCs/>
          <w:u w:val="single"/>
        </w:rPr>
        <w:t>every other known threat</w:t>
      </w:r>
      <w:r w:rsidRPr="00A85229">
        <w:rPr>
          <w:rFonts w:eastAsia="Times New Roman"/>
          <w:sz w:val="16"/>
          <w:szCs w:val="16"/>
        </w:rPr>
        <w:t>. Why? </w:t>
      </w:r>
      <w:r w:rsidRPr="00A85229">
        <w:rPr>
          <w:rFonts w:eastAsia="Times New Roman"/>
          <w:u w:val="single"/>
        </w:rPr>
        <w:t xml:space="preserve">Because </w:t>
      </w:r>
      <w:r w:rsidRPr="00A85229">
        <w:rPr>
          <w:rFonts w:eastAsia="Times New Roman"/>
          <w:b/>
          <w:bCs/>
          <w:u w:val="single"/>
          <w:shd w:val="clear" w:color="auto" w:fill="FFFF00"/>
        </w:rPr>
        <w:t>these</w:t>
      </w:r>
      <w:r w:rsidRPr="00A85229">
        <w:rPr>
          <w:rFonts w:eastAsia="Times New Roman"/>
          <w:u w:val="single"/>
        </w:rPr>
        <w:t xml:space="preserve"> ongoing</w:t>
      </w:r>
      <w:r w:rsidRPr="00A85229">
        <w:rPr>
          <w:rFonts w:eastAsia="Times New Roman"/>
          <w:b/>
          <w:bCs/>
          <w:u w:val="single"/>
          <w:shd w:val="clear" w:color="auto" w:fill="FFFF00"/>
        </w:rPr>
        <w:t xml:space="preserve"> catastrophes </w:t>
      </w:r>
      <w:r w:rsidRPr="00A85229">
        <w:rPr>
          <w:rFonts w:eastAsia="Times New Roman"/>
          <w:b/>
          <w:bCs/>
          <w:u w:val="single"/>
        </w:rPr>
        <w:t>in slow-motion</w:t>
      </w:r>
      <w:r w:rsidRPr="00A85229">
        <w:rPr>
          <w:rFonts w:eastAsia="Times New Roman"/>
          <w:sz w:val="16"/>
          <w:szCs w:val="16"/>
        </w:rPr>
        <w:t> </w:t>
      </w:r>
      <w:r w:rsidRPr="00A85229">
        <w:rPr>
          <w:rFonts w:eastAsia="Times New Roman"/>
          <w:u w:val="single"/>
        </w:rPr>
        <w:t>will frame our </w:t>
      </w:r>
      <w:r w:rsidRPr="00A85229">
        <w:rPr>
          <w:rFonts w:eastAsia="Times New Roman"/>
          <w:b/>
          <w:bCs/>
          <w:u w:val="single"/>
        </w:rPr>
        <w:t>existential predicament</w:t>
      </w:r>
      <w:r w:rsidRPr="00A85229">
        <w:rPr>
          <w:rFonts w:eastAsia="Times New Roman"/>
          <w:sz w:val="16"/>
          <w:szCs w:val="16"/>
        </w:rPr>
        <w:t> on Earth not just for the rest of this century, but </w:t>
      </w:r>
      <w:r w:rsidRPr="00A85229">
        <w:rPr>
          <w:rFonts w:eastAsia="Times New Roman"/>
          <w:u w:val="single"/>
        </w:rPr>
        <w:t>for</w:t>
      </w:r>
      <w:r w:rsidRPr="00A85229">
        <w:rPr>
          <w:rFonts w:eastAsia="Times New Roman"/>
          <w:sz w:val="16"/>
          <w:szCs w:val="16"/>
        </w:rPr>
        <w:t> literally </w:t>
      </w:r>
      <w:r w:rsidRPr="00A85229">
        <w:rPr>
          <w:rFonts w:eastAsia="Times New Roman"/>
          <w:b/>
          <w:bCs/>
          <w:u w:val="single"/>
        </w:rPr>
        <w:t>thousands of years</w:t>
      </w:r>
      <w:r w:rsidRPr="00A85229">
        <w:rPr>
          <w:rFonts w:eastAsia="Times New Roman"/>
          <w:sz w:val="16"/>
          <w:szCs w:val="16"/>
        </w:rPr>
        <w:t> to come. As such, </w:t>
      </w:r>
      <w:r w:rsidRPr="00A85229">
        <w:rPr>
          <w:rFonts w:eastAsia="Times New Roman"/>
          <w:u w:val="single"/>
        </w:rPr>
        <w:t>they</w:t>
      </w:r>
      <w:r w:rsidRPr="00A85229">
        <w:rPr>
          <w:rFonts w:eastAsia="Times New Roman"/>
          <w:sz w:val="16"/>
          <w:szCs w:val="16"/>
        </w:rPr>
        <w:t> </w:t>
      </w:r>
      <w:r w:rsidRPr="00A85229">
        <w:rPr>
          <w:rFonts w:eastAsia="Times New Roman"/>
          <w:u w:val="single"/>
        </w:rPr>
        <w:t>have the capacity to </w:t>
      </w:r>
      <w:r w:rsidRPr="00A85229">
        <w:rPr>
          <w:rFonts w:eastAsia="Times New Roman"/>
          <w:b/>
          <w:bCs/>
          <w:u w:val="single"/>
          <w:shd w:val="clear" w:color="auto" w:fill="FFFF00"/>
        </w:rPr>
        <w:t>raise</w:t>
      </w:r>
      <w:r w:rsidRPr="00A85229">
        <w:rPr>
          <w:rFonts w:eastAsia="Times New Roman"/>
          <w:b/>
          <w:bCs/>
          <w:u w:val="single"/>
        </w:rPr>
        <w:t> </w:t>
      </w:r>
      <w:r w:rsidRPr="00A85229">
        <w:rPr>
          <w:rFonts w:eastAsia="Times New Roman"/>
          <w:sz w:val="16"/>
          <w:szCs w:val="16"/>
        </w:rPr>
        <w:t>or lower</w:t>
      </w:r>
      <w:r w:rsidRPr="00A85229">
        <w:rPr>
          <w:rFonts w:eastAsia="Times New Roman"/>
          <w:u w:val="single"/>
        </w:rPr>
        <w:t> the </w:t>
      </w:r>
      <w:r w:rsidRPr="00A85229">
        <w:rPr>
          <w:rFonts w:eastAsia="Times New Roman"/>
          <w:b/>
          <w:bCs/>
          <w:u w:val="single"/>
          <w:shd w:val="clear" w:color="auto" w:fill="FFFF00"/>
        </w:rPr>
        <w:t>probability of other risks</w:t>
      </w:r>
      <w:r w:rsidRPr="00A85229">
        <w:rPr>
          <w:rFonts w:eastAsia="Times New Roman"/>
          <w:b/>
          <w:bCs/>
          <w:u w:val="single"/>
        </w:rPr>
        <w:t> scenarios</w:t>
      </w:r>
      <w:r w:rsidRPr="00A85229">
        <w:rPr>
          <w:rFonts w:eastAsia="Times New Roman"/>
          <w:sz w:val="16"/>
          <w:szCs w:val="16"/>
        </w:rPr>
        <w:t> </w:t>
      </w:r>
      <w:r w:rsidRPr="00A85229">
        <w:rPr>
          <w:rFonts w:eastAsia="Times New Roman"/>
          <w:u w:val="single"/>
        </w:rPr>
        <w:t>unfolding</w:t>
      </w:r>
      <w:r w:rsidRPr="00A85229">
        <w:rPr>
          <w:rFonts w:eastAsia="Times New Roman"/>
          <w:sz w:val="16"/>
          <w:szCs w:val="16"/>
        </w:rPr>
        <w:t>. Multiplying Threats Ask yourself the following: </w:t>
      </w:r>
      <w:r w:rsidRPr="00A85229">
        <w:rPr>
          <w:rFonts w:eastAsia="Times New Roman"/>
          <w:u w:val="single"/>
        </w:rPr>
        <w:t>are </w:t>
      </w:r>
      <w:r w:rsidRPr="00A85229">
        <w:rPr>
          <w:rFonts w:eastAsia="Times New Roman"/>
          <w:b/>
          <w:bCs/>
          <w:u w:val="single"/>
          <w:shd w:val="clear" w:color="auto" w:fill="FFFF00"/>
        </w:rPr>
        <w:t>wars</w:t>
      </w:r>
      <w:r w:rsidRPr="00A85229">
        <w:rPr>
          <w:rFonts w:eastAsia="Times New Roman"/>
          <w:u w:val="single"/>
        </w:rPr>
        <w:t> more or less likely in a world marked by </w:t>
      </w:r>
      <w:r w:rsidRPr="00A85229">
        <w:rPr>
          <w:rFonts w:eastAsia="Times New Roman"/>
          <w:b/>
          <w:bCs/>
          <w:u w:val="single"/>
        </w:rPr>
        <w:t>extreme weather events</w:t>
      </w:r>
      <w:r w:rsidRPr="00A85229">
        <w:rPr>
          <w:rFonts w:eastAsia="Times New Roman"/>
          <w:sz w:val="16"/>
          <w:szCs w:val="16"/>
        </w:rPr>
        <w:t>, </w:t>
      </w:r>
      <w:r w:rsidRPr="00A85229">
        <w:rPr>
          <w:rFonts w:eastAsia="Times New Roman"/>
          <w:b/>
          <w:bCs/>
          <w:u w:val="single"/>
        </w:rPr>
        <w:t>megadroughts</w:t>
      </w:r>
      <w:r w:rsidRPr="00A85229">
        <w:rPr>
          <w:rFonts w:eastAsia="Times New Roman"/>
          <w:sz w:val="16"/>
          <w:szCs w:val="16"/>
        </w:rPr>
        <w:t>, </w:t>
      </w:r>
      <w:r w:rsidRPr="00A85229">
        <w:rPr>
          <w:rFonts w:eastAsia="Times New Roman"/>
          <w:b/>
          <w:bCs/>
          <w:u w:val="single"/>
        </w:rPr>
        <w:t>food supply disruptions</w:t>
      </w:r>
      <w:r w:rsidRPr="00A85229">
        <w:rPr>
          <w:rFonts w:eastAsia="Times New Roman"/>
          <w:sz w:val="16"/>
          <w:szCs w:val="16"/>
        </w:rPr>
        <w:t>, </w:t>
      </w:r>
      <w:r w:rsidRPr="00A85229">
        <w:rPr>
          <w:rFonts w:eastAsia="Times New Roman"/>
          <w:u w:val="single"/>
        </w:rPr>
        <w:t>and</w:t>
      </w:r>
      <w:r w:rsidRPr="00A85229">
        <w:rPr>
          <w:rFonts w:eastAsia="Times New Roman"/>
          <w:sz w:val="16"/>
          <w:szCs w:val="16"/>
        </w:rPr>
        <w:t> sea-level rise? </w:t>
      </w:r>
      <w:r w:rsidRPr="00A85229">
        <w:rPr>
          <w:rFonts w:eastAsia="Times New Roman"/>
          <w:u w:val="single"/>
        </w:rPr>
        <w:t>Are </w:t>
      </w:r>
      <w:r w:rsidRPr="00A85229">
        <w:rPr>
          <w:rFonts w:eastAsia="Times New Roman"/>
          <w:b/>
          <w:bCs/>
          <w:u w:val="single"/>
          <w:shd w:val="clear" w:color="auto" w:fill="FFFF00"/>
        </w:rPr>
        <w:t>terror</w:t>
      </w:r>
      <w:r w:rsidRPr="00A85229">
        <w:rPr>
          <w:rFonts w:eastAsia="Times New Roman"/>
          <w:u w:val="single"/>
        </w:rPr>
        <w:t>ist attacks</w:t>
      </w:r>
      <w:r w:rsidRPr="00A85229">
        <w:rPr>
          <w:rFonts w:eastAsia="Times New Roman"/>
          <w:sz w:val="16"/>
          <w:szCs w:val="16"/>
        </w:rPr>
        <w:t> </w:t>
      </w:r>
      <w:r w:rsidRPr="00A85229">
        <w:rPr>
          <w:rFonts w:eastAsia="Times New Roman"/>
          <w:b/>
          <w:bCs/>
          <w:u w:val="single"/>
        </w:rPr>
        <w:t>more</w:t>
      </w:r>
      <w:r w:rsidRPr="00A85229">
        <w:rPr>
          <w:rFonts w:eastAsia="Times New Roman"/>
          <w:u w:val="single"/>
        </w:rPr>
        <w:t> or less </w:t>
      </w:r>
      <w:r w:rsidRPr="00A85229">
        <w:rPr>
          <w:rFonts w:eastAsia="Times New Roman"/>
          <w:b/>
          <w:bCs/>
          <w:u w:val="single"/>
        </w:rPr>
        <w:t>likely</w:t>
      </w:r>
      <w:r w:rsidRPr="00A85229">
        <w:rPr>
          <w:rFonts w:eastAsia="Times New Roman"/>
          <w:u w:val="single"/>
        </w:rPr>
        <w:t> in a world beset</w:t>
      </w:r>
      <w:r w:rsidRPr="00A85229">
        <w:rPr>
          <w:rFonts w:eastAsia="Times New Roman"/>
          <w:sz w:val="16"/>
          <w:szCs w:val="16"/>
        </w:rPr>
        <w:t> by </w:t>
      </w:r>
      <w:r w:rsidRPr="00A85229">
        <w:rPr>
          <w:rFonts w:eastAsia="Times New Roman"/>
          <w:b/>
          <w:bCs/>
          <w:u w:val="single"/>
        </w:rPr>
        <w:t xml:space="preserve">the </w:t>
      </w:r>
      <w:r w:rsidRPr="00A85229">
        <w:rPr>
          <w:rFonts w:eastAsia="Times New Roman"/>
          <w:b/>
          <w:bCs/>
          <w:u w:val="single"/>
          <w:shd w:val="clear" w:color="auto" w:fill="FFFF00"/>
        </w:rPr>
        <w:t>collapse of</w:t>
      </w:r>
      <w:r w:rsidRPr="00A85229">
        <w:rPr>
          <w:rFonts w:eastAsia="Times New Roman"/>
          <w:b/>
          <w:bCs/>
          <w:u w:val="single"/>
        </w:rPr>
        <w:t xml:space="preserve"> global </w:t>
      </w:r>
      <w:r w:rsidRPr="00A85229">
        <w:rPr>
          <w:rFonts w:eastAsia="Times New Roman"/>
          <w:b/>
          <w:bCs/>
          <w:u w:val="single"/>
          <w:shd w:val="clear" w:color="auto" w:fill="FFFF00"/>
        </w:rPr>
        <w:t>ecosystems</w:t>
      </w:r>
      <w:r w:rsidRPr="00A85229">
        <w:rPr>
          <w:rFonts w:eastAsia="Times New Roman"/>
          <w:sz w:val="16"/>
          <w:szCs w:val="16"/>
        </w:rPr>
        <w:t>, </w:t>
      </w:r>
      <w:r w:rsidRPr="00A85229">
        <w:rPr>
          <w:rFonts w:eastAsia="Times New Roman"/>
          <w:b/>
          <w:bCs/>
          <w:u w:val="single"/>
          <w:shd w:val="clear" w:color="auto" w:fill="FFFF00"/>
        </w:rPr>
        <w:t>agricultural</w:t>
      </w:r>
      <w:r w:rsidRPr="00A85229">
        <w:rPr>
          <w:rFonts w:eastAsia="Times New Roman"/>
          <w:u w:val="single"/>
        </w:rPr>
        <w:t xml:space="preserve"> failures</w:t>
      </w:r>
      <w:r w:rsidRPr="00A85229">
        <w:rPr>
          <w:rFonts w:eastAsia="Times New Roman"/>
          <w:sz w:val="16"/>
          <w:szCs w:val="16"/>
        </w:rPr>
        <w:t>, </w:t>
      </w:r>
      <w:r w:rsidRPr="00A85229">
        <w:rPr>
          <w:rFonts w:eastAsia="Times New Roman"/>
          <w:b/>
          <w:bCs/>
          <w:u w:val="single"/>
          <w:shd w:val="clear" w:color="auto" w:fill="FFFF00"/>
        </w:rPr>
        <w:t>econ</w:t>
      </w:r>
      <w:r w:rsidRPr="00A85229">
        <w:rPr>
          <w:rFonts w:eastAsia="Times New Roman"/>
          <w:u w:val="single"/>
        </w:rPr>
        <w:t>omic uncertainty</w:t>
      </w:r>
      <w:r w:rsidRPr="00A85229">
        <w:rPr>
          <w:rFonts w:eastAsia="Times New Roman"/>
          <w:sz w:val="16"/>
          <w:szCs w:val="16"/>
        </w:rPr>
        <w:t>, and political instability? Both </w:t>
      </w:r>
      <w:r w:rsidRPr="00A85229">
        <w:rPr>
          <w:rFonts w:eastAsia="Times New Roman"/>
          <w:u w:val="single"/>
        </w:rPr>
        <w:t>government officials and scientists agree</w:t>
      </w:r>
      <w:r w:rsidRPr="00A85229">
        <w:rPr>
          <w:rFonts w:eastAsia="Times New Roman"/>
          <w:sz w:val="16"/>
          <w:szCs w:val="16"/>
        </w:rPr>
        <w:t> that the answer is </w:t>
      </w:r>
      <w:r w:rsidRPr="00A85229">
        <w:rPr>
          <w:rFonts w:eastAsia="Times New Roman"/>
          <w:b/>
          <w:bCs/>
          <w:u w:val="single"/>
        </w:rPr>
        <w:t>“more likely.”</w:t>
      </w:r>
      <w:r w:rsidRPr="00A85229">
        <w:rPr>
          <w:rFonts w:eastAsia="Times New Roman"/>
          <w:sz w:val="16"/>
          <w:szCs w:val="16"/>
        </w:rPr>
        <w:t> For example, the current Director of the CIA, John </w:t>
      </w:r>
      <w:r w:rsidRPr="00A85229">
        <w:rPr>
          <w:rFonts w:eastAsia="Times New Roman"/>
          <w:u w:val="single"/>
        </w:rPr>
        <w:t>Brennan</w:t>
      </w:r>
      <w:r w:rsidRPr="00A85229">
        <w:rPr>
          <w:rFonts w:eastAsia="Times New Roman"/>
          <w:sz w:val="16"/>
          <w:szCs w:val="16"/>
        </w:rPr>
        <w:t>, recently </w:t>
      </w:r>
      <w:r w:rsidRPr="00A85229">
        <w:rPr>
          <w:rFonts w:eastAsia="Times New Roman"/>
          <w:u w:val="single"/>
        </w:rPr>
        <w:t>identified</w:t>
      </w:r>
      <w:r w:rsidRPr="00A85229">
        <w:rPr>
          <w:rFonts w:eastAsia="Times New Roman"/>
          <w:sz w:val="16"/>
          <w:szCs w:val="16"/>
        </w:rPr>
        <w:t> “the impact of </w:t>
      </w:r>
      <w:r w:rsidRPr="00A85229">
        <w:rPr>
          <w:rFonts w:eastAsia="Times New Roman"/>
          <w:b/>
          <w:bCs/>
          <w:u w:val="single"/>
          <w:shd w:val="clear" w:color="auto" w:fill="FFFF00"/>
        </w:rPr>
        <w:t>climate change</w:t>
      </w:r>
      <w:r w:rsidRPr="00A85229">
        <w:rPr>
          <w:rFonts w:eastAsia="Times New Roman"/>
          <w:sz w:val="16"/>
          <w:szCs w:val="16"/>
        </w:rPr>
        <w:t>” </w:t>
      </w:r>
      <w:r w:rsidRPr="00A85229">
        <w:rPr>
          <w:rFonts w:eastAsia="Times New Roman"/>
          <w:u w:val="single"/>
        </w:rPr>
        <w:t>as one of the “deeper </w:t>
      </w:r>
      <w:r w:rsidRPr="00A85229">
        <w:rPr>
          <w:rFonts w:eastAsia="Times New Roman"/>
          <w:u w:val="single"/>
          <w:shd w:val="clear" w:color="auto" w:fill="FFFF00"/>
        </w:rPr>
        <w:t>cause</w:t>
      </w:r>
      <w:r w:rsidRPr="00A85229">
        <w:rPr>
          <w:rFonts w:eastAsia="Times New Roman"/>
          <w:u w:val="single"/>
        </w:rPr>
        <w:t>s of this rising </w:t>
      </w:r>
      <w:r w:rsidRPr="00A85229">
        <w:rPr>
          <w:rFonts w:eastAsia="Times New Roman"/>
          <w:u w:val="single"/>
          <w:shd w:val="clear" w:color="auto" w:fill="FFFF00"/>
        </w:rPr>
        <w:t>instability</w:t>
      </w:r>
      <w:r w:rsidRPr="00A85229">
        <w:rPr>
          <w:rFonts w:eastAsia="Times New Roman"/>
          <w:u w:val="single"/>
        </w:rPr>
        <w:t>”</w:t>
      </w:r>
      <w:r w:rsidRPr="00A85229">
        <w:rPr>
          <w:rFonts w:eastAsia="Times New Roman"/>
          <w:sz w:val="16"/>
          <w:szCs w:val="16"/>
        </w:rPr>
        <w:t> </w:t>
      </w:r>
      <w:r w:rsidRPr="00A85229">
        <w:rPr>
          <w:rFonts w:eastAsia="Times New Roman"/>
          <w:u w:val="single"/>
        </w:rPr>
        <w:t>in</w:t>
      </w:r>
      <w:r w:rsidRPr="00A85229">
        <w:rPr>
          <w:rFonts w:eastAsia="Times New Roman"/>
          <w:sz w:val="16"/>
          <w:szCs w:val="16"/>
        </w:rPr>
        <w:t> countries like </w:t>
      </w:r>
      <w:r w:rsidRPr="00A85229">
        <w:rPr>
          <w:rFonts w:eastAsia="Times New Roman"/>
          <w:b/>
          <w:bCs/>
          <w:u w:val="single"/>
        </w:rPr>
        <w:t>Syria</w:t>
      </w:r>
      <w:r w:rsidRPr="00A85229">
        <w:rPr>
          <w:rFonts w:eastAsia="Times New Roman"/>
          <w:sz w:val="16"/>
          <w:szCs w:val="16"/>
        </w:rPr>
        <w:t>, </w:t>
      </w:r>
      <w:r w:rsidRPr="00A85229">
        <w:rPr>
          <w:rFonts w:eastAsia="Times New Roman"/>
          <w:b/>
          <w:bCs/>
          <w:u w:val="single"/>
        </w:rPr>
        <w:t>Iraq</w:t>
      </w:r>
      <w:r w:rsidRPr="00A85229">
        <w:rPr>
          <w:rFonts w:eastAsia="Times New Roman"/>
          <w:sz w:val="16"/>
          <w:szCs w:val="16"/>
        </w:rPr>
        <w:t>, </w:t>
      </w:r>
      <w:r w:rsidRPr="00A85229">
        <w:rPr>
          <w:rFonts w:eastAsia="Times New Roman"/>
          <w:b/>
          <w:bCs/>
          <w:u w:val="single"/>
        </w:rPr>
        <w:t>Yemen</w:t>
      </w:r>
      <w:r w:rsidRPr="00A85229">
        <w:rPr>
          <w:rFonts w:eastAsia="Times New Roman"/>
          <w:sz w:val="16"/>
          <w:szCs w:val="16"/>
        </w:rPr>
        <w:t>, </w:t>
      </w:r>
      <w:r w:rsidRPr="00A85229">
        <w:rPr>
          <w:rFonts w:eastAsia="Times New Roman"/>
          <w:b/>
          <w:bCs/>
          <w:u w:val="single"/>
        </w:rPr>
        <w:t>Libya</w:t>
      </w:r>
      <w:r w:rsidRPr="00A85229">
        <w:rPr>
          <w:rFonts w:eastAsia="Times New Roman"/>
          <w:sz w:val="16"/>
          <w:szCs w:val="16"/>
        </w:rPr>
        <w:t>, </w:t>
      </w:r>
      <w:r w:rsidRPr="00A85229">
        <w:rPr>
          <w:rFonts w:eastAsia="Times New Roman"/>
          <w:u w:val="single"/>
        </w:rPr>
        <w:t>and</w:t>
      </w:r>
      <w:r w:rsidRPr="00A85229">
        <w:rPr>
          <w:rFonts w:eastAsia="Times New Roman"/>
          <w:sz w:val="16"/>
          <w:szCs w:val="16"/>
        </w:rPr>
        <w:t> </w:t>
      </w:r>
      <w:r w:rsidRPr="00A85229">
        <w:rPr>
          <w:rFonts w:eastAsia="Times New Roman"/>
          <w:b/>
          <w:bCs/>
          <w:u w:val="single"/>
        </w:rPr>
        <w:t>Ukraine</w:t>
      </w:r>
      <w:r w:rsidRPr="00A85229">
        <w:rPr>
          <w:rFonts w:eastAsia="Times New Roman"/>
          <w:sz w:val="16"/>
          <w:szCs w:val="16"/>
        </w:rPr>
        <w:t>. Similarly, the former Secretary of Defense, Chuck </w:t>
      </w:r>
      <w:r w:rsidRPr="00A85229">
        <w:rPr>
          <w:rFonts w:eastAsia="Times New Roman"/>
          <w:u w:val="single"/>
        </w:rPr>
        <w:t>Hagel</w:t>
      </w:r>
      <w:r w:rsidRPr="00A85229">
        <w:rPr>
          <w:rFonts w:eastAsia="Times New Roman"/>
          <w:sz w:val="16"/>
          <w:szCs w:val="16"/>
        </w:rPr>
        <w:t>, has </w:t>
      </w:r>
      <w:r w:rsidRPr="00A85229">
        <w:rPr>
          <w:rFonts w:eastAsia="Times New Roman"/>
          <w:u w:val="single"/>
        </w:rPr>
        <w:t xml:space="preserve">described climate change as </w:t>
      </w:r>
      <w:r w:rsidRPr="00A85229">
        <w:rPr>
          <w:rFonts w:eastAsia="Times New Roman"/>
          <w:b/>
          <w:bCs/>
          <w:u w:val="single"/>
          <w:shd w:val="clear" w:color="auto" w:fill="FFFF00"/>
        </w:rPr>
        <w:t>a “threat</w:t>
      </w:r>
      <w:r w:rsidRPr="00A85229">
        <w:rPr>
          <w:rFonts w:eastAsia="Times New Roman"/>
          <w:b/>
          <w:bCs/>
          <w:u w:val="single"/>
        </w:rPr>
        <w:t> </w:t>
      </w:r>
      <w:r w:rsidRPr="00A85229">
        <w:rPr>
          <w:rFonts w:eastAsia="Times New Roman"/>
          <w:b/>
          <w:bCs/>
          <w:u w:val="single"/>
          <w:shd w:val="clear" w:color="auto" w:fill="FFFF00"/>
        </w:rPr>
        <w:t>multiplier</w:t>
      </w:r>
      <w:r w:rsidRPr="00A85229">
        <w:rPr>
          <w:rFonts w:eastAsia="Times New Roman"/>
          <w:b/>
          <w:bCs/>
          <w:u w:val="single"/>
        </w:rPr>
        <w:t>”</w:t>
      </w:r>
      <w:r w:rsidRPr="00A85229">
        <w:rPr>
          <w:rFonts w:eastAsia="Times New Roman"/>
          <w:sz w:val="16"/>
          <w:szCs w:val="16"/>
        </w:rPr>
        <w:t> with “the potential to exacerbate many of the challenges we are dealing with today — from infectious disease to terrorism.” The Department of Defense has also affirmed a connection. In a 2015 report, </w:t>
      </w:r>
      <w:r w:rsidRPr="00A85229">
        <w:rPr>
          <w:rFonts w:eastAsia="Times New Roman"/>
          <w:u w:val="single"/>
        </w:rPr>
        <w:t>it</w:t>
      </w:r>
      <w:r w:rsidRPr="00A85229">
        <w:rPr>
          <w:rFonts w:eastAsia="Times New Roman"/>
          <w:sz w:val="16"/>
          <w:szCs w:val="16"/>
        </w:rPr>
        <w:t> states, “Global </w:t>
      </w:r>
      <w:r w:rsidRPr="00A85229">
        <w:rPr>
          <w:rFonts w:eastAsia="Times New Roman"/>
          <w:u w:val="single"/>
          <w:shd w:val="clear" w:color="auto" w:fill="FFFF00"/>
        </w:rPr>
        <w:t>climate change will aggravate</w:t>
      </w:r>
      <w:r w:rsidRPr="00A85229">
        <w:rPr>
          <w:rFonts w:eastAsia="Times New Roman"/>
          <w:sz w:val="16"/>
          <w:szCs w:val="16"/>
        </w:rPr>
        <w:t> problems such as </w:t>
      </w:r>
      <w:r w:rsidRPr="00A85229">
        <w:rPr>
          <w:rFonts w:eastAsia="Times New Roman"/>
          <w:b/>
          <w:bCs/>
          <w:u w:val="single"/>
          <w:shd w:val="clear" w:color="auto" w:fill="FFFF00"/>
        </w:rPr>
        <w:t>poverty</w:t>
      </w:r>
      <w:r w:rsidRPr="00A85229">
        <w:rPr>
          <w:rFonts w:eastAsia="Times New Roman"/>
          <w:sz w:val="16"/>
          <w:szCs w:val="16"/>
        </w:rPr>
        <w:t>, </w:t>
      </w:r>
      <w:r w:rsidRPr="00A85229">
        <w:rPr>
          <w:rFonts w:eastAsia="Times New Roman"/>
          <w:b/>
          <w:bCs/>
          <w:u w:val="single"/>
          <w:shd w:val="clear" w:color="auto" w:fill="FFFF00"/>
        </w:rPr>
        <w:t>social tensions</w:t>
      </w:r>
      <w:r w:rsidRPr="00A85229">
        <w:rPr>
          <w:rFonts w:eastAsia="Times New Roman"/>
          <w:sz w:val="16"/>
          <w:szCs w:val="16"/>
        </w:rPr>
        <w:t>, environmental degradation, </w:t>
      </w:r>
      <w:r w:rsidRPr="00A85229">
        <w:rPr>
          <w:rFonts w:eastAsia="Times New Roman"/>
          <w:b/>
          <w:bCs/>
          <w:u w:val="single"/>
          <w:shd w:val="clear" w:color="auto" w:fill="FFFF00"/>
        </w:rPr>
        <w:t>ineffectual leadership</w:t>
      </w:r>
      <w:r w:rsidRPr="00A85229">
        <w:rPr>
          <w:rFonts w:eastAsia="Times New Roman"/>
          <w:sz w:val="16"/>
          <w:szCs w:val="16"/>
        </w:rPr>
        <w:t> </w:t>
      </w:r>
      <w:r w:rsidRPr="00A85229">
        <w:rPr>
          <w:rFonts w:eastAsia="Times New Roman"/>
          <w:u w:val="single"/>
        </w:rPr>
        <w:t>and</w:t>
      </w:r>
      <w:r w:rsidRPr="00A85229">
        <w:rPr>
          <w:rFonts w:eastAsia="Times New Roman"/>
          <w:sz w:val="16"/>
          <w:szCs w:val="16"/>
        </w:rPr>
        <w:t> </w:t>
      </w:r>
      <w:r w:rsidRPr="00A85229">
        <w:rPr>
          <w:rFonts w:eastAsia="Times New Roman"/>
          <w:b/>
          <w:bCs/>
          <w:u w:val="single"/>
          <w:shd w:val="clear" w:color="auto" w:fill="FFFF00"/>
        </w:rPr>
        <w:t>weak</w:t>
      </w:r>
      <w:r w:rsidRPr="00A85229">
        <w:rPr>
          <w:rFonts w:eastAsia="Times New Roman"/>
          <w:b/>
          <w:bCs/>
          <w:u w:val="single"/>
        </w:rPr>
        <w:t> political </w:t>
      </w:r>
      <w:r w:rsidRPr="00A85229">
        <w:rPr>
          <w:rFonts w:eastAsia="Times New Roman"/>
          <w:b/>
          <w:bCs/>
          <w:u w:val="single"/>
          <w:shd w:val="clear" w:color="auto" w:fill="FFFF00"/>
        </w:rPr>
        <w:t>institutions</w:t>
      </w:r>
      <w:r w:rsidRPr="00A85229">
        <w:rPr>
          <w:rFonts w:eastAsia="Times New Roman"/>
          <w:sz w:val="16"/>
          <w:szCs w:val="16"/>
        </w:rPr>
        <w:t> </w:t>
      </w:r>
      <w:r w:rsidRPr="00A85229">
        <w:rPr>
          <w:rFonts w:eastAsia="Times New Roman"/>
          <w:u w:val="single"/>
        </w:rPr>
        <w:t>that threaten stability</w:t>
      </w:r>
      <w:r w:rsidRPr="00A85229">
        <w:rPr>
          <w:rFonts w:eastAsia="Times New Roman"/>
          <w:sz w:val="16"/>
          <w:szCs w:val="16"/>
        </w:rPr>
        <w:t> in a number of countries.” </w:t>
      </w:r>
      <w:r w:rsidRPr="00A85229">
        <w:rPr>
          <w:rFonts w:eastAsia="Times New Roman"/>
          <w:b/>
          <w:bCs/>
          <w:u w:val="single"/>
        </w:rPr>
        <w:t>Scientific </w:t>
      </w:r>
      <w:r w:rsidRPr="00A85229">
        <w:rPr>
          <w:rFonts w:eastAsia="Times New Roman"/>
          <w:b/>
          <w:bCs/>
          <w:u w:val="single"/>
          <w:shd w:val="clear" w:color="auto" w:fill="FFFF00"/>
        </w:rPr>
        <w:t>studies</w:t>
      </w:r>
      <w:r w:rsidRPr="00A85229">
        <w:rPr>
          <w:rFonts w:eastAsia="Times New Roman"/>
          <w:b/>
          <w:bCs/>
          <w:u w:val="single"/>
        </w:rPr>
        <w:t> have further </w:t>
      </w:r>
      <w:r w:rsidRPr="00A85229">
        <w:rPr>
          <w:rFonts w:eastAsia="Times New Roman"/>
          <w:b/>
          <w:bCs/>
          <w:u w:val="single"/>
          <w:shd w:val="clear" w:color="auto" w:fill="FFFF00"/>
        </w:rPr>
        <w:t>show</w:t>
      </w:r>
      <w:r w:rsidRPr="00A85229">
        <w:rPr>
          <w:rFonts w:eastAsia="Times New Roman"/>
          <w:b/>
          <w:bCs/>
          <w:u w:val="single"/>
        </w:rPr>
        <w:t>n </w:t>
      </w:r>
      <w:r w:rsidRPr="00A85229">
        <w:rPr>
          <w:rFonts w:eastAsia="Times New Roman"/>
          <w:b/>
          <w:bCs/>
          <w:u w:val="single"/>
          <w:shd w:val="clear" w:color="auto" w:fill="FFFF00"/>
        </w:rPr>
        <w:t>a connection</w:t>
      </w:r>
      <w:r w:rsidRPr="00A85229">
        <w:rPr>
          <w:rFonts w:eastAsia="Times New Roman"/>
          <w:b/>
          <w:bCs/>
          <w:u w:val="single"/>
        </w:rPr>
        <w:t> </w:t>
      </w:r>
      <w:r w:rsidRPr="00A85229">
        <w:rPr>
          <w:rFonts w:eastAsia="Times New Roman"/>
          <w:b/>
          <w:bCs/>
          <w:u w:val="single"/>
          <w:shd w:val="clear" w:color="auto" w:fill="FFFF00"/>
        </w:rPr>
        <w:t>between the environmental crisis and</w:t>
      </w:r>
      <w:r w:rsidRPr="00A85229">
        <w:rPr>
          <w:rFonts w:eastAsia="Times New Roman"/>
          <w:b/>
          <w:bCs/>
          <w:u w:val="single"/>
        </w:rPr>
        <w:t> violent </w:t>
      </w:r>
      <w:r w:rsidRPr="00A85229">
        <w:rPr>
          <w:rFonts w:eastAsia="Times New Roman"/>
          <w:b/>
          <w:bCs/>
          <w:u w:val="single"/>
          <w:shd w:val="clear" w:color="auto" w:fill="FFFF00"/>
        </w:rPr>
        <w:t>conflict</w:t>
      </w:r>
      <w:r w:rsidRPr="00A85229">
        <w:rPr>
          <w:rFonts w:eastAsia="Times New Roman"/>
          <w:b/>
          <w:bCs/>
          <w:u w:val="single"/>
        </w:rPr>
        <w:t>s.</w:t>
      </w:r>
      <w:r w:rsidRPr="00A85229">
        <w:rPr>
          <w:rFonts w:eastAsia="Times New Roman"/>
          <w:sz w:val="16"/>
          <w:szCs w:val="16"/>
        </w:rPr>
        <w:t>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A85229">
        <w:rPr>
          <w:rFonts w:eastAsia="Times New Roman"/>
          <w:u w:val="single"/>
          <w:shd w:val="clear" w:color="auto" w:fill="FFFF00"/>
        </w:rPr>
        <w:t>climate change</w:t>
      </w:r>
      <w:r w:rsidRPr="00A85229">
        <w:rPr>
          <w:rFonts w:eastAsia="Times New Roman"/>
          <w:u w:val="single"/>
        </w:rPr>
        <w:t> </w:t>
      </w:r>
      <w:r w:rsidRPr="00A85229">
        <w:rPr>
          <w:rFonts w:eastAsia="Times New Roman"/>
          <w:sz w:val="16"/>
          <w:szCs w:val="16"/>
        </w:rPr>
        <w:t>and biodiversity loss </w:t>
      </w:r>
      <w:r w:rsidRPr="00A85229">
        <w:rPr>
          <w:rFonts w:eastAsia="Times New Roman"/>
          <w:u w:val="single"/>
          <w:shd w:val="clear" w:color="auto" w:fill="FFFF00"/>
        </w:rPr>
        <w:t>could very easily push societies </w:t>
      </w:r>
      <w:r w:rsidRPr="00A85229">
        <w:rPr>
          <w:rFonts w:eastAsia="Times New Roman"/>
          <w:b/>
          <w:bCs/>
          <w:u w:val="single"/>
          <w:shd w:val="clear" w:color="auto" w:fill="FFFF00"/>
        </w:rPr>
        <w:t>to</w:t>
      </w:r>
      <w:r w:rsidRPr="00A85229">
        <w:rPr>
          <w:rFonts w:eastAsia="Times New Roman"/>
          <w:b/>
          <w:bCs/>
          <w:u w:val="single"/>
        </w:rPr>
        <w:t> the brink of </w:t>
      </w:r>
      <w:r w:rsidRPr="00A85229">
        <w:rPr>
          <w:rFonts w:eastAsia="Times New Roman"/>
          <w:b/>
          <w:bCs/>
          <w:u w:val="single"/>
          <w:shd w:val="clear" w:color="auto" w:fill="FFFF00"/>
        </w:rPr>
        <w:t>collapse</w:t>
      </w:r>
      <w:r w:rsidRPr="00A85229">
        <w:rPr>
          <w:rFonts w:eastAsia="Times New Roman"/>
          <w:sz w:val="16"/>
          <w:szCs w:val="16"/>
        </w:rPr>
        <w:t>. </w:t>
      </w:r>
      <w:r w:rsidRPr="00A85229">
        <w:rPr>
          <w:rFonts w:eastAsia="Times New Roman"/>
          <w:u w:val="single"/>
        </w:rPr>
        <w:t>This will </w:t>
      </w:r>
      <w:r w:rsidRPr="00A85229">
        <w:rPr>
          <w:rFonts w:eastAsia="Times New Roman"/>
          <w:u w:val="single"/>
          <w:shd w:val="clear" w:color="auto" w:fill="FFFF00"/>
        </w:rPr>
        <w:t>exacerbate </w:t>
      </w:r>
      <w:r w:rsidRPr="00A85229">
        <w:rPr>
          <w:rFonts w:eastAsia="Times New Roman"/>
          <w:b/>
          <w:bCs/>
          <w:u w:val="single"/>
          <w:shd w:val="clear" w:color="auto" w:fill="FFFF00"/>
        </w:rPr>
        <w:t>existing</w:t>
      </w:r>
      <w:r w:rsidRPr="00A85229">
        <w:rPr>
          <w:rFonts w:eastAsia="Times New Roman"/>
          <w:b/>
          <w:bCs/>
          <w:u w:val="single"/>
        </w:rPr>
        <w:t> geopolitical </w:t>
      </w:r>
      <w:r w:rsidRPr="00A85229">
        <w:rPr>
          <w:rFonts w:eastAsia="Times New Roman"/>
          <w:b/>
          <w:bCs/>
          <w:u w:val="single"/>
          <w:shd w:val="clear" w:color="auto" w:fill="FFFF00"/>
        </w:rPr>
        <w:t>tensions</w:t>
      </w:r>
      <w:r w:rsidRPr="00A85229">
        <w:rPr>
          <w:rFonts w:eastAsia="Times New Roman"/>
          <w:u w:val="single"/>
        </w:rPr>
        <w:t> </w:t>
      </w:r>
      <w:r w:rsidRPr="00A85229">
        <w:rPr>
          <w:rFonts w:eastAsia="Times New Roman"/>
          <w:u w:val="single"/>
          <w:shd w:val="clear" w:color="auto" w:fill="FFFF00"/>
        </w:rPr>
        <w:t>and introduce</w:t>
      </w:r>
      <w:r w:rsidRPr="00A85229">
        <w:rPr>
          <w:rFonts w:eastAsia="Times New Roman"/>
          <w:u w:val="single"/>
        </w:rPr>
        <w:t> entirely</w:t>
      </w:r>
      <w:r w:rsidRPr="00A85229">
        <w:rPr>
          <w:rFonts w:eastAsia="Times New Roman"/>
          <w:sz w:val="16"/>
          <w:szCs w:val="16"/>
        </w:rPr>
        <w:t> </w:t>
      </w:r>
      <w:r w:rsidRPr="00A85229">
        <w:rPr>
          <w:rFonts w:eastAsia="Times New Roman"/>
          <w:b/>
          <w:bCs/>
          <w:u w:val="single"/>
        </w:rPr>
        <w:t>new </w:t>
      </w:r>
      <w:r w:rsidRPr="00A85229">
        <w:rPr>
          <w:rFonts w:eastAsia="Times New Roman"/>
          <w:b/>
          <w:bCs/>
          <w:u w:val="single"/>
          <w:shd w:val="clear" w:color="auto" w:fill="FFFF00"/>
        </w:rPr>
        <w:t>power struggles</w:t>
      </w:r>
      <w:r w:rsidRPr="00A85229">
        <w:rPr>
          <w:rFonts w:eastAsia="Times New Roman"/>
          <w:sz w:val="16"/>
          <w:szCs w:val="16"/>
        </w:rPr>
        <w:t>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A85229">
        <w:rPr>
          <w:rFonts w:eastAsia="Times New Roman"/>
          <w:u w:val="single"/>
        </w:rPr>
        <w:t>imagine</w:t>
      </w:r>
      <w:r w:rsidRPr="00A85229">
        <w:rPr>
          <w:rFonts w:eastAsia="Times New Roman"/>
          <w:sz w:val="16"/>
          <w:szCs w:val="16"/>
        </w:rPr>
        <w:t> that astronomers discover </w:t>
      </w:r>
      <w:r w:rsidRPr="00A85229">
        <w:rPr>
          <w:rFonts w:eastAsia="Times New Roman"/>
          <w:u w:val="single"/>
        </w:rPr>
        <w:t>a</w:t>
      </w:r>
      <w:r w:rsidRPr="00A85229">
        <w:rPr>
          <w:rFonts w:eastAsia="Times New Roman"/>
          <w:sz w:val="16"/>
          <w:szCs w:val="16"/>
        </w:rPr>
        <w:t> behemoth asteroid </w:t>
      </w:r>
      <w:r w:rsidRPr="00A85229">
        <w:rPr>
          <w:rFonts w:eastAsia="Times New Roman"/>
          <w:u w:val="single"/>
        </w:rPr>
        <w:t>barreling toward</w:t>
      </w:r>
      <w:r w:rsidRPr="00A85229">
        <w:rPr>
          <w:rFonts w:eastAsia="Times New Roman"/>
          <w:sz w:val="16"/>
          <w:szCs w:val="16"/>
        </w:rPr>
        <w:t> Earth. Will designing, building, and launching a spacecraft to divert the assassin past our planet be easier or more difficult in a world preoccupied with other survival issues? </w:t>
      </w:r>
      <w:r w:rsidRPr="00A85229">
        <w:rPr>
          <w:rFonts w:eastAsia="Times New Roman"/>
          <w:u w:val="single"/>
        </w:rPr>
        <w:t>In a relatively peaceful world,</w:t>
      </w:r>
      <w:r w:rsidRPr="00A85229">
        <w:rPr>
          <w:rFonts w:eastAsia="Times New Roman"/>
          <w:sz w:val="16"/>
          <w:szCs w:val="16"/>
        </w:rPr>
        <w:t> </w:t>
      </w:r>
      <w:r w:rsidRPr="00A85229">
        <w:rPr>
          <w:rFonts w:eastAsia="Times New Roman"/>
          <w:u w:val="single"/>
        </w:rPr>
        <w:t>one could imagine an asteroid</w:t>
      </w:r>
      <w:r w:rsidRPr="00A85229">
        <w:rPr>
          <w:rFonts w:eastAsia="Times New Roman"/>
          <w:sz w:val="16"/>
          <w:szCs w:val="16"/>
        </w:rPr>
        <w:t> </w:t>
      </w:r>
      <w:proofErr w:type="gramStart"/>
      <w:r w:rsidRPr="00A85229">
        <w:rPr>
          <w:rFonts w:eastAsia="Times New Roman"/>
          <w:sz w:val="16"/>
          <w:szCs w:val="16"/>
        </w:rPr>
        <w:t>actually </w:t>
      </w:r>
      <w:r w:rsidRPr="00A85229">
        <w:rPr>
          <w:rFonts w:eastAsia="Times New Roman"/>
          <w:u w:val="single"/>
        </w:rPr>
        <w:t>bringing</w:t>
      </w:r>
      <w:proofErr w:type="gramEnd"/>
      <w:r w:rsidRPr="00A85229">
        <w:rPr>
          <w:rFonts w:eastAsia="Times New Roman"/>
          <w:u w:val="single"/>
        </w:rPr>
        <w:t xml:space="preserve"> humanity together</w:t>
      </w:r>
      <w:r w:rsidRPr="00A85229">
        <w:rPr>
          <w:rFonts w:eastAsia="Times New Roman"/>
          <w:sz w:val="16"/>
          <w:szCs w:val="16"/>
        </w:rPr>
        <w:t> </w:t>
      </w:r>
      <w:r w:rsidRPr="00A85229">
        <w:rPr>
          <w:rFonts w:eastAsia="Times New Roman"/>
          <w:u w:val="single"/>
        </w:rPr>
        <w:t>by directing our attention </w:t>
      </w:r>
      <w:r w:rsidRPr="00A85229">
        <w:rPr>
          <w:rFonts w:eastAsia="Times New Roman"/>
          <w:b/>
          <w:bCs/>
          <w:u w:val="single"/>
        </w:rPr>
        <w:t>toward a common threat</w:t>
      </w:r>
      <w:r w:rsidRPr="00A85229">
        <w:rPr>
          <w:rFonts w:eastAsia="Times New Roman"/>
          <w:u w:val="single"/>
        </w:rPr>
        <w:t>.</w:t>
      </w:r>
      <w:r w:rsidRPr="00A85229">
        <w:rPr>
          <w:rFonts w:eastAsia="Times New Roman"/>
          <w:sz w:val="16"/>
          <w:szCs w:val="16"/>
        </w:rPr>
        <w:t> </w:t>
      </w:r>
      <w:r w:rsidRPr="00A85229">
        <w:rPr>
          <w:rFonts w:eastAsia="Times New Roman"/>
          <w:b/>
          <w:bCs/>
          <w:u w:val="single"/>
        </w:rPr>
        <w:t>But</w:t>
      </w:r>
      <w:r w:rsidRPr="00A85229">
        <w:rPr>
          <w:rFonts w:eastAsia="Times New Roman"/>
          <w:sz w:val="16"/>
          <w:szCs w:val="16"/>
        </w:rPr>
        <w:t> if </w:t>
      </w:r>
      <w:r w:rsidRPr="00A85229">
        <w:rPr>
          <w:rFonts w:eastAsia="Times New Roman"/>
          <w:u w:val="single"/>
        </w:rPr>
        <w:t>the “</w:t>
      </w:r>
      <w:r w:rsidRPr="00A85229">
        <w:rPr>
          <w:rFonts w:eastAsia="Times New Roman"/>
          <w:b/>
          <w:bCs/>
          <w:u w:val="single"/>
        </w:rPr>
        <w:t>conflict multipliers</w:t>
      </w:r>
      <w:r w:rsidRPr="00A85229">
        <w:rPr>
          <w:rFonts w:eastAsia="Times New Roman"/>
          <w:u w:val="single"/>
        </w:rPr>
        <w:t>” of </w:t>
      </w:r>
      <w:r w:rsidRPr="00A85229">
        <w:rPr>
          <w:rFonts w:eastAsia="Times New Roman"/>
          <w:u w:val="single"/>
          <w:shd w:val="clear" w:color="auto" w:fill="FFFF00"/>
        </w:rPr>
        <w:t>climate change</w:t>
      </w:r>
      <w:r w:rsidRPr="00A85229">
        <w:rPr>
          <w:rFonts w:eastAsia="Times New Roman"/>
          <w:sz w:val="16"/>
          <w:szCs w:val="16"/>
        </w:rPr>
        <w:t> and biodiversity loss </w:t>
      </w:r>
      <w:r w:rsidRPr="00A85229">
        <w:rPr>
          <w:rFonts w:eastAsia="Times New Roman"/>
          <w:u w:val="single"/>
        </w:rPr>
        <w:t>have already </w:t>
      </w:r>
      <w:r w:rsidRPr="00A85229">
        <w:rPr>
          <w:rFonts w:eastAsia="Times New Roman"/>
          <w:b/>
          <w:bCs/>
          <w:u w:val="single"/>
        </w:rPr>
        <w:t>catapulted civilization</w:t>
      </w:r>
      <w:r w:rsidRPr="00A85229">
        <w:rPr>
          <w:rFonts w:eastAsia="Times New Roman"/>
          <w:sz w:val="16"/>
          <w:szCs w:val="16"/>
        </w:rPr>
        <w:t> </w:t>
      </w:r>
      <w:r w:rsidRPr="00A85229">
        <w:rPr>
          <w:rFonts w:eastAsia="Times New Roman"/>
          <w:u w:val="single"/>
        </w:rPr>
        <w:t>into</w:t>
      </w:r>
      <w:r w:rsidRPr="00A85229">
        <w:rPr>
          <w:rFonts w:eastAsia="Times New Roman"/>
          <w:sz w:val="16"/>
          <w:szCs w:val="16"/>
        </w:rPr>
        <w:t> chaos </w:t>
      </w:r>
      <w:r w:rsidRPr="00A85229">
        <w:rPr>
          <w:rFonts w:eastAsia="Times New Roman"/>
          <w:u w:val="single"/>
        </w:rPr>
        <w:t>and</w:t>
      </w:r>
      <w:r w:rsidRPr="00A85229">
        <w:rPr>
          <w:rFonts w:eastAsia="Times New Roman"/>
          <w:sz w:val="16"/>
          <w:szCs w:val="16"/>
        </w:rPr>
        <w:t> turmoil, I strongly suspect that </w:t>
      </w:r>
      <w:r w:rsidRPr="00A85229">
        <w:rPr>
          <w:rFonts w:eastAsia="Times New Roman"/>
          <w:u w:val="single"/>
        </w:rPr>
        <w:t>humanity will become</w:t>
      </w:r>
      <w:r w:rsidRPr="00A85229">
        <w:rPr>
          <w:rFonts w:eastAsia="Times New Roman"/>
          <w:sz w:val="16"/>
          <w:szCs w:val="16"/>
        </w:rPr>
        <w:t> </w:t>
      </w:r>
      <w:r w:rsidRPr="00A85229">
        <w:rPr>
          <w:rFonts w:eastAsia="Times New Roman"/>
          <w:u w:val="single"/>
        </w:rPr>
        <w:t>more</w:t>
      </w:r>
      <w:r w:rsidRPr="00A85229">
        <w:rPr>
          <w:rFonts w:eastAsia="Times New Roman"/>
          <w:sz w:val="16"/>
          <w:szCs w:val="16"/>
        </w:rPr>
        <w:t>, rather than less, </w:t>
      </w:r>
      <w:r w:rsidRPr="00A85229">
        <w:rPr>
          <w:rFonts w:eastAsia="Times New Roman"/>
          <w:u w:val="single"/>
        </w:rPr>
        <w:t>susceptible to danger</w:t>
      </w:r>
      <w:r w:rsidRPr="00A85229">
        <w:rPr>
          <w:rFonts w:eastAsia="Times New Roman"/>
          <w:sz w:val="16"/>
          <w:szCs w:val="16"/>
        </w:rPr>
        <w:t>s of this sort. Context Risks We can describe the dual threats of climate change and biodiversity loss as “context risks.” Neither is likely to directly cause the extinction of our species. But </w:t>
      </w:r>
      <w:r w:rsidRPr="00A85229">
        <w:rPr>
          <w:rFonts w:eastAsia="Times New Roman"/>
          <w:b/>
          <w:bCs/>
          <w:u w:val="single"/>
        </w:rPr>
        <w:t>both </w:t>
      </w:r>
      <w:r w:rsidRPr="00A85229">
        <w:rPr>
          <w:rFonts w:eastAsia="Times New Roman"/>
          <w:b/>
          <w:bCs/>
          <w:u w:val="single"/>
          <w:shd w:val="clear" w:color="auto" w:fill="FFFF00"/>
        </w:rPr>
        <w:t>will define the context in which civilization confronts all</w:t>
      </w:r>
      <w:r w:rsidRPr="00A85229">
        <w:rPr>
          <w:rFonts w:eastAsia="Times New Roman"/>
          <w:b/>
          <w:bCs/>
          <w:u w:val="single"/>
        </w:rPr>
        <w:t> the </w:t>
      </w:r>
      <w:r w:rsidRPr="00A85229">
        <w:rPr>
          <w:rFonts w:eastAsia="Times New Roman"/>
          <w:b/>
          <w:bCs/>
          <w:u w:val="single"/>
          <w:shd w:val="clear" w:color="auto" w:fill="FFFF00"/>
        </w:rPr>
        <w:t>other threats</w:t>
      </w:r>
      <w:r w:rsidRPr="00A85229">
        <w:rPr>
          <w:rFonts w:eastAsia="Times New Roman"/>
          <w:sz w:val="16"/>
          <w:szCs w:val="16"/>
        </w:rPr>
        <w:t> before us. In this way, </w:t>
      </w:r>
      <w:r w:rsidRPr="00A85229">
        <w:rPr>
          <w:rFonts w:eastAsia="Times New Roman"/>
          <w:u w:val="single"/>
          <w:shd w:val="clear" w:color="auto" w:fill="FFFF00"/>
        </w:rPr>
        <w:t>they</w:t>
      </w:r>
      <w:r w:rsidRPr="00A85229">
        <w:rPr>
          <w:rFonts w:eastAsia="Times New Roman"/>
          <w:u w:val="single"/>
        </w:rPr>
        <w:t> could </w:t>
      </w:r>
      <w:r w:rsidRPr="00A85229">
        <w:rPr>
          <w:rFonts w:eastAsia="Times New Roman"/>
          <w:b/>
          <w:bCs/>
          <w:u w:val="single"/>
        </w:rPr>
        <w:t>indirectly</w:t>
      </w:r>
      <w:r w:rsidRPr="00A85229">
        <w:rPr>
          <w:rFonts w:eastAsia="Times New Roman"/>
          <w:u w:val="single"/>
        </w:rPr>
        <w:t> </w:t>
      </w:r>
      <w:r w:rsidRPr="00A85229">
        <w:rPr>
          <w:rFonts w:eastAsia="Times New Roman"/>
          <w:u w:val="single"/>
          <w:shd w:val="clear" w:color="auto" w:fill="FFFF00"/>
        </w:rPr>
        <w:t>contribute to</w:t>
      </w:r>
      <w:r w:rsidRPr="00A85229">
        <w:rPr>
          <w:rFonts w:eastAsia="Times New Roman"/>
          <w:u w:val="single"/>
        </w:rPr>
        <w:t> the </w:t>
      </w:r>
      <w:r w:rsidRPr="00A85229">
        <w:rPr>
          <w:rFonts w:eastAsia="Times New Roman"/>
          <w:b/>
          <w:bCs/>
          <w:u w:val="single"/>
        </w:rPr>
        <w:t>overall </w:t>
      </w:r>
      <w:r w:rsidRPr="00A85229">
        <w:rPr>
          <w:rFonts w:eastAsia="Times New Roman"/>
          <w:b/>
          <w:bCs/>
          <w:u w:val="single"/>
          <w:shd w:val="clear" w:color="auto" w:fill="FFFF00"/>
        </w:rPr>
        <w:t>danger of annihilation</w:t>
      </w:r>
      <w:r w:rsidRPr="00A85229">
        <w:rPr>
          <w:rFonts w:eastAsia="Times New Roman"/>
          <w:sz w:val="16"/>
          <w:szCs w:val="16"/>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A85229">
        <w:rPr>
          <w:rFonts w:eastAsia="Times New Roman"/>
          <w:sz w:val="16"/>
          <w:szCs w:val="16"/>
        </w:rPr>
        <w:t>3.8 billion year</w:t>
      </w:r>
      <w:proofErr w:type="gramEnd"/>
      <w:r w:rsidRPr="00A85229">
        <w:rPr>
          <w:rFonts w:eastAsia="Times New Roman"/>
          <w:sz w:val="16"/>
          <w:szCs w:val="16"/>
        </w:rPr>
        <w:t xml:space="preserve"> history on Earth. Yet </w:t>
      </w:r>
      <w:r w:rsidRPr="00A85229">
        <w:rPr>
          <w:rFonts w:eastAsia="Times New Roman"/>
          <w:u w:val="single"/>
        </w:rPr>
        <w:t>another study suggests</w:t>
      </w:r>
      <w:r w:rsidRPr="00A85229">
        <w:rPr>
          <w:rFonts w:eastAsia="Times New Roman"/>
          <w:sz w:val="16"/>
          <w:szCs w:val="16"/>
        </w:rPr>
        <w:t> that </w:t>
      </w:r>
      <w:r w:rsidRPr="00A85229">
        <w:rPr>
          <w:rFonts w:eastAsia="Times New Roman"/>
          <w:u w:val="single"/>
        </w:rPr>
        <w:t>we could be approaching a </w:t>
      </w:r>
      <w:r w:rsidRPr="00A85229">
        <w:rPr>
          <w:rFonts w:eastAsia="Times New Roman"/>
          <w:b/>
          <w:bCs/>
          <w:u w:val="single"/>
        </w:rPr>
        <w:t>sudden</w:t>
      </w:r>
      <w:r w:rsidRPr="00A85229">
        <w:rPr>
          <w:rFonts w:eastAsia="Times New Roman"/>
          <w:u w:val="single"/>
        </w:rPr>
        <w:t>,</w:t>
      </w:r>
      <w:r w:rsidRPr="00A85229">
        <w:rPr>
          <w:rFonts w:eastAsia="Times New Roman"/>
          <w:sz w:val="16"/>
          <w:szCs w:val="16"/>
        </w:rPr>
        <w:t> </w:t>
      </w:r>
      <w:r w:rsidRPr="00A85229">
        <w:rPr>
          <w:rFonts w:eastAsia="Times New Roman"/>
          <w:b/>
          <w:bCs/>
          <w:u w:val="single"/>
        </w:rPr>
        <w:t>irreversible</w:t>
      </w:r>
      <w:r w:rsidRPr="00A85229">
        <w:rPr>
          <w:rFonts w:eastAsia="Times New Roman"/>
          <w:sz w:val="16"/>
          <w:szCs w:val="16"/>
        </w:rPr>
        <w:t>, catastrophic </w:t>
      </w:r>
      <w:r w:rsidRPr="00A85229">
        <w:rPr>
          <w:rFonts w:eastAsia="Times New Roman"/>
          <w:b/>
          <w:bCs/>
          <w:u w:val="single"/>
        </w:rPr>
        <w:t>collapse of the global ecosystem</w:t>
      </w:r>
      <w:r w:rsidRPr="00A85229">
        <w:rPr>
          <w:rFonts w:eastAsia="Times New Roman"/>
          <w:sz w:val="16"/>
          <w:szCs w:val="16"/>
        </w:rPr>
        <w:t>. If this were to occur, it could result in “widespread social unrest, economic instability and loss of human life.” </w:t>
      </w:r>
      <w:r w:rsidRPr="00A85229">
        <w:rPr>
          <w:rFonts w:eastAsia="Times New Roman"/>
          <w:u w:val="single"/>
          <w:shd w:val="clear" w:color="auto" w:fill="FFFF00"/>
        </w:rPr>
        <w:t>Given the potential for environmental degradation to elevate the likelihood</w:t>
      </w:r>
      <w:r w:rsidRPr="00A85229">
        <w:rPr>
          <w:rFonts w:eastAsia="Times New Roman"/>
          <w:b/>
          <w:bCs/>
          <w:u w:val="single"/>
          <w:shd w:val="clear" w:color="auto" w:fill="FFFF00"/>
        </w:rPr>
        <w:t xml:space="preserve"> of nuclear wars, </w:t>
      </w:r>
      <w:r w:rsidRPr="00A85229">
        <w:rPr>
          <w:rFonts w:eastAsia="Times New Roman"/>
          <w:b/>
          <w:bCs/>
          <w:u w:val="single"/>
        </w:rPr>
        <w:t>nuclear terrorism</w:t>
      </w:r>
      <w:r w:rsidRPr="00A85229">
        <w:rPr>
          <w:rFonts w:eastAsia="Times New Roman"/>
          <w:sz w:val="16"/>
          <w:szCs w:val="16"/>
        </w:rPr>
        <w:t>, </w:t>
      </w:r>
      <w:r w:rsidRPr="00A85229">
        <w:rPr>
          <w:rFonts w:eastAsia="Times New Roman"/>
          <w:b/>
          <w:bCs/>
          <w:u w:val="single"/>
        </w:rPr>
        <w:t>engineered pandemics</w:t>
      </w:r>
      <w:r w:rsidRPr="00A85229">
        <w:rPr>
          <w:rFonts w:eastAsia="Times New Roman"/>
          <w:sz w:val="16"/>
          <w:szCs w:val="16"/>
        </w:rPr>
        <w:t>, a </w:t>
      </w:r>
      <w:r w:rsidRPr="00A85229">
        <w:rPr>
          <w:rFonts w:eastAsia="Times New Roman"/>
          <w:b/>
          <w:bCs/>
          <w:u w:val="single"/>
        </w:rPr>
        <w:t>superintelligence takeover</w:t>
      </w:r>
      <w:r w:rsidRPr="00A85229">
        <w:rPr>
          <w:rFonts w:eastAsia="Times New Roman"/>
          <w:sz w:val="16"/>
          <w:szCs w:val="16"/>
        </w:rPr>
        <w:t>, </w:t>
      </w:r>
      <w:r w:rsidRPr="00A85229">
        <w:rPr>
          <w:rFonts w:eastAsia="Times New Roman"/>
          <w:u w:val="single"/>
        </w:rPr>
        <w:t>and</w:t>
      </w:r>
      <w:r w:rsidRPr="00A85229">
        <w:rPr>
          <w:rFonts w:eastAsia="Times New Roman"/>
          <w:sz w:val="16"/>
          <w:szCs w:val="16"/>
        </w:rPr>
        <w:t> perhaps even </w:t>
      </w:r>
      <w:r w:rsidRPr="00A85229">
        <w:rPr>
          <w:rFonts w:eastAsia="Times New Roman"/>
          <w:b/>
          <w:bCs/>
          <w:u w:val="single"/>
        </w:rPr>
        <w:t>an impact winter</w:t>
      </w:r>
      <w:r w:rsidRPr="00A85229">
        <w:rPr>
          <w:rFonts w:eastAsia="Times New Roman"/>
          <w:sz w:val="16"/>
          <w:szCs w:val="16"/>
        </w:rPr>
        <w:t>, </w:t>
      </w:r>
      <w:r w:rsidRPr="00A85229">
        <w:rPr>
          <w:rFonts w:eastAsia="Times New Roman"/>
          <w:u w:val="single"/>
          <w:shd w:val="clear" w:color="auto" w:fill="FFFF00"/>
        </w:rPr>
        <w:t>it ought to take precedence</w:t>
      </w:r>
      <w:r w:rsidRPr="00A85229">
        <w:rPr>
          <w:rFonts w:eastAsia="Times New Roman"/>
          <w:b/>
          <w:bCs/>
          <w:u w:val="single"/>
        </w:rPr>
        <w:t xml:space="preserve"> over all other risk concerns</w:t>
      </w:r>
      <w:r w:rsidRPr="00A85229">
        <w:rPr>
          <w:rFonts w:eastAsia="Times New Roman"/>
          <w:sz w:val="16"/>
          <w:szCs w:val="16"/>
        </w:rPr>
        <w:t> — at least in the near-term. Let’s make sure we get our priorities straight.  </w:t>
      </w:r>
    </w:p>
    <w:bookmarkEnd w:id="1"/>
    <w:p w14:paraId="211BC640" w14:textId="77777777" w:rsidR="00111A1D" w:rsidRPr="00111A1D" w:rsidRDefault="00111A1D" w:rsidP="00111A1D"/>
    <w:p w14:paraId="174E685F" w14:textId="77777777" w:rsidR="00E94F5E" w:rsidRPr="0033730B" w:rsidRDefault="00E94F5E" w:rsidP="00E94F5E"/>
    <w:p w14:paraId="39AD08BE" w14:textId="61B3B161" w:rsidR="0033730B" w:rsidRDefault="0033730B" w:rsidP="0033730B">
      <w:pPr>
        <w:pStyle w:val="Heading2"/>
      </w:pPr>
      <w:r>
        <w:t>Case</w:t>
      </w:r>
    </w:p>
    <w:p w14:paraId="679018BA" w14:textId="77777777" w:rsidR="00D25642" w:rsidRPr="00D25642" w:rsidRDefault="00D25642" w:rsidP="00D25642"/>
    <w:p w14:paraId="340D041B" w14:textId="210E7DF8" w:rsidR="00A95652" w:rsidRDefault="00E94F5E" w:rsidP="0033730B">
      <w:pPr>
        <w:pStyle w:val="Heading3"/>
      </w:pPr>
      <w:proofErr w:type="spellStart"/>
      <w:r>
        <w:t>C</w:t>
      </w:r>
      <w:r w:rsidR="0033730B">
        <w:t>ont</w:t>
      </w:r>
      <w:proofErr w:type="spellEnd"/>
    </w:p>
    <w:p w14:paraId="4403630B" w14:textId="77777777" w:rsidR="00E94F5E" w:rsidRDefault="00E94F5E" w:rsidP="00E94F5E">
      <w:pPr>
        <w:keepNext/>
        <w:keepLines/>
        <w:spacing w:before="200"/>
        <w:outlineLvl w:val="3"/>
        <w:rPr>
          <w:rFonts w:eastAsia="Malgun Gothic" w:cs="Times New Roman"/>
          <w:b/>
          <w:iCs/>
          <w:sz w:val="26"/>
        </w:rPr>
      </w:pPr>
      <w:r>
        <w:rPr>
          <w:rFonts w:eastAsia="Malgun Gothic" w:cs="Times New Roman"/>
          <w:b/>
          <w:iCs/>
          <w:sz w:val="26"/>
        </w:rPr>
        <w:t xml:space="preserve">Probability – 0.1% chance of a collision. </w:t>
      </w:r>
    </w:p>
    <w:p w14:paraId="50FB6F91" w14:textId="77777777" w:rsidR="00E94F5E" w:rsidRDefault="00E94F5E" w:rsidP="00E94F5E">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58F3EDF5" w14:textId="77777777" w:rsidR="00E94F5E" w:rsidRDefault="00E94F5E" w:rsidP="00E94F5E">
      <w:pPr>
        <w:rPr>
          <w:rFonts w:eastAsia="Calibri"/>
        </w:rPr>
      </w:pPr>
      <w:r>
        <w:rPr>
          <w:rStyle w:val="StyleUnderline"/>
        </w:rPr>
        <w:t xml:space="preserve">The probability of a collision is currently low. Bradley and Wein estimate that the </w:t>
      </w:r>
      <w:r>
        <w:rPr>
          <w:rStyle w:val="Emphasis"/>
          <w:highlight w:val="cyan"/>
        </w:rPr>
        <w:t>maximum probability</w:t>
      </w:r>
      <w:r>
        <w:rPr>
          <w:rStyle w:val="StyleUnderline"/>
        </w:rPr>
        <w:t xml:space="preserve"> in LEO </w:t>
      </w:r>
      <w:r>
        <w:rPr>
          <w:rStyle w:val="StyleUnderline"/>
          <w:highlight w:val="cyan"/>
        </w:rPr>
        <w:t>of a collision</w:t>
      </w:r>
      <w:r>
        <w:rPr>
          <w:rStyle w:val="StyleUnderline"/>
        </w:rPr>
        <w:t xml:space="preserve"> over the lifetime of a spacecraft </w:t>
      </w:r>
      <w:r>
        <w:rPr>
          <w:rStyle w:val="StyleUnderline"/>
          <w:highlight w:val="cyan"/>
        </w:rPr>
        <w:t xml:space="preserve">remains </w:t>
      </w:r>
      <w:r>
        <w:rPr>
          <w:rStyle w:val="Emphasis"/>
          <w:highlight w:val="cyan"/>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0FCB981" w14:textId="77777777" w:rsidR="00E94F5E" w:rsidRDefault="00E94F5E" w:rsidP="00E94F5E">
      <w:pPr>
        <w:keepNext/>
        <w:keepLines/>
        <w:spacing w:before="200"/>
        <w:outlineLvl w:val="3"/>
        <w:rPr>
          <w:rFonts w:eastAsia="Malgun Gothic" w:cs="Times New Roman"/>
          <w:b/>
          <w:iCs/>
          <w:sz w:val="26"/>
        </w:rPr>
      </w:pPr>
      <w:bookmarkStart w:id="2" w:name="_Hlk77231928"/>
      <w:r>
        <w:rPr>
          <w:rFonts w:eastAsia="Malgun Gothic" w:cs="Times New Roman"/>
          <w:b/>
          <w:iCs/>
          <w:sz w:val="26"/>
        </w:rPr>
        <w:t>Time frame – Kessler effect 200 years away</w:t>
      </w:r>
    </w:p>
    <w:p w14:paraId="1A655A1D" w14:textId="77777777" w:rsidR="00E94F5E" w:rsidRDefault="00E94F5E" w:rsidP="00E94F5E">
      <w:pPr>
        <w:rPr>
          <w:rFonts w:eastAsia="Calibri"/>
        </w:rPr>
      </w:pPr>
      <w:bookmarkStart w:id="3" w:name="_Hlk17893366"/>
      <w:proofErr w:type="spellStart"/>
      <w:r>
        <w:rPr>
          <w:rFonts w:eastAsia="Calibri"/>
          <w:b/>
          <w:bCs/>
          <w:sz w:val="26"/>
        </w:rPr>
        <w:t>Stubbe</w:t>
      </w:r>
      <w:proofErr w:type="spellEnd"/>
      <w:r>
        <w:rPr>
          <w:rFonts w:eastAsia="Calibri"/>
          <w:b/>
          <w:bCs/>
          <w:sz w:val="26"/>
        </w:rPr>
        <w:t xml:space="preserve"> 17 </w:t>
      </w:r>
      <w:r>
        <w:t xml:space="preserve">[(Peter, PhD in law @ Johann Wolfgang Goethe University Frankfurt) “State Accountability for Space Debris: A Legal Study of Responsibility for Polluting the Space Environment and Liability for Damage Caused by Space Debris,” </w:t>
      </w:r>
      <w:proofErr w:type="spellStart"/>
      <w:r>
        <w:t>Koninklijke</w:t>
      </w:r>
      <w:proofErr w:type="spellEnd"/>
      <w:r>
        <w:t xml:space="preserve"> Brill Publishing, ISBN 978-90-04-31407-8, p. 27-31] TDI</w:t>
      </w:r>
    </w:p>
    <w:bookmarkEnd w:id="3"/>
    <w:p w14:paraId="3D3ED29E" w14:textId="77777777" w:rsidR="00E94F5E" w:rsidRDefault="00E94F5E" w:rsidP="00E94F5E">
      <w:pPr>
        <w:rPr>
          <w:rFonts w:eastAsia="Calibri"/>
        </w:rPr>
      </w:pPr>
      <w:r>
        <w:rPr>
          <w:rFonts w:eastAsia="Calibri"/>
        </w:rPr>
        <w:t xml:space="preserve">The prediction of possible scenarios of the future evolution of the debris p o p </w:t>
      </w:r>
      <w:proofErr w:type="spellStart"/>
      <w:r>
        <w:rPr>
          <w:rFonts w:eastAsia="Calibri"/>
        </w:rPr>
        <w:t>ulation</w:t>
      </w:r>
      <w:proofErr w:type="spellEnd"/>
      <w:r>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Pr>
          <w:rStyle w:val="StyleUnderline"/>
          <w:highlight w:val="cyan"/>
        </w:rPr>
        <w:t>the so-called Kessler effect’</w:t>
      </w:r>
      <w:r>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Pr>
          <w:rFonts w:eastAsia="Calibri"/>
        </w:rPr>
        <w:t>ber</w:t>
      </w:r>
      <w:proofErr w:type="spellEnd"/>
      <w:r>
        <w:rPr>
          <w:rFonts w:eastAsia="Calibri"/>
        </w:rPr>
        <w:t xml:space="preserve"> of objects and collisions increases exponentially and eventually results in the formation of a self-sustaining debris belt </w:t>
      </w:r>
      <w:proofErr w:type="spellStart"/>
      <w:r>
        <w:rPr>
          <w:rFonts w:eastAsia="Calibri"/>
        </w:rPr>
        <w:t>aroundthe</w:t>
      </w:r>
      <w:proofErr w:type="spellEnd"/>
      <w:r>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Pr>
          <w:rFonts w:eastAsia="Calibri"/>
        </w:rPr>
        <w:t>i</w:t>
      </w:r>
      <w:proofErr w:type="spellEnd"/>
      <w:r>
        <w:rPr>
          <w:rFonts w:eastAsia="Calibri"/>
        </w:rPr>
        <w:t xml:space="preserve"> a d c shows that the current l e o debris population is unstable, even if current mitigation measures are applied. The study concludes:</w:t>
      </w:r>
    </w:p>
    <w:p w14:paraId="2E22C733" w14:textId="77777777" w:rsidR="00E94F5E" w:rsidRDefault="00E94F5E" w:rsidP="00E94F5E">
      <w:pPr>
        <w:ind w:left="720"/>
        <w:rPr>
          <w:rFonts w:eastAsia="Calibri"/>
        </w:rPr>
      </w:pPr>
      <w:r>
        <w:rPr>
          <w:rFonts w:eastAsia="Calibri"/>
        </w:rPr>
        <w:t xml:space="preserve">Even with a 90% implementation of the </w:t>
      </w:r>
      <w:proofErr w:type="gramStart"/>
      <w:r>
        <w:rPr>
          <w:rFonts w:eastAsia="Calibri"/>
        </w:rPr>
        <w:t>commonly-adopted</w:t>
      </w:r>
      <w:proofErr w:type="gramEnd"/>
      <w:r>
        <w:rPr>
          <w:rFonts w:eastAsia="Calibri"/>
        </w:rPr>
        <w:t xml:space="preserve"> mitigation measures [...] </w:t>
      </w:r>
      <w:r>
        <w:rPr>
          <w:rStyle w:val="StyleUnderline"/>
        </w:rPr>
        <w:t xml:space="preserve">the l e o </w:t>
      </w:r>
      <w:r>
        <w:rPr>
          <w:rStyle w:val="StyleUnderline"/>
          <w:highlight w:val="cyan"/>
        </w:rPr>
        <w:t>debris population is expected to increase</w:t>
      </w:r>
      <w:r>
        <w:rPr>
          <w:rStyle w:val="StyleUnderline"/>
        </w:rPr>
        <w:t xml:space="preserve"> by an average of </w:t>
      </w:r>
      <w:r>
        <w:rPr>
          <w:rStyle w:val="StyleUnderline"/>
          <w:highlight w:val="cyan"/>
        </w:rPr>
        <w:t>30%</w:t>
      </w:r>
      <w:r>
        <w:rPr>
          <w:rStyle w:val="StyleUnderline"/>
        </w:rPr>
        <w:t xml:space="preserve"> in the </w:t>
      </w:r>
      <w:r>
        <w:rPr>
          <w:rStyle w:val="StyleUnderline"/>
          <w:highlight w:val="cyan"/>
        </w:rPr>
        <w:t>next 200 years</w:t>
      </w:r>
      <w:r>
        <w:rPr>
          <w:rStyle w:val="StyleUnderline"/>
        </w:rPr>
        <w:t>. The population growth is primarily driven by catastrophic collisions between 700 and 1000 km altitudes</w:t>
      </w:r>
      <w:r>
        <w:rPr>
          <w:rFonts w:eastAsia="Calibri"/>
        </w:rPr>
        <w:t xml:space="preserve"> and such collisions are likely to occur every 5 to 9 years.89</w:t>
      </w:r>
    </w:p>
    <w:p w14:paraId="5BA7856F" w14:textId="77777777" w:rsidR="00F02F39" w:rsidRDefault="00F02F39" w:rsidP="00F02F39">
      <w:pPr>
        <w:pStyle w:val="Heading4"/>
      </w:pPr>
      <w:bookmarkStart w:id="4" w:name="_Hlk90722835"/>
      <w:bookmarkEnd w:id="2"/>
      <w:r>
        <w:t>SpaceX satellites are key to internet access which solves global poverty.</w:t>
      </w:r>
    </w:p>
    <w:p w14:paraId="44B6D5C8" w14:textId="77777777" w:rsidR="00F02F39" w:rsidRDefault="00F02F39" w:rsidP="00F02F39">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7" w:history="1">
        <w:r w:rsidRPr="00806989">
          <w:rPr>
            <w:rStyle w:val="Hyperlink"/>
          </w:rPr>
          <w:t>https://fasterplease.substack.com/p/-why-a-spacex-bankruptcy-would-hurt</w:t>
        </w:r>
      </w:hyperlink>
    </w:p>
    <w:p w14:paraId="3534270F" w14:textId="77777777" w:rsidR="00F02F39" w:rsidRPr="00466038" w:rsidRDefault="00F02F39" w:rsidP="00F02F39">
      <w:pPr>
        <w:rPr>
          <w:rStyle w:val="StyleUnderline"/>
          <w:b w:val="0"/>
          <w:sz w:val="12"/>
          <w:u w:val="no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proofErr w:type="spellStart"/>
      <w:r w:rsidRPr="00466038">
        <w:rPr>
          <w:rStyle w:val="StyleUnderline"/>
          <w:highlight w:val="green"/>
        </w:rPr>
        <w:t>Starlink</w:t>
      </w:r>
      <w:proofErr w:type="spellEnd"/>
      <w:r w:rsidRPr="00466038">
        <w:rPr>
          <w:rStyle w:val="StyleUnderline"/>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xml:space="preserve">.) Here are a few examples from the August 2021 analysis “The Economic Impact of Internet Connectivity in Developing Countries” by Jonas </w:t>
      </w:r>
      <w:proofErr w:type="spellStart"/>
      <w:r w:rsidRPr="00466038">
        <w:rPr>
          <w:sz w:val="12"/>
        </w:rPr>
        <w:t>Hjort</w:t>
      </w:r>
      <w:proofErr w:type="spellEnd"/>
      <w:r w:rsidRPr="00466038">
        <w:rPr>
          <w:sz w:val="12"/>
        </w:rPr>
        <w:t xml:space="preserve">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proofErr w:type="spellStart"/>
      <w:r w:rsidRPr="00466038">
        <w:rPr>
          <w:rStyle w:val="StyleUnderline"/>
          <w:highlight w:val="green"/>
        </w:rPr>
        <w:t>Goldbeck</w:t>
      </w:r>
      <w:proofErr w:type="spellEnd"/>
      <w:r w:rsidRPr="00466038">
        <w:rPr>
          <w:rStyle w:val="StyleUnderline"/>
          <w:highlight w:val="green"/>
        </w:rPr>
        <w:t xml:space="preserve"> &amp; </w:t>
      </w:r>
      <w:proofErr w:type="spellStart"/>
      <w:r w:rsidRPr="00466038">
        <w:rPr>
          <w:rStyle w:val="StyleUnderline"/>
          <w:highlight w:val="green"/>
        </w:rPr>
        <w:t>Lindlacher</w:t>
      </w:r>
      <w:proofErr w:type="spellEnd"/>
      <w:r w:rsidRPr="00326D56">
        <w:rPr>
          <w:rStyle w:val="StyleUnderline"/>
        </w:rPr>
        <w:t xml:space="preserve"> (2021) </w:t>
      </w:r>
      <w:r w:rsidRPr="00466038">
        <w:rPr>
          <w:rStyle w:val="StyleUnderline"/>
          <w:highlight w:val="green"/>
        </w:rPr>
        <w:t>estimate that basic internet availability leads</w:t>
      </w:r>
      <w:r w:rsidRPr="00326D56">
        <w:rPr>
          <w:rStyle w:val="StyleUnderline"/>
        </w:rPr>
        <w:t xml:space="preserve"> to about a </w:t>
      </w:r>
      <w:proofErr w:type="gramStart"/>
      <w:r w:rsidRPr="00466038">
        <w:rPr>
          <w:rStyle w:val="StyleUnderline"/>
          <w:highlight w:val="green"/>
        </w:rPr>
        <w:t>two</w:t>
      </w:r>
      <w:r w:rsidRPr="00326D56">
        <w:rPr>
          <w:rStyle w:val="StyleUnderline"/>
        </w:rPr>
        <w:t xml:space="preserve"> percentage</w:t>
      </w:r>
      <w:proofErr w:type="gramEnd"/>
      <w:r w:rsidRPr="00326D56">
        <w:rPr>
          <w:rStyle w:val="StyleUnderline"/>
        </w:rPr>
        <w:t xml:space="preserv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shows that </w:t>
      </w:r>
      <w:r w:rsidRPr="00466038">
        <w:rPr>
          <w:rStyle w:val="StyleUnderline"/>
          <w:highlight w:val="green"/>
        </w:rPr>
        <w:t>household consumption</w:t>
      </w:r>
      <w:r w:rsidRPr="00326D56">
        <w:rPr>
          <w:rStyle w:val="StyleUnderline"/>
        </w:rPr>
        <w:t xml:space="preserve"> simultaneously </w:t>
      </w:r>
      <w:proofErr w:type="gramStart"/>
      <w:r w:rsidRPr="00466038">
        <w:rPr>
          <w:rStyle w:val="StyleUnderline"/>
          <w:highlight w:val="green"/>
        </w:rPr>
        <w:t>increased</w:t>
      </w:r>
      <w:proofErr w:type="gramEnd"/>
      <w:r w:rsidRPr="00466038">
        <w:rPr>
          <w:rStyle w:val="StyleUnderline"/>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percent.</w:t>
      </w:r>
      <w:r w:rsidRPr="00466038">
        <w:rPr>
          <w:rStyle w:val="StyleUnderline"/>
          <w:b w:val="0"/>
          <w:sz w:val="24"/>
        </w:rPr>
        <w:t xml:space="preserve">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w:t>
      </w:r>
      <w:r w:rsidRPr="00466038">
        <w:rPr>
          <w:rStyle w:val="StyleUnderline"/>
          <w:b w:val="0"/>
          <w:sz w:val="24"/>
        </w:rPr>
        <w:t xml:space="preserve">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466038">
        <w:rPr>
          <w:sz w:val="12"/>
        </w:rPr>
        <w:t>Starlink</w:t>
      </w:r>
      <w:proofErr w:type="spellEnd"/>
      <w:r w:rsidRPr="00466038">
        <w:rPr>
          <w:sz w:val="12"/>
        </w:rPr>
        <w:t xml:space="preserve">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p>
    <w:bookmarkEnd w:id="4"/>
    <w:p w14:paraId="0740B42A" w14:textId="31A7B1AF" w:rsidR="00E94F5E" w:rsidRDefault="00E94F5E" w:rsidP="00E94F5E">
      <w:pPr>
        <w:keepNext/>
        <w:keepLines/>
        <w:spacing w:before="200"/>
        <w:outlineLvl w:val="3"/>
        <w:rPr>
          <w:rFonts w:eastAsiaTheme="majorEastAsia" w:cstheme="majorBidi"/>
          <w:b/>
          <w:iCs/>
          <w:sz w:val="26"/>
        </w:rPr>
      </w:pPr>
      <w:r>
        <w:rPr>
          <w:rFonts w:eastAsiaTheme="majorEastAsia" w:cstheme="majorBidi"/>
          <w:b/>
          <w:iCs/>
          <w:sz w:val="26"/>
        </w:rPr>
        <w:t xml:space="preserve">No ‘space war’ – Insurmountable barriers and everyone has an interest in keeping space peaceful </w:t>
      </w:r>
    </w:p>
    <w:p w14:paraId="584C716B" w14:textId="77777777" w:rsidR="00E94F5E" w:rsidRDefault="00E94F5E" w:rsidP="00E94F5E">
      <w:proofErr w:type="spellStart"/>
      <w:r>
        <w:rPr>
          <w:b/>
          <w:bCs/>
          <w:sz w:val="26"/>
        </w:rPr>
        <w:t>Dobos</w:t>
      </w:r>
      <w:proofErr w:type="spellEnd"/>
      <w:r>
        <w:rPr>
          <w:b/>
          <w:bCs/>
          <w:sz w:val="26"/>
        </w:rPr>
        <w:t xml:space="preserve"> 19 </w:t>
      </w:r>
      <w:r>
        <w:t>[(</w:t>
      </w:r>
      <w:proofErr w:type="spellStart"/>
      <w:r>
        <w:t>Bohumil</w:t>
      </w:r>
      <w:proofErr w:type="spellEnd"/>
      <w:r>
        <w:t xml:space="preserve"> </w:t>
      </w:r>
      <w:proofErr w:type="spellStart"/>
      <w:r>
        <w:t>Doboš</w:t>
      </w:r>
      <w:proofErr w:type="spellEnd"/>
      <w: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7A7FEA0" w14:textId="77777777" w:rsidR="00E94F5E" w:rsidRDefault="00E94F5E" w:rsidP="00E94F5E">
      <w:r>
        <w:rPr>
          <w:rStyle w:val="StyleUnderline"/>
        </w:rPr>
        <w:t xml:space="preserve">Despite </w:t>
      </w:r>
      <w:r>
        <w:t xml:space="preserve">the </w:t>
      </w:r>
      <w:r>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Pr>
          <w:rStyle w:val="StyleUnderline"/>
          <w:highlight w:val="cyan"/>
        </w:rPr>
        <w:t>space weapons is</w:t>
      </w:r>
      <w:r>
        <w:rPr>
          <w:rStyle w:val="StyleUnderline"/>
        </w:rPr>
        <w:t xml:space="preserve"> </w:t>
      </w:r>
      <w:r>
        <w:rPr>
          <w:rStyle w:val="StyleUnderline"/>
          <w:highlight w:val="cyan"/>
        </w:rPr>
        <w:t>with current technology</w:t>
      </w:r>
      <w:r>
        <w:rPr>
          <w:rStyle w:val="StyleUnderline"/>
        </w:rPr>
        <w:t xml:space="preserve"> and no effective means to protect them </w:t>
      </w:r>
      <w:r>
        <w:rPr>
          <w:rStyle w:val="StyleUnderline"/>
          <w:highlight w:val="cyan"/>
        </w:rPr>
        <w:t>far from fulfilling</w:t>
      </w:r>
      <w:r>
        <w:rPr>
          <w:rStyle w:val="StyleUnderline"/>
        </w:rPr>
        <w:t xml:space="preserve"> this potential </w:t>
      </w:r>
      <w:r>
        <w:t xml:space="preserve">(Steinberg 2012, p. 255). </w:t>
      </w:r>
      <w:r>
        <w:rPr>
          <w:rStyle w:val="StyleUnderline"/>
        </w:rPr>
        <w:t xml:space="preserve">In current global international political and technological setting, the </w:t>
      </w:r>
      <w:r>
        <w:rPr>
          <w:rStyle w:val="StyleUnderline"/>
          <w:highlight w:val="cyan"/>
        </w:rPr>
        <w:t>utility</w:t>
      </w:r>
      <w:r>
        <w:rPr>
          <w:rStyle w:val="StyleUnderline"/>
        </w:rPr>
        <w:t xml:space="preserve"> of space weapons </w:t>
      </w:r>
      <w:r>
        <w:rPr>
          <w:rStyle w:val="StyleUnderline"/>
          <w:highlight w:val="cyan"/>
        </w:rPr>
        <w:t>is</w:t>
      </w:r>
      <w:r>
        <w:rPr>
          <w:rStyle w:val="StyleUnderline"/>
        </w:rPr>
        <w:t xml:space="preserve"> very </w:t>
      </w:r>
      <w:r>
        <w:rPr>
          <w:rStyle w:val="StyleUnderline"/>
          <w:highlight w:val="cyan"/>
        </w:rPr>
        <w:t>limited</w:t>
      </w:r>
      <w:r>
        <w:rPr>
          <w:rStyle w:val="StyleUnderline"/>
        </w:rPr>
        <w:t xml:space="preserve">, </w:t>
      </w:r>
      <w:r>
        <w:t xml:space="preserve">even if we accept that the ultimate high ground presents the potential to get a decisive tangible military advantage (which is unclear). </w:t>
      </w:r>
      <w:r>
        <w:rPr>
          <w:rStyle w:val="StyleUnderline"/>
        </w:rPr>
        <w:t>This stands among the reasons for the lack of their utilization so far</w:t>
      </w:r>
      <w:r>
        <w:t xml:space="preserve">. Last but not the least, it must be pointed out that </w:t>
      </w:r>
      <w:r>
        <w:rPr>
          <w:rStyle w:val="StyleUnderline"/>
        </w:rPr>
        <w:t xml:space="preserve">the </w:t>
      </w:r>
      <w:r>
        <w:rPr>
          <w:rStyle w:val="StyleUnderline"/>
          <w:highlight w:val="cyan"/>
        </w:rPr>
        <w:t>states also develop passive defense</w:t>
      </w:r>
      <w:r>
        <w:rPr>
          <w:rStyle w:val="StyleUnderline"/>
        </w:rPr>
        <w:t xml:space="preserve"> systems designed to protect the satellites on orbit or critical capabilities they provide. These further decrease the utility of space weapons</w:t>
      </w:r>
      <w:r>
        <w:rPr>
          <w:u w:val="single"/>
        </w:rPr>
        <w:t>.</w:t>
      </w:r>
      <w: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t>Moltz</w:t>
      </w:r>
      <w:proofErr w:type="spellEnd"/>
      <w:r>
        <w:t xml:space="preserve"> 2014, p. 31). </w:t>
      </w:r>
      <w:r>
        <w:rPr>
          <w:rStyle w:val="StyleUnderline"/>
        </w:rPr>
        <w:t xml:space="preserve">Finally, we must look at the main obstacles of connection of the outer space and warfare. The first set of barriers is comprised of </w:t>
      </w:r>
      <w:r>
        <w:rPr>
          <w:rStyle w:val="Emphasis"/>
        </w:rPr>
        <w:t>physical obstructions</w:t>
      </w:r>
      <w:r>
        <w:t xml:space="preserve">. As has been presented in the previous chapter, </w:t>
      </w:r>
      <w:r>
        <w:rPr>
          <w:rStyle w:val="StyleUnderline"/>
        </w:rPr>
        <w:t xml:space="preserve">the outer space is very challenging domain to operate in. Environmental factors still present the largest threat to any space military capabilities if compared to any man-made threats </w:t>
      </w:r>
      <w:r>
        <w:t>(</w:t>
      </w:r>
      <w:proofErr w:type="spellStart"/>
      <w:r>
        <w:t>Rendleman</w:t>
      </w:r>
      <w:proofErr w:type="spellEnd"/>
      <w:r>
        <w:t xml:space="preserve"> 2013, p. 79). </w:t>
      </w:r>
      <w:r>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Pr>
          <w:u w:val="single"/>
        </w:rPr>
        <w:t>s</w:t>
      </w:r>
      <w:r>
        <w:t xml:space="preserve"> (spectrometers, etc.) (Norris 2010, p. 196)-</w:t>
      </w:r>
      <w:r>
        <w:rPr>
          <w:rStyle w:val="StyleUnderline"/>
        </w:rPr>
        <w:t xml:space="preserve">but the hide-and-seek game is on. </w:t>
      </w:r>
      <w:r>
        <w:t xml:space="preserve">This same principle is, however, in place for </w:t>
      </w:r>
      <w:r>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t xml:space="preserve">, directly connected to the first one, </w:t>
      </w:r>
      <w:r>
        <w:rPr>
          <w:rStyle w:val="StyleUnderline"/>
        </w:rPr>
        <w:t>is the utilization of weak physical protection of space objects that need to be as light as possible to reach the orbit and to be able to withstand harsh conditions of the domain</w:t>
      </w:r>
      <w:r>
        <w:t xml:space="preserve">. This means that their protection against ASAT weapons is very limited, and, </w:t>
      </w:r>
      <w:r>
        <w:rPr>
          <w:rStyle w:val="StyleUnderline"/>
        </w:rPr>
        <w:t xml:space="preserve">whereas some avoidance techniques are being discussed, they are of limited use in case of ASAT attack. </w:t>
      </w:r>
      <w:r>
        <w:rPr>
          <w:rStyle w:val="StyleUnderline"/>
          <w:highlight w:val="cyan"/>
        </w:rPr>
        <w:t>We can</w:t>
      </w:r>
      <w:r>
        <w:rPr>
          <w:rStyle w:val="StyleUnderline"/>
        </w:rPr>
        <w:t xml:space="preserve"> thus </w:t>
      </w:r>
      <w:r>
        <w:rPr>
          <w:rStyle w:val="StyleUnderline"/>
          <w:highlight w:val="cyan"/>
        </w:rPr>
        <w:t>add</w:t>
      </w:r>
      <w:r>
        <w:rPr>
          <w:rStyle w:val="StyleUnderline"/>
        </w:rPr>
        <w:t xml:space="preserve"> to the issue of predictability also the issue of </w:t>
      </w:r>
      <w:r>
        <w:rPr>
          <w:rStyle w:val="StyleUnderline"/>
          <w:highlight w:val="cyan"/>
        </w:rPr>
        <w:t>easy destructibility</w:t>
      </w:r>
      <w:r>
        <w:rPr>
          <w:rStyle w:val="StyleUnderline"/>
        </w:rPr>
        <w:t xml:space="preserve"> </w:t>
      </w:r>
      <w:r>
        <w:rPr>
          <w:rStyle w:val="StyleUnderline"/>
          <w:highlight w:val="cyan"/>
        </w:rPr>
        <w:t>of</w:t>
      </w:r>
      <w:r>
        <w:rPr>
          <w:rStyle w:val="StyleUnderline"/>
        </w:rPr>
        <w:t xml:space="preserve"> space </w:t>
      </w:r>
      <w:r>
        <w:rPr>
          <w:rStyle w:val="StyleUnderline"/>
          <w:highlight w:val="cyan"/>
        </w:rPr>
        <w:t xml:space="preserve">weapons </w:t>
      </w:r>
      <w:r>
        <w:rPr>
          <w:rStyle w:val="StyleUnderline"/>
        </w:rPr>
        <w:t xml:space="preserve">and other military hardware </w:t>
      </w:r>
      <w:r>
        <w:t xml:space="preserve">(Dolman 2005, p. 40; </w:t>
      </w:r>
      <w:proofErr w:type="spellStart"/>
      <w:r>
        <w:t>Anantatmula</w:t>
      </w:r>
      <w:proofErr w:type="spellEnd"/>
      <w: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Pr>
          <w:rStyle w:val="StyleUnderline"/>
        </w:rPr>
        <w:t xml:space="preserve">Electromagnetic communication with satellites might be jammed or hacked and the ground facilities infiltrated or destroyed thus rendering the possible space weapons useless </w:t>
      </w:r>
      <w:r>
        <w:t xml:space="preserve">(Klein 2006, p. 105; </w:t>
      </w:r>
      <w:proofErr w:type="spellStart"/>
      <w:r>
        <w:t>Rendleman</w:t>
      </w:r>
      <w:proofErr w:type="spellEnd"/>
      <w:r>
        <w:t xml:space="preserve"> 2013, p. 81). This issue might be overcome by the establishment of a base controlling these assets outside the Earth-on Moon or lunar orbit, at lunar L-points, etc.-but </w:t>
      </w:r>
      <w:r>
        <w:rPr>
          <w:rStyle w:val="StyleUnderline"/>
        </w:rPr>
        <w:t>this perspective remains, for now, unrealistic.</w:t>
      </w:r>
      <w:r>
        <w:rPr>
          <w:u w:val="single"/>
        </w:rPr>
        <w:t xml:space="preserve"> </w:t>
      </w:r>
      <w:r>
        <w:t xml:space="preserve">Furthermore, </w:t>
      </w:r>
      <w:r>
        <w:rPr>
          <w:rStyle w:val="Emphasis"/>
          <w:highlight w:val="cyan"/>
        </w:rPr>
        <w:t>no contemporary actor will</w:t>
      </w:r>
      <w:r>
        <w:rPr>
          <w:rStyle w:val="Emphasis"/>
        </w:rPr>
        <w:t xml:space="preserve"> </w:t>
      </w:r>
      <w:r>
        <w:rPr>
          <w:rStyle w:val="Emphasis"/>
          <w:highlight w:val="cyan"/>
        </w:rPr>
        <w:t>risk</w:t>
      </w:r>
      <w:r>
        <w:rPr>
          <w:rStyle w:val="Emphasis"/>
        </w:rPr>
        <w:t xml:space="preserve"> full space </w:t>
      </w:r>
      <w:r>
        <w:rPr>
          <w:rStyle w:val="Emphasis"/>
          <w:highlight w:val="cyan"/>
        </w:rPr>
        <w:t>weaponization in</w:t>
      </w:r>
      <w:r>
        <w:rPr>
          <w:rStyle w:val="Emphasis"/>
        </w:rPr>
        <w:t xml:space="preserve"> the face of possible </w:t>
      </w:r>
      <w:r>
        <w:rPr>
          <w:rStyle w:val="Emphasis"/>
          <w:highlight w:val="cyan"/>
        </w:rPr>
        <w:t>competition</w:t>
      </w:r>
      <w:r>
        <w:rPr>
          <w:rStyle w:val="Emphasis"/>
        </w:rPr>
        <w:t xml:space="preserve"> and the possibility of rendering the outer space useless.</w:t>
      </w:r>
      <w:r>
        <w:rPr>
          <w:rStyle w:val="StyleUnderline"/>
        </w:rPr>
        <w:t xml:space="preserve"> No actor is dominant enough to prevent others to challenge any possible attempts to dominate the domain by military means</w:t>
      </w:r>
      <w:r>
        <w:t xml:space="preserve">. To quote 2016 Stratfor analysis, "(a) war in space would be devastating to all, </w:t>
      </w:r>
      <w:r>
        <w:rPr>
          <w:rStyle w:val="StyleUnderline"/>
        </w:rPr>
        <w:t>and preventing it, rather than finding ways to fight it, will likely remain the goal</w:t>
      </w:r>
      <w:r>
        <w:t>" (</w:t>
      </w:r>
      <w:proofErr w:type="spellStart"/>
      <w:r>
        <w:t>Larnrani</w:t>
      </w:r>
      <w:proofErr w:type="spellEnd"/>
      <w:r>
        <w:t xml:space="preserve"> 20 16). This stands true unless some space actor finds a utility in disrupting the arena for others.</w:t>
      </w:r>
    </w:p>
    <w:p w14:paraId="09FE8D29" w14:textId="77777777" w:rsidR="00F02F39" w:rsidRPr="003F0D4C" w:rsidRDefault="00F02F39" w:rsidP="00F02F39">
      <w:pPr>
        <w:pStyle w:val="Heading4"/>
      </w:pPr>
      <w:bookmarkStart w:id="5" w:name="_Hlk90722848"/>
      <w:r>
        <w:t>Internet access checks multiple existential threats</w:t>
      </w:r>
    </w:p>
    <w:p w14:paraId="057A1EC9" w14:textId="77777777" w:rsidR="00F02F39" w:rsidRDefault="00F02F39" w:rsidP="00F02F39">
      <w:r w:rsidRPr="00B7014C">
        <w:rPr>
          <w:rStyle w:val="Style13ptBold"/>
        </w:rPr>
        <w:t>Eagleman ’10</w:t>
      </w:r>
      <w:r>
        <w:t xml:space="preserve"> [Dr. David; 11/9/2010; PhD in Neuroscience @ Baylor University, Adjunct Professor of </w:t>
      </w:r>
      <w:proofErr w:type="spellStart"/>
      <w:r>
        <w:t>Neoroscience</w:t>
      </w:r>
      <w:proofErr w:type="spellEnd"/>
      <w:r>
        <w:t xml:space="preserv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38FBC409" w14:textId="77777777" w:rsidR="00F02F39" w:rsidRPr="00B7014C" w:rsidRDefault="00F02F39" w:rsidP="00F02F39">
      <w:pPr>
        <w:rPr>
          <w:sz w:val="16"/>
        </w:rPr>
      </w:pPr>
      <w:r w:rsidRPr="00B7014C">
        <w:rPr>
          <w:sz w:val="16"/>
        </w:rPr>
        <w:t xml:space="preserve">Many </w:t>
      </w:r>
      <w:r w:rsidRPr="00B7014C">
        <w:rPr>
          <w:rStyle w:val="StyleUnderline"/>
        </w:rPr>
        <w:t xml:space="preserve">great </w:t>
      </w:r>
      <w:proofErr w:type="spellStart"/>
      <w:r w:rsidRPr="002A1106">
        <w:rPr>
          <w:rStyle w:val="StyleUnderline"/>
          <w:highlight w:val="yellow"/>
        </w:rPr>
        <w:t>civilisations</w:t>
      </w:r>
      <w:proofErr w:type="spellEnd"/>
      <w:r w:rsidRPr="00B7014C">
        <w:rPr>
          <w:rStyle w:val="StyleUnderline"/>
        </w:rPr>
        <w:t xml:space="preserve"> have </w:t>
      </w:r>
      <w:r w:rsidRPr="002A1106">
        <w:rPr>
          <w:rStyle w:val="Emphasis"/>
          <w:highlight w:val="yellow"/>
        </w:rPr>
        <w:t>fall</w:t>
      </w:r>
      <w:r w:rsidRPr="00B7014C">
        <w:rPr>
          <w:rStyle w:val="StyleUnderline"/>
        </w:rPr>
        <w:t>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2A1106">
        <w:rPr>
          <w:rStyle w:val="StyleUnderline"/>
          <w:highlight w:val="yellow"/>
        </w:rPr>
        <w:t>from</w:t>
      </w:r>
      <w:r w:rsidRPr="00B7014C">
        <w:rPr>
          <w:sz w:val="16"/>
        </w:rPr>
        <w:t xml:space="preserve">: natural </w:t>
      </w:r>
      <w:r w:rsidRPr="002A1106">
        <w:rPr>
          <w:rStyle w:val="Emphasis"/>
          <w:highlight w:val="yellow"/>
        </w:rPr>
        <w:t>disasters</w:t>
      </w:r>
      <w:r w:rsidRPr="002A1106">
        <w:rPr>
          <w:rStyle w:val="StyleUnderline"/>
          <w:highlight w:val="yellow"/>
        </w:rPr>
        <w:t xml:space="preserve">, </w:t>
      </w:r>
      <w:r w:rsidRPr="002A1106">
        <w:rPr>
          <w:rStyle w:val="Emphasis"/>
          <w:highlight w:val="yellow"/>
        </w:rPr>
        <w:t>resource depletion</w:t>
      </w:r>
      <w:r w:rsidRPr="00B7014C">
        <w:rPr>
          <w:sz w:val="16"/>
        </w:rPr>
        <w:t xml:space="preserve">, economic meltdown, </w:t>
      </w:r>
      <w:r w:rsidRPr="00B7014C">
        <w:rPr>
          <w:rStyle w:val="StyleUnderline"/>
        </w:rPr>
        <w:t xml:space="preserve">disease, </w:t>
      </w:r>
      <w:r w:rsidRPr="002A1106">
        <w:rPr>
          <w:rStyle w:val="StyleUnderline"/>
          <w:highlight w:val="yellow"/>
        </w:rPr>
        <w:t xml:space="preserve">poor </w:t>
      </w:r>
      <w:r w:rsidRPr="002A1106">
        <w:rPr>
          <w:rStyle w:val="Emphasis"/>
          <w:highlight w:val="yellow"/>
        </w:rPr>
        <w:t>info</w:t>
      </w:r>
      <w:r w:rsidRPr="00B7014C">
        <w:rPr>
          <w:rStyle w:val="StyleUnderline"/>
        </w:rPr>
        <w:t xml:space="preserve">rmation </w:t>
      </w:r>
      <w:r w:rsidRPr="002A1106">
        <w:rPr>
          <w:rStyle w:val="StyleUnderline"/>
          <w:highlight w:val="yellow"/>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2A1106">
        <w:rPr>
          <w:rStyle w:val="StyleUnderline"/>
          <w:highlight w:val="yellow"/>
        </w:rPr>
        <w:t>we command</w:t>
      </w:r>
      <w:r w:rsidRPr="00B7014C">
        <w:rPr>
          <w:sz w:val="16"/>
        </w:rPr>
        <w:t xml:space="preserve"> a technology that no one else possessed: </w:t>
      </w:r>
      <w:r w:rsidRPr="00B7014C">
        <w:rPr>
          <w:rStyle w:val="StyleUnderline"/>
        </w:rPr>
        <w:t xml:space="preserve">a </w:t>
      </w:r>
      <w:r w:rsidRPr="006B6CB0">
        <w:rPr>
          <w:rStyle w:val="StyleUnderline"/>
        </w:rPr>
        <w:t>rap</w:t>
      </w:r>
      <w:r w:rsidRPr="006B6CB0">
        <w:rPr>
          <w:rStyle w:val="Emphasis"/>
        </w:rPr>
        <w:t xml:space="preserve">id </w:t>
      </w:r>
      <w:r w:rsidRPr="002A1106">
        <w:rPr>
          <w:rStyle w:val="Emphasis"/>
          <w:highlight w:val="yellow"/>
        </w:rPr>
        <w:t>communication</w:t>
      </w:r>
      <w:r w:rsidRPr="00B7014C">
        <w:rPr>
          <w:rStyle w:val="StyleUnderline"/>
        </w:rPr>
        <w:t xml:space="preserve"> network that finds its highest expression </w:t>
      </w:r>
      <w:proofErr w:type="gramStart"/>
      <w:r w:rsidRPr="002A1106">
        <w:rPr>
          <w:rStyle w:val="StyleUnderline"/>
          <w:highlight w:val="yellow"/>
        </w:rPr>
        <w:t>in</w:t>
      </w:r>
      <w:proofErr w:type="gramEnd"/>
      <w:r w:rsidRPr="002A1106">
        <w:rPr>
          <w:rStyle w:val="StyleUnderline"/>
          <w:highlight w:val="yellow"/>
        </w:rPr>
        <w:t xml:space="preserve"> the </w:t>
      </w:r>
      <w:r w:rsidRPr="002A1106">
        <w:rPr>
          <w:rStyle w:val="Emphasis"/>
          <w:highlight w:val="yellow"/>
        </w:rPr>
        <w:t>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2D9C5DE5" w14:textId="77777777" w:rsidR="00F02F39" w:rsidRPr="00B7014C" w:rsidRDefault="00F02F39" w:rsidP="00F02F39">
      <w:pPr>
        <w:rPr>
          <w:rStyle w:val="StyleUnderline"/>
        </w:rPr>
      </w:pPr>
      <w:r w:rsidRPr="002A1106">
        <w:rPr>
          <w:rStyle w:val="Emphasis"/>
          <w:highlight w:val="yellow"/>
        </w:rPr>
        <w:t>Epidemics</w:t>
      </w:r>
      <w:r w:rsidRPr="002A1106">
        <w:rPr>
          <w:rStyle w:val="StyleUnderline"/>
          <w:highlight w:val="yellow"/>
        </w:rPr>
        <w:t xml:space="preserve"> can be deflected</w:t>
      </w:r>
      <w:r w:rsidRPr="00B7014C">
        <w:rPr>
          <w:rStyle w:val="StyleUnderline"/>
        </w:rPr>
        <w:t xml:space="preserve"> by telepresence</w:t>
      </w:r>
    </w:p>
    <w:p w14:paraId="62CADEC0" w14:textId="77777777" w:rsidR="00F02F39" w:rsidRPr="00B7014C" w:rsidRDefault="00F02F39" w:rsidP="00F02F39">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internet can be our </w:t>
      </w:r>
      <w:r w:rsidRPr="00B7014C">
        <w:rPr>
          <w:rStyle w:val="Emphasis"/>
        </w:rPr>
        <w:t>key to survival</w:t>
      </w:r>
      <w:r w:rsidRPr="00B7014C">
        <w:rPr>
          <w:rStyle w:val="StyleUnderline"/>
        </w:rPr>
        <w:t xml:space="preserve"> because the ability to work </w:t>
      </w:r>
      <w:proofErr w:type="spellStart"/>
      <w:r w:rsidRPr="00B7014C">
        <w:rPr>
          <w:rStyle w:val="StyleUnderline"/>
        </w:rPr>
        <w:t>telepresently</w:t>
      </w:r>
      <w:proofErr w:type="spellEnd"/>
      <w:r w:rsidRPr="00B7014C">
        <w:rPr>
          <w:rStyle w:val="StyleUnderline"/>
        </w:rPr>
        <w:t xml:space="preserve">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A1106">
        <w:rPr>
          <w:rStyle w:val="StyleUnderline"/>
          <w:highlight w:val="yellow"/>
        </w:rPr>
        <w:t>we can</w:t>
      </w:r>
      <w:r w:rsidRPr="00B7014C">
        <w:rPr>
          <w:rStyle w:val="StyleUnderline"/>
        </w:rPr>
        <w:t xml:space="preserve"> fluidly </w:t>
      </w:r>
      <w:r w:rsidRPr="002A1106">
        <w:rPr>
          <w:rStyle w:val="StyleUnderline"/>
          <w:highlight w:val="yellow"/>
        </w:rPr>
        <w:t>shift into a</w:t>
      </w:r>
      <w:r w:rsidRPr="00B7014C">
        <w:rPr>
          <w:rStyle w:val="StyleUnderline"/>
        </w:rPr>
        <w:t xml:space="preserve"> self-</w:t>
      </w:r>
      <w:r w:rsidRPr="002A1106">
        <w:rPr>
          <w:rStyle w:val="StyleUnderline"/>
          <w:highlight w:val="yellow"/>
        </w:rPr>
        <w:t>quarantined society</w:t>
      </w:r>
      <w:r w:rsidRPr="00B7014C">
        <w:rPr>
          <w:sz w:val="16"/>
        </w:rPr>
        <w:t xml:space="preserve"> in which microbes fail due to host scarcity. Whatever the social ills of isolation, they are worse for the microbes than for us.</w:t>
      </w:r>
    </w:p>
    <w:p w14:paraId="1BD04D4F" w14:textId="77777777" w:rsidR="00F02F39" w:rsidRPr="00B7014C" w:rsidRDefault="00F02F39" w:rsidP="00F02F39">
      <w:pPr>
        <w:rPr>
          <w:sz w:val="16"/>
        </w:rPr>
      </w:pPr>
      <w:r w:rsidRPr="00B7014C">
        <w:rPr>
          <w:sz w:val="16"/>
        </w:rPr>
        <w:t>The internet will predict natural disasters</w:t>
      </w:r>
    </w:p>
    <w:p w14:paraId="21329635" w14:textId="77777777" w:rsidR="00F02F39" w:rsidRPr="00B7014C" w:rsidRDefault="00F02F39" w:rsidP="00F02F39">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B7014C">
        <w:rPr>
          <w:sz w:val="16"/>
        </w:rPr>
        <w:t>neighbourhoods</w:t>
      </w:r>
      <w:proofErr w:type="spellEnd"/>
      <w:r w:rsidRPr="00B7014C">
        <w:rPr>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2A1106">
        <w:rPr>
          <w:rStyle w:val="StyleUnderline"/>
          <w:highlight w:val="yellow"/>
        </w:rPr>
        <w:t>internet carried news</w:t>
      </w:r>
      <w:r w:rsidRPr="00B7014C">
        <w:rPr>
          <w:sz w:val="16"/>
        </w:rPr>
        <w:t xml:space="preserve"> about the fire </w:t>
      </w:r>
      <w:r w:rsidRPr="006B6CB0">
        <w:rPr>
          <w:rStyle w:val="StyleUnderline"/>
        </w:rPr>
        <w:t xml:space="preserve">more </w:t>
      </w:r>
      <w:r w:rsidRPr="002A1106">
        <w:rPr>
          <w:rStyle w:val="Emphasis"/>
          <w:highlight w:val="yellow"/>
        </w:rPr>
        <w:t>quickly</w:t>
      </w:r>
      <w:r w:rsidRPr="002A1106">
        <w:rPr>
          <w:rStyle w:val="StyleUnderline"/>
          <w:highlight w:val="yellow"/>
        </w:rPr>
        <w:t xml:space="preserve"> and </w:t>
      </w:r>
      <w:r w:rsidRPr="002A1106">
        <w:rPr>
          <w:rStyle w:val="Emphasis"/>
          <w:highlight w:val="yellow"/>
        </w:rPr>
        <w:t>accurately</w:t>
      </w:r>
      <w:r w:rsidRPr="00B7014C">
        <w:rPr>
          <w:sz w:val="16"/>
        </w:rPr>
        <w:t xml:space="preserve"> than any news station could. In this </w:t>
      </w:r>
      <w:proofErr w:type="gramStart"/>
      <w:r w:rsidRPr="00B7014C">
        <w:rPr>
          <w:sz w:val="16"/>
        </w:rPr>
        <w:t>grass-roots</w:t>
      </w:r>
      <w:proofErr w:type="gramEnd"/>
      <w:r w:rsidRPr="00B7014C">
        <w:rPr>
          <w:sz w:val="16"/>
        </w:rPr>
        <w:t xml:space="preserve">, </w:t>
      </w:r>
      <w:proofErr w:type="spellStart"/>
      <w:r w:rsidRPr="00B7014C">
        <w:rPr>
          <w:sz w:val="16"/>
        </w:rPr>
        <w:t>decentralised</w:t>
      </w:r>
      <w:proofErr w:type="spellEnd"/>
      <w:r w:rsidRPr="00B7014C">
        <w:rPr>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2CB9462C" w14:textId="77777777" w:rsidR="00F02F39" w:rsidRPr="00B7014C" w:rsidRDefault="00F02F39" w:rsidP="00F02F39">
      <w:pPr>
        <w:rPr>
          <w:sz w:val="16"/>
        </w:rPr>
      </w:pPr>
      <w:r w:rsidRPr="00B7014C">
        <w:rPr>
          <w:sz w:val="16"/>
        </w:rPr>
        <w:t xml:space="preserve">Discoveries are retained and shared </w:t>
      </w:r>
    </w:p>
    <w:p w14:paraId="5AC5D46F" w14:textId="77777777" w:rsidR="00F02F39" w:rsidRPr="00B7014C" w:rsidRDefault="00F02F39" w:rsidP="00F02F39">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w:t>
      </w:r>
      <w:proofErr w:type="spellStart"/>
      <w:r w:rsidRPr="00B7014C">
        <w:rPr>
          <w:sz w:val="16"/>
        </w:rPr>
        <w:t>civilisation</w:t>
      </w:r>
      <w:proofErr w:type="spellEnd"/>
      <w:r w:rsidRPr="00B7014C">
        <w:rPr>
          <w:sz w:val="16"/>
        </w:rPr>
        <w:t xml:space="preserve">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w:t>
      </w:r>
      <w:proofErr w:type="spellStart"/>
      <w:r w:rsidRPr="00B7014C">
        <w:rPr>
          <w:sz w:val="16"/>
        </w:rPr>
        <w:t>civilisations</w:t>
      </w:r>
      <w:proofErr w:type="spellEnd"/>
      <w:r w:rsidRPr="00B7014C">
        <w:rPr>
          <w:sz w:val="16"/>
        </w:rPr>
        <w:t xml:space="preserve"> who needed it had already collapsed. </w:t>
      </w:r>
      <w:r w:rsidRPr="00B7014C">
        <w:rPr>
          <w:rStyle w:val="StyleUnderline"/>
        </w:rPr>
        <w:t xml:space="preserve">The net solved the problem. </w:t>
      </w:r>
      <w:r w:rsidRPr="006B6CB0">
        <w:rPr>
          <w:rStyle w:val="StyleUnderline"/>
        </w:rPr>
        <w:t xml:space="preserve">New </w:t>
      </w:r>
      <w:r w:rsidRPr="002A1106">
        <w:rPr>
          <w:rStyle w:val="StyleUnderline"/>
          <w:highlight w:val="yellow"/>
        </w:rPr>
        <w:t xml:space="preserve">discoveries catch on </w:t>
      </w:r>
      <w:proofErr w:type="gramStart"/>
      <w:r w:rsidRPr="006B6CB0">
        <w:rPr>
          <w:rStyle w:val="Emphasis"/>
        </w:rPr>
        <w:t>immediately</w:t>
      </w:r>
      <w:r w:rsidRPr="00B7014C">
        <w:rPr>
          <w:rStyle w:val="StyleUnderline"/>
        </w:rPr>
        <w:t>;</w:t>
      </w:r>
      <w:proofErr w:type="gramEnd"/>
      <w:r w:rsidRPr="00B7014C">
        <w:rPr>
          <w:rStyle w:val="StyleUnderline"/>
        </w:rPr>
        <w:t xml:space="preserve"> information spreads </w:t>
      </w:r>
      <w:r w:rsidRPr="00B7014C">
        <w:rPr>
          <w:rStyle w:val="Emphasis"/>
        </w:rPr>
        <w:t>widely</w:t>
      </w:r>
      <w:r w:rsidRPr="00B7014C">
        <w:rPr>
          <w:sz w:val="16"/>
        </w:rPr>
        <w:t>. In this way, societies can optimally ratchet up, using the latest bricks of knowledge in their fortification against risk.</w:t>
      </w:r>
    </w:p>
    <w:p w14:paraId="727386FB" w14:textId="77777777" w:rsidR="00F02F39" w:rsidRPr="00B7014C" w:rsidRDefault="00F02F39" w:rsidP="00F02F39">
      <w:pPr>
        <w:rPr>
          <w:rStyle w:val="StyleUnderline"/>
        </w:rPr>
      </w:pPr>
      <w:r w:rsidRPr="002A1106">
        <w:rPr>
          <w:rStyle w:val="Emphasis"/>
          <w:highlight w:val="yellow"/>
        </w:rPr>
        <w:t>Tyranny</w:t>
      </w:r>
      <w:r w:rsidRPr="002A1106">
        <w:rPr>
          <w:rStyle w:val="StyleUnderline"/>
          <w:highlight w:val="yellow"/>
        </w:rPr>
        <w:t xml:space="preserve"> is mitigated</w:t>
      </w:r>
      <w:r w:rsidRPr="00B7014C">
        <w:rPr>
          <w:rStyle w:val="StyleUnderline"/>
        </w:rPr>
        <w:t xml:space="preserve"> </w:t>
      </w:r>
    </w:p>
    <w:p w14:paraId="550E3129" w14:textId="77777777" w:rsidR="00F02F39" w:rsidRPr="00B7014C" w:rsidRDefault="00F02F39" w:rsidP="00F02F39">
      <w:pPr>
        <w:rPr>
          <w:sz w:val="16"/>
        </w:rPr>
      </w:pPr>
      <w:r w:rsidRPr="00B7014C">
        <w:rPr>
          <w:sz w:val="16"/>
        </w:rPr>
        <w:t xml:space="preserve">Censorship of ideas was a familiar </w:t>
      </w:r>
      <w:proofErr w:type="spellStart"/>
      <w:r w:rsidRPr="00B7014C">
        <w:rPr>
          <w:sz w:val="16"/>
        </w:rPr>
        <w:t>spectre</w:t>
      </w:r>
      <w:proofErr w:type="spellEnd"/>
      <w:r w:rsidRPr="00B7014C">
        <w:rPr>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B7014C">
        <w:rPr>
          <w:sz w:val="16"/>
        </w:rPr>
        <w:t>democratises</w:t>
      </w:r>
      <w:proofErr w:type="spellEnd"/>
      <w:r w:rsidRPr="00B7014C">
        <w:rPr>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1C80D3FA" w14:textId="77777777" w:rsidR="00F02F39" w:rsidRPr="00B7014C" w:rsidRDefault="00F02F39" w:rsidP="00F02F39">
      <w:pPr>
        <w:rPr>
          <w:rStyle w:val="StyleUnderline"/>
        </w:rPr>
      </w:pPr>
      <w:r w:rsidRPr="00B7014C">
        <w:rPr>
          <w:rStyle w:val="StyleUnderline"/>
        </w:rPr>
        <w:t xml:space="preserve">Human capital is vastly increased </w:t>
      </w:r>
    </w:p>
    <w:p w14:paraId="1550EEBF" w14:textId="77777777" w:rsidR="00F02F39" w:rsidRPr="00B7014C" w:rsidRDefault="00F02F39" w:rsidP="00F02F39">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B7014C">
        <w:rPr>
          <w:sz w:val="16"/>
        </w:rPr>
        <w:t>OpenCourseWare</w:t>
      </w:r>
      <w:proofErr w:type="spellEnd"/>
      <w:r w:rsidRPr="00B7014C">
        <w:rPr>
          <w:sz w:val="16"/>
        </w:rPr>
        <w:t xml:space="preserve">. The new </w:t>
      </w:r>
      <w:r w:rsidRPr="002A1106">
        <w:rPr>
          <w:rStyle w:val="Emphasis"/>
          <w:highlight w:val="yellow"/>
        </w:rPr>
        <w:t>human capital</w:t>
      </w:r>
      <w:r w:rsidRPr="006B6CB0">
        <w:rPr>
          <w:rStyle w:val="StyleUnderline"/>
        </w:rPr>
        <w:t xml:space="preserve"> will </w:t>
      </w:r>
      <w:r w:rsidRPr="002A1106">
        <w:rPr>
          <w:rStyle w:val="StyleUnderline"/>
          <w:highlight w:val="yellow"/>
        </w:rPr>
        <w:t>serve us</w:t>
      </w:r>
      <w:r w:rsidRPr="00B7014C">
        <w:rPr>
          <w:rStyle w:val="StyleUnderline"/>
        </w:rPr>
        <w:t xml:space="preserve"> well </w:t>
      </w:r>
      <w:r w:rsidRPr="002A1106">
        <w:rPr>
          <w:rStyle w:val="StyleUnderline"/>
          <w:highlight w:val="yellow"/>
        </w:rPr>
        <w:t xml:space="preserve">when we confront </w:t>
      </w:r>
      <w:r w:rsidRPr="002A1106">
        <w:rPr>
          <w:rStyle w:val="Emphasis"/>
          <w:highlight w:val="yellow"/>
        </w:rPr>
        <w:t>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5CE3CF74" w14:textId="77777777" w:rsidR="00F02F39" w:rsidRPr="00B7014C" w:rsidRDefault="00F02F39" w:rsidP="00F02F39">
      <w:pPr>
        <w:rPr>
          <w:sz w:val="16"/>
        </w:rPr>
      </w:pPr>
      <w:r w:rsidRPr="00B7014C">
        <w:rPr>
          <w:sz w:val="16"/>
        </w:rPr>
        <w:t xml:space="preserve">Energy expenditure is reduced </w:t>
      </w:r>
    </w:p>
    <w:p w14:paraId="2A9A8C94" w14:textId="77777777" w:rsidR="00F02F39" w:rsidRPr="00B7014C" w:rsidRDefault="00F02F39" w:rsidP="00F02F39">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B7014C">
        <w:rPr>
          <w:sz w:val="16"/>
        </w:rPr>
        <w:t>optimisation</w:t>
      </w:r>
      <w:proofErr w:type="spellEnd"/>
      <w:r w:rsidRPr="00B7014C">
        <w:rPr>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060FD1C7" w14:textId="77777777" w:rsidR="00F02F39" w:rsidRPr="00CC12F8" w:rsidRDefault="00F02F39" w:rsidP="00F02F39">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2A1106">
        <w:rPr>
          <w:rStyle w:val="StyleUnderline"/>
          <w:highlight w:val="yellow"/>
        </w:rPr>
        <w:t xml:space="preserve">communication can be an </w:t>
      </w:r>
      <w:r w:rsidRPr="002A1106">
        <w:rPr>
          <w:rStyle w:val="Emphasis"/>
          <w:highlight w:val="yellow"/>
        </w:rPr>
        <w:t>antidote</w:t>
      </w:r>
      <w:r w:rsidRPr="002A1106">
        <w:rPr>
          <w:rStyle w:val="StyleUnderline"/>
          <w:highlight w:val="yellow"/>
        </w:rPr>
        <w:t xml:space="preserv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2A1106">
        <w:rPr>
          <w:rStyle w:val="StyleUnderline"/>
          <w:highlight w:val="yellow"/>
        </w:rPr>
        <w:t xml:space="preserve">diseases </w:t>
      </w:r>
      <w:r w:rsidRPr="002A1106">
        <w:rPr>
          <w:rStyle w:val="Emphasis"/>
          <w:highlight w:val="yellow"/>
        </w:rPr>
        <w:t xml:space="preserve">threatening </w:t>
      </w:r>
      <w:proofErr w:type="spellStart"/>
      <w:r w:rsidRPr="002A1106">
        <w:rPr>
          <w:rStyle w:val="Emphasis"/>
          <w:highlight w:val="yellow"/>
        </w:rPr>
        <w:t>civilisation</w:t>
      </w:r>
      <w:proofErr w:type="spellEnd"/>
      <w:r w:rsidRPr="00B7014C">
        <w:rPr>
          <w:sz w:val="16"/>
        </w:rPr>
        <w:t xml:space="preserve">. The next time your coworker laments internet addiction, the banality of tweeting or the decline of face-to-face conversation, you may want to suggest that the net may just be the technology that saves us. </w:t>
      </w:r>
    </w:p>
    <w:bookmarkEnd w:id="5"/>
    <w:p w14:paraId="52DFF10D" w14:textId="77777777" w:rsidR="00E94F5E" w:rsidRDefault="00E94F5E" w:rsidP="00E94F5E">
      <w:pPr>
        <w:pStyle w:val="Heading4"/>
      </w:pPr>
      <w:r>
        <w:t>Public sector mining thumps</w:t>
      </w:r>
    </w:p>
    <w:p w14:paraId="742F7103" w14:textId="77777777" w:rsidR="00E94F5E" w:rsidRDefault="00E94F5E" w:rsidP="00E94F5E">
      <w:r>
        <w:rPr>
          <w:rStyle w:val="StyleUnderline"/>
          <w:sz w:val="26"/>
          <w:szCs w:val="26"/>
        </w:rPr>
        <w:t>NASA 19</w:t>
      </w:r>
      <w:r>
        <w:t xml:space="preserve"> [“NASA Invests in Tech Concepts Aimed at Exploring Lunar Craters, Mining Asteroids,” NASA, June 11, 2019, </w:t>
      </w:r>
      <w:hyperlink r:id="rId8" w:history="1">
        <w:r>
          <w:rPr>
            <w:rStyle w:val="Hyperlink"/>
            <w:color w:val="000000"/>
          </w:rPr>
          <w:t>https://www.nasa.gov/press-release/nasa-invests-in-tech-concepts-aimed-at-exploring-lunar-craters-mining-asteroids</w:t>
        </w:r>
      </w:hyperlink>
      <w:r>
        <w:t>] TDI</w:t>
      </w:r>
    </w:p>
    <w:p w14:paraId="5B0F7281" w14:textId="77777777" w:rsidR="00E94F5E" w:rsidRDefault="00E94F5E" w:rsidP="00E94F5E">
      <w:pPr>
        <w:rPr>
          <w:rStyle w:val="StyleUnderline"/>
        </w:rPr>
      </w:pPr>
      <w:r>
        <w:rPr>
          <w:rStyle w:val="StyleUnderline"/>
          <w:highlight w:val="cyan"/>
        </w:rPr>
        <w:t>NASA Invests in</w:t>
      </w:r>
      <w:r>
        <w:rPr>
          <w:rStyle w:val="StyleUnderline"/>
        </w:rPr>
        <w:t xml:space="preserve"> Tech Concepts Aimed at Exploring Lunar Craters, </w:t>
      </w:r>
      <w:r>
        <w:rPr>
          <w:rStyle w:val="StyleUnderline"/>
          <w:highlight w:val="cyan"/>
        </w:rPr>
        <w:t>Mining</w:t>
      </w:r>
      <w:r>
        <w:rPr>
          <w:rStyle w:val="StyleUnderline"/>
        </w:rPr>
        <w:t xml:space="preserve"> Asteroids</w:t>
      </w:r>
    </w:p>
    <w:p w14:paraId="7AA8A6C9" w14:textId="77777777" w:rsidR="00E94F5E" w:rsidRDefault="00E94F5E" w:rsidP="00E94F5E">
      <w:r>
        <w:rPr>
          <w:rStyle w:val="StyleUnderline"/>
        </w:rPr>
        <w:t>Robotically surveying lunar craters in record time and mining resources in space could help NASA establish a sustained human presence at the Moon – part of the agency’s broader </w:t>
      </w:r>
      <w:hyperlink r:id="rId9" w:history="1">
        <w:r>
          <w:rPr>
            <w:rStyle w:val="StyleUnderline"/>
            <w:color w:val="000000"/>
          </w:rPr>
          <w:t>Moon to Mars exploration</w:t>
        </w:r>
      </w:hyperlink>
      <w:r>
        <w:rPr>
          <w:rStyle w:val="StyleUnderline"/>
        </w:rPr>
        <w:t> approach</w:t>
      </w:r>
      <w:r>
        <w:t>. Two mission concepts to explore these capabilities have been selected as the first-ever Phase III studies within the </w:t>
      </w:r>
      <w:hyperlink r:id="rId10" w:history="1">
        <w:r>
          <w:rPr>
            <w:rStyle w:val="Hyperlink"/>
            <w:color w:val="000000"/>
          </w:rPr>
          <w:t>NASA Innovative Advanced Concepts</w:t>
        </w:r>
      </w:hyperlink>
      <w:r>
        <w:t> (NIAC) program.</w:t>
      </w:r>
    </w:p>
    <w:p w14:paraId="33136AC0" w14:textId="77777777" w:rsidR="00E94F5E" w:rsidRDefault="00E94F5E" w:rsidP="00E94F5E">
      <w:r>
        <w:t>“</w:t>
      </w:r>
      <w:r>
        <w:rPr>
          <w:rStyle w:val="StyleUnderline"/>
        </w:rPr>
        <w:t>We are pursuing new technologies across our development portfolio that could help make deep space exploration more Earth-independent by utilizing resources on the Moon and beyond</w:t>
      </w:r>
      <w:r>
        <w:t xml:space="preserve">,” said Jim Reuter, associate administrator of NASA’s Space Technology Mission Directorate. “These NIAC Phase III selections are a component of that forward-looking </w:t>
      </w:r>
      <w:proofErr w:type="gramStart"/>
      <w:r>
        <w:t>research</w:t>
      </w:r>
      <w:proofErr w:type="gramEnd"/>
      <w:r>
        <w:t xml:space="preserve"> and we hope new insights will help us achieve more firsts in space.”</w:t>
      </w:r>
    </w:p>
    <w:p w14:paraId="0AF319CD" w14:textId="77777777" w:rsidR="00E94F5E" w:rsidRDefault="00E94F5E" w:rsidP="00E94F5E">
      <w: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2B317CFB" w14:textId="77777777" w:rsidR="00E94F5E" w:rsidRDefault="00E94F5E" w:rsidP="00E94F5E">
      <w:pPr>
        <w:rPr>
          <w:rStyle w:val="StyleUnderline"/>
        </w:rPr>
      </w:pPr>
      <w:r>
        <w:rPr>
          <w:rStyle w:val="StyleUnderline"/>
          <w:highlight w:val="cyan"/>
        </w:rPr>
        <w:t>Robotic Technologies Enabling</w:t>
      </w:r>
      <w:r>
        <w:rPr>
          <w:rStyle w:val="StyleUnderline"/>
        </w:rPr>
        <w:t xml:space="preserve"> the Exploration of </w:t>
      </w:r>
      <w:r>
        <w:rPr>
          <w:rStyle w:val="StyleUnderline"/>
          <w:highlight w:val="cyan"/>
        </w:rPr>
        <w:t>Lunar Pits</w:t>
      </w:r>
    </w:p>
    <w:p w14:paraId="249462CE" w14:textId="77777777" w:rsidR="00E94F5E" w:rsidRDefault="00E94F5E" w:rsidP="00E94F5E">
      <w:r>
        <w:t>William Whittaker, Carnegie Mellon University, Pittsburgh</w:t>
      </w:r>
    </w:p>
    <w:p w14:paraId="6B9F4676" w14:textId="77777777" w:rsidR="00E94F5E" w:rsidRDefault="00E94F5E" w:rsidP="00E94F5E">
      <w:r>
        <w:t xml:space="preserve">This mission concept, called Skylight, </w:t>
      </w:r>
      <w:r>
        <w:rPr>
          <w:rStyle w:val="StyleUnderline"/>
        </w:rPr>
        <w:t xml:space="preserve">proposes technologies </w:t>
      </w:r>
      <w:r>
        <w:rPr>
          <w:rStyle w:val="StyleUnderline"/>
          <w:highlight w:val="cyan"/>
        </w:rPr>
        <w:t>to</w:t>
      </w:r>
      <w:r>
        <w:rPr>
          <w:rStyle w:val="StyleUnderline"/>
        </w:rPr>
        <w:t xml:space="preserve"> rapidly </w:t>
      </w:r>
      <w:r>
        <w:rPr>
          <w:rStyle w:val="StyleUnderline"/>
          <w:highlight w:val="cyan"/>
        </w:rPr>
        <w:t>survey</w:t>
      </w:r>
      <w:r>
        <w:rPr>
          <w:rStyle w:val="StyleUnderline"/>
        </w:rPr>
        <w:t xml:space="preserve"> and model lunar </w:t>
      </w:r>
      <w:r>
        <w:rPr>
          <w:rStyle w:val="StyleUnderline"/>
          <w:highlight w:val="cyan"/>
        </w:rPr>
        <w:t>craters</w:t>
      </w:r>
      <w:r>
        <w:t xml:space="preserve">. This mission would use high-resolution images to create 3D model of craters. The </w:t>
      </w:r>
      <w:r>
        <w:rPr>
          <w:rStyle w:val="StyleUnderline"/>
        </w:rPr>
        <w:t xml:space="preserve">data </w:t>
      </w:r>
      <w:r>
        <w:rPr>
          <w:rStyle w:val="StyleUnderline"/>
          <w:highlight w:val="cyan"/>
        </w:rPr>
        <w:t>would be used</w:t>
      </w:r>
      <w:r>
        <w:rPr>
          <w:rStyle w:val="StyleUnderline"/>
        </w:rPr>
        <w:t xml:space="preserve"> to determine whether a crater can be explored by human or robotic mission</w:t>
      </w:r>
      <w:r>
        <w:t>s. The information could also be used to characterize ice on the Moon, a crucial capability for the sustained surface operations of NASA’s Artemis program. On Earth, the technology could be used to autonomously monitor mines and quarries.</w:t>
      </w:r>
    </w:p>
    <w:p w14:paraId="585EFD99" w14:textId="77777777" w:rsidR="00E94F5E" w:rsidRDefault="00BE25DB" w:rsidP="00E94F5E">
      <w:pPr>
        <w:rPr>
          <w:rStyle w:val="StyleUnderline"/>
        </w:rPr>
      </w:pPr>
      <w:hyperlink r:id="rId11" w:history="1">
        <w:r w:rsidR="00E94F5E">
          <w:rPr>
            <w:rStyle w:val="StyleUnderline"/>
            <w:color w:val="000000"/>
          </w:rPr>
          <w:t xml:space="preserve">Mini Bee Prototype to Demonstrate the </w:t>
        </w:r>
        <w:proofErr w:type="spellStart"/>
        <w:r w:rsidR="00E94F5E">
          <w:rPr>
            <w:rStyle w:val="StyleUnderline"/>
            <w:color w:val="000000"/>
          </w:rPr>
          <w:t>Apis</w:t>
        </w:r>
        <w:proofErr w:type="spellEnd"/>
        <w:r w:rsidR="00E94F5E">
          <w:rPr>
            <w:rStyle w:val="StyleUnderline"/>
            <w:color w:val="000000"/>
          </w:rPr>
          <w:t xml:space="preserve"> Mission Architecture and Optical Mining Technology</w:t>
        </w:r>
      </w:hyperlink>
    </w:p>
    <w:p w14:paraId="4F33C39A" w14:textId="77777777" w:rsidR="00E94F5E" w:rsidRDefault="00E94F5E" w:rsidP="00E94F5E">
      <w:r>
        <w:t xml:space="preserve">Joel </w:t>
      </w:r>
      <w:proofErr w:type="spellStart"/>
      <w:r>
        <w:t>Sercel</w:t>
      </w:r>
      <w:proofErr w:type="spellEnd"/>
      <w:r>
        <w:t xml:space="preserve">, </w:t>
      </w:r>
      <w:proofErr w:type="spellStart"/>
      <w:r>
        <w:t>TransAstra</w:t>
      </w:r>
      <w:proofErr w:type="spellEnd"/>
      <w:r>
        <w:t xml:space="preserve"> Corporation, Lake View Terrace, California </w:t>
      </w:r>
    </w:p>
    <w:p w14:paraId="0FE3CFCD" w14:textId="77777777" w:rsidR="00E94F5E" w:rsidRDefault="00E94F5E" w:rsidP="00E94F5E">
      <w:r>
        <w:t xml:space="preserve">This flight demonstration mission concept </w:t>
      </w:r>
      <w:r>
        <w:rPr>
          <w:rStyle w:val="StyleUnderline"/>
        </w:rPr>
        <w:t xml:space="preserve">proposes a method of asteroid resource harvesting called </w:t>
      </w:r>
      <w:r>
        <w:rPr>
          <w:rStyle w:val="StyleUnderline"/>
          <w:highlight w:val="cyan"/>
        </w:rPr>
        <w:t>optical mining</w:t>
      </w:r>
      <w:r>
        <w:t xml:space="preserve">. Optical mining is an approach for </w:t>
      </w:r>
      <w:r>
        <w:rPr>
          <w:rStyle w:val="StyleUnderline"/>
          <w:highlight w:val="cyan"/>
        </w:rPr>
        <w:t>excavating</w:t>
      </w:r>
      <w:r>
        <w:rPr>
          <w:rStyle w:val="StyleUnderline"/>
        </w:rPr>
        <w:t xml:space="preserve"> an asteroid </w:t>
      </w:r>
      <w:r>
        <w:rPr>
          <w:rStyle w:val="StyleUnderline"/>
          <w:highlight w:val="cyan"/>
        </w:rPr>
        <w:t>and extracting</w:t>
      </w:r>
      <w:r>
        <w:rPr>
          <w:rStyle w:val="StyleUnderline"/>
        </w:rPr>
        <w:t xml:space="preserve"> water and other volatiles into an inflatable bag</w:t>
      </w:r>
      <w:r>
        <w:t xml:space="preserve">. Called Mini Bee, </w:t>
      </w:r>
      <w:r>
        <w:rPr>
          <w:rStyle w:val="StyleUnderline"/>
        </w:rPr>
        <w:t xml:space="preserve">the mission concept aims to prove optical mining, in conjunction with other innovative spacecraft systems, </w:t>
      </w:r>
      <w:r>
        <w:rPr>
          <w:rStyle w:val="StyleUnderline"/>
          <w:highlight w:val="cyan"/>
        </w:rPr>
        <w:t>can be used</w:t>
      </w:r>
      <w:r>
        <w:rPr>
          <w:rStyle w:val="StyleUnderline"/>
        </w:rPr>
        <w:t xml:space="preserve"> to obtain propellant in space</w:t>
      </w:r>
      <w:r>
        <w:t xml:space="preserve">. The proposed architecture includes resource prospecting, </w:t>
      </w:r>
      <w:proofErr w:type="gramStart"/>
      <w:r>
        <w:t>extraction</w:t>
      </w:r>
      <w:proofErr w:type="gramEnd"/>
      <w:r>
        <w:t xml:space="preserve"> and delivery.</w:t>
      </w:r>
    </w:p>
    <w:p w14:paraId="20D9A498" w14:textId="77777777" w:rsidR="00E94F5E" w:rsidRDefault="00E94F5E" w:rsidP="00E94F5E">
      <w:pPr>
        <w:pStyle w:val="Heading4"/>
      </w:pPr>
      <w:r>
        <w:t xml:space="preserve">Non UQ – </w:t>
      </w:r>
      <w:proofErr w:type="spellStart"/>
      <w:r>
        <w:t>squo</w:t>
      </w:r>
      <w:proofErr w:type="spellEnd"/>
      <w:r>
        <w:t xml:space="preserve"> debris thumps</w:t>
      </w:r>
    </w:p>
    <w:p w14:paraId="588C131D" w14:textId="77777777" w:rsidR="00E94F5E" w:rsidRDefault="00E94F5E" w:rsidP="00E94F5E">
      <w:r>
        <w:rPr>
          <w:rStyle w:val="StyleUnderline"/>
          <w:sz w:val="26"/>
          <w:szCs w:val="26"/>
        </w:rPr>
        <w:t>Orwig 16</w:t>
      </w:r>
      <w:r>
        <w:t xml:space="preserve"> [(Jessica, MS in science and tech journalism from Texas A&amp;M, BS in astronomy and physics from Ohio State) “Russia says a growing problem in space could be enough to spark a war,” Insider,’ January 26, 2016, </w:t>
      </w:r>
      <w:hyperlink r:id="rId12" w:history="1">
        <w:r>
          <w:rPr>
            <w:rStyle w:val="Hyperlink"/>
            <w:color w:val="000000"/>
          </w:rPr>
          <w:t>https://www.businessinsider.com/russia-says-space-junk-could-spark-war-2016-1</w:t>
        </w:r>
      </w:hyperlink>
      <w:r>
        <w:t>] TDI</w:t>
      </w:r>
    </w:p>
    <w:p w14:paraId="10C62CB5" w14:textId="77777777" w:rsidR="00E94F5E" w:rsidRDefault="00E94F5E" w:rsidP="00E94F5E">
      <w:r>
        <w:rPr>
          <w:rStyle w:val="StyleUnderline"/>
        </w:rPr>
        <w:t>NASA has already </w:t>
      </w:r>
      <w:hyperlink r:id="rId13" w:history="1">
        <w:r>
          <w:rPr>
            <w:rStyle w:val="StyleUnderline"/>
            <w:color w:val="000000"/>
          </w:rPr>
          <w:t>warned that</w:t>
        </w:r>
      </w:hyperlink>
      <w:r>
        <w:rPr>
          <w:rStyle w:val="StyleUnderline"/>
        </w:rPr>
        <w:t xml:space="preserve"> the large </w:t>
      </w:r>
      <w:r>
        <w:rPr>
          <w:rStyle w:val="StyleUnderline"/>
          <w:highlight w:val="cyan"/>
        </w:rPr>
        <w:t>amount of space junk around our planet is growing beyond</w:t>
      </w:r>
      <w:r>
        <w:rPr>
          <w:rStyle w:val="StyleUnderline"/>
        </w:rPr>
        <w:t xml:space="preserve"> our </w:t>
      </w:r>
      <w:r>
        <w:rPr>
          <w:rStyle w:val="StyleUnderline"/>
          <w:highlight w:val="cyan"/>
        </w:rPr>
        <w:t>control</w:t>
      </w:r>
      <w:r>
        <w:t xml:space="preserve">, but now a team of </w:t>
      </w:r>
      <w:r>
        <w:rPr>
          <w:rStyle w:val="StyleUnderline"/>
          <w:highlight w:val="cyan"/>
        </w:rPr>
        <w:t>Russian scientists</w:t>
      </w:r>
      <w:r>
        <w:rPr>
          <w:rStyle w:val="StyleUnderline"/>
        </w:rPr>
        <w:t xml:space="preserve"> has </w:t>
      </w:r>
      <w:r>
        <w:rPr>
          <w:rStyle w:val="StyleUnderline"/>
          <w:highlight w:val="cyan"/>
        </w:rPr>
        <w:t>cited</w:t>
      </w:r>
      <w:r>
        <w:rPr>
          <w:rStyle w:val="StyleUnderline"/>
        </w:rPr>
        <w:t xml:space="preserve"> another potentially unforeseen </w:t>
      </w:r>
      <w:r>
        <w:rPr>
          <w:rStyle w:val="StyleUnderline"/>
          <w:highlight w:val="cyan"/>
        </w:rPr>
        <w:t>consequence of</w:t>
      </w:r>
      <w:r>
        <w:rPr>
          <w:rStyle w:val="StyleUnderline"/>
        </w:rPr>
        <w:t xml:space="preserve"> that </w:t>
      </w:r>
      <w:r>
        <w:rPr>
          <w:rStyle w:val="StyleUnderline"/>
          <w:highlight w:val="cyan"/>
        </w:rPr>
        <w:t>debris: War</w:t>
      </w:r>
      <w:r>
        <w:rPr>
          <w:rStyle w:val="StyleUnderline"/>
        </w:rPr>
        <w:t>.</w:t>
      </w:r>
    </w:p>
    <w:p w14:paraId="1DADE82F" w14:textId="77777777" w:rsidR="00E94F5E" w:rsidRDefault="00E94F5E" w:rsidP="00E94F5E">
      <w:pPr>
        <w:rPr>
          <w:rStyle w:val="StyleUnderline"/>
        </w:rPr>
      </w:pPr>
      <w:r>
        <w:rPr>
          <w:rStyle w:val="StyleUnderline"/>
        </w:rPr>
        <w:t xml:space="preserve">Scientists estimate that anywhere from 500,000 to </w:t>
      </w:r>
      <w:r>
        <w:rPr>
          <w:rStyle w:val="StyleUnderline"/>
          <w:highlight w:val="cyan"/>
        </w:rPr>
        <w:t>600,000 pieces of human</w:t>
      </w:r>
      <w:r>
        <w:rPr>
          <w:rStyle w:val="StyleUnderline"/>
        </w:rPr>
        <w:t xml:space="preserve">-made </w:t>
      </w:r>
      <w:r>
        <w:rPr>
          <w:rStyle w:val="StyleUnderline"/>
          <w:highlight w:val="cyan"/>
        </w:rPr>
        <w:t>space debris</w:t>
      </w:r>
      <w:r>
        <w:rPr>
          <w:rStyle w:val="StyleUnderline"/>
        </w:rPr>
        <w:t xml:space="preserve"> between 0.4 and 4 inches in size </w:t>
      </w:r>
      <w:r>
        <w:rPr>
          <w:rStyle w:val="StyleUnderline"/>
          <w:highlight w:val="cyan"/>
        </w:rPr>
        <w:t>are currently orbiting</w:t>
      </w:r>
      <w:r>
        <w:rPr>
          <w:rStyle w:val="StyleUnderline"/>
        </w:rPr>
        <w:t xml:space="preserve"> the </w:t>
      </w:r>
      <w:r>
        <w:rPr>
          <w:rStyle w:val="StyleUnderline"/>
          <w:highlight w:val="cyan"/>
        </w:rPr>
        <w:t>Earth</w:t>
      </w:r>
      <w:r>
        <w:rPr>
          <w:rStyle w:val="StyleUnderline"/>
        </w:rPr>
        <w:t xml:space="preserve"> and traveling </w:t>
      </w:r>
      <w:r>
        <w:rPr>
          <w:rStyle w:val="StyleUnderline"/>
          <w:highlight w:val="cyan"/>
        </w:rPr>
        <w:t>at</w:t>
      </w:r>
      <w:r>
        <w:rPr>
          <w:rStyle w:val="StyleUnderline"/>
        </w:rPr>
        <w:t xml:space="preserve"> speeds over </w:t>
      </w:r>
      <w:hyperlink r:id="rId14" w:history="1">
        <w:r>
          <w:rPr>
            <w:rStyle w:val="StyleUnderline"/>
            <w:color w:val="000000"/>
            <w:highlight w:val="cyan"/>
          </w:rPr>
          <w:t>17,000 miles per hour</w:t>
        </w:r>
      </w:hyperlink>
      <w:r>
        <w:rPr>
          <w:rStyle w:val="StyleUnderline"/>
        </w:rPr>
        <w:t>.</w:t>
      </w:r>
    </w:p>
    <w:p w14:paraId="33B1110A" w14:textId="77777777" w:rsidR="00E94F5E" w:rsidRDefault="00E94F5E" w:rsidP="00E94F5E">
      <w:r>
        <w:rPr>
          <w:rStyle w:val="StyleUnderline"/>
          <w:highlight w:val="cyan"/>
        </w:rPr>
        <w:t>If one of those pieces smashed</w:t>
      </w:r>
      <w:r>
        <w:rPr>
          <w:rStyle w:val="StyleUnderline"/>
        </w:rPr>
        <w:t xml:space="preserve"> into </w:t>
      </w:r>
      <w:r>
        <w:rPr>
          <w:rStyle w:val="StyleUnderline"/>
          <w:highlight w:val="cyan"/>
        </w:rPr>
        <w:t>a military satellite it "may provoke</w:t>
      </w:r>
      <w:r>
        <w:rPr>
          <w:rStyle w:val="StyleUnderline"/>
        </w:rPr>
        <w:t xml:space="preserve"> political or even </w:t>
      </w:r>
      <w:r>
        <w:rPr>
          <w:rStyle w:val="StyleUnderline"/>
          <w:highlight w:val="cyan"/>
        </w:rPr>
        <w:t>armed conflict</w:t>
      </w:r>
      <w:r>
        <w:rPr>
          <w:rStyle w:val="StyleUnderline"/>
        </w:rPr>
        <w:t xml:space="preserve"> between space-faring nations</w:t>
      </w:r>
      <w:r>
        <w:t xml:space="preserve">," Vitaly </w:t>
      </w:r>
      <w:proofErr w:type="spellStart"/>
      <w:r>
        <w:t>Adushkin</w:t>
      </w:r>
      <w:proofErr w:type="spellEnd"/>
      <w:r>
        <w:t>, a researcher for the Institute of Geosphere Dynamics at the Russian Academy of Sciences, reported in a paper set to be published in the peer-reviewed journal </w:t>
      </w:r>
      <w:hyperlink r:id="rId15" w:history="1">
        <w:r>
          <w:rPr>
            <w:rStyle w:val="Hyperlink"/>
            <w:color w:val="000000"/>
          </w:rPr>
          <w:t xml:space="preserve">Acta </w:t>
        </w:r>
        <w:proofErr w:type="spellStart"/>
        <w:r>
          <w:rPr>
            <w:rStyle w:val="Hyperlink"/>
            <w:color w:val="000000"/>
          </w:rPr>
          <w:t>Astronautica</w:t>
        </w:r>
        <w:proofErr w:type="spellEnd"/>
      </w:hyperlink>
      <w:r>
        <w:t>, which is sponsored by the International Academy of Astronautics.</w:t>
      </w:r>
    </w:p>
    <w:p w14:paraId="4E06C9F7" w14:textId="77777777" w:rsidR="00E94F5E" w:rsidRPr="00E94F5E" w:rsidRDefault="00E94F5E" w:rsidP="00E94F5E"/>
    <w:p w14:paraId="44A8397F" w14:textId="77777777" w:rsidR="0033730B" w:rsidRDefault="0033730B" w:rsidP="0033730B">
      <w:pPr>
        <w:pStyle w:val="Heading4"/>
      </w:pPr>
      <w:r>
        <w:t xml:space="preserve">Their faith in the state is misplaced – it’s the root cause of oppression and existential insecurity – </w:t>
      </w:r>
      <w:r w:rsidRPr="00E03B11">
        <w:rPr>
          <w:u w:val="single"/>
        </w:rPr>
        <w:t>private</w:t>
      </w:r>
      <w:r>
        <w:t xml:space="preserve"> space exploration is key</w:t>
      </w:r>
    </w:p>
    <w:p w14:paraId="04B28E96" w14:textId="77777777" w:rsidR="0033730B" w:rsidRDefault="0033730B" w:rsidP="0033730B">
      <w:r w:rsidRPr="005112E9">
        <w:rPr>
          <w:rStyle w:val="Style13ptBold"/>
        </w:rPr>
        <w:t>Block and Nelson 18</w:t>
      </w:r>
      <w:r>
        <w:t xml:space="preserve"> [</w:t>
      </w:r>
      <w:r w:rsidRPr="005112E9">
        <w:t>Nelson, Peter Lothian, and Walter E. Block. Space capitalism: how humans will colonize planets, moons, and asteroids. Springer, 2018.</w:t>
      </w:r>
      <w:r>
        <w:t>]</w:t>
      </w:r>
    </w:p>
    <w:p w14:paraId="1977FF22" w14:textId="77777777" w:rsidR="005D530C" w:rsidRDefault="0033730B" w:rsidP="0033730B">
      <w:pPr>
        <w:rPr>
          <w:rStyle w:val="StyleUnderline"/>
        </w:rPr>
      </w:pPr>
      <w:r w:rsidRPr="0047690C">
        <w:rPr>
          <w:rStyle w:val="StyleUnderline"/>
        </w:rPr>
        <w:t xml:space="preserve">A </w:t>
      </w:r>
      <w:r w:rsidRPr="005112E9">
        <w:rPr>
          <w:rStyle w:val="StyleUnderline"/>
          <w:highlight w:val="green"/>
        </w:rPr>
        <w:t>primary reason for</w:t>
      </w:r>
      <w:r w:rsidRPr="005112E9">
        <w:rPr>
          <w:sz w:val="12"/>
        </w:rPr>
        <w:t xml:space="preserve"> proposing </w:t>
      </w:r>
      <w:r w:rsidRPr="005112E9">
        <w:rPr>
          <w:rStyle w:val="StyleUnderline"/>
          <w:highlight w:val="green"/>
        </w:rPr>
        <w:t>space exploration</w:t>
      </w:r>
      <w:r w:rsidRPr="005112E9">
        <w:rPr>
          <w:sz w:val="12"/>
        </w:rPr>
        <w:t xml:space="preserve"> stems from man’s inhumanity to man and our love for human beings.1 </w:t>
      </w:r>
      <w:r w:rsidRPr="005112E9">
        <w:rPr>
          <w:rStyle w:val="StyleUnderline"/>
          <w:highlight w:val="green"/>
        </w:rPr>
        <w:t>We</w:t>
      </w:r>
      <w:r w:rsidRPr="0047690C">
        <w:rPr>
          <w:rStyle w:val="StyleUnderline"/>
        </w:rPr>
        <w:t xml:space="preserve"> greatly </w:t>
      </w:r>
      <w:r w:rsidRPr="005112E9">
        <w:rPr>
          <w:rStyle w:val="StyleUnderline"/>
          <w:highlight w:val="green"/>
        </w:rPr>
        <w:t>fear nuclear, chemical, or biological warfare</w:t>
      </w:r>
      <w:r w:rsidRPr="0047690C">
        <w:rPr>
          <w:rStyle w:val="StyleUnderline"/>
        </w:rPr>
        <w:t xml:space="preserve">, </w:t>
      </w:r>
      <w:r w:rsidRPr="005112E9">
        <w:rPr>
          <w:rStyle w:val="StyleUnderline"/>
          <w:highlight w:val="green"/>
        </w:rPr>
        <w:t>where all people on the planet are wiped out</w:t>
      </w:r>
      <w:r w:rsidRPr="0047690C">
        <w:rPr>
          <w:rStyle w:val="StyleUnderline"/>
        </w:rPr>
        <w:t>.</w:t>
      </w:r>
      <w:r w:rsidRPr="005112E9">
        <w:rPr>
          <w:sz w:val="12"/>
        </w:rPr>
        <w:t xml:space="preserve">2 If some of our fellow creatures can locate to other planets, such as Mars, or the Moon, then at least a few of our relations will survive.3 </w:t>
      </w:r>
      <w:r w:rsidRPr="007870DD">
        <w:rPr>
          <w:rStyle w:val="StyleUnderline"/>
          <w:highlight w:val="green"/>
        </w:rPr>
        <w:t>We</w:t>
      </w:r>
      <w:r w:rsidRPr="0047690C">
        <w:rPr>
          <w:rStyle w:val="StyleUnderline"/>
        </w:rPr>
        <w:t xml:space="preserve"> also </w:t>
      </w:r>
      <w:r w:rsidRPr="007870DD">
        <w:rPr>
          <w:rStyle w:val="StyleUnderline"/>
          <w:highlight w:val="green"/>
        </w:rPr>
        <w:t>advocate</w:t>
      </w:r>
      <w:r w:rsidRPr="0047690C">
        <w:rPr>
          <w:rStyle w:val="StyleUnderline"/>
        </w:rPr>
        <w:t xml:space="preserve"> that </w:t>
      </w:r>
      <w:r w:rsidRPr="007870DD">
        <w:rPr>
          <w:rStyle w:val="StyleUnderline"/>
          <w:highlight w:val="green"/>
        </w:rPr>
        <w:t>this</w:t>
      </w:r>
      <w:r w:rsidRPr="0047690C">
        <w:rPr>
          <w:rStyle w:val="StyleUnderline"/>
        </w:rPr>
        <w:t xml:space="preserve"> initiative </w:t>
      </w:r>
      <w:r w:rsidRPr="007870DD">
        <w:rPr>
          <w:rStyle w:val="StyleUnderline"/>
          <w:highlight w:val="green"/>
        </w:rPr>
        <w:t>be undertaken</w:t>
      </w:r>
      <w:r w:rsidRPr="0047690C">
        <w:rPr>
          <w:rStyle w:val="StyleUnderline"/>
        </w:rPr>
        <w:t xml:space="preserve"> entirely </w:t>
      </w:r>
      <w:r w:rsidRPr="007870DD">
        <w:rPr>
          <w:rStyle w:val="StyleUnderline"/>
          <w:highlight w:val="green"/>
        </w:rPr>
        <w:t>by private enterprise</w:t>
      </w:r>
      <w:r w:rsidRPr="0047690C">
        <w:rPr>
          <w:rStyle w:val="StyleUnderline"/>
        </w:rPr>
        <w:t>.</w:t>
      </w:r>
      <w:r w:rsidRPr="005112E9">
        <w:rPr>
          <w:sz w:val="12"/>
        </w:rPr>
        <w:t xml:space="preserve"> Why not leave such matters to the government? Why, at least, not call for the state along with the private sector, whether in tandem or separately, to engage in this process? Why, insist, not only that this be done, but, also, under the auspices of individual initiative? The answer is simple. </w:t>
      </w:r>
      <w:r w:rsidRPr="007870DD">
        <w:rPr>
          <w:rStyle w:val="StyleUnderline"/>
          <w:highlight w:val="green"/>
        </w:rPr>
        <w:t>The state apparatus is responsible for the plight</w:t>
      </w:r>
      <w:r w:rsidRPr="0047690C">
        <w:rPr>
          <w:rStyle w:val="StyleUnderline"/>
        </w:rPr>
        <w:t xml:space="preserve"> in which it has placed </w:t>
      </w:r>
      <w:proofErr w:type="gramStart"/>
      <w:r w:rsidRPr="0047690C">
        <w:rPr>
          <w:rStyle w:val="StyleUnderline"/>
        </w:rPr>
        <w:t>the human race</w:t>
      </w:r>
      <w:proofErr w:type="gramEnd"/>
      <w:r w:rsidRPr="0047690C">
        <w:rPr>
          <w:rStyle w:val="StyleUnderline"/>
        </w:rPr>
        <w:t xml:space="preserve"> </w:t>
      </w:r>
      <w:r w:rsidRPr="007870DD">
        <w:rPr>
          <w:rStyle w:val="StyleUnderline"/>
          <w:highlight w:val="green"/>
        </w:rPr>
        <w:t>in the first place. If</w:t>
      </w:r>
      <w:r w:rsidRPr="0047690C">
        <w:rPr>
          <w:rStyle w:val="StyleUnderline"/>
        </w:rPr>
        <w:t xml:space="preserve"> this </w:t>
      </w:r>
      <w:r w:rsidRPr="007870DD">
        <w:rPr>
          <w:rStyle w:val="StyleUnderline"/>
          <w:highlight w:val="green"/>
        </w:rPr>
        <w:t>conflagration</w:t>
      </w:r>
      <w:r w:rsidRPr="005112E9">
        <w:rPr>
          <w:sz w:val="12"/>
        </w:rPr>
        <w:t xml:space="preserve">, God forbid, </w:t>
      </w:r>
      <w:r w:rsidRPr="007870DD">
        <w:rPr>
          <w:rStyle w:val="StyleUnderline"/>
          <w:highlight w:val="green"/>
        </w:rPr>
        <w:t>occurs</w:t>
      </w:r>
      <w:r w:rsidRPr="0047690C">
        <w:rPr>
          <w:rStyle w:val="StyleUnderline"/>
        </w:rPr>
        <w:t xml:space="preserve">, </w:t>
      </w:r>
      <w:r w:rsidRPr="007870DD">
        <w:rPr>
          <w:rStyle w:val="StyleUnderline"/>
          <w:highlight w:val="green"/>
        </w:rPr>
        <w:t>it will be due to</w:t>
      </w:r>
      <w:r w:rsidRPr="0047690C">
        <w:rPr>
          <w:rStyle w:val="StyleUnderline"/>
        </w:rPr>
        <w:t xml:space="preserve"> the acts of </w:t>
      </w:r>
      <w:r w:rsidRPr="007870DD">
        <w:rPr>
          <w:rStyle w:val="StyleUnderline"/>
          <w:highlight w:val="green"/>
        </w:rPr>
        <w:t>those with a monopoly on</w:t>
      </w:r>
      <w:r w:rsidRPr="0047690C">
        <w:rPr>
          <w:rStyle w:val="StyleUnderline"/>
        </w:rPr>
        <w:t xml:space="preserve"> the use of </w:t>
      </w:r>
      <w:r w:rsidRPr="007870DD">
        <w:rPr>
          <w:rStyle w:val="StyleUnderline"/>
          <w:highlight w:val="green"/>
        </w:rPr>
        <w:t>power</w:t>
      </w:r>
      <w:r w:rsidRPr="0047690C">
        <w:rPr>
          <w:rStyle w:val="StyleUnderline"/>
        </w:rPr>
        <w:t xml:space="preserve">. </w:t>
      </w:r>
      <w:r w:rsidRPr="007870DD">
        <w:rPr>
          <w:rStyle w:val="StyleUnderline"/>
          <w:highlight w:val="green"/>
        </w:rPr>
        <w:t>Asking them for help is</w:t>
      </w:r>
      <w:r w:rsidRPr="0047690C">
        <w:rPr>
          <w:rStyle w:val="StyleUnderline"/>
        </w:rPr>
        <w:t xml:space="preserve"> thus </w:t>
      </w:r>
      <w:r w:rsidRPr="007870DD">
        <w:rPr>
          <w:rStyle w:val="StyleUnderline"/>
          <w:highlight w:val="green"/>
        </w:rPr>
        <w:t>like inviting the fox to guard the</w:t>
      </w:r>
      <w:r w:rsidRPr="0047690C">
        <w:rPr>
          <w:rStyle w:val="StyleUnderline"/>
        </w:rPr>
        <w:t xml:space="preserve"> proverbial </w:t>
      </w:r>
      <w:r w:rsidRPr="007870DD">
        <w:rPr>
          <w:rStyle w:val="StyleUnderline"/>
          <w:highlight w:val="green"/>
        </w:rPr>
        <w:t>chicken coop.</w:t>
      </w:r>
      <w:r w:rsidRPr="0047690C">
        <w:rPr>
          <w:rStyle w:val="StyleUnderline"/>
        </w:rPr>
        <w:t xml:space="preserve"> </w:t>
      </w:r>
      <w:r w:rsidRPr="007870DD">
        <w:rPr>
          <w:rStyle w:val="StyleUnderline"/>
          <w:highlight w:val="green"/>
        </w:rPr>
        <w:t>It is the state, not the private individual, that is most likely to create a nuclear Armageddon.</w:t>
      </w:r>
      <w:r w:rsidRPr="005112E9">
        <w:rPr>
          <w:sz w:val="12"/>
        </w:rPr>
        <w:t xml:space="preserve">4 </w:t>
      </w:r>
      <w:r w:rsidRPr="0047690C">
        <w:rPr>
          <w:rStyle w:val="StyleUnderline"/>
        </w:rPr>
        <w:t xml:space="preserve">It is armed regimes </w:t>
      </w:r>
      <w:r w:rsidRPr="007870DD">
        <w:rPr>
          <w:rStyle w:val="StyleUnderline"/>
          <w:highlight w:val="green"/>
        </w:rPr>
        <w:t>that inflicted the chemical nightmare of trench warfare</w:t>
      </w:r>
      <w:r w:rsidRPr="005112E9">
        <w:rPr>
          <w:sz w:val="12"/>
        </w:rPr>
        <w:t xml:space="preserve"> (Taylor, A. 2014). </w:t>
      </w:r>
      <w:r w:rsidRPr="007870DD">
        <w:rPr>
          <w:rStyle w:val="StyleUnderline"/>
          <w:highlight w:val="green"/>
        </w:rPr>
        <w:t>Throughout history the worst atrocities have always come from</w:t>
      </w:r>
      <w:r w:rsidRPr="0047690C">
        <w:rPr>
          <w:rStyle w:val="StyleUnderline"/>
        </w:rPr>
        <w:t xml:space="preserve"> coercive </w:t>
      </w:r>
      <w:r w:rsidRPr="007870DD">
        <w:rPr>
          <w:rStyle w:val="StyleUnderline"/>
          <w:highlight w:val="green"/>
        </w:rPr>
        <w:t>government</w:t>
      </w:r>
      <w:r w:rsidRPr="0047690C">
        <w:rPr>
          <w:rStyle w:val="StyleUnderline"/>
        </w:rPr>
        <w:t>s</w:t>
      </w:r>
      <w:r w:rsidRPr="005112E9">
        <w:rPr>
          <w:sz w:val="12"/>
        </w:rPr>
        <w:t xml:space="preserve"> (Rothbard, M. 1973, pp. 56–57): For centuries, the State (or more strictly, individuals acting in their roles as ‘members of the government’) has cloaked its criminal activity in high-sounding rhetoric. </w:t>
      </w:r>
      <w:r w:rsidRPr="007870DD">
        <w:rPr>
          <w:rStyle w:val="StyleUnderline"/>
          <w:highlight w:val="green"/>
        </w:rPr>
        <w:t>For centuries the State has committed mass murder and called it ‘war’</w:t>
      </w:r>
      <w:r w:rsidRPr="0047690C">
        <w:rPr>
          <w:rStyle w:val="StyleUnderline"/>
        </w:rPr>
        <w:t>; then ennobled the mass slaughter that ‘war’ involves.</w:t>
      </w:r>
      <w:r w:rsidRPr="005112E9">
        <w:rPr>
          <w:sz w:val="12"/>
        </w:rPr>
        <w:t xml:space="preserve"> For centuries the State has enslaved people into its armed battalions and called it ‘conscription’ in the ‘national service.’ For centuries the State has robbed people at bayonet point and called it ‘taxation.’ In fact, if you wish to know how libertarians regard the State and any of its acts, simply think of the State as a criminal band, and </w:t>
      </w:r>
      <w:proofErr w:type="gramStart"/>
      <w:r w:rsidRPr="005112E9">
        <w:rPr>
          <w:sz w:val="12"/>
        </w:rPr>
        <w:t>all of</w:t>
      </w:r>
      <w:proofErr w:type="gramEnd"/>
      <w:r w:rsidRPr="005112E9">
        <w:rPr>
          <w:sz w:val="12"/>
        </w:rPr>
        <w:t xml:space="preserve"> the libertarian attitudes will logically fall into place. </w:t>
      </w:r>
      <w:r w:rsidRPr="0047690C">
        <w:rPr>
          <w:rStyle w:val="StyleUnderline"/>
        </w:rPr>
        <w:t xml:space="preserve">This is not to say that private individuals cannot inflict grave injury on their neighbors; they can </w:t>
      </w:r>
      <w:r w:rsidRPr="0035135D">
        <w:rPr>
          <w:rStyle w:val="StyleUnderline"/>
        </w:rPr>
        <w:t>and do. But bullying people into a desired behavior is the preeminent modus operandi of governments.</w:t>
      </w:r>
      <w:r w:rsidRPr="005112E9">
        <w:rPr>
          <w:sz w:val="12"/>
        </w:rPr>
        <w:t xml:space="preserve"> To initiate brute force against the citizens and experience the exhilaration of imposing one’s will on others is the motivation for the despotically inclined to enter governmental employment. The school bully beats his </w:t>
      </w:r>
      <w:proofErr w:type="gramStart"/>
      <w:r w:rsidRPr="005112E9">
        <w:rPr>
          <w:sz w:val="12"/>
        </w:rPr>
        <w:t>classmates</w:t>
      </w:r>
      <w:proofErr w:type="gramEnd"/>
      <w:r w:rsidRPr="005112E9">
        <w:rPr>
          <w:sz w:val="12"/>
        </w:rPr>
        <w:t xml:space="preserve"> and all too often enjoys the feelings he derives from his action. Perhaps his victim suffers some bruises or at worst a broken bone. Most people grow up and eschew playground brawls. Tyrants, never do. Sociopaths relish the hurts they inflict so much that they make schoolyard whacking their career. </w:t>
      </w:r>
      <w:proofErr w:type="gramStart"/>
      <w:r w:rsidRPr="005112E9">
        <w:rPr>
          <w:sz w:val="12"/>
        </w:rPr>
        <w:t>That is to say they</w:t>
      </w:r>
      <w:proofErr w:type="gramEnd"/>
      <w:r w:rsidRPr="005112E9">
        <w:rPr>
          <w:sz w:val="12"/>
        </w:rPr>
        <w:t xml:space="preserve"> become bureaucrats, politicians,5 presidents, etc. </w:t>
      </w:r>
      <w:r w:rsidRPr="007870DD">
        <w:rPr>
          <w:rStyle w:val="StyleUnderline"/>
          <w:highlight w:val="green"/>
        </w:rPr>
        <w:t>Genocide only comes from the state</w:t>
      </w:r>
      <w:r w:rsidRPr="0047690C">
        <w:rPr>
          <w:rStyle w:val="StyleUnderline"/>
        </w:rPr>
        <w:t>.</w:t>
      </w:r>
      <w:r w:rsidRPr="005112E9">
        <w:rPr>
          <w:sz w:val="12"/>
        </w:rPr>
        <w:t xml:space="preserve"> That a human being might be free to act according to his own will grates on the thugs’ nerves. </w:t>
      </w:r>
      <w:r w:rsidRPr="0047690C">
        <w:rPr>
          <w:rStyle w:val="StyleUnderline"/>
        </w:rPr>
        <w:t xml:space="preserve">By their way of thinking, the biggest problem with space travel and colonization is that the astronaut cannot be oppressed: he is too far away and unreachable. </w:t>
      </w:r>
      <w:r w:rsidRPr="007870DD">
        <w:rPr>
          <w:rStyle w:val="StyleUnderline"/>
          <w:highlight w:val="green"/>
        </w:rPr>
        <w:t>Mass killings from the nineteenth century to the recent murders in Darfur have been all too common.</w:t>
      </w:r>
      <w:r w:rsidRPr="005112E9">
        <w:rPr>
          <w:sz w:val="12"/>
        </w:rPr>
        <w:t xml:space="preserve"> Table 2.1 presents but a partial list6 of such atrocities.7 </w:t>
      </w:r>
      <w:r w:rsidRPr="0047690C">
        <w:rPr>
          <w:rStyle w:val="StyleUnderline"/>
        </w:rPr>
        <w:t xml:space="preserve">Aside from those mass murders, </w:t>
      </w:r>
      <w:r w:rsidRPr="007870DD">
        <w:rPr>
          <w:rStyle w:val="StyleUnderline"/>
          <w:highlight w:val="green"/>
        </w:rPr>
        <w:t>states also indulge in day-to-day inhumanity which</w:t>
      </w:r>
    </w:p>
    <w:p w14:paraId="70757C30" w14:textId="77777777" w:rsidR="005D530C" w:rsidRDefault="005D530C" w:rsidP="0033730B">
      <w:pPr>
        <w:rPr>
          <w:rStyle w:val="StyleUnderline"/>
        </w:rPr>
      </w:pPr>
    </w:p>
    <w:p w14:paraId="5114D4FA" w14:textId="2B838AED" w:rsidR="0033730B" w:rsidRPr="005112E9" w:rsidRDefault="0033730B" w:rsidP="0033730B">
      <w:pPr>
        <w:rPr>
          <w:sz w:val="12"/>
        </w:rPr>
      </w:pPr>
      <w:r w:rsidRPr="005112E9">
        <w:rPr>
          <w:sz w:val="12"/>
        </w:rPr>
        <w:t xml:space="preserve">, while relatively minor on a per incident basis when compared to the above sorry episodes, </w:t>
      </w:r>
      <w:r w:rsidRPr="007870DD">
        <w:rPr>
          <w:rStyle w:val="StyleUnderline"/>
          <w:highlight w:val="green"/>
        </w:rPr>
        <w:t>add up to major abuse when taken in aggregate</w:t>
      </w:r>
      <w:r w:rsidRPr="0047690C">
        <w:rPr>
          <w:rStyle w:val="StyleUnderline"/>
        </w:rPr>
        <w:t>.</w:t>
      </w:r>
      <w:r w:rsidRPr="005112E9">
        <w:rPr>
          <w:sz w:val="12"/>
        </w:rPr>
        <w:t xml:space="preserve"> Even those governments which are supposed to be relatively free cannot escape condemnation for the wholesale cruelty they inflict on people. </w:t>
      </w:r>
      <w:r w:rsidRPr="007870DD">
        <w:rPr>
          <w:rStyle w:val="StyleUnderline"/>
          <w:highlight w:val="green"/>
        </w:rPr>
        <w:t>The United States has less than 5% of the world’s population while</w:t>
      </w:r>
      <w:r w:rsidRPr="0047690C">
        <w:rPr>
          <w:rStyle w:val="StyleUnderline"/>
        </w:rPr>
        <w:t xml:space="preserve"> somewhat short of </w:t>
      </w:r>
      <w:r w:rsidRPr="007870DD">
        <w:rPr>
          <w:rStyle w:val="StyleUnderline"/>
          <w:highlight w:val="green"/>
        </w:rPr>
        <w:t>25% of the world’s prisoners</w:t>
      </w:r>
      <w:r w:rsidRPr="007870DD">
        <w:rPr>
          <w:sz w:val="12"/>
          <w:highlight w:val="green"/>
        </w:rPr>
        <w:t>8</w:t>
      </w:r>
      <w:r w:rsidRPr="005112E9">
        <w:rPr>
          <w:sz w:val="12"/>
        </w:rPr>
        <w:t xml:space="preserve"> </w:t>
      </w:r>
      <w:r w:rsidRPr="0047690C">
        <w:rPr>
          <w:rStyle w:val="StyleUnderline"/>
        </w:rPr>
        <w:t>are oppressed therein</w:t>
      </w:r>
      <w:r w:rsidRPr="005112E9">
        <w:rPr>
          <w:sz w:val="12"/>
        </w:rPr>
        <w:t xml:space="preserve"> (ACLU 2015; Ye He Lee 2015). The question is: Why are these prisoners being held? What is to be accomplished by this </w:t>
      </w:r>
      <w:proofErr w:type="gramStart"/>
      <w:r w:rsidRPr="005112E9">
        <w:rPr>
          <w:sz w:val="12"/>
        </w:rPr>
        <w:t>outrage, and</w:t>
      </w:r>
      <w:proofErr w:type="gramEnd"/>
      <w:r w:rsidRPr="005112E9">
        <w:rPr>
          <w:sz w:val="12"/>
        </w:rPr>
        <w:t xml:space="preserve"> whom does it serve? According to the Federal Bureau of Prisons (2015), </w:t>
      </w:r>
      <w:r w:rsidRPr="009268DE">
        <w:rPr>
          <w:rStyle w:val="StyleUnderline"/>
        </w:rPr>
        <w:t>48.7% of the inmates in the United States are there for drug offences.</w:t>
      </w:r>
      <w:r w:rsidRPr="005112E9">
        <w:rPr>
          <w:sz w:val="12"/>
        </w:rPr>
        <w:t xml:space="preserve"> These victimless crimes do not constitute misconduct at all.9 Almost half the prisoners have been locked up for non-crimes, or mere political “crimes” that did not violate anyone’s rights. That of course is what makes an act criminal: the perpetrator has </w:t>
      </w:r>
      <w:proofErr w:type="spellStart"/>
      <w:r w:rsidRPr="005112E9">
        <w:rPr>
          <w:sz w:val="12"/>
        </w:rPr>
        <w:t>mens</w:t>
      </w:r>
      <w:proofErr w:type="spellEnd"/>
      <w:r w:rsidRPr="005112E9">
        <w:rPr>
          <w:sz w:val="12"/>
        </w:rPr>
        <w:t xml:space="preserve"> rea; he deliberately injures his victim for gain. But it gets worse than that. The next most common “offences” of inmates are, in order: weapons, explosives, arson (16.2%); immigration (9.3%); sex offences (7.1%); and extortion, fraud, and bribery (6.3%) (Federal Bureau of Prisons 2015). Many of these are not crimes either. With few exceptions, weapons and explosives at worse can be called political “crimes” but are not wrongdoings in and of themselves.10 In like manner, immigration is non-criminal under libertarian law.11 There are of course criminals (sometimes called “coyotes”) who take money from poor people contracting to transport them across a national border only to abandon them in the desert.12 They are guilty of kidnapping; but they are not the immigrants. And </w:t>
      </w:r>
      <w:proofErr w:type="gramStart"/>
      <w:r w:rsidRPr="005112E9">
        <w:rPr>
          <w:sz w:val="12"/>
        </w:rPr>
        <w:t>so</w:t>
      </w:r>
      <w:proofErr w:type="gramEnd"/>
      <w:r w:rsidRPr="005112E9">
        <w:rPr>
          <w:sz w:val="12"/>
        </w:rPr>
        <w:t xml:space="preserve"> it goes with many non-offenders being lumped together with a few real criminals. The objective of these assaults on humanity is akin to that of the primary school bully: to feel superior to one’s neighbors and to assuage one’s fears. By defining vast numbers of people as criminals the tyrannically inclined can control them. As Rand (1957) observed: ‘Did you really think we want those laws observed?’ said Dr. Ferris. ‘We want them to be broken… There’s no way to rule innocent men. The only power any government has is the power to crack down on criminals. Well, when there aren’t enough </w:t>
      </w:r>
      <w:proofErr w:type="gramStart"/>
      <w:r w:rsidRPr="005112E9">
        <w:rPr>
          <w:sz w:val="12"/>
        </w:rPr>
        <w:t>criminals</w:t>
      </w:r>
      <w:proofErr w:type="gramEnd"/>
      <w:r w:rsidRPr="005112E9">
        <w:rPr>
          <w:sz w:val="12"/>
        </w:rPr>
        <w:t xml:space="preserve"> one makes them. One declares so many things to be a crime that it becomes impossible for men to live without breaking laws. Who wants a nation of law-abiding citizens? What’s there in that for anyone? But just pass the kind of laws that can neither be observed nor enforced or objectively interpreted—and you create a nation of law-breakers—and then you cash in on guilt. Now that’s the system, Mr. Reardon, that’s the game, and once you understand it, you’ll be much easier to deal with.’ “Much easier to deal with,</w:t>
      </w:r>
      <w:proofErr w:type="gramStart"/>
      <w:r w:rsidRPr="005112E9">
        <w:rPr>
          <w:sz w:val="12"/>
        </w:rPr>
        <w:t>” that is to say, much</w:t>
      </w:r>
      <w:proofErr w:type="gramEnd"/>
      <w:r w:rsidRPr="005112E9">
        <w:rPr>
          <w:sz w:val="12"/>
        </w:rPr>
        <w:t xml:space="preserve"> easier to control. The perpetrators of ordinances defining non-criminal offenses desire the kind of power Dr. Ferris sought in the preceding passage. Who gains from having so many people in prison? Legislators, state employees, lawyers, “law” enforcement agents, border guards, and generally anyone able to adopt superior airs and compel those around him to bow, scrape, and do as he </w:t>
      </w:r>
      <w:proofErr w:type="gramStart"/>
      <w:r w:rsidRPr="005112E9">
        <w:rPr>
          <w:sz w:val="12"/>
        </w:rPr>
        <w:t>commands</w:t>
      </w:r>
      <w:proofErr w:type="gramEnd"/>
      <w:r w:rsidRPr="005112E9">
        <w:rPr>
          <w:sz w:val="12"/>
        </w:rPr>
        <w:t xml:space="preserve">. To sum up, </w:t>
      </w:r>
      <w:proofErr w:type="gramStart"/>
      <w:r w:rsidRPr="007870DD">
        <w:rPr>
          <w:rStyle w:val="StyleUnderline"/>
          <w:highlight w:val="green"/>
        </w:rPr>
        <w:t>the overwhelming majority of</w:t>
      </w:r>
      <w:proofErr w:type="gramEnd"/>
      <w:r w:rsidRPr="007870DD">
        <w:rPr>
          <w:rStyle w:val="StyleUnderline"/>
          <w:highlight w:val="green"/>
        </w:rPr>
        <w:t xml:space="preserve"> inmates have violated no one’s rights</w:t>
      </w:r>
      <w:r w:rsidRPr="0035135D">
        <w:rPr>
          <w:rStyle w:val="StyleUnderline"/>
        </w:rPr>
        <w:t xml:space="preserve"> but are innocent victims of state malfeasance.</w:t>
      </w:r>
      <w:r w:rsidRPr="005112E9">
        <w:rPr>
          <w:sz w:val="12"/>
        </w:rPr>
        <w:t xml:space="preserve"> On top of that, there is enforcement. The outrage that is civil asset forfeiture (Rothschild and Block 2016) corrupts police departments across the United States and other common law countries. This misguided policy encourages outright theft on the part of uniformed people who are charged with preventing theft. Small store owners are at particular risk. They sell many inexpensive items and end up with cash. When they deposit these funds on a regular basis in a bank, the hoodlums acting in an official capacity call it illegal structuring and steal the contents of the bank account (Hoover 2015; WND 2014). Motorists are at risk. Corrupt police officers encourage other men in blue to engage in this type of theft and brag about it (Brandon 2014). Brutes often burst into the wrong house to inflict harm on innocent residents. One example is the case of a baby seriously injured by a flash-bang grenade during a no-knock raid. A SWAT13 team tried to break down a door without notice and, without first looking, tossed the explosive into the face of a 19-month-old sleeping toddler. These geniuses, who are “well trained” in how to handle weapons, will not be charged with assault or with child abuse, at least not locally (McLaughlin 2014). And what was the supposed warrant for this premeditated attack? There was a drug deal made earlier, although no drugs were found on the premises. Even if there were, it would still be a victimless act as far as libertarianism is concerned. In other words, there was no real offence and the officer in question and his comrades were conducting an unprovoked mugging of the residents. In Denver, Colorado, a SWAT team dashed into the house of an innocent man named Ismael Mena and shot him to death (ACLU 1999). Once again, non-existent drugs were offered as justification—</w:t>
      </w:r>
      <w:proofErr w:type="gramStart"/>
      <w:r w:rsidRPr="005112E9">
        <w:rPr>
          <w:sz w:val="12"/>
        </w:rPr>
        <w:t>i.e.</w:t>
      </w:r>
      <w:proofErr w:type="gramEnd"/>
      <w:r w:rsidRPr="005112E9">
        <w:rPr>
          <w:sz w:val="12"/>
        </w:rPr>
        <w:t xml:space="preserve"> not genuine misconduct. Officers even like to shoot pets as in the case in Whitehall, Ohio (McCormack 2015). Oh wait— that is man’s inhumanity to animals not man. That is unless you count the fact that while in his rush to kill a dog, one of the policemen shot a four-year old child in the leg.14 The supposedly acceptable reason why the foregoing perps have not been locked in prison with long sentences is that they made understandable mistakes. They were only doing their jobs. They were trained15 to act so. They were in fear of their lives. We are sure all those reasons are true. So, why do we decry their behavior? Their conduct was criminally blameworthy because they were enforcing unjust laws.16 They had no business being in the locations and situation where these “mistakes” could occur. Let us consider an analogy. A gang goes into a jewelry store to conduct a robbery. During the implementation, one of their members is confronted with a guard who draws his weapon. Fearing for his life, he shoots and kills that sentinel. Is he therefore justified because he is scared? No, he should not have been in that position in the first place. He is guilty because he was already in the process of committing a crime. The same applies to the preceding wrongdoers. Who does this cruelty serve? </w:t>
      </w:r>
      <w:r w:rsidRPr="00E03B11">
        <w:rPr>
          <w:rStyle w:val="StyleUnderline"/>
          <w:highlight w:val="green"/>
        </w:rPr>
        <w:t>The innumerable</w:t>
      </w:r>
      <w:r w:rsidRPr="0035135D">
        <w:rPr>
          <w:rStyle w:val="StyleUnderline"/>
        </w:rPr>
        <w:t xml:space="preserve"> and appalling </w:t>
      </w:r>
      <w:r w:rsidRPr="00E03B11">
        <w:rPr>
          <w:rStyle w:val="StyleUnderline"/>
          <w:highlight w:val="green"/>
        </w:rPr>
        <w:t>barbarisms perpetrated by governments</w:t>
      </w:r>
      <w:r w:rsidRPr="0035135D">
        <w:rPr>
          <w:rStyle w:val="StyleUnderline"/>
        </w:rPr>
        <w:t xml:space="preserve"> benefit the control freaks and sociopaths who man the reins of power. Such savage behavior </w:t>
      </w:r>
      <w:r w:rsidRPr="00E03B11">
        <w:rPr>
          <w:rStyle w:val="StyleUnderline"/>
          <w:highlight w:val="green"/>
        </w:rPr>
        <w:t>inflict</w:t>
      </w:r>
      <w:r w:rsidRPr="0035135D">
        <w:rPr>
          <w:rStyle w:val="StyleUnderline"/>
        </w:rPr>
        <w:t xml:space="preserve">s a </w:t>
      </w:r>
      <w:r w:rsidRPr="00E03B11">
        <w:rPr>
          <w:rStyle w:val="StyleUnderline"/>
          <w:highlight w:val="green"/>
        </w:rPr>
        <w:t>deep and lasting depression</w:t>
      </w:r>
      <w:r w:rsidRPr="005112E9">
        <w:rPr>
          <w:sz w:val="12"/>
        </w:rPr>
        <w:t xml:space="preserve">17 </w:t>
      </w:r>
      <w:r w:rsidRPr="00E03B11">
        <w:rPr>
          <w:rStyle w:val="StyleUnderline"/>
          <w:highlight w:val="green"/>
        </w:rPr>
        <w:t>on victims</w:t>
      </w:r>
      <w:r w:rsidRPr="0035135D">
        <w:rPr>
          <w:rStyle w:val="StyleUnderline"/>
        </w:rPr>
        <w:t xml:space="preserve"> extending far beyond their immediate injuries. When people do not know they are in violation of some obscure ordinance and live in constant fear of attack by those who are charged to provide protection, </w:t>
      </w:r>
      <w:r w:rsidRPr="00E03B11">
        <w:rPr>
          <w:rStyle w:val="StyleUnderline"/>
          <w:highlight w:val="green"/>
        </w:rPr>
        <w:t>they</w:t>
      </w:r>
      <w:r w:rsidRPr="0035135D">
        <w:rPr>
          <w:rStyle w:val="StyleUnderline"/>
        </w:rPr>
        <w:t xml:space="preserve"> tend to </w:t>
      </w:r>
      <w:r w:rsidRPr="00E03B11">
        <w:rPr>
          <w:rStyle w:val="StyleUnderline"/>
          <w:highlight w:val="green"/>
        </w:rPr>
        <w:t>become passive and sedentary.</w:t>
      </w:r>
      <w:r w:rsidRPr="005112E9">
        <w:rPr>
          <w:sz w:val="12"/>
        </w:rPr>
        <w:t xml:space="preserve"> Why risk starting a new enterprise just to have it despoiled by the savages? Alas, because of surveillance by government agents and their NIMBY18 friends, many a would-be innovator, entrepreneur, or adventurer never develops his full potential. </w:t>
      </w:r>
      <w:r w:rsidRPr="00E03B11">
        <w:rPr>
          <w:rStyle w:val="StyleUnderline"/>
          <w:highlight w:val="green"/>
        </w:rPr>
        <w:t>Regarding space exploration, this despair is potentially fatal.</w:t>
      </w:r>
      <w:r w:rsidRPr="005112E9">
        <w:rPr>
          <w:sz w:val="12"/>
        </w:rPr>
        <w:t xml:space="preserve"> It serves as a reason for us to offer an insurance policy against the very disappearance of </w:t>
      </w:r>
      <w:proofErr w:type="gramStart"/>
      <w:r w:rsidRPr="005112E9">
        <w:rPr>
          <w:sz w:val="12"/>
        </w:rPr>
        <w:t>the human race</w:t>
      </w:r>
      <w:proofErr w:type="gramEnd"/>
      <w:r w:rsidRPr="005112E9">
        <w:rPr>
          <w:sz w:val="12"/>
        </w:rPr>
        <w:t xml:space="preserve"> and to disdain state participation. </w:t>
      </w:r>
      <w:r w:rsidRPr="007870DD">
        <w:rPr>
          <w:rStyle w:val="StyleUnderline"/>
          <w:highlight w:val="green"/>
        </w:rPr>
        <w:t>We eschew state power in space because we want to restrict governmental inhumanity to the narrowest sphere possible</w:t>
      </w:r>
      <w:r w:rsidRPr="0035135D">
        <w:rPr>
          <w:rStyle w:val="StyleUnderline"/>
        </w:rPr>
        <w:t xml:space="preserve"> if not eliminate this scourge altogether.</w:t>
      </w:r>
      <w:r w:rsidRPr="005112E9">
        <w:rPr>
          <w:sz w:val="12"/>
        </w:rPr>
        <w:t xml:space="preserve"> We hope free adventurers will lead the way into the deep. On the other hand, we do not advocate state subsidies of space exploration. Bureaucratic meddling inevitably results in </w:t>
      </w:r>
      <w:proofErr w:type="gramStart"/>
      <w:r w:rsidRPr="005112E9">
        <w:rPr>
          <w:sz w:val="12"/>
        </w:rPr>
        <w:t>mal-investment</w:t>
      </w:r>
      <w:proofErr w:type="gramEnd"/>
      <w:r w:rsidRPr="005112E9">
        <w:rPr>
          <w:sz w:val="12"/>
        </w:rPr>
        <w:t xml:space="preserve">.19 Furthermore, in exchange for the “aid,” the tyrants demand free benefits and, more seriously, cooperation in achieving political goals. Far from being a boon to the enterprise,20 the recipients are often saddled with heavy moral and financial burdens. The worst part of this is that poor folks who cannot afford it, as well as people with no interest in the project, are forced to pay. </w:t>
      </w:r>
      <w:r w:rsidRPr="007870DD">
        <w:rPr>
          <w:rStyle w:val="StyleUnderline"/>
          <w:highlight w:val="green"/>
        </w:rPr>
        <w:t>Space exploration funded by the private sector is self-financing and does not involve oppression.</w:t>
      </w:r>
      <w:r w:rsidRPr="005112E9">
        <w:rPr>
          <w:sz w:val="12"/>
        </w:rPr>
        <w:t xml:space="preserve"> The concerned individual does it for one of three reasons.21 Either he is, one, curious and explores out of personal enjoyment; two, expects to make a profit; or three, is a humanitarian and agrees with the thesis of this book (or all three). If the state stays away, far away, he is free to pursue his dreams as he sees fit. If he is mistaken about the efficacy of the project, he alone, along with his voluntary partners, suffers the loss. No one is shot either. No one is oppressed under </w:t>
      </w:r>
      <w:r w:rsidRPr="007870DD">
        <w:rPr>
          <w:rStyle w:val="StyleUnderline"/>
          <w:highlight w:val="green"/>
        </w:rPr>
        <w:t>laissez-faire capitalism</w:t>
      </w:r>
      <w:r w:rsidRPr="005112E9">
        <w:rPr>
          <w:sz w:val="12"/>
        </w:rPr>
        <w:t xml:space="preserve"> since it </w:t>
      </w:r>
      <w:r w:rsidRPr="007870DD">
        <w:rPr>
          <w:rStyle w:val="StyleUnderline"/>
          <w:highlight w:val="green"/>
        </w:rPr>
        <w:t>necessarily involves volitional commercial acts between consenting adults.</w:t>
      </w:r>
      <w:r w:rsidRPr="005112E9">
        <w:rPr>
          <w:sz w:val="12"/>
        </w:rPr>
        <w:t xml:space="preserve"> A further advantage follows when governments keep out. </w:t>
      </w:r>
      <w:r w:rsidRPr="007870DD">
        <w:rPr>
          <w:rStyle w:val="StyleUnderline"/>
          <w:highlight w:val="green"/>
        </w:rPr>
        <w:t>Historically, private exploration initiatives tend to encourage liberty</w:t>
      </w:r>
      <w:r w:rsidRPr="005112E9">
        <w:rPr>
          <w:sz w:val="12"/>
        </w:rPr>
        <w:t xml:space="preserve"> in the old world as well as in the new. From the seventeenth through the nineteenth centuries, based on the private settlements on the frontier in North America, a new commitment to freedom spread worldwide. At first it consisted of small gradual steps. Settlers, on their own far away from their place of birth, figured out how to live in their new environments. Lacking the ready resources of their homeland, they could not afford misguided political theories. As a result, they quickly learned the advantages of liberty; or they perished (Rothbard 1975a, b). With this liberty, and without their former rulers micro-managing their every act, they prospered and became the envy of the world.22 In a kind of symbiotic relationship with the pioneers, others in the old world emulated these freedom-loving people. Observing these realities, philosophers wrote treatises explaining how freedom works. Liberty spread into many lands wherein previously the people had been terribly oppressed. That is </w:t>
      </w:r>
      <w:r w:rsidRPr="007870DD">
        <w:rPr>
          <w:rStyle w:val="StyleUnderline"/>
          <w:highlight w:val="green"/>
        </w:rPr>
        <w:t>in stark contrast to state exploration initiatives.</w:t>
      </w:r>
      <w:r w:rsidRPr="005112E9">
        <w:rPr>
          <w:sz w:val="12"/>
        </w:rPr>
        <w:t xml:space="preserve">23 </w:t>
      </w:r>
      <w:r w:rsidRPr="007870DD">
        <w:rPr>
          <w:rStyle w:val="StyleUnderline"/>
          <w:highlight w:val="green"/>
        </w:rPr>
        <w:t>Starting with Columbus</w:t>
      </w:r>
      <w:r w:rsidRPr="005112E9">
        <w:rPr>
          <w:sz w:val="12"/>
        </w:rPr>
        <w:t xml:space="preserve"> (financed by Queen Isabella), Spanish and Portuguese </w:t>
      </w:r>
      <w:r w:rsidRPr="007870DD">
        <w:rPr>
          <w:rStyle w:val="StyleUnderline"/>
          <w:highlight w:val="green"/>
        </w:rPr>
        <w:t>conquistadores despoiled native lands, killed inhabitants</w:t>
      </w:r>
      <w:r w:rsidRPr="005112E9">
        <w:rPr>
          <w:sz w:val="12"/>
        </w:rPr>
        <w:t xml:space="preserve">,24 </w:t>
      </w:r>
      <w:r w:rsidRPr="009268DE">
        <w:rPr>
          <w:rStyle w:val="StyleUnderline"/>
        </w:rPr>
        <w:t>and stole their valuables.</w:t>
      </w:r>
      <w:r w:rsidRPr="005112E9">
        <w:rPr>
          <w:sz w:val="12"/>
        </w:rPr>
        <w:t xml:space="preserve">25 </w:t>
      </w:r>
      <w:r w:rsidRPr="009268DE">
        <w:rPr>
          <w:rStyle w:val="StyleUnderline"/>
        </w:rPr>
        <w:t xml:space="preserve">The writers of this book </w:t>
      </w:r>
      <w:r w:rsidRPr="007870DD">
        <w:rPr>
          <w:rStyle w:val="StyleUnderline"/>
          <w:highlight w:val="green"/>
        </w:rPr>
        <w:t>hope that the tyrants will stay at home</w:t>
      </w:r>
      <w:r w:rsidRPr="005112E9">
        <w:rPr>
          <w:sz w:val="12"/>
        </w:rPr>
        <w:t xml:space="preserve">,26 </w:t>
      </w:r>
      <w:r w:rsidRPr="007870DD">
        <w:rPr>
          <w:rStyle w:val="StyleUnderline"/>
          <w:highlight w:val="green"/>
        </w:rPr>
        <w:t>that the free spirits will explore the planets and the stars</w:t>
      </w:r>
      <w:r w:rsidRPr="009268DE">
        <w:rPr>
          <w:rStyle w:val="StyleUnderline"/>
        </w:rPr>
        <w:t xml:space="preserve"> as they see fit, </w:t>
      </w:r>
      <w:r w:rsidRPr="007870DD">
        <w:rPr>
          <w:rStyle w:val="StyleUnderline"/>
          <w:highlight w:val="green"/>
        </w:rPr>
        <w:t>and that the new-found freedom will spread back throughout the Earth</w:t>
      </w:r>
      <w:r w:rsidRPr="009268DE">
        <w:rPr>
          <w:rStyle w:val="StyleUnderline"/>
        </w:rPr>
        <w:t xml:space="preserve">. We look forward to the day when the </w:t>
      </w:r>
      <w:r w:rsidRPr="007870DD">
        <w:rPr>
          <w:rStyle w:val="StyleUnderline"/>
          <w:highlight w:val="green"/>
        </w:rPr>
        <w:t>space initiative</w:t>
      </w:r>
      <w:r w:rsidRPr="009268DE">
        <w:rPr>
          <w:rStyle w:val="StyleUnderline"/>
        </w:rPr>
        <w:t xml:space="preserve"> will mightily </w:t>
      </w:r>
      <w:r w:rsidRPr="007870DD">
        <w:rPr>
          <w:rStyle w:val="StyleUnderline"/>
          <w:highlight w:val="green"/>
        </w:rPr>
        <w:t>reduce</w:t>
      </w:r>
      <w:r w:rsidRPr="009268DE">
        <w:rPr>
          <w:rStyle w:val="StyleUnderline"/>
        </w:rPr>
        <w:t xml:space="preserve"> man’s </w:t>
      </w:r>
      <w:r w:rsidRPr="007870DD">
        <w:rPr>
          <w:rStyle w:val="StyleUnderline"/>
          <w:highlight w:val="green"/>
        </w:rPr>
        <w:t>inhumanity</w:t>
      </w:r>
      <w:r w:rsidRPr="009268DE">
        <w:rPr>
          <w:rStyle w:val="StyleUnderline"/>
        </w:rPr>
        <w:t xml:space="preserve"> to man </w:t>
      </w:r>
      <w:r w:rsidRPr="007870DD">
        <w:rPr>
          <w:rStyle w:val="StyleUnderline"/>
          <w:highlight w:val="green"/>
        </w:rPr>
        <w:t>by limiting governments and inspiring liberty.</w:t>
      </w:r>
      <w:r w:rsidRPr="005112E9">
        <w:rPr>
          <w:sz w:val="12"/>
        </w:rPr>
        <w:t xml:space="preserve"> If not, then with colonization of other heavenly bodies, at least some people will escape. In the following chapters, we explore how this ingenuity might unfold.</w:t>
      </w:r>
    </w:p>
    <w:p w14:paraId="4AC946B5" w14:textId="77777777" w:rsidR="0033730B" w:rsidRPr="0033730B" w:rsidRDefault="0033730B" w:rsidP="0033730B"/>
    <w:sectPr w:rsidR="0033730B" w:rsidRPr="003373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B1645F"/>
    <w:multiLevelType w:val="hybridMultilevel"/>
    <w:tmpl w:val="50C4EFBC"/>
    <w:lvl w:ilvl="0" w:tplc="420089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33730B"/>
    <w:rsid w:val="000139A3"/>
    <w:rsid w:val="000874BA"/>
    <w:rsid w:val="000F3DDB"/>
    <w:rsid w:val="00100833"/>
    <w:rsid w:val="00104529"/>
    <w:rsid w:val="00105942"/>
    <w:rsid w:val="00107396"/>
    <w:rsid w:val="00111A1D"/>
    <w:rsid w:val="00144A4C"/>
    <w:rsid w:val="00176AB0"/>
    <w:rsid w:val="00177B7D"/>
    <w:rsid w:val="0018322D"/>
    <w:rsid w:val="001836B9"/>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3730B"/>
    <w:rsid w:val="003460F2"/>
    <w:rsid w:val="0038158C"/>
    <w:rsid w:val="003902BA"/>
    <w:rsid w:val="003A09E2"/>
    <w:rsid w:val="00407037"/>
    <w:rsid w:val="004605D6"/>
    <w:rsid w:val="004C60E8"/>
    <w:rsid w:val="004E3579"/>
    <w:rsid w:val="004E728B"/>
    <w:rsid w:val="004F39E0"/>
    <w:rsid w:val="00537BD5"/>
    <w:rsid w:val="0057268A"/>
    <w:rsid w:val="005D2912"/>
    <w:rsid w:val="005D450E"/>
    <w:rsid w:val="005D530C"/>
    <w:rsid w:val="006065BD"/>
    <w:rsid w:val="00645FA9"/>
    <w:rsid w:val="00647866"/>
    <w:rsid w:val="00663748"/>
    <w:rsid w:val="00665003"/>
    <w:rsid w:val="006A2AD0"/>
    <w:rsid w:val="006C2375"/>
    <w:rsid w:val="006D4ECC"/>
    <w:rsid w:val="006D77A8"/>
    <w:rsid w:val="00722258"/>
    <w:rsid w:val="007243E5"/>
    <w:rsid w:val="00766EA0"/>
    <w:rsid w:val="00792426"/>
    <w:rsid w:val="007A2226"/>
    <w:rsid w:val="007A5D04"/>
    <w:rsid w:val="007F5B66"/>
    <w:rsid w:val="00823A1C"/>
    <w:rsid w:val="00826902"/>
    <w:rsid w:val="00845B9D"/>
    <w:rsid w:val="00860984"/>
    <w:rsid w:val="008B3ECB"/>
    <w:rsid w:val="008B4E85"/>
    <w:rsid w:val="008C1B2E"/>
    <w:rsid w:val="0091627E"/>
    <w:rsid w:val="0097032B"/>
    <w:rsid w:val="009B7898"/>
    <w:rsid w:val="009D2EAD"/>
    <w:rsid w:val="009D54B2"/>
    <w:rsid w:val="009E1922"/>
    <w:rsid w:val="009F7ED2"/>
    <w:rsid w:val="00A93661"/>
    <w:rsid w:val="00A95652"/>
    <w:rsid w:val="00AC0AB8"/>
    <w:rsid w:val="00B2604D"/>
    <w:rsid w:val="00B33C6D"/>
    <w:rsid w:val="00B4508F"/>
    <w:rsid w:val="00B55AD5"/>
    <w:rsid w:val="00B8057C"/>
    <w:rsid w:val="00BD6238"/>
    <w:rsid w:val="00BE25DB"/>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25642"/>
    <w:rsid w:val="00D325A9"/>
    <w:rsid w:val="00D36A8A"/>
    <w:rsid w:val="00D61409"/>
    <w:rsid w:val="00D6691E"/>
    <w:rsid w:val="00D71170"/>
    <w:rsid w:val="00DA1C92"/>
    <w:rsid w:val="00DA25D4"/>
    <w:rsid w:val="00DA6538"/>
    <w:rsid w:val="00E15E75"/>
    <w:rsid w:val="00E424F3"/>
    <w:rsid w:val="00E5262C"/>
    <w:rsid w:val="00E82C91"/>
    <w:rsid w:val="00E94F5E"/>
    <w:rsid w:val="00EC7DC4"/>
    <w:rsid w:val="00ED30CF"/>
    <w:rsid w:val="00EF5FBB"/>
    <w:rsid w:val="00F02F39"/>
    <w:rsid w:val="00F176EF"/>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8FCA1"/>
  <w15:docId w15:val="{DE47C497-33CA-4187-879E-F37EC424D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530C"/>
    <w:rPr>
      <w:rFonts w:ascii="Calibri" w:hAnsi="Calibri" w:cs="Calibri"/>
      <w:sz w:val="24"/>
    </w:rPr>
  </w:style>
  <w:style w:type="paragraph" w:styleId="Heading1">
    <w:name w:val="heading 1"/>
    <w:aliases w:val="Pocket"/>
    <w:basedOn w:val="Normal"/>
    <w:next w:val="Normal"/>
    <w:link w:val="Heading1Char"/>
    <w:qFormat/>
    <w:rsid w:val="005D53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53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1,Tags v 2,3: Cite,Char1,Char Char Char Char Char Char Char Char,Underlines,Heading 3 Char3,Heading 3 Char1 Char,Char,Char Cha"/>
    <w:basedOn w:val="Normal"/>
    <w:next w:val="Normal"/>
    <w:link w:val="Heading3Char"/>
    <w:uiPriority w:val="2"/>
    <w:unhideWhenUsed/>
    <w:qFormat/>
    <w:rsid w:val="005D53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D530C"/>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5D53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530C"/>
  </w:style>
  <w:style w:type="character" w:customStyle="1" w:styleId="Heading1Char">
    <w:name w:val="Heading 1 Char"/>
    <w:aliases w:val="Pocket Char"/>
    <w:basedOn w:val="DefaultParagraphFont"/>
    <w:link w:val="Heading1"/>
    <w:rsid w:val="005D53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530C"/>
    <w:rPr>
      <w:rFonts w:ascii="Calibri" w:eastAsiaTheme="majorEastAsia" w:hAnsi="Calibri" w:cstheme="majorBidi"/>
      <w:b/>
      <w:sz w:val="44"/>
      <w:szCs w:val="26"/>
      <w:u w:val="double"/>
    </w:rPr>
  </w:style>
  <w:style w:type="character" w:customStyle="1" w:styleId="Heading3Char">
    <w:name w:val="Heading 3 Char"/>
    <w:aliases w:val="Block Char,Heading 31 Char,Tags v 2 Char,3: Cite Char,Char1 Char,Char Char Char Char Char Char Char Char Char,Underlines Char,Heading 3 Char3 Char,Heading 3 Char1 Char Char,Char Char,Char Cha Char"/>
    <w:basedOn w:val="DefaultParagraphFont"/>
    <w:link w:val="Heading3"/>
    <w:uiPriority w:val="2"/>
    <w:rsid w:val="005D530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D530C"/>
    <w:rPr>
      <w:rFonts w:ascii="Calibri" w:eastAsiaTheme="majorEastAsia" w:hAnsi="Calibri" w:cstheme="majorBidi"/>
      <w:b/>
      <w:iCs/>
      <w:sz w:val="40"/>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Bold Underline,B"/>
    <w:basedOn w:val="DefaultParagraphFont"/>
    <w:link w:val="Emphasis1"/>
    <w:uiPriority w:val="7"/>
    <w:qFormat/>
    <w:rsid w:val="005D530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5D530C"/>
    <w:rPr>
      <w:b/>
      <w:bCs/>
      <w:sz w:val="32"/>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
    <w:basedOn w:val="DefaultParagraphFont"/>
    <w:uiPriority w:val="6"/>
    <w:qFormat/>
    <w:rsid w:val="005D530C"/>
    <w:rPr>
      <w:b/>
      <w:sz w:val="28"/>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D530C"/>
    <w:rPr>
      <w:color w:val="auto"/>
      <w:u w:val="none"/>
    </w:rPr>
  </w:style>
  <w:style w:type="character" w:styleId="FollowedHyperlink">
    <w:name w:val="FollowedHyperlink"/>
    <w:basedOn w:val="DefaultParagraphFont"/>
    <w:uiPriority w:val="99"/>
    <w:semiHidden/>
    <w:unhideWhenUsed/>
    <w:rsid w:val="005D530C"/>
    <w:rPr>
      <w:color w:val="auto"/>
      <w:u w:val="none"/>
    </w:rPr>
  </w:style>
  <w:style w:type="paragraph" w:customStyle="1" w:styleId="Emphasis1">
    <w:name w:val="Emphasis1"/>
    <w:basedOn w:val="Normal"/>
    <w:link w:val="Emphasis"/>
    <w:autoRedefine/>
    <w:uiPriority w:val="7"/>
    <w:qFormat/>
    <w:rsid w:val="0033730B"/>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373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33730B"/>
    <w:pPr>
      <w:ind w:left="720"/>
      <w:contextualSpacing/>
    </w:pPr>
    <w:rPr>
      <w:rFonts w:cstheme="minorBidi"/>
      <w:sz w:val="22"/>
    </w:rPr>
  </w:style>
  <w:style w:type="character" w:customStyle="1" w:styleId="TitleChar">
    <w:name w:val="Title Char"/>
    <w:basedOn w:val="DefaultParagraphFont"/>
    <w:link w:val="Title"/>
    <w:uiPriority w:val="1"/>
    <w:qFormat/>
    <w:rsid w:val="000F3DDB"/>
    <w:rPr>
      <w:u w:val="single"/>
    </w:rPr>
  </w:style>
  <w:style w:type="paragraph" w:styleId="Title">
    <w:name w:val="Title"/>
    <w:basedOn w:val="Normal"/>
    <w:link w:val="TitleChar"/>
    <w:uiPriority w:val="1"/>
    <w:qFormat/>
    <w:rsid w:val="000F3DDB"/>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rsid w:val="000F3DD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press-release/nasa-invests-in-tech-concepts-aimed-at-exploring-lunar-craters-mining-asteroids" TargetMode="External"/><Relationship Id="rId13" Type="http://schemas.openxmlformats.org/officeDocument/2006/relationships/hyperlink" Target="https://www.businessinsider.com/space-junk-at-critical-density-2015-9" TargetMode="External"/><Relationship Id="rId3" Type="http://schemas.openxmlformats.org/officeDocument/2006/relationships/styles" Target="styles.xml"/><Relationship Id="rId7" Type="http://schemas.openxmlformats.org/officeDocument/2006/relationships/hyperlink" Target="https://fasterplease.substack.com/p/-why-a-spacex-bankruptcy-would-hurt" TargetMode="External"/><Relationship Id="rId12" Type="http://schemas.openxmlformats.org/officeDocument/2006/relationships/hyperlink" Target="https://www.businessinsider.com/russia-says-space-junk-could-spark-war-2016-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ieet.org/index.php/IEET/more/Torres20160807" TargetMode="External"/><Relationship Id="rId11" Type="http://schemas.openxmlformats.org/officeDocument/2006/relationships/hyperlink" Target="https://www.nasa.gov/directorates/spacetech/niac/2019_Phase_I_Phase_II/Mini_Bee_Prototype" TargetMode="External"/><Relationship Id="rId5" Type="http://schemas.openxmlformats.org/officeDocument/2006/relationships/webSettings" Target="webSettings.xml"/><Relationship Id="rId15" Type="http://schemas.openxmlformats.org/officeDocument/2006/relationships/hyperlink" Target="https://www.sciencedirect.com/science/article/pii/S0094576515303416" TargetMode="External"/><Relationship Id="rId10" Type="http://schemas.openxmlformats.org/officeDocument/2006/relationships/hyperlink" Target="https://www.nasa.gov/niac" TargetMode="External"/><Relationship Id="rId4" Type="http://schemas.openxmlformats.org/officeDocument/2006/relationships/settings" Target="settings.xml"/><Relationship Id="rId9" Type="http://schemas.openxmlformats.org/officeDocument/2006/relationships/hyperlink" Target="https://www.nasa.gov/specials/moon2mars/" TargetMode="External"/><Relationship Id="rId14" Type="http://schemas.openxmlformats.org/officeDocument/2006/relationships/hyperlink" Target="https://www.nasa.gov/mission_pages/station/news/orbital_debri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14037</Words>
  <Characters>80012</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2021-12-18T19:23:00Z</dcterms:created>
  <dcterms:modified xsi:type="dcterms:W3CDTF">2021-12-18T19:23:00Z</dcterms:modified>
</cp:coreProperties>
</file>