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2718C" w14:textId="0CE2B60B" w:rsidR="00A31A61" w:rsidRDefault="00A31A61" w:rsidP="006F2A30">
      <w:pPr>
        <w:pStyle w:val="Heading3"/>
      </w:pPr>
      <w:r>
        <w:t xml:space="preserve">1ac – </w:t>
      </w:r>
      <w:proofErr w:type="gramStart"/>
      <w:r w:rsidR="007C3487">
        <w:t>Star</w:t>
      </w:r>
      <w:r w:rsidR="00F55AB8">
        <w:t xml:space="preserve"> </w:t>
      </w:r>
      <w:r w:rsidR="007C3487">
        <w:t>wars</w:t>
      </w:r>
      <w:proofErr w:type="gramEnd"/>
    </w:p>
    <w:p w14:paraId="6B0D5EEC" w14:textId="77777777" w:rsidR="008F740A" w:rsidRPr="00E70197" w:rsidRDefault="008F740A" w:rsidP="008F740A">
      <w:pPr>
        <w:pStyle w:val="Heading4"/>
      </w:pPr>
      <w:r w:rsidRPr="00E70197">
        <w:t>Currently, entrepreneurs are pushing for privatization of space travel with increasing success</w:t>
      </w:r>
    </w:p>
    <w:p w14:paraId="7AFF6284" w14:textId="77777777" w:rsidR="008F740A" w:rsidRPr="00E70197" w:rsidRDefault="008F740A" w:rsidP="008F740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E70197">
          <w:rPr>
            <w:rStyle w:val="Hyperlink"/>
          </w:rPr>
          <w:t>https://newrepublic.com/article/160303/monetizing-final-frontier</w:t>
        </w:r>
      </w:hyperlink>
      <w:r w:rsidRPr="00E70197">
        <w:t>] TDI</w:t>
      </w:r>
    </w:p>
    <w:p w14:paraId="3273599D" w14:textId="77777777" w:rsidR="008F740A" w:rsidRPr="00E70197" w:rsidRDefault="008F740A" w:rsidP="008F740A">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043CC0">
        <w:rPr>
          <w:sz w:val="12"/>
        </w:rPr>
        <w:t>happen, and</w:t>
      </w:r>
      <w:proofErr w:type="gramEnd"/>
      <w:r w:rsidRPr="00043CC0">
        <w:rPr>
          <w:sz w:val="12"/>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 xml:space="preserve">is accelerating </w:t>
      </w:r>
      <w:proofErr w:type="gramStart"/>
      <w:r w:rsidRPr="00B835BE">
        <w:rPr>
          <w:rStyle w:val="StyleUnderline"/>
          <w:highlight w:val="cyan"/>
        </w:rPr>
        <w:t>dramatically</w:t>
      </w:r>
      <w:r w:rsidRPr="00E70197">
        <w:rPr>
          <w:rStyle w:val="StyleUnderline"/>
        </w:rPr>
        <w:t>—rocketing</w:t>
      </w:r>
      <w:proofErr w:type="gramEnd"/>
      <w:r w:rsidRPr="00E70197">
        <w:rPr>
          <w:rStyle w:val="StyleUnderline"/>
        </w:rPr>
        <w:t>,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w:t>
      </w:r>
      <w:proofErr w:type="gramStart"/>
      <w:r w:rsidRPr="00043CC0">
        <w:rPr>
          <w:sz w:val="12"/>
        </w:rPr>
        <w:t>Opening up</w:t>
      </w:r>
      <w:proofErr w:type="gramEnd"/>
      <w:r w:rsidRPr="00043CC0">
        <w:rPr>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12BDAAB2" w14:textId="5E328146" w:rsidR="00531B46" w:rsidRDefault="00531B46" w:rsidP="00821920">
      <w:pPr>
        <w:pStyle w:val="Heading4"/>
        <w:rPr>
          <w:rFonts w:cs="Calibri"/>
        </w:rPr>
      </w:pPr>
      <w:r>
        <w:rPr>
          <w:rFonts w:cs="Calibri"/>
        </w:rPr>
        <w:t>Scenario 1 is debris</w:t>
      </w:r>
      <w:r w:rsidR="00E56683">
        <w:rPr>
          <w:rFonts w:cs="Calibri"/>
        </w:rPr>
        <w:t xml:space="preserve"> - </w:t>
      </w:r>
    </w:p>
    <w:p w14:paraId="446BF3DD" w14:textId="7628B53C" w:rsidR="00821920" w:rsidRPr="00100A2B" w:rsidRDefault="00821920" w:rsidP="00821920">
      <w:pPr>
        <w:pStyle w:val="Heading4"/>
        <w:rPr>
          <w:rFonts w:cs="Calibri"/>
        </w:rPr>
      </w:pPr>
      <w:r w:rsidRPr="00100A2B">
        <w:rPr>
          <w:rFonts w:cs="Calibri"/>
        </w:rPr>
        <w:t>Asteroid mining spikes the risk of satellite-dust collisions</w:t>
      </w:r>
    </w:p>
    <w:p w14:paraId="7C772C8A" w14:textId="77777777" w:rsidR="00821920" w:rsidRPr="00100A2B" w:rsidRDefault="00821920" w:rsidP="00821920">
      <w:r w:rsidRPr="00100A2B">
        <w:rPr>
          <w:rStyle w:val="StyleUnderline"/>
          <w:sz w:val="26"/>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7" w:history="1">
        <w:r w:rsidRPr="00100A2B">
          <w:rPr>
            <w:rStyle w:val="Hyperlink"/>
          </w:rPr>
          <w:t>https://www.newscientist.com/article/mg22630235-100-dust-from-asteroid-mining-spells-danger-for-satellites/</w:t>
        </w:r>
      </w:hyperlink>
      <w:r w:rsidRPr="00100A2B">
        <w:t>] TDI</w:t>
      </w:r>
    </w:p>
    <w:p w14:paraId="02F4A060" w14:textId="77777777" w:rsidR="00821920" w:rsidRPr="00100A2B" w:rsidRDefault="00821920" w:rsidP="00821920">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8" w:history="1">
        <w:r w:rsidRPr="00100A2B">
          <w:rPr>
            <w:rStyle w:val="Hyperlink"/>
          </w:rPr>
          <w:t>https://arxiv.org/pdf/1505.03800.pdf</w:t>
        </w:r>
      </w:hyperlink>
    </w:p>
    <w:p w14:paraId="7DB92843" w14:textId="77777777" w:rsidR="00821920" w:rsidRPr="00100A2B" w:rsidRDefault="00821920" w:rsidP="00821920">
      <w:r w:rsidRPr="00100A2B">
        <w:t>NASA chose the second option for its </w:t>
      </w:r>
      <w:hyperlink r:id="rId9" w:history="1">
        <w:r w:rsidRPr="00100A2B">
          <w:rPr>
            <w:rStyle w:val="Hyperlink"/>
          </w:rPr>
          <w:t>Asteroid Redirect Mission</w:t>
        </w:r>
      </w:hyperlink>
      <w:r w:rsidRPr="00100A2B">
        <w:t>, which aims to </w:t>
      </w:r>
      <w:hyperlink r:id="rId10" w:history="1">
        <w:r w:rsidRPr="00100A2B">
          <w:rPr>
            <w:rStyle w:val="Hyperlink"/>
          </w:rPr>
          <w:t>pluck a boulder from an asteroid’s surface</w:t>
        </w:r>
      </w:hyperlink>
      <w:r w:rsidRPr="00100A2B">
        <w:t xml:space="preserve"> and relocate it to a stable orbit around the moon. But </w:t>
      </w:r>
      <w:r w:rsidRPr="00F929A6">
        <w:rPr>
          <w:rStyle w:val="StyleUnderline"/>
          <w:highlight w:val="green"/>
        </w:rPr>
        <w:t>an asteroid’s gravity is so weak that it’s not hard for surface particles to escape</w:t>
      </w:r>
      <w:r w:rsidRPr="00100A2B">
        <w:rPr>
          <w:rStyle w:val="StyleUnderline"/>
        </w:rPr>
        <w:t xml:space="preserve"> into space</w:t>
      </w:r>
      <w:r w:rsidRPr="00100A2B">
        <w:t xml:space="preserve">. Now a </w:t>
      </w:r>
      <w:r w:rsidRPr="00100A2B">
        <w:rPr>
          <w:rStyle w:val="StyleUnderline"/>
        </w:rPr>
        <w:t xml:space="preserve">new model warns that </w:t>
      </w:r>
      <w:r w:rsidRPr="00AC45C1">
        <w:rPr>
          <w:rStyle w:val="StyleUnderline"/>
          <w:highlight w:val="green"/>
        </w:rPr>
        <w:t>debris</w:t>
      </w:r>
      <w:r w:rsidRPr="00100A2B">
        <w:rPr>
          <w:rStyle w:val="StyleUnderline"/>
        </w:rPr>
        <w:t xml:space="preserve"> shed by such transplanted rocks </w:t>
      </w:r>
      <w:r w:rsidRPr="00AC45C1">
        <w:rPr>
          <w:rStyle w:val="StyleUnderline"/>
          <w:highlight w:val="green"/>
        </w:rPr>
        <w:t xml:space="preserve">could intrude where </w:t>
      </w:r>
      <w:r w:rsidRPr="00AC45C1">
        <w:rPr>
          <w:rStyle w:val="StyleUnderline"/>
        </w:rPr>
        <w:t>many</w:t>
      </w:r>
      <w:r w:rsidRPr="00AC45C1">
        <w:rPr>
          <w:rStyle w:val="StyleUnderline"/>
          <w:highlight w:val="green"/>
        </w:rPr>
        <w:t xml:space="preserve"> defence and communication satellites live</w:t>
      </w:r>
      <w:r w:rsidRPr="00100A2B">
        <w:t xml:space="preserve"> – in geosynchronous orbit.</w:t>
      </w:r>
    </w:p>
    <w:p w14:paraId="434A84AF" w14:textId="77777777" w:rsidR="00821920" w:rsidRPr="00100A2B" w:rsidRDefault="00821920" w:rsidP="00821920">
      <w:r w:rsidRPr="00100A2B">
        <w:t>According to </w:t>
      </w:r>
      <w:hyperlink r:id="rId11"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17218C">
        <w:rPr>
          <w:rStyle w:val="StyleUnderline"/>
          <w:highlight w:val="green"/>
        </w:rPr>
        <w:t>A satellite in the wrong spot at the wrong time will suffer a damaging high-speed collision</w:t>
      </w:r>
      <w:r w:rsidRPr="00100A2B">
        <w:rPr>
          <w:rStyle w:val="StyleUnderline"/>
        </w:rPr>
        <w:t xml:space="preserve"> with that dust.</w:t>
      </w:r>
    </w:p>
    <w:p w14:paraId="1CD0FF2C" w14:textId="77777777" w:rsidR="00821920" w:rsidRPr="00100A2B" w:rsidRDefault="00821920" w:rsidP="00821920">
      <w:r w:rsidRPr="00100A2B">
        <w:t xml:space="preserve">The </w:t>
      </w:r>
      <w:r w:rsidRPr="00100A2B">
        <w:rPr>
          <w:rStyle w:val="StyleUnderline"/>
        </w:rPr>
        <w:t>study also looks at the “catastrophic disruption” of an asteroid 5 metres across or bigger</w:t>
      </w:r>
      <w:r w:rsidRPr="00100A2B">
        <w:t xml:space="preserve">. Its </w:t>
      </w:r>
      <w:r w:rsidRPr="0017218C">
        <w:rPr>
          <w:rStyle w:val="StyleUnderline"/>
          <w:highlight w:val="green"/>
        </w:rPr>
        <w:t>total break-up into a pile of rubble would increase the risk to satellites by more than 30 per cent</w:t>
      </w:r>
      <w:r w:rsidRPr="00100A2B">
        <w:t xml:space="preserve"> (</w:t>
      </w:r>
      <w:hyperlink r:id="rId12" w:history="1">
        <w:r w:rsidRPr="00100A2B">
          <w:rPr>
            <w:rStyle w:val="Hyperlink"/>
          </w:rPr>
          <w:t>arxiv.org/abs/1505.03800</w:t>
        </w:r>
      </w:hyperlink>
      <w:r w:rsidRPr="00100A2B">
        <w:t>).</w:t>
      </w:r>
    </w:p>
    <w:p w14:paraId="18DA0D69" w14:textId="77777777" w:rsidR="00821920" w:rsidRPr="00100A2B" w:rsidRDefault="00821920" w:rsidP="00821920"/>
    <w:p w14:paraId="3365F3A2" w14:textId="77777777" w:rsidR="00A25523" w:rsidRPr="00100A2B" w:rsidRDefault="00A25523" w:rsidP="00A25523">
      <w:pPr>
        <w:pStyle w:val="Heading4"/>
        <w:rPr>
          <w:rFonts w:cs="Calibri"/>
        </w:rPr>
      </w:pPr>
      <w:r w:rsidRPr="00100A2B">
        <w:rPr>
          <w:rFonts w:cs="Calibri"/>
        </w:rPr>
        <w:t>Space dust wrecks satellites and debris exponentially spirals</w:t>
      </w:r>
    </w:p>
    <w:p w14:paraId="69405F12" w14:textId="77777777" w:rsidR="00A25523" w:rsidRPr="00100A2B" w:rsidRDefault="00A25523" w:rsidP="00A25523">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13" w:history="1">
        <w:r w:rsidRPr="00100A2B">
          <w:rPr>
            <w:rStyle w:val="Hyperlink"/>
          </w:rPr>
          <w:t>https://www.scientificamerican.com/podcast/episode/the-sneaky-danger-of-space-dust/</w:t>
        </w:r>
      </w:hyperlink>
      <w:r w:rsidRPr="00100A2B">
        <w:t>] TDI</w:t>
      </w:r>
    </w:p>
    <w:p w14:paraId="658C31D8" w14:textId="77777777" w:rsidR="00A25523" w:rsidRPr="00584865" w:rsidRDefault="00A25523" w:rsidP="00A25523">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4" w:history="1">
        <w:r w:rsidRPr="00584865">
          <w:rPr>
            <w:rStyle w:val="Hyperlink"/>
            <w:sz w:val="14"/>
          </w:rPr>
          <w:t>baseball-sized chunks</w:t>
        </w:r>
      </w:hyperlink>
      <w:r w:rsidRPr="00584865">
        <w:rPr>
          <w:sz w:val="14"/>
        </w:rPr>
        <w:t xml:space="preserve"> of debris, </w:t>
      </w:r>
      <w:hyperlink r:id="rId15"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16" w:history="1">
        <w:r w:rsidRPr="00584865">
          <w:rPr>
            <w:rStyle w:val="Hyperlink"/>
            <w:sz w:val="14"/>
          </w:rPr>
          <w:t>Particle-in-cell simulations of an RF emission mechanism associated with hypervelocity impact plasmas</w:t>
        </w:r>
      </w:hyperlink>
      <w:r w:rsidRPr="00584865">
        <w:rPr>
          <w:sz w:val="14"/>
        </w:rPr>
        <w:t>]</w:t>
      </w:r>
    </w:p>
    <w:p w14:paraId="2CE0971A" w14:textId="77777777" w:rsidR="002A1D58" w:rsidRPr="00E70197" w:rsidRDefault="002A1D58" w:rsidP="002A1D58">
      <w:pPr>
        <w:pStyle w:val="Heading4"/>
      </w:pPr>
      <w:r w:rsidRPr="00E70197">
        <w:t>Increased space debris makes future space exploration impossible</w:t>
      </w:r>
    </w:p>
    <w:p w14:paraId="3F117D96" w14:textId="77777777" w:rsidR="002A1D58" w:rsidRPr="00E70197" w:rsidRDefault="002A1D58" w:rsidP="002A1D58">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1D0BC5BA" w14:textId="77777777" w:rsidR="002A1D58" w:rsidRPr="007621DB" w:rsidRDefault="002A1D58" w:rsidP="002A1D58">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7621DB">
        <w:rPr>
          <w:sz w:val="12"/>
        </w:rPr>
        <w:t>planting</w:t>
      </w:r>
      <w:proofErr w:type="gramEnd"/>
      <w:r w:rsidRPr="007621DB">
        <w:rPr>
          <w:sz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w:t>
      </w:r>
      <w:proofErr w:type="gramStart"/>
      <w:r w:rsidRPr="007621DB">
        <w:rPr>
          <w:sz w:val="12"/>
        </w:rPr>
        <w:t>all of</w:t>
      </w:r>
      <w:proofErr w:type="gramEnd"/>
      <w:r w:rsidRPr="007621DB">
        <w:rPr>
          <w:sz w:val="12"/>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7AD2910" w14:textId="77777777" w:rsidR="002A1D58" w:rsidRPr="00E70197" w:rsidRDefault="002A1D58" w:rsidP="002A1D58"/>
    <w:p w14:paraId="06096F95" w14:textId="77777777" w:rsidR="00C81AC0" w:rsidRPr="009C0496" w:rsidRDefault="00C81AC0" w:rsidP="00C81AC0">
      <w:pPr>
        <w:pStyle w:val="Heading4"/>
      </w:pPr>
      <w:r w:rsidRPr="009C0496">
        <w:t>Debris triggers miscalculated nuclear war</w:t>
      </w:r>
    </w:p>
    <w:p w14:paraId="330A5210" w14:textId="77777777" w:rsidR="00C81AC0" w:rsidRPr="009C0496" w:rsidRDefault="00C81AC0" w:rsidP="00C81AC0">
      <w:r w:rsidRPr="009C0496">
        <w:t xml:space="preserve">Peter </w:t>
      </w:r>
      <w:r w:rsidRPr="009C0496">
        <w:rPr>
          <w:rStyle w:val="Style13ptBold"/>
        </w:rPr>
        <w:t>Dockrill 16</w:t>
      </w:r>
      <w:r w:rsidRPr="009C0496">
        <w:t>. Award-winning science &amp; technology journalist, 2016 “Space Junk Accidents Could Trigger Armed Conflict, Study Finds,” January 25</w:t>
      </w:r>
      <w:r w:rsidRPr="009C0496">
        <w:rPr>
          <w:vertAlign w:val="superscript"/>
        </w:rPr>
        <w:t>th</w:t>
      </w:r>
      <w:r w:rsidRPr="009C0496">
        <w:t xml:space="preserve">, Available Online at </w:t>
      </w:r>
      <w:hyperlink r:id="rId17" w:history="1">
        <w:r w:rsidRPr="009C0496">
          <w:rPr>
            <w:rStyle w:val="Hyperlink"/>
          </w:rPr>
          <w:t>https://www.sciencealert.com/space-junk-accidents-could-trigger-armed-conflict-expert-warns</w:t>
        </w:r>
      </w:hyperlink>
      <w:r w:rsidRPr="009C0496">
        <w:t>, Accessed 08-20-2019.</w:t>
      </w:r>
    </w:p>
    <w:p w14:paraId="2DFB0CBA" w14:textId="77777777" w:rsidR="00C81AC0" w:rsidRPr="009C0496" w:rsidRDefault="00C81AC0" w:rsidP="00C81AC0">
      <w:pPr>
        <w:rPr>
          <w:sz w:val="16"/>
        </w:rPr>
      </w:pPr>
      <w:r w:rsidRPr="009C0496">
        <w:rPr>
          <w:rStyle w:val="StyleUnderline"/>
        </w:rPr>
        <w:t xml:space="preserve">The increasingly </w:t>
      </w:r>
      <w:r w:rsidRPr="009C0496">
        <w:rPr>
          <w:rStyle w:val="StyleUnderline"/>
          <w:highlight w:val="green"/>
        </w:rPr>
        <w:t>crowded space in</w:t>
      </w:r>
      <w:r w:rsidRPr="009C0496">
        <w:rPr>
          <w:rStyle w:val="StyleUnderline"/>
        </w:rPr>
        <w:t xml:space="preserve"> Earth's </w:t>
      </w:r>
      <w:r w:rsidRPr="009C0496">
        <w:rPr>
          <w:rStyle w:val="StyleUnderline"/>
          <w:highlight w:val="green"/>
        </w:rPr>
        <w:t>low orbit</w:t>
      </w:r>
      <w:r w:rsidRPr="009C0496">
        <w:rPr>
          <w:rStyle w:val="StyleUnderline"/>
        </w:rPr>
        <w:t xml:space="preserve"> could </w:t>
      </w:r>
      <w:r w:rsidRPr="009C0496">
        <w:rPr>
          <w:rStyle w:val="StyleUnderline"/>
          <w:highlight w:val="green"/>
        </w:rPr>
        <w:t>set the stage for</w:t>
      </w:r>
      <w:r w:rsidRPr="009C0496">
        <w:rPr>
          <w:rStyle w:val="StyleUnderline"/>
        </w:rPr>
        <w:t xml:space="preserve"> an </w:t>
      </w:r>
      <w:r w:rsidRPr="009C0496">
        <w:rPr>
          <w:rStyle w:val="Emphasis"/>
          <w:highlight w:val="green"/>
        </w:rPr>
        <w:t>international armed conflict</w:t>
      </w:r>
      <w:r w:rsidRPr="009C0496">
        <w:rPr>
          <w:sz w:val="16"/>
        </w:rPr>
        <w:t>, says a new study.</w:t>
      </w:r>
    </w:p>
    <w:p w14:paraId="1323F80A" w14:textId="77777777" w:rsidR="00C81AC0" w:rsidRPr="009C0496" w:rsidRDefault="00C81AC0" w:rsidP="00C81AC0">
      <w:pPr>
        <w:rPr>
          <w:rStyle w:val="StyleUnderline"/>
        </w:rPr>
      </w:pPr>
      <w:r w:rsidRPr="009C0496">
        <w:rPr>
          <w:sz w:val="16"/>
        </w:rPr>
        <w:t xml:space="preserve">Researchers from the Russian Academy of Sciences warn </w:t>
      </w:r>
      <w:r w:rsidRPr="009C0496">
        <w:rPr>
          <w:rStyle w:val="StyleUnderline"/>
        </w:rPr>
        <w:t xml:space="preserve">that </w:t>
      </w:r>
      <w:r w:rsidRPr="009C0496">
        <w:rPr>
          <w:rStyle w:val="StyleUnderline"/>
          <w:highlight w:val="green"/>
        </w:rPr>
        <w:t>accidents</w:t>
      </w:r>
      <w:r w:rsidRPr="009C0496">
        <w:rPr>
          <w:rStyle w:val="StyleUnderline"/>
        </w:rPr>
        <w:t xml:space="preserve"> stemming </w:t>
      </w:r>
      <w:r w:rsidRPr="009C0496">
        <w:rPr>
          <w:rStyle w:val="StyleUnderline"/>
          <w:highlight w:val="green"/>
        </w:rPr>
        <w:t>from</w:t>
      </w:r>
      <w:r w:rsidRPr="009C0496">
        <w:rPr>
          <w:rStyle w:val="StyleUnderline"/>
        </w:rPr>
        <w:t xml:space="preserve"> the steady rise in </w:t>
      </w:r>
      <w:r w:rsidRPr="009C0496">
        <w:rPr>
          <w:rStyle w:val="StyleUnderline"/>
          <w:highlight w:val="green"/>
        </w:rPr>
        <w:t>space junk</w:t>
      </w:r>
      <w:r w:rsidRPr="009C0496">
        <w:rPr>
          <w:rStyle w:val="StyleUnderline"/>
        </w:rPr>
        <w:t xml:space="preserve"> floating around the planet </w:t>
      </w:r>
      <w:r w:rsidRPr="009C0496">
        <w:rPr>
          <w:rStyle w:val="StyleUnderline"/>
          <w:highlight w:val="green"/>
        </w:rPr>
        <w:t xml:space="preserve">could incite </w:t>
      </w:r>
      <w:r w:rsidRPr="009C0496">
        <w:rPr>
          <w:rStyle w:val="Emphasis"/>
          <w:highlight w:val="green"/>
        </w:rPr>
        <w:t xml:space="preserve">political </w:t>
      </w:r>
      <w:r w:rsidRPr="009C0496">
        <w:rPr>
          <w:rStyle w:val="Emphasis"/>
        </w:rPr>
        <w:t>rows</w:t>
      </w:r>
      <w:r w:rsidRPr="009C0496">
        <w:rPr>
          <w:rStyle w:val="StyleUnderline"/>
        </w:rPr>
        <w:t xml:space="preserve"> and even </w:t>
      </w:r>
      <w:r w:rsidRPr="009C0496">
        <w:rPr>
          <w:rStyle w:val="Emphasis"/>
          <w:highlight w:val="green"/>
        </w:rPr>
        <w:t>warfare</w:t>
      </w:r>
      <w:r w:rsidRPr="009C0496">
        <w:rPr>
          <w:rStyle w:val="StyleUnderline"/>
          <w:highlight w:val="green"/>
        </w:rPr>
        <w:t>, with nations</w:t>
      </w:r>
      <w:r w:rsidRPr="009C0496">
        <w:rPr>
          <w:rStyle w:val="StyleUnderline"/>
        </w:rPr>
        <w:t xml:space="preserve"> potentially </w:t>
      </w:r>
      <w:r w:rsidRPr="009C0496">
        <w:rPr>
          <w:rStyle w:val="Emphasis"/>
          <w:highlight w:val="green"/>
        </w:rPr>
        <w:t>mistaking debris</w:t>
      </w:r>
      <w:r w:rsidRPr="009C0496">
        <w:rPr>
          <w:rStyle w:val="StyleUnderline"/>
        </w:rPr>
        <w:t xml:space="preserve">-caused incidents </w:t>
      </w:r>
      <w:r w:rsidRPr="009C0496">
        <w:rPr>
          <w:rStyle w:val="StyleUnderline"/>
          <w:highlight w:val="green"/>
        </w:rPr>
        <w:t>as</w:t>
      </w:r>
      <w:r w:rsidRPr="009C0496">
        <w:rPr>
          <w:rStyle w:val="StyleUnderline"/>
        </w:rPr>
        <w:t xml:space="preserve"> the results of </w:t>
      </w:r>
      <w:r w:rsidRPr="009C0496">
        <w:rPr>
          <w:rStyle w:val="Emphasis"/>
          <w:highlight w:val="green"/>
        </w:rPr>
        <w:t>intentional aggressive acts</w:t>
      </w:r>
      <w:r w:rsidRPr="009C0496">
        <w:rPr>
          <w:rStyle w:val="Emphasis"/>
        </w:rPr>
        <w:t xml:space="preserve"> </w:t>
      </w:r>
      <w:r w:rsidRPr="009C0496">
        <w:rPr>
          <w:rStyle w:val="StyleUnderline"/>
        </w:rPr>
        <w:t>by others.</w:t>
      </w:r>
    </w:p>
    <w:p w14:paraId="65EF6183" w14:textId="77777777" w:rsidR="00C81AC0" w:rsidRPr="009C0496" w:rsidRDefault="00C81AC0" w:rsidP="00C81AC0">
      <w:pPr>
        <w:rPr>
          <w:rStyle w:val="StyleUnderline"/>
        </w:rPr>
      </w:pPr>
      <w:r w:rsidRPr="009C0496">
        <w:rPr>
          <w:sz w:val="16"/>
        </w:rPr>
        <w:t xml:space="preserve">In a paper published in Acta Astronautica, the </w:t>
      </w:r>
      <w:r w:rsidRPr="009C0496">
        <w:rPr>
          <w:rStyle w:val="StyleUnderline"/>
        </w:rPr>
        <w:t xml:space="preserve">team suggests that space </w:t>
      </w:r>
      <w:r w:rsidRPr="009C0496">
        <w:rPr>
          <w:rStyle w:val="StyleUnderline"/>
          <w:highlight w:val="green"/>
        </w:rPr>
        <w:t>debris</w:t>
      </w:r>
      <w:r w:rsidRPr="009C0496">
        <w:rPr>
          <w:rStyle w:val="StyleUnderline"/>
        </w:rPr>
        <w:t xml:space="preserve"> in the form of spent rocket parts and other fragments of hardware hurtling at high speed pose a "</w:t>
      </w:r>
      <w:r w:rsidRPr="009C0496">
        <w:rPr>
          <w:rStyle w:val="Emphasis"/>
        </w:rPr>
        <w:t>special political danger</w:t>
      </w:r>
      <w:r w:rsidRPr="009C0496">
        <w:rPr>
          <w:rStyle w:val="StyleUnderline"/>
        </w:rPr>
        <w:t xml:space="preserve">" that could </w:t>
      </w:r>
      <w:r w:rsidRPr="009C0496">
        <w:rPr>
          <w:rStyle w:val="Emphasis"/>
          <w:highlight w:val="green"/>
        </w:rPr>
        <w:t>dangerously escalate</w:t>
      </w:r>
      <w:r w:rsidRPr="009C0496">
        <w:rPr>
          <w:rStyle w:val="StyleUnderline"/>
        </w:rPr>
        <w:t xml:space="preserve"> </w:t>
      </w:r>
      <w:r w:rsidRPr="009C0496">
        <w:rPr>
          <w:rStyle w:val="StyleUnderline"/>
          <w:highlight w:val="green"/>
        </w:rPr>
        <w:t>tensions between nations.</w:t>
      </w:r>
    </w:p>
    <w:p w14:paraId="2B7CBC2D" w14:textId="77777777" w:rsidR="00C81AC0" w:rsidRPr="009C0496" w:rsidRDefault="00C81AC0" w:rsidP="00C81AC0">
      <w:pPr>
        <w:rPr>
          <w:sz w:val="16"/>
        </w:rPr>
      </w:pPr>
      <w:r w:rsidRPr="009C0496">
        <w:rPr>
          <w:sz w:val="16"/>
        </w:rPr>
        <w:t xml:space="preserve">According to the study, </w:t>
      </w:r>
      <w:r w:rsidRPr="009C0496">
        <w:rPr>
          <w:rStyle w:val="StyleUnderline"/>
        </w:rPr>
        <w:t xml:space="preserve">destructive impacts caused by random </w:t>
      </w:r>
      <w:r w:rsidRPr="009C0496">
        <w:rPr>
          <w:rStyle w:val="StyleUnderline"/>
          <w:highlight w:val="green"/>
        </w:rPr>
        <w:t>space junk cannot</w:t>
      </w:r>
      <w:r w:rsidRPr="009C0496">
        <w:rPr>
          <w:rStyle w:val="StyleUnderline"/>
        </w:rPr>
        <w:t xml:space="preserve"> easily </w:t>
      </w:r>
      <w:r w:rsidRPr="009C0496">
        <w:rPr>
          <w:rStyle w:val="StyleUnderline"/>
          <w:highlight w:val="green"/>
        </w:rPr>
        <w:t>be told apart from military attacks.</w:t>
      </w:r>
      <w:r w:rsidRPr="009C0496">
        <w:rPr>
          <w:sz w:val="16"/>
        </w:rPr>
        <w:t xml:space="preserve"> "</w:t>
      </w:r>
      <w:r w:rsidRPr="009C0496">
        <w:rPr>
          <w:rStyle w:val="StyleUnderline"/>
        </w:rPr>
        <w:t>The owner of the impacted and destroyed satellite can hardly quickly determine the real cause of the accident</w:t>
      </w:r>
      <w:r w:rsidRPr="009C0496">
        <w:rPr>
          <w:sz w:val="16"/>
        </w:rPr>
        <w:t>," the authors write.</w:t>
      </w:r>
    </w:p>
    <w:p w14:paraId="6B4BDF2A" w14:textId="77777777" w:rsidR="00C81AC0" w:rsidRPr="009C0496" w:rsidRDefault="00C81AC0" w:rsidP="00C81AC0">
      <w:pPr>
        <w:rPr>
          <w:sz w:val="16"/>
        </w:rPr>
      </w:pPr>
      <w:r w:rsidRPr="009C0496">
        <w:rPr>
          <w:rStyle w:val="StyleUnderline"/>
        </w:rPr>
        <w:t xml:space="preserve">The risks of such an event occurring are </w:t>
      </w:r>
      <w:r w:rsidRPr="009C0496">
        <w:rPr>
          <w:rStyle w:val="StyleUnderline"/>
          <w:highlight w:val="green"/>
        </w:rPr>
        <w:t xml:space="preserve">compounded by the </w:t>
      </w:r>
      <w:r w:rsidRPr="009C0496">
        <w:rPr>
          <w:rStyle w:val="Emphasis"/>
          <w:highlight w:val="green"/>
        </w:rPr>
        <w:t>sheer volume</w:t>
      </w:r>
      <w:r w:rsidRPr="009C0496">
        <w:rPr>
          <w:rStyle w:val="StyleUnderline"/>
          <w:highlight w:val="green"/>
        </w:rPr>
        <w:t xml:space="preserve"> of debris</w:t>
      </w:r>
      <w:r w:rsidRPr="009C0496">
        <w:rPr>
          <w:rStyle w:val="StyleUnderline"/>
        </w:rPr>
        <w:t xml:space="preserve"> now orbiting Earth. Recent figures from NASA indicate that there are more than 500,000 pieces of space junk currently being tracked in orbit, travelling at speeds up to 28,160 km/h</w:t>
      </w:r>
      <w:r w:rsidRPr="009C0496">
        <w:rPr>
          <w:sz w:val="16"/>
        </w:rPr>
        <w:t xml:space="preserve"> (17,500 mph).</w:t>
      </w:r>
    </w:p>
    <w:p w14:paraId="58BD3FC6" w14:textId="77777777" w:rsidR="00C81AC0" w:rsidRPr="009C0496" w:rsidRDefault="00C81AC0" w:rsidP="00C81AC0">
      <w:pPr>
        <w:rPr>
          <w:sz w:val="16"/>
        </w:rPr>
      </w:pPr>
      <w:proofErr w:type="gramStart"/>
      <w:r w:rsidRPr="009C0496">
        <w:rPr>
          <w:sz w:val="16"/>
        </w:rPr>
        <w:t>The majority of</w:t>
      </w:r>
      <w:proofErr w:type="gramEnd"/>
      <w:r w:rsidRPr="009C0496">
        <w:rPr>
          <w:sz w:val="16"/>
        </w:rPr>
        <w:t xml:space="preserve"> those objects are small – around the size of a marble – but some 20,000 of them are bigger than a softball.</w:t>
      </w:r>
    </w:p>
    <w:p w14:paraId="6F446FF6" w14:textId="77777777" w:rsidR="00C81AC0" w:rsidRPr="009C0496" w:rsidRDefault="00C81AC0" w:rsidP="00C81AC0">
      <w:pPr>
        <w:rPr>
          <w:rStyle w:val="StyleUnderline"/>
        </w:rPr>
      </w:pPr>
      <w:r w:rsidRPr="009C0496">
        <w:rPr>
          <w:sz w:val="16"/>
        </w:rPr>
        <w:t xml:space="preserve">In addition to these 500,000 or so fragments – which are big enough for scientists to know about them – </w:t>
      </w:r>
      <w:r w:rsidRPr="009C0496">
        <w:rPr>
          <w:rStyle w:val="StyleUnderline"/>
        </w:rPr>
        <w:t>NASA estimates that there are millions of undetectable pieces of debris in orbit that are too small to be monitored.</w:t>
      </w:r>
    </w:p>
    <w:p w14:paraId="2F8812D3" w14:textId="77777777" w:rsidR="00C81AC0" w:rsidRPr="009C0496" w:rsidRDefault="00C81AC0" w:rsidP="00C81AC0">
      <w:pPr>
        <w:rPr>
          <w:rStyle w:val="StyleUnderline"/>
        </w:rPr>
      </w:pPr>
      <w:r w:rsidRPr="009C0496">
        <w:rPr>
          <w:rStyle w:val="StyleUnderline"/>
        </w:rPr>
        <w:t xml:space="preserve">But </w:t>
      </w:r>
      <w:r w:rsidRPr="009C0496">
        <w:rPr>
          <w:rStyle w:val="StyleUnderline"/>
          <w:highlight w:val="green"/>
        </w:rPr>
        <w:t>even</w:t>
      </w:r>
      <w:r w:rsidRPr="009C0496">
        <w:rPr>
          <w:rStyle w:val="StyleUnderline"/>
        </w:rPr>
        <w:t xml:space="preserve"> extremely </w:t>
      </w:r>
      <w:r w:rsidRPr="009C0496">
        <w:rPr>
          <w:rStyle w:val="StyleUnderline"/>
          <w:highlight w:val="green"/>
        </w:rPr>
        <w:t>small fragments</w:t>
      </w:r>
      <w:r w:rsidRPr="009C0496">
        <w:rPr>
          <w:rStyle w:val="StyleUnderline"/>
        </w:rPr>
        <w:t xml:space="preserve"> such as these pose a threat – in fact, they're considered a </w:t>
      </w:r>
      <w:r w:rsidRPr="009C0496">
        <w:rPr>
          <w:rStyle w:val="StyleUnderline"/>
          <w:highlight w:val="green"/>
        </w:rPr>
        <w:t>greater risk than trackable debris</w:t>
      </w:r>
      <w:r w:rsidRPr="009C0496">
        <w:rPr>
          <w:rStyle w:val="StyleUnderline"/>
        </w:rPr>
        <w:t xml:space="preserve">, as </w:t>
      </w:r>
      <w:r w:rsidRPr="009C0496">
        <w:rPr>
          <w:rStyle w:val="StyleUnderline"/>
          <w:highlight w:val="green"/>
        </w:rPr>
        <w:t xml:space="preserve">their </w:t>
      </w:r>
      <w:r w:rsidRPr="009C0496">
        <w:rPr>
          <w:rStyle w:val="Emphasis"/>
          <w:highlight w:val="green"/>
        </w:rPr>
        <w:t>invisible status</w:t>
      </w:r>
      <w:r w:rsidRPr="009C0496">
        <w:rPr>
          <w:rStyle w:val="StyleUnderline"/>
          <w:highlight w:val="green"/>
        </w:rPr>
        <w:t xml:space="preserve"> means</w:t>
      </w:r>
      <w:r w:rsidRPr="009C0496">
        <w:rPr>
          <w:rStyle w:val="StyleUnderline"/>
        </w:rPr>
        <w:t xml:space="preserve"> spacecraft and </w:t>
      </w:r>
      <w:r w:rsidRPr="009C0496">
        <w:rPr>
          <w:rStyle w:val="StyleUnderline"/>
          <w:highlight w:val="green"/>
        </w:rPr>
        <w:t>satellites can't</w:t>
      </w:r>
      <w:r w:rsidRPr="009C0496">
        <w:rPr>
          <w:rStyle w:val="StyleUnderline"/>
        </w:rPr>
        <w:t xml:space="preserve"> do anything to </w:t>
      </w:r>
      <w:r w:rsidRPr="009C0496">
        <w:rPr>
          <w:rStyle w:val="StyleUnderline"/>
          <w:highlight w:val="green"/>
        </w:rPr>
        <w:t xml:space="preserve">avoid them </w:t>
      </w:r>
      <w:r w:rsidRPr="009C0496">
        <w:rPr>
          <w:rStyle w:val="Emphasis"/>
          <w:highlight w:val="green"/>
        </w:rPr>
        <w:t>until it's too late.</w:t>
      </w:r>
      <w:r w:rsidRPr="009C0496">
        <w:t xml:space="preserve"> As NASA observed in 2013:</w:t>
      </w:r>
    </w:p>
    <w:p w14:paraId="1246F635" w14:textId="77777777" w:rsidR="00C81AC0" w:rsidRPr="009C0496" w:rsidRDefault="00C81AC0" w:rsidP="00C81AC0">
      <w:pPr>
        <w:rPr>
          <w:sz w:val="16"/>
        </w:rPr>
      </w:pPr>
      <w:r w:rsidRPr="009C0496">
        <w:rPr>
          <w:sz w:val="16"/>
        </w:rPr>
        <w:t>"</w:t>
      </w:r>
      <w:r w:rsidRPr="009C0496">
        <w:rPr>
          <w:rStyle w:val="StyleUnderline"/>
        </w:rPr>
        <w:t>Even tiny paint flecks can damage a spacecraft when travelling at these velocities</w:t>
      </w:r>
      <w:r w:rsidRPr="009C0496">
        <w:rPr>
          <w:sz w:val="16"/>
        </w:rPr>
        <w:t xml:space="preserve">. In </w:t>
      </w:r>
      <w:proofErr w:type="gramStart"/>
      <w:r w:rsidRPr="009C0496">
        <w:rPr>
          <w:sz w:val="16"/>
        </w:rPr>
        <w:t>fact</w:t>
      </w:r>
      <w:proofErr w:type="gramEnd"/>
      <w:r w:rsidRPr="009C0496">
        <w:rPr>
          <w:sz w:val="16"/>
        </w:rPr>
        <w:t xml:space="preserve"> a number of space shuttle windows have been replaced because of damage caused by material that was analysed and shown to be paint flecks… With so much orbital debris, there have been surprisingly few disastrous collisions."</w:t>
      </w:r>
    </w:p>
    <w:p w14:paraId="476002A8" w14:textId="77777777" w:rsidR="00C81AC0" w:rsidRPr="009C0496" w:rsidRDefault="00C81AC0" w:rsidP="00C81AC0">
      <w:pPr>
        <w:rPr>
          <w:rStyle w:val="StyleUnderline"/>
        </w:rPr>
      </w:pPr>
      <w:r w:rsidRPr="009C0496">
        <w:rPr>
          <w:rStyle w:val="StyleUnderline"/>
        </w:rPr>
        <w:t xml:space="preserve">While we may have been lucky in the past, </w:t>
      </w:r>
      <w:r w:rsidRPr="009C0496">
        <w:rPr>
          <w:rStyle w:val="Emphasis"/>
        </w:rPr>
        <w:t>we can't rely on that to continue</w:t>
      </w:r>
      <w:r w:rsidRPr="009C0496">
        <w:rPr>
          <w:sz w:val="16"/>
        </w:rPr>
        <w:t xml:space="preserve">. The study by the Russian team </w:t>
      </w:r>
      <w:r w:rsidRPr="009C0496">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9C0496">
        <w:rPr>
          <w:rStyle w:val="Emphasis"/>
        </w:rPr>
        <w:t>politically dangerous dilemma</w:t>
      </w:r>
      <w:r w:rsidRPr="009C0496">
        <w:rPr>
          <w:rStyle w:val="StyleUnderline"/>
        </w:rPr>
        <w:t>," the authors write.</w:t>
      </w:r>
    </w:p>
    <w:p w14:paraId="51E9D0AE" w14:textId="7771E4F4" w:rsidR="00821920" w:rsidRPr="00100A2B" w:rsidRDefault="00821920" w:rsidP="00A25523"/>
    <w:p w14:paraId="11F78A9D" w14:textId="77777777" w:rsidR="00821920" w:rsidRPr="00100A2B" w:rsidRDefault="00821920" w:rsidP="00821920"/>
    <w:p w14:paraId="531BBA54" w14:textId="11E689AE" w:rsidR="007878EE" w:rsidRDefault="007878EE" w:rsidP="00531B46">
      <w:pPr>
        <w:pStyle w:val="Heading4"/>
      </w:pPr>
      <w:r>
        <w:t xml:space="preserve">Scenario </w:t>
      </w:r>
      <w:r w:rsidR="00E56683">
        <w:t xml:space="preserve">2 is Russia - </w:t>
      </w:r>
    </w:p>
    <w:p w14:paraId="29A89E6D" w14:textId="6481C7FB" w:rsidR="00531B46" w:rsidRPr="00E70197" w:rsidRDefault="00531B46" w:rsidP="00531B46">
      <w:pPr>
        <w:pStyle w:val="Heading4"/>
      </w:pPr>
      <w:r w:rsidRPr="00E70197">
        <w:t xml:space="preserve">Deep space exploration is a shared goal that prevents escalation of US-Russia tensions. </w:t>
      </w:r>
    </w:p>
    <w:p w14:paraId="44D2961C" w14:textId="77777777" w:rsidR="00531B46" w:rsidRPr="00E70197" w:rsidRDefault="00531B46" w:rsidP="00531B46">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5DD59A32" w14:textId="77777777" w:rsidR="00531B46" w:rsidRPr="00FE1B9F" w:rsidRDefault="00531B46" w:rsidP="00531B46">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r w:rsidRPr="00B835BE">
        <w:rPr>
          <w:rStyle w:val="Emphasis"/>
          <w:highlight w:val="cyan"/>
        </w:rPr>
        <w:t>Roskosmos</w:t>
      </w:r>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6894AD3" w14:textId="77777777" w:rsidR="00531B46" w:rsidRPr="00E70197" w:rsidRDefault="00531B46" w:rsidP="00531B46">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3C08789D" w14:textId="77777777" w:rsidR="00531B46" w:rsidRPr="00E70197" w:rsidRDefault="00531B46" w:rsidP="00531B4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2C07F175" w14:textId="77777777" w:rsidR="00531B46" w:rsidRPr="00337284" w:rsidRDefault="00531B46" w:rsidP="00531B46">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3C5540B" w14:textId="77777777" w:rsidR="00531B46" w:rsidRPr="00100A2B" w:rsidRDefault="00531B46" w:rsidP="00531B46">
      <w:pPr>
        <w:pStyle w:val="Heading4"/>
        <w:rPr>
          <w:rFonts w:cs="Calibri"/>
        </w:rPr>
      </w:pPr>
      <w:r w:rsidRPr="00100A2B">
        <w:rPr>
          <w:rFonts w:cs="Calibri"/>
        </w:rPr>
        <w:t>Nuke war causes extinction – it won’t stay limited</w:t>
      </w:r>
    </w:p>
    <w:p w14:paraId="0435FCA5" w14:textId="77777777" w:rsidR="00531B46" w:rsidRPr="00100A2B" w:rsidRDefault="00531B46" w:rsidP="00531B46">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62A06D5" w14:textId="77777777" w:rsidR="00531B46" w:rsidRPr="00100A2B" w:rsidRDefault="00531B46" w:rsidP="00531B46">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Robock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proofErr w:type="gramStart"/>
      <w:r w:rsidRPr="00B835BE">
        <w:rPr>
          <w:rStyle w:val="StyleUnderline"/>
          <w:highlight w:val="cyan"/>
        </w:rPr>
        <w:t>similar to</w:t>
      </w:r>
      <w:proofErr w:type="gramEnd"/>
      <w:r w:rsidRPr="00B835BE">
        <w:rPr>
          <w:rStyle w:val="StyleUnderline"/>
          <w:highlight w:val="cyan"/>
        </w:rPr>
        <w:t xml:space="preserve">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77DC36EA" w14:textId="77777777" w:rsidR="00821920" w:rsidRPr="00100A2B" w:rsidRDefault="00821920" w:rsidP="00821920"/>
    <w:p w14:paraId="18287AC3" w14:textId="77777777" w:rsidR="00A31A61" w:rsidRPr="00A31A61" w:rsidRDefault="00A31A61" w:rsidP="00A31A61"/>
    <w:p w14:paraId="39538C9C" w14:textId="0166E1F5" w:rsidR="00A07486" w:rsidRDefault="00A07486" w:rsidP="006F2A30">
      <w:pPr>
        <w:pStyle w:val="Heading3"/>
      </w:pPr>
      <w:r>
        <w:t xml:space="preserve">1ac </w:t>
      </w:r>
      <w:r w:rsidR="008B3C62">
        <w:t>–</w:t>
      </w:r>
      <w:r>
        <w:t xml:space="preserve"> </w:t>
      </w:r>
      <w:r w:rsidR="008B3C62">
        <w:t>inequalities</w:t>
      </w:r>
    </w:p>
    <w:p w14:paraId="41F35ED9" w14:textId="77777777" w:rsidR="00B530E6" w:rsidRDefault="00B530E6" w:rsidP="00B530E6"/>
    <w:p w14:paraId="1F03C36E" w14:textId="77777777" w:rsidR="00B530E6" w:rsidRDefault="00B530E6" w:rsidP="00B530E6"/>
    <w:p w14:paraId="5ACB3B08" w14:textId="77777777" w:rsidR="00B530E6" w:rsidRPr="003D03A2" w:rsidRDefault="00B530E6" w:rsidP="00B530E6">
      <w:pPr>
        <w:rPr>
          <w:sz w:val="16"/>
        </w:rPr>
      </w:pPr>
    </w:p>
    <w:p w14:paraId="2AE26C11" w14:textId="0E0BC21C" w:rsidR="0042550D" w:rsidRPr="0042550D" w:rsidRDefault="004D1935" w:rsidP="001812B1">
      <w:pPr>
        <w:pStyle w:val="Heading4"/>
      </w:pPr>
      <w:r>
        <w:t>Privatization just works to expand the capitalist order</w:t>
      </w:r>
      <w:r w:rsidR="005A0CC6">
        <w:t xml:space="preserve"> and neoliberalism</w:t>
      </w:r>
    </w:p>
    <w:p w14:paraId="6195F8BE" w14:textId="77777777" w:rsidR="00B530E6" w:rsidRDefault="00B530E6" w:rsidP="00B530E6">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51747799" w14:textId="77777777" w:rsidR="00B530E6" w:rsidRPr="00031105" w:rsidRDefault="00B530E6" w:rsidP="00B530E6">
      <w:pPr>
        <w:rPr>
          <w:sz w:val="16"/>
        </w:rPr>
      </w:pPr>
      <w:r w:rsidRPr="00826AB4">
        <w:rPr>
          <w:rStyle w:val="StyleUnderline"/>
        </w:rPr>
        <w:t xml:space="preserve">No longer terra </w:t>
      </w:r>
      <w:r w:rsidRPr="00A267C6">
        <w:rPr>
          <w:rStyle w:val="StyleUnderline"/>
        </w:rPr>
        <w:t>nullius</w:t>
      </w:r>
      <w:r w:rsidRPr="00A267C6">
        <w:rPr>
          <w:sz w:val="16"/>
        </w:rPr>
        <w:t xml:space="preserve">, </w:t>
      </w:r>
      <w:r w:rsidRPr="00A267C6">
        <w:rPr>
          <w:rStyle w:val="StyleUnderline"/>
        </w:rPr>
        <w:t>space is now the new terra firma of capitalistkind</w:t>
      </w:r>
      <w:r w:rsidRPr="00A267C6">
        <w:rPr>
          <w:sz w:val="16"/>
        </w:rPr>
        <w:t xml:space="preserve">: </w:t>
      </w:r>
      <w:r w:rsidRPr="00A267C6">
        <w:rPr>
          <w:rStyle w:val="StyleUnderline"/>
        </w:rPr>
        <w:t>its naturalized terroir</w:t>
      </w:r>
      <w:r w:rsidRPr="00A267C6">
        <w:rPr>
          <w:sz w:val="16"/>
        </w:rPr>
        <w:t xml:space="preserve">, </w:t>
      </w:r>
      <w:r w:rsidRPr="00A267C6">
        <w:rPr>
          <w:rStyle w:val="Emphasis"/>
        </w:rPr>
        <w:t>its next necessary terrain</w:t>
      </w:r>
      <w:r w:rsidRPr="00A267C6">
        <w:rPr>
          <w:sz w:val="16"/>
        </w:rPr>
        <w:t xml:space="preserve">. </w:t>
      </w:r>
      <w:r w:rsidRPr="00A267C6">
        <w:rPr>
          <w:rStyle w:val="StyleUnderline"/>
        </w:rPr>
        <w:t>The logic</w:t>
      </w:r>
      <w:r w:rsidRPr="00826AB4">
        <w:rPr>
          <w:rStyle w:val="StyleUnderline"/>
        </w:rPr>
        <w:t xml:space="preserve">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7C1D1BF8" w14:textId="77777777" w:rsidR="00B530E6" w:rsidRPr="00031105" w:rsidRDefault="00B530E6" w:rsidP="00B530E6">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t>
      </w:r>
      <w:r w:rsidRPr="009915DC">
        <w:rPr>
          <w:rStyle w:val="StyleUnderline"/>
        </w:rPr>
        <w:t>world</w:t>
      </w:r>
      <w:r w:rsidRPr="009915DC">
        <w:rPr>
          <w:sz w:val="16"/>
        </w:rPr>
        <w:t xml:space="preserve">, </w:t>
      </w:r>
      <w:r w:rsidRPr="009915DC">
        <w:rPr>
          <w:rStyle w:val="StyleUnderline"/>
        </w:rPr>
        <w:t>engaging in trade with non</w:t>
      </w:r>
      <w:r w:rsidRPr="009915DC">
        <w:rPr>
          <w:sz w:val="16"/>
        </w:rPr>
        <w:t>-</w:t>
      </w:r>
      <w:r w:rsidRPr="009915DC">
        <w:rPr>
          <w:rStyle w:val="StyleUnderline"/>
        </w:rPr>
        <w:t>capitalist economies</w:t>
      </w:r>
      <w:r w:rsidRPr="009915DC">
        <w:rPr>
          <w:sz w:val="16"/>
        </w:rPr>
        <w:t xml:space="preserve">, </w:t>
      </w:r>
      <w:r w:rsidRPr="009915DC">
        <w:rPr>
          <w:rStyle w:val="StyleUnderline"/>
        </w:rPr>
        <w:t>and exporting surplus capital to undeveloped or underdeveloped regions</w:t>
      </w:r>
      <w:r w:rsidRPr="009915DC">
        <w:rPr>
          <w:sz w:val="16"/>
        </w:rPr>
        <w:t>. The first two address the problem of insufficient demand and the latter option creates a productive (or valorizing) outlet for excess capital. Capitalism must regularly discover, develop, and appropriate</w:t>
      </w:r>
      <w:r w:rsidRPr="00031105">
        <w:rPr>
          <w:sz w:val="16"/>
        </w:rPr>
        <w:t xml:space="preserv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03C6EECF" w14:textId="77777777" w:rsidR="00B530E6" w:rsidRPr="009915DC" w:rsidRDefault="00B530E6" w:rsidP="00B530E6">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9915DC">
        <w:rPr>
          <w:sz w:val="16"/>
        </w:rPr>
        <w:t xml:space="preserve">: </w:t>
      </w:r>
      <w:r w:rsidRPr="009915DC">
        <w:rPr>
          <w:rStyle w:val="StyleUnderline"/>
        </w:rPr>
        <w:t>the Web absorbs overaccumulated capital</w:t>
      </w:r>
      <w:r w:rsidRPr="009915DC">
        <w:rPr>
          <w:sz w:val="16"/>
        </w:rPr>
        <w:t xml:space="preserve">, </w:t>
      </w:r>
      <w:r w:rsidRPr="009915DC">
        <w:rPr>
          <w:rStyle w:val="StyleUnderline"/>
        </w:rPr>
        <w:t>heightens consumption of virtual and physical goods</w:t>
      </w:r>
      <w:r w:rsidRPr="009915DC">
        <w:rPr>
          <w:sz w:val="16"/>
        </w:rPr>
        <w:t xml:space="preserve">, </w:t>
      </w:r>
      <w:r w:rsidRPr="009915DC">
        <w:rPr>
          <w:rStyle w:val="StyleUnderline"/>
        </w:rPr>
        <w:t>and makes inexpensive</w:t>
      </w:r>
      <w:r w:rsidRPr="009915DC">
        <w:rPr>
          <w:sz w:val="16"/>
        </w:rPr>
        <w:t xml:space="preserve">, </w:t>
      </w:r>
      <w:r w:rsidRPr="009915DC">
        <w:rPr>
          <w:rStyle w:val="StyleUnderline"/>
        </w:rPr>
        <w:t>flexible sources of labor available to employers</w:t>
      </w:r>
      <w:r w:rsidRPr="009915DC">
        <w:rPr>
          <w:sz w:val="16"/>
        </w:rPr>
        <w:t xml:space="preserve">. Greene and Joseph offer the example of online high-speed frequency trading as a digital spatial fix that furthers the ‘annihilation of space by time' first noted by Marx in his Grundrisse (see Marx, 1973, p. 524). </w:t>
      </w:r>
    </w:p>
    <w:p w14:paraId="01C43C77" w14:textId="77777777" w:rsidR="00B530E6" w:rsidRPr="00031105" w:rsidRDefault="00B530E6" w:rsidP="00B530E6">
      <w:pPr>
        <w:rPr>
          <w:sz w:val="16"/>
        </w:rPr>
      </w:pPr>
      <w:r w:rsidRPr="009915DC">
        <w:rPr>
          <w:rStyle w:val="Emphasis"/>
        </w:rPr>
        <w:t>Outer space</w:t>
      </w:r>
      <w:r w:rsidRPr="009915DC">
        <w:rPr>
          <w:rStyle w:val="StyleUnderline"/>
        </w:rPr>
        <w:t xml:space="preserve"> serves at least two purposes in this regard</w:t>
      </w:r>
      <w:r w:rsidRPr="009915DC">
        <w:rPr>
          <w:sz w:val="16"/>
        </w:rPr>
        <w:t xml:space="preserve">. In the short-to medium-term, </w:t>
      </w:r>
      <w:r w:rsidRPr="009915DC">
        <w:rPr>
          <w:rStyle w:val="StyleUnderline"/>
        </w:rPr>
        <w:t xml:space="preserve">it </w:t>
      </w:r>
      <w:r w:rsidRPr="009915DC">
        <w:rPr>
          <w:rStyle w:val="Emphasis"/>
        </w:rPr>
        <w:t>allows for the export of surplus capital into emerging industries</w:t>
      </w:r>
      <w:r w:rsidRPr="009915DC">
        <w:rPr>
          <w:sz w:val="16"/>
        </w:rPr>
        <w:t xml:space="preserve">, </w:t>
      </w:r>
      <w:r w:rsidRPr="009915DC">
        <w:rPr>
          <w:rStyle w:val="StyleUnderline"/>
        </w:rPr>
        <w:t>such as satellite imaging and communication</w:t>
      </w:r>
      <w:r w:rsidRPr="009915DC">
        <w:rPr>
          <w:sz w:val="16"/>
        </w:rPr>
        <w:t xml:space="preserve">. </w:t>
      </w:r>
      <w:r w:rsidRPr="009915DC">
        <w:rPr>
          <w:rStyle w:val="StyleUnderline"/>
        </w:rPr>
        <w:t>These are significant sites of capital accumulation</w:t>
      </w:r>
      <w:r w:rsidRPr="009915DC">
        <w:rPr>
          <w:sz w:val="16"/>
        </w:rPr>
        <w:t xml:space="preserve">: </w:t>
      </w:r>
      <w:r w:rsidRPr="009915DC">
        <w:rPr>
          <w:rStyle w:val="StyleUnderline"/>
        </w:rPr>
        <w:t>global revenues in the worldwide satellite market in 2016 amounted to $260 billion</w:t>
      </w:r>
      <w:r w:rsidRPr="009915DC">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9915DC">
        <w:rPr>
          <w:rStyle w:val="StyleUnderline"/>
        </w:rPr>
        <w:t xml:space="preserve">outer space serves as an </w:t>
      </w:r>
      <w:r w:rsidRPr="009915DC">
        <w:rPr>
          <w:rStyle w:val="Emphasis"/>
        </w:rPr>
        <w:t>arena of technological innovation</w:t>
      </w:r>
      <w:r w:rsidRPr="009915DC">
        <w:rPr>
          <w:sz w:val="16"/>
        </w:rPr>
        <w:t xml:space="preserve">, </w:t>
      </w:r>
      <w:r w:rsidRPr="009915DC">
        <w:rPr>
          <w:rStyle w:val="StyleUnderline"/>
        </w:rPr>
        <w:t>which feeds back into the terrestrial economy</w:t>
      </w:r>
      <w:r w:rsidRPr="009915DC">
        <w:rPr>
          <w:sz w:val="16"/>
        </w:rPr>
        <w:t xml:space="preserve">, </w:t>
      </w:r>
      <w:r w:rsidRPr="009915DC">
        <w:rPr>
          <w:rStyle w:val="StyleUnderline"/>
        </w:rPr>
        <w:t>helping to avert crisis by pushing capital out of technological stagnation and innovation shortfalls</w:t>
      </w:r>
      <w:r w:rsidRPr="009915DC">
        <w:rPr>
          <w:sz w:val="16"/>
        </w:rPr>
        <w:t>.</w:t>
      </w:r>
      <w:r w:rsidRPr="00031105">
        <w:rPr>
          <w:sz w:val="16"/>
        </w:rPr>
        <w:t xml:space="preserve"> </w:t>
      </w:r>
    </w:p>
    <w:p w14:paraId="60505CB9" w14:textId="77777777" w:rsidR="00B530E6" w:rsidRPr="00031105" w:rsidRDefault="00B530E6" w:rsidP="00B530E6">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06020798" w14:textId="77777777" w:rsidR="00B530E6" w:rsidRPr="00031105" w:rsidRDefault="00B530E6" w:rsidP="00B530E6">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6EA094B" w14:textId="77777777" w:rsidR="00B530E6" w:rsidRPr="00031105" w:rsidRDefault="00B530E6" w:rsidP="00B530E6">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2B734921" w14:textId="77777777" w:rsidR="00B530E6" w:rsidRPr="00031105" w:rsidRDefault="00B530E6" w:rsidP="00B530E6">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w:t>
      </w:r>
      <w:r w:rsidRPr="009915DC">
        <w:rPr>
          <w:sz w:val="16"/>
        </w:rPr>
        <w:t xml:space="preserve">libertarian in name only: </w:t>
      </w:r>
      <w:r w:rsidRPr="009915DC">
        <w:rPr>
          <w:rStyle w:val="StyleUnderline"/>
        </w:rPr>
        <w:t>behind every NewSpace venture looms a thick web of government spending programs</w:t>
      </w:r>
      <w:r w:rsidRPr="009915DC">
        <w:rPr>
          <w:sz w:val="16"/>
        </w:rPr>
        <w:t xml:space="preserve">, </w:t>
      </w:r>
      <w:r w:rsidRPr="009915DC">
        <w:rPr>
          <w:rStyle w:val="StyleUnderline"/>
        </w:rPr>
        <w:t>regulatory agencies</w:t>
      </w:r>
      <w:r w:rsidRPr="009915DC">
        <w:rPr>
          <w:sz w:val="16"/>
        </w:rPr>
        <w:t xml:space="preserve">, </w:t>
      </w:r>
      <w:r w:rsidRPr="009915DC">
        <w:rPr>
          <w:rStyle w:val="StyleUnderline"/>
        </w:rPr>
        <w:t>public infrastructure</w:t>
      </w:r>
      <w:r w:rsidRPr="009915DC">
        <w:rPr>
          <w:sz w:val="16"/>
        </w:rPr>
        <w:t xml:space="preserve">, </w:t>
      </w:r>
      <w:r w:rsidRPr="009915DC">
        <w:rPr>
          <w:rStyle w:val="StyleUnderline"/>
        </w:rPr>
        <w:t>and universities bolstered by research grants from the state</w:t>
      </w:r>
      <w:r w:rsidRPr="009915DC">
        <w:rPr>
          <w:sz w:val="16"/>
        </w:rPr>
        <w:t>. SpaceX would not exist were it not for state-sponsored contracts of satellite launches. Similarly, in 2018, the US Defense</w:t>
      </w:r>
      <w:r w:rsidRPr="00031105">
        <w:rPr>
          <w:sz w:val="16"/>
        </w:rPr>
        <w:t xml:space="preserv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0C94A63" w14:textId="77777777" w:rsidR="00B530E6" w:rsidRPr="00031105" w:rsidRDefault="00B530E6" w:rsidP="00B530E6">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453771CF" w14:textId="77777777" w:rsidR="00B530E6" w:rsidRPr="00031105" w:rsidRDefault="00B530E6" w:rsidP="00B530E6">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 xml:space="preserve">The state lays out the preconditions for market </w:t>
      </w:r>
      <w:r w:rsidRPr="009915DC">
        <w:rPr>
          <w:rStyle w:val="StyleUnderline"/>
        </w:rPr>
        <w:t>exchanges</w:t>
      </w:r>
      <w:r w:rsidRPr="009915DC">
        <w:rPr>
          <w:sz w:val="16"/>
        </w:rPr>
        <w:t xml:space="preserve">. </w:t>
      </w:r>
      <w:r w:rsidRPr="009915DC">
        <w:rPr>
          <w:rStyle w:val="StyleUnderline"/>
        </w:rPr>
        <w:t>Under neoliberalism</w:t>
      </w:r>
      <w:r w:rsidRPr="009915DC">
        <w:rPr>
          <w:sz w:val="16"/>
        </w:rPr>
        <w:t xml:space="preserve">, </w:t>
      </w:r>
      <w:r w:rsidRPr="009915DC">
        <w:rPr>
          <w:rStyle w:val="Emphasis"/>
        </w:rPr>
        <w:t>the state is the preeminent facilitator of markets</w:t>
      </w:r>
      <w:r w:rsidRPr="009915DC">
        <w:rPr>
          <w:sz w:val="16"/>
        </w:rPr>
        <w:t>.</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9915DC">
        <w:rPr>
          <w:rStyle w:val="Emphasis"/>
        </w:rPr>
        <w:t>For capitalism to survive in outer space</w:t>
      </w:r>
      <w:r w:rsidRPr="009915DC">
        <w:rPr>
          <w:sz w:val="16"/>
        </w:rPr>
        <w:t xml:space="preserve">, </w:t>
      </w:r>
      <w:r w:rsidRPr="009915DC">
        <w:rPr>
          <w:rStyle w:val="Emphasis"/>
        </w:rPr>
        <w:t>the state must create a regulatory environment</w:t>
      </w:r>
      <w:r w:rsidRPr="009915DC">
        <w:rPr>
          <w:sz w:val="16"/>
        </w:rPr>
        <w:t xml:space="preserve">, </w:t>
      </w:r>
      <w:r w:rsidRPr="009915DC">
        <w:rPr>
          <w:rStyle w:val="Emphasis"/>
        </w:rPr>
        <w:t>subsidize infrastructure</w:t>
      </w:r>
      <w:r w:rsidRPr="009915DC">
        <w:rPr>
          <w:sz w:val="16"/>
        </w:rPr>
        <w:t xml:space="preserve">, </w:t>
      </w:r>
      <w:r w:rsidRPr="009915DC">
        <w:rPr>
          <w:rStyle w:val="Emphasis"/>
        </w:rPr>
        <w:t>and hand down contracts</w:t>
      </w:r>
      <w:r w:rsidRPr="009915DC">
        <w:rPr>
          <w:sz w:val="16"/>
        </w:rPr>
        <w:t xml:space="preserve"> – </w:t>
      </w:r>
      <w:r w:rsidRPr="009915DC">
        <w:rPr>
          <w:rStyle w:val="StyleUnderline"/>
        </w:rPr>
        <w:t>in short</w:t>
      </w:r>
      <w:r w:rsidRPr="009915DC">
        <w:rPr>
          <w:sz w:val="16"/>
        </w:rPr>
        <w:t xml:space="preserve">, </w:t>
      </w:r>
      <w:r w:rsidRPr="009915DC">
        <w:rPr>
          <w:rStyle w:val="StyleUnderline"/>
        </w:rPr>
        <w:t>assemble outer space as a domain</w:t>
      </w:r>
      <w:r w:rsidRPr="00031105">
        <w:rPr>
          <w:rStyle w:val="StyleUnderline"/>
        </w:rPr>
        <w:t xml:space="preserve">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030A4E3D" w14:textId="77777777" w:rsidR="00F67F72" w:rsidRPr="00392083" w:rsidRDefault="00F67F72" w:rsidP="00F67F72">
      <w:pPr>
        <w:pStyle w:val="Heading4"/>
        <w:rPr>
          <w:u w:val="single"/>
        </w:rPr>
      </w:pPr>
      <w:r>
        <w:t xml:space="preserve">The impact is </w:t>
      </w:r>
      <w:r w:rsidRPr="00392083">
        <w:rPr>
          <w:u w:val="single"/>
        </w:rPr>
        <w:t>extinction</w:t>
      </w:r>
      <w:r>
        <w:t xml:space="preserve"> and global </w:t>
      </w:r>
      <w:r w:rsidRPr="00392083">
        <w:rPr>
          <w:u w:val="single"/>
        </w:rPr>
        <w:t xml:space="preserve">structural violence </w:t>
      </w:r>
    </w:p>
    <w:p w14:paraId="3D683235" w14:textId="77777777" w:rsidR="00F67F72" w:rsidRPr="00277579" w:rsidRDefault="00F67F72" w:rsidP="00F67F72">
      <w:r>
        <w:t xml:space="preserve">William </w:t>
      </w:r>
      <w:r w:rsidRPr="00653521">
        <w:rPr>
          <w:rStyle w:val="Style13ptBold"/>
        </w:rPr>
        <w:t>Robinson 16</w:t>
      </w:r>
      <w:r>
        <w:t xml:space="preserve">, UC Santa Barbra sociology professor, 4-12-2016, “Sadistic Capitalism: Six Urgent Matters for Humanity in Global Crisis,” </w:t>
      </w:r>
      <w:r w:rsidRPr="00277579">
        <w:t>http://www.truth-out.org/opinion/item/35596-sadistic-capitalism-six-urgent-matters-for-humanity-in-global-crisis)</w:t>
      </w:r>
    </w:p>
    <w:p w14:paraId="615AF000" w14:textId="77777777" w:rsidR="00F67F72" w:rsidRDefault="00F67F72" w:rsidP="00F67F72">
      <w:pPr>
        <w:rPr>
          <w:rStyle w:val="Emphasis"/>
        </w:rPr>
      </w:pPr>
      <w:r w:rsidRPr="001B383B">
        <w:rPr>
          <w:sz w:val="14"/>
        </w:rPr>
        <w:t xml:space="preserve">In these mean streets of globalized capitalism in crisis, it has become profitable to turn poverty and inequality into a tourist attraction.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1B383B">
        <w:rPr>
          <w:sz w:val="14"/>
        </w:rPr>
        <w:t>drum</w:t>
      </w:r>
      <w:proofErr w:type="gramEnd"/>
      <w:r w:rsidRPr="001B383B">
        <w:rPr>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The "luxury shanty town" in South Africa is a fitting metaphor for global </w:t>
      </w:r>
      <w:proofErr w:type="gramStart"/>
      <w:r w:rsidRPr="001B383B">
        <w:rPr>
          <w:sz w:val="14"/>
        </w:rPr>
        <w:t>capitalism as a whole</w:t>
      </w:r>
      <w:proofErr w:type="gramEnd"/>
      <w:r w:rsidRPr="001B383B">
        <w:rPr>
          <w:sz w:val="14"/>
        </w:rPr>
        <w:t xml:space="preserve">. </w:t>
      </w:r>
      <w:r w:rsidRPr="00AE6C4F">
        <w:rPr>
          <w:rStyle w:val="StyleUnderline"/>
        </w:rPr>
        <w:t xml:space="preserve">Faced with a </w:t>
      </w:r>
      <w:r w:rsidRPr="00AE6C4F">
        <w:rPr>
          <w:rStyle w:val="Emphasis"/>
        </w:rPr>
        <w:t>stagnant</w:t>
      </w:r>
      <w:r w:rsidRPr="00676ED6">
        <w:rPr>
          <w:rStyle w:val="Emphasis"/>
        </w:rPr>
        <w:t xml:space="preserve"> global </w:t>
      </w:r>
      <w:r w:rsidRPr="00AE6C4F">
        <w:rPr>
          <w:rStyle w:val="Emphasis"/>
        </w:rPr>
        <w:t>economy</w:t>
      </w:r>
      <w:r w:rsidRPr="00676ED6">
        <w:rPr>
          <w:rStyle w:val="StyleUnderline"/>
        </w:rPr>
        <w:t xml:space="preserve">, </w:t>
      </w:r>
      <w:r w:rsidRPr="001A383F">
        <w:rPr>
          <w:rStyle w:val="StyleUnderline"/>
          <w:highlight w:val="cyan"/>
        </w:rPr>
        <w:t xml:space="preserve">elites have managed to turn </w:t>
      </w:r>
      <w:r w:rsidRPr="00AE6C4F">
        <w:rPr>
          <w:rStyle w:val="Emphasis"/>
          <w:highlight w:val="cyan"/>
        </w:rPr>
        <w:t>war</w:t>
      </w:r>
      <w:r w:rsidRPr="00AE6C4F">
        <w:rPr>
          <w:rStyle w:val="StyleUnderline"/>
          <w:highlight w:val="cyan"/>
        </w:rPr>
        <w:t xml:space="preserve">, </w:t>
      </w:r>
      <w:r w:rsidRPr="00AE6C4F">
        <w:rPr>
          <w:rStyle w:val="Emphasis"/>
          <w:highlight w:val="cyan"/>
        </w:rPr>
        <w:t xml:space="preserve">structural </w:t>
      </w:r>
      <w:proofErr w:type="gramStart"/>
      <w:r w:rsidRPr="00AE6C4F">
        <w:rPr>
          <w:rStyle w:val="Emphasis"/>
          <w:highlight w:val="cyan"/>
        </w:rPr>
        <w:t>violence</w:t>
      </w:r>
      <w:proofErr w:type="gramEnd"/>
      <w:r w:rsidRPr="00AE6C4F">
        <w:rPr>
          <w:rStyle w:val="StyleUnderline"/>
          <w:highlight w:val="cyan"/>
        </w:rPr>
        <w:t xml:space="preserve"> and </w:t>
      </w:r>
      <w:r w:rsidRPr="00AE6C4F">
        <w:rPr>
          <w:rStyle w:val="Emphasis"/>
          <w:highlight w:val="cyan"/>
        </w:rPr>
        <w:t>inequality</w:t>
      </w:r>
      <w:r w:rsidRPr="00AE6C4F">
        <w:rPr>
          <w:rStyle w:val="StyleUnderline"/>
          <w:highlight w:val="cyan"/>
        </w:rPr>
        <w:t xml:space="preserve"> into</w:t>
      </w:r>
      <w:r w:rsidRPr="00AE6C4F">
        <w:rPr>
          <w:rStyle w:val="StyleUnderline"/>
        </w:rPr>
        <w:t xml:space="preserve"> opportunities</w:t>
      </w:r>
      <w:r w:rsidRPr="00676ED6">
        <w:rPr>
          <w:rStyle w:val="StyleUnderline"/>
        </w:rPr>
        <w:t xml:space="preserve"> for </w:t>
      </w:r>
      <w:r w:rsidRPr="00AE6C4F">
        <w:rPr>
          <w:rStyle w:val="StyleUnderline"/>
          <w:highlight w:val="cyan"/>
        </w:rPr>
        <w:t>capital</w:t>
      </w:r>
      <w:r w:rsidRPr="001B383B">
        <w:rPr>
          <w:sz w:val="14"/>
        </w:rPr>
        <w:t xml:space="preserve">, pleasure and entertainment. It is hard not to conclude that </w:t>
      </w:r>
      <w:r w:rsidRPr="00676ED6">
        <w:rPr>
          <w:rStyle w:val="StyleUnderline"/>
        </w:rPr>
        <w:t>unchecked capitalism has become</w:t>
      </w:r>
      <w:r w:rsidRPr="001B383B">
        <w:rPr>
          <w:sz w:val="14"/>
        </w:rPr>
        <w:t xml:space="preserve"> what I term "</w:t>
      </w:r>
      <w:r w:rsidRPr="00676ED6">
        <w:rPr>
          <w:rStyle w:val="StyleUnderline"/>
        </w:rPr>
        <w:t>sadistic</w:t>
      </w:r>
      <w:r w:rsidRPr="001B383B">
        <w:rPr>
          <w:sz w:val="14"/>
        </w:rPr>
        <w:t xml:space="preserve"> capitalism," in which the suffering and deprivation generated by capitalism become a source of aesthetic pleasure, </w:t>
      </w:r>
      <w:proofErr w:type="gramStart"/>
      <w:r w:rsidRPr="001B383B">
        <w:rPr>
          <w:sz w:val="14"/>
        </w:rPr>
        <w:t>leisure</w:t>
      </w:r>
      <w:proofErr w:type="gramEnd"/>
      <w:r w:rsidRPr="001B383B">
        <w:rPr>
          <w:sz w:val="14"/>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676ED6">
        <w:rPr>
          <w:rStyle w:val="StyleUnderline"/>
        </w:rPr>
        <w:t>social polarization and political tensions have reached explosive dimensions</w:t>
      </w:r>
      <w:r w:rsidRPr="001B383B">
        <w:rPr>
          <w:sz w:val="14"/>
        </w:rPr>
        <w:t xml:space="preserve">. Where is the crisis headed, what are the possible outcomes and what does it tell us about global capitalism and resistance? </w:t>
      </w:r>
      <w:r w:rsidRPr="001A383F">
        <w:rPr>
          <w:rStyle w:val="StyleUnderline"/>
          <w:highlight w:val="cyan"/>
        </w:rPr>
        <w:t xml:space="preserve">This </w:t>
      </w:r>
      <w:r w:rsidRPr="00AE6C4F">
        <w:rPr>
          <w:rStyle w:val="StyleUnderline"/>
          <w:highlight w:val="cyan"/>
        </w:rPr>
        <w:t>crisis</w:t>
      </w:r>
      <w:r w:rsidRPr="00AE6C4F">
        <w:rPr>
          <w:rStyle w:val="StyleUnderline"/>
        </w:rPr>
        <w:t xml:space="preserve"> </w:t>
      </w:r>
      <w:r w:rsidRPr="000577EE">
        <w:rPr>
          <w:rStyle w:val="StyleUnderline"/>
        </w:rPr>
        <w:t xml:space="preserve">is </w:t>
      </w:r>
      <w:r w:rsidRPr="000577EE">
        <w:rPr>
          <w:rStyle w:val="Emphasis"/>
        </w:rPr>
        <w:t>not like earlier structural crises</w:t>
      </w:r>
      <w:r w:rsidRPr="00676ED6">
        <w:rPr>
          <w:rStyle w:val="StyleUnderline"/>
        </w:rPr>
        <w:t xml:space="preserve"> of world capitalism, such as in the 1930s or 1970s. </w:t>
      </w:r>
      <w:r w:rsidRPr="000577EE">
        <w:rPr>
          <w:rStyle w:val="StyleUnderline"/>
        </w:rPr>
        <w:t xml:space="preserve">This one </w:t>
      </w:r>
      <w:r w:rsidRPr="00AE6C4F">
        <w:rPr>
          <w:rStyle w:val="StyleUnderline"/>
          <w:highlight w:val="cyan"/>
        </w:rPr>
        <w:t>is</w:t>
      </w:r>
      <w:r w:rsidRPr="00AE6C4F">
        <w:rPr>
          <w:rStyle w:val="StyleUnderline"/>
        </w:rPr>
        <w:t xml:space="preserve"> </w:t>
      </w:r>
      <w:r w:rsidRPr="000577EE">
        <w:rPr>
          <w:rStyle w:val="StyleUnderline"/>
        </w:rPr>
        <w:t xml:space="preserve">fast </w:t>
      </w:r>
      <w:r w:rsidRPr="00AE6C4F">
        <w:rPr>
          <w:rStyle w:val="StyleUnderline"/>
        </w:rPr>
        <w:t xml:space="preserve">becoming </w:t>
      </w:r>
      <w:r w:rsidRPr="001A383F">
        <w:rPr>
          <w:rStyle w:val="Emphasis"/>
          <w:highlight w:val="cyan"/>
        </w:rPr>
        <w:t>systemic</w:t>
      </w:r>
      <w:r w:rsidRPr="001B383B">
        <w:rPr>
          <w:sz w:val="14"/>
        </w:rPr>
        <w:t xml:space="preserve">. The crisis of humanity shares aspects of earlier structural crises of world capitalism, but </w:t>
      </w:r>
      <w:r w:rsidRPr="00676ED6">
        <w:rPr>
          <w:rStyle w:val="StyleUnderline"/>
        </w:rPr>
        <w:t>there are six novel, interrelated dimensions to the current moment</w:t>
      </w:r>
      <w:r w:rsidRPr="001B383B">
        <w:rPr>
          <w:sz w:val="14"/>
        </w:rPr>
        <w:t xml:space="preserve"> that I highlight here, in broad strokes, as the "big picture" context in which countries and peoples around the world are experiencing a descent into chaos and uncertainty. </w:t>
      </w:r>
      <w:r w:rsidRPr="000577EE">
        <w:rPr>
          <w:rStyle w:val="StyleUnderline"/>
        </w:rPr>
        <w:t xml:space="preserve">1) The level of </w:t>
      </w:r>
      <w:r w:rsidRPr="000577EE">
        <w:rPr>
          <w:rStyle w:val="Emphasis"/>
        </w:rPr>
        <w:t xml:space="preserve">global social </w:t>
      </w:r>
      <w:r w:rsidRPr="00AE6C4F">
        <w:rPr>
          <w:rStyle w:val="Emphasis"/>
          <w:highlight w:val="cyan"/>
        </w:rPr>
        <w:t>polarization and inequality</w:t>
      </w:r>
      <w:r w:rsidRPr="00AE6C4F">
        <w:rPr>
          <w:rStyle w:val="StyleUnderline"/>
          <w:highlight w:val="cyan"/>
        </w:rPr>
        <w:t xml:space="preserve"> is unprecedented</w:t>
      </w:r>
      <w:r w:rsidRPr="00676ED6">
        <w:rPr>
          <w:rStyle w:val="StyleUnderline"/>
        </w:rPr>
        <w:t xml:space="preserve"> in the face of out-of-control, over-accumulated capital</w:t>
      </w:r>
      <w:r w:rsidRPr="001B383B">
        <w:rPr>
          <w:sz w:val="14"/>
        </w:rPr>
        <w:t xml:space="preserve">. In January 2016, the development agency Oxfam published a follow-up to its report on global inequality that had been released the previous year. According to the new report, now just </w:t>
      </w:r>
      <w:r w:rsidRPr="00676ED6">
        <w:rPr>
          <w:rStyle w:val="StyleUnderline"/>
        </w:rPr>
        <w:t xml:space="preserve">62 </w:t>
      </w:r>
      <w:r w:rsidRPr="00AE6C4F">
        <w:rPr>
          <w:rStyle w:val="StyleUnderline"/>
        </w:rPr>
        <w:t>billionaires</w:t>
      </w:r>
      <w:r w:rsidRPr="001B383B">
        <w:rPr>
          <w:sz w:val="14"/>
        </w:rPr>
        <w:t xml:space="preserve"> -- down from 80 identified by the agency in its January 2015 report -- </w:t>
      </w:r>
      <w:r w:rsidRPr="00676ED6">
        <w:rPr>
          <w:rStyle w:val="StyleUnderline"/>
        </w:rPr>
        <w:t xml:space="preserve">control as much wealth as one half of the world's population, and </w:t>
      </w:r>
      <w:r w:rsidRPr="00AE6C4F">
        <w:rPr>
          <w:rStyle w:val="StyleUnderline"/>
          <w:highlight w:val="cyan"/>
        </w:rPr>
        <w:t>the top 1% owns more wealth than the other 99% combined</w:t>
      </w:r>
      <w:r w:rsidRPr="001B383B">
        <w:rPr>
          <w:sz w:val="14"/>
        </w:rPr>
        <w:t xml:space="preserve">. Beyond the transnational capitalist class and the upper echelons of the global power bloc, </w:t>
      </w:r>
      <w:r w:rsidRPr="00676ED6">
        <w:rPr>
          <w:rStyle w:val="StyleUnderline"/>
        </w:rPr>
        <w:t xml:space="preserve">the richest 20 percent of humanity owns some 95 percent of the world's wealth, while the bottom 80 percent </w:t>
      </w:r>
      <w:proofErr w:type="gramStart"/>
      <w:r w:rsidRPr="00676ED6">
        <w:rPr>
          <w:rStyle w:val="StyleUnderline"/>
        </w:rPr>
        <w:t>has to</w:t>
      </w:r>
      <w:proofErr w:type="gramEnd"/>
      <w:r w:rsidRPr="00676ED6">
        <w:rPr>
          <w:rStyle w:val="StyleUnderline"/>
        </w:rPr>
        <w:t xml:space="preserve"> make do with just 5 percent. This</w:t>
      </w:r>
      <w:r w:rsidRPr="001B383B">
        <w:rPr>
          <w:sz w:val="14"/>
        </w:rPr>
        <w:t xml:space="preserve"> 20-80 divide of global society into haves and the have-nots is the </w:t>
      </w:r>
      <w:r w:rsidRPr="00AE6C4F">
        <w:rPr>
          <w:rStyle w:val="StyleUnderline"/>
          <w:highlight w:val="cyan"/>
        </w:rPr>
        <w:t xml:space="preserve">new </w:t>
      </w:r>
      <w:r w:rsidRPr="00AE6C4F">
        <w:rPr>
          <w:rStyle w:val="Emphasis"/>
          <w:highlight w:val="cyan"/>
        </w:rPr>
        <w:t>global</w:t>
      </w:r>
      <w:r w:rsidRPr="00AE6C4F">
        <w:rPr>
          <w:rStyle w:val="Emphasis"/>
        </w:rPr>
        <w:t xml:space="preserve"> social </w:t>
      </w:r>
      <w:r w:rsidRPr="00AE6C4F">
        <w:rPr>
          <w:rStyle w:val="Emphasis"/>
          <w:highlight w:val="cyan"/>
        </w:rPr>
        <w:t>apartheid</w:t>
      </w:r>
      <w:r w:rsidRPr="001B383B">
        <w:rPr>
          <w:sz w:val="14"/>
        </w:rPr>
        <w:t xml:space="preserve">. </w:t>
      </w:r>
      <w:r w:rsidRPr="00676ED6">
        <w:rPr>
          <w:rStyle w:val="StyleUnderline"/>
        </w:rPr>
        <w:t>It is evident not just between rich and poor countries, but within each country</w:t>
      </w:r>
      <w:r w:rsidRPr="001B383B">
        <w:rPr>
          <w:sz w:val="14"/>
        </w:rPr>
        <w:t xml:space="preserve">, North and South, </w:t>
      </w:r>
      <w:r w:rsidRPr="00676ED6">
        <w:rPr>
          <w:rStyle w:val="StyleUnderline"/>
        </w:rPr>
        <w:t>with</w:t>
      </w:r>
      <w:r w:rsidRPr="001B383B">
        <w:rPr>
          <w:sz w:val="14"/>
        </w:rPr>
        <w:t xml:space="preserve"> the rise of new affluent high-consumption sectors alongside the </w:t>
      </w:r>
      <w:r w:rsidRPr="00676ED6">
        <w:rPr>
          <w:rStyle w:val="StyleUnderline"/>
        </w:rPr>
        <w:t>downward mobility, "precariatization," destabilization and expulsion</w:t>
      </w:r>
      <w:r w:rsidRPr="001B383B">
        <w:rPr>
          <w:sz w:val="14"/>
        </w:rPr>
        <w:t xml:space="preserve"> of majorities. </w:t>
      </w:r>
      <w:r w:rsidRPr="001A383F">
        <w:rPr>
          <w:rStyle w:val="Emphasis"/>
          <w:highlight w:val="cyan"/>
        </w:rPr>
        <w:t>Escalating inequalities</w:t>
      </w:r>
      <w:r w:rsidRPr="001A383F">
        <w:rPr>
          <w:rStyle w:val="StyleUnderline"/>
          <w:highlight w:val="cyan"/>
        </w:rPr>
        <w:t xml:space="preserve"> </w:t>
      </w:r>
      <w:r w:rsidRPr="00AE6C4F">
        <w:rPr>
          <w:rStyle w:val="StyleUnderline"/>
          <w:highlight w:val="cyan"/>
        </w:rPr>
        <w:t>fuel</w:t>
      </w:r>
      <w:r w:rsidRPr="00AE6C4F">
        <w:rPr>
          <w:rStyle w:val="StyleUnderline"/>
        </w:rPr>
        <w:t xml:space="preserve"> </w:t>
      </w:r>
      <w:r w:rsidRPr="000577EE">
        <w:rPr>
          <w:rStyle w:val="StyleUnderline"/>
        </w:rPr>
        <w:t xml:space="preserve">capitalism's chronic problem of </w:t>
      </w:r>
      <w:r w:rsidRPr="001A383F">
        <w:rPr>
          <w:rStyle w:val="Emphasis"/>
          <w:highlight w:val="cyan"/>
        </w:rPr>
        <w:t>over-accumulation</w:t>
      </w:r>
      <w:r w:rsidRPr="001B383B">
        <w:rPr>
          <w:sz w:val="14"/>
        </w:rPr>
        <w:t xml:space="preserve">: The transnational capitalist class cannot find productive outlets to unload the enormous amounts of surplus it has accumulated, </w:t>
      </w:r>
      <w:r w:rsidRPr="00676ED6">
        <w:rPr>
          <w:rStyle w:val="StyleUnderline"/>
        </w:rPr>
        <w:t xml:space="preserve">leading to </w:t>
      </w:r>
      <w:r w:rsidRPr="00676ED6">
        <w:rPr>
          <w:rStyle w:val="Emphasis"/>
        </w:rPr>
        <w:t>stagnation in the world economy</w:t>
      </w:r>
      <w:r w:rsidRPr="00676ED6">
        <w:rPr>
          <w:rStyle w:val="StyleUnderline"/>
        </w:rPr>
        <w:t xml:space="preserve">. The signs of an </w:t>
      </w:r>
      <w:r w:rsidRPr="00676ED6">
        <w:rPr>
          <w:rStyle w:val="Emphasis"/>
        </w:rPr>
        <w:t>impending depression</w:t>
      </w:r>
      <w:r w:rsidRPr="00676ED6">
        <w:rPr>
          <w:rStyle w:val="StyleUnderline"/>
        </w:rPr>
        <w:t xml:space="preserve"> are everywhere</w:t>
      </w:r>
      <w:r w:rsidRPr="001B383B">
        <w:rPr>
          <w:sz w:val="14"/>
        </w:rPr>
        <w:t xml:space="preserve">. The front page of the February 20 issue of The Economist read, "The World Economy: Out of Ammo?" </w:t>
      </w:r>
      <w:r w:rsidRPr="00676ED6">
        <w:rPr>
          <w:rStyle w:val="StyleUnderline"/>
        </w:rPr>
        <w:t>Extreme levels of social polarization present a challenge to dominant groups</w:t>
      </w:r>
      <w:r w:rsidRPr="001B383B">
        <w:rPr>
          <w:sz w:val="14"/>
        </w:rPr>
        <w:t xml:space="preserve">.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0577EE">
        <w:rPr>
          <w:rStyle w:val="StyleUnderline"/>
        </w:rPr>
        <w:t>As "Trumpism"</w:t>
      </w:r>
      <w:r w:rsidRPr="001B383B">
        <w:rPr>
          <w:sz w:val="14"/>
        </w:rPr>
        <w:t xml:space="preserve"> in the United States so well </w:t>
      </w:r>
      <w:r w:rsidRPr="000577EE">
        <w:rPr>
          <w:rStyle w:val="StyleUnderline"/>
        </w:rPr>
        <w:t>illustrates</w:t>
      </w:r>
      <w:r w:rsidRPr="00676ED6">
        <w:rPr>
          <w:rStyle w:val="StyleUnderline"/>
        </w:rPr>
        <w:t>, a</w:t>
      </w:r>
      <w:r w:rsidRPr="001B383B">
        <w:rPr>
          <w:sz w:val="14"/>
        </w:rPr>
        <w:t xml:space="preserve">nother </w:t>
      </w:r>
      <w:r w:rsidRPr="000577EE">
        <w:rPr>
          <w:rStyle w:val="StyleUnderline"/>
        </w:rPr>
        <w:t xml:space="preserve">strategy of co-optation is the </w:t>
      </w:r>
      <w:r w:rsidRPr="00AE6C4F">
        <w:rPr>
          <w:rStyle w:val="StyleUnderline"/>
        </w:rPr>
        <w:t xml:space="preserve">manipulation of </w:t>
      </w:r>
      <w:r w:rsidRPr="00AE6C4F">
        <w:rPr>
          <w:rStyle w:val="StyleUnderline"/>
          <w:highlight w:val="cyan"/>
        </w:rPr>
        <w:t>fear</w:t>
      </w:r>
      <w:r w:rsidRPr="00AE6C4F">
        <w:rPr>
          <w:rStyle w:val="StyleUnderline"/>
        </w:rPr>
        <w:t xml:space="preserve"> </w:t>
      </w:r>
      <w:r w:rsidRPr="000577EE">
        <w:rPr>
          <w:rStyle w:val="StyleUnderline"/>
        </w:rPr>
        <w:t>and insecurity</w:t>
      </w:r>
      <w:r w:rsidRPr="00676ED6">
        <w:rPr>
          <w:rStyle w:val="StyleUnderline"/>
        </w:rPr>
        <w:t xml:space="preserve"> among the downwardly mobile so</w:t>
      </w:r>
      <w:r w:rsidRPr="001B383B">
        <w:rPr>
          <w:sz w:val="14"/>
        </w:rPr>
        <w:t xml:space="preserve"> that </w:t>
      </w:r>
      <w:r w:rsidRPr="000577EE">
        <w:rPr>
          <w:rStyle w:val="StyleUnderline"/>
        </w:rPr>
        <w:t xml:space="preserve">social anxiety </w:t>
      </w:r>
      <w:r w:rsidRPr="001A383F">
        <w:rPr>
          <w:rStyle w:val="StyleUnderline"/>
          <w:highlight w:val="cyan"/>
        </w:rPr>
        <w:t xml:space="preserve">is channeled toward </w:t>
      </w:r>
      <w:r w:rsidRPr="001A383F">
        <w:rPr>
          <w:rStyle w:val="Emphasis"/>
          <w:highlight w:val="cyan"/>
        </w:rPr>
        <w:t>scapegoated communities</w:t>
      </w:r>
      <w:r w:rsidRPr="00676ED6">
        <w:rPr>
          <w:rStyle w:val="StyleUnderline"/>
        </w:rPr>
        <w:t xml:space="preserve">. This psychosocial mechanism of displacing </w:t>
      </w:r>
      <w:r w:rsidRPr="00676ED6">
        <w:rPr>
          <w:rStyle w:val="Emphasis"/>
        </w:rPr>
        <w:t>mass anxieties</w:t>
      </w:r>
      <w:r w:rsidRPr="001B383B">
        <w:rPr>
          <w:sz w:val="14"/>
        </w:rPr>
        <w:t xml:space="preserve"> is not new, but it </w:t>
      </w:r>
      <w:r w:rsidRPr="00676ED6">
        <w:rPr>
          <w:rStyle w:val="StyleUnderline"/>
        </w:rPr>
        <w:t>appears to be increasing around the world in the face of the structural destabilization of capitalist globalization. Scapegoated communities are under siege</w:t>
      </w:r>
      <w:r w:rsidRPr="001B383B">
        <w:rPr>
          <w:sz w:val="14"/>
        </w:rPr>
        <w:t xml:space="preserve">, such as the Rohingya in Myanmar, the Muslim minority in India, the Kurds in Turkey, southern African immigrants in South Africa, and Syrian and Iraqi refugees and other immigrants in Europe. As with its 20th century predecessor, </w:t>
      </w:r>
      <w:r w:rsidRPr="00676ED6">
        <w:rPr>
          <w:rStyle w:val="Emphasis"/>
        </w:rPr>
        <w:t xml:space="preserve">21st century </w:t>
      </w:r>
      <w:r w:rsidRPr="000577EE">
        <w:rPr>
          <w:rStyle w:val="Emphasis"/>
        </w:rPr>
        <w:t>fascism</w:t>
      </w:r>
      <w:r w:rsidRPr="000577EE">
        <w:rPr>
          <w:rStyle w:val="StyleUnderline"/>
        </w:rPr>
        <w:t xml:space="preserve"> hinges on such manipulation</w:t>
      </w:r>
      <w:r w:rsidRPr="00676ED6">
        <w:rPr>
          <w:rStyle w:val="StyleUnderline"/>
        </w:rPr>
        <w:t xml:space="preserve"> of social anxiety at a time of acute capitalist crisis. Extreme inequality requires extreme violence and repression that lend to projects of 21st century fascism. 2) The </w:t>
      </w:r>
      <w:r w:rsidRPr="00AE6C4F">
        <w:rPr>
          <w:rStyle w:val="StyleUnderline"/>
          <w:highlight w:val="cyan"/>
        </w:rPr>
        <w:t>system is</w:t>
      </w:r>
      <w:r w:rsidRPr="00676ED6">
        <w:rPr>
          <w:rStyle w:val="StyleUnderline"/>
        </w:rPr>
        <w:t xml:space="preserve"> fast </w:t>
      </w:r>
      <w:r w:rsidRPr="00AE6C4F">
        <w:rPr>
          <w:rStyle w:val="StyleUnderline"/>
          <w:highlight w:val="cyan"/>
        </w:rPr>
        <w:t>reaching</w:t>
      </w:r>
      <w:r w:rsidRPr="00676ED6">
        <w:rPr>
          <w:rStyle w:val="StyleUnderline"/>
        </w:rPr>
        <w:t xml:space="preserve"> the </w:t>
      </w:r>
      <w:r w:rsidRPr="00676ED6">
        <w:rPr>
          <w:rStyle w:val="Emphasis"/>
        </w:rPr>
        <w:t>ecological limits</w:t>
      </w:r>
      <w:r w:rsidRPr="00676ED6">
        <w:rPr>
          <w:rStyle w:val="StyleUnderline"/>
        </w:rPr>
        <w:t xml:space="preserve"> to its reproduction. </w:t>
      </w:r>
      <w:r w:rsidRPr="000577EE">
        <w:rPr>
          <w:rStyle w:val="StyleUnderline"/>
        </w:rPr>
        <w:t>We have reached several tipping points in</w:t>
      </w:r>
      <w:r w:rsidRPr="001B383B">
        <w:rPr>
          <w:sz w:val="14"/>
        </w:rPr>
        <w:t xml:space="preserve"> what environmental scientists refer to as </w:t>
      </w:r>
      <w:r w:rsidRPr="00676ED6">
        <w:rPr>
          <w:rStyle w:val="StyleUnderline"/>
        </w:rPr>
        <w:t>nine crucial "</w:t>
      </w:r>
      <w:r w:rsidRPr="00AE6C4F">
        <w:rPr>
          <w:rStyle w:val="StyleUnderline"/>
          <w:highlight w:val="cyan"/>
        </w:rPr>
        <w:t>planetary boundaries</w:t>
      </w:r>
      <w:r w:rsidRPr="00676ED6">
        <w:rPr>
          <w:rStyle w:val="StyleUnderline"/>
        </w:rPr>
        <w:t xml:space="preserve">." </w:t>
      </w:r>
      <w:r w:rsidRPr="00AE6C4F">
        <w:rPr>
          <w:rStyle w:val="StyleUnderline"/>
        </w:rPr>
        <w:t xml:space="preserve">We have </w:t>
      </w:r>
      <w:r w:rsidRPr="000577EE">
        <w:rPr>
          <w:rStyle w:val="StyleUnderline"/>
        </w:rPr>
        <w:t xml:space="preserve">already </w:t>
      </w:r>
      <w:r w:rsidRPr="00AE6C4F">
        <w:rPr>
          <w:rStyle w:val="StyleUnderline"/>
        </w:rPr>
        <w:t>exceeded</w:t>
      </w:r>
      <w:r w:rsidRPr="001B383B">
        <w:rPr>
          <w:sz w:val="14"/>
        </w:rPr>
        <w:t xml:space="preserve"> these </w:t>
      </w:r>
      <w:r w:rsidRPr="00AE6C4F">
        <w:rPr>
          <w:rStyle w:val="StyleUnderline"/>
        </w:rPr>
        <w:t xml:space="preserve">boundaries </w:t>
      </w:r>
      <w:r w:rsidRPr="001A383F">
        <w:rPr>
          <w:rStyle w:val="StyleUnderline"/>
          <w:highlight w:val="cyan"/>
        </w:rPr>
        <w:t>in</w:t>
      </w:r>
      <w:r w:rsidRPr="001B383B">
        <w:rPr>
          <w:sz w:val="14"/>
        </w:rPr>
        <w:t xml:space="preserve"> three areas -- </w:t>
      </w:r>
      <w:r w:rsidRPr="001A383F">
        <w:rPr>
          <w:rStyle w:val="Emphasis"/>
          <w:highlight w:val="cyan"/>
        </w:rPr>
        <w:t>climate change</w:t>
      </w:r>
      <w:r w:rsidRPr="001A383F">
        <w:rPr>
          <w:rStyle w:val="StyleUnderline"/>
          <w:highlight w:val="cyan"/>
        </w:rPr>
        <w:t xml:space="preserve">, the </w:t>
      </w:r>
      <w:r w:rsidRPr="001A383F">
        <w:rPr>
          <w:rStyle w:val="Emphasis"/>
          <w:highlight w:val="cyan"/>
        </w:rPr>
        <w:t>nitrogen cycle</w:t>
      </w:r>
      <w:r w:rsidRPr="001A383F">
        <w:rPr>
          <w:rStyle w:val="StyleUnderline"/>
          <w:highlight w:val="cyan"/>
        </w:rPr>
        <w:t xml:space="preserve"> and </w:t>
      </w:r>
      <w:r w:rsidRPr="001A383F">
        <w:rPr>
          <w:rStyle w:val="Emphasis"/>
          <w:highlight w:val="cyan"/>
        </w:rPr>
        <w:t>diversity loss</w:t>
      </w:r>
      <w:r w:rsidRPr="001B383B">
        <w:rPr>
          <w:sz w:val="14"/>
        </w:rPr>
        <w:t xml:space="preserve">. There have been five previous mass extinctions in earth's history. While all these were due to natural causes, for the first time ever, human conduct is intersecting with and fundamentally altering the earth system. We have entered what Paul Crutzen, the Dutch environmental </w:t>
      </w:r>
      <w:proofErr w:type="gramStart"/>
      <w:r w:rsidRPr="001B383B">
        <w:rPr>
          <w:sz w:val="14"/>
        </w:rPr>
        <w:t>scientist</w:t>
      </w:r>
      <w:proofErr w:type="gramEnd"/>
      <w:r w:rsidRPr="001B383B">
        <w:rPr>
          <w:sz w:val="14"/>
        </w:rPr>
        <w:t xml:space="preserve"> and Nobel Prize winner, termed the Anthropocene -- a new age in which humans have transformed up to half of the world's surface. We are altering the composition of the atmosphere and </w:t>
      </w:r>
      <w:r w:rsidRPr="001A383F">
        <w:rPr>
          <w:rStyle w:val="Emphasis"/>
          <w:highlight w:val="cyan"/>
        </w:rPr>
        <w:t>acidifying the oceans</w:t>
      </w:r>
      <w:r w:rsidRPr="001B383B">
        <w:rPr>
          <w:sz w:val="14"/>
        </w:rPr>
        <w:t xml:space="preserve"> at a rate that </w:t>
      </w:r>
      <w:r w:rsidRPr="001A383F">
        <w:rPr>
          <w:rStyle w:val="Emphasis"/>
          <w:highlight w:val="cyan"/>
        </w:rPr>
        <w:t>undermines the conditions for life</w:t>
      </w:r>
      <w:r w:rsidRPr="001B383B">
        <w:rPr>
          <w:sz w:val="14"/>
        </w:rPr>
        <w:t xml:space="preserve">. The ecological dimensions of global crisis cannot be understated. "We are deciding, without quite meaning to, which evolutionary pathways will remain </w:t>
      </w:r>
      <w:proofErr w:type="gramStart"/>
      <w:r w:rsidRPr="001B383B">
        <w:rPr>
          <w:sz w:val="14"/>
        </w:rPr>
        <w:t>open</w:t>
      </w:r>
      <w:proofErr w:type="gramEnd"/>
      <w:r w:rsidRPr="001B383B">
        <w:rPr>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676ED6">
        <w:rPr>
          <w:rStyle w:val="StyleUnderline"/>
        </w:rPr>
        <w:t>given capital's implacable impulse to accumulate profit and its accelerated commodification of nature, it is difficult to imagine that the environmental catastrophe can be resolved within the capitalist system. "Green capitalism" appears as an oxymoron</w:t>
      </w:r>
      <w:r w:rsidRPr="001B383B">
        <w:rPr>
          <w:sz w:val="14"/>
        </w:rPr>
        <w:t xml:space="preserve">, as sadistic capitalism's attempt to turn the ecological crisis into a profit-making opportunity, along with the conversion of poverty into a tourist attraction. </w:t>
      </w:r>
      <w:r w:rsidRPr="00676ED6">
        <w:rPr>
          <w:rStyle w:val="StyleUnderline"/>
        </w:rPr>
        <w:t>3) The sheer magnitude of the means of violence is unprecedented</w:t>
      </w:r>
      <w:r w:rsidRPr="001B383B">
        <w:rPr>
          <w:sz w:val="14"/>
        </w:rPr>
        <w:t xml:space="preserve">, as is the concentrated control over the means of global communications and the production and circulation of knowledge, </w:t>
      </w:r>
      <w:proofErr w:type="gramStart"/>
      <w:r w:rsidRPr="001B383B">
        <w:rPr>
          <w:sz w:val="14"/>
        </w:rPr>
        <w:t>symbols</w:t>
      </w:r>
      <w:proofErr w:type="gramEnd"/>
      <w:r w:rsidRPr="001B383B">
        <w:rPr>
          <w:sz w:val="14"/>
        </w:rPr>
        <w:t xml:space="preserve"> and images. We have seen the spread of frightening </w:t>
      </w:r>
      <w:r w:rsidRPr="00676ED6">
        <w:rPr>
          <w:rStyle w:val="StyleUnderline"/>
        </w:rPr>
        <w:t xml:space="preserve">new systems of </w:t>
      </w:r>
      <w:r w:rsidRPr="001A383F">
        <w:rPr>
          <w:rStyle w:val="StyleUnderline"/>
          <w:highlight w:val="cyan"/>
        </w:rPr>
        <w:t xml:space="preserve">social </w:t>
      </w:r>
      <w:r w:rsidRPr="00AE6C4F">
        <w:rPr>
          <w:rStyle w:val="StyleUnderline"/>
          <w:highlight w:val="cyan"/>
        </w:rPr>
        <w:t>control</w:t>
      </w:r>
      <w:r w:rsidRPr="00AE6C4F">
        <w:rPr>
          <w:rStyle w:val="StyleUnderline"/>
        </w:rPr>
        <w:t xml:space="preserve"> </w:t>
      </w:r>
      <w:r w:rsidRPr="000577EE">
        <w:rPr>
          <w:rStyle w:val="StyleUnderline"/>
        </w:rPr>
        <w:t>and repression</w:t>
      </w:r>
      <w:r w:rsidRPr="001B383B">
        <w:rPr>
          <w:sz w:val="14"/>
        </w:rPr>
        <w:t xml:space="preserve"> that have </w:t>
      </w:r>
      <w:r w:rsidRPr="00AE6C4F">
        <w:rPr>
          <w:rStyle w:val="StyleUnderline"/>
          <w:highlight w:val="cyan"/>
        </w:rPr>
        <w:t>brought</w:t>
      </w:r>
      <w:r w:rsidRPr="00AE6C4F">
        <w:rPr>
          <w:rStyle w:val="StyleUnderline"/>
        </w:rPr>
        <w:t xml:space="preserve"> us into</w:t>
      </w:r>
      <w:r w:rsidRPr="001B383B">
        <w:rPr>
          <w:sz w:val="14"/>
        </w:rPr>
        <w:t xml:space="preserve"> the </w:t>
      </w:r>
      <w:r w:rsidRPr="001A383F">
        <w:rPr>
          <w:rStyle w:val="StyleUnderline"/>
          <w:highlight w:val="cyan"/>
        </w:rPr>
        <w:t xml:space="preserve">panoptical </w:t>
      </w:r>
      <w:r w:rsidRPr="001A383F">
        <w:rPr>
          <w:rStyle w:val="Emphasis"/>
          <w:highlight w:val="cyan"/>
        </w:rPr>
        <w:t>surveillance</w:t>
      </w:r>
      <w:r w:rsidRPr="00676ED6">
        <w:rPr>
          <w:rStyle w:val="StyleUnderline"/>
        </w:rPr>
        <w:t xml:space="preserve"> society and</w:t>
      </w:r>
      <w:r w:rsidRPr="001B383B">
        <w:rPr>
          <w:sz w:val="14"/>
        </w:rPr>
        <w:t xml:space="preserve"> the age of </w:t>
      </w:r>
      <w:r w:rsidRPr="00676ED6">
        <w:rPr>
          <w:rStyle w:val="Emphasis"/>
        </w:rPr>
        <w:t>thought control</w:t>
      </w:r>
      <w:r w:rsidRPr="001B383B">
        <w:rPr>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1B383B">
        <w:rPr>
          <w:sz w:val="14"/>
        </w:rPr>
        <w:t>housing</w:t>
      </w:r>
      <w:proofErr w:type="gramEnd"/>
      <w:r w:rsidRPr="001B383B">
        <w:rPr>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1B383B">
        <w:rPr>
          <w:sz w:val="14"/>
        </w:rPr>
        <w:t>control</w:t>
      </w:r>
      <w:proofErr w:type="gramEnd"/>
      <w:r w:rsidRPr="001B383B">
        <w:rPr>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w:t>
      </w:r>
      <w:r w:rsidRPr="00676ED6">
        <w:rPr>
          <w:rStyle w:val="StyleUnderline"/>
        </w:rPr>
        <w:t>gentrification, gated communities, surveillance systems, and state and private violence</w:t>
      </w:r>
      <w:r w:rsidRPr="001B383B">
        <w:rPr>
          <w:sz w:val="14"/>
        </w:rPr>
        <w:t xml:space="preserve">. Inside the world's green zones, privileged strata avail themselves of privatized social services, </w:t>
      </w:r>
      <w:proofErr w:type="gramStart"/>
      <w:r w:rsidRPr="001B383B">
        <w:rPr>
          <w:sz w:val="14"/>
        </w:rPr>
        <w:t>consumption</w:t>
      </w:r>
      <w:proofErr w:type="gramEnd"/>
      <w:r w:rsidRPr="001B383B">
        <w:rPr>
          <w:sz w:val="14"/>
        </w:rPr>
        <w:t xml:space="preserve"> and entertainment. They can work and communicate through internet and satellite sealed off under the protection of armies of soldiers, </w:t>
      </w:r>
      <w:proofErr w:type="gramStart"/>
      <w:r w:rsidRPr="001B383B">
        <w:rPr>
          <w:sz w:val="14"/>
        </w:rPr>
        <w:t>police</w:t>
      </w:r>
      <w:proofErr w:type="gramEnd"/>
      <w:r w:rsidRPr="001B383B">
        <w:rPr>
          <w:sz w:val="14"/>
        </w:rPr>
        <w:t xml:space="preserve"> and private security forces. Green zoning takes on distinct forms in each locality. In Palestine, I witnessed such zoning in the form of Israeli military checkpoints, Jewish settler-only </w:t>
      </w:r>
      <w:proofErr w:type="gramStart"/>
      <w:r w:rsidRPr="001B383B">
        <w:rPr>
          <w:sz w:val="14"/>
        </w:rPr>
        <w:t>roads</w:t>
      </w:r>
      <w:proofErr w:type="gramEnd"/>
      <w:r w:rsidRPr="001B383B">
        <w:rPr>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676ED6">
        <w:rPr>
          <w:rStyle w:val="StyleUnderline"/>
        </w:rPr>
        <w:t>warfare and police containment have become normalized and sanitized</w:t>
      </w:r>
      <w:r w:rsidRPr="001B383B">
        <w:rPr>
          <w:sz w:val="14"/>
        </w:rPr>
        <w:t xml:space="preserve"> for those not directly at the receiving end of armed aggression. "Militainment" -- portraying and even </w:t>
      </w:r>
      <w:r w:rsidRPr="00676ED6">
        <w:rPr>
          <w:rStyle w:val="Emphasis"/>
        </w:rPr>
        <w:t>glamorizing war and violence</w:t>
      </w:r>
      <w:r w:rsidRPr="00676ED6">
        <w:rPr>
          <w:rStyle w:val="StyleUnderline"/>
        </w:rPr>
        <w:t xml:space="preserve"> as entertaining spectacles</w:t>
      </w:r>
      <w:r w:rsidRPr="001B383B">
        <w:rPr>
          <w:sz w:val="14"/>
        </w:rPr>
        <w:t xml:space="preserve"> through Hollywood films and television police shows, computer games and corporate "news" channels -- may be the epitome of sadistic capitalism. It </w:t>
      </w:r>
      <w:r w:rsidRPr="00676ED6">
        <w:rPr>
          <w:rStyle w:val="StyleUnderline"/>
        </w:rPr>
        <w:t>desensitizes, bringing about complacency and indifference</w:t>
      </w:r>
      <w:r w:rsidRPr="001B383B">
        <w:rPr>
          <w:sz w:val="14"/>
        </w:rPr>
        <w:t xml:space="preserve">. In between the green zones and outright warfare are </w:t>
      </w:r>
      <w:r w:rsidRPr="00676ED6">
        <w:rPr>
          <w:rStyle w:val="StyleUnderline"/>
        </w:rPr>
        <w:t>prison industrial complexes, immigrant and refugee repression and control systems, the criminalization of outcast communities and capitalist schooling</w:t>
      </w:r>
      <w:r w:rsidRPr="001B383B">
        <w:rPr>
          <w:sz w:val="14"/>
        </w:rPr>
        <w:t>. The omnipresent media and cultural apparatuses of the corporate economy</w:t>
      </w:r>
      <w:proofErr w:type="gramStart"/>
      <w:r w:rsidRPr="001B383B">
        <w:rPr>
          <w:sz w:val="14"/>
        </w:rPr>
        <w:t>, in particular, aim</w:t>
      </w:r>
      <w:proofErr w:type="gramEnd"/>
      <w:r w:rsidRPr="001B383B">
        <w:rPr>
          <w:sz w:val="14"/>
        </w:rPr>
        <w:t xml:space="preserve"> to </w:t>
      </w:r>
      <w:r w:rsidRPr="00676ED6">
        <w:rPr>
          <w:rStyle w:val="StyleUnderline"/>
        </w:rPr>
        <w:t xml:space="preserve">colonize the mind -- to undermine the ability to think critically and outside the dominant worldview. </w:t>
      </w:r>
      <w:r w:rsidRPr="00AE6C4F">
        <w:rPr>
          <w:rStyle w:val="StyleUnderline"/>
        </w:rPr>
        <w:t>A</w:t>
      </w:r>
      <w:r w:rsidRPr="00676ED6">
        <w:rPr>
          <w:rStyle w:val="StyleUnderline"/>
        </w:rPr>
        <w:t xml:space="preserve"> </w:t>
      </w:r>
      <w:r w:rsidRPr="00AE6C4F">
        <w:rPr>
          <w:rStyle w:val="StyleUnderline"/>
          <w:highlight w:val="cyan"/>
        </w:rPr>
        <w:t xml:space="preserve">neofascist culture </w:t>
      </w:r>
      <w:r w:rsidRPr="001A383F">
        <w:rPr>
          <w:rStyle w:val="StyleUnderline"/>
          <w:highlight w:val="cyan"/>
        </w:rPr>
        <w:t xml:space="preserve">emerges through </w:t>
      </w:r>
      <w:r w:rsidRPr="001A383F">
        <w:rPr>
          <w:rStyle w:val="Emphasis"/>
          <w:highlight w:val="cyan"/>
        </w:rPr>
        <w:t>militarism</w:t>
      </w:r>
      <w:r w:rsidRPr="00AE6C4F">
        <w:rPr>
          <w:rStyle w:val="StyleUnderline"/>
        </w:rPr>
        <w:t xml:space="preserve">, </w:t>
      </w:r>
      <w:r w:rsidRPr="000577EE">
        <w:rPr>
          <w:rStyle w:val="StyleUnderline"/>
        </w:rPr>
        <w:t xml:space="preserve">extreme </w:t>
      </w:r>
      <w:r w:rsidRPr="001A383F">
        <w:rPr>
          <w:rStyle w:val="Emphasis"/>
          <w:highlight w:val="cyan"/>
        </w:rPr>
        <w:t>masculinization</w:t>
      </w:r>
      <w:r w:rsidRPr="001A383F">
        <w:rPr>
          <w:rStyle w:val="StyleUnderline"/>
          <w:highlight w:val="cyan"/>
        </w:rPr>
        <w:t xml:space="preserve">, </w:t>
      </w:r>
      <w:proofErr w:type="gramStart"/>
      <w:r w:rsidRPr="00AE6C4F">
        <w:rPr>
          <w:rStyle w:val="Emphasis"/>
          <w:highlight w:val="cyan"/>
        </w:rPr>
        <w:t>racism</w:t>
      </w:r>
      <w:proofErr w:type="gramEnd"/>
      <w:r w:rsidRPr="00AE6C4F">
        <w:rPr>
          <w:rStyle w:val="StyleUnderline"/>
        </w:rPr>
        <w:t xml:space="preserve"> </w:t>
      </w:r>
      <w:r w:rsidRPr="000577EE">
        <w:rPr>
          <w:rStyle w:val="StyleUnderline"/>
        </w:rPr>
        <w:t xml:space="preserve">and </w:t>
      </w:r>
      <w:r w:rsidRPr="000577EE">
        <w:rPr>
          <w:rStyle w:val="Emphasis"/>
        </w:rPr>
        <w:t xml:space="preserve">racist </w:t>
      </w:r>
      <w:r w:rsidRPr="00AE6C4F">
        <w:rPr>
          <w:rStyle w:val="Emphasis"/>
        </w:rPr>
        <w:t>mobilizations against scapegoats</w:t>
      </w:r>
      <w:r w:rsidRPr="001B383B">
        <w:rPr>
          <w:sz w:val="14"/>
        </w:rPr>
        <w:t xml:space="preserve">. </w:t>
      </w:r>
      <w:r w:rsidRPr="00676ED6">
        <w:rPr>
          <w:rStyle w:val="StyleUnderline"/>
        </w:rPr>
        <w:t>4</w:t>
      </w:r>
      <w:r w:rsidRPr="000577EE">
        <w:rPr>
          <w:rStyle w:val="StyleUnderline"/>
        </w:rPr>
        <w:t xml:space="preserve">) </w:t>
      </w:r>
      <w:r w:rsidRPr="000577EE">
        <w:rPr>
          <w:rStyle w:val="Emphasis"/>
        </w:rPr>
        <w:t>We are reaching limits to the extensive expansion</w:t>
      </w:r>
      <w:r w:rsidRPr="00676ED6">
        <w:rPr>
          <w:rStyle w:val="Emphasis"/>
        </w:rPr>
        <w:t xml:space="preserve"> of capitalism</w:t>
      </w:r>
      <w:r w:rsidRPr="001B383B">
        <w:rPr>
          <w:sz w:val="14"/>
        </w:rPr>
        <w:t xml:space="preserve">. Capitalism is like riding a bicycle: When you stop pedaling the bicycle, you fall over. </w:t>
      </w:r>
      <w:r w:rsidRPr="00676ED6">
        <w:rPr>
          <w:rStyle w:val="StyleUnderline"/>
        </w:rPr>
        <w:t>If the capitalist system stops expanding</w:t>
      </w:r>
      <w:r w:rsidRPr="001B383B">
        <w:rPr>
          <w:sz w:val="14"/>
        </w:rPr>
        <w:t xml:space="preserve"> outward, </w:t>
      </w:r>
      <w:r w:rsidRPr="00676ED6">
        <w:rPr>
          <w:rStyle w:val="StyleUnderline"/>
        </w:rPr>
        <w:t>it enters crisis and faces collapse. In each earlier structural crisis, the system went through a new round of extensive expansion -- from</w:t>
      </w:r>
      <w:r w:rsidRPr="001B383B">
        <w:rPr>
          <w:sz w:val="14"/>
        </w:rPr>
        <w:t xml:space="preserve"> waves of </w:t>
      </w:r>
      <w:r w:rsidRPr="00676ED6">
        <w:rPr>
          <w:rStyle w:val="StyleUnderline"/>
        </w:rPr>
        <w:t>colonial conquest</w:t>
      </w:r>
      <w:r w:rsidRPr="001B383B">
        <w:rPr>
          <w:sz w:val="14"/>
        </w:rPr>
        <w:t xml:space="preserve"> in earlier centuries, </w:t>
      </w:r>
      <w:r w:rsidRPr="00676ED6">
        <w:rPr>
          <w:rStyle w:val="StyleUnderline"/>
        </w:rPr>
        <w:t>to the integration</w:t>
      </w:r>
      <w:r w:rsidRPr="001B383B">
        <w:rPr>
          <w:sz w:val="14"/>
        </w:rPr>
        <w:t xml:space="preserve"> in the late 20th and early 21st centuries </w:t>
      </w:r>
      <w:r w:rsidRPr="00676ED6">
        <w:rPr>
          <w:rStyle w:val="StyleUnderline"/>
        </w:rPr>
        <w:t>of the</w:t>
      </w:r>
      <w:r w:rsidRPr="001B383B">
        <w:rPr>
          <w:sz w:val="14"/>
        </w:rPr>
        <w:t xml:space="preserve"> former </w:t>
      </w:r>
      <w:r w:rsidRPr="00676ED6">
        <w:rPr>
          <w:rStyle w:val="StyleUnderline"/>
        </w:rPr>
        <w:t>socialist countries</w:t>
      </w:r>
      <w:r w:rsidRPr="001B383B">
        <w:rPr>
          <w:sz w:val="14"/>
        </w:rPr>
        <w:t xml:space="preserve">, China, </w:t>
      </w:r>
      <w:proofErr w:type="gramStart"/>
      <w:r w:rsidRPr="001B383B">
        <w:rPr>
          <w:sz w:val="14"/>
        </w:rPr>
        <w:t>India</w:t>
      </w:r>
      <w:proofErr w:type="gramEnd"/>
      <w:r w:rsidRPr="001B383B">
        <w:rPr>
          <w:sz w:val="14"/>
        </w:rPr>
        <w:t xml:space="preserve"> and other areas that had been marginally outside the system. </w:t>
      </w:r>
      <w:r w:rsidRPr="00676ED6">
        <w:rPr>
          <w:rStyle w:val="StyleUnderline"/>
        </w:rPr>
        <w:t>There are no longer any new territories to integrate into world capitalism</w:t>
      </w:r>
      <w:r w:rsidRPr="001B383B">
        <w:rPr>
          <w:sz w:val="14"/>
        </w:rPr>
        <w:t xml:space="preserve">. Meanwhile, the privatization of education, health care, utilities, basic </w:t>
      </w:r>
      <w:proofErr w:type="gramStart"/>
      <w:r w:rsidRPr="001B383B">
        <w:rPr>
          <w:sz w:val="14"/>
        </w:rPr>
        <w:t>services</w:t>
      </w:r>
      <w:proofErr w:type="gramEnd"/>
      <w:r w:rsidRPr="001B383B">
        <w:rPr>
          <w:sz w:val="14"/>
        </w:rPr>
        <w:t xml:space="preserve"> and public land are turning those spaces in global society that were outside of capital's control into "spaces of capital." Even poverty has been turned into a commodity. What is there left to commodify? Where can the system now expand? </w:t>
      </w:r>
      <w:r w:rsidRPr="001A383F">
        <w:rPr>
          <w:rStyle w:val="StyleUnderline"/>
          <w:highlight w:val="cyan"/>
        </w:rPr>
        <w:t>With the limits</w:t>
      </w:r>
      <w:r w:rsidRPr="00676ED6">
        <w:rPr>
          <w:rStyle w:val="StyleUnderline"/>
        </w:rPr>
        <w:t xml:space="preserve"> to expansion </w:t>
      </w:r>
      <w:r w:rsidRPr="00AE6C4F">
        <w:rPr>
          <w:rStyle w:val="StyleUnderline"/>
          <w:highlight w:val="cyan"/>
        </w:rPr>
        <w:t>comes</w:t>
      </w:r>
      <w:r w:rsidRPr="00AE6C4F">
        <w:rPr>
          <w:rStyle w:val="StyleUnderline"/>
        </w:rPr>
        <w:t xml:space="preserve"> </w:t>
      </w:r>
      <w:r w:rsidRPr="000577EE">
        <w:rPr>
          <w:rStyle w:val="StyleUnderline"/>
        </w:rPr>
        <w:t xml:space="preserve">a turn toward </w:t>
      </w:r>
      <w:r w:rsidRPr="001A383F">
        <w:rPr>
          <w:rStyle w:val="Emphasis"/>
          <w:highlight w:val="cyan"/>
        </w:rPr>
        <w:t>militarized accumulation</w:t>
      </w:r>
      <w:r w:rsidRPr="00676ED6">
        <w:rPr>
          <w:rStyle w:val="StyleUnderline"/>
        </w:rPr>
        <w:t xml:space="preserve"> -- </w:t>
      </w:r>
      <w:r w:rsidRPr="001A383F">
        <w:rPr>
          <w:rStyle w:val="StyleUnderline"/>
          <w:highlight w:val="cyan"/>
        </w:rPr>
        <w:t xml:space="preserve">making </w:t>
      </w:r>
      <w:r w:rsidRPr="001A383F">
        <w:rPr>
          <w:rStyle w:val="Emphasis"/>
          <w:highlight w:val="cyan"/>
        </w:rPr>
        <w:t>wars of endless destruction</w:t>
      </w:r>
      <w:r w:rsidRPr="001B383B">
        <w:rPr>
          <w:sz w:val="14"/>
        </w:rPr>
        <w:t xml:space="preserve"> and reconstruction </w:t>
      </w:r>
      <w:r w:rsidRPr="000577EE">
        <w:rPr>
          <w:rStyle w:val="StyleUnderline"/>
        </w:rPr>
        <w:t>and expanding</w:t>
      </w:r>
      <w:r w:rsidRPr="00676ED6">
        <w:rPr>
          <w:rStyle w:val="StyleUnderline"/>
        </w:rPr>
        <w:t xml:space="preserve"> the </w:t>
      </w:r>
      <w:r w:rsidRPr="000577EE">
        <w:rPr>
          <w:rStyle w:val="Emphasis"/>
        </w:rPr>
        <w:t>militarization</w:t>
      </w:r>
      <w:r w:rsidRPr="00676ED6">
        <w:rPr>
          <w:rStyle w:val="Emphasis"/>
        </w:rPr>
        <w:t xml:space="preserve"> of social and political institutions</w:t>
      </w:r>
      <w:r w:rsidRPr="00676ED6">
        <w:rPr>
          <w:rStyle w:val="StyleUnderline"/>
        </w:rPr>
        <w:t xml:space="preserve"> </w:t>
      </w:r>
      <w:proofErr w:type="gramStart"/>
      <w:r w:rsidRPr="00676ED6">
        <w:rPr>
          <w:rStyle w:val="StyleUnderline"/>
        </w:rPr>
        <w:t>so as to</w:t>
      </w:r>
      <w:proofErr w:type="gramEnd"/>
      <w:r w:rsidRPr="00676ED6">
        <w:rPr>
          <w:rStyle w:val="StyleUnderline"/>
        </w:rPr>
        <w:t xml:space="preserve"> continue to generate </w:t>
      </w:r>
      <w:r w:rsidRPr="00676ED6">
        <w:rPr>
          <w:rStyle w:val="Emphasis"/>
        </w:rPr>
        <w:t>new opportunities for accumulation</w:t>
      </w:r>
      <w:r w:rsidRPr="00676ED6">
        <w:rPr>
          <w:rStyle w:val="StyleUnderline"/>
        </w:rPr>
        <w:t xml:space="preserve"> in the face of stagnation. 5) There is the rise of a </w:t>
      </w:r>
      <w:r w:rsidRPr="00676ED6">
        <w:rPr>
          <w:rStyle w:val="Emphasis"/>
        </w:rPr>
        <w:t>vast surplus population</w:t>
      </w:r>
      <w:r w:rsidRPr="001B383B">
        <w:rPr>
          <w:sz w:val="14"/>
        </w:rPr>
        <w:t xml:space="preserve"> inhabiting a "planet of slums," </w:t>
      </w:r>
      <w:r w:rsidRPr="00676ED6">
        <w:rPr>
          <w:rStyle w:val="StyleUnderline"/>
        </w:rPr>
        <w:t>alienated from the productive economy</w:t>
      </w:r>
      <w:r w:rsidRPr="001B383B">
        <w:rPr>
          <w:sz w:val="14"/>
        </w:rPr>
        <w:t xml:space="preserve">, thrown into the margins and subject to these sophisticated systems of social control and destruction. </w:t>
      </w:r>
      <w:r w:rsidRPr="000577EE">
        <w:rPr>
          <w:rStyle w:val="StyleUnderline"/>
        </w:rPr>
        <w:t xml:space="preserve">Global </w:t>
      </w:r>
      <w:r w:rsidRPr="001A383F">
        <w:rPr>
          <w:rStyle w:val="StyleUnderline"/>
          <w:highlight w:val="cyan"/>
        </w:rPr>
        <w:t>capitalism</w:t>
      </w:r>
      <w:r w:rsidRPr="001B383B">
        <w:rPr>
          <w:sz w:val="14"/>
        </w:rPr>
        <w:t xml:space="preserve"> has no direct use for surplus humanity. But indirectly, it holds wages down everywhere and </w:t>
      </w:r>
      <w:r w:rsidRPr="001A383F">
        <w:rPr>
          <w:rStyle w:val="StyleUnderline"/>
          <w:highlight w:val="cyan"/>
        </w:rPr>
        <w:t xml:space="preserve">makes new systems </w:t>
      </w:r>
      <w:r w:rsidRPr="00AE6C4F">
        <w:rPr>
          <w:rStyle w:val="StyleUnderline"/>
          <w:highlight w:val="cyan"/>
        </w:rPr>
        <w:t>of</w:t>
      </w:r>
      <w:r w:rsidRPr="00AE6C4F">
        <w:rPr>
          <w:rStyle w:val="StyleUnderline"/>
        </w:rPr>
        <w:t xml:space="preserve"> </w:t>
      </w:r>
      <w:r w:rsidRPr="000577EE">
        <w:rPr>
          <w:rStyle w:val="Emphasis"/>
        </w:rPr>
        <w:t xml:space="preserve">21st century </w:t>
      </w:r>
      <w:r w:rsidRPr="001A383F">
        <w:rPr>
          <w:rStyle w:val="Emphasis"/>
          <w:highlight w:val="cyan"/>
        </w:rPr>
        <w:t>slavery</w:t>
      </w:r>
      <w:r w:rsidRPr="001A383F">
        <w:rPr>
          <w:rStyle w:val="StyleUnderline"/>
          <w:highlight w:val="cyan"/>
        </w:rPr>
        <w:t xml:space="preserve"> possible</w:t>
      </w:r>
      <w:r w:rsidRPr="001B383B">
        <w:rPr>
          <w:sz w:val="14"/>
        </w:rPr>
        <w:t xml:space="preserve">. These systems include </w:t>
      </w:r>
      <w:r w:rsidRPr="001A383F">
        <w:rPr>
          <w:rStyle w:val="Emphasis"/>
          <w:highlight w:val="cyan"/>
        </w:rPr>
        <w:t>prison labor</w:t>
      </w:r>
      <w:r w:rsidRPr="001B383B">
        <w:rPr>
          <w:sz w:val="14"/>
        </w:rPr>
        <w:t xml:space="preserve">, the forced recruitment of miners at gunpoint by warlords contracted by global corporations to dig up valuable minerals in the Congo, </w:t>
      </w:r>
      <w:proofErr w:type="gramStart"/>
      <w:r w:rsidRPr="001A383F">
        <w:rPr>
          <w:rStyle w:val="Emphasis"/>
          <w:highlight w:val="cyan"/>
        </w:rPr>
        <w:t>sweatshops</w:t>
      </w:r>
      <w:proofErr w:type="gramEnd"/>
      <w:r w:rsidRPr="001A383F">
        <w:rPr>
          <w:rStyle w:val="StyleUnderline"/>
          <w:highlight w:val="cyan"/>
        </w:rPr>
        <w:t xml:space="preserve"> and exploited </w:t>
      </w:r>
      <w:r w:rsidRPr="001A383F">
        <w:rPr>
          <w:rStyle w:val="Emphasis"/>
          <w:highlight w:val="cyan"/>
        </w:rPr>
        <w:t>immigrant communities</w:t>
      </w:r>
      <w:r w:rsidRPr="001B383B">
        <w:rPr>
          <w:sz w:val="14"/>
        </w:rPr>
        <w:t xml:space="preserve"> (including the rising tide of immigrant female caregivers for affluent populations). Furthermore, the global working class is experiencing </w:t>
      </w:r>
      <w:r w:rsidRPr="00676ED6">
        <w:rPr>
          <w:rStyle w:val="StyleUnderline"/>
        </w:rPr>
        <w:t>accelerated "precariatization."</w:t>
      </w:r>
      <w:r w:rsidRPr="001B383B">
        <w:rPr>
          <w:sz w:val="14"/>
        </w:rPr>
        <w:t xml:space="preserve"> The "new precariat" </w:t>
      </w:r>
      <w:r w:rsidRPr="00676ED6">
        <w:rPr>
          <w:rStyle w:val="StyleUnderline"/>
        </w:rPr>
        <w:t>refers to</w:t>
      </w:r>
      <w:r w:rsidRPr="001B383B">
        <w:rPr>
          <w:sz w:val="14"/>
        </w:rPr>
        <w:t xml:space="preserve"> the proletariat that faces capital under today's unstable and precarious labor relations -- </w:t>
      </w:r>
      <w:r w:rsidRPr="00676ED6">
        <w:rPr>
          <w:rStyle w:val="StyleUnderline"/>
        </w:rPr>
        <w:t xml:space="preserve">informalization, casualization, part-time, temp, </w:t>
      </w:r>
      <w:proofErr w:type="gramStart"/>
      <w:r w:rsidRPr="00676ED6">
        <w:rPr>
          <w:rStyle w:val="StyleUnderline"/>
        </w:rPr>
        <w:t>immigrant</w:t>
      </w:r>
      <w:proofErr w:type="gramEnd"/>
      <w:r w:rsidRPr="00676ED6">
        <w:rPr>
          <w:rStyle w:val="StyleUnderline"/>
        </w:rPr>
        <w:t xml:space="preserve"> and contract labor</w:t>
      </w:r>
      <w:r w:rsidRPr="001B383B">
        <w:rPr>
          <w:sz w:val="14"/>
        </w:rPr>
        <w:t xml:space="preserve">. As communities are uprooted everywhere, there is </w:t>
      </w:r>
      <w:r w:rsidRPr="00676ED6">
        <w:rPr>
          <w:rStyle w:val="StyleUnderline"/>
        </w:rPr>
        <w:t>a rising reserve army of immigrant labor</w:t>
      </w:r>
      <w:r w:rsidRPr="001B383B">
        <w:rPr>
          <w:sz w:val="14"/>
        </w:rPr>
        <w:t xml:space="preserve">. The global working class is becoming divided into citizen and immigrant workers. The latter </w:t>
      </w:r>
      <w:r w:rsidRPr="00676ED6">
        <w:rPr>
          <w:rStyle w:val="StyleUnderline"/>
        </w:rPr>
        <w:t>are</w:t>
      </w:r>
      <w:r w:rsidRPr="001B383B">
        <w:rPr>
          <w:sz w:val="14"/>
        </w:rPr>
        <w:t xml:space="preserve"> particularly attractive to transnational capital, as the lack of citizenship rights makes them </w:t>
      </w:r>
      <w:r w:rsidRPr="00676ED6">
        <w:rPr>
          <w:rStyle w:val="StyleUnderline"/>
        </w:rPr>
        <w:t>particularly vulnerable, and therefore, exploitable</w:t>
      </w:r>
      <w:r w:rsidRPr="001B383B">
        <w:rPr>
          <w:sz w:val="14"/>
        </w:rPr>
        <w:t xml:space="preserve">. The challenge for dominant groups is how to contain the real and potential rebellion of surplus humanity, the immigrant </w:t>
      </w:r>
      <w:proofErr w:type="gramStart"/>
      <w:r w:rsidRPr="001B383B">
        <w:rPr>
          <w:sz w:val="14"/>
        </w:rPr>
        <w:t>workforce</w:t>
      </w:r>
      <w:proofErr w:type="gramEnd"/>
      <w:r w:rsidRPr="001B383B">
        <w:rPr>
          <w:sz w:val="14"/>
        </w:rPr>
        <w:t xml:space="preserve"> and the precariat. </w:t>
      </w:r>
      <w:r w:rsidRPr="00676ED6">
        <w:rPr>
          <w:rStyle w:val="StyleUnderline"/>
        </w:rPr>
        <w:t xml:space="preserve">How can they contain the explosive contradictions of this system? </w:t>
      </w:r>
      <w:r w:rsidRPr="001B383B">
        <w:rPr>
          <w:sz w:val="14"/>
        </w:rPr>
        <w:t xml:space="preserve">The 21st century megacities become the battlegrounds between mass resistance movements and the new systems of mass repression. Some </w:t>
      </w:r>
      <w:r w:rsidRPr="001A383F">
        <w:rPr>
          <w:rStyle w:val="StyleUnderline"/>
          <w:highlight w:val="cyan"/>
        </w:rPr>
        <w:t>populations</w:t>
      </w:r>
      <w:r w:rsidRPr="001B383B">
        <w:rPr>
          <w:sz w:val="14"/>
        </w:rPr>
        <w:t xml:space="preserve"> in these cities (</w:t>
      </w:r>
      <w:proofErr w:type="gramStart"/>
      <w:r w:rsidRPr="001B383B">
        <w:rPr>
          <w:sz w:val="14"/>
        </w:rPr>
        <w:t>and also</w:t>
      </w:r>
      <w:proofErr w:type="gramEnd"/>
      <w:r w:rsidRPr="001B383B">
        <w:rPr>
          <w:sz w:val="14"/>
        </w:rPr>
        <w:t xml:space="preserve"> in abandoned countryside) </w:t>
      </w:r>
      <w:r w:rsidRPr="001A383F">
        <w:rPr>
          <w:rStyle w:val="StyleUnderline"/>
          <w:highlight w:val="cyan"/>
        </w:rPr>
        <w:t xml:space="preserve">are at risk of </w:t>
      </w:r>
      <w:r w:rsidRPr="001A383F">
        <w:rPr>
          <w:rStyle w:val="Emphasis"/>
          <w:highlight w:val="cyan"/>
        </w:rPr>
        <w:t>genocide</w:t>
      </w:r>
      <w:r w:rsidRPr="001B383B">
        <w:rPr>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1B383B">
        <w:rPr>
          <w:sz w:val="14"/>
        </w:rPr>
        <w:t>as a result of</w:t>
      </w:r>
      <w:proofErr w:type="gramEnd"/>
      <w:r w:rsidRPr="001B383B">
        <w:rPr>
          <w:sz w:val="14"/>
        </w:rPr>
        <w:t xml:space="preserve"> the enormous pressure exerted on it from the European Central Bank and private international creditors. The Systemic Critique of Global Capitalism A growing number of transnational elites themselves now recognize that </w:t>
      </w:r>
      <w:r w:rsidRPr="00676ED6">
        <w:rPr>
          <w:rStyle w:val="StyleUnderline"/>
        </w:rPr>
        <w:t>any resolution to the global crisis must involve redistribution</w:t>
      </w:r>
      <w:r w:rsidRPr="001B383B">
        <w:rPr>
          <w:sz w:val="14"/>
        </w:rPr>
        <w:t xml:space="preserve"> downward of income. </w:t>
      </w:r>
      <w:r w:rsidRPr="00676ED6">
        <w:rPr>
          <w:rStyle w:val="StyleUnderline"/>
        </w:rPr>
        <w:t>However</w:t>
      </w:r>
      <w:r w:rsidRPr="001B383B">
        <w:rPr>
          <w:sz w:val="14"/>
        </w:rPr>
        <w:t xml:space="preserve">, in the viewpoint of those from below, a </w:t>
      </w:r>
      <w:r w:rsidRPr="00676ED6">
        <w:rPr>
          <w:rStyle w:val="Emphasis"/>
        </w:rPr>
        <w:t>neo-Keynesian redistribution</w:t>
      </w:r>
      <w:r w:rsidRPr="00676ED6">
        <w:rPr>
          <w:rStyle w:val="StyleUnderline"/>
        </w:rPr>
        <w:t xml:space="preserve"> within the prevailing corporate power structure is not enough. What is required is a</w:t>
      </w:r>
      <w:r w:rsidRPr="001B383B">
        <w:rPr>
          <w:sz w:val="14"/>
        </w:rPr>
        <w:t xml:space="preserve"> redistribution of power downward and </w:t>
      </w:r>
      <w:r w:rsidRPr="00676ED6">
        <w:rPr>
          <w:rStyle w:val="StyleUnderline"/>
        </w:rPr>
        <w:t xml:space="preserve">transformation toward a system in which social need trumps private profit. </w:t>
      </w:r>
      <w:r w:rsidRPr="000577EE">
        <w:rPr>
          <w:rStyle w:val="Emphasis"/>
          <w:sz w:val="26"/>
          <w:szCs w:val="26"/>
        </w:rPr>
        <w:t xml:space="preserve">A </w:t>
      </w:r>
      <w:r w:rsidRPr="00AE6C4F">
        <w:rPr>
          <w:rStyle w:val="Emphasis"/>
          <w:sz w:val="26"/>
          <w:szCs w:val="26"/>
          <w:highlight w:val="cyan"/>
        </w:rPr>
        <w:t>global rebellion</w:t>
      </w:r>
      <w:r w:rsidRPr="000577EE">
        <w:rPr>
          <w:rStyle w:val="Emphasis"/>
          <w:sz w:val="26"/>
          <w:szCs w:val="26"/>
        </w:rPr>
        <w:t xml:space="preserve"> against the transnational capitalist class </w:t>
      </w:r>
      <w:r w:rsidRPr="00AE6C4F">
        <w:rPr>
          <w:rStyle w:val="Emphasis"/>
          <w:sz w:val="26"/>
          <w:szCs w:val="26"/>
          <w:highlight w:val="cyan"/>
        </w:rPr>
        <w:t>has spread</w:t>
      </w:r>
      <w:r w:rsidRPr="000577EE">
        <w:rPr>
          <w:rStyle w:val="StyleUnderline"/>
        </w:rPr>
        <w:t xml:space="preserve"> since the financial collapse of 2008. Wherever one looks, there is popular, grassroots and leftist struggle</w:t>
      </w:r>
      <w:r w:rsidRPr="000577EE">
        <w:rPr>
          <w:sz w:val="14"/>
        </w:rPr>
        <w:t>, and the rise of</w:t>
      </w:r>
      <w:r w:rsidRPr="001B383B">
        <w:rPr>
          <w:sz w:val="14"/>
        </w:rPr>
        <w:t xml:space="preserve"> new cultures of resistance: </w:t>
      </w:r>
      <w:r w:rsidRPr="00AE6C4F">
        <w:rPr>
          <w:rStyle w:val="StyleUnderline"/>
        </w:rPr>
        <w:t>the Arab Spring; the resurgence of leftist politics in Greece, Spain and elsewhere in Europe; the tenacious resistance of Mexican social movements following the Ayotzinapa massacre of 2014; the favela uprising in Brazil against the government's World Cup and Olympic expulsion policies; the student strikes in Chile; the remarkable surge in the Chinese workers' movement; the shack dwellers and other poor people's campaigns in South Africa; Occupy Wall Street, the immigrant rights movement, Black Lives Matter, fast food workers' struggle and the mobilization around the Bernie Sanders presidential campaign in the United States. This</w:t>
      </w:r>
      <w:r w:rsidRPr="00676ED6">
        <w:rPr>
          <w:rStyle w:val="StyleUnderline"/>
        </w:rPr>
        <w:t xml:space="preserve"> global revolt is spread unevenly and faces many challenges</w:t>
      </w:r>
      <w:r w:rsidRPr="001B383B">
        <w:rPr>
          <w:sz w:val="14"/>
        </w:rPr>
        <w:t xml:space="preserve">. A number of these struggles, moreover, have suffered setbacks, such as the Greek working-class movement and, tragically, the Arab Spring. What type of a transformation is viable, and how do we achieve it? </w:t>
      </w:r>
      <w:r w:rsidRPr="00676ED6">
        <w:rPr>
          <w:rStyle w:val="StyleUnderline"/>
        </w:rPr>
        <w:t xml:space="preserve">How we interpret the global crisis is itself a matter of vital importance as politics polarize worldwide between a neofascist and a popular response. </w:t>
      </w:r>
      <w:r w:rsidRPr="001A383F">
        <w:rPr>
          <w:rStyle w:val="StyleUnderline"/>
          <w:highlight w:val="cyan"/>
        </w:rPr>
        <w:t xml:space="preserve">The </w:t>
      </w:r>
      <w:r w:rsidRPr="000577EE">
        <w:rPr>
          <w:rStyle w:val="StyleUnderline"/>
        </w:rPr>
        <w:t xml:space="preserve">systemic </w:t>
      </w:r>
      <w:r w:rsidRPr="001A383F">
        <w:rPr>
          <w:rStyle w:val="StyleUnderline"/>
          <w:highlight w:val="cyan"/>
        </w:rPr>
        <w:t xml:space="preserve">critique of </w:t>
      </w:r>
      <w:r w:rsidRPr="000577EE">
        <w:rPr>
          <w:rStyle w:val="StyleUnderline"/>
        </w:rPr>
        <w:t xml:space="preserve">global </w:t>
      </w:r>
      <w:r w:rsidRPr="001A383F">
        <w:rPr>
          <w:rStyle w:val="StyleUnderline"/>
          <w:highlight w:val="cyan"/>
        </w:rPr>
        <w:t xml:space="preserve">capitalism must </w:t>
      </w:r>
      <w:r w:rsidRPr="000577EE">
        <w:rPr>
          <w:rStyle w:val="StyleUnderline"/>
        </w:rPr>
        <w:t xml:space="preserve">strive to </w:t>
      </w:r>
      <w:r w:rsidRPr="001A383F">
        <w:rPr>
          <w:rStyle w:val="StyleUnderline"/>
          <w:highlight w:val="cyan"/>
        </w:rPr>
        <w:t>influence</w:t>
      </w:r>
      <w:r w:rsidRPr="00676ED6">
        <w:rPr>
          <w:rStyle w:val="StyleUnderline"/>
        </w:rPr>
        <w:t xml:space="preserve">, from this vantage point, </w:t>
      </w:r>
      <w:r w:rsidRPr="001A383F">
        <w:rPr>
          <w:rStyle w:val="StyleUnderline"/>
          <w:highlight w:val="cyan"/>
        </w:rPr>
        <w:t xml:space="preserve">the </w:t>
      </w:r>
      <w:r w:rsidRPr="000577EE">
        <w:rPr>
          <w:rStyle w:val="StyleUnderline"/>
        </w:rPr>
        <w:t xml:space="preserve">discourse and </w:t>
      </w:r>
      <w:r w:rsidRPr="001A383F">
        <w:rPr>
          <w:rStyle w:val="StyleUnderline"/>
          <w:highlight w:val="cyan"/>
        </w:rPr>
        <w:t>practice of movements</w:t>
      </w:r>
      <w:r w:rsidRPr="00676ED6">
        <w:rPr>
          <w:rStyle w:val="StyleUnderline"/>
        </w:rPr>
        <w:t xml:space="preserve"> for a more just distribution of wealth and power. </w:t>
      </w:r>
      <w:r w:rsidRPr="001A383F">
        <w:rPr>
          <w:rStyle w:val="Emphasis"/>
          <w:highlight w:val="cyan"/>
        </w:rPr>
        <w:t>Our survival may depend on it.</w:t>
      </w:r>
    </w:p>
    <w:p w14:paraId="1CA336A2" w14:textId="77777777" w:rsidR="00B530E6" w:rsidRPr="00B530E6" w:rsidRDefault="00B530E6" w:rsidP="00B530E6"/>
    <w:p w14:paraId="48418C1C" w14:textId="557C794B" w:rsidR="0027038B" w:rsidRPr="0027038B" w:rsidRDefault="0017218C" w:rsidP="0017218C">
      <w:pPr>
        <w:pStyle w:val="Heading4"/>
      </w:pPr>
      <w:r>
        <w:t xml:space="preserve">Space exploration isn’t going to be accessible – just because some people can go doesn’t mean it wont just be </w:t>
      </w:r>
      <w:r w:rsidR="00863F20">
        <w:t>white cismen</w:t>
      </w:r>
    </w:p>
    <w:p w14:paraId="12305D9F" w14:textId="53C1F878" w:rsidR="0027038B" w:rsidRDefault="0027038B" w:rsidP="0027038B">
      <w:r>
        <w:t xml:space="preserve">Lucianne </w:t>
      </w:r>
      <w:r w:rsidRPr="00A95B01">
        <w:rPr>
          <w:rStyle w:val="Style13ptBold"/>
        </w:rPr>
        <w:t>Walkowicz 21</w:t>
      </w:r>
      <w:r>
        <w:t xml:space="preserve"> (Lucianne Walkowicz, 9-15-2021, Don’t Count on Billionaires to Get Humanity into Space, Scientific American,</w:t>
      </w:r>
      <w:r w:rsidR="00A95B01">
        <w:t xml:space="preserve"> </w:t>
      </w:r>
      <w:hyperlink r:id="rId18" w:history="1">
        <w:r w:rsidR="00256CFA" w:rsidRPr="00D6551C">
          <w:rPr>
            <w:rStyle w:val="Hyperlink"/>
          </w:rPr>
          <w:t>https://www.scientificamerican.com/article/dont-count-on-billionaires-to-get-humanity-into-space/</w:t>
        </w:r>
      </w:hyperlink>
      <w:r w:rsidR="00256CFA">
        <w:t xml:space="preserve"> - //EaganAE</w:t>
      </w:r>
    </w:p>
    <w:p w14:paraId="4296EAE0" w14:textId="77777777" w:rsidR="0027038B" w:rsidRPr="0027038B" w:rsidRDefault="0027038B" w:rsidP="0027038B"/>
    <w:p w14:paraId="560F97A4" w14:textId="7B12FA71" w:rsidR="008C4513" w:rsidRDefault="008C4513" w:rsidP="008B3C62">
      <w:r w:rsidRPr="008B6FEF">
        <w:rPr>
          <w:rStyle w:val="StyleUnderline"/>
          <w:highlight w:val="green"/>
        </w:rPr>
        <w:t>The narrative that billionaire-funded spaceflight is making space more accessible is not true</w:t>
      </w:r>
      <w:r>
        <w:t xml:space="preserve"> beyond these specific, individual cases, however. If one argues that state-run astronaut selection processes are gatekeeping access to space, </w:t>
      </w:r>
      <w:r w:rsidRPr="00B361CB">
        <w:rPr>
          <w:rStyle w:val="StyleUnderline"/>
        </w:rPr>
        <w:t xml:space="preserve">then </w:t>
      </w:r>
      <w:r w:rsidRPr="008B6FEF">
        <w:rPr>
          <w:rStyle w:val="StyleUnderline"/>
          <w:highlight w:val="green"/>
        </w:rPr>
        <w:t>billionaires selecting crews</w:t>
      </w:r>
      <w:r w:rsidRPr="00B361CB">
        <w:rPr>
          <w:rStyle w:val="StyleUnderline"/>
        </w:rPr>
        <w:t xml:space="preserve"> (including themselves) </w:t>
      </w:r>
      <w:r w:rsidRPr="00154C9D">
        <w:rPr>
          <w:rStyle w:val="StyleUnderline"/>
          <w:highlight w:val="green"/>
        </w:rPr>
        <w:t>only substitutes an even less transparent arbiter of access</w:t>
      </w:r>
      <w:r>
        <w:t xml:space="preserve"> in place of a national space agency. A gatekeeper lifting the velvet rope for outstanding individuals might create amazing experiences for those people but doesn’t remove the barrier itself. In a larger sense, </w:t>
      </w:r>
      <w:r w:rsidRPr="00DF75AF">
        <w:rPr>
          <w:rStyle w:val="StyleUnderline"/>
          <w:highlight w:val="green"/>
        </w:rPr>
        <w:t>today’s billionaires</w:t>
      </w:r>
      <w:r w:rsidRPr="00154356">
        <w:rPr>
          <w:rStyle w:val="StyleUnderline"/>
        </w:rPr>
        <w:t xml:space="preserve"> not only inherited but continue to </w:t>
      </w:r>
      <w:r w:rsidRPr="00DF75AF">
        <w:rPr>
          <w:rStyle w:val="StyleUnderline"/>
          <w:highlight w:val="green"/>
        </w:rPr>
        <w:t>actively create a world rife with inequity—including barriers of racism, sexism and ableism</w:t>
      </w:r>
      <w:r w:rsidRPr="00154356">
        <w:rPr>
          <w:rStyle w:val="StyleUnderline"/>
        </w:rPr>
        <w:t xml:space="preserve"> that have long barred people like Funk, Proctor and Arceneaux from the astronaut corps</w:t>
      </w:r>
      <w:r w:rsidRPr="00B83F09">
        <w:rPr>
          <w:rStyle w:val="StyleUnderline"/>
        </w:rPr>
        <w:t xml:space="preserve">. </w:t>
      </w:r>
      <w:r w:rsidRPr="00DF75AF">
        <w:rPr>
          <w:rStyle w:val="StyleUnderline"/>
          <w:highlight w:val="green"/>
        </w:rPr>
        <w:t xml:space="preserve">A world with billionaires in it—or orbiting it—is not an equitable </w:t>
      </w:r>
      <w:proofErr w:type="gramStart"/>
      <w:r w:rsidRPr="00DF75AF">
        <w:rPr>
          <w:rStyle w:val="StyleUnderline"/>
          <w:highlight w:val="green"/>
        </w:rPr>
        <w:t>one by definition</w:t>
      </w:r>
      <w:proofErr w:type="gramEnd"/>
      <w:r w:rsidRPr="00B83F09">
        <w:rPr>
          <w:rStyle w:val="StyleUnderline"/>
        </w:rPr>
        <w:t>.</w:t>
      </w:r>
      <w:r w:rsidR="0027038B">
        <w:t xml:space="preserve"> </w:t>
      </w:r>
      <w:r>
        <w:t xml:space="preserve">Of course, I’d be remiss not to mention that a central element of Inspiration4 was a fundraising drive for St. Jude Children’s Research Hospital, which received a $50-million donation from Elon Musk toward its $200 million goal. Without a doubt, money going to a hospital that does incredible healing work is a good thing. But in the context of the immense wealth at play, it’s hard to forget that St. Jude could have received its entire fundraising goal without anyone ever leaving the planet. Besides his enthusiasm for space, Isaacman has something else in common with Bezos and Musk: he is one of the few people to become even more fabulously wealthy over the course of the pandemic. While Isaacman hasn’t disclosed what he paid Musk’s SpaceX for his trip into orbit, $200 million or more is a reasonable estimate. And though Musk’s $50-million donation sounds enormously generous for most of us, recall that his net worth is currently around $194 billion. </w:t>
      </w:r>
      <w:proofErr w:type="gramStart"/>
      <w:r>
        <w:t>So</w:t>
      </w:r>
      <w:proofErr w:type="gramEnd"/>
      <w:r>
        <w:t xml:space="preserve"> if you scale his donation to the median American’s net worth (around $97,680 on average, not accounting for the racial wealth gap or age differences), Musk gave the equivalent of about $25.</w:t>
      </w:r>
    </w:p>
    <w:p w14:paraId="2F4B1140" w14:textId="1CAA8DD3" w:rsidR="008B3C62" w:rsidRPr="008B3C62" w:rsidRDefault="008B3C62" w:rsidP="008B3C62"/>
    <w:p w14:paraId="0106FC28" w14:textId="0050DDA4" w:rsidR="006F2A30" w:rsidRDefault="006F2A30" w:rsidP="006F2A30">
      <w:pPr>
        <w:pStyle w:val="Heading3"/>
      </w:pPr>
      <w:r>
        <w:t>1ac – plan</w:t>
      </w:r>
    </w:p>
    <w:p w14:paraId="1F976927" w14:textId="3C648BD1" w:rsidR="006F2A30" w:rsidRDefault="006F2A30" w:rsidP="006F2A30">
      <w:pPr>
        <w:pStyle w:val="Heading4"/>
      </w:pPr>
      <w:proofErr w:type="gramStart"/>
      <w:r>
        <w:t>Thus</w:t>
      </w:r>
      <w:proofErr w:type="gramEnd"/>
      <w:r>
        <w:t xml:space="preserve"> I affirm the resolution</w:t>
      </w:r>
      <w:r w:rsidR="002077ED">
        <w:t xml:space="preserve"> resolved: </w:t>
      </w:r>
      <w:r w:rsidR="00240E05">
        <w:t>the appropriation of outer space by private entities is unjust</w:t>
      </w:r>
      <w:r w:rsidR="00304785">
        <w:t xml:space="preserve">. </w:t>
      </w:r>
    </w:p>
    <w:p w14:paraId="60819165" w14:textId="77777777" w:rsidR="00033D0E" w:rsidRDefault="00033D0E" w:rsidP="00033D0E">
      <w:pPr>
        <w:pStyle w:val="Heading4"/>
      </w:pPr>
      <w:r>
        <w:t>“</w:t>
      </w:r>
      <w:r w:rsidRPr="005C49E8">
        <w:t>Appropriation</w:t>
      </w:r>
      <w:r>
        <w:t>” includes claims to natural resources, not just real property</w:t>
      </w:r>
      <w:r w:rsidRPr="005C49E8">
        <w:t>.</w:t>
      </w:r>
      <w:r>
        <w:t xml:space="preserve"> </w:t>
      </w:r>
      <w:r w:rsidRPr="005C49E8">
        <w:t xml:space="preserve"> </w:t>
      </w:r>
    </w:p>
    <w:p w14:paraId="65B3B6B7" w14:textId="77777777" w:rsidR="00033D0E" w:rsidRPr="005C49E8" w:rsidRDefault="00033D0E" w:rsidP="00033D0E">
      <w:r>
        <w:t xml:space="preserve">Amanda M. </w:t>
      </w:r>
      <w:r w:rsidRPr="00C62263">
        <w:rPr>
          <w:rStyle w:val="Style13ptBold"/>
        </w:rPr>
        <w:t>Leon</w:t>
      </w:r>
      <w:r>
        <w:t xml:space="preserve">, Associate*, Caplin &amp; Drysdale, Chtd., </w:t>
      </w:r>
      <w:r w:rsidRPr="00C62263">
        <w:rPr>
          <w:rStyle w:val="Style13ptBold"/>
        </w:rPr>
        <w:t>’18</w:t>
      </w:r>
      <w:r>
        <w:t>, Virginia Law Review [“MINING FOR MEANING: AN EXAMINATION OF THE LEGALITY OF PROPERTY RIGHTS IN SPACE RESOURCES” Vol. 104:497 2018] TDI</w:t>
      </w:r>
    </w:p>
    <w:p w14:paraId="3A758151" w14:textId="77777777" w:rsidR="00033D0E" w:rsidRPr="005C49E8" w:rsidRDefault="00033D0E" w:rsidP="00033D0E">
      <w: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6A0A2F">
        <w:rPr>
          <w:rStyle w:val="StyleUnderline"/>
          <w:highlight w:val="green"/>
        </w:rPr>
        <w:t>Black’s Law Dictionary describes “appropriate”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6A0A2F">
        <w:rPr>
          <w:rStyle w:val="StyleUnderline"/>
          <w:highlight w:val="green"/>
        </w:rPr>
        <w:t>appropriation is often used not only with respect to real property</w:t>
      </w:r>
      <w:r w:rsidRPr="0028278F">
        <w:rPr>
          <w:rStyle w:val="StyleUnderline"/>
        </w:rPr>
        <w:t xml:space="preserve"> but also with water</w:t>
      </w:r>
      <w:r>
        <w:t xml:space="preserve">. </w:t>
      </w:r>
      <w:r w:rsidRPr="0028278F">
        <w:rPr>
          <w:rStyle w:val="Emphasis"/>
        </w:rPr>
        <w:t>According to U.S. case law</w:t>
      </w:r>
      <w:r w:rsidRPr="0028278F">
        <w:rPr>
          <w:rStyle w:val="StyleUnderline"/>
        </w:rPr>
        <w:t>, a person completes an appropriation of water by diversion of the water and an application of the water to beneficial use</w:t>
      </w:r>
      <w:r>
        <w:t xml:space="preserve">.167 </w:t>
      </w:r>
      <w:r w:rsidRPr="0028278F">
        <w:rPr>
          <w:rStyle w:val="StyleUnderline"/>
        </w:rPr>
        <w:t>This common use of the term “appropriation” with respect to water illustrate</w:t>
      </w:r>
      <w:r>
        <w:t xml:space="preserve">s two key points: </w:t>
      </w:r>
      <w:r w:rsidRPr="0028278F">
        <w:rPr>
          <w:rStyle w:val="StyleUnderline"/>
        </w:rPr>
        <w:t xml:space="preserve">(1) </w:t>
      </w:r>
      <w:r w:rsidRPr="00AB5417">
        <w:rPr>
          <w:rStyle w:val="StyleUnderline"/>
          <w:highlight w:val="green"/>
        </w:rPr>
        <w:t>the term applies to natural resources</w:t>
      </w:r>
      <w:r>
        <w:t>—e.g., water or minerals—</w:t>
      </w:r>
      <w:r w:rsidRPr="0028278F">
        <w:rPr>
          <w:rStyle w:val="Emphasis"/>
        </w:rPr>
        <w:t>not just real property</w:t>
      </w:r>
      <w:r>
        <w:t xml:space="preserve">, </w:t>
      </w:r>
      <w:r w:rsidRPr="0028278F">
        <w:rPr>
          <w:rStyle w:val="StyleUnderline"/>
        </w:rPr>
        <w:t xml:space="preserve">and (2) </w:t>
      </w:r>
      <w:r w:rsidRPr="00AB5417">
        <w:rPr>
          <w:rStyle w:val="Emphasis"/>
          <w:highlight w:val="green"/>
        </w:rPr>
        <w:t>mining space resources</w:t>
      </w:r>
      <w:r w:rsidRPr="00AB5417">
        <w:rPr>
          <w:rStyle w:val="StyleUnderline"/>
          <w:highlight w:val="green"/>
        </w:rPr>
        <w:t xml:space="preserve"> and putting them to beneficial use</w:t>
      </w:r>
      <w:r>
        <w:t>—</w:t>
      </w:r>
      <w:r w:rsidRPr="0028278F">
        <w:rPr>
          <w:rStyle w:val="StyleUnderline"/>
        </w:rPr>
        <w:t>e.g., selling or manufacturing the mined resources</w:t>
      </w:r>
      <w:r>
        <w:t xml:space="preserve">— </w:t>
      </w:r>
      <w:r w:rsidRPr="00AB5417">
        <w:rPr>
          <w:rStyle w:val="StyleUnderline"/>
          <w:highlight w:val="green"/>
        </w:rPr>
        <w:t>could reasonably be interpreted as an “appropriation” of outer space</w:t>
      </w:r>
      <w:r w:rsidRPr="0028278F">
        <w:rPr>
          <w:rStyle w:val="StyleUnderline"/>
        </w:rPr>
        <w:t>.</w:t>
      </w:r>
      <w: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t xml:space="preserve">. </w:t>
      </w:r>
      <w:proofErr w:type="gramStart"/>
      <w:r>
        <w:t>In order to</w:t>
      </w:r>
      <w:proofErr w:type="gramEnd"/>
      <w:r>
        <w:t xml:space="preserve"> resolve these ambiguities, an analysis of preparatory materials, historical context, and state practice follows.</w:t>
      </w:r>
    </w:p>
    <w:p w14:paraId="78549914" w14:textId="77777777" w:rsidR="00033D0E" w:rsidRPr="00033D0E" w:rsidRDefault="00033D0E" w:rsidP="00033D0E"/>
    <w:p w14:paraId="436018E7" w14:textId="77777777" w:rsidR="004F7CB2" w:rsidRDefault="004F7CB2" w:rsidP="004F7CB2">
      <w:pPr>
        <w:pStyle w:val="Heading3"/>
      </w:pPr>
      <w:r>
        <w:t>1ac – fwrk</w:t>
      </w:r>
    </w:p>
    <w:p w14:paraId="58A82CAF" w14:textId="77777777" w:rsidR="004F7CB2" w:rsidRDefault="004F7CB2" w:rsidP="004F7CB2">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6C71C73" w14:textId="77777777" w:rsidR="004F7CB2" w:rsidRDefault="004F7CB2" w:rsidP="004F7CB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5F9B50AD" w14:textId="77777777" w:rsidR="004F7CB2" w:rsidRDefault="004F7CB2" w:rsidP="004F7CB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472E213" w14:textId="77777777" w:rsidR="004F7CB2" w:rsidRDefault="004F7CB2" w:rsidP="004F7CB2"/>
    <w:p w14:paraId="2657DBF4" w14:textId="77777777" w:rsidR="004F7CB2" w:rsidRDefault="004F7CB2" w:rsidP="004F7CB2">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139DEC72" w14:textId="77777777" w:rsidR="004F7CB2" w:rsidRPr="007D690B" w:rsidRDefault="004F7CB2" w:rsidP="004F7CB2"/>
    <w:p w14:paraId="2C848BDC" w14:textId="77777777" w:rsidR="004F7CB2" w:rsidRPr="00611177" w:rsidRDefault="004F7CB2" w:rsidP="004F7CB2">
      <w:pPr>
        <w:pStyle w:val="Heading4"/>
        <w:rPr>
          <w:rFonts w:cs="Calibri"/>
        </w:rPr>
      </w:pPr>
      <w:r>
        <w:t>4]</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3F64478" w14:textId="77777777" w:rsidR="004F7CB2" w:rsidRPr="00611177" w:rsidRDefault="004F7CB2" w:rsidP="004F7CB2">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9ADAFB9" w14:textId="77777777" w:rsidR="004F7CB2" w:rsidRPr="00484031" w:rsidRDefault="004F7CB2" w:rsidP="004F7CB2">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273B1710" w14:textId="77777777" w:rsidR="004F7CB2" w:rsidRPr="00B44CD7" w:rsidRDefault="004F7CB2" w:rsidP="004F7CB2">
      <w:pPr>
        <w:pStyle w:val="Heading4"/>
        <w:rPr>
          <w:b w:val="0"/>
        </w:rPr>
      </w:pPr>
      <w:r>
        <w:t xml:space="preserve">5] </w:t>
      </w:r>
      <w:r>
        <w:rPr>
          <w:rStyle w:val="Style13ptBold"/>
          <w:b/>
        </w:rPr>
        <w:t>E</w:t>
      </w:r>
      <w:r w:rsidRPr="00B44CD7">
        <w:rPr>
          <w:rStyle w:val="Style13ptBold"/>
          <w:b/>
        </w:rPr>
        <w:t>xtinction first</w:t>
      </w:r>
    </w:p>
    <w:p w14:paraId="20F085E6" w14:textId="77777777" w:rsidR="004F7CB2" w:rsidRPr="00B44CD7" w:rsidRDefault="004F7CB2" w:rsidP="004F7CB2">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464D8E2A" w14:textId="77777777" w:rsidR="004F7CB2" w:rsidRPr="00AB303D" w:rsidRDefault="004F7CB2" w:rsidP="004F7CB2">
      <w:pPr>
        <w:rPr>
          <w:rStyle w:val="Emphasis"/>
          <w:b w:val="0"/>
          <w:iCs w:val="0"/>
          <w:sz w:val="12"/>
          <w:u w:val="none"/>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5D4C4C">
        <w:rPr>
          <w:rStyle w:val="StyleUnderline"/>
          <w:highlight w:val="green"/>
        </w:rPr>
        <w:t xml:space="preserve">reducing existential risk is </w:t>
      </w:r>
      <w:r w:rsidRPr="00B44CD7">
        <w:rPr>
          <w:rStyle w:val="StyleUnderline"/>
        </w:rPr>
        <w:t xml:space="preserve">easily </w:t>
      </w:r>
      <w:r w:rsidRPr="005D4C4C">
        <w:rPr>
          <w:rStyle w:val="StyleUnderline"/>
          <w:highlight w:val="green"/>
        </w:rPr>
        <w:t>the most important thing in the whole world.</w:t>
      </w:r>
      <w:r w:rsidRPr="00B44CD7">
        <w:rPr>
          <w:rStyle w:val="StyleUnderline"/>
        </w:rPr>
        <w:t xml:space="preserve"> This is for the familiar reason that there are </w:t>
      </w:r>
      <w:r w:rsidRPr="005D4C4C">
        <w:rPr>
          <w:rStyle w:val="StyleUnderline"/>
          <w:highlight w:val="green"/>
        </w:rPr>
        <w:t xml:space="preserve">so many people </w:t>
      </w:r>
      <w:r w:rsidRPr="00B44CD7">
        <w:rPr>
          <w:rStyle w:val="StyleUnderline"/>
        </w:rPr>
        <w:t xml:space="preserve">who </w:t>
      </w:r>
      <w:r w:rsidRPr="005D4C4C">
        <w:rPr>
          <w:rStyle w:val="StyleUnderline"/>
          <w:highlight w:val="green"/>
        </w:rPr>
        <w:t>could exist in the future</w:t>
      </w:r>
      <w:r w:rsidRPr="00B44CD7">
        <w:rPr>
          <w:rStyle w:val="StyleUnderline"/>
        </w:rPr>
        <w:t xml:space="preserve"> – there are </w:t>
      </w:r>
      <w:r w:rsidRPr="005D4C4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5D4C4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w:t>
      </w:r>
      <w:proofErr w:type="gramStart"/>
      <w:r w:rsidRPr="00B44CD7">
        <w:rPr>
          <w:rStyle w:val="StyleUnderline"/>
        </w:rPr>
        <w:t>high quality</w:t>
      </w:r>
      <w:proofErr w:type="gramEnd"/>
      <w:r w:rsidRPr="00B44CD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w:t>
      </w:r>
      <w:proofErr w:type="gramStart"/>
      <w:r w:rsidRPr="00EF11F6">
        <w:rPr>
          <w:sz w:val="12"/>
        </w:rPr>
        <w:t>consists</w:t>
      </w:r>
      <w:proofErr w:type="gramEnd"/>
      <w:r w:rsidRPr="00EF11F6">
        <w:rPr>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5D4C4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D4C4C">
        <w:rPr>
          <w:rStyle w:val="Emphasis"/>
          <w:highlight w:val="green"/>
        </w:rPr>
        <w:t xml:space="preserve">We should also </w:t>
      </w:r>
      <w:proofErr w:type="gramStart"/>
      <w:r w:rsidRPr="005D4C4C">
        <w:rPr>
          <w:rStyle w:val="Emphasis"/>
          <w:highlight w:val="green"/>
        </w:rPr>
        <w:t>take into account</w:t>
      </w:r>
      <w:proofErr w:type="gramEnd"/>
      <w:r w:rsidRPr="005D4C4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5D4C4C">
        <w:rPr>
          <w:rStyle w:val="StyleUnderline"/>
          <w:highlight w:val="green"/>
        </w:rPr>
        <w:t xml:space="preserve">even if we are only 1% sure that </w:t>
      </w:r>
      <w:r w:rsidRPr="00B44CD7">
        <w:rPr>
          <w:rStyle w:val="StyleUnderline"/>
        </w:rPr>
        <w:t xml:space="preserve">the </w:t>
      </w:r>
      <w:r w:rsidRPr="005D4C4C">
        <w:rPr>
          <w:rStyle w:val="StyleUnderline"/>
          <w:highlight w:val="green"/>
        </w:rPr>
        <w:t xml:space="preserve">well-being </w:t>
      </w:r>
      <w:r w:rsidRPr="00B44CD7">
        <w:rPr>
          <w:rStyle w:val="StyleUnderline"/>
        </w:rPr>
        <w:t xml:space="preserve">of possible future people </w:t>
      </w:r>
      <w:r w:rsidRPr="005D4C4C">
        <w:rPr>
          <w:rStyle w:val="StyleUnderline"/>
          <w:highlight w:val="green"/>
        </w:rPr>
        <w:t xml:space="preserve">matters, </w:t>
      </w:r>
      <w:r w:rsidRPr="00B44CD7">
        <w:rPr>
          <w:rStyle w:val="StyleUnderline"/>
        </w:rPr>
        <w:t xml:space="preserve">it is at least arguable that, </w:t>
      </w:r>
      <w:r w:rsidRPr="005D4C4C">
        <w:rPr>
          <w:rStyle w:val="StyleUnderline"/>
          <w:highlight w:val="green"/>
        </w:rPr>
        <w:t xml:space="preserve">from </w:t>
      </w:r>
      <w:r w:rsidRPr="00B44CD7">
        <w:rPr>
          <w:rStyle w:val="StyleUnderline"/>
        </w:rPr>
        <w:t xml:space="preserve">the standpoint of </w:t>
      </w:r>
      <w:r w:rsidRPr="005D4C4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5D4C4C">
        <w:rPr>
          <w:rStyle w:val="Emphasis"/>
          <w:highlight w:val="green"/>
        </w:rPr>
        <w:t xml:space="preserve">all minimally plausible moral views would converge </w:t>
      </w:r>
      <w:r w:rsidRPr="00B44CD7">
        <w:rPr>
          <w:rStyle w:val="Emphasis"/>
        </w:rPr>
        <w:t xml:space="preserve">on the conclusion </w:t>
      </w:r>
      <w:r w:rsidRPr="005D4C4C">
        <w:rPr>
          <w:rStyle w:val="Emphasis"/>
          <w:highlight w:val="green"/>
        </w:rPr>
        <w:t>that we should try to save the world</w:t>
      </w:r>
      <w:r w:rsidRPr="005D4C4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 xml:space="preserve">even if things did not go well for our ancestors, I am optimistic that they will overall go fantastically well for our </w:t>
      </w:r>
      <w:proofErr w:type="gramStart"/>
      <w:r w:rsidRPr="00B44CD7">
        <w:rPr>
          <w:rStyle w:val="StyleUnderline"/>
        </w:rPr>
        <w:t>descendants, if</w:t>
      </w:r>
      <w:proofErr w:type="gramEnd"/>
      <w:r w:rsidRPr="00B44CD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2048E7D9" w14:textId="644867BD" w:rsidR="004F7CB2" w:rsidRPr="005C77C5" w:rsidRDefault="004F7CB2" w:rsidP="00073AF2">
      <w:pPr>
        <w:rPr>
          <w:rStyle w:val="StyleUnderline"/>
        </w:rPr>
      </w:pPr>
    </w:p>
    <w:p w14:paraId="27F32A47" w14:textId="77777777" w:rsidR="004F7CB2" w:rsidRDefault="004F7CB2" w:rsidP="004F7CB2">
      <w:pPr>
        <w:rPr>
          <w:rStyle w:val="Emphasis"/>
        </w:rPr>
      </w:pPr>
    </w:p>
    <w:p w14:paraId="36A9B358" w14:textId="77777777" w:rsidR="004F7CB2" w:rsidRDefault="004F7CB2" w:rsidP="004F7CB2"/>
    <w:p w14:paraId="275210BC" w14:textId="77777777" w:rsidR="004F7CB2" w:rsidRPr="00594ADE" w:rsidRDefault="004F7CB2" w:rsidP="004F7CB2"/>
    <w:p w14:paraId="1258C701" w14:textId="77777777" w:rsidR="004F7CB2" w:rsidRDefault="004F7CB2" w:rsidP="004F7CB2">
      <w:pPr>
        <w:pStyle w:val="Heading3"/>
      </w:pPr>
      <w:r>
        <w:t>1ac - underview</w:t>
      </w:r>
    </w:p>
    <w:p w14:paraId="72D72882" w14:textId="77777777" w:rsidR="004F7CB2" w:rsidRPr="00CD0BBF" w:rsidRDefault="004F7CB2" w:rsidP="004F7CB2">
      <w:pPr>
        <w:pStyle w:val="Heading4"/>
        <w:rPr>
          <w:rFonts w:cs="Calibri"/>
          <w:sz w:val="28"/>
          <w:szCs w:val="28"/>
        </w:rPr>
      </w:pPr>
      <w:r w:rsidRPr="00CD0BBF">
        <w:rPr>
          <w:rFonts w:cs="Calibri"/>
          <w:sz w:val="28"/>
          <w:szCs w:val="28"/>
        </w:rPr>
        <w:t xml:space="preserve">1AR theory is legit, drop the debater, and the highest layer- we need a way to check infinite NC abuse. 1AR is too short to go for drop the argument and gives the negative too much of an advantage in the 2NR. Even if the shell is 4 minutes, the neg can dump on it for 5:30 and go for 30 seconds of substance and auto win. Only DTD solves and allowing them to weigh against the shell only maximizes abuse. </w:t>
      </w:r>
    </w:p>
    <w:p w14:paraId="4339F771" w14:textId="77777777" w:rsidR="004F7CB2" w:rsidRDefault="004F7CB2" w:rsidP="004F7CB2">
      <w:pPr>
        <w:pStyle w:val="Heading4"/>
      </w:pPr>
      <w:r>
        <w:t>Use a comparative worlds paradigm where the Affirmative must prove the plan is better than the status quo or a competitive policy option.</w:t>
      </w:r>
    </w:p>
    <w:p w14:paraId="21D67967" w14:textId="77777777" w:rsidR="004F7CB2" w:rsidRDefault="004F7CB2" w:rsidP="004F7CB2"/>
    <w:p w14:paraId="3BFC259B" w14:textId="77777777" w:rsidR="004F7CB2" w:rsidRPr="00793092" w:rsidRDefault="004F7CB2" w:rsidP="004F7CB2">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533B8632" w14:textId="77777777" w:rsidR="004F7CB2" w:rsidRDefault="004F7CB2" w:rsidP="004F7CB2">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D9812AB" w14:textId="77777777" w:rsidR="004F7CB2" w:rsidRDefault="004F7CB2" w:rsidP="004F7CB2">
      <w:pPr>
        <w:pStyle w:val="Heading4"/>
      </w:pPr>
      <w:r>
        <w:t>Net benefits:</w:t>
      </w:r>
    </w:p>
    <w:p w14:paraId="3E10F02E" w14:textId="77777777" w:rsidR="004F7CB2" w:rsidRDefault="004F7CB2" w:rsidP="004F7CB2">
      <w:pPr>
        <w:pStyle w:val="Heading4"/>
      </w:pPr>
      <w:r>
        <w:t xml:space="preserve">1] 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ADAE82F" w14:textId="77777777" w:rsidR="004F7CB2" w:rsidRPr="000971F7" w:rsidRDefault="004F7CB2" w:rsidP="004F7CB2">
      <w:pPr>
        <w:pStyle w:val="Heading4"/>
        <w:rPr>
          <w:rFonts w:cs="Calibri"/>
          <w:sz w:val="16"/>
          <w:szCs w:val="28"/>
        </w:rPr>
      </w:pPr>
      <w:r>
        <w:rPr>
          <w:rFonts w:cs="Calibri"/>
        </w:rPr>
        <w:t xml:space="preserve">2] </w:t>
      </w:r>
      <w:r w:rsidRPr="000971F7">
        <w:rPr>
          <w:rFonts w:cs="Calibri"/>
        </w:rPr>
        <w:t xml:space="preserve">AC tests new strategies in a way that turns power against itself to change the rigid political culture. Prefer abductive methods – avoids dogmatism </w:t>
      </w:r>
      <w:r>
        <w:rPr>
          <w:rFonts w:cs="Calibri"/>
        </w:rPr>
        <w:t>– key to coalitions of change</w:t>
      </w:r>
    </w:p>
    <w:p w14:paraId="2B0A13E4" w14:textId="77777777" w:rsidR="004F7CB2" w:rsidRPr="000971F7" w:rsidRDefault="004F7CB2" w:rsidP="004F7CB2">
      <w:pPr>
        <w:rPr>
          <w:b/>
          <w:bCs/>
          <w:sz w:val="28"/>
          <w:szCs w:val="28"/>
        </w:rPr>
      </w:pPr>
    </w:p>
    <w:p w14:paraId="3CA9C9E0" w14:textId="77777777" w:rsidR="004F7CB2" w:rsidRPr="00F222FA" w:rsidRDefault="004F7CB2" w:rsidP="004F7CB2">
      <w:pPr>
        <w:pStyle w:val="Heading4"/>
        <w:spacing w:before="0" w:line="240" w:lineRule="auto"/>
        <w:rPr>
          <w:rFonts w:cs="Calibri"/>
          <w:color w:val="000000" w:themeColor="text1"/>
          <w:sz w:val="16"/>
          <w:szCs w:val="28"/>
        </w:rPr>
      </w:pPr>
      <w:r>
        <w:rPr>
          <w:rFonts w:cs="Calibri"/>
        </w:rPr>
        <w:t xml:space="preserve">3] </w:t>
      </w:r>
      <w:r w:rsidRPr="000971F7">
        <w:rPr>
          <w:rFonts w:cs="Calibri"/>
        </w:rPr>
        <w:t xml:space="preserve">Frameworks must be reflective, else they replicate stereotypes that are counter-productive to solutions. This requires a praxis, or a dual commitment to theory and practice </w:t>
      </w:r>
    </w:p>
    <w:p w14:paraId="58B26B1E" w14:textId="77777777" w:rsidR="004F7CB2" w:rsidRPr="008905D1" w:rsidRDefault="004F7CB2" w:rsidP="004F7CB2"/>
    <w:p w14:paraId="4FC44872" w14:textId="77777777" w:rsidR="004F7CB2" w:rsidRPr="008905D1" w:rsidRDefault="004F7CB2" w:rsidP="004F7CB2">
      <w:pPr>
        <w:pStyle w:val="Heading4"/>
        <w:rPr>
          <w:rStyle w:val="Style13ptBold"/>
          <w:b/>
          <w:bCs w:val="0"/>
        </w:rPr>
      </w:pPr>
      <w:r>
        <w:rPr>
          <w:rStyle w:val="Style13ptBold"/>
          <w:b/>
          <w:bCs w:val="0"/>
        </w:rPr>
        <w:t xml:space="preserve">4] </w:t>
      </w:r>
      <w:r w:rsidRPr="008905D1">
        <w:rPr>
          <w:rStyle w:val="Style13ptBold"/>
          <w:b/>
          <w:bCs w:val="0"/>
        </w:rPr>
        <w:t>Reciprocal burdens – proving a deductive argument is false only requires you win defense and proving an inductive argument is false is more difficult because of squo bias. Comparative worlds solves because it eschews the idea that either side unilaterally carries the burden of proof</w:t>
      </w:r>
    </w:p>
    <w:p w14:paraId="381C227E" w14:textId="77777777" w:rsidR="004F7CB2" w:rsidRPr="00BB439B" w:rsidRDefault="004F7CB2" w:rsidP="004F7CB2"/>
    <w:p w14:paraId="2A6416E3" w14:textId="77777777" w:rsidR="004F7CB2" w:rsidRDefault="004F7CB2" w:rsidP="004F7CB2"/>
    <w:p w14:paraId="5CCED782"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Presumption and permissibility affirm –</w:t>
      </w:r>
    </w:p>
    <w:p w14:paraId="062E764A"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3F7CA31D"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2B8A6C26"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7863B4C2"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241A7735"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265BE221"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2DFED678"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24768234" w14:textId="77777777" w:rsidR="004F7CB2" w:rsidRPr="005C1D6D" w:rsidRDefault="004F7CB2" w:rsidP="004F7CB2">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8. If anything is permissible, then definitionally so is the aff since there is nothing that prevents us from doing it. </w:t>
      </w:r>
    </w:p>
    <w:p w14:paraId="67BE3101" w14:textId="77777777" w:rsidR="002949F8" w:rsidRPr="002949F8" w:rsidRDefault="002949F8" w:rsidP="002949F8"/>
    <w:sectPr w:rsidR="002949F8" w:rsidRPr="00294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3852544592"/>
    <w:docVar w:name="VerbatimVersion" w:val="5.1"/>
  </w:docVars>
  <w:rsids>
    <w:rsidRoot w:val="006F5EF8"/>
    <w:rsid w:val="000139A3"/>
    <w:rsid w:val="00027DD9"/>
    <w:rsid w:val="00033D0E"/>
    <w:rsid w:val="00073AF2"/>
    <w:rsid w:val="000C1623"/>
    <w:rsid w:val="00100833"/>
    <w:rsid w:val="00104529"/>
    <w:rsid w:val="00105942"/>
    <w:rsid w:val="00107396"/>
    <w:rsid w:val="00144A4C"/>
    <w:rsid w:val="00154356"/>
    <w:rsid w:val="00154C9D"/>
    <w:rsid w:val="0017218C"/>
    <w:rsid w:val="00176AB0"/>
    <w:rsid w:val="00177B7D"/>
    <w:rsid w:val="001812B1"/>
    <w:rsid w:val="0018322D"/>
    <w:rsid w:val="001B21EB"/>
    <w:rsid w:val="001B5776"/>
    <w:rsid w:val="001C0089"/>
    <w:rsid w:val="001E527A"/>
    <w:rsid w:val="001F78CE"/>
    <w:rsid w:val="002019EA"/>
    <w:rsid w:val="002077ED"/>
    <w:rsid w:val="00240E05"/>
    <w:rsid w:val="00251FC7"/>
    <w:rsid w:val="00256CFA"/>
    <w:rsid w:val="0027038B"/>
    <w:rsid w:val="002855A7"/>
    <w:rsid w:val="00285649"/>
    <w:rsid w:val="00292B4A"/>
    <w:rsid w:val="002949F8"/>
    <w:rsid w:val="002A1D58"/>
    <w:rsid w:val="002B146A"/>
    <w:rsid w:val="002B5E17"/>
    <w:rsid w:val="002E569F"/>
    <w:rsid w:val="002F2119"/>
    <w:rsid w:val="00304785"/>
    <w:rsid w:val="00315690"/>
    <w:rsid w:val="00316B75"/>
    <w:rsid w:val="00325646"/>
    <w:rsid w:val="003460F2"/>
    <w:rsid w:val="0038158C"/>
    <w:rsid w:val="003902BA"/>
    <w:rsid w:val="003A09E2"/>
    <w:rsid w:val="00407037"/>
    <w:rsid w:val="0042550D"/>
    <w:rsid w:val="004425AC"/>
    <w:rsid w:val="004605D6"/>
    <w:rsid w:val="004B6A9D"/>
    <w:rsid w:val="004C60E8"/>
    <w:rsid w:val="004D1935"/>
    <w:rsid w:val="004E3579"/>
    <w:rsid w:val="004E728B"/>
    <w:rsid w:val="004F39E0"/>
    <w:rsid w:val="004F7CB2"/>
    <w:rsid w:val="00505CEE"/>
    <w:rsid w:val="00531B46"/>
    <w:rsid w:val="00537BD5"/>
    <w:rsid w:val="0056781C"/>
    <w:rsid w:val="0057268A"/>
    <w:rsid w:val="005A0CC6"/>
    <w:rsid w:val="005D2912"/>
    <w:rsid w:val="005D450E"/>
    <w:rsid w:val="006065BD"/>
    <w:rsid w:val="00645FA9"/>
    <w:rsid w:val="00647866"/>
    <w:rsid w:val="00663748"/>
    <w:rsid w:val="00665003"/>
    <w:rsid w:val="006A2AD0"/>
    <w:rsid w:val="006B0204"/>
    <w:rsid w:val="006C2375"/>
    <w:rsid w:val="006D4ECC"/>
    <w:rsid w:val="006F2A30"/>
    <w:rsid w:val="006F5EF8"/>
    <w:rsid w:val="00722258"/>
    <w:rsid w:val="007243E5"/>
    <w:rsid w:val="00766EA0"/>
    <w:rsid w:val="007878EE"/>
    <w:rsid w:val="00792426"/>
    <w:rsid w:val="007A2226"/>
    <w:rsid w:val="007A5D04"/>
    <w:rsid w:val="007C3487"/>
    <w:rsid w:val="007F5B66"/>
    <w:rsid w:val="00821920"/>
    <w:rsid w:val="00823A1C"/>
    <w:rsid w:val="00826902"/>
    <w:rsid w:val="00845B9D"/>
    <w:rsid w:val="00860984"/>
    <w:rsid w:val="00860D3B"/>
    <w:rsid w:val="00863F20"/>
    <w:rsid w:val="008B3C62"/>
    <w:rsid w:val="008B3ECB"/>
    <w:rsid w:val="008B4E85"/>
    <w:rsid w:val="008B6FEF"/>
    <w:rsid w:val="008C1B2E"/>
    <w:rsid w:val="008C4513"/>
    <w:rsid w:val="008F740A"/>
    <w:rsid w:val="0091627E"/>
    <w:rsid w:val="0092117A"/>
    <w:rsid w:val="0097032B"/>
    <w:rsid w:val="00983355"/>
    <w:rsid w:val="009915DC"/>
    <w:rsid w:val="009919B5"/>
    <w:rsid w:val="009B7898"/>
    <w:rsid w:val="009D2EAD"/>
    <w:rsid w:val="009D54B2"/>
    <w:rsid w:val="009E1922"/>
    <w:rsid w:val="009F7ED2"/>
    <w:rsid w:val="00A07486"/>
    <w:rsid w:val="00A25523"/>
    <w:rsid w:val="00A267C6"/>
    <w:rsid w:val="00A31A61"/>
    <w:rsid w:val="00A93661"/>
    <w:rsid w:val="00A95652"/>
    <w:rsid w:val="00A95B01"/>
    <w:rsid w:val="00AB7211"/>
    <w:rsid w:val="00AC0AB8"/>
    <w:rsid w:val="00AC45C1"/>
    <w:rsid w:val="00AF0C9D"/>
    <w:rsid w:val="00B2604D"/>
    <w:rsid w:val="00B33C6D"/>
    <w:rsid w:val="00B361CB"/>
    <w:rsid w:val="00B4508F"/>
    <w:rsid w:val="00B530E6"/>
    <w:rsid w:val="00B55AD5"/>
    <w:rsid w:val="00B8057C"/>
    <w:rsid w:val="00B83F09"/>
    <w:rsid w:val="00BD6238"/>
    <w:rsid w:val="00BF593B"/>
    <w:rsid w:val="00BF773A"/>
    <w:rsid w:val="00BF7E81"/>
    <w:rsid w:val="00C13773"/>
    <w:rsid w:val="00C17CC8"/>
    <w:rsid w:val="00C758C6"/>
    <w:rsid w:val="00C81AC0"/>
    <w:rsid w:val="00C83417"/>
    <w:rsid w:val="00C84D87"/>
    <w:rsid w:val="00C9604F"/>
    <w:rsid w:val="00CA19AA"/>
    <w:rsid w:val="00CA4DD5"/>
    <w:rsid w:val="00CB6943"/>
    <w:rsid w:val="00CC5298"/>
    <w:rsid w:val="00CD736E"/>
    <w:rsid w:val="00CD798D"/>
    <w:rsid w:val="00CE161E"/>
    <w:rsid w:val="00CE1C9E"/>
    <w:rsid w:val="00CF59A8"/>
    <w:rsid w:val="00D325A9"/>
    <w:rsid w:val="00D36A8A"/>
    <w:rsid w:val="00D61409"/>
    <w:rsid w:val="00D6691E"/>
    <w:rsid w:val="00D71170"/>
    <w:rsid w:val="00D94DD8"/>
    <w:rsid w:val="00DA1C92"/>
    <w:rsid w:val="00DA25D4"/>
    <w:rsid w:val="00DA6538"/>
    <w:rsid w:val="00DB1DAE"/>
    <w:rsid w:val="00DF75AF"/>
    <w:rsid w:val="00E15E75"/>
    <w:rsid w:val="00E5262C"/>
    <w:rsid w:val="00E56683"/>
    <w:rsid w:val="00E82C91"/>
    <w:rsid w:val="00EC7DC4"/>
    <w:rsid w:val="00ED30CF"/>
    <w:rsid w:val="00EF5FBB"/>
    <w:rsid w:val="00F176EF"/>
    <w:rsid w:val="00F45E10"/>
    <w:rsid w:val="00F55AB8"/>
    <w:rsid w:val="00F6364A"/>
    <w:rsid w:val="00F67F72"/>
    <w:rsid w:val="00F9113A"/>
    <w:rsid w:val="00F91675"/>
    <w:rsid w:val="00F929A6"/>
    <w:rsid w:val="00FD197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D5A9"/>
  <w15:docId w15:val="{CF59A2A2-5557-49B0-B00E-DA45E893E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CB2"/>
    <w:rPr>
      <w:rFonts w:ascii="Calibri" w:hAnsi="Calibri" w:cs="Calibri"/>
      <w:sz w:val="24"/>
    </w:rPr>
  </w:style>
  <w:style w:type="paragraph" w:styleId="Heading1">
    <w:name w:val="heading 1"/>
    <w:aliases w:val="Pocket"/>
    <w:basedOn w:val="Normal"/>
    <w:next w:val="Normal"/>
    <w:link w:val="Heading1Char"/>
    <w:qFormat/>
    <w:rsid w:val="004F7C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C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7C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12"/>
    <w:basedOn w:val="Normal"/>
    <w:next w:val="Normal"/>
    <w:link w:val="Heading4Char"/>
    <w:uiPriority w:val="3"/>
    <w:unhideWhenUsed/>
    <w:qFormat/>
    <w:rsid w:val="004F7CB2"/>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F7C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CB2"/>
  </w:style>
  <w:style w:type="character" w:customStyle="1" w:styleId="Heading1Char">
    <w:name w:val="Heading 1 Char"/>
    <w:aliases w:val="Pocket Char"/>
    <w:basedOn w:val="DefaultParagraphFont"/>
    <w:link w:val="Heading1"/>
    <w:rsid w:val="004F7C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C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7CB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F7CB2"/>
    <w:rPr>
      <w:rFonts w:ascii="Calibri" w:eastAsiaTheme="majorEastAsia" w:hAnsi="Calibri" w:cstheme="majorBidi"/>
      <w:b/>
      <w:iCs/>
      <w:sz w:val="4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4F7C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F7CB2"/>
    <w:rPr>
      <w:b/>
      <w:bCs/>
      <w:sz w:val="32"/>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4F7CB2"/>
    <w:rPr>
      <w:b/>
      <w:sz w:val="28"/>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F7CB2"/>
    <w:rPr>
      <w:color w:val="auto"/>
      <w:u w:val="none"/>
    </w:rPr>
  </w:style>
  <w:style w:type="character" w:styleId="FollowedHyperlink">
    <w:name w:val="FollowedHyperlink"/>
    <w:basedOn w:val="DefaultParagraphFont"/>
    <w:uiPriority w:val="99"/>
    <w:semiHidden/>
    <w:unhideWhenUsed/>
    <w:rsid w:val="004F7CB2"/>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8F74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21920"/>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821920"/>
    <w:pPr>
      <w:ind w:left="720"/>
      <w:contextualSpacing/>
    </w:pPr>
  </w:style>
  <w:style w:type="paragraph" w:customStyle="1" w:styleId="textbold">
    <w:name w:val="text bold"/>
    <w:basedOn w:val="Normal"/>
    <w:uiPriority w:val="7"/>
    <w:qFormat/>
    <w:rsid w:val="004F7CB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character" w:customStyle="1" w:styleId="TitleChar">
    <w:name w:val="Title Char"/>
    <w:basedOn w:val="DefaultParagraphFont"/>
    <w:link w:val="Title"/>
    <w:uiPriority w:val="1"/>
    <w:qFormat/>
    <w:rsid w:val="004F7CB2"/>
    <w:rPr>
      <w:u w:val="single"/>
    </w:rPr>
  </w:style>
  <w:style w:type="paragraph" w:styleId="Title">
    <w:name w:val="Title"/>
    <w:basedOn w:val="Normal"/>
    <w:link w:val="TitleChar"/>
    <w:uiPriority w:val="1"/>
    <w:qFormat/>
    <w:rsid w:val="004F7CB2"/>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4F7CB2"/>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256CFA"/>
    <w:rPr>
      <w:color w:val="605E5C"/>
      <w:shd w:val="clear" w:color="auto" w:fill="E1DFDD"/>
    </w:rPr>
  </w:style>
  <w:style w:type="paragraph" w:customStyle="1" w:styleId="Emphasize">
    <w:name w:val="Emphasize"/>
    <w:basedOn w:val="Normal"/>
    <w:uiPriority w:val="7"/>
    <w:qFormat/>
    <w:rsid w:val="00033D0E"/>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pdf/1505.03800.pdf" TargetMode="Externa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www.scientificamerican.com/article/dont-count-on-billionaires-to-get-humanity-into-space/" TargetMode="External"/><Relationship Id="rId3" Type="http://schemas.openxmlformats.org/officeDocument/2006/relationships/styles" Target="styles.xml"/><Relationship Id="rId7" Type="http://schemas.openxmlformats.org/officeDocument/2006/relationships/hyperlink" Target="https://www.newscientist.com/article/mg22630235-100-dust-from-asteroid-mining-spells-danger-for-satellites/" TargetMode="External"/><Relationship Id="rId12" Type="http://schemas.openxmlformats.org/officeDocument/2006/relationships/hyperlink" Target="http://arxiv.org/abs/1505.03800" TargetMode="External"/><Relationship Id="rId17" Type="http://schemas.openxmlformats.org/officeDocument/2006/relationships/hyperlink" Target="https://www.sciencealert.com/space-junk-accidents-could-trigger-armed-conflict-expert-warns" TargetMode="External"/><Relationship Id="rId2" Type="http://schemas.openxmlformats.org/officeDocument/2006/relationships/numbering" Target="numbering.xml"/><Relationship Id="rId16" Type="http://schemas.openxmlformats.org/officeDocument/2006/relationships/hyperlink" Target="http://aip.scitation.org/doi/full/10.1063/1.49808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www.caseyhandmer.com/" TargetMode="External"/><Relationship Id="rId5" Type="http://schemas.openxmlformats.org/officeDocument/2006/relationships/webSettings" Target="webSettings.xml"/><Relationship Id="rId15" Type="http://schemas.openxmlformats.org/officeDocument/2006/relationships/hyperlink" Target="https://www.orbitaldebris.jsc.nasa.gov/faq.html" TargetMode="External"/><Relationship Id="rId10" Type="http://schemas.openxmlformats.org/officeDocument/2006/relationships/hyperlink" Target="https://www.newscientist.com/article/dn27243-rock-grab-from-asteroid-will-aid-human-mission-to-ma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sa.gov/content/what-is-nasa-s-asteroid-redirect-mission/" TargetMode="External"/><Relationship Id="rId14" Type="http://schemas.openxmlformats.org/officeDocument/2006/relationships/hyperlink" Target="https://www.scientificamerican.com/article/orbital-debris-space-f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13840</Words>
  <Characters>78888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2021-12-18T16:00:00Z</dcterms:created>
  <dcterms:modified xsi:type="dcterms:W3CDTF">2021-12-18T16:00:00Z</dcterms:modified>
</cp:coreProperties>
</file>