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C836" w14:textId="77777777" w:rsidR="007A5481" w:rsidRPr="007A5481" w:rsidRDefault="007A5481" w:rsidP="007A5481">
      <w:r w:rsidRPr="007A5481">
        <w:t>Contact for specific disclosure interps</w:t>
      </w:r>
    </w:p>
    <w:p w14:paraId="40B3ED91" w14:textId="3B4B84E6" w:rsidR="00E42E4C" w:rsidRPr="007A5481" w:rsidRDefault="00E42E4C" w:rsidP="007A5481"/>
    <w:sectPr w:rsidR="00E42E4C" w:rsidRPr="007A5481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DC020B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251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A5481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B222C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20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CDACBF"/>
  <w14:defaultImageDpi w14:val="300"/>
  <w15:docId w15:val="{88BBE5D1-2330-DC47-9849-FA8C4F80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7A5481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7A5481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7A5481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7A5481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small text,Normal Tag,heading 2,Heading 2 Char2 Char,Heading 2 Char1 Char Char,Ch,small space,nonunderlined,no read,TAG,No Spacing211,No Spacing12,No Spacing2111,No Spacing4,No Spacing11111,No Spacing5,No Spacing21,tag,Card,T"/>
    <w:basedOn w:val="Normal"/>
    <w:next w:val="Normal"/>
    <w:link w:val="Heading4Char"/>
    <w:uiPriority w:val="9"/>
    <w:unhideWhenUsed/>
    <w:qFormat/>
    <w:rsid w:val="007A5481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7A54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A5481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7A5481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7A5481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7A5481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small text Char,Normal Tag Char,heading 2 Char,Heading 2 Char2 Char Char,Heading 2 Char1 Char Char Char,Ch Char,small space Char,nonunderlined Char,no read Char,TAG Char,No Spacing211 Char,No Spacing4 Char"/>
    <w:basedOn w:val="DefaultParagraphFont"/>
    <w:link w:val="Heading4"/>
    <w:uiPriority w:val="9"/>
    <w:rsid w:val="007A5481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7A5481"/>
    <w:rPr>
      <w:b/>
      <w:sz w:val="26"/>
      <w:u w:val="none"/>
    </w:rPr>
  </w:style>
  <w:style w:type="character" w:customStyle="1" w:styleId="StyleUnderline">
    <w:name w:val="Style Underline"/>
    <w:aliases w:val="Underline,Style Bold Underline,apple-style-span + 6 pt,Kern at 16 pt,Style,Bold,Intense Emphasis1,Intense Emphasis2,HHeading 3 + 12 pt,Bold Cite Char,Cards + Font: 12 pt Char,Citation Char Char Char,Heading 3 Char1 Char Char Char,ci,c,Bo"/>
    <w:basedOn w:val="DefaultParagraphFont"/>
    <w:link w:val="UnderlinePara"/>
    <w:uiPriority w:val="1"/>
    <w:qFormat/>
    <w:rsid w:val="007A5481"/>
    <w:rPr>
      <w:b w:val="0"/>
      <w:sz w:val="22"/>
      <w:u w:val="single"/>
    </w:rPr>
  </w:style>
  <w:style w:type="character" w:styleId="Emphasis">
    <w:name w:val="Emphasis"/>
    <w:aliases w:val="emphasis in card,tag2,Minimized,Evidence,Size 10,minimized,Highlighted,CD Card,ED - Tag,Emphasis!!,Qualifications,Underlined,emphasis,Bold Underline,normal card text,Shrunk,qualifications in card,qualifications,small,bold underline,Style1,B,Box"/>
    <w:basedOn w:val="DefaultParagraphFont"/>
    <w:link w:val="textbold"/>
    <w:uiPriority w:val="20"/>
    <w:qFormat/>
    <w:rsid w:val="007A5481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7A5481"/>
    <w:rPr>
      <w:color w:val="auto"/>
      <w:u w:val="none"/>
    </w:rPr>
  </w:style>
  <w:style w:type="character" w:styleId="Hyperlink">
    <w:name w:val="Hyperlink"/>
    <w:aliases w:val="Read,Important,heading 1 (block title),Card Text,Internet Link,Analytic Text,Internet link,Underline Char Char Char Char1,Heading 3 Char Char Char Char Char Char Char Char Char Char1,Heading 1 Char1,Pocket Char1,F2 - Heading 1 Char1,Char Char1"/>
    <w:basedOn w:val="DefaultParagraphFont"/>
    <w:uiPriority w:val="99"/>
    <w:unhideWhenUsed/>
    <w:rsid w:val="007A5481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5481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5481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737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56" w:lineRule="auto"/>
      <w:ind w:left="720"/>
      <w:jc w:val="both"/>
    </w:pPr>
    <w:rPr>
      <w:b/>
      <w:iCs/>
      <w:u w:val="single"/>
    </w:rPr>
  </w:style>
  <w:style w:type="paragraph" w:customStyle="1" w:styleId="UnderlinePara">
    <w:name w:val="Underline Para"/>
    <w:basedOn w:val="Normal"/>
    <w:link w:val="StyleUnderline"/>
    <w:uiPriority w:val="1"/>
    <w:qFormat/>
    <w:rsid w:val="00737251"/>
    <w:pPr>
      <w:widowControl w:val="0"/>
      <w:suppressAutoHyphens/>
      <w:spacing w:after="200"/>
      <w:contextualSpacing/>
    </w:pPr>
    <w:rPr>
      <w:rFonts w:asciiTheme="minorHAnsi" w:hAnsiTheme="minorHAnsi"/>
      <w:u w:val="single"/>
    </w:rPr>
  </w:style>
  <w:style w:type="paragraph" w:styleId="NormalWeb">
    <w:name w:val="Normal (Web)"/>
    <w:basedOn w:val="Normal"/>
    <w:uiPriority w:val="99"/>
    <w:semiHidden/>
    <w:unhideWhenUsed/>
    <w:rsid w:val="007A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24gao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Bohan Gao</cp:lastModifiedBy>
  <cp:revision>3</cp:revision>
  <dcterms:created xsi:type="dcterms:W3CDTF">2022-01-29T01:23:00Z</dcterms:created>
  <dcterms:modified xsi:type="dcterms:W3CDTF">2022-01-29T01:32:00Z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