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E73F" w14:textId="2E712A29" w:rsidR="00E42E4C" w:rsidRPr="00F601E6" w:rsidRDefault="00C745EA" w:rsidP="00F601E6">
      <w:r w:rsidRPr="00C745EA">
        <w:t>Contact for specific disclosure interps</w:t>
      </w:r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C745EA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B222C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745EA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7ECADE"/>
  <w14:defaultImageDpi w14:val="300"/>
  <w15:docId w15:val="{8286BD32-0BFD-D144-8A4F-5B3E48F0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C745EA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C745E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C745EA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C745EA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C745EA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C745E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745E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C745EA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C745EA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C745EA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C745EA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C745EA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C745EA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C745EA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C745EA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C745E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45EA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45EA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24gao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Bohan Gao</cp:lastModifiedBy>
  <cp:revision>1</cp:revision>
  <dcterms:created xsi:type="dcterms:W3CDTF">2022-01-28T18:06:00Z</dcterms:created>
  <dcterms:modified xsi:type="dcterms:W3CDTF">2022-01-28T18:08:00Z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