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FBB33" w14:textId="77777777" w:rsidR="002A791F" w:rsidRDefault="002A791F" w:rsidP="002A791F">
      <w:pPr>
        <w:pStyle w:val="Heading1"/>
      </w:pPr>
      <w:r>
        <w:t>ROB</w:t>
      </w:r>
    </w:p>
    <w:p w14:paraId="322A1201" w14:textId="77777777" w:rsidR="002A791F" w:rsidRDefault="002A791F" w:rsidP="002A791F"/>
    <w:p w14:paraId="3E61C792" w14:textId="70BD887D" w:rsidR="002A791F" w:rsidRDefault="002A791F" w:rsidP="002A791F">
      <w:pPr>
        <w:pStyle w:val="Heading4"/>
      </w:pPr>
      <w:r>
        <w:t>The counter role of the ballot is to evaluate consequences</w:t>
      </w:r>
    </w:p>
    <w:p w14:paraId="48320AC0" w14:textId="77777777" w:rsidR="002A791F" w:rsidRDefault="002A791F" w:rsidP="002A791F"/>
    <w:p w14:paraId="42D33201" w14:textId="77777777" w:rsidR="002A791F" w:rsidRPr="00FE2AE5" w:rsidRDefault="002A791F" w:rsidP="002A791F">
      <w:pPr>
        <w:pStyle w:val="Heading4"/>
        <w:rPr>
          <w:rFonts w:cs="Times New Roman"/>
        </w:rPr>
      </w:pPr>
      <w:r w:rsidRPr="00FE2AE5">
        <w:rPr>
          <w:rFonts w:cs="Times New Roman"/>
        </w:rPr>
        <w:t xml:space="preserve">Morality must be rooted in </w:t>
      </w:r>
      <w:r>
        <w:rPr>
          <w:rFonts w:cs="Times New Roman"/>
        </w:rPr>
        <w:t xml:space="preserve">consequences. </w:t>
      </w:r>
      <w:r w:rsidRPr="00FE2AE5">
        <w:rPr>
          <w:rFonts w:cs="Times New Roman"/>
        </w:rPr>
        <w:t xml:space="preserve">Thus, the standard is maximizing </w:t>
      </w:r>
      <w:r>
        <w:rPr>
          <w:rFonts w:cs="Times New Roman"/>
        </w:rPr>
        <w:t>expected wellbeing.</w:t>
      </w:r>
      <w:r w:rsidRPr="00FE2AE5">
        <w:rPr>
          <w:rFonts w:cs="Times New Roman"/>
        </w:rPr>
        <w:t xml:space="preserve"> </w:t>
      </w:r>
    </w:p>
    <w:p w14:paraId="3B322A6D" w14:textId="77777777" w:rsidR="002A791F" w:rsidRPr="00FE2AE5" w:rsidRDefault="002A791F" w:rsidP="002A791F"/>
    <w:p w14:paraId="0E927E2E" w14:textId="77777777" w:rsidR="002A791F" w:rsidRPr="00BC2C23" w:rsidRDefault="002A791F" w:rsidP="002A791F">
      <w:pPr>
        <w:pStyle w:val="Heading4"/>
        <w:rPr>
          <w:rFonts w:cs="Times New Roman"/>
        </w:rPr>
      </w:pPr>
      <w:r w:rsidRPr="00FE2AE5">
        <w:rPr>
          <w:rFonts w:cs="Times New Roman"/>
        </w:rPr>
        <w:t>1. Value is only accessible through experience. Harris 10:</w:t>
      </w:r>
    </w:p>
    <w:p w14:paraId="24FF5160" w14:textId="77777777" w:rsidR="002A791F" w:rsidRPr="00BC2C23" w:rsidRDefault="002A791F" w:rsidP="002A791F">
      <w:r w:rsidRPr="00600125">
        <w:t xml:space="preserve">Sam Harris, CEO Project Reason; PHD UCLA Neuroscience; BA Stanford Philosophy, </w:t>
      </w:r>
      <w:proofErr w:type="gramStart"/>
      <w:r w:rsidRPr="00600125">
        <w:t>“ The</w:t>
      </w:r>
      <w:proofErr w:type="gramEnd"/>
      <w:r w:rsidRPr="00600125">
        <w:t xml:space="preserve"> Moral Landscape: How Science Can Determine Human Values”) OS</w:t>
      </w:r>
    </w:p>
    <w:p w14:paraId="71E19F39" w14:textId="77777777" w:rsidR="002A791F" w:rsidRPr="0092068B" w:rsidRDefault="002A791F" w:rsidP="002A791F">
      <w:pPr>
        <w:rPr>
          <w:sz w:val="10"/>
        </w:rPr>
      </w:pPr>
      <w:r w:rsidRPr="00FE2AE5">
        <w:rPr>
          <w:sz w:val="10"/>
        </w:rPr>
        <w:t xml:space="preserve">Here is my (consequentialist) starting point: </w:t>
      </w:r>
      <w:r w:rsidRPr="00026FF1">
        <w:rPr>
          <w:rStyle w:val="StyleUnderline"/>
          <w:highlight w:val="cyan"/>
        </w:rPr>
        <w:t>all questions of value</w:t>
      </w:r>
      <w:r w:rsidRPr="00FE2AE5">
        <w:rPr>
          <w:sz w:val="10"/>
        </w:rPr>
        <w:t xml:space="preserve"> (right and wrong, </w:t>
      </w:r>
      <w:proofErr w:type="gramStart"/>
      <w:r w:rsidRPr="00FE2AE5">
        <w:rPr>
          <w:sz w:val="10"/>
        </w:rPr>
        <w:t>good</w:t>
      </w:r>
      <w:proofErr w:type="gramEnd"/>
      <w:r w:rsidRPr="00FE2AE5">
        <w:rPr>
          <w:sz w:val="10"/>
        </w:rPr>
        <w:t xml:space="preserve"> and evil, etc.) </w:t>
      </w:r>
      <w:r w:rsidRPr="00026FF1">
        <w:rPr>
          <w:rStyle w:val="StyleUnderline"/>
          <w:highlight w:val="cyan"/>
        </w:rPr>
        <w:t>depend upon</w:t>
      </w:r>
      <w:r w:rsidRPr="00026FF1">
        <w:rPr>
          <w:rStyle w:val="StyleUnderline"/>
        </w:rPr>
        <w:t xml:space="preserve"> the possibility of </w:t>
      </w:r>
      <w:r w:rsidRPr="00026FF1">
        <w:rPr>
          <w:rStyle w:val="StyleUnderline"/>
          <w:highlight w:val="cyan"/>
        </w:rPr>
        <w:t>experiencing such value.</w:t>
      </w:r>
      <w:r w:rsidRPr="00FE2AE5">
        <w:rPr>
          <w:sz w:val="10"/>
        </w:rPr>
        <w:t xml:space="preserve"> </w:t>
      </w:r>
      <w:r w:rsidRPr="005F28D7">
        <w:rPr>
          <w:rStyle w:val="StyleUnderline"/>
          <w:highlight w:val="cyan"/>
        </w:rPr>
        <w:t>Without potential consequences</w:t>
      </w:r>
      <w:r w:rsidRPr="00026FF1">
        <w:rPr>
          <w:rStyle w:val="StyleUnderline"/>
        </w:rPr>
        <w:t xml:space="preserve"> at the level of experience—happiness, suffering, joy, despair, etc.—</w:t>
      </w:r>
      <w:r w:rsidRPr="005F28D7">
        <w:rPr>
          <w:rStyle w:val="StyleUnderline"/>
          <w:highlight w:val="cyan"/>
        </w:rPr>
        <w:t>all talk of value is empty</w:t>
      </w:r>
      <w:r w:rsidRPr="00026FF1">
        <w:rPr>
          <w:rStyle w:val="StyleUnderline"/>
        </w:rPr>
        <w:t xml:space="preserve">. Therefore, </w:t>
      </w:r>
      <w:r w:rsidRPr="00026FF1">
        <w:rPr>
          <w:rStyle w:val="StyleUnderline"/>
          <w:highlight w:val="cyan"/>
        </w:rPr>
        <w:t>to say that an act is morally necessary</w:t>
      </w:r>
      <w:r w:rsidRPr="00026FF1">
        <w:rPr>
          <w:rStyle w:val="StyleUnderline"/>
        </w:rPr>
        <w:t xml:space="preserve">, or evil, or blameless, </w:t>
      </w:r>
      <w:r w:rsidRPr="00026FF1">
        <w:rPr>
          <w:rStyle w:val="StyleUnderline"/>
          <w:highlight w:val="cyan"/>
        </w:rPr>
        <w:t xml:space="preserve">is to make </w:t>
      </w:r>
      <w:r w:rsidRPr="005F28D7">
        <w:rPr>
          <w:rStyle w:val="StyleUnderline"/>
        </w:rPr>
        <w:t xml:space="preserve">(tacit) </w:t>
      </w:r>
      <w:r w:rsidRPr="00026FF1">
        <w:rPr>
          <w:rStyle w:val="StyleUnderline"/>
          <w:highlight w:val="cyan"/>
        </w:rPr>
        <w:t>claims about its consequences in the lives of conscious creatures</w:t>
      </w:r>
      <w:r w:rsidRPr="00FE2AE5">
        <w:rPr>
          <w:sz w:val="10"/>
        </w:rPr>
        <w:t xml:space="preserve"> (whether actual or potential). I am unaware of any interesting exception to this rule. </w:t>
      </w:r>
      <w:proofErr w:type="gramStart"/>
      <w:r w:rsidRPr="00FE2AE5">
        <w:rPr>
          <w:sz w:val="10"/>
        </w:rPr>
        <w:t xml:space="preserve">Needless to say, </w:t>
      </w:r>
      <w:r w:rsidRPr="00026FF1">
        <w:rPr>
          <w:rStyle w:val="StyleUnderline"/>
        </w:rPr>
        <w:t>if</w:t>
      </w:r>
      <w:proofErr w:type="gramEnd"/>
      <w:r w:rsidRPr="00026FF1">
        <w:rPr>
          <w:rStyle w:val="StyleUnderline"/>
        </w:rPr>
        <w:t xml:space="preserve"> one is worried about pleasing God or His angels, this assumes that such invisible entities are conscious (in some sense) and cognizant of human behavior</w:t>
      </w:r>
      <w:r w:rsidRPr="00FE2AE5">
        <w:rPr>
          <w:sz w:val="10"/>
        </w:rPr>
        <w:t>. It also generally assumes and that it is possible to suffer their wrath or enjoy their approval, either in this world or the world to come. Even within religion, therefore, consequences and conscious states remain the foundation of all values.</w:t>
      </w:r>
    </w:p>
    <w:p w14:paraId="77A63541" w14:textId="77777777" w:rsidR="002A791F" w:rsidRPr="00BC2C23" w:rsidRDefault="002A791F" w:rsidP="002A791F">
      <w:pPr>
        <w:pStyle w:val="Heading4"/>
        <w:rPr>
          <w:rFonts w:cs="Times New Roman"/>
        </w:rPr>
      </w:pPr>
      <w:r>
        <w:rPr>
          <w:rFonts w:cs="Times New Roman"/>
        </w:rPr>
        <w:t xml:space="preserve">2. </w:t>
      </w:r>
      <w:r w:rsidRPr="00FE2AE5">
        <w:rPr>
          <w:rFonts w:cs="Times New Roman"/>
        </w:rPr>
        <w:t>Prefer additionally</w:t>
      </w:r>
      <w:r>
        <w:rPr>
          <w:rFonts w:cs="Times New Roman"/>
        </w:rPr>
        <w:t xml:space="preserve"> – </w:t>
      </w:r>
      <w:r w:rsidRPr="001F09C6">
        <w:rPr>
          <w:rFonts w:cs="Times New Roman"/>
        </w:rPr>
        <w:t xml:space="preserve">Death </w:t>
      </w:r>
      <w:r>
        <w:rPr>
          <w:rFonts w:cs="Times New Roman"/>
        </w:rPr>
        <w:t xml:space="preserve">must be the primary concern of an ethical theory since it destroys </w:t>
      </w:r>
      <w:r w:rsidRPr="001F09C6">
        <w:rPr>
          <w:rFonts w:cs="Times New Roman"/>
        </w:rPr>
        <w:t>the subject itself.</w:t>
      </w:r>
      <w:r>
        <w:rPr>
          <w:rFonts w:cs="Times New Roman"/>
        </w:rPr>
        <w:t xml:space="preserve"> Paterson 03:</w:t>
      </w:r>
    </w:p>
    <w:p w14:paraId="3E560004" w14:textId="77777777" w:rsidR="002A791F" w:rsidRPr="00BC2C23" w:rsidRDefault="002A791F" w:rsidP="002A791F">
      <w:pPr>
        <w:rPr>
          <w:rStyle w:val="Style13ptBold"/>
          <w:b w:val="0"/>
          <w:bCs/>
        </w:rPr>
      </w:pPr>
      <w:r w:rsidRPr="00600125">
        <w:t>Craig Paterson – Department of Philosophy, Providence College, Rhode Island, “A Life Not Worth Living?”, Studies in Christian Ethics, 2003.</w:t>
      </w:r>
    </w:p>
    <w:p w14:paraId="044B679B" w14:textId="77777777" w:rsidR="002A791F" w:rsidRDefault="002A791F" w:rsidP="002A791F">
      <w:pPr>
        <w:rPr>
          <w:sz w:val="10"/>
        </w:rPr>
      </w:pPr>
      <w:r w:rsidRPr="008C4A64">
        <w:rPr>
          <w:sz w:val="10"/>
        </w:rPr>
        <w:t xml:space="preserve">Contrary to those accounts, I would argue that it is </w:t>
      </w:r>
      <w:r w:rsidRPr="00884779">
        <w:rPr>
          <w:rStyle w:val="Emphasis"/>
          <w:highlight w:val="cyan"/>
        </w:rPr>
        <w:t>death</w:t>
      </w:r>
      <w:r w:rsidRPr="008C4A64">
        <w:rPr>
          <w:sz w:val="10"/>
        </w:rPr>
        <w:t xml:space="preserve"> 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8C4A64">
        <w:rPr>
          <w:sz w:val="10"/>
        </w:rPr>
        <w:t>actually suffers</w:t>
      </w:r>
      <w:proofErr w:type="gramEnd"/>
      <w:r w:rsidRPr="008C4A64">
        <w:rPr>
          <w:sz w:val="10"/>
        </w:rPr>
        <w:t xml:space="preserve"> from the sub-sequent non-participation. Rather, death </w:t>
      </w:r>
      <w:proofErr w:type="gramStart"/>
      <w:r w:rsidRPr="008C4A64">
        <w:rPr>
          <w:sz w:val="10"/>
        </w:rPr>
        <w:t>in itself is</w:t>
      </w:r>
      <w:proofErr w:type="gramEnd"/>
      <w:r w:rsidRPr="008C4A64">
        <w:rPr>
          <w:sz w:val="10"/>
        </w:rPr>
        <w:t xml:space="preserve"> an evil to us because it </w:t>
      </w:r>
      <w:r w:rsidRPr="00884779">
        <w:rPr>
          <w:rStyle w:val="Emphasis"/>
          <w:highlight w:val="cyan"/>
        </w:rPr>
        <w:t>ontologically destroys the</w:t>
      </w:r>
      <w:r w:rsidRPr="008C4A64">
        <w:rPr>
          <w:rStyle w:val="Emphasis"/>
        </w:rPr>
        <w:t xml:space="preserve"> current existent </w:t>
      </w:r>
      <w:r w:rsidRPr="00884779">
        <w:rPr>
          <w:rStyle w:val="Emphasis"/>
          <w:highlight w:val="cyan"/>
        </w:rPr>
        <w:t>subject</w:t>
      </w:r>
      <w:r w:rsidRPr="008C4A64">
        <w:rPr>
          <w:sz w:val="10"/>
        </w:rPr>
        <w:t xml:space="preserve"> — it is the ultimate in metaphysical </w:t>
      </w:r>
      <w:proofErr w:type="spellStart"/>
      <w:r w:rsidRPr="008C4A64">
        <w:rPr>
          <w:sz w:val="10"/>
        </w:rPr>
        <w:t>lightening</w:t>
      </w:r>
      <w:proofErr w:type="spellEnd"/>
      <w:r w:rsidRPr="008C4A64">
        <w:rPr>
          <w:sz w:val="10"/>
        </w:rPr>
        <w:t xml:space="preserve"> strikes.80 The evil of death is truly an ontological evil borne by the person who already exists, </w:t>
      </w:r>
      <w:r w:rsidRPr="00884779">
        <w:rPr>
          <w:rStyle w:val="Emphasis"/>
          <w:highlight w:val="cyan"/>
        </w:rPr>
        <w:t>independently of calculations</w:t>
      </w:r>
      <w:r w:rsidRPr="008C4A64">
        <w:rPr>
          <w:rStyle w:val="Emphasis"/>
        </w:rPr>
        <w:t xml:space="preserve"> about better or worse</w:t>
      </w:r>
      <w:r w:rsidRPr="008C4A64">
        <w:rPr>
          <w:sz w:val="10"/>
        </w:rPr>
        <w:t xml:space="preserve"> possible lives. </w:t>
      </w:r>
      <w:r w:rsidRPr="00884779">
        <w:rPr>
          <w:rStyle w:val="Emphasis"/>
          <w:highlight w:val="cyan"/>
        </w:rPr>
        <w:t>Such an evil need not be consciously experienced</w:t>
      </w:r>
      <w:r w:rsidRPr="008C4A64">
        <w:rPr>
          <w:sz w:val="10"/>
        </w:rPr>
        <w:t xml:space="preserve"> </w:t>
      </w:r>
      <w:proofErr w:type="gramStart"/>
      <w:r w:rsidRPr="008C4A64">
        <w:rPr>
          <w:sz w:val="10"/>
        </w:rPr>
        <w:t>in order to</w:t>
      </w:r>
      <w:proofErr w:type="gramEnd"/>
      <w:r w:rsidRPr="008C4A64">
        <w:rPr>
          <w:sz w:val="10"/>
        </w:rPr>
        <w:t xml:space="preserve"> be an evil for the kind of being a human person is. Death is an evil because of the change in kind it brings about, a change that is destructive of the type of entity that we essentially are. </w:t>
      </w:r>
      <w:r w:rsidRPr="008C4A64">
        <w:rPr>
          <w:rStyle w:val="Emphasis"/>
        </w:rPr>
        <w:t>Anything</w:t>
      </w:r>
      <w:r w:rsidRPr="008C4A64">
        <w:rPr>
          <w:sz w:val="10"/>
        </w:rPr>
        <w:t xml:space="preserve">, whether caused naturally or caused by human intervention (intentional or unintentional) </w:t>
      </w:r>
      <w:r w:rsidRPr="008C4A64">
        <w:rPr>
          <w:rStyle w:val="Emphasis"/>
        </w:rPr>
        <w:t xml:space="preserve">that drastically interferes in the process of maintaining the person in existence is an objective evil </w:t>
      </w:r>
      <w:r w:rsidRPr="008C4A64">
        <w:rPr>
          <w:sz w:val="10"/>
        </w:rPr>
        <w:t xml:space="preserve">for the person. What is crucially at stake </w:t>
      </w:r>
      <w:proofErr w:type="gramStart"/>
      <w:r w:rsidRPr="008C4A64">
        <w:rPr>
          <w:sz w:val="10"/>
        </w:rPr>
        <w:t>here, and</w:t>
      </w:r>
      <w:proofErr w:type="gramEnd"/>
      <w:r w:rsidRPr="008C4A64">
        <w:rPr>
          <w:sz w:val="10"/>
        </w:rPr>
        <w:t xml:space="preserve"> is dialectically supportive of the self-</w:t>
      </w:r>
      <w:proofErr w:type="spellStart"/>
      <w:r w:rsidRPr="008C4A64">
        <w:rPr>
          <w:sz w:val="10"/>
        </w:rPr>
        <w:t>evidency</w:t>
      </w:r>
      <w:proofErr w:type="spellEnd"/>
      <w:r w:rsidRPr="008C4A64">
        <w:rPr>
          <w:sz w:val="10"/>
        </w:rPr>
        <w:t xml:space="preserve"> of the basic good of human life, is that death is a radical interference with the current life process of the kind of being that we are. In consequence,</w:t>
      </w:r>
      <w:r w:rsidRPr="008C4A64">
        <w:rPr>
          <w:rStyle w:val="Emphasis"/>
        </w:rPr>
        <w:t xml:space="preserve"> death itself can be credibly thought of as a ‘primitive evil’ for</w:t>
      </w:r>
      <w:r w:rsidRPr="00E145A3">
        <w:rPr>
          <w:rStyle w:val="Emphasis"/>
        </w:rPr>
        <w:t xml:space="preserve"> all persons, </w:t>
      </w:r>
      <w:r w:rsidRPr="00884779">
        <w:rPr>
          <w:rStyle w:val="Emphasis"/>
          <w:highlight w:val="cyan"/>
        </w:rPr>
        <w:t>regardless of the extent to which they are</w:t>
      </w:r>
      <w:r w:rsidRPr="00E145A3">
        <w:rPr>
          <w:rStyle w:val="Emphasis"/>
        </w:rPr>
        <w:t xml:space="preserve"> currently or prospectively </w:t>
      </w:r>
      <w:r w:rsidRPr="00884779">
        <w:rPr>
          <w:rStyle w:val="Emphasis"/>
          <w:highlight w:val="cyan"/>
        </w:rPr>
        <w:t>capable of participating in</w:t>
      </w:r>
      <w:r w:rsidRPr="00E145A3">
        <w:rPr>
          <w:rStyle w:val="Emphasis"/>
        </w:rPr>
        <w:t xml:space="preserve"> a full array of </w:t>
      </w:r>
      <w:r w:rsidRPr="00884779">
        <w:rPr>
          <w:rStyle w:val="Emphasis"/>
          <w:highlight w:val="cyan"/>
        </w:rPr>
        <w:t>the goods of life</w:t>
      </w:r>
      <w:r w:rsidRPr="00E145A3">
        <w:rPr>
          <w:rStyle w:val="Emphasis"/>
        </w:rPr>
        <w:t>.</w:t>
      </w:r>
      <w:r w:rsidRPr="008C4A64">
        <w:rPr>
          <w:sz w:val="10"/>
        </w:rPr>
        <w:t xml:space="preserve">81  In conclusion, concerning willed human actions, it is justifiable to state that </w:t>
      </w:r>
      <w:r w:rsidRPr="00884779">
        <w:rPr>
          <w:rStyle w:val="Emphasis"/>
          <w:highlight w:val="cyan"/>
        </w:rPr>
        <w:t>any</w:t>
      </w:r>
      <w:r w:rsidRPr="00E145A3">
        <w:rPr>
          <w:rStyle w:val="Emphasis"/>
        </w:rPr>
        <w:t xml:space="preserve"> intentional </w:t>
      </w:r>
      <w:r w:rsidRPr="00884779">
        <w:rPr>
          <w:rStyle w:val="Emphasis"/>
          <w:highlight w:val="cyan"/>
        </w:rPr>
        <w:t>rejection of</w:t>
      </w:r>
      <w:r w:rsidRPr="00E145A3">
        <w:rPr>
          <w:rStyle w:val="Emphasis"/>
        </w:rPr>
        <w:t xml:space="preserve"> human </w:t>
      </w:r>
      <w:r w:rsidRPr="00884779">
        <w:rPr>
          <w:rStyle w:val="Emphasis"/>
          <w:highlight w:val="cyan"/>
        </w:rPr>
        <w:t>life</w:t>
      </w:r>
      <w:r w:rsidRPr="00E145A3">
        <w:rPr>
          <w:rStyle w:val="Emphasis"/>
        </w:rPr>
        <w:t xml:space="preserve"> itself </w:t>
      </w:r>
      <w:r w:rsidRPr="00884779">
        <w:rPr>
          <w:rStyle w:val="Emphasis"/>
          <w:highlight w:val="cyan"/>
        </w:rPr>
        <w:t>cannot</w:t>
      </w:r>
      <w:r w:rsidRPr="00E145A3">
        <w:rPr>
          <w:rStyle w:val="Emphasis"/>
        </w:rPr>
        <w:t xml:space="preserve"> therefore </w:t>
      </w:r>
      <w:r w:rsidRPr="00884779">
        <w:rPr>
          <w:rStyle w:val="Emphasis"/>
          <w:highlight w:val="cyan"/>
        </w:rPr>
        <w:t>be warranted since it is an expression of an ultimate disvalue</w:t>
      </w:r>
      <w:r w:rsidRPr="008C4A64">
        <w:rPr>
          <w:sz w:val="10"/>
        </w:rPr>
        <w:t xml:space="preserve"> 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w:t>
      </w:r>
      <w:proofErr w:type="gramStart"/>
      <w:r w:rsidRPr="008C4A64">
        <w:rPr>
          <w:sz w:val="10"/>
        </w:rPr>
        <w:t>human</w:t>
      </w:r>
      <w:proofErr w:type="gramEnd"/>
    </w:p>
    <w:p w14:paraId="5BD26A17" w14:textId="77777777" w:rsidR="002A791F" w:rsidRPr="006B6CB5" w:rsidRDefault="002A791F" w:rsidP="002A791F"/>
    <w:p w14:paraId="323CEAD1" w14:textId="77777777" w:rsidR="002A791F" w:rsidRDefault="002A791F" w:rsidP="002A791F">
      <w:pPr>
        <w:pStyle w:val="Heading4"/>
      </w:pPr>
      <w:r>
        <w:lastRenderedPageBreak/>
        <w:t>3</w:t>
      </w:r>
      <w:r w:rsidRPr="006B6CB5">
        <w:t>.</w:t>
      </w:r>
      <w:r>
        <w:t xml:space="preserve"> governments must use util – scarcity of resources proves that aggregation is necessary and possible.</w:t>
      </w:r>
    </w:p>
    <w:p w14:paraId="6609346E" w14:textId="77777777" w:rsidR="002A791F" w:rsidRDefault="002A791F" w:rsidP="002A791F">
      <w:pPr>
        <w:rPr>
          <w:sz w:val="26"/>
          <w:szCs w:val="26"/>
        </w:rPr>
      </w:pPr>
      <w:r>
        <w:rPr>
          <w:b/>
          <w:sz w:val="26"/>
          <w:szCs w:val="26"/>
        </w:rPr>
        <w:t>Mack 4</w:t>
      </w:r>
      <w:r>
        <w:t xml:space="preserve"> [Peter, MBBS, FRCS(Ed), FRCS (</w:t>
      </w:r>
      <w:proofErr w:type="spellStart"/>
      <w:r>
        <w:t>Glasg</w:t>
      </w:r>
      <w:proofErr w:type="spellEnd"/>
      <w:r>
        <w:t xml:space="preserve">), PhD, MBA, </w:t>
      </w:r>
      <w:proofErr w:type="spellStart"/>
      <w:r>
        <w:t>MHlthEcon</w:t>
      </w:r>
      <w:proofErr w:type="spellEnd"/>
      <w:r>
        <w:t>] “Utilitarian Ethics in Healthcare.” International Journal of the Computer, the Internet, and Management Vol. 12, No.3. 2004. Department of Surgery. Singapore General Hospital.</w:t>
      </w:r>
    </w:p>
    <w:p w14:paraId="0A2D5E5E" w14:textId="77777777" w:rsidR="002A791F" w:rsidRDefault="002A791F" w:rsidP="002A791F">
      <w:pPr>
        <w:rPr>
          <w:rFonts w:eastAsia="Calibri" w:cs="Calibri"/>
          <w:b/>
          <w:u w:val="single"/>
        </w:rPr>
      </w:pPr>
      <w:r>
        <w:rPr>
          <w:sz w:val="16"/>
          <w:szCs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Pr>
          <w:sz w:val="16"/>
          <w:szCs w:val="16"/>
        </w:rPr>
        <w:t>things, and</w:t>
      </w:r>
      <w:proofErr w:type="gramEnd"/>
      <w:r>
        <w:rPr>
          <w:sz w:val="16"/>
          <w:szCs w:val="16"/>
        </w:rPr>
        <w:t xml:space="preserve"> perform ever more expensive interventions for their patients so long as any of their patients’ health needs remain unfulfilled. </w:t>
      </w:r>
      <w:r>
        <w:rPr>
          <w:rFonts w:eastAsia="Calibri" w:cs="Calibri"/>
          <w:b/>
          <w:u w:val="single"/>
        </w:rPr>
        <w:t>The traditional stance of the physician is that each patient is an isolated universe</w:t>
      </w:r>
      <w:r>
        <w:rPr>
          <w:u w:val="single"/>
        </w:rPr>
        <w:t xml:space="preserve">. </w:t>
      </w:r>
      <w:r>
        <w:rPr>
          <w:sz w:val="16"/>
          <w:szCs w:val="16"/>
        </w:rPr>
        <w:t xml:space="preserve">When confronted with a situation in which his duty involves a competition for scarce medications or treatments, he would plead the patient’s cause by all methods, short of deceit. However, </w:t>
      </w:r>
      <w:r>
        <w:rPr>
          <w:rFonts w:eastAsia="Calibri" w:cs="Calibri"/>
          <w:b/>
          <w:highlight w:val="green"/>
          <w:u w:val="single"/>
        </w:rPr>
        <w:t>when the</w:t>
      </w:r>
      <w:r>
        <w:rPr>
          <w:rFonts w:eastAsia="Calibri" w:cs="Calibri"/>
          <w:b/>
          <w:u w:val="single"/>
        </w:rPr>
        <w:t xml:space="preserve"> physician’s </w:t>
      </w:r>
      <w:r>
        <w:rPr>
          <w:rFonts w:eastAsia="Calibri" w:cs="Calibri"/>
          <w:b/>
          <w:highlight w:val="green"/>
          <w:u w:val="single"/>
        </w:rPr>
        <w:t xml:space="preserve">decision involves </w:t>
      </w:r>
      <w:r>
        <w:rPr>
          <w:rFonts w:eastAsia="Calibri" w:cs="Calibri"/>
          <w:b/>
          <w:u w:val="single"/>
        </w:rPr>
        <w:t xml:space="preserve">more than just his own patient, or has some </w:t>
      </w:r>
      <w:r>
        <w:rPr>
          <w:rFonts w:eastAsia="Calibri" w:cs="Calibri"/>
          <w:b/>
          <w:highlight w:val="green"/>
          <w:u w:val="single"/>
        </w:rPr>
        <w:t>commitment to public health</w:t>
      </w:r>
      <w:r>
        <w:rPr>
          <w:rFonts w:eastAsia="Calibri" w:cs="Calibri"/>
          <w:b/>
          <w:u w:val="single"/>
        </w:rPr>
        <w:t xml:space="preserve">, </w:t>
      </w:r>
      <w:r>
        <w:rPr>
          <w:rFonts w:eastAsia="Calibri" w:cs="Calibri"/>
          <w:b/>
          <w:highlight w:val="green"/>
          <w:u w:val="single"/>
        </w:rPr>
        <w:t xml:space="preserve">other issues </w:t>
      </w:r>
      <w:proofErr w:type="gramStart"/>
      <w:r>
        <w:rPr>
          <w:rFonts w:eastAsia="Calibri" w:cs="Calibri"/>
          <w:b/>
          <w:highlight w:val="green"/>
          <w:u w:val="single"/>
        </w:rPr>
        <w:t>have to</w:t>
      </w:r>
      <w:proofErr w:type="gramEnd"/>
      <w:r>
        <w:rPr>
          <w:rFonts w:eastAsia="Calibri" w:cs="Calibri"/>
          <w:b/>
          <w:highlight w:val="green"/>
          <w:u w:val="single"/>
        </w:rPr>
        <w:t xml:space="preserve"> be considered.</w:t>
      </w:r>
      <w:r>
        <w:rPr>
          <w:rFonts w:eastAsia="Calibri" w:cs="Calibri"/>
          <w:b/>
          <w:u w:val="single"/>
        </w:rPr>
        <w:t xml:space="preserve"> He then </w:t>
      </w:r>
      <w:proofErr w:type="gramStart"/>
      <w:r>
        <w:rPr>
          <w:rFonts w:eastAsia="Calibri" w:cs="Calibri"/>
          <w:b/>
          <w:u w:val="single"/>
        </w:rPr>
        <w:t>has to</w:t>
      </w:r>
      <w:proofErr w:type="gramEnd"/>
      <w:r>
        <w:rPr>
          <w:rFonts w:eastAsia="Calibri" w:cs="Calibri"/>
          <w:b/>
          <w:u w:val="single"/>
        </w:rPr>
        <w:t xml:space="preserve"> </w:t>
      </w:r>
      <w:proofErr w:type="spellStart"/>
      <w:r>
        <w:rPr>
          <w:rFonts w:eastAsia="Calibri" w:cs="Calibri"/>
          <w:b/>
          <w:u w:val="single"/>
        </w:rPr>
        <w:t>recognise</w:t>
      </w:r>
      <w:proofErr w:type="spellEnd"/>
      <w:r>
        <w:rPr>
          <w:rFonts w:eastAsia="Calibri" w:cs="Calibri"/>
          <w:b/>
          <w:u w:val="single"/>
        </w:rPr>
        <w:t xml:space="preserve"> that the </w:t>
      </w:r>
      <w:r>
        <w:rPr>
          <w:rFonts w:eastAsia="Calibri" w:cs="Calibri"/>
          <w:b/>
          <w:highlight w:val="green"/>
          <w:u w:val="single"/>
        </w:rPr>
        <w:t>unbridled advocacy</w:t>
      </w:r>
      <w:r>
        <w:rPr>
          <w:rFonts w:eastAsia="Calibri" w:cs="Calibri"/>
          <w:b/>
          <w:u w:val="single"/>
        </w:rPr>
        <w:t xml:space="preserve"> of the patient </w:t>
      </w:r>
      <w:r>
        <w:rPr>
          <w:rFonts w:eastAsia="Calibri" w:cs="Calibri"/>
          <w:b/>
          <w:highlight w:val="green"/>
          <w:u w:val="single"/>
        </w:rPr>
        <w:t>may not square with</w:t>
      </w:r>
      <w:r>
        <w:rPr>
          <w:rFonts w:eastAsia="Calibri" w:cs="Calibri"/>
          <w:b/>
          <w:u w:val="single"/>
        </w:rPr>
        <w:t xml:space="preserve"> what the economist perceives to be </w:t>
      </w:r>
      <w:r>
        <w:rPr>
          <w:rFonts w:eastAsia="Calibri" w:cs="Calibri"/>
          <w:b/>
          <w:highlight w:val="green"/>
          <w:u w:val="single"/>
        </w:rPr>
        <w:t>the most advantageous policy to society</w:t>
      </w:r>
      <w:r>
        <w:rPr>
          <w:rFonts w:eastAsia="Calibri" w:cs="Calibri"/>
          <w:b/>
          <w:u w:val="single"/>
        </w:rPr>
        <w:t xml:space="preserve"> as a whole. </w:t>
      </w:r>
      <w:r>
        <w:rPr>
          <w:sz w:val="16"/>
          <w:szCs w:val="16"/>
        </w:rPr>
        <w:t xml:space="preserve">Medical professionals characteristically deplore scarcities. Many of them are simply not prepared to modify their intransigent principle of unwavering duty to their patients’ individual interest. However, </w:t>
      </w:r>
      <w:r>
        <w:rPr>
          <w:rFonts w:eastAsia="Calibri" w:cs="Calibri"/>
          <w:b/>
          <w:u w:val="single"/>
        </w:rPr>
        <w:t xml:space="preserve">in decisions involving multiple patients, making available </w:t>
      </w:r>
      <w:r>
        <w:rPr>
          <w:rFonts w:eastAsia="Calibri" w:cs="Calibri"/>
          <w:b/>
          <w:highlight w:val="green"/>
          <w:u w:val="single"/>
        </w:rPr>
        <w:t>more</w:t>
      </w:r>
      <w:r>
        <w:rPr>
          <w:rFonts w:eastAsia="Calibri" w:cs="Calibri"/>
          <w:b/>
          <w:u w:val="single"/>
        </w:rPr>
        <w:t xml:space="preserve"> medication, </w:t>
      </w:r>
      <w:proofErr w:type="spellStart"/>
      <w:proofErr w:type="gramStart"/>
      <w:r>
        <w:rPr>
          <w:rFonts w:eastAsia="Calibri" w:cs="Calibri"/>
          <w:b/>
          <w:u w:val="single"/>
        </w:rPr>
        <w:t>labour</w:t>
      </w:r>
      <w:proofErr w:type="spellEnd"/>
      <w:proofErr w:type="gramEnd"/>
      <w:r>
        <w:rPr>
          <w:rFonts w:eastAsia="Calibri" w:cs="Calibri"/>
          <w:b/>
          <w:u w:val="single"/>
        </w:rPr>
        <w:t xml:space="preserve"> or </w:t>
      </w:r>
      <w:r>
        <w:rPr>
          <w:rFonts w:eastAsia="Calibri" w:cs="Calibri"/>
          <w:b/>
          <w:highlight w:val="green"/>
          <w:u w:val="single"/>
        </w:rPr>
        <w:t>expenses for one</w:t>
      </w:r>
      <w:r>
        <w:rPr>
          <w:rFonts w:eastAsia="Calibri" w:cs="Calibri"/>
          <w:b/>
          <w:u w:val="single"/>
        </w:rPr>
        <w:t xml:space="preserve"> patient will </w:t>
      </w:r>
      <w:r>
        <w:rPr>
          <w:rFonts w:eastAsia="Calibri" w:cs="Calibri"/>
          <w:b/>
          <w:highlight w:val="green"/>
          <w:u w:val="single"/>
        </w:rPr>
        <w:t>mean</w:t>
      </w:r>
      <w:r>
        <w:rPr>
          <w:rFonts w:eastAsia="Calibri" w:cs="Calibri"/>
          <w:b/>
          <w:u w:val="single"/>
        </w:rPr>
        <w:t xml:space="preserve"> leaving </w:t>
      </w:r>
      <w:r>
        <w:rPr>
          <w:rFonts w:eastAsia="Calibri" w:cs="Calibri"/>
          <w:b/>
          <w:highlight w:val="green"/>
          <w:u w:val="single"/>
        </w:rPr>
        <w:t>less for another.</w:t>
      </w:r>
      <w:r>
        <w:rPr>
          <w:rFonts w:eastAsia="Calibri" w:cs="Calibri"/>
          <w:b/>
          <w:u w:val="single"/>
        </w:rPr>
        <w:t xml:space="preserve"> The physician is then compelled by his competing loyalties to </w:t>
      </w:r>
      <w:proofErr w:type="gramStart"/>
      <w:r>
        <w:rPr>
          <w:rFonts w:eastAsia="Calibri" w:cs="Calibri"/>
          <w:b/>
          <w:u w:val="single"/>
        </w:rPr>
        <w:t>enter into</w:t>
      </w:r>
      <w:proofErr w:type="gramEnd"/>
      <w:r>
        <w:rPr>
          <w:rFonts w:eastAsia="Calibri" w:cs="Calibri"/>
          <w:b/>
          <w:u w:val="single"/>
        </w:rPr>
        <w:t xml:space="preserve"> a decision mode of one versus many, where the underlying constraint is one of finiteness of the commodities.</w:t>
      </w:r>
      <w:r>
        <w:rPr>
          <w:sz w:val="16"/>
          <w:szCs w:val="16"/>
        </w:rPr>
        <w:t xml:space="preserve"> Although the medical treatment may be simple and inexpensive in many instances, there are situations such as in renal dialysis, where </w:t>
      </w:r>
      <w:proofErr w:type="spellStart"/>
      <w:r>
        <w:rPr>
          <w:sz w:val="16"/>
          <w:szCs w:val="16"/>
        </w:rPr>
        <w:t>prioritisation</w:t>
      </w:r>
      <w:proofErr w:type="spellEnd"/>
      <w:r>
        <w:rPr>
          <w:sz w:val="16"/>
          <w:szCs w:val="16"/>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Pr>
          <w:u w:val="single"/>
        </w:rPr>
        <w:t>ethics is identified with the investigation of rationally justifiable bases for resolving conflict among persons with divergent aims</w:t>
      </w:r>
      <w:r>
        <w:rPr>
          <w:sz w:val="16"/>
          <w:szCs w:val="16"/>
        </w:rPr>
        <w:t xml:space="preserve"> and who share a common world. </w:t>
      </w:r>
      <w:r>
        <w:rPr>
          <w:rFonts w:eastAsia="Calibri" w:cs="Calibri"/>
          <w:b/>
          <w:highlight w:val="green"/>
          <w:u w:val="single"/>
        </w:rPr>
        <w:t>Because of the scarcity of resources</w:t>
      </w:r>
      <w:r>
        <w:rPr>
          <w:rFonts w:eastAsia="Calibri" w:cs="Calibri"/>
          <w:b/>
          <w:u w:val="single"/>
        </w:rPr>
        <w:t xml:space="preserve">, one’s success is another person’s failure. </w:t>
      </w:r>
      <w:proofErr w:type="gramStart"/>
      <w:r>
        <w:rPr>
          <w:rFonts w:eastAsia="Calibri" w:cs="Calibri"/>
          <w:b/>
          <w:u w:val="single"/>
        </w:rPr>
        <w:t>Therefore</w:t>
      </w:r>
      <w:proofErr w:type="gramEnd"/>
      <w:r>
        <w:rPr>
          <w:rFonts w:eastAsia="Calibri" w:cs="Calibri"/>
          <w:b/>
          <w:u w:val="single"/>
        </w:rPr>
        <w:t xml:space="preserve"> </w:t>
      </w:r>
      <w:r>
        <w:rPr>
          <w:rFonts w:eastAsia="Calibri" w:cs="Calibri"/>
          <w:b/>
          <w:highlight w:val="green"/>
          <w:u w:val="single"/>
        </w:rPr>
        <w:t>ethics search for rationally justifiable standards for the resolution of interpersonal conflict.</w:t>
      </w:r>
      <w:r>
        <w:rPr>
          <w:rFonts w:eastAsia="Calibri" w:cs="Calibri"/>
          <w:b/>
          <w:u w:val="single"/>
        </w:rPr>
        <w:t xml:space="preserve"> While the realities of human life have given rise to the concepts of property, justice and scarcity, the management of scarcity requires the exercise of choice</w:t>
      </w:r>
      <w:r>
        <w:rPr>
          <w:sz w:val="16"/>
          <w:szCs w:val="16"/>
        </w:rPr>
        <w:t xml:space="preserve">, since having more of some goods means having less of others. Exercising choice in turn involves comparisons, and comparisons are based on principles. As ethicists, the meaning of these principles must be sought in the moral basis that implementing them would require. For instance, if the implementation of distributive justice in healthcare is founded </w:t>
      </w:r>
      <w:proofErr w:type="gramStart"/>
      <w:r>
        <w:rPr>
          <w:sz w:val="16"/>
          <w:szCs w:val="16"/>
        </w:rPr>
        <w:t>on the basis of</w:t>
      </w:r>
      <w:proofErr w:type="gramEnd"/>
      <w:r>
        <w:rPr>
          <w:sz w:val="16"/>
          <w:szCs w:val="16"/>
        </w:rPr>
        <w:t xml:space="preserve"> welfare-based principles, as opposed to say resource-based principles, it means that the health system is motivated by the idea that what is of primary moral importance is the level of welfare of the people. This means that </w:t>
      </w:r>
      <w:r>
        <w:rPr>
          <w:rFonts w:eastAsia="Calibri" w:cs="Calibri"/>
          <w:b/>
          <w:u w:val="single"/>
        </w:rPr>
        <w:t xml:space="preserve">all </w:t>
      </w:r>
      <w:r>
        <w:rPr>
          <w:rFonts w:eastAsia="Calibri" w:cs="Calibri"/>
          <w:b/>
          <w:highlight w:val="green"/>
          <w:u w:val="single"/>
        </w:rPr>
        <w:t xml:space="preserve">distributive questions should </w:t>
      </w:r>
      <w:r>
        <w:rPr>
          <w:rFonts w:eastAsia="Calibri" w:cs="Calibri"/>
          <w:b/>
          <w:u w:val="single"/>
        </w:rPr>
        <w:t xml:space="preserve">be settled according to which distribution </w:t>
      </w:r>
      <w:proofErr w:type="spellStart"/>
      <w:r>
        <w:rPr>
          <w:rFonts w:eastAsia="Calibri" w:cs="Calibri"/>
          <w:b/>
          <w:highlight w:val="green"/>
          <w:u w:val="single"/>
        </w:rPr>
        <w:t>maximise</w:t>
      </w:r>
      <w:r>
        <w:rPr>
          <w:rFonts w:eastAsia="Calibri" w:cs="Calibri"/>
          <w:b/>
          <w:u w:val="single"/>
        </w:rPr>
        <w:t>s</w:t>
      </w:r>
      <w:proofErr w:type="spellEnd"/>
      <w:r>
        <w:rPr>
          <w:rFonts w:eastAsia="Calibri" w:cs="Calibri"/>
          <w:b/>
          <w:highlight w:val="green"/>
          <w:u w:val="single"/>
        </w:rPr>
        <w:t xml:space="preserve"> welfare.</w:t>
      </w:r>
      <w:r>
        <w:rPr>
          <w:sz w:val="16"/>
          <w:szCs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Pr>
          <w:sz w:val="16"/>
          <w:szCs w:val="16"/>
        </w:rPr>
        <w:t>maximisation</w:t>
      </w:r>
      <w:proofErr w:type="spellEnd"/>
      <w:r>
        <w:rPr>
          <w:sz w:val="16"/>
          <w:szCs w:val="16"/>
        </w:rPr>
        <w:t xml:space="preserve">, consumer sovereignty, consequentialism and welfarism. Utility </w:t>
      </w:r>
      <w:proofErr w:type="spellStart"/>
      <w:r>
        <w:rPr>
          <w:sz w:val="16"/>
          <w:szCs w:val="16"/>
        </w:rPr>
        <w:t>maximisation</w:t>
      </w:r>
      <w:proofErr w:type="spellEnd"/>
      <w:r>
        <w:rPr>
          <w:sz w:val="16"/>
          <w:szCs w:val="16"/>
        </w:rPr>
        <w:t xml:space="preserve"> embodies the </w:t>
      </w:r>
      <w:proofErr w:type="spellStart"/>
      <w:r>
        <w:rPr>
          <w:sz w:val="16"/>
          <w:szCs w:val="16"/>
        </w:rPr>
        <w:t>behavioural</w:t>
      </w:r>
      <w:proofErr w:type="spellEnd"/>
      <w:r>
        <w:rPr>
          <w:sz w:val="16"/>
          <w:szCs w:val="16"/>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w:t>
      </w:r>
      <w:r>
        <w:rPr>
          <w:rFonts w:eastAsia="Calibri" w:cs="Calibri"/>
          <w:b/>
          <w:u w:val="single"/>
        </w:rPr>
        <w:t xml:space="preserve">Taken together these four tenets require that a </w:t>
      </w:r>
      <w:r>
        <w:rPr>
          <w:rFonts w:eastAsia="Calibri" w:cs="Calibri"/>
          <w:b/>
          <w:highlight w:val="green"/>
          <w:u w:val="single"/>
        </w:rPr>
        <w:t>policy be judged solely in terms of the resulting utilities</w:t>
      </w:r>
      <w:r>
        <w:rPr>
          <w:rFonts w:eastAsia="Calibri" w:cs="Calibri"/>
          <w:b/>
          <w:u w:val="single"/>
        </w:rPr>
        <w:t xml:space="preserve"> achieved by individuals as assessed by the individuals themselves. Issues of who receives the utility, the source of the utility and any non-utility aspects of the situation are ignored.</w:t>
      </w:r>
    </w:p>
    <w:p w14:paraId="098A000A" w14:textId="77777777" w:rsidR="002A791F" w:rsidRDefault="002A791F" w:rsidP="002A791F"/>
    <w:p w14:paraId="0E30227A" w14:textId="77777777" w:rsidR="002A791F" w:rsidRDefault="002A791F" w:rsidP="002A791F"/>
    <w:p w14:paraId="5CB87DC1" w14:textId="77777777" w:rsidR="002A791F" w:rsidRPr="002C760B" w:rsidRDefault="002A791F" w:rsidP="002A791F">
      <w:pPr>
        <w:pStyle w:val="Heading3"/>
        <w:rPr>
          <w:rFonts w:ascii="Times New Roman" w:hAnsi="Times New Roman" w:cs="Times New Roman"/>
        </w:rPr>
      </w:pPr>
      <w:r w:rsidRPr="002C760B">
        <w:lastRenderedPageBreak/>
        <w:t xml:space="preserve">DA: </w:t>
      </w:r>
      <w:r>
        <w:t>Innovation</w:t>
      </w:r>
      <w:r w:rsidRPr="002C760B">
        <w:t xml:space="preserve"> </w:t>
      </w:r>
    </w:p>
    <w:p w14:paraId="55AD634B" w14:textId="21D0450D" w:rsidR="002A791F" w:rsidRDefault="009C6648" w:rsidP="002A791F">
      <w:pPr>
        <w:pStyle w:val="Heading4"/>
        <w:rPr>
          <w:rFonts w:ascii="Times New Roman" w:eastAsia="Times New Roman" w:hAnsi="Times New Roman"/>
          <w:sz w:val="24"/>
        </w:rPr>
      </w:pPr>
      <w:r>
        <w:rPr>
          <w:rFonts w:cs="Calibri"/>
          <w:color w:val="000000"/>
        </w:rPr>
        <w:t xml:space="preserve"> </w:t>
      </w:r>
      <w:r w:rsidR="002A791F">
        <w:rPr>
          <w:rFonts w:cs="Calibri"/>
          <w:color w:val="000000"/>
        </w:rPr>
        <w:t>Reducing IP protections destroys relationships between public and private sector—Biden administration proves.</w:t>
      </w:r>
    </w:p>
    <w:p w14:paraId="77C72A41" w14:textId="77777777" w:rsidR="002A791F" w:rsidRPr="00E92D81" w:rsidRDefault="002A791F" w:rsidP="002A791F">
      <w:pPr>
        <w:pStyle w:val="NormalWeb"/>
        <w:spacing w:before="0" w:beforeAutospacing="0" w:after="160" w:afterAutospacing="0"/>
        <w:rPr>
          <w:vertAlign w:val="superscript"/>
        </w:rPr>
      </w:pPr>
      <w:r>
        <w:rPr>
          <w:rFonts w:ascii="Calibri" w:hAnsi="Calibri" w:cs="Calibri"/>
          <w:b/>
          <w:bCs/>
          <w:color w:val="000000"/>
          <w:sz w:val="26"/>
          <w:szCs w:val="26"/>
        </w:rPr>
        <w:t>Jennings '21</w:t>
      </w:r>
      <w:r>
        <w:rPr>
          <w:rFonts w:ascii="Calibri" w:hAnsi="Calibri" w:cs="Calibri"/>
          <w:color w:val="000000"/>
          <w:sz w:val="22"/>
          <w:szCs w:val="22"/>
        </w:rPr>
        <w:t xml:space="preserve"> (Katie Jennings; staff writer at Forbes, healthcare reporter for POLITICO, Knight-Bagehot Fellow in reporting; 5-5-2021; "Biden Decision </w:t>
      </w:r>
      <w:proofErr w:type="gramStart"/>
      <w:r>
        <w:rPr>
          <w:rFonts w:ascii="Calibri" w:hAnsi="Calibri" w:cs="Calibri"/>
          <w:color w:val="000000"/>
          <w:sz w:val="22"/>
          <w:szCs w:val="22"/>
        </w:rPr>
        <w:t>To</w:t>
      </w:r>
      <w:proofErr w:type="gramEnd"/>
      <w:r>
        <w:rPr>
          <w:rFonts w:ascii="Calibri" w:hAnsi="Calibri" w:cs="Calibri"/>
          <w:color w:val="000000"/>
          <w:sz w:val="22"/>
          <w:szCs w:val="22"/>
        </w:rPr>
        <w:t xml:space="preserve"> Back Waiving Patents For Covid Vaccines Sparks Industry Backlash"; https://www.forbes.com/sites/katiejennings/2021/05/05/biden-decision-to-back-waiving-patents-for-covid-vaccines-sparks-industry-backlash/, Forbes, accessed 7-29-2021; </w:t>
      </w:r>
      <w:proofErr w:type="spellStart"/>
      <w:r>
        <w:rPr>
          <w:rFonts w:ascii="Calibri" w:hAnsi="Calibri" w:cs="Calibri"/>
          <w:color w:val="000000"/>
          <w:sz w:val="22"/>
          <w:szCs w:val="22"/>
        </w:rPr>
        <w:t>JPark</w:t>
      </w:r>
      <w:proofErr w:type="spellEnd"/>
      <w:r>
        <w:rPr>
          <w:rFonts w:ascii="Calibri" w:hAnsi="Calibri" w:cs="Calibri"/>
          <w:color w:val="000000"/>
          <w:sz w:val="22"/>
          <w:szCs w:val="22"/>
        </w:rPr>
        <w:t>)</w:t>
      </w:r>
    </w:p>
    <w:p w14:paraId="2EAD030A" w14:textId="77777777" w:rsidR="002A791F" w:rsidRDefault="002A791F" w:rsidP="002A791F">
      <w:pPr>
        <w:pStyle w:val="NormalWeb"/>
        <w:spacing w:before="0" w:beforeAutospacing="0" w:after="160" w:afterAutospacing="0"/>
        <w:rPr>
          <w:rFonts w:ascii="Calibri" w:hAnsi="Calibri" w:cs="Calibri"/>
          <w:color w:val="000000"/>
          <w:sz w:val="22"/>
          <w:szCs w:val="22"/>
          <w:u w:val="single"/>
        </w:rPr>
      </w:pPr>
      <w:r w:rsidRPr="00E92D81">
        <w:rPr>
          <w:rFonts w:ascii="Calibri" w:hAnsi="Calibri" w:cs="Calibri"/>
          <w:color w:val="000000"/>
          <w:sz w:val="16"/>
          <w:szCs w:val="22"/>
        </w:rPr>
        <w:t xml:space="preserve">The U.S. is typically the staunchest defender of intellectual property rights on the international stage, so it was something of a shock when </w:t>
      </w:r>
      <w:r w:rsidRPr="00521449">
        <w:rPr>
          <w:rFonts w:ascii="Calibri" w:hAnsi="Calibri" w:cs="Calibri"/>
          <w:b/>
          <w:bCs/>
          <w:color w:val="000000"/>
          <w:sz w:val="22"/>
          <w:szCs w:val="22"/>
          <w:highlight w:val="cyan"/>
          <w:u w:val="single"/>
        </w:rPr>
        <w:t>the Biden Administration</w:t>
      </w:r>
      <w:r w:rsidRPr="00E92D81">
        <w:rPr>
          <w:rFonts w:ascii="Calibri" w:hAnsi="Calibri" w:cs="Calibri"/>
          <w:color w:val="000000"/>
          <w:sz w:val="16"/>
          <w:szCs w:val="22"/>
        </w:rPr>
        <w:t xml:space="preserve"> on Wednesday </w:t>
      </w:r>
      <w:r w:rsidRPr="00521449">
        <w:rPr>
          <w:rFonts w:ascii="Calibri" w:hAnsi="Calibri" w:cs="Calibri"/>
          <w:b/>
          <w:bCs/>
          <w:color w:val="000000"/>
          <w:sz w:val="22"/>
          <w:szCs w:val="22"/>
          <w:highlight w:val="cyan"/>
          <w:u w:val="single"/>
        </w:rPr>
        <w:t>announced its support for waiving patents on Covid-19 vaccines</w:t>
      </w:r>
      <w:r w:rsidRPr="00E92D81">
        <w:rPr>
          <w:rFonts w:ascii="Calibri" w:hAnsi="Calibri" w:cs="Calibri"/>
          <w:color w:val="000000"/>
          <w:sz w:val="16"/>
          <w:szCs w:val="22"/>
        </w:rPr>
        <w:t xml:space="preserve">. “This is a global health crisis, and the extraordinary circumstances of the Covid-19 pandemic call for extraordinary measures,” U.S. Trade Representative Katherine Tai said in a statement. “The Administration believes strongly in intellectual property protections, but in service of ending this pandemic, supports the waiver of those protections for Covid-19 vaccines.” The move comes in response to a World Trade Organization proposal led by India and South Africa to suspend some provisions of an international trade agreement in a bid to boost vaccine manufacturing and access, especially in lower- and middle-income countries. But it remains unclear how quickly production could increase, as patents are only one constraint in a complex global supply chain. The pharmaceutical industry was quick to respond, noting that drug manufacturers are already working with governments and nonprofits to provide access to vaccines. Trade groups warned that waiving intellectual property protections would slow down innovation while doing little to </w:t>
      </w:r>
      <w:proofErr w:type="gramStart"/>
      <w:r w:rsidRPr="00E92D81">
        <w:rPr>
          <w:rFonts w:ascii="Calibri" w:hAnsi="Calibri" w:cs="Calibri"/>
          <w:color w:val="000000"/>
          <w:sz w:val="16"/>
          <w:szCs w:val="22"/>
        </w:rPr>
        <w:t>actually help</w:t>
      </w:r>
      <w:proofErr w:type="gramEnd"/>
      <w:r w:rsidRPr="00E92D81">
        <w:rPr>
          <w:rFonts w:ascii="Calibri" w:hAnsi="Calibri" w:cs="Calibri"/>
          <w:color w:val="000000"/>
          <w:sz w:val="16"/>
          <w:szCs w:val="22"/>
        </w:rPr>
        <w:t xml:space="preserve"> meet demand. “</w:t>
      </w:r>
      <w:r w:rsidRPr="00521449">
        <w:rPr>
          <w:rFonts w:ascii="Calibri" w:hAnsi="Calibri" w:cs="Calibri"/>
          <w:b/>
          <w:bCs/>
          <w:color w:val="000000"/>
          <w:sz w:val="22"/>
          <w:szCs w:val="22"/>
          <w:highlight w:val="cyan"/>
          <w:u w:val="single"/>
        </w:rPr>
        <w:t>This change in longstanding American policy will not save lives</w:t>
      </w:r>
      <w:r w:rsidRPr="00E92D81">
        <w:rPr>
          <w:rFonts w:ascii="Calibri" w:hAnsi="Calibri" w:cs="Calibri"/>
          <w:b/>
          <w:bCs/>
          <w:color w:val="000000"/>
          <w:sz w:val="22"/>
          <w:szCs w:val="22"/>
          <w:u w:val="single"/>
        </w:rPr>
        <w:t xml:space="preserve">. </w:t>
      </w:r>
      <w:r w:rsidRPr="00521449">
        <w:rPr>
          <w:rFonts w:ascii="Calibri" w:hAnsi="Calibri" w:cs="Calibri"/>
          <w:b/>
          <w:bCs/>
          <w:color w:val="000000"/>
          <w:sz w:val="22"/>
          <w:szCs w:val="22"/>
          <w:highlight w:val="cyan"/>
          <w:u w:val="single"/>
        </w:rPr>
        <w:t>It</w:t>
      </w:r>
      <w:r w:rsidRPr="00E92D81">
        <w:rPr>
          <w:rFonts w:ascii="Calibri" w:hAnsi="Calibri" w:cs="Calibri"/>
          <w:b/>
          <w:bCs/>
          <w:color w:val="000000"/>
          <w:sz w:val="22"/>
          <w:szCs w:val="22"/>
          <w:u w:val="single"/>
        </w:rPr>
        <w:t xml:space="preserve"> </w:t>
      </w:r>
      <w:r w:rsidRPr="00521449">
        <w:rPr>
          <w:rFonts w:ascii="Calibri" w:hAnsi="Calibri" w:cs="Calibri"/>
          <w:color w:val="000000"/>
          <w:sz w:val="22"/>
          <w:szCs w:val="22"/>
          <w:u w:val="single"/>
        </w:rPr>
        <w:t>also flies in the face of President Biden’s stated policy of building up American infrastructure and creating jobs</w:t>
      </w:r>
      <w:r w:rsidRPr="00E92D81">
        <w:rPr>
          <w:rFonts w:ascii="Calibri" w:hAnsi="Calibri" w:cs="Calibri"/>
          <w:b/>
          <w:bCs/>
          <w:color w:val="000000"/>
          <w:sz w:val="22"/>
          <w:szCs w:val="22"/>
          <w:u w:val="single"/>
        </w:rPr>
        <w:t xml:space="preserve"> </w:t>
      </w:r>
      <w:r w:rsidRPr="00521449">
        <w:rPr>
          <w:rFonts w:ascii="Calibri" w:hAnsi="Calibri" w:cs="Calibri"/>
          <w:color w:val="000000"/>
          <w:sz w:val="22"/>
          <w:szCs w:val="22"/>
          <w:u w:val="single"/>
        </w:rPr>
        <w:t>by</w:t>
      </w:r>
      <w:r w:rsidRPr="00E92D81">
        <w:rPr>
          <w:rFonts w:ascii="Calibri" w:hAnsi="Calibri" w:cs="Calibri"/>
          <w:b/>
          <w:bCs/>
          <w:color w:val="000000"/>
          <w:sz w:val="22"/>
          <w:szCs w:val="22"/>
          <w:u w:val="single"/>
        </w:rPr>
        <w:t xml:space="preserve"> </w:t>
      </w:r>
      <w:r w:rsidRPr="00521449">
        <w:rPr>
          <w:rFonts w:ascii="Calibri" w:hAnsi="Calibri" w:cs="Calibri"/>
          <w:b/>
          <w:bCs/>
          <w:color w:val="000000"/>
          <w:sz w:val="22"/>
          <w:szCs w:val="22"/>
          <w:highlight w:val="cyan"/>
          <w:u w:val="single"/>
        </w:rPr>
        <w:t>hand</w:t>
      </w:r>
      <w:r w:rsidRPr="00521449">
        <w:rPr>
          <w:rFonts w:ascii="Calibri" w:hAnsi="Calibri" w:cs="Calibri"/>
          <w:color w:val="000000"/>
          <w:sz w:val="22"/>
          <w:szCs w:val="22"/>
          <w:u w:val="single"/>
        </w:rPr>
        <w:t>ing</w:t>
      </w:r>
      <w:r w:rsidRPr="00E92D81">
        <w:rPr>
          <w:rFonts w:ascii="Calibri" w:hAnsi="Calibri" w:cs="Calibri"/>
          <w:b/>
          <w:bCs/>
          <w:color w:val="000000"/>
          <w:sz w:val="22"/>
          <w:szCs w:val="22"/>
          <w:u w:val="single"/>
        </w:rPr>
        <w:t xml:space="preserve"> </w:t>
      </w:r>
      <w:r w:rsidRPr="00521449">
        <w:rPr>
          <w:rFonts w:ascii="Calibri" w:hAnsi="Calibri" w:cs="Calibri"/>
          <w:b/>
          <w:bCs/>
          <w:color w:val="000000"/>
          <w:sz w:val="22"/>
          <w:szCs w:val="22"/>
          <w:highlight w:val="cyan"/>
          <w:u w:val="single"/>
        </w:rPr>
        <w:t>over American innovations to countries looking to undermine our leadership in biomedical discovery</w:t>
      </w:r>
      <w:r w:rsidRPr="00E92D81">
        <w:rPr>
          <w:rFonts w:ascii="Calibri" w:hAnsi="Calibri" w:cs="Calibri"/>
          <w:b/>
          <w:bCs/>
          <w:color w:val="000000"/>
          <w:sz w:val="22"/>
          <w:szCs w:val="22"/>
          <w:u w:val="single"/>
        </w:rPr>
        <w:t>,”</w:t>
      </w:r>
      <w:r w:rsidRPr="00E92D81">
        <w:rPr>
          <w:rFonts w:ascii="Calibri" w:hAnsi="Calibri" w:cs="Calibri"/>
          <w:color w:val="000000"/>
          <w:sz w:val="22"/>
          <w:szCs w:val="22"/>
          <w:u w:val="single"/>
        </w:rPr>
        <w:t xml:space="preserve"> Steve </w:t>
      </w:r>
      <w:proofErr w:type="spellStart"/>
      <w:r w:rsidRPr="00E92D81">
        <w:rPr>
          <w:rFonts w:ascii="Calibri" w:hAnsi="Calibri" w:cs="Calibri"/>
          <w:color w:val="000000"/>
          <w:sz w:val="22"/>
          <w:szCs w:val="22"/>
          <w:u w:val="single"/>
        </w:rPr>
        <w:t>Ubl</w:t>
      </w:r>
      <w:proofErr w:type="spellEnd"/>
      <w:r w:rsidRPr="00E92D81">
        <w:rPr>
          <w:rFonts w:ascii="Calibri" w:hAnsi="Calibri" w:cs="Calibri"/>
          <w:color w:val="000000"/>
          <w:sz w:val="22"/>
          <w:szCs w:val="22"/>
          <w:u w:val="single"/>
        </w:rPr>
        <w:t xml:space="preserve">, </w:t>
      </w:r>
      <w:r w:rsidRPr="00521449">
        <w:rPr>
          <w:rFonts w:ascii="Calibri" w:hAnsi="Calibri" w:cs="Calibri"/>
          <w:b/>
          <w:bCs/>
          <w:color w:val="000000"/>
          <w:sz w:val="22"/>
          <w:szCs w:val="22"/>
          <w:highlight w:val="cyan"/>
          <w:u w:val="single"/>
        </w:rPr>
        <w:t>president and CEO of the trade group PhRMA said in a statement</w:t>
      </w:r>
      <w:r w:rsidRPr="00521449">
        <w:rPr>
          <w:rFonts w:ascii="Calibri" w:hAnsi="Calibri" w:cs="Calibri"/>
          <w:color w:val="000000"/>
          <w:sz w:val="22"/>
          <w:szCs w:val="22"/>
          <w:highlight w:val="cyan"/>
          <w:u w:val="single"/>
        </w:rPr>
        <w:t>.</w:t>
      </w:r>
      <w:r w:rsidRPr="00521449">
        <w:rPr>
          <w:rFonts w:ascii="Calibri" w:hAnsi="Calibri" w:cs="Calibri"/>
          <w:b/>
          <w:bCs/>
          <w:color w:val="000000"/>
          <w:sz w:val="22"/>
          <w:szCs w:val="22"/>
          <w:highlight w:val="cyan"/>
          <w:u w:val="single"/>
        </w:rPr>
        <w:t xml:space="preserve"> “This decision does nothing</w:t>
      </w:r>
      <w:r w:rsidRPr="00E92D81">
        <w:rPr>
          <w:rFonts w:ascii="Calibri" w:hAnsi="Calibri" w:cs="Calibri"/>
          <w:b/>
          <w:bCs/>
          <w:color w:val="000000"/>
          <w:sz w:val="22"/>
          <w:szCs w:val="22"/>
          <w:u w:val="single"/>
        </w:rPr>
        <w:t xml:space="preserve"> </w:t>
      </w:r>
      <w:r w:rsidRPr="00521449">
        <w:rPr>
          <w:rFonts w:ascii="Calibri" w:hAnsi="Calibri" w:cs="Calibri"/>
          <w:color w:val="000000"/>
          <w:sz w:val="22"/>
          <w:szCs w:val="22"/>
          <w:u w:val="single"/>
        </w:rPr>
        <w:t>to address the real challenges to getting more shots in arms, including last-mile distribution and limited availability of raw materials.”</w:t>
      </w:r>
    </w:p>
    <w:p w14:paraId="74BB0C99" w14:textId="77777777" w:rsidR="002A791F" w:rsidRPr="00933C5B" w:rsidRDefault="002A791F" w:rsidP="002A791F">
      <w:pPr>
        <w:pStyle w:val="Heading4"/>
        <w:rPr>
          <w:rStyle w:val="Style13ptBold"/>
          <w:b/>
          <w:bCs w:val="0"/>
        </w:rPr>
      </w:pPr>
      <w:r>
        <w:rPr>
          <w:rStyle w:val="Style13ptBold"/>
          <w:b/>
        </w:rPr>
        <w:t xml:space="preserve">Backlash from Big Pharma will manifest in widespread innovation loss </w:t>
      </w:r>
    </w:p>
    <w:p w14:paraId="46DF3135" w14:textId="77777777" w:rsidR="002A791F" w:rsidRDefault="002A791F" w:rsidP="002A791F">
      <w:r w:rsidRPr="007834BE">
        <w:rPr>
          <w:rStyle w:val="Style13ptBold"/>
        </w:rPr>
        <w:t>Lazare and Guerrero 21</w:t>
      </w:r>
      <w:r>
        <w:t xml:space="preserve"> [Sarah, editor and reporter, journalist, In These Times, "Big Pharma Is Deciding Who Lives and Who Dies in the Global South The chilling effect of the pharmaceutical industry’s veiled threats." July 22, </w:t>
      </w:r>
      <w:hyperlink r:id="rId9" w:history="1">
        <w:r w:rsidRPr="00946ACD">
          <w:rPr>
            <w:rStyle w:val="Hyperlink"/>
          </w:rPr>
          <w:t>https://inthesetimes.com/article/pfizer-pharmaceutical-co</w:t>
        </w:r>
        <w:r w:rsidRPr="00946ACD">
          <w:rPr>
            <w:rStyle w:val="Hyperlink"/>
          </w:rPr>
          <w:t>m</w:t>
        </w:r>
        <w:r w:rsidRPr="00946ACD">
          <w:rPr>
            <w:rStyle w:val="Hyperlink"/>
          </w:rPr>
          <w:t>panies-covid-pandemic-coronavirus-latin-america-trips-waiver-vaccines</w:t>
        </w:r>
      </w:hyperlink>
    </w:p>
    <w:p w14:paraId="3D401DFE" w14:textId="13018E1A" w:rsidR="002A791F" w:rsidRPr="002A791F" w:rsidRDefault="002A791F" w:rsidP="002A791F">
      <w:pPr>
        <w:rPr>
          <w:rStyle w:val="StyleUnderline"/>
          <w:b/>
          <w:bCs/>
          <w:sz w:val="14"/>
          <w:u w:val="none"/>
        </w:rPr>
      </w:pPr>
      <w:r w:rsidRPr="002C3B12">
        <w:rPr>
          <w:sz w:val="14"/>
          <w:szCs w:val="16"/>
        </w:rPr>
        <w:t xml:space="preserve">On April 24, Elizabeth de </w:t>
      </w:r>
      <w:proofErr w:type="spellStart"/>
      <w:r w:rsidRPr="002C3B12">
        <w:rPr>
          <w:sz w:val="14"/>
          <w:szCs w:val="16"/>
        </w:rPr>
        <w:t>Carvalhaes</w:t>
      </w:r>
      <w:proofErr w:type="spellEnd"/>
      <w:r w:rsidRPr="002C3B12">
        <w:rPr>
          <w:sz w:val="14"/>
          <w:szCs w:val="16"/>
        </w:rPr>
        <w:t xml:space="preserve">, executive president of the Brazilian pharmaceutical company trade group </w:t>
      </w:r>
      <w:proofErr w:type="spellStart"/>
      <w:r w:rsidRPr="002C3B12">
        <w:rPr>
          <w:sz w:val="14"/>
          <w:szCs w:val="16"/>
        </w:rPr>
        <w:t>Interfarma</w:t>
      </w:r>
      <w:proofErr w:type="spellEnd"/>
      <w:r w:rsidRPr="002C3B12">
        <w:rPr>
          <w:sz w:val="14"/>
          <w:szCs w:val="16"/>
        </w:rPr>
        <w:t xml:space="preserve">, said out loud what the drug industry had up until then avoided uttering in public. In an interview with </w:t>
      </w:r>
      <w:proofErr w:type="spellStart"/>
      <w:r w:rsidRPr="002C3B12">
        <w:rPr>
          <w:sz w:val="14"/>
          <w:szCs w:val="16"/>
        </w:rPr>
        <w:t>Folha</w:t>
      </w:r>
      <w:proofErr w:type="spellEnd"/>
      <w:r w:rsidRPr="002C3B12">
        <w:rPr>
          <w:sz w:val="14"/>
          <w:szCs w:val="16"/>
        </w:rPr>
        <w:t xml:space="preserve"> de São Paulo, the most </w:t>
      </w:r>
      <w:proofErr w:type="gramStart"/>
      <w:r w:rsidRPr="002C3B12">
        <w:rPr>
          <w:sz w:val="14"/>
          <w:szCs w:val="16"/>
        </w:rPr>
        <w:t>widely-read</w:t>
      </w:r>
      <w:proofErr w:type="gramEnd"/>
      <w:r w:rsidRPr="002C3B12">
        <w:rPr>
          <w:sz w:val="14"/>
          <w:szCs w:val="16"/>
        </w:rPr>
        <w:t xml:space="preserve"> newspaper in Brazil, de </w:t>
      </w:r>
      <w:proofErr w:type="spellStart"/>
      <w:r w:rsidRPr="002C3B12">
        <w:rPr>
          <w:sz w:val="14"/>
          <w:szCs w:val="16"/>
        </w:rPr>
        <w:t>Carvalhaes</w:t>
      </w:r>
      <w:proofErr w:type="spellEnd"/>
      <w:r w:rsidRPr="002C3B12">
        <w:rPr>
          <w:sz w:val="14"/>
          <w:szCs w:val="16"/>
        </w:rPr>
        <w:t xml:space="preserve"> declared that</w:t>
      </w:r>
      <w:r w:rsidRPr="002C3B12">
        <w:rPr>
          <w:sz w:val="14"/>
        </w:rPr>
        <w:t xml:space="preserve"> </w:t>
      </w:r>
      <w:r w:rsidRPr="002C3B12">
        <w:rPr>
          <w:rStyle w:val="Emphasis"/>
          <w:bCs/>
        </w:rPr>
        <w:t>if the South American country were to green-light compulsory licensing</w:t>
      </w:r>
      <w:r w:rsidRPr="007834BE">
        <w:rPr>
          <w:rStyle w:val="StyleUnderline"/>
        </w:rPr>
        <w:t xml:space="preserve"> to expand access to Covid-19 vaccines, </w:t>
      </w:r>
      <w:r w:rsidRPr="00D7495E">
        <w:rPr>
          <w:rStyle w:val="Emphasis"/>
          <w:szCs w:val="22"/>
          <w:highlight w:val="cyan"/>
        </w:rPr>
        <w:t>pharma</w:t>
      </w:r>
      <w:r w:rsidRPr="00D7495E">
        <w:rPr>
          <w:rStyle w:val="Emphasis"/>
          <w:bCs/>
          <w:szCs w:val="22"/>
        </w:rPr>
        <w:t xml:space="preserve">ceutical </w:t>
      </w:r>
      <w:r w:rsidRPr="00D7495E">
        <w:rPr>
          <w:rStyle w:val="Emphasis"/>
          <w:szCs w:val="22"/>
          <w:highlight w:val="cyan"/>
        </w:rPr>
        <w:t>companies</w:t>
      </w:r>
      <w:r w:rsidRPr="00D7495E">
        <w:rPr>
          <w:rStyle w:val="Emphasis"/>
          <w:szCs w:val="22"/>
        </w:rPr>
        <w:t xml:space="preserve"> </w:t>
      </w:r>
      <w:r w:rsidRPr="00D7495E">
        <w:rPr>
          <w:rStyle w:val="Emphasis"/>
          <w:bCs/>
          <w:szCs w:val="22"/>
        </w:rPr>
        <w:t>might</w:t>
      </w:r>
      <w:r w:rsidRPr="00D7495E">
        <w:rPr>
          <w:rStyle w:val="StyleUnderline"/>
          <w:szCs w:val="22"/>
        </w:rPr>
        <w:t xml:space="preserve"> </w:t>
      </w:r>
      <w:r w:rsidRPr="00D7495E">
        <w:rPr>
          <w:rStyle w:val="Emphasis"/>
          <w:szCs w:val="22"/>
          <w:highlight w:val="cyan"/>
        </w:rPr>
        <w:t>respond by withholding supply of</w:t>
      </w:r>
      <w:r w:rsidRPr="00D7495E">
        <w:rPr>
          <w:rStyle w:val="Emphasis"/>
          <w:szCs w:val="22"/>
        </w:rPr>
        <w:t xml:space="preserve"> </w:t>
      </w:r>
      <w:r w:rsidRPr="00D7495E">
        <w:rPr>
          <w:rStyle w:val="Emphasis"/>
          <w:bCs/>
          <w:szCs w:val="22"/>
        </w:rPr>
        <w:t>the</w:t>
      </w:r>
      <w:r w:rsidRPr="00D7495E">
        <w:rPr>
          <w:rStyle w:val="Emphasis"/>
          <w:szCs w:val="22"/>
        </w:rPr>
        <w:t xml:space="preserve"> </w:t>
      </w:r>
      <w:r w:rsidRPr="00D7495E">
        <w:rPr>
          <w:rStyle w:val="Emphasis"/>
          <w:szCs w:val="22"/>
          <w:highlight w:val="cyan"/>
        </w:rPr>
        <w:t>va</w:t>
      </w:r>
      <w:r w:rsidRPr="002C3B12">
        <w:rPr>
          <w:rStyle w:val="Emphasis"/>
          <w:highlight w:val="cyan"/>
        </w:rPr>
        <w:t>ccines</w:t>
      </w:r>
      <w:r w:rsidRPr="007834BE">
        <w:rPr>
          <w:rStyle w:val="StyleUnderline"/>
        </w:rPr>
        <w:t>.</w:t>
      </w:r>
      <w:r w:rsidRPr="002C3B12">
        <w:rPr>
          <w:sz w:val="14"/>
        </w:rPr>
        <w:t xml:space="preserve"> ​“This is not retaliation,” she proclaimed. </w:t>
      </w:r>
      <w:r w:rsidRPr="00D7495E">
        <w:rPr>
          <w:rStyle w:val="StyleUnderline"/>
          <w:szCs w:val="22"/>
        </w:rPr>
        <w:t>​“</w:t>
      </w:r>
      <w:r w:rsidRPr="00D7495E">
        <w:rPr>
          <w:rStyle w:val="Emphasis"/>
          <w:bCs/>
          <w:szCs w:val="22"/>
        </w:rPr>
        <w:t>The</w:t>
      </w:r>
      <w:r w:rsidRPr="00D7495E">
        <w:rPr>
          <w:rStyle w:val="Emphasis"/>
          <w:szCs w:val="22"/>
        </w:rPr>
        <w:t xml:space="preserve"> </w:t>
      </w:r>
      <w:r w:rsidRPr="00D7495E">
        <w:rPr>
          <w:rStyle w:val="Emphasis"/>
          <w:szCs w:val="22"/>
          <w:highlight w:val="cyan"/>
        </w:rPr>
        <w:t>demand is much bigger</w:t>
      </w:r>
      <w:r w:rsidRPr="00D7495E">
        <w:rPr>
          <w:rStyle w:val="Emphasis"/>
          <w:szCs w:val="22"/>
        </w:rPr>
        <w:t xml:space="preserve"> </w:t>
      </w:r>
      <w:r w:rsidRPr="00D7495E">
        <w:rPr>
          <w:rStyle w:val="Emphasis"/>
          <w:bCs/>
          <w:szCs w:val="22"/>
        </w:rPr>
        <w:t>than the supply</w:t>
      </w:r>
      <w:r w:rsidRPr="00D7495E">
        <w:rPr>
          <w:rStyle w:val="StyleUnderline"/>
          <w:szCs w:val="22"/>
        </w:rPr>
        <w:t xml:space="preserve">, and </w:t>
      </w:r>
      <w:r w:rsidRPr="007110CF">
        <w:rPr>
          <w:rStyle w:val="Emphasis"/>
          <w:bCs/>
          <w:szCs w:val="22"/>
        </w:rPr>
        <w:t>they</w:t>
      </w:r>
      <w:r w:rsidRPr="00D7495E">
        <w:rPr>
          <w:rStyle w:val="Emphasis"/>
          <w:szCs w:val="22"/>
        </w:rPr>
        <w:t xml:space="preserve"> </w:t>
      </w:r>
      <w:r w:rsidRPr="00D7495E">
        <w:rPr>
          <w:rStyle w:val="Emphasis"/>
          <w:bCs/>
          <w:szCs w:val="22"/>
        </w:rPr>
        <w:t>may</w:t>
      </w:r>
      <w:r w:rsidRPr="00D7495E">
        <w:rPr>
          <w:rStyle w:val="Emphasis"/>
          <w:szCs w:val="22"/>
        </w:rPr>
        <w:t xml:space="preserve"> </w:t>
      </w:r>
      <w:r w:rsidRPr="007110CF">
        <w:rPr>
          <w:rStyle w:val="Emphasis"/>
          <w:bCs/>
          <w:szCs w:val="22"/>
        </w:rPr>
        <w:t>find it more advantageous from an economic point of view to sell to countries that do not break patents</w:t>
      </w:r>
      <w:r w:rsidRPr="007110CF">
        <w:rPr>
          <w:b/>
          <w:bCs/>
          <w:szCs w:val="22"/>
          <w:u w:val="single"/>
        </w:rPr>
        <w:t>.”</w:t>
      </w:r>
      <w:r w:rsidRPr="00D7495E">
        <w:rPr>
          <w:szCs w:val="22"/>
          <w:u w:val="single"/>
        </w:rPr>
        <w:t xml:space="preserve"> This was not an idle threat. </w:t>
      </w:r>
      <w:proofErr w:type="spellStart"/>
      <w:r w:rsidRPr="00D7495E">
        <w:rPr>
          <w:rStyle w:val="Emphasis"/>
          <w:szCs w:val="22"/>
          <w:highlight w:val="cyan"/>
        </w:rPr>
        <w:t>Interfarma</w:t>
      </w:r>
      <w:proofErr w:type="spellEnd"/>
      <w:r w:rsidRPr="00D7495E">
        <w:rPr>
          <w:rStyle w:val="Emphasis"/>
          <w:szCs w:val="22"/>
          <w:highlight w:val="cyan"/>
        </w:rPr>
        <w:t xml:space="preserve"> represents Pfizer, Gilead, </w:t>
      </w:r>
      <w:proofErr w:type="gramStart"/>
      <w:r w:rsidRPr="00D7495E">
        <w:rPr>
          <w:rStyle w:val="Emphasis"/>
          <w:szCs w:val="22"/>
          <w:highlight w:val="cyan"/>
        </w:rPr>
        <w:t>AstraZeneca</w:t>
      </w:r>
      <w:proofErr w:type="gramEnd"/>
      <w:r w:rsidRPr="00D7495E">
        <w:rPr>
          <w:rStyle w:val="Emphasis"/>
          <w:szCs w:val="22"/>
          <w:highlight w:val="cyan"/>
        </w:rPr>
        <w:t xml:space="preserve"> and other major pharma</w:t>
      </w:r>
      <w:r w:rsidRPr="00D7495E">
        <w:rPr>
          <w:rStyle w:val="Emphasis"/>
          <w:bCs/>
          <w:szCs w:val="22"/>
        </w:rPr>
        <w:t xml:space="preserve">ceutical </w:t>
      </w:r>
      <w:r w:rsidRPr="00D7495E">
        <w:rPr>
          <w:rStyle w:val="Emphasis"/>
          <w:szCs w:val="22"/>
          <w:highlight w:val="cyan"/>
        </w:rPr>
        <w:t>companies</w:t>
      </w:r>
      <w:r w:rsidRPr="002C3B12">
        <w:rPr>
          <w:sz w:val="14"/>
        </w:rPr>
        <w:t xml:space="preserve">. The trade group’s </w:t>
      </w:r>
      <w:r w:rsidRPr="002C3B12">
        <w:rPr>
          <w:rStyle w:val="StyleUnderline"/>
          <w:sz w:val="14"/>
        </w:rPr>
        <w:t>spokesperson made the remarks at a time when Brazil was pushed to the point of desperation</w:t>
      </w:r>
      <w:r w:rsidRPr="002C3B12">
        <w:rPr>
          <w:sz w:val="14"/>
        </w:rPr>
        <w:t xml:space="preserve">: The same day the article was published, more than 71,000 new Covid-19 cases were reported in Brazil. The country’s outbreak has been so severe and uncontrolled that it’s spawned the Gamma variant, which has since spread around the world. Some </w:t>
      </w:r>
      <w:r w:rsidRPr="007834BE">
        <w:rPr>
          <w:rStyle w:val="StyleUnderline"/>
        </w:rPr>
        <w:t>countries hope to find relief in compulsory licensing</w:t>
      </w:r>
      <w:r w:rsidRPr="002C3B12">
        <w:rPr>
          <w:sz w:val="14"/>
        </w:rPr>
        <w:t xml:space="preserve">, when a government allows the production of a vaccine without the consent of a patent owner, a move floated in Brazil </w:t>
      </w:r>
      <w:proofErr w:type="gramStart"/>
      <w:r w:rsidRPr="002C3B12">
        <w:rPr>
          <w:sz w:val="14"/>
        </w:rPr>
        <w:t>as a way to</w:t>
      </w:r>
      <w:proofErr w:type="gramEnd"/>
      <w:r w:rsidRPr="002C3B12">
        <w:rPr>
          <w:sz w:val="14"/>
        </w:rPr>
        <w:t xml:space="preserve"> urgently expand vaccine access while the pandemic rages. (A compulsory licensing bill has passed Brazil’s Senate but has not yet officially been signed into law.) </w:t>
      </w:r>
      <w:proofErr w:type="spellStart"/>
      <w:r w:rsidRPr="002C3B12">
        <w:rPr>
          <w:rStyle w:val="StyleUnderline"/>
        </w:rPr>
        <w:t>Interfarma’s</w:t>
      </w:r>
      <w:proofErr w:type="spellEnd"/>
      <w:r w:rsidRPr="002C3B12">
        <w:rPr>
          <w:rStyle w:val="StyleUnderline"/>
        </w:rPr>
        <w:t xml:space="preserve"> implied threat against such a </w:t>
      </w:r>
      <w:r w:rsidRPr="00D7495E">
        <w:rPr>
          <w:rStyle w:val="StyleUnderline"/>
          <w:szCs w:val="22"/>
        </w:rPr>
        <w:t xml:space="preserve">measure underscores a dynamic that public health advocates say is particularly pernicious during a pandemic: </w:t>
      </w:r>
      <w:r w:rsidRPr="00D7495E">
        <w:rPr>
          <w:rStyle w:val="StyleUnderline"/>
          <w:szCs w:val="22"/>
          <w:highlight w:val="cyan"/>
        </w:rPr>
        <w:t>Countries</w:t>
      </w:r>
      <w:r w:rsidRPr="00D7495E">
        <w:rPr>
          <w:rStyle w:val="StyleUnderline"/>
          <w:szCs w:val="22"/>
        </w:rPr>
        <w:t xml:space="preserve"> that run afoul of drug companies by </w:t>
      </w:r>
      <w:r w:rsidRPr="00D7495E">
        <w:rPr>
          <w:rStyle w:val="StyleUnderline"/>
          <w:szCs w:val="22"/>
          <w:highlight w:val="cyan"/>
        </w:rPr>
        <w:t>supporting measures to override patents risk facing the wrath of an industry that has the power to decide whether</w:t>
      </w:r>
      <w:r w:rsidRPr="00D7495E">
        <w:rPr>
          <w:rStyle w:val="StyleUnderline"/>
          <w:szCs w:val="22"/>
        </w:rPr>
        <w:t xml:space="preserve"> a huge swath of </w:t>
      </w:r>
      <w:r w:rsidRPr="00D7495E">
        <w:rPr>
          <w:rStyle w:val="StyleUnderline"/>
          <w:szCs w:val="22"/>
          <w:highlight w:val="cyan"/>
        </w:rPr>
        <w:t>their population</w:t>
      </w:r>
      <w:r w:rsidRPr="002C3B12">
        <w:rPr>
          <w:rStyle w:val="StyleUnderline"/>
          <w:highlight w:val="cyan"/>
        </w:rPr>
        <w:t xml:space="preserve"> lives or dies</w:t>
      </w:r>
      <w:r w:rsidRPr="002C3B12">
        <w:rPr>
          <w:b/>
          <w:bCs/>
          <w:sz w:val="14"/>
        </w:rPr>
        <w:t xml:space="preserve">.  </w:t>
      </w:r>
    </w:p>
    <w:p w14:paraId="5FCB7595" w14:textId="77777777" w:rsidR="002A791F" w:rsidRDefault="002A791F" w:rsidP="002A791F"/>
    <w:p w14:paraId="1B6ACCF1" w14:textId="77777777" w:rsidR="002A791F" w:rsidRDefault="002A791F" w:rsidP="002A791F">
      <w:pPr>
        <w:pStyle w:val="Heading4"/>
        <w:spacing w:before="0"/>
      </w:pPr>
      <w:r>
        <w:rPr>
          <w:rFonts w:cs="Calibri"/>
          <w:color w:val="000000"/>
        </w:rPr>
        <w:lastRenderedPageBreak/>
        <w:t>Innovation is crucial to solving bioterror</w:t>
      </w:r>
    </w:p>
    <w:p w14:paraId="6B44FE08" w14:textId="77777777" w:rsidR="002A791F" w:rsidRDefault="002A791F" w:rsidP="002A791F">
      <w:pPr>
        <w:pStyle w:val="NormalWeb"/>
        <w:spacing w:before="0" w:beforeAutospacing="0" w:after="200" w:afterAutospacing="0"/>
      </w:pPr>
      <w:r>
        <w:rPr>
          <w:rFonts w:ascii="Calibri" w:hAnsi="Calibri" w:cs="Calibri"/>
          <w:b/>
          <w:bCs/>
          <w:color w:val="000000"/>
        </w:rPr>
        <w:t xml:space="preserve">Marjanovic and </w:t>
      </w:r>
      <w:proofErr w:type="spellStart"/>
      <w:r>
        <w:rPr>
          <w:rFonts w:ascii="Calibri" w:hAnsi="Calibri" w:cs="Calibri"/>
          <w:b/>
          <w:bCs/>
          <w:color w:val="000000"/>
        </w:rPr>
        <w:t>Fejiao</w:t>
      </w:r>
      <w:proofErr w:type="spellEnd"/>
      <w:r>
        <w:rPr>
          <w:rFonts w:ascii="Calibri" w:hAnsi="Calibri" w:cs="Calibri"/>
          <w:b/>
          <w:bCs/>
          <w:color w:val="000000"/>
        </w:rPr>
        <w:t xml:space="preserve"> 20</w:t>
      </w:r>
      <w:r>
        <w:rPr>
          <w:rFonts w:ascii="Calibri" w:hAnsi="Calibri" w:cs="Calibri"/>
          <w:color w:val="000000"/>
          <w:sz w:val="20"/>
          <w:szCs w:val="20"/>
        </w:rPr>
        <w:t xml:space="preserve"> Marjanovic, Sonja, and Carolina </w:t>
      </w:r>
      <w:proofErr w:type="spellStart"/>
      <w:r>
        <w:rPr>
          <w:rFonts w:ascii="Calibri" w:hAnsi="Calibri" w:cs="Calibri"/>
          <w:color w:val="000000"/>
          <w:sz w:val="20"/>
          <w:szCs w:val="20"/>
        </w:rPr>
        <w:t>Feijao</w:t>
      </w:r>
      <w:proofErr w:type="spellEnd"/>
      <w:r>
        <w:rPr>
          <w:rFonts w:ascii="Calibri" w:hAnsi="Calibri" w:cs="Calibri"/>
          <w:color w:val="000000"/>
          <w:sz w:val="20"/>
          <w:szCs w:val="20"/>
        </w:rPr>
        <w:t xml:space="preserve">. Sonja Marjanovic, Ph.D., Judge Business School, University of Cambridge. Carolina </w:t>
      </w:r>
      <w:proofErr w:type="spellStart"/>
      <w:r>
        <w:rPr>
          <w:rFonts w:ascii="Calibri" w:hAnsi="Calibri" w:cs="Calibri"/>
          <w:color w:val="000000"/>
          <w:sz w:val="20"/>
          <w:szCs w:val="20"/>
        </w:rPr>
        <w:t>Feijao</w:t>
      </w:r>
      <w:proofErr w:type="spellEnd"/>
      <w:r>
        <w:rPr>
          <w:rFonts w:ascii="Calibri" w:hAnsi="Calibri" w:cs="Calibri"/>
          <w:color w:val="000000"/>
          <w:sz w:val="20"/>
          <w:szCs w:val="20"/>
        </w:rPr>
        <w:t>, Ph.D. in biochemistry, University of Cambridge; M.Sc. in quantitative biology, Imperial College London; B.Sc. in biology, University of Lisbon. "Pharmaceutical Innovation for Infectious Disease Management: From Troubleshooting to Sustainable Models of Engagement." (2020). [Quality Control]</w:t>
      </w:r>
    </w:p>
    <w:p w14:paraId="50D279DB" w14:textId="77777777" w:rsidR="002A791F" w:rsidRDefault="002A791F" w:rsidP="002A791F">
      <w:pPr>
        <w:pStyle w:val="NormalWeb"/>
        <w:spacing w:before="0" w:beforeAutospacing="0" w:after="0" w:afterAutospacing="0"/>
      </w:pPr>
      <w:r>
        <w:rPr>
          <w:rFonts w:ascii="Calibri" w:hAnsi="Calibri" w:cs="Calibri"/>
          <w:color w:val="000000"/>
          <w:u w:val="single"/>
        </w:rPr>
        <w:t>As key actors in the healthcare innovation landscape,</w:t>
      </w:r>
      <w:r>
        <w:rPr>
          <w:rFonts w:ascii="Calibri" w:hAnsi="Calibri" w:cs="Calibri"/>
          <w:color w:val="000000"/>
          <w:sz w:val="16"/>
          <w:szCs w:val="16"/>
        </w:rPr>
        <w:t xml:space="preserve"> </w:t>
      </w:r>
      <w:r>
        <w:rPr>
          <w:rFonts w:ascii="Calibri" w:hAnsi="Calibri" w:cs="Calibri"/>
          <w:color w:val="000000"/>
          <w:u w:val="single"/>
          <w:shd w:val="clear" w:color="auto" w:fill="00FFFF"/>
        </w:rPr>
        <w:t>pharma</w:t>
      </w:r>
      <w:r>
        <w:rPr>
          <w:rFonts w:ascii="Calibri" w:hAnsi="Calibri" w:cs="Calibri"/>
          <w:color w:val="000000"/>
          <w:sz w:val="16"/>
          <w:szCs w:val="16"/>
          <w:u w:val="single"/>
        </w:rPr>
        <w:t>ceutical</w:t>
      </w:r>
      <w:r>
        <w:rPr>
          <w:rFonts w:ascii="Calibri" w:hAnsi="Calibri" w:cs="Calibri"/>
          <w:color w:val="000000"/>
          <w:sz w:val="16"/>
          <w:szCs w:val="16"/>
        </w:rPr>
        <w:t xml:space="preserve"> and life sci-</w:t>
      </w:r>
      <w:proofErr w:type="spellStart"/>
      <w:r>
        <w:rPr>
          <w:rFonts w:ascii="Calibri" w:hAnsi="Calibri" w:cs="Calibri"/>
          <w:color w:val="000000"/>
          <w:sz w:val="16"/>
          <w:szCs w:val="16"/>
        </w:rPr>
        <w:t>ences</w:t>
      </w:r>
      <w:proofErr w:type="spellEnd"/>
      <w:r>
        <w:rPr>
          <w:rFonts w:ascii="Calibri" w:hAnsi="Calibri" w:cs="Calibri"/>
          <w:color w:val="000000"/>
          <w:sz w:val="16"/>
          <w:szCs w:val="16"/>
        </w:rPr>
        <w:t xml:space="preserve"> </w:t>
      </w:r>
      <w:r>
        <w:rPr>
          <w:rFonts w:ascii="Calibri" w:hAnsi="Calibri" w:cs="Calibri"/>
          <w:color w:val="000000"/>
          <w:u w:val="single"/>
          <w:shd w:val="clear" w:color="auto" w:fill="00FFFF"/>
        </w:rPr>
        <w:t>companies</w:t>
      </w:r>
      <w:r>
        <w:rPr>
          <w:rFonts w:ascii="Calibri" w:hAnsi="Calibri" w:cs="Calibri"/>
          <w:color w:val="000000"/>
          <w:sz w:val="16"/>
          <w:szCs w:val="16"/>
          <w:shd w:val="clear" w:color="auto" w:fill="00FFFF"/>
        </w:rPr>
        <w:t xml:space="preserve"> </w:t>
      </w:r>
      <w:r>
        <w:rPr>
          <w:rFonts w:ascii="Calibri" w:hAnsi="Calibri" w:cs="Calibri"/>
          <w:color w:val="000000"/>
          <w:u w:val="single"/>
          <w:shd w:val="clear" w:color="auto" w:fill="00FFFF"/>
        </w:rPr>
        <w:t>have been called on to develop medicine</w:t>
      </w:r>
      <w:r>
        <w:rPr>
          <w:rFonts w:ascii="Calibri" w:hAnsi="Calibri" w:cs="Calibri"/>
          <w:color w:val="000000"/>
          <w:sz w:val="16"/>
          <w:szCs w:val="16"/>
        </w:rPr>
        <w:t xml:space="preserve">s, </w:t>
      </w:r>
      <w:proofErr w:type="gramStart"/>
      <w:r>
        <w:rPr>
          <w:rFonts w:ascii="Calibri" w:hAnsi="Calibri" w:cs="Calibri"/>
          <w:color w:val="000000"/>
          <w:u w:val="single"/>
          <w:shd w:val="clear" w:color="auto" w:fill="00FFFF"/>
        </w:rPr>
        <w:t>vaccines</w:t>
      </w:r>
      <w:proofErr w:type="gramEnd"/>
      <w:r>
        <w:rPr>
          <w:rFonts w:ascii="Calibri" w:hAnsi="Calibri" w:cs="Calibri"/>
          <w:color w:val="000000"/>
          <w:u w:val="single"/>
        </w:rPr>
        <w:t xml:space="preserve"> </w:t>
      </w:r>
      <w:r>
        <w:rPr>
          <w:rFonts w:ascii="Calibri" w:hAnsi="Calibri" w:cs="Calibri"/>
          <w:color w:val="000000"/>
          <w:sz w:val="16"/>
          <w:szCs w:val="16"/>
          <w:u w:val="single"/>
        </w:rPr>
        <w:t>and diagnostics</w:t>
      </w:r>
      <w:r>
        <w:rPr>
          <w:rFonts w:ascii="Calibri" w:hAnsi="Calibri" w:cs="Calibri"/>
          <w:color w:val="000000"/>
          <w:u w:val="single"/>
        </w:rPr>
        <w:t xml:space="preserve"> </w:t>
      </w:r>
      <w:r>
        <w:rPr>
          <w:rFonts w:ascii="Calibri" w:hAnsi="Calibri" w:cs="Calibri"/>
          <w:color w:val="000000"/>
          <w:u w:val="single"/>
          <w:shd w:val="clear" w:color="auto" w:fill="00FFFF"/>
        </w:rPr>
        <w:t>for</w:t>
      </w:r>
      <w:r>
        <w:rPr>
          <w:rFonts w:ascii="Calibri" w:hAnsi="Calibri" w:cs="Calibri"/>
          <w:color w:val="000000"/>
          <w:u w:val="single"/>
        </w:rPr>
        <w:t xml:space="preserve"> pressing</w:t>
      </w:r>
      <w:r>
        <w:rPr>
          <w:rFonts w:ascii="Calibri" w:hAnsi="Calibri" w:cs="Calibri"/>
          <w:b/>
          <w:bCs/>
          <w:color w:val="000000"/>
          <w:u w:val="single"/>
        </w:rPr>
        <w:t xml:space="preserve"> </w:t>
      </w:r>
      <w:r>
        <w:rPr>
          <w:rFonts w:ascii="Calibri" w:hAnsi="Calibri" w:cs="Calibri"/>
          <w:b/>
          <w:bCs/>
          <w:color w:val="000000"/>
          <w:u w:val="single"/>
          <w:shd w:val="clear" w:color="auto" w:fill="00FFFF"/>
        </w:rPr>
        <w:t>public health challenges</w:t>
      </w:r>
      <w:r>
        <w:rPr>
          <w:rFonts w:ascii="Calibri" w:hAnsi="Calibri" w:cs="Calibri"/>
          <w:b/>
          <w:bCs/>
          <w:color w:val="000000"/>
          <w:u w:val="single"/>
        </w:rPr>
        <w:t>.</w:t>
      </w:r>
      <w:r>
        <w:rPr>
          <w:rFonts w:ascii="Calibri" w:hAnsi="Calibri" w:cs="Calibri"/>
          <w:color w:val="000000"/>
          <w:u w:val="single"/>
        </w:rPr>
        <w:t xml:space="preserve"> </w:t>
      </w:r>
      <w:r>
        <w:rPr>
          <w:rFonts w:ascii="Calibri" w:hAnsi="Calibri" w:cs="Calibri"/>
          <w:color w:val="000000"/>
          <w:sz w:val="16"/>
          <w:szCs w:val="16"/>
          <w:u w:val="single"/>
        </w:rPr>
        <w:t>T</w:t>
      </w:r>
      <w:r>
        <w:rPr>
          <w:rFonts w:ascii="Calibri" w:hAnsi="Calibri" w:cs="Calibri"/>
          <w:color w:val="000000"/>
          <w:sz w:val="16"/>
          <w:szCs w:val="16"/>
        </w:rPr>
        <w:t xml:space="preserve">he </w:t>
      </w:r>
      <w:r>
        <w:rPr>
          <w:rFonts w:ascii="Calibri" w:hAnsi="Calibri" w:cs="Calibri"/>
          <w:color w:val="000000"/>
          <w:u w:val="single"/>
          <w:shd w:val="clear" w:color="auto" w:fill="00FFFF"/>
        </w:rPr>
        <w:t>COVID-19</w:t>
      </w:r>
      <w:r>
        <w:rPr>
          <w:rFonts w:ascii="Calibri" w:hAnsi="Calibri" w:cs="Calibri"/>
          <w:color w:val="000000"/>
          <w:u w:val="single"/>
        </w:rPr>
        <w:t xml:space="preserve"> </w:t>
      </w:r>
      <w:r>
        <w:rPr>
          <w:rFonts w:ascii="Calibri" w:hAnsi="Calibri" w:cs="Calibri"/>
          <w:color w:val="000000"/>
          <w:sz w:val="16"/>
          <w:szCs w:val="16"/>
        </w:rPr>
        <w:t xml:space="preserve">crisis </w:t>
      </w:r>
      <w:r>
        <w:rPr>
          <w:rFonts w:ascii="Calibri" w:hAnsi="Calibri" w:cs="Calibri"/>
          <w:color w:val="000000"/>
          <w:u w:val="single"/>
          <w:shd w:val="clear" w:color="auto" w:fill="00FFFF"/>
        </w:rPr>
        <w:t>is one</w:t>
      </w:r>
      <w:r>
        <w:rPr>
          <w:rFonts w:ascii="Calibri" w:hAnsi="Calibri" w:cs="Calibri"/>
          <w:color w:val="000000"/>
          <w:sz w:val="16"/>
          <w:szCs w:val="16"/>
        </w:rPr>
        <w:t xml:space="preserve"> such challenge, but </w:t>
      </w:r>
      <w:r>
        <w:rPr>
          <w:rFonts w:ascii="Calibri" w:hAnsi="Calibri" w:cs="Calibri"/>
          <w:color w:val="000000"/>
          <w:u w:val="single"/>
          <w:shd w:val="clear" w:color="auto" w:fill="00FFFF"/>
        </w:rPr>
        <w:t>there are many others</w:t>
      </w:r>
      <w:r>
        <w:rPr>
          <w:rFonts w:ascii="Calibri" w:hAnsi="Calibri" w:cs="Calibri"/>
          <w:color w:val="000000"/>
          <w:sz w:val="16"/>
          <w:szCs w:val="16"/>
          <w:shd w:val="clear" w:color="auto" w:fill="00FFFF"/>
        </w:rPr>
        <w:t>.</w:t>
      </w:r>
      <w:r>
        <w:rPr>
          <w:rFonts w:ascii="Calibri" w:hAnsi="Calibri" w:cs="Calibri"/>
          <w:color w:val="000000"/>
          <w:sz w:val="16"/>
          <w:szCs w:val="16"/>
        </w:rPr>
        <w:t xml:space="preserve"> For example, MERS, SARS, Ebola, Zika and avian and swine flu are also infectious diseases that represent public health threats. </w:t>
      </w:r>
      <w:r>
        <w:rPr>
          <w:rFonts w:ascii="Calibri" w:hAnsi="Calibri" w:cs="Calibri"/>
          <w:b/>
          <w:bCs/>
          <w:color w:val="000000"/>
          <w:u w:val="single"/>
        </w:rPr>
        <w:t>Infectious agents such as anthrax, smallpox</w:t>
      </w:r>
      <w:r>
        <w:rPr>
          <w:rFonts w:ascii="Calibri" w:hAnsi="Calibri" w:cs="Calibri"/>
          <w:color w:val="000000"/>
          <w:u w:val="single"/>
        </w:rPr>
        <w:t xml:space="preserve"> and tularemia </w:t>
      </w:r>
      <w:r>
        <w:rPr>
          <w:rFonts w:ascii="Calibri" w:hAnsi="Calibri" w:cs="Calibri"/>
          <w:b/>
          <w:bCs/>
          <w:color w:val="000000"/>
          <w:u w:val="single"/>
        </w:rPr>
        <w:t xml:space="preserve">could present threats in a bioterrorism </w:t>
      </w:r>
      <w:proofErr w:type="gramStart"/>
      <w:r>
        <w:rPr>
          <w:rFonts w:ascii="Calibri" w:hAnsi="Calibri" w:cs="Calibri"/>
          <w:b/>
          <w:bCs/>
          <w:color w:val="000000"/>
          <w:u w:val="single"/>
        </w:rPr>
        <w:t>con-text</w:t>
      </w:r>
      <w:proofErr w:type="gramEnd"/>
      <w:r>
        <w:rPr>
          <w:rFonts w:ascii="Calibri" w:hAnsi="Calibri" w:cs="Calibri"/>
          <w:color w:val="000000"/>
          <w:sz w:val="16"/>
          <w:szCs w:val="16"/>
        </w:rPr>
        <w:t xml:space="preserve">.1 The </w:t>
      </w:r>
      <w:r>
        <w:rPr>
          <w:rFonts w:ascii="Calibri" w:hAnsi="Calibri" w:cs="Calibri"/>
          <w:b/>
          <w:bCs/>
          <w:color w:val="000000"/>
          <w:u w:val="single"/>
        </w:rPr>
        <w:t>general threat</w:t>
      </w:r>
      <w:r>
        <w:rPr>
          <w:rFonts w:ascii="Calibri" w:hAnsi="Calibri" w:cs="Calibri"/>
          <w:color w:val="000000"/>
          <w:u w:val="single"/>
        </w:rPr>
        <w:t xml:space="preserve"> to public health that is </w:t>
      </w:r>
      <w:r>
        <w:rPr>
          <w:rFonts w:ascii="Calibri" w:hAnsi="Calibri" w:cs="Calibri"/>
          <w:b/>
          <w:bCs/>
          <w:color w:val="000000"/>
          <w:u w:val="single"/>
        </w:rPr>
        <w:t>posed by antimicrobial resistance</w:t>
      </w:r>
      <w:r>
        <w:rPr>
          <w:rFonts w:ascii="Calibri" w:hAnsi="Calibri" w:cs="Calibri"/>
          <w:b/>
          <w:bCs/>
          <w:color w:val="000000"/>
          <w:sz w:val="16"/>
          <w:szCs w:val="16"/>
        </w:rPr>
        <w:t xml:space="preserve"> </w:t>
      </w:r>
      <w:r>
        <w:rPr>
          <w:rFonts w:ascii="Calibri" w:hAnsi="Calibri" w:cs="Calibri"/>
          <w:b/>
          <w:bCs/>
          <w:color w:val="000000"/>
          <w:u w:val="single"/>
        </w:rPr>
        <w:t>is also well-</w:t>
      </w:r>
      <w:proofErr w:type="spellStart"/>
      <w:r>
        <w:rPr>
          <w:rFonts w:ascii="Calibri" w:hAnsi="Calibri" w:cs="Calibri"/>
          <w:b/>
          <w:bCs/>
          <w:color w:val="000000"/>
          <w:u w:val="single"/>
        </w:rPr>
        <w:t>recognised</w:t>
      </w:r>
      <w:proofErr w:type="spellEnd"/>
      <w:r>
        <w:rPr>
          <w:rFonts w:ascii="Calibri" w:hAnsi="Calibri" w:cs="Calibri"/>
          <w:color w:val="000000"/>
          <w:u w:val="single"/>
        </w:rPr>
        <w:t xml:space="preserve"> as an area in need of pharmaceutical innovation.</w:t>
      </w:r>
      <w:r>
        <w:rPr>
          <w:rFonts w:ascii="Calibri" w:hAnsi="Calibri" w:cs="Calibri"/>
          <w:color w:val="000000"/>
          <w:sz w:val="16"/>
          <w:szCs w:val="16"/>
        </w:rPr>
        <w:t> </w:t>
      </w:r>
    </w:p>
    <w:p w14:paraId="3599B7A0" w14:textId="77777777" w:rsidR="002A791F" w:rsidRDefault="002A791F" w:rsidP="002A791F">
      <w:pPr>
        <w:pStyle w:val="NormalWeb"/>
        <w:spacing w:before="0" w:beforeAutospacing="0" w:after="0" w:afterAutospacing="0"/>
      </w:pPr>
      <w:r>
        <w:rPr>
          <w:rFonts w:ascii="Calibri" w:hAnsi="Calibri" w:cs="Calibri"/>
          <w:color w:val="000000"/>
          <w:u w:val="single"/>
        </w:rPr>
        <w:t>Innovating in response to these challenges does not always align well</w:t>
      </w:r>
      <w:r>
        <w:rPr>
          <w:rFonts w:ascii="Calibri" w:hAnsi="Calibri" w:cs="Calibri"/>
          <w:color w:val="000000"/>
          <w:sz w:val="16"/>
          <w:szCs w:val="16"/>
        </w:rPr>
        <w:t xml:space="preserve"> with pharmaceutical industry commercial models, shareholder expectations and </w:t>
      </w:r>
      <w:proofErr w:type="spellStart"/>
      <w:r>
        <w:rPr>
          <w:rFonts w:ascii="Calibri" w:hAnsi="Calibri" w:cs="Calibri"/>
          <w:color w:val="000000"/>
          <w:u w:val="single"/>
        </w:rPr>
        <w:t>compe-tition</w:t>
      </w:r>
      <w:proofErr w:type="spellEnd"/>
      <w:r>
        <w:rPr>
          <w:rFonts w:ascii="Calibri" w:hAnsi="Calibri" w:cs="Calibri"/>
          <w:color w:val="000000"/>
          <w:u w:val="single"/>
        </w:rPr>
        <w:t xml:space="preserve"> within the industry</w:t>
      </w:r>
      <w:r>
        <w:rPr>
          <w:rFonts w:ascii="Calibri" w:hAnsi="Calibri" w:cs="Calibri"/>
          <w:color w:val="000000"/>
          <w:sz w:val="16"/>
          <w:szCs w:val="16"/>
        </w:rPr>
        <w:t xml:space="preserve">. </w:t>
      </w:r>
      <w:r>
        <w:rPr>
          <w:rFonts w:ascii="Calibri" w:hAnsi="Calibri" w:cs="Calibri"/>
          <w:color w:val="000000"/>
          <w:u w:val="single"/>
        </w:rPr>
        <w:t xml:space="preserve">However, </w:t>
      </w:r>
      <w:r>
        <w:rPr>
          <w:rFonts w:ascii="Calibri" w:hAnsi="Calibri" w:cs="Calibri"/>
          <w:color w:val="000000"/>
          <w:u w:val="single"/>
          <w:shd w:val="clear" w:color="auto" w:fill="00FFFF"/>
        </w:rPr>
        <w:t>the</w:t>
      </w:r>
      <w:r>
        <w:rPr>
          <w:rFonts w:ascii="Calibri" w:hAnsi="Calibri" w:cs="Calibri"/>
          <w:color w:val="000000"/>
          <w:u w:val="single"/>
        </w:rPr>
        <w:t xml:space="preserve"> </w:t>
      </w:r>
      <w:r>
        <w:rPr>
          <w:rFonts w:ascii="Calibri" w:hAnsi="Calibri" w:cs="Calibri"/>
          <w:color w:val="000000"/>
          <w:sz w:val="16"/>
          <w:szCs w:val="16"/>
          <w:u w:val="single"/>
        </w:rPr>
        <w:t>e</w:t>
      </w:r>
      <w:r>
        <w:rPr>
          <w:rFonts w:ascii="Calibri" w:hAnsi="Calibri" w:cs="Calibri"/>
          <w:color w:val="000000"/>
          <w:sz w:val="16"/>
          <w:szCs w:val="16"/>
        </w:rPr>
        <w:t xml:space="preserve">xpertise, </w:t>
      </w:r>
      <w:proofErr w:type="gramStart"/>
      <w:r>
        <w:rPr>
          <w:rFonts w:ascii="Calibri" w:hAnsi="Calibri" w:cs="Calibri"/>
          <w:color w:val="000000"/>
          <w:u w:val="single"/>
        </w:rPr>
        <w:t>networks</w:t>
      </w:r>
      <w:proofErr w:type="gramEnd"/>
      <w:r>
        <w:rPr>
          <w:rFonts w:ascii="Calibri" w:hAnsi="Calibri" w:cs="Calibri"/>
          <w:color w:val="000000"/>
          <w:u w:val="single"/>
        </w:rPr>
        <w:t xml:space="preserve"> and </w:t>
      </w:r>
      <w:r>
        <w:rPr>
          <w:rFonts w:ascii="Calibri" w:hAnsi="Calibri" w:cs="Calibri"/>
          <w:color w:val="000000"/>
          <w:u w:val="single"/>
          <w:shd w:val="clear" w:color="auto" w:fill="00FFFF"/>
        </w:rPr>
        <w:t>infrastructure that industry has</w:t>
      </w:r>
      <w:r>
        <w:rPr>
          <w:rFonts w:ascii="Calibri" w:hAnsi="Calibri" w:cs="Calibri"/>
          <w:color w:val="000000"/>
          <w:u w:val="single"/>
        </w:rPr>
        <w:t xml:space="preserve"> within its reach</w:t>
      </w:r>
      <w:r>
        <w:rPr>
          <w:rFonts w:ascii="Calibri" w:hAnsi="Calibri" w:cs="Calibri"/>
          <w:color w:val="000000"/>
          <w:sz w:val="16"/>
          <w:szCs w:val="16"/>
        </w:rPr>
        <w:t>, as well as public expectations and the moral imperative</w:t>
      </w:r>
      <w:r>
        <w:rPr>
          <w:rFonts w:ascii="Calibri" w:hAnsi="Calibri" w:cs="Calibri"/>
          <w:color w:val="000000"/>
          <w:u w:val="single"/>
        </w:rPr>
        <w:t xml:space="preserve">, </w:t>
      </w:r>
      <w:r>
        <w:rPr>
          <w:rFonts w:ascii="Calibri" w:hAnsi="Calibri" w:cs="Calibri"/>
          <w:color w:val="000000"/>
          <w:u w:val="single"/>
          <w:shd w:val="clear" w:color="auto" w:fill="00FFFF"/>
        </w:rPr>
        <w:t>make pharma</w:t>
      </w:r>
      <w:r>
        <w:rPr>
          <w:rFonts w:ascii="Calibri" w:hAnsi="Calibri" w:cs="Calibri"/>
          <w:color w:val="000000"/>
          <w:sz w:val="16"/>
          <w:szCs w:val="16"/>
          <w:u w:val="single"/>
        </w:rPr>
        <w:t>ceutical</w:t>
      </w:r>
      <w:r>
        <w:rPr>
          <w:rFonts w:ascii="Calibri" w:hAnsi="Calibri" w:cs="Calibri"/>
          <w:color w:val="000000"/>
          <w:u w:val="single"/>
        </w:rPr>
        <w:t xml:space="preserve"> </w:t>
      </w:r>
      <w:r>
        <w:rPr>
          <w:rFonts w:ascii="Calibri" w:hAnsi="Calibri" w:cs="Calibri"/>
          <w:color w:val="000000"/>
          <w:u w:val="single"/>
          <w:shd w:val="clear" w:color="auto" w:fill="00FFFF"/>
        </w:rPr>
        <w:t>companies</w:t>
      </w:r>
      <w:r>
        <w:rPr>
          <w:rFonts w:ascii="Calibri" w:hAnsi="Calibri" w:cs="Calibri"/>
          <w:color w:val="000000"/>
          <w:u w:val="single"/>
        </w:rPr>
        <w:t xml:space="preserve"> and the wider life sciences sector an </w:t>
      </w:r>
      <w:r>
        <w:rPr>
          <w:rFonts w:ascii="Calibri" w:hAnsi="Calibri" w:cs="Calibri"/>
          <w:b/>
          <w:bCs/>
          <w:color w:val="000000"/>
          <w:u w:val="single"/>
          <w:shd w:val="clear" w:color="auto" w:fill="00FFFF"/>
        </w:rPr>
        <w:t>indispensable</w:t>
      </w:r>
      <w:r>
        <w:rPr>
          <w:rFonts w:ascii="Calibri" w:hAnsi="Calibri" w:cs="Calibri"/>
          <w:b/>
          <w:bCs/>
          <w:color w:val="000000"/>
          <w:u w:val="single"/>
          <w:shd w:val="clear" w:color="auto" w:fill="FFFF00"/>
        </w:rPr>
        <w:t xml:space="preserve"> </w:t>
      </w:r>
      <w:r>
        <w:rPr>
          <w:rFonts w:ascii="Calibri" w:hAnsi="Calibri" w:cs="Calibri"/>
          <w:b/>
          <w:bCs/>
          <w:color w:val="000000"/>
          <w:u w:val="single"/>
        </w:rPr>
        <w:t xml:space="preserve">partner </w:t>
      </w:r>
      <w:r>
        <w:rPr>
          <w:rFonts w:ascii="Calibri" w:hAnsi="Calibri" w:cs="Calibri"/>
          <w:b/>
          <w:bCs/>
          <w:color w:val="000000"/>
          <w:u w:val="single"/>
          <w:shd w:val="clear" w:color="auto" w:fill="00FFFF"/>
        </w:rPr>
        <w:t>in the search</w:t>
      </w:r>
      <w:r>
        <w:rPr>
          <w:rFonts w:ascii="Calibri" w:hAnsi="Calibri" w:cs="Calibri"/>
          <w:b/>
          <w:bCs/>
          <w:color w:val="000000"/>
          <w:u w:val="single"/>
        </w:rPr>
        <w:t xml:space="preserve"> for solutions that save lives.         </w:t>
      </w:r>
    </w:p>
    <w:p w14:paraId="652652A2" w14:textId="77777777" w:rsidR="002A791F" w:rsidRDefault="002A791F" w:rsidP="002A791F">
      <w:pPr>
        <w:pStyle w:val="NormalWeb"/>
        <w:spacing w:before="0" w:beforeAutospacing="0" w:after="0" w:afterAutospacing="0"/>
      </w:pPr>
      <w:r>
        <w:rPr>
          <w:rFonts w:ascii="Calibri" w:hAnsi="Calibri" w:cs="Calibri"/>
          <w:color w:val="000000"/>
          <w:sz w:val="16"/>
          <w:szCs w:val="16"/>
        </w:rPr>
        <w:t xml:space="preserve">This perspective argues for the need to establish more sustainable and scalable ways of </w:t>
      </w:r>
      <w:proofErr w:type="spellStart"/>
      <w:r>
        <w:rPr>
          <w:rFonts w:ascii="Calibri" w:hAnsi="Calibri" w:cs="Calibri"/>
          <w:color w:val="000000"/>
          <w:sz w:val="16"/>
          <w:szCs w:val="16"/>
        </w:rPr>
        <w:t>incentivising</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pharmaceu</w:t>
      </w:r>
      <w:proofErr w:type="spellEnd"/>
      <w:r>
        <w:rPr>
          <w:rFonts w:ascii="Calibri" w:hAnsi="Calibri" w:cs="Calibri"/>
          <w:color w:val="000000"/>
          <w:sz w:val="16"/>
          <w:szCs w:val="16"/>
        </w:rPr>
        <w:t xml:space="preserve">-tical innovation in response to infectious disease threats to public health. It considers both past and current examples of efforts to </w:t>
      </w:r>
      <w:proofErr w:type="spellStart"/>
      <w:r>
        <w:rPr>
          <w:rFonts w:ascii="Calibri" w:hAnsi="Calibri" w:cs="Calibri"/>
          <w:color w:val="000000"/>
          <w:sz w:val="16"/>
          <w:szCs w:val="16"/>
        </w:rPr>
        <w:t>mobilise</w:t>
      </w:r>
      <w:proofErr w:type="spellEnd"/>
      <w:r>
        <w:rPr>
          <w:rFonts w:ascii="Calibri" w:hAnsi="Calibri" w:cs="Calibri"/>
          <w:color w:val="000000"/>
          <w:sz w:val="16"/>
          <w:szCs w:val="16"/>
        </w:rPr>
        <w:t xml:space="preserve"> pharmaceutical innovation in high commercial risk areas, including in the context of current efforts to respond to the COVID-19 </w:t>
      </w:r>
      <w:r>
        <w:rPr>
          <w:rFonts w:ascii="Calibri" w:hAnsi="Calibri" w:cs="Calibri"/>
          <w:color w:val="000000"/>
          <w:u w:val="single"/>
        </w:rPr>
        <w:t>pandemic</w:t>
      </w:r>
      <w:r>
        <w:rPr>
          <w:rFonts w:ascii="Calibri" w:hAnsi="Calibri" w:cs="Calibri"/>
          <w:color w:val="000000"/>
          <w:sz w:val="16"/>
          <w:szCs w:val="16"/>
        </w:rPr>
        <w:t>.</w:t>
      </w:r>
    </w:p>
    <w:p w14:paraId="0A3D0512" w14:textId="77777777" w:rsidR="002A791F" w:rsidRDefault="002A791F" w:rsidP="002A791F">
      <w:pPr>
        <w:pStyle w:val="NormalWeb"/>
        <w:spacing w:before="0" w:beforeAutospacing="0" w:after="0" w:afterAutospacing="0"/>
      </w:pPr>
      <w:r>
        <w:rPr>
          <w:rFonts w:ascii="Calibri" w:hAnsi="Calibri" w:cs="Calibri"/>
          <w:color w:val="000000"/>
          <w:sz w:val="16"/>
          <w:szCs w:val="16"/>
        </w:rPr>
        <w:t xml:space="preserve">In global pandemic crises like COVID-19, the urgency and scale of the crisis – as well as the spotlight placed on pharmaceutical companies – mean that contributing to the search for effective medicines, vaccines or diagnostics is essential for socially responsible companies in the </w:t>
      </w:r>
      <w:proofErr w:type="gramStart"/>
      <w:r>
        <w:rPr>
          <w:rFonts w:ascii="Calibri" w:hAnsi="Calibri" w:cs="Calibri"/>
          <w:color w:val="000000"/>
          <w:sz w:val="16"/>
          <w:szCs w:val="16"/>
        </w:rPr>
        <w:t>sec-tor</w:t>
      </w:r>
      <w:proofErr w:type="gramEnd"/>
      <w:r>
        <w:rPr>
          <w:rFonts w:ascii="Calibri" w:hAnsi="Calibri" w:cs="Calibri"/>
          <w:color w:val="000000"/>
          <w:sz w:val="16"/>
          <w:szCs w:val="16"/>
        </w:rPr>
        <w:t xml:space="preserve">.2 It is therefore unsurprising that we are seeing </w:t>
      </w:r>
      <w:proofErr w:type="spellStart"/>
      <w:r>
        <w:rPr>
          <w:rFonts w:ascii="Calibri" w:hAnsi="Calibri" w:cs="Calibri"/>
          <w:color w:val="000000"/>
          <w:sz w:val="16"/>
          <w:szCs w:val="16"/>
        </w:rPr>
        <w:t>indus</w:t>
      </w:r>
      <w:proofErr w:type="spellEnd"/>
      <w:r>
        <w:rPr>
          <w:rFonts w:ascii="Calibri" w:hAnsi="Calibri" w:cs="Calibri"/>
          <w:color w:val="000000"/>
          <w:sz w:val="16"/>
          <w:szCs w:val="16"/>
        </w:rPr>
        <w:t xml:space="preserve">-try-wide efforts unfold at unprecedented scale and pace. Whereas there is always scope for more activity, industry is currently contributing </w:t>
      </w:r>
      <w:proofErr w:type="gramStart"/>
      <w:r>
        <w:rPr>
          <w:rFonts w:ascii="Calibri" w:hAnsi="Calibri" w:cs="Calibri"/>
          <w:color w:val="000000"/>
          <w:sz w:val="16"/>
          <w:szCs w:val="16"/>
        </w:rPr>
        <w:t>in</w:t>
      </w:r>
      <w:proofErr w:type="gramEnd"/>
      <w:r>
        <w:rPr>
          <w:rFonts w:ascii="Calibri" w:hAnsi="Calibri" w:cs="Calibri"/>
          <w:color w:val="000000"/>
          <w:sz w:val="16"/>
          <w:szCs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Pr>
          <w:rFonts w:ascii="Calibri" w:hAnsi="Calibri" w:cs="Calibri"/>
          <w:color w:val="000000"/>
          <w:sz w:val="16"/>
          <w:szCs w:val="16"/>
        </w:rPr>
        <w:t>als</w:t>
      </w:r>
      <w:proofErr w:type="spellEnd"/>
      <w:r>
        <w:rPr>
          <w:rFonts w:ascii="Calibri" w:hAnsi="Calibri" w:cs="Calibri"/>
          <w:color w:val="000000"/>
          <w:sz w:val="16"/>
          <w:szCs w:val="16"/>
        </w:rPr>
        <w:t xml:space="preserve"> for potentially effective medicine or vaccine candidates; and in some cases rapidly accelerating in-house research and development to discover new treatments or vaccine agents and develop diagnostics tests.3,4 </w:t>
      </w:r>
      <w:r>
        <w:rPr>
          <w:rFonts w:ascii="Calibri" w:hAnsi="Calibri" w:cs="Calibri"/>
          <w:color w:val="000000"/>
          <w:u w:val="single"/>
        </w:rPr>
        <w:t xml:space="preserve">Pharmaceutical </w:t>
      </w:r>
      <w:r>
        <w:rPr>
          <w:rFonts w:ascii="Calibri" w:hAnsi="Calibri" w:cs="Calibri"/>
          <w:color w:val="000000"/>
          <w:u w:val="single"/>
          <w:shd w:val="clear" w:color="auto" w:fill="00FFFF"/>
        </w:rPr>
        <w:t>companies are collaborating with each other</w:t>
      </w:r>
      <w:r>
        <w:rPr>
          <w:rFonts w:ascii="Calibri" w:hAnsi="Calibri" w:cs="Calibri"/>
          <w:color w:val="000000"/>
          <w:u w:val="single"/>
        </w:rPr>
        <w:t xml:space="preserve"> in some of these efforts </w:t>
      </w:r>
      <w:r>
        <w:rPr>
          <w:rFonts w:ascii="Calibri" w:hAnsi="Calibri" w:cs="Calibri"/>
          <w:b/>
          <w:bCs/>
          <w:color w:val="000000"/>
          <w:u w:val="single"/>
        </w:rPr>
        <w:t>and participating in global R&amp;D partnerships</w:t>
      </w:r>
      <w:r>
        <w:rPr>
          <w:rFonts w:ascii="Calibri" w:hAnsi="Calibri" w:cs="Calibri"/>
          <w:color w:val="000000"/>
          <w:sz w:val="16"/>
          <w:szCs w:val="16"/>
        </w:rPr>
        <w:t xml:space="preserve"> (such as the Innovative Medicines Initiative effort to accel-</w:t>
      </w:r>
      <w:proofErr w:type="spellStart"/>
      <w:r>
        <w:rPr>
          <w:rFonts w:ascii="Calibri" w:hAnsi="Calibri" w:cs="Calibri"/>
          <w:color w:val="000000"/>
          <w:sz w:val="16"/>
          <w:szCs w:val="16"/>
        </w:rPr>
        <w:t>erate</w:t>
      </w:r>
      <w:proofErr w:type="spellEnd"/>
      <w:r>
        <w:rPr>
          <w:rFonts w:ascii="Calibri" w:hAnsi="Calibri" w:cs="Calibri"/>
          <w:color w:val="000000"/>
          <w:sz w:val="16"/>
          <w:szCs w:val="16"/>
        </w:rPr>
        <w:t xml:space="preserve"> the development of potential therapies for COVID-19) and </w:t>
      </w:r>
      <w:r>
        <w:rPr>
          <w:rFonts w:ascii="Calibri" w:hAnsi="Calibri" w:cs="Calibri"/>
          <w:color w:val="000000"/>
          <w:u w:val="single"/>
        </w:rPr>
        <w:t xml:space="preserve">supporting national efforts </w:t>
      </w:r>
      <w:r>
        <w:rPr>
          <w:rFonts w:ascii="Calibri" w:hAnsi="Calibri" w:cs="Calibri"/>
          <w:color w:val="000000"/>
          <w:u w:val="single"/>
          <w:shd w:val="clear" w:color="auto" w:fill="00FFFF"/>
        </w:rPr>
        <w:t>to</w:t>
      </w:r>
      <w:r>
        <w:rPr>
          <w:rFonts w:ascii="Calibri" w:hAnsi="Calibri" w:cs="Calibri"/>
          <w:color w:val="000000"/>
          <w:u w:val="single"/>
        </w:rPr>
        <w:t xml:space="preserve"> expand diagnosis and testing capacity and</w:t>
      </w:r>
      <w:r>
        <w:rPr>
          <w:rFonts w:ascii="Calibri" w:hAnsi="Calibri" w:cs="Calibri"/>
          <w:color w:val="000000"/>
          <w:u w:val="single"/>
          <w:shd w:val="clear" w:color="auto" w:fill="00FFFF"/>
        </w:rPr>
        <w:t xml:space="preserve"> </w:t>
      </w:r>
      <w:r>
        <w:rPr>
          <w:rFonts w:ascii="Calibri" w:hAnsi="Calibri" w:cs="Calibri"/>
          <w:b/>
          <w:bCs/>
          <w:color w:val="000000"/>
          <w:u w:val="single"/>
          <w:shd w:val="clear" w:color="auto" w:fill="00FFFF"/>
        </w:rPr>
        <w:t>ensure affordable and ready access to potential solutions</w:t>
      </w:r>
      <w:r>
        <w:rPr>
          <w:rFonts w:ascii="Calibri" w:hAnsi="Calibri" w:cs="Calibri"/>
          <w:color w:val="000000"/>
          <w:u w:val="single"/>
        </w:rPr>
        <w:t>.3,5,6   </w:t>
      </w:r>
    </w:p>
    <w:p w14:paraId="61F82C73" w14:textId="77777777" w:rsidR="002A791F" w:rsidRDefault="002A791F" w:rsidP="002A791F">
      <w:pPr>
        <w:pStyle w:val="NormalWeb"/>
        <w:spacing w:before="0" w:beforeAutospacing="0" w:after="0" w:afterAutospacing="0"/>
      </w:pPr>
      <w:r>
        <w:rPr>
          <w:rFonts w:ascii="Calibri" w:hAnsi="Calibri" w:cs="Calibri"/>
          <w:color w:val="000000"/>
          <w:sz w:val="16"/>
          <w:szCs w:val="16"/>
        </w:rPr>
        <w:t xml:space="preserve">The primary purpose of such innovation is to benefit patients and wider population health. Although there are also reputational benefits from involvement that can be </w:t>
      </w:r>
      <w:proofErr w:type="spellStart"/>
      <w:r>
        <w:rPr>
          <w:rFonts w:ascii="Calibri" w:hAnsi="Calibri" w:cs="Calibri"/>
          <w:color w:val="000000"/>
          <w:sz w:val="16"/>
          <w:szCs w:val="16"/>
        </w:rPr>
        <w:t>realised</w:t>
      </w:r>
      <w:proofErr w:type="spellEnd"/>
      <w:r>
        <w:rPr>
          <w:rFonts w:ascii="Calibri" w:hAnsi="Calibri" w:cs="Calibri"/>
          <w:color w:val="000000"/>
          <w:sz w:val="16"/>
          <w:szCs w:val="16"/>
        </w:rPr>
        <w:t xml:space="preserve"> across the industry, there are likely to be </w:t>
      </w:r>
      <w:proofErr w:type="spellStart"/>
      <w:r>
        <w:rPr>
          <w:rFonts w:ascii="Calibri" w:hAnsi="Calibri" w:cs="Calibri"/>
          <w:color w:val="000000"/>
          <w:sz w:val="16"/>
          <w:szCs w:val="16"/>
        </w:rPr>
        <w:t>rela-tively</w:t>
      </w:r>
      <w:proofErr w:type="spellEnd"/>
      <w:r>
        <w:rPr>
          <w:rFonts w:ascii="Calibri" w:hAnsi="Calibri" w:cs="Calibri"/>
          <w:color w:val="000000"/>
          <w:sz w:val="16"/>
          <w:szCs w:val="16"/>
        </w:rPr>
        <w:t xml:space="preserve"> few companies that are ‘commercial’ winners. Those who might gain substantial revenues will be under </w:t>
      </w:r>
      <w:proofErr w:type="spellStart"/>
      <w:r>
        <w:rPr>
          <w:rFonts w:ascii="Calibri" w:hAnsi="Calibri" w:cs="Calibri"/>
          <w:color w:val="000000"/>
          <w:sz w:val="16"/>
          <w:szCs w:val="16"/>
        </w:rPr>
        <w:t>pres</w:t>
      </w:r>
      <w:proofErr w:type="spellEnd"/>
      <w:r>
        <w:rPr>
          <w:rFonts w:ascii="Calibri" w:hAnsi="Calibri" w:cs="Calibri"/>
          <w:color w:val="000000"/>
          <w:sz w:val="16"/>
          <w:szCs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Pr>
          <w:rFonts w:ascii="Calibri" w:hAnsi="Calibri" w:cs="Calibri"/>
          <w:color w:val="000000"/>
          <w:sz w:val="16"/>
          <w:szCs w:val="16"/>
        </w:rPr>
        <w:t>poten-tial</w:t>
      </w:r>
      <w:proofErr w:type="spellEnd"/>
      <w:r>
        <w:rPr>
          <w:rFonts w:ascii="Calibri" w:hAnsi="Calibri" w:cs="Calibri"/>
          <w:color w:val="000000"/>
          <w:sz w:val="16"/>
          <w:szCs w:val="16"/>
        </w:rPr>
        <w:t xml:space="preserve"> against COVID-19, which would support affordability and allow for a supply of generics.8,9 Johnson &amp; Johnson has stated that its potential vaccine – which is expected to begin trials – will be available on a not-for-profit basis during the pandemic.10 </w:t>
      </w:r>
    </w:p>
    <w:p w14:paraId="62454216" w14:textId="3DB537D7" w:rsidR="002A791F" w:rsidRPr="002C760B" w:rsidRDefault="002A791F" w:rsidP="002A791F">
      <w:pPr>
        <w:pStyle w:val="NormalWeb"/>
        <w:spacing w:before="0" w:beforeAutospacing="0" w:after="0" w:afterAutospacing="0"/>
      </w:pPr>
      <w:r>
        <w:rPr>
          <w:rFonts w:ascii="Calibri" w:hAnsi="Calibri" w:cs="Calibri"/>
          <w:color w:val="000000"/>
          <w:sz w:val="16"/>
          <w:szCs w:val="16"/>
        </w:rPr>
        <w:t xml:space="preserve">Pharma is </w:t>
      </w:r>
      <w:proofErr w:type="spellStart"/>
      <w:r>
        <w:rPr>
          <w:rFonts w:ascii="Calibri" w:hAnsi="Calibri" w:cs="Calibri"/>
          <w:color w:val="000000"/>
          <w:sz w:val="16"/>
          <w:szCs w:val="16"/>
        </w:rPr>
        <w:t>mobilising</w:t>
      </w:r>
      <w:proofErr w:type="spellEnd"/>
      <w:r>
        <w:rPr>
          <w:rFonts w:ascii="Calibri" w:hAnsi="Calibri" w:cs="Calibri"/>
          <w:color w:val="000000"/>
          <w:sz w:val="16"/>
          <w:szCs w:val="16"/>
        </w:rPr>
        <w:t xml:space="preserve"> substantial efforts to rise to the COVID-19 challenge at hand. </w:t>
      </w:r>
      <w:r>
        <w:rPr>
          <w:rFonts w:ascii="Calibri" w:hAnsi="Calibri" w:cs="Calibri"/>
          <w:color w:val="000000"/>
          <w:u w:val="single"/>
        </w:rPr>
        <w:t>However, we need to consider how pharmaceutical innovation for responding to emerging infectious diseases can best be enabled beyond the current cris</w:t>
      </w:r>
      <w:r>
        <w:rPr>
          <w:rFonts w:ascii="Calibri" w:hAnsi="Calibri" w:cs="Calibri"/>
          <w:color w:val="000000"/>
          <w:sz w:val="16"/>
          <w:szCs w:val="16"/>
        </w:rPr>
        <w:t>is</w:t>
      </w:r>
      <w:r>
        <w:rPr>
          <w:rFonts w:ascii="Calibri" w:hAnsi="Calibri" w:cs="Calibri"/>
          <w:color w:val="000000"/>
          <w:u w:val="single"/>
        </w:rPr>
        <w:t xml:space="preserve">. Many </w:t>
      </w:r>
      <w:r>
        <w:rPr>
          <w:rFonts w:ascii="Calibri" w:hAnsi="Calibri" w:cs="Calibri"/>
          <w:color w:val="000000"/>
          <w:u w:val="single"/>
          <w:shd w:val="clear" w:color="auto" w:fill="00FFFF"/>
        </w:rPr>
        <w:t>public health threats</w:t>
      </w:r>
      <w:r>
        <w:rPr>
          <w:rFonts w:ascii="Calibri" w:hAnsi="Calibri" w:cs="Calibri"/>
          <w:color w:val="000000"/>
          <w:u w:val="single"/>
        </w:rPr>
        <w:t xml:space="preserve"> (including those associated with other infectious diseases, </w:t>
      </w:r>
      <w:r>
        <w:rPr>
          <w:rFonts w:ascii="Calibri" w:hAnsi="Calibri" w:cs="Calibri"/>
          <w:b/>
          <w:bCs/>
          <w:color w:val="000000"/>
          <w:u w:val="single"/>
        </w:rPr>
        <w:t xml:space="preserve">bioterror-ism </w:t>
      </w:r>
      <w:proofErr w:type="gramStart"/>
      <w:r>
        <w:rPr>
          <w:rFonts w:ascii="Calibri" w:hAnsi="Calibri" w:cs="Calibri"/>
          <w:b/>
          <w:bCs/>
          <w:color w:val="000000"/>
          <w:u w:val="single"/>
        </w:rPr>
        <w:t>agents</w:t>
      </w:r>
      <w:proofErr w:type="gramEnd"/>
      <w:r>
        <w:rPr>
          <w:rFonts w:ascii="Calibri" w:hAnsi="Calibri" w:cs="Calibri"/>
          <w:b/>
          <w:bCs/>
          <w:color w:val="000000"/>
          <w:u w:val="single"/>
        </w:rPr>
        <w:t xml:space="preserve"> and antimicrobial resistance)</w:t>
      </w:r>
      <w:r>
        <w:rPr>
          <w:rFonts w:ascii="Calibri" w:hAnsi="Calibri" w:cs="Calibri"/>
          <w:color w:val="000000"/>
          <w:u w:val="single"/>
        </w:rPr>
        <w:t xml:space="preserve"> </w:t>
      </w:r>
      <w:r>
        <w:rPr>
          <w:rFonts w:ascii="Calibri" w:hAnsi="Calibri" w:cs="Calibri"/>
          <w:color w:val="000000"/>
          <w:u w:val="single"/>
          <w:shd w:val="clear" w:color="auto" w:fill="00FFFF"/>
        </w:rPr>
        <w:t xml:space="preserve">are </w:t>
      </w:r>
      <w:r>
        <w:rPr>
          <w:rFonts w:ascii="Calibri" w:hAnsi="Calibri" w:cs="Calibri"/>
          <w:b/>
          <w:bCs/>
          <w:color w:val="000000"/>
          <w:u w:val="single"/>
          <w:shd w:val="clear" w:color="auto" w:fill="00FFFF"/>
        </w:rPr>
        <w:t>urgently in need of pharma</w:t>
      </w:r>
      <w:r>
        <w:rPr>
          <w:rFonts w:ascii="Calibri" w:hAnsi="Calibri" w:cs="Calibri"/>
          <w:color w:val="000000"/>
          <w:sz w:val="16"/>
          <w:szCs w:val="16"/>
          <w:u w:val="single"/>
        </w:rPr>
        <w:t xml:space="preserve">ceutical </w:t>
      </w:r>
      <w:r>
        <w:rPr>
          <w:rFonts w:ascii="Calibri" w:hAnsi="Calibri" w:cs="Calibri"/>
          <w:b/>
          <w:bCs/>
          <w:color w:val="000000"/>
          <w:u w:val="single"/>
          <w:shd w:val="clear" w:color="auto" w:fill="00FFFF"/>
        </w:rPr>
        <w:t>innovation</w:t>
      </w:r>
      <w:r>
        <w:rPr>
          <w:rFonts w:ascii="Calibri" w:hAnsi="Calibri" w:cs="Calibri"/>
          <w:color w:val="000000"/>
          <w:sz w:val="16"/>
          <w:szCs w:val="16"/>
        </w:rPr>
        <w:t xml:space="preserve">, even if their impacts are not as visible to society as COVID-19 is in the </w:t>
      </w:r>
      <w:proofErr w:type="spellStart"/>
      <w:r>
        <w:rPr>
          <w:rFonts w:ascii="Calibri" w:hAnsi="Calibri" w:cs="Calibri"/>
          <w:color w:val="000000"/>
          <w:sz w:val="16"/>
          <w:szCs w:val="16"/>
        </w:rPr>
        <w:t>imme-diate</w:t>
      </w:r>
      <w:proofErr w:type="spellEnd"/>
      <w:r>
        <w:rPr>
          <w:rFonts w:ascii="Calibri" w:hAnsi="Calibri" w:cs="Calibri"/>
          <w:color w:val="000000"/>
          <w:sz w:val="16"/>
          <w:szCs w:val="16"/>
        </w:rPr>
        <w:t xml:space="preserve"> term. The pharmaceutical industry has responded to previous public health emergencies associated with </w:t>
      </w:r>
      <w:proofErr w:type="spellStart"/>
      <w:r>
        <w:rPr>
          <w:rFonts w:ascii="Calibri" w:hAnsi="Calibri" w:cs="Calibri"/>
          <w:color w:val="000000"/>
          <w:sz w:val="16"/>
          <w:szCs w:val="16"/>
        </w:rPr>
        <w:t>infec-tious</w:t>
      </w:r>
      <w:proofErr w:type="spellEnd"/>
      <w:r>
        <w:rPr>
          <w:rFonts w:ascii="Calibri" w:hAnsi="Calibri" w:cs="Calibri"/>
          <w:color w:val="000000"/>
          <w:sz w:val="16"/>
          <w:szCs w:val="16"/>
        </w:rPr>
        <w:t xml:space="preserve"> disease in recent times – for example those associated with Ebola and Zika outbreaks.11 However, it has done so to a lesser scale than for COVID-19 and with </w:t>
      </w:r>
      <w:proofErr w:type="spellStart"/>
      <w:r>
        <w:rPr>
          <w:rFonts w:ascii="Calibri" w:hAnsi="Calibri" w:cs="Calibri"/>
          <w:color w:val="000000"/>
          <w:sz w:val="16"/>
          <w:szCs w:val="16"/>
        </w:rPr>
        <w:t>contribu-tions</w:t>
      </w:r>
      <w:proofErr w:type="spellEnd"/>
      <w:r>
        <w:rPr>
          <w:rFonts w:ascii="Calibri" w:hAnsi="Calibri" w:cs="Calibri"/>
          <w:color w:val="000000"/>
          <w:sz w:val="16"/>
          <w:szCs w:val="16"/>
        </w:rPr>
        <w:t xml:space="preserve"> from fewer companies. Similarly, levels of activity in response to the threat of antimicrobial resistance are still low.12 There are important policy questions as to whether – and how – industry could engage with such public health threats to an even greater extent under improved </w:t>
      </w:r>
      <w:proofErr w:type="spellStart"/>
      <w:r>
        <w:rPr>
          <w:rFonts w:ascii="Calibri" w:hAnsi="Calibri" w:cs="Calibri"/>
          <w:color w:val="000000"/>
          <w:sz w:val="16"/>
          <w:szCs w:val="16"/>
        </w:rPr>
        <w:t>innova-tion</w:t>
      </w:r>
      <w:proofErr w:type="spellEnd"/>
      <w:r>
        <w:rPr>
          <w:rFonts w:ascii="Calibri" w:hAnsi="Calibri" w:cs="Calibri"/>
          <w:color w:val="000000"/>
          <w:sz w:val="16"/>
          <w:szCs w:val="16"/>
        </w:rPr>
        <w:t xml:space="preserve"> conditions.</w:t>
      </w:r>
    </w:p>
    <w:p w14:paraId="160535F0" w14:textId="77777777" w:rsidR="002A791F" w:rsidRDefault="002A791F" w:rsidP="002A791F"/>
    <w:p w14:paraId="60F2F9E6" w14:textId="77777777" w:rsidR="002A791F" w:rsidRPr="001E165B" w:rsidRDefault="002A791F" w:rsidP="002A791F">
      <w:pPr>
        <w:pStyle w:val="Heading4"/>
      </w:pPr>
      <w:r>
        <w:rPr>
          <w:shd w:val="clear" w:color="auto" w:fill="FFFFFF"/>
        </w:rPr>
        <w:lastRenderedPageBreak/>
        <w:t xml:space="preserve">Bioweapons cause </w:t>
      </w:r>
      <w:r>
        <w:rPr>
          <w:u w:val="single"/>
          <w:shd w:val="clear" w:color="auto" w:fill="FFFFFF"/>
        </w:rPr>
        <w:t>extinction</w:t>
      </w:r>
      <w:r>
        <w:rPr>
          <w:shd w:val="clear" w:color="auto" w:fill="FFFFFF"/>
        </w:rPr>
        <w:t xml:space="preserve"> – next gen </w:t>
      </w:r>
      <w:r>
        <w:rPr>
          <w:u w:val="single"/>
          <w:shd w:val="clear" w:color="auto" w:fill="FFFFFF"/>
        </w:rPr>
        <w:t>gene-editing</w:t>
      </w:r>
      <w:r>
        <w:rPr>
          <w:shd w:val="clear" w:color="auto" w:fill="FFFFFF"/>
        </w:rPr>
        <w:t xml:space="preserve"> guarantees extinction and governments </w:t>
      </w:r>
      <w:r>
        <w:rPr>
          <w:u w:val="single"/>
          <w:shd w:val="clear" w:color="auto" w:fill="FFFFFF"/>
        </w:rPr>
        <w:t>have the tech</w:t>
      </w:r>
      <w:r>
        <w:rPr>
          <w:shd w:val="clear" w:color="auto" w:fill="FFFFFF"/>
        </w:rPr>
        <w:t xml:space="preserve">, it’s </w:t>
      </w:r>
      <w:r>
        <w:rPr>
          <w:u w:val="single"/>
          <w:shd w:val="clear" w:color="auto" w:fill="FFFFFF"/>
        </w:rPr>
        <w:t>only a question</w:t>
      </w:r>
      <w:r>
        <w:t xml:space="preserve"> of whether they </w:t>
      </w:r>
      <w:r>
        <w:rPr>
          <w:u w:val="single"/>
        </w:rPr>
        <w:t>deploy it</w:t>
      </w:r>
      <w:r>
        <w:t xml:space="preserve">, but </w:t>
      </w:r>
      <w:r>
        <w:rPr>
          <w:u w:val="single"/>
        </w:rPr>
        <w:t>single instances</w:t>
      </w:r>
      <w:r>
        <w:t xml:space="preserve"> of weaponization cause </w:t>
      </w:r>
      <w:r>
        <w:rPr>
          <w:u w:val="single"/>
        </w:rPr>
        <w:t>bioterror</w:t>
      </w:r>
      <w:r>
        <w:t xml:space="preserve"> that escalates even if states never </w:t>
      </w:r>
      <w:r>
        <w:rPr>
          <w:u w:val="single"/>
        </w:rPr>
        <w:t>use the weapon</w:t>
      </w:r>
      <w:r>
        <w:t xml:space="preserve"> </w:t>
      </w:r>
    </w:p>
    <w:p w14:paraId="6469D1DB" w14:textId="77777777" w:rsidR="002A791F" w:rsidRPr="001E165B" w:rsidRDefault="002A791F" w:rsidP="002A791F">
      <w:r w:rsidRPr="001E165B">
        <w:rPr>
          <w:rStyle w:val="Style13ptBold"/>
        </w:rPr>
        <w:t>Griffin 16</w:t>
      </w:r>
      <w:r w:rsidRPr="001E165B">
        <w:t xml:space="preserve"> [Matthew Griffin, described as “The Adviser behind the Advisers” and a “Young Kurzweil,” is the founder and CEO of the World Futures Forum and the 311 Institute, a global Futures and Deep Futures consultancy working between the dates of 2020 to 2070, and is an </w:t>
      </w:r>
      <w:proofErr w:type="gramStart"/>
      <w:r w:rsidRPr="001E165B">
        <w:t>award winning</w:t>
      </w:r>
      <w:proofErr w:type="gramEnd"/>
      <w:r w:rsidRPr="001E165B">
        <w:t xml:space="preserve"> futurist, and author of “Codex of the Future” series. Regularly featured in the global media, including AP, BBC, CNBC, Discovery, RT, and Viacom, Matthew’s ability to identify, track, and explain the impacts of hundreds of revolutionary emerging technologies on global culture, </w:t>
      </w:r>
      <w:proofErr w:type="gramStart"/>
      <w:r w:rsidRPr="001E165B">
        <w:t>industry</w:t>
      </w:r>
      <w:proofErr w:type="gramEnd"/>
      <w:r w:rsidRPr="001E165B">
        <w:t xml:space="preserve"> and society, is unparalleled. </w:t>
      </w:r>
      <w:proofErr w:type="spellStart"/>
      <w:r w:rsidRPr="001E165B">
        <w:t>Recognised</w:t>
      </w:r>
      <w:proofErr w:type="spellEnd"/>
      <w:r w:rsidRPr="001E165B">
        <w:t xml:space="preserve"> for the past six years as one of the world’s foremost futurists, innovation and strategy experts Matthew is an international speaker who helps governments, investors, multi-</w:t>
      </w:r>
      <w:proofErr w:type="gramStart"/>
      <w:r w:rsidRPr="001E165B">
        <w:t>nationals</w:t>
      </w:r>
      <w:proofErr w:type="gramEnd"/>
      <w:r w:rsidRPr="001E165B">
        <w:t xml:space="preserve"> and regulators around the world envision, build and lead an inclusive, sustainable future. A rare talent Matthew’s recent work includes mentoring Lunar </w:t>
      </w:r>
      <w:proofErr w:type="spellStart"/>
      <w:r w:rsidRPr="001E165B">
        <w:t>XPrize</w:t>
      </w:r>
      <w:proofErr w:type="spellEnd"/>
      <w:r w:rsidRPr="001E165B">
        <w:t xml:space="preserve"> teams, re-envisioning global education and training with the G20, and helping the world’s largest </w:t>
      </w:r>
      <w:proofErr w:type="spellStart"/>
      <w:r w:rsidRPr="001E165B">
        <w:t>organisations</w:t>
      </w:r>
      <w:proofErr w:type="spellEnd"/>
      <w:r w:rsidRPr="001E165B">
        <w:t xml:space="preserve"> envision and ideate the future of their products and services, industries, and countries. Matthew's clients include three Prime Ministers and several governments, including the G7, Accenture, Bain &amp; Co, BCG, Credit Suisse, Dell EMC, Dentons, Deloitte, E&amp;Y, GEMS, Huawei, JPMorgan Chase, KPMG, Lego, McKinsey, PWC, Qualcomm, SAP, Samsung, Sopra Steria, T-Mobile, and many more. "The ultimate bioweapon, scientists have developed an Extinction Gene.</w:t>
      </w:r>
      <w:r>
        <w:t>” https://www.fanaticalfuturist.com/2016/12/scientists-have-developed-the-ultimate-bioweapon-an-extinction-gene/]</w:t>
      </w:r>
    </w:p>
    <w:p w14:paraId="4AA4AE93" w14:textId="77777777" w:rsidR="002A791F" w:rsidRDefault="002A791F" w:rsidP="002A791F">
      <w:r w:rsidRPr="001E165B">
        <w:rPr>
          <w:rStyle w:val="StyleUnderline"/>
        </w:rPr>
        <w:t xml:space="preserve">How do you get a gene that </w:t>
      </w:r>
      <w:r w:rsidRPr="001E165B">
        <w:rPr>
          <w:rStyle w:val="Emphasis"/>
        </w:rPr>
        <w:t>kills a species</w:t>
      </w:r>
      <w:r>
        <w:t xml:space="preserve"> </w:t>
      </w:r>
      <w:r w:rsidRPr="001E165B">
        <w:rPr>
          <w:rStyle w:val="StyleUnderline"/>
        </w:rPr>
        <w:t xml:space="preserve">to spread through a </w:t>
      </w:r>
      <w:r w:rsidRPr="001E165B">
        <w:rPr>
          <w:rStyle w:val="Emphasis"/>
        </w:rPr>
        <w:t>whole population</w:t>
      </w:r>
      <w:r>
        <w:t>?</w:t>
      </w:r>
    </w:p>
    <w:p w14:paraId="2ACA2C73" w14:textId="77777777" w:rsidR="002A791F" w:rsidRPr="001E165B" w:rsidRDefault="002A791F" w:rsidP="002A791F">
      <w:pPr>
        <w:rPr>
          <w:sz w:val="16"/>
        </w:rPr>
      </w:pPr>
      <w:r w:rsidRPr="001E165B">
        <w:rPr>
          <w:rStyle w:val="StyleUnderline"/>
        </w:rPr>
        <w:t xml:space="preserve">You can either make your gene </w:t>
      </w:r>
      <w:r w:rsidRPr="001E165B">
        <w:rPr>
          <w:rStyle w:val="Emphasis"/>
        </w:rPr>
        <w:t>deadly</w:t>
      </w:r>
      <w:r w:rsidRPr="001E165B">
        <w:rPr>
          <w:sz w:val="16"/>
        </w:rPr>
        <w:t xml:space="preserve">, </w:t>
      </w:r>
      <w:r w:rsidRPr="001E165B">
        <w:rPr>
          <w:rStyle w:val="StyleUnderline"/>
        </w:rPr>
        <w:t>and</w:t>
      </w:r>
      <w:r w:rsidRPr="001E165B">
        <w:rPr>
          <w:sz w:val="16"/>
        </w:rPr>
        <w:t xml:space="preserve"> therefore </w:t>
      </w:r>
      <w:r w:rsidRPr="001E165B">
        <w:rPr>
          <w:rStyle w:val="StyleUnderline"/>
        </w:rPr>
        <w:t>impossible to pass on, or not – and make it useless.</w:t>
      </w:r>
      <w:r w:rsidRPr="001E165B">
        <w:rPr>
          <w:sz w:val="16"/>
        </w:rPr>
        <w:t xml:space="preserve"> The solution in the past has been to try to create what are known as “silent” genes that can spread throughout a population with no negative side effects, for example, either introducing a deadly weakness to a </w:t>
      </w:r>
      <w:proofErr w:type="spellStart"/>
      <w:r w:rsidRPr="001E165B">
        <w:rPr>
          <w:sz w:val="16"/>
        </w:rPr>
        <w:t>man made</w:t>
      </w:r>
      <w:proofErr w:type="spellEnd"/>
      <w:r w:rsidRPr="001E165B">
        <w:rPr>
          <w:sz w:val="16"/>
        </w:rPr>
        <w:t xml:space="preserve"> chemical into a species </w:t>
      </w:r>
      <w:proofErr w:type="gramStart"/>
      <w:r w:rsidRPr="001E165B">
        <w:rPr>
          <w:sz w:val="16"/>
        </w:rPr>
        <w:t>genome, or</w:t>
      </w:r>
      <w:proofErr w:type="gramEnd"/>
      <w:r w:rsidRPr="001E165B">
        <w:rPr>
          <w:sz w:val="16"/>
        </w:rPr>
        <w:t xml:space="preserve"> creating dormant but deadly genes that can be activated when the right trigger presents itself.</w:t>
      </w:r>
    </w:p>
    <w:p w14:paraId="2917F299" w14:textId="77777777" w:rsidR="002A791F" w:rsidRPr="001E165B" w:rsidRDefault="002A791F" w:rsidP="002A791F">
      <w:pPr>
        <w:rPr>
          <w:rStyle w:val="StyleUnderline"/>
        </w:rPr>
      </w:pPr>
      <w:r w:rsidRPr="00F758B8">
        <w:rPr>
          <w:sz w:val="16"/>
        </w:rPr>
        <w:t xml:space="preserve">Recently, </w:t>
      </w:r>
      <w:r w:rsidRPr="001E165B">
        <w:rPr>
          <w:rStyle w:val="StyleUnderline"/>
        </w:rPr>
        <w:t xml:space="preserve">with the advent of advanced </w:t>
      </w:r>
      <w:r w:rsidRPr="0029134F">
        <w:rPr>
          <w:rStyle w:val="StyleUnderline"/>
          <w:highlight w:val="yellow"/>
        </w:rPr>
        <w:t xml:space="preserve">new </w:t>
      </w:r>
      <w:r w:rsidRPr="0029134F">
        <w:rPr>
          <w:rStyle w:val="Emphasis"/>
          <w:highlight w:val="yellow"/>
        </w:rPr>
        <w:t>in vivo gene editing</w:t>
      </w:r>
      <w:r w:rsidRPr="00F758B8">
        <w:rPr>
          <w:sz w:val="16"/>
        </w:rPr>
        <w:t xml:space="preserve"> </w:t>
      </w:r>
      <w:r w:rsidRPr="001E165B">
        <w:rPr>
          <w:rStyle w:val="StyleUnderline"/>
        </w:rPr>
        <w:t>tech</w:t>
      </w:r>
      <w:r w:rsidRPr="00F758B8">
        <w:rPr>
          <w:sz w:val="16"/>
        </w:rPr>
        <w:t xml:space="preserve">nology, </w:t>
      </w:r>
      <w:r w:rsidRPr="001E165B">
        <w:rPr>
          <w:rStyle w:val="StyleUnderline"/>
        </w:rPr>
        <w:t xml:space="preserve">it’s </w:t>
      </w:r>
      <w:r w:rsidRPr="0029134F">
        <w:rPr>
          <w:rStyle w:val="StyleUnderline"/>
          <w:highlight w:val="yellow"/>
        </w:rPr>
        <w:t>become possible to make genes</w:t>
      </w:r>
      <w:r w:rsidRPr="001E165B">
        <w:rPr>
          <w:rStyle w:val="StyleUnderline"/>
        </w:rPr>
        <w:t xml:space="preserve"> that seem to </w:t>
      </w:r>
      <w:r w:rsidRPr="0029134F">
        <w:rPr>
          <w:rStyle w:val="Emphasis"/>
          <w:highlight w:val="yellow"/>
        </w:rPr>
        <w:t>defy evolution</w:t>
      </w:r>
      <w:r w:rsidRPr="00F758B8">
        <w:rPr>
          <w:sz w:val="16"/>
        </w:rPr>
        <w:t xml:space="preserve"> – and that means </w:t>
      </w:r>
      <w:r w:rsidRPr="0029134F">
        <w:rPr>
          <w:rStyle w:val="StyleUnderline"/>
          <w:highlight w:val="yellow"/>
        </w:rPr>
        <w:t>we could</w:t>
      </w:r>
      <w:r w:rsidRPr="001E165B">
        <w:rPr>
          <w:rStyle w:val="StyleUnderline"/>
        </w:rPr>
        <w:t xml:space="preserve"> soon </w:t>
      </w:r>
      <w:r w:rsidRPr="0029134F">
        <w:rPr>
          <w:rStyle w:val="StyleUnderline"/>
          <w:highlight w:val="yellow"/>
        </w:rPr>
        <w:t>start releasing</w:t>
      </w:r>
      <w:r w:rsidRPr="001E165B">
        <w:rPr>
          <w:rStyle w:val="StyleUnderline"/>
        </w:rPr>
        <w:t xml:space="preserve"> animals carrying </w:t>
      </w:r>
      <w:r w:rsidRPr="001E165B">
        <w:rPr>
          <w:rStyle w:val="Emphasis"/>
        </w:rPr>
        <w:t>doomsday</w:t>
      </w:r>
      <w:r w:rsidRPr="001E165B">
        <w:rPr>
          <w:rStyle w:val="StyleUnderline"/>
        </w:rPr>
        <w:t xml:space="preserve">, or, </w:t>
      </w:r>
      <w:r w:rsidRPr="0029134F">
        <w:rPr>
          <w:rStyle w:val="Emphasis"/>
          <w:highlight w:val="yellow"/>
        </w:rPr>
        <w:t>extinction genes</w:t>
      </w:r>
      <w:r w:rsidRPr="0029134F">
        <w:rPr>
          <w:rStyle w:val="StyleUnderline"/>
          <w:highlight w:val="yellow"/>
        </w:rPr>
        <w:t>, that spread</w:t>
      </w:r>
      <w:r w:rsidRPr="001E165B">
        <w:rPr>
          <w:rStyle w:val="StyleUnderline"/>
        </w:rPr>
        <w:t xml:space="preserve"> with </w:t>
      </w:r>
      <w:r w:rsidRPr="001E165B">
        <w:rPr>
          <w:rStyle w:val="Emphasis"/>
        </w:rPr>
        <w:t xml:space="preserve">astonishing </w:t>
      </w:r>
      <w:proofErr w:type="gramStart"/>
      <w:r w:rsidRPr="001E165B">
        <w:rPr>
          <w:rStyle w:val="Emphasis"/>
        </w:rPr>
        <w:t>speed</w:t>
      </w:r>
      <w:proofErr w:type="gramEnd"/>
      <w:r w:rsidRPr="001E165B">
        <w:rPr>
          <w:rStyle w:val="StyleUnderline"/>
        </w:rPr>
        <w:t xml:space="preserve"> </w:t>
      </w:r>
      <w:r w:rsidRPr="0029134F">
        <w:rPr>
          <w:rStyle w:val="StyleUnderline"/>
          <w:highlight w:val="yellow"/>
        </w:rPr>
        <w:t>and</w:t>
      </w:r>
      <w:r w:rsidRPr="001E165B">
        <w:rPr>
          <w:rStyle w:val="StyleUnderline"/>
        </w:rPr>
        <w:t xml:space="preserve"> which eventually </w:t>
      </w:r>
      <w:r w:rsidRPr="0029134F">
        <w:rPr>
          <w:rStyle w:val="StyleUnderline"/>
          <w:highlight w:val="yellow"/>
        </w:rPr>
        <w:t xml:space="preserve">kill </w:t>
      </w:r>
      <w:r w:rsidRPr="00F758B8">
        <w:rPr>
          <w:rStyle w:val="StyleUnderline"/>
        </w:rPr>
        <w:t xml:space="preserve">off </w:t>
      </w:r>
      <w:r w:rsidRPr="00F758B8">
        <w:rPr>
          <w:rStyle w:val="Emphasis"/>
        </w:rPr>
        <w:t xml:space="preserve">an </w:t>
      </w:r>
      <w:r w:rsidRPr="0029134F">
        <w:rPr>
          <w:rStyle w:val="Emphasis"/>
          <w:highlight w:val="yellow"/>
        </w:rPr>
        <w:t>entire species</w:t>
      </w:r>
      <w:r w:rsidRPr="0029134F">
        <w:rPr>
          <w:rStyle w:val="StyleUnderline"/>
          <w:highlight w:val="yellow"/>
        </w:rPr>
        <w:t>, or</w:t>
      </w:r>
      <w:r w:rsidRPr="001E165B">
        <w:rPr>
          <w:rStyle w:val="StyleUnderline"/>
        </w:rPr>
        <w:t xml:space="preserve"> even entire </w:t>
      </w:r>
      <w:r w:rsidRPr="0029134F">
        <w:rPr>
          <w:rStyle w:val="Emphasis"/>
          <w:highlight w:val="yellow"/>
        </w:rPr>
        <w:t>ecosystems</w:t>
      </w:r>
      <w:r w:rsidRPr="0029134F">
        <w:rPr>
          <w:rStyle w:val="StyleUnderline"/>
          <w:highlight w:val="yellow"/>
        </w:rPr>
        <w:t>.</w:t>
      </w:r>
    </w:p>
    <w:p w14:paraId="16C2A19D" w14:textId="77777777" w:rsidR="002A791F" w:rsidRPr="001E165B" w:rsidRDefault="002A791F" w:rsidP="002A791F">
      <w:pPr>
        <w:rPr>
          <w:sz w:val="16"/>
          <w:szCs w:val="16"/>
        </w:rPr>
      </w:pPr>
      <w:r w:rsidRPr="001E165B">
        <w:rPr>
          <w:sz w:val="16"/>
          <w:szCs w:val="16"/>
        </w:rPr>
        <w:t xml:space="preserve">first artificial human (ethics allowing, which of course they won’t, or at least </w:t>
      </w:r>
      <w:proofErr w:type="spellStart"/>
      <w:r w:rsidRPr="001E165B">
        <w:rPr>
          <w:sz w:val="16"/>
          <w:szCs w:val="16"/>
        </w:rPr>
        <w:t>ion</w:t>
      </w:r>
      <w:proofErr w:type="spellEnd"/>
      <w:r w:rsidRPr="001E165B">
        <w:rPr>
          <w:sz w:val="16"/>
          <w:szCs w:val="16"/>
        </w:rPr>
        <w:t xml:space="preserve"> the short term).</w:t>
      </w:r>
    </w:p>
    <w:p w14:paraId="43BEC932" w14:textId="77777777" w:rsidR="002A791F" w:rsidRDefault="002A791F" w:rsidP="002A791F">
      <w:pPr>
        <w:rPr>
          <w:rStyle w:val="StyleUnderline"/>
        </w:rPr>
      </w:pPr>
      <w:r w:rsidRPr="001E165B">
        <w:rPr>
          <w:sz w:val="16"/>
        </w:rPr>
        <w:t>I</w:t>
      </w:r>
      <w:r w:rsidRPr="001E165B">
        <w:rPr>
          <w:rStyle w:val="StyleUnderline"/>
        </w:rPr>
        <w:t xml:space="preserve">f </w:t>
      </w:r>
      <w:r w:rsidRPr="0029134F">
        <w:rPr>
          <w:rStyle w:val="StyleUnderline"/>
          <w:highlight w:val="yellow"/>
        </w:rPr>
        <w:t>we have the tech</w:t>
      </w:r>
      <w:r w:rsidRPr="001E165B">
        <w:rPr>
          <w:rStyle w:val="StyleUnderline"/>
        </w:rPr>
        <w:t xml:space="preserve">nology </w:t>
      </w:r>
      <w:r w:rsidRPr="0029134F">
        <w:rPr>
          <w:rStyle w:val="StyleUnderline"/>
          <w:highlight w:val="yellow"/>
        </w:rPr>
        <w:t xml:space="preserve">to eliminate an </w:t>
      </w:r>
      <w:r w:rsidRPr="0029134F">
        <w:rPr>
          <w:rStyle w:val="Emphasis"/>
          <w:highlight w:val="yellow"/>
        </w:rPr>
        <w:t>entire species</w:t>
      </w:r>
      <w:r w:rsidRPr="001E165B">
        <w:rPr>
          <w:rStyle w:val="Emphasis"/>
        </w:rPr>
        <w:t xml:space="preserve"> from the face of the Earth</w:t>
      </w:r>
      <w:r w:rsidRPr="001E165B">
        <w:rPr>
          <w:sz w:val="16"/>
        </w:rPr>
        <w:t xml:space="preserve"> – forever</w:t>
      </w:r>
      <w:r w:rsidRPr="001E165B">
        <w:rPr>
          <w:rStyle w:val="StyleUnderline"/>
        </w:rPr>
        <w:t xml:space="preserve">, then </w:t>
      </w:r>
      <w:r w:rsidRPr="0029134F">
        <w:rPr>
          <w:rStyle w:val="StyleUnderline"/>
          <w:highlight w:val="yellow"/>
        </w:rPr>
        <w:t xml:space="preserve">the only thing preventing us from </w:t>
      </w:r>
      <w:r w:rsidRPr="0029134F">
        <w:rPr>
          <w:rStyle w:val="Emphasis"/>
          <w:highlight w:val="yellow"/>
        </w:rPr>
        <w:t>pulling</w:t>
      </w:r>
      <w:r w:rsidRPr="0029134F">
        <w:rPr>
          <w:rStyle w:val="StyleUnderline"/>
          <w:highlight w:val="yellow"/>
        </w:rPr>
        <w:t xml:space="preserve"> the </w:t>
      </w:r>
      <w:r w:rsidRPr="0029134F">
        <w:rPr>
          <w:rStyle w:val="Emphasis"/>
          <w:highlight w:val="yellow"/>
        </w:rPr>
        <w:t>genetic trigger</w:t>
      </w:r>
      <w:r w:rsidRPr="0029134F">
        <w:rPr>
          <w:rStyle w:val="StyleUnderline"/>
          <w:highlight w:val="yellow"/>
        </w:rPr>
        <w:t xml:space="preserve"> is our </w:t>
      </w:r>
      <w:r w:rsidRPr="0029134F">
        <w:rPr>
          <w:rStyle w:val="Emphasis"/>
          <w:highlight w:val="yellow"/>
        </w:rPr>
        <w:t>moral compass</w:t>
      </w:r>
      <w:r w:rsidRPr="0029134F">
        <w:rPr>
          <w:rStyle w:val="StyleUnderline"/>
          <w:highlight w:val="yellow"/>
        </w:rPr>
        <w:t xml:space="preserve"> and</w:t>
      </w:r>
      <w:r w:rsidRPr="001E165B">
        <w:rPr>
          <w:rStyle w:val="StyleUnderline"/>
        </w:rPr>
        <w:t xml:space="preserve"> our belief in our </w:t>
      </w:r>
      <w:r w:rsidRPr="0029134F">
        <w:rPr>
          <w:rStyle w:val="StyleUnderline"/>
          <w:highlight w:val="yellow"/>
        </w:rPr>
        <w:t xml:space="preserve">ability to </w:t>
      </w:r>
      <w:r w:rsidRPr="0029134F">
        <w:rPr>
          <w:rStyle w:val="Emphasis"/>
          <w:highlight w:val="yellow"/>
        </w:rPr>
        <w:t>control the outcome</w:t>
      </w:r>
      <w:r w:rsidRPr="001E165B">
        <w:rPr>
          <w:rStyle w:val="StyleUnderline"/>
        </w:rPr>
        <w:t xml:space="preserve"> and </w:t>
      </w:r>
      <w:r w:rsidRPr="0029134F">
        <w:rPr>
          <w:rStyle w:val="StyleUnderline"/>
          <w:highlight w:val="yellow"/>
        </w:rPr>
        <w:t>the next</w:t>
      </w:r>
      <w:r w:rsidRPr="001E165B">
        <w:rPr>
          <w:rStyle w:val="StyleUnderline"/>
        </w:rPr>
        <w:t xml:space="preserve"> time there’s a mass </w:t>
      </w:r>
      <w:r w:rsidRPr="0029134F">
        <w:rPr>
          <w:rStyle w:val="Emphasis"/>
          <w:highlight w:val="yellow"/>
        </w:rPr>
        <w:t>extinction</w:t>
      </w:r>
      <w:r w:rsidRPr="001E165B">
        <w:rPr>
          <w:rStyle w:val="StyleUnderline"/>
        </w:rPr>
        <w:t xml:space="preserve"> event it </w:t>
      </w:r>
      <w:r w:rsidRPr="0029134F">
        <w:rPr>
          <w:rStyle w:val="StyleUnderline"/>
          <w:highlight w:val="yellow"/>
        </w:rPr>
        <w:t xml:space="preserve">might not be an </w:t>
      </w:r>
      <w:r w:rsidRPr="0029134F">
        <w:rPr>
          <w:rStyle w:val="Emphasis"/>
          <w:highlight w:val="yellow"/>
        </w:rPr>
        <w:t>asteroid</w:t>
      </w:r>
      <w:r w:rsidRPr="001E165B">
        <w:rPr>
          <w:rStyle w:val="StyleUnderline"/>
        </w:rPr>
        <w:t xml:space="preserve"> that’s the </w:t>
      </w:r>
      <w:proofErr w:type="spellStart"/>
      <w:r w:rsidRPr="001E165B">
        <w:rPr>
          <w:rStyle w:val="StyleUnderline"/>
        </w:rPr>
        <w:t>culrpit</w:t>
      </w:r>
      <w:proofErr w:type="spellEnd"/>
      <w:r w:rsidRPr="001E165B">
        <w:rPr>
          <w:rStyle w:val="StyleUnderline"/>
        </w:rPr>
        <w:t>.</w:t>
      </w:r>
    </w:p>
    <w:p w14:paraId="67A7678D" w14:textId="71D39601" w:rsidR="002A791F" w:rsidRDefault="002A791F" w:rsidP="002A791F"/>
    <w:p w14:paraId="61D0BBF8" w14:textId="77777777" w:rsidR="002A791F" w:rsidRDefault="002A791F" w:rsidP="002A791F">
      <w:pPr>
        <w:pStyle w:val="Heading1"/>
        <w:keepNext w:val="0"/>
        <w:keepLines w:val="0"/>
        <w:spacing w:before="280" w:line="316" w:lineRule="auto"/>
        <w:rPr>
          <w:rFonts w:ascii="Times New Roman" w:eastAsia="Times New Roman" w:hAnsi="Times New Roman" w:cs="Times New Roman"/>
        </w:rPr>
      </w:pPr>
      <w:r>
        <w:rPr>
          <w:rFonts w:ascii="Times New Roman" w:eastAsia="Times New Roman" w:hAnsi="Times New Roman" w:cs="Times New Roman"/>
        </w:rPr>
        <w:lastRenderedPageBreak/>
        <w:t>DA: Health Diplomacy</w:t>
      </w:r>
    </w:p>
    <w:p w14:paraId="1FC809A3" w14:textId="77777777" w:rsidR="002A791F" w:rsidRDefault="002A791F" w:rsidP="002A791F">
      <w:bookmarkStart w:id="0" w:name="_x27ov3jebjnm" w:colFirst="0" w:colLast="0"/>
      <w:bookmarkEnd w:id="0"/>
      <w:r>
        <w:t>​​</w:t>
      </w:r>
    </w:p>
    <w:p w14:paraId="5826854F" w14:textId="77777777" w:rsidR="002A791F" w:rsidRPr="00412D40" w:rsidRDefault="002A791F" w:rsidP="002A791F">
      <w:pPr>
        <w:rPr>
          <w:rStyle w:val="Style13ptBold"/>
        </w:rPr>
      </w:pPr>
      <w:r w:rsidRPr="00412D40">
        <w:rPr>
          <w:rStyle w:val="Style13ptBold"/>
        </w:rPr>
        <w:t>Health diplomacy is an important part of global governance</w:t>
      </w:r>
    </w:p>
    <w:p w14:paraId="58D51265" w14:textId="77777777" w:rsidR="002A791F" w:rsidRPr="00412D40" w:rsidRDefault="002A791F" w:rsidP="002A791F">
      <w:pPr>
        <w:rPr>
          <w:rStyle w:val="Emphasis"/>
          <w:highlight w:val="green"/>
        </w:rPr>
      </w:pPr>
      <w:bookmarkStart w:id="1" w:name="_bsxnhv5pdun4" w:colFirst="0" w:colLast="0"/>
      <w:bookmarkEnd w:id="1"/>
      <w:proofErr w:type="spellStart"/>
      <w:r w:rsidRPr="00412D40">
        <w:rPr>
          <w:rStyle w:val="Emphasis"/>
          <w:sz w:val="44"/>
          <w:szCs w:val="46"/>
        </w:rPr>
        <w:t>Kickbusch</w:t>
      </w:r>
      <w:proofErr w:type="spellEnd"/>
      <w:r w:rsidRPr="00412D40">
        <w:rPr>
          <w:rStyle w:val="Emphasis"/>
          <w:sz w:val="44"/>
          <w:szCs w:val="46"/>
        </w:rPr>
        <w:t xml:space="preserve"> </w:t>
      </w:r>
      <w:r w:rsidRPr="00412D40">
        <w:rPr>
          <w:rStyle w:val="Emphasis"/>
          <w:sz w:val="20"/>
          <w:szCs w:val="22"/>
        </w:rPr>
        <w:t>2-18-</w:t>
      </w:r>
      <w:r w:rsidRPr="00412D40">
        <w:rPr>
          <w:rStyle w:val="Emphasis"/>
          <w:sz w:val="44"/>
          <w:szCs w:val="46"/>
        </w:rPr>
        <w:t>21</w:t>
      </w:r>
      <w:r w:rsidRPr="00412D40">
        <w:t xml:space="preserve"> Ilona </w:t>
      </w:r>
      <w:proofErr w:type="spellStart"/>
      <w:r w:rsidRPr="00412D40">
        <w:t>Kickbusch</w:t>
      </w:r>
      <w:proofErr w:type="spellEnd"/>
      <w:r w:rsidRPr="00412D40">
        <w:t xml:space="preserve">, Haik </w:t>
      </w:r>
      <w:proofErr w:type="spellStart"/>
      <w:r w:rsidRPr="00412D40">
        <w:t>Nikogosian</w:t>
      </w:r>
      <w:proofErr w:type="spellEnd"/>
      <w:r w:rsidRPr="00412D40">
        <w:t xml:space="preserve">, Michel </w:t>
      </w:r>
      <w:proofErr w:type="spellStart"/>
      <w:r w:rsidRPr="00412D40">
        <w:t>Kazatchkine</w:t>
      </w:r>
      <w:proofErr w:type="spellEnd"/>
      <w:r w:rsidRPr="00412D40">
        <w:t xml:space="preserve">, </w:t>
      </w:r>
      <w:proofErr w:type="spellStart"/>
      <w:r w:rsidRPr="00412D40">
        <w:t>Mihály</w:t>
      </w:r>
      <w:proofErr w:type="spellEnd"/>
      <w:r w:rsidRPr="00412D40">
        <w:t xml:space="preserve"> </w:t>
      </w:r>
      <w:proofErr w:type="spellStart"/>
      <w:r w:rsidRPr="00412D40">
        <w:t>Kökény</w:t>
      </w:r>
      <w:proofErr w:type="spellEnd"/>
      <w:r w:rsidRPr="00412D40">
        <w:t xml:space="preserve"> GLOBAL HEALTH CENTRE | 2021 A GUIDE TO GLOBAL HEALTH DIPLOMACY Better health – improved global solidarity – more equity With contributions* from: Michele </w:t>
      </w:r>
      <w:proofErr w:type="spellStart"/>
      <w:r w:rsidRPr="00412D40">
        <w:t>Acuto</w:t>
      </w:r>
      <w:proofErr w:type="spellEnd"/>
      <w:r w:rsidRPr="00412D40">
        <w:t xml:space="preserve">, </w:t>
      </w:r>
      <w:proofErr w:type="spellStart"/>
      <w:r w:rsidRPr="00412D40">
        <w:t>Universityof</w:t>
      </w:r>
      <w:proofErr w:type="spellEnd"/>
      <w:r w:rsidRPr="00412D40">
        <w:t xml:space="preserve"> Melbourne; Paul </w:t>
      </w:r>
      <w:proofErr w:type="spellStart"/>
      <w:r w:rsidRPr="00412D40">
        <w:t>Bekkers</w:t>
      </w:r>
      <w:proofErr w:type="spellEnd"/>
      <w:r w:rsidRPr="00412D40">
        <w:t xml:space="preserve">, Ministry of Foreign Affairs, Netherlands; Gian Luca </w:t>
      </w:r>
      <w:proofErr w:type="spellStart"/>
      <w:r w:rsidRPr="00412D40">
        <w:t>Burci</w:t>
      </w:r>
      <w:proofErr w:type="spellEnd"/>
      <w:r w:rsidRPr="00412D40">
        <w:t xml:space="preserve">, Global Health Centre, IHEID; Emanuele Capobianco, International Federation of Red Cross and Red Crescent Societies; Marcelo A.C. Costa, United Nations; Roopa </w:t>
      </w:r>
      <w:proofErr w:type="spellStart"/>
      <w:r w:rsidRPr="00412D40">
        <w:t>Dhatt</w:t>
      </w:r>
      <w:proofErr w:type="spellEnd"/>
      <w:r w:rsidRPr="00412D40">
        <w:t xml:space="preserve">, Women in Global Health; Erica Di Ruggiero, University of Toronto, Dalla Lana School of Public Health; </w:t>
      </w:r>
      <w:proofErr w:type="spellStart"/>
      <w:r w:rsidRPr="00412D40">
        <w:t>Marja</w:t>
      </w:r>
      <w:proofErr w:type="spellEnd"/>
      <w:r w:rsidRPr="00412D40">
        <w:t xml:space="preserve"> </w:t>
      </w:r>
      <w:proofErr w:type="spellStart"/>
      <w:r w:rsidRPr="00412D40">
        <w:t>Esveld</w:t>
      </w:r>
      <w:proofErr w:type="spellEnd"/>
      <w:r w:rsidRPr="00412D40">
        <w:t xml:space="preserve">, Ministry of Foreign Affairs, Netherlands; Satoshi </w:t>
      </w:r>
      <w:proofErr w:type="spellStart"/>
      <w:r w:rsidRPr="00412D40">
        <w:t>Ezoe</w:t>
      </w:r>
      <w:proofErr w:type="spellEnd"/>
      <w:r w:rsidRPr="00412D40">
        <w:t xml:space="preserve">, Ministry of Foreign Affairs, Japan; </w:t>
      </w:r>
      <w:proofErr w:type="spellStart"/>
      <w:r w:rsidRPr="00412D40">
        <w:t>Lemlem</w:t>
      </w:r>
      <w:proofErr w:type="spellEnd"/>
      <w:r w:rsidRPr="00412D40">
        <w:t xml:space="preserve"> </w:t>
      </w:r>
      <w:proofErr w:type="spellStart"/>
      <w:r w:rsidRPr="00412D40">
        <w:t>Girmatsion</w:t>
      </w:r>
      <w:proofErr w:type="spellEnd"/>
      <w:r w:rsidRPr="00412D40">
        <w:t xml:space="preserve">, Global Health Centre, IHEID; </w:t>
      </w:r>
      <w:proofErr w:type="spellStart"/>
      <w:r w:rsidRPr="00412D40">
        <w:t>Githnji</w:t>
      </w:r>
      <w:proofErr w:type="spellEnd"/>
      <w:r w:rsidRPr="00412D40">
        <w:t xml:space="preserve"> </w:t>
      </w:r>
      <w:proofErr w:type="spellStart"/>
      <w:r w:rsidRPr="00412D40">
        <w:t>Gitahi</w:t>
      </w:r>
      <w:proofErr w:type="spellEnd"/>
      <w:r w:rsidRPr="00412D40">
        <w:t xml:space="preserve">, </w:t>
      </w:r>
      <w:proofErr w:type="spellStart"/>
      <w:r w:rsidRPr="00412D40">
        <w:t>Amref</w:t>
      </w:r>
      <w:proofErr w:type="spellEnd"/>
      <w:r w:rsidRPr="00412D40">
        <w:t xml:space="preserve"> Health Africa; Renzo Guinto, Harvard T.H. Chan School of Public Health; Madeleine Heyward, Permanent Mission of Australia to the United Nations, Geneva, Switzerland; Roger </w:t>
      </w:r>
      <w:proofErr w:type="spellStart"/>
      <w:r w:rsidRPr="00412D40">
        <w:t>Kampf</w:t>
      </w:r>
      <w:proofErr w:type="spellEnd"/>
      <w:r w:rsidRPr="00412D40">
        <w:t xml:space="preserve">, World Trade Organization; John Kirton, University of Toronto, Munk School of Global Affairs and Public Policy; Kerstin Kolbe, Gavi, the Vaccine Alliance; </w:t>
      </w:r>
      <w:proofErr w:type="spellStart"/>
      <w:r w:rsidRPr="00412D40">
        <w:t>Eero</w:t>
      </w:r>
      <w:proofErr w:type="spellEnd"/>
      <w:r w:rsidRPr="00412D40">
        <w:t xml:space="preserve"> </w:t>
      </w:r>
      <w:proofErr w:type="spellStart"/>
      <w:r w:rsidRPr="00412D40">
        <w:t>Lahtinen</w:t>
      </w:r>
      <w:proofErr w:type="spellEnd"/>
      <w:r w:rsidRPr="00412D40">
        <w:t xml:space="preserve">, Ministry for Foreign Affairs of Finland; Lindiwe </w:t>
      </w:r>
      <w:proofErr w:type="spellStart"/>
      <w:r w:rsidRPr="00412D40">
        <w:t>Makubalo</w:t>
      </w:r>
      <w:proofErr w:type="spellEnd"/>
      <w:r w:rsidRPr="00412D40">
        <w:t xml:space="preserve">, Permanent Mission of South Africa to the United Nations and other International Organizations, Geneva, Switzerland; Colin </w:t>
      </w:r>
      <w:proofErr w:type="spellStart"/>
      <w:r w:rsidRPr="00412D40">
        <w:t>McIff</w:t>
      </w:r>
      <w:proofErr w:type="spellEnd"/>
      <w:r w:rsidRPr="00412D40">
        <w:t xml:space="preserve">, Office of Global Affairs at the U.S. Department of Health and Human Services; </w:t>
      </w:r>
      <w:proofErr w:type="spellStart"/>
      <w:r w:rsidRPr="00412D40">
        <w:t>Lolem</w:t>
      </w:r>
      <w:proofErr w:type="spellEnd"/>
      <w:r w:rsidRPr="00412D40">
        <w:t xml:space="preserve"> B. Ngong, </w:t>
      </w:r>
      <w:proofErr w:type="spellStart"/>
      <w:r w:rsidRPr="00412D40">
        <w:t>Amref</w:t>
      </w:r>
      <w:proofErr w:type="spellEnd"/>
      <w:r w:rsidRPr="00412D40">
        <w:t xml:space="preserve"> Health Africa; Miguel Perez La Plante, Permanent Mission of Switzerland to the United Nations, Geneva, Switzerland; </w:t>
      </w:r>
      <w:proofErr w:type="spellStart"/>
      <w:r w:rsidRPr="00412D40">
        <w:t>Nathita</w:t>
      </w:r>
      <w:proofErr w:type="spellEnd"/>
      <w:r w:rsidRPr="00412D40">
        <w:t xml:space="preserve"> </w:t>
      </w:r>
      <w:proofErr w:type="spellStart"/>
      <w:r w:rsidRPr="00412D40">
        <w:t>Premabhuti</w:t>
      </w:r>
      <w:proofErr w:type="spellEnd"/>
      <w:r w:rsidRPr="00412D40">
        <w:t xml:space="preserve">, Ministry of Foreign Affairs of Thailand; Catherine </w:t>
      </w:r>
      <w:proofErr w:type="spellStart"/>
      <w:r w:rsidRPr="00412D40">
        <w:t>Saez</w:t>
      </w:r>
      <w:proofErr w:type="spellEnd"/>
      <w:r w:rsidRPr="00412D40">
        <w:t xml:space="preserve">, Heath Policy Watch; Flavia Schlegel, Science Governance Partnership, Paris, France; </w:t>
      </w:r>
      <w:proofErr w:type="spellStart"/>
      <w:r w:rsidRPr="00412D40">
        <w:t>Gaudenz</w:t>
      </w:r>
      <w:proofErr w:type="spellEnd"/>
      <w:r w:rsidRPr="00412D40">
        <w:t xml:space="preserve"> </w:t>
      </w:r>
      <w:proofErr w:type="spellStart"/>
      <w:r w:rsidRPr="00412D40">
        <w:t>Silberschmidt</w:t>
      </w:r>
      <w:proofErr w:type="spellEnd"/>
      <w:r w:rsidRPr="00412D40">
        <w:t xml:space="preserve">, World Health Organization; Luis </w:t>
      </w:r>
      <w:proofErr w:type="spellStart"/>
      <w:r w:rsidRPr="00412D40">
        <w:t>Sundkvist</w:t>
      </w:r>
      <w:proofErr w:type="spellEnd"/>
      <w:r w:rsidRPr="00412D40">
        <w:t xml:space="preserve">, Editor; </w:t>
      </w:r>
      <w:proofErr w:type="spellStart"/>
      <w:r w:rsidRPr="00412D40">
        <w:t>Orsolya</w:t>
      </w:r>
      <w:proofErr w:type="spellEnd"/>
      <w:r w:rsidRPr="00412D40">
        <w:t xml:space="preserve"> </w:t>
      </w:r>
      <w:proofErr w:type="spellStart"/>
      <w:r w:rsidRPr="00412D40">
        <w:t>Süli</w:t>
      </w:r>
      <w:proofErr w:type="spellEnd"/>
      <w:r w:rsidRPr="00412D40">
        <w:t xml:space="preserve">, NHS Scotland, UK; </w:t>
      </w:r>
      <w:proofErr w:type="spellStart"/>
      <w:r w:rsidRPr="00412D40">
        <w:t>Zsofia</w:t>
      </w:r>
      <w:proofErr w:type="spellEnd"/>
      <w:r w:rsidRPr="00412D40">
        <w:t xml:space="preserve"> </w:t>
      </w:r>
      <w:proofErr w:type="spellStart"/>
      <w:r w:rsidRPr="00412D40">
        <w:t>Szilagyi</w:t>
      </w:r>
      <w:proofErr w:type="spellEnd"/>
      <w:r w:rsidRPr="00412D40">
        <w:t xml:space="preserve">, World Health Organization; Tamar </w:t>
      </w:r>
      <w:proofErr w:type="spellStart"/>
      <w:r w:rsidRPr="00412D40">
        <w:t>Tchelidze</w:t>
      </w:r>
      <w:proofErr w:type="spellEnd"/>
      <w:r w:rsidRPr="00412D40">
        <w:t xml:space="preserve">, Permanent Mission of Georgia to the United Nations; Menno Van </w:t>
      </w:r>
      <w:proofErr w:type="spellStart"/>
      <w:r w:rsidRPr="00412D40">
        <w:t>Hilten</w:t>
      </w:r>
      <w:proofErr w:type="spellEnd"/>
      <w:r w:rsidRPr="00412D40">
        <w:t xml:space="preserve">, World Health </w:t>
      </w:r>
      <w:proofErr w:type="spellStart"/>
      <w:r w:rsidRPr="00412D40">
        <w:t>Organization.Diplomacy</w:t>
      </w:r>
      <w:proofErr w:type="spellEnd"/>
      <w:r w:rsidRPr="00412D40">
        <w:t xml:space="preserve"> has been </w:t>
      </w:r>
      <w:proofErr w:type="spellStart"/>
      <w:r w:rsidRPr="00412D40">
        <w:t>practised</w:t>
      </w:r>
      <w:proofErr w:type="spellEnd"/>
      <w:r w:rsidRPr="00412D40">
        <w:t xml:space="preserve"> for centuries, during which it has undergone many significant changes, some concerning its very nature. Over the past decade in </w:t>
      </w:r>
      <w:proofErr w:type="gramStart"/>
      <w:r w:rsidRPr="00412D40">
        <w:t xml:space="preserve">particular, </w:t>
      </w:r>
      <w:r w:rsidRPr="00412D40">
        <w:rPr>
          <w:highlight w:val="green"/>
        </w:rPr>
        <w:t>diplomacy</w:t>
      </w:r>
      <w:proofErr w:type="gramEnd"/>
      <w:r w:rsidRPr="00412D40">
        <w:t xml:space="preserve"> </w:t>
      </w:r>
      <w:r w:rsidRPr="00412D40">
        <w:rPr>
          <w:highlight w:val="green"/>
        </w:rPr>
        <w:t>has become a constitutive part of</w:t>
      </w:r>
      <w:r w:rsidRPr="00412D40">
        <w:t xml:space="preserve"> the system</w:t>
      </w:r>
      <w:r w:rsidRPr="00412D40">
        <w:rPr>
          <w:highlight w:val="yellow"/>
        </w:rPr>
        <w:t xml:space="preserve"> of </w:t>
      </w:r>
      <w:r w:rsidRPr="00412D40">
        <w:rPr>
          <w:highlight w:val="green"/>
        </w:rPr>
        <w:t>global governance</w:t>
      </w:r>
      <w:r w:rsidRPr="00412D40">
        <w:t xml:space="preserve">, which involves many different venues and actors. </w:t>
      </w:r>
      <w:r w:rsidRPr="00412D40">
        <w:rPr>
          <w:rStyle w:val="Emphasis"/>
          <w:highlight w:val="green"/>
        </w:rPr>
        <w:t>This development has been reinforced</w:t>
      </w:r>
      <w:r w:rsidRPr="00412D40">
        <w:rPr>
          <w:rStyle w:val="Emphasis"/>
        </w:rPr>
        <w:t xml:space="preserve"> by the fundamental changes arising from the negotiation of the Sustainable Development Goals (SDGs) and </w:t>
      </w:r>
      <w:r w:rsidRPr="00412D40">
        <w:rPr>
          <w:rStyle w:val="Emphasis"/>
          <w:highlight w:val="green"/>
        </w:rPr>
        <w:t>by</w:t>
      </w:r>
      <w:r w:rsidRPr="00412D40">
        <w:rPr>
          <w:rStyle w:val="Emphasis"/>
        </w:rPr>
        <w:t xml:space="preserve"> the increasing </w:t>
      </w:r>
      <w:r w:rsidRPr="00412D40">
        <w:rPr>
          <w:rStyle w:val="Emphasis"/>
          <w:highlight w:val="green"/>
        </w:rPr>
        <w:t>need for global crisis diplomacy</w:t>
      </w:r>
      <w:r w:rsidRPr="00412D40">
        <w:rPr>
          <w:rStyle w:val="Emphasis"/>
        </w:rPr>
        <w:t xml:space="preserve">. </w:t>
      </w:r>
      <w:r w:rsidRPr="00412D40">
        <w:rPr>
          <w:rStyle w:val="Emphasis"/>
          <w:highlight w:val="green"/>
        </w:rPr>
        <w:t>The</w:t>
      </w:r>
      <w:r w:rsidRPr="00412D40">
        <w:rPr>
          <w:rStyle w:val="Emphasis"/>
        </w:rPr>
        <w:t xml:space="preserve"> most important </w:t>
      </w:r>
      <w:r w:rsidRPr="00412D40">
        <w:rPr>
          <w:rStyle w:val="Emphasis"/>
          <w:highlight w:val="green"/>
        </w:rPr>
        <w:t>shift</w:t>
      </w:r>
      <w:r w:rsidRPr="00412D40">
        <w:rPr>
          <w:rStyle w:val="Emphasis"/>
        </w:rPr>
        <w:t xml:space="preserve"> has been that </w:t>
      </w:r>
      <w:r w:rsidRPr="00412D40">
        <w:rPr>
          <w:rStyle w:val="Emphasis"/>
          <w:highlight w:val="green"/>
        </w:rPr>
        <w:t>away from</w:t>
      </w:r>
      <w:r w:rsidRPr="00412D40">
        <w:rPr>
          <w:rStyle w:val="Emphasis"/>
        </w:rPr>
        <w:t xml:space="preserve"> a mindset </w:t>
      </w:r>
      <w:proofErr w:type="spellStart"/>
      <w:r w:rsidRPr="00412D40">
        <w:rPr>
          <w:rStyle w:val="Emphasis"/>
        </w:rPr>
        <w:t>centred</w:t>
      </w:r>
      <w:proofErr w:type="spellEnd"/>
      <w:r w:rsidRPr="00412D40">
        <w:rPr>
          <w:rStyle w:val="Emphasis"/>
        </w:rPr>
        <w:t xml:space="preserve"> on </w:t>
      </w:r>
      <w:r w:rsidRPr="00412D40">
        <w:rPr>
          <w:rStyle w:val="Emphasis"/>
          <w:highlight w:val="green"/>
        </w:rPr>
        <w:t xml:space="preserve">development assistance towards acknowledgement of common global goals </w:t>
      </w:r>
      <w:r w:rsidRPr="00412D40">
        <w:rPr>
          <w:rStyle w:val="Emphasis"/>
        </w:rPr>
        <w:t xml:space="preserve">that can </w:t>
      </w:r>
      <w:r w:rsidRPr="00412D40">
        <w:rPr>
          <w:rStyle w:val="Emphasis"/>
          <w:highlight w:val="green"/>
        </w:rPr>
        <w:t>only</w:t>
      </w:r>
      <w:r w:rsidRPr="00412D40">
        <w:rPr>
          <w:rStyle w:val="Emphasis"/>
        </w:rPr>
        <w:t xml:space="preserve"> be</w:t>
      </w:r>
      <w:r w:rsidRPr="00412D40">
        <w:rPr>
          <w:rStyle w:val="Emphasis"/>
          <w:highlight w:val="green"/>
        </w:rPr>
        <w:t xml:space="preserve"> achieved if </w:t>
      </w:r>
      <w:r w:rsidRPr="00412D40">
        <w:rPr>
          <w:rStyle w:val="Emphasis"/>
        </w:rPr>
        <w:t xml:space="preserve">all </w:t>
      </w:r>
      <w:r w:rsidRPr="00412D40">
        <w:rPr>
          <w:rStyle w:val="Emphasis"/>
          <w:highlight w:val="green"/>
        </w:rPr>
        <w:t>countries work together</w:t>
      </w:r>
      <w:r w:rsidRPr="00412D40">
        <w:rPr>
          <w:rStyle w:val="Emphasis"/>
        </w:rPr>
        <w:t xml:space="preserve"> – the </w:t>
      </w:r>
      <w:r w:rsidRPr="00412D40">
        <w:rPr>
          <w:rStyle w:val="Emphasis"/>
          <w:highlight w:val="green"/>
        </w:rPr>
        <w:t xml:space="preserve">COVID-19 pandemic has made that </w:t>
      </w:r>
      <w:r w:rsidRPr="00412D40">
        <w:rPr>
          <w:rStyle w:val="Emphasis"/>
        </w:rPr>
        <w:t>even</w:t>
      </w:r>
      <w:r w:rsidRPr="00412D40">
        <w:rPr>
          <w:rStyle w:val="Emphasis"/>
          <w:highlight w:val="green"/>
        </w:rPr>
        <w:t xml:space="preserve"> clear</w:t>
      </w:r>
      <w:r w:rsidRPr="00412D40">
        <w:rPr>
          <w:rStyle w:val="Emphasis"/>
        </w:rPr>
        <w:t xml:space="preserve">er. Despite these changes, three key defining features of diplomacy remain intact: representation, </w:t>
      </w:r>
      <w:proofErr w:type="gramStart"/>
      <w:r w:rsidRPr="00412D40">
        <w:rPr>
          <w:rStyle w:val="Emphasis"/>
        </w:rPr>
        <w:t>communication</w:t>
      </w:r>
      <w:proofErr w:type="gramEnd"/>
      <w:r w:rsidRPr="00412D40">
        <w:rPr>
          <w:rStyle w:val="Emphasis"/>
        </w:rPr>
        <w:t xml:space="preserve"> and negotiation. Multilateral diplomacy as we know it began with the ad hoc congresses convened in Europe in the 17th century to negotiate war and peace between sovereign States. In 1919 it led to the creation of the first collective security organization: the League of Nations. At the end of the Second World War, multilateral diplomacy was institutionalized more robustly with the establishment of the United Nations (UN). One of the UN system organizations created shortly afterwards was the World Health Organization (WHO), which took up its work in 1948 in Geneva, Switzerland. Over time, many other multilateral venues for health were established but WHO remains the norm-setting organization for health. The WHO Constitution defines health as a human </w:t>
      </w:r>
      <w:proofErr w:type="gramStart"/>
      <w:r w:rsidRPr="00412D40">
        <w:rPr>
          <w:rStyle w:val="Emphasis"/>
        </w:rPr>
        <w:t>right</w:t>
      </w:r>
      <w:proofErr w:type="gramEnd"/>
      <w:r w:rsidRPr="00412D40">
        <w:rPr>
          <w:rStyle w:val="Emphasis"/>
        </w:rPr>
        <w:t xml:space="preserve"> and this is a guiding principle for all other health </w:t>
      </w:r>
      <w:r w:rsidRPr="00412D40">
        <w:rPr>
          <w:rStyle w:val="Emphasis"/>
        </w:rPr>
        <w:lastRenderedPageBreak/>
        <w:t xml:space="preserve">organizations (see Box 7). The significant cross-border economic and security impact of developments in such areas as the natural environment and human health made it clear that the issues in question could no longer be resolved at the national level only. As these </w:t>
      </w:r>
      <w:r w:rsidRPr="00412D40">
        <w:rPr>
          <w:rStyle w:val="Emphasis"/>
          <w:highlight w:val="green"/>
        </w:rPr>
        <w:t>areas, previously treated under “soft policy”</w:t>
      </w:r>
      <w:r w:rsidRPr="00412D40">
        <w:rPr>
          <w:rStyle w:val="Emphasis"/>
        </w:rPr>
        <w:t xml:space="preserve"> in foreign affairs and diplomacy, </w:t>
      </w:r>
      <w:r w:rsidRPr="00412D40">
        <w:rPr>
          <w:rStyle w:val="Emphasis"/>
          <w:highlight w:val="green"/>
        </w:rPr>
        <w:t>gained</w:t>
      </w:r>
      <w:r w:rsidRPr="00412D40">
        <w:rPr>
          <w:rStyle w:val="Emphasis"/>
        </w:rPr>
        <w:t xml:space="preserve"> in</w:t>
      </w:r>
      <w:r w:rsidRPr="00412D40">
        <w:rPr>
          <w:rStyle w:val="Emphasis"/>
          <w:highlight w:val="green"/>
        </w:rPr>
        <w:t xml:space="preserve"> importance,</w:t>
      </w:r>
      <w:r w:rsidRPr="00412D40">
        <w:rPr>
          <w:rStyle w:val="Emphasis"/>
        </w:rPr>
        <w:t xml:space="preserve"> </w:t>
      </w:r>
      <w:r w:rsidRPr="00412D40">
        <w:rPr>
          <w:rStyle w:val="Emphasis"/>
          <w:highlight w:val="green"/>
        </w:rPr>
        <w:t xml:space="preserve">new </w:t>
      </w:r>
      <w:r w:rsidRPr="00412D40">
        <w:rPr>
          <w:rStyle w:val="Emphasis"/>
        </w:rPr>
        <w:t xml:space="preserve">types of </w:t>
      </w:r>
      <w:r w:rsidRPr="00412D40">
        <w:rPr>
          <w:rStyle w:val="Emphasis"/>
          <w:highlight w:val="green"/>
        </w:rPr>
        <w:t>international agreements</w:t>
      </w:r>
      <w:r w:rsidRPr="00412D40">
        <w:rPr>
          <w:rStyle w:val="Emphasis"/>
        </w:rPr>
        <w:t xml:space="preserve">, instruments and organizations </w:t>
      </w:r>
      <w:r w:rsidRPr="00412D40">
        <w:rPr>
          <w:rStyle w:val="Emphasis"/>
          <w:highlight w:val="green"/>
        </w:rPr>
        <w:t>were created in response</w:t>
      </w:r>
      <w:r w:rsidRPr="00412D40">
        <w:rPr>
          <w:rStyle w:val="Emphasis"/>
        </w:rPr>
        <w:t xml:space="preserve"> – for example, the Paris Agreement on Climate Change (2015), the revised International Health Regulations (2005), the Global Fund to Fight AIDS, Tuberculosis and Malaria (2002) and, </w:t>
      </w:r>
      <w:r w:rsidRPr="00412D40">
        <w:rPr>
          <w:rStyle w:val="Emphasis"/>
          <w:highlight w:val="green"/>
        </w:rPr>
        <w:t>most recently in 2020, the COVAX Facility, a global risk-sharing mechanism for pooled procurement and equitable distribution of</w:t>
      </w:r>
      <w:r w:rsidRPr="00412D40">
        <w:rPr>
          <w:rStyle w:val="Emphasis"/>
        </w:rPr>
        <w:t xml:space="preserve"> eventual </w:t>
      </w:r>
      <w:r w:rsidRPr="00412D40">
        <w:rPr>
          <w:rStyle w:val="Emphasis"/>
          <w:highlight w:val="green"/>
        </w:rPr>
        <w:t>COVID-19 vaccines.</w:t>
      </w:r>
      <w:r w:rsidRPr="00412D40">
        <w:rPr>
          <w:rStyle w:val="Emphasis"/>
        </w:rPr>
        <w:t xml:space="preserve"> Multilateralism has many definitions – in essence it is governance by the many to address shared problems. It rests on a set of common principles guiding relations among the parties, including agreed rules of </w:t>
      </w:r>
      <w:proofErr w:type="spellStart"/>
      <w:r w:rsidRPr="00412D40">
        <w:rPr>
          <w:rStyle w:val="Emphasis"/>
        </w:rPr>
        <w:t>behaviour</w:t>
      </w:r>
      <w:proofErr w:type="spellEnd"/>
      <w:r w:rsidRPr="00412D40">
        <w:rPr>
          <w:rStyle w:val="Emphasis"/>
        </w:rPr>
        <w:t>. Multilateralism often takes the form of membership in international organizations, but that is not the only form. Among the various types of multilateralism are universal multilateralism including all States, for example as members of the UN; regional multilateralism, which brings together States in specific geographical regions; values-based multilateralism as exemplified by organizations such as NATO or the European Union and the suggestions to create new bodies that include democracies only; and “</w:t>
      </w:r>
      <w:proofErr w:type="spellStart"/>
      <w:r w:rsidRPr="00412D40">
        <w:rPr>
          <w:rStyle w:val="Emphasis"/>
        </w:rPr>
        <w:t>minilateralism</w:t>
      </w:r>
      <w:proofErr w:type="spellEnd"/>
      <w:r w:rsidRPr="00412D40">
        <w:rPr>
          <w:rStyle w:val="Emphasis"/>
        </w:rPr>
        <w:t xml:space="preserve">”, which brings together small groups of States (or “clubs” such as the G20 and the BRICS countries) to tackle specific problems. Multilateralism stands in contrast to bilateralism and unilateralism, and governments </w:t>
      </w:r>
      <w:proofErr w:type="gramStart"/>
      <w:r w:rsidRPr="00412D40">
        <w:rPr>
          <w:rStyle w:val="Emphasis"/>
        </w:rPr>
        <w:t>have to</w:t>
      </w:r>
      <w:proofErr w:type="gramEnd"/>
      <w:r w:rsidRPr="00412D40">
        <w:rPr>
          <w:rStyle w:val="Emphasis"/>
        </w:rPr>
        <w:t xml:space="preserve"> decide which of these strategies they will adopt in their foreign policy to deal with a particular challenge. Bilateralism means engaging with just one other country, while unilateralism implies acting on one’s own without regard for other countries. Other terms are also in use. In trade negotiations, plurilateral agreements – meaning, for example, a treaty between a limited number of States with a particular interest in the subject of the treaty – have become more prominent. Finally, “</w:t>
      </w:r>
      <w:proofErr w:type="spellStart"/>
      <w:r w:rsidRPr="00412D40">
        <w:rPr>
          <w:rStyle w:val="Emphasis"/>
        </w:rPr>
        <w:t>polylateral</w:t>
      </w:r>
      <w:proofErr w:type="spellEnd"/>
      <w:r w:rsidRPr="00412D40">
        <w:rPr>
          <w:rStyle w:val="Emphasis"/>
        </w:rPr>
        <w:t xml:space="preserve"> diplomacy” refers to the involvement of many non-State actors in diplomatic processes – something that makes the contemporary diplomatic arena pluralistic, </w:t>
      </w:r>
      <w:proofErr w:type="gramStart"/>
      <w:r w:rsidRPr="00412D40">
        <w:rPr>
          <w:rStyle w:val="Emphasis"/>
        </w:rPr>
        <w:t>dynamic</w:t>
      </w:r>
      <w:proofErr w:type="gramEnd"/>
      <w:r w:rsidRPr="00412D40">
        <w:rPr>
          <w:rStyle w:val="Emphasis"/>
        </w:rPr>
        <w:t xml:space="preserve"> and complex. This is also referred to as multi-stakeholder diplomacy – the term used in this Guide. A guide to global health diplomacy 21 This Guide focuses on </w:t>
      </w:r>
      <w:r w:rsidRPr="00412D40">
        <w:rPr>
          <w:rStyle w:val="Emphasis"/>
          <w:highlight w:val="green"/>
        </w:rPr>
        <w:t xml:space="preserve">the global health diplomacy </w:t>
      </w:r>
      <w:proofErr w:type="spellStart"/>
      <w:r w:rsidRPr="00412D40">
        <w:rPr>
          <w:rStyle w:val="Emphasis"/>
          <w:highlight w:val="green"/>
        </w:rPr>
        <w:t>practised</w:t>
      </w:r>
      <w:proofErr w:type="spellEnd"/>
      <w:r w:rsidRPr="00412D40">
        <w:rPr>
          <w:rStyle w:val="Emphasis"/>
          <w:highlight w:val="green"/>
        </w:rPr>
        <w:t xml:space="preserve"> at international organizations</w:t>
      </w:r>
      <w:r w:rsidRPr="00412D40">
        <w:rPr>
          <w:rStyle w:val="Emphasis"/>
        </w:rPr>
        <w:t xml:space="preserve"> and in other multilateral venues that aim to </w:t>
      </w:r>
      <w:r w:rsidRPr="00412D40">
        <w:rPr>
          <w:rStyle w:val="Emphasis"/>
          <w:highlight w:val="green"/>
        </w:rPr>
        <w:t>resolve global health challenges.</w:t>
      </w:r>
    </w:p>
    <w:p w14:paraId="012F9FB6" w14:textId="77777777" w:rsidR="002A791F" w:rsidRDefault="002A791F" w:rsidP="002A791F">
      <w:bookmarkStart w:id="2" w:name="_m3jbz8z3p681" w:colFirst="0" w:colLast="0"/>
      <w:bookmarkEnd w:id="2"/>
    </w:p>
    <w:p w14:paraId="1B0EB5A1" w14:textId="77777777" w:rsidR="002A791F" w:rsidRDefault="002A791F" w:rsidP="002A791F">
      <w:pPr>
        <w:spacing w:line="280" w:lineRule="auto"/>
        <w:rPr>
          <w:rFonts w:ascii="Times New Roman" w:eastAsia="Times New Roman" w:hAnsi="Times New Roman" w:cs="Times New Roman"/>
          <w:b/>
          <w:sz w:val="24"/>
        </w:rPr>
      </w:pPr>
      <w:r>
        <w:rPr>
          <w:rFonts w:ascii="Times New Roman" w:eastAsia="Times New Roman" w:hAnsi="Times New Roman" w:cs="Times New Roman"/>
          <w:b/>
          <w:sz w:val="24"/>
        </w:rPr>
        <w:t>IP protections are essential to modern health diplomacy</w:t>
      </w:r>
    </w:p>
    <w:p w14:paraId="1E5A90EC" w14:textId="77777777" w:rsidR="002A791F" w:rsidRDefault="002A791F" w:rsidP="002A791F">
      <w:pPr>
        <w:spacing w:line="280" w:lineRule="auto"/>
        <w:rPr>
          <w:rFonts w:ascii="Times New Roman" w:eastAsia="Times New Roman" w:hAnsi="Times New Roman" w:cs="Times New Roman"/>
          <w:sz w:val="24"/>
        </w:rPr>
      </w:pPr>
      <w:proofErr w:type="spellStart"/>
      <w:r>
        <w:rPr>
          <w:rFonts w:ascii="Times New Roman" w:eastAsia="Times New Roman" w:hAnsi="Times New Roman" w:cs="Times New Roman"/>
          <w:sz w:val="24"/>
        </w:rPr>
        <w:t>Obijiofor</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b/>
          <w:sz w:val="24"/>
        </w:rPr>
        <w:t>Aginam</w:t>
      </w:r>
      <w:proofErr w:type="spellEnd"/>
      <w:r>
        <w:rPr>
          <w:rFonts w:ascii="Times New Roman" w:eastAsia="Times New Roman" w:hAnsi="Times New Roman" w:cs="Times New Roman"/>
          <w:b/>
          <w:sz w:val="24"/>
        </w:rPr>
        <w:t xml:space="preserve"> 10</w:t>
      </w:r>
      <w:r>
        <w:rPr>
          <w:rFonts w:ascii="Times New Roman" w:eastAsia="Times New Roman" w:hAnsi="Times New Roman" w:cs="Times New Roman"/>
          <w:sz w:val="24"/>
        </w:rPr>
        <w:t xml:space="preserve">, Academic </w:t>
      </w:r>
      <w:proofErr w:type="spellStart"/>
      <w:r>
        <w:rPr>
          <w:rFonts w:ascii="Times New Roman" w:eastAsia="Times New Roman" w:hAnsi="Times New Roman" w:cs="Times New Roman"/>
          <w:sz w:val="24"/>
        </w:rPr>
        <w:t>Programme</w:t>
      </w:r>
      <w:proofErr w:type="spellEnd"/>
      <w:r>
        <w:rPr>
          <w:rFonts w:ascii="Times New Roman" w:eastAsia="Times New Roman" w:hAnsi="Times New Roman" w:cs="Times New Roman"/>
          <w:sz w:val="24"/>
        </w:rPr>
        <w:t xml:space="preserve"> Officer &amp; Director of Studies, Institute for Sustainability and Peace, United Nations University headquarters, Tokyo, Japan; Adjunct Research Professor of Law, Carleton University, Ottawa, Canada, “HEALTH OR TRADE? A CRITIQUE OF CONTEMPORARY APPROACHES TO GLOBAL HEALTH DIPLOMACY,” https://poseidon01.ssrn.com/delivery.php?ID=149097083081123105113085099123123091104014059082060018071001088023116023118119002064117119051059021051011085110010121013091016020070011051015018011008065019104127084042076098081007102099120087031085093119071127122005124010118009001092104124120121094&amp;EXT=pdf&amp;INDEX=TRUE</w:t>
      </w:r>
    </w:p>
    <w:p w14:paraId="13766BE4" w14:textId="77777777" w:rsidR="002A791F" w:rsidRDefault="002A791F" w:rsidP="002A791F">
      <w:pPr>
        <w:spacing w:line="280" w:lineRule="auto"/>
        <w:rPr>
          <w:rFonts w:ascii="Times New Roman" w:eastAsia="Times New Roman" w:hAnsi="Times New Roman" w:cs="Times New Roman"/>
          <w:sz w:val="16"/>
          <w:szCs w:val="16"/>
        </w:rPr>
      </w:pPr>
      <w:r>
        <w:rPr>
          <w:rFonts w:ascii="Times New Roman" w:eastAsia="Times New Roman" w:hAnsi="Times New Roman" w:cs="Times New Roman"/>
          <w:b/>
          <w:sz w:val="24"/>
          <w:u w:val="single"/>
        </w:rPr>
        <w:t xml:space="preserve">The third limb of </w:t>
      </w:r>
      <w:r>
        <w:rPr>
          <w:rFonts w:ascii="Times New Roman" w:eastAsia="Times New Roman" w:hAnsi="Times New Roman" w:cs="Times New Roman"/>
          <w:b/>
          <w:sz w:val="28"/>
          <w:szCs w:val="28"/>
          <w:highlight w:val="green"/>
          <w:u w:val="single"/>
        </w:rPr>
        <w:t>global health diplomacy</w:t>
      </w:r>
      <w:r>
        <w:rPr>
          <w:rFonts w:ascii="Times New Roman" w:eastAsia="Times New Roman" w:hAnsi="Times New Roman" w:cs="Times New Roman"/>
          <w:b/>
          <w:sz w:val="24"/>
          <w:u w:val="single"/>
        </w:rPr>
        <w:t xml:space="preserve"> critique </w:t>
      </w:r>
      <w:r>
        <w:rPr>
          <w:rFonts w:ascii="Times New Roman" w:eastAsia="Times New Roman" w:hAnsi="Times New Roman" w:cs="Times New Roman"/>
          <w:b/>
          <w:sz w:val="28"/>
          <w:szCs w:val="28"/>
          <w:highlight w:val="green"/>
          <w:u w:val="single"/>
        </w:rPr>
        <w:t>reflects the complex linkages between “health and trade”</w:t>
      </w:r>
      <w:r>
        <w:rPr>
          <w:rFonts w:ascii="Times New Roman" w:eastAsia="Times New Roman" w:hAnsi="Times New Roman" w:cs="Times New Roman"/>
          <w:b/>
          <w:sz w:val="24"/>
          <w:u w:val="single"/>
        </w:rPr>
        <w:t xml:space="preserve">18 where the modest </w:t>
      </w:r>
      <w:r>
        <w:rPr>
          <w:rFonts w:ascii="Times New Roman" w:eastAsia="Times New Roman" w:hAnsi="Times New Roman" w:cs="Times New Roman"/>
          <w:b/>
          <w:sz w:val="28"/>
          <w:szCs w:val="28"/>
          <w:highlight w:val="green"/>
          <w:u w:val="single"/>
        </w:rPr>
        <w:t xml:space="preserve">achievements in global health </w:t>
      </w:r>
      <w:r>
        <w:rPr>
          <w:rFonts w:ascii="Times New Roman" w:eastAsia="Times New Roman" w:hAnsi="Times New Roman" w:cs="Times New Roman"/>
          <w:b/>
          <w:sz w:val="28"/>
          <w:szCs w:val="28"/>
          <w:highlight w:val="green"/>
          <w:u w:val="single"/>
        </w:rPr>
        <w:lastRenderedPageBreak/>
        <w:t>diplomacy</w:t>
      </w:r>
      <w:r>
        <w:rPr>
          <w:rFonts w:ascii="Times New Roman" w:eastAsia="Times New Roman" w:hAnsi="Times New Roman" w:cs="Times New Roman"/>
          <w:b/>
          <w:sz w:val="24"/>
          <w:u w:val="single"/>
        </w:rPr>
        <w:t xml:space="preserve"> in the past decade </w:t>
      </w:r>
      <w:r>
        <w:rPr>
          <w:rFonts w:ascii="Times New Roman" w:eastAsia="Times New Roman" w:hAnsi="Times New Roman" w:cs="Times New Roman"/>
          <w:b/>
          <w:sz w:val="28"/>
          <w:szCs w:val="28"/>
          <w:highlight w:val="green"/>
          <w:u w:val="single"/>
        </w:rPr>
        <w:t>are substantially driven</w:t>
      </w:r>
      <w:r>
        <w:rPr>
          <w:rFonts w:ascii="Times New Roman" w:eastAsia="Times New Roman" w:hAnsi="Times New Roman" w:cs="Times New Roman"/>
          <w:b/>
          <w:sz w:val="24"/>
          <w:u w:val="single"/>
        </w:rPr>
        <w:t xml:space="preserve"> not by events in the health sector but </w:t>
      </w:r>
      <w:r>
        <w:rPr>
          <w:rFonts w:ascii="Times New Roman" w:eastAsia="Times New Roman" w:hAnsi="Times New Roman" w:cs="Times New Roman"/>
          <w:b/>
          <w:sz w:val="28"/>
          <w:szCs w:val="28"/>
          <w:highlight w:val="green"/>
          <w:u w:val="single"/>
        </w:rPr>
        <w:t>by</w:t>
      </w:r>
      <w:r>
        <w:rPr>
          <w:rFonts w:ascii="Times New Roman" w:eastAsia="Times New Roman" w:hAnsi="Times New Roman" w:cs="Times New Roman"/>
          <w:b/>
          <w:sz w:val="24"/>
          <w:u w:val="single"/>
        </w:rPr>
        <w:t xml:space="preserve"> the normative </w:t>
      </w:r>
      <w:r>
        <w:rPr>
          <w:rFonts w:ascii="Times New Roman" w:eastAsia="Times New Roman" w:hAnsi="Times New Roman" w:cs="Times New Roman"/>
          <w:b/>
          <w:sz w:val="28"/>
          <w:szCs w:val="28"/>
          <w:highlight w:val="green"/>
          <w:u w:val="single"/>
        </w:rPr>
        <w:t>developments in the trade</w:t>
      </w:r>
      <w:r>
        <w:rPr>
          <w:rFonts w:ascii="Times New Roman" w:eastAsia="Times New Roman" w:hAnsi="Times New Roman" w:cs="Times New Roman"/>
          <w:b/>
          <w:sz w:val="24"/>
          <w:u w:val="single"/>
        </w:rPr>
        <w:t xml:space="preserve"> and economic </w:t>
      </w:r>
      <w:r>
        <w:rPr>
          <w:rFonts w:ascii="Times New Roman" w:eastAsia="Times New Roman" w:hAnsi="Times New Roman" w:cs="Times New Roman"/>
          <w:b/>
          <w:sz w:val="28"/>
          <w:szCs w:val="28"/>
          <w:highlight w:val="green"/>
          <w:u w:val="single"/>
        </w:rPr>
        <w:t>relations of states enforced by the WTO</w:t>
      </w:r>
      <w:r>
        <w:rPr>
          <w:rFonts w:ascii="Times New Roman" w:eastAsia="Times New Roman" w:hAnsi="Times New Roman" w:cs="Times New Roman"/>
          <w:sz w:val="28"/>
          <w:szCs w:val="28"/>
          <w:highlight w:val="green"/>
        </w:rPr>
        <w:t>.</w:t>
      </w:r>
      <w:r>
        <w:rPr>
          <w:rFonts w:ascii="Times New Roman" w:eastAsia="Times New Roman" w:hAnsi="Times New Roman" w:cs="Times New Roman"/>
          <w:sz w:val="16"/>
          <w:szCs w:val="16"/>
        </w:rPr>
        <w:t xml:space="preserve"> </w:t>
      </w:r>
      <w:r>
        <w:rPr>
          <w:rFonts w:ascii="Times New Roman" w:eastAsia="Times New Roman" w:hAnsi="Times New Roman" w:cs="Times New Roman"/>
          <w:b/>
          <w:sz w:val="24"/>
          <w:u w:val="single"/>
        </w:rPr>
        <w:t xml:space="preserve">Although this sounds like “economic globalization triumphalism”, it is nonetheless hard to dispute the fact that </w:t>
      </w:r>
      <w:r>
        <w:rPr>
          <w:rFonts w:ascii="Times New Roman" w:eastAsia="Times New Roman" w:hAnsi="Times New Roman" w:cs="Times New Roman"/>
          <w:b/>
          <w:sz w:val="24"/>
          <w:highlight w:val="green"/>
          <w:u w:val="single"/>
        </w:rPr>
        <w:t>it was the patent requirements for pharmaceuticals and other inventions</w:t>
      </w:r>
      <w:r>
        <w:rPr>
          <w:rFonts w:ascii="Times New Roman" w:eastAsia="Times New Roman" w:hAnsi="Times New Roman" w:cs="Times New Roman"/>
          <w:b/>
          <w:sz w:val="24"/>
          <w:u w:val="single"/>
        </w:rPr>
        <w:t xml:space="preserve"> in the WTO </w:t>
      </w:r>
      <w:r>
        <w:rPr>
          <w:rFonts w:ascii="Times New Roman" w:eastAsia="Times New Roman" w:hAnsi="Times New Roman" w:cs="Times New Roman"/>
          <w:b/>
          <w:sz w:val="28"/>
          <w:szCs w:val="28"/>
          <w:u w:val="single"/>
        </w:rPr>
        <w:t>TRIPS</w:t>
      </w:r>
      <w:r>
        <w:rPr>
          <w:rFonts w:ascii="Times New Roman" w:eastAsia="Times New Roman" w:hAnsi="Times New Roman" w:cs="Times New Roman"/>
          <w:b/>
          <w:sz w:val="24"/>
          <w:u w:val="single"/>
        </w:rPr>
        <w:t xml:space="preserve"> Agreement </w:t>
      </w:r>
      <w:r>
        <w:rPr>
          <w:rFonts w:ascii="Times New Roman" w:eastAsia="Times New Roman" w:hAnsi="Times New Roman" w:cs="Times New Roman"/>
          <w:b/>
          <w:sz w:val="24"/>
          <w:highlight w:val="green"/>
          <w:u w:val="single"/>
        </w:rPr>
        <w:t xml:space="preserve">that </w:t>
      </w:r>
      <w:r>
        <w:rPr>
          <w:rFonts w:ascii="Times New Roman" w:eastAsia="Times New Roman" w:hAnsi="Times New Roman" w:cs="Times New Roman"/>
          <w:b/>
          <w:sz w:val="24"/>
          <w:u w:val="single"/>
        </w:rPr>
        <w:t>substantially</w:t>
      </w:r>
      <w:r>
        <w:rPr>
          <w:rFonts w:ascii="Times New Roman" w:eastAsia="Times New Roman" w:hAnsi="Times New Roman" w:cs="Times New Roman"/>
          <w:b/>
          <w:sz w:val="28"/>
          <w:szCs w:val="28"/>
          <w:highlight w:val="green"/>
          <w:u w:val="single"/>
        </w:rPr>
        <w:t xml:space="preserve"> catalyzed the health diplomacy</w:t>
      </w:r>
      <w:r>
        <w:rPr>
          <w:rFonts w:ascii="Times New Roman" w:eastAsia="Times New Roman" w:hAnsi="Times New Roman" w:cs="Times New Roman"/>
          <w:b/>
          <w:sz w:val="24"/>
          <w:u w:val="single"/>
        </w:rPr>
        <w:t xml:space="preserve"> on access to anti-retroviral drugs for HIV/AIDS for millions of poor HIV-positive who live mostly in developing countries. Food safety and security concerns and the hard diplomacy animated by biotechnology advances in food production, although </w:t>
      </w:r>
      <w:r>
        <w:rPr>
          <w:rFonts w:ascii="Times New Roman" w:eastAsia="Times New Roman" w:hAnsi="Times New Roman" w:cs="Times New Roman"/>
          <w:b/>
          <w:sz w:val="28"/>
          <w:szCs w:val="28"/>
          <w:highlight w:val="green"/>
          <w:u w:val="single"/>
        </w:rPr>
        <w:t xml:space="preserve">global health </w:t>
      </w:r>
      <w:proofErr w:type="gramStart"/>
      <w:r>
        <w:rPr>
          <w:rFonts w:ascii="Times New Roman" w:eastAsia="Times New Roman" w:hAnsi="Times New Roman" w:cs="Times New Roman"/>
          <w:b/>
          <w:sz w:val="28"/>
          <w:szCs w:val="28"/>
          <w:highlight w:val="green"/>
          <w:u w:val="single"/>
        </w:rPr>
        <w:t>issues</w:t>
      </w:r>
      <w:r>
        <w:rPr>
          <w:rFonts w:ascii="Times New Roman" w:eastAsia="Times New Roman" w:hAnsi="Times New Roman" w:cs="Times New Roman"/>
          <w:b/>
          <w:sz w:val="24"/>
          <w:u w:val="single"/>
        </w:rPr>
        <w:t xml:space="preserve"> in their own right, </w:t>
      </w:r>
      <w:r>
        <w:rPr>
          <w:rFonts w:ascii="Times New Roman" w:eastAsia="Times New Roman" w:hAnsi="Times New Roman" w:cs="Times New Roman"/>
          <w:b/>
          <w:sz w:val="28"/>
          <w:szCs w:val="28"/>
          <w:highlight w:val="green"/>
          <w:u w:val="single"/>
        </w:rPr>
        <w:t>are</w:t>
      </w:r>
      <w:proofErr w:type="gramEnd"/>
      <w:r>
        <w:rPr>
          <w:rFonts w:ascii="Times New Roman" w:eastAsia="Times New Roman" w:hAnsi="Times New Roman" w:cs="Times New Roman"/>
          <w:b/>
          <w:sz w:val="28"/>
          <w:szCs w:val="28"/>
          <w:highlight w:val="green"/>
          <w:u w:val="single"/>
        </w:rPr>
        <w:t xml:space="preserve"> catalyzed by the developments in the WTO</w:t>
      </w:r>
      <w:r>
        <w:rPr>
          <w:rFonts w:ascii="Times New Roman" w:eastAsia="Times New Roman" w:hAnsi="Times New Roman" w:cs="Times New Roman"/>
          <w:b/>
          <w:sz w:val="24"/>
          <w:u w:val="single"/>
        </w:rPr>
        <w:t xml:space="preserve"> on the SSPS Agreement, and not the subtle “diplomacy” around the WHO/FAO jointly administered Codex Alimentarius Commission standards</w:t>
      </w:r>
      <w:r>
        <w:rPr>
          <w:rFonts w:ascii="Times New Roman" w:eastAsia="Times New Roman" w:hAnsi="Times New Roman" w:cs="Times New Roman"/>
          <w:sz w:val="16"/>
          <w:szCs w:val="16"/>
        </w:rPr>
        <w:t>. The migration of qualified health professionals from most of Africa to the West is now being driven in complex ways by one of the modes of service supply in the GATS Agreement.</w:t>
      </w:r>
    </w:p>
    <w:p w14:paraId="4115C3DC" w14:textId="77777777" w:rsidR="002A791F" w:rsidRDefault="002A791F" w:rsidP="002A791F">
      <w:pPr>
        <w:spacing w:line="280" w:lineRule="auto"/>
        <w:rPr>
          <w:rFonts w:ascii="Times New Roman" w:eastAsia="Times New Roman" w:hAnsi="Times New Roman" w:cs="Times New Roman"/>
          <w:sz w:val="24"/>
        </w:rPr>
      </w:pPr>
    </w:p>
    <w:p w14:paraId="7B07AFB0" w14:textId="77777777" w:rsidR="002A791F" w:rsidRDefault="002A791F" w:rsidP="002A791F">
      <w:pPr>
        <w:pStyle w:val="Heading4"/>
        <w:keepNext w:val="0"/>
        <w:keepLines w:val="0"/>
        <w:spacing w:before="240" w:after="40" w:line="280" w:lineRule="auto"/>
        <w:rPr>
          <w:rFonts w:ascii="Times New Roman" w:eastAsia="Times New Roman" w:hAnsi="Times New Roman" w:cs="Times New Roman"/>
          <w:b w:val="0"/>
          <w:color w:val="000000"/>
          <w:u w:val="single"/>
        </w:rPr>
      </w:pPr>
      <w:bookmarkStart w:id="3" w:name="_8lvzphgbf034" w:colFirst="0" w:colLast="0"/>
      <w:bookmarkEnd w:id="3"/>
      <w:r>
        <w:rPr>
          <w:rFonts w:ascii="Times New Roman" w:eastAsia="Times New Roman" w:hAnsi="Times New Roman" w:cs="Times New Roman"/>
          <w:color w:val="000000"/>
        </w:rPr>
        <w:t xml:space="preserve">Health diplomacy’s key to </w:t>
      </w:r>
      <w:r>
        <w:rPr>
          <w:rFonts w:ascii="Times New Roman" w:eastAsia="Times New Roman" w:hAnsi="Times New Roman" w:cs="Times New Roman"/>
          <w:color w:val="000000"/>
          <w:u w:val="single"/>
        </w:rPr>
        <w:t>global cooperation</w:t>
      </w:r>
      <w:r>
        <w:rPr>
          <w:rFonts w:ascii="Times New Roman" w:eastAsia="Times New Roman" w:hAnsi="Times New Roman" w:cs="Times New Roman"/>
          <w:color w:val="000000"/>
        </w:rPr>
        <w:t xml:space="preserve"> that solves multiple </w:t>
      </w:r>
      <w:r>
        <w:rPr>
          <w:rFonts w:ascii="Times New Roman" w:eastAsia="Times New Roman" w:hAnsi="Times New Roman" w:cs="Times New Roman"/>
          <w:color w:val="000000"/>
          <w:u w:val="single"/>
        </w:rPr>
        <w:t>existential threats</w:t>
      </w:r>
    </w:p>
    <w:p w14:paraId="70EBF682" w14:textId="77777777" w:rsidR="002A791F" w:rsidRDefault="002A791F" w:rsidP="002A791F">
      <w:pPr>
        <w:spacing w:line="280" w:lineRule="auto"/>
        <w:rPr>
          <w:rFonts w:ascii="Times New Roman" w:eastAsia="Times New Roman" w:hAnsi="Times New Roman" w:cs="Times New Roman"/>
          <w:sz w:val="24"/>
        </w:rPr>
      </w:pPr>
      <w:r>
        <w:rPr>
          <w:rFonts w:ascii="Times New Roman" w:eastAsia="Times New Roman" w:hAnsi="Times New Roman" w:cs="Times New Roman"/>
          <w:b/>
          <w:sz w:val="24"/>
        </w:rPr>
        <w:t>James 17</w:t>
      </w:r>
      <w:r>
        <w:rPr>
          <w:rFonts w:ascii="Times New Roman" w:eastAsia="Times New Roman" w:hAnsi="Times New Roman" w:cs="Times New Roman"/>
          <w:sz w:val="24"/>
        </w:rPr>
        <w:t>, Wilmot James, Honorary Professor in the Division of Human Genetics at the University of Cape Town's Medical School and Non-residential Senior Fellow at Bard College’s Hannah Arendt Centre, Ph.D. from University of Wisconsin at Madison, “In an Age of Zika and a Threat of Biochemical Terror, Health Security Must Be Everybody’s Concern”, Daily Maverick, 4-2,</w:t>
      </w:r>
      <w:hyperlink r:id="rId10" w:anchor=".WOY8xTvDHHw">
        <w:r>
          <w:rPr>
            <w:rFonts w:ascii="Times New Roman" w:eastAsia="Times New Roman" w:hAnsi="Times New Roman" w:cs="Times New Roman"/>
            <w:sz w:val="24"/>
          </w:rPr>
          <w:t xml:space="preserve"> </w:t>
        </w:r>
      </w:hyperlink>
      <w:hyperlink r:id="rId11" w:anchor=".WOY8xTvDHHw">
        <w:r>
          <w:rPr>
            <w:rFonts w:ascii="Times New Roman" w:eastAsia="Times New Roman" w:hAnsi="Times New Roman" w:cs="Times New Roman"/>
            <w:color w:val="1155CC"/>
            <w:sz w:val="24"/>
            <w:u w:val="single"/>
          </w:rPr>
          <w:t>https://www.dailymaverick.co.za/article/2017-04-02-op-ed-in-an-age-of-zika-and-a-threat-of-biochemical-terror-health-security-must-be-everybodys-concern/#.WOY8xTvDHHw</w:t>
        </w:r>
      </w:hyperlink>
      <w:r>
        <w:rPr>
          <w:rFonts w:ascii="Times New Roman" w:eastAsia="Times New Roman" w:hAnsi="Times New Roman" w:cs="Times New Roman"/>
          <w:sz w:val="24"/>
        </w:rPr>
        <w:t xml:space="preserve"> [language modified]</w:t>
      </w:r>
    </w:p>
    <w:p w14:paraId="275CD7EF" w14:textId="77777777" w:rsidR="002A791F" w:rsidRDefault="002A791F" w:rsidP="002A791F">
      <w:pPr>
        <w:spacing w:line="280" w:lineRule="auto"/>
        <w:rPr>
          <w:rFonts w:ascii="Times New Roman" w:eastAsia="Times New Roman" w:hAnsi="Times New Roman" w:cs="Times New Roman"/>
          <w:sz w:val="24"/>
        </w:rPr>
      </w:pPr>
      <w:r>
        <w:rPr>
          <w:rFonts w:ascii="Times New Roman" w:eastAsia="Times New Roman" w:hAnsi="Times New Roman" w:cs="Times New Roman"/>
          <w:b/>
          <w:sz w:val="24"/>
          <w:u w:val="single"/>
        </w:rPr>
        <w:t>With Zika there</w:t>
      </w:r>
      <w:r>
        <w:rPr>
          <w:rFonts w:ascii="Times New Roman" w:eastAsia="Times New Roman" w:hAnsi="Times New Roman" w:cs="Times New Roman"/>
          <w:sz w:val="24"/>
        </w:rPr>
        <w:t xml:space="preserve"> too </w:t>
      </w:r>
      <w:r>
        <w:rPr>
          <w:rFonts w:ascii="Times New Roman" w:eastAsia="Times New Roman" w:hAnsi="Times New Roman" w:cs="Times New Roman"/>
          <w:b/>
          <w:sz w:val="24"/>
          <w:u w:val="single"/>
        </w:rPr>
        <w:t>was political failure to act quickly</w:t>
      </w:r>
      <w:r>
        <w:rPr>
          <w:rFonts w:ascii="Times New Roman" w:eastAsia="Times New Roman" w:hAnsi="Times New Roman" w:cs="Times New Roman"/>
          <w:sz w:val="24"/>
        </w:rPr>
        <w:t>, give honest advice and confront the abortion conundrum head-on, the result being that 3,000 and likely more children with microcephaly will test the emotional resilience and financial resources of their families to breaking point.</w:t>
      </w:r>
    </w:p>
    <w:p w14:paraId="2FD4A54C" w14:textId="77777777" w:rsidR="002A791F" w:rsidRDefault="002A791F" w:rsidP="002A791F">
      <w:pPr>
        <w:spacing w:line="280" w:lineRule="auto"/>
        <w:rPr>
          <w:rFonts w:ascii="Times New Roman" w:eastAsia="Times New Roman" w:hAnsi="Times New Roman" w:cs="Times New Roman"/>
          <w:sz w:val="24"/>
        </w:rPr>
      </w:pPr>
      <w:r>
        <w:rPr>
          <w:rFonts w:ascii="Times New Roman" w:eastAsia="Times New Roman" w:hAnsi="Times New Roman" w:cs="Times New Roman"/>
          <w:b/>
          <w:sz w:val="24"/>
          <w:u w:val="single"/>
        </w:rPr>
        <w:t>We should never cease to invest in the public health and medical science of disease, but</w:t>
      </w:r>
      <w:r>
        <w:rPr>
          <w:rFonts w:ascii="Times New Roman" w:eastAsia="Times New Roman" w:hAnsi="Times New Roman" w:cs="Times New Roman"/>
          <w:sz w:val="24"/>
        </w:rPr>
        <w:t xml:space="preserve"> it seems to me that </w:t>
      </w:r>
      <w:r>
        <w:rPr>
          <w:rFonts w:ascii="Times New Roman" w:eastAsia="Times New Roman" w:hAnsi="Times New Roman" w:cs="Times New Roman"/>
          <w:b/>
          <w:sz w:val="24"/>
          <w:u w:val="single"/>
        </w:rPr>
        <w:t>our fundamental problem is not the quality of the health sciences but the grim mediocrity of our politics</w:t>
      </w:r>
      <w:r>
        <w:rPr>
          <w:rFonts w:ascii="Times New Roman" w:eastAsia="Times New Roman" w:hAnsi="Times New Roman" w:cs="Times New Roman"/>
          <w:sz w:val="24"/>
        </w:rPr>
        <w:t>. Party-political bickering for short-term gain paralyses and drains the national effort in South Africa as much as it does in the United States, undermining our ability to see with compelling clarity the solutions the issues of the day deserve.</w:t>
      </w:r>
    </w:p>
    <w:p w14:paraId="0BD6144D" w14:textId="77777777" w:rsidR="002A791F" w:rsidRDefault="002A791F" w:rsidP="002A791F">
      <w:pPr>
        <w:spacing w:line="280" w:lineRule="auto"/>
        <w:rPr>
          <w:rFonts w:ascii="Times New Roman" w:eastAsia="Times New Roman" w:hAnsi="Times New Roman" w:cs="Times New Roman"/>
          <w:sz w:val="36"/>
          <w:szCs w:val="36"/>
          <w:highlight w:val="green"/>
        </w:rPr>
      </w:pPr>
      <w:r>
        <w:rPr>
          <w:rFonts w:ascii="Times New Roman" w:eastAsia="Times New Roman" w:hAnsi="Times New Roman" w:cs="Times New Roman"/>
          <w:b/>
          <w:sz w:val="36"/>
          <w:szCs w:val="36"/>
          <w:highlight w:val="green"/>
          <w:u w:val="single"/>
        </w:rPr>
        <w:t>Health</w:t>
      </w:r>
      <w:r>
        <w:rPr>
          <w:rFonts w:ascii="Times New Roman" w:eastAsia="Times New Roman" w:hAnsi="Times New Roman" w:cs="Times New Roman"/>
          <w:b/>
          <w:sz w:val="24"/>
          <w:u w:val="single"/>
        </w:rPr>
        <w:t xml:space="preserve"> security </w:t>
      </w:r>
      <w:r>
        <w:rPr>
          <w:rFonts w:ascii="Times New Roman" w:eastAsia="Times New Roman" w:hAnsi="Times New Roman" w:cs="Times New Roman"/>
          <w:b/>
          <w:sz w:val="36"/>
          <w:szCs w:val="36"/>
          <w:highlight w:val="green"/>
          <w:u w:val="single"/>
        </w:rPr>
        <w:t>is humanity’s shared concern</w:t>
      </w:r>
      <w:r>
        <w:rPr>
          <w:rFonts w:ascii="Times New Roman" w:eastAsia="Times New Roman" w:hAnsi="Times New Roman" w:cs="Times New Roman"/>
          <w:b/>
          <w:sz w:val="24"/>
          <w:u w:val="single"/>
        </w:rPr>
        <w:t>. Promoting health and preventing death define us at our most altruistic and advanced.</w:t>
      </w:r>
      <w:r>
        <w:rPr>
          <w:rFonts w:ascii="Times New Roman" w:eastAsia="Times New Roman" w:hAnsi="Times New Roman" w:cs="Times New Roman"/>
          <w:sz w:val="24"/>
        </w:rPr>
        <w:t xml:space="preserve"> The Hippocratic Ideal, the concept of the physician as the guardian of human health, encapsulates a fundamental human quality common to all the world’s great religions. </w:t>
      </w:r>
      <w:r>
        <w:rPr>
          <w:rFonts w:ascii="Times New Roman" w:eastAsia="Times New Roman" w:hAnsi="Times New Roman" w:cs="Times New Roman"/>
          <w:b/>
          <w:sz w:val="36"/>
          <w:szCs w:val="36"/>
          <w:highlight w:val="green"/>
          <w:u w:val="single"/>
        </w:rPr>
        <w:t>Medicine</w:t>
      </w:r>
      <w:r>
        <w:rPr>
          <w:rFonts w:ascii="Times New Roman" w:eastAsia="Times New Roman" w:hAnsi="Times New Roman" w:cs="Times New Roman"/>
          <w:b/>
          <w:sz w:val="24"/>
          <w:u w:val="single"/>
        </w:rPr>
        <w:t xml:space="preserve"> is one of the earliest and </w:t>
      </w:r>
      <w:r>
        <w:rPr>
          <w:rFonts w:ascii="Times New Roman" w:eastAsia="Times New Roman" w:hAnsi="Times New Roman" w:cs="Times New Roman"/>
          <w:b/>
          <w:sz w:val="24"/>
          <w:u w:val="single"/>
        </w:rPr>
        <w:lastRenderedPageBreak/>
        <w:t xml:space="preserve">greatest human achievements because it </w:t>
      </w:r>
      <w:r>
        <w:rPr>
          <w:rFonts w:ascii="Times New Roman" w:eastAsia="Times New Roman" w:hAnsi="Times New Roman" w:cs="Times New Roman"/>
          <w:b/>
          <w:sz w:val="36"/>
          <w:szCs w:val="36"/>
          <w:highlight w:val="green"/>
          <w:u w:val="single"/>
        </w:rPr>
        <w:t>is a co-operative enterprise</w:t>
      </w:r>
      <w:r>
        <w:rPr>
          <w:rFonts w:ascii="Times New Roman" w:eastAsia="Times New Roman" w:hAnsi="Times New Roman" w:cs="Times New Roman"/>
          <w:b/>
          <w:sz w:val="24"/>
          <w:u w:val="single"/>
        </w:rPr>
        <w:t xml:space="preserve"> involving highly skilled individuals; </w:t>
      </w:r>
      <w:r>
        <w:rPr>
          <w:rFonts w:ascii="Times New Roman" w:eastAsia="Times New Roman" w:hAnsi="Times New Roman" w:cs="Times New Roman"/>
          <w:b/>
          <w:sz w:val="36"/>
          <w:szCs w:val="36"/>
          <w:highlight w:val="green"/>
          <w:u w:val="single"/>
        </w:rPr>
        <w:t>and</w:t>
      </w:r>
      <w:r>
        <w:rPr>
          <w:rFonts w:ascii="Times New Roman" w:eastAsia="Times New Roman" w:hAnsi="Times New Roman" w:cs="Times New Roman"/>
          <w:b/>
          <w:sz w:val="24"/>
          <w:u w:val="single"/>
        </w:rPr>
        <w:t xml:space="preserve"> it is </w:t>
      </w:r>
      <w:proofErr w:type="gramStart"/>
      <w:r>
        <w:rPr>
          <w:rFonts w:ascii="Times New Roman" w:eastAsia="Times New Roman" w:hAnsi="Times New Roman" w:cs="Times New Roman"/>
          <w:b/>
          <w:sz w:val="36"/>
          <w:szCs w:val="36"/>
          <w:highlight w:val="green"/>
          <w:u w:val="single"/>
        </w:rPr>
        <w:t>as a resul</w:t>
      </w:r>
      <w:r>
        <w:rPr>
          <w:rFonts w:ascii="Times New Roman" w:eastAsia="Times New Roman" w:hAnsi="Times New Roman" w:cs="Times New Roman"/>
          <w:b/>
          <w:sz w:val="24"/>
          <w:highlight w:val="yellow"/>
          <w:u w:val="single"/>
        </w:rPr>
        <w:t>t</w:t>
      </w:r>
      <w:r>
        <w:rPr>
          <w:rFonts w:ascii="Times New Roman" w:eastAsia="Times New Roman" w:hAnsi="Times New Roman" w:cs="Times New Roman"/>
          <w:b/>
          <w:sz w:val="24"/>
          <w:u w:val="single"/>
        </w:rPr>
        <w:t xml:space="preserve"> of</w:t>
      </w:r>
      <w:proofErr w:type="gramEnd"/>
      <w:r>
        <w:rPr>
          <w:rFonts w:ascii="Times New Roman" w:eastAsia="Times New Roman" w:hAnsi="Times New Roman" w:cs="Times New Roman"/>
          <w:b/>
          <w:sz w:val="24"/>
          <w:u w:val="single"/>
        </w:rPr>
        <w:t xml:space="preserve"> cooperation</w:t>
      </w:r>
      <w:r>
        <w:rPr>
          <w:rFonts w:ascii="Times New Roman" w:eastAsia="Times New Roman" w:hAnsi="Times New Roman" w:cs="Times New Roman"/>
          <w:sz w:val="24"/>
        </w:rPr>
        <w:t xml:space="preserve"> – and our unusual ability for complex language – that cumulative</w:t>
      </w:r>
      <w:r>
        <w:rPr>
          <w:rFonts w:ascii="Times New Roman" w:eastAsia="Times New Roman" w:hAnsi="Times New Roman" w:cs="Times New Roman"/>
          <w:sz w:val="36"/>
          <w:szCs w:val="36"/>
          <w:highlight w:val="green"/>
        </w:rPr>
        <w:t xml:space="preserve"> </w:t>
      </w:r>
      <w:proofErr w:type="spellStart"/>
      <w:r>
        <w:rPr>
          <w:rFonts w:ascii="Times New Roman" w:eastAsia="Times New Roman" w:hAnsi="Times New Roman" w:cs="Times New Roman"/>
          <w:b/>
          <w:sz w:val="36"/>
          <w:szCs w:val="36"/>
          <w:highlight w:val="green"/>
          <w:u w:val="single"/>
        </w:rPr>
        <w:t>civilisation</w:t>
      </w:r>
      <w:proofErr w:type="spellEnd"/>
      <w:r>
        <w:rPr>
          <w:rFonts w:ascii="Times New Roman" w:eastAsia="Times New Roman" w:hAnsi="Times New Roman" w:cs="Times New Roman"/>
          <w:b/>
          <w:sz w:val="36"/>
          <w:szCs w:val="36"/>
          <w:highlight w:val="green"/>
          <w:u w:val="single"/>
        </w:rPr>
        <w:t xml:space="preserve"> is possible</w:t>
      </w:r>
      <w:r>
        <w:rPr>
          <w:rFonts w:ascii="Times New Roman" w:eastAsia="Times New Roman" w:hAnsi="Times New Roman" w:cs="Times New Roman"/>
          <w:sz w:val="36"/>
          <w:szCs w:val="36"/>
          <w:highlight w:val="green"/>
        </w:rPr>
        <w:t>.</w:t>
      </w:r>
    </w:p>
    <w:p w14:paraId="2ED59096" w14:textId="77777777" w:rsidR="002A791F" w:rsidRDefault="002A791F" w:rsidP="002A791F">
      <w:pPr>
        <w:spacing w:line="280" w:lineRule="auto"/>
        <w:rPr>
          <w:rFonts w:ascii="Times New Roman" w:eastAsia="Times New Roman" w:hAnsi="Times New Roman" w:cs="Times New Roman"/>
          <w:sz w:val="24"/>
        </w:rPr>
      </w:pPr>
      <w:r>
        <w:rPr>
          <w:rFonts w:ascii="Times New Roman" w:eastAsia="Times New Roman" w:hAnsi="Times New Roman" w:cs="Times New Roman"/>
          <w:b/>
          <w:sz w:val="24"/>
          <w:u w:val="single"/>
        </w:rPr>
        <w:t xml:space="preserve">In the age of </w:t>
      </w:r>
      <w:proofErr w:type="spellStart"/>
      <w:r>
        <w:rPr>
          <w:rFonts w:ascii="Times New Roman" w:eastAsia="Times New Roman" w:hAnsi="Times New Roman" w:cs="Times New Roman"/>
          <w:b/>
          <w:sz w:val="24"/>
          <w:u w:val="single"/>
        </w:rPr>
        <w:t>globalisation</w:t>
      </w:r>
      <w:proofErr w:type="spellEnd"/>
      <w:r>
        <w:rPr>
          <w:rFonts w:ascii="Times New Roman" w:eastAsia="Times New Roman" w:hAnsi="Times New Roman" w:cs="Times New Roman"/>
          <w:b/>
          <w:sz w:val="24"/>
          <w:u w:val="single"/>
        </w:rPr>
        <w:t xml:space="preserve">, it is </w:t>
      </w:r>
      <w:r>
        <w:rPr>
          <w:rFonts w:ascii="Times New Roman" w:eastAsia="Times New Roman" w:hAnsi="Times New Roman" w:cs="Times New Roman"/>
          <w:b/>
          <w:sz w:val="36"/>
          <w:szCs w:val="36"/>
          <w:highlight w:val="green"/>
          <w:u w:val="single"/>
        </w:rPr>
        <w:t>health security</w:t>
      </w:r>
      <w:r>
        <w:rPr>
          <w:rFonts w:ascii="Times New Roman" w:eastAsia="Times New Roman" w:hAnsi="Times New Roman" w:cs="Times New Roman"/>
          <w:sz w:val="24"/>
        </w:rPr>
        <w:t xml:space="preserve">, a recent Lancet editorial stated, </w:t>
      </w:r>
      <w:r>
        <w:rPr>
          <w:rFonts w:ascii="Times New Roman" w:eastAsia="Times New Roman" w:hAnsi="Times New Roman" w:cs="Times New Roman"/>
          <w:b/>
          <w:sz w:val="24"/>
          <w:u w:val="single"/>
        </w:rPr>
        <w:t>that “</w:t>
      </w:r>
      <w:r>
        <w:rPr>
          <w:rFonts w:ascii="Times New Roman" w:eastAsia="Times New Roman" w:hAnsi="Times New Roman" w:cs="Times New Roman"/>
          <w:b/>
          <w:sz w:val="36"/>
          <w:szCs w:val="36"/>
          <w:highlight w:val="green"/>
          <w:u w:val="single"/>
        </w:rPr>
        <w:t>is</w:t>
      </w:r>
      <w:r>
        <w:rPr>
          <w:rFonts w:ascii="Times New Roman" w:eastAsia="Times New Roman" w:hAnsi="Times New Roman" w:cs="Times New Roman"/>
          <w:b/>
          <w:sz w:val="24"/>
          <w:u w:val="single"/>
        </w:rPr>
        <w:t xml:space="preserve"> now </w:t>
      </w:r>
      <w:r>
        <w:rPr>
          <w:rFonts w:ascii="Times New Roman" w:eastAsia="Times New Roman" w:hAnsi="Times New Roman" w:cs="Times New Roman"/>
          <w:b/>
          <w:sz w:val="36"/>
          <w:szCs w:val="36"/>
          <w:highlight w:val="green"/>
          <w:u w:val="single"/>
        </w:rPr>
        <w:t>the most important foreign policy issue</w:t>
      </w:r>
      <w:r>
        <w:rPr>
          <w:rFonts w:ascii="Times New Roman" w:eastAsia="Times New Roman" w:hAnsi="Times New Roman" w:cs="Times New Roman"/>
          <w:b/>
          <w:sz w:val="24"/>
          <w:u w:val="single"/>
        </w:rPr>
        <w:t xml:space="preserve"> of our time”. </w:t>
      </w:r>
      <w:r>
        <w:rPr>
          <w:rFonts w:ascii="Times New Roman" w:eastAsia="Times New Roman" w:hAnsi="Times New Roman" w:cs="Times New Roman"/>
          <w:b/>
          <w:sz w:val="36"/>
          <w:szCs w:val="36"/>
          <w:highlight w:val="green"/>
          <w:u w:val="single"/>
        </w:rPr>
        <w:t>The rapid emergence</w:t>
      </w:r>
      <w:r>
        <w:rPr>
          <w:rFonts w:ascii="Times New Roman" w:eastAsia="Times New Roman" w:hAnsi="Times New Roman" w:cs="Times New Roman"/>
          <w:b/>
          <w:sz w:val="24"/>
          <w:u w:val="single"/>
        </w:rPr>
        <w:t xml:space="preserve"> and re-emergence</w:t>
      </w:r>
      <w:r>
        <w:rPr>
          <w:rFonts w:ascii="Times New Roman" w:eastAsia="Times New Roman" w:hAnsi="Times New Roman" w:cs="Times New Roman"/>
          <w:b/>
          <w:sz w:val="36"/>
          <w:szCs w:val="36"/>
          <w:highlight w:val="green"/>
          <w:u w:val="single"/>
        </w:rPr>
        <w:t xml:space="preserve"> of </w:t>
      </w:r>
      <w:r>
        <w:rPr>
          <w:rFonts w:ascii="Times New Roman" w:eastAsia="Times New Roman" w:hAnsi="Times New Roman" w:cs="Times New Roman"/>
          <w:b/>
          <w:sz w:val="24"/>
          <w:u w:val="single"/>
        </w:rPr>
        <w:t>pathogenic infectious</w:t>
      </w:r>
      <w:r>
        <w:rPr>
          <w:rFonts w:ascii="Times New Roman" w:eastAsia="Times New Roman" w:hAnsi="Times New Roman" w:cs="Times New Roman"/>
          <w:b/>
          <w:sz w:val="36"/>
          <w:szCs w:val="36"/>
          <w:highlight w:val="green"/>
          <w:u w:val="single"/>
        </w:rPr>
        <w:t xml:space="preserve"> disease, </w:t>
      </w:r>
      <w:r>
        <w:rPr>
          <w:rFonts w:ascii="Times New Roman" w:eastAsia="Times New Roman" w:hAnsi="Times New Roman" w:cs="Times New Roman"/>
          <w:b/>
          <w:sz w:val="24"/>
          <w:u w:val="single"/>
        </w:rPr>
        <w:t xml:space="preserve">of which Zika is the most recent, the slow but steady cumulative acts of nature associated with </w:t>
      </w:r>
      <w:r>
        <w:rPr>
          <w:rFonts w:ascii="Times New Roman" w:eastAsia="Times New Roman" w:hAnsi="Times New Roman" w:cs="Times New Roman"/>
          <w:b/>
          <w:sz w:val="36"/>
          <w:szCs w:val="36"/>
          <w:highlight w:val="green"/>
          <w:u w:val="single"/>
        </w:rPr>
        <w:t>climate change</w:t>
      </w:r>
      <w:r>
        <w:rPr>
          <w:rFonts w:ascii="Times New Roman" w:eastAsia="Times New Roman" w:hAnsi="Times New Roman" w:cs="Times New Roman"/>
          <w:b/>
          <w:sz w:val="24"/>
          <w:highlight w:val="green"/>
          <w:u w:val="single"/>
        </w:rPr>
        <w:t>,</w:t>
      </w:r>
      <w:r>
        <w:rPr>
          <w:rFonts w:ascii="Times New Roman" w:eastAsia="Times New Roman" w:hAnsi="Times New Roman" w:cs="Times New Roman"/>
          <w:b/>
          <w:sz w:val="24"/>
          <w:u w:val="single"/>
        </w:rPr>
        <w:t xml:space="preserve"> high-risk </w:t>
      </w:r>
      <w:r>
        <w:rPr>
          <w:rFonts w:ascii="Times New Roman" w:eastAsia="Times New Roman" w:hAnsi="Times New Roman" w:cs="Times New Roman"/>
          <w:b/>
          <w:sz w:val="36"/>
          <w:szCs w:val="36"/>
          <w:highlight w:val="green"/>
          <w:u w:val="single"/>
        </w:rPr>
        <w:t>forced migration</w:t>
      </w:r>
      <w:r>
        <w:rPr>
          <w:rFonts w:ascii="Times New Roman" w:eastAsia="Times New Roman" w:hAnsi="Times New Roman" w:cs="Times New Roman"/>
          <w:b/>
          <w:sz w:val="36"/>
          <w:szCs w:val="36"/>
          <w:u w:val="single"/>
        </w:rPr>
        <w:t xml:space="preserve"> </w:t>
      </w:r>
      <w:r>
        <w:rPr>
          <w:rFonts w:ascii="Times New Roman" w:eastAsia="Times New Roman" w:hAnsi="Times New Roman" w:cs="Times New Roman"/>
          <w:b/>
          <w:sz w:val="24"/>
          <w:u w:val="single"/>
        </w:rPr>
        <w:t xml:space="preserve">caused by desperation and war, the creeping reality of </w:t>
      </w:r>
      <w:r>
        <w:rPr>
          <w:rFonts w:ascii="Times New Roman" w:eastAsia="Times New Roman" w:hAnsi="Times New Roman" w:cs="Times New Roman"/>
          <w:b/>
          <w:sz w:val="36"/>
          <w:szCs w:val="36"/>
          <w:highlight w:val="green"/>
          <w:u w:val="single"/>
        </w:rPr>
        <w:t>biochemical [use]</w:t>
      </w:r>
      <w:r>
        <w:rPr>
          <w:rFonts w:ascii="Times New Roman" w:eastAsia="Times New Roman" w:hAnsi="Times New Roman" w:cs="Times New Roman"/>
          <w:sz w:val="24"/>
        </w:rPr>
        <w:t xml:space="preserve"> </w:t>
      </w:r>
      <w:r>
        <w:rPr>
          <w:rFonts w:ascii="Times New Roman" w:eastAsia="Times New Roman" w:hAnsi="Times New Roman" w:cs="Times New Roman"/>
          <w:b/>
          <w:strike/>
          <w:sz w:val="24"/>
          <w:u w:val="single"/>
        </w:rPr>
        <w:t>terror</w:t>
      </w:r>
      <w:r>
        <w:rPr>
          <w:rFonts w:ascii="Times New Roman" w:eastAsia="Times New Roman" w:hAnsi="Times New Roman" w:cs="Times New Roman"/>
          <w:b/>
          <w:sz w:val="24"/>
          <w:u w:val="single"/>
        </w:rPr>
        <w:t xml:space="preserve"> </w:t>
      </w:r>
      <w:r>
        <w:rPr>
          <w:rFonts w:ascii="Times New Roman" w:eastAsia="Times New Roman" w:hAnsi="Times New Roman" w:cs="Times New Roman"/>
          <w:b/>
          <w:sz w:val="36"/>
          <w:szCs w:val="36"/>
          <w:highlight w:val="green"/>
          <w:u w:val="single"/>
        </w:rPr>
        <w:t>and</w:t>
      </w:r>
      <w:r>
        <w:rPr>
          <w:rFonts w:ascii="Times New Roman" w:eastAsia="Times New Roman" w:hAnsi="Times New Roman" w:cs="Times New Roman"/>
          <w:b/>
          <w:sz w:val="24"/>
          <w:u w:val="single"/>
        </w:rPr>
        <w:t xml:space="preserve"> the threat of </w:t>
      </w:r>
      <w:r>
        <w:rPr>
          <w:rFonts w:ascii="Times New Roman" w:eastAsia="Times New Roman" w:hAnsi="Times New Roman" w:cs="Times New Roman"/>
          <w:b/>
          <w:sz w:val="36"/>
          <w:szCs w:val="36"/>
          <w:highlight w:val="green"/>
          <w:u w:val="single"/>
        </w:rPr>
        <w:t>nuclear war, propel human survival</w:t>
      </w:r>
      <w:r>
        <w:rPr>
          <w:rFonts w:ascii="Times New Roman" w:eastAsia="Times New Roman" w:hAnsi="Times New Roman" w:cs="Times New Roman"/>
          <w:sz w:val="26"/>
          <w:szCs w:val="26"/>
        </w:rPr>
        <w:t xml:space="preserve"> </w:t>
      </w:r>
      <w:r>
        <w:rPr>
          <w:rFonts w:ascii="Times New Roman" w:eastAsia="Times New Roman" w:hAnsi="Times New Roman" w:cs="Times New Roman"/>
          <w:sz w:val="24"/>
        </w:rPr>
        <w:t>and well-being</w:t>
      </w:r>
      <w:r>
        <w:rPr>
          <w:rFonts w:ascii="Times New Roman" w:eastAsia="Times New Roman" w:hAnsi="Times New Roman" w:cs="Times New Roman"/>
          <w:sz w:val="36"/>
          <w:szCs w:val="36"/>
          <w:highlight w:val="green"/>
        </w:rPr>
        <w:t xml:space="preserve"> </w:t>
      </w:r>
      <w:r>
        <w:rPr>
          <w:rFonts w:ascii="Times New Roman" w:eastAsia="Times New Roman" w:hAnsi="Times New Roman" w:cs="Times New Roman"/>
          <w:b/>
          <w:sz w:val="36"/>
          <w:szCs w:val="36"/>
          <w:highlight w:val="green"/>
          <w:u w:val="single"/>
        </w:rPr>
        <w:t>to the frontline</w:t>
      </w:r>
      <w:r>
        <w:rPr>
          <w:rFonts w:ascii="Times New Roman" w:eastAsia="Times New Roman" w:hAnsi="Times New Roman" w:cs="Times New Roman"/>
          <w:b/>
          <w:sz w:val="24"/>
          <w:u w:val="single"/>
        </w:rPr>
        <w:t xml:space="preserve"> of what today must be everybody’s concern</w:t>
      </w:r>
      <w:r>
        <w:rPr>
          <w:rFonts w:ascii="Times New Roman" w:eastAsia="Times New Roman" w:hAnsi="Times New Roman" w:cs="Times New Roman"/>
          <w:sz w:val="24"/>
        </w:rPr>
        <w:t>.</w:t>
      </w:r>
    </w:p>
    <w:p w14:paraId="52189053" w14:textId="77777777" w:rsidR="002A791F" w:rsidRDefault="002A791F" w:rsidP="002A791F">
      <w:pPr>
        <w:spacing w:line="280" w:lineRule="auto"/>
        <w:rPr>
          <w:rFonts w:ascii="Times New Roman" w:eastAsia="Times New Roman" w:hAnsi="Times New Roman" w:cs="Times New Roman"/>
          <w:sz w:val="24"/>
        </w:rPr>
      </w:pPr>
      <w:r>
        <w:rPr>
          <w:rFonts w:ascii="Times New Roman" w:eastAsia="Times New Roman" w:hAnsi="Times New Roman" w:cs="Times New Roman"/>
          <w:b/>
          <w:sz w:val="24"/>
          <w:u w:val="single"/>
        </w:rPr>
        <w:t xml:space="preserve">The field of </w:t>
      </w:r>
      <w:r>
        <w:rPr>
          <w:rFonts w:ascii="Times New Roman" w:eastAsia="Times New Roman" w:hAnsi="Times New Roman" w:cs="Times New Roman"/>
          <w:b/>
          <w:sz w:val="36"/>
          <w:szCs w:val="36"/>
          <w:highlight w:val="green"/>
          <w:u w:val="single"/>
        </w:rPr>
        <w:t>health diplomacy provides</w:t>
      </w:r>
      <w:r>
        <w:rPr>
          <w:rFonts w:ascii="Times New Roman" w:eastAsia="Times New Roman" w:hAnsi="Times New Roman" w:cs="Times New Roman"/>
          <w:b/>
          <w:sz w:val="24"/>
          <w:u w:val="single"/>
        </w:rPr>
        <w:t xml:space="preserve"> an </w:t>
      </w:r>
      <w:r>
        <w:rPr>
          <w:rFonts w:ascii="Times New Roman" w:eastAsia="Times New Roman" w:hAnsi="Times New Roman" w:cs="Times New Roman"/>
          <w:b/>
          <w:sz w:val="36"/>
          <w:szCs w:val="36"/>
          <w:highlight w:val="green"/>
          <w:u w:val="single"/>
        </w:rPr>
        <w:t xml:space="preserve">unprecedented opportunity to build </w:t>
      </w:r>
      <w:r>
        <w:rPr>
          <w:rFonts w:ascii="Times New Roman" w:eastAsia="Times New Roman" w:hAnsi="Times New Roman" w:cs="Times New Roman"/>
          <w:b/>
          <w:sz w:val="24"/>
          <w:u w:val="single"/>
        </w:rPr>
        <w:t xml:space="preserve">human </w:t>
      </w:r>
      <w:r>
        <w:rPr>
          <w:rFonts w:ascii="Times New Roman" w:eastAsia="Times New Roman" w:hAnsi="Times New Roman" w:cs="Times New Roman"/>
          <w:b/>
          <w:sz w:val="36"/>
          <w:szCs w:val="36"/>
          <w:highlight w:val="green"/>
          <w:u w:val="single"/>
        </w:rPr>
        <w:t xml:space="preserve">solidarity. It </w:t>
      </w:r>
      <w:r>
        <w:rPr>
          <w:rFonts w:ascii="Times New Roman" w:eastAsia="Times New Roman" w:hAnsi="Times New Roman" w:cs="Times New Roman"/>
          <w:b/>
          <w:sz w:val="24"/>
          <w:u w:val="single"/>
        </w:rPr>
        <w:t xml:space="preserve">is an area of human </w:t>
      </w:r>
      <w:proofErr w:type="spellStart"/>
      <w:r>
        <w:rPr>
          <w:rFonts w:ascii="Times New Roman" w:eastAsia="Times New Roman" w:hAnsi="Times New Roman" w:cs="Times New Roman"/>
          <w:b/>
          <w:sz w:val="24"/>
          <w:u w:val="single"/>
        </w:rPr>
        <w:t>endeavour</w:t>
      </w:r>
      <w:proofErr w:type="spellEnd"/>
      <w:r>
        <w:rPr>
          <w:rFonts w:ascii="Times New Roman" w:eastAsia="Times New Roman" w:hAnsi="Times New Roman" w:cs="Times New Roman"/>
          <w:b/>
          <w:sz w:val="24"/>
          <w:u w:val="single"/>
        </w:rPr>
        <w:t xml:space="preserve"> that </w:t>
      </w:r>
      <w:r>
        <w:rPr>
          <w:rFonts w:ascii="Times New Roman" w:eastAsia="Times New Roman" w:hAnsi="Times New Roman" w:cs="Times New Roman"/>
          <w:b/>
          <w:sz w:val="36"/>
          <w:szCs w:val="36"/>
          <w:highlight w:val="green"/>
          <w:u w:val="single"/>
        </w:rPr>
        <w:t>cuts through</w:t>
      </w:r>
      <w:r>
        <w:rPr>
          <w:rFonts w:ascii="Times New Roman" w:eastAsia="Times New Roman" w:hAnsi="Times New Roman" w:cs="Times New Roman"/>
          <w:b/>
          <w:sz w:val="24"/>
          <w:u w:val="single"/>
        </w:rPr>
        <w:t xml:space="preserve"> inherited </w:t>
      </w:r>
      <w:r>
        <w:rPr>
          <w:rFonts w:ascii="Times New Roman" w:eastAsia="Times New Roman" w:hAnsi="Times New Roman" w:cs="Times New Roman"/>
          <w:b/>
          <w:sz w:val="36"/>
          <w:szCs w:val="36"/>
          <w:highlight w:val="green"/>
          <w:u w:val="single"/>
        </w:rPr>
        <w:t>antagonisms. Governments</w:t>
      </w:r>
      <w:r>
        <w:rPr>
          <w:rFonts w:ascii="Times New Roman" w:eastAsia="Times New Roman" w:hAnsi="Times New Roman" w:cs="Times New Roman"/>
          <w:b/>
          <w:sz w:val="24"/>
          <w:u w:val="single"/>
        </w:rPr>
        <w:t xml:space="preserve"> that </w:t>
      </w:r>
      <w:r>
        <w:rPr>
          <w:rFonts w:ascii="Times New Roman" w:eastAsia="Times New Roman" w:hAnsi="Times New Roman" w:cs="Times New Roman"/>
          <w:b/>
          <w:sz w:val="36"/>
          <w:szCs w:val="36"/>
          <w:highlight w:val="green"/>
          <w:u w:val="single"/>
        </w:rPr>
        <w:t>offer health improvements</w:t>
      </w:r>
      <w:r>
        <w:rPr>
          <w:rFonts w:ascii="Times New Roman" w:eastAsia="Times New Roman" w:hAnsi="Times New Roman" w:cs="Times New Roman"/>
          <w:b/>
          <w:sz w:val="24"/>
          <w:u w:val="single"/>
        </w:rPr>
        <w:t xml:space="preserve"> as part of aid to nations with whom they wish</w:t>
      </w:r>
      <w:r>
        <w:rPr>
          <w:rFonts w:ascii="Times New Roman" w:eastAsia="Times New Roman" w:hAnsi="Times New Roman" w:cs="Times New Roman"/>
          <w:b/>
          <w:sz w:val="36"/>
          <w:szCs w:val="36"/>
          <w:highlight w:val="green"/>
          <w:u w:val="single"/>
        </w:rPr>
        <w:t xml:space="preserve"> to develop </w:t>
      </w:r>
      <w:proofErr w:type="gramStart"/>
      <w:r>
        <w:rPr>
          <w:rFonts w:ascii="Times New Roman" w:eastAsia="Times New Roman" w:hAnsi="Times New Roman" w:cs="Times New Roman"/>
          <w:b/>
          <w:sz w:val="24"/>
          <w:u w:val="single"/>
        </w:rPr>
        <w:t>stronger  succeed</w:t>
      </w:r>
      <w:proofErr w:type="gramEnd"/>
      <w:r>
        <w:rPr>
          <w:rFonts w:ascii="Times New Roman" w:eastAsia="Times New Roman" w:hAnsi="Times New Roman" w:cs="Times New Roman"/>
          <w:b/>
          <w:sz w:val="24"/>
          <w:u w:val="single"/>
        </w:rPr>
        <w:t xml:space="preserve"> in cultivating deeper cultural relationships precisely because of their direct benefit to citizens</w:t>
      </w:r>
      <w:r>
        <w:rPr>
          <w:rFonts w:ascii="Times New Roman" w:eastAsia="Times New Roman" w:hAnsi="Times New Roman" w:cs="Times New Roman"/>
          <w:sz w:val="24"/>
        </w:rPr>
        <w:t>. To advance health diplomacy requires health leaders with an inclusive global vision…</w:t>
      </w:r>
    </w:p>
    <w:p w14:paraId="5D2EA730" w14:textId="77777777" w:rsidR="002A791F" w:rsidRDefault="002A791F" w:rsidP="002A791F"/>
    <w:p w14:paraId="2629E5F0" w14:textId="77777777" w:rsidR="002A791F" w:rsidRDefault="002A791F" w:rsidP="002A791F"/>
    <w:p w14:paraId="753F57D7" w14:textId="77777777" w:rsidR="002A791F" w:rsidRDefault="002A791F" w:rsidP="002A791F"/>
    <w:p w14:paraId="6AE09A0C" w14:textId="77777777" w:rsidR="002A791F" w:rsidRDefault="002A791F" w:rsidP="002A791F"/>
    <w:p w14:paraId="1C3C8622" w14:textId="4708EACF" w:rsidR="002A791F" w:rsidRDefault="002A791F" w:rsidP="002A791F">
      <w:pPr>
        <w:pStyle w:val="Heading3"/>
      </w:pPr>
      <w:r>
        <w:lastRenderedPageBreak/>
        <w:t>Case</w:t>
      </w:r>
    </w:p>
    <w:p w14:paraId="3C24F2A6" w14:textId="707D8FE9" w:rsidR="00467B4B" w:rsidRDefault="00467B4B" w:rsidP="00467B4B"/>
    <w:p w14:paraId="1C06D409" w14:textId="4972CA62" w:rsidR="00467B4B" w:rsidRDefault="00467B4B" w:rsidP="00467B4B">
      <w:r>
        <w:t xml:space="preserve">Wiki </w:t>
      </w:r>
    </w:p>
    <w:p w14:paraId="53CADD5A" w14:textId="346A991D" w:rsidR="00467B4B" w:rsidRPr="00467B4B" w:rsidRDefault="00467B4B" w:rsidP="00467B4B">
      <w:r w:rsidRPr="00467B4B">
        <w:drawing>
          <wp:inline distT="0" distB="0" distL="0" distR="0" wp14:anchorId="7880C906" wp14:editId="7FACD3B3">
            <wp:extent cx="11772900" cy="6515100"/>
            <wp:effectExtent l="0" t="0" r="0" b="0"/>
            <wp:docPr id="1" name="Picture 1"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eams&#10;&#10;Description automatically generated"/>
                    <pic:cNvPicPr/>
                  </pic:nvPicPr>
                  <pic:blipFill>
                    <a:blip r:embed="rId12"/>
                    <a:stretch>
                      <a:fillRect/>
                    </a:stretch>
                  </pic:blipFill>
                  <pic:spPr>
                    <a:xfrm>
                      <a:off x="0" y="0"/>
                      <a:ext cx="11772900" cy="6515100"/>
                    </a:xfrm>
                    <a:prstGeom prst="rect">
                      <a:avLst/>
                    </a:prstGeom>
                  </pic:spPr>
                </pic:pic>
              </a:graphicData>
            </a:graphic>
          </wp:inline>
        </w:drawing>
      </w:r>
    </w:p>
    <w:p w14:paraId="220968F0" w14:textId="5E0B779B" w:rsidR="002A791F" w:rsidRDefault="002A791F" w:rsidP="002A791F"/>
    <w:p w14:paraId="11CF947A" w14:textId="1E38F894" w:rsidR="002A791F" w:rsidRPr="002A791F" w:rsidRDefault="002A791F" w:rsidP="002A791F">
      <w:pPr>
        <w:rPr>
          <w:rStyle w:val="Style13ptBold"/>
        </w:rPr>
      </w:pPr>
      <w:r w:rsidRPr="002A791F">
        <w:rPr>
          <w:rStyle w:val="Style13ptBold"/>
        </w:rPr>
        <w:t>Cap solves warming---sustainable, private-industry tech key, alt fails and results in transition wars.</w:t>
      </w:r>
    </w:p>
    <w:p w14:paraId="637FC4F7" w14:textId="77777777" w:rsidR="002A791F" w:rsidRPr="00A42174" w:rsidRDefault="002A791F" w:rsidP="002A791F">
      <w:pPr>
        <w:rPr>
          <w:sz w:val="16"/>
          <w:szCs w:val="16"/>
        </w:rPr>
      </w:pPr>
      <w:r w:rsidRPr="00A42174">
        <w:rPr>
          <w:rStyle w:val="Style13ptBold"/>
        </w:rPr>
        <w:lastRenderedPageBreak/>
        <w:t xml:space="preserve">Smith 19 </w:t>
      </w:r>
      <w:r w:rsidRPr="00A42174">
        <w:rPr>
          <w:sz w:val="16"/>
          <w:szCs w:val="16"/>
        </w:rPr>
        <w:t>(Noah Smith; PhD in economics from the University of Michigan and Bloomberg Opinion columnist. He was an assistant professor of finance at Stony Brook University; 4/5/19; "Dumping Capitalism Won’t Save the Planet"; https://www.bloomberg.com/opinion/articles/2019-04-05/capitalism-is-more-likely-to-limit-climate-change-than-socialism; Bloomberg; accessed 7/23/19; LR)</w:t>
      </w:r>
    </w:p>
    <w:p w14:paraId="37B41DDC" w14:textId="77777777" w:rsidR="002A791F" w:rsidRPr="00A42174" w:rsidRDefault="002A791F" w:rsidP="002A791F">
      <w:pPr>
        <w:rPr>
          <w:rStyle w:val="Emphasis"/>
          <w:sz w:val="28"/>
          <w:szCs w:val="28"/>
        </w:rPr>
      </w:pPr>
      <w:r w:rsidRPr="00A42174">
        <w:rPr>
          <w:sz w:val="16"/>
        </w:rPr>
        <w:t xml:space="preserve">It has become fashionable on social media and in certain publications to argue that capitalism is killing the planet. Even renowned investor Jeremy Grantham, hardly a radical, made that assertion last year. The basic idea is that the profit motive drives the private sector to spew carbon into the air with reckless abandon. Though many economists and some climate activists believe that the problem is best addressed by modifying market incentives with a carbon tax, many activists believe that the problem can’t be addressed without rebuilding the economy along centrally planned lines. </w:t>
      </w:r>
      <w:r w:rsidRPr="00A42174">
        <w:rPr>
          <w:rStyle w:val="StyleUnderline"/>
        </w:rPr>
        <w:t xml:space="preserve">The climate threat is certainly dire, and </w:t>
      </w:r>
      <w:r w:rsidRPr="00A42174">
        <w:rPr>
          <w:rStyle w:val="Emphasis"/>
        </w:rPr>
        <w:t xml:space="preserve">carbon taxes </w:t>
      </w:r>
      <w:r w:rsidRPr="00A42174">
        <w:rPr>
          <w:rStyle w:val="StyleUnderline"/>
        </w:rPr>
        <w:t xml:space="preserve">are </w:t>
      </w:r>
      <w:r w:rsidRPr="00A42174">
        <w:rPr>
          <w:rStyle w:val="Emphasis"/>
        </w:rPr>
        <w:t>unlikely</w:t>
      </w:r>
      <w:r w:rsidRPr="00A42174">
        <w:rPr>
          <w:rStyle w:val="StyleUnderline"/>
        </w:rPr>
        <w:t xml:space="preserve"> to be enough to </w:t>
      </w:r>
      <w:r w:rsidRPr="00A42174">
        <w:rPr>
          <w:rStyle w:val="Emphasis"/>
        </w:rPr>
        <w:t>solve</w:t>
      </w:r>
      <w:r w:rsidRPr="00A42174">
        <w:rPr>
          <w:rStyle w:val="StyleUnderline"/>
        </w:rPr>
        <w:t xml:space="preserve"> the problem. But </w:t>
      </w:r>
      <w:r w:rsidRPr="002D2CC7">
        <w:rPr>
          <w:rStyle w:val="Emphasis"/>
          <w:highlight w:val="cyan"/>
        </w:rPr>
        <w:t>eco-socialism</w:t>
      </w:r>
      <w:r w:rsidRPr="00A42174">
        <w:rPr>
          <w:rStyle w:val="StyleUnderline"/>
        </w:rPr>
        <w:t xml:space="preserve"> is probably </w:t>
      </w:r>
      <w:r w:rsidRPr="002D2CC7">
        <w:rPr>
          <w:rStyle w:val="Emphasis"/>
          <w:highlight w:val="cyan"/>
        </w:rPr>
        <w:t>not</w:t>
      </w:r>
      <w:r w:rsidRPr="002D2CC7">
        <w:rPr>
          <w:rStyle w:val="StyleUnderline"/>
          <w:highlight w:val="cyan"/>
        </w:rPr>
        <w:t xml:space="preserve"> going to be</w:t>
      </w:r>
      <w:r w:rsidRPr="00A42174">
        <w:rPr>
          <w:rStyle w:val="StyleUnderline"/>
        </w:rPr>
        <w:t xml:space="preserve"> </w:t>
      </w:r>
      <w:r w:rsidRPr="00A42174">
        <w:rPr>
          <w:rStyle w:val="Emphasis"/>
        </w:rPr>
        <w:t xml:space="preserve">an </w:t>
      </w:r>
      <w:r w:rsidRPr="002D2CC7">
        <w:rPr>
          <w:rStyle w:val="Emphasis"/>
          <w:highlight w:val="cyan"/>
        </w:rPr>
        <w:t>effective</w:t>
      </w:r>
      <w:r w:rsidRPr="00A42174">
        <w:rPr>
          <w:rStyle w:val="Emphasis"/>
        </w:rPr>
        <w:t xml:space="preserve"> method</w:t>
      </w:r>
      <w:r w:rsidRPr="00A42174">
        <w:rPr>
          <w:rStyle w:val="StyleUnderline"/>
        </w:rPr>
        <w:t xml:space="preserve"> of addressing that threat. </w:t>
      </w:r>
      <w:r w:rsidRPr="002D2CC7">
        <w:rPr>
          <w:rStyle w:val="Emphasis"/>
          <w:highlight w:val="cyan"/>
        </w:rPr>
        <w:t>Dismantling</w:t>
      </w:r>
      <w:r w:rsidRPr="00A42174">
        <w:rPr>
          <w:rStyle w:val="StyleUnderline"/>
        </w:rPr>
        <w:t xml:space="preserve"> an </w:t>
      </w:r>
      <w:r w:rsidRPr="00A42174">
        <w:rPr>
          <w:rStyle w:val="Emphasis"/>
        </w:rPr>
        <w:t>entire economic system</w:t>
      </w:r>
      <w:r w:rsidRPr="00A42174">
        <w:rPr>
          <w:rStyle w:val="StyleUnderline"/>
        </w:rPr>
        <w:t xml:space="preserve"> </w:t>
      </w:r>
      <w:r w:rsidRPr="002D2CC7">
        <w:rPr>
          <w:rStyle w:val="StyleUnderline"/>
          <w:highlight w:val="cyan"/>
        </w:rPr>
        <w:t xml:space="preserve">is </w:t>
      </w:r>
      <w:r w:rsidRPr="002D2CC7">
        <w:rPr>
          <w:rStyle w:val="Emphasis"/>
          <w:highlight w:val="cyan"/>
        </w:rPr>
        <w:t>never easy</w:t>
      </w:r>
      <w:r w:rsidRPr="00A42174">
        <w:rPr>
          <w:rStyle w:val="StyleUnderline"/>
        </w:rPr>
        <w:t xml:space="preserve">, and probably </w:t>
      </w:r>
      <w:r w:rsidRPr="002D2CC7">
        <w:rPr>
          <w:rStyle w:val="StyleUnderline"/>
          <w:highlight w:val="cyan"/>
        </w:rPr>
        <w:t xml:space="preserve">would </w:t>
      </w:r>
      <w:r w:rsidRPr="002D2CC7">
        <w:rPr>
          <w:rStyle w:val="Emphasis"/>
          <w:highlight w:val="cyan"/>
        </w:rPr>
        <w:t>touch off armed conflict</w:t>
      </w:r>
      <w:r w:rsidRPr="00A42174">
        <w:rPr>
          <w:rStyle w:val="StyleUnderline"/>
        </w:rPr>
        <w:t xml:space="preserve"> and </w:t>
      </w:r>
      <w:r w:rsidRPr="002D2CC7">
        <w:rPr>
          <w:rStyle w:val="Emphasis"/>
          <w:highlight w:val="cyan"/>
        </w:rPr>
        <w:t>major political upheaval</w:t>
      </w:r>
      <w:r w:rsidRPr="00A42174">
        <w:rPr>
          <w:rStyle w:val="StyleUnderline"/>
        </w:rPr>
        <w:t xml:space="preserve">. In the scramble to win those battles, even the </w:t>
      </w:r>
      <w:r w:rsidRPr="002D2CC7">
        <w:rPr>
          <w:rStyle w:val="Emphasis"/>
          <w:highlight w:val="cyan"/>
        </w:rPr>
        <w:t>socialists</w:t>
      </w:r>
      <w:r w:rsidRPr="00A42174">
        <w:rPr>
          <w:rStyle w:val="StyleUnderline"/>
        </w:rPr>
        <w:t xml:space="preserve"> would almost </w:t>
      </w:r>
      <w:r w:rsidRPr="00A42174">
        <w:rPr>
          <w:rStyle w:val="Emphasis"/>
        </w:rPr>
        <w:t xml:space="preserve">certainly </w:t>
      </w:r>
      <w:r w:rsidRPr="002D2CC7">
        <w:rPr>
          <w:rStyle w:val="Emphasis"/>
          <w:highlight w:val="cyan"/>
        </w:rPr>
        <w:t>abandon</w:t>
      </w:r>
      <w:r w:rsidRPr="00A42174">
        <w:rPr>
          <w:rStyle w:val="StyleUnderline"/>
        </w:rPr>
        <w:t xml:space="preserve"> their </w:t>
      </w:r>
      <w:r w:rsidRPr="00A42174">
        <w:rPr>
          <w:rStyle w:val="Emphasis"/>
        </w:rPr>
        <w:t>limitation</w:t>
      </w:r>
      <w:r w:rsidRPr="00A42174">
        <w:rPr>
          <w:rStyle w:val="StyleUnderline"/>
        </w:rPr>
        <w:t xml:space="preserve"> on fossil-fuel use — either to support military efforts, or to keep the population from turning against them. The precedent here is the Soviet Union</w:t>
      </w:r>
      <w:r w:rsidRPr="00A42174">
        <w:rPr>
          <w:sz w:val="16"/>
        </w:rPr>
        <w:t xml:space="preserve">, whose multidecade effort to reshape its economy by force amid confrontation with the West led to profound environmental degradation. </w:t>
      </w:r>
      <w:r w:rsidRPr="00A42174">
        <w:rPr>
          <w:rStyle w:val="StyleUnderline"/>
        </w:rPr>
        <w:t xml:space="preserve">The </w:t>
      </w:r>
      <w:r w:rsidRPr="002D2CC7">
        <w:rPr>
          <w:rStyle w:val="Emphasis"/>
          <w:highlight w:val="cyan"/>
        </w:rPr>
        <w:t>world's climate does not have several decades</w:t>
      </w:r>
      <w:r w:rsidRPr="00A42174">
        <w:rPr>
          <w:rStyle w:val="StyleUnderline"/>
        </w:rPr>
        <w:t xml:space="preserve"> to spare. </w:t>
      </w:r>
      <w:r w:rsidRPr="00A42174">
        <w:rPr>
          <w:rStyle w:val="Emphasis"/>
        </w:rPr>
        <w:t>Even without international conflict</w:t>
      </w:r>
      <w:r w:rsidRPr="00A42174">
        <w:rPr>
          <w:sz w:val="16"/>
        </w:rPr>
        <w:t xml:space="preserve">, there’s </w:t>
      </w:r>
      <w:r w:rsidRPr="002D2CC7">
        <w:rPr>
          <w:rStyle w:val="Emphasis"/>
          <w:highlight w:val="cyan"/>
        </w:rPr>
        <w:t>little guarantee</w:t>
      </w:r>
      <w:r w:rsidRPr="00A42174">
        <w:rPr>
          <w:rStyle w:val="StyleUnderline"/>
        </w:rPr>
        <w:t xml:space="preserve"> that </w:t>
      </w:r>
      <w:r w:rsidRPr="002D2CC7">
        <w:rPr>
          <w:rStyle w:val="Emphasis"/>
          <w:highlight w:val="cyan"/>
        </w:rPr>
        <w:t>moving away</w:t>
      </w:r>
      <w:r w:rsidRPr="00A42174">
        <w:rPr>
          <w:rStyle w:val="Emphasis"/>
        </w:rPr>
        <w:t xml:space="preserve"> from capitalism </w:t>
      </w:r>
      <w:r w:rsidRPr="00A42174">
        <w:rPr>
          <w:rStyle w:val="StyleUnderline"/>
        </w:rPr>
        <w:t xml:space="preserve">would </w:t>
      </w:r>
      <w:r w:rsidRPr="002D2CC7">
        <w:rPr>
          <w:rStyle w:val="Emphasis"/>
          <w:highlight w:val="cyan"/>
        </w:rPr>
        <w:t>mitigate</w:t>
      </w:r>
      <w:r w:rsidRPr="00A42174">
        <w:rPr>
          <w:rStyle w:val="StyleUnderline"/>
        </w:rPr>
        <w:t xml:space="preserve"> our </w:t>
      </w:r>
      <w:r w:rsidRPr="00A42174">
        <w:rPr>
          <w:rStyle w:val="Emphasis"/>
        </w:rPr>
        <w:t>impact</w:t>
      </w:r>
      <w:r w:rsidRPr="00A42174">
        <w:rPr>
          <w:rStyle w:val="StyleUnderline"/>
        </w:rPr>
        <w:t xml:space="preserve"> on the environment. Since </w:t>
      </w:r>
      <w:r w:rsidRPr="002D2CC7">
        <w:rPr>
          <w:rStyle w:val="Emphasis"/>
          <w:highlight w:val="cyan"/>
        </w:rPr>
        <w:t>socialist</w:t>
      </w:r>
      <w:r w:rsidRPr="00A42174">
        <w:rPr>
          <w:rStyle w:val="StyleUnderline"/>
        </w:rPr>
        <w:t xml:space="preserve"> leader Evo Morales took power in </w:t>
      </w:r>
      <w:r w:rsidRPr="00A42174">
        <w:rPr>
          <w:rStyle w:val="Emphasis"/>
        </w:rPr>
        <w:t>Bolivia</w:t>
      </w:r>
      <w:r w:rsidRPr="00A42174">
        <w:rPr>
          <w:sz w:val="16"/>
        </w:rPr>
        <w:t xml:space="preserve">, living standards have improved substantially for the average Bolivian, which is great. But this has come at the cost of </w:t>
      </w:r>
      <w:r w:rsidRPr="002D2CC7">
        <w:rPr>
          <w:rStyle w:val="Emphasis"/>
          <w:highlight w:val="cyan"/>
        </w:rPr>
        <w:t>higher emissions</w:t>
      </w:r>
      <w:r w:rsidRPr="00A42174">
        <w:rPr>
          <w:sz w:val="16"/>
        </w:rPr>
        <w:t xml:space="preserve">. </w:t>
      </w:r>
      <w:r w:rsidRPr="00A42174">
        <w:rPr>
          <w:rStyle w:val="StyleUnderline"/>
        </w:rPr>
        <w:t xml:space="preserve">Meanwhile, the </w:t>
      </w:r>
      <w:r w:rsidRPr="002D2CC7">
        <w:rPr>
          <w:rStyle w:val="Emphasis"/>
          <w:highlight w:val="cyan"/>
        </w:rPr>
        <w:t>capitalist</w:t>
      </w:r>
      <w:r w:rsidRPr="00A42174">
        <w:rPr>
          <w:rStyle w:val="Emphasis"/>
        </w:rPr>
        <w:t xml:space="preserve"> U.S</w:t>
      </w:r>
      <w:r w:rsidRPr="00A42174">
        <w:rPr>
          <w:rStyle w:val="StyleUnderline"/>
        </w:rPr>
        <w:t xml:space="preserve"> managed to </w:t>
      </w:r>
      <w:r w:rsidRPr="002D2CC7">
        <w:rPr>
          <w:rStyle w:val="Emphasis"/>
          <w:highlight w:val="cyan"/>
        </w:rPr>
        <w:t>decrease</w:t>
      </w:r>
      <w:r w:rsidRPr="00A42174">
        <w:rPr>
          <w:rStyle w:val="StyleUnderline"/>
        </w:rPr>
        <w:t xml:space="preserve"> its per capita </w:t>
      </w:r>
      <w:r w:rsidRPr="002D2CC7">
        <w:rPr>
          <w:rStyle w:val="Emphasis"/>
          <w:highlight w:val="cyan"/>
        </w:rPr>
        <w:t>emissions</w:t>
      </w:r>
      <w:r w:rsidRPr="00A42174">
        <w:rPr>
          <w:sz w:val="16"/>
        </w:rPr>
        <w:t xml:space="preserve"> a bit </w:t>
      </w:r>
      <w:r w:rsidRPr="00A42174">
        <w:rPr>
          <w:rStyle w:val="StyleUnderline"/>
        </w:rPr>
        <w:t>during this same period</w:t>
      </w:r>
      <w:r w:rsidRPr="00A42174">
        <w:rPr>
          <w:sz w:val="16"/>
        </w:rPr>
        <w:t xml:space="preserve"> (though since the U.S. is a rich country, its absolute level of emissions is much higher). In other words, in terms of economic growth and carbon emissions, Bolivia looks </w:t>
      </w:r>
      <w:proofErr w:type="gramStart"/>
      <w:r w:rsidRPr="00A42174">
        <w:rPr>
          <w:sz w:val="16"/>
        </w:rPr>
        <w:t>similar to</w:t>
      </w:r>
      <w:proofErr w:type="gramEnd"/>
      <w:r w:rsidRPr="00A42174">
        <w:rPr>
          <w:sz w:val="16"/>
        </w:rPr>
        <w:t xml:space="preserve"> more capitalist developing countries. That suggests that faced with a choice of enriching their people or helping to save the climate, even socialist leaders will often choose the former. And that same political calculus will probably hold in China and the U.S., the world’s top carbon emitters — leaders who demand draconian cuts in living standards in pursuit of environmental goals will have trouble staying in power. </w:t>
      </w:r>
      <w:r w:rsidRPr="00A42174">
        <w:rPr>
          <w:rStyle w:val="StyleUnderline"/>
        </w:rPr>
        <w:t xml:space="preserve">The </w:t>
      </w:r>
      <w:r w:rsidRPr="002D2CC7">
        <w:rPr>
          <w:rStyle w:val="Emphasis"/>
          <w:highlight w:val="cyan"/>
        </w:rPr>
        <w:t>best hope</w:t>
      </w:r>
      <w:r w:rsidRPr="00A42174">
        <w:rPr>
          <w:rStyle w:val="StyleUnderline"/>
        </w:rPr>
        <w:t xml:space="preserve"> for the climate therefore lies in </w:t>
      </w:r>
      <w:r w:rsidRPr="002D2CC7">
        <w:rPr>
          <w:rStyle w:val="Emphasis"/>
          <w:highlight w:val="cyan"/>
        </w:rPr>
        <w:t>reducing</w:t>
      </w:r>
      <w:r w:rsidRPr="002D2CC7">
        <w:rPr>
          <w:rStyle w:val="StyleUnderline"/>
          <w:highlight w:val="cyan"/>
        </w:rPr>
        <w:t xml:space="preserve"> the </w:t>
      </w:r>
      <w:r w:rsidRPr="002D2CC7">
        <w:rPr>
          <w:rStyle w:val="Emphasis"/>
          <w:highlight w:val="cyan"/>
        </w:rPr>
        <w:t>tradeoff</w:t>
      </w:r>
      <w:r w:rsidRPr="002D2CC7">
        <w:rPr>
          <w:rStyle w:val="StyleUnderline"/>
          <w:highlight w:val="cyan"/>
        </w:rPr>
        <w:t xml:space="preserve"> between </w:t>
      </w:r>
      <w:r w:rsidRPr="002D2CC7">
        <w:rPr>
          <w:rStyle w:val="Emphasis"/>
          <w:highlight w:val="cyan"/>
        </w:rPr>
        <w:t>material prosperity</w:t>
      </w:r>
      <w:r w:rsidRPr="002D2CC7">
        <w:rPr>
          <w:rStyle w:val="StyleUnderline"/>
          <w:highlight w:val="cyan"/>
        </w:rPr>
        <w:t xml:space="preserve"> and </w:t>
      </w:r>
      <w:r w:rsidRPr="002D2CC7">
        <w:rPr>
          <w:rStyle w:val="Emphasis"/>
          <w:highlight w:val="cyan"/>
        </w:rPr>
        <w:t>carbon emissions</w:t>
      </w:r>
      <w:r w:rsidRPr="00A42174">
        <w:rPr>
          <w:rStyle w:val="StyleUnderline"/>
        </w:rPr>
        <w:t xml:space="preserve">. That </w:t>
      </w:r>
      <w:r w:rsidRPr="002D2CC7">
        <w:rPr>
          <w:rStyle w:val="Emphasis"/>
          <w:highlight w:val="cyan"/>
        </w:rPr>
        <w:t>requires tech</w:t>
      </w:r>
      <w:r w:rsidRPr="00A42174">
        <w:rPr>
          <w:rStyle w:val="Emphasis"/>
        </w:rPr>
        <w:t>nology</w:t>
      </w:r>
      <w:r w:rsidRPr="00A42174">
        <w:rPr>
          <w:rStyle w:val="StyleUnderline"/>
        </w:rPr>
        <w:t xml:space="preserve"> — </w:t>
      </w:r>
      <w:r w:rsidRPr="002D2CC7">
        <w:rPr>
          <w:rStyle w:val="Emphasis"/>
          <w:highlight w:val="cyan"/>
        </w:rPr>
        <w:t>solar</w:t>
      </w:r>
      <w:r w:rsidRPr="002D2CC7">
        <w:rPr>
          <w:rStyle w:val="StyleUnderline"/>
          <w:highlight w:val="cyan"/>
        </w:rPr>
        <w:t xml:space="preserve">, </w:t>
      </w:r>
      <w:r w:rsidRPr="002D2CC7">
        <w:rPr>
          <w:rStyle w:val="Emphasis"/>
          <w:highlight w:val="cyan"/>
        </w:rPr>
        <w:t>wind</w:t>
      </w:r>
      <w:r w:rsidRPr="002D2CC7">
        <w:rPr>
          <w:rStyle w:val="StyleUnderline"/>
          <w:highlight w:val="cyan"/>
        </w:rPr>
        <w:t xml:space="preserve"> and </w:t>
      </w:r>
      <w:r w:rsidRPr="002D2CC7">
        <w:rPr>
          <w:rStyle w:val="Emphasis"/>
          <w:highlight w:val="cyan"/>
        </w:rPr>
        <w:t>nuclear</w:t>
      </w:r>
      <w:r w:rsidRPr="00A42174">
        <w:rPr>
          <w:rStyle w:val="Emphasis"/>
        </w:rPr>
        <w:t xml:space="preserve"> power</w:t>
      </w:r>
      <w:r w:rsidRPr="00A42174">
        <w:rPr>
          <w:rStyle w:val="StyleUnderline"/>
        </w:rPr>
        <w:t xml:space="preserve">, </w:t>
      </w:r>
      <w:r w:rsidRPr="002D2CC7">
        <w:rPr>
          <w:rStyle w:val="Emphasis"/>
          <w:highlight w:val="cyan"/>
        </w:rPr>
        <w:t>energy storage</w:t>
      </w:r>
      <w:r w:rsidRPr="002D2CC7">
        <w:rPr>
          <w:rStyle w:val="StyleUnderline"/>
          <w:highlight w:val="cyan"/>
        </w:rPr>
        <w:t xml:space="preserve">, </w:t>
      </w:r>
      <w:r w:rsidRPr="002D2CC7">
        <w:rPr>
          <w:rStyle w:val="Emphasis"/>
          <w:highlight w:val="cyan"/>
        </w:rPr>
        <w:t>electric cars</w:t>
      </w:r>
      <w:r w:rsidRPr="00A42174">
        <w:rPr>
          <w:rStyle w:val="StyleUnderline"/>
        </w:rPr>
        <w:t xml:space="preserve"> and other vehicles, </w:t>
      </w:r>
      <w:r w:rsidRPr="002D2CC7">
        <w:rPr>
          <w:rStyle w:val="StyleUnderline"/>
          <w:highlight w:val="cyan"/>
        </w:rPr>
        <w:t>carbon-free</w:t>
      </w:r>
      <w:r w:rsidRPr="00A42174">
        <w:rPr>
          <w:rStyle w:val="StyleUnderline"/>
        </w:rPr>
        <w:t xml:space="preserve"> cement production and so on. The </w:t>
      </w:r>
      <w:r w:rsidRPr="002D2CC7">
        <w:rPr>
          <w:rStyle w:val="StyleUnderline"/>
          <w:highlight w:val="cyan"/>
        </w:rPr>
        <w:t>best</w:t>
      </w:r>
      <w:r w:rsidRPr="00A42174">
        <w:rPr>
          <w:rStyle w:val="StyleUnderline"/>
        </w:rPr>
        <w:t xml:space="preserve"> climate policy </w:t>
      </w:r>
      <w:r w:rsidRPr="002D2CC7">
        <w:rPr>
          <w:rStyle w:val="StyleUnderline"/>
          <w:highlight w:val="cyan"/>
        </w:rPr>
        <w:t>plans all involve tech</w:t>
      </w:r>
      <w:r w:rsidRPr="00A42174">
        <w:rPr>
          <w:rStyle w:val="StyleUnderline"/>
        </w:rPr>
        <w:t xml:space="preserve">nological improvement as a key feature. </w:t>
      </w:r>
      <w:r w:rsidRPr="00A42174">
        <w:rPr>
          <w:sz w:val="16"/>
        </w:rPr>
        <w:t xml:space="preserve">Recent developments show that the </w:t>
      </w:r>
      <w:r w:rsidRPr="00A42174">
        <w:rPr>
          <w:rStyle w:val="Emphasis"/>
        </w:rPr>
        <w:t xml:space="preserve">technology-centered approach </w:t>
      </w:r>
      <w:r w:rsidRPr="002D2CC7">
        <w:rPr>
          <w:rStyle w:val="Emphasis"/>
          <w:highlight w:val="cyan"/>
        </w:rPr>
        <w:t>can work</w:t>
      </w:r>
      <w:r w:rsidRPr="00A42174">
        <w:rPr>
          <w:rStyle w:val="StyleUnderline"/>
        </w:rPr>
        <w:t>.</w:t>
      </w:r>
      <w:r w:rsidRPr="00A42174">
        <w:rPr>
          <w:sz w:val="16"/>
        </w:rPr>
        <w:t xml:space="preserve"> A recent report by Bloomberg New Energy Finance analyzed about </w:t>
      </w:r>
      <w:r w:rsidRPr="00A42174">
        <w:rPr>
          <w:rStyle w:val="Emphasis"/>
        </w:rPr>
        <w:t>7000 projects</w:t>
      </w:r>
      <w:r w:rsidRPr="00A42174">
        <w:rPr>
          <w:rStyle w:val="StyleUnderline"/>
        </w:rPr>
        <w:t xml:space="preserve"> in </w:t>
      </w:r>
      <w:r w:rsidRPr="00A42174">
        <w:rPr>
          <w:rStyle w:val="Emphasis"/>
        </w:rPr>
        <w:t xml:space="preserve">46 </w:t>
      </w:r>
      <w:proofErr w:type="gramStart"/>
      <w:r w:rsidRPr="00A42174">
        <w:rPr>
          <w:rStyle w:val="Emphasis"/>
        </w:rPr>
        <w:t>countries</w:t>
      </w:r>
      <w:r w:rsidRPr="00A42174">
        <w:rPr>
          <w:rStyle w:val="StyleUnderline"/>
        </w:rPr>
        <w:t>, and</w:t>
      </w:r>
      <w:proofErr w:type="gramEnd"/>
      <w:r w:rsidRPr="00A42174">
        <w:rPr>
          <w:rStyle w:val="StyleUnderline"/>
        </w:rPr>
        <w:t xml:space="preserve"> found that </w:t>
      </w:r>
      <w:r w:rsidRPr="002D2CC7">
        <w:rPr>
          <w:rStyle w:val="Emphasis"/>
          <w:highlight w:val="cyan"/>
        </w:rPr>
        <w:t>large drops in the cost</w:t>
      </w:r>
      <w:r w:rsidRPr="00A42174">
        <w:rPr>
          <w:rStyle w:val="StyleUnderline"/>
        </w:rPr>
        <w:t xml:space="preserve"> of solar power from photovoltaic systems, wind power and lithium-ion batteries have made utility-scale renewable electricity competitive with fossil fuels. A </w:t>
      </w:r>
      <w:r w:rsidRPr="00A42174">
        <w:rPr>
          <w:rStyle w:val="Emphasis"/>
        </w:rPr>
        <w:t>76 percent decline</w:t>
      </w:r>
      <w:r w:rsidRPr="00A42174">
        <w:rPr>
          <w:rStyle w:val="StyleUnderline"/>
        </w:rPr>
        <w:t xml:space="preserve"> in the cost of energy for short-term battery storage since 2012 is especially important. </w:t>
      </w:r>
      <w:r w:rsidRPr="00A42174">
        <w:rPr>
          <w:sz w:val="16"/>
        </w:rPr>
        <w:t xml:space="preserve">In a blog post, </w:t>
      </w:r>
      <w:proofErr w:type="gramStart"/>
      <w:r w:rsidRPr="00A42174">
        <w:rPr>
          <w:sz w:val="16"/>
        </w:rPr>
        <w:t>futurist</w:t>
      </w:r>
      <w:proofErr w:type="gramEnd"/>
      <w:r w:rsidRPr="00A42174">
        <w:rPr>
          <w:sz w:val="16"/>
        </w:rPr>
        <w:t xml:space="preserve"> and energy writer </w:t>
      </w:r>
      <w:proofErr w:type="spellStart"/>
      <w:r w:rsidRPr="00A42174">
        <w:rPr>
          <w:sz w:val="16"/>
        </w:rPr>
        <w:t>Ramez</w:t>
      </w:r>
      <w:proofErr w:type="spellEnd"/>
      <w:r w:rsidRPr="00A42174">
        <w:rPr>
          <w:sz w:val="16"/>
        </w:rPr>
        <w:t xml:space="preserve"> Naam underscores the significance of these developments. Naam notes the important difference between renewables being cheap enough to outprice new fossil-fuel </w:t>
      </w:r>
      <w:proofErr w:type="gramStart"/>
      <w:r w:rsidRPr="00A42174">
        <w:rPr>
          <w:sz w:val="16"/>
        </w:rPr>
        <w:t>plants, and</w:t>
      </w:r>
      <w:proofErr w:type="gramEnd"/>
      <w:r w:rsidRPr="00A42174">
        <w:rPr>
          <w:sz w:val="16"/>
        </w:rPr>
        <w:t xml:space="preserve"> being inexpensive enough to undercut existing plants. The former is already the case across much of the world, which is among the reasons for an 84 percent decrease in the number of new coal-fired plants worldwide since 2015. But when it becomes cheaper to scrap existing fossil-fuel plants and build renewables in their place, it will allow </w:t>
      </w:r>
      <w:r w:rsidRPr="002D2CC7">
        <w:rPr>
          <w:rStyle w:val="Emphasis"/>
          <w:highlight w:val="cyan"/>
        </w:rPr>
        <w:t>renewables</w:t>
      </w:r>
      <w:r w:rsidRPr="00A42174">
        <w:rPr>
          <w:rStyle w:val="StyleUnderline"/>
        </w:rPr>
        <w:t xml:space="preserve"> to start </w:t>
      </w:r>
      <w:r w:rsidRPr="002D2CC7">
        <w:rPr>
          <w:rStyle w:val="Emphasis"/>
          <w:highlight w:val="cyan"/>
        </w:rPr>
        <w:t>replacing</w:t>
      </w:r>
      <w:r w:rsidRPr="002D2CC7">
        <w:rPr>
          <w:rStyle w:val="StyleUnderline"/>
          <w:highlight w:val="cyan"/>
        </w:rPr>
        <w:t xml:space="preserve"> </w:t>
      </w:r>
      <w:r w:rsidRPr="002D2CC7">
        <w:rPr>
          <w:rStyle w:val="Emphasis"/>
          <w:highlight w:val="cyan"/>
        </w:rPr>
        <w:t>coal</w:t>
      </w:r>
      <w:r w:rsidRPr="002D2CC7">
        <w:rPr>
          <w:rStyle w:val="StyleUnderline"/>
          <w:highlight w:val="cyan"/>
        </w:rPr>
        <w:t xml:space="preserve"> and </w:t>
      </w:r>
      <w:r w:rsidRPr="002D2CC7">
        <w:rPr>
          <w:rStyle w:val="Emphasis"/>
          <w:highlight w:val="cyan"/>
        </w:rPr>
        <w:t>gas</w:t>
      </w:r>
      <w:r w:rsidRPr="00A42174">
        <w:rPr>
          <w:rStyle w:val="StyleUnderline"/>
        </w:rPr>
        <w:t xml:space="preserve"> much more quickly.</w:t>
      </w:r>
      <w:r w:rsidRPr="00A42174">
        <w:rPr>
          <w:sz w:val="16"/>
        </w:rPr>
        <w:t xml:space="preserve"> Naam cites examples from Florida and Indiana where this is already being done. He cites industry predictions that replacing existing fossil-fuel plants with renewables will be economically efficient almost everywhere at some point in the next decade. Electricity is far from the only source of carbon emissions — there’s also transportation, manufacturing (especially of steel and cement), home and office heating, and agriculture to worry about. But </w:t>
      </w:r>
      <w:r w:rsidRPr="00A42174">
        <w:rPr>
          <w:rStyle w:val="StyleUnderline"/>
        </w:rPr>
        <w:t xml:space="preserve">the </w:t>
      </w:r>
      <w:r w:rsidRPr="002D2CC7">
        <w:rPr>
          <w:rStyle w:val="StyleUnderline"/>
          <w:highlight w:val="cyan"/>
        </w:rPr>
        <w:t>rapid advance</w:t>
      </w:r>
      <w:r w:rsidRPr="00A42174">
        <w:rPr>
          <w:rStyle w:val="StyleUnderline"/>
        </w:rPr>
        <w:t xml:space="preserve"> of </w:t>
      </w:r>
      <w:r w:rsidRPr="00A42174">
        <w:rPr>
          <w:rStyle w:val="Emphasis"/>
        </w:rPr>
        <w:t>solar</w:t>
      </w:r>
      <w:r w:rsidRPr="00A42174">
        <w:rPr>
          <w:rStyle w:val="StyleUnderline"/>
        </w:rPr>
        <w:t xml:space="preserve"> </w:t>
      </w:r>
      <w:r w:rsidRPr="00A42174">
        <w:rPr>
          <w:rStyle w:val="Emphasis"/>
        </w:rPr>
        <w:t>technology</w:t>
      </w:r>
      <w:r w:rsidRPr="00A42174">
        <w:rPr>
          <w:rStyle w:val="StyleUnderline"/>
        </w:rPr>
        <w:t xml:space="preserve"> is a huge victory in the struggle against climate change, because it will allow people all over the world to have electricity without cooking the planet. And </w:t>
      </w:r>
      <w:r w:rsidRPr="002D2CC7">
        <w:rPr>
          <w:rStyle w:val="StyleUnderline"/>
          <w:highlight w:val="cyan"/>
        </w:rPr>
        <w:t>how</w:t>
      </w:r>
      <w:r w:rsidRPr="00A42174">
        <w:rPr>
          <w:rStyle w:val="StyleUnderline"/>
        </w:rPr>
        <w:t xml:space="preserve"> was this victory achieved? A </w:t>
      </w:r>
      <w:r w:rsidRPr="002D2CC7">
        <w:rPr>
          <w:rStyle w:val="StyleUnderline"/>
          <w:highlight w:val="cyan"/>
        </w:rPr>
        <w:t>combination</w:t>
      </w:r>
      <w:r w:rsidRPr="00A42174">
        <w:rPr>
          <w:rStyle w:val="StyleUnderline"/>
        </w:rPr>
        <w:t xml:space="preserve"> of </w:t>
      </w:r>
      <w:r w:rsidRPr="00A42174">
        <w:rPr>
          <w:rStyle w:val="Emphasis"/>
        </w:rPr>
        <w:t xml:space="preserve">smart </w:t>
      </w:r>
      <w:r w:rsidRPr="002D2CC7">
        <w:rPr>
          <w:rStyle w:val="Emphasis"/>
          <w:highlight w:val="cyan"/>
        </w:rPr>
        <w:t>government policy</w:t>
      </w:r>
      <w:r w:rsidRPr="002D2CC7">
        <w:rPr>
          <w:rStyle w:val="StyleUnderline"/>
          <w:highlight w:val="cyan"/>
        </w:rPr>
        <w:t xml:space="preserve"> and </w:t>
      </w:r>
      <w:r w:rsidRPr="002D2CC7">
        <w:rPr>
          <w:rStyle w:val="Emphasis"/>
          <w:szCs w:val="32"/>
          <w:highlight w:val="cyan"/>
        </w:rPr>
        <w:t>private industry</w:t>
      </w:r>
      <w:r w:rsidRPr="00A42174">
        <w:rPr>
          <w:rStyle w:val="StyleUnderline"/>
          <w:sz w:val="28"/>
          <w:szCs w:val="28"/>
        </w:rPr>
        <w:t>.</w:t>
      </w:r>
      <w:r w:rsidRPr="00A42174">
        <w:rPr>
          <w:sz w:val="16"/>
        </w:rPr>
        <w:t xml:space="preserve"> Massachusetts Institute of Technology researchers </w:t>
      </w:r>
      <w:proofErr w:type="spellStart"/>
      <w:r w:rsidRPr="00A42174">
        <w:rPr>
          <w:sz w:val="16"/>
        </w:rPr>
        <w:t>Goksin</w:t>
      </w:r>
      <w:proofErr w:type="spellEnd"/>
      <w:r w:rsidRPr="00A42174">
        <w:rPr>
          <w:sz w:val="16"/>
        </w:rPr>
        <w:t xml:space="preserve"> </w:t>
      </w:r>
      <w:proofErr w:type="spellStart"/>
      <w:r w:rsidRPr="00A42174">
        <w:rPr>
          <w:sz w:val="16"/>
        </w:rPr>
        <w:t>Kavlak</w:t>
      </w:r>
      <w:proofErr w:type="spellEnd"/>
      <w:r w:rsidRPr="00A42174">
        <w:rPr>
          <w:sz w:val="16"/>
        </w:rPr>
        <w:t xml:space="preserve">, James McNerney and Jessika </w:t>
      </w:r>
      <w:proofErr w:type="spellStart"/>
      <w:r w:rsidRPr="00A42174">
        <w:rPr>
          <w:sz w:val="16"/>
        </w:rPr>
        <w:t>Trancik</w:t>
      </w:r>
      <w:proofErr w:type="spellEnd"/>
      <w:r w:rsidRPr="00A42174">
        <w:rPr>
          <w:sz w:val="16"/>
        </w:rPr>
        <w:t xml:space="preserve"> in a recent paper evaluated the factors behind the solar-price decline from 1980 to 2012. </w:t>
      </w:r>
      <w:r w:rsidRPr="00A42174">
        <w:rPr>
          <w:rStyle w:val="StyleUnderline"/>
        </w:rPr>
        <w:t xml:space="preserve">They concluded that from 1980 to 2001, government-funded research and development was the main factor in bringing down costs, but from 2001 to 2012, the </w:t>
      </w:r>
      <w:r w:rsidRPr="002D2CC7">
        <w:rPr>
          <w:rStyle w:val="Emphasis"/>
          <w:highlight w:val="cyan"/>
        </w:rPr>
        <w:t>biggest factor was economies of scale</w:t>
      </w:r>
      <w:r w:rsidRPr="00A42174">
        <w:rPr>
          <w:rStyle w:val="StyleUnderline"/>
        </w:rPr>
        <w:t xml:space="preserve">. These economies of scale were </w:t>
      </w:r>
      <w:r w:rsidRPr="002D2CC7">
        <w:rPr>
          <w:rStyle w:val="Emphasis"/>
          <w:sz w:val="28"/>
          <w:szCs w:val="28"/>
          <w:highlight w:val="cyan"/>
        </w:rPr>
        <w:t>driven by private industry</w:t>
      </w:r>
      <w:r w:rsidRPr="002D2CC7">
        <w:rPr>
          <w:rStyle w:val="Emphasis"/>
          <w:sz w:val="20"/>
          <w:szCs w:val="20"/>
          <w:highlight w:val="cyan"/>
        </w:rPr>
        <w:t xml:space="preserve"> </w:t>
      </w:r>
      <w:r w:rsidRPr="002D2CC7">
        <w:rPr>
          <w:rStyle w:val="Emphasis"/>
          <w:highlight w:val="cyan"/>
        </w:rPr>
        <w:t>increasing output</w:t>
      </w:r>
      <w:r w:rsidRPr="00A42174">
        <w:rPr>
          <w:rStyle w:val="StyleUnderline"/>
        </w:rPr>
        <w:t xml:space="preserve">, but with government subsidies helping </w:t>
      </w:r>
      <w:r w:rsidRPr="00A42174">
        <w:rPr>
          <w:rStyle w:val="StyleUnderline"/>
        </w:rPr>
        <w:lastRenderedPageBreak/>
        <w:t xml:space="preserve">to increase the incentive to ramp up production. </w:t>
      </w:r>
      <w:r w:rsidRPr="00A42174">
        <w:rPr>
          <w:sz w:val="16"/>
        </w:rPr>
        <w:t xml:space="preserve">It’s apparent, therefore, </w:t>
      </w:r>
      <w:r w:rsidRPr="00A42174">
        <w:rPr>
          <w:rStyle w:val="StyleUnderline"/>
        </w:rPr>
        <w:t xml:space="preserve">that </w:t>
      </w:r>
      <w:r w:rsidRPr="002D2CC7">
        <w:rPr>
          <w:rStyle w:val="Emphasis"/>
          <w:highlight w:val="cyan"/>
        </w:rPr>
        <w:t>both government and profit-seeking enterprises</w:t>
      </w:r>
      <w:r w:rsidRPr="00A42174">
        <w:rPr>
          <w:rStyle w:val="StyleUnderline"/>
        </w:rPr>
        <w:t xml:space="preserve"> have their </w:t>
      </w:r>
      <w:r w:rsidRPr="002D2CC7">
        <w:rPr>
          <w:rStyle w:val="Emphasis"/>
          <w:highlight w:val="cyan"/>
        </w:rPr>
        <w:t>roles to play.</w:t>
      </w:r>
      <w:r w:rsidRPr="00A42174">
        <w:rPr>
          <w:rStyle w:val="StyleUnderline"/>
        </w:rPr>
        <w:t xml:space="preserve"> Government funds the development of early-stage technology and then helps push the private sector toward adopting those technologies, while </w:t>
      </w:r>
      <w:r w:rsidRPr="002D2CC7">
        <w:rPr>
          <w:rStyle w:val="Emphasis"/>
          <w:highlight w:val="cyan"/>
        </w:rPr>
        <w:t>private companies</w:t>
      </w:r>
      <w:r w:rsidRPr="002D2CC7">
        <w:rPr>
          <w:rStyle w:val="StyleUnderline"/>
          <w:highlight w:val="cyan"/>
        </w:rPr>
        <w:t xml:space="preserve"> compete to </w:t>
      </w:r>
      <w:r w:rsidRPr="002D2CC7">
        <w:rPr>
          <w:rStyle w:val="Emphasis"/>
          <w:highlight w:val="cyan"/>
        </w:rPr>
        <w:t>find ever-cheaper methods</w:t>
      </w:r>
      <w:r w:rsidRPr="00A42174">
        <w:rPr>
          <w:rStyle w:val="StyleUnderline"/>
        </w:rPr>
        <w:t xml:space="preserve"> of implementation. Instead of eco-socialism, it’s </w:t>
      </w:r>
      <w:r w:rsidRPr="00A42174">
        <w:rPr>
          <w:rStyle w:val="Emphasis"/>
        </w:rPr>
        <w:t>eco-industrialism</w:t>
      </w:r>
      <w:r w:rsidRPr="00A42174">
        <w:rPr>
          <w:rStyle w:val="StyleUnderline"/>
        </w:rPr>
        <w:t xml:space="preserve">. </w:t>
      </w:r>
      <w:r w:rsidRPr="002D2CC7">
        <w:rPr>
          <w:rStyle w:val="StyleUnderline"/>
          <w:highlight w:val="cyan"/>
        </w:rPr>
        <w:t xml:space="preserve">If there’s </w:t>
      </w:r>
      <w:r w:rsidRPr="002D2CC7">
        <w:rPr>
          <w:rStyle w:val="Emphasis"/>
          <w:sz w:val="32"/>
          <w:szCs w:val="32"/>
          <w:highlight w:val="cyan"/>
        </w:rPr>
        <w:t>any system that can beat climate change, this looks like it.</w:t>
      </w:r>
    </w:p>
    <w:p w14:paraId="4505FD34" w14:textId="77777777" w:rsidR="002A791F" w:rsidRDefault="002A791F" w:rsidP="002A791F">
      <w:pPr>
        <w:rPr>
          <w:sz w:val="16"/>
          <w:szCs w:val="16"/>
        </w:rPr>
      </w:pPr>
    </w:p>
    <w:p w14:paraId="355ED37E" w14:textId="77C33FF4" w:rsidR="002A791F" w:rsidRDefault="002A791F" w:rsidP="002A791F">
      <w:pPr>
        <w:pStyle w:val="Heading4"/>
      </w:pPr>
      <w:proofErr w:type="gramStart"/>
      <w:r>
        <w:t xml:space="preserve">Growth </w:t>
      </w:r>
      <w:r>
        <w:t xml:space="preserve"> is</w:t>
      </w:r>
      <w:proofErr w:type="gramEnd"/>
      <w:r>
        <w:t xml:space="preserve"> good </w:t>
      </w:r>
      <w:r>
        <w:t>solves Poverty –– it also solves the environment</w:t>
      </w:r>
    </w:p>
    <w:p w14:paraId="11E452F5" w14:textId="77777777" w:rsidR="002A791F" w:rsidRDefault="002A791F" w:rsidP="002A791F">
      <w:proofErr w:type="spellStart"/>
      <w:r w:rsidRPr="00B172AE">
        <w:rPr>
          <w:rStyle w:val="Style13ptBold"/>
        </w:rPr>
        <w:t>Rhonheimer</w:t>
      </w:r>
      <w:proofErr w:type="spellEnd"/>
      <w:r w:rsidRPr="00B172AE">
        <w:rPr>
          <w:rStyle w:val="Style13ptBold"/>
        </w:rPr>
        <w:t xml:space="preserve"> 20</w:t>
      </w:r>
      <w:r>
        <w:t xml:space="preserve"> Martin </w:t>
      </w:r>
      <w:proofErr w:type="spellStart"/>
      <w:r>
        <w:t>Rhonheimer</w:t>
      </w:r>
      <w:proofErr w:type="spellEnd"/>
      <w:r>
        <w:t xml:space="preserve"> 2-7-2020 “Capitalism is Good for the Poor – and for the Environment” </w:t>
      </w:r>
      <w:hyperlink r:id="rId13" w:history="1">
        <w:r>
          <w:rPr>
            <w:rStyle w:val="Hyperlink"/>
          </w:rPr>
          <w:t>https://austrian-institute.org/en/subjects-en/catholic-social-doctrine-2/capitalism-is-good-for-the-poor-and-for-the-environment/</w:t>
        </w:r>
      </w:hyperlink>
      <w:r>
        <w:rPr>
          <w:rStyle w:val="Hyperlink"/>
        </w:rPr>
        <w:t xml:space="preserve"> (</w:t>
      </w:r>
      <w:r>
        <w:t>professor at the Pontifical University of the Holy Cross)//Elmer</w:t>
      </w:r>
    </w:p>
    <w:p w14:paraId="7F4F2DBC" w14:textId="26EF0BDF" w:rsidR="002A791F" w:rsidRDefault="002A791F" w:rsidP="002A791F">
      <w:pPr>
        <w:rPr>
          <w:sz w:val="14"/>
        </w:rPr>
      </w:pPr>
      <w:r w:rsidRPr="00E35079">
        <w:rPr>
          <w:rStyle w:val="StyleUnderline"/>
        </w:rPr>
        <w:t xml:space="preserve">It is </w:t>
      </w:r>
      <w:r w:rsidRPr="00E35079">
        <w:rPr>
          <w:rStyle w:val="Emphasis"/>
        </w:rPr>
        <w:t>not social policy</w:t>
      </w:r>
      <w:r w:rsidRPr="00E35079">
        <w:rPr>
          <w:rStyle w:val="StyleUnderline"/>
        </w:rPr>
        <w:t xml:space="preserve"> but </w:t>
      </w:r>
      <w:r w:rsidRPr="00DF2633">
        <w:rPr>
          <w:rStyle w:val="Emphasis"/>
          <w:highlight w:val="green"/>
        </w:rPr>
        <w:t>capitalism</w:t>
      </w:r>
      <w:r w:rsidRPr="00E35079">
        <w:rPr>
          <w:rStyle w:val="StyleUnderline"/>
        </w:rPr>
        <w:t xml:space="preserve"> that has </w:t>
      </w:r>
      <w:r w:rsidRPr="00DF2633">
        <w:rPr>
          <w:rStyle w:val="Emphasis"/>
          <w:highlight w:val="green"/>
        </w:rPr>
        <w:t>created today’s prosperity</w:t>
      </w:r>
      <w:r w:rsidRPr="00E35079">
        <w:rPr>
          <w:sz w:val="14"/>
        </w:rPr>
        <w:t xml:space="preserve">. What is important is that </w:t>
      </w:r>
      <w:r w:rsidRPr="00E35079">
        <w:rPr>
          <w:rStyle w:val="StyleUnderline"/>
        </w:rPr>
        <w:t xml:space="preserve">what </w:t>
      </w:r>
      <w:r w:rsidRPr="00E35079">
        <w:rPr>
          <w:rStyle w:val="Emphasis"/>
        </w:rPr>
        <w:t>made today’s mass prosperity possible</w:t>
      </w:r>
      <w:r w:rsidRPr="00E35079">
        <w:rPr>
          <w:rStyle w:val="StyleUnderline"/>
        </w:rPr>
        <w:t xml:space="preserve"> – a phenomenon </w:t>
      </w:r>
      <w:r w:rsidRPr="00E35079">
        <w:rPr>
          <w:rStyle w:val="Emphasis"/>
        </w:rPr>
        <w:t>unprecedented in history</w:t>
      </w:r>
      <w:r w:rsidRPr="00E35079">
        <w:rPr>
          <w:rStyle w:val="StyleUnderline"/>
        </w:rPr>
        <w:t xml:space="preserve"> – was</w:t>
      </w:r>
      <w:r w:rsidRPr="00E35079">
        <w:rPr>
          <w:sz w:val="14"/>
        </w:rPr>
        <w:t xml:space="preserve"> not social policy or social legislation, </w:t>
      </w:r>
      <w:proofErr w:type="spellStart"/>
      <w:r w:rsidRPr="00E35079">
        <w:rPr>
          <w:sz w:val="14"/>
        </w:rPr>
        <w:t>organised</w:t>
      </w:r>
      <w:proofErr w:type="spellEnd"/>
      <w:r w:rsidRPr="00E35079">
        <w:rPr>
          <w:sz w:val="14"/>
        </w:rPr>
        <w:t xml:space="preserve"> trade union pressure, or corrective interventions in the capitalist economy, but rather </w:t>
      </w:r>
      <w:r w:rsidRPr="00E35079">
        <w:rPr>
          <w:rStyle w:val="Emphasis"/>
        </w:rPr>
        <w:t>market capitalism</w:t>
      </w:r>
      <w:r w:rsidRPr="00E35079">
        <w:rPr>
          <w:rStyle w:val="StyleUnderline"/>
        </w:rPr>
        <w:t xml:space="preserve"> itself, due to its </w:t>
      </w:r>
      <w:r w:rsidRPr="00E35079">
        <w:rPr>
          <w:rStyle w:val="Emphasis"/>
        </w:rPr>
        <w:t>enormous potential for innovation</w:t>
      </w:r>
      <w:r w:rsidRPr="00E35079">
        <w:rPr>
          <w:rStyle w:val="StyleUnderline"/>
        </w:rPr>
        <w:t xml:space="preserve"> and the </w:t>
      </w:r>
      <w:r w:rsidRPr="00E35079">
        <w:rPr>
          <w:rStyle w:val="Emphasis"/>
        </w:rPr>
        <w:t>ever-increasing productivity</w:t>
      </w:r>
      <w:r w:rsidRPr="00E35079">
        <w:rPr>
          <w:rStyle w:val="StyleUnderline"/>
        </w:rPr>
        <w:t xml:space="preserve"> of human </w:t>
      </w:r>
      <w:proofErr w:type="spellStart"/>
      <w:r w:rsidRPr="00E35079">
        <w:rPr>
          <w:rStyle w:val="StyleUnderline"/>
        </w:rPr>
        <w:t>labour</w:t>
      </w:r>
      <w:proofErr w:type="spellEnd"/>
      <w:r w:rsidRPr="00E35079">
        <w:rPr>
          <w:rStyle w:val="StyleUnderline"/>
        </w:rPr>
        <w:t xml:space="preserve"> that resulted from it. Increasing prosperity and quality of life are </w:t>
      </w:r>
      <w:r w:rsidRPr="00E35079">
        <w:rPr>
          <w:rStyle w:val="Emphasis"/>
        </w:rPr>
        <w:t>always the result</w:t>
      </w:r>
      <w:r w:rsidRPr="00E35079">
        <w:rPr>
          <w:rStyle w:val="StyleUnderline"/>
        </w:rPr>
        <w:t xml:space="preserve"> of increasing </w:t>
      </w:r>
      <w:proofErr w:type="spellStart"/>
      <w:r w:rsidRPr="00E35079">
        <w:rPr>
          <w:rStyle w:val="StyleUnderline"/>
        </w:rPr>
        <w:t>labour</w:t>
      </w:r>
      <w:proofErr w:type="spellEnd"/>
      <w:r w:rsidRPr="00E35079">
        <w:rPr>
          <w:rStyle w:val="StyleUnderline"/>
        </w:rPr>
        <w:t xml:space="preserve"> productivity. </w:t>
      </w:r>
      <w:r w:rsidRPr="00DF2633">
        <w:rPr>
          <w:rStyle w:val="Emphasis"/>
          <w:highlight w:val="green"/>
        </w:rPr>
        <w:t xml:space="preserve">Only </w:t>
      </w:r>
      <w:r w:rsidRPr="00E35079">
        <w:rPr>
          <w:rStyle w:val="Emphasis"/>
        </w:rPr>
        <w:t xml:space="preserve">increased </w:t>
      </w:r>
      <w:r w:rsidRPr="00DF2633">
        <w:rPr>
          <w:rStyle w:val="Emphasis"/>
          <w:highlight w:val="green"/>
        </w:rPr>
        <w:t>productivity</w:t>
      </w:r>
      <w:r w:rsidRPr="00DF2633">
        <w:rPr>
          <w:rStyle w:val="StyleUnderline"/>
          <w:highlight w:val="green"/>
        </w:rPr>
        <w:t xml:space="preserve"> enabled </w:t>
      </w:r>
      <w:r w:rsidRPr="00E35079">
        <w:rPr>
          <w:rStyle w:val="Emphasis"/>
        </w:rPr>
        <w:t xml:space="preserve">higher </w:t>
      </w:r>
      <w:r w:rsidRPr="00DF2633">
        <w:rPr>
          <w:rStyle w:val="Emphasis"/>
          <w:highlight w:val="green"/>
        </w:rPr>
        <w:t>social standards</w:t>
      </w:r>
      <w:r w:rsidRPr="00DF2633">
        <w:rPr>
          <w:rStyle w:val="StyleUnderline"/>
          <w:highlight w:val="green"/>
        </w:rPr>
        <w:t xml:space="preserve">, </w:t>
      </w:r>
      <w:r w:rsidRPr="00E35079">
        <w:rPr>
          <w:rStyle w:val="Emphasis"/>
        </w:rPr>
        <w:t xml:space="preserve">better </w:t>
      </w:r>
      <w:r w:rsidRPr="00DF2633">
        <w:rPr>
          <w:rStyle w:val="Emphasis"/>
          <w:highlight w:val="green"/>
        </w:rPr>
        <w:t>working conditions</w:t>
      </w:r>
      <w:r w:rsidRPr="00DF2633">
        <w:rPr>
          <w:rStyle w:val="StyleUnderline"/>
          <w:highlight w:val="green"/>
        </w:rPr>
        <w:t xml:space="preserve">, </w:t>
      </w:r>
      <w:r w:rsidRPr="00E35079">
        <w:rPr>
          <w:rStyle w:val="StyleUnderline"/>
        </w:rPr>
        <w:t xml:space="preserve">the </w:t>
      </w:r>
      <w:r w:rsidRPr="00DF2633">
        <w:rPr>
          <w:rStyle w:val="Emphasis"/>
          <w:highlight w:val="green"/>
        </w:rPr>
        <w:t xml:space="preserve">overcoming </w:t>
      </w:r>
      <w:r w:rsidRPr="00E35079">
        <w:rPr>
          <w:rStyle w:val="Emphasis"/>
        </w:rPr>
        <w:t xml:space="preserve">of </w:t>
      </w:r>
      <w:r w:rsidRPr="00DF2633">
        <w:rPr>
          <w:rStyle w:val="Emphasis"/>
          <w:highlight w:val="green"/>
        </w:rPr>
        <w:t xml:space="preserve">child </w:t>
      </w:r>
      <w:proofErr w:type="spellStart"/>
      <w:r w:rsidRPr="00DF2633">
        <w:rPr>
          <w:rStyle w:val="Emphasis"/>
          <w:highlight w:val="green"/>
        </w:rPr>
        <w:t>labour</w:t>
      </w:r>
      <w:proofErr w:type="spellEnd"/>
      <w:r w:rsidRPr="00E35079">
        <w:rPr>
          <w:rStyle w:val="StyleUnderline"/>
        </w:rPr>
        <w:t xml:space="preserve">, a </w:t>
      </w:r>
      <w:r w:rsidRPr="00E35079">
        <w:rPr>
          <w:rStyle w:val="Emphasis"/>
        </w:rPr>
        <w:t xml:space="preserve">higher level of </w:t>
      </w:r>
      <w:r w:rsidRPr="00DF2633">
        <w:rPr>
          <w:rStyle w:val="Emphasis"/>
          <w:highlight w:val="green"/>
        </w:rPr>
        <w:t>education</w:t>
      </w:r>
      <w:r w:rsidRPr="00DF2633">
        <w:rPr>
          <w:rStyle w:val="StyleUnderline"/>
          <w:highlight w:val="green"/>
        </w:rPr>
        <w:t xml:space="preserve">, </w:t>
      </w:r>
      <w:r w:rsidRPr="00E35079">
        <w:rPr>
          <w:sz w:val="14"/>
        </w:rPr>
        <w:t xml:space="preserve">and the emergence of human capital. This process of increasing triumph over poverty and the constantly rising living standards of the general masses is taking place on a global scale – but only where the market economy and capitalist entrepreneurship </w:t>
      </w:r>
      <w:proofErr w:type="gramStart"/>
      <w:r w:rsidRPr="00E35079">
        <w:rPr>
          <w:sz w:val="14"/>
        </w:rPr>
        <w:t>are able to</w:t>
      </w:r>
      <w:proofErr w:type="gramEnd"/>
      <w:r w:rsidRPr="00E35079">
        <w:rPr>
          <w:sz w:val="14"/>
        </w:rPr>
        <w:t xml:space="preserve"> spread. From industrial overexploitation of nature to ecological awareness </w:t>
      </w:r>
      <w:proofErr w:type="gramStart"/>
      <w:r w:rsidRPr="00E35079">
        <w:rPr>
          <w:sz w:val="14"/>
        </w:rPr>
        <w:t>The</w:t>
      </w:r>
      <w:proofErr w:type="gramEnd"/>
      <w:r w:rsidRPr="00E35079">
        <w:rPr>
          <w:sz w:val="14"/>
        </w:rPr>
        <w:t xml:space="preserve"> first phase of </w:t>
      </w:r>
      <w:proofErr w:type="spellStart"/>
      <w:r w:rsidRPr="00E35079">
        <w:rPr>
          <w:sz w:val="14"/>
        </w:rPr>
        <w:t>industrialisation</w:t>
      </w:r>
      <w:proofErr w:type="spellEnd"/>
      <w:r w:rsidRPr="00E35079">
        <w:rPr>
          <w:sz w:val="14"/>
        </w:rPr>
        <w:t xml:space="preserve"> and capitalism was </w:t>
      </w:r>
      <w:proofErr w:type="spellStart"/>
      <w:r w:rsidRPr="00E35079">
        <w:rPr>
          <w:sz w:val="14"/>
        </w:rPr>
        <w:t>characterised</w:t>
      </w:r>
      <w:proofErr w:type="spellEnd"/>
      <w:r w:rsidRPr="00E35079">
        <w:rPr>
          <w:sz w:val="14"/>
        </w:rPr>
        <w:t xml:space="preserve"> by an enormous consumption of resources and frequent overexploitation of nature, which soon gave the impression that this process could not be sustainable. Since the end of the 19th century, disaster and doom scenarios have repeatedly been put forward, but in retrospect they have proved to be wrong: The combination of technological innovation, market competition, and entrepreneurial profit-seeking (with the compulsion to constantly </w:t>
      </w:r>
      <w:proofErr w:type="spellStart"/>
      <w:r w:rsidRPr="00DF2633">
        <w:rPr>
          <w:highlight w:val="green"/>
          <w:u w:val="single"/>
        </w:rPr>
        <w:t>minimise</w:t>
      </w:r>
      <w:proofErr w:type="spellEnd"/>
      <w:r w:rsidRPr="00DF2633">
        <w:rPr>
          <w:sz w:val="14"/>
          <w:highlight w:val="green"/>
        </w:rPr>
        <w:t xml:space="preserve"> c</w:t>
      </w:r>
      <w:r w:rsidRPr="00E35079">
        <w:rPr>
          <w:sz w:val="14"/>
        </w:rPr>
        <w:t>osts) have meant that these scenarios never occurred.</w:t>
      </w:r>
      <w:r w:rsidRPr="00E35079">
        <w:rPr>
          <w:rStyle w:val="StyleUnderline"/>
        </w:rPr>
        <w:t xml:space="preserve"> The </w:t>
      </w:r>
      <w:r w:rsidRPr="00DF2633">
        <w:rPr>
          <w:rStyle w:val="Emphasis"/>
          <w:highlight w:val="green"/>
        </w:rPr>
        <w:t>ever-increasing population</w:t>
      </w:r>
      <w:r w:rsidRPr="00DF2633">
        <w:rPr>
          <w:rStyle w:val="StyleUnderline"/>
          <w:highlight w:val="green"/>
        </w:rPr>
        <w:t xml:space="preserve"> has been </w:t>
      </w:r>
      <w:r w:rsidRPr="00DF2633">
        <w:rPr>
          <w:rStyle w:val="Emphasis"/>
          <w:highlight w:val="green"/>
        </w:rPr>
        <w:t>increasingly better supplied</w:t>
      </w:r>
      <w:r w:rsidRPr="00DF2633">
        <w:rPr>
          <w:rStyle w:val="StyleUnderline"/>
          <w:highlight w:val="green"/>
        </w:rPr>
        <w:t xml:space="preserve"> thanks to </w:t>
      </w:r>
      <w:r w:rsidRPr="00DF2633">
        <w:rPr>
          <w:rStyle w:val="Emphasis"/>
          <w:highlight w:val="green"/>
        </w:rPr>
        <w:t>innovative technologies</w:t>
      </w:r>
      <w:r w:rsidRPr="00E35079">
        <w:rPr>
          <w:rStyle w:val="StyleUnderline"/>
        </w:rPr>
        <w:t xml:space="preserve">, </w:t>
      </w:r>
      <w:r w:rsidRPr="00E35079">
        <w:rPr>
          <w:rStyle w:val="Emphasis"/>
        </w:rPr>
        <w:t>ever-increasing output</w:t>
      </w:r>
      <w:r w:rsidRPr="00E35079">
        <w:rPr>
          <w:rStyle w:val="StyleUnderline"/>
        </w:rPr>
        <w:t xml:space="preserve"> with </w:t>
      </w:r>
      <w:r w:rsidRPr="00DF2633">
        <w:rPr>
          <w:rStyle w:val="Emphasis"/>
          <w:highlight w:val="green"/>
        </w:rPr>
        <w:t>lower consumption</w:t>
      </w:r>
      <w:r w:rsidRPr="00E35079">
        <w:rPr>
          <w:rStyle w:val="StyleUnderline"/>
        </w:rPr>
        <w:t xml:space="preserve"> of resources </w:t>
      </w:r>
      <w:r w:rsidRPr="00E35079">
        <w:rPr>
          <w:rStyle w:val="Emphasis"/>
        </w:rPr>
        <w:t xml:space="preserve">less </w:t>
      </w:r>
      <w:r w:rsidRPr="00DF2633">
        <w:rPr>
          <w:rStyle w:val="Emphasis"/>
          <w:highlight w:val="green"/>
        </w:rPr>
        <w:t>harmful</w:t>
      </w:r>
      <w:r w:rsidRPr="00DF2633">
        <w:rPr>
          <w:rStyle w:val="StyleUnderline"/>
          <w:highlight w:val="green"/>
        </w:rPr>
        <w:t xml:space="preserve"> to the environment</w:t>
      </w:r>
      <w:r w:rsidRPr="00E35079">
        <w:rPr>
          <w:sz w:val="14"/>
        </w:rPr>
        <w:t xml:space="preserve"> – </w:t>
      </w:r>
      <w:proofErr w:type="gramStart"/>
      <w:r w:rsidRPr="00E35079">
        <w:rPr>
          <w:sz w:val="14"/>
        </w:rPr>
        <w:t>e.g.</w:t>
      </w:r>
      <w:proofErr w:type="gramEnd"/>
      <w:r w:rsidRPr="00E35079">
        <w:rPr>
          <w:sz w:val="14"/>
        </w:rPr>
        <w:t xml:space="preserve"> less arable land in agriculture, or oil and electricity instead of coal for rapidly increasing mobility. More recent disaster scenarios, such as those spread by reputable scientists since the late 1960s and in the 1970s, have also proved to be inaccurate. The reason things developed differently was the always underestimated innovative dynamism of the capitalist market economy, a growing ecological awareness and, as a result, legislative intervention that took advantage of the logic of market capitalism: As a result of the ecological movement that had come out of the United States since 1970, wise legislation began to use the price mechanism to apply market incentives to internalize negative externalities. </w:t>
      </w:r>
      <w:r w:rsidRPr="00E35079">
        <w:rPr>
          <w:rStyle w:val="StyleUnderline"/>
        </w:rPr>
        <w:t xml:space="preserve">Environmental </w:t>
      </w:r>
      <w:r w:rsidRPr="00DF2633">
        <w:rPr>
          <w:rStyle w:val="StyleUnderline"/>
          <w:highlight w:val="green"/>
        </w:rPr>
        <w:t>pollution</w:t>
      </w:r>
      <w:r w:rsidRPr="00E35079">
        <w:rPr>
          <w:rStyle w:val="StyleUnderline"/>
        </w:rPr>
        <w:t xml:space="preserve"> was </w:t>
      </w:r>
      <w:r w:rsidRPr="00DF2633">
        <w:rPr>
          <w:rStyle w:val="Emphasis"/>
          <w:highlight w:val="green"/>
        </w:rPr>
        <w:t>given a price-tag</w:t>
      </w:r>
      <w:r w:rsidRPr="00DF2633">
        <w:rPr>
          <w:sz w:val="14"/>
          <w:highlight w:val="green"/>
        </w:rPr>
        <w:t xml:space="preserve">. </w:t>
      </w:r>
      <w:r w:rsidRPr="00DF2633">
        <w:rPr>
          <w:rStyle w:val="StyleUnderline"/>
          <w:highlight w:val="green"/>
        </w:rPr>
        <w:t xml:space="preserve">This led to an </w:t>
      </w:r>
      <w:r w:rsidRPr="00DF2633">
        <w:rPr>
          <w:rStyle w:val="Emphasis"/>
          <w:highlight w:val="green"/>
        </w:rPr>
        <w:t xml:space="preserve">enormous decrease </w:t>
      </w:r>
      <w:r w:rsidRPr="00E35079">
        <w:rPr>
          <w:rStyle w:val="Emphasis"/>
        </w:rPr>
        <w:t>in air pollution</w:t>
      </w:r>
      <w:r w:rsidRPr="00E35079">
        <w:rPr>
          <w:rStyle w:val="StyleUnderline"/>
        </w:rPr>
        <w:t xml:space="preserve"> </w:t>
      </w:r>
      <w:r w:rsidRPr="00DF2633">
        <w:rPr>
          <w:rStyle w:val="StyleUnderline"/>
          <w:highlight w:val="green"/>
        </w:rPr>
        <w:t xml:space="preserve">and </w:t>
      </w:r>
      <w:r w:rsidRPr="00E35079">
        <w:rPr>
          <w:rStyle w:val="Emphasis"/>
        </w:rPr>
        <w:t xml:space="preserve">other </w:t>
      </w:r>
      <w:r w:rsidRPr="00DF2633">
        <w:rPr>
          <w:rStyle w:val="Emphasis"/>
          <w:highlight w:val="green"/>
        </w:rPr>
        <w:t>ecological consequences</w:t>
      </w:r>
      <w:r w:rsidRPr="00DF2633">
        <w:rPr>
          <w:rStyle w:val="StyleUnderline"/>
          <w:highlight w:val="green"/>
        </w:rPr>
        <w:t xml:space="preserve"> </w:t>
      </w:r>
      <w:r w:rsidRPr="00E35079">
        <w:rPr>
          <w:rStyle w:val="StyleUnderline"/>
        </w:rPr>
        <w:t xml:space="preserve">of growth, which is </w:t>
      </w:r>
      <w:r w:rsidRPr="00DF2633">
        <w:rPr>
          <w:rStyle w:val="Emphasis"/>
          <w:highlight w:val="green"/>
        </w:rPr>
        <w:t>only possible in free</w:t>
      </w:r>
      <w:r w:rsidRPr="00DF2633">
        <w:rPr>
          <w:rStyle w:val="StyleUnderline"/>
          <w:highlight w:val="green"/>
        </w:rPr>
        <w:t xml:space="preserve">, </w:t>
      </w:r>
      <w:r w:rsidRPr="00DF2633">
        <w:rPr>
          <w:rStyle w:val="Emphasis"/>
          <w:highlight w:val="green"/>
        </w:rPr>
        <w:t>market</w:t>
      </w:r>
      <w:r w:rsidRPr="00E35079">
        <w:rPr>
          <w:rStyle w:val="Emphasis"/>
        </w:rPr>
        <w:t xml:space="preserve">-based </w:t>
      </w:r>
      <w:r w:rsidRPr="00DF2633">
        <w:rPr>
          <w:rStyle w:val="Emphasis"/>
          <w:highlight w:val="green"/>
        </w:rPr>
        <w:t>societies</w:t>
      </w:r>
      <w:r w:rsidRPr="00E35079">
        <w:rPr>
          <w:rStyle w:val="StyleUnderline"/>
        </w:rPr>
        <w:t xml:space="preserve">, because the production process here is characterized by </w:t>
      </w:r>
      <w:r w:rsidRPr="00E35079">
        <w:rPr>
          <w:rStyle w:val="Emphasis"/>
        </w:rPr>
        <w:t>competition</w:t>
      </w:r>
      <w:r w:rsidRPr="00E35079">
        <w:rPr>
          <w:rStyle w:val="StyleUnderline"/>
        </w:rPr>
        <w:t xml:space="preserve"> and </w:t>
      </w:r>
      <w:r w:rsidRPr="00E35079">
        <w:rPr>
          <w:rStyle w:val="Emphasis"/>
        </w:rPr>
        <w:t>constant pressure to reduce costs</w:t>
      </w:r>
      <w:r w:rsidRPr="00E35079">
        <w:rPr>
          <w:sz w:val="14"/>
        </w:rPr>
        <w:t xml:space="preserve">, </w:t>
      </w:r>
      <w:proofErr w:type="gramStart"/>
      <w:r w:rsidRPr="00E35079">
        <w:rPr>
          <w:sz w:val="14"/>
        </w:rPr>
        <w:t>i.e.</w:t>
      </w:r>
      <w:proofErr w:type="gramEnd"/>
      <w:r w:rsidRPr="00E35079">
        <w:rPr>
          <w:sz w:val="14"/>
        </w:rPr>
        <w:t xml:space="preserve"> </w:t>
      </w:r>
      <w:r w:rsidRPr="00E35079">
        <w:rPr>
          <w:rStyle w:val="StyleUnderline"/>
        </w:rPr>
        <w:t xml:space="preserve">to the </w:t>
      </w:r>
      <w:r w:rsidRPr="00E35079">
        <w:rPr>
          <w:rStyle w:val="Emphasis"/>
        </w:rPr>
        <w:t>most profitable use</w:t>
      </w:r>
      <w:r w:rsidRPr="00E35079">
        <w:rPr>
          <w:rStyle w:val="StyleUnderline"/>
        </w:rPr>
        <w:t xml:space="preserve"> of resources</w:t>
      </w:r>
      <w:r w:rsidRPr="00E35079">
        <w:rPr>
          <w:sz w:val="14"/>
        </w:rPr>
        <w:t xml:space="preserve">. On the other hand, </w:t>
      </w:r>
      <w:r w:rsidRPr="00E35079">
        <w:rPr>
          <w:rStyle w:val="Emphasis"/>
        </w:rPr>
        <w:t xml:space="preserve">all forms of </w:t>
      </w:r>
      <w:r w:rsidRPr="00DF2633">
        <w:rPr>
          <w:rStyle w:val="Emphasis"/>
          <w:highlight w:val="green"/>
        </w:rPr>
        <w:t>socialism</w:t>
      </w:r>
      <w:r w:rsidRPr="00E35079">
        <w:rPr>
          <w:sz w:val="14"/>
        </w:rPr>
        <w:t xml:space="preserve">, </w:t>
      </w:r>
      <w:proofErr w:type="gramStart"/>
      <w:r w:rsidRPr="00E35079">
        <w:rPr>
          <w:sz w:val="14"/>
        </w:rPr>
        <w:t>i.e.</w:t>
      </w:r>
      <w:proofErr w:type="gramEnd"/>
      <w:r w:rsidRPr="00E35079">
        <w:rPr>
          <w:sz w:val="14"/>
        </w:rPr>
        <w:t xml:space="preserve"> a state-controlled economy, </w:t>
      </w:r>
      <w:r w:rsidRPr="00E35079">
        <w:rPr>
          <w:rStyle w:val="StyleUnderline"/>
        </w:rPr>
        <w:t xml:space="preserve">have </w:t>
      </w:r>
      <w:r w:rsidRPr="00DF2633">
        <w:rPr>
          <w:rStyle w:val="StyleUnderline"/>
          <w:highlight w:val="green"/>
        </w:rPr>
        <w:t xml:space="preserve">proved to be </w:t>
      </w:r>
      <w:r w:rsidRPr="00DF2633">
        <w:rPr>
          <w:rStyle w:val="Emphasis"/>
          <w:highlight w:val="green"/>
        </w:rPr>
        <w:t>ecological disasters</w:t>
      </w:r>
      <w:r w:rsidRPr="00DF2633">
        <w:rPr>
          <w:rStyle w:val="StyleUnderline"/>
          <w:highlight w:val="green"/>
        </w:rPr>
        <w:t xml:space="preserve"> </w:t>
      </w:r>
      <w:r w:rsidRPr="00E35079">
        <w:rPr>
          <w:rStyle w:val="StyleUnderline"/>
        </w:rPr>
        <w:t xml:space="preserve">and have left behind </w:t>
      </w:r>
      <w:r w:rsidRPr="00E35079">
        <w:rPr>
          <w:rStyle w:val="Emphasis"/>
        </w:rPr>
        <w:t>destruction of gigantic proportions</w:t>
      </w:r>
      <w:r w:rsidRPr="00E35079">
        <w:rPr>
          <w:rStyle w:val="StyleUnderline"/>
        </w:rPr>
        <w:t xml:space="preserve">, without providing the population with </w:t>
      </w:r>
      <w:r w:rsidRPr="00E35079">
        <w:rPr>
          <w:rStyle w:val="Emphasis"/>
        </w:rPr>
        <w:t>anything</w:t>
      </w:r>
      <w:r w:rsidRPr="00E35079">
        <w:rPr>
          <w:rStyle w:val="StyleUnderline"/>
        </w:rPr>
        <w:t xml:space="preserve"> that is </w:t>
      </w:r>
      <w:r w:rsidRPr="00E35079">
        <w:rPr>
          <w:rStyle w:val="Emphasis"/>
        </w:rPr>
        <w:t>near comparable in prosperity</w:t>
      </w:r>
      <w:r w:rsidRPr="00E35079">
        <w:rPr>
          <w:rStyle w:val="StyleUnderline"/>
        </w:rPr>
        <w:t xml:space="preserve">, often even by </w:t>
      </w:r>
      <w:r w:rsidRPr="00E35079">
        <w:rPr>
          <w:rStyle w:val="Emphasis"/>
        </w:rPr>
        <w:t>destroying existing prosperity</w:t>
      </w:r>
      <w:r w:rsidRPr="00E35079">
        <w:rPr>
          <w:rStyle w:val="StyleUnderline"/>
        </w:rPr>
        <w:t xml:space="preserve">, such as happened in </w:t>
      </w:r>
      <w:r w:rsidRPr="00E35079">
        <w:rPr>
          <w:rStyle w:val="Emphasis"/>
        </w:rPr>
        <w:t>Venezuela</w:t>
      </w:r>
      <w:r w:rsidRPr="00E35079">
        <w:rPr>
          <w:sz w:val="14"/>
        </w:rPr>
        <w:t>. Capitalist profit motive combined with digitalization as a solution: Increasing decoupling of growth and resource consumption Moreover, technological innovations combined with capitalist profit-seeking and market competition have led to a new and surprising phenomenon over the past decades, which is still hardly noticed in the public debate: the decoupling of growth and resource consumption (“dematerialization”). In a wide variety of industrial sectors, the developed</w:t>
      </w:r>
      <w:r w:rsidRPr="00B172AE">
        <w:rPr>
          <w:sz w:val="14"/>
        </w:rPr>
        <w:t xml:space="preserve"> countries, above all the U.S., are now achieving ever greater productive output with increasingly fewer resources. This has a lot to do with technology, especially the digitalization of the economy and of our entire lives. As the well-known MIT professor Andrew McAfee shows in his book More from Less, published in October 2019, this process also follows the logic of capitalist profit maximization. To get it going, we do not need politics, even though wise, properly incentivizing legislation can be helpful and sometimes necessary. Above all, however, it is the combination of technological innovation, capitalist profit-seeking, and market-based entrepreneurial competition that will also solve the problem of man-made global warming. In addition, property rights and their protection are decisive for the careful use of natural resources. And where this is not possible, legal support for collective self-governing structures, in accordance with the principle of subsidiarity, are important—as is </w:t>
      </w:r>
      <w:proofErr w:type="spellStart"/>
      <w:r w:rsidRPr="00B172AE">
        <w:rPr>
          <w:sz w:val="14"/>
        </w:rPr>
        <w:t>analysed</w:t>
      </w:r>
      <w:proofErr w:type="spellEnd"/>
      <w:r w:rsidRPr="00B172AE">
        <w:rPr>
          <w:sz w:val="14"/>
        </w:rPr>
        <w:t xml:space="preserve"> by Nobel Economic Prize winner Elinor Ostrom. By contrast, the growing ideologically motivated anti-capitalist eco-activism, and the policies influenced by it, are leading in the wrong direction, distracting </w:t>
      </w:r>
      <w:r w:rsidRPr="00B172AE">
        <w:rPr>
          <w:sz w:val="14"/>
        </w:rPr>
        <w:lastRenderedPageBreak/>
        <w:t>precisely from what would be best for the climate and the environment—and distracting us from what could help protect us against the inevitable consequences of global warming.</w:t>
      </w:r>
    </w:p>
    <w:p w14:paraId="3BA73757" w14:textId="1902C978" w:rsidR="002A791F" w:rsidRDefault="002A791F" w:rsidP="002A791F">
      <w:pPr>
        <w:rPr>
          <w:sz w:val="14"/>
        </w:rPr>
      </w:pPr>
    </w:p>
    <w:p w14:paraId="2B598CFF" w14:textId="77777777" w:rsidR="002A791F" w:rsidRDefault="002A791F" w:rsidP="002A791F">
      <w:pPr>
        <w:pStyle w:val="Heading4"/>
      </w:pPr>
      <w:r>
        <w:t>Cap inevitable— it’s too malleable and there are no viable alts.</w:t>
      </w:r>
    </w:p>
    <w:p w14:paraId="2582EB0E" w14:textId="77777777" w:rsidR="002A791F" w:rsidRDefault="002A791F" w:rsidP="002A791F">
      <w:pPr>
        <w:rPr>
          <w:sz w:val="16"/>
          <w:szCs w:val="16"/>
        </w:rPr>
      </w:pPr>
      <w:proofErr w:type="spellStart"/>
      <w:r>
        <w:rPr>
          <w:b/>
          <w:sz w:val="26"/>
          <w:szCs w:val="26"/>
        </w:rPr>
        <w:t>Speth</w:t>
      </w:r>
      <w:proofErr w:type="spellEnd"/>
      <w:r>
        <w:rPr>
          <w:b/>
          <w:sz w:val="26"/>
          <w:szCs w:val="26"/>
        </w:rPr>
        <w:t xml:space="preserve"> 8</w:t>
      </w:r>
      <w:r>
        <w:rPr>
          <w:sz w:val="16"/>
          <w:szCs w:val="16"/>
        </w:rPr>
        <w:t>, James, [American environmental lawyer [ex-dean of Yale school of forestry and environmentalism] 208, “</w:t>
      </w:r>
      <w:r>
        <w:rPr>
          <w:i/>
          <w:sz w:val="16"/>
          <w:szCs w:val="16"/>
        </w:rPr>
        <w:t>The bridge at the end of the world</w:t>
      </w:r>
      <w:r>
        <w:rPr>
          <w:sz w:val="16"/>
          <w:szCs w:val="16"/>
        </w:rPr>
        <w:t>,” 188-9, https://onlinelibrary.wiley.com/doi/epdf/10.1111/j.1477-8947.2008.209_3.x</w:t>
      </w:r>
    </w:p>
    <w:p w14:paraId="2A803873" w14:textId="77777777" w:rsidR="002A791F" w:rsidRDefault="002A791F" w:rsidP="002A791F">
      <w:pPr>
        <w:rPr>
          <w:sz w:val="16"/>
          <w:szCs w:val="16"/>
        </w:rPr>
      </w:pPr>
    </w:p>
    <w:p w14:paraId="1AF7B14D" w14:textId="3C5F3622" w:rsidR="002A791F" w:rsidRPr="002A791F" w:rsidRDefault="002A791F" w:rsidP="002A791F">
      <w:pPr>
        <w:rPr>
          <w:sz w:val="16"/>
          <w:szCs w:val="16"/>
        </w:rPr>
      </w:pPr>
      <w:r>
        <w:rPr>
          <w:sz w:val="16"/>
          <w:szCs w:val="16"/>
        </w:rPr>
        <w:t xml:space="preserve">Of course, </w:t>
      </w:r>
      <w:r>
        <w:rPr>
          <w:u w:val="single"/>
        </w:rPr>
        <w:t xml:space="preserve">the big problem facing all discussions of alternatives to capitalism is that </w:t>
      </w:r>
      <w:r>
        <w:rPr>
          <w:highlight w:val="green"/>
          <w:u w:val="single"/>
        </w:rPr>
        <w:t>there do not seem to be</w:t>
      </w:r>
      <w:r>
        <w:rPr>
          <w:u w:val="single"/>
        </w:rPr>
        <w:t xml:space="preserve"> any </w:t>
      </w:r>
      <w:r>
        <w:rPr>
          <w:highlight w:val="green"/>
          <w:u w:val="single"/>
        </w:rPr>
        <w:t>alt</w:t>
      </w:r>
      <w:r>
        <w:rPr>
          <w:u w:val="single"/>
        </w:rPr>
        <w:t>ernative</w:t>
      </w:r>
      <w:r>
        <w:rPr>
          <w:highlight w:val="green"/>
          <w:u w:val="single"/>
        </w:rPr>
        <w:t>s</w:t>
      </w:r>
      <w:r>
        <w:rPr>
          <w:u w:val="single"/>
        </w:rPr>
        <w:t xml:space="preserve">. Throughout the Cold War, the alternative was state </w:t>
      </w:r>
      <w:r>
        <w:rPr>
          <w:highlight w:val="green"/>
          <w:u w:val="single"/>
        </w:rPr>
        <w:t>socialism</w:t>
      </w:r>
      <w:r>
        <w:rPr>
          <w:u w:val="single"/>
        </w:rPr>
        <w:t xml:space="preserve"> or communism, but it </w:t>
      </w:r>
      <w:r>
        <w:rPr>
          <w:highlight w:val="green"/>
          <w:u w:val="single"/>
        </w:rPr>
        <w:t>is fading fast</w:t>
      </w:r>
      <w:r>
        <w:rPr>
          <w:u w:val="single"/>
        </w:rPr>
        <w:t xml:space="preserve"> around the globe. </w:t>
      </w:r>
      <w:r>
        <w:rPr>
          <w:highlight w:val="green"/>
          <w:u w:val="single"/>
        </w:rPr>
        <w:t>Asked about alternatives</w:t>
      </w:r>
      <w:r>
        <w:rPr>
          <w:u w:val="single"/>
        </w:rPr>
        <w:t xml:space="preserve"> to capitalism </w:t>
      </w:r>
      <w:r>
        <w:rPr>
          <w:highlight w:val="green"/>
          <w:u w:val="single"/>
        </w:rPr>
        <w:t>today</w:t>
      </w:r>
      <w:r>
        <w:rPr>
          <w:u w:val="single"/>
        </w:rPr>
        <w:t xml:space="preserve">, most </w:t>
      </w:r>
      <w:r>
        <w:rPr>
          <w:highlight w:val="green"/>
          <w:u w:val="single"/>
        </w:rPr>
        <w:t>people draw, blank</w:t>
      </w:r>
      <w:r>
        <w:rPr>
          <w:u w:val="single"/>
        </w:rPr>
        <w:t>.</w:t>
      </w:r>
      <w:r>
        <w:rPr>
          <w:sz w:val="16"/>
          <w:szCs w:val="16"/>
        </w:rPr>
        <w:t xml:space="preserve"> Some would add, for good reason. </w:t>
      </w:r>
      <w:r>
        <w:rPr>
          <w:u w:val="single"/>
        </w:rPr>
        <w:t>It is therefore worth noting the diversity of economic systems</w:t>
      </w:r>
      <w:r>
        <w:t xml:space="preserve"> </w:t>
      </w:r>
      <w:r>
        <w:rPr>
          <w:sz w:val="16"/>
          <w:szCs w:val="16"/>
        </w:rPr>
        <w:t xml:space="preserve">both </w:t>
      </w:r>
      <w:r>
        <w:rPr>
          <w:u w:val="single"/>
        </w:rPr>
        <w:t>within capitalism</w:t>
      </w:r>
      <w:r>
        <w:rPr>
          <w:sz w:val="16"/>
          <w:szCs w:val="16"/>
        </w:rPr>
        <w:t xml:space="preserve"> and within socialism, a point stressed by the Tellus Institute." </w:t>
      </w:r>
      <w:r>
        <w:rPr>
          <w:highlight w:val="green"/>
          <w:u w:val="single"/>
        </w:rPr>
        <w:t>Within cap</w:t>
      </w:r>
      <w:r>
        <w:rPr>
          <w:u w:val="single"/>
        </w:rPr>
        <w:t xml:space="preserve">italism, </w:t>
      </w:r>
      <w:r>
        <w:rPr>
          <w:highlight w:val="green"/>
          <w:u w:val="single"/>
        </w:rPr>
        <w:t>a variety of</w:t>
      </w:r>
      <w:r>
        <w:rPr>
          <w:u w:val="single"/>
        </w:rPr>
        <w:t xml:space="preserve"> national economic </w:t>
      </w:r>
      <w:r>
        <w:rPr>
          <w:highlight w:val="green"/>
          <w:u w:val="single"/>
        </w:rPr>
        <w:t>systems exist, where the key variable is</w:t>
      </w:r>
      <w:r>
        <w:rPr>
          <w:u w:val="single"/>
        </w:rPr>
        <w:t xml:space="preserve"> the </w:t>
      </w:r>
      <w:r>
        <w:rPr>
          <w:highlight w:val="green"/>
          <w:u w:val="single"/>
        </w:rPr>
        <w:t>degree of engagement of government</w:t>
      </w:r>
      <w:r>
        <w:rPr>
          <w:u w:val="single"/>
        </w:rPr>
        <w:t xml:space="preserve"> in determining economic priorities and social conditions.</w:t>
      </w:r>
      <w:r>
        <w:rPr>
          <w:sz w:val="16"/>
          <w:szCs w:val="16"/>
        </w:rPr>
        <w:t xml:space="preserve"> At one end of the spectrum, the so-called Anglo-American model approximates laissez-faire. Here, the market tends to dominate the state. In Scandinavia and elsewhere on the Continent, one finds varieties of social democratic capitalism." </w:t>
      </w:r>
      <w:r>
        <w:rPr>
          <w:highlight w:val="green"/>
          <w:u w:val="single"/>
        </w:rPr>
        <w:t>Social democratic nations exert</w:t>
      </w:r>
      <w:r>
        <w:rPr>
          <w:u w:val="single"/>
        </w:rPr>
        <w:t xml:space="preserve"> greater </w:t>
      </w:r>
      <w:r>
        <w:rPr>
          <w:highlight w:val="green"/>
          <w:u w:val="single"/>
        </w:rPr>
        <w:t>public control over capital investment</w:t>
      </w:r>
      <w:r>
        <w:rPr>
          <w:u w:val="single"/>
        </w:rPr>
        <w:t xml:space="preserve"> and have created more comprehensive social programs including higher minimum wages and unemployment compensation, greater protections against layoffs, free or near-free health care and schooling, and so on.</w:t>
      </w:r>
      <w:r>
        <w:rPr>
          <w:sz w:val="16"/>
          <w:szCs w:val="16"/>
        </w:rPr>
        <w:t xml:space="preserve"> In these countries the market and the state are seen as partners. </w:t>
      </w:r>
      <w:r>
        <w:rPr>
          <w:u w:val="single"/>
        </w:rPr>
        <w:t>In Japan and elsewhere in Asia, there are systems that can be described as state capitalism,</w:t>
      </w:r>
      <w:r>
        <w:rPr>
          <w:sz w:val="16"/>
          <w:szCs w:val="16"/>
        </w:rPr>
        <w:t xml:space="preserve"> where there is heavy government involvement in directing the economy and where the state tends to dominate the market.</w:t>
      </w:r>
    </w:p>
    <w:p w14:paraId="002FE16A" w14:textId="47E75408" w:rsidR="002A791F" w:rsidRDefault="002A791F" w:rsidP="002A791F">
      <w:pPr>
        <w:rPr>
          <w:sz w:val="14"/>
        </w:rPr>
      </w:pPr>
    </w:p>
    <w:p w14:paraId="54FDF327" w14:textId="77777777" w:rsidR="002A791F" w:rsidRPr="000F7AAF" w:rsidRDefault="002A791F" w:rsidP="002A791F">
      <w:pPr>
        <w:pStyle w:val="Heading4"/>
      </w:pPr>
      <w:r w:rsidRPr="00712FDA">
        <w:rPr>
          <w:u w:val="single"/>
        </w:rPr>
        <w:t>Resources</w:t>
      </w:r>
      <w:r>
        <w:t xml:space="preserve"> – p</w:t>
      </w:r>
      <w:r w:rsidRPr="000F7AAF">
        <w:t xml:space="preserve">rofit motive key to </w:t>
      </w:r>
      <w:r w:rsidRPr="00A13957">
        <w:rPr>
          <w:u w:val="single"/>
        </w:rPr>
        <w:t>effective resource management</w:t>
      </w:r>
    </w:p>
    <w:p w14:paraId="2D65F7A9" w14:textId="77777777" w:rsidR="002A791F" w:rsidRPr="00712FDA" w:rsidRDefault="002A791F" w:rsidP="002A791F">
      <w:r w:rsidRPr="00885E89">
        <w:rPr>
          <w:rStyle w:val="Style13ptBold"/>
        </w:rPr>
        <w:t>Fitzmaurice 15</w:t>
      </w:r>
      <w:r>
        <w:rPr>
          <w:rStyle w:val="Style13ptBold"/>
        </w:rPr>
        <w:t xml:space="preserve"> </w:t>
      </w:r>
      <w:r w:rsidRPr="00712FDA">
        <w:t>Mat</w:t>
      </w:r>
      <w:r>
        <w:t>thew Fitzmaurice 3-23-2015 “</w:t>
      </w:r>
      <w:r w:rsidRPr="00885E89">
        <w:t>ONLY CAPITALISM CAN SAVE THE PLANET</w:t>
      </w:r>
      <w:r>
        <w:t xml:space="preserve">” </w:t>
      </w:r>
      <w:hyperlink r:id="rId14" w:history="1">
        <w:r w:rsidRPr="00203C1E">
          <w:rPr>
            <w:rStyle w:val="Hyperlink"/>
          </w:rPr>
          <w:t>http://ensia.com/voices/only-capitalism-can-save-the-planet/</w:t>
        </w:r>
      </w:hyperlink>
      <w:r>
        <w:t xml:space="preserve"> (CEO of </w:t>
      </w:r>
      <w:proofErr w:type="spellStart"/>
      <w:r w:rsidRPr="00885E89">
        <w:t>EcoAlpha</w:t>
      </w:r>
      <w:proofErr w:type="spellEnd"/>
      <w:r w:rsidRPr="00885E89">
        <w:t xml:space="preserve"> Asset Management LLC.</w:t>
      </w:r>
      <w:r>
        <w:t>)//Elmer</w:t>
      </w:r>
    </w:p>
    <w:p w14:paraId="3BDAD5BA" w14:textId="77777777" w:rsidR="002A791F" w:rsidRPr="00D23442" w:rsidRDefault="002A791F" w:rsidP="002A791F">
      <w:pPr>
        <w:rPr>
          <w:rStyle w:val="StyleUnderline"/>
        </w:rPr>
      </w:pPr>
      <w:r w:rsidRPr="00D23442">
        <w:rPr>
          <w:sz w:val="16"/>
        </w:rPr>
        <w:t xml:space="preserve">Here’s the thing, though: where there are problems to be solved, there’s money to be made. And </w:t>
      </w:r>
      <w:r w:rsidRPr="00D23442">
        <w:rPr>
          <w:rStyle w:val="StyleUnderline"/>
        </w:rPr>
        <w:t>where there’s money to be made, we awaken one of the world’s most powerful forces for change: capitalism.</w:t>
      </w:r>
      <w:r w:rsidRPr="00D23442">
        <w:rPr>
          <w:sz w:val="16"/>
        </w:rPr>
        <w:t xml:space="preserve"> </w:t>
      </w:r>
      <w:proofErr w:type="gramStart"/>
      <w:r w:rsidRPr="00D23442">
        <w:rPr>
          <w:sz w:val="16"/>
        </w:rPr>
        <w:t>Of course</w:t>
      </w:r>
      <w:proofErr w:type="gramEnd"/>
      <w:r w:rsidRPr="00D23442">
        <w:rPr>
          <w:sz w:val="16"/>
        </w:rPr>
        <w:t xml:space="preserve"> capitalism has played a starring role in distressing the planet’s resources. Historically, the combination of unchecked industry, a readiness to externalize costs and a relentless thirst for growth have plundered and polluted the earth. It’s not a debate, but simple fact that our population size and economies cannot </w:t>
      </w:r>
      <w:proofErr w:type="gramStart"/>
      <w:r w:rsidRPr="00D23442">
        <w:rPr>
          <w:sz w:val="16"/>
        </w:rPr>
        <w:t>continue on</w:t>
      </w:r>
      <w:proofErr w:type="gramEnd"/>
      <w:r w:rsidRPr="00D23442">
        <w:rPr>
          <w:sz w:val="16"/>
        </w:rPr>
        <w:t xml:space="preserve"> their present trajectories without exhausting the world’s resources. Yet, </w:t>
      </w:r>
      <w:r w:rsidRPr="00D23442">
        <w:rPr>
          <w:rStyle w:val="StyleUnderline"/>
        </w:rPr>
        <w:t>a rapidly expanding global middle class</w:t>
      </w:r>
      <w:r w:rsidRPr="00D23442">
        <w:rPr>
          <w:sz w:val="16"/>
        </w:rPr>
        <w:t xml:space="preserve"> — </w:t>
      </w:r>
      <w:r w:rsidRPr="00D23442">
        <w:rPr>
          <w:rStyle w:val="StyleUnderline"/>
        </w:rPr>
        <w:t>increasingly urbanized and hungry for protein — threatens further and accelerating distress.</w:t>
      </w:r>
      <w:r w:rsidRPr="00D23442">
        <w:rPr>
          <w:sz w:val="16"/>
        </w:rPr>
        <w:t xml:space="preserve"> The hopeful news is that </w:t>
      </w:r>
      <w:r w:rsidRPr="00D23442">
        <w:rPr>
          <w:rStyle w:val="StyleUnderline"/>
        </w:rPr>
        <w:t>businesses</w:t>
      </w:r>
      <w:r w:rsidRPr="00D23442">
        <w:rPr>
          <w:sz w:val="16"/>
        </w:rPr>
        <w:t xml:space="preserve">, </w:t>
      </w:r>
      <w:r w:rsidRPr="00D23442">
        <w:rPr>
          <w:rStyle w:val="StyleUnderline"/>
        </w:rPr>
        <w:t>with their almost singular focus on economic self-interest</w:t>
      </w:r>
      <w:r w:rsidRPr="00D23442">
        <w:rPr>
          <w:sz w:val="16"/>
        </w:rPr>
        <w:t xml:space="preserve">, and governments, motivated by a variety of interests, </w:t>
      </w:r>
      <w:r w:rsidRPr="00D23442">
        <w:rPr>
          <w:rStyle w:val="StyleUnderline"/>
        </w:rPr>
        <w:t>are beginning to recognize and address in earnest these</w:t>
      </w:r>
      <w:r w:rsidRPr="00D23442">
        <w:rPr>
          <w:sz w:val="16"/>
        </w:rPr>
        <w:t xml:space="preserve"> inevitable </w:t>
      </w:r>
      <w:r w:rsidRPr="00D23442">
        <w:rPr>
          <w:rStyle w:val="StyleUnderline"/>
        </w:rPr>
        <w:t>problems</w:t>
      </w:r>
      <w:r w:rsidRPr="00D23442">
        <w:rPr>
          <w:sz w:val="16"/>
        </w:rPr>
        <w:t xml:space="preserve">. Today, the </w:t>
      </w:r>
      <w:r w:rsidRPr="00DF2633">
        <w:rPr>
          <w:rStyle w:val="StyleUnderline"/>
          <w:highlight w:val="green"/>
        </w:rPr>
        <w:t>businesses that develop</w:t>
      </w:r>
      <w:r w:rsidRPr="00D23442">
        <w:rPr>
          <w:rStyle w:val="StyleUnderline"/>
        </w:rPr>
        <w:t xml:space="preserve"> practical and affordable </w:t>
      </w:r>
      <w:r w:rsidRPr="00DF2633">
        <w:rPr>
          <w:rStyle w:val="StyleUnderline"/>
          <w:highlight w:val="green"/>
        </w:rPr>
        <w:t xml:space="preserve">solutions to burdened resource problems will end up being </w:t>
      </w:r>
      <w:r w:rsidRPr="00D23442">
        <w:rPr>
          <w:rStyle w:val="StyleUnderline"/>
        </w:rPr>
        <w:t xml:space="preserve">the world’s most </w:t>
      </w:r>
      <w:r w:rsidRPr="00DF2633">
        <w:rPr>
          <w:rStyle w:val="StyleUnderline"/>
          <w:highlight w:val="green"/>
        </w:rPr>
        <w:t xml:space="preserve">profitable </w:t>
      </w:r>
      <w:r w:rsidRPr="00D23442">
        <w:rPr>
          <w:rStyle w:val="StyleUnderline"/>
        </w:rPr>
        <w:t>companies</w:t>
      </w:r>
      <w:r w:rsidRPr="00D23442">
        <w:rPr>
          <w:sz w:val="16"/>
        </w:rPr>
        <w:t xml:space="preserve">. No longer can they be considered “sustainability” businesses. They are everyday businesses with a long view, targeting problems that are not going away. That’s smart business. </w:t>
      </w:r>
      <w:r w:rsidRPr="00D23442">
        <w:rPr>
          <w:rStyle w:val="StyleUnderline"/>
        </w:rPr>
        <w:t>Burdened resources have become a strong economic driver for businesses of all sizes, in all industries everywhere to spend and change — and one that will only grow in scope and intensity over time.</w:t>
      </w:r>
      <w:r w:rsidRPr="00D23442">
        <w:rPr>
          <w:sz w:val="16"/>
        </w:rPr>
        <w:t xml:space="preserve"> The </w:t>
      </w:r>
      <w:r w:rsidRPr="00DF2633">
        <w:rPr>
          <w:rStyle w:val="StyleUnderline"/>
          <w:highlight w:val="green"/>
        </w:rPr>
        <w:t xml:space="preserve">companies that provide effective solutions to burdened resources will </w:t>
      </w:r>
      <w:r w:rsidRPr="00D23442">
        <w:rPr>
          <w:rStyle w:val="StyleUnderline"/>
        </w:rPr>
        <w:t>provide superior risk-adjusted returns to their investors as business</w:t>
      </w:r>
      <w:r w:rsidRPr="00D23442">
        <w:rPr>
          <w:sz w:val="16"/>
        </w:rPr>
        <w:t xml:space="preserve"> and governments </w:t>
      </w:r>
      <w:r w:rsidRPr="00DF2633">
        <w:rPr>
          <w:rStyle w:val="StyleUnderline"/>
          <w:highlight w:val="green"/>
        </w:rPr>
        <w:t>accelerate</w:t>
      </w:r>
      <w:r w:rsidRPr="00D23442">
        <w:rPr>
          <w:sz w:val="16"/>
        </w:rPr>
        <w:t xml:space="preserve"> their </w:t>
      </w:r>
      <w:r w:rsidRPr="00D23442">
        <w:rPr>
          <w:rStyle w:val="StyleUnderline"/>
        </w:rPr>
        <w:t>solutions</w:t>
      </w:r>
      <w:r w:rsidRPr="00D23442">
        <w:rPr>
          <w:sz w:val="16"/>
        </w:rPr>
        <w:t xml:space="preserve"> </w:t>
      </w:r>
      <w:r w:rsidRPr="00D23442">
        <w:rPr>
          <w:rStyle w:val="StyleUnderline"/>
        </w:rPr>
        <w:t xml:space="preserve">spending </w:t>
      </w:r>
      <w:r w:rsidRPr="00DF2633">
        <w:rPr>
          <w:rStyle w:val="StyleUnderline"/>
          <w:highlight w:val="green"/>
        </w:rPr>
        <w:t>out of their own economic self-interest</w:t>
      </w:r>
      <w:r w:rsidRPr="00D23442">
        <w:rPr>
          <w:sz w:val="16"/>
        </w:rPr>
        <w:t xml:space="preserve">. And because the products, </w:t>
      </w:r>
      <w:proofErr w:type="gramStart"/>
      <w:r w:rsidRPr="00D23442">
        <w:rPr>
          <w:sz w:val="16"/>
        </w:rPr>
        <w:t>technologies</w:t>
      </w:r>
      <w:proofErr w:type="gramEnd"/>
      <w:r w:rsidRPr="00D23442">
        <w:rPr>
          <w:sz w:val="16"/>
        </w:rPr>
        <w:t xml:space="preserve"> and services these companies provide are common solutions to global problems — and are therefore exponentially repeatable — </w:t>
      </w:r>
      <w:r w:rsidRPr="00DF2633">
        <w:rPr>
          <w:rStyle w:val="StyleUnderline"/>
          <w:highlight w:val="green"/>
        </w:rPr>
        <w:t>these investments will have</w:t>
      </w:r>
      <w:r w:rsidRPr="00D23442">
        <w:rPr>
          <w:rStyle w:val="StyleUnderline"/>
        </w:rPr>
        <w:t xml:space="preserve"> amplified </w:t>
      </w:r>
      <w:r w:rsidRPr="00DF2633">
        <w:rPr>
          <w:rStyle w:val="StyleUnderline"/>
          <w:highlight w:val="green"/>
        </w:rPr>
        <w:t xml:space="preserve">positive impact on global resource </w:t>
      </w:r>
      <w:r w:rsidRPr="00DF2633">
        <w:rPr>
          <w:rStyle w:val="StyleUnderline"/>
          <w:highlight w:val="green"/>
        </w:rPr>
        <w:lastRenderedPageBreak/>
        <w:t xml:space="preserve">scarcity </w:t>
      </w:r>
      <w:r w:rsidRPr="00D23442">
        <w:rPr>
          <w:rStyle w:val="StyleUnderline"/>
        </w:rPr>
        <w:t>issues.</w:t>
      </w:r>
      <w:r w:rsidRPr="00D23442">
        <w:rPr>
          <w:sz w:val="16"/>
        </w:rPr>
        <w:t xml:space="preserve"> Too often people have a narrow view of these solutions, thinking only of solar panels and windmills. But </w:t>
      </w:r>
      <w:r w:rsidRPr="00D23442">
        <w:rPr>
          <w:rStyle w:val="StyleUnderline"/>
        </w:rPr>
        <w:t>solutions are</w:t>
      </w:r>
      <w:r w:rsidRPr="00D23442">
        <w:rPr>
          <w:sz w:val="16"/>
        </w:rPr>
        <w:t xml:space="preserve"> enormously </w:t>
      </w:r>
      <w:r w:rsidRPr="00D23442">
        <w:rPr>
          <w:rStyle w:val="StyleUnderline"/>
        </w:rPr>
        <w:t>diverse</w:t>
      </w:r>
      <w:r w:rsidRPr="00D23442">
        <w:rPr>
          <w:sz w:val="16"/>
        </w:rPr>
        <w:t xml:space="preserve">: They include, among many others, </w:t>
      </w:r>
      <w:r w:rsidRPr="00DF2633">
        <w:rPr>
          <w:rStyle w:val="StyleUnderline"/>
          <w:highlight w:val="green"/>
        </w:rPr>
        <w:t>agricultural drones that monitor soil conditions</w:t>
      </w:r>
      <w:r w:rsidRPr="00D23442">
        <w:rPr>
          <w:rStyle w:val="StyleUnderline"/>
        </w:rPr>
        <w:t xml:space="preserve">, smart </w:t>
      </w:r>
      <w:r w:rsidRPr="00DF2633">
        <w:rPr>
          <w:rStyle w:val="StyleUnderline"/>
          <w:highlight w:val="green"/>
        </w:rPr>
        <w:t>irrigation</w:t>
      </w:r>
      <w:r w:rsidRPr="00D23442">
        <w:rPr>
          <w:rStyle w:val="StyleUnderline"/>
        </w:rPr>
        <w:t xml:space="preserve"> technology </w:t>
      </w:r>
      <w:r w:rsidRPr="00DF2633">
        <w:rPr>
          <w:rStyle w:val="StyleUnderline"/>
          <w:highlight w:val="green"/>
        </w:rPr>
        <w:t>that delivers water only</w:t>
      </w:r>
      <w:r w:rsidRPr="00D23442">
        <w:rPr>
          <w:rStyle w:val="StyleUnderline"/>
        </w:rPr>
        <w:t xml:space="preserve"> where and when it’s really needed, more </w:t>
      </w:r>
      <w:r w:rsidRPr="00DF2633">
        <w:rPr>
          <w:rStyle w:val="StyleUnderline"/>
          <w:highlight w:val="green"/>
        </w:rPr>
        <w:t>efficient distributed energy</w:t>
      </w:r>
      <w:r w:rsidRPr="00D23442">
        <w:rPr>
          <w:rStyle w:val="StyleUnderline"/>
        </w:rPr>
        <w:t xml:space="preserve"> generation </w:t>
      </w:r>
      <w:r w:rsidRPr="00DF2633">
        <w:rPr>
          <w:rStyle w:val="StyleUnderline"/>
          <w:highlight w:val="green"/>
        </w:rPr>
        <w:t>and</w:t>
      </w:r>
      <w:r w:rsidRPr="00D23442">
        <w:rPr>
          <w:rStyle w:val="StyleUnderline"/>
        </w:rPr>
        <w:t xml:space="preserve"> component </w:t>
      </w:r>
      <w:r w:rsidRPr="00DF2633">
        <w:rPr>
          <w:rStyle w:val="StyleUnderline"/>
          <w:highlight w:val="green"/>
        </w:rPr>
        <w:t>suppliers that make cars use less gas</w:t>
      </w:r>
      <w:r w:rsidRPr="00D23442">
        <w:rPr>
          <w:rStyle w:val="StyleUnderline"/>
        </w:rPr>
        <w:t>.</w:t>
      </w:r>
      <w:r w:rsidRPr="00D23442">
        <w:rPr>
          <w:sz w:val="16"/>
        </w:rPr>
        <w:t xml:space="preserve"> We face a new reality in which our economic self-interest and the long-term well-being of the planet are coming into alignment. As a whole, </w:t>
      </w:r>
      <w:proofErr w:type="gramStart"/>
      <w:r w:rsidRPr="00D23442">
        <w:rPr>
          <w:sz w:val="16"/>
        </w:rPr>
        <w:t>the human race</w:t>
      </w:r>
      <w:proofErr w:type="gramEnd"/>
      <w:r w:rsidRPr="00D23442">
        <w:rPr>
          <w:sz w:val="16"/>
        </w:rPr>
        <w:t xml:space="preserve"> has a poor track record when it comes to altruism. Although there are a great many saints among us who spend — and even sacrifice — their lives to help others, most of us are hard pressed to take care of ourselves and our families. We have a much better track record when it comes to </w:t>
      </w:r>
      <w:r w:rsidRPr="00D23442">
        <w:rPr>
          <w:rStyle w:val="StyleUnderline"/>
        </w:rPr>
        <w:t>investing money in our own self- interest</w:t>
      </w:r>
      <w:r w:rsidRPr="00D23442">
        <w:rPr>
          <w:sz w:val="16"/>
        </w:rPr>
        <w:t xml:space="preserve">, </w:t>
      </w:r>
      <w:r w:rsidRPr="00D23442">
        <w:rPr>
          <w:rStyle w:val="StyleUnderline"/>
        </w:rPr>
        <w:t>which has fueled the unprecedented innovation, economic and life-expectancy growth of the past century.</w:t>
      </w:r>
      <w:r w:rsidRPr="00D23442">
        <w:rPr>
          <w:sz w:val="16"/>
        </w:rPr>
        <w:t xml:space="preserve">  In the past, many people who invested in sustainable solutions were motivated principally by conscience, willing to accept reduced returns </w:t>
      </w:r>
      <w:proofErr w:type="gramStart"/>
      <w:r w:rsidRPr="00D23442">
        <w:rPr>
          <w:sz w:val="16"/>
        </w:rPr>
        <w:t>in order to</w:t>
      </w:r>
      <w:proofErr w:type="gramEnd"/>
      <w:r w:rsidRPr="00D23442">
        <w:rPr>
          <w:sz w:val="16"/>
        </w:rPr>
        <w:t xml:space="preserve"> invest their money in a way that was consistent with their beliefs and convictions — be they religious, social or environmental. Now, however, we face a new reality in which our economic self-interest and the long-term well-being of the planet are coming into alignment. Because we </w:t>
      </w:r>
      <w:proofErr w:type="gramStart"/>
      <w:r w:rsidRPr="00D23442">
        <w:rPr>
          <w:sz w:val="16"/>
        </w:rPr>
        <w:t>have to</w:t>
      </w:r>
      <w:proofErr w:type="gramEnd"/>
      <w:r w:rsidRPr="00D23442">
        <w:rPr>
          <w:sz w:val="16"/>
        </w:rPr>
        <w:t xml:space="preserve"> face the reality of burdened resources, there’s money in it. Recently, some asset managers have based investments on environmental, social and governance screening, betting that good corporate citizens are inherently better-managed companies, which will therefore be more profitable over time. Increasingly, however, ESG screening is becoming more pervasive and will likely over time become commonplace, robbing this sort of screening as a differentiator when making investment decisions. The primary goal for investing in sustainable solutions is to achieve superior risk-adjusted returns. </w:t>
      </w:r>
      <w:r w:rsidRPr="00D23442">
        <w:rPr>
          <w:rStyle w:val="StyleUnderline"/>
        </w:rPr>
        <w:t>Companies that provide solutions to the issues of burdened resources will be the recipients of a massive global spend cycle, no matter one’s motivation</w:t>
      </w:r>
      <w:r w:rsidRPr="00D23442">
        <w:rPr>
          <w:sz w:val="16"/>
        </w:rPr>
        <w:t xml:space="preserve">. The fact that one’s investment is also part of the solution rather than the problem is worth getting excited about. Self-interest is what moves markets. According to McKinsey’s report, </w:t>
      </w:r>
      <w:proofErr w:type="gramStart"/>
      <w:r w:rsidRPr="00D23442">
        <w:rPr>
          <w:sz w:val="16"/>
        </w:rPr>
        <w:t>How</w:t>
      </w:r>
      <w:proofErr w:type="gramEnd"/>
      <w:r w:rsidRPr="00D23442">
        <w:rPr>
          <w:sz w:val="16"/>
        </w:rPr>
        <w:t xml:space="preserve"> to make Green Growth the new normal, “In order to mobilize the US$3 trillion a year that will be needed to build a resource-efficient growth model, investing in the markets of the future needs to be seen as possessing superior risk-return characteristics.” No government subsidy or charity case can move the needle for long</w:t>
      </w:r>
      <w:r w:rsidRPr="00D23442">
        <w:rPr>
          <w:rStyle w:val="StyleUnderline"/>
        </w:rPr>
        <w:t xml:space="preserve">. </w:t>
      </w:r>
      <w:r w:rsidRPr="00DF2633">
        <w:rPr>
          <w:rStyle w:val="StyleUnderline"/>
          <w:highlight w:val="green"/>
        </w:rPr>
        <w:t xml:space="preserve">Only capitalism has the power to </w:t>
      </w:r>
      <w:r w:rsidRPr="00D23442">
        <w:rPr>
          <w:rStyle w:val="StyleUnderline"/>
        </w:rPr>
        <w:t xml:space="preserve">retool industries, reshape economies </w:t>
      </w:r>
      <w:r w:rsidRPr="00DF2633">
        <w:rPr>
          <w:rStyle w:val="StyleUnderline"/>
          <w:highlight w:val="green"/>
        </w:rPr>
        <w:t>and rebuild infrastructure across the planet</w:t>
      </w:r>
      <w:r w:rsidRPr="00D23442">
        <w:rPr>
          <w:sz w:val="16"/>
        </w:rPr>
        <w:t xml:space="preserve">. </w:t>
      </w:r>
      <w:r w:rsidRPr="00D23442">
        <w:rPr>
          <w:rStyle w:val="StyleUnderline"/>
        </w:rPr>
        <w:t>It’s a big part of what got us into this mess, but it’s also what will get us out.</w:t>
      </w:r>
    </w:p>
    <w:p w14:paraId="55461769" w14:textId="77777777" w:rsidR="002A791F" w:rsidRDefault="002A791F" w:rsidP="002A791F">
      <w:pPr>
        <w:pStyle w:val="Heading4"/>
      </w:pPr>
      <w:r>
        <w:t>2] Growth is consistent w/ reducing environmental damage – this card slaps and has empirics</w:t>
      </w:r>
    </w:p>
    <w:p w14:paraId="7CFD04FC" w14:textId="77777777" w:rsidR="002A791F" w:rsidRPr="00B061FE" w:rsidRDefault="002A791F" w:rsidP="002A791F">
      <w:r w:rsidRPr="00681D38">
        <w:rPr>
          <w:rStyle w:val="Style13ptBold"/>
        </w:rPr>
        <w:t>McAfee 20</w:t>
      </w:r>
      <w:r>
        <w:t xml:space="preserve"> </w:t>
      </w:r>
      <w:r w:rsidRPr="00B061FE">
        <w:t>Andrew McAfee 10-6-2020 "Why Degrowth Is the Worst Idea on the Planet"</w:t>
      </w:r>
      <w:r>
        <w:t xml:space="preserve"> </w:t>
      </w:r>
      <w:hyperlink r:id="rId15" w:history="1">
        <w:r w:rsidRPr="00203C1E">
          <w:rPr>
            <w:rStyle w:val="Hyperlink"/>
          </w:rPr>
          <w:t>https://www.wired.com/story/opinion-why-degrowth-is-the-worst-idea-on-the-planet/</w:t>
        </w:r>
      </w:hyperlink>
      <w:r>
        <w:t xml:space="preserve"> (</w:t>
      </w:r>
      <w:r w:rsidRPr="00B061FE">
        <w:t xml:space="preserve">a principal research scientist at MIT, is cofounder and codirector of the MIT Initiative on the Digital Economy at the MIT Sloan School of </w:t>
      </w:r>
      <w:r>
        <w:t>Management)//Elmer</w:t>
      </w:r>
    </w:p>
    <w:p w14:paraId="11B542B1" w14:textId="77777777" w:rsidR="002A791F" w:rsidRPr="00AA3734" w:rsidRDefault="002A791F" w:rsidP="002A791F">
      <w:pPr>
        <w:rPr>
          <w:sz w:val="16"/>
        </w:rPr>
      </w:pPr>
      <w:r w:rsidRPr="00AA3734">
        <w:rPr>
          <w:sz w:val="16"/>
        </w:rPr>
        <w:t xml:space="preserve">Easing Pollution, Not Exporting It </w:t>
      </w:r>
      <w:r w:rsidRPr="00D23442">
        <w:rPr>
          <w:u w:val="single"/>
        </w:rPr>
        <w:t xml:space="preserve">In some important areas, however, a very different pattern emerged after 1970: </w:t>
      </w:r>
      <w:r w:rsidRPr="00DF2633">
        <w:rPr>
          <w:highlight w:val="green"/>
          <w:u w:val="single"/>
        </w:rPr>
        <w:t>Growth continued</w:t>
      </w:r>
      <w:r w:rsidRPr="00D23442">
        <w:rPr>
          <w:u w:val="single"/>
        </w:rPr>
        <w:t xml:space="preserve">, </w:t>
      </w:r>
      <w:r w:rsidRPr="00DF2633">
        <w:rPr>
          <w:b/>
          <w:bCs/>
          <w:highlight w:val="green"/>
          <w:u w:val="single"/>
          <w:bdr w:val="single" w:sz="4" w:space="0" w:color="auto"/>
        </w:rPr>
        <w:t>but environmental harm decreased</w:t>
      </w:r>
      <w:r w:rsidRPr="00AA3734">
        <w:rPr>
          <w:sz w:val="16"/>
        </w:rPr>
        <w:t xml:space="preserve">. </w:t>
      </w:r>
      <w:r w:rsidRPr="00D23442">
        <w:rPr>
          <w:u w:val="single"/>
        </w:rPr>
        <w:t>This decoupling occurred first with pollution, and first in the rich world</w:t>
      </w:r>
      <w:r w:rsidRPr="00AA3734">
        <w:rPr>
          <w:sz w:val="16"/>
        </w:rPr>
        <w:t xml:space="preserve">. </w:t>
      </w:r>
      <w:r w:rsidRPr="00DF2633">
        <w:rPr>
          <w:highlight w:val="green"/>
          <w:u w:val="single"/>
        </w:rPr>
        <w:t>In the US</w:t>
      </w:r>
      <w:r w:rsidRPr="00D23442">
        <w:rPr>
          <w:u w:val="single"/>
        </w:rPr>
        <w:t xml:space="preserve">, for example, </w:t>
      </w:r>
      <w:r w:rsidRPr="00DF2633">
        <w:rPr>
          <w:highlight w:val="green"/>
          <w:u w:val="single"/>
        </w:rPr>
        <w:t xml:space="preserve">aggregate levels of </w:t>
      </w:r>
      <w:r w:rsidRPr="00D23442">
        <w:rPr>
          <w:u w:val="single"/>
        </w:rPr>
        <w:t xml:space="preserve">six common </w:t>
      </w:r>
      <w:r w:rsidRPr="00DF2633">
        <w:rPr>
          <w:highlight w:val="green"/>
          <w:u w:val="single"/>
        </w:rPr>
        <w:t xml:space="preserve">air pollutants have declined </w:t>
      </w:r>
      <w:r w:rsidRPr="00D23442">
        <w:rPr>
          <w:u w:val="single"/>
        </w:rPr>
        <w:t xml:space="preserve">by </w:t>
      </w:r>
      <w:r w:rsidRPr="00DF2633">
        <w:rPr>
          <w:highlight w:val="green"/>
          <w:u w:val="single"/>
        </w:rPr>
        <w:t>77 percent</w:t>
      </w:r>
      <w:r w:rsidRPr="00D23442">
        <w:rPr>
          <w:u w:val="single"/>
        </w:rPr>
        <w:t xml:space="preserve">, even </w:t>
      </w:r>
      <w:r w:rsidRPr="00DF2633">
        <w:rPr>
          <w:highlight w:val="green"/>
          <w:u w:val="single"/>
        </w:rPr>
        <w:t>as g</w:t>
      </w:r>
      <w:r w:rsidRPr="00D23442">
        <w:rPr>
          <w:u w:val="single"/>
        </w:rPr>
        <w:t xml:space="preserve">ross </w:t>
      </w:r>
      <w:r w:rsidRPr="00DF2633">
        <w:rPr>
          <w:highlight w:val="green"/>
          <w:u w:val="single"/>
        </w:rPr>
        <w:t>d</w:t>
      </w:r>
      <w:r w:rsidRPr="00D23442">
        <w:rPr>
          <w:u w:val="single"/>
        </w:rPr>
        <w:t xml:space="preserve">omestic </w:t>
      </w:r>
      <w:r w:rsidRPr="00DF2633">
        <w:rPr>
          <w:highlight w:val="green"/>
          <w:u w:val="single"/>
        </w:rPr>
        <w:t>p</w:t>
      </w:r>
      <w:r w:rsidRPr="00D23442">
        <w:rPr>
          <w:u w:val="single"/>
        </w:rPr>
        <w:t xml:space="preserve">roduct </w:t>
      </w:r>
      <w:r w:rsidRPr="00DF2633">
        <w:rPr>
          <w:b/>
          <w:bCs/>
          <w:highlight w:val="green"/>
          <w:u w:val="single"/>
          <w:bdr w:val="single" w:sz="4" w:space="0" w:color="auto"/>
        </w:rPr>
        <w:t>increased by 285 percent</w:t>
      </w:r>
      <w:r w:rsidRPr="00DF2633">
        <w:rPr>
          <w:highlight w:val="green"/>
          <w:u w:val="single"/>
        </w:rPr>
        <w:t xml:space="preserve"> </w:t>
      </w:r>
      <w:r w:rsidRPr="00D23442">
        <w:rPr>
          <w:u w:val="single"/>
        </w:rPr>
        <w:t>and population by 60 percent</w:t>
      </w:r>
      <w:r w:rsidRPr="00AA3734">
        <w:rPr>
          <w:sz w:val="16"/>
        </w:rPr>
        <w:t xml:space="preserve">. In the UK, annual tonnage of particulate emissions dropped by more than 75 percent between 1970 and 2016, and of the main polluting chemicals by about 85 percent. </w:t>
      </w:r>
      <w:r w:rsidRPr="00D23442">
        <w:rPr>
          <w:u w:val="single"/>
        </w:rPr>
        <w:t>Similar gains are common across the highest-income</w:t>
      </w:r>
      <w:r w:rsidRPr="00AA3734">
        <w:rPr>
          <w:sz w:val="16"/>
        </w:rPr>
        <w:t xml:space="preserve"> </w:t>
      </w:r>
      <w:r w:rsidRPr="00D23442">
        <w:rPr>
          <w:u w:val="single"/>
        </w:rPr>
        <w:t>countries</w:t>
      </w:r>
      <w:r w:rsidRPr="00AA3734">
        <w:rPr>
          <w:sz w:val="16"/>
        </w:rPr>
        <w:t xml:space="preserve">. How were these reductions achieved? The two possibilities are cleanup and offshoring. Either rich countries figured out how to reduce their “air pollution per dollar” so much that overall pollution went down even as their economies grew, or they sent so much of their dirty production overseas that the air at home got cleaner. The first of these paths reduces the total burden of human-caused pollution; the second just rearranges it. </w:t>
      </w:r>
      <w:r w:rsidRPr="00D23442">
        <w:rPr>
          <w:u w:val="single"/>
        </w:rPr>
        <w:t xml:space="preserve">The </w:t>
      </w:r>
      <w:r w:rsidRPr="00DF2633">
        <w:rPr>
          <w:highlight w:val="green"/>
          <w:u w:val="single"/>
        </w:rPr>
        <w:t xml:space="preserve">evidence </w:t>
      </w:r>
      <w:r w:rsidRPr="00D23442">
        <w:rPr>
          <w:u w:val="single"/>
        </w:rPr>
        <w:t xml:space="preserve">is </w:t>
      </w:r>
      <w:r w:rsidRPr="00DF2633">
        <w:rPr>
          <w:highlight w:val="green"/>
          <w:u w:val="single"/>
        </w:rPr>
        <w:t>overwhelming</w:t>
      </w:r>
      <w:r w:rsidRPr="00D23442">
        <w:rPr>
          <w:u w:val="single"/>
        </w:rPr>
        <w:t xml:space="preserve"> </w:t>
      </w:r>
      <w:r w:rsidRPr="00DF2633">
        <w:rPr>
          <w:highlight w:val="green"/>
          <w:u w:val="single"/>
        </w:rPr>
        <w:t xml:space="preserve">that rich countries </w:t>
      </w:r>
      <w:r w:rsidRPr="00DF2633">
        <w:rPr>
          <w:b/>
          <w:bCs/>
          <w:highlight w:val="green"/>
          <w:u w:val="single"/>
        </w:rPr>
        <w:t xml:space="preserve">cleaned up </w:t>
      </w:r>
      <w:r w:rsidRPr="00D23442">
        <w:rPr>
          <w:b/>
          <w:bCs/>
          <w:u w:val="single"/>
        </w:rPr>
        <w:t xml:space="preserve">their air </w:t>
      </w:r>
      <w:r w:rsidRPr="00DF2633">
        <w:rPr>
          <w:b/>
          <w:bCs/>
          <w:highlight w:val="green"/>
          <w:u w:val="single"/>
        </w:rPr>
        <w:t>pollution</w:t>
      </w:r>
      <w:r w:rsidRPr="00DF2633">
        <w:rPr>
          <w:highlight w:val="green"/>
          <w:u w:val="single"/>
        </w:rPr>
        <w:t xml:space="preserve"> </w:t>
      </w:r>
      <w:r w:rsidRPr="00D23442">
        <w:rPr>
          <w:u w:val="single"/>
        </w:rPr>
        <w:t>much more than they outsourced it</w:t>
      </w:r>
      <w:r w:rsidRPr="00AA3734">
        <w:rPr>
          <w:sz w:val="16"/>
        </w:rPr>
        <w:t xml:space="preserve">. </w:t>
      </w:r>
      <w:r w:rsidRPr="00D23442">
        <w:rPr>
          <w:b/>
          <w:bCs/>
          <w:u w:val="single"/>
        </w:rPr>
        <w:t>For one, a great deal of air pollution comes from highway vehicles and power plants, and rich countries haven’t outsourced driving and generating electricity to low-income ones.</w:t>
      </w:r>
      <w:r w:rsidRPr="00AA3734">
        <w:rPr>
          <w:sz w:val="16"/>
        </w:rPr>
        <w:t xml:space="preserve"> In fact, </w:t>
      </w:r>
      <w:r w:rsidRPr="00D23442">
        <w:rPr>
          <w:b/>
          <w:bCs/>
          <w:u w:val="single"/>
        </w:rPr>
        <w:t>high-income countries haven't even offshored most of their industry</w:t>
      </w:r>
      <w:r w:rsidRPr="00AA3734">
        <w:rPr>
          <w:sz w:val="16"/>
        </w:rPr>
        <w:t xml:space="preserve">. The US and UK both manufacture more than they did 50 years ago (at least until the Covid-19 pandemic sharply reduced output), and Germany has been a net exporter since 2000 while continuing to drive down air pollution. The rest of the world has been exporting its manufacturing pollution to Germany (to use </w:t>
      </w:r>
      <w:proofErr w:type="spellStart"/>
      <w:r w:rsidRPr="00AA3734">
        <w:rPr>
          <w:sz w:val="16"/>
        </w:rPr>
        <w:t>degrowthers</w:t>
      </w:r>
      <w:proofErr w:type="spellEnd"/>
      <w:r w:rsidRPr="00AA3734">
        <w:rPr>
          <w:sz w:val="16"/>
        </w:rPr>
        <w:t xml:space="preserve">’ phrasing), yet Germans are breathing cleaner air than they were 20 years ago. </w:t>
      </w:r>
      <w:r w:rsidRPr="00DF2633">
        <w:rPr>
          <w:highlight w:val="green"/>
          <w:u w:val="single"/>
        </w:rPr>
        <w:t xml:space="preserve">Rich countries </w:t>
      </w:r>
      <w:r w:rsidRPr="00D23442">
        <w:rPr>
          <w:u w:val="single"/>
        </w:rPr>
        <w:t xml:space="preserve">have </w:t>
      </w:r>
      <w:r w:rsidRPr="00DF2633">
        <w:rPr>
          <w:highlight w:val="green"/>
          <w:u w:val="single"/>
        </w:rPr>
        <w:t xml:space="preserve">reduced </w:t>
      </w:r>
      <w:r w:rsidRPr="00D23442">
        <w:rPr>
          <w:u w:val="single"/>
        </w:rPr>
        <w:t xml:space="preserve">their air </w:t>
      </w:r>
      <w:r w:rsidRPr="00DF2633">
        <w:rPr>
          <w:highlight w:val="green"/>
          <w:u w:val="single"/>
        </w:rPr>
        <w:t xml:space="preserve">pollution </w:t>
      </w:r>
      <w:r w:rsidRPr="00D23442">
        <w:rPr>
          <w:u w:val="single"/>
        </w:rPr>
        <w:t xml:space="preserve">not </w:t>
      </w:r>
      <w:r w:rsidRPr="00DF2633">
        <w:rPr>
          <w:highlight w:val="green"/>
          <w:u w:val="single"/>
        </w:rPr>
        <w:t xml:space="preserve">by </w:t>
      </w:r>
      <w:r w:rsidRPr="00D23442">
        <w:rPr>
          <w:u w:val="single"/>
        </w:rPr>
        <w:t xml:space="preserve">embracing degrowth or offshoring, but instead by enacting and enforcing </w:t>
      </w:r>
      <w:r w:rsidRPr="00DF2633">
        <w:rPr>
          <w:b/>
          <w:bCs/>
          <w:highlight w:val="green"/>
          <w:u w:val="single"/>
        </w:rPr>
        <w:t>smart regulation</w:t>
      </w:r>
      <w:r w:rsidRPr="00AA3734">
        <w:rPr>
          <w:sz w:val="16"/>
        </w:rPr>
        <w:t xml:space="preserve">. As economists Joseph Shapiro and Reed Walker </w:t>
      </w:r>
      <w:r w:rsidRPr="00D23442">
        <w:rPr>
          <w:u w:val="single"/>
        </w:rPr>
        <w:t xml:space="preserve">concluded in a 2018 study about the US, “changes in environmental </w:t>
      </w:r>
      <w:r w:rsidRPr="00D23442">
        <w:rPr>
          <w:u w:val="single"/>
        </w:rPr>
        <w:lastRenderedPageBreak/>
        <w:t>regulation, rather than changes in productivity and trade, account for most of the emissions reductions.”</w:t>
      </w:r>
      <w:r w:rsidRPr="00AA3734">
        <w:rPr>
          <w:sz w:val="16"/>
        </w:rPr>
        <w:t xml:space="preserve"> Research about the cleanup of US waters also concludes that </w:t>
      </w:r>
      <w:r w:rsidRPr="00D23442">
        <w:rPr>
          <w:u w:val="single"/>
        </w:rPr>
        <w:t>well-designed and enforced regulations have successfully reduced pollution. I</w:t>
      </w:r>
      <w:r w:rsidRPr="00AA3734">
        <w:rPr>
          <w:sz w:val="16"/>
        </w:rPr>
        <w:t xml:space="preserve">t is true that the US and other rich countries now import lots of products from China and other nations with higher pollution levels. </w:t>
      </w:r>
      <w:r w:rsidRPr="00D23442">
        <w:rPr>
          <w:u w:val="single"/>
        </w:rPr>
        <w:t>But if there were no international trade at all, and rich countries had to rely exclusively on their domestic industries to make everything they consume, they’d still have much cleaner air and water than they did 50 years ago. As a 2004 Advances in Economic Analysis and Policy study summarized: “We find no evidence that domestic production of pollution-intensive goods in the US is being replaced by imports from overseas.”</w:t>
      </w:r>
      <w:r w:rsidRPr="00AA3734">
        <w:rPr>
          <w:sz w:val="16"/>
        </w:rPr>
        <w:t xml:space="preserve"> </w:t>
      </w:r>
      <w:r w:rsidRPr="00D23442">
        <w:rPr>
          <w:u w:val="single"/>
        </w:rPr>
        <w:t xml:space="preserve">The rich world’s </w:t>
      </w:r>
      <w:r w:rsidRPr="00DF2633">
        <w:rPr>
          <w:highlight w:val="green"/>
          <w:u w:val="single"/>
        </w:rPr>
        <w:t xml:space="preserve">success at decoupling growth </w:t>
      </w:r>
      <w:r w:rsidRPr="00D23442">
        <w:rPr>
          <w:u w:val="single"/>
        </w:rPr>
        <w:t xml:space="preserve">from pollution </w:t>
      </w:r>
      <w:r w:rsidRPr="00DF2633">
        <w:rPr>
          <w:highlight w:val="green"/>
          <w:u w:val="single"/>
        </w:rPr>
        <w:t xml:space="preserve">is an inconvenient fact for </w:t>
      </w:r>
      <w:proofErr w:type="spellStart"/>
      <w:r w:rsidRPr="00DF2633">
        <w:rPr>
          <w:highlight w:val="green"/>
          <w:u w:val="single"/>
        </w:rPr>
        <w:t>degrowthers</w:t>
      </w:r>
      <w:proofErr w:type="spellEnd"/>
      <w:r w:rsidRPr="00D23442">
        <w:rPr>
          <w:u w:val="single"/>
        </w:rPr>
        <w:t xml:space="preserve">. Even more inconvenient is </w:t>
      </w:r>
      <w:r w:rsidRPr="00DF2633">
        <w:rPr>
          <w:b/>
          <w:bCs/>
          <w:highlight w:val="green"/>
          <w:u w:val="single"/>
        </w:rPr>
        <w:t>China's recent success</w:t>
      </w:r>
      <w:r w:rsidRPr="00DF2633">
        <w:rPr>
          <w:highlight w:val="green"/>
          <w:u w:val="single"/>
        </w:rPr>
        <w:t xml:space="preserve"> </w:t>
      </w:r>
      <w:r w:rsidRPr="00D23442">
        <w:rPr>
          <w:u w:val="single"/>
        </w:rPr>
        <w:t xml:space="preserve">at doing the same. </w:t>
      </w:r>
      <w:r w:rsidRPr="00DF2633">
        <w:rPr>
          <w:highlight w:val="green"/>
          <w:u w:val="single"/>
        </w:rPr>
        <w:t xml:space="preserve">China’s </w:t>
      </w:r>
      <w:r w:rsidRPr="00D23442">
        <w:rPr>
          <w:u w:val="single"/>
        </w:rPr>
        <w:t xml:space="preserve">export-led, manufacturing-heavy </w:t>
      </w:r>
      <w:r w:rsidRPr="00DF2633">
        <w:rPr>
          <w:highlight w:val="green"/>
          <w:u w:val="single"/>
        </w:rPr>
        <w:t xml:space="preserve">economy has been growing </w:t>
      </w:r>
      <w:r w:rsidRPr="00D23442">
        <w:rPr>
          <w:u w:val="single"/>
        </w:rPr>
        <w:t xml:space="preserve">at meteoric rates, </w:t>
      </w:r>
      <w:r w:rsidRPr="00DF2633">
        <w:rPr>
          <w:highlight w:val="green"/>
          <w:u w:val="single"/>
        </w:rPr>
        <w:t xml:space="preserve">but </w:t>
      </w:r>
      <w:r w:rsidRPr="00D23442">
        <w:rPr>
          <w:u w:val="single"/>
        </w:rPr>
        <w:t xml:space="preserve">between 2013 and 2017 </w:t>
      </w:r>
      <w:r w:rsidRPr="00DF2633">
        <w:rPr>
          <w:highlight w:val="green"/>
          <w:u w:val="single"/>
        </w:rPr>
        <w:t xml:space="preserve">air pollution </w:t>
      </w:r>
      <w:r w:rsidRPr="00D23442">
        <w:rPr>
          <w:u w:val="single"/>
        </w:rPr>
        <w:t xml:space="preserve">in densely populated areas </w:t>
      </w:r>
      <w:r w:rsidRPr="00DF2633">
        <w:rPr>
          <w:highlight w:val="green"/>
          <w:u w:val="single"/>
        </w:rPr>
        <w:t xml:space="preserve">declined </w:t>
      </w:r>
      <w:r w:rsidRPr="00D23442">
        <w:rPr>
          <w:u w:val="single"/>
        </w:rPr>
        <w:t>by more than 30 percent. Here again the government mandated and monitored pollution declines and so decoupled growth from an important category of environmental harm.</w:t>
      </w:r>
      <w:r w:rsidRPr="00AA3734">
        <w:rPr>
          <w:sz w:val="16"/>
        </w:rPr>
        <w:t xml:space="preserve"> Prosperity Bends the Curve China's progress with air pollution is heartening, but it's not surprising to most economists. </w:t>
      </w:r>
      <w:r w:rsidRPr="00D23442">
        <w:rPr>
          <w:u w:val="single"/>
        </w:rPr>
        <w:t xml:space="preserve">It's </w:t>
      </w:r>
      <w:r w:rsidRPr="00DF2633">
        <w:rPr>
          <w:highlight w:val="green"/>
          <w:u w:val="single"/>
        </w:rPr>
        <w:t xml:space="preserve">a clear example of </w:t>
      </w:r>
      <w:r w:rsidRPr="00D23442">
        <w:rPr>
          <w:u w:val="single"/>
        </w:rPr>
        <w:t xml:space="preserve">the environmental </w:t>
      </w:r>
      <w:r w:rsidRPr="00DF2633">
        <w:rPr>
          <w:b/>
          <w:bCs/>
          <w:highlight w:val="green"/>
          <w:u w:val="single"/>
          <w:bdr w:val="single" w:sz="4" w:space="0" w:color="auto"/>
        </w:rPr>
        <w:t>Kuznets curve</w:t>
      </w:r>
      <w:r w:rsidRPr="00DF2633">
        <w:rPr>
          <w:highlight w:val="green"/>
          <w:u w:val="single"/>
        </w:rPr>
        <w:t xml:space="preserve"> </w:t>
      </w:r>
      <w:r w:rsidRPr="00D23442">
        <w:rPr>
          <w:u w:val="single"/>
        </w:rPr>
        <w:t>(EKC) in action</w:t>
      </w:r>
      <w:r w:rsidRPr="00AA3734">
        <w:rPr>
          <w:sz w:val="16"/>
        </w:rPr>
        <w:t xml:space="preserve">. Named for the economist Simon Kuznets, </w:t>
      </w:r>
      <w:r w:rsidRPr="00D23442">
        <w:rPr>
          <w:u w:val="single"/>
        </w:rPr>
        <w:t>EKC posits a relationship between a country's affluence and the condition of its environment. As GDP per capita rises from an initial low level, so too does environmental damage; but as affluence continues to increase, the harms level off and then start to decline.</w:t>
      </w:r>
      <w:r w:rsidRPr="00AA3734">
        <w:rPr>
          <w:sz w:val="16"/>
        </w:rPr>
        <w:t xml:space="preserve"> The EKC is clearly visible in the pollution histories of today's rich countries, and it's now taking shape in </w:t>
      </w:r>
      <w:r w:rsidRPr="00D23442">
        <w:rPr>
          <w:u w:val="single"/>
        </w:rPr>
        <w:t>China and elsewhere. Also consider air pollution death rates around the world. As the invaluable website Our World in Data puts it, “Rates have typically fallen across high-income countries: almost everywhere in Europe, but also in Canada, the United States, Australia, New Zealand, Japan, Israel and South Korea and other countries</w:t>
      </w:r>
      <w:r w:rsidRPr="00AA3734">
        <w:rPr>
          <w:sz w:val="16"/>
        </w:rPr>
        <w:t xml:space="preserve">. But rates have also fallen across upper-middle income countries too, including China and Brazil. In low and lower-middle income countries, rates have increased over this period.” </w:t>
      </w:r>
      <w:r w:rsidRPr="00D23442">
        <w:rPr>
          <w:u w:val="single"/>
        </w:rPr>
        <w:t xml:space="preserve">The </w:t>
      </w:r>
      <w:r w:rsidRPr="00DF2633">
        <w:rPr>
          <w:highlight w:val="green"/>
          <w:u w:val="single"/>
        </w:rPr>
        <w:t xml:space="preserve">EKC is a direct refutation of </w:t>
      </w:r>
      <w:r w:rsidRPr="00D23442">
        <w:rPr>
          <w:u w:val="single"/>
        </w:rPr>
        <w:t xml:space="preserve">a core idea of </w:t>
      </w:r>
      <w:r w:rsidRPr="00DF2633">
        <w:rPr>
          <w:highlight w:val="green"/>
          <w:u w:val="single"/>
        </w:rPr>
        <w:t>degrowth</w:t>
      </w:r>
      <w:r w:rsidRPr="00D23442">
        <w:rPr>
          <w:u w:val="single"/>
        </w:rPr>
        <w:t xml:space="preserve">: </w:t>
      </w:r>
      <w:r w:rsidRPr="00DF2633">
        <w:rPr>
          <w:highlight w:val="green"/>
          <w:u w:val="single"/>
        </w:rPr>
        <w:t xml:space="preserve">that environmental harms must always rise as </w:t>
      </w:r>
      <w:r w:rsidRPr="00D23442">
        <w:rPr>
          <w:u w:val="single"/>
        </w:rPr>
        <w:t xml:space="preserve">populations and </w:t>
      </w:r>
      <w:r w:rsidRPr="00DF2633">
        <w:rPr>
          <w:highlight w:val="green"/>
          <w:u w:val="single"/>
        </w:rPr>
        <w:t>economies do</w:t>
      </w:r>
      <w:r w:rsidRPr="00D23442">
        <w:rPr>
          <w:u w:val="single"/>
        </w:rPr>
        <w:t>. It's not surprising that today's degrowth advocates rarely discuss the large reductions in air and water pollution that have accompanied higher prosperity in so many places around the world.</w:t>
      </w:r>
      <w:r w:rsidRPr="00AA3734">
        <w:rPr>
          <w:sz w:val="16"/>
        </w:rPr>
        <w:t xml:space="preserve"> Instead, </w:t>
      </w:r>
      <w:proofErr w:type="spellStart"/>
      <w:r w:rsidRPr="00D23442">
        <w:rPr>
          <w:b/>
          <w:bCs/>
          <w:u w:val="single"/>
        </w:rPr>
        <w:t>degrowthers</w:t>
      </w:r>
      <w:proofErr w:type="spellEnd"/>
      <w:r w:rsidRPr="00D23442">
        <w:rPr>
          <w:b/>
          <w:bCs/>
          <w:u w:val="single"/>
        </w:rPr>
        <w:t xml:space="preserve"> now focus heavily on one kind of pollution: greenhouse gas emissions</w:t>
      </w:r>
      <w:r w:rsidRPr="00AA3734">
        <w:rPr>
          <w:sz w:val="16"/>
        </w:rPr>
        <w:t xml:space="preserve">. The claims made are familiar ones: </w:t>
      </w:r>
      <w:r w:rsidRPr="00D23442">
        <w:rPr>
          <w:u w:val="single"/>
        </w:rPr>
        <w:t>that any apparent reductions in greenhouse gas emissions in rich countries are due to offshoring rather than actual decarbonization.</w:t>
      </w:r>
      <w:r w:rsidRPr="00AA3734">
        <w:rPr>
          <w:sz w:val="16"/>
        </w:rPr>
        <w:t xml:space="preserve"> </w:t>
      </w:r>
      <w:r w:rsidRPr="00D23442">
        <w:rPr>
          <w:u w:val="single"/>
        </w:rPr>
        <w:t xml:space="preserve">Thanks to </w:t>
      </w:r>
      <w:r w:rsidRPr="00DF2633">
        <w:rPr>
          <w:highlight w:val="green"/>
          <w:u w:val="single"/>
        </w:rPr>
        <w:t xml:space="preserve">the </w:t>
      </w:r>
      <w:r w:rsidRPr="00D23442">
        <w:rPr>
          <w:u w:val="single"/>
        </w:rPr>
        <w:t xml:space="preserve">Global Carbon Project, we can see if this is the case. </w:t>
      </w:r>
      <w:r w:rsidRPr="00DF2633">
        <w:rPr>
          <w:highlight w:val="green"/>
          <w:u w:val="single"/>
        </w:rPr>
        <w:t xml:space="preserve">GCP </w:t>
      </w:r>
      <w:r w:rsidRPr="00D23442">
        <w:rPr>
          <w:u w:val="single"/>
        </w:rPr>
        <w:t xml:space="preserve">has calculated “consumption-based emissions” for many countries going back to 1990, </w:t>
      </w:r>
      <w:proofErr w:type="gramStart"/>
      <w:r w:rsidRPr="00D23442">
        <w:rPr>
          <w:u w:val="single"/>
        </w:rPr>
        <w:t>taking into account</w:t>
      </w:r>
      <w:proofErr w:type="gramEnd"/>
      <w:r w:rsidRPr="00D23442">
        <w:rPr>
          <w:u w:val="single"/>
        </w:rPr>
        <w:t xml:space="preserve"> imports and exports, yielding the greenhouse gas emissions embodied in all the goods and services consumed in each country each year</w:t>
      </w:r>
      <w:r w:rsidRPr="00AA3734">
        <w:rPr>
          <w:sz w:val="16"/>
        </w:rPr>
        <w:t xml:space="preserve">. For several of the world's richest countries, including Germany, Italy, France, the UK, and the US, </w:t>
      </w:r>
      <w:r w:rsidRPr="00DF2633">
        <w:rPr>
          <w:highlight w:val="green"/>
          <w:u w:val="single"/>
        </w:rPr>
        <w:t>graphs</w:t>
      </w:r>
      <w:r w:rsidRPr="00DF2633">
        <w:rPr>
          <w:sz w:val="16"/>
          <w:highlight w:val="green"/>
        </w:rPr>
        <w:t xml:space="preserve"> </w:t>
      </w:r>
      <w:r w:rsidRPr="00AA3734">
        <w:rPr>
          <w:sz w:val="16"/>
        </w:rPr>
        <w:t xml:space="preserve">of consumption-based carbon emissions </w:t>
      </w:r>
      <w:r w:rsidRPr="00DF2633">
        <w:rPr>
          <w:b/>
          <w:bCs/>
          <w:highlight w:val="green"/>
          <w:u w:val="single"/>
          <w:bdr w:val="single" w:sz="4" w:space="0" w:color="auto"/>
        </w:rPr>
        <w:t>follow the familiar EKC</w:t>
      </w:r>
      <w:r w:rsidRPr="00AA3734">
        <w:rPr>
          <w:sz w:val="16"/>
        </w:rPr>
        <w:t xml:space="preserve">. The US, for example, has 22reduced its total (not per capita) consumption-based CO2 emissions by more than 13 percent since 2007. Most Popular face mask GEAR 22 Face Masks We Actually Like to Wear ADRIENNE SO Man, Poster, Brochure, Paper, Flyer, Human, Person, and Collage. </w:t>
      </w:r>
      <w:r w:rsidRPr="00DF2633">
        <w:rPr>
          <w:highlight w:val="green"/>
          <w:u w:val="single"/>
        </w:rPr>
        <w:t>These reductions</w:t>
      </w:r>
      <w:r w:rsidRPr="00DF2633">
        <w:rPr>
          <w:sz w:val="16"/>
          <w:highlight w:val="green"/>
        </w:rPr>
        <w:t xml:space="preserve"> </w:t>
      </w:r>
      <w:r w:rsidRPr="00AA3734">
        <w:rPr>
          <w:sz w:val="16"/>
        </w:rPr>
        <w:t xml:space="preserve">are not mainly due to enhanced regulation. </w:t>
      </w:r>
      <w:r w:rsidRPr="00AA3734">
        <w:rPr>
          <w:u w:val="single"/>
        </w:rPr>
        <w:t xml:space="preserve">Instead, they've </w:t>
      </w:r>
      <w:r w:rsidRPr="00DF2633">
        <w:rPr>
          <w:highlight w:val="green"/>
          <w:u w:val="single"/>
        </w:rPr>
        <w:t xml:space="preserve">come about because of </w:t>
      </w:r>
      <w:r w:rsidRPr="00AA3734">
        <w:rPr>
          <w:u w:val="single"/>
        </w:rPr>
        <w:t xml:space="preserve">a combination of </w:t>
      </w:r>
      <w:r w:rsidRPr="00DF2633">
        <w:rPr>
          <w:b/>
          <w:bCs/>
          <w:highlight w:val="green"/>
          <w:u w:val="single"/>
        </w:rPr>
        <w:t>tech progress and market forces</w:t>
      </w:r>
      <w:r w:rsidRPr="00AA3734">
        <w:rPr>
          <w:u w:val="single"/>
        </w:rPr>
        <w:t>. Solar and wind power have become much cheaper in recent years and have displaced coal for electricity generation</w:t>
      </w:r>
      <w:r w:rsidRPr="00AA3734">
        <w:rPr>
          <w:sz w:val="16"/>
        </w:rPr>
        <w:t xml:space="preserve">. Natural gas, which when burned emits fewer greenhouse gases per unit of energy than does coal (even after taking methane leakage into account), has also become much cheaper and more abundant in the US </w:t>
      </w:r>
      <w:proofErr w:type="gramStart"/>
      <w:r w:rsidRPr="00AA3734">
        <w:rPr>
          <w:sz w:val="16"/>
        </w:rPr>
        <w:t>as a result of</w:t>
      </w:r>
      <w:proofErr w:type="gramEnd"/>
      <w:r w:rsidRPr="00AA3734">
        <w:rPr>
          <w:sz w:val="16"/>
        </w:rPr>
        <w:t xml:space="preserve"> the fracking revolution. </w:t>
      </w:r>
      <w:r w:rsidRPr="00AA3734">
        <w:rPr>
          <w:u w:val="single"/>
        </w:rPr>
        <w:t>To ensure that these greenhouse gas declines continue to spread and accelerate, we should apply the lessons we've learned from previous pollution reduction success</w:t>
      </w:r>
      <w:r w:rsidRPr="00AA3734">
        <w:rPr>
          <w:sz w:val="16"/>
        </w:rPr>
        <w:t xml:space="preserve">. </w:t>
      </w:r>
      <w:proofErr w:type="gramStart"/>
      <w:r w:rsidRPr="00AA3734">
        <w:rPr>
          <w:sz w:val="16"/>
        </w:rPr>
        <w:t>In particular, we</w:t>
      </w:r>
      <w:proofErr w:type="gramEnd"/>
      <w:r w:rsidRPr="00AA3734">
        <w:rPr>
          <w:sz w:val="16"/>
        </w:rPr>
        <w:t xml:space="preserve"> should make it expensive to emit carbon, then watch the emitters work hard to reduce this expense. The best way to do this is with a carbon dividend, which is a tax on carbon emissions where the revenues are not kept by the government but instead are rebated to people as a dividend. William Nordhaus won the 2018 Nobel Prize in economics in part for his work on the carbon dividend, and an open letter advocating its implementation in the US has been signed by more than 3,500 economists. It's an idea whose time has come. </w:t>
      </w:r>
    </w:p>
    <w:p w14:paraId="108F9D6A" w14:textId="77777777" w:rsidR="002A791F" w:rsidRPr="00471D0F" w:rsidRDefault="002A791F" w:rsidP="002A791F">
      <w:pPr>
        <w:rPr>
          <w:sz w:val="14"/>
        </w:rPr>
      </w:pPr>
    </w:p>
    <w:p w14:paraId="78F86CE4" w14:textId="77777777" w:rsidR="002A791F" w:rsidRPr="002A791F" w:rsidRDefault="002A791F" w:rsidP="002A791F"/>
    <w:p w14:paraId="6C4388A3" w14:textId="75DDD0B2" w:rsidR="002A791F" w:rsidRDefault="002A791F" w:rsidP="002A791F"/>
    <w:p w14:paraId="599C23B0" w14:textId="77777777" w:rsidR="002A791F" w:rsidRPr="002A791F" w:rsidRDefault="002A791F" w:rsidP="002A791F"/>
    <w:p w14:paraId="7B3A8AD1" w14:textId="77777777" w:rsidR="00E42E4C" w:rsidRPr="00F601E6" w:rsidRDefault="00E42E4C" w:rsidP="00F601E6"/>
    <w:sectPr w:rsidR="00E42E4C" w:rsidRPr="00F601E6" w:rsidSect="003633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2C2498"/>
    <w:multiLevelType w:val="hybridMultilevel"/>
    <w:tmpl w:val="81D08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79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6A14"/>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91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B4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F7C"/>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24B"/>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77D"/>
    <w:rsid w:val="006529B9"/>
    <w:rsid w:val="00654695"/>
    <w:rsid w:val="0065500A"/>
    <w:rsid w:val="00655217"/>
    <w:rsid w:val="0065727C"/>
    <w:rsid w:val="006634F7"/>
    <w:rsid w:val="00674A78"/>
    <w:rsid w:val="00696A16"/>
    <w:rsid w:val="006A4840"/>
    <w:rsid w:val="006A52A0"/>
    <w:rsid w:val="006A7E1D"/>
    <w:rsid w:val="006C3A56"/>
    <w:rsid w:val="006D13F4"/>
    <w:rsid w:val="006D6AED"/>
    <w:rsid w:val="006E47F0"/>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3E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6648"/>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5DDA"/>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14D"/>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9A6E75"/>
  <w14:defaultImageDpi w14:val="300"/>
  <w15:docId w15:val="{F787F4B0-473C-9F40-AFD0-54BD26AD3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791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A79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79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79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t"/>
    <w:basedOn w:val="Normal"/>
    <w:next w:val="Normal"/>
    <w:link w:val="Heading4Char"/>
    <w:uiPriority w:val="9"/>
    <w:unhideWhenUsed/>
    <w:qFormat/>
    <w:rsid w:val="002A79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79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791F"/>
  </w:style>
  <w:style w:type="character" w:customStyle="1" w:styleId="Heading1Char">
    <w:name w:val="Heading 1 Char"/>
    <w:aliases w:val="Pocket Char"/>
    <w:basedOn w:val="DefaultParagraphFont"/>
    <w:link w:val="Heading1"/>
    <w:uiPriority w:val="9"/>
    <w:rsid w:val="002A79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791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791F"/>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t Char"/>
    <w:basedOn w:val="DefaultParagraphFont"/>
    <w:link w:val="Heading4"/>
    <w:uiPriority w:val="9"/>
    <w:rsid w:val="002A79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A791F"/>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S"/>
    <w:basedOn w:val="DefaultParagraphFont"/>
    <w:uiPriority w:val="1"/>
    <w:qFormat/>
    <w:rsid w:val="002A791F"/>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s"/>
    <w:basedOn w:val="DefaultParagraphFont"/>
    <w:link w:val="textbold"/>
    <w:uiPriority w:val="20"/>
    <w:qFormat/>
    <w:rsid w:val="002A791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A791F"/>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Heading 1 Char2,TAG "/>
    <w:basedOn w:val="DefaultParagraphFont"/>
    <w:uiPriority w:val="99"/>
    <w:unhideWhenUsed/>
    <w:rsid w:val="002A791F"/>
    <w:rPr>
      <w:color w:val="auto"/>
      <w:u w:val="none"/>
    </w:rPr>
  </w:style>
  <w:style w:type="paragraph" w:styleId="DocumentMap">
    <w:name w:val="Document Map"/>
    <w:basedOn w:val="Normal"/>
    <w:link w:val="DocumentMapChar"/>
    <w:uiPriority w:val="99"/>
    <w:semiHidden/>
    <w:unhideWhenUsed/>
    <w:rsid w:val="002A79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791F"/>
    <w:rPr>
      <w:rFonts w:ascii="Lucida Grande" w:hAnsi="Lucida Grande" w:cs="Lucida Grande"/>
    </w:rPr>
  </w:style>
  <w:style w:type="paragraph" w:customStyle="1" w:styleId="textbold">
    <w:name w:val="text bold"/>
    <w:basedOn w:val="Normal"/>
    <w:link w:val="Emphasis"/>
    <w:uiPriority w:val="20"/>
    <w:qFormat/>
    <w:rsid w:val="002A791F"/>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cs="Calibri"/>
      <w:b/>
      <w:iCs/>
      <w:u w:val="single"/>
    </w:rPr>
  </w:style>
  <w:style w:type="paragraph" w:styleId="NormalWeb">
    <w:name w:val="Normal (Web)"/>
    <w:basedOn w:val="Normal"/>
    <w:uiPriority w:val="99"/>
    <w:unhideWhenUsed/>
    <w:rsid w:val="002A791F"/>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ustrian-institute.org/en/subjects-en/catholic-social-doctrine-2/capitalism-is-good-for-the-poor-and-for-the-environmen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ailymaverick.co.za/article/2017-04-02-op-ed-in-an-age-of-zika-and-a-threat-of-biochemical-terror-health-security-must-be-everybodys-concern/" TargetMode="External"/><Relationship Id="rId5" Type="http://schemas.openxmlformats.org/officeDocument/2006/relationships/numbering" Target="numbering.xml"/><Relationship Id="rId15" Type="http://schemas.openxmlformats.org/officeDocument/2006/relationships/hyperlink" Target="https://www.wired.com/story/opinion-why-degrowth-is-the-worst-idea-on-the-planet/" TargetMode="External"/><Relationship Id="rId10" Type="http://schemas.openxmlformats.org/officeDocument/2006/relationships/hyperlink" Target="https://www.dailymaverick.co.za/article/2017-04-02-op-ed-in-an-age-of-zika-and-a-threat-of-biochemical-terror-health-security-must-be-everybodys-concern/" TargetMode="External"/><Relationship Id="rId4" Type="http://schemas.openxmlformats.org/officeDocument/2006/relationships/customXml" Target="../customXml/item4.xml"/><Relationship Id="rId9" Type="http://schemas.openxmlformats.org/officeDocument/2006/relationships/hyperlink" Target="https://inthesetimes.com/article/pfizer-pharmaceutical-companies-covid-pandemic-coronavirus-latin-america-trips-waiver-vaccines" TargetMode="External"/><Relationship Id="rId14" Type="http://schemas.openxmlformats.org/officeDocument/2006/relationships/hyperlink" Target="http://ensia.com/voices/only-capitalism-can-save-the-pla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2anchali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A4F5D5-B838-234E-A638-1754C2CD1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16</Pages>
  <Words>9039</Words>
  <Characters>51527</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60446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Aadesh Anchaliya</dc:creator>
  <cp:keywords>5.2</cp:keywords>
  <dc:description/>
  <cp:lastModifiedBy>Aadesh Anchaliya</cp:lastModifiedBy>
  <cp:revision>8</cp:revision>
  <dcterms:created xsi:type="dcterms:W3CDTF">2021-10-02T19:57:00Z</dcterms:created>
  <dcterms:modified xsi:type="dcterms:W3CDTF">2021-10-02T21:14:00Z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