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2C5F0" w14:textId="71FC4029" w:rsidR="00E42E4C" w:rsidRDefault="00F95FBB" w:rsidP="00F95FBB">
      <w:pPr>
        <w:pStyle w:val="Heading1"/>
      </w:pPr>
      <w:r>
        <w:t>1NC</w:t>
      </w:r>
    </w:p>
    <w:p w14:paraId="592E6A05" w14:textId="07EB9B95" w:rsidR="00F95FBB" w:rsidRDefault="00F95FBB" w:rsidP="00F95FBB">
      <w:pPr>
        <w:pStyle w:val="Heading2"/>
      </w:pPr>
      <w:r>
        <w:lastRenderedPageBreak/>
        <w:t>1</w:t>
      </w:r>
    </w:p>
    <w:p w14:paraId="7AA92F14" w14:textId="77777777" w:rsidR="00F95FBB" w:rsidRPr="009F4512" w:rsidRDefault="00F95FBB" w:rsidP="00F95FBB">
      <w:pPr>
        <w:spacing w:before="40"/>
        <w:outlineLvl w:val="3"/>
        <w:rPr>
          <w:b/>
          <w:bCs/>
          <w:color w:val="000000"/>
        </w:rPr>
      </w:pPr>
      <w:r w:rsidRPr="009F4512">
        <w:rPr>
          <w:rFonts w:cs="Calibri"/>
          <w:b/>
          <w:bCs/>
          <w:color w:val="000000"/>
          <w:sz w:val="26"/>
          <w:szCs w:val="26"/>
        </w:rPr>
        <w:t>The standard is maximizing expected wellbeing. </w:t>
      </w:r>
    </w:p>
    <w:p w14:paraId="478004FB" w14:textId="77777777" w:rsidR="00F95FBB" w:rsidRPr="009F4512" w:rsidRDefault="00F95FBB" w:rsidP="00F95FBB">
      <w:pPr>
        <w:rPr>
          <w:color w:val="000000"/>
        </w:rPr>
      </w:pPr>
    </w:p>
    <w:p w14:paraId="154BEE9F" w14:textId="6E7DCDB1" w:rsidR="00F95FBB" w:rsidRPr="009F4512" w:rsidRDefault="00BF72C8" w:rsidP="00F95FBB">
      <w:pPr>
        <w:spacing w:before="40"/>
        <w:outlineLvl w:val="3"/>
        <w:rPr>
          <w:b/>
          <w:bCs/>
          <w:color w:val="000000"/>
        </w:rPr>
      </w:pPr>
      <w:r>
        <w:rPr>
          <w:rFonts w:cs="Calibri"/>
          <w:b/>
          <w:bCs/>
          <w:color w:val="000000"/>
          <w:sz w:val="26"/>
          <w:szCs w:val="26"/>
        </w:rPr>
        <w:t xml:space="preserve"> </w:t>
      </w:r>
      <w:r w:rsidR="00F95FBB" w:rsidRPr="009F4512">
        <w:rPr>
          <w:rFonts w:cs="Calibri"/>
          <w:b/>
          <w:bCs/>
          <w:color w:val="000000"/>
          <w:sz w:val="26"/>
          <w:szCs w:val="26"/>
        </w:rPr>
        <w:t>1] Value is only accessible through experience. </w:t>
      </w:r>
    </w:p>
    <w:p w14:paraId="1D0E10A5" w14:textId="77777777" w:rsidR="00F95FBB" w:rsidRPr="009F4512" w:rsidRDefault="00F95FBB" w:rsidP="00F95FBB">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xml:space="preserve">, CEO Project Reason; PHD UCLA Neuroscience; BA </w:t>
      </w:r>
      <w:proofErr w:type="gramStart"/>
      <w:r w:rsidRPr="009F4512">
        <w:rPr>
          <w:rFonts w:cs="Calibri"/>
          <w:color w:val="000000"/>
          <w:szCs w:val="22"/>
        </w:rPr>
        <w:t>Stanford  Philosophy</w:t>
      </w:r>
      <w:proofErr w:type="gramEnd"/>
      <w:r w:rsidRPr="009F4512">
        <w:rPr>
          <w:rFonts w:cs="Calibri"/>
          <w:color w:val="000000"/>
          <w:szCs w:val="22"/>
        </w:rPr>
        <w:t>, “ The Moral Landscape: How Science Can Determine Human  Values”) OS </w:t>
      </w:r>
    </w:p>
    <w:p w14:paraId="3FA15D56" w14:textId="77777777" w:rsidR="00F95FBB" w:rsidRPr="009F4512" w:rsidRDefault="00F95FBB" w:rsidP="00F95FBB">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 xml:space="preserve">all questions of </w:t>
      </w:r>
      <w:proofErr w:type="gramStart"/>
      <w:r w:rsidRPr="009F4512">
        <w:rPr>
          <w:rFonts w:cs="Calibri"/>
          <w:color w:val="000000"/>
          <w:szCs w:val="22"/>
          <w:u w:val="single"/>
          <w:shd w:val="clear" w:color="auto" w:fill="00FFFF"/>
        </w:rPr>
        <w:t>value</w:t>
      </w:r>
      <w:r w:rsidRPr="009F4512">
        <w:rPr>
          <w:rFonts w:cs="Calibri"/>
          <w:color w:val="000000"/>
          <w:sz w:val="10"/>
          <w:szCs w:val="10"/>
        </w:rPr>
        <w:t>(</w:t>
      </w:r>
      <w:proofErr w:type="gramEnd"/>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 xml:space="preserve">experiencing such </w:t>
      </w:r>
      <w:proofErr w:type="spellStart"/>
      <w:r w:rsidRPr="009F4512">
        <w:rPr>
          <w:rFonts w:cs="Calibri"/>
          <w:color w:val="000000"/>
          <w:szCs w:val="22"/>
          <w:u w:val="single"/>
          <w:shd w:val="clear" w:color="auto" w:fill="00FFFF"/>
        </w:rPr>
        <w:t>value.Without</w:t>
      </w:r>
      <w:proofErr w:type="spellEnd"/>
      <w:r w:rsidRPr="009F4512">
        <w:rPr>
          <w:rFonts w:cs="Calibri"/>
          <w:color w:val="000000"/>
          <w:szCs w:val="22"/>
          <w:u w:val="single"/>
          <w:shd w:val="clear" w:color="auto" w:fill="00FFFF"/>
        </w:rPr>
        <w:t xml:space="preserve">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proofErr w:type="gramStart"/>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to</w:t>
      </w:r>
      <w:proofErr w:type="gramEnd"/>
      <w:r w:rsidRPr="009F4512">
        <w:rPr>
          <w:rFonts w:cs="Calibri"/>
          <w:color w:val="000000"/>
          <w:szCs w:val="22"/>
          <w:u w:val="single"/>
          <w:shd w:val="clear" w:color="auto" w:fill="00FFFF"/>
        </w:rPr>
        <w:t xml:space="preserve">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w:t>
      </w:r>
      <w:proofErr w:type="gramStart"/>
      <w:r w:rsidRPr="009F4512">
        <w:rPr>
          <w:rFonts w:cs="Calibri"/>
          <w:color w:val="000000"/>
          <w:szCs w:val="22"/>
          <w:u w:val="single"/>
        </w:rPr>
        <w:t xml:space="preserve">or </w:t>
      </w:r>
      <w:r w:rsidRPr="009F4512">
        <w:rPr>
          <w:rFonts w:cs="Calibri"/>
          <w:color w:val="000000"/>
          <w:szCs w:val="22"/>
        </w:rPr>
        <w:t> </w:t>
      </w:r>
      <w:r w:rsidRPr="009F4512">
        <w:rPr>
          <w:rFonts w:cs="Calibri"/>
          <w:color w:val="000000"/>
          <w:szCs w:val="22"/>
          <w:u w:val="single"/>
        </w:rPr>
        <w:t>His</w:t>
      </w:r>
      <w:proofErr w:type="gramEnd"/>
      <w:r w:rsidRPr="009F4512">
        <w:rPr>
          <w:rFonts w:cs="Calibri"/>
          <w:color w:val="000000"/>
          <w:szCs w:val="22"/>
          <w:u w:val="single"/>
        </w:rPr>
        <w:t xml:space="preserve">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xml:space="preserve">. It also generally assumes and that it is possible to suffer their wrath or enjoy their </w:t>
      </w:r>
      <w:proofErr w:type="gramStart"/>
      <w:r w:rsidRPr="009F4512">
        <w:rPr>
          <w:rFonts w:cs="Calibri"/>
          <w:color w:val="000000"/>
          <w:sz w:val="10"/>
          <w:szCs w:val="10"/>
        </w:rPr>
        <w:t>approval,  either</w:t>
      </w:r>
      <w:proofErr w:type="gramEnd"/>
      <w:r w:rsidRPr="009F4512">
        <w:rPr>
          <w:rFonts w:cs="Calibri"/>
          <w:color w:val="000000"/>
          <w:sz w:val="10"/>
          <w:szCs w:val="10"/>
        </w:rPr>
        <w:t xml:space="preserve"> in this world or the world to come. Even within religion, therefore, consequences and conscious states remain the foundation of all values.</w:t>
      </w:r>
    </w:p>
    <w:p w14:paraId="2C868C74" w14:textId="77777777" w:rsidR="00F95FBB" w:rsidRPr="009F4512" w:rsidRDefault="00F95FBB" w:rsidP="00F95FBB">
      <w:pPr>
        <w:spacing w:after="240"/>
        <w:rPr>
          <w:color w:val="000000"/>
        </w:rPr>
      </w:pPr>
    </w:p>
    <w:p w14:paraId="40C6FA4F" w14:textId="77777777" w:rsidR="00F95FBB" w:rsidRPr="009F4512" w:rsidRDefault="00F95FBB" w:rsidP="00F95FBB">
      <w:pPr>
        <w:spacing w:before="40"/>
        <w:outlineLvl w:val="3"/>
        <w:rPr>
          <w:b/>
          <w:bCs/>
          <w:color w:val="000000"/>
        </w:rPr>
      </w:pPr>
      <w:r w:rsidRPr="009F4512">
        <w:rPr>
          <w:rFonts w:cs="Calibri"/>
          <w:b/>
          <w:bCs/>
          <w:color w:val="000000"/>
          <w:sz w:val="26"/>
          <w:szCs w:val="26"/>
        </w:rPr>
        <w:t xml:space="preserve">2] Only consequences can explain degrees of wrongness, </w:t>
      </w:r>
      <w:proofErr w:type="gramStart"/>
      <w:r w:rsidRPr="009F4512">
        <w:rPr>
          <w:rFonts w:cs="Calibri"/>
          <w:b/>
          <w:bCs/>
          <w:color w:val="000000"/>
          <w:sz w:val="26"/>
          <w:szCs w:val="26"/>
        </w:rPr>
        <w:t>i.e.</w:t>
      </w:r>
      <w:proofErr w:type="gramEnd"/>
      <w:r w:rsidRPr="009F4512">
        <w:rPr>
          <w:rFonts w:cs="Calibri"/>
          <w:b/>
          <w:bCs/>
          <w:color w:val="000000"/>
          <w:sz w:val="26"/>
          <w:szCs w:val="26"/>
        </w:rPr>
        <w:t xml:space="preserve"> why it’s worse to break a promise to a dying friend than to skip meeting someone for lunch – either ethical theories cannot explain comparative badness, or it collapses</w:t>
      </w:r>
    </w:p>
    <w:p w14:paraId="2C7D7D12" w14:textId="77777777" w:rsidR="00F95FBB" w:rsidRPr="009F4512" w:rsidRDefault="00F95FBB" w:rsidP="00F95FBB">
      <w:pPr>
        <w:rPr>
          <w:color w:val="000000"/>
        </w:rPr>
      </w:pPr>
    </w:p>
    <w:p w14:paraId="6533E33E" w14:textId="77777777" w:rsidR="00F95FBB" w:rsidRPr="009F4512" w:rsidRDefault="00F95FBB" w:rsidP="00F95FBB">
      <w:pPr>
        <w:spacing w:before="40"/>
        <w:outlineLvl w:val="3"/>
        <w:rPr>
          <w:b/>
          <w:bCs/>
          <w:color w:val="000000"/>
        </w:rPr>
      </w:pPr>
      <w:r w:rsidRPr="009F4512">
        <w:rPr>
          <w:rFonts w:cs="Calibri"/>
          <w:b/>
          <w:bCs/>
          <w:color w:val="000000"/>
          <w:sz w:val="26"/>
          <w:szCs w:val="26"/>
        </w:rPr>
        <w:t>3] Death must be the primary concern of an ethical theory since it destroys the subject itself. </w:t>
      </w:r>
    </w:p>
    <w:p w14:paraId="12A1BB36" w14:textId="77777777" w:rsidR="00F95FBB" w:rsidRPr="009F4512" w:rsidRDefault="00F95FBB" w:rsidP="00F95FBB">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w:t>
      </w:r>
      <w:proofErr w:type="gramStart"/>
      <w:r w:rsidRPr="009F4512">
        <w:rPr>
          <w:rFonts w:cs="Calibri"/>
          <w:color w:val="000000"/>
          <w:sz w:val="16"/>
          <w:szCs w:val="16"/>
        </w:rPr>
        <w:t>Rhode  Island</w:t>
      </w:r>
      <w:proofErr w:type="gramEnd"/>
      <w:r w:rsidRPr="009F4512">
        <w:rPr>
          <w:rFonts w:cs="Calibri"/>
          <w:color w:val="000000"/>
          <w:sz w:val="16"/>
          <w:szCs w:val="16"/>
        </w:rPr>
        <w:t xml:space="preserve">, “A Life Not Worth Living?”, Studies in Christian Ethics, 2003. Contrary to those accounts, I would argue that it is </w:t>
      </w:r>
      <w:r w:rsidRPr="009F4512">
        <w:rPr>
          <w:rFonts w:cs="Calibri"/>
          <w:b/>
          <w:bCs/>
          <w:color w:val="000000"/>
          <w:szCs w:val="22"/>
          <w:u w:val="single"/>
        </w:rPr>
        <w:t xml:space="preserve">death per se that is really the objective evil for </w:t>
      </w:r>
      <w:proofErr w:type="gramStart"/>
      <w:r w:rsidRPr="009F4512">
        <w:rPr>
          <w:rFonts w:cs="Calibri"/>
          <w:b/>
          <w:bCs/>
          <w:color w:val="000000"/>
          <w:szCs w:val="22"/>
          <w:u w:val="single"/>
        </w:rPr>
        <w:t xml:space="preserve">us, </w:t>
      </w:r>
      <w:r w:rsidRPr="009F4512">
        <w:rPr>
          <w:rFonts w:cs="Calibri"/>
          <w:b/>
          <w:bCs/>
          <w:color w:val="000000"/>
          <w:sz w:val="16"/>
          <w:szCs w:val="16"/>
        </w:rPr>
        <w:t> </w:t>
      </w:r>
      <w:r w:rsidRPr="009F4512">
        <w:rPr>
          <w:rFonts w:cs="Calibri"/>
          <w:b/>
          <w:bCs/>
          <w:color w:val="000000"/>
          <w:szCs w:val="22"/>
          <w:u w:val="single"/>
        </w:rPr>
        <w:t>not</w:t>
      </w:r>
      <w:proofErr w:type="gramEnd"/>
      <w:r w:rsidRPr="009F4512">
        <w:rPr>
          <w:rFonts w:cs="Calibri"/>
          <w:b/>
          <w:bCs/>
          <w:color w:val="000000"/>
          <w:szCs w:val="22"/>
          <w:u w:val="single"/>
        </w:rPr>
        <w:t xml:space="preserve"> because it deprives us of a prospective future of overall </w:t>
      </w:r>
      <w:proofErr w:type="spellStart"/>
      <w:r w:rsidRPr="009F4512">
        <w:rPr>
          <w:rFonts w:cs="Calibri"/>
          <w:b/>
          <w:bCs/>
          <w:color w:val="000000"/>
          <w:szCs w:val="22"/>
          <w:u w:val="single"/>
        </w:rPr>
        <w:t>good</w:t>
      </w:r>
      <w:r w:rsidRPr="009F4512">
        <w:rPr>
          <w:rFonts w:cs="Calibri"/>
          <w:color w:val="000000"/>
          <w:sz w:val="16"/>
          <w:szCs w:val="16"/>
        </w:rPr>
        <w:t>judged</w:t>
      </w:r>
      <w:proofErr w:type="spellEnd"/>
      <w:r w:rsidRPr="009F4512">
        <w:rPr>
          <w:rFonts w:cs="Calibri"/>
          <w:color w:val="000000"/>
          <w:sz w:val="16"/>
          <w:szCs w:val="16"/>
        </w:rPr>
        <w:t xml:space="preserve">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w:t>
      </w:r>
      <w:proofErr w:type="gramStart"/>
      <w:r w:rsidRPr="009F4512">
        <w:rPr>
          <w:rFonts w:cs="Calibri"/>
          <w:b/>
          <w:bCs/>
          <w:color w:val="000000"/>
          <w:szCs w:val="22"/>
          <w:u w:val="single"/>
        </w:rPr>
        <w:t xml:space="preserve">ceased </w:t>
      </w:r>
      <w:r w:rsidRPr="009F4512">
        <w:rPr>
          <w:rFonts w:cs="Calibri"/>
          <w:b/>
          <w:bCs/>
          <w:color w:val="000000"/>
          <w:sz w:val="16"/>
          <w:szCs w:val="16"/>
        </w:rPr>
        <w:t> </w:t>
      </w:r>
      <w:r w:rsidRPr="009F4512">
        <w:rPr>
          <w:rFonts w:cs="Calibri"/>
          <w:b/>
          <w:bCs/>
          <w:color w:val="000000"/>
          <w:szCs w:val="22"/>
          <w:u w:val="single"/>
        </w:rPr>
        <w:t>to</w:t>
      </w:r>
      <w:proofErr w:type="gramEnd"/>
      <w:r w:rsidRPr="009F4512">
        <w:rPr>
          <w:rFonts w:cs="Calibri"/>
          <w:b/>
          <w:bCs/>
          <w:color w:val="000000"/>
          <w:szCs w:val="22"/>
          <w:u w:val="single"/>
        </w:rPr>
        <w:t xml:space="preserve">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proofErr w:type="gramStart"/>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destroys</w:t>
      </w:r>
      <w:proofErr w:type="gramEnd"/>
      <w:r w:rsidRPr="009F4512">
        <w:rPr>
          <w:rFonts w:cs="Calibri"/>
          <w:b/>
          <w:bCs/>
          <w:color w:val="000000"/>
          <w:szCs w:val="22"/>
          <w:u w:val="single"/>
          <w:shd w:val="clear" w:color="auto" w:fill="00FFFF"/>
        </w:rPr>
        <w:t xml:space="preserve">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w:t>
      </w:r>
      <w:proofErr w:type="spellStart"/>
      <w:r w:rsidRPr="009F4512">
        <w:rPr>
          <w:rFonts w:cs="Calibri"/>
          <w:color w:val="000000"/>
          <w:sz w:val="16"/>
          <w:szCs w:val="16"/>
        </w:rPr>
        <w:t>lightening</w:t>
      </w:r>
      <w:proofErr w:type="spellEnd"/>
      <w:r w:rsidRPr="009F4512">
        <w:rPr>
          <w:rFonts w:cs="Calibri"/>
          <w:color w:val="000000"/>
          <w:sz w:val="16"/>
          <w:szCs w:val="16"/>
        </w:rPr>
        <w:t xml:space="preserve">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 xml:space="preserve">Such an evil need not be consciously </w:t>
      </w:r>
      <w:proofErr w:type="spellStart"/>
      <w:r w:rsidRPr="009F4512">
        <w:rPr>
          <w:rFonts w:cs="Calibri"/>
          <w:b/>
          <w:bCs/>
          <w:color w:val="000000"/>
          <w:szCs w:val="22"/>
          <w:u w:val="single"/>
          <w:shd w:val="clear" w:color="auto" w:fill="00FFFF"/>
        </w:rPr>
        <w:t>experienced</w:t>
      </w:r>
      <w:r w:rsidRPr="009F4512">
        <w:rPr>
          <w:rFonts w:cs="Calibri"/>
          <w:color w:val="000000"/>
          <w:sz w:val="16"/>
          <w:szCs w:val="16"/>
        </w:rPr>
        <w:t>in</w:t>
      </w:r>
      <w:proofErr w:type="spellEnd"/>
      <w:r w:rsidRPr="009F4512">
        <w:rPr>
          <w:rFonts w:cs="Calibri"/>
          <w:color w:val="000000"/>
          <w:sz w:val="16"/>
          <w:szCs w:val="16"/>
        </w:rPr>
        <w:t xml:space="preserve"> order to be an evil </w:t>
      </w:r>
      <w:proofErr w:type="gramStart"/>
      <w:r w:rsidRPr="009F4512">
        <w:rPr>
          <w:rFonts w:cs="Calibri"/>
          <w:color w:val="000000"/>
          <w:sz w:val="16"/>
          <w:szCs w:val="16"/>
        </w:rPr>
        <w:t>for  the</w:t>
      </w:r>
      <w:proofErr w:type="gramEnd"/>
      <w:r w:rsidRPr="009F4512">
        <w:rPr>
          <w:rFonts w:cs="Calibri"/>
          <w:color w:val="000000"/>
          <w:sz w:val="16"/>
          <w:szCs w:val="16"/>
        </w:rPr>
        <w:t xml:space="preserve"> kind of being a human person is. Death is an evil because of the change in kind it brings about, a change that is destructive of the type of entity that </w:t>
      </w:r>
      <w:proofErr w:type="gramStart"/>
      <w:r w:rsidRPr="009F4512">
        <w:rPr>
          <w:rFonts w:cs="Calibri"/>
          <w:color w:val="000000"/>
          <w:sz w:val="16"/>
          <w:szCs w:val="16"/>
        </w:rPr>
        <w:t>we  essentially</w:t>
      </w:r>
      <w:proofErr w:type="gramEnd"/>
      <w:r w:rsidRPr="009F4512">
        <w:rPr>
          <w:rFonts w:cs="Calibri"/>
          <w:color w:val="000000"/>
          <w:sz w:val="16"/>
          <w:szCs w:val="16"/>
        </w:rPr>
        <w:t xml:space="preserve">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 xml:space="preserve">that </w:t>
      </w:r>
      <w:proofErr w:type="gramStart"/>
      <w:r w:rsidRPr="009F4512">
        <w:rPr>
          <w:rFonts w:cs="Calibri"/>
          <w:b/>
          <w:bCs/>
          <w:color w:val="000000"/>
          <w:szCs w:val="22"/>
          <w:u w:val="single"/>
        </w:rPr>
        <w:t>drastically</w:t>
      </w:r>
      <w:r w:rsidRPr="009F4512">
        <w:rPr>
          <w:rFonts w:cs="Calibri"/>
          <w:b/>
          <w:bCs/>
          <w:color w:val="000000"/>
          <w:sz w:val="16"/>
          <w:szCs w:val="16"/>
        </w:rPr>
        <w:t xml:space="preserve">  </w:t>
      </w:r>
      <w:r w:rsidRPr="009F4512">
        <w:rPr>
          <w:rFonts w:cs="Calibri"/>
          <w:b/>
          <w:bCs/>
          <w:color w:val="000000"/>
          <w:szCs w:val="22"/>
          <w:u w:val="single"/>
        </w:rPr>
        <w:t>interferes</w:t>
      </w:r>
      <w:proofErr w:type="gramEnd"/>
      <w:r w:rsidRPr="009F4512">
        <w:rPr>
          <w:rFonts w:cs="Calibri"/>
          <w:b/>
          <w:bCs/>
          <w:color w:val="000000"/>
          <w:szCs w:val="22"/>
          <w:u w:val="single"/>
        </w:rPr>
        <w:t xml:space="preserve">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6197B97E" w14:textId="77777777" w:rsidR="00F95FBB" w:rsidRPr="009F4512" w:rsidRDefault="00F95FBB" w:rsidP="00F95FBB">
      <w:pPr>
        <w:rPr>
          <w:color w:val="000000"/>
        </w:rPr>
      </w:pPr>
    </w:p>
    <w:p w14:paraId="14B3FD6E" w14:textId="77777777" w:rsidR="00F95FBB" w:rsidRPr="009F4512" w:rsidRDefault="00F95FBB" w:rsidP="00F95FBB">
      <w:pPr>
        <w:spacing w:before="40"/>
        <w:outlineLvl w:val="3"/>
        <w:rPr>
          <w:b/>
          <w:bCs/>
          <w:color w:val="000000"/>
        </w:rPr>
      </w:pPr>
      <w:r w:rsidRPr="009F4512">
        <w:rPr>
          <w:rFonts w:cs="Calibri"/>
          <w:b/>
          <w:bCs/>
          <w:color w:val="000000"/>
          <w:sz w:val="26"/>
          <w:szCs w:val="26"/>
        </w:rPr>
        <w:t xml:space="preserve">4] Theory – determines the validity of substance. Prefer util: a. Ground – every impact function under util whereas other ethics flow to one side exclusively. </w:t>
      </w:r>
      <w:r w:rsidRPr="009F4512">
        <w:rPr>
          <w:rFonts w:cs="Calibri"/>
          <w:b/>
          <w:bCs/>
          <w:color w:val="000000"/>
          <w:sz w:val="26"/>
          <w:szCs w:val="26"/>
        </w:rPr>
        <w:lastRenderedPageBreak/>
        <w:t>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580E1297" w14:textId="77777777" w:rsidR="00F95FBB" w:rsidRPr="009F4512" w:rsidRDefault="00F95FBB" w:rsidP="00F95FBB">
      <w:pPr>
        <w:rPr>
          <w:color w:val="000000"/>
        </w:rPr>
      </w:pPr>
    </w:p>
    <w:p w14:paraId="54360093" w14:textId="3C0B6DE4" w:rsidR="00EB5F61" w:rsidRPr="0024181C" w:rsidRDefault="00EB5F61" w:rsidP="00EB5F61">
      <w:pPr>
        <w:pStyle w:val="Heading4"/>
        <w:rPr>
          <w:rFonts w:asciiTheme="majorHAnsi" w:hAnsiTheme="majorHAnsi" w:cstheme="majorHAnsi"/>
        </w:rPr>
      </w:pPr>
      <w:r>
        <w:rPr>
          <w:rFonts w:asciiTheme="majorHAnsi" w:hAnsiTheme="majorHAnsi" w:cstheme="majorHAnsi"/>
        </w:rPr>
        <w:t>5</w:t>
      </w:r>
      <w:r w:rsidRPr="0024181C">
        <w:rPr>
          <w:rFonts w:asciiTheme="majorHAnsi" w:hAnsiTheme="majorHAnsi" w:cstheme="majorHAnsi"/>
        </w:rPr>
        <w:t xml:space="preserve">] Util is the only </w:t>
      </w:r>
      <w:r w:rsidRPr="0024181C">
        <w:rPr>
          <w:rFonts w:asciiTheme="majorHAnsi" w:hAnsiTheme="majorHAnsi" w:cstheme="majorHAnsi"/>
          <w:u w:val="single"/>
        </w:rPr>
        <w:t>egalitarian metric</w:t>
      </w:r>
      <w:r w:rsidRPr="0024181C">
        <w:rPr>
          <w:rFonts w:asciiTheme="majorHAnsi" w:hAnsiTheme="majorHAnsi" w:cstheme="majorHAnsi"/>
        </w:rPr>
        <w:t xml:space="preserve">---anything else collapses cooperation on </w:t>
      </w:r>
      <w:r w:rsidRPr="0024181C">
        <w:rPr>
          <w:rFonts w:asciiTheme="majorHAnsi" w:hAnsiTheme="majorHAnsi" w:cstheme="majorHAnsi"/>
          <w:u w:val="single"/>
        </w:rPr>
        <w:t>collective action</w:t>
      </w:r>
      <w:r w:rsidRPr="0024181C">
        <w:rPr>
          <w:rFonts w:asciiTheme="majorHAnsi" w:hAnsiTheme="majorHAnsi" w:cstheme="majorHAnsi"/>
        </w:rPr>
        <w:t xml:space="preserve"> crises and makes extinction inevitable </w:t>
      </w:r>
    </w:p>
    <w:p w14:paraId="36C0E66A" w14:textId="77777777" w:rsidR="00EB5F61" w:rsidRPr="0024181C" w:rsidRDefault="00EB5F61" w:rsidP="00EB5F61">
      <w:pPr>
        <w:rPr>
          <w:rFonts w:asciiTheme="majorHAnsi" w:hAnsiTheme="majorHAnsi" w:cstheme="majorHAnsi"/>
        </w:rPr>
      </w:pPr>
      <w:r w:rsidRPr="0024181C">
        <w:rPr>
          <w:rStyle w:val="Style13ptBold"/>
          <w:rFonts w:asciiTheme="majorHAnsi" w:eastAsiaTheme="majorEastAsia" w:hAnsiTheme="majorHAnsi" w:cstheme="majorHAnsi"/>
        </w:rPr>
        <w:t xml:space="preserve">Khan 18 </w:t>
      </w:r>
      <w:r w:rsidRPr="0024181C">
        <w:rPr>
          <w:rFonts w:asciiTheme="majorHAnsi" w:hAnsiTheme="majorHAnsi" w:cstheme="majorHAnsi"/>
        </w:rPr>
        <w:t>(</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was part of a small core team that spearheaded the largest climate marches in history with a turnout of over 800,000 across 2,000 cities. After fighting for the Paris Agreement,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led a campaign joined by over a million people to stop the </w:t>
      </w:r>
      <w:proofErr w:type="spellStart"/>
      <w:r w:rsidRPr="0024181C">
        <w:rPr>
          <w:rFonts w:asciiTheme="majorHAnsi" w:hAnsiTheme="majorHAnsi" w:cstheme="majorHAnsi"/>
        </w:rPr>
        <w:t>Rampal</w:t>
      </w:r>
      <w:proofErr w:type="spellEnd"/>
      <w:r w:rsidRPr="0024181C">
        <w:rPr>
          <w:rFonts w:asciiTheme="majorHAnsi" w:hAnsiTheme="majorHAnsi" w:cstheme="majorHAnsi"/>
        </w:rPr>
        <w:t xml:space="preserve"> coal plant in Bangladesh to protect the Sundarbans </w:t>
      </w:r>
      <w:proofErr w:type="gramStart"/>
      <w:r w:rsidRPr="0024181C">
        <w:rPr>
          <w:rFonts w:asciiTheme="majorHAnsi" w:hAnsiTheme="majorHAnsi" w:cstheme="majorHAnsi"/>
        </w:rPr>
        <w:t>World Heritage forest</w:t>
      </w:r>
      <w:proofErr w:type="gramEnd"/>
      <w:r w:rsidRPr="0024181C">
        <w:rPr>
          <w:rFonts w:asciiTheme="majorHAnsi" w:hAnsiTheme="majorHAnsi" w:cstheme="majorHAnsi"/>
        </w:rPr>
        <w:t xml:space="preserve">, and elicited criticism of the plant from Crédit </w:t>
      </w:r>
      <w:proofErr w:type="spellStart"/>
      <w:r w:rsidRPr="0024181C">
        <w:rPr>
          <w:rFonts w:asciiTheme="majorHAnsi" w:hAnsiTheme="majorHAnsi" w:cstheme="majorHAnsi"/>
        </w:rPr>
        <w:t>Agricolé</w:t>
      </w:r>
      <w:proofErr w:type="spellEnd"/>
      <w:r w:rsidRPr="0024181C">
        <w:rPr>
          <w:rFonts w:asciiTheme="majorHAnsi" w:hAnsiTheme="majorHAnsi" w:cstheme="majorHAnsi"/>
        </w:rPr>
        <w:t xml:space="preserve"> through targeted advocacy. Currently,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1543046" w14:textId="77777777" w:rsidR="00EB5F61" w:rsidRPr="0024181C" w:rsidRDefault="00EB5F61" w:rsidP="00EB5F61">
      <w:pPr>
        <w:rPr>
          <w:rFonts w:asciiTheme="majorHAnsi" w:hAnsiTheme="majorHAnsi" w:cstheme="majorHAnsi"/>
          <w:u w:val="single"/>
        </w:rPr>
      </w:pPr>
      <w:r w:rsidRPr="0024181C">
        <w:rPr>
          <w:rStyle w:val="Emphasis"/>
          <w:rFonts w:asciiTheme="majorHAnsi" w:eastAsiaTheme="majorEastAsia" w:hAnsiTheme="majorHAnsi" w:cstheme="majorHAnsi"/>
        </w:rPr>
        <w:t>Infinite</w:t>
      </w:r>
      <w:r w:rsidRPr="0024181C">
        <w:rPr>
          <w:rFonts w:asciiTheme="majorHAnsi" w:hAnsiTheme="majorHAnsi" w:cstheme="majorHAnsi"/>
          <w:sz w:val="12"/>
        </w:rPr>
        <w:t xml:space="preserve"> future </w:t>
      </w:r>
      <w:r w:rsidRPr="0024181C">
        <w:rPr>
          <w:rStyle w:val="Emphasis"/>
          <w:rFonts w:asciiTheme="majorHAnsi" w:eastAsiaTheme="majorEastAsia" w:hAnsiTheme="majorHAnsi" w:cstheme="majorHAnsi"/>
        </w:rPr>
        <w:t>possibilities</w:t>
      </w:r>
      <w:r w:rsidRPr="0024181C">
        <w:rPr>
          <w:rFonts w:asciiTheme="majorHAnsi" w:hAnsiTheme="majorHAnsi" w:cstheme="majorHAnsi"/>
          <w:sz w:val="12"/>
        </w:rPr>
        <w:t xml:space="preserve"> I find the story of the </w:t>
      </w:r>
      <w:proofErr w:type="spellStart"/>
      <w:r w:rsidRPr="0024181C">
        <w:rPr>
          <w:rFonts w:asciiTheme="majorHAnsi" w:hAnsiTheme="majorHAnsi" w:cstheme="majorHAnsi"/>
          <w:sz w:val="12"/>
        </w:rPr>
        <w:t>Moriori</w:t>
      </w:r>
      <w:proofErr w:type="spellEnd"/>
      <w:r w:rsidRPr="0024181C">
        <w:rPr>
          <w:rFonts w:asciiTheme="majorHAnsi" w:hAnsiTheme="majorHAnsi" w:cstheme="majorHAnsi"/>
          <w:sz w:val="12"/>
        </w:rPr>
        <w:t xml:space="preserve"> profound. It teaches me two lessons. Firstly, that </w:t>
      </w:r>
      <w:r w:rsidRPr="00DE01A8">
        <w:rPr>
          <w:rStyle w:val="StyleUnderline"/>
          <w:rFonts w:asciiTheme="majorHAnsi" w:eastAsiaTheme="majorEastAsia" w:hAnsiTheme="majorHAnsi" w:cstheme="majorHAnsi"/>
          <w:highlight w:val="cyan"/>
        </w:rPr>
        <w:t xml:space="preserve">human culture is </w:t>
      </w:r>
      <w:r w:rsidRPr="00DE01A8">
        <w:rPr>
          <w:rStyle w:val="Emphasis"/>
          <w:rFonts w:asciiTheme="majorHAnsi" w:eastAsiaTheme="majorEastAsia" w:hAnsiTheme="majorHAnsi" w:cstheme="majorHAnsi"/>
          <w:highlight w:val="cyan"/>
        </w:rPr>
        <w:t>far from immutable</w:t>
      </w:r>
      <w:r w:rsidRPr="00DE01A8">
        <w:rPr>
          <w:rFonts w:asciiTheme="majorHAnsi" w:hAnsiTheme="majorHAnsi" w:cstheme="majorHAnsi"/>
          <w:sz w:val="12"/>
          <w:highlight w:val="cyan"/>
        </w:rPr>
        <w:t>.</w:t>
      </w:r>
      <w:r w:rsidRPr="0024181C">
        <w:rPr>
          <w:rFonts w:asciiTheme="majorHAnsi" w:hAnsiTheme="majorHAnsi" w:cstheme="majorHAnsi"/>
          <w:sz w:val="12"/>
        </w:rPr>
        <w:t xml:space="preserve"> That we can struggle against our baser instincts. That </w:t>
      </w:r>
      <w:r w:rsidRPr="00DE01A8">
        <w:rPr>
          <w:rStyle w:val="Emphasis"/>
          <w:rFonts w:asciiTheme="majorHAnsi" w:eastAsiaTheme="majorEastAsia" w:hAnsiTheme="majorHAnsi" w:cstheme="majorHAnsi"/>
          <w:highlight w:val="cyan"/>
        </w:rPr>
        <w:t>we can</w:t>
      </w:r>
      <w:r w:rsidRPr="0024181C">
        <w:rPr>
          <w:rStyle w:val="Emphasis"/>
          <w:rFonts w:asciiTheme="majorHAnsi" w:eastAsiaTheme="majorEastAsia" w:hAnsiTheme="majorHAnsi" w:cstheme="majorHAnsi"/>
        </w:rPr>
        <w:t xml:space="preserve"> master them and </w:t>
      </w:r>
      <w:r w:rsidRPr="00DE01A8">
        <w:rPr>
          <w:rStyle w:val="Emphasis"/>
          <w:rFonts w:asciiTheme="majorHAnsi" w:eastAsiaTheme="majorEastAsia" w:hAnsiTheme="majorHAnsi" w:cstheme="majorHAnsi"/>
          <w:highlight w:val="cyan"/>
        </w:rPr>
        <w:t>rise to</w:t>
      </w:r>
      <w:r w:rsidRPr="0024181C">
        <w:rPr>
          <w:rStyle w:val="Emphasis"/>
          <w:rFonts w:asciiTheme="majorHAnsi" w:eastAsiaTheme="majorEastAsia" w:hAnsiTheme="majorHAnsi" w:cstheme="majorHAnsi"/>
        </w:rPr>
        <w:t xml:space="preserve"> unprecedented </w:t>
      </w:r>
      <w:r w:rsidRPr="00DE01A8">
        <w:rPr>
          <w:rStyle w:val="Emphasis"/>
          <w:rFonts w:asciiTheme="majorHAnsi" w:eastAsiaTheme="majorEastAsia" w:hAnsiTheme="majorHAnsi" w:cstheme="majorHAnsi"/>
          <w:highlight w:val="cyan"/>
        </w:rPr>
        <w:t>challenges</w:t>
      </w:r>
      <w:r w:rsidRPr="0024181C">
        <w:rPr>
          <w:rFonts w:asciiTheme="majorHAnsi" w:hAnsiTheme="majorHAnsi" w:cstheme="majorHAnsi"/>
          <w:sz w:val="12"/>
        </w:rPr>
        <w:t xml:space="preserve">. Secondly, that </w:t>
      </w:r>
      <w:r w:rsidRPr="0024181C">
        <w:rPr>
          <w:rStyle w:val="StyleUnderline"/>
          <w:rFonts w:asciiTheme="majorHAnsi" w:eastAsiaTheme="majorEastAsia" w:hAnsiTheme="majorHAnsi" w:cstheme="majorHAnsi"/>
        </w:rPr>
        <w:t xml:space="preserve">even this does not make us masters of our own destiny. We can make visionary choices, but the future can still surprise us. </w:t>
      </w:r>
      <w:r w:rsidRPr="0024181C">
        <w:rPr>
          <w:rFonts w:asciiTheme="majorHAnsi" w:hAnsiTheme="majorHAnsi" w:cstheme="majorHAnsi"/>
          <w:sz w:val="12"/>
        </w:rPr>
        <w:t xml:space="preserve">This is a humbling realization. Because </w:t>
      </w:r>
      <w:r w:rsidRPr="00DE01A8">
        <w:rPr>
          <w:rStyle w:val="Emphasis"/>
          <w:rFonts w:asciiTheme="majorHAnsi" w:eastAsiaTheme="majorEastAsia" w:hAnsiTheme="majorHAnsi" w:cstheme="majorHAnsi"/>
          <w:highlight w:val="cyan"/>
        </w:rPr>
        <w:t>faced with an uncertain future, the only wise thing we can do is prepare</w:t>
      </w:r>
      <w:r w:rsidRPr="0024181C">
        <w:rPr>
          <w:rFonts w:asciiTheme="majorHAnsi" w:hAnsiTheme="majorHAnsi" w:cstheme="majorHAnsi"/>
          <w:sz w:val="12"/>
        </w:rPr>
        <w:t xml:space="preserve"> for possibilities. Standing at the launch pad of the Fourth Industrial Revolution, </w:t>
      </w:r>
      <w:r w:rsidRPr="0024181C">
        <w:rPr>
          <w:rStyle w:val="StyleUnderline"/>
          <w:rFonts w:asciiTheme="majorHAnsi" w:eastAsiaTheme="majorEastAsia" w:hAnsiTheme="majorHAnsi" w:cstheme="majorHAnsi"/>
        </w:rPr>
        <w:t>the possibilities seem endless. They range from</w:t>
      </w:r>
      <w:r w:rsidRPr="0024181C">
        <w:rPr>
          <w:rFonts w:asciiTheme="majorHAnsi" w:hAnsiTheme="majorHAnsi" w:cstheme="majorHAnsi"/>
          <w:sz w:val="12"/>
        </w:rPr>
        <w:t xml:space="preserve"> an era of </w:t>
      </w:r>
      <w:r w:rsidRPr="0024181C">
        <w:rPr>
          <w:rStyle w:val="StyleUnderline"/>
          <w:rFonts w:asciiTheme="majorHAnsi" w:eastAsiaTheme="majorEastAsia" w:hAnsiTheme="majorHAnsi" w:cstheme="majorHAnsi"/>
        </w:rPr>
        <w:t>abundance to the end of humanity</w:t>
      </w:r>
      <w:r w:rsidRPr="0024181C">
        <w:rPr>
          <w:rFonts w:asciiTheme="majorHAnsi" w:hAnsiTheme="majorHAnsi"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4181C">
        <w:rPr>
          <w:rStyle w:val="StyleUnderline"/>
          <w:rFonts w:asciiTheme="majorHAnsi" w:eastAsiaTheme="majorEastAsia" w:hAnsiTheme="majorHAnsi" w:cstheme="majorHAnsi"/>
        </w:rPr>
        <w:t>Among the infinite future possibilities</w:t>
      </w:r>
      <w:r w:rsidRPr="0024181C">
        <w:rPr>
          <w:rStyle w:val="Emphasis"/>
          <w:rFonts w:asciiTheme="majorHAnsi" w:eastAsiaTheme="majorEastAsia" w:hAnsiTheme="majorHAnsi" w:cstheme="majorHAnsi"/>
        </w:rPr>
        <w:t xml:space="preserve">, </w:t>
      </w:r>
      <w:r w:rsidRPr="00DE01A8">
        <w:rPr>
          <w:rStyle w:val="Emphasis"/>
          <w:rFonts w:asciiTheme="majorHAnsi" w:eastAsiaTheme="majorEastAsia" w:hAnsiTheme="majorHAnsi" w:cstheme="majorHAnsi"/>
          <w:highlight w:val="cyan"/>
        </w:rPr>
        <w:t>only one outcome is truly irreversible: extinction</w:t>
      </w:r>
      <w:r w:rsidRPr="00DE01A8">
        <w:rPr>
          <w:rFonts w:asciiTheme="majorHAnsi" w:hAnsiTheme="majorHAnsi" w:cstheme="majorHAnsi"/>
          <w:sz w:val="12"/>
          <w:highlight w:val="cyan"/>
        </w:rPr>
        <w:t xml:space="preserve">. </w:t>
      </w:r>
      <w:r w:rsidRPr="00DE01A8">
        <w:rPr>
          <w:rStyle w:val="StyleUnderline"/>
          <w:rFonts w:asciiTheme="majorHAnsi" w:eastAsiaTheme="majorEastAsia" w:hAnsiTheme="majorHAnsi" w:cstheme="majorHAnsi"/>
          <w:highlight w:val="cyan"/>
        </w:rPr>
        <w:t>Concerns</w:t>
      </w:r>
      <w:r w:rsidRPr="0024181C">
        <w:rPr>
          <w:rFonts w:asciiTheme="majorHAnsi" w:hAnsiTheme="majorHAnsi" w:cstheme="majorHAnsi"/>
          <w:sz w:val="12"/>
        </w:rPr>
        <w:t xml:space="preserve"> about extinction </w:t>
      </w:r>
      <w:r w:rsidRPr="00DE01A8">
        <w:rPr>
          <w:rStyle w:val="StyleUnderline"/>
          <w:rFonts w:asciiTheme="majorHAnsi" w:eastAsiaTheme="majorEastAsia" w:hAnsiTheme="majorHAnsi" w:cstheme="majorHAnsi"/>
          <w:highlight w:val="cyan"/>
        </w:rPr>
        <w:t>are</w:t>
      </w:r>
      <w:r w:rsidRPr="0024181C">
        <w:rPr>
          <w:rFonts w:asciiTheme="majorHAnsi" w:hAnsiTheme="majorHAnsi" w:cstheme="majorHAnsi"/>
          <w:sz w:val="12"/>
        </w:rPr>
        <w:t xml:space="preserve"> often </w:t>
      </w:r>
      <w:r w:rsidRPr="00DE01A8">
        <w:rPr>
          <w:rStyle w:val="StyleUnderline"/>
          <w:rFonts w:asciiTheme="majorHAnsi" w:eastAsiaTheme="majorEastAsia" w:hAnsiTheme="majorHAnsi" w:cstheme="majorHAnsi"/>
          <w:highlight w:val="cyan"/>
        </w:rPr>
        <w:t>dismissed</w:t>
      </w:r>
      <w:r w:rsidRPr="0024181C">
        <w:rPr>
          <w:rStyle w:val="StyleUnderline"/>
          <w:rFonts w:asciiTheme="majorHAnsi" w:eastAsiaTheme="majorEastAsia" w:hAnsiTheme="majorHAnsi" w:cstheme="majorHAnsi"/>
        </w:rPr>
        <w:t xml:space="preserve"> as </w:t>
      </w:r>
      <w:r w:rsidRPr="0024181C">
        <w:rPr>
          <w:rStyle w:val="Emphasis"/>
          <w:rFonts w:asciiTheme="majorHAnsi" w:eastAsiaTheme="majorEastAsia" w:hAnsiTheme="majorHAnsi" w:cstheme="majorHAnsi"/>
        </w:rPr>
        <w:t>apocalyptic alarmism</w:t>
      </w:r>
      <w:r w:rsidRPr="0024181C">
        <w:rPr>
          <w:rFonts w:asciiTheme="majorHAnsi" w:hAnsiTheme="majorHAnsi" w:cstheme="majorHAnsi"/>
          <w:sz w:val="12"/>
        </w:rPr>
        <w:t xml:space="preserve">. Sometimes, they are. But </w:t>
      </w:r>
      <w:r w:rsidRPr="0024181C">
        <w:rPr>
          <w:rStyle w:val="StyleUnderline"/>
          <w:rFonts w:asciiTheme="majorHAnsi" w:eastAsiaTheme="majorEastAsia" w:hAnsiTheme="majorHAnsi" w:cstheme="majorHAnsi"/>
        </w:rPr>
        <w:t xml:space="preserve">repeating that mankind is still here after 70 years of existential warning about nuclear warfare is a </w:t>
      </w:r>
      <w:r w:rsidRPr="0024181C">
        <w:rPr>
          <w:rStyle w:val="Emphasis"/>
          <w:rFonts w:asciiTheme="majorHAnsi" w:eastAsiaTheme="majorEastAsia" w:hAnsiTheme="majorHAnsi" w:cstheme="majorHAnsi"/>
        </w:rPr>
        <w:t>straw man argument</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The fact that a 1000-year flood has not happened does not negate its possibility</w:t>
      </w:r>
      <w:r w:rsidRPr="0024181C">
        <w:rPr>
          <w:rFonts w:asciiTheme="majorHAnsi" w:hAnsiTheme="majorHAnsi" w:cstheme="majorHAnsi"/>
          <w:sz w:val="12"/>
        </w:rPr>
        <w:t xml:space="preserve">. And </w:t>
      </w:r>
      <w:r w:rsidRPr="00DE01A8">
        <w:rPr>
          <w:rStyle w:val="StyleUnderline"/>
          <w:rFonts w:asciiTheme="majorHAnsi" w:eastAsiaTheme="majorEastAsia" w:hAnsiTheme="majorHAnsi" w:cstheme="majorHAnsi"/>
          <w:highlight w:val="cyan"/>
        </w:rPr>
        <w:t xml:space="preserve">there have been </w:t>
      </w:r>
      <w:r w:rsidRPr="00DE01A8">
        <w:rPr>
          <w:rStyle w:val="Emphasis"/>
          <w:rFonts w:asciiTheme="majorHAnsi" w:eastAsiaTheme="majorEastAsia" w:hAnsiTheme="majorHAnsi" w:cstheme="majorHAnsi"/>
          <w:highlight w:val="cyan"/>
        </w:rPr>
        <w:t>far too many nuclear near-misses to rest easy.</w:t>
      </w:r>
      <w:r w:rsidRPr="0024181C">
        <w:rPr>
          <w:rStyle w:val="Emphasis"/>
          <w:rFonts w:asciiTheme="majorHAnsi" w:eastAsiaTheme="majorEastAsia" w:hAnsiTheme="majorHAnsi" w:cstheme="majorHAnsi"/>
        </w:rPr>
        <w:t xml:space="preserve"> </w:t>
      </w:r>
      <w:r w:rsidRPr="0024181C">
        <w:rPr>
          <w:rFonts w:asciiTheme="majorHAnsi" w:hAnsiTheme="majorHAnsi" w:cstheme="majorHAnsi"/>
          <w:sz w:val="12"/>
        </w:rPr>
        <w:t xml:space="preserve">As the World Economic Forum’s Annual Meeting in </w:t>
      </w:r>
      <w:r w:rsidRPr="0024181C">
        <w:rPr>
          <w:rStyle w:val="StyleUnderline"/>
          <w:rFonts w:asciiTheme="majorHAnsi" w:eastAsiaTheme="majorEastAsia" w:hAnsiTheme="majorHAnsi" w:cstheme="majorHAnsi"/>
        </w:rPr>
        <w:t>Davos discusses</w:t>
      </w:r>
      <w:r w:rsidRPr="0024181C">
        <w:rPr>
          <w:rFonts w:asciiTheme="majorHAnsi" w:hAnsiTheme="majorHAnsi" w:cstheme="majorHAnsi"/>
          <w:sz w:val="12"/>
        </w:rPr>
        <w:t xml:space="preserve"> how to create a shared future in a fractured world, here are </w:t>
      </w:r>
      <w:r w:rsidRPr="0024181C">
        <w:rPr>
          <w:rStyle w:val="StyleUnderline"/>
          <w:rFonts w:asciiTheme="majorHAnsi" w:eastAsiaTheme="majorEastAsia" w:hAnsiTheme="majorHAnsi" w:cstheme="majorHAnsi"/>
        </w:rPr>
        <w:t xml:space="preserve">five reasons why the possibility of existential risks should raise the stakes of conversation: </w:t>
      </w:r>
      <w:r w:rsidRPr="0024181C">
        <w:rPr>
          <w:rFonts w:asciiTheme="majorHAnsi" w:hAnsiTheme="majorHAnsi" w:cstheme="majorHAnsi"/>
          <w:sz w:val="12"/>
        </w:rPr>
        <w:t xml:space="preserve">1. </w:t>
      </w:r>
      <w:r w:rsidRPr="00DE01A8">
        <w:rPr>
          <w:rStyle w:val="Emphasis"/>
          <w:rFonts w:asciiTheme="majorHAnsi" w:eastAsiaTheme="majorEastAsia" w:hAnsiTheme="majorHAnsi" w:cstheme="majorHAnsi"/>
          <w:highlight w:val="cyan"/>
        </w:rPr>
        <w:t>Extinction is the rule</w:t>
      </w:r>
      <w:r w:rsidRPr="0024181C">
        <w:rPr>
          <w:rStyle w:val="Emphasis"/>
          <w:rFonts w:asciiTheme="majorHAnsi" w:eastAsiaTheme="majorEastAsia" w:hAnsiTheme="majorHAnsi" w:cstheme="majorHAnsi"/>
        </w:rPr>
        <w:t>, not the exception</w:t>
      </w:r>
      <w:r w:rsidRPr="0024181C">
        <w:rPr>
          <w:rFonts w:asciiTheme="majorHAnsi" w:hAnsiTheme="majorHAnsi" w:cstheme="majorHAnsi"/>
          <w:sz w:val="12"/>
        </w:rPr>
        <w:t xml:space="preserve"> More than </w:t>
      </w:r>
      <w:r w:rsidRPr="00DE01A8">
        <w:rPr>
          <w:rStyle w:val="StyleUnderline"/>
          <w:rFonts w:asciiTheme="majorHAnsi" w:eastAsiaTheme="majorEastAsia" w:hAnsiTheme="majorHAnsi" w:cstheme="majorHAnsi"/>
          <w:highlight w:val="cyan"/>
        </w:rPr>
        <w:t>99.9% of all the species that ever existed are gone</w:t>
      </w:r>
      <w:r w:rsidRPr="00DE01A8">
        <w:rPr>
          <w:rFonts w:asciiTheme="majorHAnsi" w:hAnsiTheme="majorHAnsi" w:cstheme="majorHAnsi"/>
          <w:sz w:val="12"/>
          <w:highlight w:val="cyan"/>
        </w:rPr>
        <w:t xml:space="preserve">. </w:t>
      </w:r>
      <w:r w:rsidRPr="00DE01A8">
        <w:rPr>
          <w:rStyle w:val="Emphasis"/>
          <w:rFonts w:asciiTheme="majorHAnsi" w:eastAsiaTheme="majorEastAsia" w:hAnsiTheme="majorHAnsi" w:cstheme="majorHAnsi"/>
          <w:highlight w:val="cyan"/>
        </w:rPr>
        <w:t>Deep time is unfathomable</w:t>
      </w:r>
      <w:r w:rsidRPr="0024181C">
        <w:rPr>
          <w:rFonts w:asciiTheme="majorHAnsi" w:hAnsiTheme="majorHAnsi" w:cstheme="majorHAnsi"/>
          <w:sz w:val="12"/>
        </w:rPr>
        <w:t xml:space="preserve"> to the human brain. But </w:t>
      </w:r>
      <w:r w:rsidRPr="0024181C">
        <w:rPr>
          <w:rStyle w:val="StyleUnderline"/>
          <w:rFonts w:asciiTheme="majorHAnsi" w:eastAsiaTheme="majorEastAsia" w:hAnsiTheme="majorHAnsi" w:cstheme="majorHAnsi"/>
        </w:rPr>
        <w:t xml:space="preserve">if one cares to take a tour of the billions of years of life’s history, we find a litany of forgotten species. </w:t>
      </w:r>
      <w:r w:rsidRPr="0024181C">
        <w:rPr>
          <w:rFonts w:asciiTheme="majorHAnsi" w:hAnsiTheme="majorHAnsi" w:cstheme="majorHAnsi"/>
          <w:sz w:val="12"/>
        </w:rPr>
        <w:t xml:space="preserve">And we have only discovered a mere fraction of the extinct species that once roamed the planet. In the speck of time since the first humans evolved, more than </w:t>
      </w:r>
      <w:r w:rsidRPr="0024181C">
        <w:rPr>
          <w:rStyle w:val="StyleUnderline"/>
          <w:rFonts w:asciiTheme="majorHAnsi" w:eastAsiaTheme="majorEastAsia" w:hAnsiTheme="majorHAnsi" w:cstheme="majorHAnsi"/>
        </w:rPr>
        <w:t>99.9% of all</w:t>
      </w:r>
      <w:r w:rsidRPr="0024181C">
        <w:rPr>
          <w:rFonts w:asciiTheme="majorHAnsi" w:hAnsiTheme="majorHAnsi" w:cstheme="majorHAnsi"/>
          <w:sz w:val="12"/>
        </w:rPr>
        <w:t xml:space="preserve"> the distinct </w:t>
      </w:r>
      <w:r w:rsidRPr="0024181C">
        <w:rPr>
          <w:rStyle w:val="StyleUnderline"/>
          <w:rFonts w:asciiTheme="majorHAnsi" w:eastAsiaTheme="majorEastAsia" w:hAnsiTheme="majorHAnsi" w:cstheme="majorHAnsi"/>
        </w:rPr>
        <w:t>human cultures that have ever existed are extinct.</w:t>
      </w:r>
      <w:r w:rsidRPr="0024181C">
        <w:rPr>
          <w:rFonts w:asciiTheme="majorHAnsi" w:hAnsiTheme="majorHAnsi"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4181C">
        <w:rPr>
          <w:rStyle w:val="StyleUnderline"/>
          <w:rFonts w:asciiTheme="majorHAnsi" w:eastAsiaTheme="majorEastAsia" w:hAnsiTheme="majorHAnsi" w:cstheme="majorHAnsi"/>
        </w:rPr>
        <w:t>It is only in the very recent past that we became a truly global civilization</w:t>
      </w:r>
      <w:r w:rsidRPr="0024181C">
        <w:rPr>
          <w:rFonts w:asciiTheme="majorHAnsi" w:hAnsiTheme="majorHAnsi" w:cstheme="majorHAnsi"/>
          <w:sz w:val="12"/>
        </w:rPr>
        <w:t xml:space="preserve">. Our interconnectedness continues to grow rapidly. “Stand or fall, we are the last civilization”, as </w:t>
      </w:r>
      <w:proofErr w:type="spellStart"/>
      <w:r w:rsidRPr="0024181C">
        <w:rPr>
          <w:rFonts w:asciiTheme="majorHAnsi" w:hAnsiTheme="majorHAnsi" w:cstheme="majorHAnsi"/>
          <w:sz w:val="12"/>
        </w:rPr>
        <w:t>Ricken</w:t>
      </w:r>
      <w:proofErr w:type="spellEnd"/>
      <w:r w:rsidRPr="0024181C">
        <w:rPr>
          <w:rFonts w:asciiTheme="majorHAnsi" w:hAnsiTheme="majorHAnsi" w:cstheme="majorHAnsi"/>
          <w:sz w:val="12"/>
        </w:rPr>
        <w:t xml:space="preserve"> Patel, the founder of the global civic movement Avaaz, put it. 2. Environmental pressures can drive extinction More than </w:t>
      </w:r>
      <w:r w:rsidRPr="0024181C">
        <w:rPr>
          <w:rStyle w:val="StyleUnderline"/>
          <w:rFonts w:asciiTheme="majorHAnsi" w:eastAsiaTheme="majorEastAsia" w:hAnsiTheme="majorHAnsi" w:cstheme="majorHAnsi"/>
        </w:rPr>
        <w:t xml:space="preserve">15,000 scientists just </w:t>
      </w:r>
      <w:r w:rsidRPr="0024181C">
        <w:rPr>
          <w:rStyle w:val="StyleUnderline"/>
          <w:rFonts w:asciiTheme="majorHAnsi" w:eastAsiaTheme="majorEastAsia" w:hAnsiTheme="majorHAnsi" w:cstheme="majorHAnsi"/>
        </w:rPr>
        <w:lastRenderedPageBreak/>
        <w:t>issued a ‘warning to humanity’</w:t>
      </w:r>
      <w:r w:rsidRPr="0024181C">
        <w:rPr>
          <w:rFonts w:asciiTheme="majorHAnsi" w:hAnsiTheme="majorHAnsi"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4181C">
        <w:rPr>
          <w:rStyle w:val="StyleUnderline"/>
          <w:rFonts w:asciiTheme="majorHAnsi" w:eastAsiaTheme="majorEastAsia" w:hAnsiTheme="majorHAnsi" w:cstheme="majorHAnsi"/>
        </w:rPr>
        <w:t>Diamond charts the history of past societies</w:t>
      </w:r>
      <w:r w:rsidRPr="0024181C">
        <w:rPr>
          <w:rFonts w:asciiTheme="majorHAnsi" w:hAnsiTheme="majorHAnsi" w:cstheme="majorHAnsi"/>
          <w:sz w:val="12"/>
        </w:rPr>
        <w:t xml:space="preserve">. He makes the case that </w:t>
      </w:r>
      <w:r w:rsidRPr="0024181C">
        <w:rPr>
          <w:rStyle w:val="StyleUnderline"/>
          <w:rFonts w:asciiTheme="majorHAnsi" w:eastAsiaTheme="majorEastAsia" w:hAnsiTheme="majorHAnsi" w:cstheme="majorHAnsi"/>
        </w:rPr>
        <w:t xml:space="preserve">overpopulation and resource use beyond the carrying capacity have often been important, </w:t>
      </w:r>
      <w:r w:rsidRPr="0024181C">
        <w:rPr>
          <w:rFonts w:asciiTheme="majorHAnsi" w:hAnsiTheme="majorHAnsi" w:cstheme="majorHAnsi"/>
          <w:sz w:val="12"/>
        </w:rPr>
        <w:t xml:space="preserve">if not the only, drivers </w:t>
      </w:r>
      <w:r w:rsidRPr="0024181C">
        <w:rPr>
          <w:rStyle w:val="StyleUnderline"/>
          <w:rFonts w:asciiTheme="majorHAnsi" w:eastAsiaTheme="majorEastAsia" w:hAnsiTheme="majorHAnsi" w:cstheme="majorHAnsi"/>
        </w:rPr>
        <w:t xml:space="preserve">of collapse. </w:t>
      </w:r>
      <w:r w:rsidRPr="0024181C">
        <w:rPr>
          <w:rFonts w:asciiTheme="majorHAnsi" w:hAnsiTheme="majorHAnsi" w:cstheme="majorHAnsi"/>
          <w:sz w:val="12"/>
        </w:rPr>
        <w:t xml:space="preserve">Even though we are making important incremental progress in battles such as climate change, </w:t>
      </w:r>
      <w:r w:rsidRPr="0024181C">
        <w:rPr>
          <w:rStyle w:val="StyleUnderline"/>
          <w:rFonts w:asciiTheme="majorHAnsi" w:eastAsiaTheme="majorEastAsia" w:hAnsiTheme="majorHAnsi" w:cstheme="majorHAnsi"/>
        </w:rPr>
        <w:t>we must</w:t>
      </w:r>
      <w:r w:rsidRPr="0024181C">
        <w:rPr>
          <w:rFonts w:asciiTheme="majorHAnsi" w:hAnsiTheme="majorHAnsi" w:cstheme="majorHAnsi"/>
          <w:sz w:val="12"/>
        </w:rPr>
        <w:t xml:space="preserve"> still </w:t>
      </w:r>
      <w:r w:rsidRPr="0024181C">
        <w:rPr>
          <w:rStyle w:val="StyleUnderline"/>
          <w:rFonts w:asciiTheme="majorHAnsi" w:eastAsiaTheme="majorEastAsia" w:hAnsiTheme="majorHAnsi" w:cstheme="majorHAnsi"/>
        </w:rPr>
        <w:t xml:space="preserve">achieve tremendous </w:t>
      </w:r>
      <w:r w:rsidRPr="0024181C">
        <w:rPr>
          <w:rFonts w:asciiTheme="majorHAnsi" w:hAnsiTheme="majorHAnsi" w:cstheme="majorHAnsi"/>
          <w:sz w:val="12"/>
        </w:rPr>
        <w:t xml:space="preserve">step </w:t>
      </w:r>
      <w:r w:rsidRPr="0024181C">
        <w:rPr>
          <w:rStyle w:val="StyleUnderline"/>
          <w:rFonts w:asciiTheme="majorHAnsi" w:eastAsiaTheme="majorEastAsia" w:hAnsiTheme="majorHAnsi" w:cstheme="majorHAnsi"/>
        </w:rPr>
        <w:t>changes in our response to several major environmental crises.</w:t>
      </w:r>
      <w:r w:rsidRPr="0024181C">
        <w:rPr>
          <w:rFonts w:asciiTheme="majorHAnsi" w:hAnsiTheme="majorHAnsi"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4181C">
        <w:rPr>
          <w:rFonts w:asciiTheme="majorHAnsi" w:hAnsiTheme="majorHAnsi" w:cstheme="majorHAnsi"/>
          <w:sz w:val="12"/>
        </w:rPr>
        <w:t>superintelligent</w:t>
      </w:r>
      <w:proofErr w:type="spellEnd"/>
      <w:r w:rsidRPr="0024181C">
        <w:rPr>
          <w:rFonts w:asciiTheme="majorHAnsi" w:hAnsiTheme="majorHAnsi"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4181C">
        <w:rPr>
          <w:rStyle w:val="Emphasis"/>
          <w:rFonts w:asciiTheme="majorHAnsi" w:eastAsiaTheme="majorEastAsia" w:hAnsiTheme="majorHAnsi" w:cstheme="majorHAnsi"/>
        </w:rPr>
        <w:t>Bostrom cites a survey of industry experts that projected a 50% chance of the development of artificial superintelligence by 2050</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and a 90% chance by 2075</w:t>
      </w:r>
      <w:r w:rsidRPr="0024181C">
        <w:rPr>
          <w:rFonts w:asciiTheme="majorHAnsi" w:hAnsiTheme="majorHAnsi" w:cstheme="majorHAnsi"/>
          <w:sz w:val="12"/>
        </w:rPr>
        <w:t xml:space="preserve">. The latter date is within the life expectancy of many alive today. </w:t>
      </w:r>
      <w:r w:rsidRPr="0024181C">
        <w:rPr>
          <w:rStyle w:val="StyleUnderline"/>
          <w:rFonts w:asciiTheme="majorHAnsi" w:eastAsiaTheme="majorEastAsia" w:hAnsiTheme="majorHAnsi" w:cstheme="majorHAnsi"/>
        </w:rPr>
        <w:t>Visionaries</w:t>
      </w:r>
      <w:r w:rsidRPr="0024181C">
        <w:rPr>
          <w:rFonts w:asciiTheme="majorHAnsi" w:hAnsiTheme="majorHAnsi" w:cstheme="majorHAnsi"/>
          <w:sz w:val="12"/>
        </w:rPr>
        <w:t xml:space="preserve"> like Stephen Hawking and Elon Musk have </w:t>
      </w:r>
      <w:r w:rsidRPr="0024181C">
        <w:rPr>
          <w:rStyle w:val="StyleUnderline"/>
          <w:rFonts w:asciiTheme="majorHAnsi" w:eastAsiaTheme="majorEastAsia" w:hAnsiTheme="majorHAnsi" w:cstheme="majorHAnsi"/>
        </w:rPr>
        <w:t xml:space="preserve">warned of the existential risks from artificial superintelligence. </w:t>
      </w:r>
      <w:r w:rsidRPr="0024181C">
        <w:rPr>
          <w:rFonts w:asciiTheme="majorHAnsi" w:hAnsiTheme="majorHAnsi"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4181C">
        <w:rPr>
          <w:rStyle w:val="StyleUnderline"/>
          <w:rFonts w:asciiTheme="majorHAnsi" w:eastAsiaTheme="majorEastAsia" w:hAnsiTheme="majorHAnsi" w:cstheme="majorHAnsi"/>
        </w:rPr>
        <w:t>Throughout history, we have rallied against the ‘other’</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Tribes</w:t>
      </w:r>
      <w:r w:rsidRPr="0024181C">
        <w:rPr>
          <w:rFonts w:asciiTheme="majorHAnsi" w:hAnsiTheme="majorHAnsi" w:cstheme="majorHAnsi"/>
          <w:sz w:val="12"/>
        </w:rPr>
        <w:t xml:space="preserve"> have </w:t>
      </w:r>
      <w:r w:rsidRPr="0024181C">
        <w:rPr>
          <w:rStyle w:val="StyleUnderline"/>
          <w:rFonts w:asciiTheme="majorHAnsi" w:eastAsiaTheme="majorEastAsia" w:hAnsiTheme="majorHAnsi" w:cstheme="majorHAnsi"/>
        </w:rPr>
        <w:t xml:space="preserve">overpowered </w:t>
      </w:r>
      <w:proofErr w:type="gramStart"/>
      <w:r w:rsidRPr="0024181C">
        <w:rPr>
          <w:rStyle w:val="StyleUnderline"/>
          <w:rFonts w:asciiTheme="majorHAnsi" w:eastAsiaTheme="majorEastAsia" w:hAnsiTheme="majorHAnsi" w:cstheme="majorHAnsi"/>
        </w:rPr>
        <w:t>tribes,</w:t>
      </w:r>
      <w:proofErr w:type="gram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empires have conquered rivals</w:t>
      </w:r>
      <w:r w:rsidRPr="0024181C">
        <w:rPr>
          <w:rFonts w:asciiTheme="majorHAnsi" w:hAnsiTheme="majorHAnsi" w:cstheme="majorHAnsi"/>
          <w:sz w:val="12"/>
        </w:rPr>
        <w:t xml:space="preserve">. Even today, </w:t>
      </w:r>
      <w:r w:rsidRPr="0024181C">
        <w:rPr>
          <w:rStyle w:val="StyleUnderline"/>
          <w:rFonts w:asciiTheme="majorHAnsi" w:eastAsiaTheme="majorEastAsia" w:hAnsiTheme="majorHAnsi" w:cstheme="majorHAnsi"/>
        </w:rPr>
        <w:t xml:space="preserve">our fiercest </w:t>
      </w:r>
      <w:r w:rsidRPr="00DE01A8">
        <w:rPr>
          <w:rStyle w:val="StyleUnderline"/>
          <w:rFonts w:asciiTheme="majorHAnsi" w:eastAsiaTheme="majorEastAsia" w:hAnsiTheme="majorHAnsi" w:cstheme="majorHAnsi"/>
          <w:highlight w:val="cyan"/>
        </w:rPr>
        <w:t>displays of unity typically happen at wartime.</w:t>
      </w:r>
      <w:r w:rsidRPr="0024181C">
        <w:rPr>
          <w:rStyle w:val="StyleUnderline"/>
          <w:rFonts w:asciiTheme="majorHAnsi" w:eastAsiaTheme="majorEastAsia" w:hAnsiTheme="majorHAnsi" w:cstheme="majorHAnsi"/>
        </w:rPr>
        <w:t xml:space="preserve"> We</w:t>
      </w:r>
      <w:r w:rsidRPr="0024181C">
        <w:rPr>
          <w:rFonts w:asciiTheme="majorHAnsi" w:hAnsiTheme="majorHAnsi" w:cstheme="majorHAnsi"/>
          <w:sz w:val="12"/>
        </w:rPr>
        <w:t xml:space="preserve"> give our lives for our motherland and defend nationalistic pride like a wounded lion. But like the early </w:t>
      </w:r>
      <w:proofErr w:type="spellStart"/>
      <w:r w:rsidRPr="0024181C">
        <w:rPr>
          <w:rFonts w:asciiTheme="majorHAnsi" w:hAnsiTheme="majorHAnsi" w:cstheme="majorHAnsi"/>
          <w:sz w:val="12"/>
        </w:rPr>
        <w:t>Mosrioris</w:t>
      </w:r>
      <w:proofErr w:type="spell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 xml:space="preserve">we 21st-century citizens find ourselves on an </w:t>
      </w:r>
      <w:r w:rsidRPr="0024181C">
        <w:rPr>
          <w:rStyle w:val="Emphasis"/>
          <w:rFonts w:asciiTheme="majorHAnsi" w:eastAsiaTheme="majorEastAsia" w:hAnsiTheme="majorHAnsi" w:cstheme="majorHAnsi"/>
        </w:rPr>
        <w:t>increasingly unstable island</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DE01A8">
        <w:rPr>
          <w:rStyle w:val="StyleUnderline"/>
          <w:rFonts w:asciiTheme="majorHAnsi" w:eastAsiaTheme="majorEastAsia" w:hAnsiTheme="majorHAnsi" w:cstheme="majorHAnsi"/>
          <w:highlight w:val="cyan"/>
        </w:rPr>
        <w:t>We may have a violent past, but</w:t>
      </w:r>
      <w:r w:rsidRPr="0024181C">
        <w:rPr>
          <w:rStyle w:val="StyleUnderline"/>
          <w:rFonts w:asciiTheme="majorHAnsi" w:eastAsiaTheme="majorEastAsia" w:hAnsiTheme="majorHAnsi" w:cstheme="majorHAnsi"/>
        </w:rPr>
        <w:t xml:space="preserve"> </w:t>
      </w:r>
      <w:r w:rsidRPr="0024181C">
        <w:rPr>
          <w:rStyle w:val="Emphasis"/>
          <w:rFonts w:asciiTheme="majorHAnsi" w:eastAsiaTheme="majorEastAsia" w:hAnsiTheme="majorHAnsi" w:cstheme="majorHAnsi"/>
        </w:rPr>
        <w:t xml:space="preserve">we have </w:t>
      </w:r>
      <w:r w:rsidRPr="00DE01A8">
        <w:rPr>
          <w:rStyle w:val="Emphasis"/>
          <w:rFonts w:asciiTheme="majorHAnsi" w:eastAsiaTheme="majorEastAsia" w:hAnsiTheme="majorHAnsi" w:cstheme="majorHAnsi"/>
          <w:highlight w:val="cyan"/>
        </w:rPr>
        <w:t>no more dangerous enemy than ourselves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Our task is to find</w:t>
      </w:r>
      <w:r w:rsidRPr="0024181C">
        <w:rPr>
          <w:rFonts w:asciiTheme="majorHAnsi" w:hAnsiTheme="majorHAnsi" w:cstheme="majorHAnsi"/>
          <w:sz w:val="12"/>
        </w:rPr>
        <w:t xml:space="preserve"> our own </w:t>
      </w:r>
      <w:proofErr w:type="spellStart"/>
      <w:r w:rsidRPr="0024181C">
        <w:rPr>
          <w:rFonts w:asciiTheme="majorHAnsi" w:hAnsiTheme="majorHAnsi" w:cstheme="majorHAnsi"/>
          <w:sz w:val="12"/>
        </w:rPr>
        <w:t>Nunuku’s</w:t>
      </w:r>
      <w:proofErr w:type="spellEnd"/>
      <w:r w:rsidRPr="0024181C">
        <w:rPr>
          <w:rFonts w:asciiTheme="majorHAnsi" w:hAnsiTheme="majorHAnsi" w:cstheme="majorHAnsi"/>
          <w:sz w:val="12"/>
        </w:rPr>
        <w:t xml:space="preserve"> Law. </w:t>
      </w:r>
      <w:r w:rsidRPr="0024181C">
        <w:rPr>
          <w:rStyle w:val="StyleUnderline"/>
          <w:rFonts w:asciiTheme="majorHAnsi" w:eastAsiaTheme="majorEastAsia" w:hAnsiTheme="majorHAnsi" w:cstheme="majorHAnsi"/>
        </w:rPr>
        <w:t xml:space="preserve">Our own shared contract, based on </w:t>
      </w:r>
      <w:r w:rsidRPr="00DE01A8">
        <w:rPr>
          <w:rStyle w:val="StyleUnderline"/>
          <w:rFonts w:asciiTheme="majorHAnsi" w:eastAsiaTheme="majorEastAsia" w:hAnsiTheme="majorHAnsi" w:cstheme="majorHAnsi"/>
          <w:highlight w:val="cyan"/>
        </w:rPr>
        <w:t>equity, would help us navigate safely.</w:t>
      </w:r>
      <w:r w:rsidRPr="0024181C">
        <w:rPr>
          <w:rFonts w:asciiTheme="majorHAnsi" w:hAnsiTheme="majorHAnsi" w:cstheme="majorHAnsi"/>
          <w:sz w:val="12"/>
        </w:rPr>
        <w:t xml:space="preserve"> It </w:t>
      </w:r>
      <w:r w:rsidRPr="0024181C">
        <w:rPr>
          <w:rStyle w:val="StyleUnderline"/>
          <w:rFonts w:asciiTheme="majorHAnsi" w:eastAsiaTheme="majorEastAsia" w:hAnsiTheme="majorHAnsi" w:cstheme="majorHAnsi"/>
        </w:rPr>
        <w:t xml:space="preserve">would ensure </w:t>
      </w:r>
      <w:r w:rsidRPr="00DE01A8">
        <w:rPr>
          <w:rStyle w:val="StyleUnderline"/>
          <w:rFonts w:asciiTheme="majorHAnsi" w:eastAsiaTheme="majorEastAsia" w:hAnsiTheme="majorHAnsi" w:cstheme="majorHAnsi"/>
          <w:highlight w:val="cyan"/>
        </w:rPr>
        <w:t>a future that unleashes the full potential of our</w:t>
      </w:r>
      <w:r w:rsidRPr="0024181C">
        <w:rPr>
          <w:rStyle w:val="StyleUnderline"/>
          <w:rFonts w:asciiTheme="majorHAnsi" w:eastAsiaTheme="majorEastAsia" w:hAnsiTheme="majorHAnsi" w:cstheme="majorHAnsi"/>
        </w:rPr>
        <w:t xml:space="preserve"> still-budding human </w:t>
      </w:r>
      <w:r w:rsidRPr="00DE01A8">
        <w:rPr>
          <w:rStyle w:val="StyleUnderline"/>
          <w:rFonts w:asciiTheme="majorHAnsi" w:eastAsiaTheme="majorEastAsia" w:hAnsiTheme="majorHAnsi" w:cstheme="majorHAnsi"/>
          <w:highlight w:val="cyan"/>
        </w:rPr>
        <w:t>civilization</w:t>
      </w:r>
      <w:r w:rsidRPr="0024181C">
        <w:rPr>
          <w:rStyle w:val="StyleUnderline"/>
          <w:rFonts w:asciiTheme="majorHAnsi" w:eastAsiaTheme="majorEastAsia" w:hAnsiTheme="majorHAnsi" w:cstheme="majorHAnsi"/>
        </w:rPr>
        <w:t xml:space="preserve">, in all its diversity. </w:t>
      </w:r>
      <w:r w:rsidRPr="00DE01A8">
        <w:rPr>
          <w:rStyle w:val="StyleUnderline"/>
          <w:rFonts w:asciiTheme="majorHAnsi" w:eastAsiaTheme="majorEastAsia" w:hAnsiTheme="majorHAnsi" w:cstheme="majorHAnsi"/>
          <w:highlight w:val="cyan"/>
        </w:rPr>
        <w:t xml:space="preserve">We cannot do this unless we are </w:t>
      </w:r>
      <w:r w:rsidRPr="00DE01A8">
        <w:rPr>
          <w:rStyle w:val="Emphasis"/>
          <w:rFonts w:asciiTheme="majorHAnsi" w:eastAsiaTheme="majorEastAsia" w:hAnsiTheme="majorHAnsi" w:cstheme="majorHAnsi"/>
          <w:highlight w:val="cyan"/>
        </w:rPr>
        <w:t>humbly grounded in the possibility of our own destruction</w:t>
      </w:r>
      <w:r w:rsidRPr="00DE01A8">
        <w:rPr>
          <w:rFonts w:asciiTheme="majorHAnsi" w:hAnsiTheme="majorHAnsi" w:cstheme="majorHAnsi"/>
          <w:sz w:val="12"/>
          <w:highlight w:val="cyan"/>
        </w:rPr>
        <w:t xml:space="preserve">. </w:t>
      </w:r>
      <w:r w:rsidRPr="00DE01A8">
        <w:rPr>
          <w:rStyle w:val="Emphasis"/>
          <w:rFonts w:asciiTheme="majorHAnsi" w:eastAsiaTheme="majorEastAsia" w:hAnsiTheme="majorHAnsi" w:cstheme="majorHAnsi"/>
          <w:highlight w:val="cyan"/>
        </w:rPr>
        <w:t>Survival is life’s primal instinct</w:t>
      </w:r>
      <w:r w:rsidRPr="00DE01A8">
        <w:rPr>
          <w:rFonts w:asciiTheme="majorHAnsi" w:hAnsiTheme="majorHAnsi" w:cstheme="majorHAnsi"/>
          <w:sz w:val="12"/>
          <w:highlight w:val="cyan"/>
        </w:rPr>
        <w:t xml:space="preserve">. </w:t>
      </w:r>
      <w:r w:rsidRPr="00DE01A8">
        <w:rPr>
          <w:rStyle w:val="StyleUnderline"/>
          <w:rFonts w:asciiTheme="majorHAnsi" w:eastAsiaTheme="majorEastAsia" w:hAnsiTheme="majorHAnsi" w:cstheme="majorHAnsi"/>
          <w:highlight w:val="cyan"/>
        </w:rPr>
        <w:t>In the absence of a common enemy, we must find common cause in survival.</w:t>
      </w:r>
      <w:r w:rsidRPr="0024181C">
        <w:rPr>
          <w:rStyle w:val="StyleUnderline"/>
          <w:rFonts w:asciiTheme="majorHAnsi" w:eastAsiaTheme="majorEastAsia" w:hAnsiTheme="majorHAnsi" w:cstheme="majorHAnsi"/>
        </w:rPr>
        <w:t xml:space="preserve"> Our future may depend on whether we realize this.</w:t>
      </w:r>
    </w:p>
    <w:p w14:paraId="35CCB703" w14:textId="5B367275" w:rsidR="00EB5F61" w:rsidRPr="0024181C" w:rsidRDefault="00EB5F61" w:rsidP="00EB5F61">
      <w:pPr>
        <w:pStyle w:val="Heading4"/>
        <w:rPr>
          <w:rFonts w:asciiTheme="majorHAnsi" w:hAnsiTheme="majorHAnsi" w:cstheme="majorHAnsi"/>
        </w:rPr>
      </w:pPr>
      <w:r>
        <w:rPr>
          <w:rFonts w:asciiTheme="majorHAnsi" w:hAnsiTheme="majorHAnsi" w:cstheme="majorHAnsi"/>
        </w:rPr>
        <w:t>6</w:t>
      </w:r>
      <w:r w:rsidRPr="0024181C">
        <w:rPr>
          <w:rFonts w:asciiTheme="majorHAnsi" w:hAnsiTheme="majorHAnsi" w:cstheme="majorHAnsi"/>
        </w:rPr>
        <w:t xml:space="preserve">] Apocalyptic images challenge dominant power structures – contest the implausibility that inequitable structures can produce catastrophe </w:t>
      </w:r>
    </w:p>
    <w:p w14:paraId="0995AFCE" w14:textId="77777777" w:rsidR="00EB5F61" w:rsidRPr="0024181C" w:rsidRDefault="00EB5F61" w:rsidP="00EB5F61">
      <w:pPr>
        <w:rPr>
          <w:rFonts w:asciiTheme="majorHAnsi" w:hAnsiTheme="majorHAnsi" w:cstheme="majorHAnsi"/>
        </w:rPr>
      </w:pPr>
      <w:r w:rsidRPr="0024181C">
        <w:rPr>
          <w:rFonts w:asciiTheme="majorHAnsi" w:hAnsiTheme="majorHAnsi" w:cstheme="majorHAnsi"/>
        </w:rPr>
        <w:t xml:space="preserve">Jessica </w:t>
      </w:r>
      <w:r w:rsidRPr="0024181C">
        <w:rPr>
          <w:rStyle w:val="Style13ptBold"/>
          <w:rFonts w:asciiTheme="majorHAnsi" w:hAnsiTheme="majorHAnsi" w:cstheme="majorHAnsi"/>
        </w:rPr>
        <w:t>Hurley 17</w:t>
      </w:r>
      <w:r w:rsidRPr="0024181C">
        <w:rPr>
          <w:rFonts w:asciiTheme="majorHAnsi" w:hAnsiTheme="majorHAnsi" w:cstheme="maj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4E8630C6" w14:textId="77777777" w:rsidR="00EB5F61" w:rsidRPr="0024181C" w:rsidRDefault="00EB5F61" w:rsidP="00EB5F61">
      <w:pPr>
        <w:rPr>
          <w:rFonts w:asciiTheme="majorHAnsi" w:hAnsiTheme="majorHAnsi" w:cstheme="majorHAnsi"/>
          <w:sz w:val="12"/>
        </w:rPr>
      </w:pPr>
      <w:r w:rsidRPr="0024181C">
        <w:rPr>
          <w:rFonts w:asciiTheme="majorHAnsi" w:hAnsiTheme="majorHAnsi" w:cstheme="majorHAnsi"/>
          <w:sz w:val="12"/>
        </w:rPr>
        <w:t xml:space="preserve">If contemporary ecocriticism has a shared premise about environmental </w:t>
      </w:r>
      <w:proofErr w:type="gramStart"/>
      <w:r w:rsidRPr="0024181C">
        <w:rPr>
          <w:rFonts w:asciiTheme="majorHAnsi" w:hAnsiTheme="majorHAnsi" w:cstheme="majorHAnsi"/>
          <w:sz w:val="12"/>
        </w:rPr>
        <w:t>risk</w:t>
      </w:r>
      <w:proofErr w:type="gramEnd"/>
      <w:r w:rsidRPr="0024181C">
        <w:rPr>
          <w:rFonts w:asciiTheme="majorHAnsi" w:hAnsiTheme="majorHAnsi" w:cstheme="majorHAnsi"/>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4181C">
        <w:rPr>
          <w:rStyle w:val="StyleUnderline"/>
          <w:rFonts w:asciiTheme="majorHAnsi" w:hAnsiTheme="majorHAnsi" w:cstheme="majorHAnsi"/>
        </w:rPr>
        <w:t>Buell offers his suggestion for the appropriate literary mode for life lived within a crisis that is both unceasing and inescapable: new voices, “if wise enough</w:t>
      </w:r>
      <w:proofErr w:type="gramStart"/>
      <w:r w:rsidRPr="0024181C">
        <w:rPr>
          <w:rStyle w:val="StyleUnderline"/>
          <w:rFonts w:asciiTheme="majorHAnsi" w:hAnsiTheme="majorHAnsi" w:cstheme="majorHAnsi"/>
        </w:rPr>
        <w:t>….will</w:t>
      </w:r>
      <w:proofErr w:type="gramEnd"/>
      <w:r w:rsidRPr="0024181C">
        <w:rPr>
          <w:rStyle w:val="StyleUnderline"/>
          <w:rFonts w:asciiTheme="majorHAnsi" w:hAnsiTheme="majorHAnsi" w:cstheme="majorHAnsi"/>
        </w:rPr>
        <w:t xml:space="preserve"> abandon apocalypse for a sadder realism that </w:t>
      </w:r>
      <w:r w:rsidRPr="0024181C">
        <w:rPr>
          <w:rFonts w:asciiTheme="majorHAnsi" w:hAnsiTheme="majorHAnsi" w:cstheme="majorHAnsi"/>
          <w:sz w:val="12"/>
        </w:rPr>
        <w:t xml:space="preserve">looks closely at social and environmental changes in process and </w:t>
      </w:r>
      <w:r w:rsidRPr="0024181C">
        <w:rPr>
          <w:rStyle w:val="StyleUnderline"/>
          <w:rFonts w:asciiTheme="majorHAnsi" w:hAnsiTheme="majorHAnsi" w:cstheme="majorHAnsi"/>
        </w:rPr>
        <w:t>recognizes crisis as a place where people dwell</w:t>
      </w:r>
      <w:r w:rsidRPr="0024181C">
        <w:rPr>
          <w:rFonts w:asciiTheme="majorHAnsi" w:hAnsiTheme="majorHAnsi" w:cstheme="majorHAnsi"/>
          <w:sz w:val="12"/>
        </w:rPr>
        <w:t xml:space="preserve">” (202-3). In a world of threat, Buell demands a realism that might help us see risks more clearly and aid our </w:t>
      </w:r>
      <w:proofErr w:type="gramStart"/>
      <w:r w:rsidRPr="0024181C">
        <w:rPr>
          <w:rFonts w:asciiTheme="majorHAnsi" w:hAnsiTheme="majorHAnsi" w:cstheme="majorHAnsi"/>
          <w:sz w:val="12"/>
        </w:rPr>
        <w:t>survival.¶</w:t>
      </w:r>
      <w:proofErr w:type="gramEnd"/>
      <w:r w:rsidRPr="0024181C">
        <w:rPr>
          <w:rFonts w:asciiTheme="majorHAnsi" w:hAnsiTheme="majorHAnsi" w:cstheme="majorHAnsi"/>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4181C">
        <w:rPr>
          <w:rStyle w:val="StyleUnderline"/>
          <w:rFonts w:asciiTheme="majorHAnsi" w:hAnsiTheme="majorHAnsi" w:cstheme="majorHAnsi"/>
        </w:rPr>
        <w:t xml:space="preserve">This essay argues for the continuing importance of </w:t>
      </w:r>
      <w:r w:rsidRPr="00DE01A8">
        <w:rPr>
          <w:rStyle w:val="StyleUnderline"/>
          <w:rFonts w:asciiTheme="majorHAnsi" w:hAnsiTheme="majorHAnsi" w:cstheme="majorHAnsi"/>
          <w:highlight w:val="cyan"/>
        </w:rPr>
        <w:t>apocalyptic narrative forms</w:t>
      </w:r>
      <w:r w:rsidRPr="0024181C">
        <w:rPr>
          <w:rStyle w:val="StyleUnderline"/>
          <w:rFonts w:asciiTheme="majorHAnsi" w:hAnsiTheme="majorHAnsi" w:cstheme="majorHAnsi"/>
        </w:rPr>
        <w:t xml:space="preserve"> in representations of</w:t>
      </w:r>
      <w:r w:rsidRPr="0024181C">
        <w:rPr>
          <w:rFonts w:asciiTheme="majorHAnsi" w:hAnsiTheme="majorHAnsi" w:cstheme="majorHAnsi"/>
          <w:sz w:val="12"/>
        </w:rPr>
        <w:t xml:space="preserve"> environmental </w:t>
      </w:r>
      <w:r w:rsidRPr="0024181C">
        <w:rPr>
          <w:rStyle w:val="StyleUnderline"/>
          <w:rFonts w:asciiTheme="majorHAnsi" w:hAnsiTheme="majorHAnsi" w:cstheme="majorHAnsi"/>
        </w:rPr>
        <w:t xml:space="preserve">risk to </w:t>
      </w:r>
      <w:r w:rsidRPr="00DE01A8">
        <w:rPr>
          <w:rStyle w:val="StyleUnderline"/>
          <w:rFonts w:asciiTheme="majorHAnsi" w:hAnsiTheme="majorHAnsi" w:cstheme="majorHAnsi"/>
          <w:highlight w:val="cyan"/>
        </w:rPr>
        <w:t xml:space="preserve">disrupt conservative </w:t>
      </w:r>
      <w:r w:rsidRPr="0024181C">
        <w:rPr>
          <w:rStyle w:val="StyleUnderline"/>
          <w:rFonts w:asciiTheme="majorHAnsi" w:hAnsiTheme="majorHAnsi" w:cstheme="majorHAnsi"/>
        </w:rPr>
        <w:t xml:space="preserve">realisms that maintain the </w:t>
      </w:r>
      <w:r w:rsidRPr="00DE01A8">
        <w:rPr>
          <w:rStyle w:val="StyleUnderline"/>
          <w:rFonts w:asciiTheme="majorHAnsi" w:hAnsiTheme="majorHAnsi" w:cstheme="majorHAnsi"/>
          <w:highlight w:val="cyan"/>
        </w:rPr>
        <w:t>status quo</w:t>
      </w:r>
      <w:r w:rsidRPr="0024181C">
        <w:rPr>
          <w:rFonts w:asciiTheme="majorHAnsi" w:hAnsiTheme="majorHAnsi" w:cstheme="majorHAnsi"/>
          <w:sz w:val="12"/>
        </w:rPr>
        <w:t xml:space="preserve">. Taking the ecological disaster of nuclear waste as my case study, I examine two fictional treatments of nuclear waste </w:t>
      </w:r>
      <w:r w:rsidRPr="0024181C">
        <w:rPr>
          <w:rFonts w:asciiTheme="majorHAnsi" w:hAnsiTheme="majorHAnsi" w:cstheme="majorHAnsi"/>
          <w:sz w:val="12"/>
        </w:rPr>
        <w:lastRenderedPageBreak/>
        <w:t xml:space="preserve">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24181C">
        <w:rPr>
          <w:rStyle w:val="StyleUnderline"/>
          <w:rFonts w:asciiTheme="majorHAnsi" w:hAnsiTheme="majorHAnsi" w:cstheme="majorHAnsi"/>
        </w:rPr>
        <w:t xml:space="preserve">state logics of </w:t>
      </w:r>
      <w:r w:rsidRPr="0024181C">
        <w:rPr>
          <w:rStyle w:val="Emphasis"/>
          <w:rFonts w:asciiTheme="majorHAnsi" w:hAnsiTheme="majorHAnsi" w:cstheme="majorHAnsi"/>
        </w:rPr>
        <w:t xml:space="preserve">implausibility </w:t>
      </w:r>
      <w:r w:rsidRPr="0024181C">
        <w:rPr>
          <w:rFonts w:asciiTheme="majorHAnsi" w:hAnsiTheme="majorHAnsi" w:cstheme="majorHAnsi"/>
          <w:sz w:val="12"/>
        </w:rPr>
        <w:t xml:space="preserve">that </w:t>
      </w:r>
      <w:r w:rsidRPr="0024181C">
        <w:rPr>
          <w:rStyle w:val="StyleUnderline"/>
          <w:rFonts w:asciiTheme="majorHAnsi" w:hAnsiTheme="majorHAnsi" w:cstheme="majorHAnsi"/>
        </w:rPr>
        <w:t>have long undergirded settler colonialism in the United States</w:t>
      </w:r>
      <w:r w:rsidRPr="0024181C">
        <w:rPr>
          <w:rFonts w:asciiTheme="majorHAnsi" w:hAnsiTheme="majorHAnsi" w:cstheme="majorHAnsi"/>
          <w:sz w:val="12"/>
        </w:rPr>
        <w:t xml:space="preserve">. In contrast, Leslie Marmon Silko’s contemporaneous novel Almanac of the Dead (1991) uses its </w:t>
      </w:r>
      <w:r w:rsidRPr="00DE01A8">
        <w:rPr>
          <w:rStyle w:val="StyleUnderline"/>
          <w:rFonts w:asciiTheme="majorHAnsi" w:hAnsiTheme="majorHAnsi" w:cstheme="majorHAnsi"/>
          <w:highlight w:val="cyan"/>
        </w:rPr>
        <w:t>apocalyptic form</w:t>
      </w:r>
      <w:r w:rsidRPr="0024181C">
        <w:rPr>
          <w:rFonts w:asciiTheme="majorHAnsi" w:hAnsiTheme="majorHAnsi" w:cstheme="majorHAnsi"/>
          <w:sz w:val="12"/>
        </w:rPr>
        <w:t xml:space="preserve"> to </w:t>
      </w:r>
      <w:r w:rsidRPr="0024181C">
        <w:rPr>
          <w:rStyle w:val="StyleUnderline"/>
          <w:rFonts w:asciiTheme="majorHAnsi" w:hAnsiTheme="majorHAnsi" w:cstheme="majorHAnsi"/>
        </w:rPr>
        <w:t xml:space="preserve">deconstruct the claims to verisimilitude that undergird state realism, </w:t>
      </w:r>
      <w:r w:rsidRPr="00DE01A8">
        <w:rPr>
          <w:rStyle w:val="StyleUnderline"/>
          <w:rFonts w:asciiTheme="majorHAnsi" w:hAnsiTheme="majorHAnsi" w:cstheme="majorHAnsi"/>
          <w:highlight w:val="cyan"/>
        </w:rPr>
        <w:t>transformi</w:t>
      </w:r>
      <w:r w:rsidRPr="0024181C">
        <w:rPr>
          <w:rStyle w:val="StyleUnderline"/>
          <w:rFonts w:asciiTheme="majorHAnsi" w:hAnsiTheme="majorHAnsi" w:cstheme="majorHAnsi"/>
        </w:rPr>
        <w:t xml:space="preserve">ng </w:t>
      </w:r>
      <w:r w:rsidRPr="00DE01A8">
        <w:rPr>
          <w:rStyle w:val="StyleUnderline"/>
          <w:rFonts w:asciiTheme="majorHAnsi" w:hAnsiTheme="majorHAnsi" w:cstheme="majorHAnsi"/>
          <w:highlight w:val="cyan"/>
        </w:rPr>
        <w:t>nuclear waste into a prophecy of the end of the United States rather than a means for imagining its continuation</w:t>
      </w:r>
      <w:r w:rsidRPr="0024181C">
        <w:rPr>
          <w:rStyle w:val="StyleUnderline"/>
          <w:rFonts w:asciiTheme="majorHAnsi" w:hAnsiTheme="majorHAnsi" w:cstheme="majorHAnsi"/>
        </w:rPr>
        <w:t>.</w:t>
      </w:r>
      <w:r w:rsidRPr="0024181C">
        <w:rPr>
          <w:rFonts w:asciiTheme="majorHAnsi" w:hAnsiTheme="majorHAnsi" w:cstheme="majorHAnsi"/>
          <w:sz w:val="12"/>
        </w:rPr>
        <w:t xml:space="preserve"> In Almanac of the Dead, the presence of nuclear waste introjects </w:t>
      </w:r>
      <w:r w:rsidRPr="0024181C">
        <w:rPr>
          <w:rStyle w:val="StyleUnderline"/>
          <w:rFonts w:asciiTheme="majorHAnsi" w:hAnsiTheme="majorHAnsi" w:cstheme="majorHAnsi"/>
        </w:rPr>
        <w:t xml:space="preserve">a deep-time </w:t>
      </w:r>
      <w:r w:rsidRPr="00DE01A8">
        <w:rPr>
          <w:rStyle w:val="StyleUnderline"/>
          <w:rFonts w:asciiTheme="majorHAnsi" w:hAnsiTheme="majorHAnsi" w:cstheme="majorHAnsi"/>
          <w:highlight w:val="cyan"/>
        </w:rPr>
        <w:t>perspective</w:t>
      </w:r>
      <w:r w:rsidRPr="0024181C">
        <w:rPr>
          <w:rStyle w:val="StyleUnderline"/>
          <w:rFonts w:asciiTheme="majorHAnsi" w:hAnsiTheme="majorHAnsi" w:cstheme="majorHAnsi"/>
        </w:rPr>
        <w:t xml:space="preserve"> into contemporary America</w:t>
      </w:r>
      <w:r w:rsidRPr="0024181C">
        <w:rPr>
          <w:rFonts w:asciiTheme="majorHAnsi" w:hAnsiTheme="majorHAnsi" w:cstheme="majorHAnsi"/>
          <w:sz w:val="12"/>
        </w:rPr>
        <w:t xml:space="preserve">, </w:t>
      </w:r>
      <w:r w:rsidRPr="00DE01A8">
        <w:rPr>
          <w:rStyle w:val="StyleUnderline"/>
          <w:rFonts w:asciiTheme="majorHAnsi" w:hAnsiTheme="majorHAnsi" w:cstheme="majorHAnsi"/>
          <w:highlight w:val="cyan"/>
        </w:rPr>
        <w:t>transform</w:t>
      </w:r>
      <w:r w:rsidRPr="0024181C">
        <w:rPr>
          <w:rFonts w:asciiTheme="majorHAnsi" w:hAnsiTheme="majorHAnsi" w:cstheme="majorHAnsi"/>
          <w:sz w:val="12"/>
        </w:rPr>
        <w:t xml:space="preserve">ing </w:t>
      </w:r>
      <w:r w:rsidRPr="0024181C">
        <w:rPr>
          <w:rStyle w:val="StyleUnderline"/>
          <w:rFonts w:asciiTheme="majorHAnsi" w:hAnsiTheme="majorHAnsi" w:cstheme="majorHAnsi"/>
        </w:rPr>
        <w:t>the</w:t>
      </w:r>
      <w:r w:rsidRPr="0024181C">
        <w:rPr>
          <w:rFonts w:asciiTheme="majorHAnsi" w:hAnsiTheme="majorHAnsi" w:cstheme="majorHAnsi"/>
          <w:sz w:val="12"/>
        </w:rPr>
        <w:t xml:space="preserve"> </w:t>
      </w:r>
      <w:r w:rsidRPr="00DE01A8">
        <w:rPr>
          <w:rStyle w:val="StyleUnderline"/>
          <w:rFonts w:asciiTheme="majorHAnsi" w:hAnsiTheme="majorHAnsi" w:cstheme="majorHAnsi"/>
          <w:highlight w:val="cyan"/>
        </w:rPr>
        <w:t xml:space="preserve">present into a </w:t>
      </w:r>
      <w:r w:rsidRPr="00DE01A8">
        <w:rPr>
          <w:rStyle w:val="Emphasis"/>
          <w:rFonts w:asciiTheme="majorHAnsi" w:hAnsiTheme="majorHAnsi" w:cstheme="majorHAnsi"/>
          <w:highlight w:val="cyan"/>
        </w:rPr>
        <w:t>speculative space</w:t>
      </w:r>
      <w:r w:rsidRPr="00DE01A8">
        <w:rPr>
          <w:rStyle w:val="StyleUnderline"/>
          <w:rFonts w:asciiTheme="majorHAnsi" w:hAnsiTheme="majorHAnsi" w:cstheme="majorHAnsi"/>
          <w:highlight w:val="cyan"/>
        </w:rPr>
        <w:t xml:space="preserve"> where</w:t>
      </w:r>
      <w:r w:rsidRPr="0024181C">
        <w:rPr>
          <w:rFonts w:asciiTheme="majorHAnsi" w:hAnsiTheme="majorHAnsi" w:cstheme="majorHAnsi"/>
          <w:sz w:val="12"/>
        </w:rPr>
        <w:t xml:space="preserve"> environmental </w:t>
      </w:r>
      <w:r w:rsidRPr="00DE01A8">
        <w:rPr>
          <w:rStyle w:val="StyleUnderline"/>
          <w:rFonts w:asciiTheme="majorHAnsi" w:hAnsiTheme="majorHAnsi" w:cstheme="majorHAnsi"/>
          <w:highlight w:val="cyan"/>
        </w:rPr>
        <w:t xml:space="preserve">catastrophe produces not only </w:t>
      </w:r>
      <w:r w:rsidRPr="00DE01A8">
        <w:rPr>
          <w:rStyle w:val="Emphasis"/>
          <w:rFonts w:asciiTheme="majorHAnsi" w:hAnsiTheme="majorHAnsi" w:cstheme="majorHAnsi"/>
          <w:highlight w:val="cyan"/>
        </w:rPr>
        <w:t>unevenly distributed damage</w:t>
      </w:r>
      <w:r w:rsidRPr="0024181C">
        <w:rPr>
          <w:rFonts w:asciiTheme="majorHAnsi" w:hAnsiTheme="majorHAnsi" w:cstheme="majorHAnsi"/>
          <w:sz w:val="12"/>
        </w:rPr>
        <w:t xml:space="preserve"> </w:t>
      </w:r>
      <w:r w:rsidRPr="00DE01A8">
        <w:rPr>
          <w:rStyle w:val="StyleUnderline"/>
          <w:rFonts w:asciiTheme="majorHAnsi" w:hAnsiTheme="majorHAnsi" w:cstheme="majorHAnsi"/>
          <w:highlight w:val="cyan"/>
        </w:rPr>
        <w:t>but also revolutionary forms of social justice</w:t>
      </w:r>
      <w:r w:rsidRPr="0024181C">
        <w:rPr>
          <w:rStyle w:val="StyleUnderline"/>
          <w:rFonts w:asciiTheme="majorHAnsi" w:hAnsiTheme="majorHAnsi" w:cstheme="majorHAnsi"/>
        </w:rPr>
        <w:t xml:space="preserve"> that insist on a truth that probability modeling cannot contain: that </w:t>
      </w:r>
      <w:r w:rsidRPr="00DE01A8">
        <w:rPr>
          <w:rStyle w:val="StyleUnderline"/>
          <w:rFonts w:asciiTheme="majorHAnsi" w:hAnsiTheme="majorHAnsi" w:cstheme="majorHAnsi"/>
          <w:highlight w:val="cyan"/>
        </w:rPr>
        <w:t>the future will be</w:t>
      </w:r>
      <w:r w:rsidRPr="0024181C">
        <w:rPr>
          <w:rFonts w:asciiTheme="majorHAnsi" w:hAnsiTheme="majorHAnsi" w:cstheme="majorHAnsi"/>
          <w:sz w:val="12"/>
        </w:rPr>
        <w:t xml:space="preserve"> </w:t>
      </w:r>
      <w:r w:rsidRPr="00DE01A8">
        <w:rPr>
          <w:rStyle w:val="Emphasis"/>
          <w:rFonts w:asciiTheme="majorHAnsi" w:hAnsiTheme="majorHAnsi" w:cstheme="majorHAnsi"/>
          <w:highlight w:val="cyan"/>
        </w:rPr>
        <w:t>unimaginably different</w:t>
      </w:r>
      <w:r w:rsidRPr="00DE01A8">
        <w:rPr>
          <w:rStyle w:val="StyleUnderline"/>
          <w:rFonts w:asciiTheme="majorHAnsi" w:hAnsiTheme="majorHAnsi" w:cstheme="majorHAnsi"/>
          <w:highlight w:val="cyan"/>
        </w:rPr>
        <w:t xml:space="preserve"> from the present</w:t>
      </w:r>
      <w:r w:rsidRPr="0024181C">
        <w:rPr>
          <w:rStyle w:val="StyleUnderline"/>
          <w:rFonts w:asciiTheme="majorHAnsi" w:hAnsiTheme="majorHAnsi" w:cstheme="majorHAnsi"/>
        </w:rPr>
        <w:t>, while the present, too, might yet be utterly different from the real that we think we know</w:t>
      </w:r>
      <w:r w:rsidRPr="0024181C">
        <w:rPr>
          <w:rFonts w:asciiTheme="majorHAnsi" w:hAnsiTheme="majorHAnsi" w:cstheme="majorHAnsi"/>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4181C">
        <w:rPr>
          <w:rFonts w:asciiTheme="majorHAnsi" w:hAnsiTheme="majorHAnsi" w:cstheme="majorHAnsi"/>
          <w:sz w:val="12"/>
        </w:rPr>
        <w:t>Wyck</w:t>
      </w:r>
      <w:proofErr w:type="spellEnd"/>
      <w:r w:rsidRPr="0024181C">
        <w:rPr>
          <w:rFonts w:asciiTheme="majorHAnsi" w:hAnsiTheme="majorHAnsi" w:cstheme="majorHAnsi"/>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4181C">
        <w:rPr>
          <w:rStyle w:val="StyleUnderline"/>
          <w:rFonts w:asciiTheme="majorHAnsi" w:hAnsiTheme="majorHAnsi" w:cstheme="majorHAnsi"/>
        </w:rPr>
        <w:t xml:space="preserve">the </w:t>
      </w:r>
      <w:r w:rsidRPr="0024181C">
        <w:rPr>
          <w:rFonts w:asciiTheme="majorHAnsi" w:hAnsiTheme="majorHAnsi" w:cstheme="majorHAnsi"/>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0D0A0BF3" w14:textId="77777777" w:rsidR="00EB5F61" w:rsidRPr="0024181C" w:rsidRDefault="00EB5F61" w:rsidP="00EB5F61">
      <w:pPr>
        <w:rPr>
          <w:rFonts w:asciiTheme="majorHAnsi" w:hAnsiTheme="majorHAnsi" w:cstheme="majorHAnsi"/>
          <w:u w:val="single"/>
        </w:rPr>
      </w:pPr>
    </w:p>
    <w:p w14:paraId="557931F5" w14:textId="77777777" w:rsidR="00EB5F61" w:rsidRPr="0024181C" w:rsidRDefault="00EB5F61" w:rsidP="00EB5F61">
      <w:pPr>
        <w:pStyle w:val="Heading4"/>
        <w:rPr>
          <w:rFonts w:asciiTheme="majorHAnsi" w:hAnsiTheme="majorHAnsi" w:cstheme="majorHAnsi"/>
        </w:rPr>
      </w:pPr>
      <w:r w:rsidRPr="0024181C">
        <w:rPr>
          <w:rFonts w:asciiTheme="majorHAnsi" w:hAnsiTheme="majorHAnsi" w:cstheme="majorHAnsi"/>
        </w:rPr>
        <w:t xml:space="preserve">The roll of the ballot is to evaluate the </w:t>
      </w:r>
      <w:proofErr w:type="spellStart"/>
      <w:r w:rsidRPr="0024181C">
        <w:rPr>
          <w:rFonts w:asciiTheme="majorHAnsi" w:hAnsiTheme="majorHAnsi" w:cstheme="majorHAnsi"/>
        </w:rPr>
        <w:t>fiated</w:t>
      </w:r>
      <w:proofErr w:type="spellEnd"/>
      <w:r>
        <w:rPr>
          <w:rFonts w:asciiTheme="majorHAnsi" w:hAnsiTheme="majorHAnsi" w:cstheme="majorHAnsi"/>
        </w:rPr>
        <w:t xml:space="preserve"> </w:t>
      </w:r>
      <w:proofErr w:type="spellStart"/>
      <w:r>
        <w:rPr>
          <w:rFonts w:asciiTheme="majorHAnsi" w:hAnsiTheme="majorHAnsi" w:cstheme="majorHAnsi"/>
        </w:rPr>
        <w:t>aff</w:t>
      </w:r>
      <w:proofErr w:type="spellEnd"/>
      <w:r w:rsidRPr="0024181C">
        <w:rPr>
          <w:rFonts w:asciiTheme="majorHAnsi" w:hAnsiTheme="majorHAnsi" w:cstheme="majorHAnsi"/>
        </w:rPr>
        <w:t xml:space="preserve"> plan vs a competitive alternative or the status quo. </w:t>
      </w:r>
    </w:p>
    <w:p w14:paraId="257E6530" w14:textId="77777777" w:rsidR="00EB5F61" w:rsidRPr="0024181C" w:rsidRDefault="00EB5F61" w:rsidP="00EB5F61">
      <w:pPr>
        <w:pStyle w:val="Heading4"/>
        <w:rPr>
          <w:rFonts w:asciiTheme="majorHAnsi" w:hAnsiTheme="majorHAnsi" w:cstheme="majorHAnsi"/>
        </w:rPr>
      </w:pPr>
      <w:bookmarkStart w:id="0" w:name="OLE_LINK1"/>
      <w:bookmarkStart w:id="1" w:name="OLE_LINK2"/>
      <w:r w:rsidRPr="0024181C">
        <w:rPr>
          <w:rFonts w:asciiTheme="majorHAnsi" w:hAnsiTheme="majorHAnsi" w:cstheme="majorHAnsi"/>
        </w:rPr>
        <w:t xml:space="preserve">1] Policies reduce material violence. </w:t>
      </w:r>
    </w:p>
    <w:p w14:paraId="7CFCAC77" w14:textId="77777777" w:rsidR="00EB5F61" w:rsidRPr="0024181C" w:rsidRDefault="00EB5F61" w:rsidP="00EB5F61">
      <w:pPr>
        <w:rPr>
          <w:rFonts w:asciiTheme="majorHAnsi" w:hAnsiTheme="majorHAnsi" w:cstheme="majorHAnsi"/>
          <w:sz w:val="16"/>
          <w:szCs w:val="16"/>
        </w:rPr>
      </w:pPr>
      <w:r w:rsidRPr="0024181C">
        <w:rPr>
          <w:rStyle w:val="Style13ptBold"/>
          <w:rFonts w:asciiTheme="majorHAnsi" w:eastAsiaTheme="majorEastAsia" w:hAnsiTheme="majorHAnsi" w:cstheme="majorHAnsi"/>
        </w:rPr>
        <w:t xml:space="preserve">Mattson 12 </w:t>
      </w:r>
      <w:r w:rsidRPr="0024181C">
        <w:rPr>
          <w:rFonts w:asciiTheme="majorHAnsi" w:hAnsiTheme="majorHAnsi" w:cstheme="majorHAnsi"/>
        </w:rPr>
        <w:t>(</w:t>
      </w:r>
      <w:r w:rsidRPr="0024181C">
        <w:rPr>
          <w:rFonts w:asciiTheme="majorHAnsi" w:hAnsiTheme="majorHAnsi" w:cstheme="majorHAnsi"/>
          <w:sz w:val="16"/>
          <w:szCs w:val="16"/>
        </w:rPr>
        <w:t xml:space="preserve">Michelle, Rhodes College German politics and culture professor, “Rebels Without Causes: Contemporary German Authors Not in Search of Meaning”, </w:t>
      </w:r>
      <w:proofErr w:type="spellStart"/>
      <w:r w:rsidRPr="0024181C">
        <w:rPr>
          <w:rFonts w:asciiTheme="majorHAnsi" w:hAnsiTheme="majorHAnsi" w:cstheme="majorHAnsi"/>
          <w:sz w:val="16"/>
          <w:szCs w:val="16"/>
        </w:rPr>
        <w:t>Monatshefte</w:t>
      </w:r>
      <w:proofErr w:type="spellEnd"/>
      <w:r w:rsidRPr="0024181C">
        <w:rPr>
          <w:rFonts w:asciiTheme="majorHAnsi" w:hAnsiTheme="majorHAnsi" w:cstheme="majorHAnsi"/>
          <w:sz w:val="16"/>
          <w:szCs w:val="16"/>
        </w:rPr>
        <w:t>, 104.2, Summer, project muse)</w:t>
      </w:r>
    </w:p>
    <w:p w14:paraId="04713CC2" w14:textId="77777777" w:rsidR="00EB5F61" w:rsidRPr="0024181C" w:rsidRDefault="00EB5F61" w:rsidP="00EB5F61">
      <w:pPr>
        <w:rPr>
          <w:rFonts w:asciiTheme="majorHAnsi" w:hAnsiTheme="majorHAnsi" w:cstheme="majorHAnsi"/>
          <w:sz w:val="16"/>
        </w:rPr>
      </w:pPr>
      <w:r w:rsidRPr="0024181C">
        <w:rPr>
          <w:rFonts w:asciiTheme="majorHAnsi" w:hAnsiTheme="majorHAnsi" w:cstheme="majorHAnsi"/>
          <w:u w:val="single"/>
        </w:rPr>
        <w:t>I shall not venture to judge whether Baudrillard’s diagnosis</w:t>
      </w:r>
      <w:r w:rsidRPr="0024181C">
        <w:rPr>
          <w:rFonts w:asciiTheme="majorHAnsi" w:hAnsiTheme="majorHAnsi" w:cstheme="majorHAnsi"/>
          <w:sz w:val="16"/>
        </w:rPr>
        <w:t xml:space="preserve"> of postmodern society is accurate, although it appears that many of Germany’s current writers agree with him or were influenced by postmodern theories of late 20th-century consumerist societies. I can, however, </w:t>
      </w:r>
      <w:r w:rsidRPr="0024181C">
        <w:rPr>
          <w:rFonts w:asciiTheme="majorHAnsi" w:hAnsiTheme="majorHAnsi" w:cstheme="majorHAnsi"/>
          <w:u w:val="single"/>
        </w:rPr>
        <w:t xml:space="preserve">say in conclusion that it </w:t>
      </w:r>
      <w:r w:rsidRPr="0024181C">
        <w:rPr>
          <w:rStyle w:val="Emphasis"/>
          <w:rFonts w:asciiTheme="majorHAnsi" w:hAnsiTheme="majorHAnsi" w:cstheme="majorHAnsi"/>
        </w:rPr>
        <w:t>is not helpful</w:t>
      </w:r>
      <w:r w:rsidRPr="0024181C">
        <w:rPr>
          <w:rFonts w:asciiTheme="majorHAnsi" w:hAnsiTheme="majorHAnsi" w:cstheme="majorHAnsi"/>
          <w:b/>
          <w:u w:val="single"/>
        </w:rPr>
        <w:t xml:space="preserve"> </w:t>
      </w:r>
      <w:r w:rsidRPr="0024181C">
        <w:rPr>
          <w:rFonts w:asciiTheme="majorHAnsi" w:hAnsiTheme="majorHAnsi" w:cstheme="majorHAnsi"/>
          <w:u w:val="single"/>
        </w:rPr>
        <w:t>or productive on either an individual or social level in imagining ways of living in today’s world</w:t>
      </w:r>
      <w:r w:rsidRPr="0024181C">
        <w:rPr>
          <w:rFonts w:asciiTheme="majorHAnsi" w:hAnsiTheme="majorHAnsi" w:cstheme="majorHAnsi"/>
          <w:sz w:val="16"/>
        </w:rPr>
        <w:t xml:space="preserve">. As Steven Best points out: Baudrillard’s radical rejection of referentiality is premised upon a one-dimensional, No-Exit world of self-referring simulacra. But, </w:t>
      </w:r>
      <w:r w:rsidRPr="00DE01A8">
        <w:rPr>
          <w:rFonts w:asciiTheme="majorHAnsi" w:hAnsiTheme="majorHAnsi" w:cstheme="majorHAnsi"/>
          <w:highlight w:val="cyan"/>
          <w:u w:val="single"/>
        </w:rPr>
        <w:t>however</w:t>
      </w:r>
      <w:r w:rsidRPr="0024181C">
        <w:rPr>
          <w:rFonts w:asciiTheme="majorHAnsi" w:hAnsiTheme="majorHAnsi" w:cstheme="majorHAnsi"/>
          <w:u w:val="single"/>
        </w:rPr>
        <w:t xml:space="preserve">, reified and </w:t>
      </w:r>
      <w:r w:rsidRPr="00DE01A8">
        <w:rPr>
          <w:rFonts w:asciiTheme="majorHAnsi" w:hAnsiTheme="majorHAnsi" w:cstheme="majorHAnsi"/>
          <w:highlight w:val="cyan"/>
          <w:u w:val="single"/>
        </w:rPr>
        <w:t xml:space="preserve">self-referential </w:t>
      </w:r>
      <w:r w:rsidRPr="0024181C">
        <w:rPr>
          <w:rFonts w:asciiTheme="majorHAnsi" w:hAnsiTheme="majorHAnsi" w:cstheme="majorHAnsi"/>
          <w:u w:val="single"/>
        </w:rPr>
        <w:t>postmodern semiotics is,</w:t>
      </w:r>
      <w:r w:rsidRPr="0024181C">
        <w:rPr>
          <w:rFonts w:asciiTheme="majorHAnsi" w:hAnsiTheme="majorHAnsi" w:cstheme="majorHAnsi"/>
          <w:sz w:val="16"/>
        </w:rPr>
        <w:t xml:space="preserve"> </w:t>
      </w:r>
      <w:r w:rsidRPr="00DE01A8">
        <w:rPr>
          <w:rStyle w:val="Emphasis"/>
          <w:rFonts w:asciiTheme="majorHAnsi" w:hAnsiTheme="majorHAnsi" w:cstheme="majorHAnsi"/>
          <w:highlight w:val="cyan"/>
        </w:rPr>
        <w:t xml:space="preserve">signs do not </w:t>
      </w:r>
      <w:r w:rsidRPr="0024181C">
        <w:rPr>
          <w:rStyle w:val="Emphasis"/>
          <w:rFonts w:asciiTheme="majorHAnsi" w:hAnsiTheme="majorHAnsi" w:cstheme="majorHAnsi"/>
        </w:rPr>
        <w:t>simply</w:t>
      </w:r>
      <w:r w:rsidRPr="00DE01A8">
        <w:rPr>
          <w:rStyle w:val="Emphasis"/>
          <w:rFonts w:asciiTheme="majorHAnsi" w:hAnsiTheme="majorHAnsi" w:cstheme="majorHAnsi"/>
          <w:highlight w:val="cyan"/>
        </w:rPr>
        <w:t xml:space="preserve"> move in </w:t>
      </w:r>
      <w:r w:rsidRPr="0024181C">
        <w:rPr>
          <w:rStyle w:val="Emphasis"/>
          <w:rFonts w:asciiTheme="majorHAnsi" w:hAnsiTheme="majorHAnsi" w:cstheme="majorHAnsi"/>
        </w:rPr>
        <w:t xml:space="preserve">their own </w:t>
      </w:r>
      <w:r w:rsidRPr="00DE01A8">
        <w:rPr>
          <w:rStyle w:val="Emphasis"/>
          <w:rFonts w:asciiTheme="majorHAnsi" w:hAnsiTheme="majorHAnsi" w:cstheme="majorHAnsi"/>
          <w:highlight w:val="cyan"/>
        </w:rPr>
        <w:t>signifying orbit</w:t>
      </w:r>
      <w:r w:rsidRPr="0024181C">
        <w:rPr>
          <w:rFonts w:asciiTheme="majorHAnsi" w:hAnsiTheme="majorHAnsi" w:cstheme="majorHAnsi"/>
          <w:sz w:val="16"/>
        </w:rPr>
        <w:t xml:space="preserve">. </w:t>
      </w:r>
      <w:r w:rsidRPr="00DE01A8">
        <w:rPr>
          <w:rFonts w:asciiTheme="majorHAnsi" w:hAnsiTheme="majorHAnsi" w:cstheme="majorHAnsi"/>
          <w:highlight w:val="cyan"/>
          <w:u w:val="single"/>
        </w:rPr>
        <w:t xml:space="preserve">They are </w:t>
      </w:r>
      <w:r w:rsidRPr="00DE01A8">
        <w:rPr>
          <w:rStyle w:val="Emphasis"/>
          <w:rFonts w:asciiTheme="majorHAnsi" w:hAnsiTheme="majorHAnsi" w:cstheme="majorHAnsi"/>
          <w:highlight w:val="cyan"/>
        </w:rPr>
        <w:t>historically produced</w:t>
      </w:r>
      <w:r w:rsidRPr="00DE01A8">
        <w:rPr>
          <w:rFonts w:asciiTheme="majorHAnsi" w:hAnsiTheme="majorHAnsi" w:cstheme="majorHAnsi"/>
          <w:highlight w:val="cyan"/>
          <w:u w:val="single"/>
        </w:rPr>
        <w:t xml:space="preserve"> </w:t>
      </w:r>
      <w:r w:rsidRPr="0024181C">
        <w:rPr>
          <w:rFonts w:asciiTheme="majorHAnsi" w:hAnsiTheme="majorHAnsi" w:cstheme="majorHAnsi"/>
          <w:u w:val="single"/>
        </w:rPr>
        <w:t xml:space="preserve">and circulated and while they may not translucently refer to some originating world, they none the less can </w:t>
      </w:r>
      <w:r w:rsidRPr="0024181C">
        <w:rPr>
          <w:rStyle w:val="Emphasis"/>
          <w:rFonts w:asciiTheme="majorHAnsi" w:hAnsiTheme="majorHAnsi" w:cstheme="majorHAnsi"/>
        </w:rPr>
        <w:t>be socio-historically contextualized</w:t>
      </w:r>
      <w:r w:rsidRPr="0024181C">
        <w:rPr>
          <w:rStyle w:val="StyleUnderline"/>
          <w:rFonts w:asciiTheme="majorHAnsi" w:hAnsiTheme="majorHAnsi" w:cstheme="majorHAnsi"/>
        </w:rPr>
        <w:t xml:space="preserve">, </w:t>
      </w:r>
      <w:r w:rsidRPr="0024181C">
        <w:rPr>
          <w:rFonts w:asciiTheme="majorHAnsi" w:hAnsiTheme="majorHAnsi" w:cstheme="majorHAnsi"/>
          <w:u w:val="single"/>
        </w:rPr>
        <w:t xml:space="preserve">interpreted, and </w:t>
      </w:r>
      <w:proofErr w:type="gramStart"/>
      <w:r w:rsidRPr="0024181C">
        <w:rPr>
          <w:rFonts w:asciiTheme="majorHAnsi" w:hAnsiTheme="majorHAnsi" w:cstheme="majorHAnsi"/>
          <w:u w:val="single"/>
        </w:rPr>
        <w:t>critiqued.</w:t>
      </w:r>
      <w:r w:rsidRPr="0024181C">
        <w:rPr>
          <w:rFonts w:asciiTheme="majorHAnsi" w:hAnsiTheme="majorHAnsi" w:cstheme="majorHAnsi"/>
          <w:sz w:val="16"/>
        </w:rPr>
        <w:t>(</w:t>
      </w:r>
      <w:proofErr w:type="gramEnd"/>
      <w:r w:rsidRPr="0024181C">
        <w:rPr>
          <w:rFonts w:asciiTheme="majorHAnsi" w:hAnsiTheme="majorHAnsi" w:cstheme="majorHAnsi"/>
          <w:sz w:val="16"/>
        </w:rPr>
        <w:t xml:space="preserve">57) In other words, </w:t>
      </w:r>
      <w:r w:rsidRPr="0024181C">
        <w:rPr>
          <w:rFonts w:asciiTheme="majorHAnsi" w:hAnsiTheme="majorHAnsi" w:cstheme="majorHAnsi"/>
          <w:u w:val="single"/>
        </w:rPr>
        <w:t xml:space="preserve">human beings generate the simulacra in </w:t>
      </w:r>
      <w:r w:rsidRPr="00DE01A8">
        <w:rPr>
          <w:rFonts w:asciiTheme="majorHAnsi" w:hAnsiTheme="majorHAnsi" w:cstheme="majorHAnsi"/>
          <w:highlight w:val="cyan"/>
          <w:u w:val="single"/>
        </w:rPr>
        <w:t>specific historical contexts</w:t>
      </w:r>
      <w:r w:rsidRPr="0024181C">
        <w:rPr>
          <w:rFonts w:asciiTheme="majorHAnsi" w:hAnsiTheme="majorHAnsi" w:cstheme="majorHAnsi"/>
          <w:u w:val="single"/>
        </w:rPr>
        <w:t xml:space="preserve"> that </w:t>
      </w:r>
      <w:r w:rsidRPr="00DE01A8">
        <w:rPr>
          <w:rFonts w:asciiTheme="majorHAnsi" w:hAnsiTheme="majorHAnsi" w:cstheme="majorHAnsi"/>
          <w:highlight w:val="cyan"/>
          <w:u w:val="single"/>
        </w:rPr>
        <w:t xml:space="preserve">are </w:t>
      </w:r>
      <w:r w:rsidRPr="00DE01A8">
        <w:rPr>
          <w:rStyle w:val="Emphasis"/>
          <w:rFonts w:asciiTheme="majorHAnsi" w:hAnsiTheme="majorHAnsi" w:cstheme="majorHAnsi"/>
          <w:highlight w:val="cyan"/>
        </w:rPr>
        <w:t>subject to interpretation and challenge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Regardless of how pervasively the media spin our reality, </w:t>
      </w:r>
      <w:r w:rsidRPr="00DE01A8">
        <w:rPr>
          <w:rStyle w:val="Emphasis"/>
          <w:rFonts w:asciiTheme="majorHAnsi" w:hAnsiTheme="majorHAnsi" w:cstheme="majorHAnsi"/>
          <w:highlight w:val="cyan"/>
        </w:rPr>
        <w:t>real people suffer and</w:t>
      </w:r>
      <w:r w:rsidRPr="0024181C">
        <w:rPr>
          <w:rFonts w:asciiTheme="majorHAnsi" w:hAnsiTheme="majorHAnsi" w:cstheme="majorHAnsi"/>
          <w:sz w:val="16"/>
        </w:rPr>
        <w:t>—</w:t>
      </w:r>
      <w:r w:rsidRPr="0024181C">
        <w:rPr>
          <w:rFonts w:asciiTheme="majorHAnsi" w:hAnsiTheme="majorHAnsi" w:cstheme="majorHAnsi"/>
          <w:u w:val="single"/>
        </w:rPr>
        <w:t>occasionally</w:t>
      </w:r>
      <w:r w:rsidRPr="0024181C">
        <w:rPr>
          <w:rFonts w:asciiTheme="majorHAnsi" w:hAnsiTheme="majorHAnsi" w:cstheme="majorHAnsi"/>
          <w:sz w:val="16"/>
        </w:rPr>
        <w:t xml:space="preserve"> [End Page 259] </w:t>
      </w:r>
      <w:r w:rsidRPr="00DE01A8">
        <w:rPr>
          <w:rStyle w:val="Emphasis"/>
          <w:rFonts w:asciiTheme="majorHAnsi" w:hAnsiTheme="majorHAnsi" w:cstheme="majorHAnsi"/>
          <w:highlight w:val="cyan"/>
        </w:rPr>
        <w:t>prosper</w:t>
      </w:r>
      <w:r w:rsidRPr="0024181C">
        <w:rPr>
          <w:rFonts w:asciiTheme="majorHAnsi" w:hAnsiTheme="majorHAnsi" w:cstheme="majorHAnsi"/>
          <w:sz w:val="16"/>
        </w:rPr>
        <w:t>—</w:t>
      </w:r>
      <w:r w:rsidRPr="00DE01A8">
        <w:rPr>
          <w:rFonts w:asciiTheme="majorHAnsi" w:hAnsiTheme="majorHAnsi" w:cstheme="majorHAnsi"/>
          <w:highlight w:val="cyan"/>
          <w:u w:val="single"/>
        </w:rPr>
        <w:t>because of political decisions</w:t>
      </w:r>
      <w:r w:rsidRPr="0024181C">
        <w:rPr>
          <w:rFonts w:asciiTheme="majorHAnsi" w:hAnsiTheme="majorHAnsi" w:cstheme="majorHAnsi"/>
          <w:u w:val="single"/>
        </w:rPr>
        <w:t xml:space="preserve"> made at the local, national, and international level</w:t>
      </w:r>
      <w:r w:rsidRPr="0024181C">
        <w:rPr>
          <w:rFonts w:asciiTheme="majorHAnsi" w:hAnsiTheme="majorHAnsi" w:cstheme="majorHAnsi"/>
          <w:sz w:val="16"/>
        </w:rPr>
        <w:t xml:space="preserve">. </w:t>
      </w:r>
      <w:r w:rsidRPr="00DE01A8">
        <w:rPr>
          <w:rFonts w:asciiTheme="majorHAnsi" w:hAnsiTheme="majorHAnsi" w:cstheme="majorHAnsi"/>
          <w:highlight w:val="cyan"/>
          <w:u w:val="single"/>
        </w:rPr>
        <w:t>Media images</w:t>
      </w:r>
      <w:r w:rsidRPr="0024181C">
        <w:rPr>
          <w:rFonts w:asciiTheme="majorHAnsi" w:hAnsiTheme="majorHAnsi" w:cstheme="majorHAnsi"/>
          <w:u w:val="single"/>
        </w:rPr>
        <w:t xml:space="preserve"> may overpower us, but they </w:t>
      </w:r>
      <w:r w:rsidRPr="00DE01A8">
        <w:rPr>
          <w:rStyle w:val="Emphasis"/>
          <w:rFonts w:asciiTheme="majorHAnsi" w:hAnsiTheme="majorHAnsi" w:cstheme="majorHAnsi"/>
          <w:highlight w:val="cyan"/>
        </w:rPr>
        <w:t>shouldn’t make us lose sight of the real ramifications of political and economic development</w:t>
      </w:r>
      <w:r w:rsidRPr="0024181C">
        <w:rPr>
          <w:rFonts w:asciiTheme="majorHAnsi" w:hAnsiTheme="majorHAnsi" w:cstheme="majorHAnsi"/>
          <w:sz w:val="16"/>
        </w:rPr>
        <w:t xml:space="preserve">. Many critics have suggested that Baudrillard’s chief accomplishment was to serve as an agent provocateur. In an interview with Mike </w:t>
      </w:r>
      <w:proofErr w:type="spellStart"/>
      <w:r w:rsidRPr="0024181C">
        <w:rPr>
          <w:rFonts w:asciiTheme="majorHAnsi" w:hAnsiTheme="majorHAnsi" w:cstheme="majorHAnsi"/>
          <w:sz w:val="16"/>
        </w:rPr>
        <w:t>Gane</w:t>
      </w:r>
      <w:proofErr w:type="spellEnd"/>
      <w:r w:rsidRPr="0024181C">
        <w:rPr>
          <w:rFonts w:asciiTheme="majorHAnsi" w:hAnsiTheme="majorHAnsi" w:cstheme="majorHAnsi"/>
          <w:sz w:val="16"/>
        </w:rPr>
        <w:t xml:space="preserve">, Baudrillard himself saw his method of reflection as “provocative, reversible, [ </w:t>
      </w:r>
      <w:proofErr w:type="gramStart"/>
      <w:r w:rsidRPr="0024181C">
        <w:rPr>
          <w:rFonts w:asciiTheme="majorHAnsi" w:hAnsiTheme="majorHAnsi" w:cstheme="majorHAnsi"/>
          <w:sz w:val="16"/>
        </w:rPr>
        <w:t>. . . ]</w:t>
      </w:r>
      <w:proofErr w:type="gramEnd"/>
      <w:r w:rsidRPr="0024181C">
        <w:rPr>
          <w:rFonts w:asciiTheme="majorHAnsi" w:hAnsiTheme="majorHAnsi" w:cstheme="majorHAnsi"/>
          <w:sz w:val="16"/>
        </w:rPr>
        <w:t xml:space="preserve"> a way of raising things to the ‘</w:t>
      </w:r>
      <w:proofErr w:type="spellStart"/>
      <w:r w:rsidRPr="0024181C">
        <w:rPr>
          <w:rFonts w:asciiTheme="majorHAnsi" w:hAnsiTheme="majorHAnsi" w:cstheme="majorHAnsi"/>
          <w:sz w:val="16"/>
        </w:rPr>
        <w:t>N’th</w:t>
      </w:r>
      <w:proofErr w:type="spellEnd"/>
      <w:r w:rsidRPr="0024181C">
        <w:rPr>
          <w:rFonts w:asciiTheme="majorHAnsi" w:hAnsiTheme="majorHAnsi" w:cstheme="majorHAnsi"/>
          <w:sz w:val="16"/>
        </w:rPr>
        <w:t xml:space="preserve"> power [ . . . ] </w:t>
      </w:r>
      <w:r w:rsidRPr="0024181C">
        <w:rPr>
          <w:rStyle w:val="Emphasis"/>
          <w:rFonts w:asciiTheme="majorHAnsi" w:hAnsiTheme="majorHAnsi" w:cstheme="majorHAnsi"/>
        </w:rPr>
        <w:t>It’s</w:t>
      </w:r>
      <w:r w:rsidRPr="0024181C">
        <w:rPr>
          <w:rStyle w:val="StyleUnderline"/>
          <w:rFonts w:asciiTheme="majorHAnsi" w:hAnsiTheme="majorHAnsi" w:cstheme="majorHAnsi"/>
        </w:rPr>
        <w:t xml:space="preserve"> a bit </w:t>
      </w:r>
      <w:r w:rsidRPr="0024181C">
        <w:rPr>
          <w:rStyle w:val="Emphasis"/>
          <w:rFonts w:asciiTheme="majorHAnsi" w:hAnsiTheme="majorHAnsi" w:cstheme="majorHAnsi"/>
        </w:rPr>
        <w:t>like a theory-fiction</w:t>
      </w:r>
      <w:r w:rsidRPr="0024181C">
        <w:rPr>
          <w:rFonts w:asciiTheme="majorHAnsi" w:hAnsiTheme="majorHAnsi" w:cstheme="majorHAnsi"/>
          <w:sz w:val="16"/>
        </w:rPr>
        <w:t xml:space="preserve">” (Poster 331). </w:t>
      </w:r>
      <w:r w:rsidRPr="0024181C">
        <w:rPr>
          <w:rFonts w:asciiTheme="majorHAnsi" w:hAnsiTheme="majorHAnsi" w:cstheme="majorHAnsi"/>
          <w:u w:val="single"/>
        </w:rPr>
        <w:t>One could argue that this is precisely the function of such novels and short stories as the ones examined here: to provoke us</w:t>
      </w:r>
      <w:r w:rsidRPr="0024181C">
        <w:rPr>
          <w:rFonts w:asciiTheme="majorHAnsi" w:hAnsiTheme="majorHAnsi" w:cstheme="majorHAnsi"/>
          <w:sz w:val="16"/>
        </w:rPr>
        <w:t xml:space="preserve">. </w:t>
      </w:r>
      <w:r w:rsidRPr="0024181C">
        <w:rPr>
          <w:rStyle w:val="Emphasis"/>
          <w:rFonts w:asciiTheme="majorHAnsi" w:hAnsiTheme="majorHAnsi" w:cstheme="majorHAnsi"/>
        </w:rPr>
        <w:t>But to what end?</w:t>
      </w:r>
      <w:r w:rsidRPr="0024181C">
        <w:rPr>
          <w:rFonts w:asciiTheme="majorHAnsi" w:hAnsiTheme="majorHAnsi" w:cstheme="majorHAnsi"/>
          <w:sz w:val="16"/>
        </w:rPr>
        <w:t xml:space="preserve"> </w:t>
      </w:r>
      <w:proofErr w:type="spellStart"/>
      <w:r w:rsidRPr="0024181C">
        <w:rPr>
          <w:rFonts w:asciiTheme="majorHAnsi" w:hAnsiTheme="majorHAnsi" w:cstheme="majorHAnsi"/>
          <w:sz w:val="16"/>
        </w:rPr>
        <w:t>Naters</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Regener</w:t>
      </w:r>
      <w:proofErr w:type="spellEnd"/>
      <w:r w:rsidRPr="0024181C">
        <w:rPr>
          <w:rFonts w:asciiTheme="majorHAnsi" w:hAnsiTheme="majorHAnsi" w:cstheme="majorHAnsi"/>
          <w:sz w:val="16"/>
        </w:rPr>
        <w:t xml:space="preserve">, and Hermann all write very readable literature, and they challenge us to understand the world of the insipid, self-centered, and myopic characters that they </w:t>
      </w:r>
      <w:r w:rsidRPr="0024181C">
        <w:rPr>
          <w:rFonts w:asciiTheme="majorHAnsi" w:hAnsiTheme="majorHAnsi" w:cstheme="majorHAnsi"/>
          <w:sz w:val="16"/>
        </w:rPr>
        <w:lastRenderedPageBreak/>
        <w:t xml:space="preserve">have created. It would indeed be a disservice to the authors to imply that they do not view their own characters with critical distance. Thus, I am not suggesting that they believe their readers should emulate the characters they have created. They have not, however, successfully demonstrated either why we should care about them or—more importantly—what we can learn from them. </w:t>
      </w:r>
    </w:p>
    <w:bookmarkEnd w:id="0"/>
    <w:bookmarkEnd w:id="1"/>
    <w:p w14:paraId="073484C5" w14:textId="77777777" w:rsidR="00EB5F61" w:rsidRPr="0024181C" w:rsidRDefault="00EB5F61" w:rsidP="00EB5F61">
      <w:pPr>
        <w:rPr>
          <w:rFonts w:asciiTheme="majorHAnsi" w:hAnsiTheme="majorHAnsi" w:cstheme="majorHAnsi"/>
        </w:rPr>
      </w:pPr>
    </w:p>
    <w:p w14:paraId="04D62614" w14:textId="77777777" w:rsidR="00EB5F61" w:rsidRPr="00091D29" w:rsidRDefault="00EB5F61" w:rsidP="00EB5F61">
      <w:pPr>
        <w:keepNext/>
        <w:keepLines/>
        <w:spacing w:before="40"/>
        <w:outlineLvl w:val="3"/>
        <w:rPr>
          <w:rFonts w:asciiTheme="majorHAnsi" w:hAnsiTheme="majorHAnsi" w:cstheme="majorHAnsi"/>
          <w:b/>
          <w:iCs/>
          <w:color w:val="FF0000"/>
          <w:sz w:val="26"/>
        </w:rPr>
      </w:pPr>
      <w:r w:rsidRPr="00091D29">
        <w:rPr>
          <w:rFonts w:asciiTheme="majorHAnsi" w:hAnsiTheme="majorHAnsi" w:cstheme="majorHAnsi"/>
          <w:b/>
          <w:iCs/>
          <w:color w:val="FF0000"/>
          <w:sz w:val="26"/>
        </w:rPr>
        <w:t>2] any other ROTB is insufficient for anti-racist politics – instead, specific policy proposals and organizational action are key.</w:t>
      </w:r>
    </w:p>
    <w:p w14:paraId="267F7CB2" w14:textId="77777777" w:rsidR="00EB5F61" w:rsidRPr="00091D29" w:rsidRDefault="00EB5F61" w:rsidP="00EB5F61">
      <w:pPr>
        <w:rPr>
          <w:rFonts w:asciiTheme="majorHAnsi" w:eastAsia="Calibri" w:hAnsiTheme="majorHAnsi" w:cstheme="majorHAnsi"/>
          <w:color w:val="FF0000"/>
        </w:rPr>
      </w:pPr>
      <w:r w:rsidRPr="00091D29">
        <w:rPr>
          <w:rFonts w:asciiTheme="majorHAnsi" w:eastAsia="Calibri" w:hAnsiTheme="majorHAnsi" w:cstheme="majorHAnsi"/>
          <w:b/>
          <w:color w:val="FF0000"/>
        </w:rPr>
        <w:t>Rana 16</w:t>
      </w:r>
      <w:r w:rsidRPr="00091D29">
        <w:rPr>
          <w:rFonts w:asciiTheme="majorHAnsi" w:eastAsia="Calibri" w:hAnsiTheme="majorHAnsi" w:cstheme="majorHAnsi"/>
          <w:color w:val="FF0000"/>
        </w:rPr>
        <w:t xml:space="preserve"> – (Winter 2016, Aziz, PhD in Government from Harvard, Professor of Law at Cornell, “Race and the American Creed: Recovering black radicalism,” https://nplusonemag.com/issue-24/politics/race-and-the-american-creed/)</w:t>
      </w:r>
    </w:p>
    <w:p w14:paraId="03DF91AF" w14:textId="77777777" w:rsidR="00EB5F61" w:rsidRPr="00091D29" w:rsidRDefault="00EB5F61" w:rsidP="00EB5F61">
      <w:pPr>
        <w:rPr>
          <w:rFonts w:asciiTheme="majorHAnsi" w:eastAsia="Calibri" w:hAnsiTheme="majorHAnsi" w:cstheme="majorHAnsi"/>
          <w:color w:val="FF0000"/>
          <w:sz w:val="10"/>
        </w:rPr>
      </w:pPr>
      <w:r w:rsidRPr="00091D29">
        <w:rPr>
          <w:rFonts w:asciiTheme="majorHAnsi" w:eastAsia="Calibri" w:hAnsiTheme="majorHAnsi" w:cstheme="majorHAnsi"/>
          <w:color w:val="FF0000"/>
          <w:sz w:val="10"/>
        </w:rPr>
        <w:t xml:space="preserve">But </w:t>
      </w:r>
      <w:r w:rsidRPr="00091D29">
        <w:rPr>
          <w:rFonts w:asciiTheme="majorHAnsi" w:eastAsia="Calibri" w:hAnsiTheme="majorHAnsi" w:cstheme="majorHAnsi"/>
          <w:b/>
          <w:color w:val="FF0000"/>
          <w:u w:val="single"/>
        </w:rPr>
        <w:t>one problem with Coates’s version of black radicalism is that at times</w:t>
      </w:r>
      <w:r w:rsidRPr="00091D29">
        <w:rPr>
          <w:rFonts w:asciiTheme="majorHAnsi" w:eastAsia="Calibri" w:hAnsiTheme="majorHAnsi" w:cstheme="majorHAnsi"/>
          <w:color w:val="FF0000"/>
          <w:sz w:val="10"/>
        </w:rPr>
        <w:t>—more in his book Between the World and Me than in his political interventions in the Atlantic—</w:t>
      </w:r>
      <w:r w:rsidRPr="00091D29">
        <w:rPr>
          <w:rFonts w:asciiTheme="majorHAnsi" w:eastAsia="Calibri" w:hAnsiTheme="majorHAnsi" w:cstheme="majorHAnsi"/>
          <w:b/>
          <w:color w:val="FF0000"/>
          <w:u w:val="single"/>
        </w:rPr>
        <w:t>he depicts disillusionment in individual terms</w:t>
      </w:r>
      <w:r w:rsidRPr="00091D29">
        <w:rPr>
          <w:rFonts w:asciiTheme="majorHAnsi" w:eastAsia="Calibri" w:hAnsiTheme="majorHAnsi" w:cstheme="majorHAnsi"/>
          <w:color w:val="FF0000"/>
          <w:sz w:val="10"/>
        </w:rPr>
        <w:t xml:space="preserve">. That book in particular conveys little of the communities of solidarity African Americans belong to, or of how things like reparations ground a shared social vision of the future. Instead, </w:t>
      </w:r>
      <w:r w:rsidRPr="00091D29">
        <w:rPr>
          <w:rFonts w:asciiTheme="majorHAnsi" w:eastAsia="Calibri" w:hAnsiTheme="majorHAnsi" w:cstheme="majorHAnsi"/>
          <w:b/>
          <w:color w:val="FF0000"/>
          <w:u w:val="single"/>
        </w:rPr>
        <w:t>Coates combines radical rejection of polite society with a personal notion of resistance</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color w:val="FF0000"/>
          <w:u w:val="single"/>
        </w:rPr>
        <w:t xml:space="preserve">in which </w:t>
      </w:r>
      <w:r w:rsidRPr="00091D29">
        <w:rPr>
          <w:rFonts w:asciiTheme="majorHAnsi" w:eastAsia="Calibri" w:hAnsiTheme="majorHAnsi" w:cstheme="majorHAnsi"/>
          <w:b/>
          <w:iCs/>
          <w:color w:val="FF0000"/>
          <w:sz w:val="26"/>
          <w:u w:val="single"/>
          <w:bdr w:val="single" w:sz="18" w:space="0" w:color="auto"/>
        </w:rPr>
        <w:t xml:space="preserve">“struggle” is presented as </w:t>
      </w:r>
      <w:r w:rsidRPr="00091D29">
        <w:rPr>
          <w:rFonts w:asciiTheme="majorHAnsi" w:eastAsia="Calibri" w:hAnsiTheme="majorHAnsi" w:cstheme="majorHAnsi"/>
          <w:b/>
          <w:iCs/>
          <w:color w:val="FF0000"/>
          <w:sz w:val="26"/>
          <w:highlight w:val="cyan"/>
          <w:u w:val="single"/>
          <w:bdr w:val="single" w:sz="18" w:space="0" w:color="auto"/>
        </w:rPr>
        <w:t>the individual’s ethical refusal</w:t>
      </w:r>
      <w:r w:rsidRPr="00091D29">
        <w:rPr>
          <w:rFonts w:asciiTheme="majorHAnsi" w:eastAsia="Calibri" w:hAnsiTheme="majorHAnsi" w:cstheme="majorHAnsi"/>
          <w:b/>
          <w:color w:val="FF0000"/>
          <w:highlight w:val="cyan"/>
          <w:u w:val="single"/>
        </w:rPr>
        <w:t xml:space="preserve"> to comply with</w:t>
      </w:r>
      <w:r w:rsidRPr="00091D29">
        <w:rPr>
          <w:rFonts w:asciiTheme="majorHAnsi" w:eastAsia="Calibri" w:hAnsiTheme="majorHAnsi" w:cstheme="majorHAnsi"/>
          <w:b/>
          <w:color w:val="FF0000"/>
          <w:u w:val="single"/>
        </w:rPr>
        <w:t xml:space="preserve"> the totalizing injustice of racism and its </w:t>
      </w:r>
      <w:r w:rsidRPr="00091D29">
        <w:rPr>
          <w:rFonts w:asciiTheme="majorHAnsi" w:eastAsia="Calibri" w:hAnsiTheme="majorHAnsi" w:cstheme="majorHAnsi"/>
          <w:b/>
          <w:color w:val="FF0000"/>
          <w:highlight w:val="cyan"/>
          <w:u w:val="single"/>
        </w:rPr>
        <w:t>structures</w:t>
      </w:r>
      <w:r w:rsidRPr="00091D29">
        <w:rPr>
          <w:rFonts w:asciiTheme="majorHAnsi" w:eastAsia="Calibri" w:hAnsiTheme="majorHAnsi" w:cstheme="majorHAnsi"/>
          <w:color w:val="FF0000"/>
          <w:sz w:val="10"/>
          <w:highlight w:val="cyan"/>
        </w:rPr>
        <w:t>.</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color w:val="FF0000"/>
          <w:u w:val="single"/>
        </w:rPr>
        <w:t xml:space="preserve">What </w:t>
      </w:r>
      <w:r w:rsidRPr="00091D29">
        <w:rPr>
          <w:rFonts w:asciiTheme="majorHAnsi" w:eastAsia="Calibri" w:hAnsiTheme="majorHAnsi" w:cstheme="majorHAnsi"/>
          <w:b/>
          <w:color w:val="FF0000"/>
          <w:highlight w:val="cyan"/>
          <w:u w:val="single"/>
        </w:rPr>
        <w:t xml:space="preserve">is </w:t>
      </w:r>
      <w:r w:rsidRPr="00091D29">
        <w:rPr>
          <w:rFonts w:asciiTheme="majorHAnsi" w:eastAsia="Calibri" w:hAnsiTheme="majorHAnsi" w:cstheme="majorHAnsi"/>
          <w:b/>
          <w:iCs/>
          <w:color w:val="FF0000"/>
          <w:sz w:val="26"/>
          <w:highlight w:val="cyan"/>
          <w:u w:val="single"/>
          <w:bdr w:val="single" w:sz="18" w:space="0" w:color="auto"/>
        </w:rPr>
        <w:t>missing</w:t>
      </w:r>
      <w:r w:rsidRPr="00091D29">
        <w:rPr>
          <w:rFonts w:asciiTheme="majorHAnsi" w:eastAsia="Calibri" w:hAnsiTheme="majorHAnsi" w:cstheme="majorHAnsi"/>
          <w:b/>
          <w:iCs/>
          <w:color w:val="FF0000"/>
          <w:sz w:val="26"/>
          <w:u w:val="single"/>
          <w:bdr w:val="single" w:sz="18" w:space="0" w:color="auto"/>
        </w:rPr>
        <w:t xml:space="preserve"> is </w:t>
      </w:r>
      <w:r w:rsidRPr="00091D29">
        <w:rPr>
          <w:rFonts w:asciiTheme="majorHAnsi" w:eastAsia="Calibri" w:hAnsiTheme="majorHAnsi" w:cstheme="majorHAnsi"/>
          <w:b/>
          <w:iCs/>
          <w:color w:val="FF0000"/>
          <w:sz w:val="26"/>
          <w:highlight w:val="cyan"/>
          <w:u w:val="single"/>
          <w:bdr w:val="single" w:sz="18" w:space="0" w:color="auto"/>
        </w:rPr>
        <w:t>a collective sense of action</w:t>
      </w:r>
      <w:r w:rsidRPr="00091D29">
        <w:rPr>
          <w:rFonts w:asciiTheme="majorHAnsi" w:eastAsia="Calibri" w:hAnsiTheme="majorHAnsi" w:cstheme="majorHAnsi"/>
          <w:color w:val="FF0000"/>
          <w:sz w:val="10"/>
          <w:highlight w:val="cyan"/>
        </w:rPr>
        <w:t xml:space="preserve">, </w:t>
      </w:r>
      <w:r w:rsidRPr="00091D29">
        <w:rPr>
          <w:rFonts w:asciiTheme="majorHAnsi" w:eastAsia="Calibri" w:hAnsiTheme="majorHAnsi" w:cstheme="majorHAnsi"/>
          <w:b/>
          <w:color w:val="FF0000"/>
          <w:highlight w:val="cyan"/>
          <w:u w:val="single"/>
        </w:rPr>
        <w:t>let alone</w:t>
      </w:r>
      <w:r w:rsidRPr="00091D29">
        <w:rPr>
          <w:rFonts w:asciiTheme="majorHAnsi" w:eastAsia="Calibri" w:hAnsiTheme="majorHAnsi" w:cstheme="majorHAnsi"/>
          <w:b/>
          <w:color w:val="FF0000"/>
          <w:u w:val="single"/>
        </w:rPr>
        <w:t xml:space="preserve"> of </w:t>
      </w:r>
      <w:r w:rsidRPr="00091D29">
        <w:rPr>
          <w:rFonts w:asciiTheme="majorHAnsi" w:eastAsia="Calibri" w:hAnsiTheme="majorHAnsi" w:cstheme="majorHAnsi"/>
          <w:b/>
          <w:color w:val="FF0000"/>
          <w:highlight w:val="cyan"/>
          <w:u w:val="single"/>
        </w:rPr>
        <w:t>the possibility of transformation</w:t>
      </w:r>
      <w:r w:rsidRPr="00091D29">
        <w:rPr>
          <w:rFonts w:asciiTheme="majorHAnsi" w:eastAsia="Calibri" w:hAnsiTheme="majorHAnsi" w:cstheme="majorHAnsi"/>
          <w:b/>
          <w:color w:val="FF0000"/>
          <w:u w:val="single"/>
        </w:rPr>
        <w:t xml:space="preserve"> through such action</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color w:val="FF0000"/>
          <w:highlight w:val="cyan"/>
          <w:u w:val="single"/>
        </w:rPr>
        <w:t>We are left in</w:t>
      </w:r>
      <w:r w:rsidRPr="00091D29">
        <w:rPr>
          <w:rFonts w:asciiTheme="majorHAnsi" w:eastAsia="Calibri" w:hAnsiTheme="majorHAnsi" w:cstheme="majorHAnsi"/>
          <w:b/>
          <w:color w:val="FF0000"/>
          <w:u w:val="single"/>
        </w:rPr>
        <w:t xml:space="preserve"> the world of either overwhelming and </w:t>
      </w:r>
      <w:r w:rsidRPr="00091D29">
        <w:rPr>
          <w:rFonts w:asciiTheme="majorHAnsi" w:eastAsia="Calibri" w:hAnsiTheme="majorHAnsi" w:cstheme="majorHAnsi"/>
          <w:b/>
          <w:color w:val="FF0000"/>
          <w:highlight w:val="cyan"/>
          <w:u w:val="single"/>
        </w:rPr>
        <w:t>oppressive institutions</w:t>
      </w:r>
      <w:r w:rsidRPr="00091D29">
        <w:rPr>
          <w:rFonts w:asciiTheme="majorHAnsi" w:eastAsia="Calibri" w:hAnsiTheme="majorHAnsi" w:cstheme="majorHAnsi"/>
          <w:b/>
          <w:color w:val="FF0000"/>
          <w:u w:val="single"/>
        </w:rPr>
        <w:t xml:space="preserve"> or isolated individuals of conscience</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color w:val="FF0000"/>
          <w:u w:val="single"/>
        </w:rPr>
        <w:t>The force</w:t>
      </w:r>
      <w:r w:rsidRPr="00091D29">
        <w:rPr>
          <w:rFonts w:asciiTheme="majorHAnsi" w:eastAsia="Calibri" w:hAnsiTheme="majorHAnsi" w:cstheme="majorHAnsi"/>
          <w:color w:val="FF0000"/>
          <w:sz w:val="10"/>
        </w:rPr>
        <w:t xml:space="preserve"> of Between the World and Me </w:t>
      </w:r>
      <w:r w:rsidRPr="00091D29">
        <w:rPr>
          <w:rFonts w:asciiTheme="majorHAnsi" w:eastAsia="Calibri" w:hAnsiTheme="majorHAnsi" w:cstheme="majorHAnsi"/>
          <w:b/>
          <w:color w:val="FF0000"/>
          <w:u w:val="single"/>
        </w:rPr>
        <w:t xml:space="preserve">can be </w:t>
      </w:r>
      <w:r w:rsidRPr="00091D29">
        <w:rPr>
          <w:rFonts w:asciiTheme="majorHAnsi" w:eastAsia="Calibri" w:hAnsiTheme="majorHAnsi" w:cstheme="majorHAnsi"/>
          <w:b/>
          <w:color w:val="FF0000"/>
          <w:highlight w:val="cyan"/>
          <w:u w:val="single"/>
        </w:rPr>
        <w:t>too easily</w:t>
      </w:r>
      <w:r w:rsidRPr="00091D29">
        <w:rPr>
          <w:rFonts w:asciiTheme="majorHAnsi" w:eastAsia="Calibri" w:hAnsiTheme="majorHAnsi" w:cstheme="majorHAnsi"/>
          <w:b/>
          <w:color w:val="FF0000"/>
          <w:u w:val="single"/>
        </w:rPr>
        <w:t xml:space="preserve"> contained</w:t>
      </w:r>
      <w:r w:rsidRPr="00091D29">
        <w:rPr>
          <w:rFonts w:asciiTheme="majorHAnsi" w:eastAsia="Calibri" w:hAnsiTheme="majorHAnsi" w:cstheme="majorHAnsi"/>
          <w:color w:val="FF0000"/>
          <w:sz w:val="10"/>
        </w:rPr>
        <w:t xml:space="preserve">. Precisely because Coates imagines isolated individuals in the face of totalizing oppression, </w:t>
      </w:r>
      <w:r w:rsidRPr="00091D29">
        <w:rPr>
          <w:rFonts w:asciiTheme="majorHAnsi" w:eastAsia="Calibri" w:hAnsiTheme="majorHAnsi" w:cstheme="majorHAnsi"/>
          <w:b/>
          <w:color w:val="FF0000"/>
          <w:highlight w:val="cyan"/>
          <w:u w:val="single"/>
        </w:rPr>
        <w:t>one can walk away</w:t>
      </w:r>
      <w:r w:rsidRPr="00091D29">
        <w:rPr>
          <w:rFonts w:asciiTheme="majorHAnsi" w:eastAsia="Calibri" w:hAnsiTheme="majorHAnsi" w:cstheme="majorHAnsi"/>
          <w:b/>
          <w:color w:val="FF0000"/>
          <w:u w:val="single"/>
        </w:rPr>
        <w:t xml:space="preserve"> </w:t>
      </w:r>
      <w:r w:rsidRPr="00091D29">
        <w:rPr>
          <w:rFonts w:asciiTheme="majorHAnsi" w:eastAsia="Calibri" w:hAnsiTheme="majorHAnsi" w:cstheme="majorHAnsi"/>
          <w:color w:val="FF0000"/>
          <w:sz w:val="10"/>
        </w:rPr>
        <w:t xml:space="preserve">from the book </w:t>
      </w:r>
      <w:r w:rsidRPr="00091D29">
        <w:rPr>
          <w:rFonts w:asciiTheme="majorHAnsi" w:eastAsia="Calibri" w:hAnsiTheme="majorHAnsi" w:cstheme="majorHAnsi"/>
          <w:b/>
          <w:color w:val="FF0000"/>
          <w:highlight w:val="cyan"/>
          <w:u w:val="single"/>
        </w:rPr>
        <w:t>feeling</w:t>
      </w:r>
      <w:r w:rsidRPr="00091D29">
        <w:rPr>
          <w:rFonts w:asciiTheme="majorHAnsi" w:eastAsia="Calibri" w:hAnsiTheme="majorHAnsi" w:cstheme="majorHAnsi"/>
          <w:b/>
          <w:color w:val="FF0000"/>
          <w:u w:val="single"/>
        </w:rPr>
        <w:t xml:space="preserve"> that real </w:t>
      </w:r>
      <w:r w:rsidRPr="00091D29">
        <w:rPr>
          <w:rFonts w:asciiTheme="majorHAnsi" w:eastAsia="Calibri" w:hAnsiTheme="majorHAnsi" w:cstheme="majorHAnsi"/>
          <w:b/>
          <w:color w:val="FF0000"/>
          <w:highlight w:val="cyan"/>
          <w:u w:val="single"/>
        </w:rPr>
        <w:t>change</w:t>
      </w:r>
      <w:r w:rsidRPr="00091D29">
        <w:rPr>
          <w:rFonts w:asciiTheme="majorHAnsi" w:eastAsia="Calibri" w:hAnsiTheme="majorHAnsi" w:cstheme="majorHAnsi"/>
          <w:color w:val="FF0000"/>
          <w:sz w:val="10"/>
        </w:rPr>
        <w:t>—</w:t>
      </w:r>
      <w:r w:rsidRPr="00091D29">
        <w:rPr>
          <w:rFonts w:asciiTheme="majorHAnsi" w:eastAsia="Calibri" w:hAnsiTheme="majorHAnsi" w:cstheme="majorHAnsi"/>
          <w:b/>
          <w:color w:val="FF0000"/>
          <w:u w:val="single"/>
        </w:rPr>
        <w:t>rather than just window dressing</w:t>
      </w:r>
      <w:r w:rsidRPr="00091D29">
        <w:rPr>
          <w:rFonts w:asciiTheme="majorHAnsi" w:eastAsia="Calibri" w:hAnsiTheme="majorHAnsi" w:cstheme="majorHAnsi"/>
          <w:color w:val="FF0000"/>
          <w:sz w:val="10"/>
        </w:rPr>
        <w:t>—</w:t>
      </w:r>
      <w:r w:rsidRPr="00091D29">
        <w:rPr>
          <w:rFonts w:asciiTheme="majorHAnsi" w:eastAsia="Calibri" w:hAnsiTheme="majorHAnsi" w:cstheme="majorHAnsi"/>
          <w:b/>
          <w:color w:val="FF0000"/>
          <w:highlight w:val="cyan"/>
          <w:u w:val="single"/>
        </w:rPr>
        <w:t>is out of reach</w:t>
      </w:r>
      <w:r w:rsidRPr="00091D29">
        <w:rPr>
          <w:rFonts w:asciiTheme="majorHAnsi" w:eastAsia="Calibri" w:hAnsiTheme="majorHAnsi" w:cstheme="majorHAnsi"/>
          <w:color w:val="FF0000"/>
          <w:sz w:val="10"/>
        </w:rPr>
        <w:t xml:space="preserve">. And for </w:t>
      </w:r>
      <w:r w:rsidRPr="00091D29">
        <w:rPr>
          <w:rFonts w:asciiTheme="majorHAnsi" w:eastAsia="Calibri" w:hAnsiTheme="majorHAnsi" w:cstheme="majorHAnsi"/>
          <w:b/>
          <w:color w:val="FF0000"/>
          <w:highlight w:val="cyan"/>
          <w:u w:val="single"/>
        </w:rPr>
        <w:t>this</w:t>
      </w:r>
      <w:r w:rsidRPr="00091D29">
        <w:rPr>
          <w:rFonts w:asciiTheme="majorHAnsi" w:eastAsia="Calibri" w:hAnsiTheme="majorHAnsi" w:cstheme="majorHAnsi"/>
          <w:color w:val="FF0000"/>
          <w:sz w:val="10"/>
        </w:rPr>
        <w:t xml:space="preserve"> reason, the book’s </w:t>
      </w:r>
      <w:r w:rsidRPr="00091D29">
        <w:rPr>
          <w:rFonts w:asciiTheme="majorHAnsi" w:eastAsia="Calibri" w:hAnsiTheme="majorHAnsi" w:cstheme="majorHAnsi"/>
          <w:b/>
          <w:color w:val="FF0000"/>
          <w:u w:val="single"/>
        </w:rPr>
        <w:t xml:space="preserve">sensibility </w:t>
      </w:r>
      <w:r w:rsidRPr="00091D29">
        <w:rPr>
          <w:rFonts w:asciiTheme="majorHAnsi" w:eastAsia="Calibri" w:hAnsiTheme="majorHAnsi" w:cstheme="majorHAnsi"/>
          <w:b/>
          <w:color w:val="FF0000"/>
          <w:highlight w:val="cyan"/>
          <w:u w:val="single"/>
        </w:rPr>
        <w:t>can have the</w:t>
      </w:r>
      <w:r w:rsidRPr="00091D29">
        <w:rPr>
          <w:rFonts w:asciiTheme="majorHAnsi" w:eastAsia="Calibri" w:hAnsiTheme="majorHAnsi" w:cstheme="majorHAnsi"/>
          <w:b/>
          <w:color w:val="FF0000"/>
          <w:u w:val="single"/>
        </w:rPr>
        <w:t xml:space="preserve"> odd </w:t>
      </w:r>
      <w:r w:rsidRPr="00091D29">
        <w:rPr>
          <w:rFonts w:asciiTheme="majorHAnsi" w:eastAsia="Calibri" w:hAnsiTheme="majorHAnsi" w:cstheme="majorHAnsi"/>
          <w:b/>
          <w:color w:val="FF0000"/>
          <w:highlight w:val="cyan"/>
          <w:u w:val="single"/>
        </w:rPr>
        <w:t>effect of buttressing the</w:t>
      </w:r>
      <w:r w:rsidRPr="00091D29">
        <w:rPr>
          <w:rFonts w:asciiTheme="majorHAnsi" w:eastAsia="Calibri" w:hAnsiTheme="majorHAnsi" w:cstheme="majorHAnsi"/>
          <w:b/>
          <w:color w:val="FF0000"/>
          <w:u w:val="single"/>
        </w:rPr>
        <w:t xml:space="preserve"> very </w:t>
      </w:r>
      <w:r w:rsidRPr="00091D29">
        <w:rPr>
          <w:rFonts w:asciiTheme="majorHAnsi" w:eastAsia="Calibri" w:hAnsiTheme="majorHAnsi" w:cstheme="majorHAnsi"/>
          <w:b/>
          <w:color w:val="FF0000"/>
          <w:highlight w:val="cyan"/>
          <w:u w:val="single"/>
        </w:rPr>
        <w:t>institutions it condemns</w:t>
      </w:r>
      <w:r w:rsidRPr="00091D29">
        <w:rPr>
          <w:rFonts w:asciiTheme="majorHAnsi" w:eastAsia="Calibri" w:hAnsiTheme="majorHAnsi" w:cstheme="majorHAnsi"/>
          <w:color w:val="FF0000"/>
          <w:sz w:val="10"/>
        </w:rPr>
        <w:t xml:space="preserve">. This form of </w:t>
      </w:r>
      <w:r w:rsidRPr="00091D29">
        <w:rPr>
          <w:rFonts w:asciiTheme="majorHAnsi" w:eastAsia="Calibri" w:hAnsiTheme="majorHAnsi" w:cstheme="majorHAnsi"/>
          <w:b/>
          <w:color w:val="FF0000"/>
          <w:u w:val="single"/>
        </w:rPr>
        <w:t>creedal rejection can be neutered publicly through praise: treated</w:t>
      </w:r>
      <w:r w:rsidRPr="00091D29">
        <w:rPr>
          <w:rFonts w:asciiTheme="majorHAnsi" w:eastAsia="Calibri" w:hAnsiTheme="majorHAnsi" w:cstheme="majorHAnsi"/>
          <w:color w:val="FF0000"/>
          <w:sz w:val="10"/>
        </w:rPr>
        <w:t xml:space="preserve"> by those like David Brooks </w:t>
      </w:r>
      <w:r w:rsidRPr="00091D29">
        <w:rPr>
          <w:rFonts w:asciiTheme="majorHAnsi" w:eastAsia="Calibri" w:hAnsiTheme="majorHAnsi" w:cstheme="majorHAnsi"/>
          <w:b/>
          <w:color w:val="FF0000"/>
          <w:u w:val="single"/>
        </w:rPr>
        <w:t>as</w:t>
      </w:r>
      <w:r w:rsidRPr="00091D29">
        <w:rPr>
          <w:rFonts w:asciiTheme="majorHAnsi" w:eastAsia="Calibri" w:hAnsiTheme="majorHAnsi" w:cstheme="majorHAnsi"/>
          <w:color w:val="FF0000"/>
          <w:sz w:val="10"/>
        </w:rPr>
        <w:t xml:space="preserve"> “hard truths,” but </w:t>
      </w:r>
      <w:r w:rsidRPr="00091D29">
        <w:rPr>
          <w:rFonts w:asciiTheme="majorHAnsi" w:eastAsia="Calibri" w:hAnsiTheme="majorHAnsi" w:cstheme="majorHAnsi"/>
          <w:b/>
          <w:color w:val="FF0000"/>
          <w:u w:val="single"/>
        </w:rPr>
        <w:t>truths that by their very profundity may be too difficult to overcome</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color w:val="FF0000"/>
          <w:highlight w:val="cyan"/>
          <w:u w:val="single"/>
        </w:rPr>
        <w:t>The consequence is a</w:t>
      </w:r>
      <w:r w:rsidRPr="00091D29">
        <w:rPr>
          <w:rFonts w:asciiTheme="majorHAnsi" w:eastAsia="Calibri" w:hAnsiTheme="majorHAnsi" w:cstheme="majorHAnsi"/>
          <w:b/>
          <w:color w:val="FF0000"/>
          <w:u w:val="single"/>
        </w:rPr>
        <w:t xml:space="preserve"> mainstream (especially </w:t>
      </w:r>
      <w:r w:rsidRPr="00091D29">
        <w:rPr>
          <w:rFonts w:asciiTheme="majorHAnsi" w:eastAsia="Calibri" w:hAnsiTheme="majorHAnsi" w:cstheme="majorHAnsi"/>
          <w:b/>
          <w:color w:val="FF0000"/>
          <w:highlight w:val="cyan"/>
          <w:u w:val="single"/>
        </w:rPr>
        <w:t xml:space="preserve">liberal) culture </w:t>
      </w:r>
      <w:r w:rsidRPr="00091D29">
        <w:rPr>
          <w:rFonts w:asciiTheme="majorHAnsi" w:eastAsia="Calibri" w:hAnsiTheme="majorHAnsi" w:cstheme="majorHAnsi"/>
          <w:b/>
          <w:color w:val="FF0000"/>
          <w:u w:val="single"/>
        </w:rPr>
        <w:t>that laps up the attack and even accepts the structural dimension of race</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color w:val="FF0000"/>
          <w:u w:val="single"/>
        </w:rPr>
        <w:t xml:space="preserve">at the same time that it </w:t>
      </w:r>
      <w:r w:rsidRPr="00091D29">
        <w:rPr>
          <w:rFonts w:asciiTheme="majorHAnsi" w:eastAsia="Calibri" w:hAnsiTheme="majorHAnsi" w:cstheme="majorHAnsi"/>
          <w:b/>
          <w:iCs/>
          <w:color w:val="FF0000"/>
          <w:sz w:val="26"/>
          <w:highlight w:val="cyan"/>
          <w:u w:val="single"/>
          <w:bdr w:val="single" w:sz="18" w:space="0" w:color="auto"/>
        </w:rPr>
        <w:t>abandons fundamental racial reform</w:t>
      </w:r>
      <w:r w:rsidRPr="00091D29">
        <w:rPr>
          <w:rFonts w:asciiTheme="majorHAnsi" w:eastAsia="Calibri" w:hAnsiTheme="majorHAnsi" w:cstheme="majorHAnsi"/>
          <w:b/>
          <w:iCs/>
          <w:color w:val="FF0000"/>
          <w:sz w:val="26"/>
          <w:u w:val="single"/>
          <w:bdr w:val="single" w:sz="18" w:space="0" w:color="auto"/>
        </w:rPr>
        <w:t xml:space="preserve"> </w:t>
      </w:r>
      <w:r w:rsidRPr="00091D29">
        <w:rPr>
          <w:rFonts w:asciiTheme="majorHAnsi" w:eastAsia="Calibri" w:hAnsiTheme="majorHAnsi" w:cstheme="majorHAnsi"/>
          <w:b/>
          <w:iCs/>
          <w:color w:val="FF0000"/>
          <w:sz w:val="26"/>
          <w:highlight w:val="cyan"/>
          <w:u w:val="single"/>
          <w:bdr w:val="single" w:sz="18" w:space="0" w:color="auto"/>
        </w:rPr>
        <w:t>as</w:t>
      </w:r>
      <w:r w:rsidRPr="00091D29">
        <w:rPr>
          <w:rFonts w:asciiTheme="majorHAnsi" w:eastAsia="Calibri" w:hAnsiTheme="majorHAnsi" w:cstheme="majorHAnsi"/>
          <w:b/>
          <w:iCs/>
          <w:color w:val="FF0000"/>
          <w:sz w:val="26"/>
          <w:u w:val="single"/>
          <w:bdr w:val="single" w:sz="18" w:space="0" w:color="auto"/>
        </w:rPr>
        <w:t xml:space="preserve"> ultimately </w:t>
      </w:r>
      <w:r w:rsidRPr="00091D29">
        <w:rPr>
          <w:rFonts w:asciiTheme="majorHAnsi" w:eastAsia="Calibri" w:hAnsiTheme="majorHAnsi" w:cstheme="majorHAnsi"/>
          <w:b/>
          <w:iCs/>
          <w:color w:val="FF0000"/>
          <w:sz w:val="26"/>
          <w:highlight w:val="cyan"/>
          <w:u w:val="single"/>
          <w:bdr w:val="single" w:sz="18" w:space="0" w:color="auto"/>
        </w:rPr>
        <w:t>hopeless</w:t>
      </w:r>
      <w:r w:rsidRPr="00091D29">
        <w:rPr>
          <w:rFonts w:asciiTheme="majorHAnsi" w:eastAsia="Calibri" w:hAnsiTheme="majorHAnsi" w:cstheme="majorHAnsi"/>
          <w:color w:val="FF0000"/>
          <w:sz w:val="10"/>
          <w:highlight w:val="cyan"/>
        </w:rPr>
        <w:t>.</w:t>
      </w:r>
      <w:r w:rsidRPr="00091D29">
        <w:rPr>
          <w:rFonts w:asciiTheme="majorHAnsi" w:eastAsia="Calibri" w:hAnsiTheme="majorHAnsi" w:cstheme="majorHAnsi"/>
          <w:color w:val="FF0000"/>
          <w:sz w:val="10"/>
        </w:rPr>
        <w:t xml:space="preserve"> What we are witnessing is one way that defenders of the creed are coming to grips with its internal crisis. Perhaps </w:t>
      </w:r>
      <w:r w:rsidRPr="00091D29">
        <w:rPr>
          <w:rFonts w:asciiTheme="majorHAnsi" w:eastAsia="Calibri" w:hAnsiTheme="majorHAnsi" w:cstheme="majorHAnsi"/>
          <w:b/>
          <w:color w:val="FF0000"/>
          <w:u w:val="single"/>
        </w:rPr>
        <w:t xml:space="preserve">the problem is </w:t>
      </w:r>
      <w:r w:rsidRPr="00091D29">
        <w:rPr>
          <w:rFonts w:asciiTheme="majorHAnsi" w:eastAsia="Calibri" w:hAnsiTheme="majorHAnsi" w:cstheme="majorHAnsi"/>
          <w:color w:val="FF0000"/>
          <w:sz w:val="10"/>
        </w:rPr>
        <w:t xml:space="preserve">not with the creed at all, but with race itself—an issue so fraught and overwhelming as to be impossible to address adequately. Even the failures of the creed therefore speak to </w:t>
      </w:r>
      <w:r w:rsidRPr="00091D29">
        <w:rPr>
          <w:rFonts w:asciiTheme="majorHAnsi" w:eastAsia="Calibri" w:hAnsiTheme="majorHAnsi" w:cstheme="majorHAnsi"/>
          <w:b/>
          <w:color w:val="FF0000"/>
          <w:u w:val="single"/>
        </w:rPr>
        <w:t>the heroism of the American project</w:t>
      </w:r>
      <w:r w:rsidRPr="00091D29">
        <w:rPr>
          <w:rFonts w:asciiTheme="majorHAnsi" w:eastAsia="Calibri" w:hAnsiTheme="majorHAnsi" w:cstheme="majorHAnsi"/>
          <w:color w:val="FF0000"/>
          <w:sz w:val="10"/>
        </w:rPr>
        <w:t>—</w:t>
      </w:r>
      <w:r w:rsidRPr="00091D29">
        <w:rPr>
          <w:rFonts w:asciiTheme="majorHAnsi" w:eastAsia="Calibri" w:hAnsiTheme="majorHAnsi" w:cstheme="majorHAnsi"/>
          <w:b/>
          <w:color w:val="FF0000"/>
          <w:u w:val="single"/>
        </w:rPr>
        <w:t>which takes as its goal a truly Sisyphean task</w:t>
      </w:r>
      <w:r w:rsidRPr="00091D29">
        <w:rPr>
          <w:rFonts w:asciiTheme="majorHAnsi" w:eastAsia="Calibri" w:hAnsiTheme="majorHAnsi" w:cstheme="majorHAnsi"/>
          <w:color w:val="FF0000"/>
          <w:sz w:val="10"/>
        </w:rPr>
        <w:t xml:space="preserve">. In this way, </w:t>
      </w:r>
      <w:r w:rsidRPr="00091D29">
        <w:rPr>
          <w:rFonts w:asciiTheme="majorHAnsi" w:eastAsia="Calibri" w:hAnsiTheme="majorHAnsi" w:cstheme="majorHAnsi"/>
          <w:b/>
          <w:color w:val="FF0000"/>
          <w:u w:val="single"/>
        </w:rPr>
        <w:t>racial pessimism can be absorbed into the narrative</w:t>
      </w:r>
      <w:r w:rsidRPr="00091D29">
        <w:rPr>
          <w:rFonts w:asciiTheme="majorHAnsi" w:eastAsia="Calibri" w:hAnsiTheme="majorHAnsi" w:cstheme="majorHAnsi"/>
          <w:color w:val="FF0000"/>
          <w:sz w:val="10"/>
        </w:rPr>
        <w:t xml:space="preserve">, and actually prop up a weakened creed. </w:t>
      </w:r>
      <w:r w:rsidRPr="00091D29">
        <w:rPr>
          <w:rFonts w:asciiTheme="majorHAnsi" w:eastAsia="Calibri" w:hAnsiTheme="majorHAnsi" w:cstheme="majorHAnsi"/>
          <w:b/>
          <w:color w:val="FF0000"/>
          <w:u w:val="single"/>
        </w:rPr>
        <w:t xml:space="preserve">If getting from here to there is more or less beyond collective effort, and all we have is a position of ethical resistance and noble struggle, then </w:t>
      </w:r>
      <w:r w:rsidRPr="00091D29">
        <w:rPr>
          <w:rFonts w:asciiTheme="majorHAnsi" w:eastAsia="Calibri" w:hAnsiTheme="majorHAnsi" w:cstheme="majorHAnsi"/>
          <w:b/>
          <w:iCs/>
          <w:color w:val="FF0000"/>
          <w:sz w:val="26"/>
          <w:u w:val="single"/>
          <w:bdr w:val="single" w:sz="18" w:space="0" w:color="auto"/>
        </w:rPr>
        <w:t>political elites can feel guilt and torment</w:t>
      </w:r>
      <w:r w:rsidRPr="00091D29">
        <w:rPr>
          <w:rFonts w:asciiTheme="majorHAnsi" w:eastAsia="Calibri" w:hAnsiTheme="majorHAnsi" w:cstheme="majorHAnsi"/>
          <w:color w:val="FF0000"/>
          <w:sz w:val="10"/>
        </w:rPr>
        <w:t xml:space="preserve"> at the continuing force of racial subordination. </w:t>
      </w:r>
      <w:r w:rsidRPr="00091D29">
        <w:rPr>
          <w:rFonts w:asciiTheme="majorHAnsi" w:eastAsia="Calibri" w:hAnsiTheme="majorHAnsi" w:cstheme="majorHAnsi"/>
          <w:b/>
          <w:color w:val="FF0000"/>
          <w:u w:val="single"/>
        </w:rPr>
        <w:t>But</w:t>
      </w:r>
      <w:r w:rsidRPr="00091D29">
        <w:rPr>
          <w:rFonts w:asciiTheme="majorHAnsi" w:eastAsia="Calibri" w:hAnsiTheme="majorHAnsi" w:cstheme="majorHAnsi"/>
          <w:color w:val="FF0000"/>
          <w:sz w:val="10"/>
        </w:rPr>
        <w:t xml:space="preserve"> </w:t>
      </w:r>
      <w:r w:rsidRPr="00091D29">
        <w:rPr>
          <w:rFonts w:asciiTheme="majorHAnsi" w:eastAsia="Calibri" w:hAnsiTheme="majorHAnsi" w:cstheme="majorHAnsi"/>
          <w:b/>
          <w:iCs/>
          <w:color w:val="FF0000"/>
          <w:sz w:val="26"/>
          <w:u w:val="single"/>
          <w:bdr w:val="single" w:sz="18" w:space="0" w:color="auto"/>
        </w:rPr>
        <w:t>they do not need to believe that their own practices have much effect</w:t>
      </w:r>
      <w:r w:rsidRPr="00091D29">
        <w:rPr>
          <w:rFonts w:asciiTheme="majorHAnsi" w:eastAsia="Calibri" w:hAnsiTheme="majorHAnsi" w:cstheme="majorHAnsi"/>
          <w:color w:val="FF0000"/>
          <w:sz w:val="10"/>
        </w:rPr>
        <w:t xml:space="preserve">, let alone make matters worse. </w:t>
      </w:r>
      <w:r w:rsidRPr="00091D29">
        <w:rPr>
          <w:rFonts w:asciiTheme="majorHAnsi" w:eastAsia="Calibri" w:hAnsiTheme="majorHAnsi" w:cstheme="majorHAnsi"/>
          <w:b/>
          <w:color w:val="FF0000"/>
          <w:u w:val="single"/>
        </w:rPr>
        <w:t>Since this “union may never be perfect,”</w:t>
      </w:r>
      <w:r w:rsidRPr="00091D29">
        <w:rPr>
          <w:rFonts w:asciiTheme="majorHAnsi" w:eastAsia="Calibri" w:hAnsiTheme="majorHAnsi" w:cstheme="majorHAnsi"/>
          <w:color w:val="FF0000"/>
          <w:sz w:val="10"/>
        </w:rPr>
        <w:t xml:space="preserve"> to use Obama’s phrase, </w:t>
      </w:r>
      <w:r w:rsidRPr="00091D29">
        <w:rPr>
          <w:rFonts w:asciiTheme="majorHAnsi" w:eastAsia="Calibri" w:hAnsiTheme="majorHAnsi" w:cstheme="majorHAnsi"/>
          <w:b/>
          <w:color w:val="FF0000"/>
          <w:u w:val="single"/>
        </w:rPr>
        <w:t>maybe all that can be expected is to muddle along</w:t>
      </w:r>
      <w:r w:rsidRPr="00091D29">
        <w:rPr>
          <w:rFonts w:asciiTheme="majorHAnsi" w:eastAsia="Calibri" w:hAnsiTheme="majorHAnsi" w:cstheme="majorHAnsi"/>
          <w:color w:val="FF0000"/>
          <w:sz w:val="10"/>
        </w:rPr>
        <w:t xml:space="preserve"> as best we can. </w:t>
      </w:r>
      <w:r w:rsidRPr="00091D29">
        <w:rPr>
          <w:rFonts w:asciiTheme="majorHAnsi" w:eastAsia="Calibri" w:hAnsiTheme="majorHAnsi" w:cstheme="majorHAnsi"/>
          <w:b/>
          <w:color w:val="FF0000"/>
          <w:u w:val="single"/>
        </w:rPr>
        <w:t>THE HOPE FOR BLACK RADICALISM today is that the present mood can develop into an account of state, economy, and society strong enough to counter the creedal narrative</w:t>
      </w:r>
      <w:r w:rsidRPr="00091D29">
        <w:rPr>
          <w:rFonts w:asciiTheme="majorHAnsi" w:eastAsia="Calibri" w:hAnsiTheme="majorHAnsi" w:cstheme="majorHAnsi"/>
          <w:color w:val="FF0000"/>
          <w:sz w:val="10"/>
        </w:rPr>
        <w:t xml:space="preserve">. Recent initiatives, like Campaign Zero, have put forward valuable concrete ideas for police reform—but these </w:t>
      </w:r>
      <w:r w:rsidRPr="00091D29">
        <w:rPr>
          <w:rFonts w:asciiTheme="majorHAnsi" w:eastAsia="Calibri" w:hAnsiTheme="majorHAnsi" w:cstheme="majorHAnsi"/>
          <w:b/>
          <w:iCs/>
          <w:color w:val="FF0000"/>
          <w:sz w:val="26"/>
          <w:highlight w:val="cyan"/>
          <w:u w:val="single"/>
          <w:bdr w:val="single" w:sz="18" w:space="0" w:color="auto"/>
        </w:rPr>
        <w:t>demands must be combined with</w:t>
      </w:r>
      <w:r w:rsidRPr="00091D29">
        <w:rPr>
          <w:rFonts w:asciiTheme="majorHAnsi" w:eastAsia="Calibri" w:hAnsiTheme="majorHAnsi" w:cstheme="majorHAnsi"/>
          <w:b/>
          <w:iCs/>
          <w:color w:val="FF0000"/>
          <w:sz w:val="26"/>
          <w:u w:val="single"/>
          <w:bdr w:val="single" w:sz="18" w:space="0" w:color="auto"/>
        </w:rPr>
        <w:t xml:space="preserve"> a more expansive and prefigurative </w:t>
      </w:r>
      <w:r w:rsidRPr="00091D29">
        <w:rPr>
          <w:rFonts w:asciiTheme="majorHAnsi" w:eastAsia="Calibri" w:hAnsiTheme="majorHAnsi" w:cstheme="majorHAnsi"/>
          <w:b/>
          <w:iCs/>
          <w:color w:val="FF0000"/>
          <w:sz w:val="26"/>
          <w:highlight w:val="cyan"/>
          <w:u w:val="single"/>
          <w:bdr w:val="single" w:sz="18" w:space="0" w:color="auto"/>
        </w:rPr>
        <w:t>politics</w:t>
      </w:r>
      <w:r w:rsidRPr="00091D29">
        <w:rPr>
          <w:rFonts w:asciiTheme="majorHAnsi" w:eastAsia="Calibri" w:hAnsiTheme="majorHAnsi" w:cstheme="majorHAnsi"/>
          <w:color w:val="FF0000"/>
          <w:sz w:val="10"/>
          <w:highlight w:val="cyan"/>
        </w:rPr>
        <w:t xml:space="preserve">. </w:t>
      </w:r>
      <w:r w:rsidRPr="00091D29">
        <w:rPr>
          <w:rFonts w:asciiTheme="majorHAnsi" w:eastAsia="Calibri" w:hAnsiTheme="majorHAnsi" w:cstheme="majorHAnsi"/>
          <w:b/>
          <w:iCs/>
          <w:color w:val="FF0000"/>
          <w:sz w:val="26"/>
          <w:highlight w:val="cyan"/>
          <w:u w:val="single"/>
          <w:bdr w:val="single" w:sz="18" w:space="0" w:color="auto"/>
        </w:rPr>
        <w:t>Activists must do no less</w:t>
      </w:r>
      <w:r w:rsidRPr="00091D29">
        <w:rPr>
          <w:rFonts w:asciiTheme="majorHAnsi" w:eastAsia="Calibri" w:hAnsiTheme="majorHAnsi" w:cstheme="majorHAnsi"/>
          <w:b/>
          <w:iCs/>
          <w:color w:val="FF0000"/>
          <w:sz w:val="26"/>
          <w:u w:val="single"/>
          <w:bdr w:val="single" w:sz="18" w:space="0" w:color="auto"/>
        </w:rPr>
        <w:t xml:space="preserve"> than imagine and present their policy prescriptions</w:t>
      </w:r>
      <w:r w:rsidRPr="00091D29">
        <w:rPr>
          <w:rFonts w:asciiTheme="majorHAnsi" w:eastAsia="Calibri" w:hAnsiTheme="majorHAnsi" w:cstheme="majorHAnsi"/>
          <w:color w:val="FF0000"/>
          <w:sz w:val="10"/>
        </w:rPr>
        <w:t xml:space="preserve">, as did earlier generations, </w:t>
      </w:r>
      <w:r w:rsidRPr="00091D29">
        <w:rPr>
          <w:rFonts w:asciiTheme="majorHAnsi" w:eastAsia="Calibri" w:hAnsiTheme="majorHAnsi" w:cstheme="majorHAnsi"/>
          <w:b/>
          <w:iCs/>
          <w:color w:val="FF0000"/>
          <w:sz w:val="26"/>
          <w:u w:val="single"/>
          <w:bdr w:val="single" w:sz="18" w:space="0" w:color="auto"/>
        </w:rPr>
        <w:t xml:space="preserve">as a competing ideal </w:t>
      </w:r>
      <w:r w:rsidRPr="00091D29">
        <w:rPr>
          <w:rFonts w:asciiTheme="majorHAnsi" w:eastAsia="Calibri" w:hAnsiTheme="majorHAnsi" w:cstheme="majorHAnsi"/>
          <w:b/>
          <w:iCs/>
          <w:color w:val="FF0000"/>
          <w:sz w:val="26"/>
          <w:u w:val="single"/>
          <w:bdr w:val="single" w:sz="18" w:space="0" w:color="auto"/>
        </w:rPr>
        <w:lastRenderedPageBreak/>
        <w:t>of liberation, solidarity, and renewal</w:t>
      </w:r>
      <w:r w:rsidRPr="00091D29">
        <w:rPr>
          <w:rFonts w:asciiTheme="majorHAnsi" w:eastAsia="Calibri" w:hAnsiTheme="majorHAnsi" w:cstheme="majorHAnsi"/>
          <w:color w:val="FF0000"/>
          <w:sz w:val="10"/>
        </w:rPr>
        <w:t>. Without a comparable ideal, it is incredibly difficult to counter even a weakened creedal story, let alone the patchwork of reactive policy initiatives proposed by liberal centrists—such as body cameras, a handful of high-profile prosecutions, and sensitivity training for officers.</w:t>
      </w:r>
    </w:p>
    <w:p w14:paraId="05441D69" w14:textId="77777777" w:rsidR="001D2C1E" w:rsidRPr="00FC0CAE" w:rsidRDefault="001D2C1E" w:rsidP="001D2C1E">
      <w:pPr>
        <w:pStyle w:val="Heading4"/>
        <w:rPr>
          <w:rFonts w:asciiTheme="majorHAnsi" w:hAnsiTheme="majorHAnsi" w:cstheme="majorHAnsi"/>
        </w:rPr>
      </w:pPr>
      <w:r w:rsidRPr="00FC0CAE">
        <w:rPr>
          <w:rFonts w:asciiTheme="majorHAnsi" w:hAnsiTheme="majorHAnsi" w:cstheme="majorHAnsi"/>
        </w:rPr>
        <w:t xml:space="preserve">3] key to education – the only way for us to have clash is if both debaters are able to compare impacts. Independently key to real world ed. </w:t>
      </w:r>
    </w:p>
    <w:p w14:paraId="2128E571" w14:textId="77777777" w:rsidR="001D2C1E" w:rsidRPr="00FC0CAE" w:rsidRDefault="001D2C1E" w:rsidP="001D2C1E">
      <w:pPr>
        <w:rPr>
          <w:rFonts w:asciiTheme="majorHAnsi" w:hAnsiTheme="majorHAnsi" w:cstheme="majorHAnsi"/>
        </w:rPr>
      </w:pPr>
    </w:p>
    <w:p w14:paraId="32E491F5" w14:textId="77777777" w:rsidR="00EB5F61" w:rsidRPr="0024181C" w:rsidRDefault="00EB5F61" w:rsidP="00EB5F61">
      <w:pPr>
        <w:rPr>
          <w:rFonts w:asciiTheme="majorHAnsi" w:hAnsiTheme="majorHAnsi" w:cstheme="majorHAnsi"/>
        </w:rPr>
      </w:pPr>
    </w:p>
    <w:p w14:paraId="08EBFD56" w14:textId="11EE9587" w:rsidR="00F95FBB" w:rsidRDefault="00F95FBB" w:rsidP="00F95FBB">
      <w:pPr>
        <w:pStyle w:val="Heading2"/>
      </w:pPr>
      <w:r>
        <w:lastRenderedPageBreak/>
        <w:t>2</w:t>
      </w:r>
    </w:p>
    <w:p w14:paraId="010E0909" w14:textId="77777777" w:rsidR="00A57FEC" w:rsidRDefault="00A57FEC" w:rsidP="00A57FEC">
      <w:pPr>
        <w:pStyle w:val="Heading4"/>
        <w:rPr>
          <w:rFonts w:asciiTheme="majorHAnsi" w:hAnsiTheme="majorHAnsi" w:cstheme="majorHAnsi"/>
        </w:rPr>
      </w:pPr>
      <w:r w:rsidRPr="00FC0CAE">
        <w:rPr>
          <w:rFonts w:asciiTheme="majorHAnsi" w:hAnsiTheme="majorHAnsi" w:cstheme="majorHAnsi"/>
        </w:rPr>
        <w:t>Interpretation: Debaters must disclose affirmative frameworks, advocacy texts, and advantage areas thirty minutes before round</w:t>
      </w:r>
      <w:r>
        <w:rPr>
          <w:rFonts w:asciiTheme="majorHAnsi" w:hAnsiTheme="majorHAnsi" w:cstheme="majorHAnsi"/>
        </w:rPr>
        <w:t xml:space="preserve">, even if its new </w:t>
      </w:r>
    </w:p>
    <w:p w14:paraId="127D4AC8" w14:textId="77777777" w:rsidR="00A57FEC" w:rsidRPr="008249D5" w:rsidRDefault="00A57FEC" w:rsidP="00A57FEC"/>
    <w:p w14:paraId="6BAA8A16" w14:textId="338E09D3" w:rsidR="00A57FEC" w:rsidRDefault="00A57FEC" w:rsidP="00A57FEC">
      <w:pPr>
        <w:pStyle w:val="Heading4"/>
        <w:rPr>
          <w:rFonts w:asciiTheme="majorHAnsi" w:hAnsiTheme="majorHAnsi" w:cstheme="majorHAnsi"/>
        </w:rPr>
      </w:pPr>
      <w:r w:rsidRPr="00FC0CAE">
        <w:rPr>
          <w:rFonts w:asciiTheme="majorHAnsi" w:hAnsiTheme="majorHAnsi" w:cstheme="majorHAnsi"/>
        </w:rPr>
        <w:t>Violation:</w:t>
      </w:r>
      <w:r>
        <w:rPr>
          <w:rFonts w:asciiTheme="majorHAnsi" w:hAnsiTheme="majorHAnsi" w:cstheme="majorHAnsi"/>
        </w:rPr>
        <w:t xml:space="preserve"> </w:t>
      </w:r>
      <w:r>
        <w:rPr>
          <w:rFonts w:asciiTheme="majorHAnsi" w:hAnsiTheme="majorHAnsi" w:cstheme="majorHAnsi"/>
        </w:rPr>
        <w:t>SS in doc.</w:t>
      </w:r>
    </w:p>
    <w:p w14:paraId="6B1BC56E" w14:textId="77777777" w:rsidR="00E9019A" w:rsidRPr="00E9019A" w:rsidRDefault="00E9019A" w:rsidP="00E9019A"/>
    <w:p w14:paraId="08805283" w14:textId="23720EBD" w:rsidR="00A57FEC" w:rsidRDefault="00E9019A" w:rsidP="00A57FEC">
      <w:r>
        <w:rPr>
          <w:rFonts w:asciiTheme="majorHAnsi" w:hAnsiTheme="majorHAnsi" w:cstheme="majorHAnsi"/>
          <w:noProof/>
        </w:rPr>
        <w:drawing>
          <wp:inline distT="0" distB="0" distL="0" distR="0" wp14:anchorId="3F094C67" wp14:editId="62C4D0E0">
            <wp:extent cx="1752600" cy="2166034"/>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756329" cy="2170642"/>
                    </a:xfrm>
                    <a:prstGeom prst="rect">
                      <a:avLst/>
                    </a:prstGeom>
                  </pic:spPr>
                </pic:pic>
              </a:graphicData>
            </a:graphic>
          </wp:inline>
        </w:drawing>
      </w:r>
    </w:p>
    <w:p w14:paraId="69AC3336" w14:textId="77777777" w:rsidR="00E9019A" w:rsidRPr="008249D5" w:rsidRDefault="00E9019A" w:rsidP="00A57FEC"/>
    <w:p w14:paraId="3DEA25A9" w14:textId="77777777" w:rsidR="00A57FEC" w:rsidRPr="00FC0CAE" w:rsidRDefault="00A57FEC" w:rsidP="00A57FEC">
      <w:pPr>
        <w:pStyle w:val="Heading4"/>
        <w:rPr>
          <w:rFonts w:asciiTheme="majorHAnsi" w:hAnsiTheme="majorHAnsi" w:cstheme="majorHAnsi"/>
        </w:rPr>
      </w:pPr>
      <w:r w:rsidRPr="00FC0CAE">
        <w:rPr>
          <w:rFonts w:asciiTheme="majorHAnsi" w:hAnsiTheme="majorHAnsi" w:cstheme="majorHAnsi"/>
        </w:rPr>
        <w:t>Standards:</w:t>
      </w:r>
    </w:p>
    <w:p w14:paraId="5AB39577" w14:textId="77777777" w:rsidR="00A57FEC" w:rsidRPr="00FC0CAE" w:rsidRDefault="00A57FEC" w:rsidP="00A57FEC">
      <w:pPr>
        <w:pStyle w:val="Heading4"/>
        <w:rPr>
          <w:rFonts w:asciiTheme="majorHAnsi" w:hAnsiTheme="majorHAnsi" w:cstheme="majorHAnsi"/>
        </w:rPr>
      </w:pPr>
      <w:r w:rsidRPr="00FC0CAE">
        <w:rPr>
          <w:rFonts w:asciiTheme="majorHAnsi" w:hAnsiTheme="majorHAnsi" w:cstheme="majorHAnsi"/>
        </w:rPr>
        <w:t xml:space="preserve">1] </w:t>
      </w:r>
      <w:r w:rsidRPr="00FC0CAE">
        <w:rPr>
          <w:rFonts w:asciiTheme="majorHAnsi" w:hAnsiTheme="majorHAnsi" w:cstheme="majorHAnsi"/>
          <w:u w:val="single"/>
        </w:rPr>
        <w:t>Clash</w:t>
      </w:r>
      <w:r w:rsidRPr="00FC0CAE">
        <w:rPr>
          <w:rFonts w:asciiTheme="majorHAnsi" w:hAnsiTheme="majorHAnsi" w:cstheme="majorHAnsi"/>
        </w:rPr>
        <w:t xml:space="preserve">- Not disclosing incentivizes surprise tactics and poorly refined positions that rely on </w:t>
      </w:r>
      <w:r>
        <w:rPr>
          <w:rFonts w:asciiTheme="majorHAnsi" w:hAnsiTheme="majorHAnsi" w:cstheme="majorHAnsi"/>
        </w:rPr>
        <w:t>circumventing clash</w:t>
      </w:r>
      <w:r w:rsidRPr="00FC0CAE">
        <w:rPr>
          <w:rFonts w:asciiTheme="majorHAnsi" w:hAnsiTheme="majorHAnsi" w:cstheme="majorHAnsi"/>
        </w:rPr>
        <w:t xml:space="preserve"> to win debates. Their interpretation discourages third- and fourth-line testing by limiting the amount of time we have to prepare and</w:t>
      </w:r>
      <w:r>
        <w:rPr>
          <w:rFonts w:asciiTheme="majorHAnsi" w:hAnsiTheme="majorHAnsi" w:cstheme="majorHAnsi"/>
        </w:rPr>
        <w:t xml:space="preserve">. </w:t>
      </w:r>
      <w:r w:rsidRPr="00FC0CAE">
        <w:rPr>
          <w:rFonts w:asciiTheme="majorHAnsi" w:hAnsiTheme="majorHAnsi" w:cstheme="majorHAnsi"/>
        </w:rPr>
        <w:t>Negatives are forced to rely on generics instead of smart contextual strategies</w:t>
      </w:r>
      <w:r>
        <w:rPr>
          <w:rFonts w:asciiTheme="majorHAnsi" w:hAnsiTheme="majorHAnsi" w:cstheme="majorHAnsi"/>
        </w:rPr>
        <w:t>---</w:t>
      </w:r>
      <w:r w:rsidRPr="00FC0CAE">
        <w:rPr>
          <w:rFonts w:asciiTheme="majorHAnsi" w:hAnsiTheme="majorHAnsi" w:cstheme="majorHAnsi"/>
        </w:rPr>
        <w:t xml:space="preserve">destroying nuanced argumentation. </w:t>
      </w:r>
    </w:p>
    <w:p w14:paraId="3679E49A" w14:textId="77777777" w:rsidR="00A57FEC" w:rsidRDefault="00A57FEC" w:rsidP="00A57FEC">
      <w:pPr>
        <w:pStyle w:val="Heading4"/>
        <w:rPr>
          <w:rFonts w:asciiTheme="majorHAnsi" w:hAnsiTheme="majorHAnsi" w:cstheme="majorHAnsi"/>
        </w:rPr>
      </w:pPr>
      <w:r w:rsidRPr="00FC0CAE">
        <w:rPr>
          <w:rFonts w:asciiTheme="majorHAnsi" w:hAnsiTheme="majorHAnsi" w:cstheme="majorHAnsi"/>
        </w:rPr>
        <w:t xml:space="preserve">2] </w:t>
      </w:r>
      <w:r w:rsidRPr="00FC0CAE">
        <w:rPr>
          <w:rFonts w:asciiTheme="majorHAnsi" w:hAnsiTheme="majorHAnsi" w:cstheme="majorHAnsi"/>
          <w:u w:val="single"/>
        </w:rPr>
        <w:t>Shiftiness</w:t>
      </w:r>
      <w:r w:rsidRPr="00FC0CAE">
        <w:rPr>
          <w:rFonts w:asciiTheme="majorHAnsi" w:hAnsiTheme="majorHAnsi" w:cstheme="majorHAnsi"/>
        </w:rPr>
        <w:t xml:space="preserve">- Not knowing enough about the </w:t>
      </w:r>
      <w:proofErr w:type="spellStart"/>
      <w:r>
        <w:rPr>
          <w:rFonts w:asciiTheme="majorHAnsi" w:hAnsiTheme="majorHAnsi" w:cstheme="majorHAnsi"/>
        </w:rPr>
        <w:t>aff</w:t>
      </w:r>
      <w:proofErr w:type="spellEnd"/>
      <w:r>
        <w:rPr>
          <w:rFonts w:asciiTheme="majorHAnsi" w:hAnsiTheme="majorHAnsi" w:cstheme="majorHAnsi"/>
        </w:rPr>
        <w:t xml:space="preserve"> </w:t>
      </w:r>
      <w:r w:rsidRPr="00FC0CAE">
        <w:rPr>
          <w:rFonts w:asciiTheme="majorHAnsi" w:hAnsiTheme="majorHAnsi" w:cstheme="majorHAnsi"/>
        </w:rPr>
        <w:t xml:space="preserve">incentivizes 1ar shiftiness about what the </w:t>
      </w:r>
      <w:proofErr w:type="spellStart"/>
      <w:r w:rsidRPr="00FC0CAE">
        <w:rPr>
          <w:rFonts w:asciiTheme="majorHAnsi" w:hAnsiTheme="majorHAnsi" w:cstheme="majorHAnsi"/>
        </w:rPr>
        <w:t>aff</w:t>
      </w:r>
      <w:proofErr w:type="spellEnd"/>
      <w:r w:rsidRPr="00FC0CAE">
        <w:rPr>
          <w:rFonts w:asciiTheme="majorHAnsi" w:hAnsiTheme="majorHAnsi" w:cstheme="majorHAnsi"/>
        </w:rPr>
        <w:t xml:space="preserve"> is and what their framework/advocacy entails. </w:t>
      </w:r>
      <w:r>
        <w:rPr>
          <w:rFonts w:asciiTheme="majorHAnsi" w:hAnsiTheme="majorHAnsi" w:cstheme="majorHAnsi"/>
        </w:rPr>
        <w:t>M</w:t>
      </w:r>
      <w:r w:rsidRPr="00FC0CAE">
        <w:rPr>
          <w:rFonts w:asciiTheme="majorHAnsi" w:hAnsiTheme="majorHAnsi" w:cstheme="majorHAnsi"/>
        </w:rPr>
        <w:t>eans even if we could read generics, they’d just recontextualize the</w:t>
      </w:r>
      <w:r>
        <w:rPr>
          <w:rFonts w:asciiTheme="majorHAnsi" w:hAnsiTheme="majorHAnsi" w:cstheme="majorHAnsi"/>
        </w:rPr>
        <w:t xml:space="preserve"> </w:t>
      </w:r>
      <w:proofErr w:type="spellStart"/>
      <w:r>
        <w:rPr>
          <w:rFonts w:asciiTheme="majorHAnsi" w:hAnsiTheme="majorHAnsi" w:cstheme="majorHAnsi"/>
        </w:rPr>
        <w:t>aff</w:t>
      </w:r>
      <w:proofErr w:type="spellEnd"/>
      <w:r w:rsidRPr="00FC0CAE">
        <w:rPr>
          <w:rFonts w:asciiTheme="majorHAnsi" w:hAnsiTheme="majorHAnsi" w:cstheme="majorHAnsi"/>
        </w:rPr>
        <w:t>.</w:t>
      </w:r>
    </w:p>
    <w:p w14:paraId="7D43B0C6" w14:textId="77777777" w:rsidR="00A57FEC" w:rsidRDefault="00A57FEC" w:rsidP="00A57FEC"/>
    <w:p w14:paraId="28E18B0D" w14:textId="77777777" w:rsidR="00A57FEC" w:rsidRPr="00FC0CAE" w:rsidRDefault="00A57FEC" w:rsidP="00A57FEC">
      <w:pPr>
        <w:pStyle w:val="Heading4"/>
        <w:rPr>
          <w:rFonts w:asciiTheme="majorHAnsi" w:hAnsiTheme="majorHAnsi" w:cstheme="majorHAnsi"/>
        </w:rPr>
      </w:pPr>
      <w:r w:rsidRPr="00FC0CAE">
        <w:rPr>
          <w:rFonts w:asciiTheme="majorHAnsi" w:hAnsiTheme="majorHAnsi" w:cstheme="majorHAnsi"/>
        </w:rPr>
        <w:t xml:space="preserve">1] </w:t>
      </w:r>
      <w:r>
        <w:rPr>
          <w:rFonts w:asciiTheme="majorHAnsi" w:hAnsiTheme="majorHAnsi" w:cstheme="majorHAnsi"/>
        </w:rPr>
        <w:t>DTD</w:t>
      </w:r>
      <w:r w:rsidRPr="00FC0CAE">
        <w:rPr>
          <w:rFonts w:asciiTheme="majorHAnsi" w:hAnsiTheme="majorHAnsi" w:cstheme="majorHAnsi"/>
        </w:rPr>
        <w:t xml:space="preserve">: </w:t>
      </w:r>
      <w:r>
        <w:rPr>
          <w:rFonts w:asciiTheme="majorHAnsi" w:hAnsiTheme="majorHAnsi" w:cstheme="majorHAnsi"/>
        </w:rPr>
        <w:t xml:space="preserve">A] Deters future abuse B] Entire </w:t>
      </w:r>
      <w:proofErr w:type="spellStart"/>
      <w:r>
        <w:rPr>
          <w:rFonts w:asciiTheme="majorHAnsi" w:hAnsiTheme="majorHAnsi" w:cstheme="majorHAnsi"/>
        </w:rPr>
        <w:t>aff</w:t>
      </w:r>
      <w:proofErr w:type="spellEnd"/>
      <w:r>
        <w:rPr>
          <w:rFonts w:asciiTheme="majorHAnsi" w:hAnsiTheme="majorHAnsi" w:cstheme="majorHAnsi"/>
        </w:rPr>
        <w:t xml:space="preserve"> violates C] Even if we don’t win DTD, new </w:t>
      </w:r>
      <w:proofErr w:type="spellStart"/>
      <w:r>
        <w:rPr>
          <w:rFonts w:asciiTheme="majorHAnsi" w:hAnsiTheme="majorHAnsi" w:cstheme="majorHAnsi"/>
        </w:rPr>
        <w:t>affs</w:t>
      </w:r>
      <w:proofErr w:type="spellEnd"/>
      <w:r>
        <w:rPr>
          <w:rFonts w:asciiTheme="majorHAnsi" w:hAnsiTheme="majorHAnsi" w:cstheme="majorHAnsi"/>
        </w:rPr>
        <w:t xml:space="preserve"> justify condo pics since they allow us to test the </w:t>
      </w:r>
      <w:proofErr w:type="spellStart"/>
      <w:r>
        <w:rPr>
          <w:rFonts w:asciiTheme="majorHAnsi" w:hAnsiTheme="majorHAnsi" w:cstheme="majorHAnsi"/>
        </w:rPr>
        <w:t>aff</w:t>
      </w:r>
      <w:proofErr w:type="spellEnd"/>
      <w:r>
        <w:rPr>
          <w:rFonts w:asciiTheme="majorHAnsi" w:hAnsiTheme="majorHAnsi" w:cstheme="majorHAnsi"/>
        </w:rPr>
        <w:t xml:space="preserve"> from different perspectives---they should’ve been ready to answer stock opportunity costs---and only reading it since you forced my hand. </w:t>
      </w:r>
    </w:p>
    <w:p w14:paraId="6FA03395" w14:textId="77777777" w:rsidR="00A57FEC" w:rsidRPr="00FC0CAE" w:rsidRDefault="00A57FEC" w:rsidP="00A57FEC">
      <w:pPr>
        <w:rPr>
          <w:rFonts w:asciiTheme="majorHAnsi" w:hAnsiTheme="majorHAnsi" w:cstheme="majorHAnsi"/>
        </w:rPr>
      </w:pPr>
    </w:p>
    <w:p w14:paraId="6FE7CE5E" w14:textId="77777777" w:rsidR="00A57FEC" w:rsidRPr="00FC0CAE" w:rsidRDefault="00A57FEC" w:rsidP="00A57FEC">
      <w:pPr>
        <w:pStyle w:val="Heading4"/>
        <w:rPr>
          <w:rFonts w:asciiTheme="majorHAnsi" w:hAnsiTheme="majorHAnsi" w:cstheme="majorHAnsi"/>
        </w:rPr>
      </w:pPr>
      <w:r w:rsidRPr="00FC0CAE">
        <w:rPr>
          <w:rFonts w:asciiTheme="majorHAnsi" w:hAnsiTheme="majorHAnsi" w:cstheme="majorHAnsi"/>
        </w:rPr>
        <w:lastRenderedPageBreak/>
        <w:t xml:space="preserve">2] Comes before 1AR theory -- A] </w:t>
      </w:r>
      <w:r>
        <w:rPr>
          <w:rFonts w:asciiTheme="majorHAnsi" w:hAnsiTheme="majorHAnsi" w:cstheme="majorHAnsi"/>
        </w:rPr>
        <w:t>Abuse was</w:t>
      </w:r>
      <w:r w:rsidRPr="00FC0CAE">
        <w:rPr>
          <w:rFonts w:asciiTheme="majorHAnsi" w:hAnsiTheme="majorHAnsi" w:cstheme="majorHAnsi"/>
        </w:rPr>
        <w:t xml:space="preserve"> because it was impossible to engage B] </w:t>
      </w:r>
      <w:r>
        <w:rPr>
          <w:rFonts w:asciiTheme="majorHAnsi" w:hAnsiTheme="majorHAnsi" w:cstheme="majorHAnsi"/>
        </w:rPr>
        <w:t>Magnitude -</w:t>
      </w:r>
      <w:r w:rsidRPr="00FC0CAE">
        <w:rPr>
          <w:rFonts w:asciiTheme="majorHAnsi" w:hAnsiTheme="majorHAnsi" w:cstheme="majorHAnsi"/>
        </w:rPr>
        <w:t xml:space="preserve"> their abuse affected </w:t>
      </w:r>
      <w:r>
        <w:rPr>
          <w:rFonts w:asciiTheme="majorHAnsi" w:hAnsiTheme="majorHAnsi" w:cstheme="majorHAnsi"/>
        </w:rPr>
        <w:t>more of the debate</w:t>
      </w:r>
    </w:p>
    <w:p w14:paraId="2AE4D413" w14:textId="77777777" w:rsidR="00A57FEC" w:rsidRPr="00FC0CAE" w:rsidRDefault="00A57FEC" w:rsidP="00A57FEC">
      <w:pPr>
        <w:rPr>
          <w:rFonts w:asciiTheme="majorHAnsi" w:hAnsiTheme="majorHAnsi" w:cstheme="majorHAnsi"/>
        </w:rPr>
      </w:pPr>
    </w:p>
    <w:p w14:paraId="27A8B458" w14:textId="77777777" w:rsidR="00A57FEC" w:rsidRPr="00FC0CAE" w:rsidRDefault="00A57FEC" w:rsidP="00A57FEC">
      <w:pPr>
        <w:pStyle w:val="Heading4"/>
        <w:rPr>
          <w:rFonts w:asciiTheme="majorHAnsi" w:hAnsiTheme="majorHAnsi" w:cstheme="majorHAnsi"/>
        </w:rPr>
      </w:pPr>
      <w:r w:rsidRPr="00FC0CAE">
        <w:rPr>
          <w:rFonts w:asciiTheme="majorHAnsi" w:hAnsiTheme="majorHAnsi" w:cstheme="majorHAnsi"/>
        </w:rPr>
        <w:t xml:space="preserve">3] Use competing </w:t>
      </w:r>
      <w:proofErr w:type="spellStart"/>
      <w:r w:rsidRPr="00FC0CAE">
        <w:rPr>
          <w:rFonts w:asciiTheme="majorHAnsi" w:hAnsiTheme="majorHAnsi" w:cstheme="majorHAnsi"/>
        </w:rPr>
        <w:t>interps</w:t>
      </w:r>
      <w:proofErr w:type="spellEnd"/>
      <w:r w:rsidRPr="00FC0CAE">
        <w:rPr>
          <w:rFonts w:asciiTheme="majorHAnsi" w:hAnsiTheme="majorHAnsi" w:cstheme="majorHAnsi"/>
        </w:rPr>
        <w:t xml:space="preserve"> – </w:t>
      </w:r>
      <w:r>
        <w:rPr>
          <w:rFonts w:asciiTheme="majorHAnsi" w:hAnsiTheme="majorHAnsi" w:cstheme="majorHAnsi"/>
        </w:rPr>
        <w:t>A] J</w:t>
      </w:r>
      <w:r w:rsidRPr="00FC0CAE">
        <w:rPr>
          <w:rFonts w:asciiTheme="majorHAnsi" w:hAnsiTheme="majorHAnsi" w:cstheme="majorHAnsi"/>
        </w:rPr>
        <w:t xml:space="preserve">udge intervention </w:t>
      </w:r>
      <w:r>
        <w:rPr>
          <w:rFonts w:asciiTheme="majorHAnsi" w:hAnsiTheme="majorHAnsi" w:cstheme="majorHAnsi"/>
        </w:rPr>
        <w:t>B] R</w:t>
      </w:r>
      <w:r w:rsidRPr="00FC0CAE">
        <w:rPr>
          <w:rFonts w:asciiTheme="majorHAnsi" w:hAnsiTheme="majorHAnsi" w:cstheme="majorHAnsi"/>
        </w:rPr>
        <w:t>ace to the bottom</w:t>
      </w:r>
      <w:r>
        <w:rPr>
          <w:rFonts w:asciiTheme="majorHAnsi" w:hAnsiTheme="majorHAnsi" w:cstheme="majorHAnsi"/>
        </w:rPr>
        <w:t xml:space="preserve"> – </w:t>
      </w:r>
      <w:proofErr w:type="spellStart"/>
      <w:r>
        <w:rPr>
          <w:rFonts w:asciiTheme="majorHAnsi" w:hAnsiTheme="majorHAnsi" w:cstheme="majorHAnsi"/>
        </w:rPr>
        <w:t>interps</w:t>
      </w:r>
      <w:proofErr w:type="spellEnd"/>
      <w:r>
        <w:rPr>
          <w:rFonts w:asciiTheme="majorHAnsi" w:hAnsiTheme="majorHAnsi" w:cstheme="majorHAnsi"/>
        </w:rPr>
        <w:t xml:space="preserve"> solve since better </w:t>
      </w:r>
      <w:proofErr w:type="gramStart"/>
      <w:r>
        <w:rPr>
          <w:rFonts w:asciiTheme="majorHAnsi" w:hAnsiTheme="majorHAnsi" w:cstheme="majorHAnsi"/>
        </w:rPr>
        <w:t>ones</w:t>
      </w:r>
      <w:proofErr w:type="gramEnd"/>
      <w:r>
        <w:rPr>
          <w:rFonts w:asciiTheme="majorHAnsi" w:hAnsiTheme="majorHAnsi" w:cstheme="majorHAnsi"/>
        </w:rPr>
        <w:t xml:space="preserve"> win</w:t>
      </w:r>
    </w:p>
    <w:p w14:paraId="0E1B6CD6" w14:textId="77777777" w:rsidR="00A57FEC" w:rsidRPr="00FC0CAE" w:rsidRDefault="00A57FEC" w:rsidP="00A57FEC">
      <w:pPr>
        <w:rPr>
          <w:rFonts w:asciiTheme="majorHAnsi" w:hAnsiTheme="majorHAnsi" w:cstheme="majorHAnsi"/>
        </w:rPr>
      </w:pPr>
    </w:p>
    <w:p w14:paraId="4D2B118D" w14:textId="77777777" w:rsidR="00A57FEC" w:rsidRPr="00FC0CAE" w:rsidRDefault="00A57FEC" w:rsidP="00A57FEC">
      <w:pPr>
        <w:pStyle w:val="Heading4"/>
        <w:rPr>
          <w:rFonts w:asciiTheme="majorHAnsi" w:hAnsiTheme="majorHAnsi" w:cstheme="majorHAnsi"/>
        </w:rPr>
      </w:pPr>
      <w:r w:rsidRPr="00FC0CAE">
        <w:rPr>
          <w:rFonts w:asciiTheme="majorHAnsi" w:hAnsiTheme="majorHAnsi" w:cstheme="majorHAnsi"/>
        </w:rPr>
        <w:t xml:space="preserve">4] No RVIs – A] Forcing the 1NC to go all in on the shell kills substance education and neg </w:t>
      </w:r>
      <w:proofErr w:type="spellStart"/>
      <w:r w:rsidRPr="00FC0CAE">
        <w:rPr>
          <w:rFonts w:asciiTheme="majorHAnsi" w:hAnsiTheme="majorHAnsi" w:cstheme="majorHAnsi"/>
        </w:rPr>
        <w:t>strat</w:t>
      </w:r>
      <w:proofErr w:type="spellEnd"/>
      <w:r w:rsidRPr="00FC0CAE">
        <w:rPr>
          <w:rFonts w:asciiTheme="majorHAnsi" w:hAnsiTheme="majorHAnsi" w:cstheme="majorHAnsi"/>
        </w:rPr>
        <w:t xml:space="preserve"> B] discourages checking real abuse C] Encourages baiting – outweighs because if the shell is frivolous, they can beat it quickly.</w:t>
      </w:r>
      <w:r>
        <w:rPr>
          <w:rFonts w:asciiTheme="majorHAnsi" w:hAnsiTheme="majorHAnsi" w:cstheme="majorHAnsi"/>
        </w:rPr>
        <w:t xml:space="preserve"> D] Logic – don’t win for being fair. </w:t>
      </w:r>
    </w:p>
    <w:p w14:paraId="08EB0CAD" w14:textId="77777777" w:rsidR="00F95FBB" w:rsidRPr="00F95FBB" w:rsidRDefault="00F95FBB" w:rsidP="00F95FBB"/>
    <w:p w14:paraId="755E9676" w14:textId="745592D3" w:rsidR="00F95FBB" w:rsidRPr="00F95FBB" w:rsidRDefault="00F95FBB" w:rsidP="00F95FBB">
      <w:pPr>
        <w:pStyle w:val="Heading2"/>
      </w:pPr>
      <w:r>
        <w:lastRenderedPageBreak/>
        <w:t>3</w:t>
      </w:r>
    </w:p>
    <w:p w14:paraId="48BF207B" w14:textId="77777777" w:rsidR="00F95FBB" w:rsidRDefault="00F95FBB" w:rsidP="00F95FBB">
      <w:pPr>
        <w:pStyle w:val="Heading4"/>
      </w:pPr>
      <w:r>
        <w:t>CP: The appropriation of outer space by private entities is unjust in all instances except Active Debris Removal.</w:t>
      </w:r>
    </w:p>
    <w:p w14:paraId="674DF303" w14:textId="77777777" w:rsidR="00F95FBB" w:rsidRPr="00922D8B" w:rsidRDefault="00F95FBB" w:rsidP="00F95FBB"/>
    <w:p w14:paraId="34709C3F" w14:textId="77777777" w:rsidR="00F95FBB" w:rsidRPr="00404483" w:rsidRDefault="00F95FBB" w:rsidP="00F95FBB">
      <w:pPr>
        <w:pStyle w:val="Heading4"/>
      </w:pPr>
      <w:r>
        <w:t>Governments ought to permit the appropriation of outer space for designated safety zones and tech stationing for active debris removal by private entities.</w:t>
      </w:r>
    </w:p>
    <w:p w14:paraId="5F26F4C7" w14:textId="77777777" w:rsidR="00F95FBB" w:rsidRDefault="00F95FBB" w:rsidP="00F95FBB">
      <w:pPr>
        <w:pStyle w:val="Heading4"/>
      </w:pPr>
      <w:r>
        <w:t>Debris removal is necessary and only private entities have the incentive and capability to do it.</w:t>
      </w:r>
    </w:p>
    <w:p w14:paraId="7489529A" w14:textId="77777777" w:rsidR="00F95FBB" w:rsidRPr="00E222EE" w:rsidRDefault="00F95FBB" w:rsidP="00F95FBB">
      <w:r w:rsidRPr="00E222EE">
        <w:rPr>
          <w:rStyle w:val="Style13ptBold"/>
        </w:rPr>
        <w:t>Giordano 21,</w:t>
      </w:r>
      <w:r w:rsidRPr="00E222EE">
        <w:t xml:space="preserve"> (David Giordano is the Vice President of Mentorship for CBLA. Elsewhere at Columbia Law School, he serves on the Columbia Journal of Transnational Law, and is the Treasurer of Columbia </w:t>
      </w:r>
      <w:proofErr w:type="spellStart"/>
      <w:r w:rsidRPr="00E222EE">
        <w:t>OutLaws</w:t>
      </w:r>
      <w:proofErr w:type="spellEnd"/>
      <w:r w:rsidRPr="00E222EE">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5332D5C1" w14:textId="0E9B43A8" w:rsidR="00F95FBB" w:rsidRDefault="00F95FBB" w:rsidP="00F95FBB">
      <w:pPr>
        <w:rPr>
          <w:b/>
          <w:bCs/>
          <w:u w:val="single"/>
        </w:rPr>
      </w:pPr>
      <w:r w:rsidRPr="002A4E77">
        <w:rPr>
          <w:sz w:val="16"/>
        </w:rPr>
        <w:t xml:space="preserve">As </w:t>
      </w:r>
      <w:r w:rsidRPr="000532B4">
        <w:rPr>
          <w:b/>
          <w:bCs/>
          <w:highlight w:val="cyan"/>
          <w:u w:val="single"/>
        </w:rPr>
        <w:t>satellites</w:t>
      </w:r>
      <w:r w:rsidRPr="002A4E77">
        <w:rPr>
          <w:sz w:val="16"/>
        </w:rPr>
        <w:t xml:space="preserve"> and other projectiles blast into orbit, upon collision they </w:t>
      </w:r>
      <w:r w:rsidRPr="000532B4">
        <w:rPr>
          <w:b/>
          <w:bCs/>
          <w:highlight w:val="cya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0532B4">
        <w:rPr>
          <w:b/>
          <w:bCs/>
          <w:highlight w:val="cyan"/>
          <w:u w:val="single"/>
        </w:rPr>
        <w:t>fairly large pieces of space debris</w:t>
      </w:r>
      <w:r w:rsidRPr="002A4E77">
        <w:rPr>
          <w:sz w:val="16"/>
        </w:rPr>
        <w:t xml:space="preserve"> in the opening minutes of the 2013 film </w:t>
      </w:r>
      <w:hyperlink r:id="rId10"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0532B4">
        <w:rPr>
          <w:b/>
          <w:bCs/>
          <w:highlight w:val="cya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0532B4">
        <w:rPr>
          <w:b/>
          <w:bCs/>
          <w:highlight w:val="cyan"/>
          <w:u w:val="single"/>
        </w:rPr>
        <w:t>space junk</w:t>
      </w:r>
      <w:r w:rsidRPr="002A4E77">
        <w:rPr>
          <w:sz w:val="16"/>
        </w:rPr>
        <w:t>, believed to be a paint chip or a piece of metal no more than a few thousandths of a millimeter across,</w:t>
      </w:r>
      <w:hyperlink r:id="rId11" w:history="1">
        <w:r w:rsidRPr="007A3C0D">
          <w:rPr>
            <w:rStyle w:val="Hyperlink"/>
            <w:szCs w:val="36"/>
            <w:u w:val="single"/>
          </w:rPr>
          <w:t xml:space="preserve"> </w:t>
        </w:r>
        <w:r w:rsidRPr="000532B4">
          <w:rPr>
            <w:rStyle w:val="Hyperlink"/>
            <w:szCs w:val="36"/>
            <w:highlight w:val="cyan"/>
            <w:u w:val="single"/>
          </w:rPr>
          <w:t>cracked the window of the</w:t>
        </w:r>
        <w:r w:rsidRPr="007A3C0D">
          <w:rPr>
            <w:rStyle w:val="Hyperlink"/>
            <w:szCs w:val="36"/>
          </w:rPr>
          <w:t xml:space="preserve"> </w:t>
        </w:r>
        <w:r w:rsidRPr="000532B4">
          <w:rPr>
            <w:rStyle w:val="Hyperlink"/>
            <w:szCs w:val="36"/>
            <w:highlight w:val="cyan"/>
            <w:u w:val="single"/>
          </w:rPr>
          <w:t>I</w:t>
        </w:r>
        <w:r w:rsidRPr="002A4E77">
          <w:rPr>
            <w:rStyle w:val="Hyperlink"/>
            <w:sz w:val="16"/>
          </w:rPr>
          <w:t xml:space="preserve">nternational </w:t>
        </w:r>
        <w:r w:rsidRPr="000532B4">
          <w:rPr>
            <w:rStyle w:val="Hyperlink"/>
            <w:szCs w:val="36"/>
            <w:highlight w:val="cyan"/>
            <w:u w:val="single"/>
          </w:rPr>
          <w:t>S</w:t>
        </w:r>
        <w:r w:rsidRPr="002A4E77">
          <w:rPr>
            <w:rStyle w:val="Hyperlink"/>
            <w:sz w:val="16"/>
          </w:rPr>
          <w:t xml:space="preserve">pace </w:t>
        </w:r>
        <w:r w:rsidRPr="000532B4">
          <w:rPr>
            <w:rStyle w:val="Hyperlink"/>
            <w:szCs w:val="36"/>
            <w:highlight w:val="cya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0532B4">
        <w:rPr>
          <w:b/>
          <w:bCs/>
          <w:highlight w:val="cyan"/>
          <w:u w:val="single"/>
        </w:rPr>
        <w:t>debris</w:t>
      </w:r>
      <w:hyperlink r:id="rId12" w:history="1">
        <w:r w:rsidRPr="000532B4">
          <w:rPr>
            <w:rStyle w:val="Hyperlink"/>
            <w:highlight w:val="cyan"/>
            <w:u w:val="single"/>
          </w:rPr>
          <w:t xml:space="preserve"> punctured</w:t>
        </w:r>
      </w:hyperlink>
      <w:r w:rsidRPr="000532B4">
        <w:rPr>
          <w:b/>
          <w:bCs/>
          <w:highlight w:val="cyan"/>
          <w:u w:val="single"/>
        </w:rPr>
        <w:t xml:space="preserve"> the robotic arm of the I</w:t>
      </w:r>
      <w:r w:rsidRPr="002A4E77">
        <w:rPr>
          <w:sz w:val="16"/>
        </w:rPr>
        <w:t xml:space="preserve">nternational </w:t>
      </w:r>
      <w:r w:rsidRPr="000532B4">
        <w:rPr>
          <w:b/>
          <w:bCs/>
          <w:highlight w:val="cyan"/>
          <w:u w:val="single"/>
        </w:rPr>
        <w:t>S</w:t>
      </w:r>
      <w:r w:rsidRPr="002A4E77">
        <w:rPr>
          <w:sz w:val="16"/>
        </w:rPr>
        <w:t xml:space="preserve">pace </w:t>
      </w:r>
      <w:r w:rsidRPr="000532B4">
        <w:rPr>
          <w:b/>
          <w:bCs/>
          <w:highlight w:val="cyan"/>
          <w:u w:val="single"/>
        </w:rPr>
        <w:t>S</w:t>
      </w:r>
      <w:r w:rsidRPr="002A4E77">
        <w:rPr>
          <w:sz w:val="16"/>
        </w:rPr>
        <w:t>tation.</w:t>
      </w:r>
      <w:r w:rsidRPr="00F56051">
        <w:rPr>
          <w:sz w:val="16"/>
        </w:rPr>
        <w:t xml:space="preserve"> </w:t>
      </w:r>
      <w:r w:rsidRPr="002A4E77">
        <w:rPr>
          <w:sz w:val="16"/>
        </w:rPr>
        <w:t>This is seriously concerning, as,</w:t>
      </w:r>
      <w:hyperlink r:id="rId13"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0532B4">
        <w:rPr>
          <w:b/>
          <w:bCs/>
          <w:highlight w:val="cya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4" w:history="1">
        <w:r w:rsidRPr="002A4E77">
          <w:rPr>
            <w:rStyle w:val="Hyperlink"/>
            <w:sz w:val="16"/>
          </w:rPr>
          <w:t>emerging field</w:t>
        </w:r>
      </w:hyperlink>
      <w:r w:rsidRPr="002A4E77">
        <w:rPr>
          <w:sz w:val="16"/>
        </w:rPr>
        <w:t xml:space="preserve"> with many technical </w:t>
      </w:r>
      <w:hyperlink r:id="rId15" w:history="1">
        <w:r w:rsidRPr="002A4E77">
          <w:rPr>
            <w:rStyle w:val="Hyperlink"/>
            <w:sz w:val="16"/>
          </w:rPr>
          <w:t>tracking</w:t>
        </w:r>
      </w:hyperlink>
      <w:r w:rsidRPr="002A4E77">
        <w:rPr>
          <w:sz w:val="16"/>
        </w:rPr>
        <w:t xml:space="preserve"> and </w:t>
      </w:r>
      <w:hyperlink r:id="rId16"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0532B4">
        <w:rPr>
          <w:b/>
          <w:bCs/>
          <w:highlight w:val="cyan"/>
          <w:u w:val="single"/>
        </w:rPr>
        <w:t>None of the existing space treaties</w:t>
      </w:r>
      <w:hyperlink r:id="rId17" w:history="1">
        <w:r w:rsidRPr="000532B4">
          <w:rPr>
            <w:rStyle w:val="Hyperlink"/>
            <w:highlight w:val="cyan"/>
            <w:u w:val="single"/>
          </w:rPr>
          <w:t xml:space="preserve"> directly tackle the issue</w:t>
        </w:r>
      </w:hyperlink>
      <w:r w:rsidRPr="002A4E77">
        <w:rPr>
          <w:sz w:val="16"/>
        </w:rPr>
        <w:t>, rendering</w:t>
      </w:r>
      <w:hyperlink r:id="rId18"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19" w:history="1">
        <w:r w:rsidRPr="000532B4">
          <w:rPr>
            <w:rStyle w:val="Hyperlink"/>
            <w:highlight w:val="cyan"/>
            <w:u w:val="single"/>
          </w:rPr>
          <w:t xml:space="preserve"> legal incentives are non-existent</w:t>
        </w:r>
      </w:hyperlink>
      <w:r w:rsidRPr="000532B4">
        <w:rPr>
          <w:b/>
          <w:bCs/>
          <w:highlight w:val="cyan"/>
          <w:u w:val="single"/>
        </w:rPr>
        <w:t>.</w:t>
      </w:r>
      <w:r w:rsidRPr="00F56051">
        <w:rPr>
          <w:sz w:val="16"/>
        </w:rPr>
        <w:t xml:space="preserve"> </w:t>
      </w:r>
      <w:hyperlink r:id="rId20"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1"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2"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3" w:history="1">
        <w:r w:rsidRPr="002A4E77">
          <w:rPr>
            <w:rStyle w:val="Hyperlink"/>
            <w:sz w:val="16"/>
          </w:rPr>
          <w:t xml:space="preserve"> directive in 2018</w:t>
        </w:r>
      </w:hyperlink>
      <w:r w:rsidRPr="002A4E77">
        <w:rPr>
          <w:sz w:val="16"/>
        </w:rPr>
        <w:t>, shifting the responsibility from the DoD to the Department of Commerce, and the</w:t>
      </w:r>
      <w:hyperlink r:id="rId24" w:history="1">
        <w:r w:rsidRPr="002A4E77">
          <w:rPr>
            <w:rStyle w:val="Hyperlink"/>
            <w:sz w:val="16"/>
          </w:rPr>
          <w:t xml:space="preserve"> transition has yet to materialize</w:t>
        </w:r>
      </w:hyperlink>
      <w:r w:rsidRPr="002A4E77">
        <w:rPr>
          <w:sz w:val="16"/>
        </w:rPr>
        <w:t>, leaving DoD struggling to keep pace</w:t>
      </w:r>
      <w:hyperlink r:id="rId25"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0532B4">
        <w:rPr>
          <w:b/>
          <w:bCs/>
          <w:highlight w:val="cya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6" w:history="1">
        <w:r w:rsidRPr="002A4E77">
          <w:rPr>
            <w:rStyle w:val="Hyperlink"/>
            <w:sz w:val="16"/>
          </w:rPr>
          <w:t xml:space="preserve"> prevent international conflict</w:t>
        </w:r>
      </w:hyperlink>
      <w:r w:rsidRPr="002A4E77">
        <w:rPr>
          <w:sz w:val="16"/>
        </w:rPr>
        <w:t xml:space="preserve">, </w:t>
      </w:r>
      <w:hyperlink r:id="rId27" w:history="1">
        <w:r w:rsidRPr="002A4E77">
          <w:rPr>
            <w:rStyle w:val="Hyperlink"/>
            <w:sz w:val="16"/>
          </w:rPr>
          <w:t>commentators</w:t>
        </w:r>
      </w:hyperlink>
      <w:r w:rsidRPr="002A4E77">
        <w:rPr>
          <w:sz w:val="16"/>
        </w:rPr>
        <w:t xml:space="preserve"> have called for an additional regime resembling</w:t>
      </w:r>
      <w:hyperlink r:id="rId28"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0532B4">
        <w:rPr>
          <w:b/>
          <w:bCs/>
          <w:highlight w:val="cyan"/>
          <w:u w:val="single"/>
        </w:rPr>
        <w:t>governments seem ready and willing to construct the legal and incentive framework in concert with such private action.</w:t>
      </w:r>
      <w:r w:rsidRPr="00F56051">
        <w:rPr>
          <w:sz w:val="16"/>
        </w:rPr>
        <w:t xml:space="preserve"> </w:t>
      </w:r>
      <w:hyperlink r:id="rId29" w:history="1">
        <w:r w:rsidRPr="0048611D">
          <w:rPr>
            <w:rStyle w:val="Hyperlink"/>
            <w:sz w:val="16"/>
          </w:rPr>
          <w:t>In a joint statement this summer</w:t>
        </w:r>
      </w:hyperlink>
      <w:r w:rsidRPr="0048611D">
        <w:rPr>
          <w:sz w:val="16"/>
        </w:rPr>
        <w:t xml:space="preserve">, </w:t>
      </w:r>
      <w:r w:rsidRPr="000532B4">
        <w:rPr>
          <w:b/>
          <w:bCs/>
          <w:highlight w:val="cyan"/>
          <w:u w:val="single"/>
        </w:rPr>
        <w:t>G7 members expressed openness to resolving</w:t>
      </w:r>
      <w:r w:rsidRPr="0048611D">
        <w:rPr>
          <w:sz w:val="16"/>
        </w:rPr>
        <w:t xml:space="preserve"> the technical aspects of the </w:t>
      </w:r>
      <w:r w:rsidRPr="000532B4">
        <w:rPr>
          <w:b/>
          <w:bCs/>
          <w:highlight w:val="cyan"/>
          <w:u w:val="single"/>
        </w:rPr>
        <w:t>debris</w:t>
      </w:r>
      <w:r w:rsidRPr="0048611D">
        <w:rPr>
          <w:sz w:val="16"/>
        </w:rPr>
        <w:t xml:space="preserve"> problem </w:t>
      </w:r>
      <w:r w:rsidRPr="000532B4">
        <w:rPr>
          <w:b/>
          <w:bCs/>
          <w:highlight w:val="cyan"/>
          <w:u w:val="single"/>
        </w:rPr>
        <w:t xml:space="preserve">with private institutions, and there is </w:t>
      </w:r>
      <w:r w:rsidRPr="0048611D">
        <w:rPr>
          <w:sz w:val="16"/>
        </w:rPr>
        <w:t>some</w:t>
      </w:r>
      <w:r w:rsidRPr="0048611D">
        <w:rPr>
          <w:b/>
          <w:bCs/>
          <w:u w:val="single"/>
        </w:rPr>
        <w:t xml:space="preserve"> </w:t>
      </w:r>
      <w:r w:rsidRPr="000532B4">
        <w:rPr>
          <w:b/>
          <w:bCs/>
          <w:highlight w:val="cyan"/>
          <w:u w:val="single"/>
        </w:rPr>
        <w:t>promising progress</w:t>
      </w:r>
      <w:r w:rsidRPr="0048611D">
        <w:rPr>
          <w:sz w:val="16"/>
        </w:rPr>
        <w:t>.</w:t>
      </w:r>
      <w:r w:rsidRPr="00F56051">
        <w:rPr>
          <w:sz w:val="16"/>
        </w:rPr>
        <w:t xml:space="preserve"> </w:t>
      </w:r>
      <w:r w:rsidRPr="0048611D">
        <w:rPr>
          <w:sz w:val="16"/>
        </w:rPr>
        <w:t>Apple co-founder</w:t>
      </w:r>
      <w:hyperlink r:id="rId30"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0532B4">
        <w:rPr>
          <w:b/>
          <w:bCs/>
          <w:highlight w:val="cyan"/>
          <w:u w:val="single"/>
        </w:rPr>
        <w:t>Astroscale</w:t>
      </w:r>
      <w:proofErr w:type="spellEnd"/>
      <w:r w:rsidRPr="0048611D">
        <w:rPr>
          <w:sz w:val="16"/>
        </w:rPr>
        <w:t xml:space="preserve">, a UK-based company, successfully </w:t>
      </w:r>
      <w:r w:rsidRPr="000532B4">
        <w:rPr>
          <w:b/>
          <w:bCs/>
          <w:highlight w:val="cyan"/>
          <w:u w:val="single"/>
        </w:rPr>
        <w:lastRenderedPageBreak/>
        <w:t>launched a pair of satellites</w:t>
      </w:r>
      <w:r w:rsidRPr="0048611D">
        <w:rPr>
          <w:sz w:val="16"/>
        </w:rPr>
        <w:t xml:space="preserve"> in the Spring of 2021</w:t>
      </w:r>
      <w:hyperlink r:id="rId31" w:history="1">
        <w:r w:rsidRPr="000532B4">
          <w:rPr>
            <w:rStyle w:val="Hyperlink"/>
            <w:highlight w:val="cyan"/>
            <w:u w:val="single"/>
          </w:rPr>
          <w:t xml:space="preserve"> that will remove certain space debris from orbit</w:t>
        </w:r>
      </w:hyperlink>
      <w:r w:rsidRPr="000532B4">
        <w:rPr>
          <w:b/>
          <w:bCs/>
          <w:highlight w:val="cya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2"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3" w:history="1">
        <w:r w:rsidRPr="0048611D">
          <w:rPr>
            <w:rStyle w:val="Hyperlink"/>
            <w:sz w:val="16"/>
          </w:rPr>
          <w:t>promote further private investment</w:t>
        </w:r>
      </w:hyperlink>
      <w:r w:rsidRPr="0048611D">
        <w:rPr>
          <w:sz w:val="16"/>
        </w:rPr>
        <w:t xml:space="preserve"> in technology for space </w:t>
      </w:r>
      <w:r w:rsidRPr="000532B4">
        <w:rPr>
          <w:b/>
          <w:bCs/>
          <w:highlight w:val="cyan"/>
          <w:u w:val="single"/>
        </w:rPr>
        <w:t>debris removal</w:t>
      </w:r>
      <w:r w:rsidRPr="0048611D">
        <w:rPr>
          <w:sz w:val="16"/>
        </w:rPr>
        <w:t>.</w:t>
      </w:r>
      <w:r w:rsidRPr="00F56051">
        <w:rPr>
          <w:sz w:val="16"/>
        </w:rPr>
        <w:t xml:space="preserve"> </w:t>
      </w:r>
      <w:r w:rsidRPr="0048611D">
        <w:rPr>
          <w:sz w:val="16"/>
        </w:rPr>
        <w:t>A popular</w:t>
      </w:r>
      <w:hyperlink r:id="rId34"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5" w:history="1">
        <w:r w:rsidRPr="0048611D">
          <w:rPr>
            <w:rStyle w:val="Hyperlink"/>
            <w:sz w:val="16"/>
          </w:rPr>
          <w:t xml:space="preserve"> Japan</w:t>
        </w:r>
      </w:hyperlink>
      <w:r w:rsidRPr="0048611D">
        <w:rPr>
          <w:sz w:val="16"/>
        </w:rPr>
        <w:t xml:space="preserve"> and the</w:t>
      </w:r>
      <w:hyperlink r:id="rId36"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0532B4">
        <w:rPr>
          <w:b/>
          <w:bCs/>
          <w:highlight w:val="cyan"/>
          <w:u w:val="single"/>
        </w:rPr>
        <w:t>actors include</w:t>
      </w:r>
      <w:hyperlink r:id="rId37" w:history="1">
        <w:r w:rsidRPr="000532B4">
          <w:rPr>
            <w:rStyle w:val="Hyperlink"/>
            <w:highlight w:val="cyan"/>
            <w:u w:val="single"/>
          </w:rPr>
          <w:t xml:space="preserve"> </w:t>
        </w:r>
        <w:proofErr w:type="spellStart"/>
        <w:r w:rsidRPr="000532B4">
          <w:rPr>
            <w:rStyle w:val="Hyperlink"/>
            <w:highlight w:val="cyan"/>
            <w:u w:val="single"/>
          </w:rPr>
          <w:t>ClearSpace</w:t>
        </w:r>
        <w:proofErr w:type="spellEnd"/>
      </w:hyperlink>
      <w:r w:rsidRPr="000532B4">
        <w:rPr>
          <w:b/>
          <w:bCs/>
          <w:highlight w:val="cyan"/>
          <w:u w:val="single"/>
        </w:rPr>
        <w:t>,</w:t>
      </w:r>
      <w:hyperlink r:id="rId38" w:history="1">
        <w:r w:rsidRPr="000532B4">
          <w:rPr>
            <w:rStyle w:val="Hyperlink"/>
            <w:highlight w:val="cyan"/>
            <w:u w:val="single"/>
          </w:rPr>
          <w:t xml:space="preserve"> </w:t>
        </w:r>
        <w:proofErr w:type="spellStart"/>
        <w:r w:rsidRPr="000532B4">
          <w:rPr>
            <w:rStyle w:val="Hyperlink"/>
            <w:highlight w:val="cyan"/>
            <w:u w:val="single"/>
          </w:rPr>
          <w:t>OneWeb</w:t>
        </w:r>
        <w:proofErr w:type="spellEnd"/>
      </w:hyperlink>
      <w:r w:rsidRPr="000532B4">
        <w:rPr>
          <w:b/>
          <w:bCs/>
          <w:highlight w:val="cyan"/>
          <w:u w:val="single"/>
        </w:rPr>
        <w:t>, and</w:t>
      </w:r>
      <w:hyperlink r:id="rId39" w:history="1">
        <w:r w:rsidRPr="000532B4">
          <w:rPr>
            <w:rStyle w:val="Hyperlink"/>
            <w:highlight w:val="cyan"/>
            <w:u w:val="single"/>
          </w:rPr>
          <w:t xml:space="preserve"> D-Orbit</w:t>
        </w:r>
      </w:hyperlink>
      <w:r w:rsidRPr="000532B4">
        <w:rPr>
          <w:b/>
          <w:bCs/>
          <w:highlight w:val="cya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0"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1"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0532B4">
        <w:rPr>
          <w:b/>
          <w:bCs/>
          <w:highlight w:val="cyan"/>
          <w:u w:val="single"/>
        </w:rPr>
        <w:t>In light of the</w:t>
      </w:r>
      <w:r w:rsidRPr="0048611D">
        <w:rPr>
          <w:sz w:val="16"/>
        </w:rPr>
        <w:t xml:space="preserve"> long silence of international law on such issues and the demonstrated </w:t>
      </w:r>
      <w:r w:rsidRPr="000532B4">
        <w:rPr>
          <w:b/>
          <w:bCs/>
          <w:highlight w:val="cyan"/>
          <w:u w:val="single"/>
        </w:rPr>
        <w:t>motivation by private actors</w:t>
      </w:r>
      <w:r w:rsidRPr="0048611D">
        <w:rPr>
          <w:sz w:val="16"/>
        </w:rPr>
        <w:t xml:space="preserve">, </w:t>
      </w:r>
      <w:r w:rsidRPr="000532B4">
        <w:rPr>
          <w:b/>
          <w:bCs/>
          <w:highlight w:val="cyan"/>
          <w:u w:val="single"/>
        </w:rPr>
        <w:t>space debris represents the latest frontier in the abdication of space from the public concern to the private</w:t>
      </w:r>
      <w:r w:rsidR="002E7C8B">
        <w:rPr>
          <w:b/>
          <w:bCs/>
          <w:u w:val="single"/>
        </w:rPr>
        <w:t>.</w:t>
      </w:r>
    </w:p>
    <w:p w14:paraId="4A74233A" w14:textId="77777777" w:rsidR="002E7C8B" w:rsidRPr="00942454" w:rsidRDefault="002E7C8B" w:rsidP="002E7C8B">
      <w:pPr>
        <w:pStyle w:val="Heading4"/>
        <w:rPr>
          <w:rFonts w:eastAsia="Times New Roman"/>
        </w:rPr>
      </w:pPr>
      <w:r>
        <w:rPr>
          <w:rFonts w:eastAsia="Times New Roman"/>
        </w:rPr>
        <w:t>Satellite takeout prompts nuclear response.</w:t>
      </w:r>
    </w:p>
    <w:p w14:paraId="64784295" w14:textId="0D8BC439" w:rsidR="002E7C8B" w:rsidRPr="00942454" w:rsidRDefault="002E7C8B" w:rsidP="002E7C8B">
      <w:pPr>
        <w:rPr>
          <w:rFonts w:eastAsia="Calibri"/>
          <w:b/>
          <w:bCs/>
          <w:sz w:val="26"/>
        </w:rPr>
      </w:pPr>
      <w:r w:rsidRPr="00942454">
        <w:rPr>
          <w:rFonts w:eastAsia="Calibri"/>
          <w:b/>
          <w:bCs/>
          <w:sz w:val="26"/>
        </w:rPr>
        <w:t xml:space="preserve">Acton ’18 </w:t>
      </w:r>
      <w:r w:rsidRPr="00246A3B">
        <w:t xml:space="preserve">[(James; 2/5/8; Co-Director of the Nuclear Policy Program at the Carnegie Endowment for International Peace; CEIP, “COMMAND AND CONTROL IN THE NUCLEAR POSTURE REVIEW: RIGHT PROBLEM, WRONG SOLUTION,” </w:t>
      </w:r>
      <w:hyperlink r:id="rId42" w:history="1">
        <w:r w:rsidRPr="00246A3B">
          <w:rPr>
            <w:rStyle w:val="Hyperlink"/>
          </w:rPr>
          <w:t>https://warontherocks.com/2018/02/command-and-control-in-the-nuclear-posture-review-right-problem-wrong-solution/</w:t>
        </w:r>
      </w:hyperlink>
      <w:r w:rsidRPr="00246A3B">
        <w:t>)]</w:t>
      </w:r>
      <w:r>
        <w:t xml:space="preserve"> </w:t>
      </w:r>
      <w:proofErr w:type="spellStart"/>
      <w:r>
        <w:t>Sachin</w:t>
      </w:r>
      <w:proofErr w:type="spellEnd"/>
    </w:p>
    <w:p w14:paraId="749F3826" w14:textId="77777777" w:rsidR="002E7C8B" w:rsidRPr="0073545E" w:rsidRDefault="002E7C8B" w:rsidP="002E7C8B">
      <w:pPr>
        <w:rPr>
          <w:rStyle w:val="StyleUnderline"/>
          <w:sz w:val="10"/>
          <w:u w:val="none"/>
        </w:rPr>
      </w:pPr>
      <w:r w:rsidRPr="00BD1C03">
        <w:rPr>
          <w:sz w:val="10"/>
        </w:rPr>
        <w:t xml:space="preserve">This threat marks a significant — and unwelcome — departure for U.S. declaratory policy. To the best of this author’s knowledge, </w:t>
      </w:r>
      <w:r w:rsidRPr="00F004F5">
        <w:rPr>
          <w:rStyle w:val="StyleUnderline"/>
        </w:rPr>
        <w:t xml:space="preserve">the United States has </w:t>
      </w:r>
      <w:r w:rsidRPr="00F004F5">
        <w:rPr>
          <w:rStyle w:val="Emphasis"/>
        </w:rPr>
        <w:t>never before</w:t>
      </w:r>
      <w:r w:rsidRPr="00F004F5">
        <w:rPr>
          <w:rStyle w:val="StyleUnderline"/>
        </w:rPr>
        <w:t xml:space="preserve"> explicitly threatened a nuclear response to nonnuclear attacks on command, control, and warning capabilities</w:t>
      </w:r>
      <w:r w:rsidRPr="00F004F5">
        <w:rPr>
          <w:sz w:val="10"/>
        </w:rPr>
        <w:t xml:space="preserve"> — and with good reason. Such a response would be utterly disproportionate. The</w:t>
      </w:r>
      <w:r w:rsidRPr="00BD1C03">
        <w:rPr>
          <w:sz w:val="10"/>
        </w:rPr>
        <w:t xml:space="preserv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RPr="003A58DC">
        <w:rPr>
          <w:rStyle w:val="StyleUnderline"/>
          <w:highlight w:val="cyan"/>
        </w:rPr>
        <w:t xml:space="preserve">U.S. command, control, and warning capabilities are surprisingly </w:t>
      </w:r>
      <w:r w:rsidRPr="003A58DC">
        <w:rPr>
          <w:rStyle w:val="Emphasis"/>
          <w:highlight w:val="cyan"/>
        </w:rPr>
        <w:t>fragile</w:t>
      </w:r>
      <w:r w:rsidRPr="00BD1C03">
        <w:rPr>
          <w:sz w:val="10"/>
        </w:rPr>
        <w:t xml:space="preserve">. Once legacy systems are </w:t>
      </w:r>
      <w:r w:rsidRPr="00180CFB">
        <w:rPr>
          <w:sz w:val="10"/>
        </w:rPr>
        <w:t>phased out,</w:t>
      </w:r>
      <w:r w:rsidRPr="00180CFB">
        <w:rPr>
          <w:rStyle w:val="StyleUnderline"/>
        </w:rPr>
        <w:t xml:space="preserve"> the United States will rely on </w:t>
      </w:r>
      <w:r w:rsidRPr="00180CFB">
        <w:rPr>
          <w:rStyle w:val="Emphasis"/>
        </w:rPr>
        <w:t>just six satellites</w:t>
      </w:r>
      <w:r w:rsidRPr="00180CFB">
        <w:rPr>
          <w:rStyle w:val="StyleUnderline"/>
        </w:rPr>
        <w:t xml:space="preserve"> for detecting an incoming nuclear attack and </w:t>
      </w:r>
      <w:r w:rsidRPr="00180CFB">
        <w:rPr>
          <w:rStyle w:val="Emphasis"/>
        </w:rPr>
        <w:t>four satellites</w:t>
      </w:r>
      <w:r w:rsidRPr="00180CFB">
        <w:rPr>
          <w:rStyle w:val="StyleUnderline"/>
        </w:rPr>
        <w:t xml:space="preserve"> for communicating with nuclear forces</w:t>
      </w:r>
      <w:r w:rsidRPr="00180CFB">
        <w:rPr>
          <w:sz w:val="10"/>
        </w:rPr>
        <w:t>. A handful of ground-based assets (and, in the case of communicati</w:t>
      </w:r>
      <w:r w:rsidRPr="00BD1C03">
        <w:rPr>
          <w:sz w:val="10"/>
        </w:rPr>
        <w:t xml:space="preserve">ons, aircraft) provide backup. </w:t>
      </w:r>
      <w:r w:rsidRPr="003A58DC">
        <w:rPr>
          <w:rStyle w:val="Emphasis"/>
          <w:highlight w:val="cyan"/>
        </w:rPr>
        <w:t>Nonnuclear</w:t>
      </w:r>
      <w:r w:rsidRPr="003A58DC">
        <w:rPr>
          <w:rStyle w:val="StyleUnderline"/>
          <w:highlight w:val="cyan"/>
        </w:rPr>
        <w:t xml:space="preserve"> threats to satellites are particularly concerning</w:t>
      </w:r>
      <w:r w:rsidRPr="00BD1C03">
        <w:rPr>
          <w:sz w:val="1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RPr="003A58DC">
        <w:rPr>
          <w:rStyle w:val="StyleUnderline"/>
          <w:highlight w:val="cyan"/>
        </w:rPr>
        <w:t xml:space="preserve">the loss of a </w:t>
      </w:r>
      <w:r w:rsidRPr="00D854DD">
        <w:rPr>
          <w:rStyle w:val="Emphasis"/>
        </w:rPr>
        <w:t>single</w:t>
      </w:r>
      <w:r w:rsidRPr="003A58DC">
        <w:rPr>
          <w:rStyle w:val="Emphasis"/>
          <w:highlight w:val="cyan"/>
        </w:rPr>
        <w:t xml:space="preserve"> U.S. early-warning satellite</w:t>
      </w:r>
      <w:r w:rsidRPr="003A58DC">
        <w:rPr>
          <w:rStyle w:val="StyleUnderline"/>
          <w:highlight w:val="cyan"/>
        </w:rPr>
        <w:t xml:space="preserve"> could deprive the U</w:t>
      </w:r>
      <w:r w:rsidRPr="00180CFB">
        <w:rPr>
          <w:rStyle w:val="StyleUnderline"/>
        </w:rPr>
        <w:t xml:space="preserve">nited </w:t>
      </w:r>
      <w:r w:rsidRPr="003A58DC">
        <w:rPr>
          <w:rStyle w:val="StyleUnderline"/>
          <w:highlight w:val="cyan"/>
        </w:rPr>
        <w:t>S</w:t>
      </w:r>
      <w:r w:rsidRPr="00180CFB">
        <w:rPr>
          <w:rStyle w:val="StyleUnderline"/>
        </w:rPr>
        <w:t xml:space="preserve">tates </w:t>
      </w:r>
      <w:r w:rsidRPr="003A58DC">
        <w:rPr>
          <w:rStyle w:val="StyleUnderline"/>
          <w:highlight w:val="cyan"/>
        </w:rPr>
        <w:t>of the ability to</w:t>
      </w:r>
      <w:r w:rsidRPr="00180CFB">
        <w:rPr>
          <w:rStyle w:val="StyleUnderline"/>
        </w:rPr>
        <w:t xml:space="preserve"> continuously </w:t>
      </w:r>
      <w:r w:rsidRPr="003A58DC">
        <w:rPr>
          <w:rStyle w:val="StyleUnderline"/>
          <w:highlight w:val="cyan"/>
        </w:rPr>
        <w:t>monitor</w:t>
      </w:r>
      <w:r w:rsidRPr="00180CFB">
        <w:rPr>
          <w:rStyle w:val="StyleUnderline"/>
        </w:rPr>
        <w:t xml:space="preserve"> all potential </w:t>
      </w:r>
      <w:r w:rsidRPr="003A58DC">
        <w:rPr>
          <w:rStyle w:val="StyleUnderline"/>
          <w:highlight w:val="cyan"/>
        </w:rPr>
        <w:t>launches</w:t>
      </w:r>
      <w:r w:rsidRPr="00BD1C03">
        <w:rPr>
          <w:sz w:val="10"/>
        </w:rPr>
        <w:t xml:space="preserve"> of adversaries’ nuclear-armed missiles. If U.S. command, control, and warning </w:t>
      </w:r>
      <w:r w:rsidRPr="00180CFB">
        <w:rPr>
          <w:sz w:val="10"/>
        </w:rPr>
        <w:t xml:space="preserve">capabilities had no other functions, </w:t>
      </w:r>
      <w:r w:rsidRPr="00180CFB">
        <w:rPr>
          <w:rStyle w:val="StyleUnderline"/>
        </w:rPr>
        <w:t xml:space="preserve">there would be some logic to </w:t>
      </w:r>
      <w:r w:rsidRPr="003A58DC">
        <w:rPr>
          <w:rStyle w:val="StyleUnderline"/>
          <w:highlight w:val="cyan"/>
        </w:rPr>
        <w:t>responding</w:t>
      </w:r>
      <w:r w:rsidRPr="00180CFB">
        <w:rPr>
          <w:sz w:val="10"/>
        </w:rPr>
        <w:t xml:space="preserve"> to attacks</w:t>
      </w:r>
      <w:r w:rsidRPr="00BD1C03">
        <w:rPr>
          <w:sz w:val="10"/>
        </w:rPr>
        <w:t xml:space="preserve"> on them </w:t>
      </w:r>
      <w:r w:rsidRPr="003A58DC">
        <w:rPr>
          <w:rStyle w:val="StyleUnderline"/>
          <w:highlight w:val="cyan"/>
        </w:rPr>
        <w:t>with nuclear weapons</w:t>
      </w:r>
      <w:r w:rsidRPr="00BD1C03">
        <w:rPr>
          <w:sz w:val="10"/>
        </w:rPr>
        <w:t xml:space="preserve">. In that case, the only reason an adversary — most likely Russia or China — would have to attack these capabilities would be to prepare to use nuclear weapons on the United States.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RPr="00180CFB">
        <w:rPr>
          <w:rStyle w:val="StyleUnderline"/>
        </w:rPr>
        <w:t xml:space="preserve">Russian or Chinese nonnuclear strikes on U.S. </w:t>
      </w:r>
      <w:r w:rsidRPr="00180CFB">
        <w:rPr>
          <w:rStyle w:val="Emphasis"/>
        </w:rPr>
        <w:t>satellites</w:t>
      </w:r>
      <w:r w:rsidRPr="00180CFB">
        <w:rPr>
          <w:rStyle w:val="StyleUnderline"/>
        </w:rPr>
        <w:t xml:space="preserve"> </w:t>
      </w:r>
      <w:r w:rsidRPr="00180CFB">
        <w:rPr>
          <w:sz w:val="10"/>
        </w:rPr>
        <w:t xml:space="preserve">would almost certainly cause no human casualties. Yet U.S. nuclear use — even if highly limited and carefully targeted — </w:t>
      </w:r>
      <w:r w:rsidRPr="00180CFB">
        <w:rPr>
          <w:rStyle w:val="StyleUnderline"/>
        </w:rPr>
        <w:t xml:space="preserve">could </w:t>
      </w:r>
      <w:r w:rsidRPr="00180CFB">
        <w:rPr>
          <w:rStyle w:val="Emphasis"/>
        </w:rPr>
        <w:t>spark a nuclear war</w:t>
      </w:r>
      <w:r w:rsidRPr="00180CFB">
        <w:rPr>
          <w:rStyle w:val="StyleUnderline"/>
        </w:rPr>
        <w:t xml:space="preserve"> that might</w:t>
      </w:r>
      <w:r w:rsidRPr="00180CFB">
        <w:rPr>
          <w:sz w:val="10"/>
        </w:rPr>
        <w:t xml:space="preserve"> plausibly kill tens or even </w:t>
      </w:r>
      <w:r w:rsidRPr="00180CFB">
        <w:rPr>
          <w:rStyle w:val="StyleUnderline"/>
        </w:rPr>
        <w:t>hundreds of millions</w:t>
      </w:r>
      <w:r w:rsidRPr="00180CFB">
        <w:rPr>
          <w:sz w:val="10"/>
        </w:rPr>
        <w:t>, including many in th</w:t>
      </w:r>
      <w:r w:rsidRPr="00BD1C03">
        <w:rPr>
          <w:sz w:val="10"/>
        </w:rPr>
        <w:t xml:space="preserve">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w:t>
      </w:r>
      <w:r w:rsidRPr="00180CFB">
        <w:rPr>
          <w:sz w:val="10"/>
        </w:rPr>
        <w:t xml:space="preserve">Fortunately, </w:t>
      </w:r>
      <w:r w:rsidRPr="00180CFB">
        <w:rPr>
          <w:rStyle w:val="StyleUnderline"/>
        </w:rPr>
        <w:t>there are better ways</w:t>
      </w:r>
      <w:r w:rsidRPr="00180CFB">
        <w:rPr>
          <w:sz w:val="10"/>
        </w:rPr>
        <w:t xml:space="preserve"> to deal with the very</w:t>
      </w:r>
      <w:r w:rsidRPr="00BD1C03">
        <w:rPr>
          <w:sz w:val="10"/>
        </w:rPr>
        <w:t xml:space="preserve"> real problem of the vulnerability of command and 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RPr="003A58DC">
        <w:rPr>
          <w:rStyle w:val="StyleUnderline"/>
          <w:highlight w:val="cyan"/>
        </w:rPr>
        <w:t>start</w:t>
      </w:r>
      <w:r w:rsidRPr="003A58DC">
        <w:rPr>
          <w:sz w:val="10"/>
          <w:highlight w:val="cyan"/>
        </w:rPr>
        <w:t xml:space="preserve"> </w:t>
      </w:r>
      <w:r w:rsidRPr="003A58DC">
        <w:rPr>
          <w:rStyle w:val="StyleUnderline"/>
          <w:highlight w:val="cyan"/>
        </w:rPr>
        <w:t xml:space="preserve">building a much more </w:t>
      </w:r>
      <w:r w:rsidRPr="003A58DC">
        <w:rPr>
          <w:rStyle w:val="Emphasis"/>
          <w:highlight w:val="cyan"/>
        </w:rPr>
        <w:t>resilient</w:t>
      </w:r>
      <w:r w:rsidRPr="00180CFB">
        <w:rPr>
          <w:rStyle w:val="StyleUnderline"/>
        </w:rPr>
        <w:t xml:space="preserve"> command, control, and </w:t>
      </w:r>
      <w:r w:rsidRPr="003A58DC">
        <w:rPr>
          <w:rStyle w:val="StyleUnderline"/>
          <w:highlight w:val="cyan"/>
        </w:rPr>
        <w:lastRenderedPageBreak/>
        <w:t>warning architecture</w:t>
      </w:r>
      <w:r w:rsidRPr="00BD1C03">
        <w:rPr>
          <w:sz w:val="10"/>
        </w:rPr>
        <w:t xml:space="preserve">. Unfortunately, </w:t>
      </w:r>
      <w:r w:rsidRPr="00180CFB">
        <w:rPr>
          <w:rStyle w:val="Emphasis"/>
        </w:rPr>
        <w:t>current</w:t>
      </w:r>
      <w:r w:rsidRPr="00180CFB">
        <w:rPr>
          <w:rStyle w:val="StyleUnderline"/>
        </w:rPr>
        <w:t xml:space="preserve"> modernization plans are </w:t>
      </w:r>
      <w:r w:rsidRPr="00180CFB">
        <w:rPr>
          <w:rStyle w:val="Emphasis"/>
        </w:rPr>
        <w:t>unlikely</w:t>
      </w:r>
      <w:r w:rsidRPr="00180CFB">
        <w:rPr>
          <w:rStyle w:val="StyleUnderline"/>
        </w:rPr>
        <w:t xml:space="preserve"> to achieve that goal</w:t>
      </w:r>
      <w:r w:rsidRPr="00180CFB">
        <w:rPr>
          <w:sz w:val="10"/>
        </w:rPr>
        <w:t xml:space="preserve">. Much to the chagrin of Gen. John </w:t>
      </w:r>
      <w:proofErr w:type="spellStart"/>
      <w:r w:rsidRPr="00180CFB">
        <w:rPr>
          <w:sz w:val="10"/>
        </w:rPr>
        <w:t>Hyten</w:t>
      </w:r>
      <w:proofErr w:type="spellEnd"/>
      <w:r w:rsidRPr="00180CFB">
        <w:rPr>
          <w:sz w:val="10"/>
        </w:rPr>
        <w:t>, another former commander of U.S. Space Command and the current commander of U.S. Strategic Command, plans to modernize the U.S. space-based early-warning system essentially call for replicating the current architecture with n</w:t>
      </w:r>
      <w:r w:rsidRPr="00BD1C03">
        <w:rPr>
          <w:sz w:val="10"/>
        </w:rPr>
        <w:t>ewer satellites. These plans will likely do very little to reduce the vulnerability of early-warning satellites to nonnuclear attack.</w:t>
      </w:r>
    </w:p>
    <w:p w14:paraId="1B3A0AD5" w14:textId="2DD6F00C" w:rsidR="002E7C8B" w:rsidRPr="00EC64A8" w:rsidRDefault="002E7C8B" w:rsidP="002E7C8B">
      <w:pPr>
        <w:pStyle w:val="Heading4"/>
        <w:rPr>
          <w:rFonts w:asciiTheme="majorHAnsi" w:hAnsiTheme="majorHAnsi" w:cstheme="majorHAnsi"/>
        </w:rPr>
      </w:pPr>
      <w:r>
        <w:rPr>
          <w:rFonts w:asciiTheme="majorHAnsi" w:hAnsiTheme="majorHAnsi" w:cstheme="majorHAnsi"/>
        </w:rPr>
        <w:t>It causes extinction</w:t>
      </w:r>
      <w:r w:rsidRPr="00EC64A8">
        <w:rPr>
          <w:rFonts w:asciiTheme="majorHAnsi" w:hAnsiTheme="majorHAnsi" w:cstheme="majorHAnsi"/>
        </w:rPr>
        <w:t xml:space="preserve"> </w:t>
      </w:r>
    </w:p>
    <w:p w14:paraId="1CBE5F21" w14:textId="77777777" w:rsidR="002E7C8B" w:rsidRPr="00EC64A8" w:rsidRDefault="002E7C8B" w:rsidP="002E7C8B">
      <w:pPr>
        <w:rPr>
          <w:rFonts w:asciiTheme="majorHAnsi" w:hAnsiTheme="majorHAnsi" w:cstheme="majorHAnsi"/>
        </w:rPr>
      </w:pPr>
      <w:proofErr w:type="spellStart"/>
      <w:r w:rsidRPr="00EC64A8">
        <w:rPr>
          <w:rStyle w:val="Style13ptBold"/>
          <w:rFonts w:asciiTheme="majorHAnsi" w:hAnsiTheme="majorHAnsi" w:cstheme="majorHAnsi"/>
        </w:rPr>
        <w:t>Rogoway</w:t>
      </w:r>
      <w:proofErr w:type="spellEnd"/>
      <w:r w:rsidRPr="00EC64A8">
        <w:rPr>
          <w:rStyle w:val="Style13ptBold"/>
          <w:rFonts w:asciiTheme="majorHAnsi" w:hAnsiTheme="majorHAnsi" w:cstheme="majorHAnsi"/>
        </w:rPr>
        <w:t xml:space="preserve"> 15 </w:t>
      </w:r>
      <w:r w:rsidRPr="00EC64A8">
        <w:rPr>
          <w:rFonts w:asciiTheme="majorHAnsi" w:hAnsiTheme="majorHAnsi" w:cstheme="majorHAnsi"/>
        </w:rPr>
        <w:t xml:space="preserve">[Tyler; November 12; Defense Journalist and Editor of Time Inc’s The War Zone; </w:t>
      </w:r>
      <w:proofErr w:type="spellStart"/>
      <w:r w:rsidRPr="00EC64A8">
        <w:rPr>
          <w:rFonts w:asciiTheme="majorHAnsi" w:hAnsiTheme="majorHAnsi" w:cstheme="majorHAnsi"/>
        </w:rPr>
        <w:t>Jalopnik</w:t>
      </w:r>
      <w:proofErr w:type="spellEnd"/>
      <w:r w:rsidRPr="00EC64A8">
        <w:rPr>
          <w:rFonts w:asciiTheme="majorHAnsi" w:hAnsiTheme="majorHAnsi" w:cstheme="majorHAnsi"/>
        </w:rPr>
        <w:t xml:space="preserve">, “These Are The Doomsday Satellites That Detected The Explosion Of </w:t>
      </w:r>
      <w:proofErr w:type="spellStart"/>
      <w:r w:rsidRPr="00EC64A8">
        <w:rPr>
          <w:rFonts w:asciiTheme="majorHAnsi" w:hAnsiTheme="majorHAnsi" w:cstheme="majorHAnsi"/>
        </w:rPr>
        <w:t>Metrojet</w:t>
      </w:r>
      <w:proofErr w:type="spellEnd"/>
      <w:r w:rsidRPr="00EC64A8">
        <w:rPr>
          <w:rFonts w:asciiTheme="majorHAnsi" w:hAnsiTheme="majorHAnsi" w:cstheme="majorHAnsi"/>
        </w:rPr>
        <w:t xml:space="preserve"> 9268,” </w:t>
      </w:r>
      <w:hyperlink r:id="rId43"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4E542EFB" w14:textId="77777777" w:rsidR="002E7C8B" w:rsidRPr="00EC64A8" w:rsidRDefault="002E7C8B" w:rsidP="002E7C8B">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472393">
        <w:rPr>
          <w:rStyle w:val="StyleUnderline"/>
          <w:rFonts w:asciiTheme="majorHAnsi" w:hAnsiTheme="majorHAnsi" w:cstheme="majorHAnsi"/>
          <w:highlight w:val="cyan"/>
        </w:rPr>
        <w:t xml:space="preserve">early </w:t>
      </w:r>
      <w:r w:rsidRPr="00472393">
        <w:rPr>
          <w:rStyle w:val="Emphasis"/>
          <w:rFonts w:asciiTheme="majorHAnsi" w:hAnsiTheme="majorHAnsi" w:cstheme="majorHAnsi"/>
          <w:highlight w:val="cyan"/>
        </w:rPr>
        <w:t>warning</w:t>
      </w:r>
      <w:r w:rsidRPr="00EC64A8">
        <w:rPr>
          <w:rStyle w:val="Emphasis"/>
          <w:rFonts w:asciiTheme="majorHAnsi" w:hAnsiTheme="majorHAnsi" w:cstheme="majorHAnsi"/>
        </w:rPr>
        <w:t xml:space="preserve"> satellites</w:t>
      </w:r>
      <w:r w:rsidRPr="00EC64A8">
        <w:rPr>
          <w:rStyle w:val="StyleUnderline"/>
          <w:rFonts w:asciiTheme="majorHAnsi" w:hAnsiTheme="majorHAnsi" w:cstheme="majorHAnsi"/>
        </w:rPr>
        <w:t xml:space="preserve"> in orbit aimed at </w:t>
      </w:r>
      <w:r w:rsidRPr="00472393">
        <w:rPr>
          <w:rStyle w:val="Emphasis"/>
          <w:rFonts w:asciiTheme="majorHAnsi" w:hAnsiTheme="majorHAnsi" w:cstheme="majorHAnsi"/>
          <w:highlight w:val="cyan"/>
        </w:rPr>
        <w:t>spott</w:t>
      </w:r>
      <w:r w:rsidRPr="00EC64A8">
        <w:rPr>
          <w:rStyle w:val="Emphasis"/>
          <w:rFonts w:asciiTheme="majorHAnsi" w:hAnsiTheme="majorHAnsi" w:cstheme="majorHAnsi"/>
        </w:rPr>
        <w:t xml:space="preserve">ing </w:t>
      </w:r>
      <w:r w:rsidRPr="00472393">
        <w:rPr>
          <w:rStyle w:val="Emphasis"/>
          <w:rFonts w:asciiTheme="majorHAnsi" w:hAnsiTheme="majorHAnsi" w:cstheme="majorHAnsi"/>
          <w:highlight w:val="cyan"/>
        </w:rPr>
        <w:t>launches</w:t>
      </w:r>
      <w:r w:rsidRPr="00472393">
        <w:rPr>
          <w:rStyle w:val="StyleUnderline"/>
          <w:rFonts w:asciiTheme="majorHAnsi" w:hAnsiTheme="majorHAnsi" w:cstheme="majorHAnsi"/>
          <w:highlight w:val="cyan"/>
        </w:rPr>
        <w:t xml:space="preserve"> of</w:t>
      </w:r>
      <w:r w:rsidRPr="00EC64A8">
        <w:rPr>
          <w:rStyle w:val="StyleUnderline"/>
          <w:rFonts w:asciiTheme="majorHAnsi" w:hAnsiTheme="majorHAnsi" w:cstheme="majorHAnsi"/>
        </w:rPr>
        <w:t xml:space="preserve"> ballistic </w:t>
      </w:r>
      <w:r w:rsidRPr="00472393">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472393">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D46CAE">
        <w:rPr>
          <w:rStyle w:val="Emphasis"/>
          <w:highlight w:val="cyan"/>
        </w:rPr>
        <w:t>nuclear</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Armageddon</w:t>
      </w:r>
      <w:r w:rsidRPr="00EC64A8">
        <w:rPr>
          <w:rFonts w:asciiTheme="majorHAnsi" w:hAnsiTheme="majorHAnsi" w:cstheme="majorHAnsi"/>
          <w:sz w:val="16"/>
        </w:rPr>
        <w:t xml:space="preserve">. Recently, these satellites have made news for their “secondary capabilities,” spotting the downing of </w:t>
      </w:r>
      <w:proofErr w:type="spellStart"/>
      <w:r w:rsidRPr="00EC64A8">
        <w:rPr>
          <w:rFonts w:asciiTheme="majorHAnsi" w:hAnsiTheme="majorHAnsi" w:cstheme="majorHAnsi"/>
          <w:sz w:val="16"/>
        </w:rPr>
        <w:t>Metrojet</w:t>
      </w:r>
      <w:proofErr w:type="spellEnd"/>
      <w:r w:rsidRPr="00EC64A8">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later </w:t>
      </w:r>
      <w:r w:rsidRPr="00472393">
        <w:rPr>
          <w:rStyle w:val="StyleUnderline"/>
          <w:rFonts w:asciiTheme="majorHAnsi" w:hAnsiTheme="majorHAnsi" w:cstheme="majorHAnsi"/>
          <w:highlight w:val="cyan"/>
        </w:rPr>
        <w:t>there was a constellation</w:t>
      </w:r>
      <w:r w:rsidRPr="00EC64A8">
        <w:rPr>
          <w:rFonts w:asciiTheme="majorHAnsi" w:hAnsiTheme="majorHAnsi" w:cstheme="majorHAnsi"/>
          <w:sz w:val="16"/>
        </w:rPr>
        <w:t xml:space="preserve"> of nine of these satellites roaming the heavens, each </w:t>
      </w:r>
      <w:r w:rsidRPr="00472393">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472393">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sign of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472393">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472393">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472393">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472393">
        <w:rPr>
          <w:rStyle w:val="StyleUnderline"/>
          <w:rFonts w:asciiTheme="majorHAnsi" w:hAnsiTheme="majorHAnsi" w:cstheme="majorHAnsi"/>
          <w:highlight w:val="cyan"/>
        </w:rPr>
        <w:t xml:space="preserve">the </w:t>
      </w:r>
      <w:r w:rsidRPr="00472393">
        <w:rPr>
          <w:rStyle w:val="Emphasis"/>
          <w:rFonts w:asciiTheme="majorHAnsi" w:hAnsiTheme="majorHAnsi" w:cstheme="majorHAnsi"/>
          <w:highlight w:val="cyan"/>
        </w:rPr>
        <w:t>decision to retaliate</w:t>
      </w:r>
      <w:r w:rsidRPr="00472393">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472393">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472393">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472393">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 xml:space="preserve">an </w:t>
      </w:r>
      <w:r w:rsidRPr="00EC64A8">
        <w:rPr>
          <w:rStyle w:val="StyleUnderline"/>
          <w:rFonts w:asciiTheme="majorHAnsi" w:hAnsiTheme="majorHAnsi" w:cstheme="majorHAnsi"/>
        </w:rPr>
        <w:t>the</w:t>
      </w:r>
      <w:proofErr w:type="gramEnd"/>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472393">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472393">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472393">
        <w:rPr>
          <w:rStyle w:val="StyleUnderline"/>
          <w:rFonts w:asciiTheme="majorHAnsi" w:hAnsiTheme="majorHAnsi" w:cstheme="majorHAnsi"/>
          <w:highlight w:val="cyan"/>
        </w:rPr>
        <w:t xml:space="preserve">would </w:t>
      </w:r>
      <w:r w:rsidRPr="00472393">
        <w:rPr>
          <w:rStyle w:val="Emphasis"/>
          <w:rFonts w:asciiTheme="majorHAnsi" w:hAnsiTheme="majorHAnsi" w:cstheme="majorHAnsi"/>
          <w:highlight w:val="cyan"/>
        </w:rPr>
        <w:t>immediately</w:t>
      </w:r>
      <w:r w:rsidRPr="00472393">
        <w:rPr>
          <w:rStyle w:val="StyleUnderline"/>
          <w:rFonts w:asciiTheme="majorHAnsi" w:hAnsiTheme="majorHAnsi" w:cstheme="majorHAnsi"/>
          <w:highlight w:val="cyan"/>
        </w:rPr>
        <w:t xml:space="preserve"> be </w:t>
      </w:r>
      <w:r w:rsidRPr="00472393">
        <w:rPr>
          <w:rStyle w:val="Emphasis"/>
          <w:rFonts w:asciiTheme="majorHAnsi" w:hAnsiTheme="majorHAnsi" w:cstheme="majorHAnsi"/>
          <w:highlight w:val="cyan"/>
        </w:rPr>
        <w:t>data-linked</w:t>
      </w:r>
      <w:r w:rsidRPr="00472393">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472393">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568BC0E6" w14:textId="55120155" w:rsidR="002E7C8B" w:rsidRDefault="005A01A2" w:rsidP="005A01A2">
      <w:pPr>
        <w:pStyle w:val="Heading2"/>
      </w:pPr>
      <w:r>
        <w:lastRenderedPageBreak/>
        <w:t>4</w:t>
      </w:r>
    </w:p>
    <w:p w14:paraId="56871962" w14:textId="77777777" w:rsidR="00377F30" w:rsidRDefault="00377F30" w:rsidP="00377F30">
      <w:pPr>
        <w:pStyle w:val="Heading4"/>
      </w:pPr>
      <w:r w:rsidRPr="002A4A12">
        <w:t xml:space="preserve">The </w:t>
      </w:r>
      <w:proofErr w:type="spellStart"/>
      <w:r w:rsidRPr="002A4A12">
        <w:t>aff</w:t>
      </w:r>
      <w:proofErr w:type="spellEnd"/>
      <w:r w:rsidRPr="002A4A12">
        <w:t xml:space="preserve"> must only garner offense </w:t>
      </w:r>
      <w:r>
        <w:t>from within the bounds of the resolution.</w:t>
      </w:r>
      <w:r w:rsidRPr="002A4A12">
        <w:t xml:space="preserve"> To clarify, </w:t>
      </w:r>
      <w:proofErr w:type="spellStart"/>
      <w:r w:rsidRPr="002A4A12">
        <w:t>affs</w:t>
      </w:r>
      <w:proofErr w:type="spellEnd"/>
      <w:r w:rsidRPr="002A4A12">
        <w:t xml:space="preserve"> cannot be extra-T.</w:t>
      </w:r>
    </w:p>
    <w:p w14:paraId="17E5BAD7" w14:textId="77777777" w:rsidR="00377F30" w:rsidRDefault="00377F30" w:rsidP="00377F30"/>
    <w:p w14:paraId="633D95B5" w14:textId="77777777" w:rsidR="00377F30" w:rsidRDefault="00377F30" w:rsidP="00377F30">
      <w:pPr>
        <w:pStyle w:val="Heading4"/>
      </w:pPr>
      <w:r>
        <w:t xml:space="preserve">Unjust refers to a </w:t>
      </w:r>
      <w:r>
        <w:rPr>
          <w:u w:val="single"/>
        </w:rPr>
        <w:t>negative action</w:t>
      </w:r>
      <w:r>
        <w:t xml:space="preserve"> – it means </w:t>
      </w:r>
      <w:r>
        <w:rPr>
          <w:u w:val="single"/>
        </w:rPr>
        <w:t>contrary</w:t>
      </w:r>
      <w:r>
        <w:t xml:space="preserve">---the </w:t>
      </w:r>
      <w:proofErr w:type="spellStart"/>
      <w:r>
        <w:t>aff</w:t>
      </w:r>
      <w:proofErr w:type="spellEnd"/>
      <w:r>
        <w:t xml:space="preserve"> is positive and adds things. </w:t>
      </w:r>
    </w:p>
    <w:p w14:paraId="4CA52528" w14:textId="77777777" w:rsidR="00377F30" w:rsidRPr="00D92843" w:rsidRDefault="00377F30" w:rsidP="00377F30">
      <w:r w:rsidRPr="002B1040">
        <w:rPr>
          <w:rStyle w:val="Style13ptBold"/>
        </w:rPr>
        <w:t>Black Laws No Date</w:t>
      </w:r>
      <w:r w:rsidRPr="002B1040">
        <w:t xml:space="preserve"> "What is </w:t>
      </w:r>
      <w:r w:rsidRPr="000532B4">
        <w:rPr>
          <w:rStyle w:val="StyleUnderline"/>
          <w:highlight w:val="cyan"/>
        </w:rPr>
        <w:t>Unjust</w:t>
      </w:r>
      <w:r w:rsidRPr="002B1040">
        <w:t>?"</w:t>
      </w:r>
      <w:r>
        <w:t xml:space="preserve"> </w:t>
      </w:r>
      <w:hyperlink r:id="rId44" w:history="1">
        <w:r w:rsidRPr="003650B6">
          <w:rPr>
            <w:rStyle w:val="Hyperlink"/>
          </w:rPr>
          <w:t>https://thelawdictionary.org/unjust/</w:t>
        </w:r>
      </w:hyperlink>
      <w:r>
        <w:t>/DurhamSA recut from Elmer</w:t>
      </w:r>
    </w:p>
    <w:p w14:paraId="768F58A7" w14:textId="77777777" w:rsidR="00377F30" w:rsidRPr="00A347CF" w:rsidRDefault="00377F30" w:rsidP="00377F30">
      <w:pPr>
        <w:rPr>
          <w:u w:val="single"/>
        </w:rPr>
      </w:pPr>
      <w:r w:rsidRPr="000532B4">
        <w:rPr>
          <w:rStyle w:val="StyleUnderline"/>
          <w:highlight w:val="cyan"/>
        </w:rPr>
        <w:t>Contrary to right</w:t>
      </w:r>
      <w:r w:rsidRPr="00D81EBB">
        <w:rPr>
          <w:rStyle w:val="StyleUnderline"/>
        </w:rPr>
        <w:t xml:space="preserve"> and justice</w:t>
      </w:r>
      <w:r w:rsidRPr="00D81EBB">
        <w:t xml:space="preserve">, or to the enjoyment of his rights by another, </w:t>
      </w:r>
      <w:r w:rsidRPr="000532B4">
        <w:rPr>
          <w:rStyle w:val="StyleUnderline"/>
          <w:highlight w:val="cyan"/>
        </w:rPr>
        <w:t>or</w:t>
      </w:r>
      <w:r w:rsidRPr="00D81EBB">
        <w:rPr>
          <w:rStyle w:val="StyleUnderline"/>
        </w:rPr>
        <w:t xml:space="preserve"> to the </w:t>
      </w:r>
      <w:r w:rsidRPr="000532B4">
        <w:rPr>
          <w:rStyle w:val="StyleUnderline"/>
          <w:highlight w:val="cyan"/>
        </w:rPr>
        <w:t>standards of conduct furnished by the laws.</w:t>
      </w:r>
    </w:p>
    <w:p w14:paraId="7448F8CC" w14:textId="77777777" w:rsidR="00377F30" w:rsidRPr="00B63381" w:rsidRDefault="00377F30" w:rsidP="00377F30"/>
    <w:p w14:paraId="2FBFDF56" w14:textId="1B6C60C1" w:rsidR="001D2C1E" w:rsidRDefault="00116BC6" w:rsidP="001D2C1E">
      <w:pPr>
        <w:pStyle w:val="Heading4"/>
      </w:pPr>
      <w:r>
        <w:t xml:space="preserve">4 </w:t>
      </w:r>
      <w:r w:rsidR="00377F30" w:rsidRPr="002A4A12">
        <w:t>Violation</w:t>
      </w:r>
      <w:r w:rsidR="00377F30">
        <w:t>s</w:t>
      </w:r>
      <w:r w:rsidR="00377F30" w:rsidRPr="002A4A12">
        <w:t>:</w:t>
      </w:r>
      <w:r w:rsidR="00377F30">
        <w:t xml:space="preserve"> </w:t>
      </w:r>
    </w:p>
    <w:p w14:paraId="6E820F59" w14:textId="17DA58E1" w:rsidR="001D2C1E" w:rsidRDefault="001D2C1E" w:rsidP="001D2C1E">
      <w:pPr>
        <w:pStyle w:val="Heading4"/>
      </w:pPr>
      <w:r>
        <w:t>1] T</w:t>
      </w:r>
      <w:r w:rsidR="00773222">
        <w:t xml:space="preserve">hey talk about the general </w:t>
      </w:r>
      <w:proofErr w:type="spellStart"/>
      <w:r w:rsidR="00773222">
        <w:t>structurs</w:t>
      </w:r>
      <w:proofErr w:type="spellEnd"/>
      <w:r w:rsidR="00773222">
        <w:t xml:space="preserve"> of </w:t>
      </w:r>
      <w:proofErr w:type="spellStart"/>
      <w:r w:rsidR="00773222">
        <w:t>capa</w:t>
      </w:r>
      <w:proofErr w:type="spellEnd"/>
      <w:r w:rsidR="00773222">
        <w:t xml:space="preserve"> and attempt to garner </w:t>
      </w:r>
      <w:proofErr w:type="spellStart"/>
      <w:r w:rsidR="00773222">
        <w:t>offene</w:t>
      </w:r>
      <w:proofErr w:type="spellEnd"/>
      <w:r w:rsidR="00773222">
        <w:t xml:space="preserve"> from that</w:t>
      </w:r>
    </w:p>
    <w:p w14:paraId="2E907F8A" w14:textId="5AF618C3" w:rsidR="00773222" w:rsidRDefault="00773222" w:rsidP="00773222">
      <w:pPr>
        <w:pStyle w:val="Heading4"/>
      </w:pPr>
      <w:r>
        <w:t xml:space="preserve">2] the advocacy talks </w:t>
      </w:r>
      <w:proofErr w:type="spellStart"/>
      <w:r>
        <w:t>abt</w:t>
      </w:r>
      <w:proofErr w:type="spellEnd"/>
      <w:r>
        <w:t xml:space="preserve"> </w:t>
      </w:r>
      <w:proofErr w:type="spellStart"/>
      <w:r>
        <w:t>explration</w:t>
      </w:r>
      <w:proofErr w:type="spellEnd"/>
      <w:r>
        <w:t>---that’s not T</w:t>
      </w:r>
    </w:p>
    <w:p w14:paraId="3E1743D6" w14:textId="77777777" w:rsidR="00773222" w:rsidRPr="00E21637" w:rsidRDefault="00773222" w:rsidP="00773222">
      <w:proofErr w:type="spellStart"/>
      <w:r w:rsidRPr="00057DF6">
        <w:rPr>
          <w:rStyle w:val="Style13ptBold"/>
        </w:rPr>
        <w:t>Gorove</w:t>
      </w:r>
      <w:proofErr w:type="spellEnd"/>
      <w:r w:rsidRPr="00057DF6">
        <w:rPr>
          <w:rStyle w:val="Style13ptBold"/>
        </w:rPr>
        <w:t xml:space="preserve"> 69,</w:t>
      </w:r>
      <w:r>
        <w:t xml:space="preserve"> [</w:t>
      </w:r>
      <w:r w:rsidRPr="00057DF6">
        <w:t xml:space="preserve">Stephen </w:t>
      </w:r>
      <w:proofErr w:type="spellStart"/>
      <w:r w:rsidRPr="00057DF6">
        <w:t>Gorove</w:t>
      </w:r>
      <w:proofErr w:type="spellEnd"/>
      <w:r>
        <w:t>, Interpreting Article II of the Outer Space Treaty, 37 Fordham L. Rev. 349 (1969).</w:t>
      </w:r>
      <w:r w:rsidRPr="00E21637">
        <w:t xml:space="preserve"> https://ir.lawnet.fordham.edu/cgi/viewcontent.cgi?article=1966&amp;context=flr</w:t>
      </w:r>
      <w:r>
        <w:t>]</w:t>
      </w:r>
    </w:p>
    <w:p w14:paraId="1D923DDD" w14:textId="77777777" w:rsidR="00773222" w:rsidRDefault="00773222" w:rsidP="00773222">
      <w:r w:rsidRPr="00B5545A">
        <w:rPr>
          <w:u w:val="single"/>
        </w:rPr>
        <w:t xml:space="preserve">III. </w:t>
      </w:r>
      <w:r w:rsidRPr="000532B4">
        <w:rPr>
          <w:highlight w:val="cyan"/>
          <w:u w:val="single"/>
        </w:rPr>
        <w:t>THE CONCEPT OF APPROPRIATION</w:t>
      </w:r>
      <w:r w:rsidRPr="00B5545A">
        <w:rPr>
          <w:u w:val="single"/>
        </w:rPr>
        <w:t xml:space="preserve"> With respect to the concept of appropriation the basic question is what constitutes "appropriation," as used in the Treaty, especially in contradistinction to casual or temporary use. The term "appropriation" is used most frequently to </w:t>
      </w:r>
      <w:r w:rsidRPr="000532B4">
        <w:rPr>
          <w:highlight w:val="cyan"/>
          <w:u w:val="single"/>
        </w:rPr>
        <w:t>denote</w:t>
      </w:r>
      <w:r w:rsidRPr="00B5545A">
        <w:rPr>
          <w:u w:val="single"/>
        </w:rPr>
        <w:t xml:space="preserve"> the taking of property for one's own or </w:t>
      </w:r>
      <w:r w:rsidRPr="000532B4">
        <w:rPr>
          <w:highlight w:val="cyan"/>
          <w:u w:val="single"/>
        </w:rPr>
        <w:t>exclusive use with</w:t>
      </w:r>
      <w:r w:rsidRPr="00B5545A">
        <w:rPr>
          <w:u w:val="single"/>
        </w:rPr>
        <w:t xml:space="preserve"> a sense of </w:t>
      </w:r>
      <w:r w:rsidRPr="000532B4">
        <w:rPr>
          <w:highlight w:val="cyan"/>
          <w:u w:val="single"/>
        </w:rPr>
        <w:t>permanence.</w:t>
      </w:r>
      <w:r w:rsidRPr="00B5545A">
        <w:rPr>
          <w:u w:val="single"/>
        </w:rPr>
        <w:t xml:space="preserve"> Under such interpretation the establishment of a permanent settlement or the carrying out of </w:t>
      </w:r>
      <w:r w:rsidRPr="000532B4">
        <w:rPr>
          <w:highlight w:val="cyan"/>
          <w:u w:val="single"/>
        </w:rPr>
        <w:t>commercial activities</w:t>
      </w:r>
      <w:r w:rsidRPr="00B5545A">
        <w:rPr>
          <w:u w:val="single"/>
        </w:rPr>
        <w:t xml:space="preserve"> by nationals of a country on a celestial body </w:t>
      </w:r>
      <w:r w:rsidRPr="000532B4">
        <w:rPr>
          <w:highlight w:val="cyan"/>
          <w:u w:val="single"/>
        </w:rPr>
        <w:t>may constitute</w:t>
      </w:r>
      <w:r w:rsidRPr="00B5545A">
        <w:rPr>
          <w:u w:val="single"/>
        </w:rPr>
        <w:t xml:space="preserve"> national </w:t>
      </w:r>
      <w:r w:rsidRPr="000532B4">
        <w:rPr>
          <w:highlight w:val="cyan"/>
          <w:u w:val="single"/>
        </w:rPr>
        <w:t xml:space="preserve">appropriation </w:t>
      </w:r>
      <w:r w:rsidRPr="000532B4">
        <w:rPr>
          <w:rStyle w:val="Emphasis"/>
          <w:highlight w:val="cyan"/>
        </w:rPr>
        <w:t>if</w:t>
      </w:r>
      <w:r w:rsidRPr="00B5545A">
        <w:rPr>
          <w:u w:val="single"/>
        </w:rPr>
        <w:t xml:space="preserve"> the activities take place </w:t>
      </w:r>
      <w:r w:rsidRPr="000532B4">
        <w:rPr>
          <w:highlight w:val="cyan"/>
          <w:u w:val="single"/>
        </w:rPr>
        <w:t>under</w:t>
      </w:r>
      <w:r w:rsidRPr="00B5545A">
        <w:rPr>
          <w:u w:val="single"/>
        </w:rPr>
        <w:t xml:space="preserve"> the supreme authority (</w:t>
      </w:r>
      <w:r w:rsidRPr="000532B4">
        <w:rPr>
          <w:highlight w:val="cyan"/>
          <w:u w:val="single"/>
        </w:rPr>
        <w:t>sovereignty</w:t>
      </w:r>
      <w:r w:rsidRPr="00B5545A">
        <w:rPr>
          <w:u w:val="single"/>
        </w:rPr>
        <w:t>) of the state</w:t>
      </w:r>
      <w:r w:rsidRPr="000532B4">
        <w:rPr>
          <w:highlight w:val="cyan"/>
          <w:u w:val="single"/>
        </w:rPr>
        <w:t>. Short of this</w:t>
      </w:r>
      <w:r w:rsidRPr="00B5545A">
        <w:rPr>
          <w:u w:val="single"/>
        </w:rPr>
        <w:t xml:space="preserve">, if the state wields no exclusive authority or jurisdiction in relation to the area in question, </w:t>
      </w:r>
      <w:r w:rsidRPr="000532B4">
        <w:rPr>
          <w:highlight w:val="cyan"/>
          <w:u w:val="single"/>
        </w:rPr>
        <w:t>the answer would</w:t>
      </w:r>
      <w:r w:rsidRPr="00B5545A">
        <w:rPr>
          <w:u w:val="single"/>
        </w:rPr>
        <w:t xml:space="preserve"> seem to </w:t>
      </w:r>
      <w:r w:rsidRPr="000532B4">
        <w:rPr>
          <w:highlight w:val="cyan"/>
          <w:u w:val="single"/>
        </w:rPr>
        <w:t>be</w:t>
      </w:r>
      <w:r w:rsidRPr="00B5545A">
        <w:rPr>
          <w:u w:val="single"/>
        </w:rPr>
        <w:t xml:space="preserve"> in the </w:t>
      </w:r>
      <w:r w:rsidRPr="000532B4">
        <w:rPr>
          <w:highlight w:val="cyan"/>
          <w:u w:val="single"/>
        </w:rPr>
        <w:t>negative</w:t>
      </w:r>
      <w:r w:rsidRPr="00B5545A">
        <w:rPr>
          <w:u w:val="single"/>
        </w:rPr>
        <w:t xml:space="preser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B5545A">
        <w:rPr>
          <w:u w:val="single"/>
        </w:rPr>
        <w:t>Thus</w:t>
      </w:r>
      <w:proofErr w:type="gramEnd"/>
      <w:r w:rsidRPr="00B5545A">
        <w:rPr>
          <w:u w:val="single"/>
        </w:rPr>
        <w:t xml:space="preserve"> a temporary </w:t>
      </w:r>
      <w:r w:rsidRPr="000532B4">
        <w:rPr>
          <w:highlight w:val="cyan"/>
          <w:u w:val="single"/>
        </w:rPr>
        <w:t>occupation of a landing site</w:t>
      </w:r>
      <w:r w:rsidRPr="00B5545A">
        <w:rPr>
          <w:u w:val="single"/>
        </w:rPr>
        <w:t xml:space="preserve"> or other area, just like the temporary or nonexclusive use of property, </w:t>
      </w:r>
      <w:r w:rsidRPr="000532B4">
        <w:rPr>
          <w:highlight w:val="cyan"/>
          <w:u w:val="single"/>
        </w:rPr>
        <w:t>would not constitute appropriation</w:t>
      </w:r>
      <w:r w:rsidRPr="00B5545A">
        <w:rPr>
          <w:u w:val="single"/>
        </w:rPr>
        <w:t xml:space="preserve">. By the same token, any use involving </w:t>
      </w:r>
      <w:r w:rsidRPr="000532B4">
        <w:rPr>
          <w:highlight w:val="cyan"/>
          <w:u w:val="single"/>
        </w:rPr>
        <w:t>consumption</w:t>
      </w:r>
      <w:r w:rsidRPr="00B5545A">
        <w:rPr>
          <w:u w:val="single"/>
        </w:rPr>
        <w:t xml:space="preserve"> or taking </w:t>
      </w:r>
      <w:r w:rsidRPr="000532B4">
        <w:rPr>
          <w:highlight w:val="cyan"/>
          <w:u w:val="single"/>
        </w:rPr>
        <w:t>with</w:t>
      </w:r>
      <w:r w:rsidRPr="00B5545A">
        <w:rPr>
          <w:u w:val="single"/>
        </w:rPr>
        <w:t xml:space="preserve"> intention of </w:t>
      </w:r>
      <w:r w:rsidRPr="000532B4">
        <w:rPr>
          <w:highlight w:val="cyan"/>
          <w:u w:val="single"/>
        </w:rPr>
        <w:t>keeping</w:t>
      </w:r>
      <w:r w:rsidRPr="00B5545A">
        <w:rPr>
          <w:u w:val="single"/>
        </w:rPr>
        <w:t xml:space="preserve"> for one's own </w:t>
      </w:r>
      <w:r w:rsidRPr="000532B4">
        <w:rPr>
          <w:highlight w:val="cyan"/>
          <w:u w:val="single"/>
        </w:rPr>
        <w:t>exclusive</w:t>
      </w:r>
      <w:r w:rsidRPr="00B5545A">
        <w:rPr>
          <w:u w:val="single"/>
        </w:rPr>
        <w:t xml:space="preserve"> use </w:t>
      </w:r>
      <w:r w:rsidRPr="000532B4">
        <w:rPr>
          <w:highlight w:val="cyan"/>
          <w:u w:val="single"/>
        </w:rPr>
        <w:t>would</w:t>
      </w:r>
      <w:r w:rsidRPr="00B5545A">
        <w:rPr>
          <w:u w:val="single"/>
        </w:rPr>
        <w:t xml:space="preserve"> amount to appropriation.</w:t>
      </w:r>
    </w:p>
    <w:p w14:paraId="65A3DCF1" w14:textId="33698411" w:rsidR="00773222" w:rsidRPr="00604FF2" w:rsidRDefault="00773222" w:rsidP="00773222">
      <w:pPr>
        <w:rPr>
          <w:u w:val="single"/>
        </w:rPr>
      </w:pPr>
      <w:r w:rsidRPr="00B5545A">
        <w:rPr>
          <w:u w:val="single"/>
        </w:rPr>
        <w:t xml:space="preserve">The question may also </w:t>
      </w:r>
      <w:r w:rsidRPr="006E1B6F">
        <w:rPr>
          <w:u w:val="single"/>
        </w:rPr>
        <w:t xml:space="preserve">be asked whether or not the purpose of appropriation, that is whether it takes place in the name of science, for enrichment, or for any other purpose would have a bearing on the question of its lawfulness. </w:t>
      </w:r>
      <w:r w:rsidRPr="000532B4">
        <w:rPr>
          <w:highlight w:val="cyan"/>
          <w:u w:val="single"/>
        </w:rPr>
        <w:t>Normal</w:t>
      </w:r>
      <w:r w:rsidRPr="006E1B6F">
        <w:rPr>
          <w:u w:val="single"/>
        </w:rPr>
        <w:t>ly</w:t>
      </w:r>
      <w:r w:rsidRPr="00B5545A">
        <w:rPr>
          <w:u w:val="single"/>
        </w:rPr>
        <w:t xml:space="preserve">, the purpose of </w:t>
      </w:r>
      <w:r w:rsidRPr="000532B4">
        <w:rPr>
          <w:highlight w:val="cyan"/>
          <w:u w:val="single"/>
        </w:rPr>
        <w:t>appropriation</w:t>
      </w:r>
      <w:r w:rsidRPr="00B5545A">
        <w:rPr>
          <w:u w:val="single"/>
        </w:rPr>
        <w:t xml:space="preserve"> should have little bearing on the prohibition except that to constitute appropriation, the acquisition must be </w:t>
      </w:r>
      <w:r w:rsidRPr="000532B4">
        <w:rPr>
          <w:highlight w:val="cyan"/>
          <w:u w:val="single"/>
        </w:rPr>
        <w:t>carried out</w:t>
      </w:r>
      <w:r w:rsidRPr="00B5545A">
        <w:rPr>
          <w:u w:val="single"/>
        </w:rPr>
        <w:t xml:space="preserve"> </w:t>
      </w:r>
      <w:r w:rsidRPr="000532B4">
        <w:rPr>
          <w:highlight w:val="cyan"/>
          <w:u w:val="single"/>
        </w:rPr>
        <w:t>for</w:t>
      </w:r>
      <w:r w:rsidRPr="00B5545A">
        <w:rPr>
          <w:u w:val="single"/>
        </w:rPr>
        <w:t xml:space="preserve"> the purpose of one's </w:t>
      </w:r>
      <w:r w:rsidRPr="000532B4">
        <w:rPr>
          <w:highlight w:val="cyan"/>
          <w:u w:val="single"/>
        </w:rPr>
        <w:t>own or exclusive use</w:t>
      </w:r>
      <w:r w:rsidRPr="00B5545A">
        <w:rPr>
          <w:u w:val="single"/>
        </w:rPr>
        <w:t xml:space="preserve">. However, since the Treaty proclaims freedom of scientific investigation </w:t>
      </w:r>
      <w:r w:rsidRPr="000532B4">
        <w:rPr>
          <w:highlight w:val="cyan"/>
          <w:u w:val="single"/>
        </w:rPr>
        <w:t>in outer space</w:t>
      </w:r>
      <w:r w:rsidRPr="00B5545A">
        <w:rPr>
          <w:u w:val="single"/>
        </w:rPr>
        <w:t xml:space="preserve">, 6 there seems to be some support for the </w:t>
      </w:r>
      <w:r w:rsidRPr="00B5545A">
        <w:rPr>
          <w:u w:val="single"/>
        </w:rPr>
        <w:lastRenderedPageBreak/>
        <w:t xml:space="preserve">argument that if the </w:t>
      </w:r>
      <w:r w:rsidRPr="000532B4">
        <w:rPr>
          <w:highlight w:val="cyan"/>
          <w:u w:val="single"/>
        </w:rPr>
        <w:t>appropriation</w:t>
      </w:r>
      <w:r w:rsidRPr="00B5545A">
        <w:rPr>
          <w:u w:val="single"/>
        </w:rPr>
        <w:t xml:space="preserve"> takes place </w:t>
      </w:r>
      <w:r w:rsidRPr="000532B4">
        <w:rPr>
          <w:highlight w:val="cyan"/>
          <w:u w:val="single"/>
        </w:rPr>
        <w:t>in the name of science or</w:t>
      </w:r>
      <w:r w:rsidRPr="00B5545A">
        <w:rPr>
          <w:u w:val="single"/>
        </w:rPr>
        <w:t xml:space="preserve"> in the course of a scientific </w:t>
      </w:r>
      <w:r w:rsidRPr="000532B4">
        <w:rPr>
          <w:highlight w:val="cyan"/>
          <w:u w:val="single"/>
        </w:rPr>
        <w:t>investigation</w:t>
      </w:r>
      <w:r w:rsidRPr="00B5545A">
        <w:rPr>
          <w:u w:val="single"/>
        </w:rPr>
        <w:t xml:space="preserve"> in outer space, including the moon and other celestial bodies, such use would </w:t>
      </w:r>
      <w:r w:rsidRPr="000532B4">
        <w:rPr>
          <w:highlight w:val="cyan"/>
          <w:u w:val="single"/>
        </w:rPr>
        <w:t>not</w:t>
      </w:r>
      <w:r w:rsidRPr="00B5545A">
        <w:rPr>
          <w:u w:val="single"/>
        </w:rPr>
        <w:t xml:space="preserve"> be </w:t>
      </w:r>
      <w:r w:rsidRPr="000532B4">
        <w:rPr>
          <w:highlight w:val="cyan"/>
          <w:u w:val="single"/>
        </w:rPr>
        <w:t>prohibited</w:t>
      </w:r>
      <w:r w:rsidRPr="00B5545A">
        <w:rPr>
          <w:u w:val="single"/>
        </w:rPr>
        <w:t xml:space="preserve">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w:t>
      </w:r>
    </w:p>
    <w:p w14:paraId="5406BCC7" w14:textId="3D8E4752" w:rsidR="001D2C1E" w:rsidRPr="00CC1BBB" w:rsidRDefault="00773222" w:rsidP="001D2C1E">
      <w:pPr>
        <w:pStyle w:val="Heading4"/>
      </w:pPr>
      <w:r>
        <w:t>3</w:t>
      </w:r>
      <w:r w:rsidR="001D2C1E">
        <w:t>] “Appropriation” excludes mining ---OST Consensus</w:t>
      </w:r>
    </w:p>
    <w:p w14:paraId="218503E6" w14:textId="77777777" w:rsidR="001D2C1E" w:rsidRPr="00EA254D" w:rsidRDefault="001D2C1E" w:rsidP="001D2C1E">
      <w:r w:rsidRPr="009044D2">
        <w:rPr>
          <w:rStyle w:val="Style13ptBold"/>
        </w:rPr>
        <w:t>Hofmann and Bergamasco 19</w:t>
      </w:r>
      <w:r>
        <w:t xml:space="preserve"> [</w:t>
      </w:r>
      <w:proofErr w:type="spellStart"/>
      <w:r>
        <w:t>Mahulena</w:t>
      </w:r>
      <w:proofErr w:type="spellEnd"/>
      <w:r>
        <w:t xml:space="preserve"> Hofmann (</w:t>
      </w:r>
      <w:r w:rsidRPr="008D5925">
        <w:t xml:space="preserve">SES Chair in Space, </w:t>
      </w:r>
      <w:proofErr w:type="spellStart"/>
      <w:r w:rsidRPr="008D5925">
        <w:t>SatCom</w:t>
      </w:r>
      <w:proofErr w:type="spellEnd"/>
      <w:r w:rsidRPr="008D5925">
        <w:t xml:space="preserve"> and Media Law at the University of Luxembourg</w:t>
      </w:r>
      <w:r>
        <w:t xml:space="preserve">) and Federico Bergamasco (PhD Researcher in aviation, telecommunication and space law University of Luxembourg). “Space resources activities from the perspective of sustainability: legal aspects”. Global Sustainability. </w:t>
      </w:r>
      <w:r w:rsidRPr="00C91FF3">
        <w:t>9 December 2019</w:t>
      </w:r>
      <w:r>
        <w:t xml:space="preserve">. </w:t>
      </w:r>
      <w:hyperlink r:id="rId45" w:history="1">
        <w:r w:rsidRPr="00780B69">
          <w:rPr>
            <w:rStyle w:val="Hyperlink"/>
          </w:rPr>
          <w:t>https://www.cambridge.org/core/services/aop-cambridge-core/content/view/DF153F4A77970AC9E12444EC2B001F8A/S2059479819000279a.pdf/div-class-title-space-resources-activities-from-the-perspective-of-sustainability-legal-aspects-div.pdf</w:t>
        </w:r>
      </w:hyperlink>
      <w:r>
        <w:t>]</w:t>
      </w:r>
    </w:p>
    <w:p w14:paraId="06F34DB9" w14:textId="77777777" w:rsidR="001D2C1E" w:rsidRPr="00714BFA" w:rsidRDefault="001D2C1E" w:rsidP="001D2C1E">
      <w:pPr>
        <w:rPr>
          <w:sz w:val="16"/>
        </w:rPr>
      </w:pPr>
      <w:r w:rsidRPr="00E661B1">
        <w:rPr>
          <w:rStyle w:val="Emphasis"/>
        </w:rPr>
        <w:t xml:space="preserve">However, the purpose of </w:t>
      </w:r>
      <w:r w:rsidRPr="000532B4">
        <w:rPr>
          <w:rStyle w:val="Emphasis"/>
          <w:highlight w:val="cyan"/>
        </w:rPr>
        <w:t>space mining</w:t>
      </w:r>
      <w:r w:rsidRPr="00E661B1">
        <w:rPr>
          <w:rStyle w:val="Emphasis"/>
        </w:rPr>
        <w:t xml:space="preserve"> activities </w:t>
      </w:r>
      <w:r w:rsidRPr="000532B4">
        <w:rPr>
          <w:rStyle w:val="Emphasis"/>
          <w:highlight w:val="cyan"/>
        </w:rPr>
        <w:t>is considered</w:t>
      </w:r>
      <w:r w:rsidRPr="00E661B1">
        <w:rPr>
          <w:rStyle w:val="Emphasis"/>
        </w:rPr>
        <w:t xml:space="preserve"> to be </w:t>
      </w:r>
      <w:r w:rsidRPr="000532B4">
        <w:rPr>
          <w:rStyle w:val="Emphasis"/>
          <w:highlight w:val="cyan"/>
        </w:rPr>
        <w:t>neither</w:t>
      </w:r>
      <w:r w:rsidRPr="00E661B1">
        <w:rPr>
          <w:rStyle w:val="Emphasis"/>
        </w:rPr>
        <w:t xml:space="preserve"> any ‘</w:t>
      </w:r>
      <w:r w:rsidRPr="000532B4">
        <w:rPr>
          <w:rStyle w:val="Emphasis"/>
          <w:highlight w:val="cyan"/>
        </w:rPr>
        <w:t>appropriation’</w:t>
      </w:r>
      <w:r w:rsidRPr="00E661B1">
        <w:rPr>
          <w:rStyle w:val="Emphasis"/>
        </w:rPr>
        <w:t xml:space="preserve"> of parts </w:t>
      </w:r>
      <w:r w:rsidRPr="000532B4">
        <w:rPr>
          <w:rStyle w:val="Emphasis"/>
          <w:highlight w:val="cyan"/>
        </w:rPr>
        <w:t>of outer space nor of space resources</w:t>
      </w:r>
      <w:r w:rsidRPr="00E661B1">
        <w:rPr>
          <w:rStyle w:val="Emphasis"/>
        </w:rPr>
        <w:t xml:space="preserve"> in situ. Instead, </w:t>
      </w:r>
      <w:r w:rsidRPr="000532B4">
        <w:rPr>
          <w:rStyle w:val="Emphasis"/>
          <w:highlight w:val="cyan"/>
        </w:rPr>
        <w:t>the sole aim</w:t>
      </w:r>
      <w:r w:rsidRPr="00E661B1">
        <w:rPr>
          <w:rStyle w:val="Emphasis"/>
        </w:rPr>
        <w:t xml:space="preserve"> of any such activities </w:t>
      </w:r>
      <w:r w:rsidRPr="000532B4">
        <w:rPr>
          <w:rStyle w:val="Emphasis"/>
          <w:highlight w:val="cyan"/>
        </w:rPr>
        <w:t>is</w:t>
      </w:r>
      <w:r w:rsidRPr="00E661B1">
        <w:rPr>
          <w:rStyle w:val="Emphasis"/>
        </w:rPr>
        <w:t xml:space="preserve"> their </w:t>
      </w:r>
      <w:r w:rsidRPr="000532B4">
        <w:rPr>
          <w:rStyle w:val="Emphasis"/>
          <w:highlight w:val="cyan"/>
        </w:rPr>
        <w:t>extraction, use and commercialization</w:t>
      </w:r>
      <w:r w:rsidRPr="00E661B1">
        <w:rPr>
          <w:rStyle w:val="Emphasis"/>
        </w:rPr>
        <w:t xml:space="preserve">, </w:t>
      </w:r>
      <w:r w:rsidRPr="000532B4">
        <w:rPr>
          <w:rStyle w:val="Emphasis"/>
          <w:highlight w:val="cyan"/>
        </w:rPr>
        <w:t>without</w:t>
      </w:r>
      <w:r w:rsidRPr="00E661B1">
        <w:rPr>
          <w:rStyle w:val="Emphasis"/>
        </w:rPr>
        <w:t xml:space="preserve"> any </w:t>
      </w:r>
      <w:r w:rsidRPr="000532B4">
        <w:rPr>
          <w:rStyle w:val="Emphasis"/>
          <w:highlight w:val="cyan"/>
        </w:rPr>
        <w:t>territorial demands or titles</w:t>
      </w:r>
      <w:r w:rsidRPr="00E661B1">
        <w:rPr>
          <w:rStyle w:val="Emphasis"/>
        </w:rPr>
        <w:t xml:space="preserve"> as to the celestial bodies (or parts thereof) concerned (Mizushima et al., 2017).</w:t>
      </w:r>
      <w:r w:rsidRPr="00697FB3">
        <w:rPr>
          <w:sz w:val="16"/>
        </w:rPr>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0532B4">
        <w:rPr>
          <w:rStyle w:val="Emphasis"/>
          <w:highlight w:val="cyan"/>
        </w:rPr>
        <w:t>recognized by</w:t>
      </w:r>
      <w:r w:rsidRPr="00697FB3">
        <w:rPr>
          <w:rStyle w:val="Emphasis"/>
        </w:rPr>
        <w:t xml:space="preserve"> the drafters of the </w:t>
      </w:r>
      <w:r w:rsidRPr="000532B4">
        <w:rPr>
          <w:rStyle w:val="Emphasis"/>
          <w:highlight w:val="cyan"/>
        </w:rPr>
        <w:t>OST</w:t>
      </w:r>
      <w:r w:rsidRPr="00697FB3">
        <w:rPr>
          <w:rStyle w:val="Emphasis"/>
        </w:rPr>
        <w:t xml:space="preserve"> in its Articles IX and XII, </w:t>
      </w:r>
      <w:r w:rsidRPr="000532B4">
        <w:rPr>
          <w:rStyle w:val="Emphasis"/>
          <w:highlight w:val="cyan"/>
        </w:rPr>
        <w:t>a purely scientific project</w:t>
      </w:r>
      <w:r w:rsidRPr="00697FB3">
        <w:rPr>
          <w:rStyle w:val="Emphasis"/>
        </w:rPr>
        <w:t xml:space="preserve"> in one area of outer space could de facto prevent research at the same site by a subject from another State.</w:t>
      </w:r>
      <w:r w:rsidRPr="00697FB3">
        <w:rPr>
          <w:sz w:val="16"/>
        </w:rPr>
        <w:t xml:space="preserve"> To avoid such situations, the Treaty pre-envisages a system of international consultations aimed at avoiding any harmful interference with operations.</w:t>
      </w:r>
    </w:p>
    <w:p w14:paraId="3EF96A67" w14:textId="545BB3B0" w:rsidR="001D2C1E" w:rsidRPr="00091D29" w:rsidRDefault="00773222" w:rsidP="001D2C1E">
      <w:pPr>
        <w:pStyle w:val="Heading4"/>
        <w:rPr>
          <w:color w:val="FF0000"/>
        </w:rPr>
      </w:pPr>
      <w:r w:rsidRPr="00091D29">
        <w:rPr>
          <w:color w:val="FF0000"/>
        </w:rPr>
        <w:t>4]</w:t>
      </w:r>
      <w:r w:rsidR="001D2C1E" w:rsidRPr="00091D29">
        <w:rPr>
          <w:color w:val="FF0000"/>
        </w:rPr>
        <w:t xml:space="preserve"> “Outer space” excludes asteroids---</w:t>
      </w:r>
    </w:p>
    <w:p w14:paraId="0173D41A" w14:textId="77777777" w:rsidR="001D2C1E" w:rsidRPr="00091D29" w:rsidRDefault="001D2C1E" w:rsidP="001D2C1E">
      <w:pPr>
        <w:rPr>
          <w:color w:val="FF0000"/>
        </w:rPr>
      </w:pPr>
      <w:r w:rsidRPr="00091D29">
        <w:rPr>
          <w:rStyle w:val="Style13ptBold"/>
          <w:color w:val="FF0000"/>
        </w:rPr>
        <w:t>Team Leverage Edu, 5-21</w:t>
      </w:r>
      <w:r w:rsidRPr="00091D29">
        <w:rPr>
          <w:color w:val="FF0000"/>
        </w:rPr>
        <w:t>-2021, "Celestial Bodies: Planets, Comets, Asteroids and More," Leverage Edu, https://leverageedu.com/blog/celestial-bodies/</w:t>
      </w:r>
    </w:p>
    <w:p w14:paraId="539CA563" w14:textId="77777777" w:rsidR="001D2C1E" w:rsidRPr="00091D29" w:rsidRDefault="001D2C1E" w:rsidP="001D2C1E">
      <w:pPr>
        <w:rPr>
          <w:color w:val="FF0000"/>
          <w:u w:val="single"/>
        </w:rPr>
      </w:pPr>
      <w:r w:rsidRPr="00091D29">
        <w:rPr>
          <w:rStyle w:val="StyleUnderline"/>
          <w:color w:val="FF0000"/>
          <w:highlight w:val="cyan"/>
        </w:rPr>
        <w:t>Asteroids are celestial bodies</w:t>
      </w:r>
      <w:r w:rsidRPr="00091D29">
        <w:rPr>
          <w:rStyle w:val="StyleUnderline"/>
          <w:color w:val="FF0000"/>
        </w:rPr>
        <w:t xml:space="preserve"> in space</w:t>
      </w:r>
      <w:r w:rsidRPr="00091D29">
        <w:rPr>
          <w:color w:val="FF0000"/>
        </w:rPr>
        <w:t xml:space="preserve"> that are thin, irregularly formed </w:t>
      </w:r>
      <w:r w:rsidRPr="00091D29">
        <w:rPr>
          <w:rStyle w:val="StyleUnderline"/>
          <w:color w:val="FF0000"/>
        </w:rPr>
        <w:t>rocks made of metal or minerals that revolve</w:t>
      </w:r>
      <w:r w:rsidRPr="00091D29">
        <w:rPr>
          <w:color w:val="FF0000"/>
        </w:rPr>
        <w:t xml:space="preserve"> around </w:t>
      </w:r>
      <w:r w:rsidRPr="00091D29">
        <w:rPr>
          <w:rStyle w:val="StyleUnderline"/>
          <w:color w:val="FF0000"/>
        </w:rPr>
        <w:t>the sun</w:t>
      </w:r>
      <w:r w:rsidRPr="00091D29">
        <w:rPr>
          <w:color w:val="FF0000"/>
        </w:rPr>
        <w:t xml:space="preserve">. These are </w:t>
      </w:r>
      <w:r w:rsidRPr="00091D29">
        <w:rPr>
          <w:rStyle w:val="StyleUnderline"/>
          <w:color w:val="FF0000"/>
        </w:rPr>
        <w:t>mostly located between Mars and Jupiter</w:t>
      </w:r>
      <w:r w:rsidRPr="00091D29">
        <w:rPr>
          <w:color w:val="FF0000"/>
        </w:rPr>
        <w:t xml:space="preserve"> in a region known as the </w:t>
      </w:r>
      <w:r w:rsidRPr="00091D29">
        <w:rPr>
          <w:rStyle w:val="StyleUnderline"/>
          <w:color w:val="FF0000"/>
        </w:rPr>
        <w:t>asteroid belt.</w:t>
      </w:r>
    </w:p>
    <w:p w14:paraId="2E7DAD4F" w14:textId="3B81ACCB" w:rsidR="00377F30" w:rsidRDefault="00377F30" w:rsidP="006D6D62"/>
    <w:p w14:paraId="5DC8D0B2" w14:textId="77777777" w:rsidR="00377F30" w:rsidRPr="00B63381" w:rsidRDefault="00377F30" w:rsidP="00377F30"/>
    <w:p w14:paraId="7BFB3751" w14:textId="77777777" w:rsidR="00377F30" w:rsidRDefault="00377F30" w:rsidP="00377F30">
      <w:pPr>
        <w:pStyle w:val="Heading4"/>
      </w:pPr>
      <w:r w:rsidRPr="002A4A12">
        <w:t>Vote neg—</w:t>
      </w:r>
    </w:p>
    <w:p w14:paraId="6F862BE3" w14:textId="77777777" w:rsidR="00377F30" w:rsidRPr="00B63381" w:rsidRDefault="00377F30" w:rsidP="00377F30"/>
    <w:p w14:paraId="094EA146" w14:textId="77777777" w:rsidR="00377F30" w:rsidRDefault="00377F30" w:rsidP="00377F30">
      <w:pPr>
        <w:pStyle w:val="Heading4"/>
      </w:pPr>
      <w:r w:rsidRPr="002A4A12">
        <w:lastRenderedPageBreak/>
        <w:t>1</w:t>
      </w:r>
      <w:r>
        <w:t>]</w:t>
      </w:r>
      <w:r w:rsidRPr="002A4A12">
        <w:t xml:space="preserve"> </w:t>
      </w:r>
      <w:r w:rsidRPr="002A2EA1">
        <w:rPr>
          <w:u w:val="single"/>
        </w:rPr>
        <w:t>Limits</w:t>
      </w:r>
      <w:r w:rsidRPr="002A4A12">
        <w:t xml:space="preserve"> – </w:t>
      </w:r>
      <w:r>
        <w:t xml:space="preserve">Letting </w:t>
      </w:r>
      <w:proofErr w:type="spellStart"/>
      <w:r>
        <w:t>affs</w:t>
      </w:r>
      <w:proofErr w:type="spellEnd"/>
      <w:r>
        <w:t xml:space="preserve"> add anything to the </w:t>
      </w:r>
      <w:proofErr w:type="spellStart"/>
      <w:r>
        <w:t>aff</w:t>
      </w:r>
      <w:proofErr w:type="spellEnd"/>
      <w:r>
        <w:t xml:space="preserve"> explodes limits</w:t>
      </w:r>
      <w:r w:rsidRPr="002A4A12">
        <w:t xml:space="preserve"> –</w:t>
      </w:r>
      <w:r>
        <w:t xml:space="preserve"> truisms like </w:t>
      </w:r>
      <w:r w:rsidRPr="002A4A12">
        <w:t>"2+2</w:t>
      </w:r>
      <w:r>
        <w:t>=</w:t>
      </w:r>
      <w:r w:rsidRPr="002A4A12">
        <w:t>4</w:t>
      </w:r>
      <w:r>
        <w:t xml:space="preserve">” or </w:t>
      </w:r>
      <w:r w:rsidRPr="002A4A12">
        <w:t xml:space="preserve">"racism bad" </w:t>
      </w:r>
      <w:r>
        <w:t xml:space="preserve">suddenly become additional </w:t>
      </w:r>
      <w:proofErr w:type="spellStart"/>
      <w:r>
        <w:t>aff</w:t>
      </w:r>
      <w:proofErr w:type="spellEnd"/>
      <w:r>
        <w:t xml:space="preserve"> ground if you meet the floor of the </w:t>
      </w:r>
      <w:proofErr w:type="spellStart"/>
      <w:r>
        <w:t>rez</w:t>
      </w:r>
      <w:proofErr w:type="spellEnd"/>
      <w:r>
        <w:t xml:space="preserve"> – means even if we have ground, the </w:t>
      </w:r>
      <w:proofErr w:type="spellStart"/>
      <w:r>
        <w:t>aff</w:t>
      </w:r>
      <w:proofErr w:type="spellEnd"/>
      <w:r>
        <w:t xml:space="preserve"> will always win truth claims which outweigh on sheer probability. AND lets the affirmative contradict – adding “not” or replacing “unjust” with “just” suddenly becomes topical when we do away with the words in the </w:t>
      </w:r>
      <w:proofErr w:type="spellStart"/>
      <w:r>
        <w:t>rez</w:t>
      </w:r>
      <w:proofErr w:type="spellEnd"/>
      <w:r>
        <w:t xml:space="preserve">. </w:t>
      </w:r>
    </w:p>
    <w:p w14:paraId="288DAD02" w14:textId="77777777" w:rsidR="00377F30" w:rsidRPr="004606ED" w:rsidRDefault="00377F30" w:rsidP="00377F30"/>
    <w:p w14:paraId="5E32F081" w14:textId="77777777" w:rsidR="00377F30" w:rsidRDefault="00377F30" w:rsidP="00377F30">
      <w:pPr>
        <w:pStyle w:val="Heading4"/>
      </w:pPr>
      <w:r>
        <w:t xml:space="preserve">2] </w:t>
      </w:r>
      <w:r w:rsidRPr="00F95C00">
        <w:rPr>
          <w:u w:val="single"/>
        </w:rPr>
        <w:t>Ground</w:t>
      </w:r>
      <w:r w:rsidRPr="00E94975">
        <w:t xml:space="preserve"> – wrecks </w:t>
      </w:r>
      <w:r>
        <w:t xml:space="preserve">all neg arguments </w:t>
      </w:r>
      <w:r w:rsidRPr="00E94975">
        <w:t xml:space="preserve">– </w:t>
      </w:r>
      <w:r>
        <w:t xml:space="preserve">smart </w:t>
      </w:r>
      <w:proofErr w:type="spellStart"/>
      <w:r>
        <w:t>affs</w:t>
      </w:r>
      <w:proofErr w:type="spellEnd"/>
      <w:r>
        <w:t xml:space="preserve"> under their </w:t>
      </w:r>
      <w:proofErr w:type="spellStart"/>
      <w:r>
        <w:t>interp</w:t>
      </w:r>
      <w:proofErr w:type="spellEnd"/>
      <w:r>
        <w:t xml:space="preserve"> will just add planks outside of the topic to solve DAs or wreck CP competition – planks about R&amp;D funding solves innovation, random reforms could solve econ or warming – makes advantage CPs T. Meeting the floor of the </w:t>
      </w:r>
      <w:proofErr w:type="spellStart"/>
      <w:r>
        <w:t>rez</w:t>
      </w:r>
      <w:proofErr w:type="spellEnd"/>
      <w:r>
        <w:t xml:space="preserve"> is not sufficient if there is no ceiling to topical affirmatives </w:t>
      </w:r>
    </w:p>
    <w:p w14:paraId="63416957" w14:textId="77777777" w:rsidR="00377F30" w:rsidRPr="00B60715" w:rsidRDefault="00377F30" w:rsidP="00377F30"/>
    <w:p w14:paraId="5F731EB2" w14:textId="77777777" w:rsidR="00377F30" w:rsidRDefault="00377F30" w:rsidP="00377F30">
      <w:pPr>
        <w:pStyle w:val="Heading4"/>
      </w:pPr>
      <w:r>
        <w:t xml:space="preserve">T is </w:t>
      </w:r>
      <w:r w:rsidRPr="00E94975">
        <w:t xml:space="preserve">Drop the Debater </w:t>
      </w:r>
      <w:r>
        <w:t xml:space="preserve">– the entire </w:t>
      </w:r>
      <w:proofErr w:type="spellStart"/>
      <w:r>
        <w:t>aff</w:t>
      </w:r>
      <w:proofErr w:type="spellEnd"/>
      <w:r>
        <w:t xml:space="preserve"> violates</w:t>
      </w:r>
    </w:p>
    <w:p w14:paraId="5E6D88AD" w14:textId="77777777" w:rsidR="00377F30" w:rsidRPr="00091D29" w:rsidRDefault="00377F30" w:rsidP="00377F30">
      <w:pPr>
        <w:rPr>
          <w:color w:val="FF0000"/>
        </w:rPr>
      </w:pPr>
    </w:p>
    <w:p w14:paraId="2B2131E9" w14:textId="77777777" w:rsidR="00377F30" w:rsidRPr="00091D29" w:rsidRDefault="00377F30" w:rsidP="00377F30">
      <w:pPr>
        <w:pStyle w:val="Heading4"/>
        <w:rPr>
          <w:color w:val="FF0000"/>
        </w:rPr>
      </w:pPr>
      <w:r w:rsidRPr="00091D29">
        <w:rPr>
          <w:color w:val="FF0000"/>
        </w:rPr>
        <w:t xml:space="preserve">CI – 1] Topicality is a yes/no question, you can’t be reasonably topical and 2] Reasonability invites arbitrary judge intervention 3] Reasonability is a race to the bottom, CIs solve – better </w:t>
      </w:r>
      <w:proofErr w:type="spellStart"/>
      <w:r w:rsidRPr="00091D29">
        <w:rPr>
          <w:color w:val="FF0000"/>
        </w:rPr>
        <w:t>interps</w:t>
      </w:r>
      <w:proofErr w:type="spellEnd"/>
      <w:r w:rsidRPr="00091D29">
        <w:rPr>
          <w:color w:val="FF0000"/>
        </w:rPr>
        <w:t xml:space="preserve"> win </w:t>
      </w:r>
    </w:p>
    <w:p w14:paraId="3384820D" w14:textId="77777777" w:rsidR="00377F30" w:rsidRPr="00091D29" w:rsidRDefault="00377F30" w:rsidP="00377F30">
      <w:pPr>
        <w:rPr>
          <w:color w:val="FF0000"/>
        </w:rPr>
      </w:pPr>
    </w:p>
    <w:p w14:paraId="7D7DEE5B" w14:textId="77777777" w:rsidR="00377F30" w:rsidRPr="00091D29" w:rsidRDefault="00377F30" w:rsidP="00377F30">
      <w:pPr>
        <w:pStyle w:val="Heading4"/>
        <w:rPr>
          <w:color w:val="FF0000"/>
        </w:rPr>
      </w:pPr>
      <w:r w:rsidRPr="00091D29">
        <w:rPr>
          <w:color w:val="FF0000"/>
        </w:rPr>
        <w:t xml:space="preserve">No RVIs - 1] Illogical – shouldn’t win for meeting a stock issue 2] Makes checking abuse a high risk issue – discourages checking </w:t>
      </w:r>
      <w:proofErr w:type="gramStart"/>
      <w:r w:rsidRPr="00091D29">
        <w:rPr>
          <w:color w:val="FF0000"/>
        </w:rPr>
        <w:t>abuse ,</w:t>
      </w:r>
      <w:proofErr w:type="gramEnd"/>
      <w:r w:rsidRPr="00091D29">
        <w:rPr>
          <w:color w:val="FF0000"/>
        </w:rPr>
        <w:t xml:space="preserve"> 3] Baiting since the 1AC will purposely be abusive, and </w:t>
      </w:r>
    </w:p>
    <w:p w14:paraId="632E1DC1" w14:textId="77777777" w:rsidR="00377F30" w:rsidRDefault="00377F30" w:rsidP="00377F30"/>
    <w:p w14:paraId="7B386953" w14:textId="77777777" w:rsidR="00377F30" w:rsidRDefault="00377F30" w:rsidP="00377F30">
      <w:pPr>
        <w:pStyle w:val="Heading4"/>
      </w:pPr>
      <w:r>
        <w:t xml:space="preserve">T first – </w:t>
      </w:r>
    </w:p>
    <w:p w14:paraId="3E2D8ACA" w14:textId="77777777" w:rsidR="00377F30" w:rsidRDefault="00377F30" w:rsidP="00377F30">
      <w:pPr>
        <w:pStyle w:val="Heading4"/>
      </w:pPr>
      <w:r>
        <w:t xml:space="preserve">A] </w:t>
      </w:r>
      <w:r w:rsidRPr="00CD5355">
        <w:rPr>
          <w:u w:val="single"/>
        </w:rPr>
        <w:t>Magnitude</w:t>
      </w:r>
      <w:r>
        <w:t xml:space="preserve"> – Affects the largest portion of the debate. </w:t>
      </w:r>
    </w:p>
    <w:p w14:paraId="7432481D" w14:textId="77777777" w:rsidR="00377F30" w:rsidRDefault="00377F30" w:rsidP="00377F30">
      <w:pPr>
        <w:pStyle w:val="Heading4"/>
      </w:pPr>
      <w:r>
        <w:t xml:space="preserve">B] </w:t>
      </w:r>
      <w:r w:rsidRPr="00CD5355">
        <w:rPr>
          <w:u w:val="single"/>
        </w:rPr>
        <w:t>Norming</w:t>
      </w:r>
      <w:r>
        <w:t xml:space="preserve"> – Only a few months to set topic norms – 1ar theory on other topics solves neg abuse </w:t>
      </w:r>
    </w:p>
    <w:p w14:paraId="48056D7B" w14:textId="77777777" w:rsidR="00377F30" w:rsidRPr="00554877" w:rsidRDefault="00377F30" w:rsidP="00377F30"/>
    <w:p w14:paraId="2ECA0614" w14:textId="77777777" w:rsidR="005A01A2" w:rsidRPr="005A01A2" w:rsidRDefault="005A01A2" w:rsidP="005A01A2"/>
    <w:p w14:paraId="603F3809" w14:textId="77777777" w:rsidR="00F95FBB" w:rsidRPr="00922D8B" w:rsidRDefault="00F95FBB" w:rsidP="00F95FBB"/>
    <w:p w14:paraId="2D864BBA" w14:textId="5AAD7A63" w:rsidR="00F95FBB" w:rsidRDefault="004B772F" w:rsidP="004B772F">
      <w:pPr>
        <w:pStyle w:val="Heading1"/>
      </w:pPr>
      <w:r>
        <w:lastRenderedPageBreak/>
        <w:t>Case</w:t>
      </w:r>
    </w:p>
    <w:p w14:paraId="667F211E" w14:textId="2E485376" w:rsidR="001D2C1E" w:rsidRDefault="006D6D62" w:rsidP="00C96982">
      <w:pPr>
        <w:pStyle w:val="Heading2"/>
      </w:pPr>
      <w:r>
        <w:lastRenderedPageBreak/>
        <w:t>O</w:t>
      </w:r>
      <w:r w:rsidR="001D2C1E">
        <w:t>verview</w:t>
      </w:r>
    </w:p>
    <w:p w14:paraId="45A77F89" w14:textId="53DF544A" w:rsidR="006D6D62" w:rsidRPr="002E7DE2" w:rsidRDefault="006D6D62" w:rsidP="006D6D62">
      <w:pPr>
        <w:pStyle w:val="Heading4"/>
        <w:rPr>
          <w:rFonts w:asciiTheme="majorHAnsi" w:hAnsiTheme="majorHAnsi" w:cstheme="majorHAnsi"/>
        </w:rPr>
      </w:pPr>
      <w:r>
        <w:rPr>
          <w:rFonts w:asciiTheme="majorHAnsi" w:hAnsiTheme="majorHAnsi" w:cstheme="majorHAnsi"/>
        </w:rPr>
        <w:t xml:space="preserve">1] </w:t>
      </w:r>
      <w:r w:rsidRPr="002E7DE2">
        <w:rPr>
          <w:rFonts w:asciiTheme="majorHAnsi" w:hAnsiTheme="majorHAnsi" w:cstheme="majorHAnsi"/>
        </w:rPr>
        <w:t xml:space="preserve">Only evaluate the net amount </w:t>
      </w:r>
      <w:r>
        <w:rPr>
          <w:rFonts w:asciiTheme="majorHAnsi" w:hAnsiTheme="majorHAnsi" w:cstheme="majorHAnsi"/>
        </w:rPr>
        <w:t>cap</w:t>
      </w:r>
      <w:r w:rsidRPr="002E7DE2">
        <w:rPr>
          <w:rFonts w:asciiTheme="majorHAnsi" w:hAnsiTheme="majorHAnsi" w:cstheme="majorHAnsi"/>
        </w:rPr>
        <w:t xml:space="preserve"> </w:t>
      </w:r>
      <w:r>
        <w:rPr>
          <w:rFonts w:asciiTheme="majorHAnsi" w:hAnsiTheme="majorHAnsi" w:cstheme="majorHAnsi"/>
        </w:rPr>
        <w:t>solved</w:t>
      </w:r>
      <w:r w:rsidRPr="002E7DE2">
        <w:rPr>
          <w:rFonts w:asciiTheme="majorHAnsi" w:hAnsiTheme="majorHAnsi" w:cstheme="majorHAnsi"/>
        </w:rPr>
        <w:t xml:space="preserve"> by the </w:t>
      </w:r>
      <w:proofErr w:type="spellStart"/>
      <w:r w:rsidRPr="002E7DE2">
        <w:rPr>
          <w:rFonts w:asciiTheme="majorHAnsi" w:hAnsiTheme="majorHAnsi" w:cstheme="majorHAnsi"/>
        </w:rPr>
        <w:t>aff</w:t>
      </w:r>
      <w:proofErr w:type="spellEnd"/>
      <w:r>
        <w:rPr>
          <w:rFonts w:asciiTheme="majorHAnsi" w:hAnsiTheme="majorHAnsi" w:cstheme="majorHAnsi"/>
        </w:rPr>
        <w:t xml:space="preserve"> </w:t>
      </w:r>
      <w:r w:rsidRPr="002E7DE2">
        <w:rPr>
          <w:rFonts w:asciiTheme="majorHAnsi" w:hAnsiTheme="majorHAnsi" w:cstheme="majorHAnsi"/>
        </w:rPr>
        <w:t>Filter the debate through scope of solvency—there’s no impact to root cause if they don’t solve it</w:t>
      </w:r>
      <w:r>
        <w:rPr>
          <w:rFonts w:asciiTheme="majorHAnsi" w:hAnsiTheme="majorHAnsi" w:cstheme="majorHAnsi"/>
        </w:rPr>
        <w:t xml:space="preserve">. </w:t>
      </w:r>
      <w:proofErr w:type="spellStart"/>
      <w:r>
        <w:t>Aff</w:t>
      </w:r>
      <w:proofErr w:type="spellEnd"/>
      <w:r>
        <w:t xml:space="preserve"> cannot overcome the sum total of capitalis</w:t>
      </w:r>
      <w:r>
        <w:t>m</w:t>
      </w:r>
      <w:r>
        <w:t>– structural barriers that are outside the scope of resolution will always exist</w:t>
      </w:r>
    </w:p>
    <w:p w14:paraId="45D48343" w14:textId="77777777" w:rsidR="006D6D62" w:rsidRDefault="006D6D62" w:rsidP="006D6D62">
      <w:pPr>
        <w:pStyle w:val="Heading4"/>
        <w:rPr>
          <w:rFonts w:asciiTheme="majorHAnsi" w:hAnsiTheme="majorHAnsi" w:cstheme="majorHAnsi"/>
        </w:rPr>
      </w:pPr>
      <w:r>
        <w:rPr>
          <w:rFonts w:asciiTheme="majorHAnsi" w:hAnsiTheme="majorHAnsi" w:cstheme="majorHAnsi"/>
          <w:u w:val="single"/>
        </w:rPr>
        <w:t xml:space="preserve">2] </w:t>
      </w:r>
      <w:r w:rsidRPr="002E7DE2">
        <w:rPr>
          <w:rFonts w:asciiTheme="majorHAnsi" w:hAnsiTheme="majorHAnsi" w:cstheme="majorHAnsi"/>
          <w:u w:val="single"/>
        </w:rPr>
        <w:t>Extinction outweighs</w:t>
      </w:r>
      <w:r w:rsidRPr="002E7DE2">
        <w:rPr>
          <w:rFonts w:asciiTheme="majorHAnsi" w:hAnsiTheme="majorHAnsi" w:cstheme="majorHAnsi"/>
        </w:rPr>
        <w:t xml:space="preserve"> it precludes the possibility for </w:t>
      </w:r>
      <w:r w:rsidRPr="002E7DE2">
        <w:rPr>
          <w:rFonts w:asciiTheme="majorHAnsi" w:hAnsiTheme="majorHAnsi" w:cstheme="majorHAnsi"/>
          <w:u w:val="single"/>
        </w:rPr>
        <w:t>future generations</w:t>
      </w:r>
      <w:r w:rsidRPr="002E7DE2">
        <w:rPr>
          <w:rFonts w:asciiTheme="majorHAnsi" w:hAnsiTheme="majorHAnsi" w:cstheme="majorHAnsi"/>
        </w:rPr>
        <w:t xml:space="preserve"> and denies any possible </w:t>
      </w:r>
      <w:r w:rsidRPr="002E7DE2">
        <w:rPr>
          <w:rFonts w:asciiTheme="majorHAnsi" w:hAnsiTheme="majorHAnsi" w:cstheme="majorHAnsi"/>
          <w:u w:val="single"/>
        </w:rPr>
        <w:t>value to life</w:t>
      </w:r>
      <w:r w:rsidRPr="002E7DE2">
        <w:rPr>
          <w:rFonts w:asciiTheme="majorHAnsi" w:hAnsiTheme="majorHAnsi" w:cstheme="majorHAnsi"/>
        </w:rPr>
        <w:t xml:space="preserve"> – any other metric is </w:t>
      </w:r>
      <w:r w:rsidRPr="002E7DE2">
        <w:rPr>
          <w:rFonts w:asciiTheme="majorHAnsi" w:hAnsiTheme="majorHAnsi" w:cstheme="majorHAnsi"/>
          <w:u w:val="single"/>
        </w:rPr>
        <w:t>paternalistic</w:t>
      </w:r>
      <w:r w:rsidRPr="002E7DE2">
        <w:rPr>
          <w:rFonts w:asciiTheme="majorHAnsi" w:hAnsiTheme="majorHAnsi" w:cstheme="majorHAnsi"/>
        </w:rPr>
        <w:t xml:space="preserve"> resulting in involuntary death turns their offense. Framing issue </w:t>
      </w:r>
      <w:r w:rsidRPr="002E7DE2">
        <w:rPr>
          <w:rFonts w:asciiTheme="majorHAnsi" w:hAnsiTheme="majorHAnsi" w:cstheme="majorHAnsi"/>
          <w:u w:val="single"/>
        </w:rPr>
        <w:t>alt solvency</w:t>
      </w:r>
      <w:r w:rsidRPr="002E7DE2">
        <w:rPr>
          <w:rFonts w:asciiTheme="majorHAnsi" w:hAnsiTheme="majorHAnsi" w:cstheme="majorHAnsi"/>
        </w:rPr>
        <w:t xml:space="preserve"> is dependent upon generating </w:t>
      </w:r>
      <w:r w:rsidRPr="002E7DE2">
        <w:rPr>
          <w:rFonts w:asciiTheme="majorHAnsi" w:hAnsiTheme="majorHAnsi" w:cstheme="majorHAnsi"/>
          <w:u w:val="single"/>
        </w:rPr>
        <w:t>social life</w:t>
      </w:r>
      <w:r w:rsidRPr="002E7DE2">
        <w:rPr>
          <w:rFonts w:asciiTheme="majorHAnsi" w:hAnsiTheme="majorHAnsi" w:cstheme="majorHAnsi"/>
        </w:rPr>
        <w:t xml:space="preserve">, which is impossible in a state of </w:t>
      </w:r>
      <w:r w:rsidRPr="002E7DE2">
        <w:rPr>
          <w:rFonts w:asciiTheme="majorHAnsi" w:hAnsiTheme="majorHAnsi" w:cstheme="majorHAnsi"/>
          <w:u w:val="single"/>
        </w:rPr>
        <w:t>biological death</w:t>
      </w:r>
      <w:r w:rsidRPr="002E7DE2">
        <w:rPr>
          <w:rFonts w:asciiTheme="majorHAnsi" w:hAnsiTheme="majorHAnsi" w:cstheme="majorHAnsi"/>
        </w:rPr>
        <w:t xml:space="preserve">. Any </w:t>
      </w:r>
      <w:r>
        <w:rPr>
          <w:rFonts w:asciiTheme="majorHAnsi" w:hAnsiTheme="majorHAnsi" w:cstheme="majorHAnsi"/>
        </w:rPr>
        <w:t>1A</w:t>
      </w:r>
      <w:r w:rsidRPr="002E7DE2">
        <w:rPr>
          <w:rFonts w:asciiTheme="majorHAnsi" w:hAnsiTheme="majorHAnsi" w:cstheme="majorHAnsi"/>
        </w:rPr>
        <w:t xml:space="preserve">R argument should be rejected </w:t>
      </w:r>
      <w:proofErr w:type="spellStart"/>
      <w:r w:rsidRPr="002E7DE2">
        <w:rPr>
          <w:rFonts w:asciiTheme="majorHAnsi" w:hAnsiTheme="majorHAnsi" w:cstheme="majorHAnsi"/>
        </w:rPr>
        <w:t>cuz</w:t>
      </w:r>
      <w:proofErr w:type="spellEnd"/>
      <w:r w:rsidRPr="002E7DE2">
        <w:rPr>
          <w:rFonts w:asciiTheme="majorHAnsi" w:hAnsiTheme="majorHAnsi" w:cstheme="majorHAnsi"/>
        </w:rPr>
        <w:t xml:space="preserve"> it’s </w:t>
      </w:r>
      <w:r w:rsidRPr="002E7DE2">
        <w:rPr>
          <w:rFonts w:asciiTheme="majorHAnsi" w:hAnsiTheme="majorHAnsi" w:cstheme="majorHAnsi"/>
          <w:u w:val="single"/>
        </w:rPr>
        <w:t>paternalistic</w:t>
      </w:r>
      <w:r w:rsidRPr="002E7DE2">
        <w:rPr>
          <w:rFonts w:asciiTheme="majorHAnsi" w:hAnsiTheme="majorHAnsi" w:cstheme="majorHAnsi"/>
        </w:rPr>
        <w:t xml:space="preserve"> for them to justify the </w:t>
      </w:r>
      <w:r w:rsidRPr="002E7DE2">
        <w:rPr>
          <w:rFonts w:asciiTheme="majorHAnsi" w:hAnsiTheme="majorHAnsi" w:cstheme="majorHAnsi"/>
          <w:u w:val="single"/>
        </w:rPr>
        <w:t>INVOLUNTARY</w:t>
      </w:r>
      <w:r w:rsidRPr="002E7DE2">
        <w:rPr>
          <w:rFonts w:asciiTheme="majorHAnsi" w:hAnsiTheme="majorHAnsi" w:cstheme="majorHAnsi"/>
        </w:rPr>
        <w:t xml:space="preserve"> death of</w:t>
      </w:r>
      <w:r>
        <w:rPr>
          <w:rFonts w:asciiTheme="majorHAnsi" w:hAnsiTheme="majorHAnsi" w:cstheme="majorHAnsi"/>
        </w:rPr>
        <w:t xml:space="preserve"> </w:t>
      </w:r>
      <w:r w:rsidRPr="002E7DE2">
        <w:rPr>
          <w:rFonts w:asciiTheme="majorHAnsi" w:hAnsiTheme="majorHAnsi" w:cstheme="majorHAnsi"/>
        </w:rPr>
        <w:t>individuals.</w:t>
      </w:r>
    </w:p>
    <w:p w14:paraId="04BC68AD" w14:textId="77777777" w:rsidR="006D6D62" w:rsidRDefault="006D6D62" w:rsidP="006D6D62">
      <w:pPr>
        <w:pStyle w:val="Heading4"/>
      </w:pPr>
      <w:r>
        <w:t xml:space="preserve">3] The </w:t>
      </w:r>
      <w:proofErr w:type="spellStart"/>
      <w:r>
        <w:t>aff</w:t>
      </w:r>
      <w:proofErr w:type="spellEnd"/>
      <w:r>
        <w:t xml:space="preserve"> gives the state MORE power – 1AC specifically stops private companies from space but not public companies which leaves only the public sector for space exploration, all 1AC evidence proves how much people want to go space, however after the 1AC </w:t>
      </w:r>
      <w:proofErr w:type="gramStart"/>
      <w:r>
        <w:t>its</w:t>
      </w:r>
      <w:proofErr w:type="gramEnd"/>
      <w:r>
        <w:t xml:space="preserve"> done only through the state which is net worse according to the </w:t>
      </w:r>
      <w:proofErr w:type="spellStart"/>
      <w:r>
        <w:t>aff</w:t>
      </w:r>
      <w:proofErr w:type="spellEnd"/>
      <w:r>
        <w:t xml:space="preserve"> </w:t>
      </w:r>
    </w:p>
    <w:p w14:paraId="4B086553" w14:textId="7A12D706" w:rsidR="006D6D62" w:rsidRDefault="006D6D62" w:rsidP="006D6D62">
      <w:pPr>
        <w:pStyle w:val="Heading4"/>
      </w:pPr>
      <w:r>
        <w:t xml:space="preserve">4] Voting </w:t>
      </w:r>
      <w:proofErr w:type="spellStart"/>
      <w:r>
        <w:t>aff</w:t>
      </w:r>
      <w:proofErr w:type="spellEnd"/>
      <w:r>
        <w:t xml:space="preserve"> in this round cannot solve cap – but it can rectify procedural fairness skews or an endorsement of a policy, evaluate the round by virtue of how much the ballot can solve, even if fairness isn’t the HIGHEST impact, it IS the highest impact you as a judge can impact</w:t>
      </w:r>
    </w:p>
    <w:p w14:paraId="1E4009FA" w14:textId="77777777" w:rsidR="006D6D62" w:rsidRPr="006D6D62" w:rsidRDefault="006D6D62" w:rsidP="006D6D62"/>
    <w:p w14:paraId="4C3D0E64" w14:textId="220CF77C" w:rsidR="004B772F" w:rsidRDefault="00C96982" w:rsidP="00C96982">
      <w:pPr>
        <w:pStyle w:val="Heading2"/>
      </w:pPr>
      <w:r>
        <w:lastRenderedPageBreak/>
        <w:t>Framing</w:t>
      </w:r>
    </w:p>
    <w:p w14:paraId="6E2A3A6A" w14:textId="3C00B4F2" w:rsidR="001D2C1E" w:rsidRPr="001D2C1E" w:rsidRDefault="00B3754C" w:rsidP="001D2C1E">
      <w:pPr>
        <w:pStyle w:val="Heading4"/>
      </w:pPr>
      <w:r>
        <w:t xml:space="preserve">We answered that above, you need to look at who allows for </w:t>
      </w:r>
      <w:proofErr w:type="spellStart"/>
      <w:r>
        <w:t>args</w:t>
      </w:r>
      <w:proofErr w:type="spellEnd"/>
      <w:r>
        <w:t xml:space="preserve">. Our </w:t>
      </w:r>
      <w:proofErr w:type="spellStart"/>
      <w:r>
        <w:t>fw</w:t>
      </w:r>
      <w:proofErr w:type="spellEnd"/>
      <w:r>
        <w:t xml:space="preserve"> lets them get offense but they don’t let us. </w:t>
      </w:r>
    </w:p>
    <w:p w14:paraId="0E75F13E" w14:textId="5DB4842E" w:rsidR="00B3754C" w:rsidRPr="00B3754C" w:rsidRDefault="00B3754C" w:rsidP="00B3754C">
      <w:pPr>
        <w:pStyle w:val="Heading2"/>
      </w:pPr>
      <w:r>
        <w:lastRenderedPageBreak/>
        <w:t>Turns</w:t>
      </w:r>
    </w:p>
    <w:p w14:paraId="75BE10D6" w14:textId="77777777" w:rsidR="001D2C1E" w:rsidRDefault="001D2C1E" w:rsidP="001D2C1E">
      <w:pPr>
        <w:pStyle w:val="Heading3"/>
        <w:rPr>
          <w:rFonts w:asciiTheme="majorHAnsi" w:hAnsiTheme="majorHAnsi" w:cstheme="majorHAnsi"/>
        </w:rPr>
      </w:pPr>
      <w:r w:rsidRPr="00FC0CAE">
        <w:rPr>
          <w:rFonts w:asciiTheme="majorHAnsi" w:hAnsiTheme="majorHAnsi" w:cstheme="majorHAnsi"/>
        </w:rPr>
        <w:lastRenderedPageBreak/>
        <w:t>Environment</w:t>
      </w:r>
    </w:p>
    <w:p w14:paraId="1798C9AC" w14:textId="77777777" w:rsidR="001D2C1E" w:rsidRPr="00983B45" w:rsidRDefault="001D2C1E" w:rsidP="001D2C1E">
      <w:pPr>
        <w:pStyle w:val="Heading4"/>
      </w:pPr>
      <w:r>
        <w:t>Cap Good</w:t>
      </w:r>
    </w:p>
    <w:p w14:paraId="5B7D7C90" w14:textId="77777777" w:rsidR="001D2C1E" w:rsidRPr="00FC0CAE" w:rsidRDefault="001D2C1E" w:rsidP="001D2C1E">
      <w:pPr>
        <w:pStyle w:val="Heading4"/>
        <w:rPr>
          <w:rFonts w:asciiTheme="majorHAnsi" w:hAnsiTheme="majorHAnsi" w:cstheme="majorHAnsi"/>
        </w:rPr>
      </w:pPr>
      <w:r w:rsidRPr="00FC0CAE">
        <w:rPr>
          <w:rFonts w:asciiTheme="majorHAnsi" w:hAnsiTheme="majorHAnsi" w:cstheme="majorHAnsi"/>
        </w:rPr>
        <w:t xml:space="preserve">Growth forces </w:t>
      </w:r>
      <w:r w:rsidRPr="00FC0CAE">
        <w:rPr>
          <w:rFonts w:asciiTheme="majorHAnsi" w:hAnsiTheme="majorHAnsi" w:cstheme="majorHAnsi"/>
          <w:u w:val="single"/>
        </w:rPr>
        <w:t>structural changes</w:t>
      </w:r>
      <w:r w:rsidRPr="00FC0CAE">
        <w:rPr>
          <w:rFonts w:asciiTheme="majorHAnsi" w:hAnsiTheme="majorHAnsi" w:cstheme="majorHAnsi"/>
        </w:rPr>
        <w:t xml:space="preserve"> that solve environmental damage. </w:t>
      </w:r>
    </w:p>
    <w:p w14:paraId="7820792D" w14:textId="77777777" w:rsidR="001D2C1E" w:rsidRPr="00FC0CAE" w:rsidRDefault="001D2C1E" w:rsidP="001D2C1E">
      <w:pPr>
        <w:rPr>
          <w:rFonts w:asciiTheme="majorHAnsi" w:hAnsiTheme="majorHAnsi" w:cstheme="majorHAnsi"/>
        </w:rPr>
      </w:pPr>
      <w:proofErr w:type="spellStart"/>
      <w:r w:rsidRPr="00FC0CAE">
        <w:rPr>
          <w:rFonts w:asciiTheme="majorHAnsi" w:hAnsiTheme="majorHAnsi" w:cstheme="majorHAnsi"/>
        </w:rPr>
        <w:t>Faik</w:t>
      </w:r>
      <w:proofErr w:type="spellEnd"/>
      <w:r w:rsidRPr="00FC0CAE">
        <w:rPr>
          <w:rFonts w:asciiTheme="majorHAnsi" w:hAnsiTheme="majorHAnsi" w:cstheme="majorHAnsi"/>
        </w:rPr>
        <w:t xml:space="preserve"> </w:t>
      </w:r>
      <w:r w:rsidRPr="00FC0CAE">
        <w:rPr>
          <w:rStyle w:val="Style13ptBold"/>
          <w:rFonts w:asciiTheme="majorHAnsi" w:hAnsiTheme="majorHAnsi" w:cstheme="majorHAnsi"/>
        </w:rPr>
        <w:t>BILGILI ET AT. 16</w:t>
      </w:r>
      <w:r w:rsidRPr="00FC0CAE">
        <w:rPr>
          <w:rFonts w:asciiTheme="majorHAnsi" w:hAnsiTheme="majorHAnsi" w:cstheme="majorHAnsi"/>
        </w:rPr>
        <w:t xml:space="preserve">. **PhD in Economics, The City University of New York and Istanbul University; professor of Economics, Erciyes University, Turkey. ** </w:t>
      </w:r>
      <w:proofErr w:type="spellStart"/>
      <w:r w:rsidRPr="00FC0CAE">
        <w:rPr>
          <w:rFonts w:asciiTheme="majorHAnsi" w:hAnsiTheme="majorHAnsi" w:cstheme="majorHAnsi"/>
        </w:rPr>
        <w:t>Emrah</w:t>
      </w:r>
      <w:proofErr w:type="spellEnd"/>
      <w:r w:rsidRPr="00FC0CAE">
        <w:rPr>
          <w:rFonts w:asciiTheme="majorHAnsi" w:hAnsiTheme="majorHAnsi" w:cstheme="majorHAnsi"/>
        </w:rPr>
        <w:t xml:space="preserve"> </w:t>
      </w:r>
      <w:proofErr w:type="spellStart"/>
      <w:r w:rsidRPr="00FC0CAE">
        <w:rPr>
          <w:rFonts w:asciiTheme="majorHAnsi" w:hAnsiTheme="majorHAnsi" w:cstheme="majorHAnsi"/>
        </w:rPr>
        <w:t>Kocak</w:t>
      </w:r>
      <w:proofErr w:type="spellEnd"/>
      <w:r w:rsidRPr="00FC0CAE">
        <w:rPr>
          <w:rFonts w:asciiTheme="majorHAnsi" w:hAnsiTheme="majorHAnsi" w:cstheme="majorHAnsi"/>
        </w:rPr>
        <w:t xml:space="preserve">, Researcher, </w:t>
      </w:r>
      <w:proofErr w:type="spellStart"/>
      <w:r w:rsidRPr="00FC0CAE">
        <w:rPr>
          <w:rFonts w:asciiTheme="majorHAnsi" w:hAnsiTheme="majorHAnsi" w:cstheme="majorHAnsi"/>
        </w:rPr>
        <w:t>Evran</w:t>
      </w:r>
      <w:proofErr w:type="spellEnd"/>
      <w:r w:rsidRPr="00FC0CAE">
        <w:rPr>
          <w:rFonts w:asciiTheme="majorHAnsi" w:hAnsiTheme="majorHAnsi" w:cstheme="majorHAnsi"/>
        </w:rPr>
        <w:t xml:space="preserve"> University. **</w:t>
      </w:r>
      <w:proofErr w:type="spellStart"/>
      <w:r w:rsidRPr="00FC0CAE">
        <w:rPr>
          <w:rFonts w:asciiTheme="majorHAnsi" w:hAnsiTheme="majorHAnsi" w:cstheme="majorHAnsi"/>
        </w:rPr>
        <w:t>Ümit</w:t>
      </w:r>
      <w:proofErr w:type="spellEnd"/>
      <w:r w:rsidRPr="00FC0CAE">
        <w:rPr>
          <w:rFonts w:asciiTheme="majorHAnsi" w:hAnsiTheme="majorHAnsi" w:cstheme="majorHAnsi"/>
        </w:rPr>
        <w:t xml:space="preserve"> </w:t>
      </w:r>
      <w:proofErr w:type="spellStart"/>
      <w:r w:rsidRPr="00FC0CAE">
        <w:rPr>
          <w:rFonts w:asciiTheme="majorHAnsi" w:hAnsiTheme="majorHAnsi" w:cstheme="majorHAnsi"/>
        </w:rPr>
        <w:t>Bulut</w:t>
      </w:r>
      <w:proofErr w:type="spellEnd"/>
      <w:r w:rsidRPr="00FC0CAE">
        <w:rPr>
          <w:rFonts w:asciiTheme="majorHAnsi" w:hAnsiTheme="majorHAnsi" w:cstheme="majorHAnsi"/>
        </w:rPr>
        <w:t xml:space="preserve">, PhD in Economics, Gazi University and Professor of Economics, Ahi </w:t>
      </w:r>
      <w:proofErr w:type="spellStart"/>
      <w:r w:rsidRPr="00FC0CAE">
        <w:rPr>
          <w:rFonts w:asciiTheme="majorHAnsi" w:hAnsiTheme="majorHAnsi" w:cstheme="majorHAnsi"/>
        </w:rPr>
        <w:t>Evran</w:t>
      </w:r>
      <w:proofErr w:type="spellEnd"/>
      <w:r w:rsidRPr="00FC0CAE">
        <w:rPr>
          <w:rFonts w:asciiTheme="majorHAnsi" w:hAnsiTheme="majorHAnsi" w:cstheme="majorHAnsi"/>
        </w:rPr>
        <w:t xml:space="preserve"> University. “The dynamic impact of renewable energy consumption on CO2 emissions: A revisited Environmental Kuznets Curve approach.” </w:t>
      </w:r>
      <w:r w:rsidRPr="00FC0CAE">
        <w:rPr>
          <w:rFonts w:asciiTheme="majorHAnsi" w:hAnsiTheme="majorHAnsi" w:cstheme="majorHAnsi"/>
          <w:i/>
        </w:rPr>
        <w:t xml:space="preserve">Renewable and Sustainable Energy Reviews </w:t>
      </w:r>
      <w:r w:rsidRPr="00FC0CAE">
        <w:rPr>
          <w:rFonts w:asciiTheme="majorHAnsi" w:hAnsiTheme="majorHAnsi" w:cstheme="majorHAnsi"/>
        </w:rPr>
        <w:t>54(Feb): 838-9. Emory Libraries.</w:t>
      </w:r>
    </w:p>
    <w:p w14:paraId="10D59D86" w14:textId="77777777" w:rsidR="001D2C1E" w:rsidRPr="00FC0CAE" w:rsidRDefault="001D2C1E" w:rsidP="001D2C1E">
      <w:pPr>
        <w:rPr>
          <w:rFonts w:asciiTheme="majorHAnsi" w:hAnsiTheme="majorHAnsi" w:cstheme="majorHAnsi"/>
          <w:sz w:val="16"/>
        </w:rPr>
      </w:pPr>
      <w:r w:rsidRPr="00FC0CAE">
        <w:rPr>
          <w:rFonts w:asciiTheme="majorHAnsi" w:hAnsiTheme="majorHAnsi" w:cstheme="majorHAnsi"/>
          <w:sz w:val="16"/>
        </w:rPr>
        <w:t xml:space="preserve">Some seminal papers reveal that, </w:t>
      </w:r>
      <w:r w:rsidRPr="00FC0CAE">
        <w:rPr>
          <w:rStyle w:val="StyleUnderline"/>
          <w:rFonts w:asciiTheme="majorHAnsi" w:hAnsiTheme="majorHAnsi" w:cstheme="majorHAnsi"/>
        </w:rPr>
        <w:t>within the process of economic growth, environmental pollution level first scales up and later scales down</w:t>
      </w:r>
      <w:r w:rsidRPr="00FC0CAE">
        <w:rPr>
          <w:rFonts w:asciiTheme="majorHAnsi" w:hAnsiTheme="majorHAnsi" w:cstheme="majorHAnsi"/>
          <w:sz w:val="16"/>
        </w:rPr>
        <w:t xml:space="preserve">. This is </w:t>
      </w:r>
      <w:r w:rsidRPr="00FC0CAE">
        <w:rPr>
          <w:rStyle w:val="StyleUnderline"/>
          <w:rFonts w:asciiTheme="majorHAnsi" w:hAnsiTheme="majorHAnsi" w:cstheme="majorHAnsi"/>
        </w:rPr>
        <w:t>an inverted U-shaped relationship between GDP</w:t>
      </w:r>
      <w:r w:rsidRPr="00FC0CAE">
        <w:rPr>
          <w:rFonts w:asciiTheme="majorHAnsi" w:hAnsiTheme="majorHAnsi" w:cstheme="majorHAnsi"/>
          <w:sz w:val="16"/>
        </w:rPr>
        <w:t xml:space="preserve"> per capita </w:t>
      </w:r>
      <w:r w:rsidRPr="00FC0CAE">
        <w:rPr>
          <w:rStyle w:val="StyleUnderline"/>
          <w:rFonts w:asciiTheme="majorHAnsi" w:hAnsiTheme="majorHAnsi" w:cstheme="majorHAnsi"/>
        </w:rPr>
        <w:t>and pollution level</w:t>
      </w:r>
      <w:r w:rsidRPr="00FC0CAE">
        <w:rPr>
          <w:rFonts w:asciiTheme="majorHAnsi" w:hAnsiTheme="majorHAnsi" w:cstheme="majorHAnsi"/>
          <w:sz w:val="16"/>
        </w:rPr>
        <w:t xml:space="preserve"> (Grossman and Krueger [3,4], </w:t>
      </w:r>
      <w:proofErr w:type="spellStart"/>
      <w:r w:rsidRPr="00FC0CAE">
        <w:rPr>
          <w:rFonts w:asciiTheme="majorHAnsi" w:hAnsiTheme="majorHAnsi" w:cstheme="majorHAnsi"/>
          <w:sz w:val="16"/>
        </w:rPr>
        <w:t>Panayotou</w:t>
      </w:r>
      <w:proofErr w:type="spellEnd"/>
      <w:r w:rsidRPr="00FC0CAE">
        <w:rPr>
          <w:rFonts w:asciiTheme="majorHAnsi" w:hAnsiTheme="majorHAnsi" w:cstheme="majorHAnsi"/>
          <w:sz w:val="16"/>
        </w:rPr>
        <w:t xml:space="preserve"> [5], </w:t>
      </w:r>
      <w:proofErr w:type="spellStart"/>
      <w:r w:rsidRPr="00FC0CAE">
        <w:rPr>
          <w:rFonts w:asciiTheme="majorHAnsi" w:hAnsiTheme="majorHAnsi" w:cstheme="majorHAnsi"/>
          <w:sz w:val="16"/>
        </w:rPr>
        <w:t>Shafik</w:t>
      </w:r>
      <w:proofErr w:type="spellEnd"/>
      <w:r w:rsidRPr="00FC0CAE">
        <w:rPr>
          <w:rFonts w:asciiTheme="majorHAnsi" w:hAnsiTheme="majorHAnsi" w:cstheme="majorHAnsi"/>
          <w:sz w:val="16"/>
        </w:rPr>
        <w:t xml:space="preserve"> [6], Selden and Song [7]). Since this relationship resembles the relationship between GDP per capita and income inequality produced by Kuznets [8], </w:t>
      </w:r>
      <w:proofErr w:type="spellStart"/>
      <w:r w:rsidRPr="00FC0CAE">
        <w:rPr>
          <w:rFonts w:asciiTheme="majorHAnsi" w:hAnsiTheme="majorHAnsi" w:cstheme="majorHAnsi"/>
          <w:sz w:val="16"/>
        </w:rPr>
        <w:t>Panayotou</w:t>
      </w:r>
      <w:proofErr w:type="spellEnd"/>
      <w:r w:rsidRPr="00FC0CAE">
        <w:rPr>
          <w:rFonts w:asciiTheme="majorHAnsi" w:hAnsiTheme="majorHAnsi" w:cstheme="majorHAnsi"/>
          <w:sz w:val="16"/>
        </w:rPr>
        <w:t xml:space="preserve"> [5] calls it Environmental </w:t>
      </w:r>
      <w:r w:rsidRPr="00FC0CAE">
        <w:rPr>
          <w:rStyle w:val="StyleUnderline"/>
          <w:rFonts w:asciiTheme="majorHAnsi" w:hAnsiTheme="majorHAnsi" w:cstheme="majorHAnsi"/>
        </w:rPr>
        <w:t>Kuznets Curve (EKC)</w:t>
      </w:r>
      <w:r w:rsidRPr="00FC0CAE">
        <w:rPr>
          <w:rFonts w:asciiTheme="majorHAnsi" w:hAnsiTheme="majorHAnsi" w:cstheme="majorHAnsi"/>
          <w:sz w:val="16"/>
        </w:rPr>
        <w:t>.</w:t>
      </w:r>
    </w:p>
    <w:p w14:paraId="6E08DFFD" w14:textId="77777777" w:rsidR="001D2C1E" w:rsidRPr="00FC0CAE" w:rsidRDefault="001D2C1E" w:rsidP="001D2C1E">
      <w:pPr>
        <w:rPr>
          <w:rFonts w:asciiTheme="majorHAnsi" w:hAnsiTheme="majorHAnsi" w:cstheme="majorHAnsi"/>
          <w:sz w:val="16"/>
        </w:rPr>
      </w:pPr>
      <w:r w:rsidRPr="00FC0CAE">
        <w:rPr>
          <w:rFonts w:asciiTheme="majorHAnsi" w:hAnsiTheme="majorHAnsi" w:cstheme="majorHAnsi"/>
          <w:sz w:val="16"/>
        </w:rPr>
        <w:t xml:space="preserve">According to the EKC hypothesis, </w:t>
      </w:r>
      <w:r w:rsidRPr="00FC0CAE">
        <w:rPr>
          <w:rStyle w:val="StyleUnderline"/>
          <w:rFonts w:asciiTheme="majorHAnsi" w:hAnsiTheme="majorHAnsi" w:cstheme="majorHAnsi"/>
        </w:rPr>
        <w:t>the level of environmental pollution</w:t>
      </w:r>
      <w:r w:rsidRPr="00FC0CAE">
        <w:rPr>
          <w:rFonts w:asciiTheme="majorHAnsi" w:hAnsiTheme="majorHAnsi" w:cstheme="majorHAnsi"/>
          <w:sz w:val="16"/>
        </w:rPr>
        <w:t xml:space="preserve"> initially intensifies because of economic growth, later </w:t>
      </w:r>
      <w:r w:rsidRPr="00FC0CAE">
        <w:rPr>
          <w:rStyle w:val="StyleUnderline"/>
          <w:rFonts w:asciiTheme="majorHAnsi" w:hAnsiTheme="majorHAnsi" w:cstheme="majorHAnsi"/>
        </w:rPr>
        <w:t>tampers after GDP per capita reaches a threshold value</w:t>
      </w:r>
      <w:r w:rsidRPr="00FC0CAE">
        <w:rPr>
          <w:rFonts w:asciiTheme="majorHAnsi" w:hAnsiTheme="majorHAnsi" w:cstheme="majorHAnsi"/>
          <w:sz w:val="16"/>
        </w:rPr>
        <w:t xml:space="preserve"> (</w:t>
      </w:r>
      <w:proofErr w:type="spellStart"/>
      <w:r w:rsidRPr="00FC0CAE">
        <w:rPr>
          <w:rFonts w:asciiTheme="majorHAnsi" w:hAnsiTheme="majorHAnsi" w:cstheme="majorHAnsi"/>
          <w:sz w:val="16"/>
        </w:rPr>
        <w:t>Panayotou</w:t>
      </w:r>
      <w:proofErr w:type="spellEnd"/>
      <w:r w:rsidRPr="00FC0CAE">
        <w:rPr>
          <w:rFonts w:asciiTheme="majorHAnsi" w:hAnsiTheme="majorHAnsi" w:cstheme="majorHAnsi"/>
          <w:sz w:val="16"/>
        </w:rPr>
        <w:t xml:space="preserve"> [5], Suri and Chapman [9]; Stern [10]). Therefore, this hypothesis implies a dynamic process in which </w:t>
      </w:r>
      <w:r w:rsidRPr="00FC0CAE">
        <w:rPr>
          <w:rStyle w:val="StyleUnderline"/>
          <w:rFonts w:asciiTheme="majorHAnsi" w:hAnsiTheme="majorHAnsi" w:cstheme="majorHAnsi"/>
        </w:rPr>
        <w:t>structural change occurs together with economic growth</w:t>
      </w:r>
      <w:r w:rsidRPr="00FC0CAE">
        <w:rPr>
          <w:rFonts w:asciiTheme="majorHAnsi" w:hAnsiTheme="majorHAnsi" w:cstheme="majorHAnsi"/>
          <w:sz w:val="16"/>
        </w:rPr>
        <w:t xml:space="preserve"> (</w:t>
      </w:r>
      <w:proofErr w:type="spellStart"/>
      <w:r w:rsidRPr="00FC0CAE">
        <w:rPr>
          <w:rFonts w:asciiTheme="majorHAnsi" w:hAnsiTheme="majorHAnsi" w:cstheme="majorHAnsi"/>
          <w:sz w:val="16"/>
        </w:rPr>
        <w:t>Dinda</w:t>
      </w:r>
      <w:proofErr w:type="spellEnd"/>
      <w:r w:rsidRPr="00FC0CAE">
        <w:rPr>
          <w:rFonts w:asciiTheme="majorHAnsi" w:hAnsiTheme="majorHAnsi" w:cstheme="majorHAnsi"/>
          <w:sz w:val="16"/>
        </w:rPr>
        <w:t xml:space="preserve"> [2]). Grossman and Krueger [3] first clarify how the EKC arises. They explore that </w:t>
      </w:r>
      <w:r w:rsidRPr="00FC0CAE">
        <w:rPr>
          <w:rStyle w:val="StyleUnderline"/>
          <w:rFonts w:asciiTheme="majorHAnsi" w:hAnsiTheme="majorHAnsi" w:cstheme="majorHAnsi"/>
        </w:rPr>
        <w:t>economic growth affects environmental quality through three channels:</w:t>
      </w:r>
      <w:r w:rsidRPr="00FC0CAE">
        <w:rPr>
          <w:rFonts w:asciiTheme="majorHAnsi" w:hAnsiTheme="majorHAnsi" w:cstheme="majorHAnsi"/>
          <w:sz w:val="16"/>
        </w:rPr>
        <w:t xml:space="preserve"> (</w:t>
      </w:r>
      <w:proofErr w:type="spellStart"/>
      <w:r w:rsidRPr="00FC0CAE">
        <w:rPr>
          <w:rFonts w:asciiTheme="majorHAnsi" w:hAnsiTheme="majorHAnsi" w:cstheme="majorHAnsi"/>
          <w:sz w:val="16"/>
        </w:rPr>
        <w:t>i</w:t>
      </w:r>
      <w:proofErr w:type="spellEnd"/>
      <w:r w:rsidRPr="00FC0CAE">
        <w:rPr>
          <w:rFonts w:asciiTheme="majorHAnsi" w:hAnsiTheme="majorHAnsi" w:cstheme="majorHAnsi"/>
          <w:sz w:val="16"/>
        </w:rPr>
        <w:t xml:space="preserve">) </w:t>
      </w:r>
      <w:r w:rsidRPr="00FC0CAE">
        <w:rPr>
          <w:rStyle w:val="StyleUnderline"/>
          <w:rFonts w:asciiTheme="majorHAnsi" w:hAnsiTheme="majorHAnsi" w:cstheme="majorHAnsi"/>
        </w:rPr>
        <w:t>scale effect,</w:t>
      </w:r>
      <w:r w:rsidRPr="00FC0CAE">
        <w:rPr>
          <w:rFonts w:asciiTheme="majorHAnsi" w:hAnsiTheme="majorHAnsi" w:cstheme="majorHAnsi"/>
          <w:sz w:val="16"/>
        </w:rPr>
        <w:t xml:space="preserve"> (ii) </w:t>
      </w:r>
      <w:r w:rsidRPr="00FC0CAE">
        <w:rPr>
          <w:rStyle w:val="StyleUnderline"/>
          <w:rFonts w:asciiTheme="majorHAnsi" w:hAnsiTheme="majorHAnsi" w:cstheme="majorHAnsi"/>
        </w:rPr>
        <w:t>structural effect, and</w:t>
      </w:r>
      <w:r w:rsidRPr="00FC0CAE">
        <w:rPr>
          <w:rFonts w:asciiTheme="majorHAnsi" w:hAnsiTheme="majorHAnsi" w:cstheme="majorHAnsi"/>
          <w:sz w:val="16"/>
        </w:rPr>
        <w:t xml:space="preserve"> (iii) </w:t>
      </w:r>
      <w:r w:rsidRPr="00FC0CAE">
        <w:rPr>
          <w:rStyle w:val="StyleUnderline"/>
          <w:rFonts w:asciiTheme="majorHAnsi" w:hAnsiTheme="majorHAnsi" w:cstheme="majorHAnsi"/>
        </w:rPr>
        <w:t>technological effect</w:t>
      </w:r>
      <w:r w:rsidRPr="00FC0CAE">
        <w:rPr>
          <w:rFonts w:asciiTheme="majorHAnsi" w:hAnsiTheme="majorHAnsi" w:cstheme="majorHAnsi"/>
          <w:sz w:val="16"/>
        </w:rPr>
        <w:t>. Fig. 1 presents the EKC within the periods of (</w:t>
      </w:r>
      <w:proofErr w:type="spellStart"/>
      <w:r w:rsidRPr="00FC0CAE">
        <w:rPr>
          <w:rFonts w:asciiTheme="majorHAnsi" w:hAnsiTheme="majorHAnsi" w:cstheme="majorHAnsi"/>
          <w:sz w:val="16"/>
        </w:rPr>
        <w:t>i</w:t>
      </w:r>
      <w:proofErr w:type="spellEnd"/>
      <w:r w:rsidRPr="00FC0CAE">
        <w:rPr>
          <w:rFonts w:asciiTheme="majorHAnsi" w:hAnsiTheme="majorHAnsi" w:cstheme="majorHAnsi"/>
          <w:sz w:val="16"/>
        </w:rPr>
        <w:t>), (ii) and (iii).</w:t>
      </w:r>
    </w:p>
    <w:p w14:paraId="6585E398" w14:textId="77777777" w:rsidR="001D2C1E" w:rsidRPr="00FC0CAE" w:rsidRDefault="001D2C1E" w:rsidP="001D2C1E">
      <w:pPr>
        <w:rPr>
          <w:rFonts w:asciiTheme="majorHAnsi" w:hAnsiTheme="majorHAnsi" w:cstheme="majorHAnsi"/>
          <w:sz w:val="14"/>
        </w:rPr>
      </w:pPr>
      <w:r w:rsidRPr="00FC0CAE">
        <w:rPr>
          <w:rFonts w:asciiTheme="majorHAnsi" w:hAnsiTheme="majorHAnsi" w:cstheme="majorHAnsi"/>
          <w:sz w:val="14"/>
        </w:rPr>
        <w:t>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FC0CAE">
        <w:rPr>
          <w:rFonts w:asciiTheme="majorHAnsi" w:hAnsiTheme="majorHAnsi" w:cstheme="majorHAnsi"/>
          <w:sz w:val="14"/>
        </w:rPr>
        <w:t>Torras</w:t>
      </w:r>
      <w:proofErr w:type="spellEnd"/>
      <w:r w:rsidRPr="00FC0CAE">
        <w:rPr>
          <w:rFonts w:asciiTheme="majorHAnsi" w:hAnsiTheme="majorHAnsi" w:cstheme="majorHAnsi"/>
          <w:sz w:val="14"/>
        </w:rPr>
        <w:t xml:space="preserve"> and Boyce [11], </w:t>
      </w:r>
      <w:proofErr w:type="spellStart"/>
      <w:r w:rsidRPr="00FC0CAE">
        <w:rPr>
          <w:rFonts w:asciiTheme="majorHAnsi" w:hAnsiTheme="majorHAnsi" w:cstheme="majorHAnsi"/>
          <w:sz w:val="14"/>
        </w:rPr>
        <w:t>Dinda</w:t>
      </w:r>
      <w:proofErr w:type="spellEnd"/>
      <w:r w:rsidRPr="00FC0CAE">
        <w:rPr>
          <w:rFonts w:asciiTheme="majorHAnsi" w:hAnsiTheme="majorHAnsi" w:cstheme="majorHAnsi"/>
          <w:sz w:val="14"/>
        </w:rPr>
        <w:t xml:space="preserve"> [2], </w:t>
      </w:r>
      <w:proofErr w:type="spellStart"/>
      <w:r w:rsidRPr="00FC0CAE">
        <w:rPr>
          <w:rFonts w:asciiTheme="majorHAnsi" w:hAnsiTheme="majorHAnsi" w:cstheme="majorHAnsi"/>
          <w:sz w:val="14"/>
        </w:rPr>
        <w:t>Prieur</w:t>
      </w:r>
      <w:proofErr w:type="spellEnd"/>
      <w:r w:rsidRPr="00FC0CAE">
        <w:rPr>
          <w:rFonts w:asciiTheme="majorHAnsi" w:hAnsiTheme="majorHAnsi" w:cstheme="majorHAnsi"/>
          <w:sz w:val="14"/>
        </w:rPr>
        <w:t xml:space="preserve"> [12]). </w:t>
      </w:r>
      <w:r w:rsidRPr="00FC0CAE">
        <w:rPr>
          <w:rStyle w:val="StyleUnderline"/>
          <w:rFonts w:asciiTheme="majorHAnsi" w:hAnsiTheme="majorHAnsi" w:cstheme="majorHAnsi"/>
        </w:rPr>
        <w:t xml:space="preserve">The structural effect states that the economy will have a structural transformation, and </w:t>
      </w:r>
      <w:r w:rsidRPr="00FC0CAE">
        <w:rPr>
          <w:rStyle w:val="Emphasis"/>
          <w:rFonts w:asciiTheme="majorHAnsi" w:hAnsiTheme="majorHAnsi" w:cstheme="majorHAnsi"/>
        </w:rPr>
        <w:t xml:space="preserve">economic </w:t>
      </w:r>
      <w:r w:rsidRPr="000532B4">
        <w:rPr>
          <w:rStyle w:val="Emphasis"/>
          <w:rFonts w:asciiTheme="majorHAnsi" w:hAnsiTheme="majorHAnsi" w:cstheme="majorHAnsi"/>
          <w:highlight w:val="cyan"/>
        </w:rPr>
        <w:t>growth will affect environment positively</w:t>
      </w:r>
      <w:r w:rsidRPr="00FC0CAE">
        <w:rPr>
          <w:rStyle w:val="StyleUnderline"/>
          <w:rFonts w:asciiTheme="majorHAnsi" w:hAnsiTheme="majorHAnsi" w:cstheme="majorHAnsi"/>
        </w:rPr>
        <w:t xml:space="preserve"> along with continuation of growth</w:t>
      </w:r>
      <w:r w:rsidRPr="00FC0CAE">
        <w:rPr>
          <w:rFonts w:asciiTheme="majorHAnsi" w:hAnsiTheme="majorHAnsi" w:cstheme="majorHAnsi"/>
          <w:sz w:val="14"/>
        </w:rPr>
        <w:t xml:space="preserve">. In other words, </w:t>
      </w:r>
      <w:r w:rsidRPr="000532B4">
        <w:rPr>
          <w:rStyle w:val="StyleUnderline"/>
          <w:rFonts w:asciiTheme="majorHAnsi" w:hAnsiTheme="majorHAnsi" w:cstheme="majorHAnsi"/>
          <w:highlight w:val="cyan"/>
        </w:rPr>
        <w:t>as</w:t>
      </w:r>
      <w:r w:rsidRPr="00FC0CAE">
        <w:rPr>
          <w:rStyle w:val="StyleUnderline"/>
          <w:rFonts w:asciiTheme="majorHAnsi" w:hAnsiTheme="majorHAnsi" w:cstheme="majorHAnsi"/>
        </w:rPr>
        <w:t xml:space="preserve"> national </w:t>
      </w:r>
      <w:r w:rsidRPr="000532B4">
        <w:rPr>
          <w:rStyle w:val="StyleUnderline"/>
          <w:rFonts w:asciiTheme="majorHAnsi" w:hAnsiTheme="majorHAnsi" w:cstheme="majorHAnsi"/>
          <w:highlight w:val="cyan"/>
        </w:rPr>
        <w:t>production grows the structure of economy changes</w:t>
      </w:r>
      <w:r w:rsidRPr="00FC0CAE">
        <w:rPr>
          <w:rFonts w:asciiTheme="majorHAnsi" w:hAnsiTheme="majorHAnsi" w:cstheme="majorHAnsi"/>
          <w:sz w:val="14"/>
        </w:rPr>
        <w:t xml:space="preserve">, and </w:t>
      </w:r>
      <w:r w:rsidRPr="00FC0CAE">
        <w:rPr>
          <w:rStyle w:val="StyleUnderline"/>
          <w:rFonts w:asciiTheme="majorHAnsi" w:hAnsiTheme="majorHAnsi" w:cstheme="majorHAnsi"/>
        </w:rPr>
        <w:t xml:space="preserve">the share of </w:t>
      </w:r>
      <w:r w:rsidRPr="000532B4">
        <w:rPr>
          <w:rStyle w:val="StyleUnderline"/>
          <w:rFonts w:asciiTheme="majorHAnsi" w:hAnsiTheme="majorHAnsi" w:cstheme="majorHAnsi"/>
          <w:highlight w:val="cyan"/>
        </w:rPr>
        <w:t>less polluting</w:t>
      </w:r>
      <w:r w:rsidRPr="00FC0CAE">
        <w:rPr>
          <w:rStyle w:val="StyleUnderline"/>
          <w:rFonts w:asciiTheme="majorHAnsi" w:hAnsiTheme="majorHAnsi" w:cstheme="majorHAnsi"/>
        </w:rPr>
        <w:t xml:space="preserve"> economic </w:t>
      </w:r>
      <w:r w:rsidRPr="000532B4">
        <w:rPr>
          <w:rStyle w:val="StyleUnderline"/>
          <w:rFonts w:asciiTheme="majorHAnsi" w:hAnsiTheme="majorHAnsi" w:cstheme="majorHAnsi"/>
          <w:highlight w:val="cyan"/>
        </w:rPr>
        <w:t>activities increases</w:t>
      </w:r>
      <w:r w:rsidRPr="00FC0CAE">
        <w:rPr>
          <w:rStyle w:val="StyleUnderline"/>
          <w:rFonts w:asciiTheme="majorHAnsi" w:hAnsiTheme="majorHAnsi" w:cstheme="majorHAnsi"/>
        </w:rPr>
        <w:t xml:space="preserve"> gradually</w:t>
      </w:r>
      <w:r w:rsidRPr="00FC0CAE">
        <w:rPr>
          <w:rFonts w:asciiTheme="majorHAnsi" w:hAnsiTheme="majorHAnsi" w:cstheme="majorHAnsi"/>
          <w:sz w:val="14"/>
        </w:rPr>
        <w:t xml:space="preserve">. Besides, </w:t>
      </w:r>
      <w:r w:rsidRPr="00FC0CAE">
        <w:rPr>
          <w:rStyle w:val="StyleUnderline"/>
          <w:rFonts w:asciiTheme="majorHAnsi" w:hAnsiTheme="majorHAnsi" w:cstheme="majorHAnsi"/>
        </w:rPr>
        <w:t xml:space="preserve">an economy experiences </w:t>
      </w:r>
      <w:r w:rsidRPr="000532B4">
        <w:rPr>
          <w:rStyle w:val="StyleUnderline"/>
          <w:rFonts w:asciiTheme="majorHAnsi" w:hAnsiTheme="majorHAnsi" w:cstheme="majorHAnsi"/>
          <w:highlight w:val="cyan"/>
        </w:rPr>
        <w:t>a transition from capital-intensive</w:t>
      </w:r>
      <w:r w:rsidRPr="00FC0CAE">
        <w:rPr>
          <w:rStyle w:val="StyleUnderline"/>
          <w:rFonts w:asciiTheme="majorHAnsi" w:hAnsiTheme="majorHAnsi" w:cstheme="majorHAnsi"/>
        </w:rPr>
        <w:t xml:space="preserve"> industrial sectors </w:t>
      </w:r>
      <w:r w:rsidRPr="000532B4">
        <w:rPr>
          <w:rStyle w:val="StyleUnderline"/>
          <w:rFonts w:asciiTheme="majorHAnsi" w:hAnsiTheme="majorHAnsi" w:cstheme="majorHAnsi"/>
          <w:highlight w:val="cyan"/>
        </w:rPr>
        <w:t>to service sector</w:t>
      </w:r>
      <w:r w:rsidRPr="00FC0CAE">
        <w:rPr>
          <w:rStyle w:val="StyleUnderline"/>
          <w:rFonts w:asciiTheme="majorHAnsi" w:hAnsiTheme="majorHAnsi" w:cstheme="majorHAnsi"/>
        </w:rPr>
        <w:t xml:space="preserve"> and reaches technology-intensive knowledge economy</w:t>
      </w:r>
      <w:r w:rsidRPr="00FC0CAE">
        <w:rPr>
          <w:rFonts w:asciiTheme="majorHAnsi" w:hAnsiTheme="majorHAnsi" w:cstheme="majorHAnsi"/>
          <w:sz w:val="14"/>
        </w:rPr>
        <w:t xml:space="preserve"> (the final stage of the structural change). Due to the fact </w:t>
      </w:r>
      <w:r w:rsidRPr="000532B4">
        <w:rPr>
          <w:rStyle w:val="StyleUnderline"/>
          <w:rFonts w:asciiTheme="majorHAnsi" w:hAnsiTheme="majorHAnsi" w:cstheme="majorHAnsi"/>
          <w:highlight w:val="cyan"/>
        </w:rPr>
        <w:t>that</w:t>
      </w:r>
      <w:r w:rsidRPr="00FC0CAE">
        <w:rPr>
          <w:rStyle w:val="StyleUnderline"/>
          <w:rFonts w:asciiTheme="majorHAnsi" w:hAnsiTheme="majorHAnsi" w:cstheme="majorHAnsi"/>
        </w:rPr>
        <w:t xml:space="preserve"> technology-intensive sectors </w:t>
      </w:r>
      <w:r w:rsidRPr="000532B4">
        <w:rPr>
          <w:rStyle w:val="StyleUnderline"/>
          <w:rFonts w:asciiTheme="majorHAnsi" w:hAnsiTheme="majorHAnsi" w:cstheme="majorHAnsi"/>
          <w:highlight w:val="cyan"/>
        </w:rPr>
        <w:t>utilize fewer natural sources</w:t>
      </w:r>
      <w:r w:rsidRPr="00FC0CAE">
        <w:rPr>
          <w:rStyle w:val="StyleUnderline"/>
          <w:rFonts w:asciiTheme="majorHAnsi" w:hAnsiTheme="majorHAnsi" w:cstheme="majorHAnsi"/>
        </w:rPr>
        <w:t>, the impact of these sectors on environmental pollution will be less</w:t>
      </w:r>
      <w:r w:rsidRPr="00FC0CAE">
        <w:rPr>
          <w:rFonts w:asciiTheme="majorHAnsi" w:hAnsiTheme="majorHAnsi" w:cstheme="majorHAnsi"/>
          <w:sz w:val="14"/>
        </w:rPr>
        <w:t xml:space="preserve">. The last channel of the growth process is the technological effect channel. </w:t>
      </w:r>
      <w:r w:rsidRPr="00FC0CAE">
        <w:rPr>
          <w:rStyle w:val="StyleUnderline"/>
          <w:rFonts w:asciiTheme="majorHAnsi" w:hAnsiTheme="majorHAnsi" w:cstheme="majorHAnsi"/>
        </w:rPr>
        <w:t xml:space="preserve">Since </w:t>
      </w:r>
      <w:r w:rsidRPr="000532B4">
        <w:rPr>
          <w:rStyle w:val="StyleUnderline"/>
          <w:rFonts w:asciiTheme="majorHAnsi" w:hAnsiTheme="majorHAnsi" w:cstheme="majorHAnsi"/>
          <w:highlight w:val="cyan"/>
        </w:rPr>
        <w:t>a high-income economy can allocate</w:t>
      </w:r>
      <w:r w:rsidRPr="00FC0CAE">
        <w:rPr>
          <w:rStyle w:val="StyleUnderline"/>
          <w:rFonts w:asciiTheme="majorHAnsi" w:hAnsiTheme="majorHAnsi" w:cstheme="majorHAnsi"/>
        </w:rPr>
        <w:t xml:space="preserve"> more </w:t>
      </w:r>
      <w:r w:rsidRPr="000532B4">
        <w:rPr>
          <w:rStyle w:val="StyleUnderline"/>
          <w:rFonts w:asciiTheme="majorHAnsi" w:hAnsiTheme="majorHAnsi" w:cstheme="majorHAnsi"/>
          <w:highlight w:val="cyan"/>
        </w:rPr>
        <w:t>resources for research and development</w:t>
      </w:r>
      <w:r w:rsidRPr="00FC0CAE">
        <w:rPr>
          <w:rStyle w:val="StyleUnderline"/>
          <w:rFonts w:asciiTheme="majorHAnsi" w:hAnsiTheme="majorHAnsi" w:cstheme="majorHAnsi"/>
        </w:rPr>
        <w:t xml:space="preserve"> expenditures, the </w:t>
      </w:r>
      <w:r w:rsidRPr="000532B4">
        <w:rPr>
          <w:rStyle w:val="StyleUnderline"/>
          <w:rFonts w:asciiTheme="majorHAnsi" w:hAnsiTheme="majorHAnsi" w:cstheme="majorHAnsi"/>
          <w:highlight w:val="cyan"/>
        </w:rPr>
        <w:t>new technological processes</w:t>
      </w:r>
      <w:r w:rsidRPr="00FC0CAE">
        <w:rPr>
          <w:rStyle w:val="StyleUnderline"/>
          <w:rFonts w:asciiTheme="majorHAnsi" w:hAnsiTheme="majorHAnsi" w:cstheme="majorHAnsi"/>
        </w:rPr>
        <w:t xml:space="preserve"> will </w:t>
      </w:r>
      <w:r w:rsidRPr="000532B4">
        <w:rPr>
          <w:rStyle w:val="StyleUnderline"/>
          <w:rFonts w:asciiTheme="majorHAnsi" w:hAnsiTheme="majorHAnsi" w:cstheme="majorHAnsi"/>
          <w:highlight w:val="cyan"/>
        </w:rPr>
        <w:t>emerge</w:t>
      </w:r>
      <w:r w:rsidRPr="00FC0CAE">
        <w:rPr>
          <w:rFonts w:asciiTheme="majorHAnsi" w:hAnsiTheme="majorHAnsi" w:cstheme="majorHAnsi"/>
          <w:sz w:val="14"/>
        </w:rPr>
        <w:t xml:space="preserve">. Thus, </w:t>
      </w:r>
      <w:r w:rsidRPr="000532B4">
        <w:rPr>
          <w:rStyle w:val="StyleUnderline"/>
          <w:rFonts w:asciiTheme="majorHAnsi" w:hAnsiTheme="majorHAnsi" w:cstheme="majorHAnsi"/>
          <w:highlight w:val="cyan"/>
        </w:rPr>
        <w:t xml:space="preserve">the country will </w:t>
      </w:r>
      <w:r w:rsidRPr="000532B4">
        <w:rPr>
          <w:rStyle w:val="Emphasis"/>
          <w:rFonts w:asciiTheme="majorHAnsi" w:hAnsiTheme="majorHAnsi" w:cstheme="majorHAnsi"/>
          <w:highlight w:val="cyan"/>
        </w:rPr>
        <w:t>replace</w:t>
      </w:r>
      <w:r w:rsidRPr="00FC0CAE">
        <w:rPr>
          <w:rStyle w:val="Emphasis"/>
          <w:rFonts w:asciiTheme="majorHAnsi" w:hAnsiTheme="majorHAnsi" w:cstheme="majorHAnsi"/>
        </w:rPr>
        <w:t xml:space="preserve"> old and </w:t>
      </w:r>
      <w:r w:rsidRPr="000532B4">
        <w:rPr>
          <w:rStyle w:val="Emphasis"/>
          <w:rFonts w:asciiTheme="majorHAnsi" w:hAnsiTheme="majorHAnsi" w:cstheme="majorHAnsi"/>
          <w:highlight w:val="cyan"/>
        </w:rPr>
        <w:t>dirty</w:t>
      </w:r>
      <w:r w:rsidRPr="00FC0CAE">
        <w:rPr>
          <w:rStyle w:val="Emphasis"/>
          <w:rFonts w:asciiTheme="majorHAnsi" w:hAnsiTheme="majorHAnsi" w:cstheme="majorHAnsi"/>
        </w:rPr>
        <w:t xml:space="preserve"> technologies </w:t>
      </w:r>
      <w:r w:rsidRPr="000532B4">
        <w:rPr>
          <w:rStyle w:val="Emphasis"/>
          <w:rFonts w:asciiTheme="majorHAnsi" w:hAnsiTheme="majorHAnsi" w:cstheme="majorHAnsi"/>
          <w:highlight w:val="cyan"/>
        </w:rPr>
        <w:t>with</w:t>
      </w:r>
      <w:r w:rsidRPr="00FC0CAE">
        <w:rPr>
          <w:rStyle w:val="Emphasis"/>
          <w:rFonts w:asciiTheme="majorHAnsi" w:hAnsiTheme="majorHAnsi" w:cstheme="majorHAnsi"/>
        </w:rPr>
        <w:t xml:space="preserve"> new and </w:t>
      </w:r>
      <w:r w:rsidRPr="000532B4">
        <w:rPr>
          <w:rStyle w:val="Emphasis"/>
          <w:rFonts w:asciiTheme="majorHAnsi" w:hAnsiTheme="majorHAnsi" w:cstheme="majorHAnsi"/>
          <w:highlight w:val="cyan"/>
        </w:rPr>
        <w:t>clean technologies</w:t>
      </w:r>
      <w:r w:rsidRPr="00FC0CAE">
        <w:rPr>
          <w:rStyle w:val="StyleUnderline"/>
          <w:rFonts w:asciiTheme="majorHAnsi" w:hAnsiTheme="majorHAnsi" w:cstheme="majorHAnsi"/>
        </w:rPr>
        <w:t>, and environmental quality will deepen</w:t>
      </w:r>
      <w:r w:rsidRPr="00FC0CAE">
        <w:rPr>
          <w:rFonts w:asciiTheme="majorHAnsi" w:hAnsiTheme="majorHAnsi" w:cstheme="majorHAnsi"/>
          <w:sz w:val="14"/>
        </w:rPr>
        <w:t xml:space="preserve"> (</w:t>
      </w:r>
      <w:proofErr w:type="spellStart"/>
      <w:r w:rsidRPr="00FC0CAE">
        <w:rPr>
          <w:rFonts w:asciiTheme="majorHAnsi" w:hAnsiTheme="majorHAnsi" w:cstheme="majorHAnsi"/>
          <w:sz w:val="14"/>
        </w:rPr>
        <w:t>Borghesi</w:t>
      </w:r>
      <w:proofErr w:type="spellEnd"/>
      <w:r w:rsidRPr="00FC0CAE">
        <w:rPr>
          <w:rFonts w:asciiTheme="majorHAnsi" w:hAnsiTheme="majorHAnsi" w:cstheme="majorHAnsi"/>
          <w:sz w:val="14"/>
        </w:rPr>
        <w:t xml:space="preserve"> [13], </w:t>
      </w:r>
      <w:proofErr w:type="spellStart"/>
      <w:r w:rsidRPr="00FC0CAE">
        <w:rPr>
          <w:rFonts w:asciiTheme="majorHAnsi" w:hAnsiTheme="majorHAnsi" w:cstheme="majorHAnsi"/>
          <w:sz w:val="14"/>
        </w:rPr>
        <w:t>Copelan</w:t>
      </w:r>
      <w:proofErr w:type="spellEnd"/>
      <w:r w:rsidRPr="00FC0CAE">
        <w:rPr>
          <w:rFonts w:asciiTheme="majorHAnsi" w:hAnsiTheme="majorHAnsi" w:cstheme="majorHAnsi"/>
          <w:sz w:val="14"/>
        </w:rPr>
        <w:t xml:space="preserve"> and Taylor [14]). Consequently, </w:t>
      </w:r>
      <w:r w:rsidRPr="00FC0CAE">
        <w:rPr>
          <w:rStyle w:val="StyleUnderline"/>
          <w:rFonts w:asciiTheme="majorHAnsi" w:hAnsiTheme="majorHAnsi" w:cstheme="majorHAnsi"/>
        </w:rPr>
        <w:t xml:space="preserve">environmental </w:t>
      </w:r>
      <w:r w:rsidRPr="000532B4">
        <w:rPr>
          <w:rStyle w:val="StyleUnderline"/>
          <w:rFonts w:asciiTheme="majorHAnsi" w:hAnsiTheme="majorHAnsi" w:cstheme="majorHAnsi"/>
          <w:highlight w:val="cyan"/>
        </w:rPr>
        <w:t>pollution</w:t>
      </w:r>
      <w:r w:rsidRPr="00FC0CAE">
        <w:rPr>
          <w:rFonts w:asciiTheme="majorHAnsi" w:hAnsiTheme="majorHAnsi" w:cstheme="majorHAnsi"/>
          <w:sz w:val="14"/>
        </w:rPr>
        <w:t xml:space="preserve"> initially increases and later </w:t>
      </w:r>
      <w:r w:rsidRPr="000532B4">
        <w:rPr>
          <w:rStyle w:val="StyleUnderline"/>
          <w:rFonts w:asciiTheme="majorHAnsi" w:hAnsiTheme="majorHAnsi" w:cstheme="majorHAnsi"/>
          <w:highlight w:val="cyan"/>
        </w:rPr>
        <w:t>decreases as a result of scale, structural and technological effect</w:t>
      </w:r>
      <w:r w:rsidRPr="00FC0CAE">
        <w:rPr>
          <w:rStyle w:val="StyleUnderline"/>
          <w:rFonts w:asciiTheme="majorHAnsi" w:hAnsiTheme="majorHAnsi" w:cstheme="majorHAnsi"/>
        </w:rPr>
        <w:t xml:space="preserve"> emerging along </w:t>
      </w:r>
      <w:r w:rsidRPr="000532B4">
        <w:rPr>
          <w:rStyle w:val="StyleUnderline"/>
          <w:rFonts w:asciiTheme="majorHAnsi" w:hAnsiTheme="majorHAnsi" w:cstheme="majorHAnsi"/>
          <w:highlight w:val="cyan"/>
        </w:rPr>
        <w:t>with growth</w:t>
      </w:r>
      <w:r w:rsidRPr="00FC0CAE">
        <w:rPr>
          <w:rStyle w:val="StyleUnderline"/>
          <w:rFonts w:asciiTheme="majorHAnsi" w:hAnsiTheme="majorHAnsi" w:cstheme="majorHAnsi"/>
        </w:rPr>
        <w:t xml:space="preserve"> path</w:t>
      </w:r>
      <w:r w:rsidRPr="00FC0CAE">
        <w:rPr>
          <w:rFonts w:asciiTheme="majorHAnsi" w:hAnsiTheme="majorHAnsi" w:cstheme="majorHAnsi"/>
          <w:sz w:val="14"/>
        </w:rPr>
        <w:t>.</w:t>
      </w:r>
    </w:p>
    <w:p w14:paraId="5C7933A1" w14:textId="77777777" w:rsidR="001D2C1E" w:rsidRPr="00FC0CAE" w:rsidRDefault="001D2C1E" w:rsidP="001D2C1E">
      <w:pPr>
        <w:rPr>
          <w:rFonts w:asciiTheme="majorHAnsi" w:hAnsiTheme="majorHAnsi" w:cstheme="majorHAnsi"/>
          <w:sz w:val="16"/>
        </w:rPr>
      </w:pPr>
      <w:r w:rsidRPr="00FC0CAE">
        <w:rPr>
          <w:rFonts w:asciiTheme="majorHAnsi" w:hAnsiTheme="majorHAnsi" w:cstheme="majorHAnsi"/>
          <w:sz w:val="16"/>
        </w:rPr>
        <w:t xml:space="preserve">Some studies of EKC hypothesis consider income elasticity of clean environment demand (Beckerman [15], Selden and Song [16], McConnel [17], </w:t>
      </w:r>
      <w:proofErr w:type="spellStart"/>
      <w:r w:rsidRPr="00FC0CAE">
        <w:rPr>
          <w:rFonts w:asciiTheme="majorHAnsi" w:hAnsiTheme="majorHAnsi" w:cstheme="majorHAnsi"/>
          <w:sz w:val="16"/>
        </w:rPr>
        <w:t>Panayotou</w:t>
      </w:r>
      <w:proofErr w:type="spellEnd"/>
      <w:r w:rsidRPr="00FC0CAE">
        <w:rPr>
          <w:rFonts w:asciiTheme="majorHAnsi" w:hAnsiTheme="majorHAnsi" w:cstheme="majorHAnsi"/>
          <w:sz w:val="16"/>
        </w:rPr>
        <w:t xml:space="preserve"> [18], Carson et al. [19], Brock and Taylor [20]). Accordingly, the share of low-income people’s expenditures for food and basic necessities is higher than that of high-income societies’ expenditures for the same type of commodities (Engel’s Law). </w:t>
      </w:r>
      <w:r w:rsidRPr="000532B4">
        <w:rPr>
          <w:rStyle w:val="StyleUnderline"/>
          <w:rFonts w:asciiTheme="majorHAnsi" w:hAnsiTheme="majorHAnsi" w:cstheme="majorHAnsi"/>
          <w:highlight w:val="cyan"/>
        </w:rPr>
        <w:t>As income level</w:t>
      </w:r>
      <w:r w:rsidRPr="00FC0CAE">
        <w:rPr>
          <w:rStyle w:val="StyleUnderline"/>
          <w:rFonts w:asciiTheme="majorHAnsi" w:hAnsiTheme="majorHAnsi" w:cstheme="majorHAnsi"/>
        </w:rPr>
        <w:t xml:space="preserve"> and life standards </w:t>
      </w:r>
      <w:r w:rsidRPr="000532B4">
        <w:rPr>
          <w:rStyle w:val="StyleUnderline"/>
          <w:rFonts w:asciiTheme="majorHAnsi" w:hAnsiTheme="majorHAnsi" w:cstheme="majorHAnsi"/>
          <w:highlight w:val="cyan"/>
        </w:rPr>
        <w:t>rise</w:t>
      </w:r>
      <w:r w:rsidRPr="00FC0CAE">
        <w:rPr>
          <w:rStyle w:val="StyleUnderline"/>
          <w:rFonts w:asciiTheme="majorHAnsi" w:hAnsiTheme="majorHAnsi" w:cstheme="majorHAnsi"/>
        </w:rPr>
        <w:t xml:space="preserve"> in conjunction with economic growth, the societies’ </w:t>
      </w:r>
      <w:r w:rsidRPr="000532B4">
        <w:rPr>
          <w:rStyle w:val="StyleUnderline"/>
          <w:rFonts w:asciiTheme="majorHAnsi" w:hAnsiTheme="majorHAnsi" w:cstheme="majorHAnsi"/>
          <w:highlight w:val="cyan"/>
        </w:rPr>
        <w:t>demand for clean environment advances</w:t>
      </w:r>
      <w:r w:rsidRPr="00FC0CAE">
        <w:rPr>
          <w:rFonts w:asciiTheme="majorHAnsi" w:hAnsiTheme="majorHAnsi" w:cstheme="majorHAnsi"/>
          <w:sz w:val="16"/>
        </w:rPr>
        <w:t xml:space="preserve">. Besides, </w:t>
      </w:r>
      <w:r w:rsidRPr="000532B4">
        <w:rPr>
          <w:rStyle w:val="StyleUnderline"/>
          <w:rFonts w:asciiTheme="majorHAnsi" w:hAnsiTheme="majorHAnsi" w:cstheme="majorHAnsi"/>
          <w:highlight w:val="cyan"/>
        </w:rPr>
        <w:t>societies</w:t>
      </w:r>
      <w:r w:rsidRPr="00FC0CAE">
        <w:rPr>
          <w:rStyle w:val="StyleUnderline"/>
          <w:rFonts w:asciiTheme="majorHAnsi" w:hAnsiTheme="majorHAnsi" w:cstheme="majorHAnsi"/>
        </w:rPr>
        <w:t xml:space="preserve"> make often </w:t>
      </w:r>
      <w:r w:rsidRPr="000532B4">
        <w:rPr>
          <w:rStyle w:val="StyleUnderline"/>
          <w:rFonts w:asciiTheme="majorHAnsi" w:hAnsiTheme="majorHAnsi" w:cstheme="majorHAnsi"/>
          <w:highlight w:val="cyan"/>
        </w:rPr>
        <w:t>pressure</w:t>
      </w:r>
      <w:r w:rsidRPr="00FC0CAE">
        <w:rPr>
          <w:rStyle w:val="StyleUnderline"/>
          <w:rFonts w:asciiTheme="majorHAnsi" w:hAnsiTheme="majorHAnsi" w:cstheme="majorHAnsi"/>
        </w:rPr>
        <w:t xml:space="preserve"> on </w:t>
      </w:r>
      <w:r w:rsidRPr="000532B4">
        <w:rPr>
          <w:rStyle w:val="StyleUnderline"/>
          <w:rFonts w:asciiTheme="majorHAnsi" w:hAnsiTheme="majorHAnsi" w:cstheme="majorHAnsi"/>
          <w:highlight w:val="cyan"/>
        </w:rPr>
        <w:t>policy makers to protect the environment through</w:t>
      </w:r>
      <w:r w:rsidRPr="00FC0CAE">
        <w:rPr>
          <w:rStyle w:val="StyleUnderline"/>
          <w:rFonts w:asciiTheme="majorHAnsi" w:hAnsiTheme="majorHAnsi" w:cstheme="majorHAnsi"/>
        </w:rPr>
        <w:t xml:space="preserve"> new </w:t>
      </w:r>
      <w:r w:rsidRPr="000532B4">
        <w:rPr>
          <w:rStyle w:val="StyleUnderline"/>
          <w:rFonts w:asciiTheme="majorHAnsi" w:hAnsiTheme="majorHAnsi" w:cstheme="majorHAnsi"/>
          <w:highlight w:val="cyan"/>
        </w:rPr>
        <w:t>regulations</w:t>
      </w:r>
      <w:r w:rsidRPr="00FC0CAE">
        <w:rPr>
          <w:rFonts w:asciiTheme="majorHAnsi" w:hAnsiTheme="majorHAnsi" w:cstheme="majorHAnsi"/>
          <w:sz w:val="16"/>
        </w:rPr>
        <w:t xml:space="preserve">. One might argue that, because of these reasons, clean environment is a luxury commodity and the </w:t>
      </w:r>
      <w:r w:rsidRPr="00FC0CAE">
        <w:rPr>
          <w:rStyle w:val="StyleUnderline"/>
          <w:rFonts w:asciiTheme="majorHAnsi" w:hAnsiTheme="majorHAnsi" w:cstheme="majorHAnsi"/>
        </w:rPr>
        <w:t xml:space="preserve">demand elasticity of clean environment is higher than unity </w:t>
      </w:r>
      <w:r w:rsidRPr="00FC0CAE">
        <w:rPr>
          <w:rFonts w:asciiTheme="majorHAnsi" w:hAnsiTheme="majorHAnsi" w:cstheme="majorHAnsi"/>
          <w:sz w:val="16"/>
        </w:rPr>
        <w:t>(</w:t>
      </w:r>
      <w:proofErr w:type="spellStart"/>
      <w:r w:rsidRPr="00FC0CAE">
        <w:rPr>
          <w:rFonts w:asciiTheme="majorHAnsi" w:hAnsiTheme="majorHAnsi" w:cstheme="majorHAnsi"/>
          <w:sz w:val="16"/>
        </w:rPr>
        <w:t>Dinda</w:t>
      </w:r>
      <w:proofErr w:type="spellEnd"/>
      <w:r w:rsidRPr="00FC0CAE">
        <w:rPr>
          <w:rFonts w:asciiTheme="majorHAnsi" w:hAnsiTheme="majorHAnsi" w:cstheme="majorHAnsi"/>
          <w:sz w:val="16"/>
        </w:rPr>
        <w:t xml:space="preserve"> [2]).</w:t>
      </w:r>
    </w:p>
    <w:p w14:paraId="30BE9988" w14:textId="77777777" w:rsidR="001D2C1E" w:rsidRPr="00FC0CAE" w:rsidRDefault="001D2C1E" w:rsidP="001D2C1E">
      <w:pPr>
        <w:pStyle w:val="Heading4"/>
        <w:rPr>
          <w:rFonts w:asciiTheme="majorHAnsi" w:hAnsiTheme="majorHAnsi" w:cstheme="majorHAnsi"/>
        </w:rPr>
      </w:pPr>
      <w:r w:rsidRPr="00FC0CAE">
        <w:rPr>
          <w:rFonts w:asciiTheme="majorHAnsi" w:hAnsiTheme="majorHAnsi" w:cstheme="majorHAnsi"/>
        </w:rPr>
        <w:lastRenderedPageBreak/>
        <w:t xml:space="preserve">It's </w:t>
      </w:r>
      <w:proofErr w:type="gramStart"/>
      <w:r w:rsidRPr="00FC0CAE">
        <w:rPr>
          <w:rFonts w:asciiTheme="majorHAnsi" w:hAnsiTheme="majorHAnsi" w:cstheme="majorHAnsi"/>
        </w:rPr>
        <w:t>try</w:t>
      </w:r>
      <w:proofErr w:type="gramEnd"/>
      <w:r w:rsidRPr="00FC0CAE">
        <w:rPr>
          <w:rFonts w:asciiTheme="majorHAnsi" w:hAnsiTheme="majorHAnsi" w:cstheme="majorHAnsi"/>
        </w:rPr>
        <w:t xml:space="preserve"> or die for cap---new tech is key.</w:t>
      </w:r>
    </w:p>
    <w:p w14:paraId="1B14BB6B" w14:textId="77777777" w:rsidR="001D2C1E" w:rsidRPr="00FC0CAE" w:rsidRDefault="001D2C1E" w:rsidP="001D2C1E">
      <w:pPr>
        <w:rPr>
          <w:rFonts w:asciiTheme="majorHAnsi" w:hAnsiTheme="majorHAnsi" w:cstheme="majorHAnsi"/>
        </w:rPr>
      </w:pPr>
      <w:r w:rsidRPr="00FC0CAE">
        <w:rPr>
          <w:rFonts w:asciiTheme="majorHAnsi" w:hAnsiTheme="majorHAnsi" w:cstheme="majorHAnsi"/>
        </w:rPr>
        <w:t xml:space="preserve">John </w:t>
      </w:r>
      <w:proofErr w:type="spellStart"/>
      <w:r w:rsidRPr="00FC0CAE">
        <w:rPr>
          <w:rStyle w:val="Style13ptBold"/>
          <w:rFonts w:asciiTheme="majorHAnsi" w:hAnsiTheme="majorHAnsi" w:cstheme="majorHAnsi"/>
        </w:rPr>
        <w:t>Asafu-Adjaye</w:t>
      </w:r>
      <w:proofErr w:type="spellEnd"/>
      <w:r w:rsidRPr="00FC0CAE">
        <w:rPr>
          <w:rStyle w:val="Style13ptBold"/>
          <w:rFonts w:asciiTheme="majorHAnsi" w:hAnsiTheme="majorHAnsi" w:cstheme="majorHAnsi"/>
        </w:rPr>
        <w:t xml:space="preserve"> 15</w:t>
      </w:r>
      <w:r w:rsidRPr="00FC0CAE">
        <w:rPr>
          <w:rFonts w:asciiTheme="majorHAnsi" w:hAnsiTheme="majorHAnsi" w:cstheme="majorHAnsi"/>
        </w:rPr>
        <w:t xml:space="preserve">. Associate professor of economics at the University of Queensland in Brisbane, Australia. Et al. “An Ecomodernist Manifesto”. April 2015. </w:t>
      </w:r>
      <w:hyperlink r:id="rId46" w:history="1">
        <w:r w:rsidRPr="00FC0CAE">
          <w:rPr>
            <w:rStyle w:val="Hyperlink"/>
            <w:rFonts w:asciiTheme="majorHAnsi" w:hAnsiTheme="majorHAnsi" w:cstheme="majorHAnsi"/>
          </w:rPr>
          <w:t>https://www.ecomodernism.org/manifesto-english</w:t>
        </w:r>
      </w:hyperlink>
    </w:p>
    <w:p w14:paraId="0566B684" w14:textId="77777777" w:rsidR="001D2C1E" w:rsidRPr="00FC0CAE" w:rsidRDefault="001D2C1E" w:rsidP="001D2C1E">
      <w:pPr>
        <w:rPr>
          <w:rFonts w:asciiTheme="majorHAnsi" w:hAnsiTheme="majorHAnsi" w:cstheme="majorHAnsi"/>
        </w:rPr>
      </w:pPr>
      <w:r w:rsidRPr="000532B4">
        <w:rPr>
          <w:rStyle w:val="Emphasis"/>
          <w:rFonts w:asciiTheme="majorHAnsi" w:hAnsiTheme="majorHAnsi" w:cstheme="majorHAnsi"/>
          <w:highlight w:val="cyan"/>
        </w:rPr>
        <w:t>High-efficiency solar cells</w:t>
      </w:r>
      <w:r w:rsidRPr="00FC0CAE">
        <w:rPr>
          <w:rStyle w:val="StyleUnderline"/>
          <w:rFonts w:asciiTheme="majorHAnsi" w:hAnsiTheme="majorHAnsi" w:cstheme="majorHAnsi"/>
        </w:rPr>
        <w:t xml:space="preserve"> produced </w:t>
      </w:r>
      <w:r w:rsidRPr="000532B4">
        <w:rPr>
          <w:rStyle w:val="StyleUnderline"/>
          <w:rFonts w:asciiTheme="majorHAnsi" w:hAnsiTheme="majorHAnsi" w:cstheme="majorHAnsi"/>
          <w:highlight w:val="cyan"/>
        </w:rPr>
        <w:t>from</w:t>
      </w:r>
      <w:r w:rsidRPr="00FC0CAE">
        <w:rPr>
          <w:rStyle w:val="StyleUnderline"/>
          <w:rFonts w:asciiTheme="majorHAnsi" w:hAnsiTheme="majorHAnsi" w:cstheme="majorHAnsi"/>
        </w:rPr>
        <w:t xml:space="preserve"> earth-</w:t>
      </w:r>
      <w:r w:rsidRPr="000532B4">
        <w:rPr>
          <w:rStyle w:val="Emphasis"/>
          <w:rFonts w:asciiTheme="majorHAnsi" w:hAnsiTheme="majorHAnsi" w:cstheme="majorHAnsi"/>
          <w:highlight w:val="cyan"/>
        </w:rPr>
        <w:t>abundant</w:t>
      </w:r>
      <w:r w:rsidRPr="000532B4">
        <w:rPr>
          <w:rStyle w:val="StyleUnderline"/>
          <w:rFonts w:asciiTheme="majorHAnsi" w:hAnsiTheme="majorHAnsi" w:cstheme="majorHAnsi"/>
          <w:highlight w:val="cyan"/>
        </w:rPr>
        <w:t xml:space="preserve"> materials</w:t>
      </w:r>
      <w:r w:rsidRPr="00FC0CAE">
        <w:rPr>
          <w:rFonts w:asciiTheme="majorHAnsi" w:hAnsiTheme="majorHAnsi" w:cstheme="majorHAnsi"/>
        </w:rPr>
        <w:t xml:space="preserve"> are an exception and </w:t>
      </w:r>
      <w:r w:rsidRPr="00FC0CAE">
        <w:rPr>
          <w:rStyle w:val="StyleUnderline"/>
          <w:rFonts w:asciiTheme="majorHAnsi" w:hAnsiTheme="majorHAnsi" w:cstheme="majorHAnsi"/>
        </w:rPr>
        <w:t xml:space="preserve">have the potential to </w:t>
      </w:r>
      <w:r w:rsidRPr="000532B4">
        <w:rPr>
          <w:rStyle w:val="StyleUnderline"/>
          <w:rFonts w:asciiTheme="majorHAnsi" w:hAnsiTheme="majorHAnsi" w:cstheme="majorHAnsi"/>
          <w:highlight w:val="cyan"/>
        </w:rPr>
        <w:t>provide</w:t>
      </w:r>
      <w:r w:rsidRPr="00FC0CAE">
        <w:rPr>
          <w:rStyle w:val="StyleUnderline"/>
          <w:rFonts w:asciiTheme="majorHAnsi" w:hAnsiTheme="majorHAnsi" w:cstheme="majorHAnsi"/>
        </w:rPr>
        <w:t xml:space="preserve"> </w:t>
      </w:r>
      <w:r w:rsidRPr="00FC0CAE">
        <w:rPr>
          <w:rStyle w:val="Emphasis"/>
          <w:rFonts w:asciiTheme="majorHAnsi" w:hAnsiTheme="majorHAnsi" w:cstheme="majorHAnsi"/>
        </w:rPr>
        <w:t>many tens</w:t>
      </w:r>
      <w:r w:rsidRPr="00FC0CAE">
        <w:rPr>
          <w:rStyle w:val="StyleUnderline"/>
          <w:rFonts w:asciiTheme="majorHAnsi" w:hAnsiTheme="majorHAnsi" w:cstheme="majorHAnsi"/>
        </w:rPr>
        <w:t xml:space="preserve"> of </w:t>
      </w:r>
      <w:r w:rsidRPr="000532B4">
        <w:rPr>
          <w:rStyle w:val="Emphasis"/>
          <w:rFonts w:asciiTheme="majorHAnsi" w:hAnsiTheme="majorHAnsi" w:cstheme="majorHAnsi"/>
          <w:highlight w:val="cyan"/>
        </w:rPr>
        <w:t>terawatts</w:t>
      </w:r>
      <w:r w:rsidRPr="00FC0CAE">
        <w:rPr>
          <w:rStyle w:val="StyleUnderline"/>
          <w:rFonts w:asciiTheme="majorHAnsi" w:hAnsiTheme="majorHAnsi" w:cstheme="majorHAnsi"/>
        </w:rPr>
        <w:t xml:space="preserve"> on a </w:t>
      </w:r>
      <w:r w:rsidRPr="00FC0CAE">
        <w:rPr>
          <w:rStyle w:val="Emphasis"/>
          <w:rFonts w:asciiTheme="majorHAnsi" w:hAnsiTheme="majorHAnsi" w:cstheme="majorHAnsi"/>
        </w:rPr>
        <w:t>few percent</w:t>
      </w:r>
      <w:r w:rsidRPr="00FC0CAE">
        <w:rPr>
          <w:rStyle w:val="StyleUnderline"/>
          <w:rFonts w:asciiTheme="majorHAnsi" w:hAnsiTheme="majorHAnsi" w:cstheme="majorHAnsi"/>
        </w:rPr>
        <w:t xml:space="preserve"> of the </w:t>
      </w:r>
      <w:r w:rsidRPr="00FC0CAE">
        <w:rPr>
          <w:rStyle w:val="Emphasis"/>
          <w:rFonts w:asciiTheme="majorHAnsi" w:hAnsiTheme="majorHAnsi" w:cstheme="majorHAnsi"/>
        </w:rPr>
        <w:t>Earth’s surface</w:t>
      </w:r>
      <w:r w:rsidRPr="00FC0CAE">
        <w:rPr>
          <w:rStyle w:val="StyleUnderline"/>
          <w:rFonts w:asciiTheme="majorHAnsi" w:hAnsiTheme="majorHAnsi" w:cstheme="majorHAnsi"/>
        </w:rPr>
        <w:t xml:space="preserve">. Present-day solar </w:t>
      </w:r>
      <w:r w:rsidRPr="000532B4">
        <w:rPr>
          <w:rStyle w:val="StyleUnderline"/>
          <w:rFonts w:asciiTheme="majorHAnsi" w:hAnsiTheme="majorHAnsi" w:cstheme="majorHAnsi"/>
          <w:highlight w:val="cyan"/>
        </w:rPr>
        <w:t>tech</w:t>
      </w:r>
      <w:r w:rsidRPr="00FC0CAE">
        <w:rPr>
          <w:rFonts w:asciiTheme="majorHAnsi" w:hAnsiTheme="majorHAnsi" w:cstheme="majorHAnsi"/>
        </w:rPr>
        <w:t xml:space="preserve">nologies </w:t>
      </w:r>
      <w:r w:rsidRPr="00FC0CAE">
        <w:rPr>
          <w:rStyle w:val="StyleUnderline"/>
          <w:rFonts w:asciiTheme="majorHAnsi" w:hAnsiTheme="majorHAnsi" w:cstheme="majorHAnsi"/>
        </w:rPr>
        <w:t xml:space="preserve">will </w:t>
      </w:r>
      <w:r w:rsidRPr="000532B4">
        <w:rPr>
          <w:rStyle w:val="StyleUnderline"/>
          <w:rFonts w:asciiTheme="majorHAnsi" w:hAnsiTheme="majorHAnsi" w:cstheme="majorHAnsi"/>
          <w:highlight w:val="cyan"/>
        </w:rPr>
        <w:t xml:space="preserve">require </w:t>
      </w:r>
      <w:r w:rsidRPr="000532B4">
        <w:rPr>
          <w:rStyle w:val="Emphasis"/>
          <w:rFonts w:asciiTheme="majorHAnsi" w:hAnsiTheme="majorHAnsi" w:cstheme="majorHAnsi"/>
          <w:highlight w:val="cyan"/>
        </w:rPr>
        <w:t>substantial innovation</w:t>
      </w:r>
      <w:r w:rsidRPr="00FC0CAE">
        <w:rPr>
          <w:rFonts w:asciiTheme="majorHAnsi" w:hAnsiTheme="majorHAnsi" w:cstheme="majorHAnsi"/>
        </w:rPr>
        <w:t xml:space="preserve"> to meet this standard </w:t>
      </w:r>
      <w:r w:rsidRPr="00FC0CAE">
        <w:rPr>
          <w:rStyle w:val="StyleUnderline"/>
          <w:rFonts w:asciiTheme="majorHAnsi" w:hAnsiTheme="majorHAnsi" w:cstheme="majorHAnsi"/>
        </w:rPr>
        <w:t>and</w:t>
      </w:r>
      <w:r w:rsidRPr="00FC0CAE">
        <w:rPr>
          <w:rFonts w:asciiTheme="majorHAnsi" w:hAnsiTheme="majorHAnsi" w:cstheme="majorHAnsi"/>
        </w:rPr>
        <w:t xml:space="preserve"> the </w:t>
      </w:r>
      <w:r w:rsidRPr="00FC0CAE">
        <w:rPr>
          <w:rStyle w:val="StyleUnderline"/>
          <w:rFonts w:asciiTheme="majorHAnsi" w:hAnsiTheme="majorHAnsi" w:cstheme="majorHAnsi"/>
        </w:rPr>
        <w:t xml:space="preserve">development of cheap </w:t>
      </w:r>
      <w:r w:rsidRPr="00FC0CAE">
        <w:rPr>
          <w:rStyle w:val="Emphasis"/>
          <w:rFonts w:asciiTheme="majorHAnsi" w:hAnsiTheme="majorHAnsi" w:cstheme="majorHAnsi"/>
        </w:rPr>
        <w:t>energy storage</w:t>
      </w:r>
      <w:r w:rsidRPr="00FC0CAE">
        <w:rPr>
          <w:rStyle w:val="StyleUnderline"/>
          <w:rFonts w:asciiTheme="majorHAnsi" w:hAnsiTheme="majorHAnsi" w:cstheme="majorHAnsi"/>
        </w:rPr>
        <w:t xml:space="preserve"> tech</w:t>
      </w:r>
      <w:r w:rsidRPr="00FC0CAE">
        <w:rPr>
          <w:rFonts w:asciiTheme="majorHAnsi" w:hAnsiTheme="majorHAnsi" w:cstheme="majorHAnsi"/>
        </w:rPr>
        <w:t>nologies that are capable of dealing with highly variable energy generation at large scales.</w:t>
      </w:r>
    </w:p>
    <w:p w14:paraId="507493BC" w14:textId="77777777" w:rsidR="001D2C1E" w:rsidRPr="00FC0CAE" w:rsidRDefault="001D2C1E" w:rsidP="001D2C1E">
      <w:pPr>
        <w:rPr>
          <w:rFonts w:asciiTheme="majorHAnsi" w:hAnsiTheme="majorHAnsi" w:cstheme="majorHAnsi"/>
          <w:sz w:val="14"/>
        </w:rPr>
      </w:pPr>
      <w:r w:rsidRPr="000532B4">
        <w:rPr>
          <w:rStyle w:val="Emphasis"/>
          <w:rFonts w:asciiTheme="majorHAnsi" w:hAnsiTheme="majorHAnsi" w:cstheme="majorHAnsi"/>
          <w:highlight w:val="cyan"/>
        </w:rPr>
        <w:t>Nuclear</w:t>
      </w:r>
      <w:r w:rsidRPr="00FC0CAE">
        <w:rPr>
          <w:rStyle w:val="StyleUnderline"/>
          <w:rFonts w:asciiTheme="majorHAnsi" w:hAnsiTheme="majorHAnsi" w:cstheme="majorHAnsi"/>
        </w:rPr>
        <w:t xml:space="preserve"> fission</w:t>
      </w:r>
      <w:r w:rsidRPr="00FC0CAE">
        <w:rPr>
          <w:rFonts w:asciiTheme="majorHAnsi" w:hAnsiTheme="majorHAnsi" w:cstheme="majorHAnsi"/>
          <w:sz w:val="14"/>
        </w:rPr>
        <w:t xml:space="preserve"> today </w:t>
      </w:r>
      <w:r w:rsidRPr="00FC0CAE">
        <w:rPr>
          <w:rStyle w:val="StyleUnderline"/>
          <w:rFonts w:asciiTheme="majorHAnsi" w:hAnsiTheme="majorHAnsi" w:cstheme="majorHAnsi"/>
        </w:rPr>
        <w:t xml:space="preserve">represents the </w:t>
      </w:r>
      <w:r w:rsidRPr="000532B4">
        <w:rPr>
          <w:rStyle w:val="StyleUnderline"/>
          <w:rFonts w:asciiTheme="majorHAnsi" w:hAnsiTheme="majorHAnsi" w:cstheme="majorHAnsi"/>
          <w:highlight w:val="cyan"/>
        </w:rPr>
        <w:t>only</w:t>
      </w:r>
      <w:r w:rsidRPr="00FC0CAE">
        <w:rPr>
          <w:rStyle w:val="StyleUnderline"/>
          <w:rFonts w:asciiTheme="majorHAnsi" w:hAnsiTheme="majorHAnsi" w:cstheme="majorHAnsi"/>
        </w:rPr>
        <w:t xml:space="preserve"> </w:t>
      </w:r>
      <w:r w:rsidRPr="00FC0CAE">
        <w:rPr>
          <w:rStyle w:val="Emphasis"/>
          <w:rFonts w:asciiTheme="majorHAnsi" w:hAnsiTheme="majorHAnsi" w:cstheme="majorHAnsi"/>
        </w:rPr>
        <w:t>present</w:t>
      </w:r>
      <w:r w:rsidRPr="00FC0CAE">
        <w:rPr>
          <w:rStyle w:val="StyleUnderline"/>
          <w:rFonts w:asciiTheme="majorHAnsi" w:hAnsiTheme="majorHAnsi" w:cstheme="majorHAnsi"/>
        </w:rPr>
        <w:t xml:space="preserve">-day </w:t>
      </w:r>
      <w:r w:rsidRPr="000532B4">
        <w:rPr>
          <w:rStyle w:val="Emphasis"/>
          <w:rFonts w:asciiTheme="majorHAnsi" w:hAnsiTheme="majorHAnsi" w:cstheme="majorHAnsi"/>
          <w:highlight w:val="cyan"/>
        </w:rPr>
        <w:t>zero-carbon tech</w:t>
      </w:r>
      <w:r w:rsidRPr="00FC0CAE">
        <w:rPr>
          <w:rFonts w:asciiTheme="majorHAnsi" w:hAnsiTheme="majorHAnsi" w:cstheme="majorHAnsi"/>
          <w:sz w:val="14"/>
        </w:rPr>
        <w:t xml:space="preserve">nology </w:t>
      </w:r>
      <w:r w:rsidRPr="00FC0CAE">
        <w:rPr>
          <w:rStyle w:val="StyleUnderline"/>
          <w:rFonts w:asciiTheme="majorHAnsi" w:hAnsiTheme="majorHAnsi" w:cstheme="majorHAnsi"/>
        </w:rPr>
        <w:t>with the</w:t>
      </w:r>
      <w:r w:rsidRPr="00FC0CAE">
        <w:rPr>
          <w:rFonts w:asciiTheme="majorHAnsi" w:hAnsiTheme="majorHAnsi" w:cstheme="majorHAnsi"/>
          <w:sz w:val="14"/>
        </w:rPr>
        <w:t xml:space="preserve"> demonstrated </w:t>
      </w:r>
      <w:r w:rsidRPr="00FC0CAE">
        <w:rPr>
          <w:rStyle w:val="StyleUnderline"/>
          <w:rFonts w:asciiTheme="majorHAnsi" w:hAnsiTheme="majorHAnsi" w:cstheme="majorHAnsi"/>
        </w:rPr>
        <w:t xml:space="preserve">ability </w:t>
      </w:r>
      <w:r w:rsidRPr="000532B4">
        <w:rPr>
          <w:rStyle w:val="StyleUnderline"/>
          <w:rFonts w:asciiTheme="majorHAnsi" w:hAnsiTheme="majorHAnsi" w:cstheme="majorHAnsi"/>
          <w:highlight w:val="cyan"/>
        </w:rPr>
        <w:t>to meet</w:t>
      </w:r>
      <w:r w:rsidRPr="00FC0CAE">
        <w:rPr>
          <w:rFonts w:asciiTheme="majorHAnsi" w:hAnsiTheme="majorHAnsi" w:cstheme="majorHAnsi"/>
          <w:sz w:val="14"/>
        </w:rPr>
        <w:t xml:space="preserve"> most, if not all, of </w:t>
      </w:r>
      <w:r w:rsidRPr="00FC0CAE">
        <w:rPr>
          <w:rStyle w:val="StyleUnderline"/>
          <w:rFonts w:asciiTheme="majorHAnsi" w:hAnsiTheme="majorHAnsi" w:cstheme="majorHAnsi"/>
        </w:rPr>
        <w:t xml:space="preserve">the </w:t>
      </w:r>
      <w:r w:rsidRPr="000532B4">
        <w:rPr>
          <w:rStyle w:val="Emphasis"/>
          <w:rFonts w:asciiTheme="majorHAnsi" w:hAnsiTheme="majorHAnsi" w:cstheme="majorHAnsi"/>
          <w:highlight w:val="cyan"/>
        </w:rPr>
        <w:t>energy demands</w:t>
      </w:r>
      <w:r w:rsidRPr="00FC0CAE">
        <w:rPr>
          <w:rStyle w:val="StyleUnderline"/>
          <w:rFonts w:asciiTheme="majorHAnsi" w:hAnsiTheme="majorHAnsi" w:cstheme="majorHAnsi"/>
        </w:rPr>
        <w:t xml:space="preserve"> of a </w:t>
      </w:r>
      <w:r w:rsidRPr="00FC0CAE">
        <w:rPr>
          <w:rStyle w:val="Emphasis"/>
          <w:rFonts w:asciiTheme="majorHAnsi" w:hAnsiTheme="majorHAnsi" w:cstheme="majorHAnsi"/>
        </w:rPr>
        <w:t>modern economy</w:t>
      </w:r>
      <w:r w:rsidRPr="00FC0CAE">
        <w:rPr>
          <w:rFonts w:asciiTheme="majorHAnsi" w:hAnsiTheme="majorHAnsi" w:cstheme="majorHAnsi"/>
          <w:sz w:val="14"/>
        </w:rPr>
        <w:t xml:space="preserve">. However, a variety of social, economic, and institutional challenges make deployment of present-day nuclear technologies at scales necessary to achieve significant climate mitigation unlikely. </w:t>
      </w:r>
      <w:r w:rsidRPr="00FC0CAE">
        <w:rPr>
          <w:rStyle w:val="StyleUnderline"/>
          <w:rFonts w:asciiTheme="majorHAnsi" w:hAnsiTheme="majorHAnsi" w:cstheme="majorHAnsi"/>
        </w:rPr>
        <w:t xml:space="preserve">A </w:t>
      </w:r>
      <w:r w:rsidRPr="000532B4">
        <w:rPr>
          <w:rStyle w:val="Emphasis"/>
          <w:rFonts w:asciiTheme="majorHAnsi" w:hAnsiTheme="majorHAnsi" w:cstheme="majorHAnsi"/>
          <w:highlight w:val="cyan"/>
        </w:rPr>
        <w:t>new gen</w:t>
      </w:r>
      <w:r w:rsidRPr="00FC0CAE">
        <w:rPr>
          <w:rStyle w:val="StyleUnderline"/>
          <w:rFonts w:asciiTheme="majorHAnsi" w:hAnsiTheme="majorHAnsi" w:cstheme="majorHAnsi"/>
        </w:rPr>
        <w:t xml:space="preserve">eration of </w:t>
      </w:r>
      <w:r w:rsidRPr="000532B4">
        <w:rPr>
          <w:rStyle w:val="StyleUnderline"/>
          <w:rFonts w:asciiTheme="majorHAnsi" w:hAnsiTheme="majorHAnsi" w:cstheme="majorHAnsi"/>
          <w:highlight w:val="cyan"/>
        </w:rPr>
        <w:t xml:space="preserve">nuclear </w:t>
      </w:r>
      <w:r w:rsidRPr="000532B4">
        <w:rPr>
          <w:rStyle w:val="Emphasis"/>
          <w:rFonts w:asciiTheme="majorHAnsi" w:hAnsiTheme="majorHAnsi" w:cstheme="majorHAnsi"/>
          <w:highlight w:val="cyan"/>
        </w:rPr>
        <w:t>tech</w:t>
      </w:r>
      <w:r w:rsidRPr="00FC0CAE">
        <w:rPr>
          <w:rFonts w:asciiTheme="majorHAnsi" w:hAnsiTheme="majorHAnsi" w:cstheme="majorHAnsi"/>
          <w:sz w:val="14"/>
        </w:rPr>
        <w:t xml:space="preserve">nologies that are safer and cheaper </w:t>
      </w:r>
      <w:r w:rsidRPr="00FC0CAE">
        <w:rPr>
          <w:rStyle w:val="StyleUnderline"/>
          <w:rFonts w:asciiTheme="majorHAnsi" w:hAnsiTheme="majorHAnsi" w:cstheme="majorHAnsi"/>
        </w:rPr>
        <w:t>will</w:t>
      </w:r>
      <w:r w:rsidRPr="00FC0CAE">
        <w:rPr>
          <w:rFonts w:asciiTheme="majorHAnsi" w:hAnsiTheme="majorHAnsi" w:cstheme="majorHAnsi"/>
          <w:sz w:val="14"/>
        </w:rPr>
        <w:t xml:space="preserve"> likely </w:t>
      </w:r>
      <w:r w:rsidRPr="00FC0CAE">
        <w:rPr>
          <w:rStyle w:val="StyleUnderline"/>
          <w:rFonts w:asciiTheme="majorHAnsi" w:hAnsiTheme="majorHAnsi" w:cstheme="majorHAnsi"/>
        </w:rPr>
        <w:t xml:space="preserve">be necessary for nuclear energy to meet its </w:t>
      </w:r>
      <w:r w:rsidRPr="00FC0CAE">
        <w:rPr>
          <w:rStyle w:val="Emphasis"/>
          <w:rFonts w:asciiTheme="majorHAnsi" w:hAnsiTheme="majorHAnsi" w:cstheme="majorHAnsi"/>
        </w:rPr>
        <w:t>full potential</w:t>
      </w:r>
      <w:r w:rsidRPr="00FC0CAE">
        <w:rPr>
          <w:rStyle w:val="StyleUnderline"/>
          <w:rFonts w:asciiTheme="majorHAnsi" w:hAnsiTheme="majorHAnsi" w:cstheme="majorHAnsi"/>
        </w:rPr>
        <w:t xml:space="preserve"> as a </w:t>
      </w:r>
      <w:r w:rsidRPr="000532B4">
        <w:rPr>
          <w:rStyle w:val="Emphasis"/>
          <w:rFonts w:asciiTheme="majorHAnsi" w:hAnsiTheme="majorHAnsi" w:cstheme="majorHAnsi"/>
          <w:highlight w:val="cyan"/>
        </w:rPr>
        <w:t>critical climate mitigation</w:t>
      </w:r>
      <w:r w:rsidRPr="00FC0CAE">
        <w:rPr>
          <w:rStyle w:val="StyleUnderline"/>
          <w:rFonts w:asciiTheme="majorHAnsi" w:hAnsiTheme="majorHAnsi" w:cstheme="majorHAnsi"/>
        </w:rPr>
        <w:t xml:space="preserve"> tech</w:t>
      </w:r>
      <w:r w:rsidRPr="00FC0CAE">
        <w:rPr>
          <w:rFonts w:asciiTheme="majorHAnsi" w:hAnsiTheme="majorHAnsi" w:cstheme="majorHAnsi"/>
          <w:sz w:val="14"/>
        </w:rPr>
        <w:t>nology.</w:t>
      </w:r>
    </w:p>
    <w:p w14:paraId="23546C77" w14:textId="77777777" w:rsidR="001D2C1E" w:rsidRPr="00FC0CAE" w:rsidRDefault="001D2C1E" w:rsidP="001D2C1E">
      <w:pPr>
        <w:rPr>
          <w:rFonts w:asciiTheme="majorHAnsi" w:hAnsiTheme="majorHAnsi" w:cstheme="majorHAnsi"/>
          <w:sz w:val="14"/>
        </w:rPr>
      </w:pPr>
      <w:r w:rsidRPr="00FC0CAE">
        <w:rPr>
          <w:rFonts w:asciiTheme="majorHAnsi" w:hAnsiTheme="majorHAnsi" w:cstheme="majorHAnsi"/>
          <w:sz w:val="14"/>
        </w:rPr>
        <w:t xml:space="preserve">In the long run, </w:t>
      </w:r>
      <w:r w:rsidRPr="000532B4">
        <w:rPr>
          <w:rStyle w:val="Emphasis"/>
          <w:rFonts w:asciiTheme="majorHAnsi" w:hAnsiTheme="majorHAnsi" w:cstheme="majorHAnsi"/>
          <w:highlight w:val="cyan"/>
        </w:rPr>
        <w:t>next-gen</w:t>
      </w:r>
      <w:r w:rsidRPr="00FC0CAE">
        <w:rPr>
          <w:rFonts w:asciiTheme="majorHAnsi" w:hAnsiTheme="majorHAnsi" w:cstheme="majorHAnsi"/>
          <w:sz w:val="14"/>
        </w:rPr>
        <w:t xml:space="preserve">eration </w:t>
      </w:r>
      <w:r w:rsidRPr="000532B4">
        <w:rPr>
          <w:rStyle w:val="StyleUnderline"/>
          <w:rFonts w:asciiTheme="majorHAnsi" w:hAnsiTheme="majorHAnsi" w:cstheme="majorHAnsi"/>
          <w:highlight w:val="cyan"/>
        </w:rPr>
        <w:t>solar</w:t>
      </w:r>
      <w:r w:rsidRPr="00FC0CAE">
        <w:rPr>
          <w:rFonts w:asciiTheme="majorHAnsi" w:hAnsiTheme="majorHAnsi" w:cstheme="majorHAnsi"/>
          <w:sz w:val="14"/>
        </w:rPr>
        <w:t xml:space="preserve">, advanced </w:t>
      </w:r>
      <w:r w:rsidRPr="000532B4">
        <w:rPr>
          <w:rStyle w:val="StyleUnderline"/>
          <w:rFonts w:asciiTheme="majorHAnsi" w:hAnsiTheme="majorHAnsi" w:cstheme="majorHAnsi"/>
          <w:highlight w:val="cyan"/>
        </w:rPr>
        <w:t>nuclear</w:t>
      </w:r>
      <w:r w:rsidRPr="00FC0CAE">
        <w:rPr>
          <w:rStyle w:val="StyleUnderline"/>
          <w:rFonts w:asciiTheme="majorHAnsi" w:hAnsiTheme="majorHAnsi" w:cstheme="majorHAnsi"/>
        </w:rPr>
        <w:t xml:space="preserve"> fission, and</w:t>
      </w:r>
      <w:r w:rsidRPr="00FC0CAE">
        <w:rPr>
          <w:rFonts w:asciiTheme="majorHAnsi" w:hAnsiTheme="majorHAnsi" w:cstheme="majorHAnsi"/>
          <w:sz w:val="14"/>
        </w:rPr>
        <w:t xml:space="preserve"> nuclear </w:t>
      </w:r>
      <w:r w:rsidRPr="00FC0CAE">
        <w:rPr>
          <w:rStyle w:val="StyleUnderline"/>
          <w:rFonts w:asciiTheme="majorHAnsi" w:hAnsiTheme="majorHAnsi" w:cstheme="majorHAnsi"/>
        </w:rPr>
        <w:t xml:space="preserve">fusion </w:t>
      </w:r>
      <w:r w:rsidRPr="000532B4">
        <w:rPr>
          <w:rStyle w:val="StyleUnderline"/>
          <w:rFonts w:asciiTheme="majorHAnsi" w:hAnsiTheme="majorHAnsi" w:cstheme="majorHAnsi"/>
          <w:highlight w:val="cyan"/>
        </w:rPr>
        <w:t>represent</w:t>
      </w:r>
      <w:r w:rsidRPr="00FC0CAE">
        <w:rPr>
          <w:rStyle w:val="StyleUnderline"/>
          <w:rFonts w:asciiTheme="majorHAnsi" w:hAnsiTheme="majorHAnsi" w:cstheme="majorHAnsi"/>
        </w:rPr>
        <w:t xml:space="preserve"> the </w:t>
      </w:r>
      <w:r w:rsidRPr="000532B4">
        <w:rPr>
          <w:rStyle w:val="Emphasis"/>
          <w:rFonts w:asciiTheme="majorHAnsi" w:hAnsiTheme="majorHAnsi" w:cstheme="majorHAnsi"/>
          <w:highlight w:val="cyan"/>
        </w:rPr>
        <w:t>most plausible pathways</w:t>
      </w:r>
      <w:r w:rsidRPr="000532B4">
        <w:rPr>
          <w:rStyle w:val="StyleUnderline"/>
          <w:rFonts w:asciiTheme="majorHAnsi" w:hAnsiTheme="majorHAnsi" w:cstheme="majorHAnsi"/>
          <w:highlight w:val="cyan"/>
        </w:rPr>
        <w:t xml:space="preserve"> toward</w:t>
      </w:r>
      <w:r w:rsidRPr="00FC0CAE">
        <w:rPr>
          <w:rFonts w:asciiTheme="majorHAnsi" w:hAnsiTheme="majorHAnsi" w:cstheme="majorHAnsi"/>
          <w:sz w:val="14"/>
        </w:rPr>
        <w:t xml:space="preserve"> the joint goals of </w:t>
      </w:r>
      <w:r w:rsidRPr="000532B4">
        <w:rPr>
          <w:rStyle w:val="Emphasis"/>
          <w:rFonts w:asciiTheme="majorHAnsi" w:hAnsiTheme="majorHAnsi" w:cstheme="majorHAnsi"/>
          <w:highlight w:val="cyan"/>
        </w:rPr>
        <w:t>climate stabilization</w:t>
      </w:r>
      <w:r w:rsidRPr="00FC0CAE">
        <w:rPr>
          <w:rStyle w:val="StyleUnderline"/>
          <w:rFonts w:asciiTheme="majorHAnsi" w:hAnsiTheme="majorHAnsi" w:cstheme="majorHAnsi"/>
        </w:rPr>
        <w:t xml:space="preserve"> and</w:t>
      </w:r>
      <w:r w:rsidRPr="00FC0CAE">
        <w:rPr>
          <w:rFonts w:asciiTheme="majorHAnsi" w:hAnsiTheme="majorHAnsi" w:cstheme="majorHAnsi"/>
          <w:sz w:val="14"/>
        </w:rPr>
        <w:t xml:space="preserve"> radical </w:t>
      </w:r>
      <w:r w:rsidRPr="000532B4">
        <w:rPr>
          <w:rStyle w:val="Emphasis"/>
          <w:rFonts w:asciiTheme="majorHAnsi" w:hAnsiTheme="majorHAnsi" w:cstheme="majorHAnsi"/>
          <w:highlight w:val="cyan"/>
        </w:rPr>
        <w:t>decoupling</w:t>
      </w:r>
      <w:r w:rsidRPr="00FC0CAE">
        <w:rPr>
          <w:rStyle w:val="StyleUnderline"/>
          <w:rFonts w:asciiTheme="majorHAnsi" w:hAnsiTheme="majorHAnsi" w:cstheme="majorHAnsi"/>
        </w:rPr>
        <w:t xml:space="preserve"> of humans from nature</w:t>
      </w:r>
      <w:r w:rsidRPr="00FC0CAE">
        <w:rPr>
          <w:rFonts w:asciiTheme="majorHAnsi" w:hAnsiTheme="majorHAnsi" w:cstheme="majorHAnsi"/>
          <w:sz w:val="14"/>
        </w:rPr>
        <w:t xml:space="preserve">. If the history of energy transitions is any guide, however, that transition will take time. </w:t>
      </w:r>
      <w:r w:rsidRPr="00FC0CAE">
        <w:rPr>
          <w:rStyle w:val="StyleUnderline"/>
          <w:rFonts w:asciiTheme="majorHAnsi" w:hAnsiTheme="majorHAnsi" w:cstheme="majorHAnsi"/>
        </w:rPr>
        <w:t xml:space="preserve">During that </w:t>
      </w:r>
      <w:r w:rsidRPr="00FC0CAE">
        <w:rPr>
          <w:rStyle w:val="Emphasis"/>
          <w:rFonts w:asciiTheme="majorHAnsi" w:hAnsiTheme="majorHAnsi" w:cstheme="majorHAnsi"/>
        </w:rPr>
        <w:t>transition</w:t>
      </w:r>
      <w:r w:rsidRPr="00FC0CAE">
        <w:rPr>
          <w:rStyle w:val="StyleUnderline"/>
          <w:rFonts w:asciiTheme="majorHAnsi" w:hAnsiTheme="majorHAnsi" w:cstheme="majorHAnsi"/>
        </w:rPr>
        <w:t>, other energy tech</w:t>
      </w:r>
      <w:r w:rsidRPr="00FC0CAE">
        <w:rPr>
          <w:rFonts w:asciiTheme="majorHAnsi" w:hAnsiTheme="majorHAnsi" w:cstheme="majorHAnsi"/>
          <w:sz w:val="14"/>
        </w:rPr>
        <w:t xml:space="preserve">nologies </w:t>
      </w:r>
      <w:r w:rsidRPr="00FC0CAE">
        <w:rPr>
          <w:rStyle w:val="StyleUnderline"/>
          <w:rFonts w:asciiTheme="majorHAnsi" w:hAnsiTheme="majorHAnsi" w:cstheme="majorHAnsi"/>
        </w:rPr>
        <w:t xml:space="preserve">can provide </w:t>
      </w:r>
      <w:r w:rsidRPr="00FC0CAE">
        <w:rPr>
          <w:rStyle w:val="Emphasis"/>
          <w:rFonts w:asciiTheme="majorHAnsi" w:hAnsiTheme="majorHAnsi" w:cstheme="majorHAnsi"/>
        </w:rPr>
        <w:t>important</w:t>
      </w:r>
      <w:r w:rsidRPr="00FC0CAE">
        <w:rPr>
          <w:rStyle w:val="StyleUnderline"/>
          <w:rFonts w:asciiTheme="majorHAnsi" w:hAnsiTheme="majorHAnsi" w:cstheme="majorHAnsi"/>
        </w:rPr>
        <w:t xml:space="preserve"> social and </w:t>
      </w:r>
      <w:r w:rsidRPr="00FC0CAE">
        <w:rPr>
          <w:rStyle w:val="Emphasis"/>
          <w:rFonts w:asciiTheme="majorHAnsi" w:hAnsiTheme="majorHAnsi" w:cstheme="majorHAnsi"/>
        </w:rPr>
        <w:t>environmental benefits</w:t>
      </w:r>
      <w:r w:rsidRPr="00FC0CAE">
        <w:rPr>
          <w:rStyle w:val="StyleUnderline"/>
          <w:rFonts w:asciiTheme="majorHAnsi" w:hAnsiTheme="majorHAnsi" w:cstheme="majorHAnsi"/>
        </w:rPr>
        <w:t xml:space="preserve">. </w:t>
      </w:r>
      <w:r w:rsidRPr="000532B4">
        <w:rPr>
          <w:rStyle w:val="StyleUnderline"/>
          <w:rFonts w:asciiTheme="majorHAnsi" w:hAnsiTheme="majorHAnsi" w:cstheme="majorHAnsi"/>
          <w:highlight w:val="cyan"/>
        </w:rPr>
        <w:t xml:space="preserve">Hydroelectric </w:t>
      </w:r>
      <w:r w:rsidRPr="000532B4">
        <w:rPr>
          <w:rStyle w:val="Emphasis"/>
          <w:rFonts w:asciiTheme="majorHAnsi" w:hAnsiTheme="majorHAnsi" w:cstheme="majorHAnsi"/>
          <w:highlight w:val="cyan"/>
        </w:rPr>
        <w:t>dams</w:t>
      </w:r>
      <w:r w:rsidRPr="00FC0CAE">
        <w:rPr>
          <w:rFonts w:asciiTheme="majorHAnsi" w:hAnsiTheme="majorHAnsi" w:cstheme="majorHAnsi"/>
          <w:sz w:val="14"/>
        </w:rPr>
        <w:t xml:space="preserve">, for example, </w:t>
      </w:r>
      <w:r w:rsidRPr="00FC0CAE">
        <w:rPr>
          <w:rStyle w:val="StyleUnderline"/>
          <w:rFonts w:asciiTheme="majorHAnsi" w:hAnsiTheme="majorHAnsi" w:cstheme="majorHAnsi"/>
        </w:rPr>
        <w:t xml:space="preserve">may be a </w:t>
      </w:r>
      <w:r w:rsidRPr="000532B4">
        <w:rPr>
          <w:rStyle w:val="StyleUnderline"/>
          <w:rFonts w:asciiTheme="majorHAnsi" w:hAnsiTheme="majorHAnsi" w:cstheme="majorHAnsi"/>
          <w:highlight w:val="cyan"/>
        </w:rPr>
        <w:t>cheap</w:t>
      </w:r>
      <w:r w:rsidRPr="00FC0CAE">
        <w:rPr>
          <w:rStyle w:val="StyleUnderline"/>
          <w:rFonts w:asciiTheme="majorHAnsi" w:hAnsiTheme="majorHAnsi" w:cstheme="majorHAnsi"/>
        </w:rPr>
        <w:t xml:space="preserve"> source of </w:t>
      </w:r>
      <w:r w:rsidRPr="000532B4">
        <w:rPr>
          <w:rStyle w:val="Emphasis"/>
          <w:rFonts w:asciiTheme="majorHAnsi" w:hAnsiTheme="majorHAnsi" w:cstheme="majorHAnsi"/>
          <w:highlight w:val="cyan"/>
        </w:rPr>
        <w:t>low-carbon</w:t>
      </w:r>
      <w:r w:rsidRPr="000532B4">
        <w:rPr>
          <w:rStyle w:val="StyleUnderline"/>
          <w:rFonts w:asciiTheme="majorHAnsi" w:hAnsiTheme="majorHAnsi" w:cstheme="majorHAnsi"/>
          <w:highlight w:val="cyan"/>
        </w:rPr>
        <w:t xml:space="preserve"> power</w:t>
      </w:r>
      <w:r w:rsidRPr="00FC0CAE">
        <w:rPr>
          <w:rFonts w:asciiTheme="majorHAnsi" w:hAnsiTheme="majorHAnsi" w:cstheme="majorHAnsi"/>
          <w:sz w:val="14"/>
        </w:rPr>
        <w:t xml:space="preserve"> for poor nations even though their land and water footprint </w:t>
      </w:r>
      <w:proofErr w:type="gramStart"/>
      <w:r w:rsidRPr="00FC0CAE">
        <w:rPr>
          <w:rFonts w:asciiTheme="majorHAnsi" w:hAnsiTheme="majorHAnsi" w:cstheme="majorHAnsi"/>
          <w:sz w:val="14"/>
        </w:rPr>
        <w:t>is</w:t>
      </w:r>
      <w:proofErr w:type="gramEnd"/>
      <w:r w:rsidRPr="00FC0CAE">
        <w:rPr>
          <w:rFonts w:asciiTheme="majorHAnsi" w:hAnsiTheme="majorHAnsi" w:cstheme="majorHAnsi"/>
          <w:sz w:val="14"/>
        </w:rPr>
        <w:t xml:space="preserve"> relatively large. </w:t>
      </w:r>
      <w:r w:rsidRPr="00FC0CAE">
        <w:rPr>
          <w:rStyle w:val="StyleUnderline"/>
          <w:rFonts w:asciiTheme="majorHAnsi" w:hAnsiTheme="majorHAnsi" w:cstheme="majorHAnsi"/>
        </w:rPr>
        <w:t xml:space="preserve">Fossil fuels with </w:t>
      </w:r>
      <w:r w:rsidRPr="000532B4">
        <w:rPr>
          <w:rStyle w:val="Emphasis"/>
          <w:rFonts w:asciiTheme="majorHAnsi" w:hAnsiTheme="majorHAnsi" w:cstheme="majorHAnsi"/>
          <w:highlight w:val="cyan"/>
        </w:rPr>
        <w:t>c</w:t>
      </w:r>
      <w:r w:rsidRPr="00FC0CAE">
        <w:rPr>
          <w:rFonts w:asciiTheme="majorHAnsi" w:hAnsiTheme="majorHAnsi" w:cstheme="majorHAnsi"/>
          <w:sz w:val="14"/>
        </w:rPr>
        <w:t xml:space="preserve">arbon </w:t>
      </w:r>
      <w:r w:rsidRPr="000532B4">
        <w:rPr>
          <w:rStyle w:val="Emphasis"/>
          <w:rFonts w:asciiTheme="majorHAnsi" w:hAnsiTheme="majorHAnsi" w:cstheme="majorHAnsi"/>
          <w:highlight w:val="cyan"/>
        </w:rPr>
        <w:t>c</w:t>
      </w:r>
      <w:r w:rsidRPr="00FC0CAE">
        <w:rPr>
          <w:rFonts w:asciiTheme="majorHAnsi" w:hAnsiTheme="majorHAnsi" w:cstheme="majorHAnsi"/>
          <w:sz w:val="14"/>
        </w:rPr>
        <w:t xml:space="preserve">apture and </w:t>
      </w:r>
      <w:r w:rsidRPr="000532B4">
        <w:rPr>
          <w:rStyle w:val="Emphasis"/>
          <w:rFonts w:asciiTheme="majorHAnsi" w:hAnsiTheme="majorHAnsi" w:cstheme="majorHAnsi"/>
          <w:highlight w:val="cyan"/>
        </w:rPr>
        <w:t>s</w:t>
      </w:r>
      <w:r w:rsidRPr="00FC0CAE">
        <w:rPr>
          <w:rFonts w:asciiTheme="majorHAnsi" w:hAnsiTheme="majorHAnsi" w:cstheme="majorHAnsi"/>
          <w:sz w:val="14"/>
        </w:rPr>
        <w:t xml:space="preserve">torage </w:t>
      </w:r>
      <w:r w:rsidRPr="00FC0CAE">
        <w:rPr>
          <w:rStyle w:val="StyleUnderline"/>
          <w:rFonts w:asciiTheme="majorHAnsi" w:hAnsiTheme="majorHAnsi" w:cstheme="majorHAnsi"/>
        </w:rPr>
        <w:t>can</w:t>
      </w:r>
      <w:r w:rsidRPr="00FC0CAE">
        <w:rPr>
          <w:rFonts w:asciiTheme="majorHAnsi" w:hAnsiTheme="majorHAnsi" w:cstheme="majorHAnsi"/>
          <w:sz w:val="14"/>
        </w:rPr>
        <w:t xml:space="preserve"> likewise </w:t>
      </w:r>
      <w:r w:rsidRPr="00FC0CAE">
        <w:rPr>
          <w:rStyle w:val="StyleUnderline"/>
          <w:rFonts w:asciiTheme="majorHAnsi" w:hAnsiTheme="majorHAnsi" w:cstheme="majorHAnsi"/>
        </w:rPr>
        <w:t xml:space="preserve">provide </w:t>
      </w:r>
      <w:r w:rsidRPr="000532B4">
        <w:rPr>
          <w:rStyle w:val="Emphasis"/>
          <w:rFonts w:asciiTheme="majorHAnsi" w:hAnsiTheme="majorHAnsi" w:cstheme="majorHAnsi"/>
          <w:highlight w:val="cyan"/>
        </w:rPr>
        <w:t>substantial</w:t>
      </w:r>
      <w:r w:rsidRPr="00FC0CAE">
        <w:rPr>
          <w:rStyle w:val="StyleUnderline"/>
          <w:rFonts w:asciiTheme="majorHAnsi" w:hAnsiTheme="majorHAnsi" w:cstheme="majorHAnsi"/>
        </w:rPr>
        <w:t xml:space="preserve"> environmental </w:t>
      </w:r>
      <w:r w:rsidRPr="000532B4">
        <w:rPr>
          <w:rStyle w:val="Emphasis"/>
          <w:rFonts w:asciiTheme="majorHAnsi" w:hAnsiTheme="majorHAnsi" w:cstheme="majorHAnsi"/>
          <w:highlight w:val="cyan"/>
        </w:rPr>
        <w:t>benefits</w:t>
      </w:r>
      <w:r w:rsidRPr="00FC0CAE">
        <w:rPr>
          <w:rFonts w:asciiTheme="majorHAnsi" w:hAnsiTheme="majorHAnsi" w:cstheme="majorHAnsi"/>
          <w:sz w:val="14"/>
        </w:rPr>
        <w:t xml:space="preserve"> over current fossil or biomass energies.</w:t>
      </w:r>
    </w:p>
    <w:p w14:paraId="78D1CA8C" w14:textId="77777777" w:rsidR="001D2C1E" w:rsidRPr="00091D29" w:rsidRDefault="001D2C1E" w:rsidP="001D2C1E">
      <w:pPr>
        <w:pStyle w:val="Heading4"/>
        <w:rPr>
          <w:rFonts w:asciiTheme="majorHAnsi" w:hAnsiTheme="majorHAnsi" w:cstheme="majorHAnsi"/>
          <w:color w:val="FF0000"/>
        </w:rPr>
      </w:pPr>
      <w:r w:rsidRPr="00091D29">
        <w:rPr>
          <w:rFonts w:asciiTheme="majorHAnsi" w:hAnsiTheme="majorHAnsi" w:cstheme="majorHAnsi"/>
          <w:color w:val="FF0000"/>
        </w:rPr>
        <w:t xml:space="preserve">The alt </w:t>
      </w:r>
      <w:r w:rsidRPr="00091D29">
        <w:rPr>
          <w:rFonts w:asciiTheme="majorHAnsi" w:hAnsiTheme="majorHAnsi" w:cstheme="majorHAnsi"/>
          <w:color w:val="FF0000"/>
          <w:u w:val="single"/>
        </w:rPr>
        <w:t>can’t</w:t>
      </w:r>
      <w:r w:rsidRPr="00091D29">
        <w:rPr>
          <w:rFonts w:asciiTheme="majorHAnsi" w:hAnsiTheme="majorHAnsi" w:cstheme="majorHAnsi"/>
          <w:color w:val="FF0000"/>
        </w:rPr>
        <w:t xml:space="preserve"> solve warming.</w:t>
      </w:r>
    </w:p>
    <w:p w14:paraId="23545B57" w14:textId="77777777" w:rsidR="001D2C1E" w:rsidRPr="00091D29" w:rsidRDefault="001D2C1E" w:rsidP="001D2C1E">
      <w:pPr>
        <w:rPr>
          <w:rFonts w:asciiTheme="majorHAnsi" w:hAnsiTheme="majorHAnsi" w:cstheme="majorHAnsi"/>
          <w:color w:val="FF0000"/>
        </w:rPr>
      </w:pPr>
      <w:r w:rsidRPr="00091D29">
        <w:rPr>
          <w:rFonts w:asciiTheme="majorHAnsi" w:hAnsiTheme="majorHAnsi" w:cstheme="majorHAnsi"/>
          <w:color w:val="FF0000"/>
        </w:rPr>
        <w:t xml:space="preserve">John </w:t>
      </w:r>
      <w:proofErr w:type="spellStart"/>
      <w:r w:rsidRPr="00091D29">
        <w:rPr>
          <w:rStyle w:val="Style13ptBold"/>
          <w:rFonts w:asciiTheme="majorHAnsi" w:hAnsiTheme="majorHAnsi" w:cstheme="majorHAnsi"/>
          <w:color w:val="FF0000"/>
        </w:rPr>
        <w:t>Asafu-Adjaye</w:t>
      </w:r>
      <w:proofErr w:type="spellEnd"/>
      <w:r w:rsidRPr="00091D29">
        <w:rPr>
          <w:rStyle w:val="Style13ptBold"/>
          <w:rFonts w:asciiTheme="majorHAnsi" w:hAnsiTheme="majorHAnsi" w:cstheme="majorHAnsi"/>
          <w:color w:val="FF0000"/>
        </w:rPr>
        <w:t xml:space="preserve"> 15</w:t>
      </w:r>
      <w:r w:rsidRPr="00091D29">
        <w:rPr>
          <w:rFonts w:asciiTheme="majorHAnsi" w:hAnsiTheme="majorHAnsi" w:cstheme="majorHAnsi"/>
          <w:color w:val="FF0000"/>
        </w:rPr>
        <w:t xml:space="preserve">. Associate professor of economics at the University of Queensland in Brisbane, Australia. Et al. “An Ecomodernist Manifesto”. April 2015. </w:t>
      </w:r>
      <w:hyperlink r:id="rId47" w:history="1">
        <w:r w:rsidRPr="00091D29">
          <w:rPr>
            <w:rStyle w:val="Hyperlink"/>
            <w:rFonts w:asciiTheme="majorHAnsi" w:hAnsiTheme="majorHAnsi" w:cstheme="majorHAnsi"/>
            <w:color w:val="FF0000"/>
          </w:rPr>
          <w:t>https://www.ecomodernism.org/manifesto-english</w:t>
        </w:r>
      </w:hyperlink>
    </w:p>
    <w:p w14:paraId="7640E375" w14:textId="77777777" w:rsidR="001D2C1E" w:rsidRPr="00091D29" w:rsidRDefault="001D2C1E" w:rsidP="001D2C1E">
      <w:pPr>
        <w:rPr>
          <w:rFonts w:asciiTheme="majorHAnsi" w:hAnsiTheme="majorHAnsi" w:cstheme="majorHAnsi"/>
          <w:color w:val="FF0000"/>
          <w:sz w:val="16"/>
        </w:rPr>
      </w:pPr>
      <w:r w:rsidRPr="00091D29">
        <w:rPr>
          <w:rFonts w:asciiTheme="majorHAnsi" w:hAnsiTheme="majorHAnsi" w:cstheme="majorHAnsi"/>
          <w:color w:val="FF0000"/>
          <w:sz w:val="16"/>
        </w:rPr>
        <w:t xml:space="preserve">Meaningful </w:t>
      </w:r>
      <w:r w:rsidRPr="00091D29">
        <w:rPr>
          <w:rStyle w:val="Emphasis"/>
          <w:rFonts w:asciiTheme="majorHAnsi" w:hAnsiTheme="majorHAnsi" w:cstheme="majorHAnsi"/>
          <w:color w:val="FF0000"/>
          <w:highlight w:val="cyan"/>
        </w:rPr>
        <w:t>climate mitigation</w:t>
      </w:r>
      <w:r w:rsidRPr="00091D29">
        <w:rPr>
          <w:rStyle w:val="StyleUnderline"/>
          <w:rFonts w:asciiTheme="majorHAnsi" w:hAnsiTheme="majorHAnsi" w:cstheme="majorHAnsi"/>
          <w:color w:val="FF0000"/>
          <w:highlight w:val="cyan"/>
        </w:rPr>
        <w:t xml:space="preserve"> is</w:t>
      </w:r>
      <w:r w:rsidRPr="00091D29">
        <w:rPr>
          <w:rStyle w:val="StyleUnderline"/>
          <w:rFonts w:asciiTheme="majorHAnsi" w:hAnsiTheme="majorHAnsi" w:cstheme="majorHAnsi"/>
          <w:color w:val="FF0000"/>
        </w:rPr>
        <w:t xml:space="preserve"> </w:t>
      </w:r>
      <w:r w:rsidRPr="00091D29">
        <w:rPr>
          <w:rStyle w:val="Emphasis"/>
          <w:rFonts w:asciiTheme="majorHAnsi" w:hAnsiTheme="majorHAnsi" w:cstheme="majorHAnsi"/>
          <w:color w:val="FF0000"/>
        </w:rPr>
        <w:t>fundamentally</w:t>
      </w:r>
      <w:r w:rsidRPr="00091D29">
        <w:rPr>
          <w:rStyle w:val="StyleUnderline"/>
          <w:rFonts w:asciiTheme="majorHAnsi" w:hAnsiTheme="majorHAnsi" w:cstheme="majorHAnsi"/>
          <w:color w:val="FF0000"/>
        </w:rPr>
        <w:t xml:space="preserve"> </w:t>
      </w:r>
      <w:r w:rsidRPr="00091D29">
        <w:rPr>
          <w:rStyle w:val="StyleUnderline"/>
          <w:rFonts w:asciiTheme="majorHAnsi" w:hAnsiTheme="majorHAnsi" w:cstheme="majorHAnsi"/>
          <w:color w:val="FF0000"/>
          <w:highlight w:val="cyan"/>
        </w:rPr>
        <w:t xml:space="preserve">a </w:t>
      </w:r>
      <w:r w:rsidRPr="00091D29">
        <w:rPr>
          <w:rStyle w:val="Emphasis"/>
          <w:rFonts w:asciiTheme="majorHAnsi" w:hAnsiTheme="majorHAnsi" w:cstheme="majorHAnsi"/>
          <w:color w:val="FF0000"/>
          <w:highlight w:val="cyan"/>
        </w:rPr>
        <w:t>tech</w:t>
      </w:r>
      <w:r w:rsidRPr="00091D29">
        <w:rPr>
          <w:rFonts w:asciiTheme="majorHAnsi" w:hAnsiTheme="majorHAnsi" w:cstheme="majorHAnsi"/>
          <w:color w:val="FF0000"/>
          <w:sz w:val="16"/>
        </w:rPr>
        <w:t xml:space="preserve">nological </w:t>
      </w:r>
      <w:r w:rsidRPr="00091D29">
        <w:rPr>
          <w:rStyle w:val="StyleUnderline"/>
          <w:rFonts w:asciiTheme="majorHAnsi" w:hAnsiTheme="majorHAnsi" w:cstheme="majorHAnsi"/>
          <w:color w:val="FF0000"/>
          <w:highlight w:val="cyan"/>
        </w:rPr>
        <w:t>challenge</w:t>
      </w:r>
      <w:r w:rsidRPr="00091D29">
        <w:rPr>
          <w:rFonts w:asciiTheme="majorHAnsi" w:hAnsiTheme="majorHAnsi" w:cstheme="majorHAnsi"/>
          <w:color w:val="FF0000"/>
          <w:sz w:val="16"/>
        </w:rPr>
        <w:t xml:space="preserve">. By this we mean that </w:t>
      </w:r>
      <w:r w:rsidRPr="00091D29">
        <w:rPr>
          <w:rStyle w:val="StyleUnderline"/>
          <w:rFonts w:asciiTheme="majorHAnsi" w:hAnsiTheme="majorHAnsi" w:cstheme="majorHAnsi"/>
          <w:color w:val="FF0000"/>
          <w:highlight w:val="cyan"/>
        </w:rPr>
        <w:t xml:space="preserve">even </w:t>
      </w:r>
      <w:r w:rsidRPr="00091D29">
        <w:rPr>
          <w:rStyle w:val="Emphasis"/>
          <w:rFonts w:asciiTheme="majorHAnsi" w:hAnsiTheme="majorHAnsi" w:cstheme="majorHAnsi"/>
          <w:color w:val="FF0000"/>
          <w:highlight w:val="cyan"/>
        </w:rPr>
        <w:t>dramatic limits</w:t>
      </w:r>
      <w:r w:rsidRPr="00091D29">
        <w:rPr>
          <w:rStyle w:val="StyleUnderline"/>
          <w:rFonts w:asciiTheme="majorHAnsi" w:hAnsiTheme="majorHAnsi" w:cstheme="majorHAnsi"/>
          <w:color w:val="FF0000"/>
          <w:highlight w:val="cyan"/>
        </w:rPr>
        <w:t xml:space="preserve"> to</w:t>
      </w:r>
      <w:r w:rsidRPr="00091D29">
        <w:rPr>
          <w:rStyle w:val="StyleUnderline"/>
          <w:rFonts w:asciiTheme="majorHAnsi" w:hAnsiTheme="majorHAnsi" w:cstheme="majorHAnsi"/>
          <w:color w:val="FF0000"/>
        </w:rPr>
        <w:t xml:space="preserve"> per capita </w:t>
      </w:r>
      <w:r w:rsidRPr="00091D29">
        <w:rPr>
          <w:rStyle w:val="Emphasis"/>
          <w:rFonts w:asciiTheme="majorHAnsi" w:hAnsiTheme="majorHAnsi" w:cstheme="majorHAnsi"/>
          <w:color w:val="FF0000"/>
          <w:highlight w:val="cyan"/>
        </w:rPr>
        <w:t>global consumption</w:t>
      </w:r>
      <w:r w:rsidRPr="00091D29">
        <w:rPr>
          <w:rStyle w:val="StyleUnderline"/>
          <w:rFonts w:asciiTheme="majorHAnsi" w:hAnsiTheme="majorHAnsi" w:cstheme="majorHAnsi"/>
          <w:color w:val="FF0000"/>
        </w:rPr>
        <w:t xml:space="preserve"> would be </w:t>
      </w:r>
      <w:r w:rsidRPr="00091D29">
        <w:rPr>
          <w:rStyle w:val="Emphasis"/>
          <w:rFonts w:asciiTheme="majorHAnsi" w:hAnsiTheme="majorHAnsi" w:cstheme="majorHAnsi"/>
          <w:color w:val="FF0000"/>
          <w:highlight w:val="cyan"/>
        </w:rPr>
        <w:t>insufficient</w:t>
      </w:r>
      <w:r w:rsidRPr="00091D29">
        <w:rPr>
          <w:rStyle w:val="StyleUnderline"/>
          <w:rFonts w:asciiTheme="majorHAnsi" w:hAnsiTheme="majorHAnsi" w:cstheme="majorHAnsi"/>
          <w:color w:val="FF0000"/>
        </w:rPr>
        <w:t xml:space="preserve"> to achieve</w:t>
      </w:r>
      <w:r w:rsidRPr="00091D29">
        <w:rPr>
          <w:rFonts w:asciiTheme="majorHAnsi" w:hAnsiTheme="majorHAnsi" w:cstheme="majorHAnsi"/>
          <w:color w:val="FF0000"/>
          <w:sz w:val="16"/>
        </w:rPr>
        <w:t xml:space="preserve"> significant </w:t>
      </w:r>
      <w:r w:rsidRPr="00091D29">
        <w:rPr>
          <w:rStyle w:val="StyleUnderline"/>
          <w:rFonts w:asciiTheme="majorHAnsi" w:hAnsiTheme="majorHAnsi" w:cstheme="majorHAnsi"/>
          <w:color w:val="FF0000"/>
        </w:rPr>
        <w:t xml:space="preserve">climate mitigation. Absent </w:t>
      </w:r>
      <w:r w:rsidRPr="00091D29">
        <w:rPr>
          <w:rStyle w:val="Emphasis"/>
          <w:rFonts w:asciiTheme="majorHAnsi" w:hAnsiTheme="majorHAnsi" w:cstheme="majorHAnsi"/>
          <w:color w:val="FF0000"/>
        </w:rPr>
        <w:t>profound tech</w:t>
      </w:r>
      <w:r w:rsidRPr="00091D29">
        <w:rPr>
          <w:rFonts w:asciiTheme="majorHAnsi" w:hAnsiTheme="majorHAnsi" w:cstheme="majorHAnsi"/>
          <w:color w:val="FF0000"/>
          <w:sz w:val="16"/>
        </w:rPr>
        <w:t xml:space="preserve">nological </w:t>
      </w:r>
      <w:r w:rsidRPr="00091D29">
        <w:rPr>
          <w:rStyle w:val="Emphasis"/>
          <w:rFonts w:asciiTheme="majorHAnsi" w:hAnsiTheme="majorHAnsi" w:cstheme="majorHAnsi"/>
          <w:color w:val="FF0000"/>
        </w:rPr>
        <w:t>change</w:t>
      </w:r>
      <w:r w:rsidRPr="00091D29">
        <w:rPr>
          <w:rStyle w:val="StyleUnderline"/>
          <w:rFonts w:asciiTheme="majorHAnsi" w:hAnsiTheme="majorHAnsi" w:cstheme="majorHAnsi"/>
          <w:color w:val="FF0000"/>
        </w:rPr>
        <w:t xml:space="preserve"> there is </w:t>
      </w:r>
      <w:r w:rsidRPr="00091D29">
        <w:rPr>
          <w:rStyle w:val="Emphasis"/>
          <w:rFonts w:asciiTheme="majorHAnsi" w:hAnsiTheme="majorHAnsi" w:cstheme="majorHAnsi"/>
          <w:color w:val="FF0000"/>
        </w:rPr>
        <w:t>no credible path</w:t>
      </w:r>
      <w:r w:rsidRPr="00091D29">
        <w:rPr>
          <w:rStyle w:val="StyleUnderline"/>
          <w:rFonts w:asciiTheme="majorHAnsi" w:hAnsiTheme="majorHAnsi" w:cstheme="majorHAnsi"/>
          <w:color w:val="FF0000"/>
        </w:rPr>
        <w:t xml:space="preserve"> to</w:t>
      </w:r>
      <w:r w:rsidRPr="00091D29">
        <w:rPr>
          <w:rFonts w:asciiTheme="majorHAnsi" w:hAnsiTheme="majorHAnsi" w:cstheme="majorHAnsi"/>
          <w:color w:val="FF0000"/>
          <w:sz w:val="16"/>
        </w:rPr>
        <w:t xml:space="preserve"> meaningful </w:t>
      </w:r>
      <w:r w:rsidRPr="00091D29">
        <w:rPr>
          <w:rStyle w:val="StyleUnderline"/>
          <w:rFonts w:asciiTheme="majorHAnsi" w:hAnsiTheme="majorHAnsi" w:cstheme="majorHAnsi"/>
          <w:color w:val="FF0000"/>
        </w:rPr>
        <w:t>climate mitigation</w:t>
      </w:r>
      <w:r w:rsidRPr="00091D29">
        <w:rPr>
          <w:rFonts w:asciiTheme="majorHAnsi" w:hAnsiTheme="majorHAnsi" w:cstheme="majorHAnsi"/>
          <w:color w:val="FF0000"/>
          <w:sz w:val="16"/>
        </w:rPr>
        <w:t xml:space="preserve">. While advocates differ in the particular mix of technologies they favor, </w:t>
      </w:r>
      <w:r w:rsidRPr="00091D29">
        <w:rPr>
          <w:rStyle w:val="StyleUnderline"/>
          <w:rFonts w:asciiTheme="majorHAnsi" w:hAnsiTheme="majorHAnsi" w:cstheme="majorHAnsi"/>
          <w:color w:val="FF0000"/>
        </w:rPr>
        <w:t xml:space="preserve">we are aware of </w:t>
      </w:r>
      <w:r w:rsidRPr="00091D29">
        <w:rPr>
          <w:rStyle w:val="Emphasis"/>
          <w:rFonts w:asciiTheme="majorHAnsi" w:hAnsiTheme="majorHAnsi" w:cstheme="majorHAnsi"/>
          <w:color w:val="FF0000"/>
          <w:highlight w:val="cyan"/>
        </w:rPr>
        <w:t>no quantified</w:t>
      </w:r>
      <w:r w:rsidRPr="00091D29">
        <w:rPr>
          <w:rStyle w:val="StyleUnderline"/>
          <w:rFonts w:asciiTheme="majorHAnsi" w:hAnsiTheme="majorHAnsi" w:cstheme="majorHAnsi"/>
          <w:color w:val="FF0000"/>
        </w:rPr>
        <w:t xml:space="preserve"> climate </w:t>
      </w:r>
      <w:r w:rsidRPr="00091D29">
        <w:rPr>
          <w:rStyle w:val="Emphasis"/>
          <w:rFonts w:asciiTheme="majorHAnsi" w:hAnsiTheme="majorHAnsi" w:cstheme="majorHAnsi"/>
          <w:color w:val="FF0000"/>
          <w:highlight w:val="cyan"/>
        </w:rPr>
        <w:t>mitigation scenario</w:t>
      </w:r>
      <w:r w:rsidRPr="00091D29">
        <w:rPr>
          <w:rStyle w:val="StyleUnderline"/>
          <w:rFonts w:asciiTheme="majorHAnsi" w:hAnsiTheme="majorHAnsi" w:cstheme="majorHAnsi"/>
          <w:color w:val="FF0000"/>
          <w:highlight w:val="cyan"/>
        </w:rPr>
        <w:t xml:space="preserve"> in which </w:t>
      </w:r>
      <w:r w:rsidRPr="00091D29">
        <w:rPr>
          <w:rStyle w:val="Emphasis"/>
          <w:rFonts w:asciiTheme="majorHAnsi" w:hAnsiTheme="majorHAnsi" w:cstheme="majorHAnsi"/>
          <w:color w:val="FF0000"/>
          <w:highlight w:val="cyan"/>
        </w:rPr>
        <w:t>tech</w:t>
      </w:r>
      <w:r w:rsidRPr="00091D29">
        <w:rPr>
          <w:rFonts w:asciiTheme="majorHAnsi" w:hAnsiTheme="majorHAnsi" w:cstheme="majorHAnsi"/>
          <w:color w:val="FF0000"/>
          <w:sz w:val="16"/>
        </w:rPr>
        <w:t xml:space="preserve">nological </w:t>
      </w:r>
      <w:r w:rsidRPr="00091D29">
        <w:rPr>
          <w:rStyle w:val="StyleUnderline"/>
          <w:rFonts w:asciiTheme="majorHAnsi" w:hAnsiTheme="majorHAnsi" w:cstheme="majorHAnsi"/>
          <w:color w:val="FF0000"/>
        </w:rPr>
        <w:t xml:space="preserve">change </w:t>
      </w:r>
      <w:r w:rsidRPr="00091D29">
        <w:rPr>
          <w:rStyle w:val="StyleUnderline"/>
          <w:rFonts w:asciiTheme="majorHAnsi" w:hAnsiTheme="majorHAnsi" w:cstheme="majorHAnsi"/>
          <w:color w:val="FF0000"/>
          <w:highlight w:val="cyan"/>
        </w:rPr>
        <w:t xml:space="preserve">is </w:t>
      </w:r>
      <w:r w:rsidRPr="00091D29">
        <w:rPr>
          <w:rStyle w:val="Emphasis"/>
          <w:rFonts w:asciiTheme="majorHAnsi" w:hAnsiTheme="majorHAnsi" w:cstheme="majorHAnsi"/>
          <w:color w:val="FF0000"/>
          <w:highlight w:val="cyan"/>
        </w:rPr>
        <w:t>not</w:t>
      </w:r>
      <w:r w:rsidRPr="00091D29">
        <w:rPr>
          <w:rStyle w:val="StyleUnderline"/>
          <w:rFonts w:asciiTheme="majorHAnsi" w:hAnsiTheme="majorHAnsi" w:cstheme="majorHAnsi"/>
          <w:color w:val="FF0000"/>
          <w:highlight w:val="cyan"/>
        </w:rPr>
        <w:t xml:space="preserve"> responsible for</w:t>
      </w:r>
      <w:r w:rsidRPr="00091D29">
        <w:rPr>
          <w:rStyle w:val="StyleUnderline"/>
          <w:rFonts w:asciiTheme="majorHAnsi" w:hAnsiTheme="majorHAnsi" w:cstheme="majorHAnsi"/>
          <w:color w:val="FF0000"/>
        </w:rPr>
        <w:t xml:space="preserve"> the </w:t>
      </w:r>
      <w:r w:rsidRPr="00091D29">
        <w:rPr>
          <w:rStyle w:val="Emphasis"/>
          <w:rFonts w:asciiTheme="majorHAnsi" w:hAnsiTheme="majorHAnsi" w:cstheme="majorHAnsi"/>
          <w:color w:val="FF0000"/>
          <w:highlight w:val="cyan"/>
        </w:rPr>
        <w:t>vast majority</w:t>
      </w:r>
      <w:r w:rsidRPr="00091D29">
        <w:rPr>
          <w:rStyle w:val="StyleUnderline"/>
          <w:rFonts w:asciiTheme="majorHAnsi" w:hAnsiTheme="majorHAnsi" w:cstheme="majorHAnsi"/>
          <w:color w:val="FF0000"/>
          <w:highlight w:val="cyan"/>
        </w:rPr>
        <w:t xml:space="preserve"> of </w:t>
      </w:r>
      <w:r w:rsidRPr="00091D29">
        <w:rPr>
          <w:rStyle w:val="Emphasis"/>
          <w:rFonts w:asciiTheme="majorHAnsi" w:hAnsiTheme="majorHAnsi" w:cstheme="majorHAnsi"/>
          <w:color w:val="FF0000"/>
          <w:highlight w:val="cyan"/>
        </w:rPr>
        <w:t>emissions cuts</w:t>
      </w:r>
      <w:r w:rsidRPr="00091D29">
        <w:rPr>
          <w:rFonts w:asciiTheme="majorHAnsi" w:hAnsiTheme="majorHAnsi" w:cstheme="majorHAnsi"/>
          <w:color w:val="FF0000"/>
          <w:sz w:val="16"/>
        </w:rPr>
        <w:t>.</w:t>
      </w:r>
    </w:p>
    <w:p w14:paraId="3262EAF4" w14:textId="77777777" w:rsidR="001D2C1E" w:rsidRPr="00091D29" w:rsidRDefault="001D2C1E" w:rsidP="001D2C1E">
      <w:pPr>
        <w:pStyle w:val="Heading3"/>
        <w:rPr>
          <w:rFonts w:asciiTheme="majorHAnsi" w:hAnsiTheme="majorHAnsi" w:cstheme="majorHAnsi"/>
          <w:color w:val="FF0000"/>
        </w:rPr>
      </w:pPr>
      <w:r w:rsidRPr="00091D29">
        <w:rPr>
          <w:rFonts w:asciiTheme="majorHAnsi" w:hAnsiTheme="majorHAnsi" w:cstheme="majorHAnsi"/>
          <w:color w:val="FF0000"/>
        </w:rPr>
        <w:lastRenderedPageBreak/>
        <w:t xml:space="preserve">War </w:t>
      </w:r>
    </w:p>
    <w:p w14:paraId="17DC5867" w14:textId="77777777" w:rsidR="001D2C1E" w:rsidRPr="00091D29" w:rsidRDefault="001D2C1E" w:rsidP="001D2C1E">
      <w:pPr>
        <w:pStyle w:val="Heading4"/>
        <w:rPr>
          <w:rFonts w:asciiTheme="majorHAnsi" w:hAnsiTheme="majorHAnsi" w:cstheme="majorHAnsi"/>
          <w:color w:val="FF0000"/>
        </w:rPr>
      </w:pPr>
      <w:r w:rsidRPr="00091D29">
        <w:rPr>
          <w:rFonts w:asciiTheme="majorHAnsi" w:hAnsiTheme="majorHAnsi" w:cstheme="majorHAnsi"/>
          <w:color w:val="FF0000"/>
        </w:rPr>
        <w:t>Decline fuels nationalism---great power war</w:t>
      </w:r>
    </w:p>
    <w:p w14:paraId="7B381F03" w14:textId="77777777" w:rsidR="001D2C1E" w:rsidRPr="00091D29" w:rsidRDefault="001D2C1E" w:rsidP="001D2C1E">
      <w:pPr>
        <w:rPr>
          <w:rFonts w:asciiTheme="majorHAnsi" w:hAnsiTheme="majorHAnsi" w:cstheme="majorHAnsi"/>
          <w:color w:val="FF0000"/>
        </w:rPr>
      </w:pPr>
      <w:r w:rsidRPr="00091D29">
        <w:rPr>
          <w:rFonts w:asciiTheme="majorHAnsi" w:hAnsiTheme="majorHAnsi" w:cstheme="majorHAnsi"/>
          <w:color w:val="FF0000"/>
        </w:rPr>
        <w:t xml:space="preserve">Lawrence H. </w:t>
      </w:r>
      <w:r w:rsidRPr="00091D29">
        <w:rPr>
          <w:rFonts w:asciiTheme="majorHAnsi" w:hAnsiTheme="majorHAnsi" w:cstheme="majorHAnsi"/>
          <w:b/>
          <w:bCs/>
          <w:color w:val="FF0000"/>
          <w:sz w:val="26"/>
        </w:rPr>
        <w:t>Summers</w:t>
      </w:r>
      <w:r w:rsidRPr="00091D29">
        <w:rPr>
          <w:rFonts w:asciiTheme="majorHAnsi" w:hAnsiTheme="majorHAnsi" w:cstheme="majorHAnsi"/>
          <w:color w:val="FF0000"/>
        </w:rPr>
        <w:t xml:space="preserve"> </w:t>
      </w:r>
      <w:r w:rsidRPr="00091D29">
        <w:rPr>
          <w:rFonts w:asciiTheme="majorHAnsi" w:hAnsiTheme="majorHAnsi" w:cstheme="majorHAnsi"/>
          <w:b/>
          <w:bCs/>
          <w:color w:val="FF0000"/>
          <w:sz w:val="26"/>
        </w:rPr>
        <w:t>17</w:t>
      </w:r>
      <w:r w:rsidRPr="00091D29">
        <w:rPr>
          <w:rFonts w:asciiTheme="majorHAnsi" w:hAnsiTheme="majorHAnsi" w:cstheme="majorHAnsi"/>
          <w:color w:val="FF0000"/>
        </w:rPr>
        <w:t xml:space="preserve">. Secretary of the Treasury (1999-2001) and Director of the US National Economic Council (2009-2010), former president of Harvard University, where he is currently University Professor. “Will the Center Hold?” </w:t>
      </w:r>
      <w:r w:rsidRPr="00091D29">
        <w:rPr>
          <w:rFonts w:asciiTheme="majorHAnsi" w:hAnsiTheme="majorHAnsi" w:cstheme="majorHAnsi"/>
          <w:i/>
          <w:color w:val="FF0000"/>
        </w:rPr>
        <w:t>Project Syndicate</w:t>
      </w:r>
      <w:r w:rsidRPr="00091D29">
        <w:rPr>
          <w:rFonts w:asciiTheme="majorHAnsi" w:hAnsiTheme="majorHAnsi" w:cstheme="majorHAnsi"/>
          <w:color w:val="FF0000"/>
        </w:rPr>
        <w:t xml:space="preserve">. 12/21/2017. </w:t>
      </w:r>
      <w:hyperlink r:id="rId48" w:history="1">
        <w:r w:rsidRPr="00091D29">
          <w:rPr>
            <w:rFonts w:asciiTheme="majorHAnsi" w:hAnsiTheme="majorHAnsi" w:cstheme="majorHAnsi"/>
            <w:color w:val="FF0000"/>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sidRPr="00091D29">
        <w:rPr>
          <w:rFonts w:asciiTheme="majorHAnsi" w:hAnsiTheme="majorHAnsi" w:cstheme="majorHAnsi"/>
          <w:color w:val="FF0000"/>
        </w:rPr>
        <w:t>=</w:t>
      </w:r>
    </w:p>
    <w:p w14:paraId="330AADC0" w14:textId="77777777" w:rsidR="001D2C1E" w:rsidRPr="00091D29" w:rsidRDefault="001D2C1E" w:rsidP="001D2C1E">
      <w:pPr>
        <w:rPr>
          <w:rFonts w:asciiTheme="majorHAnsi" w:hAnsiTheme="majorHAnsi" w:cstheme="majorHAnsi"/>
          <w:color w:val="FF0000"/>
          <w:sz w:val="14"/>
        </w:rPr>
      </w:pPr>
      <w:r w:rsidRPr="00091D29">
        <w:rPr>
          <w:rFonts w:asciiTheme="majorHAnsi" w:hAnsiTheme="majorHAnsi" w:cstheme="majorHAnsi"/>
          <w:color w:val="FF0000"/>
          <w:u w:val="single"/>
        </w:rPr>
        <w:t>There is</w:t>
      </w:r>
      <w:r w:rsidRPr="00091D29">
        <w:rPr>
          <w:rFonts w:asciiTheme="majorHAnsi" w:hAnsiTheme="majorHAnsi" w:cstheme="majorHAnsi"/>
          <w:color w:val="FF0000"/>
          <w:sz w:val="14"/>
        </w:rPr>
        <w:t xml:space="preserve"> also </w:t>
      </w:r>
      <w:r w:rsidRPr="00091D29">
        <w:rPr>
          <w:rFonts w:asciiTheme="majorHAnsi" w:hAnsiTheme="majorHAnsi" w:cstheme="majorHAnsi"/>
          <w:color w:val="FF0000"/>
          <w:u w:val="single"/>
        </w:rPr>
        <w:t>the question of financial institutions’ health</w:t>
      </w:r>
      <w:r w:rsidRPr="00091D29">
        <w:rPr>
          <w:rFonts w:asciiTheme="majorHAnsi" w:hAnsiTheme="majorHAnsi" w:cstheme="majorHAnsi"/>
          <w:color w:val="FF0000"/>
          <w:sz w:val="14"/>
        </w:rPr>
        <w:t xml:space="preserve">. While major firms appear far better capitalized and far more liquid than they were prior to the crisis, </w:t>
      </w:r>
      <w:r w:rsidRPr="00091D29">
        <w:rPr>
          <w:rFonts w:asciiTheme="majorHAnsi" w:hAnsiTheme="majorHAnsi" w:cstheme="majorHAnsi"/>
          <w:color w:val="FF0000"/>
          <w:u w:val="single"/>
        </w:rPr>
        <w:t>market indicators of risk suggest we may not be quite as far out of the woods as many suppose. Despite apparently large increases in capital and consequent declines in leverage, it does not appear that bank stocks have become far less volatile</w:t>
      </w:r>
      <w:r w:rsidRPr="00091D29">
        <w:rPr>
          <w:rFonts w:asciiTheme="majorHAnsi" w:hAnsiTheme="majorHAnsi" w:cstheme="majorHAnsi"/>
          <w:color w:val="FF0000"/>
          <w:sz w:val="14"/>
        </w:rPr>
        <w:t xml:space="preserve">, as financial theory would predict if capital had become abundant. Financial markets are widely cited, including by US President Donald Trump, as providing comfort in the current moment. But </w:t>
      </w:r>
      <w:r w:rsidRPr="00091D29">
        <w:rPr>
          <w:rFonts w:asciiTheme="majorHAnsi" w:hAnsiTheme="majorHAnsi" w:cstheme="majorHAnsi"/>
          <w:color w:val="FF0000"/>
          <w:u w:val="single"/>
        </w:rPr>
        <w:t xml:space="preserve">a relapse into </w:t>
      </w:r>
      <w:r w:rsidRPr="00091D29">
        <w:rPr>
          <w:rFonts w:asciiTheme="majorHAnsi" w:hAnsiTheme="majorHAnsi" w:cstheme="majorHAnsi"/>
          <w:b/>
          <w:iCs/>
          <w:color w:val="FF0000"/>
          <w:highlight w:val="cyan"/>
          <w:u w:val="single"/>
          <w:bdr w:val="single" w:sz="8" w:space="0" w:color="auto"/>
        </w:rPr>
        <w:t>financial crisis</w:t>
      </w:r>
      <w:r w:rsidRPr="00091D29">
        <w:rPr>
          <w:rFonts w:asciiTheme="majorHAnsi" w:hAnsiTheme="majorHAnsi" w:cstheme="majorHAnsi"/>
          <w:color w:val="FF0000"/>
          <w:u w:val="single"/>
        </w:rPr>
        <w:t xml:space="preserve"> would likely </w:t>
      </w:r>
      <w:r w:rsidRPr="00091D29">
        <w:rPr>
          <w:rFonts w:asciiTheme="majorHAnsi" w:hAnsiTheme="majorHAnsi" w:cstheme="majorHAnsi"/>
          <w:color w:val="FF0000"/>
          <w:highlight w:val="cyan"/>
          <w:u w:val="single"/>
        </w:rPr>
        <w:t xml:space="preserve">have </w:t>
      </w:r>
      <w:r w:rsidRPr="00091D29">
        <w:rPr>
          <w:rFonts w:asciiTheme="majorHAnsi" w:hAnsiTheme="majorHAnsi" w:cstheme="majorHAnsi"/>
          <w:b/>
          <w:iCs/>
          <w:color w:val="FF0000"/>
          <w:highlight w:val="cyan"/>
          <w:u w:val="single"/>
          <w:bdr w:val="single" w:sz="8" w:space="0" w:color="auto"/>
        </w:rPr>
        <w:t>catastrophic</w:t>
      </w:r>
      <w:r w:rsidRPr="00091D29">
        <w:rPr>
          <w:rFonts w:asciiTheme="majorHAnsi" w:hAnsiTheme="majorHAnsi" w:cstheme="majorHAnsi"/>
          <w:color w:val="FF0000"/>
          <w:sz w:val="14"/>
        </w:rPr>
        <w:t xml:space="preserve"> political </w:t>
      </w:r>
      <w:r w:rsidRPr="00091D29">
        <w:rPr>
          <w:rFonts w:asciiTheme="majorHAnsi" w:hAnsiTheme="majorHAnsi" w:cstheme="majorHAnsi"/>
          <w:b/>
          <w:iCs/>
          <w:color w:val="FF0000"/>
          <w:highlight w:val="cyan"/>
          <w:u w:val="single"/>
          <w:bdr w:val="single" w:sz="8" w:space="0" w:color="auto"/>
        </w:rPr>
        <w:t>consequences</w:t>
      </w:r>
      <w:r w:rsidRPr="00091D29">
        <w:rPr>
          <w:rFonts w:asciiTheme="majorHAnsi" w:hAnsiTheme="majorHAnsi" w:cstheme="majorHAnsi"/>
          <w:color w:val="FF0000"/>
          <w:highlight w:val="cyan"/>
          <w:u w:val="single"/>
        </w:rPr>
        <w:t>, sweeping into power</w:t>
      </w:r>
      <w:r w:rsidRPr="00091D29">
        <w:rPr>
          <w:rFonts w:asciiTheme="majorHAnsi" w:hAnsiTheme="majorHAnsi" w:cstheme="majorHAnsi"/>
          <w:color w:val="FF0000"/>
          <w:u w:val="single"/>
        </w:rPr>
        <w:t xml:space="preserve"> even more </w:t>
      </w:r>
      <w:r w:rsidRPr="00091D29">
        <w:rPr>
          <w:rFonts w:asciiTheme="majorHAnsi" w:hAnsiTheme="majorHAnsi" w:cstheme="majorHAnsi"/>
          <w:b/>
          <w:iCs/>
          <w:color w:val="FF0000"/>
          <w:highlight w:val="cyan"/>
          <w:u w:val="single"/>
          <w:bdr w:val="single" w:sz="8" w:space="0" w:color="auto"/>
        </w:rPr>
        <w:t>toxic</w:t>
      </w:r>
      <w:r w:rsidRPr="00091D29">
        <w:rPr>
          <w:rFonts w:asciiTheme="majorHAnsi" w:hAnsiTheme="majorHAnsi" w:cstheme="majorHAnsi"/>
          <w:b/>
          <w:iCs/>
          <w:color w:val="FF0000"/>
          <w:u w:val="single"/>
          <w:bdr w:val="single" w:sz="8" w:space="0" w:color="auto"/>
        </w:rPr>
        <w:t xml:space="preserve"> populist </w:t>
      </w:r>
      <w:r w:rsidRPr="00091D29">
        <w:rPr>
          <w:rFonts w:asciiTheme="majorHAnsi" w:hAnsiTheme="majorHAnsi" w:cstheme="majorHAnsi"/>
          <w:b/>
          <w:iCs/>
          <w:color w:val="FF0000"/>
          <w:highlight w:val="cyan"/>
          <w:u w:val="single"/>
          <w:bdr w:val="single" w:sz="8" w:space="0" w:color="auto"/>
        </w:rPr>
        <w:t>nationalists</w:t>
      </w:r>
      <w:r w:rsidRPr="00091D29">
        <w:rPr>
          <w:rFonts w:asciiTheme="majorHAnsi" w:hAnsiTheme="majorHAnsi" w:cstheme="majorHAnsi"/>
          <w:color w:val="FF0000"/>
          <w:u w:val="single"/>
        </w:rPr>
        <w:t xml:space="preserve">. In such a scenario, the center </w:t>
      </w:r>
      <w:r w:rsidRPr="00091D29">
        <w:rPr>
          <w:rFonts w:asciiTheme="majorHAnsi" w:hAnsiTheme="majorHAnsi" w:cstheme="majorHAnsi"/>
          <w:b/>
          <w:iCs/>
          <w:color w:val="FF0000"/>
          <w:u w:val="single"/>
          <w:bdr w:val="single" w:sz="8" w:space="0" w:color="auto"/>
        </w:rPr>
        <w:t>will not hold</w:t>
      </w:r>
      <w:r w:rsidRPr="00091D29">
        <w:rPr>
          <w:rFonts w:asciiTheme="majorHAnsi" w:hAnsiTheme="majorHAnsi" w:cstheme="majorHAnsi"/>
          <w:color w:val="FF0000"/>
          <w:sz w:val="14"/>
        </w:rPr>
        <w:t xml:space="preserve">. Beyond the kind of near-term risks that markets price, </w:t>
      </w:r>
      <w:r w:rsidRPr="00091D29">
        <w:rPr>
          <w:rFonts w:asciiTheme="majorHAnsi" w:hAnsiTheme="majorHAnsi" w:cstheme="majorHAnsi"/>
          <w:color w:val="FF0000"/>
          <w:u w:val="single"/>
        </w:rPr>
        <w:t>there is the question of an economic downturn</w:t>
      </w:r>
      <w:r w:rsidRPr="00091D29">
        <w:rPr>
          <w:rFonts w:asciiTheme="majorHAnsi" w:hAnsiTheme="majorHAnsi" w:cstheme="majorHAnsi"/>
          <w:color w:val="FF0000"/>
          <w:sz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sidRPr="00091D29">
        <w:rPr>
          <w:rFonts w:asciiTheme="majorHAnsi" w:hAnsiTheme="majorHAnsi" w:cstheme="majorHAnsi"/>
          <w:color w:val="FF0000"/>
          <w:u w:val="single"/>
        </w:rPr>
        <w:t>recessions are never predicted successfully, even six months in advance. The current expansion in the US has gone on for a long time, and the risk of policy mistakes</w:t>
      </w:r>
      <w:r w:rsidRPr="00091D29">
        <w:rPr>
          <w:rFonts w:asciiTheme="majorHAnsi" w:hAnsiTheme="majorHAnsi" w:cstheme="majorHAnsi"/>
          <w:color w:val="FF0000"/>
          <w:sz w:val="14"/>
        </w:rPr>
        <w:t xml:space="preserve"> there </w:t>
      </w:r>
      <w:r w:rsidRPr="00091D29">
        <w:rPr>
          <w:rFonts w:asciiTheme="majorHAnsi" w:hAnsiTheme="majorHAnsi" w:cstheme="majorHAnsi"/>
          <w:color w:val="FF0000"/>
          <w:u w:val="single"/>
        </w:rPr>
        <w:t>is</w:t>
      </w:r>
      <w:r w:rsidRPr="00091D29">
        <w:rPr>
          <w:rFonts w:asciiTheme="majorHAnsi" w:hAnsiTheme="majorHAnsi" w:cstheme="majorHAnsi"/>
          <w:color w:val="FF0000"/>
          <w:sz w:val="14"/>
        </w:rPr>
        <w:t xml:space="preserve"> very </w:t>
      </w:r>
      <w:r w:rsidRPr="00091D29">
        <w:rPr>
          <w:rFonts w:asciiTheme="majorHAnsi" w:hAnsiTheme="majorHAnsi" w:cstheme="majorHAnsi"/>
          <w:color w:val="FF0000"/>
          <w:u w:val="single"/>
        </w:rPr>
        <w:t>real</w:t>
      </w:r>
      <w:r w:rsidRPr="00091D29">
        <w:rPr>
          <w:rFonts w:asciiTheme="majorHAnsi" w:hAnsiTheme="majorHAnsi" w:cstheme="majorHAnsi"/>
          <w:color w:val="FF0000"/>
          <w:sz w:val="14"/>
        </w:rPr>
        <w:t xml:space="preserve">, owing to highly problematic economic leadership in the Trump administration. I would put the annual probability of recession in the coming years at 20-25%. </w:t>
      </w:r>
      <w:proofErr w:type="gramStart"/>
      <w:r w:rsidRPr="00091D29">
        <w:rPr>
          <w:rFonts w:asciiTheme="majorHAnsi" w:hAnsiTheme="majorHAnsi" w:cstheme="majorHAnsi"/>
          <w:color w:val="FF0000"/>
          <w:sz w:val="14"/>
        </w:rPr>
        <w:t>So</w:t>
      </w:r>
      <w:proofErr w:type="gramEnd"/>
      <w:r w:rsidRPr="00091D29">
        <w:rPr>
          <w:rFonts w:asciiTheme="majorHAnsi" w:hAnsiTheme="majorHAnsi" w:cstheme="majorHAnsi"/>
          <w:color w:val="FF0000"/>
          <w:sz w:val="14"/>
        </w:rPr>
        <w:t xml:space="preserve"> the odds are better than even that the US economy will fall into recession in the next three years. </w:t>
      </w:r>
      <w:r w:rsidRPr="00091D29">
        <w:rPr>
          <w:rFonts w:asciiTheme="majorHAnsi" w:hAnsiTheme="majorHAnsi" w:cstheme="majorHAnsi"/>
          <w:color w:val="FF0000"/>
          <w:u w:val="single"/>
        </w:rPr>
        <w:t xml:space="preserve">The risk from a purely economic point of view is that the traditional </w:t>
      </w:r>
      <w:r w:rsidRPr="00091D29">
        <w:rPr>
          <w:rFonts w:asciiTheme="majorHAnsi" w:hAnsiTheme="majorHAnsi" w:cstheme="majorHAnsi"/>
          <w:color w:val="FF0000"/>
          <w:highlight w:val="cyan"/>
          <w:u w:val="single"/>
        </w:rPr>
        <w:t>strategy for battling recession</w:t>
      </w:r>
      <w:r w:rsidRPr="00091D29">
        <w:rPr>
          <w:rFonts w:asciiTheme="majorHAnsi" w:hAnsiTheme="majorHAnsi" w:cstheme="majorHAnsi"/>
          <w:color w:val="FF0000"/>
          <w:sz w:val="14"/>
        </w:rPr>
        <w:t xml:space="preserve"> – a reduction of 500 basis points in the federal funds rate – </w:t>
      </w:r>
      <w:r w:rsidRPr="00091D29">
        <w:rPr>
          <w:rFonts w:asciiTheme="majorHAnsi" w:hAnsiTheme="majorHAnsi" w:cstheme="majorHAnsi"/>
          <w:color w:val="FF0000"/>
          <w:highlight w:val="cyan"/>
          <w:u w:val="single"/>
        </w:rPr>
        <w:t>will be unavailable</w:t>
      </w:r>
      <w:r w:rsidRPr="00091D29">
        <w:rPr>
          <w:rFonts w:asciiTheme="majorHAnsi" w:hAnsiTheme="majorHAnsi" w:cstheme="majorHAnsi"/>
          <w:color w:val="FF0000"/>
          <w:u w:val="single"/>
        </w:rPr>
        <w:t xml:space="preserve"> this year, </w:t>
      </w:r>
      <w:r w:rsidRPr="00091D29">
        <w:rPr>
          <w:rFonts w:asciiTheme="majorHAnsi" w:hAnsiTheme="majorHAnsi" w:cstheme="majorHAnsi"/>
          <w:color w:val="FF0000"/>
          <w:highlight w:val="cyan"/>
          <w:u w:val="single"/>
        </w:rPr>
        <w:t>given the zero lower bound</w:t>
      </w:r>
      <w:r w:rsidRPr="00091D29">
        <w:rPr>
          <w:rFonts w:asciiTheme="majorHAnsi" w:hAnsiTheme="majorHAnsi" w:cstheme="majorHAnsi"/>
          <w:color w:val="FF0000"/>
          <w:u w:val="single"/>
        </w:rPr>
        <w:t xml:space="preserve"> on interest rates. Nor is it clear that the will or the room for fiscal expansion will exist</w:t>
      </w:r>
      <w:r w:rsidRPr="00091D29">
        <w:rPr>
          <w:rFonts w:asciiTheme="majorHAnsi" w:hAnsiTheme="majorHAnsi" w:cstheme="majorHAnsi"/>
          <w:color w:val="FF0000"/>
          <w:sz w:val="14"/>
        </w:rPr>
        <w:t xml:space="preserve">. </w:t>
      </w:r>
      <w:r w:rsidRPr="00091D29">
        <w:rPr>
          <w:rFonts w:asciiTheme="majorHAnsi" w:hAnsiTheme="majorHAnsi" w:cstheme="majorHAnsi"/>
          <w:color w:val="FF0000"/>
          <w:u w:val="single"/>
        </w:rPr>
        <w:t xml:space="preserve">This means that </w:t>
      </w:r>
      <w:r w:rsidRPr="00091D29">
        <w:rPr>
          <w:rFonts w:asciiTheme="majorHAnsi" w:hAnsiTheme="majorHAnsi" w:cstheme="majorHAnsi"/>
          <w:color w:val="FF0000"/>
          <w:highlight w:val="cyan"/>
          <w:u w:val="single"/>
        </w:rPr>
        <w:t>the next recession</w:t>
      </w:r>
      <w:r w:rsidRPr="00091D29">
        <w:rPr>
          <w:rFonts w:asciiTheme="majorHAnsi" w:hAnsiTheme="majorHAnsi" w:cstheme="majorHAnsi"/>
          <w:color w:val="FF0000"/>
          <w:sz w:val="14"/>
        </w:rPr>
        <w:t xml:space="preserve">, like the last, </w:t>
      </w:r>
      <w:r w:rsidRPr="00091D29">
        <w:rPr>
          <w:rFonts w:asciiTheme="majorHAnsi" w:hAnsiTheme="majorHAnsi" w:cstheme="majorHAnsi"/>
          <w:color w:val="FF0000"/>
          <w:highlight w:val="cyan"/>
          <w:u w:val="single"/>
        </w:rPr>
        <w:t>may</w:t>
      </w:r>
      <w:r w:rsidRPr="00091D29">
        <w:rPr>
          <w:rFonts w:asciiTheme="majorHAnsi" w:hAnsiTheme="majorHAnsi" w:cstheme="majorHAnsi"/>
          <w:color w:val="FF0000"/>
          <w:u w:val="single"/>
        </w:rPr>
        <w:t xml:space="preserve"> well </w:t>
      </w:r>
      <w:r w:rsidRPr="00091D29">
        <w:rPr>
          <w:rFonts w:asciiTheme="majorHAnsi" w:hAnsiTheme="majorHAnsi" w:cstheme="majorHAnsi"/>
          <w:color w:val="FF0000"/>
          <w:highlight w:val="cyan"/>
          <w:u w:val="single"/>
        </w:rPr>
        <w:t xml:space="preserve">be </w:t>
      </w:r>
      <w:r w:rsidRPr="00091D29">
        <w:rPr>
          <w:rFonts w:asciiTheme="majorHAnsi" w:hAnsiTheme="majorHAnsi" w:cstheme="majorHAnsi"/>
          <w:b/>
          <w:iCs/>
          <w:color w:val="FF0000"/>
          <w:highlight w:val="cyan"/>
          <w:u w:val="single"/>
          <w:bdr w:val="single" w:sz="8" w:space="0" w:color="auto"/>
        </w:rPr>
        <w:t>protracted and deep</w:t>
      </w:r>
      <w:r w:rsidRPr="00091D29">
        <w:rPr>
          <w:rFonts w:asciiTheme="majorHAnsi" w:hAnsiTheme="majorHAnsi" w:cstheme="majorHAnsi"/>
          <w:color w:val="FF0000"/>
          <w:highlight w:val="cyan"/>
          <w:u w:val="single"/>
        </w:rPr>
        <w:t xml:space="preserve">, with </w:t>
      </w:r>
      <w:r w:rsidRPr="00091D29">
        <w:rPr>
          <w:rFonts w:asciiTheme="majorHAnsi" w:hAnsiTheme="majorHAnsi" w:cstheme="majorHAnsi"/>
          <w:b/>
          <w:iCs/>
          <w:color w:val="FF0000"/>
          <w:highlight w:val="cyan"/>
          <w:u w:val="single"/>
          <w:bdr w:val="single" w:sz="8" w:space="0" w:color="auto"/>
        </w:rPr>
        <w:t>severe</w:t>
      </w:r>
      <w:r w:rsidRPr="00091D29">
        <w:rPr>
          <w:rFonts w:asciiTheme="majorHAnsi" w:hAnsiTheme="majorHAnsi" w:cstheme="majorHAnsi"/>
          <w:color w:val="FF0000"/>
          <w:highlight w:val="cyan"/>
          <w:u w:val="single"/>
        </w:rPr>
        <w:t xml:space="preserve"> global consequences</w:t>
      </w:r>
      <w:r w:rsidRPr="00091D29">
        <w:rPr>
          <w:rFonts w:asciiTheme="majorHAnsi" w:hAnsiTheme="majorHAnsi" w:cstheme="majorHAnsi"/>
          <w:color w:val="FF0000"/>
          <w:u w:val="single"/>
        </w:rPr>
        <w:t xml:space="preserve">. And the political </w:t>
      </w:r>
      <w:r w:rsidRPr="00091D29">
        <w:rPr>
          <w:rFonts w:asciiTheme="majorHAnsi" w:hAnsiTheme="majorHAnsi" w:cstheme="majorHAnsi"/>
          <w:color w:val="FF0000"/>
          <w:highlight w:val="cyan"/>
          <w:u w:val="single"/>
        </w:rPr>
        <w:t>capacity for</w:t>
      </w:r>
      <w:r w:rsidRPr="00091D29">
        <w:rPr>
          <w:rFonts w:asciiTheme="majorHAnsi" w:hAnsiTheme="majorHAnsi" w:cstheme="majorHAnsi"/>
          <w:color w:val="FF0000"/>
          <w:u w:val="single"/>
        </w:rPr>
        <w:t xml:space="preserve"> a </w:t>
      </w:r>
      <w:r w:rsidRPr="00091D29">
        <w:rPr>
          <w:rFonts w:asciiTheme="majorHAnsi" w:hAnsiTheme="majorHAnsi" w:cstheme="majorHAnsi"/>
          <w:color w:val="FF0000"/>
          <w:highlight w:val="cyan"/>
          <w:u w:val="single"/>
        </w:rPr>
        <w:t>global response</w:t>
      </w:r>
      <w:r w:rsidRPr="00091D29">
        <w:rPr>
          <w:rFonts w:asciiTheme="majorHAnsi" w:hAnsiTheme="majorHAnsi" w:cstheme="majorHAnsi"/>
          <w:color w:val="FF0000"/>
          <w:u w:val="single"/>
        </w:rPr>
        <w:t>, like that on display at the</w:t>
      </w:r>
      <w:r w:rsidRPr="00091D29">
        <w:rPr>
          <w:rFonts w:asciiTheme="majorHAnsi" w:hAnsiTheme="majorHAnsi" w:cstheme="majorHAnsi"/>
          <w:color w:val="FF0000"/>
          <w:sz w:val="14"/>
        </w:rPr>
        <w:t xml:space="preserve"> London </w:t>
      </w:r>
      <w:r w:rsidRPr="00091D29">
        <w:rPr>
          <w:rFonts w:asciiTheme="majorHAnsi" w:hAnsiTheme="majorHAnsi" w:cstheme="majorHAnsi"/>
          <w:color w:val="FF0000"/>
          <w:u w:val="single"/>
        </w:rPr>
        <w:t xml:space="preserve">G-20 Summit in 2009, </w:t>
      </w:r>
      <w:r w:rsidRPr="00091D29">
        <w:rPr>
          <w:rFonts w:asciiTheme="majorHAnsi" w:hAnsiTheme="majorHAnsi" w:cstheme="majorHAnsi"/>
          <w:color w:val="FF0000"/>
          <w:highlight w:val="cyan"/>
          <w:u w:val="single"/>
        </w:rPr>
        <w:t>appears</w:t>
      </w:r>
      <w:r w:rsidRPr="00091D29">
        <w:rPr>
          <w:rFonts w:asciiTheme="majorHAnsi" w:hAnsiTheme="majorHAnsi" w:cstheme="majorHAnsi"/>
          <w:color w:val="FF0000"/>
          <w:u w:val="single"/>
        </w:rPr>
        <w:t xml:space="preserve"> to be </w:t>
      </w:r>
      <w:r w:rsidRPr="00091D29">
        <w:rPr>
          <w:rFonts w:asciiTheme="majorHAnsi" w:hAnsiTheme="majorHAnsi" w:cstheme="majorHAnsi"/>
          <w:b/>
          <w:iCs/>
          <w:color w:val="FF0000"/>
          <w:highlight w:val="cyan"/>
          <w:u w:val="single"/>
          <w:bdr w:val="single" w:sz="8" w:space="0" w:color="auto"/>
        </w:rPr>
        <w:t>absent</w:t>
      </w:r>
      <w:r w:rsidRPr="00091D29">
        <w:rPr>
          <w:rFonts w:asciiTheme="majorHAnsi" w:hAnsiTheme="majorHAnsi" w:cstheme="majorHAnsi"/>
          <w:color w:val="FF0000"/>
          <w:sz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sidRPr="00091D29">
        <w:rPr>
          <w:rFonts w:asciiTheme="majorHAnsi" w:hAnsiTheme="majorHAnsi" w:cstheme="majorHAnsi"/>
          <w:color w:val="FF0000"/>
          <w:u w:val="single"/>
        </w:rPr>
        <w:t xml:space="preserve">It is hard to imagine avoiding a resurgence of </w:t>
      </w:r>
      <w:r w:rsidRPr="00091D29">
        <w:rPr>
          <w:rFonts w:asciiTheme="majorHAnsi" w:hAnsiTheme="majorHAnsi" w:cstheme="majorHAnsi"/>
          <w:b/>
          <w:iCs/>
          <w:color w:val="FF0000"/>
          <w:highlight w:val="cyan"/>
          <w:u w:val="single"/>
          <w:bdr w:val="single" w:sz="8" w:space="0" w:color="auto"/>
        </w:rPr>
        <w:t>protectionism, populism, and scapegoating</w:t>
      </w:r>
      <w:r w:rsidRPr="00091D29">
        <w:rPr>
          <w:rFonts w:asciiTheme="majorHAnsi" w:hAnsiTheme="majorHAnsi" w:cstheme="majorHAnsi"/>
          <w:color w:val="FF0000"/>
          <w:sz w:val="14"/>
        </w:rPr>
        <w:t xml:space="preserve">. In such a scenario, as with another financial crisis, the center will not hold. But </w:t>
      </w:r>
      <w:r w:rsidRPr="00091D29">
        <w:rPr>
          <w:rFonts w:asciiTheme="majorHAnsi" w:hAnsiTheme="majorHAnsi" w:cstheme="majorHAnsi"/>
          <w:color w:val="FF0000"/>
          <w:u w:val="single"/>
        </w:rPr>
        <w:t xml:space="preserve">the greatest </w:t>
      </w:r>
      <w:r w:rsidRPr="00091D29">
        <w:rPr>
          <w:rFonts w:asciiTheme="majorHAnsi" w:hAnsiTheme="majorHAnsi" w:cstheme="majorHAnsi"/>
          <w:color w:val="FF0000"/>
          <w:highlight w:val="cyan"/>
          <w:u w:val="single"/>
        </w:rPr>
        <w:t>risk</w:t>
      </w:r>
      <w:r w:rsidRPr="00091D29">
        <w:rPr>
          <w:rFonts w:asciiTheme="majorHAnsi" w:hAnsiTheme="majorHAnsi" w:cstheme="majorHAnsi"/>
          <w:color w:val="FF0000"/>
          <w:sz w:val="14"/>
        </w:rPr>
        <w:t xml:space="preserve"> in the next few years, I believe, is neither a market meltdown nor a recession. It </w:t>
      </w:r>
      <w:r w:rsidRPr="00091D29">
        <w:rPr>
          <w:rFonts w:asciiTheme="majorHAnsi" w:hAnsiTheme="majorHAnsi" w:cstheme="majorHAnsi"/>
          <w:color w:val="FF0000"/>
          <w:u w:val="single"/>
        </w:rPr>
        <w:t>is</w:t>
      </w:r>
      <w:r w:rsidRPr="00091D29">
        <w:rPr>
          <w:rFonts w:asciiTheme="majorHAnsi" w:hAnsiTheme="majorHAnsi" w:cstheme="majorHAnsi"/>
          <w:color w:val="FF0000"/>
          <w:sz w:val="14"/>
        </w:rPr>
        <w:t xml:space="preserve"> instead </w:t>
      </w:r>
      <w:r w:rsidRPr="00091D29">
        <w:rPr>
          <w:rFonts w:asciiTheme="majorHAnsi" w:hAnsiTheme="majorHAnsi" w:cstheme="majorHAnsi"/>
          <w:color w:val="FF0000"/>
          <w:highlight w:val="cyan"/>
          <w:u w:val="single"/>
        </w:rPr>
        <w:t>a</w:t>
      </w:r>
      <w:r w:rsidRPr="00091D29">
        <w:rPr>
          <w:rFonts w:asciiTheme="majorHAnsi" w:hAnsiTheme="majorHAnsi" w:cstheme="majorHAnsi"/>
          <w:color w:val="FF0000"/>
          <w:u w:val="single"/>
        </w:rPr>
        <w:t xml:space="preserve"> </w:t>
      </w:r>
      <w:r w:rsidRPr="00091D29">
        <w:rPr>
          <w:rFonts w:asciiTheme="majorHAnsi" w:hAnsiTheme="majorHAnsi" w:cstheme="majorHAnsi"/>
          <w:b/>
          <w:iCs/>
          <w:color w:val="FF0000"/>
          <w:u w:val="single"/>
          <w:bdr w:val="single" w:sz="8" w:space="0" w:color="auto"/>
        </w:rPr>
        <w:t xml:space="preserve">political </w:t>
      </w:r>
      <w:r w:rsidRPr="00091D29">
        <w:rPr>
          <w:rFonts w:asciiTheme="majorHAnsi" w:hAnsiTheme="majorHAnsi" w:cstheme="majorHAnsi"/>
          <w:b/>
          <w:iCs/>
          <w:color w:val="FF0000"/>
          <w:highlight w:val="cyan"/>
          <w:u w:val="single"/>
          <w:bdr w:val="single" w:sz="8" w:space="0" w:color="auto"/>
        </w:rPr>
        <w:t>doom loop</w:t>
      </w:r>
      <w:r w:rsidRPr="00091D29">
        <w:rPr>
          <w:rFonts w:asciiTheme="majorHAnsi" w:hAnsiTheme="majorHAnsi" w:cstheme="majorHAnsi"/>
          <w:color w:val="FF0000"/>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sidRPr="00091D29">
        <w:rPr>
          <w:rFonts w:asciiTheme="majorHAnsi" w:hAnsiTheme="majorHAnsi" w:cstheme="majorHAnsi"/>
          <w:color w:val="FF0000"/>
          <w:sz w:val="14"/>
        </w:rPr>
        <w:t xml:space="preserve">. </w:t>
      </w:r>
      <w:r w:rsidRPr="00091D29">
        <w:rPr>
          <w:rFonts w:asciiTheme="majorHAnsi" w:hAnsiTheme="majorHAnsi" w:cstheme="majorHAnsi"/>
          <w:color w:val="FF0000"/>
          <w:sz w:val="14"/>
          <w:szCs w:val="16"/>
        </w:rPr>
        <w:t xml:space="preserve">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sidRPr="00091D29">
        <w:rPr>
          <w:rFonts w:asciiTheme="majorHAnsi" w:hAnsiTheme="majorHAnsi" w:cstheme="majorHAnsi"/>
          <w:color w:val="FF0000"/>
          <w:u w:val="single"/>
        </w:rPr>
        <w:t xml:space="preserve">If a country’s citizens lose confidence in their government’s ability to improve their lives, the government has an incentive </w:t>
      </w:r>
      <w:r w:rsidRPr="00091D29">
        <w:rPr>
          <w:rFonts w:asciiTheme="majorHAnsi" w:hAnsiTheme="majorHAnsi" w:cstheme="majorHAnsi"/>
          <w:color w:val="FF0000"/>
          <w:highlight w:val="cyan"/>
          <w:u w:val="single"/>
        </w:rPr>
        <w:t xml:space="preserve">to </w:t>
      </w:r>
      <w:r w:rsidRPr="00091D29">
        <w:rPr>
          <w:rFonts w:asciiTheme="majorHAnsi" w:hAnsiTheme="majorHAnsi" w:cstheme="majorHAnsi"/>
          <w:b/>
          <w:iCs/>
          <w:color w:val="FF0000"/>
          <w:highlight w:val="cyan"/>
          <w:u w:val="single"/>
          <w:bdr w:val="single" w:sz="8" w:space="0" w:color="auto"/>
        </w:rPr>
        <w:t>rally</w:t>
      </w:r>
      <w:r w:rsidRPr="00091D29">
        <w:rPr>
          <w:rFonts w:asciiTheme="majorHAnsi" w:hAnsiTheme="majorHAnsi" w:cstheme="majorHAnsi"/>
          <w:b/>
          <w:iCs/>
          <w:color w:val="FF0000"/>
          <w:u w:val="single"/>
          <w:bdr w:val="single" w:sz="8" w:space="0" w:color="auto"/>
        </w:rPr>
        <w:t xml:space="preserve"> popular </w:t>
      </w:r>
      <w:r w:rsidRPr="00091D29">
        <w:rPr>
          <w:rFonts w:asciiTheme="majorHAnsi" w:hAnsiTheme="majorHAnsi" w:cstheme="majorHAnsi"/>
          <w:b/>
          <w:iCs/>
          <w:color w:val="FF0000"/>
          <w:highlight w:val="cyan"/>
          <w:u w:val="single"/>
          <w:bdr w:val="single" w:sz="8" w:space="0" w:color="auto"/>
        </w:rPr>
        <w:t>support</w:t>
      </w:r>
      <w:r w:rsidRPr="00091D29">
        <w:rPr>
          <w:rFonts w:asciiTheme="majorHAnsi" w:hAnsiTheme="majorHAnsi" w:cstheme="majorHAnsi"/>
          <w:color w:val="FF0000"/>
          <w:u w:val="single"/>
        </w:rPr>
        <w:t xml:space="preserve"> by focusing attention on threats</w:t>
      </w:r>
      <w:r w:rsidRPr="00091D29">
        <w:rPr>
          <w:rFonts w:asciiTheme="majorHAnsi" w:hAnsiTheme="majorHAnsi" w:cstheme="majorHAnsi"/>
          <w:color w:val="FF0000"/>
          <w:sz w:val="14"/>
        </w:rPr>
        <w:t xml:space="preserve"> that only it can address. </w:t>
      </w:r>
      <w:r w:rsidRPr="00091D29">
        <w:rPr>
          <w:rFonts w:asciiTheme="majorHAnsi" w:hAnsiTheme="majorHAnsi" w:cstheme="majorHAnsi"/>
          <w:color w:val="FF0000"/>
          <w:u w:val="single"/>
        </w:rPr>
        <w:t>That is why in societies pervaded by anger and uncertainty about the future, the temptation to stigmatize minority groups increases. And it is why there is a tendency</w:t>
      </w:r>
      <w:r w:rsidRPr="00091D29">
        <w:rPr>
          <w:rFonts w:asciiTheme="majorHAnsi" w:hAnsiTheme="majorHAnsi" w:cstheme="majorHAnsi"/>
          <w:color w:val="FF0000"/>
          <w:sz w:val="14"/>
        </w:rPr>
        <w:t xml:space="preserve"> for officials </w:t>
      </w:r>
      <w:r w:rsidRPr="00091D29">
        <w:rPr>
          <w:rFonts w:asciiTheme="majorHAnsi" w:hAnsiTheme="majorHAnsi" w:cstheme="majorHAnsi"/>
          <w:color w:val="FF0000"/>
          <w:u w:val="single"/>
        </w:rPr>
        <w:t xml:space="preserve">to </w:t>
      </w:r>
      <w:r w:rsidRPr="00091D29">
        <w:rPr>
          <w:rFonts w:asciiTheme="majorHAnsi" w:hAnsiTheme="majorHAnsi" w:cstheme="majorHAnsi"/>
          <w:b/>
          <w:iCs/>
          <w:color w:val="FF0000"/>
          <w:highlight w:val="cyan"/>
          <w:u w:val="single"/>
          <w:bdr w:val="single" w:sz="8" w:space="0" w:color="auto"/>
        </w:rPr>
        <w:t>magnify foreign threats</w:t>
      </w:r>
      <w:r w:rsidRPr="00091D29">
        <w:rPr>
          <w:rFonts w:asciiTheme="majorHAnsi" w:hAnsiTheme="majorHAnsi" w:cstheme="majorHAnsi"/>
          <w:color w:val="FF0000"/>
          <w:sz w:val="14"/>
        </w:rPr>
        <w:t xml:space="preserve">. </w:t>
      </w:r>
      <w:r w:rsidRPr="00091D29">
        <w:rPr>
          <w:rFonts w:asciiTheme="majorHAnsi" w:hAnsiTheme="majorHAnsi" w:cstheme="majorHAnsi"/>
          <w:color w:val="FF0000"/>
          <w:u w:val="single"/>
        </w:rPr>
        <w:t xml:space="preserve">We are </w:t>
      </w:r>
      <w:r w:rsidRPr="00091D29">
        <w:rPr>
          <w:rFonts w:asciiTheme="majorHAnsi" w:hAnsiTheme="majorHAnsi" w:cstheme="majorHAnsi"/>
          <w:color w:val="FF0000"/>
          <w:u w:val="single"/>
        </w:rPr>
        <w:lastRenderedPageBreak/>
        <w:t>seeing this</w:t>
      </w:r>
      <w:r w:rsidRPr="00091D29">
        <w:rPr>
          <w:rFonts w:asciiTheme="majorHAnsi" w:hAnsiTheme="majorHAnsi" w:cstheme="majorHAnsi"/>
          <w:color w:val="FF0000"/>
          <w:sz w:val="14"/>
        </w:rPr>
        <w:t xml:space="preserve"> phenomenon </w:t>
      </w:r>
      <w:r w:rsidRPr="00091D29">
        <w:rPr>
          <w:rFonts w:asciiTheme="majorHAnsi" w:hAnsiTheme="majorHAnsi" w:cstheme="majorHAnsi"/>
          <w:color w:val="FF0000"/>
          <w:u w:val="single"/>
        </w:rPr>
        <w:t>all over the world</w:t>
      </w:r>
      <w:r w:rsidRPr="00091D29">
        <w:rPr>
          <w:rFonts w:asciiTheme="majorHAnsi" w:hAnsiTheme="majorHAnsi" w:cstheme="majorHAnsi"/>
          <w:color w:val="FF0000"/>
          <w:sz w:val="14"/>
        </w:rPr>
        <w:t xml:space="preserve">. Russian President Vladimir </w:t>
      </w:r>
      <w:r w:rsidRPr="00091D29">
        <w:rPr>
          <w:rFonts w:asciiTheme="majorHAnsi" w:hAnsiTheme="majorHAnsi" w:cstheme="majorHAnsi"/>
          <w:color w:val="FF0000"/>
          <w:u w:val="single"/>
        </w:rPr>
        <w:t>Putin</w:t>
      </w:r>
      <w:r w:rsidRPr="00091D29">
        <w:rPr>
          <w:rFonts w:asciiTheme="majorHAnsi" w:hAnsiTheme="majorHAnsi" w:cstheme="majorHAnsi"/>
          <w:color w:val="FF0000"/>
          <w:sz w:val="14"/>
        </w:rPr>
        <w:t xml:space="preserve">, Turkish President Recep Tayyip </w:t>
      </w:r>
      <w:proofErr w:type="spellStart"/>
      <w:r w:rsidRPr="00091D29">
        <w:rPr>
          <w:rFonts w:asciiTheme="majorHAnsi" w:hAnsiTheme="majorHAnsi" w:cstheme="majorHAnsi"/>
          <w:color w:val="FF0000"/>
          <w:u w:val="single"/>
        </w:rPr>
        <w:t>Erdoğan</w:t>
      </w:r>
      <w:proofErr w:type="spellEnd"/>
      <w:r w:rsidRPr="00091D29">
        <w:rPr>
          <w:rFonts w:asciiTheme="majorHAnsi" w:hAnsiTheme="majorHAnsi" w:cstheme="majorHAnsi"/>
          <w:color w:val="FF0000"/>
          <w:u w:val="single"/>
        </w:rPr>
        <w:t>, and</w:t>
      </w:r>
      <w:r w:rsidRPr="00091D29">
        <w:rPr>
          <w:rFonts w:asciiTheme="majorHAnsi" w:hAnsiTheme="majorHAnsi" w:cstheme="majorHAnsi"/>
          <w:color w:val="FF0000"/>
          <w:sz w:val="14"/>
        </w:rPr>
        <w:t xml:space="preserve"> Chinese President </w:t>
      </w:r>
      <w:r w:rsidRPr="00091D29">
        <w:rPr>
          <w:rFonts w:asciiTheme="majorHAnsi" w:hAnsiTheme="majorHAnsi" w:cstheme="majorHAnsi"/>
          <w:color w:val="FF0000"/>
          <w:u w:val="single"/>
        </w:rPr>
        <w:t>Xi</w:t>
      </w:r>
      <w:r w:rsidRPr="00091D29">
        <w:rPr>
          <w:rFonts w:asciiTheme="majorHAnsi" w:hAnsiTheme="majorHAnsi" w:cstheme="majorHAnsi"/>
          <w:color w:val="FF0000"/>
          <w:sz w:val="14"/>
        </w:rPr>
        <w:t xml:space="preserve"> Jinping </w:t>
      </w:r>
      <w:r w:rsidRPr="00091D29">
        <w:rPr>
          <w:rFonts w:asciiTheme="majorHAnsi" w:hAnsiTheme="majorHAnsi" w:cstheme="majorHAnsi"/>
          <w:color w:val="FF0000"/>
          <w:u w:val="single"/>
        </w:rPr>
        <w:t>have all made nationalism a central part of their governing strategy. So</w:t>
      </w:r>
      <w:r w:rsidRPr="00091D29">
        <w:rPr>
          <w:rFonts w:asciiTheme="majorHAnsi" w:hAnsiTheme="majorHAnsi" w:cstheme="majorHAnsi"/>
          <w:color w:val="FF0000"/>
          <w:sz w:val="14"/>
        </w:rPr>
        <w:t xml:space="preserve">, too, </w:t>
      </w:r>
      <w:r w:rsidRPr="00091D29">
        <w:rPr>
          <w:rFonts w:asciiTheme="majorHAnsi" w:hAnsiTheme="majorHAnsi" w:cstheme="majorHAnsi"/>
          <w:color w:val="FF0000"/>
          <w:u w:val="single"/>
        </w:rPr>
        <w:t>has Trump, who has</w:t>
      </w:r>
      <w:r w:rsidRPr="00091D29">
        <w:rPr>
          <w:rFonts w:asciiTheme="majorHAnsi" w:hAnsiTheme="majorHAnsi" w:cstheme="majorHAnsi"/>
          <w:color w:val="FF0000"/>
          <w:sz w:val="14"/>
        </w:rPr>
        <w:t xml:space="preserve"> explicitly </w:t>
      </w:r>
      <w:r w:rsidRPr="00091D29">
        <w:rPr>
          <w:rFonts w:asciiTheme="majorHAnsi" w:hAnsiTheme="majorHAnsi" w:cstheme="majorHAnsi"/>
          <w:color w:val="FF0000"/>
          <w:u w:val="single"/>
        </w:rPr>
        <w:t>rejected</w:t>
      </w:r>
      <w:r w:rsidRPr="00091D29">
        <w:rPr>
          <w:rFonts w:asciiTheme="majorHAnsi" w:hAnsiTheme="majorHAnsi" w:cstheme="majorHAnsi"/>
          <w:color w:val="FF0000"/>
          <w:sz w:val="14"/>
        </w:rPr>
        <w:t xml:space="preserve"> the international </w:t>
      </w:r>
      <w:r w:rsidRPr="00091D29">
        <w:rPr>
          <w:rFonts w:asciiTheme="majorHAnsi" w:hAnsiTheme="majorHAnsi" w:cstheme="majorHAnsi"/>
          <w:color w:val="FF0000"/>
          <w:u w:val="single"/>
        </w:rPr>
        <w:t>community in favor of the idea that there is only a ceaseless struggle among nation-states</w:t>
      </w:r>
      <w:r w:rsidRPr="00091D29">
        <w:rPr>
          <w:rFonts w:asciiTheme="majorHAnsi" w:hAnsiTheme="majorHAnsi" w:cstheme="majorHAnsi"/>
          <w:color w:val="FF0000"/>
          <w:sz w:val="14"/>
        </w:rPr>
        <w:t xml:space="preserve"> for competitive advantage. When the world’s preeminent power, having upheld the idea of international community for nearly 75 years, rejects it in favor of ad hoc deal making, others have no choice but to follow suit. </w:t>
      </w:r>
      <w:r w:rsidRPr="00091D29">
        <w:rPr>
          <w:rFonts w:asciiTheme="majorHAnsi" w:hAnsiTheme="majorHAnsi" w:cstheme="majorHAnsi"/>
          <w:color w:val="FF0000"/>
          <w:u w:val="single"/>
        </w:rPr>
        <w:t xml:space="preserve">Countries that can no longer rely on the US feel pressure to provide for their own security. America’s </w:t>
      </w:r>
      <w:r w:rsidRPr="00091D29">
        <w:rPr>
          <w:rFonts w:asciiTheme="majorHAnsi" w:hAnsiTheme="majorHAnsi" w:cstheme="majorHAnsi"/>
          <w:color w:val="FF0000"/>
          <w:highlight w:val="cyan"/>
          <w:u w:val="single"/>
        </w:rPr>
        <w:t>adversaries</w:t>
      </w:r>
      <w:r w:rsidRPr="00091D29">
        <w:rPr>
          <w:rFonts w:asciiTheme="majorHAnsi" w:hAnsiTheme="majorHAnsi" w:cstheme="majorHAnsi"/>
          <w:color w:val="FF0000"/>
          <w:u w:val="single"/>
        </w:rPr>
        <w:t xml:space="preserve"> inevitably </w:t>
      </w:r>
      <w:r w:rsidRPr="00091D29">
        <w:rPr>
          <w:rFonts w:asciiTheme="majorHAnsi" w:hAnsiTheme="majorHAnsi" w:cstheme="majorHAnsi"/>
          <w:color w:val="FF0000"/>
          <w:highlight w:val="cyan"/>
          <w:u w:val="single"/>
        </w:rPr>
        <w:t>will</w:t>
      </w:r>
      <w:r w:rsidRPr="00091D29">
        <w:rPr>
          <w:rFonts w:asciiTheme="majorHAnsi" w:hAnsiTheme="majorHAnsi" w:cstheme="majorHAnsi"/>
          <w:color w:val="FF0000"/>
          <w:u w:val="single"/>
        </w:rPr>
        <w:t xml:space="preserve"> seek to </w:t>
      </w:r>
      <w:r w:rsidRPr="00091D29">
        <w:rPr>
          <w:rFonts w:asciiTheme="majorHAnsi" w:hAnsiTheme="majorHAnsi" w:cstheme="majorHAnsi"/>
          <w:b/>
          <w:iCs/>
          <w:color w:val="FF0000"/>
          <w:highlight w:val="cyan"/>
          <w:u w:val="single"/>
          <w:bdr w:val="single" w:sz="8" w:space="0" w:color="auto"/>
        </w:rPr>
        <w:t>fill the voids</w:t>
      </w:r>
      <w:r w:rsidRPr="00091D29">
        <w:rPr>
          <w:rFonts w:asciiTheme="majorHAnsi" w:hAnsiTheme="majorHAnsi" w:cstheme="majorHAnsi"/>
          <w:color w:val="FF0000"/>
          <w:u w:val="single"/>
        </w:rPr>
        <w:t xml:space="preserve"> left behind </w:t>
      </w:r>
      <w:r w:rsidRPr="00091D29">
        <w:rPr>
          <w:rFonts w:asciiTheme="majorHAnsi" w:hAnsiTheme="majorHAnsi" w:cstheme="majorHAnsi"/>
          <w:color w:val="FF0000"/>
          <w:highlight w:val="cyan"/>
          <w:u w:val="single"/>
        </w:rPr>
        <w:t xml:space="preserve">as the US </w:t>
      </w:r>
      <w:r w:rsidRPr="00091D29">
        <w:rPr>
          <w:rFonts w:asciiTheme="majorHAnsi" w:hAnsiTheme="majorHAnsi" w:cstheme="majorHAnsi"/>
          <w:b/>
          <w:iCs/>
          <w:color w:val="FF0000"/>
          <w:highlight w:val="cyan"/>
          <w:u w:val="single"/>
          <w:bdr w:val="single" w:sz="8" w:space="0" w:color="auto"/>
        </w:rPr>
        <w:t>retrenches</w:t>
      </w:r>
      <w:r w:rsidRPr="00091D29">
        <w:rPr>
          <w:rFonts w:asciiTheme="majorHAnsi" w:hAnsiTheme="majorHAnsi" w:cstheme="majorHAnsi"/>
          <w:color w:val="FF0000"/>
          <w:sz w:val="14"/>
        </w:rPr>
        <w:t>.</w:t>
      </w:r>
    </w:p>
    <w:p w14:paraId="3BB87BBD" w14:textId="77777777" w:rsidR="001D2C1E" w:rsidRPr="00091D29" w:rsidRDefault="001D2C1E" w:rsidP="001D2C1E">
      <w:pPr>
        <w:pStyle w:val="Heading4"/>
        <w:rPr>
          <w:rFonts w:asciiTheme="majorHAnsi" w:hAnsiTheme="majorHAnsi" w:cstheme="majorHAnsi"/>
          <w:color w:val="FF0000"/>
        </w:rPr>
      </w:pPr>
      <w:r w:rsidRPr="00091D29">
        <w:rPr>
          <w:rFonts w:asciiTheme="majorHAnsi" w:hAnsiTheme="majorHAnsi" w:cstheme="majorHAnsi"/>
          <w:color w:val="FF0000"/>
        </w:rPr>
        <w:t xml:space="preserve">Cap solves war --- development, similar interests, and globalization </w:t>
      </w:r>
    </w:p>
    <w:p w14:paraId="2F6FC519" w14:textId="77777777" w:rsidR="001D2C1E" w:rsidRPr="00091D29" w:rsidRDefault="001D2C1E" w:rsidP="001D2C1E">
      <w:pPr>
        <w:rPr>
          <w:rFonts w:asciiTheme="majorHAnsi" w:hAnsiTheme="majorHAnsi" w:cstheme="majorHAnsi"/>
          <w:color w:val="FF0000"/>
        </w:rPr>
      </w:pPr>
      <w:r w:rsidRPr="00091D29">
        <w:rPr>
          <w:rFonts w:asciiTheme="majorHAnsi" w:hAnsiTheme="majorHAnsi" w:cstheme="majorHAnsi"/>
          <w:color w:val="FF0000"/>
        </w:rPr>
        <w:t xml:space="preserve">Erik </w:t>
      </w:r>
      <w:r w:rsidRPr="00091D29">
        <w:rPr>
          <w:rStyle w:val="Style13ptBold"/>
          <w:rFonts w:asciiTheme="majorHAnsi" w:hAnsiTheme="majorHAnsi" w:cstheme="majorHAnsi"/>
          <w:color w:val="FF0000"/>
        </w:rPr>
        <w:t>Gartzke 07</w:t>
      </w:r>
      <w:r w:rsidRPr="00091D29">
        <w:rPr>
          <w:rFonts w:asciiTheme="majorHAnsi" w:hAnsiTheme="majorHAnsi" w:cstheme="majorHAnsi"/>
          <w:color w:val="FF0000"/>
        </w:rPr>
        <w:t>. Erik Gartzke is Professor of Political Science and Director of the Center for Peace and Security Studies (</w:t>
      </w:r>
      <w:proofErr w:type="spellStart"/>
      <w:r w:rsidRPr="00091D29">
        <w:rPr>
          <w:rFonts w:asciiTheme="majorHAnsi" w:hAnsiTheme="majorHAnsi" w:cstheme="majorHAnsi"/>
          <w:color w:val="FF0000"/>
        </w:rPr>
        <w:t>cPASS</w:t>
      </w:r>
      <w:proofErr w:type="spellEnd"/>
      <w:r w:rsidRPr="00091D29">
        <w:rPr>
          <w:rFonts w:asciiTheme="majorHAnsi" w:hAnsiTheme="majorHAnsi" w:cstheme="majorHAnsi"/>
          <w:color w:val="FF0000"/>
        </w:rPr>
        <w:t xml:space="preserve">) at the University of California, San Diego, where he has been a member of the research faculty since 2007. “The Capitalist Peace.” American Journal of Political </w:t>
      </w:r>
      <w:proofErr w:type="gramStart"/>
      <w:r w:rsidRPr="00091D29">
        <w:rPr>
          <w:rFonts w:asciiTheme="majorHAnsi" w:hAnsiTheme="majorHAnsi" w:cstheme="majorHAnsi"/>
          <w:color w:val="FF0000"/>
        </w:rPr>
        <w:t>Science ,</w:t>
      </w:r>
      <w:proofErr w:type="gramEnd"/>
      <w:r w:rsidRPr="00091D29">
        <w:rPr>
          <w:rFonts w:asciiTheme="majorHAnsi" w:hAnsiTheme="majorHAnsi" w:cstheme="majorHAnsi"/>
          <w:color w:val="FF0000"/>
        </w:rPr>
        <w:t xml:space="preserve"> Jan., 2007, Vol. 51, No. 1 (Jan., 2007), pp. 166-191. https://www.jstor.org/stable/4122913</w:t>
      </w:r>
    </w:p>
    <w:p w14:paraId="6DE915D6"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Capitalism as Pacifism</w:t>
      </w:r>
    </w:p>
    <w:p w14:paraId="21F7B711"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The security dilemma implies that insecurity is a durable facet of international affairs. War can result as each country fears for its own security, even when neither state in- tends aggression (Glaser 1997; Jervis 1978). Yet, insecurity is predicated on the expectation that at least some countries are revisionist powers</w:t>
      </w:r>
      <w:r w:rsidRPr="00091D29">
        <w:rPr>
          <w:rFonts w:asciiTheme="majorHAnsi" w:hAnsiTheme="majorHAnsi" w:cstheme="majorHAnsi"/>
          <w:color w:val="FF0000"/>
          <w:sz w:val="16"/>
        </w:rPr>
        <w:t xml:space="preserve">. Even "pessimistic" conceptions of world affairs appear more sanguine as we relax the assumption that insecurity is ubiquitous and immutable. </w:t>
      </w:r>
      <w:r w:rsidRPr="00091D29">
        <w:rPr>
          <w:rStyle w:val="StyleUnderline"/>
          <w:rFonts w:asciiTheme="majorHAnsi" w:hAnsiTheme="majorHAnsi" w:cstheme="majorHAnsi"/>
          <w:color w:val="FF0000"/>
        </w:rPr>
        <w:t xml:space="preserve">The task before peace theorists, then, is to identify when and how </w:t>
      </w:r>
      <w:r w:rsidRPr="00091D29">
        <w:rPr>
          <w:rStyle w:val="StyleUnderline"/>
          <w:rFonts w:asciiTheme="majorHAnsi" w:hAnsiTheme="majorHAnsi" w:cstheme="majorHAnsi"/>
          <w:color w:val="FF0000"/>
          <w:highlight w:val="cyan"/>
        </w:rPr>
        <w:t>nations are liberated from the security dilemma</w:t>
      </w:r>
      <w:r w:rsidRPr="00091D29">
        <w:rPr>
          <w:rStyle w:val="StyleUnderline"/>
          <w:rFonts w:asciiTheme="majorHAnsi" w:hAnsiTheme="majorHAnsi" w:cstheme="majorHAnsi"/>
          <w:color w:val="FF0000"/>
        </w:rPr>
        <w:t xml:space="preserve">. The argument here is that </w:t>
      </w:r>
      <w:r w:rsidRPr="00091D29">
        <w:rPr>
          <w:rStyle w:val="StyleUnderline"/>
          <w:rFonts w:asciiTheme="majorHAnsi" w:hAnsiTheme="majorHAnsi" w:cstheme="majorHAnsi"/>
          <w:color w:val="FF0000"/>
          <w:highlight w:val="cyan"/>
        </w:rPr>
        <w:t>capitalism resolves insecurity by creating "powerful pacifists"</w:t>
      </w:r>
      <w:r w:rsidRPr="00091D29">
        <w:rPr>
          <w:rStyle w:val="StyleUnderline"/>
          <w:rFonts w:asciiTheme="majorHAnsi" w:hAnsiTheme="majorHAnsi" w:cstheme="majorHAnsi"/>
          <w:color w:val="FF0000"/>
        </w:rPr>
        <w:t xml:space="preserve"> (Lake 1992), </w:t>
      </w:r>
      <w:r w:rsidRPr="00091D29">
        <w:rPr>
          <w:rStyle w:val="StyleUnderline"/>
          <w:rFonts w:asciiTheme="majorHAnsi" w:hAnsiTheme="majorHAnsi" w:cstheme="majorHAnsi"/>
          <w:color w:val="FF0000"/>
          <w:highlight w:val="cyan"/>
        </w:rPr>
        <w:t>countries possessing</w:t>
      </w:r>
      <w:r w:rsidRPr="00091D29">
        <w:rPr>
          <w:rStyle w:val="StyleUnderline"/>
          <w:rFonts w:asciiTheme="majorHAnsi" w:hAnsiTheme="majorHAnsi" w:cstheme="majorHAnsi"/>
          <w:color w:val="FF0000"/>
        </w:rPr>
        <w:t xml:space="preserve"> military </w:t>
      </w:r>
      <w:r w:rsidRPr="00091D29">
        <w:rPr>
          <w:rStyle w:val="StyleUnderline"/>
          <w:rFonts w:asciiTheme="majorHAnsi" w:hAnsiTheme="majorHAnsi" w:cstheme="majorHAnsi"/>
          <w:color w:val="FF0000"/>
          <w:highlight w:val="cyan"/>
        </w:rPr>
        <w:t>strength</w:t>
      </w:r>
      <w:r w:rsidRPr="00091D29">
        <w:rPr>
          <w:rStyle w:val="StyleUnderline"/>
          <w:rFonts w:asciiTheme="majorHAnsi" w:hAnsiTheme="majorHAnsi" w:cstheme="majorHAnsi"/>
          <w:color w:val="FF0000"/>
        </w:rPr>
        <w:t xml:space="preserve"> ensuring that they are largely free from foreign influence or domination, </w:t>
      </w:r>
      <w:r w:rsidRPr="00091D29">
        <w:rPr>
          <w:rStyle w:val="StyleUnderline"/>
          <w:rFonts w:asciiTheme="majorHAnsi" w:hAnsiTheme="majorHAnsi" w:cstheme="majorHAnsi"/>
          <w:color w:val="FF0000"/>
          <w:highlight w:val="cyan"/>
        </w:rPr>
        <w:t xml:space="preserve">but </w:t>
      </w:r>
      <w:r w:rsidRPr="00091D29">
        <w:rPr>
          <w:rStyle w:val="StyleUnderline"/>
          <w:rFonts w:asciiTheme="majorHAnsi" w:hAnsiTheme="majorHAnsi" w:cstheme="majorHAnsi"/>
          <w:color w:val="FF0000"/>
        </w:rPr>
        <w:t xml:space="preserve">equally that they </w:t>
      </w:r>
      <w:r w:rsidRPr="00091D29">
        <w:rPr>
          <w:rStyle w:val="StyleUnderline"/>
          <w:rFonts w:asciiTheme="majorHAnsi" w:hAnsiTheme="majorHAnsi" w:cstheme="majorHAnsi"/>
          <w:color w:val="FF0000"/>
          <w:highlight w:val="cyan"/>
        </w:rPr>
        <w:t>lack incentives to act aggressively</w:t>
      </w:r>
      <w:r w:rsidRPr="00091D29">
        <w:rPr>
          <w:rStyle w:val="StyleUnderline"/>
          <w:rFonts w:asciiTheme="majorHAnsi" w:hAnsiTheme="majorHAnsi" w:cstheme="majorHAnsi"/>
          <w:color w:val="FF0000"/>
        </w:rPr>
        <w:t xml:space="preserve"> abroad, at least under certain circumstances.26 </w:t>
      </w:r>
    </w:p>
    <w:p w14:paraId="3736D8A0" w14:textId="77777777" w:rsidR="001D2C1E" w:rsidRPr="00091D29" w:rsidRDefault="001D2C1E" w:rsidP="001D2C1E">
      <w:pPr>
        <w:rPr>
          <w:rFonts w:asciiTheme="majorHAnsi" w:hAnsiTheme="majorHAnsi" w:cstheme="majorHAnsi"/>
          <w:color w:val="FF0000"/>
          <w:sz w:val="12"/>
        </w:rPr>
      </w:pPr>
      <w:r w:rsidRPr="00091D29">
        <w:rPr>
          <w:rStyle w:val="StyleUnderline"/>
          <w:rFonts w:asciiTheme="majorHAnsi" w:hAnsiTheme="majorHAnsi" w:cstheme="majorHAnsi"/>
          <w:color w:val="FF0000"/>
        </w:rPr>
        <w:t>Warfare results from two stages of interaction. First, states must possess the willingness and ability to compete. Second, states must be unable, or unwilling, to re-solve differences through diplomatic means.</w:t>
      </w:r>
      <w:r w:rsidRPr="00091D29">
        <w:rPr>
          <w:rFonts w:asciiTheme="majorHAnsi" w:hAnsiTheme="majorHAnsi" w:cstheme="majorHAnsi"/>
          <w:color w:val="FF0000"/>
          <w:sz w:val="12"/>
        </w:rPr>
        <w:t xml:space="preserve">27 </w:t>
      </w:r>
      <w:r w:rsidRPr="00091D29">
        <w:rPr>
          <w:rStyle w:val="StyleUnderline"/>
          <w:rFonts w:asciiTheme="majorHAnsi" w:hAnsiTheme="majorHAnsi" w:cstheme="majorHAnsi"/>
          <w:color w:val="FF0000"/>
        </w:rPr>
        <w:t>Capabilities constrain weak, distant states (Belize and Burundi do not fight each other), but weakness alone is often insufficient, given the relativity of power</w:t>
      </w:r>
      <w:r w:rsidRPr="00091D29">
        <w:rPr>
          <w:rFonts w:asciiTheme="majorHAnsi" w:hAnsiTheme="majorHAnsi" w:cstheme="majorHAnsi"/>
          <w:color w:val="FF0000"/>
          <w:sz w:val="12"/>
        </w:rPr>
        <w:t xml:space="preserve">. Indeed, weakness is an attractive attribute in a target. For similar reasons, an unwillingness to fight must also be mutual. For the purposes of exposition, imagine that the motives for war are divided between zero-sum (private goods) and nonzero- sum (goods with public properties). Private goods competition involves things like attempts to conquer or control material resources (land, labor, minerals).28 Competition can also occur over efforts to influence or compel policies (norms, alignments, leaders).29 </w:t>
      </w:r>
      <w:r w:rsidRPr="00091D29">
        <w:rPr>
          <w:rStyle w:val="StyleUnderline"/>
          <w:rFonts w:asciiTheme="majorHAnsi" w:hAnsiTheme="majorHAnsi" w:cstheme="majorHAnsi"/>
          <w:color w:val="FF0000"/>
        </w:rPr>
        <w:t>The allocation of resources is inherently conflictual; two states that claim the same territory must compromise, fight, or delay a decision. The allocation of policies may or may not generate significant friction, depending on whether, or to what ex- tent, state objectives are compatible. While it would be odd to speak of countries as having substantially compatible interests when drawing a common geographic boundary (cf. Collins and Lapierre 1997; Holbrooke 1998), it would be strange not to consider the existence (or absence) of common cause in assessing such topics as ideology, norm enforcement, terrorism, or the organization of the global or regional economy.</w:t>
      </w:r>
      <w:r w:rsidRPr="00091D29">
        <w:rPr>
          <w:rFonts w:asciiTheme="majorHAnsi" w:hAnsiTheme="majorHAnsi" w:cstheme="majorHAnsi"/>
          <w:color w:val="FF0000"/>
          <w:sz w:val="12"/>
        </w:rPr>
        <w:t xml:space="preserve"> </w:t>
      </w:r>
    </w:p>
    <w:p w14:paraId="4E21369C" w14:textId="77777777" w:rsidR="001D2C1E" w:rsidRPr="00091D29" w:rsidRDefault="001D2C1E" w:rsidP="001D2C1E">
      <w:pPr>
        <w:rPr>
          <w:rFonts w:asciiTheme="majorHAnsi" w:hAnsiTheme="majorHAnsi" w:cstheme="majorHAnsi"/>
          <w:color w:val="FF0000"/>
          <w:sz w:val="12"/>
        </w:rPr>
      </w:pPr>
      <w:r w:rsidRPr="00091D29">
        <w:rPr>
          <w:rStyle w:val="StyleUnderline"/>
          <w:rFonts w:asciiTheme="majorHAnsi" w:hAnsiTheme="majorHAnsi" w:cstheme="majorHAnsi"/>
          <w:color w:val="FF0000"/>
        </w:rPr>
        <w:t xml:space="preserve">At least three mechanisms associated with capital- ism are capable of addressing the security dilemma and mitigating the causes of war. States with similar policy goals have no need to fight to establish policy since little can be gained from victory, or lost in defeat. States al- ways have dissimilar interests when it comes to resource or territorial issues, but changes in modern </w:t>
      </w:r>
      <w:r w:rsidRPr="00091D29">
        <w:rPr>
          <w:rStyle w:val="StyleUnderline"/>
          <w:rFonts w:asciiTheme="majorHAnsi" w:hAnsiTheme="majorHAnsi" w:cstheme="majorHAnsi"/>
          <w:color w:val="FF0000"/>
        </w:rPr>
        <w:lastRenderedPageBreak/>
        <w:t>economies often make these differences trivial, as resources can be had more easily through commerce.</w:t>
      </w:r>
      <w:r w:rsidRPr="00091D29">
        <w:rPr>
          <w:rFonts w:asciiTheme="majorHAnsi" w:hAnsiTheme="majorHAnsi" w:cstheme="majorHAnsi"/>
          <w:color w:val="FF0000"/>
          <w:sz w:val="12"/>
        </w:rPr>
        <w:t xml:space="preserve"> There can be no basis for agreement between two passersby about who should collect a quarter lying on the sidewalk, but fighting over 25 cents makes little sense. If, however, a sack of $100 bills falls from the sky, landing on the quarter, then it is entirely possible that a fight will ensue over who can collect their bag of riches. Yet, even the sack of money need not lead to violence if the passersby can agree on how to di- vide up the wind fall. </w:t>
      </w:r>
      <w:r w:rsidRPr="00091D29">
        <w:rPr>
          <w:rStyle w:val="StyleUnderline"/>
          <w:rFonts w:asciiTheme="majorHAnsi" w:hAnsiTheme="majorHAnsi" w:cstheme="majorHAnsi"/>
          <w:color w:val="FF0000"/>
        </w:rPr>
        <w:t>States willing and able to fight can still avoid a contest if competitors are able to foresee the likely consequences of fighting and identify appropriate bargains.</w:t>
      </w:r>
      <w:r w:rsidRPr="00091D29">
        <w:rPr>
          <w:rFonts w:asciiTheme="majorHAnsi" w:hAnsiTheme="majorHAnsi" w:cstheme="majorHAnsi"/>
          <w:color w:val="FF0000"/>
          <w:sz w:val="12"/>
        </w:rPr>
        <w:t xml:space="preserve"> </w:t>
      </w:r>
    </w:p>
    <w:p w14:paraId="6B38D942" w14:textId="77777777" w:rsidR="001D2C1E" w:rsidRPr="00091D29" w:rsidRDefault="001D2C1E" w:rsidP="001D2C1E">
      <w:pPr>
        <w:rPr>
          <w:rFonts w:asciiTheme="majorHAnsi" w:hAnsiTheme="majorHAnsi" w:cstheme="majorHAnsi"/>
          <w:color w:val="FF0000"/>
        </w:rPr>
      </w:pPr>
      <w:r w:rsidRPr="00091D29">
        <w:rPr>
          <w:rFonts w:asciiTheme="majorHAnsi" w:hAnsiTheme="majorHAnsi" w:cstheme="majorHAnsi"/>
          <w:color w:val="FF0000"/>
        </w:rPr>
        <w:t xml:space="preserve">Economic Development </w:t>
      </w:r>
    </w:p>
    <w:p w14:paraId="7EF3A9F7"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 xml:space="preserve">Conflict is inherent in the allocation of resources among two or more parties, but need not result in violence if the stakes are literally "not worth fighting over" or when bargains preempt fighting. Imagine two countries attempting to divide up a bundle of goods (resources, territory). Comparison of available allocations is zero-sum; any shift from one allocation to another benefits one country only at the expense of the other country. In this framework, a mutual preference for </w:t>
      </w:r>
      <w:r w:rsidRPr="00091D29">
        <w:rPr>
          <w:rStyle w:val="StyleUnderline"/>
          <w:rFonts w:asciiTheme="majorHAnsi" w:hAnsiTheme="majorHAnsi" w:cstheme="majorHAnsi"/>
          <w:color w:val="FF0000"/>
          <w:highlight w:val="cyan"/>
        </w:rPr>
        <w:t>peace requires</w:t>
      </w:r>
      <w:r w:rsidRPr="00091D29">
        <w:rPr>
          <w:rStyle w:val="StyleUnderline"/>
          <w:rFonts w:asciiTheme="majorHAnsi" w:hAnsiTheme="majorHAnsi" w:cstheme="majorHAnsi"/>
          <w:color w:val="FF0000"/>
        </w:rPr>
        <w:t xml:space="preserve"> that </w:t>
      </w:r>
      <w:r w:rsidRPr="00091D29">
        <w:rPr>
          <w:rStyle w:val="StyleUnderline"/>
          <w:rFonts w:asciiTheme="majorHAnsi" w:hAnsiTheme="majorHAnsi" w:cstheme="majorHAnsi"/>
          <w:color w:val="FF0000"/>
          <w:highlight w:val="cyan"/>
        </w:rPr>
        <w:t>the value of winning</w:t>
      </w:r>
      <w:r w:rsidRPr="00091D29">
        <w:rPr>
          <w:rStyle w:val="StyleUnderline"/>
          <w:rFonts w:asciiTheme="majorHAnsi" w:hAnsiTheme="majorHAnsi" w:cstheme="majorHAnsi"/>
          <w:color w:val="FF0000"/>
        </w:rPr>
        <w:t xml:space="preserve"> be </w:t>
      </w:r>
      <w:r w:rsidRPr="00091D29">
        <w:rPr>
          <w:rStyle w:val="StyleUnderline"/>
          <w:rFonts w:asciiTheme="majorHAnsi" w:hAnsiTheme="majorHAnsi" w:cstheme="majorHAnsi"/>
          <w:color w:val="FF0000"/>
          <w:highlight w:val="cyan"/>
        </w:rPr>
        <w:t>small relative to the cost of fighting</w:t>
      </w:r>
      <w:r w:rsidRPr="00091D29">
        <w:rPr>
          <w:rStyle w:val="StyleUnderline"/>
          <w:rFonts w:asciiTheme="majorHAnsi" w:hAnsiTheme="majorHAnsi" w:cstheme="majorHAnsi"/>
          <w:color w:val="FF0000"/>
        </w:rPr>
        <w:t xml:space="preserve"> (Morrow 1989; Powell 1999). </w:t>
      </w:r>
    </w:p>
    <w:p w14:paraId="64CC65A2"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 xml:space="preserve">Peace advocates have long championed factors thought to make </w:t>
      </w:r>
      <w:r w:rsidRPr="00091D29">
        <w:rPr>
          <w:rStyle w:val="StyleUnderline"/>
          <w:rFonts w:asciiTheme="majorHAnsi" w:hAnsiTheme="majorHAnsi" w:cstheme="majorHAnsi"/>
          <w:color w:val="FF0000"/>
          <w:highlight w:val="cyan"/>
        </w:rPr>
        <w:t>war prohibitively expensive</w:t>
      </w:r>
      <w:r w:rsidRPr="00091D29">
        <w:rPr>
          <w:rStyle w:val="StyleUnderline"/>
          <w:rFonts w:asciiTheme="majorHAnsi" w:hAnsiTheme="majorHAnsi" w:cstheme="majorHAnsi"/>
          <w:color w:val="FF0000"/>
        </w:rPr>
        <w:t>. Cobden, for example, claimed optimistically that "</w:t>
      </w:r>
      <w:r w:rsidRPr="00091D29">
        <w:rPr>
          <w:rStyle w:val="StyleUnderline"/>
          <w:rFonts w:asciiTheme="majorHAnsi" w:hAnsiTheme="majorHAnsi" w:cstheme="majorHAnsi"/>
          <w:color w:val="FF0000"/>
          <w:highlight w:val="cyan"/>
        </w:rPr>
        <w:t>Should war break</w:t>
      </w:r>
      <w:r w:rsidRPr="00091D29">
        <w:rPr>
          <w:rStyle w:val="StyleUnderline"/>
          <w:rFonts w:asciiTheme="majorHAnsi" w:hAnsiTheme="majorHAnsi" w:cstheme="majorHAnsi"/>
          <w:color w:val="FF0000"/>
        </w:rPr>
        <w:t xml:space="preserve"> out between two great nations I have no doubt that </w:t>
      </w:r>
      <w:r w:rsidRPr="00091D29">
        <w:rPr>
          <w:rStyle w:val="StyleUnderline"/>
          <w:rFonts w:asciiTheme="majorHAnsi" w:hAnsiTheme="majorHAnsi" w:cstheme="majorHAnsi"/>
          <w:color w:val="FF0000"/>
          <w:highlight w:val="cyan"/>
        </w:rPr>
        <w:t>the immense consumption</w:t>
      </w:r>
      <w:r w:rsidRPr="00091D29">
        <w:rPr>
          <w:rStyle w:val="StyleUnderline"/>
          <w:rFonts w:asciiTheme="majorHAnsi" w:hAnsiTheme="majorHAnsi" w:cstheme="majorHAnsi"/>
          <w:color w:val="FF0000"/>
        </w:rPr>
        <w:t xml:space="preserve"> of material </w:t>
      </w:r>
      <w:r w:rsidRPr="00091D29">
        <w:rPr>
          <w:rStyle w:val="StyleUnderline"/>
          <w:rFonts w:asciiTheme="majorHAnsi" w:hAnsiTheme="majorHAnsi" w:cstheme="majorHAnsi"/>
          <w:color w:val="FF0000"/>
          <w:highlight w:val="cyan"/>
        </w:rPr>
        <w:t>and</w:t>
      </w:r>
      <w:r w:rsidRPr="00091D29">
        <w:rPr>
          <w:rStyle w:val="StyleUnderline"/>
          <w:rFonts w:asciiTheme="majorHAnsi" w:hAnsiTheme="majorHAnsi" w:cstheme="majorHAnsi"/>
          <w:color w:val="FF0000"/>
        </w:rPr>
        <w:t xml:space="preserve"> the </w:t>
      </w:r>
      <w:r w:rsidRPr="00091D29">
        <w:rPr>
          <w:rStyle w:val="StyleUnderline"/>
          <w:rFonts w:asciiTheme="majorHAnsi" w:hAnsiTheme="majorHAnsi" w:cstheme="majorHAnsi"/>
          <w:color w:val="FF0000"/>
          <w:highlight w:val="cyan"/>
        </w:rPr>
        <w:t>rapid destruction</w:t>
      </w:r>
      <w:r w:rsidRPr="00091D29">
        <w:rPr>
          <w:rStyle w:val="StyleUnderline"/>
          <w:rFonts w:asciiTheme="majorHAnsi" w:hAnsiTheme="majorHAnsi" w:cstheme="majorHAnsi"/>
          <w:color w:val="FF0000"/>
        </w:rPr>
        <w:t xml:space="preserve"> of property would have the effect of very soon </w:t>
      </w:r>
      <w:r w:rsidRPr="00091D29">
        <w:rPr>
          <w:rStyle w:val="StyleUnderline"/>
          <w:rFonts w:asciiTheme="majorHAnsi" w:hAnsiTheme="majorHAnsi" w:cstheme="majorHAnsi"/>
          <w:color w:val="FF0000"/>
          <w:highlight w:val="cyan"/>
        </w:rPr>
        <w:t>bring</w:t>
      </w:r>
      <w:r w:rsidRPr="00091D29">
        <w:rPr>
          <w:rStyle w:val="StyleUnderline"/>
          <w:rFonts w:asciiTheme="majorHAnsi" w:hAnsiTheme="majorHAnsi" w:cstheme="majorHAnsi"/>
          <w:color w:val="FF0000"/>
        </w:rPr>
        <w:t xml:space="preserve">ing the </w:t>
      </w:r>
      <w:r w:rsidRPr="00091D29">
        <w:rPr>
          <w:rStyle w:val="StyleUnderline"/>
          <w:rFonts w:asciiTheme="majorHAnsi" w:hAnsiTheme="majorHAnsi" w:cstheme="majorHAnsi"/>
          <w:color w:val="FF0000"/>
          <w:highlight w:val="cyan"/>
        </w:rPr>
        <w:t>combatants to reason</w:t>
      </w:r>
      <w:r w:rsidRPr="00091D29">
        <w:rPr>
          <w:rStyle w:val="StyleUnderline"/>
          <w:rFonts w:asciiTheme="majorHAnsi" w:hAnsiTheme="majorHAnsi" w:cstheme="majorHAnsi"/>
          <w:color w:val="FF0000"/>
        </w:rPr>
        <w:t xml:space="preserve"> or exhausting their resources"</w:t>
      </w:r>
      <w:r w:rsidRPr="00091D29">
        <w:rPr>
          <w:rFonts w:asciiTheme="majorHAnsi" w:hAnsiTheme="majorHAnsi" w:cstheme="majorHAnsi"/>
          <w:color w:val="FF0000"/>
          <w:sz w:val="16"/>
        </w:rPr>
        <w:t xml:space="preserve"> ([1867] 1903, 355). Yet, if war is a process where competitors inflict costs on one another, making war more expensive will affect who wins, or how long fighting lasts, but not whether a contest occurs (Levy and Morgan 1984)</w:t>
      </w:r>
    </w:p>
    <w:p w14:paraId="1063F044" w14:textId="77777777" w:rsidR="001D2C1E" w:rsidRPr="00091D29" w:rsidRDefault="001D2C1E" w:rsidP="001D2C1E">
      <w:pPr>
        <w:rPr>
          <w:rFonts w:asciiTheme="majorHAnsi" w:hAnsiTheme="majorHAnsi" w:cstheme="majorHAnsi"/>
          <w:color w:val="FF0000"/>
        </w:rPr>
      </w:pPr>
      <w:r w:rsidRPr="00091D29">
        <w:rPr>
          <w:rFonts w:asciiTheme="majorHAnsi" w:hAnsiTheme="majorHAnsi" w:cstheme="majorHAnsi"/>
          <w:color w:val="FF0000"/>
        </w:rPr>
        <w:t xml:space="preserve">War costs are also endogenous; if fighting is prohibitive, countries will make themselves a "nice little war."'3 In- creasing the cost of fighting, or alternately increasing the benefits of peace-even when possible-shape what each actor will accept in lieu of fighting, but do not tell us which bargains are forged before warfare, and which after. Even the prospect of nuclear annihilation did not deter disputes during the cold war (Schelling 1960). </w:t>
      </w:r>
    </w:p>
    <w:p w14:paraId="65051035" w14:textId="77777777" w:rsidR="001D2C1E" w:rsidRPr="00091D29" w:rsidRDefault="001D2C1E" w:rsidP="001D2C1E">
      <w:pPr>
        <w:rPr>
          <w:rFonts w:asciiTheme="majorHAnsi" w:hAnsiTheme="majorHAnsi" w:cstheme="majorHAnsi"/>
          <w:color w:val="FF0000"/>
          <w:sz w:val="16"/>
        </w:rPr>
      </w:pPr>
      <w:r w:rsidRPr="00091D29">
        <w:rPr>
          <w:rStyle w:val="StyleUnderline"/>
          <w:rFonts w:asciiTheme="majorHAnsi" w:hAnsiTheme="majorHAnsi" w:cstheme="majorHAnsi"/>
          <w:color w:val="FF0000"/>
        </w:rPr>
        <w:t xml:space="preserve">If, on the other hand, the </w:t>
      </w:r>
      <w:r w:rsidRPr="00091D29">
        <w:rPr>
          <w:rStyle w:val="StyleUnderline"/>
          <w:rFonts w:asciiTheme="majorHAnsi" w:hAnsiTheme="majorHAnsi" w:cstheme="majorHAnsi"/>
          <w:color w:val="FF0000"/>
          <w:highlight w:val="cyan"/>
        </w:rPr>
        <w:t>value of resources</w:t>
      </w:r>
      <w:r w:rsidRPr="00091D29">
        <w:rPr>
          <w:rStyle w:val="StyleUnderline"/>
          <w:rFonts w:asciiTheme="majorHAnsi" w:hAnsiTheme="majorHAnsi" w:cstheme="majorHAnsi"/>
          <w:color w:val="FF0000"/>
        </w:rPr>
        <w:t xml:space="preserve"> in dispute is small or </w:t>
      </w:r>
      <w:r w:rsidRPr="00091D29">
        <w:rPr>
          <w:rStyle w:val="StyleUnderline"/>
          <w:rFonts w:asciiTheme="majorHAnsi" w:hAnsiTheme="majorHAnsi" w:cstheme="majorHAnsi"/>
          <w:color w:val="FF0000"/>
          <w:highlight w:val="cyan"/>
        </w:rPr>
        <w:t>varies with ownership</w:t>
      </w:r>
      <w:r w:rsidRPr="00091D29">
        <w:rPr>
          <w:rStyle w:val="StyleUnderline"/>
          <w:rFonts w:asciiTheme="majorHAnsi" w:hAnsiTheme="majorHAnsi" w:cstheme="majorHAnsi"/>
          <w:color w:val="FF0000"/>
        </w:rPr>
        <w:t>, then states can be disinclined to fight. Nations have historically used force to acquire land and resources, and subdue foreign populations</w:t>
      </w:r>
      <w:r w:rsidRPr="00091D29">
        <w:rPr>
          <w:rFonts w:asciiTheme="majorHAnsi" w:hAnsiTheme="majorHAnsi" w:cstheme="majorHAnsi"/>
          <w:color w:val="FF0000"/>
          <w:sz w:val="16"/>
        </w:rPr>
        <w:t xml:space="preserve">. War or treaties that shifted control of territory changed the balance of resources, and power. </w:t>
      </w:r>
      <w:r w:rsidRPr="00091D29">
        <w:rPr>
          <w:rStyle w:val="StyleUnderline"/>
          <w:rFonts w:asciiTheme="majorHAnsi" w:hAnsiTheme="majorHAnsi" w:cstheme="majorHAnsi"/>
          <w:color w:val="FF0000"/>
        </w:rPr>
        <w:t xml:space="preserve">Sovereigns, and to a </w:t>
      </w:r>
      <w:proofErr w:type="gramStart"/>
      <w:r w:rsidRPr="00091D29">
        <w:rPr>
          <w:rStyle w:val="StyleUnderline"/>
          <w:rFonts w:asciiTheme="majorHAnsi" w:hAnsiTheme="majorHAnsi" w:cstheme="majorHAnsi"/>
          <w:color w:val="FF0000"/>
        </w:rPr>
        <w:t>lesser extent citizens</w:t>
      </w:r>
      <w:proofErr w:type="gramEnd"/>
      <w:r w:rsidRPr="00091D29">
        <w:rPr>
          <w:rStyle w:val="StyleUnderline"/>
          <w:rFonts w:asciiTheme="majorHAnsi" w:hAnsiTheme="majorHAnsi" w:cstheme="majorHAnsi"/>
          <w:color w:val="FF0000"/>
        </w:rPr>
        <w:t xml:space="preserve">, prospered as the state ex- tended its domain. Development can alter these incentives if modern production processes de-emphasize land, minerals, and rooted labor in favor of intellectual and financial capital (Brooks 1999, 2005; </w:t>
      </w:r>
      <w:proofErr w:type="spellStart"/>
      <w:r w:rsidRPr="00091D29">
        <w:rPr>
          <w:rStyle w:val="StyleUnderline"/>
          <w:rFonts w:asciiTheme="majorHAnsi" w:hAnsiTheme="majorHAnsi" w:cstheme="majorHAnsi"/>
          <w:color w:val="FF0000"/>
        </w:rPr>
        <w:t>Rosecrance</w:t>
      </w:r>
      <w:proofErr w:type="spellEnd"/>
      <w:r w:rsidRPr="00091D29">
        <w:rPr>
          <w:rStyle w:val="StyleUnderline"/>
          <w:rFonts w:asciiTheme="majorHAnsi" w:hAnsiTheme="majorHAnsi" w:cstheme="majorHAnsi"/>
          <w:color w:val="FF0000"/>
        </w:rPr>
        <w:t xml:space="preserve"> 1996). </w:t>
      </w:r>
      <w:r w:rsidRPr="00091D29">
        <w:rPr>
          <w:rStyle w:val="StyleUnderline"/>
          <w:rFonts w:asciiTheme="majorHAnsi" w:hAnsiTheme="majorHAnsi" w:cstheme="majorHAnsi"/>
          <w:color w:val="FF0000"/>
          <w:highlight w:val="cyan"/>
        </w:rPr>
        <w:t>If the rents from conquest decline</w:t>
      </w:r>
      <w:r w:rsidRPr="00091D29">
        <w:rPr>
          <w:rStyle w:val="StyleUnderline"/>
          <w:rFonts w:asciiTheme="majorHAnsi" w:hAnsiTheme="majorHAnsi" w:cstheme="majorHAnsi"/>
          <w:color w:val="FF0000"/>
        </w:rPr>
        <w:t xml:space="preserve">, even as occupation costs increase, then </w:t>
      </w:r>
      <w:r w:rsidRPr="00091D29">
        <w:rPr>
          <w:rStyle w:val="StyleUnderline"/>
          <w:rFonts w:asciiTheme="majorHAnsi" w:hAnsiTheme="majorHAnsi" w:cstheme="majorHAnsi"/>
          <w:color w:val="FF0000"/>
          <w:highlight w:val="cyan"/>
        </w:rPr>
        <w:t>states</w:t>
      </w:r>
      <w:r w:rsidRPr="00091D29">
        <w:rPr>
          <w:rStyle w:val="StyleUnderline"/>
          <w:rFonts w:asciiTheme="majorHAnsi" w:hAnsiTheme="majorHAnsi" w:cstheme="majorHAnsi"/>
          <w:color w:val="FF0000"/>
        </w:rPr>
        <w:t xml:space="preserve"> can </w:t>
      </w:r>
      <w:r w:rsidRPr="00091D29">
        <w:rPr>
          <w:rStyle w:val="StyleUnderline"/>
          <w:rFonts w:asciiTheme="majorHAnsi" w:hAnsiTheme="majorHAnsi" w:cstheme="majorHAnsi"/>
          <w:color w:val="FF0000"/>
          <w:highlight w:val="cyan"/>
        </w:rPr>
        <w:t>prefer to buy goods rather than steal</w:t>
      </w:r>
      <w:r w:rsidRPr="00091D29">
        <w:rPr>
          <w:rStyle w:val="StyleUnderline"/>
          <w:rFonts w:asciiTheme="majorHAnsi" w:hAnsiTheme="majorHAnsi" w:cstheme="majorHAnsi"/>
          <w:color w:val="FF0000"/>
        </w:rPr>
        <w:t xml:space="preserve"> them.</w:t>
      </w:r>
      <w:r w:rsidRPr="00091D29">
        <w:rPr>
          <w:rFonts w:asciiTheme="majorHAnsi" w:hAnsiTheme="majorHAnsi" w:cstheme="majorHAnsi"/>
          <w:color w:val="FF0000"/>
          <w:sz w:val="16"/>
        </w:rPr>
        <w:t xml:space="preserve">31 As the U.S. invasion of Iraq illustrates, occupying a reluctant foreign power is extremely labor intensive. If soldiers are expensive, then nations can be better off "outsourcing occupation" to local leaders and obtaining needed goods through trade.32 </w:t>
      </w:r>
    </w:p>
    <w:p w14:paraId="0E4BA13E"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At the same time that development leads states to prefer trade to theft, developed countries also retain populations with common identities, cultural affinities, and political, social, and economic ties. These states may be reluctant to conquer their neighbors, but they are equally opposed to arbitrary contractions of their borders</w:t>
      </w:r>
      <w:r w:rsidRPr="00091D29">
        <w:rPr>
          <w:rFonts w:asciiTheme="majorHAnsi" w:hAnsiTheme="majorHAnsi" w:cstheme="majorHAnsi"/>
          <w:color w:val="FF0000"/>
          <w:sz w:val="16"/>
        </w:rPr>
        <w:t>. Residents of Gibraltar, for example, prefer British rule, even while Spain, which has fought over this lump of rock for centuries, is today unwilling to provoke a war.33 The com- bination of a lack of motive for territorial expansion and continued interest in serving and protecting a given population ensures a decline in conflict among states with developed economies, especially where developed countries are geographically clustered (</w:t>
      </w:r>
      <w:proofErr w:type="spellStart"/>
      <w:r w:rsidRPr="00091D29">
        <w:rPr>
          <w:rFonts w:asciiTheme="majorHAnsi" w:hAnsiTheme="majorHAnsi" w:cstheme="majorHAnsi"/>
          <w:color w:val="FF0000"/>
          <w:sz w:val="16"/>
        </w:rPr>
        <w:t>Gleditsch</w:t>
      </w:r>
      <w:proofErr w:type="spellEnd"/>
      <w:r w:rsidRPr="00091D29">
        <w:rPr>
          <w:rFonts w:asciiTheme="majorHAnsi" w:hAnsiTheme="majorHAnsi" w:cstheme="majorHAnsi"/>
          <w:color w:val="FF0000"/>
          <w:sz w:val="16"/>
        </w:rPr>
        <w:t xml:space="preserve"> 2003). </w:t>
      </w:r>
      <w:r w:rsidRPr="00091D29">
        <w:rPr>
          <w:rStyle w:val="StyleUnderline"/>
          <w:rFonts w:asciiTheme="majorHAnsi" w:hAnsiTheme="majorHAnsi" w:cstheme="majorHAnsi"/>
          <w:color w:val="FF0000"/>
        </w:rPr>
        <w:t xml:space="preserve">Since most territorial disputes are between contiguous states (Vasquez 1993), I hypothesize that </w:t>
      </w:r>
      <w:r w:rsidRPr="00091D29">
        <w:rPr>
          <w:rStyle w:val="StyleUnderline"/>
          <w:rFonts w:asciiTheme="majorHAnsi" w:hAnsiTheme="majorHAnsi" w:cstheme="majorHAnsi"/>
          <w:color w:val="FF0000"/>
        </w:rPr>
        <w:lastRenderedPageBreak/>
        <w:t xml:space="preserve">developed, contiguous dyads are more powerful than either developing or noncontiguous dyads.34 </w:t>
      </w:r>
    </w:p>
    <w:p w14:paraId="06756ECA" w14:textId="77777777" w:rsidR="001D2C1E" w:rsidRPr="00091D29" w:rsidRDefault="001D2C1E" w:rsidP="001D2C1E">
      <w:pPr>
        <w:rPr>
          <w:rFonts w:asciiTheme="majorHAnsi" w:hAnsiTheme="majorHAnsi" w:cstheme="majorHAnsi"/>
          <w:b/>
          <w:bCs/>
          <w:color w:val="FF0000"/>
        </w:rPr>
      </w:pPr>
      <w:r w:rsidRPr="00091D29">
        <w:rPr>
          <w:rFonts w:asciiTheme="majorHAnsi" w:hAnsiTheme="majorHAnsi" w:cstheme="majorHAnsi"/>
          <w:color w:val="FF0000"/>
        </w:rPr>
        <w:t xml:space="preserve">HI: </w:t>
      </w:r>
      <w:r w:rsidRPr="00091D29">
        <w:rPr>
          <w:rStyle w:val="StyleUnderline"/>
          <w:rFonts w:asciiTheme="majorHAnsi" w:hAnsiTheme="majorHAnsi" w:cstheme="majorHAnsi"/>
          <w:color w:val="FF0000"/>
          <w:highlight w:val="cyan"/>
        </w:rPr>
        <w:t>Development leads contiguous dyads to be less likely to experience conflict</w:t>
      </w:r>
      <w:r w:rsidRPr="00091D29">
        <w:rPr>
          <w:rFonts w:asciiTheme="majorHAnsi" w:hAnsiTheme="majorHAnsi" w:cstheme="majorHAnsi"/>
          <w:b/>
          <w:bCs/>
          <w:color w:val="FF0000"/>
        </w:rPr>
        <w:t xml:space="preserve">. </w:t>
      </w:r>
    </w:p>
    <w:p w14:paraId="6227F5C0" w14:textId="77777777" w:rsidR="001D2C1E" w:rsidRPr="00091D29" w:rsidRDefault="001D2C1E" w:rsidP="001D2C1E">
      <w:pPr>
        <w:rPr>
          <w:rFonts w:asciiTheme="majorHAnsi" w:hAnsiTheme="majorHAnsi" w:cstheme="majorHAnsi"/>
          <w:color w:val="FF0000"/>
          <w:sz w:val="16"/>
        </w:rPr>
      </w:pPr>
      <w:r w:rsidRPr="00091D29">
        <w:rPr>
          <w:rStyle w:val="StyleUnderline"/>
          <w:rFonts w:asciiTheme="majorHAnsi" w:hAnsiTheme="majorHAnsi" w:cstheme="majorHAnsi"/>
          <w:color w:val="FF0000"/>
        </w:rPr>
        <w:t>While development decreases incentives for territorial aggrandizement, it greatly enhances the technological ability of states to project power. Nations with ships and aircraft can engage in distant disputes inconceivable for poor countries. Development may also lead to increased willingness to pursue policy conflicts</w:t>
      </w:r>
      <w:r w:rsidRPr="00091D29">
        <w:rPr>
          <w:rFonts w:asciiTheme="majorHAnsi" w:hAnsiTheme="majorHAnsi" w:cstheme="majorHAnsi"/>
          <w:color w:val="FF0000"/>
          <w:sz w:val="16"/>
        </w:rPr>
        <w:t>. If development is clustered and neighbors no longer covet territory, capabilities can be devoted to pursuing the nation's secondary or tertiary interests. Distributed production networks and greater economic, social, or political integration naturally also create incentives to seek to influence the foreign policies of other countries, sometimes through force. In contrast to the blanket assertion of classical political economists, I expect that development actually leads countries to be more likely to engage in conflicts far from home.35 Iraq invaded and occupied Kuwait in August 1990, intent on securing its "nineteenth province" and wresting Kuwaiti oil wealth from local leaders. The United States and its Coalition allies also invaded Kuwait, not to conquer and keep, but to return the Emirate to its previous leaders. While Coalition objectives were couched in moralistic rhetoric, the United States was clearly concerned about who governed Kuwait, while preferring not to govern the country itself. Similarly, European colonial powers have repeatedly intervened in Africa, Asia, and elsewhere to prop up or dethrone regimes, impose settlements, or otherwise meddle in the affairs of developing countries</w:t>
      </w:r>
    </w:p>
    <w:p w14:paraId="320BB3B2"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 xml:space="preserve">Similar Interests </w:t>
      </w:r>
    </w:p>
    <w:p w14:paraId="05F9918E" w14:textId="77777777" w:rsidR="001D2C1E" w:rsidRPr="00091D29" w:rsidRDefault="001D2C1E" w:rsidP="001D2C1E">
      <w:pPr>
        <w:rPr>
          <w:rFonts w:asciiTheme="majorHAnsi" w:hAnsiTheme="majorHAnsi" w:cstheme="majorHAnsi"/>
          <w:color w:val="FF0000"/>
          <w:sz w:val="16"/>
        </w:rPr>
      </w:pPr>
      <w:r w:rsidRPr="00091D29">
        <w:rPr>
          <w:rStyle w:val="StyleUnderline"/>
          <w:rFonts w:asciiTheme="majorHAnsi" w:hAnsiTheme="majorHAnsi" w:cstheme="majorHAnsi"/>
          <w:color w:val="FF0000"/>
        </w:rPr>
        <w:t>There is a second salient difference between the two sets of motives for invading Kuwait. Suppose that Iraq had the conquest of Kuwait would have had to be divided formed an alliance, like the U.S. Coalition. Spoils from up in some manner. Each new member of an Iraqi-led alliance would dilute the spoils, diminishing each member's "slice." By going it alone, Iraq kept all of the wealth of Kuwait to itself, at least for a little while</w:t>
      </w:r>
      <w:r w:rsidRPr="00091D29">
        <w:rPr>
          <w:rFonts w:asciiTheme="majorHAnsi" w:hAnsiTheme="majorHAnsi" w:cstheme="majorHAnsi"/>
          <w:color w:val="FF0000"/>
          <w:sz w:val="16"/>
        </w:rPr>
        <w:t xml:space="preserve">. In contrast, U.S. objectives were not much diluted by the size of its coalition. </w:t>
      </w:r>
      <w:r w:rsidRPr="00091D29">
        <w:rPr>
          <w:rStyle w:val="StyleUnderline"/>
          <w:rFonts w:asciiTheme="majorHAnsi" w:hAnsiTheme="majorHAnsi" w:cstheme="majorHAnsi"/>
          <w:color w:val="FF0000"/>
        </w:rPr>
        <w:t>Since there was no resource "pie" to distribute, the size of the Coalition was not a hindrance in allocating benefits, though reasons for reconstituting Kuwait differed markedly among the members, another source of tension that could have led to conflict (Baker 1995).</w:t>
      </w:r>
      <w:r w:rsidRPr="00091D29">
        <w:rPr>
          <w:rFonts w:asciiTheme="majorHAnsi" w:hAnsiTheme="majorHAnsi" w:cstheme="majorHAnsi"/>
          <w:color w:val="FF0000"/>
          <w:sz w:val="16"/>
        </w:rPr>
        <w:t xml:space="preserve"> </w:t>
      </w:r>
    </w:p>
    <w:p w14:paraId="5251988D"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 xml:space="preserve">Students of war often treat state interests as largely uniform, and largely incompatible. International com- petition forces nations-large and small--to be security seekers (Waltz 1959, 1979), or to lust after power (Mearsheimer 2001). A different conception of interests comes from utilitarianism (Bentham [1781] 2000; Mill [1861] 1998) and rational theory (Black 1948; Downs 1957; Riker 1963), one in which interests are variable and are often logical primitives. </w:t>
      </w:r>
      <w:r w:rsidRPr="00091D29">
        <w:rPr>
          <w:rStyle w:val="StyleUnderline"/>
          <w:rFonts w:asciiTheme="majorHAnsi" w:hAnsiTheme="majorHAnsi" w:cstheme="majorHAnsi"/>
          <w:color w:val="FF0000"/>
          <w:highlight w:val="cyan"/>
        </w:rPr>
        <w:t>Many countries</w:t>
      </w:r>
      <w:r w:rsidRPr="00091D29">
        <w:rPr>
          <w:rStyle w:val="StyleUnderline"/>
          <w:rFonts w:asciiTheme="majorHAnsi" w:hAnsiTheme="majorHAnsi" w:cstheme="majorHAnsi"/>
          <w:color w:val="FF0000"/>
        </w:rPr>
        <w:t xml:space="preserve"> may </w:t>
      </w:r>
      <w:r w:rsidRPr="00091D29">
        <w:rPr>
          <w:rStyle w:val="StyleUnderline"/>
          <w:rFonts w:asciiTheme="majorHAnsi" w:hAnsiTheme="majorHAnsi" w:cstheme="majorHAnsi"/>
          <w:color w:val="FF0000"/>
          <w:highlight w:val="cyan"/>
        </w:rPr>
        <w:t>share</w:t>
      </w:r>
      <w:r w:rsidRPr="00091D29">
        <w:rPr>
          <w:rStyle w:val="StyleUnderline"/>
          <w:rFonts w:asciiTheme="majorHAnsi" w:hAnsiTheme="majorHAnsi" w:cstheme="majorHAnsi"/>
          <w:color w:val="FF0000"/>
        </w:rPr>
        <w:t xml:space="preserve"> to a greater or lesser extent </w:t>
      </w:r>
      <w:r w:rsidRPr="00091D29">
        <w:rPr>
          <w:rStyle w:val="StyleUnderline"/>
          <w:rFonts w:asciiTheme="majorHAnsi" w:hAnsiTheme="majorHAnsi" w:cstheme="majorHAnsi"/>
          <w:color w:val="FF0000"/>
          <w:highlight w:val="cyan"/>
        </w:rPr>
        <w:t>compatible worldviews or objectives</w:t>
      </w:r>
      <w:r w:rsidRPr="00091D29">
        <w:rPr>
          <w:rStyle w:val="StyleUnderline"/>
          <w:rFonts w:asciiTheme="majorHAnsi" w:hAnsiTheme="majorHAnsi" w:cstheme="majorHAnsi"/>
          <w:color w:val="FF0000"/>
        </w:rPr>
        <w:t xml:space="preserve"> (cf. Keohane and Nye 1989). Conversely, </w:t>
      </w:r>
      <w:r w:rsidRPr="00091D29">
        <w:rPr>
          <w:rStyle w:val="StyleUnderline"/>
          <w:rFonts w:asciiTheme="majorHAnsi" w:hAnsiTheme="majorHAnsi" w:cstheme="majorHAnsi"/>
          <w:color w:val="FF0000"/>
          <w:highlight w:val="cyan"/>
        </w:rPr>
        <w:t>strong policy differences can lead to conflict</w:t>
      </w:r>
      <w:r w:rsidRPr="00091D29">
        <w:rPr>
          <w:rStyle w:val="StyleUnderline"/>
          <w:rFonts w:asciiTheme="majorHAnsi" w:hAnsiTheme="majorHAnsi" w:cstheme="majorHAnsi"/>
          <w:color w:val="FF0000"/>
        </w:rPr>
        <w:t xml:space="preserve">, </w:t>
      </w:r>
      <w:r w:rsidRPr="00091D29">
        <w:rPr>
          <w:rStyle w:val="StyleUnderline"/>
          <w:rFonts w:asciiTheme="majorHAnsi" w:hAnsiTheme="majorHAnsi" w:cstheme="majorHAnsi"/>
          <w:color w:val="FF0000"/>
          <w:highlight w:val="cyan"/>
        </w:rPr>
        <w:t>and</w:t>
      </w:r>
      <w:r w:rsidRPr="00091D29">
        <w:rPr>
          <w:rStyle w:val="StyleUnderline"/>
          <w:rFonts w:asciiTheme="majorHAnsi" w:hAnsiTheme="majorHAnsi" w:cstheme="majorHAnsi"/>
          <w:color w:val="FF0000"/>
        </w:rPr>
        <w:t xml:space="preserve"> possibly to </w:t>
      </w:r>
      <w:r w:rsidRPr="00091D29">
        <w:rPr>
          <w:rStyle w:val="StyleUnderline"/>
          <w:rFonts w:asciiTheme="majorHAnsi" w:hAnsiTheme="majorHAnsi" w:cstheme="majorHAnsi"/>
          <w:color w:val="FF0000"/>
          <w:highlight w:val="cyan"/>
        </w:rPr>
        <w:t>war</w:t>
      </w:r>
      <w:r w:rsidRPr="00091D29">
        <w:rPr>
          <w:rStyle w:val="StyleUnderline"/>
          <w:rFonts w:asciiTheme="majorHAnsi" w:hAnsiTheme="majorHAnsi" w:cstheme="majorHAnsi"/>
          <w:color w:val="FF0000"/>
        </w:rPr>
        <w:t xml:space="preserve"> (Bueno de Mesquita 1981, 1985, 1989; Morrow 1985). For example, </w:t>
      </w:r>
      <w:r w:rsidRPr="00091D29">
        <w:rPr>
          <w:rStyle w:val="StyleUnderline"/>
          <w:rFonts w:asciiTheme="majorHAnsi" w:hAnsiTheme="majorHAnsi" w:cstheme="majorHAnsi"/>
          <w:color w:val="FF0000"/>
          <w:highlight w:val="cyan"/>
        </w:rPr>
        <w:t>W</w:t>
      </w:r>
      <w:r w:rsidRPr="00091D29">
        <w:rPr>
          <w:rStyle w:val="StyleUnderline"/>
          <w:rFonts w:asciiTheme="majorHAnsi" w:hAnsiTheme="majorHAnsi" w:cstheme="majorHAnsi"/>
          <w:color w:val="FF0000"/>
        </w:rPr>
        <w:t xml:space="preserve">orld </w:t>
      </w:r>
      <w:r w:rsidRPr="00091D29">
        <w:rPr>
          <w:rStyle w:val="StyleUnderline"/>
          <w:rFonts w:asciiTheme="majorHAnsi" w:hAnsiTheme="majorHAnsi" w:cstheme="majorHAnsi"/>
          <w:color w:val="FF0000"/>
          <w:highlight w:val="cyan"/>
        </w:rPr>
        <w:t>W</w:t>
      </w:r>
      <w:r w:rsidRPr="00091D29">
        <w:rPr>
          <w:rStyle w:val="StyleUnderline"/>
          <w:rFonts w:asciiTheme="majorHAnsi" w:hAnsiTheme="majorHAnsi" w:cstheme="majorHAnsi"/>
          <w:color w:val="FF0000"/>
        </w:rPr>
        <w:t xml:space="preserve">ar </w:t>
      </w:r>
      <w:r w:rsidRPr="00091D29">
        <w:rPr>
          <w:rStyle w:val="StyleUnderline"/>
          <w:rFonts w:asciiTheme="majorHAnsi" w:hAnsiTheme="majorHAnsi" w:cstheme="majorHAnsi"/>
          <w:color w:val="FF0000"/>
          <w:highlight w:val="cyan"/>
        </w:rPr>
        <w:t>II and the cold war were "ideological contests"</w:t>
      </w:r>
      <w:r w:rsidRPr="00091D29">
        <w:rPr>
          <w:rStyle w:val="StyleUnderline"/>
          <w:rFonts w:asciiTheme="majorHAnsi" w:hAnsiTheme="majorHAnsi" w:cstheme="majorHAnsi"/>
          <w:color w:val="FF0000"/>
        </w:rPr>
        <w:t xml:space="preserve"> which pitted coalitions of countries with in- compatible visions of an appropriate world order against each other. </w:t>
      </w:r>
      <w:r w:rsidRPr="00091D29">
        <w:rPr>
          <w:rFonts w:asciiTheme="majorHAnsi" w:hAnsiTheme="majorHAnsi" w:cstheme="majorHAnsi"/>
          <w:color w:val="FF0000"/>
          <w:sz w:val="16"/>
        </w:rPr>
        <w:t>Since policy interests vary, while interests over resource allocations are more nearly constant (in their fundamental incompatibility), policy conflict should also vary. The range of policy issues over which state preferences might vary is literally innumerable. This article adopts an axiomatic approach, making the broadest theoretical claim, and then using a policy interest index to operationalize interest affinity in testing.</w:t>
      </w:r>
      <w:r w:rsidRPr="00091D29">
        <w:rPr>
          <w:rStyle w:val="StyleUnderline"/>
          <w:rFonts w:asciiTheme="majorHAnsi" w:hAnsiTheme="majorHAnsi" w:cstheme="majorHAnsi"/>
          <w:color w:val="FF0000"/>
        </w:rPr>
        <w:t xml:space="preserve"> </w:t>
      </w:r>
    </w:p>
    <w:p w14:paraId="1F563A42"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 xml:space="preserve">Globalization of Capital </w:t>
      </w:r>
    </w:p>
    <w:p w14:paraId="4A05B212"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 xml:space="preserve">While policy differences or resource competition can generate </w:t>
      </w:r>
      <w:r w:rsidRPr="00091D29">
        <w:rPr>
          <w:rStyle w:val="StyleUnderline"/>
          <w:rFonts w:asciiTheme="majorHAnsi" w:hAnsiTheme="majorHAnsi" w:cstheme="majorHAnsi"/>
          <w:color w:val="FF0000"/>
          <w:highlight w:val="cyan"/>
        </w:rPr>
        <w:t>conflict</w:t>
      </w:r>
      <w:r w:rsidRPr="00091D29">
        <w:rPr>
          <w:rStyle w:val="StyleUnderline"/>
          <w:rFonts w:asciiTheme="majorHAnsi" w:hAnsiTheme="majorHAnsi" w:cstheme="majorHAnsi"/>
          <w:color w:val="FF0000"/>
        </w:rPr>
        <w:t xml:space="preserve">, they </w:t>
      </w:r>
      <w:r w:rsidRPr="00091D29">
        <w:rPr>
          <w:rStyle w:val="StyleUnderline"/>
          <w:rFonts w:asciiTheme="majorHAnsi" w:hAnsiTheme="majorHAnsi" w:cstheme="majorHAnsi"/>
          <w:color w:val="FF0000"/>
          <w:highlight w:val="cyan"/>
        </w:rPr>
        <w:t>need not produce</w:t>
      </w:r>
      <w:r w:rsidRPr="00091D29">
        <w:rPr>
          <w:rStyle w:val="StyleUnderline"/>
          <w:rFonts w:asciiTheme="majorHAnsi" w:hAnsiTheme="majorHAnsi" w:cstheme="majorHAnsi"/>
          <w:color w:val="FF0000"/>
        </w:rPr>
        <w:t xml:space="preserve"> contests </w:t>
      </w:r>
      <w:r w:rsidRPr="00091D29">
        <w:rPr>
          <w:rStyle w:val="StyleUnderline"/>
          <w:rFonts w:asciiTheme="majorHAnsi" w:hAnsiTheme="majorHAnsi" w:cstheme="majorHAnsi"/>
          <w:color w:val="FF0000"/>
          <w:highlight w:val="cyan"/>
        </w:rPr>
        <w:t>if states can resolve differences diplomatically</w:t>
      </w:r>
      <w:r w:rsidRPr="00091D29">
        <w:rPr>
          <w:rStyle w:val="StyleUnderline"/>
          <w:rFonts w:asciiTheme="majorHAnsi" w:hAnsiTheme="majorHAnsi" w:cstheme="majorHAnsi"/>
          <w:color w:val="FF0000"/>
        </w:rPr>
        <w:t xml:space="preserve">. Liberal theory emphasizes the pacifying effect of cross-border economic linkages. </w:t>
      </w:r>
      <w:r w:rsidRPr="00091D29">
        <w:rPr>
          <w:rStyle w:val="StyleUnderline"/>
          <w:rFonts w:asciiTheme="majorHAnsi" w:hAnsiTheme="majorHAnsi" w:cstheme="majorHAnsi"/>
          <w:color w:val="FF0000"/>
          <w:highlight w:val="cyan"/>
        </w:rPr>
        <w:t>Markets</w:t>
      </w:r>
      <w:r w:rsidRPr="00091D29">
        <w:rPr>
          <w:rStyle w:val="StyleUnderline"/>
          <w:rFonts w:asciiTheme="majorHAnsi" w:hAnsiTheme="majorHAnsi" w:cstheme="majorHAnsi"/>
          <w:color w:val="FF0000"/>
        </w:rPr>
        <w:t xml:space="preserve"> are arguably </w:t>
      </w:r>
      <w:r w:rsidRPr="00091D29">
        <w:rPr>
          <w:rStyle w:val="StyleUnderline"/>
          <w:rFonts w:asciiTheme="majorHAnsi" w:hAnsiTheme="majorHAnsi" w:cstheme="majorHAnsi"/>
          <w:color w:val="FF0000"/>
          <w:highlight w:val="cyan"/>
        </w:rPr>
        <w:t>most relevant as mechanisms for revealing information</w:t>
      </w:r>
      <w:r w:rsidRPr="00091D29">
        <w:rPr>
          <w:rStyle w:val="StyleUnderline"/>
          <w:rFonts w:asciiTheme="majorHAnsi" w:hAnsiTheme="majorHAnsi" w:cstheme="majorHAnsi"/>
          <w:color w:val="FF0000"/>
        </w:rPr>
        <w:t>, however, rather than for adding to the risks or costs of fighting</w:t>
      </w:r>
      <w:r w:rsidRPr="00091D29">
        <w:rPr>
          <w:rFonts w:asciiTheme="majorHAnsi" w:hAnsiTheme="majorHAnsi" w:cstheme="majorHAnsi"/>
          <w:color w:val="FF0000"/>
          <w:sz w:val="16"/>
        </w:rPr>
        <w:t xml:space="preserve"> (Gartzke and Li 2003; Gartzke, Li, and Boehmer 2001). </w:t>
      </w:r>
      <w:r w:rsidRPr="00091D29">
        <w:rPr>
          <w:rStyle w:val="StyleUnderline"/>
          <w:rFonts w:asciiTheme="majorHAnsi" w:hAnsiTheme="majorHAnsi" w:cstheme="majorHAnsi"/>
          <w:color w:val="FF0000"/>
        </w:rPr>
        <w:t xml:space="preserve">Competition creates incentives to bluff, to exaggerate </w:t>
      </w:r>
      <w:r w:rsidRPr="00091D29">
        <w:rPr>
          <w:rStyle w:val="StyleUnderline"/>
          <w:rFonts w:asciiTheme="majorHAnsi" w:hAnsiTheme="majorHAnsi" w:cstheme="majorHAnsi"/>
          <w:color w:val="FF0000"/>
        </w:rPr>
        <w:lastRenderedPageBreak/>
        <w:t xml:space="preserve">capabilities or resolve. Anarchy makes it difficult for states to compel honest answers from one another except through the threat or imposition of harm. Contests inform by being costly, forcing actors to choose between bearing the burden of competition and backing down. Of course, </w:t>
      </w:r>
      <w:r w:rsidRPr="00091D29">
        <w:rPr>
          <w:rStyle w:val="StyleUnderline"/>
          <w:rFonts w:asciiTheme="majorHAnsi" w:hAnsiTheme="majorHAnsi" w:cstheme="majorHAnsi"/>
          <w:color w:val="FF0000"/>
          <w:highlight w:val="cyan"/>
        </w:rPr>
        <w:t>one can signal by "burning money,"</w:t>
      </w:r>
      <w:r w:rsidRPr="00091D29">
        <w:rPr>
          <w:rStyle w:val="StyleUnderline"/>
          <w:rFonts w:asciiTheme="majorHAnsi" w:hAnsiTheme="majorHAnsi" w:cstheme="majorHAnsi"/>
          <w:color w:val="FF0000"/>
        </w:rPr>
        <w:t xml:space="preserve"> expending valuable resources autonomously, </w:t>
      </w:r>
      <w:r w:rsidRPr="00091D29">
        <w:rPr>
          <w:rStyle w:val="StyleUnderline"/>
          <w:rFonts w:asciiTheme="majorHAnsi" w:hAnsiTheme="majorHAnsi" w:cstheme="majorHAnsi"/>
          <w:color w:val="FF0000"/>
          <w:highlight w:val="cyan"/>
        </w:rPr>
        <w:t>but such acts create</w:t>
      </w:r>
      <w:r w:rsidRPr="00091D29">
        <w:rPr>
          <w:rStyle w:val="StyleUnderline"/>
          <w:rFonts w:asciiTheme="majorHAnsi" w:hAnsiTheme="majorHAnsi" w:cstheme="majorHAnsi"/>
          <w:color w:val="FF0000"/>
        </w:rPr>
        <w:t xml:space="preserve"> a relative as well as </w:t>
      </w:r>
      <w:r w:rsidRPr="00091D29">
        <w:rPr>
          <w:rStyle w:val="StyleUnderline"/>
          <w:rFonts w:asciiTheme="majorHAnsi" w:hAnsiTheme="majorHAnsi" w:cstheme="majorHAnsi"/>
          <w:color w:val="FF0000"/>
          <w:highlight w:val="cyan"/>
        </w:rPr>
        <w:t>absolute loss.</w:t>
      </w:r>
      <w:r w:rsidRPr="00091D29">
        <w:rPr>
          <w:rStyle w:val="StyleUnderline"/>
          <w:rFonts w:asciiTheme="majorHAnsi" w:hAnsiTheme="majorHAnsi" w:cstheme="majorHAnsi"/>
          <w:color w:val="FF0000"/>
        </w:rPr>
        <w:t xml:space="preserve"> </w:t>
      </w:r>
      <w:r w:rsidRPr="00091D29">
        <w:rPr>
          <w:rStyle w:val="StyleUnderline"/>
          <w:rFonts w:asciiTheme="majorHAnsi" w:hAnsiTheme="majorHAnsi" w:cstheme="majorHAnsi"/>
          <w:color w:val="FF0000"/>
          <w:highlight w:val="cyan"/>
        </w:rPr>
        <w:t>Tactics that impart costs only as a byproduct of imposing costs</w:t>
      </w:r>
      <w:r w:rsidRPr="00091D29">
        <w:rPr>
          <w:rStyle w:val="StyleUnderline"/>
          <w:rFonts w:asciiTheme="majorHAnsi" w:hAnsiTheme="majorHAnsi" w:cstheme="majorHAnsi"/>
          <w:color w:val="FF0000"/>
        </w:rPr>
        <w:t xml:space="preserve"> on an opponent can produce relative gains, while tactics such as burning money only </w:t>
      </w:r>
      <w:r w:rsidRPr="00091D29">
        <w:rPr>
          <w:rStyle w:val="StyleUnderline"/>
          <w:rFonts w:asciiTheme="majorHAnsi" w:hAnsiTheme="majorHAnsi" w:cstheme="majorHAnsi"/>
          <w:color w:val="FF0000"/>
          <w:highlight w:val="cyan"/>
        </w:rPr>
        <w:t>harm the initiator</w:t>
      </w:r>
      <w:r w:rsidRPr="00091D29">
        <w:rPr>
          <w:rStyle w:val="StyleUnderline"/>
          <w:rFonts w:asciiTheme="majorHAnsi" w:hAnsiTheme="majorHAnsi" w:cstheme="majorHAnsi"/>
          <w:color w:val="FF0000"/>
        </w:rPr>
        <w:t xml:space="preserve">. </w:t>
      </w:r>
      <w:r w:rsidRPr="00091D29">
        <w:rPr>
          <w:rStyle w:val="StyleUnderline"/>
          <w:rFonts w:asciiTheme="majorHAnsi" w:hAnsiTheme="majorHAnsi" w:cstheme="majorHAnsi"/>
          <w:color w:val="FF0000"/>
          <w:highlight w:val="cyan"/>
        </w:rPr>
        <w:t>States with economies integrated into global markets face</w:t>
      </w:r>
      <w:r w:rsidRPr="00091D29">
        <w:rPr>
          <w:rStyle w:val="StyleUnderline"/>
          <w:rFonts w:asciiTheme="majorHAnsi" w:hAnsiTheme="majorHAnsi" w:cstheme="majorHAnsi"/>
          <w:color w:val="FF0000"/>
        </w:rPr>
        <w:t xml:space="preserve"> autonomous </w:t>
      </w:r>
      <w:r w:rsidRPr="00091D29">
        <w:rPr>
          <w:rStyle w:val="StyleUnderline"/>
          <w:rFonts w:asciiTheme="majorHAnsi" w:hAnsiTheme="majorHAnsi" w:cstheme="majorHAnsi"/>
          <w:color w:val="FF0000"/>
          <w:highlight w:val="cyan"/>
        </w:rPr>
        <w:t>investors with incentives to reallocate</w:t>
      </w:r>
      <w:r w:rsidRPr="00091D29">
        <w:rPr>
          <w:rStyle w:val="StyleUnderline"/>
          <w:rFonts w:asciiTheme="majorHAnsi" w:hAnsiTheme="majorHAnsi" w:cstheme="majorHAnsi"/>
          <w:color w:val="FF0000"/>
        </w:rPr>
        <w:t xml:space="preserve"> capital </w:t>
      </w:r>
      <w:r w:rsidRPr="00091D29">
        <w:rPr>
          <w:rStyle w:val="StyleUnderline"/>
          <w:rFonts w:asciiTheme="majorHAnsi" w:hAnsiTheme="majorHAnsi" w:cstheme="majorHAnsi"/>
          <w:color w:val="FF0000"/>
          <w:highlight w:val="cyan"/>
        </w:rPr>
        <w:t>away from risk.</w:t>
      </w:r>
      <w:r w:rsidRPr="00091D29">
        <w:rPr>
          <w:rStyle w:val="StyleUnderline"/>
          <w:rFonts w:asciiTheme="majorHAnsi" w:hAnsiTheme="majorHAnsi" w:cstheme="majorHAnsi"/>
          <w:color w:val="FF0000"/>
        </w:rPr>
        <w:t xml:space="preserve"> A leader's threats against another state become costly when threats spark market repercussions. Participants learn from watching the reactions of leaders to the differential incentives of economic cost and political reward. </w:t>
      </w:r>
      <w:r w:rsidRPr="00091D29">
        <w:rPr>
          <w:rStyle w:val="StyleUnderline"/>
          <w:rFonts w:asciiTheme="majorHAnsi" w:hAnsiTheme="majorHAnsi" w:cstheme="majorHAnsi"/>
          <w:color w:val="FF0000"/>
          <w:highlight w:val="cyan"/>
        </w:rPr>
        <w:t>Two economically integrated states</w:t>
      </w:r>
      <w:r w:rsidRPr="00091D29">
        <w:rPr>
          <w:rStyle w:val="StyleUnderline"/>
          <w:rFonts w:asciiTheme="majorHAnsi" w:hAnsiTheme="majorHAnsi" w:cstheme="majorHAnsi"/>
          <w:color w:val="FF0000"/>
        </w:rPr>
        <w:t xml:space="preserve"> can more </w:t>
      </w:r>
      <w:r w:rsidRPr="00091D29">
        <w:rPr>
          <w:rStyle w:val="StyleUnderline"/>
          <w:rFonts w:asciiTheme="majorHAnsi" w:hAnsiTheme="majorHAnsi" w:cstheme="majorHAnsi"/>
          <w:color w:val="FF0000"/>
          <w:highlight w:val="cyan"/>
        </w:rPr>
        <w:t>often avoid military violence</w:t>
      </w:r>
      <w:r w:rsidRPr="00091D29">
        <w:rPr>
          <w:rStyle w:val="StyleUnderline"/>
          <w:rFonts w:asciiTheme="majorHAnsi" w:hAnsiTheme="majorHAnsi" w:cstheme="majorHAnsi"/>
          <w:color w:val="FF0000"/>
        </w:rPr>
        <w:t xml:space="preserve">, since market integration combines mechanisms for revelation and coercion. </w:t>
      </w:r>
      <w:r w:rsidRPr="00091D29">
        <w:rPr>
          <w:rStyle w:val="StyleUnderline"/>
          <w:rFonts w:asciiTheme="majorHAnsi" w:hAnsiTheme="majorHAnsi" w:cstheme="majorHAnsi"/>
          <w:color w:val="FF0000"/>
          <w:highlight w:val="cyan"/>
        </w:rPr>
        <w:t>An economically integrated target can be coerced</w:t>
      </w:r>
      <w:r w:rsidRPr="00091D29">
        <w:rPr>
          <w:rStyle w:val="StyleUnderline"/>
          <w:rFonts w:asciiTheme="majorHAnsi" w:hAnsiTheme="majorHAnsi" w:cstheme="majorHAnsi"/>
          <w:color w:val="FF0000"/>
        </w:rPr>
        <w:t xml:space="preserve"> by the threat of losing valuable exchange, but a nonintegrated initiator cannot make its threats credible or informative. Conversely, </w:t>
      </w:r>
      <w:r w:rsidRPr="00091D29">
        <w:rPr>
          <w:rStyle w:val="StyleUnderline"/>
          <w:rFonts w:asciiTheme="majorHAnsi" w:hAnsiTheme="majorHAnsi" w:cstheme="majorHAnsi"/>
          <w:color w:val="FF0000"/>
          <w:highlight w:val="cyan"/>
        </w:rPr>
        <w:t>a globalized initiator can signal but has little incentive to hamper its own markets</w:t>
      </w:r>
      <w:r w:rsidRPr="00091D29">
        <w:rPr>
          <w:rStyle w:val="StyleUnderline"/>
          <w:rFonts w:asciiTheme="majorHAnsi" w:hAnsiTheme="majorHAnsi" w:cstheme="majorHAnsi"/>
          <w:color w:val="FF0000"/>
        </w:rPr>
        <w:t xml:space="preserve"> when a nonintegrated target does not suffer (Gartzke 2006b).</w:t>
      </w:r>
    </w:p>
    <w:p w14:paraId="578D29F0" w14:textId="77777777" w:rsidR="001D2C1E" w:rsidRPr="00091D29" w:rsidRDefault="001D2C1E" w:rsidP="001D2C1E">
      <w:pPr>
        <w:pStyle w:val="Heading4"/>
        <w:rPr>
          <w:rFonts w:asciiTheme="majorHAnsi" w:hAnsiTheme="majorHAnsi" w:cstheme="majorHAnsi"/>
          <w:color w:val="FF0000"/>
        </w:rPr>
      </w:pPr>
      <w:r w:rsidRPr="00091D29">
        <w:rPr>
          <w:rFonts w:asciiTheme="majorHAnsi" w:hAnsiTheme="majorHAnsi" w:cstheme="majorHAnsi"/>
          <w:color w:val="FF0000"/>
        </w:rPr>
        <w:t>Lack of deterrence means extinction via nuclear war– Ice Age, famines, and war won’t stay limited</w:t>
      </w:r>
    </w:p>
    <w:p w14:paraId="5D8ECE60" w14:textId="77777777" w:rsidR="001D2C1E" w:rsidRPr="00091D29" w:rsidRDefault="001D2C1E" w:rsidP="001D2C1E">
      <w:pPr>
        <w:rPr>
          <w:rFonts w:asciiTheme="majorHAnsi" w:hAnsiTheme="majorHAnsi" w:cstheme="majorHAnsi"/>
          <w:color w:val="FF0000"/>
        </w:rPr>
      </w:pPr>
      <w:r w:rsidRPr="00091D29">
        <w:rPr>
          <w:rStyle w:val="StyleUnderline"/>
          <w:rFonts w:asciiTheme="majorHAnsi" w:hAnsiTheme="majorHAnsi" w:cstheme="majorHAnsi"/>
          <w:color w:val="FF0000"/>
        </w:rPr>
        <w:t>Edwards 17</w:t>
      </w:r>
      <w:r w:rsidRPr="00091D29">
        <w:rPr>
          <w:rFonts w:asciiTheme="majorHAnsi" w:hAnsiTheme="majorHAnsi" w:cstheme="majorHAnsi"/>
          <w:color w:val="FF0000"/>
        </w:rPr>
        <w:t xml:space="preserve"> [Paul N. Edwards, CISAC’s William J. Perry Fellow in International Security at Stanford’s Freeman </w:t>
      </w:r>
      <w:proofErr w:type="spellStart"/>
      <w:r w:rsidRPr="00091D29">
        <w:rPr>
          <w:rFonts w:asciiTheme="majorHAnsi" w:hAnsiTheme="majorHAnsi" w:cstheme="majorHAnsi"/>
          <w:color w:val="FF0000"/>
        </w:rPr>
        <w:t>Spogli</w:t>
      </w:r>
      <w:proofErr w:type="spellEnd"/>
      <w:r w:rsidRPr="00091D29">
        <w:rPr>
          <w:rFonts w:asciiTheme="majorHAnsi" w:hAnsiTheme="majorHAnsi" w:cstheme="majorHAnsi"/>
          <w:color w:val="FF0000"/>
        </w:rPr>
        <w:t xml:space="preserve"> Institute for International Studies. Being interviewed by </w:t>
      </w:r>
      <w:proofErr w:type="spellStart"/>
      <w:r w:rsidRPr="00091D29">
        <w:rPr>
          <w:rFonts w:asciiTheme="majorHAnsi" w:hAnsiTheme="majorHAnsi" w:cstheme="majorHAnsi"/>
          <w:color w:val="FF0000"/>
        </w:rPr>
        <w:t>EarthSky</w:t>
      </w:r>
      <w:proofErr w:type="spellEnd"/>
      <w:r w:rsidRPr="00091D29">
        <w:rPr>
          <w:rFonts w:asciiTheme="majorHAnsi" w:hAnsiTheme="majorHAnsi" w:cstheme="majorHAnsi"/>
          <w:color w:val="FF0000"/>
        </w:rPr>
        <w:t>. How nuclear war would affect Earth’s climate. September 8, 2017. earthsky.org/human-world/how-nuclear-war-would-affect-earths-climate/</w:t>
      </w:r>
    </w:p>
    <w:p w14:paraId="4A90322F" w14:textId="77777777" w:rsidR="001D2C1E" w:rsidRPr="00091D29" w:rsidRDefault="001D2C1E" w:rsidP="001D2C1E">
      <w:pPr>
        <w:rPr>
          <w:rFonts w:asciiTheme="majorHAnsi" w:hAnsiTheme="majorHAnsi" w:cstheme="majorHAnsi"/>
          <w:color w:val="FF0000"/>
          <w:sz w:val="16"/>
        </w:rPr>
      </w:pPr>
      <w:r w:rsidRPr="00091D29">
        <w:rPr>
          <w:rFonts w:asciiTheme="majorHAnsi" w:hAnsiTheme="majorHAnsi" w:cstheme="majorHAnsi"/>
          <w:color w:val="FF0000"/>
          <w:sz w:val="16"/>
        </w:rPr>
        <w:t>In the nuclear conversation, what are we not talking about that we should be?</w:t>
      </w:r>
    </w:p>
    <w:p w14:paraId="18E211D7" w14:textId="77777777" w:rsidR="001D2C1E" w:rsidRPr="00091D29" w:rsidRDefault="001D2C1E" w:rsidP="001D2C1E">
      <w:pPr>
        <w:rPr>
          <w:rStyle w:val="StyleUnderline"/>
          <w:rFonts w:asciiTheme="majorHAnsi" w:hAnsiTheme="majorHAnsi" w:cstheme="majorHAnsi"/>
          <w:color w:val="FF0000"/>
        </w:rPr>
      </w:pPr>
      <w:r w:rsidRPr="00091D29">
        <w:rPr>
          <w:rStyle w:val="StyleUnderline"/>
          <w:rFonts w:asciiTheme="majorHAnsi" w:hAnsiTheme="majorHAnsi" w:cstheme="majorHAnsi"/>
          <w:color w:val="FF0000"/>
        </w:rPr>
        <w:t>We are not talking enough about the climatic effects of nuclear</w:t>
      </w:r>
      <w:r w:rsidRPr="00091D29">
        <w:rPr>
          <w:rStyle w:val="Emphasis"/>
          <w:rFonts w:asciiTheme="majorHAnsi" w:hAnsiTheme="majorHAnsi" w:cstheme="majorHAnsi"/>
          <w:color w:val="FF0000"/>
          <w:szCs w:val="26"/>
        </w:rPr>
        <w:t xml:space="preserve"> war</w:t>
      </w:r>
      <w:r w:rsidRPr="00091D29">
        <w:rPr>
          <w:rFonts w:asciiTheme="majorHAnsi" w:hAnsiTheme="majorHAnsi" w:cstheme="majorHAnsi"/>
          <w:color w:val="FF0000"/>
          <w:sz w:val="14"/>
          <w:szCs w:val="26"/>
        </w:rPr>
        <w:t xml:space="preserve">. The “nuclear winter” theory of the mid-1980s played a significant role in the arms reductions of that period. But with the collapse of the Soviet Union and the reduction of U.S. and Russian nuclear arsenals, </w:t>
      </w:r>
      <w:r w:rsidRPr="00091D29">
        <w:rPr>
          <w:rStyle w:val="StyleUnderline"/>
          <w:rFonts w:asciiTheme="majorHAnsi" w:hAnsiTheme="majorHAnsi" w:cstheme="majorHAnsi"/>
          <w:color w:val="FF0000"/>
        </w:rPr>
        <w:t xml:space="preserve">this aspect of nuclear war has faded from view. That’s not good. In the mid-2000s, </w:t>
      </w:r>
      <w:r w:rsidRPr="00091D29">
        <w:rPr>
          <w:rStyle w:val="StyleUnderline"/>
          <w:rFonts w:asciiTheme="majorHAnsi" w:hAnsiTheme="majorHAnsi" w:cstheme="majorHAnsi"/>
          <w:color w:val="FF0000"/>
          <w:highlight w:val="cyan"/>
        </w:rPr>
        <w:t>climate scientists</w:t>
      </w:r>
      <w:r w:rsidRPr="00091D29">
        <w:rPr>
          <w:rFonts w:asciiTheme="majorHAnsi" w:hAnsiTheme="majorHAnsi" w:cstheme="majorHAnsi"/>
          <w:color w:val="FF0000"/>
          <w:sz w:val="14"/>
          <w:szCs w:val="26"/>
        </w:rPr>
        <w:t xml:space="preserve"> such as Alan </w:t>
      </w:r>
      <w:proofErr w:type="spellStart"/>
      <w:r w:rsidRPr="00091D29">
        <w:rPr>
          <w:rFonts w:asciiTheme="majorHAnsi" w:hAnsiTheme="majorHAnsi" w:cstheme="majorHAnsi"/>
          <w:color w:val="FF0000"/>
          <w:sz w:val="14"/>
          <w:szCs w:val="26"/>
        </w:rPr>
        <w:t>Robock</w:t>
      </w:r>
      <w:proofErr w:type="spellEnd"/>
      <w:r w:rsidRPr="00091D29">
        <w:rPr>
          <w:rFonts w:asciiTheme="majorHAnsi" w:hAnsiTheme="majorHAnsi" w:cstheme="majorHAnsi"/>
          <w:color w:val="FF0000"/>
          <w:sz w:val="14"/>
          <w:szCs w:val="26"/>
        </w:rPr>
        <w:t xml:space="preserve"> (Rutgers) </w:t>
      </w:r>
      <w:r w:rsidRPr="00091D29">
        <w:rPr>
          <w:rStyle w:val="StyleUnderline"/>
          <w:rFonts w:asciiTheme="majorHAnsi" w:hAnsiTheme="majorHAnsi" w:cstheme="majorHAnsi"/>
          <w:color w:val="FF0000"/>
        </w:rPr>
        <w:t xml:space="preserve">took another look at nuclear winter theory. This time around, they </w:t>
      </w:r>
      <w:r w:rsidRPr="00091D29">
        <w:rPr>
          <w:rStyle w:val="StyleUnderline"/>
          <w:rFonts w:asciiTheme="majorHAnsi" w:hAnsiTheme="majorHAnsi" w:cstheme="majorHAnsi"/>
          <w:color w:val="FF0000"/>
          <w:highlight w:val="cyan"/>
        </w:rPr>
        <w:t xml:space="preserve">used </w:t>
      </w:r>
      <w:r w:rsidRPr="00091D29">
        <w:rPr>
          <w:rStyle w:val="StyleUnderline"/>
          <w:rFonts w:asciiTheme="majorHAnsi" w:hAnsiTheme="majorHAnsi" w:cstheme="majorHAnsi"/>
          <w:color w:val="FF0000"/>
        </w:rPr>
        <w:t>much-</w:t>
      </w:r>
      <w:r w:rsidRPr="00091D29">
        <w:rPr>
          <w:rStyle w:val="StyleUnderline"/>
          <w:rFonts w:asciiTheme="majorHAnsi" w:hAnsiTheme="majorHAnsi" w:cstheme="majorHAnsi"/>
          <w:color w:val="FF0000"/>
          <w:highlight w:val="cyan"/>
        </w:rPr>
        <w:t>improved</w:t>
      </w:r>
      <w:r w:rsidRPr="00091D29">
        <w:rPr>
          <w:rStyle w:val="StyleUnderline"/>
          <w:rFonts w:asciiTheme="majorHAnsi" w:hAnsiTheme="majorHAnsi" w:cstheme="majorHAnsi"/>
          <w:color w:val="FF0000"/>
        </w:rPr>
        <w:t xml:space="preserve"> and much more detailed climate </w:t>
      </w:r>
      <w:r w:rsidRPr="00091D29">
        <w:rPr>
          <w:rStyle w:val="StyleUnderline"/>
          <w:rFonts w:asciiTheme="majorHAnsi" w:hAnsiTheme="majorHAnsi" w:cstheme="majorHAnsi"/>
          <w:color w:val="FF0000"/>
          <w:highlight w:val="cyan"/>
        </w:rPr>
        <w:t>models</w:t>
      </w:r>
      <w:r w:rsidRPr="00091D29">
        <w:rPr>
          <w:rStyle w:val="StyleUnderline"/>
          <w:rFonts w:asciiTheme="majorHAnsi" w:hAnsiTheme="majorHAnsi" w:cstheme="majorHAnsi"/>
          <w:color w:val="FF0000"/>
        </w:rPr>
        <w:t xml:space="preserve"> than those available 20 years earlier</w:t>
      </w:r>
      <w:r w:rsidRPr="00091D29">
        <w:rPr>
          <w:rFonts w:asciiTheme="majorHAnsi" w:hAnsiTheme="majorHAnsi" w:cstheme="majorHAnsi"/>
          <w:color w:val="FF0000"/>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091D29">
        <w:rPr>
          <w:rFonts w:asciiTheme="majorHAnsi" w:hAnsiTheme="majorHAnsi" w:cstheme="majorHAnsi"/>
          <w:color w:val="FF0000"/>
          <w:sz w:val="14"/>
          <w:szCs w:val="26"/>
        </w:rPr>
        <w:t>So</w:t>
      </w:r>
      <w:proofErr w:type="gramEnd"/>
      <w:r w:rsidRPr="00091D29">
        <w:rPr>
          <w:rFonts w:asciiTheme="majorHAnsi" w:hAnsiTheme="majorHAnsi" w:cstheme="majorHAnsi"/>
          <w:color w:val="FF0000"/>
          <w:sz w:val="14"/>
          <w:szCs w:val="26"/>
        </w:rPr>
        <w:t xml:space="preserve"> the climatic effects of even a relatively small nuclear war would be planet-wide. What about a larger-scale conflict? A </w:t>
      </w:r>
      <w:r w:rsidRPr="00091D29">
        <w:rPr>
          <w:rStyle w:val="StyleUnderline"/>
          <w:rFonts w:asciiTheme="majorHAnsi" w:hAnsiTheme="majorHAnsi" w:cstheme="majorHAnsi"/>
          <w:color w:val="FF0000"/>
        </w:rPr>
        <w:t xml:space="preserve">U.S.-Russia war currently seems unlikely, but if it were to occur, </w:t>
      </w:r>
      <w:r w:rsidRPr="00091D29">
        <w:rPr>
          <w:rStyle w:val="StyleUnderline"/>
          <w:rFonts w:asciiTheme="majorHAnsi" w:hAnsiTheme="majorHAnsi" w:cstheme="majorHAnsi"/>
          <w:color w:val="FF0000"/>
          <w:highlight w:val="cyan"/>
        </w:rPr>
        <w:t>hundreds or</w:t>
      </w:r>
      <w:r w:rsidRPr="00091D29">
        <w:rPr>
          <w:rStyle w:val="StyleUnderline"/>
          <w:rFonts w:asciiTheme="majorHAnsi" w:hAnsiTheme="majorHAnsi" w:cstheme="majorHAnsi"/>
          <w:color w:val="FF0000"/>
        </w:rPr>
        <w:t xml:space="preserve"> even </w:t>
      </w:r>
      <w:r w:rsidRPr="00091D29">
        <w:rPr>
          <w:rStyle w:val="StyleUnderline"/>
          <w:rFonts w:asciiTheme="majorHAnsi" w:hAnsiTheme="majorHAnsi" w:cstheme="majorHAnsi"/>
          <w:color w:val="FF0000"/>
          <w:highlight w:val="cyan"/>
        </w:rPr>
        <w:t>thousands of</w:t>
      </w:r>
      <w:r w:rsidRPr="00091D29">
        <w:rPr>
          <w:rStyle w:val="StyleUnderline"/>
          <w:rFonts w:asciiTheme="majorHAnsi" w:hAnsiTheme="majorHAnsi" w:cstheme="majorHAnsi"/>
          <w:color w:val="FF0000"/>
        </w:rPr>
        <w:t xml:space="preserve"> nuclear </w:t>
      </w:r>
      <w:r w:rsidRPr="00091D29">
        <w:rPr>
          <w:rStyle w:val="StyleUnderline"/>
          <w:rFonts w:asciiTheme="majorHAnsi" w:hAnsiTheme="majorHAnsi" w:cstheme="majorHAnsi"/>
          <w:color w:val="FF0000"/>
          <w:highlight w:val="cyan"/>
        </w:rPr>
        <w:t>weapons might be launched</w:t>
      </w:r>
      <w:r w:rsidRPr="00091D29">
        <w:rPr>
          <w:rStyle w:val="StyleUnderline"/>
          <w:rFonts w:asciiTheme="majorHAnsi" w:hAnsiTheme="majorHAnsi" w:cstheme="majorHAnsi"/>
          <w:color w:val="FF0000"/>
        </w:rPr>
        <w:t xml:space="preserve">. The climatic consequences would be catastrophic: global average </w:t>
      </w:r>
      <w:r w:rsidRPr="00091D29">
        <w:rPr>
          <w:rStyle w:val="StyleUnderline"/>
          <w:rFonts w:asciiTheme="majorHAnsi" w:hAnsiTheme="majorHAnsi" w:cstheme="majorHAnsi"/>
          <w:color w:val="FF0000"/>
          <w:highlight w:val="cyan"/>
        </w:rPr>
        <w:t>temperatures would drop</w:t>
      </w:r>
      <w:r w:rsidRPr="00091D29">
        <w:rPr>
          <w:rStyle w:val="StyleUnderline"/>
          <w:rFonts w:asciiTheme="majorHAnsi" w:hAnsiTheme="majorHAnsi" w:cstheme="majorHAnsi"/>
          <w:color w:val="FF0000"/>
        </w:rPr>
        <w:t xml:space="preserve"> as much as </w:t>
      </w:r>
      <w:r w:rsidRPr="00091D29">
        <w:rPr>
          <w:rStyle w:val="StyleUnderline"/>
          <w:rFonts w:asciiTheme="majorHAnsi" w:hAnsiTheme="majorHAnsi" w:cstheme="majorHAnsi"/>
          <w:color w:val="FF0000"/>
          <w:highlight w:val="cyan"/>
        </w:rPr>
        <w:t>12 degrees</w:t>
      </w:r>
      <w:r w:rsidRPr="00091D29">
        <w:rPr>
          <w:rStyle w:val="StyleUnderline"/>
          <w:rFonts w:asciiTheme="majorHAnsi" w:hAnsiTheme="majorHAnsi" w:cstheme="majorHAnsi"/>
          <w:color w:val="FF0000"/>
        </w:rPr>
        <w:t xml:space="preserve"> Fahrenheit (7 degrees Celsius) for up to several years — temperatures </w:t>
      </w:r>
      <w:r w:rsidRPr="00091D29">
        <w:rPr>
          <w:rStyle w:val="StyleUnderline"/>
          <w:rFonts w:asciiTheme="majorHAnsi" w:hAnsiTheme="majorHAnsi" w:cstheme="majorHAnsi"/>
          <w:color w:val="FF0000"/>
          <w:highlight w:val="cyan"/>
        </w:rPr>
        <w:t xml:space="preserve">last seen during the </w:t>
      </w:r>
      <w:r w:rsidRPr="00091D29">
        <w:rPr>
          <w:rStyle w:val="StyleUnderline"/>
          <w:rFonts w:asciiTheme="majorHAnsi" w:hAnsiTheme="majorHAnsi" w:cstheme="majorHAnsi"/>
          <w:color w:val="FF0000"/>
        </w:rPr>
        <w:t xml:space="preserve">great </w:t>
      </w:r>
      <w:r w:rsidRPr="00091D29">
        <w:rPr>
          <w:rStyle w:val="StyleUnderline"/>
          <w:rFonts w:asciiTheme="majorHAnsi" w:hAnsiTheme="majorHAnsi" w:cstheme="majorHAnsi"/>
          <w:color w:val="FF0000"/>
          <w:highlight w:val="cyan"/>
        </w:rPr>
        <w:t>ice ages</w:t>
      </w:r>
      <w:r w:rsidRPr="00091D29">
        <w:rPr>
          <w:rStyle w:val="StyleUnderline"/>
          <w:rFonts w:asciiTheme="majorHAnsi" w:hAnsiTheme="majorHAnsi" w:cstheme="majorHAnsi"/>
          <w:color w:val="FF0000"/>
        </w:rPr>
        <w:t xml:space="preserve">. Meanwhile, </w:t>
      </w:r>
      <w:r w:rsidRPr="00091D29">
        <w:rPr>
          <w:rStyle w:val="StyleUnderline"/>
          <w:rFonts w:asciiTheme="majorHAnsi" w:hAnsiTheme="majorHAnsi" w:cstheme="majorHAnsi"/>
          <w:color w:val="FF0000"/>
          <w:highlight w:val="cyan"/>
        </w:rPr>
        <w:t>smoke</w:t>
      </w:r>
      <w:r w:rsidRPr="00091D29">
        <w:rPr>
          <w:rStyle w:val="StyleUnderline"/>
          <w:rFonts w:asciiTheme="majorHAnsi" w:hAnsiTheme="majorHAnsi" w:cstheme="majorHAnsi"/>
          <w:color w:val="FF0000"/>
        </w:rPr>
        <w:t xml:space="preserve"> and dust circulating in the stratosphere </w:t>
      </w:r>
      <w:r w:rsidRPr="00091D29">
        <w:rPr>
          <w:rStyle w:val="StyleUnderline"/>
          <w:rFonts w:asciiTheme="majorHAnsi" w:hAnsiTheme="majorHAnsi" w:cstheme="majorHAnsi"/>
          <w:color w:val="FF0000"/>
          <w:highlight w:val="cyan"/>
        </w:rPr>
        <w:t xml:space="preserve">would </w:t>
      </w:r>
      <w:r w:rsidRPr="00091D29">
        <w:rPr>
          <w:rStyle w:val="StyleUnderline"/>
          <w:rFonts w:asciiTheme="majorHAnsi" w:hAnsiTheme="majorHAnsi" w:cstheme="majorHAnsi"/>
          <w:color w:val="FF0000"/>
        </w:rPr>
        <w:t xml:space="preserve">darken the atmosphere enough to </w:t>
      </w:r>
      <w:r w:rsidRPr="00091D29">
        <w:rPr>
          <w:rStyle w:val="StyleUnderline"/>
          <w:rFonts w:asciiTheme="majorHAnsi" w:hAnsiTheme="majorHAnsi" w:cstheme="majorHAnsi"/>
          <w:color w:val="FF0000"/>
          <w:highlight w:val="cyan"/>
        </w:rPr>
        <w:t xml:space="preserve">inhibit photosynthesis, causing </w:t>
      </w:r>
      <w:r w:rsidRPr="00091D29">
        <w:rPr>
          <w:rStyle w:val="StyleUnderline"/>
          <w:rFonts w:asciiTheme="majorHAnsi" w:hAnsiTheme="majorHAnsi" w:cstheme="majorHAnsi"/>
          <w:color w:val="FF0000"/>
        </w:rPr>
        <w:t xml:space="preserve">disastrous </w:t>
      </w:r>
      <w:r w:rsidRPr="00091D29">
        <w:rPr>
          <w:rStyle w:val="StyleUnderline"/>
          <w:rFonts w:asciiTheme="majorHAnsi" w:hAnsiTheme="majorHAnsi" w:cstheme="majorHAnsi"/>
          <w:color w:val="FF0000"/>
          <w:highlight w:val="cyan"/>
        </w:rPr>
        <w:t>crop failures</w:t>
      </w:r>
      <w:r w:rsidRPr="00091D29">
        <w:rPr>
          <w:rStyle w:val="StyleUnderline"/>
          <w:rFonts w:asciiTheme="majorHAnsi" w:hAnsiTheme="majorHAnsi" w:cstheme="majorHAnsi"/>
          <w:color w:val="FF0000"/>
        </w:rPr>
        <w:t xml:space="preserve">, widespread </w:t>
      </w:r>
      <w:r w:rsidRPr="00091D29">
        <w:rPr>
          <w:rStyle w:val="StyleUnderline"/>
          <w:rFonts w:asciiTheme="majorHAnsi" w:hAnsiTheme="majorHAnsi" w:cstheme="majorHAnsi"/>
          <w:color w:val="FF0000"/>
          <w:highlight w:val="cyan"/>
        </w:rPr>
        <w:t xml:space="preserve">famine and </w:t>
      </w:r>
      <w:r w:rsidRPr="00091D29">
        <w:rPr>
          <w:rStyle w:val="StyleUnderline"/>
          <w:rFonts w:asciiTheme="majorHAnsi" w:hAnsiTheme="majorHAnsi" w:cstheme="majorHAnsi"/>
          <w:color w:val="FF0000"/>
        </w:rPr>
        <w:t xml:space="preserve">massive </w:t>
      </w:r>
      <w:r w:rsidRPr="00091D29">
        <w:rPr>
          <w:rStyle w:val="StyleUnderline"/>
          <w:rFonts w:asciiTheme="majorHAnsi" w:hAnsiTheme="majorHAnsi" w:cstheme="majorHAnsi"/>
          <w:color w:val="FF0000"/>
          <w:highlight w:val="cyan"/>
        </w:rPr>
        <w:t>ecological disruption</w:t>
      </w:r>
      <w:r w:rsidRPr="00091D29">
        <w:rPr>
          <w:rStyle w:val="StyleUnderline"/>
          <w:rFonts w:asciiTheme="majorHAnsi" w:hAnsiTheme="majorHAnsi" w:cstheme="majorHAnsi"/>
          <w:color w:val="FF0000"/>
        </w:rPr>
        <w:t xml:space="preserve">. The </w:t>
      </w:r>
      <w:r w:rsidRPr="00091D29">
        <w:rPr>
          <w:rStyle w:val="StyleUnderline"/>
          <w:rFonts w:asciiTheme="majorHAnsi" w:hAnsiTheme="majorHAnsi" w:cstheme="majorHAnsi"/>
          <w:color w:val="FF0000"/>
          <w:highlight w:val="cyan"/>
        </w:rPr>
        <w:t>effect would be similar to</w:t>
      </w:r>
      <w:r w:rsidRPr="00091D29">
        <w:rPr>
          <w:rStyle w:val="StyleUnderline"/>
          <w:rFonts w:asciiTheme="majorHAnsi" w:hAnsiTheme="majorHAnsi" w:cstheme="majorHAnsi"/>
          <w:color w:val="FF0000"/>
        </w:rPr>
        <w:t xml:space="preserve"> that of the </w:t>
      </w:r>
      <w:r w:rsidRPr="00091D29">
        <w:rPr>
          <w:rStyle w:val="StyleUnderline"/>
          <w:rFonts w:asciiTheme="majorHAnsi" w:hAnsiTheme="majorHAnsi" w:cstheme="majorHAnsi"/>
          <w:color w:val="FF0000"/>
          <w:highlight w:val="cyan"/>
        </w:rPr>
        <w:t>giant meteor</w:t>
      </w:r>
      <w:r w:rsidRPr="00091D29">
        <w:rPr>
          <w:rStyle w:val="StyleUnderline"/>
          <w:rFonts w:asciiTheme="majorHAnsi" w:hAnsiTheme="majorHAnsi" w:cstheme="majorHAnsi"/>
          <w:color w:val="FF0000"/>
        </w:rPr>
        <w:t xml:space="preserve"> believed to be </w:t>
      </w:r>
      <w:r w:rsidRPr="00091D29">
        <w:rPr>
          <w:rStyle w:val="StyleUnderline"/>
          <w:rFonts w:asciiTheme="majorHAnsi" w:hAnsiTheme="majorHAnsi" w:cstheme="majorHAnsi"/>
          <w:color w:val="FF0000"/>
          <w:highlight w:val="cyan"/>
        </w:rPr>
        <w:t>responsible for the extinction of the dinosaurs</w:t>
      </w:r>
      <w:r w:rsidRPr="00091D29">
        <w:rPr>
          <w:rStyle w:val="StyleUnderline"/>
          <w:rFonts w:asciiTheme="majorHAnsi" w:hAnsiTheme="majorHAnsi" w:cstheme="majorHAnsi"/>
          <w:color w:val="FF0000"/>
        </w:rPr>
        <w:t xml:space="preserve">. This time, </w:t>
      </w:r>
      <w:r w:rsidRPr="00091D29">
        <w:rPr>
          <w:rStyle w:val="StyleUnderline"/>
          <w:rFonts w:asciiTheme="majorHAnsi" w:hAnsiTheme="majorHAnsi" w:cstheme="majorHAnsi"/>
          <w:color w:val="FF0000"/>
          <w:highlight w:val="cyan"/>
        </w:rPr>
        <w:t>we would be the dinosaurs.</w:t>
      </w:r>
      <w:r w:rsidRPr="00091D29">
        <w:rPr>
          <w:rFonts w:asciiTheme="majorHAnsi" w:hAnsiTheme="majorHAnsi" w:cstheme="majorHAnsi"/>
          <w:color w:val="FF0000"/>
          <w:sz w:val="14"/>
          <w:szCs w:val="26"/>
        </w:rPr>
        <w:t xml:space="preserve"> Many people are concerned about North Korea’s advancing missile capabilities. Is nuclear war likely in your opinion? At this </w:t>
      </w:r>
      <w:r w:rsidRPr="00091D29">
        <w:rPr>
          <w:rFonts w:asciiTheme="majorHAnsi" w:hAnsiTheme="majorHAnsi" w:cstheme="majorHAnsi"/>
          <w:color w:val="FF0000"/>
          <w:sz w:val="14"/>
        </w:rPr>
        <w:t xml:space="preserve">writing, I think </w:t>
      </w:r>
      <w:r w:rsidRPr="00091D29">
        <w:rPr>
          <w:rStyle w:val="StyleUnderline"/>
          <w:rFonts w:asciiTheme="majorHAnsi" w:hAnsiTheme="majorHAnsi" w:cstheme="majorHAnsi"/>
          <w:color w:val="FF0000"/>
        </w:rPr>
        <w:t>we are closer to a nuclear war than we have been since the early 1960s</w:t>
      </w:r>
      <w:r w:rsidRPr="00091D29">
        <w:rPr>
          <w:rFonts w:asciiTheme="majorHAnsi" w:hAnsiTheme="majorHAnsi" w:cstheme="majorHAnsi"/>
          <w:color w:val="FF0000"/>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91D29">
        <w:rPr>
          <w:rFonts w:asciiTheme="majorHAnsi" w:hAnsiTheme="majorHAnsi" w:cstheme="majorHAnsi"/>
          <w:color w:val="FF0000"/>
          <w:sz w:val="14"/>
          <w:szCs w:val="26"/>
        </w:rPr>
        <w:t xml:space="preserve"> die, including </w:t>
      </w:r>
      <w:r w:rsidRPr="00091D29">
        <w:rPr>
          <w:rFonts w:asciiTheme="majorHAnsi" w:hAnsiTheme="majorHAnsi" w:cstheme="majorHAnsi"/>
          <w:color w:val="FF0000"/>
          <w:sz w:val="14"/>
          <w:szCs w:val="26"/>
        </w:rPr>
        <w:lastRenderedPageBreak/>
        <w:t xml:space="preserve">hundreds of thousands of Americans currently living in South Korea and Japan (probable North Korean targets). Such vast damage would be wrought in Korea, Japan and </w:t>
      </w:r>
      <w:proofErr w:type="gramStart"/>
      <w:r w:rsidRPr="00091D29">
        <w:rPr>
          <w:rFonts w:asciiTheme="majorHAnsi" w:hAnsiTheme="majorHAnsi" w:cstheme="majorHAnsi"/>
          <w:color w:val="FF0000"/>
          <w:sz w:val="14"/>
          <w:szCs w:val="26"/>
        </w:rPr>
        <w:t>Pacific island</w:t>
      </w:r>
      <w:proofErr w:type="gramEnd"/>
      <w:r w:rsidRPr="00091D29">
        <w:rPr>
          <w:rFonts w:asciiTheme="majorHAnsi" w:hAnsiTheme="majorHAnsi" w:cstheme="majorHAnsi"/>
          <w:color w:val="FF0000"/>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91D29">
        <w:rPr>
          <w:rStyle w:val="StyleUnderline"/>
          <w:rFonts w:asciiTheme="majorHAnsi" w:hAnsiTheme="majorHAnsi" w:cstheme="majorHAnsi"/>
          <w:color w:val="FF0000"/>
          <w:highlight w:val="cyan"/>
        </w:rPr>
        <w:t>it’s</w:t>
      </w:r>
      <w:r w:rsidRPr="00091D29">
        <w:rPr>
          <w:rStyle w:val="StyleUnderline"/>
          <w:rFonts w:asciiTheme="majorHAnsi" w:hAnsiTheme="majorHAnsi" w:cstheme="majorHAnsi"/>
          <w:color w:val="FF0000"/>
        </w:rPr>
        <w:t xml:space="preserve"> quite </w:t>
      </w:r>
      <w:r w:rsidRPr="00091D29">
        <w:rPr>
          <w:rStyle w:val="StyleUnderline"/>
          <w:rFonts w:asciiTheme="majorHAnsi" w:hAnsiTheme="majorHAnsi" w:cstheme="majorHAnsi"/>
          <w:color w:val="FF0000"/>
          <w:highlight w:val="cyan"/>
        </w:rPr>
        <w:t>unlikely</w:t>
      </w:r>
      <w:r w:rsidRPr="00091D29">
        <w:rPr>
          <w:rStyle w:val="StyleUnderline"/>
          <w:rFonts w:asciiTheme="majorHAnsi" w:hAnsiTheme="majorHAnsi" w:cstheme="majorHAnsi"/>
          <w:color w:val="FF0000"/>
        </w:rPr>
        <w:t xml:space="preserve"> that </w:t>
      </w:r>
      <w:r w:rsidRPr="00091D29">
        <w:rPr>
          <w:rStyle w:val="StyleUnderline"/>
          <w:rFonts w:asciiTheme="majorHAnsi" w:hAnsiTheme="majorHAnsi" w:cstheme="majorHAnsi"/>
          <w:color w:val="FF0000"/>
          <w:highlight w:val="cyan"/>
        </w:rPr>
        <w:t>any exchange</w:t>
      </w:r>
      <w:r w:rsidRPr="00091D29">
        <w:rPr>
          <w:rStyle w:val="StyleUnderline"/>
          <w:rFonts w:asciiTheme="majorHAnsi" w:hAnsiTheme="majorHAnsi" w:cstheme="majorHAnsi"/>
          <w:color w:val="FF0000"/>
        </w:rPr>
        <w:t xml:space="preserve"> between two nuclear powers </w:t>
      </w:r>
      <w:r w:rsidRPr="00091D29">
        <w:rPr>
          <w:rStyle w:val="StyleUnderline"/>
          <w:rFonts w:asciiTheme="majorHAnsi" w:hAnsiTheme="majorHAnsi" w:cstheme="majorHAnsi"/>
          <w:color w:val="FF0000"/>
          <w:highlight w:val="cyan"/>
        </w:rPr>
        <w:t xml:space="preserve">would stay limited </w:t>
      </w:r>
      <w:r w:rsidRPr="00091D29">
        <w:rPr>
          <w:rStyle w:val="StyleUnderline"/>
          <w:rFonts w:asciiTheme="majorHAnsi" w:hAnsiTheme="majorHAnsi" w:cstheme="majorHAnsi"/>
          <w:color w:val="FF0000"/>
        </w:rPr>
        <w:t>to these smaller, less destructive bombs.</w:t>
      </w:r>
    </w:p>
    <w:p w14:paraId="33D313A3" w14:textId="77777777" w:rsidR="001D2C1E" w:rsidRPr="00091D29" w:rsidRDefault="001D2C1E" w:rsidP="001D2C1E">
      <w:pPr>
        <w:rPr>
          <w:rFonts w:asciiTheme="majorHAnsi" w:hAnsiTheme="majorHAnsi" w:cstheme="majorHAnsi"/>
          <w:color w:val="FF0000"/>
        </w:rPr>
      </w:pPr>
    </w:p>
    <w:p w14:paraId="43A52656" w14:textId="77777777" w:rsidR="001D2C1E" w:rsidRPr="00091D29" w:rsidRDefault="001D2C1E" w:rsidP="001D2C1E">
      <w:pPr>
        <w:rPr>
          <w:rFonts w:asciiTheme="majorHAnsi" w:hAnsiTheme="majorHAnsi" w:cstheme="majorHAnsi"/>
          <w:color w:val="FF0000"/>
        </w:rPr>
      </w:pPr>
    </w:p>
    <w:p w14:paraId="31BC8E14" w14:textId="77777777" w:rsidR="001D2C1E" w:rsidRPr="00091D29" w:rsidRDefault="001D2C1E" w:rsidP="001D2C1E">
      <w:pPr>
        <w:pStyle w:val="Heading3"/>
        <w:rPr>
          <w:color w:val="FF0000"/>
        </w:rPr>
      </w:pPr>
      <w:r w:rsidRPr="00091D29">
        <w:rPr>
          <w:color w:val="FF0000"/>
        </w:rPr>
        <w:lastRenderedPageBreak/>
        <w:t>Sustainable</w:t>
      </w:r>
    </w:p>
    <w:p w14:paraId="29A37121" w14:textId="77777777" w:rsidR="001D2C1E" w:rsidRPr="00091D29" w:rsidRDefault="001D2C1E" w:rsidP="001D2C1E">
      <w:pPr>
        <w:rPr>
          <w:color w:val="FF0000"/>
        </w:rPr>
      </w:pPr>
    </w:p>
    <w:p w14:paraId="7E37CCFC" w14:textId="77777777" w:rsidR="001D2C1E" w:rsidRPr="00091D29" w:rsidRDefault="001D2C1E" w:rsidP="001D2C1E">
      <w:pPr>
        <w:pStyle w:val="Heading4"/>
        <w:rPr>
          <w:color w:val="FF0000"/>
        </w:rPr>
      </w:pPr>
      <w:r w:rsidRPr="00091D29">
        <w:rPr>
          <w:color w:val="FF0000"/>
        </w:rPr>
        <w:t xml:space="preserve">Growth is </w:t>
      </w:r>
      <w:r w:rsidRPr="00091D29">
        <w:rPr>
          <w:color w:val="FF0000"/>
          <w:u w:val="single"/>
        </w:rPr>
        <w:t>sustainable</w:t>
      </w:r>
      <w:r w:rsidRPr="00091D29">
        <w:rPr>
          <w:color w:val="FF0000"/>
        </w:rPr>
        <w:t xml:space="preserve">---It’s </w:t>
      </w:r>
      <w:r w:rsidRPr="00091D29">
        <w:rPr>
          <w:color w:val="FF0000"/>
          <w:u w:val="single"/>
        </w:rPr>
        <w:t>historically supported</w:t>
      </w:r>
      <w:r w:rsidRPr="00091D29">
        <w:rPr>
          <w:color w:val="FF0000"/>
        </w:rPr>
        <w:t xml:space="preserve">---but even if it isn’t, rejection is the </w:t>
      </w:r>
      <w:r w:rsidRPr="00091D29">
        <w:rPr>
          <w:color w:val="FF0000"/>
          <w:u w:val="single"/>
        </w:rPr>
        <w:t>worst option</w:t>
      </w:r>
      <w:r w:rsidRPr="00091D29">
        <w:rPr>
          <w:color w:val="FF0000"/>
        </w:rPr>
        <w:t xml:space="preserve">.  </w:t>
      </w:r>
    </w:p>
    <w:p w14:paraId="3DBFE31F" w14:textId="77777777" w:rsidR="001D2C1E" w:rsidRPr="00091D29" w:rsidRDefault="001D2C1E" w:rsidP="001D2C1E">
      <w:pPr>
        <w:rPr>
          <w:color w:val="FF0000"/>
        </w:rPr>
      </w:pPr>
      <w:r w:rsidRPr="00091D29">
        <w:rPr>
          <w:color w:val="FF0000"/>
        </w:rPr>
        <w:t xml:space="preserve">Mark </w:t>
      </w:r>
      <w:proofErr w:type="spellStart"/>
      <w:r w:rsidRPr="00091D29">
        <w:rPr>
          <w:rStyle w:val="Style13ptBold"/>
          <w:color w:val="FF0000"/>
        </w:rPr>
        <w:t>Budolfson</w:t>
      </w:r>
      <w:proofErr w:type="spellEnd"/>
      <w:r w:rsidRPr="00091D29">
        <w:rPr>
          <w:rStyle w:val="Style13ptBold"/>
          <w:color w:val="FF0000"/>
        </w:rPr>
        <w:t xml:space="preserve"> 21</w:t>
      </w:r>
      <w:r w:rsidRPr="00091D29">
        <w:rPr>
          <w:color w:val="FF0000"/>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0578F49B" w14:textId="77777777" w:rsidR="001D2C1E" w:rsidRPr="00091D29" w:rsidRDefault="001D2C1E" w:rsidP="001D2C1E">
      <w:pPr>
        <w:rPr>
          <w:color w:val="FF0000"/>
        </w:rPr>
      </w:pPr>
      <w:r w:rsidRPr="00091D29">
        <w:rPr>
          <w:rStyle w:val="StyleUnderline"/>
          <w:color w:val="FF0000"/>
        </w:rPr>
        <w:t>Discourse on food ethics often advocates</w:t>
      </w:r>
      <w:r w:rsidRPr="00091D29">
        <w:rPr>
          <w:color w:val="FF0000"/>
        </w:rPr>
        <w:t xml:space="preserve"> the </w:t>
      </w:r>
      <w:r w:rsidRPr="00091D29">
        <w:rPr>
          <w:rStyle w:val="Emphasis"/>
          <w:color w:val="FF0000"/>
        </w:rPr>
        <w:t>anti-capitalist idea</w:t>
      </w:r>
      <w:r w:rsidRPr="00091D29">
        <w:rPr>
          <w:color w:val="FF0000"/>
        </w:rPr>
        <w:t xml:space="preserve"> </w:t>
      </w:r>
      <w:r w:rsidRPr="00091D29">
        <w:rPr>
          <w:rStyle w:val="StyleUnderline"/>
          <w:color w:val="FF0000"/>
        </w:rPr>
        <w:t xml:space="preserve">that we need </w:t>
      </w:r>
      <w:r w:rsidRPr="00091D29">
        <w:rPr>
          <w:rStyle w:val="Emphasis"/>
          <w:color w:val="FF0000"/>
        </w:rPr>
        <w:t>less capitalism, less growth, and less globalization</w:t>
      </w:r>
      <w:r w:rsidRPr="00091D29">
        <w:rPr>
          <w:color w:val="FF0000"/>
        </w:rPr>
        <w:t xml:space="preserve"> if we want to make the world a better and more equitable place, </w:t>
      </w:r>
      <w:r w:rsidRPr="00091D29">
        <w:rPr>
          <w:rStyle w:val="StyleUnderline"/>
          <w:color w:val="FF0000"/>
        </w:rPr>
        <w:t>with arguments focused on</w:t>
      </w:r>
      <w:r w:rsidRPr="00091D29">
        <w:rPr>
          <w:color w:val="FF0000"/>
        </w:rPr>
        <w:t xml:space="preserve"> applications to food, globalization, and a </w:t>
      </w:r>
      <w:r w:rsidRPr="00091D29">
        <w:rPr>
          <w:rStyle w:val="StyleUnderline"/>
          <w:color w:val="FF0000"/>
        </w:rPr>
        <w:t>just society</w:t>
      </w:r>
      <w:r w:rsidRPr="00091D29">
        <w:rPr>
          <w:color w:val="FF0000"/>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0C4C97B5" w14:textId="77777777" w:rsidR="001D2C1E" w:rsidRPr="00091D29" w:rsidRDefault="001D2C1E" w:rsidP="001D2C1E">
      <w:pPr>
        <w:rPr>
          <w:color w:val="FF0000"/>
        </w:rPr>
      </w:pPr>
      <w:r w:rsidRPr="00091D29">
        <w:rPr>
          <w:color w:val="FF0000"/>
        </w:rPr>
        <w:t xml:space="preserve">More generally, </w:t>
      </w:r>
      <w:r w:rsidRPr="00091D29">
        <w:rPr>
          <w:rStyle w:val="StyleUnderline"/>
          <w:color w:val="FF0000"/>
        </w:rPr>
        <w:t>discourse on global ethics, environment, and political theory</w:t>
      </w:r>
      <w:r w:rsidRPr="00091D29">
        <w:rPr>
          <w:color w:val="FF0000"/>
        </w:rPr>
        <w:t xml:space="preserve"> in much of academia—and in society—increasingly </w:t>
      </w:r>
      <w:r w:rsidRPr="00091D29">
        <w:rPr>
          <w:rStyle w:val="StyleUnderline"/>
          <w:color w:val="FF0000"/>
        </w:rPr>
        <w:t>features this anti-capitalist idea</w:t>
      </w:r>
      <w:r w:rsidRPr="00091D29">
        <w:rPr>
          <w:color w:val="FF0000"/>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7164B379" w14:textId="77777777" w:rsidR="001D2C1E" w:rsidRPr="00091D29" w:rsidRDefault="001D2C1E" w:rsidP="001D2C1E">
      <w:pPr>
        <w:rPr>
          <w:color w:val="FF0000"/>
        </w:rPr>
      </w:pPr>
      <w:r w:rsidRPr="00091D29">
        <w:rPr>
          <w:rStyle w:val="StyleUnderline"/>
          <w:color w:val="FF0000"/>
        </w:rPr>
        <w:t>It is</w:t>
      </w:r>
      <w:r w:rsidRPr="00091D29">
        <w:rPr>
          <w:color w:val="FF0000"/>
        </w:rPr>
        <w:t xml:space="preserve"> therefore </w:t>
      </w:r>
      <w:r w:rsidRPr="00091D29">
        <w:rPr>
          <w:rStyle w:val="StyleUnderline"/>
          <w:color w:val="FF0000"/>
        </w:rPr>
        <w:t xml:space="preserve">important to ask whether this anti-capitalist idea is justified by </w:t>
      </w:r>
      <w:r w:rsidRPr="00091D29">
        <w:rPr>
          <w:rStyle w:val="Emphasis"/>
          <w:color w:val="FF0000"/>
        </w:rPr>
        <w:t>reason and evidence</w:t>
      </w:r>
      <w:r w:rsidRPr="00091D29">
        <w:rPr>
          <w:color w:val="FF0000"/>
        </w:rPr>
        <w:t xml:space="preserve"> that is as strong as the degree of confidence placed in it by activists and many commentators on food ethics, global ethics, and political theory, more generally.</w:t>
      </w:r>
    </w:p>
    <w:p w14:paraId="3F46160E" w14:textId="77777777" w:rsidR="001D2C1E" w:rsidRPr="00091D29" w:rsidRDefault="001D2C1E" w:rsidP="001D2C1E">
      <w:pPr>
        <w:rPr>
          <w:color w:val="FF0000"/>
        </w:rPr>
      </w:pPr>
      <w:r w:rsidRPr="00091D29">
        <w:rPr>
          <w:color w:val="FF0000"/>
        </w:rPr>
        <w:t xml:space="preserve">In fact, many </w:t>
      </w:r>
      <w:r w:rsidRPr="00091D29">
        <w:rPr>
          <w:rStyle w:val="Emphasis"/>
          <w:color w:val="FF0000"/>
        </w:rPr>
        <w:t>experts</w:t>
      </w:r>
      <w:r w:rsidRPr="00091D29">
        <w:rPr>
          <w:color w:val="FF0000"/>
        </w:rPr>
        <w:t xml:space="preserve"> </w:t>
      </w:r>
      <w:r w:rsidRPr="00091D29">
        <w:rPr>
          <w:rStyle w:val="StyleUnderline"/>
          <w:color w:val="FF0000"/>
        </w:rPr>
        <w:t xml:space="preserve">argue that this </w:t>
      </w:r>
      <w:r w:rsidRPr="00091D29">
        <w:rPr>
          <w:rStyle w:val="StyleUnderline"/>
          <w:color w:val="FF0000"/>
          <w:highlight w:val="cyan"/>
        </w:rPr>
        <w:t xml:space="preserve">anti-capitalist idea </w:t>
      </w:r>
      <w:r w:rsidRPr="00091D29">
        <w:rPr>
          <w:rStyle w:val="StyleUnderline"/>
          <w:color w:val="FF0000"/>
        </w:rPr>
        <w:t xml:space="preserve">is </w:t>
      </w:r>
      <w:r w:rsidRPr="00091D29">
        <w:rPr>
          <w:rStyle w:val="Emphasis"/>
          <w:color w:val="FF0000"/>
          <w:highlight w:val="cyan"/>
        </w:rPr>
        <w:t>not supported</w:t>
      </w:r>
      <w:r w:rsidRPr="00091D29">
        <w:rPr>
          <w:rStyle w:val="Emphasis"/>
          <w:color w:val="FF0000"/>
        </w:rPr>
        <w:t xml:space="preserve"> by reason and argument and is actually wrong</w:t>
      </w:r>
      <w:r w:rsidRPr="00091D29">
        <w:rPr>
          <w:color w:val="FF0000"/>
        </w:rPr>
        <w:t xml:space="preserve">. The main contribution of this essay is to explain the structure of the leading arguments against the anti-capitalist idea, and in favor of the opposite conclusion. </w:t>
      </w:r>
      <w:r w:rsidRPr="00091D29">
        <w:rPr>
          <w:rStyle w:val="StyleUnderline"/>
          <w:color w:val="FF0000"/>
        </w:rPr>
        <w:t>I</w:t>
      </w:r>
      <w:r w:rsidRPr="00091D29">
        <w:rPr>
          <w:color w:val="FF0000"/>
        </w:rPr>
        <w:t xml:space="preserve"> begin by </w:t>
      </w:r>
      <w:r w:rsidRPr="00091D29">
        <w:rPr>
          <w:rStyle w:val="StyleUnderline"/>
          <w:color w:val="FF0000"/>
        </w:rPr>
        <w:t>focus</w:t>
      </w:r>
      <w:r w:rsidRPr="00091D29">
        <w:rPr>
          <w:color w:val="FF0000"/>
        </w:rPr>
        <w:t xml:space="preserve">ing </w:t>
      </w:r>
      <w:r w:rsidRPr="00091D29">
        <w:rPr>
          <w:rStyle w:val="StyleUnderline"/>
          <w:color w:val="FF0000"/>
        </w:rPr>
        <w:t>on</w:t>
      </w:r>
      <w:r w:rsidRPr="00091D29">
        <w:rPr>
          <w:color w:val="FF0000"/>
        </w:rPr>
        <w:t xml:space="preserve"> the general argument in favor of </w:t>
      </w:r>
      <w:r w:rsidRPr="00091D29">
        <w:rPr>
          <w:rStyle w:val="Emphasis"/>
          <w:color w:val="FF0000"/>
        </w:rPr>
        <w:t>well-regulated globalized capitalism</w:t>
      </w:r>
      <w:r w:rsidRPr="00091D29">
        <w:rPr>
          <w:rStyle w:val="StyleUnderline"/>
          <w:color w:val="FF0000"/>
        </w:rPr>
        <w:t xml:space="preserve"> as the key to a </w:t>
      </w:r>
      <w:r w:rsidRPr="00091D29">
        <w:rPr>
          <w:rStyle w:val="Emphasis"/>
          <w:color w:val="FF0000"/>
        </w:rPr>
        <w:t>just, flourishing, and environmentally healthy world</w:t>
      </w:r>
      <w:r w:rsidRPr="00091D29">
        <w:rPr>
          <w:rStyle w:val="StyleUnderline"/>
          <w:color w:val="FF0000"/>
        </w:rPr>
        <w:t>. This is</w:t>
      </w:r>
      <w:r w:rsidRPr="00091D29">
        <w:rPr>
          <w:color w:val="FF0000"/>
        </w:rPr>
        <w:t xml:space="preserve"> the most important of all of the arguments in terms of its consequences for health, wellbeing, and justice, and it is </w:t>
      </w:r>
      <w:r w:rsidRPr="00091D29">
        <w:rPr>
          <w:rStyle w:val="StyleUnderline"/>
          <w:color w:val="FF0000"/>
        </w:rPr>
        <w:t xml:space="preserve">endorsed by experts in the </w:t>
      </w:r>
      <w:r w:rsidRPr="00091D29">
        <w:rPr>
          <w:rStyle w:val="Emphasis"/>
          <w:color w:val="FF0000"/>
        </w:rPr>
        <w:t>empirically minded disciplines</w:t>
      </w:r>
      <w:r w:rsidRPr="00091D29">
        <w:rPr>
          <w:color w:val="FF0000"/>
        </w:rPr>
        <w:t xml:space="preserve"> best placed to analyze the issue, </w:t>
      </w:r>
      <w:r w:rsidRPr="00091D29">
        <w:rPr>
          <w:rStyle w:val="StyleUnderline"/>
          <w:color w:val="FF0000"/>
        </w:rPr>
        <w:t>including experts in long-run global development, human health, wellbeing, economics, law, public policy, and other related disciplines</w:t>
      </w:r>
      <w:r w:rsidRPr="00091D29">
        <w:rPr>
          <w:color w:val="FF0000"/>
        </w:rPr>
        <w:t xml:space="preserve">. On the basis of the arguments outlined below, </w:t>
      </w:r>
      <w:r w:rsidRPr="00091D29">
        <w:rPr>
          <w:rStyle w:val="StyleUnderline"/>
          <w:color w:val="FF0000"/>
        </w:rPr>
        <w:t>well-regulated capitalism has been endorsed</w:t>
      </w:r>
      <w:r w:rsidRPr="00091D29">
        <w:rPr>
          <w:color w:val="FF0000"/>
        </w:rPr>
        <w:t xml:space="preserve"> by recent Democratic presidents of the United States such as Barack Obama, and </w:t>
      </w:r>
      <w:r w:rsidRPr="00091D29">
        <w:rPr>
          <w:rStyle w:val="StyleUnderline"/>
          <w:color w:val="FF0000"/>
        </w:rPr>
        <w:t>by progressive Nobel laureates</w:t>
      </w:r>
      <w:r w:rsidRPr="00091D29">
        <w:rPr>
          <w:color w:val="FF0000"/>
        </w:rPr>
        <w:t xml:space="preserve"> who have devoted their lives to human development and more equitable societies, </w:t>
      </w:r>
      <w:r w:rsidRPr="00091D29">
        <w:rPr>
          <w:rStyle w:val="StyleUnderline"/>
          <w:color w:val="FF0000"/>
        </w:rPr>
        <w:t>as well as by</w:t>
      </w:r>
      <w:r w:rsidRPr="00091D29">
        <w:rPr>
          <w:color w:val="FF0000"/>
        </w:rPr>
        <w:t xml:space="preserve"> a wide range of </w:t>
      </w:r>
      <w:r w:rsidRPr="00091D29">
        <w:rPr>
          <w:rStyle w:val="StyleUnderline"/>
          <w:color w:val="FF0000"/>
        </w:rPr>
        <w:t xml:space="preserve">experts in government and leading </w:t>
      </w:r>
      <w:r w:rsidRPr="00091D29">
        <w:rPr>
          <w:rStyle w:val="Emphasis"/>
          <w:color w:val="FF0000"/>
        </w:rPr>
        <w:t>n</w:t>
      </w:r>
      <w:r w:rsidRPr="00091D29">
        <w:rPr>
          <w:color w:val="FF0000"/>
        </w:rPr>
        <w:t>on</w:t>
      </w:r>
      <w:r w:rsidRPr="00091D29">
        <w:rPr>
          <w:rStyle w:val="Emphasis"/>
          <w:color w:val="FF0000"/>
        </w:rPr>
        <w:t>g</w:t>
      </w:r>
      <w:r w:rsidRPr="00091D29">
        <w:rPr>
          <w:color w:val="FF0000"/>
        </w:rPr>
        <w:t xml:space="preserve">overnmental </w:t>
      </w:r>
      <w:r w:rsidRPr="00091D29">
        <w:rPr>
          <w:rStyle w:val="Emphasis"/>
          <w:color w:val="FF0000"/>
        </w:rPr>
        <w:t>o</w:t>
      </w:r>
      <w:r w:rsidRPr="00091D29">
        <w:rPr>
          <w:color w:val="FF0000"/>
        </w:rPr>
        <w:t>rganization</w:t>
      </w:r>
      <w:r w:rsidRPr="00091D29">
        <w:rPr>
          <w:rStyle w:val="Emphasis"/>
          <w:color w:val="FF0000"/>
        </w:rPr>
        <w:t>s</w:t>
      </w:r>
      <w:r w:rsidRPr="00091D29">
        <w:rPr>
          <w:color w:val="FF0000"/>
        </w:rPr>
        <w:t>.</w:t>
      </w:r>
    </w:p>
    <w:p w14:paraId="7EC8DC8A" w14:textId="77777777" w:rsidR="001D2C1E" w:rsidRPr="00091D29" w:rsidRDefault="001D2C1E" w:rsidP="001D2C1E">
      <w:pPr>
        <w:rPr>
          <w:color w:val="FF0000"/>
          <w:szCs w:val="16"/>
        </w:rPr>
      </w:pPr>
      <w:r w:rsidRPr="00091D29">
        <w:rPr>
          <w:color w:val="FF0000"/>
          <w:szCs w:val="16"/>
        </w:rPr>
        <w:lastRenderedPageBreak/>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7AC1A8F1" w14:textId="77777777" w:rsidR="001D2C1E" w:rsidRPr="00091D29" w:rsidRDefault="001D2C1E" w:rsidP="001D2C1E">
      <w:pPr>
        <w:rPr>
          <w:color w:val="FF0000"/>
          <w:szCs w:val="16"/>
        </w:rPr>
      </w:pPr>
      <w:r w:rsidRPr="00091D29">
        <w:rPr>
          <w:color w:val="FF0000"/>
          <w:szCs w:val="16"/>
        </w:rPr>
        <w:t>Arguments for and against Forms of Capitalism</w:t>
      </w:r>
    </w:p>
    <w:p w14:paraId="727B2DD8" w14:textId="77777777" w:rsidR="001D2C1E" w:rsidRPr="00091D29" w:rsidRDefault="001D2C1E" w:rsidP="001D2C1E">
      <w:pPr>
        <w:rPr>
          <w:color w:val="FF0000"/>
          <w:szCs w:val="16"/>
        </w:rPr>
      </w:pPr>
      <w:r w:rsidRPr="00091D29">
        <w:rPr>
          <w:color w:val="FF0000"/>
          <w:szCs w:val="16"/>
        </w:rPr>
        <w:t>The Argument against Capitalism</w:t>
      </w:r>
    </w:p>
    <w:p w14:paraId="7A9AA0E4" w14:textId="77777777" w:rsidR="001D2C1E" w:rsidRPr="00091D29" w:rsidRDefault="001D2C1E" w:rsidP="001D2C1E">
      <w:pPr>
        <w:rPr>
          <w:color w:val="FF0000"/>
        </w:rPr>
      </w:pPr>
      <w:r w:rsidRPr="00091D29">
        <w:rPr>
          <w:rStyle w:val="StyleUnderline"/>
          <w:color w:val="FF0000"/>
        </w:rPr>
        <w:t>Capitalism is</w:t>
      </w:r>
      <w:r w:rsidRPr="00091D29">
        <w:rPr>
          <w:color w:val="FF0000"/>
        </w:rPr>
        <w:t xml:space="preserve"> often </w:t>
      </w:r>
      <w:r w:rsidRPr="00091D29">
        <w:rPr>
          <w:rStyle w:val="StyleUnderline"/>
          <w:color w:val="FF0000"/>
        </w:rPr>
        <w:t>argued to be a key driver of many of society's ills: inequalities, pollution</w:t>
      </w:r>
      <w:r w:rsidRPr="00091D29">
        <w:rPr>
          <w:color w:val="FF0000"/>
        </w:rPr>
        <w:t xml:space="preserve">, land use changes, </w:t>
      </w:r>
      <w:r w:rsidRPr="00091D29">
        <w:rPr>
          <w:rStyle w:val="StyleUnderline"/>
          <w:color w:val="FF0000"/>
        </w:rPr>
        <w:t>and incentives that cause people to live differently than in their ideal dreams</w:t>
      </w:r>
      <w:r w:rsidRPr="00091D29">
        <w:rPr>
          <w:color w:val="FF0000"/>
        </w:rPr>
        <w:t>. Capitalism can sometimes deepen injustices. These negative consequences are easy to see—resting, as they do, at the center of many of society's greatest challenges.3</w:t>
      </w:r>
    </w:p>
    <w:p w14:paraId="191B3A8D" w14:textId="77777777" w:rsidR="001D2C1E" w:rsidRPr="00091D29" w:rsidRDefault="001D2C1E" w:rsidP="001D2C1E">
      <w:pPr>
        <w:rPr>
          <w:color w:val="FF0000"/>
          <w:szCs w:val="16"/>
        </w:rPr>
      </w:pPr>
      <w:r w:rsidRPr="00091D29">
        <w:rPr>
          <w:color w:val="FF0000"/>
          <w:szCs w:val="16"/>
        </w:rPr>
        <w:t>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population.</w:t>
      </w:r>
    </w:p>
    <w:p w14:paraId="44A1E01B" w14:textId="77777777" w:rsidR="001D2C1E" w:rsidRPr="00091D29" w:rsidRDefault="001D2C1E" w:rsidP="001D2C1E">
      <w:pPr>
        <w:rPr>
          <w:color w:val="FF0000"/>
          <w:szCs w:val="16"/>
        </w:rPr>
      </w:pPr>
      <w:r w:rsidRPr="00091D29">
        <w:rPr>
          <w:color w:val="FF0000"/>
          <w:szCs w:val="16"/>
        </w:rPr>
        <w:t>The Argument for Well-Regulated Capitalism</w:t>
      </w:r>
    </w:p>
    <w:p w14:paraId="111F3E15" w14:textId="77777777" w:rsidR="001D2C1E" w:rsidRPr="00091D29" w:rsidRDefault="001D2C1E" w:rsidP="001D2C1E">
      <w:pPr>
        <w:rPr>
          <w:color w:val="FF0000"/>
        </w:rPr>
      </w:pPr>
      <w:r w:rsidRPr="00091D29">
        <w:rPr>
          <w:color w:val="FF0000"/>
        </w:rPr>
        <w:t xml:space="preserve">However, </w:t>
      </w:r>
      <w:r w:rsidRPr="00091D29">
        <w:rPr>
          <w:rStyle w:val="Emphasis"/>
          <w:color w:val="FF0000"/>
        </w:rPr>
        <w:t>things are more complicated than the arguments above would suggest</w:t>
      </w:r>
      <w:r w:rsidRPr="00091D29">
        <w:rPr>
          <w:color w:val="FF0000"/>
        </w:rPr>
        <w:t xml:space="preserve">, and </w:t>
      </w:r>
      <w:r w:rsidRPr="00091D29">
        <w:rPr>
          <w:rStyle w:val="StyleUnderline"/>
          <w:color w:val="FF0000"/>
        </w:rPr>
        <w:t>the benefits of capitalism</w:t>
      </w:r>
      <w:r w:rsidRPr="00091D29">
        <w:rPr>
          <w:color w:val="FF0000"/>
        </w:rPr>
        <w:t xml:space="preserve">, especially for the world's poorest and most vulnerable people, </w:t>
      </w:r>
      <w:r w:rsidRPr="00091D29">
        <w:rPr>
          <w:rStyle w:val="StyleUnderline"/>
          <w:color w:val="FF0000"/>
        </w:rPr>
        <w:t>are</w:t>
      </w:r>
      <w:r w:rsidRPr="00091D29">
        <w:rPr>
          <w:color w:val="FF0000"/>
        </w:rPr>
        <w:t xml:space="preserve"> in fact myriad and </w:t>
      </w:r>
      <w:r w:rsidRPr="00091D29">
        <w:rPr>
          <w:rStyle w:val="Emphasis"/>
          <w:color w:val="FF0000"/>
        </w:rPr>
        <w:t>significant</w:t>
      </w:r>
      <w:r w:rsidRPr="00091D29">
        <w:rPr>
          <w:color w:val="FF0000"/>
        </w:rPr>
        <w:t xml:space="preserve">. In addition, as we will see in this section, many experts argue that </w:t>
      </w:r>
      <w:r w:rsidRPr="00091D29">
        <w:rPr>
          <w:rStyle w:val="Emphasis"/>
          <w:color w:val="FF0000"/>
          <w:highlight w:val="cyan"/>
        </w:rPr>
        <w:t xml:space="preserve">capitalism is not the </w:t>
      </w:r>
      <w:r w:rsidRPr="00091D29">
        <w:rPr>
          <w:rStyle w:val="Emphasis"/>
          <w:color w:val="FF0000"/>
        </w:rPr>
        <w:t xml:space="preserve">fundamental </w:t>
      </w:r>
      <w:r w:rsidRPr="00091D29">
        <w:rPr>
          <w:rStyle w:val="Emphasis"/>
          <w:color w:val="FF0000"/>
          <w:highlight w:val="cyan"/>
        </w:rPr>
        <w:t xml:space="preserve">cause of </w:t>
      </w:r>
      <w:r w:rsidRPr="00091D29">
        <w:rPr>
          <w:rStyle w:val="Emphasis"/>
          <w:color w:val="FF0000"/>
        </w:rPr>
        <w:t>the</w:t>
      </w:r>
      <w:r w:rsidRPr="00091D29">
        <w:rPr>
          <w:color w:val="FF0000"/>
        </w:rPr>
        <w:t xml:space="preserve"> previously described </w:t>
      </w:r>
      <w:r w:rsidRPr="00091D29">
        <w:rPr>
          <w:rStyle w:val="Emphasis"/>
          <w:color w:val="FF0000"/>
          <w:highlight w:val="cyan"/>
        </w:rPr>
        <w:t>problems</w:t>
      </w:r>
      <w:r w:rsidRPr="00091D29">
        <w:rPr>
          <w:color w:val="FF0000"/>
          <w:highlight w:val="cyan"/>
        </w:rPr>
        <w:t xml:space="preserve"> </w:t>
      </w:r>
      <w:r w:rsidRPr="00091D29">
        <w:rPr>
          <w:rStyle w:val="StyleUnderline"/>
          <w:color w:val="FF0000"/>
          <w:highlight w:val="cyan"/>
        </w:rPr>
        <w:t>but</w:t>
      </w:r>
      <w:r w:rsidRPr="00091D29">
        <w:rPr>
          <w:color w:val="FF0000"/>
          <w:highlight w:val="cyan"/>
        </w:rPr>
        <w:t xml:space="preserve"> </w:t>
      </w:r>
      <w:r w:rsidRPr="00091D29">
        <w:rPr>
          <w:color w:val="FF0000"/>
        </w:rPr>
        <w:t xml:space="preserve">rather </w:t>
      </w:r>
      <w:r w:rsidRPr="00091D29">
        <w:rPr>
          <w:rStyle w:val="StyleUnderline"/>
          <w:color w:val="FF0000"/>
        </w:rPr>
        <w:t xml:space="preserve">an essential component of the </w:t>
      </w:r>
      <w:r w:rsidRPr="00091D29">
        <w:rPr>
          <w:rStyle w:val="Emphasis"/>
          <w:color w:val="FF0000"/>
          <w:highlight w:val="cyan"/>
        </w:rPr>
        <w:t>best solution</w:t>
      </w:r>
      <w:r w:rsidRPr="00091D29">
        <w:rPr>
          <w:rStyle w:val="Emphasis"/>
          <w:color w:val="FF0000"/>
        </w:rPr>
        <w:t>s</w:t>
      </w:r>
      <w:r w:rsidRPr="00091D29">
        <w:rPr>
          <w:color w:val="FF0000"/>
        </w:rPr>
        <w:t xml:space="preserve"> to them </w:t>
      </w:r>
      <w:r w:rsidRPr="00091D29">
        <w:rPr>
          <w:rStyle w:val="StyleUnderline"/>
          <w:color w:val="FF0000"/>
        </w:rPr>
        <w:t>and</w:t>
      </w:r>
      <w:r w:rsidRPr="00091D29">
        <w:rPr>
          <w:color w:val="FF0000"/>
        </w:rPr>
        <w:t xml:space="preserve"> of </w:t>
      </w:r>
      <w:r w:rsidRPr="00091D29">
        <w:rPr>
          <w:rStyle w:val="StyleUnderline"/>
          <w:color w:val="FF0000"/>
        </w:rPr>
        <w:t>the best methods for promoting our goals of health, well-being, and justice</w:t>
      </w:r>
      <w:r w:rsidRPr="00091D29">
        <w:rPr>
          <w:color w:val="FF0000"/>
        </w:rPr>
        <w:t>.</w:t>
      </w:r>
    </w:p>
    <w:p w14:paraId="769D7009" w14:textId="77777777" w:rsidR="001D2C1E" w:rsidRPr="00091D29" w:rsidRDefault="001D2C1E" w:rsidP="001D2C1E">
      <w:pPr>
        <w:rPr>
          <w:color w:val="FF0000"/>
        </w:rPr>
      </w:pPr>
      <w:r w:rsidRPr="00091D29">
        <w:rPr>
          <w:color w:val="FF0000"/>
        </w:rPr>
        <w:t xml:space="preserve">To see where the defenders of capitalism are coming from, </w:t>
      </w:r>
      <w:r w:rsidRPr="00091D29">
        <w:rPr>
          <w:rStyle w:val="StyleUnderline"/>
          <w:color w:val="FF0000"/>
        </w:rPr>
        <w:t>consider</w:t>
      </w:r>
      <w:r w:rsidRPr="00091D29">
        <w:rPr>
          <w:color w:val="FF0000"/>
        </w:rPr>
        <w:t xml:space="preserve"> an analogy involving </w:t>
      </w:r>
      <w:r w:rsidRPr="00091D29">
        <w:rPr>
          <w:rStyle w:val="StyleUnderline"/>
          <w:color w:val="FF0000"/>
        </w:rPr>
        <w:t>a response to a pandemic: if a country administered a rushed</w:t>
      </w:r>
      <w:r w:rsidRPr="00091D29">
        <w:rPr>
          <w:color w:val="FF0000"/>
        </w:rPr>
        <w:t xml:space="preserve"> and untested </w:t>
      </w:r>
      <w:r w:rsidRPr="00091D29">
        <w:rPr>
          <w:rStyle w:val="StyleUnderline"/>
          <w:color w:val="FF0000"/>
        </w:rPr>
        <w:t>vaccine</w:t>
      </w:r>
      <w:r w:rsidRPr="00091D29">
        <w:rPr>
          <w:color w:val="FF0000"/>
        </w:rPr>
        <w:t xml:space="preserve"> to its population that ended up killing people, </w:t>
      </w:r>
      <w:r w:rsidRPr="00091D29">
        <w:rPr>
          <w:rStyle w:val="StyleUnderline"/>
          <w:color w:val="FF0000"/>
        </w:rPr>
        <w:t>we would not say that vaccines were the problem. Instead, the problem would be the</w:t>
      </w:r>
      <w:r w:rsidRPr="00091D29">
        <w:rPr>
          <w:color w:val="FF0000"/>
        </w:rPr>
        <w:t xml:space="preserve"> flawed and sloppy policies of vaccine </w:t>
      </w:r>
      <w:r w:rsidRPr="00091D29">
        <w:rPr>
          <w:rStyle w:val="StyleUnderline"/>
          <w:color w:val="FF0000"/>
        </w:rPr>
        <w:t>implementation. Vaccines might</w:t>
      </w:r>
      <w:r w:rsidRPr="00091D29">
        <w:rPr>
          <w:color w:val="FF0000"/>
        </w:rPr>
        <w:t xml:space="preserve"> easily </w:t>
      </w:r>
      <w:r w:rsidRPr="00091D29">
        <w:rPr>
          <w:rStyle w:val="Emphasis"/>
          <w:color w:val="FF0000"/>
        </w:rPr>
        <w:t>remain</w:t>
      </w:r>
      <w:r w:rsidRPr="00091D29">
        <w:rPr>
          <w:color w:val="FF0000"/>
        </w:rPr>
        <w:t xml:space="preserve"> absolutely </w:t>
      </w:r>
      <w:r w:rsidRPr="00091D29">
        <w:rPr>
          <w:rStyle w:val="Emphasis"/>
          <w:color w:val="FF0000"/>
        </w:rPr>
        <w:t>essential</w:t>
      </w:r>
      <w:r w:rsidRPr="00091D29">
        <w:rPr>
          <w:color w:val="FF0000"/>
        </w:rPr>
        <w:t xml:space="preserve"> to the correct response to such a pandemic </w:t>
      </w:r>
      <w:r w:rsidRPr="00091D29">
        <w:rPr>
          <w:rStyle w:val="StyleUnderline"/>
          <w:color w:val="FF0000"/>
        </w:rPr>
        <w:t>and could</w:t>
      </w:r>
      <w:r w:rsidRPr="00091D29">
        <w:rPr>
          <w:color w:val="FF0000"/>
        </w:rPr>
        <w:t xml:space="preserve"> </w:t>
      </w:r>
      <w:r w:rsidRPr="00091D29">
        <w:rPr>
          <w:rStyle w:val="StyleUnderline"/>
          <w:color w:val="FF0000"/>
        </w:rPr>
        <w:t>also be essential to promoting health</w:t>
      </w:r>
      <w:r w:rsidRPr="00091D29">
        <w:rPr>
          <w:color w:val="FF0000"/>
        </w:rPr>
        <w:t xml:space="preserve"> and flourishing, more generally.</w:t>
      </w:r>
    </w:p>
    <w:p w14:paraId="10E00342" w14:textId="77777777" w:rsidR="001D2C1E" w:rsidRPr="00091D29" w:rsidRDefault="001D2C1E" w:rsidP="001D2C1E">
      <w:pPr>
        <w:rPr>
          <w:color w:val="FF0000"/>
        </w:rPr>
      </w:pPr>
      <w:r w:rsidRPr="00091D29">
        <w:rPr>
          <w:rStyle w:val="StyleUnderline"/>
          <w:color w:val="FF0000"/>
        </w:rPr>
        <w:t>The argument is similar with capitalism</w:t>
      </w:r>
      <w:r w:rsidRPr="00091D29">
        <w:rPr>
          <w:color w:val="FF0000"/>
        </w:rPr>
        <w:t xml:space="preserve"> according to the leading mainstream arguments in favor of it: </w:t>
      </w:r>
      <w:r w:rsidRPr="00091D29">
        <w:rPr>
          <w:rStyle w:val="StyleUnderline"/>
          <w:color w:val="FF0000"/>
        </w:rPr>
        <w:t>Capitalism is an essential part of the best society we could have</w:t>
      </w:r>
      <w:r w:rsidRPr="00091D29">
        <w:rPr>
          <w:color w:val="FF0000"/>
        </w:rPr>
        <w:t xml:space="preserve">, just like vaccines are an essential part of the best response to a pandemic such as COVID-19. </w:t>
      </w:r>
      <w:r w:rsidRPr="00091D29">
        <w:rPr>
          <w:rStyle w:val="StyleUnderline"/>
          <w:color w:val="FF0000"/>
        </w:rPr>
        <w:t>But</w:t>
      </w:r>
      <w:r w:rsidRPr="00091D29">
        <w:rPr>
          <w:color w:val="FF0000"/>
        </w:rPr>
        <w:t xml:space="preserve"> </w:t>
      </w:r>
      <w:proofErr w:type="gramStart"/>
      <w:r w:rsidRPr="00091D29">
        <w:rPr>
          <w:color w:val="FF0000"/>
        </w:rPr>
        <w:t>of course</w:t>
      </w:r>
      <w:proofErr w:type="gramEnd"/>
      <w:r w:rsidRPr="00091D29">
        <w:rPr>
          <w:color w:val="FF0000"/>
        </w:rPr>
        <w:t xml:space="preserve"> both </w:t>
      </w:r>
      <w:r w:rsidRPr="00091D29">
        <w:rPr>
          <w:rStyle w:val="StyleUnderline"/>
          <w:color w:val="FF0000"/>
          <w:highlight w:val="cyan"/>
        </w:rPr>
        <w:t>cap</w:t>
      </w:r>
      <w:r w:rsidRPr="00091D29">
        <w:rPr>
          <w:rStyle w:val="StyleUnderline"/>
          <w:color w:val="FF0000"/>
        </w:rPr>
        <w:t>italism</w:t>
      </w:r>
      <w:r w:rsidRPr="00091D29">
        <w:rPr>
          <w:color w:val="FF0000"/>
        </w:rPr>
        <w:t xml:space="preserve"> and vaccines </w:t>
      </w:r>
      <w:r w:rsidRPr="00091D29">
        <w:rPr>
          <w:rStyle w:val="StyleUnderline"/>
          <w:color w:val="FF0000"/>
        </w:rPr>
        <w:t xml:space="preserve">can be </w:t>
      </w:r>
      <w:r w:rsidRPr="00091D29">
        <w:rPr>
          <w:rStyle w:val="StyleUnderline"/>
          <w:color w:val="FF0000"/>
          <w:highlight w:val="cyan"/>
        </w:rPr>
        <w:t>implemented poorly</w:t>
      </w:r>
      <w:r w:rsidRPr="00091D29">
        <w:rPr>
          <w:color w:val="FF0000"/>
        </w:rPr>
        <w:t xml:space="preserve">, and can even do harm, especially when combined with other incorrect policy decisions. But </w:t>
      </w:r>
      <w:r w:rsidRPr="00091D29">
        <w:rPr>
          <w:rStyle w:val="Emphasis"/>
          <w:color w:val="FF0000"/>
        </w:rPr>
        <w:t xml:space="preserve">that </w:t>
      </w:r>
      <w:r w:rsidRPr="00091D29">
        <w:rPr>
          <w:rStyle w:val="Emphasis"/>
          <w:color w:val="FF0000"/>
          <w:highlight w:val="cyan"/>
        </w:rPr>
        <w:t xml:space="preserve">does not mean </w:t>
      </w:r>
      <w:r w:rsidRPr="00091D29">
        <w:rPr>
          <w:rStyle w:val="Emphasis"/>
          <w:color w:val="FF0000"/>
        </w:rPr>
        <w:t xml:space="preserve">that </w:t>
      </w:r>
      <w:r w:rsidRPr="00091D29">
        <w:rPr>
          <w:rStyle w:val="Emphasis"/>
          <w:color w:val="FF0000"/>
          <w:highlight w:val="cyan"/>
        </w:rPr>
        <w:t xml:space="preserve">we should turn against </w:t>
      </w:r>
      <w:r w:rsidRPr="00091D29">
        <w:rPr>
          <w:rStyle w:val="Emphasis"/>
          <w:color w:val="FF0000"/>
        </w:rPr>
        <w:t>them</w:t>
      </w:r>
      <w:r w:rsidRPr="00091D29">
        <w:rPr>
          <w:color w:val="FF0000"/>
        </w:rPr>
        <w:t xml:space="preserve">—quite the opposite. </w:t>
      </w:r>
      <w:r w:rsidRPr="00091D29">
        <w:rPr>
          <w:rStyle w:val="StyleUnderline"/>
          <w:color w:val="FF0000"/>
        </w:rPr>
        <w:t xml:space="preserve">Instead, we should </w:t>
      </w:r>
      <w:r w:rsidRPr="00091D29">
        <w:rPr>
          <w:rStyle w:val="Emphasis"/>
          <w:color w:val="FF0000"/>
        </w:rPr>
        <w:t>embrace them as essential</w:t>
      </w:r>
      <w:r w:rsidRPr="00091D29">
        <w:rPr>
          <w:color w:val="FF0000"/>
        </w:rPr>
        <w:t xml:space="preserve"> to the best and most just outcomes for society, </w:t>
      </w:r>
      <w:r w:rsidRPr="00091D29">
        <w:rPr>
          <w:rStyle w:val="StyleUnderline"/>
          <w:color w:val="FF0000"/>
        </w:rPr>
        <w:t>and educate ourselves</w:t>
      </w:r>
      <w:r w:rsidRPr="00091D29">
        <w:rPr>
          <w:color w:val="FF0000"/>
        </w:rPr>
        <w:t xml:space="preserve"> and others </w:t>
      </w:r>
      <w:r w:rsidRPr="00091D29">
        <w:rPr>
          <w:rStyle w:val="StyleUnderline"/>
          <w:color w:val="FF0000"/>
        </w:rPr>
        <w:t>on</w:t>
      </w:r>
      <w:r w:rsidRPr="00091D29">
        <w:rPr>
          <w:color w:val="FF0000"/>
        </w:rPr>
        <w:t xml:space="preserve"> their importance and </w:t>
      </w:r>
      <w:r w:rsidRPr="00091D29">
        <w:rPr>
          <w:color w:val="FF0000"/>
        </w:rPr>
        <w:lastRenderedPageBreak/>
        <w:t xml:space="preserve">on </w:t>
      </w:r>
      <w:r w:rsidRPr="00091D29">
        <w:rPr>
          <w:rStyle w:val="StyleUnderline"/>
          <w:color w:val="FF0000"/>
        </w:rPr>
        <w:t xml:space="preserve">how they must be </w:t>
      </w:r>
      <w:r w:rsidRPr="00091D29">
        <w:rPr>
          <w:rStyle w:val="Emphasis"/>
          <w:color w:val="FF0000"/>
        </w:rPr>
        <w:t>properly designed and implemented</w:t>
      </w:r>
      <w:r w:rsidRPr="00091D29">
        <w:rPr>
          <w:color w:val="FF0000"/>
        </w:rPr>
        <w:t xml:space="preserve"> with other policies in order to best help us all. In fact, </w:t>
      </w:r>
      <w:r w:rsidRPr="00091D29">
        <w:rPr>
          <w:rStyle w:val="StyleUnderline"/>
          <w:color w:val="FF0000"/>
        </w:rPr>
        <w:t>the argument in favor of capitalism is even more dramatic because it claims that much more is at stake than even what is at stake in response to a global pandemic</w:t>
      </w:r>
      <w:r w:rsidRPr="00091D29">
        <w:rPr>
          <w:color w:val="FF0000"/>
        </w:rPr>
        <w:t>—</w:t>
      </w:r>
      <w:r w:rsidRPr="00091D29">
        <w:rPr>
          <w:rStyle w:val="StyleUnderline"/>
          <w:color w:val="FF0000"/>
        </w:rPr>
        <w:t>what is at stake with capitalism is</w:t>
      </w:r>
      <w:r w:rsidRPr="00091D29">
        <w:rPr>
          <w:color w:val="FF0000"/>
        </w:rPr>
        <w:t xml:space="preserve"> nothing less than </w:t>
      </w:r>
      <w:r w:rsidRPr="00091D29">
        <w:rPr>
          <w:rStyle w:val="Emphasis"/>
          <w:color w:val="FF0000"/>
        </w:rPr>
        <w:t>whether the world's poorest and most vulnerable billion people will remain in conditions of poverty and oppression</w:t>
      </w:r>
      <w:r w:rsidRPr="00091D29">
        <w:rPr>
          <w:color w:val="FF0000"/>
        </w:rPr>
        <w:t>, or if they will instead finally gain access to what is minimally necessary for basic health and wellbeing and become increasingly affluent and empowered. The argument in favor of capitalism proceeds as follows:</w:t>
      </w:r>
    </w:p>
    <w:p w14:paraId="7CE9A35C" w14:textId="77777777" w:rsidR="001D2C1E" w:rsidRPr="00091D29" w:rsidRDefault="001D2C1E" w:rsidP="001D2C1E">
      <w:pPr>
        <w:rPr>
          <w:color w:val="FF0000"/>
        </w:rPr>
      </w:pPr>
      <w:r w:rsidRPr="00091D29">
        <w:rPr>
          <w:color w:val="FF0000"/>
        </w:rPr>
        <w:t xml:space="preserve">Premise 1. Development and the past. </w:t>
      </w:r>
      <w:r w:rsidRPr="00091D29">
        <w:rPr>
          <w:rStyle w:val="StyleUnderline"/>
          <w:color w:val="FF0000"/>
        </w:rPr>
        <w:t>Over</w:t>
      </w:r>
      <w:r w:rsidRPr="00091D29">
        <w:rPr>
          <w:color w:val="FF0000"/>
        </w:rPr>
        <w:t xml:space="preserve"> the course of </w:t>
      </w:r>
      <w:r w:rsidRPr="00091D29">
        <w:rPr>
          <w:rStyle w:val="StyleUnderline"/>
          <w:color w:val="FF0000"/>
        </w:rPr>
        <w:t>recorded</w:t>
      </w:r>
      <w:r w:rsidRPr="00091D29">
        <w:rPr>
          <w:color w:val="FF0000"/>
        </w:rPr>
        <w:t xml:space="preserve"> human </w:t>
      </w:r>
      <w:r w:rsidRPr="00091D29">
        <w:rPr>
          <w:rStyle w:val="StyleUnderline"/>
          <w:color w:val="FF0000"/>
        </w:rPr>
        <w:t xml:space="preserve">history, the majority of </w:t>
      </w:r>
      <w:r w:rsidRPr="00091D29">
        <w:rPr>
          <w:rStyle w:val="StyleUnderline"/>
          <w:color w:val="FF0000"/>
          <w:highlight w:val="cyan"/>
        </w:rPr>
        <w:t>historical increases in health</w:t>
      </w:r>
      <w:r w:rsidRPr="00091D29">
        <w:rPr>
          <w:rStyle w:val="StyleUnderline"/>
          <w:color w:val="FF0000"/>
        </w:rPr>
        <w:t>, wellbeing, and justice have occurred in the last two centuries</w:t>
      </w:r>
      <w:r w:rsidRPr="00091D29">
        <w:rPr>
          <w:color w:val="FF0000"/>
        </w:rPr>
        <w:t xml:space="preserve">, largely </w:t>
      </w:r>
      <w:r w:rsidRPr="00091D29">
        <w:rPr>
          <w:rStyle w:val="StyleUnderline"/>
          <w:color w:val="FF0000"/>
        </w:rPr>
        <w:t>as a result of</w:t>
      </w:r>
      <w:r w:rsidRPr="00091D29">
        <w:rPr>
          <w:color w:val="FF0000"/>
        </w:rPr>
        <w:t xml:space="preserve"> societies adopting or moving toward </w:t>
      </w:r>
      <w:r w:rsidRPr="00091D29">
        <w:rPr>
          <w:rStyle w:val="Emphasis"/>
          <w:color w:val="FF0000"/>
        </w:rPr>
        <w:t>capitalism</w:t>
      </w:r>
      <w:r w:rsidRPr="00091D29">
        <w:rPr>
          <w:color w:val="FF0000"/>
        </w:rPr>
        <w:t xml:space="preserve">. </w:t>
      </w:r>
      <w:r w:rsidRPr="00091D29">
        <w:rPr>
          <w:rStyle w:val="StyleUnderline"/>
          <w:color w:val="FF0000"/>
        </w:rPr>
        <w:t>Capitalism is a relevant cause of these improvements</w:t>
      </w:r>
      <w:r w:rsidRPr="00091D29">
        <w:rPr>
          <w:color w:val="FF0000"/>
        </w:rPr>
        <w:t xml:space="preserve">, in the sense that </w:t>
      </w:r>
      <w:r w:rsidRPr="00091D29">
        <w:rPr>
          <w:rStyle w:val="StyleUnderline"/>
          <w:color w:val="FF0000"/>
        </w:rPr>
        <w:t xml:space="preserve">they </w:t>
      </w:r>
      <w:r w:rsidRPr="00091D29">
        <w:rPr>
          <w:rStyle w:val="StyleUnderline"/>
          <w:color w:val="FF0000"/>
          <w:highlight w:val="cyan"/>
        </w:rPr>
        <w:t>could not have happened</w:t>
      </w:r>
      <w:r w:rsidRPr="00091D29">
        <w:rPr>
          <w:color w:val="FF0000"/>
          <w:highlight w:val="cyan"/>
        </w:rPr>
        <w:t xml:space="preserve"> </w:t>
      </w:r>
      <w:r w:rsidRPr="00091D29">
        <w:rPr>
          <w:color w:val="FF0000"/>
        </w:rPr>
        <w:t xml:space="preserve">to such a degree </w:t>
      </w:r>
      <w:r w:rsidRPr="00091D29">
        <w:rPr>
          <w:rStyle w:val="StyleUnderline"/>
          <w:color w:val="FF0000"/>
        </w:rPr>
        <w:t xml:space="preserve">if it were not for capitalism and would </w:t>
      </w:r>
      <w:r w:rsidRPr="00091D29">
        <w:rPr>
          <w:rStyle w:val="Emphasis"/>
          <w:color w:val="FF0000"/>
        </w:rPr>
        <w:t xml:space="preserve">not have happened to the same degree </w:t>
      </w:r>
      <w:r w:rsidRPr="00091D29">
        <w:rPr>
          <w:rStyle w:val="Emphasis"/>
          <w:color w:val="FF0000"/>
          <w:highlight w:val="cyan"/>
        </w:rPr>
        <w:t>under any alt</w:t>
      </w:r>
      <w:r w:rsidRPr="00091D29">
        <w:rPr>
          <w:rStyle w:val="Emphasis"/>
          <w:color w:val="FF0000"/>
        </w:rPr>
        <w:t>ernative</w:t>
      </w:r>
      <w:r w:rsidRPr="00091D29">
        <w:rPr>
          <w:color w:val="FF0000"/>
        </w:rPr>
        <w:t xml:space="preserve"> </w:t>
      </w:r>
      <w:proofErr w:type="spellStart"/>
      <w:r w:rsidRPr="00091D29">
        <w:rPr>
          <w:color w:val="FF0000"/>
        </w:rPr>
        <w:t>noncapitalist</w:t>
      </w:r>
      <w:proofErr w:type="spellEnd"/>
      <w:r w:rsidRPr="00091D29">
        <w:rPr>
          <w:color w:val="FF0000"/>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091D29">
        <w:rPr>
          <w:rStyle w:val="StyleUnderline"/>
          <w:color w:val="FF0000"/>
        </w:rPr>
        <w:t xml:space="preserve">health, wellbeing, and justice are largely driven by increasing investments in public goods. The scale of increased wealth necessary to maximize these investments requires </w:t>
      </w:r>
      <w:r w:rsidRPr="00091D29">
        <w:rPr>
          <w:rStyle w:val="Emphasis"/>
          <w:color w:val="FF0000"/>
        </w:rPr>
        <w:t>capitalism</w:t>
      </w:r>
      <w:r w:rsidRPr="00091D29">
        <w:rPr>
          <w:color w:val="FF0000"/>
        </w:rPr>
        <w:t xml:space="preserve">. Thus, </w:t>
      </w:r>
      <w:r w:rsidRPr="00091D29">
        <w:rPr>
          <w:rStyle w:val="StyleUnderline"/>
          <w:color w:val="FF0000"/>
        </w:rPr>
        <w:t>as capitalist societies have become dramatically wealthier</w:t>
      </w:r>
      <w:r w:rsidRPr="00091D29">
        <w:rPr>
          <w:color w:val="FF0000"/>
        </w:rPr>
        <w:t xml:space="preserve"> over the past hundred years (and wealthier than societies with alternative systems), </w:t>
      </w:r>
      <w:r w:rsidRPr="00091D29">
        <w:rPr>
          <w:rStyle w:val="StyleUnderline"/>
          <w:color w:val="FF0000"/>
        </w:rPr>
        <w:t xml:space="preserve">this has allowed </w:t>
      </w:r>
      <w:r w:rsidRPr="00091D29">
        <w:rPr>
          <w:rStyle w:val="Emphasis"/>
          <w:color w:val="FF0000"/>
        </w:rPr>
        <w:t>larger investments in public goods</w:t>
      </w:r>
      <w:r w:rsidRPr="00091D29">
        <w:rPr>
          <w:rStyle w:val="StyleUnderline"/>
          <w:color w:val="FF0000"/>
        </w:rPr>
        <w:t>,</w:t>
      </w:r>
      <w:r w:rsidRPr="00091D29">
        <w:rPr>
          <w:color w:val="FF0000"/>
        </w:rPr>
        <w:t xml:space="preserve"> which simply has not been possible in a sustained way in societies without the greater wealth that capitalism makes possible. Important </w:t>
      </w:r>
      <w:r w:rsidRPr="00091D29">
        <w:rPr>
          <w:rStyle w:val="StyleUnderline"/>
          <w:color w:val="FF0000"/>
        </w:rPr>
        <w:t>investments in public goods include</w:t>
      </w:r>
      <w:r w:rsidRPr="00091D29">
        <w:rPr>
          <w:color w:val="FF0000"/>
        </w:rPr>
        <w:t xml:space="preserve"> investments in basic </w:t>
      </w:r>
      <w:r w:rsidRPr="00091D29">
        <w:rPr>
          <w:rStyle w:val="Emphasis"/>
          <w:color w:val="FF0000"/>
        </w:rPr>
        <w:t>medical knowledge</w:t>
      </w:r>
      <w:r w:rsidRPr="00091D29">
        <w:rPr>
          <w:color w:val="FF0000"/>
        </w:rPr>
        <w:t xml:space="preserve">, in health and nutrition programs, </w:t>
      </w:r>
      <w:r w:rsidRPr="00091D29">
        <w:rPr>
          <w:rStyle w:val="StyleUnderline"/>
          <w:color w:val="FF0000"/>
        </w:rPr>
        <w:t>and</w:t>
      </w:r>
      <w:r w:rsidRPr="00091D29">
        <w:rPr>
          <w:color w:val="FF0000"/>
        </w:rPr>
        <w:t xml:space="preserve"> in the institutional </w:t>
      </w:r>
      <w:r w:rsidRPr="00091D29">
        <w:rPr>
          <w:rStyle w:val="StyleUnderline"/>
          <w:color w:val="FF0000"/>
        </w:rPr>
        <w:t>capacity</w:t>
      </w:r>
      <w:r w:rsidRPr="00091D29">
        <w:rPr>
          <w:color w:val="FF0000"/>
        </w:rPr>
        <w:t xml:space="preserve"> and know-how </w:t>
      </w:r>
      <w:r w:rsidRPr="00091D29">
        <w:rPr>
          <w:rStyle w:val="StyleUnderline"/>
          <w:color w:val="FF0000"/>
        </w:rPr>
        <w:t xml:space="preserve">to </w:t>
      </w:r>
      <w:r w:rsidRPr="00091D29">
        <w:rPr>
          <w:rStyle w:val="Emphasis"/>
          <w:color w:val="FF0000"/>
        </w:rPr>
        <w:t>regulate</w:t>
      </w:r>
      <w:r w:rsidRPr="00091D29">
        <w:rPr>
          <w:color w:val="FF0000"/>
        </w:rPr>
        <w:t xml:space="preserve"> society and </w:t>
      </w:r>
      <w:r w:rsidRPr="00091D29">
        <w:rPr>
          <w:rStyle w:val="Emphasis"/>
          <w:color w:val="FF0000"/>
        </w:rPr>
        <w:t>capitalism</w:t>
      </w:r>
      <w:r w:rsidRPr="00091D29">
        <w:rPr>
          <w:rStyle w:val="StyleUnderline"/>
          <w:color w:val="FF0000"/>
        </w:rPr>
        <w:t xml:space="preserve"> itself</w:t>
      </w:r>
      <w:r w:rsidRPr="00091D29">
        <w:rPr>
          <w:color w:val="FF0000"/>
        </w:rPr>
        <w:t xml:space="preserve">. As a result, </w:t>
      </w:r>
      <w:r w:rsidRPr="00091D29">
        <w:rPr>
          <w:rStyle w:val="StyleUnderline"/>
          <w:color w:val="FF0000"/>
          <w:highlight w:val="cyan"/>
        </w:rPr>
        <w:t>cap</w:t>
      </w:r>
      <w:r w:rsidRPr="00091D29">
        <w:rPr>
          <w:rStyle w:val="StyleUnderline"/>
          <w:color w:val="FF0000"/>
        </w:rPr>
        <w:t xml:space="preserve">italism </w:t>
      </w:r>
      <w:r w:rsidRPr="00091D29">
        <w:rPr>
          <w:rStyle w:val="StyleUnderline"/>
          <w:color w:val="FF0000"/>
          <w:highlight w:val="cyan"/>
        </w:rPr>
        <w:t xml:space="preserve">is a </w:t>
      </w:r>
      <w:r w:rsidRPr="00091D29">
        <w:rPr>
          <w:rStyle w:val="Emphasis"/>
          <w:color w:val="FF0000"/>
        </w:rPr>
        <w:t xml:space="preserve">primary </w:t>
      </w:r>
      <w:r w:rsidRPr="00091D29">
        <w:rPr>
          <w:rStyle w:val="Emphasis"/>
          <w:color w:val="FF0000"/>
          <w:highlight w:val="cyan"/>
        </w:rPr>
        <w:t>driver</w:t>
      </w:r>
      <w:r w:rsidRPr="00091D29">
        <w:rPr>
          <w:rStyle w:val="StyleUnderline"/>
          <w:color w:val="FF0000"/>
          <w:highlight w:val="cyan"/>
        </w:rPr>
        <w:t xml:space="preserve"> of </w:t>
      </w:r>
      <w:r w:rsidRPr="00091D29">
        <w:rPr>
          <w:rStyle w:val="StyleUnderline"/>
          <w:color w:val="FF0000"/>
        </w:rPr>
        <w:t xml:space="preserve">positive outcomes in </w:t>
      </w:r>
      <w:r w:rsidRPr="00091D29">
        <w:rPr>
          <w:rStyle w:val="Emphasis"/>
          <w:color w:val="FF0000"/>
        </w:rPr>
        <w:t>health and wellbeing</w:t>
      </w:r>
      <w:r w:rsidRPr="00091D29">
        <w:rPr>
          <w:color w:val="FF0000"/>
        </w:rPr>
        <w:t xml:space="preserve"> (</w:t>
      </w:r>
      <w:r w:rsidRPr="00091D29">
        <w:rPr>
          <w:rStyle w:val="StyleUnderline"/>
          <w:color w:val="FF0000"/>
        </w:rPr>
        <w:t>such as</w:t>
      </w:r>
      <w:r w:rsidRPr="00091D29">
        <w:rPr>
          <w:color w:val="FF0000"/>
        </w:rPr>
        <w:t xml:space="preserve"> increased </w:t>
      </w:r>
      <w:r w:rsidRPr="00091D29">
        <w:rPr>
          <w:rStyle w:val="Emphasis"/>
          <w:color w:val="FF0000"/>
          <w:highlight w:val="cyan"/>
        </w:rPr>
        <w:t>life expectancy</w:t>
      </w:r>
      <w:r w:rsidRPr="00091D29">
        <w:rPr>
          <w:color w:val="FF0000"/>
        </w:rPr>
        <w:t xml:space="preserve">, </w:t>
      </w:r>
      <w:r w:rsidRPr="00091D29">
        <w:rPr>
          <w:rStyle w:val="Emphasis"/>
          <w:color w:val="FF0000"/>
          <w:highlight w:val="cyan"/>
        </w:rPr>
        <w:t xml:space="preserve">lowered </w:t>
      </w:r>
      <w:r w:rsidRPr="00091D29">
        <w:rPr>
          <w:rStyle w:val="Emphasis"/>
          <w:color w:val="FF0000"/>
        </w:rPr>
        <w:t xml:space="preserve">child and maternal </w:t>
      </w:r>
      <w:r w:rsidRPr="00091D29">
        <w:rPr>
          <w:rStyle w:val="Emphasis"/>
          <w:color w:val="FF0000"/>
          <w:highlight w:val="cyan"/>
        </w:rPr>
        <w:t>mortality</w:t>
      </w:r>
      <w:r w:rsidRPr="00091D29">
        <w:rPr>
          <w:color w:val="FF0000"/>
        </w:rPr>
        <w:t xml:space="preserve">, </w:t>
      </w:r>
      <w:r w:rsidRPr="00091D29">
        <w:rPr>
          <w:rStyle w:val="StyleUnderline"/>
          <w:color w:val="FF0000"/>
          <w:highlight w:val="cyan"/>
        </w:rPr>
        <w:t xml:space="preserve">adequate calories </w:t>
      </w:r>
      <w:r w:rsidRPr="00091D29">
        <w:rPr>
          <w:rStyle w:val="StyleUnderline"/>
          <w:color w:val="FF0000"/>
        </w:rPr>
        <w:t xml:space="preserve">per day, </w:t>
      </w:r>
      <w:r w:rsidRPr="00091D29">
        <w:rPr>
          <w:rStyle w:val="Emphasis"/>
          <w:color w:val="FF0000"/>
          <w:highlight w:val="cyan"/>
        </w:rPr>
        <w:t xml:space="preserve">minimized </w:t>
      </w:r>
      <w:r w:rsidRPr="00091D29">
        <w:rPr>
          <w:rStyle w:val="Emphasis"/>
          <w:color w:val="FF0000"/>
        </w:rPr>
        <w:t xml:space="preserve">infectious </w:t>
      </w:r>
      <w:r w:rsidRPr="00091D29">
        <w:rPr>
          <w:rStyle w:val="Emphasis"/>
          <w:color w:val="FF0000"/>
          <w:highlight w:val="cyan"/>
        </w:rPr>
        <w:t xml:space="preserve">disease </w:t>
      </w:r>
      <w:r w:rsidRPr="00091D29">
        <w:rPr>
          <w:rStyle w:val="Emphasis"/>
          <w:color w:val="FF0000"/>
        </w:rPr>
        <w:t>rates</w:t>
      </w:r>
      <w:r w:rsidRPr="00091D29">
        <w:rPr>
          <w:rStyle w:val="StyleUnderline"/>
          <w:color w:val="FF0000"/>
        </w:rPr>
        <w:t xml:space="preserve">, a </w:t>
      </w:r>
      <w:r w:rsidRPr="00091D29">
        <w:rPr>
          <w:rStyle w:val="StyleUnderline"/>
          <w:color w:val="FF0000"/>
          <w:highlight w:val="cyan"/>
        </w:rPr>
        <w:t xml:space="preserve">lower </w:t>
      </w:r>
      <w:r w:rsidRPr="00091D29">
        <w:rPr>
          <w:rStyle w:val="StyleUnderline"/>
          <w:color w:val="FF0000"/>
        </w:rPr>
        <w:t xml:space="preserve">percentage and number of people in </w:t>
      </w:r>
      <w:r w:rsidRPr="00091D29">
        <w:rPr>
          <w:rStyle w:val="Emphasis"/>
          <w:color w:val="FF0000"/>
          <w:highlight w:val="cyan"/>
        </w:rPr>
        <w:t>poverty</w:t>
      </w:r>
      <w:r w:rsidRPr="00091D29">
        <w:rPr>
          <w:rStyle w:val="StyleUnderline"/>
          <w:color w:val="FF0000"/>
        </w:rPr>
        <w:t xml:space="preserve">, and more reported </w:t>
      </w:r>
      <w:r w:rsidRPr="00091D29">
        <w:rPr>
          <w:rStyle w:val="Emphasis"/>
          <w:color w:val="FF0000"/>
          <w:highlight w:val="cyan"/>
        </w:rPr>
        <w:t>happiness</w:t>
      </w:r>
      <w:r w:rsidRPr="00091D29">
        <w:rPr>
          <w:color w:val="FF0000"/>
        </w:rPr>
        <w:t xml:space="preserve">);5 </w:t>
      </w:r>
      <w:r w:rsidRPr="00091D29">
        <w:rPr>
          <w:rStyle w:val="StyleUnderline"/>
          <w:color w:val="FF0000"/>
        </w:rPr>
        <w:t xml:space="preserve">and in </w:t>
      </w:r>
      <w:r w:rsidRPr="00091D29">
        <w:rPr>
          <w:rStyle w:val="Emphasis"/>
          <w:color w:val="FF0000"/>
        </w:rPr>
        <w:t>justice</w:t>
      </w:r>
      <w:r w:rsidRPr="00091D29">
        <w:rPr>
          <w:color w:val="FF0000"/>
        </w:rPr>
        <w:t xml:space="preserve"> (</w:t>
      </w:r>
      <w:r w:rsidRPr="00091D29">
        <w:rPr>
          <w:rStyle w:val="StyleUnderline"/>
          <w:color w:val="FF0000"/>
        </w:rPr>
        <w:t xml:space="preserve">such as </w:t>
      </w:r>
      <w:r w:rsidRPr="00091D29">
        <w:rPr>
          <w:rStyle w:val="StyleUnderline"/>
          <w:color w:val="FF0000"/>
          <w:highlight w:val="cyan"/>
        </w:rPr>
        <w:t xml:space="preserve">reduced </w:t>
      </w:r>
      <w:r w:rsidRPr="00091D29">
        <w:rPr>
          <w:rStyle w:val="StyleUnderline"/>
          <w:color w:val="FF0000"/>
        </w:rPr>
        <w:t xml:space="preserve">deaths from </w:t>
      </w:r>
      <w:r w:rsidRPr="00091D29">
        <w:rPr>
          <w:rStyle w:val="Emphasis"/>
          <w:color w:val="FF0000"/>
          <w:highlight w:val="cyan"/>
        </w:rPr>
        <w:t>war</w:t>
      </w:r>
      <w:r w:rsidRPr="00091D29">
        <w:rPr>
          <w:rStyle w:val="StyleUnderline"/>
          <w:color w:val="FF0000"/>
          <w:highlight w:val="cyan"/>
        </w:rPr>
        <w:t xml:space="preserve"> </w:t>
      </w:r>
      <w:r w:rsidRPr="00091D29">
        <w:rPr>
          <w:rStyle w:val="StyleUnderline"/>
          <w:color w:val="FF0000"/>
        </w:rPr>
        <w:t xml:space="preserve">and homicide; </w:t>
      </w:r>
      <w:r w:rsidRPr="00091D29">
        <w:rPr>
          <w:rStyle w:val="StyleUnderline"/>
          <w:color w:val="FF0000"/>
          <w:highlight w:val="cyan"/>
        </w:rPr>
        <w:t>higher</w:t>
      </w:r>
      <w:r w:rsidRPr="00091D29">
        <w:rPr>
          <w:color w:val="FF0000"/>
          <w:highlight w:val="cyan"/>
        </w:rPr>
        <w:t xml:space="preserve"> </w:t>
      </w:r>
      <w:r w:rsidRPr="00091D29">
        <w:rPr>
          <w:color w:val="FF0000"/>
        </w:rPr>
        <w:t xml:space="preserve">rankings in </w:t>
      </w:r>
      <w:r w:rsidRPr="00091D29">
        <w:rPr>
          <w:rStyle w:val="Emphasis"/>
          <w:color w:val="FF0000"/>
        </w:rPr>
        <w:t xml:space="preserve">human </w:t>
      </w:r>
      <w:r w:rsidRPr="00091D29">
        <w:rPr>
          <w:rStyle w:val="Emphasis"/>
          <w:color w:val="FF0000"/>
          <w:highlight w:val="cyan"/>
        </w:rPr>
        <w:t>rights</w:t>
      </w:r>
      <w:r w:rsidRPr="00091D29">
        <w:rPr>
          <w:color w:val="FF0000"/>
          <w:highlight w:val="cyan"/>
        </w:rPr>
        <w:t xml:space="preserve"> </w:t>
      </w:r>
      <w:r w:rsidRPr="00091D29">
        <w:rPr>
          <w:color w:val="FF0000"/>
        </w:rPr>
        <w:t xml:space="preserve">indices; the </w:t>
      </w:r>
      <w:r w:rsidRPr="00091D29">
        <w:rPr>
          <w:rStyle w:val="StyleUnderline"/>
          <w:color w:val="FF0000"/>
          <w:highlight w:val="cyan"/>
        </w:rPr>
        <w:t>reduced</w:t>
      </w:r>
      <w:r w:rsidRPr="00091D29">
        <w:rPr>
          <w:color w:val="FF0000"/>
          <w:highlight w:val="cyan"/>
        </w:rPr>
        <w:t xml:space="preserve"> </w:t>
      </w:r>
      <w:r w:rsidRPr="00091D29">
        <w:rPr>
          <w:color w:val="FF0000"/>
        </w:rPr>
        <w:t xml:space="preserve">prevalence of </w:t>
      </w:r>
      <w:r w:rsidRPr="00091D29">
        <w:rPr>
          <w:rStyle w:val="Emphasis"/>
          <w:color w:val="FF0000"/>
          <w:highlight w:val="cyan"/>
        </w:rPr>
        <w:t>racist</w:t>
      </w:r>
      <w:r w:rsidRPr="00091D29">
        <w:rPr>
          <w:rStyle w:val="Emphasis"/>
          <w:color w:val="FF0000"/>
        </w:rPr>
        <w:t xml:space="preserve">, sexist, homophobic </w:t>
      </w:r>
      <w:r w:rsidRPr="00091D29">
        <w:rPr>
          <w:rStyle w:val="Emphasis"/>
          <w:color w:val="FF0000"/>
          <w:highlight w:val="cyan"/>
        </w:rPr>
        <w:t>opinions</w:t>
      </w:r>
      <w:r w:rsidRPr="00091D29">
        <w:rPr>
          <w:color w:val="FF0000"/>
        </w:rPr>
        <w:t xml:space="preserve"> in surveys; </w:t>
      </w:r>
      <w:r w:rsidRPr="00091D29">
        <w:rPr>
          <w:rStyle w:val="StyleUnderline"/>
          <w:color w:val="FF0000"/>
          <w:highlight w:val="cyan"/>
        </w:rPr>
        <w:t xml:space="preserve">and </w:t>
      </w:r>
      <w:r w:rsidRPr="00091D29">
        <w:rPr>
          <w:rStyle w:val="StyleUnderline"/>
          <w:color w:val="FF0000"/>
        </w:rPr>
        <w:t xml:space="preserve">higher </w:t>
      </w:r>
      <w:r w:rsidRPr="00091D29">
        <w:rPr>
          <w:rStyle w:val="StyleUnderline"/>
          <w:color w:val="FF0000"/>
          <w:highlight w:val="cyan"/>
        </w:rPr>
        <w:t>literacy</w:t>
      </w:r>
      <w:r w:rsidRPr="00091D29">
        <w:rPr>
          <w:color w:val="FF0000"/>
          <w:highlight w:val="cyan"/>
        </w:rPr>
        <w:t xml:space="preserve"> </w:t>
      </w:r>
      <w:r w:rsidRPr="00091D29">
        <w:rPr>
          <w:color w:val="FF0000"/>
        </w:rPr>
        <w:t xml:space="preserve">rates).6 These </w:t>
      </w:r>
      <w:r w:rsidRPr="00091D29">
        <w:rPr>
          <w:rStyle w:val="Emphasis"/>
          <w:color w:val="FF0000"/>
          <w:highlight w:val="cyan"/>
        </w:rPr>
        <w:t xml:space="preserve">quantifiable </w:t>
      </w:r>
      <w:r w:rsidRPr="00091D29">
        <w:rPr>
          <w:rStyle w:val="Emphasis"/>
          <w:color w:val="FF0000"/>
        </w:rPr>
        <w:t xml:space="preserve">positive </w:t>
      </w:r>
      <w:r w:rsidRPr="00091D29">
        <w:rPr>
          <w:rStyle w:val="Emphasis"/>
          <w:color w:val="FF0000"/>
          <w:highlight w:val="cyan"/>
        </w:rPr>
        <w:t xml:space="preserve">consequences </w:t>
      </w:r>
      <w:r w:rsidRPr="00091D29">
        <w:rPr>
          <w:rStyle w:val="Emphasis"/>
          <w:color w:val="FF0000"/>
        </w:rPr>
        <w:t>of global capitalism</w:t>
      </w:r>
      <w:r w:rsidRPr="00091D29">
        <w:rPr>
          <w:color w:val="FF0000"/>
        </w:rPr>
        <w:t xml:space="preserve"> dramatically </w:t>
      </w:r>
      <w:r w:rsidRPr="00091D29">
        <w:rPr>
          <w:rStyle w:val="Emphasis"/>
          <w:color w:val="FF0000"/>
          <w:highlight w:val="cyan"/>
        </w:rPr>
        <w:t>outweigh</w:t>
      </w:r>
      <w:r w:rsidRPr="00091D29">
        <w:rPr>
          <w:rStyle w:val="StyleUnderline"/>
          <w:color w:val="FF0000"/>
          <w:highlight w:val="cyan"/>
        </w:rPr>
        <w:t xml:space="preserve"> </w:t>
      </w:r>
      <w:r w:rsidRPr="00091D29">
        <w:rPr>
          <w:rStyle w:val="StyleUnderline"/>
          <w:color w:val="FF0000"/>
        </w:rPr>
        <w:t>the negative consequences</w:t>
      </w:r>
      <w:r w:rsidRPr="00091D29">
        <w:rPr>
          <w:color w:val="FF0000"/>
        </w:rPr>
        <w:t xml:space="preserve"> (such as deaths from pollution in the course of development), with the result that </w:t>
      </w:r>
      <w:r w:rsidRPr="00091D29">
        <w:rPr>
          <w:rStyle w:val="StyleUnderline"/>
          <w:color w:val="FF0000"/>
        </w:rPr>
        <w:t xml:space="preserve">the net benefits from capitalism in terms of health, wellbeing, and justice have been greater than they would have been under any known </w:t>
      </w:r>
      <w:proofErr w:type="spellStart"/>
      <w:r w:rsidRPr="00091D29">
        <w:rPr>
          <w:rStyle w:val="StyleUnderline"/>
          <w:color w:val="FF0000"/>
        </w:rPr>
        <w:t>noncapitalist</w:t>
      </w:r>
      <w:proofErr w:type="spellEnd"/>
      <w:r w:rsidRPr="00091D29">
        <w:rPr>
          <w:rStyle w:val="StyleUnderline"/>
          <w:color w:val="FF0000"/>
        </w:rPr>
        <w:t xml:space="preserve"> approach</w:t>
      </w:r>
      <w:r w:rsidRPr="00091D29">
        <w:rPr>
          <w:color w:val="FF0000"/>
        </w:rPr>
        <w:t xml:space="preserve"> to structuring society.7</w:t>
      </w:r>
    </w:p>
    <w:p w14:paraId="2A2CFCF4" w14:textId="77777777" w:rsidR="001D2C1E" w:rsidRPr="00091D29" w:rsidRDefault="001D2C1E" w:rsidP="001D2C1E">
      <w:pPr>
        <w:rPr>
          <w:color w:val="FF0000"/>
        </w:rPr>
      </w:pPr>
      <w:r w:rsidRPr="00091D29">
        <w:rPr>
          <w:color w:val="FF0000"/>
        </w:rPr>
        <w:t xml:space="preserve">Premise 2. Economics, ethics, and policy. </w:t>
      </w:r>
      <w:r w:rsidRPr="00091D29">
        <w:rPr>
          <w:rStyle w:val="StyleUnderline"/>
          <w:color w:val="FF0000"/>
        </w:rPr>
        <w:t>Although capitalism has often been ill-regulated</w:t>
      </w:r>
      <w:r w:rsidRPr="00091D29">
        <w:rPr>
          <w:color w:val="FF0000"/>
        </w:rPr>
        <w:t xml:space="preserve"> and therefore failed to maximize net benefits for health, wellbeing, and justice, </w:t>
      </w:r>
      <w:r w:rsidRPr="00091D29">
        <w:rPr>
          <w:rStyle w:val="Emphasis"/>
          <w:color w:val="FF0000"/>
        </w:rPr>
        <w:t>it can become well-regulated</w:t>
      </w:r>
      <w:r w:rsidRPr="00091D29">
        <w:rPr>
          <w:color w:val="FF0000"/>
        </w:rPr>
        <w:t xml:space="preserve"> so that it maximizes these societal goals, </w:t>
      </w:r>
      <w:r w:rsidRPr="00091D29">
        <w:rPr>
          <w:rStyle w:val="StyleUnderline"/>
          <w:color w:val="FF0000"/>
        </w:rPr>
        <w:t>by including mechanisms</w:t>
      </w:r>
      <w:r w:rsidRPr="00091D29">
        <w:rPr>
          <w:color w:val="FF0000"/>
        </w:rPr>
        <w:t xml:space="preserve"> identified by economists and other policy experts </w:t>
      </w:r>
      <w:r w:rsidRPr="00091D29">
        <w:rPr>
          <w:rStyle w:val="StyleUnderline"/>
          <w:color w:val="FF0000"/>
        </w:rPr>
        <w:t>that do the following</w:t>
      </w:r>
      <w:r w:rsidRPr="00091D29">
        <w:rPr>
          <w:color w:val="FF0000"/>
        </w:rPr>
        <w:t>:</w:t>
      </w:r>
    </w:p>
    <w:p w14:paraId="1AF0F249" w14:textId="77777777" w:rsidR="001D2C1E" w:rsidRPr="00091D29" w:rsidRDefault="001D2C1E" w:rsidP="001D2C1E">
      <w:pPr>
        <w:pStyle w:val="ListParagraph"/>
        <w:numPr>
          <w:ilvl w:val="0"/>
          <w:numId w:val="12"/>
        </w:numPr>
        <w:rPr>
          <w:rFonts w:asciiTheme="majorHAnsi" w:hAnsiTheme="majorHAnsi" w:cstheme="majorHAnsi"/>
          <w:color w:val="FF0000"/>
        </w:rPr>
      </w:pPr>
      <w:r w:rsidRPr="00091D29">
        <w:rPr>
          <w:rFonts w:asciiTheme="majorHAnsi" w:hAnsiTheme="majorHAnsi" w:cstheme="majorHAnsi"/>
          <w:color w:val="FF0000"/>
        </w:rPr>
        <w:t xml:space="preserve">optimally8 </w:t>
      </w:r>
      <w:r w:rsidRPr="00091D29">
        <w:rPr>
          <w:rStyle w:val="Emphasis"/>
          <w:color w:val="FF0000"/>
        </w:rPr>
        <w:t>regulate negative effects</w:t>
      </w:r>
      <w:r w:rsidRPr="00091D29">
        <w:rPr>
          <w:rFonts w:asciiTheme="majorHAnsi" w:hAnsiTheme="majorHAnsi" w:cstheme="majorHAnsi"/>
          <w:color w:val="FF0000"/>
        </w:rPr>
        <w:t xml:space="preserve"> such as pollution and monopoly power, </w:t>
      </w:r>
      <w:r w:rsidRPr="00091D29">
        <w:rPr>
          <w:rStyle w:val="StyleUnderline"/>
          <w:color w:val="FF0000"/>
        </w:rPr>
        <w:t>and invest in public goods</w:t>
      </w:r>
      <w:r w:rsidRPr="00091D29">
        <w:rPr>
          <w:rFonts w:asciiTheme="majorHAnsi" w:hAnsiTheme="majorHAnsi" w:cstheme="majorHAnsi"/>
          <w:color w:val="FF0000"/>
        </w:rPr>
        <w:t xml:space="preserve"> such as education, basic healthcare, and fundamental research including biomedical knowledge (more generally, policies that correct the failures of free markets </w:t>
      </w:r>
      <w:r w:rsidRPr="00091D29">
        <w:rPr>
          <w:rFonts w:asciiTheme="majorHAnsi" w:hAnsiTheme="majorHAnsi" w:cstheme="majorHAnsi"/>
          <w:color w:val="FF0000"/>
        </w:rPr>
        <w:lastRenderedPageBreak/>
        <w:t>that economists have long recognized will arise from “externalities” in the absence of regulation);9</w:t>
      </w:r>
    </w:p>
    <w:p w14:paraId="288BA599" w14:textId="77777777" w:rsidR="001D2C1E" w:rsidRPr="00091D29" w:rsidRDefault="001D2C1E" w:rsidP="001D2C1E">
      <w:pPr>
        <w:pStyle w:val="ListParagraph"/>
        <w:numPr>
          <w:ilvl w:val="0"/>
          <w:numId w:val="12"/>
        </w:numPr>
        <w:rPr>
          <w:rFonts w:asciiTheme="majorHAnsi" w:hAnsiTheme="majorHAnsi" w:cstheme="majorHAnsi"/>
          <w:color w:val="FF0000"/>
        </w:rPr>
      </w:pPr>
      <w:r w:rsidRPr="00091D29">
        <w:rPr>
          <w:rStyle w:val="StyleUnderline"/>
          <w:color w:val="FF0000"/>
        </w:rPr>
        <w:t>ensure equity and distributive justice</w:t>
      </w:r>
      <w:r w:rsidRPr="00091D29">
        <w:rPr>
          <w:rFonts w:asciiTheme="majorHAnsi" w:hAnsiTheme="majorHAnsi" w:cstheme="majorHAnsi"/>
          <w:color w:val="FF0000"/>
        </w:rPr>
        <w:t xml:space="preserve"> (for example, via wealth redistribution);10</w:t>
      </w:r>
    </w:p>
    <w:p w14:paraId="105CB893" w14:textId="77777777" w:rsidR="001D2C1E" w:rsidRPr="00091D29" w:rsidRDefault="001D2C1E" w:rsidP="001D2C1E">
      <w:pPr>
        <w:pStyle w:val="ListParagraph"/>
        <w:numPr>
          <w:ilvl w:val="0"/>
          <w:numId w:val="12"/>
        </w:numPr>
        <w:rPr>
          <w:rFonts w:asciiTheme="majorHAnsi" w:hAnsiTheme="majorHAnsi" w:cstheme="majorHAnsi"/>
          <w:color w:val="FF0000"/>
        </w:rPr>
      </w:pPr>
      <w:r w:rsidRPr="00091D29">
        <w:rPr>
          <w:rStyle w:val="StyleUnderline"/>
          <w:color w:val="FF0000"/>
        </w:rPr>
        <w:t>ensure basic rights</w:t>
      </w:r>
      <w:r w:rsidRPr="00091D29">
        <w:rPr>
          <w:rFonts w:asciiTheme="majorHAnsi" w:hAnsiTheme="majorHAnsi" w:cstheme="majorHAnsi"/>
          <w:color w:val="FF0000"/>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sidRPr="00091D29">
        <w:rPr>
          <w:rStyle w:val="StyleUnderline"/>
          <w:color w:val="FF0000"/>
        </w:rPr>
        <w:t>and</w:t>
      </w:r>
    </w:p>
    <w:p w14:paraId="502198A6" w14:textId="77777777" w:rsidR="001D2C1E" w:rsidRPr="00091D29" w:rsidRDefault="001D2C1E" w:rsidP="001D2C1E">
      <w:pPr>
        <w:pStyle w:val="ListParagraph"/>
        <w:numPr>
          <w:ilvl w:val="0"/>
          <w:numId w:val="12"/>
        </w:numPr>
        <w:rPr>
          <w:rFonts w:asciiTheme="majorHAnsi" w:hAnsiTheme="majorHAnsi" w:cstheme="majorHAnsi"/>
          <w:color w:val="FF0000"/>
        </w:rPr>
      </w:pPr>
      <w:r w:rsidRPr="00091D29">
        <w:rPr>
          <w:rStyle w:val="StyleUnderline"/>
          <w:color w:val="FF0000"/>
        </w:rPr>
        <w:t>ensure that there is no alternative way of structuring society that is more efficient</w:t>
      </w:r>
      <w:r w:rsidRPr="00091D29">
        <w:rPr>
          <w:rFonts w:asciiTheme="majorHAnsi" w:hAnsiTheme="majorHAnsi" w:cstheme="majorHAnsi"/>
          <w:color w:val="FF0000"/>
        </w:rPr>
        <w:t xml:space="preserve"> or better promotes the equity, justice, and fairness goals outlined above (by allowing free exchange given the regulations mentioned).12</w:t>
      </w:r>
    </w:p>
    <w:p w14:paraId="33E9E974" w14:textId="77777777" w:rsidR="001D2C1E" w:rsidRPr="00091D29" w:rsidRDefault="001D2C1E" w:rsidP="001D2C1E">
      <w:pPr>
        <w:rPr>
          <w:color w:val="FF0000"/>
        </w:rPr>
      </w:pPr>
      <w:r w:rsidRPr="00091D29">
        <w:rPr>
          <w:color w:val="FF0000"/>
        </w:rPr>
        <w:t xml:space="preserve">To summarize the implication of the first two premises, </w:t>
      </w:r>
      <w:r w:rsidRPr="00091D29">
        <w:rPr>
          <w:rStyle w:val="Emphasis"/>
          <w:color w:val="FF0000"/>
        </w:rPr>
        <w:t>well-</w:t>
      </w:r>
      <w:r w:rsidRPr="00091D29">
        <w:rPr>
          <w:rStyle w:val="Emphasis"/>
          <w:color w:val="FF0000"/>
          <w:highlight w:val="cyan"/>
        </w:rPr>
        <w:t>regulated cap</w:t>
      </w:r>
      <w:r w:rsidRPr="00091D29">
        <w:rPr>
          <w:rStyle w:val="Emphasis"/>
          <w:color w:val="FF0000"/>
        </w:rPr>
        <w:t>italism</w:t>
      </w:r>
      <w:r w:rsidRPr="00091D29">
        <w:rPr>
          <w:rStyle w:val="StyleUnderline"/>
          <w:color w:val="FF0000"/>
        </w:rPr>
        <w:t xml:space="preserve"> </w:t>
      </w:r>
      <w:r w:rsidRPr="00091D29">
        <w:rPr>
          <w:rStyle w:val="StyleUnderline"/>
          <w:color w:val="FF0000"/>
          <w:highlight w:val="cyan"/>
        </w:rPr>
        <w:t xml:space="preserve">is </w:t>
      </w:r>
      <w:r w:rsidRPr="00091D29">
        <w:rPr>
          <w:rStyle w:val="Emphasis"/>
          <w:color w:val="FF0000"/>
          <w:highlight w:val="cyan"/>
        </w:rPr>
        <w:t>essential</w:t>
      </w:r>
      <w:r w:rsidRPr="00091D29">
        <w:rPr>
          <w:color w:val="FF0000"/>
          <w:highlight w:val="cyan"/>
        </w:rPr>
        <w:t xml:space="preserve"> </w:t>
      </w:r>
      <w:r w:rsidRPr="00091D29">
        <w:rPr>
          <w:rStyle w:val="StyleUnderline"/>
          <w:color w:val="FF0000"/>
          <w:highlight w:val="cyan"/>
        </w:rPr>
        <w:t xml:space="preserve">to </w:t>
      </w:r>
      <w:r w:rsidRPr="00091D29">
        <w:rPr>
          <w:rStyle w:val="StyleUnderline"/>
          <w:color w:val="FF0000"/>
        </w:rPr>
        <w:t>best achieving our ethical goals</w:t>
      </w:r>
      <w:r w:rsidRPr="00091D29">
        <w:rPr>
          <w:color w:val="FF0000"/>
        </w:rPr>
        <w:t xml:space="preserve">—which is true even though capitalism has certainly not always been well regulated historically. Society can still do much better </w:t>
      </w:r>
      <w:r w:rsidRPr="00091D29">
        <w:rPr>
          <w:rStyle w:val="StyleUnderline"/>
          <w:color w:val="FF0000"/>
        </w:rPr>
        <w:t xml:space="preserve">and </w:t>
      </w:r>
      <w:r w:rsidRPr="00091D29">
        <w:rPr>
          <w:rStyle w:val="Emphasis"/>
          <w:color w:val="FF0000"/>
          <w:highlight w:val="cyan"/>
        </w:rPr>
        <w:t xml:space="preserve">remove </w:t>
      </w:r>
      <w:r w:rsidRPr="00091D29">
        <w:rPr>
          <w:rStyle w:val="Emphasis"/>
          <w:color w:val="FF0000"/>
        </w:rPr>
        <w:t xml:space="preserve">the large </w:t>
      </w:r>
      <w:r w:rsidRPr="00091D29">
        <w:rPr>
          <w:rStyle w:val="Emphasis"/>
          <w:color w:val="FF0000"/>
          <w:highlight w:val="cyan"/>
        </w:rPr>
        <w:t>deficits</w:t>
      </w:r>
      <w:r w:rsidRPr="00091D29">
        <w:rPr>
          <w:color w:val="FF0000"/>
          <w:highlight w:val="cyan"/>
        </w:rPr>
        <w:t xml:space="preserve"> </w:t>
      </w:r>
      <w:r w:rsidRPr="00091D29">
        <w:rPr>
          <w:color w:val="FF0000"/>
        </w:rPr>
        <w:t xml:space="preserve">in terms of health, wellbeing, and justice </w:t>
      </w:r>
      <w:r w:rsidRPr="00091D29">
        <w:rPr>
          <w:rStyle w:val="Emphasis"/>
          <w:color w:val="FF0000"/>
        </w:rPr>
        <w:t>that exist under</w:t>
      </w:r>
      <w:r w:rsidRPr="00091D29">
        <w:rPr>
          <w:color w:val="FF0000"/>
        </w:rPr>
        <w:t xml:space="preserve"> the current inferior and </w:t>
      </w:r>
      <w:r w:rsidRPr="00091D29">
        <w:rPr>
          <w:rStyle w:val="Emphasis"/>
          <w:color w:val="FF0000"/>
        </w:rPr>
        <w:t>imperfect</w:t>
      </w:r>
      <w:r w:rsidRPr="00091D29">
        <w:rPr>
          <w:color w:val="FF0000"/>
        </w:rPr>
        <w:t xml:space="preserve"> versions of </w:t>
      </w:r>
      <w:r w:rsidRPr="00091D29">
        <w:rPr>
          <w:rStyle w:val="Emphasis"/>
          <w:color w:val="FF0000"/>
        </w:rPr>
        <w:t>capitalism</w:t>
      </w:r>
      <w:r w:rsidRPr="00091D29">
        <w:rPr>
          <w:color w:val="FF0000"/>
        </w:rPr>
        <w:t>.</w:t>
      </w:r>
    </w:p>
    <w:p w14:paraId="2FADD61E" w14:textId="77777777" w:rsidR="001D2C1E" w:rsidRPr="00091D29" w:rsidRDefault="001D2C1E" w:rsidP="001D2C1E">
      <w:pPr>
        <w:rPr>
          <w:color w:val="FF0000"/>
        </w:rPr>
      </w:pPr>
      <w:r w:rsidRPr="00091D29">
        <w:rPr>
          <w:color w:val="FF0000"/>
        </w:rPr>
        <w:t xml:space="preserve">Premise 3. Development and the future. </w:t>
      </w:r>
      <w:r w:rsidRPr="00091D29">
        <w:rPr>
          <w:rStyle w:val="StyleUnderline"/>
          <w:color w:val="FF0000"/>
        </w:rPr>
        <w:t>If</w:t>
      </w:r>
      <w:r w:rsidRPr="00091D29">
        <w:rPr>
          <w:color w:val="FF0000"/>
        </w:rPr>
        <w:t xml:space="preserve"> the global spread of </w:t>
      </w:r>
      <w:r w:rsidRPr="00091D29">
        <w:rPr>
          <w:rStyle w:val="StyleUnderline"/>
          <w:color w:val="FF0000"/>
        </w:rPr>
        <w:t>capitalism is allowed to continue</w:t>
      </w:r>
      <w:r w:rsidRPr="00091D29">
        <w:rPr>
          <w:color w:val="FF0000"/>
        </w:rPr>
        <w:t xml:space="preserve">, desperate </w:t>
      </w:r>
      <w:r w:rsidRPr="00091D29">
        <w:rPr>
          <w:rStyle w:val="Emphasis"/>
          <w:color w:val="FF0000"/>
        </w:rPr>
        <w:t>poverty can be</w:t>
      </w:r>
      <w:r w:rsidRPr="00091D29">
        <w:rPr>
          <w:color w:val="FF0000"/>
        </w:rPr>
        <w:t xml:space="preserve"> essentially </w:t>
      </w:r>
      <w:r w:rsidRPr="00091D29">
        <w:rPr>
          <w:rStyle w:val="Emphasis"/>
          <w:color w:val="FF0000"/>
        </w:rPr>
        <w:t>eliminated</w:t>
      </w:r>
      <w:r w:rsidRPr="00091D29">
        <w:rPr>
          <w:color w:val="FF0000"/>
        </w:rPr>
        <w:t xml:space="preserve"> in our lifetimes. Furthermore, </w:t>
      </w:r>
      <w:r w:rsidRPr="00091D29">
        <w:rPr>
          <w:rStyle w:val="StyleUnderline"/>
          <w:color w:val="FF0000"/>
        </w:rPr>
        <w:t xml:space="preserve">this can be accomplished </w:t>
      </w:r>
      <w:r w:rsidRPr="00091D29">
        <w:rPr>
          <w:rStyle w:val="Emphasis"/>
          <w:color w:val="FF0000"/>
        </w:rPr>
        <w:t>faster</w:t>
      </w:r>
      <w:r w:rsidRPr="00091D29">
        <w:rPr>
          <w:color w:val="FF0000"/>
        </w:rPr>
        <w:t xml:space="preserve"> and in a more just way </w:t>
      </w:r>
      <w:r w:rsidRPr="00091D29">
        <w:rPr>
          <w:rStyle w:val="StyleUnderline"/>
          <w:color w:val="FF0000"/>
        </w:rPr>
        <w:t xml:space="preserve">via </w:t>
      </w:r>
      <w:r w:rsidRPr="00091D29">
        <w:rPr>
          <w:rStyle w:val="Emphasis"/>
          <w:color w:val="FF0000"/>
        </w:rPr>
        <w:t>well-regulated</w:t>
      </w:r>
      <w:r w:rsidRPr="00091D29">
        <w:rPr>
          <w:color w:val="FF0000"/>
        </w:rPr>
        <w:t xml:space="preserve"> global </w:t>
      </w:r>
      <w:r w:rsidRPr="00091D29">
        <w:rPr>
          <w:rStyle w:val="Emphasis"/>
          <w:color w:val="FF0000"/>
        </w:rPr>
        <w:t>capitalism</w:t>
      </w:r>
      <w:r w:rsidRPr="00091D29">
        <w:rPr>
          <w:color w:val="FF0000"/>
        </w:rPr>
        <w:t xml:space="preserve"> </w:t>
      </w:r>
      <w:r w:rsidRPr="00091D29">
        <w:rPr>
          <w:rStyle w:val="StyleUnderline"/>
          <w:color w:val="FF0000"/>
        </w:rPr>
        <w:t xml:space="preserve">than by </w:t>
      </w:r>
      <w:r w:rsidRPr="00091D29">
        <w:rPr>
          <w:rStyle w:val="Emphasis"/>
          <w:color w:val="FF0000"/>
        </w:rPr>
        <w:t>any alternatives</w:t>
      </w:r>
      <w:r w:rsidRPr="00091D29">
        <w:rPr>
          <w:rStyle w:val="StyleUnderline"/>
          <w:color w:val="FF0000"/>
        </w:rPr>
        <w:t xml:space="preserve">. </w:t>
      </w:r>
      <w:r w:rsidRPr="00091D29">
        <w:rPr>
          <w:rStyle w:val="StyleUnderline"/>
          <w:color w:val="FF0000"/>
          <w:highlight w:val="cyan"/>
        </w:rPr>
        <w:t xml:space="preserve">If </w:t>
      </w:r>
      <w:r w:rsidRPr="00091D29">
        <w:rPr>
          <w:rStyle w:val="StyleUnderline"/>
          <w:color w:val="FF0000"/>
        </w:rPr>
        <w:t>we</w:t>
      </w:r>
      <w:r w:rsidRPr="00091D29">
        <w:rPr>
          <w:color w:val="FF0000"/>
        </w:rPr>
        <w:t xml:space="preserve"> instead </w:t>
      </w:r>
      <w:r w:rsidRPr="00091D29">
        <w:rPr>
          <w:rStyle w:val="StyleUnderline"/>
          <w:color w:val="FF0000"/>
        </w:rPr>
        <w:t xml:space="preserve">opt for </w:t>
      </w:r>
      <w:r w:rsidRPr="00091D29">
        <w:rPr>
          <w:rStyle w:val="Emphasis"/>
          <w:color w:val="FF0000"/>
          <w:highlight w:val="cyan"/>
        </w:rPr>
        <w:t>less cap</w:t>
      </w:r>
      <w:r w:rsidRPr="00091D29">
        <w:rPr>
          <w:rStyle w:val="Emphasis"/>
          <w:color w:val="FF0000"/>
        </w:rPr>
        <w:t>italism</w:t>
      </w:r>
      <w:r w:rsidRPr="00091D29">
        <w:rPr>
          <w:color w:val="FF0000"/>
        </w:rPr>
        <w:t xml:space="preserve">, less growth, and less globalization, then desperate </w:t>
      </w:r>
      <w:r w:rsidRPr="00091D29">
        <w:rPr>
          <w:rStyle w:val="Emphasis"/>
          <w:color w:val="FF0000"/>
          <w:highlight w:val="cyan"/>
        </w:rPr>
        <w:t xml:space="preserve">poverty will </w:t>
      </w:r>
      <w:r w:rsidRPr="00091D29">
        <w:rPr>
          <w:rStyle w:val="Emphasis"/>
          <w:color w:val="FF0000"/>
        </w:rPr>
        <w:t>continue</w:t>
      </w:r>
      <w:r w:rsidRPr="00091D29">
        <w:rPr>
          <w:color w:val="FF0000"/>
        </w:rPr>
        <w:t xml:space="preserve"> to exist for a significant portion of the world's population into the further future, </w:t>
      </w:r>
      <w:r w:rsidRPr="00091D29">
        <w:rPr>
          <w:rStyle w:val="StyleUnderline"/>
          <w:color w:val="FF0000"/>
        </w:rPr>
        <w:t xml:space="preserve">and the world will </w:t>
      </w:r>
      <w:r w:rsidRPr="00091D29">
        <w:rPr>
          <w:rStyle w:val="StyleUnderline"/>
          <w:color w:val="FF0000"/>
          <w:highlight w:val="cyan"/>
        </w:rPr>
        <w:t>be</w:t>
      </w:r>
      <w:r w:rsidRPr="00091D29">
        <w:rPr>
          <w:color w:val="FF0000"/>
          <w:highlight w:val="cyan"/>
        </w:rPr>
        <w:t xml:space="preserve"> </w:t>
      </w:r>
      <w:r w:rsidRPr="00091D29">
        <w:rPr>
          <w:color w:val="FF0000"/>
        </w:rPr>
        <w:t xml:space="preserve">a </w:t>
      </w:r>
      <w:r w:rsidRPr="00091D29">
        <w:rPr>
          <w:rStyle w:val="Emphasis"/>
          <w:color w:val="FF0000"/>
          <w:highlight w:val="cyan"/>
        </w:rPr>
        <w:t xml:space="preserve">worse </w:t>
      </w:r>
      <w:r w:rsidRPr="00091D29">
        <w:rPr>
          <w:rStyle w:val="Emphasis"/>
          <w:color w:val="FF0000"/>
        </w:rPr>
        <w:t>and less equitable</w:t>
      </w:r>
      <w:r w:rsidRPr="00091D29">
        <w:rPr>
          <w:color w:val="FF0000"/>
        </w:rPr>
        <w:t xml:space="preserve"> place than it would have been with more capitalism. For example, </w:t>
      </w:r>
      <w:r w:rsidRPr="00091D29">
        <w:rPr>
          <w:rStyle w:val="StyleUnderline"/>
          <w:color w:val="FF0000"/>
        </w:rPr>
        <w:t xml:space="preserve">in a world with less capitalism, </w:t>
      </w:r>
      <w:r w:rsidRPr="00091D29">
        <w:rPr>
          <w:rStyle w:val="StyleUnderline"/>
          <w:color w:val="FF0000"/>
          <w:highlight w:val="cyan"/>
        </w:rPr>
        <w:t>there would be</w:t>
      </w:r>
      <w:r w:rsidRPr="00091D29">
        <w:rPr>
          <w:rStyle w:val="StyleUnderline"/>
          <w:color w:val="FF0000"/>
        </w:rPr>
        <w:t xml:space="preserve"> more </w:t>
      </w:r>
      <w:r w:rsidRPr="00091D29">
        <w:rPr>
          <w:rStyle w:val="Emphasis"/>
          <w:color w:val="FF0000"/>
          <w:highlight w:val="cyan"/>
        </w:rPr>
        <w:t>overpop</w:t>
      </w:r>
      <w:r w:rsidRPr="00091D29">
        <w:rPr>
          <w:rStyle w:val="Emphasis"/>
          <w:color w:val="FF0000"/>
        </w:rPr>
        <w:t xml:space="preserve">ulation, </w:t>
      </w:r>
      <w:r w:rsidRPr="00091D29">
        <w:rPr>
          <w:rStyle w:val="Emphasis"/>
          <w:color w:val="FF0000"/>
          <w:highlight w:val="cyan"/>
        </w:rPr>
        <w:t>food insecurity</w:t>
      </w:r>
      <w:r w:rsidRPr="00091D29">
        <w:rPr>
          <w:color w:val="FF0000"/>
        </w:rPr>
        <w:t xml:space="preserve">, air </w:t>
      </w:r>
      <w:r w:rsidRPr="00091D29">
        <w:rPr>
          <w:rStyle w:val="Emphasis"/>
          <w:color w:val="FF0000"/>
          <w:highlight w:val="cyan"/>
        </w:rPr>
        <w:t>pollution</w:t>
      </w:r>
      <w:r w:rsidRPr="00091D29">
        <w:rPr>
          <w:color w:val="FF0000"/>
        </w:rPr>
        <w:t xml:space="preserve">, ill health, injustice, </w:t>
      </w:r>
      <w:r w:rsidRPr="00091D29">
        <w:rPr>
          <w:rStyle w:val="StyleUnderline"/>
          <w:color w:val="FF0000"/>
          <w:highlight w:val="cyan"/>
        </w:rPr>
        <w:t xml:space="preserve">and </w:t>
      </w:r>
      <w:r w:rsidRPr="00091D29">
        <w:rPr>
          <w:rStyle w:val="StyleUnderline"/>
          <w:color w:val="FF0000"/>
        </w:rPr>
        <w:t>other problems</w:t>
      </w:r>
      <w:r w:rsidRPr="00091D29">
        <w:rPr>
          <w:color w:val="FF0000"/>
        </w:rPr>
        <w:t xml:space="preserve">. In part, this is because of the factors identified by premise 1, which connect a turn away from capitalism with a turn away from continuing improvements in health, wellbeing, and justice, especially for the developing world. In addition, </w:t>
      </w:r>
      <w:r w:rsidRPr="00091D29">
        <w:rPr>
          <w:rStyle w:val="StyleUnderline"/>
          <w:color w:val="FF0000"/>
        </w:rPr>
        <w:t xml:space="preserve">fertility declines are also a consequence of increased wealth, and the size of the population is a primary determinant of </w:t>
      </w:r>
      <w:r w:rsidRPr="00091D29">
        <w:rPr>
          <w:rStyle w:val="Emphasis"/>
          <w:color w:val="FF0000"/>
        </w:rPr>
        <w:t xml:space="preserve">food demand and other </w:t>
      </w:r>
      <w:r w:rsidRPr="00091D29">
        <w:rPr>
          <w:rStyle w:val="Emphasis"/>
          <w:color w:val="FF0000"/>
          <w:highlight w:val="cyan"/>
        </w:rPr>
        <w:t>environmental stressors</w:t>
      </w:r>
      <w:r w:rsidRPr="00091D29">
        <w:rPr>
          <w:color w:val="FF0000"/>
        </w:rPr>
        <w:t xml:space="preserve">.13 Finally, as discussed at length in the next section of the essay, </w:t>
      </w:r>
      <w:r w:rsidRPr="00091D29">
        <w:rPr>
          <w:rStyle w:val="StyleUnderline"/>
          <w:color w:val="FF0000"/>
        </w:rPr>
        <w:t xml:space="preserve">capitalism can be naturally combined with optimal </w:t>
      </w:r>
      <w:r w:rsidRPr="00091D29">
        <w:rPr>
          <w:rStyle w:val="Emphasis"/>
          <w:color w:val="FF0000"/>
        </w:rPr>
        <w:t>environmental regulations</w:t>
      </w:r>
      <w:r w:rsidRPr="00091D29">
        <w:rPr>
          <w:color w:val="FF0000"/>
        </w:rPr>
        <w:t xml:space="preserve">.14 </w:t>
      </w:r>
      <w:r w:rsidRPr="00091D29">
        <w:rPr>
          <w:rStyle w:val="StyleUnderline"/>
          <w:color w:val="FF0000"/>
        </w:rPr>
        <w:t>Even bracketing</w:t>
      </w:r>
      <w:r w:rsidRPr="00091D29">
        <w:rPr>
          <w:color w:val="FF0000"/>
        </w:rPr>
        <w:t xml:space="preserve"> anything like optimal </w:t>
      </w:r>
      <w:r w:rsidRPr="00091D29">
        <w:rPr>
          <w:rStyle w:val="StyleUnderline"/>
          <w:color w:val="FF0000"/>
        </w:rPr>
        <w:t>regulation</w:t>
      </w:r>
      <w:r w:rsidRPr="00091D29">
        <w:rPr>
          <w:color w:val="FF0000"/>
        </w:rPr>
        <w:t xml:space="preserve">, it remains true that sufficiently </w:t>
      </w:r>
      <w:r w:rsidRPr="00091D29">
        <w:rPr>
          <w:rStyle w:val="Emphasis"/>
          <w:color w:val="FF0000"/>
        </w:rPr>
        <w:t>wealthy nations reduce environmental degradation</w:t>
      </w:r>
      <w:r w:rsidRPr="00091D29">
        <w:rPr>
          <w:color w:val="FF0000"/>
        </w:rPr>
        <w:t xml:space="preserve"> as they become wealthier, </w:t>
      </w:r>
      <w:r w:rsidRPr="00091D29">
        <w:rPr>
          <w:rStyle w:val="StyleUnderline"/>
          <w:color w:val="FF0000"/>
        </w:rPr>
        <w:t xml:space="preserve">whereas developing nations that are nearing peak degradation will remain </w:t>
      </w:r>
      <w:r w:rsidRPr="00091D29">
        <w:rPr>
          <w:rStyle w:val="Emphasis"/>
          <w:color w:val="FF0000"/>
        </w:rPr>
        <w:t>stuck at the worst levels of degradation if we stall growth</w:t>
      </w:r>
      <w:r w:rsidRPr="00091D29">
        <w:rPr>
          <w:rStyle w:val="StyleUnderline"/>
          <w:color w:val="FF0000"/>
        </w:rPr>
        <w:t>, rather than allowing them to transition</w:t>
      </w:r>
      <w:r w:rsidRPr="00091D29">
        <w:rPr>
          <w:color w:val="FF0000"/>
        </w:rPr>
        <w:t xml:space="preserve"> to less and less degradation in the future </w:t>
      </w:r>
      <w:r w:rsidRPr="00091D29">
        <w:rPr>
          <w:rStyle w:val="StyleUnderline"/>
          <w:color w:val="FF0000"/>
        </w:rPr>
        <w:t>via capitalism</w:t>
      </w:r>
      <w:r w:rsidRPr="00091D29">
        <w:rPr>
          <w:color w:val="FF0000"/>
        </w:rPr>
        <w:t xml:space="preserve"> and economic growth.15 In contrast, </w:t>
      </w:r>
      <w:r w:rsidRPr="00091D29">
        <w:rPr>
          <w:rStyle w:val="StyleUnderline"/>
          <w:color w:val="FF0000"/>
        </w:rPr>
        <w:t xml:space="preserve">well-regulated </w:t>
      </w:r>
      <w:r w:rsidRPr="00091D29">
        <w:rPr>
          <w:rStyle w:val="StyleUnderline"/>
          <w:color w:val="FF0000"/>
          <w:highlight w:val="cyan"/>
        </w:rPr>
        <w:t>cap</w:t>
      </w:r>
      <w:r w:rsidRPr="00091D29">
        <w:rPr>
          <w:rStyle w:val="StyleUnderline"/>
          <w:color w:val="FF0000"/>
        </w:rPr>
        <w:t xml:space="preserve">italism </w:t>
      </w:r>
      <w:r w:rsidRPr="00091D29">
        <w:rPr>
          <w:rStyle w:val="StyleUnderline"/>
          <w:color w:val="FF0000"/>
          <w:highlight w:val="cyan"/>
        </w:rPr>
        <w:t>is a key part of</w:t>
      </w:r>
      <w:r w:rsidRPr="00091D29">
        <w:rPr>
          <w:color w:val="FF0000"/>
          <w:highlight w:val="cyan"/>
        </w:rPr>
        <w:t xml:space="preserve"> </w:t>
      </w:r>
      <w:r w:rsidRPr="00091D29">
        <w:rPr>
          <w:color w:val="FF0000"/>
        </w:rPr>
        <w:t xml:space="preserve">the best way of coping with these problems, as well as a key part of </w:t>
      </w:r>
      <w:r w:rsidRPr="00091D29">
        <w:rPr>
          <w:rStyle w:val="Emphasis"/>
          <w:color w:val="FF0000"/>
          <w:highlight w:val="cyan"/>
        </w:rPr>
        <w:t>dealing with climate change</w:t>
      </w:r>
      <w:r w:rsidRPr="00091D29">
        <w:rPr>
          <w:color w:val="FF0000"/>
        </w:rPr>
        <w:t xml:space="preserve">, global </w:t>
      </w:r>
      <w:r w:rsidRPr="00091D29">
        <w:rPr>
          <w:rStyle w:val="Emphasis"/>
          <w:color w:val="FF0000"/>
        </w:rPr>
        <w:t>food production</w:t>
      </w:r>
      <w:r w:rsidRPr="00091D29">
        <w:rPr>
          <w:rStyle w:val="StyleUnderline"/>
          <w:color w:val="FF0000"/>
        </w:rPr>
        <w:t>, and other</w:t>
      </w:r>
      <w:r w:rsidRPr="00091D29">
        <w:rPr>
          <w:color w:val="FF0000"/>
        </w:rPr>
        <w:t xml:space="preserve"> specific </w:t>
      </w:r>
      <w:r w:rsidRPr="00091D29">
        <w:rPr>
          <w:rStyle w:val="StyleUnderline"/>
          <w:color w:val="FF0000"/>
        </w:rPr>
        <w:t>challenges</w:t>
      </w:r>
      <w:r w:rsidRPr="00091D29">
        <w:rPr>
          <w:color w:val="FF0000"/>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3AFC019C" w14:textId="77777777" w:rsidR="001D2C1E" w:rsidRPr="00091D29" w:rsidRDefault="001D2C1E" w:rsidP="001D2C1E">
      <w:pPr>
        <w:rPr>
          <w:color w:val="FF0000"/>
        </w:rPr>
      </w:pPr>
      <w:r w:rsidRPr="00091D29">
        <w:rPr>
          <w:color w:val="FF0000"/>
        </w:rPr>
        <w:t xml:space="preserve">Conclusion. </w:t>
      </w:r>
      <w:r w:rsidRPr="00091D29">
        <w:rPr>
          <w:rStyle w:val="StyleUnderline"/>
          <w:color w:val="FF0000"/>
        </w:rPr>
        <w:t xml:space="preserve">Therefore, we should be in favor of capitalism over </w:t>
      </w:r>
      <w:proofErr w:type="spellStart"/>
      <w:r w:rsidRPr="00091D29">
        <w:rPr>
          <w:rStyle w:val="StyleUnderline"/>
          <w:color w:val="FF0000"/>
        </w:rPr>
        <w:t>noncapitalism</w:t>
      </w:r>
      <w:proofErr w:type="spellEnd"/>
      <w:r w:rsidRPr="00091D29">
        <w:rPr>
          <w:color w:val="FF0000"/>
        </w:rPr>
        <w:t>, and we should especially favor well-regulated capitalism, which is the ethically optimal economic system and is essential to any just basic structure for society.</w:t>
      </w:r>
    </w:p>
    <w:p w14:paraId="70D686CD" w14:textId="77777777" w:rsidR="001D2C1E" w:rsidRPr="00091D29" w:rsidRDefault="001D2C1E" w:rsidP="001D2C1E">
      <w:pPr>
        <w:rPr>
          <w:color w:val="FF0000"/>
        </w:rPr>
      </w:pPr>
      <w:r w:rsidRPr="00091D29">
        <w:rPr>
          <w:rStyle w:val="StyleUnderline"/>
          <w:color w:val="FF0000"/>
        </w:rPr>
        <w:lastRenderedPageBreak/>
        <w:t>This</w:t>
      </w:r>
      <w:r w:rsidRPr="00091D29">
        <w:rPr>
          <w:color w:val="FF0000"/>
        </w:rPr>
        <w:t xml:space="preserve"> argument is impressive because, as stated earlier in the essay, it </w:t>
      </w:r>
      <w:r w:rsidRPr="00091D29">
        <w:rPr>
          <w:rStyle w:val="StyleUnderline"/>
          <w:color w:val="FF0000"/>
        </w:rPr>
        <w:t xml:space="preserve">is based on </w:t>
      </w:r>
      <w:r w:rsidRPr="00091D29">
        <w:rPr>
          <w:rStyle w:val="Emphasis"/>
          <w:color w:val="FF0000"/>
        </w:rPr>
        <w:t>evidence</w:t>
      </w:r>
      <w:r w:rsidRPr="00091D29">
        <w:rPr>
          <w:color w:val="FF0000"/>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70FE4B19" w14:textId="77777777" w:rsidR="001D2C1E" w:rsidRPr="00091D29" w:rsidRDefault="001D2C1E" w:rsidP="001D2C1E">
      <w:pPr>
        <w:rPr>
          <w:color w:val="FF0000"/>
        </w:rPr>
      </w:pPr>
      <w:r w:rsidRPr="00091D29">
        <w:rPr>
          <w:color w:val="FF0000"/>
        </w:rPr>
        <w:t xml:space="preserve">One thing the argument above does not assume is that health, wellbeing, or justice are the same thing as wealth, because, in fact, they are not. Instead, </w:t>
      </w:r>
      <w:r w:rsidRPr="00091D29">
        <w:rPr>
          <w:rStyle w:val="StyleUnderline"/>
          <w:color w:val="FF0000"/>
        </w:rPr>
        <w:t>the argument</w:t>
      </w:r>
      <w:r w:rsidRPr="00091D29">
        <w:rPr>
          <w:color w:val="FF0000"/>
        </w:rPr>
        <w:t xml:space="preserve"> above </w:t>
      </w:r>
      <w:r w:rsidRPr="00091D29">
        <w:rPr>
          <w:rStyle w:val="StyleUnderline"/>
          <w:color w:val="FF0000"/>
        </w:rPr>
        <w:t>relies on</w:t>
      </w:r>
      <w:r w:rsidRPr="00091D29">
        <w:rPr>
          <w:color w:val="FF0000"/>
        </w:rPr>
        <w:t xml:space="preserve"> well-accepted, </w:t>
      </w:r>
      <w:r w:rsidRPr="00091D29">
        <w:rPr>
          <w:rStyle w:val="Emphasis"/>
          <w:color w:val="FF0000"/>
          <w:highlight w:val="cyan"/>
        </w:rPr>
        <w:t>measurable indicators</w:t>
      </w:r>
      <w:r w:rsidRPr="00091D29">
        <w:rPr>
          <w:color w:val="FF0000"/>
          <w:highlight w:val="cyan"/>
        </w:rPr>
        <w:t xml:space="preserve"> </w:t>
      </w:r>
      <w:r w:rsidRPr="00091D29">
        <w:rPr>
          <w:color w:val="FF0000"/>
        </w:rPr>
        <w:t xml:space="preserve">of health and wellbeing, such as increased lifespan; </w:t>
      </w:r>
      <w:r w:rsidRPr="00091D29">
        <w:rPr>
          <w:rStyle w:val="StyleUnderline"/>
          <w:color w:val="FF0000"/>
        </w:rPr>
        <w:t>decreased early childhood mortality; adequate nutrition; and other empirically measurable</w:t>
      </w:r>
      <w:r w:rsidRPr="00091D29">
        <w:rPr>
          <w:color w:val="FF0000"/>
        </w:rPr>
        <w:t xml:space="preserve"> leading </w:t>
      </w:r>
      <w:r w:rsidRPr="00091D29">
        <w:rPr>
          <w:rStyle w:val="StyleUnderline"/>
          <w:color w:val="FF0000"/>
        </w:rPr>
        <w:t>indicators</w:t>
      </w:r>
      <w:r w:rsidRPr="00091D29">
        <w:rPr>
          <w:color w:val="FF0000"/>
        </w:rPr>
        <w:t xml:space="preserve"> of health, wellbeing, and justice.17 Similarly, </w:t>
      </w:r>
      <w:r w:rsidRPr="00091D29">
        <w:rPr>
          <w:rStyle w:val="StyleUnderline"/>
          <w:color w:val="FF0000"/>
        </w:rPr>
        <w:t xml:space="preserve">the argument that </w:t>
      </w:r>
      <w:r w:rsidRPr="00091D29">
        <w:rPr>
          <w:rStyle w:val="StyleUnderline"/>
          <w:color w:val="FF0000"/>
          <w:highlight w:val="cyan"/>
        </w:rPr>
        <w:t>cap</w:t>
      </w:r>
      <w:r w:rsidRPr="00091D29">
        <w:rPr>
          <w:rStyle w:val="StyleUnderline"/>
          <w:color w:val="FF0000"/>
        </w:rPr>
        <w:t xml:space="preserve">italism </w:t>
      </w:r>
      <w:r w:rsidRPr="00091D29">
        <w:rPr>
          <w:rStyle w:val="StyleUnderline"/>
          <w:color w:val="FF0000"/>
          <w:highlight w:val="cyan"/>
        </w:rPr>
        <w:t xml:space="preserve">promotes </w:t>
      </w:r>
      <w:r w:rsidRPr="00091D29">
        <w:rPr>
          <w:rStyle w:val="StyleUnderline"/>
          <w:color w:val="FF0000"/>
        </w:rPr>
        <w:t xml:space="preserve">justice, </w:t>
      </w:r>
      <w:r w:rsidRPr="00091D29">
        <w:rPr>
          <w:rStyle w:val="Emphasis"/>
          <w:color w:val="FF0000"/>
          <w:highlight w:val="cyan"/>
        </w:rPr>
        <w:t>peace</w:t>
      </w:r>
      <w:r w:rsidRPr="00091D29">
        <w:rPr>
          <w:rStyle w:val="StyleUnderline"/>
          <w:color w:val="FF0000"/>
        </w:rPr>
        <w:t>, freedom, human rights, and tolerance relies on empirical metrics</w:t>
      </w:r>
      <w:r w:rsidRPr="00091D29">
        <w:rPr>
          <w:color w:val="FF0000"/>
        </w:rPr>
        <w:t xml:space="preserve"> for each of these.18</w:t>
      </w:r>
    </w:p>
    <w:p w14:paraId="6693FC2F" w14:textId="77777777" w:rsidR="001D2C1E" w:rsidRPr="00091D29" w:rsidRDefault="001D2C1E" w:rsidP="001D2C1E">
      <w:pPr>
        <w:rPr>
          <w:color w:val="FF0000"/>
        </w:rPr>
      </w:pPr>
      <w:r w:rsidRPr="00091D29">
        <w:rPr>
          <w:color w:val="FF0000"/>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091D29">
        <w:rPr>
          <w:rStyle w:val="StyleUnderline"/>
          <w:color w:val="FF0000"/>
        </w:rPr>
        <w:t>capitalism is</w:t>
      </w:r>
      <w:r w:rsidRPr="00091D29">
        <w:rPr>
          <w:color w:val="FF0000"/>
        </w:rPr>
        <w:t xml:space="preserve"> simply </w:t>
      </w:r>
      <w:r w:rsidRPr="00091D29">
        <w:rPr>
          <w:rStyle w:val="StyleUnderline"/>
          <w:color w:val="FF0000"/>
        </w:rPr>
        <w:t xml:space="preserve">a </w:t>
      </w:r>
      <w:r w:rsidRPr="00091D29">
        <w:rPr>
          <w:rStyle w:val="Emphasis"/>
          <w:color w:val="FF0000"/>
        </w:rPr>
        <w:t>necessary condition</w:t>
      </w:r>
      <w:r w:rsidRPr="00091D29">
        <w:rPr>
          <w:rStyle w:val="StyleUnderline"/>
          <w:color w:val="FF0000"/>
        </w:rPr>
        <w:t xml:space="preserve"> for these improvements</w:t>
      </w:r>
      <w:r w:rsidRPr="00091D29">
        <w:rPr>
          <w:color w:val="FF0000"/>
        </w:rPr>
        <w:t xml:space="preserve"> to happen.19 In other words, the richer a society is, the more it is able to invest in all of these and other things that are the direct causes of health, wellbeing, and justice. But, </w:t>
      </w:r>
      <w:r w:rsidRPr="00091D29">
        <w:rPr>
          <w:rStyle w:val="StyleUnderline"/>
          <w:color w:val="FF0000"/>
        </w:rPr>
        <w:t>to maximize investment</w:t>
      </w:r>
      <w:r w:rsidRPr="00091D29">
        <w:rPr>
          <w:color w:val="FF0000"/>
        </w:rPr>
        <w:t xml:space="preserve"> in these </w:t>
      </w:r>
      <w:proofErr w:type="gramStart"/>
      <w:r w:rsidRPr="00091D29">
        <w:rPr>
          <w:color w:val="FF0000"/>
        </w:rPr>
        <w:t>things</w:t>
      </w:r>
      <w:proofErr w:type="gramEnd"/>
      <w:r w:rsidRPr="00091D29">
        <w:rPr>
          <w:color w:val="FF0000"/>
        </w:rPr>
        <w:t xml:space="preserve"> </w:t>
      </w:r>
      <w:r w:rsidRPr="00091D29">
        <w:rPr>
          <w:rStyle w:val="StyleUnderline"/>
          <w:color w:val="FF0000"/>
        </w:rPr>
        <w:t>societies need well-regulated capitalism</w:t>
      </w:r>
      <w:r w:rsidRPr="00091D29">
        <w:rPr>
          <w:color w:val="FF0000"/>
        </w:rPr>
        <w:t>.</w:t>
      </w:r>
    </w:p>
    <w:p w14:paraId="563E8BE3" w14:textId="77777777" w:rsidR="001D2C1E" w:rsidRPr="00091D29" w:rsidRDefault="001D2C1E" w:rsidP="001D2C1E">
      <w:pPr>
        <w:rPr>
          <w:rStyle w:val="StyleUnderline"/>
          <w:color w:val="FF0000"/>
        </w:rPr>
      </w:pPr>
      <w:r w:rsidRPr="00091D29">
        <w:rPr>
          <w:color w:val="FF0000"/>
        </w:rPr>
        <w:t xml:space="preserve">As part of these analyses, </w:t>
      </w:r>
      <w:r w:rsidRPr="00091D29">
        <w:rPr>
          <w:rStyle w:val="StyleUnderline"/>
          <w:color w:val="FF0000"/>
        </w:rPr>
        <w:t>it is often stressed that current forms of capitalism</w:t>
      </w:r>
      <w:r w:rsidRPr="00091D29">
        <w:rPr>
          <w:color w:val="FF0000"/>
        </w:rPr>
        <w:t xml:space="preserve"> around the world </w:t>
      </w:r>
      <w:r w:rsidRPr="00091D29">
        <w:rPr>
          <w:rStyle w:val="StyleUnderline"/>
          <w:color w:val="FF0000"/>
        </w:rPr>
        <w:t>are</w:t>
      </w:r>
      <w:r w:rsidRPr="00091D29">
        <w:rPr>
          <w:color w:val="FF0000"/>
        </w:rPr>
        <w:t xml:space="preserve"> highly </w:t>
      </w:r>
      <w:r w:rsidRPr="00091D29">
        <w:rPr>
          <w:rStyle w:val="StyleUnderline"/>
          <w:color w:val="FF0000"/>
        </w:rPr>
        <w:t>defective</w:t>
      </w:r>
      <w:r w:rsidRPr="00091D29">
        <w:rPr>
          <w:color w:val="FF0000"/>
        </w:rPr>
        <w:t xml:space="preserve"> and must be reformed in the direction of well-regulated capitalism because they lack investments in public goods, such as basic knowledge, healthcare, nutrition, other safety nets, and good governance.20 </w:t>
      </w:r>
      <w:r w:rsidRPr="00091D29">
        <w:rPr>
          <w:rStyle w:val="StyleUnderline"/>
          <w:color w:val="FF0000"/>
        </w:rPr>
        <w:t>In this way, an argument for</w:t>
      </w:r>
      <w:r w:rsidRPr="00091D29">
        <w:rPr>
          <w:color w:val="FF0000"/>
        </w:rPr>
        <w:t xml:space="preserve"> a particular kind of </w:t>
      </w:r>
      <w:r w:rsidRPr="00091D29">
        <w:rPr>
          <w:rStyle w:val="Emphasis"/>
          <w:color w:val="FF0000"/>
        </w:rPr>
        <w:t>progressive reformism</w:t>
      </w:r>
      <w:r w:rsidRPr="00091D29">
        <w:rPr>
          <w:rStyle w:val="StyleUnderline"/>
          <w:color w:val="FF0000"/>
        </w:rPr>
        <w:t xml:space="preserve"> is an essential</w:t>
      </w:r>
      <w:r w:rsidRPr="00091D29">
        <w:rPr>
          <w:color w:val="FF0000"/>
        </w:rPr>
        <w:t xml:space="preserve"> part of the analyses </w:t>
      </w:r>
      <w:r w:rsidRPr="00091D29">
        <w:rPr>
          <w:rStyle w:val="StyleUnderline"/>
          <w:color w:val="FF0000"/>
        </w:rPr>
        <w:t>that lead many to endorse the more general argument for well-regulated capitalism.</w:t>
      </w:r>
    </w:p>
    <w:p w14:paraId="38896420" w14:textId="77777777" w:rsidR="001D2C1E" w:rsidRPr="00091D29" w:rsidRDefault="001D2C1E" w:rsidP="001D2C1E">
      <w:pPr>
        <w:rPr>
          <w:color w:val="FF0000"/>
        </w:rPr>
      </w:pPr>
      <w:r w:rsidRPr="00091D29">
        <w:rPr>
          <w:color w:val="FF0000"/>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091D29">
        <w:rPr>
          <w:rStyle w:val="StyleUnderline"/>
          <w:color w:val="FF0000"/>
          <w:highlight w:val="cyan"/>
        </w:rPr>
        <w:t xml:space="preserve">an anti-capitalist system </w:t>
      </w:r>
      <w:r w:rsidRPr="00091D29">
        <w:rPr>
          <w:rStyle w:val="StyleUnderline"/>
          <w:color w:val="FF0000"/>
        </w:rPr>
        <w:t xml:space="preserve">would not produce the resources that are needed, and </w:t>
      </w:r>
      <w:r w:rsidRPr="00091D29">
        <w:rPr>
          <w:rStyle w:val="StyleUnderline"/>
          <w:color w:val="FF0000"/>
          <w:highlight w:val="cyan"/>
        </w:rPr>
        <w:t xml:space="preserve">would </w:t>
      </w:r>
      <w:r w:rsidRPr="00091D29">
        <w:rPr>
          <w:rStyle w:val="StyleUnderline"/>
          <w:color w:val="FF0000"/>
        </w:rPr>
        <w:t xml:space="preserve">thus </w:t>
      </w:r>
      <w:r w:rsidRPr="00091D29">
        <w:rPr>
          <w:rStyle w:val="StyleUnderline"/>
          <w:color w:val="FF0000"/>
          <w:highlight w:val="cyan"/>
        </w:rPr>
        <w:t xml:space="preserve">be a </w:t>
      </w:r>
      <w:r w:rsidRPr="00091D29">
        <w:rPr>
          <w:rStyle w:val="Emphasis"/>
          <w:color w:val="FF0000"/>
          <w:highlight w:val="cyan"/>
        </w:rPr>
        <w:t>disaster</w:t>
      </w:r>
      <w:r w:rsidRPr="00091D29">
        <w:rPr>
          <w:rStyle w:val="StyleUnderline"/>
          <w:color w:val="FF0000"/>
        </w:rPr>
        <w:t xml:space="preserve">, especially for the </w:t>
      </w:r>
      <w:r w:rsidRPr="00091D29">
        <w:rPr>
          <w:rStyle w:val="Emphasis"/>
          <w:color w:val="FF0000"/>
        </w:rPr>
        <w:t>poorest billion</w:t>
      </w:r>
      <w:r w:rsidRPr="00091D29">
        <w:rPr>
          <w:color w:val="FF0000"/>
        </w:rPr>
        <w:t xml:space="preserve"> people who are most desperately in need of the resources that capitalism can create and direct, to escape from extreme poverty.21</w:t>
      </w:r>
    </w:p>
    <w:p w14:paraId="09D2DF3E" w14:textId="77777777" w:rsidR="001D2C1E" w:rsidRPr="00091D29" w:rsidRDefault="001D2C1E" w:rsidP="001D2C1E">
      <w:pPr>
        <w:rPr>
          <w:color w:val="FF0000"/>
        </w:rPr>
      </w:pPr>
    </w:p>
    <w:p w14:paraId="79CB092A" w14:textId="77777777" w:rsidR="001D2C1E" w:rsidRPr="00091D29" w:rsidRDefault="001D2C1E" w:rsidP="001D2C1E">
      <w:pPr>
        <w:rPr>
          <w:color w:val="FF0000"/>
        </w:rPr>
      </w:pPr>
    </w:p>
    <w:p w14:paraId="7D2B8092" w14:textId="77777777" w:rsidR="001D2C1E" w:rsidRPr="00091D29" w:rsidRDefault="001D2C1E" w:rsidP="001D2C1E">
      <w:pPr>
        <w:rPr>
          <w:color w:val="FF0000"/>
        </w:rPr>
      </w:pPr>
    </w:p>
    <w:p w14:paraId="08F06C09" w14:textId="77777777" w:rsidR="001D2C1E" w:rsidRPr="00091D29" w:rsidRDefault="001D2C1E" w:rsidP="001D2C1E">
      <w:pPr>
        <w:pStyle w:val="Heading3"/>
        <w:rPr>
          <w:color w:val="FF0000"/>
        </w:rPr>
      </w:pPr>
      <w:r w:rsidRPr="00091D29">
        <w:rPr>
          <w:color w:val="FF0000"/>
        </w:rPr>
        <w:lastRenderedPageBreak/>
        <w:t>Transition</w:t>
      </w:r>
    </w:p>
    <w:p w14:paraId="0A6D46A7" w14:textId="77777777" w:rsidR="001D2C1E" w:rsidRPr="00091D29" w:rsidRDefault="001D2C1E" w:rsidP="001D2C1E">
      <w:pPr>
        <w:rPr>
          <w:color w:val="FF0000"/>
        </w:rPr>
      </w:pPr>
    </w:p>
    <w:p w14:paraId="1D3C1CAF" w14:textId="77777777" w:rsidR="001D2C1E" w:rsidRPr="00091D29" w:rsidRDefault="001D2C1E" w:rsidP="001D2C1E">
      <w:pPr>
        <w:pStyle w:val="Heading4"/>
        <w:rPr>
          <w:color w:val="FF0000"/>
        </w:rPr>
      </w:pPr>
      <w:r w:rsidRPr="00091D29">
        <w:rPr>
          <w:color w:val="FF0000"/>
        </w:rPr>
        <w:t xml:space="preserve">Elites block transition---causes mass death---only capitalism enables a peaceful solution to poverty. </w:t>
      </w:r>
    </w:p>
    <w:p w14:paraId="262518E7" w14:textId="77777777" w:rsidR="001D2C1E" w:rsidRPr="00091D29" w:rsidRDefault="001D2C1E" w:rsidP="001D2C1E">
      <w:pPr>
        <w:rPr>
          <w:color w:val="FF0000"/>
        </w:rPr>
      </w:pPr>
      <w:r w:rsidRPr="00091D29">
        <w:rPr>
          <w:color w:val="FF0000"/>
        </w:rPr>
        <w:t xml:space="preserve">Rainer </w:t>
      </w:r>
      <w:proofErr w:type="spellStart"/>
      <w:r w:rsidRPr="00091D29">
        <w:rPr>
          <w:rStyle w:val="Style13ptBold"/>
          <w:color w:val="FF0000"/>
        </w:rPr>
        <w:t>Zitelmann</w:t>
      </w:r>
      <w:proofErr w:type="spellEnd"/>
      <w:r w:rsidRPr="00091D29">
        <w:rPr>
          <w:rStyle w:val="Style13ptBold"/>
          <w:color w:val="FF0000"/>
        </w:rPr>
        <w:t xml:space="preserve"> 21</w:t>
      </w:r>
      <w:r w:rsidRPr="00091D29">
        <w:rPr>
          <w:color w:val="FF0000"/>
        </w:rPr>
        <w:t xml:space="preserve">. German historian and author of “The Rich in Public Opinion.” "Violence Is History’s Great Economic Leveler." National Interest. 6-30-2021. https://nationalinterest.org/feature/violence-history%E2%80%99s-great-economic-leveler-188974 </w:t>
      </w:r>
    </w:p>
    <w:p w14:paraId="783919A6" w14:textId="77777777" w:rsidR="001D2C1E" w:rsidRPr="00091D29" w:rsidRDefault="001D2C1E" w:rsidP="001D2C1E">
      <w:pPr>
        <w:rPr>
          <w:color w:val="FF0000"/>
          <w:sz w:val="16"/>
        </w:rPr>
      </w:pPr>
      <w:r w:rsidRPr="00091D29">
        <w:rPr>
          <w:color w:val="FF0000"/>
          <w:sz w:val="16"/>
        </w:rPr>
        <w:t xml:space="preserve">Another question that is all too rarely asked is: What would be the price of eliminating inequality? </w:t>
      </w:r>
      <w:r w:rsidRPr="00091D29">
        <w:rPr>
          <w:rStyle w:val="StyleUnderline"/>
          <w:color w:val="FF0000"/>
          <w:highlight w:val="cyan"/>
        </w:rPr>
        <w:t>In 2017</w:t>
      </w:r>
      <w:r w:rsidRPr="00091D29">
        <w:rPr>
          <w:color w:val="FF0000"/>
          <w:sz w:val="16"/>
        </w:rPr>
        <w:t xml:space="preserve">, the renowned </w:t>
      </w:r>
      <w:r w:rsidRPr="00091D29">
        <w:rPr>
          <w:rStyle w:val="StyleUnderline"/>
          <w:color w:val="FF0000"/>
          <w:highlight w:val="cyan"/>
        </w:rPr>
        <w:t>Stanford historian</w:t>
      </w:r>
      <w:r w:rsidRPr="00091D29">
        <w:rPr>
          <w:rStyle w:val="StyleUnderline"/>
          <w:color w:val="FF0000"/>
        </w:rPr>
        <w:t xml:space="preserve"> and scholar of ancient history Walter </w:t>
      </w:r>
      <w:proofErr w:type="spellStart"/>
      <w:r w:rsidRPr="00091D29">
        <w:rPr>
          <w:rStyle w:val="StyleUnderline"/>
          <w:color w:val="FF0000"/>
          <w:highlight w:val="cyan"/>
        </w:rPr>
        <w:t>Scheidel</w:t>
      </w:r>
      <w:proofErr w:type="spellEnd"/>
      <w:r w:rsidRPr="00091D29">
        <w:rPr>
          <w:rStyle w:val="StyleUnderline"/>
          <w:color w:val="FF0000"/>
          <w:highlight w:val="cyan"/>
        </w:rPr>
        <w:t xml:space="preserve"> presented</w:t>
      </w:r>
      <w:r w:rsidRPr="00091D29">
        <w:rPr>
          <w:rStyle w:val="StyleUnderline"/>
          <w:color w:val="FF0000"/>
        </w:rPr>
        <w:t xml:space="preserve"> an impressive historical </w:t>
      </w:r>
      <w:r w:rsidRPr="00091D29">
        <w:rPr>
          <w:rStyle w:val="StyleUnderline"/>
          <w:color w:val="FF0000"/>
          <w:highlight w:val="cyan"/>
        </w:rPr>
        <w:t>analysis</w:t>
      </w:r>
      <w:r w:rsidRPr="00091D29">
        <w:rPr>
          <w:rStyle w:val="StyleUnderline"/>
          <w:color w:val="FF0000"/>
        </w:rPr>
        <w:t xml:space="preserve"> of this question</w:t>
      </w:r>
      <w:r w:rsidRPr="00091D29">
        <w:rPr>
          <w:color w:val="FF0000"/>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4199FD4D" w14:textId="77777777" w:rsidR="001D2C1E" w:rsidRPr="00091D29" w:rsidRDefault="001D2C1E" w:rsidP="001D2C1E">
      <w:pPr>
        <w:rPr>
          <w:color w:val="FF0000"/>
          <w:sz w:val="16"/>
          <w:szCs w:val="16"/>
        </w:rPr>
      </w:pPr>
      <w:r w:rsidRPr="00091D29">
        <w:rPr>
          <w:color w:val="FF0000"/>
          <w:sz w:val="16"/>
          <w:szCs w:val="16"/>
        </w:rPr>
        <w:t>Substantial reductions in inequality have only ever been achieved as the result of violent shocks, primarily consisting of war, revolution, state failure and systems collapse, and plague.</w:t>
      </w:r>
    </w:p>
    <w:p w14:paraId="4B974086" w14:textId="77777777" w:rsidR="001D2C1E" w:rsidRPr="00091D29" w:rsidRDefault="001D2C1E" w:rsidP="001D2C1E">
      <w:pPr>
        <w:rPr>
          <w:color w:val="FF0000"/>
          <w:sz w:val="16"/>
        </w:rPr>
      </w:pPr>
      <w:r w:rsidRPr="00091D29">
        <w:rPr>
          <w:color w:val="FF0000"/>
          <w:sz w:val="16"/>
        </w:rPr>
        <w:t xml:space="preserve">According to </w:t>
      </w:r>
      <w:proofErr w:type="spellStart"/>
      <w:r w:rsidRPr="00091D29">
        <w:rPr>
          <w:color w:val="FF0000"/>
          <w:sz w:val="16"/>
        </w:rPr>
        <w:t>Scheidel</w:t>
      </w:r>
      <w:proofErr w:type="spellEnd"/>
      <w:r w:rsidRPr="00091D29">
        <w:rPr>
          <w:color w:val="FF0000"/>
          <w:sz w:val="16"/>
        </w:rPr>
        <w:t xml:space="preserve">, </w:t>
      </w:r>
      <w:r w:rsidRPr="00091D29">
        <w:rPr>
          <w:rStyle w:val="Emphasis"/>
          <w:color w:val="FF0000"/>
        </w:rPr>
        <w:t xml:space="preserve">the </w:t>
      </w:r>
      <w:r w:rsidRPr="00091D29">
        <w:rPr>
          <w:rStyle w:val="Emphasis"/>
          <w:color w:val="FF0000"/>
          <w:highlight w:val="cyan"/>
        </w:rPr>
        <w:t>greatest levelers</w:t>
      </w:r>
      <w:r w:rsidRPr="00091D29">
        <w:rPr>
          <w:rStyle w:val="Emphasis"/>
          <w:color w:val="FF0000"/>
        </w:rPr>
        <w:t xml:space="preserve"> of the twentieth century </w:t>
      </w:r>
      <w:r w:rsidRPr="00091D29">
        <w:rPr>
          <w:rStyle w:val="Emphasis"/>
          <w:color w:val="FF0000"/>
          <w:highlight w:val="cyan"/>
        </w:rPr>
        <w:t>did not include peaceful social reforms</w:t>
      </w:r>
      <w:r w:rsidRPr="00091D29">
        <w:rPr>
          <w:color w:val="FF0000"/>
          <w:sz w:val="16"/>
        </w:rPr>
        <w:t xml:space="preserve">, </w:t>
      </w:r>
      <w:r w:rsidRPr="00091D29">
        <w:rPr>
          <w:rStyle w:val="StyleUnderline"/>
          <w:color w:val="FF0000"/>
        </w:rPr>
        <w:t xml:space="preserve">they </w:t>
      </w:r>
      <w:r w:rsidRPr="00091D29">
        <w:rPr>
          <w:rStyle w:val="StyleUnderline"/>
          <w:color w:val="FF0000"/>
          <w:highlight w:val="cyan"/>
        </w:rPr>
        <w:t>were</w:t>
      </w:r>
      <w:r w:rsidRPr="00091D29">
        <w:rPr>
          <w:rStyle w:val="StyleUnderline"/>
          <w:color w:val="FF0000"/>
        </w:rPr>
        <w:t xml:space="preserve"> the two </w:t>
      </w:r>
      <w:r w:rsidRPr="00091D29">
        <w:rPr>
          <w:rStyle w:val="StyleUnderline"/>
          <w:color w:val="FF0000"/>
          <w:highlight w:val="cyan"/>
        </w:rPr>
        <w:t>world wars and</w:t>
      </w:r>
      <w:r w:rsidRPr="00091D29">
        <w:rPr>
          <w:rStyle w:val="StyleUnderline"/>
          <w:color w:val="FF0000"/>
        </w:rPr>
        <w:t xml:space="preserve"> the </w:t>
      </w:r>
      <w:r w:rsidRPr="00091D29">
        <w:rPr>
          <w:rStyle w:val="StyleUnderline"/>
          <w:color w:val="FF0000"/>
          <w:highlight w:val="cyan"/>
        </w:rPr>
        <w:t>communist revolutions</w:t>
      </w:r>
      <w:r w:rsidRPr="00091D29">
        <w:rPr>
          <w:color w:val="FF0000"/>
          <w:sz w:val="16"/>
        </w:rPr>
        <w:t xml:space="preserve">. </w:t>
      </w:r>
      <w:r w:rsidRPr="00091D29">
        <w:rPr>
          <w:rStyle w:val="Emphasis"/>
          <w:color w:val="FF0000"/>
          <w:highlight w:val="cyan"/>
        </w:rPr>
        <w:t>More than 100 million people died in each</w:t>
      </w:r>
      <w:r w:rsidRPr="00091D29">
        <w:rPr>
          <w:rStyle w:val="Emphasis"/>
          <w:color w:val="FF0000"/>
        </w:rPr>
        <w:t xml:space="preserve"> of the two world wars and in the communist social experiments</w:t>
      </w:r>
      <w:r w:rsidRPr="00091D29">
        <w:rPr>
          <w:color w:val="FF0000"/>
          <w:sz w:val="16"/>
        </w:rPr>
        <w:t>.</w:t>
      </w:r>
    </w:p>
    <w:p w14:paraId="04932E73" w14:textId="77777777" w:rsidR="001D2C1E" w:rsidRPr="00091D29" w:rsidRDefault="001D2C1E" w:rsidP="001D2C1E">
      <w:pPr>
        <w:rPr>
          <w:color w:val="FF0000"/>
          <w:sz w:val="16"/>
          <w:szCs w:val="16"/>
        </w:rPr>
      </w:pPr>
      <w:r w:rsidRPr="00091D29">
        <w:rPr>
          <w:color w:val="FF0000"/>
          <w:sz w:val="16"/>
          <w:szCs w:val="16"/>
        </w:rPr>
        <w:t>Total War as a Great Leveler</w:t>
      </w:r>
    </w:p>
    <w:p w14:paraId="1D69961F" w14:textId="77777777" w:rsidR="001D2C1E" w:rsidRPr="00091D29" w:rsidRDefault="001D2C1E" w:rsidP="001D2C1E">
      <w:pPr>
        <w:rPr>
          <w:color w:val="FF0000"/>
          <w:sz w:val="16"/>
        </w:rPr>
      </w:pPr>
      <w:r w:rsidRPr="00091D29">
        <w:rPr>
          <w:rStyle w:val="StyleUnderline"/>
          <w:color w:val="FF0000"/>
        </w:rPr>
        <w:t xml:space="preserve">World War II serves as </w:t>
      </w:r>
      <w:proofErr w:type="spellStart"/>
      <w:r w:rsidRPr="00091D29">
        <w:rPr>
          <w:rStyle w:val="StyleUnderline"/>
          <w:color w:val="FF0000"/>
        </w:rPr>
        <w:t>Scheidel’s</w:t>
      </w:r>
      <w:proofErr w:type="spellEnd"/>
      <w:r w:rsidRPr="00091D29">
        <w:rPr>
          <w:rStyle w:val="StyleUnderline"/>
          <w:color w:val="FF0000"/>
        </w:rPr>
        <w:t xml:space="preserve"> strongest example of “total war” leveling</w:t>
      </w:r>
      <w:r w:rsidRPr="00091D29">
        <w:rPr>
          <w:color w:val="FF0000"/>
          <w:sz w:val="16"/>
        </w:rPr>
        <w:t xml:space="preserve">. </w:t>
      </w:r>
      <w:r w:rsidRPr="00091D29">
        <w:rPr>
          <w:rStyle w:val="StyleUnderline"/>
          <w:color w:val="FF0000"/>
        </w:rPr>
        <w:t>Take Japan: In 1938, the wealthiest 1 percent of the population received 19.9 percent of all reported income before taxes and transfers</w:t>
      </w:r>
      <w:r w:rsidRPr="00091D29">
        <w:rPr>
          <w:color w:val="FF0000"/>
          <w:sz w:val="16"/>
        </w:rPr>
        <w:t xml:space="preserve">. </w:t>
      </w:r>
      <w:r w:rsidRPr="00091D29">
        <w:rPr>
          <w:rStyle w:val="Emphasis"/>
          <w:color w:val="FF0000"/>
        </w:rPr>
        <w:t>Within the next seven years</w:t>
      </w:r>
      <w:r w:rsidRPr="00091D29">
        <w:rPr>
          <w:color w:val="FF0000"/>
          <w:sz w:val="16"/>
        </w:rPr>
        <w:t xml:space="preserve">, </w:t>
      </w:r>
      <w:r w:rsidRPr="00091D29">
        <w:rPr>
          <w:rStyle w:val="StyleUnderline"/>
          <w:color w:val="FF0000"/>
        </w:rPr>
        <w:t>their share dropped by two-thirds, all the way down to 6.4 percent</w:t>
      </w:r>
      <w:r w:rsidRPr="00091D29">
        <w:rPr>
          <w:color w:val="FF0000"/>
          <w:sz w:val="16"/>
        </w:rPr>
        <w:t xml:space="preserve">. </w:t>
      </w:r>
      <w:r w:rsidRPr="00091D29">
        <w:rPr>
          <w:rStyle w:val="Emphasis"/>
          <w:color w:val="FF0000"/>
        </w:rPr>
        <w:t>More than half of this loss was incurred by the richest tenth of that top bracket</w:t>
      </w:r>
      <w:r w:rsidRPr="00091D29">
        <w:rPr>
          <w:color w:val="FF0000"/>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76B0DA68" w14:textId="77777777" w:rsidR="001D2C1E" w:rsidRPr="00091D29" w:rsidRDefault="001D2C1E" w:rsidP="001D2C1E">
      <w:pPr>
        <w:rPr>
          <w:color w:val="FF0000"/>
          <w:sz w:val="16"/>
        </w:rPr>
      </w:pPr>
      <w:r w:rsidRPr="00091D29">
        <w:rPr>
          <w:color w:val="FF0000"/>
          <w:sz w:val="16"/>
        </w:rPr>
        <w:t xml:space="preserve">Significant leveling also took place in other countries during wartime. </w:t>
      </w:r>
      <w:r w:rsidRPr="00091D29">
        <w:rPr>
          <w:rStyle w:val="StyleUnderline"/>
          <w:color w:val="FF0000"/>
        </w:rPr>
        <w:t xml:space="preserve">According to </w:t>
      </w:r>
      <w:proofErr w:type="spellStart"/>
      <w:r w:rsidRPr="00091D29">
        <w:rPr>
          <w:rStyle w:val="StyleUnderline"/>
          <w:color w:val="FF0000"/>
        </w:rPr>
        <w:t>Scheidel’s</w:t>
      </w:r>
      <w:proofErr w:type="spellEnd"/>
      <w:r w:rsidRPr="00091D29">
        <w:rPr>
          <w:rStyle w:val="StyleUnderline"/>
          <w:color w:val="FF0000"/>
        </w:rPr>
        <w:t xml:space="preserve"> analysis</w:t>
      </w:r>
      <w:r w:rsidRPr="00091D29">
        <w:rPr>
          <w:color w:val="FF0000"/>
          <w:sz w:val="16"/>
        </w:rPr>
        <w:t xml:space="preserve">, </w:t>
      </w:r>
      <w:r w:rsidRPr="00091D29">
        <w:rPr>
          <w:rStyle w:val="Emphasis"/>
          <w:color w:val="FF0000"/>
        </w:rPr>
        <w:t>the two world wars were among the greatest levelers in history</w:t>
      </w:r>
      <w:r w:rsidRPr="00091D29">
        <w:rPr>
          <w:color w:val="FF0000"/>
          <w:sz w:val="16"/>
        </w:rPr>
        <w:t xml:space="preserve">. </w:t>
      </w:r>
      <w:r w:rsidRPr="00091D29">
        <w:rPr>
          <w:rStyle w:val="StyleUnderline"/>
          <w:color w:val="FF0000"/>
        </w:rPr>
        <w:t xml:space="preserve">The </w:t>
      </w:r>
      <w:r w:rsidRPr="00091D29">
        <w:rPr>
          <w:rStyle w:val="StyleUnderline"/>
          <w:color w:val="FF0000"/>
          <w:highlight w:val="cyan"/>
        </w:rPr>
        <w:t>average percentage drop of top income shares in countries that actively fought in World War II</w:t>
      </w:r>
      <w:r w:rsidRPr="00091D29">
        <w:rPr>
          <w:rStyle w:val="StyleUnderline"/>
          <w:color w:val="FF0000"/>
        </w:rPr>
        <w:t xml:space="preserve"> as frontline states </w:t>
      </w:r>
      <w:r w:rsidRPr="00091D29">
        <w:rPr>
          <w:rStyle w:val="StyleUnderline"/>
          <w:color w:val="FF0000"/>
          <w:highlight w:val="cyan"/>
        </w:rPr>
        <w:t>was</w:t>
      </w:r>
      <w:r w:rsidRPr="00091D29">
        <w:rPr>
          <w:color w:val="FF0000"/>
          <w:sz w:val="16"/>
          <w:highlight w:val="cyan"/>
        </w:rPr>
        <w:t xml:space="preserve"> </w:t>
      </w:r>
      <w:r w:rsidRPr="00091D29">
        <w:rPr>
          <w:rStyle w:val="Emphasis"/>
          <w:color w:val="FF0000"/>
          <w:highlight w:val="cyan"/>
        </w:rPr>
        <w:t>31 percent</w:t>
      </w:r>
      <w:r w:rsidRPr="00091D29">
        <w:rPr>
          <w:rStyle w:val="Emphasis"/>
          <w:color w:val="FF0000"/>
        </w:rPr>
        <w:t xml:space="preserve"> of the prewar level</w:t>
      </w:r>
      <w:r w:rsidRPr="00091D29">
        <w:rPr>
          <w:color w:val="FF0000"/>
          <w:sz w:val="16"/>
        </w:rPr>
        <w:t xml:space="preserve">. </w:t>
      </w:r>
      <w:r w:rsidRPr="00091D29">
        <w:rPr>
          <w:rStyle w:val="Emphasis"/>
          <w:color w:val="FF0000"/>
        </w:rPr>
        <w:t xml:space="preserve">This is a </w:t>
      </w:r>
      <w:r w:rsidRPr="00091D29">
        <w:rPr>
          <w:rStyle w:val="Emphasis"/>
          <w:color w:val="FF0000"/>
          <w:highlight w:val="cyan"/>
        </w:rPr>
        <w:t>robust finding</w:t>
      </w:r>
      <w:r w:rsidRPr="00091D29">
        <w:rPr>
          <w:rStyle w:val="Emphasis"/>
          <w:color w:val="FF0000"/>
        </w:rPr>
        <w:t xml:space="preserve"> because the sample consists of a dozen countries</w:t>
      </w:r>
      <w:r w:rsidRPr="00091D29">
        <w:rPr>
          <w:color w:val="FF0000"/>
          <w:sz w:val="16"/>
        </w:rPr>
        <w:t>. The only two countries in which inequality increased during this period were also those farthest from the major theaters of war (Argentina and South Africa).</w:t>
      </w:r>
    </w:p>
    <w:p w14:paraId="79B7BBFE" w14:textId="77777777" w:rsidR="001D2C1E" w:rsidRPr="00091D29" w:rsidRDefault="001D2C1E" w:rsidP="001D2C1E">
      <w:pPr>
        <w:rPr>
          <w:color w:val="FF0000"/>
          <w:sz w:val="16"/>
          <w:szCs w:val="16"/>
        </w:rPr>
      </w:pPr>
      <w:r w:rsidRPr="00091D29">
        <w:rPr>
          <w:color w:val="FF0000"/>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18B3F4FD" w14:textId="77777777" w:rsidR="001D2C1E" w:rsidRPr="00091D29" w:rsidRDefault="001D2C1E" w:rsidP="001D2C1E">
      <w:pPr>
        <w:rPr>
          <w:color w:val="FF0000"/>
          <w:sz w:val="16"/>
        </w:rPr>
      </w:pPr>
      <w:r w:rsidRPr="00091D29">
        <w:rPr>
          <w:color w:val="FF0000"/>
          <w:sz w:val="16"/>
        </w:rPr>
        <w:t xml:space="preserve">The </w:t>
      </w:r>
      <w:r w:rsidRPr="00091D29">
        <w:rPr>
          <w:rStyle w:val="StyleUnderline"/>
          <w:color w:val="FF0000"/>
        </w:rPr>
        <w:t>economic consequences of the two world wars were, therefore, devastating for the rich</w:t>
      </w:r>
      <w:r w:rsidRPr="00091D29">
        <w:rPr>
          <w:color w:val="FF0000"/>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4ACA4F2C" w14:textId="77777777" w:rsidR="001D2C1E" w:rsidRPr="00091D29" w:rsidRDefault="001D2C1E" w:rsidP="001D2C1E">
      <w:pPr>
        <w:rPr>
          <w:color w:val="FF0000"/>
          <w:sz w:val="16"/>
          <w:szCs w:val="16"/>
        </w:rPr>
      </w:pPr>
      <w:r w:rsidRPr="00091D29">
        <w:rPr>
          <w:color w:val="FF0000"/>
          <w:sz w:val="16"/>
          <w:szCs w:val="16"/>
        </w:rPr>
        <w:lastRenderedPageBreak/>
        <w:t>Incidentally, the left-wing economist Thomas Piketty comes to a similar conclusion. In his book Capital in the Twenty-First Century, he argues that progressive taxation in the twentieth century was primarily a product of the two world wars and not of democracy.</w:t>
      </w:r>
    </w:p>
    <w:p w14:paraId="4E4C2CD7" w14:textId="77777777" w:rsidR="001D2C1E" w:rsidRPr="00091D29" w:rsidRDefault="001D2C1E" w:rsidP="001D2C1E">
      <w:pPr>
        <w:rPr>
          <w:rStyle w:val="Emphasis"/>
          <w:color w:val="FF0000"/>
        </w:rPr>
      </w:pPr>
      <w:r w:rsidRPr="00091D29">
        <w:rPr>
          <w:rStyle w:val="Emphasis"/>
          <w:color w:val="FF0000"/>
        </w:rPr>
        <w:t>Poverty is Eliminated Peacefully</w:t>
      </w:r>
    </w:p>
    <w:p w14:paraId="5B61167C" w14:textId="77777777" w:rsidR="001D2C1E" w:rsidRPr="00091D29" w:rsidRDefault="001D2C1E" w:rsidP="001D2C1E">
      <w:pPr>
        <w:rPr>
          <w:color w:val="FF0000"/>
          <w:sz w:val="16"/>
        </w:rPr>
      </w:pPr>
      <w:r w:rsidRPr="00091D29">
        <w:rPr>
          <w:color w:val="FF0000"/>
          <w:sz w:val="16"/>
        </w:rPr>
        <w:t xml:space="preserve">The </w:t>
      </w:r>
      <w:r w:rsidRPr="00091D29">
        <w:rPr>
          <w:rStyle w:val="StyleUnderline"/>
          <w:color w:val="FF0000"/>
        </w:rPr>
        <w:t xml:space="preserve">price of </w:t>
      </w:r>
      <w:r w:rsidRPr="00091D29">
        <w:rPr>
          <w:rStyle w:val="StyleUnderline"/>
          <w:color w:val="FF0000"/>
          <w:highlight w:val="cyan"/>
        </w:rPr>
        <w:t>reducing inequality</w:t>
      </w:r>
      <w:r w:rsidRPr="00091D29">
        <w:rPr>
          <w:rStyle w:val="StyleUnderline"/>
          <w:color w:val="FF0000"/>
        </w:rPr>
        <w:t xml:space="preserve"> has thus usually </w:t>
      </w:r>
      <w:r w:rsidRPr="00091D29">
        <w:rPr>
          <w:rStyle w:val="StyleUnderline"/>
          <w:color w:val="FF0000"/>
          <w:highlight w:val="cyan"/>
        </w:rPr>
        <w:t>involved</w:t>
      </w:r>
      <w:r w:rsidRPr="00091D29">
        <w:rPr>
          <w:rStyle w:val="StyleUnderline"/>
          <w:color w:val="FF0000"/>
        </w:rPr>
        <w:t xml:space="preserve"> violent shocks and </w:t>
      </w:r>
      <w:r w:rsidRPr="00091D29">
        <w:rPr>
          <w:rStyle w:val="StyleUnderline"/>
          <w:color w:val="FF0000"/>
          <w:highlight w:val="cyan"/>
        </w:rPr>
        <w:t>catastrophes</w:t>
      </w:r>
      <w:r w:rsidRPr="00091D29">
        <w:rPr>
          <w:color w:val="FF0000"/>
          <w:sz w:val="16"/>
        </w:rPr>
        <w:t xml:space="preserve">, </w:t>
      </w:r>
      <w:r w:rsidRPr="00091D29">
        <w:rPr>
          <w:rStyle w:val="Emphasis"/>
          <w:color w:val="FF0000"/>
          <w:highlight w:val="cyan"/>
        </w:rPr>
        <w:t>whose victims</w:t>
      </w:r>
      <w:r w:rsidRPr="00091D29">
        <w:rPr>
          <w:rStyle w:val="Emphasis"/>
          <w:color w:val="FF0000"/>
        </w:rPr>
        <w:t xml:space="preserve"> have been not only the rich but millions and </w:t>
      </w:r>
      <w:r w:rsidRPr="00091D29">
        <w:rPr>
          <w:rStyle w:val="Emphasis"/>
          <w:color w:val="FF0000"/>
          <w:highlight w:val="cyan"/>
        </w:rPr>
        <w:t>millions of people</w:t>
      </w:r>
      <w:r w:rsidRPr="00091D29">
        <w:rPr>
          <w:color w:val="FF0000"/>
          <w:sz w:val="16"/>
          <w:highlight w:val="cyan"/>
        </w:rPr>
        <w:t>.</w:t>
      </w:r>
      <w:r w:rsidRPr="00091D29">
        <w:rPr>
          <w:color w:val="FF0000"/>
          <w:sz w:val="16"/>
        </w:rPr>
        <w:t xml:space="preserve"> </w:t>
      </w:r>
      <w:r w:rsidRPr="00091D29">
        <w:rPr>
          <w:rStyle w:val="Emphasis"/>
          <w:color w:val="FF0000"/>
        </w:rPr>
        <w:t>Neither nonviolent land reforms nor economic crises nor democratization has had as great a leveling effect throughout recorded history as these violent upheavals</w:t>
      </w:r>
      <w:r w:rsidRPr="00091D29">
        <w:rPr>
          <w:color w:val="FF0000"/>
          <w:sz w:val="16"/>
        </w:rPr>
        <w:t xml:space="preserve">. If the goal is to distribute income and wealth more equally, says historian </w:t>
      </w:r>
      <w:proofErr w:type="spellStart"/>
      <w:r w:rsidRPr="00091D29">
        <w:rPr>
          <w:color w:val="FF0000"/>
          <w:sz w:val="16"/>
        </w:rPr>
        <w:t>Scheidel</w:t>
      </w:r>
      <w:proofErr w:type="spellEnd"/>
      <w:r w:rsidRPr="00091D29">
        <w:rPr>
          <w:color w:val="FF0000"/>
          <w:sz w:val="16"/>
        </w:rPr>
        <w:t xml:space="preserve">, then we simply cannot close our eyes to the violent ruptures that have so often proved necessary to achieve that goal. </w:t>
      </w:r>
      <w:r w:rsidRPr="00091D29">
        <w:rPr>
          <w:rStyle w:val="StyleUnderline"/>
          <w:color w:val="FF0000"/>
        </w:rPr>
        <w:t>We must ask ourselves whether humanity has ever succeeded in equalizing the distribution of wealth without considerable violence</w:t>
      </w:r>
      <w:r w:rsidRPr="00091D29">
        <w:rPr>
          <w:color w:val="FF0000"/>
          <w:sz w:val="16"/>
        </w:rPr>
        <w:t xml:space="preserve">. </w:t>
      </w:r>
      <w:r w:rsidRPr="00091D29">
        <w:rPr>
          <w:rStyle w:val="Emphasis"/>
          <w:color w:val="FF0000"/>
        </w:rPr>
        <w:t xml:space="preserve">Analyzing thousands of years of human history, </w:t>
      </w:r>
      <w:proofErr w:type="spellStart"/>
      <w:r w:rsidRPr="00091D29">
        <w:rPr>
          <w:rStyle w:val="Emphasis"/>
          <w:color w:val="FF0000"/>
        </w:rPr>
        <w:t>Scheidel’s</w:t>
      </w:r>
      <w:proofErr w:type="spellEnd"/>
      <w:r w:rsidRPr="00091D29">
        <w:rPr>
          <w:rStyle w:val="Emphasis"/>
          <w:color w:val="FF0000"/>
        </w:rPr>
        <w:t xml:space="preserve"> answer is no</w:t>
      </w:r>
      <w:r w:rsidRPr="00091D29">
        <w:rPr>
          <w:color w:val="FF0000"/>
          <w:sz w:val="16"/>
        </w:rPr>
        <w:t>. This may be a depressing finding for many adherents of egalitarian ideas.</w:t>
      </w:r>
    </w:p>
    <w:p w14:paraId="36A87FD8" w14:textId="77777777" w:rsidR="001D2C1E" w:rsidRPr="00091D29" w:rsidRDefault="001D2C1E" w:rsidP="001D2C1E">
      <w:pPr>
        <w:rPr>
          <w:color w:val="FF0000"/>
          <w:sz w:val="16"/>
        </w:rPr>
      </w:pPr>
      <w:r w:rsidRPr="00091D29">
        <w:rPr>
          <w:rStyle w:val="Emphasis"/>
          <w:color w:val="FF0000"/>
        </w:rPr>
        <w:t>However</w:t>
      </w:r>
      <w:r w:rsidRPr="00091D29">
        <w:rPr>
          <w:color w:val="FF0000"/>
          <w:sz w:val="16"/>
        </w:rPr>
        <w:t xml:space="preserve">, </w:t>
      </w:r>
      <w:r w:rsidRPr="00091D29">
        <w:rPr>
          <w:rStyle w:val="StyleUnderline"/>
          <w:color w:val="FF0000"/>
        </w:rPr>
        <w:t>if we shift perspective</w:t>
      </w:r>
      <w:r w:rsidRPr="00091D29">
        <w:rPr>
          <w:color w:val="FF0000"/>
          <w:sz w:val="16"/>
        </w:rPr>
        <w:t xml:space="preserve">, </w:t>
      </w:r>
      <w:r w:rsidRPr="00091D29">
        <w:rPr>
          <w:rStyle w:val="StyleUnderline"/>
          <w:color w:val="FF0000"/>
        </w:rPr>
        <w:t>and ask</w:t>
      </w:r>
      <w:r w:rsidRPr="00091D29">
        <w:rPr>
          <w:color w:val="FF0000"/>
          <w:sz w:val="16"/>
        </w:rPr>
        <w:t xml:space="preserve"> not “How do we reduce inequality?” but “</w:t>
      </w:r>
      <w:r w:rsidRPr="00091D29">
        <w:rPr>
          <w:rStyle w:val="StyleUnderline"/>
          <w:color w:val="FF0000"/>
          <w:highlight w:val="cyan"/>
        </w:rPr>
        <w:t>How do we reduce poverty</w:t>
      </w:r>
      <w:r w:rsidRPr="00091D29">
        <w:rPr>
          <w:color w:val="FF0000"/>
          <w:sz w:val="16"/>
        </w:rPr>
        <w:t xml:space="preserve">?” </w:t>
      </w:r>
      <w:r w:rsidRPr="00091D29">
        <w:rPr>
          <w:rStyle w:val="Emphasis"/>
          <w:color w:val="FF0000"/>
        </w:rPr>
        <w:t>then we can provide an optimistic answer</w:t>
      </w:r>
      <w:r w:rsidRPr="00091D29">
        <w:rPr>
          <w:color w:val="FF0000"/>
          <w:sz w:val="16"/>
        </w:rPr>
        <w:t xml:space="preserve">: </w:t>
      </w:r>
      <w:r w:rsidRPr="00091D29">
        <w:rPr>
          <w:rStyle w:val="StyleUnderline"/>
          <w:color w:val="FF0000"/>
          <w:highlight w:val="cyan"/>
        </w:rPr>
        <w:t>Not violent ruptures</w:t>
      </w:r>
      <w:r w:rsidRPr="00091D29">
        <w:rPr>
          <w:rStyle w:val="StyleUnderline"/>
          <w:color w:val="FF0000"/>
        </w:rPr>
        <w:t xml:space="preserve"> of the kind that led to reductions of inequality</w:t>
      </w:r>
      <w:r w:rsidRPr="00091D29">
        <w:rPr>
          <w:color w:val="FF0000"/>
          <w:sz w:val="16"/>
        </w:rPr>
        <w:t xml:space="preserve">, </w:t>
      </w:r>
      <w:r w:rsidRPr="00091D29">
        <w:rPr>
          <w:rStyle w:val="Emphasis"/>
          <w:color w:val="FF0000"/>
          <w:highlight w:val="cyan"/>
        </w:rPr>
        <w:t>but</w:t>
      </w:r>
      <w:r w:rsidRPr="00091D29">
        <w:rPr>
          <w:rStyle w:val="Emphasis"/>
          <w:color w:val="FF0000"/>
        </w:rPr>
        <w:t xml:space="preserve"> very </w:t>
      </w:r>
      <w:r w:rsidRPr="00091D29">
        <w:rPr>
          <w:rStyle w:val="Emphasis"/>
          <w:color w:val="FF0000"/>
          <w:highlight w:val="cyan"/>
        </w:rPr>
        <w:t xml:space="preserve">peaceful mechanisms, </w:t>
      </w:r>
      <w:r w:rsidRPr="00091D29">
        <w:rPr>
          <w:rStyle w:val="Emphasis"/>
          <w:color w:val="FF0000"/>
        </w:rPr>
        <w:t xml:space="preserve">namely innovations and growth, </w:t>
      </w:r>
      <w:r w:rsidRPr="00091D29">
        <w:rPr>
          <w:rStyle w:val="Emphasis"/>
          <w:color w:val="FF0000"/>
          <w:highlight w:val="cyan"/>
        </w:rPr>
        <w:t>brought about by</w:t>
      </w:r>
      <w:r w:rsidRPr="00091D29">
        <w:rPr>
          <w:rStyle w:val="Emphasis"/>
          <w:color w:val="FF0000"/>
        </w:rPr>
        <w:t xml:space="preserve"> the forces of </w:t>
      </w:r>
      <w:r w:rsidRPr="00091D29">
        <w:rPr>
          <w:rStyle w:val="Emphasis"/>
          <w:color w:val="FF0000"/>
          <w:highlight w:val="cyan"/>
        </w:rPr>
        <w:t>cap</w:t>
      </w:r>
      <w:r w:rsidRPr="00091D29">
        <w:rPr>
          <w:rStyle w:val="Emphasis"/>
          <w:color w:val="FF0000"/>
        </w:rPr>
        <w:t>italism</w:t>
      </w:r>
      <w:r w:rsidRPr="00091D29">
        <w:rPr>
          <w:color w:val="FF0000"/>
          <w:sz w:val="16"/>
        </w:rPr>
        <w:t xml:space="preserve">, </w:t>
      </w:r>
      <w:r w:rsidRPr="00091D29">
        <w:rPr>
          <w:rStyle w:val="StyleUnderline"/>
          <w:color w:val="FF0000"/>
        </w:rPr>
        <w:t xml:space="preserve">have </w:t>
      </w:r>
      <w:r w:rsidRPr="00091D29">
        <w:rPr>
          <w:rStyle w:val="StyleUnderline"/>
          <w:color w:val="FF0000"/>
          <w:highlight w:val="cyan"/>
        </w:rPr>
        <w:t>led to</w:t>
      </w:r>
      <w:r w:rsidRPr="00091D29">
        <w:rPr>
          <w:rStyle w:val="StyleUnderline"/>
          <w:color w:val="FF0000"/>
        </w:rPr>
        <w:t xml:space="preserve"> the greatest </w:t>
      </w:r>
      <w:r w:rsidRPr="00091D29">
        <w:rPr>
          <w:rStyle w:val="StyleUnderline"/>
          <w:color w:val="FF0000"/>
          <w:highlight w:val="cyan"/>
        </w:rPr>
        <w:t>declines in poverty</w:t>
      </w:r>
      <w:r w:rsidRPr="00091D29">
        <w:rPr>
          <w:color w:val="FF0000"/>
          <w:sz w:val="16"/>
        </w:rPr>
        <w:t xml:space="preserve">. Or, to put it another way: </w:t>
      </w:r>
      <w:r w:rsidRPr="00091D29">
        <w:rPr>
          <w:rStyle w:val="StyleUnderline"/>
          <w:color w:val="FF0000"/>
        </w:rPr>
        <w:t>The greatest “levelers” in history have been violent events such as wars, revolutions, state and systems collapses, and pandemics</w:t>
      </w:r>
      <w:r w:rsidRPr="00091D29">
        <w:rPr>
          <w:color w:val="FF0000"/>
          <w:sz w:val="16"/>
        </w:rPr>
        <w:t xml:space="preserve">, </w:t>
      </w:r>
      <w:r w:rsidRPr="00091D29">
        <w:rPr>
          <w:rStyle w:val="Emphasis"/>
          <w:color w:val="FF0000"/>
        </w:rPr>
        <w:t>but the greatest poverty reducer in history has been capitalism</w:t>
      </w:r>
      <w:r w:rsidRPr="00091D29">
        <w:rPr>
          <w:color w:val="FF0000"/>
          <w:sz w:val="16"/>
        </w:rPr>
        <w:t xml:space="preserve">. </w:t>
      </w:r>
      <w:r w:rsidRPr="00091D29">
        <w:rPr>
          <w:rStyle w:val="StyleUnderline"/>
          <w:color w:val="FF0000"/>
          <w:highlight w:val="cyan"/>
        </w:rPr>
        <w:t>Before</w:t>
      </w:r>
      <w:r w:rsidRPr="00091D29">
        <w:rPr>
          <w:rStyle w:val="StyleUnderline"/>
          <w:color w:val="FF0000"/>
        </w:rPr>
        <w:t xml:space="preserve"> </w:t>
      </w:r>
      <w:r w:rsidRPr="00091D29">
        <w:rPr>
          <w:rStyle w:val="StyleUnderline"/>
          <w:color w:val="FF0000"/>
          <w:highlight w:val="cyan"/>
        </w:rPr>
        <w:t>cap</w:t>
      </w:r>
      <w:r w:rsidRPr="00091D29">
        <w:rPr>
          <w:rStyle w:val="StyleUnderline"/>
          <w:color w:val="FF0000"/>
        </w:rPr>
        <w:t>italism</w:t>
      </w:r>
      <w:r w:rsidRPr="00091D29">
        <w:rPr>
          <w:color w:val="FF0000"/>
          <w:sz w:val="16"/>
        </w:rPr>
        <w:t xml:space="preserve"> came into being, </w:t>
      </w:r>
      <w:r w:rsidRPr="00091D29">
        <w:rPr>
          <w:rStyle w:val="Emphasis"/>
          <w:color w:val="FF0000"/>
          <w:highlight w:val="cyan"/>
        </w:rPr>
        <w:t xml:space="preserve">most </w:t>
      </w:r>
      <w:r w:rsidRPr="00091D29">
        <w:rPr>
          <w:rStyle w:val="Emphasis"/>
          <w:color w:val="FF0000"/>
        </w:rPr>
        <w:t xml:space="preserve">of the world’s population was </w:t>
      </w:r>
      <w:r w:rsidRPr="00091D29">
        <w:rPr>
          <w:rStyle w:val="Emphasis"/>
          <w:color w:val="FF0000"/>
          <w:highlight w:val="cyan"/>
        </w:rPr>
        <w:t>living in extreme poverty</w:t>
      </w:r>
      <w:r w:rsidRPr="00091D29">
        <w:rPr>
          <w:color w:val="FF0000"/>
          <w:sz w:val="16"/>
        </w:rPr>
        <w:t>—</w:t>
      </w:r>
      <w:r w:rsidRPr="00091D29">
        <w:rPr>
          <w:rStyle w:val="StyleUnderline"/>
          <w:color w:val="FF0000"/>
          <w:highlight w:val="cyan"/>
        </w:rPr>
        <w:t>in 1820, the rate</w:t>
      </w:r>
      <w:r w:rsidRPr="00091D29">
        <w:rPr>
          <w:rStyle w:val="StyleUnderline"/>
          <w:color w:val="FF0000"/>
        </w:rPr>
        <w:t xml:space="preserve"> stood at </w:t>
      </w:r>
      <w:r w:rsidRPr="00091D29">
        <w:rPr>
          <w:rStyle w:val="StyleUnderline"/>
          <w:color w:val="FF0000"/>
          <w:highlight w:val="cyan"/>
        </w:rPr>
        <w:t>90 percent</w:t>
      </w:r>
      <w:r w:rsidRPr="00091D29">
        <w:rPr>
          <w:color w:val="FF0000"/>
          <w:sz w:val="16"/>
        </w:rPr>
        <w:t xml:space="preserve">. </w:t>
      </w:r>
      <w:r w:rsidRPr="00091D29">
        <w:rPr>
          <w:rStyle w:val="Emphasis"/>
          <w:color w:val="FF0000"/>
          <w:highlight w:val="cyan"/>
        </w:rPr>
        <w:t>Today, it’s down to less than 10</w:t>
      </w:r>
      <w:r w:rsidRPr="00091D29">
        <w:rPr>
          <w:rStyle w:val="Emphasis"/>
          <w:color w:val="FF0000"/>
        </w:rPr>
        <w:t xml:space="preserve"> percent</w:t>
      </w:r>
      <w:r w:rsidRPr="00091D29">
        <w:rPr>
          <w:color w:val="FF0000"/>
          <w:sz w:val="16"/>
        </w:rPr>
        <w:t xml:space="preserve">. And the most remarkable aspect of all this progress is that, in the recent decades </w:t>
      </w:r>
      <w:r w:rsidRPr="00091D29">
        <w:rPr>
          <w:rStyle w:val="StyleUnderline"/>
          <w:color w:val="FF0000"/>
        </w:rPr>
        <w:t>since the end of communism in China and other countries</w:t>
      </w:r>
      <w:r w:rsidRPr="00091D29">
        <w:rPr>
          <w:color w:val="FF0000"/>
          <w:sz w:val="16"/>
        </w:rPr>
        <w:t xml:space="preserve">, </w:t>
      </w:r>
      <w:r w:rsidRPr="00091D29">
        <w:rPr>
          <w:rStyle w:val="Emphasis"/>
          <w:color w:val="FF0000"/>
        </w:rPr>
        <w:t>the decline in poverty has accelerated to a pace unmatched in any previous period of human history</w:t>
      </w:r>
      <w:r w:rsidRPr="00091D29">
        <w:rPr>
          <w:color w:val="FF0000"/>
          <w:sz w:val="16"/>
        </w:rPr>
        <w:t xml:space="preserve">. </w:t>
      </w:r>
      <w:r w:rsidRPr="00091D29">
        <w:rPr>
          <w:rStyle w:val="StyleUnderline"/>
          <w:color w:val="FF0000"/>
        </w:rPr>
        <w:t>In 1981, the rate was still 42.7 percent</w:t>
      </w:r>
      <w:r w:rsidRPr="00091D29">
        <w:rPr>
          <w:color w:val="FF0000"/>
          <w:sz w:val="16"/>
        </w:rPr>
        <w:t xml:space="preserve">; </w:t>
      </w:r>
      <w:r w:rsidRPr="00091D29">
        <w:rPr>
          <w:rStyle w:val="StyleUnderline"/>
          <w:color w:val="FF0000"/>
          <w:sz w:val="16"/>
        </w:rPr>
        <w:t>by 2000</w:t>
      </w:r>
      <w:r w:rsidRPr="00091D29">
        <w:rPr>
          <w:color w:val="FF0000"/>
          <w:sz w:val="16"/>
        </w:rPr>
        <w:t xml:space="preserve">, it had fallen to 27.8 percent, and </w:t>
      </w:r>
      <w:r w:rsidRPr="00091D29">
        <w:rPr>
          <w:rStyle w:val="StyleUnderline"/>
          <w:color w:val="FF0000"/>
        </w:rPr>
        <w:t>in 2021</w:t>
      </w:r>
      <w:r w:rsidRPr="00091D29">
        <w:rPr>
          <w:color w:val="FF0000"/>
          <w:sz w:val="16"/>
        </w:rPr>
        <w:t xml:space="preserve"> </w:t>
      </w:r>
      <w:r w:rsidRPr="00091D29">
        <w:rPr>
          <w:rStyle w:val="Emphasis"/>
          <w:color w:val="FF0000"/>
        </w:rPr>
        <w:t>it was only 9.3 percent</w:t>
      </w:r>
      <w:r w:rsidRPr="00091D29">
        <w:rPr>
          <w:color w:val="FF0000"/>
          <w:sz w:val="16"/>
        </w:rPr>
        <w:t>.</w:t>
      </w:r>
    </w:p>
    <w:p w14:paraId="793D516A" w14:textId="77777777" w:rsidR="001D2C1E" w:rsidRPr="00091D29" w:rsidRDefault="001D2C1E" w:rsidP="001D2C1E">
      <w:pPr>
        <w:rPr>
          <w:color w:val="FF0000"/>
        </w:rPr>
      </w:pPr>
    </w:p>
    <w:p w14:paraId="40694871" w14:textId="77777777" w:rsidR="001D2C1E" w:rsidRPr="00091D29" w:rsidRDefault="001D2C1E" w:rsidP="001D2C1E">
      <w:pPr>
        <w:rPr>
          <w:color w:val="FF0000"/>
        </w:rPr>
      </w:pPr>
    </w:p>
    <w:p w14:paraId="65F6E6D3" w14:textId="77777777" w:rsidR="00C96982" w:rsidRPr="00091D29" w:rsidRDefault="00C96982" w:rsidP="00C96982">
      <w:pPr>
        <w:rPr>
          <w:color w:val="FF0000"/>
        </w:rPr>
      </w:pPr>
    </w:p>
    <w:sectPr w:rsidR="00C96982" w:rsidRPr="00091D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E49ED"/>
    <w:multiLevelType w:val="hybridMultilevel"/>
    <w:tmpl w:val="9A8C5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6095635"/>
    <w:multiLevelType w:val="hybridMultilevel"/>
    <w:tmpl w:val="0994F46C"/>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0D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D29"/>
    <w:rsid w:val="00094DEC"/>
    <w:rsid w:val="000A2D8A"/>
    <w:rsid w:val="000D26A6"/>
    <w:rsid w:val="000D2B90"/>
    <w:rsid w:val="000D6ED8"/>
    <w:rsid w:val="000D717B"/>
    <w:rsid w:val="00100B28"/>
    <w:rsid w:val="00116BC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C1E"/>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8B"/>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F3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72F"/>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1A2"/>
    <w:rsid w:val="005A4D4E"/>
    <w:rsid w:val="005A7237"/>
    <w:rsid w:val="005B21FA"/>
    <w:rsid w:val="005B3244"/>
    <w:rsid w:val="005B37CC"/>
    <w:rsid w:val="005B6EE8"/>
    <w:rsid w:val="005B7731"/>
    <w:rsid w:val="005C4515"/>
    <w:rsid w:val="005C5602"/>
    <w:rsid w:val="005C74A6"/>
    <w:rsid w:val="005D3B4D"/>
    <w:rsid w:val="005D615C"/>
    <w:rsid w:val="005E1860"/>
    <w:rsid w:val="005F063B"/>
    <w:rsid w:val="005F192D"/>
    <w:rsid w:val="005F24C8"/>
    <w:rsid w:val="005F26AF"/>
    <w:rsid w:val="00604FF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6D6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22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18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BB3"/>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429"/>
    <w:rsid w:val="00A54315"/>
    <w:rsid w:val="00A57FEC"/>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DEF"/>
    <w:rsid w:val="00AF2516"/>
    <w:rsid w:val="00AF4760"/>
    <w:rsid w:val="00AF55D4"/>
    <w:rsid w:val="00B0505F"/>
    <w:rsid w:val="00B05C2D"/>
    <w:rsid w:val="00B12933"/>
    <w:rsid w:val="00B12B88"/>
    <w:rsid w:val="00B137E0"/>
    <w:rsid w:val="00B13BC8"/>
    <w:rsid w:val="00B24662"/>
    <w:rsid w:val="00B3569C"/>
    <w:rsid w:val="00B3754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2C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98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E9A"/>
    <w:rsid w:val="00DB5F87"/>
    <w:rsid w:val="00DB699B"/>
    <w:rsid w:val="00DC0376"/>
    <w:rsid w:val="00DC099B"/>
    <w:rsid w:val="00DC2BE5"/>
    <w:rsid w:val="00DD4CD4"/>
    <w:rsid w:val="00DD65A2"/>
    <w:rsid w:val="00DD6770"/>
    <w:rsid w:val="00DE0749"/>
    <w:rsid w:val="00DE1CE2"/>
    <w:rsid w:val="00DE710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559"/>
    <w:rsid w:val="00E8322E"/>
    <w:rsid w:val="00E9019A"/>
    <w:rsid w:val="00E903E0"/>
    <w:rsid w:val="00EA1115"/>
    <w:rsid w:val="00EA39EB"/>
    <w:rsid w:val="00EA58CE"/>
    <w:rsid w:val="00EB33FF"/>
    <w:rsid w:val="00EB3D1A"/>
    <w:rsid w:val="00EB5F6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FBB"/>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2751D"/>
  <w14:defaultImageDpi w14:val="300"/>
  <w15:docId w15:val="{38B10187-C6C8-0F41-A7CB-03D545F39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0D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0D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0D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F0D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F0D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0D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DEF"/>
  </w:style>
  <w:style w:type="character" w:customStyle="1" w:styleId="Heading1Char">
    <w:name w:val="Heading 1 Char"/>
    <w:aliases w:val="Pocket Char"/>
    <w:basedOn w:val="DefaultParagraphFont"/>
    <w:link w:val="Heading1"/>
    <w:uiPriority w:val="9"/>
    <w:rsid w:val="00AF0D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0DEF"/>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AF0DE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F0DE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F0DE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F0DEF"/>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20"/>
    <w:qFormat/>
    <w:rsid w:val="00AF0D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0D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F0DEF"/>
    <w:rPr>
      <w:color w:val="auto"/>
      <w:u w:val="none"/>
    </w:rPr>
  </w:style>
  <w:style w:type="paragraph" w:styleId="DocumentMap">
    <w:name w:val="Document Map"/>
    <w:basedOn w:val="Normal"/>
    <w:link w:val="DocumentMapChar"/>
    <w:uiPriority w:val="99"/>
    <w:semiHidden/>
    <w:unhideWhenUsed/>
    <w:rsid w:val="00AF0D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0DEF"/>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F95F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E7C8B"/>
    <w:pPr>
      <w:pBdr>
        <w:top w:val="single" w:sz="4" w:space="0" w:color="auto"/>
        <w:left w:val="single" w:sz="4" w:space="0" w:color="auto"/>
        <w:bottom w:val="single" w:sz="4" w:space="0" w:color="auto"/>
        <w:right w:val="single" w:sz="4" w:space="0" w:color="auto"/>
      </w:pBdr>
      <w:spacing w:after="0"/>
      <w:ind w:left="720"/>
      <w:jc w:val="both"/>
    </w:pPr>
    <w:rPr>
      <w:b/>
      <w:iCs/>
      <w:u w:val="single"/>
    </w:rPr>
  </w:style>
  <w:style w:type="paragraph" w:styleId="NoSpacing">
    <w:name w:val="No Spacing"/>
    <w:aliases w:val="Card Format,ClearFormatting,DDI Tag,Tag Title,No Spacing51,No Spacing31,No Spacing22,Very Small Text,Dont u,No Spacing311,Medium Grid 21,No Spacing3"/>
    <w:basedOn w:val="Heading1"/>
    <w:autoRedefine/>
    <w:uiPriority w:val="99"/>
    <w:qFormat/>
    <w:rsid w:val="002E7C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D2C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a.int/Safety_Security/Clean_Space/How_many_space_debris_objects_are_currently_in_orbit" TargetMode="External"/><Relationship Id="rId18" Type="http://schemas.openxmlformats.org/officeDocument/2006/relationships/hyperlink" Target="https://scholarship.law.upenn.edu/jil/vol41/iss1/6/" TargetMode="External"/><Relationship Id="rId26" Type="http://schemas.openxmlformats.org/officeDocument/2006/relationships/hyperlink" Target="https://www.theverge.com/2017/1/27/14398492/outer-space-treaty-50-anniversary-exploration-guidelines" TargetMode="External"/><Relationship Id="rId39" Type="http://schemas.openxmlformats.org/officeDocument/2006/relationships/hyperlink" Target="https://www.satellitetoday.com/in-space-services/2021/09/10/esa-awards-d-orbit-uk-contract-for-debris-removal-demonstration/" TargetMode="External"/><Relationship Id="rId21" Type="http://schemas.openxmlformats.org/officeDocument/2006/relationships/hyperlink" Target="https://scholarship.law.upenn.edu/jil/vol41/iss1/6/" TargetMode="External"/><Relationship Id="rId34" Type="http://schemas.openxmlformats.org/officeDocument/2006/relationships/hyperlink" Target="https://reason.org/policy-brief/u-s-space-traffic-management-and-orbital-debris-policy/" TargetMode="External"/><Relationship Id="rId42" Type="http://schemas.openxmlformats.org/officeDocument/2006/relationships/hyperlink" Target="https://warontherocks.com/2018/02/command-and-control-in-the-nuclear-posture-review-right-problem-wrong-solution/" TargetMode="External"/><Relationship Id="rId47" Type="http://schemas.openxmlformats.org/officeDocument/2006/relationships/hyperlink" Target="https://www.ecomodernism.org/manifesto-english"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tificamerican.com/article/space-junk-removal-is-not-going-smoothly/" TargetMode="External"/><Relationship Id="rId29" Type="http://schemas.openxmlformats.org/officeDocument/2006/relationships/hyperlink" Target="https://www.gov.uk/government/news/g7-nations-commit-to-the-safe-and-sustainable-use-of-space" TargetMode="External"/><Relationship Id="rId11" Type="http://schemas.openxmlformats.org/officeDocument/2006/relationships/hyperlink" Target="https://www.popsci.com/paint-chip-likely-caused-window-damage-on-space-station/" TargetMode="External"/><Relationship Id="rId24" Type="http://schemas.openxmlformats.org/officeDocument/2006/relationships/hyperlink" Target="https://www.govexec.com/media/d1-mission-space.pdf" TargetMode="External"/><Relationship Id="rId32" Type="http://schemas.openxmlformats.org/officeDocument/2006/relationships/hyperlink" Target="https://astroscale.com/space-sustainability/" TargetMode="External"/><Relationship Id="rId37" Type="http://schemas.openxmlformats.org/officeDocument/2006/relationships/hyperlink" Target="https://www.space.com/esa-startup-clearspace-debris-removal-2025" TargetMode="External"/><Relationship Id="rId40" Type="http://schemas.openxmlformats.org/officeDocument/2006/relationships/hyperlink" Target="https://www.britannica.com/science/tragedy-of-the-commons" TargetMode="External"/><Relationship Id="rId45"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5" Type="http://schemas.openxmlformats.org/officeDocument/2006/relationships/numbering" Target="numbering.xml"/><Relationship Id="rId15" Type="http://schemas.openxmlformats.org/officeDocument/2006/relationships/hyperlink" Target="https://www.space.com/space-situational-awareness-house-hearing-february-2020.html" TargetMode="External"/><Relationship Id="rId23" Type="http://schemas.openxmlformats.org/officeDocument/2006/relationships/hyperlink" Target="https://www.cnbc.com/2018/06/18/national-space-council-trump-signs-space-debris-directive.html" TargetMode="External"/><Relationship Id="rId28" Type="http://schemas.openxmlformats.org/officeDocument/2006/relationships/hyperlink" Target="https://www.technologyreview.com/2021/08/23/1032386/space-traffic-maritime-law-ruth-stilwell/" TargetMode="External"/><Relationship Id="rId36" Type="http://schemas.openxmlformats.org/officeDocument/2006/relationships/hyperlink" Target="https://spacenews.com/astroscale-clearspace-aim-to-make-a-bundle-removing-debris/" TargetMode="External"/><Relationship Id="rId49" Type="http://schemas.openxmlformats.org/officeDocument/2006/relationships/fontTable" Target="fontTable.xml"/><Relationship Id="rId10" Type="http://schemas.openxmlformats.org/officeDocument/2006/relationships/hyperlink" Target="https://www.warnerbros.com/movies/gravity" TargetMode="External"/><Relationship Id="rId19" Type="http://schemas.openxmlformats.org/officeDocument/2006/relationships/hyperlink" Target="https://www.courthousenews.com/lack-of-space-law-complicates-growing-debris-problem/" TargetMode="External"/><Relationship Id="rId31" Type="http://schemas.openxmlformats.org/officeDocument/2006/relationships/hyperlink" Target="https://astroscale.com/astroscale-celebrates-successful-launch-of-elsa-d/" TargetMode="External"/><Relationship Id="rId44"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technologyreview.com/2021/08/23/1032386/space-traffic-maritime-law-ruth-stilwell/" TargetMode="External"/><Relationship Id="rId22" Type="http://schemas.openxmlformats.org/officeDocument/2006/relationships/hyperlink" Target="https://www.govexec.com/media/d1-mission-space.pdf" TargetMode="External"/><Relationship Id="rId27" Type="http://schemas.openxmlformats.org/officeDocument/2006/relationships/hyperlink" Target="https://space.nss.org/wp-content/uploads/NSS-Position-Paper-Space-Debris-Removal-2019.pdf" TargetMode="External"/><Relationship Id="rId30" Type="http://schemas.openxmlformats.org/officeDocument/2006/relationships/hyperlink" Target="https://www.space.com/apple-cofounder-steve-wozniak-space-junk-company" TargetMode="External"/><Relationship Id="rId35" Type="http://schemas.openxmlformats.org/officeDocument/2006/relationships/hyperlink" Target="https://www.satellitetoday.com/in-space-services/2021/07/27/space-clean-up-company-astroscale-signs-partnerships-with-mhi-and-japanese-government/" TargetMode="External"/><Relationship Id="rId43" Type="http://schemas.openxmlformats.org/officeDocument/2006/relationships/hyperlink" Target="https://foxtrotalpha.jalopnik.com/these-are-the-doomsday-satellites-that-detected-the-exp-1737434876" TargetMode="External"/><Relationship Id="rId48"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bcnews.com/science/space/space-junk-damages-international-space-stations-robotic-arm-rcna1067" TargetMode="External"/><Relationship Id="rId17" Type="http://schemas.openxmlformats.org/officeDocument/2006/relationships/hyperlink" Target="https://oxfordre.com/planetaryscience/view/10.1093/acrefore/9780190647926.001.0001/acrefore-9780190647926-e-70" TargetMode="External"/><Relationship Id="rId25" Type="http://schemas.openxmlformats.org/officeDocument/2006/relationships/hyperlink" Target="https://www.mckinsey.com/industries/aerospace-and-defense/our-insights/look-out-below-what-will-happen-to-the-space-debris-in-orbit" TargetMode="External"/><Relationship Id="rId33" Type="http://schemas.openxmlformats.org/officeDocument/2006/relationships/hyperlink" Target="https://docs.google.com/document/d/1NCO5Vvjf-kgoZLNfgaOn4bDj_CAfyD1Qhz2oW3TrcHc/edit" TargetMode="External"/><Relationship Id="rId38" Type="http://schemas.openxmlformats.org/officeDocument/2006/relationships/hyperlink" Target="https://www.hou.usra.edu/meetings/orbitaldebris2019/orbital2019paper/pdf/6077.pdf" TargetMode="External"/><Relationship Id="rId46" Type="http://schemas.openxmlformats.org/officeDocument/2006/relationships/hyperlink" Target="https://www.ecomodernism.org/manifesto-english" TargetMode="External"/><Relationship Id="rId20" Type="http://schemas.openxmlformats.org/officeDocument/2006/relationships/hyperlink" Target="https://www.unoosa.org/pdf/limited/l/AC105_2014_CRP14E.pdf" TargetMode="External"/><Relationship Id="rId41" Type="http://schemas.openxmlformats.org/officeDocument/2006/relationships/hyperlink" Target="https://astroscale.com/wp-content/uploads/2020/02/Reg-V-Development-of-Global-Policy-for-Active-Debris-Removal-Services-v2.0.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41</Pages>
  <Words>16005</Words>
  <Characters>91235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12</cp:revision>
  <dcterms:created xsi:type="dcterms:W3CDTF">2022-01-09T13:55:00Z</dcterms:created>
  <dcterms:modified xsi:type="dcterms:W3CDTF">2022-01-09T15:36:00Z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