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798FE" w14:textId="7F1377B4" w:rsidR="00E42E4C" w:rsidRDefault="000D6261" w:rsidP="000D6261">
      <w:pPr>
        <w:pStyle w:val="Heading1"/>
      </w:pPr>
      <w:r>
        <w:t>1NC</w:t>
      </w:r>
    </w:p>
    <w:p w14:paraId="28E43831" w14:textId="5FE340D1" w:rsidR="000D6261" w:rsidRDefault="008533E3" w:rsidP="000D6261">
      <w:pPr>
        <w:pStyle w:val="Heading2"/>
      </w:pPr>
      <w:r>
        <w:lastRenderedPageBreak/>
        <w:t>1</w:t>
      </w:r>
      <w:r w:rsidR="000D6261">
        <w:t xml:space="preserve"> --- FW</w:t>
      </w:r>
    </w:p>
    <w:p w14:paraId="3C7D1796" w14:textId="77777777" w:rsidR="008533E3" w:rsidRPr="009F4512" w:rsidRDefault="008533E3" w:rsidP="008533E3">
      <w:pPr>
        <w:spacing w:before="40"/>
        <w:outlineLvl w:val="3"/>
        <w:rPr>
          <w:b/>
          <w:bCs/>
          <w:color w:val="000000"/>
        </w:rPr>
      </w:pPr>
      <w:r w:rsidRPr="009F4512">
        <w:rPr>
          <w:rFonts w:cs="Calibri"/>
          <w:b/>
          <w:bCs/>
          <w:color w:val="000000"/>
          <w:sz w:val="26"/>
          <w:szCs w:val="26"/>
        </w:rPr>
        <w:t>The standard is maximizing expected wellbeing. </w:t>
      </w:r>
    </w:p>
    <w:p w14:paraId="25FE9AF4" w14:textId="77777777" w:rsidR="008533E3" w:rsidRPr="0024181C" w:rsidRDefault="008533E3" w:rsidP="008533E3">
      <w:pPr>
        <w:pStyle w:val="Heading4"/>
        <w:rPr>
          <w:rFonts w:asciiTheme="majorHAnsi" w:hAnsiTheme="majorHAnsi" w:cstheme="majorHAnsi"/>
        </w:rPr>
      </w:pPr>
      <w:r>
        <w:rPr>
          <w:rFonts w:asciiTheme="majorHAnsi" w:hAnsiTheme="majorHAnsi" w:cstheme="majorHAnsi"/>
        </w:rPr>
        <w:t>1]</w:t>
      </w:r>
      <w:r w:rsidRPr="0024181C">
        <w:rPr>
          <w:rFonts w:asciiTheme="majorHAnsi" w:hAnsiTheme="majorHAnsi" w:cstheme="majorHAnsi"/>
        </w:rPr>
        <w:t xml:space="preserve"> Util is the only </w:t>
      </w:r>
      <w:r w:rsidRPr="0024181C">
        <w:rPr>
          <w:rFonts w:asciiTheme="majorHAnsi" w:hAnsiTheme="majorHAnsi" w:cstheme="majorHAnsi"/>
          <w:u w:val="single"/>
        </w:rPr>
        <w:t>egalitarian metric</w:t>
      </w:r>
      <w:r w:rsidRPr="0024181C">
        <w:rPr>
          <w:rFonts w:asciiTheme="majorHAnsi" w:hAnsiTheme="majorHAnsi" w:cstheme="majorHAnsi"/>
        </w:rPr>
        <w:t xml:space="preserve">---anything else collapses cooperation on </w:t>
      </w:r>
      <w:r w:rsidRPr="0024181C">
        <w:rPr>
          <w:rFonts w:asciiTheme="majorHAnsi" w:hAnsiTheme="majorHAnsi" w:cstheme="majorHAnsi"/>
          <w:u w:val="single"/>
        </w:rPr>
        <w:t>collective action</w:t>
      </w:r>
      <w:r w:rsidRPr="0024181C">
        <w:rPr>
          <w:rFonts w:asciiTheme="majorHAnsi" w:hAnsiTheme="majorHAnsi" w:cstheme="majorHAnsi"/>
        </w:rPr>
        <w:t xml:space="preserve"> crises and makes extinction inevitable </w:t>
      </w:r>
    </w:p>
    <w:p w14:paraId="338B44BA" w14:textId="77777777" w:rsidR="008533E3" w:rsidRPr="0024181C" w:rsidRDefault="008533E3" w:rsidP="008533E3">
      <w:pPr>
        <w:rPr>
          <w:rFonts w:asciiTheme="majorHAnsi" w:hAnsiTheme="majorHAnsi" w:cstheme="majorHAnsi"/>
        </w:rPr>
      </w:pPr>
      <w:r w:rsidRPr="0024181C">
        <w:rPr>
          <w:rStyle w:val="Style13ptBold"/>
          <w:rFonts w:asciiTheme="majorHAnsi" w:eastAsiaTheme="majorEastAsia" w:hAnsiTheme="majorHAnsi" w:cstheme="majorHAnsi"/>
        </w:rPr>
        <w:t xml:space="preserve">Khan 18 </w:t>
      </w:r>
      <w:r w:rsidRPr="0024181C">
        <w:rPr>
          <w:rFonts w:asciiTheme="majorHAnsi" w:hAnsiTheme="majorHAnsi" w:cstheme="majorHAnsi"/>
        </w:rPr>
        <w:t>(</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was part of a small core team that spearheaded the largest climate marches in history with a turnout of over 800,000 across 2,000 cities. After fighting for the Paris Agreement,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led a campaign joined by over a million people to stop the </w:t>
      </w:r>
      <w:proofErr w:type="spellStart"/>
      <w:r w:rsidRPr="0024181C">
        <w:rPr>
          <w:rFonts w:asciiTheme="majorHAnsi" w:hAnsiTheme="majorHAnsi" w:cstheme="majorHAnsi"/>
        </w:rPr>
        <w:t>Rampal</w:t>
      </w:r>
      <w:proofErr w:type="spellEnd"/>
      <w:r w:rsidRPr="0024181C">
        <w:rPr>
          <w:rFonts w:asciiTheme="majorHAnsi" w:hAnsiTheme="majorHAnsi" w:cstheme="majorHAnsi"/>
        </w:rPr>
        <w:t xml:space="preserve"> coal plant in Bangladesh to protect the Sundarbans </w:t>
      </w:r>
      <w:proofErr w:type="gramStart"/>
      <w:r w:rsidRPr="0024181C">
        <w:rPr>
          <w:rFonts w:asciiTheme="majorHAnsi" w:hAnsiTheme="majorHAnsi" w:cstheme="majorHAnsi"/>
        </w:rPr>
        <w:t>World Heritage forest</w:t>
      </w:r>
      <w:proofErr w:type="gramEnd"/>
      <w:r w:rsidRPr="0024181C">
        <w:rPr>
          <w:rFonts w:asciiTheme="majorHAnsi" w:hAnsiTheme="majorHAnsi" w:cstheme="majorHAnsi"/>
        </w:rPr>
        <w:t xml:space="preserve">, and elicited criticism of the plant from Crédit </w:t>
      </w:r>
      <w:proofErr w:type="spellStart"/>
      <w:r w:rsidRPr="0024181C">
        <w:rPr>
          <w:rFonts w:asciiTheme="majorHAnsi" w:hAnsiTheme="majorHAnsi" w:cstheme="majorHAnsi"/>
        </w:rPr>
        <w:t>Agricolé</w:t>
      </w:r>
      <w:proofErr w:type="spellEnd"/>
      <w:r w:rsidRPr="0024181C">
        <w:rPr>
          <w:rFonts w:asciiTheme="majorHAnsi" w:hAnsiTheme="majorHAnsi" w:cstheme="majorHAnsi"/>
        </w:rPr>
        <w:t xml:space="preserve"> through targeted advocacy. Currently,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0D8755B" w14:textId="77777777" w:rsidR="008533E3" w:rsidRPr="00382813" w:rsidRDefault="008533E3" w:rsidP="008533E3">
      <w:pPr>
        <w:rPr>
          <w:rFonts w:asciiTheme="majorHAnsi" w:hAnsiTheme="majorHAnsi" w:cstheme="majorHAnsi"/>
          <w:u w:val="single"/>
        </w:rPr>
      </w:pPr>
      <w:r w:rsidRPr="0024181C">
        <w:rPr>
          <w:rStyle w:val="Emphasis"/>
          <w:rFonts w:asciiTheme="majorHAnsi" w:eastAsiaTheme="majorEastAsia" w:hAnsiTheme="majorHAnsi" w:cstheme="majorHAnsi"/>
        </w:rPr>
        <w:t>Infinite</w:t>
      </w:r>
      <w:r w:rsidRPr="0024181C">
        <w:rPr>
          <w:rFonts w:asciiTheme="majorHAnsi" w:hAnsiTheme="majorHAnsi" w:cstheme="majorHAnsi"/>
          <w:sz w:val="12"/>
        </w:rPr>
        <w:t xml:space="preserve"> future </w:t>
      </w:r>
      <w:r w:rsidRPr="0024181C">
        <w:rPr>
          <w:rStyle w:val="Emphasis"/>
          <w:rFonts w:asciiTheme="majorHAnsi" w:eastAsiaTheme="majorEastAsia" w:hAnsiTheme="majorHAnsi" w:cstheme="majorHAnsi"/>
        </w:rPr>
        <w:t>possibilities</w:t>
      </w:r>
      <w:r w:rsidRPr="0024181C">
        <w:rPr>
          <w:rFonts w:asciiTheme="majorHAnsi" w:hAnsiTheme="majorHAnsi" w:cstheme="majorHAnsi"/>
          <w:sz w:val="12"/>
        </w:rPr>
        <w:t xml:space="preserve"> I find the story of the </w:t>
      </w:r>
      <w:proofErr w:type="spellStart"/>
      <w:r w:rsidRPr="0024181C">
        <w:rPr>
          <w:rFonts w:asciiTheme="majorHAnsi" w:hAnsiTheme="majorHAnsi" w:cstheme="majorHAnsi"/>
          <w:sz w:val="12"/>
        </w:rPr>
        <w:t>Moriori</w:t>
      </w:r>
      <w:proofErr w:type="spellEnd"/>
      <w:r w:rsidRPr="0024181C">
        <w:rPr>
          <w:rFonts w:asciiTheme="majorHAnsi" w:hAnsiTheme="majorHAnsi" w:cstheme="majorHAnsi"/>
          <w:sz w:val="12"/>
        </w:rPr>
        <w:t xml:space="preserve"> profound. It teaches me two lessons. Firstly, that </w:t>
      </w:r>
      <w:r w:rsidRPr="00DE01A8">
        <w:rPr>
          <w:rStyle w:val="StyleUnderline"/>
          <w:rFonts w:asciiTheme="majorHAnsi" w:eastAsiaTheme="majorEastAsia" w:hAnsiTheme="majorHAnsi" w:cstheme="majorHAnsi"/>
          <w:highlight w:val="cyan"/>
        </w:rPr>
        <w:t xml:space="preserve">human culture is </w:t>
      </w:r>
      <w:r w:rsidRPr="00DE01A8">
        <w:rPr>
          <w:rStyle w:val="Emphasis"/>
          <w:rFonts w:asciiTheme="majorHAnsi" w:eastAsiaTheme="majorEastAsia" w:hAnsiTheme="majorHAnsi" w:cstheme="majorHAnsi"/>
          <w:highlight w:val="cyan"/>
        </w:rPr>
        <w:t>far from immutable</w:t>
      </w:r>
      <w:r w:rsidRPr="00DE01A8">
        <w:rPr>
          <w:rFonts w:asciiTheme="majorHAnsi" w:hAnsiTheme="majorHAnsi" w:cstheme="majorHAnsi"/>
          <w:sz w:val="12"/>
          <w:highlight w:val="cyan"/>
        </w:rPr>
        <w:t>.</w:t>
      </w:r>
      <w:r w:rsidRPr="0024181C">
        <w:rPr>
          <w:rFonts w:asciiTheme="majorHAnsi" w:hAnsiTheme="majorHAnsi" w:cstheme="majorHAnsi"/>
          <w:sz w:val="12"/>
        </w:rPr>
        <w:t xml:space="preserve"> That we can struggle against our baser instincts. That </w:t>
      </w:r>
      <w:r w:rsidRPr="00DE01A8">
        <w:rPr>
          <w:rStyle w:val="Emphasis"/>
          <w:rFonts w:asciiTheme="majorHAnsi" w:eastAsiaTheme="majorEastAsia" w:hAnsiTheme="majorHAnsi" w:cstheme="majorHAnsi"/>
          <w:highlight w:val="cyan"/>
        </w:rPr>
        <w:t>we can</w:t>
      </w:r>
      <w:r w:rsidRPr="0024181C">
        <w:rPr>
          <w:rStyle w:val="Emphasis"/>
          <w:rFonts w:asciiTheme="majorHAnsi" w:eastAsiaTheme="majorEastAsia" w:hAnsiTheme="majorHAnsi" w:cstheme="majorHAnsi"/>
        </w:rPr>
        <w:t xml:space="preserve"> master them and </w:t>
      </w:r>
      <w:r w:rsidRPr="00DE01A8">
        <w:rPr>
          <w:rStyle w:val="Emphasis"/>
          <w:rFonts w:asciiTheme="majorHAnsi" w:eastAsiaTheme="majorEastAsia" w:hAnsiTheme="majorHAnsi" w:cstheme="majorHAnsi"/>
          <w:highlight w:val="cyan"/>
        </w:rPr>
        <w:t>rise to</w:t>
      </w:r>
      <w:r w:rsidRPr="0024181C">
        <w:rPr>
          <w:rStyle w:val="Emphasis"/>
          <w:rFonts w:asciiTheme="majorHAnsi" w:eastAsiaTheme="majorEastAsia" w:hAnsiTheme="majorHAnsi" w:cstheme="majorHAnsi"/>
        </w:rPr>
        <w:t xml:space="preserve"> unprecedented </w:t>
      </w:r>
      <w:r w:rsidRPr="00DE01A8">
        <w:rPr>
          <w:rStyle w:val="Emphasis"/>
          <w:rFonts w:asciiTheme="majorHAnsi" w:eastAsiaTheme="majorEastAsia" w:hAnsiTheme="majorHAnsi" w:cstheme="majorHAnsi"/>
          <w:highlight w:val="cyan"/>
        </w:rPr>
        <w:t>challenges</w:t>
      </w:r>
      <w:r w:rsidRPr="0024181C">
        <w:rPr>
          <w:rFonts w:asciiTheme="majorHAnsi" w:hAnsiTheme="majorHAnsi" w:cstheme="majorHAnsi"/>
          <w:sz w:val="12"/>
        </w:rPr>
        <w:t xml:space="preserve">. Secondly, that </w:t>
      </w:r>
      <w:r w:rsidRPr="0024181C">
        <w:rPr>
          <w:rStyle w:val="StyleUnderline"/>
          <w:rFonts w:asciiTheme="majorHAnsi" w:eastAsiaTheme="majorEastAsia" w:hAnsiTheme="majorHAnsi" w:cstheme="majorHAnsi"/>
        </w:rPr>
        <w:t xml:space="preserve">even this does not make us masters of our own destiny. We can make visionary choices, but the future can still surprise us. </w:t>
      </w:r>
      <w:r w:rsidRPr="0024181C">
        <w:rPr>
          <w:rFonts w:asciiTheme="majorHAnsi" w:hAnsiTheme="majorHAnsi" w:cstheme="majorHAnsi"/>
          <w:sz w:val="12"/>
        </w:rPr>
        <w:t xml:space="preserve">This is a humbling realization. Because </w:t>
      </w:r>
      <w:r w:rsidRPr="00DE01A8">
        <w:rPr>
          <w:rStyle w:val="Emphasis"/>
          <w:rFonts w:asciiTheme="majorHAnsi" w:eastAsiaTheme="majorEastAsia" w:hAnsiTheme="majorHAnsi" w:cstheme="majorHAnsi"/>
          <w:highlight w:val="cyan"/>
        </w:rPr>
        <w:t>faced with an uncertain future, the only wise thing we can do is prepare</w:t>
      </w:r>
      <w:r w:rsidRPr="0024181C">
        <w:rPr>
          <w:rFonts w:asciiTheme="majorHAnsi" w:hAnsiTheme="majorHAnsi" w:cstheme="majorHAnsi"/>
          <w:sz w:val="12"/>
        </w:rPr>
        <w:t xml:space="preserve"> for possibilities. Standing at the launch pad of the Fourth Industrial Revolution, </w:t>
      </w:r>
      <w:r w:rsidRPr="0024181C">
        <w:rPr>
          <w:rStyle w:val="StyleUnderline"/>
          <w:rFonts w:asciiTheme="majorHAnsi" w:eastAsiaTheme="majorEastAsia" w:hAnsiTheme="majorHAnsi" w:cstheme="majorHAnsi"/>
        </w:rPr>
        <w:t>the possibilities seem endless. They range from</w:t>
      </w:r>
      <w:r w:rsidRPr="0024181C">
        <w:rPr>
          <w:rFonts w:asciiTheme="majorHAnsi" w:hAnsiTheme="majorHAnsi" w:cstheme="majorHAnsi"/>
          <w:sz w:val="12"/>
        </w:rPr>
        <w:t xml:space="preserve"> an era of </w:t>
      </w:r>
      <w:r w:rsidRPr="0024181C">
        <w:rPr>
          <w:rStyle w:val="StyleUnderline"/>
          <w:rFonts w:asciiTheme="majorHAnsi" w:eastAsiaTheme="majorEastAsia" w:hAnsiTheme="majorHAnsi" w:cstheme="majorHAnsi"/>
        </w:rPr>
        <w:t>abundance to the end of humanity</w:t>
      </w:r>
      <w:r w:rsidRPr="0024181C">
        <w:rPr>
          <w:rFonts w:asciiTheme="majorHAnsi" w:hAnsiTheme="majorHAnsi"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4181C">
        <w:rPr>
          <w:rStyle w:val="StyleUnderline"/>
          <w:rFonts w:asciiTheme="majorHAnsi" w:eastAsiaTheme="majorEastAsia" w:hAnsiTheme="majorHAnsi" w:cstheme="majorHAnsi"/>
        </w:rPr>
        <w:t>Among the infinite future possibilities</w:t>
      </w:r>
      <w:r w:rsidRPr="0024181C">
        <w:rPr>
          <w:rStyle w:val="Emphasis"/>
          <w:rFonts w:asciiTheme="majorHAnsi" w:eastAsiaTheme="majorEastAsia" w:hAnsiTheme="majorHAnsi" w:cstheme="majorHAnsi"/>
        </w:rPr>
        <w:t xml:space="preserve">, </w:t>
      </w:r>
      <w:r w:rsidRPr="00DE01A8">
        <w:rPr>
          <w:rStyle w:val="Emphasis"/>
          <w:rFonts w:asciiTheme="majorHAnsi" w:eastAsiaTheme="majorEastAsia" w:hAnsiTheme="majorHAnsi" w:cstheme="majorHAnsi"/>
          <w:highlight w:val="cyan"/>
        </w:rPr>
        <w:t>only one outcome is truly irreversible: extinction</w:t>
      </w:r>
      <w:r w:rsidRPr="00DE01A8">
        <w:rPr>
          <w:rFonts w:asciiTheme="majorHAnsi" w:hAnsiTheme="majorHAnsi" w:cstheme="majorHAnsi"/>
          <w:sz w:val="12"/>
          <w:highlight w:val="cyan"/>
        </w:rPr>
        <w:t xml:space="preserve">. </w:t>
      </w:r>
      <w:r w:rsidRPr="00DE01A8">
        <w:rPr>
          <w:rStyle w:val="StyleUnderline"/>
          <w:rFonts w:asciiTheme="majorHAnsi" w:eastAsiaTheme="majorEastAsia" w:hAnsiTheme="majorHAnsi" w:cstheme="majorHAnsi"/>
          <w:highlight w:val="cyan"/>
        </w:rPr>
        <w:t>Concerns</w:t>
      </w:r>
      <w:r w:rsidRPr="0024181C">
        <w:rPr>
          <w:rFonts w:asciiTheme="majorHAnsi" w:hAnsiTheme="majorHAnsi" w:cstheme="majorHAnsi"/>
          <w:sz w:val="12"/>
        </w:rPr>
        <w:t xml:space="preserve"> about extinction </w:t>
      </w:r>
      <w:r w:rsidRPr="00DE01A8">
        <w:rPr>
          <w:rStyle w:val="StyleUnderline"/>
          <w:rFonts w:asciiTheme="majorHAnsi" w:eastAsiaTheme="majorEastAsia" w:hAnsiTheme="majorHAnsi" w:cstheme="majorHAnsi"/>
          <w:highlight w:val="cyan"/>
        </w:rPr>
        <w:t>are</w:t>
      </w:r>
      <w:r w:rsidRPr="0024181C">
        <w:rPr>
          <w:rFonts w:asciiTheme="majorHAnsi" w:hAnsiTheme="majorHAnsi" w:cstheme="majorHAnsi"/>
          <w:sz w:val="12"/>
        </w:rPr>
        <w:t xml:space="preserve"> often </w:t>
      </w:r>
      <w:r w:rsidRPr="00DE01A8">
        <w:rPr>
          <w:rStyle w:val="StyleUnderline"/>
          <w:rFonts w:asciiTheme="majorHAnsi" w:eastAsiaTheme="majorEastAsia" w:hAnsiTheme="majorHAnsi" w:cstheme="majorHAnsi"/>
          <w:highlight w:val="cyan"/>
        </w:rPr>
        <w:t>dismissed</w:t>
      </w:r>
      <w:r w:rsidRPr="0024181C">
        <w:rPr>
          <w:rStyle w:val="StyleUnderline"/>
          <w:rFonts w:asciiTheme="majorHAnsi" w:eastAsiaTheme="majorEastAsia" w:hAnsiTheme="majorHAnsi" w:cstheme="majorHAnsi"/>
        </w:rPr>
        <w:t xml:space="preserve"> as </w:t>
      </w:r>
      <w:r w:rsidRPr="0024181C">
        <w:rPr>
          <w:rStyle w:val="Emphasis"/>
          <w:rFonts w:asciiTheme="majorHAnsi" w:eastAsiaTheme="majorEastAsia" w:hAnsiTheme="majorHAnsi" w:cstheme="majorHAnsi"/>
        </w:rPr>
        <w:t>apocalyptic alarmism</w:t>
      </w:r>
      <w:r w:rsidRPr="0024181C">
        <w:rPr>
          <w:rFonts w:asciiTheme="majorHAnsi" w:hAnsiTheme="majorHAnsi" w:cstheme="majorHAnsi"/>
          <w:sz w:val="12"/>
        </w:rPr>
        <w:t xml:space="preserve">. Sometimes, they are. But </w:t>
      </w:r>
      <w:r w:rsidRPr="0024181C">
        <w:rPr>
          <w:rStyle w:val="StyleUnderline"/>
          <w:rFonts w:asciiTheme="majorHAnsi" w:eastAsiaTheme="majorEastAsia" w:hAnsiTheme="majorHAnsi" w:cstheme="majorHAnsi"/>
        </w:rPr>
        <w:t xml:space="preserve">repeating that mankind is still here after 70 years of existential warning about nuclear warfare is a </w:t>
      </w:r>
      <w:r w:rsidRPr="0024181C">
        <w:rPr>
          <w:rStyle w:val="Emphasis"/>
          <w:rFonts w:asciiTheme="majorHAnsi" w:eastAsiaTheme="majorEastAsia" w:hAnsiTheme="majorHAnsi" w:cstheme="majorHAnsi"/>
        </w:rPr>
        <w:t>straw man argument</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The fact that a 1000-year flood has not happened does not negate its possibility</w:t>
      </w:r>
      <w:r w:rsidRPr="0024181C">
        <w:rPr>
          <w:rFonts w:asciiTheme="majorHAnsi" w:hAnsiTheme="majorHAnsi" w:cstheme="majorHAnsi"/>
          <w:sz w:val="12"/>
        </w:rPr>
        <w:t xml:space="preserve">. And </w:t>
      </w:r>
      <w:r w:rsidRPr="00DE01A8">
        <w:rPr>
          <w:rStyle w:val="StyleUnderline"/>
          <w:rFonts w:asciiTheme="majorHAnsi" w:eastAsiaTheme="majorEastAsia" w:hAnsiTheme="majorHAnsi" w:cstheme="majorHAnsi"/>
          <w:highlight w:val="cyan"/>
        </w:rPr>
        <w:t xml:space="preserve">there have been </w:t>
      </w:r>
      <w:r w:rsidRPr="00DE01A8">
        <w:rPr>
          <w:rStyle w:val="Emphasis"/>
          <w:rFonts w:asciiTheme="majorHAnsi" w:eastAsiaTheme="majorEastAsia" w:hAnsiTheme="majorHAnsi" w:cstheme="majorHAnsi"/>
          <w:highlight w:val="cyan"/>
        </w:rPr>
        <w:t>far too many nuclear near-misses to rest easy.</w:t>
      </w:r>
      <w:r w:rsidRPr="0024181C">
        <w:rPr>
          <w:rStyle w:val="Emphasis"/>
          <w:rFonts w:asciiTheme="majorHAnsi" w:eastAsiaTheme="majorEastAsia" w:hAnsiTheme="majorHAnsi" w:cstheme="majorHAnsi"/>
        </w:rPr>
        <w:t xml:space="preserve"> </w:t>
      </w:r>
      <w:r w:rsidRPr="0024181C">
        <w:rPr>
          <w:rFonts w:asciiTheme="majorHAnsi" w:hAnsiTheme="majorHAnsi" w:cstheme="majorHAnsi"/>
          <w:sz w:val="12"/>
        </w:rPr>
        <w:t xml:space="preserve">As the World Economic Forum’s Annual Meeting in </w:t>
      </w:r>
      <w:r w:rsidRPr="0024181C">
        <w:rPr>
          <w:rStyle w:val="StyleUnderline"/>
          <w:rFonts w:asciiTheme="majorHAnsi" w:eastAsiaTheme="majorEastAsia" w:hAnsiTheme="majorHAnsi" w:cstheme="majorHAnsi"/>
        </w:rPr>
        <w:t>Davos discusses</w:t>
      </w:r>
      <w:r w:rsidRPr="0024181C">
        <w:rPr>
          <w:rFonts w:asciiTheme="majorHAnsi" w:hAnsiTheme="majorHAnsi" w:cstheme="majorHAnsi"/>
          <w:sz w:val="12"/>
        </w:rPr>
        <w:t xml:space="preserve"> how to create a shared future in a fractured world, here are </w:t>
      </w:r>
      <w:r w:rsidRPr="0024181C">
        <w:rPr>
          <w:rStyle w:val="StyleUnderline"/>
          <w:rFonts w:asciiTheme="majorHAnsi" w:eastAsiaTheme="majorEastAsia" w:hAnsiTheme="majorHAnsi" w:cstheme="majorHAnsi"/>
        </w:rPr>
        <w:t xml:space="preserve">five reasons why the possibility of existential risks should raise the stakes of conversation: </w:t>
      </w:r>
      <w:r w:rsidRPr="0024181C">
        <w:rPr>
          <w:rFonts w:asciiTheme="majorHAnsi" w:hAnsiTheme="majorHAnsi" w:cstheme="majorHAnsi"/>
          <w:sz w:val="12"/>
        </w:rPr>
        <w:t xml:space="preserve">1. </w:t>
      </w:r>
      <w:r w:rsidRPr="00DE01A8">
        <w:rPr>
          <w:rStyle w:val="Emphasis"/>
          <w:rFonts w:asciiTheme="majorHAnsi" w:eastAsiaTheme="majorEastAsia" w:hAnsiTheme="majorHAnsi" w:cstheme="majorHAnsi"/>
          <w:highlight w:val="cyan"/>
        </w:rPr>
        <w:t>Extinction is the rule</w:t>
      </w:r>
      <w:r w:rsidRPr="0024181C">
        <w:rPr>
          <w:rStyle w:val="Emphasis"/>
          <w:rFonts w:asciiTheme="majorHAnsi" w:eastAsiaTheme="majorEastAsia" w:hAnsiTheme="majorHAnsi" w:cstheme="majorHAnsi"/>
        </w:rPr>
        <w:t>, not the exception</w:t>
      </w:r>
      <w:r w:rsidRPr="0024181C">
        <w:rPr>
          <w:rFonts w:asciiTheme="majorHAnsi" w:hAnsiTheme="majorHAnsi" w:cstheme="majorHAnsi"/>
          <w:sz w:val="12"/>
        </w:rPr>
        <w:t xml:space="preserve"> More than </w:t>
      </w:r>
      <w:r w:rsidRPr="00DE01A8">
        <w:rPr>
          <w:rStyle w:val="StyleUnderline"/>
          <w:rFonts w:asciiTheme="majorHAnsi" w:eastAsiaTheme="majorEastAsia" w:hAnsiTheme="majorHAnsi" w:cstheme="majorHAnsi"/>
          <w:highlight w:val="cyan"/>
        </w:rPr>
        <w:t>99.9% of all the species that ever existed are gone</w:t>
      </w:r>
      <w:r w:rsidRPr="00DE01A8">
        <w:rPr>
          <w:rFonts w:asciiTheme="majorHAnsi" w:hAnsiTheme="majorHAnsi" w:cstheme="majorHAnsi"/>
          <w:sz w:val="12"/>
          <w:highlight w:val="cyan"/>
        </w:rPr>
        <w:t xml:space="preserve">. </w:t>
      </w:r>
      <w:r w:rsidRPr="00DE01A8">
        <w:rPr>
          <w:rStyle w:val="Emphasis"/>
          <w:rFonts w:asciiTheme="majorHAnsi" w:eastAsiaTheme="majorEastAsia" w:hAnsiTheme="majorHAnsi" w:cstheme="majorHAnsi"/>
          <w:highlight w:val="cyan"/>
        </w:rPr>
        <w:t>Deep time is unfathomable</w:t>
      </w:r>
      <w:r w:rsidRPr="0024181C">
        <w:rPr>
          <w:rFonts w:asciiTheme="majorHAnsi" w:hAnsiTheme="majorHAnsi" w:cstheme="majorHAnsi"/>
          <w:sz w:val="12"/>
        </w:rPr>
        <w:t xml:space="preserve"> to the human brain. But </w:t>
      </w:r>
      <w:r w:rsidRPr="0024181C">
        <w:rPr>
          <w:rStyle w:val="StyleUnderline"/>
          <w:rFonts w:asciiTheme="majorHAnsi" w:eastAsiaTheme="majorEastAsia" w:hAnsiTheme="majorHAnsi" w:cstheme="majorHAnsi"/>
        </w:rPr>
        <w:t xml:space="preserve">if one cares to take a tour of the billions of years of life’s history, we find a litany of forgotten species. </w:t>
      </w:r>
      <w:r w:rsidRPr="0024181C">
        <w:rPr>
          <w:rFonts w:asciiTheme="majorHAnsi" w:hAnsiTheme="majorHAnsi" w:cstheme="majorHAnsi"/>
          <w:sz w:val="12"/>
        </w:rPr>
        <w:t xml:space="preserve">And we have only discovered a mere fraction of the extinct species that once roamed the planet. In the speck of time since the first humans evolved, more than </w:t>
      </w:r>
      <w:r w:rsidRPr="0024181C">
        <w:rPr>
          <w:rStyle w:val="StyleUnderline"/>
          <w:rFonts w:asciiTheme="majorHAnsi" w:eastAsiaTheme="majorEastAsia" w:hAnsiTheme="majorHAnsi" w:cstheme="majorHAnsi"/>
        </w:rPr>
        <w:t>99.9% of all</w:t>
      </w:r>
      <w:r w:rsidRPr="0024181C">
        <w:rPr>
          <w:rFonts w:asciiTheme="majorHAnsi" w:hAnsiTheme="majorHAnsi" w:cstheme="majorHAnsi"/>
          <w:sz w:val="12"/>
        </w:rPr>
        <w:t xml:space="preserve"> the distinct </w:t>
      </w:r>
      <w:r w:rsidRPr="0024181C">
        <w:rPr>
          <w:rStyle w:val="StyleUnderline"/>
          <w:rFonts w:asciiTheme="majorHAnsi" w:eastAsiaTheme="majorEastAsia" w:hAnsiTheme="majorHAnsi" w:cstheme="majorHAnsi"/>
        </w:rPr>
        <w:t>human cultures that have ever existed are extinct.</w:t>
      </w:r>
      <w:r w:rsidRPr="0024181C">
        <w:rPr>
          <w:rFonts w:asciiTheme="majorHAnsi" w:hAnsiTheme="majorHAnsi"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4181C">
        <w:rPr>
          <w:rStyle w:val="StyleUnderline"/>
          <w:rFonts w:asciiTheme="majorHAnsi" w:eastAsiaTheme="majorEastAsia" w:hAnsiTheme="majorHAnsi" w:cstheme="majorHAnsi"/>
        </w:rPr>
        <w:t>It is only in the very recent past that we became a truly global civilization</w:t>
      </w:r>
      <w:r w:rsidRPr="0024181C">
        <w:rPr>
          <w:rFonts w:asciiTheme="majorHAnsi" w:hAnsiTheme="majorHAnsi" w:cstheme="majorHAnsi"/>
          <w:sz w:val="12"/>
        </w:rPr>
        <w:t xml:space="preserve">. Our interconnectedness continues to grow rapidly. “Stand or fall, we are the last civilization”, as </w:t>
      </w:r>
      <w:proofErr w:type="spellStart"/>
      <w:r w:rsidRPr="0024181C">
        <w:rPr>
          <w:rFonts w:asciiTheme="majorHAnsi" w:hAnsiTheme="majorHAnsi" w:cstheme="majorHAnsi"/>
          <w:sz w:val="12"/>
        </w:rPr>
        <w:t>Ricken</w:t>
      </w:r>
      <w:proofErr w:type="spellEnd"/>
      <w:r w:rsidRPr="0024181C">
        <w:rPr>
          <w:rFonts w:asciiTheme="majorHAnsi" w:hAnsiTheme="majorHAnsi" w:cstheme="majorHAnsi"/>
          <w:sz w:val="12"/>
        </w:rPr>
        <w:t xml:space="preserve"> Patel, the founder of the global civic movement Avaaz, put it. 2. Environmental pressures can drive extinction More than </w:t>
      </w:r>
      <w:r w:rsidRPr="0024181C">
        <w:rPr>
          <w:rStyle w:val="StyleUnderline"/>
          <w:rFonts w:asciiTheme="majorHAnsi" w:eastAsiaTheme="majorEastAsia" w:hAnsiTheme="majorHAnsi" w:cstheme="majorHAnsi"/>
        </w:rPr>
        <w:t>15,000 scientists just issued a ‘warning to humanity’</w:t>
      </w:r>
      <w:r w:rsidRPr="0024181C">
        <w:rPr>
          <w:rFonts w:asciiTheme="majorHAnsi" w:hAnsiTheme="majorHAnsi"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4181C">
        <w:rPr>
          <w:rStyle w:val="StyleUnderline"/>
          <w:rFonts w:asciiTheme="majorHAnsi" w:eastAsiaTheme="majorEastAsia" w:hAnsiTheme="majorHAnsi" w:cstheme="majorHAnsi"/>
        </w:rPr>
        <w:t>Diamond charts the history of past societies</w:t>
      </w:r>
      <w:r w:rsidRPr="0024181C">
        <w:rPr>
          <w:rFonts w:asciiTheme="majorHAnsi" w:hAnsiTheme="majorHAnsi" w:cstheme="majorHAnsi"/>
          <w:sz w:val="12"/>
        </w:rPr>
        <w:t xml:space="preserve">. He makes the case that </w:t>
      </w:r>
      <w:r w:rsidRPr="0024181C">
        <w:rPr>
          <w:rStyle w:val="StyleUnderline"/>
          <w:rFonts w:asciiTheme="majorHAnsi" w:eastAsiaTheme="majorEastAsia" w:hAnsiTheme="majorHAnsi" w:cstheme="majorHAnsi"/>
        </w:rPr>
        <w:t xml:space="preserve">overpopulation and resource use beyond the carrying capacity have often been important, </w:t>
      </w:r>
      <w:r w:rsidRPr="0024181C">
        <w:rPr>
          <w:rFonts w:asciiTheme="majorHAnsi" w:hAnsiTheme="majorHAnsi" w:cstheme="majorHAnsi"/>
          <w:sz w:val="12"/>
        </w:rPr>
        <w:t xml:space="preserve">if not the only, drivers </w:t>
      </w:r>
      <w:r w:rsidRPr="0024181C">
        <w:rPr>
          <w:rStyle w:val="StyleUnderline"/>
          <w:rFonts w:asciiTheme="majorHAnsi" w:eastAsiaTheme="majorEastAsia" w:hAnsiTheme="majorHAnsi" w:cstheme="majorHAnsi"/>
        </w:rPr>
        <w:t xml:space="preserve">of collapse. </w:t>
      </w:r>
      <w:r w:rsidRPr="0024181C">
        <w:rPr>
          <w:rFonts w:asciiTheme="majorHAnsi" w:hAnsiTheme="majorHAnsi" w:cstheme="majorHAnsi"/>
          <w:sz w:val="12"/>
        </w:rPr>
        <w:t xml:space="preserve">Even though we are </w:t>
      </w:r>
      <w:r w:rsidRPr="0024181C">
        <w:rPr>
          <w:rFonts w:asciiTheme="majorHAnsi" w:hAnsiTheme="majorHAnsi" w:cstheme="majorHAnsi"/>
          <w:sz w:val="12"/>
        </w:rPr>
        <w:lastRenderedPageBreak/>
        <w:t xml:space="preserve">making important incremental progress in battles such as climate change, </w:t>
      </w:r>
      <w:r w:rsidRPr="0024181C">
        <w:rPr>
          <w:rStyle w:val="StyleUnderline"/>
          <w:rFonts w:asciiTheme="majorHAnsi" w:eastAsiaTheme="majorEastAsia" w:hAnsiTheme="majorHAnsi" w:cstheme="majorHAnsi"/>
        </w:rPr>
        <w:t>we must</w:t>
      </w:r>
      <w:r w:rsidRPr="0024181C">
        <w:rPr>
          <w:rFonts w:asciiTheme="majorHAnsi" w:hAnsiTheme="majorHAnsi" w:cstheme="majorHAnsi"/>
          <w:sz w:val="12"/>
        </w:rPr>
        <w:t xml:space="preserve"> still </w:t>
      </w:r>
      <w:r w:rsidRPr="0024181C">
        <w:rPr>
          <w:rStyle w:val="StyleUnderline"/>
          <w:rFonts w:asciiTheme="majorHAnsi" w:eastAsiaTheme="majorEastAsia" w:hAnsiTheme="majorHAnsi" w:cstheme="majorHAnsi"/>
        </w:rPr>
        <w:t xml:space="preserve">achieve tremendous </w:t>
      </w:r>
      <w:r w:rsidRPr="0024181C">
        <w:rPr>
          <w:rFonts w:asciiTheme="majorHAnsi" w:hAnsiTheme="majorHAnsi" w:cstheme="majorHAnsi"/>
          <w:sz w:val="12"/>
        </w:rPr>
        <w:t xml:space="preserve">step </w:t>
      </w:r>
      <w:r w:rsidRPr="0024181C">
        <w:rPr>
          <w:rStyle w:val="StyleUnderline"/>
          <w:rFonts w:asciiTheme="majorHAnsi" w:eastAsiaTheme="majorEastAsia" w:hAnsiTheme="majorHAnsi" w:cstheme="majorHAnsi"/>
        </w:rPr>
        <w:t>changes in our response to several major environmental crises.</w:t>
      </w:r>
      <w:r w:rsidRPr="0024181C">
        <w:rPr>
          <w:rFonts w:asciiTheme="majorHAnsi" w:hAnsiTheme="majorHAnsi"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4181C">
        <w:rPr>
          <w:rFonts w:asciiTheme="majorHAnsi" w:hAnsiTheme="majorHAnsi" w:cstheme="majorHAnsi"/>
          <w:sz w:val="12"/>
        </w:rPr>
        <w:t>superintelligent</w:t>
      </w:r>
      <w:proofErr w:type="spellEnd"/>
      <w:r w:rsidRPr="0024181C">
        <w:rPr>
          <w:rFonts w:asciiTheme="majorHAnsi" w:hAnsiTheme="majorHAnsi"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4181C">
        <w:rPr>
          <w:rStyle w:val="Emphasis"/>
          <w:rFonts w:asciiTheme="majorHAnsi" w:eastAsiaTheme="majorEastAsia" w:hAnsiTheme="majorHAnsi" w:cstheme="majorHAnsi"/>
        </w:rPr>
        <w:t>Bostrom cites a survey of industry experts that projected a 50% chance of the development of artificial superintelligence by 2050</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and a 90% chance by 2075</w:t>
      </w:r>
      <w:r w:rsidRPr="0024181C">
        <w:rPr>
          <w:rFonts w:asciiTheme="majorHAnsi" w:hAnsiTheme="majorHAnsi" w:cstheme="majorHAnsi"/>
          <w:sz w:val="12"/>
        </w:rPr>
        <w:t xml:space="preserve">. The latter date is within the life expectancy of many alive today. </w:t>
      </w:r>
      <w:r w:rsidRPr="0024181C">
        <w:rPr>
          <w:rStyle w:val="StyleUnderline"/>
          <w:rFonts w:asciiTheme="majorHAnsi" w:eastAsiaTheme="majorEastAsia" w:hAnsiTheme="majorHAnsi" w:cstheme="majorHAnsi"/>
        </w:rPr>
        <w:t>Visionaries</w:t>
      </w:r>
      <w:r w:rsidRPr="0024181C">
        <w:rPr>
          <w:rFonts w:asciiTheme="majorHAnsi" w:hAnsiTheme="majorHAnsi" w:cstheme="majorHAnsi"/>
          <w:sz w:val="12"/>
        </w:rPr>
        <w:t xml:space="preserve"> like Stephen Hawking and Elon Musk have </w:t>
      </w:r>
      <w:r w:rsidRPr="0024181C">
        <w:rPr>
          <w:rStyle w:val="StyleUnderline"/>
          <w:rFonts w:asciiTheme="majorHAnsi" w:eastAsiaTheme="majorEastAsia" w:hAnsiTheme="majorHAnsi" w:cstheme="majorHAnsi"/>
        </w:rPr>
        <w:t xml:space="preserve">warned of the existential risks from artificial superintelligence. </w:t>
      </w:r>
      <w:r w:rsidRPr="0024181C">
        <w:rPr>
          <w:rFonts w:asciiTheme="majorHAnsi" w:hAnsiTheme="majorHAnsi"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4181C">
        <w:rPr>
          <w:rStyle w:val="StyleUnderline"/>
          <w:rFonts w:asciiTheme="majorHAnsi" w:eastAsiaTheme="majorEastAsia" w:hAnsiTheme="majorHAnsi" w:cstheme="majorHAnsi"/>
        </w:rPr>
        <w:t>Throughout history, we have rallied against the ‘other’</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Tribes</w:t>
      </w:r>
      <w:r w:rsidRPr="0024181C">
        <w:rPr>
          <w:rFonts w:asciiTheme="majorHAnsi" w:hAnsiTheme="majorHAnsi" w:cstheme="majorHAnsi"/>
          <w:sz w:val="12"/>
        </w:rPr>
        <w:t xml:space="preserve"> have </w:t>
      </w:r>
      <w:r w:rsidRPr="0024181C">
        <w:rPr>
          <w:rStyle w:val="StyleUnderline"/>
          <w:rFonts w:asciiTheme="majorHAnsi" w:eastAsiaTheme="majorEastAsia" w:hAnsiTheme="majorHAnsi" w:cstheme="majorHAnsi"/>
        </w:rPr>
        <w:t xml:space="preserve">overpowered </w:t>
      </w:r>
      <w:proofErr w:type="gramStart"/>
      <w:r w:rsidRPr="0024181C">
        <w:rPr>
          <w:rStyle w:val="StyleUnderline"/>
          <w:rFonts w:asciiTheme="majorHAnsi" w:eastAsiaTheme="majorEastAsia" w:hAnsiTheme="majorHAnsi" w:cstheme="majorHAnsi"/>
        </w:rPr>
        <w:t>tribes,</w:t>
      </w:r>
      <w:proofErr w:type="gram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empires have conquered rivals</w:t>
      </w:r>
      <w:r w:rsidRPr="0024181C">
        <w:rPr>
          <w:rFonts w:asciiTheme="majorHAnsi" w:hAnsiTheme="majorHAnsi" w:cstheme="majorHAnsi"/>
          <w:sz w:val="12"/>
        </w:rPr>
        <w:t xml:space="preserve">. Even today, </w:t>
      </w:r>
      <w:r w:rsidRPr="0024181C">
        <w:rPr>
          <w:rStyle w:val="StyleUnderline"/>
          <w:rFonts w:asciiTheme="majorHAnsi" w:eastAsiaTheme="majorEastAsia" w:hAnsiTheme="majorHAnsi" w:cstheme="majorHAnsi"/>
        </w:rPr>
        <w:t xml:space="preserve">our fiercest </w:t>
      </w:r>
      <w:r w:rsidRPr="00DE01A8">
        <w:rPr>
          <w:rStyle w:val="StyleUnderline"/>
          <w:rFonts w:asciiTheme="majorHAnsi" w:eastAsiaTheme="majorEastAsia" w:hAnsiTheme="majorHAnsi" w:cstheme="majorHAnsi"/>
          <w:highlight w:val="cyan"/>
        </w:rPr>
        <w:t>displays of unity typically happen at wartime.</w:t>
      </w:r>
      <w:r w:rsidRPr="0024181C">
        <w:rPr>
          <w:rStyle w:val="StyleUnderline"/>
          <w:rFonts w:asciiTheme="majorHAnsi" w:eastAsiaTheme="majorEastAsia" w:hAnsiTheme="majorHAnsi" w:cstheme="majorHAnsi"/>
        </w:rPr>
        <w:t xml:space="preserve"> We</w:t>
      </w:r>
      <w:r w:rsidRPr="0024181C">
        <w:rPr>
          <w:rFonts w:asciiTheme="majorHAnsi" w:hAnsiTheme="majorHAnsi" w:cstheme="majorHAnsi"/>
          <w:sz w:val="12"/>
        </w:rPr>
        <w:t xml:space="preserve"> give our lives for our motherland and defend nationalistic pride like a wounded lion. But like the early </w:t>
      </w:r>
      <w:proofErr w:type="spellStart"/>
      <w:r w:rsidRPr="0024181C">
        <w:rPr>
          <w:rFonts w:asciiTheme="majorHAnsi" w:hAnsiTheme="majorHAnsi" w:cstheme="majorHAnsi"/>
          <w:sz w:val="12"/>
        </w:rPr>
        <w:t>Mosrioris</w:t>
      </w:r>
      <w:proofErr w:type="spell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 xml:space="preserve">we 21st-century citizens find ourselves on an </w:t>
      </w:r>
      <w:r w:rsidRPr="0024181C">
        <w:rPr>
          <w:rStyle w:val="Emphasis"/>
          <w:rFonts w:asciiTheme="majorHAnsi" w:eastAsiaTheme="majorEastAsia" w:hAnsiTheme="majorHAnsi" w:cstheme="majorHAnsi"/>
        </w:rPr>
        <w:t>increasingly unstable island</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DE01A8">
        <w:rPr>
          <w:rStyle w:val="StyleUnderline"/>
          <w:rFonts w:asciiTheme="majorHAnsi" w:eastAsiaTheme="majorEastAsia" w:hAnsiTheme="majorHAnsi" w:cstheme="majorHAnsi"/>
          <w:highlight w:val="cyan"/>
        </w:rPr>
        <w:t>We may have a violent past, but</w:t>
      </w:r>
      <w:r w:rsidRPr="0024181C">
        <w:rPr>
          <w:rStyle w:val="StyleUnderline"/>
          <w:rFonts w:asciiTheme="majorHAnsi" w:eastAsiaTheme="majorEastAsia" w:hAnsiTheme="majorHAnsi" w:cstheme="majorHAnsi"/>
        </w:rPr>
        <w:t xml:space="preserve"> </w:t>
      </w:r>
      <w:r w:rsidRPr="0024181C">
        <w:rPr>
          <w:rStyle w:val="Emphasis"/>
          <w:rFonts w:asciiTheme="majorHAnsi" w:eastAsiaTheme="majorEastAsia" w:hAnsiTheme="majorHAnsi" w:cstheme="majorHAnsi"/>
        </w:rPr>
        <w:t xml:space="preserve">we have </w:t>
      </w:r>
      <w:r w:rsidRPr="00DE01A8">
        <w:rPr>
          <w:rStyle w:val="Emphasis"/>
          <w:rFonts w:asciiTheme="majorHAnsi" w:eastAsiaTheme="majorEastAsia" w:hAnsiTheme="majorHAnsi" w:cstheme="majorHAnsi"/>
          <w:highlight w:val="cyan"/>
        </w:rPr>
        <w:t>no more dangerous enemy than ourselves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Our task is to find</w:t>
      </w:r>
      <w:r w:rsidRPr="0024181C">
        <w:rPr>
          <w:rFonts w:asciiTheme="majorHAnsi" w:hAnsiTheme="majorHAnsi" w:cstheme="majorHAnsi"/>
          <w:sz w:val="12"/>
        </w:rPr>
        <w:t xml:space="preserve"> our own </w:t>
      </w:r>
      <w:proofErr w:type="spellStart"/>
      <w:r w:rsidRPr="0024181C">
        <w:rPr>
          <w:rFonts w:asciiTheme="majorHAnsi" w:hAnsiTheme="majorHAnsi" w:cstheme="majorHAnsi"/>
          <w:sz w:val="12"/>
        </w:rPr>
        <w:t>Nunuku’s</w:t>
      </w:r>
      <w:proofErr w:type="spellEnd"/>
      <w:r w:rsidRPr="0024181C">
        <w:rPr>
          <w:rFonts w:asciiTheme="majorHAnsi" w:hAnsiTheme="majorHAnsi" w:cstheme="majorHAnsi"/>
          <w:sz w:val="12"/>
        </w:rPr>
        <w:t xml:space="preserve"> Law. </w:t>
      </w:r>
      <w:r w:rsidRPr="0024181C">
        <w:rPr>
          <w:rStyle w:val="StyleUnderline"/>
          <w:rFonts w:asciiTheme="majorHAnsi" w:eastAsiaTheme="majorEastAsia" w:hAnsiTheme="majorHAnsi" w:cstheme="majorHAnsi"/>
        </w:rPr>
        <w:t xml:space="preserve">Our own shared contract, based on </w:t>
      </w:r>
      <w:r w:rsidRPr="00DE01A8">
        <w:rPr>
          <w:rStyle w:val="StyleUnderline"/>
          <w:rFonts w:asciiTheme="majorHAnsi" w:eastAsiaTheme="majorEastAsia" w:hAnsiTheme="majorHAnsi" w:cstheme="majorHAnsi"/>
          <w:highlight w:val="cyan"/>
        </w:rPr>
        <w:t>equity, would help us navigate safely.</w:t>
      </w:r>
      <w:r w:rsidRPr="0024181C">
        <w:rPr>
          <w:rFonts w:asciiTheme="majorHAnsi" w:hAnsiTheme="majorHAnsi" w:cstheme="majorHAnsi"/>
          <w:sz w:val="12"/>
        </w:rPr>
        <w:t xml:space="preserve"> It </w:t>
      </w:r>
      <w:r w:rsidRPr="0024181C">
        <w:rPr>
          <w:rStyle w:val="StyleUnderline"/>
          <w:rFonts w:asciiTheme="majorHAnsi" w:eastAsiaTheme="majorEastAsia" w:hAnsiTheme="majorHAnsi" w:cstheme="majorHAnsi"/>
        </w:rPr>
        <w:t xml:space="preserve">would ensure </w:t>
      </w:r>
      <w:r w:rsidRPr="00DE01A8">
        <w:rPr>
          <w:rStyle w:val="StyleUnderline"/>
          <w:rFonts w:asciiTheme="majorHAnsi" w:eastAsiaTheme="majorEastAsia" w:hAnsiTheme="majorHAnsi" w:cstheme="majorHAnsi"/>
          <w:highlight w:val="cyan"/>
        </w:rPr>
        <w:t>a future that unleashes the full potential of our</w:t>
      </w:r>
      <w:r w:rsidRPr="0024181C">
        <w:rPr>
          <w:rStyle w:val="StyleUnderline"/>
          <w:rFonts w:asciiTheme="majorHAnsi" w:eastAsiaTheme="majorEastAsia" w:hAnsiTheme="majorHAnsi" w:cstheme="majorHAnsi"/>
        </w:rPr>
        <w:t xml:space="preserve"> still-budding human </w:t>
      </w:r>
      <w:r w:rsidRPr="00DE01A8">
        <w:rPr>
          <w:rStyle w:val="StyleUnderline"/>
          <w:rFonts w:asciiTheme="majorHAnsi" w:eastAsiaTheme="majorEastAsia" w:hAnsiTheme="majorHAnsi" w:cstheme="majorHAnsi"/>
          <w:highlight w:val="cyan"/>
        </w:rPr>
        <w:t>civilization</w:t>
      </w:r>
      <w:r w:rsidRPr="0024181C">
        <w:rPr>
          <w:rStyle w:val="StyleUnderline"/>
          <w:rFonts w:asciiTheme="majorHAnsi" w:eastAsiaTheme="majorEastAsia" w:hAnsiTheme="majorHAnsi" w:cstheme="majorHAnsi"/>
        </w:rPr>
        <w:t xml:space="preserve">, in all its diversity. </w:t>
      </w:r>
      <w:r w:rsidRPr="00DE01A8">
        <w:rPr>
          <w:rStyle w:val="StyleUnderline"/>
          <w:rFonts w:asciiTheme="majorHAnsi" w:eastAsiaTheme="majorEastAsia" w:hAnsiTheme="majorHAnsi" w:cstheme="majorHAnsi"/>
          <w:highlight w:val="cyan"/>
        </w:rPr>
        <w:t xml:space="preserve">We cannot do this unless we are </w:t>
      </w:r>
      <w:r w:rsidRPr="00DE01A8">
        <w:rPr>
          <w:rStyle w:val="Emphasis"/>
          <w:rFonts w:asciiTheme="majorHAnsi" w:eastAsiaTheme="majorEastAsia" w:hAnsiTheme="majorHAnsi" w:cstheme="majorHAnsi"/>
          <w:highlight w:val="cyan"/>
        </w:rPr>
        <w:t>humbly grounded in the possibility of our own destruction</w:t>
      </w:r>
      <w:r w:rsidRPr="00DE01A8">
        <w:rPr>
          <w:rFonts w:asciiTheme="majorHAnsi" w:hAnsiTheme="majorHAnsi" w:cstheme="majorHAnsi"/>
          <w:sz w:val="12"/>
          <w:highlight w:val="cyan"/>
        </w:rPr>
        <w:t xml:space="preserve">. </w:t>
      </w:r>
      <w:r w:rsidRPr="00DE01A8">
        <w:rPr>
          <w:rStyle w:val="Emphasis"/>
          <w:rFonts w:asciiTheme="majorHAnsi" w:eastAsiaTheme="majorEastAsia" w:hAnsiTheme="majorHAnsi" w:cstheme="majorHAnsi"/>
          <w:highlight w:val="cyan"/>
        </w:rPr>
        <w:t>Survival is life’s primal instinct</w:t>
      </w:r>
      <w:r w:rsidRPr="00DE01A8">
        <w:rPr>
          <w:rFonts w:asciiTheme="majorHAnsi" w:hAnsiTheme="majorHAnsi" w:cstheme="majorHAnsi"/>
          <w:sz w:val="12"/>
          <w:highlight w:val="cyan"/>
        </w:rPr>
        <w:t xml:space="preserve">. </w:t>
      </w:r>
      <w:r w:rsidRPr="00DE01A8">
        <w:rPr>
          <w:rStyle w:val="StyleUnderline"/>
          <w:rFonts w:asciiTheme="majorHAnsi" w:eastAsiaTheme="majorEastAsia" w:hAnsiTheme="majorHAnsi" w:cstheme="majorHAnsi"/>
          <w:highlight w:val="cyan"/>
        </w:rPr>
        <w:t>In the absence of a common enemy, we must find common cause in survival.</w:t>
      </w:r>
      <w:r w:rsidRPr="0024181C">
        <w:rPr>
          <w:rStyle w:val="StyleUnderline"/>
          <w:rFonts w:asciiTheme="majorHAnsi" w:eastAsiaTheme="majorEastAsia" w:hAnsiTheme="majorHAnsi" w:cstheme="majorHAnsi"/>
        </w:rPr>
        <w:t xml:space="preserve"> Our future may depend on whether we realize this.</w:t>
      </w:r>
    </w:p>
    <w:p w14:paraId="0B1AD91D" w14:textId="77777777" w:rsidR="008533E3" w:rsidRPr="009F4512" w:rsidRDefault="008533E3" w:rsidP="008533E3">
      <w:pPr>
        <w:rPr>
          <w:color w:val="000000"/>
        </w:rPr>
      </w:pPr>
    </w:p>
    <w:p w14:paraId="2007D1BB" w14:textId="77777777" w:rsidR="008533E3" w:rsidRPr="009F4512" w:rsidRDefault="008533E3" w:rsidP="008533E3">
      <w:pPr>
        <w:spacing w:before="40"/>
        <w:outlineLvl w:val="3"/>
        <w:rPr>
          <w:b/>
          <w:bCs/>
          <w:color w:val="000000"/>
        </w:rPr>
      </w:pPr>
      <w:r>
        <w:rPr>
          <w:rFonts w:cs="Calibri"/>
          <w:b/>
          <w:bCs/>
          <w:color w:val="000000"/>
          <w:sz w:val="26"/>
          <w:szCs w:val="26"/>
        </w:rPr>
        <w:t>2</w:t>
      </w:r>
      <w:r w:rsidRPr="009F4512">
        <w:rPr>
          <w:rFonts w:cs="Calibri"/>
          <w:b/>
          <w:bCs/>
          <w:color w:val="000000"/>
          <w:sz w:val="26"/>
          <w:szCs w:val="26"/>
        </w:rPr>
        <w:t>] Value is only accessible through experience. </w:t>
      </w:r>
    </w:p>
    <w:p w14:paraId="6705A7A5" w14:textId="77777777" w:rsidR="008533E3" w:rsidRPr="009F4512" w:rsidRDefault="008533E3" w:rsidP="008533E3">
      <w:pPr>
        <w:ind w:left="1" w:right="350" w:firstLine="10"/>
        <w:rPr>
          <w:color w:val="000000"/>
        </w:rPr>
      </w:pPr>
      <w:r w:rsidRPr="009F4512">
        <w:rPr>
          <w:rFonts w:cs="Calibri"/>
          <w:color w:val="000000"/>
          <w:szCs w:val="22"/>
        </w:rPr>
        <w:t xml:space="preserve">Sam </w:t>
      </w:r>
      <w:r w:rsidRPr="009F4512">
        <w:rPr>
          <w:rFonts w:cs="Calibri"/>
          <w:b/>
          <w:bCs/>
          <w:color w:val="000000"/>
          <w:sz w:val="26"/>
          <w:szCs w:val="26"/>
        </w:rPr>
        <w:t>Harris 10</w:t>
      </w:r>
      <w:r w:rsidRPr="009F4512">
        <w:rPr>
          <w:rFonts w:cs="Calibri"/>
          <w:color w:val="000000"/>
          <w:szCs w:val="22"/>
        </w:rPr>
        <w:t xml:space="preserve">, CEO Project Reason; PHD UCLA Neuroscience; BA </w:t>
      </w:r>
      <w:proofErr w:type="gramStart"/>
      <w:r w:rsidRPr="009F4512">
        <w:rPr>
          <w:rFonts w:cs="Calibri"/>
          <w:color w:val="000000"/>
          <w:szCs w:val="22"/>
        </w:rPr>
        <w:t>Stanford  Philosophy</w:t>
      </w:r>
      <w:proofErr w:type="gramEnd"/>
      <w:r w:rsidRPr="009F4512">
        <w:rPr>
          <w:rFonts w:cs="Calibri"/>
          <w:color w:val="000000"/>
          <w:szCs w:val="22"/>
        </w:rPr>
        <w:t>, “ The Moral Landscape: How Science Can Determine Human  Values”) OS </w:t>
      </w:r>
    </w:p>
    <w:p w14:paraId="5EFD49AE" w14:textId="77777777" w:rsidR="008533E3" w:rsidRPr="009F4512" w:rsidRDefault="008533E3" w:rsidP="008533E3">
      <w:pPr>
        <w:spacing w:before="2"/>
        <w:ind w:left="4" w:right="90" w:firstLine="4"/>
        <w:rPr>
          <w:color w:val="000000"/>
        </w:rPr>
      </w:pPr>
      <w:r w:rsidRPr="009F4512">
        <w:rPr>
          <w:rFonts w:cs="Calibri"/>
          <w:color w:val="000000"/>
          <w:sz w:val="10"/>
          <w:szCs w:val="10"/>
        </w:rPr>
        <w:t xml:space="preserve">Here is my (consequentialist) starting point: </w:t>
      </w:r>
      <w:r w:rsidRPr="009F4512">
        <w:rPr>
          <w:rFonts w:cs="Calibri"/>
          <w:color w:val="000000"/>
          <w:szCs w:val="22"/>
          <w:u w:val="single"/>
          <w:shd w:val="clear" w:color="auto" w:fill="00FFFF"/>
        </w:rPr>
        <w:t xml:space="preserve">all questions of </w:t>
      </w:r>
      <w:proofErr w:type="gramStart"/>
      <w:r w:rsidRPr="009F4512">
        <w:rPr>
          <w:rFonts w:cs="Calibri"/>
          <w:color w:val="000000"/>
          <w:szCs w:val="22"/>
          <w:u w:val="single"/>
          <w:shd w:val="clear" w:color="auto" w:fill="00FFFF"/>
        </w:rPr>
        <w:t>value</w:t>
      </w:r>
      <w:r w:rsidRPr="009F4512">
        <w:rPr>
          <w:rFonts w:cs="Calibri"/>
          <w:color w:val="000000"/>
          <w:sz w:val="10"/>
          <w:szCs w:val="10"/>
        </w:rPr>
        <w:t>(</w:t>
      </w:r>
      <w:proofErr w:type="gramEnd"/>
      <w:r w:rsidRPr="009F4512">
        <w:rPr>
          <w:rFonts w:cs="Calibri"/>
          <w:color w:val="000000"/>
          <w:sz w:val="10"/>
          <w:szCs w:val="10"/>
        </w:rPr>
        <w:t xml:space="preserve">right and wrong, good and evil, etc.) </w:t>
      </w:r>
      <w:r w:rsidRPr="009F4512">
        <w:rPr>
          <w:rFonts w:cs="Calibri"/>
          <w:color w:val="000000"/>
          <w:szCs w:val="22"/>
          <w:u w:val="single"/>
          <w:shd w:val="clear" w:color="auto" w:fill="00FFFF"/>
        </w:rPr>
        <w:t xml:space="preserve">depend upon </w:t>
      </w:r>
      <w:r w:rsidRPr="009F4512">
        <w:rPr>
          <w:rFonts w:cs="Calibri"/>
          <w:color w:val="000000"/>
          <w:szCs w:val="22"/>
          <w:u w:val="single"/>
        </w:rPr>
        <w:t>the</w:t>
      </w:r>
      <w:r w:rsidRPr="009F4512">
        <w:rPr>
          <w:rFonts w:cs="Calibri"/>
          <w:color w:val="000000"/>
          <w:szCs w:val="22"/>
        </w:rPr>
        <w:t xml:space="preserve">  </w:t>
      </w:r>
      <w:r w:rsidRPr="009F4512">
        <w:rPr>
          <w:rFonts w:cs="Calibri"/>
          <w:color w:val="000000"/>
          <w:szCs w:val="22"/>
          <w:u w:val="single"/>
        </w:rPr>
        <w:t xml:space="preserve">possibility of </w:t>
      </w:r>
      <w:r w:rsidRPr="009F4512">
        <w:rPr>
          <w:rFonts w:cs="Calibri"/>
          <w:color w:val="000000"/>
          <w:szCs w:val="22"/>
          <w:u w:val="single"/>
          <w:shd w:val="clear" w:color="auto" w:fill="00FFFF"/>
        </w:rPr>
        <w:t xml:space="preserve">experiencing such </w:t>
      </w:r>
      <w:proofErr w:type="spellStart"/>
      <w:r w:rsidRPr="009F4512">
        <w:rPr>
          <w:rFonts w:cs="Calibri"/>
          <w:color w:val="000000"/>
          <w:szCs w:val="22"/>
          <w:u w:val="single"/>
          <w:shd w:val="clear" w:color="auto" w:fill="00FFFF"/>
        </w:rPr>
        <w:t>value.Without</w:t>
      </w:r>
      <w:proofErr w:type="spellEnd"/>
      <w:r w:rsidRPr="009F4512">
        <w:rPr>
          <w:rFonts w:cs="Calibri"/>
          <w:color w:val="000000"/>
          <w:szCs w:val="22"/>
          <w:u w:val="single"/>
          <w:shd w:val="clear" w:color="auto" w:fill="00FFFF"/>
        </w:rPr>
        <w:t xml:space="preserve"> potential consequences </w:t>
      </w:r>
      <w:r w:rsidRPr="009F4512">
        <w:rPr>
          <w:rFonts w:cs="Calibri"/>
          <w:color w:val="000000"/>
          <w:szCs w:val="22"/>
          <w:u w:val="single"/>
        </w:rPr>
        <w:t>at the</w:t>
      </w:r>
      <w:r w:rsidRPr="009F4512">
        <w:rPr>
          <w:rFonts w:cs="Calibri"/>
          <w:color w:val="000000"/>
          <w:szCs w:val="22"/>
        </w:rPr>
        <w:t xml:space="preserve">  </w:t>
      </w:r>
      <w:r w:rsidRPr="009F4512">
        <w:rPr>
          <w:rFonts w:cs="Calibri"/>
          <w:color w:val="000000"/>
          <w:szCs w:val="22"/>
          <w:u w:val="single"/>
        </w:rPr>
        <w:t>level of experience—happiness, suffering, joy, despair, etc.—</w:t>
      </w:r>
      <w:r w:rsidRPr="009F4512">
        <w:rPr>
          <w:rFonts w:cs="Calibri"/>
          <w:color w:val="000000"/>
          <w:szCs w:val="22"/>
          <w:u w:val="single"/>
          <w:shd w:val="clear" w:color="auto" w:fill="00FFFF"/>
        </w:rPr>
        <w:t>all talk of value is</w:t>
      </w:r>
      <w:r w:rsidRPr="009F4512">
        <w:rPr>
          <w:rFonts w:cs="Calibri"/>
          <w:color w:val="000000"/>
          <w:szCs w:val="22"/>
        </w:rPr>
        <w:t xml:space="preserve">  </w:t>
      </w:r>
      <w:r w:rsidRPr="009F4512">
        <w:rPr>
          <w:rFonts w:cs="Calibri"/>
          <w:color w:val="000000"/>
          <w:szCs w:val="22"/>
          <w:u w:val="single"/>
          <w:shd w:val="clear" w:color="auto" w:fill="00FFFF"/>
        </w:rPr>
        <w:t>empty. Therefore, to say that an act is morally necessary</w:t>
      </w:r>
      <w:r w:rsidRPr="009F4512">
        <w:rPr>
          <w:rFonts w:cs="Calibri"/>
          <w:color w:val="000000"/>
          <w:szCs w:val="22"/>
          <w:u w:val="single"/>
        </w:rPr>
        <w:t xml:space="preserve">, or evil, or blameless, </w:t>
      </w:r>
      <w:proofErr w:type="gramStart"/>
      <w:r w:rsidRPr="009F4512">
        <w:rPr>
          <w:rFonts w:cs="Calibri"/>
          <w:color w:val="000000"/>
          <w:szCs w:val="22"/>
          <w:u w:val="single"/>
          <w:shd w:val="clear" w:color="auto" w:fill="00FFFF"/>
        </w:rPr>
        <w:t>is</w:t>
      </w:r>
      <w:r w:rsidRPr="009F4512">
        <w:rPr>
          <w:rFonts w:cs="Calibri"/>
          <w:color w:val="000000"/>
          <w:szCs w:val="22"/>
        </w:rPr>
        <w:t xml:space="preserve">  </w:t>
      </w:r>
      <w:r w:rsidRPr="009F4512">
        <w:rPr>
          <w:rFonts w:cs="Calibri"/>
          <w:color w:val="000000"/>
          <w:szCs w:val="22"/>
          <w:u w:val="single"/>
          <w:shd w:val="clear" w:color="auto" w:fill="00FFFF"/>
        </w:rPr>
        <w:t>to</w:t>
      </w:r>
      <w:proofErr w:type="gramEnd"/>
      <w:r w:rsidRPr="009F4512">
        <w:rPr>
          <w:rFonts w:cs="Calibri"/>
          <w:color w:val="000000"/>
          <w:szCs w:val="22"/>
          <w:u w:val="single"/>
          <w:shd w:val="clear" w:color="auto" w:fill="00FFFF"/>
        </w:rPr>
        <w:t xml:space="preserve"> make </w:t>
      </w:r>
      <w:r w:rsidRPr="009F4512">
        <w:rPr>
          <w:rFonts w:cs="Calibri"/>
          <w:color w:val="000000"/>
          <w:szCs w:val="22"/>
          <w:u w:val="single"/>
        </w:rPr>
        <w:t xml:space="preserve">(tacit) </w:t>
      </w:r>
      <w:r w:rsidRPr="009F4512">
        <w:rPr>
          <w:rFonts w:cs="Calibri"/>
          <w:color w:val="000000"/>
          <w:szCs w:val="22"/>
          <w:u w:val="single"/>
          <w:shd w:val="clear" w:color="auto" w:fill="00FFFF"/>
        </w:rPr>
        <w:t>claims about its consequences in the lives of conscious creatures</w:t>
      </w:r>
      <w:r w:rsidRPr="009F4512">
        <w:rPr>
          <w:rFonts w:cs="Calibri"/>
          <w:color w:val="000000"/>
          <w:szCs w:val="22"/>
        </w:rPr>
        <w:t xml:space="preserve"> </w:t>
      </w:r>
      <w:r w:rsidRPr="009F4512">
        <w:rPr>
          <w:rFonts w:cs="Calibri"/>
          <w:color w:val="000000"/>
          <w:sz w:val="10"/>
          <w:szCs w:val="10"/>
        </w:rPr>
        <w:t xml:space="preserve">(whether actual or potential). I am unaware of any interesting exception to this rule. Needless to say, </w:t>
      </w:r>
      <w:r w:rsidRPr="009F4512">
        <w:rPr>
          <w:rFonts w:cs="Calibri"/>
          <w:color w:val="000000"/>
          <w:szCs w:val="22"/>
          <w:u w:val="single"/>
        </w:rPr>
        <w:t xml:space="preserve">if one is worried about pleasing God </w:t>
      </w:r>
      <w:proofErr w:type="gramStart"/>
      <w:r w:rsidRPr="009F4512">
        <w:rPr>
          <w:rFonts w:cs="Calibri"/>
          <w:color w:val="000000"/>
          <w:szCs w:val="22"/>
          <w:u w:val="single"/>
        </w:rPr>
        <w:t xml:space="preserve">or </w:t>
      </w:r>
      <w:r w:rsidRPr="009F4512">
        <w:rPr>
          <w:rFonts w:cs="Calibri"/>
          <w:color w:val="000000"/>
          <w:szCs w:val="22"/>
        </w:rPr>
        <w:t> </w:t>
      </w:r>
      <w:r w:rsidRPr="009F4512">
        <w:rPr>
          <w:rFonts w:cs="Calibri"/>
          <w:color w:val="000000"/>
          <w:szCs w:val="22"/>
          <w:u w:val="single"/>
        </w:rPr>
        <w:t>His</w:t>
      </w:r>
      <w:proofErr w:type="gramEnd"/>
      <w:r w:rsidRPr="009F4512">
        <w:rPr>
          <w:rFonts w:cs="Calibri"/>
          <w:color w:val="000000"/>
          <w:szCs w:val="22"/>
          <w:u w:val="single"/>
        </w:rPr>
        <w:t xml:space="preserve"> angels, this assumes that such invisible entities are conscious (in some </w:t>
      </w:r>
      <w:r w:rsidRPr="009F4512">
        <w:rPr>
          <w:rFonts w:cs="Calibri"/>
          <w:color w:val="000000"/>
          <w:szCs w:val="22"/>
        </w:rPr>
        <w:t> </w:t>
      </w:r>
      <w:r w:rsidRPr="009F4512">
        <w:rPr>
          <w:rFonts w:cs="Calibri"/>
          <w:color w:val="000000"/>
          <w:szCs w:val="22"/>
          <w:u w:val="single"/>
        </w:rPr>
        <w:t>sense) and cognizant of human behavior</w:t>
      </w:r>
      <w:r w:rsidRPr="009F4512">
        <w:rPr>
          <w:rFonts w:cs="Calibri"/>
          <w:color w:val="000000"/>
          <w:sz w:val="10"/>
          <w:szCs w:val="10"/>
        </w:rPr>
        <w:t xml:space="preserve">. It also generally assumes and that it is possible to suffer their wrath or enjoy their </w:t>
      </w:r>
      <w:proofErr w:type="gramStart"/>
      <w:r w:rsidRPr="009F4512">
        <w:rPr>
          <w:rFonts w:cs="Calibri"/>
          <w:color w:val="000000"/>
          <w:sz w:val="10"/>
          <w:szCs w:val="10"/>
        </w:rPr>
        <w:t>approval,  either</w:t>
      </w:r>
      <w:proofErr w:type="gramEnd"/>
      <w:r w:rsidRPr="009F4512">
        <w:rPr>
          <w:rFonts w:cs="Calibri"/>
          <w:color w:val="000000"/>
          <w:sz w:val="10"/>
          <w:szCs w:val="10"/>
        </w:rPr>
        <w:t xml:space="preserve"> in this world or the world to come. Even within religion, therefore, consequences and conscious states remain the foundation of all values.</w:t>
      </w:r>
    </w:p>
    <w:p w14:paraId="36008D8D" w14:textId="77777777" w:rsidR="008533E3" w:rsidRPr="009F4512" w:rsidRDefault="008533E3" w:rsidP="008533E3">
      <w:pPr>
        <w:spacing w:after="240"/>
        <w:rPr>
          <w:color w:val="000000"/>
        </w:rPr>
      </w:pPr>
    </w:p>
    <w:p w14:paraId="4E431EEE" w14:textId="77777777" w:rsidR="008533E3" w:rsidRPr="009F4512" w:rsidRDefault="008533E3" w:rsidP="008533E3">
      <w:pPr>
        <w:spacing w:before="40"/>
        <w:outlineLvl w:val="3"/>
        <w:rPr>
          <w:b/>
          <w:bCs/>
          <w:color w:val="000000"/>
        </w:rPr>
      </w:pPr>
      <w:r>
        <w:rPr>
          <w:rFonts w:cs="Calibri"/>
          <w:b/>
          <w:bCs/>
          <w:color w:val="000000"/>
          <w:sz w:val="26"/>
          <w:szCs w:val="26"/>
        </w:rPr>
        <w:t>3</w:t>
      </w:r>
      <w:r w:rsidRPr="009F4512">
        <w:rPr>
          <w:rFonts w:cs="Calibri"/>
          <w:b/>
          <w:bCs/>
          <w:color w:val="000000"/>
          <w:sz w:val="26"/>
          <w:szCs w:val="26"/>
        </w:rPr>
        <w:t>] Death must be the primary concern of an ethical theory since it destroys the subject itself. </w:t>
      </w:r>
    </w:p>
    <w:p w14:paraId="00067FF5" w14:textId="77777777" w:rsidR="008533E3" w:rsidRPr="009F4512" w:rsidRDefault="008533E3" w:rsidP="008533E3">
      <w:pPr>
        <w:spacing w:before="11"/>
        <w:ind w:left="1" w:right="171" w:firstLine="11"/>
        <w:rPr>
          <w:color w:val="000000"/>
        </w:rPr>
      </w:pPr>
      <w:r w:rsidRPr="009F4512">
        <w:rPr>
          <w:rFonts w:cs="Calibri"/>
          <w:color w:val="000000"/>
          <w:sz w:val="16"/>
          <w:szCs w:val="16"/>
        </w:rPr>
        <w:t xml:space="preserve">Craig </w:t>
      </w:r>
      <w:r w:rsidRPr="009F4512">
        <w:rPr>
          <w:rFonts w:cs="Calibri"/>
          <w:b/>
          <w:bCs/>
          <w:color w:val="000000"/>
          <w:sz w:val="26"/>
          <w:szCs w:val="26"/>
        </w:rPr>
        <w:t>Paterson 03</w:t>
      </w:r>
      <w:r w:rsidRPr="009F4512">
        <w:rPr>
          <w:rFonts w:cs="Calibri"/>
          <w:b/>
          <w:bCs/>
          <w:color w:val="000000"/>
          <w:sz w:val="16"/>
          <w:szCs w:val="16"/>
        </w:rPr>
        <w:t xml:space="preserve"> </w:t>
      </w:r>
      <w:r w:rsidRPr="009F4512">
        <w:rPr>
          <w:rFonts w:cs="Calibri"/>
          <w:color w:val="000000"/>
          <w:sz w:val="16"/>
          <w:szCs w:val="16"/>
        </w:rPr>
        <w:t xml:space="preserve">– Department of Philosophy, Providence College, </w:t>
      </w:r>
      <w:proofErr w:type="gramStart"/>
      <w:r w:rsidRPr="009F4512">
        <w:rPr>
          <w:rFonts w:cs="Calibri"/>
          <w:color w:val="000000"/>
          <w:sz w:val="16"/>
          <w:szCs w:val="16"/>
        </w:rPr>
        <w:t>Rhode  Island</w:t>
      </w:r>
      <w:proofErr w:type="gramEnd"/>
      <w:r w:rsidRPr="009F4512">
        <w:rPr>
          <w:rFonts w:cs="Calibri"/>
          <w:color w:val="000000"/>
          <w:sz w:val="16"/>
          <w:szCs w:val="16"/>
        </w:rPr>
        <w:t xml:space="preserve">, “A Life Not Worth Living?”, Studies in Christian Ethics, 2003. Contrary to those accounts, I would argue that it is </w:t>
      </w:r>
      <w:r w:rsidRPr="009F4512">
        <w:rPr>
          <w:rFonts w:cs="Calibri"/>
          <w:b/>
          <w:bCs/>
          <w:color w:val="000000"/>
          <w:szCs w:val="22"/>
          <w:u w:val="single"/>
        </w:rPr>
        <w:t xml:space="preserve">death per se that is really the objective </w:t>
      </w:r>
      <w:r w:rsidRPr="009F4512">
        <w:rPr>
          <w:rFonts w:cs="Calibri"/>
          <w:b/>
          <w:bCs/>
          <w:color w:val="000000"/>
          <w:szCs w:val="22"/>
          <w:u w:val="single"/>
        </w:rPr>
        <w:lastRenderedPageBreak/>
        <w:t xml:space="preserve">evil for </w:t>
      </w:r>
      <w:proofErr w:type="gramStart"/>
      <w:r w:rsidRPr="009F4512">
        <w:rPr>
          <w:rFonts w:cs="Calibri"/>
          <w:b/>
          <w:bCs/>
          <w:color w:val="000000"/>
          <w:szCs w:val="22"/>
          <w:u w:val="single"/>
        </w:rPr>
        <w:t xml:space="preserve">us, </w:t>
      </w:r>
      <w:r w:rsidRPr="009F4512">
        <w:rPr>
          <w:rFonts w:cs="Calibri"/>
          <w:b/>
          <w:bCs/>
          <w:color w:val="000000"/>
          <w:sz w:val="16"/>
          <w:szCs w:val="16"/>
        </w:rPr>
        <w:t> </w:t>
      </w:r>
      <w:r w:rsidRPr="009F4512">
        <w:rPr>
          <w:rFonts w:cs="Calibri"/>
          <w:b/>
          <w:bCs/>
          <w:color w:val="000000"/>
          <w:szCs w:val="22"/>
          <w:u w:val="single"/>
        </w:rPr>
        <w:t>not</w:t>
      </w:r>
      <w:proofErr w:type="gramEnd"/>
      <w:r w:rsidRPr="009F4512">
        <w:rPr>
          <w:rFonts w:cs="Calibri"/>
          <w:b/>
          <w:bCs/>
          <w:color w:val="000000"/>
          <w:szCs w:val="22"/>
          <w:u w:val="single"/>
        </w:rPr>
        <w:t xml:space="preserve"> because it deprives us of a prospective future of overall </w:t>
      </w:r>
      <w:proofErr w:type="spellStart"/>
      <w:r w:rsidRPr="009F4512">
        <w:rPr>
          <w:rFonts w:cs="Calibri"/>
          <w:b/>
          <w:bCs/>
          <w:color w:val="000000"/>
          <w:szCs w:val="22"/>
          <w:u w:val="single"/>
        </w:rPr>
        <w:t>good</w:t>
      </w:r>
      <w:r w:rsidRPr="009F4512">
        <w:rPr>
          <w:rFonts w:cs="Calibri"/>
          <w:color w:val="000000"/>
          <w:sz w:val="16"/>
          <w:szCs w:val="16"/>
        </w:rPr>
        <w:t>judged</w:t>
      </w:r>
      <w:proofErr w:type="spellEnd"/>
      <w:r w:rsidRPr="009F4512">
        <w:rPr>
          <w:rFonts w:cs="Calibri"/>
          <w:color w:val="000000"/>
          <w:sz w:val="16"/>
          <w:szCs w:val="16"/>
        </w:rPr>
        <w:t xml:space="preserve"> better than  the alter- native of non-being. </w:t>
      </w:r>
      <w:r w:rsidRPr="009F4512">
        <w:rPr>
          <w:rFonts w:cs="Calibri"/>
          <w:b/>
          <w:bCs/>
          <w:color w:val="000000"/>
          <w:szCs w:val="22"/>
          <w:u w:val="single"/>
          <w:shd w:val="clear" w:color="auto" w:fill="00FFFF"/>
        </w:rPr>
        <w:t xml:space="preserve">It cannot be about harm </w:t>
      </w:r>
      <w:r w:rsidRPr="009F4512">
        <w:rPr>
          <w:rFonts w:cs="Calibri"/>
          <w:b/>
          <w:bCs/>
          <w:color w:val="000000"/>
          <w:szCs w:val="22"/>
          <w:u w:val="single"/>
        </w:rPr>
        <w:t xml:space="preserve">to a former person who has </w:t>
      </w:r>
      <w:proofErr w:type="gramStart"/>
      <w:r w:rsidRPr="009F4512">
        <w:rPr>
          <w:rFonts w:cs="Calibri"/>
          <w:b/>
          <w:bCs/>
          <w:color w:val="000000"/>
          <w:szCs w:val="22"/>
          <w:u w:val="single"/>
        </w:rPr>
        <w:t xml:space="preserve">ceased </w:t>
      </w:r>
      <w:r w:rsidRPr="009F4512">
        <w:rPr>
          <w:rFonts w:cs="Calibri"/>
          <w:b/>
          <w:bCs/>
          <w:color w:val="000000"/>
          <w:sz w:val="16"/>
          <w:szCs w:val="16"/>
        </w:rPr>
        <w:t> </w:t>
      </w:r>
      <w:r w:rsidRPr="009F4512">
        <w:rPr>
          <w:rFonts w:cs="Calibri"/>
          <w:b/>
          <w:bCs/>
          <w:color w:val="000000"/>
          <w:szCs w:val="22"/>
          <w:u w:val="single"/>
        </w:rPr>
        <w:t>to</w:t>
      </w:r>
      <w:proofErr w:type="gramEnd"/>
      <w:r w:rsidRPr="009F4512">
        <w:rPr>
          <w:rFonts w:cs="Calibri"/>
          <w:b/>
          <w:bCs/>
          <w:color w:val="000000"/>
          <w:szCs w:val="22"/>
          <w:u w:val="single"/>
        </w:rPr>
        <w:t xml:space="preserve"> exist, </w:t>
      </w:r>
      <w:r w:rsidRPr="009F4512">
        <w:rPr>
          <w:rFonts w:cs="Calibri"/>
          <w:b/>
          <w:bCs/>
          <w:color w:val="000000"/>
          <w:szCs w:val="22"/>
          <w:u w:val="single"/>
          <w:shd w:val="clear" w:color="auto" w:fill="00FFFF"/>
        </w:rPr>
        <w:t xml:space="preserve">for no person actually suffers from </w:t>
      </w:r>
      <w:r w:rsidRPr="009F4512">
        <w:rPr>
          <w:rFonts w:cs="Calibri"/>
          <w:b/>
          <w:bCs/>
          <w:color w:val="000000"/>
          <w:szCs w:val="22"/>
          <w:u w:val="single"/>
        </w:rPr>
        <w:t xml:space="preserve">the </w:t>
      </w:r>
      <w:r w:rsidRPr="009F4512">
        <w:rPr>
          <w:rFonts w:cs="Calibri"/>
          <w:b/>
          <w:bCs/>
          <w:color w:val="000000"/>
          <w:szCs w:val="22"/>
          <w:u w:val="single"/>
          <w:shd w:val="clear" w:color="auto" w:fill="00FFFF"/>
        </w:rPr>
        <w:t xml:space="preserve">sub-sequent non participation. Rather, death </w:t>
      </w:r>
      <w:r w:rsidRPr="009F4512">
        <w:rPr>
          <w:rFonts w:cs="Calibri"/>
          <w:b/>
          <w:bCs/>
          <w:color w:val="000000"/>
          <w:szCs w:val="22"/>
          <w:u w:val="single"/>
        </w:rPr>
        <w:t xml:space="preserve">in </w:t>
      </w:r>
      <w:r w:rsidRPr="009F4512">
        <w:rPr>
          <w:rFonts w:cs="Calibri"/>
          <w:b/>
          <w:bCs/>
          <w:color w:val="000000"/>
          <w:szCs w:val="22"/>
          <w:u w:val="single"/>
          <w:shd w:val="clear" w:color="auto" w:fill="00FFFF"/>
        </w:rPr>
        <w:t xml:space="preserve">itself </w:t>
      </w:r>
      <w:r w:rsidRPr="009F4512">
        <w:rPr>
          <w:rFonts w:cs="Calibri"/>
          <w:b/>
          <w:bCs/>
          <w:color w:val="000000"/>
          <w:szCs w:val="22"/>
          <w:u w:val="single"/>
        </w:rPr>
        <w:t xml:space="preserve">is an evil to us because it </w:t>
      </w:r>
      <w:proofErr w:type="gramStart"/>
      <w:r w:rsidRPr="009F4512">
        <w:rPr>
          <w:rFonts w:cs="Calibri"/>
          <w:b/>
          <w:bCs/>
          <w:color w:val="000000"/>
          <w:szCs w:val="22"/>
          <w:u w:val="single"/>
          <w:shd w:val="clear" w:color="auto" w:fill="00FFFF"/>
        </w:rPr>
        <w:t>ontologically</w:t>
      </w:r>
      <w:r w:rsidRPr="009F4512">
        <w:rPr>
          <w:rFonts w:cs="Calibri"/>
          <w:b/>
          <w:bCs/>
          <w:color w:val="000000"/>
          <w:sz w:val="16"/>
          <w:szCs w:val="16"/>
        </w:rPr>
        <w:t xml:space="preserve">  </w:t>
      </w:r>
      <w:r w:rsidRPr="009F4512">
        <w:rPr>
          <w:rFonts w:cs="Calibri"/>
          <w:b/>
          <w:bCs/>
          <w:color w:val="000000"/>
          <w:szCs w:val="22"/>
          <w:u w:val="single"/>
          <w:shd w:val="clear" w:color="auto" w:fill="00FFFF"/>
        </w:rPr>
        <w:t>destroys</w:t>
      </w:r>
      <w:proofErr w:type="gramEnd"/>
      <w:r w:rsidRPr="009F4512">
        <w:rPr>
          <w:rFonts w:cs="Calibri"/>
          <w:b/>
          <w:bCs/>
          <w:color w:val="000000"/>
          <w:szCs w:val="22"/>
          <w:u w:val="single"/>
          <w:shd w:val="clear" w:color="auto" w:fill="00FFFF"/>
        </w:rPr>
        <w:t xml:space="preserve"> the </w:t>
      </w:r>
      <w:r w:rsidRPr="009F4512">
        <w:rPr>
          <w:rFonts w:cs="Calibri"/>
          <w:b/>
          <w:bCs/>
          <w:color w:val="000000"/>
          <w:szCs w:val="22"/>
          <w:u w:val="single"/>
        </w:rPr>
        <w:t xml:space="preserve">current existent </w:t>
      </w:r>
      <w:r w:rsidRPr="009F4512">
        <w:rPr>
          <w:rFonts w:cs="Calibri"/>
          <w:b/>
          <w:bCs/>
          <w:color w:val="000000"/>
          <w:szCs w:val="22"/>
          <w:u w:val="single"/>
          <w:shd w:val="clear" w:color="auto" w:fill="00FFFF"/>
        </w:rPr>
        <w:t xml:space="preserve">subject </w:t>
      </w:r>
      <w:r w:rsidRPr="009F4512">
        <w:rPr>
          <w:rFonts w:cs="Calibri"/>
          <w:color w:val="000000"/>
          <w:sz w:val="16"/>
          <w:szCs w:val="16"/>
        </w:rPr>
        <w:t xml:space="preserve">— it is the ultimate in metaphysical </w:t>
      </w:r>
      <w:proofErr w:type="spellStart"/>
      <w:r w:rsidRPr="009F4512">
        <w:rPr>
          <w:rFonts w:cs="Calibri"/>
          <w:color w:val="000000"/>
          <w:sz w:val="16"/>
          <w:szCs w:val="16"/>
        </w:rPr>
        <w:t>lightening</w:t>
      </w:r>
      <w:proofErr w:type="spellEnd"/>
      <w:r w:rsidRPr="009F4512">
        <w:rPr>
          <w:rFonts w:cs="Calibri"/>
          <w:color w:val="000000"/>
          <w:sz w:val="16"/>
          <w:szCs w:val="16"/>
        </w:rPr>
        <w:t xml:space="preserve"> strikes.80 The evil of death is truly  an ontological evil borne by the person who already exists, </w:t>
      </w:r>
      <w:r w:rsidRPr="009F4512">
        <w:rPr>
          <w:rFonts w:cs="Calibri"/>
          <w:b/>
          <w:bCs/>
          <w:color w:val="000000"/>
          <w:szCs w:val="22"/>
          <w:u w:val="single"/>
          <w:shd w:val="clear" w:color="auto" w:fill="00FFFF"/>
        </w:rPr>
        <w:t>independent</w:t>
      </w:r>
      <w:r w:rsidRPr="009F4512">
        <w:rPr>
          <w:rFonts w:cs="Calibri"/>
          <w:b/>
          <w:bCs/>
          <w:color w:val="000000"/>
          <w:szCs w:val="22"/>
          <w:u w:val="single"/>
        </w:rPr>
        <w:t xml:space="preserve">ly </w:t>
      </w:r>
      <w:r w:rsidRPr="009F4512">
        <w:rPr>
          <w:rFonts w:cs="Calibri"/>
          <w:b/>
          <w:bCs/>
          <w:color w:val="000000"/>
          <w:szCs w:val="22"/>
          <w:u w:val="single"/>
          <w:shd w:val="clear" w:color="auto" w:fill="00FFFF"/>
        </w:rPr>
        <w:t xml:space="preserve">of calculations </w:t>
      </w:r>
      <w:r w:rsidRPr="009F4512">
        <w:rPr>
          <w:rFonts w:cs="Calibri"/>
          <w:b/>
          <w:bCs/>
          <w:color w:val="000000"/>
          <w:szCs w:val="22"/>
          <w:u w:val="single"/>
        </w:rPr>
        <w:t>about better or</w:t>
      </w:r>
      <w:r w:rsidRPr="009F4512">
        <w:rPr>
          <w:rFonts w:cs="Calibri"/>
          <w:b/>
          <w:bCs/>
          <w:color w:val="000000"/>
          <w:sz w:val="16"/>
          <w:szCs w:val="16"/>
        </w:rPr>
        <w:t xml:space="preserve">  </w:t>
      </w:r>
      <w:r w:rsidRPr="009F4512">
        <w:rPr>
          <w:rFonts w:cs="Calibri"/>
          <w:b/>
          <w:bCs/>
          <w:color w:val="000000"/>
          <w:szCs w:val="22"/>
          <w:u w:val="single"/>
        </w:rPr>
        <w:t xml:space="preserve">worse </w:t>
      </w:r>
      <w:r w:rsidRPr="009F4512">
        <w:rPr>
          <w:rFonts w:cs="Calibri"/>
          <w:color w:val="000000"/>
          <w:sz w:val="16"/>
          <w:szCs w:val="16"/>
        </w:rPr>
        <w:t xml:space="preserve">possible lives. </w:t>
      </w:r>
      <w:r w:rsidRPr="009F4512">
        <w:rPr>
          <w:rFonts w:cs="Calibri"/>
          <w:b/>
          <w:bCs/>
          <w:color w:val="000000"/>
          <w:szCs w:val="22"/>
          <w:u w:val="single"/>
          <w:shd w:val="clear" w:color="auto" w:fill="00FFFF"/>
        </w:rPr>
        <w:t xml:space="preserve">Such an evil need not be consciously </w:t>
      </w:r>
      <w:proofErr w:type="spellStart"/>
      <w:r w:rsidRPr="009F4512">
        <w:rPr>
          <w:rFonts w:cs="Calibri"/>
          <w:b/>
          <w:bCs/>
          <w:color w:val="000000"/>
          <w:szCs w:val="22"/>
          <w:u w:val="single"/>
          <w:shd w:val="clear" w:color="auto" w:fill="00FFFF"/>
        </w:rPr>
        <w:t>experienced</w:t>
      </w:r>
      <w:r w:rsidRPr="009F4512">
        <w:rPr>
          <w:rFonts w:cs="Calibri"/>
          <w:color w:val="000000"/>
          <w:sz w:val="16"/>
          <w:szCs w:val="16"/>
        </w:rPr>
        <w:t>in</w:t>
      </w:r>
      <w:proofErr w:type="spellEnd"/>
      <w:r w:rsidRPr="009F4512">
        <w:rPr>
          <w:rFonts w:cs="Calibri"/>
          <w:color w:val="000000"/>
          <w:sz w:val="16"/>
          <w:szCs w:val="16"/>
        </w:rPr>
        <w:t xml:space="preserve"> order to be an evil </w:t>
      </w:r>
      <w:proofErr w:type="gramStart"/>
      <w:r w:rsidRPr="009F4512">
        <w:rPr>
          <w:rFonts w:cs="Calibri"/>
          <w:color w:val="000000"/>
          <w:sz w:val="16"/>
          <w:szCs w:val="16"/>
        </w:rPr>
        <w:t>for  the</w:t>
      </w:r>
      <w:proofErr w:type="gramEnd"/>
      <w:r w:rsidRPr="009F4512">
        <w:rPr>
          <w:rFonts w:cs="Calibri"/>
          <w:color w:val="000000"/>
          <w:sz w:val="16"/>
          <w:szCs w:val="16"/>
        </w:rPr>
        <w:t xml:space="preserve"> kind of being a human person is. Death is an evil because of the change in kind it brings about, a change that is destructive of the type of entity that </w:t>
      </w:r>
      <w:proofErr w:type="gramStart"/>
      <w:r w:rsidRPr="009F4512">
        <w:rPr>
          <w:rFonts w:cs="Calibri"/>
          <w:color w:val="000000"/>
          <w:sz w:val="16"/>
          <w:szCs w:val="16"/>
        </w:rPr>
        <w:t>we  essentially</w:t>
      </w:r>
      <w:proofErr w:type="gramEnd"/>
      <w:r w:rsidRPr="009F4512">
        <w:rPr>
          <w:rFonts w:cs="Calibri"/>
          <w:color w:val="000000"/>
          <w:sz w:val="16"/>
          <w:szCs w:val="16"/>
        </w:rPr>
        <w:t xml:space="preserve"> are. </w:t>
      </w:r>
      <w:r w:rsidRPr="009F4512">
        <w:rPr>
          <w:rFonts w:cs="Calibri"/>
          <w:b/>
          <w:bCs/>
          <w:color w:val="000000"/>
          <w:sz w:val="16"/>
          <w:szCs w:val="16"/>
        </w:rPr>
        <w:t>A</w:t>
      </w:r>
      <w:r w:rsidRPr="009F4512">
        <w:rPr>
          <w:rFonts w:cs="Calibri"/>
          <w:b/>
          <w:bCs/>
          <w:color w:val="000000"/>
          <w:szCs w:val="22"/>
          <w:u w:val="single"/>
        </w:rPr>
        <w:t>nything</w:t>
      </w:r>
      <w:r w:rsidRPr="009F4512">
        <w:rPr>
          <w:rFonts w:cs="Calibri"/>
          <w:color w:val="000000"/>
          <w:sz w:val="16"/>
          <w:szCs w:val="16"/>
        </w:rPr>
        <w:t xml:space="preserve">, whether caused naturally or caused by human intervention (intentional or unintentional) </w:t>
      </w:r>
      <w:r w:rsidRPr="009F4512">
        <w:rPr>
          <w:rFonts w:cs="Calibri"/>
          <w:b/>
          <w:bCs/>
          <w:color w:val="000000"/>
          <w:szCs w:val="22"/>
          <w:u w:val="single"/>
        </w:rPr>
        <w:t xml:space="preserve">that </w:t>
      </w:r>
      <w:proofErr w:type="gramStart"/>
      <w:r w:rsidRPr="009F4512">
        <w:rPr>
          <w:rFonts w:cs="Calibri"/>
          <w:b/>
          <w:bCs/>
          <w:color w:val="000000"/>
          <w:szCs w:val="22"/>
          <w:u w:val="single"/>
        </w:rPr>
        <w:t>drastically</w:t>
      </w:r>
      <w:r w:rsidRPr="009F4512">
        <w:rPr>
          <w:rFonts w:cs="Calibri"/>
          <w:b/>
          <w:bCs/>
          <w:color w:val="000000"/>
          <w:sz w:val="16"/>
          <w:szCs w:val="16"/>
        </w:rPr>
        <w:t xml:space="preserve">  </w:t>
      </w:r>
      <w:r w:rsidRPr="009F4512">
        <w:rPr>
          <w:rFonts w:cs="Calibri"/>
          <w:b/>
          <w:bCs/>
          <w:color w:val="000000"/>
          <w:szCs w:val="22"/>
          <w:u w:val="single"/>
        </w:rPr>
        <w:t>interferes</w:t>
      </w:r>
      <w:proofErr w:type="gramEnd"/>
      <w:r w:rsidRPr="009F4512">
        <w:rPr>
          <w:rFonts w:cs="Calibri"/>
          <w:b/>
          <w:bCs/>
          <w:color w:val="000000"/>
          <w:szCs w:val="22"/>
          <w:u w:val="single"/>
        </w:rPr>
        <w:t xml:space="preserve"> in the process of maintaining the person in existence is an </w:t>
      </w:r>
      <w:r w:rsidRPr="009F4512">
        <w:rPr>
          <w:rFonts w:cs="Calibri"/>
          <w:b/>
          <w:bCs/>
          <w:color w:val="000000"/>
          <w:sz w:val="16"/>
          <w:szCs w:val="16"/>
        </w:rPr>
        <w:t> </w:t>
      </w:r>
      <w:r w:rsidRPr="009F4512">
        <w:rPr>
          <w:rFonts w:cs="Calibri"/>
          <w:b/>
          <w:bCs/>
          <w:color w:val="000000"/>
          <w:szCs w:val="22"/>
          <w:u w:val="single"/>
        </w:rPr>
        <w:t xml:space="preserve">objective evil </w:t>
      </w:r>
      <w:r w:rsidRPr="009F4512">
        <w:rPr>
          <w:rFonts w:cs="Calibri"/>
          <w:color w:val="000000"/>
          <w:sz w:val="16"/>
          <w:szCs w:val="16"/>
        </w:rPr>
        <w:t>for the person.</w:t>
      </w:r>
    </w:p>
    <w:p w14:paraId="14679846" w14:textId="77777777" w:rsidR="008533E3" w:rsidRPr="009F4512" w:rsidRDefault="008533E3" w:rsidP="008533E3">
      <w:pPr>
        <w:rPr>
          <w:color w:val="000000"/>
        </w:rPr>
      </w:pPr>
    </w:p>
    <w:p w14:paraId="654966BB" w14:textId="77777777" w:rsidR="008533E3" w:rsidRDefault="008533E3" w:rsidP="008533E3">
      <w:pPr>
        <w:pStyle w:val="Heading4"/>
      </w:pPr>
      <w:r>
        <w:rPr>
          <w:rFonts w:cs="Calibri"/>
          <w:color w:val="000000"/>
        </w:rPr>
        <w:t>4]</w:t>
      </w:r>
      <w:r>
        <w:t xml:space="preserve"> Theory – util best for ground </w:t>
      </w:r>
      <w:proofErr w:type="spellStart"/>
      <w:r>
        <w:t>bc</w:t>
      </w:r>
      <w:proofErr w:type="spellEnd"/>
      <w:r>
        <w:t xml:space="preserve"> it’s most common in topic lit, k2 fairness since we both need </w:t>
      </w:r>
      <w:proofErr w:type="spellStart"/>
      <w:r>
        <w:t>ev</w:t>
      </w:r>
      <w:proofErr w:type="spellEnd"/>
      <w:r>
        <w:t xml:space="preserve"> to engage</w:t>
      </w:r>
    </w:p>
    <w:p w14:paraId="4BF70F5C" w14:textId="77777777" w:rsidR="008533E3" w:rsidRPr="00B733B5" w:rsidRDefault="008533E3" w:rsidP="008533E3"/>
    <w:p w14:paraId="6015149C" w14:textId="77777777" w:rsidR="008533E3" w:rsidRPr="009F4512" w:rsidRDefault="008533E3" w:rsidP="008533E3">
      <w:pPr>
        <w:pStyle w:val="Heading4"/>
        <w:rPr>
          <w:color w:val="000000"/>
        </w:rPr>
      </w:pPr>
      <w:r>
        <w:rPr>
          <w:rFonts w:cs="Calibri"/>
          <w:color w:val="000000"/>
        </w:rPr>
        <w:t xml:space="preserve">5] </w:t>
      </w:r>
      <w:r w:rsidRPr="00F21BB6">
        <w:t>Objectivity – body count is the most objective way to calculate impacts because comparing suffering is unethical</w:t>
      </w:r>
    </w:p>
    <w:p w14:paraId="23C49CDC" w14:textId="77777777" w:rsidR="008533E3" w:rsidRPr="009F4512" w:rsidRDefault="008533E3" w:rsidP="008533E3">
      <w:pPr>
        <w:rPr>
          <w:color w:val="000000"/>
        </w:rPr>
      </w:pPr>
    </w:p>
    <w:p w14:paraId="72BB6BD3" w14:textId="77777777" w:rsidR="000D6261" w:rsidRPr="000D6261" w:rsidRDefault="000D6261" w:rsidP="000D6261"/>
    <w:p w14:paraId="3FC3CE09" w14:textId="5BD446E1" w:rsidR="000D6261" w:rsidRDefault="008533E3" w:rsidP="000D6261">
      <w:pPr>
        <w:pStyle w:val="Heading2"/>
      </w:pPr>
      <w:r>
        <w:lastRenderedPageBreak/>
        <w:t>2</w:t>
      </w:r>
      <w:r w:rsidR="000D6261">
        <w:t xml:space="preserve"> --- DA</w:t>
      </w:r>
    </w:p>
    <w:p w14:paraId="40B8B6D8" w14:textId="77777777" w:rsidR="000D6261" w:rsidRPr="00FC0CAE" w:rsidRDefault="000D6261" w:rsidP="000D6261">
      <w:pPr>
        <w:pStyle w:val="Heading4"/>
        <w:rPr>
          <w:rFonts w:asciiTheme="majorHAnsi" w:hAnsiTheme="majorHAnsi" w:cstheme="majorHAnsi"/>
        </w:rPr>
      </w:pPr>
      <w:r w:rsidRPr="00FC0CAE">
        <w:rPr>
          <w:rFonts w:asciiTheme="majorHAnsi" w:hAnsiTheme="majorHAnsi" w:cstheme="majorHAnsi"/>
        </w:rPr>
        <w:t xml:space="preserve">Trade is </w:t>
      </w:r>
      <w:r w:rsidRPr="00FC0CAE">
        <w:rPr>
          <w:rFonts w:asciiTheme="majorHAnsi" w:hAnsiTheme="majorHAnsi" w:cstheme="majorHAnsi"/>
          <w:u w:val="single"/>
        </w:rPr>
        <w:t>stable</w:t>
      </w:r>
      <w:r w:rsidRPr="00FC0CAE">
        <w:rPr>
          <w:rFonts w:asciiTheme="majorHAnsi" w:hAnsiTheme="majorHAnsi" w:cstheme="majorHAnsi"/>
        </w:rPr>
        <w:t xml:space="preserve"> and </w:t>
      </w:r>
      <w:r w:rsidRPr="00FC0CAE">
        <w:rPr>
          <w:rFonts w:asciiTheme="majorHAnsi" w:hAnsiTheme="majorHAnsi" w:cstheme="majorHAnsi"/>
          <w:u w:val="single"/>
        </w:rPr>
        <w:t>growing</w:t>
      </w:r>
      <w:r w:rsidRPr="00FC0CAE">
        <w:rPr>
          <w:rFonts w:asciiTheme="majorHAnsi" w:hAnsiTheme="majorHAnsi" w:cstheme="majorHAnsi"/>
        </w:rPr>
        <w:t xml:space="preserve">---governments are </w:t>
      </w:r>
      <w:r w:rsidRPr="00FC0CAE">
        <w:rPr>
          <w:rFonts w:asciiTheme="majorHAnsi" w:hAnsiTheme="majorHAnsi" w:cstheme="majorHAnsi"/>
          <w:u w:val="single"/>
        </w:rPr>
        <w:t>avoiding</w:t>
      </w:r>
      <w:r w:rsidRPr="00FC0CAE">
        <w:rPr>
          <w:rFonts w:asciiTheme="majorHAnsi" w:hAnsiTheme="majorHAnsi" w:cstheme="majorHAnsi"/>
        </w:rPr>
        <w:t xml:space="preserve"> protectionism, the </w:t>
      </w:r>
      <w:r w:rsidRPr="00FC0CAE">
        <w:rPr>
          <w:rFonts w:asciiTheme="majorHAnsi" w:hAnsiTheme="majorHAnsi" w:cstheme="majorHAnsi"/>
          <w:u w:val="single"/>
        </w:rPr>
        <w:t>key threat</w:t>
      </w:r>
    </w:p>
    <w:p w14:paraId="094B42D5" w14:textId="77777777" w:rsidR="000D6261" w:rsidRPr="00FC0CAE" w:rsidRDefault="000D6261" w:rsidP="000D6261">
      <w:pPr>
        <w:rPr>
          <w:rFonts w:asciiTheme="majorHAnsi" w:hAnsiTheme="majorHAnsi" w:cstheme="majorHAnsi"/>
        </w:rPr>
      </w:pPr>
      <w:r w:rsidRPr="00FC0CAE">
        <w:rPr>
          <w:rFonts w:asciiTheme="majorHAnsi" w:hAnsiTheme="majorHAnsi" w:cstheme="majorHAnsi"/>
        </w:rPr>
        <w:t xml:space="preserve">Dr. Daniel </w:t>
      </w:r>
      <w:r w:rsidRPr="00FC0CAE">
        <w:rPr>
          <w:rStyle w:val="Style13ptBold"/>
          <w:rFonts w:asciiTheme="majorHAnsi" w:hAnsiTheme="majorHAnsi" w:cstheme="majorHAnsi"/>
        </w:rPr>
        <w:t>Gros 21</w:t>
      </w:r>
      <w:r w:rsidRPr="00FC0CAE">
        <w:rPr>
          <w:rFonts w:asciiTheme="majorHAnsi" w:hAnsiTheme="majorHAnsi" w:cstheme="majorHAnsi"/>
        </w:rPr>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274F87FF" w14:textId="77777777" w:rsidR="000D6261" w:rsidRPr="00FC0CAE" w:rsidRDefault="000D6261" w:rsidP="000D6261">
      <w:pPr>
        <w:rPr>
          <w:rFonts w:asciiTheme="majorHAnsi" w:hAnsiTheme="majorHAnsi" w:cstheme="majorHAnsi"/>
          <w:sz w:val="14"/>
        </w:rPr>
      </w:pPr>
      <w:r w:rsidRPr="00FC0CAE">
        <w:rPr>
          <w:rStyle w:val="StyleUnderline"/>
          <w:rFonts w:asciiTheme="majorHAnsi" w:hAnsiTheme="majorHAnsi" w:cstheme="majorHAnsi"/>
        </w:rPr>
        <w:t xml:space="preserve">Global </w:t>
      </w:r>
      <w:r w:rsidRPr="00FC0CAE">
        <w:rPr>
          <w:rStyle w:val="StyleUnderline"/>
          <w:rFonts w:asciiTheme="majorHAnsi" w:hAnsiTheme="majorHAnsi" w:cstheme="majorHAnsi"/>
          <w:highlight w:val="cyan"/>
        </w:rPr>
        <w:t>supply chains</w:t>
      </w:r>
      <w:r w:rsidRPr="00FC0CAE">
        <w:rPr>
          <w:rStyle w:val="StyleUnderline"/>
          <w:rFonts w:asciiTheme="majorHAnsi" w:hAnsiTheme="majorHAnsi" w:cstheme="majorHAnsi"/>
        </w:rPr>
        <w:t xml:space="preserve"> have </w:t>
      </w:r>
      <w:r w:rsidRPr="00FC0CAE">
        <w:rPr>
          <w:rStyle w:val="Emphasis"/>
          <w:rFonts w:asciiTheme="majorHAnsi" w:hAnsiTheme="majorHAnsi" w:cstheme="majorHAnsi"/>
        </w:rPr>
        <w:t>weathered</w:t>
      </w:r>
      <w:r w:rsidRPr="00FC0CAE">
        <w:rPr>
          <w:rStyle w:val="StyleUnderline"/>
          <w:rFonts w:asciiTheme="majorHAnsi" w:hAnsiTheme="majorHAnsi" w:cstheme="majorHAnsi"/>
        </w:rPr>
        <w:t xml:space="preserve"> the pandemic </w:t>
      </w:r>
      <w:r w:rsidRPr="00FC0CAE">
        <w:rPr>
          <w:rStyle w:val="Emphasis"/>
          <w:rFonts w:asciiTheme="majorHAnsi" w:hAnsiTheme="majorHAnsi" w:cstheme="majorHAnsi"/>
          <w:highlight w:val="cyan"/>
        </w:rPr>
        <w:t>intact</w:t>
      </w:r>
      <w:r w:rsidRPr="00FC0CAE">
        <w:rPr>
          <w:rStyle w:val="StyleUnderline"/>
          <w:rFonts w:asciiTheme="majorHAnsi" w:hAnsiTheme="majorHAnsi" w:cstheme="majorHAnsi"/>
        </w:rPr>
        <w:t xml:space="preserve">, and the deep recession has </w:t>
      </w:r>
      <w:r w:rsidRPr="00FC0CAE">
        <w:rPr>
          <w:rStyle w:val="Emphasis"/>
          <w:rFonts w:asciiTheme="majorHAnsi" w:hAnsiTheme="majorHAnsi" w:cstheme="majorHAnsi"/>
          <w:highlight w:val="cyan"/>
        </w:rPr>
        <w:t>no</w:t>
      </w:r>
      <w:r w:rsidRPr="00FC0CAE">
        <w:rPr>
          <w:rStyle w:val="Emphasis"/>
          <w:rFonts w:asciiTheme="majorHAnsi" w:hAnsiTheme="majorHAnsi" w:cstheme="majorHAnsi"/>
        </w:rPr>
        <w:t>t</w:t>
      </w:r>
      <w:r w:rsidRPr="00FC0CAE">
        <w:rPr>
          <w:rStyle w:val="StyleUnderline"/>
          <w:rFonts w:asciiTheme="majorHAnsi" w:hAnsiTheme="majorHAnsi" w:cstheme="majorHAnsi"/>
        </w:rPr>
        <w:t xml:space="preserve"> unleashed a wave of </w:t>
      </w:r>
      <w:r w:rsidRPr="00FC0CAE">
        <w:rPr>
          <w:rStyle w:val="StyleUnderline"/>
          <w:rFonts w:asciiTheme="majorHAnsi" w:hAnsiTheme="majorHAnsi" w:cstheme="majorHAnsi"/>
          <w:highlight w:val="cyan"/>
        </w:rPr>
        <w:t>protectionism</w:t>
      </w:r>
      <w:r w:rsidRPr="00FC0CAE">
        <w:rPr>
          <w:rStyle w:val="StyleUnderline"/>
          <w:rFonts w:asciiTheme="majorHAnsi" w:hAnsiTheme="majorHAnsi" w:cstheme="majorHAnsi"/>
        </w:rPr>
        <w:t xml:space="preserve">. That is </w:t>
      </w:r>
      <w:r w:rsidRPr="00FC0CAE">
        <w:rPr>
          <w:rStyle w:val="Emphasis"/>
          <w:rFonts w:asciiTheme="majorHAnsi" w:hAnsiTheme="majorHAnsi" w:cstheme="majorHAnsi"/>
          <w:highlight w:val="cyan"/>
        </w:rPr>
        <w:t>good for global trade</w:t>
      </w:r>
      <w:r w:rsidRPr="00FC0CAE">
        <w:rPr>
          <w:rFonts w:asciiTheme="majorHAnsi" w:hAnsiTheme="majorHAnsi" w:cstheme="majorHAnsi"/>
          <w:sz w:val="14"/>
        </w:rPr>
        <w:t xml:space="preserve">, and probably for foreign direct investment, too, </w:t>
      </w:r>
      <w:r w:rsidRPr="00FC0CAE">
        <w:rPr>
          <w:rStyle w:val="StyleUnderline"/>
          <w:rFonts w:asciiTheme="majorHAnsi" w:hAnsiTheme="majorHAnsi" w:cstheme="majorHAnsi"/>
        </w:rPr>
        <w:t xml:space="preserve">and suggests that </w:t>
      </w:r>
      <w:r w:rsidRPr="00FC0CAE">
        <w:rPr>
          <w:rStyle w:val="Emphasis"/>
          <w:rFonts w:asciiTheme="majorHAnsi" w:hAnsiTheme="majorHAnsi" w:cstheme="majorHAnsi"/>
          <w:highlight w:val="cyan"/>
        </w:rPr>
        <w:t>predictions</w:t>
      </w:r>
      <w:r w:rsidRPr="00FC0CAE">
        <w:rPr>
          <w:rStyle w:val="StyleUnderline"/>
          <w:rFonts w:asciiTheme="majorHAnsi" w:hAnsiTheme="majorHAnsi" w:cstheme="majorHAnsi"/>
          <w:highlight w:val="cyan"/>
        </w:rPr>
        <w:t xml:space="preserve"> of</w:t>
      </w:r>
      <w:r w:rsidRPr="00FC0CAE">
        <w:rPr>
          <w:rStyle w:val="StyleUnderline"/>
          <w:rFonts w:asciiTheme="majorHAnsi" w:hAnsiTheme="majorHAnsi" w:cstheme="majorHAnsi"/>
        </w:rPr>
        <w:t xml:space="preserve"> globalization’s </w:t>
      </w:r>
      <w:r w:rsidRPr="00FC0CAE">
        <w:rPr>
          <w:rStyle w:val="Emphasis"/>
          <w:rFonts w:asciiTheme="majorHAnsi" w:hAnsiTheme="majorHAnsi" w:cstheme="majorHAnsi"/>
          <w:highlight w:val="cyan"/>
        </w:rPr>
        <w:t>demise</w:t>
      </w:r>
      <w:r w:rsidRPr="00FC0CAE">
        <w:rPr>
          <w:rStyle w:val="StyleUnderline"/>
          <w:rFonts w:asciiTheme="majorHAnsi" w:hAnsiTheme="majorHAnsi" w:cstheme="majorHAnsi"/>
        </w:rPr>
        <w:t xml:space="preserve"> were </w:t>
      </w:r>
      <w:r w:rsidRPr="00FC0CAE">
        <w:rPr>
          <w:rStyle w:val="Emphasis"/>
          <w:rFonts w:asciiTheme="majorHAnsi" w:hAnsiTheme="majorHAnsi" w:cstheme="majorHAnsi"/>
          <w:highlight w:val="cyan"/>
        </w:rPr>
        <w:t>premature</w:t>
      </w:r>
      <w:r w:rsidRPr="00FC0CAE">
        <w:rPr>
          <w:rFonts w:asciiTheme="majorHAnsi" w:hAnsiTheme="majorHAnsi" w:cstheme="majorHAnsi"/>
          <w:sz w:val="14"/>
        </w:rPr>
        <w:t>.</w:t>
      </w:r>
    </w:p>
    <w:p w14:paraId="31211854"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highlight w:val="cyan"/>
        </w:rPr>
        <w:t>Trade</w:t>
      </w:r>
      <w:r w:rsidRPr="00FC0CAE">
        <w:rPr>
          <w:rStyle w:val="StyleUnderline"/>
          <w:rFonts w:asciiTheme="majorHAnsi" w:hAnsiTheme="majorHAnsi" w:cstheme="majorHAnsi"/>
        </w:rPr>
        <w:t xml:space="preserve"> is </w:t>
      </w:r>
      <w:r w:rsidRPr="00FC0CAE">
        <w:rPr>
          <w:rStyle w:val="Emphasis"/>
          <w:rFonts w:asciiTheme="majorHAnsi" w:hAnsiTheme="majorHAnsi" w:cstheme="majorHAnsi"/>
          <w:highlight w:val="cyan"/>
        </w:rPr>
        <w:t>recovering robustly</w:t>
      </w:r>
      <w:r w:rsidRPr="00FC0CAE">
        <w:rPr>
          <w:rStyle w:val="StyleUnderline"/>
          <w:rFonts w:asciiTheme="majorHAnsi" w:hAnsiTheme="majorHAnsi" w:cstheme="majorHAnsi"/>
        </w:rPr>
        <w:t xml:space="preserve"> alongside the upticks in growth in major economies</w:t>
      </w:r>
      <w:r w:rsidRPr="00FC0CAE">
        <w:rPr>
          <w:rFonts w:asciiTheme="majorHAnsi" w:hAnsiTheme="majorHAnsi" w:cstheme="majorHAnsi"/>
          <w:sz w:val="16"/>
        </w:rPr>
        <w:t xml:space="preserve">. This good news deserves more attention. </w:t>
      </w:r>
      <w:r w:rsidRPr="00FC0CAE">
        <w:rPr>
          <w:rStyle w:val="StyleUnderline"/>
          <w:rFonts w:asciiTheme="majorHAnsi" w:hAnsiTheme="majorHAnsi" w:cstheme="majorHAnsi"/>
        </w:rPr>
        <w:t>Less than 12 months ago, many</w:t>
      </w:r>
      <w:r w:rsidRPr="00FC0CAE">
        <w:rPr>
          <w:rFonts w:asciiTheme="majorHAnsi" w:hAnsiTheme="majorHAnsi" w:cstheme="majorHAnsi"/>
          <w:sz w:val="16"/>
        </w:rPr>
        <w:t xml:space="preserve"> observers </w:t>
      </w:r>
      <w:r w:rsidRPr="00FC0CAE">
        <w:rPr>
          <w:rStyle w:val="StyleUnderline"/>
          <w:rFonts w:asciiTheme="majorHAnsi" w:hAnsiTheme="majorHAnsi" w:cstheme="majorHAnsi"/>
        </w:rPr>
        <w:t xml:space="preserve">were </w:t>
      </w:r>
      <w:r w:rsidRPr="00FC0CAE">
        <w:rPr>
          <w:rStyle w:val="Emphasis"/>
          <w:rFonts w:asciiTheme="majorHAnsi" w:hAnsiTheme="majorHAnsi" w:cstheme="majorHAnsi"/>
          <w:highlight w:val="cyan"/>
        </w:rPr>
        <w:t>predict</w:t>
      </w:r>
      <w:r w:rsidRPr="00FC0CAE">
        <w:rPr>
          <w:rStyle w:val="StyleUnderline"/>
          <w:rFonts w:asciiTheme="majorHAnsi" w:hAnsiTheme="majorHAnsi" w:cstheme="majorHAnsi"/>
        </w:rPr>
        <w:t xml:space="preserve">ing an </w:t>
      </w:r>
      <w:r w:rsidRPr="00FC0CAE">
        <w:rPr>
          <w:rStyle w:val="Emphasis"/>
          <w:rFonts w:asciiTheme="majorHAnsi" w:hAnsiTheme="majorHAnsi" w:cstheme="majorHAnsi"/>
          <w:highlight w:val="cyan"/>
        </w:rPr>
        <w:t>end to globalization</w:t>
      </w:r>
      <w:r w:rsidRPr="00FC0CAE">
        <w:rPr>
          <w:rFonts w:asciiTheme="majorHAnsi" w:hAnsiTheme="majorHAnsi" w:cstheme="majorHAnsi"/>
          <w:sz w:val="16"/>
        </w:rPr>
        <w:t>. The pandemic disrupted supply chains, and governments, suddenly confronted with the resulting vulnerabilities and dependencies, encouraged “reshoring” production of critical goods.</w:t>
      </w:r>
    </w:p>
    <w:p w14:paraId="5DAF2E6C"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rPr>
        <w:t xml:space="preserve">Today, the outlook is </w:t>
      </w:r>
      <w:r w:rsidRPr="00FC0CAE">
        <w:rPr>
          <w:rStyle w:val="Emphasis"/>
          <w:rFonts w:asciiTheme="majorHAnsi" w:hAnsiTheme="majorHAnsi" w:cstheme="majorHAnsi"/>
        </w:rPr>
        <w:t>much brighter</w:t>
      </w:r>
      <w:r w:rsidRPr="00FC0CAE">
        <w:rPr>
          <w:rStyle w:val="StyleUnderline"/>
          <w:rFonts w:asciiTheme="majorHAnsi" w:hAnsiTheme="majorHAnsi" w:cstheme="majorHAnsi"/>
        </w:rPr>
        <w:t xml:space="preserve">. There is </w:t>
      </w:r>
      <w:r w:rsidRPr="00FC0CAE">
        <w:rPr>
          <w:rStyle w:val="Emphasis"/>
          <w:rFonts w:asciiTheme="majorHAnsi" w:hAnsiTheme="majorHAnsi" w:cstheme="majorHAnsi"/>
        </w:rPr>
        <w:t>little indication</w:t>
      </w:r>
      <w:r w:rsidRPr="00FC0CAE">
        <w:rPr>
          <w:rStyle w:val="StyleUnderline"/>
          <w:rFonts w:asciiTheme="majorHAnsi" w:hAnsiTheme="majorHAnsi" w:cstheme="majorHAnsi"/>
        </w:rPr>
        <w:t xml:space="preserve"> of a </w:t>
      </w:r>
      <w:r w:rsidRPr="00FC0CAE">
        <w:rPr>
          <w:rStyle w:val="Emphasis"/>
          <w:rFonts w:asciiTheme="majorHAnsi" w:hAnsiTheme="majorHAnsi" w:cstheme="majorHAnsi"/>
        </w:rPr>
        <w:t>sustained</w:t>
      </w:r>
      <w:r w:rsidRPr="00FC0CAE">
        <w:rPr>
          <w:rStyle w:val="StyleUnderline"/>
          <w:rFonts w:asciiTheme="majorHAnsi" w:hAnsiTheme="majorHAnsi" w:cstheme="majorHAnsi"/>
        </w:rPr>
        <w:t xml:space="preserve"> movement away from global supply chains. And many governments</w:t>
      </w:r>
      <w:r w:rsidRPr="00FC0CAE">
        <w:rPr>
          <w:rFonts w:asciiTheme="majorHAnsi" w:hAnsiTheme="majorHAnsi" w:cstheme="majorHAnsi"/>
          <w:sz w:val="16"/>
        </w:rPr>
        <w:t xml:space="preserve"> have </w:t>
      </w:r>
      <w:r w:rsidRPr="00FC0CAE">
        <w:rPr>
          <w:rStyle w:val="StyleUnderline"/>
          <w:rFonts w:asciiTheme="majorHAnsi" w:hAnsiTheme="majorHAnsi" w:cstheme="majorHAnsi"/>
        </w:rPr>
        <w:t xml:space="preserve">realized that trade is </w:t>
      </w:r>
      <w:r w:rsidRPr="00FC0CAE">
        <w:rPr>
          <w:rStyle w:val="Emphasis"/>
          <w:rFonts w:asciiTheme="majorHAnsi" w:hAnsiTheme="majorHAnsi" w:cstheme="majorHAnsi"/>
          <w:highlight w:val="cyan"/>
        </w:rPr>
        <w:t>more</w:t>
      </w:r>
      <w:r w:rsidRPr="00FC0CAE">
        <w:rPr>
          <w:rStyle w:val="StyleUnderline"/>
          <w:rFonts w:asciiTheme="majorHAnsi" w:hAnsiTheme="majorHAnsi" w:cstheme="majorHAnsi"/>
        </w:rPr>
        <w:t xml:space="preserve"> of an </w:t>
      </w:r>
      <w:r w:rsidRPr="00FC0CAE">
        <w:rPr>
          <w:rStyle w:val="Emphasis"/>
          <w:rFonts w:asciiTheme="majorHAnsi" w:hAnsiTheme="majorHAnsi" w:cstheme="majorHAnsi"/>
          <w:highlight w:val="cyan"/>
        </w:rPr>
        <w:t>opportunity</w:t>
      </w:r>
      <w:r w:rsidRPr="00FC0CAE">
        <w:rPr>
          <w:rStyle w:val="StyleUnderline"/>
          <w:rFonts w:asciiTheme="majorHAnsi" w:hAnsiTheme="majorHAnsi" w:cstheme="majorHAnsi"/>
          <w:highlight w:val="cyan"/>
        </w:rPr>
        <w:t xml:space="preserve"> than</w:t>
      </w:r>
      <w:r w:rsidRPr="00FC0CAE">
        <w:rPr>
          <w:rStyle w:val="StyleUnderline"/>
          <w:rFonts w:asciiTheme="majorHAnsi" w:hAnsiTheme="majorHAnsi" w:cstheme="majorHAnsi"/>
        </w:rPr>
        <w:t xml:space="preserve"> a </w:t>
      </w:r>
      <w:r w:rsidRPr="00FC0CAE">
        <w:rPr>
          <w:rStyle w:val="Emphasis"/>
          <w:rFonts w:asciiTheme="majorHAnsi" w:hAnsiTheme="majorHAnsi" w:cstheme="majorHAnsi"/>
          <w:highlight w:val="cyan"/>
        </w:rPr>
        <w:t>threat</w:t>
      </w:r>
      <w:r w:rsidRPr="00FC0CAE">
        <w:rPr>
          <w:rStyle w:val="StyleUnderline"/>
          <w:rFonts w:asciiTheme="majorHAnsi" w:hAnsiTheme="majorHAnsi" w:cstheme="majorHAnsi"/>
        </w:rPr>
        <w:t xml:space="preserve"> to national sovereignty. As a result, the </w:t>
      </w:r>
      <w:r w:rsidRPr="00FC0CAE">
        <w:rPr>
          <w:rStyle w:val="Emphasis"/>
          <w:rFonts w:asciiTheme="majorHAnsi" w:hAnsiTheme="majorHAnsi" w:cstheme="majorHAnsi"/>
          <w:highlight w:val="cyan"/>
        </w:rPr>
        <w:t>W</w:t>
      </w:r>
      <w:r w:rsidRPr="00FC0CAE">
        <w:rPr>
          <w:rFonts w:asciiTheme="majorHAnsi" w:hAnsiTheme="majorHAnsi" w:cstheme="majorHAnsi"/>
          <w:sz w:val="16"/>
        </w:rPr>
        <w:t xml:space="preserve">orld </w:t>
      </w:r>
      <w:r w:rsidRPr="00FC0CAE">
        <w:rPr>
          <w:rStyle w:val="Emphasis"/>
          <w:rFonts w:asciiTheme="majorHAnsi" w:hAnsiTheme="majorHAnsi" w:cstheme="majorHAnsi"/>
          <w:highlight w:val="cyan"/>
        </w:rPr>
        <w:t>T</w:t>
      </w:r>
      <w:r w:rsidRPr="00FC0CAE">
        <w:rPr>
          <w:rFonts w:asciiTheme="majorHAnsi" w:hAnsiTheme="majorHAnsi" w:cstheme="majorHAnsi"/>
          <w:sz w:val="16"/>
        </w:rPr>
        <w:t xml:space="preserve">rade </w:t>
      </w:r>
      <w:r w:rsidRPr="00FC0CAE">
        <w:rPr>
          <w:rStyle w:val="Emphasis"/>
          <w:rFonts w:asciiTheme="majorHAnsi" w:hAnsiTheme="majorHAnsi" w:cstheme="majorHAnsi"/>
          <w:highlight w:val="cyan"/>
        </w:rPr>
        <w:t>O</w:t>
      </w:r>
      <w:r w:rsidRPr="00FC0CAE">
        <w:rPr>
          <w:rFonts w:asciiTheme="majorHAnsi" w:hAnsiTheme="majorHAnsi" w:cstheme="majorHAnsi"/>
          <w:sz w:val="16"/>
        </w:rPr>
        <w:t xml:space="preserve">rganization </w:t>
      </w:r>
      <w:r w:rsidRPr="00FC0CAE">
        <w:rPr>
          <w:rStyle w:val="StyleUnderline"/>
          <w:rFonts w:asciiTheme="majorHAnsi" w:hAnsiTheme="majorHAnsi" w:cstheme="majorHAnsi"/>
          <w:highlight w:val="cyan"/>
        </w:rPr>
        <w:t>expects</w:t>
      </w:r>
      <w:r w:rsidRPr="00FC0CAE">
        <w:rPr>
          <w:rFonts w:asciiTheme="majorHAnsi" w:hAnsiTheme="majorHAnsi" w:cstheme="majorHAnsi"/>
          <w:sz w:val="16"/>
        </w:rPr>
        <w:t xml:space="preserve"> the </w:t>
      </w:r>
      <w:r w:rsidRPr="00FC0CAE">
        <w:rPr>
          <w:rStyle w:val="StyleUnderline"/>
          <w:rFonts w:asciiTheme="majorHAnsi" w:hAnsiTheme="majorHAnsi" w:cstheme="majorHAnsi"/>
        </w:rPr>
        <w:t>volume of</w:t>
      </w:r>
      <w:r w:rsidRPr="00FC0CAE">
        <w:rPr>
          <w:rFonts w:asciiTheme="majorHAnsi" w:hAnsiTheme="majorHAnsi" w:cstheme="majorHAnsi"/>
          <w:sz w:val="16"/>
        </w:rPr>
        <w:t xml:space="preserve"> global </w:t>
      </w:r>
      <w:r w:rsidRPr="00FC0CAE">
        <w:rPr>
          <w:rStyle w:val="StyleUnderline"/>
          <w:rFonts w:asciiTheme="majorHAnsi" w:hAnsiTheme="majorHAnsi" w:cstheme="majorHAnsi"/>
        </w:rPr>
        <w:t xml:space="preserve">trade to </w:t>
      </w:r>
      <w:r w:rsidRPr="00FC0CAE">
        <w:rPr>
          <w:rStyle w:val="Emphasis"/>
          <w:rFonts w:asciiTheme="majorHAnsi" w:hAnsiTheme="majorHAnsi" w:cstheme="majorHAnsi"/>
          <w:highlight w:val="cyan"/>
        </w:rPr>
        <w:t>increase</w:t>
      </w:r>
      <w:r w:rsidRPr="00FC0CAE">
        <w:rPr>
          <w:rFonts w:asciiTheme="majorHAnsi" w:hAnsiTheme="majorHAnsi" w:cstheme="majorHAnsi"/>
          <w:sz w:val="16"/>
        </w:rPr>
        <w:t xml:space="preserve"> by 8% in 2021, </w:t>
      </w:r>
      <w:r w:rsidRPr="00FC0CAE">
        <w:rPr>
          <w:rStyle w:val="Emphasis"/>
          <w:rFonts w:asciiTheme="majorHAnsi" w:hAnsiTheme="majorHAnsi" w:cstheme="majorHAnsi"/>
        </w:rPr>
        <w:t xml:space="preserve">more than </w:t>
      </w:r>
      <w:r w:rsidRPr="00FC0CAE">
        <w:rPr>
          <w:rStyle w:val="Emphasis"/>
          <w:rFonts w:asciiTheme="majorHAnsi" w:hAnsiTheme="majorHAnsi" w:cstheme="majorHAnsi"/>
          <w:highlight w:val="cyan"/>
        </w:rPr>
        <w:t>offsetting</w:t>
      </w:r>
      <w:r w:rsidRPr="00FC0CAE">
        <w:rPr>
          <w:rStyle w:val="StyleUnderline"/>
          <w:rFonts w:asciiTheme="majorHAnsi" w:hAnsiTheme="majorHAnsi" w:cstheme="majorHAnsi"/>
        </w:rPr>
        <w:t xml:space="preserve"> last year’s</w:t>
      </w:r>
      <w:r w:rsidRPr="00FC0CAE">
        <w:rPr>
          <w:rFonts w:asciiTheme="majorHAnsi" w:hAnsiTheme="majorHAnsi" w:cstheme="majorHAnsi"/>
          <w:sz w:val="16"/>
        </w:rPr>
        <w:t xml:space="preserve"> 5.3% </w:t>
      </w:r>
      <w:r w:rsidRPr="00FC0CAE">
        <w:rPr>
          <w:rStyle w:val="StyleUnderline"/>
          <w:rFonts w:asciiTheme="majorHAnsi" w:hAnsiTheme="majorHAnsi" w:cstheme="majorHAnsi"/>
          <w:highlight w:val="cyan"/>
        </w:rPr>
        <w:t>decline</w:t>
      </w:r>
      <w:r w:rsidRPr="00FC0CAE">
        <w:rPr>
          <w:rFonts w:asciiTheme="majorHAnsi" w:hAnsiTheme="majorHAnsi" w:cstheme="majorHAnsi"/>
          <w:sz w:val="16"/>
        </w:rPr>
        <w:t>.</w:t>
      </w:r>
    </w:p>
    <w:p w14:paraId="2494D242"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True, foreign direct investment (FDI) still lags, having plummeted 42% in 2020. Europe actually recorded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7C52EC77"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14467DCE"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But FDI is notoriously volatile, often plunging one year and recovering the next, so it could still bounce back strongly in 2021. In fact, the OECD has already detected signs of a recovery.</w:t>
      </w:r>
    </w:p>
    <w:p w14:paraId="6F5502F4"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2B5F308B"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7DD61F88"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1A8498D9"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Yes, governments almost everywhere have interfered with trade during the pandemic to address acute shortages of key products, such as personal protective equipment in 2020 and COVID-19 vaccines during the first few months of 2021. But both of these products, while vital in the context of the pandemic, play only a marginal role in the wider economy. The rich countries could vaccinate the entire world for less than a dollar a week from each citizen.</w:t>
      </w:r>
    </w:p>
    <w:p w14:paraId="6BE87ACC"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rPr>
        <w:t xml:space="preserve">The </w:t>
      </w:r>
      <w:r w:rsidRPr="00FC0CAE">
        <w:rPr>
          <w:rStyle w:val="Emphasis"/>
          <w:rFonts w:asciiTheme="majorHAnsi" w:hAnsiTheme="majorHAnsi" w:cstheme="majorHAnsi"/>
          <w:highlight w:val="cyan"/>
        </w:rPr>
        <w:t>main danger</w:t>
      </w:r>
      <w:r w:rsidRPr="00FC0CAE">
        <w:rPr>
          <w:rStyle w:val="StyleUnderline"/>
          <w:rFonts w:asciiTheme="majorHAnsi" w:hAnsiTheme="majorHAnsi" w:cstheme="majorHAnsi"/>
        </w:rPr>
        <w:t xml:space="preserve"> is that governments</w:t>
      </w:r>
      <w:r w:rsidRPr="00FC0CAE">
        <w:rPr>
          <w:rFonts w:asciiTheme="majorHAnsi" w:hAnsiTheme="majorHAnsi" w:cstheme="majorHAnsi"/>
          <w:sz w:val="16"/>
        </w:rPr>
        <w:t xml:space="preserve">, fearing similar dependence on foreign suppliers for many other key products, </w:t>
      </w:r>
      <w:r w:rsidRPr="00FC0CAE">
        <w:rPr>
          <w:rStyle w:val="StyleUnderline"/>
          <w:rFonts w:asciiTheme="majorHAnsi" w:hAnsiTheme="majorHAnsi" w:cstheme="majorHAnsi"/>
        </w:rPr>
        <w:t xml:space="preserve">introduce </w:t>
      </w:r>
      <w:r w:rsidRPr="00FC0CAE">
        <w:rPr>
          <w:rStyle w:val="Emphasis"/>
          <w:rFonts w:asciiTheme="majorHAnsi" w:hAnsiTheme="majorHAnsi" w:cstheme="majorHAnsi"/>
          <w:highlight w:val="cyan"/>
        </w:rPr>
        <w:t xml:space="preserve">protectionist </w:t>
      </w:r>
      <w:r w:rsidRPr="00FC0CAE">
        <w:rPr>
          <w:rStyle w:val="Emphasis"/>
          <w:rFonts w:asciiTheme="majorHAnsi" w:hAnsiTheme="majorHAnsi" w:cstheme="majorHAnsi"/>
        </w:rPr>
        <w:t>measures</w:t>
      </w:r>
      <w:r w:rsidRPr="00FC0CAE">
        <w:rPr>
          <w:rFonts w:asciiTheme="majorHAnsi" w:hAnsiTheme="majorHAnsi" w:cstheme="majorHAnsi"/>
          <w:sz w:val="16"/>
        </w:rPr>
        <w:t xml:space="preserve">. Prompted by the EU’s concern that such </w:t>
      </w:r>
      <w:r w:rsidRPr="00FC0CAE">
        <w:rPr>
          <w:rStyle w:val="StyleUnderline"/>
          <w:rFonts w:asciiTheme="majorHAnsi" w:hAnsiTheme="majorHAnsi" w:cstheme="majorHAnsi"/>
        </w:rPr>
        <w:t xml:space="preserve">dependence could </w:t>
      </w:r>
      <w:r w:rsidRPr="00FC0CAE">
        <w:rPr>
          <w:rStyle w:val="StyleUnderline"/>
          <w:rFonts w:asciiTheme="majorHAnsi" w:hAnsiTheme="majorHAnsi" w:cstheme="majorHAnsi"/>
          <w:highlight w:val="cyan"/>
        </w:rPr>
        <w:t>leave</w:t>
      </w:r>
      <w:r w:rsidRPr="00FC0CAE">
        <w:rPr>
          <w:rStyle w:val="StyleUnderline"/>
          <w:rFonts w:asciiTheme="majorHAnsi" w:hAnsiTheme="majorHAnsi" w:cstheme="majorHAnsi"/>
        </w:rPr>
        <w:t xml:space="preserve"> the </w:t>
      </w:r>
      <w:r w:rsidRPr="00FC0CAE">
        <w:rPr>
          <w:rStyle w:val="StyleUnderline"/>
          <w:rFonts w:asciiTheme="majorHAnsi" w:hAnsiTheme="majorHAnsi" w:cstheme="majorHAnsi"/>
        </w:rPr>
        <w:lastRenderedPageBreak/>
        <w:t xml:space="preserve">bloc </w:t>
      </w:r>
      <w:r w:rsidRPr="00FC0CAE">
        <w:rPr>
          <w:rStyle w:val="Emphasis"/>
          <w:rFonts w:asciiTheme="majorHAnsi" w:hAnsiTheme="majorHAnsi" w:cstheme="majorHAnsi"/>
          <w:highlight w:val="cyan"/>
        </w:rPr>
        <w:t>vulnerable</w:t>
      </w:r>
      <w:r w:rsidRPr="00FC0CAE">
        <w:rPr>
          <w:rStyle w:val="StyleUnderline"/>
          <w:rFonts w:asciiTheme="majorHAnsi" w:hAnsiTheme="majorHAnsi" w:cstheme="majorHAnsi"/>
          <w:highlight w:val="cyan"/>
        </w:rPr>
        <w:t xml:space="preserve"> to </w:t>
      </w:r>
      <w:r w:rsidRPr="00FC0CAE">
        <w:rPr>
          <w:rStyle w:val="Emphasis"/>
          <w:rFonts w:asciiTheme="majorHAnsi" w:hAnsiTheme="majorHAnsi" w:cstheme="majorHAnsi"/>
          <w:highlight w:val="cyan"/>
        </w:rPr>
        <w:t>political pressures</w:t>
      </w:r>
      <w:r w:rsidRPr="00FC0CAE">
        <w:rPr>
          <w:rFonts w:asciiTheme="majorHAnsi" w:hAnsiTheme="majorHAnsi" w:cstheme="majorHAnsi"/>
          <w:sz w:val="16"/>
        </w:rPr>
        <w:t xml:space="preserve"> from hostile governments, the European Commission has recently completed a fascinating study of strategic dependencies and capacities.</w:t>
      </w:r>
    </w:p>
    <w:p w14:paraId="50BBC644" w14:textId="77777777" w:rsidR="000D6261" w:rsidRPr="00FC0CAE" w:rsidRDefault="000D6261" w:rsidP="000D6261">
      <w:pPr>
        <w:rPr>
          <w:rFonts w:asciiTheme="majorHAnsi" w:hAnsiTheme="majorHAnsi" w:cstheme="majorHAnsi"/>
        </w:rPr>
      </w:pPr>
    </w:p>
    <w:p w14:paraId="4EB1F6BE" w14:textId="77777777" w:rsidR="000D6261" w:rsidRPr="00FC0CAE" w:rsidRDefault="000D6261" w:rsidP="000D6261">
      <w:pPr>
        <w:pStyle w:val="Heading4"/>
        <w:rPr>
          <w:rFonts w:asciiTheme="majorHAnsi" w:hAnsiTheme="majorHAnsi" w:cstheme="majorHAnsi"/>
        </w:rPr>
      </w:pPr>
      <w:r w:rsidRPr="00FC0CAE">
        <w:rPr>
          <w:rFonts w:asciiTheme="majorHAnsi" w:hAnsiTheme="majorHAnsi" w:cstheme="majorHAnsi"/>
        </w:rPr>
        <w:t xml:space="preserve">Strike </w:t>
      </w:r>
      <w:proofErr w:type="gramStart"/>
      <w:r w:rsidRPr="00FC0CAE">
        <w:rPr>
          <w:rFonts w:asciiTheme="majorHAnsi" w:hAnsiTheme="majorHAnsi" w:cstheme="majorHAnsi"/>
        </w:rPr>
        <w:t>strengthen</w:t>
      </w:r>
      <w:proofErr w:type="gramEnd"/>
      <w:r w:rsidRPr="00FC0CAE">
        <w:rPr>
          <w:rFonts w:asciiTheme="majorHAnsi" w:hAnsiTheme="majorHAnsi" w:cstheme="majorHAnsi"/>
        </w:rPr>
        <w:t xml:space="preserve"> unions which cause </w:t>
      </w:r>
      <w:r w:rsidRPr="00FC0CAE">
        <w:rPr>
          <w:rFonts w:asciiTheme="majorHAnsi" w:hAnsiTheme="majorHAnsi" w:cstheme="majorHAnsi"/>
          <w:u w:val="single"/>
        </w:rPr>
        <w:t>protectionism</w:t>
      </w:r>
      <w:r w:rsidRPr="00FC0CAE">
        <w:rPr>
          <w:rFonts w:asciiTheme="majorHAnsi" w:hAnsiTheme="majorHAnsi" w:cstheme="majorHAnsi"/>
        </w:rPr>
        <w:t xml:space="preserve"> – that </w:t>
      </w:r>
      <w:r w:rsidRPr="00FC0CAE">
        <w:rPr>
          <w:rFonts w:asciiTheme="majorHAnsi" w:hAnsiTheme="majorHAnsi" w:cstheme="majorHAnsi"/>
          <w:u w:val="single"/>
        </w:rPr>
        <w:t>slows growth</w:t>
      </w:r>
      <w:r w:rsidRPr="00FC0CAE">
        <w:rPr>
          <w:rFonts w:asciiTheme="majorHAnsi" w:hAnsiTheme="majorHAnsi" w:cstheme="majorHAnsi"/>
        </w:rPr>
        <w:t xml:space="preserve"> and causes </w:t>
      </w:r>
      <w:r w:rsidRPr="00FC0CAE">
        <w:rPr>
          <w:rFonts w:asciiTheme="majorHAnsi" w:hAnsiTheme="majorHAnsi" w:cstheme="majorHAnsi"/>
          <w:u w:val="single"/>
        </w:rPr>
        <w:t>tariffs</w:t>
      </w:r>
      <w:r w:rsidRPr="00FC0CAE">
        <w:rPr>
          <w:rFonts w:asciiTheme="majorHAnsi" w:hAnsiTheme="majorHAnsi" w:cstheme="majorHAnsi"/>
        </w:rPr>
        <w:t xml:space="preserve"> </w:t>
      </w:r>
    </w:p>
    <w:p w14:paraId="1C53C146" w14:textId="77777777" w:rsidR="000D6261" w:rsidRPr="00FC0CAE" w:rsidRDefault="000D6261" w:rsidP="000D6261">
      <w:pPr>
        <w:rPr>
          <w:rFonts w:asciiTheme="majorHAnsi" w:hAnsiTheme="majorHAnsi" w:cstheme="majorHAnsi"/>
        </w:rPr>
      </w:pPr>
      <w:r w:rsidRPr="00FC0CAE">
        <w:rPr>
          <w:rStyle w:val="Style13ptBold"/>
          <w:rFonts w:asciiTheme="majorHAnsi" w:hAnsiTheme="majorHAnsi" w:cstheme="majorHAnsi"/>
        </w:rPr>
        <w:t>Epstein 16</w:t>
      </w:r>
      <w:r w:rsidRPr="00FC0CAE">
        <w:rPr>
          <w:rFonts w:asciiTheme="majorHAnsi" w:hAnsiTheme="majorHAnsi" w:cstheme="majorHAnsi"/>
        </w:rPr>
        <w:t xml:space="preserve"> [Richard A. Epstein Peter and Kirsten Bedford Senior Fellow @ the Hoover Institution. "The Rise of American Protectionism." https://www.hoover.org/research/rise-american-protectionism]</w:t>
      </w:r>
    </w:p>
    <w:p w14:paraId="542A63A2"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This point explains why </w:t>
      </w:r>
      <w:r w:rsidRPr="00FC0CAE">
        <w:rPr>
          <w:rStyle w:val="StyleUnderline"/>
          <w:rFonts w:asciiTheme="majorHAnsi" w:hAnsiTheme="majorHAnsi" w:cstheme="majorHAnsi"/>
        </w:rPr>
        <w:t>the</w:t>
      </w:r>
      <w:r w:rsidRPr="00FC0CAE">
        <w:rPr>
          <w:rFonts w:asciiTheme="majorHAnsi" w:hAnsiTheme="majorHAnsi" w:cstheme="majorHAnsi"/>
          <w:sz w:val="16"/>
        </w:rPr>
        <w:t xml:space="preserve"> American </w:t>
      </w:r>
      <w:r w:rsidRPr="00FC0CAE">
        <w:rPr>
          <w:rStyle w:val="Emphasis"/>
          <w:rFonts w:asciiTheme="majorHAnsi" w:hAnsiTheme="majorHAnsi" w:cstheme="majorHAnsi"/>
          <w:highlight w:val="cyan"/>
        </w:rPr>
        <w:t>labor movement</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has historically </w:t>
      </w:r>
      <w:r w:rsidRPr="00FC0CAE">
        <w:rPr>
          <w:rStyle w:val="Emphasis"/>
          <w:rFonts w:asciiTheme="majorHAnsi" w:hAnsiTheme="majorHAnsi" w:cstheme="majorHAnsi"/>
          <w:highlight w:val="cyan"/>
        </w:rPr>
        <w:t>opposed</w:t>
      </w:r>
      <w:r w:rsidRPr="00FC0CAE">
        <w:rPr>
          <w:rStyle w:val="StyleUnderline"/>
          <w:rFonts w:asciiTheme="majorHAnsi" w:hAnsiTheme="majorHAnsi" w:cstheme="majorHAnsi"/>
          <w:highlight w:val="cyan"/>
        </w:rPr>
        <w:t xml:space="preserve"> free</w:t>
      </w:r>
      <w:r w:rsidRPr="00FC0CAE">
        <w:rPr>
          <w:rFonts w:asciiTheme="majorHAnsi" w:hAnsiTheme="majorHAnsi" w:cstheme="majorHAnsi"/>
          <w:sz w:val="16"/>
          <w:highlight w:val="cyan"/>
        </w:rPr>
        <w:t xml:space="preserve"> </w:t>
      </w:r>
      <w:r w:rsidRPr="00FC0CAE">
        <w:rPr>
          <w:rStyle w:val="Emphasis"/>
          <w:rFonts w:asciiTheme="majorHAnsi" w:hAnsiTheme="majorHAnsi" w:cstheme="majorHAnsi"/>
          <w:highlight w:val="cyan"/>
        </w:rPr>
        <w:t>trade</w:t>
      </w:r>
      <w:r w:rsidRPr="00FC0CAE">
        <w:rPr>
          <w:rFonts w:asciiTheme="majorHAnsi" w:hAnsiTheme="majorHAnsi" w:cstheme="majorHAnsi"/>
          <w:sz w:val="16"/>
        </w:rPr>
        <w:t xml:space="preserve">. </w:t>
      </w:r>
      <w:r w:rsidRPr="00FC0CAE">
        <w:rPr>
          <w:rStyle w:val="StyleUnderline"/>
          <w:rFonts w:asciiTheme="majorHAnsi" w:hAnsiTheme="majorHAnsi" w:cstheme="majorHAnsi"/>
        </w:rPr>
        <w:t>The essence of unionism is</w:t>
      </w:r>
      <w:r w:rsidRPr="00FC0CAE">
        <w:rPr>
          <w:rFonts w:asciiTheme="majorHAnsi" w:hAnsiTheme="majorHAnsi" w:cstheme="majorHAnsi"/>
          <w:sz w:val="16"/>
        </w:rPr>
        <w:t xml:space="preserve">, and always will be, </w:t>
      </w:r>
      <w:r w:rsidRPr="00FC0CAE">
        <w:rPr>
          <w:rStyle w:val="StyleUnderline"/>
          <w:rFonts w:asciiTheme="majorHAnsi" w:hAnsiTheme="majorHAnsi" w:cstheme="majorHAnsi"/>
        </w:rPr>
        <w:t xml:space="preserve">the acquisition of </w:t>
      </w:r>
      <w:r w:rsidRPr="00FC0CAE">
        <w:rPr>
          <w:rStyle w:val="Emphasis"/>
          <w:rFonts w:asciiTheme="majorHAnsi" w:hAnsiTheme="majorHAnsi" w:cstheme="majorHAnsi"/>
          <w:highlight w:val="cyan"/>
        </w:rPr>
        <w:t>monopoly power</w:t>
      </w:r>
      <w:r w:rsidRPr="00FC0CAE">
        <w:rPr>
          <w:rFonts w:asciiTheme="majorHAnsi" w:hAnsiTheme="majorHAnsi" w:cstheme="majorHAnsi"/>
          <w:sz w:val="16"/>
        </w:rPr>
        <w:t xml:space="preserve">. </w:t>
      </w:r>
      <w:r w:rsidRPr="00FC0CAE">
        <w:rPr>
          <w:rStyle w:val="StyleUnderline"/>
          <w:rFonts w:asciiTheme="majorHAnsi" w:hAnsiTheme="majorHAnsi" w:cstheme="majorHAnsi"/>
        </w:rPr>
        <w:t>There is no way for a union to obtain that monopoly power in the marketplace</w:t>
      </w:r>
      <w:r w:rsidRPr="00FC0CAE">
        <w:rPr>
          <w:rFonts w:asciiTheme="majorHAnsi" w:hAnsiTheme="majorHAnsi" w:cstheme="majorHAnsi"/>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FC0CAE">
        <w:rPr>
          <w:rStyle w:val="StyleUnderline"/>
          <w:rFonts w:asciiTheme="majorHAnsi" w:hAnsiTheme="majorHAnsi" w:cstheme="majorHAnsi"/>
        </w:rPr>
        <w:t xml:space="preserve">These major statutory benefits strengthened private sector unions and imposed </w:t>
      </w:r>
      <w:r w:rsidRPr="00FC0CAE">
        <w:rPr>
          <w:rStyle w:val="Emphasis"/>
          <w:rFonts w:asciiTheme="majorHAnsi" w:hAnsiTheme="majorHAnsi" w:cstheme="majorHAnsi"/>
        </w:rPr>
        <w:t>inefficiencies</w:t>
      </w:r>
      <w:r w:rsidRPr="00FC0CAE">
        <w:rPr>
          <w:rStyle w:val="StyleUnderline"/>
          <w:rFonts w:asciiTheme="majorHAnsi" w:hAnsiTheme="majorHAnsi" w:cstheme="majorHAnsi"/>
        </w:rPr>
        <w:t xml:space="preserve"> on unionized firms</w:t>
      </w:r>
      <w:r w:rsidRPr="00FC0CAE">
        <w:rPr>
          <w:rFonts w:asciiTheme="majorHAnsi" w:hAnsiTheme="majorHAnsi" w:cstheme="majorHAnsi"/>
          <w:sz w:val="16"/>
        </w:rPr>
        <w:t xml:space="preserve">. </w:t>
      </w:r>
      <w:r w:rsidRPr="00FC0CAE">
        <w:rPr>
          <w:rStyle w:val="StyleUnderline"/>
          <w:rFonts w:asciiTheme="majorHAnsi" w:hAnsiTheme="majorHAnsi" w:cstheme="majorHAnsi"/>
        </w:rPr>
        <w:t>This</w:t>
      </w:r>
      <w:r w:rsidRPr="00FC0CAE">
        <w:rPr>
          <w:rFonts w:asciiTheme="majorHAnsi" w:hAnsiTheme="majorHAnsi" w:cstheme="majorHAnsi"/>
          <w:sz w:val="16"/>
        </w:rPr>
        <w:t xml:space="preserve">, in turn, </w:t>
      </w:r>
      <w:r w:rsidRPr="00FC0CAE">
        <w:rPr>
          <w:rStyle w:val="StyleUnderline"/>
          <w:rFonts w:asciiTheme="majorHAnsi" w:hAnsiTheme="majorHAnsi" w:cstheme="majorHAnsi"/>
        </w:rPr>
        <w:t>opened the field for new firms</w:t>
      </w:r>
      <w:r w:rsidRPr="00FC0CAE">
        <w:rPr>
          <w:rFonts w:asciiTheme="majorHAnsi" w:hAnsiTheme="majorHAnsi" w:cstheme="majorHAnsi"/>
          <w:sz w:val="16"/>
        </w:rPr>
        <w:t>, like the Japanese automobile companies</w:t>
      </w:r>
      <w:r w:rsidRPr="00FC0CAE">
        <w:rPr>
          <w:rStyle w:val="StyleUnderline"/>
          <w:rFonts w:asciiTheme="majorHAnsi" w:hAnsiTheme="majorHAnsi" w:cstheme="majorHAnsi"/>
        </w:rPr>
        <w:t>, to organize outside the union envelope. In response, labor’s strategy went one step further.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It </w:t>
      </w:r>
      <w:r w:rsidRPr="00FC0CAE">
        <w:rPr>
          <w:rStyle w:val="StyleUnderline"/>
          <w:rFonts w:asciiTheme="majorHAnsi" w:hAnsiTheme="majorHAnsi" w:cstheme="majorHAnsi"/>
          <w:highlight w:val="cyan"/>
        </w:rPr>
        <w:t>push</w:t>
      </w:r>
      <w:r w:rsidRPr="00FC0CAE">
        <w:rPr>
          <w:rStyle w:val="StyleUnderline"/>
          <w:rFonts w:asciiTheme="majorHAnsi" w:hAnsiTheme="majorHAnsi" w:cstheme="majorHAnsi"/>
        </w:rPr>
        <w:t xml:space="preserve">ed </w:t>
      </w:r>
      <w:r w:rsidRPr="00FC0CAE">
        <w:rPr>
          <w:rStyle w:val="Emphasis"/>
          <w:rFonts w:asciiTheme="majorHAnsi" w:hAnsiTheme="majorHAnsi" w:cstheme="majorHAnsi"/>
          <w:highlight w:val="cyan"/>
        </w:rPr>
        <w:t>hard on trade</w:t>
      </w:r>
      <w:r w:rsidRPr="00FC0CAE">
        <w:rPr>
          <w:rStyle w:val="StyleUnderline"/>
          <w:rFonts w:asciiTheme="majorHAnsi" w:hAnsiTheme="majorHAnsi" w:cstheme="majorHAnsi"/>
          <w:highlight w:val="cyan"/>
        </w:rPr>
        <w:t xml:space="preserve"> and </w:t>
      </w:r>
      <w:r w:rsidRPr="00FC0CAE">
        <w:rPr>
          <w:rStyle w:val="Emphasis"/>
          <w:rFonts w:asciiTheme="majorHAnsi" w:hAnsiTheme="majorHAnsi" w:cstheme="majorHAnsi"/>
          <w:highlight w:val="cyan"/>
        </w:rPr>
        <w:t>tariff</w:t>
      </w:r>
      <w:r w:rsidRPr="00FC0CAE">
        <w:rPr>
          <w:rStyle w:val="Emphasis"/>
          <w:rFonts w:asciiTheme="majorHAnsi" w:hAnsiTheme="majorHAnsi" w:cstheme="majorHAnsi"/>
        </w:rPr>
        <w:t xml:space="preserve"> barriers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to </w:t>
      </w:r>
      <w:r w:rsidRPr="00FC0CAE">
        <w:rPr>
          <w:rStyle w:val="StyleUnderline"/>
          <w:rFonts w:asciiTheme="majorHAnsi" w:hAnsiTheme="majorHAnsi" w:cstheme="majorHAnsi"/>
          <w:highlight w:val="cyan"/>
        </w:rPr>
        <w:t>keep out foreign</w:t>
      </w:r>
      <w:r w:rsidRPr="00FC0CAE">
        <w:rPr>
          <w:rStyle w:val="StyleUnderline"/>
          <w:rFonts w:asciiTheme="majorHAnsi" w:hAnsiTheme="majorHAnsi" w:cstheme="majorHAnsi"/>
        </w:rPr>
        <w:t xml:space="preserve"> imports, and </w:t>
      </w:r>
      <w:r w:rsidRPr="00FC0CAE">
        <w:rPr>
          <w:rStyle w:val="StyleUnderline"/>
          <w:rFonts w:asciiTheme="majorHAnsi" w:hAnsiTheme="majorHAnsi" w:cstheme="majorHAnsi"/>
          <w:highlight w:val="cyan"/>
        </w:rPr>
        <w:t>exerted</w:t>
      </w:r>
      <w:r w:rsidRPr="00FC0CAE">
        <w:rPr>
          <w:rStyle w:val="StyleUnderline"/>
          <w:rFonts w:asciiTheme="majorHAnsi" w:hAnsiTheme="majorHAnsi" w:cstheme="majorHAnsi"/>
        </w:rPr>
        <w:t xml:space="preserve"> political </w:t>
      </w:r>
      <w:r w:rsidRPr="00FC0CAE">
        <w:rPr>
          <w:rStyle w:val="Emphasis"/>
          <w:rFonts w:asciiTheme="majorHAnsi" w:hAnsiTheme="majorHAnsi" w:cstheme="majorHAnsi"/>
          <w:highlight w:val="cyan"/>
        </w:rPr>
        <w:t>influence</w:t>
      </w:r>
      <w:r w:rsidRPr="00FC0CAE">
        <w:rPr>
          <w:rStyle w:val="StyleUnderline"/>
          <w:rFonts w:asciiTheme="majorHAnsi" w:hAnsiTheme="majorHAnsi" w:cstheme="majorHAnsi"/>
        </w:rPr>
        <w:t xml:space="preserve"> to encourage local zoning boards </w:t>
      </w:r>
      <w:r w:rsidRPr="00FC0CAE">
        <w:rPr>
          <w:rStyle w:val="StyleUnderline"/>
          <w:rFonts w:asciiTheme="majorHAnsi" w:hAnsiTheme="majorHAnsi" w:cstheme="majorHAnsi"/>
          <w:highlight w:val="cyan"/>
        </w:rPr>
        <w:t xml:space="preserve">to </w:t>
      </w:r>
      <w:r w:rsidRPr="00FC0CAE">
        <w:rPr>
          <w:rStyle w:val="Emphasis"/>
          <w:rFonts w:asciiTheme="majorHAnsi" w:hAnsiTheme="majorHAnsi" w:cstheme="majorHAnsi"/>
          <w:highlight w:val="cyan"/>
        </w:rPr>
        <w:t>exclude</w:t>
      </w:r>
      <w:r w:rsidRPr="00FC0CAE">
        <w:rPr>
          <w:rStyle w:val="StyleUnderline"/>
          <w:rFonts w:asciiTheme="majorHAnsi" w:hAnsiTheme="majorHAnsi" w:cstheme="majorHAnsi"/>
        </w:rPr>
        <w:t xml:space="preserve"> new </w:t>
      </w:r>
      <w:r w:rsidRPr="00FC0CAE">
        <w:rPr>
          <w:rStyle w:val="Emphasis"/>
          <w:rFonts w:asciiTheme="majorHAnsi" w:hAnsiTheme="majorHAnsi" w:cstheme="majorHAnsi"/>
        </w:rPr>
        <w:t>businesses</w:t>
      </w:r>
      <w:r w:rsidRPr="00FC0CAE">
        <w:rPr>
          <w:rStyle w:val="StyleUnderline"/>
          <w:rFonts w:asciiTheme="majorHAnsi" w:hAnsiTheme="majorHAnsi" w:cstheme="majorHAnsi"/>
        </w:rPr>
        <w:t xml:space="preserve"> that do </w:t>
      </w:r>
      <w:r w:rsidRPr="00FC0CAE">
        <w:rPr>
          <w:rStyle w:val="StyleUnderline"/>
          <w:rFonts w:asciiTheme="majorHAnsi" w:hAnsiTheme="majorHAnsi" w:cstheme="majorHAnsi"/>
          <w:highlight w:val="cyan"/>
        </w:rPr>
        <w:t>not</w:t>
      </w:r>
      <w:r w:rsidRPr="00FC0CAE">
        <w:rPr>
          <w:rStyle w:val="StyleUnderline"/>
          <w:rFonts w:asciiTheme="majorHAnsi" w:hAnsiTheme="majorHAnsi" w:cstheme="majorHAnsi"/>
        </w:rPr>
        <w:t xml:space="preserve"> use </w:t>
      </w:r>
      <w:r w:rsidRPr="00FC0CAE">
        <w:rPr>
          <w:rStyle w:val="Emphasis"/>
          <w:rFonts w:asciiTheme="majorHAnsi" w:hAnsiTheme="majorHAnsi" w:cstheme="majorHAnsi"/>
          <w:highlight w:val="cyan"/>
        </w:rPr>
        <w:t>union labor</w:t>
      </w:r>
      <w:r w:rsidRPr="00FC0CAE">
        <w:rPr>
          <w:rFonts w:asciiTheme="majorHAnsi" w:hAnsiTheme="majorHAnsi" w:cstheme="majorHAnsi"/>
          <w:sz w:val="16"/>
        </w:rPr>
        <w:t xml:space="preserve">. Add to these issues the aggressive rise of minimum wage laws and other mandates like Obamacare and family leave statutes, and </w:t>
      </w:r>
      <w:r w:rsidRPr="00FC0CAE">
        <w:rPr>
          <w:rStyle w:val="StyleUnderline"/>
          <w:rFonts w:asciiTheme="majorHAnsi" w:hAnsiTheme="majorHAnsi" w:cstheme="majorHAnsi"/>
        </w:rPr>
        <w:t xml:space="preserve">you construct a </w:t>
      </w:r>
      <w:r w:rsidRPr="00FC0CAE">
        <w:rPr>
          <w:rStyle w:val="Emphasis"/>
          <w:rFonts w:asciiTheme="majorHAnsi" w:hAnsiTheme="majorHAnsi" w:cstheme="majorHAnsi"/>
          <w:highlight w:val="cyan"/>
        </w:rPr>
        <w:t>regulatory fortress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that </w:t>
      </w:r>
      <w:r w:rsidRPr="00FC0CAE">
        <w:rPr>
          <w:rStyle w:val="StyleUnderline"/>
          <w:rFonts w:asciiTheme="majorHAnsi" w:hAnsiTheme="majorHAnsi" w:cstheme="majorHAnsi"/>
          <w:highlight w:val="cyan"/>
        </w:rPr>
        <w:t>defeats</w:t>
      </w:r>
      <w:r w:rsidRPr="00FC0CAE">
        <w:rPr>
          <w:rStyle w:val="StyleUnderline"/>
          <w:rFonts w:asciiTheme="majorHAnsi" w:hAnsiTheme="majorHAnsi" w:cstheme="majorHAnsi"/>
        </w:rPr>
        <w:t xml:space="preserve"> the corrective forces of </w:t>
      </w:r>
      <w:r w:rsidRPr="00FC0CAE">
        <w:rPr>
          <w:rStyle w:val="Emphasis"/>
          <w:rFonts w:asciiTheme="majorHAnsi" w:hAnsiTheme="majorHAnsi" w:cstheme="majorHAnsi"/>
          <w:highlight w:val="cyan"/>
        </w:rPr>
        <w:t>free trade</w:t>
      </w:r>
      <w:r w:rsidRPr="00FC0CAE">
        <w:rPr>
          <w:rStyle w:val="StyleUnderline"/>
          <w:rFonts w:asciiTheme="majorHAnsi" w:hAnsiTheme="majorHAnsi" w:cstheme="majorHAnsi"/>
        </w:rPr>
        <w:t xml:space="preserve"> and renders the nation less economically </w:t>
      </w:r>
      <w:r w:rsidRPr="00FC0CAE">
        <w:rPr>
          <w:rStyle w:val="Emphasis"/>
          <w:rFonts w:asciiTheme="majorHAnsi" w:hAnsiTheme="majorHAnsi" w:cstheme="majorHAnsi"/>
        </w:rPr>
        <w:t>resilient</w:t>
      </w:r>
      <w:r w:rsidRPr="00FC0CAE">
        <w:rPr>
          <w:rStyle w:val="StyleUnderline"/>
          <w:rFonts w:asciiTheme="majorHAnsi" w:hAnsiTheme="majorHAnsi" w:cstheme="majorHAnsi"/>
        </w:rPr>
        <w:t xml:space="preserve"> and</w:t>
      </w:r>
      <w:r w:rsidRPr="00FC0CAE">
        <w:rPr>
          <w:rFonts w:asciiTheme="majorHAnsi" w:hAnsiTheme="majorHAnsi" w:cstheme="majorHAnsi"/>
          <w:sz w:val="16"/>
        </w:rPr>
        <w:t xml:space="preserve"> </w:t>
      </w:r>
      <w:r w:rsidRPr="00FC0CAE">
        <w:rPr>
          <w:rStyle w:val="Emphasis"/>
          <w:rFonts w:asciiTheme="majorHAnsi" w:hAnsiTheme="majorHAnsi" w:cstheme="majorHAnsi"/>
        </w:rPr>
        <w:t>productive</w:t>
      </w:r>
      <w:r w:rsidRPr="00FC0CAE">
        <w:rPr>
          <w:rFonts w:asciiTheme="majorHAnsi" w:hAnsiTheme="majorHAnsi" w:cstheme="majorHAnsi"/>
          <w:sz w:val="16"/>
        </w:rPr>
        <w:t xml:space="preserve"> than before.</w:t>
      </w:r>
    </w:p>
    <w:p w14:paraId="793D2972"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FC0CAE">
        <w:rPr>
          <w:rStyle w:val="StyleUnderline"/>
          <w:rFonts w:asciiTheme="majorHAnsi" w:hAnsiTheme="majorHAnsi" w:cstheme="majorHAnsi"/>
        </w:rPr>
        <w:t xml:space="preserve">The short-term relief that targeted groups get from </w:t>
      </w:r>
      <w:r w:rsidRPr="00FC0CAE">
        <w:rPr>
          <w:rStyle w:val="Emphasis"/>
          <w:rFonts w:asciiTheme="majorHAnsi" w:hAnsiTheme="majorHAnsi" w:cstheme="majorHAnsi"/>
          <w:highlight w:val="cyan"/>
        </w:rPr>
        <w:t>protectionist</w:t>
      </w:r>
      <w:r w:rsidRPr="00FC0CAE">
        <w:rPr>
          <w:rStyle w:val="StyleUnderline"/>
          <w:rFonts w:asciiTheme="majorHAnsi" w:hAnsiTheme="majorHAnsi" w:cstheme="majorHAnsi"/>
        </w:rPr>
        <w:t xml:space="preserve"> measures mask the larger </w:t>
      </w:r>
      <w:r w:rsidRPr="00FC0CAE">
        <w:rPr>
          <w:rStyle w:val="Emphasis"/>
          <w:rFonts w:asciiTheme="majorHAnsi" w:hAnsiTheme="majorHAnsi" w:cstheme="majorHAnsi"/>
          <w:highlight w:val="cyan"/>
        </w:rPr>
        <w:t>inefficiencies</w:t>
      </w:r>
      <w:r w:rsidRPr="00FC0CAE">
        <w:rPr>
          <w:rStyle w:val="StyleUnderline"/>
          <w:rFonts w:asciiTheme="majorHAnsi" w:hAnsiTheme="majorHAnsi" w:cstheme="majorHAnsi"/>
        </w:rPr>
        <w:t xml:space="preserve"> that </w:t>
      </w:r>
      <w:r w:rsidRPr="00FC0CAE">
        <w:rPr>
          <w:rStyle w:val="Emphasis"/>
          <w:rFonts w:asciiTheme="majorHAnsi" w:hAnsiTheme="majorHAnsi" w:cstheme="majorHAnsi"/>
          <w:highlight w:val="cyan"/>
        </w:rPr>
        <w:t>slow down</w:t>
      </w:r>
      <w:r w:rsidRPr="00FC0CAE">
        <w:rPr>
          <w:rStyle w:val="StyleUnderline"/>
          <w:rFonts w:asciiTheme="majorHAnsi" w:hAnsiTheme="majorHAnsi" w:cstheme="majorHAnsi"/>
        </w:rPr>
        <w:t xml:space="preserve"> the rate of </w:t>
      </w:r>
      <w:r w:rsidRPr="00FC0CAE">
        <w:rPr>
          <w:rStyle w:val="Emphasis"/>
          <w:rFonts w:asciiTheme="majorHAnsi" w:hAnsiTheme="majorHAnsi" w:cstheme="majorHAnsi"/>
          <w:highlight w:val="cyan"/>
        </w:rPr>
        <w:t>growth</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Despite what the Democrats think, transfer programs are no </w:t>
      </w:r>
      <w:r w:rsidRPr="00FC0CAE">
        <w:rPr>
          <w:rStyle w:val="Emphasis"/>
          <w:rFonts w:asciiTheme="majorHAnsi" w:hAnsiTheme="majorHAnsi" w:cstheme="majorHAnsi"/>
        </w:rPr>
        <w:t>substitute for growth</w:t>
      </w:r>
      <w:r w:rsidRPr="00FC0CAE">
        <w:rPr>
          <w:rFonts w:asciiTheme="majorHAnsi" w:hAnsiTheme="majorHAnsi" w:cstheme="majorHAnsi"/>
          <w:sz w:val="16"/>
        </w:rPr>
        <w:t>. Indeed, the imposition of new taxes without return benefits on the firms taxed only depresses the rate of return on investment further, which will necessarily compound the problem.</w:t>
      </w:r>
    </w:p>
    <w:p w14:paraId="3A6BF453" w14:textId="77777777" w:rsidR="000D6261" w:rsidRPr="00FC0CAE" w:rsidRDefault="000D6261" w:rsidP="000D6261">
      <w:pPr>
        <w:pStyle w:val="Heading4"/>
        <w:rPr>
          <w:rFonts w:asciiTheme="majorHAnsi" w:hAnsiTheme="majorHAnsi" w:cstheme="majorHAnsi"/>
        </w:rPr>
      </w:pPr>
      <w:r w:rsidRPr="00FC0CAE">
        <w:rPr>
          <w:rFonts w:asciiTheme="majorHAnsi" w:hAnsiTheme="majorHAnsi" w:cstheme="majorHAnsi"/>
        </w:rPr>
        <w:t xml:space="preserve">New </w:t>
      </w:r>
      <w:r w:rsidRPr="00FC0CAE">
        <w:rPr>
          <w:rFonts w:asciiTheme="majorHAnsi" w:hAnsiTheme="majorHAnsi" w:cstheme="majorHAnsi"/>
          <w:u w:val="single"/>
        </w:rPr>
        <w:t>trade conflicts</w:t>
      </w:r>
      <w:r w:rsidRPr="00FC0CAE">
        <w:rPr>
          <w:rFonts w:asciiTheme="majorHAnsi" w:hAnsiTheme="majorHAnsi" w:cstheme="majorHAnsi"/>
        </w:rPr>
        <w:t xml:space="preserve"> cause global war and undermine </w:t>
      </w:r>
      <w:r w:rsidRPr="00FC0CAE">
        <w:rPr>
          <w:rFonts w:asciiTheme="majorHAnsi" w:hAnsiTheme="majorHAnsi" w:cstheme="majorHAnsi"/>
          <w:u w:val="single"/>
        </w:rPr>
        <w:t>cooperation</w:t>
      </w:r>
      <w:r w:rsidRPr="00FC0CAE">
        <w:rPr>
          <w:rFonts w:asciiTheme="majorHAnsi" w:hAnsiTheme="majorHAnsi" w:cstheme="majorHAnsi"/>
        </w:rPr>
        <w:t xml:space="preserve"> on collective action problems </w:t>
      </w:r>
    </w:p>
    <w:p w14:paraId="5A88DC02" w14:textId="77777777" w:rsidR="000D6261" w:rsidRPr="00FC0CAE" w:rsidRDefault="000D6261" w:rsidP="000D6261">
      <w:pPr>
        <w:rPr>
          <w:rFonts w:asciiTheme="majorHAnsi" w:hAnsiTheme="majorHAnsi" w:cstheme="majorHAnsi"/>
        </w:rPr>
      </w:pPr>
      <w:r w:rsidRPr="00FC0CAE">
        <w:rPr>
          <w:rFonts w:asciiTheme="majorHAnsi" w:hAnsiTheme="majorHAnsi" w:cstheme="majorHAnsi"/>
        </w:rPr>
        <w:t xml:space="preserve">Dr. Michael F. </w:t>
      </w:r>
      <w:r w:rsidRPr="00FC0CAE">
        <w:rPr>
          <w:rStyle w:val="Style13ptBold"/>
          <w:rFonts w:asciiTheme="majorHAnsi" w:hAnsiTheme="majorHAnsi" w:cstheme="majorHAnsi"/>
        </w:rPr>
        <w:t>Oppenheimer 21</w:t>
      </w:r>
      <w:r w:rsidRPr="00FC0CAE">
        <w:rPr>
          <w:rFonts w:asciiTheme="majorHAnsi" w:hAnsiTheme="majorHAnsi" w:cstheme="majorHAnsi"/>
        </w:rPr>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FC0CAE">
        <w:rPr>
          <w:rFonts w:asciiTheme="majorHAnsi" w:hAnsiTheme="majorHAnsi" w:cstheme="majorHAnsi"/>
        </w:rPr>
        <w:t>Ankersen</w:t>
      </w:r>
      <w:proofErr w:type="spellEnd"/>
      <w:r w:rsidRPr="00FC0CAE">
        <w:rPr>
          <w:rFonts w:asciiTheme="majorHAnsi" w:hAnsiTheme="majorHAnsi" w:cstheme="majorHAnsi"/>
        </w:rPr>
        <w:t xml:space="preserve"> and Sidhu, p. 23-30</w:t>
      </w:r>
    </w:p>
    <w:p w14:paraId="4F6D19FC"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Four </w:t>
      </w:r>
      <w:r w:rsidRPr="00FC0CAE">
        <w:rPr>
          <w:rStyle w:val="StyleUnderline"/>
          <w:rFonts w:asciiTheme="majorHAnsi" w:hAnsiTheme="majorHAnsi" w:cstheme="majorHAnsi"/>
        </w:rPr>
        <w:t xml:space="preserve">structural forces will shape the future of </w:t>
      </w:r>
      <w:r w:rsidRPr="00FC0CAE">
        <w:rPr>
          <w:rStyle w:val="Emphasis"/>
          <w:rFonts w:asciiTheme="majorHAnsi" w:hAnsiTheme="majorHAnsi" w:cstheme="majorHAnsi"/>
          <w:highlight w:val="cyan"/>
        </w:rPr>
        <w:t>I</w:t>
      </w:r>
      <w:r w:rsidRPr="00FC0CAE">
        <w:rPr>
          <w:rFonts w:asciiTheme="majorHAnsi" w:hAnsiTheme="majorHAnsi" w:cstheme="majorHAnsi"/>
          <w:sz w:val="16"/>
        </w:rPr>
        <w:t xml:space="preserve">nternational </w:t>
      </w:r>
      <w:r w:rsidRPr="00FC0CAE">
        <w:rPr>
          <w:rStyle w:val="Emphasis"/>
          <w:rFonts w:asciiTheme="majorHAnsi" w:hAnsiTheme="majorHAnsi" w:cstheme="majorHAnsi"/>
          <w:highlight w:val="cyan"/>
        </w:rPr>
        <w:t>R</w:t>
      </w:r>
      <w:r w:rsidRPr="00FC0CAE">
        <w:rPr>
          <w:rFonts w:asciiTheme="majorHAnsi" w:hAnsiTheme="majorHAnsi" w:cstheme="majorHAnsi"/>
          <w:sz w:val="16"/>
        </w:rPr>
        <w:t xml:space="preserve">elations: </w:t>
      </w:r>
      <w:r w:rsidRPr="00FC0CAE">
        <w:rPr>
          <w:rStyle w:val="Emphasis"/>
          <w:rFonts w:asciiTheme="majorHAnsi" w:hAnsiTheme="majorHAnsi" w:cstheme="majorHAnsi"/>
          <w:highlight w:val="cyan"/>
        </w:rPr>
        <w:t>globalization</w:t>
      </w:r>
      <w:r w:rsidRPr="00FC0CAE">
        <w:rPr>
          <w:rFonts w:asciiTheme="majorHAnsi" w:hAnsiTheme="majorHAnsi" w:cstheme="majorHAnsi"/>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w:t>
      </w:r>
      <w:r w:rsidRPr="00FC0CAE">
        <w:rPr>
          <w:rFonts w:asciiTheme="majorHAnsi" w:hAnsiTheme="majorHAnsi" w:cstheme="majorHAnsi"/>
          <w:sz w:val="16"/>
        </w:rPr>
        <w:lastRenderedPageBreak/>
        <w:t xml:space="preserve">forces do not determine everything. </w:t>
      </w:r>
      <w:r w:rsidRPr="00FC0CAE">
        <w:rPr>
          <w:rStyle w:val="Emphasis"/>
          <w:rFonts w:asciiTheme="majorHAnsi" w:hAnsiTheme="majorHAnsi" w:cstheme="majorHAnsi"/>
          <w:sz w:val="24"/>
          <w:szCs w:val="26"/>
          <w:highlight w:val="cyan"/>
        </w:rPr>
        <w:t>Environment</w:t>
      </w:r>
      <w:r w:rsidRPr="00FC0CAE">
        <w:rPr>
          <w:rStyle w:val="StyleUnderline"/>
          <w:rFonts w:asciiTheme="majorHAnsi" w:hAnsiTheme="majorHAnsi" w:cstheme="majorHAnsi"/>
        </w:rPr>
        <w:t xml:space="preserve">al events, global </w:t>
      </w:r>
      <w:r w:rsidRPr="00FC0CAE">
        <w:rPr>
          <w:rStyle w:val="Emphasis"/>
          <w:rFonts w:asciiTheme="majorHAnsi" w:hAnsiTheme="majorHAnsi" w:cstheme="majorHAnsi"/>
          <w:sz w:val="24"/>
          <w:szCs w:val="26"/>
          <w:highlight w:val="cyan"/>
        </w:rPr>
        <w:t>health</w:t>
      </w:r>
      <w:r w:rsidRPr="00FC0CAE">
        <w:rPr>
          <w:rStyle w:val="StyleUnderline"/>
          <w:rFonts w:asciiTheme="majorHAnsi" w:hAnsiTheme="majorHAnsi" w:cstheme="majorHAnsi"/>
          <w:sz w:val="24"/>
          <w:szCs w:val="26"/>
        </w:rPr>
        <w:t xml:space="preserve"> </w:t>
      </w:r>
      <w:r w:rsidRPr="00FC0CAE">
        <w:rPr>
          <w:rStyle w:val="StyleUnderline"/>
          <w:rFonts w:asciiTheme="majorHAnsi" w:hAnsiTheme="majorHAnsi" w:cstheme="majorHAnsi"/>
        </w:rPr>
        <w:t xml:space="preserve">challenges, </w:t>
      </w:r>
      <w:r w:rsidRPr="00FC0CAE">
        <w:rPr>
          <w:rStyle w:val="Emphasis"/>
          <w:rFonts w:asciiTheme="majorHAnsi" w:hAnsiTheme="majorHAnsi" w:cstheme="majorHAnsi"/>
        </w:rPr>
        <w:t>internal political developments</w:t>
      </w:r>
      <w:r w:rsidRPr="00FC0CAE">
        <w:rPr>
          <w:rStyle w:val="StyleUnderline"/>
          <w:rFonts w:asciiTheme="majorHAnsi" w:hAnsiTheme="majorHAnsi" w:cstheme="majorHAnsi"/>
        </w:rPr>
        <w:t xml:space="preserve">, policy mistakes, </w:t>
      </w:r>
      <w:r w:rsidRPr="00FC0CAE">
        <w:rPr>
          <w:rStyle w:val="Emphasis"/>
          <w:rFonts w:asciiTheme="majorHAnsi" w:hAnsiTheme="majorHAnsi" w:cstheme="majorHAnsi"/>
          <w:sz w:val="24"/>
          <w:szCs w:val="26"/>
          <w:highlight w:val="cyan"/>
        </w:rPr>
        <w:t>tech</w:t>
      </w:r>
      <w:r w:rsidRPr="00FC0CAE">
        <w:rPr>
          <w:rStyle w:val="Emphasis"/>
          <w:rFonts w:asciiTheme="majorHAnsi" w:hAnsiTheme="majorHAnsi" w:cstheme="majorHAnsi"/>
          <w:sz w:val="24"/>
          <w:szCs w:val="26"/>
        </w:rPr>
        <w:t>nology breakthroughs or failures</w:t>
      </w:r>
      <w:r w:rsidRPr="00FC0CAE">
        <w:rPr>
          <w:rStyle w:val="StyleUnderline"/>
          <w:rFonts w:asciiTheme="majorHAnsi" w:hAnsiTheme="majorHAnsi" w:cstheme="majorHAnsi"/>
        </w:rPr>
        <w:t xml:space="preserve">, will </w:t>
      </w:r>
      <w:r w:rsidRPr="00FC0CAE">
        <w:rPr>
          <w:rStyle w:val="Emphasis"/>
          <w:rFonts w:asciiTheme="majorHAnsi" w:hAnsiTheme="majorHAnsi" w:cstheme="majorHAnsi"/>
        </w:rPr>
        <w:t>intersect</w:t>
      </w:r>
      <w:r w:rsidRPr="00FC0CAE">
        <w:rPr>
          <w:rStyle w:val="StyleUnderline"/>
          <w:rFonts w:asciiTheme="majorHAnsi" w:hAnsiTheme="majorHAnsi" w:cstheme="majorHAnsi"/>
        </w:rPr>
        <w:t xml:space="preserve"> with structure to </w:t>
      </w:r>
      <w:r w:rsidRPr="00FC0CAE">
        <w:rPr>
          <w:rStyle w:val="Emphasis"/>
          <w:rFonts w:asciiTheme="majorHAnsi" w:hAnsiTheme="majorHAnsi" w:cstheme="majorHAnsi"/>
          <w:sz w:val="24"/>
          <w:szCs w:val="26"/>
          <w:highlight w:val="cyan"/>
        </w:rPr>
        <w:t>define our future</w:t>
      </w:r>
      <w:r w:rsidRPr="00FC0CAE">
        <w:rPr>
          <w:rStyle w:val="StyleUnderline"/>
          <w:rFonts w:asciiTheme="majorHAnsi" w:hAnsiTheme="majorHAnsi" w:cstheme="majorHAnsi"/>
        </w:rPr>
        <w:t>. But</w:t>
      </w:r>
      <w:r w:rsidRPr="00FC0CAE">
        <w:rPr>
          <w:rFonts w:asciiTheme="majorHAnsi" w:hAnsiTheme="majorHAnsi" w:cstheme="majorHAnsi"/>
          <w:sz w:val="16"/>
        </w:rPr>
        <w:t xml:space="preserve"> these four </w:t>
      </w:r>
      <w:r w:rsidRPr="00FC0CAE">
        <w:rPr>
          <w:rStyle w:val="StyleUnderline"/>
          <w:rFonts w:asciiTheme="majorHAnsi" w:hAnsiTheme="majorHAnsi" w:cstheme="majorHAnsi"/>
        </w:rPr>
        <w:t>structural forces will impact the</w:t>
      </w:r>
      <w:r w:rsidRPr="00FC0CAE">
        <w:rPr>
          <w:rFonts w:asciiTheme="majorHAnsi" w:hAnsiTheme="majorHAnsi" w:cstheme="majorHAnsi"/>
          <w:sz w:val="16"/>
        </w:rPr>
        <w:t xml:space="preserve"> way states behave, in </w:t>
      </w:r>
      <w:r w:rsidRPr="00FC0CAE">
        <w:rPr>
          <w:rStyle w:val="StyleUnderline"/>
          <w:rFonts w:asciiTheme="majorHAnsi" w:hAnsiTheme="majorHAnsi" w:cstheme="majorHAnsi"/>
        </w:rPr>
        <w:t xml:space="preserve">the capacity of great powers to </w:t>
      </w:r>
      <w:r w:rsidRPr="00FC0CAE">
        <w:rPr>
          <w:rStyle w:val="Emphasis"/>
          <w:rFonts w:asciiTheme="majorHAnsi" w:hAnsiTheme="majorHAnsi" w:cstheme="majorHAnsi"/>
        </w:rPr>
        <w:t>manage their differences</w:t>
      </w:r>
      <w:r w:rsidRPr="00FC0CAE">
        <w:rPr>
          <w:rStyle w:val="StyleUnderline"/>
          <w:rFonts w:asciiTheme="majorHAnsi" w:hAnsiTheme="majorHAnsi" w:cstheme="majorHAnsi"/>
        </w:rPr>
        <w:t xml:space="preserve">, and to </w:t>
      </w:r>
      <w:r w:rsidRPr="00FC0CAE">
        <w:rPr>
          <w:rStyle w:val="Emphasis"/>
          <w:rFonts w:asciiTheme="majorHAnsi" w:hAnsiTheme="majorHAnsi" w:cstheme="majorHAnsi"/>
        </w:rPr>
        <w:t>act collectively</w:t>
      </w:r>
      <w:r w:rsidRPr="00FC0CAE">
        <w:rPr>
          <w:rStyle w:val="StyleUnderline"/>
          <w:rFonts w:asciiTheme="majorHAnsi" w:hAnsiTheme="majorHAnsi" w:cstheme="majorHAnsi"/>
        </w:rPr>
        <w:t xml:space="preserve"> to settle</w:t>
      </w:r>
      <w:r w:rsidRPr="00FC0CAE">
        <w:rPr>
          <w:rFonts w:asciiTheme="majorHAnsi" w:hAnsiTheme="majorHAnsi" w:cstheme="majorHAnsi"/>
          <w:sz w:val="16"/>
        </w:rPr>
        <w:t xml:space="preserve">, rather than exploit, </w:t>
      </w:r>
      <w:r w:rsidRPr="00FC0CAE">
        <w:rPr>
          <w:rStyle w:val="StyleUnderline"/>
          <w:rFonts w:asciiTheme="majorHAnsi" w:hAnsiTheme="majorHAnsi" w:cstheme="majorHAnsi"/>
        </w:rPr>
        <w:t xml:space="preserve">the </w:t>
      </w:r>
      <w:r w:rsidRPr="00FC0CAE">
        <w:rPr>
          <w:rStyle w:val="Emphasis"/>
          <w:rFonts w:asciiTheme="majorHAnsi" w:hAnsiTheme="majorHAnsi" w:cstheme="majorHAnsi"/>
          <w:sz w:val="24"/>
          <w:szCs w:val="26"/>
          <w:highlight w:val="cyan"/>
        </w:rPr>
        <w:t>inevitable shocks</w:t>
      </w:r>
      <w:r w:rsidRPr="00FC0CAE">
        <w:rPr>
          <w:rStyle w:val="StyleUnderline"/>
          <w:rFonts w:asciiTheme="majorHAnsi" w:hAnsiTheme="majorHAnsi" w:cstheme="majorHAnsi"/>
          <w:sz w:val="24"/>
          <w:szCs w:val="26"/>
        </w:rPr>
        <w:t xml:space="preserve"> </w:t>
      </w:r>
      <w:r w:rsidRPr="00FC0CAE">
        <w:rPr>
          <w:rStyle w:val="StyleUnderline"/>
          <w:rFonts w:asciiTheme="majorHAnsi" w:hAnsiTheme="majorHAnsi" w:cstheme="majorHAnsi"/>
        </w:rPr>
        <w:t>of the next decade</w:t>
      </w:r>
      <w:r w:rsidRPr="00FC0CAE">
        <w:rPr>
          <w:rFonts w:asciiTheme="majorHAnsi" w:hAnsiTheme="majorHAnsi" w:cstheme="majorHAnsi"/>
          <w:sz w:val="16"/>
        </w:rPr>
        <w:t>.</w:t>
      </w:r>
    </w:p>
    <w:p w14:paraId="278AA98C"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Some of </w:t>
      </w:r>
      <w:r w:rsidRPr="00FC0CAE">
        <w:rPr>
          <w:rStyle w:val="StyleUnderline"/>
          <w:rFonts w:asciiTheme="majorHAnsi" w:hAnsiTheme="majorHAnsi" w:cstheme="majorHAnsi"/>
        </w:rPr>
        <w:t>these</w:t>
      </w:r>
      <w:r w:rsidRPr="00FC0CAE">
        <w:rPr>
          <w:rFonts w:asciiTheme="majorHAnsi" w:hAnsiTheme="majorHAnsi" w:cstheme="majorHAnsi"/>
          <w:sz w:val="16"/>
        </w:rPr>
        <w:t xml:space="preserve"> structural forces </w:t>
      </w:r>
      <w:r w:rsidRPr="00FC0CAE">
        <w:rPr>
          <w:rStyle w:val="StyleUnderline"/>
          <w:rFonts w:asciiTheme="majorHAnsi" w:hAnsiTheme="majorHAnsi" w:cstheme="majorHAnsi"/>
        </w:rPr>
        <w:t xml:space="preserve">could be managed to promote prosperity and </w:t>
      </w:r>
      <w:r w:rsidRPr="00FC0CAE">
        <w:rPr>
          <w:rStyle w:val="Emphasis"/>
          <w:rFonts w:asciiTheme="majorHAnsi" w:hAnsiTheme="majorHAnsi" w:cstheme="majorHAnsi"/>
        </w:rPr>
        <w:t>avoid war</w:t>
      </w:r>
      <w:r w:rsidRPr="00FC0CAE">
        <w:rPr>
          <w:rFonts w:asciiTheme="majorHAnsi" w:hAnsiTheme="majorHAnsi" w:cstheme="majorHAnsi"/>
          <w:sz w:val="16"/>
        </w:rPr>
        <w:t xml:space="preserve">. Multipolarity (inherently more prone to conflict than other configurations of power, given coordination problems)5 plus </w:t>
      </w:r>
      <w:r w:rsidRPr="00FC0CAE">
        <w:rPr>
          <w:rStyle w:val="StyleUnderline"/>
          <w:rFonts w:asciiTheme="majorHAnsi" w:hAnsiTheme="majorHAnsi" w:cstheme="majorHAnsi"/>
          <w:highlight w:val="cyan"/>
        </w:rPr>
        <w:t>globalization</w:t>
      </w:r>
      <w:r w:rsidRPr="00FC0CAE">
        <w:rPr>
          <w:rStyle w:val="StyleUnderline"/>
          <w:rFonts w:asciiTheme="majorHAnsi" w:hAnsiTheme="majorHAnsi" w:cstheme="majorHAnsi"/>
        </w:rPr>
        <w:t xml:space="preserve"> can </w:t>
      </w:r>
      <w:r w:rsidRPr="00FC0CAE">
        <w:rPr>
          <w:rStyle w:val="StyleUnderline"/>
          <w:rFonts w:asciiTheme="majorHAnsi" w:hAnsiTheme="majorHAnsi" w:cstheme="majorHAnsi"/>
          <w:highlight w:val="cyan"/>
        </w:rPr>
        <w:t>work</w:t>
      </w:r>
      <w:r w:rsidRPr="00FC0CAE">
        <w:rPr>
          <w:rStyle w:val="StyleUnderline"/>
          <w:rFonts w:asciiTheme="majorHAnsi" w:hAnsiTheme="majorHAnsi" w:cstheme="majorHAnsi"/>
        </w:rPr>
        <w:t xml:space="preserve"> in a world of prosperity, convergent values, and </w:t>
      </w:r>
      <w:r w:rsidRPr="00FC0CAE">
        <w:rPr>
          <w:rStyle w:val="Emphasis"/>
          <w:rFonts w:asciiTheme="majorHAnsi" w:hAnsiTheme="majorHAnsi" w:cstheme="majorHAnsi"/>
          <w:highlight w:val="cyan"/>
        </w:rPr>
        <w:t>effective conflict management</w:t>
      </w:r>
      <w:r w:rsidRPr="00FC0CAE">
        <w:rPr>
          <w:rFonts w:asciiTheme="majorHAnsi" w:hAnsiTheme="majorHAnsi" w:cstheme="majorHAnsi"/>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FC0CAE">
        <w:rPr>
          <w:rFonts w:asciiTheme="majorHAnsi" w:hAnsiTheme="majorHAnsi" w:cstheme="majorHAnsi"/>
          <w:sz w:val="16"/>
        </w:rPr>
        <w:t>Ikenberry</w:t>
      </w:r>
      <w:proofErr w:type="spellEnd"/>
      <w:r w:rsidRPr="00FC0CAE">
        <w:rPr>
          <w:rFonts w:asciiTheme="majorHAnsi" w:hAnsiTheme="majorHAnsi" w:cstheme="majorHAnsi"/>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FC0CAE">
        <w:rPr>
          <w:rStyle w:val="StyleUnderline"/>
          <w:rFonts w:asciiTheme="majorHAnsi" w:hAnsiTheme="majorHAnsi" w:cstheme="majorHAnsi"/>
        </w:rPr>
        <w:t xml:space="preserve">a world envisioned by the advocates of </w:t>
      </w:r>
      <w:r w:rsidRPr="00FC0CAE">
        <w:rPr>
          <w:rStyle w:val="Emphasis"/>
          <w:rFonts w:asciiTheme="majorHAnsi" w:hAnsiTheme="majorHAnsi" w:cstheme="majorHAnsi"/>
        </w:rPr>
        <w:t>decoupling</w:t>
      </w:r>
      <w:r w:rsidRPr="00FC0CAE">
        <w:rPr>
          <w:rFonts w:asciiTheme="majorHAnsi" w:hAnsiTheme="majorHAnsi" w:cstheme="majorHAnsi"/>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FC0CAE">
        <w:rPr>
          <w:rFonts w:asciiTheme="majorHAnsi" w:hAnsiTheme="majorHAnsi" w:cstheme="majorHAnsi"/>
          <w:sz w:val="16"/>
        </w:rPr>
        <w:t>self insure</w:t>
      </w:r>
      <w:proofErr w:type="spellEnd"/>
      <w:r w:rsidRPr="00FC0CAE">
        <w:rPr>
          <w:rFonts w:asciiTheme="majorHAnsi" w:hAnsiTheme="majorHAnsi" w:cstheme="majorHAnsi"/>
          <w:sz w:val="16"/>
        </w:rPr>
        <w:t xml:space="preserve"> against future financial crises.9</w:t>
      </w:r>
    </w:p>
    <w:p w14:paraId="0D9720E7"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But all four forces operating simultaneously </w:t>
      </w:r>
      <w:r w:rsidRPr="00FC0CAE">
        <w:rPr>
          <w:rStyle w:val="StyleUnderline"/>
          <w:rFonts w:asciiTheme="majorHAnsi" w:hAnsiTheme="majorHAnsi" w:cstheme="majorHAnsi"/>
        </w:rPr>
        <w:t xml:space="preserve">will produce a future of </w:t>
      </w:r>
      <w:r w:rsidRPr="00FC0CAE">
        <w:rPr>
          <w:rStyle w:val="Emphasis"/>
          <w:rFonts w:asciiTheme="majorHAnsi" w:hAnsiTheme="majorHAnsi" w:cstheme="majorHAnsi"/>
          <w:highlight w:val="cyan"/>
        </w:rPr>
        <w:t>increasing</w:t>
      </w:r>
      <w:r w:rsidRPr="00FC0CAE">
        <w:rPr>
          <w:rStyle w:val="Emphasis"/>
          <w:rFonts w:asciiTheme="majorHAnsi" w:hAnsiTheme="majorHAnsi" w:cstheme="majorHAnsi"/>
        </w:rPr>
        <w:t xml:space="preserve"> internal </w:t>
      </w:r>
      <w:r w:rsidRPr="00FC0CAE">
        <w:rPr>
          <w:rStyle w:val="Emphasis"/>
          <w:rFonts w:asciiTheme="majorHAnsi" w:hAnsiTheme="majorHAnsi" w:cstheme="majorHAnsi"/>
          <w:highlight w:val="cyan"/>
        </w:rPr>
        <w:t>polarization</w:t>
      </w:r>
      <w:r w:rsidRPr="00FC0CAE">
        <w:rPr>
          <w:rStyle w:val="StyleUnderline"/>
          <w:rFonts w:asciiTheme="majorHAnsi" w:hAnsiTheme="majorHAnsi" w:cstheme="majorHAnsi"/>
        </w:rPr>
        <w:t xml:space="preserve"> and </w:t>
      </w:r>
      <w:r w:rsidRPr="00FC0CAE">
        <w:rPr>
          <w:rStyle w:val="Emphasis"/>
          <w:rFonts w:asciiTheme="majorHAnsi" w:hAnsiTheme="majorHAnsi" w:cstheme="majorHAnsi"/>
        </w:rPr>
        <w:t xml:space="preserve">cross border </w:t>
      </w:r>
      <w:r w:rsidRPr="00FC0CAE">
        <w:rPr>
          <w:rStyle w:val="Emphasis"/>
          <w:rFonts w:asciiTheme="majorHAnsi" w:hAnsiTheme="majorHAnsi" w:cstheme="majorHAnsi"/>
          <w:highlight w:val="cyan"/>
        </w:rPr>
        <w:t>conflict</w:t>
      </w:r>
      <w:r w:rsidRPr="00FC0CAE">
        <w:rPr>
          <w:rFonts w:asciiTheme="majorHAnsi" w:hAnsiTheme="majorHAnsi" w:cstheme="majorHAnsi"/>
          <w:sz w:val="16"/>
        </w:rPr>
        <w:t xml:space="preserve">, diminished economic growth and poverty alleviation, </w:t>
      </w:r>
      <w:r w:rsidRPr="00FC0CAE">
        <w:rPr>
          <w:rStyle w:val="StyleUnderline"/>
          <w:rFonts w:asciiTheme="majorHAnsi" w:hAnsiTheme="majorHAnsi" w:cstheme="majorHAnsi"/>
        </w:rPr>
        <w:t xml:space="preserve">weakened global </w:t>
      </w:r>
      <w:r w:rsidRPr="00FC0CAE">
        <w:rPr>
          <w:rStyle w:val="Emphasis"/>
          <w:rFonts w:asciiTheme="majorHAnsi" w:hAnsiTheme="majorHAnsi" w:cstheme="majorHAnsi"/>
        </w:rPr>
        <w:t>institutions</w:t>
      </w:r>
      <w:r w:rsidRPr="00FC0CAE">
        <w:rPr>
          <w:rStyle w:val="StyleUnderline"/>
          <w:rFonts w:asciiTheme="majorHAnsi" w:hAnsiTheme="majorHAnsi" w:cstheme="majorHAnsi"/>
        </w:rPr>
        <w:t xml:space="preserve"> and </w:t>
      </w:r>
      <w:r w:rsidRPr="00FC0CAE">
        <w:rPr>
          <w:rStyle w:val="Emphasis"/>
          <w:rFonts w:asciiTheme="majorHAnsi" w:hAnsiTheme="majorHAnsi" w:cstheme="majorHAnsi"/>
          <w:highlight w:val="cyan"/>
        </w:rPr>
        <w:t>norms</w:t>
      </w:r>
      <w:r w:rsidRPr="00FC0CAE">
        <w:rPr>
          <w:rStyle w:val="Emphasis"/>
          <w:rFonts w:asciiTheme="majorHAnsi" w:hAnsiTheme="majorHAnsi" w:cstheme="majorHAnsi"/>
        </w:rPr>
        <w:t xml:space="preserve"> of behavior</w:t>
      </w:r>
      <w:r w:rsidRPr="00FC0CAE">
        <w:rPr>
          <w:rStyle w:val="StyleUnderline"/>
          <w:rFonts w:asciiTheme="majorHAnsi" w:hAnsiTheme="majorHAnsi" w:cstheme="majorHAnsi"/>
        </w:rPr>
        <w:t xml:space="preserve">, and </w:t>
      </w:r>
      <w:r w:rsidRPr="00FC0CAE">
        <w:rPr>
          <w:rStyle w:val="Emphasis"/>
          <w:rFonts w:asciiTheme="majorHAnsi" w:hAnsiTheme="majorHAnsi" w:cstheme="majorHAnsi"/>
        </w:rPr>
        <w:t>reduced collective capacity</w:t>
      </w:r>
      <w:r w:rsidRPr="00FC0CAE">
        <w:rPr>
          <w:rStyle w:val="StyleUnderline"/>
          <w:rFonts w:asciiTheme="majorHAnsi" w:hAnsiTheme="majorHAnsi" w:cstheme="majorHAnsi"/>
        </w:rPr>
        <w:t xml:space="preserve"> to confront emerging challenges of global </w:t>
      </w:r>
      <w:r w:rsidRPr="00FC0CAE">
        <w:rPr>
          <w:rStyle w:val="Emphasis"/>
          <w:rFonts w:asciiTheme="majorHAnsi" w:hAnsiTheme="majorHAnsi" w:cstheme="majorHAnsi"/>
          <w:highlight w:val="cyan"/>
        </w:rPr>
        <w:t>warming</w:t>
      </w:r>
      <w:r w:rsidRPr="00FC0CAE">
        <w:rPr>
          <w:rStyle w:val="StyleUnderline"/>
          <w:rFonts w:asciiTheme="majorHAnsi" w:hAnsiTheme="majorHAnsi" w:cstheme="majorHAnsi"/>
        </w:rPr>
        <w:t xml:space="preserve">, accelerating </w:t>
      </w:r>
      <w:r w:rsidRPr="00FC0CAE">
        <w:rPr>
          <w:rStyle w:val="Emphasis"/>
          <w:rFonts w:asciiTheme="majorHAnsi" w:hAnsiTheme="majorHAnsi" w:cstheme="majorHAnsi"/>
          <w:highlight w:val="cyan"/>
        </w:rPr>
        <w:t>tech</w:t>
      </w:r>
      <w:r w:rsidRPr="00FC0CAE">
        <w:rPr>
          <w:rStyle w:val="Emphasis"/>
          <w:rFonts w:asciiTheme="majorHAnsi" w:hAnsiTheme="majorHAnsi" w:cstheme="majorHAnsi"/>
        </w:rPr>
        <w:t>nology change</w:t>
      </w:r>
      <w:r w:rsidRPr="00FC0CAE">
        <w:rPr>
          <w:rStyle w:val="StyleUnderline"/>
          <w:rFonts w:asciiTheme="majorHAnsi" w:hAnsiTheme="majorHAnsi" w:cstheme="majorHAnsi"/>
        </w:rPr>
        <w:t xml:space="preserve">, </w:t>
      </w:r>
      <w:r w:rsidRPr="00FC0CAE">
        <w:rPr>
          <w:rStyle w:val="Emphasis"/>
          <w:rFonts w:asciiTheme="majorHAnsi" w:hAnsiTheme="majorHAnsi" w:cstheme="majorHAnsi"/>
          <w:highlight w:val="cyan"/>
        </w:rPr>
        <w:t>nuclear</w:t>
      </w:r>
      <w:r w:rsidRPr="00FC0CAE">
        <w:rPr>
          <w:rStyle w:val="Emphasis"/>
          <w:rFonts w:asciiTheme="majorHAnsi" w:hAnsiTheme="majorHAnsi" w:cstheme="majorHAnsi"/>
        </w:rPr>
        <w:t xml:space="preserve"> weapons</w:t>
      </w:r>
      <w:r w:rsidRPr="00FC0CAE">
        <w:rPr>
          <w:rStyle w:val="StyleUnderline"/>
          <w:rFonts w:asciiTheme="majorHAnsi" w:hAnsiTheme="majorHAnsi" w:cstheme="majorHAnsi"/>
        </w:rPr>
        <w:t xml:space="preserve"> innovation and </w:t>
      </w:r>
      <w:r w:rsidRPr="00FC0CAE">
        <w:rPr>
          <w:rStyle w:val="Emphasis"/>
          <w:rFonts w:asciiTheme="majorHAnsi" w:hAnsiTheme="majorHAnsi" w:cstheme="majorHAnsi"/>
          <w:highlight w:val="cyan"/>
        </w:rPr>
        <w:t>prolif</w:t>
      </w:r>
      <w:r w:rsidRPr="00FC0CAE">
        <w:rPr>
          <w:rStyle w:val="StyleUnderline"/>
          <w:rFonts w:asciiTheme="majorHAnsi" w:hAnsiTheme="majorHAnsi" w:cstheme="majorHAnsi"/>
        </w:rPr>
        <w:t>eration</w:t>
      </w:r>
      <w:r w:rsidRPr="00FC0CAE">
        <w:rPr>
          <w:rFonts w:asciiTheme="majorHAnsi" w:hAnsiTheme="majorHAnsi" w:cstheme="majorHAnsi"/>
          <w:sz w:val="16"/>
        </w:rPr>
        <w:t>. As in any effective scenario, this future is clearly visible to any keen observer. We have only to abolish wishful thinking and believe our own eyes.10</w:t>
      </w:r>
    </w:p>
    <w:p w14:paraId="79D5E481" w14:textId="77777777" w:rsidR="000D6261" w:rsidRPr="00FC0CAE" w:rsidRDefault="000D6261" w:rsidP="000D6261">
      <w:pPr>
        <w:rPr>
          <w:rFonts w:asciiTheme="majorHAnsi" w:hAnsiTheme="majorHAnsi" w:cstheme="majorHAnsi"/>
          <w:sz w:val="8"/>
          <w:szCs w:val="14"/>
        </w:rPr>
      </w:pPr>
      <w:r w:rsidRPr="00FC0CAE">
        <w:rPr>
          <w:rFonts w:asciiTheme="majorHAnsi" w:hAnsiTheme="majorHAnsi" w:cstheme="majorHAnsi"/>
          <w:sz w:val="8"/>
          <w:szCs w:val="14"/>
        </w:rPr>
        <w:t>Secular Stagnation</w:t>
      </w:r>
    </w:p>
    <w:p w14:paraId="1DAC179C" w14:textId="77777777" w:rsidR="000D6261" w:rsidRPr="00FC0CAE" w:rsidRDefault="000D6261" w:rsidP="000D6261">
      <w:pPr>
        <w:rPr>
          <w:rFonts w:asciiTheme="majorHAnsi" w:hAnsiTheme="majorHAnsi" w:cstheme="majorHAnsi"/>
          <w:sz w:val="8"/>
          <w:szCs w:val="14"/>
        </w:rPr>
      </w:pPr>
      <w:r w:rsidRPr="00FC0CAE">
        <w:rPr>
          <w:rFonts w:asciiTheme="majorHAnsi" w:hAnsiTheme="majorHAnsi" w:cstheme="majorHAnsi"/>
          <w:sz w:val="8"/>
          <w:szCs w:val="14"/>
        </w:rPr>
        <w:t xml:space="preserve">This </w:t>
      </w:r>
      <w:proofErr w:type="spellStart"/>
      <w:r w:rsidRPr="00FC0CAE">
        <w:rPr>
          <w:rFonts w:asciiTheme="majorHAnsi" w:hAnsiTheme="majorHAnsi" w:cstheme="majorHAnsi"/>
          <w:sz w:val="8"/>
          <w:szCs w:val="14"/>
        </w:rPr>
        <w:t>unbrave</w:t>
      </w:r>
      <w:proofErr w:type="spellEnd"/>
      <w:r w:rsidRPr="00FC0CAE">
        <w:rPr>
          <w:rFonts w:asciiTheme="majorHAnsi" w:hAnsiTheme="majorHAnsi" w:cstheme="majorHAnsi"/>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FC0CAE">
        <w:rPr>
          <w:rFonts w:asciiTheme="majorHAnsi" w:hAnsiTheme="majorHAnsi" w:cstheme="majorHAnsi"/>
          <w:sz w:val="8"/>
          <w:szCs w:val="14"/>
        </w:rPr>
        <w:t>Summers’</w:t>
      </w:r>
      <w:proofErr w:type="gramEnd"/>
      <w:r w:rsidRPr="00FC0CAE">
        <w:rPr>
          <w:rFonts w:asciiTheme="majorHAnsi" w:hAnsiTheme="majorHAnsi" w:cstheme="majorHAnsi"/>
          <w:sz w:val="8"/>
          <w:szCs w:val="14"/>
        </w:rPr>
        <w:t xml:space="preserve"> ideas, explains:</w:t>
      </w:r>
    </w:p>
    <w:p w14:paraId="6E128121" w14:textId="77777777" w:rsidR="000D6261" w:rsidRPr="00FC0CAE" w:rsidRDefault="000D6261" w:rsidP="000D6261">
      <w:pPr>
        <w:ind w:left="720"/>
        <w:rPr>
          <w:rFonts w:asciiTheme="majorHAnsi" w:hAnsiTheme="majorHAnsi" w:cstheme="majorHAnsi"/>
          <w:sz w:val="8"/>
          <w:szCs w:val="14"/>
        </w:rPr>
      </w:pPr>
      <w:r w:rsidRPr="00FC0CAE">
        <w:rPr>
          <w:rFonts w:asciiTheme="majorHAnsi" w:hAnsiTheme="majorHAnsi" w:cstheme="majorHAnsi"/>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56F0B770" w14:textId="77777777" w:rsidR="000D6261" w:rsidRPr="00FC0CAE" w:rsidRDefault="000D6261" w:rsidP="000D6261">
      <w:pPr>
        <w:ind w:left="720"/>
        <w:rPr>
          <w:rFonts w:asciiTheme="majorHAnsi" w:hAnsiTheme="majorHAnsi" w:cstheme="majorHAnsi"/>
          <w:sz w:val="8"/>
          <w:szCs w:val="14"/>
        </w:rPr>
      </w:pPr>
      <w:r w:rsidRPr="00FC0CAE">
        <w:rPr>
          <w:rFonts w:asciiTheme="majorHAnsi" w:hAnsiTheme="majorHAnsi" w:cstheme="majorHAnsi"/>
          <w:sz w:val="8"/>
          <w:szCs w:val="14"/>
        </w:rPr>
        <w:t>Other factors that make investors similarly pessimistic include rising global inequality and the slowdown in productivity growth…</w:t>
      </w:r>
    </w:p>
    <w:p w14:paraId="6BBA259E" w14:textId="77777777" w:rsidR="000D6261" w:rsidRPr="00FC0CAE" w:rsidRDefault="000D6261" w:rsidP="000D6261">
      <w:pPr>
        <w:ind w:left="720"/>
        <w:rPr>
          <w:rFonts w:asciiTheme="majorHAnsi" w:hAnsiTheme="majorHAnsi" w:cstheme="majorHAnsi"/>
          <w:sz w:val="8"/>
          <w:szCs w:val="14"/>
        </w:rPr>
      </w:pPr>
      <w:r w:rsidRPr="00FC0CAE">
        <w:rPr>
          <w:rFonts w:asciiTheme="majorHAnsi" w:hAnsiTheme="majorHAnsi" w:cstheme="majorHAnsi"/>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5F4207BF" w14:textId="77777777" w:rsidR="000D6261" w:rsidRPr="00FC0CAE" w:rsidRDefault="000D6261" w:rsidP="000D6261">
      <w:pPr>
        <w:ind w:left="720"/>
        <w:rPr>
          <w:rFonts w:asciiTheme="majorHAnsi" w:hAnsiTheme="majorHAnsi" w:cstheme="majorHAnsi"/>
          <w:sz w:val="8"/>
          <w:szCs w:val="14"/>
        </w:rPr>
      </w:pPr>
      <w:r w:rsidRPr="00FC0CAE">
        <w:rPr>
          <w:rFonts w:asciiTheme="majorHAnsi" w:hAnsiTheme="majorHAnsi" w:cstheme="majorHAnsi"/>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03301337" w14:textId="77777777" w:rsidR="000D6261" w:rsidRPr="00FC0CAE" w:rsidRDefault="000D6261" w:rsidP="000D6261">
      <w:pPr>
        <w:ind w:left="720"/>
        <w:rPr>
          <w:rFonts w:asciiTheme="majorHAnsi" w:hAnsiTheme="majorHAnsi" w:cstheme="majorHAnsi"/>
          <w:sz w:val="8"/>
          <w:szCs w:val="14"/>
        </w:rPr>
      </w:pPr>
      <w:r w:rsidRPr="00FC0CAE">
        <w:rPr>
          <w:rFonts w:asciiTheme="majorHAnsi" w:hAnsiTheme="majorHAnsi" w:cstheme="majorHAnsi"/>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665DDCE0" w14:textId="77777777" w:rsidR="000D6261" w:rsidRPr="00FC0CAE" w:rsidRDefault="000D6261" w:rsidP="000D6261">
      <w:pPr>
        <w:rPr>
          <w:rFonts w:asciiTheme="majorHAnsi" w:hAnsiTheme="majorHAnsi" w:cstheme="majorHAnsi"/>
          <w:sz w:val="8"/>
          <w:szCs w:val="14"/>
        </w:rPr>
      </w:pPr>
      <w:r w:rsidRPr="00FC0CAE">
        <w:rPr>
          <w:rFonts w:asciiTheme="majorHAnsi" w:hAnsiTheme="majorHAnsi" w:cstheme="majorHAnsi"/>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39EF6A8C" w14:textId="77777777" w:rsidR="000D6261" w:rsidRPr="00FC0CAE" w:rsidRDefault="000D6261" w:rsidP="000D6261">
      <w:pPr>
        <w:rPr>
          <w:rFonts w:asciiTheme="majorHAnsi" w:hAnsiTheme="majorHAnsi" w:cstheme="majorHAnsi"/>
          <w:sz w:val="8"/>
          <w:szCs w:val="14"/>
        </w:rPr>
      </w:pPr>
      <w:r w:rsidRPr="00FC0CAE">
        <w:rPr>
          <w:rFonts w:asciiTheme="majorHAnsi" w:hAnsiTheme="majorHAnsi" w:cstheme="majorHAnsi"/>
          <w:sz w:val="8"/>
          <w:szCs w:val="14"/>
        </w:rPr>
        <w:t>Illiberal Globalization</w:t>
      </w:r>
    </w:p>
    <w:p w14:paraId="30D7604A" w14:textId="77777777" w:rsidR="000D6261" w:rsidRPr="00FC0CAE" w:rsidRDefault="000D6261" w:rsidP="000D6261">
      <w:pPr>
        <w:rPr>
          <w:rFonts w:asciiTheme="majorHAnsi" w:hAnsiTheme="majorHAnsi" w:cstheme="majorHAnsi"/>
          <w:sz w:val="8"/>
          <w:szCs w:val="14"/>
        </w:rPr>
      </w:pPr>
      <w:r w:rsidRPr="00FC0CAE">
        <w:rPr>
          <w:rFonts w:asciiTheme="majorHAnsi" w:hAnsiTheme="majorHAnsi" w:cstheme="majorHAnsi"/>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5195D225" w14:textId="77777777" w:rsidR="000D6261" w:rsidRPr="00FC0CAE" w:rsidRDefault="000D6261" w:rsidP="000D6261">
      <w:pPr>
        <w:rPr>
          <w:rFonts w:asciiTheme="majorHAnsi" w:hAnsiTheme="majorHAnsi" w:cstheme="majorHAnsi"/>
          <w:sz w:val="16"/>
          <w:szCs w:val="20"/>
        </w:rPr>
      </w:pPr>
      <w:r w:rsidRPr="00FC0CAE">
        <w:rPr>
          <w:rFonts w:asciiTheme="majorHAnsi" w:hAnsiTheme="majorHAnsi" w:cstheme="majorHAnsi"/>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FC0CAE">
        <w:rPr>
          <w:rStyle w:val="StyleUnderline"/>
          <w:rFonts w:asciiTheme="majorHAnsi" w:hAnsiTheme="majorHAnsi" w:cstheme="majorHAnsi"/>
          <w:szCs w:val="20"/>
        </w:rPr>
        <w:t xml:space="preserve">The increasing </w:t>
      </w:r>
      <w:r w:rsidRPr="00FC0CAE">
        <w:rPr>
          <w:rStyle w:val="StyleUnderline"/>
          <w:rFonts w:asciiTheme="majorHAnsi" w:hAnsiTheme="majorHAnsi" w:cstheme="majorHAnsi"/>
          <w:szCs w:val="20"/>
        </w:rPr>
        <w:lastRenderedPageBreak/>
        <w:t xml:space="preserve">interaction across national boundaries that </w:t>
      </w:r>
      <w:r w:rsidRPr="00FC0CAE">
        <w:rPr>
          <w:rStyle w:val="StyleUnderline"/>
          <w:rFonts w:asciiTheme="majorHAnsi" w:hAnsiTheme="majorHAnsi" w:cstheme="majorHAnsi"/>
          <w:szCs w:val="20"/>
          <w:highlight w:val="cyan"/>
        </w:rPr>
        <w:t>globalization</w:t>
      </w:r>
      <w:r w:rsidRPr="00FC0CAE">
        <w:rPr>
          <w:rStyle w:val="StyleUnderline"/>
          <w:rFonts w:asciiTheme="majorHAnsi" w:hAnsiTheme="majorHAnsi" w:cstheme="majorHAnsi"/>
          <w:szCs w:val="20"/>
        </w:rPr>
        <w:t xml:space="preserve"> entails, now </w:t>
      </w:r>
      <w:r w:rsidRPr="00FC0CAE">
        <w:rPr>
          <w:rStyle w:val="StyleUnderline"/>
          <w:rFonts w:asciiTheme="majorHAnsi" w:hAnsiTheme="majorHAnsi" w:cstheme="majorHAnsi"/>
          <w:szCs w:val="20"/>
          <w:highlight w:val="cyan"/>
        </w:rPr>
        <w:t>produces</w:t>
      </w:r>
      <w:r w:rsidRPr="00FC0CAE">
        <w:rPr>
          <w:rStyle w:val="StyleUnderline"/>
          <w:rFonts w:asciiTheme="majorHAnsi" w:hAnsiTheme="majorHAnsi" w:cstheme="majorHAnsi"/>
          <w:szCs w:val="20"/>
        </w:rPr>
        <w:t xml:space="preserve"> not </w:t>
      </w:r>
      <w:r w:rsidRPr="00FC0CAE">
        <w:rPr>
          <w:rStyle w:val="Emphasis"/>
          <w:rFonts w:asciiTheme="majorHAnsi" w:hAnsiTheme="majorHAnsi" w:cstheme="majorHAnsi"/>
        </w:rPr>
        <w:t>harmonization</w:t>
      </w:r>
      <w:r w:rsidRPr="00FC0CAE">
        <w:rPr>
          <w:rStyle w:val="StyleUnderline"/>
          <w:rFonts w:asciiTheme="majorHAnsi" w:hAnsiTheme="majorHAnsi" w:cstheme="majorHAnsi"/>
          <w:szCs w:val="20"/>
        </w:rPr>
        <w:t xml:space="preserve"> and cooperation, but </w:t>
      </w:r>
      <w:r w:rsidRPr="00FC0CAE">
        <w:rPr>
          <w:rStyle w:val="Emphasis"/>
          <w:rFonts w:asciiTheme="majorHAnsi" w:hAnsiTheme="majorHAnsi" w:cstheme="majorHAnsi"/>
          <w:highlight w:val="cyan"/>
        </w:rPr>
        <w:t>friction</w:t>
      </w:r>
      <w:r w:rsidRPr="00FC0CAE">
        <w:rPr>
          <w:rStyle w:val="StyleUnderline"/>
          <w:rFonts w:asciiTheme="majorHAnsi" w:hAnsiTheme="majorHAnsi" w:cstheme="majorHAnsi"/>
          <w:szCs w:val="20"/>
        </w:rPr>
        <w:t xml:space="preserve"> and </w:t>
      </w:r>
      <w:r w:rsidRPr="00FC0CAE">
        <w:rPr>
          <w:rStyle w:val="Emphasis"/>
          <w:rFonts w:asciiTheme="majorHAnsi" w:hAnsiTheme="majorHAnsi" w:cstheme="majorHAnsi"/>
        </w:rPr>
        <w:t>escalating trade and investment disputes</w:t>
      </w:r>
      <w:r w:rsidRPr="00FC0CAE">
        <w:rPr>
          <w:rFonts w:asciiTheme="majorHAnsi" w:hAnsiTheme="majorHAnsi" w:cstheme="majorHAnsi"/>
          <w:sz w:val="16"/>
          <w:szCs w:val="20"/>
        </w:rPr>
        <w:t>.</w:t>
      </w:r>
      <w:r w:rsidRPr="00FC0CAE">
        <w:rPr>
          <w:rFonts w:asciiTheme="majorHAnsi" w:hAnsiTheme="majorHAnsi" w:cstheme="majorHAnsi"/>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FC0CAE">
        <w:rPr>
          <w:rFonts w:asciiTheme="majorHAnsi" w:hAnsiTheme="majorHAnsi" w:cstheme="majorHAnsi"/>
          <w:sz w:val="12"/>
          <w:szCs w:val="16"/>
        </w:rPr>
        <w:t>Of</w:t>
      </w:r>
      <w:proofErr w:type="gramEnd"/>
      <w:r w:rsidRPr="00FC0CAE">
        <w:rPr>
          <w:rFonts w:asciiTheme="majorHAnsi" w:hAnsiTheme="majorHAnsi" w:cstheme="majorHAnsi"/>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FC0CAE">
        <w:rPr>
          <w:rFonts w:asciiTheme="majorHAnsi" w:hAnsiTheme="majorHAnsi" w:cstheme="majorHAnsi"/>
          <w:sz w:val="12"/>
          <w:szCs w:val="16"/>
        </w:rPr>
        <w:t>automotives</w:t>
      </w:r>
      <w:proofErr w:type="spellEnd"/>
      <w:r w:rsidRPr="00FC0CAE">
        <w:rPr>
          <w:rFonts w:asciiTheme="majorHAnsi" w:hAnsiTheme="majorHAnsi" w:cstheme="majorHAnsi"/>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7BABB86B"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rPr>
        <w:t xml:space="preserve">As such measures </w:t>
      </w:r>
      <w:r w:rsidRPr="00FC0CAE">
        <w:rPr>
          <w:rStyle w:val="Emphasis"/>
          <w:rFonts w:asciiTheme="majorHAnsi" w:hAnsiTheme="majorHAnsi" w:cstheme="majorHAnsi"/>
        </w:rPr>
        <w:t>gain traction</w:t>
      </w:r>
      <w:r w:rsidRPr="00FC0CAE">
        <w:rPr>
          <w:rStyle w:val="StyleUnderline"/>
          <w:rFonts w:asciiTheme="majorHAnsi" w:hAnsiTheme="majorHAnsi" w:cstheme="majorHAnsi"/>
        </w:rPr>
        <w:t xml:space="preserve">, it will </w:t>
      </w:r>
      <w:r w:rsidRPr="00FC0CAE">
        <w:rPr>
          <w:rStyle w:val="Emphasis"/>
          <w:rFonts w:asciiTheme="majorHAnsi" w:hAnsiTheme="majorHAnsi" w:cstheme="majorHAnsi"/>
        </w:rPr>
        <w:t xml:space="preserve">become </w:t>
      </w:r>
      <w:r w:rsidRPr="00FC0CAE">
        <w:rPr>
          <w:rStyle w:val="Emphasis"/>
          <w:rFonts w:asciiTheme="majorHAnsi" w:hAnsiTheme="majorHAnsi" w:cstheme="majorHAnsi"/>
          <w:highlight w:val="cyan"/>
        </w:rPr>
        <w:t>clear</w:t>
      </w:r>
      <w:r w:rsidRPr="00FC0CAE">
        <w:rPr>
          <w:rStyle w:val="StyleUnderline"/>
          <w:rFonts w:asciiTheme="majorHAnsi" w:hAnsiTheme="majorHAnsi" w:cstheme="majorHAnsi"/>
        </w:rPr>
        <w:t xml:space="preserve"> to states</w:t>
      </w:r>
      <w:r w:rsidRPr="00FC0CAE">
        <w:rPr>
          <w:rFonts w:asciiTheme="majorHAnsi" w:hAnsiTheme="majorHAnsi" w:cstheme="majorHAnsi"/>
          <w:sz w:val="16"/>
        </w:rPr>
        <w:t>—and to companies—</w:t>
      </w:r>
      <w:r w:rsidRPr="00FC0CAE">
        <w:rPr>
          <w:rStyle w:val="StyleUnderline"/>
          <w:rFonts w:asciiTheme="majorHAnsi" w:hAnsiTheme="majorHAnsi" w:cstheme="majorHAnsi"/>
        </w:rPr>
        <w:t xml:space="preserve">that a global trading system more responsive to raw power than to law entails </w:t>
      </w:r>
      <w:r w:rsidRPr="00FC0CAE">
        <w:rPr>
          <w:rStyle w:val="Emphasis"/>
          <w:rFonts w:asciiTheme="majorHAnsi" w:hAnsiTheme="majorHAnsi" w:cstheme="majorHAnsi"/>
          <w:highlight w:val="cyan"/>
        </w:rPr>
        <w:t>escalating risk</w:t>
      </w:r>
      <w:r w:rsidRPr="00FC0CAE">
        <w:rPr>
          <w:rStyle w:val="StyleUnderline"/>
          <w:rFonts w:asciiTheme="majorHAnsi" w:hAnsiTheme="majorHAnsi" w:cstheme="majorHAnsi"/>
        </w:rPr>
        <w:t xml:space="preserve"> and diminishing benefits. This will be the </w:t>
      </w:r>
      <w:r w:rsidRPr="00FC0CAE">
        <w:rPr>
          <w:rStyle w:val="Emphasis"/>
          <w:rFonts w:asciiTheme="majorHAnsi" w:hAnsiTheme="majorHAnsi" w:cstheme="majorHAnsi"/>
          <w:highlight w:val="cyan"/>
        </w:rPr>
        <w:t>end of economic globalization</w:t>
      </w:r>
      <w:r w:rsidRPr="00FC0CAE">
        <w:rPr>
          <w:rFonts w:asciiTheme="majorHAnsi" w:hAnsiTheme="majorHAnsi" w:cstheme="majorHAnsi"/>
          <w:sz w:val="16"/>
        </w:rPr>
        <w:t xml:space="preserve">, and its many benefits, as we know it. </w:t>
      </w:r>
      <w:r w:rsidRPr="00FC0CAE">
        <w:rPr>
          <w:rStyle w:val="StyleUnderline"/>
          <w:rFonts w:asciiTheme="majorHAnsi" w:hAnsiTheme="majorHAnsi" w:cstheme="majorHAnsi"/>
        </w:rPr>
        <w:t>It represents</w:t>
      </w:r>
      <w:r w:rsidRPr="00FC0CAE">
        <w:rPr>
          <w:rFonts w:asciiTheme="majorHAnsi" w:hAnsiTheme="majorHAnsi" w:cstheme="majorHAnsi"/>
          <w:sz w:val="16"/>
        </w:rPr>
        <w:t xml:space="preserve"> nothing less than </w:t>
      </w:r>
      <w:r w:rsidRPr="00FC0CAE">
        <w:rPr>
          <w:rStyle w:val="StyleUnderline"/>
          <w:rFonts w:asciiTheme="majorHAnsi" w:hAnsiTheme="majorHAnsi" w:cstheme="majorHAnsi"/>
        </w:rPr>
        <w:t>the subordination of economic globalization</w:t>
      </w:r>
      <w:r w:rsidRPr="00FC0CAE">
        <w:rPr>
          <w:rFonts w:asciiTheme="majorHAnsi" w:hAnsiTheme="majorHAnsi" w:cstheme="majorHAnsi"/>
          <w:sz w:val="16"/>
        </w:rPr>
        <w:t xml:space="preserve">, a system which many thought obeyed its own logic, </w:t>
      </w:r>
      <w:r w:rsidRPr="00FC0CAE">
        <w:rPr>
          <w:rStyle w:val="StyleUnderline"/>
          <w:rFonts w:asciiTheme="majorHAnsi" w:hAnsiTheme="majorHAnsi" w:cstheme="majorHAnsi"/>
        </w:rPr>
        <w:t xml:space="preserve">to an international politics of </w:t>
      </w:r>
      <w:r w:rsidRPr="00FC0CAE">
        <w:rPr>
          <w:rStyle w:val="Emphasis"/>
          <w:rFonts w:asciiTheme="majorHAnsi" w:hAnsiTheme="majorHAnsi" w:cstheme="majorHAnsi"/>
        </w:rPr>
        <w:t>zero-sum power competition</w:t>
      </w:r>
      <w:r w:rsidRPr="00FC0CAE">
        <w:rPr>
          <w:rStyle w:val="StyleUnderline"/>
          <w:rFonts w:asciiTheme="majorHAnsi" w:hAnsiTheme="majorHAnsi" w:cstheme="majorHAnsi"/>
        </w:rPr>
        <w:t xml:space="preserve"> among multiple actors with divergent interests and values</w:t>
      </w:r>
      <w:r w:rsidRPr="00FC0CAE">
        <w:rPr>
          <w:rFonts w:asciiTheme="majorHAnsi" w:hAnsiTheme="majorHAnsi" w:cstheme="majorHAnsi"/>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05CEDF0E"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Economies of scale will shrink, incentivizing less investment, increasing costs and prices, compromising growth, marginalizing countries whose growth and poverty reduction depended on participation in global supply chains. </w:t>
      </w:r>
      <w:r w:rsidRPr="00FC0CAE">
        <w:rPr>
          <w:rStyle w:val="StyleUnderline"/>
          <w:rFonts w:asciiTheme="majorHAnsi" w:hAnsiTheme="majorHAnsi" w:cstheme="majorHAnsi"/>
        </w:rPr>
        <w:t>A world already suffering from excess savings</w:t>
      </w:r>
      <w:r w:rsidRPr="00FC0CAE">
        <w:rPr>
          <w:rFonts w:asciiTheme="majorHAnsi" w:hAnsiTheme="majorHAnsi" w:cstheme="majorHAnsi"/>
          <w:sz w:val="16"/>
        </w:rPr>
        <w:t xml:space="preserve"> (in the corporate sector, among mostly Asian countries) </w:t>
      </w:r>
      <w:r w:rsidRPr="00FC0CAE">
        <w:rPr>
          <w:rStyle w:val="StyleUnderline"/>
          <w:rFonts w:asciiTheme="majorHAnsi" w:hAnsiTheme="majorHAnsi" w:cstheme="majorHAnsi"/>
        </w:rPr>
        <w:t xml:space="preserve">will </w:t>
      </w:r>
      <w:r w:rsidRPr="00FC0CAE">
        <w:rPr>
          <w:rStyle w:val="Emphasis"/>
          <w:rFonts w:asciiTheme="majorHAnsi" w:hAnsiTheme="majorHAnsi" w:cstheme="majorHAnsi"/>
          <w:highlight w:val="cyan"/>
        </w:rPr>
        <w:t>respond</w:t>
      </w:r>
      <w:r w:rsidRPr="00FC0CAE">
        <w:rPr>
          <w:rStyle w:val="StyleUnderline"/>
          <w:rFonts w:asciiTheme="majorHAnsi" w:hAnsiTheme="majorHAnsi" w:cstheme="majorHAnsi"/>
        </w:rPr>
        <w:t xml:space="preserve"> to heightened risk and uncertainty </w:t>
      </w:r>
      <w:r w:rsidRPr="00FC0CAE">
        <w:rPr>
          <w:rStyle w:val="StyleUnderline"/>
          <w:rFonts w:asciiTheme="majorHAnsi" w:hAnsiTheme="majorHAnsi" w:cstheme="majorHAnsi"/>
          <w:highlight w:val="cyan"/>
        </w:rPr>
        <w:t xml:space="preserve">with </w:t>
      </w:r>
      <w:r w:rsidRPr="00FC0CAE">
        <w:rPr>
          <w:rStyle w:val="Emphasis"/>
          <w:rFonts w:asciiTheme="majorHAnsi" w:hAnsiTheme="majorHAnsi" w:cstheme="majorHAnsi"/>
          <w:highlight w:val="cyan"/>
        </w:rPr>
        <w:t>further retrenchment</w:t>
      </w:r>
      <w:r w:rsidRPr="00FC0CAE">
        <w:rPr>
          <w:rFonts w:asciiTheme="majorHAnsi" w:hAnsiTheme="majorHAnsi" w:cstheme="majorHAnsi"/>
          <w:sz w:val="16"/>
        </w:rPr>
        <w:t>. The problem is perfectly captured by Tim Boyle, CEO of Columbia Sportswear, whose supply chain runs through China, reacting to yet another ratcheting up of US tariffs on Chinese imports, most recently on consumer goods:</w:t>
      </w:r>
    </w:p>
    <w:p w14:paraId="6C4FCB10" w14:textId="77777777" w:rsidR="000D6261" w:rsidRPr="00FC0CAE" w:rsidRDefault="000D6261" w:rsidP="000D6261">
      <w:pPr>
        <w:ind w:left="720"/>
        <w:rPr>
          <w:rFonts w:asciiTheme="majorHAnsi" w:hAnsiTheme="majorHAnsi" w:cstheme="majorHAnsi"/>
          <w:sz w:val="16"/>
        </w:rPr>
      </w:pPr>
      <w:r w:rsidRPr="00FC0CAE">
        <w:rPr>
          <w:rFonts w:asciiTheme="majorHAnsi" w:hAnsiTheme="majorHAnsi" w:cstheme="majorHAnsi"/>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4C2E20BE"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rPr>
        <w:t xml:space="preserve">The </w:t>
      </w:r>
      <w:r w:rsidRPr="00FC0CAE">
        <w:rPr>
          <w:rStyle w:val="Emphasis"/>
          <w:rFonts w:asciiTheme="majorHAnsi" w:hAnsiTheme="majorHAnsi" w:cstheme="majorHAnsi"/>
          <w:highlight w:val="cyan"/>
        </w:rPr>
        <w:t>international</w:t>
      </w:r>
      <w:r w:rsidRPr="00FC0CAE">
        <w:rPr>
          <w:rStyle w:val="Emphasis"/>
          <w:rFonts w:asciiTheme="majorHAnsi" w:hAnsiTheme="majorHAnsi" w:cstheme="majorHAnsi"/>
        </w:rPr>
        <w:t xml:space="preserve"> political </w:t>
      </w:r>
      <w:r w:rsidRPr="00FC0CAE">
        <w:rPr>
          <w:rStyle w:val="Emphasis"/>
          <w:rFonts w:asciiTheme="majorHAnsi" w:hAnsiTheme="majorHAnsi" w:cstheme="majorHAnsi"/>
          <w:highlight w:val="cyan"/>
        </w:rPr>
        <w:t>effects</w:t>
      </w:r>
      <w:r w:rsidRPr="00FC0CAE">
        <w:rPr>
          <w:rStyle w:val="StyleUnderline"/>
          <w:rFonts w:asciiTheme="majorHAnsi" w:hAnsiTheme="majorHAnsi" w:cstheme="majorHAnsi"/>
        </w:rPr>
        <w:t xml:space="preserve"> will be equally </w:t>
      </w:r>
      <w:r w:rsidRPr="00FC0CAE">
        <w:rPr>
          <w:rStyle w:val="Emphasis"/>
          <w:rFonts w:asciiTheme="majorHAnsi" w:hAnsiTheme="majorHAnsi" w:cstheme="majorHAnsi"/>
          <w:highlight w:val="cyan"/>
        </w:rPr>
        <w:t>damaging</w:t>
      </w:r>
      <w:r w:rsidRPr="00FC0CAE">
        <w:rPr>
          <w:rStyle w:val="StyleUnderline"/>
          <w:rFonts w:asciiTheme="majorHAnsi" w:hAnsiTheme="majorHAnsi" w:cstheme="majorHAnsi"/>
        </w:rPr>
        <w:t>. The</w:t>
      </w:r>
      <w:r w:rsidRPr="00FC0CAE">
        <w:rPr>
          <w:rFonts w:asciiTheme="majorHAnsi" w:hAnsiTheme="majorHAnsi" w:cstheme="majorHAnsi"/>
          <w:sz w:val="16"/>
        </w:rPr>
        <w:t xml:space="preserve"> four </w:t>
      </w:r>
      <w:r w:rsidRPr="00FC0CAE">
        <w:rPr>
          <w:rStyle w:val="StyleUnderline"/>
          <w:rFonts w:asciiTheme="majorHAnsi" w:hAnsiTheme="majorHAnsi" w:cstheme="majorHAnsi"/>
        </w:rPr>
        <w:t xml:space="preserve">structural forces act on each other to produce the </w:t>
      </w:r>
      <w:r w:rsidRPr="00FC0CAE">
        <w:rPr>
          <w:rStyle w:val="Emphasis"/>
          <w:rFonts w:asciiTheme="majorHAnsi" w:hAnsiTheme="majorHAnsi" w:cstheme="majorHAnsi"/>
        </w:rPr>
        <w:t>more dangerous</w:t>
      </w:r>
      <w:r w:rsidRPr="00FC0CAE">
        <w:rPr>
          <w:rFonts w:asciiTheme="majorHAnsi" w:hAnsiTheme="majorHAnsi" w:cstheme="majorHAnsi"/>
          <w:sz w:val="16"/>
        </w:rPr>
        <w:t xml:space="preserve">, less prosperous </w:t>
      </w:r>
      <w:r w:rsidRPr="00FC0CAE">
        <w:rPr>
          <w:rStyle w:val="Emphasis"/>
          <w:rFonts w:asciiTheme="majorHAnsi" w:hAnsiTheme="majorHAnsi" w:cstheme="majorHAnsi"/>
        </w:rPr>
        <w:t>world</w:t>
      </w:r>
      <w:r w:rsidRPr="00FC0CAE">
        <w:rPr>
          <w:rStyle w:val="StyleUnderline"/>
          <w:rFonts w:asciiTheme="majorHAnsi" w:hAnsiTheme="majorHAnsi" w:cstheme="majorHAnsi"/>
        </w:rPr>
        <w:t xml:space="preserve"> projected here. Illiberal globalization represents geopolitical conflict by</w:t>
      </w:r>
      <w:r w:rsidRPr="00FC0CAE">
        <w:rPr>
          <w:rFonts w:asciiTheme="majorHAnsi" w:hAnsiTheme="majorHAnsi" w:cstheme="majorHAnsi"/>
          <w:sz w:val="16"/>
        </w:rPr>
        <w:t xml:space="preserve"> (at first) </w:t>
      </w:r>
      <w:r w:rsidRPr="00FC0CAE">
        <w:rPr>
          <w:rStyle w:val="StyleUnderline"/>
          <w:rFonts w:asciiTheme="majorHAnsi" w:hAnsiTheme="majorHAnsi" w:cstheme="majorHAnsi"/>
        </w:rPr>
        <w:t xml:space="preserve">physically non-kinetic means. It arises from </w:t>
      </w:r>
      <w:r w:rsidRPr="00FC0CAE">
        <w:rPr>
          <w:rStyle w:val="Emphasis"/>
          <w:rFonts w:asciiTheme="majorHAnsi" w:hAnsiTheme="majorHAnsi" w:cstheme="majorHAnsi"/>
          <w:highlight w:val="cyan"/>
        </w:rPr>
        <w:t>intensifying competition</w:t>
      </w:r>
      <w:r w:rsidRPr="00FC0CAE">
        <w:rPr>
          <w:rStyle w:val="StyleUnderline"/>
          <w:rFonts w:asciiTheme="majorHAnsi" w:hAnsiTheme="majorHAnsi" w:cstheme="majorHAnsi"/>
        </w:rPr>
        <w:t xml:space="preserve"> among powerful states with divergent interests and identities</w:t>
      </w:r>
      <w:r w:rsidRPr="00FC0CAE">
        <w:rPr>
          <w:rFonts w:asciiTheme="majorHAnsi" w:hAnsiTheme="majorHAnsi" w:cstheme="majorHAnsi"/>
          <w:sz w:val="16"/>
        </w:rPr>
        <w:t xml:space="preserve">, but in its effects drives down growth </w:t>
      </w:r>
      <w:r w:rsidRPr="00FC0CAE">
        <w:rPr>
          <w:rStyle w:val="StyleUnderline"/>
          <w:rFonts w:asciiTheme="majorHAnsi" w:hAnsiTheme="majorHAnsi" w:cstheme="majorHAnsi"/>
        </w:rPr>
        <w:t xml:space="preserve">and </w:t>
      </w:r>
      <w:r w:rsidRPr="00FC0CAE">
        <w:rPr>
          <w:rStyle w:val="Emphasis"/>
          <w:rFonts w:asciiTheme="majorHAnsi" w:hAnsiTheme="majorHAnsi" w:cstheme="majorHAnsi"/>
          <w:highlight w:val="cyan"/>
        </w:rPr>
        <w:t>fuels</w:t>
      </w:r>
      <w:r w:rsidRPr="00FC0CAE">
        <w:rPr>
          <w:rStyle w:val="Emphasis"/>
          <w:rFonts w:asciiTheme="majorHAnsi" w:hAnsiTheme="majorHAnsi" w:cstheme="majorHAnsi"/>
        </w:rPr>
        <w:t xml:space="preserve"> increased nationalism/</w:t>
      </w:r>
      <w:r w:rsidRPr="00FC0CAE">
        <w:rPr>
          <w:rStyle w:val="Emphasis"/>
          <w:rFonts w:asciiTheme="majorHAnsi" w:hAnsiTheme="majorHAnsi" w:cstheme="majorHAnsi"/>
          <w:highlight w:val="cyan"/>
        </w:rPr>
        <w:t>populism</w:t>
      </w:r>
      <w:r w:rsidRPr="00FC0CAE">
        <w:rPr>
          <w:rStyle w:val="StyleUnderline"/>
          <w:rFonts w:asciiTheme="majorHAnsi" w:hAnsiTheme="majorHAnsi" w:cstheme="majorHAnsi"/>
        </w:rPr>
        <w:t xml:space="preserve">, which further </w:t>
      </w:r>
      <w:r w:rsidRPr="00FC0CAE">
        <w:rPr>
          <w:rStyle w:val="Emphasis"/>
          <w:rFonts w:asciiTheme="majorHAnsi" w:hAnsiTheme="majorHAnsi" w:cstheme="majorHAnsi"/>
          <w:highlight w:val="cyan"/>
        </w:rPr>
        <w:t>contributes to conflict</w:t>
      </w:r>
      <w:r w:rsidRPr="00FC0CAE">
        <w:rPr>
          <w:rFonts w:asciiTheme="majorHAnsi" w:hAnsiTheme="majorHAnsi" w:cstheme="majorHAnsi"/>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FC0CAE">
        <w:rPr>
          <w:rFonts w:asciiTheme="majorHAnsi" w:hAnsiTheme="majorHAnsi" w:cstheme="majorHAnsi"/>
          <w:sz w:val="16"/>
        </w:rPr>
        <w:t>Drezner</w:t>
      </w:r>
      <w:proofErr w:type="spellEnd"/>
      <w:r w:rsidRPr="00FC0CAE">
        <w:rPr>
          <w:rFonts w:asciiTheme="majorHAnsi" w:hAnsiTheme="majorHAnsi" w:cstheme="majorHAnsi"/>
          <w:sz w:val="16"/>
        </w:rPr>
        <w:t xml:space="preserve">, argued in an important May 2019 piece in Reason, titled “Will Today’s </w:t>
      </w:r>
      <w:r w:rsidRPr="00FC0CAE">
        <w:rPr>
          <w:rStyle w:val="StyleUnderline"/>
          <w:rFonts w:asciiTheme="majorHAnsi" w:hAnsiTheme="majorHAnsi" w:cstheme="majorHAnsi"/>
        </w:rPr>
        <w:t xml:space="preserve">Global </w:t>
      </w:r>
      <w:r w:rsidRPr="00FC0CAE">
        <w:rPr>
          <w:rStyle w:val="StyleUnderline"/>
          <w:rFonts w:asciiTheme="majorHAnsi" w:hAnsiTheme="majorHAnsi" w:cstheme="majorHAnsi"/>
          <w:highlight w:val="cyan"/>
        </w:rPr>
        <w:t xml:space="preserve">Trade Wars Lead to </w:t>
      </w:r>
      <w:r w:rsidRPr="00FC0CAE">
        <w:rPr>
          <w:rStyle w:val="Emphasis"/>
          <w:rFonts w:asciiTheme="majorHAnsi" w:hAnsiTheme="majorHAnsi" w:cstheme="majorHAnsi"/>
          <w:sz w:val="24"/>
          <w:szCs w:val="26"/>
          <w:highlight w:val="cyan"/>
        </w:rPr>
        <w:t>World War Three</w:t>
      </w:r>
      <w:r w:rsidRPr="00FC0CAE">
        <w:rPr>
          <w:rFonts w:asciiTheme="majorHAnsi" w:hAnsiTheme="majorHAnsi" w:cstheme="majorHAnsi"/>
          <w:sz w:val="16"/>
        </w:rPr>
        <w:t>,”21 which examines the pre- World War I period of heightened trade conflict, its contribution to the disaster that followed, and its parallels to the present:</w:t>
      </w:r>
    </w:p>
    <w:p w14:paraId="20AB03A6"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rPr>
        <w:t>Before the First World War started, powers</w:t>
      </w:r>
      <w:r w:rsidRPr="00FC0CAE">
        <w:rPr>
          <w:rFonts w:asciiTheme="majorHAnsi" w:hAnsiTheme="majorHAnsi" w:cstheme="majorHAnsi"/>
          <w:sz w:val="16"/>
        </w:rPr>
        <w:t xml:space="preserve"> great and small </w:t>
      </w:r>
      <w:r w:rsidRPr="00FC0CAE">
        <w:rPr>
          <w:rStyle w:val="StyleUnderline"/>
          <w:rFonts w:asciiTheme="majorHAnsi" w:hAnsiTheme="majorHAnsi" w:cstheme="majorHAnsi"/>
        </w:rPr>
        <w:t>took a variety of steps to thwart</w:t>
      </w:r>
      <w:r w:rsidRPr="00FC0CAE">
        <w:rPr>
          <w:rFonts w:asciiTheme="majorHAnsi" w:hAnsiTheme="majorHAnsi" w:cstheme="majorHAnsi"/>
          <w:sz w:val="16"/>
        </w:rPr>
        <w:t xml:space="preserve"> the </w:t>
      </w:r>
      <w:r w:rsidRPr="00FC0CAE">
        <w:rPr>
          <w:rStyle w:val="StyleUnderline"/>
          <w:rFonts w:asciiTheme="majorHAnsi" w:hAnsiTheme="majorHAnsi" w:cstheme="majorHAnsi"/>
        </w:rPr>
        <w:t>globalization</w:t>
      </w:r>
      <w:r w:rsidRPr="00FC0CAE">
        <w:rPr>
          <w:rFonts w:asciiTheme="majorHAnsi" w:hAnsiTheme="majorHAnsi" w:cstheme="majorHAnsi"/>
          <w:sz w:val="16"/>
        </w:rPr>
        <w:t xml:space="preserve"> of the 19th century. Each of these steps made it easier for the key combatants to conceive of a general war. </w:t>
      </w:r>
      <w:r w:rsidRPr="00FC0CAE">
        <w:rPr>
          <w:rStyle w:val="StyleUnderline"/>
          <w:rFonts w:asciiTheme="majorHAnsi" w:hAnsiTheme="majorHAnsi" w:cstheme="majorHAnsi"/>
        </w:rPr>
        <w:t xml:space="preserve">We are beginning to see a similar approach to the globalization of the 21st century. One by one, the </w:t>
      </w:r>
      <w:r w:rsidRPr="00FC0CAE">
        <w:rPr>
          <w:rStyle w:val="Emphasis"/>
          <w:rFonts w:asciiTheme="majorHAnsi" w:hAnsiTheme="majorHAnsi" w:cstheme="majorHAnsi"/>
          <w:highlight w:val="cyan"/>
        </w:rPr>
        <w:t>economic constraints</w:t>
      </w:r>
      <w:r w:rsidRPr="00FC0CAE">
        <w:rPr>
          <w:rStyle w:val="StyleUnderline"/>
          <w:rFonts w:asciiTheme="majorHAnsi" w:hAnsiTheme="majorHAnsi" w:cstheme="majorHAnsi"/>
          <w:highlight w:val="cyan"/>
        </w:rPr>
        <w:t xml:space="preserve"> on </w:t>
      </w:r>
      <w:r w:rsidRPr="00FC0CAE">
        <w:rPr>
          <w:rStyle w:val="Emphasis"/>
          <w:rFonts w:asciiTheme="majorHAnsi" w:hAnsiTheme="majorHAnsi" w:cstheme="majorHAnsi"/>
          <w:highlight w:val="cyan"/>
        </w:rPr>
        <w:t>military aggression</w:t>
      </w:r>
      <w:r w:rsidRPr="00FC0CAE">
        <w:rPr>
          <w:rStyle w:val="StyleUnderline"/>
          <w:rFonts w:asciiTheme="majorHAnsi" w:hAnsiTheme="majorHAnsi" w:cstheme="majorHAnsi"/>
          <w:highlight w:val="cyan"/>
        </w:rPr>
        <w:t xml:space="preserve"> </w:t>
      </w:r>
      <w:r w:rsidRPr="00FC0CAE">
        <w:rPr>
          <w:rStyle w:val="StyleUnderline"/>
          <w:rFonts w:asciiTheme="majorHAnsi" w:hAnsiTheme="majorHAnsi" w:cstheme="majorHAnsi"/>
        </w:rPr>
        <w:t xml:space="preserve">are </w:t>
      </w:r>
      <w:r w:rsidRPr="00FC0CAE">
        <w:rPr>
          <w:rStyle w:val="Emphasis"/>
          <w:rFonts w:asciiTheme="majorHAnsi" w:hAnsiTheme="majorHAnsi" w:cstheme="majorHAnsi"/>
          <w:highlight w:val="cyan"/>
        </w:rPr>
        <w:t>erod</w:t>
      </w:r>
      <w:r w:rsidRPr="00FC0CAE">
        <w:rPr>
          <w:rStyle w:val="Emphasis"/>
          <w:rFonts w:asciiTheme="majorHAnsi" w:hAnsiTheme="majorHAnsi" w:cstheme="majorHAnsi"/>
        </w:rPr>
        <w:t>ing</w:t>
      </w:r>
      <w:r w:rsidRPr="00FC0CAE">
        <w:rPr>
          <w:rFonts w:asciiTheme="majorHAnsi" w:hAnsiTheme="majorHAnsi" w:cstheme="majorHAnsi"/>
          <w:sz w:val="16"/>
        </w:rPr>
        <w:t>. And too many have forgotten—or never knew—how this played out a century ago.</w:t>
      </w:r>
    </w:p>
    <w:p w14:paraId="5BB7BCFD"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32DA0CE7"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lastRenderedPageBreak/>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w:t>
      </w:r>
      <w:r w:rsidRPr="00FC0CAE">
        <w:rPr>
          <w:rFonts w:asciiTheme="majorHAnsi" w:hAnsiTheme="majorHAnsi" w:cstheme="majorHAnsi"/>
          <w:sz w:val="16"/>
          <w:highlight w:val="cyan"/>
        </w:rPr>
        <w:t xml:space="preserve">, </w:t>
      </w:r>
      <w:r w:rsidRPr="00FC0CAE">
        <w:rPr>
          <w:rStyle w:val="Emphasis"/>
          <w:rFonts w:asciiTheme="majorHAnsi" w:hAnsiTheme="majorHAnsi" w:cstheme="majorHAnsi"/>
          <w:highlight w:val="cyan"/>
        </w:rPr>
        <w:t>trade wars</w:t>
      </w:r>
      <w:r w:rsidRPr="00FC0CAE">
        <w:rPr>
          <w:rFonts w:asciiTheme="majorHAnsi" w:hAnsiTheme="majorHAnsi" w:cstheme="majorHAnsi"/>
          <w:sz w:val="16"/>
          <w:highlight w:val="cyan"/>
        </w:rPr>
        <w:t>,</w:t>
      </w:r>
      <w:r w:rsidRPr="00FC0CAE">
        <w:rPr>
          <w:rFonts w:asciiTheme="majorHAnsi" w:hAnsiTheme="majorHAnsi" w:cstheme="majorHAnsi"/>
          <w:sz w:val="16"/>
        </w:rPr>
        <w:t xml:space="preserve"> and currency conflicts that preceded 1914 </w:t>
      </w:r>
      <w:r w:rsidRPr="00FC0CAE">
        <w:rPr>
          <w:rStyle w:val="StyleUnderline"/>
          <w:rFonts w:asciiTheme="majorHAnsi" w:hAnsiTheme="majorHAnsi" w:cstheme="majorHAnsi"/>
        </w:rPr>
        <w:t xml:space="preserve">were </w:t>
      </w:r>
      <w:r w:rsidRPr="00FC0CAE">
        <w:rPr>
          <w:rStyle w:val="Emphasis"/>
          <w:rFonts w:asciiTheme="majorHAnsi" w:hAnsiTheme="majorHAnsi" w:cstheme="majorHAnsi"/>
          <w:highlight w:val="cyan"/>
        </w:rPr>
        <w:t>harbingers</w:t>
      </w:r>
      <w:r w:rsidRPr="00FC0CAE">
        <w:rPr>
          <w:rStyle w:val="StyleUnderline"/>
          <w:rFonts w:asciiTheme="majorHAnsi" w:hAnsiTheme="majorHAnsi" w:cstheme="majorHAnsi"/>
          <w:highlight w:val="cyan"/>
        </w:rPr>
        <w:t xml:space="preserve"> of</w:t>
      </w:r>
      <w:r w:rsidRPr="00FC0CAE">
        <w:rPr>
          <w:rFonts w:asciiTheme="majorHAnsi" w:hAnsiTheme="majorHAnsi" w:cstheme="majorHAnsi"/>
          <w:sz w:val="16"/>
        </w:rPr>
        <w:t xml:space="preserve"> the </w:t>
      </w:r>
      <w:r w:rsidRPr="00FC0CAE">
        <w:rPr>
          <w:rStyle w:val="StyleUnderline"/>
          <w:rFonts w:asciiTheme="majorHAnsi" w:hAnsiTheme="majorHAnsi" w:cstheme="majorHAnsi"/>
          <w:highlight w:val="cyan"/>
        </w:rPr>
        <w:t>devastation</w:t>
      </w:r>
      <w:r w:rsidRPr="00FC0CAE">
        <w:rPr>
          <w:rFonts w:asciiTheme="majorHAnsi" w:hAnsiTheme="majorHAnsi" w:cstheme="majorHAnsi"/>
          <w:sz w:val="16"/>
        </w:rPr>
        <w:t xml:space="preserve"> to come. European governments did not necessarily want to ignite a war among the great powers. </w:t>
      </w:r>
      <w:r w:rsidRPr="00FC0CAE">
        <w:rPr>
          <w:rStyle w:val="StyleUnderline"/>
          <w:rFonts w:asciiTheme="majorHAnsi" w:hAnsiTheme="majorHAnsi" w:cstheme="majorHAnsi"/>
        </w:rPr>
        <w:t xml:space="preserve">By </w:t>
      </w:r>
      <w:r w:rsidRPr="00FC0CAE">
        <w:rPr>
          <w:rStyle w:val="StyleUnderline"/>
          <w:rFonts w:asciiTheme="majorHAnsi" w:hAnsiTheme="majorHAnsi" w:cstheme="majorHAnsi"/>
          <w:highlight w:val="cyan"/>
        </w:rPr>
        <w:t>reduc</w:t>
      </w:r>
      <w:r w:rsidRPr="00FC0CAE">
        <w:rPr>
          <w:rStyle w:val="StyleUnderline"/>
          <w:rFonts w:asciiTheme="majorHAnsi" w:hAnsiTheme="majorHAnsi" w:cstheme="majorHAnsi"/>
        </w:rPr>
        <w:t>ing</w:t>
      </w:r>
      <w:r w:rsidRPr="00FC0CAE">
        <w:rPr>
          <w:rFonts w:asciiTheme="majorHAnsi" w:hAnsiTheme="majorHAnsi" w:cstheme="majorHAnsi"/>
          <w:sz w:val="16"/>
        </w:rPr>
        <w:t xml:space="preserve"> their </w:t>
      </w:r>
      <w:r w:rsidRPr="00FC0CAE">
        <w:rPr>
          <w:rStyle w:val="StyleUnderline"/>
          <w:rFonts w:asciiTheme="majorHAnsi" w:hAnsiTheme="majorHAnsi" w:cstheme="majorHAnsi"/>
          <w:highlight w:val="cyan"/>
        </w:rPr>
        <w:t>interdependence</w:t>
      </w:r>
      <w:r w:rsidRPr="00FC0CAE">
        <w:rPr>
          <w:rFonts w:asciiTheme="majorHAnsi" w:hAnsiTheme="majorHAnsi" w:cstheme="majorHAnsi"/>
          <w:sz w:val="16"/>
        </w:rPr>
        <w:t xml:space="preserve">, however, </w:t>
      </w:r>
      <w:r w:rsidRPr="00FC0CAE">
        <w:rPr>
          <w:rStyle w:val="StyleUnderline"/>
          <w:rFonts w:asciiTheme="majorHAnsi" w:hAnsiTheme="majorHAnsi" w:cstheme="majorHAnsi"/>
        </w:rPr>
        <w:t>they made that option conceivable</w:t>
      </w:r>
      <w:r w:rsidRPr="00FC0CAE">
        <w:rPr>
          <w:rFonts w:asciiTheme="majorHAnsi" w:hAnsiTheme="majorHAnsi" w:cstheme="majorHAnsi"/>
          <w:sz w:val="16"/>
        </w:rPr>
        <w:t>.</w:t>
      </w:r>
    </w:p>
    <w:p w14:paraId="722DCF55"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…the backlash to globalization that preceded the Great War seems to be reprised in the current moment. Indeed, there are ways in which </w:t>
      </w:r>
      <w:r w:rsidRPr="00FC0CAE">
        <w:rPr>
          <w:rStyle w:val="StyleUnderline"/>
          <w:rFonts w:asciiTheme="majorHAnsi" w:hAnsiTheme="majorHAnsi" w:cstheme="majorHAnsi"/>
        </w:rPr>
        <w:t xml:space="preserve">the </w:t>
      </w:r>
      <w:r w:rsidRPr="00FC0CAE">
        <w:rPr>
          <w:rStyle w:val="Emphasis"/>
          <w:rFonts w:asciiTheme="majorHAnsi" w:hAnsiTheme="majorHAnsi" w:cstheme="majorHAnsi"/>
        </w:rPr>
        <w:t>current moment</w:t>
      </w:r>
      <w:r w:rsidRPr="00FC0CAE">
        <w:rPr>
          <w:rStyle w:val="StyleUnderline"/>
          <w:rFonts w:asciiTheme="majorHAnsi" w:hAnsiTheme="majorHAnsi" w:cstheme="majorHAnsi"/>
        </w:rPr>
        <w:t xml:space="preserve"> is </w:t>
      </w:r>
      <w:r w:rsidRPr="00FC0CAE">
        <w:rPr>
          <w:rStyle w:val="Emphasis"/>
          <w:rFonts w:asciiTheme="majorHAnsi" w:hAnsiTheme="majorHAnsi" w:cstheme="majorHAnsi"/>
          <w:highlight w:val="cyan"/>
        </w:rPr>
        <w:t>scarier</w:t>
      </w:r>
      <w:r w:rsidRPr="00FC0CAE">
        <w:rPr>
          <w:rStyle w:val="StyleUnderline"/>
          <w:rFonts w:asciiTheme="majorHAnsi" w:hAnsiTheme="majorHAnsi" w:cstheme="majorHAnsi"/>
          <w:highlight w:val="cyan"/>
        </w:rPr>
        <w:t xml:space="preserve"> than</w:t>
      </w:r>
      <w:r w:rsidRPr="00FC0CAE">
        <w:rPr>
          <w:rStyle w:val="StyleUnderline"/>
          <w:rFonts w:asciiTheme="majorHAnsi" w:hAnsiTheme="majorHAnsi" w:cstheme="majorHAnsi"/>
        </w:rPr>
        <w:t xml:space="preserve"> the </w:t>
      </w:r>
      <w:r w:rsidRPr="00FC0CAE">
        <w:rPr>
          <w:rStyle w:val="Emphasis"/>
          <w:rFonts w:asciiTheme="majorHAnsi" w:hAnsiTheme="majorHAnsi" w:cstheme="majorHAnsi"/>
        </w:rPr>
        <w:t>pre-</w:t>
      </w:r>
      <w:r w:rsidRPr="00FC0CAE">
        <w:rPr>
          <w:rStyle w:val="Emphasis"/>
          <w:rFonts w:asciiTheme="majorHAnsi" w:hAnsiTheme="majorHAnsi" w:cstheme="majorHAnsi"/>
          <w:highlight w:val="cyan"/>
        </w:rPr>
        <w:t>1914</w:t>
      </w:r>
      <w:r w:rsidRPr="00FC0CAE">
        <w:rPr>
          <w:rStyle w:val="StyleUnderline"/>
          <w:rFonts w:asciiTheme="majorHAnsi" w:hAnsiTheme="majorHAnsi" w:cstheme="majorHAnsi"/>
        </w:rPr>
        <w:t xml:space="preserve"> era</w:t>
      </w:r>
      <w:r w:rsidRPr="00FC0CAE">
        <w:rPr>
          <w:rFonts w:asciiTheme="majorHAnsi" w:hAnsiTheme="majorHAnsi" w:cstheme="majorHAnsi"/>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FC0CAE">
        <w:rPr>
          <w:rStyle w:val="StyleUnderline"/>
          <w:rFonts w:asciiTheme="majorHAnsi" w:hAnsiTheme="majorHAnsi" w:cstheme="majorHAnsi"/>
        </w:rPr>
        <w:t xml:space="preserve">there are far too many </w:t>
      </w:r>
      <w:r w:rsidRPr="00FC0CAE">
        <w:rPr>
          <w:rStyle w:val="Emphasis"/>
          <w:rFonts w:asciiTheme="majorHAnsi" w:hAnsiTheme="majorHAnsi" w:cstheme="majorHAnsi"/>
          <w:sz w:val="24"/>
          <w:szCs w:val="26"/>
          <w:highlight w:val="cyan"/>
        </w:rPr>
        <w:t>hot spots</w:t>
      </w:r>
      <w:r w:rsidRPr="00FC0CAE">
        <w:rPr>
          <w:rFonts w:asciiTheme="majorHAnsi" w:hAnsiTheme="majorHAnsi" w:cstheme="majorHAnsi"/>
          <w:sz w:val="16"/>
        </w:rPr>
        <w:t xml:space="preserve">—the </w:t>
      </w:r>
      <w:r w:rsidRPr="00FC0CAE">
        <w:rPr>
          <w:rStyle w:val="Emphasis"/>
          <w:rFonts w:asciiTheme="majorHAnsi" w:hAnsiTheme="majorHAnsi" w:cstheme="majorHAnsi"/>
          <w:sz w:val="24"/>
          <w:szCs w:val="26"/>
          <w:highlight w:val="cyan"/>
        </w:rPr>
        <w:t>Korea</w:t>
      </w:r>
      <w:r w:rsidRPr="00FC0CAE">
        <w:rPr>
          <w:rFonts w:asciiTheme="majorHAnsi" w:hAnsiTheme="majorHAnsi" w:cstheme="majorHAnsi"/>
          <w:sz w:val="16"/>
          <w:highlight w:val="cyan"/>
        </w:rPr>
        <w:t>n</w:t>
      </w:r>
      <w:r w:rsidRPr="00FC0CAE">
        <w:rPr>
          <w:rFonts w:asciiTheme="majorHAnsi" w:hAnsiTheme="majorHAnsi" w:cstheme="majorHAnsi"/>
          <w:sz w:val="16"/>
        </w:rPr>
        <w:t xml:space="preserve"> peninsula, </w:t>
      </w:r>
      <w:r w:rsidRPr="00FC0CAE">
        <w:rPr>
          <w:rStyle w:val="StyleUnderline"/>
          <w:rFonts w:asciiTheme="majorHAnsi" w:hAnsiTheme="majorHAnsi" w:cstheme="majorHAnsi"/>
        </w:rPr>
        <w:t xml:space="preserve">the </w:t>
      </w:r>
      <w:r w:rsidRPr="00FC0CAE">
        <w:rPr>
          <w:rStyle w:val="Emphasis"/>
          <w:rFonts w:asciiTheme="majorHAnsi" w:hAnsiTheme="majorHAnsi" w:cstheme="majorHAnsi"/>
          <w:sz w:val="24"/>
          <w:szCs w:val="26"/>
          <w:highlight w:val="cyan"/>
        </w:rPr>
        <w:t>S</w:t>
      </w:r>
      <w:r w:rsidRPr="00FC0CAE">
        <w:rPr>
          <w:rFonts w:asciiTheme="majorHAnsi" w:hAnsiTheme="majorHAnsi" w:cstheme="majorHAnsi"/>
          <w:sz w:val="16"/>
        </w:rPr>
        <w:t xml:space="preserve">outh </w:t>
      </w:r>
      <w:r w:rsidRPr="00FC0CAE">
        <w:rPr>
          <w:rStyle w:val="Emphasis"/>
          <w:rFonts w:asciiTheme="majorHAnsi" w:hAnsiTheme="majorHAnsi" w:cstheme="majorHAnsi"/>
          <w:sz w:val="24"/>
          <w:szCs w:val="26"/>
          <w:highlight w:val="cyan"/>
        </w:rPr>
        <w:t>C</w:t>
      </w:r>
      <w:r w:rsidRPr="00FC0CAE">
        <w:rPr>
          <w:rFonts w:asciiTheme="majorHAnsi" w:hAnsiTheme="majorHAnsi" w:cstheme="majorHAnsi"/>
          <w:sz w:val="16"/>
        </w:rPr>
        <w:t xml:space="preserve">hina </w:t>
      </w:r>
      <w:r w:rsidRPr="00FC0CAE">
        <w:rPr>
          <w:rStyle w:val="Emphasis"/>
          <w:rFonts w:asciiTheme="majorHAnsi" w:hAnsiTheme="majorHAnsi" w:cstheme="majorHAnsi"/>
          <w:sz w:val="24"/>
          <w:szCs w:val="26"/>
          <w:highlight w:val="cyan"/>
        </w:rPr>
        <w:t>S</w:t>
      </w:r>
      <w:r w:rsidRPr="00FC0CAE">
        <w:rPr>
          <w:rFonts w:asciiTheme="majorHAnsi" w:hAnsiTheme="majorHAnsi" w:cstheme="majorHAnsi"/>
          <w:sz w:val="16"/>
        </w:rPr>
        <w:t xml:space="preserve">ea, </w:t>
      </w:r>
      <w:r w:rsidRPr="00FC0CAE">
        <w:rPr>
          <w:rStyle w:val="Emphasis"/>
          <w:rFonts w:asciiTheme="majorHAnsi" w:hAnsiTheme="majorHAnsi" w:cstheme="majorHAnsi"/>
          <w:sz w:val="24"/>
          <w:szCs w:val="26"/>
          <w:highlight w:val="cyan"/>
        </w:rPr>
        <w:t>Taiwan</w:t>
      </w:r>
      <w:r w:rsidRPr="00FC0CAE">
        <w:rPr>
          <w:rStyle w:val="StyleUnderline"/>
          <w:rFonts w:asciiTheme="majorHAnsi" w:hAnsiTheme="majorHAnsi" w:cstheme="majorHAnsi"/>
        </w:rPr>
        <w:t xml:space="preserve">—where the </w:t>
      </w:r>
      <w:r w:rsidRPr="00FC0CAE">
        <w:rPr>
          <w:rStyle w:val="Emphasis"/>
          <w:rFonts w:asciiTheme="majorHAnsi" w:hAnsiTheme="majorHAnsi" w:cstheme="majorHAnsi"/>
          <w:highlight w:val="cyan"/>
        </w:rPr>
        <w:t>kindling</w:t>
      </w:r>
      <w:r w:rsidRPr="00FC0CAE">
        <w:rPr>
          <w:rStyle w:val="StyleUnderline"/>
          <w:rFonts w:asciiTheme="majorHAnsi" w:hAnsiTheme="majorHAnsi" w:cstheme="majorHAnsi"/>
        </w:rPr>
        <w:t xml:space="preserve"> seems </w:t>
      </w:r>
      <w:r w:rsidRPr="00FC0CAE">
        <w:rPr>
          <w:rStyle w:val="Emphasis"/>
          <w:rFonts w:asciiTheme="majorHAnsi" w:hAnsiTheme="majorHAnsi" w:cstheme="majorHAnsi"/>
          <w:highlight w:val="cyan"/>
        </w:rPr>
        <w:t>awfully dry</w:t>
      </w:r>
      <w:r w:rsidRPr="00FC0CAE">
        <w:rPr>
          <w:rFonts w:asciiTheme="majorHAnsi" w:hAnsiTheme="majorHAnsi" w:cstheme="majorHAnsi"/>
          <w:sz w:val="16"/>
        </w:rPr>
        <w:t>.</w:t>
      </w:r>
    </w:p>
    <w:p w14:paraId="6277F2C7" w14:textId="77777777" w:rsidR="000D6261" w:rsidRPr="00FC0CAE" w:rsidRDefault="000D6261" w:rsidP="000D6261">
      <w:pPr>
        <w:rPr>
          <w:rFonts w:asciiTheme="majorHAnsi" w:hAnsiTheme="majorHAnsi" w:cstheme="majorHAnsi"/>
          <w:sz w:val="16"/>
        </w:rPr>
      </w:pPr>
      <w:r w:rsidRPr="00FC0CAE">
        <w:rPr>
          <w:rStyle w:val="StyleUnderline"/>
          <w:rFonts w:asciiTheme="majorHAnsi" w:hAnsiTheme="majorHAnsi" w:cstheme="majorHAnsi"/>
        </w:rPr>
        <w:t xml:space="preserve">Furthermore, powerful </w:t>
      </w:r>
      <w:r w:rsidRPr="00FC0CAE">
        <w:rPr>
          <w:rStyle w:val="Emphasis"/>
          <w:rFonts w:asciiTheme="majorHAnsi" w:hAnsiTheme="majorHAnsi" w:cstheme="majorHAnsi"/>
          <w:highlight w:val="cyan"/>
        </w:rPr>
        <w:t>structural forces</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are </w:t>
      </w:r>
      <w:r w:rsidRPr="00FC0CAE">
        <w:rPr>
          <w:rStyle w:val="StyleUnderline"/>
          <w:rFonts w:asciiTheme="majorHAnsi" w:hAnsiTheme="majorHAnsi" w:cstheme="majorHAnsi"/>
          <w:highlight w:val="cyan"/>
        </w:rPr>
        <w:t>working</w:t>
      </w:r>
      <w:r w:rsidRPr="00FC0CAE">
        <w:rPr>
          <w:rStyle w:val="StyleUnderline"/>
          <w:rFonts w:asciiTheme="majorHAnsi" w:hAnsiTheme="majorHAnsi" w:cstheme="majorHAnsi"/>
        </w:rPr>
        <w:t xml:space="preserve"> </w:t>
      </w:r>
      <w:r w:rsidRPr="00FC0CAE">
        <w:rPr>
          <w:rStyle w:val="Emphasis"/>
          <w:rFonts w:asciiTheme="majorHAnsi" w:hAnsiTheme="majorHAnsi" w:cstheme="majorHAnsi"/>
        </w:rPr>
        <w:t>against liberal hegemony</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and </w:t>
      </w:r>
      <w:r w:rsidRPr="00FC0CAE">
        <w:rPr>
          <w:rStyle w:val="StyleUnderline"/>
          <w:rFonts w:asciiTheme="majorHAnsi" w:hAnsiTheme="majorHAnsi" w:cstheme="majorHAnsi"/>
          <w:highlight w:val="cyan"/>
        </w:rPr>
        <w:t>in favor of</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offshore</w:t>
      </w:r>
      <w:r w:rsidRPr="00FC0CAE">
        <w:rPr>
          <w:rStyle w:val="StyleUnderline"/>
          <w:rFonts w:asciiTheme="majorHAnsi" w:hAnsiTheme="majorHAnsi" w:cstheme="majorHAnsi"/>
        </w:rPr>
        <w:t xml:space="preserve"> balancing</w:t>
      </w:r>
      <w:r w:rsidRPr="00FC0CAE">
        <w:rPr>
          <w:rFonts w:asciiTheme="majorHAnsi" w:hAnsiTheme="majorHAnsi" w:cstheme="majorHAnsi"/>
          <w:sz w:val="16"/>
        </w:rPr>
        <w:t xml:space="preserve">. </w:t>
      </w:r>
      <w:r w:rsidRPr="00FC0CAE">
        <w:rPr>
          <w:rStyle w:val="Emphasis"/>
          <w:rFonts w:asciiTheme="majorHAnsi" w:hAnsiTheme="majorHAnsi" w:cstheme="majorHAnsi"/>
          <w:highlight w:val="cyan"/>
        </w:rPr>
        <w:t>China’s</w:t>
      </w:r>
      <w:r w:rsidRPr="00FC0CAE">
        <w:rPr>
          <w:rStyle w:val="Emphasis"/>
          <w:rFonts w:asciiTheme="majorHAnsi" w:hAnsiTheme="majorHAnsi" w:cstheme="majorHAnsi"/>
        </w:rPr>
        <w:t xml:space="preserve"> rise</w:t>
      </w:r>
      <w:r w:rsidRPr="00FC0CAE">
        <w:rPr>
          <w:rStyle w:val="StyleUnderline"/>
          <w:rFonts w:asciiTheme="majorHAnsi" w:hAnsiTheme="majorHAnsi" w:cstheme="majorHAnsi"/>
        </w:rPr>
        <w:t xml:space="preserve"> and the partial revival of </w:t>
      </w:r>
      <w:r w:rsidRPr="00FC0CAE">
        <w:rPr>
          <w:rStyle w:val="Emphasis"/>
          <w:rFonts w:asciiTheme="majorHAnsi" w:hAnsiTheme="majorHAnsi" w:cstheme="majorHAnsi"/>
          <w:highlight w:val="cyan"/>
        </w:rPr>
        <w:t>Russian</w:t>
      </w:r>
      <w:r w:rsidRPr="00FC0CAE">
        <w:rPr>
          <w:rStyle w:val="Emphasis"/>
          <w:rFonts w:asciiTheme="majorHAnsi" w:hAnsiTheme="majorHAnsi" w:cstheme="majorHAnsi"/>
        </w:rPr>
        <w:t xml:space="preserve"> power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are </w:t>
      </w:r>
      <w:r w:rsidRPr="00FC0CAE">
        <w:rPr>
          <w:rStyle w:val="StyleUnderline"/>
          <w:rFonts w:asciiTheme="majorHAnsi" w:hAnsiTheme="majorHAnsi" w:cstheme="majorHAnsi"/>
          <w:highlight w:val="cyan"/>
        </w:rPr>
        <w:t>forcing</w:t>
      </w:r>
      <w:r w:rsidRPr="00FC0CAE">
        <w:rPr>
          <w:rStyle w:val="StyleUnderline"/>
          <w:rFonts w:asciiTheme="majorHAnsi" w:hAnsiTheme="majorHAnsi" w:cstheme="majorHAnsi"/>
        </w:rPr>
        <w:t xml:space="preserve"> the</w:t>
      </w:r>
      <w:r w:rsidRPr="00FC0CAE">
        <w:rPr>
          <w:rFonts w:asciiTheme="majorHAnsi" w:hAnsiTheme="majorHAnsi" w:cstheme="majorHAnsi"/>
          <w:sz w:val="16"/>
        </w:rPr>
        <w:t xml:space="preserve"> </w:t>
      </w:r>
      <w:r w:rsidRPr="00FC0CAE">
        <w:rPr>
          <w:rStyle w:val="Emphasis"/>
          <w:rFonts w:asciiTheme="majorHAnsi" w:hAnsiTheme="majorHAnsi" w:cstheme="majorHAnsi"/>
        </w:rPr>
        <w:t>U</w:t>
      </w:r>
      <w:r w:rsidRPr="00FC0CAE">
        <w:rPr>
          <w:rFonts w:asciiTheme="majorHAnsi" w:hAnsiTheme="majorHAnsi" w:cstheme="majorHAnsi"/>
          <w:sz w:val="16"/>
        </w:rPr>
        <w:t xml:space="preserve">nited </w:t>
      </w:r>
      <w:r w:rsidRPr="00FC0CAE">
        <w:rPr>
          <w:rStyle w:val="Emphasis"/>
          <w:rFonts w:asciiTheme="majorHAnsi" w:hAnsiTheme="majorHAnsi" w:cstheme="majorHAnsi"/>
        </w:rPr>
        <w:t>S</w:t>
      </w:r>
      <w:r w:rsidRPr="00FC0CAE">
        <w:rPr>
          <w:rFonts w:asciiTheme="majorHAnsi" w:hAnsiTheme="majorHAnsi" w:cstheme="majorHAnsi"/>
          <w:sz w:val="16"/>
        </w:rPr>
        <w:t xml:space="preserve">tates </w:t>
      </w:r>
      <w:r w:rsidRPr="00FC0CAE">
        <w:rPr>
          <w:rStyle w:val="StyleUnderline"/>
          <w:rFonts w:asciiTheme="majorHAnsi" w:hAnsiTheme="majorHAnsi" w:cstheme="majorHAnsi"/>
        </w:rPr>
        <w:t xml:space="preserve">to pay closer </w:t>
      </w:r>
      <w:r w:rsidRPr="00FC0CAE">
        <w:rPr>
          <w:rStyle w:val="StyleUnderline"/>
          <w:rFonts w:asciiTheme="majorHAnsi" w:hAnsiTheme="majorHAnsi" w:cstheme="majorHAnsi"/>
          <w:highlight w:val="cyan"/>
        </w:rPr>
        <w:t>attention</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to</w:t>
      </w:r>
      <w:r w:rsidRPr="00FC0CAE">
        <w:rPr>
          <w:rStyle w:val="StyleUnderline"/>
          <w:rFonts w:asciiTheme="majorHAnsi" w:hAnsiTheme="majorHAnsi" w:cstheme="majorHAnsi"/>
        </w:rPr>
        <w:t xml:space="preserve"> balance-of-power </w:t>
      </w:r>
      <w:r w:rsidRPr="00FC0CAE">
        <w:rPr>
          <w:rFonts w:asciiTheme="majorHAnsi" w:hAnsiTheme="majorHAnsi" w:cstheme="majorHAnsi"/>
          <w:sz w:val="16"/>
        </w:rPr>
        <w:t xml:space="preserve">politics, especially </w:t>
      </w:r>
      <w:r w:rsidRPr="00FC0CAE">
        <w:rPr>
          <w:rStyle w:val="StyleUnderline"/>
          <w:rFonts w:asciiTheme="majorHAnsi" w:hAnsiTheme="majorHAnsi" w:cstheme="majorHAnsi"/>
        </w:rPr>
        <w:t xml:space="preserve">in </w:t>
      </w:r>
      <w:r w:rsidRPr="00FC0CAE">
        <w:rPr>
          <w:rStyle w:val="StyleUnderline"/>
          <w:rFonts w:asciiTheme="majorHAnsi" w:hAnsiTheme="majorHAnsi" w:cstheme="majorHAnsi"/>
          <w:highlight w:val="cyan"/>
        </w:rPr>
        <w:t>Asia</w:t>
      </w:r>
      <w:r w:rsidRPr="00FC0CAE">
        <w:rPr>
          <w:rStyle w:val="StyleUnderline"/>
          <w:rFonts w:asciiTheme="majorHAnsi" w:hAnsiTheme="majorHAnsi" w:cstheme="majorHAnsi"/>
        </w:rPr>
        <w:t xml:space="preserve">. The intractable problems of the Middle East will make future presidents reluctant to squander more blood and treasure there especially in chasing the </w:t>
      </w:r>
      <w:r w:rsidRPr="00FC0CAE">
        <w:rPr>
          <w:rStyle w:val="Emphasis"/>
          <w:rFonts w:asciiTheme="majorHAnsi" w:hAnsiTheme="majorHAnsi" w:cstheme="majorHAnsi"/>
        </w:rPr>
        <w:t>siren song</w:t>
      </w:r>
      <w:r w:rsidRPr="00FC0CAE">
        <w:rPr>
          <w:rStyle w:val="StyleUnderline"/>
          <w:rFonts w:asciiTheme="majorHAnsi" w:hAnsiTheme="majorHAnsi" w:cstheme="majorHAnsi"/>
        </w:rPr>
        <w:t xml:space="preserve"> of </w:t>
      </w:r>
      <w:r w:rsidRPr="00FC0CAE">
        <w:rPr>
          <w:rStyle w:val="Emphasis"/>
          <w:rFonts w:asciiTheme="majorHAnsi" w:hAnsiTheme="majorHAnsi" w:cstheme="majorHAnsi"/>
        </w:rPr>
        <w:t>democracy promotion</w:t>
      </w:r>
      <w:r w:rsidRPr="00FC0CAE">
        <w:rPr>
          <w:rFonts w:asciiTheme="majorHAnsi" w:hAnsiTheme="majorHAnsi" w:cstheme="majorHAnsi"/>
          <w:sz w:val="16"/>
        </w:rPr>
        <w:t xml:space="preserve">. </w:t>
      </w:r>
      <w:r w:rsidRPr="00FC0CAE">
        <w:rPr>
          <w:rStyle w:val="StyleUnderline"/>
          <w:rFonts w:asciiTheme="majorHAnsi" w:hAnsiTheme="majorHAnsi" w:cstheme="majorHAnsi"/>
        </w:rPr>
        <w:t>Pressure on the defense budget is unlikely to diminish, especially once the costs of</w:t>
      </w:r>
      <w:r w:rsidRPr="00FC0CAE">
        <w:rPr>
          <w:rFonts w:asciiTheme="majorHAnsi" w:hAnsiTheme="majorHAnsi" w:cstheme="majorHAnsi"/>
          <w:sz w:val="16"/>
        </w:rPr>
        <w:t xml:space="preserve"> </w:t>
      </w:r>
      <w:r w:rsidRPr="00FC0CAE">
        <w:rPr>
          <w:rStyle w:val="Emphasis"/>
          <w:rFonts w:asciiTheme="majorHAnsi" w:hAnsiTheme="majorHAnsi" w:cstheme="majorHAnsi"/>
        </w:rPr>
        <w:t>climate change</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begin to bite, and because trillions of dollars' worth of domestic needs </w:t>
      </w:r>
      <w:r w:rsidRPr="00FC0CAE">
        <w:rPr>
          <w:rStyle w:val="Emphasis"/>
          <w:rFonts w:asciiTheme="majorHAnsi" w:hAnsiTheme="majorHAnsi" w:cstheme="majorHAnsi"/>
        </w:rPr>
        <w:t>cry out for attention</w:t>
      </w:r>
      <w:r w:rsidRPr="00FC0CAE">
        <w:rPr>
          <w:rStyle w:val="StyleUnderline"/>
          <w:rFonts w:asciiTheme="majorHAnsi" w:hAnsiTheme="majorHAnsi" w:cstheme="majorHAnsi"/>
        </w:rPr>
        <w:t>.</w:t>
      </w:r>
    </w:p>
    <w:p w14:paraId="2EA9A2B9" w14:textId="77777777" w:rsidR="000D6261" w:rsidRPr="00FC0CAE" w:rsidRDefault="000D6261" w:rsidP="000D6261">
      <w:pPr>
        <w:rPr>
          <w:rFonts w:asciiTheme="majorHAnsi" w:hAnsiTheme="majorHAnsi" w:cstheme="majorHAnsi"/>
          <w:sz w:val="16"/>
        </w:rPr>
      </w:pPr>
      <w:r w:rsidRPr="00FC0CAE">
        <w:rPr>
          <w:rFonts w:asciiTheme="majorHAnsi" w:hAnsiTheme="majorHAnsi" w:cstheme="majorHAnsi"/>
          <w:sz w:val="16"/>
        </w:rPr>
        <w:t xml:space="preserve">For these reasons, </w:t>
      </w:r>
      <w:r w:rsidRPr="00FC0CAE">
        <w:rPr>
          <w:rStyle w:val="StyleUnderline"/>
          <w:rFonts w:asciiTheme="majorHAnsi" w:hAnsiTheme="majorHAnsi" w:cstheme="majorHAnsi"/>
        </w:rPr>
        <w:t xml:space="preserve">the foreign policy elite will </w:t>
      </w:r>
      <w:r w:rsidRPr="00FC0CAE">
        <w:rPr>
          <w:rStyle w:val="Emphasis"/>
          <w:rFonts w:asciiTheme="majorHAnsi" w:hAnsiTheme="majorHAnsi" w:cstheme="majorHAnsi"/>
          <w:highlight w:val="cyan"/>
        </w:rPr>
        <w:t>eventually rediscover</w:t>
      </w:r>
      <w:r w:rsidRPr="00FC0CAE">
        <w:rPr>
          <w:rStyle w:val="StyleUnderline"/>
          <w:rFonts w:asciiTheme="majorHAnsi" w:hAnsiTheme="majorHAnsi" w:cstheme="majorHAnsi"/>
        </w:rPr>
        <w:t xml:space="preserve"> the </w:t>
      </w:r>
      <w:r w:rsidRPr="00FC0CAE">
        <w:rPr>
          <w:rStyle w:val="Emphasis"/>
          <w:rFonts w:asciiTheme="majorHAnsi" w:hAnsiTheme="majorHAnsi" w:cstheme="majorHAnsi"/>
        </w:rPr>
        <w:t xml:space="preserve">grand </w:t>
      </w:r>
      <w:r w:rsidRPr="00FC0CAE">
        <w:rPr>
          <w:rStyle w:val="Emphasis"/>
          <w:rFonts w:asciiTheme="majorHAnsi" w:hAnsiTheme="majorHAnsi" w:cstheme="majorHAnsi"/>
          <w:highlight w:val="cyan"/>
        </w:rPr>
        <w:t>strategy</w:t>
      </w:r>
      <w:r w:rsidRPr="00FC0CAE">
        <w:rPr>
          <w:rStyle w:val="StyleUnderline"/>
          <w:rFonts w:asciiTheme="majorHAnsi" w:hAnsiTheme="majorHAnsi" w:cstheme="majorHAnsi"/>
        </w:rPr>
        <w:t xml:space="preserve"> that helped build and sustain American power over most of the </w:t>
      </w:r>
      <w:proofErr w:type="spellStart"/>
      <w:r w:rsidRPr="00FC0CAE">
        <w:rPr>
          <w:rStyle w:val="StyleUnderline"/>
          <w:rFonts w:asciiTheme="majorHAnsi" w:hAnsiTheme="majorHAnsi" w:cstheme="majorHAnsi"/>
        </w:rPr>
        <w:t>nations</w:t>
      </w:r>
      <w:proofErr w:type="spellEnd"/>
      <w:r w:rsidRPr="00FC0CAE">
        <w:rPr>
          <w:rStyle w:val="StyleUnderline"/>
          <w:rFonts w:asciiTheme="majorHAnsi" w:hAnsiTheme="majorHAnsi" w:cstheme="majorHAnsi"/>
        </w:rPr>
        <w:t xml:space="preserve"> history. The precise path remains </w:t>
      </w:r>
      <w:r w:rsidRPr="00FC0CAE">
        <w:rPr>
          <w:rStyle w:val="Emphasis"/>
          <w:rFonts w:asciiTheme="majorHAnsi" w:hAnsiTheme="majorHAnsi" w:cstheme="majorHAnsi"/>
        </w:rPr>
        <w:t>uncertain</w:t>
      </w:r>
      <w:r w:rsidRPr="00FC0CAE">
        <w:rPr>
          <w:rStyle w:val="StyleUnderline"/>
          <w:rFonts w:asciiTheme="majorHAnsi" w:hAnsiTheme="majorHAnsi" w:cstheme="majorHAnsi"/>
        </w:rPr>
        <w:t xml:space="preserve">, and it will probably </w:t>
      </w:r>
      <w:r w:rsidRPr="00FC0CAE">
        <w:rPr>
          <w:rStyle w:val="Emphasis"/>
          <w:rFonts w:asciiTheme="majorHAnsi" w:hAnsiTheme="majorHAnsi" w:cstheme="majorHAnsi"/>
        </w:rPr>
        <w:t>take longer to get there than it should</w:t>
      </w:r>
      <w:r w:rsidRPr="00FC0CAE">
        <w:rPr>
          <w:rStyle w:val="StyleUnderline"/>
          <w:rFonts w:asciiTheme="majorHAnsi" w:hAnsiTheme="majorHAnsi" w:cstheme="majorHAnsi"/>
        </w:rPr>
        <w:t xml:space="preserve">. But the </w:t>
      </w:r>
      <w:r w:rsidRPr="00FC0CAE">
        <w:rPr>
          <w:rStyle w:val="Emphasis"/>
          <w:rFonts w:asciiTheme="majorHAnsi" w:hAnsiTheme="majorHAnsi" w:cstheme="majorHAnsi"/>
          <w:highlight w:val="cyan"/>
        </w:rPr>
        <w:t>destination is clear</w:t>
      </w:r>
      <w:r w:rsidRPr="00FC0CAE">
        <w:rPr>
          <w:rFonts w:asciiTheme="majorHAnsi" w:hAnsiTheme="majorHAnsi" w:cstheme="majorHAnsi"/>
          <w:sz w:val="16"/>
        </w:rPr>
        <w:t>. 5*'</w:t>
      </w:r>
    </w:p>
    <w:p w14:paraId="3CD4524C" w14:textId="77777777" w:rsidR="000D6261" w:rsidRPr="00FC0CAE" w:rsidRDefault="000D6261" w:rsidP="000D6261">
      <w:pPr>
        <w:rPr>
          <w:rFonts w:asciiTheme="majorHAnsi" w:hAnsiTheme="majorHAnsi" w:cstheme="majorHAnsi"/>
        </w:rPr>
      </w:pPr>
    </w:p>
    <w:p w14:paraId="38660534" w14:textId="77777777" w:rsidR="000D6261" w:rsidRPr="00FC0CAE" w:rsidRDefault="000D6261" w:rsidP="000D6261">
      <w:pPr>
        <w:rPr>
          <w:rFonts w:asciiTheme="majorHAnsi" w:hAnsiTheme="majorHAnsi" w:cstheme="majorHAnsi"/>
        </w:rPr>
      </w:pPr>
    </w:p>
    <w:p w14:paraId="3CE25C54" w14:textId="77777777" w:rsidR="000D6261" w:rsidRPr="00FC0CAE" w:rsidRDefault="000D6261" w:rsidP="000D6261">
      <w:pPr>
        <w:rPr>
          <w:rFonts w:asciiTheme="majorHAnsi" w:hAnsiTheme="majorHAnsi" w:cstheme="majorHAnsi"/>
        </w:rPr>
      </w:pPr>
    </w:p>
    <w:p w14:paraId="52FCE472" w14:textId="77777777" w:rsidR="000D6261" w:rsidRPr="00FC0CAE" w:rsidRDefault="000D6261" w:rsidP="000D6261">
      <w:pPr>
        <w:rPr>
          <w:rFonts w:asciiTheme="majorHAnsi" w:hAnsiTheme="majorHAnsi" w:cstheme="majorHAnsi"/>
          <w:b/>
          <w:bCs/>
        </w:rPr>
      </w:pPr>
    </w:p>
    <w:p w14:paraId="3E6841FF" w14:textId="77777777" w:rsidR="000D6261" w:rsidRPr="000D6261" w:rsidRDefault="000D6261" w:rsidP="000D6261"/>
    <w:p w14:paraId="1C06669C" w14:textId="6F8DC6B4" w:rsidR="000D6261" w:rsidRPr="000D6261" w:rsidRDefault="008533E3" w:rsidP="000D6261">
      <w:pPr>
        <w:pStyle w:val="Heading2"/>
      </w:pPr>
      <w:r>
        <w:lastRenderedPageBreak/>
        <w:t>3</w:t>
      </w:r>
      <w:r w:rsidR="000D6261">
        <w:t xml:space="preserve"> --- CP</w:t>
      </w:r>
    </w:p>
    <w:p w14:paraId="67210DCE" w14:textId="77777777" w:rsidR="000D6261" w:rsidRPr="00FC0CAE" w:rsidRDefault="000D6261" w:rsidP="000D6261">
      <w:pPr>
        <w:pStyle w:val="Heading4"/>
        <w:rPr>
          <w:rFonts w:asciiTheme="majorHAnsi" w:hAnsiTheme="majorHAnsi" w:cstheme="majorHAnsi"/>
        </w:rPr>
      </w:pPr>
      <w:r w:rsidRPr="00FC0CAE">
        <w:rPr>
          <w:rFonts w:asciiTheme="majorHAnsi" w:hAnsiTheme="majorHAnsi" w:cstheme="majorHAnsi"/>
        </w:rPr>
        <w:t>Counterplan: a just government ought to recognize the conditional right of workers to strike, conditional on an exception for police officers.</w:t>
      </w:r>
    </w:p>
    <w:p w14:paraId="7A1B81EE" w14:textId="77777777" w:rsidR="000D6261" w:rsidRPr="00FC0CAE" w:rsidRDefault="000D6261" w:rsidP="000D6261">
      <w:pPr>
        <w:rPr>
          <w:rFonts w:asciiTheme="majorHAnsi" w:hAnsiTheme="majorHAnsi" w:cstheme="majorHAnsi"/>
        </w:rPr>
      </w:pPr>
    </w:p>
    <w:p w14:paraId="2C375A4D" w14:textId="77777777" w:rsidR="008533E3" w:rsidRPr="00FC0CAE" w:rsidRDefault="008533E3" w:rsidP="008533E3">
      <w:pPr>
        <w:pStyle w:val="Heading4"/>
        <w:rPr>
          <w:rFonts w:asciiTheme="majorHAnsi" w:hAnsiTheme="majorHAnsi" w:cstheme="majorHAnsi"/>
        </w:rPr>
      </w:pPr>
      <w:r w:rsidRPr="00FC0CAE">
        <w:rPr>
          <w:rFonts w:asciiTheme="majorHAnsi" w:hAnsiTheme="majorHAnsi" w:cstheme="majorHAnsi"/>
        </w:rPr>
        <w:t xml:space="preserve">Police strikes </w:t>
      </w:r>
      <w:proofErr w:type="spellStart"/>
      <w:r w:rsidRPr="00FC0CAE">
        <w:rPr>
          <w:rFonts w:asciiTheme="majorHAnsi" w:hAnsiTheme="majorHAnsi" w:cstheme="majorHAnsi"/>
        </w:rPr>
        <w:t>strikes</w:t>
      </w:r>
      <w:proofErr w:type="spellEnd"/>
      <w:r w:rsidRPr="00FC0CAE">
        <w:rPr>
          <w:rFonts w:asciiTheme="majorHAnsi" w:hAnsiTheme="majorHAnsi" w:cstheme="majorHAnsi"/>
        </w:rPr>
        <w:t xml:space="preserve"> strengthen unions that contribute to increased violence, and protection of misconduct</w:t>
      </w:r>
    </w:p>
    <w:p w14:paraId="62900B5B" w14:textId="77777777" w:rsidR="008533E3" w:rsidRPr="00FC0CAE" w:rsidRDefault="008533E3" w:rsidP="008533E3">
      <w:pPr>
        <w:rPr>
          <w:rFonts w:asciiTheme="majorHAnsi" w:hAnsiTheme="majorHAnsi" w:cstheme="majorHAnsi"/>
        </w:rPr>
      </w:pPr>
      <w:r w:rsidRPr="00FC0CAE">
        <w:rPr>
          <w:rStyle w:val="Style13ptBold"/>
          <w:rFonts w:asciiTheme="majorHAnsi" w:hAnsiTheme="majorHAnsi" w:cstheme="majorHAnsi"/>
        </w:rPr>
        <w:t xml:space="preserve">Serwer 6/24 </w:t>
      </w:r>
      <w:r w:rsidRPr="00FC0CAE">
        <w:rPr>
          <w:rFonts w:asciiTheme="majorHAnsi" w:hAnsiTheme="majorHAnsi" w:cstheme="majorHAnsi"/>
        </w:rPr>
        <w:t xml:space="preserve">Serwer, Adam. “Bust the Police Unions.” The Atlantic, Atlantic Media Company, 24 June 2021, </w:t>
      </w:r>
      <w:hyperlink r:id="rId9" w:history="1">
        <w:r w:rsidRPr="00FC0CAE">
          <w:rPr>
            <w:rStyle w:val="Hyperlink"/>
            <w:rFonts w:asciiTheme="majorHAnsi" w:hAnsiTheme="majorHAnsi" w:cstheme="majorHAnsi"/>
          </w:rPr>
          <w:t>www.theatlantic.com/magazine/archive/2021/07/bust-the-police-unions/619006/</w:t>
        </w:r>
      </w:hyperlink>
    </w:p>
    <w:p w14:paraId="32F33FE9" w14:textId="57E1897A" w:rsidR="008533E3" w:rsidRPr="008533E3" w:rsidRDefault="008533E3" w:rsidP="000D6261">
      <w:pPr>
        <w:rPr>
          <w:rFonts w:asciiTheme="majorHAnsi" w:hAnsiTheme="majorHAnsi" w:cstheme="majorHAnsi"/>
          <w:b/>
          <w:bCs/>
          <w:sz w:val="14"/>
        </w:rPr>
      </w:pPr>
      <w:r w:rsidRPr="00FC0CAE">
        <w:rPr>
          <w:rStyle w:val="Emphasis"/>
          <w:rFonts w:asciiTheme="majorHAnsi" w:hAnsiTheme="majorHAnsi" w:cstheme="majorHAnsi"/>
          <w:b w:val="0"/>
          <w:bCs/>
          <w:highlight w:val="cyan"/>
        </w:rPr>
        <w:t>Police</w:t>
      </w:r>
      <w:r w:rsidRPr="00FC0CAE">
        <w:rPr>
          <w:rStyle w:val="Emphasis"/>
          <w:rFonts w:asciiTheme="majorHAnsi" w:hAnsiTheme="majorHAnsi" w:cstheme="majorHAnsi"/>
          <w:b w:val="0"/>
          <w:bCs/>
        </w:rPr>
        <w:t xml:space="preserve"> unions found that they had </w:t>
      </w:r>
      <w:r w:rsidRPr="00FC0CAE">
        <w:rPr>
          <w:rStyle w:val="Emphasis"/>
          <w:rFonts w:asciiTheme="majorHAnsi" w:hAnsiTheme="majorHAnsi" w:cstheme="majorHAnsi"/>
          <w:b w:val="0"/>
          <w:bCs/>
          <w:highlight w:val="cyan"/>
        </w:rPr>
        <w:t>new leverage</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at the</w:t>
      </w:r>
      <w:r w:rsidRPr="00FC0CAE">
        <w:rPr>
          <w:rStyle w:val="Emphasis"/>
          <w:rFonts w:asciiTheme="majorHAnsi" w:hAnsiTheme="majorHAnsi" w:cstheme="majorHAnsi"/>
          <w:b w:val="0"/>
          <w:bCs/>
        </w:rPr>
        <w:t xml:space="preserve"> bargaining </w:t>
      </w:r>
      <w:r w:rsidRPr="00FC0CAE">
        <w:rPr>
          <w:rStyle w:val="Emphasis"/>
          <w:rFonts w:asciiTheme="majorHAnsi" w:hAnsiTheme="majorHAnsi" w:cstheme="majorHAnsi"/>
          <w:b w:val="0"/>
          <w:bCs/>
          <w:highlight w:val="cyan"/>
        </w:rPr>
        <w:t>table</w:t>
      </w:r>
      <w:r w:rsidRPr="00FC0CAE">
        <w:rPr>
          <w:rFonts w:asciiTheme="majorHAnsi" w:hAnsiTheme="majorHAnsi" w:cstheme="majorHAnsi"/>
          <w:b/>
          <w:bCs/>
          <w:sz w:val="14"/>
        </w:rPr>
        <w:t>. In contract negotiations with cities</w:t>
      </w:r>
      <w:r w:rsidRPr="00FC0CAE">
        <w:rPr>
          <w:rStyle w:val="Emphasis"/>
          <w:rFonts w:asciiTheme="majorHAnsi" w:hAnsiTheme="majorHAnsi" w:cstheme="majorHAnsi"/>
          <w:b w:val="0"/>
          <w:bCs/>
        </w:rPr>
        <w:t xml:space="preserve">, they </w:t>
      </w:r>
      <w:r w:rsidRPr="00FC0CAE">
        <w:rPr>
          <w:rStyle w:val="Emphasis"/>
          <w:rFonts w:asciiTheme="majorHAnsi" w:hAnsiTheme="majorHAnsi" w:cstheme="majorHAnsi"/>
          <w:b w:val="0"/>
          <w:bCs/>
          <w:highlight w:val="cyan"/>
        </w:rPr>
        <w:t>sought</w:t>
      </w:r>
      <w:r w:rsidRPr="00FC0CAE">
        <w:rPr>
          <w:rStyle w:val="Emphasis"/>
          <w:rFonts w:asciiTheme="majorHAnsi" w:hAnsiTheme="majorHAnsi" w:cstheme="majorHAnsi"/>
          <w:b w:val="0"/>
          <w:bCs/>
        </w:rPr>
        <w:t xml:space="preserve"> not merely higher pay or better benefits, but </w:t>
      </w:r>
      <w:r w:rsidRPr="00FC0CAE">
        <w:rPr>
          <w:rStyle w:val="Emphasis"/>
          <w:rFonts w:asciiTheme="majorHAnsi" w:hAnsiTheme="majorHAnsi" w:cstheme="majorHAnsi"/>
          <w:b w:val="0"/>
          <w:bCs/>
          <w:highlight w:val="cyan"/>
        </w:rPr>
        <w:t>protections for officers</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accused of misconduct</w:t>
      </w:r>
      <w:r w:rsidRPr="00FC0CAE">
        <w:rPr>
          <w:rStyle w:val="Emphasis"/>
          <w:rFonts w:asciiTheme="majorHAnsi" w:hAnsiTheme="majorHAnsi" w:cstheme="majorHAnsi"/>
          <w:b w:val="0"/>
          <w:bCs/>
        </w:rPr>
        <w:t>.</w:t>
      </w:r>
      <w:r w:rsidRPr="00FC0CAE">
        <w:rPr>
          <w:rFonts w:asciiTheme="majorHAnsi" w:hAnsiTheme="majorHAnsi" w:cstheme="majorHAnsi"/>
          <w:b/>
          <w:bCs/>
          <w:sz w:val="14"/>
        </w:rPr>
        <w:t xml:space="preserve"> At this, they proved remarkably successful. </w:t>
      </w:r>
      <w:r w:rsidRPr="00FC0CAE">
        <w:rPr>
          <w:rStyle w:val="Emphasis"/>
          <w:rFonts w:asciiTheme="majorHAnsi" w:hAnsiTheme="majorHAnsi" w:cstheme="majorHAnsi"/>
          <w:b w:val="0"/>
          <w:bCs/>
        </w:rPr>
        <w:t xml:space="preserve">Reviewing 82 active police-union contracts in major American cities, a 2017 Reuters investigation found that a </w:t>
      </w:r>
      <w:r w:rsidRPr="00FC0CAE">
        <w:rPr>
          <w:rStyle w:val="Emphasis"/>
          <w:rFonts w:asciiTheme="majorHAnsi" w:hAnsiTheme="majorHAnsi" w:cstheme="majorHAnsi"/>
          <w:b w:val="0"/>
          <w:bCs/>
          <w:highlight w:val="cyan"/>
        </w:rPr>
        <w:t>majority “call for</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departments to</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erase disciplinary records</w:t>
      </w:r>
      <w:r w:rsidRPr="00FC0CAE">
        <w:rPr>
          <w:rStyle w:val="Emphasis"/>
          <w:rFonts w:asciiTheme="majorHAnsi" w:hAnsiTheme="majorHAnsi" w:cstheme="majorHAnsi"/>
          <w:b w:val="0"/>
          <w:bCs/>
        </w:rPr>
        <w:t xml:space="preserve">, some after just six months.” Many contracts allow officers to access investigative information about complaints or charges against them before being interrogated, so they can get their stories straight. Some </w:t>
      </w:r>
      <w:r w:rsidRPr="00FC0CAE">
        <w:rPr>
          <w:rStyle w:val="Emphasis"/>
          <w:rFonts w:asciiTheme="majorHAnsi" w:hAnsiTheme="majorHAnsi" w:cstheme="majorHAnsi"/>
          <w:b w:val="0"/>
          <w:bCs/>
          <w:highlight w:val="cyan"/>
        </w:rPr>
        <w:t>require the officer’s approval before making information</w:t>
      </w:r>
      <w:r w:rsidRPr="00FC0CAE">
        <w:rPr>
          <w:rStyle w:val="Emphasis"/>
          <w:rFonts w:asciiTheme="majorHAnsi" w:hAnsiTheme="majorHAnsi" w:cstheme="majorHAnsi"/>
          <w:b w:val="0"/>
          <w:bCs/>
        </w:rPr>
        <w:t xml:space="preserve"> regarding misconduct </w:t>
      </w:r>
      <w:r w:rsidRPr="00FC0CAE">
        <w:rPr>
          <w:rStyle w:val="Emphasis"/>
          <w:rFonts w:asciiTheme="majorHAnsi" w:hAnsiTheme="majorHAnsi" w:cstheme="majorHAnsi"/>
          <w:b w:val="0"/>
          <w:bCs/>
          <w:highlight w:val="cyan"/>
        </w:rPr>
        <w:t>public</w:t>
      </w:r>
      <w:r w:rsidRPr="00FC0CAE">
        <w:rPr>
          <w:rStyle w:val="Emphasis"/>
          <w:rFonts w:asciiTheme="majorHAnsi" w:hAnsiTheme="majorHAnsi" w:cstheme="majorHAnsi"/>
          <w:b w:val="0"/>
          <w:bCs/>
        </w:rPr>
        <w:t xml:space="preserve">; others </w:t>
      </w:r>
      <w:r w:rsidRPr="00FC0CAE">
        <w:rPr>
          <w:rStyle w:val="Emphasis"/>
          <w:rFonts w:asciiTheme="majorHAnsi" w:hAnsiTheme="majorHAnsi" w:cstheme="majorHAnsi"/>
          <w:b w:val="0"/>
          <w:bCs/>
          <w:highlight w:val="cyan"/>
        </w:rPr>
        <w:t>set time limits</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on</w:t>
      </w:r>
      <w:r w:rsidRPr="00FC0CAE">
        <w:rPr>
          <w:rStyle w:val="Emphasis"/>
          <w:rFonts w:asciiTheme="majorHAnsi" w:hAnsiTheme="majorHAnsi" w:cstheme="majorHAnsi"/>
          <w:b w:val="0"/>
          <w:bCs/>
        </w:rPr>
        <w:t xml:space="preserve"> when citizens can file </w:t>
      </w:r>
      <w:r w:rsidRPr="00FC0CAE">
        <w:rPr>
          <w:rStyle w:val="Emphasis"/>
          <w:rFonts w:asciiTheme="majorHAnsi" w:hAnsiTheme="majorHAnsi" w:cstheme="majorHAnsi"/>
          <w:b w:val="0"/>
          <w:bCs/>
          <w:highlight w:val="cyan"/>
        </w:rPr>
        <w:t>complaints</w:t>
      </w:r>
      <w:r w:rsidRPr="00FC0CAE">
        <w:rPr>
          <w:rStyle w:val="Emphasis"/>
          <w:rFonts w:asciiTheme="majorHAnsi" w:hAnsiTheme="majorHAnsi" w:cstheme="majorHAnsi"/>
          <w:b w:val="0"/>
          <w:bCs/>
        </w:rPr>
        <w:t xml:space="preserve">. A 2017 Washington Post investigation found that </w:t>
      </w:r>
      <w:r w:rsidRPr="00FC0CAE">
        <w:rPr>
          <w:rStyle w:val="Emphasis"/>
          <w:rFonts w:asciiTheme="majorHAnsi" w:hAnsiTheme="majorHAnsi" w:cstheme="majorHAnsi"/>
          <w:b w:val="0"/>
          <w:bCs/>
          <w:highlight w:val="cyan"/>
        </w:rPr>
        <w:t>since 2006</w:t>
      </w:r>
      <w:r w:rsidRPr="00FC0CAE">
        <w:rPr>
          <w:rStyle w:val="Emphasis"/>
          <w:rFonts w:asciiTheme="majorHAnsi" w:hAnsiTheme="majorHAnsi" w:cstheme="majorHAnsi"/>
          <w:b w:val="0"/>
          <w:bCs/>
        </w:rPr>
        <w:t xml:space="preserve">, of </w:t>
      </w:r>
      <w:r w:rsidRPr="00FC0CAE">
        <w:rPr>
          <w:rStyle w:val="Emphasis"/>
          <w:rFonts w:asciiTheme="majorHAnsi" w:hAnsiTheme="majorHAnsi" w:cstheme="majorHAnsi"/>
          <w:b w:val="0"/>
          <w:bCs/>
          <w:highlight w:val="cyan"/>
        </w:rPr>
        <w:t>the 1,881 officers fired for misconduct</w:t>
      </w:r>
      <w:r w:rsidRPr="00FC0CAE">
        <w:rPr>
          <w:rStyle w:val="Emphasis"/>
          <w:rFonts w:asciiTheme="majorHAnsi" w:hAnsiTheme="majorHAnsi" w:cstheme="majorHAnsi"/>
          <w:b w:val="0"/>
          <w:bCs/>
        </w:rPr>
        <w:t xml:space="preserve"> at the nation’s largest departments, </w:t>
      </w:r>
      <w:r w:rsidRPr="00FC0CAE">
        <w:rPr>
          <w:rStyle w:val="Emphasis"/>
          <w:rFonts w:asciiTheme="majorHAnsi" w:hAnsiTheme="majorHAnsi" w:cstheme="majorHAnsi"/>
          <w:b w:val="0"/>
          <w:bCs/>
          <w:highlight w:val="cyan"/>
        </w:rPr>
        <w:t>451 had been reinstated</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because</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of</w:t>
      </w:r>
      <w:r w:rsidRPr="00FC0CAE">
        <w:rPr>
          <w:rStyle w:val="Emphasis"/>
          <w:rFonts w:asciiTheme="majorHAnsi" w:hAnsiTheme="majorHAnsi" w:cstheme="majorHAnsi"/>
          <w:b w:val="0"/>
          <w:bCs/>
        </w:rPr>
        <w:t xml:space="preserve"> requirements in </w:t>
      </w:r>
      <w:r w:rsidRPr="00FC0CAE">
        <w:rPr>
          <w:rStyle w:val="Emphasis"/>
          <w:rFonts w:asciiTheme="majorHAnsi" w:hAnsiTheme="majorHAnsi" w:cstheme="majorHAnsi"/>
          <w:b w:val="0"/>
          <w:bCs/>
          <w:highlight w:val="cyan"/>
        </w:rPr>
        <w:t>union contracts</w:t>
      </w:r>
      <w:r w:rsidRPr="00FC0CAE">
        <w:rPr>
          <w:rStyle w:val="Emphasis"/>
          <w:rFonts w:asciiTheme="majorHAnsi" w:hAnsiTheme="majorHAnsi" w:cstheme="majorHAnsi"/>
          <w:b w:val="0"/>
          <w:bCs/>
        </w:rPr>
        <w:t xml:space="preserve">. For many police unions, enacting and enforcing barriers to accountability became a primary concern. </w:t>
      </w:r>
      <w:r w:rsidRPr="00FC0CAE">
        <w:rPr>
          <w:rFonts w:asciiTheme="majorHAnsi" w:hAnsiTheme="majorHAnsi" w:cstheme="majorHAnsi"/>
          <w:b/>
          <w:bCs/>
          <w:sz w:val="14"/>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FC0CAE">
        <w:rPr>
          <w:rFonts w:asciiTheme="majorHAnsi" w:hAnsiTheme="majorHAnsi" w:cstheme="majorHAnsi"/>
          <w:b/>
          <w:bCs/>
          <w:sz w:val="14"/>
        </w:rPr>
        <w:t>Gillezeau</w:t>
      </w:r>
      <w:proofErr w:type="spellEnd"/>
      <w:r w:rsidRPr="00FC0CAE">
        <w:rPr>
          <w:rFonts w:asciiTheme="majorHAnsi" w:hAnsiTheme="majorHAnsi" w:cstheme="majorHAnsi"/>
          <w:b/>
          <w:bCs/>
          <w:sz w:val="14"/>
        </w:rPr>
        <w:t xml:space="preserve"> of the University of Victoria found that </w:t>
      </w:r>
      <w:r w:rsidRPr="00FC0CAE">
        <w:rPr>
          <w:rStyle w:val="Emphasis"/>
          <w:rFonts w:asciiTheme="majorHAnsi" w:hAnsiTheme="majorHAnsi" w:cstheme="majorHAnsi"/>
          <w:b w:val="0"/>
          <w:bCs/>
          <w:highlight w:val="cyan"/>
        </w:rPr>
        <w:t>after departments unionized</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there was</w:t>
      </w:r>
      <w:r w:rsidRPr="00FC0CAE">
        <w:rPr>
          <w:rStyle w:val="Emphasis"/>
          <w:rFonts w:asciiTheme="majorHAnsi" w:hAnsiTheme="majorHAnsi" w:cstheme="majorHAnsi"/>
          <w:b w:val="0"/>
          <w:bCs/>
        </w:rPr>
        <w:t xml:space="preserve"> a “substantial </w:t>
      </w:r>
      <w:r w:rsidRPr="00FC0CAE">
        <w:rPr>
          <w:rStyle w:val="Emphasis"/>
          <w:rFonts w:asciiTheme="majorHAnsi" w:hAnsiTheme="majorHAnsi" w:cstheme="majorHAnsi"/>
          <w:b w:val="0"/>
          <w:bCs/>
          <w:highlight w:val="cyan"/>
        </w:rPr>
        <w:t>increase</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in</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police killings of civilians</w:t>
      </w:r>
      <w:r w:rsidRPr="00FC0CAE">
        <w:rPr>
          <w:rStyle w:val="Emphasis"/>
          <w:rFonts w:asciiTheme="majorHAnsi" w:hAnsiTheme="majorHAnsi" w:cstheme="majorHAnsi"/>
          <w:b w:val="0"/>
          <w:bCs/>
        </w:rPr>
        <w:t xml:space="preserve">. </w:t>
      </w:r>
      <w:r w:rsidRPr="00FC0CAE">
        <w:rPr>
          <w:rFonts w:asciiTheme="majorHAnsi" w:hAnsiTheme="majorHAnsi" w:cstheme="majorHAnsi"/>
          <w:b/>
          <w:bCs/>
          <w:sz w:val="14"/>
        </w:rPr>
        <w:t xml:space="preserve">Neither crime rates nor the safety of officers themselves was affected. </w:t>
      </w:r>
      <w:r w:rsidRPr="00FC0CAE">
        <w:rPr>
          <w:rStyle w:val="Emphasis"/>
          <w:rFonts w:asciiTheme="majorHAnsi" w:hAnsiTheme="majorHAnsi" w:cstheme="majorHAnsi"/>
          <w:b w:val="0"/>
          <w:bCs/>
        </w:rPr>
        <w:t xml:space="preserve">The provisions do more than simply protect bad actors. They </w:t>
      </w:r>
      <w:r w:rsidRPr="00FC0CAE">
        <w:rPr>
          <w:rStyle w:val="Emphasis"/>
          <w:rFonts w:asciiTheme="majorHAnsi" w:hAnsiTheme="majorHAnsi" w:cstheme="majorHAnsi"/>
          <w:b w:val="0"/>
          <w:bCs/>
          <w:highlight w:val="cyan"/>
        </w:rPr>
        <w:t>cultivate an unhealthy</w:t>
      </w:r>
      <w:r w:rsidRPr="00FC0CAE">
        <w:rPr>
          <w:rStyle w:val="Emphasis"/>
          <w:rFonts w:asciiTheme="majorHAnsi" w:hAnsiTheme="majorHAnsi" w:cstheme="majorHAnsi"/>
          <w:b w:val="0"/>
          <w:bCs/>
        </w:rPr>
        <w:t xml:space="preserve"> and secretive </w:t>
      </w:r>
      <w:r w:rsidRPr="00FC0CAE">
        <w:rPr>
          <w:rStyle w:val="Emphasis"/>
          <w:rFonts w:asciiTheme="majorHAnsi" w:hAnsiTheme="majorHAnsi" w:cstheme="majorHAnsi"/>
          <w:b w:val="0"/>
          <w:bCs/>
          <w:highlight w:val="cyan"/>
        </w:rPr>
        <w:t>culture</w:t>
      </w:r>
      <w:r w:rsidRPr="00FC0CAE">
        <w:rPr>
          <w:rStyle w:val="Emphasis"/>
          <w:rFonts w:asciiTheme="majorHAnsi" w:hAnsiTheme="majorHAnsi" w:cstheme="majorHAnsi"/>
          <w:b w:val="0"/>
          <w:bCs/>
        </w:rPr>
        <w:t xml:space="preserve"> with</w:t>
      </w:r>
      <w:r w:rsidRPr="00FC0CAE">
        <w:rPr>
          <w:rStyle w:val="Emphasis"/>
          <w:rFonts w:asciiTheme="majorHAnsi" w:hAnsiTheme="majorHAnsi" w:cstheme="majorHAnsi"/>
          <w:b w:val="0"/>
          <w:bCs/>
          <w:highlight w:val="cyan"/>
        </w:rPr>
        <w:t>in</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police departments</w:t>
      </w:r>
      <w:r w:rsidRPr="00FC0CAE">
        <w:rPr>
          <w:rStyle w:val="Emphasis"/>
          <w:rFonts w:asciiTheme="majorHAnsi" w:hAnsiTheme="majorHAnsi" w:cstheme="majorHAnsi"/>
          <w:b w:val="0"/>
          <w:bCs/>
        </w:rPr>
        <w:t xml:space="preserve">, </w:t>
      </w:r>
      <w:r w:rsidRPr="00FC0CAE">
        <w:rPr>
          <w:rStyle w:val="Emphasis"/>
          <w:rFonts w:asciiTheme="majorHAnsi" w:hAnsiTheme="majorHAnsi" w:cstheme="majorHAnsi"/>
          <w:b w:val="0"/>
          <w:bCs/>
          <w:highlight w:val="cyan"/>
        </w:rPr>
        <w:t>strengthening</w:t>
      </w:r>
      <w:r w:rsidRPr="00FC0CAE">
        <w:rPr>
          <w:rStyle w:val="Emphasis"/>
          <w:rFonts w:asciiTheme="majorHAnsi" w:hAnsiTheme="majorHAnsi" w:cstheme="majorHAnsi"/>
          <w:b w:val="0"/>
          <w:bCs/>
        </w:rPr>
        <w:t xml:space="preserve"> a phenomenon known as the </w:t>
      </w:r>
      <w:r w:rsidRPr="00FC0CAE">
        <w:rPr>
          <w:rStyle w:val="Emphasis"/>
          <w:rFonts w:asciiTheme="majorHAnsi" w:hAnsiTheme="majorHAnsi" w:cstheme="majorHAnsi"/>
          <w:b w:val="0"/>
          <w:bCs/>
          <w:highlight w:val="cyan"/>
        </w:rPr>
        <w:t>code of silence</w:t>
      </w:r>
      <w:r w:rsidRPr="00FC0CAE">
        <w:rPr>
          <w:rFonts w:asciiTheme="majorHAnsi" w:hAnsiTheme="majorHAnsi" w:cstheme="majorHAnsi"/>
          <w:b/>
          <w:bCs/>
          <w:sz w:val="14"/>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2C35B0E6" w14:textId="77777777" w:rsidR="000D6261" w:rsidRPr="00FC0CAE" w:rsidRDefault="000D6261" w:rsidP="000D6261">
      <w:pPr>
        <w:pStyle w:val="Heading4"/>
        <w:rPr>
          <w:rFonts w:asciiTheme="majorHAnsi" w:hAnsiTheme="majorHAnsi" w:cstheme="majorHAnsi"/>
        </w:rPr>
      </w:pPr>
      <w:r w:rsidRPr="00FC0CAE">
        <w:rPr>
          <w:rFonts w:asciiTheme="majorHAnsi" w:hAnsiTheme="majorHAnsi" w:cstheme="majorHAnsi"/>
        </w:rPr>
        <w:t>Those strikes cement a police culture which leads to endless amounts of racist violence and the bolstering of the prison industrial complex.</w:t>
      </w:r>
    </w:p>
    <w:p w14:paraId="22D04511" w14:textId="77777777" w:rsidR="000D6261" w:rsidRPr="00FC0CAE" w:rsidRDefault="000D6261" w:rsidP="000D6261">
      <w:pPr>
        <w:rPr>
          <w:rFonts w:asciiTheme="majorHAnsi" w:hAnsiTheme="majorHAnsi" w:cstheme="majorHAnsi"/>
        </w:rPr>
      </w:pPr>
      <w:r w:rsidRPr="00FC0CAE">
        <w:rPr>
          <w:rStyle w:val="Style13ptBold"/>
          <w:rFonts w:asciiTheme="majorHAnsi" w:hAnsiTheme="majorHAnsi" w:cstheme="majorHAnsi"/>
        </w:rPr>
        <w:t>Chaney and Ray 13</w:t>
      </w:r>
      <w:r w:rsidRPr="00FC0CAE">
        <w:rPr>
          <w:rFonts w:asciiTheme="majorHAnsi" w:hAnsiTheme="majorHAnsi" w:cstheme="majorHAnsi"/>
          <w:shd w:val="clear" w:color="auto" w:fill="FFFFFF"/>
        </w:rPr>
        <w:t>, Cassandra (Has a PhD and is a professor at LSU. Also has a strong focus in the structure of Black families</w:t>
      </w:r>
      <w:proofErr w:type="gramStart"/>
      <w:r w:rsidRPr="00FC0CAE">
        <w:rPr>
          <w:rFonts w:asciiTheme="majorHAnsi" w:hAnsiTheme="majorHAnsi" w:cstheme="majorHAnsi"/>
          <w:shd w:val="clear" w:color="auto" w:fill="FFFFFF"/>
        </w:rPr>
        <w:t>) ,</w:t>
      </w:r>
      <w:proofErr w:type="gramEnd"/>
      <w:r w:rsidRPr="00FC0CAE">
        <w:rPr>
          <w:rFonts w:asciiTheme="majorHAnsi" w:hAnsiTheme="majorHAnsi" w:cstheme="majorHAnsi"/>
          <w:shd w:val="clear" w:color="auto" w:fill="FFFFFF"/>
        </w:rPr>
        <w:t xml:space="preserve"> and Ray V. Robertson (Also has a PhD and is a criminal justice professor at LSU). "Racism and police brutality in America."</w:t>
      </w:r>
      <w:r w:rsidRPr="00FC0CAE">
        <w:rPr>
          <w:rStyle w:val="apple-converted-space"/>
          <w:rFonts w:asciiTheme="majorHAnsi" w:hAnsiTheme="majorHAnsi" w:cstheme="majorHAnsi"/>
          <w:color w:val="222222"/>
          <w:sz w:val="20"/>
          <w:szCs w:val="20"/>
          <w:shd w:val="clear" w:color="auto" w:fill="FFFFFF"/>
        </w:rPr>
        <w:t> </w:t>
      </w:r>
      <w:r w:rsidRPr="00FC0CAE">
        <w:rPr>
          <w:rFonts w:asciiTheme="majorHAnsi" w:hAnsiTheme="majorHAnsi" w:cstheme="majorHAnsi"/>
          <w:i/>
          <w:iCs/>
          <w:shd w:val="clear" w:color="auto" w:fill="FFFFFF"/>
        </w:rPr>
        <w:t>Journal of African American Studies</w:t>
      </w:r>
      <w:r w:rsidRPr="00FC0CAE">
        <w:rPr>
          <w:rStyle w:val="apple-converted-space"/>
          <w:rFonts w:asciiTheme="majorHAnsi" w:hAnsiTheme="majorHAnsi" w:cstheme="majorHAnsi"/>
          <w:color w:val="222222"/>
          <w:sz w:val="20"/>
          <w:szCs w:val="20"/>
          <w:shd w:val="clear" w:color="auto" w:fill="FFFFFF"/>
        </w:rPr>
        <w:t> </w:t>
      </w:r>
      <w:r w:rsidRPr="00FC0CAE">
        <w:rPr>
          <w:rFonts w:asciiTheme="majorHAnsi" w:hAnsiTheme="majorHAnsi" w:cstheme="majorHAnsi"/>
          <w:shd w:val="clear" w:color="auto" w:fill="FFFFFF"/>
        </w:rPr>
        <w:t>17.4 (2013): 480-505. Bracketed for inclusion</w:t>
      </w:r>
    </w:p>
    <w:p w14:paraId="2AF66B07" w14:textId="1E54F859" w:rsidR="000D6261" w:rsidRDefault="000D6261" w:rsidP="000D6261">
      <w:pPr>
        <w:rPr>
          <w:rFonts w:asciiTheme="majorHAnsi" w:hAnsiTheme="majorHAnsi" w:cstheme="majorHAnsi"/>
          <w:sz w:val="14"/>
        </w:rPr>
      </w:pPr>
      <w:r w:rsidRPr="00FC0CAE">
        <w:rPr>
          <w:rFonts w:asciiTheme="majorHAnsi" w:hAnsiTheme="majorHAnsi" w:cstheme="majorHAnsi"/>
          <w:sz w:val="14"/>
        </w:rPr>
        <w:t xml:space="preserve">Racism and Discrimination According to </w:t>
      </w:r>
      <w:proofErr w:type="spellStart"/>
      <w:r w:rsidRPr="00FC0CAE">
        <w:rPr>
          <w:rFonts w:asciiTheme="majorHAnsi" w:hAnsiTheme="majorHAnsi" w:cstheme="majorHAnsi"/>
          <w:sz w:val="14"/>
        </w:rPr>
        <w:t>Marger</w:t>
      </w:r>
      <w:proofErr w:type="spellEnd"/>
      <w:r w:rsidRPr="00FC0CAE">
        <w:rPr>
          <w:rFonts w:asciiTheme="majorHAnsi" w:hAnsiTheme="majorHAnsi" w:cstheme="majorHAnsi"/>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FC0CAE">
        <w:rPr>
          <w:rStyle w:val="StyleUnderline"/>
          <w:rFonts w:asciiTheme="majorHAnsi" w:hAnsiTheme="majorHAnsi" w:cstheme="majorHAnsi"/>
        </w:rPr>
        <w:t xml:space="preserve">. Since the time that Africans </w:t>
      </w:r>
      <w:r w:rsidRPr="00FC0CAE">
        <w:rPr>
          <w:rStyle w:val="StyleUnderline"/>
          <w:rFonts w:asciiTheme="majorHAnsi" w:hAnsiTheme="majorHAnsi" w:cstheme="majorHAnsi"/>
          <w:highlight w:val="cyan"/>
        </w:rPr>
        <w:t>[African Americans]</w:t>
      </w:r>
      <w:r w:rsidRPr="00FC0CAE">
        <w:rPr>
          <w:rStyle w:val="StyleUnderline"/>
          <w:rFonts w:asciiTheme="majorHAnsi" w:hAnsiTheme="majorHAnsi" w:cstheme="majorHAnsi"/>
        </w:rPr>
        <w:t xml:space="preserve"> were forcibly brought to America, they </w:t>
      </w:r>
      <w:r w:rsidRPr="00FC0CAE">
        <w:rPr>
          <w:rStyle w:val="StyleUnderline"/>
          <w:rFonts w:asciiTheme="majorHAnsi" w:hAnsiTheme="majorHAnsi" w:cstheme="majorHAnsi"/>
          <w:highlight w:val="cyan"/>
        </w:rPr>
        <w:t>have been the victims of racist and discriminatory practices</w:t>
      </w:r>
      <w:r w:rsidRPr="00FC0CAE">
        <w:rPr>
          <w:rStyle w:val="StyleUnderline"/>
          <w:rFonts w:asciiTheme="majorHAnsi" w:hAnsiTheme="majorHAnsi" w:cstheme="majorHAnsi"/>
        </w:rPr>
        <w:t xml:space="preserve"> that have been spurred and/or substantiated by those who create and enforce the law. For example, The Watts Riots of 1965, the widespread assaults against Blacks in Harlem during the </w:t>
      </w:r>
      <w:r w:rsidRPr="00FC0CAE">
        <w:rPr>
          <w:rStyle w:val="StyleUnderline"/>
          <w:rFonts w:asciiTheme="majorHAnsi" w:hAnsiTheme="majorHAnsi" w:cstheme="majorHAnsi"/>
        </w:rPr>
        <w:lastRenderedPageBreak/>
        <w:t xml:space="preserve">1920s (King 2011), law enforcement violence against Black </w:t>
      </w:r>
      <w:r w:rsidRPr="00FC0CAE">
        <w:rPr>
          <w:rStyle w:val="StyleUnderline"/>
          <w:rFonts w:asciiTheme="majorHAnsi" w:hAnsiTheme="majorHAnsi" w:cstheme="majorHAnsi"/>
          <w:strike/>
        </w:rPr>
        <w:t>women</w:t>
      </w:r>
      <w:r w:rsidRPr="00FC0CAE">
        <w:rPr>
          <w:rStyle w:val="StyleUnderline"/>
          <w:rFonts w:asciiTheme="majorHAnsi" w:hAnsiTheme="majorHAnsi" w:cstheme="majorHAnsi"/>
        </w:rPr>
        <w:t xml:space="preserve"> [</w:t>
      </w:r>
      <w:proofErr w:type="spellStart"/>
      <w:r w:rsidRPr="00FC0CAE">
        <w:rPr>
          <w:rStyle w:val="StyleUnderline"/>
          <w:rFonts w:asciiTheme="majorHAnsi" w:hAnsiTheme="majorHAnsi" w:cstheme="majorHAnsi"/>
        </w:rPr>
        <w:t>womin</w:t>
      </w:r>
      <w:proofErr w:type="spellEnd"/>
      <w:r w:rsidRPr="00FC0CAE">
        <w:rPr>
          <w:rStyle w:val="StyleUnderline"/>
          <w:rFonts w:asciiTheme="majorHAnsi" w:hAnsiTheme="majorHAnsi" w:cstheme="majorHAnsi"/>
        </w:rPr>
        <w:t xml:space="preserve">] (i.e., Malaika Brooks, </w:t>
      </w:r>
      <w:proofErr w:type="spellStart"/>
      <w:r w:rsidRPr="00FC0CAE">
        <w:rPr>
          <w:rStyle w:val="StyleUnderline"/>
          <w:rFonts w:asciiTheme="majorHAnsi" w:hAnsiTheme="majorHAnsi" w:cstheme="majorHAnsi"/>
        </w:rPr>
        <w:t>Jaisha</w:t>
      </w:r>
      <w:proofErr w:type="spellEnd"/>
      <w:r w:rsidRPr="00FC0CAE">
        <w:rPr>
          <w:rStyle w:val="StyleUnderline"/>
          <w:rFonts w:asciiTheme="majorHAnsi" w:hAnsiTheme="majorHAnsi" w:cstheme="majorHAnsi"/>
        </w:rPr>
        <w:t xml:space="preserve"> Akins, Frankie Perkins, Dr. Mae Jemison, Linda Billups, Clementine Applewhite) and other ethnic </w:t>
      </w:r>
      <w:r w:rsidRPr="00FC0CAE">
        <w:rPr>
          <w:rStyle w:val="StyleUnderline"/>
          <w:rFonts w:asciiTheme="majorHAnsi" w:hAnsiTheme="majorHAnsi" w:cstheme="majorHAnsi"/>
          <w:strike/>
        </w:rPr>
        <w:t>women</w:t>
      </w:r>
      <w:r w:rsidRPr="00FC0CAE">
        <w:rPr>
          <w:rStyle w:val="StyleUnderline"/>
          <w:rFonts w:asciiTheme="majorHAnsi" w:hAnsiTheme="majorHAnsi" w:cstheme="majorHAnsi"/>
        </w:rPr>
        <w:t>[</w:t>
      </w:r>
      <w:proofErr w:type="spellStart"/>
      <w:r w:rsidRPr="00FC0CAE">
        <w:rPr>
          <w:rStyle w:val="StyleUnderline"/>
          <w:rFonts w:asciiTheme="majorHAnsi" w:hAnsiTheme="majorHAnsi" w:cstheme="majorHAnsi"/>
        </w:rPr>
        <w:t>womin</w:t>
      </w:r>
      <w:proofErr w:type="spellEnd"/>
      <w:r w:rsidRPr="00FC0CAE">
        <w:rPr>
          <w:rStyle w:val="StyleUnderline"/>
          <w:rFonts w:asciiTheme="majorHAnsi" w:hAnsiTheme="majorHAnsi" w:cstheme="majorHAnsi"/>
        </w:rPr>
        <w:t xml:space="preserve">] of color (Ritchie 2006), the beating of Rodney King, and the deaths of Amadou Diallo in the 1990s and Trayvon Martin more recently are just a few public examples of the historical and contemporaneous ways in which </w:t>
      </w:r>
      <w:r w:rsidRPr="00FC0CAE">
        <w:rPr>
          <w:rStyle w:val="StyleUnderline"/>
          <w:rFonts w:asciiTheme="majorHAnsi" w:hAnsiTheme="majorHAnsi" w:cstheme="majorHAnsi"/>
          <w:highlight w:val="cyan"/>
        </w:rPr>
        <w:t>Blacks in America have been assaulted by</w:t>
      </w:r>
      <w:r w:rsidRPr="00FC0CAE">
        <w:rPr>
          <w:rStyle w:val="StyleUnderline"/>
          <w:rFonts w:asciiTheme="majorHAnsi" w:hAnsiTheme="majorHAnsi" w:cstheme="majorHAnsi"/>
        </w:rPr>
        <w:t xml:space="preserve"> members of </w:t>
      </w:r>
      <w:r w:rsidRPr="00FC0CAE">
        <w:rPr>
          <w:rStyle w:val="StyleUnderline"/>
          <w:rFonts w:asciiTheme="majorHAnsi" w:hAnsiTheme="majorHAnsi" w:cstheme="majorHAnsi"/>
          <w:highlight w:val="cyan"/>
        </w:rPr>
        <w:t>the police system</w:t>
      </w:r>
      <w:r w:rsidRPr="00FC0CAE">
        <w:rPr>
          <w:rStyle w:val="StyleUnderline"/>
          <w:rFonts w:asciiTheme="majorHAnsi" w:hAnsiTheme="majorHAnsi" w:cstheme="majorHAnsi"/>
        </w:rPr>
        <w:t xml:space="preserve"> (King 2011; </w:t>
      </w:r>
      <w:proofErr w:type="spellStart"/>
      <w:r w:rsidRPr="00FC0CAE">
        <w:rPr>
          <w:rStyle w:val="StyleUnderline"/>
          <w:rFonts w:asciiTheme="majorHAnsi" w:hAnsiTheme="majorHAnsi" w:cstheme="majorHAnsi"/>
        </w:rPr>
        <w:t>Loyd</w:t>
      </w:r>
      <w:proofErr w:type="spellEnd"/>
      <w:r w:rsidRPr="00FC0CAE">
        <w:rPr>
          <w:rStyle w:val="StyleUnderline"/>
          <w:rFonts w:asciiTheme="majorHAnsi" w:hAnsiTheme="majorHAnsi" w:cstheme="majorHAnsi"/>
        </w:rPr>
        <w:t xml:space="preserve"> 2012; Murch 2012; </w:t>
      </w:r>
      <w:proofErr w:type="spellStart"/>
      <w:r w:rsidRPr="00FC0CAE">
        <w:rPr>
          <w:rStyle w:val="StyleUnderline"/>
          <w:rFonts w:asciiTheme="majorHAnsi" w:hAnsiTheme="majorHAnsi" w:cstheme="majorHAnsi"/>
        </w:rPr>
        <w:t>Rafail</w:t>
      </w:r>
      <w:proofErr w:type="spellEnd"/>
      <w:r w:rsidRPr="00FC0CAE">
        <w:rPr>
          <w:rStyle w:val="StyleUnderline"/>
          <w:rFonts w:asciiTheme="majorHAnsi" w:hAnsiTheme="majorHAnsi" w:cstheme="majorHAnsi"/>
        </w:rPr>
        <w:t xml:space="preserve"> et al. 2012).</w:t>
      </w:r>
      <w:r w:rsidRPr="00FC0CAE">
        <w:rPr>
          <w:rFonts w:asciiTheme="majorHAnsi" w:hAnsiTheme="majorHAnsi" w:cstheme="majorHAnsi"/>
          <w:sz w:val="14"/>
        </w:rPr>
        <w:t xml:space="preserve"> In Punishing Race (2011), law professor Michael </w:t>
      </w:r>
      <w:proofErr w:type="spellStart"/>
      <w:r w:rsidRPr="00FC0CAE">
        <w:rPr>
          <w:rFonts w:asciiTheme="majorHAnsi" w:hAnsiTheme="majorHAnsi" w:cstheme="majorHAnsi"/>
          <w:sz w:val="14"/>
        </w:rPr>
        <w:t>Tonry’s</w:t>
      </w:r>
      <w:proofErr w:type="spellEnd"/>
      <w:r w:rsidRPr="00FC0CAE">
        <w:rPr>
          <w:rFonts w:asciiTheme="majorHAnsi" w:hAnsiTheme="majorHAnsi" w:cstheme="majorHAnsi"/>
          <w:sz w:val="14"/>
        </w:rPr>
        <w:t xml:space="preserve"> research findings point to </w:t>
      </w:r>
      <w:r w:rsidRPr="00FC0CAE">
        <w:rPr>
          <w:rStyle w:val="StyleUnderline"/>
          <w:rFonts w:asciiTheme="majorHAnsi" w:hAnsiTheme="majorHAnsi" w:cstheme="majorHAnsi"/>
        </w:rPr>
        <w:t xml:space="preserve">the fact that </w:t>
      </w:r>
      <w:r w:rsidRPr="00FC0CAE">
        <w:rPr>
          <w:rStyle w:val="StyleUnderline"/>
          <w:rFonts w:asciiTheme="majorHAnsi" w:hAnsiTheme="majorHAnsi" w:cstheme="majorHAnsi"/>
          <w:highlight w:val="cyan"/>
        </w:rPr>
        <w:t>Whites</w:t>
      </w:r>
      <w:r w:rsidRPr="00FC0CAE">
        <w:rPr>
          <w:rStyle w:val="StyleUnderline"/>
          <w:rFonts w:asciiTheme="majorHAnsi" w:hAnsiTheme="majorHAnsi" w:cstheme="majorHAnsi"/>
        </w:rPr>
        <w:t xml:space="preserve"> tend to </w:t>
      </w:r>
      <w:r w:rsidRPr="00FC0CAE">
        <w:rPr>
          <w:rStyle w:val="StyleUnderline"/>
          <w:rFonts w:asciiTheme="majorHAnsi" w:hAnsiTheme="majorHAnsi" w:cstheme="majorHAnsi"/>
          <w:highlight w:val="cyan"/>
        </w:rPr>
        <w:t>excuse police brutality against Blacks because of the racial animus</w:t>
      </w:r>
      <w:r w:rsidRPr="00FC0CAE">
        <w:rPr>
          <w:rStyle w:val="StyleUnderline"/>
          <w:rFonts w:asciiTheme="majorHAnsi" w:hAnsiTheme="majorHAnsi" w:cstheme="majorHAnsi"/>
        </w:rPr>
        <w:t xml:space="preserve"> that </w:t>
      </w:r>
      <w:r w:rsidRPr="00FC0CAE">
        <w:rPr>
          <w:rStyle w:val="StyleUnderline"/>
          <w:rFonts w:asciiTheme="majorHAnsi" w:hAnsiTheme="majorHAnsi" w:cstheme="majorHAnsi"/>
          <w:highlight w:val="cyan"/>
        </w:rPr>
        <w:t>they hold against Blacks</w:t>
      </w:r>
      <w:r w:rsidRPr="00FC0CAE">
        <w:rPr>
          <w:rStyle w:val="StyleUnderline"/>
          <w:rFonts w:asciiTheme="majorHAnsi" w:hAnsiTheme="majorHAnsi" w:cstheme="majorHAnsi"/>
        </w:rPr>
        <w:t xml:space="preserve">. Thus, to Whites, </w:t>
      </w:r>
      <w:r w:rsidRPr="00FC0CAE">
        <w:rPr>
          <w:rStyle w:val="StyleUnderline"/>
          <w:rFonts w:asciiTheme="majorHAnsi" w:hAnsiTheme="majorHAnsi" w:cstheme="majorHAnsi"/>
          <w:highlight w:val="cyan"/>
        </w:rPr>
        <w:t>Blacks are viewed as deserving of harsh treatment</w:t>
      </w:r>
      <w:r w:rsidRPr="00FC0CAE">
        <w:rPr>
          <w:rStyle w:val="StyleUnderline"/>
          <w:rFonts w:asciiTheme="majorHAnsi" w:hAnsiTheme="majorHAnsi" w:cstheme="majorHAnsi"/>
        </w:rPr>
        <w:t xml:space="preserve"> in the criminal justice system</w:t>
      </w:r>
      <w:r w:rsidRPr="00FC0CAE">
        <w:rPr>
          <w:rFonts w:asciiTheme="majorHAnsi" w:hAnsiTheme="majorHAnsi" w:cstheme="majorHAnsi"/>
          <w:sz w:val="14"/>
        </w:rPr>
        <w:t xml:space="preserve"> (</w:t>
      </w:r>
      <w:proofErr w:type="spellStart"/>
      <w:r w:rsidRPr="00FC0CAE">
        <w:rPr>
          <w:rFonts w:asciiTheme="majorHAnsi" w:hAnsiTheme="majorHAnsi" w:cstheme="majorHAnsi"/>
          <w:sz w:val="14"/>
        </w:rPr>
        <w:t>Peffley</w:t>
      </w:r>
      <w:proofErr w:type="spellEnd"/>
      <w:r w:rsidRPr="00FC0CAE">
        <w:rPr>
          <w:rFonts w:asciiTheme="majorHAnsi" w:hAnsiTheme="majorHAnsi" w:cstheme="majorHAnsi"/>
          <w:sz w:val="14"/>
        </w:rPr>
        <w:t xml:space="preserve"> and Hurwitz 2013). At first glance, such an assertion may seem to be unfathomable, buy that there is an extensive body of literature which suggests that </w:t>
      </w:r>
      <w:r w:rsidRPr="00FC0CAE">
        <w:rPr>
          <w:rStyle w:val="StyleUnderline"/>
          <w:rFonts w:asciiTheme="majorHAnsi" w:hAnsiTheme="majorHAnsi" w:cstheme="majorHAnsi"/>
        </w:rPr>
        <w:t>Black males are viewed as the “prototypical criminal,” and this notion is buttressed in the media, by the general public, and via disparate sentencing outcomes</w:t>
      </w:r>
      <w:r w:rsidRPr="00FC0CAE">
        <w:rPr>
          <w:rFonts w:asciiTheme="majorHAnsi" w:hAnsiTheme="majorHAnsi" w:cstheme="majorHAnsi"/>
          <w:sz w:val="14"/>
        </w:rPr>
        <w:t xml:space="preserve"> (Blair et al. 2004; Eberhardt et al. 2006; </w:t>
      </w:r>
      <w:proofErr w:type="spellStart"/>
      <w:r w:rsidRPr="00FC0CAE">
        <w:rPr>
          <w:rFonts w:asciiTheme="majorHAnsi" w:hAnsiTheme="majorHAnsi" w:cstheme="majorHAnsi"/>
          <w:sz w:val="14"/>
        </w:rPr>
        <w:t>Gabiddon</w:t>
      </w:r>
      <w:proofErr w:type="spellEnd"/>
      <w:r w:rsidRPr="00FC0CAE">
        <w:rPr>
          <w:rFonts w:asciiTheme="majorHAnsi" w:hAnsiTheme="majorHAnsi" w:cstheme="majorHAnsi"/>
          <w:sz w:val="14"/>
        </w:rPr>
        <w:t xml:space="preserve"> 2010; Maddox and Gray 2004; Oliver and </w:t>
      </w:r>
      <w:proofErr w:type="spellStart"/>
      <w:r w:rsidRPr="00FC0CAE">
        <w:rPr>
          <w:rFonts w:asciiTheme="majorHAnsi" w:hAnsiTheme="majorHAnsi" w:cstheme="majorHAnsi"/>
          <w:sz w:val="14"/>
        </w:rPr>
        <w:t>Fonash</w:t>
      </w:r>
      <w:proofErr w:type="spellEnd"/>
      <w:r w:rsidRPr="00FC0CAE">
        <w:rPr>
          <w:rFonts w:asciiTheme="majorHAnsi" w:hAnsiTheme="majorHAnsi" w:cstheme="majorHAnsi"/>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FC0CAE">
        <w:rPr>
          <w:rFonts w:asciiTheme="majorHAnsi" w:hAnsiTheme="majorHAnsi" w:cstheme="majorHAnsi"/>
          <w:sz w:val="14"/>
        </w:rPr>
        <w:t>Gabiddon</w:t>
      </w:r>
      <w:proofErr w:type="spellEnd"/>
      <w:r w:rsidRPr="00FC0CAE">
        <w:rPr>
          <w:rFonts w:asciiTheme="majorHAnsi" w:hAnsiTheme="majorHAnsi" w:cstheme="majorHAnsi"/>
          <w:sz w:val="14"/>
        </w:rPr>
        <w:t xml:space="preserve"> in Criminological Theories on Race and Crime (2010) discussed the concept of “Negrophobia” which was more extensively examined by </w:t>
      </w:r>
      <w:proofErr w:type="spellStart"/>
      <w:r w:rsidRPr="00FC0CAE">
        <w:rPr>
          <w:rFonts w:asciiTheme="majorHAnsi" w:hAnsiTheme="majorHAnsi" w:cstheme="majorHAnsi"/>
          <w:sz w:val="14"/>
        </w:rPr>
        <w:t>Armour</w:t>
      </w:r>
      <w:proofErr w:type="spellEnd"/>
      <w:r w:rsidRPr="00FC0CAE">
        <w:rPr>
          <w:rFonts w:asciiTheme="majorHAnsi" w:hAnsiTheme="majorHAnsi" w:cstheme="majorHAnsi"/>
          <w:sz w:val="14"/>
        </w:rPr>
        <w:t xml:space="preserve"> (1997). Negrophobia can be surmised as an irrational of Blacks, which includes a fear of being victimized by Black, that can result in Whites shooting or harming an </w:t>
      </w:r>
      <w:proofErr w:type="spellStart"/>
      <w:r w:rsidRPr="00FC0CAE">
        <w:rPr>
          <w:rFonts w:asciiTheme="majorHAnsi" w:hAnsiTheme="majorHAnsi" w:cstheme="majorHAnsi"/>
          <w:sz w:val="14"/>
        </w:rPr>
        <w:t>AfricanAmerican</w:t>
      </w:r>
      <w:proofErr w:type="spellEnd"/>
      <w:r w:rsidRPr="00FC0CAE">
        <w:rPr>
          <w:rFonts w:asciiTheme="majorHAnsi" w:hAnsiTheme="majorHAnsi" w:cstheme="majorHAnsi"/>
          <w:sz w:val="14"/>
        </w:rPr>
        <w:t xml:space="preserve"> based on criminal/racial stereotypes (</w:t>
      </w:r>
      <w:proofErr w:type="spellStart"/>
      <w:r w:rsidRPr="00FC0CAE">
        <w:rPr>
          <w:rFonts w:asciiTheme="majorHAnsi" w:hAnsiTheme="majorHAnsi" w:cstheme="majorHAnsi"/>
          <w:sz w:val="14"/>
        </w:rPr>
        <w:t>Armour</w:t>
      </w:r>
      <w:proofErr w:type="spellEnd"/>
      <w:r w:rsidRPr="00FC0CAE">
        <w:rPr>
          <w:rFonts w:asciiTheme="majorHAnsi" w:hAnsiTheme="majorHAnsi" w:cstheme="majorHAnsi"/>
          <w:sz w:val="14"/>
        </w:rPr>
        <w:t xml:space="preserve"> 1997). </w:t>
      </w:r>
      <w:r w:rsidRPr="00FC0CAE">
        <w:rPr>
          <w:rStyle w:val="StyleUnderline"/>
          <w:rFonts w:asciiTheme="majorHAnsi" w:hAnsiTheme="majorHAnsi" w:cstheme="majorHAnsi"/>
        </w:rPr>
        <w:t xml:space="preserve">The aforementioned </w:t>
      </w:r>
      <w:r w:rsidRPr="00FC0CAE">
        <w:rPr>
          <w:rStyle w:val="StyleUnderline"/>
          <w:rFonts w:asciiTheme="majorHAnsi" w:hAnsiTheme="majorHAnsi" w:cstheme="majorHAnsi"/>
          <w:highlight w:val="cyan"/>
        </w:rPr>
        <w:t>racialized</w:t>
      </w:r>
      <w:r w:rsidRPr="00FC0CAE">
        <w:rPr>
          <w:rStyle w:val="StyleUnderline"/>
          <w:rFonts w:asciiTheme="majorHAnsi" w:hAnsiTheme="majorHAnsi" w:cstheme="majorHAnsi"/>
        </w:rPr>
        <w:t xml:space="preserve"> stereotypical </w:t>
      </w:r>
      <w:r w:rsidRPr="00FC0CAE">
        <w:rPr>
          <w:rStyle w:val="StyleUnderline"/>
          <w:rFonts w:asciiTheme="majorHAnsi" w:hAnsiTheme="majorHAnsi" w:cstheme="majorHAnsi"/>
          <w:highlight w:val="cyan"/>
        </w:rPr>
        <w:t>assumptions can be</w:t>
      </w:r>
      <w:r w:rsidRPr="00FC0CAE">
        <w:rPr>
          <w:rStyle w:val="StyleUnderline"/>
          <w:rFonts w:asciiTheme="majorHAnsi" w:hAnsiTheme="majorHAnsi" w:cstheme="majorHAnsi"/>
        </w:rPr>
        <w:t xml:space="preserve"> deleterious because they can be </w:t>
      </w:r>
      <w:r w:rsidRPr="00FC0CAE">
        <w:rPr>
          <w:rStyle w:val="StyleUnderline"/>
          <w:rFonts w:asciiTheme="majorHAnsi" w:hAnsiTheme="majorHAnsi" w:cstheme="majorHAnsi"/>
          <w:highlight w:val="cyan"/>
        </w:rPr>
        <w:t>used by Whites to justify shooting a Black person</w:t>
      </w:r>
      <w:r w:rsidRPr="00FC0CAE">
        <w:rPr>
          <w:rStyle w:val="StyleUnderline"/>
          <w:rFonts w:asciiTheme="majorHAnsi" w:hAnsiTheme="majorHAnsi" w:cstheme="majorHAnsi"/>
        </w:rPr>
        <w:t xml:space="preserve"> on the slightest of pretense</w:t>
      </w:r>
      <w:r w:rsidRPr="00FC0CAE">
        <w:rPr>
          <w:rFonts w:asciiTheme="majorHAnsi" w:hAnsiTheme="majorHAnsi" w:cstheme="majorHAnsi"/>
          <w:sz w:val="14"/>
        </w:rPr>
        <w:t xml:space="preserve"> (</w:t>
      </w:r>
      <w:proofErr w:type="spellStart"/>
      <w:r w:rsidRPr="00FC0CAE">
        <w:rPr>
          <w:rFonts w:asciiTheme="majorHAnsi" w:hAnsiTheme="majorHAnsi" w:cstheme="majorHAnsi"/>
          <w:sz w:val="14"/>
        </w:rPr>
        <w:t>Gabiddon</w:t>
      </w:r>
      <w:proofErr w:type="spellEnd"/>
      <w:r w:rsidRPr="00FC0CAE">
        <w:rPr>
          <w:rFonts w:asciiTheme="majorHAnsi" w:hAnsiTheme="majorHAnsi" w:cstheme="majorHAnsi"/>
          <w:sz w:val="14"/>
        </w:rPr>
        <w:t xml:space="preserve"> 2010). </w:t>
      </w:r>
      <w:r w:rsidRPr="00FC0CAE">
        <w:rPr>
          <w:rStyle w:val="StyleUnderline"/>
          <w:rFonts w:asciiTheme="majorHAnsi" w:hAnsiTheme="majorHAnsi" w:cstheme="majorHAnsi"/>
        </w:rPr>
        <w:t>Finally, African-American males represent a group that has been much maligned in the larger society (</w:t>
      </w:r>
      <w:proofErr w:type="spellStart"/>
      <w:r w:rsidRPr="00FC0CAE">
        <w:rPr>
          <w:rStyle w:val="StyleUnderline"/>
          <w:rFonts w:asciiTheme="majorHAnsi" w:hAnsiTheme="majorHAnsi" w:cstheme="majorHAnsi"/>
        </w:rPr>
        <w:t>Tonry</w:t>
      </w:r>
      <w:proofErr w:type="spellEnd"/>
      <w:r w:rsidRPr="00FC0CAE">
        <w:rPr>
          <w:rStyle w:val="StyleUnderline"/>
          <w:rFonts w:asciiTheme="majorHAnsi" w:hAnsiTheme="majorHAnsi" w:cstheme="majorHAnsi"/>
        </w:rPr>
        <w:t xml:space="preserve"> 2011). 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FC0CAE">
        <w:rPr>
          <w:rStyle w:val="StyleUnderline"/>
          <w:rFonts w:asciiTheme="majorHAnsi" w:hAnsiTheme="majorHAnsi" w:cstheme="majorHAnsi"/>
        </w:rPr>
        <w:t>Dottolo</w:t>
      </w:r>
      <w:proofErr w:type="spellEnd"/>
      <w:r w:rsidRPr="00FC0CAE">
        <w:rPr>
          <w:rStyle w:val="StyleUnderline"/>
          <w:rFonts w:asciiTheme="majorHAnsi" w:hAnsiTheme="majorHAnsi" w:cstheme="majorHAnsi"/>
        </w:rPr>
        <w:t xml:space="preserve"> and Stewart 2008; Karenga 2010; Martin et al. 2001; Smith and Hattery 2009). Thus, </w:t>
      </w:r>
      <w:r w:rsidRPr="00FC0CAE">
        <w:rPr>
          <w:rStyle w:val="StyleUnderline"/>
          <w:rFonts w:asciiTheme="majorHAnsi" w:hAnsiTheme="majorHAnsi" w:cstheme="majorHAnsi"/>
          <w:highlight w:val="cyan"/>
        </w:rPr>
        <w:t>racism</w:t>
      </w:r>
      <w:r w:rsidRPr="00FC0CAE">
        <w:rPr>
          <w:rStyle w:val="StyleUnderline"/>
          <w:rFonts w:asciiTheme="majorHAnsi" w:hAnsiTheme="majorHAnsi" w:cstheme="majorHAnsi"/>
        </w:rPr>
        <w:t xml:space="preserve"> and discrimination </w:t>
      </w:r>
      <w:proofErr w:type="gramStart"/>
      <w:r w:rsidRPr="00FC0CAE">
        <w:rPr>
          <w:rStyle w:val="StyleUnderline"/>
          <w:rFonts w:asciiTheme="majorHAnsi" w:hAnsiTheme="majorHAnsi" w:cstheme="majorHAnsi"/>
          <w:highlight w:val="cyan"/>
        </w:rPr>
        <w:t>heightens</w:t>
      </w:r>
      <w:proofErr w:type="gramEnd"/>
      <w:r w:rsidRPr="00FC0CAE">
        <w:rPr>
          <w:rStyle w:val="StyleUnderline"/>
          <w:rFonts w:asciiTheme="majorHAnsi" w:hAnsiTheme="majorHAnsi" w:cstheme="majorHAnsi"/>
        </w:rPr>
        <w:t xml:space="preserve"> the psychological </w:t>
      </w:r>
      <w:r w:rsidRPr="00FC0CAE">
        <w:rPr>
          <w:rStyle w:val="StyleUnderline"/>
          <w:rFonts w:asciiTheme="majorHAnsi" w:hAnsiTheme="majorHAnsi" w:cstheme="majorHAnsi"/>
          <w:highlight w:val="cyan"/>
        </w:rPr>
        <w:t>distress experienced by Blacks</w:t>
      </w:r>
      <w:r w:rsidRPr="00FC0CAE">
        <w:rPr>
          <w:rStyle w:val="StyleUnderline"/>
          <w:rFonts w:asciiTheme="majorHAnsi" w:hAnsiTheme="majorHAnsi" w:cstheme="majorHAnsi"/>
        </w:rPr>
        <w:t xml:space="preserve"> (Robertson 2011; Pieterse et al. 2012), as well as their decreased mortality in the USA (</w:t>
      </w:r>
      <w:proofErr w:type="spellStart"/>
      <w:r w:rsidRPr="00FC0CAE">
        <w:rPr>
          <w:rStyle w:val="StyleUnderline"/>
          <w:rFonts w:asciiTheme="majorHAnsi" w:hAnsiTheme="majorHAnsi" w:cstheme="majorHAnsi"/>
        </w:rPr>
        <w:t>Muennig</w:t>
      </w:r>
      <w:proofErr w:type="spellEnd"/>
      <w:r w:rsidRPr="00FC0CAE">
        <w:rPr>
          <w:rStyle w:val="StyleUnderline"/>
          <w:rFonts w:asciiTheme="majorHAnsi" w:hAnsiTheme="majorHAnsi" w:cstheme="majorHAnsi"/>
        </w:rPr>
        <w:t xml:space="preserve"> and Murphy 2011).</w:t>
      </w:r>
      <w:r w:rsidRPr="00FC0CAE">
        <w:rPr>
          <w:rFonts w:asciiTheme="majorHAnsi" w:hAnsiTheme="majorHAnsi" w:cstheme="majorHAnsi"/>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FC0CAE">
        <w:rPr>
          <w:rStyle w:val="StyleUnderline"/>
          <w:rFonts w:asciiTheme="majorHAnsi" w:hAnsiTheme="majorHAnsi" w:cstheme="majorHAnsi"/>
          <w:highlight w:val="cyan"/>
        </w:rPr>
        <w:t>Blacks are more likely to be the victims of police brutality</w:t>
      </w:r>
      <w:r w:rsidRPr="00FC0CAE">
        <w:rPr>
          <w:rStyle w:val="StyleUnderline"/>
          <w:rFonts w:asciiTheme="majorHAnsi" w:hAnsiTheme="majorHAnsi" w:cstheme="majorHAnsi"/>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FC0CAE">
        <w:rPr>
          <w:rFonts w:asciiTheme="majorHAnsi" w:hAnsiTheme="majorHAnsi" w:cstheme="majorHAnsi"/>
          <w:sz w:val="14"/>
        </w:rPr>
        <w:t xml:space="preserve"> </w:t>
      </w:r>
    </w:p>
    <w:p w14:paraId="3CC83776" w14:textId="11309426" w:rsidR="002F1F17" w:rsidRDefault="002F1F17" w:rsidP="002F1F17">
      <w:pPr>
        <w:pStyle w:val="Heading2"/>
      </w:pPr>
      <w:r>
        <w:lastRenderedPageBreak/>
        <w:t>4 --- CP</w:t>
      </w:r>
    </w:p>
    <w:p w14:paraId="72DC2FF5" w14:textId="77777777" w:rsidR="002F1F17" w:rsidRPr="00FC0CAE" w:rsidRDefault="002F1F17" w:rsidP="002F1F17">
      <w:pPr>
        <w:pStyle w:val="Heading4"/>
        <w:rPr>
          <w:rFonts w:asciiTheme="majorHAnsi" w:hAnsiTheme="majorHAnsi" w:cstheme="majorHAnsi"/>
        </w:rPr>
      </w:pPr>
      <w:r w:rsidRPr="00FC0CAE">
        <w:rPr>
          <w:rFonts w:asciiTheme="majorHAnsi" w:hAnsiTheme="majorHAnsi" w:cstheme="majorHAnsi"/>
        </w:rPr>
        <w:t>COUNTERPLAN – A just government ought to recognize an unconditional right for non-military workers to strike</w:t>
      </w:r>
    </w:p>
    <w:p w14:paraId="0428B934" w14:textId="77777777" w:rsidR="002F1F17" w:rsidRPr="00FC0CAE" w:rsidRDefault="002F1F17" w:rsidP="002F1F17">
      <w:pPr>
        <w:rPr>
          <w:rFonts w:asciiTheme="majorHAnsi" w:hAnsiTheme="majorHAnsi" w:cstheme="majorHAnsi"/>
        </w:rPr>
      </w:pPr>
    </w:p>
    <w:p w14:paraId="2955A249" w14:textId="77777777" w:rsidR="002F1F17" w:rsidRPr="00FC0CAE" w:rsidRDefault="002F1F17" w:rsidP="002F1F17">
      <w:pPr>
        <w:pStyle w:val="Heading4"/>
        <w:rPr>
          <w:rFonts w:asciiTheme="majorHAnsi" w:hAnsiTheme="majorHAnsi" w:cstheme="majorHAnsi"/>
        </w:rPr>
      </w:pPr>
      <w:r w:rsidRPr="00FC0CAE">
        <w:rPr>
          <w:rFonts w:asciiTheme="majorHAnsi" w:hAnsiTheme="majorHAnsi" w:cstheme="majorHAnsi"/>
        </w:rPr>
        <w:t>Armed forces can’t strike now</w:t>
      </w:r>
    </w:p>
    <w:p w14:paraId="553F8C4E" w14:textId="77777777" w:rsidR="002F1F17" w:rsidRPr="00FC0CAE" w:rsidRDefault="002F1F17" w:rsidP="002F1F17">
      <w:pPr>
        <w:rPr>
          <w:rFonts w:asciiTheme="majorHAnsi" w:hAnsiTheme="majorHAnsi" w:cstheme="majorHAnsi"/>
        </w:rPr>
      </w:pPr>
      <w:r w:rsidRPr="00FC0CAE">
        <w:rPr>
          <w:rStyle w:val="Heading4Char"/>
          <w:rFonts w:asciiTheme="majorHAnsi" w:hAnsiTheme="majorHAnsi" w:cstheme="majorHAnsi"/>
        </w:rPr>
        <w:t>LII 6</w:t>
      </w:r>
      <w:r w:rsidRPr="00FC0CAE">
        <w:rPr>
          <w:rFonts w:asciiTheme="majorHAnsi" w:hAnsiTheme="majorHAnsi" w:cstheme="majorHAnsi"/>
        </w:rPr>
        <w:t xml:space="preserve"> [Cornell Legal Information Institute, 2006, "10 U.S. Code § 976," Cornell Legal Information Institute, https://www.law.cornell.edu/uscode/text/10/976]</w:t>
      </w:r>
    </w:p>
    <w:p w14:paraId="01F6789D" w14:textId="77777777" w:rsidR="002F1F17" w:rsidRPr="00FC0CAE" w:rsidRDefault="002F1F17" w:rsidP="002F1F17">
      <w:pPr>
        <w:rPr>
          <w:rFonts w:asciiTheme="majorHAnsi" w:hAnsiTheme="majorHAnsi" w:cstheme="majorHAnsi"/>
          <w:sz w:val="16"/>
        </w:rPr>
      </w:pPr>
      <w:r w:rsidRPr="00FC0CAE">
        <w:rPr>
          <w:rFonts w:asciiTheme="majorHAnsi" w:hAnsiTheme="majorHAnsi" w:cstheme="majorHAnsi"/>
          <w:sz w:val="16"/>
        </w:rPr>
        <w:t>(a)In this section: (</w:t>
      </w:r>
      <w:proofErr w:type="gramStart"/>
      <w:r w:rsidRPr="00FC0CAE">
        <w:rPr>
          <w:rFonts w:asciiTheme="majorHAnsi" w:hAnsiTheme="majorHAnsi" w:cstheme="majorHAnsi"/>
          <w:sz w:val="16"/>
        </w:rPr>
        <w:t>1)The</w:t>
      </w:r>
      <w:proofErr w:type="gramEnd"/>
      <w:r w:rsidRPr="00FC0CAE">
        <w:rPr>
          <w:rFonts w:asciiTheme="majorHAnsi" w:hAnsiTheme="majorHAnsi" w:cstheme="majorHAnsi"/>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FC0CAE">
        <w:rPr>
          <w:rFonts w:asciiTheme="majorHAnsi" w:hAnsiTheme="majorHAnsi" w:cstheme="majorHAnsi"/>
          <w:sz w:val="16"/>
        </w:rPr>
        <w:t>i</w:t>
      </w:r>
      <w:proofErr w:type="spellEnd"/>
      <w:r w:rsidRPr="00FC0CAE">
        <w:rPr>
          <w:rFonts w:asciiTheme="majorHAnsi" w:hAnsiTheme="majorHAnsi" w:cstheme="majorHAnsi"/>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FC0CAE">
        <w:rPr>
          <w:rFonts w:asciiTheme="majorHAnsi" w:hAnsiTheme="majorHAnsi" w:cstheme="majorHAnsi"/>
          <w:sz w:val="16"/>
        </w:rPr>
        <w:t>3)The</w:t>
      </w:r>
      <w:proofErr w:type="gramEnd"/>
      <w:r w:rsidRPr="00FC0CAE">
        <w:rPr>
          <w:rFonts w:asciiTheme="majorHAnsi" w:hAnsiTheme="majorHAnsi" w:cstheme="majorHAnsi"/>
          <w:sz w:val="16"/>
        </w:rPr>
        <w:t xml:space="preserve"> term “civilian officer or employee” means an employee, as such term is defined in section 2105 of title 5. (b)</w:t>
      </w:r>
      <w:r w:rsidRPr="00FC0CAE">
        <w:rPr>
          <w:rStyle w:val="StyleUnderline"/>
          <w:rFonts w:asciiTheme="majorHAnsi" w:hAnsiTheme="majorHAnsi" w:cstheme="majorHAnsi"/>
          <w:highlight w:val="cyan"/>
        </w:rPr>
        <w:t xml:space="preserve">It shall be </w:t>
      </w:r>
      <w:r w:rsidRPr="00FC0CAE">
        <w:rPr>
          <w:rStyle w:val="Emphasis"/>
          <w:rFonts w:asciiTheme="majorHAnsi" w:hAnsiTheme="majorHAnsi" w:cstheme="majorHAnsi"/>
          <w:highlight w:val="cyan"/>
        </w:rPr>
        <w:t>unlawful</w:t>
      </w:r>
      <w:r w:rsidRPr="00FC0CAE">
        <w:rPr>
          <w:rStyle w:val="StyleUnderline"/>
          <w:rFonts w:asciiTheme="majorHAnsi" w:hAnsiTheme="majorHAnsi" w:cstheme="majorHAnsi"/>
          <w:highlight w:val="cyan"/>
        </w:rPr>
        <w:t xml:space="preserve"> for a member of the </w:t>
      </w:r>
      <w:r w:rsidRPr="00FC0CAE">
        <w:rPr>
          <w:rStyle w:val="Emphasis"/>
          <w:rFonts w:asciiTheme="majorHAnsi" w:hAnsiTheme="majorHAnsi" w:cstheme="majorHAnsi"/>
          <w:highlight w:val="cyan"/>
        </w:rPr>
        <w:t>armed forces</w:t>
      </w:r>
      <w:r w:rsidRPr="00FC0CAE">
        <w:rPr>
          <w:rFonts w:asciiTheme="majorHAnsi" w:hAnsiTheme="majorHAnsi" w:cstheme="majorHAnsi"/>
          <w:sz w:val="16"/>
        </w:rPr>
        <w:t>, knowing of the activities or objectives of a particular military labor organization— (</w:t>
      </w:r>
      <w:proofErr w:type="gramStart"/>
      <w:r w:rsidRPr="00FC0CAE">
        <w:rPr>
          <w:rFonts w:asciiTheme="majorHAnsi" w:hAnsiTheme="majorHAnsi" w:cstheme="majorHAnsi"/>
          <w:sz w:val="16"/>
        </w:rPr>
        <w:t>1)</w:t>
      </w:r>
      <w:r w:rsidRPr="00FC0CAE">
        <w:rPr>
          <w:rStyle w:val="StyleUnderline"/>
          <w:rFonts w:asciiTheme="majorHAnsi" w:hAnsiTheme="majorHAnsi" w:cstheme="majorHAnsi"/>
        </w:rPr>
        <w:t>to</w:t>
      </w:r>
      <w:proofErr w:type="gramEnd"/>
      <w:r w:rsidRPr="00FC0CAE">
        <w:rPr>
          <w:rStyle w:val="StyleUnderline"/>
          <w:rFonts w:asciiTheme="majorHAnsi" w:hAnsiTheme="majorHAnsi" w:cstheme="majorHAnsi"/>
        </w:rPr>
        <w:t xml:space="preserve"> join or maintain membership</w:t>
      </w:r>
      <w:r w:rsidRPr="00FC0CAE">
        <w:rPr>
          <w:rFonts w:asciiTheme="majorHAnsi" w:hAnsiTheme="majorHAnsi" w:cstheme="majorHAnsi"/>
          <w:sz w:val="16"/>
        </w:rPr>
        <w:t xml:space="preserve"> in such organization; or (2)to </w:t>
      </w:r>
      <w:r w:rsidRPr="00FC0CAE">
        <w:rPr>
          <w:rStyle w:val="StyleUnderline"/>
          <w:rFonts w:asciiTheme="majorHAnsi" w:hAnsiTheme="majorHAnsi" w:cstheme="majorHAnsi"/>
        </w:rPr>
        <w:t>attempt to enroll any other member of the armed forces as</w:t>
      </w:r>
      <w:r w:rsidRPr="00FC0CAE">
        <w:rPr>
          <w:rFonts w:asciiTheme="majorHAnsi" w:hAnsiTheme="majorHAnsi" w:cstheme="majorHAnsi"/>
          <w:sz w:val="16"/>
        </w:rPr>
        <w:t xml:space="preserve"> a member of such organization. (c)It shall be unlawful for any person— (1)to </w:t>
      </w:r>
      <w:r w:rsidRPr="00FC0CAE">
        <w:rPr>
          <w:rStyle w:val="StyleUnderline"/>
          <w:rFonts w:asciiTheme="majorHAnsi" w:hAnsiTheme="majorHAnsi" w:cstheme="majorHAnsi"/>
        </w:rPr>
        <w:t>enroll in a military labor organization</w:t>
      </w:r>
      <w:r w:rsidRPr="00FC0CAE">
        <w:rPr>
          <w:rFonts w:asciiTheme="majorHAnsi" w:hAnsiTheme="majorHAnsi" w:cstheme="majorHAnsi"/>
          <w:sz w:val="16"/>
        </w:rPr>
        <w:t xml:space="preserve"> any member of the armed forces </w:t>
      </w:r>
      <w:r w:rsidRPr="00FC0CAE">
        <w:rPr>
          <w:rStyle w:val="StyleUnderline"/>
          <w:rFonts w:asciiTheme="majorHAnsi" w:hAnsiTheme="majorHAnsi" w:cstheme="majorHAnsi"/>
        </w:rPr>
        <w:t>or to solicit or accept dues or fees for</w:t>
      </w:r>
      <w:r w:rsidRPr="00FC0CAE">
        <w:rPr>
          <w:rFonts w:asciiTheme="majorHAnsi" w:hAnsiTheme="majorHAnsi" w:cstheme="majorHAnsi"/>
          <w:sz w:val="16"/>
        </w:rPr>
        <w:t xml:space="preserve"> such </w:t>
      </w:r>
      <w:r w:rsidRPr="00FC0CAE">
        <w:rPr>
          <w:rStyle w:val="StyleUnderline"/>
          <w:rFonts w:asciiTheme="majorHAnsi" w:hAnsiTheme="majorHAnsi" w:cstheme="majorHAnsi"/>
        </w:rPr>
        <w:t>an organization from any member</w:t>
      </w:r>
      <w:r w:rsidRPr="00FC0CAE">
        <w:rPr>
          <w:rFonts w:asciiTheme="majorHAnsi" w:hAnsiTheme="majorHAnsi" w:cstheme="majorHAnsi"/>
          <w:sz w:val="16"/>
        </w:rPr>
        <w:t xml:space="preserve"> of the armed forces; or (2)</w:t>
      </w:r>
      <w:r w:rsidRPr="00FC0CAE">
        <w:rPr>
          <w:rStyle w:val="StyleUnderline"/>
          <w:rFonts w:asciiTheme="majorHAnsi" w:hAnsiTheme="majorHAnsi" w:cstheme="majorHAnsi"/>
        </w:rPr>
        <w:t xml:space="preserve">to negotiate or </w:t>
      </w:r>
      <w:r w:rsidRPr="00FC0CAE">
        <w:rPr>
          <w:rStyle w:val="Emphasis"/>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or</w:t>
      </w:r>
      <w:r w:rsidRPr="00FC0CAE">
        <w:rPr>
          <w:rFonts w:asciiTheme="majorHAnsi" w:hAnsiTheme="majorHAnsi" w:cstheme="majorHAnsi"/>
          <w:sz w:val="16"/>
        </w:rPr>
        <w:t xml:space="preserve"> </w:t>
      </w:r>
      <w:r w:rsidRPr="00FC0CAE">
        <w:rPr>
          <w:rStyle w:val="StyleUnderline"/>
          <w:rFonts w:asciiTheme="majorHAnsi" w:hAnsiTheme="majorHAnsi" w:cstheme="majorHAnsi"/>
        </w:rPr>
        <w:t xml:space="preserve">attempt through any </w:t>
      </w:r>
      <w:r w:rsidRPr="00FC0CAE">
        <w:rPr>
          <w:rStyle w:val="Emphasis"/>
          <w:rFonts w:asciiTheme="majorHAnsi" w:hAnsiTheme="majorHAnsi" w:cstheme="majorHAnsi"/>
        </w:rPr>
        <w:t>coercive act</w:t>
      </w:r>
      <w:r w:rsidRPr="00FC0CAE">
        <w:rPr>
          <w:rStyle w:val="StyleUnderline"/>
          <w:rFonts w:asciiTheme="majorHAnsi" w:hAnsiTheme="majorHAnsi" w:cstheme="majorHAnsi"/>
        </w:rPr>
        <w:t xml:space="preserve"> to negotiate or bargain, with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 or any member of the armed forces, on behalf of members of the armed forces</w:t>
      </w:r>
      <w:r w:rsidRPr="00FC0CAE">
        <w:rPr>
          <w:rFonts w:asciiTheme="majorHAnsi" w:hAnsiTheme="majorHAnsi" w:cstheme="majorHAnsi"/>
          <w:sz w:val="16"/>
        </w:rPr>
        <w:t>, concerning the terms or conditions of service of such members; (3)</w:t>
      </w:r>
      <w:r w:rsidRPr="00FC0CAE">
        <w:rPr>
          <w:rStyle w:val="StyleUnderline"/>
          <w:rFonts w:asciiTheme="majorHAnsi" w:hAnsiTheme="majorHAnsi" w:cstheme="majorHAnsi"/>
          <w:highlight w:val="cyan"/>
        </w:rPr>
        <w:t xml:space="preserve">to </w:t>
      </w:r>
      <w:r w:rsidRPr="00FC0CAE">
        <w:rPr>
          <w:rStyle w:val="Emphasis"/>
          <w:rFonts w:asciiTheme="majorHAnsi" w:hAnsiTheme="majorHAnsi" w:cstheme="majorHAnsi"/>
          <w:highlight w:val="cyan"/>
        </w:rPr>
        <w:t>organize</w:t>
      </w:r>
      <w:r w:rsidRPr="00FC0CAE">
        <w:rPr>
          <w:rStyle w:val="StyleUnderline"/>
          <w:rFonts w:asciiTheme="majorHAnsi" w:hAnsiTheme="majorHAnsi" w:cstheme="majorHAnsi"/>
        </w:rPr>
        <w:t xml:space="preserve"> or attempt to organize, </w:t>
      </w:r>
      <w:r w:rsidRPr="00FC0CAE">
        <w:rPr>
          <w:rStyle w:val="StyleUnderline"/>
          <w:rFonts w:asciiTheme="majorHAnsi" w:hAnsiTheme="majorHAnsi" w:cstheme="majorHAnsi"/>
          <w:highlight w:val="cyan"/>
        </w:rPr>
        <w:t>or</w:t>
      </w:r>
      <w:r w:rsidRPr="00FC0CAE">
        <w:rPr>
          <w:rStyle w:val="StyleUnderline"/>
          <w:rFonts w:asciiTheme="majorHAnsi" w:hAnsiTheme="majorHAnsi" w:cstheme="majorHAnsi"/>
        </w:rPr>
        <w:t xml:space="preserve"> </w:t>
      </w:r>
      <w:r w:rsidRPr="00FC0CAE">
        <w:rPr>
          <w:rStyle w:val="Emphasis"/>
          <w:rFonts w:asciiTheme="majorHAnsi" w:hAnsiTheme="majorHAnsi" w:cstheme="majorHAnsi"/>
          <w:highlight w:val="cyan"/>
        </w:rPr>
        <w:t>participate</w:t>
      </w:r>
      <w:r w:rsidRPr="00FC0CAE">
        <w:rPr>
          <w:rStyle w:val="StyleUnderline"/>
          <w:rFonts w:asciiTheme="majorHAnsi" w:hAnsiTheme="majorHAnsi" w:cstheme="majorHAnsi"/>
          <w:highlight w:val="cyan"/>
        </w:rPr>
        <w:t xml:space="preserve"> in,</w:t>
      </w:r>
      <w:r w:rsidRPr="00FC0CAE">
        <w:rPr>
          <w:rStyle w:val="StyleUnderline"/>
          <w:rFonts w:asciiTheme="majorHAnsi" w:hAnsiTheme="majorHAnsi" w:cstheme="majorHAnsi"/>
        </w:rPr>
        <w:t xml:space="preserve"> </w:t>
      </w:r>
      <w:r w:rsidRPr="00FC0CAE">
        <w:rPr>
          <w:rStyle w:val="Emphasis"/>
          <w:rFonts w:asciiTheme="majorHAnsi" w:hAnsiTheme="majorHAnsi" w:cstheme="majorHAnsi"/>
          <w:highlight w:val="cyan"/>
        </w:rPr>
        <w:t>any strike</w:t>
      </w:r>
      <w:r w:rsidRPr="00FC0CAE">
        <w:rPr>
          <w:rFonts w:asciiTheme="majorHAnsi" w:hAnsiTheme="majorHAnsi" w:cstheme="majorHAnsi"/>
          <w:sz w:val="16"/>
        </w:rPr>
        <w:t xml:space="preserve">, picketing, march, demonstration, </w:t>
      </w:r>
      <w:r w:rsidRPr="00FC0CAE">
        <w:rPr>
          <w:rStyle w:val="StyleUnderline"/>
          <w:rFonts w:asciiTheme="majorHAnsi" w:hAnsiTheme="majorHAnsi" w:cstheme="majorHAnsi"/>
          <w:highlight w:val="cyan"/>
        </w:rPr>
        <w:t>or</w:t>
      </w:r>
      <w:r w:rsidRPr="00FC0CAE">
        <w:rPr>
          <w:rFonts w:asciiTheme="majorHAnsi" w:hAnsiTheme="majorHAnsi" w:cstheme="majorHAnsi"/>
          <w:sz w:val="16"/>
        </w:rPr>
        <w:t xml:space="preserve"> other similar form of </w:t>
      </w:r>
      <w:r w:rsidRPr="00FC0CAE">
        <w:rPr>
          <w:rStyle w:val="Emphasis"/>
          <w:rFonts w:asciiTheme="majorHAnsi" w:hAnsiTheme="majorHAnsi" w:cstheme="majorHAnsi"/>
          <w:highlight w:val="cyan"/>
        </w:rPr>
        <w:t>concerted action</w:t>
      </w:r>
      <w:r w:rsidRPr="00FC0CAE">
        <w:rPr>
          <w:rStyle w:val="StyleUnderline"/>
          <w:rFonts w:asciiTheme="majorHAnsi" w:hAnsiTheme="majorHAnsi" w:cstheme="majorHAnsi"/>
          <w:highlight w:val="cyan"/>
        </w:rPr>
        <w:t xml:space="preserve"> involving members</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of the armed forces</w:t>
      </w:r>
      <w:r w:rsidRPr="00FC0CAE">
        <w:rPr>
          <w:rStyle w:val="StyleUnderline"/>
          <w:rFonts w:asciiTheme="majorHAnsi" w:hAnsiTheme="majorHAnsi" w:cstheme="majorHAnsi"/>
        </w:rPr>
        <w:t xml:space="preserve"> that is </w:t>
      </w:r>
      <w:r w:rsidRPr="00FC0CAE">
        <w:rPr>
          <w:rStyle w:val="Emphasis"/>
          <w:rFonts w:asciiTheme="majorHAnsi" w:hAnsiTheme="majorHAnsi" w:cstheme="majorHAnsi"/>
          <w:highlight w:val="cyan"/>
        </w:rPr>
        <w:t>directed</w:t>
      </w:r>
      <w:r w:rsidRPr="00FC0CAE">
        <w:rPr>
          <w:rStyle w:val="StyleUnderline"/>
          <w:rFonts w:asciiTheme="majorHAnsi" w:hAnsiTheme="majorHAnsi" w:cstheme="majorHAnsi"/>
          <w:highlight w:val="cyan"/>
        </w:rPr>
        <w:t xml:space="preserve"> </w:t>
      </w:r>
      <w:r w:rsidRPr="00FC0CAE">
        <w:rPr>
          <w:rStyle w:val="Emphasis"/>
          <w:rFonts w:asciiTheme="majorHAnsi" w:hAnsiTheme="majorHAnsi" w:cstheme="majorHAnsi"/>
          <w:highlight w:val="cyan"/>
        </w:rPr>
        <w:t>against</w:t>
      </w:r>
      <w:r w:rsidRPr="00FC0CAE">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Government of the </w:t>
      </w:r>
      <w:r w:rsidRPr="00FC0CAE">
        <w:rPr>
          <w:rStyle w:val="StyleUnderline"/>
          <w:rFonts w:asciiTheme="majorHAnsi" w:hAnsiTheme="majorHAnsi" w:cstheme="majorHAnsi"/>
          <w:highlight w:val="cyan"/>
        </w:rPr>
        <w:t>U</w:t>
      </w:r>
      <w:r w:rsidRPr="00FC0CAE">
        <w:rPr>
          <w:rStyle w:val="StyleUnderline"/>
          <w:rFonts w:asciiTheme="majorHAnsi" w:hAnsiTheme="majorHAnsi" w:cstheme="majorHAnsi"/>
        </w:rPr>
        <w:t xml:space="preserve">nited </w:t>
      </w:r>
      <w:r w:rsidRPr="00FC0CAE">
        <w:rPr>
          <w:rStyle w:val="StyleUnderline"/>
          <w:rFonts w:asciiTheme="majorHAnsi" w:hAnsiTheme="majorHAnsi" w:cstheme="majorHAnsi"/>
          <w:highlight w:val="cyan"/>
        </w:rPr>
        <w:t>S</w:t>
      </w:r>
      <w:r w:rsidRPr="00FC0CAE">
        <w:rPr>
          <w:rStyle w:val="StyleUnderline"/>
          <w:rFonts w:asciiTheme="majorHAnsi" w:hAnsiTheme="majorHAnsi" w:cstheme="majorHAnsi"/>
        </w:rPr>
        <w:t>tates</w:t>
      </w:r>
      <w:r w:rsidRPr="00FC0CAE">
        <w:rPr>
          <w:rFonts w:asciiTheme="majorHAnsi" w:hAnsiTheme="majorHAnsi" w:cstheme="majorHAnsi"/>
          <w:sz w:val="16"/>
        </w:rPr>
        <w:t xml:space="preserve"> and that is </w:t>
      </w:r>
      <w:r w:rsidRPr="00FC0CAE">
        <w:rPr>
          <w:rStyle w:val="StyleUnderline"/>
          <w:rFonts w:asciiTheme="majorHAnsi" w:hAnsiTheme="majorHAnsi" w:cstheme="majorHAnsi"/>
        </w:rPr>
        <w:t>intended to</w:t>
      </w:r>
      <w:r w:rsidRPr="00FC0CAE">
        <w:rPr>
          <w:rFonts w:asciiTheme="majorHAnsi" w:hAnsiTheme="majorHAnsi" w:cstheme="majorHAnsi"/>
          <w:sz w:val="16"/>
        </w:rPr>
        <w:t xml:space="preserve"> </w:t>
      </w:r>
      <w:r w:rsidRPr="00FC0CAE">
        <w:rPr>
          <w:rStyle w:val="StyleUnderline"/>
          <w:rFonts w:asciiTheme="majorHAnsi" w:hAnsiTheme="majorHAnsi" w:cstheme="majorHAnsi"/>
        </w:rPr>
        <w:t>induce any civilian</w:t>
      </w:r>
      <w:r w:rsidRPr="00FC0CAE">
        <w:rPr>
          <w:rFonts w:asciiTheme="majorHAnsi" w:hAnsiTheme="majorHAnsi" w:cstheme="majorHAnsi"/>
          <w:sz w:val="16"/>
        </w:rPr>
        <w:t xml:space="preserve"> officer or </w:t>
      </w:r>
      <w:r w:rsidRPr="00FC0CAE">
        <w:rPr>
          <w:rStyle w:val="StyleUnderline"/>
          <w:rFonts w:asciiTheme="majorHAnsi" w:hAnsiTheme="majorHAnsi" w:cstheme="majorHAnsi"/>
        </w:rPr>
        <w:t>employee</w:t>
      </w:r>
      <w:r w:rsidRPr="00FC0CAE">
        <w:rPr>
          <w:rFonts w:asciiTheme="majorHAnsi" w:hAnsiTheme="majorHAnsi" w:cstheme="majorHAnsi"/>
          <w:sz w:val="16"/>
        </w:rPr>
        <w:t xml:space="preserve">, or any member of the armed forces, to— (A)negotiate or </w:t>
      </w:r>
      <w:r w:rsidRPr="00FC0CAE">
        <w:rPr>
          <w:rStyle w:val="StyleUnderline"/>
          <w:rFonts w:asciiTheme="majorHAnsi" w:hAnsiTheme="majorHAnsi" w:cstheme="majorHAnsi"/>
        </w:rPr>
        <w:t>bargain</w:t>
      </w:r>
      <w:r w:rsidRPr="00FC0CAE">
        <w:rPr>
          <w:rFonts w:asciiTheme="majorHAnsi" w:hAnsiTheme="majorHAnsi" w:cstheme="majorHAnsi"/>
          <w:sz w:val="16"/>
        </w:rPr>
        <w:t xml:space="preserve"> </w:t>
      </w:r>
      <w:r w:rsidRPr="00FC0CAE">
        <w:rPr>
          <w:rStyle w:val="StyleUnderline"/>
          <w:rFonts w:asciiTheme="majorHAnsi" w:hAnsiTheme="majorHAnsi" w:cstheme="majorHAnsi"/>
        </w:rPr>
        <w:t>with</w:t>
      </w:r>
      <w:r w:rsidRPr="00FC0CAE">
        <w:rPr>
          <w:rFonts w:asciiTheme="majorHAnsi" w:hAnsiTheme="majorHAnsi" w:cstheme="majorHAnsi"/>
          <w:sz w:val="16"/>
        </w:rPr>
        <w:t xml:space="preserve"> any person concerning </w:t>
      </w:r>
      <w:r w:rsidRPr="00FC0CAE">
        <w:rPr>
          <w:rStyle w:val="StyleUnderline"/>
          <w:rFonts w:asciiTheme="majorHAnsi" w:hAnsiTheme="majorHAnsi" w:cstheme="majorHAnsi"/>
        </w:rPr>
        <w:t>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any member of the armed forces, (B)</w:t>
      </w:r>
      <w:r w:rsidRPr="00FC0CAE">
        <w:rPr>
          <w:rStyle w:val="StyleUnderline"/>
          <w:rFonts w:asciiTheme="majorHAnsi" w:hAnsiTheme="majorHAnsi" w:cstheme="majorHAnsi"/>
        </w:rPr>
        <w:t>recognize any military labor organization</w:t>
      </w:r>
      <w:r w:rsidRPr="00FC0CAE">
        <w:rPr>
          <w:rFonts w:asciiTheme="majorHAnsi" w:hAnsiTheme="majorHAnsi" w:cstheme="majorHAnsi"/>
          <w:sz w:val="16"/>
        </w:rPr>
        <w:t xml:space="preserve"> as a representative of individual members of the armed forces in connection </w:t>
      </w:r>
      <w:r w:rsidRPr="00FC0CAE">
        <w:rPr>
          <w:rStyle w:val="StyleUnderline"/>
          <w:rFonts w:asciiTheme="majorHAnsi" w:hAnsiTheme="majorHAnsi" w:cstheme="majorHAnsi"/>
        </w:rPr>
        <w:t>with any complaint or grievance of any such member arising out of the terms or condition</w:t>
      </w:r>
      <w:r w:rsidRPr="00FC0CAE">
        <w:rPr>
          <w:rFonts w:asciiTheme="majorHAnsi" w:hAnsiTheme="majorHAnsi" w:cstheme="majorHAnsi"/>
          <w:sz w:val="16"/>
        </w:rPr>
        <w:t>s of service of such member in the armed forces, or (C)</w:t>
      </w:r>
      <w:r w:rsidRPr="00FC0CAE">
        <w:rPr>
          <w:rStyle w:val="StyleUnderline"/>
          <w:rFonts w:asciiTheme="majorHAnsi" w:hAnsiTheme="majorHAnsi" w:cstheme="majorHAnsi"/>
        </w:rPr>
        <w:t>make any change with respect to</w:t>
      </w:r>
      <w:r w:rsidRPr="00FC0CAE">
        <w:rPr>
          <w:rFonts w:asciiTheme="majorHAnsi" w:hAnsiTheme="majorHAnsi" w:cstheme="majorHAnsi"/>
          <w:sz w:val="16"/>
        </w:rPr>
        <w:t xml:space="preserve"> the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in the armed forces of individual members of the armed forces; or (4)</w:t>
      </w:r>
      <w:r w:rsidRPr="00FC0CAE">
        <w:rPr>
          <w:rStyle w:val="StyleUnderline"/>
          <w:rFonts w:asciiTheme="majorHAnsi" w:hAnsiTheme="majorHAnsi" w:cstheme="majorHAnsi"/>
        </w:rPr>
        <w:t>to use any military installation, facility, reservation, vessel, or</w:t>
      </w:r>
      <w:r w:rsidRPr="00FC0CAE">
        <w:rPr>
          <w:rFonts w:asciiTheme="majorHAnsi" w:hAnsiTheme="majorHAnsi" w:cstheme="majorHAnsi"/>
          <w:sz w:val="16"/>
        </w:rPr>
        <w:t xml:space="preserve"> other </w:t>
      </w:r>
      <w:r w:rsidRPr="00FC0CAE">
        <w:rPr>
          <w:rStyle w:val="StyleUnderline"/>
          <w:rFonts w:asciiTheme="majorHAnsi" w:hAnsiTheme="majorHAnsi" w:cstheme="majorHAnsi"/>
        </w:rPr>
        <w:t>property</w:t>
      </w:r>
      <w:r w:rsidRPr="00FC0CAE">
        <w:rPr>
          <w:rFonts w:asciiTheme="majorHAnsi" w:hAnsiTheme="majorHAnsi" w:cstheme="majorHAnsi"/>
          <w:sz w:val="16"/>
        </w:rPr>
        <w:t xml:space="preserve"> of the United States </w:t>
      </w:r>
      <w:r w:rsidRPr="00FC0CAE">
        <w:rPr>
          <w:rStyle w:val="StyleUnderline"/>
          <w:rFonts w:asciiTheme="majorHAnsi" w:hAnsiTheme="majorHAnsi" w:cstheme="majorHAnsi"/>
        </w:rPr>
        <w:t>for any</w:t>
      </w:r>
      <w:r w:rsidRPr="00FC0CAE">
        <w:rPr>
          <w:rFonts w:asciiTheme="majorHAnsi" w:hAnsiTheme="majorHAnsi" w:cstheme="majorHAnsi"/>
          <w:sz w:val="16"/>
        </w:rPr>
        <w:t xml:space="preserve"> meeting, march, picketing, </w:t>
      </w:r>
      <w:r w:rsidRPr="00FC0CAE">
        <w:rPr>
          <w:rStyle w:val="StyleUnderline"/>
          <w:rFonts w:asciiTheme="majorHAnsi" w:hAnsiTheme="majorHAnsi" w:cstheme="majorHAnsi"/>
        </w:rPr>
        <w:t>demonstration</w:t>
      </w:r>
      <w:r w:rsidRPr="00FC0CAE">
        <w:rPr>
          <w:rFonts w:asciiTheme="majorHAnsi" w:hAnsiTheme="majorHAnsi" w:cstheme="majorHAnsi"/>
          <w:sz w:val="16"/>
        </w:rPr>
        <w:t xml:space="preserve">, or other similar activity </w:t>
      </w:r>
      <w:r w:rsidRPr="00FC0CAE">
        <w:rPr>
          <w:rStyle w:val="StyleUnderline"/>
          <w:rFonts w:asciiTheme="majorHAnsi" w:hAnsiTheme="majorHAnsi" w:cstheme="majorHAnsi"/>
        </w:rPr>
        <w:t>for the purpose of engaging in any activity</w:t>
      </w:r>
      <w:r w:rsidRPr="00FC0CAE">
        <w:rPr>
          <w:rFonts w:asciiTheme="majorHAnsi" w:hAnsiTheme="majorHAnsi" w:cstheme="majorHAnsi"/>
          <w:sz w:val="16"/>
        </w:rPr>
        <w:t xml:space="preserve"> </w:t>
      </w:r>
      <w:r w:rsidRPr="00FC0CAE">
        <w:rPr>
          <w:rStyle w:val="StyleUnderline"/>
          <w:rFonts w:asciiTheme="majorHAnsi" w:hAnsiTheme="majorHAnsi" w:cstheme="majorHAnsi"/>
        </w:rPr>
        <w:t>prohibited</w:t>
      </w:r>
      <w:r w:rsidRPr="00FC0CAE">
        <w:rPr>
          <w:rFonts w:asciiTheme="majorHAnsi" w:hAnsiTheme="majorHAnsi" w:cstheme="majorHAnsi"/>
          <w:sz w:val="16"/>
        </w:rPr>
        <w:t xml:space="preserve"> by this subsection or by subsection (b) or (d). (d)</w:t>
      </w:r>
      <w:r w:rsidRPr="00FC0CAE">
        <w:rPr>
          <w:rStyle w:val="StyleUnderline"/>
          <w:rFonts w:asciiTheme="majorHAnsi" w:hAnsiTheme="majorHAnsi" w:cstheme="majorHAnsi"/>
        </w:rPr>
        <w:t>It shall be unlawful for any military labor organization to represent</w:t>
      </w:r>
      <w:r w:rsidRPr="00FC0CAE">
        <w:rPr>
          <w:rFonts w:asciiTheme="majorHAnsi" w:hAnsiTheme="majorHAnsi" w:cstheme="majorHAnsi"/>
          <w:sz w:val="16"/>
        </w:rPr>
        <w:t xml:space="preserve">, or attempt to represent, </w:t>
      </w:r>
      <w:r w:rsidRPr="00FC0CAE">
        <w:rPr>
          <w:rStyle w:val="StyleUnderline"/>
          <w:rFonts w:asciiTheme="majorHAnsi" w:hAnsiTheme="majorHAnsi" w:cstheme="majorHAnsi"/>
        </w:rPr>
        <w:t>any member of the armed forces before any civilian officer or employee</w:t>
      </w:r>
      <w:r w:rsidRPr="00FC0CAE">
        <w:rPr>
          <w:rFonts w:asciiTheme="majorHAnsi" w:hAnsiTheme="majorHAnsi" w:cstheme="majorHAnsi"/>
          <w:sz w:val="16"/>
        </w:rPr>
        <w:t xml:space="preserve">, or any member of the armed forces, </w:t>
      </w:r>
      <w:r w:rsidRPr="00FC0CAE">
        <w:rPr>
          <w:rStyle w:val="StyleUnderline"/>
          <w:rFonts w:asciiTheme="majorHAnsi" w:hAnsiTheme="majorHAnsi" w:cstheme="majorHAnsi"/>
        </w:rPr>
        <w:t>in connection with any grievance or complaint of any such member arising out of the</w:t>
      </w:r>
      <w:r w:rsidRPr="00FC0CAE">
        <w:rPr>
          <w:rFonts w:asciiTheme="majorHAnsi" w:hAnsiTheme="majorHAnsi" w:cstheme="majorHAnsi"/>
          <w:sz w:val="16"/>
        </w:rPr>
        <w:t xml:space="preserve"> terms or </w:t>
      </w:r>
      <w:r w:rsidRPr="00FC0CAE">
        <w:rPr>
          <w:rStyle w:val="StyleUnderline"/>
          <w:rFonts w:asciiTheme="majorHAnsi" w:hAnsiTheme="majorHAnsi" w:cstheme="majorHAnsi"/>
        </w:rPr>
        <w:t>conditions of service</w:t>
      </w:r>
      <w:r w:rsidRPr="00FC0CAE">
        <w:rPr>
          <w:rFonts w:asciiTheme="majorHAnsi" w:hAnsiTheme="majorHAnsi" w:cstheme="majorHAnsi"/>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FC0CAE">
        <w:rPr>
          <w:rFonts w:asciiTheme="majorHAnsi" w:hAnsiTheme="majorHAnsi" w:cstheme="majorHAnsi"/>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677DBE34" w14:textId="77777777" w:rsidR="002F1F17" w:rsidRPr="00FC0CAE" w:rsidRDefault="002F1F17" w:rsidP="002F1F17">
      <w:pPr>
        <w:rPr>
          <w:rFonts w:asciiTheme="majorHAnsi" w:hAnsiTheme="majorHAnsi" w:cstheme="majorHAnsi"/>
          <w:sz w:val="16"/>
        </w:rPr>
      </w:pPr>
      <w:r w:rsidRPr="00FC0CAE">
        <w:rPr>
          <w:rFonts w:asciiTheme="majorHAnsi" w:hAnsiTheme="majorHAnsi" w:cstheme="majorHAnsi"/>
          <w:sz w:val="16"/>
        </w:rPr>
        <w:t>Amendments 1997—</w:t>
      </w:r>
      <w:proofErr w:type="spellStart"/>
      <w:r w:rsidRPr="00FC0CAE">
        <w:rPr>
          <w:rFonts w:asciiTheme="majorHAnsi" w:hAnsiTheme="majorHAnsi" w:cstheme="majorHAnsi"/>
          <w:sz w:val="16"/>
        </w:rPr>
        <w:t>Subsec</w:t>
      </w:r>
      <w:proofErr w:type="spellEnd"/>
      <w:r w:rsidRPr="00FC0CAE">
        <w:rPr>
          <w:rFonts w:asciiTheme="majorHAnsi" w:hAnsiTheme="majorHAnsi" w:cstheme="majorHAnsi"/>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C0CAE">
        <w:rPr>
          <w:rFonts w:asciiTheme="majorHAnsi" w:hAnsiTheme="majorHAnsi" w:cstheme="majorHAnsi"/>
          <w:sz w:val="16"/>
        </w:rPr>
        <w:t>Subsec</w:t>
      </w:r>
      <w:proofErr w:type="spellEnd"/>
      <w:r w:rsidRPr="00FC0CAE">
        <w:rPr>
          <w:rFonts w:asciiTheme="majorHAnsi" w:hAnsiTheme="majorHAnsi" w:cstheme="majorHAnsi"/>
          <w:sz w:val="16"/>
        </w:rPr>
        <w:t>. (a)(1) to (3). Pub. L. 100–26 inserted “The term” after each par. designation and struck out uppercase letter of first word after first quotation marks in each paragraph and substituted lowercase letter. 1986—</w:t>
      </w:r>
      <w:proofErr w:type="spellStart"/>
      <w:r w:rsidRPr="00FC0CAE">
        <w:rPr>
          <w:rFonts w:asciiTheme="majorHAnsi" w:hAnsiTheme="majorHAnsi" w:cstheme="majorHAnsi"/>
          <w:sz w:val="16"/>
        </w:rPr>
        <w:t>Subsec</w:t>
      </w:r>
      <w:proofErr w:type="spellEnd"/>
      <w:r w:rsidRPr="00FC0CAE">
        <w:rPr>
          <w:rFonts w:asciiTheme="majorHAnsi" w:hAnsiTheme="majorHAnsi" w:cstheme="majorHAnsi"/>
          <w:sz w:val="16"/>
        </w:rPr>
        <w:t>. (a)(1). Pub. L. 99–661 struck out the second of two commas before “(B)”. 1984—</w:t>
      </w:r>
      <w:proofErr w:type="spellStart"/>
      <w:r w:rsidRPr="00FC0CAE">
        <w:rPr>
          <w:rFonts w:asciiTheme="majorHAnsi" w:hAnsiTheme="majorHAnsi" w:cstheme="majorHAnsi"/>
          <w:sz w:val="16"/>
        </w:rPr>
        <w:t>Subsec</w:t>
      </w:r>
      <w:proofErr w:type="spellEnd"/>
      <w:r w:rsidRPr="00FC0CAE">
        <w:rPr>
          <w:rFonts w:asciiTheme="majorHAnsi" w:hAnsiTheme="majorHAnsi" w:cstheme="majorHAnsi"/>
          <w:sz w:val="16"/>
        </w:rPr>
        <w:t>. (a)(1). Pub. L. 98–525 added cl. (B) and redesignated existing cl. (B) as (C). Findings; Purpose Pub. L. 95–610, § 1, Nov. 8, 1978, 92 Stat. 3085, provided that: “(a)The Congress makes the following findings: “(</w:t>
      </w:r>
      <w:proofErr w:type="gramStart"/>
      <w:r w:rsidRPr="00FC0CAE">
        <w:rPr>
          <w:rFonts w:asciiTheme="majorHAnsi" w:hAnsiTheme="majorHAnsi" w:cstheme="majorHAnsi"/>
          <w:sz w:val="16"/>
        </w:rPr>
        <w:t>1)</w:t>
      </w:r>
      <w:r w:rsidRPr="00FC0CAE">
        <w:rPr>
          <w:rStyle w:val="StyleUnderline"/>
          <w:rFonts w:asciiTheme="majorHAnsi" w:hAnsiTheme="majorHAnsi" w:cstheme="majorHAnsi"/>
        </w:rPr>
        <w:t>Members</w:t>
      </w:r>
      <w:proofErr w:type="gramEnd"/>
      <w:r w:rsidRPr="00FC0CAE">
        <w:rPr>
          <w:rStyle w:val="StyleUnderline"/>
          <w:rFonts w:asciiTheme="majorHAnsi" w:hAnsiTheme="majorHAnsi" w:cstheme="majorHAnsi"/>
        </w:rPr>
        <w:t xml:space="preserve"> of the armed forces of the United States must be prepared to fight and</w:t>
      </w:r>
      <w:r w:rsidRPr="00FC0CAE">
        <w:rPr>
          <w:rFonts w:asciiTheme="majorHAnsi" w:hAnsiTheme="majorHAnsi" w:cstheme="majorHAnsi"/>
          <w:sz w:val="16"/>
        </w:rPr>
        <w:t xml:space="preserve">, if necessary, to </w:t>
      </w:r>
      <w:r w:rsidRPr="00FC0CAE">
        <w:rPr>
          <w:rStyle w:val="StyleUnderline"/>
          <w:rFonts w:asciiTheme="majorHAnsi" w:hAnsiTheme="majorHAnsi" w:cstheme="majorHAnsi"/>
        </w:rPr>
        <w:t>die to</w:t>
      </w:r>
      <w:r w:rsidRPr="00FC0CAE">
        <w:rPr>
          <w:rFonts w:asciiTheme="majorHAnsi" w:hAnsiTheme="majorHAnsi" w:cstheme="majorHAnsi"/>
          <w:sz w:val="16"/>
        </w:rPr>
        <w:t xml:space="preserve"> </w:t>
      </w:r>
      <w:r w:rsidRPr="00FC0CAE">
        <w:rPr>
          <w:rStyle w:val="StyleUnderline"/>
          <w:rFonts w:asciiTheme="majorHAnsi" w:hAnsiTheme="majorHAnsi" w:cstheme="majorHAnsi"/>
        </w:rPr>
        <w:t>protect the</w:t>
      </w:r>
      <w:r w:rsidRPr="00FC0CAE">
        <w:rPr>
          <w:rFonts w:asciiTheme="majorHAnsi" w:hAnsiTheme="majorHAnsi" w:cstheme="majorHAnsi"/>
          <w:sz w:val="16"/>
        </w:rPr>
        <w:t xml:space="preserve"> welfare, </w:t>
      </w:r>
      <w:r w:rsidRPr="00FC0CAE">
        <w:rPr>
          <w:rStyle w:val="StyleUnderline"/>
          <w:rFonts w:asciiTheme="majorHAnsi" w:hAnsiTheme="majorHAnsi" w:cstheme="majorHAnsi"/>
        </w:rPr>
        <w:t>security</w:t>
      </w:r>
      <w:r w:rsidRPr="00FC0CAE">
        <w:rPr>
          <w:rFonts w:asciiTheme="majorHAnsi" w:hAnsiTheme="majorHAnsi" w:cstheme="majorHAnsi"/>
          <w:sz w:val="16"/>
        </w:rPr>
        <w:t xml:space="preserve">, and liberty </w:t>
      </w:r>
      <w:r w:rsidRPr="00FC0CAE">
        <w:rPr>
          <w:rStyle w:val="StyleUnderline"/>
          <w:rFonts w:asciiTheme="majorHAnsi" w:hAnsiTheme="majorHAnsi" w:cstheme="majorHAnsi"/>
        </w:rPr>
        <w:t>of the United States</w:t>
      </w:r>
      <w:r w:rsidRPr="00FC0CAE">
        <w:rPr>
          <w:rFonts w:asciiTheme="majorHAnsi" w:hAnsiTheme="majorHAnsi" w:cstheme="majorHAnsi"/>
          <w:sz w:val="16"/>
        </w:rPr>
        <w:t xml:space="preserve"> and of their fellow citizens. “(</w:t>
      </w:r>
      <w:proofErr w:type="gramStart"/>
      <w:r w:rsidRPr="00FC0CAE">
        <w:rPr>
          <w:rFonts w:asciiTheme="majorHAnsi" w:hAnsiTheme="majorHAnsi" w:cstheme="majorHAnsi"/>
          <w:sz w:val="16"/>
        </w:rPr>
        <w:t>2)</w:t>
      </w:r>
      <w:r w:rsidRPr="00FC0CAE">
        <w:rPr>
          <w:rStyle w:val="StyleUnderline"/>
          <w:rFonts w:asciiTheme="majorHAnsi" w:hAnsiTheme="majorHAnsi" w:cstheme="majorHAnsi"/>
        </w:rPr>
        <w:t>Discipline</w:t>
      </w:r>
      <w:proofErr w:type="gramEnd"/>
      <w:r w:rsidRPr="00FC0CAE">
        <w:rPr>
          <w:rStyle w:val="StyleUnderline"/>
          <w:rFonts w:asciiTheme="majorHAnsi" w:hAnsiTheme="majorHAnsi" w:cstheme="majorHAnsi"/>
        </w:rPr>
        <w:t xml:space="preserve"> and prompt </w:t>
      </w:r>
      <w:r w:rsidRPr="00FC0CAE">
        <w:rPr>
          <w:rStyle w:val="Emphasis"/>
          <w:rFonts w:asciiTheme="majorHAnsi" w:hAnsiTheme="majorHAnsi" w:cstheme="majorHAnsi"/>
          <w:highlight w:val="cyan"/>
        </w:rPr>
        <w:t>obedience</w:t>
      </w:r>
      <w:r w:rsidRPr="00FC0CAE">
        <w:rPr>
          <w:rStyle w:val="StyleUnderline"/>
          <w:rFonts w:asciiTheme="majorHAnsi" w:hAnsiTheme="majorHAnsi" w:cstheme="majorHAnsi"/>
          <w:highlight w:val="cyan"/>
        </w:rPr>
        <w:t xml:space="preserve"> to</w:t>
      </w:r>
      <w:r w:rsidRPr="00FC0CAE">
        <w:rPr>
          <w:rStyle w:val="StyleUnderline"/>
          <w:rFonts w:asciiTheme="majorHAnsi" w:hAnsiTheme="majorHAnsi" w:cstheme="majorHAnsi"/>
        </w:rPr>
        <w:t xml:space="preserve"> lawful </w:t>
      </w:r>
      <w:r w:rsidRPr="00FC0CAE">
        <w:rPr>
          <w:rStyle w:val="StyleUnderline"/>
          <w:rFonts w:asciiTheme="majorHAnsi" w:hAnsiTheme="majorHAnsi" w:cstheme="majorHAnsi"/>
          <w:highlight w:val="cyan"/>
        </w:rPr>
        <w:t>orders</w:t>
      </w:r>
      <w:r w:rsidRPr="00FC0CAE">
        <w:rPr>
          <w:rStyle w:val="StyleUnderline"/>
          <w:rFonts w:asciiTheme="majorHAnsi" w:hAnsiTheme="majorHAnsi" w:cstheme="majorHAnsi"/>
        </w:rPr>
        <w:t xml:space="preserve"> of superior officers </w:t>
      </w:r>
      <w:r w:rsidRPr="00FC0CAE">
        <w:rPr>
          <w:rStyle w:val="StyleUnderline"/>
          <w:rFonts w:asciiTheme="majorHAnsi" w:hAnsiTheme="majorHAnsi" w:cstheme="majorHAnsi"/>
          <w:highlight w:val="cyan"/>
        </w:rPr>
        <w:t xml:space="preserve">are </w:t>
      </w:r>
      <w:r w:rsidRPr="00FC0CAE">
        <w:rPr>
          <w:rStyle w:val="Emphasis"/>
          <w:rFonts w:asciiTheme="majorHAnsi" w:hAnsiTheme="majorHAnsi" w:cstheme="majorHAnsi"/>
          <w:highlight w:val="cyan"/>
        </w:rPr>
        <w:t>essential</w:t>
      </w:r>
      <w:r w:rsidRPr="00FC0CAE">
        <w:rPr>
          <w:rFonts w:asciiTheme="majorHAnsi" w:hAnsiTheme="majorHAnsi" w:cstheme="majorHAnsi"/>
          <w:sz w:val="16"/>
        </w:rPr>
        <w:t xml:space="preserve"> and time-honored </w:t>
      </w:r>
      <w:r w:rsidRPr="00FC0CAE">
        <w:rPr>
          <w:rStyle w:val="Emphasis"/>
          <w:rFonts w:asciiTheme="majorHAnsi" w:hAnsiTheme="majorHAnsi" w:cstheme="majorHAnsi"/>
          <w:highlight w:val="cyan"/>
        </w:rPr>
        <w:t>elements</w:t>
      </w:r>
      <w:r w:rsidRPr="00FC0CAE">
        <w:rPr>
          <w:rStyle w:val="StyleUnderline"/>
          <w:rFonts w:asciiTheme="majorHAnsi" w:hAnsiTheme="majorHAnsi" w:cstheme="majorHAnsi"/>
          <w:highlight w:val="cyan"/>
        </w:rPr>
        <w:t xml:space="preserve"> of</w:t>
      </w:r>
      <w:r w:rsidRPr="00FC0CAE">
        <w:rPr>
          <w:rFonts w:asciiTheme="majorHAnsi" w:hAnsiTheme="majorHAnsi" w:cstheme="majorHAnsi"/>
          <w:sz w:val="16"/>
          <w:highlight w:val="cyan"/>
        </w:rPr>
        <w:t xml:space="preserve"> </w:t>
      </w:r>
      <w:r w:rsidRPr="00FC0CAE">
        <w:rPr>
          <w:rStyle w:val="StyleUnderline"/>
          <w:rFonts w:asciiTheme="majorHAnsi" w:hAnsiTheme="majorHAnsi" w:cstheme="majorHAnsi"/>
          <w:highlight w:val="cyan"/>
        </w:rPr>
        <w:t>the</w:t>
      </w:r>
      <w:r w:rsidRPr="00FC0CAE">
        <w:rPr>
          <w:rFonts w:asciiTheme="majorHAnsi" w:hAnsiTheme="majorHAnsi" w:cstheme="majorHAnsi"/>
          <w:sz w:val="16"/>
        </w:rPr>
        <w:t xml:space="preserve"> </w:t>
      </w:r>
      <w:r w:rsidRPr="00FC0CAE">
        <w:rPr>
          <w:rStyle w:val="StyleUnderline"/>
          <w:rFonts w:asciiTheme="majorHAnsi" w:hAnsiTheme="majorHAnsi" w:cstheme="majorHAnsi"/>
          <w:highlight w:val="cyan"/>
        </w:rPr>
        <w:t xml:space="preserve">American </w:t>
      </w:r>
      <w:r w:rsidRPr="00FC0CAE">
        <w:rPr>
          <w:rStyle w:val="Emphasis"/>
          <w:rFonts w:asciiTheme="majorHAnsi" w:hAnsiTheme="majorHAnsi" w:cstheme="majorHAnsi"/>
          <w:highlight w:val="cyan"/>
        </w:rPr>
        <w:t>military</w:t>
      </w:r>
      <w:r w:rsidRPr="00FC0CAE">
        <w:rPr>
          <w:rStyle w:val="StyleUnderline"/>
          <w:rFonts w:asciiTheme="majorHAnsi" w:hAnsiTheme="majorHAnsi" w:cstheme="majorHAnsi"/>
        </w:rPr>
        <w:t xml:space="preserve"> </w:t>
      </w:r>
      <w:r w:rsidRPr="00FC0CAE">
        <w:rPr>
          <w:rFonts w:asciiTheme="majorHAnsi" w:hAnsiTheme="majorHAnsi" w:cstheme="majorHAnsi"/>
          <w:sz w:val="16"/>
          <w:szCs w:val="16"/>
        </w:rPr>
        <w:t>tradition</w:t>
      </w:r>
      <w:r w:rsidRPr="00FC0CAE">
        <w:rPr>
          <w:rFonts w:asciiTheme="majorHAnsi" w:hAnsiTheme="majorHAnsi" w:cstheme="majorHAnsi"/>
          <w:sz w:val="16"/>
        </w:rPr>
        <w:t xml:space="preserve"> and have been reinforced from the earliest articles of war by laws and regulations </w:t>
      </w:r>
      <w:r w:rsidRPr="00FC0CAE">
        <w:rPr>
          <w:rStyle w:val="StyleUnderline"/>
          <w:rFonts w:asciiTheme="majorHAnsi" w:hAnsiTheme="majorHAnsi" w:cstheme="majorHAnsi"/>
        </w:rPr>
        <w:t>prohibiting conduct detrimental to the military chain of command and lawful military</w:t>
      </w:r>
      <w:r w:rsidRPr="00FC0CAE">
        <w:rPr>
          <w:rFonts w:asciiTheme="majorHAnsi" w:hAnsiTheme="majorHAnsi" w:cstheme="majorHAnsi"/>
          <w:sz w:val="16"/>
        </w:rPr>
        <w:t xml:space="preserve"> </w:t>
      </w:r>
      <w:r w:rsidRPr="00FC0CAE">
        <w:rPr>
          <w:rStyle w:val="StyleUnderline"/>
          <w:rFonts w:asciiTheme="majorHAnsi" w:hAnsiTheme="majorHAnsi" w:cstheme="majorHAnsi"/>
        </w:rPr>
        <w:t>authority</w:t>
      </w:r>
      <w:r w:rsidRPr="00FC0CAE">
        <w:rPr>
          <w:rFonts w:asciiTheme="majorHAnsi" w:hAnsiTheme="majorHAnsi" w:cstheme="majorHAnsi"/>
          <w:sz w:val="16"/>
        </w:rPr>
        <w:t>. “(</w:t>
      </w:r>
      <w:proofErr w:type="gramStart"/>
      <w:r w:rsidRPr="00FC0CAE">
        <w:rPr>
          <w:rFonts w:asciiTheme="majorHAnsi" w:hAnsiTheme="majorHAnsi" w:cstheme="majorHAnsi"/>
          <w:sz w:val="16"/>
        </w:rPr>
        <w:t>3)The</w:t>
      </w:r>
      <w:proofErr w:type="gramEnd"/>
      <w:r w:rsidRPr="00FC0CAE">
        <w:rPr>
          <w:rFonts w:asciiTheme="majorHAnsi" w:hAnsiTheme="majorHAnsi" w:cstheme="majorHAnsi"/>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FC0CAE">
        <w:rPr>
          <w:rFonts w:asciiTheme="majorHAnsi" w:hAnsiTheme="majorHAnsi" w:cstheme="majorHAnsi"/>
          <w:sz w:val="16"/>
        </w:rPr>
        <w:t>4)Strikes</w:t>
      </w:r>
      <w:proofErr w:type="gramEnd"/>
      <w:r w:rsidRPr="00FC0CAE">
        <w:rPr>
          <w:rFonts w:asciiTheme="majorHAnsi" w:hAnsiTheme="majorHAnsi" w:cstheme="majorHAnsi"/>
          <w:sz w:val="16"/>
        </w:rPr>
        <w:t>, slowdowns, picketing, and other traditional forms of job action have no place in the armed forces. “(</w:t>
      </w:r>
      <w:proofErr w:type="gramStart"/>
      <w:r w:rsidRPr="00FC0CAE">
        <w:rPr>
          <w:rFonts w:asciiTheme="majorHAnsi" w:hAnsiTheme="majorHAnsi" w:cstheme="majorHAnsi"/>
          <w:sz w:val="16"/>
        </w:rPr>
        <w:t>5)</w:t>
      </w:r>
      <w:r w:rsidRPr="00FC0CAE">
        <w:rPr>
          <w:rStyle w:val="StyleUnderline"/>
          <w:rFonts w:asciiTheme="majorHAnsi" w:hAnsiTheme="majorHAnsi" w:cstheme="majorHAnsi"/>
          <w:highlight w:val="cyan"/>
        </w:rPr>
        <w:t>Unionization</w:t>
      </w:r>
      <w:proofErr w:type="gramEnd"/>
      <w:r w:rsidRPr="00FC0CAE">
        <w:rPr>
          <w:rFonts w:asciiTheme="majorHAnsi" w:hAnsiTheme="majorHAnsi" w:cstheme="majorHAnsi"/>
          <w:sz w:val="16"/>
        </w:rPr>
        <w:t xml:space="preserve"> of the armed forces </w:t>
      </w:r>
      <w:r w:rsidRPr="00FC0CAE">
        <w:rPr>
          <w:rStyle w:val="StyleUnderline"/>
          <w:rFonts w:asciiTheme="majorHAnsi" w:hAnsiTheme="majorHAnsi" w:cstheme="majorHAnsi"/>
          <w:highlight w:val="cyan"/>
        </w:rPr>
        <w:t xml:space="preserve">would be </w:t>
      </w:r>
      <w:r w:rsidRPr="00FC0CAE">
        <w:rPr>
          <w:rStyle w:val="Emphasis"/>
          <w:rFonts w:asciiTheme="majorHAnsi" w:hAnsiTheme="majorHAnsi" w:cstheme="majorHAnsi"/>
          <w:highlight w:val="cyan"/>
        </w:rPr>
        <w:t>incompatible</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with the</w:t>
      </w:r>
      <w:r w:rsidRPr="00FC0CAE">
        <w:rPr>
          <w:rStyle w:val="StyleUnderline"/>
          <w:rFonts w:asciiTheme="majorHAnsi" w:hAnsiTheme="majorHAnsi" w:cstheme="majorHAnsi"/>
        </w:rPr>
        <w:t xml:space="preserve"> military </w:t>
      </w:r>
      <w:r w:rsidRPr="00FC0CAE">
        <w:rPr>
          <w:rStyle w:val="Emphasis"/>
          <w:rFonts w:asciiTheme="majorHAnsi" w:hAnsiTheme="majorHAnsi" w:cstheme="majorHAnsi"/>
          <w:highlight w:val="cyan"/>
        </w:rPr>
        <w:t>chain of command</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 xml:space="preserve">would </w:t>
      </w:r>
      <w:r w:rsidRPr="00FC0CAE">
        <w:rPr>
          <w:rStyle w:val="Emphasis"/>
          <w:rFonts w:asciiTheme="majorHAnsi" w:hAnsiTheme="majorHAnsi" w:cstheme="majorHAnsi"/>
          <w:highlight w:val="cyan"/>
        </w:rPr>
        <w:t>undermine</w:t>
      </w:r>
      <w:r w:rsidRPr="00FC0CAE">
        <w:rPr>
          <w:rStyle w:val="StyleUnderline"/>
          <w:rFonts w:asciiTheme="majorHAnsi" w:hAnsiTheme="majorHAnsi" w:cstheme="majorHAnsi"/>
          <w:highlight w:val="cyan"/>
        </w:rPr>
        <w:t xml:space="preserve"> the</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role</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authority</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and position of the commander</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and</w:t>
      </w:r>
      <w:r w:rsidRPr="00FC0CAE">
        <w:rPr>
          <w:rStyle w:val="StyleUnderline"/>
          <w:rFonts w:asciiTheme="majorHAnsi" w:hAnsiTheme="majorHAnsi" w:cstheme="majorHAnsi"/>
        </w:rPr>
        <w:t xml:space="preserve"> would </w:t>
      </w:r>
      <w:r w:rsidRPr="00FC0CAE">
        <w:rPr>
          <w:rStyle w:val="Emphasis"/>
          <w:rFonts w:asciiTheme="majorHAnsi" w:hAnsiTheme="majorHAnsi" w:cstheme="majorHAnsi"/>
          <w:highlight w:val="cyan"/>
        </w:rPr>
        <w:t>impair</w:t>
      </w:r>
      <w:r w:rsidRPr="00FC0CAE">
        <w:rPr>
          <w:rStyle w:val="StyleUnderline"/>
          <w:rFonts w:asciiTheme="majorHAnsi" w:hAnsiTheme="majorHAnsi" w:cstheme="majorHAnsi"/>
        </w:rPr>
        <w:t xml:space="preserve"> the morale and </w:t>
      </w:r>
      <w:r w:rsidRPr="00FC0CAE">
        <w:rPr>
          <w:rStyle w:val="Emphasis"/>
          <w:rFonts w:asciiTheme="majorHAnsi" w:hAnsiTheme="majorHAnsi" w:cstheme="majorHAnsi"/>
          <w:highlight w:val="cyan"/>
        </w:rPr>
        <w:t>readiness</w:t>
      </w:r>
      <w:r w:rsidRPr="00FC0CAE">
        <w:rPr>
          <w:rStyle w:val="StyleUnderline"/>
          <w:rFonts w:asciiTheme="majorHAnsi" w:hAnsiTheme="majorHAnsi" w:cstheme="majorHAnsi"/>
        </w:rPr>
        <w:t xml:space="preserve"> of the armed forces</w:t>
      </w:r>
      <w:r w:rsidRPr="00FC0CAE">
        <w:rPr>
          <w:rFonts w:asciiTheme="majorHAnsi" w:hAnsiTheme="majorHAnsi" w:cstheme="majorHAnsi"/>
          <w:sz w:val="16"/>
        </w:rPr>
        <w:t>. “(</w:t>
      </w:r>
      <w:proofErr w:type="gramStart"/>
      <w:r w:rsidRPr="00FC0CAE">
        <w:rPr>
          <w:rFonts w:asciiTheme="majorHAnsi" w:hAnsiTheme="majorHAnsi" w:cstheme="majorHAnsi"/>
          <w:sz w:val="16"/>
        </w:rPr>
        <w:t>6)The</w:t>
      </w:r>
      <w:proofErr w:type="gramEnd"/>
      <w:r w:rsidRPr="00FC0CAE">
        <w:rPr>
          <w:rFonts w:asciiTheme="majorHAnsi" w:hAnsiTheme="majorHAnsi" w:cstheme="majorHAnsi"/>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5DF6C04F" w14:textId="77777777" w:rsidR="002F1F17" w:rsidRPr="00FC0CAE" w:rsidRDefault="002F1F17" w:rsidP="002F1F17">
      <w:pPr>
        <w:pStyle w:val="Heading4"/>
        <w:rPr>
          <w:rFonts w:asciiTheme="majorHAnsi" w:hAnsiTheme="majorHAnsi" w:cstheme="majorHAnsi"/>
        </w:rPr>
      </w:pPr>
      <w:r w:rsidRPr="00FC0CAE">
        <w:rPr>
          <w:rFonts w:asciiTheme="majorHAnsi" w:hAnsiTheme="majorHAnsi" w:cstheme="majorHAnsi"/>
        </w:rPr>
        <w:t>Military unions wreck civilian military relations and US hegemony</w:t>
      </w:r>
    </w:p>
    <w:p w14:paraId="5E3C8B5C" w14:textId="77777777" w:rsidR="002F1F17" w:rsidRPr="00FC0CAE" w:rsidRDefault="002F1F17" w:rsidP="002F1F17">
      <w:pPr>
        <w:rPr>
          <w:rFonts w:asciiTheme="majorHAnsi" w:hAnsiTheme="majorHAnsi" w:cstheme="majorHAnsi"/>
        </w:rPr>
      </w:pPr>
      <w:proofErr w:type="spellStart"/>
      <w:r w:rsidRPr="00FC0CAE">
        <w:rPr>
          <w:rStyle w:val="Heading4Char"/>
          <w:rFonts w:asciiTheme="majorHAnsi" w:hAnsiTheme="majorHAnsi" w:cstheme="majorHAnsi"/>
        </w:rPr>
        <w:t>Caforio</w:t>
      </w:r>
      <w:proofErr w:type="spellEnd"/>
      <w:r w:rsidRPr="00FC0CAE">
        <w:rPr>
          <w:rStyle w:val="Heading4Char"/>
          <w:rFonts w:asciiTheme="majorHAnsi" w:hAnsiTheme="majorHAnsi" w:cstheme="majorHAnsi"/>
        </w:rPr>
        <w:t xml:space="preserve"> 18</w:t>
      </w:r>
      <w:r w:rsidRPr="00FC0CAE">
        <w:rPr>
          <w:rFonts w:asciiTheme="majorHAnsi" w:hAnsiTheme="majorHAnsi" w:cstheme="majorHAnsi"/>
        </w:rPr>
        <w:t xml:space="preserve"> [Giuseppe </w:t>
      </w:r>
      <w:proofErr w:type="spellStart"/>
      <w:r w:rsidRPr="00FC0CAE">
        <w:rPr>
          <w:rFonts w:asciiTheme="majorHAnsi" w:hAnsiTheme="majorHAnsi" w:cstheme="majorHAnsi"/>
        </w:rPr>
        <w:t>Caforio</w:t>
      </w:r>
      <w:proofErr w:type="spellEnd"/>
      <w:r w:rsidRPr="00FC0CAE">
        <w:rPr>
          <w:rFonts w:asciiTheme="majorHAnsi" w:hAnsiTheme="majorHAnsi" w:cstheme="majorHAnsi"/>
        </w:rPr>
        <w:t>, Brigadier General with degrees in law, political science, and strategic studies (FYI, the author died ~2015, but this was republished in 2018 in an anthology book), 5-20-2018, "</w:t>
      </w:r>
      <w:proofErr w:type="spellStart"/>
      <w:r w:rsidRPr="00FC0CAE">
        <w:rPr>
          <w:rFonts w:asciiTheme="majorHAnsi" w:hAnsiTheme="majorHAnsi" w:cstheme="majorHAnsi"/>
        </w:rPr>
        <w:t>Unionisation</w:t>
      </w:r>
      <w:proofErr w:type="spellEnd"/>
      <w:r w:rsidRPr="00FC0CAE">
        <w:rPr>
          <w:rFonts w:asciiTheme="majorHAnsi" w:hAnsiTheme="majorHAnsi" w:cstheme="majorHAnsi"/>
        </w:rPr>
        <w:t xml:space="preserve"> of the Military: Representation of the Interests of Military Personnel," SpringerLink, https://link.springer.com/chapter/10.1007/978-3-319-71602-2_19]</w:t>
      </w:r>
    </w:p>
    <w:p w14:paraId="0FB02084" w14:textId="2C22B271" w:rsidR="002F1F17" w:rsidRDefault="002F1F17" w:rsidP="002F1F17">
      <w:pPr>
        <w:rPr>
          <w:rFonts w:asciiTheme="majorHAnsi" w:hAnsiTheme="majorHAnsi" w:cstheme="majorHAnsi"/>
          <w:sz w:val="16"/>
        </w:rPr>
      </w:pPr>
      <w:r w:rsidRPr="00FC0CAE">
        <w:rPr>
          <w:rFonts w:asciiTheme="majorHAnsi" w:hAnsiTheme="majorHAnsi" w:cstheme="majorHAnsi"/>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C0CAE">
        <w:rPr>
          <w:rStyle w:val="StyleUnderline"/>
          <w:rFonts w:asciiTheme="majorHAnsi" w:hAnsiTheme="majorHAnsi" w:cstheme="majorHAnsi"/>
        </w:rPr>
        <w:t>Because of its unique social function</w:t>
      </w:r>
      <w:r w:rsidRPr="00FC0CAE">
        <w:rPr>
          <w:rFonts w:asciiTheme="majorHAnsi" w:hAnsiTheme="majorHAnsi" w:cstheme="majorHAnsi"/>
          <w:sz w:val="16"/>
        </w:rPr>
        <w:t>—</w:t>
      </w:r>
      <w:r w:rsidRPr="00FC0CAE">
        <w:rPr>
          <w:rStyle w:val="StyleUnderline"/>
          <w:rFonts w:asciiTheme="majorHAnsi" w:hAnsiTheme="majorHAnsi" w:cstheme="majorHAnsi"/>
        </w:rPr>
        <w:t>the legitimate management of violence—the military requires of its personnel</w:t>
      </w:r>
      <w:r w:rsidRPr="00FC0CAE">
        <w:rPr>
          <w:rFonts w:asciiTheme="majorHAnsi" w:hAnsiTheme="majorHAnsi" w:cstheme="majorHAnsi"/>
          <w:sz w:val="16"/>
        </w:rPr>
        <w:t xml:space="preserve"> a degree of </w:t>
      </w:r>
      <w:r w:rsidRPr="00FC0CAE">
        <w:rPr>
          <w:rStyle w:val="StyleUnderline"/>
          <w:rFonts w:asciiTheme="majorHAnsi" w:hAnsiTheme="majorHAnsi" w:cstheme="majorHAnsi"/>
        </w:rPr>
        <w:t>commitment that differs</w:t>
      </w:r>
      <w:r w:rsidRPr="00FC0CAE">
        <w:rPr>
          <w:rFonts w:asciiTheme="majorHAnsi" w:hAnsiTheme="majorHAnsi" w:cstheme="majorHAnsi"/>
          <w:sz w:val="16"/>
        </w:rPr>
        <w:t xml:space="preserve"> </w:t>
      </w:r>
      <w:r w:rsidRPr="00FC0CAE">
        <w:rPr>
          <w:rStyle w:val="StyleUnderline"/>
          <w:rFonts w:asciiTheme="majorHAnsi" w:hAnsiTheme="majorHAnsi" w:cstheme="majorHAnsi"/>
        </w:rPr>
        <w:t>from</w:t>
      </w:r>
      <w:r w:rsidRPr="00FC0CAE">
        <w:rPr>
          <w:rFonts w:asciiTheme="majorHAnsi" w:hAnsiTheme="majorHAnsi" w:cstheme="majorHAnsi"/>
          <w:sz w:val="16"/>
        </w:rPr>
        <w:t xml:space="preserve"> that required by </w:t>
      </w:r>
      <w:r w:rsidRPr="00FC0CAE">
        <w:rPr>
          <w:rStyle w:val="StyleUnderline"/>
          <w:rFonts w:asciiTheme="majorHAnsi" w:hAnsiTheme="majorHAnsi" w:cstheme="majorHAnsi"/>
        </w:rPr>
        <w:t>other</w:t>
      </w:r>
      <w:r w:rsidRPr="00FC0CAE">
        <w:rPr>
          <w:rFonts w:asciiTheme="majorHAnsi" w:hAnsiTheme="majorHAnsi" w:cstheme="majorHAnsi"/>
          <w:sz w:val="16"/>
        </w:rPr>
        <w:t xml:space="preserve"> modern </w:t>
      </w:r>
      <w:r w:rsidRPr="00FC0CAE">
        <w:rPr>
          <w:rStyle w:val="StyleUnderline"/>
          <w:rFonts w:asciiTheme="majorHAnsi" w:hAnsiTheme="majorHAnsi" w:cstheme="majorHAnsi"/>
        </w:rPr>
        <w:t>organizations</w:t>
      </w:r>
      <w:r w:rsidRPr="00FC0CAE">
        <w:rPr>
          <w:rFonts w:asciiTheme="majorHAnsi" w:hAnsiTheme="majorHAnsi" w:cstheme="majorHAnsi"/>
          <w:sz w:val="16"/>
        </w:rPr>
        <w:t xml:space="preserve">. </w:t>
      </w:r>
      <w:r w:rsidRPr="00FC0CAE">
        <w:rPr>
          <w:rStyle w:val="StyleUnderline"/>
          <w:rFonts w:asciiTheme="majorHAnsi" w:hAnsiTheme="majorHAnsi" w:cstheme="majorHAnsi"/>
        </w:rPr>
        <w:t>Military personnel</w:t>
      </w:r>
      <w:r w:rsidRPr="00FC0CAE">
        <w:rPr>
          <w:rFonts w:asciiTheme="majorHAnsi" w:hAnsiTheme="majorHAnsi" w:cstheme="majorHAnsi"/>
          <w:sz w:val="16"/>
        </w:rPr>
        <w:t xml:space="preserve">, unlike their civilian counterparts, </w:t>
      </w:r>
      <w:r w:rsidRPr="00FC0CAE">
        <w:rPr>
          <w:rStyle w:val="StyleUnderline"/>
          <w:rFonts w:asciiTheme="majorHAnsi" w:hAnsiTheme="majorHAnsi" w:cstheme="majorHAnsi"/>
        </w:rPr>
        <w:t xml:space="preserve">enter into a contract of </w:t>
      </w:r>
      <w:r w:rsidRPr="00FC0CAE">
        <w:rPr>
          <w:rStyle w:val="Emphasis"/>
          <w:rFonts w:asciiTheme="majorHAnsi" w:hAnsiTheme="majorHAnsi" w:cstheme="majorHAnsi"/>
        </w:rPr>
        <w:t>unlimited liability</w:t>
      </w:r>
      <w:r w:rsidRPr="00FC0CAE">
        <w:rPr>
          <w:rFonts w:asciiTheme="majorHAnsi" w:hAnsiTheme="majorHAnsi" w:cstheme="majorHAnsi"/>
          <w:sz w:val="16"/>
        </w:rPr>
        <w:t xml:space="preserve"> </w:t>
      </w:r>
      <w:r w:rsidRPr="00FC0CAE">
        <w:rPr>
          <w:rStyle w:val="StyleUnderline"/>
          <w:rFonts w:asciiTheme="majorHAnsi" w:hAnsiTheme="majorHAnsi" w:cstheme="majorHAnsi"/>
        </w:rPr>
        <w:t>with their employer</w:t>
      </w:r>
      <w:r w:rsidRPr="00FC0CAE">
        <w:rPr>
          <w:rFonts w:asciiTheme="majorHAnsi" w:hAnsiTheme="majorHAnsi" w:cstheme="majorHAnsi"/>
          <w:sz w:val="16"/>
        </w:rPr>
        <w:t xml:space="preserve">. </w:t>
      </w:r>
      <w:r w:rsidRPr="00FC0CAE">
        <w:rPr>
          <w:rStyle w:val="StyleUnderline"/>
          <w:rFonts w:asciiTheme="majorHAnsi" w:hAnsiTheme="majorHAnsi" w:cstheme="majorHAnsi"/>
        </w:rPr>
        <w:t>They cannot</w:t>
      </w:r>
      <w:r w:rsidRPr="00FC0CAE">
        <w:rPr>
          <w:rFonts w:asciiTheme="majorHAnsi" w:hAnsiTheme="majorHAnsi" w:cstheme="majorHAnsi"/>
          <w:sz w:val="16"/>
        </w:rPr>
        <w:t xml:space="preserve"> </w:t>
      </w:r>
      <w:r w:rsidRPr="00FC0CAE">
        <w:rPr>
          <w:rStyle w:val="StyleUnderline"/>
          <w:rFonts w:asciiTheme="majorHAnsi" w:hAnsiTheme="majorHAnsi" w:cstheme="majorHAnsi"/>
        </w:rPr>
        <w:t>unilaterally terminate their employment any time they wish</w:t>
      </w:r>
      <w:r w:rsidRPr="00FC0CAE">
        <w:rPr>
          <w:rFonts w:asciiTheme="majorHAnsi" w:hAnsiTheme="majorHAnsi" w:cstheme="majorHAnsi"/>
          <w:sz w:val="16"/>
        </w:rPr>
        <w:t xml:space="preserve">. </w:t>
      </w:r>
      <w:r w:rsidRPr="00FC0CAE">
        <w:rPr>
          <w:rStyle w:val="StyleUnderline"/>
          <w:rFonts w:asciiTheme="majorHAnsi" w:hAnsiTheme="majorHAnsi" w:cstheme="majorHAnsi"/>
        </w:rPr>
        <w:t>They are subject to moving and working in any environment where the service decides they are needed</w:t>
      </w:r>
      <w:r w:rsidRPr="00FC0CAE">
        <w:rPr>
          <w:rFonts w:asciiTheme="majorHAnsi" w:hAnsiTheme="majorHAnsi" w:cstheme="majorHAnsi"/>
          <w:sz w:val="16"/>
        </w:rPr>
        <w:t xml:space="preserve">. </w:t>
      </w:r>
      <w:r w:rsidRPr="00FC0CAE">
        <w:rPr>
          <w:rStyle w:val="StyleUnderline"/>
          <w:rFonts w:asciiTheme="majorHAnsi" w:hAnsiTheme="majorHAnsi" w:cstheme="majorHAnsi"/>
        </w:rPr>
        <w:t>They</w:t>
      </w:r>
      <w:r w:rsidRPr="00FC0CAE">
        <w:rPr>
          <w:rFonts w:asciiTheme="majorHAnsi" w:hAnsiTheme="majorHAnsi" w:cstheme="majorHAnsi"/>
          <w:sz w:val="16"/>
        </w:rPr>
        <w:t xml:space="preserve"> are required to </w:t>
      </w:r>
      <w:r w:rsidRPr="00FC0CAE">
        <w:rPr>
          <w:rStyle w:val="StyleUnderline"/>
          <w:rFonts w:asciiTheme="majorHAnsi" w:hAnsiTheme="majorHAnsi" w:cstheme="majorHAnsi"/>
        </w:rPr>
        <w:t>place the needs of service above</w:t>
      </w:r>
      <w:r w:rsidRPr="00FC0CAE">
        <w:rPr>
          <w:rFonts w:asciiTheme="majorHAnsi" w:hAnsiTheme="majorHAnsi" w:cstheme="majorHAnsi"/>
          <w:sz w:val="16"/>
        </w:rPr>
        <w:t xml:space="preserve"> the needs of </w:t>
      </w:r>
      <w:r w:rsidRPr="00FC0CAE">
        <w:rPr>
          <w:rStyle w:val="StyleUnderline"/>
          <w:rFonts w:asciiTheme="majorHAnsi" w:hAnsiTheme="majorHAnsi" w:cstheme="majorHAnsi"/>
        </w:rPr>
        <w:t>their families</w:t>
      </w:r>
      <w:r w:rsidRPr="00FC0CAE">
        <w:rPr>
          <w:rFonts w:asciiTheme="majorHAnsi" w:hAnsiTheme="majorHAnsi" w:cstheme="majorHAnsi"/>
          <w:sz w:val="16"/>
        </w:rPr>
        <w:t xml:space="preserve">, </w:t>
      </w:r>
      <w:r w:rsidRPr="00FC0CAE">
        <w:rPr>
          <w:rStyle w:val="StyleUnderline"/>
          <w:rFonts w:asciiTheme="majorHAnsi" w:hAnsiTheme="majorHAnsi" w:cstheme="majorHAnsi"/>
        </w:rPr>
        <w:t>and</w:t>
      </w:r>
      <w:r w:rsidRPr="00FC0CAE">
        <w:rPr>
          <w:rFonts w:asciiTheme="majorHAnsi" w:hAnsiTheme="majorHAnsi" w:cstheme="majorHAnsi"/>
          <w:sz w:val="16"/>
        </w:rPr>
        <w:t xml:space="preserve"> must frequently </w:t>
      </w:r>
      <w:r w:rsidRPr="00FC0CAE">
        <w:rPr>
          <w:rStyle w:val="StyleUnderline"/>
          <w:rFonts w:asciiTheme="majorHAnsi" w:hAnsiTheme="majorHAnsi" w:cstheme="majorHAnsi"/>
        </w:rPr>
        <w:t>endure long periods of separation</w:t>
      </w:r>
      <w:r w:rsidRPr="00FC0CAE">
        <w:rPr>
          <w:rFonts w:asciiTheme="majorHAnsi" w:hAnsiTheme="majorHAnsi" w:cstheme="majorHAnsi"/>
          <w:sz w:val="16"/>
        </w:rPr>
        <w:t xml:space="preserve">. </w:t>
      </w:r>
      <w:r w:rsidRPr="00FC0CAE">
        <w:rPr>
          <w:rStyle w:val="StyleUnderline"/>
          <w:rFonts w:asciiTheme="majorHAnsi" w:hAnsiTheme="majorHAnsi" w:cstheme="majorHAnsi"/>
        </w:rPr>
        <w:t>They</w:t>
      </w:r>
      <w:r w:rsidRPr="00FC0CAE">
        <w:rPr>
          <w:rFonts w:asciiTheme="majorHAnsi" w:hAnsiTheme="majorHAnsi" w:cstheme="majorHAnsi"/>
          <w:sz w:val="16"/>
        </w:rPr>
        <w:t xml:space="preserve"> are </w:t>
      </w:r>
      <w:r w:rsidRPr="00FC0CAE">
        <w:rPr>
          <w:rStyle w:val="StyleUnderline"/>
          <w:rFonts w:asciiTheme="majorHAnsi" w:hAnsiTheme="majorHAnsi" w:cstheme="majorHAnsi"/>
        </w:rPr>
        <w:t>often</w:t>
      </w:r>
      <w:r w:rsidRPr="00FC0CAE">
        <w:rPr>
          <w:rFonts w:asciiTheme="majorHAnsi" w:hAnsiTheme="majorHAnsi" w:cstheme="majorHAnsi"/>
          <w:sz w:val="16"/>
        </w:rPr>
        <w:t xml:space="preserve"> called upon to </w:t>
      </w:r>
      <w:r w:rsidRPr="00FC0CAE">
        <w:rPr>
          <w:rStyle w:val="StyleUnderline"/>
          <w:rFonts w:asciiTheme="majorHAnsi" w:hAnsiTheme="majorHAnsi" w:cstheme="majorHAnsi"/>
        </w:rPr>
        <w:t>work more than an eight-hour day</w:t>
      </w:r>
      <w:r w:rsidRPr="00FC0CAE">
        <w:rPr>
          <w:rFonts w:asciiTheme="majorHAnsi" w:hAnsiTheme="majorHAnsi" w:cstheme="majorHAnsi"/>
          <w:sz w:val="16"/>
        </w:rPr>
        <w:t xml:space="preserve">, </w:t>
      </w:r>
      <w:r w:rsidRPr="00FC0CAE">
        <w:rPr>
          <w:rStyle w:val="StyleUnderline"/>
          <w:rFonts w:asciiTheme="majorHAnsi" w:hAnsiTheme="majorHAnsi" w:cstheme="majorHAnsi"/>
        </w:rPr>
        <w:t>for</w:t>
      </w:r>
      <w:r w:rsidRPr="00FC0CAE">
        <w:rPr>
          <w:rFonts w:asciiTheme="majorHAnsi" w:hAnsiTheme="majorHAnsi" w:cstheme="majorHAnsi"/>
          <w:sz w:val="16"/>
        </w:rPr>
        <w:t xml:space="preserve"> which they receive </w:t>
      </w:r>
      <w:r w:rsidRPr="00FC0CAE">
        <w:rPr>
          <w:rStyle w:val="StyleUnderline"/>
          <w:rFonts w:asciiTheme="majorHAnsi" w:hAnsiTheme="majorHAnsi" w:cstheme="majorHAnsi"/>
        </w:rPr>
        <w:t xml:space="preserve">no </w:t>
      </w:r>
      <w:r w:rsidRPr="00FC0CAE">
        <w:rPr>
          <w:rStyle w:val="StyleUnderline"/>
          <w:rFonts w:asciiTheme="majorHAnsi" w:hAnsiTheme="majorHAnsi" w:cstheme="majorHAnsi"/>
        </w:rPr>
        <w:lastRenderedPageBreak/>
        <w:t>additional compensation</w:t>
      </w:r>
      <w:r w:rsidRPr="00FC0CAE">
        <w:rPr>
          <w:rFonts w:asciiTheme="majorHAnsi" w:hAnsiTheme="majorHAnsi" w:cstheme="majorHAnsi"/>
          <w:sz w:val="16"/>
        </w:rPr>
        <w:t xml:space="preserve">. </w:t>
      </w:r>
      <w:r w:rsidRPr="00FC0CAE">
        <w:rPr>
          <w:rStyle w:val="StyleUnderline"/>
          <w:rFonts w:asciiTheme="majorHAnsi" w:hAnsiTheme="majorHAnsi" w:cstheme="majorHAnsi"/>
        </w:rPr>
        <w:t>And in time of war, they must face prolonged danger</w:t>
      </w:r>
      <w:r w:rsidRPr="00FC0CAE">
        <w:rPr>
          <w:rFonts w:asciiTheme="majorHAnsi" w:hAnsiTheme="majorHAnsi" w:cstheme="majorHAnsi"/>
          <w:sz w:val="16"/>
        </w:rPr>
        <w:t xml:space="preserve">, </w:t>
      </w:r>
      <w:r w:rsidRPr="00FC0CAE">
        <w:rPr>
          <w:rStyle w:val="StyleUnderline"/>
          <w:rFonts w:asciiTheme="majorHAnsi" w:hAnsiTheme="majorHAnsi" w:cstheme="majorHAnsi"/>
        </w:rPr>
        <w:t>and</w:t>
      </w:r>
      <w:r w:rsidRPr="00FC0CAE">
        <w:rPr>
          <w:rFonts w:asciiTheme="majorHAnsi" w:hAnsiTheme="majorHAnsi" w:cstheme="majorHAnsi"/>
          <w:sz w:val="16"/>
        </w:rPr>
        <w:t xml:space="preserve"> </w:t>
      </w:r>
      <w:r w:rsidRPr="00FC0CAE">
        <w:rPr>
          <w:rStyle w:val="StyleUnderline"/>
          <w:rFonts w:asciiTheme="majorHAnsi" w:hAnsiTheme="majorHAnsi" w:cstheme="majorHAnsi"/>
        </w:rPr>
        <w:t>may</w:t>
      </w:r>
      <w:r w:rsidRPr="00FC0CAE">
        <w:rPr>
          <w:rFonts w:asciiTheme="majorHAnsi" w:hAnsiTheme="majorHAnsi" w:cstheme="majorHAnsi"/>
          <w:sz w:val="16"/>
        </w:rPr>
        <w:t xml:space="preserve"> even </w:t>
      </w:r>
      <w:r w:rsidRPr="00FC0CAE">
        <w:rPr>
          <w:rStyle w:val="StyleUnderline"/>
          <w:rFonts w:asciiTheme="majorHAnsi" w:hAnsiTheme="majorHAnsi" w:cstheme="majorHAnsi"/>
        </w:rPr>
        <w:t>forfeit their lives</w:t>
      </w:r>
      <w:r w:rsidRPr="00FC0CAE">
        <w:rPr>
          <w:rFonts w:asciiTheme="majorHAnsi" w:hAnsiTheme="majorHAnsi" w:cstheme="majorHAnsi"/>
          <w:sz w:val="16"/>
        </w:rPr>
        <w:t xml:space="preserve">. Obviously, the man on </w:t>
      </w:r>
      <w:r w:rsidRPr="00FC0CAE">
        <w:rPr>
          <w:rStyle w:val="Emphasis"/>
          <w:rFonts w:asciiTheme="majorHAnsi" w:hAnsiTheme="majorHAnsi" w:cstheme="majorHAnsi"/>
        </w:rPr>
        <w:t>the firing line</w:t>
      </w:r>
      <w:r w:rsidRPr="00FC0CAE">
        <w:rPr>
          <w:rStyle w:val="StyleUnderline"/>
          <w:rFonts w:asciiTheme="majorHAnsi" w:hAnsiTheme="majorHAnsi" w:cstheme="majorHAnsi"/>
        </w:rPr>
        <w:t xml:space="preserve"> </w:t>
      </w:r>
      <w:r w:rsidRPr="00FC0CAE">
        <w:rPr>
          <w:rStyle w:val="Emphasis"/>
          <w:rFonts w:asciiTheme="majorHAnsi" w:hAnsiTheme="majorHAnsi" w:cstheme="majorHAnsi"/>
        </w:rPr>
        <w:t>is</w:t>
      </w:r>
      <w:r w:rsidRPr="00FC0CAE">
        <w:rPr>
          <w:rFonts w:asciiTheme="majorHAnsi" w:hAnsiTheme="majorHAnsi" w:cstheme="majorHAnsi"/>
          <w:sz w:val="16"/>
        </w:rPr>
        <w:t xml:space="preserve"> required to make a commitment of a </w:t>
      </w:r>
      <w:r w:rsidRPr="00FC0CAE">
        <w:rPr>
          <w:rStyle w:val="Emphasis"/>
          <w:rFonts w:asciiTheme="majorHAnsi" w:hAnsiTheme="majorHAnsi" w:cstheme="majorHAnsi"/>
        </w:rPr>
        <w:t>different</w:t>
      </w:r>
      <w:r w:rsidRPr="00FC0CAE">
        <w:rPr>
          <w:rFonts w:asciiTheme="majorHAnsi" w:hAnsiTheme="majorHAnsi" w:cstheme="majorHAnsi"/>
          <w:sz w:val="16"/>
        </w:rPr>
        <w:t xml:space="preserve"> order </w:t>
      </w:r>
      <w:r w:rsidRPr="00FC0CAE">
        <w:rPr>
          <w:rStyle w:val="Emphasis"/>
          <w:rFonts w:asciiTheme="majorHAnsi" w:hAnsiTheme="majorHAnsi" w:cstheme="majorHAnsi"/>
        </w:rPr>
        <w:t>from</w:t>
      </w:r>
      <w:r w:rsidRPr="00FC0CAE">
        <w:rPr>
          <w:rFonts w:asciiTheme="majorHAnsi" w:hAnsiTheme="majorHAnsi" w:cstheme="majorHAnsi"/>
          <w:sz w:val="16"/>
        </w:rPr>
        <w:t xml:space="preserve"> that made by the worker on </w:t>
      </w:r>
      <w:r w:rsidRPr="00FC0CAE">
        <w:rPr>
          <w:rStyle w:val="Emphasis"/>
          <w:rFonts w:asciiTheme="majorHAnsi" w:hAnsiTheme="majorHAnsi" w:cstheme="majorHAnsi"/>
        </w:rPr>
        <w:t>the assembly line</w:t>
      </w:r>
      <w:r w:rsidRPr="00FC0CAE">
        <w:rPr>
          <w:rFonts w:asciiTheme="majorHAnsi" w:hAnsiTheme="majorHAnsi" w:cstheme="majorHAnsi"/>
          <w:sz w:val="16"/>
        </w:rPr>
        <w:t xml:space="preserve">. (D. Segal and Kramer, 1977, p. 28). Bernhard </w:t>
      </w:r>
      <w:proofErr w:type="spellStart"/>
      <w:r w:rsidRPr="00FC0CAE">
        <w:rPr>
          <w:rFonts w:asciiTheme="majorHAnsi" w:hAnsiTheme="majorHAnsi" w:cstheme="majorHAnsi"/>
          <w:sz w:val="16"/>
        </w:rPr>
        <w:t>Boene</w:t>
      </w:r>
      <w:proofErr w:type="spellEnd"/>
      <w:r w:rsidRPr="00FC0CAE">
        <w:rPr>
          <w:rFonts w:asciiTheme="majorHAnsi" w:hAnsiTheme="majorHAnsi" w:cstheme="majorHAnsi"/>
          <w:sz w:val="16"/>
        </w:rPr>
        <w:t>, in a study devoted to a different research topic (</w:t>
      </w:r>
      <w:proofErr w:type="spellStart"/>
      <w:r w:rsidRPr="00FC0CAE">
        <w:rPr>
          <w:rFonts w:asciiTheme="majorHAnsi" w:hAnsiTheme="majorHAnsi" w:cstheme="majorHAnsi"/>
          <w:sz w:val="16"/>
        </w:rPr>
        <w:t>Boene</w:t>
      </w:r>
      <w:proofErr w:type="spellEnd"/>
      <w:r w:rsidRPr="00FC0CAE">
        <w:rPr>
          <w:rFonts w:asciiTheme="majorHAnsi" w:hAnsiTheme="majorHAnsi" w:cstheme="majorHAnsi"/>
          <w:sz w:val="16"/>
        </w:rPr>
        <w:t xml:space="preserve">, 1990), is both precise and efficacious in differentiating military "work" from civilian work. Military specificity, writes </w:t>
      </w:r>
      <w:proofErr w:type="spellStart"/>
      <w:r w:rsidRPr="00FC0CAE">
        <w:rPr>
          <w:rFonts w:asciiTheme="majorHAnsi" w:hAnsiTheme="majorHAnsi" w:cstheme="majorHAnsi"/>
          <w:sz w:val="16"/>
        </w:rPr>
        <w:t>Boene</w:t>
      </w:r>
      <w:proofErr w:type="spellEnd"/>
      <w:r w:rsidRPr="00FC0CAE">
        <w:rPr>
          <w:rFonts w:asciiTheme="majorHAnsi" w:hAnsiTheme="majorHAnsi" w:cstheme="majorHAnsi"/>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C0CAE">
        <w:rPr>
          <w:rFonts w:asciiTheme="majorHAnsi" w:hAnsiTheme="majorHAnsi" w:cstheme="majorHAnsi"/>
          <w:sz w:val="16"/>
        </w:rPr>
        <w:t>Boene</w:t>
      </w:r>
      <w:proofErr w:type="spellEnd"/>
      <w:r w:rsidRPr="00FC0CAE">
        <w:rPr>
          <w:rFonts w:asciiTheme="majorHAnsi" w:hAnsiTheme="majorHAnsi" w:cstheme="majorHAnsi"/>
          <w:sz w:val="16"/>
        </w:rPr>
        <w:t xml:space="preserv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FC0CAE">
        <w:rPr>
          <w:rFonts w:asciiTheme="majorHAnsi" w:hAnsiTheme="majorHAnsi" w:cstheme="majorHAnsi"/>
          <w:sz w:val="16"/>
        </w:rPr>
        <w:t>politicisation</w:t>
      </w:r>
      <w:proofErr w:type="spellEnd"/>
      <w:r w:rsidRPr="00FC0CAE">
        <w:rPr>
          <w:rFonts w:asciiTheme="majorHAnsi" w:hAnsiTheme="majorHAnsi" w:cstheme="majorHAnsi"/>
          <w:sz w:val="16"/>
        </w:rPr>
        <w:t xml:space="preserve"> of the personnel. Gwyn Harries Jenkins examines the consequences that </w:t>
      </w:r>
      <w:proofErr w:type="spellStart"/>
      <w:r w:rsidRPr="00FC0CAE">
        <w:rPr>
          <w:rFonts w:asciiTheme="majorHAnsi" w:hAnsiTheme="majorHAnsi" w:cstheme="majorHAnsi"/>
          <w:sz w:val="16"/>
        </w:rPr>
        <w:t>unionisation</w:t>
      </w:r>
      <w:proofErr w:type="spellEnd"/>
      <w:r w:rsidRPr="00FC0CAE">
        <w:rPr>
          <w:rFonts w:asciiTheme="majorHAnsi" w:hAnsiTheme="majorHAnsi" w:cstheme="majorHAnsi"/>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FC0CAE">
        <w:rPr>
          <w:rStyle w:val="StyleUnderline"/>
          <w:rFonts w:asciiTheme="majorHAnsi" w:hAnsiTheme="majorHAnsi" w:cstheme="majorHAnsi"/>
          <w:highlight w:val="cyan"/>
        </w:rPr>
        <w:t>unionization</w:t>
      </w:r>
      <w:r w:rsidRPr="00FC0CAE">
        <w:rPr>
          <w:rStyle w:val="StyleUnderline"/>
          <w:rFonts w:asciiTheme="majorHAnsi" w:hAnsiTheme="majorHAnsi" w:cstheme="majorHAnsi"/>
        </w:rPr>
        <w:t xml:space="preserve"> </w:t>
      </w:r>
      <w:r w:rsidRPr="00FC0CAE">
        <w:rPr>
          <w:rFonts w:asciiTheme="majorHAnsi" w:hAnsiTheme="majorHAnsi" w:cstheme="majorHAnsi"/>
          <w:sz w:val="16"/>
        </w:rPr>
        <w:t xml:space="preserve">extends the boundaries of these changes: it </w:t>
      </w:r>
      <w:r w:rsidRPr="00FC0CAE">
        <w:rPr>
          <w:rStyle w:val="StyleUnderline"/>
          <w:rFonts w:asciiTheme="majorHAnsi" w:hAnsiTheme="majorHAnsi" w:cstheme="majorHAnsi"/>
          <w:highlight w:val="cyan"/>
        </w:rPr>
        <w:t xml:space="preserve">brings </w:t>
      </w:r>
      <w:r w:rsidRPr="00FC0CAE">
        <w:rPr>
          <w:rStyle w:val="StyleUnderline"/>
          <w:rFonts w:asciiTheme="majorHAnsi" w:hAnsiTheme="majorHAnsi" w:cstheme="majorHAnsi"/>
        </w:rPr>
        <w:t>into</w:t>
      </w:r>
      <w:r w:rsidRPr="00FC0CAE">
        <w:rPr>
          <w:rFonts w:asciiTheme="majorHAnsi" w:hAnsiTheme="majorHAnsi" w:cstheme="majorHAnsi"/>
          <w:sz w:val="16"/>
        </w:rPr>
        <w:t xml:space="preserve"> armed forces the full effects of the organizational revolution which pervades contemporary society, creating </w:t>
      </w:r>
      <w:r w:rsidRPr="00FC0CAE">
        <w:rPr>
          <w:rStyle w:val="StyleUnderline"/>
          <w:rFonts w:asciiTheme="majorHAnsi" w:hAnsiTheme="majorHAnsi" w:cstheme="majorHAnsi"/>
          <w:highlight w:val="cyan"/>
        </w:rPr>
        <w:t>a</w:t>
      </w:r>
      <w:r w:rsidRPr="00FC0CAE">
        <w:rPr>
          <w:rStyle w:val="StyleUnderline"/>
          <w:rFonts w:asciiTheme="majorHAnsi" w:hAnsiTheme="majorHAnsi" w:cstheme="majorHAnsi"/>
        </w:rPr>
        <w:t xml:space="preserve"> </w:t>
      </w:r>
      <w:r w:rsidRPr="00FC0CAE">
        <w:rPr>
          <w:rStyle w:val="Emphasis"/>
          <w:rFonts w:asciiTheme="majorHAnsi" w:hAnsiTheme="majorHAnsi" w:cstheme="majorHAnsi"/>
          <w:highlight w:val="cyan"/>
        </w:rPr>
        <w:t>dual authority</w:t>
      </w:r>
      <w:r w:rsidRPr="00FC0CAE">
        <w:rPr>
          <w:rFonts w:asciiTheme="majorHAnsi" w:hAnsiTheme="majorHAnsi" w:cstheme="majorHAnsi"/>
          <w:sz w:val="16"/>
        </w:rPr>
        <w:t xml:space="preserve"> structure </w:t>
      </w:r>
      <w:r w:rsidRPr="00FC0CAE">
        <w:rPr>
          <w:rStyle w:val="StyleUnderline"/>
          <w:rFonts w:asciiTheme="majorHAnsi" w:hAnsiTheme="majorHAnsi" w:cstheme="majorHAnsi"/>
          <w:highlight w:val="cyan"/>
        </w:rPr>
        <w:t>while</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modifying</w:t>
      </w:r>
      <w:r w:rsidRPr="00FC0CAE">
        <w:rPr>
          <w:rFonts w:asciiTheme="majorHAnsi" w:hAnsiTheme="majorHAnsi" w:cstheme="majorHAnsi"/>
          <w:sz w:val="16"/>
        </w:rPr>
        <w:t xml:space="preserve"> </w:t>
      </w:r>
      <w:r w:rsidRPr="00FC0CAE">
        <w:rPr>
          <w:rStyle w:val="StyleUnderline"/>
          <w:rFonts w:asciiTheme="majorHAnsi" w:hAnsiTheme="majorHAnsi" w:cstheme="majorHAnsi"/>
        </w:rPr>
        <w:t>the</w:t>
      </w:r>
      <w:r w:rsidRPr="00FC0CAE">
        <w:rPr>
          <w:rFonts w:asciiTheme="majorHAnsi" w:hAnsiTheme="majorHAnsi" w:cstheme="majorHAnsi"/>
          <w:sz w:val="16"/>
        </w:rPr>
        <w:t xml:space="preserve"> traditional </w:t>
      </w:r>
      <w:r w:rsidRPr="00FC0CAE">
        <w:rPr>
          <w:rStyle w:val="StyleUnderline"/>
          <w:rFonts w:asciiTheme="majorHAnsi" w:hAnsiTheme="majorHAnsi" w:cstheme="majorHAnsi"/>
        </w:rPr>
        <w:t xml:space="preserve">basis of </w:t>
      </w:r>
      <w:r w:rsidRPr="00FC0CAE">
        <w:rPr>
          <w:rStyle w:val="Emphasis"/>
          <w:rFonts w:asciiTheme="majorHAnsi" w:hAnsiTheme="majorHAnsi" w:cstheme="majorHAnsi"/>
          <w:highlight w:val="cyan"/>
        </w:rPr>
        <w:t>compliance</w:t>
      </w:r>
      <w:r w:rsidRPr="00FC0CAE">
        <w:rPr>
          <w:rFonts w:asciiTheme="majorHAnsi" w:hAnsiTheme="majorHAnsi" w:cstheme="majorHAnsi"/>
          <w:sz w:val="16"/>
        </w:rPr>
        <w:t xml:space="preserve">. (H. Jenkins, 1977, p. 70) 2. A much greater resemblance of the style of military command to that of civilian management. The new tasks and the introduction of </w:t>
      </w:r>
      <w:r w:rsidRPr="00FC0CAE">
        <w:rPr>
          <w:rStyle w:val="StyleUnderline"/>
          <w:rFonts w:asciiTheme="majorHAnsi" w:hAnsiTheme="majorHAnsi" w:cstheme="majorHAnsi"/>
        </w:rPr>
        <w:t>unionization would require commanders to possess skills and orientations</w:t>
      </w:r>
      <w:r w:rsidRPr="00FC0CAE">
        <w:rPr>
          <w:rFonts w:asciiTheme="majorHAnsi" w:hAnsiTheme="majorHAnsi" w:cstheme="majorHAnsi"/>
          <w:sz w:val="16"/>
        </w:rPr>
        <w:t xml:space="preserve"> more and </w:t>
      </w:r>
      <w:r w:rsidRPr="00FC0CAE">
        <w:rPr>
          <w:rStyle w:val="StyleUnderline"/>
          <w:rFonts w:asciiTheme="majorHAnsi" w:hAnsiTheme="majorHAnsi" w:cstheme="majorHAnsi"/>
        </w:rPr>
        <w:t>more like</w:t>
      </w:r>
      <w:r w:rsidRPr="00FC0CAE">
        <w:rPr>
          <w:rFonts w:asciiTheme="majorHAnsi" w:hAnsiTheme="majorHAnsi" w:cstheme="majorHAnsi"/>
          <w:sz w:val="16"/>
        </w:rPr>
        <w:t xml:space="preserve"> those of </w:t>
      </w:r>
      <w:r w:rsidRPr="00FC0CAE">
        <w:rPr>
          <w:rStyle w:val="StyleUnderline"/>
          <w:rFonts w:asciiTheme="majorHAnsi" w:hAnsiTheme="majorHAnsi" w:cstheme="majorHAnsi"/>
        </w:rPr>
        <w:t>civilian managers</w:t>
      </w:r>
      <w:r w:rsidRPr="00FC0CAE">
        <w:rPr>
          <w:rFonts w:asciiTheme="majorHAnsi" w:hAnsiTheme="majorHAnsi" w:cstheme="majorHAnsi"/>
          <w:sz w:val="16"/>
        </w:rPr>
        <w:t xml:space="preserve">. 3. An abdication by the officer of his traditional image. Indeed, if the officer "wishes to retain his self-image and ideas of honor, then the introduction of trade </w:t>
      </w:r>
      <w:r w:rsidRPr="00FC0CAE">
        <w:rPr>
          <w:rStyle w:val="StyleUnderline"/>
          <w:rFonts w:asciiTheme="majorHAnsi" w:hAnsiTheme="majorHAnsi" w:cstheme="majorHAnsi"/>
          <w:highlight w:val="cyan"/>
        </w:rPr>
        <w:t>unions</w:t>
      </w:r>
      <w:r w:rsidRPr="00FC0CAE">
        <w:rPr>
          <w:rFonts w:asciiTheme="majorHAnsi" w:hAnsiTheme="majorHAnsi" w:cstheme="majorHAnsi"/>
          <w:sz w:val="16"/>
        </w:rPr>
        <w:t xml:space="preserve"> into the military </w:t>
      </w:r>
      <w:r w:rsidRPr="00FC0CAE">
        <w:rPr>
          <w:rStyle w:val="StyleUnderline"/>
          <w:rFonts w:asciiTheme="majorHAnsi" w:hAnsiTheme="majorHAnsi" w:cstheme="majorHAnsi"/>
          <w:highlight w:val="cyan"/>
        </w:rPr>
        <w:t xml:space="preserve">creates a conflict situation with </w:t>
      </w:r>
      <w:r w:rsidRPr="00FC0CAE">
        <w:rPr>
          <w:rStyle w:val="Emphasis"/>
          <w:rFonts w:asciiTheme="majorHAnsi" w:hAnsiTheme="majorHAnsi" w:cstheme="majorHAnsi"/>
          <w:highlight w:val="cyan"/>
        </w:rPr>
        <w:t>substantial dysfunctional consequences</w:t>
      </w:r>
      <w:r w:rsidRPr="00FC0CAE">
        <w:rPr>
          <w:rFonts w:asciiTheme="majorHAnsi" w:hAnsiTheme="majorHAnsi" w:cstheme="majorHAnsi"/>
          <w:sz w:val="16"/>
        </w:rPr>
        <w:t>" (</w:t>
      </w:r>
      <w:proofErr w:type="spellStart"/>
      <w:proofErr w:type="gramStart"/>
      <w:r w:rsidRPr="00FC0CAE">
        <w:rPr>
          <w:rFonts w:asciiTheme="majorHAnsi" w:hAnsiTheme="majorHAnsi" w:cstheme="majorHAnsi"/>
          <w:sz w:val="16"/>
        </w:rPr>
        <w:t>H.Jenkins</w:t>
      </w:r>
      <w:proofErr w:type="spellEnd"/>
      <w:proofErr w:type="gramEnd"/>
      <w:r w:rsidRPr="00FC0CAE">
        <w:rPr>
          <w:rFonts w:asciiTheme="majorHAnsi" w:hAnsiTheme="majorHAnsi" w:cstheme="majorHAnsi"/>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FC0CAE">
        <w:rPr>
          <w:rStyle w:val="StyleUnderline"/>
          <w:rFonts w:asciiTheme="majorHAnsi" w:hAnsiTheme="majorHAnsi" w:cstheme="majorHAnsi"/>
          <w:highlight w:val="cyan"/>
        </w:rPr>
        <w:t xml:space="preserve">unionization would lead to a </w:t>
      </w:r>
      <w:r w:rsidRPr="00FC0CAE">
        <w:rPr>
          <w:rStyle w:val="Emphasis"/>
          <w:rFonts w:asciiTheme="majorHAnsi" w:hAnsiTheme="majorHAnsi" w:cstheme="majorHAnsi"/>
          <w:highlight w:val="cyan"/>
        </w:rPr>
        <w:t>breakdown in discipline</w:t>
      </w:r>
      <w:r w:rsidRPr="00FC0CAE">
        <w:rPr>
          <w:rStyle w:val="StyleUnderline"/>
          <w:rFonts w:asciiTheme="majorHAnsi" w:hAnsiTheme="majorHAnsi" w:cstheme="majorHAnsi"/>
        </w:rPr>
        <w:t xml:space="preserve">; </w:t>
      </w:r>
      <w:r w:rsidRPr="00FC0CAE">
        <w:rPr>
          <w:rStyle w:val="Emphasis"/>
          <w:rFonts w:asciiTheme="majorHAnsi" w:hAnsiTheme="majorHAnsi" w:cstheme="majorHAnsi"/>
          <w:highlight w:val="cyan"/>
        </w:rPr>
        <w:t>threaten the chain of command</w:t>
      </w:r>
      <w:r w:rsidRPr="00FC0CAE">
        <w:rPr>
          <w:rFonts w:asciiTheme="majorHAnsi" w:hAnsiTheme="majorHAnsi" w:cstheme="majorHAnsi"/>
          <w:sz w:val="16"/>
        </w:rPr>
        <w:t xml:space="preserve">; </w:t>
      </w:r>
      <w:r w:rsidRPr="00FC0CAE">
        <w:rPr>
          <w:rStyle w:val="StyleUnderline"/>
          <w:rFonts w:asciiTheme="majorHAnsi" w:hAnsiTheme="majorHAnsi" w:cstheme="majorHAnsi"/>
          <w:highlight w:val="cyan"/>
        </w:rPr>
        <w:t>and</w:t>
      </w:r>
      <w:r w:rsidRPr="00FC0CAE">
        <w:rPr>
          <w:rFonts w:asciiTheme="majorHAnsi" w:hAnsiTheme="majorHAnsi" w:cstheme="majorHAnsi"/>
          <w:sz w:val="16"/>
        </w:rPr>
        <w:t xml:space="preserve">, especially, </w:t>
      </w:r>
      <w:r w:rsidRPr="00FC0CAE">
        <w:rPr>
          <w:rStyle w:val="Emphasis"/>
          <w:rFonts w:asciiTheme="majorHAnsi" w:hAnsiTheme="majorHAnsi" w:cstheme="majorHAnsi"/>
          <w:highlight w:val="cyan"/>
        </w:rPr>
        <w:t>undermine</w:t>
      </w:r>
      <w:r w:rsidRPr="00FC0CAE">
        <w:rPr>
          <w:rStyle w:val="StyleUnderline"/>
          <w:rFonts w:asciiTheme="majorHAnsi" w:hAnsiTheme="majorHAnsi" w:cstheme="majorHAnsi"/>
          <w:highlight w:val="cyan"/>
        </w:rPr>
        <w:t xml:space="preserve"> the military's </w:t>
      </w:r>
      <w:r w:rsidRPr="00FC0CAE">
        <w:rPr>
          <w:rStyle w:val="Emphasis"/>
          <w:rFonts w:asciiTheme="majorHAnsi" w:hAnsiTheme="majorHAnsi" w:cstheme="majorHAnsi"/>
          <w:highlight w:val="cyan"/>
        </w:rPr>
        <w:t>ability</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to</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carry out its</w:t>
      </w:r>
      <w:r w:rsidRPr="00FC0CAE">
        <w:rPr>
          <w:rStyle w:val="StyleUnderline"/>
          <w:rFonts w:asciiTheme="majorHAnsi" w:hAnsiTheme="majorHAnsi" w:cstheme="majorHAnsi"/>
        </w:rPr>
        <w:t xml:space="preserve"> assigned </w:t>
      </w:r>
      <w:r w:rsidRPr="00FC0CAE">
        <w:rPr>
          <w:rStyle w:val="StyleUnderline"/>
          <w:rFonts w:asciiTheme="majorHAnsi" w:hAnsiTheme="majorHAnsi" w:cstheme="majorHAnsi"/>
          <w:highlight w:val="cyan"/>
        </w:rPr>
        <w:t>mission</w:t>
      </w:r>
      <w:r w:rsidRPr="00FC0CAE">
        <w:rPr>
          <w:rStyle w:val="StyleUnderline"/>
          <w:rFonts w:asciiTheme="majorHAnsi" w:hAnsiTheme="majorHAnsi" w:cstheme="majorHAnsi"/>
        </w:rPr>
        <w:t>.</w:t>
      </w:r>
      <w:r w:rsidRPr="00FC0CAE">
        <w:rPr>
          <w:rFonts w:asciiTheme="majorHAnsi" w:hAnsiTheme="majorHAnsi" w:cstheme="majorHAnsi"/>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FC0CAE">
        <w:rPr>
          <w:rStyle w:val="StyleUnderline"/>
          <w:rFonts w:asciiTheme="majorHAnsi" w:hAnsiTheme="majorHAnsi" w:cstheme="majorHAnsi"/>
        </w:rPr>
        <w:t>The</w:t>
      </w:r>
      <w:r w:rsidRPr="00FC0CAE">
        <w:rPr>
          <w:rFonts w:asciiTheme="majorHAnsi" w:hAnsiTheme="majorHAnsi" w:cstheme="majorHAnsi"/>
          <w:sz w:val="16"/>
        </w:rPr>
        <w:t xml:space="preserve"> real </w:t>
      </w:r>
      <w:r w:rsidRPr="00FC0CAE">
        <w:rPr>
          <w:rStyle w:val="Emphasis"/>
          <w:rFonts w:asciiTheme="majorHAnsi" w:hAnsiTheme="majorHAnsi" w:cstheme="majorHAnsi"/>
          <w:highlight w:val="cyan"/>
        </w:rPr>
        <w:t>drawbacks</w:t>
      </w:r>
      <w:r w:rsidRPr="00FC0CAE">
        <w:rPr>
          <w:rStyle w:val="StyleUnderline"/>
          <w:rFonts w:asciiTheme="majorHAnsi" w:hAnsiTheme="majorHAnsi" w:cstheme="majorHAnsi"/>
          <w:highlight w:val="cyan"/>
        </w:rPr>
        <w:t xml:space="preserve"> would</w:t>
      </w:r>
      <w:r w:rsidRPr="00FC0CAE">
        <w:rPr>
          <w:rFonts w:asciiTheme="majorHAnsi" w:hAnsiTheme="majorHAnsi" w:cstheme="majorHAnsi"/>
          <w:sz w:val="16"/>
        </w:rPr>
        <w:t xml:space="preserve"> essentially </w:t>
      </w:r>
      <w:r w:rsidRPr="00FC0CAE">
        <w:rPr>
          <w:rStyle w:val="StyleUnderline"/>
          <w:rFonts w:asciiTheme="majorHAnsi" w:hAnsiTheme="majorHAnsi" w:cstheme="majorHAnsi"/>
          <w:highlight w:val="cyan"/>
        </w:rPr>
        <w:t>be</w:t>
      </w:r>
      <w:r w:rsidRPr="00FC0CAE">
        <w:rPr>
          <w:rFonts w:asciiTheme="majorHAnsi" w:hAnsiTheme="majorHAnsi" w:cstheme="majorHAnsi"/>
          <w:sz w:val="16"/>
        </w:rPr>
        <w:t xml:space="preserve"> reduced to two: </w:t>
      </w:r>
      <w:r w:rsidRPr="00FC0CAE">
        <w:rPr>
          <w:rStyle w:val="StyleUnderline"/>
          <w:rFonts w:asciiTheme="majorHAnsi" w:hAnsiTheme="majorHAnsi" w:cstheme="majorHAnsi"/>
        </w:rPr>
        <w:t xml:space="preserve">a risk of </w:t>
      </w:r>
      <w:r w:rsidRPr="00FC0CAE">
        <w:rPr>
          <w:rStyle w:val="Emphasis"/>
          <w:rFonts w:asciiTheme="majorHAnsi" w:hAnsiTheme="majorHAnsi" w:cstheme="majorHAnsi"/>
          <w:highlight w:val="cyan"/>
        </w:rPr>
        <w:t>divisiveness</w:t>
      </w:r>
      <w:r w:rsidRPr="00FC0CAE">
        <w:rPr>
          <w:rStyle w:val="StyleUnderline"/>
          <w:rFonts w:asciiTheme="majorHAnsi" w:hAnsiTheme="majorHAnsi" w:cstheme="majorHAnsi"/>
          <w:highlight w:val="cyan"/>
        </w:rPr>
        <w:t xml:space="preserve"> within units</w:t>
      </w:r>
      <w:r w:rsidRPr="00FC0CAE">
        <w:rPr>
          <w:rStyle w:val="StyleUnderline"/>
          <w:rFonts w:asciiTheme="majorHAnsi" w:hAnsiTheme="majorHAnsi" w:cstheme="majorHAnsi"/>
        </w:rPr>
        <w:t xml:space="preserve">, due to acquired </w:t>
      </w:r>
      <w:r w:rsidRPr="00FC0CAE">
        <w:rPr>
          <w:rStyle w:val="Emphasis"/>
          <w:rFonts w:asciiTheme="majorHAnsi" w:hAnsiTheme="majorHAnsi" w:cstheme="majorHAnsi"/>
        </w:rPr>
        <w:t>strife</w:t>
      </w:r>
      <w:r w:rsidRPr="00FC0CAE">
        <w:rPr>
          <w:rStyle w:val="StyleUnderline"/>
          <w:rFonts w:asciiTheme="majorHAnsi" w:hAnsiTheme="majorHAnsi" w:cstheme="majorHAnsi"/>
        </w:rPr>
        <w:t xml:space="preserve"> between personnel categories; and an increase in </w:t>
      </w:r>
      <w:r w:rsidRPr="00FC0CAE">
        <w:rPr>
          <w:rStyle w:val="Emphasis"/>
          <w:rFonts w:asciiTheme="majorHAnsi" w:hAnsiTheme="majorHAnsi" w:cstheme="majorHAnsi"/>
        </w:rPr>
        <w:t>personnel costs</w:t>
      </w:r>
      <w:r w:rsidRPr="00FC0CAE">
        <w:rPr>
          <w:rFonts w:asciiTheme="majorHAnsi" w:hAnsiTheme="majorHAnsi" w:cstheme="majorHAnsi"/>
          <w:sz w:val="16"/>
        </w:rPr>
        <w:t xml:space="preserve">. Carlo Jean (Jean, 1981) states that in itself, the creation of </w:t>
      </w:r>
      <w:r w:rsidRPr="00FC0CAE">
        <w:rPr>
          <w:rStyle w:val="StyleUnderline"/>
          <w:rFonts w:asciiTheme="majorHAnsi" w:hAnsiTheme="majorHAnsi" w:cstheme="majorHAnsi"/>
        </w:rPr>
        <w:t>unions</w:t>
      </w:r>
      <w:r w:rsidRPr="00FC0CAE">
        <w:rPr>
          <w:rFonts w:asciiTheme="majorHAnsi" w:hAnsiTheme="majorHAnsi" w:cstheme="majorHAnsi"/>
          <w:sz w:val="16"/>
        </w:rPr>
        <w:t xml:space="preserve"> </w:t>
      </w:r>
      <w:r w:rsidRPr="00FC0CAE">
        <w:rPr>
          <w:rStyle w:val="StyleUnderline"/>
          <w:rFonts w:asciiTheme="majorHAnsi" w:hAnsiTheme="majorHAnsi" w:cstheme="majorHAnsi"/>
        </w:rPr>
        <w:t>would</w:t>
      </w:r>
      <w:r w:rsidRPr="00FC0CAE">
        <w:rPr>
          <w:rFonts w:asciiTheme="majorHAnsi" w:hAnsiTheme="majorHAnsi" w:cstheme="majorHAnsi"/>
          <w:sz w:val="16"/>
        </w:rPr>
        <w:t xml:space="preserve"> inevitably </w:t>
      </w:r>
      <w:r w:rsidRPr="00FC0CAE">
        <w:rPr>
          <w:rStyle w:val="StyleUnderline"/>
          <w:rFonts w:asciiTheme="majorHAnsi" w:hAnsiTheme="majorHAnsi" w:cstheme="majorHAnsi"/>
        </w:rPr>
        <w:t xml:space="preserve">produce </w:t>
      </w:r>
      <w:r w:rsidRPr="00FC0CAE">
        <w:rPr>
          <w:rStyle w:val="StyleUnderline"/>
          <w:rFonts w:asciiTheme="majorHAnsi" w:hAnsiTheme="majorHAnsi" w:cstheme="majorHAnsi"/>
          <w:highlight w:val="cyan"/>
        </w:rPr>
        <w:t xml:space="preserve">increased </w:t>
      </w:r>
      <w:r w:rsidRPr="00FC0CAE">
        <w:rPr>
          <w:rStyle w:val="Emphasis"/>
          <w:rFonts w:asciiTheme="majorHAnsi" w:hAnsiTheme="majorHAnsi" w:cstheme="majorHAnsi"/>
          <w:highlight w:val="cyan"/>
        </w:rPr>
        <w:t>confrontation</w:t>
      </w:r>
      <w:r w:rsidRPr="00FC0CAE">
        <w:rPr>
          <w:rStyle w:val="StyleUnderline"/>
          <w:rFonts w:asciiTheme="majorHAnsi" w:hAnsiTheme="majorHAnsi" w:cstheme="majorHAnsi"/>
          <w:highlight w:val="cyan"/>
        </w:rPr>
        <w:t>;</w:t>
      </w:r>
      <w:r w:rsidRPr="00FC0CAE">
        <w:rPr>
          <w:rStyle w:val="StyleUnderline"/>
          <w:rFonts w:asciiTheme="majorHAnsi" w:hAnsiTheme="majorHAnsi" w:cstheme="majorHAnsi"/>
        </w:rPr>
        <w:t xml:space="preserve"> without it, the union representatives would have neither prestige nor </w:t>
      </w:r>
      <w:r w:rsidRPr="00FC0CAE">
        <w:rPr>
          <w:rStyle w:val="Emphasis"/>
          <w:rFonts w:asciiTheme="majorHAnsi" w:hAnsiTheme="majorHAnsi" w:cstheme="majorHAnsi"/>
        </w:rPr>
        <w:t>credibility</w:t>
      </w:r>
      <w:r w:rsidRPr="00FC0CAE">
        <w:rPr>
          <w:rFonts w:asciiTheme="majorHAnsi" w:hAnsiTheme="majorHAnsi" w:cstheme="majorHAnsi"/>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FC0CAE">
        <w:rPr>
          <w:rFonts w:asciiTheme="majorHAnsi" w:hAnsiTheme="majorHAnsi" w:cstheme="majorHAnsi"/>
          <w:sz w:val="16"/>
        </w:rPr>
        <w:t>Cortright</w:t>
      </w:r>
      <w:proofErr w:type="spellEnd"/>
      <w:r w:rsidRPr="00FC0CAE">
        <w:rPr>
          <w:rFonts w:asciiTheme="majorHAnsi" w:hAnsiTheme="majorHAnsi" w:cstheme="majorHAnsi"/>
          <w:sz w:val="16"/>
        </w:rPr>
        <w:t xml:space="preserve">, cited essay) that </w:t>
      </w:r>
      <w:r w:rsidRPr="00FC0CAE">
        <w:rPr>
          <w:rStyle w:val="StyleUnderline"/>
          <w:rFonts w:asciiTheme="majorHAnsi" w:hAnsiTheme="majorHAnsi" w:cstheme="majorHAnsi"/>
          <w:highlight w:val="cyan"/>
        </w:rPr>
        <w:t xml:space="preserve">unionization might </w:t>
      </w:r>
      <w:r w:rsidRPr="00FC0CAE">
        <w:rPr>
          <w:rStyle w:val="Emphasis"/>
          <w:rFonts w:asciiTheme="majorHAnsi" w:hAnsiTheme="majorHAnsi" w:cstheme="majorHAnsi"/>
          <w:highlight w:val="cyan"/>
        </w:rPr>
        <w:t>reinforce</w:t>
      </w:r>
      <w:r w:rsidRPr="00FC0CAE">
        <w:rPr>
          <w:rStyle w:val="StyleUnderline"/>
          <w:rFonts w:asciiTheme="majorHAnsi" w:hAnsiTheme="majorHAnsi" w:cstheme="majorHAnsi"/>
          <w:highlight w:val="cyan"/>
        </w:rPr>
        <w:t xml:space="preserve"> the military</w:t>
      </w:r>
      <w:r w:rsidRPr="00FC0CAE">
        <w:rPr>
          <w:rStyle w:val="StyleUnderline"/>
          <w:rFonts w:asciiTheme="majorHAnsi" w:hAnsiTheme="majorHAnsi" w:cstheme="majorHAnsi"/>
        </w:rPr>
        <w:t xml:space="preserve"> </w:t>
      </w:r>
      <w:r w:rsidRPr="00FC0CAE">
        <w:rPr>
          <w:rStyle w:val="Emphasis"/>
          <w:rFonts w:asciiTheme="majorHAnsi" w:hAnsiTheme="majorHAnsi" w:cstheme="majorHAnsi"/>
          <w:highlight w:val="cyan"/>
        </w:rPr>
        <w:t>establishment</w:t>
      </w:r>
      <w:r w:rsidRPr="00FC0CAE">
        <w:rPr>
          <w:rStyle w:val="StyleUnderline"/>
          <w:rFonts w:asciiTheme="majorHAnsi" w:hAnsiTheme="majorHAnsi" w:cstheme="majorHAnsi"/>
          <w:highlight w:val="cyan"/>
        </w:rPr>
        <w:t xml:space="preserve"> and increase its </w:t>
      </w:r>
      <w:r w:rsidRPr="00FC0CAE">
        <w:rPr>
          <w:rStyle w:val="Emphasis"/>
          <w:rFonts w:asciiTheme="majorHAnsi" w:hAnsiTheme="majorHAnsi" w:cstheme="majorHAnsi"/>
          <w:highlight w:val="cyan"/>
        </w:rPr>
        <w:t>influence</w:t>
      </w:r>
      <w:r w:rsidRPr="00FC0CAE">
        <w:rPr>
          <w:rStyle w:val="StyleUnderline"/>
          <w:rFonts w:asciiTheme="majorHAnsi" w:hAnsiTheme="majorHAnsi" w:cstheme="majorHAnsi"/>
          <w:highlight w:val="cyan"/>
        </w:rPr>
        <w:t xml:space="preserve"> over society</w:t>
      </w:r>
      <w:r w:rsidRPr="00FC0CAE">
        <w:rPr>
          <w:rStyle w:val="StyleUnderline"/>
          <w:rFonts w:asciiTheme="majorHAnsi" w:hAnsiTheme="majorHAnsi" w:cstheme="majorHAnsi"/>
        </w:rPr>
        <w:t xml:space="preserve"> at large, </w:t>
      </w:r>
      <w:r w:rsidRPr="00FC0CAE">
        <w:rPr>
          <w:rStyle w:val="StyleUnderline"/>
          <w:rFonts w:asciiTheme="majorHAnsi" w:hAnsiTheme="majorHAnsi" w:cstheme="majorHAnsi"/>
          <w:highlight w:val="cyan"/>
        </w:rPr>
        <w:t>decreasing the capacity for political</w:t>
      </w:r>
      <w:r w:rsidRPr="00FC0CAE">
        <w:rPr>
          <w:rStyle w:val="StyleUnderline"/>
          <w:rFonts w:asciiTheme="majorHAnsi" w:hAnsiTheme="majorHAnsi" w:cstheme="majorHAnsi"/>
        </w:rPr>
        <w:t xml:space="preserve"> </w:t>
      </w:r>
      <w:r w:rsidRPr="00FC0CAE">
        <w:rPr>
          <w:rStyle w:val="StyleUnderline"/>
          <w:rFonts w:asciiTheme="majorHAnsi" w:hAnsiTheme="majorHAnsi" w:cstheme="majorHAnsi"/>
          <w:highlight w:val="cyan"/>
        </w:rPr>
        <w:t>control</w:t>
      </w:r>
      <w:r w:rsidRPr="00FC0CAE">
        <w:rPr>
          <w:rFonts w:asciiTheme="majorHAnsi" w:hAnsiTheme="majorHAnsi" w:cstheme="majorHAnsi"/>
          <w:sz w:val="16"/>
        </w:rPr>
        <w:t xml:space="preserve">. This issue had already been treated by </w:t>
      </w:r>
      <w:proofErr w:type="spellStart"/>
      <w:r w:rsidRPr="00FC0CAE">
        <w:rPr>
          <w:rFonts w:asciiTheme="majorHAnsi" w:hAnsiTheme="majorHAnsi" w:cstheme="majorHAnsi"/>
          <w:sz w:val="16"/>
        </w:rPr>
        <w:t>Cortright</w:t>
      </w:r>
      <w:proofErr w:type="spellEnd"/>
      <w:r w:rsidRPr="00FC0CAE">
        <w:rPr>
          <w:rFonts w:asciiTheme="majorHAnsi" w:hAnsiTheme="majorHAnsi" w:cstheme="majorHAnsi"/>
          <w:sz w:val="16"/>
        </w:rPr>
        <w:t xml:space="preserve"> in another essay (</w:t>
      </w:r>
      <w:proofErr w:type="spellStart"/>
      <w:r w:rsidRPr="00FC0CAE">
        <w:rPr>
          <w:rFonts w:asciiTheme="majorHAnsi" w:hAnsiTheme="majorHAnsi" w:cstheme="majorHAnsi"/>
          <w:sz w:val="16"/>
        </w:rPr>
        <w:t>Cortright</w:t>
      </w:r>
      <w:proofErr w:type="spellEnd"/>
      <w:r w:rsidRPr="00FC0CAE">
        <w:rPr>
          <w:rFonts w:asciiTheme="majorHAnsi" w:hAnsiTheme="majorHAnsi" w:cstheme="majorHAnsi"/>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FC0CAE">
        <w:rPr>
          <w:rStyle w:val="StyleUnderline"/>
          <w:rFonts w:asciiTheme="majorHAnsi" w:hAnsiTheme="majorHAnsi" w:cstheme="majorHAnsi"/>
        </w:rPr>
        <w:t xml:space="preserve">unionization substantially strengthens the military's ability to </w:t>
      </w:r>
      <w:r w:rsidRPr="00FC0CAE">
        <w:rPr>
          <w:rStyle w:val="Emphasis"/>
          <w:rFonts w:asciiTheme="majorHAnsi" w:hAnsiTheme="majorHAnsi" w:cstheme="majorHAnsi"/>
        </w:rPr>
        <w:t>wield</w:t>
      </w:r>
      <w:r w:rsidRPr="00FC0CAE">
        <w:rPr>
          <w:rStyle w:val="StyleUnderline"/>
          <w:rFonts w:asciiTheme="majorHAnsi" w:hAnsiTheme="majorHAnsi" w:cstheme="majorHAnsi"/>
        </w:rPr>
        <w:t xml:space="preserve"> </w:t>
      </w:r>
      <w:r w:rsidRPr="00FC0CAE">
        <w:rPr>
          <w:rStyle w:val="Emphasis"/>
          <w:rFonts w:asciiTheme="majorHAnsi" w:hAnsiTheme="majorHAnsi" w:cstheme="majorHAnsi"/>
        </w:rPr>
        <w:t>influence</w:t>
      </w:r>
      <w:r w:rsidRPr="00FC0CAE">
        <w:rPr>
          <w:rStyle w:val="StyleUnderline"/>
          <w:rFonts w:asciiTheme="majorHAnsi" w:hAnsiTheme="majorHAnsi" w:cstheme="majorHAnsi"/>
        </w:rPr>
        <w:t>.</w:t>
      </w:r>
      <w:r w:rsidRPr="00FC0CAE">
        <w:rPr>
          <w:rFonts w:asciiTheme="majorHAnsi" w:hAnsiTheme="majorHAnsi" w:cstheme="majorHAnsi"/>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FC0CAE">
        <w:rPr>
          <w:rStyle w:val="StyleUnderline"/>
          <w:rFonts w:asciiTheme="majorHAnsi" w:hAnsiTheme="majorHAnsi" w:cstheme="majorHAnsi"/>
        </w:rPr>
        <w:t xml:space="preserve">military </w:t>
      </w:r>
      <w:r w:rsidRPr="00FC0CAE">
        <w:rPr>
          <w:rStyle w:val="StyleUnderline"/>
          <w:rFonts w:asciiTheme="majorHAnsi" w:hAnsiTheme="majorHAnsi" w:cstheme="majorHAnsi"/>
        </w:rPr>
        <w:lastRenderedPageBreak/>
        <w:t>personnel are not comparable to other labor force categories</w:t>
      </w:r>
      <w:r w:rsidRPr="00FC0CAE">
        <w:rPr>
          <w:rFonts w:asciiTheme="majorHAnsi" w:hAnsiTheme="majorHAnsi" w:cstheme="majorHAnsi"/>
          <w:sz w:val="16"/>
        </w:rPr>
        <w:t xml:space="preserve">, and advances the fear that union representation of the interests of military personnel would bring the </w:t>
      </w:r>
      <w:proofErr w:type="spellStart"/>
      <w:r w:rsidRPr="00FC0CAE">
        <w:rPr>
          <w:rFonts w:asciiTheme="majorHAnsi" w:hAnsiTheme="majorHAnsi" w:cstheme="majorHAnsi"/>
          <w:sz w:val="16"/>
        </w:rPr>
        <w:t>defence</w:t>
      </w:r>
      <w:proofErr w:type="spellEnd"/>
      <w:r w:rsidRPr="00FC0CAE">
        <w:rPr>
          <w:rFonts w:asciiTheme="majorHAnsi" w:hAnsiTheme="majorHAnsi" w:cstheme="majorHAnsi"/>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4A2460E8" w14:textId="58EA8E80" w:rsidR="00C4443C" w:rsidRDefault="00C4443C" w:rsidP="00C4443C">
      <w:pPr>
        <w:pStyle w:val="Heading2"/>
      </w:pPr>
      <w:r>
        <w:lastRenderedPageBreak/>
        <w:t>5 --- Th</w:t>
      </w:r>
    </w:p>
    <w:p w14:paraId="25988E02"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Interpretation: Debaters must defend an existing government- not an ideal one.</w:t>
      </w:r>
    </w:p>
    <w:p w14:paraId="688CBBE4" w14:textId="18749609"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Violation: They defend an ideal government</w:t>
      </w:r>
      <w:r w:rsidR="00A73725">
        <w:rPr>
          <w:rFonts w:asciiTheme="majorHAnsi" w:hAnsiTheme="majorHAnsi" w:cstheme="majorHAnsi"/>
        </w:rPr>
        <w:t xml:space="preserve"> cx proves</w:t>
      </w:r>
    </w:p>
    <w:p w14:paraId="7A10F982"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Standards:</w:t>
      </w:r>
    </w:p>
    <w:p w14:paraId="7840EEB4"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1] Shiftiness- they can spike out of </w:t>
      </w:r>
      <w:proofErr w:type="spellStart"/>
      <w:r w:rsidRPr="00FC0CAE">
        <w:rPr>
          <w:rFonts w:asciiTheme="majorHAnsi" w:hAnsiTheme="majorHAnsi" w:cstheme="majorHAnsi"/>
        </w:rPr>
        <w:t>disads</w:t>
      </w:r>
      <w:proofErr w:type="spellEnd"/>
      <w:r w:rsidRPr="00FC0CAE">
        <w:rPr>
          <w:rFonts w:asciiTheme="majorHAnsi" w:hAnsiTheme="majorHAnsi" w:cstheme="majorHAnsi"/>
        </w:rPr>
        <w:t xml:space="preserve"> and counterplans by saying our </w:t>
      </w:r>
      <w:proofErr w:type="spellStart"/>
      <w:r w:rsidRPr="00FC0CAE">
        <w:rPr>
          <w:rFonts w:asciiTheme="majorHAnsi" w:hAnsiTheme="majorHAnsi" w:cstheme="majorHAnsi"/>
        </w:rPr>
        <w:t>ev</w:t>
      </w:r>
      <w:proofErr w:type="spellEnd"/>
      <w:r w:rsidRPr="00FC0CAE">
        <w:rPr>
          <w:rFonts w:asciiTheme="majorHAnsi" w:hAnsiTheme="majorHAnsi" w:cstheme="majorHAnsi"/>
        </w:rPr>
        <w:t xml:space="preserve"> is about the </w:t>
      </w:r>
      <w:proofErr w:type="spellStart"/>
      <w:r w:rsidRPr="00FC0CAE">
        <w:rPr>
          <w:rFonts w:asciiTheme="majorHAnsi" w:hAnsiTheme="majorHAnsi" w:cstheme="majorHAnsi"/>
        </w:rPr>
        <w:t>squo</w:t>
      </w:r>
      <w:proofErr w:type="spellEnd"/>
      <w:r w:rsidRPr="00FC0CAE">
        <w:rPr>
          <w:rFonts w:asciiTheme="majorHAnsi" w:hAnsiTheme="majorHAnsi" w:cstheme="majorHAnsi"/>
        </w:rPr>
        <w:t xml:space="preserve"> or </w:t>
      </w:r>
      <w:proofErr w:type="spellStart"/>
      <w:r w:rsidRPr="00FC0CAE">
        <w:rPr>
          <w:rFonts w:asciiTheme="majorHAnsi" w:hAnsiTheme="majorHAnsi" w:cstheme="majorHAnsi"/>
        </w:rPr>
        <w:t>squo</w:t>
      </w:r>
      <w:proofErr w:type="spellEnd"/>
      <w:r w:rsidRPr="00FC0CAE">
        <w:rPr>
          <w:rFonts w:asciiTheme="majorHAnsi" w:hAnsiTheme="majorHAnsi" w:cstheme="majorHAnsi"/>
        </w:rPr>
        <w:t xml:space="preserve"> actors which kills neg engagement.</w:t>
      </w:r>
    </w:p>
    <w:p w14:paraId="6E12609B"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O/w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predictability – we can’t know what prep does or doesn’t link in a hypothetical world </w:t>
      </w:r>
    </w:p>
    <w:p w14:paraId="521105D4"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And on Reversibility because we </w:t>
      </w:r>
      <w:proofErr w:type="spellStart"/>
      <w:proofErr w:type="gramStart"/>
      <w:r w:rsidRPr="00FC0CAE">
        <w:rPr>
          <w:rFonts w:asciiTheme="majorHAnsi" w:hAnsiTheme="majorHAnsi" w:cstheme="majorHAnsi"/>
        </w:rPr>
        <w:t>cant</w:t>
      </w:r>
      <w:proofErr w:type="spellEnd"/>
      <w:proofErr w:type="gramEnd"/>
      <w:r w:rsidRPr="00FC0CAE">
        <w:rPr>
          <w:rFonts w:asciiTheme="majorHAnsi" w:hAnsiTheme="majorHAnsi" w:cstheme="majorHAnsi"/>
        </w:rPr>
        <w:t xml:space="preserve"> recover lost arguments</w:t>
      </w:r>
    </w:p>
    <w:p w14:paraId="72198907" w14:textId="77777777" w:rsidR="00C4443C" w:rsidRPr="00FC0CAE" w:rsidRDefault="00C4443C" w:rsidP="00C4443C">
      <w:pPr>
        <w:rPr>
          <w:rFonts w:asciiTheme="majorHAnsi" w:eastAsiaTheme="majorEastAsia" w:hAnsiTheme="majorHAnsi" w:cstheme="majorHAnsi"/>
          <w:b/>
          <w:bCs/>
          <w:sz w:val="26"/>
          <w:szCs w:val="26"/>
        </w:rPr>
      </w:pPr>
      <w:r w:rsidRPr="00FC0CAE">
        <w:rPr>
          <w:rFonts w:asciiTheme="majorHAnsi" w:eastAsiaTheme="majorEastAsia" w:hAnsiTheme="majorHAnsi" w:cstheme="majorHAnsi"/>
          <w:b/>
          <w:bCs/>
          <w:sz w:val="26"/>
          <w:szCs w:val="26"/>
        </w:rPr>
        <w:t>Clash is key to ed and ideal govts don’t allow for it</w:t>
      </w:r>
    </w:p>
    <w:p w14:paraId="58AACAC7"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2] Real world- </w:t>
      </w:r>
      <w:proofErr w:type="spellStart"/>
      <w:r w:rsidRPr="00FC0CAE">
        <w:rPr>
          <w:rFonts w:asciiTheme="majorHAnsi" w:hAnsiTheme="majorHAnsi" w:cstheme="majorHAnsi"/>
        </w:rPr>
        <w:t>its</w:t>
      </w:r>
      <w:proofErr w:type="spellEnd"/>
      <w:r w:rsidRPr="00FC0CAE">
        <w:rPr>
          <w:rFonts w:asciiTheme="majorHAnsi" w:hAnsiTheme="majorHAnsi" w:cstheme="majorHAnsi"/>
        </w:rPr>
        <w:t xml:space="preserve"> always possible for a real government to recognize the right to strike but not a made up one</w:t>
      </w:r>
    </w:p>
    <w:p w14:paraId="2B320A3D"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o/w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If ed isn’t portable its useless</w:t>
      </w:r>
    </w:p>
    <w:p w14:paraId="39BF86C0"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CI </w:t>
      </w:r>
      <w:proofErr w:type="spellStart"/>
      <w:r w:rsidRPr="00FC0CAE">
        <w:rPr>
          <w:rFonts w:asciiTheme="majorHAnsi" w:hAnsiTheme="majorHAnsi" w:cstheme="majorHAnsi"/>
        </w:rPr>
        <w:t>cuz</w:t>
      </w:r>
      <w:proofErr w:type="spellEnd"/>
      <w:r w:rsidRPr="00FC0CAE">
        <w:rPr>
          <w:rFonts w:asciiTheme="majorHAnsi" w:hAnsiTheme="majorHAnsi" w:cstheme="majorHAnsi"/>
        </w:rPr>
        <w:t xml:space="preserve"> reasonability is arbitrary 1) judge intervention 2) prevents competing </w:t>
      </w:r>
      <w:proofErr w:type="spellStart"/>
      <w:r w:rsidRPr="00FC0CAE">
        <w:rPr>
          <w:rFonts w:asciiTheme="majorHAnsi" w:hAnsiTheme="majorHAnsi" w:cstheme="majorHAnsi"/>
        </w:rPr>
        <w:t>brightlines</w:t>
      </w:r>
      <w:proofErr w:type="spellEnd"/>
    </w:p>
    <w:p w14:paraId="03A13D42"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 xml:space="preserve">No </w:t>
      </w:r>
      <w:proofErr w:type="spellStart"/>
      <w:r w:rsidRPr="00FC0CAE">
        <w:rPr>
          <w:rFonts w:asciiTheme="majorHAnsi" w:hAnsiTheme="majorHAnsi" w:cstheme="majorHAnsi"/>
        </w:rPr>
        <w:t>rvis</w:t>
      </w:r>
      <w:proofErr w:type="spellEnd"/>
      <w:r w:rsidRPr="00FC0CAE">
        <w:rPr>
          <w:rFonts w:asciiTheme="majorHAnsi" w:hAnsiTheme="majorHAnsi" w:cstheme="majorHAnsi"/>
        </w:rPr>
        <w:t>:</w:t>
      </w:r>
    </w:p>
    <w:p w14:paraId="5BB7C7B8"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1] Baiting</w:t>
      </w:r>
    </w:p>
    <w:p w14:paraId="3475C745" w14:textId="77777777" w:rsidR="00C4443C" w:rsidRPr="00FC0CAE" w:rsidRDefault="00C4443C" w:rsidP="00C4443C">
      <w:pPr>
        <w:pStyle w:val="Heading4"/>
        <w:rPr>
          <w:rFonts w:asciiTheme="majorHAnsi" w:hAnsiTheme="majorHAnsi" w:cstheme="majorHAnsi"/>
        </w:rPr>
      </w:pPr>
      <w:r w:rsidRPr="00FC0CAE">
        <w:rPr>
          <w:rFonts w:asciiTheme="majorHAnsi" w:hAnsiTheme="majorHAnsi" w:cstheme="majorHAnsi"/>
        </w:rPr>
        <w:t>2] Logic</w:t>
      </w:r>
    </w:p>
    <w:p w14:paraId="256A6B59" w14:textId="77777777" w:rsidR="00C4443C" w:rsidRDefault="00C4443C" w:rsidP="00C4443C">
      <w:pPr>
        <w:pStyle w:val="Heading4"/>
        <w:rPr>
          <w:rFonts w:asciiTheme="majorHAnsi" w:hAnsiTheme="majorHAnsi" w:cstheme="majorHAnsi"/>
        </w:rPr>
      </w:pPr>
      <w:r w:rsidRPr="00FC0CAE">
        <w:rPr>
          <w:rFonts w:asciiTheme="majorHAnsi" w:hAnsiTheme="majorHAnsi" w:cstheme="majorHAnsi"/>
        </w:rPr>
        <w:t>Drop the debater to deter future abuse and set better norms</w:t>
      </w:r>
    </w:p>
    <w:p w14:paraId="3969A981" w14:textId="77777777" w:rsidR="00C4443C" w:rsidRPr="00C4443C" w:rsidRDefault="00C4443C" w:rsidP="00C4443C"/>
    <w:sectPr w:rsidR="00C4443C" w:rsidRPr="00C44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70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261"/>
    <w:rsid w:val="000D6ED8"/>
    <w:rsid w:val="000D717B"/>
    <w:rsid w:val="000E620C"/>
    <w:rsid w:val="00100B28"/>
    <w:rsid w:val="00103F3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53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F17"/>
    <w:rsid w:val="002F6E74"/>
    <w:rsid w:val="003106B3"/>
    <w:rsid w:val="0031385D"/>
    <w:rsid w:val="003171AB"/>
    <w:rsid w:val="003223B2"/>
    <w:rsid w:val="00322620"/>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02E"/>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56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C4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E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72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43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DF9"/>
    <w:rsid w:val="00DD65A2"/>
    <w:rsid w:val="00DD6770"/>
    <w:rsid w:val="00DE0749"/>
    <w:rsid w:val="00DE1CE2"/>
    <w:rsid w:val="00DF1210"/>
    <w:rsid w:val="00DF31E9"/>
    <w:rsid w:val="00DF400D"/>
    <w:rsid w:val="00DF5C23"/>
    <w:rsid w:val="00E01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00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 w:val="00FE6D5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21769"/>
  <w14:defaultImageDpi w14:val="300"/>
  <w15:docId w15:val="{CC5E19EA-96B4-6943-8C68-7B83C7F92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70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70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3970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3970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3970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7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702E"/>
  </w:style>
  <w:style w:type="character" w:customStyle="1" w:styleId="Heading1Char">
    <w:name w:val="Heading 1 Char"/>
    <w:aliases w:val="Pocket Char"/>
    <w:basedOn w:val="DefaultParagraphFont"/>
    <w:link w:val="Heading1"/>
    <w:uiPriority w:val="9"/>
    <w:rsid w:val="0039702E"/>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39702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39702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3970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702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39702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970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702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9702E"/>
    <w:rPr>
      <w:color w:val="auto"/>
      <w:u w:val="none"/>
    </w:rPr>
  </w:style>
  <w:style w:type="paragraph" w:styleId="DocumentMap">
    <w:name w:val="Document Map"/>
    <w:basedOn w:val="Normal"/>
    <w:link w:val="DocumentMapChar"/>
    <w:uiPriority w:val="99"/>
    <w:semiHidden/>
    <w:unhideWhenUsed/>
    <w:rsid w:val="003970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02E"/>
    <w:rPr>
      <w:rFonts w:ascii="Lucida Grande" w:hAnsi="Lucida Grande" w:cs="Lucida Grande"/>
    </w:rPr>
  </w:style>
  <w:style w:type="paragraph" w:customStyle="1" w:styleId="textbold">
    <w:name w:val="text bold"/>
    <w:basedOn w:val="Normal"/>
    <w:link w:val="Emphasis"/>
    <w:uiPriority w:val="20"/>
    <w:qFormat/>
    <w:rsid w:val="000D626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0D62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0D6261"/>
  </w:style>
  <w:style w:type="character" w:styleId="UnresolvedMention">
    <w:name w:val="Unresolved Mention"/>
    <w:basedOn w:val="DefaultParagraphFont"/>
    <w:uiPriority w:val="99"/>
    <w:semiHidden/>
    <w:unhideWhenUsed/>
    <w:rsid w:val="00853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heatlantic.com/magazine/archive/2021/07/bust-the-police-unions/6190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16</Pages>
  <Words>9525</Words>
  <Characters>54296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14</cp:revision>
  <dcterms:created xsi:type="dcterms:W3CDTF">2021-12-04T13:33:00Z</dcterms:created>
  <dcterms:modified xsi:type="dcterms:W3CDTF">2021-12-04T22:06:00Z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