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E8727" w14:textId="77777777" w:rsidR="00E36B97" w:rsidRPr="00E36B97" w:rsidRDefault="00E36B97" w:rsidP="00E36B97"/>
    <w:p w14:paraId="135BB106" w14:textId="3265839A" w:rsidR="006854C8" w:rsidRDefault="006854C8" w:rsidP="006854C8">
      <w:pPr>
        <w:pStyle w:val="Heading1"/>
      </w:pPr>
      <w:r>
        <w:lastRenderedPageBreak/>
        <w:t>1NC</w:t>
      </w:r>
    </w:p>
    <w:p w14:paraId="198F05BD" w14:textId="78C0B138" w:rsidR="006854C8" w:rsidRPr="00FC0CAE" w:rsidRDefault="006854C8" w:rsidP="006854C8">
      <w:pPr>
        <w:pStyle w:val="Heading2"/>
      </w:pPr>
      <w:r w:rsidRPr="00FC0CAE">
        <w:lastRenderedPageBreak/>
        <w:t>1 --- T</w:t>
      </w:r>
    </w:p>
    <w:p w14:paraId="1EDBD9C3" w14:textId="77777777" w:rsidR="006854C8" w:rsidRPr="00FC0CAE" w:rsidRDefault="006854C8" w:rsidP="006854C8">
      <w:pPr>
        <w:pStyle w:val="Heading4"/>
        <w:rPr>
          <w:rFonts w:asciiTheme="majorHAnsi" w:hAnsiTheme="majorHAnsi" w:cstheme="majorHAnsi"/>
        </w:rPr>
      </w:pPr>
      <w:r w:rsidRPr="00FC0CAE">
        <w:rPr>
          <w:rFonts w:asciiTheme="majorHAnsi" w:hAnsiTheme="majorHAnsi" w:cstheme="majorHAnsi"/>
        </w:rPr>
        <w:t xml:space="preserve">Interpretation: The affirmative must defend an </w:t>
      </w:r>
      <w:r w:rsidRPr="00FC0CAE">
        <w:rPr>
          <w:rFonts w:asciiTheme="majorHAnsi" w:hAnsiTheme="majorHAnsi" w:cstheme="majorHAnsi"/>
          <w:u w:val="single"/>
        </w:rPr>
        <w:t>unconditional</w:t>
      </w:r>
      <w:r w:rsidRPr="00FC0CAE">
        <w:rPr>
          <w:rFonts w:asciiTheme="majorHAnsi" w:hAnsiTheme="majorHAnsi" w:cstheme="majorHAnsi"/>
        </w:rPr>
        <w:t xml:space="preserve"> right to strike. This means that the Affirmative must defend that </w:t>
      </w:r>
      <w:r w:rsidRPr="00FC0CAE">
        <w:rPr>
          <w:rFonts w:asciiTheme="majorHAnsi" w:hAnsiTheme="majorHAnsi" w:cstheme="majorHAnsi"/>
          <w:u w:val="single"/>
        </w:rPr>
        <w:t>anyone</w:t>
      </w:r>
      <w:r w:rsidRPr="00FC0CAE">
        <w:rPr>
          <w:rFonts w:asciiTheme="majorHAnsi" w:hAnsiTheme="majorHAnsi" w:cstheme="majorHAnsi"/>
        </w:rPr>
        <w:t xml:space="preserve"> regardless of job or occupation has a fundamental right to strike. </w:t>
      </w:r>
    </w:p>
    <w:p w14:paraId="733DC6DC" w14:textId="77777777" w:rsidR="006854C8" w:rsidRPr="00FC0CAE" w:rsidRDefault="006854C8" w:rsidP="006854C8">
      <w:pPr>
        <w:pStyle w:val="NormalWeb"/>
        <w:spacing w:before="0" w:beforeAutospacing="0" w:after="0" w:afterAutospacing="0"/>
        <w:rPr>
          <w:rFonts w:asciiTheme="majorHAnsi" w:hAnsiTheme="majorHAnsi" w:cstheme="majorHAnsi"/>
          <w:color w:val="000000"/>
        </w:rPr>
      </w:pPr>
      <w:proofErr w:type="spellStart"/>
      <w:r w:rsidRPr="00FC0CAE">
        <w:rPr>
          <w:rFonts w:asciiTheme="majorHAnsi" w:hAnsiTheme="majorHAnsi" w:cstheme="majorHAnsi"/>
          <w:b/>
          <w:bCs/>
          <w:color w:val="000000"/>
          <w:sz w:val="28"/>
          <w:szCs w:val="28"/>
        </w:rPr>
        <w:t>Gwisai</w:t>
      </w:r>
      <w:proofErr w:type="spellEnd"/>
      <w:r w:rsidRPr="00FC0CAE">
        <w:rPr>
          <w:rFonts w:asciiTheme="majorHAnsi" w:hAnsiTheme="majorHAnsi" w:cstheme="majorHAnsi"/>
          <w:b/>
          <w:bCs/>
          <w:color w:val="000000"/>
          <w:sz w:val="28"/>
          <w:szCs w:val="28"/>
        </w:rPr>
        <w:t xml:space="preserve"> et al, 09</w:t>
      </w:r>
    </w:p>
    <w:p w14:paraId="2402C888" w14:textId="77777777" w:rsidR="006854C8" w:rsidRPr="00FC0CAE" w:rsidRDefault="006854C8" w:rsidP="006854C8">
      <w:pPr>
        <w:pStyle w:val="NormalWeb"/>
        <w:spacing w:before="0" w:beforeAutospacing="0" w:after="0" w:afterAutospacing="0"/>
        <w:rPr>
          <w:rFonts w:asciiTheme="majorHAnsi" w:hAnsiTheme="majorHAnsi" w:cstheme="majorHAnsi"/>
          <w:color w:val="000000"/>
        </w:rPr>
      </w:pPr>
      <w:r w:rsidRPr="00FC0CAE">
        <w:rPr>
          <w:rFonts w:asciiTheme="majorHAnsi" w:hAnsiTheme="majorHAnsi" w:cstheme="majorHAnsi"/>
          <w:color w:val="000000"/>
        </w:rPr>
        <w:t xml:space="preserve">​​Munyaradzi </w:t>
      </w:r>
      <w:proofErr w:type="spellStart"/>
      <w:r w:rsidRPr="00FC0CAE">
        <w:rPr>
          <w:rFonts w:asciiTheme="majorHAnsi" w:hAnsiTheme="majorHAnsi" w:cstheme="majorHAnsi"/>
          <w:color w:val="000000"/>
        </w:rPr>
        <w:t>Gwisai</w:t>
      </w:r>
      <w:proofErr w:type="spellEnd"/>
      <w:r w:rsidRPr="00FC0CAE">
        <w:rPr>
          <w:rFonts w:asciiTheme="majorHAnsi" w:hAnsiTheme="majorHAnsi" w:cstheme="majorHAnsi"/>
          <w:color w:val="000000"/>
        </w:rPr>
        <w:t xml:space="preserve"> et al., Rogers </w:t>
      </w:r>
      <w:proofErr w:type="spellStart"/>
      <w:r w:rsidRPr="00FC0CAE">
        <w:rPr>
          <w:rFonts w:asciiTheme="majorHAnsi" w:hAnsiTheme="majorHAnsi" w:cstheme="majorHAnsi"/>
          <w:color w:val="000000"/>
        </w:rPr>
        <w:t>Matsikidze</w:t>
      </w:r>
      <w:proofErr w:type="spellEnd"/>
      <w:r w:rsidRPr="00FC0CAE">
        <w:rPr>
          <w:rFonts w:asciiTheme="majorHAnsi" w:hAnsiTheme="majorHAnsi" w:cstheme="majorHAnsi"/>
          <w:color w:val="000000"/>
        </w:rPr>
        <w:t xml:space="preserve">, </w:t>
      </w:r>
      <w:proofErr w:type="spellStart"/>
      <w:r w:rsidRPr="00FC0CAE">
        <w:rPr>
          <w:rFonts w:asciiTheme="majorHAnsi" w:hAnsiTheme="majorHAnsi" w:cstheme="majorHAnsi"/>
          <w:color w:val="000000"/>
        </w:rPr>
        <w:t>Shingirai</w:t>
      </w:r>
      <w:proofErr w:type="spellEnd"/>
      <w:r w:rsidRPr="00FC0CAE">
        <w:rPr>
          <w:rFonts w:asciiTheme="majorHAnsi" w:hAnsiTheme="majorHAnsi" w:cstheme="majorHAnsi"/>
          <w:color w:val="000000"/>
        </w:rPr>
        <w:t xml:space="preserve"> </w:t>
      </w:r>
      <w:proofErr w:type="spellStart"/>
      <w:r w:rsidRPr="00FC0CAE">
        <w:rPr>
          <w:rFonts w:asciiTheme="majorHAnsi" w:hAnsiTheme="majorHAnsi" w:cstheme="majorHAnsi"/>
          <w:color w:val="000000"/>
        </w:rPr>
        <w:t>Ushewekunze</w:t>
      </w:r>
      <w:proofErr w:type="spellEnd"/>
      <w:r w:rsidRPr="00FC0CAE">
        <w:rPr>
          <w:rFonts w:asciiTheme="majorHAnsi" w:hAnsiTheme="majorHAnsi" w:cstheme="majorHAnsi"/>
          <w:color w:val="000000"/>
        </w:rPr>
        <w:t xml:space="preserve">, </w:t>
      </w:r>
      <w:proofErr w:type="spellStart"/>
      <w:r w:rsidRPr="00FC0CAE">
        <w:rPr>
          <w:rFonts w:asciiTheme="majorHAnsi" w:hAnsiTheme="majorHAnsi" w:cstheme="majorHAnsi"/>
          <w:color w:val="000000"/>
        </w:rPr>
        <w:t>Kiven</w:t>
      </w:r>
      <w:proofErr w:type="spellEnd"/>
      <w:r w:rsidRPr="00FC0CAE">
        <w:rPr>
          <w:rFonts w:asciiTheme="majorHAnsi" w:hAnsiTheme="majorHAnsi" w:cstheme="majorHAnsi"/>
          <w:color w:val="000000"/>
        </w:rPr>
        <w:t xml:space="preserve"> </w:t>
      </w:r>
      <w:proofErr w:type="spellStart"/>
      <w:r w:rsidRPr="00FC0CAE">
        <w:rPr>
          <w:rFonts w:asciiTheme="majorHAnsi" w:hAnsiTheme="majorHAnsi" w:cstheme="majorHAnsi"/>
          <w:color w:val="000000"/>
        </w:rPr>
        <w:t>Ushewekunze</w:t>
      </w:r>
      <w:proofErr w:type="spellEnd"/>
      <w:r w:rsidRPr="00FC0CAE">
        <w:rPr>
          <w:rFonts w:asciiTheme="majorHAnsi" w:hAnsiTheme="majorHAnsi" w:cstheme="majorHAnsi"/>
          <w:color w:val="000000"/>
        </w:rPr>
        <w:t xml:space="preserve">. 2009. “An outline of fundamental </w:t>
      </w:r>
      <w:proofErr w:type="spellStart"/>
      <w:r w:rsidRPr="00FC0CAE">
        <w:rPr>
          <w:rFonts w:asciiTheme="majorHAnsi" w:hAnsiTheme="majorHAnsi" w:cstheme="majorHAnsi"/>
          <w:color w:val="000000"/>
        </w:rPr>
        <w:t>labour</w:t>
      </w:r>
      <w:proofErr w:type="spellEnd"/>
      <w:r w:rsidRPr="00FC0CAE">
        <w:rPr>
          <w:rFonts w:asciiTheme="majorHAnsi" w:hAnsiTheme="majorHAnsi" w:cstheme="majorHAnsi"/>
          <w:color w:val="000000"/>
        </w:rPr>
        <w:t xml:space="preserve"> rights under international laws, national constitutions and Zimbabwean constitutional norms.” ZIMBABWE LABOUR CENTRE AND KEMPTON MAKAMURE LABOUR LECTURE SERIES BOARD. ISBN 978 0 797437 791. </w:t>
      </w:r>
      <w:hyperlink r:id="rId9" w:history="1">
        <w:r w:rsidRPr="00FC0CAE">
          <w:rPr>
            <w:rStyle w:val="Hyperlink"/>
            <w:rFonts w:asciiTheme="majorHAnsi" w:eastAsiaTheme="majorEastAsia" w:hAnsiTheme="majorHAnsi" w:cstheme="majorHAnsi"/>
            <w:color w:val="1155CC"/>
          </w:rPr>
          <w:t>https://opendocs.ids.ac.uk/opendocs/handle/20.500.12413/7045</w:t>
        </w:r>
      </w:hyperlink>
      <w:r w:rsidRPr="00FC0CAE">
        <w:rPr>
          <w:rFonts w:asciiTheme="majorHAnsi" w:hAnsiTheme="majorHAnsi" w:cstheme="majorHAnsi"/>
          <w:color w:val="000000"/>
        </w:rPr>
        <w:t xml:space="preserve"> (lectures in </w:t>
      </w:r>
      <w:proofErr w:type="spellStart"/>
      <w:r w:rsidRPr="00FC0CAE">
        <w:rPr>
          <w:rFonts w:asciiTheme="majorHAnsi" w:hAnsiTheme="majorHAnsi" w:cstheme="majorHAnsi"/>
          <w:color w:val="000000"/>
        </w:rPr>
        <w:t>Labour</w:t>
      </w:r>
      <w:proofErr w:type="spellEnd"/>
      <w:r w:rsidRPr="00FC0CAE">
        <w:rPr>
          <w:rFonts w:asciiTheme="majorHAnsi" w:hAnsiTheme="majorHAnsi" w:cstheme="majorHAnsi"/>
          <w:color w:val="000000"/>
        </w:rPr>
        <w:t xml:space="preserve"> Law and </w:t>
      </w:r>
      <w:proofErr w:type="spellStart"/>
      <w:r w:rsidRPr="00FC0CAE">
        <w:rPr>
          <w:rFonts w:asciiTheme="majorHAnsi" w:hAnsiTheme="majorHAnsi" w:cstheme="majorHAnsi"/>
          <w:color w:val="000000"/>
        </w:rPr>
        <w:t>Labour</w:t>
      </w:r>
      <w:proofErr w:type="spellEnd"/>
      <w:r w:rsidRPr="00FC0CAE">
        <w:rPr>
          <w:rFonts w:asciiTheme="majorHAnsi" w:hAnsiTheme="majorHAnsi" w:cstheme="majorHAnsi"/>
          <w:color w:val="000000"/>
        </w:rPr>
        <w:t xml:space="preserve"> Relations at the University of Zimbabwe and Briggs </w:t>
      </w:r>
      <w:proofErr w:type="spellStart"/>
      <w:r w:rsidRPr="00FC0CAE">
        <w:rPr>
          <w:rFonts w:asciiTheme="majorHAnsi" w:hAnsiTheme="majorHAnsi" w:cstheme="majorHAnsi"/>
          <w:color w:val="000000"/>
        </w:rPr>
        <w:t>Zano</w:t>
      </w:r>
      <w:proofErr w:type="spellEnd"/>
      <w:r w:rsidRPr="00FC0CAE">
        <w:rPr>
          <w:rFonts w:asciiTheme="majorHAnsi" w:hAnsiTheme="majorHAnsi" w:cstheme="majorHAnsi"/>
          <w:color w:val="000000"/>
        </w:rPr>
        <w:t xml:space="preserve"> Working Peoples College) Footnote(s) may be inserted at end, empty line(s) may be removed, and bracket(s) may be used to change offensive language. This material may be behind a paywall.  Please email jacksondeconcini@gmail.com for information about access.  // JAD 2021/07/10</w:t>
      </w:r>
    </w:p>
    <w:p w14:paraId="19D3BE62" w14:textId="77777777" w:rsidR="006854C8" w:rsidRPr="00FC0CAE" w:rsidRDefault="006854C8" w:rsidP="006854C8">
      <w:pPr>
        <w:rPr>
          <w:rFonts w:asciiTheme="majorHAnsi" w:hAnsiTheme="majorHAnsi" w:cstheme="majorHAnsi"/>
        </w:rPr>
      </w:pPr>
      <w:r w:rsidRPr="00FC0CAE">
        <w:rPr>
          <w:rFonts w:ascii="Apple Color Emoji" w:hAnsi="Apple Color Emoji" w:cs="Apple Color Emoji"/>
          <w:color w:val="000000"/>
          <w:u w:val="single"/>
        </w:rPr>
        <w:t>♦</w:t>
      </w:r>
      <w:r w:rsidRPr="00FC0CAE">
        <w:rPr>
          <w:rFonts w:asciiTheme="majorHAnsi" w:hAnsiTheme="majorHAnsi" w:cstheme="majorHAnsi"/>
          <w:color w:val="000000"/>
          <w:u w:val="single"/>
        </w:rPr>
        <w:t xml:space="preserve"> The NCA Draft Constitution Section 28 (3) </w:t>
      </w:r>
      <w:r w:rsidRPr="00FC0CAE">
        <w:rPr>
          <w:rFonts w:asciiTheme="majorHAnsi" w:hAnsiTheme="majorHAnsi" w:cstheme="majorHAnsi"/>
          <w:b/>
          <w:bCs/>
          <w:color w:val="000000"/>
          <w:u w:val="single"/>
        </w:rPr>
        <w:t xml:space="preserve">provides an explicit and </w:t>
      </w:r>
      <w:r w:rsidRPr="00FC0CAE">
        <w:rPr>
          <w:rFonts w:asciiTheme="majorHAnsi" w:hAnsiTheme="majorHAnsi" w:cstheme="majorHAnsi"/>
          <w:b/>
          <w:bCs/>
          <w:color w:val="000000" w:themeColor="text1"/>
          <w:highlight w:val="cyan"/>
          <w:u w:val="single"/>
        </w:rPr>
        <w:t xml:space="preserve">unconditional right to strike </w:t>
      </w:r>
      <w:r w:rsidRPr="00FC0CAE">
        <w:rPr>
          <w:rFonts w:asciiTheme="majorHAnsi" w:hAnsiTheme="majorHAnsi" w:cstheme="majorHAnsi"/>
          <w:color w:val="000000"/>
          <w:highlight w:val="cyan"/>
          <w:u w:val="single"/>
        </w:rPr>
        <w:t>provid</w:t>
      </w:r>
      <w:r w:rsidRPr="00FC0CAE">
        <w:rPr>
          <w:rFonts w:asciiTheme="majorHAnsi" w:hAnsiTheme="majorHAnsi" w:cstheme="majorHAnsi"/>
          <w:color w:val="000000"/>
          <w:u w:val="single"/>
        </w:rPr>
        <w:t>ing - “</w:t>
      </w:r>
      <w:r w:rsidRPr="00FC0CAE">
        <w:rPr>
          <w:rFonts w:asciiTheme="majorHAnsi" w:hAnsiTheme="majorHAnsi" w:cstheme="majorHAnsi"/>
          <w:color w:val="000000"/>
          <w:u w:val="single"/>
          <w:shd w:val="clear" w:color="auto" w:fill="00FFFF"/>
        </w:rPr>
        <w:t xml:space="preserve">Every worker has the right </w:t>
      </w:r>
      <w:r w:rsidRPr="00FC0CAE">
        <w:rPr>
          <w:rStyle w:val="StyleUnderline"/>
          <w:rFonts w:asciiTheme="majorHAnsi" w:hAnsiTheme="majorHAnsi" w:cstheme="majorHAnsi"/>
        </w:rPr>
        <w:t>to strike, sit-in or stayaway, or such other concerted action</w:t>
      </w:r>
      <w:r w:rsidRPr="00FC0CAE">
        <w:rPr>
          <w:rFonts w:asciiTheme="majorHAnsi" w:hAnsiTheme="majorHAnsi" w:cstheme="majorHAnsi"/>
          <w:color w:val="000000"/>
          <w:u w:val="single"/>
        </w:rPr>
        <w:t>.”</w:t>
      </w:r>
    </w:p>
    <w:p w14:paraId="6B3B792F" w14:textId="77777777" w:rsidR="006854C8" w:rsidRPr="00FC0CAE" w:rsidRDefault="006854C8" w:rsidP="006854C8">
      <w:pPr>
        <w:pStyle w:val="Analytic"/>
        <w:rPr>
          <w:rFonts w:asciiTheme="majorHAnsi" w:hAnsiTheme="majorHAnsi" w:cstheme="majorHAnsi"/>
        </w:rPr>
      </w:pPr>
      <w:r w:rsidRPr="00FC0CAE">
        <w:rPr>
          <w:rFonts w:asciiTheme="majorHAnsi" w:hAnsiTheme="majorHAnsi" w:cstheme="majorHAnsi"/>
        </w:rPr>
        <w:t xml:space="preserve">“Unconditional” necessitates the </w:t>
      </w:r>
      <w:r w:rsidRPr="00FC0CAE">
        <w:rPr>
          <w:rFonts w:asciiTheme="majorHAnsi" w:hAnsiTheme="majorHAnsi" w:cstheme="majorHAnsi"/>
          <w:u w:val="single"/>
        </w:rPr>
        <w:t>absence</w:t>
      </w:r>
      <w:r w:rsidRPr="00FC0CAE">
        <w:rPr>
          <w:rFonts w:asciiTheme="majorHAnsi" w:hAnsiTheme="majorHAnsi" w:cstheme="majorHAnsi"/>
        </w:rPr>
        <w:t xml:space="preserve"> of narrowing restrictions.</w:t>
      </w:r>
    </w:p>
    <w:p w14:paraId="63A4FA21" w14:textId="77777777" w:rsidR="006854C8" w:rsidRPr="00FC0CAE" w:rsidRDefault="006854C8" w:rsidP="006854C8">
      <w:pPr>
        <w:rPr>
          <w:rFonts w:asciiTheme="majorHAnsi" w:hAnsiTheme="majorHAnsi" w:cstheme="majorHAnsi"/>
          <w:sz w:val="16"/>
        </w:rPr>
      </w:pPr>
      <w:r w:rsidRPr="00FC0CAE">
        <w:rPr>
          <w:rStyle w:val="Style13ptBold"/>
          <w:rFonts w:asciiTheme="majorHAnsi" w:hAnsiTheme="majorHAnsi" w:cstheme="majorHAnsi"/>
        </w:rPr>
        <w:t xml:space="preserve">US Legal ‘ND </w:t>
      </w:r>
      <w:r w:rsidRPr="00FC0CAE">
        <w:rPr>
          <w:rFonts w:asciiTheme="majorHAnsi" w:hAnsiTheme="majorHAnsi" w:cstheme="majorHAnsi"/>
          <w:sz w:val="16"/>
        </w:rPr>
        <w:t>(US Legal; dictionary of legal terms of art; US Legal; “Unconditional Law and Legal Definition”; https://definitions.uslegal.com/u/unconditional/; Accessed: 10-30-2021; AU)</w:t>
      </w:r>
    </w:p>
    <w:p w14:paraId="4B1CC025" w14:textId="77777777" w:rsidR="006854C8" w:rsidRPr="00FC0CAE" w:rsidRDefault="006854C8" w:rsidP="006854C8">
      <w:pPr>
        <w:rPr>
          <w:rFonts w:asciiTheme="majorHAnsi" w:hAnsiTheme="majorHAnsi" w:cstheme="majorHAnsi"/>
          <w:sz w:val="16"/>
        </w:rPr>
      </w:pPr>
      <w:r w:rsidRPr="00FC0CAE">
        <w:rPr>
          <w:rFonts w:asciiTheme="majorHAnsi" w:hAnsiTheme="majorHAnsi" w:cstheme="majorHAnsi"/>
          <w:highlight w:val="cyan"/>
          <w:u w:val="single"/>
        </w:rPr>
        <w:t xml:space="preserve">Unconditional means </w:t>
      </w:r>
      <w:r w:rsidRPr="00FC0CAE">
        <w:rPr>
          <w:rFonts w:asciiTheme="majorHAnsi" w:hAnsiTheme="majorHAnsi" w:cstheme="majorHAnsi"/>
          <w:b/>
          <w:bCs/>
          <w:highlight w:val="cyan"/>
          <w:u w:val="single"/>
        </w:rPr>
        <w:t>without conditions</w:t>
      </w:r>
      <w:r w:rsidRPr="00FC0CAE">
        <w:rPr>
          <w:rFonts w:asciiTheme="majorHAnsi" w:hAnsiTheme="majorHAnsi" w:cstheme="majorHAnsi"/>
          <w:sz w:val="16"/>
        </w:rPr>
        <w:t xml:space="preserve">; </w:t>
      </w:r>
      <w:r w:rsidRPr="00FC0CAE">
        <w:rPr>
          <w:rFonts w:asciiTheme="majorHAnsi" w:hAnsiTheme="majorHAnsi" w:cstheme="majorHAnsi"/>
          <w:b/>
          <w:bCs/>
          <w:highlight w:val="cyan"/>
          <w:u w:val="single"/>
        </w:rPr>
        <w:t>without restrictions</w:t>
      </w:r>
      <w:r w:rsidRPr="00FC0CAE">
        <w:rPr>
          <w:rFonts w:asciiTheme="majorHAnsi" w:hAnsiTheme="majorHAnsi" w:cstheme="majorHAnsi"/>
          <w:highlight w:val="cyan"/>
          <w:u w:val="single"/>
        </w:rPr>
        <w:t xml:space="preserve">; or </w:t>
      </w:r>
      <w:r w:rsidRPr="00FC0CAE">
        <w:rPr>
          <w:rFonts w:asciiTheme="majorHAnsi" w:hAnsiTheme="majorHAnsi" w:cstheme="majorHAnsi"/>
          <w:b/>
          <w:bCs/>
          <w:highlight w:val="cyan"/>
          <w:u w:val="single"/>
        </w:rPr>
        <w:t>absolute</w:t>
      </w:r>
      <w:r w:rsidRPr="00FC0CAE">
        <w:rPr>
          <w:rFonts w:asciiTheme="majorHAnsi" w:hAnsiTheme="majorHAnsi" w:cstheme="majorHAnsi"/>
          <w:sz w:val="16"/>
          <w:highlight w:val="cyan"/>
        </w:rPr>
        <w:t>.</w:t>
      </w:r>
      <w:r w:rsidRPr="00FC0CAE">
        <w:rPr>
          <w:rFonts w:asciiTheme="majorHAnsi" w:hAnsiTheme="majorHAnsi" w:cstheme="majorHAnsi"/>
          <w:sz w:val="16"/>
        </w:rPr>
        <w:t xml:space="preserve"> For instance, </w:t>
      </w:r>
      <w:r w:rsidRPr="00FC0CAE">
        <w:rPr>
          <w:rFonts w:asciiTheme="majorHAnsi" w:hAnsiTheme="majorHAnsi" w:cstheme="majorHAnsi"/>
          <w:u w:val="single"/>
        </w:rPr>
        <w:t>unconditional promise is a promise that is unqualified</w:t>
      </w:r>
      <w:r w:rsidRPr="00FC0CAE">
        <w:rPr>
          <w:rFonts w:asciiTheme="majorHAnsi" w:hAnsiTheme="majorHAnsi" w:cstheme="majorHAnsi"/>
          <w:sz w:val="16"/>
        </w:rPr>
        <w:t xml:space="preserve"> in nature. A party who makes an unconditional promise must perform that promise even though the other party has not performed according to the bargain.</w:t>
      </w:r>
    </w:p>
    <w:p w14:paraId="29042475" w14:textId="77777777" w:rsidR="006854C8" w:rsidRPr="00FC0CAE" w:rsidRDefault="006854C8" w:rsidP="006854C8">
      <w:pPr>
        <w:pStyle w:val="Heading4"/>
        <w:rPr>
          <w:rFonts w:asciiTheme="majorHAnsi" w:hAnsiTheme="majorHAnsi" w:cstheme="majorHAnsi"/>
        </w:rPr>
      </w:pPr>
      <w:r w:rsidRPr="00FC0CAE">
        <w:rPr>
          <w:rFonts w:asciiTheme="majorHAnsi" w:hAnsiTheme="majorHAnsi" w:cstheme="majorHAnsi"/>
        </w:rPr>
        <w:t xml:space="preserve">Violation – They only grant the Right to Strike to Prisoners, a group that may not even be considered workers. That by definition is a </w:t>
      </w:r>
      <w:r w:rsidRPr="00FC0CAE">
        <w:rPr>
          <w:rFonts w:asciiTheme="majorHAnsi" w:hAnsiTheme="majorHAnsi" w:cstheme="majorHAnsi"/>
          <w:u w:val="single"/>
        </w:rPr>
        <w:t>condition</w:t>
      </w:r>
      <w:r w:rsidRPr="00FC0CAE">
        <w:rPr>
          <w:rFonts w:asciiTheme="majorHAnsi" w:hAnsiTheme="majorHAnsi" w:cstheme="majorHAnsi"/>
        </w:rPr>
        <w:t xml:space="preserve"> since they </w:t>
      </w:r>
      <w:r w:rsidRPr="00FC0CAE">
        <w:rPr>
          <w:rFonts w:asciiTheme="majorHAnsi" w:hAnsiTheme="majorHAnsi" w:cstheme="majorHAnsi"/>
          <w:u w:val="single"/>
        </w:rPr>
        <w:t>condition</w:t>
      </w:r>
      <w:r w:rsidRPr="00FC0CAE">
        <w:rPr>
          <w:rFonts w:asciiTheme="majorHAnsi" w:hAnsiTheme="majorHAnsi" w:cstheme="majorHAnsi"/>
        </w:rPr>
        <w:t xml:space="preserve"> the right to strike on a particular occupation. </w:t>
      </w:r>
    </w:p>
    <w:p w14:paraId="1EF76E41" w14:textId="77777777" w:rsidR="006854C8" w:rsidRPr="00FC0CAE" w:rsidRDefault="006854C8" w:rsidP="006854C8">
      <w:pPr>
        <w:rPr>
          <w:rStyle w:val="Style13ptBold"/>
          <w:rFonts w:asciiTheme="majorHAnsi" w:hAnsiTheme="majorHAnsi" w:cstheme="majorHAnsi"/>
          <w:b w:val="0"/>
          <w:bCs/>
          <w:sz w:val="16"/>
        </w:rPr>
      </w:pPr>
      <w:r w:rsidRPr="00FC0CAE">
        <w:rPr>
          <w:rStyle w:val="Style13ptBold"/>
          <w:rFonts w:asciiTheme="majorHAnsi" w:hAnsiTheme="majorHAnsi" w:cstheme="majorHAnsi"/>
        </w:rPr>
        <w:t>Jensen ’18</w:t>
      </w:r>
      <w:r w:rsidRPr="00FC0CAE">
        <w:rPr>
          <w:rStyle w:val="Style13ptBold"/>
          <w:rFonts w:asciiTheme="majorHAnsi" w:hAnsiTheme="majorHAnsi" w:cstheme="majorHAnsi"/>
          <w:b w:val="0"/>
        </w:rPr>
        <w:t xml:space="preserve"> </w:t>
      </w:r>
      <w:r w:rsidRPr="00FC0CAE">
        <w:rPr>
          <w:rFonts w:asciiTheme="majorHAnsi" w:hAnsiTheme="majorHAnsi" w:cstheme="majorHAnsi"/>
          <w:sz w:val="16"/>
        </w:rPr>
        <w:t xml:space="preserve">(Eric; co-director of the Stanford Rule of Law Program, in collaboration with USAID, The Asia Foundation, and Stanford Law School; April 2018; “Introduction to the Laws of Timor-Leste”; Stanford Law School; </w:t>
      </w:r>
      <w:hyperlink r:id="rId10" w:history="1">
        <w:r w:rsidRPr="00FC0CAE">
          <w:rPr>
            <w:rStyle w:val="Hyperlink"/>
            <w:rFonts w:asciiTheme="majorHAnsi" w:hAnsiTheme="majorHAnsi" w:cstheme="majorHAnsi"/>
            <w:sz w:val="16"/>
          </w:rPr>
          <w:t>https://law.stanford.edu/wp-content/uploads/2018/04/Timor-Leste-Constitutional-Rights.pdf</w:t>
        </w:r>
      </w:hyperlink>
      <w:r w:rsidRPr="00FC0CAE">
        <w:rPr>
          <w:rFonts w:asciiTheme="majorHAnsi" w:hAnsiTheme="majorHAnsi" w:cstheme="majorHAnsi"/>
          <w:sz w:val="16"/>
        </w:rPr>
        <w:t>)</w:t>
      </w:r>
    </w:p>
    <w:p w14:paraId="154D6D9C" w14:textId="77777777" w:rsidR="006854C8" w:rsidRPr="00FC0CAE" w:rsidRDefault="006854C8" w:rsidP="006854C8">
      <w:pPr>
        <w:rPr>
          <w:rFonts w:asciiTheme="majorHAnsi" w:hAnsiTheme="majorHAnsi" w:cstheme="majorHAnsi"/>
          <w:sz w:val="16"/>
        </w:rPr>
      </w:pPr>
      <w:r w:rsidRPr="00FC0CAE">
        <w:rPr>
          <w:rFonts w:asciiTheme="majorHAnsi" w:hAnsiTheme="majorHAnsi" w:cstheme="majorHAnsi"/>
          <w:u w:val="single"/>
        </w:rPr>
        <w:t>If individuals want to defend their rights at work</w:t>
      </w:r>
      <w:r w:rsidRPr="00FC0CAE">
        <w:rPr>
          <w:rFonts w:asciiTheme="majorHAnsi" w:hAnsiTheme="majorHAnsi" w:cstheme="majorHAnsi"/>
          <w:sz w:val="16"/>
        </w:rPr>
        <w:t xml:space="preserve">, </w:t>
      </w:r>
      <w:r w:rsidRPr="00FC0CAE">
        <w:rPr>
          <w:rFonts w:asciiTheme="majorHAnsi" w:hAnsiTheme="majorHAnsi" w:cstheme="majorHAnsi"/>
          <w:u w:val="single"/>
        </w:rPr>
        <w:t xml:space="preserve">the </w:t>
      </w:r>
      <w:r w:rsidRPr="00FC0CAE">
        <w:rPr>
          <w:rFonts w:asciiTheme="majorHAnsi" w:hAnsiTheme="majorHAnsi" w:cstheme="majorHAnsi"/>
          <w:highlight w:val="cyan"/>
          <w:u w:val="single"/>
        </w:rPr>
        <w:t>Constitution gives</w:t>
      </w:r>
      <w:r w:rsidRPr="00FC0CAE">
        <w:rPr>
          <w:rFonts w:asciiTheme="majorHAnsi" w:hAnsiTheme="majorHAnsi" w:cstheme="majorHAnsi"/>
          <w:u w:val="single"/>
        </w:rPr>
        <w:t xml:space="preserve"> them the </w:t>
      </w:r>
      <w:r w:rsidRPr="00FC0CAE">
        <w:rPr>
          <w:rFonts w:asciiTheme="majorHAnsi" w:hAnsiTheme="majorHAnsi" w:cstheme="majorHAnsi"/>
          <w:highlight w:val="cyan"/>
          <w:u w:val="single"/>
        </w:rPr>
        <w:t>right</w:t>
      </w:r>
      <w:r w:rsidRPr="00FC0CAE">
        <w:rPr>
          <w:rFonts w:asciiTheme="majorHAnsi" w:hAnsiTheme="majorHAnsi" w:cstheme="majorHAnsi"/>
          <w:sz w:val="16"/>
        </w:rPr>
        <w:t xml:space="preserve"> form trade unions and </w:t>
      </w:r>
      <w:r w:rsidRPr="00FC0CAE">
        <w:rPr>
          <w:rFonts w:asciiTheme="majorHAnsi" w:hAnsiTheme="majorHAnsi" w:cstheme="majorHAnsi"/>
          <w:highlight w:val="cyan"/>
          <w:u w:val="single"/>
        </w:rPr>
        <w:t>to strike</w:t>
      </w:r>
      <w:r w:rsidRPr="00FC0CAE">
        <w:rPr>
          <w:rFonts w:asciiTheme="majorHAnsi" w:hAnsiTheme="majorHAnsi" w:cstheme="majorHAnsi"/>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FC0CAE">
        <w:rPr>
          <w:rFonts w:asciiTheme="majorHAnsi" w:hAnsiTheme="majorHAnsi" w:cstheme="majorHAnsi"/>
          <w:u w:val="single"/>
        </w:rPr>
        <w:t>Individuals have the right to strike</w:t>
      </w:r>
      <w:r w:rsidRPr="00FC0CAE">
        <w:rPr>
          <w:rFonts w:asciiTheme="majorHAnsi" w:hAnsiTheme="majorHAnsi" w:cstheme="majorHAnsi"/>
          <w:sz w:val="16"/>
        </w:rPr>
        <w:t xml:space="preserve">. </w:t>
      </w:r>
      <w:r w:rsidRPr="00FC0CAE">
        <w:rPr>
          <w:rFonts w:asciiTheme="majorHAnsi" w:hAnsiTheme="majorHAnsi" w:cstheme="majorHAnsi"/>
          <w:u w:val="single"/>
        </w:rPr>
        <w:t>If they feel that their employer is not respecting their rights or interests</w:t>
      </w:r>
      <w:r w:rsidRPr="00FC0CAE">
        <w:rPr>
          <w:rFonts w:asciiTheme="majorHAnsi" w:hAnsiTheme="majorHAnsi" w:cstheme="majorHAnsi"/>
          <w:sz w:val="16"/>
        </w:rPr>
        <w:t xml:space="preserve">, </w:t>
      </w:r>
      <w:r w:rsidRPr="00FC0CAE">
        <w:rPr>
          <w:rFonts w:asciiTheme="majorHAnsi" w:hAnsiTheme="majorHAnsi" w:cstheme="majorHAnsi"/>
          <w:u w:val="single"/>
        </w:rPr>
        <w:t>employees can refuse to work</w:t>
      </w:r>
      <w:r w:rsidRPr="00FC0CAE">
        <w:rPr>
          <w:rFonts w:asciiTheme="majorHAnsi" w:hAnsiTheme="majorHAnsi" w:cstheme="majorHAnsi"/>
          <w:sz w:val="16"/>
        </w:rPr>
        <w:t xml:space="preserve"> in protest. </w:t>
      </w:r>
      <w:r w:rsidRPr="00FC0CAE">
        <w:rPr>
          <w:rFonts w:asciiTheme="majorHAnsi" w:hAnsiTheme="majorHAnsi" w:cstheme="majorHAnsi"/>
          <w:u w:val="single"/>
        </w:rPr>
        <w:t>The Constitution creates a duty that during a strike</w:t>
      </w:r>
      <w:r w:rsidRPr="00FC0CAE">
        <w:rPr>
          <w:rFonts w:asciiTheme="majorHAnsi" w:hAnsiTheme="majorHAnsi" w:cstheme="majorHAnsi"/>
          <w:sz w:val="16"/>
        </w:rPr>
        <w:t xml:space="preserve">, </w:t>
      </w:r>
      <w:r w:rsidRPr="00FC0CAE">
        <w:rPr>
          <w:rFonts w:asciiTheme="majorHAnsi" w:hAnsiTheme="majorHAnsi" w:cstheme="majorHAnsi"/>
          <w:u w:val="single"/>
        </w:rPr>
        <w:t>the employer still has to maintain equipment and provide for safety</w:t>
      </w:r>
      <w:r w:rsidRPr="00FC0CAE">
        <w:rPr>
          <w:rFonts w:asciiTheme="majorHAnsi" w:hAnsiTheme="majorHAnsi" w:cstheme="majorHAnsi"/>
          <w:sz w:val="16"/>
        </w:rPr>
        <w:t xml:space="preserve">. </w:t>
      </w:r>
      <w:r w:rsidRPr="00FC0CAE">
        <w:rPr>
          <w:rFonts w:asciiTheme="majorHAnsi" w:hAnsiTheme="majorHAnsi" w:cstheme="majorHAnsi"/>
          <w:highlight w:val="cyan"/>
          <w:u w:val="single"/>
        </w:rPr>
        <w:t xml:space="preserve">Individuals’ right to strike is </w:t>
      </w:r>
      <w:r w:rsidRPr="00FC0CAE">
        <w:rPr>
          <w:rFonts w:asciiTheme="majorHAnsi" w:hAnsiTheme="majorHAnsi" w:cstheme="majorHAnsi"/>
          <w:b/>
          <w:bCs/>
          <w:highlight w:val="cyan"/>
          <w:u w:val="single"/>
        </w:rPr>
        <w:t>limited</w:t>
      </w:r>
      <w:r w:rsidRPr="00FC0CAE">
        <w:rPr>
          <w:rFonts w:asciiTheme="majorHAnsi" w:hAnsiTheme="majorHAnsi" w:cstheme="majorHAnsi"/>
          <w:b/>
          <w:bCs/>
          <w:u w:val="single"/>
        </w:rPr>
        <w:t xml:space="preserve"> </w:t>
      </w:r>
      <w:r w:rsidRPr="00FC0CAE">
        <w:rPr>
          <w:rFonts w:asciiTheme="majorHAnsi" w:hAnsiTheme="majorHAnsi" w:cstheme="majorHAnsi"/>
          <w:b/>
          <w:bCs/>
          <w:highlight w:val="cyan"/>
          <w:u w:val="single"/>
        </w:rPr>
        <w:t>by</w:t>
      </w:r>
      <w:r w:rsidRPr="00FC0CAE">
        <w:rPr>
          <w:rFonts w:asciiTheme="majorHAnsi" w:hAnsiTheme="majorHAnsi" w:cstheme="majorHAnsi"/>
          <w:b/>
          <w:bCs/>
          <w:u w:val="single"/>
        </w:rPr>
        <w:t xml:space="preserve"> the </w:t>
      </w:r>
      <w:r w:rsidRPr="00FC0CAE">
        <w:rPr>
          <w:rFonts w:asciiTheme="majorHAnsi" w:hAnsiTheme="majorHAnsi" w:cstheme="majorHAnsi"/>
          <w:b/>
          <w:bCs/>
          <w:highlight w:val="cyan"/>
          <w:u w:val="single"/>
        </w:rPr>
        <w:t>law</w:t>
      </w:r>
      <w:r w:rsidRPr="00FC0CAE">
        <w:rPr>
          <w:rFonts w:asciiTheme="majorHAnsi" w:hAnsiTheme="majorHAnsi" w:cstheme="majorHAnsi"/>
          <w:sz w:val="16"/>
        </w:rPr>
        <w:t xml:space="preserve">. The Constitution states that </w:t>
      </w:r>
      <w:r w:rsidRPr="00FC0CAE">
        <w:rPr>
          <w:rFonts w:asciiTheme="majorHAnsi" w:hAnsiTheme="majorHAnsi" w:cstheme="majorHAnsi"/>
          <w:u w:val="single"/>
        </w:rPr>
        <w:t xml:space="preserve">the </w:t>
      </w:r>
      <w:r w:rsidRPr="00FC0CAE">
        <w:rPr>
          <w:rFonts w:asciiTheme="majorHAnsi" w:hAnsiTheme="majorHAnsi" w:cstheme="majorHAnsi"/>
          <w:highlight w:val="cyan"/>
          <w:u w:val="single"/>
        </w:rPr>
        <w:t xml:space="preserve">right to strike is </w:t>
      </w:r>
      <w:r w:rsidRPr="00FC0CAE">
        <w:rPr>
          <w:rFonts w:asciiTheme="majorHAnsi" w:hAnsiTheme="majorHAnsi" w:cstheme="majorHAnsi"/>
          <w:b/>
          <w:bCs/>
          <w:highlight w:val="cyan"/>
          <w:u w:val="single"/>
        </w:rPr>
        <w:t>conditional</w:t>
      </w:r>
      <w:r w:rsidRPr="00FC0CAE">
        <w:rPr>
          <w:rFonts w:asciiTheme="majorHAnsi" w:hAnsiTheme="majorHAnsi" w:cstheme="majorHAnsi"/>
          <w:highlight w:val="cyan"/>
          <w:u w:val="single"/>
        </w:rPr>
        <w:t xml:space="preserve"> on</w:t>
      </w:r>
      <w:r w:rsidRPr="00FC0CAE">
        <w:rPr>
          <w:rFonts w:asciiTheme="majorHAnsi" w:hAnsiTheme="majorHAnsi" w:cstheme="majorHAnsi"/>
          <w:u w:val="single"/>
        </w:rPr>
        <w:t xml:space="preserve"> the </w:t>
      </w:r>
      <w:r w:rsidRPr="00FC0CAE">
        <w:rPr>
          <w:rFonts w:asciiTheme="majorHAnsi" w:hAnsiTheme="majorHAnsi" w:cstheme="majorHAnsi"/>
          <w:highlight w:val="cyan"/>
          <w:u w:val="single"/>
        </w:rPr>
        <w:t xml:space="preserve">strike being </w:t>
      </w:r>
      <w:r w:rsidRPr="00FC0CAE">
        <w:rPr>
          <w:rFonts w:asciiTheme="majorHAnsi" w:hAnsiTheme="majorHAnsi" w:cstheme="majorHAnsi"/>
          <w:b/>
          <w:bCs/>
          <w:highlight w:val="cyan"/>
          <w:u w:val="single"/>
        </w:rPr>
        <w:t>compliant</w:t>
      </w:r>
      <w:r w:rsidRPr="00FC0CAE">
        <w:rPr>
          <w:rFonts w:asciiTheme="majorHAnsi" w:hAnsiTheme="majorHAnsi" w:cstheme="majorHAnsi"/>
          <w:highlight w:val="cyan"/>
          <w:u w:val="single"/>
        </w:rPr>
        <w:t xml:space="preserve"> with legal regulations</w:t>
      </w:r>
      <w:r w:rsidRPr="00FC0CAE">
        <w:rPr>
          <w:rFonts w:asciiTheme="majorHAnsi" w:hAnsiTheme="majorHAnsi" w:cstheme="majorHAnsi"/>
          <w:sz w:val="16"/>
        </w:rPr>
        <w:t xml:space="preserve"> that the government creates. </w:t>
      </w:r>
      <w:r w:rsidRPr="00FC0CAE">
        <w:rPr>
          <w:rFonts w:asciiTheme="majorHAnsi" w:hAnsiTheme="majorHAnsi" w:cstheme="majorHAnsi"/>
          <w:highlight w:val="cyan"/>
          <w:u w:val="single"/>
        </w:rPr>
        <w:t>This means</w:t>
      </w:r>
      <w:r w:rsidRPr="00FC0CAE">
        <w:rPr>
          <w:rFonts w:asciiTheme="majorHAnsi" w:hAnsiTheme="majorHAnsi" w:cstheme="majorHAnsi"/>
          <w:u w:val="single"/>
        </w:rPr>
        <w:t xml:space="preserve"> that </w:t>
      </w:r>
      <w:r w:rsidRPr="00FC0CAE">
        <w:rPr>
          <w:rFonts w:asciiTheme="majorHAnsi" w:hAnsiTheme="majorHAnsi" w:cstheme="majorHAnsi"/>
          <w:highlight w:val="cyan"/>
          <w:u w:val="single"/>
        </w:rPr>
        <w:t xml:space="preserve">the </w:t>
      </w:r>
      <w:r w:rsidRPr="00FC0CAE">
        <w:rPr>
          <w:rFonts w:asciiTheme="majorHAnsi" w:hAnsiTheme="majorHAnsi" w:cstheme="majorHAnsi"/>
          <w:b/>
          <w:bCs/>
          <w:highlight w:val="cyan"/>
          <w:u w:val="single"/>
        </w:rPr>
        <w:lastRenderedPageBreak/>
        <w:t>government can pass laws</w:t>
      </w:r>
      <w:r w:rsidRPr="00FC0CAE">
        <w:rPr>
          <w:rFonts w:asciiTheme="majorHAnsi" w:hAnsiTheme="majorHAnsi" w:cstheme="majorHAnsi"/>
          <w:highlight w:val="cyan"/>
          <w:u w:val="single"/>
        </w:rPr>
        <w:t xml:space="preserve"> that limit </w:t>
      </w:r>
      <w:r w:rsidRPr="00FC0CAE">
        <w:rPr>
          <w:rFonts w:asciiTheme="majorHAnsi" w:hAnsiTheme="majorHAnsi" w:cstheme="majorHAnsi"/>
          <w:b/>
          <w:bCs/>
          <w:highlight w:val="cyan"/>
          <w:u w:val="single"/>
        </w:rPr>
        <w:t>when and how</w:t>
      </w:r>
      <w:r w:rsidRPr="00FC0CAE">
        <w:rPr>
          <w:rFonts w:asciiTheme="majorHAnsi" w:hAnsiTheme="majorHAnsi" w:cstheme="majorHAnsi"/>
          <w:highlight w:val="cyan"/>
          <w:u w:val="single"/>
        </w:rPr>
        <w:t xml:space="preserve"> individuals can exercise</w:t>
      </w:r>
      <w:r w:rsidRPr="00FC0CAE">
        <w:rPr>
          <w:rFonts w:asciiTheme="majorHAnsi" w:hAnsiTheme="majorHAnsi" w:cstheme="majorHAnsi"/>
          <w:u w:val="single"/>
        </w:rPr>
        <w:t xml:space="preserve"> their </w:t>
      </w:r>
      <w:r w:rsidRPr="00FC0CAE">
        <w:rPr>
          <w:rFonts w:asciiTheme="majorHAnsi" w:hAnsiTheme="majorHAnsi" w:cstheme="majorHAnsi"/>
          <w:highlight w:val="cyan"/>
          <w:u w:val="single"/>
        </w:rPr>
        <w:t>right to strike</w:t>
      </w:r>
      <w:r w:rsidRPr="00FC0CAE">
        <w:rPr>
          <w:rFonts w:asciiTheme="majorHAnsi" w:hAnsiTheme="majorHAnsi" w:cstheme="majorHAnsi"/>
          <w:u w:val="single"/>
        </w:rPr>
        <w:t>.</w:t>
      </w:r>
      <w:r w:rsidRPr="00FC0CAE">
        <w:rPr>
          <w:rFonts w:asciiTheme="majorHAnsi" w:hAnsiTheme="majorHAnsi" w:cstheme="majorHAnsi"/>
          <w:sz w:val="16"/>
        </w:rPr>
        <w:t xml:space="preserve"> The right to strike is important to give individuals the power to defend their labor rights.</w:t>
      </w:r>
    </w:p>
    <w:p w14:paraId="5672C3C6" w14:textId="77777777" w:rsidR="006854C8" w:rsidRPr="00FC0CAE" w:rsidRDefault="006854C8" w:rsidP="006854C8">
      <w:pPr>
        <w:pStyle w:val="Heading4"/>
        <w:rPr>
          <w:rFonts w:asciiTheme="majorHAnsi" w:hAnsiTheme="majorHAnsi" w:cstheme="majorHAnsi"/>
        </w:rPr>
      </w:pPr>
      <w:r w:rsidRPr="00FC0CAE">
        <w:rPr>
          <w:rFonts w:asciiTheme="majorHAnsi" w:hAnsiTheme="majorHAnsi" w:cstheme="majorHAnsi"/>
        </w:rPr>
        <w:t xml:space="preserve">Standards – </w:t>
      </w:r>
    </w:p>
    <w:p w14:paraId="0BCD756C" w14:textId="77777777" w:rsidR="006854C8" w:rsidRPr="00FC0CAE" w:rsidRDefault="006854C8" w:rsidP="006854C8">
      <w:pPr>
        <w:pStyle w:val="Heading4"/>
        <w:rPr>
          <w:rFonts w:asciiTheme="majorHAnsi" w:hAnsiTheme="majorHAnsi" w:cstheme="majorHAnsi"/>
        </w:rPr>
      </w:pPr>
      <w:r w:rsidRPr="00FC0CAE">
        <w:rPr>
          <w:rFonts w:asciiTheme="majorHAnsi" w:hAnsiTheme="majorHAnsi" w:cstheme="majorHAnsi"/>
        </w:rPr>
        <w:t xml:space="preserve">a] </w:t>
      </w:r>
      <w:r w:rsidRPr="00FC0CAE">
        <w:rPr>
          <w:rFonts w:asciiTheme="majorHAnsi" w:hAnsiTheme="majorHAnsi" w:cstheme="majorHAnsi"/>
          <w:u w:val="single"/>
        </w:rPr>
        <w:t>Limits</w:t>
      </w:r>
      <w:r w:rsidRPr="00FC0CAE">
        <w:rPr>
          <w:rFonts w:asciiTheme="majorHAnsi" w:hAnsiTheme="majorHAnsi" w:cstheme="majorHAnsi"/>
        </w:rPr>
        <w:t xml:space="preserve"> – there are endless conditions the </w:t>
      </w:r>
      <w:proofErr w:type="spellStart"/>
      <w:r w:rsidRPr="00FC0CAE">
        <w:rPr>
          <w:rFonts w:asciiTheme="majorHAnsi" w:hAnsiTheme="majorHAnsi" w:cstheme="majorHAnsi"/>
        </w:rPr>
        <w:t>aff</w:t>
      </w:r>
      <w:proofErr w:type="spellEnd"/>
      <w:r w:rsidRPr="00FC0CAE">
        <w:rPr>
          <w:rFonts w:asciiTheme="majorHAnsi" w:hAnsiTheme="majorHAnsi" w:cstheme="majorHAnsi"/>
        </w:rPr>
        <w:t xml:space="preserve"> can place on the right to strike – </w:t>
      </w:r>
      <w:proofErr w:type="spellStart"/>
      <w:r w:rsidRPr="00FC0CAE">
        <w:rPr>
          <w:rFonts w:asciiTheme="majorHAnsi" w:hAnsiTheme="majorHAnsi" w:cstheme="majorHAnsi"/>
        </w:rPr>
        <w:t>i.e</w:t>
      </w:r>
      <w:proofErr w:type="spellEnd"/>
      <w:r w:rsidRPr="00FC0CAE">
        <w:rPr>
          <w:rFonts w:asciiTheme="majorHAnsi" w:hAnsiTheme="majorHAnsi" w:cstheme="majorHAnsi"/>
        </w:rPr>
        <w:t xml:space="preserve"> based on occupation, national holidays, location of strike, etc. That makes the topic untenable since the </w:t>
      </w:r>
      <w:proofErr w:type="spellStart"/>
      <w:r w:rsidRPr="00FC0CAE">
        <w:rPr>
          <w:rFonts w:asciiTheme="majorHAnsi" w:hAnsiTheme="majorHAnsi" w:cstheme="majorHAnsi"/>
        </w:rPr>
        <w:t>Aff</w:t>
      </w:r>
      <w:proofErr w:type="spellEnd"/>
      <w:r w:rsidRPr="00FC0CAE">
        <w:rPr>
          <w:rFonts w:asciiTheme="majorHAnsi" w:hAnsiTheme="majorHAnsi" w:cstheme="majorHAnsi"/>
        </w:rPr>
        <w:t xml:space="preserve"> can just infinitely specify any condition or permutation of conditions which makes predictable preparation and in-depth clash </w:t>
      </w:r>
      <w:r w:rsidRPr="00FC0CAE">
        <w:rPr>
          <w:rFonts w:asciiTheme="majorHAnsi" w:hAnsiTheme="majorHAnsi" w:cstheme="majorHAnsi"/>
          <w:u w:val="single"/>
        </w:rPr>
        <w:t>impossible</w:t>
      </w:r>
      <w:r w:rsidRPr="00FC0CAE">
        <w:rPr>
          <w:rFonts w:asciiTheme="majorHAnsi" w:hAnsiTheme="majorHAnsi" w:cstheme="majorHAnsi"/>
        </w:rPr>
        <w:t>.</w:t>
      </w:r>
    </w:p>
    <w:p w14:paraId="641E78B0" w14:textId="77777777" w:rsidR="006854C8" w:rsidRPr="00FC0CAE" w:rsidRDefault="006854C8" w:rsidP="006854C8">
      <w:pPr>
        <w:pStyle w:val="Heading4"/>
        <w:rPr>
          <w:rFonts w:asciiTheme="majorHAnsi" w:hAnsiTheme="majorHAnsi" w:cstheme="majorHAnsi"/>
        </w:rPr>
      </w:pPr>
      <w:r w:rsidRPr="00FC0CAE">
        <w:rPr>
          <w:rFonts w:asciiTheme="majorHAnsi" w:hAnsiTheme="majorHAnsi" w:cstheme="majorHAnsi"/>
        </w:rPr>
        <w:t xml:space="preserve">b] </w:t>
      </w:r>
      <w:r w:rsidRPr="00FC0CAE">
        <w:rPr>
          <w:rFonts w:asciiTheme="majorHAnsi" w:hAnsiTheme="majorHAnsi" w:cstheme="majorHAnsi"/>
          <w:u w:val="single"/>
        </w:rPr>
        <w:t>Neg Ground</w:t>
      </w:r>
      <w:r w:rsidRPr="00FC0CAE">
        <w:rPr>
          <w:rFonts w:asciiTheme="majorHAnsi" w:hAnsiTheme="majorHAnsi" w:cstheme="majorHAnsi"/>
        </w:rPr>
        <w:t xml:space="preserve"> – specifying scenarios lets </w:t>
      </w:r>
      <w:proofErr w:type="spellStart"/>
      <w:r w:rsidRPr="00FC0CAE">
        <w:rPr>
          <w:rFonts w:asciiTheme="majorHAnsi" w:hAnsiTheme="majorHAnsi" w:cstheme="majorHAnsi"/>
        </w:rPr>
        <w:t>affs</w:t>
      </w:r>
      <w:proofErr w:type="spellEnd"/>
      <w:r w:rsidRPr="00FC0CAE">
        <w:rPr>
          <w:rFonts w:asciiTheme="majorHAnsi" w:hAnsiTheme="majorHAnsi" w:cstheme="majorHAnsi"/>
        </w:rPr>
        <w:t xml:space="preserve"> </w:t>
      </w:r>
      <w:r w:rsidRPr="00FC0CAE">
        <w:rPr>
          <w:rFonts w:asciiTheme="majorHAnsi" w:hAnsiTheme="majorHAnsi" w:cstheme="majorHAnsi"/>
          <w:u w:val="single"/>
        </w:rPr>
        <w:t>spike out</w:t>
      </w:r>
      <w:r w:rsidRPr="00FC0CAE">
        <w:rPr>
          <w:rFonts w:asciiTheme="majorHAnsi" w:hAnsiTheme="majorHAnsi" w:cstheme="majorHAnsi"/>
        </w:rPr>
        <w:t xml:space="preserve"> of </w:t>
      </w:r>
      <w:r w:rsidRPr="00FC0CAE">
        <w:rPr>
          <w:rFonts w:asciiTheme="majorHAnsi" w:hAnsiTheme="majorHAnsi" w:cstheme="majorHAnsi"/>
          <w:u w:val="single"/>
        </w:rPr>
        <w:t>core</w:t>
      </w:r>
      <w:r w:rsidRPr="00FC0CAE">
        <w:rPr>
          <w:rFonts w:asciiTheme="majorHAnsi" w:hAnsiTheme="majorHAnsi" w:cstheme="majorHAnsi"/>
        </w:rPr>
        <w:t xml:space="preserve">, </w:t>
      </w:r>
      <w:r w:rsidRPr="00FC0CAE">
        <w:rPr>
          <w:rFonts w:asciiTheme="majorHAnsi" w:hAnsiTheme="majorHAnsi" w:cstheme="majorHAnsi"/>
          <w:u w:val="single"/>
        </w:rPr>
        <w:t>reduction</w:t>
      </w:r>
      <w:r w:rsidRPr="00FC0CAE">
        <w:rPr>
          <w:rFonts w:asciiTheme="majorHAnsi" w:hAnsiTheme="majorHAnsi" w:cstheme="majorHAnsi"/>
        </w:rPr>
        <w:t xml:space="preserve">-based </w:t>
      </w:r>
      <w:proofErr w:type="spellStart"/>
      <w:r w:rsidRPr="00FC0CAE">
        <w:rPr>
          <w:rFonts w:asciiTheme="majorHAnsi" w:hAnsiTheme="majorHAnsi" w:cstheme="majorHAnsi"/>
        </w:rPr>
        <w:t>disads</w:t>
      </w:r>
      <w:proofErr w:type="spellEnd"/>
      <w:r w:rsidRPr="00FC0CAE">
        <w:rPr>
          <w:rFonts w:asciiTheme="majorHAnsi" w:hAnsiTheme="majorHAnsi" w:cstheme="majorHAnsi"/>
        </w:rPr>
        <w:t xml:space="preserve"> like </w:t>
      </w:r>
      <w:proofErr w:type="spellStart"/>
      <w:r w:rsidRPr="00FC0CAE">
        <w:rPr>
          <w:rFonts w:asciiTheme="majorHAnsi" w:hAnsiTheme="majorHAnsi" w:cstheme="majorHAnsi"/>
        </w:rPr>
        <w:t>Bizcon</w:t>
      </w:r>
      <w:proofErr w:type="spellEnd"/>
      <w:r w:rsidRPr="00FC0CAE">
        <w:rPr>
          <w:rFonts w:asciiTheme="majorHAnsi" w:hAnsiTheme="majorHAnsi" w:cstheme="majorHAnsi"/>
        </w:rPr>
        <w:t xml:space="preserve"> and Small Businesses. Links are already </w:t>
      </w:r>
      <w:r w:rsidRPr="00FC0CAE">
        <w:rPr>
          <w:rFonts w:asciiTheme="majorHAnsi" w:hAnsiTheme="majorHAnsi" w:cstheme="majorHAnsi"/>
          <w:u w:val="single"/>
        </w:rPr>
        <w:t>non-existent</w:t>
      </w:r>
      <w:r w:rsidRPr="00FC0CAE">
        <w:rPr>
          <w:rFonts w:asciiTheme="majorHAnsi" w:hAnsiTheme="majorHAnsi" w:cstheme="majorHAnsi"/>
        </w:rPr>
        <w:t xml:space="preserve"> on this topic – letting </w:t>
      </w:r>
      <w:proofErr w:type="spellStart"/>
      <w:r w:rsidRPr="00FC0CAE">
        <w:rPr>
          <w:rFonts w:asciiTheme="majorHAnsi" w:hAnsiTheme="majorHAnsi" w:cstheme="majorHAnsi"/>
        </w:rPr>
        <w:t>affs</w:t>
      </w:r>
      <w:proofErr w:type="spellEnd"/>
      <w:r w:rsidRPr="00FC0CAE">
        <w:rPr>
          <w:rFonts w:asciiTheme="majorHAnsi" w:hAnsiTheme="majorHAnsi" w:cstheme="majorHAnsi"/>
        </w:rPr>
        <w:t xml:space="preserve"> impose restrictions on RTS makes it even </w:t>
      </w:r>
      <w:r w:rsidRPr="00FC0CAE">
        <w:rPr>
          <w:rFonts w:asciiTheme="majorHAnsi" w:hAnsiTheme="majorHAnsi" w:cstheme="majorHAnsi"/>
          <w:u w:val="single"/>
        </w:rPr>
        <w:t>narrower</w:t>
      </w:r>
      <w:r w:rsidRPr="00FC0CAE">
        <w:rPr>
          <w:rFonts w:asciiTheme="majorHAnsi" w:hAnsiTheme="majorHAnsi" w:cstheme="majorHAnsi"/>
        </w:rPr>
        <w:t>.</w:t>
      </w:r>
    </w:p>
    <w:p w14:paraId="0008EA95" w14:textId="77777777" w:rsidR="006854C8" w:rsidRPr="00FC0CAE" w:rsidRDefault="006854C8" w:rsidP="006854C8">
      <w:pPr>
        <w:pStyle w:val="Heading4"/>
        <w:rPr>
          <w:rFonts w:asciiTheme="majorHAnsi" w:hAnsiTheme="majorHAnsi" w:cstheme="majorHAnsi"/>
        </w:rPr>
      </w:pPr>
      <w:r w:rsidRPr="00FC0CAE">
        <w:rPr>
          <w:rFonts w:asciiTheme="majorHAnsi" w:hAnsiTheme="majorHAnsi" w:cstheme="majorHAnsi"/>
        </w:rPr>
        <w:t xml:space="preserve">c] </w:t>
      </w:r>
      <w:r w:rsidRPr="00FC0CAE">
        <w:rPr>
          <w:rFonts w:asciiTheme="majorHAnsi" w:hAnsiTheme="majorHAnsi" w:cstheme="majorHAnsi"/>
          <w:u w:val="single"/>
        </w:rPr>
        <w:t>TVA</w:t>
      </w:r>
      <w:r w:rsidRPr="00FC0CAE">
        <w:rPr>
          <w:rFonts w:asciiTheme="majorHAnsi" w:hAnsiTheme="majorHAnsi" w:cstheme="majorHAnsi"/>
        </w:rPr>
        <w:t xml:space="preserve"> – read this </w:t>
      </w:r>
      <w:proofErr w:type="spellStart"/>
      <w:r w:rsidRPr="00FC0CAE">
        <w:rPr>
          <w:rFonts w:asciiTheme="majorHAnsi" w:hAnsiTheme="majorHAnsi" w:cstheme="majorHAnsi"/>
        </w:rPr>
        <w:t>aff</w:t>
      </w:r>
      <w:proofErr w:type="spellEnd"/>
      <w:r w:rsidRPr="00FC0CAE">
        <w:rPr>
          <w:rFonts w:asciiTheme="majorHAnsi" w:hAnsiTheme="majorHAnsi" w:cstheme="majorHAnsi"/>
        </w:rPr>
        <w:t xml:space="preserve"> but defend whole res.</w:t>
      </w:r>
    </w:p>
    <w:p w14:paraId="711C0628" w14:textId="77777777" w:rsidR="006854C8" w:rsidRPr="00FC0CAE" w:rsidRDefault="006854C8" w:rsidP="006854C8">
      <w:pPr>
        <w:rPr>
          <w:rFonts w:asciiTheme="majorHAnsi" w:hAnsiTheme="majorHAnsi" w:cstheme="majorHAnsi"/>
        </w:rPr>
      </w:pPr>
    </w:p>
    <w:p w14:paraId="5B2516EE" w14:textId="77777777" w:rsidR="006854C8" w:rsidRPr="00FC0CAE" w:rsidRDefault="006854C8" w:rsidP="006854C8">
      <w:pPr>
        <w:pStyle w:val="Heading4"/>
        <w:rPr>
          <w:rFonts w:asciiTheme="majorHAnsi" w:hAnsiTheme="majorHAnsi" w:cstheme="majorHAnsi"/>
          <w:color w:val="000000"/>
        </w:rPr>
      </w:pPr>
      <w:r w:rsidRPr="00FC0CAE">
        <w:rPr>
          <w:rFonts w:asciiTheme="majorHAnsi" w:hAnsiTheme="majorHAnsi" w:cstheme="majorHAnsi"/>
          <w:color w:val="000000"/>
        </w:rPr>
        <w:t>DTD –</w:t>
      </w:r>
    </w:p>
    <w:p w14:paraId="38ED8D64" w14:textId="77777777" w:rsidR="006854C8" w:rsidRPr="00FC0CAE" w:rsidRDefault="006854C8" w:rsidP="006854C8">
      <w:pPr>
        <w:pStyle w:val="Heading4"/>
        <w:rPr>
          <w:rFonts w:asciiTheme="majorHAnsi" w:hAnsiTheme="majorHAnsi" w:cstheme="majorHAnsi"/>
          <w:color w:val="000000"/>
        </w:rPr>
      </w:pPr>
      <w:r w:rsidRPr="00FC0CAE">
        <w:rPr>
          <w:rFonts w:asciiTheme="majorHAnsi" w:hAnsiTheme="majorHAnsi" w:cstheme="majorHAnsi"/>
          <w:color w:val="000000"/>
        </w:rPr>
        <w:t xml:space="preserve">A] </w:t>
      </w:r>
      <w:r w:rsidRPr="00FC0CAE">
        <w:rPr>
          <w:rFonts w:asciiTheme="majorHAnsi" w:hAnsiTheme="majorHAnsi" w:cstheme="majorHAnsi"/>
          <w:color w:val="000000"/>
          <w:u w:val="single"/>
        </w:rPr>
        <w:t>Deters</w:t>
      </w:r>
      <w:r w:rsidRPr="00FC0CAE">
        <w:rPr>
          <w:rFonts w:asciiTheme="majorHAnsi" w:hAnsiTheme="majorHAnsi" w:cstheme="majorHAnsi"/>
          <w:color w:val="000000"/>
        </w:rPr>
        <w:t xml:space="preserve"> – prevents future abuse</w:t>
      </w:r>
    </w:p>
    <w:p w14:paraId="0C560282" w14:textId="77777777" w:rsidR="006854C8" w:rsidRPr="00FC0CAE" w:rsidRDefault="006854C8" w:rsidP="006854C8">
      <w:pPr>
        <w:pStyle w:val="Heading4"/>
        <w:rPr>
          <w:rFonts w:asciiTheme="majorHAnsi" w:hAnsiTheme="majorHAnsi" w:cstheme="majorHAnsi"/>
          <w:color w:val="000000"/>
        </w:rPr>
      </w:pPr>
      <w:r w:rsidRPr="00FC0CAE">
        <w:rPr>
          <w:rFonts w:asciiTheme="majorHAnsi" w:hAnsiTheme="majorHAnsi" w:cstheme="majorHAnsi"/>
          <w:color w:val="000000"/>
        </w:rPr>
        <w:t xml:space="preserve">B] </w:t>
      </w:r>
      <w:r w:rsidRPr="00FC0CAE">
        <w:rPr>
          <w:rFonts w:asciiTheme="majorHAnsi" w:hAnsiTheme="majorHAnsi" w:cstheme="majorHAnsi"/>
          <w:color w:val="000000"/>
          <w:u w:val="single"/>
        </w:rPr>
        <w:t xml:space="preserve">Logic </w:t>
      </w:r>
      <w:r w:rsidRPr="00FC0CAE">
        <w:rPr>
          <w:rFonts w:asciiTheme="majorHAnsi" w:hAnsiTheme="majorHAnsi" w:cstheme="majorHAnsi"/>
          <w:color w:val="000000"/>
        </w:rPr>
        <w:t xml:space="preserve">– DTA drops the entire </w:t>
      </w:r>
      <w:proofErr w:type="spellStart"/>
      <w:r w:rsidRPr="00FC0CAE">
        <w:rPr>
          <w:rFonts w:asciiTheme="majorHAnsi" w:hAnsiTheme="majorHAnsi" w:cstheme="majorHAnsi"/>
          <w:color w:val="000000"/>
        </w:rPr>
        <w:t>aff</w:t>
      </w:r>
      <w:proofErr w:type="spellEnd"/>
      <w:r w:rsidRPr="00FC0CAE">
        <w:rPr>
          <w:rFonts w:asciiTheme="majorHAnsi" w:hAnsiTheme="majorHAnsi" w:cstheme="majorHAnsi"/>
          <w:color w:val="000000"/>
        </w:rPr>
        <w:t> </w:t>
      </w:r>
    </w:p>
    <w:p w14:paraId="5AAAEC26" w14:textId="77777777" w:rsidR="006854C8" w:rsidRPr="00FC0CAE" w:rsidRDefault="006854C8" w:rsidP="006854C8">
      <w:pPr>
        <w:rPr>
          <w:rFonts w:asciiTheme="majorHAnsi" w:hAnsiTheme="majorHAnsi" w:cstheme="majorHAnsi"/>
          <w:color w:val="000000"/>
        </w:rPr>
      </w:pPr>
    </w:p>
    <w:p w14:paraId="6A324D1C" w14:textId="77777777" w:rsidR="006854C8" w:rsidRPr="00FC0CAE" w:rsidRDefault="006854C8" w:rsidP="006854C8">
      <w:pPr>
        <w:pStyle w:val="Heading4"/>
        <w:rPr>
          <w:rFonts w:asciiTheme="majorHAnsi" w:hAnsiTheme="majorHAnsi" w:cstheme="majorHAnsi"/>
          <w:color w:val="000000"/>
        </w:rPr>
      </w:pPr>
      <w:r w:rsidRPr="00FC0CAE">
        <w:rPr>
          <w:rFonts w:asciiTheme="majorHAnsi" w:hAnsiTheme="majorHAnsi" w:cstheme="majorHAnsi"/>
          <w:color w:val="000000"/>
          <w:u w:val="single"/>
        </w:rPr>
        <w:t>Fairness is a voter</w:t>
      </w:r>
      <w:r w:rsidRPr="00FC0CAE">
        <w:rPr>
          <w:rFonts w:asciiTheme="majorHAnsi" w:hAnsiTheme="majorHAnsi" w:cstheme="majorHAnsi"/>
          <w:color w:val="000000"/>
        </w:rPr>
        <w:t xml:space="preserve"> – if the rounds been skewed </w:t>
      </w:r>
      <w:proofErr w:type="spellStart"/>
      <w:r w:rsidRPr="00FC0CAE">
        <w:rPr>
          <w:rFonts w:asciiTheme="majorHAnsi" w:hAnsiTheme="majorHAnsi" w:cstheme="majorHAnsi"/>
          <w:color w:val="000000"/>
        </w:rPr>
        <w:t>its</w:t>
      </w:r>
      <w:proofErr w:type="spellEnd"/>
      <w:r w:rsidRPr="00FC0CAE">
        <w:rPr>
          <w:rFonts w:asciiTheme="majorHAnsi" w:hAnsiTheme="majorHAnsi" w:cstheme="majorHAnsi"/>
          <w:color w:val="000000"/>
        </w:rPr>
        <w:t xml:space="preserve"> impossible to determine who the better debater was. </w:t>
      </w:r>
    </w:p>
    <w:p w14:paraId="26C52D2D" w14:textId="77777777" w:rsidR="006854C8" w:rsidRPr="00FC0CAE" w:rsidRDefault="006854C8" w:rsidP="006854C8">
      <w:pPr>
        <w:rPr>
          <w:rFonts w:asciiTheme="majorHAnsi" w:hAnsiTheme="majorHAnsi" w:cstheme="majorHAnsi"/>
          <w:color w:val="000000"/>
        </w:rPr>
      </w:pPr>
    </w:p>
    <w:p w14:paraId="7562D071" w14:textId="77777777" w:rsidR="006854C8" w:rsidRPr="00FC0CAE" w:rsidRDefault="006854C8" w:rsidP="006854C8">
      <w:pPr>
        <w:pStyle w:val="Heading4"/>
        <w:rPr>
          <w:rFonts w:asciiTheme="majorHAnsi" w:hAnsiTheme="majorHAnsi" w:cstheme="majorHAnsi"/>
          <w:color w:val="000000"/>
        </w:rPr>
      </w:pPr>
      <w:r w:rsidRPr="00FC0CAE">
        <w:rPr>
          <w:rFonts w:asciiTheme="majorHAnsi" w:hAnsiTheme="majorHAnsi" w:cstheme="majorHAnsi"/>
          <w:color w:val="000000"/>
        </w:rPr>
        <w:t xml:space="preserve">Counter </w:t>
      </w:r>
      <w:proofErr w:type="spellStart"/>
      <w:r w:rsidRPr="00FC0CAE">
        <w:rPr>
          <w:rFonts w:asciiTheme="majorHAnsi" w:hAnsiTheme="majorHAnsi" w:cstheme="majorHAnsi"/>
          <w:color w:val="000000"/>
        </w:rPr>
        <w:t>Interps</w:t>
      </w:r>
      <w:proofErr w:type="spellEnd"/>
    </w:p>
    <w:p w14:paraId="6AE3689F" w14:textId="77777777" w:rsidR="006854C8" w:rsidRPr="00FC0CAE" w:rsidRDefault="006854C8" w:rsidP="006854C8">
      <w:pPr>
        <w:pStyle w:val="Heading4"/>
        <w:rPr>
          <w:rFonts w:asciiTheme="majorHAnsi" w:hAnsiTheme="majorHAnsi" w:cstheme="majorHAnsi"/>
          <w:color w:val="000000"/>
        </w:rPr>
      </w:pPr>
      <w:r w:rsidRPr="00FC0CAE">
        <w:rPr>
          <w:rFonts w:asciiTheme="majorHAnsi" w:hAnsiTheme="majorHAnsi" w:cstheme="majorHAnsi"/>
          <w:color w:val="000000"/>
        </w:rPr>
        <w:t xml:space="preserve">A) </w:t>
      </w:r>
      <w:r w:rsidRPr="00FC0CAE">
        <w:rPr>
          <w:rFonts w:asciiTheme="majorHAnsi" w:hAnsiTheme="majorHAnsi" w:cstheme="majorHAnsi"/>
          <w:color w:val="000000"/>
          <w:u w:val="single"/>
        </w:rPr>
        <w:t>Intervention</w:t>
      </w:r>
      <w:r w:rsidRPr="00FC0CAE">
        <w:rPr>
          <w:rFonts w:asciiTheme="majorHAnsi" w:hAnsiTheme="majorHAnsi" w:cstheme="majorHAnsi"/>
          <w:color w:val="000000"/>
        </w:rPr>
        <w:t xml:space="preserve"> – Reasonability begs for judge bias </w:t>
      </w:r>
    </w:p>
    <w:p w14:paraId="3131996B" w14:textId="77777777" w:rsidR="006854C8" w:rsidRPr="00FC0CAE" w:rsidRDefault="006854C8" w:rsidP="006854C8">
      <w:pPr>
        <w:pStyle w:val="Heading4"/>
        <w:rPr>
          <w:rFonts w:asciiTheme="majorHAnsi" w:hAnsiTheme="majorHAnsi" w:cstheme="majorHAnsi"/>
          <w:color w:val="000000"/>
        </w:rPr>
      </w:pPr>
      <w:r w:rsidRPr="00FC0CAE">
        <w:rPr>
          <w:rFonts w:asciiTheme="majorHAnsi" w:hAnsiTheme="majorHAnsi" w:cstheme="majorHAnsi"/>
          <w:color w:val="000000"/>
        </w:rPr>
        <w:t xml:space="preserve">B) </w:t>
      </w:r>
      <w:r w:rsidRPr="00FC0CAE">
        <w:rPr>
          <w:rFonts w:asciiTheme="majorHAnsi" w:hAnsiTheme="majorHAnsi" w:cstheme="majorHAnsi"/>
          <w:color w:val="000000"/>
          <w:u w:val="single"/>
        </w:rPr>
        <w:t>Race to the bottom</w:t>
      </w:r>
      <w:r w:rsidRPr="00FC0CAE">
        <w:rPr>
          <w:rFonts w:asciiTheme="majorHAnsi" w:hAnsiTheme="majorHAnsi" w:cstheme="majorHAnsi"/>
          <w:color w:val="000000"/>
        </w:rPr>
        <w:t xml:space="preserve"> – reasonability justifies barely being reasonable - </w:t>
      </w:r>
      <w:proofErr w:type="spellStart"/>
      <w:r w:rsidRPr="00FC0CAE">
        <w:rPr>
          <w:rFonts w:asciiTheme="majorHAnsi" w:hAnsiTheme="majorHAnsi" w:cstheme="majorHAnsi"/>
          <w:color w:val="000000"/>
        </w:rPr>
        <w:t>interps</w:t>
      </w:r>
      <w:proofErr w:type="spellEnd"/>
      <w:r w:rsidRPr="00FC0CAE">
        <w:rPr>
          <w:rFonts w:asciiTheme="majorHAnsi" w:hAnsiTheme="majorHAnsi" w:cstheme="majorHAnsi"/>
          <w:color w:val="000000"/>
        </w:rPr>
        <w:t xml:space="preserve"> force a race to the top since better models win </w:t>
      </w:r>
    </w:p>
    <w:p w14:paraId="56D768E0" w14:textId="77777777" w:rsidR="006854C8" w:rsidRPr="00FC0CAE" w:rsidRDefault="006854C8" w:rsidP="006854C8">
      <w:pPr>
        <w:rPr>
          <w:rFonts w:asciiTheme="majorHAnsi" w:hAnsiTheme="majorHAnsi" w:cstheme="majorHAnsi"/>
          <w:color w:val="000000"/>
        </w:rPr>
      </w:pPr>
    </w:p>
    <w:p w14:paraId="20DF2C66" w14:textId="59CDEBA2" w:rsidR="006854C8" w:rsidRPr="00FC0CAE" w:rsidRDefault="006854C8" w:rsidP="006854C8">
      <w:pPr>
        <w:pStyle w:val="Heading4"/>
        <w:rPr>
          <w:rFonts w:asciiTheme="majorHAnsi" w:hAnsiTheme="majorHAnsi" w:cstheme="majorHAnsi"/>
          <w:color w:val="000000"/>
        </w:rPr>
      </w:pPr>
      <w:r w:rsidRPr="00FC0CAE">
        <w:rPr>
          <w:rFonts w:asciiTheme="majorHAnsi" w:hAnsiTheme="majorHAnsi" w:cstheme="majorHAnsi"/>
          <w:color w:val="000000"/>
          <w:u w:val="single"/>
        </w:rPr>
        <w:t>RVIs are illogical</w:t>
      </w:r>
      <w:r w:rsidRPr="00FC0CAE">
        <w:rPr>
          <w:rFonts w:asciiTheme="majorHAnsi" w:hAnsiTheme="majorHAnsi" w:cstheme="majorHAnsi"/>
          <w:color w:val="000000"/>
        </w:rPr>
        <w:t xml:space="preserve">---don’t get a win for being fair---still have to win the </w:t>
      </w:r>
      <w:proofErr w:type="spellStart"/>
      <w:r w:rsidRPr="00FC0CAE">
        <w:rPr>
          <w:rFonts w:asciiTheme="majorHAnsi" w:hAnsiTheme="majorHAnsi" w:cstheme="majorHAnsi"/>
          <w:color w:val="000000"/>
        </w:rPr>
        <w:t>aff</w:t>
      </w:r>
      <w:proofErr w:type="spellEnd"/>
      <w:r w:rsidRPr="00FC0CAE">
        <w:rPr>
          <w:rFonts w:asciiTheme="majorHAnsi" w:hAnsiTheme="majorHAnsi" w:cstheme="majorHAnsi"/>
          <w:color w:val="000000"/>
        </w:rPr>
        <w:t xml:space="preserve"> is a good idea</w:t>
      </w:r>
    </w:p>
    <w:p w14:paraId="2CB7026C" w14:textId="77777777" w:rsidR="006854C8" w:rsidRPr="00FC0CAE" w:rsidRDefault="006854C8" w:rsidP="006854C8">
      <w:pPr>
        <w:spacing w:after="240"/>
        <w:rPr>
          <w:rFonts w:asciiTheme="majorHAnsi" w:hAnsiTheme="majorHAnsi" w:cstheme="majorHAnsi"/>
        </w:rPr>
      </w:pPr>
    </w:p>
    <w:p w14:paraId="03E4BA03" w14:textId="77777777" w:rsidR="006854C8" w:rsidRPr="00FC0CAE" w:rsidRDefault="006854C8" w:rsidP="006854C8">
      <w:pPr>
        <w:rPr>
          <w:rFonts w:asciiTheme="majorHAnsi" w:hAnsiTheme="majorHAnsi" w:cstheme="majorHAnsi"/>
        </w:rPr>
      </w:pPr>
    </w:p>
    <w:p w14:paraId="4C21B2C8" w14:textId="6CD4C657" w:rsidR="00E42E4C" w:rsidRDefault="006854C8" w:rsidP="006854C8">
      <w:pPr>
        <w:pStyle w:val="Heading2"/>
      </w:pPr>
      <w:r>
        <w:lastRenderedPageBreak/>
        <w:t>2 --- FW</w:t>
      </w:r>
    </w:p>
    <w:p w14:paraId="602E1B6B" w14:textId="77777777" w:rsidR="006854C8" w:rsidRPr="009F4512" w:rsidRDefault="006854C8" w:rsidP="006854C8">
      <w:pPr>
        <w:spacing w:before="40"/>
        <w:outlineLvl w:val="3"/>
        <w:rPr>
          <w:b/>
          <w:bCs/>
          <w:color w:val="000000"/>
        </w:rPr>
      </w:pPr>
      <w:r w:rsidRPr="009F4512">
        <w:rPr>
          <w:rFonts w:cs="Calibri"/>
          <w:b/>
          <w:bCs/>
          <w:color w:val="000000"/>
          <w:sz w:val="26"/>
          <w:szCs w:val="26"/>
        </w:rPr>
        <w:t>The standard is maximizing expected wellbeing. </w:t>
      </w:r>
    </w:p>
    <w:p w14:paraId="009E8F05" w14:textId="77777777" w:rsidR="006854C8" w:rsidRPr="0024181C" w:rsidRDefault="006854C8" w:rsidP="006854C8">
      <w:pPr>
        <w:pStyle w:val="Heading4"/>
        <w:rPr>
          <w:rFonts w:asciiTheme="majorHAnsi" w:hAnsiTheme="majorHAnsi" w:cstheme="majorHAnsi"/>
        </w:rPr>
      </w:pPr>
      <w:r>
        <w:rPr>
          <w:rFonts w:asciiTheme="majorHAnsi" w:hAnsiTheme="majorHAnsi" w:cstheme="majorHAnsi"/>
        </w:rPr>
        <w:t>1]</w:t>
      </w:r>
      <w:r w:rsidRPr="0024181C">
        <w:rPr>
          <w:rFonts w:asciiTheme="majorHAnsi" w:hAnsiTheme="majorHAnsi" w:cstheme="majorHAnsi"/>
        </w:rPr>
        <w:t xml:space="preserve"> Util is the only </w:t>
      </w:r>
      <w:r w:rsidRPr="0024181C">
        <w:rPr>
          <w:rFonts w:asciiTheme="majorHAnsi" w:hAnsiTheme="majorHAnsi" w:cstheme="majorHAnsi"/>
          <w:u w:val="single"/>
        </w:rPr>
        <w:t>egalitarian metric</w:t>
      </w:r>
      <w:r w:rsidRPr="0024181C">
        <w:rPr>
          <w:rFonts w:asciiTheme="majorHAnsi" w:hAnsiTheme="majorHAnsi" w:cstheme="majorHAnsi"/>
        </w:rPr>
        <w:t xml:space="preserve">---anything else collapses cooperation on </w:t>
      </w:r>
      <w:r w:rsidRPr="0024181C">
        <w:rPr>
          <w:rFonts w:asciiTheme="majorHAnsi" w:hAnsiTheme="majorHAnsi" w:cstheme="majorHAnsi"/>
          <w:u w:val="single"/>
        </w:rPr>
        <w:t>collective action</w:t>
      </w:r>
      <w:r w:rsidRPr="0024181C">
        <w:rPr>
          <w:rFonts w:asciiTheme="majorHAnsi" w:hAnsiTheme="majorHAnsi" w:cstheme="majorHAnsi"/>
        </w:rPr>
        <w:t xml:space="preserve"> crises and makes extinction inevitable </w:t>
      </w:r>
    </w:p>
    <w:p w14:paraId="5DE16372" w14:textId="77777777" w:rsidR="006854C8" w:rsidRPr="0024181C" w:rsidRDefault="006854C8" w:rsidP="006854C8">
      <w:pPr>
        <w:rPr>
          <w:rFonts w:asciiTheme="majorHAnsi" w:hAnsiTheme="majorHAnsi" w:cstheme="majorHAnsi"/>
        </w:rPr>
      </w:pPr>
      <w:r w:rsidRPr="0024181C">
        <w:rPr>
          <w:rStyle w:val="Style13ptBold"/>
          <w:rFonts w:asciiTheme="majorHAnsi" w:eastAsiaTheme="majorEastAsia" w:hAnsiTheme="majorHAnsi" w:cstheme="majorHAnsi"/>
        </w:rPr>
        <w:t xml:space="preserve">Khan 18 </w:t>
      </w:r>
      <w:r w:rsidRPr="0024181C">
        <w:rPr>
          <w:rFonts w:asciiTheme="majorHAnsi" w:hAnsiTheme="majorHAnsi" w:cstheme="majorHAnsi"/>
        </w:rPr>
        <w:t>(</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was part of a small core team that spearheaded the largest climate marches in history with a turnout of over 800,000 across 2,000 cities. After fighting for the Paris Agreement,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led a campaign joined by over a million people to stop the </w:t>
      </w:r>
      <w:proofErr w:type="spellStart"/>
      <w:r w:rsidRPr="0024181C">
        <w:rPr>
          <w:rFonts w:asciiTheme="majorHAnsi" w:hAnsiTheme="majorHAnsi" w:cstheme="majorHAnsi"/>
        </w:rPr>
        <w:t>Rampal</w:t>
      </w:r>
      <w:proofErr w:type="spellEnd"/>
      <w:r w:rsidRPr="0024181C">
        <w:rPr>
          <w:rFonts w:asciiTheme="majorHAnsi" w:hAnsiTheme="majorHAnsi" w:cstheme="majorHAnsi"/>
        </w:rPr>
        <w:t xml:space="preserve"> coal plant in Bangladesh to protect the Sundarbans World Heritage forest, and elicited criticism of the plant from Crédit </w:t>
      </w:r>
      <w:proofErr w:type="spellStart"/>
      <w:r w:rsidRPr="0024181C">
        <w:rPr>
          <w:rFonts w:asciiTheme="majorHAnsi" w:hAnsiTheme="majorHAnsi" w:cstheme="majorHAnsi"/>
        </w:rPr>
        <w:t>Agricolé</w:t>
      </w:r>
      <w:proofErr w:type="spellEnd"/>
      <w:r w:rsidRPr="0024181C">
        <w:rPr>
          <w:rFonts w:asciiTheme="majorHAnsi" w:hAnsiTheme="majorHAnsi" w:cstheme="majorHAnsi"/>
        </w:rPr>
        <w:t xml:space="preserve"> through targeted advocacy. Currently,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2AB0E1D6" w14:textId="77777777" w:rsidR="006854C8" w:rsidRPr="00382813" w:rsidRDefault="006854C8" w:rsidP="006854C8">
      <w:pPr>
        <w:rPr>
          <w:rFonts w:asciiTheme="majorHAnsi" w:hAnsiTheme="majorHAnsi" w:cstheme="majorHAnsi"/>
          <w:u w:val="single"/>
        </w:rPr>
      </w:pPr>
      <w:r w:rsidRPr="0024181C">
        <w:rPr>
          <w:rStyle w:val="Emphasis"/>
          <w:rFonts w:asciiTheme="majorHAnsi" w:eastAsiaTheme="majorEastAsia" w:hAnsiTheme="majorHAnsi" w:cstheme="majorHAnsi"/>
        </w:rPr>
        <w:t>Infinite</w:t>
      </w:r>
      <w:r w:rsidRPr="0024181C">
        <w:rPr>
          <w:rFonts w:asciiTheme="majorHAnsi" w:hAnsiTheme="majorHAnsi" w:cstheme="majorHAnsi"/>
          <w:sz w:val="12"/>
        </w:rPr>
        <w:t xml:space="preserve"> future </w:t>
      </w:r>
      <w:r w:rsidRPr="0024181C">
        <w:rPr>
          <w:rStyle w:val="Emphasis"/>
          <w:rFonts w:asciiTheme="majorHAnsi" w:eastAsiaTheme="majorEastAsia" w:hAnsiTheme="majorHAnsi" w:cstheme="majorHAnsi"/>
        </w:rPr>
        <w:t>possibilities</w:t>
      </w:r>
      <w:r w:rsidRPr="0024181C">
        <w:rPr>
          <w:rFonts w:asciiTheme="majorHAnsi" w:hAnsiTheme="majorHAnsi" w:cstheme="majorHAnsi"/>
          <w:sz w:val="12"/>
        </w:rPr>
        <w:t xml:space="preserve"> I find the story of the </w:t>
      </w:r>
      <w:proofErr w:type="spellStart"/>
      <w:r w:rsidRPr="0024181C">
        <w:rPr>
          <w:rFonts w:asciiTheme="majorHAnsi" w:hAnsiTheme="majorHAnsi" w:cstheme="majorHAnsi"/>
          <w:sz w:val="12"/>
        </w:rPr>
        <w:t>Moriori</w:t>
      </w:r>
      <w:proofErr w:type="spellEnd"/>
      <w:r w:rsidRPr="0024181C">
        <w:rPr>
          <w:rFonts w:asciiTheme="majorHAnsi" w:hAnsiTheme="majorHAnsi" w:cstheme="majorHAnsi"/>
          <w:sz w:val="12"/>
        </w:rPr>
        <w:t xml:space="preserve"> profound. It teaches me two lessons. Firstly, that </w:t>
      </w:r>
      <w:r w:rsidRPr="00DE01A8">
        <w:rPr>
          <w:rStyle w:val="StyleUnderline"/>
          <w:rFonts w:asciiTheme="majorHAnsi" w:eastAsiaTheme="majorEastAsia" w:hAnsiTheme="majorHAnsi" w:cstheme="majorHAnsi"/>
          <w:highlight w:val="cyan"/>
        </w:rPr>
        <w:t xml:space="preserve">human culture is </w:t>
      </w:r>
      <w:r w:rsidRPr="00DE01A8">
        <w:rPr>
          <w:rStyle w:val="Emphasis"/>
          <w:rFonts w:asciiTheme="majorHAnsi" w:eastAsiaTheme="majorEastAsia" w:hAnsiTheme="majorHAnsi" w:cstheme="majorHAnsi"/>
          <w:highlight w:val="cyan"/>
        </w:rPr>
        <w:t>far from immutable</w:t>
      </w:r>
      <w:r w:rsidRPr="00DE01A8">
        <w:rPr>
          <w:rFonts w:asciiTheme="majorHAnsi" w:hAnsiTheme="majorHAnsi" w:cstheme="majorHAnsi"/>
          <w:sz w:val="12"/>
          <w:highlight w:val="cyan"/>
        </w:rPr>
        <w:t>.</w:t>
      </w:r>
      <w:r w:rsidRPr="0024181C">
        <w:rPr>
          <w:rFonts w:asciiTheme="majorHAnsi" w:hAnsiTheme="majorHAnsi" w:cstheme="majorHAnsi"/>
          <w:sz w:val="12"/>
        </w:rPr>
        <w:t xml:space="preserve"> That we can struggle against our baser instincts. That </w:t>
      </w:r>
      <w:r w:rsidRPr="00DE01A8">
        <w:rPr>
          <w:rStyle w:val="Emphasis"/>
          <w:rFonts w:asciiTheme="majorHAnsi" w:eastAsiaTheme="majorEastAsia" w:hAnsiTheme="majorHAnsi" w:cstheme="majorHAnsi"/>
          <w:highlight w:val="cyan"/>
        </w:rPr>
        <w:t>we can</w:t>
      </w:r>
      <w:r w:rsidRPr="0024181C">
        <w:rPr>
          <w:rStyle w:val="Emphasis"/>
          <w:rFonts w:asciiTheme="majorHAnsi" w:eastAsiaTheme="majorEastAsia" w:hAnsiTheme="majorHAnsi" w:cstheme="majorHAnsi"/>
        </w:rPr>
        <w:t xml:space="preserve"> master them and </w:t>
      </w:r>
      <w:r w:rsidRPr="00DE01A8">
        <w:rPr>
          <w:rStyle w:val="Emphasis"/>
          <w:rFonts w:asciiTheme="majorHAnsi" w:eastAsiaTheme="majorEastAsia" w:hAnsiTheme="majorHAnsi" w:cstheme="majorHAnsi"/>
          <w:highlight w:val="cyan"/>
        </w:rPr>
        <w:t>rise to</w:t>
      </w:r>
      <w:r w:rsidRPr="0024181C">
        <w:rPr>
          <w:rStyle w:val="Emphasis"/>
          <w:rFonts w:asciiTheme="majorHAnsi" w:eastAsiaTheme="majorEastAsia" w:hAnsiTheme="majorHAnsi" w:cstheme="majorHAnsi"/>
        </w:rPr>
        <w:t xml:space="preserve"> unprecedented </w:t>
      </w:r>
      <w:r w:rsidRPr="00DE01A8">
        <w:rPr>
          <w:rStyle w:val="Emphasis"/>
          <w:rFonts w:asciiTheme="majorHAnsi" w:eastAsiaTheme="majorEastAsia" w:hAnsiTheme="majorHAnsi" w:cstheme="majorHAnsi"/>
          <w:highlight w:val="cyan"/>
        </w:rPr>
        <w:t>challenges</w:t>
      </w:r>
      <w:r w:rsidRPr="0024181C">
        <w:rPr>
          <w:rFonts w:asciiTheme="majorHAnsi" w:hAnsiTheme="majorHAnsi" w:cstheme="majorHAnsi"/>
          <w:sz w:val="12"/>
        </w:rPr>
        <w:t xml:space="preserve">. Secondly, that </w:t>
      </w:r>
      <w:r w:rsidRPr="0024181C">
        <w:rPr>
          <w:rStyle w:val="StyleUnderline"/>
          <w:rFonts w:asciiTheme="majorHAnsi" w:eastAsiaTheme="majorEastAsia" w:hAnsiTheme="majorHAnsi" w:cstheme="majorHAnsi"/>
        </w:rPr>
        <w:t xml:space="preserve">even this does not make us masters of our own destiny. We can make visionary choices, but the future can still surprise us. </w:t>
      </w:r>
      <w:r w:rsidRPr="0024181C">
        <w:rPr>
          <w:rFonts w:asciiTheme="majorHAnsi" w:hAnsiTheme="majorHAnsi" w:cstheme="majorHAnsi"/>
          <w:sz w:val="12"/>
        </w:rPr>
        <w:t xml:space="preserve">This is a humbling realization. Because </w:t>
      </w:r>
      <w:r w:rsidRPr="00DE01A8">
        <w:rPr>
          <w:rStyle w:val="Emphasis"/>
          <w:rFonts w:asciiTheme="majorHAnsi" w:eastAsiaTheme="majorEastAsia" w:hAnsiTheme="majorHAnsi" w:cstheme="majorHAnsi"/>
          <w:highlight w:val="cyan"/>
        </w:rPr>
        <w:t>faced with an uncertain future, the only wise thing we can do is prepare</w:t>
      </w:r>
      <w:r w:rsidRPr="0024181C">
        <w:rPr>
          <w:rFonts w:asciiTheme="majorHAnsi" w:hAnsiTheme="majorHAnsi" w:cstheme="majorHAnsi"/>
          <w:sz w:val="12"/>
        </w:rPr>
        <w:t xml:space="preserve"> for possibilities. Standing at the launch pad of the Fourth Industrial Revolution, </w:t>
      </w:r>
      <w:r w:rsidRPr="0024181C">
        <w:rPr>
          <w:rStyle w:val="StyleUnderline"/>
          <w:rFonts w:asciiTheme="majorHAnsi" w:eastAsiaTheme="majorEastAsia" w:hAnsiTheme="majorHAnsi" w:cstheme="majorHAnsi"/>
        </w:rPr>
        <w:t>the possibilities seem endless. They range from</w:t>
      </w:r>
      <w:r w:rsidRPr="0024181C">
        <w:rPr>
          <w:rFonts w:asciiTheme="majorHAnsi" w:hAnsiTheme="majorHAnsi" w:cstheme="majorHAnsi"/>
          <w:sz w:val="12"/>
        </w:rPr>
        <w:t xml:space="preserve"> an era of </w:t>
      </w:r>
      <w:r w:rsidRPr="0024181C">
        <w:rPr>
          <w:rStyle w:val="StyleUnderline"/>
          <w:rFonts w:asciiTheme="majorHAnsi" w:eastAsiaTheme="majorEastAsia" w:hAnsiTheme="majorHAnsi" w:cstheme="majorHAnsi"/>
        </w:rPr>
        <w:t>abundance to the end of humanity</w:t>
      </w:r>
      <w:r w:rsidRPr="0024181C">
        <w:rPr>
          <w:rFonts w:asciiTheme="majorHAnsi" w:hAnsiTheme="majorHAnsi"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4181C">
        <w:rPr>
          <w:rStyle w:val="StyleUnderline"/>
          <w:rFonts w:asciiTheme="majorHAnsi" w:eastAsiaTheme="majorEastAsia" w:hAnsiTheme="majorHAnsi" w:cstheme="majorHAnsi"/>
        </w:rPr>
        <w:t>Among the infinite future possibilities</w:t>
      </w:r>
      <w:r w:rsidRPr="0024181C">
        <w:rPr>
          <w:rStyle w:val="Emphasis"/>
          <w:rFonts w:asciiTheme="majorHAnsi" w:eastAsiaTheme="majorEastAsia" w:hAnsiTheme="majorHAnsi" w:cstheme="majorHAnsi"/>
        </w:rPr>
        <w:t xml:space="preserve">, </w:t>
      </w:r>
      <w:r w:rsidRPr="00DE01A8">
        <w:rPr>
          <w:rStyle w:val="Emphasis"/>
          <w:rFonts w:asciiTheme="majorHAnsi" w:eastAsiaTheme="majorEastAsia" w:hAnsiTheme="majorHAnsi" w:cstheme="majorHAnsi"/>
          <w:highlight w:val="cyan"/>
        </w:rPr>
        <w:t>only one outcome is truly irreversible: extinction</w:t>
      </w:r>
      <w:r w:rsidRPr="00DE01A8">
        <w:rPr>
          <w:rFonts w:asciiTheme="majorHAnsi" w:hAnsiTheme="majorHAnsi" w:cstheme="majorHAnsi"/>
          <w:sz w:val="12"/>
          <w:highlight w:val="cyan"/>
        </w:rPr>
        <w:t xml:space="preserve">. </w:t>
      </w:r>
      <w:r w:rsidRPr="00DE01A8">
        <w:rPr>
          <w:rStyle w:val="StyleUnderline"/>
          <w:rFonts w:asciiTheme="majorHAnsi" w:eastAsiaTheme="majorEastAsia" w:hAnsiTheme="majorHAnsi" w:cstheme="majorHAnsi"/>
          <w:highlight w:val="cyan"/>
        </w:rPr>
        <w:t>Concerns</w:t>
      </w:r>
      <w:r w:rsidRPr="0024181C">
        <w:rPr>
          <w:rFonts w:asciiTheme="majorHAnsi" w:hAnsiTheme="majorHAnsi" w:cstheme="majorHAnsi"/>
          <w:sz w:val="12"/>
        </w:rPr>
        <w:t xml:space="preserve"> about extinction </w:t>
      </w:r>
      <w:r w:rsidRPr="00DE01A8">
        <w:rPr>
          <w:rStyle w:val="StyleUnderline"/>
          <w:rFonts w:asciiTheme="majorHAnsi" w:eastAsiaTheme="majorEastAsia" w:hAnsiTheme="majorHAnsi" w:cstheme="majorHAnsi"/>
          <w:highlight w:val="cyan"/>
        </w:rPr>
        <w:t>are</w:t>
      </w:r>
      <w:r w:rsidRPr="0024181C">
        <w:rPr>
          <w:rFonts w:asciiTheme="majorHAnsi" w:hAnsiTheme="majorHAnsi" w:cstheme="majorHAnsi"/>
          <w:sz w:val="12"/>
        </w:rPr>
        <w:t xml:space="preserve"> often </w:t>
      </w:r>
      <w:r w:rsidRPr="00DE01A8">
        <w:rPr>
          <w:rStyle w:val="StyleUnderline"/>
          <w:rFonts w:asciiTheme="majorHAnsi" w:eastAsiaTheme="majorEastAsia" w:hAnsiTheme="majorHAnsi" w:cstheme="majorHAnsi"/>
          <w:highlight w:val="cyan"/>
        </w:rPr>
        <w:t>dismissed</w:t>
      </w:r>
      <w:r w:rsidRPr="0024181C">
        <w:rPr>
          <w:rStyle w:val="StyleUnderline"/>
          <w:rFonts w:asciiTheme="majorHAnsi" w:eastAsiaTheme="majorEastAsia" w:hAnsiTheme="majorHAnsi" w:cstheme="majorHAnsi"/>
        </w:rPr>
        <w:t xml:space="preserve"> as </w:t>
      </w:r>
      <w:r w:rsidRPr="0024181C">
        <w:rPr>
          <w:rStyle w:val="Emphasis"/>
          <w:rFonts w:asciiTheme="majorHAnsi" w:eastAsiaTheme="majorEastAsia" w:hAnsiTheme="majorHAnsi" w:cstheme="majorHAnsi"/>
        </w:rPr>
        <w:t>apocalyptic alarmism</w:t>
      </w:r>
      <w:r w:rsidRPr="0024181C">
        <w:rPr>
          <w:rFonts w:asciiTheme="majorHAnsi" w:hAnsiTheme="majorHAnsi" w:cstheme="majorHAnsi"/>
          <w:sz w:val="12"/>
        </w:rPr>
        <w:t xml:space="preserve">. Sometimes, they are. But </w:t>
      </w:r>
      <w:r w:rsidRPr="0024181C">
        <w:rPr>
          <w:rStyle w:val="StyleUnderline"/>
          <w:rFonts w:asciiTheme="majorHAnsi" w:eastAsiaTheme="majorEastAsia" w:hAnsiTheme="majorHAnsi" w:cstheme="majorHAnsi"/>
        </w:rPr>
        <w:t xml:space="preserve">repeating that mankind is still here after 70 years of existential warning about nuclear warfare is a </w:t>
      </w:r>
      <w:r w:rsidRPr="0024181C">
        <w:rPr>
          <w:rStyle w:val="Emphasis"/>
          <w:rFonts w:asciiTheme="majorHAnsi" w:eastAsiaTheme="majorEastAsia" w:hAnsiTheme="majorHAnsi" w:cstheme="majorHAnsi"/>
        </w:rPr>
        <w:t>straw man argument</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The fact that a 1000-year flood has not happened does not negate its possibility</w:t>
      </w:r>
      <w:r w:rsidRPr="0024181C">
        <w:rPr>
          <w:rFonts w:asciiTheme="majorHAnsi" w:hAnsiTheme="majorHAnsi" w:cstheme="majorHAnsi"/>
          <w:sz w:val="12"/>
        </w:rPr>
        <w:t xml:space="preserve">. And </w:t>
      </w:r>
      <w:r w:rsidRPr="00DE01A8">
        <w:rPr>
          <w:rStyle w:val="StyleUnderline"/>
          <w:rFonts w:asciiTheme="majorHAnsi" w:eastAsiaTheme="majorEastAsia" w:hAnsiTheme="majorHAnsi" w:cstheme="majorHAnsi"/>
          <w:highlight w:val="cyan"/>
        </w:rPr>
        <w:t xml:space="preserve">there have been </w:t>
      </w:r>
      <w:r w:rsidRPr="00DE01A8">
        <w:rPr>
          <w:rStyle w:val="Emphasis"/>
          <w:rFonts w:asciiTheme="majorHAnsi" w:eastAsiaTheme="majorEastAsia" w:hAnsiTheme="majorHAnsi" w:cstheme="majorHAnsi"/>
          <w:highlight w:val="cyan"/>
        </w:rPr>
        <w:t>far too many nuclear near-misses to rest easy.</w:t>
      </w:r>
      <w:r w:rsidRPr="0024181C">
        <w:rPr>
          <w:rStyle w:val="Emphasis"/>
          <w:rFonts w:asciiTheme="majorHAnsi" w:eastAsiaTheme="majorEastAsia" w:hAnsiTheme="majorHAnsi" w:cstheme="majorHAnsi"/>
        </w:rPr>
        <w:t xml:space="preserve"> </w:t>
      </w:r>
      <w:r w:rsidRPr="0024181C">
        <w:rPr>
          <w:rFonts w:asciiTheme="majorHAnsi" w:hAnsiTheme="majorHAnsi" w:cstheme="majorHAnsi"/>
          <w:sz w:val="12"/>
        </w:rPr>
        <w:t xml:space="preserve">As the World Economic Forum’s Annual Meeting in </w:t>
      </w:r>
      <w:r w:rsidRPr="0024181C">
        <w:rPr>
          <w:rStyle w:val="StyleUnderline"/>
          <w:rFonts w:asciiTheme="majorHAnsi" w:eastAsiaTheme="majorEastAsia" w:hAnsiTheme="majorHAnsi" w:cstheme="majorHAnsi"/>
        </w:rPr>
        <w:t>Davos discusses</w:t>
      </w:r>
      <w:r w:rsidRPr="0024181C">
        <w:rPr>
          <w:rFonts w:asciiTheme="majorHAnsi" w:hAnsiTheme="majorHAnsi" w:cstheme="majorHAnsi"/>
          <w:sz w:val="12"/>
        </w:rPr>
        <w:t xml:space="preserve"> how to create a shared future in a fractured world, here are </w:t>
      </w:r>
      <w:r w:rsidRPr="0024181C">
        <w:rPr>
          <w:rStyle w:val="StyleUnderline"/>
          <w:rFonts w:asciiTheme="majorHAnsi" w:eastAsiaTheme="majorEastAsia" w:hAnsiTheme="majorHAnsi" w:cstheme="majorHAnsi"/>
        </w:rPr>
        <w:t xml:space="preserve">five reasons why the possibility of existential risks should raise the stakes of conversation: </w:t>
      </w:r>
      <w:r w:rsidRPr="0024181C">
        <w:rPr>
          <w:rFonts w:asciiTheme="majorHAnsi" w:hAnsiTheme="majorHAnsi" w:cstheme="majorHAnsi"/>
          <w:sz w:val="12"/>
        </w:rPr>
        <w:t xml:space="preserve">1. </w:t>
      </w:r>
      <w:r w:rsidRPr="00DE01A8">
        <w:rPr>
          <w:rStyle w:val="Emphasis"/>
          <w:rFonts w:asciiTheme="majorHAnsi" w:eastAsiaTheme="majorEastAsia" w:hAnsiTheme="majorHAnsi" w:cstheme="majorHAnsi"/>
          <w:highlight w:val="cyan"/>
        </w:rPr>
        <w:t>Extinction is the rule</w:t>
      </w:r>
      <w:r w:rsidRPr="0024181C">
        <w:rPr>
          <w:rStyle w:val="Emphasis"/>
          <w:rFonts w:asciiTheme="majorHAnsi" w:eastAsiaTheme="majorEastAsia" w:hAnsiTheme="majorHAnsi" w:cstheme="majorHAnsi"/>
        </w:rPr>
        <w:t>, not the exception</w:t>
      </w:r>
      <w:r w:rsidRPr="0024181C">
        <w:rPr>
          <w:rFonts w:asciiTheme="majorHAnsi" w:hAnsiTheme="majorHAnsi" w:cstheme="majorHAnsi"/>
          <w:sz w:val="12"/>
        </w:rPr>
        <w:t xml:space="preserve"> More than </w:t>
      </w:r>
      <w:r w:rsidRPr="00DE01A8">
        <w:rPr>
          <w:rStyle w:val="StyleUnderline"/>
          <w:rFonts w:asciiTheme="majorHAnsi" w:eastAsiaTheme="majorEastAsia" w:hAnsiTheme="majorHAnsi" w:cstheme="majorHAnsi"/>
          <w:highlight w:val="cyan"/>
        </w:rPr>
        <w:t>99.9% of all the species that ever existed are gone</w:t>
      </w:r>
      <w:r w:rsidRPr="00DE01A8">
        <w:rPr>
          <w:rFonts w:asciiTheme="majorHAnsi" w:hAnsiTheme="majorHAnsi" w:cstheme="majorHAnsi"/>
          <w:sz w:val="12"/>
          <w:highlight w:val="cyan"/>
        </w:rPr>
        <w:t xml:space="preserve">. </w:t>
      </w:r>
      <w:r w:rsidRPr="00DE01A8">
        <w:rPr>
          <w:rStyle w:val="Emphasis"/>
          <w:rFonts w:asciiTheme="majorHAnsi" w:eastAsiaTheme="majorEastAsia" w:hAnsiTheme="majorHAnsi" w:cstheme="majorHAnsi"/>
          <w:highlight w:val="cyan"/>
        </w:rPr>
        <w:t>Deep time is unfathomable</w:t>
      </w:r>
      <w:r w:rsidRPr="0024181C">
        <w:rPr>
          <w:rFonts w:asciiTheme="majorHAnsi" w:hAnsiTheme="majorHAnsi" w:cstheme="majorHAnsi"/>
          <w:sz w:val="12"/>
        </w:rPr>
        <w:t xml:space="preserve"> to the human brain. But </w:t>
      </w:r>
      <w:r w:rsidRPr="0024181C">
        <w:rPr>
          <w:rStyle w:val="StyleUnderline"/>
          <w:rFonts w:asciiTheme="majorHAnsi" w:eastAsiaTheme="majorEastAsia" w:hAnsiTheme="majorHAnsi" w:cstheme="majorHAnsi"/>
        </w:rPr>
        <w:t xml:space="preserve">if one cares to take a tour of the billions of years of life’s history, we find a litany of forgotten species. </w:t>
      </w:r>
      <w:r w:rsidRPr="0024181C">
        <w:rPr>
          <w:rFonts w:asciiTheme="majorHAnsi" w:hAnsiTheme="majorHAnsi" w:cstheme="majorHAnsi"/>
          <w:sz w:val="12"/>
        </w:rPr>
        <w:t xml:space="preserve">And we have only discovered a mere fraction of the extinct species that once roamed the planet. In the speck of time since the first humans evolved, more than </w:t>
      </w:r>
      <w:r w:rsidRPr="0024181C">
        <w:rPr>
          <w:rStyle w:val="StyleUnderline"/>
          <w:rFonts w:asciiTheme="majorHAnsi" w:eastAsiaTheme="majorEastAsia" w:hAnsiTheme="majorHAnsi" w:cstheme="majorHAnsi"/>
        </w:rPr>
        <w:t>99.9% of all</w:t>
      </w:r>
      <w:r w:rsidRPr="0024181C">
        <w:rPr>
          <w:rFonts w:asciiTheme="majorHAnsi" w:hAnsiTheme="majorHAnsi" w:cstheme="majorHAnsi"/>
          <w:sz w:val="12"/>
        </w:rPr>
        <w:t xml:space="preserve"> the distinct </w:t>
      </w:r>
      <w:r w:rsidRPr="0024181C">
        <w:rPr>
          <w:rStyle w:val="StyleUnderline"/>
          <w:rFonts w:asciiTheme="majorHAnsi" w:eastAsiaTheme="majorEastAsia" w:hAnsiTheme="majorHAnsi" w:cstheme="majorHAnsi"/>
        </w:rPr>
        <w:t>human cultures that have ever existed are extinct.</w:t>
      </w:r>
      <w:r w:rsidRPr="0024181C">
        <w:rPr>
          <w:rFonts w:asciiTheme="majorHAnsi" w:hAnsiTheme="majorHAnsi"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24181C">
        <w:rPr>
          <w:rStyle w:val="StyleUnderline"/>
          <w:rFonts w:asciiTheme="majorHAnsi" w:eastAsiaTheme="majorEastAsia" w:hAnsiTheme="majorHAnsi" w:cstheme="majorHAnsi"/>
        </w:rPr>
        <w:t>It is only in the very recent past that we became a truly global civilization</w:t>
      </w:r>
      <w:r w:rsidRPr="0024181C">
        <w:rPr>
          <w:rFonts w:asciiTheme="majorHAnsi" w:hAnsiTheme="majorHAnsi" w:cstheme="majorHAnsi"/>
          <w:sz w:val="12"/>
        </w:rPr>
        <w:t xml:space="preserve">. Our interconnectedness continues to grow rapidly. “Stand or fall, we are the last civilization”, as </w:t>
      </w:r>
      <w:proofErr w:type="spellStart"/>
      <w:r w:rsidRPr="0024181C">
        <w:rPr>
          <w:rFonts w:asciiTheme="majorHAnsi" w:hAnsiTheme="majorHAnsi" w:cstheme="majorHAnsi"/>
          <w:sz w:val="12"/>
        </w:rPr>
        <w:t>Ricken</w:t>
      </w:r>
      <w:proofErr w:type="spellEnd"/>
      <w:r w:rsidRPr="0024181C">
        <w:rPr>
          <w:rFonts w:asciiTheme="majorHAnsi" w:hAnsiTheme="majorHAnsi" w:cstheme="majorHAnsi"/>
          <w:sz w:val="12"/>
        </w:rPr>
        <w:t xml:space="preserve"> Patel, the founder of the global civic movement Avaaz, put it. 2. Environmental pressures can drive extinction More than </w:t>
      </w:r>
      <w:r w:rsidRPr="0024181C">
        <w:rPr>
          <w:rStyle w:val="StyleUnderline"/>
          <w:rFonts w:asciiTheme="majorHAnsi" w:eastAsiaTheme="majorEastAsia" w:hAnsiTheme="majorHAnsi" w:cstheme="majorHAnsi"/>
        </w:rPr>
        <w:t>15,000 scientists just issued a ‘warning to humanity’</w:t>
      </w:r>
      <w:r w:rsidRPr="0024181C">
        <w:rPr>
          <w:rFonts w:asciiTheme="majorHAnsi" w:hAnsiTheme="majorHAnsi"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4181C">
        <w:rPr>
          <w:rStyle w:val="StyleUnderline"/>
          <w:rFonts w:asciiTheme="majorHAnsi" w:eastAsiaTheme="majorEastAsia" w:hAnsiTheme="majorHAnsi" w:cstheme="majorHAnsi"/>
        </w:rPr>
        <w:t>Diamond charts the history of past societies</w:t>
      </w:r>
      <w:r w:rsidRPr="0024181C">
        <w:rPr>
          <w:rFonts w:asciiTheme="majorHAnsi" w:hAnsiTheme="majorHAnsi" w:cstheme="majorHAnsi"/>
          <w:sz w:val="12"/>
        </w:rPr>
        <w:t xml:space="preserve">. He makes the case that </w:t>
      </w:r>
      <w:r w:rsidRPr="0024181C">
        <w:rPr>
          <w:rStyle w:val="StyleUnderline"/>
          <w:rFonts w:asciiTheme="majorHAnsi" w:eastAsiaTheme="majorEastAsia" w:hAnsiTheme="majorHAnsi" w:cstheme="majorHAnsi"/>
        </w:rPr>
        <w:t xml:space="preserve">overpopulation and resource use beyond the carrying capacity have often been important, </w:t>
      </w:r>
      <w:r w:rsidRPr="0024181C">
        <w:rPr>
          <w:rFonts w:asciiTheme="majorHAnsi" w:hAnsiTheme="majorHAnsi" w:cstheme="majorHAnsi"/>
          <w:sz w:val="12"/>
        </w:rPr>
        <w:t xml:space="preserve">if not the only, drivers </w:t>
      </w:r>
      <w:r w:rsidRPr="0024181C">
        <w:rPr>
          <w:rStyle w:val="StyleUnderline"/>
          <w:rFonts w:asciiTheme="majorHAnsi" w:eastAsiaTheme="majorEastAsia" w:hAnsiTheme="majorHAnsi" w:cstheme="majorHAnsi"/>
        </w:rPr>
        <w:t xml:space="preserve">of collapse. </w:t>
      </w:r>
      <w:r w:rsidRPr="0024181C">
        <w:rPr>
          <w:rFonts w:asciiTheme="majorHAnsi" w:hAnsiTheme="majorHAnsi" w:cstheme="majorHAnsi"/>
          <w:sz w:val="12"/>
        </w:rPr>
        <w:t xml:space="preserve">Even though we are </w:t>
      </w:r>
      <w:r w:rsidRPr="0024181C">
        <w:rPr>
          <w:rFonts w:asciiTheme="majorHAnsi" w:hAnsiTheme="majorHAnsi" w:cstheme="majorHAnsi"/>
          <w:sz w:val="12"/>
        </w:rPr>
        <w:lastRenderedPageBreak/>
        <w:t xml:space="preserve">making important incremental progress in battles such as climate change, </w:t>
      </w:r>
      <w:r w:rsidRPr="0024181C">
        <w:rPr>
          <w:rStyle w:val="StyleUnderline"/>
          <w:rFonts w:asciiTheme="majorHAnsi" w:eastAsiaTheme="majorEastAsia" w:hAnsiTheme="majorHAnsi" w:cstheme="majorHAnsi"/>
        </w:rPr>
        <w:t>we must</w:t>
      </w:r>
      <w:r w:rsidRPr="0024181C">
        <w:rPr>
          <w:rFonts w:asciiTheme="majorHAnsi" w:hAnsiTheme="majorHAnsi" w:cstheme="majorHAnsi"/>
          <w:sz w:val="12"/>
        </w:rPr>
        <w:t xml:space="preserve"> still </w:t>
      </w:r>
      <w:r w:rsidRPr="0024181C">
        <w:rPr>
          <w:rStyle w:val="StyleUnderline"/>
          <w:rFonts w:asciiTheme="majorHAnsi" w:eastAsiaTheme="majorEastAsia" w:hAnsiTheme="majorHAnsi" w:cstheme="majorHAnsi"/>
        </w:rPr>
        <w:t xml:space="preserve">achieve tremendous </w:t>
      </w:r>
      <w:r w:rsidRPr="0024181C">
        <w:rPr>
          <w:rFonts w:asciiTheme="majorHAnsi" w:hAnsiTheme="majorHAnsi" w:cstheme="majorHAnsi"/>
          <w:sz w:val="12"/>
        </w:rPr>
        <w:t xml:space="preserve">step </w:t>
      </w:r>
      <w:r w:rsidRPr="0024181C">
        <w:rPr>
          <w:rStyle w:val="StyleUnderline"/>
          <w:rFonts w:asciiTheme="majorHAnsi" w:eastAsiaTheme="majorEastAsia" w:hAnsiTheme="majorHAnsi" w:cstheme="majorHAnsi"/>
        </w:rPr>
        <w:t>changes in our response to several major environmental crises.</w:t>
      </w:r>
      <w:r w:rsidRPr="0024181C">
        <w:rPr>
          <w:rFonts w:asciiTheme="majorHAnsi" w:hAnsiTheme="majorHAnsi"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4181C">
        <w:rPr>
          <w:rFonts w:asciiTheme="majorHAnsi" w:hAnsiTheme="majorHAnsi" w:cstheme="majorHAnsi"/>
          <w:sz w:val="12"/>
        </w:rPr>
        <w:t>superintelligent</w:t>
      </w:r>
      <w:proofErr w:type="spellEnd"/>
      <w:r w:rsidRPr="0024181C">
        <w:rPr>
          <w:rFonts w:asciiTheme="majorHAnsi" w:hAnsiTheme="majorHAnsi"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4181C">
        <w:rPr>
          <w:rStyle w:val="Emphasis"/>
          <w:rFonts w:asciiTheme="majorHAnsi" w:eastAsiaTheme="majorEastAsia" w:hAnsiTheme="majorHAnsi" w:cstheme="majorHAnsi"/>
        </w:rPr>
        <w:t>Bostrom cites a survey of industry experts that projected a 50% chance of the development of artificial superintelligence by 2050</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and a 90% chance by 2075</w:t>
      </w:r>
      <w:r w:rsidRPr="0024181C">
        <w:rPr>
          <w:rFonts w:asciiTheme="majorHAnsi" w:hAnsiTheme="majorHAnsi" w:cstheme="majorHAnsi"/>
          <w:sz w:val="12"/>
        </w:rPr>
        <w:t xml:space="preserve">. The latter date is within the life expectancy of many alive today. </w:t>
      </w:r>
      <w:r w:rsidRPr="0024181C">
        <w:rPr>
          <w:rStyle w:val="StyleUnderline"/>
          <w:rFonts w:asciiTheme="majorHAnsi" w:eastAsiaTheme="majorEastAsia" w:hAnsiTheme="majorHAnsi" w:cstheme="majorHAnsi"/>
        </w:rPr>
        <w:t>Visionaries</w:t>
      </w:r>
      <w:r w:rsidRPr="0024181C">
        <w:rPr>
          <w:rFonts w:asciiTheme="majorHAnsi" w:hAnsiTheme="majorHAnsi" w:cstheme="majorHAnsi"/>
          <w:sz w:val="12"/>
        </w:rPr>
        <w:t xml:space="preserve"> like Stephen Hawking and Elon Musk have </w:t>
      </w:r>
      <w:r w:rsidRPr="0024181C">
        <w:rPr>
          <w:rStyle w:val="StyleUnderline"/>
          <w:rFonts w:asciiTheme="majorHAnsi" w:eastAsiaTheme="majorEastAsia" w:hAnsiTheme="majorHAnsi" w:cstheme="majorHAnsi"/>
        </w:rPr>
        <w:t xml:space="preserve">warned of the existential risks from artificial superintelligence. </w:t>
      </w:r>
      <w:r w:rsidRPr="0024181C">
        <w:rPr>
          <w:rFonts w:asciiTheme="majorHAnsi" w:hAnsiTheme="majorHAnsi"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4181C">
        <w:rPr>
          <w:rStyle w:val="StyleUnderline"/>
          <w:rFonts w:asciiTheme="majorHAnsi" w:eastAsiaTheme="majorEastAsia" w:hAnsiTheme="majorHAnsi" w:cstheme="majorHAnsi"/>
        </w:rPr>
        <w:t>Throughout history, we have rallied against the ‘other’</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Tribes</w:t>
      </w:r>
      <w:r w:rsidRPr="0024181C">
        <w:rPr>
          <w:rFonts w:asciiTheme="majorHAnsi" w:hAnsiTheme="majorHAnsi" w:cstheme="majorHAnsi"/>
          <w:sz w:val="12"/>
        </w:rPr>
        <w:t xml:space="preserve"> have </w:t>
      </w:r>
      <w:r w:rsidRPr="0024181C">
        <w:rPr>
          <w:rStyle w:val="StyleUnderline"/>
          <w:rFonts w:asciiTheme="majorHAnsi" w:eastAsiaTheme="majorEastAsia" w:hAnsiTheme="majorHAnsi" w:cstheme="majorHAnsi"/>
        </w:rPr>
        <w:t>overpowered tribes,</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empires have conquered rivals</w:t>
      </w:r>
      <w:r w:rsidRPr="0024181C">
        <w:rPr>
          <w:rFonts w:asciiTheme="majorHAnsi" w:hAnsiTheme="majorHAnsi" w:cstheme="majorHAnsi"/>
          <w:sz w:val="12"/>
        </w:rPr>
        <w:t xml:space="preserve">. Even today, </w:t>
      </w:r>
      <w:r w:rsidRPr="0024181C">
        <w:rPr>
          <w:rStyle w:val="StyleUnderline"/>
          <w:rFonts w:asciiTheme="majorHAnsi" w:eastAsiaTheme="majorEastAsia" w:hAnsiTheme="majorHAnsi" w:cstheme="majorHAnsi"/>
        </w:rPr>
        <w:t xml:space="preserve">our fiercest </w:t>
      </w:r>
      <w:r w:rsidRPr="00DE01A8">
        <w:rPr>
          <w:rStyle w:val="StyleUnderline"/>
          <w:rFonts w:asciiTheme="majorHAnsi" w:eastAsiaTheme="majorEastAsia" w:hAnsiTheme="majorHAnsi" w:cstheme="majorHAnsi"/>
          <w:highlight w:val="cyan"/>
        </w:rPr>
        <w:t>displays of unity typically happen at wartime.</w:t>
      </w:r>
      <w:r w:rsidRPr="0024181C">
        <w:rPr>
          <w:rStyle w:val="StyleUnderline"/>
          <w:rFonts w:asciiTheme="majorHAnsi" w:eastAsiaTheme="majorEastAsia" w:hAnsiTheme="majorHAnsi" w:cstheme="majorHAnsi"/>
        </w:rPr>
        <w:t xml:space="preserve"> We</w:t>
      </w:r>
      <w:r w:rsidRPr="0024181C">
        <w:rPr>
          <w:rFonts w:asciiTheme="majorHAnsi" w:hAnsiTheme="majorHAnsi" w:cstheme="majorHAnsi"/>
          <w:sz w:val="12"/>
        </w:rPr>
        <w:t xml:space="preserve"> give our lives for our motherland and defend nationalistic pride like a wounded lion. But like the early </w:t>
      </w:r>
      <w:proofErr w:type="spellStart"/>
      <w:r w:rsidRPr="0024181C">
        <w:rPr>
          <w:rFonts w:asciiTheme="majorHAnsi" w:hAnsiTheme="majorHAnsi" w:cstheme="majorHAnsi"/>
          <w:sz w:val="12"/>
        </w:rPr>
        <w:t>Mosrioris</w:t>
      </w:r>
      <w:proofErr w:type="spellEnd"/>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 xml:space="preserve">we 21st-century citizens find ourselves on an </w:t>
      </w:r>
      <w:r w:rsidRPr="0024181C">
        <w:rPr>
          <w:rStyle w:val="Emphasis"/>
          <w:rFonts w:asciiTheme="majorHAnsi" w:eastAsiaTheme="majorEastAsia" w:hAnsiTheme="majorHAnsi" w:cstheme="majorHAnsi"/>
        </w:rPr>
        <w:t>increasingly unstable island</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DE01A8">
        <w:rPr>
          <w:rStyle w:val="StyleUnderline"/>
          <w:rFonts w:asciiTheme="majorHAnsi" w:eastAsiaTheme="majorEastAsia" w:hAnsiTheme="majorHAnsi" w:cstheme="majorHAnsi"/>
          <w:highlight w:val="cyan"/>
        </w:rPr>
        <w:t>We may have a violent past, but</w:t>
      </w:r>
      <w:r w:rsidRPr="0024181C">
        <w:rPr>
          <w:rStyle w:val="StyleUnderline"/>
          <w:rFonts w:asciiTheme="majorHAnsi" w:eastAsiaTheme="majorEastAsia" w:hAnsiTheme="majorHAnsi" w:cstheme="majorHAnsi"/>
        </w:rPr>
        <w:t xml:space="preserve"> </w:t>
      </w:r>
      <w:r w:rsidRPr="0024181C">
        <w:rPr>
          <w:rStyle w:val="Emphasis"/>
          <w:rFonts w:asciiTheme="majorHAnsi" w:eastAsiaTheme="majorEastAsia" w:hAnsiTheme="majorHAnsi" w:cstheme="majorHAnsi"/>
        </w:rPr>
        <w:t xml:space="preserve">we have </w:t>
      </w:r>
      <w:r w:rsidRPr="00DE01A8">
        <w:rPr>
          <w:rStyle w:val="Emphasis"/>
          <w:rFonts w:asciiTheme="majorHAnsi" w:eastAsiaTheme="majorEastAsia" w:hAnsiTheme="majorHAnsi" w:cstheme="majorHAnsi"/>
          <w:highlight w:val="cyan"/>
        </w:rPr>
        <w:t>no more dangerous enemy than ourselves</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Our task is to find</w:t>
      </w:r>
      <w:r w:rsidRPr="0024181C">
        <w:rPr>
          <w:rFonts w:asciiTheme="majorHAnsi" w:hAnsiTheme="majorHAnsi" w:cstheme="majorHAnsi"/>
          <w:sz w:val="12"/>
        </w:rPr>
        <w:t xml:space="preserve"> our own </w:t>
      </w:r>
      <w:proofErr w:type="spellStart"/>
      <w:r w:rsidRPr="0024181C">
        <w:rPr>
          <w:rFonts w:asciiTheme="majorHAnsi" w:hAnsiTheme="majorHAnsi" w:cstheme="majorHAnsi"/>
          <w:sz w:val="12"/>
        </w:rPr>
        <w:t>Nunuku’s</w:t>
      </w:r>
      <w:proofErr w:type="spellEnd"/>
      <w:r w:rsidRPr="0024181C">
        <w:rPr>
          <w:rFonts w:asciiTheme="majorHAnsi" w:hAnsiTheme="majorHAnsi" w:cstheme="majorHAnsi"/>
          <w:sz w:val="12"/>
        </w:rPr>
        <w:t xml:space="preserve"> Law. </w:t>
      </w:r>
      <w:r w:rsidRPr="0024181C">
        <w:rPr>
          <w:rStyle w:val="StyleUnderline"/>
          <w:rFonts w:asciiTheme="majorHAnsi" w:eastAsiaTheme="majorEastAsia" w:hAnsiTheme="majorHAnsi" w:cstheme="majorHAnsi"/>
        </w:rPr>
        <w:t xml:space="preserve">Our own shared contract, based on </w:t>
      </w:r>
      <w:r w:rsidRPr="00DE01A8">
        <w:rPr>
          <w:rStyle w:val="StyleUnderline"/>
          <w:rFonts w:asciiTheme="majorHAnsi" w:eastAsiaTheme="majorEastAsia" w:hAnsiTheme="majorHAnsi" w:cstheme="majorHAnsi"/>
          <w:highlight w:val="cyan"/>
        </w:rPr>
        <w:t>equity, would help us navigate safely.</w:t>
      </w:r>
      <w:r w:rsidRPr="0024181C">
        <w:rPr>
          <w:rFonts w:asciiTheme="majorHAnsi" w:hAnsiTheme="majorHAnsi" w:cstheme="majorHAnsi"/>
          <w:sz w:val="12"/>
        </w:rPr>
        <w:t xml:space="preserve"> It </w:t>
      </w:r>
      <w:r w:rsidRPr="0024181C">
        <w:rPr>
          <w:rStyle w:val="StyleUnderline"/>
          <w:rFonts w:asciiTheme="majorHAnsi" w:eastAsiaTheme="majorEastAsia" w:hAnsiTheme="majorHAnsi" w:cstheme="majorHAnsi"/>
        </w:rPr>
        <w:t xml:space="preserve">would ensure </w:t>
      </w:r>
      <w:r w:rsidRPr="00DE01A8">
        <w:rPr>
          <w:rStyle w:val="StyleUnderline"/>
          <w:rFonts w:asciiTheme="majorHAnsi" w:eastAsiaTheme="majorEastAsia" w:hAnsiTheme="majorHAnsi" w:cstheme="majorHAnsi"/>
          <w:highlight w:val="cyan"/>
        </w:rPr>
        <w:t>a future that unleashes the full potential of our</w:t>
      </w:r>
      <w:r w:rsidRPr="0024181C">
        <w:rPr>
          <w:rStyle w:val="StyleUnderline"/>
          <w:rFonts w:asciiTheme="majorHAnsi" w:eastAsiaTheme="majorEastAsia" w:hAnsiTheme="majorHAnsi" w:cstheme="majorHAnsi"/>
        </w:rPr>
        <w:t xml:space="preserve"> still-budding human </w:t>
      </w:r>
      <w:r w:rsidRPr="00DE01A8">
        <w:rPr>
          <w:rStyle w:val="StyleUnderline"/>
          <w:rFonts w:asciiTheme="majorHAnsi" w:eastAsiaTheme="majorEastAsia" w:hAnsiTheme="majorHAnsi" w:cstheme="majorHAnsi"/>
          <w:highlight w:val="cyan"/>
        </w:rPr>
        <w:t>civilization</w:t>
      </w:r>
      <w:r w:rsidRPr="0024181C">
        <w:rPr>
          <w:rStyle w:val="StyleUnderline"/>
          <w:rFonts w:asciiTheme="majorHAnsi" w:eastAsiaTheme="majorEastAsia" w:hAnsiTheme="majorHAnsi" w:cstheme="majorHAnsi"/>
        </w:rPr>
        <w:t xml:space="preserve">, in all its diversity. </w:t>
      </w:r>
      <w:r w:rsidRPr="00DE01A8">
        <w:rPr>
          <w:rStyle w:val="StyleUnderline"/>
          <w:rFonts w:asciiTheme="majorHAnsi" w:eastAsiaTheme="majorEastAsia" w:hAnsiTheme="majorHAnsi" w:cstheme="majorHAnsi"/>
          <w:highlight w:val="cyan"/>
        </w:rPr>
        <w:t xml:space="preserve">We cannot do this unless we are </w:t>
      </w:r>
      <w:r w:rsidRPr="00DE01A8">
        <w:rPr>
          <w:rStyle w:val="Emphasis"/>
          <w:rFonts w:asciiTheme="majorHAnsi" w:eastAsiaTheme="majorEastAsia" w:hAnsiTheme="majorHAnsi" w:cstheme="majorHAnsi"/>
          <w:highlight w:val="cyan"/>
        </w:rPr>
        <w:t>humbly grounded in the possibility of our own destruction</w:t>
      </w:r>
      <w:r w:rsidRPr="00DE01A8">
        <w:rPr>
          <w:rFonts w:asciiTheme="majorHAnsi" w:hAnsiTheme="majorHAnsi" w:cstheme="majorHAnsi"/>
          <w:sz w:val="12"/>
          <w:highlight w:val="cyan"/>
        </w:rPr>
        <w:t xml:space="preserve">. </w:t>
      </w:r>
      <w:r w:rsidRPr="00DE01A8">
        <w:rPr>
          <w:rStyle w:val="Emphasis"/>
          <w:rFonts w:asciiTheme="majorHAnsi" w:eastAsiaTheme="majorEastAsia" w:hAnsiTheme="majorHAnsi" w:cstheme="majorHAnsi"/>
          <w:highlight w:val="cyan"/>
        </w:rPr>
        <w:t>Survival is life’s primal instinct</w:t>
      </w:r>
      <w:r w:rsidRPr="00DE01A8">
        <w:rPr>
          <w:rFonts w:asciiTheme="majorHAnsi" w:hAnsiTheme="majorHAnsi" w:cstheme="majorHAnsi"/>
          <w:sz w:val="12"/>
          <w:highlight w:val="cyan"/>
        </w:rPr>
        <w:t xml:space="preserve">. </w:t>
      </w:r>
      <w:r w:rsidRPr="00DE01A8">
        <w:rPr>
          <w:rStyle w:val="StyleUnderline"/>
          <w:rFonts w:asciiTheme="majorHAnsi" w:eastAsiaTheme="majorEastAsia" w:hAnsiTheme="majorHAnsi" w:cstheme="majorHAnsi"/>
          <w:highlight w:val="cyan"/>
        </w:rPr>
        <w:t>In the absence of a common enemy, we must find common cause in survival.</w:t>
      </w:r>
      <w:r w:rsidRPr="0024181C">
        <w:rPr>
          <w:rStyle w:val="StyleUnderline"/>
          <w:rFonts w:asciiTheme="majorHAnsi" w:eastAsiaTheme="majorEastAsia" w:hAnsiTheme="majorHAnsi" w:cstheme="majorHAnsi"/>
        </w:rPr>
        <w:t xml:space="preserve"> Our future may depend on whether we realize this.</w:t>
      </w:r>
    </w:p>
    <w:p w14:paraId="63DEC75D" w14:textId="77777777" w:rsidR="006854C8" w:rsidRPr="009F4512" w:rsidRDefault="006854C8" w:rsidP="006854C8">
      <w:pPr>
        <w:rPr>
          <w:color w:val="000000"/>
        </w:rPr>
      </w:pPr>
    </w:p>
    <w:p w14:paraId="74931F69" w14:textId="198EBD05" w:rsidR="006854C8" w:rsidRPr="009F4512" w:rsidRDefault="006854C8" w:rsidP="006854C8">
      <w:pPr>
        <w:spacing w:before="40"/>
        <w:outlineLvl w:val="3"/>
        <w:rPr>
          <w:b/>
          <w:bCs/>
          <w:color w:val="000000"/>
        </w:rPr>
      </w:pPr>
      <w:r>
        <w:rPr>
          <w:rFonts w:cs="Calibri"/>
          <w:b/>
          <w:bCs/>
          <w:color w:val="000000"/>
          <w:sz w:val="26"/>
          <w:szCs w:val="26"/>
        </w:rPr>
        <w:t>2</w:t>
      </w:r>
      <w:r w:rsidRPr="009F4512">
        <w:rPr>
          <w:rFonts w:cs="Calibri"/>
          <w:b/>
          <w:bCs/>
          <w:color w:val="000000"/>
          <w:sz w:val="26"/>
          <w:szCs w:val="26"/>
        </w:rPr>
        <w:t>] Value is only accessible through experience. </w:t>
      </w:r>
    </w:p>
    <w:p w14:paraId="4B28FD2C" w14:textId="77777777" w:rsidR="006854C8" w:rsidRPr="009F4512" w:rsidRDefault="006854C8" w:rsidP="006854C8">
      <w:pPr>
        <w:ind w:left="1" w:right="350" w:firstLine="10"/>
        <w:rPr>
          <w:color w:val="000000"/>
        </w:rPr>
      </w:pPr>
      <w:r w:rsidRPr="009F4512">
        <w:rPr>
          <w:rFonts w:cs="Calibri"/>
          <w:color w:val="000000"/>
          <w:szCs w:val="22"/>
        </w:rPr>
        <w:t xml:space="preserve">Sam </w:t>
      </w:r>
      <w:r w:rsidRPr="009F4512">
        <w:rPr>
          <w:rFonts w:cs="Calibri"/>
          <w:b/>
          <w:bCs/>
          <w:color w:val="000000"/>
          <w:sz w:val="26"/>
          <w:szCs w:val="26"/>
        </w:rPr>
        <w:t>Harris 10</w:t>
      </w:r>
      <w:r w:rsidRPr="009F4512">
        <w:rPr>
          <w:rFonts w:cs="Calibri"/>
          <w:color w:val="000000"/>
          <w:szCs w:val="22"/>
        </w:rPr>
        <w:t>, CEO Project Reason; PHD UCLA Neuroscience; BA Stanford  Philosophy, “ The Moral Landscape: How Science Can Determine Human  Values”) OS </w:t>
      </w:r>
    </w:p>
    <w:p w14:paraId="7E856EE7" w14:textId="77777777" w:rsidR="006854C8" w:rsidRPr="009F4512" w:rsidRDefault="006854C8" w:rsidP="006854C8">
      <w:pPr>
        <w:spacing w:before="2"/>
        <w:ind w:left="4" w:right="90" w:firstLine="4"/>
        <w:rPr>
          <w:color w:val="000000"/>
        </w:rPr>
      </w:pPr>
      <w:r w:rsidRPr="009F4512">
        <w:rPr>
          <w:rFonts w:cs="Calibri"/>
          <w:color w:val="000000"/>
          <w:sz w:val="10"/>
          <w:szCs w:val="10"/>
        </w:rPr>
        <w:t xml:space="preserve">Here is my (consequentialist) starting point: </w:t>
      </w:r>
      <w:r w:rsidRPr="009F4512">
        <w:rPr>
          <w:rFonts w:cs="Calibri"/>
          <w:color w:val="000000"/>
          <w:szCs w:val="22"/>
          <w:u w:val="single"/>
          <w:shd w:val="clear" w:color="auto" w:fill="00FFFF"/>
        </w:rPr>
        <w:t>all questions of value</w:t>
      </w:r>
      <w:r w:rsidRPr="009F4512">
        <w:rPr>
          <w:rFonts w:cs="Calibri"/>
          <w:color w:val="000000"/>
          <w:sz w:val="10"/>
          <w:szCs w:val="10"/>
        </w:rPr>
        <w:t xml:space="preserve">(right and wrong, good and evil, etc.) </w:t>
      </w:r>
      <w:r w:rsidRPr="009F4512">
        <w:rPr>
          <w:rFonts w:cs="Calibri"/>
          <w:color w:val="000000"/>
          <w:szCs w:val="22"/>
          <w:u w:val="single"/>
          <w:shd w:val="clear" w:color="auto" w:fill="00FFFF"/>
        </w:rPr>
        <w:t xml:space="preserve">depend upon </w:t>
      </w:r>
      <w:r w:rsidRPr="009F4512">
        <w:rPr>
          <w:rFonts w:cs="Calibri"/>
          <w:color w:val="000000"/>
          <w:szCs w:val="22"/>
          <w:u w:val="single"/>
        </w:rPr>
        <w:t>the</w:t>
      </w:r>
      <w:r w:rsidRPr="009F4512">
        <w:rPr>
          <w:rFonts w:cs="Calibri"/>
          <w:color w:val="000000"/>
          <w:szCs w:val="22"/>
        </w:rPr>
        <w:t xml:space="preserve">  </w:t>
      </w:r>
      <w:r w:rsidRPr="009F4512">
        <w:rPr>
          <w:rFonts w:cs="Calibri"/>
          <w:color w:val="000000"/>
          <w:szCs w:val="22"/>
          <w:u w:val="single"/>
        </w:rPr>
        <w:t xml:space="preserve">possibility of </w:t>
      </w:r>
      <w:r w:rsidRPr="009F4512">
        <w:rPr>
          <w:rFonts w:cs="Calibri"/>
          <w:color w:val="000000"/>
          <w:szCs w:val="22"/>
          <w:u w:val="single"/>
          <w:shd w:val="clear" w:color="auto" w:fill="00FFFF"/>
        </w:rPr>
        <w:t xml:space="preserve">experiencing such </w:t>
      </w:r>
      <w:proofErr w:type="spellStart"/>
      <w:r w:rsidRPr="009F4512">
        <w:rPr>
          <w:rFonts w:cs="Calibri"/>
          <w:color w:val="000000"/>
          <w:szCs w:val="22"/>
          <w:u w:val="single"/>
          <w:shd w:val="clear" w:color="auto" w:fill="00FFFF"/>
        </w:rPr>
        <w:t>value.Without</w:t>
      </w:r>
      <w:proofErr w:type="spellEnd"/>
      <w:r w:rsidRPr="009F4512">
        <w:rPr>
          <w:rFonts w:cs="Calibri"/>
          <w:color w:val="000000"/>
          <w:szCs w:val="22"/>
          <w:u w:val="single"/>
          <w:shd w:val="clear" w:color="auto" w:fill="00FFFF"/>
        </w:rPr>
        <w:t xml:space="preserve"> potential consequences </w:t>
      </w:r>
      <w:r w:rsidRPr="009F4512">
        <w:rPr>
          <w:rFonts w:cs="Calibri"/>
          <w:color w:val="000000"/>
          <w:szCs w:val="22"/>
          <w:u w:val="single"/>
        </w:rPr>
        <w:t>at the</w:t>
      </w:r>
      <w:r w:rsidRPr="009F4512">
        <w:rPr>
          <w:rFonts w:cs="Calibri"/>
          <w:color w:val="000000"/>
          <w:szCs w:val="22"/>
        </w:rPr>
        <w:t xml:space="preserve">  </w:t>
      </w:r>
      <w:r w:rsidRPr="009F4512">
        <w:rPr>
          <w:rFonts w:cs="Calibri"/>
          <w:color w:val="000000"/>
          <w:szCs w:val="22"/>
          <w:u w:val="single"/>
        </w:rPr>
        <w:t>level of experience—happiness, suffering, joy, despair, etc.—</w:t>
      </w:r>
      <w:r w:rsidRPr="009F4512">
        <w:rPr>
          <w:rFonts w:cs="Calibri"/>
          <w:color w:val="000000"/>
          <w:szCs w:val="22"/>
          <w:u w:val="single"/>
          <w:shd w:val="clear" w:color="auto" w:fill="00FFFF"/>
        </w:rPr>
        <w:t>all talk of value is</w:t>
      </w:r>
      <w:r w:rsidRPr="009F4512">
        <w:rPr>
          <w:rFonts w:cs="Calibri"/>
          <w:color w:val="000000"/>
          <w:szCs w:val="22"/>
        </w:rPr>
        <w:t xml:space="preserve">  </w:t>
      </w:r>
      <w:r w:rsidRPr="009F4512">
        <w:rPr>
          <w:rFonts w:cs="Calibri"/>
          <w:color w:val="000000"/>
          <w:szCs w:val="22"/>
          <w:u w:val="single"/>
          <w:shd w:val="clear" w:color="auto" w:fill="00FFFF"/>
        </w:rPr>
        <w:t>empty. Therefore, to say that an act is morally necessary</w:t>
      </w:r>
      <w:r w:rsidRPr="009F4512">
        <w:rPr>
          <w:rFonts w:cs="Calibri"/>
          <w:color w:val="000000"/>
          <w:szCs w:val="22"/>
          <w:u w:val="single"/>
        </w:rPr>
        <w:t xml:space="preserve">, or evil, or blameless, </w:t>
      </w:r>
      <w:r w:rsidRPr="009F4512">
        <w:rPr>
          <w:rFonts w:cs="Calibri"/>
          <w:color w:val="000000"/>
          <w:szCs w:val="22"/>
          <w:u w:val="single"/>
          <w:shd w:val="clear" w:color="auto" w:fill="00FFFF"/>
        </w:rPr>
        <w:t>is</w:t>
      </w:r>
      <w:r w:rsidRPr="009F4512">
        <w:rPr>
          <w:rFonts w:cs="Calibri"/>
          <w:color w:val="000000"/>
          <w:szCs w:val="22"/>
        </w:rPr>
        <w:t xml:space="preserve">  </w:t>
      </w:r>
      <w:r w:rsidRPr="009F4512">
        <w:rPr>
          <w:rFonts w:cs="Calibri"/>
          <w:color w:val="000000"/>
          <w:szCs w:val="22"/>
          <w:u w:val="single"/>
          <w:shd w:val="clear" w:color="auto" w:fill="00FFFF"/>
        </w:rPr>
        <w:t xml:space="preserve">to make </w:t>
      </w:r>
      <w:r w:rsidRPr="009F4512">
        <w:rPr>
          <w:rFonts w:cs="Calibri"/>
          <w:color w:val="000000"/>
          <w:szCs w:val="22"/>
          <w:u w:val="single"/>
        </w:rPr>
        <w:t xml:space="preserve">(tacit) </w:t>
      </w:r>
      <w:r w:rsidRPr="009F4512">
        <w:rPr>
          <w:rFonts w:cs="Calibri"/>
          <w:color w:val="000000"/>
          <w:szCs w:val="22"/>
          <w:u w:val="single"/>
          <w:shd w:val="clear" w:color="auto" w:fill="00FFFF"/>
        </w:rPr>
        <w:t>claims about its consequences in the lives of conscious creatures</w:t>
      </w:r>
      <w:r w:rsidRPr="009F4512">
        <w:rPr>
          <w:rFonts w:cs="Calibri"/>
          <w:color w:val="000000"/>
          <w:szCs w:val="22"/>
        </w:rPr>
        <w:t xml:space="preserve"> </w:t>
      </w:r>
      <w:r w:rsidRPr="009F4512">
        <w:rPr>
          <w:rFonts w:cs="Calibri"/>
          <w:color w:val="000000"/>
          <w:sz w:val="10"/>
          <w:szCs w:val="10"/>
        </w:rPr>
        <w:t xml:space="preserve">(whether actual or potential). I am unaware of any interesting exception to this rule. Needless to say, </w:t>
      </w:r>
      <w:r w:rsidRPr="009F4512">
        <w:rPr>
          <w:rFonts w:cs="Calibri"/>
          <w:color w:val="000000"/>
          <w:szCs w:val="22"/>
          <w:u w:val="single"/>
        </w:rPr>
        <w:t xml:space="preserve">if one is worried about pleasing God or </w:t>
      </w:r>
      <w:r w:rsidRPr="009F4512">
        <w:rPr>
          <w:rFonts w:cs="Calibri"/>
          <w:color w:val="000000"/>
          <w:szCs w:val="22"/>
        </w:rPr>
        <w:t> </w:t>
      </w:r>
      <w:r w:rsidRPr="009F4512">
        <w:rPr>
          <w:rFonts w:cs="Calibri"/>
          <w:color w:val="000000"/>
          <w:szCs w:val="22"/>
          <w:u w:val="single"/>
        </w:rPr>
        <w:t xml:space="preserve">His angels, this assumes that such invisible entities are conscious (in some </w:t>
      </w:r>
      <w:r w:rsidRPr="009F4512">
        <w:rPr>
          <w:rFonts w:cs="Calibri"/>
          <w:color w:val="000000"/>
          <w:szCs w:val="22"/>
        </w:rPr>
        <w:t> </w:t>
      </w:r>
      <w:r w:rsidRPr="009F4512">
        <w:rPr>
          <w:rFonts w:cs="Calibri"/>
          <w:color w:val="000000"/>
          <w:szCs w:val="22"/>
          <w:u w:val="single"/>
        </w:rPr>
        <w:t>sense) and cognizant of human behavior</w:t>
      </w:r>
      <w:r w:rsidRPr="009F4512">
        <w:rPr>
          <w:rFonts w:cs="Calibri"/>
          <w:color w:val="000000"/>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5FFC7FAA" w14:textId="77777777" w:rsidR="006854C8" w:rsidRPr="009F4512" w:rsidRDefault="006854C8" w:rsidP="006854C8">
      <w:pPr>
        <w:spacing w:after="240"/>
        <w:rPr>
          <w:color w:val="000000"/>
        </w:rPr>
      </w:pPr>
    </w:p>
    <w:p w14:paraId="6B8CA4C7" w14:textId="6549082A" w:rsidR="006854C8" w:rsidRPr="009F4512" w:rsidRDefault="006854C8" w:rsidP="006854C8">
      <w:pPr>
        <w:spacing w:before="40"/>
        <w:outlineLvl w:val="3"/>
        <w:rPr>
          <w:b/>
          <w:bCs/>
          <w:color w:val="000000"/>
        </w:rPr>
      </w:pPr>
      <w:r>
        <w:rPr>
          <w:rFonts w:cs="Calibri"/>
          <w:b/>
          <w:bCs/>
          <w:color w:val="000000"/>
          <w:sz w:val="26"/>
          <w:szCs w:val="26"/>
        </w:rPr>
        <w:t>3</w:t>
      </w:r>
      <w:r w:rsidRPr="009F4512">
        <w:rPr>
          <w:rFonts w:cs="Calibri"/>
          <w:b/>
          <w:bCs/>
          <w:color w:val="000000"/>
          <w:sz w:val="26"/>
          <w:szCs w:val="26"/>
        </w:rPr>
        <w:t>] Death must be the primary concern of an ethical theory since it destroys the subject itself. </w:t>
      </w:r>
    </w:p>
    <w:p w14:paraId="0D9A696C" w14:textId="77777777" w:rsidR="006854C8" w:rsidRPr="009F4512" w:rsidRDefault="006854C8" w:rsidP="006854C8">
      <w:pPr>
        <w:spacing w:before="11"/>
        <w:ind w:left="1" w:right="171" w:firstLine="11"/>
        <w:rPr>
          <w:color w:val="000000"/>
        </w:rPr>
      </w:pPr>
      <w:r w:rsidRPr="009F4512">
        <w:rPr>
          <w:rFonts w:cs="Calibri"/>
          <w:color w:val="000000"/>
          <w:sz w:val="16"/>
          <w:szCs w:val="16"/>
        </w:rPr>
        <w:t xml:space="preserve">Craig </w:t>
      </w:r>
      <w:r w:rsidRPr="009F4512">
        <w:rPr>
          <w:rFonts w:cs="Calibri"/>
          <w:b/>
          <w:bCs/>
          <w:color w:val="000000"/>
          <w:sz w:val="26"/>
          <w:szCs w:val="26"/>
        </w:rPr>
        <w:t>Paterson 03</w:t>
      </w:r>
      <w:r w:rsidRPr="009F4512">
        <w:rPr>
          <w:rFonts w:cs="Calibri"/>
          <w:b/>
          <w:bCs/>
          <w:color w:val="000000"/>
          <w:sz w:val="16"/>
          <w:szCs w:val="16"/>
        </w:rPr>
        <w:t xml:space="preserve"> </w:t>
      </w:r>
      <w:r w:rsidRPr="009F4512">
        <w:rPr>
          <w:rFonts w:cs="Calibri"/>
          <w:color w:val="000000"/>
          <w:sz w:val="16"/>
          <w:szCs w:val="16"/>
        </w:rPr>
        <w:t xml:space="preserve">– Department of Philosophy, Providence College, Rhode  Island, “A Life Not Worth Living?”, Studies in Christian Ethics, 2003. Contrary to those accounts, I would argue that it is </w:t>
      </w:r>
      <w:r w:rsidRPr="009F4512">
        <w:rPr>
          <w:rFonts w:cs="Calibri"/>
          <w:b/>
          <w:bCs/>
          <w:color w:val="000000"/>
          <w:szCs w:val="22"/>
          <w:u w:val="single"/>
        </w:rPr>
        <w:t xml:space="preserve">death per se that is really the objective </w:t>
      </w:r>
      <w:r w:rsidRPr="009F4512">
        <w:rPr>
          <w:rFonts w:cs="Calibri"/>
          <w:b/>
          <w:bCs/>
          <w:color w:val="000000"/>
          <w:szCs w:val="22"/>
          <w:u w:val="single"/>
        </w:rPr>
        <w:lastRenderedPageBreak/>
        <w:t xml:space="preserve">evil for us, </w:t>
      </w:r>
      <w:r w:rsidRPr="009F4512">
        <w:rPr>
          <w:rFonts w:cs="Calibri"/>
          <w:b/>
          <w:bCs/>
          <w:color w:val="000000"/>
          <w:sz w:val="16"/>
          <w:szCs w:val="16"/>
        </w:rPr>
        <w:t> </w:t>
      </w:r>
      <w:r w:rsidRPr="009F4512">
        <w:rPr>
          <w:rFonts w:cs="Calibri"/>
          <w:b/>
          <w:bCs/>
          <w:color w:val="000000"/>
          <w:szCs w:val="22"/>
          <w:u w:val="single"/>
        </w:rPr>
        <w:t xml:space="preserve">not because it deprives us of a prospective future of overall </w:t>
      </w:r>
      <w:proofErr w:type="spellStart"/>
      <w:r w:rsidRPr="009F4512">
        <w:rPr>
          <w:rFonts w:cs="Calibri"/>
          <w:b/>
          <w:bCs/>
          <w:color w:val="000000"/>
          <w:szCs w:val="22"/>
          <w:u w:val="single"/>
        </w:rPr>
        <w:t>good</w:t>
      </w:r>
      <w:r w:rsidRPr="009F4512">
        <w:rPr>
          <w:rFonts w:cs="Calibri"/>
          <w:color w:val="000000"/>
          <w:sz w:val="16"/>
          <w:szCs w:val="16"/>
        </w:rPr>
        <w:t>judged</w:t>
      </w:r>
      <w:proofErr w:type="spellEnd"/>
      <w:r w:rsidRPr="009F4512">
        <w:rPr>
          <w:rFonts w:cs="Calibri"/>
          <w:color w:val="000000"/>
          <w:sz w:val="16"/>
          <w:szCs w:val="16"/>
        </w:rPr>
        <w:t xml:space="preserve"> better than  the alter- native of non-being. </w:t>
      </w:r>
      <w:r w:rsidRPr="009F4512">
        <w:rPr>
          <w:rFonts w:cs="Calibri"/>
          <w:b/>
          <w:bCs/>
          <w:color w:val="000000"/>
          <w:szCs w:val="22"/>
          <w:u w:val="single"/>
          <w:shd w:val="clear" w:color="auto" w:fill="00FFFF"/>
        </w:rPr>
        <w:t xml:space="preserve">It cannot be about harm </w:t>
      </w:r>
      <w:r w:rsidRPr="009F4512">
        <w:rPr>
          <w:rFonts w:cs="Calibri"/>
          <w:b/>
          <w:bCs/>
          <w:color w:val="000000"/>
          <w:szCs w:val="22"/>
          <w:u w:val="single"/>
        </w:rPr>
        <w:t xml:space="preserve">to a former person who has ceased </w:t>
      </w:r>
      <w:r w:rsidRPr="009F4512">
        <w:rPr>
          <w:rFonts w:cs="Calibri"/>
          <w:b/>
          <w:bCs/>
          <w:color w:val="000000"/>
          <w:sz w:val="16"/>
          <w:szCs w:val="16"/>
        </w:rPr>
        <w:t> </w:t>
      </w:r>
      <w:r w:rsidRPr="009F4512">
        <w:rPr>
          <w:rFonts w:cs="Calibri"/>
          <w:b/>
          <w:bCs/>
          <w:color w:val="000000"/>
          <w:szCs w:val="22"/>
          <w:u w:val="single"/>
        </w:rPr>
        <w:t xml:space="preserve">to exist, </w:t>
      </w:r>
      <w:r w:rsidRPr="009F4512">
        <w:rPr>
          <w:rFonts w:cs="Calibri"/>
          <w:b/>
          <w:bCs/>
          <w:color w:val="000000"/>
          <w:szCs w:val="22"/>
          <w:u w:val="single"/>
          <w:shd w:val="clear" w:color="auto" w:fill="00FFFF"/>
        </w:rPr>
        <w:t xml:space="preserve">for no person actually suffers from </w:t>
      </w:r>
      <w:r w:rsidRPr="009F4512">
        <w:rPr>
          <w:rFonts w:cs="Calibri"/>
          <w:b/>
          <w:bCs/>
          <w:color w:val="000000"/>
          <w:szCs w:val="22"/>
          <w:u w:val="single"/>
        </w:rPr>
        <w:t xml:space="preserve">the </w:t>
      </w:r>
      <w:r w:rsidRPr="009F4512">
        <w:rPr>
          <w:rFonts w:cs="Calibri"/>
          <w:b/>
          <w:bCs/>
          <w:color w:val="000000"/>
          <w:szCs w:val="22"/>
          <w:u w:val="single"/>
          <w:shd w:val="clear" w:color="auto" w:fill="00FFFF"/>
        </w:rPr>
        <w:t xml:space="preserve">sub-sequent non participation. Rather, death </w:t>
      </w:r>
      <w:r w:rsidRPr="009F4512">
        <w:rPr>
          <w:rFonts w:cs="Calibri"/>
          <w:b/>
          <w:bCs/>
          <w:color w:val="000000"/>
          <w:szCs w:val="22"/>
          <w:u w:val="single"/>
        </w:rPr>
        <w:t xml:space="preserve">in </w:t>
      </w:r>
      <w:r w:rsidRPr="009F4512">
        <w:rPr>
          <w:rFonts w:cs="Calibri"/>
          <w:b/>
          <w:bCs/>
          <w:color w:val="000000"/>
          <w:szCs w:val="22"/>
          <w:u w:val="single"/>
          <w:shd w:val="clear" w:color="auto" w:fill="00FFFF"/>
        </w:rPr>
        <w:t xml:space="preserve">itself </w:t>
      </w:r>
      <w:r w:rsidRPr="009F4512">
        <w:rPr>
          <w:rFonts w:cs="Calibri"/>
          <w:b/>
          <w:bCs/>
          <w:color w:val="000000"/>
          <w:szCs w:val="22"/>
          <w:u w:val="single"/>
        </w:rPr>
        <w:t xml:space="preserve">is an evil to us because it </w:t>
      </w:r>
      <w:r w:rsidRPr="009F4512">
        <w:rPr>
          <w:rFonts w:cs="Calibri"/>
          <w:b/>
          <w:bCs/>
          <w:color w:val="000000"/>
          <w:szCs w:val="22"/>
          <w:u w:val="single"/>
          <w:shd w:val="clear" w:color="auto" w:fill="00FFFF"/>
        </w:rPr>
        <w:t>ontologically</w:t>
      </w:r>
      <w:r w:rsidRPr="009F4512">
        <w:rPr>
          <w:rFonts w:cs="Calibri"/>
          <w:b/>
          <w:bCs/>
          <w:color w:val="000000"/>
          <w:sz w:val="16"/>
          <w:szCs w:val="16"/>
        </w:rPr>
        <w:t xml:space="preserve">  </w:t>
      </w:r>
      <w:r w:rsidRPr="009F4512">
        <w:rPr>
          <w:rFonts w:cs="Calibri"/>
          <w:b/>
          <w:bCs/>
          <w:color w:val="000000"/>
          <w:szCs w:val="22"/>
          <w:u w:val="single"/>
          <w:shd w:val="clear" w:color="auto" w:fill="00FFFF"/>
        </w:rPr>
        <w:t xml:space="preserve">destroys the </w:t>
      </w:r>
      <w:r w:rsidRPr="009F4512">
        <w:rPr>
          <w:rFonts w:cs="Calibri"/>
          <w:b/>
          <w:bCs/>
          <w:color w:val="000000"/>
          <w:szCs w:val="22"/>
          <w:u w:val="single"/>
        </w:rPr>
        <w:t xml:space="preserve">current existent </w:t>
      </w:r>
      <w:r w:rsidRPr="009F4512">
        <w:rPr>
          <w:rFonts w:cs="Calibri"/>
          <w:b/>
          <w:bCs/>
          <w:color w:val="000000"/>
          <w:szCs w:val="22"/>
          <w:u w:val="single"/>
          <w:shd w:val="clear" w:color="auto" w:fill="00FFFF"/>
        </w:rPr>
        <w:t xml:space="preserve">subject </w:t>
      </w:r>
      <w:r w:rsidRPr="009F4512">
        <w:rPr>
          <w:rFonts w:cs="Calibri"/>
          <w:color w:val="000000"/>
          <w:sz w:val="16"/>
          <w:szCs w:val="16"/>
        </w:rPr>
        <w:t xml:space="preserve">— it is the ultimate in metaphysical </w:t>
      </w:r>
      <w:proofErr w:type="spellStart"/>
      <w:r w:rsidRPr="009F4512">
        <w:rPr>
          <w:rFonts w:cs="Calibri"/>
          <w:color w:val="000000"/>
          <w:sz w:val="16"/>
          <w:szCs w:val="16"/>
        </w:rPr>
        <w:t>lightening</w:t>
      </w:r>
      <w:proofErr w:type="spellEnd"/>
      <w:r w:rsidRPr="009F4512">
        <w:rPr>
          <w:rFonts w:cs="Calibri"/>
          <w:color w:val="000000"/>
          <w:sz w:val="16"/>
          <w:szCs w:val="16"/>
        </w:rPr>
        <w:t xml:space="preserve"> strikes.80 The evil of death is truly  an ontological evil borne by the person who already exists, </w:t>
      </w:r>
      <w:r w:rsidRPr="009F4512">
        <w:rPr>
          <w:rFonts w:cs="Calibri"/>
          <w:b/>
          <w:bCs/>
          <w:color w:val="000000"/>
          <w:szCs w:val="22"/>
          <w:u w:val="single"/>
          <w:shd w:val="clear" w:color="auto" w:fill="00FFFF"/>
        </w:rPr>
        <w:t>independent</w:t>
      </w:r>
      <w:r w:rsidRPr="009F4512">
        <w:rPr>
          <w:rFonts w:cs="Calibri"/>
          <w:b/>
          <w:bCs/>
          <w:color w:val="000000"/>
          <w:szCs w:val="22"/>
          <w:u w:val="single"/>
        </w:rPr>
        <w:t xml:space="preserve">ly </w:t>
      </w:r>
      <w:r w:rsidRPr="009F4512">
        <w:rPr>
          <w:rFonts w:cs="Calibri"/>
          <w:b/>
          <w:bCs/>
          <w:color w:val="000000"/>
          <w:szCs w:val="22"/>
          <w:u w:val="single"/>
          <w:shd w:val="clear" w:color="auto" w:fill="00FFFF"/>
        </w:rPr>
        <w:t xml:space="preserve">of calculations </w:t>
      </w:r>
      <w:r w:rsidRPr="009F4512">
        <w:rPr>
          <w:rFonts w:cs="Calibri"/>
          <w:b/>
          <w:bCs/>
          <w:color w:val="000000"/>
          <w:szCs w:val="22"/>
          <w:u w:val="single"/>
        </w:rPr>
        <w:t>about better or</w:t>
      </w:r>
      <w:r w:rsidRPr="009F4512">
        <w:rPr>
          <w:rFonts w:cs="Calibri"/>
          <w:b/>
          <w:bCs/>
          <w:color w:val="000000"/>
          <w:sz w:val="16"/>
          <w:szCs w:val="16"/>
        </w:rPr>
        <w:t xml:space="preserve">  </w:t>
      </w:r>
      <w:r w:rsidRPr="009F4512">
        <w:rPr>
          <w:rFonts w:cs="Calibri"/>
          <w:b/>
          <w:bCs/>
          <w:color w:val="000000"/>
          <w:szCs w:val="22"/>
          <w:u w:val="single"/>
        </w:rPr>
        <w:t xml:space="preserve">worse </w:t>
      </w:r>
      <w:r w:rsidRPr="009F4512">
        <w:rPr>
          <w:rFonts w:cs="Calibri"/>
          <w:color w:val="000000"/>
          <w:sz w:val="16"/>
          <w:szCs w:val="16"/>
        </w:rPr>
        <w:t xml:space="preserve">possible lives. </w:t>
      </w:r>
      <w:r w:rsidRPr="009F4512">
        <w:rPr>
          <w:rFonts w:cs="Calibri"/>
          <w:b/>
          <w:bCs/>
          <w:color w:val="000000"/>
          <w:szCs w:val="22"/>
          <w:u w:val="single"/>
          <w:shd w:val="clear" w:color="auto" w:fill="00FFFF"/>
        </w:rPr>
        <w:t xml:space="preserve">Such an evil need not be consciously </w:t>
      </w:r>
      <w:proofErr w:type="spellStart"/>
      <w:r w:rsidRPr="009F4512">
        <w:rPr>
          <w:rFonts w:cs="Calibri"/>
          <w:b/>
          <w:bCs/>
          <w:color w:val="000000"/>
          <w:szCs w:val="22"/>
          <w:u w:val="single"/>
          <w:shd w:val="clear" w:color="auto" w:fill="00FFFF"/>
        </w:rPr>
        <w:t>experienced</w:t>
      </w:r>
      <w:r w:rsidRPr="009F4512">
        <w:rPr>
          <w:rFonts w:cs="Calibri"/>
          <w:color w:val="000000"/>
          <w:sz w:val="16"/>
          <w:szCs w:val="16"/>
        </w:rPr>
        <w:t>in</w:t>
      </w:r>
      <w:proofErr w:type="spellEnd"/>
      <w:r w:rsidRPr="009F4512">
        <w:rPr>
          <w:rFonts w:cs="Calibri"/>
          <w:color w:val="000000"/>
          <w:sz w:val="16"/>
          <w:szCs w:val="16"/>
        </w:rPr>
        <w:t xml:space="preserve"> order to be an evil for  the kind of being a human person is. Death is an evil because of the change in kind it brings about, a change that is destructive of the type of entity that we  essentially are. </w:t>
      </w:r>
      <w:r w:rsidRPr="009F4512">
        <w:rPr>
          <w:rFonts w:cs="Calibri"/>
          <w:b/>
          <w:bCs/>
          <w:color w:val="000000"/>
          <w:sz w:val="16"/>
          <w:szCs w:val="16"/>
        </w:rPr>
        <w:t>A</w:t>
      </w:r>
      <w:r w:rsidRPr="009F4512">
        <w:rPr>
          <w:rFonts w:cs="Calibri"/>
          <w:b/>
          <w:bCs/>
          <w:color w:val="000000"/>
          <w:szCs w:val="22"/>
          <w:u w:val="single"/>
        </w:rPr>
        <w:t>nything</w:t>
      </w:r>
      <w:r w:rsidRPr="009F4512">
        <w:rPr>
          <w:rFonts w:cs="Calibri"/>
          <w:color w:val="000000"/>
          <w:sz w:val="16"/>
          <w:szCs w:val="16"/>
        </w:rPr>
        <w:t xml:space="preserve">, whether caused naturally or caused by human intervention (intentional or unintentional) </w:t>
      </w:r>
      <w:r w:rsidRPr="009F4512">
        <w:rPr>
          <w:rFonts w:cs="Calibri"/>
          <w:b/>
          <w:bCs/>
          <w:color w:val="000000"/>
          <w:szCs w:val="22"/>
          <w:u w:val="single"/>
        </w:rPr>
        <w:t>that drastically</w:t>
      </w:r>
      <w:r w:rsidRPr="009F4512">
        <w:rPr>
          <w:rFonts w:cs="Calibri"/>
          <w:b/>
          <w:bCs/>
          <w:color w:val="000000"/>
          <w:sz w:val="16"/>
          <w:szCs w:val="16"/>
        </w:rPr>
        <w:t xml:space="preserve">  </w:t>
      </w:r>
      <w:r w:rsidRPr="009F4512">
        <w:rPr>
          <w:rFonts w:cs="Calibri"/>
          <w:b/>
          <w:bCs/>
          <w:color w:val="000000"/>
          <w:szCs w:val="22"/>
          <w:u w:val="single"/>
        </w:rPr>
        <w:t xml:space="preserve">interferes in the process of maintaining the person in existence is an </w:t>
      </w:r>
      <w:r w:rsidRPr="009F4512">
        <w:rPr>
          <w:rFonts w:cs="Calibri"/>
          <w:b/>
          <w:bCs/>
          <w:color w:val="000000"/>
          <w:sz w:val="16"/>
          <w:szCs w:val="16"/>
        </w:rPr>
        <w:t> </w:t>
      </w:r>
      <w:r w:rsidRPr="009F4512">
        <w:rPr>
          <w:rFonts w:cs="Calibri"/>
          <w:b/>
          <w:bCs/>
          <w:color w:val="000000"/>
          <w:szCs w:val="22"/>
          <w:u w:val="single"/>
        </w:rPr>
        <w:t xml:space="preserve">objective evil </w:t>
      </w:r>
      <w:r w:rsidRPr="009F4512">
        <w:rPr>
          <w:rFonts w:cs="Calibri"/>
          <w:color w:val="000000"/>
          <w:sz w:val="16"/>
          <w:szCs w:val="16"/>
        </w:rPr>
        <w:t>for the person.</w:t>
      </w:r>
    </w:p>
    <w:p w14:paraId="77CB02E9" w14:textId="77777777" w:rsidR="006854C8" w:rsidRPr="009F4512" w:rsidRDefault="006854C8" w:rsidP="006854C8">
      <w:pPr>
        <w:rPr>
          <w:color w:val="000000"/>
        </w:rPr>
      </w:pPr>
    </w:p>
    <w:p w14:paraId="423BAB11" w14:textId="2063BE30" w:rsidR="006854C8" w:rsidRDefault="00BE0588" w:rsidP="00B733B5">
      <w:pPr>
        <w:pStyle w:val="Heading4"/>
      </w:pPr>
      <w:r>
        <w:rPr>
          <w:rFonts w:cs="Calibri"/>
          <w:color w:val="000000"/>
        </w:rPr>
        <w:t>4]</w:t>
      </w:r>
      <w:r>
        <w:t xml:space="preserve"> Theory – util best for ground </w:t>
      </w:r>
      <w:proofErr w:type="spellStart"/>
      <w:r>
        <w:t>bc</w:t>
      </w:r>
      <w:proofErr w:type="spellEnd"/>
      <w:r>
        <w:t xml:space="preserve"> it’s</w:t>
      </w:r>
      <w:r>
        <w:t xml:space="preserve"> </w:t>
      </w:r>
      <w:r>
        <w:t xml:space="preserve">most common in topic lit, k2 fairness since we both need </w:t>
      </w:r>
      <w:proofErr w:type="spellStart"/>
      <w:r>
        <w:t>ev</w:t>
      </w:r>
      <w:proofErr w:type="spellEnd"/>
      <w:r>
        <w:t xml:space="preserve"> to engage</w:t>
      </w:r>
    </w:p>
    <w:p w14:paraId="2D83FFF8" w14:textId="77777777" w:rsidR="00B733B5" w:rsidRPr="00B733B5" w:rsidRDefault="00B733B5" w:rsidP="00B733B5"/>
    <w:p w14:paraId="6C071A32" w14:textId="2C5A5E63" w:rsidR="006854C8" w:rsidRPr="009F4512" w:rsidRDefault="006854C8" w:rsidP="006854C8">
      <w:pPr>
        <w:pStyle w:val="Heading4"/>
        <w:rPr>
          <w:color w:val="000000"/>
        </w:rPr>
      </w:pPr>
      <w:r>
        <w:rPr>
          <w:rFonts w:cs="Calibri"/>
          <w:color w:val="000000"/>
        </w:rPr>
        <w:t xml:space="preserve">5] </w:t>
      </w:r>
      <w:r w:rsidRPr="00F21BB6">
        <w:t>Objectivity – body count is the most objective way to calculate impacts because comparing suffering is unethical</w:t>
      </w:r>
    </w:p>
    <w:p w14:paraId="061E7FEC" w14:textId="77777777" w:rsidR="006854C8" w:rsidRPr="009F4512" w:rsidRDefault="006854C8" w:rsidP="006854C8">
      <w:pPr>
        <w:rPr>
          <w:color w:val="000000"/>
        </w:rPr>
      </w:pPr>
    </w:p>
    <w:p w14:paraId="012799F9" w14:textId="3904F789" w:rsidR="006854C8" w:rsidRDefault="006854C8" w:rsidP="006854C8">
      <w:pPr>
        <w:pStyle w:val="Heading2"/>
      </w:pPr>
      <w:r>
        <w:lastRenderedPageBreak/>
        <w:t>3 --- DA</w:t>
      </w:r>
    </w:p>
    <w:p w14:paraId="226FC3E8" w14:textId="77777777" w:rsidR="006854C8" w:rsidRPr="00FC0CAE" w:rsidRDefault="006854C8" w:rsidP="006854C8">
      <w:pPr>
        <w:pStyle w:val="Heading4"/>
        <w:rPr>
          <w:rFonts w:asciiTheme="majorHAnsi" w:hAnsiTheme="majorHAnsi" w:cstheme="majorHAnsi"/>
        </w:rPr>
      </w:pPr>
      <w:r w:rsidRPr="00FC0CAE">
        <w:rPr>
          <w:rFonts w:asciiTheme="majorHAnsi" w:hAnsiTheme="majorHAnsi" w:cstheme="majorHAnsi"/>
        </w:rPr>
        <w:t xml:space="preserve">Consumer Confidence </w:t>
      </w:r>
      <w:r w:rsidRPr="00FC0CAE">
        <w:rPr>
          <w:rFonts w:asciiTheme="majorHAnsi" w:hAnsiTheme="majorHAnsi" w:cstheme="majorHAnsi"/>
          <w:u w:val="single"/>
        </w:rPr>
        <w:t>soars</w:t>
      </w:r>
      <w:r w:rsidRPr="00FC0CAE">
        <w:rPr>
          <w:rFonts w:asciiTheme="majorHAnsi" w:hAnsiTheme="majorHAnsi" w:cstheme="majorHAnsi"/>
        </w:rPr>
        <w:t>, while the economy thrives. There are 5 Warrants.</w:t>
      </w:r>
    </w:p>
    <w:p w14:paraId="34BB6610" w14:textId="77777777" w:rsidR="006854C8" w:rsidRPr="00FC0CAE" w:rsidRDefault="006854C8" w:rsidP="006854C8">
      <w:pPr>
        <w:rPr>
          <w:rFonts w:asciiTheme="majorHAnsi" w:hAnsiTheme="majorHAnsi" w:cstheme="majorHAnsi"/>
        </w:rPr>
      </w:pPr>
      <w:proofErr w:type="spellStart"/>
      <w:r w:rsidRPr="00FC0CAE">
        <w:rPr>
          <w:rStyle w:val="Style13ptBold"/>
          <w:rFonts w:asciiTheme="majorHAnsi" w:hAnsiTheme="majorHAnsi" w:cstheme="majorHAnsi"/>
        </w:rPr>
        <w:t>Ziemer</w:t>
      </w:r>
      <w:proofErr w:type="spellEnd"/>
      <w:r w:rsidRPr="00FC0CAE">
        <w:rPr>
          <w:rStyle w:val="Style13ptBold"/>
          <w:rFonts w:asciiTheme="majorHAnsi" w:hAnsiTheme="majorHAnsi" w:cstheme="majorHAnsi"/>
        </w:rPr>
        <w:t xml:space="preserve"> 21</w:t>
      </w:r>
      <w:r w:rsidRPr="00FC0CAE">
        <w:rPr>
          <w:rFonts w:asciiTheme="majorHAnsi" w:hAnsiTheme="majorHAnsi" w:cstheme="majorHAnsi"/>
        </w:rPr>
        <w:t xml:space="preserve"> </w:t>
      </w:r>
      <w:proofErr w:type="spellStart"/>
      <w:r w:rsidRPr="00FC0CAE">
        <w:rPr>
          <w:rFonts w:asciiTheme="majorHAnsi" w:hAnsiTheme="majorHAnsi" w:cstheme="majorHAnsi"/>
        </w:rPr>
        <w:t>Ziemer</w:t>
      </w:r>
      <w:proofErr w:type="spellEnd"/>
      <w:r w:rsidRPr="00FC0CAE">
        <w:rPr>
          <w:rFonts w:asciiTheme="majorHAnsi" w:hAnsiTheme="majorHAnsi" w:cstheme="majorHAnsi"/>
        </w:rPr>
        <w:t xml:space="preserve"> Colin, 5-7-2021, "What Is Going On? (Published 2020)," No Publication, https://www.nytimes.com/2020/08/19/business/dealbook/stock-market-record-high.html//SA</w:t>
      </w:r>
    </w:p>
    <w:p w14:paraId="144731EE" w14:textId="77777777" w:rsidR="006854C8" w:rsidRPr="00FC0CAE" w:rsidRDefault="006854C8" w:rsidP="006854C8">
      <w:pPr>
        <w:rPr>
          <w:rStyle w:val="StyleUnderline"/>
          <w:rFonts w:asciiTheme="majorHAnsi" w:hAnsiTheme="majorHAnsi" w:cstheme="majorHAnsi"/>
        </w:rPr>
      </w:pPr>
      <w:r w:rsidRPr="00FC0CAE">
        <w:rPr>
          <w:rFonts w:asciiTheme="majorHAnsi" w:hAnsiTheme="majorHAnsi" w:cstheme="majorHAnsi"/>
          <w:sz w:val="16"/>
        </w:rPr>
        <w:t xml:space="preserve">The </w:t>
      </w:r>
      <w:r w:rsidRPr="00FC0CAE">
        <w:rPr>
          <w:rFonts w:asciiTheme="majorHAnsi" w:hAnsiTheme="majorHAnsi" w:cstheme="majorHAnsi"/>
          <w:highlight w:val="cyan"/>
          <w:u w:val="single"/>
        </w:rPr>
        <w:t>S&amp;P 500 is</w:t>
      </w:r>
      <w:r w:rsidRPr="00FC0CAE">
        <w:rPr>
          <w:rFonts w:asciiTheme="majorHAnsi" w:hAnsiTheme="majorHAnsi" w:cstheme="majorHAnsi"/>
          <w:u w:val="single"/>
        </w:rPr>
        <w:t xml:space="preserve"> </w:t>
      </w:r>
      <w:r w:rsidRPr="00FC0CAE">
        <w:rPr>
          <w:rStyle w:val="Emphasis"/>
          <w:rFonts w:asciiTheme="majorHAnsi" w:hAnsiTheme="majorHAnsi" w:cstheme="majorHAnsi"/>
        </w:rPr>
        <w:t xml:space="preserve">0.1 percent </w:t>
      </w:r>
      <w:r w:rsidRPr="00FC0CAE">
        <w:rPr>
          <w:rStyle w:val="Emphasis"/>
          <w:rFonts w:asciiTheme="majorHAnsi" w:hAnsiTheme="majorHAnsi" w:cstheme="majorHAnsi"/>
          <w:highlight w:val="cyan"/>
        </w:rPr>
        <w:t>higher</w:t>
      </w:r>
      <w:r w:rsidRPr="00FC0CAE">
        <w:rPr>
          <w:rFonts w:asciiTheme="majorHAnsi" w:hAnsiTheme="majorHAnsi" w:cstheme="majorHAnsi"/>
          <w:highlight w:val="cyan"/>
          <w:u w:val="single"/>
        </w:rPr>
        <w:t xml:space="preserve"> than</w:t>
      </w:r>
      <w:r w:rsidRPr="00FC0CAE">
        <w:rPr>
          <w:rFonts w:asciiTheme="majorHAnsi" w:hAnsiTheme="majorHAnsi" w:cstheme="majorHAnsi"/>
          <w:u w:val="single"/>
        </w:rPr>
        <w:t xml:space="preserve"> it was </w:t>
      </w:r>
      <w:r w:rsidRPr="00FC0CAE">
        <w:rPr>
          <w:rFonts w:asciiTheme="majorHAnsi" w:hAnsiTheme="majorHAnsi" w:cstheme="majorHAnsi"/>
          <w:highlight w:val="cyan"/>
          <w:u w:val="single"/>
        </w:rPr>
        <w:t>six months ago</w:t>
      </w:r>
      <w:r w:rsidRPr="00FC0CAE">
        <w:rPr>
          <w:rFonts w:asciiTheme="majorHAnsi" w:hAnsiTheme="majorHAnsi" w:cstheme="majorHAnsi"/>
          <w:sz w:val="16"/>
        </w:rPr>
        <w:t xml:space="preserve">, </w:t>
      </w:r>
      <w:r w:rsidRPr="00FC0CAE">
        <w:rPr>
          <w:rFonts w:asciiTheme="majorHAnsi" w:hAnsiTheme="majorHAnsi" w:cstheme="majorHAnsi"/>
          <w:highlight w:val="cyan"/>
          <w:u w:val="single"/>
        </w:rPr>
        <w:t xml:space="preserve">setting a </w:t>
      </w:r>
      <w:r w:rsidRPr="00FC0CAE">
        <w:rPr>
          <w:rStyle w:val="Emphasis"/>
          <w:rFonts w:asciiTheme="majorHAnsi" w:hAnsiTheme="majorHAnsi" w:cstheme="majorHAnsi"/>
          <w:highlight w:val="cyan"/>
        </w:rPr>
        <w:t>record</w:t>
      </w:r>
      <w:r w:rsidRPr="00FC0CAE">
        <w:rPr>
          <w:rFonts w:asciiTheme="majorHAnsi" w:hAnsiTheme="majorHAnsi" w:cstheme="majorHAnsi"/>
          <w:u w:val="single"/>
        </w:rPr>
        <w:t xml:space="preserve"> at </w:t>
      </w:r>
      <w:r w:rsidRPr="00FC0CAE">
        <w:rPr>
          <w:rStyle w:val="StyleUnderline"/>
          <w:rFonts w:asciiTheme="majorHAnsi" w:hAnsiTheme="majorHAnsi" w:cstheme="majorHAnsi"/>
        </w:rPr>
        <w:t>the close of trading yesterday. That doesn’t seem so momentous — until you consider what happened in between: The blue-chip index shed a third of its value in the early stages of the pandemic and then roared back, soaring more than 50 percent from its low in late March.</w:t>
      </w:r>
    </w:p>
    <w:p w14:paraId="0A534132" w14:textId="77777777" w:rsidR="006854C8" w:rsidRPr="00FC0CAE" w:rsidRDefault="006854C8" w:rsidP="006854C8">
      <w:pPr>
        <w:rPr>
          <w:rFonts w:asciiTheme="majorHAnsi" w:hAnsiTheme="majorHAnsi" w:cstheme="majorHAnsi"/>
          <w:sz w:val="16"/>
        </w:rPr>
      </w:pPr>
      <w:r w:rsidRPr="00FC0CAE">
        <w:rPr>
          <w:rFonts w:asciiTheme="majorHAnsi" w:hAnsiTheme="majorHAnsi" w:cstheme="majorHAnsi"/>
          <w:noProof/>
          <w:sz w:val="16"/>
        </w:rPr>
        <w:drawing>
          <wp:inline distT="0" distB="0" distL="0" distR="0" wp14:anchorId="1AE1DC74" wp14:editId="65D30E34">
            <wp:extent cx="2703803" cy="1912776"/>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36F8C473" w14:textId="77777777" w:rsidR="006854C8" w:rsidRPr="00FC0CAE" w:rsidRDefault="006854C8" w:rsidP="006854C8">
      <w:pPr>
        <w:rPr>
          <w:rFonts w:asciiTheme="majorHAnsi" w:hAnsiTheme="majorHAnsi" w:cstheme="majorHAnsi"/>
          <w:u w:val="single"/>
        </w:rPr>
      </w:pPr>
      <w:r w:rsidRPr="00FC0CAE">
        <w:rPr>
          <w:rFonts w:asciiTheme="majorHAnsi" w:hAnsiTheme="majorHAnsi" w:cstheme="majorHAnsi"/>
          <w:sz w:val="16"/>
        </w:rPr>
        <w:t xml:space="preserve">What gives? </w:t>
      </w:r>
      <w:r w:rsidRPr="00FC0CAE">
        <w:rPr>
          <w:rFonts w:asciiTheme="majorHAnsi" w:hAnsiTheme="majorHAnsi" w:cstheme="majorHAnsi"/>
          <w:u w:val="single"/>
        </w:rPr>
        <w:t xml:space="preserve">A </w:t>
      </w:r>
      <w:r w:rsidRPr="00FC0CAE">
        <w:rPr>
          <w:rFonts w:asciiTheme="majorHAnsi" w:hAnsiTheme="majorHAnsi" w:cstheme="majorHAnsi"/>
          <w:highlight w:val="cyan"/>
          <w:u w:val="single"/>
        </w:rPr>
        <w:t xml:space="preserve">new market record may seem </w:t>
      </w:r>
      <w:r w:rsidRPr="00FC0CAE">
        <w:rPr>
          <w:rStyle w:val="Emphasis"/>
          <w:rFonts w:asciiTheme="majorHAnsi" w:hAnsiTheme="majorHAnsi" w:cstheme="majorHAnsi"/>
          <w:highlight w:val="cyan"/>
        </w:rPr>
        <w:t>strange</w:t>
      </w:r>
      <w:r w:rsidRPr="00FC0CAE">
        <w:rPr>
          <w:rFonts w:asciiTheme="majorHAnsi" w:hAnsiTheme="majorHAnsi" w:cstheme="majorHAnsi"/>
          <w:highlight w:val="cyan"/>
          <w:u w:val="single"/>
        </w:rPr>
        <w:t xml:space="preserve"> when set against</w:t>
      </w:r>
      <w:r w:rsidRPr="00FC0CAE">
        <w:rPr>
          <w:rFonts w:asciiTheme="majorHAnsi" w:hAnsiTheme="majorHAnsi" w:cstheme="majorHAnsi"/>
          <w:u w:val="single"/>
        </w:rPr>
        <w:t xml:space="preserve"> the </w:t>
      </w:r>
      <w:r w:rsidRPr="00FC0CAE">
        <w:rPr>
          <w:rStyle w:val="Emphasis"/>
          <w:rFonts w:asciiTheme="majorHAnsi" w:hAnsiTheme="majorHAnsi" w:cstheme="majorHAnsi"/>
        </w:rPr>
        <w:t>human</w:t>
      </w:r>
      <w:r w:rsidRPr="00FC0CAE">
        <w:rPr>
          <w:rFonts w:asciiTheme="majorHAnsi" w:hAnsiTheme="majorHAnsi" w:cstheme="majorHAnsi"/>
          <w:u w:val="single"/>
        </w:rPr>
        <w:t xml:space="preserve"> and </w:t>
      </w:r>
      <w:r w:rsidRPr="00FC0CAE">
        <w:rPr>
          <w:rStyle w:val="Emphasis"/>
          <w:rFonts w:asciiTheme="majorHAnsi" w:hAnsiTheme="majorHAnsi" w:cstheme="majorHAnsi"/>
        </w:rPr>
        <w:t>economic</w:t>
      </w:r>
      <w:r w:rsidRPr="00FC0CAE">
        <w:rPr>
          <w:rFonts w:asciiTheme="majorHAnsi" w:hAnsiTheme="majorHAnsi" w:cstheme="majorHAnsi"/>
          <w:u w:val="single"/>
        </w:rPr>
        <w:t xml:space="preserve"> </w:t>
      </w:r>
      <w:r w:rsidRPr="00FC0CAE">
        <w:rPr>
          <w:rStyle w:val="Emphasis"/>
          <w:rFonts w:asciiTheme="majorHAnsi" w:hAnsiTheme="majorHAnsi" w:cstheme="majorHAnsi"/>
        </w:rPr>
        <w:t>devastation</w:t>
      </w:r>
      <w:r w:rsidRPr="00FC0CAE">
        <w:rPr>
          <w:rFonts w:asciiTheme="majorHAnsi" w:hAnsiTheme="majorHAnsi" w:cstheme="majorHAnsi"/>
          <w:u w:val="single"/>
        </w:rPr>
        <w:t xml:space="preserve"> of </w:t>
      </w:r>
      <w:r w:rsidRPr="00FC0CAE">
        <w:rPr>
          <w:rFonts w:asciiTheme="majorHAnsi" w:hAnsiTheme="majorHAnsi" w:cstheme="majorHAnsi"/>
          <w:highlight w:val="cyan"/>
          <w:u w:val="single"/>
        </w:rPr>
        <w:t xml:space="preserve">the </w:t>
      </w:r>
      <w:r w:rsidRPr="00FC0CAE">
        <w:rPr>
          <w:rStyle w:val="Emphasis"/>
          <w:rFonts w:asciiTheme="majorHAnsi" w:hAnsiTheme="majorHAnsi" w:cstheme="majorHAnsi"/>
          <w:highlight w:val="cyan"/>
        </w:rPr>
        <w:t>pandemic</w:t>
      </w:r>
      <w:r w:rsidRPr="00FC0CAE">
        <w:rPr>
          <w:rFonts w:asciiTheme="majorHAnsi" w:hAnsiTheme="majorHAnsi" w:cstheme="majorHAnsi"/>
          <w:sz w:val="16"/>
        </w:rPr>
        <w:t xml:space="preserve">. (Or as one analyst put it: “This market is nuts.”). As Andrew explains in a guest appearance in The Morning, our sister newsletter, </w:t>
      </w:r>
      <w:r w:rsidRPr="00FC0CAE">
        <w:rPr>
          <w:rFonts w:asciiTheme="majorHAnsi" w:hAnsiTheme="majorHAnsi" w:cstheme="majorHAnsi"/>
          <w:highlight w:val="cyan"/>
          <w:u w:val="single"/>
        </w:rPr>
        <w:t>there are</w:t>
      </w:r>
      <w:r w:rsidRPr="00FC0CAE">
        <w:rPr>
          <w:rFonts w:asciiTheme="majorHAnsi" w:hAnsiTheme="majorHAnsi" w:cstheme="majorHAnsi"/>
          <w:u w:val="single"/>
        </w:rPr>
        <w:t xml:space="preserve"> </w:t>
      </w:r>
      <w:r w:rsidRPr="00FC0CAE">
        <w:rPr>
          <w:rStyle w:val="Emphasis"/>
          <w:rFonts w:asciiTheme="majorHAnsi" w:hAnsiTheme="majorHAnsi" w:cstheme="majorHAnsi"/>
        </w:rPr>
        <w:t>five</w:t>
      </w:r>
      <w:r w:rsidRPr="00FC0CAE">
        <w:rPr>
          <w:rFonts w:asciiTheme="majorHAnsi" w:hAnsiTheme="majorHAnsi" w:cstheme="majorHAnsi"/>
          <w:u w:val="single"/>
        </w:rPr>
        <w:t xml:space="preserve"> </w:t>
      </w:r>
      <w:r w:rsidRPr="00FC0CAE">
        <w:rPr>
          <w:rStyle w:val="Emphasis"/>
          <w:rFonts w:asciiTheme="majorHAnsi" w:hAnsiTheme="majorHAnsi" w:cstheme="majorHAnsi"/>
        </w:rPr>
        <w:t>major</w:t>
      </w:r>
      <w:r w:rsidRPr="00FC0CAE">
        <w:rPr>
          <w:rFonts w:asciiTheme="majorHAnsi" w:hAnsiTheme="majorHAnsi" w:cstheme="majorHAnsi"/>
          <w:u w:val="single"/>
        </w:rPr>
        <w:t xml:space="preserve"> </w:t>
      </w:r>
      <w:r w:rsidRPr="00FC0CAE">
        <w:rPr>
          <w:rStyle w:val="Emphasis"/>
          <w:rFonts w:asciiTheme="majorHAnsi" w:hAnsiTheme="majorHAnsi" w:cstheme="majorHAnsi"/>
          <w:highlight w:val="cyan"/>
        </w:rPr>
        <w:t>considerations</w:t>
      </w:r>
      <w:r w:rsidRPr="00FC0CAE">
        <w:rPr>
          <w:rFonts w:asciiTheme="majorHAnsi" w:hAnsiTheme="majorHAnsi" w:cstheme="majorHAnsi"/>
          <w:u w:val="single"/>
        </w:rPr>
        <w:t xml:space="preserve"> that </w:t>
      </w:r>
      <w:r w:rsidRPr="00FC0CAE">
        <w:rPr>
          <w:rFonts w:asciiTheme="majorHAnsi" w:hAnsiTheme="majorHAnsi" w:cstheme="majorHAnsi"/>
          <w:highlight w:val="cyan"/>
          <w:u w:val="single"/>
        </w:rPr>
        <w:t xml:space="preserve">investors are </w:t>
      </w:r>
      <w:r w:rsidRPr="00FC0CAE">
        <w:rPr>
          <w:rStyle w:val="Emphasis"/>
          <w:rFonts w:asciiTheme="majorHAnsi" w:hAnsiTheme="majorHAnsi" w:cstheme="majorHAnsi"/>
          <w:highlight w:val="cyan"/>
        </w:rPr>
        <w:t>making</w:t>
      </w:r>
      <w:r w:rsidRPr="00FC0CAE">
        <w:rPr>
          <w:rFonts w:asciiTheme="majorHAnsi" w:hAnsiTheme="majorHAnsi" w:cstheme="majorHAnsi"/>
          <w:u w:val="single"/>
        </w:rPr>
        <w:t xml:space="preserve"> to justify the rally:</w:t>
      </w:r>
    </w:p>
    <w:p w14:paraId="00954CD8" w14:textId="77777777" w:rsidR="006854C8" w:rsidRPr="00FC0CAE" w:rsidRDefault="006854C8" w:rsidP="006854C8">
      <w:pPr>
        <w:rPr>
          <w:rStyle w:val="Emphasis"/>
          <w:rFonts w:asciiTheme="majorHAnsi" w:hAnsiTheme="majorHAnsi" w:cstheme="majorHAnsi"/>
        </w:rPr>
      </w:pPr>
      <w:r w:rsidRPr="00FC0CAE">
        <w:rPr>
          <w:rFonts w:asciiTheme="majorHAnsi" w:hAnsiTheme="majorHAnsi" w:cstheme="majorHAnsi"/>
          <w:highlight w:val="cyan"/>
          <w:u w:val="single"/>
        </w:rPr>
        <w:t>1️</w:t>
      </w:r>
      <w:r w:rsidRPr="00FC0CAE">
        <w:rPr>
          <w:rFonts w:ascii="Segoe UI Symbol" w:hAnsi="Segoe UI Symbol" w:cs="Segoe UI Symbol"/>
          <w:highlight w:val="cyan"/>
          <w:u w:val="single"/>
        </w:rPr>
        <w:t>⃣</w:t>
      </w:r>
      <w:r w:rsidRPr="00FC0CAE">
        <w:rPr>
          <w:rFonts w:asciiTheme="majorHAnsi" w:hAnsiTheme="majorHAnsi" w:cstheme="majorHAnsi"/>
          <w:highlight w:val="cyan"/>
          <w:u w:val="single"/>
        </w:rPr>
        <w:t xml:space="preserve"> </w:t>
      </w:r>
      <w:r w:rsidRPr="00FC0CAE">
        <w:rPr>
          <w:rFonts w:asciiTheme="majorHAnsi" w:hAnsiTheme="majorHAnsi" w:cstheme="majorHAnsi"/>
          <w:u w:val="single"/>
        </w:rPr>
        <w:t xml:space="preserve">Looking </w:t>
      </w:r>
      <w:r w:rsidRPr="00FC0CAE">
        <w:rPr>
          <w:rStyle w:val="Emphasis"/>
          <w:rFonts w:asciiTheme="majorHAnsi" w:hAnsiTheme="majorHAnsi" w:cstheme="majorHAnsi"/>
        </w:rPr>
        <w:t>past</w:t>
      </w:r>
      <w:r w:rsidRPr="00FC0CAE">
        <w:rPr>
          <w:rFonts w:asciiTheme="majorHAnsi" w:hAnsiTheme="majorHAnsi" w:cstheme="majorHAnsi"/>
          <w:u w:val="single"/>
        </w:rPr>
        <w:t xml:space="preserve"> bad news today and </w:t>
      </w:r>
      <w:r w:rsidRPr="00FC0CAE">
        <w:rPr>
          <w:rFonts w:asciiTheme="majorHAnsi" w:hAnsiTheme="majorHAnsi" w:cstheme="majorHAnsi"/>
          <w:highlight w:val="cyan"/>
          <w:u w:val="single"/>
        </w:rPr>
        <w:t xml:space="preserve">anticipating </w:t>
      </w:r>
      <w:r w:rsidRPr="00FC0CAE">
        <w:rPr>
          <w:rStyle w:val="Emphasis"/>
          <w:rFonts w:asciiTheme="majorHAnsi" w:hAnsiTheme="majorHAnsi" w:cstheme="majorHAnsi"/>
          <w:highlight w:val="cyan"/>
        </w:rPr>
        <w:t>better conditions</w:t>
      </w:r>
      <w:r w:rsidRPr="00FC0CAE">
        <w:rPr>
          <w:rStyle w:val="Emphasis"/>
          <w:rFonts w:asciiTheme="majorHAnsi" w:hAnsiTheme="majorHAnsi" w:cstheme="majorHAnsi"/>
        </w:rPr>
        <w:t xml:space="preserve"> 12 to 18 months from now</w:t>
      </w:r>
    </w:p>
    <w:p w14:paraId="7AB19E82" w14:textId="77777777" w:rsidR="006854C8" w:rsidRPr="00FC0CAE" w:rsidRDefault="006854C8" w:rsidP="006854C8">
      <w:pPr>
        <w:rPr>
          <w:rStyle w:val="Emphasis"/>
          <w:rFonts w:asciiTheme="majorHAnsi" w:hAnsiTheme="majorHAnsi" w:cstheme="majorHAnsi"/>
        </w:rPr>
      </w:pPr>
      <w:r w:rsidRPr="00FC0CAE">
        <w:rPr>
          <w:rFonts w:asciiTheme="majorHAnsi" w:hAnsiTheme="majorHAnsi" w:cstheme="majorHAnsi"/>
          <w:highlight w:val="cyan"/>
          <w:u w:val="single"/>
        </w:rPr>
        <w:t>2️</w:t>
      </w:r>
      <w:r w:rsidRPr="00FC0CAE">
        <w:rPr>
          <w:rFonts w:ascii="Segoe UI Symbol" w:hAnsi="Segoe UI Symbol" w:cs="Segoe UI Symbol"/>
          <w:highlight w:val="cyan"/>
          <w:u w:val="single"/>
        </w:rPr>
        <w:t>⃣</w:t>
      </w:r>
      <w:r w:rsidRPr="00FC0CAE">
        <w:rPr>
          <w:rFonts w:asciiTheme="majorHAnsi" w:hAnsiTheme="majorHAnsi" w:cstheme="majorHAnsi"/>
          <w:u w:val="single"/>
        </w:rPr>
        <w:t xml:space="preserve"> The </w:t>
      </w:r>
      <w:r w:rsidRPr="00FC0CAE">
        <w:rPr>
          <w:rStyle w:val="Emphasis"/>
          <w:rFonts w:asciiTheme="majorHAnsi" w:hAnsiTheme="majorHAnsi" w:cstheme="majorHAnsi"/>
          <w:highlight w:val="cyan"/>
        </w:rPr>
        <w:t>continued</w:t>
      </w:r>
      <w:r w:rsidRPr="00FC0CAE">
        <w:rPr>
          <w:rStyle w:val="Emphasis"/>
          <w:rFonts w:asciiTheme="majorHAnsi" w:hAnsiTheme="majorHAnsi" w:cstheme="majorHAnsi"/>
        </w:rPr>
        <w:t xml:space="preserve"> good </w:t>
      </w:r>
      <w:r w:rsidRPr="00FC0CAE">
        <w:rPr>
          <w:rStyle w:val="Emphasis"/>
          <w:rFonts w:asciiTheme="majorHAnsi" w:hAnsiTheme="majorHAnsi" w:cstheme="majorHAnsi"/>
          <w:highlight w:val="cyan"/>
        </w:rPr>
        <w:t>fortunes</w:t>
      </w:r>
      <w:r w:rsidRPr="00FC0CAE">
        <w:rPr>
          <w:rStyle w:val="Emphasis"/>
          <w:rFonts w:asciiTheme="majorHAnsi" w:hAnsiTheme="majorHAnsi" w:cstheme="majorHAnsi"/>
        </w:rPr>
        <w:t xml:space="preserve"> of a few big tech companies</w:t>
      </w:r>
    </w:p>
    <w:p w14:paraId="0B1AC93B" w14:textId="77777777" w:rsidR="006854C8" w:rsidRPr="00FC0CAE" w:rsidRDefault="006854C8" w:rsidP="006854C8">
      <w:pPr>
        <w:rPr>
          <w:rFonts w:asciiTheme="majorHAnsi" w:hAnsiTheme="majorHAnsi" w:cstheme="majorHAnsi"/>
          <w:u w:val="single"/>
        </w:rPr>
      </w:pPr>
      <w:r w:rsidRPr="00FC0CAE">
        <w:rPr>
          <w:rFonts w:asciiTheme="majorHAnsi" w:hAnsiTheme="majorHAnsi" w:cstheme="majorHAnsi"/>
          <w:highlight w:val="cyan"/>
          <w:u w:val="single"/>
        </w:rPr>
        <w:t>3️</w:t>
      </w:r>
      <w:r w:rsidRPr="00FC0CAE">
        <w:rPr>
          <w:rFonts w:ascii="Segoe UI Symbol" w:hAnsi="Segoe UI Symbol" w:cs="Segoe UI Symbol"/>
          <w:highlight w:val="cyan"/>
          <w:u w:val="single"/>
        </w:rPr>
        <w:t>⃣</w:t>
      </w:r>
      <w:r w:rsidRPr="00FC0CAE">
        <w:rPr>
          <w:rFonts w:asciiTheme="majorHAnsi" w:hAnsiTheme="majorHAnsi" w:cstheme="majorHAnsi"/>
          <w:u w:val="single"/>
        </w:rPr>
        <w:t xml:space="preserve"> An </w:t>
      </w:r>
      <w:r w:rsidRPr="00FC0CAE">
        <w:rPr>
          <w:rStyle w:val="Emphasis"/>
          <w:rFonts w:asciiTheme="majorHAnsi" w:hAnsiTheme="majorHAnsi" w:cstheme="majorHAnsi"/>
        </w:rPr>
        <w:t>almighty</w:t>
      </w:r>
      <w:r w:rsidRPr="00FC0CAE">
        <w:rPr>
          <w:rFonts w:asciiTheme="majorHAnsi" w:hAnsiTheme="majorHAnsi" w:cstheme="majorHAnsi"/>
          <w:u w:val="single"/>
        </w:rPr>
        <w:t xml:space="preserve"> </w:t>
      </w:r>
      <w:r w:rsidRPr="00FC0CAE">
        <w:rPr>
          <w:rStyle w:val="Emphasis"/>
          <w:rFonts w:asciiTheme="majorHAnsi" w:hAnsiTheme="majorHAnsi" w:cstheme="majorHAnsi"/>
          <w:highlight w:val="cyan"/>
        </w:rPr>
        <w:t>market</w:t>
      </w:r>
      <w:r w:rsidRPr="00FC0CAE">
        <w:rPr>
          <w:rFonts w:asciiTheme="majorHAnsi" w:hAnsiTheme="majorHAnsi" w:cstheme="majorHAnsi"/>
          <w:highlight w:val="cyan"/>
          <w:u w:val="single"/>
        </w:rPr>
        <w:t xml:space="preserve"> </w:t>
      </w:r>
      <w:r w:rsidRPr="00FC0CAE">
        <w:rPr>
          <w:rStyle w:val="Emphasis"/>
          <w:rFonts w:asciiTheme="majorHAnsi" w:hAnsiTheme="majorHAnsi" w:cstheme="majorHAnsi"/>
          <w:highlight w:val="cyan"/>
        </w:rPr>
        <w:t>pop</w:t>
      </w:r>
      <w:r w:rsidRPr="00FC0CAE">
        <w:rPr>
          <w:rFonts w:asciiTheme="majorHAnsi" w:hAnsiTheme="majorHAnsi" w:cstheme="majorHAnsi"/>
          <w:highlight w:val="cyan"/>
          <w:u w:val="single"/>
        </w:rPr>
        <w:t xml:space="preserve"> </w:t>
      </w:r>
      <w:r w:rsidRPr="00FC0CAE">
        <w:rPr>
          <w:rFonts w:asciiTheme="majorHAnsi" w:hAnsiTheme="majorHAnsi" w:cstheme="majorHAnsi"/>
          <w:u w:val="single"/>
        </w:rPr>
        <w:t xml:space="preserve">that would arise </w:t>
      </w:r>
      <w:r w:rsidRPr="00FC0CAE">
        <w:rPr>
          <w:rFonts w:asciiTheme="majorHAnsi" w:hAnsiTheme="majorHAnsi" w:cstheme="majorHAnsi"/>
          <w:highlight w:val="cyan"/>
          <w:u w:val="single"/>
        </w:rPr>
        <w:t>from</w:t>
      </w:r>
      <w:r w:rsidRPr="00FC0CAE">
        <w:rPr>
          <w:rFonts w:asciiTheme="majorHAnsi" w:hAnsiTheme="majorHAnsi" w:cstheme="majorHAnsi"/>
          <w:u w:val="single"/>
        </w:rPr>
        <w:t xml:space="preserve"> </w:t>
      </w:r>
      <w:r w:rsidRPr="00FC0CAE">
        <w:rPr>
          <w:rStyle w:val="Emphasis"/>
          <w:rFonts w:asciiTheme="majorHAnsi" w:hAnsiTheme="majorHAnsi" w:cstheme="majorHAnsi"/>
        </w:rPr>
        <w:t>news</w:t>
      </w:r>
      <w:r w:rsidRPr="00FC0CAE">
        <w:rPr>
          <w:rFonts w:asciiTheme="majorHAnsi" w:hAnsiTheme="majorHAnsi" w:cstheme="majorHAnsi"/>
          <w:u w:val="single"/>
        </w:rPr>
        <w:t xml:space="preserve"> of a </w:t>
      </w:r>
      <w:r w:rsidRPr="00FC0CAE">
        <w:rPr>
          <w:rStyle w:val="Emphasis"/>
          <w:rFonts w:asciiTheme="majorHAnsi" w:hAnsiTheme="majorHAnsi" w:cstheme="majorHAnsi"/>
          <w:highlight w:val="cyan"/>
        </w:rPr>
        <w:t>vaccine</w:t>
      </w:r>
      <w:r w:rsidRPr="00FC0CAE">
        <w:rPr>
          <w:rFonts w:asciiTheme="majorHAnsi" w:hAnsiTheme="majorHAnsi" w:cstheme="majorHAnsi"/>
          <w:u w:val="single"/>
        </w:rPr>
        <w:t xml:space="preserve"> </w:t>
      </w:r>
      <w:r w:rsidRPr="00FC0CAE">
        <w:rPr>
          <w:rStyle w:val="Emphasis"/>
          <w:rFonts w:asciiTheme="majorHAnsi" w:hAnsiTheme="majorHAnsi" w:cstheme="majorHAnsi"/>
        </w:rPr>
        <w:t>breakthrough</w:t>
      </w:r>
    </w:p>
    <w:p w14:paraId="1DA69FF2" w14:textId="77777777" w:rsidR="006854C8" w:rsidRPr="00FC0CAE" w:rsidRDefault="006854C8" w:rsidP="006854C8">
      <w:pPr>
        <w:rPr>
          <w:rStyle w:val="Emphasis"/>
          <w:rFonts w:asciiTheme="majorHAnsi" w:hAnsiTheme="majorHAnsi" w:cstheme="majorHAnsi"/>
        </w:rPr>
      </w:pPr>
      <w:r w:rsidRPr="00FC0CAE">
        <w:rPr>
          <w:rFonts w:asciiTheme="majorHAnsi" w:hAnsiTheme="majorHAnsi" w:cstheme="majorHAnsi"/>
          <w:highlight w:val="cyan"/>
          <w:u w:val="single"/>
        </w:rPr>
        <w:t>4️</w:t>
      </w:r>
      <w:r w:rsidRPr="00FC0CAE">
        <w:rPr>
          <w:rFonts w:ascii="Segoe UI Symbol" w:hAnsi="Segoe UI Symbol" w:cs="Segoe UI Symbol"/>
          <w:highlight w:val="cyan"/>
          <w:u w:val="single"/>
        </w:rPr>
        <w:t>⃣</w:t>
      </w:r>
      <w:r w:rsidRPr="00FC0CAE">
        <w:rPr>
          <w:rFonts w:asciiTheme="majorHAnsi" w:hAnsiTheme="majorHAnsi" w:cstheme="majorHAnsi"/>
          <w:u w:val="single"/>
        </w:rPr>
        <w:t xml:space="preserve"> An accommodating </w:t>
      </w:r>
      <w:r w:rsidRPr="00FC0CAE">
        <w:rPr>
          <w:rStyle w:val="Emphasis"/>
          <w:rFonts w:asciiTheme="majorHAnsi" w:hAnsiTheme="majorHAnsi" w:cstheme="majorHAnsi"/>
          <w:highlight w:val="cyan"/>
        </w:rPr>
        <w:t>Fed</w:t>
      </w:r>
      <w:r w:rsidRPr="00FC0CAE">
        <w:rPr>
          <w:rStyle w:val="Emphasis"/>
          <w:rFonts w:asciiTheme="majorHAnsi" w:hAnsiTheme="majorHAnsi" w:cstheme="majorHAnsi"/>
        </w:rPr>
        <w:t xml:space="preserve"> printing money and </w:t>
      </w:r>
      <w:r w:rsidRPr="00FC0CAE">
        <w:rPr>
          <w:rStyle w:val="Emphasis"/>
          <w:rFonts w:asciiTheme="majorHAnsi" w:hAnsiTheme="majorHAnsi" w:cstheme="majorHAnsi"/>
          <w:highlight w:val="cyan"/>
        </w:rPr>
        <w:t>keeping rates low</w:t>
      </w:r>
    </w:p>
    <w:p w14:paraId="1C52D3A5" w14:textId="77777777" w:rsidR="006854C8" w:rsidRPr="00FC0CAE" w:rsidRDefault="006854C8" w:rsidP="006854C8">
      <w:pPr>
        <w:rPr>
          <w:rStyle w:val="Emphasis"/>
          <w:rFonts w:asciiTheme="majorHAnsi" w:hAnsiTheme="majorHAnsi" w:cstheme="majorHAnsi"/>
        </w:rPr>
      </w:pPr>
      <w:r w:rsidRPr="00FC0CAE">
        <w:rPr>
          <w:rFonts w:asciiTheme="majorHAnsi" w:hAnsiTheme="majorHAnsi" w:cstheme="majorHAnsi"/>
          <w:highlight w:val="cyan"/>
          <w:u w:val="single"/>
        </w:rPr>
        <w:t>5️</w:t>
      </w:r>
      <w:r w:rsidRPr="00FC0CAE">
        <w:rPr>
          <w:rFonts w:ascii="Segoe UI Symbol" w:hAnsi="Segoe UI Symbol" w:cs="Segoe UI Symbol"/>
          <w:highlight w:val="cyan"/>
          <w:u w:val="single"/>
        </w:rPr>
        <w:t>⃣</w:t>
      </w:r>
      <w:r w:rsidRPr="00FC0CAE">
        <w:rPr>
          <w:rFonts w:asciiTheme="majorHAnsi" w:hAnsiTheme="majorHAnsi" w:cstheme="majorHAnsi"/>
          <w:u w:val="single"/>
        </w:rPr>
        <w:t xml:space="preserve"> The hope that </w:t>
      </w:r>
      <w:r w:rsidRPr="00FC0CAE">
        <w:rPr>
          <w:rFonts w:asciiTheme="majorHAnsi" w:hAnsiTheme="majorHAnsi" w:cstheme="majorHAnsi"/>
          <w:highlight w:val="cyan"/>
          <w:u w:val="single"/>
        </w:rPr>
        <w:t>Congress</w:t>
      </w:r>
      <w:r w:rsidRPr="00FC0CAE">
        <w:rPr>
          <w:rFonts w:asciiTheme="majorHAnsi" w:hAnsiTheme="majorHAnsi" w:cstheme="majorHAnsi"/>
          <w:u w:val="single"/>
        </w:rPr>
        <w:t xml:space="preserve"> overcomes its divisions and </w:t>
      </w:r>
      <w:r w:rsidRPr="00FC0CAE">
        <w:rPr>
          <w:rStyle w:val="Emphasis"/>
          <w:rFonts w:asciiTheme="majorHAnsi" w:hAnsiTheme="majorHAnsi" w:cstheme="majorHAnsi"/>
          <w:highlight w:val="cyan"/>
        </w:rPr>
        <w:t>pumps the economy</w:t>
      </w:r>
      <w:r w:rsidRPr="00FC0CAE">
        <w:rPr>
          <w:rStyle w:val="Emphasis"/>
          <w:rFonts w:asciiTheme="majorHAnsi" w:hAnsiTheme="majorHAnsi" w:cstheme="majorHAnsi"/>
        </w:rPr>
        <w:t xml:space="preserve"> with more stimulus</w:t>
      </w:r>
    </w:p>
    <w:p w14:paraId="308E146B" w14:textId="77777777" w:rsidR="006854C8" w:rsidRPr="00FC0CAE" w:rsidRDefault="006854C8" w:rsidP="006854C8">
      <w:pPr>
        <w:rPr>
          <w:rFonts w:asciiTheme="majorHAnsi" w:hAnsiTheme="majorHAnsi" w:cstheme="majorHAnsi"/>
          <w:sz w:val="16"/>
        </w:rPr>
      </w:pPr>
      <w:r w:rsidRPr="00FC0CAE">
        <w:rPr>
          <w:rFonts w:asciiTheme="majorHAnsi" w:hAnsiTheme="majorHAnsi" w:cstheme="majorHAnsi"/>
          <w:sz w:val="16"/>
        </w:rPr>
        <w:t xml:space="preserve">Can it last? “Markets often operate as something of an experiment in mass psychology,” The Times’s Matt Phillips writes. So what could dampen the mood? •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 • Another potentially ominous sign comes from company insiders, who have been selling their holdings in greater numbers. The data platform </w:t>
      </w:r>
      <w:proofErr w:type="spellStart"/>
      <w:r w:rsidRPr="00FC0CAE">
        <w:rPr>
          <w:rFonts w:asciiTheme="majorHAnsi" w:hAnsiTheme="majorHAnsi" w:cstheme="majorHAnsi"/>
          <w:sz w:val="16"/>
        </w:rPr>
        <w:t>AlphaSense</w:t>
      </w:r>
      <w:proofErr w:type="spellEnd"/>
      <w:r w:rsidRPr="00FC0CAE">
        <w:rPr>
          <w:rFonts w:asciiTheme="majorHAnsi" w:hAnsiTheme="majorHAnsi" w:cstheme="majorHAnsi"/>
          <w:sz w:val="16"/>
        </w:rPr>
        <w:t xml:space="preserve"> sifted through regulatory filings for </w:t>
      </w:r>
      <w:proofErr w:type="spellStart"/>
      <w:r w:rsidRPr="00FC0CAE">
        <w:rPr>
          <w:rFonts w:asciiTheme="majorHAnsi" w:hAnsiTheme="majorHAnsi" w:cstheme="majorHAnsi"/>
          <w:sz w:val="16"/>
        </w:rPr>
        <w:t>DealBook</w:t>
      </w:r>
      <w:proofErr w:type="spellEnd"/>
      <w:r w:rsidRPr="00FC0CAE">
        <w:rPr>
          <w:rFonts w:asciiTheme="majorHAnsi" w:hAnsiTheme="majorHAnsi" w:cstheme="majorHAnsi"/>
          <w:sz w:val="16"/>
        </w:rPr>
        <w:t xml:space="preserve"> and found that disclosures of executive stock sales so far this month have already surpassed last month’s total, and are on track to beat the record set in February, when the market set its previous high. Here’s what is happening In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 Cost-cutting measures at the Postal Service were put on hold. Postmaster General Louis </w:t>
      </w:r>
      <w:proofErr w:type="spellStart"/>
      <w:r w:rsidRPr="00FC0CAE">
        <w:rPr>
          <w:rFonts w:asciiTheme="majorHAnsi" w:hAnsiTheme="majorHAnsi" w:cstheme="majorHAnsi"/>
          <w:sz w:val="16"/>
        </w:rPr>
        <w:t>DeJoy</w:t>
      </w:r>
      <w:proofErr w:type="spellEnd"/>
      <w:r w:rsidRPr="00FC0CAE">
        <w:rPr>
          <w:rFonts w:asciiTheme="majorHAnsi" w:hAnsiTheme="majorHAnsi" w:cstheme="majorHAnsi"/>
          <w:sz w:val="16"/>
        </w:rPr>
        <w:t xml:space="preserve"> announced that operational changes, which drew criticism for causing mail delays and for potentially affecting voting by mail, would now take place after the November elections. A Senate </w:t>
      </w:r>
      <w:r w:rsidRPr="00FC0CAE">
        <w:rPr>
          <w:rFonts w:asciiTheme="majorHAnsi" w:hAnsiTheme="majorHAnsi" w:cstheme="majorHAnsi"/>
          <w:sz w:val="16"/>
        </w:rPr>
        <w:lastRenderedPageBreak/>
        <w:t>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37FF96C9" w14:textId="0C1FB492" w:rsidR="00A1664E" w:rsidRPr="00B66409" w:rsidRDefault="00A1664E" w:rsidP="00A1664E">
      <w:pPr>
        <w:pStyle w:val="Heading4"/>
        <w:tabs>
          <w:tab w:val="num" w:pos="1440"/>
        </w:tabs>
        <w:spacing w:before="0" w:line="240" w:lineRule="auto"/>
        <w:rPr>
          <w:rFonts w:ascii="Times New Roman" w:eastAsia="Times New Roman" w:hAnsi="Times New Roman" w:cs="Times New Roman"/>
        </w:rPr>
      </w:pPr>
      <w:r>
        <w:rPr>
          <w:rFonts w:ascii="Times New Roman" w:eastAsia="Times New Roman" w:hAnsi="Times New Roman" w:cs="Times New Roman"/>
        </w:rPr>
        <w:t>Labor</w:t>
      </w:r>
      <w:r w:rsidRPr="00B66409">
        <w:rPr>
          <w:rFonts w:ascii="Times New Roman" w:eastAsia="Times New Roman" w:hAnsi="Times New Roman" w:cs="Times New Roman"/>
        </w:rPr>
        <w:t xml:space="preserve"> policies</w:t>
      </w:r>
      <w:r>
        <w:rPr>
          <w:rFonts w:ascii="Times New Roman" w:eastAsia="Times New Roman" w:hAnsi="Times New Roman" w:cs="Times New Roman"/>
        </w:rPr>
        <w:t xml:space="preserve"> like the AC</w:t>
      </w:r>
      <w:r w:rsidRPr="00B66409">
        <w:rPr>
          <w:rFonts w:ascii="Times New Roman" w:eastAsia="Times New Roman" w:hAnsi="Times New Roman" w:cs="Times New Roman"/>
        </w:rPr>
        <w:t xml:space="preserve"> scare businesses</w:t>
      </w:r>
    </w:p>
    <w:p w14:paraId="63486CD1" w14:textId="77777777" w:rsidR="00A1664E" w:rsidRPr="00B66409" w:rsidRDefault="00A1664E" w:rsidP="00A1664E">
      <w:pPr>
        <w:spacing w:line="240" w:lineRule="auto"/>
        <w:rPr>
          <w:rFonts w:ascii="Times New Roman" w:eastAsia="Times New Roman" w:hAnsi="Times New Roman" w:cs="Times New Roman"/>
        </w:rPr>
      </w:pPr>
      <w:r w:rsidRPr="00B66409">
        <w:rPr>
          <w:rFonts w:ascii="Times New Roman" w:eastAsia="Times New Roman" w:hAnsi="Times New Roman" w:cs="Times New Roman"/>
        </w:rPr>
        <w:t xml:space="preserve">John </w:t>
      </w:r>
      <w:r w:rsidRPr="00B66409">
        <w:rPr>
          <w:rFonts w:ascii="Times New Roman" w:eastAsia="Times New Roman" w:hAnsi="Times New Roman" w:cs="Times New Roman"/>
          <w:b/>
          <w:sz w:val="26"/>
          <w:szCs w:val="26"/>
        </w:rPr>
        <w:t>DiNardo</w:t>
      </w:r>
      <w:r w:rsidRPr="00B66409">
        <w:rPr>
          <w:rFonts w:ascii="Times New Roman" w:eastAsia="Times New Roman" w:hAnsi="Times New Roman" w:cs="Times New Roman"/>
        </w:rPr>
        <w:t xml:space="preserve"> University of Michigan, Ann Arbor and NBER David S. </w:t>
      </w:r>
      <w:r w:rsidRPr="00B66409">
        <w:rPr>
          <w:rFonts w:ascii="Times New Roman" w:eastAsia="Times New Roman" w:hAnsi="Times New Roman" w:cs="Times New Roman"/>
          <w:b/>
          <w:sz w:val="26"/>
          <w:szCs w:val="26"/>
        </w:rPr>
        <w:t>Lee</w:t>
      </w:r>
      <w:r w:rsidRPr="00B66409">
        <w:rPr>
          <w:rFonts w:ascii="Times New Roman" w:eastAsia="Times New Roman" w:hAnsi="Times New Roman" w:cs="Times New Roman"/>
        </w:rPr>
        <w:t xml:space="preserve"> UC Berkeley and NBER https://www.princeton.edu/~davidlee/wp/unionbf.pdf</w:t>
      </w:r>
    </w:p>
    <w:p w14:paraId="6C8378EC" w14:textId="77777777" w:rsidR="00A1664E" w:rsidRPr="00B66409" w:rsidRDefault="00A1664E" w:rsidP="00A1664E">
      <w:pPr>
        <w:spacing w:line="240" w:lineRule="auto"/>
        <w:rPr>
          <w:rFonts w:ascii="Times New Roman" w:eastAsia="Times New Roman" w:hAnsi="Times New Roman" w:cs="Times New Roman"/>
          <w:sz w:val="12"/>
          <w:szCs w:val="12"/>
        </w:rPr>
      </w:pPr>
      <w:r w:rsidRPr="00B66409">
        <w:rPr>
          <w:rFonts w:ascii="Times New Roman" w:eastAsia="Times New Roman" w:hAnsi="Times New Roman" w:cs="Times New Roman"/>
          <w:sz w:val="12"/>
          <w:szCs w:val="12"/>
        </w:rPr>
        <w:t xml:space="preserve">It is widely understood that unions raise the cost of labor by raising members’ wages above market rates.1 </w:t>
      </w:r>
      <w:r w:rsidRPr="00B66409">
        <w:rPr>
          <w:rFonts w:ascii="Times New Roman" w:eastAsia="Times New Roman" w:hAnsi="Times New Roman" w:cs="Times New Roman"/>
          <w:b/>
          <w:highlight w:val="cyan"/>
          <w:u w:val="single"/>
        </w:rPr>
        <w:t>Unions</w:t>
      </w:r>
      <w:r w:rsidRPr="00B66409">
        <w:rPr>
          <w:rFonts w:ascii="Times New Roman" w:eastAsia="Times New Roman" w:hAnsi="Times New Roman" w:cs="Times New Roman"/>
          <w:b/>
          <w:u w:val="single"/>
        </w:rPr>
        <w:t xml:space="preserve"> also impose other costs on employers - </w:t>
      </w:r>
      <w:r w:rsidRPr="00B66409">
        <w:rPr>
          <w:rFonts w:ascii="Times New Roman" w:eastAsia="Times New Roman" w:hAnsi="Times New Roman" w:cs="Times New Roman"/>
          <w:b/>
          <w:highlight w:val="cyan"/>
          <w:u w:val="single"/>
        </w:rPr>
        <w:t>limiting discretion in hiring and firing</w:t>
      </w:r>
      <w:r w:rsidRPr="00B66409">
        <w:rPr>
          <w:rFonts w:ascii="Times New Roman" w:eastAsia="Times New Roman" w:hAnsi="Times New Roman" w:cs="Times New Roman"/>
          <w:b/>
          <w:u w:val="single"/>
        </w:rPr>
        <w:t xml:space="preserve">, for example, and </w:t>
      </w:r>
      <w:r w:rsidRPr="00B66409">
        <w:rPr>
          <w:rFonts w:ascii="Times New Roman" w:eastAsia="Times New Roman" w:hAnsi="Times New Roman" w:cs="Times New Roman"/>
          <w:b/>
          <w:highlight w:val="cyan"/>
          <w:u w:val="single"/>
        </w:rPr>
        <w:t>altering</w:t>
      </w:r>
      <w:r w:rsidRPr="00B66409">
        <w:rPr>
          <w:rFonts w:ascii="Times New Roman" w:eastAsia="Times New Roman" w:hAnsi="Times New Roman" w:cs="Times New Roman"/>
          <w:b/>
          <w:u w:val="single"/>
        </w:rPr>
        <w:t xml:space="preserve"> the structure of </w:t>
      </w:r>
      <w:r w:rsidRPr="00B66409">
        <w:rPr>
          <w:rFonts w:ascii="Times New Roman" w:eastAsia="Times New Roman" w:hAnsi="Times New Roman" w:cs="Times New Roman"/>
          <w:b/>
          <w:highlight w:val="cyan"/>
          <w:u w:val="single"/>
        </w:rPr>
        <w:t>pay differentials</w:t>
      </w:r>
      <w:r w:rsidRPr="00B66409">
        <w:rPr>
          <w:rFonts w:ascii="Times New Roman" w:eastAsia="Times New Roman" w:hAnsi="Times New Roman" w:cs="Times New Roman"/>
          <w:b/>
          <w:u w:val="single"/>
        </w:rPr>
        <w:t xml:space="preserve"> across skill groups.</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 xml:space="preserve">A key question for understanding the social costs of unionization is whether the wage premiums and other costs of unionism create large or small distortions in the allocation of labor.2 </w:t>
      </w:r>
      <w:r w:rsidRPr="00B66409">
        <w:rPr>
          <w:rFonts w:ascii="Times New Roman" w:eastAsia="Times New Roman" w:hAnsi="Times New Roman" w:cs="Times New Roman"/>
          <w:b/>
          <w:u w:val="single"/>
        </w:rPr>
        <w:t xml:space="preserve">These distortions can take the form of </w:t>
      </w:r>
      <w:r w:rsidRPr="00B66409">
        <w:rPr>
          <w:rFonts w:ascii="Times New Roman" w:eastAsia="Times New Roman" w:hAnsi="Times New Roman" w:cs="Times New Roman"/>
          <w:b/>
          <w:highlight w:val="cyan"/>
          <w:u w:val="single"/>
        </w:rPr>
        <w:t>reduced employment at unionized firms</w:t>
      </w:r>
      <w:r w:rsidRPr="00B66409">
        <w:rPr>
          <w:rFonts w:ascii="Times New Roman" w:eastAsia="Times New Roman" w:hAnsi="Times New Roman" w:cs="Times New Roman"/>
          <w:b/>
          <w:u w:val="single"/>
        </w:rPr>
        <w:t xml:space="preserve">, or most dramatically, an </w:t>
      </w:r>
      <w:r w:rsidRPr="00B66409">
        <w:rPr>
          <w:rFonts w:ascii="Times New Roman" w:eastAsia="Times New Roman" w:hAnsi="Times New Roman" w:cs="Times New Roman"/>
          <w:b/>
          <w:highlight w:val="cyan"/>
          <w:u w:val="single"/>
        </w:rPr>
        <w:t>accelerated pace of business failures</w:t>
      </w:r>
      <w:r w:rsidRPr="00B66409">
        <w:rPr>
          <w:rFonts w:ascii="Times New Roman" w:eastAsia="Times New Roman" w:hAnsi="Times New Roman" w:cs="Times New Roman"/>
          <w:b/>
          <w:u w:val="single"/>
        </w:rPr>
        <w:t xml:space="preserve">. The potentially </w:t>
      </w:r>
      <w:r w:rsidRPr="00B66409">
        <w:rPr>
          <w:rFonts w:ascii="Times New Roman" w:eastAsia="Times New Roman" w:hAnsi="Times New Roman" w:cs="Times New Roman"/>
          <w:b/>
          <w:highlight w:val="cyan"/>
          <w:u w:val="single"/>
        </w:rPr>
        <w:t>adverse effects</w:t>
      </w:r>
      <w:r w:rsidRPr="00B66409">
        <w:rPr>
          <w:rFonts w:ascii="Times New Roman" w:eastAsia="Times New Roman" w:hAnsi="Times New Roman" w:cs="Times New Roman"/>
          <w:b/>
          <w:u w:val="single"/>
        </w:rPr>
        <w:t xml:space="preserve"> of unions on firm survival are </w:t>
      </w:r>
      <w:r w:rsidRPr="00B66409">
        <w:rPr>
          <w:rFonts w:ascii="Times New Roman" w:eastAsia="Times New Roman" w:hAnsi="Times New Roman" w:cs="Times New Roman"/>
          <w:b/>
          <w:highlight w:val="cyan"/>
          <w:u w:val="single"/>
        </w:rPr>
        <w:t>acknowledged by employers and employees alike</w:t>
      </w:r>
      <w:r w:rsidRPr="00B66409">
        <w:rPr>
          <w:rFonts w:ascii="Times New Roman" w:eastAsia="Times New Roman" w:hAnsi="Times New Roman" w:cs="Times New Roman"/>
          <w:b/>
          <w:u w:val="single"/>
        </w:rPr>
        <w:t>.</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During union organizing drives,</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b/>
          <w:highlight w:val="cyan"/>
          <w:u w:val="single"/>
        </w:rPr>
        <w:t xml:space="preserve">firms </w:t>
      </w:r>
      <w:r w:rsidRPr="00B66409">
        <w:rPr>
          <w:rFonts w:ascii="Times New Roman" w:eastAsia="Times New Roman" w:hAnsi="Times New Roman" w:cs="Times New Roman"/>
          <w:b/>
          <w:u w:val="single"/>
        </w:rPr>
        <w:t xml:space="preserve">routinely </w:t>
      </w:r>
      <w:r w:rsidRPr="00B66409">
        <w:rPr>
          <w:rFonts w:ascii="Times New Roman" w:eastAsia="Times New Roman" w:hAnsi="Times New Roman" w:cs="Times New Roman"/>
          <w:b/>
          <w:highlight w:val="cyan"/>
          <w:u w:val="single"/>
        </w:rPr>
        <w:t>threaten to close</w:t>
      </w:r>
      <w:r w:rsidRPr="00B66409">
        <w:rPr>
          <w:rFonts w:ascii="Times New Roman" w:eastAsia="Times New Roman" w:hAnsi="Times New Roman" w:cs="Times New Roman"/>
          <w:b/>
          <w:u w:val="single"/>
        </w:rPr>
        <w:t xml:space="preserve"> a plant if the </w:t>
      </w:r>
      <w:r w:rsidRPr="00B66409">
        <w:rPr>
          <w:rFonts w:ascii="Times New Roman" w:eastAsia="Times New Roman" w:hAnsi="Times New Roman" w:cs="Times New Roman"/>
          <w:b/>
          <w:highlight w:val="cyan"/>
          <w:u w:val="single"/>
        </w:rPr>
        <w:t>union drive is successful</w:t>
      </w:r>
      <w:r w:rsidRPr="00B66409">
        <w:rPr>
          <w:rFonts w:ascii="Times New Roman" w:eastAsia="Times New Roman" w:hAnsi="Times New Roman" w:cs="Times New Roman"/>
          <w:sz w:val="12"/>
          <w:szCs w:val="12"/>
        </w:rPr>
        <w:t xml:space="preserve"> [Bronfenbrenner 2000]. Employees seem to take these threats seriously: the risk of plant closure is cited as the leading cause of union withdrawal from organizing attempts [Commission for Labor Cooperation 1997].</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b/>
          <w:u w:val="single"/>
        </w:rPr>
        <w:t xml:space="preserve">Such </w:t>
      </w:r>
      <w:r w:rsidRPr="00B66409">
        <w:rPr>
          <w:rFonts w:ascii="Times New Roman" w:eastAsia="Times New Roman" w:hAnsi="Times New Roman" w:cs="Times New Roman"/>
          <w:b/>
          <w:highlight w:val="cyan"/>
          <w:u w:val="single"/>
        </w:rPr>
        <w:t>risks are arguably higher now</w:t>
      </w:r>
      <w:r w:rsidRPr="00B66409">
        <w:rPr>
          <w:rFonts w:ascii="Times New Roman" w:eastAsia="Times New Roman" w:hAnsi="Times New Roman" w:cs="Times New Roman"/>
          <w:b/>
          <w:u w:val="single"/>
        </w:rPr>
        <w:t xml:space="preserve">, in light of </w:t>
      </w:r>
      <w:r w:rsidRPr="00B66409">
        <w:rPr>
          <w:rFonts w:ascii="Times New Roman" w:eastAsia="Times New Roman" w:hAnsi="Times New Roman" w:cs="Times New Roman"/>
          <w:b/>
          <w:highlight w:val="cyan"/>
          <w:u w:val="single"/>
        </w:rPr>
        <w:t>rapidly expanding trade with low-wage countries</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such as China and Mexico, and increasing international capital mobility.</w:t>
      </w:r>
    </w:p>
    <w:p w14:paraId="427F4E81" w14:textId="77777777" w:rsidR="00A1664E" w:rsidRPr="00FC0CAE" w:rsidRDefault="00A1664E" w:rsidP="006854C8">
      <w:pPr>
        <w:rPr>
          <w:rFonts w:asciiTheme="majorHAnsi" w:hAnsiTheme="majorHAnsi" w:cstheme="majorHAnsi"/>
        </w:rPr>
      </w:pPr>
    </w:p>
    <w:p w14:paraId="0664DF30" w14:textId="77777777" w:rsidR="006854C8" w:rsidRPr="00FC0CAE" w:rsidRDefault="006854C8" w:rsidP="006854C8">
      <w:pPr>
        <w:pStyle w:val="Heading4"/>
        <w:rPr>
          <w:rFonts w:asciiTheme="majorHAnsi" w:hAnsiTheme="majorHAnsi" w:cstheme="majorHAnsi"/>
        </w:rPr>
      </w:pPr>
      <w:r w:rsidRPr="00FC0CAE">
        <w:rPr>
          <w:rFonts w:asciiTheme="majorHAnsi" w:hAnsiTheme="majorHAnsi" w:cstheme="majorHAnsi"/>
        </w:rPr>
        <w:t xml:space="preserve">Business confidence is key to ensuring continued growth </w:t>
      </w:r>
    </w:p>
    <w:p w14:paraId="66D2E3B7" w14:textId="77777777" w:rsidR="006854C8" w:rsidRPr="00FC0CAE" w:rsidRDefault="006854C8" w:rsidP="006854C8">
      <w:pPr>
        <w:rPr>
          <w:rFonts w:asciiTheme="majorHAnsi" w:hAnsiTheme="majorHAnsi" w:cstheme="majorHAnsi"/>
        </w:rPr>
      </w:pPr>
      <w:r w:rsidRPr="00FC0CAE">
        <w:rPr>
          <w:rStyle w:val="Style13ptBold"/>
          <w:rFonts w:asciiTheme="majorHAnsi" w:hAnsiTheme="majorHAnsi" w:cstheme="majorHAnsi"/>
        </w:rPr>
        <w:t>Macquarie</w:t>
      </w:r>
      <w:r w:rsidRPr="00FC0CAE">
        <w:rPr>
          <w:rFonts w:asciiTheme="majorHAnsi" w:hAnsiTheme="majorHAnsi" w:cstheme="majorHAnsi"/>
        </w:rPr>
        <w:t xml:space="preserve"> Financial Group, 5-25-20</w:t>
      </w:r>
      <w:r w:rsidRPr="00FC0CAE">
        <w:rPr>
          <w:rStyle w:val="Style13ptBold"/>
          <w:rFonts w:asciiTheme="majorHAnsi" w:hAnsiTheme="majorHAnsi" w:cstheme="majorHAnsi"/>
        </w:rPr>
        <w:t>16</w:t>
      </w:r>
      <w:r w:rsidRPr="00FC0CAE">
        <w:rPr>
          <w:rFonts w:asciiTheme="majorHAnsi" w:hAnsiTheme="majorHAnsi" w:cstheme="majorHAnsi"/>
        </w:rPr>
        <w:t xml:space="preserve">, "5 factors that impact business and consumer confidence," No Publication, </w:t>
      </w:r>
      <w:hyperlink r:id="rId12" w:history="1">
        <w:r w:rsidRPr="00FC0CAE">
          <w:rPr>
            <w:rStyle w:val="Hyperlink"/>
            <w:rFonts w:asciiTheme="majorHAnsi" w:hAnsiTheme="majorHAnsi" w:cstheme="majorHAnsi"/>
          </w:rPr>
          <w:t>https://www.macquarie.com.au/advisers/business-consumer-confidence-australia.html</w:t>
        </w:r>
      </w:hyperlink>
      <w:r w:rsidRPr="00FC0CAE">
        <w:rPr>
          <w:rFonts w:asciiTheme="majorHAnsi" w:hAnsiTheme="majorHAnsi" w:cstheme="majorHAnsi"/>
        </w:rPr>
        <w:t>//SA</w:t>
      </w:r>
    </w:p>
    <w:p w14:paraId="4376D4EC" w14:textId="77777777" w:rsidR="006854C8" w:rsidRPr="00FC0CAE" w:rsidRDefault="006854C8" w:rsidP="006854C8">
      <w:pPr>
        <w:rPr>
          <w:rStyle w:val="StyleUnderline"/>
          <w:rFonts w:asciiTheme="majorHAnsi" w:hAnsiTheme="majorHAnsi" w:cstheme="majorHAnsi"/>
        </w:rPr>
      </w:pPr>
      <w:r w:rsidRPr="00FC0CAE">
        <w:rPr>
          <w:rFonts w:asciiTheme="majorHAnsi" w:hAnsiTheme="majorHAnsi" w:cstheme="majorHAnsi"/>
          <w:sz w:val="12"/>
        </w:rPr>
        <w:t>In 1933, US President Franklin D. Roosevelt pointedly noted that "</w:t>
      </w:r>
      <w:r w:rsidRPr="00FC0CAE">
        <w:rPr>
          <w:rStyle w:val="Emphasis"/>
          <w:rFonts w:asciiTheme="majorHAnsi" w:hAnsiTheme="majorHAnsi" w:cstheme="majorHAnsi"/>
        </w:rPr>
        <w:t>confidence... thrives on</w:t>
      </w:r>
      <w:r w:rsidRPr="00FC0CAE">
        <w:rPr>
          <w:rFonts w:asciiTheme="majorHAnsi" w:hAnsiTheme="majorHAnsi" w:cstheme="majorHAnsi"/>
          <w:sz w:val="12"/>
        </w:rPr>
        <w:t xml:space="preserve"> honesty, on </w:t>
      </w:r>
      <w:proofErr w:type="spellStart"/>
      <w:r w:rsidRPr="00FC0CAE">
        <w:rPr>
          <w:rFonts w:asciiTheme="majorHAnsi" w:hAnsiTheme="majorHAnsi" w:cstheme="majorHAnsi"/>
          <w:sz w:val="12"/>
        </w:rPr>
        <w:t>honour</w:t>
      </w:r>
      <w:proofErr w:type="spellEnd"/>
      <w:r w:rsidRPr="00FC0CAE">
        <w:rPr>
          <w:rFonts w:asciiTheme="majorHAnsi" w:hAnsiTheme="majorHAnsi" w:cstheme="majorHAnsi"/>
          <w:sz w:val="12"/>
        </w:rPr>
        <w:t xml:space="preserve">, </w:t>
      </w:r>
      <w:r w:rsidRPr="00FC0CAE">
        <w:rPr>
          <w:rStyle w:val="Emphasis"/>
          <w:rFonts w:asciiTheme="majorHAnsi" w:hAnsiTheme="majorHAnsi" w:cstheme="majorHAnsi"/>
        </w:rPr>
        <w:t>on the sacredness of obligations</w:t>
      </w:r>
      <w:r w:rsidRPr="00FC0CAE">
        <w:rPr>
          <w:rFonts w:asciiTheme="majorHAnsi" w:hAnsiTheme="majorHAnsi" w:cstheme="majorHAnsi"/>
          <w:sz w:val="12"/>
        </w:rPr>
        <w:t xml:space="preserve">, on faithful protection and on unselfish performance. </w:t>
      </w:r>
      <w:r w:rsidRPr="00FC0CAE">
        <w:rPr>
          <w:rStyle w:val="Emphasis"/>
          <w:rFonts w:asciiTheme="majorHAnsi" w:hAnsiTheme="majorHAnsi" w:cstheme="majorHAnsi"/>
        </w:rPr>
        <w:t>Without them it cannot live</w:t>
      </w:r>
      <w:r w:rsidRPr="00FC0CAE">
        <w:rPr>
          <w:rFonts w:asciiTheme="majorHAnsi" w:hAnsiTheme="majorHAnsi" w:cstheme="majorHAnsi"/>
          <w:sz w:val="12"/>
        </w:rPr>
        <w:t xml:space="preserve">". And over 80 years later </w:t>
      </w:r>
      <w:r w:rsidRPr="00FC0CAE">
        <w:rPr>
          <w:rStyle w:val="StyleUnderline"/>
          <w:rFonts w:asciiTheme="majorHAnsi" w:hAnsiTheme="majorHAnsi" w:cstheme="majorHAnsi"/>
        </w:rPr>
        <w:t>these words still resonate with political, policy and business leaders as they grapple with increasingly fickle cycles of consumer and business confidence</w:t>
      </w:r>
      <w:r w:rsidRPr="00FC0CAE">
        <w:rPr>
          <w:rFonts w:asciiTheme="majorHAnsi" w:hAnsiTheme="majorHAnsi" w:cstheme="majorHAnsi"/>
          <w:sz w:val="12"/>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FC0CAE">
        <w:rPr>
          <w:rStyle w:val="StyleUnderline"/>
          <w:rFonts w:asciiTheme="majorHAnsi" w:hAnsiTheme="majorHAnsi" w:cstheme="majorHAnsi"/>
        </w:rPr>
        <w:t>as the global economy moves into the second half of 2016 it is important to understand the</w:t>
      </w:r>
      <w:r w:rsidRPr="00FC0CAE">
        <w:rPr>
          <w:rFonts w:asciiTheme="majorHAnsi" w:hAnsiTheme="majorHAnsi" w:cstheme="majorHAnsi"/>
          <w:sz w:val="12"/>
        </w:rPr>
        <w:t xml:space="preserve"> causes and </w:t>
      </w:r>
      <w:r w:rsidRPr="00FC0CAE">
        <w:rPr>
          <w:rStyle w:val="StyleUnderline"/>
          <w:rFonts w:asciiTheme="majorHAnsi" w:hAnsiTheme="majorHAnsi" w:cstheme="majorHAnsi"/>
        </w:rPr>
        <w:t>consequences of shifts in consumer and business confidence</w:t>
      </w:r>
      <w:r w:rsidRPr="00FC0CAE">
        <w:rPr>
          <w:rFonts w:asciiTheme="majorHAnsi" w:hAnsiTheme="majorHAnsi" w:cstheme="majorHAnsi"/>
          <w:sz w:val="12"/>
        </w:rPr>
        <w:t xml:space="preserve"> and the possible implications </w:t>
      </w:r>
      <w:r w:rsidRPr="00FC0CAE">
        <w:rPr>
          <w:rStyle w:val="StyleUnderline"/>
          <w:rFonts w:asciiTheme="majorHAnsi" w:hAnsiTheme="majorHAnsi" w:cstheme="majorHAnsi"/>
        </w:rPr>
        <w:t>for the business cycle and macroeconomic</w:t>
      </w:r>
      <w:r w:rsidRPr="00FC0CAE">
        <w:rPr>
          <w:rFonts w:asciiTheme="majorHAnsi" w:hAnsiTheme="majorHAnsi" w:cstheme="majorHAnsi"/>
          <w:sz w:val="12"/>
        </w:rPr>
        <w:t xml:space="preserve"> policy </w:t>
      </w:r>
      <w:r w:rsidRPr="00FC0CAE">
        <w:rPr>
          <w:rStyle w:val="StyleUnderline"/>
          <w:rFonts w:asciiTheme="majorHAnsi" w:hAnsiTheme="majorHAnsi" w:cstheme="majorHAnsi"/>
        </w:rPr>
        <w:t>settings</w:t>
      </w:r>
      <w:r w:rsidRPr="00FC0CAE">
        <w:rPr>
          <w:rFonts w:asciiTheme="majorHAnsi" w:hAnsiTheme="majorHAnsi" w:cstheme="majorHAnsi"/>
          <w:sz w:val="12"/>
        </w:rPr>
        <w:t xml:space="preserve">. Confidence may be a case of shifting sands </w:t>
      </w:r>
      <w:r w:rsidRPr="00FC0CAE">
        <w:rPr>
          <w:rStyle w:val="StyleUnderline"/>
          <w:rFonts w:asciiTheme="majorHAnsi" w:hAnsiTheme="majorHAnsi" w:cstheme="majorHAnsi"/>
        </w:rPr>
        <w:t>With policymakers in the major economies work</w:t>
      </w:r>
      <w:r w:rsidRPr="00FC0CAE">
        <w:rPr>
          <w:rFonts w:asciiTheme="majorHAnsi" w:hAnsiTheme="majorHAnsi" w:cstheme="majorHAnsi"/>
          <w:sz w:val="12"/>
        </w:rPr>
        <w:t xml:space="preserve">ing </w:t>
      </w:r>
      <w:r w:rsidRPr="00FC0CAE">
        <w:rPr>
          <w:rStyle w:val="Emphasis"/>
          <w:rFonts w:asciiTheme="majorHAnsi" w:hAnsiTheme="majorHAnsi" w:cstheme="majorHAnsi"/>
        </w:rPr>
        <w:t>hard to restore</w:t>
      </w:r>
      <w:r w:rsidRPr="00FC0CAE">
        <w:rPr>
          <w:rFonts w:asciiTheme="majorHAnsi" w:hAnsiTheme="majorHAnsi" w:cstheme="majorHAnsi"/>
          <w:sz w:val="12"/>
        </w:rPr>
        <w:t xml:space="preserve"> and maintain </w:t>
      </w:r>
      <w:r w:rsidRPr="00FC0CAE">
        <w:rPr>
          <w:rStyle w:val="Emphasis"/>
          <w:rFonts w:asciiTheme="majorHAnsi" w:hAnsiTheme="majorHAnsi" w:cstheme="majorHAnsi"/>
          <w:highlight w:val="cyan"/>
        </w:rPr>
        <w:t>confidence</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levels</w:t>
      </w:r>
      <w:r w:rsidRPr="00FC0CAE">
        <w:rPr>
          <w:rStyle w:val="StyleUnderline"/>
          <w:rFonts w:asciiTheme="majorHAnsi" w:hAnsiTheme="majorHAnsi" w:cstheme="majorHAnsi"/>
        </w:rPr>
        <w:t xml:space="preserve"> and shifts in sentiment indicators </w:t>
      </w:r>
      <w:r w:rsidRPr="00FC0CAE">
        <w:rPr>
          <w:rStyle w:val="StyleUnderline"/>
          <w:rFonts w:asciiTheme="majorHAnsi" w:hAnsiTheme="majorHAnsi" w:cstheme="majorHAnsi"/>
          <w:highlight w:val="cyan"/>
        </w:rPr>
        <w:t>play</w:t>
      </w:r>
      <w:r w:rsidRPr="00FC0CAE">
        <w:rPr>
          <w:rFonts w:asciiTheme="majorHAnsi" w:hAnsiTheme="majorHAnsi" w:cstheme="majorHAnsi"/>
          <w:sz w:val="12"/>
          <w:highlight w:val="cyan"/>
        </w:rPr>
        <w:t>i</w:t>
      </w:r>
      <w:r w:rsidRPr="00FC0CAE">
        <w:rPr>
          <w:rFonts w:asciiTheme="majorHAnsi" w:hAnsiTheme="majorHAnsi" w:cstheme="majorHAnsi"/>
          <w:sz w:val="12"/>
        </w:rPr>
        <w:t xml:space="preserve">ng </w:t>
      </w:r>
      <w:r w:rsidRPr="00FC0CAE">
        <w:rPr>
          <w:rStyle w:val="StyleUnderline"/>
          <w:rFonts w:asciiTheme="majorHAnsi" w:hAnsiTheme="majorHAnsi" w:cstheme="majorHAnsi"/>
          <w:highlight w:val="cyan"/>
        </w:rPr>
        <w:t xml:space="preserve">a </w:t>
      </w:r>
      <w:r w:rsidRPr="00FC0CAE">
        <w:rPr>
          <w:rStyle w:val="Emphasis"/>
          <w:rFonts w:asciiTheme="majorHAnsi" w:hAnsiTheme="majorHAnsi" w:cstheme="majorHAnsi"/>
          <w:highlight w:val="cyan"/>
        </w:rPr>
        <w:t>key role</w:t>
      </w:r>
      <w:r w:rsidRPr="00FC0CAE">
        <w:rPr>
          <w:rStyle w:val="StyleUnderline"/>
          <w:rFonts w:asciiTheme="majorHAnsi" w:hAnsiTheme="majorHAnsi" w:cstheme="majorHAnsi"/>
          <w:highlight w:val="cyan"/>
        </w:rPr>
        <w:t xml:space="preserve"> in</w:t>
      </w:r>
      <w:r w:rsidRPr="00FC0CAE">
        <w:rPr>
          <w:rStyle w:val="StyleUnderline"/>
          <w:rFonts w:asciiTheme="majorHAnsi" w:hAnsiTheme="majorHAnsi" w:cstheme="majorHAnsi"/>
        </w:rPr>
        <w:t xml:space="preserve"> risk assessments of </w:t>
      </w:r>
      <w:r w:rsidRPr="00FC0CAE">
        <w:rPr>
          <w:rStyle w:val="StyleUnderline"/>
          <w:rFonts w:asciiTheme="majorHAnsi" w:hAnsiTheme="majorHAnsi" w:cstheme="majorHAnsi"/>
          <w:highlight w:val="cyan"/>
        </w:rPr>
        <w:t>investors</w:t>
      </w:r>
      <w:r w:rsidRPr="00FC0CAE">
        <w:rPr>
          <w:rStyle w:val="StyleUnderline"/>
          <w:rFonts w:asciiTheme="majorHAnsi" w:hAnsiTheme="majorHAnsi" w:cstheme="majorHAnsi"/>
        </w:rPr>
        <w:t>, it is worthwhile to consider the various influences on this qualitative economic measure.</w:t>
      </w:r>
      <w:r w:rsidRPr="00FC0CAE">
        <w:rPr>
          <w:rFonts w:asciiTheme="majorHAnsi" w:hAnsiTheme="majorHAnsi" w:cstheme="majorHAnsi"/>
          <w:sz w:val="12"/>
        </w:rPr>
        <w:t xml:space="preserve"> Our analysis of the various indicators of consumer and business confidence that are regularly published highlight </w:t>
      </w:r>
      <w:r w:rsidRPr="00FC0CAE">
        <w:rPr>
          <w:rStyle w:val="StyleUnderline"/>
          <w:rFonts w:asciiTheme="majorHAnsi" w:hAnsiTheme="majorHAnsi" w:cstheme="majorHAnsi"/>
        </w:rPr>
        <w:t>several</w:t>
      </w:r>
      <w:r w:rsidRPr="00FC0CAE">
        <w:rPr>
          <w:rFonts w:asciiTheme="majorHAnsi" w:hAnsiTheme="majorHAnsi" w:cstheme="majorHAnsi"/>
          <w:sz w:val="12"/>
        </w:rPr>
        <w:t xml:space="preserve"> common </w:t>
      </w:r>
      <w:r w:rsidRPr="00FC0CAE">
        <w:rPr>
          <w:rStyle w:val="StyleUnderline"/>
          <w:rFonts w:asciiTheme="majorHAnsi" w:hAnsiTheme="majorHAnsi" w:cstheme="majorHAnsi"/>
        </w:rPr>
        <w:t>factors</w:t>
      </w:r>
      <w:r w:rsidRPr="00FC0CAE">
        <w:rPr>
          <w:rFonts w:asciiTheme="majorHAnsi" w:hAnsiTheme="majorHAnsi" w:cstheme="majorHAnsi"/>
          <w:sz w:val="12"/>
        </w:rPr>
        <w:t xml:space="preserve"> that </w:t>
      </w:r>
      <w:r w:rsidRPr="00FC0CAE">
        <w:rPr>
          <w:rStyle w:val="StyleUnderline"/>
          <w:rFonts w:asciiTheme="majorHAnsi" w:hAnsiTheme="majorHAnsi" w:cstheme="majorHAnsi"/>
        </w:rPr>
        <w:t xml:space="preserve">have the potential to cause </w:t>
      </w:r>
      <w:r w:rsidRPr="00FC0CAE">
        <w:rPr>
          <w:rStyle w:val="Emphasis"/>
          <w:rFonts w:asciiTheme="majorHAnsi" w:hAnsiTheme="majorHAnsi" w:cstheme="majorHAnsi"/>
        </w:rPr>
        <w:t>marked shifts</w:t>
      </w:r>
      <w:r w:rsidRPr="00FC0CAE">
        <w:rPr>
          <w:rStyle w:val="StyleUnderline"/>
          <w:rFonts w:asciiTheme="majorHAnsi" w:hAnsiTheme="majorHAnsi" w:cstheme="majorHAnsi"/>
        </w:rPr>
        <w:t xml:space="preserve"> in sentiment</w:t>
      </w:r>
      <w:r w:rsidRPr="00FC0CAE">
        <w:rPr>
          <w:rFonts w:asciiTheme="majorHAnsi" w:hAnsiTheme="majorHAnsi" w:cstheme="majorHAnsi"/>
          <w:sz w:val="12"/>
        </w:rPr>
        <w:t xml:space="preserve">; </w:t>
      </w:r>
      <w:r w:rsidRPr="00FC0CAE">
        <w:rPr>
          <w:rStyle w:val="StyleUnderline"/>
          <w:rFonts w:asciiTheme="majorHAnsi" w:hAnsiTheme="majorHAnsi" w:cstheme="majorHAnsi"/>
        </w:rPr>
        <w:t>including</w:t>
      </w:r>
      <w:r w:rsidRPr="00FC0CAE">
        <w:rPr>
          <w:rFonts w:asciiTheme="majorHAnsi" w:hAnsiTheme="majorHAnsi" w:cstheme="majorHAnsi"/>
          <w:sz w:val="12"/>
        </w:rPr>
        <w:t xml:space="preserve">: Changes in interest rates and/or exchange rates, particularly if they are </w:t>
      </w:r>
      <w:r w:rsidRPr="00FC0CAE">
        <w:rPr>
          <w:rStyle w:val="Emphasis"/>
          <w:rFonts w:asciiTheme="majorHAnsi" w:hAnsiTheme="majorHAnsi" w:cstheme="majorHAnsi"/>
        </w:rPr>
        <w:t>rapid</w:t>
      </w:r>
      <w:r w:rsidRPr="00FC0CAE">
        <w:rPr>
          <w:rFonts w:asciiTheme="majorHAnsi" w:hAnsiTheme="majorHAnsi" w:cstheme="majorHAnsi"/>
          <w:sz w:val="12"/>
        </w:rPr>
        <w:t xml:space="preserve">, large </w:t>
      </w:r>
      <w:r w:rsidRPr="00FC0CAE">
        <w:rPr>
          <w:rStyle w:val="Emphasis"/>
          <w:rFonts w:asciiTheme="majorHAnsi" w:hAnsiTheme="majorHAnsi" w:cstheme="majorHAnsi"/>
        </w:rPr>
        <w:t xml:space="preserve">and </w:t>
      </w:r>
      <w:r w:rsidRPr="00C9025D">
        <w:rPr>
          <w:rStyle w:val="Emphasis"/>
          <w:rFonts w:asciiTheme="majorHAnsi" w:hAnsiTheme="majorHAnsi" w:cstheme="majorHAnsi"/>
          <w:highlight w:val="cyan"/>
        </w:rPr>
        <w:t>unexpected</w:t>
      </w:r>
      <w:r w:rsidRPr="00FC0CAE">
        <w:rPr>
          <w:rFonts w:asciiTheme="majorHAnsi" w:hAnsiTheme="majorHAnsi" w:cstheme="majorHAnsi"/>
          <w:sz w:val="12"/>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w:t>
      </w:r>
      <w:proofErr w:type="spellStart"/>
      <w:r w:rsidRPr="00FC0CAE">
        <w:rPr>
          <w:rFonts w:asciiTheme="majorHAnsi" w:hAnsiTheme="majorHAnsi" w:cstheme="majorHAnsi"/>
          <w:sz w:val="12"/>
        </w:rPr>
        <w:t>shocks</w:t>
      </w:r>
      <w:proofErr w:type="spellEnd"/>
      <w:r w:rsidRPr="00FC0CAE">
        <w:rPr>
          <w:rFonts w:asciiTheme="majorHAnsi" w:hAnsiTheme="majorHAnsi" w:cstheme="majorHAnsi"/>
          <w:sz w:val="12"/>
        </w:rPr>
        <w:t>, such as the financial crisis of 2008/09 and the Eurozone sovereign debt crisis of 2010/</w:t>
      </w:r>
      <w:r w:rsidRPr="00C9473F">
        <w:rPr>
          <w:rFonts w:asciiTheme="majorHAnsi" w:hAnsiTheme="majorHAnsi" w:cstheme="majorHAnsi"/>
          <w:sz w:val="12"/>
          <w:highlight w:val="cyan"/>
        </w:rPr>
        <w:t xml:space="preserve">11 </w:t>
      </w:r>
      <w:r w:rsidRPr="00C9473F">
        <w:rPr>
          <w:rStyle w:val="Emphasis"/>
          <w:rFonts w:asciiTheme="majorHAnsi" w:hAnsiTheme="majorHAnsi" w:cstheme="majorHAnsi"/>
          <w:highlight w:val="cyan"/>
        </w:rPr>
        <w:t>Announced policy shifts</w:t>
      </w:r>
      <w:r w:rsidRPr="00FC0CAE">
        <w:rPr>
          <w:rFonts w:asciiTheme="majorHAnsi" w:hAnsiTheme="majorHAnsi" w:cstheme="majorHAnsi"/>
          <w:sz w:val="12"/>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that small open </w:t>
      </w:r>
      <w:r w:rsidRPr="00FC0CAE">
        <w:rPr>
          <w:rStyle w:val="StyleUnderline"/>
          <w:rFonts w:asciiTheme="majorHAnsi" w:hAnsiTheme="majorHAnsi" w:cstheme="majorHAnsi"/>
        </w:rPr>
        <w:t xml:space="preserve">economies such as Australia and New Zealand often experience </w:t>
      </w:r>
      <w:r w:rsidRPr="00C9473F">
        <w:rPr>
          <w:rStyle w:val="Emphasis"/>
          <w:rFonts w:asciiTheme="majorHAnsi" w:hAnsiTheme="majorHAnsi" w:cstheme="majorHAnsi"/>
          <w:highlight w:val="cyan"/>
        </w:rPr>
        <w:t>disproportionate reactions</w:t>
      </w:r>
      <w:r w:rsidRPr="00FC0CAE">
        <w:rPr>
          <w:rStyle w:val="StyleUnderline"/>
          <w:rFonts w:asciiTheme="majorHAnsi" w:hAnsiTheme="majorHAnsi" w:cstheme="majorHAnsi"/>
        </w:rPr>
        <w:t xml:space="preserve"> to economic and financial disturbances that </w:t>
      </w:r>
      <w:r w:rsidRPr="00FC0CAE">
        <w:rPr>
          <w:rStyle w:val="Emphasis"/>
          <w:rFonts w:asciiTheme="majorHAnsi" w:hAnsiTheme="majorHAnsi" w:cstheme="majorHAnsi"/>
        </w:rPr>
        <w:t>emanate from</w:t>
      </w:r>
      <w:r w:rsidRPr="00FC0CAE">
        <w:rPr>
          <w:rFonts w:asciiTheme="majorHAnsi" w:hAnsiTheme="majorHAnsi" w:cstheme="majorHAnsi"/>
          <w:sz w:val="12"/>
        </w:rPr>
        <w:t xml:space="preserve"> much larger and more complex economies, including </w:t>
      </w:r>
      <w:r w:rsidRPr="00FC0CAE">
        <w:rPr>
          <w:rStyle w:val="Emphasis"/>
          <w:rFonts w:asciiTheme="majorHAnsi" w:hAnsiTheme="majorHAnsi" w:cstheme="majorHAnsi"/>
        </w:rPr>
        <w:t>the US</w:t>
      </w:r>
      <w:r w:rsidRPr="00FC0CAE">
        <w:rPr>
          <w:rFonts w:asciiTheme="majorHAnsi" w:hAnsiTheme="majorHAnsi" w:cstheme="majorHAnsi"/>
          <w:sz w:val="12"/>
        </w:rPr>
        <w:t xml:space="preserve">, the Eurozone, Japan, and China. </w:t>
      </w:r>
      <w:r w:rsidRPr="00FC0CAE">
        <w:rPr>
          <w:rFonts w:asciiTheme="majorHAnsi" w:hAnsiTheme="majorHAnsi" w:cstheme="majorHAnsi"/>
          <w:sz w:val="12"/>
        </w:rPr>
        <w:lastRenderedPageBreak/>
        <w:t xml:space="preserve">To be sure, </w:t>
      </w:r>
      <w:r w:rsidRPr="00FC0CAE">
        <w:rPr>
          <w:rStyle w:val="StyleUnderline"/>
          <w:rFonts w:asciiTheme="majorHAnsi" w:hAnsiTheme="majorHAnsi" w:cstheme="majorHAnsi"/>
        </w:rPr>
        <w:t>we are not suggesting that economic policymakers should maintain inappropriate macro policy settings in order to buoy consumer and business confidence</w:t>
      </w:r>
      <w:r w:rsidRPr="00FC0CAE">
        <w:rPr>
          <w:rFonts w:asciiTheme="majorHAnsi" w:hAnsiTheme="majorHAnsi" w:cstheme="majorHAnsi"/>
          <w:sz w:val="12"/>
        </w:rPr>
        <w:t xml:space="preserve">. </w:t>
      </w:r>
      <w:r w:rsidRPr="00FC0CAE">
        <w:rPr>
          <w:rStyle w:val="StyleUnderline"/>
          <w:rFonts w:asciiTheme="majorHAnsi" w:hAnsiTheme="majorHAnsi" w:cstheme="majorHAnsi"/>
        </w:rPr>
        <w:t xml:space="preserve">Rather, the </w:t>
      </w:r>
      <w:r w:rsidRPr="00FC0CAE">
        <w:rPr>
          <w:rStyle w:val="Emphasis"/>
          <w:rFonts w:asciiTheme="majorHAnsi" w:hAnsiTheme="majorHAnsi" w:cstheme="majorHAnsi"/>
        </w:rPr>
        <w:t>announcement and implementation of shifts in</w:t>
      </w:r>
      <w:r w:rsidRPr="00FC0CAE">
        <w:rPr>
          <w:rFonts w:asciiTheme="majorHAnsi" w:hAnsiTheme="majorHAnsi" w:cstheme="majorHAnsi"/>
          <w:sz w:val="12"/>
        </w:rPr>
        <w:t xml:space="preserve"> key macro </w:t>
      </w:r>
      <w:r w:rsidRPr="00FC0CAE">
        <w:rPr>
          <w:rStyle w:val="Emphasis"/>
          <w:rFonts w:asciiTheme="majorHAnsi" w:hAnsiTheme="majorHAnsi" w:cstheme="majorHAnsi"/>
        </w:rPr>
        <w:t>policy</w:t>
      </w:r>
      <w:r w:rsidRPr="00FC0CAE">
        <w:rPr>
          <w:rStyle w:val="StyleUnderline"/>
          <w:rFonts w:asciiTheme="majorHAnsi" w:hAnsiTheme="majorHAnsi" w:cstheme="majorHAnsi"/>
        </w:rPr>
        <w:t xml:space="preserve"> needs to be sensitive to the psychological impact on households and firms in the real economy</w:t>
      </w:r>
      <w:r w:rsidRPr="00FC0CAE">
        <w:rPr>
          <w:rFonts w:asciiTheme="majorHAnsi" w:hAnsiTheme="majorHAnsi" w:cstheme="majorHAnsi"/>
          <w:sz w:val="12"/>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FC0CAE">
        <w:rPr>
          <w:rStyle w:val="StyleUnderline"/>
          <w:rFonts w:asciiTheme="majorHAnsi" w:hAnsiTheme="majorHAnsi" w:cstheme="majorHAnsi"/>
        </w:rPr>
        <w:t>Although</w:t>
      </w:r>
      <w:r w:rsidRPr="00FC0CAE">
        <w:rPr>
          <w:rFonts w:asciiTheme="majorHAnsi" w:hAnsiTheme="majorHAnsi" w:cstheme="majorHAnsi"/>
          <w:sz w:val="12"/>
        </w:rPr>
        <w:t xml:space="preserve"> it is often said that </w:t>
      </w:r>
      <w:r w:rsidRPr="00FC0CAE">
        <w:rPr>
          <w:rStyle w:val="Emphasis"/>
          <w:rFonts w:asciiTheme="majorHAnsi" w:hAnsiTheme="majorHAnsi" w:cstheme="majorHAnsi"/>
          <w:highlight w:val="cyan"/>
        </w:rPr>
        <w:t xml:space="preserve">'confidence </w:t>
      </w:r>
      <w:r w:rsidRPr="00FC0CAE">
        <w:rPr>
          <w:rStyle w:val="Emphasis"/>
          <w:rFonts w:asciiTheme="majorHAnsi" w:hAnsiTheme="majorHAnsi" w:cstheme="majorHAnsi"/>
        </w:rPr>
        <w:t>can turn on a dime'</w:t>
      </w:r>
      <w:r w:rsidRPr="00FC0CAE">
        <w:rPr>
          <w:rFonts w:asciiTheme="majorHAnsi" w:hAnsiTheme="majorHAnsi" w:cstheme="majorHAnsi"/>
          <w:sz w:val="12"/>
          <w:highlight w:val="cyan"/>
        </w:rPr>
        <w:t>,</w:t>
      </w:r>
      <w:r w:rsidRPr="00FC0CAE">
        <w:rPr>
          <w:rFonts w:asciiTheme="majorHAnsi" w:hAnsiTheme="majorHAnsi" w:cstheme="majorHAnsi"/>
          <w:sz w:val="12"/>
        </w:rPr>
        <w:t xml:space="preserve"> </w:t>
      </w:r>
      <w:r w:rsidRPr="00FC0CAE">
        <w:rPr>
          <w:rStyle w:val="StyleUnderline"/>
          <w:rFonts w:asciiTheme="majorHAnsi" w:hAnsiTheme="majorHAnsi" w:cstheme="majorHAnsi"/>
        </w:rPr>
        <w:t xml:space="preserve">this should not be taken as diminishing the role of sentiment in </w:t>
      </w:r>
      <w:r w:rsidRPr="00FC0CAE">
        <w:rPr>
          <w:rStyle w:val="Emphasis"/>
          <w:rFonts w:asciiTheme="majorHAnsi" w:hAnsiTheme="majorHAnsi" w:cstheme="majorHAnsi"/>
          <w:highlight w:val="cyan"/>
        </w:rPr>
        <w:t>shapi</w:t>
      </w:r>
      <w:r w:rsidRPr="00FC0CAE">
        <w:rPr>
          <w:rStyle w:val="Emphasis"/>
          <w:rFonts w:asciiTheme="majorHAnsi" w:hAnsiTheme="majorHAnsi" w:cstheme="majorHAnsi"/>
        </w:rPr>
        <w:t xml:space="preserve">ng </w:t>
      </w:r>
      <w:r w:rsidRPr="00FC0CAE">
        <w:rPr>
          <w:rStyle w:val="Emphasis"/>
          <w:rFonts w:asciiTheme="majorHAnsi" w:hAnsiTheme="majorHAnsi" w:cstheme="majorHAnsi"/>
          <w:highlight w:val="cyan"/>
        </w:rPr>
        <w:t>economic activity</w:t>
      </w:r>
      <w:r w:rsidRPr="00FC0CAE">
        <w:rPr>
          <w:rFonts w:asciiTheme="majorHAnsi" w:hAnsiTheme="majorHAnsi" w:cstheme="majorHAnsi"/>
          <w:sz w:val="12"/>
          <w:highlight w:val="cyan"/>
        </w:rPr>
        <w:t xml:space="preserve"> </w:t>
      </w:r>
      <w:r w:rsidRPr="00FC0CAE">
        <w:rPr>
          <w:rStyle w:val="StyleUnderline"/>
          <w:rFonts w:asciiTheme="majorHAnsi" w:hAnsiTheme="majorHAnsi" w:cstheme="majorHAnsi"/>
        </w:rPr>
        <w:t xml:space="preserve">and in turn the </w:t>
      </w:r>
      <w:r w:rsidRPr="00FC0CAE">
        <w:rPr>
          <w:rStyle w:val="Emphasis"/>
          <w:rFonts w:asciiTheme="majorHAnsi" w:hAnsiTheme="majorHAnsi" w:cstheme="majorHAnsi"/>
        </w:rPr>
        <w:t>path of business cycles</w:t>
      </w:r>
      <w:r w:rsidRPr="00FC0CAE">
        <w:rPr>
          <w:rFonts w:asciiTheme="majorHAnsi" w:hAnsiTheme="majorHAnsi" w:cstheme="majorHAnsi"/>
          <w:sz w:val="12"/>
        </w:rPr>
        <w:t xml:space="preserve">. </w:t>
      </w:r>
      <w:r w:rsidRPr="00FC0CAE">
        <w:rPr>
          <w:rStyle w:val="StyleUnderline"/>
          <w:rFonts w:asciiTheme="majorHAnsi" w:hAnsiTheme="majorHAnsi" w:cstheme="majorHAnsi"/>
        </w:rPr>
        <w:t xml:space="preserve">The power of confidence was </w:t>
      </w:r>
      <w:r w:rsidRPr="00FC0CAE">
        <w:rPr>
          <w:rStyle w:val="Emphasis"/>
          <w:rFonts w:asciiTheme="majorHAnsi" w:hAnsiTheme="majorHAnsi" w:cstheme="majorHAnsi"/>
        </w:rPr>
        <w:t xml:space="preserve">patently demonstrated </w:t>
      </w:r>
      <w:r w:rsidRPr="00FC0CAE">
        <w:rPr>
          <w:rStyle w:val="Emphasis"/>
          <w:rFonts w:asciiTheme="majorHAnsi" w:hAnsiTheme="majorHAnsi" w:cstheme="majorHAnsi"/>
          <w:highlight w:val="cyan"/>
        </w:rPr>
        <w:t>in</w:t>
      </w:r>
      <w:r w:rsidRPr="00FC0CAE">
        <w:rPr>
          <w:rFonts w:asciiTheme="majorHAnsi" w:hAnsiTheme="majorHAnsi" w:cstheme="majorHAnsi"/>
          <w:sz w:val="12"/>
        </w:rPr>
        <w:t xml:space="preserve"> late 20</w:t>
      </w:r>
      <w:r w:rsidRPr="00FC0CAE">
        <w:rPr>
          <w:rStyle w:val="Emphasis"/>
          <w:rFonts w:asciiTheme="majorHAnsi" w:hAnsiTheme="majorHAnsi" w:cstheme="majorHAnsi"/>
          <w:highlight w:val="cyan"/>
        </w:rPr>
        <w:t>08</w:t>
      </w:r>
      <w:r w:rsidRPr="00FC0CAE">
        <w:rPr>
          <w:rStyle w:val="StyleUnderline"/>
          <w:rFonts w:asciiTheme="majorHAnsi" w:hAnsiTheme="majorHAnsi" w:cstheme="majorHAnsi"/>
        </w:rPr>
        <w:t xml:space="preserve"> with the collapse of Lehman Brothers and the subsequent </w:t>
      </w:r>
      <w:r w:rsidRPr="00FC0CAE">
        <w:rPr>
          <w:rStyle w:val="StyleUnderline"/>
          <w:rFonts w:asciiTheme="majorHAnsi" w:hAnsiTheme="majorHAnsi" w:cstheme="majorHAnsi"/>
          <w:highlight w:val="cyan"/>
        </w:rPr>
        <w:t>slump in</w:t>
      </w:r>
      <w:r w:rsidRPr="00FC0CAE">
        <w:rPr>
          <w:rStyle w:val="StyleUnderline"/>
          <w:rFonts w:asciiTheme="majorHAnsi" w:hAnsiTheme="majorHAnsi" w:cstheme="majorHAnsi"/>
        </w:rPr>
        <w:t xml:space="preserve"> global </w:t>
      </w:r>
      <w:r w:rsidRPr="00FC0CAE">
        <w:rPr>
          <w:rStyle w:val="StyleUnderline"/>
          <w:rFonts w:asciiTheme="majorHAnsi" w:hAnsiTheme="majorHAnsi" w:cstheme="majorHAnsi"/>
          <w:highlight w:val="cyan"/>
        </w:rPr>
        <w:t>consumer and business</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sentiment</w:t>
      </w:r>
      <w:r w:rsidRPr="00FC0CAE">
        <w:rPr>
          <w:rStyle w:val="StyleUnderline"/>
          <w:rFonts w:asciiTheme="majorHAnsi" w:hAnsiTheme="majorHAnsi" w:cstheme="majorHAnsi"/>
        </w:rPr>
        <w:t>.</w:t>
      </w:r>
      <w:r w:rsidRPr="00FC0CAE">
        <w:rPr>
          <w:rFonts w:asciiTheme="majorHAnsi" w:hAnsiTheme="majorHAnsi" w:cstheme="majorHAnsi"/>
          <w:sz w:val="12"/>
        </w:rPr>
        <w:t xml:space="preserve"> </w:t>
      </w:r>
      <w:r w:rsidRPr="00FC0CAE">
        <w:rPr>
          <w:rStyle w:val="StyleUnderline"/>
          <w:rFonts w:asciiTheme="majorHAnsi" w:hAnsiTheme="majorHAnsi" w:cstheme="majorHAnsi"/>
        </w:rPr>
        <w:t xml:space="preserve">This </w:t>
      </w:r>
      <w:r w:rsidRPr="00FC0CAE">
        <w:rPr>
          <w:rStyle w:val="StyleUnderline"/>
          <w:rFonts w:asciiTheme="majorHAnsi" w:hAnsiTheme="majorHAnsi" w:cstheme="majorHAnsi"/>
          <w:highlight w:val="cyan"/>
        </w:rPr>
        <w:t>was accompanied by</w:t>
      </w:r>
      <w:r w:rsidRPr="00FC0CAE">
        <w:rPr>
          <w:rStyle w:val="StyleUnderline"/>
          <w:rFonts w:asciiTheme="majorHAnsi" w:hAnsiTheme="majorHAnsi" w:cstheme="majorHAnsi"/>
        </w:rPr>
        <w:t xml:space="preserve"> an </w:t>
      </w:r>
      <w:r w:rsidRPr="00FC0CAE">
        <w:rPr>
          <w:rStyle w:val="Emphasis"/>
          <w:rFonts w:asciiTheme="majorHAnsi" w:hAnsiTheme="majorHAnsi" w:cstheme="majorHAnsi"/>
          <w:highlight w:val="cyan"/>
        </w:rPr>
        <w:t>unprecedented collapse</w:t>
      </w:r>
      <w:r w:rsidRPr="00FC0CAE">
        <w:rPr>
          <w:rStyle w:val="StyleUnderline"/>
          <w:rFonts w:asciiTheme="majorHAnsi" w:hAnsiTheme="majorHAnsi" w:cstheme="majorHAnsi"/>
        </w:rPr>
        <w:t xml:space="preserve"> in global trade volumes, industrial production, investment and importantly risk-taking. </w:t>
      </w:r>
      <w:r w:rsidRPr="00FC0CAE">
        <w:rPr>
          <w:rFonts w:asciiTheme="majorHAnsi" w:hAnsiTheme="majorHAnsi" w:cstheme="majorHAnsi"/>
          <w:sz w:val="12"/>
        </w:rPr>
        <w:t xml:space="preserve">It is estimated that in </w:t>
      </w:r>
      <w:r w:rsidRPr="00FC0CAE">
        <w:rPr>
          <w:rStyle w:val="StyleUnderline"/>
          <w:rFonts w:asciiTheme="majorHAnsi" w:hAnsiTheme="majorHAnsi" w:cstheme="majorHAnsi"/>
        </w:rPr>
        <w:t>the major developed economies, including Australia and New Zealand, consumer spending contributes up to two thirds of aggregate demand, based on income levels or changes, buying and spending trends, and underlying economic conditions</w:t>
      </w:r>
      <w:r w:rsidRPr="00FC0CAE">
        <w:rPr>
          <w:rFonts w:asciiTheme="majorHAnsi" w:hAnsiTheme="majorHAnsi" w:cstheme="majorHAnsi"/>
          <w:sz w:val="12"/>
        </w:rPr>
        <w:t xml:space="preserve">. </w:t>
      </w:r>
      <w:r w:rsidRPr="00FC0CAE">
        <w:rPr>
          <w:rStyle w:val="StyleUnderline"/>
          <w:rFonts w:asciiTheme="majorHAnsi" w:hAnsiTheme="majorHAnsi" w:cstheme="majorHAnsi"/>
        </w:rPr>
        <w:t xml:space="preserve">If we consider credit and liquidity to be the </w:t>
      </w:r>
      <w:r w:rsidRPr="00FC0CAE">
        <w:rPr>
          <w:rStyle w:val="Emphasis"/>
          <w:rFonts w:asciiTheme="majorHAnsi" w:hAnsiTheme="majorHAnsi" w:cstheme="majorHAnsi"/>
        </w:rPr>
        <w:t>life-blood of the economic system</w:t>
      </w:r>
      <w:r w:rsidRPr="00FC0CAE">
        <w:rPr>
          <w:rStyle w:val="StyleUnderline"/>
          <w:rFonts w:asciiTheme="majorHAnsi" w:hAnsiTheme="majorHAnsi" w:cstheme="majorHAnsi"/>
        </w:rPr>
        <w:t xml:space="preserve">, then it is reasonable to regard confidence as the </w:t>
      </w:r>
      <w:r w:rsidRPr="00FC0CAE">
        <w:rPr>
          <w:rStyle w:val="Emphasis"/>
          <w:rFonts w:asciiTheme="majorHAnsi" w:hAnsiTheme="majorHAnsi" w:cstheme="majorHAnsi"/>
        </w:rPr>
        <w:t xml:space="preserve">oxygen that sustains the system. </w:t>
      </w:r>
      <w:r w:rsidRPr="00FC0CAE">
        <w:rPr>
          <w:rStyle w:val="StyleUnderline"/>
          <w:rFonts w:asciiTheme="majorHAnsi" w:hAnsiTheme="majorHAnsi" w:cstheme="majorHAnsi"/>
        </w:rPr>
        <w:t>So heightened economic anxiety and languishing confidence will have manifest impacts on the health and wellbeing of the economy</w:t>
      </w:r>
      <w:r w:rsidRPr="00FC0CAE">
        <w:rPr>
          <w:rFonts w:asciiTheme="majorHAnsi" w:hAnsiTheme="majorHAnsi" w:cstheme="majorHAnsi"/>
          <w:sz w:val="12"/>
        </w:rPr>
        <w:t xml:space="preserve">, often </w:t>
      </w:r>
      <w:r w:rsidRPr="00FC0CAE">
        <w:rPr>
          <w:rStyle w:val="StyleUnderline"/>
          <w:rFonts w:asciiTheme="majorHAnsi" w:hAnsiTheme="majorHAnsi" w:cstheme="majorHAnsi"/>
        </w:rPr>
        <w:t>determining whether or not it can reach and sustain</w:t>
      </w:r>
      <w:r w:rsidRPr="00FC0CAE">
        <w:rPr>
          <w:rFonts w:asciiTheme="majorHAnsi" w:hAnsiTheme="majorHAnsi" w:cstheme="majorHAnsi"/>
          <w:sz w:val="12"/>
        </w:rPr>
        <w:t xml:space="preserve"> its long term potential rates of </w:t>
      </w:r>
      <w:r w:rsidRPr="00FC0CAE">
        <w:rPr>
          <w:rStyle w:val="StyleUnderline"/>
          <w:rFonts w:asciiTheme="majorHAnsi" w:hAnsiTheme="majorHAnsi" w:cstheme="majorHAnsi"/>
        </w:rPr>
        <w:t>growth</w:t>
      </w:r>
      <w:r w:rsidRPr="00FC0CAE">
        <w:rPr>
          <w:rFonts w:asciiTheme="majorHAnsi" w:hAnsiTheme="majorHAnsi" w:cstheme="majorHAnsi"/>
          <w:sz w:val="12"/>
        </w:rPr>
        <w:t xml:space="preserve">. Recent </w:t>
      </w:r>
      <w:r w:rsidRPr="00FC0CAE">
        <w:rPr>
          <w:rStyle w:val="StyleUnderline"/>
          <w:rFonts w:asciiTheme="majorHAnsi" w:hAnsiTheme="majorHAnsi" w:cstheme="majorHAnsi"/>
        </w:rPr>
        <w:t>experience indicates that there are several important consequences of low and declining levels of confidence, including</w:t>
      </w:r>
      <w:r w:rsidRPr="00FC0CAE">
        <w:rPr>
          <w:rFonts w:asciiTheme="majorHAnsi" w:hAnsiTheme="majorHAnsi" w:cstheme="majorHAnsi"/>
          <w:sz w:val="12"/>
        </w:rPr>
        <w:t xml:space="preserve">: </w:t>
      </w:r>
      <w:r w:rsidRPr="00FC0CAE">
        <w:rPr>
          <w:rStyle w:val="StyleUnderline"/>
          <w:rFonts w:asciiTheme="majorHAnsi" w:hAnsiTheme="majorHAnsi" w:cstheme="majorHAnsi"/>
        </w:rPr>
        <w:t>unusually high</w:t>
      </w:r>
      <w:r w:rsidRPr="00FC0CAE">
        <w:rPr>
          <w:rFonts w:asciiTheme="majorHAnsi" w:hAnsiTheme="majorHAnsi" w:cstheme="majorHAnsi"/>
          <w:sz w:val="12"/>
        </w:rPr>
        <w:t xml:space="preserve"> </w:t>
      </w:r>
      <w:r w:rsidRPr="00FC0CAE">
        <w:rPr>
          <w:rStyle w:val="StyleUnderline"/>
          <w:rFonts w:asciiTheme="majorHAnsi" w:hAnsiTheme="majorHAnsi" w:cstheme="majorHAnsi"/>
        </w:rPr>
        <w:t>household and business savings rates, including</w:t>
      </w:r>
      <w:r w:rsidRPr="00FC0CAE">
        <w:rPr>
          <w:rFonts w:asciiTheme="majorHAnsi" w:hAnsiTheme="majorHAnsi" w:cstheme="majorHAnsi"/>
          <w:sz w:val="12"/>
        </w:rPr>
        <w:t xml:space="preserve"> the </w:t>
      </w:r>
      <w:r w:rsidRPr="00FC0CAE">
        <w:rPr>
          <w:rStyle w:val="StyleUnderline"/>
          <w:rFonts w:asciiTheme="majorHAnsi" w:hAnsiTheme="majorHAnsi" w:cstheme="majorHAnsi"/>
        </w:rPr>
        <w:t>hoarding of capital by</w:t>
      </w:r>
      <w:r w:rsidRPr="00FC0CAE">
        <w:rPr>
          <w:rFonts w:asciiTheme="majorHAnsi" w:hAnsiTheme="majorHAnsi" w:cstheme="majorHAnsi"/>
          <w:sz w:val="12"/>
        </w:rPr>
        <w:t xml:space="preserve"> financial and nonfinancial </w:t>
      </w:r>
      <w:r w:rsidRPr="00FC0CAE">
        <w:rPr>
          <w:rStyle w:val="StyleUnderline"/>
          <w:rFonts w:asciiTheme="majorHAnsi" w:hAnsiTheme="majorHAnsi" w:cstheme="majorHAnsi"/>
        </w:rPr>
        <w:t>firms</w:t>
      </w:r>
      <w:r w:rsidRPr="00FC0CAE">
        <w:rPr>
          <w:rFonts w:asciiTheme="majorHAnsi" w:hAnsiTheme="majorHAnsi" w:cstheme="majorHAnsi"/>
          <w:sz w:val="12"/>
        </w:rPr>
        <w:t xml:space="preserve"> </w:t>
      </w:r>
      <w:r w:rsidRPr="00FC0CAE">
        <w:rPr>
          <w:rStyle w:val="StyleUnderline"/>
          <w:rFonts w:asciiTheme="majorHAnsi" w:hAnsiTheme="majorHAnsi" w:cstheme="majorHAnsi"/>
        </w:rPr>
        <w:t xml:space="preserve">subdued nominal income growth and tepid private sector credit growth widespread household deleveraging declining business investment spending and weak employment growth dominance of short-term thinking and absence of longer-term strategic activity </w:t>
      </w:r>
      <w:r w:rsidRPr="00FC0CAE">
        <w:rPr>
          <w:rFonts w:asciiTheme="majorHAnsi" w:hAnsiTheme="majorHAnsi" w:cstheme="majorHAnsi"/>
          <w:sz w:val="12"/>
        </w:rPr>
        <w:t xml:space="preserve">risk of a </w:t>
      </w:r>
      <w:r w:rsidRPr="00FC0CAE">
        <w:rPr>
          <w:rStyle w:val="StyleUnderline"/>
          <w:rFonts w:asciiTheme="majorHAnsi" w:hAnsiTheme="majorHAnsi" w:cstheme="majorHAnsi"/>
        </w:rPr>
        <w:t>decline in the economy’s structural growth rate</w:t>
      </w:r>
      <w:r w:rsidRPr="00FC0CAE">
        <w:rPr>
          <w:rFonts w:asciiTheme="majorHAnsi" w:hAnsiTheme="majorHAnsi" w:cstheme="majorHAnsi"/>
          <w:sz w:val="12"/>
        </w:rPr>
        <w:t xml:space="preserve"> </w:t>
      </w:r>
      <w:r w:rsidRPr="00FC0CAE">
        <w:rPr>
          <w:rStyle w:val="StyleUnderline"/>
          <w:rFonts w:asciiTheme="majorHAnsi" w:hAnsiTheme="majorHAnsi" w:cstheme="majorHAnsi"/>
        </w:rPr>
        <w:t>and</w:t>
      </w:r>
      <w:r w:rsidRPr="00FC0CAE">
        <w:rPr>
          <w:rFonts w:asciiTheme="majorHAnsi" w:hAnsiTheme="majorHAnsi" w:cstheme="majorHAnsi"/>
          <w:sz w:val="12"/>
        </w:rPr>
        <w:t xml:space="preserve"> associated </w:t>
      </w:r>
      <w:r w:rsidRPr="00FC0CAE">
        <w:rPr>
          <w:rStyle w:val="StyleUnderline"/>
          <w:rFonts w:asciiTheme="majorHAnsi" w:hAnsiTheme="majorHAnsi" w:cstheme="majorHAnsi"/>
        </w:rPr>
        <w:t>deterioration in productivity</w:t>
      </w:r>
      <w:r w:rsidRPr="00FC0CAE">
        <w:rPr>
          <w:rFonts w:asciiTheme="majorHAnsi" w:hAnsiTheme="majorHAnsi" w:cstheme="majorHAnsi"/>
          <w:sz w:val="12"/>
        </w:rPr>
        <w:t xml:space="preserve"> growth. Therefore, </w:t>
      </w:r>
      <w:r w:rsidRPr="00FC0CAE">
        <w:rPr>
          <w:rStyle w:val="StyleUnderline"/>
          <w:rFonts w:asciiTheme="majorHAnsi" w:hAnsiTheme="majorHAnsi" w:cstheme="majorHAnsi"/>
          <w:highlight w:val="cyan"/>
        </w:rPr>
        <w:t>economies facing 'crises of confidence' may find</w:t>
      </w:r>
      <w:r w:rsidRPr="00FC0CAE">
        <w:rPr>
          <w:rStyle w:val="StyleUnderline"/>
          <w:rFonts w:asciiTheme="majorHAnsi" w:hAnsiTheme="majorHAnsi" w:cstheme="majorHAnsi"/>
        </w:rPr>
        <w:t xml:space="preserve"> if this </w:t>
      </w:r>
      <w:r w:rsidRPr="00FC0CAE">
        <w:rPr>
          <w:rStyle w:val="StyleUnderline"/>
          <w:rFonts w:asciiTheme="majorHAnsi" w:hAnsiTheme="majorHAnsi" w:cstheme="majorHAnsi"/>
          <w:highlight w:val="cyan"/>
        </w:rPr>
        <w:t>prevails it will undermine productive capacity and</w:t>
      </w:r>
      <w:r w:rsidRPr="00FC0CAE">
        <w:rPr>
          <w:rStyle w:val="StyleUnderline"/>
          <w:rFonts w:asciiTheme="majorHAnsi" w:hAnsiTheme="majorHAnsi" w:cstheme="majorHAnsi"/>
        </w:rPr>
        <w:t xml:space="preserve"> prove to </w:t>
      </w:r>
      <w:r w:rsidRPr="00FC0CAE">
        <w:rPr>
          <w:rStyle w:val="StyleUnderline"/>
          <w:rFonts w:asciiTheme="majorHAnsi" w:hAnsiTheme="majorHAnsi" w:cstheme="majorHAnsi"/>
          <w:highlight w:val="cyan"/>
        </w:rPr>
        <w:t>be 'growth limiting</w:t>
      </w:r>
      <w:r w:rsidRPr="00FC0CAE">
        <w:rPr>
          <w:rFonts w:asciiTheme="majorHAnsi" w:hAnsiTheme="majorHAnsi" w:cstheme="majorHAnsi"/>
          <w:sz w:val="12"/>
          <w:highlight w:val="cyan"/>
        </w:rPr>
        <w:t>'</w:t>
      </w:r>
      <w:r w:rsidRPr="00FC0CAE">
        <w:rPr>
          <w:rFonts w:asciiTheme="majorHAnsi" w:hAnsiTheme="majorHAnsi" w:cstheme="majorHAnsi"/>
          <w:sz w:val="12"/>
        </w:rPr>
        <w:t xml:space="preserve">. In </w:t>
      </w:r>
      <w:r w:rsidRPr="00FC0CAE">
        <w:rPr>
          <w:rStyle w:val="StyleUnderline"/>
          <w:rFonts w:asciiTheme="majorHAnsi" w:hAnsiTheme="majorHAnsi" w:cstheme="majorHAnsi"/>
        </w:rPr>
        <w:t>this</w:t>
      </w:r>
      <w:r w:rsidRPr="00FC0CAE">
        <w:rPr>
          <w:rFonts w:asciiTheme="majorHAnsi" w:hAnsiTheme="majorHAnsi" w:cstheme="majorHAnsi"/>
          <w:sz w:val="12"/>
        </w:rPr>
        <w:t xml:space="preserve"> event, it </w:t>
      </w:r>
      <w:r w:rsidRPr="00FC0CAE">
        <w:rPr>
          <w:rStyle w:val="StyleUnderline"/>
          <w:rFonts w:asciiTheme="majorHAnsi" w:hAnsiTheme="majorHAnsi" w:cstheme="majorHAnsi"/>
        </w:rPr>
        <w:t xml:space="preserve">could </w:t>
      </w:r>
      <w:r w:rsidRPr="00FC0CAE">
        <w:rPr>
          <w:rStyle w:val="Emphasis"/>
          <w:rFonts w:asciiTheme="majorHAnsi" w:hAnsiTheme="majorHAnsi" w:cstheme="majorHAnsi"/>
          <w:highlight w:val="cyan"/>
        </w:rPr>
        <w:t>lead to deterioration in living standards</w:t>
      </w:r>
      <w:r w:rsidRPr="00FC0CAE">
        <w:rPr>
          <w:rStyle w:val="StyleUnderline"/>
          <w:rFonts w:asciiTheme="majorHAnsi" w:hAnsiTheme="majorHAnsi" w:cstheme="majorHAnsi"/>
        </w:rPr>
        <w:t xml:space="preserve"> as the base of economic activity gradually contracts and the willingness and capacity to engage in risk-taking is curtailed.</w:t>
      </w:r>
      <w:r w:rsidRPr="00FC0CAE">
        <w:rPr>
          <w:rFonts w:asciiTheme="majorHAnsi" w:hAnsiTheme="majorHAnsi" w:cstheme="majorHAnsi"/>
          <w:sz w:val="12"/>
        </w:rPr>
        <w:t xml:space="preserve"> Looking forward, the </w:t>
      </w:r>
      <w:r w:rsidRPr="00FC0CAE">
        <w:rPr>
          <w:rStyle w:val="StyleUnderline"/>
          <w:rFonts w:asciiTheme="majorHAnsi" w:hAnsiTheme="majorHAnsi" w:cstheme="majorHAnsi"/>
        </w:rPr>
        <w:t xml:space="preserve">continuing </w:t>
      </w:r>
      <w:proofErr w:type="spellStart"/>
      <w:r w:rsidRPr="00FC0CAE">
        <w:rPr>
          <w:rStyle w:val="StyleUnderline"/>
          <w:rFonts w:asciiTheme="majorHAnsi" w:hAnsiTheme="majorHAnsi" w:cstheme="majorHAnsi"/>
        </w:rPr>
        <w:t>desynchronised</w:t>
      </w:r>
      <w:proofErr w:type="spellEnd"/>
      <w:r w:rsidRPr="00FC0CAE">
        <w:rPr>
          <w:rStyle w:val="StyleUnderline"/>
          <w:rFonts w:asciiTheme="majorHAnsi" w:hAnsiTheme="majorHAnsi" w:cstheme="majorHAnsi"/>
        </w:rPr>
        <w:t xml:space="preserve"> global business cycle and the likelihood that macroeconomic policy shifts will also vary over the next 12 months suggest that global consumer and business confidence will remain fickle. </w:t>
      </w:r>
      <w:r w:rsidRPr="00FC0CAE">
        <w:rPr>
          <w:rFonts w:asciiTheme="majorHAnsi" w:hAnsiTheme="majorHAnsi" w:cstheme="majorHAnsi"/>
          <w:sz w:val="12"/>
        </w:rPr>
        <w:t xml:space="preserve">For policymakers this suggests that </w:t>
      </w:r>
      <w:r w:rsidRPr="00FC0CAE">
        <w:rPr>
          <w:rStyle w:val="StyleUnderline"/>
          <w:rFonts w:asciiTheme="majorHAnsi" w:hAnsiTheme="majorHAnsi" w:cstheme="majorHAnsi"/>
        </w:rPr>
        <w:t>communication and announcement effects will continue to be crucial in managing confidence effects in economies. In contrast, investors and firms need to remain vigilant for unexpected shifts in confidence and/or the development of unsettling negative feedback loops.</w:t>
      </w:r>
    </w:p>
    <w:p w14:paraId="40D33BB9" w14:textId="77777777" w:rsidR="006854C8" w:rsidRPr="00FC0CAE" w:rsidRDefault="006854C8" w:rsidP="006854C8">
      <w:pPr>
        <w:rPr>
          <w:rStyle w:val="StyleUnderline"/>
          <w:rFonts w:asciiTheme="majorHAnsi" w:hAnsiTheme="majorHAnsi" w:cstheme="majorHAnsi"/>
        </w:rPr>
      </w:pPr>
    </w:p>
    <w:p w14:paraId="02A707D2" w14:textId="77777777" w:rsidR="006854C8" w:rsidRPr="00FC0CAE" w:rsidRDefault="006854C8" w:rsidP="006854C8">
      <w:pPr>
        <w:pStyle w:val="Heading4"/>
        <w:rPr>
          <w:rFonts w:asciiTheme="majorHAnsi" w:hAnsiTheme="majorHAnsi" w:cstheme="majorHAnsi"/>
        </w:rPr>
      </w:pPr>
      <w:r w:rsidRPr="00FC0CAE">
        <w:rPr>
          <w:rFonts w:asciiTheme="majorHAnsi" w:hAnsiTheme="majorHAnsi" w:cstheme="majorHAnsi"/>
        </w:rPr>
        <w:t xml:space="preserve">Econ decline fuels nationalism/undermines deterrence---great power war </w:t>
      </w:r>
    </w:p>
    <w:p w14:paraId="5CE3AE12" w14:textId="77777777" w:rsidR="006854C8" w:rsidRPr="00FC0CAE" w:rsidRDefault="006854C8" w:rsidP="006854C8">
      <w:pPr>
        <w:rPr>
          <w:rFonts w:asciiTheme="majorHAnsi" w:hAnsiTheme="majorHAnsi" w:cstheme="majorHAnsi"/>
        </w:rPr>
      </w:pPr>
      <w:r w:rsidRPr="00FC0CAE">
        <w:rPr>
          <w:rFonts w:asciiTheme="majorHAnsi" w:hAnsiTheme="majorHAnsi" w:cstheme="majorHAnsi"/>
        </w:rPr>
        <w:t xml:space="preserve">Lawrence H. </w:t>
      </w:r>
      <w:r w:rsidRPr="00FC0CAE">
        <w:rPr>
          <w:rFonts w:asciiTheme="majorHAnsi" w:hAnsiTheme="majorHAnsi" w:cstheme="majorHAnsi"/>
          <w:b/>
          <w:bCs/>
          <w:sz w:val="26"/>
        </w:rPr>
        <w:t>Summers</w:t>
      </w:r>
      <w:r w:rsidRPr="00FC0CAE">
        <w:rPr>
          <w:rFonts w:asciiTheme="majorHAnsi" w:hAnsiTheme="majorHAnsi" w:cstheme="majorHAnsi"/>
        </w:rPr>
        <w:t xml:space="preserve"> </w:t>
      </w:r>
      <w:r w:rsidRPr="00FC0CAE">
        <w:rPr>
          <w:rFonts w:asciiTheme="majorHAnsi" w:hAnsiTheme="majorHAnsi" w:cstheme="majorHAnsi"/>
          <w:b/>
          <w:bCs/>
          <w:sz w:val="26"/>
        </w:rPr>
        <w:t>17</w:t>
      </w:r>
      <w:r w:rsidRPr="00FC0CAE">
        <w:rPr>
          <w:rFonts w:asciiTheme="majorHAnsi" w:hAnsiTheme="majorHAnsi" w:cstheme="majorHAnsi"/>
        </w:rPr>
        <w:t xml:space="preserve">. Secretary of the Treasury (1999-2001) and Director of the US National Economic Council (2009-2010), former president of Harvard University, where he is currently University Professor. “Will the Center Hold?” </w:t>
      </w:r>
      <w:r w:rsidRPr="00FC0CAE">
        <w:rPr>
          <w:rFonts w:asciiTheme="majorHAnsi" w:hAnsiTheme="majorHAnsi" w:cstheme="majorHAnsi"/>
          <w:i/>
        </w:rPr>
        <w:t>Project Syndicate</w:t>
      </w:r>
      <w:r w:rsidRPr="00FC0CAE">
        <w:rPr>
          <w:rFonts w:asciiTheme="majorHAnsi" w:hAnsiTheme="majorHAnsi" w:cstheme="majorHAnsi"/>
        </w:rPr>
        <w:t xml:space="preserve">. 12/21/2017. </w:t>
      </w:r>
      <w:hyperlink r:id="rId13" w:history="1">
        <w:r w:rsidRPr="00FC0CAE">
          <w:rPr>
            <w:rFonts w:asciiTheme="majorHAnsi" w:hAnsiTheme="majorHAnsi" w:cstheme="majorHAnsi"/>
          </w:rPr>
          <w: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w:t>
        </w:r>
      </w:hyperlink>
      <w:r w:rsidRPr="00FC0CAE">
        <w:rPr>
          <w:rFonts w:asciiTheme="majorHAnsi" w:hAnsiTheme="majorHAnsi" w:cstheme="majorHAnsi"/>
        </w:rPr>
        <w:t>=</w:t>
      </w:r>
    </w:p>
    <w:p w14:paraId="2599DDE2" w14:textId="77777777" w:rsidR="006854C8" w:rsidRPr="00FC0CAE" w:rsidRDefault="006854C8" w:rsidP="006854C8">
      <w:pPr>
        <w:rPr>
          <w:rFonts w:asciiTheme="majorHAnsi" w:hAnsiTheme="majorHAnsi" w:cstheme="majorHAnsi"/>
          <w:sz w:val="14"/>
        </w:rPr>
      </w:pPr>
      <w:r w:rsidRPr="00FC0CAE">
        <w:rPr>
          <w:rFonts w:asciiTheme="majorHAnsi" w:hAnsiTheme="majorHAnsi" w:cstheme="majorHAnsi"/>
          <w:u w:val="single"/>
        </w:rPr>
        <w:lastRenderedPageBreak/>
        <w:t>There is</w:t>
      </w:r>
      <w:r w:rsidRPr="00FC0CAE">
        <w:rPr>
          <w:rFonts w:asciiTheme="majorHAnsi" w:hAnsiTheme="majorHAnsi" w:cstheme="majorHAnsi"/>
          <w:sz w:val="14"/>
        </w:rPr>
        <w:t xml:space="preserve"> also </w:t>
      </w:r>
      <w:r w:rsidRPr="00FC0CAE">
        <w:rPr>
          <w:rFonts w:asciiTheme="majorHAnsi" w:hAnsiTheme="majorHAnsi" w:cstheme="majorHAnsi"/>
          <w:u w:val="single"/>
        </w:rPr>
        <w:t>the question of financial institutions’ health</w:t>
      </w:r>
      <w:r w:rsidRPr="00FC0CAE">
        <w:rPr>
          <w:rFonts w:asciiTheme="majorHAnsi" w:hAnsiTheme="majorHAnsi" w:cstheme="majorHAnsi"/>
          <w:sz w:val="14"/>
        </w:rPr>
        <w:t xml:space="preserve">. While major firms appear far better capitalized and far more liquid than they were prior to the crisis, </w:t>
      </w:r>
      <w:r w:rsidRPr="00FC0CAE">
        <w:rPr>
          <w:rFonts w:asciiTheme="majorHAnsi" w:hAnsiTheme="majorHAnsi" w:cstheme="majorHAnsi"/>
          <w:u w:val="single"/>
        </w:rPr>
        <w:t>market indicators of risk suggest we may not be quite as far out of the woods as many suppose. Despite apparently large increases in capital and consequent declines in leverage, it does not appear that bank stocks have become far less volatile</w:t>
      </w:r>
      <w:r w:rsidRPr="00FC0CAE">
        <w:rPr>
          <w:rFonts w:asciiTheme="majorHAnsi" w:hAnsiTheme="majorHAnsi" w:cstheme="majorHAnsi"/>
          <w:sz w:val="14"/>
        </w:rPr>
        <w:t xml:space="preserve">, as financial theory would predict if capital had become abundant. Financial markets are widely cited, including by US President Donald Trump, as providing comfort in the current moment. But </w:t>
      </w:r>
      <w:r w:rsidRPr="00FC0CAE">
        <w:rPr>
          <w:rFonts w:asciiTheme="majorHAnsi" w:hAnsiTheme="majorHAnsi" w:cstheme="majorHAnsi"/>
          <w:u w:val="single"/>
        </w:rPr>
        <w:t xml:space="preserve">a relapse into </w:t>
      </w:r>
      <w:r w:rsidRPr="00FC0CAE">
        <w:rPr>
          <w:rFonts w:asciiTheme="majorHAnsi" w:hAnsiTheme="majorHAnsi" w:cstheme="majorHAnsi"/>
          <w:b/>
          <w:iCs/>
          <w:highlight w:val="yellow"/>
          <w:u w:val="single"/>
          <w:bdr w:val="single" w:sz="8" w:space="0" w:color="auto"/>
        </w:rPr>
        <w:t>financial crisis</w:t>
      </w:r>
      <w:r w:rsidRPr="00FC0CAE">
        <w:rPr>
          <w:rFonts w:asciiTheme="majorHAnsi" w:hAnsiTheme="majorHAnsi" w:cstheme="majorHAnsi"/>
          <w:u w:val="single"/>
        </w:rPr>
        <w:t xml:space="preserve"> would likely </w:t>
      </w:r>
      <w:r w:rsidRPr="00FC0CAE">
        <w:rPr>
          <w:rFonts w:asciiTheme="majorHAnsi" w:hAnsiTheme="majorHAnsi" w:cstheme="majorHAnsi"/>
          <w:highlight w:val="yellow"/>
          <w:u w:val="single"/>
        </w:rPr>
        <w:t xml:space="preserve">have </w:t>
      </w:r>
      <w:r w:rsidRPr="00FC0CAE">
        <w:rPr>
          <w:rFonts w:asciiTheme="majorHAnsi" w:hAnsiTheme="majorHAnsi" w:cstheme="majorHAnsi"/>
          <w:b/>
          <w:iCs/>
          <w:highlight w:val="yellow"/>
          <w:u w:val="single"/>
          <w:bdr w:val="single" w:sz="8" w:space="0" w:color="auto"/>
        </w:rPr>
        <w:t>catastrophic</w:t>
      </w:r>
      <w:r w:rsidRPr="00FC0CAE">
        <w:rPr>
          <w:rFonts w:asciiTheme="majorHAnsi" w:hAnsiTheme="majorHAnsi" w:cstheme="majorHAnsi"/>
          <w:sz w:val="14"/>
        </w:rPr>
        <w:t xml:space="preserve"> political </w:t>
      </w:r>
      <w:r w:rsidRPr="00FC0CAE">
        <w:rPr>
          <w:rFonts w:asciiTheme="majorHAnsi" w:hAnsiTheme="majorHAnsi" w:cstheme="majorHAnsi"/>
          <w:b/>
          <w:iCs/>
          <w:highlight w:val="yellow"/>
          <w:u w:val="single"/>
          <w:bdr w:val="single" w:sz="8" w:space="0" w:color="auto"/>
        </w:rPr>
        <w:t>consequences</w:t>
      </w:r>
      <w:r w:rsidRPr="00FC0CAE">
        <w:rPr>
          <w:rFonts w:asciiTheme="majorHAnsi" w:hAnsiTheme="majorHAnsi" w:cstheme="majorHAnsi"/>
          <w:highlight w:val="yellow"/>
          <w:u w:val="single"/>
        </w:rPr>
        <w:t>, sweeping into power</w:t>
      </w:r>
      <w:r w:rsidRPr="00FC0CAE">
        <w:rPr>
          <w:rFonts w:asciiTheme="majorHAnsi" w:hAnsiTheme="majorHAnsi" w:cstheme="majorHAnsi"/>
          <w:u w:val="single"/>
        </w:rPr>
        <w:t xml:space="preserve"> even more </w:t>
      </w:r>
      <w:r w:rsidRPr="00FC0CAE">
        <w:rPr>
          <w:rFonts w:asciiTheme="majorHAnsi" w:hAnsiTheme="majorHAnsi" w:cstheme="majorHAnsi"/>
          <w:b/>
          <w:iCs/>
          <w:highlight w:val="yellow"/>
          <w:u w:val="single"/>
          <w:bdr w:val="single" w:sz="8" w:space="0" w:color="auto"/>
        </w:rPr>
        <w:t>toxic</w:t>
      </w:r>
      <w:r w:rsidRPr="00FC0CAE">
        <w:rPr>
          <w:rFonts w:asciiTheme="majorHAnsi" w:hAnsiTheme="majorHAnsi" w:cstheme="majorHAnsi"/>
          <w:b/>
          <w:iCs/>
          <w:u w:val="single"/>
          <w:bdr w:val="single" w:sz="8" w:space="0" w:color="auto"/>
        </w:rPr>
        <w:t xml:space="preserve"> populist </w:t>
      </w:r>
      <w:r w:rsidRPr="00FC0CAE">
        <w:rPr>
          <w:rFonts w:asciiTheme="majorHAnsi" w:hAnsiTheme="majorHAnsi" w:cstheme="majorHAnsi"/>
          <w:b/>
          <w:iCs/>
          <w:highlight w:val="yellow"/>
          <w:u w:val="single"/>
          <w:bdr w:val="single" w:sz="8" w:space="0" w:color="auto"/>
        </w:rPr>
        <w:t>nationalists</w:t>
      </w:r>
      <w:r w:rsidRPr="00FC0CAE">
        <w:rPr>
          <w:rFonts w:asciiTheme="majorHAnsi" w:hAnsiTheme="majorHAnsi" w:cstheme="majorHAnsi"/>
          <w:u w:val="single"/>
        </w:rPr>
        <w:t xml:space="preserve">. In such a scenario, the center </w:t>
      </w:r>
      <w:r w:rsidRPr="00FC0CAE">
        <w:rPr>
          <w:rFonts w:asciiTheme="majorHAnsi" w:hAnsiTheme="majorHAnsi" w:cstheme="majorHAnsi"/>
          <w:b/>
          <w:iCs/>
          <w:u w:val="single"/>
          <w:bdr w:val="single" w:sz="8" w:space="0" w:color="auto"/>
        </w:rPr>
        <w:t>will not hold</w:t>
      </w:r>
      <w:r w:rsidRPr="00FC0CAE">
        <w:rPr>
          <w:rFonts w:asciiTheme="majorHAnsi" w:hAnsiTheme="majorHAnsi" w:cstheme="majorHAnsi"/>
          <w:sz w:val="14"/>
        </w:rPr>
        <w:t xml:space="preserve">. Beyond the kind of near-term risks that markets price, </w:t>
      </w:r>
      <w:r w:rsidRPr="00FC0CAE">
        <w:rPr>
          <w:rFonts w:asciiTheme="majorHAnsi" w:hAnsiTheme="majorHAnsi" w:cstheme="majorHAnsi"/>
          <w:u w:val="single"/>
        </w:rPr>
        <w:t>there is the question of an economic downturn</w:t>
      </w:r>
      <w:r w:rsidRPr="00FC0CAE">
        <w:rPr>
          <w:rFonts w:asciiTheme="majorHAnsi" w:hAnsiTheme="majorHAnsi" w:cstheme="majorHAnsi"/>
          <w:sz w:val="14"/>
        </w:rPr>
        <w:t xml:space="preserve">. The good news is that sentiment is positive in most of the world. Inflation seems unlikely to accelerate out of control and force a lurch toward contractionary fiscal and monetary policies. Most forecasters regard the near-term risk of recession as low. But </w:t>
      </w:r>
      <w:r w:rsidRPr="00FC0CAE">
        <w:rPr>
          <w:rFonts w:asciiTheme="majorHAnsi" w:hAnsiTheme="majorHAnsi" w:cstheme="majorHAnsi"/>
          <w:u w:val="single"/>
        </w:rPr>
        <w:t>recessions are never predicted successfully, even six months in advance. The current expansion in the US has gone on for a long time, and the risk of policy mistakes</w:t>
      </w:r>
      <w:r w:rsidRPr="00FC0CAE">
        <w:rPr>
          <w:rFonts w:asciiTheme="majorHAnsi" w:hAnsiTheme="majorHAnsi" w:cstheme="majorHAnsi"/>
          <w:sz w:val="14"/>
        </w:rPr>
        <w:t xml:space="preserve"> there </w:t>
      </w:r>
      <w:r w:rsidRPr="00FC0CAE">
        <w:rPr>
          <w:rFonts w:asciiTheme="majorHAnsi" w:hAnsiTheme="majorHAnsi" w:cstheme="majorHAnsi"/>
          <w:u w:val="single"/>
        </w:rPr>
        <w:t>is</w:t>
      </w:r>
      <w:r w:rsidRPr="00FC0CAE">
        <w:rPr>
          <w:rFonts w:asciiTheme="majorHAnsi" w:hAnsiTheme="majorHAnsi" w:cstheme="majorHAnsi"/>
          <w:sz w:val="14"/>
        </w:rPr>
        <w:t xml:space="preserve"> very </w:t>
      </w:r>
      <w:r w:rsidRPr="00FC0CAE">
        <w:rPr>
          <w:rFonts w:asciiTheme="majorHAnsi" w:hAnsiTheme="majorHAnsi" w:cstheme="majorHAnsi"/>
          <w:u w:val="single"/>
        </w:rPr>
        <w:t>real</w:t>
      </w:r>
      <w:r w:rsidRPr="00FC0CAE">
        <w:rPr>
          <w:rFonts w:asciiTheme="majorHAnsi" w:hAnsiTheme="majorHAnsi" w:cstheme="majorHAnsi"/>
          <w:sz w:val="14"/>
        </w:rPr>
        <w:t xml:space="preserve">, owing to highly problematic economic leadership in the Trump administration. I would put the annual probability of recession in the coming years at 20-25%. So the odds are better than even that the US economy will fall into recession in the next three years. </w:t>
      </w:r>
      <w:r w:rsidRPr="00FC0CAE">
        <w:rPr>
          <w:rFonts w:asciiTheme="majorHAnsi" w:hAnsiTheme="majorHAnsi" w:cstheme="majorHAnsi"/>
          <w:u w:val="single"/>
        </w:rPr>
        <w:t xml:space="preserve">The risk from a purely economic point of view is that the traditional </w:t>
      </w:r>
      <w:r w:rsidRPr="00FC0CAE">
        <w:rPr>
          <w:rFonts w:asciiTheme="majorHAnsi" w:hAnsiTheme="majorHAnsi" w:cstheme="majorHAnsi"/>
          <w:highlight w:val="yellow"/>
          <w:u w:val="single"/>
        </w:rPr>
        <w:t>strategy for battling recession</w:t>
      </w:r>
      <w:r w:rsidRPr="00FC0CAE">
        <w:rPr>
          <w:rFonts w:asciiTheme="majorHAnsi" w:hAnsiTheme="majorHAnsi" w:cstheme="majorHAnsi"/>
          <w:sz w:val="14"/>
        </w:rPr>
        <w:t xml:space="preserve"> – a reduction of 500 basis points in the federal funds rate – </w:t>
      </w:r>
      <w:r w:rsidRPr="00FC0CAE">
        <w:rPr>
          <w:rFonts w:asciiTheme="majorHAnsi" w:hAnsiTheme="majorHAnsi" w:cstheme="majorHAnsi"/>
          <w:highlight w:val="yellow"/>
          <w:u w:val="single"/>
        </w:rPr>
        <w:t>will be unavailable</w:t>
      </w:r>
      <w:r w:rsidRPr="00FC0CAE">
        <w:rPr>
          <w:rFonts w:asciiTheme="majorHAnsi" w:hAnsiTheme="majorHAnsi" w:cstheme="majorHAnsi"/>
          <w:u w:val="single"/>
        </w:rPr>
        <w:t xml:space="preserve"> this year, </w:t>
      </w:r>
      <w:r w:rsidRPr="00FC0CAE">
        <w:rPr>
          <w:rFonts w:asciiTheme="majorHAnsi" w:hAnsiTheme="majorHAnsi" w:cstheme="majorHAnsi"/>
          <w:highlight w:val="yellow"/>
          <w:u w:val="single"/>
        </w:rPr>
        <w:t>given the zero lower bound</w:t>
      </w:r>
      <w:r w:rsidRPr="00FC0CAE">
        <w:rPr>
          <w:rFonts w:asciiTheme="majorHAnsi" w:hAnsiTheme="majorHAnsi" w:cstheme="majorHAnsi"/>
          <w:u w:val="single"/>
        </w:rPr>
        <w:t xml:space="preserve"> on interest rates. Nor is it clear that the will or the room for fiscal expansion will exist</w:t>
      </w:r>
      <w:r w:rsidRPr="00FC0CAE">
        <w:rPr>
          <w:rFonts w:asciiTheme="majorHAnsi" w:hAnsiTheme="majorHAnsi" w:cstheme="majorHAnsi"/>
          <w:sz w:val="14"/>
        </w:rPr>
        <w:t xml:space="preserve">. </w:t>
      </w:r>
      <w:r w:rsidRPr="00FC0CAE">
        <w:rPr>
          <w:rFonts w:asciiTheme="majorHAnsi" w:hAnsiTheme="majorHAnsi" w:cstheme="majorHAnsi"/>
          <w:u w:val="single"/>
        </w:rPr>
        <w:t xml:space="preserve">This means that </w:t>
      </w:r>
      <w:r w:rsidRPr="00FC0CAE">
        <w:rPr>
          <w:rFonts w:asciiTheme="majorHAnsi" w:hAnsiTheme="majorHAnsi" w:cstheme="majorHAnsi"/>
          <w:highlight w:val="yellow"/>
          <w:u w:val="single"/>
        </w:rPr>
        <w:t>the next recession</w:t>
      </w:r>
      <w:r w:rsidRPr="00FC0CAE">
        <w:rPr>
          <w:rFonts w:asciiTheme="majorHAnsi" w:hAnsiTheme="majorHAnsi" w:cstheme="majorHAnsi"/>
          <w:sz w:val="14"/>
        </w:rPr>
        <w:t xml:space="preserve">, like the last, </w:t>
      </w:r>
      <w:r w:rsidRPr="00FC0CAE">
        <w:rPr>
          <w:rFonts w:asciiTheme="majorHAnsi" w:hAnsiTheme="majorHAnsi" w:cstheme="majorHAnsi"/>
          <w:highlight w:val="yellow"/>
          <w:u w:val="single"/>
        </w:rPr>
        <w:t>may</w:t>
      </w:r>
      <w:r w:rsidRPr="00FC0CAE">
        <w:rPr>
          <w:rFonts w:asciiTheme="majorHAnsi" w:hAnsiTheme="majorHAnsi" w:cstheme="majorHAnsi"/>
          <w:u w:val="single"/>
        </w:rPr>
        <w:t xml:space="preserve"> well </w:t>
      </w:r>
      <w:r w:rsidRPr="00FC0CAE">
        <w:rPr>
          <w:rFonts w:asciiTheme="majorHAnsi" w:hAnsiTheme="majorHAnsi" w:cstheme="majorHAnsi"/>
          <w:highlight w:val="yellow"/>
          <w:u w:val="single"/>
        </w:rPr>
        <w:t xml:space="preserve">be </w:t>
      </w:r>
      <w:r w:rsidRPr="00FC0CAE">
        <w:rPr>
          <w:rFonts w:asciiTheme="majorHAnsi" w:hAnsiTheme="majorHAnsi" w:cstheme="majorHAnsi"/>
          <w:b/>
          <w:iCs/>
          <w:highlight w:val="yellow"/>
          <w:u w:val="single"/>
          <w:bdr w:val="single" w:sz="8" w:space="0" w:color="auto"/>
        </w:rPr>
        <w:t>protracted and deep</w:t>
      </w:r>
      <w:r w:rsidRPr="00FC0CAE">
        <w:rPr>
          <w:rFonts w:asciiTheme="majorHAnsi" w:hAnsiTheme="majorHAnsi" w:cstheme="majorHAnsi"/>
          <w:highlight w:val="yellow"/>
          <w:u w:val="single"/>
        </w:rPr>
        <w:t xml:space="preserve">, with </w:t>
      </w:r>
      <w:r w:rsidRPr="00FC0CAE">
        <w:rPr>
          <w:rFonts w:asciiTheme="majorHAnsi" w:hAnsiTheme="majorHAnsi" w:cstheme="majorHAnsi"/>
          <w:b/>
          <w:iCs/>
          <w:highlight w:val="yellow"/>
          <w:u w:val="single"/>
          <w:bdr w:val="single" w:sz="8" w:space="0" w:color="auto"/>
        </w:rPr>
        <w:t>severe</w:t>
      </w:r>
      <w:r w:rsidRPr="00FC0CAE">
        <w:rPr>
          <w:rFonts w:asciiTheme="majorHAnsi" w:hAnsiTheme="majorHAnsi" w:cstheme="majorHAnsi"/>
          <w:highlight w:val="yellow"/>
          <w:u w:val="single"/>
        </w:rPr>
        <w:t xml:space="preserve"> global consequences</w:t>
      </w:r>
      <w:r w:rsidRPr="00FC0CAE">
        <w:rPr>
          <w:rFonts w:asciiTheme="majorHAnsi" w:hAnsiTheme="majorHAnsi" w:cstheme="majorHAnsi"/>
          <w:u w:val="single"/>
        </w:rPr>
        <w:t xml:space="preserve">. And the political </w:t>
      </w:r>
      <w:r w:rsidRPr="00FC0CAE">
        <w:rPr>
          <w:rFonts w:asciiTheme="majorHAnsi" w:hAnsiTheme="majorHAnsi" w:cstheme="majorHAnsi"/>
          <w:highlight w:val="yellow"/>
          <w:u w:val="single"/>
        </w:rPr>
        <w:t>capacity for</w:t>
      </w:r>
      <w:r w:rsidRPr="00FC0CAE">
        <w:rPr>
          <w:rFonts w:asciiTheme="majorHAnsi" w:hAnsiTheme="majorHAnsi" w:cstheme="majorHAnsi"/>
          <w:u w:val="single"/>
        </w:rPr>
        <w:t xml:space="preserve"> a </w:t>
      </w:r>
      <w:r w:rsidRPr="00FC0CAE">
        <w:rPr>
          <w:rFonts w:asciiTheme="majorHAnsi" w:hAnsiTheme="majorHAnsi" w:cstheme="majorHAnsi"/>
          <w:highlight w:val="yellow"/>
          <w:u w:val="single"/>
        </w:rPr>
        <w:t>global response</w:t>
      </w:r>
      <w:r w:rsidRPr="00FC0CAE">
        <w:rPr>
          <w:rFonts w:asciiTheme="majorHAnsi" w:hAnsiTheme="majorHAnsi" w:cstheme="majorHAnsi"/>
          <w:u w:val="single"/>
        </w:rPr>
        <w:t>, like that on display at the</w:t>
      </w:r>
      <w:r w:rsidRPr="00FC0CAE">
        <w:rPr>
          <w:rFonts w:asciiTheme="majorHAnsi" w:hAnsiTheme="majorHAnsi" w:cstheme="majorHAnsi"/>
          <w:sz w:val="14"/>
        </w:rPr>
        <w:t xml:space="preserve"> London </w:t>
      </w:r>
      <w:r w:rsidRPr="00FC0CAE">
        <w:rPr>
          <w:rFonts w:asciiTheme="majorHAnsi" w:hAnsiTheme="majorHAnsi" w:cstheme="majorHAnsi"/>
          <w:u w:val="single"/>
        </w:rPr>
        <w:t xml:space="preserve">G-20 Summit in 2009, </w:t>
      </w:r>
      <w:r w:rsidRPr="00FC0CAE">
        <w:rPr>
          <w:rFonts w:asciiTheme="majorHAnsi" w:hAnsiTheme="majorHAnsi" w:cstheme="majorHAnsi"/>
          <w:highlight w:val="yellow"/>
          <w:u w:val="single"/>
        </w:rPr>
        <w:t>appears</w:t>
      </w:r>
      <w:r w:rsidRPr="00FC0CAE">
        <w:rPr>
          <w:rFonts w:asciiTheme="majorHAnsi" w:hAnsiTheme="majorHAnsi" w:cstheme="majorHAnsi"/>
          <w:u w:val="single"/>
        </w:rPr>
        <w:t xml:space="preserve"> to be </w:t>
      </w:r>
      <w:r w:rsidRPr="00FC0CAE">
        <w:rPr>
          <w:rFonts w:asciiTheme="majorHAnsi" w:hAnsiTheme="majorHAnsi" w:cstheme="majorHAnsi"/>
          <w:b/>
          <w:iCs/>
          <w:highlight w:val="yellow"/>
          <w:u w:val="single"/>
          <w:bdr w:val="single" w:sz="8" w:space="0" w:color="auto"/>
        </w:rPr>
        <w:t>absent</w:t>
      </w:r>
      <w:r w:rsidRPr="00FC0CAE">
        <w:rPr>
          <w:rFonts w:asciiTheme="majorHAnsi" w:hAnsiTheme="majorHAnsi" w:cstheme="majorHAnsi"/>
          <w:sz w:val="14"/>
        </w:rPr>
        <w:t xml:space="preserve"> as well. Just compare the global visions of US President Barack Obama and UK Prime Minister Gordon Brown back then with those of Trump and Prime Minister Theresa May today. I shudder to think what a serious recession will mean for politics and policy. </w:t>
      </w:r>
      <w:r w:rsidRPr="00FC0CAE">
        <w:rPr>
          <w:rFonts w:asciiTheme="majorHAnsi" w:hAnsiTheme="majorHAnsi" w:cstheme="majorHAnsi"/>
          <w:u w:val="single"/>
        </w:rPr>
        <w:t xml:space="preserve">It is hard to imagine avoiding a resurgence of </w:t>
      </w:r>
      <w:r w:rsidRPr="00FC0CAE">
        <w:rPr>
          <w:rFonts w:asciiTheme="majorHAnsi" w:hAnsiTheme="majorHAnsi" w:cstheme="majorHAnsi"/>
          <w:b/>
          <w:iCs/>
          <w:highlight w:val="yellow"/>
          <w:u w:val="single"/>
          <w:bdr w:val="single" w:sz="8" w:space="0" w:color="auto"/>
        </w:rPr>
        <w:t>protectionism, populism, and scapegoating</w:t>
      </w:r>
      <w:r w:rsidRPr="00FC0CAE">
        <w:rPr>
          <w:rFonts w:asciiTheme="majorHAnsi" w:hAnsiTheme="majorHAnsi" w:cstheme="majorHAnsi"/>
          <w:sz w:val="14"/>
        </w:rPr>
        <w:t xml:space="preserve">. In such a scenario, as with another financial crisis, the center will not hold. But </w:t>
      </w:r>
      <w:r w:rsidRPr="00FC0CAE">
        <w:rPr>
          <w:rFonts w:asciiTheme="majorHAnsi" w:hAnsiTheme="majorHAnsi" w:cstheme="majorHAnsi"/>
          <w:u w:val="single"/>
        </w:rPr>
        <w:t xml:space="preserve">the greatest </w:t>
      </w:r>
      <w:r w:rsidRPr="00FC0CAE">
        <w:rPr>
          <w:rFonts w:asciiTheme="majorHAnsi" w:hAnsiTheme="majorHAnsi" w:cstheme="majorHAnsi"/>
          <w:highlight w:val="yellow"/>
          <w:u w:val="single"/>
        </w:rPr>
        <w:t>risk</w:t>
      </w:r>
      <w:r w:rsidRPr="00FC0CAE">
        <w:rPr>
          <w:rFonts w:asciiTheme="majorHAnsi" w:hAnsiTheme="majorHAnsi" w:cstheme="majorHAnsi"/>
          <w:sz w:val="14"/>
        </w:rPr>
        <w:t xml:space="preserve"> in the next few years, I believe, is neither a market meltdown nor a recession. It </w:t>
      </w:r>
      <w:r w:rsidRPr="00FC0CAE">
        <w:rPr>
          <w:rFonts w:asciiTheme="majorHAnsi" w:hAnsiTheme="majorHAnsi" w:cstheme="majorHAnsi"/>
          <w:u w:val="single"/>
        </w:rPr>
        <w:t>is</w:t>
      </w:r>
      <w:r w:rsidRPr="00FC0CAE">
        <w:rPr>
          <w:rFonts w:asciiTheme="majorHAnsi" w:hAnsiTheme="majorHAnsi" w:cstheme="majorHAnsi"/>
          <w:sz w:val="14"/>
        </w:rPr>
        <w:t xml:space="preserve"> instead </w:t>
      </w:r>
      <w:r w:rsidRPr="00FC0CAE">
        <w:rPr>
          <w:rFonts w:asciiTheme="majorHAnsi" w:hAnsiTheme="majorHAnsi" w:cstheme="majorHAnsi"/>
          <w:highlight w:val="yellow"/>
          <w:u w:val="single"/>
        </w:rPr>
        <w:t>a</w:t>
      </w:r>
      <w:r w:rsidRPr="00FC0CAE">
        <w:rPr>
          <w:rFonts w:asciiTheme="majorHAnsi" w:hAnsiTheme="majorHAnsi" w:cstheme="majorHAnsi"/>
          <w:u w:val="single"/>
        </w:rPr>
        <w:t xml:space="preserve"> </w:t>
      </w:r>
      <w:r w:rsidRPr="00FC0CAE">
        <w:rPr>
          <w:rFonts w:asciiTheme="majorHAnsi" w:hAnsiTheme="majorHAnsi" w:cstheme="majorHAnsi"/>
          <w:b/>
          <w:iCs/>
          <w:u w:val="single"/>
          <w:bdr w:val="single" w:sz="8" w:space="0" w:color="auto"/>
        </w:rPr>
        <w:t xml:space="preserve">political </w:t>
      </w:r>
      <w:r w:rsidRPr="00FC0CAE">
        <w:rPr>
          <w:rFonts w:asciiTheme="majorHAnsi" w:hAnsiTheme="majorHAnsi" w:cstheme="majorHAnsi"/>
          <w:b/>
          <w:iCs/>
          <w:highlight w:val="yellow"/>
          <w:u w:val="single"/>
          <w:bdr w:val="single" w:sz="8" w:space="0" w:color="auto"/>
        </w:rPr>
        <w:t>doom loop</w:t>
      </w:r>
      <w:r w:rsidRPr="00FC0CAE">
        <w:rPr>
          <w:rFonts w:asciiTheme="majorHAnsi" w:hAnsiTheme="majorHAnsi" w:cstheme="majorHAnsi"/>
          <w:u w:val="single"/>
        </w:rPr>
        <w:t xml:space="preserve"> in which voters’ conclusion that government does not work effectively for them becomes a self-fulfilling prophecy. Candidates elected on platforms of resentment delegitimize the governments they lead, fueling further resentment and even more problematic new leaders. Cynicism pervades</w:t>
      </w:r>
      <w:r w:rsidRPr="00FC0CAE">
        <w:rPr>
          <w:rFonts w:asciiTheme="majorHAnsi" w:hAnsiTheme="majorHAnsi" w:cstheme="majorHAnsi"/>
          <w:sz w:val="14"/>
        </w:rPr>
        <w:t xml:space="preserve">. </w:t>
      </w:r>
      <w:r w:rsidRPr="00FC0CAE">
        <w:rPr>
          <w:rFonts w:asciiTheme="majorHAnsi" w:hAnsiTheme="majorHAnsi" w:cstheme="majorHAnsi"/>
          <w:sz w:val="14"/>
          <w:szCs w:val="16"/>
        </w:rPr>
        <w:t xml:space="preserve">How else can one explain how the candidacy of Roy Moore for a US Senate seat? Moore, who was twice dismissed for cause from his post on the Alabama Supreme Court, and who is credibly charged with sexually assaulting teenage girls when he was in his 30s, could enter the US Senate as many of his colleagues look the other way. </w:t>
      </w:r>
      <w:r w:rsidRPr="00FC0CAE">
        <w:rPr>
          <w:rFonts w:asciiTheme="majorHAnsi" w:hAnsiTheme="majorHAnsi" w:cstheme="majorHAnsi"/>
          <w:u w:val="single"/>
        </w:rPr>
        <w:t xml:space="preserve">If a country’s citizens lose confidence in their government’s ability to improve their lives, the government has an incentive </w:t>
      </w:r>
      <w:r w:rsidRPr="00FC0CAE">
        <w:rPr>
          <w:rFonts w:asciiTheme="majorHAnsi" w:hAnsiTheme="majorHAnsi" w:cstheme="majorHAnsi"/>
          <w:highlight w:val="yellow"/>
          <w:u w:val="single"/>
        </w:rPr>
        <w:t xml:space="preserve">to </w:t>
      </w:r>
      <w:r w:rsidRPr="00FC0CAE">
        <w:rPr>
          <w:rFonts w:asciiTheme="majorHAnsi" w:hAnsiTheme="majorHAnsi" w:cstheme="majorHAnsi"/>
          <w:b/>
          <w:iCs/>
          <w:highlight w:val="yellow"/>
          <w:u w:val="single"/>
          <w:bdr w:val="single" w:sz="8" w:space="0" w:color="auto"/>
        </w:rPr>
        <w:t>rally</w:t>
      </w:r>
      <w:r w:rsidRPr="00FC0CAE">
        <w:rPr>
          <w:rFonts w:asciiTheme="majorHAnsi" w:hAnsiTheme="majorHAnsi" w:cstheme="majorHAnsi"/>
          <w:b/>
          <w:iCs/>
          <w:u w:val="single"/>
          <w:bdr w:val="single" w:sz="8" w:space="0" w:color="auto"/>
        </w:rPr>
        <w:t xml:space="preserve"> popular </w:t>
      </w:r>
      <w:r w:rsidRPr="00FC0CAE">
        <w:rPr>
          <w:rFonts w:asciiTheme="majorHAnsi" w:hAnsiTheme="majorHAnsi" w:cstheme="majorHAnsi"/>
          <w:b/>
          <w:iCs/>
          <w:highlight w:val="yellow"/>
          <w:u w:val="single"/>
          <w:bdr w:val="single" w:sz="8" w:space="0" w:color="auto"/>
        </w:rPr>
        <w:t>support</w:t>
      </w:r>
      <w:r w:rsidRPr="00FC0CAE">
        <w:rPr>
          <w:rFonts w:asciiTheme="majorHAnsi" w:hAnsiTheme="majorHAnsi" w:cstheme="majorHAnsi"/>
          <w:u w:val="single"/>
        </w:rPr>
        <w:t xml:space="preserve"> by focusing attention on threats</w:t>
      </w:r>
      <w:r w:rsidRPr="00FC0CAE">
        <w:rPr>
          <w:rFonts w:asciiTheme="majorHAnsi" w:hAnsiTheme="majorHAnsi" w:cstheme="majorHAnsi"/>
          <w:sz w:val="14"/>
        </w:rPr>
        <w:t xml:space="preserve"> that only it can address. </w:t>
      </w:r>
      <w:r w:rsidRPr="00FC0CAE">
        <w:rPr>
          <w:rFonts w:asciiTheme="majorHAnsi" w:hAnsiTheme="majorHAnsi" w:cstheme="majorHAnsi"/>
          <w:u w:val="single"/>
        </w:rPr>
        <w:t>That is why in societies pervaded by anger and uncertainty about the future, the temptation to stigmatize minority groups increases. And it is why there is a tendency</w:t>
      </w:r>
      <w:r w:rsidRPr="00FC0CAE">
        <w:rPr>
          <w:rFonts w:asciiTheme="majorHAnsi" w:hAnsiTheme="majorHAnsi" w:cstheme="majorHAnsi"/>
          <w:sz w:val="14"/>
        </w:rPr>
        <w:t xml:space="preserve"> for officials </w:t>
      </w:r>
      <w:r w:rsidRPr="00FC0CAE">
        <w:rPr>
          <w:rFonts w:asciiTheme="majorHAnsi" w:hAnsiTheme="majorHAnsi" w:cstheme="majorHAnsi"/>
          <w:u w:val="single"/>
        </w:rPr>
        <w:t xml:space="preserve">to </w:t>
      </w:r>
      <w:r w:rsidRPr="00FC0CAE">
        <w:rPr>
          <w:rFonts w:asciiTheme="majorHAnsi" w:hAnsiTheme="majorHAnsi" w:cstheme="majorHAnsi"/>
          <w:b/>
          <w:iCs/>
          <w:highlight w:val="yellow"/>
          <w:u w:val="single"/>
          <w:bdr w:val="single" w:sz="8" w:space="0" w:color="auto"/>
        </w:rPr>
        <w:t>magnify foreign threats</w:t>
      </w:r>
      <w:r w:rsidRPr="00FC0CAE">
        <w:rPr>
          <w:rFonts w:asciiTheme="majorHAnsi" w:hAnsiTheme="majorHAnsi" w:cstheme="majorHAnsi"/>
          <w:sz w:val="14"/>
        </w:rPr>
        <w:t xml:space="preserve">. </w:t>
      </w:r>
      <w:r w:rsidRPr="00FC0CAE">
        <w:rPr>
          <w:rFonts w:asciiTheme="majorHAnsi" w:hAnsiTheme="majorHAnsi" w:cstheme="majorHAnsi"/>
          <w:u w:val="single"/>
        </w:rPr>
        <w:t>We are seeing this</w:t>
      </w:r>
      <w:r w:rsidRPr="00FC0CAE">
        <w:rPr>
          <w:rFonts w:asciiTheme="majorHAnsi" w:hAnsiTheme="majorHAnsi" w:cstheme="majorHAnsi"/>
          <w:sz w:val="14"/>
        </w:rPr>
        <w:t xml:space="preserve"> phenomenon </w:t>
      </w:r>
      <w:r w:rsidRPr="00FC0CAE">
        <w:rPr>
          <w:rFonts w:asciiTheme="majorHAnsi" w:hAnsiTheme="majorHAnsi" w:cstheme="majorHAnsi"/>
          <w:u w:val="single"/>
        </w:rPr>
        <w:t>all over the world</w:t>
      </w:r>
      <w:r w:rsidRPr="00FC0CAE">
        <w:rPr>
          <w:rFonts w:asciiTheme="majorHAnsi" w:hAnsiTheme="majorHAnsi" w:cstheme="majorHAnsi"/>
          <w:sz w:val="14"/>
        </w:rPr>
        <w:t xml:space="preserve">. Russian President Vladimir </w:t>
      </w:r>
      <w:r w:rsidRPr="00FC0CAE">
        <w:rPr>
          <w:rFonts w:asciiTheme="majorHAnsi" w:hAnsiTheme="majorHAnsi" w:cstheme="majorHAnsi"/>
          <w:u w:val="single"/>
        </w:rPr>
        <w:t>Putin</w:t>
      </w:r>
      <w:r w:rsidRPr="00FC0CAE">
        <w:rPr>
          <w:rFonts w:asciiTheme="majorHAnsi" w:hAnsiTheme="majorHAnsi" w:cstheme="majorHAnsi"/>
          <w:sz w:val="14"/>
        </w:rPr>
        <w:t xml:space="preserve">, Turkish President Recep Tayyip </w:t>
      </w:r>
      <w:proofErr w:type="spellStart"/>
      <w:r w:rsidRPr="00FC0CAE">
        <w:rPr>
          <w:rFonts w:asciiTheme="majorHAnsi" w:hAnsiTheme="majorHAnsi" w:cstheme="majorHAnsi"/>
          <w:u w:val="single"/>
        </w:rPr>
        <w:t>Erdoğan</w:t>
      </w:r>
      <w:proofErr w:type="spellEnd"/>
      <w:r w:rsidRPr="00FC0CAE">
        <w:rPr>
          <w:rFonts w:asciiTheme="majorHAnsi" w:hAnsiTheme="majorHAnsi" w:cstheme="majorHAnsi"/>
          <w:u w:val="single"/>
        </w:rPr>
        <w:t>, and</w:t>
      </w:r>
      <w:r w:rsidRPr="00FC0CAE">
        <w:rPr>
          <w:rFonts w:asciiTheme="majorHAnsi" w:hAnsiTheme="majorHAnsi" w:cstheme="majorHAnsi"/>
          <w:sz w:val="14"/>
        </w:rPr>
        <w:t xml:space="preserve"> Chinese President </w:t>
      </w:r>
      <w:r w:rsidRPr="00FC0CAE">
        <w:rPr>
          <w:rFonts w:asciiTheme="majorHAnsi" w:hAnsiTheme="majorHAnsi" w:cstheme="majorHAnsi"/>
          <w:u w:val="single"/>
        </w:rPr>
        <w:t>Xi</w:t>
      </w:r>
      <w:r w:rsidRPr="00FC0CAE">
        <w:rPr>
          <w:rFonts w:asciiTheme="majorHAnsi" w:hAnsiTheme="majorHAnsi" w:cstheme="majorHAnsi"/>
          <w:sz w:val="14"/>
        </w:rPr>
        <w:t xml:space="preserve"> Jinping </w:t>
      </w:r>
      <w:r w:rsidRPr="00FC0CAE">
        <w:rPr>
          <w:rFonts w:asciiTheme="majorHAnsi" w:hAnsiTheme="majorHAnsi" w:cstheme="majorHAnsi"/>
          <w:u w:val="single"/>
        </w:rPr>
        <w:t>have all made nationalism a central part of their governing strategy. So</w:t>
      </w:r>
      <w:r w:rsidRPr="00FC0CAE">
        <w:rPr>
          <w:rFonts w:asciiTheme="majorHAnsi" w:hAnsiTheme="majorHAnsi" w:cstheme="majorHAnsi"/>
          <w:sz w:val="14"/>
        </w:rPr>
        <w:t xml:space="preserve">, too, </w:t>
      </w:r>
      <w:r w:rsidRPr="00FC0CAE">
        <w:rPr>
          <w:rFonts w:asciiTheme="majorHAnsi" w:hAnsiTheme="majorHAnsi" w:cstheme="majorHAnsi"/>
          <w:u w:val="single"/>
        </w:rPr>
        <w:t>has Trump, who has</w:t>
      </w:r>
      <w:r w:rsidRPr="00FC0CAE">
        <w:rPr>
          <w:rFonts w:asciiTheme="majorHAnsi" w:hAnsiTheme="majorHAnsi" w:cstheme="majorHAnsi"/>
          <w:sz w:val="14"/>
        </w:rPr>
        <w:t xml:space="preserve"> explicitly </w:t>
      </w:r>
      <w:r w:rsidRPr="00FC0CAE">
        <w:rPr>
          <w:rFonts w:asciiTheme="majorHAnsi" w:hAnsiTheme="majorHAnsi" w:cstheme="majorHAnsi"/>
          <w:u w:val="single"/>
        </w:rPr>
        <w:t>rejected</w:t>
      </w:r>
      <w:r w:rsidRPr="00FC0CAE">
        <w:rPr>
          <w:rFonts w:asciiTheme="majorHAnsi" w:hAnsiTheme="majorHAnsi" w:cstheme="majorHAnsi"/>
          <w:sz w:val="14"/>
        </w:rPr>
        <w:t xml:space="preserve"> the international </w:t>
      </w:r>
      <w:r w:rsidRPr="00FC0CAE">
        <w:rPr>
          <w:rFonts w:asciiTheme="majorHAnsi" w:hAnsiTheme="majorHAnsi" w:cstheme="majorHAnsi"/>
          <w:u w:val="single"/>
        </w:rPr>
        <w:t>community in favor of the idea that there is only a ceaseless struggle among nation-states</w:t>
      </w:r>
      <w:r w:rsidRPr="00FC0CAE">
        <w:rPr>
          <w:rFonts w:asciiTheme="majorHAnsi" w:hAnsiTheme="majorHAnsi" w:cstheme="majorHAnsi"/>
          <w:sz w:val="14"/>
        </w:rPr>
        <w:t xml:space="preserve"> for competitive advantage. When the world’s preeminent power, having upheld the idea of international community for nearly 75 years, rejects it in favor of ad hoc deal making, others have no choice but to follow suit. </w:t>
      </w:r>
      <w:r w:rsidRPr="00FC0CAE">
        <w:rPr>
          <w:rFonts w:asciiTheme="majorHAnsi" w:hAnsiTheme="majorHAnsi" w:cstheme="majorHAnsi"/>
          <w:u w:val="single"/>
        </w:rPr>
        <w:t xml:space="preserve">Countries that can no longer rely on the US feel pressure to provide for their own security. America’s </w:t>
      </w:r>
      <w:r w:rsidRPr="00FC0CAE">
        <w:rPr>
          <w:rFonts w:asciiTheme="majorHAnsi" w:hAnsiTheme="majorHAnsi" w:cstheme="majorHAnsi"/>
          <w:highlight w:val="yellow"/>
          <w:u w:val="single"/>
        </w:rPr>
        <w:t>adversaries</w:t>
      </w:r>
      <w:r w:rsidRPr="00FC0CAE">
        <w:rPr>
          <w:rFonts w:asciiTheme="majorHAnsi" w:hAnsiTheme="majorHAnsi" w:cstheme="majorHAnsi"/>
          <w:u w:val="single"/>
        </w:rPr>
        <w:t xml:space="preserve"> inevitably </w:t>
      </w:r>
      <w:r w:rsidRPr="00FC0CAE">
        <w:rPr>
          <w:rFonts w:asciiTheme="majorHAnsi" w:hAnsiTheme="majorHAnsi" w:cstheme="majorHAnsi"/>
          <w:highlight w:val="yellow"/>
          <w:u w:val="single"/>
        </w:rPr>
        <w:t>will</w:t>
      </w:r>
      <w:r w:rsidRPr="00FC0CAE">
        <w:rPr>
          <w:rFonts w:asciiTheme="majorHAnsi" w:hAnsiTheme="majorHAnsi" w:cstheme="majorHAnsi"/>
          <w:u w:val="single"/>
        </w:rPr>
        <w:t xml:space="preserve"> seek to </w:t>
      </w:r>
      <w:r w:rsidRPr="00FC0CAE">
        <w:rPr>
          <w:rFonts w:asciiTheme="majorHAnsi" w:hAnsiTheme="majorHAnsi" w:cstheme="majorHAnsi"/>
          <w:b/>
          <w:iCs/>
          <w:highlight w:val="yellow"/>
          <w:u w:val="single"/>
          <w:bdr w:val="single" w:sz="8" w:space="0" w:color="auto"/>
        </w:rPr>
        <w:t>fill the voids</w:t>
      </w:r>
      <w:r w:rsidRPr="00FC0CAE">
        <w:rPr>
          <w:rFonts w:asciiTheme="majorHAnsi" w:hAnsiTheme="majorHAnsi" w:cstheme="majorHAnsi"/>
          <w:u w:val="single"/>
        </w:rPr>
        <w:t xml:space="preserve"> left behind </w:t>
      </w:r>
      <w:r w:rsidRPr="00FC0CAE">
        <w:rPr>
          <w:rFonts w:asciiTheme="majorHAnsi" w:hAnsiTheme="majorHAnsi" w:cstheme="majorHAnsi"/>
          <w:highlight w:val="yellow"/>
          <w:u w:val="single"/>
        </w:rPr>
        <w:t xml:space="preserve">as the US </w:t>
      </w:r>
      <w:r w:rsidRPr="00FC0CAE">
        <w:rPr>
          <w:rFonts w:asciiTheme="majorHAnsi" w:hAnsiTheme="majorHAnsi" w:cstheme="majorHAnsi"/>
          <w:b/>
          <w:iCs/>
          <w:highlight w:val="yellow"/>
          <w:u w:val="single"/>
          <w:bdr w:val="single" w:sz="8" w:space="0" w:color="auto"/>
        </w:rPr>
        <w:t>retrenches</w:t>
      </w:r>
      <w:r w:rsidRPr="00FC0CAE">
        <w:rPr>
          <w:rFonts w:asciiTheme="majorHAnsi" w:hAnsiTheme="majorHAnsi" w:cstheme="majorHAnsi"/>
          <w:sz w:val="14"/>
        </w:rPr>
        <w:t>.</w:t>
      </w:r>
    </w:p>
    <w:p w14:paraId="0E991964" w14:textId="384402E9" w:rsidR="006854C8" w:rsidRDefault="006854C8" w:rsidP="006854C8"/>
    <w:p w14:paraId="24307F62" w14:textId="3C5DF27C" w:rsidR="006854C8" w:rsidRDefault="006854C8" w:rsidP="006854C8">
      <w:pPr>
        <w:pStyle w:val="Heading2"/>
      </w:pPr>
      <w:r>
        <w:lastRenderedPageBreak/>
        <w:t>4 --- CP</w:t>
      </w:r>
    </w:p>
    <w:p w14:paraId="6FFBC6E4" w14:textId="06A2DDE1"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 xml:space="preserve">CP Text: </w:t>
      </w:r>
      <w:r>
        <w:rPr>
          <w:rFonts w:asciiTheme="majorHAnsi" w:hAnsiTheme="majorHAnsi" w:cstheme="majorHAnsi"/>
        </w:rPr>
        <w:t>A just government ought not recognize the right to strike, rather, i</w:t>
      </w:r>
      <w:r w:rsidRPr="00FC0CAE">
        <w:rPr>
          <w:rFonts w:asciiTheme="majorHAnsi" w:hAnsiTheme="majorHAnsi" w:cstheme="majorHAnsi"/>
        </w:rPr>
        <w:t>ncarcerated workers ought to strike</w:t>
      </w:r>
      <w:r>
        <w:rPr>
          <w:rFonts w:asciiTheme="majorHAnsi" w:hAnsiTheme="majorHAnsi" w:cstheme="majorHAnsi"/>
        </w:rPr>
        <w:t>.</w:t>
      </w:r>
    </w:p>
    <w:p w14:paraId="290A1822" w14:textId="77777777" w:rsidR="00B733B5" w:rsidRPr="00FC0CAE" w:rsidRDefault="00B733B5" w:rsidP="00B733B5">
      <w:pPr>
        <w:rPr>
          <w:rFonts w:asciiTheme="majorHAnsi" w:hAnsiTheme="majorHAnsi" w:cstheme="majorHAnsi"/>
          <w:sz w:val="16"/>
          <w:szCs w:val="16"/>
        </w:rPr>
      </w:pPr>
      <w:r w:rsidRPr="00FC0CAE">
        <w:rPr>
          <w:rStyle w:val="Style13ptBold"/>
          <w:rFonts w:asciiTheme="majorHAnsi" w:hAnsiTheme="majorHAnsi" w:cstheme="majorHAnsi"/>
        </w:rPr>
        <w:t>Kilgore ‘18</w:t>
      </w:r>
      <w:r w:rsidRPr="00FC0CAE">
        <w:rPr>
          <w:rFonts w:asciiTheme="majorHAnsi" w:hAnsiTheme="majorHAnsi" w:cstheme="majorHAnsi"/>
          <w:sz w:val="16"/>
          <w:szCs w:val="16"/>
        </w:rPr>
        <w:t xml:space="preserve"> [James Kilgore is an activist, writer and researcher based in Urbana, Illinois. He is the Co-Director of First Followers Reentry Program and is also has a 2017 Soros Justice Fellow to develop a campaign against electronic monitoring, Challenging E-</w:t>
      </w:r>
      <w:proofErr w:type="spellStart"/>
      <w:r w:rsidRPr="00FC0CAE">
        <w:rPr>
          <w:rFonts w:asciiTheme="majorHAnsi" w:hAnsiTheme="majorHAnsi" w:cstheme="majorHAnsi"/>
          <w:sz w:val="16"/>
          <w:szCs w:val="16"/>
        </w:rPr>
        <w:t>Carceration</w:t>
      </w:r>
      <w:proofErr w:type="spellEnd"/>
      <w:r w:rsidRPr="00FC0CAE">
        <w:rPr>
          <w:rFonts w:asciiTheme="majorHAnsi" w:hAnsiTheme="majorHAnsi" w:cstheme="majorHAnsi"/>
          <w:sz w:val="16"/>
          <w:szCs w:val="16"/>
        </w:rPr>
        <w:t xml:space="preserve">. He is the author of five books; November 2018; “Reflecting on the Prison Labor Strike: Driving Toward the “Dismantling Process””; Public </w:t>
      </w:r>
      <w:proofErr w:type="spellStart"/>
      <w:r w:rsidRPr="00FC0CAE">
        <w:rPr>
          <w:rFonts w:asciiTheme="majorHAnsi" w:hAnsiTheme="majorHAnsi" w:cstheme="majorHAnsi"/>
          <w:sz w:val="16"/>
          <w:szCs w:val="16"/>
        </w:rPr>
        <w:t>i</w:t>
      </w:r>
      <w:proofErr w:type="spellEnd"/>
      <w:r w:rsidRPr="00FC0CAE">
        <w:rPr>
          <w:rFonts w:asciiTheme="majorHAnsi" w:hAnsiTheme="majorHAnsi" w:cstheme="majorHAnsi"/>
          <w:sz w:val="16"/>
          <w:szCs w:val="16"/>
        </w:rPr>
        <w:t>; http://publici.ucimc.org/2018/11/reflecting-on-the-prison-labor-strike-driving-toward-the-dismantling-process/</w:t>
      </w:r>
    </w:p>
    <w:p w14:paraId="034C9B35" w14:textId="77777777" w:rsidR="00B733B5" w:rsidRPr="00FC0CAE" w:rsidRDefault="00B733B5" w:rsidP="00B733B5">
      <w:pPr>
        <w:rPr>
          <w:rFonts w:asciiTheme="majorHAnsi" w:hAnsiTheme="majorHAnsi" w:cstheme="majorHAnsi"/>
          <w:sz w:val="16"/>
        </w:rPr>
      </w:pPr>
      <w:r w:rsidRPr="00FC0CAE">
        <w:rPr>
          <w:rFonts w:asciiTheme="majorHAnsi" w:hAnsiTheme="majorHAnsi" w:cstheme="majorHAnsi"/>
          <w:sz w:val="16"/>
        </w:rPr>
        <w:t xml:space="preserve">This year’s </w:t>
      </w:r>
      <w:r w:rsidRPr="00FC0CAE">
        <w:rPr>
          <w:rStyle w:val="StyleUnderline"/>
          <w:rFonts w:asciiTheme="majorHAnsi" w:hAnsiTheme="majorHAnsi" w:cstheme="majorHAnsi"/>
          <w:highlight w:val="cyan"/>
        </w:rPr>
        <w:t>Prison Labor Strike was</w:t>
      </w:r>
      <w:r w:rsidRPr="00FC0CAE">
        <w:rPr>
          <w:rStyle w:val="StyleUnderline"/>
          <w:rFonts w:asciiTheme="majorHAnsi" w:hAnsiTheme="majorHAnsi" w:cstheme="majorHAnsi"/>
        </w:rPr>
        <w:t xml:space="preserve"> one of the most </w:t>
      </w:r>
      <w:r w:rsidRPr="00FC0CAE">
        <w:rPr>
          <w:rStyle w:val="StyleUnderline"/>
          <w:rFonts w:asciiTheme="majorHAnsi" w:hAnsiTheme="majorHAnsi" w:cstheme="majorHAnsi"/>
          <w:highlight w:val="cyan"/>
        </w:rPr>
        <w:t>amazing mobilization</w:t>
      </w:r>
      <w:r w:rsidRPr="00FC0CAE">
        <w:rPr>
          <w:rStyle w:val="StyleUnderline"/>
          <w:rFonts w:asciiTheme="majorHAnsi" w:hAnsiTheme="majorHAnsi" w:cstheme="majorHAnsi"/>
        </w:rPr>
        <w:t xml:space="preserve">s </w:t>
      </w:r>
      <w:r w:rsidRPr="00FC0CAE">
        <w:rPr>
          <w:rStyle w:val="StyleUnderline"/>
          <w:rFonts w:asciiTheme="majorHAnsi" w:hAnsiTheme="majorHAnsi" w:cstheme="majorHAnsi"/>
          <w:highlight w:val="cyan"/>
        </w:rPr>
        <w:t>of liberatory politics</w:t>
      </w:r>
      <w:r w:rsidRPr="00FC0CAE">
        <w:rPr>
          <w:rStyle w:val="StyleUnderline"/>
          <w:rFonts w:asciiTheme="majorHAnsi" w:hAnsiTheme="majorHAnsi" w:cstheme="majorHAnsi"/>
        </w:rPr>
        <w:t xml:space="preserve"> in the past decade</w:t>
      </w:r>
      <w:r w:rsidRPr="00FC0CAE">
        <w:rPr>
          <w:rFonts w:asciiTheme="majorHAnsi" w:hAnsiTheme="majorHAnsi" w:cstheme="majorHAnsi"/>
          <w:sz w:val="16"/>
        </w:rPr>
        <w:t xml:space="preserve">. It was </w:t>
      </w:r>
      <w:r w:rsidRPr="00FC0CAE">
        <w:rPr>
          <w:rStyle w:val="StyleUnderline"/>
          <w:rFonts w:asciiTheme="majorHAnsi" w:hAnsiTheme="majorHAnsi" w:cstheme="majorHAnsi"/>
        </w:rPr>
        <w:t xml:space="preserve">the latest iteration in the most recent generation of prison rebellions, </w:t>
      </w:r>
      <w:r w:rsidRPr="00FC0CAE">
        <w:rPr>
          <w:rStyle w:val="StyleUnderline"/>
          <w:rFonts w:asciiTheme="majorHAnsi" w:hAnsiTheme="majorHAnsi" w:cstheme="majorHAnsi"/>
          <w:highlight w:val="cyan"/>
        </w:rPr>
        <w:t>which has included labor strikes</w:t>
      </w:r>
      <w:r w:rsidRPr="00FC0CAE">
        <w:rPr>
          <w:rStyle w:val="StyleUnderline"/>
          <w:rFonts w:asciiTheme="majorHAnsi" w:hAnsiTheme="majorHAnsi" w:cstheme="majorHAnsi"/>
        </w:rPr>
        <w:t xml:space="preserve"> in Georgia prisons in 2010, the three Pelican Bay </w:t>
      </w:r>
      <w:r w:rsidRPr="00FC0CAE">
        <w:rPr>
          <w:rStyle w:val="StyleUnderline"/>
          <w:rFonts w:asciiTheme="majorHAnsi" w:hAnsiTheme="majorHAnsi" w:cstheme="majorHAnsi"/>
          <w:highlight w:val="cyan"/>
        </w:rPr>
        <w:t>hunger strikes</w:t>
      </w:r>
      <w:r w:rsidRPr="00FC0CAE">
        <w:rPr>
          <w:rStyle w:val="StyleUnderline"/>
          <w:rFonts w:asciiTheme="majorHAnsi" w:hAnsiTheme="majorHAnsi" w:cstheme="majorHAnsi"/>
        </w:rPr>
        <w:t xml:space="preserve"> in California 2011-2013, </w:t>
      </w:r>
      <w:r w:rsidRPr="00FC0CAE">
        <w:rPr>
          <w:rStyle w:val="StyleUnderline"/>
          <w:rFonts w:asciiTheme="majorHAnsi" w:hAnsiTheme="majorHAnsi" w:cstheme="majorHAnsi"/>
          <w:highlight w:val="cyan"/>
        </w:rPr>
        <w:t>and</w:t>
      </w:r>
      <w:r w:rsidRPr="00FC0CAE">
        <w:rPr>
          <w:rFonts w:asciiTheme="majorHAnsi" w:hAnsiTheme="majorHAnsi" w:cstheme="majorHAnsi"/>
          <w:sz w:val="16"/>
        </w:rPr>
        <w:t xml:space="preserve"> the direct predecessor of the latest action: </w:t>
      </w:r>
      <w:r w:rsidRPr="00FC0CAE">
        <w:rPr>
          <w:rStyle w:val="StyleUnderline"/>
          <w:rFonts w:asciiTheme="majorHAnsi" w:hAnsiTheme="majorHAnsi" w:cstheme="majorHAnsi"/>
          <w:highlight w:val="cyan"/>
        </w:rPr>
        <w:t>the strike against prison slavery</w:t>
      </w:r>
      <w:r w:rsidRPr="00FC0CAE">
        <w:rPr>
          <w:rStyle w:val="StyleUnderline"/>
          <w:rFonts w:asciiTheme="majorHAnsi" w:hAnsiTheme="majorHAnsi" w:cstheme="majorHAnsi"/>
        </w:rPr>
        <w:t xml:space="preserve"> in 2016</w:t>
      </w:r>
      <w:r w:rsidRPr="00FC0CAE">
        <w:rPr>
          <w:rFonts w:asciiTheme="majorHAnsi" w:hAnsiTheme="majorHAnsi" w:cstheme="majorHAnsi"/>
          <w:sz w:val="16"/>
        </w:rPr>
        <w:t>.</w:t>
      </w:r>
    </w:p>
    <w:p w14:paraId="2CEB0557" w14:textId="77777777" w:rsidR="00B733B5" w:rsidRPr="00FC0CAE" w:rsidRDefault="00B733B5" w:rsidP="00B733B5">
      <w:pPr>
        <w:rPr>
          <w:rFonts w:asciiTheme="majorHAnsi" w:hAnsiTheme="majorHAnsi" w:cstheme="majorHAnsi"/>
          <w:sz w:val="16"/>
        </w:rPr>
      </w:pPr>
      <w:r w:rsidRPr="00FC0CAE">
        <w:rPr>
          <w:rFonts w:asciiTheme="majorHAnsi" w:hAnsiTheme="majorHAnsi" w:cstheme="majorHAnsi"/>
          <w:sz w:val="16"/>
        </w:rPr>
        <w:t xml:space="preserve">The authoritarian nature of prison bureaucracies prevents us from compiling a precise chronicle of what takes place behind the walls. However, according to the lead organization in the strike, </w:t>
      </w:r>
      <w:r w:rsidRPr="00FC0CAE">
        <w:rPr>
          <w:rStyle w:val="StyleUnderline"/>
          <w:rFonts w:asciiTheme="majorHAnsi" w:hAnsiTheme="majorHAnsi" w:cstheme="majorHAnsi"/>
        </w:rPr>
        <w:t xml:space="preserve">the network of prisoners known as Jailhouse Lawyers Speak, actions occurred </w:t>
      </w:r>
      <w:r w:rsidRPr="00FC0CAE">
        <w:rPr>
          <w:rStyle w:val="StyleUnderline"/>
          <w:rFonts w:asciiTheme="majorHAnsi" w:hAnsiTheme="majorHAnsi" w:cstheme="majorHAnsi"/>
          <w:highlight w:val="cyan"/>
        </w:rPr>
        <w:t>in 16 states and federal prisons</w:t>
      </w:r>
      <w:r w:rsidRPr="00FC0CAE">
        <w:rPr>
          <w:rFonts w:asciiTheme="majorHAnsi" w:hAnsiTheme="majorHAnsi" w:cstheme="majorHAnsi"/>
          <w:sz w:val="16"/>
        </w:rPr>
        <w:t xml:space="preserve">. In addition, </w:t>
      </w:r>
      <w:r w:rsidRPr="00FC0CAE">
        <w:rPr>
          <w:rStyle w:val="StyleUnderline"/>
          <w:rFonts w:asciiTheme="majorHAnsi" w:hAnsiTheme="majorHAnsi" w:cstheme="majorHAnsi"/>
        </w:rPr>
        <w:t>over 200 people went on strike in the Northwest Immigration Detention Center</w:t>
      </w:r>
      <w:r w:rsidRPr="00FC0CAE">
        <w:rPr>
          <w:rFonts w:asciiTheme="majorHAnsi" w:hAnsiTheme="majorHAnsi" w:cstheme="majorHAnsi"/>
          <w:sz w:val="16"/>
        </w:rPr>
        <w:t>.</w:t>
      </w:r>
    </w:p>
    <w:p w14:paraId="4F38A037" w14:textId="77777777" w:rsidR="00B733B5" w:rsidRPr="00FC0CAE" w:rsidRDefault="00B733B5" w:rsidP="00B733B5">
      <w:pPr>
        <w:rPr>
          <w:rFonts w:asciiTheme="majorHAnsi" w:hAnsiTheme="majorHAnsi" w:cstheme="majorHAnsi"/>
          <w:sz w:val="16"/>
        </w:rPr>
      </w:pPr>
      <w:r w:rsidRPr="00FC0CAE">
        <w:rPr>
          <w:rFonts w:asciiTheme="majorHAnsi" w:hAnsiTheme="majorHAnsi" w:cstheme="majorHAnsi"/>
          <w:sz w:val="16"/>
        </w:rPr>
        <w:t xml:space="preserve">Amani Sawari, the official spokesperson for Jailhouse Lawyers Speak, emphasized that </w:t>
      </w:r>
      <w:r w:rsidRPr="00FC0CAE">
        <w:rPr>
          <w:rStyle w:val="StyleUnderline"/>
          <w:rFonts w:asciiTheme="majorHAnsi" w:hAnsiTheme="majorHAnsi" w:cstheme="majorHAnsi"/>
        </w:rPr>
        <w:t xml:space="preserve">the </w:t>
      </w:r>
      <w:r w:rsidRPr="00FC0CAE">
        <w:rPr>
          <w:rStyle w:val="StyleUnderline"/>
          <w:rFonts w:asciiTheme="majorHAnsi" w:hAnsiTheme="majorHAnsi" w:cstheme="majorHAnsi"/>
          <w:highlight w:val="cyan"/>
        </w:rPr>
        <w:t>mobilization took many forms</w:t>
      </w:r>
      <w:r w:rsidRPr="00FC0CAE">
        <w:rPr>
          <w:rStyle w:val="StyleUnderline"/>
          <w:rFonts w:asciiTheme="majorHAnsi" w:hAnsiTheme="majorHAnsi" w:cstheme="majorHAnsi"/>
        </w:rPr>
        <w:t xml:space="preserve">. In some prisons, </w:t>
      </w:r>
      <w:r w:rsidRPr="00FC0CAE">
        <w:rPr>
          <w:rStyle w:val="StyleUnderline"/>
          <w:rFonts w:asciiTheme="majorHAnsi" w:hAnsiTheme="majorHAnsi" w:cstheme="majorHAnsi"/>
          <w:highlight w:val="cyan"/>
        </w:rPr>
        <w:t>striking meant refusing work</w:t>
      </w:r>
      <w:r w:rsidRPr="00FC0CAE">
        <w:rPr>
          <w:rStyle w:val="StyleUnderline"/>
          <w:rFonts w:asciiTheme="majorHAnsi" w:hAnsiTheme="majorHAnsi" w:cstheme="majorHAnsi"/>
        </w:rPr>
        <w:t xml:space="preserve">; in others it </w:t>
      </w:r>
      <w:r w:rsidRPr="00FC0CAE">
        <w:rPr>
          <w:rStyle w:val="StyleUnderline"/>
          <w:rFonts w:asciiTheme="majorHAnsi" w:hAnsiTheme="majorHAnsi" w:cstheme="majorHAnsi"/>
          <w:highlight w:val="cyan"/>
        </w:rPr>
        <w:t>involved hunger strikes or refusing to spend money</w:t>
      </w:r>
      <w:r w:rsidRPr="00FC0CAE">
        <w:rPr>
          <w:rStyle w:val="StyleUnderline"/>
          <w:rFonts w:asciiTheme="majorHAnsi" w:hAnsiTheme="majorHAnsi" w:cstheme="majorHAnsi"/>
        </w:rPr>
        <w:t xml:space="preserve"> for commissary and phone services</w:t>
      </w:r>
      <w:r w:rsidRPr="00FC0CAE">
        <w:rPr>
          <w:rFonts w:asciiTheme="majorHAnsi" w:hAnsiTheme="majorHAnsi" w:cstheme="majorHAnsi"/>
          <w:sz w:val="16"/>
        </w:rPr>
        <w:t xml:space="preserve">. Apart from actions inside prisons, Sawari reported that </w:t>
      </w:r>
      <w:r w:rsidRPr="00FC0CAE">
        <w:rPr>
          <w:rStyle w:val="StyleUnderline"/>
          <w:rFonts w:asciiTheme="majorHAnsi" w:hAnsiTheme="majorHAnsi" w:cstheme="majorHAnsi"/>
        </w:rPr>
        <w:t>more than 200 community organizations across the country endorsed the strike</w:t>
      </w:r>
      <w:r w:rsidRPr="00FC0CAE">
        <w:rPr>
          <w:rFonts w:asciiTheme="majorHAnsi" w:hAnsiTheme="majorHAnsi" w:cstheme="majorHAnsi"/>
          <w:sz w:val="16"/>
        </w:rPr>
        <w:t>. These supporters carried out dozens of solidarity actions, including call-in campaigns known as phone zaps, noise demonstrations, teach-ins, sit-ins and massive email campaigns.</w:t>
      </w:r>
    </w:p>
    <w:p w14:paraId="7B2C5D14" w14:textId="188EAC6B" w:rsidR="00B733B5" w:rsidRPr="00B733B5" w:rsidRDefault="00B733B5" w:rsidP="00B733B5">
      <w:pPr>
        <w:pStyle w:val="Heading4"/>
        <w:rPr>
          <w:rFonts w:asciiTheme="majorHAnsi" w:hAnsiTheme="majorHAnsi" w:cstheme="majorHAnsi"/>
        </w:rPr>
      </w:pPr>
      <w:r w:rsidRPr="00FC0CAE">
        <w:rPr>
          <w:rFonts w:asciiTheme="majorHAnsi" w:hAnsiTheme="majorHAnsi" w:cstheme="majorHAnsi"/>
        </w:rPr>
        <w:t>Solves better – perceptions and recognition aren’t enough</w:t>
      </w:r>
      <w:r>
        <w:rPr>
          <w:rFonts w:asciiTheme="majorHAnsi" w:hAnsiTheme="majorHAnsi" w:cstheme="majorHAnsi"/>
        </w:rPr>
        <w:t xml:space="preserve">. No 1AC </w:t>
      </w:r>
      <w:proofErr w:type="spellStart"/>
      <w:r>
        <w:rPr>
          <w:rFonts w:asciiTheme="majorHAnsi" w:hAnsiTheme="majorHAnsi" w:cstheme="majorHAnsi"/>
        </w:rPr>
        <w:t>ev</w:t>
      </w:r>
      <w:proofErr w:type="spellEnd"/>
      <w:r>
        <w:rPr>
          <w:rFonts w:asciiTheme="majorHAnsi" w:hAnsiTheme="majorHAnsi" w:cstheme="majorHAnsi"/>
        </w:rPr>
        <w:t xml:space="preserve"> specs recognition being key to solve anything, and the DA proves recognition is bad. \</w:t>
      </w:r>
    </w:p>
    <w:p w14:paraId="0F786F3F" w14:textId="631FB66B" w:rsidR="006854C8" w:rsidRDefault="00B733B5" w:rsidP="00B733B5">
      <w:pPr>
        <w:pStyle w:val="Heading2"/>
      </w:pPr>
      <w:r>
        <w:lastRenderedPageBreak/>
        <w:t>5 --- Theory</w:t>
      </w:r>
    </w:p>
    <w:p w14:paraId="4A4FDFEC"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Interpretation: Debaters must defend an existing government- not an ideal one.</w:t>
      </w:r>
    </w:p>
    <w:p w14:paraId="754E2A89"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Violation: They defend an ideal government</w:t>
      </w:r>
    </w:p>
    <w:p w14:paraId="52C2C6C0"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Standards:</w:t>
      </w:r>
    </w:p>
    <w:p w14:paraId="154F8CB1"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 xml:space="preserve">1] Shiftiness- they can spike out of </w:t>
      </w:r>
      <w:proofErr w:type="spellStart"/>
      <w:r w:rsidRPr="00FC0CAE">
        <w:rPr>
          <w:rFonts w:asciiTheme="majorHAnsi" w:hAnsiTheme="majorHAnsi" w:cstheme="majorHAnsi"/>
        </w:rPr>
        <w:t>disads</w:t>
      </w:r>
      <w:proofErr w:type="spellEnd"/>
      <w:r w:rsidRPr="00FC0CAE">
        <w:rPr>
          <w:rFonts w:asciiTheme="majorHAnsi" w:hAnsiTheme="majorHAnsi" w:cstheme="majorHAnsi"/>
        </w:rPr>
        <w:t xml:space="preserve"> and counterplans by saying our </w:t>
      </w:r>
      <w:proofErr w:type="spellStart"/>
      <w:r w:rsidRPr="00FC0CAE">
        <w:rPr>
          <w:rFonts w:asciiTheme="majorHAnsi" w:hAnsiTheme="majorHAnsi" w:cstheme="majorHAnsi"/>
        </w:rPr>
        <w:t>ev</w:t>
      </w:r>
      <w:proofErr w:type="spellEnd"/>
      <w:r w:rsidRPr="00FC0CAE">
        <w:rPr>
          <w:rFonts w:asciiTheme="majorHAnsi" w:hAnsiTheme="majorHAnsi" w:cstheme="majorHAnsi"/>
        </w:rPr>
        <w:t xml:space="preserve"> is about the </w:t>
      </w:r>
      <w:proofErr w:type="spellStart"/>
      <w:r w:rsidRPr="00FC0CAE">
        <w:rPr>
          <w:rFonts w:asciiTheme="majorHAnsi" w:hAnsiTheme="majorHAnsi" w:cstheme="majorHAnsi"/>
        </w:rPr>
        <w:t>squo</w:t>
      </w:r>
      <w:proofErr w:type="spellEnd"/>
      <w:r w:rsidRPr="00FC0CAE">
        <w:rPr>
          <w:rFonts w:asciiTheme="majorHAnsi" w:hAnsiTheme="majorHAnsi" w:cstheme="majorHAnsi"/>
        </w:rPr>
        <w:t xml:space="preserve"> or </w:t>
      </w:r>
      <w:proofErr w:type="spellStart"/>
      <w:r w:rsidRPr="00FC0CAE">
        <w:rPr>
          <w:rFonts w:asciiTheme="majorHAnsi" w:hAnsiTheme="majorHAnsi" w:cstheme="majorHAnsi"/>
        </w:rPr>
        <w:t>squo</w:t>
      </w:r>
      <w:proofErr w:type="spellEnd"/>
      <w:r w:rsidRPr="00FC0CAE">
        <w:rPr>
          <w:rFonts w:asciiTheme="majorHAnsi" w:hAnsiTheme="majorHAnsi" w:cstheme="majorHAnsi"/>
        </w:rPr>
        <w:t xml:space="preserve"> actors which kills neg engagement.</w:t>
      </w:r>
    </w:p>
    <w:p w14:paraId="27D52D15"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 xml:space="preserve">O/w </w:t>
      </w:r>
      <w:proofErr w:type="spellStart"/>
      <w:r w:rsidRPr="00FC0CAE">
        <w:rPr>
          <w:rFonts w:asciiTheme="majorHAnsi" w:hAnsiTheme="majorHAnsi" w:cstheme="majorHAnsi"/>
        </w:rPr>
        <w:t>cuz</w:t>
      </w:r>
      <w:proofErr w:type="spellEnd"/>
      <w:r w:rsidRPr="00FC0CAE">
        <w:rPr>
          <w:rFonts w:asciiTheme="majorHAnsi" w:hAnsiTheme="majorHAnsi" w:cstheme="majorHAnsi"/>
        </w:rPr>
        <w:t xml:space="preserve"> predictability – we can’t know what prep does or doesn’t link in a hypothetical world </w:t>
      </w:r>
    </w:p>
    <w:p w14:paraId="382F3CBF"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 xml:space="preserve">And on Reversibility because we </w:t>
      </w:r>
      <w:proofErr w:type="spellStart"/>
      <w:r w:rsidRPr="00FC0CAE">
        <w:rPr>
          <w:rFonts w:asciiTheme="majorHAnsi" w:hAnsiTheme="majorHAnsi" w:cstheme="majorHAnsi"/>
        </w:rPr>
        <w:t>cant</w:t>
      </w:r>
      <w:proofErr w:type="spellEnd"/>
      <w:r w:rsidRPr="00FC0CAE">
        <w:rPr>
          <w:rFonts w:asciiTheme="majorHAnsi" w:hAnsiTheme="majorHAnsi" w:cstheme="majorHAnsi"/>
        </w:rPr>
        <w:t xml:space="preserve"> recover lost arguments</w:t>
      </w:r>
    </w:p>
    <w:p w14:paraId="073A351F" w14:textId="77777777" w:rsidR="00B733B5" w:rsidRPr="00FC0CAE" w:rsidRDefault="00B733B5" w:rsidP="00B733B5">
      <w:pPr>
        <w:rPr>
          <w:rFonts w:asciiTheme="majorHAnsi" w:eastAsiaTheme="majorEastAsia" w:hAnsiTheme="majorHAnsi" w:cstheme="majorHAnsi"/>
          <w:b/>
          <w:bCs/>
          <w:sz w:val="26"/>
          <w:szCs w:val="26"/>
        </w:rPr>
      </w:pPr>
      <w:r w:rsidRPr="00FC0CAE">
        <w:rPr>
          <w:rFonts w:asciiTheme="majorHAnsi" w:eastAsiaTheme="majorEastAsia" w:hAnsiTheme="majorHAnsi" w:cstheme="majorHAnsi"/>
          <w:b/>
          <w:bCs/>
          <w:sz w:val="26"/>
          <w:szCs w:val="26"/>
        </w:rPr>
        <w:t>Clash is key to ed and ideal govts don’t allow for it</w:t>
      </w:r>
    </w:p>
    <w:p w14:paraId="5F148F8C"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 xml:space="preserve">2] Real world- </w:t>
      </w:r>
      <w:proofErr w:type="spellStart"/>
      <w:r w:rsidRPr="00FC0CAE">
        <w:rPr>
          <w:rFonts w:asciiTheme="majorHAnsi" w:hAnsiTheme="majorHAnsi" w:cstheme="majorHAnsi"/>
        </w:rPr>
        <w:t>its</w:t>
      </w:r>
      <w:proofErr w:type="spellEnd"/>
      <w:r w:rsidRPr="00FC0CAE">
        <w:rPr>
          <w:rFonts w:asciiTheme="majorHAnsi" w:hAnsiTheme="majorHAnsi" w:cstheme="majorHAnsi"/>
        </w:rPr>
        <w:t xml:space="preserve"> always possible for a real government to recognize the right to strike but not a made up one</w:t>
      </w:r>
    </w:p>
    <w:p w14:paraId="32D3CAEC"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 xml:space="preserve">o/w </w:t>
      </w:r>
      <w:proofErr w:type="spellStart"/>
      <w:r w:rsidRPr="00FC0CAE">
        <w:rPr>
          <w:rFonts w:asciiTheme="majorHAnsi" w:hAnsiTheme="majorHAnsi" w:cstheme="majorHAnsi"/>
        </w:rPr>
        <w:t>cuz</w:t>
      </w:r>
      <w:proofErr w:type="spellEnd"/>
      <w:r w:rsidRPr="00FC0CAE">
        <w:rPr>
          <w:rFonts w:asciiTheme="majorHAnsi" w:hAnsiTheme="majorHAnsi" w:cstheme="majorHAnsi"/>
        </w:rPr>
        <w:t xml:space="preserve"> If ed isn’t portable its useless</w:t>
      </w:r>
    </w:p>
    <w:p w14:paraId="021C8A24"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 xml:space="preserve">CI </w:t>
      </w:r>
      <w:proofErr w:type="spellStart"/>
      <w:r w:rsidRPr="00FC0CAE">
        <w:rPr>
          <w:rFonts w:asciiTheme="majorHAnsi" w:hAnsiTheme="majorHAnsi" w:cstheme="majorHAnsi"/>
        </w:rPr>
        <w:t>cuz</w:t>
      </w:r>
      <w:proofErr w:type="spellEnd"/>
      <w:r w:rsidRPr="00FC0CAE">
        <w:rPr>
          <w:rFonts w:asciiTheme="majorHAnsi" w:hAnsiTheme="majorHAnsi" w:cstheme="majorHAnsi"/>
        </w:rPr>
        <w:t xml:space="preserve"> reasonability is arbitrary 1) judge intervention 2) prevents competing </w:t>
      </w:r>
      <w:proofErr w:type="spellStart"/>
      <w:r w:rsidRPr="00FC0CAE">
        <w:rPr>
          <w:rFonts w:asciiTheme="majorHAnsi" w:hAnsiTheme="majorHAnsi" w:cstheme="majorHAnsi"/>
        </w:rPr>
        <w:t>brightlines</w:t>
      </w:r>
      <w:proofErr w:type="spellEnd"/>
    </w:p>
    <w:p w14:paraId="1BEC48B8"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 xml:space="preserve">No </w:t>
      </w:r>
      <w:proofErr w:type="spellStart"/>
      <w:r w:rsidRPr="00FC0CAE">
        <w:rPr>
          <w:rFonts w:asciiTheme="majorHAnsi" w:hAnsiTheme="majorHAnsi" w:cstheme="majorHAnsi"/>
        </w:rPr>
        <w:t>rvis</w:t>
      </w:r>
      <w:proofErr w:type="spellEnd"/>
      <w:r w:rsidRPr="00FC0CAE">
        <w:rPr>
          <w:rFonts w:asciiTheme="majorHAnsi" w:hAnsiTheme="majorHAnsi" w:cstheme="majorHAnsi"/>
        </w:rPr>
        <w:t>:</w:t>
      </w:r>
    </w:p>
    <w:p w14:paraId="52AE72D1"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1] Baiting</w:t>
      </w:r>
    </w:p>
    <w:p w14:paraId="0977A0B5" w14:textId="77777777" w:rsidR="00B733B5" w:rsidRPr="00FC0CAE" w:rsidRDefault="00B733B5" w:rsidP="00B733B5">
      <w:pPr>
        <w:pStyle w:val="Heading4"/>
        <w:rPr>
          <w:rFonts w:asciiTheme="majorHAnsi" w:hAnsiTheme="majorHAnsi" w:cstheme="majorHAnsi"/>
        </w:rPr>
      </w:pPr>
      <w:r w:rsidRPr="00FC0CAE">
        <w:rPr>
          <w:rFonts w:asciiTheme="majorHAnsi" w:hAnsiTheme="majorHAnsi" w:cstheme="majorHAnsi"/>
        </w:rPr>
        <w:t>2] Logic</w:t>
      </w:r>
    </w:p>
    <w:p w14:paraId="20F2AECB" w14:textId="07B023F6" w:rsidR="00424735" w:rsidRPr="00424735" w:rsidRDefault="00B733B5" w:rsidP="0015173B">
      <w:pPr>
        <w:pStyle w:val="Heading4"/>
      </w:pPr>
      <w:r w:rsidRPr="00FC0CAE">
        <w:rPr>
          <w:rFonts w:asciiTheme="majorHAnsi" w:hAnsiTheme="majorHAnsi" w:cstheme="majorHAnsi"/>
        </w:rPr>
        <w:t>D</w:t>
      </w:r>
      <w:r w:rsidR="0015173B">
        <w:rPr>
          <w:rFonts w:asciiTheme="majorHAnsi" w:hAnsiTheme="majorHAnsi" w:cstheme="majorHAnsi"/>
        </w:rPr>
        <w:t>rop the debater to deter future abuse and set better norms</w:t>
      </w:r>
    </w:p>
    <w:sectPr w:rsidR="00424735" w:rsidRPr="004247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1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7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A6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73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4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711"/>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64E"/>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3B5"/>
    <w:rsid w:val="00B75C54"/>
    <w:rsid w:val="00B8710E"/>
    <w:rsid w:val="00B92A93"/>
    <w:rsid w:val="00BA17A8"/>
    <w:rsid w:val="00BA3C33"/>
    <w:rsid w:val="00BB0878"/>
    <w:rsid w:val="00BB1879"/>
    <w:rsid w:val="00BC0ABE"/>
    <w:rsid w:val="00BC30DB"/>
    <w:rsid w:val="00BC64FF"/>
    <w:rsid w:val="00BC7C37"/>
    <w:rsid w:val="00BD2244"/>
    <w:rsid w:val="00BE058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68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97"/>
    <w:rsid w:val="00E42E4C"/>
    <w:rsid w:val="00E47013"/>
    <w:rsid w:val="00E541F9"/>
    <w:rsid w:val="00E57B79"/>
    <w:rsid w:val="00E63419"/>
    <w:rsid w:val="00E64496"/>
    <w:rsid w:val="00E72115"/>
    <w:rsid w:val="00E7216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1A5A5"/>
  <w14:defaultImageDpi w14:val="300"/>
  <w15:docId w15:val="{680B37B9-CDCB-8B4C-A1ED-1D077B9E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54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21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21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E721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E721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21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16C"/>
  </w:style>
  <w:style w:type="character" w:customStyle="1" w:styleId="Heading1Char">
    <w:name w:val="Heading 1 Char"/>
    <w:aliases w:val="Pocket Char"/>
    <w:basedOn w:val="DefaultParagraphFont"/>
    <w:link w:val="Heading1"/>
    <w:uiPriority w:val="9"/>
    <w:rsid w:val="00E721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216C"/>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E7216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E7216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7216C"/>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E7216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721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216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7216C"/>
    <w:rPr>
      <w:color w:val="auto"/>
      <w:u w:val="none"/>
    </w:rPr>
  </w:style>
  <w:style w:type="paragraph" w:styleId="DocumentMap">
    <w:name w:val="Document Map"/>
    <w:basedOn w:val="Normal"/>
    <w:link w:val="DocumentMapChar"/>
    <w:uiPriority w:val="99"/>
    <w:semiHidden/>
    <w:unhideWhenUsed/>
    <w:rsid w:val="00E721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216C"/>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6854C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6854C8"/>
    <w:pPr>
      <w:spacing w:before="100" w:beforeAutospacing="1" w:after="100" w:afterAutospacing="1"/>
    </w:pPr>
  </w:style>
  <w:style w:type="paragraph" w:customStyle="1" w:styleId="Analytic">
    <w:name w:val="Analytic"/>
    <w:basedOn w:val="Heading4"/>
    <w:link w:val="AnalyticChar"/>
    <w:uiPriority w:val="4"/>
    <w:qFormat/>
    <w:rsid w:val="006854C8"/>
  </w:style>
  <w:style w:type="character" w:customStyle="1" w:styleId="AnalyticChar">
    <w:name w:val="Analytic Char"/>
    <w:basedOn w:val="DefaultParagraphFont"/>
    <w:link w:val="Analytic"/>
    <w:uiPriority w:val="4"/>
    <w:rsid w:val="006854C8"/>
    <w:rPr>
      <w:rFonts w:ascii="Calibri" w:eastAsiaTheme="majorEastAsia" w:hAnsi="Calibri" w:cstheme="majorBidi"/>
      <w:b/>
      <w:bCs/>
      <w:sz w:val="26"/>
      <w:szCs w:val="26"/>
    </w:rPr>
  </w:style>
  <w:style w:type="paragraph" w:customStyle="1" w:styleId="textbold">
    <w:name w:val="text bold"/>
    <w:basedOn w:val="Normal"/>
    <w:link w:val="Emphasis"/>
    <w:uiPriority w:val="20"/>
    <w:qFormat/>
    <w:rsid w:val="006854C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cquarie.com.au/advisers/business-consumer-confidence-australia.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law.stanford.edu/wp-content/uploads/2018/04/Timor-Leste-Constitutional-Rights.pdf" TargetMode="External"/><Relationship Id="rId4" Type="http://schemas.openxmlformats.org/officeDocument/2006/relationships/customXml" Target="../customXml/item4.xml"/><Relationship Id="rId9" Type="http://schemas.openxmlformats.org/officeDocument/2006/relationships/hyperlink" Target="https://opendocs.ids.ac.uk/opendocs/handle/20.500.12413/704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13</Pages>
  <Words>6013</Words>
  <Characters>31269</Characters>
  <Application>Microsoft Office Word</Application>
  <DocSecurity>0</DocSecurity>
  <Lines>428</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10</cp:revision>
  <dcterms:created xsi:type="dcterms:W3CDTF">2021-12-03T23:36:00Z</dcterms:created>
  <dcterms:modified xsi:type="dcterms:W3CDTF">2021-12-04T02:43:00Z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