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1563D" w14:textId="77777777" w:rsidR="00390FD8" w:rsidRPr="001E313D" w:rsidRDefault="00390FD8" w:rsidP="00B446FF">
      <w:pPr>
        <w:rPr>
          <w:rFonts w:asciiTheme="majorHAnsi" w:hAnsiTheme="majorHAnsi" w:cstheme="majorHAnsi"/>
        </w:rPr>
      </w:pPr>
    </w:p>
    <w:p w14:paraId="31263AA9" w14:textId="39B3DEC2" w:rsidR="00E42E4C" w:rsidRPr="001E313D" w:rsidRDefault="00FB112B" w:rsidP="00FB112B">
      <w:pPr>
        <w:pStyle w:val="Heading1"/>
        <w:rPr>
          <w:rFonts w:asciiTheme="majorHAnsi" w:hAnsiTheme="majorHAnsi" w:cstheme="majorHAnsi"/>
        </w:rPr>
      </w:pPr>
      <w:r w:rsidRPr="001E313D">
        <w:rPr>
          <w:rFonts w:asciiTheme="majorHAnsi" w:hAnsiTheme="majorHAnsi" w:cstheme="majorHAnsi"/>
        </w:rPr>
        <w:lastRenderedPageBreak/>
        <w:t>1NC v Tanya</w:t>
      </w:r>
    </w:p>
    <w:p w14:paraId="36F427C0" w14:textId="4B92AB12" w:rsidR="00FB112B" w:rsidRPr="001E313D" w:rsidRDefault="00FB112B" w:rsidP="00FB112B">
      <w:pPr>
        <w:pStyle w:val="Heading2"/>
        <w:rPr>
          <w:rFonts w:asciiTheme="majorHAnsi" w:hAnsiTheme="majorHAnsi" w:cstheme="majorHAnsi"/>
        </w:rPr>
      </w:pPr>
      <w:r w:rsidRPr="001E313D">
        <w:rPr>
          <w:rFonts w:asciiTheme="majorHAnsi" w:hAnsiTheme="majorHAnsi" w:cstheme="majorHAnsi"/>
        </w:rPr>
        <w:lastRenderedPageBreak/>
        <w:t>1</w:t>
      </w:r>
      <w:r w:rsidR="00AB0558" w:rsidRPr="001E313D">
        <w:rPr>
          <w:rFonts w:asciiTheme="majorHAnsi" w:hAnsiTheme="majorHAnsi" w:cstheme="majorHAnsi"/>
        </w:rPr>
        <w:t>---T</w:t>
      </w:r>
    </w:p>
    <w:p w14:paraId="0124B7E9" w14:textId="0ED95256" w:rsidR="00FB112B" w:rsidRPr="001E313D" w:rsidRDefault="00092C43" w:rsidP="00FB112B">
      <w:pPr>
        <w:rPr>
          <w:rFonts w:asciiTheme="majorHAnsi" w:hAnsiTheme="majorHAnsi" w:cstheme="majorHAnsi"/>
        </w:rPr>
      </w:pPr>
      <w:r w:rsidRPr="001E313D">
        <w:rPr>
          <w:rFonts w:asciiTheme="majorHAnsi" w:hAnsiTheme="majorHAnsi" w:cstheme="majorHAnsi"/>
        </w:rPr>
        <w:t>Topicality</w:t>
      </w:r>
    </w:p>
    <w:p w14:paraId="0681B46D" w14:textId="03F80A2E" w:rsidR="000F13EB" w:rsidRPr="001E313D" w:rsidRDefault="00D6495D" w:rsidP="000F13EB">
      <w:pPr>
        <w:pStyle w:val="Heading4"/>
        <w:rPr>
          <w:rFonts w:asciiTheme="majorHAnsi" w:hAnsiTheme="majorHAnsi" w:cstheme="majorHAnsi"/>
        </w:rPr>
      </w:pPr>
      <w:r w:rsidRPr="001E313D">
        <w:rPr>
          <w:rFonts w:asciiTheme="majorHAnsi" w:hAnsiTheme="majorHAnsi" w:cstheme="majorHAnsi"/>
        </w:rPr>
        <w:t xml:space="preserve">Interp: </w:t>
      </w:r>
      <w:r w:rsidR="000F13EB" w:rsidRPr="001E313D">
        <w:rPr>
          <w:rFonts w:asciiTheme="majorHAnsi" w:hAnsiTheme="majorHAnsi" w:cstheme="majorHAnsi"/>
        </w:rPr>
        <w:t>The 1AC must defend a policy action</w:t>
      </w:r>
    </w:p>
    <w:p w14:paraId="5DAB4559" w14:textId="77777777" w:rsidR="00AB0558" w:rsidRPr="001E313D" w:rsidRDefault="00AB0558" w:rsidP="00AB0558">
      <w:pPr>
        <w:rPr>
          <w:rFonts w:asciiTheme="majorHAnsi" w:hAnsiTheme="majorHAnsi" w:cstheme="majorHAnsi"/>
        </w:rPr>
      </w:pPr>
    </w:p>
    <w:p w14:paraId="66F8B449" w14:textId="3FAA5127" w:rsidR="00AB0558" w:rsidRPr="001E313D" w:rsidRDefault="00AB0558" w:rsidP="00750714">
      <w:pPr>
        <w:pStyle w:val="Heading4"/>
        <w:rPr>
          <w:rFonts w:asciiTheme="majorHAnsi" w:hAnsiTheme="majorHAnsi" w:cstheme="majorHAnsi"/>
        </w:rPr>
      </w:pPr>
      <w:r w:rsidRPr="001E313D">
        <w:rPr>
          <w:rFonts w:asciiTheme="majorHAnsi" w:hAnsiTheme="majorHAnsi" w:cstheme="majorHAnsi"/>
        </w:rPr>
        <w:t xml:space="preserve">Violation: Anything that garners offense external to the plan is extra-t and makes being neg impossible---explodes limits. </w:t>
      </w:r>
    </w:p>
    <w:p w14:paraId="38F374CB" w14:textId="6E2940DD" w:rsidR="000F13EB" w:rsidRPr="001E313D" w:rsidRDefault="000F13EB" w:rsidP="000F13EB">
      <w:pPr>
        <w:rPr>
          <w:rFonts w:asciiTheme="majorHAnsi" w:hAnsiTheme="majorHAnsi" w:cstheme="majorHAnsi"/>
        </w:rPr>
      </w:pPr>
    </w:p>
    <w:p w14:paraId="6ED45640" w14:textId="77777777" w:rsidR="000F13EB" w:rsidRPr="001E313D" w:rsidRDefault="000F13EB" w:rsidP="000F13EB">
      <w:pPr>
        <w:spacing w:before="40"/>
        <w:outlineLvl w:val="3"/>
        <w:rPr>
          <w:rFonts w:asciiTheme="majorHAnsi" w:hAnsiTheme="majorHAnsi" w:cstheme="majorHAnsi"/>
          <w:b/>
          <w:bCs/>
          <w:color w:val="000000"/>
        </w:rPr>
      </w:pPr>
      <w:r w:rsidRPr="001E313D">
        <w:rPr>
          <w:rFonts w:asciiTheme="majorHAnsi" w:hAnsiTheme="majorHAnsi" w:cstheme="majorHAnsi"/>
          <w:b/>
          <w:bCs/>
          <w:color w:val="000000"/>
          <w:sz w:val="26"/>
          <w:szCs w:val="26"/>
        </w:rPr>
        <w:t xml:space="preserve">1] Resolved---must defend the </w:t>
      </w:r>
      <w:r w:rsidRPr="001E313D">
        <w:rPr>
          <w:rFonts w:asciiTheme="majorHAnsi" w:hAnsiTheme="majorHAnsi" w:cstheme="majorHAnsi"/>
          <w:b/>
          <w:bCs/>
          <w:color w:val="000000"/>
          <w:sz w:val="26"/>
          <w:szCs w:val="26"/>
          <w:u w:val="single"/>
        </w:rPr>
        <w:t>implementation</w:t>
      </w:r>
      <w:r w:rsidRPr="001E313D">
        <w:rPr>
          <w:rFonts w:asciiTheme="majorHAnsi" w:hAnsiTheme="majorHAnsi" w:cstheme="majorHAnsi"/>
          <w:b/>
          <w:bCs/>
          <w:color w:val="000000"/>
          <w:sz w:val="26"/>
          <w:szCs w:val="26"/>
        </w:rPr>
        <w:t xml:space="preserve"> of a policy action</w:t>
      </w:r>
    </w:p>
    <w:p w14:paraId="62FDD287" w14:textId="77777777" w:rsidR="000F13EB" w:rsidRPr="001E313D" w:rsidRDefault="000F13EB" w:rsidP="000F13EB">
      <w:pPr>
        <w:rPr>
          <w:rFonts w:asciiTheme="majorHAnsi" w:hAnsiTheme="majorHAnsi" w:cstheme="majorHAnsi"/>
          <w:color w:val="000000"/>
        </w:rPr>
      </w:pPr>
      <w:r w:rsidRPr="001E313D">
        <w:rPr>
          <w:rFonts w:asciiTheme="majorHAnsi" w:hAnsiTheme="majorHAnsi" w:cstheme="majorHAnsi"/>
          <w:b/>
          <w:bCs/>
          <w:color w:val="000000"/>
          <w:sz w:val="26"/>
          <w:szCs w:val="26"/>
        </w:rPr>
        <w:t xml:space="preserve">Parcher 1, </w:t>
      </w:r>
      <w:r w:rsidRPr="001E313D">
        <w:rPr>
          <w:rFonts w:asciiTheme="majorHAnsi" w:hAnsiTheme="majorHAnsi" w:cstheme="majorHAnsi"/>
          <w:color w:val="000000"/>
        </w:rPr>
        <w:t xml:space="preserve">[(Jeff, Fmr. Debate Coach at Georgetown University, February, </w:t>
      </w:r>
      <w:hyperlink r:id="rId9" w:history="1">
        <w:r w:rsidRPr="001E313D">
          <w:rPr>
            <w:rStyle w:val="Hyperlink"/>
            <w:rFonts w:asciiTheme="majorHAnsi" w:hAnsiTheme="majorHAnsi" w:cstheme="majorHAnsi"/>
          </w:rPr>
          <w:t>http://www.ndtceda.com/archives/200102/0790.html</w:t>
        </w:r>
      </w:hyperlink>
      <w:r w:rsidRPr="001E313D">
        <w:rPr>
          <w:rFonts w:asciiTheme="majorHAnsi" w:hAnsiTheme="majorHAnsi" w:cstheme="majorHAnsi"/>
          <w:color w:val="000000"/>
        </w:rPr>
        <w:t>)] Sachin</w:t>
      </w:r>
    </w:p>
    <w:p w14:paraId="3E8279DB" w14:textId="77777777" w:rsidR="000F13EB" w:rsidRPr="001E313D" w:rsidRDefault="000F13EB" w:rsidP="000F13EB">
      <w:pPr>
        <w:rPr>
          <w:rFonts w:asciiTheme="majorHAnsi" w:hAnsiTheme="majorHAnsi" w:cstheme="majorHAnsi"/>
          <w:color w:val="000000"/>
          <w:sz w:val="12"/>
        </w:rPr>
      </w:pPr>
      <w:r w:rsidRPr="001E313D">
        <w:rPr>
          <w:rFonts w:asciiTheme="majorHAnsi" w:hAnsiTheme="majorHAnsi" w:cstheme="majorHAnsi"/>
          <w:color w:val="000000"/>
          <w:sz w:val="12"/>
        </w:rPr>
        <w:t xml:space="preserve">Pardon me if I turn to a source besides Bill. American Heritage Dictionary: </w:t>
      </w:r>
      <w:r w:rsidRPr="001E313D">
        <w:rPr>
          <w:rFonts w:asciiTheme="majorHAnsi" w:hAnsiTheme="majorHAnsi" w:cstheme="majorHAnsi"/>
          <w:color w:val="000000"/>
          <w:szCs w:val="22"/>
          <w:u w:val="single"/>
        </w:rPr>
        <w:t xml:space="preserve">Resolve: </w:t>
      </w:r>
      <w:r w:rsidRPr="001E313D">
        <w:rPr>
          <w:rFonts w:asciiTheme="majorHAnsi" w:hAnsiTheme="majorHAnsi" w:cstheme="majorHAnsi"/>
          <w:color w:val="000000"/>
          <w:sz w:val="12"/>
        </w:rPr>
        <w:t xml:space="preserve">1. To make a firm decision about. 2. </w:t>
      </w:r>
      <w:r w:rsidRPr="001E313D">
        <w:rPr>
          <w:rFonts w:asciiTheme="majorHAnsi" w:hAnsiTheme="majorHAnsi" w:cstheme="majorHAnsi"/>
          <w:color w:val="000000"/>
          <w:szCs w:val="22"/>
          <w:u w:val="single"/>
        </w:rPr>
        <w:t xml:space="preserve">To decide or express by formal vote. </w:t>
      </w:r>
      <w:r w:rsidRPr="001E313D">
        <w:rPr>
          <w:rFonts w:asciiTheme="majorHAnsi" w:hAnsiTheme="majorHAnsi" w:cstheme="majorHAnsi"/>
          <w:color w:val="000000"/>
          <w:sz w:val="12"/>
        </w:rP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1E313D">
        <w:rPr>
          <w:rStyle w:val="Emphasis"/>
          <w:rFonts w:asciiTheme="majorHAnsi" w:hAnsiTheme="majorHAnsi" w:cstheme="majorHAnsi"/>
          <w:highlight w:val="cyan"/>
        </w:rPr>
        <w:t>resolution</w:t>
      </w:r>
      <w:r w:rsidRPr="001E313D">
        <w:rPr>
          <w:rFonts w:asciiTheme="majorHAnsi" w:hAnsiTheme="majorHAnsi" w:cstheme="majorHAnsi"/>
          <w:color w:val="000000"/>
          <w:sz w:val="12"/>
        </w:rPr>
        <w:t>" makes it a question. American Heritage</w:t>
      </w:r>
      <w:r w:rsidRPr="001E313D">
        <w:rPr>
          <w:rStyle w:val="Emphasis"/>
          <w:rFonts w:asciiTheme="majorHAnsi" w:hAnsiTheme="majorHAnsi" w:cstheme="majorHAnsi"/>
        </w:rPr>
        <w:t xml:space="preserve">: </w:t>
      </w:r>
      <w:r w:rsidRPr="001E313D">
        <w:rPr>
          <w:rStyle w:val="Emphasis"/>
          <w:rFonts w:asciiTheme="majorHAnsi" w:hAnsiTheme="majorHAnsi" w:cstheme="majorHAnsi"/>
          <w:highlight w:val="cyan"/>
        </w:rPr>
        <w:t>A course of action</w:t>
      </w:r>
      <w:r w:rsidRPr="001E313D">
        <w:rPr>
          <w:rStyle w:val="Emphasis"/>
          <w:rFonts w:asciiTheme="majorHAnsi" w:hAnsiTheme="majorHAnsi" w:cstheme="majorHAnsi"/>
        </w:rPr>
        <w:t xml:space="preserve"> </w:t>
      </w:r>
      <w:r w:rsidRPr="001E313D">
        <w:rPr>
          <w:rFonts w:asciiTheme="majorHAnsi" w:hAnsiTheme="majorHAnsi" w:cstheme="majorHAnsi"/>
          <w:color w:val="000000"/>
          <w:sz w:val="12"/>
        </w:rPr>
        <w:t xml:space="preserve">determined or decided on. A formal statemnt of a deciion, as by a legislature. (3) </w:t>
      </w:r>
      <w:r w:rsidRPr="001E313D">
        <w:rPr>
          <w:rFonts w:asciiTheme="majorHAnsi" w:hAnsiTheme="majorHAnsi" w:cstheme="majorHAnsi"/>
          <w:color w:val="000000"/>
          <w:szCs w:val="22"/>
          <w:u w:val="single"/>
        </w:rPr>
        <w:t xml:space="preserve">The resolution is obviously a question. </w:t>
      </w:r>
      <w:r w:rsidRPr="001E313D">
        <w:rPr>
          <w:rFonts w:asciiTheme="majorHAnsi" w:hAnsiTheme="majorHAnsi" w:cstheme="majorHAnsi"/>
          <w:color w:val="000000"/>
          <w:sz w:val="12"/>
        </w:rPr>
        <w:t xml:space="preserve">Any other conclusion is utterly inconcievable.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1E313D">
        <w:rPr>
          <w:rStyle w:val="StyleUnderline"/>
          <w:rFonts w:asciiTheme="majorHAnsi" w:hAnsiTheme="majorHAnsi" w:cstheme="majorHAnsi"/>
        </w:rPr>
        <w:t xml:space="preserve">the topic community attempts to </w:t>
      </w:r>
      <w:r w:rsidRPr="001E313D">
        <w:rPr>
          <w:rStyle w:val="StyleUnderline"/>
          <w:rFonts w:asciiTheme="majorHAnsi" w:hAnsiTheme="majorHAnsi" w:cstheme="majorHAnsi"/>
          <w:highlight w:val="cyan"/>
        </w:rPr>
        <w:t>craft a resolution which can be ANSWERED in either direction</w:t>
      </w:r>
      <w:r w:rsidRPr="001E313D">
        <w:rPr>
          <w:rStyle w:val="StyleUnderline"/>
          <w:rFonts w:asciiTheme="majorHAnsi" w:hAnsiTheme="majorHAnsi" w:cstheme="majorHAnsi"/>
        </w:rPr>
        <w:t xml:space="preserve">. They </w:t>
      </w:r>
      <w:r w:rsidRPr="001E313D">
        <w:rPr>
          <w:rStyle w:val="StyleUnderline"/>
          <w:rFonts w:asciiTheme="majorHAnsi" w:hAnsiTheme="majorHAnsi" w:cstheme="majorHAnsi"/>
          <w:highlight w:val="cyan"/>
        </w:rPr>
        <w:t>focus on</w:t>
      </w:r>
      <w:r w:rsidRPr="001E313D">
        <w:rPr>
          <w:rStyle w:val="StyleUnderline"/>
          <w:rFonts w:asciiTheme="majorHAnsi" w:hAnsiTheme="majorHAnsi" w:cstheme="majorHAnsi"/>
        </w:rPr>
        <w:t xml:space="preserve"> issues like </w:t>
      </w:r>
      <w:r w:rsidRPr="001E313D">
        <w:rPr>
          <w:rStyle w:val="StyleUnderline"/>
          <w:rFonts w:asciiTheme="majorHAnsi" w:hAnsiTheme="majorHAnsi" w:cstheme="majorHAnsi"/>
          <w:highlight w:val="cyan"/>
        </w:rPr>
        <w:t>ground and fairness</w:t>
      </w:r>
      <w:r w:rsidRPr="001E313D">
        <w:rPr>
          <w:rStyle w:val="StyleUnderline"/>
          <w:rFonts w:asciiTheme="majorHAnsi" w:hAnsiTheme="majorHAnsi" w:cstheme="majorHAnsi"/>
        </w:rPr>
        <w:t xml:space="preserve"> because they know the resolution will </w:t>
      </w:r>
      <w:r w:rsidRPr="001E313D">
        <w:rPr>
          <w:rStyle w:val="StyleUnderline"/>
          <w:rFonts w:asciiTheme="majorHAnsi" w:hAnsiTheme="majorHAnsi" w:cstheme="majorHAnsi"/>
          <w:highlight w:val="cyan"/>
        </w:rPr>
        <w:t>serve as the basis</w:t>
      </w:r>
      <w:r w:rsidRPr="001E313D">
        <w:rPr>
          <w:rStyle w:val="StyleUnderline"/>
          <w:rFonts w:asciiTheme="majorHAnsi" w:hAnsiTheme="majorHAnsi" w:cstheme="majorHAnsi"/>
        </w:rPr>
        <w:t xml:space="preserve"> for debate </w:t>
      </w:r>
      <w:r w:rsidRPr="001E313D">
        <w:rPr>
          <w:rFonts w:asciiTheme="majorHAnsi" w:hAnsiTheme="majorHAnsi" w:cstheme="majorHAnsi"/>
          <w:color w:val="000000"/>
          <w:sz w:val="12"/>
        </w:rPr>
        <w:t xml:space="preserve">which will be </w:t>
      </w:r>
      <w:r w:rsidRPr="001E313D">
        <w:rPr>
          <w:rStyle w:val="Emphasis"/>
          <w:rFonts w:asciiTheme="majorHAnsi" w:hAnsiTheme="majorHAnsi" w:cstheme="majorHAnsi"/>
          <w:highlight w:val="cyan"/>
        </w:rPr>
        <w:t xml:space="preserve">resolved by </w:t>
      </w:r>
      <w:r w:rsidRPr="001E313D">
        <w:rPr>
          <w:rStyle w:val="Emphasis"/>
          <w:rFonts w:asciiTheme="majorHAnsi" w:hAnsiTheme="majorHAnsi" w:cstheme="majorHAnsi"/>
        </w:rPr>
        <w:t>determining</w:t>
      </w:r>
      <w:r w:rsidRPr="001E313D">
        <w:rPr>
          <w:rStyle w:val="StyleUnderline"/>
          <w:rFonts w:asciiTheme="majorHAnsi" w:hAnsiTheme="majorHAnsi" w:cstheme="majorHAnsi"/>
        </w:rPr>
        <w:t xml:space="preserve"> the </w:t>
      </w:r>
      <w:r w:rsidRPr="001E313D">
        <w:rPr>
          <w:rStyle w:val="Emphasis"/>
          <w:rFonts w:asciiTheme="majorHAnsi" w:hAnsiTheme="majorHAnsi" w:cstheme="majorHAnsi"/>
          <w:highlight w:val="cyan"/>
        </w:rPr>
        <w:t>policy desireablility</w:t>
      </w:r>
      <w:r w:rsidRPr="001E313D">
        <w:rPr>
          <w:rStyle w:val="Emphasis"/>
          <w:rFonts w:asciiTheme="majorHAnsi" w:hAnsiTheme="majorHAnsi" w:cstheme="majorHAnsi"/>
        </w:rPr>
        <w:t xml:space="preserve"> </w:t>
      </w:r>
      <w:r w:rsidRPr="001E313D">
        <w:rPr>
          <w:rStyle w:val="StyleUnderline"/>
          <w:rFonts w:asciiTheme="majorHAnsi" w:hAnsiTheme="majorHAnsi" w:cstheme="majorHAnsi"/>
        </w:rPr>
        <w:t>of that resolution.</w:t>
      </w:r>
      <w:r w:rsidRPr="001E313D">
        <w:rPr>
          <w:rFonts w:asciiTheme="majorHAnsi" w:hAnsiTheme="majorHAnsi" w:cstheme="majorHAnsi"/>
          <w:color w:val="000000"/>
          <w:sz w:val="12"/>
        </w:rPr>
        <w:t xml:space="preserve">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1E313D">
        <w:rPr>
          <w:rFonts w:asciiTheme="majorHAnsi" w:hAnsiTheme="majorHAnsi" w:cstheme="majorHAnsi"/>
          <w:color w:val="000000"/>
          <w:szCs w:val="22"/>
          <w:u w:val="single"/>
        </w:rPr>
        <w:t xml:space="preserve">the word resolved is used to emphasis the fact that it's policy debate. </w:t>
      </w:r>
      <w:r w:rsidRPr="001E313D">
        <w:rPr>
          <w:rStyle w:val="StyleUnderline"/>
          <w:rFonts w:asciiTheme="majorHAnsi" w:hAnsiTheme="majorHAnsi" w:cstheme="majorHAnsi"/>
        </w:rPr>
        <w:t xml:space="preserve">Resolved </w:t>
      </w:r>
      <w:r w:rsidRPr="001E313D">
        <w:rPr>
          <w:rStyle w:val="StyleUnderline"/>
          <w:rFonts w:asciiTheme="majorHAnsi" w:hAnsiTheme="majorHAnsi" w:cstheme="majorHAnsi"/>
          <w:highlight w:val="cyan"/>
        </w:rPr>
        <w:t>comes from</w:t>
      </w:r>
      <w:r w:rsidRPr="001E313D">
        <w:rPr>
          <w:rStyle w:val="StyleUnderline"/>
          <w:rFonts w:asciiTheme="majorHAnsi" w:hAnsiTheme="majorHAnsi" w:cstheme="majorHAnsi"/>
        </w:rPr>
        <w:t xml:space="preserve"> the </w:t>
      </w:r>
      <w:r w:rsidRPr="001E313D">
        <w:rPr>
          <w:rStyle w:val="StyleUnderline"/>
          <w:rFonts w:asciiTheme="majorHAnsi" w:hAnsiTheme="majorHAnsi" w:cstheme="majorHAnsi"/>
          <w:highlight w:val="cyan"/>
        </w:rPr>
        <w:t>adoption</w:t>
      </w:r>
      <w:r w:rsidRPr="001E313D">
        <w:rPr>
          <w:rStyle w:val="StyleUnderline"/>
          <w:rFonts w:asciiTheme="majorHAnsi" w:hAnsiTheme="majorHAnsi" w:cstheme="majorHAnsi"/>
        </w:rPr>
        <w:t xml:space="preserve"> of resolutions </w:t>
      </w:r>
      <w:r w:rsidRPr="001E313D">
        <w:rPr>
          <w:rStyle w:val="StyleUnderline"/>
          <w:rFonts w:asciiTheme="majorHAnsi" w:hAnsiTheme="majorHAnsi" w:cstheme="majorHAnsi"/>
          <w:highlight w:val="cyan"/>
        </w:rPr>
        <w:t>by legislative bodies</w:t>
      </w:r>
      <w:r w:rsidRPr="001E313D">
        <w:rPr>
          <w:rStyle w:val="StyleUnderline"/>
          <w:rFonts w:asciiTheme="majorHAnsi" w:hAnsiTheme="majorHAnsi" w:cstheme="majorHAnsi"/>
        </w:rPr>
        <w:t xml:space="preserve">. A resolution is </w:t>
      </w:r>
      <w:r w:rsidRPr="001E313D">
        <w:rPr>
          <w:rStyle w:val="StyleUnderline"/>
          <w:rFonts w:asciiTheme="majorHAnsi" w:hAnsiTheme="majorHAnsi" w:cstheme="majorHAnsi"/>
          <w:highlight w:val="cyan"/>
        </w:rPr>
        <w:t>either adopted or</w:t>
      </w:r>
      <w:r w:rsidRPr="001E313D">
        <w:rPr>
          <w:rStyle w:val="StyleUnderline"/>
          <w:rFonts w:asciiTheme="majorHAnsi" w:hAnsiTheme="majorHAnsi" w:cstheme="majorHAnsi"/>
        </w:rPr>
        <w:t xml:space="preserve"> it is </w:t>
      </w:r>
      <w:r w:rsidRPr="001E313D">
        <w:rPr>
          <w:rStyle w:val="StyleUnderline"/>
          <w:rFonts w:asciiTheme="majorHAnsi" w:hAnsiTheme="majorHAnsi" w:cstheme="majorHAnsi"/>
          <w:highlight w:val="cyan"/>
        </w:rPr>
        <w:t>not</w:t>
      </w:r>
      <w:r w:rsidRPr="001E313D">
        <w:rPr>
          <w:rStyle w:val="StyleUnderline"/>
          <w:rFonts w:asciiTheme="majorHAnsi" w:hAnsiTheme="majorHAnsi" w:cstheme="majorHAnsi"/>
        </w:rPr>
        <w:t>. It's a question before a legislative body. Should this statement be adopted or</w:t>
      </w:r>
      <w:r w:rsidRPr="001E313D">
        <w:rPr>
          <w:rFonts w:asciiTheme="majorHAnsi" w:hAnsiTheme="majorHAnsi" w:cstheme="majorHAnsi"/>
          <w:color w:val="000000"/>
          <w:szCs w:val="22"/>
          <w:u w:val="single"/>
        </w:rPr>
        <w:t xml:space="preserve"> not. </w:t>
      </w:r>
      <w:r w:rsidRPr="001E313D">
        <w:rPr>
          <w:rFonts w:asciiTheme="majorHAnsi" w:hAnsiTheme="majorHAnsi" w:cstheme="majorHAnsi"/>
          <w:color w:val="000000"/>
          <w:sz w:val="12"/>
        </w:rPr>
        <w:t xml:space="preserve">(5) The very terms 'affirmative' and 'negative' support my view. One affirms a resolution. Affirmative and </w:t>
      </w:r>
      <w:r w:rsidRPr="001E313D">
        <w:rPr>
          <w:rStyle w:val="StyleUnderline"/>
          <w:rFonts w:asciiTheme="majorHAnsi" w:hAnsiTheme="majorHAnsi" w:cstheme="majorHAnsi"/>
          <w:highlight w:val="cyan"/>
        </w:rPr>
        <w:t>negative</w:t>
      </w:r>
      <w:r w:rsidRPr="001E313D">
        <w:rPr>
          <w:rStyle w:val="StyleUnderline"/>
          <w:rFonts w:asciiTheme="majorHAnsi" w:hAnsiTheme="majorHAnsi" w:cstheme="majorHAnsi"/>
        </w:rPr>
        <w:t xml:space="preserve"> are the </w:t>
      </w:r>
      <w:r w:rsidRPr="001E313D">
        <w:rPr>
          <w:rStyle w:val="StyleUnderline"/>
          <w:rFonts w:asciiTheme="majorHAnsi" w:hAnsiTheme="majorHAnsi" w:cstheme="majorHAnsi"/>
          <w:highlight w:val="cyan"/>
        </w:rPr>
        <w:t>equivalents of</w:t>
      </w:r>
      <w:r w:rsidRPr="001E313D">
        <w:rPr>
          <w:rStyle w:val="StyleUnderline"/>
          <w:rFonts w:asciiTheme="majorHAnsi" w:hAnsiTheme="majorHAnsi" w:cstheme="majorHAnsi"/>
        </w:rPr>
        <w:t xml:space="preserve"> 'yes' or </w:t>
      </w:r>
      <w:r w:rsidRPr="001E313D">
        <w:rPr>
          <w:rStyle w:val="StyleUnderline"/>
          <w:rFonts w:asciiTheme="majorHAnsi" w:hAnsiTheme="majorHAnsi" w:cstheme="majorHAnsi"/>
          <w:highlight w:val="cyan"/>
        </w:rPr>
        <w:t>'no'</w:t>
      </w:r>
      <w:r w:rsidRPr="001E313D">
        <w:rPr>
          <w:rFonts w:asciiTheme="majorHAnsi" w:hAnsiTheme="majorHAnsi" w:cstheme="majorHAnsi"/>
          <w:color w:val="000000"/>
          <w:sz w:val="12"/>
        </w:rPr>
        <w:t xml:space="preserve"> –which, of course, are answers to a question.</w:t>
      </w:r>
    </w:p>
    <w:p w14:paraId="2E89A738" w14:textId="77777777" w:rsidR="000F13EB" w:rsidRPr="001E313D" w:rsidRDefault="000F13EB" w:rsidP="000F13EB">
      <w:pPr>
        <w:rPr>
          <w:rFonts w:asciiTheme="majorHAnsi" w:hAnsiTheme="majorHAnsi" w:cstheme="majorHAnsi"/>
          <w:color w:val="000000"/>
        </w:rPr>
      </w:pPr>
    </w:p>
    <w:p w14:paraId="71E0CEF5" w14:textId="77777777"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 xml:space="preserve">2] Appropriation---neccesitates policy application.  </w:t>
      </w:r>
    </w:p>
    <w:p w14:paraId="58706F02" w14:textId="77777777" w:rsidR="000F13EB" w:rsidRPr="001E313D" w:rsidRDefault="000F13EB" w:rsidP="000F13EB">
      <w:pPr>
        <w:rPr>
          <w:rFonts w:asciiTheme="majorHAnsi" w:hAnsiTheme="majorHAnsi" w:cstheme="majorHAnsi"/>
        </w:rPr>
      </w:pPr>
      <w:r w:rsidRPr="001E313D">
        <w:rPr>
          <w:rStyle w:val="Style13ptBold"/>
          <w:rFonts w:asciiTheme="majorHAnsi" w:hAnsiTheme="majorHAnsi" w:cstheme="majorHAnsi"/>
        </w:rPr>
        <w:t>Erickson 95,</w:t>
      </w:r>
      <w:r w:rsidRPr="001E313D">
        <w:rPr>
          <w:rFonts w:asciiTheme="majorHAnsi" w:hAnsiTheme="majorHAnsi" w:cstheme="majorHAnsi"/>
        </w:rPr>
        <w:t xml:space="preserve"> [Justice ERICKSON delivered the Opinion of the Court. Matter of Bd. of Cty. Com'rs, 891 P.2d 952 (Colo. 1995).] Sachin</w:t>
      </w:r>
    </w:p>
    <w:p w14:paraId="6C5F900B" w14:textId="77777777" w:rsidR="000F13EB" w:rsidRPr="001E313D" w:rsidRDefault="000F13EB" w:rsidP="000F13EB">
      <w:pPr>
        <w:rPr>
          <w:rFonts w:asciiTheme="majorHAnsi" w:hAnsiTheme="majorHAnsi" w:cstheme="majorHAnsi"/>
          <w:sz w:val="12"/>
        </w:rPr>
      </w:pPr>
      <w:r w:rsidRPr="001E313D">
        <w:rPr>
          <w:rFonts w:asciiTheme="majorHAnsi" w:hAnsiTheme="majorHAnsi" w:cstheme="majorHAnsi"/>
          <w:sz w:val="12"/>
        </w:rPr>
        <w:t xml:space="preserve">We disagree with the water court's analysis. A conditional water right is, "a right to perfect a water right with a certain priority upon the completion with reasonable diligence of the appropriation upon which such water right is to be based." § 37-92-103(6), 15 C.R.S. (1990). </w:t>
      </w:r>
      <w:r w:rsidRPr="001E313D">
        <w:rPr>
          <w:rStyle w:val="Emphasis"/>
          <w:rFonts w:asciiTheme="majorHAnsi" w:hAnsiTheme="majorHAnsi" w:cstheme="majorHAnsi"/>
          <w:highlight w:val="cyan"/>
        </w:rPr>
        <w:t xml:space="preserve">Appropriation is </w:t>
      </w:r>
      <w:r w:rsidRPr="001E313D">
        <w:rPr>
          <w:rStyle w:val="Emphasis"/>
          <w:rFonts w:asciiTheme="majorHAnsi" w:hAnsiTheme="majorHAnsi" w:cstheme="majorHAnsi"/>
        </w:rPr>
        <w:t xml:space="preserve">defined as, </w:t>
      </w:r>
      <w:r w:rsidRPr="001E313D">
        <w:rPr>
          <w:rStyle w:val="Emphasis"/>
          <w:rFonts w:asciiTheme="majorHAnsi" w:hAnsiTheme="majorHAnsi" w:cstheme="majorHAnsi"/>
          <w:highlight w:val="cyan"/>
        </w:rPr>
        <w:t xml:space="preserve">"the application of a </w:t>
      </w:r>
      <w:r w:rsidRPr="001E313D">
        <w:rPr>
          <w:rStyle w:val="Emphasis"/>
          <w:rFonts w:asciiTheme="majorHAnsi" w:hAnsiTheme="majorHAnsi" w:cstheme="majorHAnsi"/>
        </w:rPr>
        <w:t xml:space="preserve">specified </w:t>
      </w:r>
      <w:r w:rsidRPr="001E313D">
        <w:rPr>
          <w:rStyle w:val="Emphasis"/>
          <w:rFonts w:asciiTheme="majorHAnsi" w:hAnsiTheme="majorHAnsi" w:cstheme="majorHAnsi"/>
          <w:highlight w:val="cyan"/>
        </w:rPr>
        <w:t xml:space="preserve">portion </w:t>
      </w:r>
      <w:r w:rsidRPr="001E313D">
        <w:rPr>
          <w:rStyle w:val="Emphasis"/>
          <w:rFonts w:asciiTheme="majorHAnsi" w:hAnsiTheme="majorHAnsi" w:cstheme="majorHAnsi"/>
        </w:rPr>
        <w:t xml:space="preserve">of the waters of the state </w:t>
      </w:r>
      <w:r w:rsidRPr="001E313D">
        <w:rPr>
          <w:rStyle w:val="Emphasis"/>
          <w:rFonts w:asciiTheme="majorHAnsi" w:hAnsiTheme="majorHAnsi" w:cstheme="majorHAnsi"/>
          <w:highlight w:val="cyan"/>
        </w:rPr>
        <w:t>to a beneficial use pursuant to the procedures prescribed by law.</w:t>
      </w:r>
      <w:r w:rsidRPr="001E313D">
        <w:rPr>
          <w:rStyle w:val="Emphasis"/>
          <w:rFonts w:asciiTheme="majorHAnsi" w:hAnsiTheme="majorHAnsi" w:cstheme="majorHAnsi"/>
        </w:rPr>
        <w:t>..."</w:t>
      </w:r>
      <w:r w:rsidRPr="001E313D">
        <w:rPr>
          <w:rFonts w:asciiTheme="majorHAnsi" w:hAnsiTheme="majorHAnsi" w:cstheme="majorHAnsi"/>
          <w:sz w:val="12"/>
        </w:rPr>
        <w:t xml:space="preserve"> § 37-92-103(3)(a).</w:t>
      </w:r>
    </w:p>
    <w:p w14:paraId="7A185C45" w14:textId="77777777" w:rsidR="000F13EB" w:rsidRPr="001E313D" w:rsidRDefault="000F13EB" w:rsidP="000F13EB">
      <w:pPr>
        <w:rPr>
          <w:rFonts w:asciiTheme="majorHAnsi" w:hAnsiTheme="majorHAnsi" w:cstheme="majorHAnsi"/>
        </w:rPr>
      </w:pPr>
    </w:p>
    <w:p w14:paraId="1398C0F3" w14:textId="77777777"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lastRenderedPageBreak/>
        <w:t xml:space="preserve">3] “Unjust” means against the law---they </w:t>
      </w:r>
      <w:r w:rsidRPr="001E313D">
        <w:rPr>
          <w:rFonts w:asciiTheme="majorHAnsi" w:hAnsiTheme="majorHAnsi" w:cstheme="majorHAnsi"/>
          <w:u w:val="single"/>
        </w:rPr>
        <w:t>must end</w:t>
      </w:r>
      <w:r w:rsidRPr="001E313D">
        <w:rPr>
          <w:rFonts w:asciiTheme="majorHAnsi" w:hAnsiTheme="majorHAnsi" w:cstheme="majorHAnsi"/>
        </w:rPr>
        <w:t xml:space="preserve"> the practices declared unjust.</w:t>
      </w:r>
    </w:p>
    <w:p w14:paraId="662EE3BF" w14:textId="77777777" w:rsidR="000F13EB" w:rsidRPr="001E313D" w:rsidRDefault="000F13EB" w:rsidP="000F13EB">
      <w:pPr>
        <w:rPr>
          <w:rFonts w:asciiTheme="majorHAnsi" w:hAnsiTheme="majorHAnsi" w:cstheme="majorHAnsi"/>
        </w:rPr>
      </w:pPr>
      <w:r w:rsidRPr="001E313D">
        <w:rPr>
          <w:rStyle w:val="Style13ptBold"/>
          <w:rFonts w:asciiTheme="majorHAnsi" w:hAnsiTheme="majorHAnsi" w:cstheme="majorHAnsi"/>
        </w:rPr>
        <w:t>Waters 98,</w:t>
      </w:r>
      <w:r w:rsidRPr="001E313D">
        <w:rPr>
          <w:rFonts w:asciiTheme="majorHAnsi" w:hAnsiTheme="majorHAnsi" w:cstheme="majorHAnsi"/>
        </w:rPr>
        <w:t xml:space="preserve"> [H. FRANKLIN WATERS, Senior District Judge. Colonia Ins. Co. v. City Nat. Bank, 13 F. Supp. 2d 891 - Dist. Court, WD Arkansas 1998] Sachin</w:t>
      </w:r>
    </w:p>
    <w:p w14:paraId="2FE3FC71" w14:textId="77777777" w:rsidR="000F13EB" w:rsidRPr="001E313D" w:rsidRDefault="000F13EB" w:rsidP="000F13EB">
      <w:pPr>
        <w:rPr>
          <w:rFonts w:asciiTheme="majorHAnsi" w:hAnsiTheme="majorHAnsi" w:cstheme="majorHAnsi"/>
          <w:sz w:val="12"/>
        </w:rPr>
      </w:pPr>
      <w:r w:rsidRPr="001E313D">
        <w:rPr>
          <w:rFonts w:asciiTheme="majorHAnsi" w:hAnsiTheme="majorHAnsi" w:cstheme="majorHAnsi"/>
          <w:sz w:val="12"/>
        </w:rPr>
        <w:t xml:space="preserve">Arkansas law is clear on the issue that in the realm of unjust enrichment, </w:t>
      </w:r>
      <w:r w:rsidRPr="001E313D">
        <w:rPr>
          <w:rStyle w:val="StyleUnderline"/>
          <w:rFonts w:asciiTheme="majorHAnsi" w:hAnsiTheme="majorHAnsi" w:cstheme="majorHAnsi"/>
        </w:rPr>
        <w:t>the word</w:t>
      </w:r>
      <w:r w:rsidRPr="001E313D">
        <w:rPr>
          <w:rStyle w:val="StyleUnderline"/>
          <w:rFonts w:asciiTheme="majorHAnsi" w:hAnsiTheme="majorHAnsi" w:cstheme="majorHAnsi"/>
          <w:highlight w:val="cyan"/>
        </w:rPr>
        <w:t xml:space="preserve"> </w:t>
      </w:r>
      <w:r w:rsidRPr="001E313D">
        <w:rPr>
          <w:rStyle w:val="Emphasis"/>
          <w:rFonts w:asciiTheme="majorHAnsi" w:hAnsiTheme="majorHAnsi" w:cstheme="majorHAnsi"/>
          <w:highlight w:val="cyan"/>
        </w:rPr>
        <w:t>"unjust" means "unlawful."</w:t>
      </w:r>
      <w:r w:rsidRPr="001E313D">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1E313D">
        <w:rPr>
          <w:rFonts w:asciiTheme="majorHAnsi" w:hAnsiTheme="majorHAnsi" w:cstheme="majorHAnsi"/>
          <w:sz w:val="12"/>
        </w:rPr>
        <w:t xml:space="preserve"> Halvorson v. Trout, 258 Ark. 397, 403, 527 S.W.2d 573, 577 (1975) (quoting Whitley v. Irwin, 250 Ark. 543, 550-51, 465 S.W.2d 906, 910-11 (1971)). See also, Jackson County Grain Drying Coop. v. Newport Wholesale Electric, Inc., 9 Ark.App. 41, 46, 652 S.W.2d 638, 640 (1983) </w:t>
      </w:r>
      <w:r w:rsidRPr="001E313D">
        <w:rPr>
          <w:rFonts w:asciiTheme="majorHAnsi" w:hAnsiTheme="majorHAnsi" w:cstheme="majorHAnsi"/>
          <w:sz w:val="12"/>
          <w:highlight w:val="cyan"/>
        </w:rPr>
        <w:t>(</w:t>
      </w:r>
      <w:r w:rsidRPr="001E313D">
        <w:rPr>
          <w:rStyle w:val="StyleUnderline"/>
          <w:rFonts w:asciiTheme="majorHAnsi" w:hAnsiTheme="majorHAnsi" w:cstheme="majorHAnsi"/>
          <w:highlight w:val="cyan"/>
        </w:rPr>
        <w:t>no one shall</w:t>
      </w:r>
      <w:r w:rsidRPr="001E313D">
        <w:rPr>
          <w:rStyle w:val="StyleUnderline"/>
          <w:rFonts w:asciiTheme="majorHAnsi" w:hAnsiTheme="majorHAnsi" w:cstheme="majorHAnsi"/>
        </w:rPr>
        <w:t xml:space="preserve"> be allowed to </w:t>
      </w:r>
      <w:r w:rsidRPr="001E313D">
        <w:rPr>
          <w:rStyle w:val="Emphasis"/>
          <w:rFonts w:asciiTheme="majorHAnsi" w:hAnsiTheme="majorHAnsi" w:cstheme="majorHAnsi"/>
          <w:highlight w:val="cyan"/>
        </w:rPr>
        <w:t>unjustly</w:t>
      </w:r>
      <w:r w:rsidRPr="001E313D">
        <w:rPr>
          <w:rStyle w:val="StyleUnderline"/>
          <w:rFonts w:asciiTheme="majorHAnsi" w:hAnsiTheme="majorHAnsi" w:cstheme="majorHAnsi"/>
          <w:highlight w:val="cyan"/>
        </w:rPr>
        <w:t xml:space="preserve"> enrich himself at the expense of another</w:t>
      </w:r>
      <w:r w:rsidRPr="001E313D">
        <w:rPr>
          <w:rStyle w:val="StyleUnderline"/>
          <w:rFonts w:asciiTheme="majorHAnsi" w:hAnsiTheme="majorHAnsi" w:cstheme="majorHAnsi"/>
        </w:rPr>
        <w:t>; the word "</w:t>
      </w:r>
      <w:r w:rsidRPr="001E313D">
        <w:rPr>
          <w:rStyle w:val="StyleUnderline"/>
          <w:rFonts w:asciiTheme="majorHAnsi" w:hAnsiTheme="majorHAnsi" w:cstheme="majorHAnsi"/>
          <w:highlight w:val="cyan"/>
        </w:rPr>
        <w:t>unjustly" means "unlawfully"</w:t>
      </w:r>
      <w:r w:rsidRPr="001E313D">
        <w:rPr>
          <w:rFonts w:asciiTheme="majorHAnsi" w:hAnsiTheme="majorHAnsi" w:cstheme="majorHAnsi"/>
          <w:sz w:val="12"/>
          <w:highlight w:val="cyan"/>
        </w:rPr>
        <w:t>)</w:t>
      </w:r>
      <w:r w:rsidRPr="001E313D">
        <w:rPr>
          <w:rFonts w:asciiTheme="majorHAnsi" w:hAnsiTheme="majorHAnsi" w:cstheme="majorHAnsi"/>
          <w:sz w:val="12"/>
        </w:rPr>
        <w:t>.</w:t>
      </w:r>
      <w:r w:rsidRPr="001E313D">
        <w:rPr>
          <w:rFonts w:asciiTheme="majorHAnsi" w:hAnsiTheme="majorHAnsi" w:cstheme="majorHAnsi"/>
          <w:sz w:val="12"/>
        </w:rPr>
        <w:br/>
      </w:r>
    </w:p>
    <w:p w14:paraId="58583DA9" w14:textId="77777777" w:rsidR="000F13EB" w:rsidRPr="001E313D" w:rsidRDefault="000F13EB" w:rsidP="000F13EB">
      <w:pPr>
        <w:rPr>
          <w:rFonts w:asciiTheme="majorHAnsi" w:hAnsiTheme="majorHAnsi" w:cstheme="majorHAnsi"/>
        </w:rPr>
      </w:pPr>
    </w:p>
    <w:p w14:paraId="4C426897" w14:textId="77777777"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Prefer:</w:t>
      </w:r>
    </w:p>
    <w:p w14:paraId="2AB34DC9" w14:textId="77777777" w:rsidR="000F13EB" w:rsidRPr="001E313D" w:rsidRDefault="000F13EB" w:rsidP="000F13EB">
      <w:pPr>
        <w:rPr>
          <w:rFonts w:asciiTheme="majorHAnsi" w:hAnsiTheme="majorHAnsi" w:cstheme="majorHAnsi"/>
        </w:rPr>
      </w:pPr>
    </w:p>
    <w:p w14:paraId="3BBBE532" w14:textId="77777777"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 xml:space="preserve">1] Vagueness---debates inevitably involve the AFF defending something, but only our interp forces that to be </w:t>
      </w:r>
      <w:r w:rsidRPr="001E313D">
        <w:rPr>
          <w:rFonts w:asciiTheme="majorHAnsi" w:hAnsiTheme="majorHAnsi" w:cstheme="majorHAnsi"/>
          <w:u w:val="single"/>
        </w:rPr>
        <w:t>clearly defined</w:t>
      </w:r>
      <w:r w:rsidRPr="001E313D">
        <w:rPr>
          <w:rFonts w:asciiTheme="majorHAnsi" w:hAnsiTheme="majorHAnsi" w:cstheme="majorHAnsi"/>
        </w:rPr>
        <w:t xml:space="preserve"> that from the start. Their model leads to </w:t>
      </w:r>
      <w:r w:rsidRPr="001E313D">
        <w:rPr>
          <w:rFonts w:asciiTheme="majorHAnsi" w:hAnsiTheme="majorHAnsi" w:cstheme="majorHAnsi"/>
          <w:u w:val="single"/>
        </w:rPr>
        <w:t>late-breaking</w:t>
      </w:r>
      <w:r w:rsidRPr="001E313D">
        <w:rPr>
          <w:rFonts w:asciiTheme="majorHAnsi" w:hAnsiTheme="majorHAnsi" w:cstheme="majorHAnsi"/>
        </w:rPr>
        <w:t xml:space="preserve"> debates that destroy ground, for example we won’t know if asteroid mining or space exploration are offense until the 1AR, which skews neg prep.</w:t>
      </w:r>
    </w:p>
    <w:p w14:paraId="32548C73" w14:textId="77777777" w:rsidR="000F13EB" w:rsidRPr="001E313D" w:rsidRDefault="000F13EB" w:rsidP="000F13EB">
      <w:pPr>
        <w:rPr>
          <w:rFonts w:asciiTheme="majorHAnsi" w:hAnsiTheme="majorHAnsi" w:cstheme="majorHAnsi"/>
        </w:rPr>
      </w:pPr>
    </w:p>
    <w:p w14:paraId="709CF715" w14:textId="77FAC0B5"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2] Topic ed---specific policies teaches lets us go deep into the topic, uniquely important given the evolving character of space law – outweighs bc we only have 2 month topics, and phil ed is solved by free textbooks.</w:t>
      </w:r>
    </w:p>
    <w:p w14:paraId="69BFE832" w14:textId="77777777" w:rsidR="00C84327" w:rsidRPr="001E313D" w:rsidRDefault="00C84327" w:rsidP="00C84327">
      <w:pPr>
        <w:rPr>
          <w:rFonts w:asciiTheme="majorHAnsi" w:hAnsiTheme="majorHAnsi" w:cstheme="majorHAnsi"/>
        </w:rPr>
      </w:pPr>
    </w:p>
    <w:p w14:paraId="78B2A1EC" w14:textId="6EA87215" w:rsidR="00C84327" w:rsidRPr="001E313D" w:rsidRDefault="00C84327" w:rsidP="00C84327">
      <w:pPr>
        <w:pStyle w:val="Heading4"/>
        <w:rPr>
          <w:rFonts w:asciiTheme="majorHAnsi" w:hAnsiTheme="majorHAnsi" w:cstheme="majorHAnsi"/>
        </w:rPr>
      </w:pPr>
      <w:r w:rsidRPr="001E313D">
        <w:rPr>
          <w:rFonts w:asciiTheme="majorHAnsi" w:hAnsiTheme="majorHAnsi" w:cstheme="majorHAnsi"/>
        </w:rPr>
        <w:t>Topical version</w:t>
      </w:r>
      <w:r w:rsidR="00800B75" w:rsidRPr="001E313D">
        <w:rPr>
          <w:rFonts w:asciiTheme="majorHAnsi" w:hAnsiTheme="majorHAnsi" w:cstheme="majorHAnsi"/>
        </w:rPr>
        <w:t xml:space="preserve"> </w:t>
      </w:r>
      <w:r w:rsidRPr="001E313D">
        <w:rPr>
          <w:rFonts w:asciiTheme="majorHAnsi" w:hAnsiTheme="majorHAnsi" w:cstheme="majorHAnsi"/>
        </w:rPr>
        <w:t>– end the colonization of space by private entities through policy action.</w:t>
      </w:r>
      <w:r w:rsidR="00800B75" w:rsidRPr="001E313D">
        <w:rPr>
          <w:rFonts w:asciiTheme="majorHAnsi" w:hAnsiTheme="majorHAnsi" w:cstheme="majorHAnsi"/>
        </w:rPr>
        <w:t xml:space="preserve"> SSD solves their offense. </w:t>
      </w:r>
    </w:p>
    <w:p w14:paraId="50BFE2A1" w14:textId="77777777" w:rsidR="000F13EB" w:rsidRPr="001E313D" w:rsidRDefault="000F13EB" w:rsidP="000F13EB">
      <w:pPr>
        <w:rPr>
          <w:rFonts w:asciiTheme="majorHAnsi" w:hAnsiTheme="majorHAnsi" w:cstheme="majorHAnsi"/>
        </w:rPr>
      </w:pPr>
    </w:p>
    <w:p w14:paraId="6C661A05" w14:textId="77777777"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 xml:space="preserve">T is DTD and No RVIs – The whole aff violates and its their burden to be topical---must proactively prove the aff is good since the entire debate follows it. We don’t get new DAs so DTA does nothing. Means T comes first---our abuse was because of theirs and it affects the largest portion of the debate. Anything else encourages baiting. </w:t>
      </w:r>
    </w:p>
    <w:p w14:paraId="2401225C" w14:textId="77777777" w:rsidR="000F13EB" w:rsidRPr="001E313D" w:rsidRDefault="000F13EB" w:rsidP="000F13EB">
      <w:pPr>
        <w:rPr>
          <w:rFonts w:asciiTheme="majorHAnsi" w:hAnsiTheme="majorHAnsi" w:cstheme="majorHAnsi"/>
        </w:rPr>
      </w:pPr>
    </w:p>
    <w:p w14:paraId="5A8FF6AA" w14:textId="0E9061D8" w:rsidR="000F13EB" w:rsidRPr="001E313D" w:rsidRDefault="000F13EB" w:rsidP="000F13EB">
      <w:pPr>
        <w:pStyle w:val="Heading4"/>
        <w:rPr>
          <w:rFonts w:asciiTheme="majorHAnsi" w:hAnsiTheme="majorHAnsi" w:cstheme="majorHAnsi"/>
        </w:rPr>
      </w:pPr>
      <w:r w:rsidRPr="001E313D">
        <w:rPr>
          <w:rFonts w:asciiTheme="majorHAnsi" w:hAnsiTheme="majorHAnsi" w:cstheme="majorHAnsi"/>
        </w:rPr>
        <w:t xml:space="preserve">Use Competing Interps – Anything else lets the judge intervene and pick whatever def is best under their bs meter leading to a proliferation of abuse. </w:t>
      </w:r>
    </w:p>
    <w:p w14:paraId="54064E45" w14:textId="10F58CC1" w:rsidR="00AB0558" w:rsidRPr="001E313D" w:rsidRDefault="00AB0558" w:rsidP="00AB0558">
      <w:pPr>
        <w:rPr>
          <w:rFonts w:asciiTheme="majorHAnsi" w:hAnsiTheme="majorHAnsi" w:cstheme="majorHAnsi"/>
        </w:rPr>
      </w:pPr>
    </w:p>
    <w:p w14:paraId="372579DE" w14:textId="4D384684" w:rsidR="00AB0558" w:rsidRPr="001E313D" w:rsidRDefault="00AB0558" w:rsidP="00AB0558">
      <w:pPr>
        <w:pStyle w:val="Heading2"/>
        <w:rPr>
          <w:rFonts w:asciiTheme="majorHAnsi" w:hAnsiTheme="majorHAnsi" w:cstheme="majorHAnsi"/>
        </w:rPr>
      </w:pPr>
      <w:r w:rsidRPr="001E313D">
        <w:rPr>
          <w:rFonts w:asciiTheme="majorHAnsi" w:hAnsiTheme="majorHAnsi" w:cstheme="majorHAnsi"/>
        </w:rPr>
        <w:lastRenderedPageBreak/>
        <w:t>2---NC</w:t>
      </w:r>
    </w:p>
    <w:p w14:paraId="02F60E73" w14:textId="1B4A1B99" w:rsidR="00BE4134" w:rsidRPr="001E313D" w:rsidRDefault="00BE4134" w:rsidP="00BE4134">
      <w:pPr>
        <w:rPr>
          <w:rFonts w:asciiTheme="majorHAnsi" w:hAnsiTheme="majorHAnsi" w:cstheme="majorHAnsi"/>
        </w:rPr>
      </w:pPr>
      <w:r w:rsidRPr="001E313D">
        <w:rPr>
          <w:rFonts w:asciiTheme="majorHAnsi" w:hAnsiTheme="majorHAnsi" w:cstheme="majorHAnsi"/>
        </w:rPr>
        <w:t>Util NC</w:t>
      </w:r>
    </w:p>
    <w:p w14:paraId="1ED10328" w14:textId="77777777" w:rsidR="00FA1F2B" w:rsidRPr="001E313D" w:rsidRDefault="00FA1F2B" w:rsidP="00FA1F2B">
      <w:pPr>
        <w:pStyle w:val="Heading4"/>
        <w:rPr>
          <w:rFonts w:asciiTheme="majorHAnsi" w:hAnsiTheme="majorHAnsi" w:cstheme="majorHAnsi"/>
        </w:rPr>
      </w:pPr>
      <w:r w:rsidRPr="001E313D">
        <w:rPr>
          <w:rFonts w:asciiTheme="majorHAnsi" w:hAnsiTheme="majorHAnsi" w:cstheme="majorHAnsi"/>
        </w:rPr>
        <w:t>The roll of the ballot is to evaluate the consequences of a topical policy action. Anything else explodes limits, is arbitrary and self-serving, and begs the question of util</w:t>
      </w:r>
    </w:p>
    <w:p w14:paraId="5372E40E" w14:textId="77777777" w:rsidR="00FA1F2B" w:rsidRPr="001E313D" w:rsidRDefault="00FA1F2B" w:rsidP="00FA1F2B">
      <w:pPr>
        <w:rPr>
          <w:rFonts w:asciiTheme="majorHAnsi" w:hAnsiTheme="majorHAnsi" w:cstheme="majorHAnsi"/>
        </w:rPr>
      </w:pPr>
    </w:p>
    <w:p w14:paraId="79A3D4B5" w14:textId="77777777" w:rsidR="00FA1F2B" w:rsidRPr="001E313D" w:rsidRDefault="00FA1F2B" w:rsidP="00FA1F2B">
      <w:pPr>
        <w:pStyle w:val="Heading4"/>
        <w:rPr>
          <w:rFonts w:asciiTheme="majorHAnsi" w:hAnsiTheme="majorHAnsi" w:cstheme="majorHAnsi"/>
        </w:rPr>
      </w:pPr>
      <w:r w:rsidRPr="001E313D">
        <w:rPr>
          <w:rFonts w:asciiTheme="majorHAnsi" w:hAnsiTheme="majorHAnsi" w:cstheme="majorHAnsi"/>
        </w:rPr>
        <w:t xml:space="preserve">Util is the only </w:t>
      </w:r>
      <w:r w:rsidRPr="001E313D">
        <w:rPr>
          <w:rFonts w:asciiTheme="majorHAnsi" w:hAnsiTheme="majorHAnsi" w:cstheme="majorHAnsi"/>
          <w:u w:val="single"/>
        </w:rPr>
        <w:t>egalitarian metric</w:t>
      </w:r>
      <w:r w:rsidRPr="001E313D">
        <w:rPr>
          <w:rFonts w:asciiTheme="majorHAnsi" w:hAnsiTheme="majorHAnsi" w:cstheme="majorHAnsi"/>
        </w:rPr>
        <w:t xml:space="preserve">---anything else collapses cooperation on </w:t>
      </w:r>
      <w:r w:rsidRPr="001E313D">
        <w:rPr>
          <w:rFonts w:asciiTheme="majorHAnsi" w:hAnsiTheme="majorHAnsi" w:cstheme="majorHAnsi"/>
          <w:u w:val="single"/>
        </w:rPr>
        <w:t>collective action</w:t>
      </w:r>
      <w:r w:rsidRPr="001E313D">
        <w:rPr>
          <w:rFonts w:asciiTheme="majorHAnsi" w:hAnsiTheme="majorHAnsi" w:cstheme="majorHAnsi"/>
        </w:rPr>
        <w:t xml:space="preserve"> crises and makes extinction inevitable </w:t>
      </w:r>
    </w:p>
    <w:p w14:paraId="1D242BFA" w14:textId="77777777" w:rsidR="00FA1F2B" w:rsidRPr="001E313D" w:rsidRDefault="00FA1F2B" w:rsidP="00FA1F2B">
      <w:pPr>
        <w:rPr>
          <w:rFonts w:asciiTheme="majorHAnsi" w:hAnsiTheme="majorHAnsi" w:cstheme="majorHAnsi"/>
        </w:rPr>
      </w:pPr>
      <w:r w:rsidRPr="001E313D">
        <w:rPr>
          <w:rStyle w:val="Style13ptBold"/>
          <w:rFonts w:asciiTheme="majorHAnsi" w:hAnsiTheme="majorHAnsi" w:cstheme="majorHAnsi"/>
        </w:rPr>
        <w:t xml:space="preserve">Khan 18 </w:t>
      </w:r>
      <w:r w:rsidRPr="001E313D">
        <w:rPr>
          <w:rFonts w:asciiTheme="majorHAnsi" w:hAnsiTheme="majorHAnsi"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FB7D1FE" w14:textId="77777777" w:rsidR="00FA1F2B" w:rsidRPr="001E313D" w:rsidRDefault="00FA1F2B" w:rsidP="00FA1F2B">
      <w:pPr>
        <w:rPr>
          <w:rFonts w:asciiTheme="majorHAnsi" w:hAnsiTheme="majorHAnsi" w:cstheme="majorHAnsi"/>
          <w:u w:val="single"/>
        </w:rPr>
      </w:pPr>
      <w:r w:rsidRPr="001E313D">
        <w:rPr>
          <w:rStyle w:val="Emphasis"/>
          <w:rFonts w:asciiTheme="majorHAnsi" w:hAnsiTheme="majorHAnsi" w:cstheme="majorHAnsi"/>
        </w:rPr>
        <w:t>Infinite</w:t>
      </w:r>
      <w:r w:rsidRPr="001E313D">
        <w:rPr>
          <w:rFonts w:asciiTheme="majorHAnsi" w:hAnsiTheme="majorHAnsi" w:cstheme="majorHAnsi"/>
          <w:sz w:val="12"/>
        </w:rPr>
        <w:t xml:space="preserve"> future </w:t>
      </w:r>
      <w:r w:rsidRPr="001E313D">
        <w:rPr>
          <w:rStyle w:val="Emphasis"/>
          <w:rFonts w:asciiTheme="majorHAnsi" w:hAnsiTheme="majorHAnsi" w:cstheme="majorHAnsi"/>
        </w:rPr>
        <w:t>possibilities</w:t>
      </w:r>
      <w:r w:rsidRPr="001E313D">
        <w:rPr>
          <w:rFonts w:asciiTheme="majorHAnsi" w:hAnsiTheme="majorHAnsi" w:cstheme="majorHAnsi"/>
          <w:sz w:val="12"/>
        </w:rPr>
        <w:t xml:space="preserve"> I find the story of the Moriori profound. It teaches me two lessons. Firstly, that </w:t>
      </w:r>
      <w:r w:rsidRPr="001E313D">
        <w:rPr>
          <w:rStyle w:val="StyleUnderline"/>
          <w:rFonts w:asciiTheme="majorHAnsi" w:hAnsiTheme="majorHAnsi" w:cstheme="majorHAnsi"/>
          <w:highlight w:val="cyan"/>
        </w:rPr>
        <w:t xml:space="preserve">human culture is </w:t>
      </w:r>
      <w:r w:rsidRPr="001E313D">
        <w:rPr>
          <w:rStyle w:val="Emphasis"/>
          <w:rFonts w:asciiTheme="majorHAnsi" w:hAnsiTheme="majorHAnsi" w:cstheme="majorHAnsi"/>
          <w:highlight w:val="cyan"/>
        </w:rPr>
        <w:t>far from immutable</w:t>
      </w:r>
      <w:r w:rsidRPr="001E313D">
        <w:rPr>
          <w:rFonts w:asciiTheme="majorHAnsi" w:hAnsiTheme="majorHAnsi" w:cstheme="majorHAnsi"/>
          <w:sz w:val="12"/>
          <w:highlight w:val="cyan"/>
        </w:rPr>
        <w:t>.</w:t>
      </w:r>
      <w:r w:rsidRPr="001E313D">
        <w:rPr>
          <w:rFonts w:asciiTheme="majorHAnsi" w:hAnsiTheme="majorHAnsi" w:cstheme="majorHAnsi"/>
          <w:sz w:val="12"/>
        </w:rPr>
        <w:t xml:space="preserve"> That we can struggle against our baser instincts. That </w:t>
      </w:r>
      <w:r w:rsidRPr="001E313D">
        <w:rPr>
          <w:rStyle w:val="Emphasis"/>
          <w:rFonts w:asciiTheme="majorHAnsi" w:hAnsiTheme="majorHAnsi" w:cstheme="majorHAnsi"/>
          <w:highlight w:val="cyan"/>
        </w:rPr>
        <w:t>we can</w:t>
      </w:r>
      <w:r w:rsidRPr="001E313D">
        <w:rPr>
          <w:rStyle w:val="Emphasis"/>
          <w:rFonts w:asciiTheme="majorHAnsi" w:hAnsiTheme="majorHAnsi" w:cstheme="majorHAnsi"/>
        </w:rPr>
        <w:t xml:space="preserve"> master them and </w:t>
      </w:r>
      <w:r w:rsidRPr="001E313D">
        <w:rPr>
          <w:rStyle w:val="Emphasis"/>
          <w:rFonts w:asciiTheme="majorHAnsi" w:hAnsiTheme="majorHAnsi" w:cstheme="majorHAnsi"/>
          <w:highlight w:val="cyan"/>
        </w:rPr>
        <w:t>rise to</w:t>
      </w:r>
      <w:r w:rsidRPr="001E313D">
        <w:rPr>
          <w:rStyle w:val="Emphasis"/>
          <w:rFonts w:asciiTheme="majorHAnsi" w:hAnsiTheme="majorHAnsi" w:cstheme="majorHAnsi"/>
        </w:rPr>
        <w:t xml:space="preserve"> unprecedented </w:t>
      </w:r>
      <w:r w:rsidRPr="001E313D">
        <w:rPr>
          <w:rStyle w:val="Emphasis"/>
          <w:rFonts w:asciiTheme="majorHAnsi" w:hAnsiTheme="majorHAnsi" w:cstheme="majorHAnsi"/>
          <w:highlight w:val="cyan"/>
        </w:rPr>
        <w:t>challenges</w:t>
      </w:r>
      <w:r w:rsidRPr="001E313D">
        <w:rPr>
          <w:rFonts w:asciiTheme="majorHAnsi" w:hAnsiTheme="majorHAnsi" w:cstheme="majorHAnsi"/>
          <w:sz w:val="12"/>
        </w:rPr>
        <w:t xml:space="preserve">. Secondly, that </w:t>
      </w:r>
      <w:r w:rsidRPr="001E313D">
        <w:rPr>
          <w:rStyle w:val="StyleUnderline"/>
          <w:rFonts w:asciiTheme="majorHAnsi" w:hAnsiTheme="majorHAnsi" w:cstheme="majorHAnsi"/>
        </w:rPr>
        <w:t xml:space="preserve">even this does not make us masters of our own destiny. We can make visionary choices, but the future can still surprise us. </w:t>
      </w:r>
      <w:r w:rsidRPr="001E313D">
        <w:rPr>
          <w:rFonts w:asciiTheme="majorHAnsi" w:hAnsiTheme="majorHAnsi" w:cstheme="majorHAnsi"/>
          <w:sz w:val="12"/>
        </w:rPr>
        <w:t xml:space="preserve">This is a humbling realization. Because </w:t>
      </w:r>
      <w:r w:rsidRPr="001E313D">
        <w:rPr>
          <w:rStyle w:val="Emphasis"/>
          <w:rFonts w:asciiTheme="majorHAnsi" w:hAnsiTheme="majorHAnsi" w:cstheme="majorHAnsi"/>
          <w:highlight w:val="cyan"/>
        </w:rPr>
        <w:t>faced with an uncertain future, the only wise thing we can do is prepare</w:t>
      </w:r>
      <w:r w:rsidRPr="001E313D">
        <w:rPr>
          <w:rFonts w:asciiTheme="majorHAnsi" w:hAnsiTheme="majorHAnsi" w:cstheme="majorHAnsi"/>
          <w:sz w:val="12"/>
        </w:rPr>
        <w:t xml:space="preserve"> for possibilities. Standing at the launch pad of the Fourth Industrial Revolution, </w:t>
      </w:r>
      <w:r w:rsidRPr="001E313D">
        <w:rPr>
          <w:rStyle w:val="StyleUnderline"/>
          <w:rFonts w:asciiTheme="majorHAnsi" w:hAnsiTheme="majorHAnsi" w:cstheme="majorHAnsi"/>
        </w:rPr>
        <w:t>the possibilities seem endless. They range from</w:t>
      </w:r>
      <w:r w:rsidRPr="001E313D">
        <w:rPr>
          <w:rFonts w:asciiTheme="majorHAnsi" w:hAnsiTheme="majorHAnsi" w:cstheme="majorHAnsi"/>
          <w:sz w:val="12"/>
        </w:rPr>
        <w:t xml:space="preserve"> an era of </w:t>
      </w:r>
      <w:r w:rsidRPr="001E313D">
        <w:rPr>
          <w:rStyle w:val="StyleUnderline"/>
          <w:rFonts w:asciiTheme="majorHAnsi" w:hAnsiTheme="majorHAnsi" w:cstheme="majorHAnsi"/>
        </w:rPr>
        <w:t>abundance to the end of humanity</w:t>
      </w:r>
      <w:r w:rsidRPr="001E313D">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1E313D">
        <w:rPr>
          <w:rStyle w:val="StyleUnderline"/>
          <w:rFonts w:asciiTheme="majorHAnsi" w:hAnsiTheme="majorHAnsi" w:cstheme="majorHAnsi"/>
        </w:rPr>
        <w:t>Among the infinite future possibilities</w:t>
      </w:r>
      <w:r w:rsidRPr="001E313D">
        <w:rPr>
          <w:rStyle w:val="Emphasis"/>
          <w:rFonts w:asciiTheme="majorHAnsi" w:hAnsiTheme="majorHAnsi" w:cstheme="majorHAnsi"/>
        </w:rPr>
        <w:t xml:space="preserve">, </w:t>
      </w:r>
      <w:r w:rsidRPr="001E313D">
        <w:rPr>
          <w:rStyle w:val="Emphasis"/>
          <w:rFonts w:asciiTheme="majorHAnsi" w:hAnsiTheme="majorHAnsi" w:cstheme="majorHAnsi"/>
          <w:highlight w:val="cyan"/>
        </w:rPr>
        <w:t>only one outcome is truly irreversible: extinction</w:t>
      </w:r>
      <w:r w:rsidRPr="001E313D">
        <w:rPr>
          <w:rFonts w:asciiTheme="majorHAnsi" w:hAnsiTheme="majorHAnsi" w:cstheme="majorHAnsi"/>
          <w:sz w:val="12"/>
          <w:highlight w:val="cyan"/>
        </w:rPr>
        <w:t xml:space="preserve">. </w:t>
      </w:r>
      <w:r w:rsidRPr="001E313D">
        <w:rPr>
          <w:rStyle w:val="StyleUnderline"/>
          <w:rFonts w:asciiTheme="majorHAnsi" w:hAnsiTheme="majorHAnsi" w:cstheme="majorHAnsi"/>
          <w:highlight w:val="cyan"/>
        </w:rPr>
        <w:t>Concerns</w:t>
      </w:r>
      <w:r w:rsidRPr="001E313D">
        <w:rPr>
          <w:rFonts w:asciiTheme="majorHAnsi" w:hAnsiTheme="majorHAnsi" w:cstheme="majorHAnsi"/>
          <w:sz w:val="12"/>
        </w:rPr>
        <w:t xml:space="preserve"> about extinction </w:t>
      </w:r>
      <w:r w:rsidRPr="001E313D">
        <w:rPr>
          <w:rStyle w:val="StyleUnderline"/>
          <w:rFonts w:asciiTheme="majorHAnsi" w:hAnsiTheme="majorHAnsi" w:cstheme="majorHAnsi"/>
          <w:highlight w:val="cyan"/>
        </w:rPr>
        <w:t>are</w:t>
      </w:r>
      <w:r w:rsidRPr="001E313D">
        <w:rPr>
          <w:rFonts w:asciiTheme="majorHAnsi" w:hAnsiTheme="majorHAnsi" w:cstheme="majorHAnsi"/>
          <w:sz w:val="12"/>
        </w:rPr>
        <w:t xml:space="preserve"> often </w:t>
      </w:r>
      <w:r w:rsidRPr="001E313D">
        <w:rPr>
          <w:rStyle w:val="StyleUnderline"/>
          <w:rFonts w:asciiTheme="majorHAnsi" w:hAnsiTheme="majorHAnsi" w:cstheme="majorHAnsi"/>
          <w:highlight w:val="cyan"/>
        </w:rPr>
        <w:t>dismissed</w:t>
      </w:r>
      <w:r w:rsidRPr="001E313D">
        <w:rPr>
          <w:rStyle w:val="StyleUnderline"/>
          <w:rFonts w:asciiTheme="majorHAnsi" w:hAnsiTheme="majorHAnsi" w:cstheme="majorHAnsi"/>
        </w:rPr>
        <w:t xml:space="preserve"> as </w:t>
      </w:r>
      <w:r w:rsidRPr="001E313D">
        <w:rPr>
          <w:rStyle w:val="Emphasis"/>
          <w:rFonts w:asciiTheme="majorHAnsi" w:hAnsiTheme="majorHAnsi" w:cstheme="majorHAnsi"/>
        </w:rPr>
        <w:t>apocalyptic alarmism</w:t>
      </w:r>
      <w:r w:rsidRPr="001E313D">
        <w:rPr>
          <w:rFonts w:asciiTheme="majorHAnsi" w:hAnsiTheme="majorHAnsi" w:cstheme="majorHAnsi"/>
          <w:sz w:val="12"/>
        </w:rPr>
        <w:t xml:space="preserve">. Sometimes, they are. But </w:t>
      </w:r>
      <w:r w:rsidRPr="001E313D">
        <w:rPr>
          <w:rStyle w:val="StyleUnderline"/>
          <w:rFonts w:asciiTheme="majorHAnsi" w:hAnsiTheme="majorHAnsi" w:cstheme="majorHAnsi"/>
        </w:rPr>
        <w:t xml:space="preserve">repeating that mankind is still here after 70 years of existential warning about nuclear warfare is a </w:t>
      </w:r>
      <w:r w:rsidRPr="001E313D">
        <w:rPr>
          <w:rStyle w:val="Emphasis"/>
          <w:rFonts w:asciiTheme="majorHAnsi" w:hAnsiTheme="majorHAnsi" w:cstheme="majorHAnsi"/>
        </w:rPr>
        <w:t>straw man argument</w:t>
      </w:r>
      <w:r w:rsidRPr="001E313D">
        <w:rPr>
          <w:rStyle w:val="StyleUnderline"/>
          <w:rFonts w:asciiTheme="majorHAnsi" w:hAnsiTheme="majorHAnsi" w:cstheme="majorHAnsi"/>
        </w:rPr>
        <w:t>.</w:t>
      </w:r>
      <w:r w:rsidRPr="001E313D">
        <w:rPr>
          <w:rFonts w:asciiTheme="majorHAnsi" w:hAnsiTheme="majorHAnsi" w:cstheme="majorHAnsi"/>
          <w:sz w:val="12"/>
        </w:rPr>
        <w:t xml:space="preserve"> </w:t>
      </w:r>
      <w:r w:rsidRPr="001E313D">
        <w:rPr>
          <w:rStyle w:val="Emphasis"/>
          <w:rFonts w:asciiTheme="majorHAnsi" w:hAnsiTheme="majorHAnsi" w:cstheme="majorHAnsi"/>
        </w:rPr>
        <w:t>The fact that a 1000-year flood has not happened does not negate its possibility</w:t>
      </w:r>
      <w:r w:rsidRPr="001E313D">
        <w:rPr>
          <w:rFonts w:asciiTheme="majorHAnsi" w:hAnsiTheme="majorHAnsi" w:cstheme="majorHAnsi"/>
          <w:sz w:val="12"/>
        </w:rPr>
        <w:t xml:space="preserve">. And </w:t>
      </w:r>
      <w:r w:rsidRPr="001E313D">
        <w:rPr>
          <w:rStyle w:val="StyleUnderline"/>
          <w:rFonts w:asciiTheme="majorHAnsi" w:hAnsiTheme="majorHAnsi" w:cstheme="majorHAnsi"/>
          <w:highlight w:val="cyan"/>
        </w:rPr>
        <w:t xml:space="preserve">there have been </w:t>
      </w:r>
      <w:r w:rsidRPr="001E313D">
        <w:rPr>
          <w:rStyle w:val="Emphasis"/>
          <w:rFonts w:asciiTheme="majorHAnsi" w:hAnsiTheme="majorHAnsi" w:cstheme="majorHAnsi"/>
          <w:highlight w:val="cyan"/>
        </w:rPr>
        <w:t>far too many nuclear near-misses to rest easy.</w:t>
      </w:r>
      <w:r w:rsidRPr="001E313D">
        <w:rPr>
          <w:rStyle w:val="Emphasis"/>
          <w:rFonts w:asciiTheme="majorHAnsi" w:hAnsiTheme="majorHAnsi" w:cstheme="majorHAnsi"/>
        </w:rPr>
        <w:t xml:space="preserve"> </w:t>
      </w:r>
      <w:r w:rsidRPr="001E313D">
        <w:rPr>
          <w:rFonts w:asciiTheme="majorHAnsi" w:hAnsiTheme="majorHAnsi" w:cstheme="majorHAnsi"/>
          <w:sz w:val="12"/>
        </w:rPr>
        <w:t xml:space="preserve">As the World Economic Forum’s Annual Meeting in </w:t>
      </w:r>
      <w:r w:rsidRPr="001E313D">
        <w:rPr>
          <w:rStyle w:val="StyleUnderline"/>
          <w:rFonts w:asciiTheme="majorHAnsi" w:hAnsiTheme="majorHAnsi" w:cstheme="majorHAnsi"/>
        </w:rPr>
        <w:t>Davos discusses</w:t>
      </w:r>
      <w:r w:rsidRPr="001E313D">
        <w:rPr>
          <w:rFonts w:asciiTheme="majorHAnsi" w:hAnsiTheme="majorHAnsi" w:cstheme="majorHAnsi"/>
          <w:sz w:val="12"/>
        </w:rPr>
        <w:t xml:space="preserve"> how to create a shared future in a fractured world, here are </w:t>
      </w:r>
      <w:r w:rsidRPr="001E313D">
        <w:rPr>
          <w:rStyle w:val="StyleUnderline"/>
          <w:rFonts w:asciiTheme="majorHAnsi" w:hAnsiTheme="majorHAnsi" w:cstheme="majorHAnsi"/>
        </w:rPr>
        <w:t xml:space="preserve">five reasons why the possibility of existential risks should raise the stakes of conversation: </w:t>
      </w:r>
      <w:r w:rsidRPr="001E313D">
        <w:rPr>
          <w:rFonts w:asciiTheme="majorHAnsi" w:hAnsiTheme="majorHAnsi" w:cstheme="majorHAnsi"/>
          <w:sz w:val="12"/>
        </w:rPr>
        <w:t xml:space="preserve">1. </w:t>
      </w:r>
      <w:r w:rsidRPr="001E313D">
        <w:rPr>
          <w:rStyle w:val="Emphasis"/>
          <w:rFonts w:asciiTheme="majorHAnsi" w:hAnsiTheme="majorHAnsi" w:cstheme="majorHAnsi"/>
          <w:highlight w:val="cyan"/>
        </w:rPr>
        <w:t>Extinction is the rule</w:t>
      </w:r>
      <w:r w:rsidRPr="001E313D">
        <w:rPr>
          <w:rStyle w:val="Emphasis"/>
          <w:rFonts w:asciiTheme="majorHAnsi" w:hAnsiTheme="majorHAnsi" w:cstheme="majorHAnsi"/>
        </w:rPr>
        <w:t>, not the exception</w:t>
      </w:r>
      <w:r w:rsidRPr="001E313D">
        <w:rPr>
          <w:rFonts w:asciiTheme="majorHAnsi" w:hAnsiTheme="majorHAnsi" w:cstheme="majorHAnsi"/>
          <w:sz w:val="12"/>
        </w:rPr>
        <w:t xml:space="preserve"> More than </w:t>
      </w:r>
      <w:r w:rsidRPr="001E313D">
        <w:rPr>
          <w:rStyle w:val="StyleUnderline"/>
          <w:rFonts w:asciiTheme="majorHAnsi" w:hAnsiTheme="majorHAnsi" w:cstheme="majorHAnsi"/>
          <w:highlight w:val="cyan"/>
        </w:rPr>
        <w:t>99.9% of all the species that ever existed are gone</w:t>
      </w:r>
      <w:r w:rsidRPr="001E313D">
        <w:rPr>
          <w:rFonts w:asciiTheme="majorHAnsi" w:hAnsiTheme="majorHAnsi" w:cstheme="majorHAnsi"/>
          <w:sz w:val="12"/>
          <w:highlight w:val="cyan"/>
        </w:rPr>
        <w:t xml:space="preserve">. </w:t>
      </w:r>
      <w:r w:rsidRPr="001E313D">
        <w:rPr>
          <w:rStyle w:val="Emphasis"/>
          <w:rFonts w:asciiTheme="majorHAnsi" w:hAnsiTheme="majorHAnsi" w:cstheme="majorHAnsi"/>
          <w:highlight w:val="cyan"/>
        </w:rPr>
        <w:t>Deep time is unfathomable</w:t>
      </w:r>
      <w:r w:rsidRPr="001E313D">
        <w:rPr>
          <w:rFonts w:asciiTheme="majorHAnsi" w:hAnsiTheme="majorHAnsi" w:cstheme="majorHAnsi"/>
          <w:sz w:val="12"/>
        </w:rPr>
        <w:t xml:space="preserve"> to the human brain. But </w:t>
      </w:r>
      <w:r w:rsidRPr="001E313D">
        <w:rPr>
          <w:rStyle w:val="StyleUnderline"/>
          <w:rFonts w:asciiTheme="majorHAnsi" w:hAnsiTheme="majorHAnsi" w:cstheme="majorHAnsi"/>
        </w:rPr>
        <w:t xml:space="preserve">if one cares to take a tour of the billions of years of life’s history, we find a litany of forgotten species. </w:t>
      </w:r>
      <w:r w:rsidRPr="001E313D">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1E313D">
        <w:rPr>
          <w:rStyle w:val="StyleUnderline"/>
          <w:rFonts w:asciiTheme="majorHAnsi" w:hAnsiTheme="majorHAnsi" w:cstheme="majorHAnsi"/>
        </w:rPr>
        <w:t>99.9% of all</w:t>
      </w:r>
      <w:r w:rsidRPr="001E313D">
        <w:rPr>
          <w:rFonts w:asciiTheme="majorHAnsi" w:hAnsiTheme="majorHAnsi" w:cstheme="majorHAnsi"/>
          <w:sz w:val="12"/>
        </w:rPr>
        <w:t xml:space="preserve"> the distinct </w:t>
      </w:r>
      <w:r w:rsidRPr="001E313D">
        <w:rPr>
          <w:rStyle w:val="StyleUnderline"/>
          <w:rFonts w:asciiTheme="majorHAnsi" w:hAnsiTheme="majorHAnsi" w:cstheme="majorHAnsi"/>
        </w:rPr>
        <w:t>human cultures that have ever existed are extinct.</w:t>
      </w:r>
      <w:r w:rsidRPr="001E313D">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1E313D">
        <w:rPr>
          <w:rStyle w:val="StyleUnderline"/>
          <w:rFonts w:asciiTheme="majorHAnsi" w:hAnsiTheme="majorHAnsi" w:cstheme="majorHAnsi"/>
        </w:rPr>
        <w:t>It is only in the very recent past that we became a truly global civilization</w:t>
      </w:r>
      <w:r w:rsidRPr="001E313D">
        <w:rPr>
          <w:rFonts w:asciiTheme="majorHAnsi" w:hAnsiTheme="majorHAnsi" w:cstheme="majorHAnsi"/>
          <w:sz w:val="12"/>
        </w:rPr>
        <w:t xml:space="preserve">. Our interconnectedness continues to grow rapidly. “Stand or fall, we are the last civilization”, as </w:t>
      </w:r>
      <w:r w:rsidRPr="001E313D">
        <w:rPr>
          <w:rFonts w:asciiTheme="majorHAnsi" w:hAnsiTheme="majorHAnsi" w:cstheme="majorHAnsi"/>
          <w:sz w:val="12"/>
        </w:rPr>
        <w:lastRenderedPageBreak/>
        <w:t xml:space="preserve">Ricken Patel, the founder of the global civic movement Avaaz, put it. 2. Environmental pressures can drive extinction More than </w:t>
      </w:r>
      <w:r w:rsidRPr="001E313D">
        <w:rPr>
          <w:rStyle w:val="StyleUnderline"/>
          <w:rFonts w:asciiTheme="majorHAnsi" w:hAnsiTheme="majorHAnsi" w:cstheme="majorHAnsi"/>
        </w:rPr>
        <w:t>15,000 scientists just issued a ‘warning to humanity’</w:t>
      </w:r>
      <w:r w:rsidRPr="001E313D">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1E313D">
        <w:rPr>
          <w:rStyle w:val="StyleUnderline"/>
          <w:rFonts w:asciiTheme="majorHAnsi" w:hAnsiTheme="majorHAnsi" w:cstheme="majorHAnsi"/>
        </w:rPr>
        <w:t>Diamond charts the history of past societies</w:t>
      </w:r>
      <w:r w:rsidRPr="001E313D">
        <w:rPr>
          <w:rFonts w:asciiTheme="majorHAnsi" w:hAnsiTheme="majorHAnsi" w:cstheme="majorHAnsi"/>
          <w:sz w:val="12"/>
        </w:rPr>
        <w:t xml:space="preserve">. He makes the case that </w:t>
      </w:r>
      <w:r w:rsidRPr="001E313D">
        <w:rPr>
          <w:rStyle w:val="StyleUnderline"/>
          <w:rFonts w:asciiTheme="majorHAnsi" w:hAnsiTheme="majorHAnsi" w:cstheme="majorHAnsi"/>
        </w:rPr>
        <w:t xml:space="preserve">overpopulation and resource use beyond the carrying capacity have often been important, </w:t>
      </w:r>
      <w:r w:rsidRPr="001E313D">
        <w:rPr>
          <w:rFonts w:asciiTheme="majorHAnsi" w:hAnsiTheme="majorHAnsi" w:cstheme="majorHAnsi"/>
          <w:sz w:val="12"/>
        </w:rPr>
        <w:t xml:space="preserve">if not the only, drivers </w:t>
      </w:r>
      <w:r w:rsidRPr="001E313D">
        <w:rPr>
          <w:rStyle w:val="StyleUnderline"/>
          <w:rFonts w:asciiTheme="majorHAnsi" w:hAnsiTheme="majorHAnsi" w:cstheme="majorHAnsi"/>
        </w:rPr>
        <w:t xml:space="preserve">of collapse. </w:t>
      </w:r>
      <w:r w:rsidRPr="001E313D">
        <w:rPr>
          <w:rFonts w:asciiTheme="majorHAnsi" w:hAnsiTheme="majorHAnsi" w:cstheme="majorHAnsi"/>
          <w:sz w:val="12"/>
        </w:rPr>
        <w:t xml:space="preserve">Even though we are making important incremental progress in battles such as climate change, </w:t>
      </w:r>
      <w:r w:rsidRPr="001E313D">
        <w:rPr>
          <w:rStyle w:val="StyleUnderline"/>
          <w:rFonts w:asciiTheme="majorHAnsi" w:hAnsiTheme="majorHAnsi" w:cstheme="majorHAnsi"/>
        </w:rPr>
        <w:t>we must</w:t>
      </w:r>
      <w:r w:rsidRPr="001E313D">
        <w:rPr>
          <w:rFonts w:asciiTheme="majorHAnsi" w:hAnsiTheme="majorHAnsi" w:cstheme="majorHAnsi"/>
          <w:sz w:val="12"/>
        </w:rPr>
        <w:t xml:space="preserve"> still </w:t>
      </w:r>
      <w:r w:rsidRPr="001E313D">
        <w:rPr>
          <w:rStyle w:val="StyleUnderline"/>
          <w:rFonts w:asciiTheme="majorHAnsi" w:hAnsiTheme="majorHAnsi" w:cstheme="majorHAnsi"/>
        </w:rPr>
        <w:t xml:space="preserve">achieve tremendous </w:t>
      </w:r>
      <w:r w:rsidRPr="001E313D">
        <w:rPr>
          <w:rFonts w:asciiTheme="majorHAnsi" w:hAnsiTheme="majorHAnsi" w:cstheme="majorHAnsi"/>
          <w:sz w:val="12"/>
        </w:rPr>
        <w:t xml:space="preserve">step </w:t>
      </w:r>
      <w:r w:rsidRPr="001E313D">
        <w:rPr>
          <w:rStyle w:val="StyleUnderline"/>
          <w:rFonts w:asciiTheme="majorHAnsi" w:hAnsiTheme="majorHAnsi" w:cstheme="majorHAnsi"/>
        </w:rPr>
        <w:t>changes in our response to several major environmental crises.</w:t>
      </w:r>
      <w:r w:rsidRPr="001E313D">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w:t>
      </w:r>
      <w:r w:rsidRPr="001E313D">
        <w:rPr>
          <w:rFonts w:asciiTheme="majorHAnsi" w:hAnsiTheme="majorHAnsi" w:cstheme="majorHAnsi"/>
          <w:sz w:val="12"/>
        </w:rPr>
        <w:lastRenderedPageBreak/>
        <w:t xml:space="preserve">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1E313D">
        <w:rPr>
          <w:rStyle w:val="Emphasis"/>
          <w:rFonts w:asciiTheme="majorHAnsi" w:hAnsiTheme="majorHAnsi" w:cstheme="majorHAnsi"/>
        </w:rPr>
        <w:t>Bostrom cites a survey of industry experts that projected a 50% chance of the development of artificial superintelligence by 2050</w:t>
      </w:r>
      <w:r w:rsidRPr="001E313D">
        <w:rPr>
          <w:rFonts w:asciiTheme="majorHAnsi" w:hAnsiTheme="majorHAnsi" w:cstheme="majorHAnsi"/>
          <w:sz w:val="12"/>
        </w:rPr>
        <w:t xml:space="preserve">, </w:t>
      </w:r>
      <w:r w:rsidRPr="001E313D">
        <w:rPr>
          <w:rStyle w:val="Emphasis"/>
          <w:rFonts w:asciiTheme="majorHAnsi" w:hAnsiTheme="majorHAnsi" w:cstheme="majorHAnsi"/>
        </w:rPr>
        <w:t>and a 90% chance by 2075</w:t>
      </w:r>
      <w:r w:rsidRPr="001E313D">
        <w:rPr>
          <w:rFonts w:asciiTheme="majorHAnsi" w:hAnsiTheme="majorHAnsi" w:cstheme="majorHAnsi"/>
          <w:sz w:val="12"/>
        </w:rPr>
        <w:t xml:space="preserve">. The latter date is within the life expectancy of many alive today. </w:t>
      </w:r>
      <w:r w:rsidRPr="001E313D">
        <w:rPr>
          <w:rStyle w:val="StyleUnderline"/>
          <w:rFonts w:asciiTheme="majorHAnsi" w:hAnsiTheme="majorHAnsi" w:cstheme="majorHAnsi"/>
        </w:rPr>
        <w:t>Visionaries</w:t>
      </w:r>
      <w:r w:rsidRPr="001E313D">
        <w:rPr>
          <w:rFonts w:asciiTheme="majorHAnsi" w:hAnsiTheme="majorHAnsi" w:cstheme="majorHAnsi"/>
          <w:sz w:val="12"/>
        </w:rPr>
        <w:t xml:space="preserve"> like Stephen Hawking and Elon Musk have </w:t>
      </w:r>
      <w:r w:rsidRPr="001E313D">
        <w:rPr>
          <w:rStyle w:val="StyleUnderline"/>
          <w:rFonts w:asciiTheme="majorHAnsi" w:hAnsiTheme="majorHAnsi" w:cstheme="majorHAnsi"/>
        </w:rPr>
        <w:t xml:space="preserve">warned of the existential risks from artificial superintelligence. </w:t>
      </w:r>
      <w:r w:rsidRPr="001E313D">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1E313D">
        <w:rPr>
          <w:rStyle w:val="StyleUnderline"/>
          <w:rFonts w:asciiTheme="majorHAnsi" w:hAnsiTheme="majorHAnsi" w:cstheme="majorHAnsi"/>
        </w:rPr>
        <w:t>Throughout history, we have rallied against the ‘other’</w:t>
      </w:r>
      <w:r w:rsidRPr="001E313D">
        <w:rPr>
          <w:rFonts w:asciiTheme="majorHAnsi" w:hAnsiTheme="majorHAnsi" w:cstheme="majorHAnsi"/>
          <w:sz w:val="12"/>
        </w:rPr>
        <w:t xml:space="preserve">. </w:t>
      </w:r>
      <w:r w:rsidRPr="001E313D">
        <w:rPr>
          <w:rStyle w:val="StyleUnderline"/>
          <w:rFonts w:asciiTheme="majorHAnsi" w:hAnsiTheme="majorHAnsi" w:cstheme="majorHAnsi"/>
        </w:rPr>
        <w:t>Tribes</w:t>
      </w:r>
      <w:r w:rsidRPr="001E313D">
        <w:rPr>
          <w:rFonts w:asciiTheme="majorHAnsi" w:hAnsiTheme="majorHAnsi" w:cstheme="majorHAnsi"/>
          <w:sz w:val="12"/>
        </w:rPr>
        <w:t xml:space="preserve"> have </w:t>
      </w:r>
      <w:r w:rsidRPr="001E313D">
        <w:rPr>
          <w:rStyle w:val="StyleUnderline"/>
          <w:rFonts w:asciiTheme="majorHAnsi" w:hAnsiTheme="majorHAnsi" w:cstheme="majorHAnsi"/>
        </w:rPr>
        <w:t>overpowered tribes,</w:t>
      </w:r>
      <w:r w:rsidRPr="001E313D">
        <w:rPr>
          <w:rFonts w:asciiTheme="majorHAnsi" w:hAnsiTheme="majorHAnsi" w:cstheme="majorHAnsi"/>
          <w:sz w:val="12"/>
        </w:rPr>
        <w:t xml:space="preserve"> </w:t>
      </w:r>
      <w:r w:rsidRPr="001E313D">
        <w:rPr>
          <w:rStyle w:val="StyleUnderline"/>
          <w:rFonts w:asciiTheme="majorHAnsi" w:hAnsiTheme="majorHAnsi" w:cstheme="majorHAnsi"/>
        </w:rPr>
        <w:t>empires have conquered rivals</w:t>
      </w:r>
      <w:r w:rsidRPr="001E313D">
        <w:rPr>
          <w:rFonts w:asciiTheme="majorHAnsi" w:hAnsiTheme="majorHAnsi" w:cstheme="majorHAnsi"/>
          <w:sz w:val="12"/>
        </w:rPr>
        <w:t xml:space="preserve">. Even today, </w:t>
      </w:r>
      <w:r w:rsidRPr="001E313D">
        <w:rPr>
          <w:rStyle w:val="StyleUnderline"/>
          <w:rFonts w:asciiTheme="majorHAnsi" w:hAnsiTheme="majorHAnsi" w:cstheme="majorHAnsi"/>
        </w:rPr>
        <w:t xml:space="preserve">our fiercest </w:t>
      </w:r>
      <w:r w:rsidRPr="001E313D">
        <w:rPr>
          <w:rStyle w:val="StyleUnderline"/>
          <w:rFonts w:asciiTheme="majorHAnsi" w:hAnsiTheme="majorHAnsi" w:cstheme="majorHAnsi"/>
          <w:highlight w:val="cyan"/>
        </w:rPr>
        <w:t>displays of unity typically happen at wartime.</w:t>
      </w:r>
      <w:r w:rsidRPr="001E313D">
        <w:rPr>
          <w:rStyle w:val="StyleUnderline"/>
          <w:rFonts w:asciiTheme="majorHAnsi" w:hAnsiTheme="majorHAnsi" w:cstheme="majorHAnsi"/>
        </w:rPr>
        <w:t xml:space="preserve"> We</w:t>
      </w:r>
      <w:r w:rsidRPr="001E313D">
        <w:rPr>
          <w:rFonts w:asciiTheme="majorHAnsi" w:hAnsiTheme="majorHAnsi" w:cstheme="majorHAnsi"/>
          <w:sz w:val="12"/>
        </w:rPr>
        <w:t xml:space="preserve"> give our lives for our motherland and defend nationalistic pride like a wounded lion. But like the early Morioris, </w:t>
      </w:r>
      <w:r w:rsidRPr="001E313D">
        <w:rPr>
          <w:rStyle w:val="StyleUnderline"/>
          <w:rFonts w:asciiTheme="majorHAnsi" w:hAnsiTheme="majorHAnsi" w:cstheme="majorHAnsi"/>
        </w:rPr>
        <w:t xml:space="preserve">we 21st-century citizens find ourselves on an </w:t>
      </w:r>
      <w:r w:rsidRPr="001E313D">
        <w:rPr>
          <w:rStyle w:val="Emphasis"/>
          <w:rFonts w:asciiTheme="majorHAnsi" w:hAnsiTheme="majorHAnsi" w:cstheme="majorHAnsi"/>
        </w:rPr>
        <w:t>increasingly unstable island</w:t>
      </w:r>
      <w:r w:rsidRPr="001E313D">
        <w:rPr>
          <w:rStyle w:val="StyleUnderline"/>
          <w:rFonts w:asciiTheme="majorHAnsi" w:hAnsiTheme="majorHAnsi" w:cstheme="majorHAnsi"/>
        </w:rPr>
        <w:t>.</w:t>
      </w:r>
      <w:r w:rsidRPr="001E313D">
        <w:rPr>
          <w:rFonts w:asciiTheme="majorHAnsi" w:hAnsiTheme="majorHAnsi" w:cstheme="majorHAnsi"/>
          <w:sz w:val="12"/>
        </w:rPr>
        <w:t xml:space="preserve"> </w:t>
      </w:r>
      <w:r w:rsidRPr="001E313D">
        <w:rPr>
          <w:rStyle w:val="StyleUnderline"/>
          <w:rFonts w:asciiTheme="majorHAnsi" w:hAnsiTheme="majorHAnsi" w:cstheme="majorHAnsi"/>
          <w:highlight w:val="cyan"/>
        </w:rPr>
        <w:t>We may have a violent past, but</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we have </w:t>
      </w:r>
      <w:r w:rsidRPr="001E313D">
        <w:rPr>
          <w:rStyle w:val="Emphasis"/>
          <w:rFonts w:asciiTheme="majorHAnsi" w:hAnsiTheme="majorHAnsi" w:cstheme="majorHAnsi"/>
          <w:highlight w:val="cyan"/>
        </w:rPr>
        <w:t>no more dangerous enemy than ourselves</w:t>
      </w:r>
      <w:r w:rsidRPr="001E313D">
        <w:rPr>
          <w:rFonts w:asciiTheme="majorHAnsi" w:hAnsiTheme="majorHAnsi" w:cstheme="majorHAnsi"/>
          <w:sz w:val="12"/>
        </w:rPr>
        <w:t xml:space="preserve">. </w:t>
      </w:r>
      <w:r w:rsidRPr="001E313D">
        <w:rPr>
          <w:rStyle w:val="StyleUnderline"/>
          <w:rFonts w:asciiTheme="majorHAnsi" w:hAnsiTheme="majorHAnsi" w:cstheme="majorHAnsi"/>
        </w:rPr>
        <w:t>Our task is to find</w:t>
      </w:r>
      <w:r w:rsidRPr="001E313D">
        <w:rPr>
          <w:rFonts w:asciiTheme="majorHAnsi" w:hAnsiTheme="majorHAnsi" w:cstheme="majorHAnsi"/>
          <w:sz w:val="12"/>
        </w:rPr>
        <w:t xml:space="preserve"> our own Nunuku’s Law. </w:t>
      </w:r>
      <w:r w:rsidRPr="001E313D">
        <w:rPr>
          <w:rStyle w:val="StyleUnderline"/>
          <w:rFonts w:asciiTheme="majorHAnsi" w:hAnsiTheme="majorHAnsi" w:cstheme="majorHAnsi"/>
        </w:rPr>
        <w:t xml:space="preserve">Our own shared contract, based on </w:t>
      </w:r>
      <w:r w:rsidRPr="001E313D">
        <w:rPr>
          <w:rStyle w:val="StyleUnderline"/>
          <w:rFonts w:asciiTheme="majorHAnsi" w:hAnsiTheme="majorHAnsi" w:cstheme="majorHAnsi"/>
          <w:highlight w:val="cyan"/>
        </w:rPr>
        <w:t>equity, would help us navigate safely.</w:t>
      </w:r>
      <w:r w:rsidRPr="001E313D">
        <w:rPr>
          <w:rFonts w:asciiTheme="majorHAnsi" w:hAnsiTheme="majorHAnsi" w:cstheme="majorHAnsi"/>
          <w:sz w:val="12"/>
        </w:rPr>
        <w:t xml:space="preserve"> It </w:t>
      </w:r>
      <w:r w:rsidRPr="001E313D">
        <w:rPr>
          <w:rStyle w:val="StyleUnderline"/>
          <w:rFonts w:asciiTheme="majorHAnsi" w:hAnsiTheme="majorHAnsi" w:cstheme="majorHAnsi"/>
        </w:rPr>
        <w:t xml:space="preserve">would ensure </w:t>
      </w:r>
      <w:r w:rsidRPr="001E313D">
        <w:rPr>
          <w:rStyle w:val="StyleUnderline"/>
          <w:rFonts w:asciiTheme="majorHAnsi" w:hAnsiTheme="majorHAnsi" w:cstheme="majorHAnsi"/>
          <w:highlight w:val="cyan"/>
        </w:rPr>
        <w:t>a future that unleashes the full potential of our</w:t>
      </w:r>
      <w:r w:rsidRPr="001E313D">
        <w:rPr>
          <w:rStyle w:val="StyleUnderline"/>
          <w:rFonts w:asciiTheme="majorHAnsi" w:hAnsiTheme="majorHAnsi" w:cstheme="majorHAnsi"/>
        </w:rPr>
        <w:t xml:space="preserve"> still-budding human </w:t>
      </w:r>
      <w:r w:rsidRPr="001E313D">
        <w:rPr>
          <w:rStyle w:val="StyleUnderline"/>
          <w:rFonts w:asciiTheme="majorHAnsi" w:hAnsiTheme="majorHAnsi" w:cstheme="majorHAnsi"/>
          <w:highlight w:val="cyan"/>
        </w:rPr>
        <w:t>civilization</w:t>
      </w:r>
      <w:r w:rsidRPr="001E313D">
        <w:rPr>
          <w:rStyle w:val="StyleUnderline"/>
          <w:rFonts w:asciiTheme="majorHAnsi" w:hAnsiTheme="majorHAnsi" w:cstheme="majorHAnsi"/>
        </w:rPr>
        <w:t xml:space="preserve">, in all its diversity. </w:t>
      </w:r>
      <w:r w:rsidRPr="001E313D">
        <w:rPr>
          <w:rStyle w:val="StyleUnderline"/>
          <w:rFonts w:asciiTheme="majorHAnsi" w:hAnsiTheme="majorHAnsi" w:cstheme="majorHAnsi"/>
          <w:highlight w:val="cyan"/>
        </w:rPr>
        <w:t xml:space="preserve">We cannot do this unless we are </w:t>
      </w:r>
      <w:r w:rsidRPr="001E313D">
        <w:rPr>
          <w:rStyle w:val="Emphasis"/>
          <w:rFonts w:asciiTheme="majorHAnsi" w:hAnsiTheme="majorHAnsi" w:cstheme="majorHAnsi"/>
          <w:highlight w:val="cyan"/>
        </w:rPr>
        <w:t>humbly grounded in the possibility of our own destruction</w:t>
      </w:r>
      <w:r w:rsidRPr="001E313D">
        <w:rPr>
          <w:rFonts w:asciiTheme="majorHAnsi" w:hAnsiTheme="majorHAnsi" w:cstheme="majorHAnsi"/>
          <w:sz w:val="12"/>
          <w:highlight w:val="cyan"/>
        </w:rPr>
        <w:t xml:space="preserve">. </w:t>
      </w:r>
      <w:r w:rsidRPr="001E313D">
        <w:rPr>
          <w:rStyle w:val="Emphasis"/>
          <w:rFonts w:asciiTheme="majorHAnsi" w:hAnsiTheme="majorHAnsi" w:cstheme="majorHAnsi"/>
          <w:highlight w:val="cyan"/>
        </w:rPr>
        <w:t>Survival is life’s primal instinct</w:t>
      </w:r>
      <w:r w:rsidRPr="001E313D">
        <w:rPr>
          <w:rFonts w:asciiTheme="majorHAnsi" w:hAnsiTheme="majorHAnsi" w:cstheme="majorHAnsi"/>
          <w:sz w:val="12"/>
          <w:highlight w:val="cyan"/>
        </w:rPr>
        <w:t xml:space="preserve">. </w:t>
      </w:r>
      <w:r w:rsidRPr="001E313D">
        <w:rPr>
          <w:rStyle w:val="StyleUnderline"/>
          <w:rFonts w:asciiTheme="majorHAnsi" w:hAnsiTheme="majorHAnsi" w:cstheme="majorHAnsi"/>
          <w:highlight w:val="cyan"/>
        </w:rPr>
        <w:t>In the absence of a common enemy, we must find common cause in survival.</w:t>
      </w:r>
      <w:r w:rsidRPr="001E313D">
        <w:rPr>
          <w:rStyle w:val="StyleUnderline"/>
          <w:rFonts w:asciiTheme="majorHAnsi" w:hAnsiTheme="majorHAnsi" w:cstheme="majorHAnsi"/>
        </w:rPr>
        <w:t xml:space="preserve"> Our future may depend on whether we realize this.</w:t>
      </w:r>
    </w:p>
    <w:p w14:paraId="19FFAB48" w14:textId="77777777" w:rsidR="00FA1F2B" w:rsidRPr="001E313D" w:rsidRDefault="00FA1F2B" w:rsidP="00FA1F2B">
      <w:pPr>
        <w:rPr>
          <w:rFonts w:asciiTheme="majorHAnsi" w:hAnsiTheme="majorHAnsi" w:cstheme="majorHAnsi"/>
        </w:rPr>
      </w:pPr>
    </w:p>
    <w:p w14:paraId="510F1FC8" w14:textId="77777777" w:rsidR="002A25AF" w:rsidRPr="001E313D" w:rsidRDefault="002A25AF" w:rsidP="002A25AF">
      <w:pPr>
        <w:rPr>
          <w:rFonts w:asciiTheme="majorHAnsi" w:hAnsiTheme="majorHAnsi" w:cstheme="majorHAnsi"/>
        </w:rPr>
      </w:pPr>
    </w:p>
    <w:p w14:paraId="39061CD2" w14:textId="3E7D768B" w:rsidR="00AB0558" w:rsidRPr="001E313D" w:rsidRDefault="00AB0558" w:rsidP="00AB0558">
      <w:pPr>
        <w:pStyle w:val="Heading2"/>
        <w:rPr>
          <w:rFonts w:asciiTheme="majorHAnsi" w:hAnsiTheme="majorHAnsi" w:cstheme="majorHAnsi"/>
        </w:rPr>
      </w:pPr>
      <w:r w:rsidRPr="001E313D">
        <w:rPr>
          <w:rFonts w:asciiTheme="majorHAnsi" w:hAnsiTheme="majorHAnsi" w:cstheme="majorHAnsi"/>
        </w:rPr>
        <w:lastRenderedPageBreak/>
        <w:t>3---CP</w:t>
      </w:r>
    </w:p>
    <w:p w14:paraId="2DC806A1" w14:textId="1B55FF85" w:rsidR="00FA1F2B" w:rsidRPr="001E313D" w:rsidRDefault="00AC22B5" w:rsidP="00AC22B5">
      <w:pPr>
        <w:rPr>
          <w:rFonts w:asciiTheme="majorHAnsi" w:hAnsiTheme="majorHAnsi" w:cstheme="majorHAnsi"/>
        </w:rPr>
      </w:pPr>
      <w:r w:rsidRPr="001E313D">
        <w:rPr>
          <w:rFonts w:asciiTheme="majorHAnsi" w:hAnsiTheme="majorHAnsi" w:cstheme="majorHAnsi"/>
        </w:rPr>
        <w:t>SpaceCol CP</w:t>
      </w:r>
    </w:p>
    <w:p w14:paraId="14C9F7F0" w14:textId="37744A64" w:rsidR="00AC22B5" w:rsidRPr="001E313D" w:rsidRDefault="00EC4678" w:rsidP="00AC22B5">
      <w:pPr>
        <w:pStyle w:val="Heading4"/>
        <w:rPr>
          <w:rFonts w:asciiTheme="majorHAnsi" w:hAnsiTheme="majorHAnsi" w:cstheme="majorHAnsi"/>
        </w:rPr>
      </w:pPr>
      <w:r w:rsidRPr="001E313D">
        <w:rPr>
          <w:rFonts w:asciiTheme="majorHAnsi" w:hAnsiTheme="majorHAnsi" w:cstheme="majorHAnsi"/>
        </w:rPr>
        <w:t xml:space="preserve">CP Text: </w:t>
      </w:r>
      <w:r w:rsidR="0030251B" w:rsidRPr="001E313D">
        <w:rPr>
          <w:rFonts w:asciiTheme="majorHAnsi" w:hAnsiTheme="majorHAnsi" w:cstheme="majorHAnsi"/>
        </w:rPr>
        <w:t xml:space="preserve">States ought to cooperate in the colonization of outer space by private and public entities. States </w:t>
      </w:r>
      <w:r w:rsidR="00133154" w:rsidRPr="001E313D">
        <w:rPr>
          <w:rFonts w:asciiTheme="majorHAnsi" w:hAnsiTheme="majorHAnsi" w:cstheme="majorHAnsi"/>
        </w:rPr>
        <w:t xml:space="preserve">should end mining, </w:t>
      </w:r>
      <w:r w:rsidR="004B48AF" w:rsidRPr="001E313D">
        <w:rPr>
          <w:rFonts w:asciiTheme="majorHAnsi" w:hAnsiTheme="majorHAnsi" w:cstheme="majorHAnsi"/>
        </w:rPr>
        <w:t>m</w:t>
      </w:r>
      <w:r w:rsidR="00133154" w:rsidRPr="001E313D">
        <w:rPr>
          <w:rFonts w:asciiTheme="majorHAnsi" w:hAnsiTheme="majorHAnsi" w:cstheme="majorHAnsi"/>
        </w:rPr>
        <w:t xml:space="preserve">egaconstellations, and broader exploration that affects the way we view space. </w:t>
      </w:r>
    </w:p>
    <w:p w14:paraId="39FD02C6" w14:textId="77777777" w:rsidR="00EC4678" w:rsidRPr="001E313D" w:rsidRDefault="00EC4678" w:rsidP="00EC4678">
      <w:pPr>
        <w:rPr>
          <w:rFonts w:asciiTheme="majorHAnsi" w:hAnsiTheme="majorHAnsi" w:cstheme="majorHAnsi"/>
        </w:rPr>
      </w:pPr>
    </w:p>
    <w:p w14:paraId="65E0F1C2" w14:textId="77777777" w:rsidR="00EC4678" w:rsidRPr="001E313D" w:rsidRDefault="00EC4678" w:rsidP="00EC4678">
      <w:pPr>
        <w:pStyle w:val="Heading4"/>
        <w:rPr>
          <w:rFonts w:asciiTheme="majorHAnsi" w:hAnsiTheme="majorHAnsi" w:cstheme="majorHAnsi"/>
        </w:rPr>
      </w:pPr>
      <w:r w:rsidRPr="001E313D">
        <w:rPr>
          <w:rFonts w:asciiTheme="majorHAnsi" w:hAnsiTheme="majorHAnsi" w:cstheme="majorHAnsi"/>
        </w:rPr>
        <w:t xml:space="preserve">Private sector is key---it’s the base of international coop---solves warming and tech </w:t>
      </w:r>
    </w:p>
    <w:p w14:paraId="01A791BF" w14:textId="77777777" w:rsidR="00EC4678" w:rsidRPr="001E313D" w:rsidRDefault="00EC4678" w:rsidP="00EC4678">
      <w:pPr>
        <w:rPr>
          <w:rFonts w:asciiTheme="majorHAnsi" w:hAnsiTheme="majorHAnsi" w:cstheme="majorHAnsi"/>
        </w:rPr>
      </w:pPr>
      <w:r w:rsidRPr="001E313D">
        <w:rPr>
          <w:rStyle w:val="Style13ptBold"/>
          <w:rFonts w:asciiTheme="majorHAnsi" w:hAnsiTheme="majorHAnsi" w:cstheme="majorHAnsi"/>
        </w:rPr>
        <w:t>Stofan 17</w:t>
      </w:r>
      <w:r w:rsidRPr="001E313D">
        <w:rPr>
          <w:rFonts w:asciiTheme="majorHAnsi" w:hAnsiTheme="majorHAnsi" w:cstheme="majorHAnsi"/>
        </w:rPr>
        <w:t xml:space="preserve"> – Ellen Stofan is the director of the Smithsonian National Air and Space Museum, 2017 (“When We Explore Space, We Go Together,” March 7</w:t>
      </w:r>
      <w:r w:rsidRPr="001E313D">
        <w:rPr>
          <w:rFonts w:asciiTheme="majorHAnsi" w:hAnsiTheme="majorHAnsi" w:cstheme="majorHAnsi"/>
          <w:vertAlign w:val="superscript"/>
        </w:rPr>
        <w:t>th</w:t>
      </w:r>
      <w:r w:rsidRPr="001E313D">
        <w:rPr>
          <w:rFonts w:asciiTheme="majorHAnsi" w:hAnsiTheme="majorHAnsi" w:cstheme="majorHAnsi"/>
        </w:rPr>
        <w:t xml:space="preserve">, Available Online at https://slate.com/technology/2017/03/space-exploration-requires-international-collaboration.html ) </w:t>
      </w:r>
    </w:p>
    <w:p w14:paraId="148EFFF1" w14:textId="77777777" w:rsidR="00EC4678" w:rsidRPr="001E313D" w:rsidRDefault="00EC4678" w:rsidP="00EC4678">
      <w:pPr>
        <w:rPr>
          <w:rStyle w:val="StyleUnderline"/>
          <w:rFonts w:asciiTheme="majorHAnsi" w:hAnsiTheme="majorHAnsi" w:cstheme="majorHAnsi"/>
          <w:u w:val="none"/>
        </w:rPr>
      </w:pPr>
      <w:r w:rsidRPr="001E313D">
        <w:rPr>
          <w:rFonts w:asciiTheme="majorHAnsi" w:hAnsiTheme="majorHAnsi" w:cstheme="majorHAnsi"/>
        </w:rPr>
        <w:t xml:space="preserve">While the head of the European Space Agency has called for a “moon village” to be the exploration priority, </w:t>
      </w:r>
      <w:r w:rsidRPr="001E313D">
        <w:rPr>
          <w:rStyle w:val="Emphasis"/>
          <w:rFonts w:asciiTheme="majorHAnsi" w:hAnsiTheme="majorHAnsi" w:cstheme="majorHAnsi"/>
          <w:highlight w:val="cyan"/>
        </w:rPr>
        <w:t>NASA</w:t>
      </w:r>
      <w:r w:rsidRPr="001E313D">
        <w:rPr>
          <w:rStyle w:val="Emphasis"/>
          <w:rFonts w:asciiTheme="majorHAnsi" w:hAnsiTheme="majorHAnsi" w:cstheme="majorHAnsi"/>
        </w:rPr>
        <w:t xml:space="preserve"> continues to </w:t>
      </w:r>
      <w:r w:rsidRPr="001E313D">
        <w:rPr>
          <w:rStyle w:val="Emphasis"/>
          <w:rFonts w:asciiTheme="majorHAnsi" w:hAnsiTheme="majorHAnsi" w:cstheme="majorHAnsi"/>
          <w:highlight w:val="cyan"/>
        </w:rPr>
        <w:t>set its sights on Mars</w:t>
      </w:r>
      <w:r w:rsidRPr="001E313D">
        <w:rPr>
          <w:rFonts w:asciiTheme="majorHAnsi" w:hAnsiTheme="majorHAnsi" w:cstheme="majorHAnsi"/>
        </w:rPr>
        <w:t xml:space="preserve">, </w:t>
      </w:r>
      <w:r w:rsidRPr="001E313D">
        <w:rPr>
          <w:rStyle w:val="StyleUnderline"/>
          <w:rFonts w:asciiTheme="majorHAnsi" w:hAnsiTheme="majorHAnsi" w:cstheme="majorHAnsi"/>
          <w:highlight w:val="cyan"/>
        </w:rPr>
        <w:t>with a plan for</w:t>
      </w:r>
      <w:r w:rsidRPr="001E313D">
        <w:rPr>
          <w:rStyle w:val="StyleUnderline"/>
          <w:rFonts w:asciiTheme="majorHAnsi" w:hAnsiTheme="majorHAnsi" w:cstheme="majorHAnsi"/>
        </w:rPr>
        <w:t xml:space="preserve"> the first crewed mission to Mars in the ear</w:t>
      </w:r>
      <w:r w:rsidRPr="001E313D">
        <w:rPr>
          <w:rStyle w:val="StyleUnderline"/>
          <w:rFonts w:asciiTheme="majorHAnsi" w:hAnsiTheme="majorHAnsi" w:cstheme="majorHAnsi"/>
        </w:rPr>
        <w:lastRenderedPageBreak/>
        <w:t xml:space="preserve">ly </w:t>
      </w:r>
      <w:r w:rsidRPr="001E313D">
        <w:rPr>
          <w:rStyle w:val="StyleUnderline"/>
          <w:rFonts w:asciiTheme="majorHAnsi" w:hAnsiTheme="majorHAnsi" w:cstheme="majorHAnsi"/>
          <w:highlight w:val="cyan"/>
        </w:rPr>
        <w:t>2030</w:t>
      </w:r>
      <w:r w:rsidRPr="001E313D">
        <w:rPr>
          <w:rStyle w:val="StyleUnderline"/>
          <w:rFonts w:asciiTheme="majorHAnsi" w:hAnsiTheme="majorHAnsi" w:cstheme="majorHAnsi"/>
        </w:rPr>
        <w:t xml:space="preserve">s. NASA does plan to put the precursor for </w:t>
      </w:r>
      <w:r w:rsidRPr="001E313D">
        <w:rPr>
          <w:rStyle w:val="StyleUnderline"/>
          <w:rFonts w:asciiTheme="majorHAnsi" w:hAnsiTheme="majorHAnsi" w:cstheme="majorHAnsi"/>
          <w:highlight w:val="cyan"/>
        </w:rPr>
        <w:t>a</w:t>
      </w:r>
      <w:r w:rsidRPr="001E313D">
        <w:rPr>
          <w:rStyle w:val="StyleUnderline"/>
          <w:rFonts w:asciiTheme="majorHAnsi" w:hAnsiTheme="majorHAnsi" w:cstheme="majorHAnsi"/>
        </w:rPr>
        <w:t xml:space="preserve"> Mars </w:t>
      </w:r>
      <w:r w:rsidRPr="001E313D">
        <w:rPr>
          <w:rStyle w:val="StyleUnderline"/>
          <w:rFonts w:asciiTheme="majorHAnsi" w:hAnsiTheme="majorHAnsi" w:cstheme="majorHAnsi"/>
          <w:highlight w:val="cyan"/>
        </w:rPr>
        <w:t>transfer vehicle</w:t>
      </w:r>
      <w:r w:rsidRPr="001E313D">
        <w:rPr>
          <w:rStyle w:val="StyleUnderline"/>
          <w:rFonts w:asciiTheme="majorHAnsi" w:hAnsiTheme="majorHAnsi" w:cstheme="majorHAnsi"/>
        </w:rPr>
        <w:t xml:space="preserve"> in orbit around the Moon </w:t>
      </w:r>
      <w:r w:rsidRPr="001E313D">
        <w:rPr>
          <w:rStyle w:val="StyleUnderline"/>
          <w:rFonts w:asciiTheme="majorHAnsi" w:hAnsiTheme="majorHAnsi" w:cstheme="majorHAnsi"/>
          <w:highlight w:val="cyan"/>
        </w:rPr>
        <w:t>in</w:t>
      </w:r>
      <w:r w:rsidRPr="001E313D">
        <w:rPr>
          <w:rStyle w:val="StyleUnderline"/>
          <w:rFonts w:asciiTheme="majorHAnsi" w:hAnsiTheme="majorHAnsi" w:cstheme="majorHAnsi"/>
        </w:rPr>
        <w:t xml:space="preserve"> the </w:t>
      </w:r>
      <w:r w:rsidRPr="001E313D">
        <w:rPr>
          <w:rStyle w:val="StyleUnderline"/>
          <w:rFonts w:asciiTheme="majorHAnsi" w:hAnsiTheme="majorHAnsi" w:cstheme="majorHAnsi"/>
          <w:highlight w:val="cyan"/>
        </w:rPr>
        <w:t>mid-2020s</w:t>
      </w:r>
      <w:r w:rsidRPr="001E313D">
        <w:rPr>
          <w:rStyle w:val="StyleUnderline"/>
          <w:rFonts w:asciiTheme="majorHAnsi" w:hAnsiTheme="majorHAnsi" w:cstheme="majorHAnsi"/>
        </w:rPr>
        <w:t xml:space="preserve">, providing a stepping stone for international or commercial partners that want to venture down to the lunar surface. </w:t>
      </w:r>
      <w:r w:rsidRPr="001E313D">
        <w:rPr>
          <w:rStyle w:val="Emphasis"/>
          <w:rFonts w:asciiTheme="majorHAnsi" w:hAnsiTheme="majorHAnsi" w:cstheme="majorHAnsi"/>
        </w:rPr>
        <w:t xml:space="preserve">But </w:t>
      </w:r>
      <w:r w:rsidRPr="001E313D">
        <w:rPr>
          <w:rStyle w:val="Emphasis"/>
          <w:rFonts w:asciiTheme="majorHAnsi" w:hAnsiTheme="majorHAnsi" w:cstheme="majorHAnsi"/>
          <w:highlight w:val="cyan"/>
        </w:rPr>
        <w:t>Mars remains the priority goal,</w:t>
      </w:r>
      <w:r w:rsidRPr="001E313D">
        <w:rPr>
          <w:rFonts w:asciiTheme="majorHAnsi" w:hAnsiTheme="majorHAnsi" w:cstheme="majorHAnsi"/>
        </w:rPr>
        <w:t xml:space="preserve"> with the first orbital mission followed by astronauts to the surface in the late 2030s, to search for evidence of past life on Mars. </w:t>
      </w:r>
      <w:r w:rsidRPr="001E313D">
        <w:rPr>
          <w:rStyle w:val="StyleUnderline"/>
          <w:rFonts w:asciiTheme="majorHAnsi" w:hAnsiTheme="majorHAnsi" w:cstheme="majorHAnsi"/>
          <w:highlight w:val="cyan"/>
        </w:rPr>
        <w:t>The private sector</w:t>
      </w:r>
      <w:r w:rsidRPr="001E313D">
        <w:rPr>
          <w:rStyle w:val="StyleUnderline"/>
          <w:rFonts w:asciiTheme="majorHAnsi" w:hAnsiTheme="majorHAnsi" w:cstheme="majorHAnsi"/>
        </w:rPr>
        <w:t xml:space="preserve"> will play a </w:t>
      </w:r>
      <w:r w:rsidRPr="001E313D">
        <w:rPr>
          <w:rStyle w:val="StyleUnderline"/>
          <w:rFonts w:asciiTheme="majorHAnsi" w:hAnsiTheme="majorHAnsi" w:cstheme="majorHAnsi"/>
          <w:highlight w:val="cyan"/>
        </w:rPr>
        <w:t>key</w:t>
      </w:r>
      <w:r w:rsidRPr="001E313D">
        <w:rPr>
          <w:rStyle w:val="StyleUnderline"/>
          <w:rFonts w:asciiTheme="majorHAnsi" w:hAnsiTheme="majorHAnsi" w:cstheme="majorHAnsi"/>
        </w:rPr>
        <w:t xml:space="preserve"> role in this venture, with SpaceX planning to send an uncrewed Dragon capsule to the Martian surface in 2018 in partnership with NASA. SpaceX’s capability to land its first-stage rocket boosters back on Earth is helping them to develop the needed entry, descent,</w:t>
      </w:r>
      <w:r w:rsidRPr="001E313D">
        <w:rPr>
          <w:rStyle w:val="StyleUnderline"/>
          <w:rFonts w:asciiTheme="majorHAnsi" w:hAnsiTheme="majorHAnsi" w:cstheme="majorHAnsi"/>
        </w:rPr>
        <w:lastRenderedPageBreak/>
        <w:t xml:space="preserve"> and landing capabilities for Mars.</w:t>
      </w:r>
    </w:p>
    <w:p w14:paraId="4CFD72D4" w14:textId="77777777" w:rsidR="00EC4678" w:rsidRPr="001E313D" w:rsidRDefault="00EC4678" w:rsidP="00EC4678">
      <w:pPr>
        <w:rPr>
          <w:rStyle w:val="StyleUnderline"/>
          <w:rFonts w:asciiTheme="majorHAnsi" w:hAnsiTheme="majorHAnsi" w:cstheme="majorHAnsi"/>
        </w:rPr>
      </w:pPr>
      <w:r w:rsidRPr="001E313D">
        <w:rPr>
          <w:rStyle w:val="StyleUnderline"/>
          <w:rFonts w:asciiTheme="majorHAnsi" w:hAnsiTheme="majorHAnsi" w:cstheme="majorHAnsi"/>
        </w:rPr>
        <w:t xml:space="preserve">Observing this planet is also a </w:t>
      </w:r>
      <w:r w:rsidRPr="001E313D">
        <w:rPr>
          <w:rStyle w:val="Emphasis"/>
          <w:rFonts w:asciiTheme="majorHAnsi" w:hAnsiTheme="majorHAnsi" w:cstheme="majorHAnsi"/>
        </w:rPr>
        <w:t>closely coordinated effort</w:t>
      </w:r>
      <w:r w:rsidRPr="001E313D">
        <w:rPr>
          <w:rStyle w:val="StyleUnderline"/>
          <w:rFonts w:asciiTheme="majorHAnsi" w:hAnsiTheme="majorHAnsi" w:cstheme="majorHAnsi"/>
        </w:rPr>
        <w:t>.</w:t>
      </w:r>
      <w:r w:rsidRPr="001E313D">
        <w:rPr>
          <w:rFonts w:asciiTheme="majorHAnsi" w:hAnsiTheme="majorHAnsi" w:cstheme="majorHAnsi"/>
        </w:rPr>
        <w:t xml:space="preserve"> The Committee on Earth Observation Satellites and the Group on Earth Observations provide forums for space agencies or offices from around the world to discuss open data policies, coordinate observations, inter-calibrate instruments, and allow data comparison and validation. </w:t>
      </w:r>
      <w:r w:rsidRPr="001E313D">
        <w:rPr>
          <w:rStyle w:val="Emphasis"/>
          <w:rFonts w:asciiTheme="majorHAnsi" w:hAnsiTheme="majorHAnsi" w:cstheme="majorHAnsi"/>
        </w:rPr>
        <w:t xml:space="preserve">These </w:t>
      </w:r>
      <w:r w:rsidRPr="001E313D">
        <w:rPr>
          <w:rStyle w:val="Emphasis"/>
          <w:rFonts w:asciiTheme="majorHAnsi" w:hAnsiTheme="majorHAnsi" w:cstheme="majorHAnsi"/>
          <w:highlight w:val="cyan"/>
        </w:rPr>
        <w:t>coordination efforts are</w:t>
      </w:r>
      <w:r w:rsidRPr="001E313D">
        <w:rPr>
          <w:rStyle w:val="Emphasis"/>
          <w:rFonts w:asciiTheme="majorHAnsi" w:hAnsiTheme="majorHAnsi" w:cstheme="majorHAnsi"/>
        </w:rPr>
        <w:t xml:space="preserve"> becoming even more </w:t>
      </w:r>
      <w:r w:rsidRPr="001E313D">
        <w:rPr>
          <w:rStyle w:val="Emphasis"/>
          <w:rFonts w:asciiTheme="majorHAnsi" w:hAnsiTheme="majorHAnsi" w:cstheme="majorHAnsi"/>
          <w:highlight w:val="cyan"/>
        </w:rPr>
        <w:t>critical</w:t>
      </w:r>
      <w:r w:rsidRPr="001E313D">
        <w:rPr>
          <w:rStyle w:val="StyleUnderline"/>
          <w:rFonts w:asciiTheme="majorHAnsi" w:hAnsiTheme="majorHAnsi" w:cstheme="majorHAnsi"/>
          <w:highlight w:val="cyan"/>
        </w:rPr>
        <w:t xml:space="preserve">, as we cope with </w:t>
      </w:r>
      <w:r w:rsidRPr="001E313D">
        <w:rPr>
          <w:rStyle w:val="StyleUnderline"/>
          <w:rFonts w:asciiTheme="majorHAnsi" w:hAnsiTheme="majorHAnsi" w:cstheme="majorHAnsi"/>
        </w:rPr>
        <w:t xml:space="preserve">changing weather and patterns of growing food, and sea level rise due to human-caused </w:t>
      </w:r>
      <w:r w:rsidRPr="001E313D">
        <w:rPr>
          <w:rStyle w:val="StyleUnderline"/>
          <w:rFonts w:asciiTheme="majorHAnsi" w:hAnsiTheme="majorHAnsi" w:cstheme="majorHAnsi"/>
          <w:highlight w:val="cyan"/>
        </w:rPr>
        <w:t>climate change</w:t>
      </w:r>
      <w:r w:rsidRPr="001E313D">
        <w:rPr>
          <w:rStyle w:val="StyleUnderline"/>
          <w:rFonts w:asciiTheme="majorHAnsi" w:hAnsiTheme="majorHAnsi" w:cstheme="majorHAnsi"/>
        </w:rPr>
        <w:t xml:space="preserve">. There can be more </w:t>
      </w:r>
      <w:r w:rsidRPr="001E313D">
        <w:rPr>
          <w:rStyle w:val="Emphasis"/>
          <w:rFonts w:asciiTheme="majorHAnsi" w:hAnsiTheme="majorHAnsi" w:cstheme="majorHAnsi"/>
        </w:rPr>
        <w:t>immediate payoffs</w:t>
      </w:r>
      <w:r w:rsidRPr="001E313D">
        <w:rPr>
          <w:rStyle w:val="StyleUnderline"/>
          <w:rFonts w:asciiTheme="majorHAnsi" w:hAnsiTheme="majorHAnsi" w:cstheme="majorHAnsi"/>
        </w:rPr>
        <w:t xml:space="preserve">, too, particularly when it comes to </w:t>
      </w:r>
      <w:r w:rsidRPr="001E313D">
        <w:rPr>
          <w:rStyle w:val="Emphasis"/>
          <w:rFonts w:asciiTheme="majorHAnsi" w:hAnsiTheme="majorHAnsi" w:cstheme="majorHAnsi"/>
        </w:rPr>
        <w:t>disasters</w:t>
      </w:r>
      <w:r w:rsidRPr="001E313D">
        <w:rPr>
          <w:rStyle w:val="StyleUnderline"/>
          <w:rFonts w:asciiTheme="majorHAnsi" w:hAnsiTheme="majorHAnsi" w:cstheme="majorHAnsi"/>
        </w:rPr>
        <w:t xml:space="preserve">. During humanitarian crises and natural disasters, </w:t>
      </w:r>
      <w:r w:rsidRPr="001E313D">
        <w:rPr>
          <w:rStyle w:val="StyleUnderline"/>
          <w:rFonts w:asciiTheme="majorHAnsi" w:hAnsiTheme="majorHAnsi" w:cstheme="majorHAnsi"/>
          <w:highlight w:val="cyan"/>
        </w:rPr>
        <w:t>the space agencies</w:t>
      </w:r>
      <w:r w:rsidRPr="001E313D">
        <w:rPr>
          <w:rFonts w:asciiTheme="majorHAnsi" w:hAnsiTheme="majorHAnsi" w:cstheme="majorHAnsi"/>
        </w:rPr>
        <w:t xml:space="preserve"> (more than 15 of them right now) </w:t>
      </w:r>
      <w:r w:rsidRPr="001E313D">
        <w:rPr>
          <w:rStyle w:val="StyleUnderline"/>
          <w:rFonts w:asciiTheme="majorHAnsi" w:hAnsiTheme="majorHAnsi" w:cstheme="majorHAnsi"/>
        </w:rPr>
        <w:t xml:space="preserve">with Earth-observing satellites that have signed the International Charter for Space and Major Disasters </w:t>
      </w:r>
      <w:r w:rsidRPr="001E313D">
        <w:rPr>
          <w:rStyle w:val="StyleUnderline"/>
          <w:rFonts w:asciiTheme="majorHAnsi" w:hAnsiTheme="majorHAnsi" w:cstheme="majorHAnsi"/>
          <w:highlight w:val="cyan"/>
        </w:rPr>
        <w:t>can shift their focus and prioritize</w:t>
      </w:r>
      <w:r w:rsidRPr="001E313D">
        <w:rPr>
          <w:rStyle w:val="StyleUnderline"/>
          <w:rFonts w:asciiTheme="majorHAnsi" w:hAnsiTheme="majorHAnsi" w:cstheme="majorHAnsi"/>
        </w:rPr>
        <w:t xml:space="preserve"> processing of satellite data to aid rescue and </w:t>
      </w:r>
      <w:r w:rsidRPr="001E313D">
        <w:rPr>
          <w:rStyle w:val="StyleUnderline"/>
          <w:rFonts w:asciiTheme="majorHAnsi" w:hAnsiTheme="majorHAnsi" w:cstheme="majorHAnsi"/>
          <w:highlight w:val="cyan"/>
        </w:rPr>
        <w:t>recovery efforts.</w:t>
      </w:r>
    </w:p>
    <w:p w14:paraId="4D666446" w14:textId="61473829" w:rsidR="00EC4678" w:rsidRPr="001E313D" w:rsidRDefault="00EC4678" w:rsidP="00EC4678">
      <w:pPr>
        <w:rPr>
          <w:rStyle w:val="StyleUnderline"/>
          <w:rFonts w:asciiTheme="majorHAnsi" w:hAnsiTheme="majorHAnsi" w:cstheme="majorHAnsi"/>
        </w:rPr>
      </w:pPr>
      <w:r w:rsidRPr="001E313D">
        <w:rPr>
          <w:rStyle w:val="StyleUnderline"/>
          <w:rFonts w:asciiTheme="majorHAnsi" w:hAnsiTheme="majorHAnsi" w:cstheme="majorHAnsi"/>
        </w:rPr>
        <w:t xml:space="preserve">While people often think of space exploration as a way to promote national pride, the truth is that </w:t>
      </w:r>
      <w:r w:rsidRPr="001E313D">
        <w:rPr>
          <w:rStyle w:val="StyleUnderline"/>
          <w:rFonts w:asciiTheme="majorHAnsi" w:hAnsiTheme="majorHAnsi" w:cstheme="majorHAnsi"/>
          <w:highlight w:val="cyan"/>
        </w:rPr>
        <w:t xml:space="preserve">the </w:t>
      </w:r>
      <w:r w:rsidRPr="001E313D">
        <w:rPr>
          <w:rStyle w:val="Emphasis"/>
          <w:rFonts w:asciiTheme="majorHAnsi" w:hAnsiTheme="majorHAnsi" w:cstheme="majorHAnsi"/>
          <w:highlight w:val="cyan"/>
        </w:rPr>
        <w:t>future of space is international</w:t>
      </w:r>
      <w:r w:rsidRPr="001E313D">
        <w:rPr>
          <w:rStyle w:val="StyleUnderline"/>
          <w:rFonts w:asciiTheme="majorHAnsi" w:hAnsiTheme="majorHAnsi" w:cstheme="majorHAnsi"/>
        </w:rPr>
        <w:t>. These partnerships are expanding our knowledge of the universe, helping us search for life on other worlds, making critical observations of our own planet, and moving humans outward into space in a much more rapid time frame, and more comprehensively, than would be possible otherwise. In addition, innovations in technology and science are not restricted to one country. Diverse, innovative teams solve problems, and no one country or company can go it alone when it comes to the final frontier of space.</w:t>
      </w:r>
    </w:p>
    <w:p w14:paraId="1716A561" w14:textId="77777777" w:rsidR="00E86852" w:rsidRPr="001E313D" w:rsidRDefault="00E86852" w:rsidP="00E86852">
      <w:pPr>
        <w:pStyle w:val="Heading4"/>
        <w:rPr>
          <w:rFonts w:asciiTheme="majorHAnsi" w:hAnsiTheme="majorHAnsi" w:cstheme="majorHAnsi"/>
        </w:rPr>
      </w:pPr>
      <w:r w:rsidRPr="001E313D">
        <w:rPr>
          <w:rFonts w:asciiTheme="majorHAnsi" w:hAnsiTheme="majorHAnsi" w:cstheme="majorHAnsi"/>
        </w:rPr>
        <w:lastRenderedPageBreak/>
        <w:t xml:space="preserve">Legal reform </w:t>
      </w:r>
      <w:r w:rsidRPr="001E313D">
        <w:rPr>
          <w:rFonts w:asciiTheme="majorHAnsi" w:hAnsiTheme="majorHAnsi" w:cstheme="majorHAnsi"/>
          <w:u w:val="single"/>
        </w:rPr>
        <w:t>exposes</w:t>
      </w:r>
      <w:r w:rsidRPr="001E313D">
        <w:rPr>
          <w:rFonts w:asciiTheme="majorHAnsi" w:hAnsiTheme="majorHAnsi" w:cstheme="majorHAnsi"/>
        </w:rPr>
        <w:t xml:space="preserve"> contradictions in settler colonialism which </w:t>
      </w:r>
      <w:r w:rsidRPr="001E313D">
        <w:rPr>
          <w:rFonts w:asciiTheme="majorHAnsi" w:hAnsiTheme="majorHAnsi" w:cstheme="majorHAnsi"/>
          <w:u w:val="single"/>
        </w:rPr>
        <w:t>creates fissures</w:t>
      </w:r>
      <w:r w:rsidRPr="001E313D">
        <w:rPr>
          <w:rFonts w:asciiTheme="majorHAnsi" w:hAnsiTheme="majorHAnsi" w:cstheme="majorHAnsi"/>
        </w:rPr>
        <w:t xml:space="preserve"> in civil society that </w:t>
      </w:r>
      <w:r w:rsidRPr="001E313D">
        <w:rPr>
          <w:rFonts w:asciiTheme="majorHAnsi" w:hAnsiTheme="majorHAnsi" w:cstheme="majorHAnsi"/>
          <w:u w:val="single"/>
        </w:rPr>
        <w:t>rupture</w:t>
      </w:r>
      <w:r w:rsidRPr="001E313D">
        <w:rPr>
          <w:rFonts w:asciiTheme="majorHAnsi" w:hAnsiTheme="majorHAnsi" w:cstheme="majorHAnsi"/>
        </w:rPr>
        <w:t xml:space="preserve"> the colonial order.  </w:t>
      </w:r>
      <w:r w:rsidRPr="001E313D">
        <w:rPr>
          <w:rFonts w:asciiTheme="majorHAnsi" w:hAnsiTheme="majorHAnsi" w:cstheme="majorHAnsi"/>
          <w:u w:val="single"/>
        </w:rPr>
        <w:t>Reinterpretation</w:t>
      </w:r>
      <w:r w:rsidRPr="001E313D">
        <w:rPr>
          <w:rFonts w:asciiTheme="majorHAnsi" w:hAnsiTheme="majorHAnsi" w:cstheme="majorHAnsi"/>
        </w:rPr>
        <w:t xml:space="preserve"> of liberal rights creates effective movements against capitalist oppression. </w:t>
      </w:r>
    </w:p>
    <w:p w14:paraId="5AD3459D" w14:textId="77777777" w:rsidR="00E86852" w:rsidRPr="001E313D" w:rsidRDefault="00E86852" w:rsidP="00E86852">
      <w:pPr>
        <w:rPr>
          <w:rFonts w:asciiTheme="majorHAnsi" w:hAnsiTheme="majorHAnsi" w:cstheme="majorHAnsi"/>
        </w:rPr>
      </w:pPr>
      <w:r w:rsidRPr="001E313D">
        <w:rPr>
          <w:rFonts w:asciiTheme="majorHAnsi" w:hAnsiTheme="majorHAnsi" w:cstheme="majorHAnsi"/>
        </w:rPr>
        <w:t xml:space="preserve">Brenna </w:t>
      </w:r>
      <w:r w:rsidRPr="001E313D">
        <w:rPr>
          <w:rStyle w:val="Style13ptBold"/>
          <w:rFonts w:asciiTheme="majorHAnsi" w:hAnsiTheme="majorHAnsi" w:cstheme="majorHAnsi"/>
        </w:rPr>
        <w:t>BHANDAR 12</w:t>
      </w:r>
      <w:r w:rsidRPr="001E313D">
        <w:rPr>
          <w:rFonts w:asciiTheme="majorHAnsi" w:hAnsiTheme="majorHAnsi" w:cstheme="majorHAnsi"/>
        </w:rPr>
        <w:t xml:space="preserve">. Lecturer, Queen Mary School of Law. “Strategies of Legal Rupture: the politics of judgment.” </w:t>
      </w:r>
      <w:r w:rsidRPr="001E313D">
        <w:rPr>
          <w:rFonts w:asciiTheme="majorHAnsi" w:hAnsiTheme="majorHAnsi" w:cstheme="majorHAnsi"/>
          <w:i/>
        </w:rPr>
        <w:t>Windsor YB Access Just</w:t>
      </w:r>
      <w:r w:rsidRPr="001E313D">
        <w:rPr>
          <w:rFonts w:asciiTheme="majorHAnsi" w:hAnsiTheme="majorHAnsi" w:cstheme="majorHAnsi"/>
        </w:rPr>
        <w:t xml:space="preserve">. 30: 59. </w:t>
      </w:r>
      <w:hyperlink r:id="rId10" w:history="1">
        <w:r w:rsidRPr="001E313D">
          <w:rPr>
            <w:rStyle w:val="Hyperlink"/>
            <w:rFonts w:asciiTheme="majorHAnsi" w:hAnsiTheme="majorHAnsi" w:cstheme="majorHAnsi"/>
          </w:rPr>
          <w:t>https://windsor.scholarsportal.info/ojs/leddy/index.php/WYAJ/article/viewFile/4369/3446</w:t>
        </w:r>
      </w:hyperlink>
      <w:r w:rsidRPr="001E313D">
        <w:rPr>
          <w:rFonts w:asciiTheme="majorHAnsi" w:hAnsiTheme="majorHAnsi" w:cstheme="majorHAnsi"/>
        </w:rPr>
        <w:t xml:space="preserve">. </w:t>
      </w:r>
    </w:p>
    <w:p w14:paraId="76228DE5"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Strategies of Rupture</w:t>
      </w:r>
    </w:p>
    <w:p w14:paraId="26AA7FAE"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this article, </w:t>
      </w:r>
      <w:r w:rsidRPr="001E313D">
        <w:rPr>
          <w:rStyle w:val="StyleUnderline"/>
          <w:rFonts w:asciiTheme="majorHAnsi" w:hAnsiTheme="majorHAnsi" w:cstheme="majorHAnsi"/>
        </w:rPr>
        <w:t xml:space="preserve">my aim is to consider the use of </w:t>
      </w:r>
      <w:r w:rsidRPr="001E313D">
        <w:rPr>
          <w:rStyle w:val="StyleUnderline"/>
          <w:rFonts w:asciiTheme="majorHAnsi" w:hAnsiTheme="majorHAnsi" w:cstheme="majorHAnsi"/>
          <w:highlight w:val="yellow"/>
        </w:rPr>
        <w:t xml:space="preserve">law as a </w:t>
      </w:r>
      <w:r w:rsidRPr="001E313D">
        <w:rPr>
          <w:rStyle w:val="Emphasis"/>
          <w:rFonts w:asciiTheme="majorHAnsi" w:hAnsiTheme="majorHAnsi" w:cstheme="majorHAnsi"/>
          <w:highlight w:val="yellow"/>
        </w:rPr>
        <w:t>political strategy</w:t>
      </w:r>
      <w:r w:rsidRPr="001E313D">
        <w:rPr>
          <w:rStyle w:val="StyleUnderline"/>
          <w:rFonts w:asciiTheme="majorHAnsi" w:hAnsiTheme="majorHAnsi" w:cstheme="majorHAnsi"/>
        </w:rPr>
        <w:t xml:space="preserve"> of </w:t>
      </w:r>
      <w:r w:rsidRPr="001E313D">
        <w:rPr>
          <w:rStyle w:val="Emphasis"/>
          <w:rFonts w:asciiTheme="majorHAnsi" w:hAnsiTheme="majorHAnsi" w:cstheme="majorHAnsi"/>
          <w:highlight w:val="yellow"/>
        </w:rPr>
        <w:t>rupture</w:t>
      </w:r>
      <w:r w:rsidRPr="001E313D">
        <w:rPr>
          <w:rStyle w:val="StyleUnderline"/>
          <w:rFonts w:asciiTheme="majorHAnsi" w:hAnsiTheme="majorHAnsi" w:cstheme="majorHAnsi"/>
        </w:rPr>
        <w:t xml:space="preserve"> in </w:t>
      </w:r>
      <w:r w:rsidRPr="001E313D">
        <w:rPr>
          <w:rStyle w:val="StyleUnderline"/>
          <w:rFonts w:asciiTheme="majorHAnsi" w:hAnsiTheme="majorHAnsi" w:cstheme="majorHAnsi"/>
          <w:highlight w:val="yellow"/>
        </w:rPr>
        <w:t>colonial</w:t>
      </w:r>
      <w:r w:rsidRPr="001E313D">
        <w:rPr>
          <w:rStyle w:val="StyleUnderline"/>
          <w:rFonts w:asciiTheme="majorHAnsi" w:hAnsiTheme="majorHAnsi" w:cstheme="majorHAnsi"/>
        </w:rPr>
        <w:t xml:space="preserve"> and post-colonial nation </w:t>
      </w:r>
      <w:r w:rsidRPr="001E313D">
        <w:rPr>
          <w:rStyle w:val="StyleUnderline"/>
          <w:rFonts w:asciiTheme="majorHAnsi" w:hAnsiTheme="majorHAnsi" w:cstheme="majorHAnsi"/>
          <w:highlight w:val="yellow"/>
        </w:rPr>
        <w:t>states</w:t>
      </w:r>
      <w:r w:rsidRPr="001E313D">
        <w:rPr>
          <w:rFonts w:asciiTheme="majorHAnsi" w:hAnsiTheme="majorHAnsi" w:cstheme="majorHAnsi"/>
          <w:sz w:val="16"/>
        </w:rPr>
        <w:t>. The question of whether and how to use law in order to transform and potentially shatter an existing political-legal order is one that continues to plague legal advocates in a variety of places, from Australia, to India, to Canada to Israel/Palestine. For example, the struggle for the recognition of indigenous rights in the context of colonial settler regimes has often produced pyrrhic victories. 21 The question of indigenous sovereignty is ultimately quashed, and aboriginal rights are paradoxically recognised as an interest that derives from the prior occupation of the land by aboriginal communities but is at the same time parasitic on underlying Crow n sovereignty</w:t>
      </w:r>
      <w:r w:rsidRPr="001E313D">
        <w:rPr>
          <w:rStyle w:val="StyleUnderline"/>
          <w:rFonts w:asciiTheme="majorHAnsi" w:hAnsiTheme="majorHAnsi" w:cstheme="majorHAnsi"/>
        </w:rPr>
        <w:t xml:space="preserve">; </w:t>
      </w:r>
      <w:r w:rsidRPr="001E313D">
        <w:rPr>
          <w:rFonts w:asciiTheme="majorHAnsi" w:hAnsiTheme="majorHAnsi" w:cstheme="majorHAnsi"/>
          <w:sz w:val="16"/>
        </w:rPr>
        <w:t xml:space="preserve">an interest that can be justifiably limited in the interests of settlement. 22 Thus, </w:t>
      </w:r>
      <w:r w:rsidRPr="001E313D">
        <w:rPr>
          <w:rStyle w:val="StyleUnderline"/>
          <w:rFonts w:asciiTheme="majorHAnsi" w:hAnsiTheme="majorHAnsi" w:cstheme="majorHAnsi"/>
        </w:rPr>
        <w:t>the</w:t>
      </w:r>
      <w:r w:rsidRPr="001E313D">
        <w:rPr>
          <w:rFonts w:asciiTheme="majorHAnsi" w:hAnsiTheme="majorHAnsi" w:cstheme="majorHAnsi"/>
          <w:sz w:val="16"/>
        </w:rPr>
        <w:t xml:space="preserve"> primary and inescapable </w:t>
      </w:r>
      <w:r w:rsidRPr="001E313D">
        <w:rPr>
          <w:rStyle w:val="StyleUnderline"/>
          <w:rFonts w:asciiTheme="majorHAnsi" w:hAnsiTheme="majorHAnsi" w:cstheme="majorHAnsi"/>
        </w:rPr>
        <w:t xml:space="preserve">question remains: how does one utilise the law </w:t>
      </w:r>
      <w:r w:rsidRPr="001E313D">
        <w:rPr>
          <w:rStyle w:val="Emphasis"/>
          <w:rFonts w:asciiTheme="majorHAnsi" w:hAnsiTheme="majorHAnsi" w:cstheme="majorHAnsi"/>
          <w:highlight w:val="yellow"/>
        </w:rPr>
        <w:t>without re-inscribing</w:t>
      </w:r>
      <w:r w:rsidRPr="001E313D">
        <w:rPr>
          <w:rStyle w:val="StyleUnderline"/>
          <w:rFonts w:asciiTheme="majorHAnsi" w:hAnsiTheme="majorHAnsi" w:cstheme="majorHAnsi"/>
          <w:highlight w:val="yellow"/>
        </w:rPr>
        <w:t xml:space="preserve"> the</w:t>
      </w:r>
      <w:r w:rsidRPr="001E313D">
        <w:rPr>
          <w:rStyle w:val="StyleUnderline"/>
          <w:rFonts w:asciiTheme="majorHAnsi" w:hAnsiTheme="majorHAnsi" w:cstheme="majorHAnsi"/>
        </w:rPr>
        <w:t xml:space="preserve"> very </w:t>
      </w:r>
      <w:r w:rsidRPr="001E313D">
        <w:rPr>
          <w:rStyle w:val="StyleUnderline"/>
          <w:rFonts w:asciiTheme="majorHAnsi" w:hAnsiTheme="majorHAnsi" w:cstheme="majorHAnsi"/>
          <w:highlight w:val="yellow"/>
        </w:rPr>
        <w:t>colonial legal order</w:t>
      </w:r>
      <w:r w:rsidRPr="001E313D">
        <w:rPr>
          <w:rStyle w:val="StyleUnderline"/>
          <w:rFonts w:asciiTheme="majorHAnsi" w:hAnsiTheme="majorHAnsi" w:cstheme="majorHAnsi"/>
        </w:rPr>
        <w:t xml:space="preserve"> that one is attempting to break down?</w:t>
      </w:r>
      <w:r w:rsidRPr="001E313D">
        <w:rPr>
          <w:rFonts w:asciiTheme="majorHAnsi" w:hAnsiTheme="majorHAnsi" w:cstheme="majorHAnsi"/>
          <w:sz w:val="16"/>
        </w:rPr>
        <w:t xml:space="preserve"> 23 I argue that this is an inescapable dilemma; </w:t>
      </w:r>
      <w:r w:rsidRPr="001E313D">
        <w:rPr>
          <w:rStyle w:val="StyleUnderline"/>
          <w:rFonts w:asciiTheme="majorHAnsi" w:hAnsiTheme="majorHAnsi" w:cstheme="majorHAnsi"/>
        </w:rPr>
        <w:t>as</w:t>
      </w:r>
      <w:r w:rsidRPr="001E313D">
        <w:rPr>
          <w:rFonts w:asciiTheme="majorHAnsi" w:hAnsiTheme="majorHAnsi" w:cstheme="majorHAnsi"/>
          <w:sz w:val="16"/>
        </w:rPr>
        <w:t xml:space="preserve"> critical race theorists and </w:t>
      </w:r>
      <w:r w:rsidRPr="001E313D">
        <w:rPr>
          <w:rStyle w:val="Emphasis"/>
          <w:rFonts w:asciiTheme="majorHAnsi" w:hAnsiTheme="majorHAnsi" w:cstheme="majorHAnsi"/>
          <w:highlight w:val="yellow"/>
        </w:rPr>
        <w:t>indigenous scholars</w:t>
      </w:r>
      <w:r w:rsidRPr="001E313D">
        <w:rPr>
          <w:rStyle w:val="StyleUnderline"/>
          <w:rFonts w:asciiTheme="majorHAnsi" w:hAnsiTheme="majorHAnsi" w:cstheme="majorHAnsi"/>
          <w:highlight w:val="yellow"/>
        </w:rPr>
        <w:t xml:space="preserve"> have shown, to </w:t>
      </w:r>
      <w:r w:rsidRPr="001E313D">
        <w:rPr>
          <w:rStyle w:val="Emphasis"/>
          <w:rFonts w:asciiTheme="majorHAnsi" w:hAnsiTheme="majorHAnsi" w:cstheme="majorHAnsi"/>
          <w:highlight w:val="yellow"/>
        </w:rPr>
        <w:t>not avail ourselves</w:t>
      </w:r>
      <w:r w:rsidRPr="001E313D">
        <w:rPr>
          <w:rStyle w:val="StyleUnderline"/>
          <w:rFonts w:asciiTheme="majorHAnsi" w:hAnsiTheme="majorHAnsi" w:cstheme="majorHAnsi"/>
          <w:highlight w:val="yellow"/>
        </w:rPr>
        <w:t xml:space="preserve"> of the law</w:t>
      </w:r>
      <w:r w:rsidRPr="001E313D">
        <w:rPr>
          <w:rStyle w:val="StyleUnderline"/>
          <w:rFonts w:asciiTheme="majorHAnsi" w:hAnsiTheme="majorHAnsi" w:cstheme="majorHAnsi"/>
        </w:rPr>
        <w:t xml:space="preserve"> in an effort </w:t>
      </w:r>
      <w:r w:rsidRPr="001E313D">
        <w:rPr>
          <w:rStyle w:val="StyleUnderline"/>
          <w:rFonts w:asciiTheme="majorHAnsi" w:hAnsiTheme="majorHAnsi" w:cstheme="majorHAnsi"/>
          <w:highlight w:val="yellow"/>
        </w:rPr>
        <w:t xml:space="preserve">to </w:t>
      </w:r>
      <w:r w:rsidRPr="001E313D">
        <w:rPr>
          <w:rStyle w:val="Emphasis"/>
          <w:rFonts w:asciiTheme="majorHAnsi" w:hAnsiTheme="majorHAnsi" w:cstheme="majorHAnsi"/>
          <w:highlight w:val="yellow"/>
        </w:rPr>
        <w:t>ameliorate social ills</w:t>
      </w:r>
      <w:r w:rsidRPr="001E313D">
        <w:rPr>
          <w:rStyle w:val="StyleUnderline"/>
          <w:rFonts w:asciiTheme="majorHAnsi" w:hAnsiTheme="majorHAnsi" w:cstheme="majorHAnsi"/>
          <w:highlight w:val="yellow"/>
        </w:rPr>
        <w:t>, and</w:t>
      </w:r>
      <w:r w:rsidRPr="001E313D">
        <w:rPr>
          <w:rStyle w:val="StyleUnderline"/>
          <w:rFonts w:asciiTheme="majorHAnsi" w:hAnsiTheme="majorHAnsi" w:cstheme="majorHAnsi"/>
        </w:rPr>
        <w:t xml:space="preserve"> to promote and </w:t>
      </w:r>
      <w:r w:rsidRPr="001E313D">
        <w:rPr>
          <w:rStyle w:val="Emphasis"/>
          <w:rFonts w:asciiTheme="majorHAnsi" w:hAnsiTheme="majorHAnsi" w:cstheme="majorHAnsi"/>
          <w:highlight w:val="yellow"/>
        </w:rPr>
        <w:t>protect the rights</w:t>
      </w:r>
      <w:r w:rsidRPr="001E313D">
        <w:rPr>
          <w:rStyle w:val="StyleUnderline"/>
          <w:rFonts w:asciiTheme="majorHAnsi" w:hAnsiTheme="majorHAnsi" w:cstheme="majorHAnsi"/>
        </w:rPr>
        <w:t xml:space="preserve"> of oppressed minorities </w:t>
      </w:r>
      <w:r w:rsidRPr="001E313D">
        <w:rPr>
          <w:rStyle w:val="StyleUnderline"/>
          <w:rFonts w:asciiTheme="majorHAnsi" w:hAnsiTheme="majorHAnsi" w:cstheme="majorHAnsi"/>
          <w:highlight w:val="yellow"/>
        </w:rPr>
        <w:t>is to</w:t>
      </w:r>
      <w:r w:rsidRPr="001E313D">
        <w:rPr>
          <w:rStyle w:val="StyleUnderline"/>
          <w:rFonts w:asciiTheme="majorHAnsi" w:hAnsiTheme="majorHAnsi" w:cstheme="majorHAnsi"/>
        </w:rPr>
        <w:t xml:space="preserve"> essentially </w:t>
      </w:r>
      <w:r w:rsidRPr="001E313D">
        <w:rPr>
          <w:rStyle w:val="Emphasis"/>
          <w:rFonts w:asciiTheme="majorHAnsi" w:hAnsiTheme="majorHAnsi" w:cstheme="majorHAnsi"/>
          <w:highlight w:val="yellow"/>
        </w:rPr>
        <w:t>abrogate</w:t>
      </w:r>
      <w:r w:rsidRPr="001E313D">
        <w:rPr>
          <w:rStyle w:val="Emphasis"/>
          <w:rFonts w:asciiTheme="majorHAnsi" w:hAnsiTheme="majorHAnsi" w:cstheme="majorHAnsi"/>
        </w:rPr>
        <w:t xml:space="preserve"> one’s </w:t>
      </w:r>
      <w:r w:rsidRPr="001E313D">
        <w:rPr>
          <w:rStyle w:val="Emphasis"/>
          <w:rFonts w:asciiTheme="majorHAnsi" w:hAnsiTheme="majorHAnsi" w:cstheme="majorHAnsi"/>
          <w:highlight w:val="yellow"/>
        </w:rPr>
        <w:t>political responsibilities</w:t>
      </w:r>
      <w:r w:rsidRPr="001E313D">
        <w:rPr>
          <w:rFonts w:asciiTheme="majorHAnsi" w:hAnsiTheme="majorHAnsi" w:cstheme="majorHAnsi"/>
          <w:sz w:val="16"/>
        </w:rPr>
        <w:t xml:space="preserve">. Moreover, </w:t>
      </w:r>
      <w:r w:rsidRPr="001E313D">
        <w:rPr>
          <w:rStyle w:val="StyleUnderline"/>
          <w:rFonts w:asciiTheme="majorHAnsi" w:hAnsiTheme="majorHAnsi" w:cstheme="majorHAnsi"/>
          <w:highlight w:val="yellow"/>
        </w:rPr>
        <w:t xml:space="preserve">the </w:t>
      </w:r>
      <w:r w:rsidRPr="001E313D">
        <w:rPr>
          <w:rStyle w:val="Emphasis"/>
          <w:rFonts w:asciiTheme="majorHAnsi" w:hAnsiTheme="majorHAnsi" w:cstheme="majorHAnsi"/>
          <w:highlight w:val="yellow"/>
        </w:rPr>
        <w:t>reality of political struggle</w:t>
      </w:r>
      <w:r w:rsidRPr="001E313D">
        <w:rPr>
          <w:rStyle w:val="StyleUnderline"/>
          <w:rFonts w:asciiTheme="majorHAnsi" w:hAnsiTheme="majorHAnsi" w:cstheme="majorHAnsi"/>
        </w:rPr>
        <w:t xml:space="preserve"> (particularly of the anti-colonial variety) is that it </w:t>
      </w:r>
      <w:r w:rsidRPr="001E313D">
        <w:rPr>
          <w:rStyle w:val="StyleUnderline"/>
          <w:rFonts w:asciiTheme="majorHAnsi" w:hAnsiTheme="majorHAnsi" w:cstheme="majorHAnsi"/>
          <w:highlight w:val="yellow"/>
        </w:rPr>
        <w:t>is</w:t>
      </w:r>
      <w:r w:rsidRPr="001E313D">
        <w:rPr>
          <w:rStyle w:val="StyleUnderline"/>
          <w:rFonts w:asciiTheme="majorHAnsi" w:hAnsiTheme="majorHAnsi" w:cstheme="majorHAnsi"/>
        </w:rPr>
        <w:t xml:space="preserve"> of a diffuse and varied nature, </w:t>
      </w:r>
      <w:r w:rsidRPr="001E313D">
        <w:rPr>
          <w:rStyle w:val="StyleUnderline"/>
          <w:rFonts w:asciiTheme="majorHAnsi" w:hAnsiTheme="majorHAnsi" w:cstheme="majorHAnsi"/>
          <w:highlight w:val="yellow"/>
        </w:rPr>
        <w:t xml:space="preserve">engaging </w:t>
      </w:r>
      <w:r w:rsidRPr="001E313D">
        <w:rPr>
          <w:rStyle w:val="Emphasis"/>
          <w:rFonts w:asciiTheme="majorHAnsi" w:hAnsiTheme="majorHAnsi" w:cstheme="majorHAnsi"/>
          <w:highlight w:val="yellow"/>
        </w:rPr>
        <w:t>multiple</w:t>
      </w:r>
      <w:r w:rsidRPr="001E313D">
        <w:rPr>
          <w:rStyle w:val="Emphasis"/>
          <w:rFonts w:asciiTheme="majorHAnsi" w:hAnsiTheme="majorHAnsi" w:cstheme="majorHAnsi"/>
        </w:rPr>
        <w:t xml:space="preserve"> different </w:t>
      </w:r>
      <w:r w:rsidRPr="001E313D">
        <w:rPr>
          <w:rStyle w:val="Emphasis"/>
          <w:rFonts w:asciiTheme="majorHAnsi" w:hAnsiTheme="majorHAnsi" w:cstheme="majorHAnsi"/>
          <w:highlight w:val="yellow"/>
        </w:rPr>
        <w:t>tactics</w:t>
      </w:r>
      <w:r w:rsidRPr="001E313D">
        <w:rPr>
          <w:rStyle w:val="StyleUnderline"/>
          <w:rFonts w:asciiTheme="majorHAnsi" w:hAnsiTheme="majorHAnsi" w:cstheme="majorHAnsi"/>
        </w:rPr>
        <w:t xml:space="preserve"> in order </w:t>
      </w:r>
      <w:r w:rsidRPr="001E313D">
        <w:rPr>
          <w:rStyle w:val="StyleUnderline"/>
          <w:rFonts w:asciiTheme="majorHAnsi" w:hAnsiTheme="majorHAnsi" w:cstheme="majorHAnsi"/>
          <w:highlight w:val="yellow"/>
        </w:rPr>
        <w:t>to achieve its ends</w:t>
      </w:r>
      <w:r w:rsidRPr="001E313D">
        <w:rPr>
          <w:rFonts w:asciiTheme="majorHAnsi" w:hAnsiTheme="majorHAnsi" w:cstheme="majorHAnsi"/>
          <w:sz w:val="16"/>
        </w:rPr>
        <w:t>.</w:t>
      </w:r>
    </w:p>
    <w:p w14:paraId="75F108DB"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The notion of the ruptural defence emerges from the work of Jacques Vergès, a French advocate and subject of a film by Barbet Schroder entitled Terror’s Advocate. The film is as much a portrait of Vergès ’ life as it is a series of vignettes of armed anti-colonial and anti - imperial struggle during the decades between the late 1940s and the 1980s. I should say at the beginning that I do not perceive Vergès as a heroic figure or defender of the oppressed; we can see from his later decisions to defend Klaus Barbie, for instance, that his desire to reveal the violence wrought by European imperial powers was pursued at any cost. But in </w:t>
      </w:r>
      <w:r w:rsidRPr="001E313D">
        <w:rPr>
          <w:rStyle w:val="StyleUnderline"/>
          <w:rFonts w:asciiTheme="majorHAnsi" w:hAnsiTheme="majorHAnsi" w:cstheme="majorHAnsi"/>
        </w:rPr>
        <w:t>tracing</w:t>
      </w:r>
      <w:r w:rsidRPr="001E313D">
        <w:rPr>
          <w:rFonts w:asciiTheme="majorHAnsi" w:hAnsiTheme="majorHAnsi" w:cstheme="majorHAnsi"/>
          <w:sz w:val="16"/>
        </w:rPr>
        <w:t xml:space="preserve"> the </w:t>
      </w:r>
      <w:r w:rsidRPr="001E313D">
        <w:rPr>
          <w:rStyle w:val="StyleUnderline"/>
          <w:rFonts w:asciiTheme="majorHAnsi" w:hAnsiTheme="majorHAnsi" w:cstheme="majorHAnsi"/>
        </w:rPr>
        <w:t>development of</w:t>
      </w:r>
      <w:r w:rsidRPr="001E313D">
        <w:rPr>
          <w:rFonts w:asciiTheme="majorHAnsi" w:hAnsiTheme="majorHAnsi" w:cstheme="majorHAnsi"/>
          <w:sz w:val="16"/>
        </w:rPr>
        <w:t xml:space="preserve"> what Vergès called </w:t>
      </w:r>
      <w:r w:rsidRPr="001E313D">
        <w:rPr>
          <w:rStyle w:val="StyleUnderline"/>
          <w:rFonts w:asciiTheme="majorHAnsi" w:hAnsiTheme="majorHAnsi" w:cstheme="majorHAnsi"/>
        </w:rPr>
        <w:t>the ruptural defence</w:t>
      </w:r>
      <w:r w:rsidRPr="001E313D">
        <w:rPr>
          <w:rFonts w:asciiTheme="majorHAnsi" w:hAnsiTheme="majorHAnsi" w:cstheme="majorHAnsi"/>
          <w:sz w:val="16"/>
        </w:rPr>
        <w:t xml:space="preserve">, the film </w:t>
      </w:r>
      <w:r w:rsidRPr="001E313D">
        <w:rPr>
          <w:rStyle w:val="StyleUnderline"/>
          <w:rFonts w:asciiTheme="majorHAnsi" w:hAnsiTheme="majorHAnsi" w:cstheme="majorHAnsi"/>
        </w:rPr>
        <w:t>takes us to the heart of</w:t>
      </w:r>
      <w:r w:rsidRPr="001E313D">
        <w:rPr>
          <w:rFonts w:asciiTheme="majorHAnsi" w:hAnsiTheme="majorHAnsi" w:cstheme="majorHAnsi"/>
          <w:sz w:val="16"/>
        </w:rPr>
        <w:t xml:space="preserve"> the </w:t>
      </w:r>
      <w:r w:rsidRPr="001E313D">
        <w:rPr>
          <w:rStyle w:val="StyleUnderline"/>
          <w:rFonts w:asciiTheme="majorHAnsi" w:hAnsiTheme="majorHAnsi" w:cstheme="majorHAnsi"/>
        </w:rPr>
        <w:t>inescapable</w:t>
      </w:r>
      <w:r w:rsidRPr="001E313D">
        <w:rPr>
          <w:rFonts w:asciiTheme="majorHAnsi" w:hAnsiTheme="majorHAnsi" w:cstheme="majorHAnsi"/>
          <w:sz w:val="16"/>
        </w:rPr>
        <w:t xml:space="preserve"> </w:t>
      </w:r>
      <w:r w:rsidRPr="001E313D">
        <w:rPr>
          <w:rStyle w:val="StyleUnderline"/>
          <w:rFonts w:asciiTheme="majorHAnsi" w:hAnsiTheme="majorHAnsi" w:cstheme="majorHAnsi"/>
        </w:rPr>
        <w:t>paradoxes and contradictions involved in using law as a means of political resistance in colonial and post-colonial contexts</w:t>
      </w:r>
      <w:r w:rsidRPr="001E313D">
        <w:rPr>
          <w:rFonts w:asciiTheme="majorHAnsi" w:hAnsiTheme="majorHAnsi" w:cstheme="majorHAnsi"/>
          <w:sz w:val="16"/>
        </w:rPr>
        <w:t>. I want to explore the strategy of rupture as developed by Vergès but also in a broader se nse, to consider whether there is in this defence strategy that arose in colonial, criminal law contexts, something that is generalisable, something that can be drawn out to form a notion of legal rupture more generally.</w:t>
      </w:r>
    </w:p>
    <w:p w14:paraId="3AEDA0CF"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To begin then, an exploration of Vergès’ ‘rupture defence’, or rendered more eloquently, a strategy of rupture. At the beginning of the film, Vergès comments on his strategy for the trial of Djamila Bouhired, a member of the FLN, who was tried in a military court for planting a bomb in a cafe in Algiers in 1956. Vergès states the following in relation to the trial:</w:t>
      </w:r>
    </w:p>
    <w:p w14:paraId="493F0ABA" w14:textId="77777777" w:rsidR="00E86852" w:rsidRPr="001E313D" w:rsidRDefault="00E86852" w:rsidP="00E86852">
      <w:pPr>
        <w:ind w:left="720"/>
        <w:rPr>
          <w:rFonts w:asciiTheme="majorHAnsi" w:hAnsiTheme="majorHAnsi" w:cstheme="majorHAnsi"/>
          <w:sz w:val="16"/>
        </w:rPr>
      </w:pPr>
      <w:r w:rsidRPr="001E313D">
        <w:rPr>
          <w:rFonts w:asciiTheme="majorHAnsi" w:hAnsiTheme="majorHAnsi" w:cstheme="majorHAnsi"/>
          <w:sz w:val="16"/>
        </w:rPr>
        <w:t>The problem wasn’t to play for sympathy as left - wing lawyers advised us to do, from the murderous fools who judged us, but to taunt them, to provoke incidents that would reac h people in Paris, London, Brussels and Cairo...</w:t>
      </w:r>
    </w:p>
    <w:p w14:paraId="128B6022" w14:textId="77777777" w:rsidR="00E86852" w:rsidRPr="001E313D" w:rsidRDefault="00E86852" w:rsidP="00E86852">
      <w:pPr>
        <w:rPr>
          <w:rStyle w:val="StyleUnderline"/>
          <w:rFonts w:asciiTheme="majorHAnsi" w:hAnsiTheme="majorHAnsi" w:cstheme="majorHAnsi"/>
        </w:rPr>
      </w:pPr>
      <w:r w:rsidRPr="001E313D">
        <w:rPr>
          <w:rFonts w:asciiTheme="majorHAnsi" w:hAnsiTheme="majorHAnsi" w:cstheme="majorHAnsi"/>
          <w:sz w:val="16"/>
        </w:rPr>
        <w:t xml:space="preserve">The refusal to play for sympathy from those empowered to uphold the law in a colonial legal order hints at the much more profound refusal that lies at the basis of the strategy of rupture, which we see unf old throughout the film. In refusing to accept the characterisation of Djamila’s acts as criminal acts, Vergès challenges the very legal categories that were used to criminalise, condemn and punish anti - colonial resistance. The refusal to make the defendants’ actions cognisable to and intelligible within the colonial legal framework breaks the capacity of the judges to adjudicate in at least two senses. First, their moral authority is radically undermined by an outright rejection of the legal terms of refer ence and categories which they are appointed to uphold. </w:t>
      </w:r>
      <w:r w:rsidRPr="001E313D">
        <w:rPr>
          <w:rStyle w:val="StyleUnderline"/>
          <w:rFonts w:asciiTheme="majorHAnsi" w:hAnsiTheme="majorHAnsi" w:cstheme="majorHAnsi"/>
        </w:rPr>
        <w:t xml:space="preserve">The legal strategy of </w:t>
      </w:r>
      <w:r w:rsidRPr="001E313D">
        <w:rPr>
          <w:rStyle w:val="StyleUnderline"/>
          <w:rFonts w:asciiTheme="majorHAnsi" w:hAnsiTheme="majorHAnsi" w:cstheme="majorHAnsi"/>
          <w:highlight w:val="yellow"/>
        </w:rPr>
        <w:t>rupture</w:t>
      </w:r>
      <w:r w:rsidRPr="001E313D">
        <w:rPr>
          <w:rStyle w:val="StyleUnderline"/>
          <w:rFonts w:asciiTheme="majorHAnsi" w:hAnsiTheme="majorHAnsi" w:cstheme="majorHAnsi"/>
        </w:rPr>
        <w:t xml:space="preserve"> is a politics of refusal that </w:t>
      </w:r>
      <w:r w:rsidRPr="001E313D">
        <w:rPr>
          <w:rStyle w:val="Emphasis"/>
          <w:rFonts w:asciiTheme="majorHAnsi" w:hAnsiTheme="majorHAnsi" w:cstheme="majorHAnsi"/>
          <w:highlight w:val="yellow"/>
        </w:rPr>
        <w:t>calls into question</w:t>
      </w:r>
      <w:r w:rsidRPr="001E313D">
        <w:rPr>
          <w:rStyle w:val="StyleUnderline"/>
          <w:rFonts w:asciiTheme="majorHAnsi" w:hAnsiTheme="majorHAnsi" w:cstheme="majorHAnsi"/>
        </w:rPr>
        <w:t xml:space="preserve"> the justiciability of the purported crime by challenging the </w:t>
      </w:r>
      <w:r w:rsidRPr="001E313D">
        <w:rPr>
          <w:rStyle w:val="StyleUnderline"/>
          <w:rFonts w:asciiTheme="majorHAnsi" w:hAnsiTheme="majorHAnsi" w:cstheme="majorHAnsi"/>
          <w:highlight w:val="yellow"/>
        </w:rPr>
        <w:t>moral and political jurisdiction of the colonial</w:t>
      </w:r>
      <w:r w:rsidRPr="001E313D">
        <w:rPr>
          <w:rStyle w:val="StyleUnderline"/>
          <w:rFonts w:asciiTheme="majorHAnsi" w:hAnsiTheme="majorHAnsi" w:cstheme="majorHAnsi"/>
        </w:rPr>
        <w:t xml:space="preserve"> legal </w:t>
      </w:r>
      <w:r w:rsidRPr="001E313D">
        <w:rPr>
          <w:rStyle w:val="StyleUnderline"/>
          <w:rFonts w:asciiTheme="majorHAnsi" w:hAnsiTheme="majorHAnsi" w:cstheme="majorHAnsi"/>
          <w:highlight w:val="yellow"/>
        </w:rPr>
        <w:t>order itself</w:t>
      </w:r>
      <w:r w:rsidRPr="001E313D">
        <w:rPr>
          <w:rFonts w:asciiTheme="majorHAnsi" w:hAnsiTheme="majorHAnsi" w:cstheme="majorHAnsi"/>
          <w:sz w:val="16"/>
        </w:rPr>
        <w:t>.</w:t>
      </w:r>
    </w:p>
    <w:p w14:paraId="07F3B4AC"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lastRenderedPageBreak/>
        <w:t xml:space="preserve">Second, the refusal of the legal categorisation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admis sable as evidence (as such violations would normally be used) but to challenge the legitimacy of the imposition of a colonial legal order on the Algerian people made the normal operation of criminal law procedure virtually impossible. 24 And it is in this making impossible of the operation of the legal order that the power of the strategy of rupture lies. </w:t>
      </w:r>
    </w:p>
    <w:p w14:paraId="2B66E66E"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refusing to render his clients’ actions intelligible to a colonial (and later imperial) legal framework, Vergès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 gitimate violence the state holds. Vergès aims to render visible the false distinction between common crimes and political crimes, or more broadly, the separation of law and politics. 25 </w:t>
      </w:r>
      <w:r w:rsidRPr="001E313D">
        <w:rPr>
          <w:rStyle w:val="StyleUnderline"/>
          <w:rFonts w:asciiTheme="majorHAnsi" w:hAnsiTheme="majorHAnsi" w:cstheme="majorHAnsi"/>
        </w:rPr>
        <w:t>The ruptural defence seeks to subvert the order</w:t>
      </w:r>
      <w:r w:rsidRPr="001E313D">
        <w:rPr>
          <w:rFonts w:asciiTheme="majorHAnsi" w:hAnsiTheme="majorHAnsi" w:cstheme="majorHAnsi"/>
          <w:sz w:val="16"/>
        </w:rPr>
        <w:t xml:space="preserve"> and structure of the trial </w:t>
      </w:r>
      <w:r w:rsidRPr="001E313D">
        <w:rPr>
          <w:rStyle w:val="StyleUnderline"/>
          <w:rFonts w:asciiTheme="majorHAnsi" w:hAnsiTheme="majorHAnsi" w:cstheme="majorHAnsi"/>
        </w:rPr>
        <w:t>by re-defining the relation between accuser and accused</w:t>
      </w:r>
      <w:r w:rsidRPr="001E313D">
        <w:rPr>
          <w:rFonts w:asciiTheme="majorHAnsi" w:hAnsiTheme="majorHAnsi" w:cstheme="majorHAnsi"/>
          <w:sz w:val="16"/>
        </w:rPr>
        <w:t xml:space="preserve">. </w:t>
      </w:r>
      <w:r w:rsidRPr="001E313D">
        <w:rPr>
          <w:rStyle w:val="StyleUnderline"/>
          <w:rFonts w:asciiTheme="majorHAnsi" w:hAnsiTheme="majorHAnsi" w:cstheme="majorHAnsi"/>
        </w:rPr>
        <w:t>This illumination of the hypocrisy of the colonial state questions the authority of its judiciary to adjudicate</w:t>
      </w:r>
      <w:r w:rsidRPr="001E313D">
        <w:rPr>
          <w:rFonts w:asciiTheme="majorHAnsi" w:hAnsiTheme="majorHAnsi" w:cstheme="majorHAnsi"/>
          <w:sz w:val="16"/>
        </w:rPr>
        <w:t xml:space="preserve">. But more than this, his strategy is ruptural in two senses that are fundamental to the operation of the law in the colonial settler and post-colonial contexts. The first is that </w:t>
      </w:r>
      <w:r w:rsidRPr="001E313D">
        <w:rPr>
          <w:rStyle w:val="StyleUnderline"/>
          <w:rFonts w:asciiTheme="majorHAnsi" w:hAnsiTheme="majorHAnsi" w:cstheme="majorHAnsi"/>
        </w:rPr>
        <w:t>the space of opposition within the legal confrontation is reconfigured</w:t>
      </w:r>
      <w:r w:rsidRPr="001E313D">
        <w:rPr>
          <w:rFonts w:asciiTheme="majorHAnsi" w:hAnsiTheme="majorHAnsi" w:cstheme="majorHAnsi"/>
          <w:sz w:val="16"/>
        </w:rPr>
        <w:t xml:space="preserve">. The second, and related point, is that </w:t>
      </w:r>
      <w:r w:rsidRPr="001E313D">
        <w:rPr>
          <w:rStyle w:val="StyleUnderline"/>
          <w:rFonts w:asciiTheme="majorHAnsi" w:hAnsiTheme="majorHAnsi" w:cstheme="majorHAnsi"/>
        </w:rPr>
        <w:t>the strictures of a legal politics of recognition are shattered</w:t>
      </w:r>
      <w:r w:rsidRPr="001E313D">
        <w:rPr>
          <w:rFonts w:asciiTheme="majorHAnsi" w:hAnsiTheme="majorHAnsi" w:cstheme="majorHAnsi"/>
          <w:sz w:val="16"/>
        </w:rPr>
        <w:t>.</w:t>
      </w:r>
    </w:p>
    <w:p w14:paraId="25A2C96D"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relation to the first point, a space of opposition is, in the view of Fanon, missing in certain senses, in the colonial context. A space of opposition in which a genuinely mutual struggle between coloniser and colonised can occur is denied by spatial and legal - political strategies of containment and segregation. While these strategies also exhibit great degre es of plasticity 26, the control over such mobility remains to a great degree in the hands of the colonial occupier. </w:t>
      </w:r>
      <w:r w:rsidRPr="001E313D">
        <w:rPr>
          <w:rStyle w:val="StyleUnderline"/>
          <w:rFonts w:asciiTheme="majorHAnsi" w:hAnsiTheme="majorHAnsi" w:cstheme="majorHAnsi"/>
        </w:rPr>
        <w:t>The legal strategy of rupture creates a space of political opposition in the courtroom that cannot be</w:t>
      </w:r>
      <w:r w:rsidRPr="001E313D">
        <w:rPr>
          <w:rFonts w:asciiTheme="majorHAnsi" w:hAnsiTheme="majorHAnsi" w:cstheme="majorHAnsi"/>
          <w:sz w:val="16"/>
        </w:rPr>
        <w:t xml:space="preserve"> absorbed or </w:t>
      </w:r>
      <w:r w:rsidRPr="001E313D">
        <w:rPr>
          <w:rStyle w:val="StyleUnderline"/>
          <w:rFonts w:asciiTheme="majorHAnsi" w:hAnsiTheme="majorHAnsi" w:cstheme="majorHAnsi"/>
        </w:rPr>
        <w:t>appropriated by the legal order</w:t>
      </w:r>
      <w:r w:rsidRPr="001E313D">
        <w:rPr>
          <w:rFonts w:asciiTheme="majorHAnsi" w:hAnsiTheme="majorHAnsi" w:cstheme="majorHAnsi"/>
          <w:sz w:val="16"/>
        </w:rPr>
        <w:t xml:space="preserve">. In Christodoulidis’ view, </w:t>
      </w:r>
      <w:r w:rsidRPr="001E313D">
        <w:rPr>
          <w:rStyle w:val="StyleUnderline"/>
          <w:rFonts w:asciiTheme="majorHAnsi" w:hAnsiTheme="majorHAnsi" w:cstheme="majorHAnsi"/>
        </w:rPr>
        <w:t>this lack of co-option is the crux of the strategy of rupture</w:t>
      </w:r>
      <w:r w:rsidRPr="001E313D">
        <w:rPr>
          <w:rFonts w:asciiTheme="majorHAnsi" w:hAnsiTheme="majorHAnsi" w:cstheme="majorHAnsi"/>
          <w:sz w:val="16"/>
        </w:rPr>
        <w:t>.</w:t>
      </w:r>
    </w:p>
    <w:p w14:paraId="71162EAA" w14:textId="77777777" w:rsidR="00E86852" w:rsidRPr="001E313D" w:rsidRDefault="00E86852" w:rsidP="00E86852">
      <w:pPr>
        <w:rPr>
          <w:rStyle w:val="StyleUnderline"/>
          <w:rFonts w:asciiTheme="majorHAnsi" w:hAnsiTheme="majorHAnsi" w:cstheme="majorHAnsi"/>
        </w:rPr>
      </w:pPr>
      <w:r w:rsidRPr="001E313D">
        <w:rPr>
          <w:rStyle w:val="StyleUnderline"/>
          <w:rFonts w:asciiTheme="majorHAnsi" w:hAnsiTheme="majorHAnsi" w:cstheme="majorHAnsi"/>
        </w:rPr>
        <w:t>This strategy of rupture</w:t>
      </w:r>
      <w:r w:rsidRPr="001E313D">
        <w:rPr>
          <w:rFonts w:asciiTheme="majorHAnsi" w:hAnsiTheme="majorHAnsi" w:cstheme="majorHAnsi"/>
          <w:sz w:val="16"/>
        </w:rPr>
        <w:t xml:space="preserve"> also points to a path that </w:t>
      </w:r>
      <w:r w:rsidRPr="001E313D">
        <w:rPr>
          <w:rStyle w:val="StyleUnderline"/>
          <w:rFonts w:asciiTheme="majorHAnsi" w:hAnsiTheme="majorHAnsi" w:cstheme="majorHAnsi"/>
        </w:rPr>
        <w:t>challenges the limits of a politics of recognition</w:t>
      </w:r>
      <w:r w:rsidRPr="001E313D">
        <w:rPr>
          <w:rFonts w:asciiTheme="majorHAnsi" w:hAnsiTheme="majorHAnsi" w:cstheme="majorHAnsi"/>
          <w:sz w:val="16"/>
        </w:rPr>
        <w:t xml:space="preserve">, often one of the key legal and political strategies utilised by indigenous and racial minority communities in their struggles for justice. Claims for recognition in a juridical frame inevitably involve a variety of onto-epistemological closures. 27 Whether because of the impossible and irreconciliable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recognised by the law. In the Canadian context, for instance, many scholars have elucidated the ways in which the legal doctrine of aboriginal title to land im ports Anglo - American concepts of ownership into the heart of its definition; and moreover, defines aboriginality on the basis of a fixed, static concept of cultural difference. </w:t>
      </w:r>
      <w:r w:rsidRPr="001E313D">
        <w:rPr>
          <w:rStyle w:val="StyleUnderline"/>
          <w:rFonts w:asciiTheme="majorHAnsi" w:hAnsiTheme="majorHAnsi" w:cstheme="majorHAnsi"/>
        </w:rPr>
        <w:t>The strategy of rupture elides the violence of recognition by challenging the legitimacy of the colonial legal order itself</w:t>
      </w:r>
      <w:r w:rsidRPr="001E313D">
        <w:rPr>
          <w:rFonts w:asciiTheme="majorHAnsi" w:hAnsiTheme="majorHAnsi" w:cstheme="majorHAnsi"/>
          <w:sz w:val="16"/>
        </w:rPr>
        <w:t>.</w:t>
      </w:r>
    </w:p>
    <w:p w14:paraId="7B092850"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an article discussing Vergès’ strategy of rupture, Emilios Christodoulidis takes up a question posed to Vergès by Foucault shortly after the publication of Vergès’ book, De La Stratégie Judiciare, as to wh ether the defence of rupture in the context of criminal law trials in the colony could be generalised more widely, or whether it was “not in fact caught up in a specific historical conjuncture.” 28 In exploring how the strategy of </w:t>
      </w:r>
      <w:r w:rsidRPr="001E313D">
        <w:rPr>
          <w:rStyle w:val="StyleUnderline"/>
          <w:rFonts w:asciiTheme="majorHAnsi" w:hAnsiTheme="majorHAnsi" w:cstheme="majorHAnsi"/>
          <w:highlight w:val="yellow"/>
        </w:rPr>
        <w:t>rupture</w:t>
      </w:r>
      <w:r w:rsidRPr="001E313D">
        <w:rPr>
          <w:rStyle w:val="StyleUnderline"/>
          <w:rFonts w:asciiTheme="majorHAnsi" w:hAnsiTheme="majorHAnsi" w:cstheme="majorHAnsi"/>
        </w:rPr>
        <w:t xml:space="preserve"> could </w:t>
      </w:r>
      <w:r w:rsidRPr="001E313D">
        <w:rPr>
          <w:rStyle w:val="StyleUnderline"/>
          <w:rFonts w:asciiTheme="majorHAnsi" w:hAnsiTheme="majorHAnsi" w:cstheme="majorHAnsi"/>
          <w:highlight w:val="yellow"/>
        </w:rPr>
        <w:t>inform practices</w:t>
      </w:r>
      <w:r w:rsidRPr="001E313D">
        <w:rPr>
          <w:rFonts w:asciiTheme="majorHAnsi" w:hAnsiTheme="majorHAnsi" w:cstheme="majorHAnsi"/>
          <w:sz w:val="16"/>
        </w:rPr>
        <w:t xml:space="preserve"> and theory </w:t>
      </w:r>
      <w:r w:rsidRPr="001E313D">
        <w:rPr>
          <w:rStyle w:val="Emphasis"/>
          <w:rFonts w:asciiTheme="majorHAnsi" w:hAnsiTheme="majorHAnsi" w:cstheme="majorHAnsi"/>
          <w:highlight w:val="yellow"/>
        </w:rPr>
        <w:t>outside</w:t>
      </w:r>
      <w:r w:rsidRPr="001E313D">
        <w:rPr>
          <w:rStyle w:val="StyleUnderline"/>
          <w:rFonts w:asciiTheme="majorHAnsi" w:hAnsiTheme="majorHAnsi" w:cstheme="majorHAnsi"/>
        </w:rPr>
        <w:t xml:space="preserve"> of </w:t>
      </w:r>
      <w:r w:rsidRPr="001E313D">
        <w:rPr>
          <w:rStyle w:val="StyleUnderline"/>
          <w:rFonts w:asciiTheme="majorHAnsi" w:hAnsiTheme="majorHAnsi" w:cstheme="majorHAnsi"/>
          <w:highlight w:val="yellow"/>
        </w:rPr>
        <w:t>the courtroom</w:t>
      </w:r>
      <w:r w:rsidRPr="001E313D">
        <w:rPr>
          <w:rFonts w:asciiTheme="majorHAnsi" w:hAnsiTheme="majorHAnsi" w:cstheme="majorHAnsi"/>
          <w:sz w:val="16"/>
        </w:rPr>
        <w:t xml:space="preserve">, Christodoulidis characterises the strategy of rupture as one mode of immanent critique. </w:t>
      </w:r>
      <w:r w:rsidRPr="001E313D">
        <w:rPr>
          <w:rStyle w:val="StyleUnderline"/>
          <w:rFonts w:asciiTheme="majorHAnsi" w:hAnsiTheme="majorHAnsi" w:cstheme="majorHAnsi"/>
        </w:rPr>
        <w:t>As individuals</w:t>
      </w:r>
      <w:r w:rsidRPr="001E313D">
        <w:rPr>
          <w:rFonts w:asciiTheme="majorHAnsi" w:hAnsiTheme="majorHAnsi" w:cstheme="majorHAnsi"/>
          <w:sz w:val="16"/>
        </w:rPr>
        <w:t xml:space="preserve"> and communities </w:t>
      </w:r>
      <w:r w:rsidRPr="001E313D">
        <w:rPr>
          <w:rStyle w:val="StyleUnderline"/>
          <w:rFonts w:asciiTheme="majorHAnsi" w:hAnsiTheme="majorHAnsi" w:cstheme="majorHAnsi"/>
        </w:rPr>
        <w:t>subjected to the force of law, the law itself becomes the object of critique</w:t>
      </w:r>
      <w:r w:rsidRPr="001E313D">
        <w:rPr>
          <w:rFonts w:asciiTheme="majorHAnsi" w:hAnsiTheme="majorHAnsi" w:cstheme="majorHAnsi"/>
          <w:sz w:val="16"/>
        </w:rPr>
        <w:t>, the object that ne eds to be taken apart in order to expose its violence. To quote from Christodoulidis:</w:t>
      </w:r>
    </w:p>
    <w:p w14:paraId="295C8F4F" w14:textId="77777777" w:rsidR="00E86852" w:rsidRPr="001E313D" w:rsidRDefault="00E86852" w:rsidP="00E86852">
      <w:pPr>
        <w:ind w:left="720"/>
        <w:rPr>
          <w:rFonts w:asciiTheme="majorHAnsi" w:hAnsiTheme="majorHAnsi" w:cstheme="majorHAnsi"/>
          <w:sz w:val="16"/>
        </w:rPr>
      </w:pPr>
      <w:r w:rsidRPr="001E313D">
        <w:rPr>
          <w:rFonts w:asciiTheme="majorHAnsi" w:hAnsiTheme="majorHAnsi" w:cstheme="majorHAnsi"/>
          <w:sz w:val="16"/>
        </w:rPr>
        <w:t>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w:t>
      </w:r>
    </w:p>
    <w:p w14:paraId="5EF2821E"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lastRenderedPageBreak/>
        <w:t xml:space="preserve">Christodoulidis explores how the strategy of </w:t>
      </w:r>
      <w:r w:rsidRPr="001E313D">
        <w:rPr>
          <w:rStyle w:val="StyleUnderline"/>
          <w:rFonts w:asciiTheme="majorHAnsi" w:hAnsiTheme="majorHAnsi" w:cstheme="majorHAnsi"/>
        </w:rPr>
        <w:t>rupture can be utilised as an intellectual resource for critical legal theory</w:t>
      </w:r>
      <w:r w:rsidRPr="001E313D">
        <w:rPr>
          <w:rFonts w:asciiTheme="majorHAnsi" w:hAnsiTheme="majorHAnsi" w:cstheme="majorHAnsi"/>
          <w:sz w:val="16"/>
        </w:rPr>
        <w:t xml:space="preserve"> and more broadly, </w:t>
      </w:r>
      <w:r w:rsidRPr="001E313D">
        <w:rPr>
          <w:rStyle w:val="StyleUnderline"/>
          <w:rFonts w:asciiTheme="majorHAnsi" w:hAnsiTheme="majorHAnsi" w:cstheme="majorHAnsi"/>
          <w:highlight w:val="yellow"/>
        </w:rPr>
        <w:t xml:space="preserve">as a </w:t>
      </w:r>
      <w:r w:rsidRPr="001E313D">
        <w:rPr>
          <w:rStyle w:val="Emphasis"/>
          <w:rFonts w:asciiTheme="majorHAnsi" w:hAnsiTheme="majorHAnsi" w:cstheme="majorHAnsi"/>
          <w:highlight w:val="yellow"/>
        </w:rPr>
        <w:t>point of departure</w:t>
      </w:r>
      <w:r w:rsidRPr="001E313D">
        <w:rPr>
          <w:rStyle w:val="StyleUnderline"/>
          <w:rFonts w:asciiTheme="majorHAnsi" w:hAnsiTheme="majorHAnsi" w:cstheme="majorHAnsi"/>
          <w:highlight w:val="yellow"/>
        </w:rPr>
        <w:t xml:space="preserve"> for </w:t>
      </w:r>
      <w:r w:rsidRPr="001E313D">
        <w:rPr>
          <w:rStyle w:val="Emphasis"/>
          <w:rFonts w:asciiTheme="majorHAnsi" w:hAnsiTheme="majorHAnsi" w:cstheme="majorHAnsi"/>
          <w:highlight w:val="yellow"/>
        </w:rPr>
        <w:t>political strategies</w:t>
      </w:r>
      <w:r w:rsidRPr="001E313D">
        <w:rPr>
          <w:rStyle w:val="StyleUnderline"/>
          <w:rFonts w:asciiTheme="majorHAnsi" w:hAnsiTheme="majorHAnsi" w:cstheme="majorHAnsi"/>
        </w:rPr>
        <w:t xml:space="preserve"> that could cause a crisis for globalised capital</w:t>
      </w:r>
      <w:r w:rsidRPr="001E313D">
        <w:rPr>
          <w:rFonts w:asciiTheme="majorHAnsi" w:hAnsiTheme="majorHAnsi" w:cstheme="majorHAnsi"/>
          <w:sz w:val="16"/>
        </w:rPr>
        <w:t>. Strategies of rupture are particularly crucial when considering a system, he notes, that has been so successful at appropriating, ingesting and making its own, political aspirations (such as freedom, to take one example) that have also been used to disrupt its most violent and exploitative tendencies. Here Christodoulidis departs from the question of colonialism to focus on the operation of capitalism in po st - war European states. It is also this bifurcation that I want to question, and rather than a distinction between colonialism and capitalism, to consider how the colonial (as a set of economic and political relations that rely on ideologies of racial diff erence, and civilisational discourses that emerged during the period of European colonialism) is continually re-written and re-instantiated through a globalised capitalism. As I elaborate in the discussion of the Salwa Judum judgment below, it is the combination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w:t>
      </w:r>
    </w:p>
    <w:p w14:paraId="1876B07D"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After the Trial: From Defence to Judgment</w:t>
      </w:r>
    </w:p>
    <w:p w14:paraId="1C5D5AFE"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response to a question from Jean Lapeyrie (a member o f the Action Committee for Prison - Justice) during a discussion of De La Stratégie Judiciare published as the Preface to the second edition, Vergès remarks that there are actually effective judges, but that they are effective when forgetting the essence of what it is to be a judge. 31 </w:t>
      </w:r>
      <w:r w:rsidRPr="001E313D">
        <w:rPr>
          <w:rStyle w:val="StyleUnderline"/>
          <w:rFonts w:asciiTheme="majorHAnsi" w:hAnsiTheme="majorHAnsi" w:cstheme="majorHAnsi"/>
        </w:rPr>
        <w:t>The strategy of rupture is a tactic utilised to</w:t>
      </w:r>
      <w:r w:rsidRPr="001E313D">
        <w:rPr>
          <w:rFonts w:asciiTheme="majorHAnsi" w:hAnsiTheme="majorHAnsi" w:cstheme="majorHAnsi"/>
          <w:sz w:val="16"/>
        </w:rPr>
        <w:t xml:space="preserve"> subvert the order and structure of a trial; to </w:t>
      </w:r>
      <w:r w:rsidRPr="001E313D">
        <w:rPr>
          <w:rStyle w:val="StyleUnderline"/>
          <w:rFonts w:asciiTheme="majorHAnsi" w:hAnsiTheme="majorHAnsi" w:cstheme="majorHAnsi"/>
        </w:rPr>
        <w:t>re-define the very terms upon which the trial is premised</w:t>
      </w:r>
      <w:r w:rsidRPr="001E313D">
        <w:rPr>
          <w:rFonts w:asciiTheme="majorHAnsi" w:hAnsiTheme="majorHAnsi" w:cstheme="majorHAnsi"/>
          <w:sz w:val="16"/>
        </w:rPr>
        <w:t>. On this view, the judge, charged with the obligation to uphold the rule o f law is of course by definition not able to do anything but sustain an unjust political order.</w:t>
      </w:r>
    </w:p>
    <w:p w14:paraId="447882DD"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In the film Terror’s Advocate , one is left to wonder about the specificities of the judicial responses to the strategy deployed by Vergès. (Djamila Bouhired , for instance, was sentenced to death, but as a result of a worldwide media campaign was released from prison in 1962). While I would argue that the judicial response is clearly not what is at stake in the ruptural defence, I want to consider the potentia lity of the judgment to be ruptural in the sense articulat ed by Christodoulidis, discussed above. </w:t>
      </w:r>
      <w:r w:rsidRPr="001E313D">
        <w:rPr>
          <w:rStyle w:val="StyleUnderline"/>
          <w:rFonts w:asciiTheme="majorHAnsi" w:hAnsiTheme="majorHAnsi" w:cstheme="majorHAnsi"/>
          <w:highlight w:val="yellow"/>
        </w:rPr>
        <w:t>Exposing a law to its own contradictions and violence</w:t>
      </w:r>
      <w:r w:rsidRPr="001E313D">
        <w:rPr>
          <w:rStyle w:val="StyleUnderline"/>
          <w:rFonts w:asciiTheme="majorHAnsi" w:hAnsiTheme="majorHAnsi" w:cstheme="majorHAnsi"/>
        </w:rPr>
        <w:t>, revealing the ways</w:t>
      </w:r>
      <w:r w:rsidRPr="001E313D">
        <w:rPr>
          <w:rFonts w:asciiTheme="majorHAnsi" w:hAnsiTheme="majorHAnsi" w:cstheme="majorHAnsi"/>
          <w:sz w:val="16"/>
        </w:rPr>
        <w:t xml:space="preserve"> in which a law or policy contradicts and violates rights to basic political freedoms , </w:t>
      </w:r>
      <w:r w:rsidRPr="001E313D">
        <w:rPr>
          <w:rStyle w:val="StyleUnderline"/>
          <w:rFonts w:asciiTheme="majorHAnsi" w:hAnsiTheme="majorHAnsi" w:cstheme="majorHAnsi"/>
        </w:rPr>
        <w:t>has clear political-legal effects</w:t>
      </w:r>
      <w:r w:rsidRPr="001E313D">
        <w:rPr>
          <w:rFonts w:asciiTheme="majorHAnsi" w:hAnsiTheme="majorHAnsi" w:cstheme="majorHAnsi"/>
          <w:b/>
          <w:sz w:val="16"/>
        </w:rPr>
        <w:t xml:space="preserve"> </w:t>
      </w:r>
      <w:r w:rsidRPr="001E313D">
        <w:rPr>
          <w:rFonts w:asciiTheme="majorHAnsi" w:hAnsiTheme="majorHAnsi" w:cstheme="majorHAnsi"/>
          <w:sz w:val="16"/>
        </w:rPr>
        <w:t xml:space="preserve">and consequences. Is it possible for members of the judiciary to expose contradictions in the legal order itself, thereby transforming it? Would the redefinition, for instance, of constitutional provisions guaranteeing r ights that come into conflict with capitalist development imperatives constitute such a rupture? In my view, </w:t>
      </w:r>
      <w:r w:rsidRPr="001E313D">
        <w:rPr>
          <w:rStyle w:val="StyleUnderline"/>
          <w:rFonts w:asciiTheme="majorHAnsi" w:hAnsiTheme="majorHAnsi" w:cstheme="majorHAnsi"/>
          <w:highlight w:val="yellow"/>
        </w:rPr>
        <w:t>the re-definition of the limitations on the guarantees of</w:t>
      </w:r>
      <w:r w:rsidRPr="001E313D">
        <w:rPr>
          <w:rStyle w:val="StyleUnderline"/>
          <w:rFonts w:asciiTheme="majorHAnsi" w:hAnsiTheme="majorHAnsi" w:cstheme="majorHAnsi"/>
        </w:rPr>
        <w:t xml:space="preserve"> individual and group </w:t>
      </w:r>
      <w:r w:rsidRPr="001E313D">
        <w:rPr>
          <w:rStyle w:val="Emphasis"/>
          <w:rFonts w:asciiTheme="majorHAnsi" w:hAnsiTheme="majorHAnsi" w:cstheme="majorHAnsi"/>
          <w:highlight w:val="yellow"/>
        </w:rPr>
        <w:t>freedom</w:t>
      </w:r>
      <w:r w:rsidRPr="001E313D">
        <w:rPr>
          <w:rFonts w:asciiTheme="majorHAnsi" w:hAnsiTheme="majorHAnsi" w:cstheme="majorHAnsi"/>
          <w:sz w:val="16"/>
        </w:rPr>
        <w:t xml:space="preserve"> that are inevitably and invariably utilised to justify state repression of rights </w:t>
      </w:r>
      <w:r w:rsidRPr="001E313D">
        <w:rPr>
          <w:rStyle w:val="StyleUnderline"/>
          <w:rFonts w:asciiTheme="majorHAnsi" w:hAnsiTheme="majorHAnsi" w:cstheme="majorHAnsi"/>
          <w:highlight w:val="yellow"/>
        </w:rPr>
        <w:t>in favour of</w:t>
      </w:r>
      <w:r w:rsidRPr="001E313D">
        <w:rPr>
          <w:rFonts w:asciiTheme="majorHAnsi" w:hAnsiTheme="majorHAnsi" w:cstheme="majorHAnsi"/>
          <w:sz w:val="16"/>
        </w:rPr>
        <w:t xml:space="preserve"> capitalist development imperatives, security, or </w:t>
      </w:r>
      <w:r w:rsidRPr="001E313D">
        <w:rPr>
          <w:rStyle w:val="StyleUnderline"/>
          <w:rFonts w:asciiTheme="majorHAnsi" w:hAnsiTheme="majorHAnsi" w:cstheme="majorHAnsi"/>
        </w:rPr>
        <w:t xml:space="preserve">colonial settlement have the potential to contribute to the re-creation of </w:t>
      </w:r>
      <w:r w:rsidRPr="001E313D">
        <w:rPr>
          <w:rStyle w:val="StyleUnderline"/>
          <w:rFonts w:asciiTheme="majorHAnsi" w:hAnsiTheme="majorHAnsi" w:cstheme="majorHAnsi"/>
          <w:highlight w:val="yellow"/>
        </w:rPr>
        <w:t xml:space="preserve">political orders that could be </w:t>
      </w:r>
      <w:r w:rsidRPr="001E313D">
        <w:rPr>
          <w:rStyle w:val="Emphasis"/>
          <w:rFonts w:asciiTheme="majorHAnsi" w:hAnsiTheme="majorHAnsi" w:cstheme="majorHAnsi"/>
          <w:highlight w:val="yellow"/>
        </w:rPr>
        <w:t>more just</w:t>
      </w:r>
      <w:r w:rsidRPr="001E313D">
        <w:rPr>
          <w:rStyle w:val="StyleUnderline"/>
          <w:rFonts w:asciiTheme="majorHAnsi" w:hAnsiTheme="majorHAnsi" w:cstheme="majorHAnsi"/>
        </w:rPr>
        <w:t xml:space="preserve"> and democratic</w:t>
      </w:r>
      <w:r w:rsidRPr="001E313D">
        <w:rPr>
          <w:rFonts w:asciiTheme="majorHAnsi" w:hAnsiTheme="majorHAnsi" w:cstheme="majorHAnsi"/>
          <w:sz w:val="16"/>
        </w:rPr>
        <w:t>.</w:t>
      </w:r>
    </w:p>
    <w:p w14:paraId="5E4121CA" w14:textId="77777777" w:rsidR="00E86852" w:rsidRPr="001E313D" w:rsidRDefault="00E86852" w:rsidP="00E86852">
      <w:pPr>
        <w:rPr>
          <w:rStyle w:val="Emphasis"/>
          <w:rFonts w:asciiTheme="majorHAnsi" w:hAnsiTheme="majorHAnsi" w:cstheme="majorHAnsi"/>
        </w:rPr>
      </w:pPr>
      <w:r w:rsidRPr="001E313D">
        <w:rPr>
          <w:rStyle w:val="StyleUnderline"/>
          <w:rFonts w:asciiTheme="majorHAnsi" w:hAnsiTheme="majorHAnsi" w:cstheme="majorHAnsi"/>
        </w:rPr>
        <w:t>We may be reluctant to ever claim a judgment as ruptural out of fear that it would contaminate the radical nature of this form of immanent critique</w:t>
      </w:r>
      <w:r w:rsidRPr="001E313D">
        <w:rPr>
          <w:rFonts w:asciiTheme="majorHAnsi" w:hAnsiTheme="majorHAnsi" w:cstheme="majorHAnsi"/>
          <w:sz w:val="16"/>
        </w:rPr>
        <w:t xml:space="preserve">. Is to describe a judgment as ruptural to belie the impossibility of justice, the aporia that confronts every moment of judicial decision - making? I want to suggest that it is impossible to maintain such a pure position in relation to law, particularly given its capacity (analogous to that of capital itself) for reinvention. Thus, I want to explore the potential for judges to subvert state violence engendered by particular forms of political and economic dispossession, through the act of judgment. In my view, basic rights protected by constitutional guarantees (as in the Indian case) have been so compromised in the interests of big business and develo pment imperatives, that </w:t>
      </w:r>
      <w:r w:rsidRPr="001E313D">
        <w:rPr>
          <w:rStyle w:val="Emphasis"/>
          <w:rFonts w:asciiTheme="majorHAnsi" w:hAnsiTheme="majorHAnsi" w:cstheme="majorHAnsi"/>
          <w:highlight w:val="yellow"/>
        </w:rPr>
        <w:t>re-defining rights</w:t>
      </w:r>
      <w:r w:rsidRPr="001E313D">
        <w:rPr>
          <w:rStyle w:val="StyleUnderline"/>
          <w:rFonts w:asciiTheme="majorHAnsi" w:hAnsiTheme="majorHAnsi" w:cstheme="majorHAnsi"/>
          <w:highlight w:val="yellow"/>
        </w:rPr>
        <w:t xml:space="preserve"> to equality, dignity and security of person</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highlight w:val="yellow"/>
        </w:rPr>
        <w:t>subverting</w:t>
      </w:r>
      <w:r w:rsidRPr="001E313D">
        <w:rPr>
          <w:rStyle w:val="StyleUnderline"/>
          <w:rFonts w:asciiTheme="majorHAnsi" w:hAnsiTheme="majorHAnsi" w:cstheme="majorHAnsi"/>
          <w:highlight w:val="yellow"/>
        </w:rPr>
        <w:t xml:space="preserve"> the interests of the </w:t>
      </w:r>
      <w:r w:rsidRPr="001E313D">
        <w:rPr>
          <w:rStyle w:val="Emphasis"/>
          <w:rFonts w:asciiTheme="majorHAnsi" w:hAnsiTheme="majorHAnsi" w:cstheme="majorHAnsi"/>
          <w:highlight w:val="yellow"/>
        </w:rPr>
        <w:t>state- corporate nexus</w:t>
      </w:r>
      <w:r w:rsidRPr="001E313D">
        <w:rPr>
          <w:rStyle w:val="StyleUnderline"/>
          <w:rFonts w:asciiTheme="majorHAnsi" w:hAnsiTheme="majorHAnsi" w:cstheme="majorHAnsi"/>
          <w:highlight w:val="yellow"/>
        </w:rPr>
        <w:t xml:space="preserve"> is</w:t>
      </w:r>
      <w:r w:rsidRPr="001E313D">
        <w:rPr>
          <w:rStyle w:val="StyleUnderline"/>
          <w:rFonts w:asciiTheme="majorHAnsi" w:hAnsiTheme="majorHAnsi" w:cstheme="majorHAnsi"/>
        </w:rPr>
        <w:t xml:space="preserve"> potentially </w:t>
      </w:r>
      <w:r w:rsidRPr="001E313D">
        <w:rPr>
          <w:rStyle w:val="StyleUnderline"/>
          <w:rFonts w:asciiTheme="majorHAnsi" w:hAnsiTheme="majorHAnsi" w:cstheme="majorHAnsi"/>
          <w:highlight w:val="yellow"/>
        </w:rPr>
        <w:t>ruptural</w:t>
      </w:r>
      <w:r w:rsidRPr="001E313D">
        <w:rPr>
          <w:rStyle w:val="StyleUnderline"/>
          <w:rFonts w:asciiTheme="majorHAnsi" w:hAnsiTheme="majorHAnsi" w:cstheme="majorHAnsi"/>
        </w:rPr>
        <w:t xml:space="preserve">, in the sense of </w:t>
      </w:r>
      <w:r w:rsidRPr="001E313D">
        <w:rPr>
          <w:rStyle w:val="StyleUnderline"/>
          <w:rFonts w:asciiTheme="majorHAnsi" w:hAnsiTheme="majorHAnsi" w:cstheme="majorHAnsi"/>
          <w:highlight w:val="yellow"/>
        </w:rPr>
        <w:t xml:space="preserve">causing a </w:t>
      </w:r>
      <w:r w:rsidRPr="001E313D">
        <w:rPr>
          <w:rStyle w:val="Emphasis"/>
          <w:rFonts w:asciiTheme="majorHAnsi" w:hAnsiTheme="majorHAnsi" w:cstheme="majorHAnsi"/>
          <w:highlight w:val="yellow"/>
        </w:rPr>
        <w:t>crisis</w:t>
      </w:r>
      <w:r w:rsidRPr="001E313D">
        <w:rPr>
          <w:rStyle w:val="StyleUnderline"/>
          <w:rFonts w:asciiTheme="majorHAnsi" w:hAnsiTheme="majorHAnsi" w:cstheme="majorHAnsi"/>
          <w:highlight w:val="yellow"/>
        </w:rPr>
        <w:t xml:space="preserve"> for</w:t>
      </w:r>
      <w:r w:rsidRPr="001E313D">
        <w:rPr>
          <w:rStyle w:val="StyleUnderline"/>
          <w:rFonts w:asciiTheme="majorHAnsi" w:hAnsiTheme="majorHAnsi" w:cstheme="majorHAnsi"/>
        </w:rPr>
        <w:t xml:space="preserve"> discrete tentacles of global </w:t>
      </w:r>
      <w:r w:rsidRPr="001E313D">
        <w:rPr>
          <w:rStyle w:val="StyleUnderline"/>
          <w:rFonts w:asciiTheme="majorHAnsi" w:hAnsiTheme="majorHAnsi" w:cstheme="majorHAnsi"/>
          <w:highlight w:val="yellow"/>
        </w:rPr>
        <w:t>capitalism</w:t>
      </w:r>
      <w:r w:rsidRPr="001E313D">
        <w:rPr>
          <w:rFonts w:asciiTheme="majorHAnsi" w:hAnsiTheme="majorHAnsi" w:cstheme="majorHAnsi"/>
          <w:sz w:val="16"/>
        </w:rPr>
        <w:t>.</w:t>
      </w:r>
    </w:p>
    <w:p w14:paraId="03BA237E" w14:textId="77777777" w:rsidR="00E86852" w:rsidRPr="001E313D" w:rsidRDefault="00E86852" w:rsidP="00E86852">
      <w:pPr>
        <w:rPr>
          <w:rFonts w:asciiTheme="majorHAnsi" w:hAnsiTheme="majorHAnsi" w:cstheme="majorHAnsi"/>
          <w:sz w:val="16"/>
        </w:rPr>
      </w:pPr>
      <w:r w:rsidRPr="001E313D">
        <w:rPr>
          <w:rFonts w:asciiTheme="majorHAnsi" w:hAnsiTheme="majorHAnsi" w:cstheme="majorHAnsi"/>
          <w:sz w:val="16"/>
        </w:rPr>
        <w:t xml:space="preserve">At this juncture, we may want to explicitly account for the specific differences between criminal defence cases and Vergès‘ basic tactic, which is to challenge the very jurisdiction of the court to adjudicate, to define the act of resistance as a criminal one, and constitutional challenges to the violation of rights in cases such as Salwa Judum . </w:t>
      </w:r>
      <w:r w:rsidRPr="001E313D">
        <w:rPr>
          <w:rStyle w:val="StyleUnderline"/>
          <w:rFonts w:asciiTheme="majorHAnsi" w:hAnsiTheme="majorHAnsi" w:cstheme="majorHAnsi"/>
        </w:rPr>
        <w:t xml:space="preserve">While one tactic seeks to render the illegitimacy of the colonial state bare in its confrontation with anti-colonial resistance, the other is a tactic used to re - define the terms upon which political dissent and </w:t>
      </w:r>
      <w:r w:rsidRPr="001E313D">
        <w:rPr>
          <w:rStyle w:val="StyleUnderline"/>
          <w:rFonts w:asciiTheme="majorHAnsi" w:hAnsiTheme="majorHAnsi" w:cstheme="majorHAnsi"/>
          <w:highlight w:val="yellow"/>
        </w:rPr>
        <w:t>resistance</w:t>
      </w:r>
      <w:r w:rsidRPr="001E313D">
        <w:rPr>
          <w:rStyle w:val="StyleUnderline"/>
          <w:rFonts w:asciiTheme="majorHAnsi" w:hAnsiTheme="majorHAnsi" w:cstheme="majorHAnsi"/>
        </w:rPr>
        <w:t xml:space="preserve"> take place </w:t>
      </w:r>
      <w:r w:rsidRPr="001E313D">
        <w:rPr>
          <w:rStyle w:val="Emphasis"/>
          <w:rFonts w:asciiTheme="majorHAnsi" w:hAnsiTheme="majorHAnsi" w:cstheme="majorHAnsi"/>
          <w:highlight w:val="yellow"/>
        </w:rPr>
        <w:t>within</w:t>
      </w:r>
      <w:r w:rsidRPr="001E313D">
        <w:rPr>
          <w:rStyle w:val="StyleUnderline"/>
          <w:rFonts w:asciiTheme="majorHAnsi" w:hAnsiTheme="majorHAnsi" w:cstheme="majorHAnsi"/>
          <w:highlight w:val="yellow"/>
        </w:rPr>
        <w:t xml:space="preserve"> the</w:t>
      </w:r>
      <w:r w:rsidRPr="001E313D">
        <w:rPr>
          <w:rStyle w:val="StyleUnderline"/>
          <w:rFonts w:asciiTheme="majorHAnsi" w:hAnsiTheme="majorHAnsi" w:cstheme="majorHAnsi"/>
        </w:rPr>
        <w:t xml:space="preserve"> constitutional bounds of the post-colonial state</w:t>
      </w:r>
      <w:r w:rsidRPr="001E313D">
        <w:rPr>
          <w:rFonts w:asciiTheme="majorHAnsi" w:hAnsiTheme="majorHAnsi" w:cstheme="majorHAnsi"/>
          <w:sz w:val="16"/>
        </w:rPr>
        <w:t>.</w:t>
      </w:r>
      <w:r w:rsidRPr="001E313D">
        <w:rPr>
          <w:rFonts w:asciiTheme="majorHAnsi" w:hAnsiTheme="majorHAnsi" w:cstheme="majorHAnsi"/>
          <w:b/>
          <w:sz w:val="16"/>
        </w:rPr>
        <w:t xml:space="preserve"> </w:t>
      </w:r>
      <w:r w:rsidRPr="001E313D">
        <w:rPr>
          <w:rStyle w:val="StyleUnderline"/>
          <w:rFonts w:asciiTheme="majorHAnsi" w:hAnsiTheme="majorHAnsi" w:cstheme="majorHAnsi"/>
        </w:rPr>
        <w:t>These two strategies appear to be each other’s opposite</w:t>
      </w:r>
      <w:r w:rsidRPr="001E313D">
        <w:rPr>
          <w:rFonts w:asciiTheme="majorHAnsi" w:hAnsiTheme="majorHAnsi" w:cstheme="majorHAnsi"/>
          <w:sz w:val="16"/>
        </w:rPr>
        <w:t xml:space="preserve">; one challenges the legitimacy of the state itself through refusing the ju risdiction of the court to </w:t>
      </w:r>
      <w:r w:rsidRPr="001E313D">
        <w:rPr>
          <w:rFonts w:asciiTheme="majorHAnsi" w:hAnsiTheme="majorHAnsi" w:cstheme="majorHAnsi"/>
          <w:sz w:val="16"/>
        </w:rPr>
        <w:lastRenderedPageBreak/>
        <w:t xml:space="preserve">criminalise freedom fighters, while the other calls on the judiciary to hold the state to account for criminalising and violating the rights of its citizens to engage in political acts of dissent and resistance. </w:t>
      </w:r>
      <w:r w:rsidRPr="001E313D">
        <w:rPr>
          <w:rStyle w:val="StyleUnderline"/>
          <w:rFonts w:asciiTheme="majorHAnsi" w:hAnsiTheme="majorHAnsi" w:cstheme="majorHAnsi"/>
        </w:rPr>
        <w:t xml:space="preserve">However, the common thread that situates these strategies within a singular political framework is the fundamental challenge they pose to the </w:t>
      </w:r>
      <w:r w:rsidRPr="001E313D">
        <w:rPr>
          <w:rStyle w:val="StyleUnderline"/>
          <w:rFonts w:asciiTheme="majorHAnsi" w:hAnsiTheme="majorHAnsi" w:cstheme="majorHAnsi"/>
          <w:highlight w:val="yellow"/>
        </w:rPr>
        <w:t>state’s monopoly over defining the terms upon which anti-colonial and</w:t>
      </w:r>
      <w:r w:rsidRPr="001E313D">
        <w:rPr>
          <w:rStyle w:val="StyleUnderline"/>
          <w:rFonts w:asciiTheme="majorHAnsi" w:hAnsiTheme="majorHAnsi" w:cstheme="majorHAnsi"/>
        </w:rPr>
        <w:t xml:space="preserve"> anti-</w:t>
      </w:r>
      <w:r w:rsidRPr="001E313D">
        <w:rPr>
          <w:rStyle w:val="StyleUnderline"/>
          <w:rFonts w:asciiTheme="majorHAnsi" w:hAnsiTheme="majorHAnsi" w:cstheme="majorHAnsi"/>
          <w:highlight w:val="yellow"/>
        </w:rPr>
        <w:t>capitalist political action takes place</w:t>
      </w:r>
      <w:r w:rsidRPr="001E313D">
        <w:rPr>
          <w:rFonts w:asciiTheme="majorHAnsi" w:hAnsiTheme="majorHAnsi" w:cstheme="majorHAnsi"/>
          <w:sz w:val="16"/>
        </w:rPr>
        <w:t xml:space="preserve">. Here I will turn to consider a post - colonial context in which the colonial is continually being re - written, juridically speaking, in light of neo - liberal economic imperatives unleashed from the late 1980s onwards. </w:t>
      </w:r>
      <w:r w:rsidRPr="001E313D">
        <w:rPr>
          <w:rStyle w:val="StyleUnderline"/>
          <w:rFonts w:asciiTheme="majorHAnsi" w:hAnsiTheme="majorHAnsi" w:cstheme="majorHAnsi"/>
        </w:rPr>
        <w:t>A recent judgment of the Indian Supreme Court provides an opportunity to consider a moment in which</w:t>
      </w:r>
      <w:r w:rsidRPr="001E313D">
        <w:rPr>
          <w:rFonts w:asciiTheme="majorHAnsi" w:hAnsiTheme="majorHAnsi" w:cstheme="majorHAnsi"/>
          <w:sz w:val="16"/>
        </w:rPr>
        <w:t xml:space="preserve"> </w:t>
      </w:r>
      <w:r w:rsidRPr="001E313D">
        <w:rPr>
          <w:rStyle w:val="StyleUnderline"/>
          <w:rFonts w:asciiTheme="majorHAnsi" w:hAnsiTheme="majorHAnsi" w:cstheme="majorHAnsi"/>
        </w:rPr>
        <w:t>capitalist development imperatives and the exploitation of tribal peoples by the state of Chattisgarh are put on trial by a group of</w:t>
      </w:r>
      <w:r w:rsidRPr="001E313D">
        <w:rPr>
          <w:rFonts w:asciiTheme="majorHAnsi" w:hAnsiTheme="majorHAnsi" w:cstheme="majorHAnsi"/>
          <w:sz w:val="16"/>
        </w:rPr>
        <w:t xml:space="preserve"> three </w:t>
      </w:r>
      <w:r w:rsidRPr="001E313D">
        <w:rPr>
          <w:rStyle w:val="StyleUnderline"/>
          <w:rFonts w:asciiTheme="majorHAnsi" w:hAnsiTheme="majorHAnsi" w:cstheme="majorHAnsi"/>
        </w:rPr>
        <w:t>plaintiffs</w:t>
      </w:r>
      <w:r w:rsidRPr="001E313D">
        <w:rPr>
          <w:rFonts w:asciiTheme="majorHAnsi" w:hAnsiTheme="majorHAnsi" w:cstheme="majorHAnsi"/>
          <w:sz w:val="16"/>
        </w:rPr>
        <w:t xml:space="preserve">. The judgment provides, amongst other things, an opportunity to consider the strategy of the plaintiffs and also the judicial response. As I argue below, </w:t>
      </w:r>
      <w:r w:rsidRPr="001E313D">
        <w:rPr>
          <w:rStyle w:val="StyleUnderline"/>
          <w:rFonts w:asciiTheme="majorHAnsi" w:hAnsiTheme="majorHAnsi" w:cstheme="majorHAnsi"/>
        </w:rPr>
        <w:t>this</w:t>
      </w:r>
      <w:r w:rsidRPr="001E313D">
        <w:rPr>
          <w:rFonts w:asciiTheme="majorHAnsi" w:hAnsiTheme="majorHAnsi" w:cstheme="majorHAnsi"/>
          <w:sz w:val="16"/>
        </w:rPr>
        <w:t xml:space="preserve"> </w:t>
      </w:r>
      <w:r w:rsidRPr="001E313D">
        <w:rPr>
          <w:rStyle w:val="StyleUnderline"/>
          <w:rFonts w:asciiTheme="majorHAnsi" w:hAnsiTheme="majorHAnsi" w:cstheme="majorHAnsi"/>
        </w:rPr>
        <w:t>judgment presents an instance of rupture</w:t>
      </w:r>
      <w:r w:rsidRPr="001E313D">
        <w:rPr>
          <w:rFonts w:asciiTheme="majorHAnsi" w:hAnsiTheme="majorHAnsi" w:cstheme="majorHAnsi"/>
          <w:sz w:val="16"/>
        </w:rPr>
        <w:t xml:space="preserve"> precisely </w:t>
      </w:r>
      <w:r w:rsidRPr="001E313D">
        <w:rPr>
          <w:rStyle w:val="StyleUnderline"/>
          <w:rFonts w:asciiTheme="majorHAnsi" w:hAnsiTheme="majorHAnsi" w:cstheme="majorHAnsi"/>
        </w:rPr>
        <w:t xml:space="preserve">because </w:t>
      </w:r>
      <w:r w:rsidRPr="001E313D">
        <w:rPr>
          <w:rStyle w:val="StyleUnderline"/>
          <w:rFonts w:asciiTheme="majorHAnsi" w:hAnsiTheme="majorHAnsi" w:cstheme="majorHAnsi"/>
          <w:highlight w:val="yellow"/>
        </w:rPr>
        <w:t>the fundamental freedoms</w:t>
      </w:r>
      <w:r w:rsidRPr="001E313D">
        <w:rPr>
          <w:rStyle w:val="StyleUnderline"/>
          <w:rFonts w:asciiTheme="majorHAnsi" w:hAnsiTheme="majorHAnsi" w:cstheme="majorHAnsi"/>
        </w:rPr>
        <w:t xml:space="preserve"> of the people of Chattisgarh </w:t>
      </w:r>
      <w:r w:rsidRPr="001E313D">
        <w:rPr>
          <w:rStyle w:val="StyleUnderline"/>
          <w:rFonts w:asciiTheme="majorHAnsi" w:hAnsiTheme="majorHAnsi" w:cstheme="majorHAnsi"/>
          <w:highlight w:val="yellow"/>
        </w:rPr>
        <w:t xml:space="preserve">are </w:t>
      </w:r>
      <w:r w:rsidRPr="001E313D">
        <w:rPr>
          <w:rStyle w:val="Emphasis"/>
          <w:rFonts w:asciiTheme="majorHAnsi" w:hAnsiTheme="majorHAnsi" w:cstheme="majorHAnsi"/>
          <w:highlight w:val="yellow"/>
        </w:rPr>
        <w:t>redefined</w:t>
      </w:r>
      <w:r w:rsidRPr="001E313D">
        <w:rPr>
          <w:rStyle w:val="StyleUnderline"/>
          <w:rFonts w:asciiTheme="majorHAnsi" w:hAnsiTheme="majorHAnsi" w:cstheme="majorHAnsi"/>
        </w:rPr>
        <w:t xml:space="preserve"> by the Court in such a way as </w:t>
      </w:r>
      <w:r w:rsidRPr="001E313D">
        <w:rPr>
          <w:rStyle w:val="StyleUnderline"/>
          <w:rFonts w:asciiTheme="majorHAnsi" w:hAnsiTheme="majorHAnsi" w:cstheme="majorHAnsi"/>
          <w:highlight w:val="yellow"/>
        </w:rPr>
        <w:t xml:space="preserve">to </w:t>
      </w:r>
      <w:r w:rsidRPr="001E313D">
        <w:rPr>
          <w:rStyle w:val="Emphasis"/>
          <w:rFonts w:asciiTheme="majorHAnsi" w:hAnsiTheme="majorHAnsi" w:cstheme="majorHAnsi"/>
          <w:highlight w:val="yellow"/>
        </w:rPr>
        <w:t>challenge and condemn</w:t>
      </w:r>
      <w:r w:rsidRPr="001E313D">
        <w:rPr>
          <w:rStyle w:val="StyleUnderline"/>
          <w:rFonts w:asciiTheme="majorHAnsi" w:hAnsiTheme="majorHAnsi" w:cstheme="majorHAnsi"/>
        </w:rPr>
        <w:t xml:space="preserve"> the </w:t>
      </w:r>
      <w:r w:rsidRPr="001E313D">
        <w:rPr>
          <w:rStyle w:val="StyleUnderline"/>
          <w:rFonts w:asciiTheme="majorHAnsi" w:hAnsiTheme="majorHAnsi" w:cstheme="majorHAnsi"/>
          <w:highlight w:val="yellow"/>
        </w:rPr>
        <w:t>capitalist development imperatives that</w:t>
      </w:r>
      <w:r w:rsidRPr="001E313D">
        <w:rPr>
          <w:rStyle w:val="StyleUnderline"/>
          <w:rFonts w:asciiTheme="majorHAnsi" w:hAnsiTheme="majorHAnsi" w:cstheme="majorHAnsi"/>
        </w:rPr>
        <w:t xml:space="preserve"> have </w:t>
      </w:r>
      <w:r w:rsidRPr="001E313D">
        <w:rPr>
          <w:rStyle w:val="StyleUnderline"/>
          <w:rFonts w:asciiTheme="majorHAnsi" w:hAnsiTheme="majorHAnsi" w:cstheme="majorHAnsi"/>
          <w:highlight w:val="yellow"/>
        </w:rPr>
        <w:t>put</w:t>
      </w:r>
      <w:r w:rsidRPr="001E313D">
        <w:rPr>
          <w:rStyle w:val="StyleUnderline"/>
          <w:rFonts w:asciiTheme="majorHAnsi" w:hAnsiTheme="majorHAnsi" w:cstheme="majorHAnsi"/>
        </w:rPr>
        <w:t xml:space="preserve"> their </w:t>
      </w:r>
      <w:r w:rsidRPr="001E313D">
        <w:rPr>
          <w:rStyle w:val="StyleUnderline"/>
          <w:rFonts w:asciiTheme="majorHAnsi" w:hAnsiTheme="majorHAnsi" w:cstheme="majorHAnsi"/>
          <w:highlight w:val="yellow"/>
        </w:rPr>
        <w:t>lives</w:t>
      </w:r>
      <w:r w:rsidRPr="001E313D">
        <w:rPr>
          <w:rStyle w:val="StyleUnderline"/>
          <w:rFonts w:asciiTheme="majorHAnsi" w:hAnsiTheme="majorHAnsi" w:cstheme="majorHAnsi"/>
        </w:rPr>
        <w:t xml:space="preserve"> and livelihoods </w:t>
      </w:r>
      <w:r w:rsidRPr="001E313D">
        <w:rPr>
          <w:rStyle w:val="StyleUnderline"/>
          <w:rFonts w:asciiTheme="majorHAnsi" w:hAnsiTheme="majorHAnsi" w:cstheme="majorHAnsi"/>
          <w:highlight w:val="yellow"/>
        </w:rPr>
        <w:t>at risk</w:t>
      </w:r>
      <w:r w:rsidRPr="001E313D">
        <w:rPr>
          <w:rFonts w:asciiTheme="majorHAnsi" w:hAnsiTheme="majorHAnsi" w:cstheme="majorHAnsi"/>
          <w:sz w:val="16"/>
        </w:rPr>
        <w:t>.</w:t>
      </w:r>
    </w:p>
    <w:p w14:paraId="04426F04" w14:textId="1B557710" w:rsidR="00EC4678" w:rsidRPr="001E313D" w:rsidRDefault="00EC4678" w:rsidP="00EC4678">
      <w:pPr>
        <w:rPr>
          <w:rFonts w:asciiTheme="majorHAnsi" w:hAnsiTheme="majorHAnsi" w:cstheme="majorHAnsi"/>
          <w:u w:val="single"/>
        </w:rPr>
      </w:pPr>
    </w:p>
    <w:p w14:paraId="7BCC2277" w14:textId="77777777" w:rsidR="00EC4678" w:rsidRPr="001E313D" w:rsidRDefault="00EC4678" w:rsidP="00EC4678">
      <w:pPr>
        <w:pStyle w:val="Heading4"/>
        <w:rPr>
          <w:rFonts w:asciiTheme="majorHAnsi" w:hAnsiTheme="majorHAnsi" w:cstheme="majorHAnsi"/>
        </w:rPr>
      </w:pPr>
      <w:r w:rsidRPr="001E313D">
        <w:rPr>
          <w:rFonts w:asciiTheme="majorHAnsi" w:hAnsiTheme="majorHAnsi" w:cstheme="majorHAnsi"/>
        </w:rPr>
        <w:t>Condo Good---proving a CP is bad doesn’t prove the plan is good, a logical policy maker can always choose not to act. Logic outweighs – it’s the basis of all rational arguments.</w:t>
      </w:r>
    </w:p>
    <w:p w14:paraId="2F30BCEA" w14:textId="77777777" w:rsidR="00EC4678" w:rsidRPr="001E313D" w:rsidRDefault="00EC4678" w:rsidP="00EC4678">
      <w:pPr>
        <w:rPr>
          <w:rFonts w:asciiTheme="majorHAnsi" w:hAnsiTheme="majorHAnsi" w:cstheme="majorHAnsi"/>
        </w:rPr>
      </w:pPr>
    </w:p>
    <w:p w14:paraId="2D5440EB" w14:textId="3E8D879C" w:rsidR="00AB0558" w:rsidRPr="001E313D" w:rsidRDefault="00AB0558" w:rsidP="00AB0558">
      <w:pPr>
        <w:pStyle w:val="Heading2"/>
        <w:rPr>
          <w:rFonts w:asciiTheme="majorHAnsi" w:hAnsiTheme="majorHAnsi" w:cstheme="majorHAnsi"/>
        </w:rPr>
      </w:pPr>
      <w:r w:rsidRPr="001E313D">
        <w:rPr>
          <w:rFonts w:asciiTheme="majorHAnsi" w:hAnsiTheme="majorHAnsi" w:cstheme="majorHAnsi"/>
        </w:rPr>
        <w:lastRenderedPageBreak/>
        <w:t>4---DA</w:t>
      </w:r>
    </w:p>
    <w:p w14:paraId="569839D2" w14:textId="6BDDD121" w:rsidR="002A25AF" w:rsidRPr="001E313D" w:rsidRDefault="009F043C" w:rsidP="002A25AF">
      <w:pPr>
        <w:rPr>
          <w:rFonts w:asciiTheme="majorHAnsi" w:hAnsiTheme="majorHAnsi" w:cstheme="majorHAnsi"/>
        </w:rPr>
      </w:pPr>
      <w:r w:rsidRPr="001E313D">
        <w:rPr>
          <w:rFonts w:asciiTheme="majorHAnsi" w:hAnsiTheme="majorHAnsi" w:cstheme="majorHAnsi"/>
        </w:rPr>
        <w:t>SpaceCol DA</w:t>
      </w:r>
    </w:p>
    <w:p w14:paraId="7B660A4A" w14:textId="5C9D345E" w:rsidR="00E52499" w:rsidRPr="001E313D" w:rsidRDefault="00E52499" w:rsidP="00E52499">
      <w:pPr>
        <w:pStyle w:val="Heading4"/>
        <w:rPr>
          <w:rFonts w:asciiTheme="majorHAnsi" w:hAnsiTheme="majorHAnsi" w:cstheme="majorHAnsi"/>
        </w:rPr>
      </w:pPr>
      <w:r w:rsidRPr="001E313D">
        <w:rPr>
          <w:rFonts w:asciiTheme="majorHAnsi" w:hAnsiTheme="majorHAnsi" w:cstheme="majorHAnsi"/>
          <w:color w:val="000000"/>
        </w:rPr>
        <w:t>Warming leads to extinction</w:t>
      </w:r>
      <w:r w:rsidR="007F636F" w:rsidRPr="001E313D">
        <w:rPr>
          <w:rFonts w:asciiTheme="majorHAnsi" w:hAnsiTheme="majorHAnsi" w:cstheme="majorHAnsi"/>
          <w:color w:val="000000"/>
        </w:rPr>
        <w:t>---</w:t>
      </w:r>
      <w:r w:rsidR="0009767C" w:rsidRPr="001E313D">
        <w:rPr>
          <w:rFonts w:asciiTheme="majorHAnsi" w:hAnsiTheme="majorHAnsi" w:cstheme="majorHAnsi"/>
          <w:color w:val="000000"/>
        </w:rPr>
        <w:t>Inevitable.</w:t>
      </w:r>
      <w:r w:rsidRPr="001E313D">
        <w:rPr>
          <w:rFonts w:asciiTheme="majorHAnsi" w:hAnsiTheme="majorHAnsi" w:cstheme="majorHAnsi"/>
          <w:color w:val="000000"/>
        </w:rPr>
        <w:t xml:space="preserve"> </w:t>
      </w:r>
    </w:p>
    <w:p w14:paraId="14A5B45E" w14:textId="77777777" w:rsidR="00E52499" w:rsidRPr="001E313D" w:rsidRDefault="00E52499" w:rsidP="00E52499">
      <w:pPr>
        <w:pBdr>
          <w:top w:val="nil"/>
          <w:left w:val="nil"/>
          <w:bottom w:val="nil"/>
          <w:right w:val="nil"/>
          <w:between w:val="nil"/>
        </w:pBdr>
        <w:rPr>
          <w:rFonts w:asciiTheme="majorHAnsi" w:hAnsiTheme="majorHAnsi" w:cstheme="majorHAnsi"/>
          <w:color w:val="000000"/>
        </w:rPr>
      </w:pPr>
      <w:r w:rsidRPr="001E313D">
        <w:rPr>
          <w:rFonts w:asciiTheme="majorHAnsi" w:hAnsiTheme="majorHAnsi" w:cstheme="majorHAnsi"/>
          <w:b/>
          <w:color w:val="000000"/>
          <w:sz w:val="26"/>
          <w:szCs w:val="26"/>
        </w:rPr>
        <w:t>Kareiva 18</w:t>
      </w:r>
      <w:r w:rsidRPr="001E313D">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1E313D">
        <w:rPr>
          <w:rFonts w:asciiTheme="majorHAnsi" w:hAnsiTheme="majorHAnsi" w:cstheme="majorHAnsi"/>
          <w:i/>
          <w:color w:val="000000"/>
        </w:rPr>
        <w:t>Futures</w:t>
      </w:r>
      <w:r w:rsidRPr="001E313D">
        <w:rPr>
          <w:rFonts w:asciiTheme="majorHAnsi" w:hAnsiTheme="majorHAnsi" w:cstheme="majorHAnsi"/>
          <w:color w:val="000000"/>
        </w:rPr>
        <w:t>, 102)] Sachin</w:t>
      </w:r>
    </w:p>
    <w:p w14:paraId="34053AD0" w14:textId="77777777" w:rsidR="00E52499" w:rsidRPr="001E313D" w:rsidRDefault="00E52499" w:rsidP="00E52499">
      <w:pPr>
        <w:rPr>
          <w:rFonts w:asciiTheme="majorHAnsi" w:hAnsiTheme="majorHAnsi" w:cstheme="majorHAnsi"/>
          <w:sz w:val="8"/>
          <w:szCs w:val="22"/>
        </w:rPr>
      </w:pPr>
      <w:r w:rsidRPr="001E313D">
        <w:rPr>
          <w:rFonts w:asciiTheme="majorHAnsi" w:hAnsiTheme="majorHAnsi" w:cstheme="majorHAnsi"/>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E313D">
        <w:rPr>
          <w:rStyle w:val="StyleUnderline"/>
          <w:rFonts w:asciiTheme="majorHAnsi" w:hAnsiTheme="majorHAnsi" w:cstheme="majorHAnsi"/>
          <w:szCs w:val="22"/>
          <w:highlight w:val="cyan"/>
        </w:rPr>
        <w:t>climate change</w:t>
      </w:r>
      <w:r w:rsidRPr="001E313D">
        <w:rPr>
          <w:rStyle w:val="StyleUnderline"/>
          <w:rFonts w:asciiTheme="majorHAnsi" w:hAnsiTheme="majorHAnsi" w:cstheme="majorHAnsi"/>
          <w:szCs w:val="22"/>
        </w:rPr>
        <w:t>, global freshwater cycle, and ocean acidification</w:t>
      </w:r>
      <w:r w:rsidRPr="001E313D">
        <w:rPr>
          <w:rFonts w:asciiTheme="majorHAnsi" w:hAnsiTheme="majorHAnsi" w:cstheme="majorHAnsi"/>
          <w:sz w:val="8"/>
          <w:szCs w:val="22"/>
        </w:rPr>
        <w:t xml:space="preserve">) do </w:t>
      </w:r>
      <w:r w:rsidRPr="001E313D">
        <w:rPr>
          <w:rStyle w:val="StyleUnderline"/>
          <w:rFonts w:asciiTheme="majorHAnsi" w:hAnsiTheme="majorHAnsi" w:cstheme="majorHAnsi"/>
          <w:szCs w:val="22"/>
          <w:highlight w:val="cyan"/>
        </w:rPr>
        <w:t xml:space="preserve">pose </w:t>
      </w:r>
      <w:r w:rsidRPr="001E313D">
        <w:rPr>
          <w:rStyle w:val="Emphasis"/>
          <w:rFonts w:asciiTheme="majorHAnsi" w:hAnsiTheme="majorHAnsi" w:cstheme="majorHAnsi"/>
          <w:szCs w:val="22"/>
          <w:highlight w:val="cyan"/>
        </w:rPr>
        <w:t>existential risks</w:t>
      </w:r>
      <w:r w:rsidRPr="001E313D">
        <w:rPr>
          <w:rFonts w:asciiTheme="majorHAnsi" w:hAnsiTheme="majorHAnsi" w:cstheme="majorHAnsi"/>
          <w:sz w:val="8"/>
          <w:szCs w:val="22"/>
        </w:rPr>
        <w:t xml:space="preserve">. </w:t>
      </w:r>
      <w:r w:rsidRPr="001E313D">
        <w:rPr>
          <w:rStyle w:val="StyleUnderline"/>
          <w:rFonts w:asciiTheme="majorHAnsi" w:hAnsiTheme="majorHAnsi" w:cstheme="majorHAnsi"/>
          <w:szCs w:val="22"/>
        </w:rPr>
        <w:t xml:space="preserve">This is </w:t>
      </w:r>
      <w:r w:rsidRPr="001E313D">
        <w:rPr>
          <w:rStyle w:val="StyleUnderline"/>
          <w:rFonts w:asciiTheme="majorHAnsi" w:hAnsiTheme="majorHAnsi" w:cstheme="majorHAnsi"/>
          <w:szCs w:val="22"/>
          <w:highlight w:val="cyan"/>
        </w:rPr>
        <w:t>because of</w:t>
      </w:r>
      <w:r w:rsidRPr="001E313D">
        <w:rPr>
          <w:rStyle w:val="StyleUnderline"/>
          <w:rFonts w:asciiTheme="majorHAnsi" w:hAnsiTheme="majorHAnsi" w:cstheme="majorHAnsi"/>
          <w:szCs w:val="22"/>
        </w:rPr>
        <w:t xml:space="preserve"> intrinsic </w:t>
      </w:r>
      <w:r w:rsidRPr="001E313D">
        <w:rPr>
          <w:rStyle w:val="Emphasis"/>
          <w:rFonts w:asciiTheme="majorHAnsi" w:hAnsiTheme="majorHAnsi" w:cstheme="majorHAnsi"/>
          <w:szCs w:val="22"/>
          <w:highlight w:val="cyan"/>
        </w:rPr>
        <w:t>positive feedback loops</w:t>
      </w:r>
      <w:r w:rsidRPr="001E313D">
        <w:rPr>
          <w:rStyle w:val="StyleUnderline"/>
          <w:rFonts w:asciiTheme="majorHAnsi" w:hAnsiTheme="majorHAnsi" w:cstheme="majorHAnsi"/>
          <w:szCs w:val="22"/>
        </w:rPr>
        <w:t xml:space="preserve">, substantial </w:t>
      </w:r>
      <w:r w:rsidRPr="001E313D">
        <w:rPr>
          <w:rStyle w:val="Emphasis"/>
          <w:rFonts w:asciiTheme="majorHAnsi" w:hAnsiTheme="majorHAnsi" w:cstheme="majorHAnsi"/>
          <w:szCs w:val="22"/>
          <w:highlight w:val="cyan"/>
        </w:rPr>
        <w:t>lag times</w:t>
      </w:r>
      <w:r w:rsidRPr="001E313D">
        <w:rPr>
          <w:rFonts w:asciiTheme="majorHAnsi" w:hAnsiTheme="majorHAnsi" w:cstheme="majorHAnsi"/>
          <w:sz w:val="8"/>
          <w:szCs w:val="22"/>
        </w:rPr>
        <w:t xml:space="preserve"> </w:t>
      </w:r>
      <w:r w:rsidRPr="001E313D">
        <w:rPr>
          <w:rStyle w:val="StyleUnderline"/>
          <w:rFonts w:asciiTheme="majorHAnsi" w:hAnsiTheme="majorHAnsi" w:cstheme="majorHAnsi"/>
          <w:szCs w:val="22"/>
        </w:rPr>
        <w:t xml:space="preserve">between system change and experiencing the consequences of that change, </w:t>
      </w:r>
      <w:r w:rsidRPr="001E313D">
        <w:rPr>
          <w:rStyle w:val="StyleUnderline"/>
          <w:rFonts w:asciiTheme="majorHAnsi" w:hAnsiTheme="majorHAnsi" w:cstheme="majorHAnsi"/>
          <w:szCs w:val="22"/>
          <w:highlight w:val="cyan"/>
        </w:rPr>
        <w:t>and</w:t>
      </w:r>
      <w:r w:rsidRPr="001E313D">
        <w:rPr>
          <w:rStyle w:val="StyleUnderline"/>
          <w:rFonts w:asciiTheme="majorHAnsi" w:hAnsiTheme="majorHAnsi" w:cstheme="majorHAnsi"/>
          <w:szCs w:val="22"/>
        </w:rPr>
        <w:t xml:space="preserve"> the fact these different boundaries interact with one another in ways that yield </w:t>
      </w:r>
      <w:r w:rsidRPr="001E313D">
        <w:rPr>
          <w:rStyle w:val="Emphasis"/>
          <w:rFonts w:asciiTheme="majorHAnsi" w:hAnsiTheme="majorHAnsi" w:cstheme="majorHAnsi"/>
          <w:szCs w:val="22"/>
          <w:highlight w:val="cyan"/>
        </w:rPr>
        <w:t>surprises</w:t>
      </w:r>
      <w:r w:rsidRPr="001E313D">
        <w:rPr>
          <w:rFonts w:asciiTheme="majorHAnsi" w:hAnsiTheme="majorHAnsi" w:cstheme="majorHAnsi"/>
          <w:sz w:val="8"/>
          <w:szCs w:val="22"/>
        </w:rPr>
        <w:t xml:space="preserve">. In addition, </w:t>
      </w:r>
      <w:r w:rsidRPr="001E313D">
        <w:rPr>
          <w:rStyle w:val="StyleUnderline"/>
          <w:rFonts w:asciiTheme="majorHAnsi" w:hAnsiTheme="majorHAnsi" w:cstheme="majorHAnsi"/>
          <w:szCs w:val="22"/>
        </w:rPr>
        <w:t xml:space="preserve">climate, freshwater, and ocean </w:t>
      </w:r>
      <w:r w:rsidRPr="001E313D">
        <w:rPr>
          <w:rStyle w:val="StyleUnderline"/>
          <w:rFonts w:asciiTheme="majorHAnsi" w:hAnsiTheme="majorHAnsi" w:cstheme="majorHAnsi"/>
          <w:szCs w:val="22"/>
          <w:highlight w:val="cyan"/>
        </w:rPr>
        <w:t>acidification</w:t>
      </w:r>
      <w:r w:rsidRPr="001E313D">
        <w:rPr>
          <w:rStyle w:val="StyleUnderline"/>
          <w:rFonts w:asciiTheme="majorHAnsi" w:hAnsiTheme="majorHAnsi" w:cstheme="majorHAnsi"/>
          <w:szCs w:val="22"/>
        </w:rPr>
        <w:t xml:space="preserve"> are all directly </w:t>
      </w:r>
      <w:r w:rsidRPr="001E313D">
        <w:rPr>
          <w:rStyle w:val="StyleUnderline"/>
          <w:rFonts w:asciiTheme="majorHAnsi" w:hAnsiTheme="majorHAnsi" w:cstheme="majorHAnsi"/>
          <w:szCs w:val="22"/>
          <w:highlight w:val="cyan"/>
        </w:rPr>
        <w:t>connected to</w:t>
      </w:r>
      <w:r w:rsidRPr="001E313D">
        <w:rPr>
          <w:rStyle w:val="StyleUnderline"/>
          <w:rFonts w:asciiTheme="majorHAnsi" w:hAnsiTheme="majorHAnsi" w:cstheme="majorHAnsi"/>
          <w:szCs w:val="22"/>
        </w:rPr>
        <w:t xml:space="preserve"> the provision of </w:t>
      </w:r>
      <w:r w:rsidRPr="001E313D">
        <w:rPr>
          <w:rStyle w:val="Emphasis"/>
          <w:rFonts w:asciiTheme="majorHAnsi" w:hAnsiTheme="majorHAnsi" w:cstheme="majorHAnsi"/>
          <w:szCs w:val="22"/>
          <w:highlight w:val="cyan"/>
        </w:rPr>
        <w:t>food</w:t>
      </w:r>
      <w:r w:rsidRPr="001E313D">
        <w:rPr>
          <w:rStyle w:val="StyleUnderline"/>
          <w:rFonts w:asciiTheme="majorHAnsi" w:hAnsiTheme="majorHAnsi" w:cstheme="majorHAnsi"/>
          <w:szCs w:val="22"/>
        </w:rPr>
        <w:t xml:space="preserve"> and </w:t>
      </w:r>
      <w:r w:rsidRPr="001E313D">
        <w:rPr>
          <w:rStyle w:val="Emphasis"/>
          <w:rFonts w:asciiTheme="majorHAnsi" w:hAnsiTheme="majorHAnsi" w:cstheme="majorHAnsi"/>
          <w:szCs w:val="22"/>
        </w:rPr>
        <w:t>water</w:t>
      </w:r>
      <w:r w:rsidRPr="001E313D">
        <w:rPr>
          <w:rStyle w:val="StyleUnderline"/>
          <w:rFonts w:asciiTheme="majorHAnsi" w:hAnsiTheme="majorHAnsi" w:cstheme="majorHAnsi"/>
          <w:szCs w:val="22"/>
        </w:rPr>
        <w:t xml:space="preserve">, and </w:t>
      </w:r>
      <w:r w:rsidRPr="001E313D">
        <w:rPr>
          <w:rStyle w:val="StyleUnderline"/>
          <w:rFonts w:asciiTheme="majorHAnsi" w:hAnsiTheme="majorHAnsi" w:cstheme="majorHAnsi"/>
          <w:szCs w:val="22"/>
          <w:highlight w:val="cyan"/>
        </w:rPr>
        <w:t>shortages</w:t>
      </w:r>
      <w:r w:rsidRPr="001E313D">
        <w:rPr>
          <w:rFonts w:asciiTheme="majorHAnsi" w:hAnsiTheme="majorHAnsi" w:cstheme="majorHAnsi"/>
          <w:sz w:val="8"/>
          <w:szCs w:val="22"/>
        </w:rPr>
        <w:t xml:space="preserve"> of food and water can </w:t>
      </w:r>
      <w:r w:rsidRPr="001E313D">
        <w:rPr>
          <w:rStyle w:val="StyleUnderline"/>
          <w:rFonts w:asciiTheme="majorHAnsi" w:hAnsiTheme="majorHAnsi" w:cstheme="majorHAnsi"/>
          <w:szCs w:val="22"/>
          <w:highlight w:val="cyan"/>
        </w:rPr>
        <w:t xml:space="preserve">create </w:t>
      </w:r>
      <w:r w:rsidRPr="001E313D">
        <w:rPr>
          <w:rStyle w:val="Emphasis"/>
          <w:rFonts w:asciiTheme="majorHAnsi" w:hAnsiTheme="majorHAnsi" w:cstheme="majorHAnsi"/>
          <w:szCs w:val="22"/>
          <w:highlight w:val="cyan"/>
        </w:rPr>
        <w:t>conflict</w:t>
      </w:r>
      <w:r w:rsidRPr="001E313D">
        <w:rPr>
          <w:rStyle w:val="StyleUnderline"/>
          <w:rFonts w:asciiTheme="majorHAnsi" w:hAnsiTheme="majorHAnsi" w:cstheme="majorHAnsi"/>
          <w:szCs w:val="22"/>
        </w:rPr>
        <w:t xml:space="preserve"> and social unrest</w:t>
      </w:r>
      <w:r w:rsidRPr="001E313D">
        <w:rPr>
          <w:rFonts w:asciiTheme="majorHAnsi" w:hAnsiTheme="majorHAnsi" w:cstheme="majorHAnsi"/>
          <w:sz w:val="8"/>
          <w:szCs w:val="22"/>
        </w:rPr>
        <w:t>.</w:t>
      </w:r>
    </w:p>
    <w:p w14:paraId="655741B3" w14:textId="77777777" w:rsidR="00E52499" w:rsidRPr="001E313D" w:rsidRDefault="00E52499" w:rsidP="00E52499">
      <w:pPr>
        <w:rPr>
          <w:rFonts w:asciiTheme="majorHAnsi" w:hAnsiTheme="majorHAnsi" w:cstheme="majorHAnsi"/>
          <w:color w:val="000000" w:themeColor="text1"/>
        </w:rPr>
      </w:pPr>
    </w:p>
    <w:p w14:paraId="211C949F" w14:textId="77777777" w:rsidR="0040174A" w:rsidRPr="001E313D" w:rsidRDefault="0040174A" w:rsidP="0040174A">
      <w:pPr>
        <w:pStyle w:val="Heading4"/>
        <w:rPr>
          <w:rFonts w:asciiTheme="majorHAnsi" w:hAnsiTheme="majorHAnsi" w:cstheme="majorHAnsi"/>
        </w:rPr>
      </w:pPr>
      <w:r w:rsidRPr="001E313D">
        <w:rPr>
          <w:rFonts w:asciiTheme="majorHAnsi" w:hAnsiTheme="majorHAnsi" w:cstheme="majorHAnsi"/>
        </w:rPr>
        <w:t xml:space="preserve">Space colonization solves otherwise </w:t>
      </w:r>
      <w:r w:rsidRPr="001E313D">
        <w:rPr>
          <w:rFonts w:asciiTheme="majorHAnsi" w:hAnsiTheme="majorHAnsi" w:cstheme="majorHAnsi"/>
          <w:u w:val="single"/>
        </w:rPr>
        <w:t>inevitable</w:t>
      </w:r>
      <w:r w:rsidRPr="001E313D">
        <w:rPr>
          <w:rFonts w:asciiTheme="majorHAnsi" w:hAnsiTheme="majorHAnsi" w:cstheme="majorHAnsi"/>
        </w:rPr>
        <w:t xml:space="preserve"> extinction. </w:t>
      </w:r>
    </w:p>
    <w:p w14:paraId="607E6922" w14:textId="77777777" w:rsidR="0040174A" w:rsidRPr="001E313D" w:rsidRDefault="0040174A" w:rsidP="0040174A">
      <w:pPr>
        <w:rPr>
          <w:rFonts w:asciiTheme="majorHAnsi" w:hAnsiTheme="majorHAnsi" w:cstheme="majorHAnsi"/>
        </w:rPr>
      </w:pPr>
      <w:r w:rsidRPr="001E313D">
        <w:rPr>
          <w:rStyle w:val="Style13ptBold"/>
          <w:rFonts w:asciiTheme="majorHAnsi" w:hAnsiTheme="majorHAnsi" w:cstheme="majorHAnsi"/>
        </w:rPr>
        <w:t xml:space="preserve">Zarkadakis 19 </w:t>
      </w:r>
      <w:r w:rsidRPr="001E313D">
        <w:rPr>
          <w:rFonts w:asciiTheme="majorHAnsi" w:hAnsiTheme="majorHAnsi" w:cstheme="majorHAnsi"/>
        </w:rPr>
        <w:t xml:space="preserve">[George; December 26; Ph.D. in Artificial Intelligence; George Zardakis, “Abandoning the metropolis: space colonisation as the new imperative,” </w:t>
      </w:r>
      <w:hyperlink r:id="rId11" w:history="1">
        <w:r w:rsidRPr="001E313D">
          <w:rPr>
            <w:rStyle w:val="Hyperlink"/>
            <w:rFonts w:asciiTheme="majorHAnsi" w:hAnsiTheme="majorHAnsi" w:cstheme="majorHAnsi"/>
          </w:rPr>
          <w:t>https://georgezarkadakis.com/2019/12/26/abandoning-the-metropolis-space-colonisation-as-the-new-imperative/</w:t>
        </w:r>
      </w:hyperlink>
      <w:r w:rsidRPr="001E313D">
        <w:rPr>
          <w:rFonts w:asciiTheme="majorHAnsi" w:hAnsiTheme="majorHAnsi" w:cstheme="majorHAnsi"/>
        </w:rPr>
        <w:t>]</w:t>
      </w:r>
    </w:p>
    <w:p w14:paraId="6C94213B" w14:textId="77777777" w:rsidR="0040174A" w:rsidRPr="001E313D" w:rsidRDefault="0040174A" w:rsidP="0040174A">
      <w:pPr>
        <w:rPr>
          <w:rFonts w:asciiTheme="majorHAnsi" w:hAnsiTheme="majorHAnsi" w:cstheme="majorHAnsi"/>
          <w:sz w:val="16"/>
        </w:rPr>
      </w:pPr>
      <w:r w:rsidRPr="001E313D">
        <w:rPr>
          <w:rStyle w:val="StyleUnderline"/>
          <w:rFonts w:asciiTheme="majorHAnsi" w:hAnsiTheme="majorHAnsi" w:cstheme="majorHAnsi"/>
        </w:rPr>
        <w:t>Space colonization is</w:t>
      </w:r>
      <w:r w:rsidRPr="001E313D">
        <w:rPr>
          <w:rFonts w:asciiTheme="majorHAnsi" w:hAnsiTheme="majorHAnsi" w:cstheme="majorHAnsi"/>
          <w:sz w:val="16"/>
        </w:rPr>
        <w:t xml:space="preserve"> not only </w:t>
      </w:r>
      <w:r w:rsidRPr="001E313D">
        <w:rPr>
          <w:rStyle w:val="StyleUnderline"/>
          <w:rFonts w:asciiTheme="majorHAnsi" w:hAnsiTheme="majorHAnsi" w:cstheme="majorHAnsi"/>
        </w:rPr>
        <w:t>the subject of</w:t>
      </w:r>
      <w:r w:rsidRPr="001E313D">
        <w:rPr>
          <w:rFonts w:asciiTheme="majorHAnsi" w:hAnsiTheme="majorHAnsi" w:cstheme="majorHAnsi"/>
          <w:sz w:val="16"/>
        </w:rPr>
        <w:t xml:space="preserve"> fiction but of </w:t>
      </w:r>
      <w:r w:rsidRPr="001E313D">
        <w:rPr>
          <w:rStyle w:val="Emphasis"/>
          <w:rFonts w:asciiTheme="majorHAnsi" w:hAnsiTheme="majorHAnsi" w:cstheme="majorHAnsi"/>
        </w:rPr>
        <w:t>serious science</w:t>
      </w:r>
      <w:r w:rsidRPr="001E313D">
        <w:rPr>
          <w:rFonts w:asciiTheme="majorHAnsi" w:hAnsiTheme="majorHAnsi" w:cstheme="majorHAnsi"/>
          <w:sz w:val="16"/>
        </w:rPr>
        <w:t xml:space="preserve"> too. The late physicist Stephen Hawking argued that </w:t>
      </w:r>
      <w:r w:rsidRPr="001E313D">
        <w:rPr>
          <w:rStyle w:val="StyleUnderline"/>
          <w:rFonts w:asciiTheme="majorHAnsi" w:hAnsiTheme="majorHAnsi" w:cstheme="majorHAnsi"/>
          <w:highlight w:val="cyan"/>
        </w:rPr>
        <w:t>unless colonies</w:t>
      </w:r>
      <w:r w:rsidRPr="001E313D">
        <w:rPr>
          <w:rStyle w:val="StyleUnderline"/>
          <w:rFonts w:asciiTheme="majorHAnsi" w:hAnsiTheme="majorHAnsi" w:cstheme="majorHAnsi"/>
        </w:rPr>
        <w:t xml:space="preserve"> were</w:t>
      </w:r>
      <w:r w:rsidRPr="001E313D">
        <w:rPr>
          <w:rFonts w:asciiTheme="majorHAnsi" w:hAnsiTheme="majorHAnsi" w:cstheme="majorHAnsi"/>
          <w:sz w:val="16"/>
        </w:rPr>
        <w:t xml:space="preserve"> </w:t>
      </w:r>
      <w:r w:rsidRPr="001E313D">
        <w:rPr>
          <w:rStyle w:val="Emphasis"/>
          <w:rFonts w:asciiTheme="majorHAnsi" w:hAnsiTheme="majorHAnsi" w:cstheme="majorHAnsi"/>
          <w:highlight w:val="cyan"/>
        </w:rPr>
        <w:t>established in space</w:t>
      </w:r>
      <w:r w:rsidRPr="001E313D">
        <w:rPr>
          <w:rFonts w:asciiTheme="majorHAnsi" w:hAnsiTheme="majorHAnsi" w:cstheme="majorHAnsi"/>
          <w:sz w:val="16"/>
          <w:highlight w:val="cyan"/>
        </w:rPr>
        <w:t xml:space="preserve"> </w:t>
      </w:r>
      <w:r w:rsidRPr="001E313D">
        <w:rPr>
          <w:rStyle w:val="StyleUnderline"/>
          <w:rFonts w:asciiTheme="majorHAnsi" w:hAnsiTheme="majorHAnsi" w:cstheme="majorHAnsi"/>
          <w:highlight w:val="cyan"/>
        </w:rPr>
        <w:t>the</w:t>
      </w:r>
      <w:r w:rsidRPr="001E313D">
        <w:rPr>
          <w:rFonts w:asciiTheme="majorHAnsi" w:hAnsiTheme="majorHAnsi" w:cstheme="majorHAnsi"/>
          <w:sz w:val="16"/>
          <w:highlight w:val="cyan"/>
        </w:rPr>
        <w:t xml:space="preserve"> </w:t>
      </w:r>
      <w:r w:rsidRPr="001E313D">
        <w:rPr>
          <w:rStyle w:val="Emphasis"/>
          <w:rFonts w:asciiTheme="majorHAnsi" w:hAnsiTheme="majorHAnsi" w:cstheme="majorHAnsi"/>
          <w:highlight w:val="cyan"/>
        </w:rPr>
        <w:t>human</w:t>
      </w:r>
      <w:r w:rsidRPr="001E313D">
        <w:rPr>
          <w:rStyle w:val="Emphasis"/>
          <w:rFonts w:asciiTheme="majorHAnsi" w:hAnsiTheme="majorHAnsi" w:cstheme="majorHAnsi"/>
        </w:rPr>
        <w:t xml:space="preserve"> race would </w:t>
      </w:r>
      <w:r w:rsidRPr="001E313D">
        <w:rPr>
          <w:rStyle w:val="Emphasis"/>
          <w:rFonts w:asciiTheme="majorHAnsi" w:hAnsiTheme="majorHAnsi" w:cstheme="majorHAnsi"/>
          <w:highlight w:val="cyan"/>
        </w:rPr>
        <w:t>become extinct</w:t>
      </w:r>
      <w:r w:rsidRPr="001E313D">
        <w:rPr>
          <w:rStyle w:val="StyleUnderline"/>
          <w:rFonts w:asciiTheme="majorHAnsi" w:hAnsiTheme="majorHAnsi" w:cstheme="majorHAnsi"/>
        </w:rPr>
        <w:t>. There are</w:t>
      </w:r>
      <w:r w:rsidRPr="001E313D">
        <w:rPr>
          <w:rFonts w:asciiTheme="majorHAnsi" w:hAnsiTheme="majorHAnsi" w:cstheme="majorHAnsi"/>
          <w:sz w:val="16"/>
        </w:rPr>
        <w:t xml:space="preserve"> several </w:t>
      </w:r>
      <w:r w:rsidRPr="001E313D">
        <w:rPr>
          <w:rStyle w:val="Emphasis"/>
          <w:rFonts w:asciiTheme="majorHAnsi" w:hAnsiTheme="majorHAnsi" w:cstheme="majorHAnsi"/>
        </w:rPr>
        <w:t>natural phenomena</w:t>
      </w:r>
      <w:r w:rsidRPr="001E313D">
        <w:rPr>
          <w:rFonts w:asciiTheme="majorHAnsi" w:hAnsiTheme="majorHAnsi" w:cstheme="majorHAnsi"/>
          <w:sz w:val="16"/>
        </w:rPr>
        <w:t xml:space="preserve"> </w:t>
      </w:r>
      <w:r w:rsidRPr="001E313D">
        <w:rPr>
          <w:rStyle w:val="Emphasis"/>
          <w:rFonts w:asciiTheme="majorHAnsi" w:hAnsiTheme="majorHAnsi" w:cstheme="majorHAnsi"/>
        </w:rPr>
        <w:t>beyond our control</w:t>
      </w:r>
      <w:r w:rsidRPr="001E313D">
        <w:rPr>
          <w:rFonts w:asciiTheme="majorHAnsi" w:hAnsiTheme="majorHAnsi" w:cstheme="majorHAnsi"/>
          <w:sz w:val="16"/>
        </w:rPr>
        <w:t xml:space="preserve"> </w:t>
      </w:r>
      <w:r w:rsidRPr="001E313D">
        <w:rPr>
          <w:rStyle w:val="StyleUnderline"/>
          <w:rFonts w:asciiTheme="majorHAnsi" w:hAnsiTheme="majorHAnsi" w:cstheme="majorHAnsi"/>
        </w:rPr>
        <w:t>that could spell</w:t>
      </w:r>
      <w:r w:rsidRPr="001E313D">
        <w:rPr>
          <w:rFonts w:asciiTheme="majorHAnsi" w:hAnsiTheme="majorHAnsi" w:cstheme="majorHAnsi"/>
          <w:sz w:val="16"/>
        </w:rPr>
        <w:t xml:space="preserve"> our </w:t>
      </w:r>
      <w:r w:rsidRPr="001E313D">
        <w:rPr>
          <w:rStyle w:val="Emphasis"/>
          <w:rFonts w:asciiTheme="majorHAnsi" w:hAnsiTheme="majorHAnsi" w:cstheme="majorHAnsi"/>
        </w:rPr>
        <w:t>obliteration</w:t>
      </w:r>
      <w:r w:rsidRPr="001E313D">
        <w:rPr>
          <w:rFonts w:asciiTheme="majorHAnsi" w:hAnsiTheme="majorHAnsi" w:cstheme="majorHAnsi"/>
          <w:sz w:val="16"/>
        </w:rPr>
        <w:t xml:space="preserve">. Over a long enough period of time </w:t>
      </w:r>
      <w:r w:rsidRPr="001E313D">
        <w:rPr>
          <w:rStyle w:val="StyleUnderline"/>
          <w:rFonts w:asciiTheme="majorHAnsi" w:hAnsiTheme="majorHAnsi" w:cstheme="majorHAnsi"/>
        </w:rPr>
        <w:t>our planet is vulnerable to catastrophic</w:t>
      </w:r>
      <w:r w:rsidRPr="001E313D">
        <w:rPr>
          <w:rFonts w:asciiTheme="majorHAnsi" w:hAnsiTheme="majorHAnsi" w:cstheme="majorHAnsi"/>
          <w:sz w:val="16"/>
        </w:rPr>
        <w:t xml:space="preserve"> </w:t>
      </w:r>
      <w:r w:rsidRPr="001E313D">
        <w:rPr>
          <w:rStyle w:val="Emphasis"/>
          <w:rFonts w:asciiTheme="majorHAnsi" w:hAnsiTheme="majorHAnsi" w:cstheme="majorHAnsi"/>
          <w:highlight w:val="cyan"/>
        </w:rPr>
        <w:t>meteor</w:t>
      </w:r>
      <w:r w:rsidRPr="001E313D">
        <w:rPr>
          <w:rStyle w:val="StyleUnderline"/>
          <w:rFonts w:asciiTheme="majorHAnsi" w:hAnsiTheme="majorHAnsi" w:cstheme="majorHAnsi"/>
        </w:rPr>
        <w:t>ite strike</w:t>
      </w:r>
      <w:r w:rsidRPr="001E313D">
        <w:rPr>
          <w:rStyle w:val="Emphasis"/>
          <w:rFonts w:asciiTheme="majorHAnsi" w:hAnsiTheme="majorHAnsi" w:cstheme="majorHAnsi"/>
          <w:highlight w:val="cyan"/>
        </w:rPr>
        <w:t>s</w:t>
      </w:r>
      <w:r w:rsidRPr="001E313D">
        <w:rPr>
          <w:rStyle w:val="StyleUnderline"/>
          <w:rFonts w:asciiTheme="majorHAnsi" w:hAnsiTheme="majorHAnsi" w:cstheme="majorHAnsi"/>
        </w:rPr>
        <w:t>, or</w:t>
      </w:r>
      <w:r w:rsidRPr="001E313D">
        <w:rPr>
          <w:rFonts w:asciiTheme="majorHAnsi" w:hAnsiTheme="majorHAnsi" w:cstheme="majorHAnsi"/>
          <w:sz w:val="16"/>
        </w:rPr>
        <w:t xml:space="preserve"> getting exposed to the </w:t>
      </w:r>
      <w:r w:rsidRPr="001E313D">
        <w:rPr>
          <w:rStyle w:val="Emphasis"/>
          <w:rFonts w:asciiTheme="majorHAnsi" w:hAnsiTheme="majorHAnsi" w:cstheme="majorHAnsi"/>
        </w:rPr>
        <w:t>deadly radiation</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of </w:t>
      </w:r>
      <w:r w:rsidRPr="001E313D">
        <w:rPr>
          <w:rStyle w:val="StyleUnderline"/>
          <w:rFonts w:asciiTheme="majorHAnsi" w:hAnsiTheme="majorHAnsi" w:cstheme="majorHAnsi"/>
          <w:highlight w:val="cyan"/>
        </w:rPr>
        <w:t>a nearby</w:t>
      </w:r>
      <w:r w:rsidRPr="001E313D">
        <w:rPr>
          <w:rStyle w:val="StyleUnderline"/>
          <w:rFonts w:asciiTheme="majorHAnsi" w:hAnsiTheme="majorHAnsi" w:cstheme="majorHAnsi"/>
        </w:rPr>
        <w:t xml:space="preserve"> super</w:t>
      </w:r>
      <w:r w:rsidRPr="001E313D">
        <w:rPr>
          <w:rStyle w:val="Emphasis"/>
          <w:rFonts w:asciiTheme="majorHAnsi" w:hAnsiTheme="majorHAnsi" w:cstheme="majorHAnsi"/>
          <w:highlight w:val="cyan"/>
        </w:rPr>
        <w:t>nova</w:t>
      </w:r>
      <w:r w:rsidRPr="001E313D">
        <w:rPr>
          <w:rFonts w:asciiTheme="majorHAnsi" w:hAnsiTheme="majorHAnsi" w:cstheme="majorHAnsi"/>
          <w:sz w:val="16"/>
        </w:rPr>
        <w:t xml:space="preserve"> explosion. </w:t>
      </w:r>
      <w:r w:rsidRPr="001E313D">
        <w:rPr>
          <w:rStyle w:val="StyleUnderline"/>
          <w:rFonts w:asciiTheme="majorHAnsi" w:hAnsiTheme="majorHAnsi" w:cstheme="majorHAnsi"/>
        </w:rPr>
        <w:t xml:space="preserve">As our </w:t>
      </w:r>
      <w:r w:rsidRPr="001E313D">
        <w:rPr>
          <w:rStyle w:val="Emphasis"/>
          <w:rFonts w:asciiTheme="majorHAnsi" w:hAnsiTheme="majorHAnsi" w:cstheme="majorHAnsi"/>
          <w:highlight w:val="cyan"/>
        </w:rPr>
        <w:t>Sun</w:t>
      </w:r>
      <w:r w:rsidRPr="001E313D">
        <w:rPr>
          <w:rStyle w:val="Emphasis"/>
          <w:rFonts w:asciiTheme="majorHAnsi" w:hAnsiTheme="majorHAnsi" w:cstheme="majorHAnsi"/>
        </w:rPr>
        <w:t xml:space="preserve"> burns</w:t>
      </w:r>
      <w:r w:rsidRPr="001E313D">
        <w:rPr>
          <w:rFonts w:asciiTheme="majorHAnsi" w:hAnsiTheme="majorHAnsi" w:cstheme="majorHAnsi"/>
          <w:sz w:val="16"/>
        </w:rPr>
        <w:t xml:space="preserve"> its fuel </w:t>
      </w:r>
      <w:r w:rsidRPr="001E313D">
        <w:rPr>
          <w:rStyle w:val="StyleUnderline"/>
          <w:rFonts w:asciiTheme="majorHAnsi" w:hAnsiTheme="majorHAnsi" w:cstheme="majorHAnsi"/>
        </w:rPr>
        <w:t xml:space="preserve">it </w:t>
      </w:r>
      <w:r w:rsidRPr="001E313D">
        <w:rPr>
          <w:rStyle w:val="StyleUnderline"/>
          <w:rFonts w:asciiTheme="majorHAnsi" w:hAnsiTheme="majorHAnsi" w:cstheme="majorHAnsi"/>
          <w:highlight w:val="cyan"/>
        </w:rPr>
        <w:t>will</w:t>
      </w:r>
      <w:r w:rsidRPr="001E313D">
        <w:rPr>
          <w:rFonts w:asciiTheme="majorHAnsi" w:hAnsiTheme="majorHAnsi" w:cstheme="majorHAnsi"/>
          <w:sz w:val="16"/>
        </w:rPr>
        <w:t xml:space="preserve"> start to expand and, in a few million years, will </w:t>
      </w:r>
      <w:r w:rsidRPr="001E313D">
        <w:rPr>
          <w:rStyle w:val="Emphasis"/>
          <w:rFonts w:asciiTheme="majorHAnsi" w:hAnsiTheme="majorHAnsi" w:cstheme="majorHAnsi"/>
          <w:highlight w:val="cyan"/>
        </w:rPr>
        <w:t>scorch Earth</w:t>
      </w:r>
      <w:r w:rsidRPr="001E313D">
        <w:rPr>
          <w:rFonts w:asciiTheme="majorHAnsi" w:hAnsiTheme="majorHAnsi" w:cstheme="majorHAnsi"/>
          <w:sz w:val="16"/>
          <w:highlight w:val="cyan"/>
        </w:rPr>
        <w:t xml:space="preserve">. </w:t>
      </w:r>
      <w:r w:rsidRPr="001E313D">
        <w:rPr>
          <w:rStyle w:val="StyleUnderline"/>
          <w:rFonts w:asciiTheme="majorHAnsi" w:hAnsiTheme="majorHAnsi" w:cstheme="majorHAnsi"/>
          <w:highlight w:val="cyan"/>
        </w:rPr>
        <w:t>We can</w:t>
      </w:r>
      <w:r w:rsidRPr="001E313D">
        <w:rPr>
          <w:rStyle w:val="StyleUnderline"/>
          <w:rFonts w:asciiTheme="majorHAnsi" w:hAnsiTheme="majorHAnsi" w:cstheme="majorHAnsi"/>
        </w:rPr>
        <w:t xml:space="preserve"> also </w:t>
      </w:r>
      <w:r w:rsidRPr="001E313D">
        <w:rPr>
          <w:rStyle w:val="Emphasis"/>
          <w:rFonts w:asciiTheme="majorHAnsi" w:hAnsiTheme="majorHAnsi" w:cstheme="majorHAnsi"/>
          <w:highlight w:val="cyan"/>
        </w:rPr>
        <w:t>self-destruct</w:t>
      </w:r>
      <w:r w:rsidRPr="001E313D">
        <w:rPr>
          <w:rFonts w:asciiTheme="majorHAnsi" w:hAnsiTheme="majorHAnsi" w:cstheme="majorHAnsi"/>
          <w:sz w:val="16"/>
          <w:highlight w:val="cyan"/>
        </w:rPr>
        <w:t xml:space="preserve"> </w:t>
      </w:r>
      <w:r w:rsidRPr="001E313D">
        <w:rPr>
          <w:rStyle w:val="StyleUnderline"/>
          <w:rFonts w:asciiTheme="majorHAnsi" w:hAnsiTheme="majorHAnsi" w:cstheme="majorHAnsi"/>
          <w:highlight w:val="cyan"/>
        </w:rPr>
        <w:t>by</w:t>
      </w:r>
      <w:r w:rsidRPr="001E313D">
        <w:rPr>
          <w:rFonts w:asciiTheme="majorHAnsi" w:hAnsiTheme="majorHAnsi" w:cstheme="majorHAnsi"/>
          <w:sz w:val="16"/>
        </w:rPr>
        <w:t xml:space="preserve"> waging </w:t>
      </w:r>
      <w:r w:rsidRPr="001E313D">
        <w:rPr>
          <w:rStyle w:val="Emphasis"/>
          <w:rFonts w:asciiTheme="majorHAnsi" w:hAnsiTheme="majorHAnsi" w:cstheme="majorHAnsi"/>
          <w:highlight w:val="cyan"/>
        </w:rPr>
        <w:t>nuc</w:t>
      </w:r>
      <w:r w:rsidRPr="001E313D">
        <w:rPr>
          <w:rStyle w:val="StyleUnderline"/>
          <w:rFonts w:asciiTheme="majorHAnsi" w:hAnsiTheme="majorHAnsi" w:cstheme="majorHAnsi"/>
        </w:rPr>
        <w:t xml:space="preserve">lear </w:t>
      </w:r>
      <w:r w:rsidRPr="001E313D">
        <w:rPr>
          <w:rStyle w:val="Emphasis"/>
          <w:rFonts w:asciiTheme="majorHAnsi" w:hAnsiTheme="majorHAnsi" w:cstheme="majorHAnsi"/>
          <w:highlight w:val="cyan"/>
        </w:rPr>
        <w:t>war</w:t>
      </w:r>
      <w:r w:rsidRPr="001E313D">
        <w:rPr>
          <w:rStyle w:val="StyleUnderline"/>
          <w:rFonts w:asciiTheme="majorHAnsi" w:hAnsiTheme="majorHAnsi" w:cstheme="majorHAnsi"/>
          <w:highlight w:val="cyan"/>
        </w:rPr>
        <w:t>, or</w:t>
      </w:r>
      <w:r w:rsidRPr="001E313D">
        <w:rPr>
          <w:rFonts w:asciiTheme="majorHAnsi" w:hAnsiTheme="majorHAnsi" w:cstheme="majorHAnsi"/>
          <w:sz w:val="16"/>
        </w:rPr>
        <w:t xml:space="preserve"> by </w:t>
      </w:r>
      <w:r w:rsidRPr="001E313D">
        <w:rPr>
          <w:rStyle w:val="StyleUnderline"/>
          <w:rFonts w:asciiTheme="majorHAnsi" w:hAnsiTheme="majorHAnsi" w:cstheme="majorHAnsi"/>
        </w:rPr>
        <w:t xml:space="preserve">tilting our planet’s </w:t>
      </w:r>
      <w:r w:rsidRPr="001E313D">
        <w:rPr>
          <w:rStyle w:val="Emphasis"/>
          <w:rFonts w:asciiTheme="majorHAnsi" w:hAnsiTheme="majorHAnsi" w:cstheme="majorHAnsi"/>
          <w:highlight w:val="cyan"/>
        </w:rPr>
        <w:t>climate</w:t>
      </w:r>
      <w:r w:rsidRPr="001E313D">
        <w:rPr>
          <w:rFonts w:asciiTheme="majorHAnsi" w:hAnsiTheme="majorHAnsi" w:cstheme="majorHAnsi"/>
          <w:sz w:val="16"/>
        </w:rPr>
        <w:t xml:space="preserve"> towards a runaway greenhouse effect. </w:t>
      </w:r>
      <w:r w:rsidRPr="001E313D">
        <w:rPr>
          <w:rStyle w:val="StyleUnderline"/>
          <w:rFonts w:asciiTheme="majorHAnsi" w:hAnsiTheme="majorHAnsi" w:cstheme="majorHAnsi"/>
          <w:highlight w:val="cyan"/>
        </w:rPr>
        <w:t>Space</w:t>
      </w:r>
      <w:r w:rsidRPr="001E313D">
        <w:rPr>
          <w:rStyle w:val="StyleUnderline"/>
          <w:rFonts w:asciiTheme="majorHAnsi" w:hAnsiTheme="majorHAnsi" w:cstheme="majorHAnsi"/>
        </w:rPr>
        <w:t xml:space="preserve"> colonization </w:t>
      </w:r>
      <w:r w:rsidRPr="001E313D">
        <w:rPr>
          <w:rStyle w:val="StyleUnderline"/>
          <w:rFonts w:asciiTheme="majorHAnsi" w:hAnsiTheme="majorHAnsi" w:cstheme="majorHAnsi"/>
          <w:highlight w:val="cyan"/>
        </w:rPr>
        <w:t>is</w:t>
      </w:r>
      <w:r w:rsidRPr="001E313D">
        <w:rPr>
          <w:rStyle w:val="StyleUnderline"/>
          <w:rFonts w:asciiTheme="majorHAnsi" w:hAnsiTheme="majorHAnsi" w:cstheme="majorHAnsi"/>
        </w:rPr>
        <w:t xml:space="preserve"> therefore the </w:t>
      </w:r>
      <w:r w:rsidRPr="001E313D">
        <w:rPr>
          <w:rStyle w:val="Emphasis"/>
          <w:rFonts w:asciiTheme="majorHAnsi" w:hAnsiTheme="majorHAnsi" w:cstheme="majorHAnsi"/>
        </w:rPr>
        <w:t xml:space="preserve">ultimate </w:t>
      </w:r>
      <w:r w:rsidRPr="001E313D">
        <w:rPr>
          <w:rStyle w:val="Emphasis"/>
          <w:rFonts w:asciiTheme="majorHAnsi" w:hAnsiTheme="majorHAnsi" w:cstheme="majorHAnsi"/>
          <w:highlight w:val="cyan"/>
        </w:rPr>
        <w:t>insurance</w:t>
      </w:r>
      <w:r w:rsidRPr="001E313D">
        <w:rPr>
          <w:rStyle w:val="Emphasis"/>
          <w:rFonts w:asciiTheme="majorHAnsi" w:hAnsiTheme="majorHAnsi" w:cstheme="majorHAnsi"/>
        </w:rPr>
        <w:t xml:space="preserve"> policy</w:t>
      </w:r>
      <w:r w:rsidRPr="001E313D">
        <w:rPr>
          <w:rFonts w:asciiTheme="majorHAnsi" w:hAnsiTheme="majorHAnsi" w:cstheme="majorHAnsi"/>
          <w:sz w:val="16"/>
        </w:rPr>
        <w:t xml:space="preserve"> </w:t>
      </w:r>
      <w:r w:rsidRPr="001E313D">
        <w:rPr>
          <w:rStyle w:val="StyleUnderline"/>
          <w:rFonts w:asciiTheme="majorHAnsi" w:hAnsiTheme="majorHAnsi" w:cstheme="majorHAnsi"/>
          <w:highlight w:val="cyan"/>
        </w:rPr>
        <w:t>of</w:t>
      </w:r>
      <w:r w:rsidRPr="001E313D">
        <w:rPr>
          <w:rFonts w:asciiTheme="majorHAnsi" w:hAnsiTheme="majorHAnsi" w:cstheme="majorHAnsi"/>
          <w:sz w:val="16"/>
          <w:highlight w:val="cyan"/>
        </w:rPr>
        <w:t xml:space="preserve"> </w:t>
      </w:r>
      <w:r w:rsidRPr="001E313D">
        <w:rPr>
          <w:rStyle w:val="Emphasis"/>
          <w:rFonts w:asciiTheme="majorHAnsi" w:hAnsiTheme="majorHAnsi" w:cstheme="majorHAnsi"/>
        </w:rPr>
        <w:t xml:space="preserve">long-term human </w:t>
      </w:r>
      <w:r w:rsidRPr="001E313D">
        <w:rPr>
          <w:rStyle w:val="Emphasis"/>
          <w:rFonts w:asciiTheme="majorHAnsi" w:hAnsiTheme="majorHAnsi" w:cstheme="majorHAnsi"/>
          <w:highlight w:val="cyan"/>
        </w:rPr>
        <w:t>survival</w:t>
      </w:r>
      <w:r w:rsidRPr="001E313D">
        <w:rPr>
          <w:rFonts w:asciiTheme="majorHAnsi" w:hAnsiTheme="majorHAnsi" w:cstheme="majorHAnsi"/>
          <w:sz w:val="16"/>
        </w:rPr>
        <w:t>[4].</w:t>
      </w:r>
    </w:p>
    <w:p w14:paraId="09CBB326" w14:textId="77777777" w:rsidR="0040174A" w:rsidRPr="001E313D" w:rsidRDefault="0040174A" w:rsidP="0040174A">
      <w:pPr>
        <w:pStyle w:val="Heading4"/>
        <w:rPr>
          <w:rFonts w:asciiTheme="majorHAnsi" w:hAnsiTheme="majorHAnsi" w:cstheme="majorHAnsi"/>
        </w:rPr>
      </w:pPr>
      <w:r w:rsidRPr="001E313D">
        <w:rPr>
          <w:rFonts w:asciiTheme="majorHAnsi" w:hAnsiTheme="majorHAnsi" w:cstheme="majorHAnsi"/>
        </w:rPr>
        <w:t xml:space="preserve">Colonization of outer space is essential to humanity – 5 warrants </w:t>
      </w:r>
    </w:p>
    <w:p w14:paraId="66A45CB1" w14:textId="77777777" w:rsidR="0040174A" w:rsidRPr="001E313D" w:rsidRDefault="0040174A" w:rsidP="0040174A">
      <w:pPr>
        <w:rPr>
          <w:rFonts w:asciiTheme="majorHAnsi" w:hAnsiTheme="majorHAnsi" w:cstheme="majorHAnsi"/>
        </w:rPr>
      </w:pPr>
      <w:r w:rsidRPr="001E313D">
        <w:rPr>
          <w:rStyle w:val="Style13ptBold"/>
          <w:rFonts w:asciiTheme="majorHAnsi" w:hAnsiTheme="majorHAnsi" w:cstheme="majorHAnsi"/>
        </w:rPr>
        <w:t>Orwig 15</w:t>
      </w:r>
      <w:r w:rsidRPr="001E313D">
        <w:rPr>
          <w:rFonts w:asciiTheme="majorHAnsi" w:hAnsiTheme="majorHAnsi" w:cstheme="majorHAnsi"/>
        </w:rPr>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4A84F2BA" w14:textId="77777777" w:rsidR="0040174A" w:rsidRPr="001E313D" w:rsidRDefault="0040174A" w:rsidP="0040174A">
      <w:pPr>
        <w:rPr>
          <w:rFonts w:asciiTheme="majorHAnsi" w:hAnsiTheme="majorHAnsi" w:cstheme="majorHAnsi"/>
          <w:sz w:val="12"/>
        </w:rPr>
      </w:pPr>
      <w:r w:rsidRPr="001E313D">
        <w:rPr>
          <w:rFonts w:asciiTheme="majorHAnsi" w:hAnsiTheme="majorHAnsi" w:cstheme="majorHAnsi"/>
          <w:sz w:val="12"/>
        </w:rPr>
        <w:t xml:space="preserve">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w:t>
      </w:r>
      <w:r w:rsidRPr="001E313D">
        <w:rPr>
          <w:rFonts w:asciiTheme="majorHAnsi" w:hAnsiTheme="majorHAnsi" w:cstheme="majorHAnsi"/>
          <w:sz w:val="12"/>
        </w:rPr>
        <w:lastRenderedPageBreak/>
        <w:t>That's because humans tend to be short-sighted. We're focused on what's happening tomorrow instead of 100 years from now. "</w:t>
      </w:r>
      <w:r w:rsidRPr="001E313D">
        <w:rPr>
          <w:rStyle w:val="StyleUnderline"/>
          <w:rFonts w:asciiTheme="majorHAnsi" w:hAnsiTheme="majorHAnsi" w:cstheme="majorHAnsi"/>
          <w:highlight w:val="cyan"/>
        </w:rPr>
        <w:t>If the human race is to continue</w:t>
      </w:r>
      <w:r w:rsidRPr="001E313D">
        <w:rPr>
          <w:rStyle w:val="StyleUnderline"/>
          <w:rFonts w:asciiTheme="majorHAnsi" w:hAnsiTheme="majorHAnsi" w:cstheme="majorHAnsi"/>
        </w:rPr>
        <w:t xml:space="preserve"> for another million years, </w:t>
      </w:r>
      <w:r w:rsidRPr="001E313D">
        <w:rPr>
          <w:rStyle w:val="StyleUnderline"/>
          <w:rFonts w:asciiTheme="majorHAnsi" w:hAnsiTheme="majorHAnsi" w:cstheme="majorHAnsi"/>
          <w:highlight w:val="cyan"/>
        </w:rPr>
        <w:t>we will have to</w:t>
      </w:r>
      <w:r w:rsidRPr="001E313D">
        <w:rPr>
          <w:rStyle w:val="StyleUnderline"/>
          <w:rFonts w:asciiTheme="majorHAnsi" w:hAnsiTheme="majorHAnsi" w:cstheme="majorHAnsi"/>
        </w:rPr>
        <w:t xml:space="preserve"> boldly </w:t>
      </w:r>
      <w:r w:rsidRPr="001E313D">
        <w:rPr>
          <w:rStyle w:val="StyleUnderline"/>
          <w:rFonts w:asciiTheme="majorHAnsi" w:hAnsiTheme="majorHAnsi" w:cstheme="majorHAnsi"/>
          <w:highlight w:val="cyan"/>
        </w:rPr>
        <w:t>go where no one has gone</w:t>
      </w:r>
      <w:r w:rsidRPr="001E313D">
        <w:rPr>
          <w:rStyle w:val="StyleUnderline"/>
          <w:rFonts w:asciiTheme="majorHAnsi" w:hAnsiTheme="majorHAnsi" w:cstheme="majorHAnsi"/>
        </w:rPr>
        <w:t xml:space="preserve"> before</w:t>
      </w:r>
      <w:r w:rsidRPr="001E313D">
        <w:rPr>
          <w:rFonts w:asciiTheme="majorHAnsi" w:hAnsiTheme="majorHAnsi" w:cstheme="majorHAnsi"/>
          <w:sz w:val="12"/>
        </w:rPr>
        <w:t xml:space="preserve">," Hawking said in 2008 at a lecture series for NASA's 50th anniversary. That brings us to the first reason humans must colonize Mars: </w:t>
      </w:r>
      <w:r w:rsidRPr="001E313D">
        <w:rPr>
          <w:rStyle w:val="Emphasis"/>
          <w:rFonts w:asciiTheme="majorHAnsi" w:hAnsiTheme="majorHAnsi" w:cstheme="majorHAnsi"/>
        </w:rPr>
        <w:t xml:space="preserve">1. Ensuring the survival of our species </w:t>
      </w:r>
      <w:r w:rsidRPr="001E313D">
        <w:rPr>
          <w:rFonts w:asciiTheme="majorHAnsi" w:hAnsiTheme="majorHAnsi" w:cstheme="majorHAnsi"/>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1E313D">
        <w:rPr>
          <w:rStyle w:val="StyleUnderline"/>
          <w:rFonts w:asciiTheme="majorHAnsi" w:hAnsiTheme="majorHAnsi" w:cstheme="majorHAnsi"/>
        </w:rPr>
        <w:t>Putting humans on more than one planet would better ensure our existence thousands if not millions of years from now. "</w:t>
      </w:r>
      <w:r w:rsidRPr="001E313D">
        <w:rPr>
          <w:rStyle w:val="StyleUnderline"/>
          <w:rFonts w:asciiTheme="majorHAnsi" w:hAnsiTheme="majorHAnsi" w:cstheme="majorHAnsi"/>
          <w:highlight w:val="cyan"/>
        </w:rPr>
        <w:t>Humans need to be a multiplanet species</w:t>
      </w:r>
      <w:r w:rsidRPr="001E313D">
        <w:rPr>
          <w:rStyle w:val="StyleUnderline"/>
          <w:rFonts w:asciiTheme="majorHAnsi" w:hAnsiTheme="majorHAnsi" w:cstheme="majorHAnsi"/>
        </w:rPr>
        <w:t xml:space="preserve">," Musk recently told astronomer and Slate science blogger Phil Plait. </w:t>
      </w:r>
      <w:r w:rsidRPr="001E313D">
        <w:rPr>
          <w:rFonts w:asciiTheme="majorHAnsi" w:hAnsiTheme="majorHAnsi" w:cstheme="majorHAnsi"/>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1E313D">
        <w:rPr>
          <w:rStyle w:val="Emphasis"/>
          <w:rFonts w:asciiTheme="majorHAnsi" w:hAnsiTheme="majorHAnsi" w:cstheme="majorHAnsi"/>
        </w:rPr>
        <w:t xml:space="preserve">2. Discovering life on Mars </w:t>
      </w:r>
      <w:r w:rsidRPr="001E313D">
        <w:rPr>
          <w:rFonts w:asciiTheme="majorHAnsi" w:hAnsiTheme="majorHAnsi" w:cstheme="majorHAnsi"/>
          <w:sz w:val="12"/>
        </w:rPr>
        <w:t xml:space="preserve">Nye, the CEO of The Planetary Society, said during an episode of StarTalk Radio in March that humanity should focus on </w:t>
      </w:r>
      <w:r w:rsidRPr="001E313D">
        <w:rPr>
          <w:rStyle w:val="StyleUnderline"/>
          <w:rFonts w:asciiTheme="majorHAnsi" w:hAnsiTheme="majorHAnsi" w:cstheme="majorHAnsi"/>
        </w:rPr>
        <w:t xml:space="preserve">sending </w:t>
      </w:r>
      <w:r w:rsidRPr="001E313D">
        <w:rPr>
          <w:rStyle w:val="StyleUnderline"/>
          <w:rFonts w:asciiTheme="majorHAnsi" w:hAnsiTheme="majorHAnsi" w:cstheme="majorHAnsi"/>
          <w:highlight w:val="cyan"/>
        </w:rPr>
        <w:t>humans</w:t>
      </w:r>
      <w:r w:rsidRPr="001E313D">
        <w:rPr>
          <w:rStyle w:val="StyleUnderline"/>
          <w:rFonts w:asciiTheme="majorHAnsi" w:hAnsiTheme="majorHAnsi" w:cstheme="majorHAnsi"/>
        </w:rPr>
        <w:t xml:space="preserve"> instead of robots to Mars because humans </w:t>
      </w:r>
      <w:r w:rsidRPr="001E313D">
        <w:rPr>
          <w:rStyle w:val="StyleUnderline"/>
          <w:rFonts w:asciiTheme="majorHAnsi" w:hAnsiTheme="majorHAnsi" w:cstheme="majorHAnsi"/>
          <w:highlight w:val="cyan"/>
        </w:rPr>
        <w:t>could make discoveries 10,000 times as fast</w:t>
      </w:r>
      <w:r w:rsidRPr="001E313D">
        <w:rPr>
          <w:rStyle w:val="StyleUnderline"/>
          <w:rFonts w:asciiTheme="majorHAnsi" w:hAnsiTheme="majorHAnsi" w:cstheme="majorHAnsi"/>
        </w:rPr>
        <w:t xml:space="preserve"> </w:t>
      </w:r>
      <w:r w:rsidRPr="001E313D">
        <w:rPr>
          <w:rFonts w:asciiTheme="majorHAnsi" w:hAnsiTheme="majorHAnsi" w:cstheme="majorHAnsi"/>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1E313D">
        <w:rPr>
          <w:rStyle w:val="StyleUnderline"/>
          <w:rFonts w:asciiTheme="majorHAnsi" w:hAnsiTheme="majorHAnsi" w:cstheme="majorHAnsi"/>
        </w:rPr>
        <w:t>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w:t>
      </w:r>
      <w:r w:rsidRPr="001E313D">
        <w:rPr>
          <w:rFonts w:asciiTheme="majorHAnsi" w:hAnsiTheme="majorHAnsi" w:cstheme="majorHAnsi"/>
          <w:sz w:val="12"/>
        </w:rPr>
        <w:t xml:space="preserve"> None of those, however, have shown signs of life. "You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 </w:t>
      </w:r>
      <w:r w:rsidRPr="001E313D">
        <w:rPr>
          <w:rStyle w:val="Emphasis"/>
          <w:rFonts w:asciiTheme="majorHAnsi" w:hAnsiTheme="majorHAnsi" w:cstheme="majorHAnsi"/>
        </w:rPr>
        <w:t xml:space="preserve">3. Improving the quality of life on Earth </w:t>
      </w:r>
      <w:r w:rsidRPr="001E313D">
        <w:rPr>
          <w:rFonts w:asciiTheme="majorHAnsi" w:hAnsiTheme="majorHAnsi" w:cstheme="majorHAnsi"/>
          <w:sz w:val="12"/>
        </w:rPr>
        <w:t>"</w:t>
      </w:r>
      <w:r w:rsidRPr="001E313D">
        <w:rPr>
          <w:rStyle w:val="StyleUnderline"/>
          <w:rFonts w:asciiTheme="majorHAnsi" w:hAnsiTheme="majorHAnsi" w:cstheme="majorHAnsi"/>
          <w:highlight w:val="cyan"/>
        </w:rPr>
        <w:t>Only by pushing mankind to its limits</w:t>
      </w:r>
      <w:r w:rsidRPr="001E313D">
        <w:rPr>
          <w:rStyle w:val="StyleUnderline"/>
          <w:rFonts w:asciiTheme="majorHAnsi" w:hAnsiTheme="majorHAnsi" w:cstheme="majorHAnsi"/>
        </w:rPr>
        <w:t xml:space="preserve">, to the bottoms of the ocean and into space, </w:t>
      </w:r>
      <w:r w:rsidRPr="001E313D">
        <w:rPr>
          <w:rStyle w:val="StyleUnderline"/>
          <w:rFonts w:asciiTheme="majorHAnsi" w:hAnsiTheme="majorHAnsi" w:cstheme="majorHAnsi"/>
          <w:highlight w:val="cyan"/>
        </w:rPr>
        <w:t>will we make discoveries in science</w:t>
      </w:r>
      <w:r w:rsidRPr="001E313D">
        <w:rPr>
          <w:rStyle w:val="StyleUnderline"/>
          <w:rFonts w:asciiTheme="majorHAnsi" w:hAnsiTheme="majorHAnsi" w:cstheme="majorHAnsi"/>
        </w:rPr>
        <w:t xml:space="preserve"> and technology that can be adapted to improve life on Earth.</w:t>
      </w:r>
      <w:r w:rsidRPr="001E313D">
        <w:rPr>
          <w:rFonts w:asciiTheme="majorHAnsi" w:hAnsiTheme="majorHAnsi" w:cstheme="majorHAnsi"/>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StarTalk radio host, explained during an interview with Fareed Zakaria in 2012. </w:t>
      </w:r>
      <w:r w:rsidRPr="001E313D">
        <w:rPr>
          <w:rStyle w:val="StyleUnderline"/>
          <w:rFonts w:asciiTheme="majorHAnsi" w:hAnsiTheme="majorHAnsi" w:cstheme="majorHAnsi"/>
        </w:rPr>
        <w:t xml:space="preserve">It's impossible to predict how </w:t>
      </w:r>
      <w:r w:rsidRPr="001E313D">
        <w:rPr>
          <w:rStyle w:val="StyleUnderline"/>
          <w:rFonts w:asciiTheme="majorHAnsi" w:hAnsiTheme="majorHAnsi" w:cstheme="majorHAnsi"/>
          <w:highlight w:val="cyan"/>
        </w:rPr>
        <w:t>cutting-edge technologies</w:t>
      </w:r>
      <w:r w:rsidRPr="001E313D">
        <w:rPr>
          <w:rStyle w:val="StyleUnderline"/>
          <w:rFonts w:asciiTheme="majorHAnsi" w:hAnsiTheme="majorHAnsi" w:cstheme="majorHAnsi"/>
        </w:rPr>
        <w:t xml:space="preserve"> used to develop manned missions to Mars and habitats on Mars </w:t>
      </w:r>
      <w:r w:rsidRPr="001E313D">
        <w:rPr>
          <w:rStyle w:val="StyleUnderline"/>
          <w:rFonts w:asciiTheme="majorHAnsi" w:hAnsiTheme="majorHAnsi" w:cstheme="majorHAnsi"/>
          <w:highlight w:val="cyan"/>
        </w:rPr>
        <w:t>will benefit other fields</w:t>
      </w:r>
      <w:r w:rsidRPr="001E313D">
        <w:rPr>
          <w:rStyle w:val="StyleUnderline"/>
          <w:rFonts w:asciiTheme="majorHAnsi" w:hAnsiTheme="majorHAnsi" w:cstheme="majorHAnsi"/>
        </w:rPr>
        <w:t xml:space="preserve"> like medicine or agriculture.</w:t>
      </w:r>
      <w:r w:rsidRPr="001E313D">
        <w:rPr>
          <w:rFonts w:asciiTheme="majorHAnsi" w:hAnsiTheme="majorHAnsi" w:cstheme="majorHAnsi"/>
          <w:sz w:val="12"/>
        </w:rPr>
        <w:t xml:space="preserve"> But we'll figure that out only by "pushing humankind to its limits" and boldy going where we've never been before. </w:t>
      </w:r>
      <w:r w:rsidRPr="001E313D">
        <w:rPr>
          <w:rStyle w:val="Emphasis"/>
          <w:rFonts w:asciiTheme="majorHAnsi" w:hAnsiTheme="majorHAnsi" w:cstheme="majorHAnsi"/>
        </w:rPr>
        <w:t xml:space="preserve">4. Growing as a species </w:t>
      </w:r>
      <w:r w:rsidRPr="001E313D">
        <w:rPr>
          <w:rStyle w:val="StyleUnderline"/>
          <w:rFonts w:asciiTheme="majorHAnsi" w:hAnsiTheme="majorHAnsi" w:cstheme="majorHAnsi"/>
        </w:rPr>
        <w:t>Another reason we should go to Mars</w:t>
      </w:r>
      <w:r w:rsidRPr="001E313D">
        <w:rPr>
          <w:rFonts w:asciiTheme="majorHAnsi" w:hAnsiTheme="majorHAnsi" w:cstheme="majorHAnsi"/>
          <w:sz w:val="12"/>
        </w:rPr>
        <w:t xml:space="preserve">, according to Tyson, </w:t>
      </w:r>
      <w:r w:rsidRPr="001E313D">
        <w:rPr>
          <w:rStyle w:val="StyleUnderline"/>
          <w:rFonts w:asciiTheme="majorHAnsi" w:hAnsiTheme="majorHAnsi" w:cstheme="majorHAnsi"/>
        </w:rPr>
        <w:t>is to inspire the next generation of space explorers.</w:t>
      </w:r>
      <w:r w:rsidRPr="001E313D">
        <w:rPr>
          <w:rFonts w:asciiTheme="majorHAnsi" w:hAnsiTheme="majorHAnsi" w:cstheme="majorHAnsi"/>
          <w:sz w:val="12"/>
        </w:rPr>
        <w:t xml:space="preserve"> When asked in 2013 whether we should go to Mars, he answered: "Yes, </w:t>
      </w:r>
      <w:r w:rsidRPr="001E313D">
        <w:rPr>
          <w:rStyle w:val="StyleUnderline"/>
          <w:rFonts w:asciiTheme="majorHAnsi" w:hAnsiTheme="majorHAnsi" w:cstheme="majorHAnsi"/>
        </w:rPr>
        <w:t xml:space="preserve">if </w:t>
      </w:r>
      <w:r w:rsidRPr="001E313D">
        <w:rPr>
          <w:rStyle w:val="StyleUnderline"/>
          <w:rFonts w:asciiTheme="majorHAnsi" w:hAnsiTheme="majorHAnsi" w:cstheme="majorHAnsi"/>
          <w:highlight w:val="cyan"/>
        </w:rPr>
        <w:t>it galvanizes an entire generation</w:t>
      </w:r>
      <w:r w:rsidRPr="001E313D">
        <w:rPr>
          <w:rStyle w:val="StyleUnderline"/>
          <w:rFonts w:asciiTheme="majorHAnsi" w:hAnsiTheme="majorHAnsi" w:cstheme="majorHAnsi"/>
        </w:rPr>
        <w:t xml:space="preserve"> of students in the educational pipeline to want to become scientists, engineers, technologists, and mathematicians</w:t>
      </w:r>
      <w:r w:rsidRPr="001E313D">
        <w:rPr>
          <w:rFonts w:asciiTheme="majorHAnsi" w:hAnsiTheme="majorHAnsi" w:cstheme="majorHAnsi"/>
          <w:sz w:val="12"/>
        </w:rPr>
        <w:t xml:space="preserve">," he said. "The next generation of astronauts to land on Mars are in middle school now." </w:t>
      </w:r>
      <w:r w:rsidRPr="001E313D">
        <w:rPr>
          <w:rStyle w:val="StyleUnderline"/>
          <w:rFonts w:asciiTheme="majorHAnsi" w:hAnsiTheme="majorHAnsi" w:cstheme="majorHAnsi"/>
        </w:rPr>
        <w:t xml:space="preserve">Humanity's aspirations to explore space are what </w:t>
      </w:r>
      <w:r w:rsidRPr="001E313D">
        <w:rPr>
          <w:rStyle w:val="StyleUnderline"/>
          <w:rFonts w:asciiTheme="majorHAnsi" w:hAnsiTheme="majorHAnsi" w:cstheme="majorHAnsi"/>
          <w:highlight w:val="cyan"/>
        </w:rPr>
        <w:t>drive us toward more advanced technological innovations</w:t>
      </w:r>
      <w:r w:rsidRPr="001E313D">
        <w:rPr>
          <w:rStyle w:val="StyleUnderline"/>
          <w:rFonts w:asciiTheme="majorHAnsi" w:hAnsiTheme="majorHAnsi" w:cstheme="majorHAnsi"/>
        </w:rPr>
        <w:t xml:space="preserve"> that will undoubtedly benefit mankind in one way or another. </w:t>
      </w:r>
      <w:r w:rsidRPr="001E313D">
        <w:rPr>
          <w:rFonts w:asciiTheme="majorHAnsi" w:hAnsiTheme="majorHAnsi" w:cstheme="majorHAnsi"/>
          <w:sz w:val="12"/>
        </w:rPr>
        <w:t>"</w:t>
      </w:r>
      <w:r w:rsidRPr="001E313D">
        <w:rPr>
          <w:rStyle w:val="StyleUnderline"/>
          <w:rFonts w:asciiTheme="majorHAnsi" w:hAnsiTheme="majorHAnsi" w:cstheme="majorHAnsi"/>
        </w:rPr>
        <w:t>Space is like a proxy for a lot of what else goes on in society, including your urge to innovate</w:t>
      </w:r>
      <w:r w:rsidRPr="001E313D">
        <w:rPr>
          <w:rFonts w:asciiTheme="majorHAnsi" w:hAnsiTheme="majorHAnsi" w:cstheme="majorHAnsi"/>
          <w:sz w:val="12"/>
        </w:rPr>
        <w:t xml:space="preserve">," Tyson said during his interview with Zakaria. He added: "There's nothing that drives ambitions the way NASA does." </w:t>
      </w:r>
      <w:r w:rsidRPr="001E313D">
        <w:rPr>
          <w:rStyle w:val="Emphasis"/>
          <w:rFonts w:asciiTheme="majorHAnsi" w:hAnsiTheme="majorHAnsi" w:cstheme="majorHAnsi"/>
        </w:rPr>
        <w:t xml:space="preserve">5. Demonstrating political and economic leadership </w:t>
      </w:r>
      <w:r w:rsidRPr="001E313D">
        <w:rPr>
          <w:rFonts w:asciiTheme="majorHAnsi" w:hAnsiTheme="majorHAnsi" w:cstheme="majorHAnsi"/>
          <w:sz w:val="12"/>
        </w:rPr>
        <w:t xml:space="preserve">At a February 24 hearing, Aldrin told the US Senate's Subcommittee on Space, Science and Competitiveness that </w:t>
      </w:r>
      <w:r w:rsidRPr="001E313D">
        <w:rPr>
          <w:rStyle w:val="StyleUnderline"/>
          <w:rFonts w:asciiTheme="majorHAnsi" w:hAnsiTheme="majorHAnsi" w:cstheme="majorHAnsi"/>
          <w:highlight w:val="cyan"/>
        </w:rPr>
        <w:t>getting to Mars was a necessity</w:t>
      </w:r>
      <w:r w:rsidRPr="001E313D">
        <w:rPr>
          <w:rStyle w:val="StyleUnderline"/>
          <w:rFonts w:asciiTheme="majorHAnsi" w:hAnsiTheme="majorHAnsi" w:cstheme="majorHAnsi"/>
        </w:rPr>
        <w:t xml:space="preserve"> not only for science, but also </w:t>
      </w:r>
      <w:r w:rsidRPr="001E313D">
        <w:rPr>
          <w:rStyle w:val="StyleUnderline"/>
          <w:rFonts w:asciiTheme="majorHAnsi" w:hAnsiTheme="majorHAnsi" w:cstheme="majorHAnsi"/>
          <w:highlight w:val="cyan"/>
        </w:rPr>
        <w:t>for policy</w:t>
      </w:r>
      <w:r w:rsidRPr="001E313D">
        <w:rPr>
          <w:rStyle w:val="StyleUnderline"/>
          <w:rFonts w:asciiTheme="majorHAnsi" w:hAnsiTheme="majorHAnsi" w:cstheme="majorHAnsi"/>
        </w:rPr>
        <w:t xml:space="preserve">. </w:t>
      </w:r>
      <w:r w:rsidRPr="001E313D">
        <w:rPr>
          <w:rFonts w:asciiTheme="majorHAnsi" w:hAnsiTheme="majorHAnsi" w:cstheme="majorHAnsi"/>
          <w:sz w:val="12"/>
        </w:rPr>
        <w:t xml:space="preserve">"In my opinion, </w:t>
      </w:r>
      <w:r w:rsidRPr="001E313D">
        <w:rPr>
          <w:rStyle w:val="StyleUnderline"/>
          <w:rFonts w:asciiTheme="majorHAnsi" w:hAnsiTheme="majorHAnsi" w:cstheme="majorHAnsi"/>
        </w:rPr>
        <w:t>there is no more convincing way to demonstrate American leadership for the remainder of this century than to commit to a permanent presence on Mars</w:t>
      </w:r>
      <w:r w:rsidRPr="001E313D">
        <w:rPr>
          <w:rFonts w:asciiTheme="majorHAnsi" w:hAnsiTheme="majorHAnsi" w:cstheme="majorHAnsi"/>
          <w:sz w:val="12"/>
        </w:rPr>
        <w:t xml:space="preserve">," he said. </w:t>
      </w:r>
      <w:r w:rsidRPr="001E313D">
        <w:rPr>
          <w:rStyle w:val="StyleUnderline"/>
          <w:rFonts w:asciiTheme="majorHAnsi" w:hAnsiTheme="majorHAnsi" w:cstheme="majorHAnsi"/>
        </w:rPr>
        <w:t xml:space="preserve">If Americans do not go to Mars, someone else will. And that spells political and economic benefit for whoever succeeds. </w:t>
      </w:r>
      <w:r w:rsidRPr="001E313D">
        <w:rPr>
          <w:rFonts w:asciiTheme="majorHAnsi" w:hAnsiTheme="majorHAnsi" w:cstheme="majorHAnsi"/>
          <w:sz w:val="12"/>
        </w:rPr>
        <w:t>"If you lose your space edge," Tyson said during his interview with Zakaria, "my deep concern is that you lose everything else about society that enables you to compete economically."</w:t>
      </w:r>
    </w:p>
    <w:p w14:paraId="6960B025" w14:textId="77777777" w:rsidR="0040174A" w:rsidRPr="001E313D" w:rsidRDefault="0040174A" w:rsidP="0040174A">
      <w:pPr>
        <w:rPr>
          <w:rFonts w:asciiTheme="majorHAnsi" w:hAnsiTheme="majorHAnsi" w:cstheme="majorHAnsi"/>
          <w:sz w:val="16"/>
        </w:rPr>
      </w:pPr>
    </w:p>
    <w:p w14:paraId="3D526ED5" w14:textId="77777777" w:rsidR="0040174A" w:rsidRPr="001E313D" w:rsidRDefault="0040174A" w:rsidP="0040174A">
      <w:pPr>
        <w:pStyle w:val="Heading4"/>
        <w:rPr>
          <w:rFonts w:asciiTheme="majorHAnsi" w:hAnsiTheme="majorHAnsi" w:cstheme="majorHAnsi"/>
        </w:rPr>
      </w:pPr>
      <w:r w:rsidRPr="001E313D">
        <w:rPr>
          <w:rFonts w:asciiTheme="majorHAnsi" w:hAnsiTheme="majorHAnsi" w:cstheme="majorHAnsi"/>
        </w:rPr>
        <w:lastRenderedPageBreak/>
        <w:t>Independently brings immeasurable expected value</w:t>
      </w:r>
    </w:p>
    <w:p w14:paraId="1E72B0BB" w14:textId="77777777" w:rsidR="0040174A" w:rsidRPr="001E313D" w:rsidRDefault="0040174A" w:rsidP="0040174A">
      <w:pPr>
        <w:rPr>
          <w:rFonts w:asciiTheme="majorHAnsi" w:hAnsiTheme="majorHAnsi" w:cstheme="majorHAnsi"/>
        </w:rPr>
      </w:pPr>
      <w:r w:rsidRPr="001E313D">
        <w:rPr>
          <w:rStyle w:val="Style13ptBold"/>
          <w:rFonts w:asciiTheme="majorHAnsi" w:hAnsiTheme="majorHAnsi" w:cstheme="majorHAnsi"/>
        </w:rPr>
        <w:t>Baum 16</w:t>
      </w:r>
      <w:r w:rsidRPr="001E313D">
        <w:rPr>
          <w:rFonts w:asciiTheme="majorHAnsi" w:hAnsiTheme="majorHAnsi" w:cstheme="majorHAnsi"/>
        </w:rPr>
        <w:t xml:space="preserve"> – Executive Director of the Global Catastrophic Risk Institute [Seth D. Baum, “The Ethics of Outer Space: A Consequentialist Perspective,” 2016, Springer, pp. 115-116, EA]</w:t>
      </w:r>
    </w:p>
    <w:p w14:paraId="30F2B71F" w14:textId="77777777" w:rsidR="0040174A" w:rsidRPr="001E313D" w:rsidRDefault="0040174A" w:rsidP="0040174A">
      <w:pPr>
        <w:rPr>
          <w:rStyle w:val="StyleUnderline"/>
          <w:rFonts w:asciiTheme="majorHAnsi" w:hAnsiTheme="majorHAnsi" w:cstheme="majorHAnsi"/>
        </w:rPr>
      </w:pPr>
      <w:r w:rsidRPr="001E313D">
        <w:rPr>
          <w:rStyle w:val="StyleUnderline"/>
          <w:rFonts w:asciiTheme="majorHAnsi" w:hAnsiTheme="majorHAnsi" w:cstheme="majorHAnsi"/>
        </w:rPr>
        <w:t xml:space="preserve">Space </w:t>
      </w:r>
      <w:r w:rsidRPr="001E313D">
        <w:rPr>
          <w:rStyle w:val="StyleUnderline"/>
          <w:rFonts w:asciiTheme="majorHAnsi" w:hAnsiTheme="majorHAnsi" w:cstheme="majorHAnsi"/>
          <w:highlight w:val="cyan"/>
        </w:rPr>
        <w:t>colonization</w:t>
      </w:r>
      <w:r w:rsidRPr="001E313D">
        <w:rPr>
          <w:rFonts w:asciiTheme="majorHAnsi" w:hAnsiTheme="majorHAnsi" w:cstheme="majorHAnsi"/>
          <w:sz w:val="16"/>
        </w:rPr>
        <w:t xml:space="preserve"> is notable because it </w:t>
      </w:r>
      <w:r w:rsidRPr="001E313D">
        <w:rPr>
          <w:rStyle w:val="StyleUnderline"/>
          <w:rFonts w:asciiTheme="majorHAnsi" w:hAnsiTheme="majorHAnsi" w:cstheme="majorHAnsi"/>
        </w:rPr>
        <w:t>may</w:t>
      </w:r>
      <w:r w:rsidRPr="001E313D">
        <w:rPr>
          <w:rFonts w:asciiTheme="majorHAnsi" w:hAnsiTheme="majorHAnsi" w:cstheme="majorHAnsi"/>
          <w:sz w:val="16"/>
        </w:rPr>
        <w:t xml:space="preserve"> be able to </w:t>
      </w:r>
      <w:r w:rsidRPr="001E313D">
        <w:rPr>
          <w:rStyle w:val="StyleUnderline"/>
          <w:rFonts w:asciiTheme="majorHAnsi" w:hAnsiTheme="majorHAnsi" w:cstheme="majorHAnsi"/>
          <w:highlight w:val="cyan"/>
        </w:rPr>
        <w:t>bring</w:t>
      </w:r>
      <w:r w:rsidRPr="001E313D">
        <w:rPr>
          <w:rStyle w:val="Emphasis"/>
          <w:rFonts w:asciiTheme="majorHAnsi" w:hAnsiTheme="majorHAnsi" w:cstheme="majorHAnsi"/>
        </w:rPr>
        <w:t xml:space="preserve"> utterly </w:t>
      </w:r>
      <w:r w:rsidRPr="001E313D">
        <w:rPr>
          <w:rStyle w:val="Emphasis"/>
          <w:rFonts w:asciiTheme="majorHAnsi" w:hAnsiTheme="majorHAnsi" w:cstheme="majorHAnsi"/>
          <w:highlight w:val="cyan"/>
        </w:rPr>
        <w:t>immense</w:t>
      </w:r>
      <w:r w:rsidRPr="001E313D">
        <w:rPr>
          <w:rStyle w:val="Emphasis"/>
          <w:rFonts w:asciiTheme="majorHAnsi" w:hAnsiTheme="majorHAnsi" w:cstheme="majorHAnsi"/>
        </w:rPr>
        <w:t xml:space="preserve"> increases in</w:t>
      </w:r>
      <w:r w:rsidRPr="001E313D">
        <w:rPr>
          <w:rFonts w:asciiTheme="majorHAnsi" w:hAnsiTheme="majorHAnsi" w:cstheme="majorHAnsi"/>
          <w:sz w:val="16"/>
        </w:rPr>
        <w:t xml:space="preserve"> intrinsic </w:t>
      </w:r>
      <w:r w:rsidRPr="001E313D">
        <w:rPr>
          <w:rStyle w:val="Emphasis"/>
          <w:rFonts w:asciiTheme="majorHAnsi" w:hAnsiTheme="majorHAnsi" w:cstheme="majorHAnsi"/>
          <w:highlight w:val="cyan"/>
        </w:rPr>
        <w:t>value</w:t>
      </w:r>
      <w:r w:rsidRPr="001E313D">
        <w:rPr>
          <w:rStyle w:val="Emphasis"/>
          <w:rFonts w:asciiTheme="majorHAnsi" w:hAnsiTheme="majorHAnsi" w:cstheme="majorHAnsi"/>
        </w:rPr>
        <w:t>.</w:t>
      </w:r>
      <w:r w:rsidRPr="001E313D">
        <w:rPr>
          <w:rFonts w:asciiTheme="majorHAnsi" w:hAnsiTheme="majorHAnsi" w:cstheme="majorHAnsi"/>
          <w:sz w:val="16"/>
        </w:rPr>
        <w:t xml:space="preserve"> Early colonies might start small, given that other planets and moons have inhospitable environments. However,</w:t>
      </w:r>
      <w:r w:rsidRPr="001E313D">
        <w:rPr>
          <w:rStyle w:val="StyleUnderline"/>
          <w:rFonts w:asciiTheme="majorHAnsi" w:hAnsiTheme="majorHAnsi" w:cstheme="majorHAnsi"/>
        </w:rPr>
        <w:t xml:space="preserve"> it may be possible to build</w:t>
      </w:r>
      <w:r w:rsidRPr="001E313D">
        <w:rPr>
          <w:rStyle w:val="Emphasis"/>
          <w:rFonts w:asciiTheme="majorHAnsi" w:hAnsiTheme="majorHAnsi" w:cstheme="majorHAnsi"/>
        </w:rPr>
        <w:t xml:space="preserve"> large indoor colonies</w:t>
      </w:r>
      <w:r w:rsidRPr="001E313D">
        <w:rPr>
          <w:rStyle w:val="StyleUnderline"/>
          <w:rFonts w:asciiTheme="majorHAnsi" w:hAnsiTheme="majorHAnsi" w:cstheme="majorHAnsi"/>
        </w:rPr>
        <w:t xml:space="preserve"> or create</w:t>
      </w:r>
      <w:r w:rsidRPr="001E313D">
        <w:rPr>
          <w:rStyle w:val="Emphasis"/>
          <w:rFonts w:asciiTheme="majorHAnsi" w:hAnsiTheme="majorHAnsi" w:cstheme="majorHAnsi"/>
        </w:rPr>
        <w:t xml:space="preserve"> more hospitable outdoor environments</w:t>
      </w:r>
      <w:r w:rsidRPr="001E313D">
        <w:rPr>
          <w:rFonts w:asciiTheme="majorHAnsi" w:hAnsiTheme="majorHAnsi" w:cstheme="majorHAnsi"/>
          <w:sz w:val="16"/>
        </w:rPr>
        <w:t xml:space="preserve"> (i.e., terraforming). </w:t>
      </w:r>
      <w:r w:rsidRPr="001E313D">
        <w:rPr>
          <w:rStyle w:val="StyleUnderline"/>
          <w:rFonts w:asciiTheme="majorHAnsi" w:hAnsiTheme="majorHAnsi" w:cstheme="majorHAnsi"/>
        </w:rPr>
        <w:t xml:space="preserve">Even just on other planets and moons in the Solar System, space </w:t>
      </w:r>
      <w:r w:rsidRPr="001E313D">
        <w:rPr>
          <w:rStyle w:val="StyleUnderline"/>
          <w:rFonts w:asciiTheme="majorHAnsi" w:hAnsiTheme="majorHAnsi" w:cstheme="majorHAnsi"/>
          <w:highlight w:val="cyan"/>
        </w:rPr>
        <w:t>colonies</w:t>
      </w:r>
      <w:r w:rsidRPr="001E313D">
        <w:rPr>
          <w:rStyle w:val="StyleUnderline"/>
          <w:rFonts w:asciiTheme="majorHAnsi" w:hAnsiTheme="majorHAnsi" w:cstheme="majorHAnsi"/>
        </w:rPr>
        <w:t xml:space="preserve"> could </w:t>
      </w:r>
      <w:r w:rsidRPr="001E313D">
        <w:rPr>
          <w:rStyle w:val="Emphasis"/>
          <w:rFonts w:asciiTheme="majorHAnsi" w:hAnsiTheme="majorHAnsi" w:cstheme="majorHAnsi"/>
          <w:highlight w:val="cyan"/>
        </w:rPr>
        <w:t>multiply</w:t>
      </w:r>
      <w:r w:rsidRPr="001E313D">
        <w:rPr>
          <w:rStyle w:val="Emphasis"/>
          <w:rFonts w:asciiTheme="majorHAnsi" w:hAnsiTheme="majorHAnsi" w:cstheme="majorHAnsi"/>
        </w:rPr>
        <w:t xml:space="preserve"> the total </w:t>
      </w:r>
      <w:r w:rsidRPr="001E313D">
        <w:rPr>
          <w:rStyle w:val="Emphasis"/>
          <w:rFonts w:asciiTheme="majorHAnsi" w:hAnsiTheme="majorHAnsi" w:cstheme="majorHAnsi"/>
          <w:highlight w:val="cyan"/>
        </w:rPr>
        <w:t>area</w:t>
      </w:r>
      <w:r w:rsidRPr="001E313D">
        <w:rPr>
          <w:rStyle w:val="Emphasis"/>
          <w:rFonts w:asciiTheme="majorHAnsi" w:hAnsiTheme="majorHAnsi" w:cstheme="majorHAnsi"/>
        </w:rPr>
        <w:t xml:space="preserve"> available </w:t>
      </w:r>
      <w:r w:rsidRPr="001E313D">
        <w:rPr>
          <w:rStyle w:val="Emphasis"/>
          <w:rFonts w:asciiTheme="majorHAnsi" w:hAnsiTheme="majorHAnsi" w:cstheme="majorHAnsi"/>
          <w:highlight w:val="cyan"/>
        </w:rPr>
        <w:t>for</w:t>
      </w:r>
      <w:r w:rsidRPr="001E313D">
        <w:rPr>
          <w:rStyle w:val="Emphasis"/>
          <w:rFonts w:asciiTheme="majorHAnsi" w:hAnsiTheme="majorHAnsi" w:cstheme="majorHAnsi"/>
        </w:rPr>
        <w:t xml:space="preserve"> human </w:t>
      </w:r>
      <w:r w:rsidRPr="001E313D">
        <w:rPr>
          <w:rStyle w:val="Emphasis"/>
          <w:rFonts w:asciiTheme="majorHAnsi" w:hAnsiTheme="majorHAnsi" w:cstheme="majorHAnsi"/>
          <w:highlight w:val="cyan"/>
        </w:rPr>
        <w:t>habitation</w:t>
      </w:r>
      <w:r w:rsidRPr="001E313D">
        <w:rPr>
          <w:rFonts w:asciiTheme="majorHAnsi" w:hAnsiTheme="majorHAnsi" w:cstheme="majorHAnsi"/>
          <w:sz w:val="16"/>
        </w:rPr>
        <w:t xml:space="preserve">. And </w:t>
      </w:r>
      <w:r w:rsidRPr="001E313D">
        <w:rPr>
          <w:rStyle w:val="StyleUnderline"/>
          <w:rFonts w:asciiTheme="majorHAnsi" w:hAnsiTheme="majorHAnsi" w:cstheme="majorHAnsi"/>
        </w:rPr>
        <w:t>there are many more planets around other stars</w:t>
      </w:r>
      <w:r w:rsidRPr="001E313D">
        <w:rPr>
          <w:rFonts w:asciiTheme="majorHAnsi" w:hAnsiTheme="majorHAnsi" w:cstheme="majorHAnsi"/>
          <w:sz w:val="16"/>
        </w:rPr>
        <w:t xml:space="preserve">, as ongoing research on exoplanets is now learning. </w:t>
      </w:r>
      <w:r w:rsidRPr="001E313D">
        <w:rPr>
          <w:rStyle w:val="StyleUnderline"/>
          <w:rFonts w:asciiTheme="majorHAnsi" w:hAnsiTheme="majorHAnsi" w:cstheme="majorHAnsi"/>
        </w:rPr>
        <w:t xml:space="preserve">One recent study estimates </w:t>
      </w:r>
      <w:r w:rsidRPr="001E313D">
        <w:rPr>
          <w:rStyle w:val="Emphasis"/>
          <w:rFonts w:asciiTheme="majorHAnsi" w:hAnsiTheme="majorHAnsi" w:cstheme="majorHAnsi"/>
        </w:rPr>
        <w:t>22 % of Sun-like stars have Earth-like exoplanets</w:t>
      </w:r>
      <w:r w:rsidRPr="001E313D">
        <w:rPr>
          <w:rFonts w:asciiTheme="majorHAnsi" w:hAnsiTheme="majorHAnsi" w:cstheme="majorHAnsi"/>
          <w:sz w:val="16"/>
        </w:rPr>
        <w:t xml:space="preserve"> (Petigura et al. 2013), </w:t>
      </w:r>
      <w:r w:rsidRPr="001E313D">
        <w:rPr>
          <w:rStyle w:val="StyleUnderline"/>
          <w:rFonts w:asciiTheme="majorHAnsi" w:hAnsiTheme="majorHAnsi" w:cstheme="majorHAnsi"/>
        </w:rPr>
        <w:t>implying billions to tens of billions of</w:t>
      </w:r>
      <w:r w:rsidRPr="001E313D">
        <w:rPr>
          <w:rFonts w:asciiTheme="majorHAnsi" w:hAnsiTheme="majorHAnsi" w:cstheme="majorHAnsi"/>
          <w:sz w:val="16"/>
        </w:rPr>
        <w:t xml:space="preserve"> potentially </w:t>
      </w:r>
      <w:r w:rsidRPr="001E313D">
        <w:rPr>
          <w:rStyle w:val="StyleUnderline"/>
          <w:rFonts w:asciiTheme="majorHAnsi" w:hAnsiTheme="majorHAnsi" w:cstheme="majorHAnsi"/>
        </w:rPr>
        <w:t>habitable planets across the galaxy.</w:t>
      </w:r>
    </w:p>
    <w:p w14:paraId="6A67FB26" w14:textId="77777777" w:rsidR="0040174A" w:rsidRPr="001E313D" w:rsidRDefault="0040174A" w:rsidP="0040174A">
      <w:pPr>
        <w:rPr>
          <w:rFonts w:asciiTheme="majorHAnsi" w:hAnsiTheme="majorHAnsi" w:cstheme="majorHAnsi"/>
          <w:sz w:val="16"/>
        </w:rPr>
      </w:pPr>
      <w:r w:rsidRPr="001E313D">
        <w:rPr>
          <w:rStyle w:val="StyleUnderline"/>
          <w:rFonts w:asciiTheme="majorHAnsi" w:hAnsiTheme="majorHAnsi" w:cstheme="majorHAnsi"/>
        </w:rPr>
        <w:t>Opportunities at any</w:t>
      </w:r>
      <w:r w:rsidRPr="001E313D">
        <w:rPr>
          <w:rFonts w:asciiTheme="majorHAnsi" w:hAnsiTheme="majorHAnsi" w:cstheme="majorHAnsi"/>
          <w:sz w:val="16"/>
        </w:rPr>
        <w:t xml:space="preserve"> given </w:t>
      </w:r>
      <w:r w:rsidRPr="001E313D">
        <w:rPr>
          <w:rStyle w:val="StyleUnderline"/>
          <w:rFonts w:asciiTheme="majorHAnsi" w:hAnsiTheme="majorHAnsi" w:cstheme="majorHAnsi"/>
        </w:rPr>
        <w:t>star may</w:t>
      </w:r>
      <w:r w:rsidRPr="001E313D">
        <w:rPr>
          <w:rFonts w:asciiTheme="majorHAnsi" w:hAnsiTheme="majorHAnsi" w:cstheme="majorHAnsi"/>
          <w:sz w:val="16"/>
        </w:rPr>
        <w:t xml:space="preserve"> also </w:t>
      </w:r>
      <w:r w:rsidRPr="001E313D">
        <w:rPr>
          <w:rStyle w:val="StyleUnderline"/>
          <w:rFonts w:asciiTheme="majorHAnsi" w:hAnsiTheme="majorHAnsi" w:cstheme="majorHAnsi"/>
        </w:rPr>
        <w:t>be quite</w:t>
      </w:r>
      <w:r w:rsidRPr="001E313D">
        <w:rPr>
          <w:rFonts w:asciiTheme="majorHAnsi" w:hAnsiTheme="majorHAnsi" w:cstheme="majorHAnsi"/>
          <w:sz w:val="16"/>
        </w:rPr>
        <w:t xml:space="preserve"> a bit </w:t>
      </w:r>
      <w:r w:rsidRPr="001E313D">
        <w:rPr>
          <w:rStyle w:val="StyleUnderline"/>
          <w:rFonts w:asciiTheme="majorHAnsi" w:hAnsiTheme="majorHAnsi" w:cstheme="majorHAnsi"/>
        </w:rPr>
        <w:t>greater than those available only on planets</w:t>
      </w:r>
      <w:r w:rsidRPr="001E313D">
        <w:rPr>
          <w:rFonts w:asciiTheme="majorHAnsi" w:hAnsiTheme="majorHAnsi" w:cstheme="majorHAnsi"/>
          <w:sz w:val="16"/>
        </w:rPr>
        <w:t xml:space="preserve">. Earth only receives about one two-billionth of the Sun’s radiation. </w:t>
      </w:r>
      <w:r w:rsidRPr="001E313D">
        <w:rPr>
          <w:rStyle w:val="StyleUnderline"/>
          <w:rFonts w:asciiTheme="majorHAnsi" w:hAnsiTheme="majorHAnsi" w:cstheme="majorHAnsi"/>
        </w:rPr>
        <w:t xml:space="preserve">To collect all the Sun’s radiation, humanity would need a </w:t>
      </w:r>
      <w:r w:rsidRPr="001E313D">
        <w:rPr>
          <w:rStyle w:val="Emphasis"/>
          <w:rFonts w:asciiTheme="majorHAnsi" w:hAnsiTheme="majorHAnsi" w:cstheme="majorHAnsi"/>
          <w:highlight w:val="cyan"/>
        </w:rPr>
        <w:t>Dyson</w:t>
      </w:r>
      <w:r w:rsidRPr="001E313D">
        <w:rPr>
          <w:rStyle w:val="StyleUnderline"/>
          <w:rFonts w:asciiTheme="majorHAnsi" w:hAnsiTheme="majorHAnsi" w:cstheme="majorHAnsi"/>
          <w:highlight w:val="cyan"/>
        </w:rPr>
        <w:t xml:space="preserve"> </w:t>
      </w:r>
      <w:r w:rsidRPr="001E313D">
        <w:rPr>
          <w:rStyle w:val="Emphasis"/>
          <w:rFonts w:asciiTheme="majorHAnsi" w:hAnsiTheme="majorHAnsi" w:cstheme="majorHAnsi"/>
          <w:highlight w:val="cyan"/>
        </w:rPr>
        <w:t>swarm</w:t>
      </w:r>
      <w:r w:rsidRPr="001E313D">
        <w:rPr>
          <w:rFonts w:asciiTheme="majorHAnsi" w:hAnsiTheme="majorHAnsi" w:cstheme="majorHAnsi"/>
          <w:sz w:val="16"/>
        </w:rPr>
        <w:t xml:space="preserve"> (named after Dyson 1960), which is </w:t>
      </w:r>
      <w:r w:rsidRPr="001E313D">
        <w:rPr>
          <w:rStyle w:val="StyleUnderline"/>
          <w:rFonts w:asciiTheme="majorHAnsi" w:hAnsiTheme="majorHAnsi" w:cstheme="majorHAnsi"/>
        </w:rPr>
        <w:t>a series of structures that surrounds a star, collecting its radiation to power a civilization. A Dyson swarm around the Sun could</w:t>
      </w:r>
      <w:r w:rsidRPr="001E313D">
        <w:rPr>
          <w:rFonts w:asciiTheme="majorHAnsi" w:hAnsiTheme="majorHAnsi" w:cstheme="majorHAnsi"/>
          <w:sz w:val="16"/>
        </w:rPr>
        <w:t xml:space="preserve"> potentially </w:t>
      </w:r>
      <w:r w:rsidRPr="001E313D">
        <w:rPr>
          <w:rStyle w:val="Emphasis"/>
          <w:rFonts w:asciiTheme="majorHAnsi" w:hAnsiTheme="majorHAnsi" w:cstheme="majorHAnsi"/>
          <w:highlight w:val="cyan"/>
        </w:rPr>
        <w:t>enable</w:t>
      </w:r>
      <w:r w:rsidRPr="001E313D">
        <w:rPr>
          <w:rStyle w:val="StyleUnderline"/>
          <w:rFonts w:asciiTheme="majorHAnsi" w:hAnsiTheme="majorHAnsi" w:cstheme="majorHAnsi"/>
        </w:rPr>
        <w:t xml:space="preserve"> a </w:t>
      </w:r>
      <w:r w:rsidRPr="001E313D">
        <w:rPr>
          <w:rStyle w:val="Emphasis"/>
          <w:rFonts w:asciiTheme="majorHAnsi" w:hAnsiTheme="majorHAnsi" w:cstheme="majorHAnsi"/>
          <w:highlight w:val="cyan"/>
        </w:rPr>
        <w:t>civilization a billion times larger</w:t>
      </w:r>
      <w:r w:rsidRPr="001E313D">
        <w:rPr>
          <w:rStyle w:val="StyleUnderline"/>
          <w:rFonts w:asciiTheme="majorHAnsi" w:hAnsiTheme="majorHAnsi" w:cstheme="majorHAnsi"/>
        </w:rPr>
        <w:t xml:space="preserve"> than</w:t>
      </w:r>
      <w:r w:rsidRPr="001E313D">
        <w:rPr>
          <w:rFonts w:asciiTheme="majorHAnsi" w:hAnsiTheme="majorHAnsi" w:cstheme="majorHAnsi"/>
          <w:sz w:val="16"/>
        </w:rPr>
        <w:t xml:space="preserve"> is </w:t>
      </w:r>
      <w:r w:rsidRPr="001E313D">
        <w:rPr>
          <w:rStyle w:val="StyleUnderline"/>
          <w:rFonts w:asciiTheme="majorHAnsi" w:hAnsiTheme="majorHAnsi" w:cstheme="majorHAnsi"/>
        </w:rPr>
        <w:t>possible on Earth</w:t>
      </w:r>
      <w:r w:rsidRPr="001E313D">
        <w:rPr>
          <w:rFonts w:asciiTheme="majorHAnsi" w:hAnsiTheme="majorHAnsi" w:cstheme="majorHAnsi"/>
          <w:sz w:val="16"/>
        </w:rPr>
        <w:t xml:space="preserve">. Likewise, </w:t>
      </w:r>
      <w:r w:rsidRPr="001E313D">
        <w:rPr>
          <w:rStyle w:val="StyleUnderline"/>
          <w:rFonts w:asciiTheme="majorHAnsi" w:hAnsiTheme="majorHAnsi" w:cstheme="majorHAnsi"/>
        </w:rPr>
        <w:t xml:space="preserve">Dyson swarms around one billion stars would bring humanity approximately </w:t>
      </w:r>
      <w:r w:rsidRPr="001E313D">
        <w:rPr>
          <w:rStyle w:val="Emphasis"/>
          <w:rFonts w:asciiTheme="majorHAnsi" w:hAnsiTheme="majorHAnsi" w:cstheme="majorHAnsi"/>
        </w:rPr>
        <w:t>10</w:t>
      </w:r>
      <w:r w:rsidRPr="001E313D">
        <w:rPr>
          <w:rStyle w:val="Emphasis"/>
          <w:rFonts w:asciiTheme="majorHAnsi" w:hAnsiTheme="majorHAnsi" w:cstheme="majorHAnsi"/>
          <w:vertAlign w:val="superscript"/>
        </w:rPr>
        <w:t>18</w:t>
      </w:r>
      <w:r w:rsidRPr="001E313D">
        <w:rPr>
          <w:rFonts w:asciiTheme="majorHAnsi" w:hAnsiTheme="majorHAnsi" w:cstheme="majorHAnsi"/>
          <w:sz w:val="16"/>
        </w:rPr>
        <w:t xml:space="preserve"> (one billion–billion) </w:t>
      </w:r>
      <w:r w:rsidRPr="001E313D">
        <w:rPr>
          <w:rStyle w:val="Emphasis"/>
          <w:rFonts w:asciiTheme="majorHAnsi" w:hAnsiTheme="majorHAnsi" w:cstheme="majorHAnsi"/>
        </w:rPr>
        <w:t>times more energy</w:t>
      </w:r>
      <w:r w:rsidRPr="001E313D">
        <w:rPr>
          <w:rFonts w:asciiTheme="majorHAnsi" w:hAnsiTheme="majorHAnsi" w:cstheme="majorHAnsi"/>
          <w:sz w:val="16"/>
        </w:rPr>
        <w:t xml:space="preserve"> per unit time.</w:t>
      </w:r>
    </w:p>
    <w:p w14:paraId="321AC74F" w14:textId="77777777" w:rsidR="0040174A" w:rsidRPr="001E313D" w:rsidRDefault="0040174A" w:rsidP="0040174A">
      <w:pPr>
        <w:rPr>
          <w:rFonts w:asciiTheme="majorHAnsi" w:hAnsiTheme="majorHAnsi" w:cstheme="majorHAnsi"/>
          <w:sz w:val="16"/>
        </w:rPr>
      </w:pPr>
      <w:r w:rsidRPr="001E313D">
        <w:rPr>
          <w:rStyle w:val="StyleUnderline"/>
          <w:rFonts w:asciiTheme="majorHAnsi" w:hAnsiTheme="majorHAnsi" w:cstheme="majorHAnsi"/>
        </w:rPr>
        <w:t xml:space="preserve">Space </w:t>
      </w:r>
      <w:r w:rsidRPr="001E313D">
        <w:rPr>
          <w:rStyle w:val="StyleUnderline"/>
          <w:rFonts w:asciiTheme="majorHAnsi" w:hAnsiTheme="majorHAnsi" w:cstheme="majorHAnsi"/>
          <w:highlight w:val="cyan"/>
        </w:rPr>
        <w:t>colonies</w:t>
      </w:r>
      <w:r w:rsidRPr="001E313D">
        <w:rPr>
          <w:rStyle w:val="StyleUnderline"/>
          <w:rFonts w:asciiTheme="majorHAnsi" w:hAnsiTheme="majorHAnsi" w:cstheme="majorHAnsi"/>
        </w:rPr>
        <w:t xml:space="preserve"> could</w:t>
      </w:r>
      <w:r w:rsidRPr="001E313D">
        <w:rPr>
          <w:rFonts w:asciiTheme="majorHAnsi" w:hAnsiTheme="majorHAnsi" w:cstheme="majorHAnsi"/>
          <w:sz w:val="16"/>
        </w:rPr>
        <w:t xml:space="preserve"> also </w:t>
      </w:r>
      <w:r w:rsidRPr="001E313D">
        <w:rPr>
          <w:rStyle w:val="StyleUnderline"/>
          <w:rFonts w:asciiTheme="majorHAnsi" w:hAnsiTheme="majorHAnsi" w:cstheme="majorHAnsi"/>
          <w:highlight w:val="cyan"/>
        </w:rPr>
        <w:t>increase</w:t>
      </w:r>
      <w:r w:rsidRPr="001E313D">
        <w:rPr>
          <w:rStyle w:val="StyleUnderline"/>
          <w:rFonts w:asciiTheme="majorHAnsi" w:hAnsiTheme="majorHAnsi" w:cstheme="majorHAnsi"/>
        </w:rPr>
        <w:t xml:space="preserve"> the</w:t>
      </w:r>
      <w:r w:rsidRPr="001E313D">
        <w:rPr>
          <w:rFonts w:asciiTheme="majorHAnsi" w:hAnsiTheme="majorHAnsi" w:cstheme="majorHAnsi"/>
          <w:sz w:val="16"/>
        </w:rPr>
        <w:t xml:space="preserve"> amount of </w:t>
      </w:r>
      <w:r w:rsidRPr="001E313D">
        <w:rPr>
          <w:rStyle w:val="Emphasis"/>
          <w:rFonts w:asciiTheme="majorHAnsi" w:hAnsiTheme="majorHAnsi" w:cstheme="majorHAnsi"/>
          <w:highlight w:val="cyan"/>
        </w:rPr>
        <w:t>time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available</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for</w:t>
      </w:r>
      <w:r w:rsidRPr="001E313D">
        <w:rPr>
          <w:rStyle w:val="StyleUnderline"/>
          <w:rFonts w:asciiTheme="majorHAnsi" w:hAnsiTheme="majorHAnsi" w:cstheme="majorHAnsi"/>
        </w:rPr>
        <w:t xml:space="preserve"> human </w:t>
      </w:r>
      <w:r w:rsidRPr="001E313D">
        <w:rPr>
          <w:rStyle w:val="StyleUnderline"/>
          <w:rFonts w:asciiTheme="majorHAnsi" w:hAnsiTheme="majorHAnsi" w:cstheme="majorHAnsi"/>
          <w:highlight w:val="cyan"/>
        </w:rPr>
        <w:t>civilization</w:t>
      </w:r>
      <w:r w:rsidRPr="001E313D">
        <w:rPr>
          <w:rStyle w:val="StyleUnderline"/>
          <w:rFonts w:asciiTheme="majorHAnsi" w:hAnsiTheme="majorHAnsi" w:cstheme="majorHAnsi"/>
        </w:rPr>
        <w:t>. Earth will remain habitable for a few billion more years</w:t>
      </w:r>
      <w:r w:rsidRPr="001E313D">
        <w:rPr>
          <w:rFonts w:asciiTheme="majorHAnsi" w:hAnsiTheme="majorHAnsi" w:cstheme="majorHAnsi"/>
          <w:sz w:val="16"/>
        </w:rPr>
        <w:t xml:space="preserve"> (O’Malley-James et al. 2014). </w:t>
      </w:r>
      <w:r w:rsidRPr="001E313D">
        <w:rPr>
          <w:rStyle w:val="StyleUnderline"/>
          <w:rFonts w:asciiTheme="majorHAnsi" w:hAnsiTheme="majorHAnsi" w:cstheme="majorHAnsi"/>
        </w:rPr>
        <w:t>Stars will continue shining for about 10</w:t>
      </w:r>
      <w:r w:rsidRPr="001E313D">
        <w:rPr>
          <w:rStyle w:val="StyleUnderline"/>
          <w:rFonts w:asciiTheme="majorHAnsi" w:hAnsiTheme="majorHAnsi" w:cstheme="majorHAnsi"/>
          <w:vertAlign w:val="superscript"/>
        </w:rPr>
        <w:t>14</w:t>
      </w:r>
      <w:r w:rsidRPr="001E313D">
        <w:rPr>
          <w:rStyle w:val="StyleUnderline"/>
          <w:rFonts w:asciiTheme="majorHAnsi" w:hAnsiTheme="majorHAnsi" w:cstheme="majorHAnsi"/>
        </w:rPr>
        <w:t xml:space="preserve"> more years </w:t>
      </w:r>
      <w:r w:rsidRPr="001E313D">
        <w:rPr>
          <w:rFonts w:asciiTheme="majorHAnsi" w:hAnsiTheme="majorHAnsi" w:cstheme="majorHAnsi"/>
          <w:sz w:val="16"/>
        </w:rPr>
        <w:t xml:space="preserve">(Adams 2008). </w:t>
      </w:r>
      <w:r w:rsidRPr="001E313D">
        <w:rPr>
          <w:rStyle w:val="StyleUnderline"/>
          <w:rFonts w:asciiTheme="majorHAnsi" w:hAnsiTheme="majorHAnsi" w:cstheme="majorHAnsi"/>
        </w:rPr>
        <w:t xml:space="preserve">That </w:t>
      </w:r>
      <w:r w:rsidRPr="001E313D">
        <w:rPr>
          <w:rStyle w:val="StyleUnderline"/>
          <w:rFonts w:asciiTheme="majorHAnsi" w:hAnsiTheme="majorHAnsi" w:cstheme="majorHAnsi"/>
          <w:highlight w:val="cyan"/>
        </w:rPr>
        <w:t>gives</w:t>
      </w:r>
      <w:r w:rsidRPr="001E313D">
        <w:rPr>
          <w:rStyle w:val="StyleUnderline"/>
          <w:rFonts w:asciiTheme="majorHAnsi" w:hAnsiTheme="majorHAnsi" w:cstheme="majorHAnsi"/>
        </w:rPr>
        <w:t xml:space="preserve"> us </w:t>
      </w:r>
      <w:r w:rsidRPr="001E313D">
        <w:rPr>
          <w:rFonts w:asciiTheme="majorHAnsi" w:hAnsiTheme="majorHAnsi" w:cstheme="majorHAnsi"/>
          <w:sz w:val="16"/>
        </w:rPr>
        <w:t>an additional 10</w:t>
      </w:r>
      <w:r w:rsidRPr="001E313D">
        <w:rPr>
          <w:rFonts w:asciiTheme="majorHAnsi" w:hAnsiTheme="majorHAnsi" w:cstheme="majorHAnsi"/>
          <w:sz w:val="16"/>
          <w:vertAlign w:val="superscript"/>
        </w:rPr>
        <w:t>5</w:t>
      </w:r>
      <w:r w:rsidRPr="001E313D">
        <w:rPr>
          <w:rFonts w:asciiTheme="majorHAnsi" w:hAnsiTheme="majorHAnsi" w:cstheme="majorHAnsi"/>
          <w:sz w:val="16"/>
        </w:rPr>
        <w:t xml:space="preserve"> times more energy, for a total of </w:t>
      </w:r>
      <w:r w:rsidRPr="001E313D">
        <w:rPr>
          <w:rStyle w:val="Emphasis"/>
          <w:rFonts w:asciiTheme="majorHAnsi" w:hAnsiTheme="majorHAnsi" w:cstheme="majorHAnsi"/>
          <w:highlight w:val="cyan"/>
        </w:rPr>
        <w:t>10</w:t>
      </w:r>
      <w:r w:rsidRPr="001E313D">
        <w:rPr>
          <w:rStyle w:val="Emphasis"/>
          <w:rFonts w:asciiTheme="majorHAnsi" w:hAnsiTheme="majorHAnsi" w:cstheme="majorHAnsi"/>
          <w:highlight w:val="cyan"/>
          <w:vertAlign w:val="superscript"/>
        </w:rPr>
        <w:t>23</w:t>
      </w:r>
      <w:r w:rsidRPr="001E313D">
        <w:rPr>
          <w:rStyle w:val="Emphasis"/>
          <w:rFonts w:asciiTheme="majorHAnsi" w:hAnsiTheme="majorHAnsi" w:cstheme="majorHAnsi"/>
        </w:rPr>
        <w:t xml:space="preserve"> times </w:t>
      </w:r>
      <w:r w:rsidRPr="001E313D">
        <w:rPr>
          <w:rStyle w:val="Emphasis"/>
          <w:rFonts w:asciiTheme="majorHAnsi" w:hAnsiTheme="majorHAnsi" w:cstheme="majorHAnsi"/>
          <w:highlight w:val="cyan"/>
        </w:rPr>
        <w:t>more energy</w:t>
      </w:r>
      <w:r w:rsidRPr="001E313D">
        <w:rPr>
          <w:rStyle w:val="StyleUnderline"/>
          <w:rFonts w:asciiTheme="majorHAnsi" w:hAnsiTheme="majorHAnsi" w:cstheme="majorHAnsi"/>
        </w:rPr>
        <w:t xml:space="preserve"> than is available on Earth. After</w:t>
      </w:r>
      <w:r w:rsidRPr="001E313D">
        <w:rPr>
          <w:rFonts w:asciiTheme="majorHAnsi" w:hAnsiTheme="majorHAnsi" w:cstheme="majorHAnsi"/>
          <w:sz w:val="16"/>
        </w:rPr>
        <w:t xml:space="preserve"> the </w:t>
      </w:r>
      <w:r w:rsidRPr="001E313D">
        <w:rPr>
          <w:rStyle w:val="StyleUnderline"/>
          <w:rFonts w:asciiTheme="majorHAnsi" w:hAnsiTheme="majorHAnsi" w:cstheme="majorHAnsi"/>
        </w:rPr>
        <w:t>stars fade, other energy sources may be available.</w:t>
      </w:r>
      <w:r w:rsidRPr="001E313D">
        <w:rPr>
          <w:rFonts w:asciiTheme="majorHAnsi" w:hAnsiTheme="majorHAnsi" w:cstheme="majorHAnsi"/>
          <w:sz w:val="16"/>
        </w:rPr>
        <w:t xml:space="preserve"> And </w:t>
      </w:r>
      <w:r w:rsidRPr="001E313D">
        <w:rPr>
          <w:rStyle w:val="StyleUnderline"/>
          <w:rFonts w:asciiTheme="majorHAnsi" w:hAnsiTheme="majorHAnsi" w:cstheme="majorHAnsi"/>
        </w:rPr>
        <w:t>even if our current universe</w:t>
      </w:r>
      <w:r w:rsidRPr="001E313D">
        <w:rPr>
          <w:rFonts w:asciiTheme="majorHAnsi" w:hAnsiTheme="majorHAnsi" w:cstheme="majorHAnsi"/>
          <w:sz w:val="16"/>
        </w:rPr>
        <w:t xml:space="preserve"> eventually </w:t>
      </w:r>
      <w:r w:rsidRPr="001E313D">
        <w:rPr>
          <w:rStyle w:val="StyleUnderline"/>
          <w:rFonts w:asciiTheme="majorHAnsi" w:hAnsiTheme="majorHAnsi" w:cstheme="majorHAnsi"/>
        </w:rPr>
        <w:t xml:space="preserve">becomes uninhabitable, </w:t>
      </w:r>
      <w:r w:rsidRPr="001E313D">
        <w:rPr>
          <w:rStyle w:val="StyleUnderline"/>
          <w:rFonts w:asciiTheme="majorHAnsi" w:hAnsiTheme="majorHAnsi" w:cstheme="majorHAnsi"/>
          <w:highlight w:val="cyan"/>
        </w:rPr>
        <w:t xml:space="preserve">it may be possible to </w:t>
      </w:r>
      <w:r w:rsidRPr="001E313D">
        <w:rPr>
          <w:rStyle w:val="Emphasis"/>
          <w:rFonts w:asciiTheme="majorHAnsi" w:hAnsiTheme="majorHAnsi" w:cstheme="majorHAnsi"/>
          <w:highlight w:val="cyan"/>
        </w:rPr>
        <w:t>move to other universes</w:t>
      </w:r>
      <w:r w:rsidRPr="001E313D">
        <w:rPr>
          <w:rFonts w:asciiTheme="majorHAnsi" w:hAnsiTheme="majorHAnsi" w:cstheme="majorHAnsi"/>
          <w:sz w:val="16"/>
        </w:rPr>
        <w:t xml:space="preserve"> (Kaku 2005). The physics here is speculative, but it cannot be ruled out, and hence </w:t>
      </w:r>
      <w:r w:rsidRPr="001E313D">
        <w:rPr>
          <w:rStyle w:val="StyleUnderline"/>
          <w:rFonts w:asciiTheme="majorHAnsi" w:hAnsiTheme="majorHAnsi" w:cstheme="majorHAnsi"/>
          <w:highlight w:val="cyan"/>
        </w:rPr>
        <w:t>there is a nonzero chance of</w:t>
      </w:r>
      <w:r w:rsidRPr="001E313D">
        <w:rPr>
          <w:rFonts w:asciiTheme="majorHAnsi" w:hAnsiTheme="majorHAnsi" w:cstheme="majorHAnsi"/>
          <w:sz w:val="16"/>
        </w:rPr>
        <w:t xml:space="preserve"> a </w:t>
      </w:r>
      <w:r w:rsidRPr="001E313D">
        <w:rPr>
          <w:rStyle w:val="Emphasis"/>
          <w:rFonts w:asciiTheme="majorHAnsi" w:hAnsiTheme="majorHAnsi" w:cstheme="majorHAnsi"/>
        </w:rPr>
        <w:t xml:space="preserve">literally </w:t>
      </w:r>
      <w:r w:rsidRPr="001E313D">
        <w:rPr>
          <w:rStyle w:val="Emphasis"/>
          <w:rFonts w:asciiTheme="majorHAnsi" w:hAnsiTheme="majorHAnsi" w:cstheme="majorHAnsi"/>
          <w:highlight w:val="cyan"/>
        </w:rPr>
        <w:t>infinite</w:t>
      </w:r>
      <w:r w:rsidRPr="001E313D">
        <w:rPr>
          <w:rStyle w:val="Emphasis"/>
          <w:rFonts w:asciiTheme="majorHAnsi" w:hAnsiTheme="majorHAnsi" w:cstheme="majorHAnsi"/>
        </w:rPr>
        <w:t xml:space="preserve"> opportunity for space </w:t>
      </w:r>
      <w:r w:rsidRPr="001E313D">
        <w:rPr>
          <w:rStyle w:val="Emphasis"/>
          <w:rFonts w:asciiTheme="majorHAnsi" w:hAnsiTheme="majorHAnsi" w:cstheme="majorHAnsi"/>
          <w:highlight w:val="cyan"/>
        </w:rPr>
        <w:t>colonization</w:t>
      </w:r>
      <w:r w:rsidRPr="001E313D">
        <w:rPr>
          <w:rFonts w:asciiTheme="majorHAnsi" w:hAnsiTheme="majorHAnsi" w:cstheme="majorHAnsi"/>
          <w:sz w:val="16"/>
        </w:rPr>
        <w:t xml:space="preserve"> (Baum 2010a).</w:t>
      </w:r>
    </w:p>
    <w:p w14:paraId="485CE7C2" w14:textId="77777777" w:rsidR="0040174A" w:rsidRPr="001E313D" w:rsidRDefault="0040174A" w:rsidP="0040174A">
      <w:pPr>
        <w:rPr>
          <w:rStyle w:val="StyleUnderline"/>
          <w:rFonts w:asciiTheme="majorHAnsi" w:hAnsiTheme="majorHAnsi" w:cstheme="majorHAnsi"/>
        </w:rPr>
      </w:pPr>
      <w:r w:rsidRPr="001E313D">
        <w:rPr>
          <w:rFonts w:asciiTheme="majorHAnsi" w:hAnsiTheme="majorHAnsi" w:cstheme="majorHAnsi"/>
          <w:sz w:val="16"/>
        </w:rPr>
        <w:t>Whether the opportunity is infinite or merely, say, 10</w:t>
      </w:r>
      <w:r w:rsidRPr="001E313D">
        <w:rPr>
          <w:rFonts w:asciiTheme="majorHAnsi" w:hAnsiTheme="majorHAnsi" w:cstheme="majorHAnsi"/>
          <w:sz w:val="16"/>
          <w:vertAlign w:val="superscript"/>
        </w:rPr>
        <w:t>23</w:t>
      </w:r>
      <w:r w:rsidRPr="001E313D">
        <w:rPr>
          <w:rFonts w:asciiTheme="majorHAnsi" w:hAnsiTheme="majorHAnsi" w:cstheme="majorHAnsi"/>
          <w:sz w:val="16"/>
        </w:rPr>
        <w:t xml:space="preserve"> times larger than what can be done on Earth, </w:t>
      </w:r>
      <w:r w:rsidRPr="001E313D">
        <w:rPr>
          <w:rStyle w:val="StyleUnderline"/>
          <w:rFonts w:asciiTheme="majorHAnsi" w:hAnsiTheme="majorHAnsi" w:cstheme="majorHAnsi"/>
        </w:rPr>
        <w:t>the opportunity is</w:t>
      </w:r>
      <w:r w:rsidRPr="001E313D">
        <w:rPr>
          <w:rFonts w:asciiTheme="majorHAnsi" w:hAnsiTheme="majorHAnsi" w:cstheme="majorHAnsi"/>
          <w:sz w:val="16"/>
        </w:rPr>
        <w:t xml:space="preserve"> clearly </w:t>
      </w:r>
      <w:r w:rsidRPr="001E313D">
        <w:rPr>
          <w:rStyle w:val="Emphasis"/>
          <w:rFonts w:asciiTheme="majorHAnsi" w:hAnsiTheme="majorHAnsi" w:cstheme="majorHAnsi"/>
        </w:rPr>
        <w:t>immens</w:t>
      </w:r>
      <w:r w:rsidRPr="001E313D">
        <w:rPr>
          <w:rStyle w:val="StyleUnderline"/>
          <w:rFonts w:asciiTheme="majorHAnsi" w:hAnsiTheme="majorHAnsi" w:cstheme="majorHAnsi"/>
        </w:rPr>
        <w:t>e. As long as space colonization is an improvement</w:t>
      </w:r>
      <w:r w:rsidRPr="001E313D">
        <w:rPr>
          <w:rFonts w:asciiTheme="majorHAnsi" w:hAnsiTheme="majorHAnsi" w:cstheme="majorHAnsi"/>
          <w:sz w:val="16"/>
        </w:rPr>
        <w:t xml:space="preserve"> (Sect. 8.3.1), then it would seem that </w:t>
      </w:r>
      <w:r w:rsidRPr="001E313D">
        <w:rPr>
          <w:rStyle w:val="StyleUnderline"/>
          <w:rFonts w:asciiTheme="majorHAnsi" w:hAnsiTheme="majorHAnsi" w:cstheme="majorHAnsi"/>
        </w:rPr>
        <w:t xml:space="preserve">the consequentialist should </w:t>
      </w:r>
      <w:r w:rsidRPr="001E313D">
        <w:rPr>
          <w:rStyle w:val="Emphasis"/>
          <w:rFonts w:asciiTheme="majorHAnsi" w:hAnsiTheme="majorHAnsi" w:cstheme="majorHAnsi"/>
        </w:rPr>
        <w:t>prioritize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space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colonizatio</w:t>
      </w:r>
      <w:r w:rsidRPr="001E313D">
        <w:rPr>
          <w:rStyle w:val="StyleUnderline"/>
          <w:rFonts w:asciiTheme="majorHAnsi" w:hAnsiTheme="majorHAnsi" w:cstheme="majorHAnsi"/>
        </w:rPr>
        <w:t xml:space="preserve">n. </w:t>
      </w:r>
      <w:r w:rsidRPr="001E313D">
        <w:rPr>
          <w:rStyle w:val="StyleUnderline"/>
          <w:rFonts w:asciiTheme="majorHAnsi" w:hAnsiTheme="majorHAnsi" w:cstheme="majorHAnsi"/>
          <w:highlight w:val="cyan"/>
        </w:rPr>
        <w:t xml:space="preserve">The </w:t>
      </w:r>
      <w:r w:rsidRPr="001E313D">
        <w:rPr>
          <w:rStyle w:val="Emphasis"/>
          <w:rFonts w:asciiTheme="majorHAnsi" w:hAnsiTheme="majorHAnsi" w:cstheme="majorHAnsi"/>
          <w:highlight w:val="cyan"/>
        </w:rPr>
        <w:t>sooner</w:t>
      </w:r>
      <w:r w:rsidRPr="001E313D">
        <w:rPr>
          <w:rStyle w:val="StyleUnderline"/>
          <w:rFonts w:asciiTheme="majorHAnsi" w:hAnsiTheme="majorHAnsi" w:cstheme="majorHAnsi"/>
        </w:rPr>
        <w:t xml:space="preserve"> space colonization begins, </w:t>
      </w:r>
      <w:r w:rsidRPr="001E313D">
        <w:rPr>
          <w:rStyle w:val="StyleUnderline"/>
          <w:rFonts w:asciiTheme="majorHAnsi" w:hAnsiTheme="majorHAnsi" w:cstheme="majorHAnsi"/>
          <w:highlight w:val="cyan"/>
        </w:rPr>
        <w:t>the</w:t>
      </w:r>
      <w:r w:rsidRPr="001E313D">
        <w:rPr>
          <w:rStyle w:val="Emphasis"/>
          <w:rFonts w:asciiTheme="majorHAnsi" w:hAnsiTheme="majorHAnsi" w:cstheme="majorHAnsi"/>
          <w:highlight w:val="cyan"/>
        </w:rPr>
        <w:t xml:space="preserve"> more</w:t>
      </w:r>
      <w:r w:rsidRPr="001E313D">
        <w:rPr>
          <w:rFonts w:asciiTheme="majorHAnsi" w:hAnsiTheme="majorHAnsi" w:cstheme="majorHAnsi"/>
          <w:sz w:val="16"/>
        </w:rPr>
        <w:t xml:space="preserve"> of its </w:t>
      </w:r>
      <w:r w:rsidRPr="001E313D">
        <w:rPr>
          <w:rStyle w:val="Emphasis"/>
          <w:rFonts w:asciiTheme="majorHAnsi" w:hAnsiTheme="majorHAnsi" w:cstheme="majorHAnsi"/>
        </w:rPr>
        <w:t xml:space="preserve">immense </w:t>
      </w:r>
      <w:r w:rsidRPr="001E313D">
        <w:rPr>
          <w:rStyle w:val="Emphasis"/>
          <w:rFonts w:asciiTheme="majorHAnsi" w:hAnsiTheme="majorHAnsi" w:cstheme="majorHAnsi"/>
          <w:highlight w:val="cyan"/>
        </w:rPr>
        <w:t>opportunity</w:t>
      </w:r>
      <w:r w:rsidRPr="001E313D">
        <w:rPr>
          <w:rStyle w:val="Emphasis"/>
          <w:rFonts w:asciiTheme="majorHAnsi" w:hAnsiTheme="majorHAnsi" w:cstheme="majorHAnsi"/>
        </w:rPr>
        <w:t xml:space="preserve"> can be gained.</w:t>
      </w:r>
      <w:r w:rsidRPr="001E313D">
        <w:rPr>
          <w:rFonts w:asciiTheme="majorHAnsi" w:hAnsiTheme="majorHAnsi" w:cstheme="majorHAnsi"/>
          <w:sz w:val="16"/>
        </w:rPr>
        <w:t xml:space="preserve"> Indeed, Ćirković (2002) estimates </w:t>
      </w:r>
      <w:r w:rsidRPr="001E313D">
        <w:rPr>
          <w:rStyle w:val="Emphasis"/>
          <w:rFonts w:asciiTheme="majorHAnsi" w:hAnsiTheme="majorHAnsi" w:cstheme="majorHAnsi"/>
          <w:highlight w:val="cyan"/>
        </w:rPr>
        <w:t>5 × 10</w:t>
      </w:r>
      <w:r w:rsidRPr="001E313D">
        <w:rPr>
          <w:rStyle w:val="Emphasis"/>
          <w:rFonts w:asciiTheme="majorHAnsi" w:hAnsiTheme="majorHAnsi" w:cstheme="majorHAnsi"/>
          <w:highlight w:val="cyan"/>
          <w:vertAlign w:val="superscript"/>
        </w:rPr>
        <w:t>46</w:t>
      </w:r>
      <w:r w:rsidRPr="001E313D">
        <w:rPr>
          <w:rStyle w:val="Emphasis"/>
          <w:rFonts w:asciiTheme="majorHAnsi" w:hAnsiTheme="majorHAnsi" w:cstheme="majorHAnsi"/>
          <w:highlight w:val="cyan"/>
        </w:rPr>
        <w:t xml:space="preserve"> human lifetimes are lost</w:t>
      </w:r>
      <w:r w:rsidRPr="001E313D">
        <w:rPr>
          <w:rStyle w:val="StyleUnderline"/>
          <w:rFonts w:asciiTheme="majorHAnsi" w:hAnsiTheme="majorHAnsi" w:cstheme="majorHAnsi"/>
          <w:highlight w:val="cyan"/>
        </w:rPr>
        <w:t xml:space="preserve"> for every century</w:t>
      </w:r>
      <w:r w:rsidRPr="001E313D">
        <w:rPr>
          <w:rStyle w:val="StyleUnderline"/>
          <w:rFonts w:asciiTheme="majorHAnsi" w:hAnsiTheme="majorHAnsi" w:cstheme="majorHAnsi"/>
        </w:rPr>
        <w:t xml:space="preserve"> in which space colonization is </w:t>
      </w:r>
      <w:r w:rsidRPr="001E313D">
        <w:rPr>
          <w:rStyle w:val="StyleUnderline"/>
          <w:rFonts w:asciiTheme="majorHAnsi" w:hAnsiTheme="majorHAnsi" w:cstheme="majorHAnsi"/>
          <w:highlight w:val="cyan"/>
        </w:rPr>
        <w:t>delayed</w:t>
      </w:r>
      <w:r w:rsidRPr="001E313D">
        <w:rPr>
          <w:rStyle w:val="StyleUnderline"/>
          <w:rFonts w:asciiTheme="majorHAnsi" w:hAnsiTheme="majorHAnsi" w:cstheme="majorHAnsi"/>
        </w:rPr>
        <w:t>.</w:t>
      </w:r>
    </w:p>
    <w:p w14:paraId="2F33D0F3" w14:textId="77777777" w:rsidR="0040174A" w:rsidRPr="001E313D" w:rsidRDefault="0040174A" w:rsidP="0040174A">
      <w:pPr>
        <w:rPr>
          <w:rStyle w:val="Emphasis"/>
          <w:rFonts w:asciiTheme="majorHAnsi" w:hAnsiTheme="majorHAnsi" w:cstheme="majorHAnsi"/>
        </w:rPr>
      </w:pPr>
      <w:r w:rsidRPr="001E313D">
        <w:rPr>
          <w:rFonts w:asciiTheme="majorHAnsi" w:hAnsiTheme="majorHAnsi" w:cstheme="majorHAnsi"/>
          <w:sz w:val="16"/>
        </w:rPr>
        <w:t xml:space="preserve">There can also be large value for space colonization under ecocentric intrinsic value. </w:t>
      </w:r>
      <w:r w:rsidRPr="001E313D">
        <w:rPr>
          <w:rStyle w:val="StyleUnderline"/>
          <w:rFonts w:asciiTheme="majorHAnsi" w:hAnsiTheme="majorHAnsi" w:cstheme="majorHAnsi"/>
        </w:rPr>
        <w:t>It is sometimes argued</w:t>
      </w:r>
      <w:r w:rsidRPr="001E313D">
        <w:rPr>
          <w:rFonts w:asciiTheme="majorHAnsi" w:hAnsiTheme="majorHAnsi" w:cstheme="majorHAnsi"/>
          <w:sz w:val="16"/>
        </w:rPr>
        <w:t xml:space="preserve"> that </w:t>
      </w:r>
      <w:r w:rsidRPr="001E313D">
        <w:rPr>
          <w:rStyle w:val="StyleUnderline"/>
          <w:rFonts w:asciiTheme="majorHAnsi" w:hAnsiTheme="majorHAnsi" w:cstheme="majorHAnsi"/>
        </w:rPr>
        <w:t>Earth would be better off without humans</w:t>
      </w:r>
      <w:r w:rsidRPr="001E313D">
        <w:rPr>
          <w:rFonts w:asciiTheme="majorHAnsi" w:hAnsiTheme="majorHAnsi" w:cstheme="majorHAnsi"/>
          <w:sz w:val="16"/>
        </w:rPr>
        <w:t xml:space="preserve">. For example, </w:t>
      </w:r>
      <w:r w:rsidRPr="001E313D">
        <w:rPr>
          <w:rStyle w:val="StyleUnderline"/>
          <w:rFonts w:asciiTheme="majorHAnsi" w:hAnsiTheme="majorHAnsi" w:cstheme="majorHAnsi"/>
        </w:rPr>
        <w:t>the Voluntary Human Extinction Movement states</w:t>
      </w:r>
      <w:r w:rsidRPr="001E313D">
        <w:rPr>
          <w:rFonts w:asciiTheme="majorHAnsi" w:hAnsiTheme="majorHAnsi" w:cstheme="majorHAnsi"/>
          <w:sz w:val="16"/>
        </w:rPr>
        <w:t xml:space="preserve"> that “</w:t>
      </w:r>
      <w:r w:rsidRPr="001E313D">
        <w:rPr>
          <w:rStyle w:val="StyleUnderline"/>
          <w:rFonts w:asciiTheme="majorHAnsi" w:hAnsiTheme="majorHAnsi" w:cstheme="majorHAnsi"/>
        </w:rPr>
        <w:t>Phasing out the human race by voluntarily ceasing to breed will allow Earth’s biosphere to return to good health</w:t>
      </w:r>
      <w:r w:rsidRPr="001E313D">
        <w:rPr>
          <w:rFonts w:asciiTheme="majorHAnsi" w:hAnsiTheme="majorHAnsi" w:cstheme="majorHAnsi"/>
          <w:sz w:val="16"/>
        </w:rPr>
        <w:t xml:space="preserve">” (http://vhemt.org, accessed 25 October 2015). However, </w:t>
      </w:r>
      <w:r w:rsidRPr="001E313D">
        <w:rPr>
          <w:rStyle w:val="StyleUnderline"/>
          <w:rFonts w:asciiTheme="majorHAnsi" w:hAnsiTheme="majorHAnsi" w:cstheme="majorHAnsi"/>
        </w:rPr>
        <w:t xml:space="preserve">this makes sense only if extraterrestrial locations are </w:t>
      </w:r>
      <w:r w:rsidRPr="001E313D">
        <w:rPr>
          <w:rStyle w:val="Emphasis"/>
          <w:rFonts w:asciiTheme="majorHAnsi" w:hAnsiTheme="majorHAnsi" w:cstheme="majorHAnsi"/>
        </w:rPr>
        <w:t>not</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intrinsically</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valued</w:t>
      </w:r>
      <w:r w:rsidRPr="001E313D">
        <w:rPr>
          <w:rFonts w:asciiTheme="majorHAnsi" w:hAnsiTheme="majorHAnsi" w:cstheme="majorHAnsi"/>
          <w:sz w:val="16"/>
        </w:rPr>
        <w:t xml:space="preserve">. Otherwise, </w:t>
      </w:r>
      <w:r w:rsidRPr="001E313D">
        <w:rPr>
          <w:rStyle w:val="StyleUnderline"/>
          <w:rFonts w:asciiTheme="majorHAnsi" w:hAnsiTheme="majorHAnsi" w:cstheme="majorHAnsi"/>
        </w:rPr>
        <w:t xml:space="preserve">exterminating humanity </w:t>
      </w:r>
      <w:r w:rsidRPr="001E313D">
        <w:rPr>
          <w:rStyle w:val="Emphasis"/>
          <w:rFonts w:asciiTheme="majorHAnsi" w:hAnsiTheme="majorHAnsi" w:cstheme="majorHAnsi"/>
        </w:rPr>
        <w:t>ruins the opportunity for humans to bring flourishing ecosystems into outer space.</w:t>
      </w:r>
      <w:r w:rsidRPr="001E313D">
        <w:rPr>
          <w:rStyle w:val="StyleUnderline"/>
          <w:rFonts w:asciiTheme="majorHAnsi" w:hAnsiTheme="majorHAnsi" w:cstheme="majorHAnsi"/>
        </w:rPr>
        <w:t xml:space="preserve"> Terraforming other planets or bringing ecosystems into Dyson swarms could bring</w:t>
      </w:r>
      <w:r w:rsidRPr="001E313D">
        <w:rPr>
          <w:rStyle w:val="Emphasis"/>
          <w:rFonts w:asciiTheme="majorHAnsi" w:hAnsiTheme="majorHAnsi" w:cstheme="majorHAnsi"/>
        </w:rPr>
        <w:t xml:space="preserve"> immense amounts of ecosystem flourishing.</w:t>
      </w:r>
    </w:p>
    <w:p w14:paraId="71E3BB16" w14:textId="77777777" w:rsidR="0040174A" w:rsidRPr="001E313D" w:rsidRDefault="0040174A" w:rsidP="0040174A">
      <w:pPr>
        <w:pStyle w:val="Heading4"/>
        <w:rPr>
          <w:rFonts w:asciiTheme="majorHAnsi" w:hAnsiTheme="majorHAnsi" w:cstheme="majorHAnsi"/>
        </w:rPr>
      </w:pPr>
      <w:r w:rsidRPr="001E313D">
        <w:rPr>
          <w:rFonts w:asciiTheme="majorHAnsi" w:hAnsiTheme="majorHAnsi" w:cstheme="majorHAnsi"/>
        </w:rPr>
        <w:t>Massive spillover effects, solves resources and ex risks</w:t>
      </w:r>
    </w:p>
    <w:p w14:paraId="488D3FC4" w14:textId="77777777" w:rsidR="0040174A" w:rsidRPr="001E313D" w:rsidRDefault="0040174A" w:rsidP="0040174A">
      <w:pPr>
        <w:rPr>
          <w:rFonts w:asciiTheme="majorHAnsi" w:hAnsiTheme="majorHAnsi" w:cstheme="majorHAnsi"/>
        </w:rPr>
      </w:pPr>
      <w:r w:rsidRPr="001E313D">
        <w:rPr>
          <w:rStyle w:val="Style13ptBold"/>
          <w:rFonts w:asciiTheme="majorHAnsi" w:hAnsiTheme="majorHAnsi" w:cstheme="majorHAnsi"/>
        </w:rPr>
        <w:t>Green 21</w:t>
      </w:r>
      <w:r w:rsidRPr="001E313D">
        <w:rPr>
          <w:rFonts w:asciiTheme="majorHAnsi" w:hAnsiTheme="majorHAnsi" w:cstheme="majorHAnsi"/>
        </w:rPr>
        <w:t xml:space="preserve"> [Brian Patrick Green, director of technology ethics at the Markkula Center for Applied Ethics, Santa Clara University, “Space Ethics,” 2021, Rowman, pp. 4-5, EA]</w:t>
      </w:r>
    </w:p>
    <w:p w14:paraId="6DD416F2" w14:textId="77777777" w:rsidR="0040174A" w:rsidRPr="001E313D" w:rsidRDefault="0040174A" w:rsidP="0040174A">
      <w:pPr>
        <w:rPr>
          <w:rFonts w:asciiTheme="majorHAnsi" w:hAnsiTheme="majorHAnsi" w:cstheme="majorHAnsi"/>
        </w:rPr>
      </w:pPr>
      <w:r w:rsidRPr="001E313D">
        <w:rPr>
          <w:rFonts w:asciiTheme="majorHAnsi" w:hAnsiTheme="majorHAnsi" w:cstheme="majorHAnsi"/>
        </w:rPr>
        <w:lastRenderedPageBreak/>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7C812C75" w14:textId="77777777" w:rsidR="0040174A" w:rsidRPr="001E313D" w:rsidRDefault="0040174A" w:rsidP="0040174A">
      <w:pPr>
        <w:rPr>
          <w:rFonts w:asciiTheme="majorHAnsi" w:hAnsiTheme="majorHAnsi" w:cstheme="majorHAnsi"/>
        </w:rPr>
      </w:pPr>
      <w:r w:rsidRPr="001E313D">
        <w:rPr>
          <w:rFonts w:asciiTheme="majorHAnsi" w:hAnsiTheme="majorHAnsi" w:cstheme="majorHAnsi"/>
        </w:rP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2939019" w14:textId="77777777" w:rsidR="0040174A" w:rsidRPr="001E313D" w:rsidRDefault="0040174A" w:rsidP="0040174A">
      <w:pPr>
        <w:rPr>
          <w:rFonts w:asciiTheme="majorHAnsi" w:hAnsiTheme="majorHAnsi" w:cstheme="majorHAnsi"/>
          <w:sz w:val="16"/>
          <w:szCs w:val="16"/>
        </w:rPr>
      </w:pPr>
      <w:r w:rsidRPr="001E313D">
        <w:rPr>
          <w:rFonts w:asciiTheme="majorHAnsi" w:hAnsiTheme="majorHAnsi" w:cstheme="majorHAnsi"/>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720BD1D7" w14:textId="77777777" w:rsidR="0040174A" w:rsidRPr="001E313D" w:rsidRDefault="0040174A" w:rsidP="0040174A">
      <w:pPr>
        <w:rPr>
          <w:rFonts w:asciiTheme="majorHAnsi" w:hAnsiTheme="majorHAnsi" w:cstheme="majorHAnsi"/>
          <w:sz w:val="16"/>
        </w:rPr>
      </w:pPr>
      <w:r w:rsidRPr="001E313D">
        <w:rPr>
          <w:rStyle w:val="StyleUnderline"/>
          <w:rFonts w:asciiTheme="majorHAnsi" w:hAnsiTheme="majorHAnsi" w:cstheme="majorHAnsi"/>
          <w:highlight w:val="cyan"/>
        </w:rPr>
        <w:t>Space activities</w:t>
      </w:r>
      <w:r w:rsidRPr="001E313D">
        <w:rPr>
          <w:rStyle w:val="StyleUnderline"/>
          <w:rFonts w:asciiTheme="majorHAnsi" w:hAnsiTheme="majorHAnsi" w:cstheme="majorHAnsi"/>
        </w:rPr>
        <w:t xml:space="preserve"> are</w:t>
      </w:r>
      <w:r w:rsidRPr="001E313D">
        <w:rPr>
          <w:rFonts w:asciiTheme="majorHAnsi" w:hAnsiTheme="majorHAnsi" w:cstheme="majorHAnsi"/>
          <w:sz w:val="16"/>
        </w:rPr>
        <w:t xml:space="preserve"> also </w:t>
      </w:r>
      <w:r w:rsidRPr="001E313D">
        <w:rPr>
          <w:rStyle w:val="StyleUnderline"/>
          <w:rFonts w:asciiTheme="majorHAnsi" w:hAnsiTheme="majorHAnsi" w:cstheme="majorHAnsi"/>
        </w:rPr>
        <w:t xml:space="preserve">a key way of </w:t>
      </w:r>
      <w:r w:rsidRPr="001E313D">
        <w:rPr>
          <w:rStyle w:val="Emphasis"/>
          <w:rFonts w:asciiTheme="majorHAnsi" w:hAnsiTheme="majorHAnsi" w:cstheme="majorHAnsi"/>
          <w:highlight w:val="cyan"/>
        </w:rPr>
        <w:t>promot</w:t>
      </w:r>
      <w:r w:rsidRPr="001E313D">
        <w:rPr>
          <w:rStyle w:val="Emphasis"/>
          <w:rFonts w:asciiTheme="majorHAnsi" w:hAnsiTheme="majorHAnsi" w:cstheme="majorHAnsi"/>
        </w:rPr>
        <w:t xml:space="preserve">ing </w:t>
      </w:r>
      <w:r w:rsidRPr="001E313D">
        <w:rPr>
          <w:rStyle w:val="Emphasis"/>
          <w:rFonts w:asciiTheme="majorHAnsi" w:hAnsiTheme="majorHAnsi" w:cstheme="majorHAnsi"/>
          <w:highlight w:val="cyan"/>
        </w:rPr>
        <w:t>international coop</w:t>
      </w:r>
      <w:r w:rsidRPr="001E313D">
        <w:rPr>
          <w:rStyle w:val="Emphasis"/>
          <w:rFonts w:asciiTheme="majorHAnsi" w:hAnsiTheme="majorHAnsi" w:cstheme="majorHAnsi"/>
        </w:rPr>
        <w:t>eration</w:t>
      </w:r>
      <w:r w:rsidRPr="001E313D">
        <w:rPr>
          <w:rFonts w:asciiTheme="majorHAnsi" w:hAnsiTheme="majorHAnsi" w:cstheme="majorHAnsi"/>
          <w:sz w:val="16"/>
        </w:rPr>
        <w:t xml:space="preserve"> and global awareness. While the international competition of the “space race” fueled one nation all the way to the Moon, shortly afterward, </w:t>
      </w:r>
      <w:r w:rsidRPr="001E313D">
        <w:rPr>
          <w:rStyle w:val="StyleUnderline"/>
          <w:rFonts w:asciiTheme="majorHAnsi" w:hAnsiTheme="majorHAnsi" w:cstheme="majorHAnsi"/>
        </w:rPr>
        <w:t xml:space="preserve">the </w:t>
      </w:r>
      <w:r w:rsidRPr="001E313D">
        <w:rPr>
          <w:rStyle w:val="StyleUnderline"/>
          <w:rFonts w:asciiTheme="majorHAnsi" w:hAnsiTheme="majorHAnsi" w:cstheme="majorHAnsi"/>
          <w:highlight w:val="cyan"/>
        </w:rPr>
        <w:t>Apollo</w:t>
      </w:r>
      <w:r w:rsidRPr="001E313D">
        <w:rPr>
          <w:rStyle w:val="StyleUnderline"/>
          <w:rFonts w:asciiTheme="majorHAnsi" w:hAnsiTheme="majorHAnsi" w:cstheme="majorHAnsi"/>
        </w:rPr>
        <w:t xml:space="preserve">-Soyuz program </w:t>
      </w:r>
      <w:r w:rsidRPr="001E313D">
        <w:rPr>
          <w:rStyle w:val="StyleUnderline"/>
          <w:rFonts w:asciiTheme="majorHAnsi" w:hAnsiTheme="majorHAnsi" w:cstheme="majorHAnsi"/>
          <w:highlight w:val="cyan"/>
        </w:rPr>
        <w:t>announced</w:t>
      </w:r>
      <w:r w:rsidRPr="001E313D">
        <w:rPr>
          <w:rFonts w:asciiTheme="majorHAnsi" w:hAnsiTheme="majorHAnsi" w:cstheme="majorHAnsi"/>
          <w:sz w:val="16"/>
        </w:rPr>
        <w:t xml:space="preserve"> a </w:t>
      </w:r>
      <w:r w:rsidRPr="001E313D">
        <w:rPr>
          <w:rStyle w:val="StyleUnderline"/>
          <w:rFonts w:asciiTheme="majorHAnsi" w:hAnsiTheme="majorHAnsi" w:cstheme="majorHAnsi"/>
          <w:highlight w:val="cyan"/>
        </w:rPr>
        <w:t>thawing</w:t>
      </w:r>
      <w:r w:rsidRPr="001E313D">
        <w:rPr>
          <w:rFonts w:asciiTheme="majorHAnsi" w:hAnsiTheme="majorHAnsi" w:cstheme="majorHAnsi"/>
          <w:sz w:val="16"/>
        </w:rPr>
        <w:t xml:space="preserve"> of this </w:t>
      </w:r>
      <w:r w:rsidRPr="001E313D">
        <w:rPr>
          <w:rStyle w:val="StyleUnderline"/>
          <w:rFonts w:asciiTheme="majorHAnsi" w:hAnsiTheme="majorHAnsi" w:cstheme="majorHAnsi"/>
          <w:highlight w:val="cyan"/>
        </w:rPr>
        <w:t>competition</w:t>
      </w:r>
      <w:r w:rsidRPr="001E313D">
        <w:rPr>
          <w:rStyle w:val="StyleUnderline"/>
          <w:rFonts w:asciiTheme="majorHAnsi" w:hAnsiTheme="majorHAnsi" w:cstheme="majorHAnsi"/>
        </w:rPr>
        <w:t xml:space="preserve"> and commenced</w:t>
      </w:r>
      <w:r w:rsidRPr="001E313D">
        <w:rPr>
          <w:rFonts w:asciiTheme="majorHAnsi" w:hAnsiTheme="majorHAnsi" w:cstheme="majorHAnsi"/>
          <w:sz w:val="16"/>
        </w:rPr>
        <w:t xml:space="preserve"> a period of </w:t>
      </w:r>
      <w:r w:rsidRPr="001E313D">
        <w:rPr>
          <w:rStyle w:val="StyleUnderline"/>
          <w:rFonts w:asciiTheme="majorHAnsi" w:hAnsiTheme="majorHAnsi" w:cstheme="majorHAnsi"/>
        </w:rPr>
        <w:t>cooperation between the United States</w:t>
      </w:r>
      <w:r w:rsidRPr="001E313D">
        <w:rPr>
          <w:rFonts w:asciiTheme="majorHAnsi" w:hAnsiTheme="majorHAnsi" w:cstheme="majorHAnsi"/>
          <w:sz w:val="16"/>
        </w:rPr>
        <w:t xml:space="preserve"> of America </w:t>
      </w:r>
      <w:r w:rsidRPr="001E313D">
        <w:rPr>
          <w:rStyle w:val="StyleUnderline"/>
          <w:rFonts w:asciiTheme="majorHAnsi" w:hAnsiTheme="majorHAnsi" w:cstheme="majorHAnsi"/>
        </w:rPr>
        <w:t>and</w:t>
      </w:r>
      <w:r w:rsidRPr="001E313D">
        <w:rPr>
          <w:rFonts w:asciiTheme="majorHAnsi" w:hAnsiTheme="majorHAnsi" w:cstheme="majorHAnsi"/>
          <w:sz w:val="16"/>
        </w:rPr>
        <w:t xml:space="preserve"> the </w:t>
      </w:r>
      <w:r w:rsidRPr="001E313D">
        <w:rPr>
          <w:rStyle w:val="StyleUnderline"/>
          <w:rFonts w:asciiTheme="majorHAnsi" w:hAnsiTheme="majorHAnsi" w:cstheme="majorHAnsi"/>
        </w:rPr>
        <w:t>U</w:t>
      </w:r>
      <w:r w:rsidRPr="001E313D">
        <w:rPr>
          <w:rFonts w:asciiTheme="majorHAnsi" w:hAnsiTheme="majorHAnsi" w:cstheme="majorHAnsi"/>
          <w:sz w:val="16"/>
        </w:rPr>
        <w:t xml:space="preserve">nion of </w:t>
      </w:r>
      <w:r w:rsidRPr="001E313D">
        <w:rPr>
          <w:rStyle w:val="StyleUnderline"/>
          <w:rFonts w:asciiTheme="majorHAnsi" w:hAnsiTheme="majorHAnsi" w:cstheme="majorHAnsi"/>
        </w:rPr>
        <w:t>S</w:t>
      </w:r>
      <w:r w:rsidRPr="001E313D">
        <w:rPr>
          <w:rFonts w:asciiTheme="majorHAnsi" w:hAnsiTheme="majorHAnsi" w:cstheme="majorHAnsi"/>
          <w:sz w:val="16"/>
        </w:rPr>
        <w:t xml:space="preserve">oviet </w:t>
      </w:r>
      <w:r w:rsidRPr="001E313D">
        <w:rPr>
          <w:rStyle w:val="StyleUnderline"/>
          <w:rFonts w:asciiTheme="majorHAnsi" w:hAnsiTheme="majorHAnsi" w:cstheme="majorHAnsi"/>
        </w:rPr>
        <w:t>S</w:t>
      </w:r>
      <w:r w:rsidRPr="001E313D">
        <w:rPr>
          <w:rFonts w:asciiTheme="majorHAnsi" w:hAnsiTheme="majorHAnsi" w:cstheme="majorHAnsi"/>
          <w:sz w:val="16"/>
        </w:rPr>
        <w:t xml:space="preserve">ocialist </w:t>
      </w:r>
      <w:r w:rsidRPr="001E313D">
        <w:rPr>
          <w:rStyle w:val="StyleUnderline"/>
          <w:rFonts w:asciiTheme="majorHAnsi" w:hAnsiTheme="majorHAnsi" w:cstheme="majorHAnsi"/>
        </w:rPr>
        <w:t>R</w:t>
      </w:r>
      <w:r w:rsidRPr="001E313D">
        <w:rPr>
          <w:rFonts w:asciiTheme="majorHAnsi" w:hAnsiTheme="majorHAnsi" w:cstheme="majorHAnsi"/>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1E313D">
        <w:rPr>
          <w:rStyle w:val="StyleUnderline"/>
          <w:rFonts w:asciiTheme="majorHAnsi" w:hAnsiTheme="majorHAnsi" w:cstheme="majorHAnsi"/>
        </w:rPr>
        <w:t xml:space="preserve">the </w:t>
      </w:r>
      <w:r w:rsidRPr="001E313D">
        <w:rPr>
          <w:rStyle w:val="StyleUnderline"/>
          <w:rFonts w:asciiTheme="majorHAnsi" w:hAnsiTheme="majorHAnsi" w:cstheme="majorHAnsi"/>
          <w:highlight w:val="cyan"/>
        </w:rPr>
        <w:t>perspective</w:t>
      </w:r>
      <w:r w:rsidRPr="001E313D">
        <w:rPr>
          <w:rStyle w:val="StyleUnderline"/>
          <w:rFonts w:asciiTheme="majorHAnsi" w:hAnsiTheme="majorHAnsi" w:cstheme="majorHAnsi"/>
        </w:rPr>
        <w:t xml:space="preserve"> given from space</w:t>
      </w:r>
      <w:r w:rsidRPr="001E313D">
        <w:rPr>
          <w:rFonts w:asciiTheme="majorHAnsi" w:hAnsiTheme="majorHAnsi" w:cstheme="majorHAnsi"/>
          <w:sz w:val="16"/>
        </w:rPr>
        <w:t xml:space="preserve"> has itself </w:t>
      </w:r>
      <w:r w:rsidRPr="001E313D">
        <w:rPr>
          <w:rStyle w:val="StyleUnderline"/>
          <w:rFonts w:asciiTheme="majorHAnsi" w:hAnsiTheme="majorHAnsi" w:cstheme="majorHAnsi"/>
        </w:rPr>
        <w:t>helped</w:t>
      </w:r>
      <w:r w:rsidRPr="001E313D">
        <w:rPr>
          <w:rFonts w:asciiTheme="majorHAnsi" w:hAnsiTheme="majorHAnsi" w:cstheme="majorHAnsi"/>
          <w:sz w:val="16"/>
        </w:rPr>
        <w:t xml:space="preserve"> to </w:t>
      </w:r>
      <w:r w:rsidRPr="001E313D">
        <w:rPr>
          <w:rStyle w:val="StyleUnderline"/>
          <w:rFonts w:asciiTheme="majorHAnsi" w:hAnsiTheme="majorHAnsi" w:cstheme="majorHAnsi"/>
          <w:highlight w:val="cyan"/>
        </w:rPr>
        <w:t>produce</w:t>
      </w:r>
      <w:r w:rsidRPr="001E313D">
        <w:rPr>
          <w:rFonts w:asciiTheme="majorHAnsi" w:hAnsiTheme="majorHAnsi" w:cstheme="majorHAnsi"/>
          <w:sz w:val="16"/>
        </w:rPr>
        <w:t xml:space="preserve"> some feelings of </w:t>
      </w:r>
      <w:r w:rsidRPr="001E313D">
        <w:rPr>
          <w:rStyle w:val="StyleUnderline"/>
          <w:rFonts w:asciiTheme="majorHAnsi" w:hAnsiTheme="majorHAnsi" w:cstheme="majorHAnsi"/>
          <w:highlight w:val="cyan"/>
        </w:rPr>
        <w:t>unity on Earth</w:t>
      </w:r>
      <w:r w:rsidRPr="001E313D">
        <w:rPr>
          <w:rStyle w:val="StyleUnderline"/>
          <w:rFonts w:asciiTheme="majorHAnsi" w:hAnsiTheme="majorHAnsi" w:cstheme="majorHAnsi"/>
        </w:rPr>
        <w:t>, with</w:t>
      </w:r>
      <w:r w:rsidRPr="001E313D">
        <w:rPr>
          <w:rFonts w:asciiTheme="majorHAnsi" w:hAnsiTheme="majorHAnsi" w:cstheme="majorHAnsi"/>
          <w:sz w:val="16"/>
        </w:rPr>
        <w:t xml:space="preserve"> the </w:t>
      </w:r>
      <w:r w:rsidRPr="001E313D">
        <w:rPr>
          <w:rStyle w:val="StyleUnderline"/>
          <w:rFonts w:asciiTheme="majorHAnsi" w:hAnsiTheme="majorHAnsi" w:cstheme="majorHAnsi"/>
        </w:rPr>
        <w:t>famous</w:t>
      </w:r>
      <w:r w:rsidRPr="001E313D">
        <w:rPr>
          <w:rFonts w:asciiTheme="majorHAnsi" w:hAnsiTheme="majorHAnsi" w:cstheme="majorHAnsi"/>
          <w:sz w:val="16"/>
        </w:rPr>
        <w:t xml:space="preserve"> “Blue Marble” and “Earthrise” </w:t>
      </w:r>
      <w:r w:rsidRPr="001E313D">
        <w:rPr>
          <w:rStyle w:val="StyleUnderline"/>
          <w:rFonts w:asciiTheme="majorHAnsi" w:hAnsiTheme="majorHAnsi" w:cstheme="majorHAnsi"/>
        </w:rPr>
        <w:t>pictures</w:t>
      </w:r>
      <w:r w:rsidRPr="001E313D">
        <w:rPr>
          <w:rFonts w:asciiTheme="majorHAnsi" w:hAnsiTheme="majorHAnsi" w:cstheme="majorHAnsi"/>
          <w:sz w:val="16"/>
        </w:rPr>
        <w:t xml:space="preserve"> showing Earth’s oneness and scientific discoveries supported by space science, such as those related to climate change, </w:t>
      </w:r>
      <w:r w:rsidRPr="001E313D">
        <w:rPr>
          <w:rStyle w:val="StyleUnderline"/>
          <w:rFonts w:asciiTheme="majorHAnsi" w:hAnsiTheme="majorHAnsi" w:cstheme="majorHAnsi"/>
        </w:rPr>
        <w:t>helping</w:t>
      </w:r>
      <w:r w:rsidRPr="001E313D">
        <w:rPr>
          <w:rFonts w:asciiTheme="majorHAnsi" w:hAnsiTheme="majorHAnsi" w:cstheme="majorHAnsi"/>
          <w:sz w:val="16"/>
        </w:rPr>
        <w:t xml:space="preserve"> to </w:t>
      </w:r>
      <w:r w:rsidRPr="001E313D">
        <w:rPr>
          <w:rStyle w:val="StyleUnderline"/>
          <w:rFonts w:asciiTheme="majorHAnsi" w:hAnsiTheme="majorHAnsi" w:cstheme="majorHAnsi"/>
        </w:rPr>
        <w:t>promote international cooperation to address</w:t>
      </w:r>
      <w:r w:rsidRPr="001E313D">
        <w:rPr>
          <w:rFonts w:asciiTheme="majorHAnsi" w:hAnsiTheme="majorHAnsi" w:cstheme="majorHAnsi"/>
          <w:sz w:val="16"/>
        </w:rPr>
        <w:t xml:space="preserve"> these </w:t>
      </w:r>
      <w:r w:rsidRPr="001E313D">
        <w:rPr>
          <w:rStyle w:val="StyleUnderline"/>
          <w:rFonts w:asciiTheme="majorHAnsi" w:hAnsiTheme="majorHAnsi" w:cstheme="majorHAnsi"/>
        </w:rPr>
        <w:t>problems</w:t>
      </w:r>
      <w:r w:rsidRPr="001E313D">
        <w:rPr>
          <w:rFonts w:asciiTheme="majorHAnsi" w:hAnsiTheme="majorHAnsi" w:cstheme="majorHAnsi"/>
          <w:sz w:val="16"/>
        </w:rPr>
        <w:t>.</w:t>
      </w:r>
    </w:p>
    <w:p w14:paraId="4A7E1F3E" w14:textId="77777777" w:rsidR="0040174A" w:rsidRPr="001E313D" w:rsidRDefault="0040174A" w:rsidP="0040174A">
      <w:pPr>
        <w:rPr>
          <w:rFonts w:asciiTheme="majorHAnsi" w:hAnsiTheme="majorHAnsi" w:cstheme="majorHAnsi"/>
          <w:sz w:val="16"/>
        </w:rPr>
      </w:pPr>
      <w:r w:rsidRPr="001E313D">
        <w:rPr>
          <w:rStyle w:val="StyleUnderline"/>
          <w:rFonts w:asciiTheme="majorHAnsi" w:hAnsiTheme="majorHAnsi" w:cstheme="majorHAnsi"/>
        </w:rPr>
        <w:t xml:space="preserve">Gaining access to </w:t>
      </w:r>
      <w:r w:rsidRPr="001E313D">
        <w:rPr>
          <w:rStyle w:val="Emphasis"/>
          <w:rFonts w:asciiTheme="majorHAnsi" w:hAnsiTheme="majorHAnsi" w:cstheme="majorHAnsi"/>
          <w:highlight w:val="cyan"/>
        </w:rPr>
        <w:t>new</w:t>
      </w:r>
      <w:r w:rsidRPr="001E313D">
        <w:rPr>
          <w:rStyle w:val="Emphasis"/>
          <w:rFonts w:asciiTheme="majorHAnsi" w:hAnsiTheme="majorHAnsi" w:cstheme="majorHAnsi"/>
        </w:rPr>
        <w:t xml:space="preserve"> critical </w:t>
      </w:r>
      <w:r w:rsidRPr="001E313D">
        <w:rPr>
          <w:rStyle w:val="Emphasis"/>
          <w:rFonts w:asciiTheme="majorHAnsi" w:hAnsiTheme="majorHAnsi" w:cstheme="majorHAnsi"/>
          <w:highlight w:val="cyan"/>
        </w:rPr>
        <w:t>resources</w:t>
      </w:r>
      <w:r w:rsidRPr="001E313D">
        <w:rPr>
          <w:rStyle w:val="StyleUnderline"/>
          <w:rFonts w:asciiTheme="majorHAnsi" w:hAnsiTheme="majorHAnsi" w:cstheme="majorHAnsi"/>
        </w:rPr>
        <w:t xml:space="preserve"> may be another reason to go into space.</w:t>
      </w:r>
      <w:r w:rsidRPr="001E313D">
        <w:rPr>
          <w:rFonts w:asciiTheme="majorHAnsi" w:hAnsiTheme="majorHAnsi" w:cstheme="majorHAnsi"/>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1E313D">
        <w:rPr>
          <w:rStyle w:val="Emphasis"/>
          <w:rFonts w:asciiTheme="majorHAnsi" w:hAnsiTheme="majorHAnsi" w:cstheme="majorHAnsi"/>
          <w:highlight w:val="cyan"/>
        </w:rPr>
        <w:t>asteroids</w:t>
      </w:r>
      <w:r w:rsidRPr="001E313D">
        <w:rPr>
          <w:rStyle w:val="StyleUnderline"/>
          <w:rFonts w:asciiTheme="majorHAnsi" w:hAnsiTheme="majorHAnsi" w:cstheme="majorHAnsi"/>
        </w:rPr>
        <w:t xml:space="preserve"> and other objects in space</w:t>
      </w:r>
      <w:r w:rsidRPr="001E313D">
        <w:rPr>
          <w:rFonts w:asciiTheme="majorHAnsi" w:hAnsiTheme="majorHAnsi" w:cstheme="majorHAnsi"/>
          <w:sz w:val="16"/>
        </w:rPr>
        <w:t xml:space="preserve"> (for example, planets, comets, and moons) </w:t>
      </w:r>
      <w:r w:rsidRPr="001E313D">
        <w:rPr>
          <w:rStyle w:val="StyleUnderline"/>
          <w:rFonts w:asciiTheme="majorHAnsi" w:hAnsiTheme="majorHAnsi" w:cstheme="majorHAnsi"/>
        </w:rPr>
        <w:t>can</w:t>
      </w:r>
      <w:r w:rsidRPr="001E313D">
        <w:rPr>
          <w:rFonts w:asciiTheme="majorHAnsi" w:hAnsiTheme="majorHAnsi" w:cstheme="majorHAnsi"/>
          <w:sz w:val="16"/>
        </w:rPr>
        <w:t xml:space="preserve"> sometimes </w:t>
      </w:r>
      <w:r w:rsidRPr="001E313D">
        <w:rPr>
          <w:rStyle w:val="StyleUnderline"/>
          <w:rFonts w:asciiTheme="majorHAnsi" w:hAnsiTheme="majorHAnsi" w:cstheme="majorHAnsi"/>
          <w:highlight w:val="cyan"/>
        </w:rPr>
        <w:t>have</w:t>
      </w:r>
      <w:r w:rsidRPr="001E313D">
        <w:rPr>
          <w:rFonts w:asciiTheme="majorHAnsi" w:hAnsiTheme="majorHAnsi" w:cstheme="majorHAnsi"/>
          <w:sz w:val="16"/>
        </w:rPr>
        <w:t xml:space="preserve"> these </w:t>
      </w:r>
      <w:r w:rsidRPr="001E313D">
        <w:rPr>
          <w:rStyle w:val="StyleUnderline"/>
          <w:rFonts w:asciiTheme="majorHAnsi" w:hAnsiTheme="majorHAnsi" w:cstheme="majorHAnsi"/>
          <w:highlight w:val="cyan"/>
        </w:rPr>
        <w:t>elements in abundance</w:t>
      </w:r>
      <w:r w:rsidRPr="001E313D">
        <w:rPr>
          <w:rStyle w:val="StyleUnderline"/>
          <w:rFonts w:asciiTheme="majorHAnsi" w:hAnsiTheme="majorHAnsi" w:cstheme="majorHAnsi"/>
        </w:rPr>
        <w:t xml:space="preserve"> and</w:t>
      </w:r>
      <w:r w:rsidRPr="001E313D">
        <w:rPr>
          <w:rFonts w:asciiTheme="majorHAnsi" w:hAnsiTheme="majorHAnsi" w:cstheme="majorHAnsi"/>
          <w:sz w:val="16"/>
        </w:rPr>
        <w:t xml:space="preserve"> in </w:t>
      </w:r>
      <w:r w:rsidRPr="001E313D">
        <w:rPr>
          <w:rStyle w:val="StyleUnderline"/>
          <w:rFonts w:asciiTheme="majorHAnsi" w:hAnsiTheme="majorHAnsi" w:cstheme="majorHAnsi"/>
        </w:rPr>
        <w:t>more available locations</w:t>
      </w:r>
      <w:r w:rsidRPr="001E313D">
        <w:rPr>
          <w:rFonts w:asciiTheme="majorHAnsi" w:hAnsiTheme="majorHAnsi" w:cstheme="majorHAnsi"/>
          <w:sz w:val="16"/>
        </w:rPr>
        <w:t xml:space="preserve">, making them potentially excellent sources for these valuable materials. Now-defunct asteroid-mining startup Planetary Resources once estimated that </w:t>
      </w:r>
      <w:r w:rsidRPr="001E313D">
        <w:rPr>
          <w:rStyle w:val="StyleUnderline"/>
          <w:rFonts w:asciiTheme="majorHAnsi" w:hAnsiTheme="majorHAnsi" w:cstheme="majorHAnsi"/>
        </w:rPr>
        <w:t>one</w:t>
      </w:r>
      <w:r w:rsidRPr="001E313D">
        <w:rPr>
          <w:rFonts w:asciiTheme="majorHAnsi" w:hAnsiTheme="majorHAnsi" w:cstheme="majorHAnsi"/>
          <w:sz w:val="16"/>
        </w:rPr>
        <w:t xml:space="preserve"> “platinum-rich </w:t>
      </w:r>
      <w:r w:rsidRPr="001E313D">
        <w:rPr>
          <w:rStyle w:val="StyleUnderline"/>
          <w:rFonts w:asciiTheme="majorHAnsi" w:hAnsiTheme="majorHAnsi" w:cstheme="majorHAnsi"/>
        </w:rPr>
        <w:t xml:space="preserve">500 </w:t>
      </w:r>
      <w:r w:rsidRPr="001E313D">
        <w:rPr>
          <w:rStyle w:val="StyleUnderline"/>
          <w:rFonts w:asciiTheme="majorHAnsi" w:hAnsiTheme="majorHAnsi" w:cstheme="majorHAnsi"/>
        </w:rPr>
        <w:lastRenderedPageBreak/>
        <w:t>meter wide asteroid contains</w:t>
      </w:r>
      <w:r w:rsidRPr="001E313D">
        <w:rPr>
          <w:rFonts w:asciiTheme="majorHAnsi" w:hAnsiTheme="majorHAnsi" w:cstheme="majorHAnsi"/>
          <w:sz w:val="16"/>
        </w:rPr>
        <w:t xml:space="preserve"> . . . </w:t>
      </w:r>
      <w:r w:rsidRPr="001E313D">
        <w:rPr>
          <w:rStyle w:val="Emphasis"/>
          <w:rFonts w:asciiTheme="majorHAnsi" w:hAnsiTheme="majorHAnsi" w:cstheme="majorHAnsi"/>
          <w:highlight w:val="cyan"/>
        </w:rPr>
        <w:t>1.5 times</w:t>
      </w:r>
      <w:r w:rsidRPr="001E313D">
        <w:rPr>
          <w:rStyle w:val="Emphasis"/>
          <w:rFonts w:asciiTheme="majorHAnsi" w:hAnsiTheme="majorHAnsi" w:cstheme="majorHAnsi"/>
        </w:rPr>
        <w:t xml:space="preserve"> the</w:t>
      </w:r>
      <w:r w:rsidRPr="001E313D">
        <w:rPr>
          <w:rFonts w:asciiTheme="majorHAnsi" w:hAnsiTheme="majorHAnsi" w:cstheme="majorHAnsi"/>
          <w:sz w:val="16"/>
        </w:rPr>
        <w:t xml:space="preserve"> known </w:t>
      </w:r>
      <w:r w:rsidRPr="001E313D">
        <w:rPr>
          <w:rStyle w:val="Emphasis"/>
          <w:rFonts w:asciiTheme="majorHAnsi" w:hAnsiTheme="majorHAnsi" w:cstheme="majorHAnsi"/>
          <w:highlight w:val="cyan"/>
        </w:rPr>
        <w:t>world-reserves</w:t>
      </w:r>
      <w:r w:rsidRPr="001E313D">
        <w:rPr>
          <w:rStyle w:val="StyleUnderline"/>
          <w:rFonts w:asciiTheme="majorHAnsi" w:hAnsiTheme="majorHAnsi" w:cstheme="majorHAnsi"/>
          <w:highlight w:val="cyan"/>
        </w:rPr>
        <w:t xml:space="preserve"> of</w:t>
      </w:r>
      <w:r w:rsidRPr="001E313D">
        <w:rPr>
          <w:rStyle w:val="StyleUnderline"/>
          <w:rFonts w:asciiTheme="majorHAnsi" w:hAnsiTheme="majorHAnsi" w:cstheme="majorHAnsi"/>
        </w:rPr>
        <w:t xml:space="preserve"> </w:t>
      </w:r>
      <w:r w:rsidRPr="001E313D">
        <w:rPr>
          <w:rFonts w:asciiTheme="majorHAnsi" w:hAnsiTheme="majorHAnsi" w:cstheme="majorHAnsi"/>
          <w:sz w:val="16"/>
        </w:rPr>
        <w:t xml:space="preserve">platinum group </w:t>
      </w:r>
      <w:r w:rsidRPr="001E313D">
        <w:rPr>
          <w:rStyle w:val="StyleUnderline"/>
          <w:rFonts w:asciiTheme="majorHAnsi" w:hAnsiTheme="majorHAnsi" w:cstheme="majorHAnsi"/>
          <w:highlight w:val="cyan"/>
        </w:rPr>
        <w:t>metals</w:t>
      </w:r>
      <w:r w:rsidRPr="001E313D">
        <w:rPr>
          <w:rFonts w:asciiTheme="majorHAnsi" w:hAnsiTheme="majorHAnsi" w:cstheme="majorHAnsi"/>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63815AEC" w14:textId="77777777" w:rsidR="0040174A" w:rsidRPr="001E313D" w:rsidRDefault="0040174A" w:rsidP="0040174A">
      <w:pPr>
        <w:rPr>
          <w:rFonts w:asciiTheme="majorHAnsi" w:hAnsiTheme="majorHAnsi" w:cstheme="majorHAnsi"/>
          <w:sz w:val="16"/>
        </w:rPr>
      </w:pPr>
      <w:r w:rsidRPr="001E313D">
        <w:rPr>
          <w:rFonts w:asciiTheme="majorHAnsi" w:hAnsiTheme="majorHAnsi" w:cstheme="majorHAnsi"/>
          <w:sz w:val="16"/>
        </w:rPr>
        <w:t xml:space="preserve">Another reason that </w:t>
      </w:r>
      <w:r w:rsidRPr="001E313D">
        <w:rPr>
          <w:rStyle w:val="StyleUnderline"/>
          <w:rFonts w:asciiTheme="majorHAnsi" w:hAnsiTheme="majorHAnsi" w:cstheme="majorHAnsi"/>
          <w:highlight w:val="cyan"/>
        </w:rPr>
        <w:t>humans</w:t>
      </w:r>
      <w:r w:rsidRPr="001E313D">
        <w:rPr>
          <w:rFonts w:asciiTheme="majorHAnsi" w:hAnsiTheme="majorHAnsi" w:cstheme="majorHAnsi"/>
          <w:sz w:val="16"/>
        </w:rPr>
        <w:t xml:space="preserve"> may want to </w:t>
      </w:r>
      <w:r w:rsidRPr="001E313D">
        <w:rPr>
          <w:rStyle w:val="StyleUnderline"/>
          <w:rFonts w:asciiTheme="majorHAnsi" w:hAnsiTheme="majorHAnsi" w:cstheme="majorHAnsi"/>
        </w:rPr>
        <w:t>explore space</w:t>
      </w:r>
      <w:r w:rsidRPr="001E313D">
        <w:rPr>
          <w:rFonts w:asciiTheme="majorHAnsi" w:hAnsiTheme="majorHAnsi" w:cstheme="majorHAnsi"/>
          <w:sz w:val="16"/>
        </w:rPr>
        <w:t xml:space="preserve"> would be</w:t>
      </w:r>
      <w:r w:rsidRPr="001E313D">
        <w:rPr>
          <w:rStyle w:val="StyleUnderline"/>
          <w:rFonts w:asciiTheme="majorHAnsi" w:hAnsiTheme="majorHAnsi" w:cstheme="majorHAnsi"/>
        </w:rPr>
        <w:t xml:space="preserve"> to </w:t>
      </w:r>
      <w:r w:rsidRPr="001E313D">
        <w:rPr>
          <w:rStyle w:val="StyleUnderline"/>
          <w:rFonts w:asciiTheme="majorHAnsi" w:hAnsiTheme="majorHAnsi" w:cstheme="majorHAnsi"/>
          <w:highlight w:val="cyan"/>
        </w:rPr>
        <w:t xml:space="preserve">create a </w:t>
      </w:r>
      <w:r w:rsidRPr="001E313D">
        <w:rPr>
          <w:rStyle w:val="Emphasis"/>
          <w:rFonts w:asciiTheme="majorHAnsi" w:hAnsiTheme="majorHAnsi" w:cstheme="majorHAnsi"/>
          <w:highlight w:val="cyan"/>
        </w:rPr>
        <w:t>“backup Earth”</w:t>
      </w:r>
      <w:r w:rsidRPr="001E313D">
        <w:rPr>
          <w:rStyle w:val="StyleUnderline"/>
          <w:rFonts w:asciiTheme="majorHAnsi" w:hAnsiTheme="majorHAnsi" w:cstheme="majorHAnsi"/>
        </w:rPr>
        <w:t xml:space="preserve"> to hedge </w:t>
      </w:r>
      <w:r w:rsidRPr="001E313D">
        <w:rPr>
          <w:rStyle w:val="StyleUnderline"/>
          <w:rFonts w:asciiTheme="majorHAnsi" w:hAnsiTheme="majorHAnsi" w:cstheme="majorHAnsi"/>
          <w:highlight w:val="cyan"/>
        </w:rPr>
        <w:t>against</w:t>
      </w:r>
      <w:r w:rsidRPr="001E313D">
        <w:rPr>
          <w:rFonts w:asciiTheme="majorHAnsi" w:hAnsiTheme="majorHAnsi" w:cstheme="majorHAnsi"/>
          <w:sz w:val="16"/>
        </w:rPr>
        <w:t xml:space="preserve"> global catastrophic and </w:t>
      </w:r>
      <w:r w:rsidRPr="001E313D">
        <w:rPr>
          <w:rStyle w:val="Emphasis"/>
          <w:rFonts w:asciiTheme="majorHAnsi" w:hAnsiTheme="majorHAnsi" w:cstheme="majorHAnsi"/>
          <w:highlight w:val="cyan"/>
        </w:rPr>
        <w:t>existential risks</w:t>
      </w:r>
      <w:r w:rsidRPr="001E313D">
        <w:rPr>
          <w:rFonts w:asciiTheme="majorHAnsi" w:hAnsiTheme="majorHAnsi" w:cstheme="majorHAnsi"/>
          <w:sz w:val="16"/>
        </w:rPr>
        <w:t xml:space="preserve"> (risks that may cause widespread disaster or human extinction, respectively) on our home planet. 8 Earth has always been a dangerous place for humans, with </w:t>
      </w:r>
      <w:r w:rsidRPr="001E313D">
        <w:rPr>
          <w:rStyle w:val="Emphasis"/>
          <w:rFonts w:asciiTheme="majorHAnsi" w:hAnsiTheme="majorHAnsi" w:cstheme="majorHAnsi"/>
          <w:highlight w:val="cyan"/>
        </w:rPr>
        <w:t>asteroid impacts, supervolcanic eruptions</w:t>
      </w:r>
      <w:r w:rsidRPr="001E313D">
        <w:rPr>
          <w:rStyle w:val="Emphasis"/>
          <w:rFonts w:asciiTheme="majorHAnsi" w:hAnsiTheme="majorHAnsi" w:cstheme="majorHAnsi"/>
        </w:rPr>
        <w:t>,</w:t>
      </w:r>
      <w:r w:rsidRPr="001E313D">
        <w:rPr>
          <w:rFonts w:asciiTheme="majorHAnsi" w:hAnsiTheme="majorHAnsi" w:cstheme="majorHAnsi"/>
          <w:sz w:val="16"/>
        </w:rPr>
        <w:t xml:space="preserve"> pandemic </w:t>
      </w:r>
      <w:r w:rsidRPr="001E313D">
        <w:rPr>
          <w:rStyle w:val="Emphasis"/>
          <w:rFonts w:asciiTheme="majorHAnsi" w:hAnsiTheme="majorHAnsi" w:cstheme="majorHAnsi"/>
          <w:highlight w:val="cyan"/>
        </w:rPr>
        <w:t>disease</w:t>
      </w:r>
      <w:r w:rsidRPr="001E313D">
        <w:rPr>
          <w:rFonts w:asciiTheme="majorHAnsi" w:hAnsiTheme="majorHAnsi" w:cstheme="majorHAnsi"/>
          <w:sz w:val="16"/>
        </w:rPr>
        <w:t xml:space="preserve">, and other natural hazards threatening civilization. Now, in addition to these natural threats, human-made hazards such as </w:t>
      </w:r>
      <w:r w:rsidRPr="001E313D">
        <w:rPr>
          <w:rStyle w:val="Emphasis"/>
          <w:rFonts w:asciiTheme="majorHAnsi" w:hAnsiTheme="majorHAnsi" w:cstheme="majorHAnsi"/>
          <w:highlight w:val="cyan"/>
        </w:rPr>
        <w:t>nuc</w:t>
      </w:r>
      <w:r w:rsidRPr="001E313D">
        <w:rPr>
          <w:rStyle w:val="Emphasis"/>
          <w:rFonts w:asciiTheme="majorHAnsi" w:hAnsiTheme="majorHAnsi" w:cstheme="majorHAnsi"/>
        </w:rPr>
        <w:t>lear weapon</w:t>
      </w:r>
      <w:r w:rsidRPr="001E313D">
        <w:rPr>
          <w:rStyle w:val="Emphasis"/>
          <w:rFonts w:asciiTheme="majorHAnsi" w:hAnsiTheme="majorHAnsi" w:cstheme="majorHAnsi"/>
          <w:highlight w:val="cyan"/>
        </w:rPr>
        <w:t>s</w:t>
      </w:r>
      <w:r w:rsidRPr="001E313D">
        <w:rPr>
          <w:rStyle w:val="Emphasis"/>
          <w:rFonts w:asciiTheme="majorHAnsi" w:hAnsiTheme="majorHAnsi" w:cstheme="majorHAnsi"/>
        </w:rPr>
        <w:t xml:space="preserve">, </w:t>
      </w:r>
      <w:r w:rsidRPr="001E313D">
        <w:rPr>
          <w:rStyle w:val="Emphasis"/>
          <w:rFonts w:asciiTheme="majorHAnsi" w:hAnsiTheme="majorHAnsi" w:cstheme="majorHAnsi"/>
          <w:highlight w:val="cyan"/>
        </w:rPr>
        <w:t>climate change, biotech</w:t>
      </w:r>
      <w:r w:rsidRPr="001E313D">
        <w:rPr>
          <w:rFonts w:asciiTheme="majorHAnsi" w:hAnsiTheme="majorHAnsi" w:cstheme="majorHAnsi"/>
          <w:sz w:val="16"/>
        </w:rPr>
        <w:t xml:space="preserve">nology, </w:t>
      </w:r>
      <w:r w:rsidRPr="001E313D">
        <w:rPr>
          <w:rStyle w:val="Emphasis"/>
          <w:rFonts w:asciiTheme="majorHAnsi" w:hAnsiTheme="majorHAnsi" w:cstheme="majorHAnsi"/>
          <w:highlight w:val="cyan"/>
        </w:rPr>
        <w:t>nanotech</w:t>
      </w:r>
      <w:r w:rsidRPr="001E313D">
        <w:rPr>
          <w:rFonts w:asciiTheme="majorHAnsi" w:hAnsiTheme="majorHAnsi" w:cstheme="majorHAnsi"/>
          <w:sz w:val="16"/>
        </w:rPr>
        <w:t xml:space="preserve">nology, </w:t>
      </w:r>
      <w:r w:rsidRPr="001E313D">
        <w:rPr>
          <w:rStyle w:val="StyleUnderline"/>
          <w:rFonts w:asciiTheme="majorHAnsi" w:hAnsiTheme="majorHAnsi" w:cstheme="majorHAnsi"/>
          <w:highlight w:val="cyan"/>
        </w:rPr>
        <w:t xml:space="preserve">and </w:t>
      </w:r>
      <w:r w:rsidRPr="001E313D">
        <w:rPr>
          <w:rStyle w:val="Emphasis"/>
          <w:rFonts w:asciiTheme="majorHAnsi" w:hAnsiTheme="majorHAnsi" w:cstheme="majorHAnsi"/>
          <w:highlight w:val="cyan"/>
        </w:rPr>
        <w:t>a</w:t>
      </w:r>
      <w:r w:rsidRPr="001E313D">
        <w:rPr>
          <w:rFonts w:asciiTheme="majorHAnsi" w:hAnsiTheme="majorHAnsi" w:cstheme="majorHAnsi"/>
          <w:sz w:val="16"/>
        </w:rPr>
        <w:t xml:space="preserve">rtificial </w:t>
      </w:r>
      <w:r w:rsidRPr="001E313D">
        <w:rPr>
          <w:rStyle w:val="Emphasis"/>
          <w:rFonts w:asciiTheme="majorHAnsi" w:hAnsiTheme="majorHAnsi" w:cstheme="majorHAnsi"/>
          <w:highlight w:val="cyan"/>
        </w:rPr>
        <w:t>i</w:t>
      </w:r>
      <w:r w:rsidRPr="001E313D">
        <w:rPr>
          <w:rFonts w:asciiTheme="majorHAnsi" w:hAnsiTheme="majorHAnsi" w:cstheme="majorHAnsi"/>
          <w:sz w:val="16"/>
        </w:rPr>
        <w:t xml:space="preserve">ntelligence may </w:t>
      </w:r>
      <w:r w:rsidRPr="001E313D">
        <w:rPr>
          <w:rStyle w:val="Emphasis"/>
          <w:rFonts w:asciiTheme="majorHAnsi" w:hAnsiTheme="majorHAnsi" w:cstheme="majorHAnsi"/>
        </w:rPr>
        <w:t>threaten</w:t>
      </w:r>
      <w:r w:rsidRPr="001E313D">
        <w:rPr>
          <w:rFonts w:asciiTheme="majorHAnsi" w:hAnsiTheme="majorHAnsi" w:cstheme="majorHAnsi"/>
          <w:sz w:val="16"/>
        </w:rPr>
        <w:t xml:space="preserve"> not only the viability of technological civilization but perhaps the survival of human</w:t>
      </w:r>
      <w:r w:rsidRPr="001E313D">
        <w:rPr>
          <w:rStyle w:val="Emphasis"/>
          <w:rFonts w:asciiTheme="majorHAnsi" w:hAnsiTheme="majorHAnsi" w:cstheme="majorHAnsi"/>
        </w:rPr>
        <w:t xml:space="preserve"> life itself.</w:t>
      </w:r>
      <w:r w:rsidRPr="001E313D">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1E313D">
        <w:rPr>
          <w:rStyle w:val="StyleUnderline"/>
          <w:rFonts w:asciiTheme="majorHAnsi" w:hAnsiTheme="majorHAnsi" w:cstheme="majorHAnsi"/>
        </w:rPr>
        <w:t>were</w:t>
      </w:r>
      <w:r w:rsidRPr="001E313D">
        <w:rPr>
          <w:rFonts w:asciiTheme="majorHAnsi" w:hAnsiTheme="majorHAnsi" w:cstheme="majorHAnsi"/>
          <w:sz w:val="16"/>
        </w:rPr>
        <w:t xml:space="preserve"> the same </w:t>
      </w:r>
      <w:r w:rsidRPr="001E313D">
        <w:rPr>
          <w:rStyle w:val="StyleUnderline"/>
          <w:rFonts w:asciiTheme="majorHAnsi" w:hAnsiTheme="majorHAnsi" w:cstheme="majorHAnsi"/>
        </w:rPr>
        <w:t xml:space="preserve">global catastrophe to happen to Earth, yet </w:t>
      </w:r>
      <w:r w:rsidRPr="001E313D">
        <w:rPr>
          <w:rStyle w:val="StyleUnderline"/>
          <w:rFonts w:asciiTheme="majorHAnsi" w:hAnsiTheme="majorHAnsi" w:cstheme="majorHAnsi"/>
          <w:highlight w:val="cyan"/>
        </w:rPr>
        <w:t>humans</w:t>
      </w:r>
      <w:r w:rsidRPr="001E313D">
        <w:rPr>
          <w:rStyle w:val="StyleUnderline"/>
          <w:rFonts w:asciiTheme="majorHAnsi" w:hAnsiTheme="majorHAnsi" w:cstheme="majorHAnsi"/>
        </w:rPr>
        <w:t xml:space="preserve"> were a multiplanetary species </w:t>
      </w:r>
      <w:r w:rsidRPr="001E313D">
        <w:rPr>
          <w:rStyle w:val="StyleUnderline"/>
          <w:rFonts w:asciiTheme="majorHAnsi" w:hAnsiTheme="majorHAnsi" w:cstheme="majorHAnsi"/>
          <w:highlight w:val="cyan"/>
        </w:rPr>
        <w:t xml:space="preserve">with </w:t>
      </w:r>
      <w:r w:rsidRPr="001E313D">
        <w:rPr>
          <w:rStyle w:val="Emphasis"/>
          <w:rFonts w:asciiTheme="majorHAnsi" w:hAnsiTheme="majorHAnsi" w:cstheme="majorHAnsi"/>
          <w:highlight w:val="cyan"/>
        </w:rPr>
        <w:t>just one</w:t>
      </w:r>
      <w:r w:rsidRPr="001E313D">
        <w:rPr>
          <w:rStyle w:val="Emphasis"/>
          <w:rFonts w:asciiTheme="majorHAnsi" w:hAnsiTheme="majorHAnsi" w:cstheme="majorHAnsi"/>
        </w:rPr>
        <w:t xml:space="preserve"> self-sustaining </w:t>
      </w:r>
      <w:r w:rsidRPr="001E313D">
        <w:rPr>
          <w:rStyle w:val="Emphasis"/>
          <w:rFonts w:asciiTheme="majorHAnsi" w:hAnsiTheme="majorHAnsi" w:cstheme="majorHAnsi"/>
          <w:highlight w:val="cyan"/>
        </w:rPr>
        <w:t>settlement</w:t>
      </w:r>
      <w:r w:rsidRPr="001E313D">
        <w:rPr>
          <w:rStyle w:val="Emphasis"/>
          <w:rFonts w:asciiTheme="majorHAnsi" w:hAnsiTheme="majorHAnsi" w:cstheme="majorHAnsi"/>
        </w:rPr>
        <w:t xml:space="preserve"> off-Earth</w:t>
      </w:r>
      <w:r w:rsidRPr="001E313D">
        <w:rPr>
          <w:rStyle w:val="StyleUnderline"/>
          <w:rFonts w:asciiTheme="majorHAnsi" w:hAnsiTheme="majorHAnsi" w:cstheme="majorHAnsi"/>
        </w:rPr>
        <w:t>, it would not result in</w:t>
      </w:r>
      <w:r w:rsidRPr="001E313D">
        <w:rPr>
          <w:rFonts w:asciiTheme="majorHAnsi" w:hAnsiTheme="majorHAnsi" w:cstheme="majorHAnsi"/>
          <w:sz w:val="16"/>
        </w:rPr>
        <w:t xml:space="preserve"> the end of human civilization or </w:t>
      </w:r>
      <w:r w:rsidRPr="001E313D">
        <w:rPr>
          <w:rStyle w:val="StyleUnderline"/>
          <w:rFonts w:asciiTheme="majorHAnsi" w:hAnsiTheme="majorHAnsi" w:cstheme="majorHAnsi"/>
        </w:rPr>
        <w:t>human extinction.</w:t>
      </w:r>
      <w:r w:rsidRPr="001E313D">
        <w:rPr>
          <w:rFonts w:asciiTheme="majorHAnsi" w:hAnsiTheme="majorHAnsi" w:cstheme="majorHAnsi"/>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1E313D">
        <w:rPr>
          <w:rStyle w:val="StyleUnderline"/>
          <w:rFonts w:asciiTheme="majorHAnsi" w:hAnsiTheme="majorHAnsi" w:cstheme="majorHAnsi"/>
        </w:rPr>
        <w:t xml:space="preserve">Human life and culture </w:t>
      </w:r>
      <w:r w:rsidRPr="001E313D">
        <w:rPr>
          <w:rStyle w:val="StyleUnderline"/>
          <w:rFonts w:asciiTheme="majorHAnsi" w:hAnsiTheme="majorHAnsi" w:cstheme="majorHAnsi"/>
          <w:highlight w:val="cyan"/>
        </w:rPr>
        <w:t>would go on</w:t>
      </w:r>
      <w:r w:rsidRPr="001E313D">
        <w:rPr>
          <w:rFonts w:asciiTheme="majorHAnsi" w:hAnsiTheme="majorHAnsi" w:cstheme="majorHAnsi"/>
          <w:sz w:val="16"/>
        </w:rPr>
        <w:t xml:space="preserve"> elsewhere, as well as other Earth species. This is a dire fate, but less terrible than the first.</w:t>
      </w:r>
    </w:p>
    <w:p w14:paraId="37ACCDF5" w14:textId="77777777" w:rsidR="00E52499" w:rsidRPr="001E313D" w:rsidRDefault="00E52499" w:rsidP="002A25AF">
      <w:pPr>
        <w:rPr>
          <w:rFonts w:asciiTheme="majorHAnsi" w:hAnsiTheme="majorHAnsi" w:cstheme="majorHAnsi"/>
        </w:rPr>
      </w:pPr>
    </w:p>
    <w:p w14:paraId="22F350ED" w14:textId="2287B44F" w:rsidR="00734752" w:rsidRPr="001E313D" w:rsidRDefault="00734752" w:rsidP="002A25AF">
      <w:pPr>
        <w:pStyle w:val="Heading2"/>
        <w:rPr>
          <w:rFonts w:asciiTheme="majorHAnsi" w:hAnsiTheme="majorHAnsi" w:cstheme="majorHAnsi"/>
        </w:rPr>
      </w:pPr>
      <w:r w:rsidRPr="001E313D">
        <w:rPr>
          <w:rFonts w:asciiTheme="majorHAnsi" w:hAnsiTheme="majorHAnsi" w:cstheme="majorHAnsi"/>
        </w:rPr>
        <w:lastRenderedPageBreak/>
        <w:t>5---CP</w:t>
      </w:r>
    </w:p>
    <w:p w14:paraId="4B1D0BC5" w14:textId="6C2E18DD" w:rsidR="00140955" w:rsidRPr="001E313D" w:rsidRDefault="00140955" w:rsidP="00140955">
      <w:pPr>
        <w:rPr>
          <w:rFonts w:asciiTheme="majorHAnsi" w:hAnsiTheme="majorHAnsi" w:cstheme="majorHAnsi"/>
        </w:rPr>
      </w:pPr>
      <w:r w:rsidRPr="001E313D">
        <w:rPr>
          <w:rFonts w:asciiTheme="majorHAnsi" w:hAnsiTheme="majorHAnsi" w:cstheme="majorHAnsi"/>
        </w:rPr>
        <w:t>Labor CP</w:t>
      </w:r>
    </w:p>
    <w:p w14:paraId="25848BD8" w14:textId="32658374" w:rsidR="00734752" w:rsidRPr="001E313D" w:rsidRDefault="00734752" w:rsidP="00734752">
      <w:pPr>
        <w:pStyle w:val="Heading4"/>
        <w:rPr>
          <w:rFonts w:asciiTheme="majorHAnsi" w:hAnsiTheme="majorHAnsi" w:cstheme="majorHAnsi"/>
        </w:rPr>
      </w:pPr>
      <w:r w:rsidRPr="001E313D">
        <w:rPr>
          <w:rFonts w:asciiTheme="majorHAnsi" w:hAnsiTheme="majorHAnsi" w:cstheme="majorHAnsi"/>
        </w:rPr>
        <w:t>Plan Text:</w:t>
      </w:r>
      <w:r w:rsidR="009A70EA" w:rsidRPr="001E313D">
        <w:rPr>
          <w:rFonts w:asciiTheme="majorHAnsi" w:hAnsiTheme="majorHAnsi" w:cstheme="majorHAnsi"/>
        </w:rPr>
        <w:t xml:space="preserve"> The appropriation of outer space by private entities is unjust.</w:t>
      </w:r>
      <w:r w:rsidRPr="001E313D">
        <w:rPr>
          <w:rFonts w:asciiTheme="majorHAnsi" w:hAnsiTheme="majorHAnsi" w:cstheme="majorHAnsi"/>
        </w:rPr>
        <w:t xml:space="preserve"> </w:t>
      </w:r>
      <w:r w:rsidR="009A70EA" w:rsidRPr="001E313D">
        <w:rPr>
          <w:rFonts w:asciiTheme="majorHAnsi" w:hAnsiTheme="majorHAnsi" w:cstheme="majorHAnsi"/>
        </w:rPr>
        <w:t xml:space="preserve">The appropriation of outer space through private </w:t>
      </w:r>
      <w:r w:rsidRPr="001E313D">
        <w:rPr>
          <w:rFonts w:asciiTheme="majorHAnsi" w:hAnsiTheme="majorHAnsi" w:cstheme="majorHAnsi"/>
        </w:rPr>
        <w:t>labor investigative commercial constellations</w:t>
      </w:r>
      <w:r w:rsidR="009A70EA" w:rsidRPr="001E313D">
        <w:rPr>
          <w:rFonts w:asciiTheme="majorHAnsi" w:hAnsiTheme="majorHAnsi" w:cstheme="majorHAnsi"/>
        </w:rPr>
        <w:t xml:space="preserve"> is just. </w:t>
      </w:r>
    </w:p>
    <w:p w14:paraId="68F5B5A8" w14:textId="77777777" w:rsidR="00734752" w:rsidRPr="001E313D" w:rsidRDefault="00734752" w:rsidP="00734752">
      <w:pPr>
        <w:rPr>
          <w:rFonts w:asciiTheme="majorHAnsi" w:hAnsiTheme="majorHAnsi" w:cstheme="majorHAnsi"/>
        </w:rPr>
      </w:pPr>
      <w:r w:rsidRPr="001E313D">
        <w:rPr>
          <w:rFonts w:asciiTheme="majorHAnsi" w:hAnsiTheme="majorHAnsi" w:cstheme="majorHAnsi"/>
        </w:rPr>
        <w:t>***labor investigative commercial constellations refer to DigitalGlobe, Planet and their similar counterparts***</w:t>
      </w:r>
    </w:p>
    <w:p w14:paraId="3546E638" w14:textId="77777777" w:rsidR="00734752" w:rsidRPr="001E313D" w:rsidRDefault="00734752" w:rsidP="00734752">
      <w:pPr>
        <w:rPr>
          <w:rFonts w:asciiTheme="majorHAnsi" w:hAnsiTheme="majorHAnsi" w:cstheme="majorHAnsi"/>
        </w:rPr>
      </w:pPr>
    </w:p>
    <w:p w14:paraId="7BFAB34E" w14:textId="77777777" w:rsidR="00734752" w:rsidRPr="001E313D" w:rsidRDefault="00734752" w:rsidP="00734752">
      <w:pPr>
        <w:pStyle w:val="Heading4"/>
        <w:rPr>
          <w:rFonts w:asciiTheme="majorHAnsi" w:hAnsiTheme="majorHAnsi" w:cstheme="majorHAnsi"/>
        </w:rPr>
      </w:pPr>
      <w:r w:rsidRPr="001E313D">
        <w:rPr>
          <w:rFonts w:asciiTheme="majorHAnsi" w:hAnsiTheme="majorHAnsi" w:cstheme="majorHAnsi"/>
        </w:rPr>
        <w:t xml:space="preserve">Data from </w:t>
      </w:r>
      <w:r w:rsidRPr="001E313D">
        <w:rPr>
          <w:rFonts w:asciiTheme="majorHAnsi" w:hAnsiTheme="majorHAnsi" w:cstheme="majorHAnsi"/>
          <w:u w:val="single"/>
        </w:rPr>
        <w:t>commercial</w:t>
      </w:r>
      <w:r w:rsidRPr="001E313D">
        <w:rPr>
          <w:rFonts w:asciiTheme="majorHAnsi" w:hAnsiTheme="majorHAnsi" w:cstheme="majorHAnsi"/>
        </w:rPr>
        <w:t xml:space="preserve"> satellites are key to preventing </w:t>
      </w:r>
      <w:r w:rsidRPr="001E313D">
        <w:rPr>
          <w:rFonts w:asciiTheme="majorHAnsi" w:hAnsiTheme="majorHAnsi" w:cstheme="majorHAnsi"/>
          <w:u w:val="single"/>
        </w:rPr>
        <w:t>modern slavery</w:t>
      </w:r>
      <w:r w:rsidRPr="001E313D">
        <w:rPr>
          <w:rFonts w:asciiTheme="majorHAnsi" w:hAnsiTheme="majorHAnsi" w:cstheme="majorHAnsi"/>
        </w:rPr>
        <w:t xml:space="preserve">---subjects people to </w:t>
      </w:r>
      <w:r w:rsidRPr="001E313D">
        <w:rPr>
          <w:rFonts w:asciiTheme="majorHAnsi" w:hAnsiTheme="majorHAnsi" w:cstheme="majorHAnsi"/>
          <w:u w:val="single"/>
        </w:rPr>
        <w:t>horrific structural violence</w:t>
      </w:r>
      <w:r w:rsidRPr="001E313D">
        <w:rPr>
          <w:rFonts w:asciiTheme="majorHAnsi" w:hAnsiTheme="majorHAnsi" w:cstheme="majorHAnsi"/>
        </w:rPr>
        <w:t xml:space="preserve"> that </w:t>
      </w:r>
      <w:r w:rsidRPr="001E313D">
        <w:rPr>
          <w:rFonts w:asciiTheme="majorHAnsi" w:hAnsiTheme="majorHAnsi" w:cstheme="majorHAnsi"/>
          <w:u w:val="single"/>
        </w:rPr>
        <w:t>can’t</w:t>
      </w:r>
      <w:r w:rsidRPr="001E313D">
        <w:rPr>
          <w:rFonts w:asciiTheme="majorHAnsi" w:hAnsiTheme="majorHAnsi" w:cstheme="majorHAnsi"/>
        </w:rPr>
        <w:t xml:space="preserve"> be </w:t>
      </w:r>
      <w:r w:rsidRPr="001E313D">
        <w:rPr>
          <w:rFonts w:asciiTheme="majorHAnsi" w:hAnsiTheme="majorHAnsi" w:cstheme="majorHAnsi"/>
          <w:u w:val="single"/>
        </w:rPr>
        <w:t>explained by any single theory</w:t>
      </w:r>
      <w:r w:rsidRPr="001E313D">
        <w:rPr>
          <w:rFonts w:asciiTheme="majorHAnsi" w:hAnsiTheme="majorHAnsi" w:cstheme="majorHAnsi"/>
        </w:rPr>
        <w:t>.</w:t>
      </w:r>
    </w:p>
    <w:p w14:paraId="5BBDA3AE" w14:textId="77777777" w:rsidR="00734752" w:rsidRPr="001E313D" w:rsidRDefault="00734752" w:rsidP="00734752">
      <w:pPr>
        <w:rPr>
          <w:rFonts w:asciiTheme="majorHAnsi" w:hAnsiTheme="majorHAnsi" w:cstheme="majorHAnsi"/>
        </w:rPr>
      </w:pPr>
      <w:r w:rsidRPr="001E313D">
        <w:rPr>
          <w:rStyle w:val="Style13ptBold"/>
          <w:rFonts w:asciiTheme="majorHAnsi" w:hAnsiTheme="majorHAnsi" w:cstheme="majorHAnsi"/>
        </w:rPr>
        <w:t>Beaumont 18,</w:t>
      </w:r>
      <w:r w:rsidRPr="001E313D">
        <w:rPr>
          <w:rFonts w:asciiTheme="majorHAnsi" w:hAnsiTheme="majorHAnsi" w:cstheme="majorHAnsi"/>
        </w:rPr>
        <w:t xml:space="preserve"> [Peter Beaumont, senior reporter on the Guardian's Global Development desk. He has reported extensively from conflict zones including Africa, the Balkans and the Middle East and is the author of </w:t>
      </w:r>
      <w:r w:rsidRPr="001E313D">
        <w:rPr>
          <w:rFonts w:asciiTheme="majorHAnsi" w:hAnsiTheme="majorHAnsi" w:cstheme="majorHAnsi"/>
          <w:i/>
        </w:rPr>
        <w:t>The Secret Life of War: Journeys Through Modern Conflict</w:t>
      </w:r>
      <w:r w:rsidRPr="001E313D">
        <w:rPr>
          <w:rFonts w:asciiTheme="majorHAnsi" w:hAnsiTheme="majorHAnsi" w:cstheme="majorHAnsi"/>
        </w:rPr>
        <w:t xml:space="preserve"> ("Experts reach for the stars to fight slavery as satellite pictures tell all," 3-19-2018, </w:t>
      </w:r>
      <w:r w:rsidRPr="001E313D">
        <w:rPr>
          <w:rFonts w:asciiTheme="majorHAnsi" w:hAnsiTheme="majorHAnsi" w:cstheme="majorHAnsi"/>
          <w:i/>
        </w:rPr>
        <w:t>The Guardian</w:t>
      </w:r>
      <w:r w:rsidRPr="001E313D">
        <w:rPr>
          <w:rFonts w:asciiTheme="majorHAnsi" w:hAnsiTheme="majorHAnsi" w:cstheme="majorHAnsi"/>
        </w:rPr>
        <w:t xml:space="preserve">, </w:t>
      </w:r>
      <w:hyperlink r:id="rId12" w:history="1">
        <w:r w:rsidRPr="001E313D">
          <w:rPr>
            <w:rStyle w:val="Hyperlink"/>
            <w:rFonts w:asciiTheme="majorHAnsi" w:hAnsiTheme="majorHAnsi" w:cstheme="majorHAnsi"/>
          </w:rPr>
          <w:t>https://www.theguardian.com/global-development/2018/mar/19/experts-fight-slavery-satellite-pictures-south-asia-brick-belt</w:t>
        </w:r>
      </w:hyperlink>
      <w:r w:rsidRPr="001E313D">
        <w:rPr>
          <w:rFonts w:asciiTheme="majorHAnsi" w:hAnsiTheme="majorHAnsi" w:cstheme="majorHAnsi"/>
        </w:rPr>
        <w:t>)] Recut Sachin</w:t>
      </w:r>
    </w:p>
    <w:p w14:paraId="6962ACF0" w14:textId="3D0C0914" w:rsidR="00734752" w:rsidRPr="001E313D" w:rsidRDefault="00734752" w:rsidP="00734752">
      <w:pPr>
        <w:rPr>
          <w:rStyle w:val="StyleUnderline"/>
          <w:rFonts w:asciiTheme="majorHAnsi" w:hAnsiTheme="majorHAnsi" w:cstheme="majorHAnsi"/>
        </w:rPr>
      </w:pPr>
      <w:r w:rsidRPr="001E313D">
        <w:rPr>
          <w:rFonts w:asciiTheme="majorHAnsi" w:hAnsiTheme="majorHAnsi" w:cstheme="majorHAnsi"/>
          <w:sz w:val="16"/>
        </w:rPr>
        <w:t xml:space="preserve">It has been used to identify suspected weapons sites, monitor troop movements, and chronicle war damage and allegations of genocide. Now, however, </w:t>
      </w:r>
      <w:r w:rsidRPr="001E313D">
        <w:rPr>
          <w:rStyle w:val="StyleUnderline"/>
          <w:rFonts w:asciiTheme="majorHAnsi" w:hAnsiTheme="majorHAnsi" w:cstheme="majorHAnsi"/>
          <w:highlight w:val="cyan"/>
        </w:rPr>
        <w:t>satellite imagery</w:t>
      </w:r>
      <w:r w:rsidRPr="001E313D">
        <w:rPr>
          <w:rStyle w:val="StyleUnderline"/>
          <w:rFonts w:asciiTheme="majorHAnsi" w:hAnsiTheme="majorHAnsi" w:cstheme="majorHAnsi"/>
        </w:rPr>
        <w:t xml:space="preserve"> is being used to </w:t>
      </w:r>
      <w:r w:rsidRPr="001E313D">
        <w:rPr>
          <w:rStyle w:val="StyleUnderline"/>
          <w:rFonts w:asciiTheme="majorHAnsi" w:hAnsiTheme="majorHAnsi" w:cstheme="majorHAnsi"/>
          <w:highlight w:val="cyan"/>
        </w:rPr>
        <w:t>tackle</w:t>
      </w:r>
      <w:r w:rsidRPr="001E313D">
        <w:rPr>
          <w:rStyle w:val="StyleUnderline"/>
          <w:rFonts w:asciiTheme="majorHAnsi" w:hAnsiTheme="majorHAnsi" w:cstheme="majorHAnsi"/>
        </w:rPr>
        <w:t xml:space="preserve"> one of the developing world’s most persistent problems – the </w:t>
      </w:r>
      <w:r w:rsidRPr="001E313D">
        <w:rPr>
          <w:rStyle w:val="Emphasis"/>
          <w:rFonts w:asciiTheme="majorHAnsi" w:hAnsiTheme="majorHAnsi" w:cstheme="majorHAnsi"/>
        </w:rPr>
        <w:t xml:space="preserve">scourge of </w:t>
      </w:r>
      <w:r w:rsidRPr="001E313D">
        <w:rPr>
          <w:rStyle w:val="Emphasis"/>
          <w:rFonts w:asciiTheme="majorHAnsi" w:hAnsiTheme="majorHAnsi" w:cstheme="majorHAnsi"/>
          <w:highlight w:val="cyan"/>
        </w:rPr>
        <w:t>modern slavery</w:t>
      </w:r>
      <w:r w:rsidRPr="001E313D">
        <w:rPr>
          <w:rStyle w:val="Emphasis"/>
          <w:rFonts w:asciiTheme="majorHAnsi" w:hAnsiTheme="majorHAnsi" w:cstheme="majorHAnsi"/>
        </w:rPr>
        <w:t xml:space="preserve">. </w:t>
      </w:r>
      <w:r w:rsidRPr="001E313D">
        <w:rPr>
          <w:rStyle w:val="StyleUnderline"/>
          <w:rFonts w:asciiTheme="majorHAnsi" w:hAnsiTheme="majorHAnsi" w:cstheme="majorHAnsi"/>
        </w:rPr>
        <w:t>An innovative programme involving space imaging and anti-slavery experts at the University of Nottingham</w:t>
      </w:r>
      <w:r w:rsidRPr="001E313D">
        <w:rPr>
          <w:rFonts w:asciiTheme="majorHAnsi" w:hAnsiTheme="majorHAnsi" w:cstheme="majorHAnsi"/>
          <w:sz w:val="16"/>
        </w:rPr>
        <w:t xml:space="preserve"> has </w:t>
      </w:r>
      <w:r w:rsidRPr="001E313D">
        <w:rPr>
          <w:rStyle w:val="StyleUnderline"/>
          <w:rFonts w:asciiTheme="majorHAnsi" w:hAnsiTheme="majorHAnsi" w:cstheme="majorHAnsi"/>
        </w:rPr>
        <w:t>established the prevalence of sites in industries associated with slavery, including Asian brick kilns and fishing camps</w:t>
      </w:r>
      <w:r w:rsidRPr="001E313D">
        <w:rPr>
          <w:rFonts w:asciiTheme="majorHAnsi" w:hAnsiTheme="majorHAnsi" w:cstheme="majorHAnsi"/>
          <w:sz w:val="16"/>
        </w:rPr>
        <w:t xml:space="preserve">, in an approach they suggest may be applicable to other forms of compelled labour. In the widest application of the idea so far, </w:t>
      </w:r>
      <w:r w:rsidRPr="001E313D">
        <w:rPr>
          <w:rStyle w:val="StyleUnderline"/>
          <w:rFonts w:asciiTheme="majorHAnsi" w:hAnsiTheme="majorHAnsi" w:cstheme="majorHAnsi"/>
        </w:rPr>
        <w:t xml:space="preserve">the team has </w:t>
      </w:r>
      <w:r w:rsidRPr="001E313D">
        <w:rPr>
          <w:rStyle w:val="Emphasis"/>
          <w:rFonts w:asciiTheme="majorHAnsi" w:hAnsiTheme="majorHAnsi" w:cstheme="majorHAnsi"/>
        </w:rPr>
        <w:t xml:space="preserve">used </w:t>
      </w:r>
      <w:r w:rsidRPr="001E313D">
        <w:rPr>
          <w:rStyle w:val="Emphasis"/>
          <w:rFonts w:asciiTheme="majorHAnsi" w:hAnsiTheme="majorHAnsi" w:cstheme="majorHAnsi"/>
          <w:highlight w:val="cyan"/>
        </w:rPr>
        <w:t>commercial satellite imagery</w:t>
      </w:r>
      <w:r w:rsidRPr="001E313D">
        <w:rPr>
          <w:rStyle w:val="StyleUnderline"/>
          <w:rFonts w:asciiTheme="majorHAnsi" w:hAnsiTheme="majorHAnsi" w:cstheme="majorHAnsi"/>
        </w:rPr>
        <w:t xml:space="preserve"> to</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build up the first </w:t>
      </w:r>
      <w:r w:rsidRPr="001E313D">
        <w:rPr>
          <w:rStyle w:val="Emphasis"/>
          <w:rFonts w:asciiTheme="majorHAnsi" w:hAnsiTheme="majorHAnsi" w:cstheme="majorHAnsi"/>
        </w:rPr>
        <w:t xml:space="preserve">proper </w:t>
      </w:r>
      <w:r w:rsidRPr="001E313D">
        <w:rPr>
          <w:rStyle w:val="Emphasis"/>
          <w:rFonts w:asciiTheme="majorHAnsi" w:hAnsiTheme="majorHAnsi" w:cstheme="majorHAnsi"/>
          <w:highlight w:val="cyan"/>
        </w:rPr>
        <w:t>estimate</w:t>
      </w:r>
      <w:r w:rsidRPr="001E313D">
        <w:rPr>
          <w:rStyle w:val="Emphasis"/>
          <w:rFonts w:asciiTheme="majorHAnsi" w:hAnsiTheme="majorHAnsi" w:cstheme="majorHAnsi"/>
        </w:rPr>
        <w:t xml:space="preserve"> of the number of people working as bonded </w:t>
      </w:r>
      <w:r w:rsidRPr="001E313D">
        <w:rPr>
          <w:rStyle w:val="Emphasis"/>
          <w:rFonts w:asciiTheme="majorHAnsi" w:hAnsiTheme="majorHAnsi" w:cstheme="majorHAnsi"/>
          <w:highlight w:val="cyan"/>
        </w:rPr>
        <w:t>labourers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in</w:t>
      </w:r>
      <w:r w:rsidRPr="001E313D">
        <w:rPr>
          <w:rStyle w:val="StyleUnderline"/>
          <w:rFonts w:asciiTheme="majorHAnsi" w:hAnsiTheme="majorHAnsi" w:cstheme="majorHAnsi"/>
        </w:rPr>
        <w:t xml:space="preserve"> the area that runs across the clay fields of Asia through Pakistan, India and Nepal,</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known as </w:t>
      </w:r>
      <w:r w:rsidRPr="001E313D">
        <w:rPr>
          <w:rStyle w:val="Emphasis"/>
          <w:rFonts w:asciiTheme="majorHAnsi" w:hAnsiTheme="majorHAnsi" w:cstheme="majorHAnsi"/>
          <w:highlight w:val="cyan"/>
        </w:rPr>
        <w:t>the “brick belt”</w:t>
      </w:r>
      <w:r w:rsidRPr="001E313D">
        <w:rPr>
          <w:rStyle w:val="Emphasis"/>
          <w:rFonts w:asciiTheme="majorHAnsi" w:hAnsiTheme="majorHAnsi" w:cstheme="majorHAnsi"/>
        </w:rPr>
        <w:t>.</w:t>
      </w:r>
      <w:r w:rsidRPr="001E313D">
        <w:rPr>
          <w:rStyle w:val="StyleUnderline"/>
          <w:rFonts w:asciiTheme="majorHAnsi" w:hAnsiTheme="majorHAnsi" w:cstheme="majorHAnsi"/>
        </w:rPr>
        <w:t xml:space="preserve"> </w:t>
      </w:r>
      <w:r w:rsidRPr="001E313D">
        <w:rPr>
          <w:rFonts w:asciiTheme="majorHAnsi" w:hAnsiTheme="majorHAnsi" w:cstheme="majorHAnsi"/>
          <w:sz w:val="16"/>
        </w:rPr>
        <w:t xml:space="preserve">The oval </w:t>
      </w:r>
      <w:r w:rsidRPr="001E313D">
        <w:rPr>
          <w:rStyle w:val="Emphasis"/>
          <w:rFonts w:asciiTheme="majorHAnsi" w:hAnsiTheme="majorHAnsi" w:cstheme="majorHAnsi"/>
          <w:highlight w:val="cyan"/>
        </w:rPr>
        <w:t>brick kilns</w:t>
      </w:r>
      <w:r w:rsidRPr="001E313D">
        <w:rPr>
          <w:rFonts w:asciiTheme="majorHAnsi" w:hAnsiTheme="majorHAnsi" w:cstheme="majorHAnsi"/>
          <w:sz w:val="16"/>
        </w:rPr>
        <w:t xml:space="preserve"> – easily identifiable from space – </w:t>
      </w:r>
      <w:r w:rsidRPr="001E313D">
        <w:rPr>
          <w:rStyle w:val="Emphasis"/>
          <w:rFonts w:asciiTheme="majorHAnsi" w:hAnsiTheme="majorHAnsi" w:cstheme="majorHAnsi"/>
        </w:rPr>
        <w:t xml:space="preserve">often </w:t>
      </w:r>
      <w:r w:rsidRPr="001E313D">
        <w:rPr>
          <w:rStyle w:val="Emphasis"/>
          <w:rFonts w:asciiTheme="majorHAnsi" w:hAnsiTheme="majorHAnsi" w:cstheme="majorHAnsi"/>
          <w:highlight w:val="cyan"/>
        </w:rPr>
        <w:t>employ dozens of people,</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including whole families, lured with the promise of work and an advance on their salaries. Once at the </w:t>
      </w:r>
      <w:r w:rsidRPr="001E313D">
        <w:rPr>
          <w:rStyle w:val="Emphasis"/>
          <w:rFonts w:asciiTheme="majorHAnsi" w:hAnsiTheme="majorHAnsi" w:cstheme="majorHAnsi"/>
        </w:rPr>
        <w:t>hazardous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highly polluted</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camps</w:t>
      </w:r>
      <w:r w:rsidRPr="001E313D">
        <w:rPr>
          <w:rStyle w:val="StyleUnderline"/>
          <w:rFonts w:asciiTheme="majorHAnsi" w:hAnsiTheme="majorHAnsi" w:cstheme="majorHAnsi"/>
        </w:rPr>
        <w:t xml:space="preserve">, however, they find they are </w:t>
      </w:r>
      <w:r w:rsidRPr="001E313D">
        <w:rPr>
          <w:rStyle w:val="Emphasis"/>
          <w:rFonts w:asciiTheme="majorHAnsi" w:hAnsiTheme="majorHAnsi" w:cstheme="majorHAnsi"/>
        </w:rPr>
        <w:t xml:space="preserve">little more than </w:t>
      </w:r>
      <w:r w:rsidRPr="001E313D">
        <w:rPr>
          <w:rStyle w:val="Emphasis"/>
          <w:rFonts w:asciiTheme="majorHAnsi" w:hAnsiTheme="majorHAnsi" w:cstheme="majorHAnsi"/>
          <w:highlight w:val="cyan"/>
        </w:rPr>
        <w:t>unpaid slaves</w:t>
      </w:r>
      <w:r w:rsidRPr="001E313D">
        <w:rPr>
          <w:rStyle w:val="StyleUnderline"/>
          <w:rFonts w:asciiTheme="majorHAnsi" w:hAnsiTheme="majorHAnsi" w:cstheme="majorHAnsi"/>
          <w:highlight w:val="cyan"/>
        </w:rPr>
        <w:t xml:space="preserve">, </w:t>
      </w:r>
      <w:r w:rsidRPr="001E313D">
        <w:rPr>
          <w:rStyle w:val="Emphasis"/>
          <w:rFonts w:asciiTheme="majorHAnsi" w:hAnsiTheme="majorHAnsi" w:cstheme="majorHAnsi"/>
          <w:highlight w:val="cyan"/>
        </w:rPr>
        <w:t>prevented from leaving</w:t>
      </w:r>
      <w:r w:rsidRPr="001E313D">
        <w:rPr>
          <w:rStyle w:val="Emphasis"/>
          <w:rFonts w:asciiTheme="majorHAnsi" w:hAnsiTheme="majorHAnsi" w:cstheme="majorHAnsi"/>
        </w:rPr>
        <w:t xml:space="preserve"> </w:t>
      </w:r>
      <w:r w:rsidRPr="001E313D">
        <w:rPr>
          <w:rStyle w:val="StyleUnderline"/>
          <w:rFonts w:asciiTheme="majorHAnsi" w:hAnsiTheme="majorHAnsi" w:cstheme="majorHAnsi"/>
        </w:rPr>
        <w:t xml:space="preserve">and subjected to </w:t>
      </w:r>
      <w:r w:rsidRPr="001E313D">
        <w:rPr>
          <w:rStyle w:val="Emphasis"/>
          <w:rFonts w:asciiTheme="majorHAnsi" w:hAnsiTheme="majorHAnsi" w:cstheme="majorHAnsi"/>
        </w:rPr>
        <w:t>rape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violence</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threats</w:t>
      </w:r>
      <w:r w:rsidRPr="001E313D">
        <w:rPr>
          <w:rStyle w:val="StyleUnderline"/>
          <w:rFonts w:asciiTheme="majorHAnsi" w:hAnsiTheme="majorHAnsi" w:cstheme="majorHAnsi"/>
        </w:rPr>
        <w:t xml:space="preserve">. </w:t>
      </w:r>
      <w:r w:rsidRPr="001E313D">
        <w:rPr>
          <w:rFonts w:asciiTheme="majorHAnsi" w:hAnsiTheme="majorHAnsi" w:cstheme="majorHAnsi"/>
          <w:sz w:val="16"/>
        </w:rPr>
        <w:t xml:space="preserve">The project is the brainchild of Dr Kevin </w:t>
      </w:r>
      <w:r w:rsidRPr="001E313D">
        <w:rPr>
          <w:rStyle w:val="StyleUnderline"/>
          <w:rFonts w:asciiTheme="majorHAnsi" w:hAnsiTheme="majorHAnsi" w:cstheme="majorHAnsi"/>
        </w:rPr>
        <w:t>Bales</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an anti-slavery researcher </w:t>
      </w:r>
      <w:r w:rsidRPr="001E313D">
        <w:rPr>
          <w:rFonts w:asciiTheme="majorHAnsi" w:hAnsiTheme="majorHAnsi" w:cstheme="majorHAnsi"/>
          <w:sz w:val="16"/>
        </w:rPr>
        <w:t xml:space="preserve">who </w:t>
      </w:r>
      <w:r w:rsidRPr="001E313D">
        <w:rPr>
          <w:rStyle w:val="StyleUnderline"/>
          <w:rFonts w:asciiTheme="majorHAnsi" w:hAnsiTheme="majorHAnsi" w:cstheme="majorHAnsi"/>
        </w:rPr>
        <w:t xml:space="preserve">has long nurtured the hope of using </w:t>
      </w:r>
      <w:r w:rsidRPr="001E313D">
        <w:rPr>
          <w:rStyle w:val="StyleUnderline"/>
          <w:rFonts w:asciiTheme="majorHAnsi" w:hAnsiTheme="majorHAnsi" w:cstheme="majorHAnsi"/>
          <w:highlight w:val="cyan"/>
        </w:rPr>
        <w:t>satellites</w:t>
      </w:r>
      <w:r w:rsidRPr="001E313D">
        <w:rPr>
          <w:rStyle w:val="StyleUnderline"/>
          <w:rFonts w:asciiTheme="majorHAnsi" w:hAnsiTheme="majorHAnsi" w:cstheme="majorHAnsi"/>
        </w:rPr>
        <w:t xml:space="preserve"> to </w:t>
      </w:r>
      <w:r w:rsidRPr="001E313D">
        <w:rPr>
          <w:rStyle w:val="StyleUnderline"/>
          <w:rFonts w:asciiTheme="majorHAnsi" w:hAnsiTheme="majorHAnsi" w:cstheme="majorHAnsi"/>
          <w:highlight w:val="cyan"/>
        </w:rPr>
        <w:t>track</w:t>
      </w:r>
      <w:r w:rsidRPr="001E313D">
        <w:rPr>
          <w:rStyle w:val="StyleUnderline"/>
          <w:rFonts w:asciiTheme="majorHAnsi" w:hAnsiTheme="majorHAnsi" w:cstheme="majorHAnsi"/>
        </w:rPr>
        <w:t xml:space="preserve"> modern slavery </w:t>
      </w:r>
      <w:r w:rsidRPr="001E313D">
        <w:rPr>
          <w:rStyle w:val="StyleUnderline"/>
          <w:rFonts w:asciiTheme="majorHAnsi" w:hAnsiTheme="majorHAnsi" w:cstheme="majorHAnsi"/>
          <w:highlight w:val="cyan"/>
        </w:rPr>
        <w:t xml:space="preserve">and </w:t>
      </w:r>
      <w:r w:rsidRPr="001E313D">
        <w:rPr>
          <w:rStyle w:val="Emphasis"/>
          <w:rFonts w:asciiTheme="majorHAnsi" w:hAnsiTheme="majorHAnsi" w:cstheme="majorHAnsi"/>
          <w:highlight w:val="cyan"/>
        </w:rPr>
        <w:t>nudge governments into action</w:t>
      </w:r>
      <w:r w:rsidRPr="001E313D">
        <w:rPr>
          <w:rStyle w:val="StyleUnderline"/>
          <w:rFonts w:asciiTheme="majorHAnsi" w:hAnsiTheme="majorHAnsi" w:cstheme="majorHAnsi"/>
          <w:highlight w:val="cyan"/>
        </w:rPr>
        <w:t xml:space="preserve"> with</w:t>
      </w:r>
      <w:r w:rsidRPr="001E313D">
        <w:rPr>
          <w:rStyle w:val="StyleUnderline"/>
          <w:rFonts w:asciiTheme="majorHAnsi" w:hAnsiTheme="majorHAnsi" w:cstheme="majorHAnsi"/>
        </w:rPr>
        <w:t xml:space="preserve"> the </w:t>
      </w:r>
      <w:r w:rsidRPr="001E313D">
        <w:rPr>
          <w:rStyle w:val="StyleUnderline"/>
          <w:rFonts w:asciiTheme="majorHAnsi" w:hAnsiTheme="majorHAnsi" w:cstheme="majorHAnsi"/>
          <w:highlight w:val="cyan"/>
        </w:rPr>
        <w:t>evidence gleaned.</w:t>
      </w:r>
      <w:r w:rsidRPr="001E313D">
        <w:rPr>
          <w:rStyle w:val="StyleUnderline"/>
          <w:rFonts w:asciiTheme="majorHAnsi" w:hAnsiTheme="majorHAnsi" w:cstheme="majorHAnsi"/>
        </w:rPr>
        <w:t xml:space="preserve"> </w:t>
      </w:r>
      <w:r w:rsidRPr="001E313D">
        <w:rPr>
          <w:rFonts w:asciiTheme="majorHAnsi" w:hAnsiTheme="majorHAnsi" w:cstheme="majorHAnsi"/>
          <w:sz w:val="16"/>
        </w:rPr>
        <w:t>Bales, one of the first researchers to attempt to quantify the number of people caught up in modern slavery, already knew from examining satellite pictures that different kinds of slavery were identifiable at sites including kilns, strip mines and quarries. “</w:t>
      </w:r>
      <w:r w:rsidRPr="001E313D">
        <w:rPr>
          <w:rStyle w:val="StyleUnderline"/>
          <w:rFonts w:asciiTheme="majorHAnsi" w:hAnsiTheme="majorHAnsi" w:cstheme="majorHAnsi"/>
        </w:rPr>
        <w:t>The brick kilns in Pakistan I looked at</w:t>
      </w:r>
      <w:r w:rsidRPr="001E313D">
        <w:rPr>
          <w:rFonts w:asciiTheme="majorHAnsi" w:hAnsiTheme="majorHAnsi" w:cstheme="majorHAnsi"/>
          <w:sz w:val="16"/>
        </w:rPr>
        <w:t xml:space="preserve">, and sites like charcoal camps in Brazil, </w:t>
      </w:r>
      <w:r w:rsidRPr="001E313D">
        <w:rPr>
          <w:rStyle w:val="StyleUnderline"/>
          <w:rFonts w:asciiTheme="majorHAnsi" w:hAnsiTheme="majorHAnsi" w:cstheme="majorHAnsi"/>
        </w:rPr>
        <w:t>are so big</w:t>
      </w:r>
      <w:r w:rsidRPr="001E313D">
        <w:rPr>
          <w:rFonts w:asciiTheme="majorHAnsi" w:hAnsiTheme="majorHAnsi" w:cstheme="majorHAnsi"/>
          <w:sz w:val="16"/>
        </w:rPr>
        <w:t xml:space="preserve"> – and had such unique patterns – that I realised </w:t>
      </w:r>
      <w:r w:rsidRPr="001E313D">
        <w:rPr>
          <w:rStyle w:val="StyleUnderline"/>
          <w:rFonts w:asciiTheme="majorHAnsi" w:hAnsiTheme="majorHAnsi" w:cstheme="majorHAnsi"/>
        </w:rPr>
        <w:t>you could see them from</w:t>
      </w:r>
      <w:r w:rsidRPr="001E313D">
        <w:rPr>
          <w:rFonts w:asciiTheme="majorHAnsi" w:hAnsiTheme="majorHAnsi" w:cstheme="majorHAnsi"/>
          <w:sz w:val="16"/>
        </w:rPr>
        <w:t xml:space="preserve"> space,” said Bales. “I had spoken to Google but it had always been a question of money. When I moved to Nottingham two years ago, they said: ‘You now have a geospatial institute with people who have worked for the UK space agency.’ “We know the proportion of people – what we don’t know is the exact number and all of the locations.” Describing the practice of modern slavery in brick kilns, which he has researched first-hand, Bales said: </w:t>
      </w:r>
      <w:r w:rsidRPr="001E313D">
        <w:rPr>
          <w:rStyle w:val="StyleUnderline"/>
          <w:rFonts w:asciiTheme="majorHAnsi" w:hAnsiTheme="majorHAnsi" w:cstheme="majorHAnsi"/>
        </w:rPr>
        <w:t xml:space="preserve">“It is normally done through an offer of work. Individual migrants and migrant families are told they can live and work, and that food will be provided and they will be given a bit of an advance. </w:t>
      </w:r>
      <w:r w:rsidRPr="001E313D">
        <w:rPr>
          <w:rFonts w:asciiTheme="majorHAnsi" w:hAnsiTheme="majorHAnsi" w:cstheme="majorHAnsi"/>
          <w:sz w:val="16"/>
        </w:rPr>
        <w:t>“</w:t>
      </w:r>
      <w:r w:rsidRPr="001E313D">
        <w:rPr>
          <w:rStyle w:val="StyleUnderline"/>
          <w:rFonts w:asciiTheme="majorHAnsi" w:hAnsiTheme="majorHAnsi" w:cstheme="majorHAnsi"/>
        </w:rPr>
        <w:t xml:space="preserve">But then, once on site, they find there a </w:t>
      </w:r>
      <w:r w:rsidRPr="001E313D">
        <w:rPr>
          <w:rStyle w:val="Emphasis"/>
          <w:rFonts w:asciiTheme="majorHAnsi" w:hAnsiTheme="majorHAnsi" w:cstheme="majorHAnsi"/>
        </w:rPr>
        <w:t xml:space="preserve">couple of </w:t>
      </w:r>
      <w:r w:rsidRPr="001E313D">
        <w:rPr>
          <w:rStyle w:val="Emphasis"/>
          <w:rFonts w:asciiTheme="majorHAnsi" w:hAnsiTheme="majorHAnsi" w:cstheme="majorHAnsi"/>
        </w:rPr>
        <w:lastRenderedPageBreak/>
        <w:t>thugs</w:t>
      </w:r>
      <w:r w:rsidRPr="001E313D">
        <w:rPr>
          <w:rStyle w:val="StyleUnderline"/>
          <w:rFonts w:asciiTheme="majorHAnsi" w:hAnsiTheme="majorHAnsi" w:cstheme="majorHAnsi"/>
        </w:rPr>
        <w:t xml:space="preserve"> who have </w:t>
      </w:r>
      <w:r w:rsidRPr="001E313D">
        <w:rPr>
          <w:rStyle w:val="Emphasis"/>
          <w:rFonts w:asciiTheme="majorHAnsi" w:hAnsiTheme="majorHAnsi" w:cstheme="majorHAnsi"/>
        </w:rPr>
        <w:t>complete physical control,</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kids are to work in the kilns</w:t>
      </w:r>
      <w:r w:rsidRPr="001E313D">
        <w:rPr>
          <w:rStyle w:val="StyleUnderline"/>
          <w:rFonts w:asciiTheme="majorHAnsi" w:hAnsiTheme="majorHAnsi" w:cstheme="majorHAnsi"/>
        </w:rPr>
        <w:t xml:space="preserve">. Rape of women and girls is common.” </w:t>
      </w:r>
      <w:r w:rsidRPr="001E313D">
        <w:rPr>
          <w:rFonts w:asciiTheme="majorHAnsi" w:hAnsiTheme="majorHAnsi" w:cstheme="majorHAnsi"/>
          <w:sz w:val="16"/>
        </w:rPr>
        <w:t xml:space="preserve">The brick kilns project is a development of </w:t>
      </w:r>
      <w:r w:rsidRPr="001E313D">
        <w:rPr>
          <w:rStyle w:val="StyleUnderline"/>
          <w:rFonts w:asciiTheme="majorHAnsi" w:hAnsiTheme="majorHAnsi" w:cstheme="majorHAnsi"/>
        </w:rPr>
        <w:t xml:space="preserve">Bales’ earlier efforts to use imaging to identify fishing camps in the </w:t>
      </w:r>
      <w:hyperlink r:id="rId13" w:history="1">
        <w:r w:rsidRPr="001E313D">
          <w:rPr>
            <w:rStyle w:val="StyleUnderline"/>
            <w:rFonts w:asciiTheme="majorHAnsi" w:hAnsiTheme="majorHAnsi" w:cstheme="majorHAnsi"/>
          </w:rPr>
          <w:t>Sundarbans</w:t>
        </w:r>
      </w:hyperlink>
      <w:r w:rsidRPr="001E313D">
        <w:rPr>
          <w:rStyle w:val="StyleUnderline"/>
          <w:rFonts w:asciiTheme="majorHAnsi" w:hAnsiTheme="majorHAnsi" w:cstheme="majorHAnsi"/>
        </w:rPr>
        <w:t xml:space="preserve"> of Bangladesh, </w:t>
      </w:r>
      <w:r w:rsidRPr="001E313D">
        <w:rPr>
          <w:rFonts w:asciiTheme="majorHAnsi" w:hAnsiTheme="majorHAnsi" w:cstheme="majorHAnsi"/>
          <w:sz w:val="16"/>
        </w:rPr>
        <w:t xml:space="preserve">where </w:t>
      </w:r>
      <w:hyperlink r:id="rId14" w:history="1">
        <w:r w:rsidRPr="001E313D">
          <w:rPr>
            <w:rStyle w:val="Hyperlink"/>
            <w:rFonts w:asciiTheme="majorHAnsi" w:hAnsiTheme="majorHAnsi" w:cstheme="majorHAnsi"/>
            <w:sz w:val="16"/>
          </w:rPr>
          <w:t>child slavery is common</w:t>
        </w:r>
      </w:hyperlink>
      <w:r w:rsidRPr="001E313D">
        <w:rPr>
          <w:rFonts w:asciiTheme="majorHAnsi" w:hAnsiTheme="majorHAnsi" w:cstheme="majorHAnsi"/>
          <w:sz w:val="16"/>
        </w:rPr>
        <w:t>. “</w:t>
      </w:r>
      <w:r w:rsidRPr="001E313D">
        <w:rPr>
          <w:rStyle w:val="StyleUnderline"/>
          <w:rFonts w:asciiTheme="majorHAnsi" w:hAnsiTheme="majorHAnsi" w:cstheme="majorHAnsi"/>
        </w:rPr>
        <w:t>With the fishing camps, suddenly we were able to say to the authorities, ‘</w:t>
      </w:r>
      <w:r w:rsidRPr="001E313D">
        <w:rPr>
          <w:rStyle w:val="Emphasis"/>
          <w:rFonts w:asciiTheme="majorHAnsi" w:hAnsiTheme="majorHAnsi" w:cstheme="majorHAnsi"/>
        </w:rPr>
        <w:t xml:space="preserve">Here are five more camps </w:t>
      </w:r>
      <w:r w:rsidRPr="001E313D">
        <w:rPr>
          <w:rStyle w:val="StyleUnderline"/>
          <w:rFonts w:asciiTheme="majorHAnsi" w:hAnsiTheme="majorHAnsi" w:cstheme="majorHAnsi"/>
        </w:rPr>
        <w:t xml:space="preserve">to say that </w:t>
      </w:r>
      <w:r w:rsidRPr="001E313D">
        <w:rPr>
          <w:rStyle w:val="Emphasis"/>
          <w:rFonts w:asciiTheme="majorHAnsi" w:hAnsiTheme="majorHAnsi" w:cstheme="majorHAnsi"/>
        </w:rPr>
        <w:t xml:space="preserve">you have no record of.’” </w:t>
      </w:r>
      <w:r w:rsidRPr="001E313D">
        <w:rPr>
          <w:rFonts w:asciiTheme="majorHAnsi" w:hAnsiTheme="majorHAnsi" w:cstheme="majorHAnsi"/>
          <w:sz w:val="16"/>
        </w:rPr>
        <w:t>Doreen Boyd, one of the imaging experts involved, said: “[</w:t>
      </w:r>
      <w:r w:rsidRPr="001E313D">
        <w:rPr>
          <w:rStyle w:val="StyleUnderline"/>
          <w:rFonts w:asciiTheme="majorHAnsi" w:hAnsiTheme="majorHAnsi" w:cstheme="majorHAnsi"/>
        </w:rPr>
        <w:t xml:space="preserve">The brick kilns project] was proof of concept. It was relatively easy because they are so distinct. Next we want to </w:t>
      </w:r>
      <w:r w:rsidRPr="001E313D">
        <w:rPr>
          <w:rStyle w:val="Emphasis"/>
          <w:rFonts w:asciiTheme="majorHAnsi" w:hAnsiTheme="majorHAnsi" w:cstheme="majorHAnsi"/>
        </w:rPr>
        <w:t xml:space="preserve">develop the idea to </w:t>
      </w:r>
      <w:r w:rsidRPr="001E313D">
        <w:rPr>
          <w:rStyle w:val="Emphasis"/>
          <w:rFonts w:asciiTheme="majorHAnsi" w:hAnsiTheme="majorHAnsi" w:cstheme="majorHAnsi"/>
          <w:highlight w:val="cyan"/>
        </w:rPr>
        <w:t>map other activities</w:t>
      </w:r>
      <w:r w:rsidRPr="001E313D">
        <w:rPr>
          <w:rStyle w:val="Emphasis"/>
          <w:rFonts w:asciiTheme="majorHAnsi" w:hAnsiTheme="majorHAnsi" w:cstheme="majorHAnsi"/>
        </w:rPr>
        <w:t xml:space="preserve"> using slavery</w:t>
      </w:r>
      <w:r w:rsidRPr="001E313D">
        <w:rPr>
          <w:rStyle w:val="StyleUnderline"/>
          <w:rFonts w:asciiTheme="majorHAnsi" w:hAnsiTheme="majorHAnsi" w:cstheme="majorHAnsi"/>
        </w:rPr>
        <w:t xml:space="preserve">, including </w:t>
      </w:r>
      <w:r w:rsidRPr="001E313D">
        <w:rPr>
          <w:rStyle w:val="Emphasis"/>
          <w:rFonts w:asciiTheme="majorHAnsi" w:hAnsiTheme="majorHAnsi" w:cstheme="majorHAnsi"/>
        </w:rPr>
        <w:t>mining</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charcoal camps</w:t>
      </w:r>
      <w:r w:rsidRPr="001E313D">
        <w:rPr>
          <w:rFonts w:asciiTheme="majorHAnsi" w:hAnsiTheme="majorHAnsi" w:cstheme="majorHAnsi"/>
          <w:sz w:val="16"/>
        </w:rPr>
        <w:t xml:space="preserve">. “So far, we have been dictating where – for instance – the brick belt is. The next step is to flip the thinking and ask the machine to tell us exactly where the brick belt is.” Bales is more ambitious still, asking whether </w:t>
      </w:r>
      <w:r w:rsidRPr="001E313D">
        <w:rPr>
          <w:rStyle w:val="StyleUnderline"/>
          <w:rFonts w:asciiTheme="majorHAnsi" w:hAnsiTheme="majorHAnsi" w:cstheme="majorHAnsi"/>
        </w:rPr>
        <w:t xml:space="preserve">technologies like spectroscopic analysis of satellite images might be able to detect where informal gold mines are in countries like </w:t>
      </w:r>
      <w:r w:rsidRPr="001E313D">
        <w:rPr>
          <w:rStyle w:val="Emphasis"/>
          <w:rFonts w:asciiTheme="majorHAnsi" w:hAnsiTheme="majorHAnsi" w:cstheme="majorHAnsi"/>
        </w:rPr>
        <w:t>Ghana</w:t>
      </w:r>
      <w:r w:rsidRPr="001E313D">
        <w:rPr>
          <w:rFonts w:asciiTheme="majorHAnsi" w:hAnsiTheme="majorHAnsi" w:cstheme="majorHAnsi"/>
          <w:sz w:val="16"/>
        </w:rPr>
        <w:t xml:space="preserve">, by </w:t>
      </w:r>
      <w:r w:rsidRPr="001E313D">
        <w:rPr>
          <w:rStyle w:val="Emphasis"/>
          <w:rFonts w:asciiTheme="majorHAnsi" w:hAnsiTheme="majorHAnsi" w:cstheme="majorHAnsi"/>
        </w:rPr>
        <w:t>tracking the contamination of rivers</w:t>
      </w:r>
      <w:r w:rsidRPr="001E313D">
        <w:rPr>
          <w:rStyle w:val="StyleUnderline"/>
          <w:rFonts w:asciiTheme="majorHAnsi" w:hAnsiTheme="majorHAnsi" w:cstheme="majorHAnsi"/>
        </w:rPr>
        <w:t xml:space="preserve"> with the </w:t>
      </w:r>
      <w:r w:rsidRPr="001E313D">
        <w:rPr>
          <w:rStyle w:val="Emphasis"/>
          <w:rFonts w:asciiTheme="majorHAnsi" w:hAnsiTheme="majorHAnsi" w:cstheme="majorHAnsi"/>
        </w:rPr>
        <w:t xml:space="preserve">mercury they use. </w:t>
      </w:r>
      <w:r w:rsidRPr="001E313D">
        <w:rPr>
          <w:rFonts w:asciiTheme="majorHAnsi" w:hAnsiTheme="majorHAnsi" w:cstheme="majorHAnsi"/>
          <w:sz w:val="16"/>
        </w:rPr>
        <w:t xml:space="preserve">Jakub </w:t>
      </w:r>
      <w:r w:rsidRPr="001E313D">
        <w:rPr>
          <w:rStyle w:val="StyleUnderline"/>
          <w:rFonts w:asciiTheme="majorHAnsi" w:hAnsiTheme="majorHAnsi" w:cstheme="majorHAnsi"/>
        </w:rPr>
        <w:t>Sobik</w:t>
      </w:r>
      <w:r w:rsidRPr="001E313D">
        <w:rPr>
          <w:rFonts w:asciiTheme="majorHAnsi" w:hAnsiTheme="majorHAnsi" w:cstheme="majorHAnsi"/>
          <w:sz w:val="16"/>
        </w:rPr>
        <w:t xml:space="preserve"> of Anti-Slavery International </w:t>
      </w:r>
      <w:r w:rsidRPr="001E313D">
        <w:rPr>
          <w:rStyle w:val="StyleUnderline"/>
          <w:rFonts w:asciiTheme="majorHAnsi" w:hAnsiTheme="majorHAnsi" w:cstheme="majorHAnsi"/>
        </w:rPr>
        <w:t>described the tracking</w:t>
      </w:r>
      <w:r w:rsidRPr="001E313D">
        <w:rPr>
          <w:rFonts w:asciiTheme="majorHAnsi" w:hAnsiTheme="majorHAnsi" w:cstheme="majorHAnsi"/>
          <w:sz w:val="16"/>
        </w:rPr>
        <w:t xml:space="preserve"> of industries associated with modern </w:t>
      </w:r>
      <w:r w:rsidRPr="001E313D">
        <w:rPr>
          <w:rStyle w:val="StyleUnderline"/>
          <w:rFonts w:asciiTheme="majorHAnsi" w:hAnsiTheme="majorHAnsi" w:cstheme="majorHAnsi"/>
        </w:rPr>
        <w:t>slavery from space as particularly useful in identifying unknown camps in places where governments were</w:t>
      </w:r>
      <w:r w:rsidRPr="001E313D">
        <w:rPr>
          <w:rFonts w:asciiTheme="majorHAnsi" w:hAnsiTheme="majorHAnsi" w:cstheme="majorHAnsi"/>
          <w:sz w:val="16"/>
        </w:rPr>
        <w:t xml:space="preserve"> more </w:t>
      </w:r>
      <w:r w:rsidRPr="001E313D">
        <w:rPr>
          <w:rStyle w:val="Emphasis"/>
          <w:rFonts w:asciiTheme="majorHAnsi" w:hAnsiTheme="majorHAnsi" w:cstheme="majorHAnsi"/>
        </w:rPr>
        <w:t xml:space="preserve">willing </w:t>
      </w:r>
      <w:r w:rsidRPr="001E313D">
        <w:rPr>
          <w:rStyle w:val="Emphasis"/>
          <w:rFonts w:asciiTheme="majorHAnsi" w:hAnsiTheme="majorHAnsi" w:cstheme="majorHAnsi"/>
          <w:highlight w:val="cyan"/>
        </w:rPr>
        <w:t>to work against issues</w:t>
      </w:r>
      <w:r w:rsidRPr="001E313D">
        <w:rPr>
          <w:rStyle w:val="StyleUnderline"/>
          <w:rFonts w:asciiTheme="majorHAnsi" w:hAnsiTheme="majorHAnsi" w:cstheme="majorHAnsi"/>
        </w:rPr>
        <w:t xml:space="preserve"> like</w:t>
      </w:r>
      <w:r w:rsidRPr="001E313D">
        <w:rPr>
          <w:rFonts w:asciiTheme="majorHAnsi" w:hAnsiTheme="majorHAnsi" w:cstheme="majorHAnsi"/>
          <w:sz w:val="16"/>
        </w:rPr>
        <w:t xml:space="preserve"> </w:t>
      </w:r>
      <w:r w:rsidRPr="001E313D">
        <w:rPr>
          <w:rStyle w:val="Emphasis"/>
          <w:rFonts w:asciiTheme="majorHAnsi" w:hAnsiTheme="majorHAnsi" w:cstheme="majorHAnsi"/>
        </w:rPr>
        <w:t>child slavery and</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forced labour</w:t>
      </w:r>
      <w:r w:rsidRPr="001E313D">
        <w:rPr>
          <w:rStyle w:val="StyleUnderline"/>
          <w:rFonts w:asciiTheme="majorHAnsi" w:hAnsiTheme="majorHAnsi" w:cstheme="majorHAnsi"/>
        </w:rPr>
        <w:t>.</w:t>
      </w:r>
    </w:p>
    <w:p w14:paraId="11C529A6" w14:textId="77777777" w:rsidR="0081692A" w:rsidRPr="001E313D" w:rsidRDefault="0081692A" w:rsidP="00734752">
      <w:pPr>
        <w:rPr>
          <w:rStyle w:val="StyleUnderline"/>
          <w:rFonts w:asciiTheme="majorHAnsi" w:hAnsiTheme="majorHAnsi" w:cstheme="majorHAnsi"/>
        </w:rPr>
      </w:pPr>
    </w:p>
    <w:p w14:paraId="09916F59" w14:textId="77777777" w:rsidR="00734752" w:rsidRPr="001E313D" w:rsidRDefault="00734752" w:rsidP="00734752">
      <w:pPr>
        <w:pStyle w:val="Heading4"/>
        <w:rPr>
          <w:rFonts w:asciiTheme="majorHAnsi" w:hAnsiTheme="majorHAnsi" w:cstheme="majorHAnsi"/>
        </w:rPr>
      </w:pPr>
      <w:r w:rsidRPr="001E313D">
        <w:rPr>
          <w:rFonts w:asciiTheme="majorHAnsi" w:hAnsiTheme="majorHAnsi" w:cstheme="majorHAnsi"/>
        </w:rPr>
        <w:t xml:space="preserve">Commercial Satellites are </w:t>
      </w:r>
      <w:r w:rsidRPr="001E313D">
        <w:rPr>
          <w:rFonts w:asciiTheme="majorHAnsi" w:hAnsiTheme="majorHAnsi" w:cstheme="majorHAnsi"/>
          <w:u w:val="single"/>
        </w:rPr>
        <w:t>critical</w:t>
      </w:r>
      <w:r w:rsidRPr="001E313D">
        <w:rPr>
          <w:rFonts w:asciiTheme="majorHAnsi" w:hAnsiTheme="majorHAnsi" w:cstheme="majorHAnsi"/>
        </w:rPr>
        <w:t xml:space="preserve"> to </w:t>
      </w:r>
      <w:r w:rsidRPr="001E313D">
        <w:rPr>
          <w:rFonts w:asciiTheme="majorHAnsi" w:hAnsiTheme="majorHAnsi" w:cstheme="majorHAnsi"/>
          <w:u w:val="single"/>
        </w:rPr>
        <w:t>provide data</w:t>
      </w:r>
      <w:r w:rsidRPr="001E313D">
        <w:rPr>
          <w:rFonts w:asciiTheme="majorHAnsi" w:hAnsiTheme="majorHAnsi" w:cstheme="majorHAnsi"/>
        </w:rPr>
        <w:t xml:space="preserve"> to </w:t>
      </w:r>
      <w:r w:rsidRPr="001E313D">
        <w:rPr>
          <w:rFonts w:asciiTheme="majorHAnsi" w:hAnsiTheme="majorHAnsi" w:cstheme="majorHAnsi"/>
          <w:u w:val="single"/>
        </w:rPr>
        <w:t>anti-slavery movements</w:t>
      </w:r>
      <w:r w:rsidRPr="001E313D">
        <w:rPr>
          <w:rFonts w:asciiTheme="majorHAnsi" w:hAnsiTheme="majorHAnsi" w:cstheme="majorHAnsi"/>
        </w:rPr>
        <w:t xml:space="preserve">---allows activists to </w:t>
      </w:r>
      <w:r w:rsidRPr="001E313D">
        <w:rPr>
          <w:rFonts w:asciiTheme="majorHAnsi" w:hAnsiTheme="majorHAnsi" w:cstheme="majorHAnsi"/>
          <w:u w:val="single"/>
        </w:rPr>
        <w:t>pinpoint where it happens</w:t>
      </w:r>
      <w:r w:rsidRPr="001E313D">
        <w:rPr>
          <w:rFonts w:asciiTheme="majorHAnsi" w:hAnsiTheme="majorHAnsi" w:cstheme="majorHAnsi"/>
        </w:rPr>
        <w:t xml:space="preserve">. </w:t>
      </w:r>
    </w:p>
    <w:p w14:paraId="2B695BFC" w14:textId="77777777" w:rsidR="00734752" w:rsidRPr="001E313D" w:rsidRDefault="00734752" w:rsidP="00734752">
      <w:pPr>
        <w:rPr>
          <w:rFonts w:asciiTheme="majorHAnsi" w:hAnsiTheme="majorHAnsi" w:cstheme="majorHAnsi"/>
        </w:rPr>
      </w:pPr>
      <w:r w:rsidRPr="001E313D">
        <w:rPr>
          <w:rStyle w:val="Style13ptBold"/>
          <w:rFonts w:asciiTheme="majorHAnsi" w:hAnsiTheme="majorHAnsi" w:cstheme="majorHAnsi"/>
        </w:rPr>
        <w:t>Jackson 19,</w:t>
      </w:r>
      <w:r w:rsidRPr="001E313D">
        <w:rPr>
          <w:rFonts w:asciiTheme="majorHAnsi" w:hAnsiTheme="majorHAnsi" w:cstheme="majorHAnsi"/>
        </w:rPr>
        <w:t xml:space="preserve"> [Bethany Jackson, Geography PhD Candidate, the Rights Lab at the University of Nottingham, ("Slavery from Space: A Remote Sensing Approach to Ending Modern Slavery," 3-7-2019, </w:t>
      </w:r>
      <w:r w:rsidRPr="001E313D">
        <w:rPr>
          <w:rFonts w:asciiTheme="majorHAnsi" w:hAnsiTheme="majorHAnsi" w:cstheme="majorHAnsi"/>
          <w:i/>
        </w:rPr>
        <w:t>Delta 8.7</w:t>
      </w:r>
      <w:r w:rsidRPr="001E313D">
        <w:rPr>
          <w:rFonts w:asciiTheme="majorHAnsi" w:hAnsiTheme="majorHAnsi" w:cstheme="majorHAnsi"/>
        </w:rPr>
        <w:t xml:space="preserve">, </w:t>
      </w:r>
      <w:hyperlink r:id="rId15" w:history="1">
        <w:r w:rsidRPr="001E313D">
          <w:rPr>
            <w:rStyle w:val="Hyperlink"/>
            <w:rFonts w:asciiTheme="majorHAnsi" w:hAnsiTheme="majorHAnsi" w:cstheme="majorHAnsi"/>
          </w:rPr>
          <w:t>https://delta87.org/2019/03/slavery-space-remote-sensing-approach-ending-modern-slavery/</w:t>
        </w:r>
      </w:hyperlink>
      <w:r w:rsidRPr="001E313D">
        <w:rPr>
          <w:rFonts w:asciiTheme="majorHAnsi" w:hAnsiTheme="majorHAnsi" w:cstheme="majorHAnsi"/>
        </w:rPr>
        <w:t>) Accessed: 2-8-2022] Sachin</w:t>
      </w:r>
    </w:p>
    <w:p w14:paraId="03FAA44C" w14:textId="77777777" w:rsidR="00734752" w:rsidRPr="001E313D" w:rsidRDefault="00734752" w:rsidP="00734752">
      <w:pPr>
        <w:rPr>
          <w:rFonts w:asciiTheme="majorHAnsi" w:hAnsiTheme="majorHAnsi" w:cstheme="majorHAnsi"/>
          <w:u w:val="single"/>
        </w:rPr>
      </w:pPr>
      <w:r w:rsidRPr="001E313D">
        <w:rPr>
          <w:rFonts w:asciiTheme="majorHAnsi" w:hAnsiTheme="majorHAnsi" w:cstheme="majorHAnsi"/>
          <w:sz w:val="14"/>
        </w:rPr>
        <w:t xml:space="preserve">The ability to monitor patterns on the surface of the Earth will only improve due to the technological innovations taking place on satellite platforms, including improvements to the spatial, spectral and temporal resolutions. </w:t>
      </w:r>
      <w:r w:rsidRPr="001E313D">
        <w:rPr>
          <w:rStyle w:val="StyleUnderline"/>
          <w:rFonts w:asciiTheme="majorHAnsi" w:hAnsiTheme="majorHAnsi" w:cstheme="majorHAnsi"/>
          <w:highlight w:val="cyan"/>
        </w:rPr>
        <w:t>Continued investigation of</w:t>
      </w:r>
      <w:r w:rsidRPr="001E313D">
        <w:rPr>
          <w:rStyle w:val="StyleUnderline"/>
          <w:rFonts w:asciiTheme="majorHAnsi" w:hAnsiTheme="majorHAnsi" w:cstheme="majorHAnsi"/>
        </w:rPr>
        <w:t xml:space="preserve"> vulnerabilities to </w:t>
      </w:r>
      <w:r w:rsidRPr="001E313D">
        <w:rPr>
          <w:rStyle w:val="StyleUnderline"/>
          <w:rFonts w:asciiTheme="majorHAnsi" w:hAnsiTheme="majorHAnsi" w:cstheme="majorHAnsi"/>
          <w:highlight w:val="cyan"/>
        </w:rPr>
        <w:t>modern slavery</w:t>
      </w:r>
      <w:r w:rsidRPr="001E313D">
        <w:rPr>
          <w:rStyle w:val="StyleUnderline"/>
          <w:rFonts w:asciiTheme="majorHAnsi" w:hAnsiTheme="majorHAnsi" w:cstheme="majorHAnsi"/>
        </w:rPr>
        <w:t xml:space="preserve"> will </w:t>
      </w:r>
      <w:r w:rsidRPr="001E313D">
        <w:rPr>
          <w:rStyle w:val="StyleUnderline"/>
          <w:rFonts w:asciiTheme="majorHAnsi" w:hAnsiTheme="majorHAnsi" w:cstheme="majorHAnsi"/>
          <w:highlight w:val="cyan"/>
        </w:rPr>
        <w:t>require fast response</w:t>
      </w:r>
      <w:r w:rsidRPr="001E313D">
        <w:rPr>
          <w:rStyle w:val="StyleUnderline"/>
          <w:rFonts w:asciiTheme="majorHAnsi" w:hAnsiTheme="majorHAnsi" w:cstheme="majorHAnsi"/>
        </w:rPr>
        <w:t xml:space="preserve">s, and AI will enable the fast processing times that we </w:t>
      </w:r>
      <w:r w:rsidRPr="001E313D">
        <w:rPr>
          <w:rStyle w:val="StyleUnderline"/>
          <w:rFonts w:asciiTheme="majorHAnsi" w:hAnsiTheme="majorHAnsi" w:cstheme="majorHAnsi"/>
          <w:highlight w:val="cyan"/>
        </w:rPr>
        <w:t>need to monitor</w:t>
      </w:r>
      <w:r w:rsidRPr="001E313D">
        <w:rPr>
          <w:rStyle w:val="StyleUnderline"/>
          <w:rFonts w:asciiTheme="majorHAnsi" w:hAnsiTheme="majorHAnsi" w:cstheme="majorHAnsi"/>
        </w:rPr>
        <w:t xml:space="preserve"> numerous </w:t>
      </w:r>
      <w:r w:rsidRPr="001E313D">
        <w:rPr>
          <w:rStyle w:val="StyleUnderline"/>
          <w:rFonts w:asciiTheme="majorHAnsi" w:hAnsiTheme="majorHAnsi" w:cstheme="majorHAnsi"/>
          <w:highlight w:val="cyan"/>
        </w:rPr>
        <w:t>data</w:t>
      </w:r>
      <w:r w:rsidRPr="001E313D">
        <w:rPr>
          <w:rStyle w:val="StyleUnderline"/>
          <w:rFonts w:asciiTheme="majorHAnsi" w:hAnsiTheme="majorHAnsi" w:cstheme="majorHAnsi"/>
        </w:rPr>
        <w:t xml:space="preserve"> sources and integrate them </w:t>
      </w:r>
      <w:r w:rsidRPr="001E313D">
        <w:rPr>
          <w:rStyle w:val="StyleUnderline"/>
          <w:rFonts w:asciiTheme="majorHAnsi" w:hAnsiTheme="majorHAnsi" w:cstheme="majorHAnsi"/>
          <w:highlight w:val="cyan"/>
        </w:rPr>
        <w:t>with satellite</w:t>
      </w:r>
      <w:r w:rsidRPr="001E313D">
        <w:rPr>
          <w:rStyle w:val="StyleUnderline"/>
          <w:rFonts w:asciiTheme="majorHAnsi" w:hAnsiTheme="majorHAnsi" w:cstheme="majorHAnsi"/>
        </w:rPr>
        <w:t xml:space="preserve"> imagery to fully reveal slavery risk and vulnerability.</w:t>
      </w:r>
    </w:p>
    <w:p w14:paraId="417DB19B" w14:textId="3E3645F8" w:rsidR="00734752" w:rsidRPr="001E313D" w:rsidRDefault="00734752" w:rsidP="00734752">
      <w:pPr>
        <w:rPr>
          <w:rFonts w:asciiTheme="majorHAnsi" w:hAnsiTheme="majorHAnsi" w:cstheme="majorHAnsi"/>
          <w:sz w:val="16"/>
        </w:rPr>
      </w:pPr>
      <w:r w:rsidRPr="001E313D">
        <w:rPr>
          <w:rStyle w:val="StyleUnderline"/>
          <w:rFonts w:asciiTheme="majorHAnsi" w:hAnsiTheme="majorHAnsi" w:cstheme="majorHAnsi"/>
        </w:rPr>
        <w:t xml:space="preserve">In addition, the costs associated with the </w:t>
      </w:r>
      <w:r w:rsidRPr="001E313D">
        <w:rPr>
          <w:rStyle w:val="StyleUnderline"/>
          <w:rFonts w:asciiTheme="majorHAnsi" w:hAnsiTheme="majorHAnsi" w:cstheme="majorHAnsi"/>
          <w:highlight w:val="cyan"/>
        </w:rPr>
        <w:t>production</w:t>
      </w:r>
      <w:r w:rsidRPr="001E313D">
        <w:rPr>
          <w:rStyle w:val="StyleUnderline"/>
          <w:rFonts w:asciiTheme="majorHAnsi" w:hAnsiTheme="majorHAnsi" w:cstheme="majorHAnsi"/>
        </w:rPr>
        <w:t xml:space="preserve"> and operation </w:t>
      </w:r>
      <w:r w:rsidRPr="001E313D">
        <w:rPr>
          <w:rStyle w:val="StyleUnderline"/>
          <w:rFonts w:asciiTheme="majorHAnsi" w:hAnsiTheme="majorHAnsi" w:cstheme="majorHAnsi"/>
          <w:highlight w:val="cyan"/>
        </w:rPr>
        <w:t>of</w:t>
      </w:r>
      <w:r w:rsidRPr="001E313D">
        <w:rPr>
          <w:rStyle w:val="StyleUnderline"/>
          <w:rFonts w:asciiTheme="majorHAnsi" w:hAnsiTheme="majorHAnsi" w:cstheme="majorHAnsi"/>
        </w:rPr>
        <w:t xml:space="preserve"> spacecraft are continuing to decline with the production of “smallsats” and </w:t>
      </w:r>
      <w:r w:rsidRPr="001E313D">
        <w:rPr>
          <w:rStyle w:val="StyleUnderline"/>
          <w:rFonts w:asciiTheme="majorHAnsi" w:hAnsiTheme="majorHAnsi" w:cstheme="majorHAnsi"/>
          <w:highlight w:val="cyan"/>
        </w:rPr>
        <w:t>constellations</w:t>
      </w:r>
      <w:r w:rsidRPr="001E313D">
        <w:rPr>
          <w:rStyle w:val="StyleUnderline"/>
          <w:rFonts w:asciiTheme="majorHAnsi" w:hAnsiTheme="majorHAnsi" w:cstheme="majorHAnsi"/>
        </w:rPr>
        <w:t xml:space="preserve"> of satellites, which </w:t>
      </w:r>
      <w:r w:rsidRPr="001E313D">
        <w:rPr>
          <w:rStyle w:val="StyleUnderline"/>
          <w:rFonts w:asciiTheme="majorHAnsi" w:hAnsiTheme="majorHAnsi" w:cstheme="majorHAnsi"/>
          <w:highlight w:val="cyan"/>
        </w:rPr>
        <w:t>are beneficial</w:t>
      </w:r>
      <w:r w:rsidRPr="001E313D">
        <w:rPr>
          <w:rStyle w:val="StyleUnderline"/>
          <w:rFonts w:asciiTheme="majorHAnsi" w:hAnsiTheme="majorHAnsi" w:cstheme="majorHAnsi"/>
        </w:rPr>
        <w:t xml:space="preserve"> to the timescales in which data are collected. Usually </w:t>
      </w:r>
      <w:r w:rsidRPr="001E313D">
        <w:rPr>
          <w:rStyle w:val="StyleUnderline"/>
          <w:rFonts w:asciiTheme="majorHAnsi" w:hAnsiTheme="majorHAnsi" w:cstheme="majorHAnsi"/>
          <w:highlight w:val="cyan"/>
        </w:rPr>
        <w:t>these are operated by commercial providers</w:t>
      </w:r>
      <w:r w:rsidRPr="001E313D">
        <w:rPr>
          <w:rStyle w:val="StyleUnderline"/>
          <w:rFonts w:asciiTheme="majorHAnsi" w:hAnsiTheme="majorHAnsi" w:cstheme="majorHAnsi"/>
        </w:rPr>
        <w:t xml:space="preserve">, but these companies </w:t>
      </w:r>
      <w:hyperlink r:id="rId16" w:tgtFrame="_blank" w:history="1">
        <w:r w:rsidRPr="001E313D">
          <w:rPr>
            <w:rStyle w:val="StyleUnderline"/>
            <w:rFonts w:asciiTheme="majorHAnsi" w:hAnsiTheme="majorHAnsi" w:cstheme="majorHAnsi"/>
          </w:rPr>
          <w:t xml:space="preserve">regularly </w:t>
        </w:r>
        <w:r w:rsidRPr="001E313D">
          <w:rPr>
            <w:rStyle w:val="StyleUnderline"/>
            <w:rFonts w:asciiTheme="majorHAnsi" w:hAnsiTheme="majorHAnsi" w:cstheme="majorHAnsi"/>
            <w:highlight w:val="cyan"/>
          </w:rPr>
          <w:t>partner with</w:t>
        </w:r>
        <w:r w:rsidRPr="001E313D">
          <w:rPr>
            <w:rStyle w:val="StyleUnderline"/>
            <w:rFonts w:asciiTheme="majorHAnsi" w:hAnsiTheme="majorHAnsi" w:cstheme="majorHAnsi"/>
          </w:rPr>
          <w:t xml:space="preserve"> </w:t>
        </w:r>
        <w:r w:rsidRPr="001E313D">
          <w:rPr>
            <w:rStyle w:val="Emphasis"/>
            <w:rFonts w:asciiTheme="majorHAnsi" w:hAnsiTheme="majorHAnsi" w:cstheme="majorHAnsi"/>
            <w:highlight w:val="cyan"/>
          </w:rPr>
          <w:t>humanitarian</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 xml:space="preserve">human rights </w:t>
        </w:r>
        <w:r w:rsidRPr="001E313D">
          <w:rPr>
            <w:rStyle w:val="Emphasis"/>
            <w:rFonts w:asciiTheme="majorHAnsi" w:hAnsiTheme="majorHAnsi" w:cstheme="majorHAnsi"/>
            <w:highlight w:val="cyan"/>
          </w:rPr>
          <w:t>agencies</w:t>
        </w:r>
      </w:hyperlink>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 xml:space="preserve">to </w:t>
      </w:r>
      <w:r w:rsidRPr="001E313D">
        <w:rPr>
          <w:rStyle w:val="Emphasis"/>
          <w:rFonts w:asciiTheme="majorHAnsi" w:hAnsiTheme="majorHAnsi" w:cstheme="majorHAnsi"/>
          <w:highlight w:val="cyan"/>
        </w:rPr>
        <w:t>investigate crises</w:t>
      </w:r>
      <w:r w:rsidRPr="001E313D">
        <w:rPr>
          <w:rStyle w:val="StyleUnderline"/>
          <w:rFonts w:asciiTheme="majorHAnsi" w:hAnsiTheme="majorHAnsi" w:cstheme="majorHAnsi"/>
          <w:highlight w:val="cyan"/>
        </w:rPr>
        <w:t xml:space="preserve"> and </w:t>
      </w:r>
      <w:r w:rsidRPr="001E313D">
        <w:rPr>
          <w:rStyle w:val="Emphasis"/>
          <w:rFonts w:asciiTheme="majorHAnsi" w:hAnsiTheme="majorHAnsi" w:cstheme="majorHAnsi"/>
          <w:highlight w:val="cyan"/>
        </w:rPr>
        <w:t>abuses</w:t>
      </w:r>
      <w:r w:rsidRPr="001E313D">
        <w:rPr>
          <w:rStyle w:val="StyleUnderline"/>
          <w:rFonts w:asciiTheme="majorHAnsi" w:hAnsiTheme="majorHAnsi" w:cstheme="majorHAnsi"/>
          <w:highlight w:val="cyan"/>
        </w:rPr>
        <w:t>.</w:t>
      </w:r>
      <w:r w:rsidRPr="001E313D">
        <w:rPr>
          <w:rFonts w:asciiTheme="majorHAnsi" w:hAnsiTheme="majorHAnsi" w:cstheme="majorHAnsi"/>
          <w:sz w:val="16"/>
        </w:rPr>
        <w:t xml:space="preserve"> </w:t>
      </w:r>
    </w:p>
    <w:p w14:paraId="432718E7" w14:textId="77777777" w:rsidR="00256587" w:rsidRPr="001E313D" w:rsidRDefault="00256587" w:rsidP="00734752">
      <w:pPr>
        <w:rPr>
          <w:rFonts w:asciiTheme="majorHAnsi" w:hAnsiTheme="majorHAnsi" w:cstheme="majorHAnsi"/>
          <w:sz w:val="16"/>
        </w:rPr>
      </w:pPr>
    </w:p>
    <w:p w14:paraId="0E13516B" w14:textId="77777777" w:rsidR="00734752" w:rsidRPr="001E313D" w:rsidRDefault="00734752" w:rsidP="00734752">
      <w:pPr>
        <w:pStyle w:val="Heading4"/>
        <w:rPr>
          <w:rFonts w:asciiTheme="majorHAnsi" w:hAnsiTheme="majorHAnsi" w:cstheme="majorHAnsi"/>
        </w:rPr>
      </w:pPr>
      <w:r w:rsidRPr="001E313D">
        <w:rPr>
          <w:rFonts w:asciiTheme="majorHAnsi" w:hAnsiTheme="majorHAnsi" w:cstheme="majorHAnsi"/>
        </w:rPr>
        <w:t>Commerical DigitalGlobe sats are uniquely key to high rez imagery---governments open the door to wrongful use.</w:t>
      </w:r>
    </w:p>
    <w:p w14:paraId="16271BA3" w14:textId="77777777" w:rsidR="00734752" w:rsidRPr="001E313D" w:rsidRDefault="00734752" w:rsidP="00734752">
      <w:pPr>
        <w:rPr>
          <w:rFonts w:asciiTheme="majorHAnsi" w:hAnsiTheme="majorHAnsi" w:cstheme="majorHAnsi"/>
        </w:rPr>
      </w:pPr>
      <w:r w:rsidRPr="001E313D">
        <w:rPr>
          <w:rStyle w:val="Style13ptBold"/>
          <w:rFonts w:asciiTheme="majorHAnsi" w:hAnsiTheme="majorHAnsi" w:cstheme="majorHAnsi"/>
        </w:rPr>
        <w:t>Jackson 18,</w:t>
      </w:r>
      <w:r w:rsidRPr="001E313D">
        <w:rPr>
          <w:rFonts w:asciiTheme="majorHAnsi" w:hAnsiTheme="majorHAnsi" w:cstheme="majorHAnsi"/>
        </w:rPr>
        <w:t xml:space="preserve"> [Jackson, Bethany &amp; Bales, Kevin &amp; Owen, Sarah &amp; Wardlaw, Jessica &amp; Boyd, Doreen. (2018). Analysing Slavery through Satellite Technology: How Remote Sensing Could Revolutionise Data Collection to Help End Modern Slavery. Journal of Modern Slavery. 4. 169-199. 10.22150/jms/URDJ6988. </w:t>
      </w:r>
      <w:hyperlink r:id="rId17" w:history="1">
        <w:r w:rsidRPr="001E313D">
          <w:rPr>
            <w:rStyle w:val="Hyperlink"/>
            <w:rFonts w:asciiTheme="majorHAnsi" w:hAnsiTheme="majorHAnsi" w:cstheme="majorHAnsi"/>
          </w:rPr>
          <w:t>https://www.nottingham.ac.uk/research/beacons-of-excellence/rights-lab/resources/academic-publications/2019/march/boyd-analysing-slavery.pdf//</w:t>
        </w:r>
      </w:hyperlink>
      <w:r w:rsidRPr="001E313D">
        <w:rPr>
          <w:rFonts w:asciiTheme="majorHAnsi" w:hAnsiTheme="majorHAnsi" w:cstheme="majorHAnsi"/>
        </w:rPr>
        <w:t xml:space="preserve"> Accessed: 04-08-2022] Sachin</w:t>
      </w:r>
    </w:p>
    <w:p w14:paraId="755C04AB" w14:textId="77777777" w:rsidR="00734752" w:rsidRPr="001E313D" w:rsidRDefault="00734752" w:rsidP="00734752">
      <w:pPr>
        <w:rPr>
          <w:rFonts w:asciiTheme="majorHAnsi" w:hAnsiTheme="majorHAnsi" w:cstheme="majorHAnsi"/>
          <w:sz w:val="12"/>
          <w:lang w:eastAsia="zh-CN"/>
        </w:rPr>
      </w:pPr>
      <w:r w:rsidRPr="001E313D">
        <w:rPr>
          <w:rFonts w:asciiTheme="majorHAnsi" w:hAnsiTheme="majorHAnsi" w:cstheme="majorHAnsi"/>
          <w:sz w:val="12"/>
          <w:lang w:eastAsia="zh-CN"/>
        </w:rPr>
        <w:lastRenderedPageBreak/>
        <w:t xml:space="preserve">Whilst the use of UAVs may be beneficial in some contexts they may not be for all. UAVs fly close to the ground, thus they can capture a lot of detailed images; features such as people and vehicles are visible. Airborne sensors fly higher, but they also carry sensors which may put people at risk, these features are also becoming common in </w:t>
      </w:r>
      <w:r w:rsidRPr="001E313D">
        <w:rPr>
          <w:rStyle w:val="StyleUnderline"/>
          <w:rFonts w:asciiTheme="majorHAnsi" w:hAnsiTheme="majorHAnsi" w:cstheme="majorHAnsi"/>
        </w:rPr>
        <w:t xml:space="preserve">commercial satellite data. For example </w:t>
      </w:r>
      <w:r w:rsidRPr="001E313D">
        <w:rPr>
          <w:rStyle w:val="StyleUnderline"/>
          <w:rFonts w:asciiTheme="majorHAnsi" w:hAnsiTheme="majorHAnsi" w:cstheme="majorHAnsi"/>
          <w:highlight w:val="cyan"/>
        </w:rPr>
        <w:t>DigitalGlobe’s</w:t>
      </w:r>
      <w:r w:rsidRPr="001E313D">
        <w:rPr>
          <w:rStyle w:val="StyleUnderline"/>
          <w:rFonts w:asciiTheme="majorHAnsi" w:hAnsiTheme="majorHAnsi" w:cstheme="majorHAnsi"/>
        </w:rPr>
        <w:t xml:space="preserve"> ‘WorldView’ </w:t>
      </w:r>
      <w:r w:rsidRPr="001E313D">
        <w:rPr>
          <w:rStyle w:val="StyleUnderline"/>
          <w:rFonts w:asciiTheme="majorHAnsi" w:hAnsiTheme="majorHAnsi" w:cstheme="majorHAnsi"/>
          <w:highlight w:val="cyan"/>
        </w:rPr>
        <w:t xml:space="preserve">satellites </w:t>
      </w:r>
      <w:r w:rsidRPr="001E313D">
        <w:rPr>
          <w:rStyle w:val="StyleUnderline"/>
          <w:rFonts w:asciiTheme="majorHAnsi" w:hAnsiTheme="majorHAnsi" w:cstheme="majorHAnsi"/>
        </w:rPr>
        <w:t>have a spatial resolution of up to 31cm</w:t>
      </w:r>
      <w:r w:rsidRPr="001E313D">
        <w:rPr>
          <w:rFonts w:asciiTheme="majorHAnsi" w:hAnsiTheme="majorHAnsi" w:cstheme="majorHAnsi"/>
          <w:sz w:val="12"/>
          <w:lang w:eastAsia="zh-CN"/>
        </w:rPr>
        <w:t xml:space="preserve"> (high enough to view and detect the model of a car, but not so high as to identify people) which is </w:t>
      </w:r>
      <w:r w:rsidRPr="001E313D">
        <w:rPr>
          <w:rStyle w:val="StyleUnderline"/>
          <w:rFonts w:asciiTheme="majorHAnsi" w:hAnsiTheme="majorHAnsi" w:cstheme="majorHAnsi"/>
        </w:rPr>
        <w:t>available commercially for the first time</w:t>
      </w:r>
      <w:r w:rsidRPr="001E313D">
        <w:rPr>
          <w:rFonts w:asciiTheme="majorHAnsi" w:hAnsiTheme="majorHAnsi" w:cstheme="majorHAnsi"/>
          <w:sz w:val="12"/>
          <w:lang w:eastAsia="zh-CN"/>
        </w:rPr>
        <w:t xml:space="preserve"> since changes to U.S. law. It is therefore 18 </w:t>
      </w:r>
      <w:r w:rsidRPr="001E313D">
        <w:rPr>
          <w:rStyle w:val="StyleUnderline"/>
          <w:rFonts w:asciiTheme="majorHAnsi" w:hAnsiTheme="majorHAnsi" w:cstheme="majorHAnsi"/>
        </w:rPr>
        <w:t xml:space="preserve">important to consider the ethics of </w:t>
      </w:r>
      <w:r w:rsidRPr="001E313D">
        <w:rPr>
          <w:rStyle w:val="StyleUnderline"/>
          <w:rFonts w:asciiTheme="majorHAnsi" w:hAnsiTheme="majorHAnsi" w:cstheme="majorHAnsi"/>
          <w:highlight w:val="cyan"/>
        </w:rPr>
        <w:t>usi</w:t>
      </w:r>
      <w:r w:rsidRPr="001E313D">
        <w:rPr>
          <w:rStyle w:val="StyleUnderline"/>
          <w:rFonts w:asciiTheme="majorHAnsi" w:hAnsiTheme="majorHAnsi" w:cstheme="majorHAnsi"/>
        </w:rPr>
        <w:t xml:space="preserve">ng remote </w:t>
      </w:r>
      <w:r w:rsidRPr="001E313D">
        <w:rPr>
          <w:rStyle w:val="StyleUnderline"/>
          <w:rFonts w:asciiTheme="majorHAnsi" w:hAnsiTheme="majorHAnsi" w:cstheme="majorHAnsi"/>
          <w:highlight w:val="cyan"/>
        </w:rPr>
        <w:t>sensing for</w:t>
      </w:r>
      <w:r w:rsidRPr="001E313D">
        <w:rPr>
          <w:rStyle w:val="StyleUnderline"/>
          <w:rFonts w:asciiTheme="majorHAnsi" w:hAnsiTheme="majorHAnsi" w:cstheme="majorHAnsi"/>
        </w:rPr>
        <w:t xml:space="preserve"> a human rights issue such as </w:t>
      </w:r>
      <w:r w:rsidRPr="001E313D">
        <w:rPr>
          <w:rStyle w:val="StyleUnderline"/>
          <w:rFonts w:asciiTheme="majorHAnsi" w:hAnsiTheme="majorHAnsi" w:cstheme="majorHAnsi"/>
          <w:highlight w:val="cyan"/>
        </w:rPr>
        <w:t>modern slavery</w:t>
      </w:r>
      <w:r w:rsidRPr="001E313D">
        <w:rPr>
          <w:rStyle w:val="StyleUnderline"/>
          <w:rFonts w:asciiTheme="majorHAnsi" w:hAnsiTheme="majorHAnsi" w:cstheme="majorHAnsi"/>
        </w:rPr>
        <w:t xml:space="preserve">, as high levels of detail in the future </w:t>
      </w:r>
      <w:r w:rsidRPr="001E313D">
        <w:rPr>
          <w:rStyle w:val="StyleUnderline"/>
          <w:rFonts w:asciiTheme="majorHAnsi" w:hAnsiTheme="majorHAnsi" w:cstheme="majorHAnsi"/>
          <w:highlight w:val="cyan"/>
        </w:rPr>
        <w:t>may put vulnerable people at</w:t>
      </w:r>
      <w:r w:rsidRPr="001E313D">
        <w:rPr>
          <w:rStyle w:val="StyleUnderline"/>
          <w:rFonts w:asciiTheme="majorHAnsi" w:hAnsiTheme="majorHAnsi" w:cstheme="majorHAnsi"/>
        </w:rPr>
        <w:t xml:space="preserve"> risk of further </w:t>
      </w:r>
      <w:r w:rsidRPr="001E313D">
        <w:rPr>
          <w:rStyle w:val="StyleUnderline"/>
          <w:rFonts w:asciiTheme="majorHAnsi" w:hAnsiTheme="majorHAnsi" w:cstheme="majorHAnsi"/>
          <w:highlight w:val="cyan"/>
        </w:rPr>
        <w:t>harm</w:t>
      </w:r>
      <w:r w:rsidRPr="001E313D">
        <w:rPr>
          <w:rFonts w:asciiTheme="majorHAnsi" w:hAnsiTheme="majorHAnsi" w:cstheme="majorHAnsi"/>
          <w:sz w:val="12"/>
          <w:lang w:eastAsia="zh-CN"/>
        </w:rPr>
        <w:t xml:space="preserve">. There is no guarantee that imagery will not be used nefariously, however, these </w:t>
      </w:r>
      <w:r w:rsidRPr="001E313D">
        <w:rPr>
          <w:rStyle w:val="StyleUnderline"/>
          <w:rFonts w:asciiTheme="majorHAnsi" w:hAnsiTheme="majorHAnsi" w:cstheme="majorHAnsi"/>
          <w:highlight w:val="cyan"/>
        </w:rPr>
        <w:t>high res</w:t>
      </w:r>
      <w:r w:rsidRPr="001E313D">
        <w:rPr>
          <w:rStyle w:val="StyleUnderline"/>
          <w:rFonts w:asciiTheme="majorHAnsi" w:hAnsiTheme="majorHAnsi" w:cstheme="majorHAnsi"/>
        </w:rPr>
        <w:t xml:space="preserve">olution </w:t>
      </w:r>
      <w:r w:rsidRPr="001E313D">
        <w:rPr>
          <w:rStyle w:val="StyleUnderline"/>
          <w:rFonts w:asciiTheme="majorHAnsi" w:hAnsiTheme="majorHAnsi" w:cstheme="majorHAnsi"/>
          <w:highlight w:val="cyan"/>
        </w:rPr>
        <w:t>data</w:t>
      </w:r>
      <w:r w:rsidRPr="001E313D">
        <w:rPr>
          <w:rStyle w:val="StyleUnderline"/>
          <w:rFonts w:asciiTheme="majorHAnsi" w:hAnsiTheme="majorHAnsi" w:cstheme="majorHAnsi"/>
        </w:rPr>
        <w:t xml:space="preserve"> are </w:t>
      </w:r>
      <w:r w:rsidRPr="001E313D">
        <w:rPr>
          <w:rStyle w:val="StyleUnderline"/>
          <w:rFonts w:asciiTheme="majorHAnsi" w:hAnsiTheme="majorHAnsi" w:cstheme="majorHAnsi"/>
          <w:highlight w:val="cyan"/>
        </w:rPr>
        <w:t>still</w:t>
      </w:r>
      <w:r w:rsidRPr="001E313D">
        <w:rPr>
          <w:rStyle w:val="StyleUnderline"/>
          <w:rFonts w:asciiTheme="majorHAnsi" w:hAnsiTheme="majorHAnsi" w:cstheme="majorHAnsi"/>
        </w:rPr>
        <w:t xml:space="preserve"> primarily </w:t>
      </w:r>
      <w:r w:rsidRPr="001E313D">
        <w:rPr>
          <w:rStyle w:val="StyleUnderline"/>
          <w:rFonts w:asciiTheme="majorHAnsi" w:hAnsiTheme="majorHAnsi" w:cstheme="majorHAnsi"/>
          <w:highlight w:val="cyan"/>
        </w:rPr>
        <w:t>commercial, limiting</w:t>
      </w:r>
      <w:r w:rsidRPr="001E313D">
        <w:rPr>
          <w:rStyle w:val="StyleUnderline"/>
          <w:rFonts w:asciiTheme="majorHAnsi" w:hAnsiTheme="majorHAnsi" w:cstheme="majorHAnsi"/>
        </w:rPr>
        <w:t xml:space="preserve"> those who can </w:t>
      </w:r>
      <w:r w:rsidRPr="001E313D">
        <w:rPr>
          <w:rStyle w:val="StyleUnderline"/>
          <w:rFonts w:asciiTheme="majorHAnsi" w:hAnsiTheme="majorHAnsi" w:cstheme="majorHAnsi"/>
          <w:highlight w:val="cyan"/>
        </w:rPr>
        <w:t>access</w:t>
      </w:r>
      <w:r w:rsidRPr="001E313D">
        <w:rPr>
          <w:rStyle w:val="StyleUnderline"/>
          <w:rFonts w:asciiTheme="majorHAnsi" w:hAnsiTheme="majorHAnsi" w:cstheme="majorHAnsi"/>
        </w:rPr>
        <w:t xml:space="preserve"> the data to those who have the financial means, or are restricted by governments. The technology is already available </w:t>
      </w:r>
      <w:r w:rsidRPr="001E313D">
        <w:rPr>
          <w:rFonts w:asciiTheme="majorHAnsi" w:hAnsiTheme="majorHAnsi" w:cstheme="majorHAnsi"/>
          <w:sz w:val="12"/>
        </w:rPr>
        <w:t>and there 19</w:t>
      </w:r>
      <w:r w:rsidRPr="001E313D">
        <w:rPr>
          <w:rFonts w:asciiTheme="majorHAnsi" w:hAnsiTheme="majorHAnsi" w:cstheme="majorHAnsi"/>
          <w:sz w:val="12"/>
          <w:lang w:eastAsia="zh-CN"/>
        </w:rPr>
        <w:t xml:space="preserve"> appears to be very little will to restrict access again, but perhaps imagery providers need to consider who the data are released to and users must also play a role in thinking carefully about what data are required, and why, when engaging in remote sensing investigations of vulnerable populations.</w:t>
      </w:r>
    </w:p>
    <w:p w14:paraId="6F30283D" w14:textId="0022606D" w:rsidR="00734752" w:rsidRPr="001E313D" w:rsidRDefault="00734752" w:rsidP="00734752">
      <w:pPr>
        <w:rPr>
          <w:rFonts w:asciiTheme="majorHAnsi" w:hAnsiTheme="majorHAnsi" w:cstheme="majorHAnsi"/>
        </w:rPr>
      </w:pPr>
    </w:p>
    <w:p w14:paraId="41D9D3B8" w14:textId="7FFE5E23" w:rsidR="00773DE7" w:rsidRPr="001E313D" w:rsidRDefault="00773DE7" w:rsidP="00773DE7">
      <w:pPr>
        <w:pStyle w:val="Heading4"/>
        <w:rPr>
          <w:rFonts w:asciiTheme="majorHAnsi" w:hAnsiTheme="majorHAnsi" w:cstheme="majorHAnsi"/>
        </w:rPr>
      </w:pPr>
      <w:r w:rsidRPr="001E313D">
        <w:rPr>
          <w:rFonts w:asciiTheme="majorHAnsi" w:hAnsiTheme="majorHAnsi" w:cstheme="majorHAnsi"/>
        </w:rPr>
        <w:t>They say constellations are appropriation---the CP competes.</w:t>
      </w:r>
    </w:p>
    <w:p w14:paraId="5C6E5F5F" w14:textId="77777777" w:rsidR="00773DE7" w:rsidRPr="001E313D" w:rsidRDefault="00773DE7" w:rsidP="00773DE7">
      <w:pPr>
        <w:rPr>
          <w:rFonts w:asciiTheme="majorHAnsi" w:hAnsiTheme="majorHAnsi" w:cstheme="majorHAnsi"/>
        </w:rPr>
      </w:pPr>
    </w:p>
    <w:p w14:paraId="376BCF9A" w14:textId="281E06B0" w:rsidR="00AB0558" w:rsidRPr="001E313D" w:rsidRDefault="002A25AF" w:rsidP="002A25AF">
      <w:pPr>
        <w:pStyle w:val="Heading2"/>
        <w:rPr>
          <w:rFonts w:asciiTheme="majorHAnsi" w:hAnsiTheme="majorHAnsi" w:cstheme="majorHAnsi"/>
        </w:rPr>
      </w:pPr>
      <w:r w:rsidRPr="001E313D">
        <w:rPr>
          <w:rFonts w:asciiTheme="majorHAnsi" w:hAnsiTheme="majorHAnsi" w:cstheme="majorHAnsi"/>
        </w:rPr>
        <w:lastRenderedPageBreak/>
        <w:t>Case</w:t>
      </w:r>
    </w:p>
    <w:p w14:paraId="22613EBC" w14:textId="664B56B2" w:rsidR="00FF3B94" w:rsidRPr="001E313D" w:rsidRDefault="00FF3B94" w:rsidP="00D9736B">
      <w:pPr>
        <w:pStyle w:val="Heading3"/>
        <w:rPr>
          <w:rFonts w:asciiTheme="majorHAnsi" w:hAnsiTheme="majorHAnsi" w:cstheme="majorHAnsi"/>
        </w:rPr>
      </w:pPr>
      <w:r w:rsidRPr="001E313D">
        <w:rPr>
          <w:rFonts w:asciiTheme="majorHAnsi" w:hAnsiTheme="majorHAnsi" w:cstheme="majorHAnsi"/>
        </w:rPr>
        <w:lastRenderedPageBreak/>
        <w:t>Top</w:t>
      </w:r>
    </w:p>
    <w:p w14:paraId="740F2BFA" w14:textId="2B01F97A" w:rsidR="00FF3B94" w:rsidRPr="001E313D" w:rsidRDefault="00FF3B94" w:rsidP="00FF3B94">
      <w:pPr>
        <w:pStyle w:val="Heading4"/>
        <w:rPr>
          <w:rFonts w:asciiTheme="majorHAnsi" w:hAnsiTheme="majorHAnsi" w:cstheme="majorHAnsi"/>
        </w:rPr>
      </w:pPr>
      <w:r w:rsidRPr="001E313D">
        <w:rPr>
          <w:rFonts w:asciiTheme="majorHAnsi" w:hAnsiTheme="majorHAnsi" w:cstheme="majorHAnsi"/>
        </w:rPr>
        <w:t>“Space col” is exploration not colonialism.</w:t>
      </w:r>
    </w:p>
    <w:p w14:paraId="0516FBF4" w14:textId="77777777" w:rsidR="00FF3B94" w:rsidRPr="001E313D" w:rsidRDefault="00FF3B94" w:rsidP="00FF3B94">
      <w:pPr>
        <w:rPr>
          <w:rFonts w:asciiTheme="majorHAnsi" w:hAnsiTheme="majorHAnsi" w:cstheme="majorHAnsi"/>
        </w:rPr>
      </w:pPr>
      <w:r w:rsidRPr="001E313D">
        <w:rPr>
          <w:rFonts w:asciiTheme="majorHAnsi" w:hAnsiTheme="majorHAnsi" w:cstheme="majorHAnsi"/>
        </w:rPr>
        <w:t xml:space="preserve">Marko </w:t>
      </w:r>
      <w:r w:rsidRPr="001E313D">
        <w:rPr>
          <w:rStyle w:val="Style13ptBold"/>
          <w:rFonts w:asciiTheme="majorHAnsi" w:hAnsiTheme="majorHAnsi" w:cstheme="majorHAnsi"/>
        </w:rPr>
        <w:t>Kovic</w:t>
      </w:r>
      <w:r w:rsidRPr="001E313D">
        <w:rPr>
          <w:rFonts w:asciiTheme="majorHAnsi" w:hAnsiTheme="majorHAnsi" w:cstheme="majorHAnsi"/>
        </w:rPr>
        <w:t>, June, 20</w:t>
      </w:r>
      <w:r w:rsidRPr="001E313D">
        <w:rPr>
          <w:rStyle w:val="Style13ptBold"/>
          <w:rFonts w:asciiTheme="majorHAnsi" w:hAnsiTheme="majorHAnsi" w:cstheme="majorHAnsi"/>
        </w:rPr>
        <w:t>18</w:t>
      </w:r>
      <w:r w:rsidRPr="001E313D">
        <w:rPr>
          <w:rFonts w:asciiTheme="majorHAnsi" w:hAnsiTheme="majorHAnsi" w:cstheme="majorHAnsi"/>
        </w:rPr>
        <w:t xml:space="preserve">, (the “ć” is pronounced like “ch” in chocolate, PhD in political communication, University of Zurich) Political, moral, and security challenges of space colonization, ZIPAR Discussion Paper Series, </w:t>
      </w:r>
      <w:hyperlink r:id="rId18" w:history="1">
        <w:r w:rsidRPr="001E313D">
          <w:rPr>
            <w:rStyle w:val="Hyperlink"/>
            <w:rFonts w:asciiTheme="majorHAnsi" w:hAnsiTheme="majorHAnsi" w:cstheme="majorHAnsi"/>
          </w:rPr>
          <w:t>https://zipar.org/discussion-paper/political-moral-security-challenges-space-colonization/</w:t>
        </w:r>
      </w:hyperlink>
    </w:p>
    <w:p w14:paraId="5DCC62EE" w14:textId="77777777" w:rsidR="00FF3B94" w:rsidRPr="001E313D" w:rsidRDefault="00FF3B94" w:rsidP="00FF3B94">
      <w:pPr>
        <w:rPr>
          <w:rFonts w:asciiTheme="majorHAnsi" w:hAnsiTheme="majorHAnsi" w:cstheme="majorHAnsi"/>
        </w:rPr>
      </w:pPr>
      <w:r w:rsidRPr="001E313D">
        <w:rPr>
          <w:rFonts w:asciiTheme="majorHAnsi" w:hAnsiTheme="majorHAnsi" w:cstheme="majorHAnsi"/>
          <w:u w:val="single"/>
        </w:rPr>
        <w:t>The term «space colonization» is somewhat unfortunate, because it is reminiscent of colonialism.</w:t>
      </w:r>
      <w:r w:rsidRPr="001E313D">
        <w:rPr>
          <w:rFonts w:asciiTheme="majorHAnsi" w:hAnsiTheme="majorHAnsi" w:cstheme="majorHAnsi"/>
        </w:rPr>
        <w:t xml:space="preserve"> </w:t>
      </w:r>
      <w:r w:rsidRPr="001E313D">
        <w:rPr>
          <w:rFonts w:asciiTheme="majorHAnsi" w:hAnsiTheme="majorHAnsi" w:cstheme="majorHAnsi"/>
          <w:highlight w:val="cyan"/>
          <w:u w:val="single"/>
        </w:rPr>
        <w:t>Colonialism was the</w:t>
      </w:r>
      <w:r w:rsidRPr="001E313D">
        <w:rPr>
          <w:rFonts w:asciiTheme="majorHAnsi" w:hAnsiTheme="majorHAnsi" w:cstheme="majorHAnsi"/>
        </w:rPr>
        <w:t xml:space="preserve"> (predominantly European) </w:t>
      </w:r>
      <w:r w:rsidRPr="001E313D">
        <w:rPr>
          <w:rFonts w:asciiTheme="majorHAnsi" w:hAnsiTheme="majorHAnsi" w:cstheme="majorHAnsi"/>
          <w:highlight w:val="cyan"/>
          <w:u w:val="single"/>
        </w:rPr>
        <w:t>practice of settling in and taking political control of foreign territories</w:t>
      </w:r>
      <w:r w:rsidRPr="001E313D">
        <w:rPr>
          <w:rFonts w:asciiTheme="majorHAnsi" w:hAnsiTheme="majorHAnsi" w:cstheme="majorHAnsi"/>
        </w:rPr>
        <w:t xml:space="preserve">, </w:t>
      </w:r>
      <w:r w:rsidRPr="001E313D">
        <w:rPr>
          <w:rFonts w:asciiTheme="majorHAnsi" w:hAnsiTheme="majorHAnsi" w:cstheme="majorHAnsi"/>
          <w:u w:val="single"/>
        </w:rPr>
        <w:t>including the local populations in those territories</w:t>
      </w:r>
      <w:r w:rsidRPr="001E313D">
        <w:rPr>
          <w:rFonts w:asciiTheme="majorHAnsi" w:hAnsiTheme="majorHAnsi" w:cstheme="majorHAnsi"/>
        </w:rPr>
        <w:t xml:space="preserve"> [5]. European Colonialism did not have one single goal, but it was usually means to both economic and cultural ends. </w:t>
      </w:r>
    </w:p>
    <w:p w14:paraId="04FC3382" w14:textId="77777777" w:rsidR="00FF3B94" w:rsidRPr="001E313D" w:rsidRDefault="00FF3B94" w:rsidP="00FF3B94">
      <w:pPr>
        <w:rPr>
          <w:rFonts w:asciiTheme="majorHAnsi" w:hAnsiTheme="majorHAnsi" w:cstheme="majorHAnsi"/>
          <w:u w:val="single"/>
        </w:rPr>
      </w:pPr>
      <w:r w:rsidRPr="001E313D">
        <w:rPr>
          <w:rFonts w:asciiTheme="majorHAnsi" w:hAnsiTheme="majorHAnsi" w:cstheme="majorHAnsi"/>
          <w:highlight w:val="cyan"/>
          <w:u w:val="single"/>
        </w:rPr>
        <w:t>Space colonization</w:t>
      </w:r>
      <w:r w:rsidRPr="001E313D">
        <w:rPr>
          <w:rFonts w:asciiTheme="majorHAnsi" w:hAnsiTheme="majorHAnsi" w:cstheme="majorHAnsi"/>
          <w:u w:val="single"/>
        </w:rPr>
        <w:t>,</w:t>
      </w:r>
      <w:r w:rsidRPr="001E313D">
        <w:rPr>
          <w:rFonts w:asciiTheme="majorHAnsi" w:hAnsiTheme="majorHAnsi" w:cstheme="majorHAnsi"/>
        </w:rPr>
        <w:t xml:space="preserve"> of course, </w:t>
      </w:r>
      <w:r w:rsidRPr="001E313D">
        <w:rPr>
          <w:rFonts w:asciiTheme="majorHAnsi" w:hAnsiTheme="majorHAnsi" w:cstheme="majorHAnsi"/>
          <w:highlight w:val="cyan"/>
          <w:u w:val="single"/>
        </w:rPr>
        <w:t>does not refer to</w:t>
      </w:r>
      <w:r w:rsidRPr="001E313D">
        <w:rPr>
          <w:rFonts w:asciiTheme="majorHAnsi" w:hAnsiTheme="majorHAnsi" w:cstheme="majorHAnsi"/>
          <w:u w:val="single"/>
        </w:rPr>
        <w:t xml:space="preserve"> the continuation of </w:t>
      </w:r>
      <w:r w:rsidRPr="001E313D">
        <w:rPr>
          <w:rFonts w:asciiTheme="majorHAnsi" w:hAnsiTheme="majorHAnsi" w:cstheme="majorHAnsi"/>
          <w:highlight w:val="cyan"/>
          <w:u w:val="single"/>
        </w:rPr>
        <w:t>colonialism in space</w:t>
      </w:r>
      <w:r w:rsidRPr="001E313D">
        <w:rPr>
          <w:rFonts w:asciiTheme="majorHAnsi" w:hAnsiTheme="majorHAnsi" w:cstheme="majorHAnsi"/>
          <w:u w:val="single"/>
        </w:rPr>
        <w:t>.</w:t>
      </w:r>
      <w:r w:rsidRPr="001E313D">
        <w:rPr>
          <w:rFonts w:asciiTheme="majorHAnsi" w:hAnsiTheme="majorHAnsi" w:cstheme="majorHAnsi"/>
        </w:rPr>
        <w:t xml:space="preserve"> </w:t>
      </w:r>
      <w:r w:rsidRPr="001E313D">
        <w:rPr>
          <w:rFonts w:asciiTheme="majorHAnsi" w:hAnsiTheme="majorHAnsi" w:cstheme="majorHAnsi"/>
          <w:u w:val="single"/>
        </w:rPr>
        <w:t xml:space="preserve">Usually, space colonization is a </w:t>
      </w:r>
      <w:r w:rsidRPr="001E313D">
        <w:rPr>
          <w:rFonts w:asciiTheme="majorHAnsi" w:hAnsiTheme="majorHAnsi" w:cstheme="majorHAnsi"/>
          <w:highlight w:val="cyan"/>
          <w:u w:val="single"/>
        </w:rPr>
        <w:t>shorthand</w:t>
      </w:r>
      <w:r w:rsidRPr="001E313D">
        <w:rPr>
          <w:rFonts w:asciiTheme="majorHAnsi" w:hAnsiTheme="majorHAnsi" w:cstheme="majorHAnsi"/>
          <w:u w:val="single"/>
        </w:rPr>
        <w:t xml:space="preserve"> term </w:t>
      </w:r>
      <w:r w:rsidRPr="001E313D">
        <w:rPr>
          <w:rFonts w:asciiTheme="majorHAnsi" w:hAnsiTheme="majorHAnsi" w:cstheme="majorHAnsi"/>
          <w:highlight w:val="cyan"/>
          <w:u w:val="single"/>
        </w:rPr>
        <w:t>for permanent</w:t>
      </w:r>
      <w:r w:rsidRPr="001E313D">
        <w:rPr>
          <w:rFonts w:asciiTheme="majorHAnsi" w:hAnsiTheme="majorHAnsi" w:cstheme="majorHAnsi"/>
          <w:u w:val="single"/>
        </w:rPr>
        <w:t xml:space="preserve"> and self-sufficient hum</w:t>
      </w:r>
      <w:r w:rsidRPr="001E313D">
        <w:rPr>
          <w:rFonts w:asciiTheme="majorHAnsi" w:hAnsiTheme="majorHAnsi" w:cstheme="majorHAnsi"/>
          <w:highlight w:val="cyan"/>
          <w:u w:val="single"/>
        </w:rPr>
        <w:t>an habitats beyond Earth</w:t>
      </w:r>
      <w:r w:rsidRPr="001E313D">
        <w:rPr>
          <w:rFonts w:asciiTheme="majorHAnsi" w:hAnsiTheme="majorHAnsi" w:cstheme="majorHAnsi"/>
        </w:rPr>
        <w:t xml:space="preserve">. </w:t>
      </w:r>
      <w:r w:rsidRPr="001E313D">
        <w:rPr>
          <w:rFonts w:asciiTheme="majorHAnsi" w:hAnsiTheme="majorHAnsi" w:cstheme="majorHAnsi"/>
          <w:u w:val="single"/>
        </w:rPr>
        <w:t>Describing the creation of human habitats beyond Earth as space colonization is actually inaccurate, because the goals of historical colonies are not the same as the goals of space colonies</w:t>
      </w:r>
      <w:r w:rsidRPr="001E313D">
        <w:rPr>
          <w:rFonts w:asciiTheme="majorHAnsi" w:hAnsiTheme="majorHAnsi" w:cstheme="majorHAnsi"/>
        </w:rPr>
        <w:t xml:space="preserve">. </w:t>
      </w:r>
      <w:r w:rsidRPr="001E313D">
        <w:rPr>
          <w:rFonts w:asciiTheme="majorHAnsi" w:hAnsiTheme="majorHAnsi" w:cstheme="majorHAnsi"/>
          <w:u w:val="single"/>
        </w:rPr>
        <w:t xml:space="preserve">Human habitats beyond Earth might benefit humans on Earth, but the main goal of habitats beyond Earth is </w:t>
      </w:r>
      <w:r w:rsidRPr="001E313D">
        <w:rPr>
          <w:rFonts w:asciiTheme="majorHAnsi" w:hAnsiTheme="majorHAnsi" w:cstheme="majorHAnsi"/>
          <w:highlight w:val="cyan"/>
          <w:u w:val="single"/>
        </w:rPr>
        <w:t>not subjugation, but exploration</w:t>
      </w:r>
      <w:r w:rsidRPr="001E313D">
        <w:rPr>
          <w:rFonts w:asciiTheme="majorHAnsi" w:hAnsiTheme="majorHAnsi" w:cstheme="majorHAnsi"/>
        </w:rPr>
        <w:t xml:space="preserve">. In this article, </w:t>
      </w:r>
      <w:r w:rsidRPr="001E313D">
        <w:rPr>
          <w:rFonts w:asciiTheme="majorHAnsi" w:hAnsiTheme="majorHAnsi" w:cstheme="majorHAnsi"/>
          <w:u w:val="single"/>
        </w:rPr>
        <w:t xml:space="preserve">I use the term space colonization for the sake of convenience, even though </w:t>
      </w:r>
      <w:r w:rsidRPr="001E313D">
        <w:rPr>
          <w:rFonts w:asciiTheme="majorHAnsi" w:hAnsiTheme="majorHAnsi" w:cstheme="majorHAnsi"/>
          <w:highlight w:val="cyan"/>
          <w:u w:val="single"/>
        </w:rPr>
        <w:t>the term is imprecise.</w:t>
      </w:r>
    </w:p>
    <w:p w14:paraId="7349DF79" w14:textId="77777777" w:rsidR="00FF3B94" w:rsidRPr="001E313D" w:rsidRDefault="00FF3B94" w:rsidP="00FF3B94">
      <w:pPr>
        <w:rPr>
          <w:rFonts w:asciiTheme="majorHAnsi" w:hAnsiTheme="majorHAnsi" w:cstheme="majorHAnsi"/>
        </w:rPr>
      </w:pPr>
    </w:p>
    <w:p w14:paraId="053DFF18" w14:textId="41778CCC" w:rsidR="00C00B31" w:rsidRPr="001E313D" w:rsidRDefault="00D9736B" w:rsidP="00D9736B">
      <w:pPr>
        <w:pStyle w:val="Heading3"/>
        <w:rPr>
          <w:rFonts w:asciiTheme="majorHAnsi" w:hAnsiTheme="majorHAnsi" w:cstheme="majorHAnsi"/>
        </w:rPr>
      </w:pPr>
      <w:r w:rsidRPr="001E313D">
        <w:rPr>
          <w:rFonts w:asciiTheme="majorHAnsi" w:hAnsiTheme="majorHAnsi" w:cstheme="majorHAnsi"/>
        </w:rPr>
        <w:lastRenderedPageBreak/>
        <w:t>Framing</w:t>
      </w:r>
      <w:r w:rsidR="00C00B31" w:rsidRPr="001E313D">
        <w:rPr>
          <w:rFonts w:asciiTheme="majorHAnsi" w:hAnsiTheme="majorHAnsi" w:cstheme="majorHAnsi"/>
        </w:rPr>
        <w:t>---1NC</w:t>
      </w:r>
    </w:p>
    <w:p w14:paraId="3FF62D7C" w14:textId="77777777" w:rsidR="00BD587B" w:rsidRPr="001E313D" w:rsidRDefault="00BD587B" w:rsidP="00BD587B">
      <w:pPr>
        <w:pStyle w:val="Heading4"/>
        <w:rPr>
          <w:rFonts w:asciiTheme="majorHAnsi" w:hAnsiTheme="majorHAnsi" w:cstheme="majorHAnsi"/>
        </w:rPr>
      </w:pPr>
      <w:r w:rsidRPr="001E313D">
        <w:rPr>
          <w:rFonts w:asciiTheme="majorHAnsi" w:hAnsiTheme="majorHAnsi" w:cstheme="majorHAnsi"/>
        </w:rPr>
        <w:t xml:space="preserve">Opposition between Western and indigenous epistemologies is rooted in </w:t>
      </w:r>
      <w:r w:rsidRPr="001E313D">
        <w:rPr>
          <w:rFonts w:asciiTheme="majorHAnsi" w:hAnsiTheme="majorHAnsi" w:cstheme="majorHAnsi"/>
          <w:u w:val="single"/>
        </w:rPr>
        <w:t>essentialism</w:t>
      </w:r>
      <w:r w:rsidRPr="001E313D">
        <w:rPr>
          <w:rFonts w:asciiTheme="majorHAnsi" w:hAnsiTheme="majorHAnsi" w:cstheme="majorHAnsi"/>
        </w:rPr>
        <w:t xml:space="preserve"> which </w:t>
      </w:r>
      <w:r w:rsidRPr="001E313D">
        <w:rPr>
          <w:rFonts w:asciiTheme="majorHAnsi" w:hAnsiTheme="majorHAnsi" w:cstheme="majorHAnsi"/>
          <w:u w:val="single"/>
        </w:rPr>
        <w:t>undermines</w:t>
      </w:r>
      <w:r w:rsidRPr="001E313D">
        <w:rPr>
          <w:rFonts w:asciiTheme="majorHAnsi" w:hAnsiTheme="majorHAnsi" w:cstheme="majorHAnsi"/>
        </w:rPr>
        <w:t xml:space="preserve"> anti-colonial struggles --- only the CP’s </w:t>
      </w:r>
      <w:r w:rsidRPr="001E313D">
        <w:rPr>
          <w:rFonts w:asciiTheme="majorHAnsi" w:hAnsiTheme="majorHAnsi" w:cstheme="majorHAnsi"/>
          <w:u w:val="single"/>
        </w:rPr>
        <w:t>pluralism</w:t>
      </w:r>
      <w:r w:rsidRPr="001E313D">
        <w:rPr>
          <w:rFonts w:asciiTheme="majorHAnsi" w:hAnsiTheme="majorHAnsi" w:cstheme="majorHAnsi"/>
        </w:rPr>
        <w:t xml:space="preserve"> can draw-upon the best of both. </w:t>
      </w:r>
    </w:p>
    <w:p w14:paraId="623BBD05" w14:textId="77777777" w:rsidR="00BD587B" w:rsidRPr="001E313D" w:rsidRDefault="00BD587B" w:rsidP="00BD587B">
      <w:pPr>
        <w:rPr>
          <w:rFonts w:asciiTheme="majorHAnsi" w:hAnsiTheme="majorHAnsi" w:cstheme="majorHAnsi"/>
        </w:rPr>
      </w:pPr>
      <w:r w:rsidRPr="001E313D">
        <w:rPr>
          <w:rFonts w:asciiTheme="majorHAnsi" w:hAnsiTheme="majorHAnsi" w:cstheme="majorHAnsi"/>
        </w:rPr>
        <w:t xml:space="preserve">Chris </w:t>
      </w:r>
      <w:r w:rsidRPr="001E313D">
        <w:rPr>
          <w:rStyle w:val="Style13ptBold"/>
          <w:rFonts w:asciiTheme="majorHAnsi" w:hAnsiTheme="majorHAnsi" w:cstheme="majorHAnsi"/>
        </w:rPr>
        <w:t>ANDERSEN 9</w:t>
      </w:r>
      <w:r w:rsidRPr="001E313D">
        <w:rPr>
          <w:rFonts w:asciiTheme="majorHAnsi" w:hAnsiTheme="majorHAnsi" w:cstheme="majorHAnsi"/>
        </w:rPr>
        <w:t xml:space="preserve">. Michif (Métis) from western Canada; associate professor in the Faculty of Native Studies, Alberta. “Critical indigenous studies From Difference to Density,” </w:t>
      </w:r>
      <w:r w:rsidRPr="001E313D">
        <w:rPr>
          <w:rFonts w:asciiTheme="majorHAnsi" w:hAnsiTheme="majorHAnsi" w:cstheme="majorHAnsi"/>
          <w:i/>
        </w:rPr>
        <w:t>Cultural Studies Review</w:t>
      </w:r>
      <w:r w:rsidRPr="001E313D">
        <w:rPr>
          <w:rFonts w:asciiTheme="majorHAnsi" w:hAnsiTheme="majorHAnsi" w:cstheme="majorHAnsi"/>
        </w:rPr>
        <w:t xml:space="preserve"> 15(2): 80-4. Emory Libraries.</w:t>
      </w:r>
    </w:p>
    <w:p w14:paraId="28CF53E4" w14:textId="08E13A79" w:rsidR="00BD587B" w:rsidRPr="001E313D" w:rsidRDefault="00BD587B" w:rsidP="00BD587B">
      <w:pPr>
        <w:rPr>
          <w:rFonts w:asciiTheme="majorHAnsi" w:hAnsiTheme="majorHAnsi" w:cstheme="majorHAnsi"/>
          <w:sz w:val="16"/>
        </w:rPr>
      </w:pPr>
      <w:r w:rsidRPr="001E313D">
        <w:rPr>
          <w:rFonts w:asciiTheme="majorHAnsi" w:hAnsiTheme="majorHAnsi" w:cstheme="majorHAnsi"/>
          <w:sz w:val="16"/>
        </w:rPr>
        <w:t xml:space="preserve">In two recent articles,3 </w:t>
      </w:r>
      <w:r w:rsidRPr="001E313D">
        <w:rPr>
          <w:rStyle w:val="StyleUnderline"/>
          <w:rFonts w:asciiTheme="majorHAnsi" w:hAnsiTheme="majorHAnsi" w:cstheme="majorHAnsi"/>
        </w:rPr>
        <w:t>American Indian studies professor</w:t>
      </w:r>
      <w:r w:rsidRPr="001E313D">
        <w:rPr>
          <w:rFonts w:asciiTheme="majorHAnsi" w:hAnsiTheme="majorHAnsi" w:cstheme="majorHAnsi"/>
          <w:sz w:val="16"/>
        </w:rPr>
        <w:t xml:space="preserve"> Duane </w:t>
      </w:r>
      <w:r w:rsidRPr="001E313D">
        <w:rPr>
          <w:rStyle w:val="StyleUnderline"/>
          <w:rFonts w:asciiTheme="majorHAnsi" w:hAnsiTheme="majorHAnsi" w:cstheme="majorHAnsi"/>
        </w:rPr>
        <w:t>Champagne challenges ‘Western’ academic disciplines’ epistemological ability to analyse contemporary Indigeneity</w:t>
      </w:r>
      <w:r w:rsidRPr="001E313D">
        <w:rPr>
          <w:rFonts w:asciiTheme="majorHAnsi" w:hAnsiTheme="majorHAnsi" w:cstheme="majorHAnsi"/>
          <w:sz w:val="16"/>
        </w:rPr>
        <w:t xml:space="preserve">.4 Specifically, their </w:t>
      </w:r>
      <w:r w:rsidRPr="001E313D">
        <w:rPr>
          <w:rStyle w:val="StyleUnderline"/>
          <w:rFonts w:asciiTheme="majorHAnsi" w:hAnsiTheme="majorHAnsi" w:cstheme="majorHAnsi"/>
        </w:rPr>
        <w:t>failure to consider</w:t>
      </w:r>
      <w:r w:rsidRPr="001E313D">
        <w:rPr>
          <w:rFonts w:asciiTheme="majorHAnsi" w:hAnsiTheme="majorHAnsi" w:cstheme="majorHAnsi"/>
          <w:sz w:val="16"/>
        </w:rPr>
        <w:t xml:space="preserve"> </w:t>
      </w:r>
      <w:r w:rsidRPr="001E313D">
        <w:rPr>
          <w:rStyle w:val="StyleUnderline"/>
          <w:rFonts w:asciiTheme="majorHAnsi" w:hAnsiTheme="majorHAnsi" w:cstheme="majorHAnsi"/>
        </w:rPr>
        <w:t>Indigenous collectivities’ active role in colonial contexts in terms not readily discernable in Western forms of knowledge means these disciplines miss large elements of Indigeneity</w:t>
      </w:r>
      <w:r w:rsidRPr="001E313D">
        <w:rPr>
          <w:rFonts w:asciiTheme="majorHAnsi" w:hAnsiTheme="majorHAnsi" w:cstheme="majorHAnsi"/>
          <w:sz w:val="16"/>
        </w:rPr>
        <w:t xml:space="preserve"> and, as such, fail to offer a plausible basis for its analysis. Champagne contends that despite its current failure to do so, American Indian studies—extrapolated here to include all </w:t>
      </w:r>
      <w:r w:rsidRPr="001E313D">
        <w:rPr>
          <w:rStyle w:val="StyleUnderline"/>
          <w:rFonts w:asciiTheme="majorHAnsi" w:hAnsiTheme="majorHAnsi" w:cstheme="majorHAnsi"/>
        </w:rPr>
        <w:t>Indigenous studies—should instead assume this mantle by presuming the distinctive agency of Indigenous peoples, including a focus on exploring our relations according to</w:t>
      </w:r>
      <w:r w:rsidRPr="001E313D">
        <w:rPr>
          <w:rFonts w:asciiTheme="majorHAnsi" w:hAnsiTheme="majorHAnsi" w:cstheme="majorHAnsi"/>
          <w:sz w:val="16"/>
        </w:rPr>
        <w:t xml:space="preserve"> our </w:t>
      </w:r>
      <w:r w:rsidRPr="001E313D">
        <w:rPr>
          <w:rStyle w:val="Emphasis"/>
          <w:rFonts w:asciiTheme="majorHAnsi" w:hAnsiTheme="majorHAnsi" w:cstheme="majorHAnsi"/>
        </w:rPr>
        <w:t>distinctive epistemologies</w:t>
      </w:r>
      <w:r w:rsidRPr="001E313D">
        <w:rPr>
          <w:rStyle w:val="StyleUnderline"/>
          <w:rFonts w:asciiTheme="majorHAnsi" w:hAnsiTheme="majorHAnsi" w:cstheme="majorHAnsi"/>
        </w:rPr>
        <w:t xml:space="preserve"> and</w:t>
      </w:r>
      <w:r w:rsidRPr="001E313D">
        <w:rPr>
          <w:rFonts w:asciiTheme="majorHAnsi" w:hAnsiTheme="majorHAnsi" w:cstheme="majorHAnsi"/>
          <w:sz w:val="16"/>
        </w:rPr>
        <w:t xml:space="preserve"> according </w:t>
      </w:r>
      <w:r w:rsidRPr="001E313D">
        <w:rPr>
          <w:rStyle w:val="StyleUnderline"/>
          <w:rFonts w:asciiTheme="majorHAnsi" w:hAnsiTheme="majorHAnsi" w:cstheme="majorHAnsi"/>
        </w:rPr>
        <w:t xml:space="preserve">to the goals </w:t>
      </w:r>
      <w:r w:rsidRPr="001E313D">
        <w:rPr>
          <w:rFonts w:asciiTheme="majorHAnsi" w:hAnsiTheme="majorHAnsi" w:cstheme="majorHAnsi"/>
          <w:sz w:val="16"/>
        </w:rPr>
        <w:t xml:space="preserve">and mandates </w:t>
      </w:r>
      <w:r w:rsidRPr="001E313D">
        <w:rPr>
          <w:rStyle w:val="StyleUnderline"/>
          <w:rFonts w:asciiTheme="majorHAnsi" w:hAnsiTheme="majorHAnsi" w:cstheme="majorHAnsi"/>
        </w:rPr>
        <w:t>set by Indigenous communities</w:t>
      </w:r>
      <w:r w:rsidRPr="001E313D">
        <w:rPr>
          <w:rFonts w:asciiTheme="majorHAnsi" w:hAnsiTheme="majorHAnsi" w:cstheme="majorHAnsi"/>
          <w:sz w:val="16"/>
        </w:rPr>
        <w:t xml:space="preserve">. Not only will this distinguish Native studies from the rest of the academia, it will better position it to assist Indigenous peoples in righting their relationships with dominant, ‘whitestream’ society.5 </w:t>
      </w:r>
      <w:r w:rsidRPr="001E313D">
        <w:rPr>
          <w:rStyle w:val="StyleUnderline"/>
          <w:rFonts w:asciiTheme="majorHAnsi" w:hAnsiTheme="majorHAnsi" w:cstheme="majorHAnsi"/>
        </w:rPr>
        <w:t>I agree</w:t>
      </w:r>
      <w:r w:rsidRPr="001E313D">
        <w:rPr>
          <w:rFonts w:asciiTheme="majorHAnsi" w:hAnsiTheme="majorHAnsi" w:cstheme="majorHAnsi"/>
          <w:sz w:val="16"/>
        </w:rPr>
        <w:t xml:space="preserve"> with Champagne’s assertion that </w:t>
      </w:r>
      <w:r w:rsidRPr="001E313D">
        <w:rPr>
          <w:rStyle w:val="StyleUnderline"/>
          <w:rFonts w:asciiTheme="majorHAnsi" w:hAnsiTheme="majorHAnsi" w:cstheme="majorHAnsi"/>
        </w:rPr>
        <w:t>Indigenous studies</w:t>
      </w:r>
      <w:r w:rsidRPr="001E313D">
        <w:rPr>
          <w:rFonts w:asciiTheme="majorHAnsi" w:hAnsiTheme="majorHAnsi" w:cstheme="majorHAnsi"/>
          <w:sz w:val="16"/>
        </w:rPr>
        <w:t>—whether within or outside specific departments and faculties—</w:t>
      </w:r>
      <w:r w:rsidRPr="001E313D">
        <w:rPr>
          <w:rStyle w:val="StyleUnderline"/>
          <w:rFonts w:asciiTheme="majorHAnsi" w:hAnsiTheme="majorHAnsi" w:cstheme="majorHAnsi"/>
        </w:rPr>
        <w:t>should exist</w:t>
      </w:r>
      <w:r w:rsidRPr="001E313D">
        <w:rPr>
          <w:rFonts w:asciiTheme="majorHAnsi" w:hAnsiTheme="majorHAnsi" w:cstheme="majorHAnsi"/>
          <w:sz w:val="16"/>
        </w:rPr>
        <w:t xml:space="preserve"> in contemporary academia and that Indigenous communities ought to constitute a central focus to this endeavour. Despite his obvious love for the discipline (a fidelity I share), </w:t>
      </w:r>
      <w:r w:rsidRPr="001E313D">
        <w:rPr>
          <w:rStyle w:val="StyleUnderline"/>
          <w:rFonts w:asciiTheme="majorHAnsi" w:hAnsiTheme="majorHAnsi" w:cstheme="majorHAnsi"/>
        </w:rPr>
        <w:t>however</w:t>
      </w:r>
      <w:r w:rsidRPr="001E313D">
        <w:rPr>
          <w:rFonts w:asciiTheme="majorHAnsi" w:hAnsiTheme="majorHAnsi" w:cstheme="majorHAnsi"/>
          <w:sz w:val="16"/>
        </w:rPr>
        <w:t xml:space="preserve">, </w:t>
      </w:r>
      <w:r w:rsidRPr="001E313D">
        <w:rPr>
          <w:rStyle w:val="StyleUnderline"/>
          <w:rFonts w:asciiTheme="majorHAnsi" w:hAnsiTheme="majorHAnsi" w:cstheme="majorHAnsi"/>
        </w:rPr>
        <w:t>his</w:t>
      </w:r>
      <w:r w:rsidRPr="001E313D">
        <w:rPr>
          <w:rFonts w:asciiTheme="majorHAnsi" w:hAnsiTheme="majorHAnsi" w:cstheme="majorHAnsi"/>
          <w:sz w:val="16"/>
        </w:rPr>
        <w:t xml:space="preserve"> peculiar </w:t>
      </w:r>
      <w:r w:rsidRPr="001E313D">
        <w:rPr>
          <w:rStyle w:val="StyleUnderline"/>
          <w:rFonts w:asciiTheme="majorHAnsi" w:hAnsiTheme="majorHAnsi" w:cstheme="majorHAnsi"/>
          <w:highlight w:val="yellow"/>
        </w:rPr>
        <w:t>positioning</w:t>
      </w:r>
      <w:r w:rsidRPr="001E313D">
        <w:rPr>
          <w:rStyle w:val="StyleUnderline"/>
          <w:rFonts w:asciiTheme="majorHAnsi" w:hAnsiTheme="majorHAnsi" w:cstheme="majorHAnsi"/>
        </w:rPr>
        <w:t xml:space="preserve"> of </w:t>
      </w:r>
      <w:r w:rsidRPr="001E313D">
        <w:rPr>
          <w:rStyle w:val="StyleUnderline"/>
          <w:rFonts w:asciiTheme="majorHAnsi" w:hAnsiTheme="majorHAnsi" w:cstheme="majorHAnsi"/>
          <w:highlight w:val="yellow"/>
        </w:rPr>
        <w:t xml:space="preserve">Indigenous studies as different </w:t>
      </w:r>
      <w:r w:rsidRPr="001E313D">
        <w:rPr>
          <w:rStyle w:val="Emphasis"/>
          <w:rFonts w:asciiTheme="majorHAnsi" w:hAnsiTheme="majorHAnsi" w:cstheme="majorHAnsi"/>
          <w:highlight w:val="yellow"/>
        </w:rPr>
        <w:t>needlessly marginalises our density</w:t>
      </w:r>
      <w:r w:rsidRPr="001E313D">
        <w:rPr>
          <w:rStyle w:val="StyleUnderline"/>
          <w:rFonts w:asciiTheme="majorHAnsi" w:hAnsiTheme="majorHAnsi" w:cstheme="majorHAnsi"/>
          <w:highlight w:val="yellow"/>
        </w:rPr>
        <w:t xml:space="preserve"> and</w:t>
      </w:r>
      <w:r w:rsidRPr="001E313D">
        <w:rPr>
          <w:rStyle w:val="StyleUnderline"/>
          <w:rFonts w:asciiTheme="majorHAnsi" w:hAnsiTheme="majorHAnsi" w:cstheme="majorHAnsi"/>
        </w:rPr>
        <w:t xml:space="preserve">, in doing so, </w:t>
      </w:r>
      <w:r w:rsidRPr="001E313D">
        <w:rPr>
          <w:rStyle w:val="StyleUnderline"/>
          <w:rFonts w:asciiTheme="majorHAnsi" w:hAnsiTheme="majorHAnsi" w:cstheme="majorHAnsi"/>
          <w:highlight w:val="yellow"/>
        </w:rPr>
        <w:t>unnecessarily gives ground to disciplinary turf long claimed by older disciplines</w:t>
      </w:r>
      <w:r w:rsidRPr="001E313D">
        <w:rPr>
          <w:rFonts w:asciiTheme="majorHAnsi" w:hAnsiTheme="majorHAnsi" w:cstheme="majorHAnsi"/>
          <w:sz w:val="16"/>
        </w:rPr>
        <w:t xml:space="preserve">. Thus, although he usefully positions Indigenous communities as producers of complex knowledge about indigeneity, his separation of Indigenous from white society unnecessarily marginalises two elements of our density critical to this relationship: 1) the extent of Indigenous communities’ knowledges about whiteness (a social fact which requires an expertise in ‘Western’ concepts); and 2) the extent to which the production of academic knowledge through Indigenous studies is shaped by the ‘whitestream’ academic relations of power, marking it in tension with other forms of knowledge (such as community knowledge). Both are unfortunate omissions. Regarding the first, </w:t>
      </w:r>
      <w:r w:rsidRPr="001E313D">
        <w:rPr>
          <w:rStyle w:val="StyleUnderline"/>
          <w:rFonts w:asciiTheme="majorHAnsi" w:hAnsiTheme="majorHAnsi" w:cstheme="majorHAnsi"/>
        </w:rPr>
        <w:t xml:space="preserve">the epistemological aprioris of whiteness are a dominant representational source through which Western societies produce and consume Indigeneity. As </w:t>
      </w:r>
      <w:r w:rsidRPr="001E313D">
        <w:rPr>
          <w:rStyle w:val="StyleUnderline"/>
          <w:rFonts w:asciiTheme="majorHAnsi" w:hAnsiTheme="majorHAnsi" w:cstheme="majorHAnsi"/>
          <w:highlight w:val="yellow"/>
        </w:rPr>
        <w:t>such</w:t>
      </w:r>
      <w:r w:rsidRPr="001E313D">
        <w:rPr>
          <w:rStyle w:val="StyleUnderline"/>
          <w:rFonts w:asciiTheme="majorHAnsi" w:hAnsiTheme="majorHAnsi" w:cstheme="majorHAnsi"/>
        </w:rPr>
        <w:t xml:space="preserve">, Champagne </w:t>
      </w:r>
      <w:r w:rsidRPr="001E313D">
        <w:rPr>
          <w:rStyle w:val="StyleUnderline"/>
          <w:rFonts w:asciiTheme="majorHAnsi" w:hAnsiTheme="majorHAnsi" w:cstheme="majorHAnsi"/>
          <w:highlight w:val="yellow"/>
        </w:rPr>
        <w:t xml:space="preserve">recklessly jettisons </w:t>
      </w:r>
      <w:r w:rsidRPr="001E313D">
        <w:rPr>
          <w:rStyle w:val="Emphasis"/>
          <w:rFonts w:asciiTheme="majorHAnsi" w:hAnsiTheme="majorHAnsi" w:cstheme="majorHAnsi"/>
          <w:highlight w:val="yellow"/>
        </w:rPr>
        <w:t>so-called Western disciplinary concepts</w:t>
      </w:r>
      <w:r w:rsidRPr="001E313D">
        <w:rPr>
          <w:rStyle w:val="StyleUnderline"/>
          <w:rFonts w:asciiTheme="majorHAnsi" w:hAnsiTheme="majorHAnsi" w:cstheme="majorHAnsi"/>
          <w:highlight w:val="yellow"/>
        </w:rPr>
        <w:t xml:space="preserve"> and </w:t>
      </w:r>
      <w:r w:rsidRPr="001E313D">
        <w:rPr>
          <w:rStyle w:val="Emphasis"/>
          <w:rFonts w:asciiTheme="majorHAnsi" w:hAnsiTheme="majorHAnsi" w:cstheme="majorHAnsi"/>
          <w:highlight w:val="yellow"/>
        </w:rPr>
        <w:t>methodologies</w:t>
      </w:r>
      <w:r w:rsidRPr="001E313D">
        <w:rPr>
          <w:rStyle w:val="StyleUnderline"/>
          <w:rFonts w:asciiTheme="majorHAnsi" w:hAnsiTheme="majorHAnsi" w:cstheme="majorHAnsi"/>
          <w:highlight w:val="yellow"/>
        </w:rPr>
        <w:t xml:space="preserve"> as </w:t>
      </w:r>
      <w:r w:rsidRPr="001E313D">
        <w:rPr>
          <w:rStyle w:val="Emphasis"/>
          <w:rFonts w:asciiTheme="majorHAnsi" w:hAnsiTheme="majorHAnsi" w:cstheme="majorHAnsi"/>
          <w:highlight w:val="yellow"/>
        </w:rPr>
        <w:t>immutable</w:t>
      </w:r>
      <w:r w:rsidRPr="001E313D">
        <w:rPr>
          <w:rStyle w:val="StyleUnderline"/>
          <w:rFonts w:asciiTheme="majorHAnsi" w:hAnsiTheme="majorHAnsi" w:cstheme="majorHAnsi"/>
          <w:highlight w:val="yellow"/>
        </w:rPr>
        <w:t xml:space="preserve"> </w:t>
      </w:r>
      <w:r w:rsidRPr="001E313D">
        <w:rPr>
          <w:rStyle w:val="Emphasis"/>
          <w:rFonts w:asciiTheme="majorHAnsi" w:hAnsiTheme="majorHAnsi" w:cstheme="majorHAnsi"/>
          <w:highlight w:val="yellow"/>
        </w:rPr>
        <w:t>precisely</w:t>
      </w:r>
      <w:r w:rsidRPr="001E313D">
        <w:rPr>
          <w:rStyle w:val="Emphasis"/>
          <w:rFonts w:asciiTheme="majorHAnsi" w:hAnsiTheme="majorHAnsi" w:cstheme="majorHAnsi"/>
        </w:rPr>
        <w:t xml:space="preserve"> where and </w:t>
      </w:r>
      <w:r w:rsidRPr="001E313D">
        <w:rPr>
          <w:rStyle w:val="Emphasis"/>
          <w:rFonts w:asciiTheme="majorHAnsi" w:hAnsiTheme="majorHAnsi" w:cstheme="majorHAnsi"/>
          <w:highlight w:val="yellow"/>
        </w:rPr>
        <w:t>when they are most necessary</w:t>
      </w:r>
      <w:r w:rsidRPr="001E313D">
        <w:rPr>
          <w:rFonts w:asciiTheme="majorHAnsi" w:hAnsiTheme="majorHAnsi" w:cstheme="majorHAnsi"/>
          <w:sz w:val="16"/>
        </w:rPr>
        <w:t xml:space="preserve">. Regarding the second, he dismisses the contextual importance of accounting for the academic institutional conditions under which native studies units (are allowed to) exist. My sympathetic critique of Champagne’s argument is divided into three major parts and a conclusion. Part one extrapolates his analysis of current native studies and his prescriptions for how to fix it. In this context </w:t>
      </w:r>
      <w:r w:rsidRPr="001E313D">
        <w:rPr>
          <w:rStyle w:val="StyleUnderline"/>
          <w:rFonts w:asciiTheme="majorHAnsi" w:hAnsiTheme="majorHAnsi" w:cstheme="majorHAnsi"/>
        </w:rPr>
        <w:t>I examine his charge that ‘Western’ disciplines (anthropology, history, sociology and so on) are too epistemologically constricted to properly explain Indigenous agency or communities and I emphasise his failure to account for the conditions of possibility under which Native American studies entered into academic history</w:t>
      </w:r>
      <w:r w:rsidRPr="001E313D">
        <w:rPr>
          <w:rFonts w:asciiTheme="majorHAnsi" w:hAnsiTheme="majorHAnsi" w:cstheme="majorHAnsi"/>
          <w:sz w:val="16"/>
        </w:rPr>
        <w:t xml:space="preserve"> (to borrow Foucauldian phraseology).6 </w:t>
      </w:r>
      <w:r w:rsidRPr="001E313D">
        <w:rPr>
          <w:rStyle w:val="StyleUnderline"/>
          <w:rFonts w:asciiTheme="majorHAnsi" w:hAnsiTheme="majorHAnsi" w:cstheme="majorHAnsi"/>
        </w:rPr>
        <w:t>This latter element challenges the relationships he posits between both Indigenous studies and other academic disciplines and Indigenous knowledge within and outside the academy.</w:t>
      </w:r>
      <w:r w:rsidRPr="001E313D">
        <w:rPr>
          <w:rFonts w:asciiTheme="majorHAnsi" w:hAnsiTheme="majorHAnsi" w:cstheme="majorHAnsi"/>
          <w:sz w:val="16"/>
        </w:rPr>
        <w:t xml:space="preserve"> Part two unpacks </w:t>
      </w:r>
      <w:r w:rsidRPr="001E313D">
        <w:rPr>
          <w:rStyle w:val="StyleUnderline"/>
          <w:rFonts w:asciiTheme="majorHAnsi" w:hAnsiTheme="majorHAnsi" w:cstheme="majorHAnsi"/>
        </w:rPr>
        <w:t xml:space="preserve">his tropes </w:t>
      </w:r>
      <w:r w:rsidRPr="001E313D">
        <w:rPr>
          <w:rStyle w:val="StyleUnderline"/>
          <w:rFonts w:asciiTheme="majorHAnsi" w:hAnsiTheme="majorHAnsi" w:cstheme="majorHAnsi"/>
          <w:highlight w:val="yellow"/>
        </w:rPr>
        <w:t xml:space="preserve">to reveal an epistemological and ontological </w:t>
      </w:r>
      <w:r w:rsidRPr="001E313D">
        <w:rPr>
          <w:rStyle w:val="Emphasis"/>
          <w:rFonts w:asciiTheme="majorHAnsi" w:hAnsiTheme="majorHAnsi" w:cstheme="majorHAnsi"/>
          <w:highlight w:val="yellow"/>
        </w:rPr>
        <w:t>essentialism</w:t>
      </w:r>
      <w:r w:rsidRPr="001E313D">
        <w:rPr>
          <w:rStyle w:val="StyleUnderline"/>
          <w:rFonts w:asciiTheme="majorHAnsi" w:hAnsiTheme="majorHAnsi" w:cstheme="majorHAnsi"/>
          <w:highlight w:val="yellow"/>
        </w:rPr>
        <w:t xml:space="preserve"> which positions Indigeneity as separate from</w:t>
      </w:r>
      <w:r w:rsidRPr="001E313D">
        <w:rPr>
          <w:rStyle w:val="StyleUnderline"/>
          <w:rFonts w:asciiTheme="majorHAnsi" w:hAnsiTheme="majorHAnsi" w:cstheme="majorHAnsi"/>
        </w:rPr>
        <w:t xml:space="preserve"> (his notion of) </w:t>
      </w:r>
      <w:r w:rsidRPr="001E313D">
        <w:rPr>
          <w:rStyle w:val="StyleUnderline"/>
          <w:rFonts w:asciiTheme="majorHAnsi" w:hAnsiTheme="majorHAnsi" w:cstheme="majorHAnsi"/>
          <w:highlight w:val="yellow"/>
        </w:rPr>
        <w:t>colonialism, such that</w:t>
      </w:r>
      <w:r w:rsidRPr="001E313D">
        <w:rPr>
          <w:rFonts w:asciiTheme="majorHAnsi" w:hAnsiTheme="majorHAnsi" w:cstheme="majorHAnsi"/>
          <w:sz w:val="16"/>
        </w:rPr>
        <w:t xml:space="preserve"> an endogamous </w:t>
      </w:r>
      <w:r w:rsidRPr="001E313D">
        <w:rPr>
          <w:rStyle w:val="StyleUnderline"/>
          <w:rFonts w:asciiTheme="majorHAnsi" w:hAnsiTheme="majorHAnsi" w:cstheme="majorHAnsi"/>
          <w:highlight w:val="yellow"/>
        </w:rPr>
        <w:t xml:space="preserve">focus on the former </w:t>
      </w:r>
      <w:r w:rsidRPr="001E313D">
        <w:rPr>
          <w:rStyle w:val="Emphasis"/>
          <w:rFonts w:asciiTheme="majorHAnsi" w:hAnsiTheme="majorHAnsi" w:cstheme="majorHAnsi"/>
          <w:highlight w:val="yellow"/>
        </w:rPr>
        <w:t>obviates</w:t>
      </w:r>
      <w:r w:rsidRPr="001E313D">
        <w:rPr>
          <w:rStyle w:val="StyleUnderline"/>
          <w:rFonts w:asciiTheme="majorHAnsi" w:hAnsiTheme="majorHAnsi" w:cstheme="majorHAnsi"/>
          <w:highlight w:val="yellow"/>
        </w:rPr>
        <w:t xml:space="preserve"> the need for accounting for the influence of the latter</w:t>
      </w:r>
      <w:r w:rsidRPr="001E313D">
        <w:rPr>
          <w:rStyle w:val="StyleUnderline"/>
          <w:rFonts w:asciiTheme="majorHAnsi" w:hAnsiTheme="majorHAnsi" w:cstheme="majorHAnsi"/>
        </w:rPr>
        <w:t xml:space="preserve"> </w:t>
      </w:r>
      <w:r w:rsidRPr="001E313D">
        <w:rPr>
          <w:rFonts w:asciiTheme="majorHAnsi" w:hAnsiTheme="majorHAnsi" w:cstheme="majorHAnsi"/>
          <w:sz w:val="16"/>
        </w:rPr>
        <w:t xml:space="preserve">(or at least, that native studies can analyse the former in a manner which separates it from the Western academic herd). I argue </w:t>
      </w:r>
      <w:r w:rsidRPr="001E313D">
        <w:rPr>
          <w:rStyle w:val="StyleUnderline"/>
          <w:rFonts w:asciiTheme="majorHAnsi" w:hAnsiTheme="majorHAnsi" w:cstheme="majorHAnsi"/>
        </w:rPr>
        <w:t>that Champagne reproduces a variant</w:t>
      </w:r>
      <w:r w:rsidRPr="001E313D">
        <w:rPr>
          <w:rFonts w:asciiTheme="majorHAnsi" w:hAnsiTheme="majorHAnsi" w:cstheme="majorHAnsi"/>
          <w:sz w:val="16"/>
        </w:rPr>
        <w:t xml:space="preserve"> strain </w:t>
      </w:r>
      <w:r w:rsidRPr="001E313D">
        <w:rPr>
          <w:rStyle w:val="StyleUnderline"/>
          <w:rFonts w:asciiTheme="majorHAnsi" w:hAnsiTheme="majorHAnsi" w:cstheme="majorHAnsi"/>
        </w:rPr>
        <w:t>of</w:t>
      </w:r>
      <w:r w:rsidRPr="001E313D">
        <w:rPr>
          <w:rFonts w:asciiTheme="majorHAnsi" w:hAnsiTheme="majorHAnsi" w:cstheme="majorHAnsi"/>
          <w:sz w:val="16"/>
        </w:rPr>
        <w:t xml:space="preserve"> ‘</w:t>
      </w:r>
      <w:r w:rsidRPr="001E313D">
        <w:rPr>
          <w:rStyle w:val="StyleUnderline"/>
          <w:rFonts w:asciiTheme="majorHAnsi" w:hAnsiTheme="majorHAnsi" w:cstheme="majorHAnsi"/>
        </w:rPr>
        <w:t>Aboriginalism’</w:t>
      </w:r>
      <w:r w:rsidRPr="001E313D">
        <w:rPr>
          <w:rFonts w:asciiTheme="majorHAnsi" w:hAnsiTheme="majorHAnsi" w:cstheme="majorHAnsi"/>
          <w:sz w:val="16"/>
        </w:rPr>
        <w:t xml:space="preserve"> 7 that oversimplifies contemporary Indigeneity and overstates the immutability of concepts emanating from </w:t>
      </w:r>
      <w:r w:rsidRPr="001E313D">
        <w:rPr>
          <w:rFonts w:asciiTheme="majorHAnsi" w:hAnsiTheme="majorHAnsi" w:cstheme="majorHAnsi"/>
          <w:sz w:val="16"/>
        </w:rPr>
        <w:lastRenderedPageBreak/>
        <w:t xml:space="preserve">existing ‘Western’ disciplines. In doing so, he unnecessarily limits the contributions Indigenous studies is ideally positioned to make in deconstructing Aboriginalist discourses and in doing so produces an oddly parochial formulation of the discipline. Finally, in part three I offer my own prescriptions for an Indigenous studies anchored in Indigenous density (rather than difference). The temporal and epistemological complexity of our relationships with whitestream society means that Indigenous studies must counter hegemonic representations of Indigeneity which marginalise or altogether ignore our density. Following in the footsteps of Geonpul scholar Moreton-Robinson’s path-breaking work, I argue that </w:t>
      </w:r>
      <w:r w:rsidRPr="001E313D">
        <w:rPr>
          <w:rStyle w:val="StyleUnderline"/>
          <w:rFonts w:asciiTheme="majorHAnsi" w:hAnsiTheme="majorHAnsi" w:cstheme="majorHAnsi"/>
          <w:highlight w:val="yellow"/>
        </w:rPr>
        <w:t>Indigenous studies’</w:t>
      </w:r>
      <w:r w:rsidRPr="001E313D">
        <w:rPr>
          <w:rStyle w:val="StyleUnderline"/>
          <w:rFonts w:asciiTheme="majorHAnsi" w:hAnsiTheme="majorHAnsi" w:cstheme="majorHAnsi"/>
        </w:rPr>
        <w:t xml:space="preserve"> study of both Indigeneity and whiteness </w:t>
      </w:r>
      <w:r w:rsidRPr="001E313D">
        <w:rPr>
          <w:rStyle w:val="StyleUnderline"/>
          <w:rFonts w:asciiTheme="majorHAnsi" w:hAnsiTheme="majorHAnsi" w:cstheme="majorHAnsi"/>
          <w:highlight w:val="yellow"/>
        </w:rPr>
        <w:t xml:space="preserve">must </w:t>
      </w:r>
      <w:r w:rsidRPr="001E313D">
        <w:rPr>
          <w:rStyle w:val="Emphasis"/>
          <w:rFonts w:asciiTheme="majorHAnsi" w:hAnsiTheme="majorHAnsi" w:cstheme="majorHAnsi"/>
          <w:highlight w:val="yellow"/>
        </w:rPr>
        <w:t>use all available epistemologies</w:t>
      </w:r>
      <w:r w:rsidRPr="001E313D">
        <w:rPr>
          <w:rStyle w:val="StyleUnderline"/>
          <w:rFonts w:asciiTheme="majorHAnsi" w:hAnsiTheme="majorHAnsi" w:cstheme="majorHAnsi"/>
        </w:rPr>
        <w:t>, not just those which apparently distance Western disciplines from Indigenous studies analysis</w:t>
      </w:r>
      <w:r w:rsidRPr="001E313D">
        <w:rPr>
          <w:rFonts w:asciiTheme="majorHAnsi" w:hAnsiTheme="majorHAnsi" w:cstheme="majorHAnsi"/>
          <w:sz w:val="16"/>
        </w:rPr>
        <w:t xml:space="preserve">.8 While Champagne’s formulation can possibly be stretched to examine whiteness, the epistemological strategies he proposes for analysing Indigeneity capture only specific, isolated elements of our complexity. The essay ends with a discussion of the implications of this argument. I Locating (Champagne in) the discipline of native studies Native studies ‘state of the discipline’ pieces often begin by differentiating our scholarship from that of longer-standing disciplines.9 Though these are as often prescriptive as reflective of actual practice, such immanent analysis signals a healthy and growing discipline. American Indian scholar Clara Sue Kidwell suggests that, at least in native studies, these debates often play themselves out in a tension between two poles of analysis: essentialism/difference and adaptation/assimilation.10 She suggests that </w:t>
      </w:r>
      <w:r w:rsidRPr="001E313D">
        <w:rPr>
          <w:rStyle w:val="StyleUnderline"/>
          <w:rFonts w:asciiTheme="majorHAnsi" w:hAnsiTheme="majorHAnsi" w:cstheme="majorHAnsi"/>
        </w:rPr>
        <w:t>the essentialism cluster is rooted in an extreme form</w:t>
      </w:r>
      <w:r w:rsidRPr="001E313D">
        <w:rPr>
          <w:rFonts w:asciiTheme="majorHAnsi" w:hAnsiTheme="majorHAnsi" w:cstheme="majorHAnsi"/>
          <w:sz w:val="16"/>
        </w:rPr>
        <w:t xml:space="preserve"> of post-colonialism </w:t>
      </w:r>
      <w:r w:rsidRPr="001E313D">
        <w:rPr>
          <w:rStyle w:val="StyleUnderline"/>
          <w:rFonts w:asciiTheme="majorHAnsi" w:hAnsiTheme="majorHAnsi" w:cstheme="majorHAnsi"/>
        </w:rPr>
        <w:t>which ‘implies that</w:t>
      </w:r>
      <w:r w:rsidRPr="001E313D">
        <w:rPr>
          <w:rFonts w:asciiTheme="majorHAnsi" w:hAnsiTheme="majorHAnsi" w:cstheme="majorHAnsi"/>
          <w:sz w:val="16"/>
        </w:rPr>
        <w:t xml:space="preserve"> American Indian ways of thinking existed before colonialism and remain unknowable by anyone outside those cultures. </w:t>
      </w:r>
      <w:r w:rsidRPr="001E313D">
        <w:rPr>
          <w:rStyle w:val="StyleUnderline"/>
          <w:rFonts w:asciiTheme="majorHAnsi" w:hAnsiTheme="majorHAnsi" w:cstheme="majorHAnsi"/>
        </w:rPr>
        <w:t>Native American studies</w:t>
      </w:r>
      <w:r w:rsidRPr="001E313D">
        <w:rPr>
          <w:rFonts w:asciiTheme="majorHAnsi" w:hAnsiTheme="majorHAnsi" w:cstheme="majorHAnsi"/>
          <w:sz w:val="16"/>
        </w:rPr>
        <w:t xml:space="preserve">/American Indian studies </w:t>
      </w:r>
      <w:r w:rsidRPr="001E313D">
        <w:rPr>
          <w:rStyle w:val="StyleUnderline"/>
          <w:rFonts w:asciiTheme="majorHAnsi" w:hAnsiTheme="majorHAnsi" w:cstheme="majorHAnsi"/>
        </w:rPr>
        <w:t>can recover the long-suppressed values, epistemologies, and voices from colonial oppression</w:t>
      </w:r>
      <w:r w:rsidRPr="001E313D">
        <w:rPr>
          <w:rFonts w:asciiTheme="majorHAnsi" w:hAnsiTheme="majorHAnsi" w:cstheme="majorHAnsi"/>
          <w:sz w:val="16"/>
        </w:rPr>
        <w:t xml:space="preserve">’.11 Conversely, adaptation clusters typically emphasise the agency of Indigenous collectivities in the face of whitestream colonialism. Like the essentialism cluster, however, Kidwell argues that in its extreme variant: the idea of adaptation, or acculturation, or agency represents the ultimate disappearance of Indian identity into American society. If Indians dress like everyone else, speak like everyone else, attend public schools, are citizens of the state in which they live and citizens of the United States, how can they justify claims to a distinctive identity?12 Like others taking the essentialist position in the debate,13 </w:t>
      </w:r>
      <w:r w:rsidRPr="001E313D">
        <w:rPr>
          <w:rStyle w:val="StyleUnderline"/>
          <w:rFonts w:asciiTheme="majorHAnsi" w:hAnsiTheme="majorHAnsi" w:cstheme="majorHAnsi"/>
        </w:rPr>
        <w:t>Champagne contends that Indigeneity and Indigenous communities are fundamentally different in ways which elide the epistemological premises of Western disciplines (more on this in part two). These disciplines employ data collection concepts and practices saturated with a concern for ‘examining the issues, problems, and conceptualizations that confront American or Western civilization</w:t>
      </w:r>
      <w:r w:rsidRPr="001E313D">
        <w:rPr>
          <w:rFonts w:asciiTheme="majorHAnsi" w:hAnsiTheme="majorHAnsi" w:cstheme="majorHAnsi"/>
          <w:sz w:val="16"/>
        </w:rPr>
        <w:t xml:space="preserve">’.14 Indigenous issues are merely positioned as a specific instance of more general patterns of minority oppression.15 </w:t>
      </w:r>
      <w:r w:rsidRPr="001E313D">
        <w:rPr>
          <w:rStyle w:val="StyleUnderline"/>
          <w:rFonts w:asciiTheme="majorHAnsi" w:hAnsiTheme="majorHAnsi" w:cstheme="majorHAnsi"/>
        </w:rPr>
        <w:t>Such thinking has, he suggests, detracted intellectual energy from the more laudable Indigenous studies disciplinary goal of ‘conceptuali[s]ing, researching, and explaining patterns of American Indian individual and collective community choices and strategies when confronted with relations with the American state and society’</w:t>
      </w:r>
      <w:r w:rsidRPr="001E313D">
        <w:rPr>
          <w:rFonts w:asciiTheme="majorHAnsi" w:hAnsiTheme="majorHAnsi" w:cstheme="majorHAnsi"/>
          <w:sz w:val="16"/>
        </w:rPr>
        <w:t xml:space="preserve">.16 Champagne suggests that most native studies departments are multidisciplinary in character with faculty scattered in numerous disciplines teaching theories and concepts from numerous academic fields, to students as often as not from non-Aboriginal backgrounds, with a vague mandate for increasing or generating broader awareness about Indigenous history and contemporary realities.17 He admits that this multidisciplinarity is often advantageous in that ‘programs could be constructed from long-standing disciplines, and often seasoned scholars could be called upon to provide guidance and support’.18 However, to the extent that concepts central to Western disciplines remain ‘oriented toward examining the issues, problems, and conceptualizations that confront American or Western civilization’,19 these approaches effectively stifle the ability of American Indian studies to produce disciplinarily endogamous theory and methodology. The existing Indigenous studies academic landscape is thus, Champagne explains, littered with disjointed and epistemologically scattered forays into (and about) Indigenous communities. The current inability to produce distinctive theory and method has exacerbated institutional marginality (his context is American but this is readily extrapolated more broadly): fiscal conservativism limits the likelihood that even well-meaning administrators will build-in the solid, permanent funding required for stable Native studies departments (since money made available for ‘Aboriginal issues’ is just as likely to go to more wellregarded disciplines such as anthropology, history or education); broader multicultural or diversity concerns overshadow the distinctiveness of Indigenous experiences by linking them to broader forms of ‘minority’ oppression (thus the seemingly natural fit of native studies departments within ‘ethnic studies’ faculties); and mainstream theorising and methodological thinking has shown a reluctance to ‘think outside the box’ of Western modes of analysis.20 </w:t>
      </w:r>
      <w:r w:rsidRPr="001E313D">
        <w:rPr>
          <w:rStyle w:val="StyleUnderline"/>
          <w:rFonts w:asciiTheme="majorHAnsi" w:hAnsiTheme="majorHAnsi" w:cstheme="majorHAnsi"/>
        </w:rPr>
        <w:t>Champagne argues</w:t>
      </w:r>
      <w:r w:rsidRPr="001E313D">
        <w:rPr>
          <w:rFonts w:asciiTheme="majorHAnsi" w:hAnsiTheme="majorHAnsi" w:cstheme="majorHAnsi"/>
          <w:sz w:val="16"/>
        </w:rPr>
        <w:t xml:space="preserve"> in a nutshell that: </w:t>
      </w:r>
      <w:r w:rsidRPr="001E313D">
        <w:rPr>
          <w:rStyle w:val="StyleUnderline"/>
          <w:rFonts w:asciiTheme="majorHAnsi" w:hAnsiTheme="majorHAnsi" w:cstheme="majorHAnsi"/>
        </w:rPr>
        <w:t>the university bureaucratic environment, weak resource support, the emphasis on race and ethnic paradigms over an indigenous paradigm, and the relegation of Indian Studies to serve general diversity interests for the university will</w:t>
      </w:r>
      <w:r w:rsidRPr="001E313D">
        <w:rPr>
          <w:rFonts w:asciiTheme="majorHAnsi" w:hAnsiTheme="majorHAnsi" w:cstheme="majorHAnsi"/>
          <w:sz w:val="16"/>
        </w:rPr>
        <w:t xml:space="preserve"> continue to constrain, and often will </w:t>
      </w:r>
      <w:r w:rsidRPr="001E313D">
        <w:rPr>
          <w:rStyle w:val="StyleUnderline"/>
          <w:rFonts w:asciiTheme="majorHAnsi" w:hAnsiTheme="majorHAnsi" w:cstheme="majorHAnsi"/>
        </w:rPr>
        <w:t>prevent, full development of indigenous studies</w:t>
      </w:r>
      <w:r w:rsidRPr="001E313D">
        <w:rPr>
          <w:rFonts w:asciiTheme="majorHAnsi" w:hAnsiTheme="majorHAnsi" w:cstheme="majorHAnsi"/>
          <w:sz w:val="16"/>
        </w:rPr>
        <w:t xml:space="preserve"> departments and programs at many universities.21 </w:t>
      </w:r>
      <w:r w:rsidRPr="001E313D">
        <w:rPr>
          <w:rStyle w:val="StyleUnderline"/>
          <w:rFonts w:asciiTheme="majorHAnsi" w:hAnsiTheme="majorHAnsi" w:cstheme="majorHAnsi"/>
        </w:rPr>
        <w:t xml:space="preserve">Champagne’s understanding of native studies’ relationship to the academy is reminiscent of the humanism Foucault critiques in his examination of </w:t>
      </w:r>
      <w:r w:rsidRPr="001E313D">
        <w:rPr>
          <w:rStyle w:val="StyleUnderline"/>
          <w:rFonts w:asciiTheme="majorHAnsi" w:hAnsiTheme="majorHAnsi" w:cstheme="majorHAnsi"/>
        </w:rPr>
        <w:lastRenderedPageBreak/>
        <w:t>nineteenth- and twentieth-century sexuality regulation</w:t>
      </w:r>
      <w:r w:rsidRPr="001E313D">
        <w:rPr>
          <w:rFonts w:asciiTheme="majorHAnsi" w:hAnsiTheme="majorHAnsi" w:cstheme="majorHAnsi"/>
          <w:sz w:val="16"/>
        </w:rPr>
        <w:t xml:space="preserve">.22 </w:t>
      </w:r>
      <w:r w:rsidRPr="001E313D">
        <w:rPr>
          <w:rStyle w:val="StyleUnderline"/>
          <w:rFonts w:asciiTheme="majorHAnsi" w:hAnsiTheme="majorHAnsi" w:cstheme="majorHAnsi"/>
        </w:rPr>
        <w:t xml:space="preserve">Foucault takes </w:t>
      </w:r>
      <w:r w:rsidRPr="001E313D">
        <w:rPr>
          <w:rStyle w:val="StyleUnderline"/>
          <w:rFonts w:asciiTheme="majorHAnsi" w:hAnsiTheme="majorHAnsi" w:cstheme="majorHAnsi"/>
          <w:highlight w:val="yellow"/>
        </w:rPr>
        <w:t>such explanations</w:t>
      </w:r>
      <w:r w:rsidRPr="001E313D">
        <w:rPr>
          <w:rStyle w:val="StyleUnderline"/>
          <w:rFonts w:asciiTheme="majorHAnsi" w:hAnsiTheme="majorHAnsi" w:cstheme="majorHAnsi"/>
        </w:rPr>
        <w:t xml:space="preserve"> to task for their tendency to </w:t>
      </w:r>
      <w:r w:rsidRPr="001E313D">
        <w:rPr>
          <w:rStyle w:val="Emphasis"/>
          <w:rFonts w:asciiTheme="majorHAnsi" w:hAnsiTheme="majorHAnsi" w:cstheme="majorHAnsi"/>
          <w:highlight w:val="yellow"/>
        </w:rPr>
        <w:t>position power repressively</w:t>
      </w:r>
      <w:r w:rsidRPr="001E313D">
        <w:rPr>
          <w:rStyle w:val="StyleUnderline"/>
          <w:rFonts w:asciiTheme="majorHAnsi" w:hAnsiTheme="majorHAnsi" w:cstheme="majorHAnsi"/>
        </w:rPr>
        <w:t xml:space="preserve"> as an entity </w:t>
      </w:r>
      <w:r w:rsidRPr="001E313D">
        <w:rPr>
          <w:rStyle w:val="StyleUnderline"/>
          <w:rFonts w:asciiTheme="majorHAnsi" w:hAnsiTheme="majorHAnsi" w:cstheme="majorHAnsi"/>
          <w:highlight w:val="yellow"/>
        </w:rPr>
        <w:t>which prevents actions</w:t>
      </w:r>
      <w:r w:rsidRPr="001E313D">
        <w:rPr>
          <w:rFonts w:asciiTheme="majorHAnsi" w:hAnsiTheme="majorHAnsi" w:cstheme="majorHAnsi"/>
          <w:sz w:val="16"/>
        </w:rPr>
        <w:t xml:space="preserve"> and curtails freedoms. </w:t>
      </w:r>
      <w:r w:rsidRPr="001E313D">
        <w:rPr>
          <w:rStyle w:val="StyleUnderline"/>
          <w:rFonts w:asciiTheme="majorHAnsi" w:hAnsiTheme="majorHAnsi" w:cstheme="majorHAnsi"/>
        </w:rPr>
        <w:t>Foucauldian notions of power</w:t>
      </w:r>
      <w:r w:rsidRPr="001E313D">
        <w:rPr>
          <w:rFonts w:asciiTheme="majorHAnsi" w:hAnsiTheme="majorHAnsi" w:cstheme="majorHAnsi"/>
          <w:sz w:val="16"/>
        </w:rPr>
        <w:t xml:space="preserve"> instead </w:t>
      </w:r>
      <w:r w:rsidRPr="001E313D">
        <w:rPr>
          <w:rStyle w:val="StyleUnderline"/>
          <w:rFonts w:asciiTheme="majorHAnsi" w:hAnsiTheme="majorHAnsi" w:cstheme="majorHAnsi"/>
        </w:rPr>
        <w:t>stress its</w:t>
      </w:r>
      <w:r w:rsidRPr="001E313D">
        <w:rPr>
          <w:rFonts w:asciiTheme="majorHAnsi" w:hAnsiTheme="majorHAnsi" w:cstheme="majorHAnsi"/>
          <w:sz w:val="16"/>
        </w:rPr>
        <w:t xml:space="preserve"> repressive and </w:t>
      </w:r>
      <w:r w:rsidRPr="001E313D">
        <w:rPr>
          <w:rStyle w:val="StyleUnderline"/>
          <w:rFonts w:asciiTheme="majorHAnsi" w:hAnsiTheme="majorHAnsi" w:cstheme="majorHAnsi"/>
        </w:rPr>
        <w:t>constitutive character</w:t>
      </w:r>
      <w:r w:rsidRPr="001E313D">
        <w:rPr>
          <w:rFonts w:asciiTheme="majorHAnsi" w:hAnsiTheme="majorHAnsi" w:cstheme="majorHAnsi"/>
          <w:sz w:val="16"/>
        </w:rPr>
        <w:t xml:space="preserve">. They emphasise how discursive power shapes the formation of subjectivities which, in turn, shape the conditions under which subjects ‘enter into history’. Wedded to a repressive understanding of power, </w:t>
      </w:r>
      <w:r w:rsidRPr="001E313D">
        <w:rPr>
          <w:rStyle w:val="StyleUnderline"/>
          <w:rFonts w:asciiTheme="majorHAnsi" w:hAnsiTheme="majorHAnsi" w:cstheme="majorHAnsi"/>
        </w:rPr>
        <w:t>Champagne makes a homologous correlation between the current academic institutional marginality of Native studies and the forms of marginality Indigenous communities experience outside the academy</w:t>
      </w:r>
      <w:r w:rsidRPr="001E313D">
        <w:rPr>
          <w:rFonts w:asciiTheme="majorHAnsi" w:hAnsiTheme="majorHAnsi" w:cstheme="majorHAnsi"/>
          <w:sz w:val="16"/>
        </w:rPr>
        <w:t xml:space="preserve">. </w:t>
      </w:r>
      <w:r w:rsidRPr="001E313D">
        <w:rPr>
          <w:rStyle w:val="StyleUnderline"/>
          <w:rFonts w:asciiTheme="majorHAnsi" w:hAnsiTheme="majorHAnsi" w:cstheme="majorHAnsi"/>
        </w:rPr>
        <w:t>Thus correlated, he argues that a robust and holistic Indigenous paradigm can assist in rectifying this repression</w:t>
      </w:r>
      <w:r w:rsidRPr="001E313D">
        <w:rPr>
          <w:rFonts w:asciiTheme="majorHAnsi" w:hAnsiTheme="majorHAnsi" w:cstheme="majorHAnsi"/>
          <w:sz w:val="16"/>
        </w:rPr>
        <w:t xml:space="preserve">. </w:t>
      </w:r>
      <w:r w:rsidRPr="001E313D">
        <w:rPr>
          <w:rStyle w:val="StyleUnderline"/>
          <w:rFonts w:asciiTheme="majorHAnsi" w:hAnsiTheme="majorHAnsi" w:cstheme="majorHAnsi"/>
        </w:rPr>
        <w:t>For Champagne</w:t>
      </w:r>
      <w:r w:rsidRPr="001E313D">
        <w:rPr>
          <w:rFonts w:asciiTheme="majorHAnsi" w:hAnsiTheme="majorHAnsi" w:cstheme="majorHAnsi"/>
          <w:sz w:val="16"/>
        </w:rPr>
        <w:t xml:space="preserve">, then, </w:t>
      </w:r>
      <w:r w:rsidRPr="001E313D">
        <w:rPr>
          <w:rStyle w:val="StyleUnderline"/>
          <w:rFonts w:asciiTheme="majorHAnsi" w:hAnsiTheme="majorHAnsi" w:cstheme="majorHAnsi"/>
        </w:rPr>
        <w:t>academic and nonacademic Indigenous knowledge are comrades-in-arms, with Indigenous studies</w:t>
      </w:r>
      <w:r w:rsidRPr="001E313D">
        <w:rPr>
          <w:rFonts w:asciiTheme="majorHAnsi" w:hAnsiTheme="majorHAnsi" w:cstheme="majorHAnsi"/>
          <w:sz w:val="16"/>
        </w:rPr>
        <w:t>—anchored in an Indigenous paradigm—</w:t>
      </w:r>
      <w:r w:rsidRPr="001E313D">
        <w:rPr>
          <w:rStyle w:val="StyleUnderline"/>
          <w:rFonts w:asciiTheme="majorHAnsi" w:hAnsiTheme="majorHAnsi" w:cstheme="majorHAnsi"/>
        </w:rPr>
        <w:t xml:space="preserve">providing the </w:t>
      </w:r>
      <w:r w:rsidRPr="001E313D">
        <w:rPr>
          <w:rStyle w:val="Emphasis"/>
          <w:rFonts w:asciiTheme="majorHAnsi" w:hAnsiTheme="majorHAnsi" w:cstheme="majorHAnsi"/>
        </w:rPr>
        <w:t>missing link</w:t>
      </w:r>
      <w:r w:rsidRPr="001E313D">
        <w:rPr>
          <w:rFonts w:asciiTheme="majorHAnsi" w:hAnsiTheme="majorHAnsi" w:cstheme="majorHAnsi"/>
          <w:sz w:val="16"/>
        </w:rPr>
        <w:t xml:space="preserve">. In this guise, </w:t>
      </w:r>
      <w:r w:rsidRPr="001E313D">
        <w:rPr>
          <w:rStyle w:val="StyleUnderline"/>
          <w:rFonts w:asciiTheme="majorHAnsi" w:hAnsiTheme="majorHAnsi" w:cstheme="majorHAnsi"/>
        </w:rPr>
        <w:t>his Indigenous paradigm places Indigenous communities and nations at its centre</w:t>
      </w:r>
      <w:r w:rsidRPr="001E313D">
        <w:rPr>
          <w:rFonts w:asciiTheme="majorHAnsi" w:hAnsiTheme="majorHAnsi" w:cstheme="majorHAnsi"/>
          <w:sz w:val="16"/>
        </w:rPr>
        <w:t xml:space="preserve">, instead of colonial critique. </w:t>
      </w:r>
      <w:r w:rsidRPr="001E313D">
        <w:rPr>
          <w:rStyle w:val="StyleUnderline"/>
          <w:rFonts w:asciiTheme="majorHAnsi" w:hAnsiTheme="majorHAnsi" w:cstheme="majorHAnsi"/>
        </w:rPr>
        <w:t>Native studies,</w:t>
      </w:r>
      <w:r w:rsidRPr="001E313D">
        <w:rPr>
          <w:rFonts w:asciiTheme="majorHAnsi" w:hAnsiTheme="majorHAnsi" w:cstheme="majorHAnsi"/>
          <w:sz w:val="16"/>
        </w:rPr>
        <w:t xml:space="preserve"> </w:t>
      </w:r>
      <w:r w:rsidRPr="001E313D">
        <w:rPr>
          <w:rStyle w:val="StyleUnderline"/>
          <w:rFonts w:asciiTheme="majorHAnsi" w:hAnsiTheme="majorHAnsi" w:cstheme="majorHAnsi"/>
        </w:rPr>
        <w:t>Champagne explains</w:t>
      </w:r>
      <w:r w:rsidRPr="001E313D">
        <w:rPr>
          <w:rFonts w:asciiTheme="majorHAnsi" w:hAnsiTheme="majorHAnsi" w:cstheme="majorHAnsi"/>
          <w:sz w:val="16"/>
        </w:rPr>
        <w:t xml:space="preserve">, ‘cannot center on a critique of the colonial experience but rather </w:t>
      </w:r>
      <w:r w:rsidRPr="001E313D">
        <w:rPr>
          <w:rStyle w:val="StyleUnderline"/>
          <w:rFonts w:asciiTheme="majorHAnsi" w:hAnsiTheme="majorHAnsi" w:cstheme="majorHAnsi"/>
        </w:rPr>
        <w:t>must focus on the individual and community choices American Indians make to realize their culture, values, and political and economic interests within the constraints and opportunities presented by changing colonial contexts’</w:t>
      </w:r>
      <w:r w:rsidRPr="001E313D">
        <w:rPr>
          <w:rFonts w:asciiTheme="majorHAnsi" w:hAnsiTheme="majorHAnsi" w:cstheme="majorHAnsi"/>
          <w:sz w:val="16"/>
        </w:rPr>
        <w:t xml:space="preserve">.23 While colonial critique can be useful for examining external forces relating to political, legal and market conditions, it ‘exclude[s] choice and social action on the part of Native historical and cultural experience, and in effect American Indians are not analyzed as players in their own historical contexts but rather viewed as billiard balls knocked around by powerful colonial powers and forces’.24 </w:t>
      </w:r>
      <w:r w:rsidRPr="001E313D">
        <w:rPr>
          <w:rStyle w:val="StyleUnderline"/>
          <w:rFonts w:asciiTheme="majorHAnsi" w:hAnsiTheme="majorHAnsi" w:cstheme="majorHAnsi"/>
        </w:rPr>
        <w:t xml:space="preserve">Champagne thus draws </w:t>
      </w:r>
      <w:r w:rsidRPr="001E313D">
        <w:rPr>
          <w:rStyle w:val="StyleUnderline"/>
          <w:rFonts w:asciiTheme="majorHAnsi" w:hAnsiTheme="majorHAnsi" w:cstheme="majorHAnsi"/>
          <w:highlight w:val="yellow"/>
        </w:rPr>
        <w:t>a</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clear </w:t>
      </w:r>
      <w:r w:rsidRPr="001E313D">
        <w:rPr>
          <w:rStyle w:val="Emphasis"/>
          <w:rFonts w:asciiTheme="majorHAnsi" w:hAnsiTheme="majorHAnsi" w:cstheme="majorHAnsi"/>
          <w:highlight w:val="yellow"/>
        </w:rPr>
        <w:t>distinction</w:t>
      </w:r>
      <w:r w:rsidRPr="001E313D">
        <w:rPr>
          <w:rStyle w:val="StyleUnderline"/>
          <w:rFonts w:asciiTheme="majorHAnsi" w:hAnsiTheme="majorHAnsi" w:cstheme="majorHAnsi"/>
          <w:highlight w:val="yellow"/>
        </w:rPr>
        <w:t xml:space="preserve"> between</w:t>
      </w:r>
      <w:r w:rsidRPr="001E313D">
        <w:rPr>
          <w:rFonts w:asciiTheme="majorHAnsi" w:hAnsiTheme="majorHAnsi" w:cstheme="majorHAnsi"/>
          <w:sz w:val="16"/>
        </w:rPr>
        <w:t xml:space="preserve">, on the one hand, </w:t>
      </w:r>
      <w:r w:rsidRPr="001E313D">
        <w:rPr>
          <w:rStyle w:val="StyleUnderline"/>
          <w:rFonts w:asciiTheme="majorHAnsi" w:hAnsiTheme="majorHAnsi" w:cstheme="majorHAnsi"/>
        </w:rPr>
        <w:t xml:space="preserve">what he thinks </w:t>
      </w:r>
      <w:r w:rsidRPr="001E313D">
        <w:rPr>
          <w:rStyle w:val="Emphasis"/>
          <w:rFonts w:asciiTheme="majorHAnsi" w:hAnsiTheme="majorHAnsi" w:cstheme="majorHAnsi"/>
          <w:highlight w:val="yellow"/>
        </w:rPr>
        <w:t>Western disciplines</w:t>
      </w:r>
      <w:r w:rsidRPr="001E313D">
        <w:rPr>
          <w:rFonts w:asciiTheme="majorHAnsi" w:hAnsiTheme="majorHAnsi" w:cstheme="majorHAnsi"/>
          <w:sz w:val="16"/>
        </w:rPr>
        <w:t xml:space="preserve">, with their focus on colonialism, </w:t>
      </w:r>
      <w:r w:rsidRPr="001E313D">
        <w:rPr>
          <w:rStyle w:val="StyleUnderline"/>
          <w:rFonts w:asciiTheme="majorHAnsi" w:hAnsiTheme="majorHAnsi" w:cstheme="majorHAnsi"/>
        </w:rPr>
        <w:t>can explain about indigeneity</w:t>
      </w:r>
      <w:r w:rsidRPr="001E313D">
        <w:rPr>
          <w:rFonts w:asciiTheme="majorHAnsi" w:hAnsiTheme="majorHAnsi" w:cstheme="majorHAnsi"/>
          <w:sz w:val="16"/>
        </w:rPr>
        <w:t xml:space="preserve"> </w:t>
      </w:r>
      <w:r w:rsidRPr="001E313D">
        <w:rPr>
          <w:rStyle w:val="StyleUnderline"/>
          <w:rFonts w:asciiTheme="majorHAnsi" w:hAnsiTheme="majorHAnsi" w:cstheme="majorHAnsi"/>
        </w:rPr>
        <w:t>and</w:t>
      </w:r>
      <w:r w:rsidRPr="001E313D">
        <w:rPr>
          <w:rFonts w:asciiTheme="majorHAnsi" w:hAnsiTheme="majorHAnsi" w:cstheme="majorHAnsi"/>
          <w:sz w:val="16"/>
        </w:rPr>
        <w:t xml:space="preserve"> on the other, </w:t>
      </w:r>
      <w:r w:rsidRPr="001E313D">
        <w:rPr>
          <w:rStyle w:val="StyleUnderline"/>
          <w:rFonts w:asciiTheme="majorHAnsi" w:hAnsiTheme="majorHAnsi" w:cstheme="majorHAnsi"/>
        </w:rPr>
        <w:t>what makes Indigenous peoples truly Indigenous and</w:t>
      </w:r>
      <w:r w:rsidRPr="001E313D">
        <w:rPr>
          <w:rFonts w:asciiTheme="majorHAnsi" w:hAnsiTheme="majorHAnsi" w:cstheme="majorHAnsi"/>
          <w:sz w:val="16"/>
        </w:rPr>
        <w:t xml:space="preserve">, presumably, </w:t>
      </w:r>
      <w:r w:rsidRPr="001E313D">
        <w:rPr>
          <w:rStyle w:val="StyleUnderline"/>
          <w:rFonts w:asciiTheme="majorHAnsi" w:hAnsiTheme="majorHAnsi" w:cstheme="majorHAnsi"/>
        </w:rPr>
        <w:t xml:space="preserve">what these disciplines </w:t>
      </w:r>
      <w:r w:rsidRPr="001E313D">
        <w:rPr>
          <w:rStyle w:val="Emphasis"/>
          <w:rFonts w:asciiTheme="majorHAnsi" w:hAnsiTheme="majorHAnsi" w:cstheme="majorHAnsi"/>
        </w:rPr>
        <w:t>remain unable to explicate</w:t>
      </w:r>
      <w:r w:rsidRPr="001E313D">
        <w:rPr>
          <w:rFonts w:asciiTheme="majorHAnsi" w:hAnsiTheme="majorHAnsi" w:cstheme="majorHAnsi"/>
          <w:sz w:val="16"/>
        </w:rPr>
        <w:t xml:space="preserve">. Perhaps equally importantly, he assumes that such boundaries are discrete and readily discernable, such that </w:t>
      </w:r>
      <w:r w:rsidRPr="001E313D">
        <w:rPr>
          <w:rStyle w:val="StyleUnderline"/>
          <w:rFonts w:asciiTheme="majorHAnsi" w:hAnsiTheme="majorHAnsi" w:cstheme="majorHAnsi"/>
        </w:rPr>
        <w:t xml:space="preserve">he effectively </w:t>
      </w:r>
      <w:r w:rsidRPr="001E313D">
        <w:rPr>
          <w:rStyle w:val="StyleUnderline"/>
          <w:rFonts w:asciiTheme="majorHAnsi" w:hAnsiTheme="majorHAnsi" w:cstheme="majorHAnsi"/>
          <w:highlight w:val="yellow"/>
        </w:rPr>
        <w:t>erases the object–subject relationship within which all other academic disciplines produce knowledge</w:t>
      </w:r>
      <w:r w:rsidRPr="001E313D">
        <w:rPr>
          <w:rFonts w:asciiTheme="majorHAnsi" w:hAnsiTheme="majorHAnsi" w:cstheme="majorHAnsi"/>
          <w:sz w:val="16"/>
        </w:rPr>
        <w:t>.</w:t>
      </w:r>
    </w:p>
    <w:p w14:paraId="34D21AF6" w14:textId="3F965D8D" w:rsidR="00BD587B" w:rsidRPr="001E313D" w:rsidRDefault="00BD587B" w:rsidP="00BD587B">
      <w:pPr>
        <w:pStyle w:val="Heading4"/>
        <w:rPr>
          <w:rFonts w:asciiTheme="majorHAnsi" w:hAnsiTheme="majorHAnsi" w:cstheme="majorHAnsi"/>
        </w:rPr>
      </w:pPr>
      <w:r w:rsidRPr="001E313D">
        <w:rPr>
          <w:rFonts w:asciiTheme="majorHAnsi" w:hAnsiTheme="majorHAnsi" w:cstheme="majorHAnsi"/>
        </w:rPr>
        <w:t xml:space="preserve">Existential risks mitigation is a </w:t>
      </w:r>
      <w:r w:rsidRPr="001E313D">
        <w:rPr>
          <w:rFonts w:asciiTheme="majorHAnsi" w:hAnsiTheme="majorHAnsi" w:cstheme="majorHAnsi"/>
          <w:u w:val="single"/>
        </w:rPr>
        <w:t>decolonial imperative</w:t>
      </w:r>
      <w:r w:rsidRPr="001E313D">
        <w:rPr>
          <w:rFonts w:asciiTheme="majorHAnsi" w:hAnsiTheme="majorHAnsi" w:cstheme="majorHAnsi"/>
        </w:rPr>
        <w:t xml:space="preserve"> of care</w:t>
      </w:r>
      <w:r w:rsidR="0053149A" w:rsidRPr="001E313D">
        <w:rPr>
          <w:rFonts w:asciiTheme="majorHAnsi" w:hAnsiTheme="majorHAnsi" w:cstheme="majorHAnsi"/>
        </w:rPr>
        <w:t>---answers dalley.</w:t>
      </w:r>
    </w:p>
    <w:p w14:paraId="7B610DA1" w14:textId="77777777" w:rsidR="00BD587B" w:rsidRPr="001E313D" w:rsidRDefault="00BD587B" w:rsidP="00BD587B">
      <w:pPr>
        <w:rPr>
          <w:rFonts w:asciiTheme="majorHAnsi" w:hAnsiTheme="majorHAnsi" w:cstheme="majorHAnsi"/>
        </w:rPr>
      </w:pPr>
      <w:r w:rsidRPr="001E313D">
        <w:rPr>
          <w:rStyle w:val="Style13ptBold"/>
          <w:rFonts w:asciiTheme="majorHAnsi" w:hAnsiTheme="majorHAnsi" w:cstheme="majorHAnsi"/>
        </w:rPr>
        <w:t>Offord, 17</w:t>
      </w:r>
      <w:r w:rsidRPr="001E313D">
        <w:rPr>
          <w:rFonts w:asciiTheme="majorHAnsi" w:hAnsiTheme="majorHAnsi" w:cstheme="majorHAnsi"/>
        </w:rPr>
        <w:t>—Faculty of Humanities, School of Humanities Research and Graduate Studies, Bentley Campus (Baden, “BEYOND OUR NUCLEAR ENTANGLEMENT,” Angelaki, 22:3, 17-25, dml) [ableist language modifications denoted by brackets]</w:t>
      </w:r>
    </w:p>
    <w:p w14:paraId="5554D784" w14:textId="77777777" w:rsidR="00BD587B" w:rsidRPr="001E313D" w:rsidRDefault="00BD587B" w:rsidP="00BD587B">
      <w:pPr>
        <w:rPr>
          <w:rFonts w:asciiTheme="majorHAnsi" w:hAnsiTheme="majorHAnsi" w:cstheme="majorHAnsi"/>
          <w:sz w:val="16"/>
        </w:rPr>
      </w:pPr>
      <w:r w:rsidRPr="001E313D">
        <w:rPr>
          <w:rStyle w:val="StyleUnderline"/>
          <w:rFonts w:asciiTheme="majorHAnsi" w:hAnsiTheme="majorHAnsi" w:cstheme="majorHAnsi"/>
        </w:rPr>
        <w:t xml:space="preserve">You are steered towards </w:t>
      </w:r>
      <w:r w:rsidRPr="001E313D">
        <w:rPr>
          <w:rStyle w:val="Emphasis"/>
          <w:rFonts w:asciiTheme="majorHAnsi" w:hAnsiTheme="majorHAnsi" w:cstheme="majorHAnsi"/>
        </w:rPr>
        <w:t>overwhelming</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inexplicable pain</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 xml:space="preserve">when you consider </w:t>
      </w:r>
      <w:r w:rsidRPr="001E313D">
        <w:rPr>
          <w:rStyle w:val="StyleUnderline"/>
          <w:rFonts w:asciiTheme="majorHAnsi" w:hAnsiTheme="majorHAnsi" w:cstheme="majorHAnsi"/>
        </w:rPr>
        <w:t xml:space="preserve">the </w:t>
      </w:r>
      <w:r w:rsidRPr="001E313D">
        <w:rPr>
          <w:rStyle w:val="Emphasis"/>
          <w:rFonts w:asciiTheme="majorHAnsi" w:hAnsiTheme="majorHAnsi" w:cstheme="majorHAnsi"/>
        </w:rPr>
        <w:t>nuclear entanglement</w:t>
      </w:r>
      <w:r w:rsidRPr="001E313D">
        <w:rPr>
          <w:rStyle w:val="StyleUnderline"/>
          <w:rFonts w:asciiTheme="majorHAnsi" w:hAnsiTheme="majorHAnsi" w:cstheme="majorHAnsi"/>
        </w:rPr>
        <w:t xml:space="preserve"> that the species</w:t>
      </w:r>
      <w:r w:rsidRPr="001E313D">
        <w:rPr>
          <w:rFonts w:asciiTheme="majorHAnsi" w:hAnsiTheme="majorHAnsi" w:cstheme="majorHAnsi"/>
          <w:sz w:val="16"/>
        </w:rPr>
        <w:t xml:space="preserve"> Homo sapiens </w:t>
      </w:r>
      <w:r w:rsidRPr="001E313D">
        <w:rPr>
          <w:rStyle w:val="StyleUnderline"/>
          <w:rFonts w:asciiTheme="majorHAnsi" w:hAnsiTheme="majorHAnsi" w:cstheme="majorHAnsi"/>
        </w:rPr>
        <w:t>finds itself in</w:t>
      </w:r>
      <w:r w:rsidRPr="001E313D">
        <w:rPr>
          <w:rFonts w:asciiTheme="majorHAnsi" w:hAnsiTheme="majorHAnsi" w:cstheme="majorHAnsi"/>
          <w:sz w:val="16"/>
        </w:rPr>
        <w:t xml:space="preserve">. This is because </w:t>
      </w:r>
      <w:r w:rsidRPr="001E313D">
        <w:rPr>
          <w:rStyle w:val="StyleUnderline"/>
          <w:rFonts w:asciiTheme="majorHAnsi" w:hAnsiTheme="majorHAnsi" w:cstheme="majorHAnsi"/>
        </w:rPr>
        <w:t xml:space="preserve">the fact of living in </w:t>
      </w:r>
      <w:r w:rsidRPr="001E313D">
        <w:rPr>
          <w:rStyle w:val="StyleUnderline"/>
          <w:rFonts w:asciiTheme="majorHAnsi" w:hAnsiTheme="majorHAnsi" w:cstheme="majorHAnsi"/>
          <w:highlight w:val="cyan"/>
        </w:rPr>
        <w:t xml:space="preserve">the nuclear </w:t>
      </w:r>
      <w:r w:rsidRPr="001E313D">
        <w:rPr>
          <w:rStyle w:val="StyleUnderline"/>
          <w:rFonts w:asciiTheme="majorHAnsi" w:hAnsiTheme="majorHAnsi" w:cstheme="majorHAnsi"/>
        </w:rPr>
        <w:t xml:space="preserve">age presents an </w:t>
      </w:r>
      <w:r w:rsidRPr="001E313D">
        <w:rPr>
          <w:rStyle w:val="Emphasis"/>
          <w:rFonts w:asciiTheme="majorHAnsi" w:hAnsiTheme="majorHAnsi" w:cstheme="majorHAnsi"/>
          <w:highlight w:val="cyan"/>
        </w:rPr>
        <w:t>existential</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aesthetic</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ethical</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 xml:space="preserve">psychological </w:t>
      </w:r>
      <w:r w:rsidRPr="001E313D">
        <w:rPr>
          <w:rStyle w:val="Emphasis"/>
          <w:rFonts w:asciiTheme="majorHAnsi" w:hAnsiTheme="majorHAnsi" w:cstheme="majorHAnsi"/>
          <w:highlight w:val="cyan"/>
        </w:rPr>
        <w:t>challenge</w:t>
      </w:r>
      <w:r w:rsidRPr="001E313D">
        <w:rPr>
          <w:rStyle w:val="StyleUnderline"/>
          <w:rFonts w:asciiTheme="majorHAnsi" w:hAnsiTheme="majorHAnsi" w:cstheme="majorHAnsi"/>
        </w:rPr>
        <w:t xml:space="preserve"> that defines human consciousness. Although an </w:t>
      </w:r>
      <w:r w:rsidRPr="001E313D">
        <w:rPr>
          <w:rStyle w:val="Emphasis"/>
          <w:rFonts w:asciiTheme="majorHAnsi" w:hAnsiTheme="majorHAnsi" w:cstheme="majorHAnsi"/>
        </w:rPr>
        <w:t>immanent threat</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ever-present danger</w:t>
      </w:r>
      <w:r w:rsidRPr="001E313D">
        <w:rPr>
          <w:rStyle w:val="StyleUnderline"/>
          <w:rFonts w:asciiTheme="majorHAnsi" w:hAnsiTheme="majorHAnsi" w:cstheme="majorHAnsi"/>
        </w:rPr>
        <w:t xml:space="preserve"> to the </w:t>
      </w:r>
      <w:r w:rsidRPr="001E313D">
        <w:rPr>
          <w:rStyle w:val="Emphasis"/>
          <w:rFonts w:asciiTheme="majorHAnsi" w:hAnsiTheme="majorHAnsi" w:cstheme="majorHAnsi"/>
        </w:rPr>
        <w:t>very existence</w:t>
      </w:r>
      <w:r w:rsidRPr="001E313D">
        <w:rPr>
          <w:rStyle w:val="StyleUnderline"/>
          <w:rFonts w:asciiTheme="majorHAnsi" w:hAnsiTheme="majorHAnsi" w:cstheme="majorHAnsi"/>
        </w:rPr>
        <w:t xml:space="preserve"> of the human species, living with the possibility of nuclear war has </w:t>
      </w:r>
      <w:r w:rsidRPr="001E313D">
        <w:rPr>
          <w:rStyle w:val="Emphasis"/>
          <w:rFonts w:asciiTheme="majorHAnsi" w:hAnsiTheme="majorHAnsi" w:cstheme="majorHAnsi"/>
        </w:rPr>
        <w:t>infiltrated the matrix of modernity so profoundly</w:t>
      </w:r>
      <w:r w:rsidRPr="001E313D">
        <w:rPr>
          <w:rStyle w:val="StyleUnderline"/>
          <w:rFonts w:asciiTheme="majorHAnsi" w:hAnsiTheme="majorHAnsi" w:cstheme="majorHAnsi"/>
        </w:rPr>
        <w:t xml:space="preserve"> as to</w:t>
      </w:r>
      <w:r w:rsidRPr="001E313D">
        <w:rPr>
          <w:rFonts w:asciiTheme="majorHAnsi" w:hAnsiTheme="majorHAnsi" w:cstheme="majorHAnsi"/>
          <w:sz w:val="16"/>
        </w:rPr>
        <w:t xml:space="preserve"> paralyse </w:t>
      </w:r>
      <w:r w:rsidRPr="001E313D">
        <w:rPr>
          <w:rStyle w:val="StyleUnderline"/>
          <w:rFonts w:asciiTheme="majorHAnsi" w:hAnsiTheme="majorHAnsi" w:cstheme="majorHAnsi"/>
        </w:rPr>
        <w:t>[</w:t>
      </w:r>
      <w:r w:rsidRPr="001E313D">
        <w:rPr>
          <w:rStyle w:val="Emphasis"/>
          <w:rFonts w:asciiTheme="majorHAnsi" w:hAnsiTheme="majorHAnsi" w:cstheme="majorHAnsi"/>
        </w:rPr>
        <w:t>shut down</w:t>
      </w:r>
      <w:r w:rsidRPr="001E313D">
        <w:rPr>
          <w:rStyle w:val="StyleUnderline"/>
          <w:rFonts w:asciiTheme="majorHAnsi" w:hAnsiTheme="majorHAnsi" w:cstheme="majorHAnsi"/>
        </w:rPr>
        <w:t xml:space="preserve">] our mind-set to respond adequately. </w:t>
      </w:r>
      <w:r w:rsidRPr="001E313D">
        <w:rPr>
          <w:rStyle w:val="StyleUnderline"/>
          <w:rFonts w:asciiTheme="majorHAnsi" w:hAnsiTheme="majorHAnsi" w:cstheme="majorHAnsi"/>
          <w:highlight w:val="cyan"/>
        </w:rPr>
        <w:t xml:space="preserve">We have chosen to </w:t>
      </w:r>
      <w:r w:rsidRPr="001E313D">
        <w:rPr>
          <w:rStyle w:val="Emphasis"/>
          <w:rFonts w:asciiTheme="majorHAnsi" w:hAnsiTheme="majorHAnsi" w:cstheme="majorHAnsi"/>
          <w:highlight w:val="cyan"/>
        </w:rPr>
        <w:t>ignore the facts</w:t>
      </w:r>
      <w:r w:rsidRPr="001E313D">
        <w:rPr>
          <w:rStyle w:val="StyleUnderline"/>
          <w:rFonts w:asciiTheme="majorHAnsi" w:hAnsiTheme="majorHAnsi" w:cstheme="majorHAnsi"/>
        </w:rPr>
        <w:t xml:space="preserve"> at the heart of the nuclear program</w:t>
      </w:r>
      <w:r w:rsidRPr="001E313D">
        <w:rPr>
          <w:rFonts w:asciiTheme="majorHAnsi" w:hAnsiTheme="majorHAnsi" w:cstheme="majorHAnsi"/>
          <w:sz w:val="16"/>
        </w:rPr>
        <w:t xml:space="preserve"> with its dangerous algorithm; </w:t>
      </w:r>
      <w:r w:rsidRPr="001E313D">
        <w:rPr>
          <w:rStyle w:val="StyleUnderline"/>
          <w:rFonts w:asciiTheme="majorHAnsi" w:hAnsiTheme="majorHAnsi" w:cstheme="majorHAnsi"/>
        </w:rPr>
        <w:t xml:space="preserve">we have chosen </w:t>
      </w:r>
      <w:r w:rsidRPr="001E313D">
        <w:rPr>
          <w:rStyle w:val="StyleUnderline"/>
          <w:rFonts w:asciiTheme="majorHAnsi" w:hAnsiTheme="majorHAnsi" w:cstheme="majorHAnsi"/>
          <w:highlight w:val="cyan"/>
        </w:rPr>
        <w:t xml:space="preserve">to </w:t>
      </w:r>
      <w:r w:rsidRPr="001E313D">
        <w:rPr>
          <w:rStyle w:val="Emphasis"/>
          <w:rFonts w:asciiTheme="majorHAnsi" w:hAnsiTheme="majorHAnsi" w:cstheme="majorHAnsi"/>
          <w:highlight w:val="cyan"/>
        </w:rPr>
        <w:t>live with</w:t>
      </w:r>
      <w:r w:rsidRPr="001E313D">
        <w:rPr>
          <w:rStyle w:val="Emphasis"/>
          <w:rFonts w:asciiTheme="majorHAnsi" w:hAnsiTheme="majorHAnsi" w:cstheme="majorHAnsi"/>
        </w:rPr>
        <w:t xml:space="preserve"> the capacity</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possibility</w:t>
      </w:r>
      <w:r w:rsidRPr="001E313D">
        <w:rPr>
          <w:rStyle w:val="StyleUnderline"/>
          <w:rFonts w:asciiTheme="majorHAnsi" w:hAnsiTheme="majorHAnsi" w:cstheme="majorHAnsi"/>
        </w:rPr>
        <w:t xml:space="preserve"> of a </w:t>
      </w:r>
      <w:r w:rsidRPr="001E313D">
        <w:rPr>
          <w:rStyle w:val="Emphasis"/>
          <w:rFonts w:asciiTheme="majorHAnsi" w:hAnsiTheme="majorHAnsi" w:cstheme="majorHAnsi"/>
        </w:rPr>
        <w:t>collective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pervasive</w:t>
      </w:r>
      <w:r w:rsidRPr="001E313D">
        <w:rPr>
          <w:rStyle w:val="StyleUnderline"/>
          <w:rFonts w:asciiTheme="majorHAnsi" w:hAnsiTheme="majorHAnsi" w:cstheme="majorHAnsi"/>
        </w:rPr>
        <w:t xml:space="preserve"> and even </w:t>
      </w:r>
      <w:r w:rsidRPr="001E313D">
        <w:rPr>
          <w:rStyle w:val="Emphasis"/>
          <w:rFonts w:asciiTheme="majorHAnsi" w:hAnsiTheme="majorHAnsi" w:cstheme="majorHAnsi"/>
          <w:highlight w:val="cyan"/>
        </w:rPr>
        <w:t>planetary</w:t>
      </w:r>
      <w:r w:rsidRPr="001E313D">
        <w:rPr>
          <w:rStyle w:val="Emphasis"/>
          <w:rFonts w:asciiTheme="majorHAnsi" w:hAnsiTheme="majorHAnsi" w:cstheme="majorHAnsi"/>
        </w:rPr>
        <w:t xml:space="preserve">-scale </w:t>
      </w:r>
      <w:r w:rsidRPr="001E313D">
        <w:rPr>
          <w:rStyle w:val="Emphasis"/>
          <w:rFonts w:asciiTheme="majorHAnsi" w:hAnsiTheme="majorHAnsi" w:cstheme="majorHAnsi"/>
          <w:highlight w:val="cyan"/>
        </w:rPr>
        <w:t>suicide</w:t>
      </w:r>
      <w:r w:rsidRPr="001E313D">
        <w:rPr>
          <w:rStyle w:val="StyleUnderline"/>
          <w:rFonts w:asciiTheme="majorHAnsi" w:hAnsiTheme="majorHAnsi" w:cstheme="majorHAnsi"/>
        </w:rPr>
        <w:t>; and the techno-industrial-national powers that claim there is “</w:t>
      </w:r>
      <w:r w:rsidRPr="001E313D">
        <w:rPr>
          <w:rStyle w:val="Emphasis"/>
          <w:rFonts w:asciiTheme="majorHAnsi" w:hAnsiTheme="majorHAnsi" w:cstheme="majorHAnsi"/>
        </w:rPr>
        <w:t>no immediate danger</w:t>
      </w:r>
      <w:r w:rsidRPr="001E313D">
        <w:rPr>
          <w:rStyle w:val="StyleUnderline"/>
          <w:rFonts w:asciiTheme="majorHAnsi" w:hAnsiTheme="majorHAnsi" w:cstheme="majorHAnsi"/>
        </w:rPr>
        <w:t>” ad infinitum</w:t>
      </w:r>
      <w:r w:rsidRPr="001E313D">
        <w:rPr>
          <w:rFonts w:asciiTheme="majorHAnsi" w:hAnsiTheme="majorHAnsi" w:cstheme="majorHAnsi"/>
          <w:sz w:val="16"/>
        </w:rPr>
        <w:t xml:space="preserve">.8 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 </w:t>
      </w:r>
      <w:r w:rsidRPr="001E313D">
        <w:rPr>
          <w:rStyle w:val="StyleUnderline"/>
          <w:rFonts w:asciiTheme="majorHAnsi" w:hAnsiTheme="majorHAnsi" w:cstheme="majorHAnsi"/>
        </w:rPr>
        <w:t xml:space="preserve">The question of our times is whether </w:t>
      </w:r>
      <w:r w:rsidRPr="001E313D">
        <w:rPr>
          <w:rStyle w:val="StyleUnderline"/>
          <w:rFonts w:asciiTheme="majorHAnsi" w:hAnsiTheme="majorHAnsi" w:cstheme="majorHAnsi"/>
          <w:highlight w:val="cyan"/>
        </w:rPr>
        <w:t>we have</w:t>
      </w:r>
      <w:r w:rsidRPr="001E313D">
        <w:rPr>
          <w:rStyle w:val="StyleUnderline"/>
          <w:rFonts w:asciiTheme="majorHAnsi" w:hAnsiTheme="majorHAnsi" w:cstheme="majorHAnsi"/>
        </w:rPr>
        <w:t xml:space="preserve"> an </w:t>
      </w:r>
      <w:r w:rsidRPr="001E313D">
        <w:rPr>
          <w:rStyle w:val="Emphasis"/>
          <w:rFonts w:asciiTheme="majorHAnsi" w:hAnsiTheme="majorHAnsi" w:cstheme="majorHAnsi"/>
        </w:rPr>
        <w:t>equal</w:t>
      </w:r>
      <w:r w:rsidRPr="001E313D">
        <w:rPr>
          <w:rStyle w:val="StyleUnderline"/>
          <w:rFonts w:asciiTheme="majorHAnsi" w:hAnsiTheme="majorHAnsi" w:cstheme="majorHAnsi"/>
        </w:rPr>
        <w:t xml:space="preserve"> or </w:t>
      </w:r>
      <w:r w:rsidRPr="001E313D">
        <w:rPr>
          <w:rStyle w:val="Emphasis"/>
          <w:rFonts w:asciiTheme="majorHAnsi" w:hAnsiTheme="majorHAnsi" w:cstheme="majorHAnsi"/>
        </w:rPr>
        <w:t>more compelling capacity</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willingness</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 xml:space="preserve">to </w:t>
      </w:r>
      <w:r w:rsidRPr="001E313D">
        <w:rPr>
          <w:rStyle w:val="Emphasis"/>
          <w:rFonts w:asciiTheme="majorHAnsi" w:hAnsiTheme="majorHAnsi" w:cstheme="majorHAnsi"/>
          <w:highlight w:val="cyan"/>
        </w:rPr>
        <w:t>end this</w:t>
      </w:r>
      <w:r w:rsidRPr="001E313D">
        <w:rPr>
          <w:rStyle w:val="Emphasis"/>
          <w:rFonts w:asciiTheme="majorHAnsi" w:hAnsiTheme="majorHAnsi" w:cstheme="majorHAnsi"/>
        </w:rPr>
        <w:t xml:space="preserve"> impoverished but ever-present </w:t>
      </w:r>
      <w:r w:rsidRPr="001E313D">
        <w:rPr>
          <w:rStyle w:val="Emphasis"/>
          <w:rFonts w:asciiTheme="majorHAnsi" w:hAnsiTheme="majorHAnsi" w:cstheme="majorHAnsi"/>
          <w:highlight w:val="cyan"/>
        </w:rPr>
        <w:t>logic</w:t>
      </w:r>
      <w:r w:rsidRPr="001E313D">
        <w:rPr>
          <w:rStyle w:val="StyleUnderline"/>
          <w:rFonts w:asciiTheme="majorHAnsi" w:hAnsiTheme="majorHAnsi" w:cstheme="majorHAnsi"/>
        </w:rPr>
        <w:t xml:space="preserve"> of pain and uncertainty. How not simply to </w:t>
      </w:r>
      <w:r w:rsidRPr="001E313D">
        <w:rPr>
          <w:rStyle w:val="Emphasis"/>
          <w:rFonts w:asciiTheme="majorHAnsi" w:hAnsiTheme="majorHAnsi" w:cstheme="majorHAnsi"/>
        </w:rPr>
        <w:t>bring about disarmament</w:t>
      </w:r>
      <w:r w:rsidRPr="001E313D">
        <w:rPr>
          <w:rStyle w:val="StyleUnderline"/>
          <w:rFonts w:asciiTheme="majorHAnsi" w:hAnsiTheme="majorHAnsi" w:cstheme="majorHAnsi"/>
        </w:rPr>
        <w:t xml:space="preserve">, but to </w:t>
      </w:r>
      <w:r w:rsidRPr="001E313D">
        <w:rPr>
          <w:rStyle w:val="Emphasis"/>
          <w:rFonts w:asciiTheme="majorHAnsi" w:hAnsiTheme="majorHAnsi" w:cstheme="majorHAnsi"/>
        </w:rPr>
        <w:t>go beyond</w:t>
      </w:r>
      <w:r w:rsidRPr="001E313D">
        <w:rPr>
          <w:rStyle w:val="StyleUnderline"/>
          <w:rFonts w:asciiTheme="majorHAnsi" w:hAnsiTheme="majorHAnsi" w:cstheme="majorHAnsi"/>
        </w:rPr>
        <w:t xml:space="preserve"> this politically charged</w:t>
      </w:r>
      <w:r w:rsidRPr="001E313D">
        <w:rPr>
          <w:rFonts w:asciiTheme="majorHAnsi" w:hAnsiTheme="majorHAnsi" w:cstheme="majorHAnsi"/>
          <w:sz w:val="16"/>
        </w:rPr>
        <w:t xml:space="preserve">, as well as mythological and psychological </w:t>
      </w:r>
      <w:r w:rsidRPr="001E313D">
        <w:rPr>
          <w:rStyle w:val="Emphasis"/>
          <w:rFonts w:asciiTheme="majorHAnsi" w:hAnsiTheme="majorHAnsi" w:cstheme="majorHAnsi"/>
        </w:rPr>
        <w:t xml:space="preserve">nuclear </w:t>
      </w:r>
      <w:r w:rsidRPr="001E313D">
        <w:rPr>
          <w:rStyle w:val="Emphasis"/>
          <w:rFonts w:asciiTheme="majorHAnsi" w:hAnsiTheme="majorHAnsi" w:cstheme="majorHAnsi"/>
        </w:rPr>
        <w:lastRenderedPageBreak/>
        <w:t>algorithm</w:t>
      </w:r>
      <w:r w:rsidRPr="001E313D">
        <w:rPr>
          <w:rStyle w:val="StyleUnderline"/>
          <w:rFonts w:asciiTheme="majorHAnsi" w:hAnsiTheme="majorHAnsi" w:cstheme="majorHAnsi"/>
        </w:rPr>
        <w:t>?</w:t>
      </w:r>
      <w:r w:rsidRPr="001E313D">
        <w:rPr>
          <w:rFonts w:asciiTheme="majorHAnsi" w:hAnsiTheme="majorHAnsi" w:cstheme="maj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 Just 5 miles from India's nuclear test site Children play in the shade of the village water tank Here in the Rajasthan desert people say They're proud their country showed their nuclear capability.11 As an activist scholar working in the fields of human rights and cultural studies, </w:t>
      </w:r>
      <w:r w:rsidRPr="001E313D">
        <w:rPr>
          <w:rStyle w:val="StyleUnderline"/>
          <w:rFonts w:asciiTheme="majorHAnsi" w:hAnsiTheme="majorHAnsi" w:cstheme="majorHAnsi"/>
          <w:highlight w:val="cyan"/>
        </w:rPr>
        <w:t xml:space="preserve">responding </w:t>
      </w:r>
      <w:r w:rsidRPr="001E313D">
        <w:rPr>
          <w:rStyle w:val="StyleUnderline"/>
          <w:rFonts w:asciiTheme="majorHAnsi" w:hAnsiTheme="majorHAnsi" w:cstheme="majorHAnsi"/>
        </w:rPr>
        <w:t xml:space="preserve">to the nuclear algorithm </w:t>
      </w:r>
      <w:r w:rsidRPr="001E313D">
        <w:rPr>
          <w:rStyle w:val="StyleUnderline"/>
          <w:rFonts w:asciiTheme="majorHAnsi" w:hAnsiTheme="majorHAnsi" w:cstheme="majorHAnsi"/>
          <w:highlight w:val="cyan"/>
        </w:rPr>
        <w:t xml:space="preserve">is an </w:t>
      </w:r>
      <w:r w:rsidRPr="001E313D">
        <w:rPr>
          <w:rStyle w:val="Emphasis"/>
          <w:rFonts w:asciiTheme="majorHAnsi" w:hAnsiTheme="majorHAnsi" w:cstheme="majorHAnsi"/>
          <w:highlight w:val="cyan"/>
        </w:rPr>
        <w:t>imperative</w:t>
      </w:r>
      <w:r w:rsidRPr="001E313D">
        <w:rPr>
          <w:rStyle w:val="StyleUnderline"/>
          <w:rFonts w:asciiTheme="majorHAnsi" w:hAnsiTheme="majorHAnsi" w:cstheme="majorHAnsi"/>
        </w:rPr>
        <w:t xml:space="preserve">. Your </w:t>
      </w:r>
      <w:r w:rsidRPr="001E313D">
        <w:rPr>
          <w:rStyle w:val="Emphasis"/>
          <w:rFonts w:asciiTheme="majorHAnsi" w:hAnsiTheme="majorHAnsi" w:cstheme="majorHAnsi"/>
        </w:rPr>
        <w:t>politics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ethics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scholarship are indivisible</w:t>
      </w:r>
      <w:r w:rsidRPr="001E313D">
        <w:rPr>
          <w:rStyle w:val="StyleUnderline"/>
          <w:rFonts w:asciiTheme="majorHAnsi" w:hAnsiTheme="majorHAnsi" w:cstheme="majorHAnsi"/>
        </w:rPr>
        <w:t xml:space="preserve"> in this cause. An </w:t>
      </w:r>
      <w:r w:rsidRPr="001E313D">
        <w:rPr>
          <w:rStyle w:val="Emphasis"/>
          <w:rFonts w:asciiTheme="majorHAnsi" w:hAnsiTheme="majorHAnsi" w:cstheme="majorHAnsi"/>
        </w:rPr>
        <w:t xml:space="preserve">acute </w:t>
      </w:r>
      <w:r w:rsidRPr="001E313D">
        <w:rPr>
          <w:rStyle w:val="Emphasis"/>
          <w:rFonts w:asciiTheme="majorHAnsi" w:hAnsiTheme="majorHAnsi" w:cstheme="majorHAnsi"/>
          <w:highlight w:val="cyan"/>
        </w:rPr>
        <w:t>sense of care</w:t>
      </w:r>
      <w:r w:rsidRPr="001E313D">
        <w:rPr>
          <w:rStyle w:val="Emphasis"/>
          <w:rFonts w:asciiTheme="majorHAnsi" w:hAnsiTheme="majorHAnsi" w:cstheme="majorHAnsi"/>
        </w:rPr>
        <w:t xml:space="preserve"> for the world</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informed by</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pacifist</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non-violent</w:t>
      </w:r>
      <w:r w:rsidRPr="001E313D">
        <w:rPr>
          <w:rStyle w:val="StyleUnderline"/>
          <w:rFonts w:asciiTheme="majorHAnsi" w:hAnsiTheme="majorHAnsi" w:cstheme="majorHAnsi"/>
        </w:rPr>
        <w:t xml:space="preserve">, </w:t>
      </w:r>
      <w:r w:rsidRPr="001E313D">
        <w:rPr>
          <w:rStyle w:val="Emphasis"/>
          <w:rFonts w:asciiTheme="majorHAnsi" w:hAnsiTheme="majorHAnsi" w:cstheme="majorHAnsi"/>
          <w:highlight w:val="cyan"/>
        </w:rPr>
        <w:t>de-colonialist approaches</w:t>
      </w:r>
      <w:r w:rsidRPr="001E313D">
        <w:rPr>
          <w:rStyle w:val="StyleUnderline"/>
          <w:rFonts w:asciiTheme="majorHAnsi" w:hAnsiTheme="majorHAnsi" w:cstheme="majorHAnsi"/>
        </w:rPr>
        <w:t xml:space="preserve"> to knowledge and practice, </w:t>
      </w:r>
      <w:r w:rsidRPr="001E313D">
        <w:rPr>
          <w:rStyle w:val="Emphasis"/>
          <w:rFonts w:asciiTheme="majorHAnsi" w:hAnsiTheme="majorHAnsi" w:cstheme="majorHAnsi"/>
        </w:rPr>
        <w:t>pervades your concern</w:t>
      </w:r>
      <w:r w:rsidRPr="001E313D">
        <w:rPr>
          <w:rStyle w:val="StyleUnderline"/>
          <w:rFonts w:asciiTheme="majorHAnsi" w:hAnsiTheme="majorHAnsi" w:cstheme="majorHAnsi"/>
        </w:rPr>
        <w:t xml:space="preserve">. You are </w:t>
      </w:r>
      <w:r w:rsidRPr="001E313D">
        <w:rPr>
          <w:rStyle w:val="Emphasis"/>
          <w:rFonts w:asciiTheme="majorHAnsi" w:hAnsiTheme="majorHAnsi" w:cstheme="majorHAnsi"/>
        </w:rPr>
        <w:t>aware</w:t>
      </w:r>
      <w:r w:rsidRPr="001E313D">
        <w:rPr>
          <w:rStyle w:val="StyleUnderline"/>
          <w:rFonts w:asciiTheme="majorHAnsi" w:hAnsiTheme="majorHAnsi" w:cstheme="majorHAnsi"/>
        </w:rPr>
        <w:t xml:space="preserve"> that there are </w:t>
      </w:r>
      <w:r w:rsidRPr="001E313D">
        <w:rPr>
          <w:rStyle w:val="Emphasis"/>
          <w:rFonts w:asciiTheme="majorHAnsi" w:hAnsiTheme="majorHAnsi" w:cstheme="majorHAnsi"/>
        </w:rPr>
        <w:t>other ways of knowing</w:t>
      </w:r>
      <w:r w:rsidRPr="001E313D">
        <w:rPr>
          <w:rStyle w:val="StyleUnderline"/>
          <w:rFonts w:asciiTheme="majorHAnsi" w:hAnsiTheme="majorHAnsi" w:cstheme="majorHAnsi"/>
        </w:rPr>
        <w:t xml:space="preserve"> than those you are familiar and credentialed with</w:t>
      </w:r>
      <w:r w:rsidRPr="001E313D">
        <w:rPr>
          <w:rFonts w:asciiTheme="majorHAnsi" w:hAnsiTheme="majorHAnsi" w:cstheme="majorHAnsi"/>
          <w:sz w:val="16"/>
        </w:rPr>
        <w:t xml:space="preserve">. You are aware that you are complicit in the prisons that you choose to live inside,12 and that there is no such thing as an innocent bystander. You use your scholarship to shake up the world from its paralysis, abjection and amnesia; to unsettle the epistemic and structural violence that is ubiquitous to neoliberalism and its machinery; to create dialogic and learning spaces for the work of critical human rights and critical justice to take place. All this, and to enable an ethics of intervention through understanding what is at the very heart of the critical human rights impulse, creating a “dialogue for being, because I am not without the other.”13 Furthermore, as a critical human rights advocate </w:t>
      </w:r>
      <w:r w:rsidRPr="001E313D">
        <w:rPr>
          <w:rStyle w:val="StyleUnderline"/>
          <w:rFonts w:asciiTheme="majorHAnsi" w:hAnsiTheme="majorHAnsi" w:cstheme="majorHAnsi"/>
          <w:highlight w:val="cyan"/>
        </w:rPr>
        <w:t xml:space="preserve">living in </w:t>
      </w:r>
      <w:r w:rsidRPr="001E313D">
        <w:rPr>
          <w:rStyle w:val="Emphasis"/>
          <w:rFonts w:asciiTheme="majorHAnsi" w:hAnsiTheme="majorHAnsi" w:cstheme="majorHAnsi"/>
          <w:highlight w:val="cyan"/>
        </w:rPr>
        <w:t>a nuc</w:t>
      </w:r>
      <w:r w:rsidRPr="001E313D">
        <w:rPr>
          <w:rStyle w:val="Emphasis"/>
          <w:rFonts w:asciiTheme="majorHAnsi" w:hAnsiTheme="majorHAnsi" w:cstheme="majorHAnsi"/>
        </w:rPr>
        <w:t xml:space="preserve">lear armed </w:t>
      </w:r>
      <w:r w:rsidRPr="001E313D">
        <w:rPr>
          <w:rStyle w:val="Emphasis"/>
          <w:rFonts w:asciiTheme="majorHAnsi" w:hAnsiTheme="majorHAnsi" w:cstheme="majorHAnsi"/>
          <w:highlight w:val="cyan"/>
        </w:rPr>
        <w:t>world</w:t>
      </w:r>
      <w:r w:rsidRPr="001E313D">
        <w:rPr>
          <w:rStyle w:val="StyleUnderline"/>
          <w:rFonts w:asciiTheme="majorHAnsi" w:hAnsiTheme="majorHAnsi" w:cstheme="majorHAnsi"/>
        </w:rPr>
        <w:t xml:space="preserve">, your challenge is to </w:t>
      </w:r>
      <w:r w:rsidRPr="001E313D">
        <w:rPr>
          <w:rStyle w:val="Emphasis"/>
          <w:rFonts w:asciiTheme="majorHAnsi" w:hAnsiTheme="majorHAnsi" w:cstheme="majorHAnsi"/>
          <w:highlight w:val="cyan"/>
        </w:rPr>
        <w:t>reconceptualise the</w:t>
      </w:r>
      <w:r w:rsidRPr="001E313D">
        <w:rPr>
          <w:rStyle w:val="Emphasis"/>
          <w:rFonts w:asciiTheme="majorHAnsi" w:hAnsiTheme="majorHAnsi" w:cstheme="majorHAnsi"/>
        </w:rPr>
        <w:t xml:space="preserve"> </w:t>
      </w:r>
      <w:r w:rsidRPr="001E313D">
        <w:rPr>
          <w:rStyle w:val="Emphasis"/>
          <w:rFonts w:asciiTheme="majorHAnsi" w:hAnsiTheme="majorHAnsi" w:cstheme="majorHAnsi"/>
          <w:highlight w:val="cyan"/>
        </w:rPr>
        <w:t>human</w:t>
      </w:r>
      <w:r w:rsidRPr="001E313D">
        <w:rPr>
          <w:rStyle w:val="Emphasis"/>
          <w:rFonts w:asciiTheme="majorHAnsi" w:hAnsiTheme="majorHAnsi" w:cstheme="majorHAnsi"/>
        </w:rPr>
        <w:t xml:space="preserve"> </w:t>
      </w:r>
      <w:r w:rsidRPr="001E313D">
        <w:rPr>
          <w:rStyle w:val="Emphasis"/>
          <w:rFonts w:asciiTheme="majorHAnsi" w:hAnsiTheme="majorHAnsi" w:cstheme="majorHAnsi"/>
          <w:highlight w:val="cyan"/>
        </w:rPr>
        <w:t>community</w:t>
      </w:r>
      <w:r w:rsidRPr="001E313D">
        <w:rPr>
          <w:rFonts w:asciiTheme="majorHAnsi" w:hAnsiTheme="majorHAnsi" w:cstheme="majorHAnsi"/>
          <w:sz w:val="16"/>
        </w:rPr>
        <w:t xml:space="preserve"> as Ashis Nandy has argued, </w:t>
      </w:r>
      <w:r w:rsidRPr="001E313D">
        <w:rPr>
          <w:rStyle w:val="StyleUnderline"/>
          <w:rFonts w:asciiTheme="majorHAnsi" w:hAnsiTheme="majorHAnsi" w:cstheme="majorHAnsi"/>
        </w:rPr>
        <w:t xml:space="preserve">to see how we can learn to </w:t>
      </w:r>
      <w:r w:rsidRPr="001E313D">
        <w:rPr>
          <w:rStyle w:val="Emphasis"/>
          <w:rFonts w:asciiTheme="majorHAnsi" w:hAnsiTheme="majorHAnsi" w:cstheme="majorHAnsi"/>
        </w:rPr>
        <w:t>co-exist with others in conviviality</w:t>
      </w:r>
      <w:r w:rsidRPr="001E313D">
        <w:rPr>
          <w:rStyle w:val="StyleUnderline"/>
          <w:rFonts w:asciiTheme="majorHAnsi" w:hAnsiTheme="majorHAnsi" w:cstheme="majorHAnsi"/>
        </w:rPr>
        <w:t xml:space="preserve"> and also learn to </w:t>
      </w:r>
      <w:r w:rsidRPr="001E313D">
        <w:rPr>
          <w:rStyle w:val="Emphasis"/>
          <w:rFonts w:asciiTheme="majorHAnsi" w:hAnsiTheme="majorHAnsi" w:cstheme="majorHAnsi"/>
          <w:highlight w:val="cyan"/>
        </w:rPr>
        <w:t xml:space="preserve">co-survive </w:t>
      </w:r>
      <w:r w:rsidRPr="001E313D">
        <w:rPr>
          <w:rStyle w:val="Emphasis"/>
          <w:rFonts w:asciiTheme="majorHAnsi" w:hAnsiTheme="majorHAnsi" w:cstheme="majorHAnsi"/>
        </w:rPr>
        <w:t>with the non-human</w:t>
      </w:r>
      <w:r w:rsidRPr="001E313D">
        <w:rPr>
          <w:rStyle w:val="StyleUnderline"/>
          <w:rFonts w:asciiTheme="majorHAnsi" w:hAnsiTheme="majorHAnsi" w:cstheme="majorHAnsi"/>
        </w:rPr>
        <w:t xml:space="preserve">, even to </w:t>
      </w:r>
      <w:r w:rsidRPr="001E313D">
        <w:rPr>
          <w:rStyle w:val="Emphasis"/>
          <w:rFonts w:asciiTheme="majorHAnsi" w:hAnsiTheme="majorHAnsi" w:cstheme="majorHAnsi"/>
        </w:rPr>
        <w:t>flourish</w:t>
      </w:r>
      <w:r w:rsidRPr="001E313D">
        <w:rPr>
          <w:rFonts w:asciiTheme="majorHAnsi" w:hAnsiTheme="majorHAnsi" w:cstheme="majorHAnsi"/>
          <w:sz w:val="16"/>
        </w:rPr>
        <w:t xml:space="preserve">. A dialogue for being requires a leap into a human rights frame that includes a deep ecological dimension, where </w:t>
      </w:r>
      <w:r w:rsidRPr="001E313D">
        <w:rPr>
          <w:rStyle w:val="StyleUnderline"/>
          <w:rFonts w:asciiTheme="majorHAnsi" w:hAnsiTheme="majorHAnsi" w:cstheme="majorHAnsi"/>
        </w:rPr>
        <w:t xml:space="preserve">the planet itself is </w:t>
      </w:r>
      <w:r w:rsidRPr="001E313D">
        <w:rPr>
          <w:rStyle w:val="Emphasis"/>
          <w:rFonts w:asciiTheme="majorHAnsi" w:hAnsiTheme="majorHAnsi" w:cstheme="majorHAnsi"/>
        </w:rPr>
        <w:t>inherently involved as a participant</w:t>
      </w:r>
      <w:r w:rsidRPr="001E313D">
        <w:rPr>
          <w:rStyle w:val="StyleUnderline"/>
          <w:rFonts w:asciiTheme="majorHAnsi" w:hAnsiTheme="majorHAnsi" w:cstheme="majorHAnsi"/>
        </w:rPr>
        <w:t xml:space="preserve"> in its future</w:t>
      </w:r>
      <w:r w:rsidRPr="001E313D">
        <w:rPr>
          <w:rFonts w:asciiTheme="majorHAnsi" w:hAnsiTheme="majorHAnsi" w:cstheme="majorHAnsi"/>
          <w:sz w:val="16"/>
        </w:rPr>
        <w:t xml:space="preserve">.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 Ultimately, </w:t>
      </w:r>
      <w:r w:rsidRPr="001E313D">
        <w:rPr>
          <w:rStyle w:val="StyleUnderline"/>
          <w:rFonts w:asciiTheme="majorHAnsi" w:hAnsiTheme="majorHAnsi" w:cstheme="majorHAnsi"/>
        </w:rPr>
        <w:t xml:space="preserve">you realise that your </w:t>
      </w:r>
      <w:r w:rsidRPr="001E313D">
        <w:rPr>
          <w:rStyle w:val="StyleUnderline"/>
          <w:rFonts w:asciiTheme="majorHAnsi" w:hAnsiTheme="majorHAnsi" w:cstheme="majorHAnsi"/>
          <w:highlight w:val="cyan"/>
        </w:rPr>
        <w:t>struggle</w:t>
      </w:r>
      <w:r w:rsidRPr="001E313D">
        <w:rPr>
          <w:rStyle w:val="StyleUnderline"/>
          <w:rFonts w:asciiTheme="majorHAnsi" w:hAnsiTheme="majorHAnsi" w:cstheme="majorHAnsi"/>
        </w:rPr>
        <w:t xml:space="preserve"> is </w:t>
      </w:r>
      <w:r w:rsidRPr="001E313D">
        <w:rPr>
          <w:rStyle w:val="Emphasis"/>
          <w:rFonts w:asciiTheme="majorHAnsi" w:hAnsiTheme="majorHAnsi" w:cstheme="majorHAnsi"/>
        </w:rPr>
        <w:t>not confined to</w:t>
      </w:r>
      <w:r w:rsidRPr="001E313D">
        <w:rPr>
          <w:rFonts w:asciiTheme="majorHAnsi" w:hAnsiTheme="majorHAnsi" w:cstheme="majorHAnsi"/>
          <w:sz w:val="16"/>
        </w:rPr>
        <w:t xml:space="preserve"> declarations, treaties, </w:t>
      </w:r>
      <w:r w:rsidRPr="001E313D">
        <w:rPr>
          <w:rStyle w:val="Emphasis"/>
          <w:rFonts w:asciiTheme="majorHAnsi" w:hAnsiTheme="majorHAnsi" w:cstheme="majorHAnsi"/>
        </w:rPr>
        <w:t>legislation</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law</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though they have their role</w:t>
      </w:r>
      <w:r w:rsidRPr="001E313D">
        <w:rPr>
          <w:rStyle w:val="StyleUnderline"/>
          <w:rFonts w:asciiTheme="majorHAnsi" w:hAnsiTheme="majorHAnsi" w:cstheme="majorHAnsi"/>
        </w:rPr>
        <w:t xml:space="preserve">. It must go further to </w:t>
      </w:r>
      <w:r w:rsidRPr="001E313D">
        <w:rPr>
          <w:rStyle w:val="StyleUnderline"/>
          <w:rFonts w:asciiTheme="majorHAnsi" w:hAnsiTheme="majorHAnsi" w:cstheme="majorHAnsi"/>
          <w:highlight w:val="cyan"/>
        </w:rPr>
        <w:t>produce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creative </w:t>
      </w:r>
      <w:r w:rsidRPr="001E313D">
        <w:rPr>
          <w:rStyle w:val="Emphasis"/>
          <w:rFonts w:asciiTheme="majorHAnsi" w:hAnsiTheme="majorHAnsi" w:cstheme="majorHAnsi"/>
          <w:highlight w:val="cyan"/>
        </w:rPr>
        <w:t>intellectual exchange</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that</w:t>
      </w:r>
      <w:r w:rsidRPr="001E313D">
        <w:rPr>
          <w:rStyle w:val="StyleUnderline"/>
          <w:rFonts w:asciiTheme="majorHAnsi" w:hAnsiTheme="majorHAnsi" w:cstheme="majorHAnsi"/>
        </w:rPr>
        <w:t xml:space="preserve"> might </w:t>
      </w:r>
      <w:r w:rsidRPr="001E313D">
        <w:rPr>
          <w:rStyle w:val="StyleUnderline"/>
          <w:rFonts w:asciiTheme="majorHAnsi" w:hAnsiTheme="majorHAnsi" w:cstheme="majorHAnsi"/>
          <w:highlight w:val="cyan"/>
        </w:rPr>
        <w:t>release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new </w:t>
      </w:r>
      <w:r w:rsidRPr="001E313D">
        <w:rPr>
          <w:rStyle w:val="Emphasis"/>
          <w:rFonts w:asciiTheme="majorHAnsi" w:hAnsiTheme="majorHAnsi" w:cstheme="majorHAnsi"/>
          <w:highlight w:val="cyan"/>
        </w:rPr>
        <w:t xml:space="preserve">ethical energies for </w:t>
      </w:r>
      <w:r w:rsidRPr="001E313D">
        <w:rPr>
          <w:rStyle w:val="Emphasis"/>
          <w:rFonts w:asciiTheme="majorHAnsi" w:hAnsiTheme="majorHAnsi" w:cstheme="majorHAnsi"/>
        </w:rPr>
        <w:t xml:space="preserve">mutually assured </w:t>
      </w:r>
      <w:r w:rsidRPr="001E313D">
        <w:rPr>
          <w:rStyle w:val="Emphasis"/>
          <w:rFonts w:asciiTheme="majorHAnsi" w:hAnsiTheme="majorHAnsi" w:cstheme="majorHAnsi"/>
          <w:highlight w:val="cyan"/>
        </w:rPr>
        <w:t>survival</w:t>
      </w:r>
      <w:r w:rsidRPr="001E313D">
        <w:rPr>
          <w:rStyle w:val="StyleUnderline"/>
          <w:rFonts w:asciiTheme="majorHAnsi" w:hAnsiTheme="majorHAnsi" w:cstheme="majorHAnsi"/>
        </w:rPr>
        <w:t>.”</w:t>
      </w:r>
      <w:r w:rsidRPr="001E313D">
        <w:rPr>
          <w:rFonts w:asciiTheme="majorHAnsi" w:hAnsiTheme="majorHAnsi" w:cstheme="majorHAnsi"/>
          <w:sz w:val="16"/>
        </w:rPr>
        <w:t xml:space="preserve">16 </w:t>
      </w:r>
      <w:r w:rsidRPr="001E313D">
        <w:rPr>
          <w:rStyle w:val="StyleUnderline"/>
          <w:rFonts w:asciiTheme="majorHAnsi" w:hAnsiTheme="majorHAnsi" w:cstheme="majorHAnsi"/>
        </w:rPr>
        <w:t xml:space="preserve">Taking </w:t>
      </w:r>
      <w:r w:rsidRPr="001E313D">
        <w:rPr>
          <w:rStyle w:val="StyleUnderline"/>
          <w:rFonts w:asciiTheme="majorHAnsi" w:hAnsiTheme="majorHAnsi" w:cstheme="majorHAnsi"/>
          <w:highlight w:val="cyan"/>
        </w:rPr>
        <w:t xml:space="preserve">an </w:t>
      </w:r>
      <w:r w:rsidRPr="001E313D">
        <w:rPr>
          <w:rStyle w:val="Emphasis"/>
          <w:rFonts w:asciiTheme="majorHAnsi" w:hAnsiTheme="majorHAnsi" w:cstheme="majorHAnsi"/>
          <w:highlight w:val="cyan"/>
        </w:rPr>
        <w:t>anti-nuclear stance</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and</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enabling a </w:t>
      </w:r>
      <w:r w:rsidRPr="001E313D">
        <w:rPr>
          <w:rStyle w:val="Emphasis"/>
          <w:rFonts w:asciiTheme="majorHAnsi" w:hAnsiTheme="majorHAnsi" w:cstheme="majorHAnsi"/>
          <w:highlight w:val="cyan"/>
        </w:rPr>
        <w:t>post-nuclear activism</w:t>
      </w:r>
      <w:r w:rsidRPr="001E313D">
        <w:rPr>
          <w:rStyle w:val="StyleUnderline"/>
          <w:rFonts w:asciiTheme="majorHAnsi" w:hAnsiTheme="majorHAnsi" w:cstheme="majorHAnsi"/>
        </w:rPr>
        <w:t xml:space="preserve"> demands a </w:t>
      </w:r>
      <w:r w:rsidRPr="001E313D">
        <w:rPr>
          <w:rStyle w:val="Emphasis"/>
          <w:rFonts w:asciiTheme="majorHAnsi" w:hAnsiTheme="majorHAnsi" w:cstheme="majorHAnsi"/>
        </w:rPr>
        <w:t>revolution</w:t>
      </w:r>
      <w:r w:rsidRPr="001E313D">
        <w:rPr>
          <w:rFonts w:asciiTheme="majorHAnsi" w:hAnsiTheme="majorHAnsi" w:cstheme="majorHAnsi"/>
          <w:sz w:val="16"/>
        </w:rPr>
        <w:t xml:space="preserve"> within the field of human rights work. </w:t>
      </w:r>
      <w:r w:rsidRPr="001E313D">
        <w:rPr>
          <w:rStyle w:val="StyleUnderline"/>
          <w:rFonts w:asciiTheme="majorHAnsi" w:hAnsiTheme="majorHAnsi" w:cstheme="majorHAnsi"/>
        </w:rPr>
        <w:t xml:space="preserve">Recognising the </w:t>
      </w:r>
      <w:r w:rsidRPr="001E313D">
        <w:rPr>
          <w:rStyle w:val="Emphasis"/>
          <w:rFonts w:asciiTheme="majorHAnsi" w:hAnsiTheme="majorHAnsi" w:cstheme="majorHAnsi"/>
        </w:rPr>
        <w:t>entanglement of nuclearism</w:t>
      </w:r>
      <w:r w:rsidRPr="001E313D">
        <w:rPr>
          <w:rFonts w:asciiTheme="majorHAnsi" w:hAnsiTheme="majorHAnsi" w:cstheme="majorHAnsi"/>
          <w:sz w:val="16"/>
        </w:rPr>
        <w:t xml:space="preserve"> with the Anthropocene, for one thing, </w:t>
      </w:r>
      <w:r w:rsidRPr="001E313D">
        <w:rPr>
          <w:rStyle w:val="Emphasis"/>
          <w:rFonts w:asciiTheme="majorHAnsi" w:hAnsiTheme="majorHAnsi" w:cstheme="majorHAnsi"/>
          <w:highlight w:val="cyan"/>
        </w:rPr>
        <w:t>requires</w:t>
      </w:r>
      <w:r w:rsidRPr="001E313D">
        <w:rPr>
          <w:rStyle w:val="Emphasis"/>
          <w:rFonts w:asciiTheme="majorHAnsi" w:hAnsiTheme="majorHAnsi" w:cstheme="majorHAnsi"/>
        </w:rPr>
        <w:t xml:space="preserve"> a profound </w:t>
      </w:r>
      <w:r w:rsidRPr="001E313D">
        <w:rPr>
          <w:rStyle w:val="Emphasis"/>
          <w:rFonts w:asciiTheme="majorHAnsi" w:hAnsiTheme="majorHAnsi" w:cstheme="majorHAnsi"/>
          <w:highlight w:val="cyan"/>
        </w:rPr>
        <w:t>shift in focus</w:t>
      </w:r>
      <w:r w:rsidRPr="001E313D">
        <w:rPr>
          <w:rStyle w:val="StyleUnderline"/>
          <w:rFonts w:asciiTheme="majorHAnsi" w:hAnsiTheme="majorHAnsi" w:cstheme="majorHAnsi"/>
        </w:rPr>
        <w:t xml:space="preserve"> from the </w:t>
      </w:r>
      <w:r w:rsidRPr="001E313D">
        <w:rPr>
          <w:rStyle w:val="Emphasis"/>
          <w:rFonts w:asciiTheme="majorHAnsi" w:hAnsiTheme="majorHAnsi" w:cstheme="majorHAnsi"/>
        </w:rPr>
        <w:t>human-centric</w:t>
      </w:r>
      <w:r w:rsidRPr="001E313D">
        <w:rPr>
          <w:rStyle w:val="StyleUnderline"/>
          <w:rFonts w:asciiTheme="majorHAnsi" w:hAnsiTheme="majorHAnsi" w:cstheme="majorHAnsi"/>
        </w:rPr>
        <w:t xml:space="preserve"> to a </w:t>
      </w:r>
      <w:r w:rsidRPr="001E313D">
        <w:rPr>
          <w:rStyle w:val="Emphasis"/>
          <w:rFonts w:asciiTheme="majorHAnsi" w:hAnsiTheme="majorHAnsi" w:cstheme="majorHAnsi"/>
        </w:rPr>
        <w:t>more-than-human co-survival</w:t>
      </w:r>
      <w:r w:rsidRPr="001E313D">
        <w:rPr>
          <w:rStyle w:val="StyleUnderline"/>
          <w:rFonts w:asciiTheme="majorHAnsi" w:hAnsiTheme="majorHAnsi" w:cstheme="majorHAnsi"/>
        </w:rPr>
        <w:t>.</w:t>
      </w:r>
      <w:r w:rsidRPr="001E313D">
        <w:rPr>
          <w:rFonts w:asciiTheme="majorHAnsi" w:hAnsiTheme="majorHAnsi" w:cstheme="majorHAnsi"/>
          <w:sz w:val="16"/>
        </w:rPr>
        <w:t xml:space="preserve"> It also requires a fundamental shift in understanding our human culture, in which the very epistemic and rational acts of sundering from co-survival with the planet and environment takes place. </w:t>
      </w:r>
      <w:r w:rsidRPr="001E313D">
        <w:rPr>
          <w:rStyle w:val="StyleUnderline"/>
          <w:rFonts w:asciiTheme="majorHAnsi" w:hAnsiTheme="majorHAnsi" w:cstheme="majorHAnsi"/>
        </w:rPr>
        <w:t>In the end, you realise</w:t>
      </w:r>
      <w:r w:rsidRPr="001E313D">
        <w:rPr>
          <w:rFonts w:asciiTheme="majorHAnsi" w:hAnsiTheme="majorHAnsi" w:cstheme="majorHAnsi"/>
          <w:sz w:val="16"/>
        </w:rPr>
        <w:t xml:space="preserve">, as Raimon Panikkar has articulated, </w:t>
      </w:r>
      <w:r w:rsidRPr="001E313D">
        <w:rPr>
          <w:rStyle w:val="StyleUnderline"/>
          <w:rFonts w:asciiTheme="majorHAnsi" w:hAnsiTheme="majorHAnsi" w:cstheme="majorHAnsi"/>
        </w:rPr>
        <w:t>“it is not realistic to toil for peace if we do not proceed to a disarmament of the bellicose culture in which we live.”</w:t>
      </w:r>
      <w:r w:rsidRPr="001E313D">
        <w:rPr>
          <w:rFonts w:asciiTheme="majorHAnsi" w:hAnsiTheme="majorHAnsi" w:cstheme="majorHAnsi"/>
          <w:sz w:val="16"/>
        </w:rPr>
        <w:t xml:space="preserve">17 Or, as Geshe Lhakdor suggests, there must be “inner disarmament for external disarmament.”18 In this sense, it is within the cultural arena, our human society, where the entanglement of subjective meaning making, nature and politics occurs, that we need to disarm. 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 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1E313D">
        <w:rPr>
          <w:rStyle w:val="StyleUnderline"/>
          <w:rFonts w:asciiTheme="majorHAnsi" w:hAnsiTheme="majorHAnsi" w:cstheme="majorHAnsi"/>
        </w:rPr>
        <w:t xml:space="preserve">what </w:t>
      </w:r>
      <w:r w:rsidRPr="001E313D">
        <w:rPr>
          <w:rStyle w:val="Emphasis"/>
          <w:rFonts w:asciiTheme="majorHAnsi" w:hAnsiTheme="majorHAnsi" w:cstheme="majorHAnsi"/>
        </w:rPr>
        <w:t>makes the nuclear algorithm work</w:t>
      </w:r>
      <w:r w:rsidRPr="001E313D">
        <w:rPr>
          <w:rStyle w:val="StyleUnderline"/>
          <w:rFonts w:asciiTheme="majorHAnsi" w:hAnsiTheme="majorHAnsi" w:cstheme="majorHAnsi"/>
        </w:rPr>
        <w:t xml:space="preserve"> involves a politically engineered and deeply embedded insecurity-based recipe to </w:t>
      </w:r>
      <w:r w:rsidRPr="001E313D">
        <w:rPr>
          <w:rStyle w:val="Emphasis"/>
          <w:rFonts w:asciiTheme="majorHAnsi" w:hAnsiTheme="majorHAnsi" w:cstheme="majorHAnsi"/>
        </w:rPr>
        <w:t>elide the nuclear threat from everyday life</w:t>
      </w:r>
      <w:r w:rsidRPr="001E313D">
        <w:rPr>
          <w:rStyle w:val="StyleUnderline"/>
          <w:rFonts w:asciiTheme="majorHAnsi" w:hAnsiTheme="majorHAnsi" w:cstheme="majorHAnsi"/>
        </w:rPr>
        <w:t xml:space="preserve">. The spectre of </w:t>
      </w:r>
      <w:r w:rsidRPr="001E313D">
        <w:rPr>
          <w:rStyle w:val="StyleUnderline"/>
          <w:rFonts w:asciiTheme="majorHAnsi" w:hAnsiTheme="majorHAnsi" w:cstheme="majorHAnsi"/>
          <w:highlight w:val="cyan"/>
        </w:rPr>
        <w:t>nuclear obliteration</w:t>
      </w:r>
      <w:r w:rsidRPr="001E313D">
        <w:rPr>
          <w:rFonts w:asciiTheme="majorHAnsi" w:hAnsiTheme="majorHAnsi" w:cstheme="majorHAnsi"/>
          <w:sz w:val="16"/>
        </w:rPr>
        <w:t xml:space="preserve">, like the idea of human rights, </w:t>
      </w:r>
      <w:r w:rsidRPr="001E313D">
        <w:rPr>
          <w:rStyle w:val="StyleUnderline"/>
          <w:rFonts w:asciiTheme="majorHAnsi" w:hAnsiTheme="majorHAnsi" w:cstheme="majorHAnsi"/>
          <w:highlight w:val="cyan"/>
        </w:rPr>
        <w:t xml:space="preserve">can appear </w:t>
      </w:r>
      <w:r w:rsidRPr="001E313D">
        <w:rPr>
          <w:rStyle w:val="Emphasis"/>
          <w:rFonts w:asciiTheme="majorHAnsi" w:hAnsiTheme="majorHAnsi" w:cstheme="majorHAnsi"/>
          <w:highlight w:val="cyan"/>
        </w:rPr>
        <w:t>abstract</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distant</w:t>
      </w:r>
      <w:r w:rsidRPr="001E313D">
        <w:rPr>
          <w:rStyle w:val="StyleUnderline"/>
          <w:rFonts w:asciiTheme="majorHAnsi" w:hAnsiTheme="majorHAnsi" w:cstheme="majorHAnsi"/>
        </w:rPr>
        <w:t xml:space="preserve">, </w:t>
      </w:r>
      <w:r w:rsidRPr="001E313D">
        <w:rPr>
          <w:rStyle w:val="Emphasis"/>
          <w:rFonts w:asciiTheme="majorHAnsi" w:hAnsiTheme="majorHAnsi" w:cstheme="majorHAnsi"/>
          <w:highlight w:val="cyan"/>
        </w:rPr>
        <w:t>not our</w:t>
      </w:r>
      <w:r w:rsidRPr="001E313D">
        <w:rPr>
          <w:rStyle w:val="Emphasis"/>
          <w:rFonts w:asciiTheme="majorHAnsi" w:hAnsiTheme="majorHAnsi" w:cstheme="majorHAnsi"/>
        </w:rPr>
        <w:t xml:space="preserve"> everyday </w:t>
      </w:r>
      <w:r w:rsidRPr="001E313D">
        <w:rPr>
          <w:rStyle w:val="Emphasis"/>
          <w:rFonts w:asciiTheme="majorHAnsi" w:hAnsiTheme="majorHAnsi" w:cstheme="majorHAnsi"/>
          <w:highlight w:val="cyan"/>
        </w:rPr>
        <w:t>business</w:t>
      </w:r>
      <w:r w:rsidRPr="001E313D">
        <w:rPr>
          <w:rFonts w:asciiTheme="majorHAnsi" w:hAnsiTheme="majorHAnsi" w:cstheme="majorHAnsi"/>
          <w:sz w:val="16"/>
        </w:rPr>
        <w:t xml:space="preserve">. You realise that </w:t>
      </w:r>
      <w:r w:rsidRPr="001E313D">
        <w:rPr>
          <w:rStyle w:val="StyleUnderline"/>
          <w:rFonts w:asciiTheme="majorHAnsi" w:hAnsiTheme="majorHAnsi" w:cstheme="majorHAnsi"/>
        </w:rPr>
        <w:t xml:space="preserve">within </w:t>
      </w:r>
      <w:r w:rsidRPr="001E313D">
        <w:rPr>
          <w:rStyle w:val="StyleUnderline"/>
          <w:rFonts w:asciiTheme="majorHAnsi" w:hAnsiTheme="majorHAnsi" w:cstheme="majorHAnsi"/>
          <w:highlight w:val="cyan"/>
        </w:rPr>
        <w:t xml:space="preserve">this </w:t>
      </w:r>
      <w:r w:rsidRPr="001E313D">
        <w:rPr>
          <w:rStyle w:val="StyleUnderline"/>
          <w:rFonts w:asciiTheme="majorHAnsi" w:hAnsiTheme="majorHAnsi" w:cstheme="majorHAnsi"/>
        </w:rPr>
        <w:t xml:space="preserve">recipe </w:t>
      </w:r>
      <w:r w:rsidRPr="001E313D">
        <w:rPr>
          <w:rStyle w:val="StyleUnderline"/>
          <w:rFonts w:asciiTheme="majorHAnsi" w:hAnsiTheme="majorHAnsi" w:cstheme="majorHAnsi"/>
          <w:highlight w:val="cyan"/>
        </w:rPr>
        <w:t xml:space="preserve">is the creation of a </w:t>
      </w:r>
      <w:r w:rsidRPr="001E313D">
        <w:rPr>
          <w:rStyle w:val="Emphasis"/>
          <w:rFonts w:asciiTheme="majorHAnsi" w:hAnsiTheme="majorHAnsi" w:cstheme="majorHAnsi"/>
          <w:highlight w:val="cyan"/>
        </w:rPr>
        <w:t>moral tyranny of distance</w:t>
      </w:r>
      <w:r w:rsidRPr="001E313D">
        <w:rPr>
          <w:rStyle w:val="StyleUnderline"/>
          <w:rFonts w:asciiTheme="majorHAnsi" w:hAnsiTheme="majorHAnsi" w:cstheme="majorHAnsi"/>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1E313D">
        <w:rPr>
          <w:rFonts w:asciiTheme="majorHAnsi" w:hAnsiTheme="majorHAnsi" w:cstheme="majorHAnsi"/>
          <w:sz w:val="16"/>
        </w:rPr>
        <w:t xml:space="preserve"> human rights </w:t>
      </w:r>
      <w:r w:rsidRPr="001E313D">
        <w:rPr>
          <w:rStyle w:val="StyleUnderline"/>
          <w:rFonts w:asciiTheme="majorHAnsi" w:hAnsiTheme="majorHAnsi" w:cstheme="majorHAnsi"/>
        </w:rPr>
        <w:t xml:space="preserve">scholar </w:t>
      </w:r>
      <w:r w:rsidRPr="001E313D">
        <w:rPr>
          <w:rStyle w:val="StyleUnderline"/>
          <w:rFonts w:asciiTheme="majorHAnsi" w:hAnsiTheme="majorHAnsi" w:cstheme="majorHAnsi"/>
          <w:highlight w:val="cyan"/>
        </w:rPr>
        <w:t xml:space="preserve">you have </w:t>
      </w:r>
      <w:r w:rsidRPr="001E313D">
        <w:rPr>
          <w:rStyle w:val="StyleUnderline"/>
          <w:rFonts w:asciiTheme="majorHAnsi" w:hAnsiTheme="majorHAnsi" w:cstheme="majorHAnsi"/>
        </w:rPr>
        <w:t xml:space="preserve">come </w:t>
      </w:r>
      <w:r w:rsidRPr="001E313D">
        <w:rPr>
          <w:rStyle w:val="StyleUnderline"/>
          <w:rFonts w:asciiTheme="majorHAnsi" w:hAnsiTheme="majorHAnsi" w:cstheme="majorHAnsi"/>
          <w:highlight w:val="cyan"/>
        </w:rPr>
        <w:t xml:space="preserve">to </w:t>
      </w:r>
      <w:r w:rsidRPr="001E313D">
        <w:rPr>
          <w:rStyle w:val="Emphasis"/>
          <w:rFonts w:asciiTheme="majorHAnsi" w:hAnsiTheme="majorHAnsi" w:cstheme="majorHAnsi"/>
          <w:highlight w:val="cyan"/>
        </w:rPr>
        <w:t xml:space="preserve">see through that </w:t>
      </w:r>
      <w:r w:rsidRPr="001E313D">
        <w:rPr>
          <w:rStyle w:val="Emphasis"/>
          <w:rFonts w:asciiTheme="majorHAnsi" w:hAnsiTheme="majorHAnsi" w:cstheme="majorHAnsi"/>
        </w:rPr>
        <w:t>complex</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and</w:t>
      </w:r>
      <w:r w:rsidRPr="001E313D">
        <w:rPr>
          <w:rStyle w:val="StyleUnderline"/>
          <w:rFonts w:asciiTheme="majorHAnsi" w:hAnsiTheme="majorHAnsi" w:cstheme="majorHAnsi"/>
        </w:rPr>
        <w:t xml:space="preserve"> you put </w:t>
      </w:r>
      <w:r w:rsidRPr="001E313D">
        <w:rPr>
          <w:rStyle w:val="StyleUnderline"/>
          <w:rFonts w:asciiTheme="majorHAnsi" w:hAnsiTheme="majorHAnsi" w:cstheme="majorHAnsi"/>
        </w:rPr>
        <w:lastRenderedPageBreak/>
        <w:t>energies into</w:t>
      </w:r>
      <w:r w:rsidRPr="001E313D">
        <w:rPr>
          <w:rStyle w:val="StyleUnderline"/>
          <w:rFonts w:asciiTheme="majorHAnsi" w:hAnsiTheme="majorHAnsi" w:cstheme="majorHAnsi"/>
          <w:highlight w:val="cyan"/>
        </w:rPr>
        <w:t xml:space="preserve"> </w:t>
      </w:r>
      <w:r w:rsidRPr="001E313D">
        <w:rPr>
          <w:rStyle w:val="Emphasis"/>
          <w:rFonts w:asciiTheme="majorHAnsi" w:hAnsiTheme="majorHAnsi" w:cstheme="majorHAnsi"/>
          <w:highlight w:val="cyan"/>
        </w:rPr>
        <w:t>challeng</w:t>
      </w:r>
      <w:r w:rsidRPr="001E313D">
        <w:rPr>
          <w:rStyle w:val="Emphasis"/>
          <w:rFonts w:asciiTheme="majorHAnsi" w:hAnsiTheme="majorHAnsi" w:cstheme="majorHAnsi"/>
        </w:rPr>
        <w:t xml:space="preserve">ing </w:t>
      </w:r>
      <w:r w:rsidRPr="001E313D">
        <w:rPr>
          <w:rStyle w:val="Emphasis"/>
          <w:rFonts w:asciiTheme="majorHAnsi" w:hAnsiTheme="majorHAnsi" w:cstheme="majorHAnsi"/>
          <w:highlight w:val="cyan"/>
        </w:rPr>
        <w:t>that tyranny</w:t>
      </w:r>
      <w:r w:rsidRPr="001E313D">
        <w:rPr>
          <w:rStyle w:val="Emphasis"/>
          <w:rFonts w:asciiTheme="majorHAnsi" w:hAnsiTheme="majorHAnsi" w:cstheme="majorHAnsi"/>
        </w:rPr>
        <w:t xml:space="preserve"> of distance</w:t>
      </w:r>
      <w:r w:rsidRPr="001E313D">
        <w:rPr>
          <w:rStyle w:val="StyleUnderline"/>
          <w:rFonts w:asciiTheme="majorHAnsi" w:hAnsiTheme="majorHAnsi" w:cstheme="majorHAnsi"/>
        </w:rPr>
        <w:t xml:space="preserve">, to activate a </w:t>
      </w:r>
      <w:r w:rsidRPr="001E313D">
        <w:rPr>
          <w:rStyle w:val="Emphasis"/>
          <w:rFonts w:asciiTheme="majorHAnsi" w:hAnsiTheme="majorHAnsi" w:cstheme="majorHAnsi"/>
        </w:rPr>
        <w:t>politics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ethics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scholarship that recognises the other as integral to yourself</w:t>
      </w:r>
      <w:r w:rsidRPr="001E313D">
        <w:rPr>
          <w:rFonts w:asciiTheme="majorHAnsi" w:hAnsiTheme="majorHAnsi" w:cstheme="majorHAnsi"/>
          <w:sz w:val="16"/>
        </w:rPr>
        <w:t>. Ultimately, even, to see that the other is also within.20</w:t>
      </w:r>
    </w:p>
    <w:p w14:paraId="5B3079E8" w14:textId="77777777" w:rsidR="00BD587B" w:rsidRPr="001E313D" w:rsidRDefault="00BD587B" w:rsidP="00BD587B">
      <w:pPr>
        <w:rPr>
          <w:rFonts w:asciiTheme="majorHAnsi" w:hAnsiTheme="majorHAnsi" w:cstheme="majorHAnsi"/>
          <w:sz w:val="16"/>
        </w:rPr>
      </w:pPr>
    </w:p>
    <w:p w14:paraId="6DC19451" w14:textId="77777777" w:rsidR="00BD587B" w:rsidRPr="001E313D" w:rsidRDefault="00BD587B" w:rsidP="00BD587B">
      <w:pPr>
        <w:rPr>
          <w:rFonts w:asciiTheme="majorHAnsi" w:hAnsiTheme="majorHAnsi" w:cstheme="majorHAnsi"/>
        </w:rPr>
      </w:pPr>
    </w:p>
    <w:p w14:paraId="3663E754" w14:textId="77777777" w:rsidR="00BD587B" w:rsidRPr="001E313D" w:rsidRDefault="00BD587B" w:rsidP="00BD587B">
      <w:pPr>
        <w:rPr>
          <w:rFonts w:asciiTheme="majorHAnsi" w:hAnsiTheme="majorHAnsi" w:cstheme="majorHAnsi"/>
        </w:rPr>
      </w:pPr>
    </w:p>
    <w:p w14:paraId="51A19C4E" w14:textId="77777777" w:rsidR="00BD587B" w:rsidRPr="001E313D" w:rsidRDefault="00BD587B" w:rsidP="00BD587B">
      <w:pPr>
        <w:rPr>
          <w:rFonts w:asciiTheme="majorHAnsi" w:hAnsiTheme="majorHAnsi" w:cstheme="majorHAnsi"/>
        </w:rPr>
      </w:pPr>
    </w:p>
    <w:p w14:paraId="366FFE68" w14:textId="77777777" w:rsidR="00C00B31" w:rsidRPr="001E313D" w:rsidRDefault="00C00B31" w:rsidP="00C00B31">
      <w:pPr>
        <w:pStyle w:val="Heading4"/>
        <w:rPr>
          <w:rFonts w:asciiTheme="majorHAnsi" w:hAnsiTheme="majorHAnsi" w:cstheme="majorHAnsi"/>
        </w:rPr>
      </w:pPr>
      <w:r w:rsidRPr="001E313D">
        <w:rPr>
          <w:rFonts w:asciiTheme="majorHAnsi" w:hAnsiTheme="majorHAnsi" w:cstheme="majorHAnsi"/>
        </w:rPr>
        <w:t xml:space="preserve">Settler colonialism’s structural account shuts down ways to imagine liberatory futures.  </w:t>
      </w:r>
    </w:p>
    <w:p w14:paraId="017FA896" w14:textId="77777777" w:rsidR="00C00B31" w:rsidRPr="001E313D" w:rsidRDefault="00C00B31" w:rsidP="00C00B31">
      <w:pPr>
        <w:rPr>
          <w:rFonts w:asciiTheme="majorHAnsi" w:hAnsiTheme="majorHAnsi" w:cstheme="majorHAnsi"/>
        </w:rPr>
      </w:pPr>
      <w:r w:rsidRPr="001E313D">
        <w:rPr>
          <w:rFonts w:asciiTheme="majorHAnsi" w:hAnsiTheme="majorHAnsi" w:cstheme="majorHAnsi"/>
        </w:rPr>
        <w:t xml:space="preserve">Rachel </w:t>
      </w:r>
      <w:r w:rsidRPr="001E313D">
        <w:rPr>
          <w:rStyle w:val="Style13ptBold"/>
          <w:rFonts w:asciiTheme="majorHAnsi" w:hAnsiTheme="majorHAnsi" w:cstheme="majorHAnsi"/>
        </w:rPr>
        <w:t>BUSBRIDGE 17</w:t>
      </w:r>
      <w:r w:rsidRPr="001E313D">
        <w:rPr>
          <w:rFonts w:asciiTheme="majorHAnsi" w:hAnsiTheme="majorHAnsi" w:cstheme="majorHAnsi"/>
        </w:rPr>
        <w:t xml:space="preserve">, Alexander von Humboldt Postdoctoral Fellow in Institut für Islamwissenschaft (Institute of Islamic Studies), Freie Universität Berlin [“Israel-Palestine and the Settler Colonial ‘Turn’: From Interpretation to Decolonization,” </w:t>
      </w:r>
      <w:r w:rsidRPr="001E313D">
        <w:rPr>
          <w:rFonts w:asciiTheme="majorHAnsi" w:hAnsiTheme="majorHAnsi" w:cstheme="majorHAnsi"/>
          <w:i/>
        </w:rPr>
        <w:t>Theory, Culture &amp; Society</w:t>
      </w:r>
      <w:r w:rsidRPr="001E313D">
        <w:rPr>
          <w:rFonts w:asciiTheme="majorHAnsi" w:hAnsiTheme="majorHAnsi" w:cstheme="majorHAnsi"/>
        </w:rPr>
        <w:t>, First Published: January 23, 2017, p. 1-25, Emory Libraries]</w:t>
      </w:r>
    </w:p>
    <w:p w14:paraId="19733CF0" w14:textId="77777777" w:rsidR="00C00B31" w:rsidRPr="001E313D" w:rsidRDefault="00C00B31" w:rsidP="00C00B31">
      <w:pPr>
        <w:rPr>
          <w:rFonts w:asciiTheme="majorHAnsi" w:hAnsiTheme="majorHAnsi" w:cstheme="majorHAnsi"/>
          <w:sz w:val="16"/>
        </w:rPr>
      </w:pPr>
      <w:r w:rsidRPr="001E313D">
        <w:rPr>
          <w:rStyle w:val="StyleUnderline"/>
          <w:rFonts w:asciiTheme="majorHAnsi" w:hAnsiTheme="majorHAnsi" w:cstheme="majorHAnsi"/>
        </w:rPr>
        <w:t>The prescription for decolonization</w:t>
      </w:r>
      <w:r w:rsidRPr="001E313D">
        <w:rPr>
          <w:rFonts w:asciiTheme="majorHAnsi" w:hAnsiTheme="majorHAnsi" w:cstheme="majorHAnsi"/>
          <w:sz w:val="16"/>
        </w:rPr>
        <w:t xml:space="preserve"> – that is, </w:t>
      </w:r>
      <w:r w:rsidRPr="001E313D">
        <w:rPr>
          <w:rStyle w:val="StyleUnderline"/>
          <w:rFonts w:asciiTheme="majorHAnsi" w:hAnsiTheme="majorHAnsi" w:cstheme="majorHAnsi"/>
        </w:rPr>
        <w:t>a normative project committed to the liberation of the colonized and the overturning of colonial relationships of power</w:t>
      </w:r>
      <w:r w:rsidRPr="001E313D">
        <w:rPr>
          <w:rFonts w:asciiTheme="majorHAnsi" w:hAnsiTheme="majorHAnsi" w:cstheme="majorHAnsi"/>
          <w:sz w:val="16"/>
        </w:rPr>
        <w:t xml:space="preserve"> (Kohn and McBride, 2011: 3) – </w:t>
      </w:r>
      <w:r w:rsidRPr="001E313D">
        <w:rPr>
          <w:rStyle w:val="StyleUnderline"/>
          <w:rFonts w:asciiTheme="majorHAnsi" w:hAnsiTheme="majorHAnsi" w:cstheme="majorHAnsi"/>
        </w:rPr>
        <w:t>is</w:t>
      </w:r>
      <w:r w:rsidRPr="001E313D">
        <w:rPr>
          <w:rFonts w:asciiTheme="majorHAnsi" w:hAnsiTheme="majorHAnsi" w:cstheme="majorHAnsi"/>
          <w:sz w:val="16"/>
        </w:rPr>
        <w:t xml:space="preserve"> indeed </w:t>
      </w:r>
      <w:r w:rsidRPr="001E313D">
        <w:rPr>
          <w:rStyle w:val="StyleUnderline"/>
          <w:rFonts w:asciiTheme="majorHAnsi" w:hAnsiTheme="majorHAnsi" w:cstheme="majorHAnsi"/>
        </w:rPr>
        <w:t>one of the most counter-hegemonic implications of the settler colonial paradigm</w:t>
      </w:r>
      <w:r w:rsidRPr="001E313D">
        <w:rPr>
          <w:rFonts w:asciiTheme="majorHAnsi" w:hAnsiTheme="majorHAnsi" w:cstheme="majorHAnsi"/>
          <w:sz w:val="16"/>
        </w:rPr>
        <w:t xml:space="preserve"> as applied to Israel-Palestine, potentially shifting it from a diagnostic frame to a prognostic one which offers a ‘proposed solution to the problem, or at least a plan of attack’ (Benford and Snow, 2000: 616). </w:t>
      </w:r>
      <w:r w:rsidRPr="001E313D">
        <w:rPr>
          <w:rStyle w:val="StyleUnderline"/>
          <w:rFonts w:asciiTheme="majorHAnsi" w:hAnsiTheme="majorHAnsi" w:cstheme="majorHAnsi"/>
        </w:rPr>
        <w:t>What, however, does the settler colonial paradigm offer by way of envisioning decolonization?</w:t>
      </w:r>
      <w:r w:rsidRPr="001E313D">
        <w:rPr>
          <w:rFonts w:asciiTheme="majorHAnsi" w:hAnsiTheme="majorHAnsi" w:cstheme="majorHAnsi"/>
          <w:sz w:val="16"/>
        </w:rPr>
        <w:t xml:space="preserve"> As Veracini (2007) notes, while settler colonial studies scholars have sought to address the lack of attention paid to the experiences of indigenous peoples in conventional historiographical accounts of decolonization (which have mostly focused on settler independence and the loosening of ties to the ‘motherland’), </w:t>
      </w:r>
      <w:r w:rsidRPr="001E313D">
        <w:rPr>
          <w:rStyle w:val="StyleUnderline"/>
          <w:rFonts w:asciiTheme="majorHAnsi" w:hAnsiTheme="majorHAnsi" w:cstheme="majorHAnsi"/>
          <w:highlight w:val="cyan"/>
        </w:rPr>
        <w:t>there is</w:t>
      </w:r>
      <w:r w:rsidRPr="001E313D">
        <w:rPr>
          <w:rFonts w:asciiTheme="majorHAnsi" w:hAnsiTheme="majorHAnsi" w:cstheme="majorHAnsi"/>
          <w:sz w:val="16"/>
        </w:rPr>
        <w:t xml:space="preserve"> nevertheless </w:t>
      </w:r>
      <w:r w:rsidRPr="001E313D">
        <w:rPr>
          <w:rStyle w:val="StyleUnderline"/>
          <w:rFonts w:asciiTheme="majorHAnsi" w:hAnsiTheme="majorHAnsi" w:cstheme="majorHAnsi"/>
          <w:highlight w:val="cyan"/>
        </w:rPr>
        <w:t>a ‘narrative deficit’ when it comes to</w:t>
      </w:r>
      <w:r w:rsidRPr="001E313D">
        <w:rPr>
          <w:rStyle w:val="StyleUnderline"/>
          <w:rFonts w:asciiTheme="majorHAnsi" w:hAnsiTheme="majorHAnsi" w:cstheme="majorHAnsi"/>
        </w:rPr>
        <w:t xml:space="preserve"> imagining settler </w:t>
      </w:r>
      <w:r w:rsidRPr="001E313D">
        <w:rPr>
          <w:rStyle w:val="StyleUnderline"/>
          <w:rFonts w:asciiTheme="majorHAnsi" w:hAnsiTheme="majorHAnsi" w:cstheme="majorHAnsi"/>
          <w:highlight w:val="cyan"/>
        </w:rPr>
        <w:t>decolonization</w:t>
      </w:r>
      <w:r w:rsidRPr="001E313D">
        <w:rPr>
          <w:rFonts w:asciiTheme="majorHAnsi" w:hAnsiTheme="majorHAnsi" w:cstheme="majorHAnsi"/>
          <w:sz w:val="16"/>
        </w:rPr>
        <w:t xml:space="preserve">. While Veracini (2007) relates this deficit to a matter of conceptualization, </w:t>
      </w:r>
      <w:r w:rsidRPr="001E313D">
        <w:rPr>
          <w:rStyle w:val="StyleUnderline"/>
          <w:rFonts w:asciiTheme="majorHAnsi" w:hAnsiTheme="majorHAnsi" w:cstheme="majorHAnsi"/>
        </w:rPr>
        <w:t xml:space="preserve">it is apparent that </w:t>
      </w:r>
      <w:r w:rsidRPr="001E313D">
        <w:rPr>
          <w:rStyle w:val="StyleUnderline"/>
          <w:rFonts w:asciiTheme="majorHAnsi" w:hAnsiTheme="majorHAnsi" w:cstheme="majorHAnsi"/>
          <w:highlight w:val="cyan"/>
        </w:rPr>
        <w:t>the structural perspective</w:t>
      </w:r>
      <w:r w:rsidRPr="001E313D">
        <w:rPr>
          <w:rStyle w:val="StyleUnderline"/>
          <w:rFonts w:asciiTheme="majorHAnsi" w:hAnsiTheme="majorHAnsi" w:cstheme="majorHAnsi"/>
        </w:rPr>
        <w:t xml:space="preserve"> of the paradigm in many ways </w:t>
      </w:r>
      <w:r w:rsidRPr="001E313D">
        <w:rPr>
          <w:rStyle w:val="Emphasis"/>
          <w:rFonts w:asciiTheme="majorHAnsi" w:hAnsiTheme="majorHAnsi" w:cstheme="majorHAnsi"/>
          <w:highlight w:val="cyan"/>
        </w:rPr>
        <w:t>closes down</w:t>
      </w:r>
      <w:r w:rsidRPr="001E313D">
        <w:rPr>
          <w:rStyle w:val="StyleUnderline"/>
          <w:rFonts w:asciiTheme="majorHAnsi" w:hAnsiTheme="majorHAnsi" w:cstheme="majorHAnsi"/>
          <w:highlight w:val="cyan"/>
        </w:rPr>
        <w:t xml:space="preserve"> possibilities of imagining</w:t>
      </w:r>
      <w:r w:rsidRPr="001E313D">
        <w:rPr>
          <w:rStyle w:val="StyleUnderline"/>
          <w:rFonts w:asciiTheme="majorHAnsi" w:hAnsiTheme="majorHAnsi" w:cstheme="majorHAnsi"/>
        </w:rPr>
        <w:t xml:space="preserve"> the type of social and political transformation to which the notion of </w:t>
      </w:r>
      <w:r w:rsidRPr="001E313D">
        <w:rPr>
          <w:rStyle w:val="StyleUnderline"/>
          <w:rFonts w:asciiTheme="majorHAnsi" w:hAnsiTheme="majorHAnsi" w:cstheme="majorHAnsi"/>
          <w:highlight w:val="cyan"/>
        </w:rPr>
        <w:t>decolonization</w:t>
      </w:r>
      <w:r w:rsidRPr="001E313D">
        <w:rPr>
          <w:rStyle w:val="StyleUnderline"/>
          <w:rFonts w:asciiTheme="majorHAnsi" w:hAnsiTheme="majorHAnsi" w:cstheme="majorHAnsi"/>
        </w:rPr>
        <w:t xml:space="preserve"> aspires</w:t>
      </w:r>
      <w:r w:rsidRPr="001E313D">
        <w:rPr>
          <w:rFonts w:asciiTheme="majorHAnsi" w:hAnsiTheme="majorHAnsi" w:cstheme="majorHAnsi"/>
          <w:sz w:val="16"/>
        </w:rPr>
        <w:t xml:space="preserve">. In this regard, </w:t>
      </w:r>
      <w:r w:rsidRPr="001E313D">
        <w:rPr>
          <w:rStyle w:val="StyleUnderline"/>
          <w:rFonts w:asciiTheme="majorHAnsi" w:hAnsiTheme="majorHAnsi" w:cstheme="majorHAnsi"/>
          <w:highlight w:val="cyan"/>
        </w:rPr>
        <w:t>there is</w:t>
      </w:r>
      <w:r w:rsidRPr="001E313D">
        <w:rPr>
          <w:rStyle w:val="StyleUnderline"/>
          <w:rFonts w:asciiTheme="majorHAnsi" w:hAnsiTheme="majorHAnsi" w:cstheme="majorHAnsi"/>
        </w:rPr>
        <w:t xml:space="preserve"> a worrying tendency (if not </w:t>
      </w:r>
      <w:r w:rsidRPr="001E313D">
        <w:rPr>
          <w:rStyle w:val="Emphasis"/>
          <w:rFonts w:asciiTheme="majorHAnsi" w:hAnsiTheme="majorHAnsi" w:cstheme="majorHAnsi"/>
          <w:highlight w:val="cyan"/>
        </w:rPr>
        <w:t>tautological discrepancy</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cyan"/>
        </w:rPr>
        <w:t>in settler colonial studies, where the only solution</w:t>
      </w:r>
      <w:r w:rsidRPr="001E313D">
        <w:rPr>
          <w:rStyle w:val="StyleUnderline"/>
          <w:rFonts w:asciiTheme="majorHAnsi" w:hAnsiTheme="majorHAnsi" w:cstheme="majorHAnsi"/>
        </w:rPr>
        <w:t xml:space="preserve"> to settler colonialism </w:t>
      </w:r>
      <w:r w:rsidRPr="001E313D">
        <w:rPr>
          <w:rStyle w:val="StyleUnderline"/>
          <w:rFonts w:asciiTheme="majorHAnsi" w:hAnsiTheme="majorHAnsi" w:cstheme="majorHAnsi"/>
          <w:highlight w:val="cyan"/>
        </w:rPr>
        <w:t>is decolonization – which</w:t>
      </w:r>
      <w:r w:rsidRPr="001E313D">
        <w:rPr>
          <w:rStyle w:val="StyleUnderline"/>
          <w:rFonts w:asciiTheme="majorHAnsi" w:hAnsiTheme="majorHAnsi" w:cstheme="majorHAnsi"/>
        </w:rPr>
        <w:t xml:space="preserve"> a faithful adherence to </w:t>
      </w:r>
      <w:r w:rsidRPr="001E313D">
        <w:rPr>
          <w:rStyle w:val="StyleUnderline"/>
          <w:rFonts w:asciiTheme="majorHAnsi" w:hAnsiTheme="majorHAnsi" w:cstheme="majorHAnsi"/>
          <w:highlight w:val="cyan"/>
        </w:rPr>
        <w:t>the paradigm renders</w:t>
      </w:r>
      <w:r w:rsidRPr="001E313D">
        <w:rPr>
          <w:rFonts w:asciiTheme="majorHAnsi" w:hAnsiTheme="majorHAnsi" w:cstheme="majorHAnsi"/>
          <w:sz w:val="16"/>
        </w:rPr>
        <w:t xml:space="preserve"> largely unachievable, if not </w:t>
      </w:r>
      <w:r w:rsidRPr="001E313D">
        <w:rPr>
          <w:rStyle w:val="Emphasis"/>
          <w:rFonts w:asciiTheme="majorHAnsi" w:hAnsiTheme="majorHAnsi" w:cstheme="majorHAnsi"/>
          <w:highlight w:val="cyan"/>
        </w:rPr>
        <w:t>impossible</w:t>
      </w:r>
      <w:r w:rsidRPr="001E313D">
        <w:rPr>
          <w:rFonts w:asciiTheme="majorHAnsi" w:hAnsiTheme="majorHAnsi" w:cstheme="majorHAnsi"/>
          <w:sz w:val="16"/>
        </w:rPr>
        <w:t>.</w:t>
      </w:r>
    </w:p>
    <w:p w14:paraId="2771687D" w14:textId="217635DB" w:rsidR="00C00B31" w:rsidRPr="001E313D" w:rsidRDefault="00C00B31" w:rsidP="00757E14">
      <w:pPr>
        <w:rPr>
          <w:rFonts w:asciiTheme="majorHAnsi" w:hAnsiTheme="majorHAnsi" w:cstheme="majorHAnsi"/>
          <w:sz w:val="16"/>
        </w:rPr>
      </w:pPr>
      <w:r w:rsidRPr="001E313D">
        <w:rPr>
          <w:rFonts w:asciiTheme="majorHAnsi" w:hAnsiTheme="majorHAnsi" w:cstheme="majorHAnsi"/>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w:t>
      </w:r>
      <w:r w:rsidRPr="001E313D">
        <w:rPr>
          <w:rStyle w:val="StyleUnderline"/>
          <w:rFonts w:asciiTheme="majorHAnsi" w:hAnsiTheme="majorHAnsi" w:cstheme="majorHAnsi"/>
        </w:rPr>
        <w:t>The structuralism of this account has immense power as a means of mapping forms of injustice</w:t>
      </w:r>
      <w:r w:rsidRPr="001E313D">
        <w:rPr>
          <w:rFonts w:asciiTheme="majorHAnsi" w:hAnsiTheme="majorHAnsi" w:cstheme="majorHAnsi"/>
          <w:sz w:val="16"/>
        </w:rPr>
        <w:t xml:space="preserve"> and indignity </w:t>
      </w:r>
      <w:r w:rsidRPr="001E313D">
        <w:rPr>
          <w:rStyle w:val="StyleUnderline"/>
          <w:rFonts w:asciiTheme="majorHAnsi" w:hAnsiTheme="majorHAnsi" w:cstheme="majorHAnsi"/>
        </w:rPr>
        <w:t>as well as strategies of</w:t>
      </w:r>
      <w:r w:rsidRPr="001E313D">
        <w:rPr>
          <w:rFonts w:asciiTheme="majorHAnsi" w:hAnsiTheme="majorHAnsi" w:cstheme="majorHAnsi"/>
          <w:sz w:val="16"/>
        </w:rPr>
        <w:t xml:space="preserve"> resistance and </w:t>
      </w:r>
      <w:r w:rsidRPr="001E313D">
        <w:rPr>
          <w:rStyle w:val="StyleUnderline"/>
          <w:rFonts w:asciiTheme="majorHAnsi" w:hAnsiTheme="majorHAnsi" w:cstheme="majorHAnsi"/>
        </w:rPr>
        <w:t>refusal</w:t>
      </w:r>
      <w:r w:rsidRPr="001E313D">
        <w:rPr>
          <w:rFonts w:asciiTheme="majorHAnsi" w:hAnsiTheme="majorHAnsi" w:cstheme="majorHAnsi"/>
          <w:sz w:val="16"/>
        </w:rPr>
        <w:t xml:space="preserve">, and Wolfe is careful to show how transmutations of the logic of elimination are complex, variable, discontinuous and uneven. </w:t>
      </w:r>
      <w:r w:rsidRPr="001E313D">
        <w:rPr>
          <w:rStyle w:val="StyleUnderline"/>
          <w:rFonts w:asciiTheme="majorHAnsi" w:hAnsiTheme="majorHAnsi" w:cstheme="majorHAnsi"/>
        </w:rPr>
        <w:t xml:space="preserve">Yet, </w:t>
      </w:r>
      <w:r w:rsidRPr="001E313D">
        <w:rPr>
          <w:rStyle w:val="StyleUnderline"/>
          <w:rFonts w:asciiTheme="majorHAnsi" w:hAnsiTheme="majorHAnsi" w:cstheme="majorHAnsi"/>
          <w:highlight w:val="cyan"/>
        </w:rPr>
        <w:t>in seeking to elucidate the logic of elimination as the overarching</w:t>
      </w:r>
      <w:r w:rsidRPr="001E313D">
        <w:rPr>
          <w:rStyle w:val="StyleUnderline"/>
          <w:rFonts w:asciiTheme="majorHAnsi" w:hAnsiTheme="majorHAnsi" w:cstheme="majorHAnsi"/>
        </w:rPr>
        <w:t xml:space="preserve"> historical </w:t>
      </w:r>
      <w:r w:rsidRPr="001E313D">
        <w:rPr>
          <w:rStyle w:val="StyleUnderline"/>
          <w:rFonts w:asciiTheme="majorHAnsi" w:hAnsiTheme="majorHAnsi" w:cstheme="majorHAnsi"/>
          <w:highlight w:val="cyan"/>
        </w:rPr>
        <w:t xml:space="preserve">force guiding settler-native relations there is an </w:t>
      </w:r>
      <w:r w:rsidRPr="001E313D">
        <w:rPr>
          <w:rStyle w:val="Emphasis"/>
          <w:rFonts w:asciiTheme="majorHAnsi" w:hAnsiTheme="majorHAnsi" w:cstheme="majorHAnsi"/>
          <w:highlight w:val="cyan"/>
        </w:rPr>
        <w:t>operational weakness</w:t>
      </w:r>
      <w:r w:rsidRPr="001E313D">
        <w:rPr>
          <w:rStyle w:val="StyleUnderline"/>
          <w:rFonts w:asciiTheme="majorHAnsi" w:hAnsiTheme="majorHAnsi" w:cstheme="majorHAnsi"/>
        </w:rPr>
        <w:t xml:space="preserve"> in the theory, </w:t>
      </w:r>
      <w:r w:rsidRPr="001E313D">
        <w:rPr>
          <w:rStyle w:val="StyleUnderline"/>
          <w:rFonts w:asciiTheme="majorHAnsi" w:hAnsiTheme="majorHAnsi" w:cstheme="majorHAnsi"/>
          <w:highlight w:val="cyan"/>
        </w:rPr>
        <w:t>whereby such a logic is simply there, omnipresent</w:t>
      </w:r>
      <w:r w:rsidRPr="001E313D">
        <w:rPr>
          <w:rStyle w:val="StyleUnderline"/>
          <w:rFonts w:asciiTheme="majorHAnsi" w:hAnsiTheme="majorHAnsi" w:cstheme="majorHAnsi"/>
        </w:rPr>
        <w:t xml:space="preserve"> and manifest </w:t>
      </w:r>
      <w:r w:rsidRPr="001E313D">
        <w:rPr>
          <w:rStyle w:val="StyleUnderline"/>
          <w:rFonts w:asciiTheme="majorHAnsi" w:hAnsiTheme="majorHAnsi" w:cstheme="majorHAnsi"/>
          <w:highlight w:val="cyan"/>
        </w:rPr>
        <w:t>even when</w:t>
      </w:r>
      <w:r w:rsidRPr="001E313D">
        <w:rPr>
          <w:rFonts w:asciiTheme="majorHAnsi" w:hAnsiTheme="majorHAnsi" w:cstheme="majorHAnsi"/>
          <w:sz w:val="16"/>
        </w:rPr>
        <w:t xml:space="preserve"> (and perhaps especially when) </w:t>
      </w:r>
      <w:r w:rsidRPr="001E313D">
        <w:rPr>
          <w:rStyle w:val="StyleUnderline"/>
          <w:rFonts w:asciiTheme="majorHAnsi" w:hAnsiTheme="majorHAnsi" w:cstheme="majorHAnsi"/>
          <w:highlight w:val="cyan"/>
        </w:rPr>
        <w:t>it appears not to be; the settler colonial</w:t>
      </w:r>
      <w:r w:rsidRPr="001E313D">
        <w:rPr>
          <w:rStyle w:val="StyleUnderline"/>
          <w:rFonts w:asciiTheme="majorHAnsi" w:hAnsiTheme="majorHAnsi" w:cstheme="majorHAnsi"/>
        </w:rPr>
        <w:t xml:space="preserve"> studies </w:t>
      </w:r>
      <w:r w:rsidRPr="001E313D">
        <w:rPr>
          <w:rStyle w:val="StyleUnderline"/>
          <w:rFonts w:asciiTheme="majorHAnsi" w:hAnsiTheme="majorHAnsi" w:cstheme="majorHAnsi"/>
          <w:highlight w:val="cyan"/>
        </w:rPr>
        <w:t xml:space="preserve">scholar </w:t>
      </w:r>
      <w:r w:rsidRPr="001E313D">
        <w:rPr>
          <w:rStyle w:val="Emphasis"/>
          <w:rFonts w:asciiTheme="majorHAnsi" w:hAnsiTheme="majorHAnsi" w:cstheme="majorHAnsi"/>
          <w:highlight w:val="cyan"/>
        </w:rPr>
        <w:t>need only read it into</w:t>
      </w:r>
      <w:r w:rsidRPr="001E313D">
        <w:rPr>
          <w:rStyle w:val="StyleUnderline"/>
          <w:rFonts w:asciiTheme="majorHAnsi" w:hAnsiTheme="majorHAnsi" w:cstheme="majorHAnsi"/>
          <w:highlight w:val="cyan"/>
        </w:rPr>
        <w:t xml:space="preserve"> a</w:t>
      </w:r>
      <w:r w:rsidRPr="001E313D">
        <w:rPr>
          <w:rStyle w:val="StyleUnderline"/>
          <w:rFonts w:asciiTheme="majorHAnsi" w:hAnsiTheme="majorHAnsi" w:cstheme="majorHAnsi"/>
        </w:rPr>
        <w:t xml:space="preserve"> situation or </w:t>
      </w:r>
      <w:r w:rsidRPr="001E313D">
        <w:rPr>
          <w:rStyle w:val="StyleUnderline"/>
          <w:rFonts w:asciiTheme="majorHAnsi" w:hAnsiTheme="majorHAnsi" w:cstheme="majorHAnsi"/>
          <w:highlight w:val="cyan"/>
        </w:rPr>
        <w:t>context</w:t>
      </w:r>
      <w:r w:rsidRPr="001E313D">
        <w:rPr>
          <w:rStyle w:val="StyleUnderline"/>
          <w:rFonts w:asciiTheme="majorHAnsi" w:hAnsiTheme="majorHAnsi" w:cstheme="majorHAnsi"/>
        </w:rPr>
        <w:t>. It</w:t>
      </w:r>
      <w:r w:rsidRPr="001E313D">
        <w:rPr>
          <w:rFonts w:asciiTheme="majorHAnsi" w:hAnsiTheme="majorHAnsi" w:cstheme="majorHAnsi"/>
          <w:sz w:val="16"/>
        </w:rPr>
        <w:t xml:space="preserve"> thus </w:t>
      </w:r>
      <w:r w:rsidRPr="001E313D">
        <w:rPr>
          <w:rStyle w:val="StyleUnderline"/>
          <w:rFonts w:asciiTheme="majorHAnsi" w:hAnsiTheme="majorHAnsi" w:cstheme="majorHAnsi"/>
        </w:rPr>
        <w:t xml:space="preserve">hurtles from the past to the present into the future, </w:t>
      </w:r>
      <w:r w:rsidRPr="001E313D">
        <w:rPr>
          <w:rStyle w:val="Emphasis"/>
          <w:rFonts w:asciiTheme="majorHAnsi" w:hAnsiTheme="majorHAnsi" w:cstheme="majorHAnsi"/>
          <w:highlight w:val="cyan"/>
        </w:rPr>
        <w:t>never to be fully extinguished</w:t>
      </w:r>
      <w:r w:rsidRPr="001E313D">
        <w:rPr>
          <w:rStyle w:val="StyleUnderline"/>
          <w:rFonts w:asciiTheme="majorHAnsi" w:hAnsiTheme="majorHAnsi" w:cstheme="majorHAnsi"/>
          <w:highlight w:val="cyan"/>
        </w:rPr>
        <w:t xml:space="preserve"> until</w:t>
      </w:r>
      <w:r w:rsidRPr="001E313D">
        <w:rPr>
          <w:rStyle w:val="StyleUnderline"/>
          <w:rFonts w:asciiTheme="majorHAnsi" w:hAnsiTheme="majorHAnsi" w:cstheme="majorHAnsi"/>
        </w:rPr>
        <w:t xml:space="preserve"> the native is, or until </w:t>
      </w:r>
      <w:r w:rsidRPr="001E313D">
        <w:rPr>
          <w:rStyle w:val="StyleUnderline"/>
          <w:rFonts w:asciiTheme="majorHAnsi" w:hAnsiTheme="majorHAnsi" w:cstheme="majorHAnsi"/>
          <w:highlight w:val="cyan"/>
        </w:rPr>
        <w:t>history</w:t>
      </w:r>
      <w:r w:rsidRPr="001E313D">
        <w:rPr>
          <w:rStyle w:val="StyleUnderline"/>
          <w:rFonts w:asciiTheme="majorHAnsi" w:hAnsiTheme="majorHAnsi" w:cstheme="majorHAnsi"/>
        </w:rPr>
        <w:t xml:space="preserve"> itself </w:t>
      </w:r>
      <w:r w:rsidRPr="001E313D">
        <w:rPr>
          <w:rStyle w:val="StyleUnderline"/>
          <w:rFonts w:asciiTheme="majorHAnsi" w:hAnsiTheme="majorHAnsi" w:cstheme="majorHAnsi"/>
          <w:highlight w:val="cyan"/>
        </w:rPr>
        <w:t>ends. There is</w:t>
      </w:r>
      <w:r w:rsidRPr="001E313D">
        <w:rPr>
          <w:rFonts w:asciiTheme="majorHAnsi" w:hAnsiTheme="majorHAnsi" w:cstheme="majorHAnsi"/>
          <w:sz w:val="16"/>
        </w:rPr>
        <w:t xml:space="preserve"> thus </w:t>
      </w:r>
      <w:r w:rsidRPr="001E313D">
        <w:rPr>
          <w:rStyle w:val="StyleUnderline"/>
          <w:rFonts w:asciiTheme="majorHAnsi" w:hAnsiTheme="majorHAnsi" w:cstheme="majorHAnsi"/>
          <w:highlight w:val="cyan"/>
        </w:rPr>
        <w:t>a</w:t>
      </w:r>
      <w:r w:rsidRPr="001E313D">
        <w:rPr>
          <w:rStyle w:val="StyleUnderline"/>
          <w:rFonts w:asciiTheme="majorHAnsi" w:hAnsiTheme="majorHAnsi" w:cstheme="majorHAnsi"/>
        </w:rPr>
        <w:t xml:space="preserve"> powerful </w:t>
      </w:r>
      <w:r w:rsidRPr="001E313D">
        <w:rPr>
          <w:rStyle w:val="StyleUnderline"/>
          <w:rFonts w:asciiTheme="majorHAnsi" w:hAnsiTheme="majorHAnsi" w:cstheme="majorHAnsi"/>
          <w:highlight w:val="cyan"/>
        </w:rPr>
        <w:t>ontological</w:t>
      </w:r>
      <w:r w:rsidRPr="001E313D">
        <w:rPr>
          <w:rFonts w:asciiTheme="majorHAnsi" w:hAnsiTheme="majorHAnsi" w:cstheme="majorHAnsi"/>
          <w:sz w:val="16"/>
        </w:rPr>
        <w:t xml:space="preserve"> (if not metaphysical) </w:t>
      </w:r>
      <w:r w:rsidRPr="001E313D">
        <w:rPr>
          <w:rStyle w:val="StyleUnderline"/>
          <w:rFonts w:asciiTheme="majorHAnsi" w:hAnsiTheme="majorHAnsi" w:cstheme="majorHAnsi"/>
          <w:highlight w:val="cyan"/>
        </w:rPr>
        <w:t>dimension</w:t>
      </w:r>
      <w:r w:rsidRPr="001E313D">
        <w:rPr>
          <w:rFonts w:asciiTheme="majorHAnsi" w:hAnsiTheme="majorHAnsi" w:cstheme="majorHAnsi"/>
          <w:sz w:val="16"/>
        </w:rPr>
        <w:t xml:space="preserve"> to Wolfe’s account, </w:t>
      </w:r>
      <w:r w:rsidRPr="001E313D">
        <w:rPr>
          <w:rStyle w:val="StyleUnderline"/>
          <w:rFonts w:asciiTheme="majorHAnsi" w:hAnsiTheme="majorHAnsi" w:cstheme="majorHAnsi"/>
          <w:highlight w:val="cyan"/>
        </w:rPr>
        <w:t>where</w:t>
      </w:r>
      <w:r w:rsidRPr="001E313D">
        <w:rPr>
          <w:rStyle w:val="StyleUnderline"/>
          <w:rFonts w:asciiTheme="majorHAnsi" w:hAnsiTheme="majorHAnsi" w:cstheme="majorHAnsi"/>
        </w:rPr>
        <w:t xml:space="preserve"> there is such thing as </w:t>
      </w:r>
      <w:r w:rsidRPr="001E313D">
        <w:rPr>
          <w:rStyle w:val="StyleUnderline"/>
          <w:rFonts w:asciiTheme="majorHAnsi" w:hAnsiTheme="majorHAnsi" w:cstheme="majorHAnsi"/>
          <w:highlight w:val="cyan"/>
        </w:rPr>
        <w:t>a ‘settler will’</w:t>
      </w:r>
      <w:r w:rsidRPr="001E313D">
        <w:rPr>
          <w:rStyle w:val="StyleUnderline"/>
          <w:rFonts w:asciiTheme="majorHAnsi" w:hAnsiTheme="majorHAnsi" w:cstheme="majorHAnsi"/>
        </w:rPr>
        <w:t xml:space="preserve"> that </w:t>
      </w:r>
      <w:r w:rsidRPr="001E313D">
        <w:rPr>
          <w:rStyle w:val="StyleUnderline"/>
          <w:rFonts w:asciiTheme="majorHAnsi" w:hAnsiTheme="majorHAnsi" w:cstheme="majorHAnsi"/>
          <w:highlight w:val="cyan"/>
        </w:rPr>
        <w:t>inherently desires</w:t>
      </w:r>
      <w:r w:rsidRPr="001E313D">
        <w:rPr>
          <w:rStyle w:val="StyleUnderline"/>
          <w:rFonts w:asciiTheme="majorHAnsi" w:hAnsiTheme="majorHAnsi" w:cstheme="majorHAnsi"/>
        </w:rPr>
        <w:t xml:space="preserve"> the </w:t>
      </w:r>
      <w:r w:rsidRPr="001E313D">
        <w:rPr>
          <w:rStyle w:val="StyleUnderline"/>
          <w:rFonts w:asciiTheme="majorHAnsi" w:hAnsiTheme="majorHAnsi" w:cstheme="majorHAnsi"/>
          <w:highlight w:val="cyan"/>
        </w:rPr>
        <w:t xml:space="preserve">elimination of the native and the distinction between the settler and the native can only ever be </w:t>
      </w:r>
      <w:r w:rsidRPr="001E313D">
        <w:rPr>
          <w:rStyle w:val="Emphasis"/>
          <w:rFonts w:asciiTheme="majorHAnsi" w:hAnsiTheme="majorHAnsi" w:cstheme="majorHAnsi"/>
          <w:highlight w:val="cyan"/>
        </w:rPr>
        <w:t>categorical</w:t>
      </w:r>
      <w:r w:rsidRPr="001E313D">
        <w:rPr>
          <w:rFonts w:asciiTheme="majorHAnsi" w:hAnsiTheme="majorHAnsi" w:cstheme="majorHAnsi"/>
          <w:sz w:val="16"/>
        </w:rPr>
        <w:t xml:space="preserve">, </w:t>
      </w:r>
    </w:p>
    <w:p w14:paraId="5F6ECF5E" w14:textId="256B4DC3" w:rsidR="000D238D" w:rsidRPr="001E313D" w:rsidRDefault="000D238D" w:rsidP="00490861">
      <w:pPr>
        <w:pStyle w:val="Heading3"/>
        <w:rPr>
          <w:rFonts w:asciiTheme="majorHAnsi" w:hAnsiTheme="majorHAnsi" w:cstheme="majorHAnsi"/>
        </w:rPr>
      </w:pPr>
      <w:r w:rsidRPr="001E313D">
        <w:rPr>
          <w:rFonts w:asciiTheme="majorHAnsi" w:hAnsiTheme="majorHAnsi" w:cstheme="majorHAnsi"/>
        </w:rPr>
        <w:lastRenderedPageBreak/>
        <w:t>Case</w:t>
      </w:r>
    </w:p>
    <w:p w14:paraId="4F11E7E9" w14:textId="77777777" w:rsidR="00C92B56" w:rsidRPr="001E313D" w:rsidRDefault="00C92B56" w:rsidP="00C92B56">
      <w:pPr>
        <w:pStyle w:val="Heading4"/>
        <w:rPr>
          <w:rFonts w:asciiTheme="majorHAnsi" w:hAnsiTheme="majorHAnsi" w:cstheme="majorHAnsi"/>
        </w:rPr>
      </w:pPr>
      <w:r w:rsidRPr="001E313D">
        <w:rPr>
          <w:rFonts w:asciiTheme="majorHAnsi" w:hAnsiTheme="majorHAnsi" w:cstheme="majorHAnsi"/>
        </w:rPr>
        <w:t>Public sector mining thumps</w:t>
      </w:r>
    </w:p>
    <w:p w14:paraId="7CFAB540" w14:textId="77777777" w:rsidR="00C92B56" w:rsidRPr="001E313D" w:rsidRDefault="00C92B56" w:rsidP="00C92B56">
      <w:pPr>
        <w:rPr>
          <w:rFonts w:asciiTheme="majorHAnsi" w:hAnsiTheme="majorHAnsi" w:cstheme="majorHAnsi"/>
        </w:rPr>
      </w:pPr>
      <w:r w:rsidRPr="001E313D">
        <w:rPr>
          <w:rStyle w:val="StyleUnderline"/>
          <w:rFonts w:asciiTheme="majorHAnsi" w:hAnsiTheme="majorHAnsi" w:cstheme="majorHAnsi"/>
          <w:szCs w:val="26"/>
        </w:rPr>
        <w:t>NASA 19</w:t>
      </w:r>
      <w:r w:rsidRPr="001E313D">
        <w:rPr>
          <w:rFonts w:asciiTheme="majorHAnsi" w:hAnsiTheme="majorHAnsi" w:cstheme="majorHAnsi"/>
        </w:rPr>
        <w:t xml:space="preserve"> [“NASA Invests in Tech Concepts Aimed at Exploring Lunar Craters, Mining Asteroids,” NASA, June 11, 2019, </w:t>
      </w:r>
      <w:hyperlink r:id="rId19" w:history="1">
        <w:r w:rsidRPr="001E313D">
          <w:rPr>
            <w:rStyle w:val="Hyperlink"/>
            <w:rFonts w:asciiTheme="majorHAnsi" w:hAnsiTheme="majorHAnsi" w:cstheme="majorHAnsi"/>
          </w:rPr>
          <w:t>https://www.nasa.gov/press-release/nasa-invests-in-tech-concepts-aimed-at-exploring-lunar-craters-mining-asteroids</w:t>
        </w:r>
      </w:hyperlink>
      <w:r w:rsidRPr="001E313D">
        <w:rPr>
          <w:rFonts w:asciiTheme="majorHAnsi" w:hAnsiTheme="majorHAnsi" w:cstheme="majorHAnsi"/>
        </w:rPr>
        <w:t>] TDI</w:t>
      </w:r>
    </w:p>
    <w:p w14:paraId="39084FC3" w14:textId="77777777" w:rsidR="00C92B56" w:rsidRPr="001E313D" w:rsidRDefault="00C92B56" w:rsidP="00C92B56">
      <w:pPr>
        <w:rPr>
          <w:rStyle w:val="StyleUnderline"/>
          <w:rFonts w:asciiTheme="majorHAnsi" w:hAnsiTheme="majorHAnsi" w:cstheme="majorHAnsi"/>
        </w:rPr>
      </w:pPr>
      <w:r w:rsidRPr="001E313D">
        <w:rPr>
          <w:rStyle w:val="StyleUnderline"/>
          <w:rFonts w:asciiTheme="majorHAnsi" w:hAnsiTheme="majorHAnsi" w:cstheme="majorHAnsi"/>
          <w:highlight w:val="cyan"/>
        </w:rPr>
        <w:t>NASA Invests in</w:t>
      </w:r>
      <w:r w:rsidRPr="001E313D">
        <w:rPr>
          <w:rStyle w:val="StyleUnderline"/>
          <w:rFonts w:asciiTheme="majorHAnsi" w:hAnsiTheme="majorHAnsi" w:cstheme="majorHAnsi"/>
        </w:rPr>
        <w:t xml:space="preserve"> Tech Concepts Aimed at Exploring Lunar Craters, </w:t>
      </w:r>
      <w:r w:rsidRPr="001E313D">
        <w:rPr>
          <w:rStyle w:val="StyleUnderline"/>
          <w:rFonts w:asciiTheme="majorHAnsi" w:hAnsiTheme="majorHAnsi" w:cstheme="majorHAnsi"/>
          <w:highlight w:val="cyan"/>
        </w:rPr>
        <w:t>Mining</w:t>
      </w:r>
      <w:r w:rsidRPr="001E313D">
        <w:rPr>
          <w:rStyle w:val="StyleUnderline"/>
          <w:rFonts w:asciiTheme="majorHAnsi" w:hAnsiTheme="majorHAnsi" w:cstheme="majorHAnsi"/>
        </w:rPr>
        <w:t xml:space="preserve"> Asteroids</w:t>
      </w:r>
    </w:p>
    <w:p w14:paraId="0EE8BAE4" w14:textId="77777777" w:rsidR="00C92B56" w:rsidRPr="001E313D" w:rsidRDefault="00C92B56" w:rsidP="00C92B56">
      <w:pPr>
        <w:rPr>
          <w:rFonts w:asciiTheme="majorHAnsi" w:hAnsiTheme="majorHAnsi" w:cstheme="majorHAnsi"/>
        </w:rPr>
      </w:pPr>
      <w:r w:rsidRPr="001E313D">
        <w:rPr>
          <w:rStyle w:val="StyleUnderline"/>
          <w:rFonts w:asciiTheme="majorHAnsi" w:hAnsiTheme="majorHAnsi" w:cstheme="majorHAnsi"/>
        </w:rPr>
        <w:t>Robotically surveying lunar craters in record time and mining resources in space could help NASA establish a sustained human presence at the Moon – part of the agency’s broader </w:t>
      </w:r>
      <w:hyperlink r:id="rId20" w:history="1">
        <w:r w:rsidRPr="001E313D">
          <w:rPr>
            <w:rStyle w:val="StyleUnderline"/>
            <w:rFonts w:asciiTheme="majorHAnsi" w:hAnsiTheme="majorHAnsi" w:cstheme="majorHAnsi"/>
          </w:rPr>
          <w:t>Moon to Mars exploration</w:t>
        </w:r>
      </w:hyperlink>
      <w:r w:rsidRPr="001E313D">
        <w:rPr>
          <w:rStyle w:val="StyleUnderline"/>
          <w:rFonts w:asciiTheme="majorHAnsi" w:hAnsiTheme="majorHAnsi" w:cstheme="majorHAnsi"/>
        </w:rPr>
        <w:t> approach</w:t>
      </w:r>
      <w:r w:rsidRPr="001E313D">
        <w:rPr>
          <w:rFonts w:asciiTheme="majorHAnsi" w:hAnsiTheme="majorHAnsi" w:cstheme="majorHAnsi"/>
        </w:rPr>
        <w:t>. Two mission concepts to explore these capabilities have been selected as the first-ever Phase III studies within the </w:t>
      </w:r>
      <w:hyperlink r:id="rId21" w:history="1">
        <w:r w:rsidRPr="001E313D">
          <w:rPr>
            <w:rStyle w:val="Hyperlink"/>
            <w:rFonts w:asciiTheme="majorHAnsi" w:hAnsiTheme="majorHAnsi" w:cstheme="majorHAnsi"/>
          </w:rPr>
          <w:t>NASA Innovative Advanced Concepts</w:t>
        </w:r>
      </w:hyperlink>
      <w:r w:rsidRPr="001E313D">
        <w:rPr>
          <w:rFonts w:asciiTheme="majorHAnsi" w:hAnsiTheme="majorHAnsi" w:cstheme="majorHAnsi"/>
        </w:rPr>
        <w:t> (NIAC) program.</w:t>
      </w:r>
    </w:p>
    <w:p w14:paraId="11568882" w14:textId="77777777" w:rsidR="00C92B56" w:rsidRPr="001E313D" w:rsidRDefault="00C92B56" w:rsidP="00C92B56">
      <w:pPr>
        <w:rPr>
          <w:rFonts w:asciiTheme="majorHAnsi" w:hAnsiTheme="majorHAnsi" w:cstheme="majorHAnsi"/>
        </w:rPr>
      </w:pPr>
      <w:r w:rsidRPr="001E313D">
        <w:rPr>
          <w:rFonts w:asciiTheme="majorHAnsi" w:hAnsiTheme="majorHAnsi" w:cstheme="majorHAnsi"/>
        </w:rPr>
        <w:t>“</w:t>
      </w:r>
      <w:r w:rsidRPr="001E313D">
        <w:rPr>
          <w:rStyle w:val="StyleUnderline"/>
          <w:rFonts w:asciiTheme="majorHAnsi" w:hAnsiTheme="majorHAnsi" w:cstheme="majorHAnsi"/>
        </w:rPr>
        <w:t>We are pursuing new technologies across our development portfolio that could help make deep space exploration more Earth-independent by utilizing resources on the Moon and beyond</w:t>
      </w:r>
      <w:r w:rsidRPr="001E313D">
        <w:rPr>
          <w:rFonts w:asciiTheme="majorHAnsi" w:hAnsiTheme="majorHAnsi" w:cstheme="majorHAnsi"/>
        </w:rPr>
        <w:t>,” said Jim Reuter, associate administrator of NASA’s Space Technology Mission Directorate. “These NIAC Phase III selections are a component of that forward-looking research and we hope new insights will help us achieve more firsts in space.”</w:t>
      </w:r>
    </w:p>
    <w:p w14:paraId="3FBFA83C" w14:textId="77777777" w:rsidR="00C92B56" w:rsidRPr="001E313D" w:rsidRDefault="00C92B56" w:rsidP="00C92B56">
      <w:pPr>
        <w:rPr>
          <w:rFonts w:asciiTheme="majorHAnsi" w:hAnsiTheme="majorHAnsi" w:cstheme="majorHAnsi"/>
        </w:rPr>
      </w:pPr>
      <w:r w:rsidRPr="001E313D">
        <w:rPr>
          <w:rFonts w:asciiTheme="majorHAnsi" w:hAnsiTheme="majorHAnsi" w:cstheme="majorHAnsi"/>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6A5EACD" w14:textId="77777777" w:rsidR="00C92B56" w:rsidRPr="001E313D" w:rsidRDefault="00C92B56" w:rsidP="00C92B56">
      <w:pPr>
        <w:rPr>
          <w:rStyle w:val="StyleUnderline"/>
          <w:rFonts w:asciiTheme="majorHAnsi" w:hAnsiTheme="majorHAnsi" w:cstheme="majorHAnsi"/>
        </w:rPr>
      </w:pPr>
      <w:r w:rsidRPr="001E313D">
        <w:rPr>
          <w:rStyle w:val="StyleUnderline"/>
          <w:rFonts w:asciiTheme="majorHAnsi" w:hAnsiTheme="majorHAnsi" w:cstheme="majorHAnsi"/>
          <w:highlight w:val="cyan"/>
        </w:rPr>
        <w:t>Robotic Technologies Enabling</w:t>
      </w:r>
      <w:r w:rsidRPr="001E313D">
        <w:rPr>
          <w:rStyle w:val="StyleUnderline"/>
          <w:rFonts w:asciiTheme="majorHAnsi" w:hAnsiTheme="majorHAnsi" w:cstheme="majorHAnsi"/>
        </w:rPr>
        <w:t xml:space="preserve"> the Exploration of </w:t>
      </w:r>
      <w:r w:rsidRPr="001E313D">
        <w:rPr>
          <w:rStyle w:val="StyleUnderline"/>
          <w:rFonts w:asciiTheme="majorHAnsi" w:hAnsiTheme="majorHAnsi" w:cstheme="majorHAnsi"/>
          <w:highlight w:val="cyan"/>
        </w:rPr>
        <w:t>Lunar Pits</w:t>
      </w:r>
    </w:p>
    <w:p w14:paraId="162D8E9F" w14:textId="77777777" w:rsidR="00C92B56" w:rsidRPr="001E313D" w:rsidRDefault="00C92B56" w:rsidP="00C92B56">
      <w:pPr>
        <w:rPr>
          <w:rFonts w:asciiTheme="majorHAnsi" w:hAnsiTheme="majorHAnsi" w:cstheme="majorHAnsi"/>
        </w:rPr>
      </w:pPr>
      <w:r w:rsidRPr="001E313D">
        <w:rPr>
          <w:rFonts w:asciiTheme="majorHAnsi" w:hAnsiTheme="majorHAnsi" w:cstheme="majorHAnsi"/>
        </w:rPr>
        <w:t>William Whittaker, Carnegie Mellon University, Pittsburgh</w:t>
      </w:r>
    </w:p>
    <w:p w14:paraId="6CC51C90" w14:textId="77777777" w:rsidR="00C92B56" w:rsidRPr="001E313D" w:rsidRDefault="00C92B56" w:rsidP="00C92B56">
      <w:pPr>
        <w:rPr>
          <w:rFonts w:asciiTheme="majorHAnsi" w:hAnsiTheme="majorHAnsi" w:cstheme="majorHAnsi"/>
        </w:rPr>
      </w:pPr>
      <w:r w:rsidRPr="001E313D">
        <w:rPr>
          <w:rFonts w:asciiTheme="majorHAnsi" w:hAnsiTheme="majorHAnsi" w:cstheme="majorHAnsi"/>
        </w:rPr>
        <w:t xml:space="preserve">This mission concept, called Skylight, </w:t>
      </w:r>
      <w:r w:rsidRPr="001E313D">
        <w:rPr>
          <w:rStyle w:val="StyleUnderline"/>
          <w:rFonts w:asciiTheme="majorHAnsi" w:hAnsiTheme="majorHAnsi" w:cstheme="majorHAnsi"/>
        </w:rPr>
        <w:t xml:space="preserve">proposes technologies </w:t>
      </w:r>
      <w:r w:rsidRPr="001E313D">
        <w:rPr>
          <w:rStyle w:val="StyleUnderline"/>
          <w:rFonts w:asciiTheme="majorHAnsi" w:hAnsiTheme="majorHAnsi" w:cstheme="majorHAnsi"/>
          <w:highlight w:val="cyan"/>
        </w:rPr>
        <w:t>to</w:t>
      </w:r>
      <w:r w:rsidRPr="001E313D">
        <w:rPr>
          <w:rStyle w:val="StyleUnderline"/>
          <w:rFonts w:asciiTheme="majorHAnsi" w:hAnsiTheme="majorHAnsi" w:cstheme="majorHAnsi"/>
        </w:rPr>
        <w:t xml:space="preserve"> rapidly </w:t>
      </w:r>
      <w:r w:rsidRPr="001E313D">
        <w:rPr>
          <w:rStyle w:val="StyleUnderline"/>
          <w:rFonts w:asciiTheme="majorHAnsi" w:hAnsiTheme="majorHAnsi" w:cstheme="majorHAnsi"/>
          <w:highlight w:val="cyan"/>
        </w:rPr>
        <w:t>survey</w:t>
      </w:r>
      <w:r w:rsidRPr="001E313D">
        <w:rPr>
          <w:rStyle w:val="StyleUnderline"/>
          <w:rFonts w:asciiTheme="majorHAnsi" w:hAnsiTheme="majorHAnsi" w:cstheme="majorHAnsi"/>
        </w:rPr>
        <w:t xml:space="preserve"> and model lunar </w:t>
      </w:r>
      <w:r w:rsidRPr="001E313D">
        <w:rPr>
          <w:rStyle w:val="StyleUnderline"/>
          <w:rFonts w:asciiTheme="majorHAnsi" w:hAnsiTheme="majorHAnsi" w:cstheme="majorHAnsi"/>
          <w:highlight w:val="cyan"/>
        </w:rPr>
        <w:t>craters</w:t>
      </w:r>
      <w:r w:rsidRPr="001E313D">
        <w:rPr>
          <w:rFonts w:asciiTheme="majorHAnsi" w:hAnsiTheme="majorHAnsi" w:cstheme="majorHAnsi"/>
        </w:rPr>
        <w:t xml:space="preserve">. This mission would use high-resolution images to create 3D model of craters. The </w:t>
      </w:r>
      <w:r w:rsidRPr="001E313D">
        <w:rPr>
          <w:rStyle w:val="StyleUnderline"/>
          <w:rFonts w:asciiTheme="majorHAnsi" w:hAnsiTheme="majorHAnsi" w:cstheme="majorHAnsi"/>
        </w:rPr>
        <w:t xml:space="preserve">data </w:t>
      </w:r>
      <w:r w:rsidRPr="001E313D">
        <w:rPr>
          <w:rStyle w:val="StyleUnderline"/>
          <w:rFonts w:asciiTheme="majorHAnsi" w:hAnsiTheme="majorHAnsi" w:cstheme="majorHAnsi"/>
          <w:highlight w:val="cyan"/>
        </w:rPr>
        <w:t>would be used</w:t>
      </w:r>
      <w:r w:rsidRPr="001E313D">
        <w:rPr>
          <w:rStyle w:val="StyleUnderline"/>
          <w:rFonts w:asciiTheme="majorHAnsi" w:hAnsiTheme="majorHAnsi" w:cstheme="majorHAnsi"/>
        </w:rPr>
        <w:t xml:space="preserve"> to determine whether a crater can be explored by human or robotic mission</w:t>
      </w:r>
      <w:r w:rsidRPr="001E313D">
        <w:rPr>
          <w:rFonts w:asciiTheme="majorHAnsi" w:hAnsiTheme="majorHAnsi" w:cstheme="majorHAnsi"/>
        </w:rPr>
        <w:t>s. The information could also be used to characterize ice on the Moon, a crucial capability for the sustained surface operations of NASA’s Artemis program. On Earth, the technology could be used to autonomously monitor mines and quarries.</w:t>
      </w:r>
    </w:p>
    <w:p w14:paraId="60E59FFF" w14:textId="77777777" w:rsidR="00C92B56" w:rsidRPr="001E313D" w:rsidRDefault="00F032D0" w:rsidP="00C92B56">
      <w:pPr>
        <w:rPr>
          <w:rStyle w:val="StyleUnderline"/>
          <w:rFonts w:asciiTheme="majorHAnsi" w:hAnsiTheme="majorHAnsi" w:cstheme="majorHAnsi"/>
        </w:rPr>
      </w:pPr>
      <w:hyperlink r:id="rId22" w:history="1">
        <w:r w:rsidR="00C92B56" w:rsidRPr="001E313D">
          <w:rPr>
            <w:rStyle w:val="StyleUnderline"/>
            <w:rFonts w:asciiTheme="majorHAnsi" w:hAnsiTheme="majorHAnsi" w:cstheme="majorHAnsi"/>
          </w:rPr>
          <w:t>Mini Bee Prototype to Demonstrate the Apis Mission Architecture and Optical Mining Technology</w:t>
        </w:r>
      </w:hyperlink>
    </w:p>
    <w:p w14:paraId="6437D1D3" w14:textId="77777777" w:rsidR="00C92B56" w:rsidRPr="001E313D" w:rsidRDefault="00C92B56" w:rsidP="00C92B56">
      <w:pPr>
        <w:rPr>
          <w:rFonts w:asciiTheme="majorHAnsi" w:hAnsiTheme="majorHAnsi" w:cstheme="majorHAnsi"/>
        </w:rPr>
      </w:pPr>
      <w:r w:rsidRPr="001E313D">
        <w:rPr>
          <w:rFonts w:asciiTheme="majorHAnsi" w:hAnsiTheme="majorHAnsi" w:cstheme="majorHAnsi"/>
        </w:rPr>
        <w:t>Joel Sercel, TransAstra Corporation, Lake View Terrace, California </w:t>
      </w:r>
    </w:p>
    <w:p w14:paraId="4C7983D6" w14:textId="4CCD0668" w:rsidR="00C92B56" w:rsidRPr="001E313D" w:rsidRDefault="00C92B56" w:rsidP="00C92B56">
      <w:pPr>
        <w:rPr>
          <w:rFonts w:asciiTheme="majorHAnsi" w:hAnsiTheme="majorHAnsi" w:cstheme="majorHAnsi"/>
        </w:rPr>
      </w:pPr>
      <w:r w:rsidRPr="001E313D">
        <w:rPr>
          <w:rFonts w:asciiTheme="majorHAnsi" w:hAnsiTheme="majorHAnsi" w:cstheme="majorHAnsi"/>
        </w:rPr>
        <w:t xml:space="preserve">This flight demonstration mission concept </w:t>
      </w:r>
      <w:r w:rsidRPr="001E313D">
        <w:rPr>
          <w:rStyle w:val="StyleUnderline"/>
          <w:rFonts w:asciiTheme="majorHAnsi" w:hAnsiTheme="majorHAnsi" w:cstheme="majorHAnsi"/>
        </w:rPr>
        <w:t xml:space="preserve">proposes a method of asteroid resource harvesting called </w:t>
      </w:r>
      <w:r w:rsidRPr="001E313D">
        <w:rPr>
          <w:rStyle w:val="StyleUnderline"/>
          <w:rFonts w:asciiTheme="majorHAnsi" w:hAnsiTheme="majorHAnsi" w:cstheme="majorHAnsi"/>
          <w:highlight w:val="cyan"/>
        </w:rPr>
        <w:t>optical mining</w:t>
      </w:r>
      <w:r w:rsidRPr="001E313D">
        <w:rPr>
          <w:rFonts w:asciiTheme="majorHAnsi" w:hAnsiTheme="majorHAnsi" w:cstheme="majorHAnsi"/>
        </w:rPr>
        <w:t xml:space="preserve">. Optical mining is an approach for </w:t>
      </w:r>
      <w:r w:rsidRPr="001E313D">
        <w:rPr>
          <w:rStyle w:val="StyleUnderline"/>
          <w:rFonts w:asciiTheme="majorHAnsi" w:hAnsiTheme="majorHAnsi" w:cstheme="majorHAnsi"/>
          <w:highlight w:val="cyan"/>
        </w:rPr>
        <w:t>excavating</w:t>
      </w:r>
      <w:r w:rsidRPr="001E313D">
        <w:rPr>
          <w:rStyle w:val="StyleUnderline"/>
          <w:rFonts w:asciiTheme="majorHAnsi" w:hAnsiTheme="majorHAnsi" w:cstheme="majorHAnsi"/>
        </w:rPr>
        <w:t xml:space="preserve"> an asteroid </w:t>
      </w:r>
      <w:r w:rsidRPr="001E313D">
        <w:rPr>
          <w:rStyle w:val="StyleUnderline"/>
          <w:rFonts w:asciiTheme="majorHAnsi" w:hAnsiTheme="majorHAnsi" w:cstheme="majorHAnsi"/>
          <w:highlight w:val="cyan"/>
        </w:rPr>
        <w:t>and extracting</w:t>
      </w:r>
      <w:r w:rsidRPr="001E313D">
        <w:rPr>
          <w:rStyle w:val="StyleUnderline"/>
          <w:rFonts w:asciiTheme="majorHAnsi" w:hAnsiTheme="majorHAnsi" w:cstheme="majorHAnsi"/>
        </w:rPr>
        <w:t xml:space="preserve"> water and other volatiles into an inflatable bag</w:t>
      </w:r>
      <w:r w:rsidRPr="001E313D">
        <w:rPr>
          <w:rFonts w:asciiTheme="majorHAnsi" w:hAnsiTheme="majorHAnsi" w:cstheme="majorHAnsi"/>
        </w:rPr>
        <w:t xml:space="preserve">. Called Mini Bee, </w:t>
      </w:r>
      <w:r w:rsidRPr="001E313D">
        <w:rPr>
          <w:rStyle w:val="StyleUnderline"/>
          <w:rFonts w:asciiTheme="majorHAnsi" w:hAnsiTheme="majorHAnsi" w:cstheme="majorHAnsi"/>
        </w:rPr>
        <w:t xml:space="preserve">the mission concept aims to prove optical mining, in conjunction with other innovative spacecraft systems, </w:t>
      </w:r>
      <w:r w:rsidRPr="001E313D">
        <w:rPr>
          <w:rStyle w:val="StyleUnderline"/>
          <w:rFonts w:asciiTheme="majorHAnsi" w:hAnsiTheme="majorHAnsi" w:cstheme="majorHAnsi"/>
          <w:highlight w:val="cyan"/>
        </w:rPr>
        <w:t>can be used</w:t>
      </w:r>
      <w:r w:rsidRPr="001E313D">
        <w:rPr>
          <w:rStyle w:val="StyleUnderline"/>
          <w:rFonts w:asciiTheme="majorHAnsi" w:hAnsiTheme="majorHAnsi" w:cstheme="majorHAnsi"/>
        </w:rPr>
        <w:t xml:space="preserve"> to obtain propellant in space</w:t>
      </w:r>
      <w:r w:rsidRPr="001E313D">
        <w:rPr>
          <w:rFonts w:asciiTheme="majorHAnsi" w:hAnsiTheme="majorHAnsi" w:cstheme="majorHAnsi"/>
        </w:rPr>
        <w:t>. The proposed architecture includes resource prospecting, extraction and delivery.</w:t>
      </w:r>
    </w:p>
    <w:p w14:paraId="707BAB54" w14:textId="77777777" w:rsidR="006A2280" w:rsidRPr="001E313D" w:rsidRDefault="006A2280" w:rsidP="006A2280">
      <w:pPr>
        <w:rPr>
          <w:rFonts w:asciiTheme="majorHAnsi" w:hAnsiTheme="majorHAnsi" w:cstheme="majorHAnsi"/>
        </w:rPr>
      </w:pPr>
    </w:p>
    <w:p w14:paraId="2CD2771F" w14:textId="62816663" w:rsidR="006A2280" w:rsidRPr="001E313D" w:rsidRDefault="006A2280" w:rsidP="000D238D">
      <w:pPr>
        <w:pStyle w:val="Heading4"/>
        <w:rPr>
          <w:rFonts w:asciiTheme="majorHAnsi" w:hAnsiTheme="majorHAnsi" w:cstheme="majorHAnsi"/>
        </w:rPr>
      </w:pPr>
      <w:r w:rsidRPr="001E313D">
        <w:rPr>
          <w:rFonts w:asciiTheme="majorHAnsi" w:hAnsiTheme="majorHAnsi" w:cstheme="majorHAnsi"/>
        </w:rPr>
        <w:t xml:space="preserve">Thinking about space is inevitable---the 1AC doesn’t end the thinkings of appropriation of outer space. </w:t>
      </w:r>
    </w:p>
    <w:p w14:paraId="1941D69C" w14:textId="77777777" w:rsidR="0058484A" w:rsidRPr="001E313D" w:rsidRDefault="0058484A" w:rsidP="0058484A">
      <w:pPr>
        <w:rPr>
          <w:rFonts w:asciiTheme="majorHAnsi" w:hAnsiTheme="majorHAnsi" w:cstheme="majorHAnsi"/>
        </w:rPr>
      </w:pPr>
    </w:p>
    <w:p w14:paraId="337143EB" w14:textId="77777777" w:rsidR="0058484A" w:rsidRPr="001E313D" w:rsidRDefault="0058484A" w:rsidP="0058484A">
      <w:pPr>
        <w:pStyle w:val="Heading4"/>
        <w:rPr>
          <w:rFonts w:asciiTheme="majorHAnsi" w:hAnsiTheme="majorHAnsi" w:cstheme="majorHAnsi"/>
        </w:rPr>
      </w:pPr>
      <w:r w:rsidRPr="001E313D">
        <w:rPr>
          <w:rFonts w:asciiTheme="majorHAnsi" w:hAnsiTheme="majorHAnsi" w:cstheme="majorHAnsi"/>
        </w:rPr>
        <w:t xml:space="preserve">Advocacy to prevent extinction is good and not colonialist – it’s a radical vision of a “we.” </w:t>
      </w:r>
    </w:p>
    <w:p w14:paraId="1B476FA1" w14:textId="77777777" w:rsidR="0058484A" w:rsidRPr="001E313D" w:rsidRDefault="0058484A" w:rsidP="0058484A">
      <w:pPr>
        <w:rPr>
          <w:rFonts w:asciiTheme="majorHAnsi" w:hAnsiTheme="majorHAnsi" w:cstheme="majorHAnsi"/>
        </w:rPr>
      </w:pPr>
      <w:r w:rsidRPr="001E313D">
        <w:rPr>
          <w:rStyle w:val="Style13ptBold"/>
          <w:rFonts w:asciiTheme="majorHAnsi" w:hAnsiTheme="majorHAnsi" w:cstheme="majorHAnsi"/>
        </w:rPr>
        <w:t>Coles and Susen, 18</w:t>
      </w:r>
      <w:r w:rsidRPr="001E313D">
        <w:rPr>
          <w:rFonts w:asciiTheme="majorHAnsi" w:hAnsiTheme="majorHAnsi" w:cstheme="majorHAnsi"/>
        </w:rPr>
        <w:t>—Research Professor at the Institute for Social Justice at Australian Catholic University AND Reader in Sociology at the School of Arts and Social Sciences of City, University of London (Romand and Simon, “The Pragmatic Vision of Visionary Pragmatism: The Challenge of Radical Democracy in a Neoliberal World Order,” Contemporary Political Theory May 2018, Volume 17, Issue 2, pp 250–262, dml)</w:t>
      </w:r>
    </w:p>
    <w:p w14:paraId="1E92447D" w14:textId="77777777" w:rsidR="0058484A" w:rsidRPr="001E313D" w:rsidRDefault="0058484A" w:rsidP="0058484A">
      <w:pPr>
        <w:rPr>
          <w:rFonts w:asciiTheme="majorHAnsi" w:hAnsiTheme="majorHAnsi" w:cstheme="majorHAnsi"/>
          <w:sz w:val="16"/>
        </w:rPr>
      </w:pPr>
      <w:r w:rsidRPr="001E313D">
        <w:rPr>
          <w:rFonts w:asciiTheme="majorHAnsi" w:hAnsiTheme="majorHAnsi" w:cstheme="majorHAnsi"/>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1E313D">
        <w:rPr>
          <w:rStyle w:val="StyleUnderline"/>
          <w:rFonts w:asciiTheme="majorHAnsi" w:hAnsiTheme="majorHAnsi" w:cstheme="majorHAnsi"/>
          <w:highlight w:val="green"/>
        </w:rPr>
        <w:t xml:space="preserve">receptivity </w:t>
      </w:r>
      <w:r w:rsidRPr="001E313D">
        <w:rPr>
          <w:rStyle w:val="StyleUnderline"/>
          <w:rFonts w:asciiTheme="majorHAnsi" w:hAnsiTheme="majorHAnsi" w:cstheme="majorHAnsi"/>
        </w:rPr>
        <w:t xml:space="preserve">is </w:t>
      </w:r>
      <w:r w:rsidRPr="001E313D">
        <w:rPr>
          <w:rStyle w:val="Emphasis"/>
          <w:rFonts w:asciiTheme="majorHAnsi" w:hAnsiTheme="majorHAnsi" w:cstheme="majorHAnsi"/>
        </w:rPr>
        <w:t>indispensable</w:t>
      </w:r>
      <w:r w:rsidRPr="001E313D">
        <w:rPr>
          <w:rStyle w:val="StyleUnderline"/>
          <w:rFonts w:asciiTheme="majorHAnsi" w:hAnsiTheme="majorHAnsi" w:cstheme="majorHAnsi"/>
        </w:rPr>
        <w:t xml:space="preserve"> for </w:t>
      </w:r>
      <w:r w:rsidRPr="001E313D">
        <w:rPr>
          <w:rStyle w:val="Emphasis"/>
          <w:rFonts w:asciiTheme="majorHAnsi" w:hAnsiTheme="majorHAnsi" w:cstheme="majorHAnsi"/>
        </w:rPr>
        <w:t>generating democratic power</w:t>
      </w:r>
      <w:r w:rsidRPr="001E313D">
        <w:rPr>
          <w:rFonts w:asciiTheme="majorHAnsi" w:hAnsiTheme="majorHAnsi" w:cstheme="majorHAnsi"/>
          <w:sz w:val="16"/>
        </w:rPr>
        <w:t xml:space="preserve"> – precisely </w:t>
      </w:r>
      <w:r w:rsidRPr="001E313D">
        <w:rPr>
          <w:rStyle w:val="StyleUnderline"/>
          <w:rFonts w:asciiTheme="majorHAnsi" w:hAnsiTheme="majorHAnsi" w:cstheme="majorHAnsi"/>
        </w:rPr>
        <w:t xml:space="preserve">because receptivity </w:t>
      </w:r>
      <w:r w:rsidRPr="001E313D">
        <w:rPr>
          <w:rStyle w:val="StyleUnderline"/>
          <w:rFonts w:asciiTheme="majorHAnsi" w:hAnsiTheme="majorHAnsi" w:cstheme="majorHAnsi"/>
          <w:highlight w:val="green"/>
        </w:rPr>
        <w:t>involves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vulnerability</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relationship formation</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capacities to modulate</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highlight w:val="green"/>
        </w:rPr>
        <w:t>learning</w:t>
      </w:r>
      <w:r w:rsidRPr="001E313D">
        <w:rPr>
          <w:rStyle w:val="Emphasis"/>
          <w:rFonts w:asciiTheme="majorHAnsi" w:hAnsiTheme="majorHAnsi" w:cstheme="majorHAnsi"/>
        </w:rPr>
        <w:t xml:space="preserve"> in unexpected ways</w:t>
      </w:r>
      <w:r w:rsidRPr="001E313D">
        <w:rPr>
          <w:rStyle w:val="StyleUnderline"/>
          <w:rFonts w:asciiTheme="majorHAnsi" w:hAnsiTheme="majorHAnsi" w:cstheme="majorHAnsi"/>
        </w:rPr>
        <w:t xml:space="preserve"> amidst </w:t>
      </w:r>
      <w:r w:rsidRPr="001E313D">
        <w:rPr>
          <w:rStyle w:val="Emphasis"/>
          <w:rFonts w:asciiTheme="majorHAnsi" w:hAnsiTheme="majorHAnsi" w:cstheme="majorHAnsi"/>
        </w:rPr>
        <w:t xml:space="preserve">difficult </w:t>
      </w:r>
      <w:r w:rsidRPr="001E313D">
        <w:rPr>
          <w:rStyle w:val="Emphasis"/>
          <w:rFonts w:asciiTheme="majorHAnsi" w:hAnsiTheme="majorHAnsi" w:cstheme="majorHAnsi"/>
          <w:highlight w:val="green"/>
        </w:rPr>
        <w:t>differences</w:t>
      </w:r>
      <w:r w:rsidRPr="001E313D">
        <w:rPr>
          <w:rFonts w:asciiTheme="majorHAnsi" w:hAnsiTheme="majorHAnsi" w:cstheme="majorHAnsi"/>
          <w:sz w:val="16"/>
        </w:rPr>
        <w:t xml:space="preserve">. Drawing on my engagements with the movement for democratic action research in Northern Arizona, I argue that </w:t>
      </w:r>
      <w:r w:rsidRPr="001E313D">
        <w:rPr>
          <w:rStyle w:val="StyleUnderline"/>
          <w:rFonts w:asciiTheme="majorHAnsi" w:hAnsiTheme="majorHAnsi" w:cstheme="majorHAnsi"/>
        </w:rPr>
        <w:t xml:space="preserve">receptive practices </w:t>
      </w:r>
      <w:r w:rsidRPr="001E313D">
        <w:rPr>
          <w:rStyle w:val="Emphasis"/>
          <w:rFonts w:asciiTheme="majorHAnsi" w:hAnsiTheme="majorHAnsi" w:cstheme="majorHAnsi"/>
        </w:rPr>
        <w:t>engender remarkable capacities</w:t>
      </w:r>
      <w:r w:rsidRPr="001E313D">
        <w:rPr>
          <w:rStyle w:val="StyleUnderline"/>
          <w:rFonts w:asciiTheme="majorHAnsi" w:hAnsiTheme="majorHAnsi" w:cstheme="majorHAnsi"/>
        </w:rPr>
        <w:t xml:space="preserve"> for </w:t>
      </w:r>
      <w:r w:rsidRPr="001E313D">
        <w:rPr>
          <w:rStyle w:val="Emphasis"/>
          <w:rFonts w:asciiTheme="majorHAnsi" w:hAnsiTheme="majorHAnsi" w:cstheme="majorHAnsi"/>
        </w:rPr>
        <w:t>fostering grassroots critique</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alternatives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powerful political assemblages across differences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transformative dynamics</w:t>
      </w:r>
      <w:r w:rsidRPr="001E313D">
        <w:rPr>
          <w:rStyle w:val="StyleUnderline"/>
          <w:rFonts w:asciiTheme="majorHAnsi" w:hAnsiTheme="majorHAnsi" w:cstheme="majorHAnsi"/>
        </w:rPr>
        <w:t xml:space="preserve"> in the face of what otherwise appear to be </w:t>
      </w:r>
      <w:r w:rsidRPr="001E313D">
        <w:rPr>
          <w:rStyle w:val="Emphasis"/>
          <w:rFonts w:asciiTheme="majorHAnsi" w:hAnsiTheme="majorHAnsi" w:cstheme="majorHAnsi"/>
        </w:rPr>
        <w:t>intractable problems</w:t>
      </w:r>
      <w:r w:rsidRPr="001E313D">
        <w:rPr>
          <w:rStyle w:val="StyleUnderline"/>
          <w:rFonts w:asciiTheme="majorHAnsi" w:hAnsiTheme="majorHAnsi" w:cstheme="majorHAnsi"/>
        </w:rPr>
        <w:t xml:space="preserve">. Our </w:t>
      </w:r>
      <w:r w:rsidRPr="001E313D">
        <w:rPr>
          <w:rStyle w:val="Emphasis"/>
          <w:rFonts w:asciiTheme="majorHAnsi" w:hAnsiTheme="majorHAnsi" w:cstheme="majorHAnsi"/>
        </w:rPr>
        <w:t>best</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most powerful possibilities</w:t>
      </w:r>
      <w:r w:rsidRPr="001E313D">
        <w:rPr>
          <w:rStyle w:val="StyleUnderline"/>
          <w:rFonts w:asciiTheme="majorHAnsi" w:hAnsiTheme="majorHAnsi" w:cstheme="majorHAnsi"/>
        </w:rPr>
        <w:t xml:space="preserve"> for co-creating urgent democratic change </w:t>
      </w:r>
      <w:r w:rsidRPr="001E313D">
        <w:rPr>
          <w:rStyle w:val="Emphasis"/>
          <w:rFonts w:asciiTheme="majorHAnsi" w:hAnsiTheme="majorHAnsi" w:cstheme="majorHAnsi"/>
        </w:rPr>
        <w:t>almost always advance</w:t>
      </w:r>
      <w:r w:rsidRPr="001E313D">
        <w:rPr>
          <w:rStyle w:val="StyleUnderline"/>
          <w:rFonts w:asciiTheme="majorHAnsi" w:hAnsiTheme="majorHAnsi" w:cstheme="majorHAnsi"/>
        </w:rPr>
        <w:t xml:space="preserve"> along pathways </w:t>
      </w:r>
      <w:r w:rsidRPr="001E313D">
        <w:rPr>
          <w:rStyle w:val="Emphasis"/>
          <w:rFonts w:asciiTheme="majorHAnsi" w:hAnsiTheme="majorHAnsi" w:cstheme="majorHAnsi"/>
        </w:rPr>
        <w:t>engendered partly through relationships of careful attentiveness</w:t>
      </w:r>
      <w:r w:rsidRPr="001E313D">
        <w:rPr>
          <w:rStyle w:val="StyleUnderline"/>
          <w:rFonts w:asciiTheme="majorHAnsi" w:hAnsiTheme="majorHAnsi" w:cstheme="majorHAnsi"/>
        </w:rPr>
        <w:t xml:space="preserve"> to what we </w:t>
      </w:r>
      <w:r w:rsidRPr="001E313D">
        <w:rPr>
          <w:rStyle w:val="Emphasis"/>
          <w:rFonts w:asciiTheme="majorHAnsi" w:hAnsiTheme="majorHAnsi" w:cstheme="majorHAnsi"/>
        </w:rPr>
        <w:t>initially took to be oblique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unintelligible</w:t>
      </w:r>
      <w:r w:rsidRPr="001E313D">
        <w:rPr>
          <w:rStyle w:val="StyleUnderline"/>
          <w:rFonts w:asciiTheme="majorHAnsi" w:hAnsiTheme="majorHAnsi" w:cstheme="majorHAnsi"/>
        </w:rPr>
        <w:t xml:space="preserve"> – or, perhaps, even </w:t>
      </w:r>
      <w:r w:rsidRPr="001E313D">
        <w:rPr>
          <w:rStyle w:val="Emphasis"/>
          <w:rFonts w:asciiTheme="majorHAnsi" w:hAnsiTheme="majorHAnsi" w:cstheme="majorHAnsi"/>
        </w:rPr>
        <w:t>odious</w:t>
      </w:r>
      <w:r w:rsidRPr="001E313D">
        <w:rPr>
          <w:rFonts w:asciiTheme="majorHAnsi" w:hAnsiTheme="majorHAnsi" w:cstheme="majorHAnsi"/>
          <w:sz w:val="16"/>
        </w:rPr>
        <w:t>.</w:t>
      </w:r>
    </w:p>
    <w:p w14:paraId="6C5A3072" w14:textId="77777777" w:rsidR="0058484A" w:rsidRPr="001E313D" w:rsidRDefault="0058484A" w:rsidP="0058484A">
      <w:pPr>
        <w:rPr>
          <w:rFonts w:asciiTheme="majorHAnsi" w:hAnsiTheme="majorHAnsi" w:cstheme="majorHAnsi"/>
          <w:sz w:val="16"/>
        </w:rPr>
      </w:pPr>
      <w:r w:rsidRPr="001E313D">
        <w:rPr>
          <w:rFonts w:asciiTheme="majorHAnsi" w:hAnsiTheme="majorHAnsi" w:cstheme="majorHAnsi"/>
          <w:sz w:val="16"/>
        </w:rPr>
        <w:t xml:space="preserve">For these reasons, my political, theoretical, and pedagogical engagements move across many different configurations and a wider range of situations, ideologies, modes, and commitments than most. </w:t>
      </w:r>
      <w:r w:rsidRPr="001E313D">
        <w:rPr>
          <w:rStyle w:val="StyleUnderline"/>
          <w:rFonts w:asciiTheme="majorHAnsi" w:hAnsiTheme="majorHAnsi" w:cstheme="majorHAnsi"/>
        </w:rPr>
        <w:t>Eschewing a single subject position</w:t>
      </w:r>
      <w:r w:rsidRPr="001E313D">
        <w:rPr>
          <w:rFonts w:asciiTheme="majorHAnsi" w:hAnsiTheme="majorHAnsi" w:cstheme="majorHAnsi"/>
          <w:sz w:val="16"/>
        </w:rPr>
        <w:t xml:space="preserve">, in Visionary Pragmatism, I experiment with first-person plurals in which </w:t>
      </w:r>
      <w:r w:rsidRPr="001E313D">
        <w:rPr>
          <w:rStyle w:val="StyleUnderline"/>
          <w:rFonts w:asciiTheme="majorHAnsi" w:hAnsiTheme="majorHAnsi" w:cstheme="majorHAnsi"/>
          <w:highlight w:val="green"/>
        </w:rPr>
        <w:t xml:space="preserve">the ‘we’ </w:t>
      </w:r>
      <w:r w:rsidRPr="001E313D">
        <w:rPr>
          <w:rStyle w:val="Emphasis"/>
          <w:rFonts w:asciiTheme="majorHAnsi" w:hAnsiTheme="majorHAnsi" w:cstheme="majorHAnsi"/>
          <w:highlight w:val="green"/>
        </w:rPr>
        <w:t>morphs</w:t>
      </w:r>
      <w:r w:rsidRPr="001E313D">
        <w:rPr>
          <w:rStyle w:val="StyleUnderline"/>
          <w:rFonts w:asciiTheme="majorHAnsi" w:hAnsiTheme="majorHAnsi" w:cstheme="majorHAnsi"/>
        </w:rPr>
        <w:t xml:space="preserve"> in relation to the </w:t>
      </w:r>
      <w:r w:rsidRPr="001E313D">
        <w:rPr>
          <w:rStyle w:val="Emphasis"/>
          <w:rFonts w:asciiTheme="majorHAnsi" w:hAnsiTheme="majorHAnsi" w:cstheme="majorHAnsi"/>
        </w:rPr>
        <w:t>different loci of initiative</w:t>
      </w:r>
      <w:r w:rsidRPr="001E313D">
        <w:rPr>
          <w:rFonts w:asciiTheme="majorHAnsi" w:hAnsiTheme="majorHAnsi" w:cstheme="majorHAnsi"/>
          <w:sz w:val="16"/>
        </w:rPr>
        <w:t xml:space="preserve"> that animate my reflections. </w:t>
      </w:r>
      <w:r w:rsidRPr="001E313D">
        <w:rPr>
          <w:rStyle w:val="StyleUnderline"/>
          <w:rFonts w:asciiTheme="majorHAnsi" w:hAnsiTheme="majorHAnsi" w:cstheme="majorHAnsi"/>
          <w:highlight w:val="green"/>
        </w:rPr>
        <w:t>Sometimes</w:t>
      </w:r>
      <w:r w:rsidRPr="001E313D">
        <w:rPr>
          <w:rStyle w:val="StyleUnderline"/>
          <w:rFonts w:asciiTheme="majorHAnsi" w:hAnsiTheme="majorHAnsi" w:cstheme="majorHAnsi"/>
        </w:rPr>
        <w:t xml:space="preserve"> ‘we’ </w:t>
      </w:r>
      <w:r w:rsidRPr="001E313D">
        <w:rPr>
          <w:rStyle w:val="StyleUnderline"/>
          <w:rFonts w:asciiTheme="majorHAnsi" w:hAnsiTheme="majorHAnsi" w:cstheme="majorHAnsi"/>
          <w:highlight w:val="green"/>
        </w:rPr>
        <w:t xml:space="preserve">refers to </w:t>
      </w:r>
      <w:r w:rsidRPr="001E313D">
        <w:rPr>
          <w:rStyle w:val="Emphasis"/>
          <w:rFonts w:asciiTheme="majorHAnsi" w:hAnsiTheme="majorHAnsi" w:cstheme="majorHAnsi"/>
          <w:highlight w:val="green"/>
        </w:rPr>
        <w:t>proponents of radical</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 xml:space="preserve">ecological </w:t>
      </w:r>
      <w:r w:rsidRPr="001E313D">
        <w:rPr>
          <w:rStyle w:val="Emphasis"/>
          <w:rFonts w:asciiTheme="majorHAnsi" w:hAnsiTheme="majorHAnsi" w:cstheme="majorHAnsi"/>
          <w:highlight w:val="green"/>
        </w:rPr>
        <w:t>democracy</w:t>
      </w:r>
      <w:r w:rsidRPr="001E313D">
        <w:rPr>
          <w:rStyle w:val="Emphasis"/>
          <w:rFonts w:asciiTheme="majorHAnsi" w:hAnsiTheme="majorHAnsi" w:cstheme="majorHAnsi"/>
        </w:rPr>
        <w:t xml:space="preserve"> very </w:t>
      </w:r>
      <w:r w:rsidRPr="001E313D">
        <w:rPr>
          <w:rStyle w:val="Emphasis"/>
          <w:rFonts w:asciiTheme="majorHAnsi" w:hAnsiTheme="majorHAnsi" w:cstheme="majorHAnsi"/>
          <w:highlight w:val="green"/>
        </w:rPr>
        <w:t>broadly</w:t>
      </w:r>
      <w:r w:rsidRPr="001E313D">
        <w:rPr>
          <w:rStyle w:val="StyleUnderline"/>
          <w:rFonts w:asciiTheme="majorHAnsi" w:hAnsiTheme="majorHAnsi" w:cstheme="majorHAnsi"/>
          <w:highlight w:val="green"/>
        </w:rPr>
        <w:t>, sometimes</w:t>
      </w:r>
      <w:r w:rsidRPr="001E313D">
        <w:rPr>
          <w:rStyle w:val="StyleUnderline"/>
          <w:rFonts w:asciiTheme="majorHAnsi" w:hAnsiTheme="majorHAnsi" w:cstheme="majorHAnsi"/>
        </w:rPr>
        <w:t xml:space="preserve"> to </w:t>
      </w:r>
      <w:r w:rsidRPr="001E313D">
        <w:rPr>
          <w:rStyle w:val="Emphasis"/>
          <w:rFonts w:asciiTheme="majorHAnsi" w:hAnsiTheme="majorHAnsi" w:cstheme="majorHAnsi"/>
          <w:highlight w:val="green"/>
        </w:rPr>
        <w:t>scholars</w:t>
      </w:r>
      <w:r w:rsidRPr="001E313D">
        <w:rPr>
          <w:rStyle w:val="Emphasis"/>
          <w:rFonts w:asciiTheme="majorHAnsi" w:hAnsiTheme="majorHAnsi" w:cstheme="majorHAnsi"/>
        </w:rPr>
        <w:t xml:space="preserve"> in higher education</w:t>
      </w:r>
      <w:r w:rsidRPr="001E313D">
        <w:rPr>
          <w:rStyle w:val="StyleUnderline"/>
          <w:rFonts w:asciiTheme="majorHAnsi" w:hAnsiTheme="majorHAnsi" w:cstheme="majorHAnsi"/>
        </w:rPr>
        <w:t xml:space="preserve">, sometimes to </w:t>
      </w:r>
      <w:r w:rsidRPr="001E313D">
        <w:rPr>
          <w:rStyle w:val="Emphasis"/>
          <w:rFonts w:asciiTheme="majorHAnsi" w:hAnsiTheme="majorHAnsi" w:cstheme="majorHAnsi"/>
        </w:rPr>
        <w:t>political theorists</w:t>
      </w:r>
      <w:r w:rsidRPr="001E313D">
        <w:rPr>
          <w:rFonts w:asciiTheme="majorHAnsi" w:hAnsiTheme="majorHAnsi" w:cstheme="majorHAnsi"/>
          <w:sz w:val="16"/>
        </w:rPr>
        <w:t xml:space="preserve">, sometimes to the action research movement that formed among people at Northern Arizona University and its community partners, sometimes to a specific action research team, </w:t>
      </w:r>
      <w:r w:rsidRPr="001E313D">
        <w:rPr>
          <w:rStyle w:val="StyleUnderline"/>
          <w:rFonts w:asciiTheme="majorHAnsi" w:hAnsiTheme="majorHAnsi" w:cstheme="majorHAnsi"/>
          <w:highlight w:val="green"/>
        </w:rPr>
        <w:t>sometimes</w:t>
      </w:r>
      <w:r w:rsidRPr="001E313D">
        <w:rPr>
          <w:rStyle w:val="StyleUnderline"/>
          <w:rFonts w:asciiTheme="majorHAnsi" w:hAnsiTheme="majorHAnsi" w:cstheme="majorHAnsi"/>
        </w:rPr>
        <w:t xml:space="preserve"> to </w:t>
      </w:r>
      <w:r w:rsidRPr="001E313D">
        <w:rPr>
          <w:rStyle w:val="Emphasis"/>
          <w:rFonts w:asciiTheme="majorHAnsi" w:hAnsiTheme="majorHAnsi" w:cstheme="majorHAnsi"/>
          <w:highlight w:val="green"/>
        </w:rPr>
        <w:t>all people facing</w:t>
      </w:r>
      <w:r w:rsidRPr="001E313D">
        <w:rPr>
          <w:rStyle w:val="Emphasis"/>
          <w:rFonts w:asciiTheme="majorHAnsi" w:hAnsiTheme="majorHAnsi" w:cstheme="majorHAnsi"/>
        </w:rPr>
        <w:t xml:space="preserve"> the possibility of </w:t>
      </w:r>
      <w:r w:rsidRPr="001E313D">
        <w:rPr>
          <w:rStyle w:val="Emphasis"/>
          <w:rFonts w:asciiTheme="majorHAnsi" w:hAnsiTheme="majorHAnsi" w:cstheme="majorHAnsi"/>
          <w:highlight w:val="green"/>
        </w:rPr>
        <w:t>planetary</w:t>
      </w:r>
      <w:r w:rsidRPr="001E313D">
        <w:rPr>
          <w:rStyle w:val="Emphasis"/>
          <w:rFonts w:asciiTheme="majorHAnsi" w:hAnsiTheme="majorHAnsi" w:cstheme="majorHAnsi"/>
        </w:rPr>
        <w:t xml:space="preserve"> ecological </w:t>
      </w:r>
      <w:r w:rsidRPr="001E313D">
        <w:rPr>
          <w:rStyle w:val="Emphasis"/>
          <w:rFonts w:asciiTheme="majorHAnsi" w:hAnsiTheme="majorHAnsi" w:cstheme="majorHAnsi"/>
          <w:highlight w:val="green"/>
        </w:rPr>
        <w:t>collapse</w:t>
      </w:r>
      <w:r w:rsidRPr="001E313D">
        <w:rPr>
          <w:rFonts w:asciiTheme="majorHAnsi" w:hAnsiTheme="majorHAnsi" w:cstheme="majorHAnsi"/>
          <w:sz w:val="16"/>
        </w:rPr>
        <w:t xml:space="preserve">. Among the many things I find compelling about the writing of </w:t>
      </w:r>
      <w:r w:rsidRPr="001E313D">
        <w:rPr>
          <w:rStyle w:val="Emphasis"/>
          <w:rFonts w:asciiTheme="majorHAnsi" w:hAnsiTheme="majorHAnsi" w:cstheme="majorHAnsi"/>
        </w:rPr>
        <w:t xml:space="preserve">James </w:t>
      </w:r>
      <w:r w:rsidRPr="001E313D">
        <w:rPr>
          <w:rStyle w:val="Emphasis"/>
          <w:rFonts w:asciiTheme="majorHAnsi" w:hAnsiTheme="majorHAnsi" w:cstheme="majorHAnsi"/>
          <w:highlight w:val="green"/>
        </w:rPr>
        <w:t>Baldwin</w:t>
      </w:r>
      <w:r w:rsidRPr="001E313D">
        <w:rPr>
          <w:rFonts w:asciiTheme="majorHAnsi" w:hAnsiTheme="majorHAnsi" w:cstheme="majorHAnsi"/>
          <w:sz w:val="16"/>
        </w:rPr>
        <w:t xml:space="preserve"> is how he </w:t>
      </w:r>
      <w:r w:rsidRPr="001E313D">
        <w:rPr>
          <w:rStyle w:val="StyleUnderline"/>
          <w:rFonts w:asciiTheme="majorHAnsi" w:hAnsiTheme="majorHAnsi" w:cstheme="majorHAnsi"/>
          <w:highlight w:val="green"/>
        </w:rPr>
        <w:t>shifts</w:t>
      </w:r>
      <w:r w:rsidRPr="001E313D">
        <w:rPr>
          <w:rStyle w:val="StyleUnderline"/>
          <w:rFonts w:asciiTheme="majorHAnsi" w:hAnsiTheme="majorHAnsi" w:cstheme="majorHAnsi"/>
        </w:rPr>
        <w:t xml:space="preserve"> his pronouns </w:t>
      </w:r>
      <w:r w:rsidRPr="001E313D">
        <w:rPr>
          <w:rStyle w:val="Emphasis"/>
          <w:rFonts w:asciiTheme="majorHAnsi" w:hAnsiTheme="majorHAnsi" w:cstheme="majorHAnsi"/>
          <w:highlight w:val="green"/>
        </w:rPr>
        <w:t>without notice</w:t>
      </w:r>
      <w:r w:rsidRPr="001E313D">
        <w:rPr>
          <w:rFonts w:asciiTheme="majorHAnsi" w:hAnsiTheme="majorHAnsi" w:cstheme="majorHAnsi"/>
          <w:sz w:val="16"/>
        </w:rPr>
        <w:t xml:space="preserve"> – for example, </w:t>
      </w:r>
      <w:r w:rsidRPr="001E313D">
        <w:rPr>
          <w:rStyle w:val="Emphasis"/>
          <w:rFonts w:asciiTheme="majorHAnsi" w:hAnsiTheme="majorHAnsi" w:cstheme="majorHAnsi"/>
        </w:rPr>
        <w:t>sometimes</w:t>
      </w:r>
      <w:r w:rsidRPr="001E313D">
        <w:rPr>
          <w:rStyle w:val="StyleUnderline"/>
          <w:rFonts w:asciiTheme="majorHAnsi" w:hAnsiTheme="majorHAnsi" w:cstheme="majorHAnsi"/>
        </w:rPr>
        <w:t xml:space="preserve"> using ‘</w:t>
      </w:r>
      <w:r w:rsidRPr="001E313D">
        <w:rPr>
          <w:rStyle w:val="Emphasis"/>
          <w:rFonts w:asciiTheme="majorHAnsi" w:hAnsiTheme="majorHAnsi" w:cstheme="majorHAnsi"/>
        </w:rPr>
        <w:t>we</w:t>
      </w:r>
      <w:r w:rsidRPr="001E313D">
        <w:rPr>
          <w:rStyle w:val="StyleUnderline"/>
          <w:rFonts w:asciiTheme="majorHAnsi" w:hAnsiTheme="majorHAnsi" w:cstheme="majorHAnsi"/>
        </w:rPr>
        <w:t xml:space="preserve">’ to represent </w:t>
      </w:r>
      <w:r w:rsidRPr="001E313D">
        <w:rPr>
          <w:rStyle w:val="Emphasis"/>
          <w:rFonts w:asciiTheme="majorHAnsi" w:hAnsiTheme="majorHAnsi" w:cstheme="majorHAnsi"/>
        </w:rPr>
        <w:t>black people</w:t>
      </w:r>
      <w:r w:rsidRPr="001E313D">
        <w:rPr>
          <w:rStyle w:val="StyleUnderline"/>
          <w:rFonts w:asciiTheme="majorHAnsi" w:hAnsiTheme="majorHAnsi" w:cstheme="majorHAnsi"/>
        </w:rPr>
        <w:t xml:space="preserve">, sometimes as an </w:t>
      </w:r>
      <w:r w:rsidRPr="001E313D">
        <w:rPr>
          <w:rStyle w:val="Emphasis"/>
          <w:rFonts w:asciiTheme="majorHAnsi" w:hAnsiTheme="majorHAnsi" w:cstheme="majorHAnsi"/>
        </w:rPr>
        <w:t>uncanny member of the white-majority United States</w:t>
      </w:r>
      <w:r w:rsidRPr="001E313D">
        <w:rPr>
          <w:rStyle w:val="StyleUnderline"/>
          <w:rFonts w:asciiTheme="majorHAnsi" w:hAnsiTheme="majorHAnsi" w:cstheme="majorHAnsi"/>
        </w:rPr>
        <w:t>. This</w:t>
      </w:r>
      <w:r w:rsidRPr="001E313D">
        <w:rPr>
          <w:rFonts w:asciiTheme="majorHAnsi" w:hAnsiTheme="majorHAnsi" w:cstheme="majorHAnsi"/>
          <w:sz w:val="16"/>
        </w:rPr>
        <w:t xml:space="preserve"> rhetorical shiftiness </w:t>
      </w:r>
      <w:r w:rsidRPr="001E313D">
        <w:rPr>
          <w:rStyle w:val="Emphasis"/>
          <w:rFonts w:asciiTheme="majorHAnsi" w:hAnsiTheme="majorHAnsi" w:cstheme="majorHAnsi"/>
        </w:rPr>
        <w:t>encroaches upon</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highlight w:val="green"/>
        </w:rPr>
        <w:t>pulls</w:t>
      </w:r>
      <w:r w:rsidRPr="001E313D">
        <w:rPr>
          <w:rStyle w:val="Emphasis"/>
          <w:rFonts w:asciiTheme="majorHAnsi" w:hAnsiTheme="majorHAnsi" w:cstheme="majorHAnsi"/>
        </w:rPr>
        <w:t xml:space="preserve"> his readers</w:t>
      </w:r>
      <w:r w:rsidRPr="001E313D">
        <w:rPr>
          <w:rStyle w:val="StyleUnderline"/>
          <w:rFonts w:asciiTheme="majorHAnsi" w:hAnsiTheme="majorHAnsi" w:cstheme="majorHAnsi"/>
        </w:rPr>
        <w:t xml:space="preserve"> – </w:t>
      </w:r>
      <w:r w:rsidRPr="001E313D">
        <w:rPr>
          <w:rStyle w:val="Emphasis"/>
          <w:rFonts w:asciiTheme="majorHAnsi" w:hAnsiTheme="majorHAnsi" w:cstheme="majorHAnsi"/>
        </w:rPr>
        <w:t xml:space="preserve">especially </w:t>
      </w:r>
      <w:r w:rsidRPr="001E313D">
        <w:rPr>
          <w:rStyle w:val="Emphasis"/>
          <w:rFonts w:asciiTheme="majorHAnsi" w:hAnsiTheme="majorHAnsi" w:cstheme="majorHAnsi"/>
          <w:highlight w:val="green"/>
        </w:rPr>
        <w:t>white readers</w:t>
      </w:r>
      <w:r w:rsidRPr="001E313D">
        <w:rPr>
          <w:rStyle w:val="StyleUnderline"/>
          <w:rFonts w:asciiTheme="majorHAnsi" w:hAnsiTheme="majorHAnsi" w:cstheme="majorHAnsi"/>
          <w:highlight w:val="green"/>
        </w:rPr>
        <w:t xml:space="preserve"> – </w:t>
      </w:r>
      <w:r w:rsidRPr="001E313D">
        <w:rPr>
          <w:rStyle w:val="Emphasis"/>
          <w:rFonts w:asciiTheme="majorHAnsi" w:hAnsiTheme="majorHAnsi" w:cstheme="majorHAnsi"/>
          <w:highlight w:val="green"/>
        </w:rPr>
        <w:t>beyond</w:t>
      </w:r>
      <w:r w:rsidRPr="001E313D">
        <w:rPr>
          <w:rStyle w:val="StyleUnderline"/>
          <w:rFonts w:asciiTheme="majorHAnsi" w:hAnsiTheme="majorHAnsi" w:cstheme="majorHAnsi"/>
        </w:rPr>
        <w:t xml:space="preserve"> the ‘</w:t>
      </w:r>
      <w:r w:rsidRPr="001E313D">
        <w:rPr>
          <w:rStyle w:val="Emphasis"/>
          <w:rFonts w:asciiTheme="majorHAnsi" w:hAnsiTheme="majorHAnsi" w:cstheme="majorHAnsi"/>
        </w:rPr>
        <w:t>innocence that constitutes the crime</w:t>
      </w:r>
      <w:r w:rsidRPr="001E313D">
        <w:rPr>
          <w:rStyle w:val="StyleUnderline"/>
          <w:rFonts w:asciiTheme="majorHAnsi" w:hAnsiTheme="majorHAnsi" w:cstheme="majorHAnsi"/>
        </w:rPr>
        <w:t xml:space="preserve">’ of their </w:t>
      </w:r>
      <w:r w:rsidRPr="001E313D">
        <w:rPr>
          <w:rStyle w:val="Emphasis"/>
          <w:rFonts w:asciiTheme="majorHAnsi" w:hAnsiTheme="majorHAnsi" w:cstheme="majorHAnsi"/>
          <w:highlight w:val="green"/>
        </w:rPr>
        <w:t>assumed</w:t>
      </w:r>
      <w:r w:rsidRPr="001E313D">
        <w:rPr>
          <w:rStyle w:val="Emphasis"/>
          <w:rFonts w:asciiTheme="majorHAnsi" w:hAnsiTheme="majorHAnsi" w:cstheme="majorHAnsi"/>
        </w:rPr>
        <w:t xml:space="preserve"> individual</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 xml:space="preserve">collective </w:t>
      </w:r>
      <w:r w:rsidRPr="001E313D">
        <w:rPr>
          <w:rStyle w:val="Emphasis"/>
          <w:rFonts w:asciiTheme="majorHAnsi" w:hAnsiTheme="majorHAnsi" w:cstheme="majorHAnsi"/>
          <w:highlight w:val="green"/>
        </w:rPr>
        <w:t>white subjectivities</w:t>
      </w:r>
      <w:r w:rsidRPr="001E313D">
        <w:rPr>
          <w:rFonts w:asciiTheme="majorHAnsi" w:hAnsiTheme="majorHAnsi" w:cstheme="majorHAnsi"/>
          <w:sz w:val="16"/>
        </w:rPr>
        <w:t xml:space="preserve"> </w:t>
      </w:r>
      <w:r w:rsidRPr="001E313D">
        <w:rPr>
          <w:rStyle w:val="StyleUnderline"/>
          <w:rFonts w:asciiTheme="majorHAnsi" w:hAnsiTheme="majorHAnsi" w:cstheme="majorHAnsi"/>
        </w:rPr>
        <w:t xml:space="preserve">in ways that work in </w:t>
      </w:r>
      <w:r w:rsidRPr="001E313D">
        <w:rPr>
          <w:rStyle w:val="Emphasis"/>
          <w:rFonts w:asciiTheme="majorHAnsi" w:hAnsiTheme="majorHAnsi" w:cstheme="majorHAnsi"/>
        </w:rPr>
        <w:t>visceral</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relational</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conceptual registers</w:t>
      </w:r>
      <w:r w:rsidRPr="001E313D">
        <w:rPr>
          <w:rFonts w:asciiTheme="majorHAnsi" w:hAnsiTheme="majorHAnsi" w:cstheme="majorHAnsi"/>
          <w:sz w:val="16"/>
        </w:rPr>
        <w:t xml:space="preserve"> (Baldwin, 1992, p. 6). </w:t>
      </w:r>
      <w:r w:rsidRPr="001E313D">
        <w:rPr>
          <w:rStyle w:val="StyleUnderline"/>
          <w:rFonts w:asciiTheme="majorHAnsi" w:hAnsiTheme="majorHAnsi" w:cstheme="majorHAnsi"/>
        </w:rPr>
        <w:t xml:space="preserve">Such uncertainty </w:t>
      </w:r>
      <w:r w:rsidRPr="001E313D">
        <w:rPr>
          <w:rStyle w:val="StyleUnderline"/>
          <w:rFonts w:asciiTheme="majorHAnsi" w:hAnsiTheme="majorHAnsi" w:cstheme="majorHAnsi"/>
          <w:highlight w:val="green"/>
        </w:rPr>
        <w:t>has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significant </w:t>
      </w:r>
      <w:r w:rsidRPr="001E313D">
        <w:rPr>
          <w:rStyle w:val="Emphasis"/>
          <w:rFonts w:asciiTheme="majorHAnsi" w:hAnsiTheme="majorHAnsi" w:cstheme="majorHAnsi"/>
          <w:highlight w:val="green"/>
        </w:rPr>
        <w:t>capacity to erode habits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defences</w:t>
      </w:r>
      <w:r w:rsidRPr="001E313D">
        <w:rPr>
          <w:rStyle w:val="StyleUnderline"/>
          <w:rFonts w:asciiTheme="majorHAnsi" w:hAnsiTheme="majorHAnsi" w:cstheme="majorHAnsi"/>
        </w:rPr>
        <w:t xml:space="preserve">, as one finds oneself </w:t>
      </w:r>
      <w:r w:rsidRPr="001E313D">
        <w:rPr>
          <w:rStyle w:val="Emphasis"/>
          <w:rFonts w:asciiTheme="majorHAnsi" w:hAnsiTheme="majorHAnsi" w:cstheme="majorHAnsi"/>
        </w:rPr>
        <w:t>unexpectedly drawn into perspectives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locations</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energies</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tendencies</w:t>
      </w:r>
      <w:r w:rsidRPr="001E313D">
        <w:rPr>
          <w:rStyle w:val="StyleUnderline"/>
          <w:rFonts w:asciiTheme="majorHAnsi" w:hAnsiTheme="majorHAnsi" w:cstheme="majorHAnsi"/>
        </w:rPr>
        <w:t xml:space="preserve"> that </w:t>
      </w:r>
      <w:r w:rsidRPr="001E313D">
        <w:rPr>
          <w:rStyle w:val="Emphasis"/>
          <w:rFonts w:asciiTheme="majorHAnsi" w:hAnsiTheme="majorHAnsi" w:cstheme="majorHAnsi"/>
        </w:rPr>
        <w:t>unsettle</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reorient one’s own subjectivity</w:t>
      </w:r>
      <w:r w:rsidRPr="001E313D">
        <w:rPr>
          <w:rFonts w:asciiTheme="majorHAnsi" w:hAnsiTheme="majorHAnsi" w:cstheme="majorHAnsi"/>
          <w:sz w:val="16"/>
        </w:rPr>
        <w:t>. Much of my work has theorized ‘moving democracy’, and my rhetorical shifting of the first-person plural is a textual practice that aims to enhance this in ways that facilitate reflection.</w:t>
      </w:r>
    </w:p>
    <w:p w14:paraId="5B0178BA" w14:textId="77777777" w:rsidR="0058484A" w:rsidRPr="001E313D" w:rsidRDefault="0058484A" w:rsidP="0058484A">
      <w:pPr>
        <w:rPr>
          <w:rFonts w:asciiTheme="majorHAnsi" w:hAnsiTheme="majorHAnsi" w:cstheme="majorHAnsi"/>
          <w:sz w:val="16"/>
        </w:rPr>
      </w:pPr>
      <w:r w:rsidRPr="001E313D">
        <w:rPr>
          <w:rFonts w:asciiTheme="majorHAnsi" w:hAnsiTheme="majorHAnsi" w:cstheme="majorHAnsi"/>
          <w:sz w:val="16"/>
        </w:rPr>
        <w:t xml:space="preserve">Throughout Visionary Pragmatism, I argue that </w:t>
      </w:r>
      <w:r w:rsidRPr="001E313D">
        <w:rPr>
          <w:rStyle w:val="StyleUnderline"/>
          <w:rFonts w:asciiTheme="majorHAnsi" w:hAnsiTheme="majorHAnsi" w:cstheme="majorHAnsi"/>
        </w:rPr>
        <w:t xml:space="preserve">there are </w:t>
      </w:r>
      <w:r w:rsidRPr="001E313D">
        <w:rPr>
          <w:rStyle w:val="Emphasis"/>
          <w:rFonts w:asciiTheme="majorHAnsi" w:hAnsiTheme="majorHAnsi" w:cstheme="majorHAnsi"/>
        </w:rPr>
        <w:t>powerful reasons for active hope</w:t>
      </w:r>
      <w:r w:rsidRPr="001E313D">
        <w:rPr>
          <w:rStyle w:val="StyleUnderline"/>
          <w:rFonts w:asciiTheme="majorHAnsi" w:hAnsiTheme="majorHAnsi" w:cstheme="majorHAnsi"/>
        </w:rPr>
        <w:t xml:space="preserve">. At the same time, </w:t>
      </w:r>
      <w:r w:rsidRPr="001E313D">
        <w:rPr>
          <w:rStyle w:val="StyleUnderline"/>
          <w:rFonts w:asciiTheme="majorHAnsi" w:hAnsiTheme="majorHAnsi" w:cstheme="majorHAnsi"/>
          <w:highlight w:val="green"/>
        </w:rPr>
        <w:t xml:space="preserve">we </w:t>
      </w:r>
      <w:r w:rsidRPr="001E313D">
        <w:rPr>
          <w:rStyle w:val="Emphasis"/>
          <w:rFonts w:asciiTheme="majorHAnsi" w:hAnsiTheme="majorHAnsi" w:cstheme="majorHAnsi"/>
          <w:highlight w:val="green"/>
        </w:rPr>
        <w:t>do not live far from</w:t>
      </w:r>
      <w:r w:rsidRPr="001E313D">
        <w:rPr>
          <w:rStyle w:val="Emphasis"/>
          <w:rFonts w:asciiTheme="majorHAnsi" w:hAnsiTheme="majorHAnsi" w:cstheme="majorHAnsi"/>
        </w:rPr>
        <w:t xml:space="preserve"> tipping points</w:t>
      </w:r>
      <w:r w:rsidRPr="001E313D">
        <w:rPr>
          <w:rStyle w:val="StyleUnderline"/>
          <w:rFonts w:asciiTheme="majorHAnsi" w:hAnsiTheme="majorHAnsi" w:cstheme="majorHAnsi"/>
        </w:rPr>
        <w:t xml:space="preserve"> beyond which </w:t>
      </w:r>
      <w:r w:rsidRPr="001E313D">
        <w:rPr>
          <w:rStyle w:val="Emphasis"/>
          <w:rFonts w:asciiTheme="majorHAnsi" w:hAnsiTheme="majorHAnsi" w:cstheme="majorHAnsi"/>
          <w:highlight w:val="green"/>
        </w:rPr>
        <w:t>planetary</w:t>
      </w:r>
      <w:r w:rsidRPr="001E313D">
        <w:rPr>
          <w:rStyle w:val="Emphasis"/>
          <w:rFonts w:asciiTheme="majorHAnsi" w:hAnsiTheme="majorHAnsi" w:cstheme="majorHAnsi"/>
        </w:rPr>
        <w:t xml:space="preserve"> ecological </w:t>
      </w:r>
      <w:r w:rsidRPr="001E313D">
        <w:rPr>
          <w:rStyle w:val="Emphasis"/>
          <w:rFonts w:asciiTheme="majorHAnsi" w:hAnsiTheme="majorHAnsi" w:cstheme="majorHAnsi"/>
          <w:highlight w:val="green"/>
        </w:rPr>
        <w:t>collapse</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lastRenderedPageBreak/>
        <w:t xml:space="preserve">globalizing neoliberal </w:t>
      </w:r>
      <w:r w:rsidRPr="001E313D">
        <w:rPr>
          <w:rStyle w:val="Emphasis"/>
          <w:rFonts w:asciiTheme="majorHAnsi" w:hAnsiTheme="majorHAnsi" w:cstheme="majorHAnsi"/>
          <w:highlight w:val="green"/>
        </w:rPr>
        <w:t>fascism</w:t>
      </w:r>
      <w:r w:rsidRPr="001E313D">
        <w:rPr>
          <w:rStyle w:val="StyleUnderline"/>
          <w:rFonts w:asciiTheme="majorHAnsi" w:hAnsiTheme="majorHAnsi" w:cstheme="majorHAnsi"/>
          <w:highlight w:val="green"/>
        </w:rPr>
        <w:t>, and</w:t>
      </w:r>
      <w:r w:rsidRPr="001E313D">
        <w:rPr>
          <w:rStyle w:val="StyleUnderline"/>
          <w:rFonts w:asciiTheme="majorHAnsi" w:hAnsiTheme="majorHAnsi" w:cstheme="majorHAnsi"/>
        </w:rPr>
        <w:t xml:space="preserve"> </w:t>
      </w:r>
      <w:r w:rsidRPr="001E313D">
        <w:rPr>
          <w:rStyle w:val="Emphasis"/>
          <w:rFonts w:asciiTheme="majorHAnsi" w:hAnsiTheme="majorHAnsi" w:cstheme="majorHAnsi"/>
        </w:rPr>
        <w:t xml:space="preserve">violent </w:t>
      </w:r>
      <w:r w:rsidRPr="001E313D">
        <w:rPr>
          <w:rStyle w:val="Emphasis"/>
          <w:rFonts w:asciiTheme="majorHAnsi" w:hAnsiTheme="majorHAnsi" w:cstheme="majorHAnsi"/>
          <w:highlight w:val="green"/>
        </w:rPr>
        <w:t>chaos</w:t>
      </w:r>
      <w:r w:rsidRPr="001E313D">
        <w:rPr>
          <w:rStyle w:val="StyleUnderline"/>
          <w:rFonts w:asciiTheme="majorHAnsi" w:hAnsiTheme="majorHAnsi" w:cstheme="majorHAnsi"/>
        </w:rPr>
        <w:t xml:space="preserve"> may </w:t>
      </w:r>
      <w:r w:rsidRPr="001E313D">
        <w:rPr>
          <w:rStyle w:val="Emphasis"/>
          <w:rFonts w:asciiTheme="majorHAnsi" w:hAnsiTheme="majorHAnsi" w:cstheme="majorHAnsi"/>
        </w:rPr>
        <w:t>overwhelm our efforts</w:t>
      </w:r>
      <w:r w:rsidRPr="001E313D">
        <w:rPr>
          <w:rStyle w:val="StyleUnderline"/>
          <w:rFonts w:asciiTheme="majorHAnsi" w:hAnsiTheme="majorHAnsi" w:cstheme="majorHAnsi"/>
        </w:rPr>
        <w:t xml:space="preserve">. I </w:t>
      </w:r>
      <w:r w:rsidRPr="001E313D">
        <w:rPr>
          <w:rStyle w:val="Emphasis"/>
          <w:rFonts w:asciiTheme="majorHAnsi" w:hAnsiTheme="majorHAnsi" w:cstheme="majorHAnsi"/>
          <w:highlight w:val="green"/>
        </w:rPr>
        <w:t>do not think</w:t>
      </w:r>
      <w:r w:rsidRPr="001E313D">
        <w:rPr>
          <w:rStyle w:val="Emphasis"/>
          <w:rFonts w:asciiTheme="majorHAnsi" w:hAnsiTheme="majorHAnsi" w:cstheme="majorHAnsi"/>
        </w:rPr>
        <w:t xml:space="preserve"> so much</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green"/>
        </w:rPr>
        <w:t xml:space="preserve">in terms of </w:t>
      </w:r>
      <w:r w:rsidRPr="001E313D">
        <w:rPr>
          <w:rStyle w:val="Emphasis"/>
          <w:rFonts w:asciiTheme="majorHAnsi" w:hAnsiTheme="majorHAnsi" w:cstheme="majorHAnsi"/>
          <w:highlight w:val="green"/>
        </w:rPr>
        <w:t>pessimism</w:t>
      </w:r>
      <w:r w:rsidRPr="001E313D">
        <w:rPr>
          <w:rStyle w:val="StyleUnderline"/>
          <w:rFonts w:asciiTheme="majorHAnsi" w:hAnsiTheme="majorHAnsi" w:cstheme="majorHAnsi"/>
          <w:highlight w:val="green"/>
        </w:rPr>
        <w:t xml:space="preserve"> or </w:t>
      </w:r>
      <w:r w:rsidRPr="001E313D">
        <w:rPr>
          <w:rStyle w:val="Emphasis"/>
          <w:rFonts w:asciiTheme="majorHAnsi" w:hAnsiTheme="majorHAnsi" w:cstheme="majorHAnsi"/>
          <w:highlight w:val="green"/>
        </w:rPr>
        <w:t>optimism</w:t>
      </w:r>
      <w:r w:rsidRPr="001E313D">
        <w:rPr>
          <w:rStyle w:val="StyleUnderline"/>
          <w:rFonts w:asciiTheme="majorHAnsi" w:hAnsiTheme="majorHAnsi" w:cstheme="majorHAnsi"/>
        </w:rPr>
        <w:t xml:space="preserve"> </w:t>
      </w:r>
      <w:r w:rsidRPr="001E313D">
        <w:rPr>
          <w:rStyle w:val="StyleUnderline"/>
          <w:rFonts w:asciiTheme="majorHAnsi" w:hAnsiTheme="majorHAnsi" w:cstheme="majorHAnsi"/>
          <w:highlight w:val="green"/>
        </w:rPr>
        <w:t>as</w:t>
      </w:r>
      <w:r w:rsidRPr="001E313D">
        <w:rPr>
          <w:rStyle w:val="StyleUnderline"/>
          <w:rFonts w:asciiTheme="majorHAnsi" w:hAnsiTheme="majorHAnsi" w:cstheme="majorHAnsi"/>
        </w:rPr>
        <w:t xml:space="preserve"> I do </w:t>
      </w:r>
      <w:r w:rsidRPr="001E313D">
        <w:rPr>
          <w:rStyle w:val="StyleUnderline"/>
          <w:rFonts w:asciiTheme="majorHAnsi" w:hAnsiTheme="majorHAnsi" w:cstheme="majorHAnsi"/>
          <w:highlight w:val="green"/>
        </w:rPr>
        <w:t xml:space="preserve">about </w:t>
      </w:r>
      <w:r w:rsidRPr="001E313D">
        <w:rPr>
          <w:rStyle w:val="Emphasis"/>
          <w:rFonts w:asciiTheme="majorHAnsi" w:hAnsiTheme="majorHAnsi" w:cstheme="majorHAnsi"/>
          <w:highlight w:val="green"/>
        </w:rPr>
        <w:t>seizing</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 xml:space="preserve">co-creating </w:t>
      </w:r>
      <w:r w:rsidRPr="001E313D">
        <w:rPr>
          <w:rStyle w:val="Emphasis"/>
          <w:rFonts w:asciiTheme="majorHAnsi" w:hAnsiTheme="majorHAnsi" w:cstheme="majorHAnsi"/>
          <w:highlight w:val="green"/>
        </w:rPr>
        <w:t>opportunities</w:t>
      </w:r>
      <w:r w:rsidRPr="001E313D">
        <w:rPr>
          <w:rStyle w:val="StyleUnderline"/>
          <w:rFonts w:asciiTheme="majorHAnsi" w:hAnsiTheme="majorHAnsi" w:cstheme="majorHAnsi"/>
        </w:rPr>
        <w:t xml:space="preserve"> for </w:t>
      </w:r>
      <w:r w:rsidRPr="001E313D">
        <w:rPr>
          <w:rStyle w:val="Emphasis"/>
          <w:rFonts w:asciiTheme="majorHAnsi" w:hAnsiTheme="majorHAnsi" w:cstheme="majorHAnsi"/>
        </w:rPr>
        <w:t>catalysing dynamic changes</w:t>
      </w:r>
      <w:r w:rsidRPr="001E313D">
        <w:rPr>
          <w:rStyle w:val="StyleUnderline"/>
          <w:rFonts w:asciiTheme="majorHAnsi" w:hAnsiTheme="majorHAnsi" w:cstheme="majorHAnsi"/>
        </w:rPr>
        <w:t xml:space="preserve"> in theory and practice that </w:t>
      </w:r>
      <w:r w:rsidRPr="001E313D">
        <w:rPr>
          <w:rStyle w:val="Emphasis"/>
          <w:rFonts w:asciiTheme="majorHAnsi" w:hAnsiTheme="majorHAnsi" w:cstheme="majorHAnsi"/>
        </w:rPr>
        <w:t>foster a powerful movement</w:t>
      </w:r>
      <w:r w:rsidRPr="001E313D">
        <w:rPr>
          <w:rStyle w:val="StyleUnderline"/>
          <w:rFonts w:asciiTheme="majorHAnsi" w:hAnsiTheme="majorHAnsi" w:cstheme="majorHAnsi"/>
        </w:rPr>
        <w:t xml:space="preserve"> of </w:t>
      </w:r>
      <w:r w:rsidRPr="001E313D">
        <w:rPr>
          <w:rStyle w:val="Emphasis"/>
          <w:rFonts w:asciiTheme="majorHAnsi" w:hAnsiTheme="majorHAnsi" w:cstheme="majorHAnsi"/>
        </w:rPr>
        <w:t>receptive democracy</w:t>
      </w:r>
      <w:r w:rsidRPr="001E313D">
        <w:rPr>
          <w:rStyle w:val="StyleUnderline"/>
          <w:rFonts w:asciiTheme="majorHAnsi" w:hAnsiTheme="majorHAnsi" w:cstheme="majorHAnsi"/>
        </w:rPr>
        <w:t xml:space="preserve">, for </w:t>
      </w:r>
      <w:r w:rsidRPr="001E313D">
        <w:rPr>
          <w:rStyle w:val="Emphasis"/>
          <w:rFonts w:asciiTheme="majorHAnsi" w:hAnsiTheme="majorHAnsi" w:cstheme="majorHAnsi"/>
        </w:rPr>
        <w:t>complex democratic commonwealth</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rPr>
        <w:t>ecological flourishing</w:t>
      </w:r>
      <w:r w:rsidRPr="001E313D">
        <w:rPr>
          <w:rStyle w:val="StyleUnderline"/>
          <w:rFonts w:asciiTheme="majorHAnsi" w:hAnsiTheme="majorHAnsi" w:cstheme="majorHAnsi"/>
        </w:rPr>
        <w:t>. In one sense</w:t>
      </w:r>
      <w:r w:rsidRPr="001E313D">
        <w:rPr>
          <w:rFonts w:asciiTheme="majorHAnsi" w:hAnsiTheme="majorHAnsi" w:cstheme="majorHAnsi"/>
          <w:sz w:val="16"/>
        </w:rPr>
        <w:t xml:space="preserve">, as Walter Benjamin’s discussion of Paul Klee’s ‘Angelus Novus’ makes poignantly clear, </w:t>
      </w:r>
      <w:r w:rsidRPr="001E313D">
        <w:rPr>
          <w:rStyle w:val="StyleUnderline"/>
          <w:rFonts w:asciiTheme="majorHAnsi" w:hAnsiTheme="majorHAnsi" w:cstheme="majorHAnsi"/>
          <w:highlight w:val="green"/>
        </w:rPr>
        <w:t xml:space="preserve">it is </w:t>
      </w:r>
      <w:r w:rsidRPr="001E313D">
        <w:rPr>
          <w:rStyle w:val="Emphasis"/>
          <w:rFonts w:asciiTheme="majorHAnsi" w:hAnsiTheme="majorHAnsi" w:cstheme="majorHAnsi"/>
          <w:highlight w:val="green"/>
        </w:rPr>
        <w:t>always ‘too late’ for</w:t>
      </w:r>
      <w:r w:rsidRPr="001E313D">
        <w:rPr>
          <w:rStyle w:val="Emphasis"/>
          <w:rFonts w:asciiTheme="majorHAnsi" w:hAnsiTheme="majorHAnsi" w:cstheme="majorHAnsi"/>
        </w:rPr>
        <w:t xml:space="preserve"> so much</w:t>
      </w:r>
      <w:r w:rsidRPr="001E313D">
        <w:rPr>
          <w:rStyle w:val="StyleUnderline"/>
          <w:rFonts w:asciiTheme="majorHAnsi" w:hAnsiTheme="majorHAnsi" w:cstheme="majorHAnsi"/>
        </w:rPr>
        <w:t xml:space="preserve"> and </w:t>
      </w:r>
      <w:r w:rsidRPr="001E313D">
        <w:rPr>
          <w:rStyle w:val="Emphasis"/>
          <w:rFonts w:asciiTheme="majorHAnsi" w:hAnsiTheme="majorHAnsi" w:cstheme="majorHAnsi"/>
          <w:highlight w:val="green"/>
        </w:rPr>
        <w:t>so many</w:t>
      </w:r>
      <w:r w:rsidRPr="001E313D">
        <w:rPr>
          <w:rStyle w:val="StyleUnderline"/>
          <w:rFonts w:asciiTheme="majorHAnsi" w:hAnsiTheme="majorHAnsi" w:cstheme="majorHAnsi"/>
        </w:rPr>
        <w:t xml:space="preserve">, as catastrophic history </w:t>
      </w:r>
      <w:r w:rsidRPr="001E313D">
        <w:rPr>
          <w:rStyle w:val="Emphasis"/>
          <w:rFonts w:asciiTheme="majorHAnsi" w:hAnsiTheme="majorHAnsi" w:cstheme="majorHAnsi"/>
        </w:rPr>
        <w:t>keeps piling wreckage at our feet</w:t>
      </w:r>
      <w:r w:rsidRPr="001E313D">
        <w:rPr>
          <w:rStyle w:val="StyleUnderline"/>
          <w:rFonts w:asciiTheme="majorHAnsi" w:hAnsiTheme="majorHAnsi" w:cstheme="majorHAnsi"/>
        </w:rPr>
        <w:t xml:space="preserve">. </w:t>
      </w:r>
      <w:r w:rsidRPr="001E313D">
        <w:rPr>
          <w:rStyle w:val="Emphasis"/>
          <w:rFonts w:asciiTheme="majorHAnsi" w:hAnsiTheme="majorHAnsi" w:cstheme="majorHAnsi"/>
          <w:highlight w:val="green"/>
        </w:rPr>
        <w:t>At the same time</w:t>
      </w:r>
      <w:r w:rsidRPr="001E313D">
        <w:rPr>
          <w:rStyle w:val="StyleUnderline"/>
          <w:rFonts w:asciiTheme="majorHAnsi" w:hAnsiTheme="majorHAnsi" w:cstheme="majorHAnsi"/>
        </w:rPr>
        <w:t>, there are</w:t>
      </w:r>
      <w:r w:rsidRPr="001E313D">
        <w:rPr>
          <w:rFonts w:asciiTheme="majorHAnsi" w:hAnsiTheme="majorHAnsi" w:cstheme="majorHAnsi"/>
          <w:sz w:val="16"/>
        </w:rPr>
        <w:t xml:space="preserve"> what Benjamin (1968) calls </w:t>
      </w:r>
      <w:r w:rsidRPr="001E313D">
        <w:rPr>
          <w:rStyle w:val="StyleUnderline"/>
          <w:rFonts w:asciiTheme="majorHAnsi" w:hAnsiTheme="majorHAnsi" w:cstheme="majorHAnsi"/>
        </w:rPr>
        <w:t>‘</w:t>
      </w:r>
      <w:r w:rsidRPr="001E313D">
        <w:rPr>
          <w:rFonts w:asciiTheme="majorHAnsi" w:hAnsiTheme="majorHAnsi" w:cstheme="majorHAnsi"/>
          <w:sz w:val="16"/>
        </w:rPr>
        <w:t xml:space="preserve">weak messianic powers’ that emerge as </w:t>
      </w:r>
      <w:r w:rsidRPr="001E313D">
        <w:rPr>
          <w:rStyle w:val="StyleUnderline"/>
          <w:rFonts w:asciiTheme="majorHAnsi" w:hAnsiTheme="majorHAnsi" w:cstheme="majorHAnsi"/>
        </w:rPr>
        <w:t xml:space="preserve">the </w:t>
      </w:r>
      <w:r w:rsidRPr="001E313D">
        <w:rPr>
          <w:rStyle w:val="Emphasis"/>
          <w:rFonts w:asciiTheme="majorHAnsi" w:hAnsiTheme="majorHAnsi" w:cstheme="majorHAnsi"/>
          <w:highlight w:val="green"/>
        </w:rPr>
        <w:t>retroactive force</w:t>
      </w:r>
      <w:r w:rsidRPr="001E313D">
        <w:rPr>
          <w:rStyle w:val="StyleUnderline"/>
          <w:rFonts w:asciiTheme="majorHAnsi" w:hAnsiTheme="majorHAnsi" w:cstheme="majorHAnsi"/>
          <w:highlight w:val="green"/>
        </w:rPr>
        <w:t xml:space="preserve"> of</w:t>
      </w:r>
      <w:r w:rsidRPr="001E313D">
        <w:rPr>
          <w:rStyle w:val="StyleUnderline"/>
          <w:rFonts w:asciiTheme="majorHAnsi" w:hAnsiTheme="majorHAnsi" w:cstheme="majorHAnsi"/>
        </w:rPr>
        <w:t xml:space="preserve"> salvaged aspects of </w:t>
      </w:r>
      <w:r w:rsidRPr="001E313D">
        <w:rPr>
          <w:rStyle w:val="StyleUnderline"/>
          <w:rFonts w:asciiTheme="majorHAnsi" w:hAnsiTheme="majorHAnsi" w:cstheme="majorHAnsi"/>
          <w:highlight w:val="green"/>
        </w:rPr>
        <w:t xml:space="preserve">past struggles </w:t>
      </w:r>
      <w:r w:rsidRPr="001E313D">
        <w:rPr>
          <w:rStyle w:val="Emphasis"/>
          <w:rFonts w:asciiTheme="majorHAnsi" w:hAnsiTheme="majorHAnsi" w:cstheme="majorHAnsi"/>
          <w:highlight w:val="green"/>
        </w:rPr>
        <w:t>ignite sparks</w:t>
      </w:r>
      <w:r w:rsidRPr="001E313D">
        <w:rPr>
          <w:rStyle w:val="Emphasis"/>
          <w:rFonts w:asciiTheme="majorHAnsi" w:hAnsiTheme="majorHAnsi" w:cstheme="majorHAnsi"/>
        </w:rPr>
        <w:t xml:space="preserve"> with emerging struggles</w:t>
      </w:r>
      <w:r w:rsidRPr="001E313D">
        <w:rPr>
          <w:rFonts w:asciiTheme="majorHAnsi" w:hAnsiTheme="majorHAnsi" w:cstheme="majorHAnsi"/>
          <w:sz w:val="16"/>
        </w:rPr>
        <w:t xml:space="preserve"> to explode the continuum of progress. </w:t>
      </w:r>
      <w:r w:rsidRPr="001E313D">
        <w:rPr>
          <w:rStyle w:val="StyleUnderline"/>
          <w:rFonts w:asciiTheme="majorHAnsi" w:hAnsiTheme="majorHAnsi" w:cstheme="majorHAnsi"/>
        </w:rPr>
        <w:t>In this sense</w:t>
      </w:r>
      <w:r w:rsidRPr="001E313D">
        <w:rPr>
          <w:rFonts w:asciiTheme="majorHAnsi" w:hAnsiTheme="majorHAnsi" w:cstheme="majorHAnsi"/>
          <w:sz w:val="16"/>
        </w:rPr>
        <w:t xml:space="preserve">, up to our day, </w:t>
      </w:r>
      <w:r w:rsidRPr="001E313D">
        <w:rPr>
          <w:rStyle w:val="StyleUnderline"/>
          <w:rFonts w:asciiTheme="majorHAnsi" w:hAnsiTheme="majorHAnsi" w:cstheme="majorHAnsi"/>
          <w:highlight w:val="green"/>
        </w:rPr>
        <w:t xml:space="preserve">it is </w:t>
      </w:r>
      <w:r w:rsidRPr="001E313D">
        <w:rPr>
          <w:rStyle w:val="Emphasis"/>
          <w:rFonts w:asciiTheme="majorHAnsi" w:hAnsiTheme="majorHAnsi" w:cstheme="majorHAnsi"/>
          <w:highlight w:val="green"/>
        </w:rPr>
        <w:t>never altogether too late</w:t>
      </w:r>
      <w:r w:rsidRPr="001E313D">
        <w:rPr>
          <w:rFonts w:asciiTheme="majorHAnsi" w:hAnsiTheme="majorHAnsi" w:cstheme="majorHAnsi"/>
          <w:sz w:val="16"/>
        </w:rPr>
        <w:t xml:space="preserve">. With the language of ‘game-transformative practice’, I argue that </w:t>
      </w:r>
      <w:r w:rsidRPr="001E313D">
        <w:rPr>
          <w:rStyle w:val="StyleUnderline"/>
          <w:rFonts w:asciiTheme="majorHAnsi" w:hAnsiTheme="majorHAnsi" w:cstheme="majorHAnsi"/>
        </w:rPr>
        <w:t xml:space="preserve">a </w:t>
      </w:r>
      <w:r w:rsidRPr="001E313D">
        <w:rPr>
          <w:rStyle w:val="Emphasis"/>
          <w:rFonts w:asciiTheme="majorHAnsi" w:hAnsiTheme="majorHAnsi" w:cstheme="majorHAnsi"/>
        </w:rPr>
        <w:t>visionary-pragmatic movement</w:t>
      </w:r>
      <w:r w:rsidRPr="001E313D">
        <w:rPr>
          <w:rFonts w:asciiTheme="majorHAnsi" w:hAnsiTheme="majorHAnsi" w:cstheme="majorHAnsi"/>
          <w:sz w:val="16"/>
        </w:rPr>
        <w:t xml:space="preserve"> of radical democracy </w:t>
      </w:r>
      <w:r w:rsidRPr="001E313D">
        <w:rPr>
          <w:rStyle w:val="StyleUnderline"/>
          <w:rFonts w:asciiTheme="majorHAnsi" w:hAnsiTheme="majorHAnsi" w:cstheme="majorHAnsi"/>
        </w:rPr>
        <w:t xml:space="preserve">must do something analogous in response to the </w:t>
      </w:r>
      <w:r w:rsidRPr="001E313D">
        <w:rPr>
          <w:rStyle w:val="Emphasis"/>
          <w:rFonts w:asciiTheme="majorHAnsi" w:hAnsiTheme="majorHAnsi" w:cstheme="majorHAnsi"/>
        </w:rPr>
        <w:t>fierce urgency of now</w:t>
      </w:r>
      <w:r w:rsidRPr="001E313D">
        <w:rPr>
          <w:rStyle w:val="StyleUnderline"/>
          <w:rFonts w:asciiTheme="majorHAnsi" w:hAnsiTheme="majorHAnsi" w:cstheme="majorHAnsi"/>
        </w:rPr>
        <w:t xml:space="preserve">, to </w:t>
      </w:r>
      <w:r w:rsidRPr="001E313D">
        <w:rPr>
          <w:rStyle w:val="Emphasis"/>
          <w:rFonts w:asciiTheme="majorHAnsi" w:hAnsiTheme="majorHAnsi" w:cstheme="majorHAnsi"/>
        </w:rPr>
        <w:t>avoid a sixth extinction</w:t>
      </w:r>
      <w:r w:rsidRPr="001E313D">
        <w:rPr>
          <w:rStyle w:val="StyleUnderline"/>
          <w:rFonts w:asciiTheme="majorHAnsi" w:hAnsiTheme="majorHAnsi" w:cstheme="majorHAnsi"/>
        </w:rPr>
        <w:t xml:space="preserve"> in which this possibility </w:t>
      </w:r>
      <w:r w:rsidRPr="001E313D">
        <w:rPr>
          <w:rStyle w:val="Emphasis"/>
          <w:rFonts w:asciiTheme="majorHAnsi" w:hAnsiTheme="majorHAnsi" w:cstheme="majorHAnsi"/>
        </w:rPr>
        <w:t>could well become a casualty</w:t>
      </w:r>
      <w:r w:rsidRPr="001E313D">
        <w:rPr>
          <w:rFonts w:asciiTheme="majorHAnsi" w:hAnsiTheme="majorHAnsi" w:cstheme="majorHAnsi"/>
          <w:sz w:val="16"/>
        </w:rPr>
        <w:t>.</w:t>
      </w:r>
    </w:p>
    <w:p w14:paraId="68F3859C" w14:textId="77777777" w:rsidR="00490861" w:rsidRPr="001E313D" w:rsidRDefault="00490861" w:rsidP="00490861">
      <w:pPr>
        <w:rPr>
          <w:rFonts w:asciiTheme="majorHAnsi" w:hAnsiTheme="majorHAnsi" w:cstheme="majorHAnsi"/>
        </w:rPr>
      </w:pPr>
    </w:p>
    <w:sectPr w:rsidR="00490861" w:rsidRPr="001E31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panose1 w:val="00000000000000000000"/>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IJGCNM+Arial">
    <w:altName w:val="Arial"/>
    <w:panose1 w:val="020B0604020202020204"/>
    <w:charset w:val="4D"/>
    <w:family w:val="swiss"/>
    <w:notTrueType/>
    <w:pitch w:val="default"/>
    <w:sig w:usb0="00000003" w:usb1="00000000" w:usb2="00000000" w:usb3="00000000" w:csb0="00000001" w:csb1="00000000"/>
  </w:font>
  <w:font w:name="AKDPE C+ Utopi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strangelo Edessa">
    <w:panose1 w:val="020B0604020202020204"/>
    <w:charset w:val="01"/>
    <w:family w:val="roman"/>
    <w:notTrueType/>
    <w:pitch w:val="variable"/>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0"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entury">
    <w:panose1 w:val="02040604050505020304"/>
    <w:charset w:val="00"/>
    <w:family w:val="roman"/>
    <w:pitch w:val="variable"/>
    <w:sig w:usb0="00000287" w:usb1="00000000" w:usb2="00000000" w:usb3="00000000" w:csb0="0000009F" w:csb1="00000000"/>
  </w:font>
  <w:font w:name="Myriad Pro Light">
    <w:altName w:val="Myriad Pro Light"/>
    <w:panose1 w:val="020B0604020202020204"/>
    <w:charset w:val="00"/>
    <w:family w:val="swiss"/>
    <w:pitch w:val="variable"/>
    <w:sig w:usb0="20000287" w:usb1="00000001" w:usb2="00000000" w:usb3="00000000" w:csb0="0000019F" w:csb1="00000000"/>
  </w:font>
  <w:font w:name="Minion Pro">
    <w:altName w:val="Cambria"/>
    <w:panose1 w:val="020B0604020202020204"/>
    <w:charset w:val="00"/>
    <w:family w:val="auto"/>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Arial Bold">
    <w:altName w:val="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4E"/>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E0002AFF" w:usb1="C0007841" w:usb2="00000009" w:usb3="00000000" w:csb0="000001FF"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dobe Garamond Pro">
    <w:altName w:val="Calibri"/>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3C546D"/>
    <w:multiLevelType w:val="hybridMultilevel"/>
    <w:tmpl w:val="538A37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D82613"/>
    <w:multiLevelType w:val="hybridMultilevel"/>
    <w:tmpl w:val="E356E5B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1781B"/>
    <w:multiLevelType w:val="hybridMultilevel"/>
    <w:tmpl w:val="6262A5C8"/>
    <w:lvl w:ilvl="0" w:tplc="1D386E4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50405B"/>
    <w:multiLevelType w:val="hybridMultilevel"/>
    <w:tmpl w:val="584E2996"/>
    <w:lvl w:ilvl="0" w:tplc="33D852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320447"/>
    <w:multiLevelType w:val="hybridMultilevel"/>
    <w:tmpl w:val="293C3C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A3E6E"/>
    <w:multiLevelType w:val="hybridMultilevel"/>
    <w:tmpl w:val="66C6102E"/>
    <w:lvl w:ilvl="0" w:tplc="FBFC74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4163AA1"/>
    <w:multiLevelType w:val="hybridMultilevel"/>
    <w:tmpl w:val="384076E4"/>
    <w:lvl w:ilvl="0" w:tplc="5BB23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A61E4"/>
    <w:multiLevelType w:val="hybridMultilevel"/>
    <w:tmpl w:val="3F924F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947078"/>
    <w:multiLevelType w:val="hybridMultilevel"/>
    <w:tmpl w:val="2CB44806"/>
    <w:lvl w:ilvl="0" w:tplc="5BB23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E14369"/>
    <w:multiLevelType w:val="hybridMultilevel"/>
    <w:tmpl w:val="6E481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D21303"/>
    <w:multiLevelType w:val="hybridMultilevel"/>
    <w:tmpl w:val="3CE0DC76"/>
    <w:lvl w:ilvl="0" w:tplc="370C31A6">
      <w:start w:val="1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11571B"/>
    <w:multiLevelType w:val="hybridMultilevel"/>
    <w:tmpl w:val="7206E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3EF68B1"/>
    <w:multiLevelType w:val="multilevel"/>
    <w:tmpl w:val="272286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2E17EE"/>
    <w:multiLevelType w:val="hybridMultilevel"/>
    <w:tmpl w:val="CF5A25DC"/>
    <w:lvl w:ilvl="0" w:tplc="F1F62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6"/>
  </w:num>
  <w:num w:numId="3">
    <w:abstractNumId w:val="15"/>
  </w:num>
  <w:num w:numId="4">
    <w:abstractNumId w:val="35"/>
  </w:num>
  <w:num w:numId="5">
    <w:abstractNumId w:val="29"/>
  </w:num>
  <w:num w:numId="6">
    <w:abstractNumId w:val="25"/>
  </w:num>
  <w:num w:numId="7">
    <w:abstractNumId w:val="33"/>
  </w:num>
  <w:num w:numId="8">
    <w:abstractNumId w:val="20"/>
  </w:num>
  <w:num w:numId="9">
    <w:abstractNumId w:val="12"/>
  </w:num>
  <w:num w:numId="10">
    <w:abstractNumId w:val="13"/>
  </w:num>
  <w:num w:numId="11">
    <w:abstractNumId w:val="37"/>
  </w:num>
  <w:num w:numId="12">
    <w:abstractNumId w:val="11"/>
  </w:num>
  <w:num w:numId="13">
    <w:abstractNumId w:val="32"/>
  </w:num>
  <w:num w:numId="14">
    <w:abstractNumId w:val="26"/>
  </w:num>
  <w:num w:numId="15">
    <w:abstractNumId w:val="14"/>
  </w:num>
  <w:num w:numId="16">
    <w:abstractNumId w:val="21"/>
  </w:num>
  <w:num w:numId="17">
    <w:abstractNumId w:val="18"/>
  </w:num>
  <w:num w:numId="18">
    <w:abstractNumId w:val="11"/>
  </w:num>
  <w:num w:numId="19">
    <w:abstractNumId w:val="19"/>
  </w:num>
  <w:num w:numId="20">
    <w:abstractNumId w:val="38"/>
  </w:num>
  <w:num w:numId="21">
    <w:abstractNumId w:val="36"/>
  </w:num>
  <w:num w:numId="22">
    <w:abstractNumId w:val="30"/>
  </w:num>
  <w:num w:numId="23">
    <w:abstractNumId w:val="27"/>
  </w:num>
  <w:num w:numId="24">
    <w:abstractNumId w:val="28"/>
  </w:num>
  <w:num w:numId="25">
    <w:abstractNumId w:val="24"/>
  </w:num>
  <w:num w:numId="26">
    <w:abstractNumId w:val="17"/>
  </w:num>
  <w:num w:numId="27">
    <w:abstractNumId w:val="34"/>
  </w:num>
  <w:num w:numId="28">
    <w:abstractNumId w:val="31"/>
  </w:num>
  <w:num w:numId="29">
    <w:abstractNumId w:val="22"/>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0"/>
  </w:num>
  <w:num w:numId="41">
    <w:abstractNumId w:val="8"/>
  </w:num>
  <w:num w:numId="42">
    <w:abstractNumId w:val="7"/>
  </w:num>
  <w:num w:numId="43">
    <w:abstractNumId w:val="6"/>
  </w:num>
  <w:num w:numId="44">
    <w:abstractNumId w:val="5"/>
  </w:num>
  <w:num w:numId="45">
    <w:abstractNumId w:val="9"/>
  </w:num>
  <w:num w:numId="46">
    <w:abstractNumId w:val="4"/>
  </w:num>
  <w:num w:numId="47">
    <w:abstractNumId w:val="3"/>
  </w:num>
  <w:num w:numId="48">
    <w:abstractNumId w:val="2"/>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53DB"/>
    <w:rsid w:val="000029E3"/>
    <w:rsid w:val="000029E8"/>
    <w:rsid w:val="00004225"/>
    <w:rsid w:val="000066CA"/>
    <w:rsid w:val="00007264"/>
    <w:rsid w:val="000076A9"/>
    <w:rsid w:val="00014FAD"/>
    <w:rsid w:val="00015D2A"/>
    <w:rsid w:val="00016B58"/>
    <w:rsid w:val="0002490B"/>
    <w:rsid w:val="000255D5"/>
    <w:rsid w:val="00026465"/>
    <w:rsid w:val="00030204"/>
    <w:rsid w:val="000312A0"/>
    <w:rsid w:val="0003396C"/>
    <w:rsid w:val="00035337"/>
    <w:rsid w:val="00052FB1"/>
    <w:rsid w:val="00054276"/>
    <w:rsid w:val="000547B1"/>
    <w:rsid w:val="00054F5A"/>
    <w:rsid w:val="0006091E"/>
    <w:rsid w:val="000638C1"/>
    <w:rsid w:val="00065FEE"/>
    <w:rsid w:val="00066E3C"/>
    <w:rsid w:val="00072718"/>
    <w:rsid w:val="0007381E"/>
    <w:rsid w:val="00076094"/>
    <w:rsid w:val="0008785F"/>
    <w:rsid w:val="00090CBE"/>
    <w:rsid w:val="00092C43"/>
    <w:rsid w:val="00094DEC"/>
    <w:rsid w:val="0009767C"/>
    <w:rsid w:val="000A2D8A"/>
    <w:rsid w:val="000D238D"/>
    <w:rsid w:val="000D26A6"/>
    <w:rsid w:val="000D2B90"/>
    <w:rsid w:val="000D473A"/>
    <w:rsid w:val="000D6ED8"/>
    <w:rsid w:val="000D717B"/>
    <w:rsid w:val="000F13EB"/>
    <w:rsid w:val="00100B28"/>
    <w:rsid w:val="00117316"/>
    <w:rsid w:val="001209B4"/>
    <w:rsid w:val="00133154"/>
    <w:rsid w:val="00140955"/>
    <w:rsid w:val="001434BC"/>
    <w:rsid w:val="00161E1D"/>
    <w:rsid w:val="001641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13D"/>
    <w:rsid w:val="001F1173"/>
    <w:rsid w:val="002005A8"/>
    <w:rsid w:val="00203DD8"/>
    <w:rsid w:val="00204E1D"/>
    <w:rsid w:val="002059BD"/>
    <w:rsid w:val="00207FD8"/>
    <w:rsid w:val="00210FAF"/>
    <w:rsid w:val="00213B1E"/>
    <w:rsid w:val="00215284"/>
    <w:rsid w:val="002168F2"/>
    <w:rsid w:val="0022589F"/>
    <w:rsid w:val="00232291"/>
    <w:rsid w:val="002343FE"/>
    <w:rsid w:val="00235F7B"/>
    <w:rsid w:val="002502CF"/>
    <w:rsid w:val="00256587"/>
    <w:rsid w:val="00267EBB"/>
    <w:rsid w:val="0027023B"/>
    <w:rsid w:val="00272F3F"/>
    <w:rsid w:val="00274EDB"/>
    <w:rsid w:val="0027729E"/>
    <w:rsid w:val="002843B2"/>
    <w:rsid w:val="00284ED6"/>
    <w:rsid w:val="00290C5A"/>
    <w:rsid w:val="00290C92"/>
    <w:rsid w:val="0029647A"/>
    <w:rsid w:val="00296504"/>
    <w:rsid w:val="002A25AF"/>
    <w:rsid w:val="002B53DB"/>
    <w:rsid w:val="002B5511"/>
    <w:rsid w:val="002B7ACF"/>
    <w:rsid w:val="002E0643"/>
    <w:rsid w:val="002E392E"/>
    <w:rsid w:val="002E6BBC"/>
    <w:rsid w:val="002F1BA9"/>
    <w:rsid w:val="002F6E74"/>
    <w:rsid w:val="0030251B"/>
    <w:rsid w:val="003106B3"/>
    <w:rsid w:val="0031385D"/>
    <w:rsid w:val="003171AB"/>
    <w:rsid w:val="003223B2"/>
    <w:rsid w:val="00322A67"/>
    <w:rsid w:val="00330E13"/>
    <w:rsid w:val="00335A23"/>
    <w:rsid w:val="00340707"/>
    <w:rsid w:val="00341C61"/>
    <w:rsid w:val="00343514"/>
    <w:rsid w:val="00351841"/>
    <w:rsid w:val="003624A6"/>
    <w:rsid w:val="00364ADF"/>
    <w:rsid w:val="00365C8D"/>
    <w:rsid w:val="003670D9"/>
    <w:rsid w:val="00370B41"/>
    <w:rsid w:val="00371B27"/>
    <w:rsid w:val="003726C3"/>
    <w:rsid w:val="00375D2E"/>
    <w:rsid w:val="00383071"/>
    <w:rsid w:val="00383B19"/>
    <w:rsid w:val="00383DDE"/>
    <w:rsid w:val="00384CBC"/>
    <w:rsid w:val="00390FD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74A"/>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4F6"/>
    <w:rsid w:val="00482AF9"/>
    <w:rsid w:val="00490861"/>
    <w:rsid w:val="00496BB2"/>
    <w:rsid w:val="004B37B4"/>
    <w:rsid w:val="004B48AF"/>
    <w:rsid w:val="004B72B4"/>
    <w:rsid w:val="004C0314"/>
    <w:rsid w:val="004C0D3D"/>
    <w:rsid w:val="004C213E"/>
    <w:rsid w:val="004C376C"/>
    <w:rsid w:val="004C657F"/>
    <w:rsid w:val="004D17D8"/>
    <w:rsid w:val="004D52D8"/>
    <w:rsid w:val="004E355B"/>
    <w:rsid w:val="005028E5"/>
    <w:rsid w:val="00503735"/>
    <w:rsid w:val="00516A88"/>
    <w:rsid w:val="00521CEA"/>
    <w:rsid w:val="00522065"/>
    <w:rsid w:val="005224F2"/>
    <w:rsid w:val="0053149A"/>
    <w:rsid w:val="00533F1C"/>
    <w:rsid w:val="00536D8B"/>
    <w:rsid w:val="0053709A"/>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84A"/>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A39"/>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35D"/>
    <w:rsid w:val="0065727C"/>
    <w:rsid w:val="00660827"/>
    <w:rsid w:val="006748BE"/>
    <w:rsid w:val="00674A78"/>
    <w:rsid w:val="00696A16"/>
    <w:rsid w:val="006A228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752"/>
    <w:rsid w:val="007374A1"/>
    <w:rsid w:val="00750714"/>
    <w:rsid w:val="00752712"/>
    <w:rsid w:val="00753A84"/>
    <w:rsid w:val="00757E14"/>
    <w:rsid w:val="007611F5"/>
    <w:rsid w:val="007619E4"/>
    <w:rsid w:val="00761E75"/>
    <w:rsid w:val="0076495E"/>
    <w:rsid w:val="00765FC8"/>
    <w:rsid w:val="00767F11"/>
    <w:rsid w:val="00773DE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36F"/>
    <w:rsid w:val="00800B75"/>
    <w:rsid w:val="00803A12"/>
    <w:rsid w:val="00805417"/>
    <w:rsid w:val="0081692A"/>
    <w:rsid w:val="008266F9"/>
    <w:rsid w:val="008267E2"/>
    <w:rsid w:val="00826A9B"/>
    <w:rsid w:val="00834842"/>
    <w:rsid w:val="00840E7B"/>
    <w:rsid w:val="0084136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BF0"/>
    <w:rsid w:val="00990634"/>
    <w:rsid w:val="00991733"/>
    <w:rsid w:val="00992078"/>
    <w:rsid w:val="00992BE3"/>
    <w:rsid w:val="009956CC"/>
    <w:rsid w:val="009A1467"/>
    <w:rsid w:val="009A6464"/>
    <w:rsid w:val="009A70EA"/>
    <w:rsid w:val="009B42E3"/>
    <w:rsid w:val="009B69F5"/>
    <w:rsid w:val="009C5FF7"/>
    <w:rsid w:val="009C6292"/>
    <w:rsid w:val="009D15DB"/>
    <w:rsid w:val="009D3133"/>
    <w:rsid w:val="009E160D"/>
    <w:rsid w:val="009F043C"/>
    <w:rsid w:val="009F1CBB"/>
    <w:rsid w:val="009F3305"/>
    <w:rsid w:val="009F4196"/>
    <w:rsid w:val="009F6FB2"/>
    <w:rsid w:val="009F7366"/>
    <w:rsid w:val="00A0667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05C"/>
    <w:rsid w:val="00AA6F6E"/>
    <w:rsid w:val="00AB0558"/>
    <w:rsid w:val="00AB122B"/>
    <w:rsid w:val="00AB21B0"/>
    <w:rsid w:val="00AB48D3"/>
    <w:rsid w:val="00AC22B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6F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7B"/>
    <w:rsid w:val="00BE4134"/>
    <w:rsid w:val="00BE4E52"/>
    <w:rsid w:val="00BE6472"/>
    <w:rsid w:val="00BF29B8"/>
    <w:rsid w:val="00BF46EA"/>
    <w:rsid w:val="00C00B3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327"/>
    <w:rsid w:val="00C92B56"/>
    <w:rsid w:val="00CA013C"/>
    <w:rsid w:val="00CA235B"/>
    <w:rsid w:val="00CA6D6D"/>
    <w:rsid w:val="00CB3D07"/>
    <w:rsid w:val="00CC7A4E"/>
    <w:rsid w:val="00CD1359"/>
    <w:rsid w:val="00CD48A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95D"/>
    <w:rsid w:val="00D713A1"/>
    <w:rsid w:val="00D77956"/>
    <w:rsid w:val="00D80F0C"/>
    <w:rsid w:val="00D92077"/>
    <w:rsid w:val="00D951E2"/>
    <w:rsid w:val="00D9565A"/>
    <w:rsid w:val="00D9736B"/>
    <w:rsid w:val="00DB2337"/>
    <w:rsid w:val="00DB5F87"/>
    <w:rsid w:val="00DB699B"/>
    <w:rsid w:val="00DC0376"/>
    <w:rsid w:val="00DC099B"/>
    <w:rsid w:val="00DC2BE5"/>
    <w:rsid w:val="00DD4CD4"/>
    <w:rsid w:val="00DD65A2"/>
    <w:rsid w:val="00DD6770"/>
    <w:rsid w:val="00DE0749"/>
    <w:rsid w:val="00DE1CE2"/>
    <w:rsid w:val="00DF0C32"/>
    <w:rsid w:val="00DF1210"/>
    <w:rsid w:val="00DF31E9"/>
    <w:rsid w:val="00DF400D"/>
    <w:rsid w:val="00DF5C23"/>
    <w:rsid w:val="00E01DAD"/>
    <w:rsid w:val="00E021DC"/>
    <w:rsid w:val="00E03F91"/>
    <w:rsid w:val="00E04244"/>
    <w:rsid w:val="00E064EF"/>
    <w:rsid w:val="00E064F2"/>
    <w:rsid w:val="00E0717B"/>
    <w:rsid w:val="00E15598"/>
    <w:rsid w:val="00E20D65"/>
    <w:rsid w:val="00E353A2"/>
    <w:rsid w:val="00E36881"/>
    <w:rsid w:val="00E42E4C"/>
    <w:rsid w:val="00E47013"/>
    <w:rsid w:val="00E52499"/>
    <w:rsid w:val="00E541F9"/>
    <w:rsid w:val="00E5647F"/>
    <w:rsid w:val="00E57B79"/>
    <w:rsid w:val="00E63419"/>
    <w:rsid w:val="00E64496"/>
    <w:rsid w:val="00E72115"/>
    <w:rsid w:val="00E8322E"/>
    <w:rsid w:val="00E86852"/>
    <w:rsid w:val="00E903E0"/>
    <w:rsid w:val="00E91985"/>
    <w:rsid w:val="00E97963"/>
    <w:rsid w:val="00EA1115"/>
    <w:rsid w:val="00EA39EB"/>
    <w:rsid w:val="00EA58CE"/>
    <w:rsid w:val="00EB33FF"/>
    <w:rsid w:val="00EB3D1A"/>
    <w:rsid w:val="00EC2759"/>
    <w:rsid w:val="00EC4678"/>
    <w:rsid w:val="00EC7106"/>
    <w:rsid w:val="00ED0120"/>
    <w:rsid w:val="00ED3BBA"/>
    <w:rsid w:val="00ED4E12"/>
    <w:rsid w:val="00EE051B"/>
    <w:rsid w:val="00EE54B4"/>
    <w:rsid w:val="00EF1AD8"/>
    <w:rsid w:val="00EF2B5C"/>
    <w:rsid w:val="00EF7794"/>
    <w:rsid w:val="00F02046"/>
    <w:rsid w:val="00F032D0"/>
    <w:rsid w:val="00F053D8"/>
    <w:rsid w:val="00F07888"/>
    <w:rsid w:val="00F1313D"/>
    <w:rsid w:val="00F201E7"/>
    <w:rsid w:val="00F204E0"/>
    <w:rsid w:val="00F20B16"/>
    <w:rsid w:val="00F21C79"/>
    <w:rsid w:val="00F22FE2"/>
    <w:rsid w:val="00F238C9"/>
    <w:rsid w:val="00F23CA5"/>
    <w:rsid w:val="00F277AA"/>
    <w:rsid w:val="00F31955"/>
    <w:rsid w:val="00F34C06"/>
    <w:rsid w:val="00F3527B"/>
    <w:rsid w:val="00F43EA3"/>
    <w:rsid w:val="00F50C55"/>
    <w:rsid w:val="00F57FFB"/>
    <w:rsid w:val="00F601E6"/>
    <w:rsid w:val="00F73954"/>
    <w:rsid w:val="00F94060"/>
    <w:rsid w:val="00FA1F2B"/>
    <w:rsid w:val="00FA56F6"/>
    <w:rsid w:val="00FB112B"/>
    <w:rsid w:val="00FB329D"/>
    <w:rsid w:val="00FC27E3"/>
    <w:rsid w:val="00FC630E"/>
    <w:rsid w:val="00FC74C7"/>
    <w:rsid w:val="00FD451D"/>
    <w:rsid w:val="00FD5B22"/>
    <w:rsid w:val="00FE1B01"/>
    <w:rsid w:val="00FF3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B552F"/>
  <w14:defaultImageDpi w14:val="300"/>
  <w15:docId w15:val="{CAF43A44-BFB6-4745-BD01-7B47A9D6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2D0"/>
    <w:pPr>
      <w:spacing w:after="160" w:line="259" w:lineRule="auto"/>
    </w:pPr>
    <w:rPr>
      <w:rFonts w:ascii="Calibri" w:hAnsi="Calibri"/>
      <w:sz w:val="22"/>
    </w:rPr>
  </w:style>
  <w:style w:type="paragraph" w:styleId="Heading1">
    <w:name w:val="heading 1"/>
    <w:aliases w:val="Pocket,Pocket - Real,1: Block/Page Title,Block Name,Heading 1 Char1,ALEX,Heading,Block Header,Heading 1 - block,Heading 1 Char Char,Block Titles,Heading 1 Char1 Char,Heading 1 Char Char Char,Heading 1 Char1 Char Char,block titl,AHeading 1"/>
    <w:basedOn w:val="Normal"/>
    <w:next w:val="Normal"/>
    <w:link w:val="Heading1Char"/>
    <w:uiPriority w:val="9"/>
    <w:qFormat/>
    <w:rsid w:val="00F032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at - Real,Heading 2 Char Char1 Char,Heading 2 Char1 Char,Heading 2 Char Char Char,Heading 2 Char Char1,Cha,TagStyle,Char,Tag&amp;Cite,HEADING 2,Heading 21,BlockText,Tag of Card,Hats,TA,Char Char Char Char1, Char Char Char Char1,Heading 2 Cha"/>
    <w:basedOn w:val="Normal"/>
    <w:next w:val="Normal"/>
    <w:link w:val="Heading2Char"/>
    <w:uiPriority w:val="9"/>
    <w:unhideWhenUsed/>
    <w:qFormat/>
    <w:rsid w:val="00F032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032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032D0"/>
    <w:pPr>
      <w:keepNext/>
      <w:keepLines/>
      <w:spacing w:before="40" w:after="0"/>
      <w:outlineLvl w:val="3"/>
    </w:pPr>
    <w:rPr>
      <w:rFonts w:eastAsiaTheme="majorEastAsia" w:cstheme="majorBidi"/>
      <w:b/>
      <w:bCs/>
      <w:sz w:val="26"/>
      <w:szCs w:val="26"/>
    </w:rPr>
  </w:style>
  <w:style w:type="paragraph" w:styleId="Heading5">
    <w:name w:val="heading 5"/>
    <w:aliases w:val="Text,5: Underlined,Heading 5 - underlined,Blocks"/>
    <w:basedOn w:val="Normal"/>
    <w:next w:val="Normal"/>
    <w:link w:val="Heading5Char"/>
    <w:unhideWhenUsed/>
    <w:qFormat/>
    <w:rsid w:val="00BD587B"/>
    <w:pPr>
      <w:spacing w:before="240" w:after="60"/>
      <w:outlineLvl w:val="4"/>
    </w:pPr>
    <w:rPr>
      <w:rFonts w:ascii="Georgia" w:eastAsia="Times New Roman" w:hAnsi="Georgia"/>
      <w:b/>
      <w:bCs/>
      <w:i/>
      <w:iCs/>
      <w:sz w:val="26"/>
      <w:szCs w:val="26"/>
    </w:rPr>
  </w:style>
  <w:style w:type="paragraph" w:styleId="Heading6">
    <w:name w:val="heading 6"/>
    <w:basedOn w:val="Normal"/>
    <w:next w:val="Normal"/>
    <w:link w:val="Heading6Char"/>
    <w:uiPriority w:val="9"/>
    <w:unhideWhenUsed/>
    <w:qFormat/>
    <w:rsid w:val="00BD587B"/>
    <w:pPr>
      <w:keepNext/>
      <w:outlineLvl w:val="5"/>
    </w:pPr>
    <w:rPr>
      <w:rFonts w:ascii="Georgia" w:eastAsia="Times New Roman" w:hAnsi="Georgia"/>
      <w:b/>
      <w:bCs/>
      <w:color w:val="000000"/>
      <w:sz w:val="20"/>
    </w:rPr>
  </w:style>
  <w:style w:type="paragraph" w:styleId="Heading7">
    <w:name w:val="heading 7"/>
    <w:basedOn w:val="Normal"/>
    <w:next w:val="Normal"/>
    <w:link w:val="Heading7Char"/>
    <w:uiPriority w:val="99"/>
    <w:unhideWhenUsed/>
    <w:qFormat/>
    <w:rsid w:val="00BD587B"/>
    <w:pPr>
      <w:keepNext/>
      <w:keepLines/>
      <w:spacing w:before="200"/>
      <w:outlineLvl w:val="6"/>
    </w:pPr>
    <w:rPr>
      <w:rFonts w:ascii="Cambria" w:eastAsia="MS Gothic" w:hAnsi="Cambria"/>
      <w:i/>
      <w:iCs/>
      <w:color w:val="404040"/>
    </w:rPr>
  </w:style>
  <w:style w:type="paragraph" w:styleId="Heading8">
    <w:name w:val="heading 8"/>
    <w:basedOn w:val="Normal"/>
    <w:next w:val="Normal"/>
    <w:link w:val="Heading8Char"/>
    <w:uiPriority w:val="99"/>
    <w:unhideWhenUsed/>
    <w:qFormat/>
    <w:rsid w:val="00BD587B"/>
    <w:pPr>
      <w:keepNext/>
      <w:keepLines/>
      <w:spacing w:before="200"/>
      <w:outlineLvl w:val="7"/>
    </w:pPr>
    <w:rPr>
      <w:rFonts w:ascii="Cambria" w:eastAsia="MS Gothic" w:hAnsi="Cambria"/>
      <w:color w:val="404040"/>
      <w:sz w:val="20"/>
      <w:szCs w:val="20"/>
    </w:rPr>
  </w:style>
  <w:style w:type="paragraph" w:styleId="Heading9">
    <w:name w:val="heading 9"/>
    <w:basedOn w:val="Normal"/>
    <w:next w:val="Normal"/>
    <w:link w:val="Heading9Char"/>
    <w:uiPriority w:val="99"/>
    <w:unhideWhenUsed/>
    <w:qFormat/>
    <w:rsid w:val="00BD587B"/>
    <w:pPr>
      <w:keepNext/>
      <w:keepLines/>
      <w:spacing w:before="20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rsid w:val="00F032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2D0"/>
  </w:style>
  <w:style w:type="character" w:customStyle="1" w:styleId="Heading1Char">
    <w:name w:val="Heading 1 Char"/>
    <w:aliases w:val="Pocket Char,Pocket - Real Char,1: Block/Page Title Char,Block Name Char,Heading 1 Char1 Char1,ALEX Char,Heading Char,Block Header Char,Heading 1 - block Char,Heading 1 Char Char Char1,Block Titles Char,Heading 1 Char1 Char Char1"/>
    <w:basedOn w:val="DefaultParagraphFont"/>
    <w:link w:val="Heading1"/>
    <w:uiPriority w:val="9"/>
    <w:rsid w:val="00F032D0"/>
    <w:rPr>
      <w:rFonts w:ascii="Calibri" w:eastAsiaTheme="majorEastAsia" w:hAnsi="Calibri" w:cstheme="majorBidi"/>
      <w:b/>
      <w:bCs/>
      <w:sz w:val="52"/>
      <w:szCs w:val="32"/>
    </w:rPr>
  </w:style>
  <w:style w:type="character" w:customStyle="1" w:styleId="Heading2Char">
    <w:name w:val="Heading 2 Char"/>
    <w:aliases w:val="Hat Char,Hat - Real Char,Heading 2 Char Char1 Char Char,Heading 2 Char1 Char Char1,Heading 2 Char Char Char Char1,Heading 2 Char Char1 Char1,Cha Char,TagStyle Char,Char Char,Tag&amp;Cite Char,HEADING 2 Char,Heading 21 Char1,BlockText Char"/>
    <w:basedOn w:val="DefaultParagraphFont"/>
    <w:link w:val="Heading2"/>
    <w:uiPriority w:val="9"/>
    <w:rsid w:val="00F032D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F032D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032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032D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032D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032D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032D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032D0"/>
    <w:rPr>
      <w:color w:val="auto"/>
      <w:u w:val="none"/>
    </w:rPr>
  </w:style>
  <w:style w:type="paragraph" w:styleId="DocumentMap">
    <w:name w:val="Document Map"/>
    <w:basedOn w:val="Normal"/>
    <w:link w:val="DocumentMapChar"/>
    <w:uiPriority w:val="99"/>
    <w:unhideWhenUsed/>
    <w:rsid w:val="00F032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32D0"/>
    <w:rPr>
      <w:rFonts w:ascii="Lucida Grande" w:hAnsi="Lucida Grande" w:cs="Lucida Grande"/>
    </w:rPr>
  </w:style>
  <w:style w:type="paragraph" w:customStyle="1" w:styleId="textbold">
    <w:name w:val="text bold"/>
    <w:basedOn w:val="Normal"/>
    <w:link w:val="Emphasis"/>
    <w:uiPriority w:val="20"/>
    <w:qFormat/>
    <w:rsid w:val="000F13E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0F13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A1F2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Heading5Char">
    <w:name w:val="Heading 5 Char"/>
    <w:aliases w:val="Text Char,5: Underlined Char,Heading 5 - underlined Char,Blocks Char"/>
    <w:basedOn w:val="DefaultParagraphFont"/>
    <w:link w:val="Heading5"/>
    <w:rsid w:val="00BD587B"/>
    <w:rPr>
      <w:rFonts w:ascii="Georgia" w:eastAsia="Times New Roman" w:hAnsi="Georgia"/>
      <w:b/>
      <w:bCs/>
      <w:i/>
      <w:iCs/>
      <w:sz w:val="26"/>
      <w:szCs w:val="26"/>
    </w:rPr>
  </w:style>
  <w:style w:type="character" w:customStyle="1" w:styleId="Heading6Char">
    <w:name w:val="Heading 6 Char"/>
    <w:basedOn w:val="DefaultParagraphFont"/>
    <w:link w:val="Heading6"/>
    <w:uiPriority w:val="9"/>
    <w:rsid w:val="00BD587B"/>
    <w:rPr>
      <w:rFonts w:ascii="Georgia" w:eastAsia="Times New Roman" w:hAnsi="Georgia"/>
      <w:b/>
      <w:bCs/>
      <w:color w:val="000000"/>
      <w:sz w:val="20"/>
    </w:rPr>
  </w:style>
  <w:style w:type="character" w:customStyle="1" w:styleId="Heading7Char">
    <w:name w:val="Heading 7 Char"/>
    <w:basedOn w:val="DefaultParagraphFont"/>
    <w:link w:val="Heading7"/>
    <w:uiPriority w:val="99"/>
    <w:rsid w:val="00BD587B"/>
    <w:rPr>
      <w:rFonts w:ascii="Cambria" w:eastAsia="MS Gothic" w:hAnsi="Cambria"/>
      <w:i/>
      <w:iCs/>
      <w:color w:val="404040"/>
      <w:sz w:val="22"/>
    </w:rPr>
  </w:style>
  <w:style w:type="character" w:customStyle="1" w:styleId="Heading8Char">
    <w:name w:val="Heading 8 Char"/>
    <w:basedOn w:val="DefaultParagraphFont"/>
    <w:link w:val="Heading8"/>
    <w:uiPriority w:val="99"/>
    <w:rsid w:val="00BD587B"/>
    <w:rPr>
      <w:rFonts w:ascii="Cambria" w:eastAsia="MS Gothic" w:hAnsi="Cambria"/>
      <w:color w:val="404040"/>
      <w:sz w:val="20"/>
      <w:szCs w:val="20"/>
    </w:rPr>
  </w:style>
  <w:style w:type="character" w:customStyle="1" w:styleId="Heading9Char">
    <w:name w:val="Heading 9 Char"/>
    <w:basedOn w:val="DefaultParagraphFont"/>
    <w:link w:val="Heading9"/>
    <w:uiPriority w:val="99"/>
    <w:rsid w:val="00BD587B"/>
    <w:rPr>
      <w:rFonts w:ascii="Cambria" w:eastAsia="MS Gothic" w:hAnsi="Cambria"/>
      <w:i/>
      <w:iCs/>
      <w:color w:val="404040"/>
      <w:sz w:val="20"/>
      <w:szCs w:val="20"/>
    </w:rPr>
  </w:style>
  <w:style w:type="paragraph" w:customStyle="1" w:styleId="cardtext">
    <w:name w:val="card text"/>
    <w:basedOn w:val="Normal"/>
    <w:link w:val="cardtextChar"/>
    <w:qFormat/>
    <w:rsid w:val="00BD587B"/>
    <w:pPr>
      <w:ind w:left="288" w:right="288"/>
    </w:pPr>
  </w:style>
  <w:style w:type="character" w:customStyle="1" w:styleId="cardtextChar">
    <w:name w:val="card text Char"/>
    <w:basedOn w:val="DefaultParagraphFont"/>
    <w:link w:val="cardtext"/>
    <w:rsid w:val="00BD587B"/>
    <w:rPr>
      <w:rFonts w:ascii="Calibri" w:hAnsi="Calibri"/>
      <w:sz w:val="22"/>
    </w:rPr>
  </w:style>
  <w:style w:type="paragraph" w:customStyle="1" w:styleId="Analytics">
    <w:name w:val="Analytics"/>
    <w:basedOn w:val="Heading4"/>
    <w:link w:val="AnalyticsChar"/>
    <w:uiPriority w:val="99"/>
    <w:qFormat/>
    <w:rsid w:val="00BD587B"/>
    <w:rPr>
      <w:bCs w:val="0"/>
      <w:iCs/>
      <w:szCs w:val="28"/>
    </w:rPr>
  </w:style>
  <w:style w:type="character" w:customStyle="1" w:styleId="AnalyticsChar">
    <w:name w:val="Analytics Char"/>
    <w:basedOn w:val="DefaultParagraphFont"/>
    <w:link w:val="Analytics"/>
    <w:uiPriority w:val="99"/>
    <w:rsid w:val="00BD587B"/>
    <w:rPr>
      <w:rFonts w:ascii="Calibri" w:eastAsiaTheme="majorEastAsia" w:hAnsi="Calibri" w:cstheme="majorBidi"/>
      <w:b/>
      <w:iCs/>
      <w:sz w:val="26"/>
      <w:szCs w:val="28"/>
    </w:rPr>
  </w:style>
  <w:style w:type="character" w:styleId="UnresolvedMention">
    <w:name w:val="Unresolved Mention"/>
    <w:basedOn w:val="DefaultParagraphFont"/>
    <w:uiPriority w:val="99"/>
    <w:unhideWhenUsed/>
    <w:rsid w:val="00BD587B"/>
    <w:rPr>
      <w:color w:val="605E5C"/>
      <w:shd w:val="clear" w:color="auto" w:fill="E1DFDD"/>
    </w:rPr>
  </w:style>
  <w:style w:type="character" w:customStyle="1" w:styleId="apple-converted-space">
    <w:name w:val="apple-converted-space"/>
    <w:basedOn w:val="DefaultParagraphFont"/>
    <w:rsid w:val="00BD587B"/>
  </w:style>
  <w:style w:type="paragraph" w:customStyle="1" w:styleId="UnderlinePara">
    <w:name w:val="Underline Para"/>
    <w:basedOn w:val="Normal"/>
    <w:uiPriority w:val="1"/>
    <w:qFormat/>
    <w:rsid w:val="00BD587B"/>
    <w:pPr>
      <w:widowControl w:val="0"/>
      <w:suppressAutoHyphens/>
      <w:spacing w:after="200"/>
      <w:contextualSpacing/>
    </w:pPr>
    <w:rPr>
      <w:rFonts w:asciiTheme="minorHAnsi" w:hAnsiTheme="minorHAnsi"/>
      <w:u w:val="single"/>
    </w:rPr>
  </w:style>
  <w:style w:type="character" w:customStyle="1" w:styleId="CardText-Underlined">
    <w:name w:val="Card Text - Underlined"/>
    <w:rsid w:val="00BD587B"/>
    <w:rPr>
      <w:b/>
      <w:bCs w:val="0"/>
      <w:sz w:val="20"/>
      <w:u w:val="single"/>
    </w:rPr>
  </w:style>
  <w:style w:type="paragraph" w:customStyle="1" w:styleId="Shrink6">
    <w:name w:val="Shrink 6"/>
    <w:basedOn w:val="Normal"/>
    <w:qFormat/>
    <w:rsid w:val="00BD587B"/>
    <w:rPr>
      <w:rFonts w:ascii="Georgia" w:eastAsia="Calibri" w:hAnsi="Georgia" w:cs="Times New Roman"/>
      <w:sz w:val="12"/>
    </w:rPr>
  </w:style>
  <w:style w:type="paragraph" w:styleId="ListParagraph">
    <w:name w:val="List Paragraph"/>
    <w:aliases w:val="6 font"/>
    <w:basedOn w:val="Normal"/>
    <w:uiPriority w:val="99"/>
    <w:unhideWhenUsed/>
    <w:qFormat/>
    <w:rsid w:val="00BD587B"/>
    <w:pPr>
      <w:ind w:left="720"/>
      <w:contextualSpacing/>
    </w:pPr>
    <w:rPr>
      <w:rFonts w:ascii="Georgia" w:hAnsi="Georgia"/>
    </w:rPr>
  </w:style>
  <w:style w:type="character" w:customStyle="1" w:styleId="m-4851586476605706605gmail-styleunderline">
    <w:name w:val="m_-4851586476605706605gmail-styleunderline"/>
    <w:basedOn w:val="DefaultParagraphFont"/>
    <w:rsid w:val="00BD587B"/>
  </w:style>
  <w:style w:type="character" w:customStyle="1" w:styleId="Heading2Char2">
    <w:name w:val="Heading 2 Char2"/>
    <w:aliases w:val="tag Char2,Heading 2 Char Char Char Char,Heading 2 Char1 Char Char Char Char1,Heading 2 Char Char Char Char Char Char1, Char Char Char Char Char Char Char1,Heading 2 Char Char1 Char Char1,Tags Char1,tags Char,Small Text Char"/>
    <w:basedOn w:val="DefaultParagraphFont"/>
    <w:qFormat/>
    <w:rsid w:val="00BD587B"/>
    <w:rPr>
      <w:rFonts w:ascii="Garamond" w:hAnsi="Garamond"/>
      <w:b/>
      <w:szCs w:val="28"/>
    </w:rPr>
  </w:style>
  <w:style w:type="character" w:customStyle="1" w:styleId="UnderlinedChar">
    <w:name w:val="Underlined Char"/>
    <w:aliases w:val="small text Char Char"/>
    <w:basedOn w:val="DefaultParagraphFont"/>
    <w:rsid w:val="00BD587B"/>
    <w:rPr>
      <w:rFonts w:ascii="Book Antiqua" w:hAnsi="Book Antiqua"/>
      <w:u w:val="thick"/>
      <w:lang w:val="en-US" w:eastAsia="en-US" w:bidi="ar-SA"/>
    </w:rPr>
  </w:style>
  <w:style w:type="character" w:customStyle="1" w:styleId="TitleChar">
    <w:name w:val="Title Char"/>
    <w:aliases w:val="Bold Underlined Char,UNDERLINE Char,Cites and Cards Char,title Char,Read This Char,Non Read Text Char,Debate Normal Char,Warrants Char"/>
    <w:basedOn w:val="DefaultParagraphFont"/>
    <w:link w:val="Title"/>
    <w:uiPriority w:val="6"/>
    <w:qFormat/>
    <w:rsid w:val="00BD587B"/>
    <w:rPr>
      <w:u w:val="single"/>
    </w:rPr>
  </w:style>
  <w:style w:type="paragraph" w:styleId="Title">
    <w:name w:val="Title"/>
    <w:aliases w:val="Bold Underlined,UNDERLINE,Cites and Cards,title,Read This,Non Read Text,Debate Normal,Warrants"/>
    <w:basedOn w:val="Normal"/>
    <w:next w:val="Normal"/>
    <w:link w:val="TitleChar"/>
    <w:uiPriority w:val="6"/>
    <w:qFormat/>
    <w:rsid w:val="00BD587B"/>
    <w:pPr>
      <w:pBdr>
        <w:bottom w:val="single" w:sz="8" w:space="4" w:color="4F81BD"/>
      </w:pBdr>
      <w:spacing w:after="300"/>
      <w:contextualSpacing/>
    </w:pPr>
    <w:rPr>
      <w:rFonts w:asciiTheme="minorHAnsi" w:hAnsiTheme="minorHAnsi"/>
      <w:sz w:val="24"/>
      <w:u w:val="single"/>
    </w:rPr>
  </w:style>
  <w:style w:type="character" w:customStyle="1" w:styleId="TitleChar1">
    <w:name w:val="Title Char1"/>
    <w:aliases w:val="UNDERLINE Char1,Bold Underlined Char1,Cites and Cards Char1,Cites and Cards Char2,Bold Underlined Char2,title Char1,9.5 ,Block Heading Char1"/>
    <w:basedOn w:val="DefaultParagraphFont"/>
    <w:uiPriority w:val="10"/>
    <w:qFormat/>
    <w:rsid w:val="00BD587B"/>
    <w:rPr>
      <w:rFonts w:asciiTheme="majorHAnsi" w:eastAsiaTheme="majorEastAsia" w:hAnsiTheme="majorHAnsi" w:cstheme="majorBidi"/>
      <w:spacing w:val="-10"/>
      <w:kern w:val="28"/>
      <w:sz w:val="56"/>
      <w:szCs w:val="56"/>
    </w:rPr>
  </w:style>
  <w:style w:type="paragraph" w:customStyle="1" w:styleId="StyleHeading4UnderlinedsmalltextGaramond">
    <w:name w:val="Style Heading 4Underlinedsmall text + Garamond"/>
    <w:basedOn w:val="Heading4"/>
    <w:link w:val="StyleHeading4UnderlinedsmalltextGaramondChar"/>
    <w:qFormat/>
    <w:rsid w:val="00BD587B"/>
    <w:pPr>
      <w:spacing w:before="0" w:line="240" w:lineRule="auto"/>
    </w:pPr>
    <w:rPr>
      <w:rFonts w:ascii="Garamond" w:eastAsia="Times New Roman" w:hAnsi="Garamond" w:cs="Times New Roman"/>
      <w:b w:val="0"/>
      <w:bCs w:val="0"/>
      <w:sz w:val="22"/>
      <w:szCs w:val="20"/>
      <w:u w:val="single"/>
    </w:rPr>
  </w:style>
  <w:style w:type="character" w:customStyle="1" w:styleId="StyleHeading4UnderlinedsmalltextGaramondChar">
    <w:name w:val="Style Heading 4Underlinedsmall text + Garamond Char"/>
    <w:basedOn w:val="DefaultParagraphFont"/>
    <w:link w:val="StyleHeading4UnderlinedsmalltextGaramond"/>
    <w:rsid w:val="00BD587B"/>
    <w:rPr>
      <w:rFonts w:ascii="Garamond" w:eastAsia="Times New Roman" w:hAnsi="Garamond" w:cs="Times New Roman"/>
      <w:sz w:val="22"/>
      <w:szCs w:val="20"/>
      <w:u w:val="single"/>
    </w:rPr>
  </w:style>
  <w:style w:type="character" w:customStyle="1" w:styleId="CitationCharChar">
    <w:name w:val="Citation Char Char"/>
    <w:basedOn w:val="DefaultParagraphFont"/>
    <w:rsid w:val="00BD587B"/>
    <w:rPr>
      <w:rFonts w:ascii="Times New Roman" w:eastAsia="Times New Roman" w:hAnsi="Times New Roman"/>
      <w:bCs/>
      <w:sz w:val="14"/>
    </w:rPr>
  </w:style>
  <w:style w:type="character" w:customStyle="1" w:styleId="italics">
    <w:name w:val="italics"/>
    <w:basedOn w:val="DefaultParagraphFont"/>
    <w:rsid w:val="00BD587B"/>
  </w:style>
  <w:style w:type="character" w:customStyle="1" w:styleId="CharacterStyle1">
    <w:name w:val="Character Style 1"/>
    <w:rsid w:val="00BD587B"/>
    <w:rPr>
      <w:sz w:val="22"/>
      <w:szCs w:val="22"/>
    </w:rPr>
  </w:style>
  <w:style w:type="paragraph" w:customStyle="1" w:styleId="Cites">
    <w:name w:val="Cites"/>
    <w:link w:val="CitesChar"/>
    <w:qFormat/>
    <w:rsid w:val="00BD587B"/>
    <w:rPr>
      <w:rFonts w:ascii="Times New Roman" w:eastAsia="Times New Roman" w:hAnsi="Times New Roman" w:cs="Times New Roman"/>
      <w:noProof/>
      <w:sz w:val="20"/>
      <w:szCs w:val="20"/>
    </w:rPr>
  </w:style>
  <w:style w:type="character" w:customStyle="1" w:styleId="CitesChar">
    <w:name w:val="Cites Char"/>
    <w:link w:val="Cites"/>
    <w:rsid w:val="00BD587B"/>
    <w:rPr>
      <w:rFonts w:ascii="Times New Roman" w:eastAsia="Times New Roman" w:hAnsi="Times New Roman" w:cs="Times New Roman"/>
      <w:noProof/>
      <w:sz w:val="20"/>
      <w:szCs w:val="20"/>
    </w:rPr>
  </w:style>
  <w:style w:type="paragraph" w:styleId="NoSpacing">
    <w:name w:val="No Spacing"/>
    <w:aliases w:val="ClearFormatting,Clear,DDI Tag,Tag Title,No Spacing51,Dont u,No Spacing311,No Spacing tnr,Hidden Block Title,No Spacing1111111,ca,No Spacing31,CD - Cite,No Spacing22,Very Small Text,No Spacing3"/>
    <w:link w:val="NoSpacingChar"/>
    <w:uiPriority w:val="99"/>
    <w:qFormat/>
    <w:rsid w:val="00BD587B"/>
  </w:style>
  <w:style w:type="paragraph" w:styleId="Header">
    <w:name w:val="header"/>
    <w:aliases w:val="Header Char Char,Heading 1 Char Char Char Char Char Char Char,Header Char Char Char Char Char Char Char Cha,Header Char2,Header Char1 Char,Char Char Char Cha, Char2,Char2,Header 1, Char Char Char Char Char,Header Char Char Char Char"/>
    <w:basedOn w:val="Normal"/>
    <w:link w:val="HeaderChar"/>
    <w:uiPriority w:val="99"/>
    <w:unhideWhenUsed/>
    <w:qFormat/>
    <w:rsid w:val="00BD587B"/>
    <w:pPr>
      <w:tabs>
        <w:tab w:val="center" w:pos="4320"/>
        <w:tab w:val="right" w:pos="8640"/>
      </w:tabs>
    </w:pPr>
    <w:rPr>
      <w:rFonts w:ascii="Georgia" w:hAnsi="Georgia"/>
    </w:r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Char2 Char,Header 1 Char"/>
    <w:basedOn w:val="DefaultParagraphFont"/>
    <w:link w:val="Header"/>
    <w:uiPriority w:val="99"/>
    <w:rsid w:val="00BD587B"/>
    <w:rPr>
      <w:rFonts w:ascii="Georgia" w:hAnsi="Georgia"/>
      <w:sz w:val="22"/>
    </w:rPr>
  </w:style>
  <w:style w:type="paragraph" w:styleId="Footer">
    <w:name w:val="footer"/>
    <w:basedOn w:val="Normal"/>
    <w:link w:val="FooterChar"/>
    <w:uiPriority w:val="99"/>
    <w:unhideWhenUsed/>
    <w:rsid w:val="00BD587B"/>
    <w:pPr>
      <w:tabs>
        <w:tab w:val="center" w:pos="4320"/>
        <w:tab w:val="right" w:pos="8640"/>
      </w:tabs>
    </w:pPr>
    <w:rPr>
      <w:rFonts w:ascii="Georgia" w:hAnsi="Georgia"/>
    </w:rPr>
  </w:style>
  <w:style w:type="character" w:customStyle="1" w:styleId="FooterChar">
    <w:name w:val="Footer Char"/>
    <w:basedOn w:val="DefaultParagraphFont"/>
    <w:link w:val="Footer"/>
    <w:uiPriority w:val="99"/>
    <w:rsid w:val="00BD587B"/>
    <w:rPr>
      <w:rFonts w:ascii="Georgia" w:hAnsi="Georgia"/>
      <w:sz w:val="22"/>
    </w:rPr>
  </w:style>
  <w:style w:type="character" w:styleId="PageNumber">
    <w:name w:val="page number"/>
    <w:aliases w:val="card ununderlined"/>
    <w:basedOn w:val="DefaultParagraphFont"/>
    <w:unhideWhenUsed/>
    <w:rsid w:val="00BD587B"/>
  </w:style>
  <w:style w:type="paragraph" w:styleId="FootnoteText">
    <w:name w:val="footnote text"/>
    <w:basedOn w:val="Normal"/>
    <w:link w:val="FootnoteTextChar"/>
    <w:unhideWhenUsed/>
    <w:rsid w:val="00BD587B"/>
    <w:rPr>
      <w:rFonts w:ascii="Georgia" w:hAnsi="Georgia"/>
      <w:sz w:val="24"/>
    </w:rPr>
  </w:style>
  <w:style w:type="character" w:customStyle="1" w:styleId="FootnoteTextChar">
    <w:name w:val="Footnote Text Char"/>
    <w:basedOn w:val="DefaultParagraphFont"/>
    <w:link w:val="FootnoteText"/>
    <w:rsid w:val="00BD587B"/>
    <w:rPr>
      <w:rFonts w:ascii="Georgia" w:hAnsi="Georgia"/>
    </w:rPr>
  </w:style>
  <w:style w:type="character" w:styleId="FootnoteReference">
    <w:name w:val="footnote reference"/>
    <w:basedOn w:val="DefaultParagraphFont"/>
    <w:uiPriority w:val="99"/>
    <w:unhideWhenUsed/>
    <w:rsid w:val="00BD587B"/>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D587B"/>
    <w:pPr>
      <w:spacing w:before="100" w:beforeAutospacing="1" w:after="100" w:afterAutospacing="1"/>
    </w:pPr>
    <w:rPr>
      <w:rFonts w:ascii="Georgia" w:hAnsi="Georgia"/>
      <w:sz w:val="24"/>
    </w:rPr>
  </w:style>
  <w:style w:type="paragraph" w:customStyle="1" w:styleId="Emphasize">
    <w:name w:val="Emphasize"/>
    <w:basedOn w:val="Normal"/>
    <w:uiPriority w:val="20"/>
    <w:qFormat/>
    <w:rsid w:val="00BD587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paragraph" w:styleId="BalloonText">
    <w:name w:val="Balloon Text"/>
    <w:basedOn w:val="Normal"/>
    <w:link w:val="BalloonTextChar"/>
    <w:uiPriority w:val="99"/>
    <w:unhideWhenUsed/>
    <w:rsid w:val="00BD587B"/>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BD587B"/>
    <w:rPr>
      <w:rFonts w:ascii="Lucida Grande" w:hAnsi="Lucida Grande" w:cs="Lucida Grande"/>
      <w:sz w:val="18"/>
      <w:szCs w:val="18"/>
    </w:rPr>
  </w:style>
  <w:style w:type="character" w:customStyle="1" w:styleId="A3">
    <w:name w:val="A3"/>
    <w:uiPriority w:val="99"/>
    <w:rsid w:val="00BD587B"/>
    <w:rPr>
      <w:color w:val="000000"/>
      <w:sz w:val="13"/>
      <w:szCs w:val="13"/>
    </w:rPr>
  </w:style>
  <w:style w:type="character" w:customStyle="1" w:styleId="A9">
    <w:name w:val="A9"/>
    <w:uiPriority w:val="99"/>
    <w:rsid w:val="00BD587B"/>
    <w:rPr>
      <w:color w:val="000000"/>
      <w:sz w:val="28"/>
      <w:szCs w:val="28"/>
    </w:rPr>
  </w:style>
  <w:style w:type="character" w:customStyle="1" w:styleId="A4">
    <w:name w:val="A4"/>
    <w:uiPriority w:val="99"/>
    <w:rsid w:val="00BD587B"/>
    <w:rPr>
      <w:color w:val="000000"/>
      <w:sz w:val="14"/>
      <w:szCs w:val="14"/>
    </w:rPr>
  </w:style>
  <w:style w:type="character" w:customStyle="1" w:styleId="StyleBold">
    <w:name w:val="Style Bold"/>
    <w:basedOn w:val="DefaultParagraphFont"/>
    <w:uiPriority w:val="9"/>
    <w:semiHidden/>
    <w:rsid w:val="00BD587B"/>
    <w:rPr>
      <w:b/>
      <w:bCs/>
    </w:rPr>
  </w:style>
  <w:style w:type="character" w:customStyle="1" w:styleId="cardChar">
    <w:name w:val="card Char"/>
    <w:aliases w:val="Bold Cite Char Char,Speed Cite Char"/>
    <w:rsid w:val="00BD587B"/>
    <w:rPr>
      <w:rFonts w:ascii="Georgia" w:eastAsia="Calibri" w:hAnsi="Georgia"/>
      <w:sz w:val="16"/>
      <w:szCs w:val="22"/>
    </w:rPr>
  </w:style>
  <w:style w:type="character" w:customStyle="1" w:styleId="underline">
    <w:name w:val="underline"/>
    <w:qFormat/>
    <w:rsid w:val="00BD587B"/>
    <w:rPr>
      <w:rFonts w:ascii="Georgia" w:hAnsi="Georgia"/>
      <w:b/>
      <w:iCs/>
      <w:u w:val="single"/>
      <w:bdr w:val="single" w:sz="8" w:space="0" w:color="auto"/>
    </w:rPr>
  </w:style>
  <w:style w:type="character" w:customStyle="1" w:styleId="EmphasizeThis">
    <w:name w:val="EmphasizeThis"/>
    <w:rsid w:val="00BD587B"/>
    <w:rPr>
      <w:rFonts w:ascii="Georgia" w:hAnsi="Georgia"/>
      <w:b/>
      <w:iCs/>
      <w:sz w:val="24"/>
      <w:u w:val="thick"/>
    </w:rPr>
  </w:style>
  <w:style w:type="character" w:customStyle="1" w:styleId="A5">
    <w:name w:val="A5"/>
    <w:uiPriority w:val="99"/>
    <w:rsid w:val="00BD587B"/>
    <w:rPr>
      <w:rFonts w:ascii="Times New Roman" w:hAnsi="Times New Roman" w:cs="Times New Roman"/>
      <w:color w:val="000000"/>
      <w:sz w:val="13"/>
      <w:szCs w:val="13"/>
    </w:rPr>
  </w:style>
  <w:style w:type="character" w:customStyle="1" w:styleId="TagGreg">
    <w:name w:val="TagGreg"/>
    <w:basedOn w:val="DefaultParagraphFont"/>
    <w:uiPriority w:val="1"/>
    <w:qFormat/>
    <w:rsid w:val="00BD587B"/>
    <w:rPr>
      <w:rFonts w:ascii="Arial" w:hAnsi="Arial"/>
      <w:b/>
      <w:sz w:val="24"/>
    </w:rPr>
  </w:style>
  <w:style w:type="paragraph" w:customStyle="1" w:styleId="Cards">
    <w:name w:val="Cards"/>
    <w:next w:val="Normal"/>
    <w:link w:val="CardsChar"/>
    <w:qFormat/>
    <w:rsid w:val="00BD587B"/>
    <w:pPr>
      <w:widowControl w:val="0"/>
      <w:jc w:val="both"/>
    </w:pPr>
    <w:rPr>
      <w:rFonts w:ascii="Times New Roman" w:eastAsia="Times New Roman" w:hAnsi="Times New Roman" w:cs="Times New Roman"/>
      <w:sz w:val="20"/>
    </w:rPr>
  </w:style>
  <w:style w:type="character" w:customStyle="1" w:styleId="CardsChar">
    <w:name w:val="Cards Char"/>
    <w:link w:val="Cards"/>
    <w:rsid w:val="00BD587B"/>
    <w:rPr>
      <w:rFonts w:ascii="Times New Roman" w:eastAsia="Times New Roman" w:hAnsi="Times New Roman" w:cs="Times New Roman"/>
      <w:sz w:val="20"/>
    </w:rPr>
  </w:style>
  <w:style w:type="character" w:customStyle="1" w:styleId="CitesChar1">
    <w:name w:val="Cites Char1"/>
    <w:rsid w:val="00BD587B"/>
    <w:rPr>
      <w:rFonts w:ascii="Times New Roman" w:eastAsia="Times New Roman" w:hAnsi="Times New Roman" w:cs="Times New Roman"/>
      <w:sz w:val="20"/>
    </w:rPr>
  </w:style>
  <w:style w:type="character" w:customStyle="1" w:styleId="Author-Date">
    <w:name w:val="Author-Date"/>
    <w:qFormat/>
    <w:rsid w:val="00BD587B"/>
    <w:rPr>
      <w:b/>
      <w:sz w:val="24"/>
    </w:rPr>
  </w:style>
  <w:style w:type="paragraph" w:customStyle="1" w:styleId="CardText1">
    <w:name w:val="Card Text 1"/>
    <w:basedOn w:val="Normal"/>
    <w:link w:val="CardText1Char"/>
    <w:autoRedefine/>
    <w:qFormat/>
    <w:rsid w:val="00BD587B"/>
    <w:rPr>
      <w:rFonts w:ascii="Arial Narrow" w:eastAsia="Times New Roman" w:hAnsi="Arial Narrow"/>
      <w:color w:val="000000"/>
      <w:u w:val="single"/>
    </w:rPr>
  </w:style>
  <w:style w:type="character" w:customStyle="1" w:styleId="CardText1Char">
    <w:name w:val="Card Text 1 Char"/>
    <w:link w:val="CardText1"/>
    <w:rsid w:val="00BD587B"/>
    <w:rPr>
      <w:rFonts w:ascii="Arial Narrow" w:eastAsia="Times New Roman" w:hAnsi="Arial Narrow"/>
      <w:color w:val="000000"/>
      <w:sz w:val="22"/>
      <w:u w:val="single"/>
    </w:rPr>
  </w:style>
  <w:style w:type="paragraph" w:customStyle="1" w:styleId="CardText2">
    <w:name w:val="Card Text 2"/>
    <w:basedOn w:val="CardText1"/>
    <w:link w:val="CardText2Char"/>
    <w:qFormat/>
    <w:rsid w:val="00BD587B"/>
    <w:rPr>
      <w:b/>
    </w:rPr>
  </w:style>
  <w:style w:type="character" w:customStyle="1" w:styleId="CardText2Char">
    <w:name w:val="Card Text 2 Char"/>
    <w:link w:val="CardText2"/>
    <w:rsid w:val="00BD587B"/>
    <w:rPr>
      <w:rFonts w:ascii="Arial Narrow" w:eastAsia="Times New Roman" w:hAnsi="Arial Narrow"/>
      <w:b/>
      <w:color w:val="000000"/>
      <w:sz w:val="22"/>
      <w:u w:val="single"/>
    </w:rPr>
  </w:style>
  <w:style w:type="character" w:customStyle="1" w:styleId="apple-style-span">
    <w:name w:val="apple-style-span"/>
    <w:rsid w:val="00BD587B"/>
  </w:style>
  <w:style w:type="character" w:customStyle="1" w:styleId="UnderlineBold">
    <w:name w:val="Underline + Bold"/>
    <w:uiPriority w:val="1"/>
    <w:qFormat/>
    <w:rsid w:val="00BD587B"/>
    <w:rPr>
      <w:b/>
      <w:sz w:val="20"/>
      <w:u w:val="single"/>
    </w:rPr>
  </w:style>
  <w:style w:type="paragraph" w:customStyle="1" w:styleId="Style4">
    <w:name w:val="Style4"/>
    <w:basedOn w:val="Normal"/>
    <w:qFormat/>
    <w:rsid w:val="00BD587B"/>
    <w:pPr>
      <w:numPr>
        <w:numId w:val="2"/>
      </w:numPr>
      <w:tabs>
        <w:tab w:val="clear" w:pos="360"/>
      </w:tabs>
      <w:ind w:left="0" w:firstLine="0"/>
    </w:pPr>
    <w:rPr>
      <w:rFonts w:ascii="Georgia" w:eastAsia="Times New Roman" w:hAnsi="Georgia"/>
      <w:u w:val="single"/>
    </w:rPr>
  </w:style>
  <w:style w:type="paragraph" w:customStyle="1" w:styleId="StyleStyle49pt">
    <w:name w:val="Style Style4 + 9 pt"/>
    <w:basedOn w:val="Style4"/>
    <w:link w:val="StyleStyle49ptChar"/>
    <w:qFormat/>
    <w:rsid w:val="00BD587B"/>
  </w:style>
  <w:style w:type="character" w:customStyle="1" w:styleId="StyleStyle49ptChar">
    <w:name w:val="Style Style4 + 9 pt Char"/>
    <w:link w:val="StyleStyle49pt"/>
    <w:rsid w:val="00BD587B"/>
    <w:rPr>
      <w:rFonts w:ascii="Georgia" w:eastAsia="Times New Roman" w:hAnsi="Georgia"/>
      <w:sz w:val="22"/>
      <w:u w:val="single"/>
    </w:rPr>
  </w:style>
  <w:style w:type="character" w:customStyle="1" w:styleId="Style9ptUnderline">
    <w:name w:val="Style 9 pt Underline"/>
    <w:rsid w:val="00BD587B"/>
    <w:rPr>
      <w:sz w:val="20"/>
      <w:u w:val="single"/>
    </w:rPr>
  </w:style>
  <w:style w:type="character" w:customStyle="1" w:styleId="StyleTimesNewRoman9pt">
    <w:name w:val="Style Times New Roman 9 pt"/>
    <w:rsid w:val="00BD587B"/>
    <w:rPr>
      <w:sz w:val="20"/>
    </w:rPr>
  </w:style>
  <w:style w:type="character" w:customStyle="1" w:styleId="Style9ptBoldUnderline">
    <w:name w:val="Style 9 pt Bold Underline"/>
    <w:rsid w:val="00BD587B"/>
    <w:rPr>
      <w:b/>
      <w:bCs/>
      <w:sz w:val="20"/>
      <w:u w:val="single"/>
    </w:rPr>
  </w:style>
  <w:style w:type="character" w:customStyle="1" w:styleId="Style9ptItalicUnderline">
    <w:name w:val="Style 9 pt Italic Underline"/>
    <w:rsid w:val="00BD587B"/>
    <w:rPr>
      <w:i/>
      <w:iCs/>
      <w:sz w:val="20"/>
      <w:u w:val="single"/>
    </w:rPr>
  </w:style>
  <w:style w:type="character" w:customStyle="1" w:styleId="Author">
    <w:name w:val="Author"/>
    <w:aliases w:val="Style Date"/>
    <w:qFormat/>
    <w:rsid w:val="00BD587B"/>
    <w:rPr>
      <w:b/>
      <w:sz w:val="24"/>
    </w:rPr>
  </w:style>
  <w:style w:type="paragraph" w:customStyle="1" w:styleId="Minimize">
    <w:name w:val="Minimize"/>
    <w:basedOn w:val="Normal"/>
    <w:next w:val="Normal"/>
    <w:link w:val="MinimizeChar"/>
    <w:autoRedefine/>
    <w:qFormat/>
    <w:rsid w:val="00BD587B"/>
    <w:pPr>
      <w:widowControl w:val="0"/>
      <w:autoSpaceDE w:val="0"/>
      <w:autoSpaceDN w:val="0"/>
      <w:adjustRightInd w:val="0"/>
    </w:pPr>
    <w:rPr>
      <w:rFonts w:ascii="Arial" w:eastAsia="Times New Roman" w:hAnsi="Arial"/>
      <w:sz w:val="12"/>
      <w:szCs w:val="12"/>
      <w:lang w:val="x-none" w:eastAsia="x-none"/>
    </w:rPr>
  </w:style>
  <w:style w:type="character" w:customStyle="1" w:styleId="MinimizeChar">
    <w:name w:val="Minimize Char"/>
    <w:link w:val="Minimize"/>
    <w:rsid w:val="00BD587B"/>
    <w:rPr>
      <w:rFonts w:ascii="Arial" w:eastAsia="Times New Roman" w:hAnsi="Arial"/>
      <w:sz w:val="12"/>
      <w:szCs w:val="12"/>
      <w:lang w:val="x-none" w:eastAsia="x-none"/>
    </w:rPr>
  </w:style>
  <w:style w:type="paragraph" w:customStyle="1" w:styleId="Debate">
    <w:name w:val="Debate"/>
    <w:basedOn w:val="Normal"/>
    <w:rsid w:val="00BD587B"/>
    <w:pPr>
      <w:widowControl w:val="0"/>
      <w:autoSpaceDE w:val="0"/>
      <w:autoSpaceDN w:val="0"/>
      <w:adjustRightInd w:val="0"/>
    </w:pPr>
    <w:rPr>
      <w:rFonts w:ascii="Garamond" w:eastAsia="SimSun" w:hAnsi="Garamond" w:cs="Courier"/>
      <w:lang w:eastAsia="zh-CN"/>
    </w:rPr>
  </w:style>
  <w:style w:type="paragraph" w:customStyle="1" w:styleId="CiteReal">
    <w:name w:val="Cite Real"/>
    <w:basedOn w:val="Normal"/>
    <w:next w:val="Normal"/>
    <w:uiPriority w:val="99"/>
    <w:qFormat/>
    <w:rsid w:val="00BD587B"/>
    <w:rPr>
      <w:rFonts w:ascii="Arial" w:eastAsia="MS Mincho" w:hAnsi="Arial"/>
      <w:b/>
      <w:sz w:val="24"/>
      <w:u w:val="single"/>
    </w:rPr>
  </w:style>
  <w:style w:type="paragraph" w:customStyle="1" w:styleId="TagText">
    <w:name w:val="TagText"/>
    <w:basedOn w:val="Normal"/>
    <w:qFormat/>
    <w:rsid w:val="00BD587B"/>
    <w:pPr>
      <w:spacing w:before="200"/>
    </w:pPr>
    <w:rPr>
      <w:rFonts w:ascii="Arial" w:hAnsi="Arial"/>
      <w:b/>
      <w:sz w:val="24"/>
    </w:rPr>
  </w:style>
  <w:style w:type="paragraph" w:customStyle="1" w:styleId="StyleHeading4TagsmalltextBigcardbodyNormalTagNotBold">
    <w:name w:val="Style Heading 4Tagsmall textBig cardbodyNormal Tag + Not Bold"/>
    <w:basedOn w:val="Heading4"/>
    <w:qFormat/>
    <w:rsid w:val="00BD587B"/>
    <w:rPr>
      <w:rFonts w:ascii="Georgia" w:hAnsi="Georgia"/>
      <w:bCs w:val="0"/>
      <w:sz w:val="22"/>
    </w:rPr>
  </w:style>
  <w:style w:type="character" w:customStyle="1" w:styleId="StyleBox12ptBold">
    <w:name w:val="Style Box + 12 pt Bold"/>
    <w:basedOn w:val="DefaultParagraphFont"/>
    <w:rsid w:val="00BD587B"/>
    <w:rPr>
      <w:rFonts w:ascii="Georgia" w:hAnsi="Georgia"/>
      <w:b/>
      <w:bCs/>
      <w:sz w:val="22"/>
      <w:u w:val="single"/>
      <w:bdr w:val="none" w:sz="0" w:space="0" w:color="auto"/>
    </w:rPr>
  </w:style>
  <w:style w:type="character" w:customStyle="1" w:styleId="StyleBox12pt">
    <w:name w:val="Style Box + 12 pt"/>
    <w:basedOn w:val="DefaultParagraphFont"/>
    <w:rsid w:val="00BD587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D587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uiPriority w:val="99"/>
    <w:rsid w:val="00BD587B"/>
    <w:rPr>
      <w:rFonts w:ascii="Georgia" w:hAnsi="Georgia"/>
      <w:bCs w:val="0"/>
    </w:rPr>
  </w:style>
  <w:style w:type="character" w:customStyle="1" w:styleId="UnderlinedCardTextChar">
    <w:name w:val="Underlined Card Text Char"/>
    <w:link w:val="UnderlinedCardText"/>
    <w:rsid w:val="00BD587B"/>
    <w:rPr>
      <w:rFonts w:ascii="Georgia" w:eastAsia="Calibri" w:hAnsi="Georgia"/>
      <w:u w:val="single"/>
    </w:rPr>
  </w:style>
  <w:style w:type="character" w:customStyle="1" w:styleId="StyleGaramondText1">
    <w:name w:val="Style Garamond Text 1"/>
    <w:basedOn w:val="DefaultParagraphFont"/>
    <w:rsid w:val="00BD587B"/>
    <w:rPr>
      <w:rFonts w:ascii="Georgia" w:hAnsi="Georgia"/>
      <w:color w:val="0D0D0D" w:themeColor="text1" w:themeTint="F2"/>
      <w:sz w:val="22"/>
    </w:rPr>
  </w:style>
  <w:style w:type="character" w:customStyle="1" w:styleId="StyleGaramondText1Underline">
    <w:name w:val="Style Garamond Text 1 Underline"/>
    <w:basedOn w:val="DefaultParagraphFont"/>
    <w:rsid w:val="00BD587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D587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D587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D587B"/>
    <w:rPr>
      <w:b w:val="0"/>
      <w:bCs w:val="0"/>
      <w:sz w:val="14"/>
      <w:u w:val="none"/>
    </w:rPr>
  </w:style>
  <w:style w:type="character" w:customStyle="1" w:styleId="Style7ptBold">
    <w:name w:val="Style 7 pt Bold"/>
    <w:basedOn w:val="DefaultParagraphFont"/>
    <w:rsid w:val="00BD587B"/>
    <w:rPr>
      <w:b w:val="0"/>
      <w:bCs/>
      <w:sz w:val="14"/>
    </w:rPr>
  </w:style>
  <w:style w:type="character" w:customStyle="1" w:styleId="BoldUnderline">
    <w:name w:val="BoldUnderline"/>
    <w:uiPriority w:val="1"/>
    <w:qFormat/>
    <w:rsid w:val="00BD587B"/>
    <w:rPr>
      <w:rFonts w:ascii="Georgia" w:hAnsi="Georgia"/>
      <w:b w:val="0"/>
      <w:sz w:val="22"/>
      <w:u w:val="single"/>
    </w:rPr>
  </w:style>
  <w:style w:type="paragraph" w:customStyle="1" w:styleId="Stylecardtext8pt">
    <w:name w:val="Style card text + 8 pt"/>
    <w:basedOn w:val="Normal"/>
    <w:uiPriority w:val="99"/>
    <w:rsid w:val="00BD587B"/>
    <w:pPr>
      <w:ind w:right="288"/>
    </w:pPr>
    <w:rPr>
      <w:rFonts w:ascii="Georgia" w:hAnsi="Georgia"/>
      <w:sz w:val="16"/>
    </w:rPr>
  </w:style>
  <w:style w:type="paragraph" w:customStyle="1" w:styleId="Stylecardtext5pt">
    <w:name w:val="Style card text + 5 pt"/>
    <w:basedOn w:val="Normal"/>
    <w:uiPriority w:val="99"/>
    <w:rsid w:val="00BD587B"/>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BD587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D587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D587B"/>
    <w:rPr>
      <w:rFonts w:ascii="Georgia" w:hAnsi="Georgia"/>
      <w:u w:val="single"/>
    </w:rPr>
  </w:style>
  <w:style w:type="paragraph" w:customStyle="1" w:styleId="StyleCardsGeorgia12ptBoldThickunderlineBorderSin">
    <w:name w:val="Style Cards + Georgia 12 pt Bold Thick underline Border: : (Sin..."/>
    <w:basedOn w:val="Normal"/>
    <w:rsid w:val="00BD587B"/>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BD587B"/>
    <w:rPr>
      <w:rFonts w:ascii="Georgia" w:hAnsi="Georgia"/>
      <w:sz w:val="24"/>
      <w:u w:val="single"/>
    </w:rPr>
  </w:style>
  <w:style w:type="paragraph" w:customStyle="1" w:styleId="StyleCardsGeorgia">
    <w:name w:val="Style Cards + Georgia"/>
    <w:basedOn w:val="Normal"/>
    <w:rsid w:val="00BD587B"/>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rsid w:val="00BD587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D587B"/>
    <w:pPr>
      <w:spacing w:after="200" w:line="276" w:lineRule="auto"/>
      <w:contextualSpacing/>
    </w:pPr>
    <w:rPr>
      <w:rFonts w:eastAsia="Malgun Gothic"/>
      <w:szCs w:val="22"/>
      <w:u w:val="single"/>
    </w:rPr>
  </w:style>
  <w:style w:type="character" w:customStyle="1" w:styleId="BodyTextChar1">
    <w:name w:val="Body Text Char1"/>
    <w:aliases w:val="BT Char1"/>
    <w:link w:val="BodyText"/>
    <w:uiPriority w:val="99"/>
    <w:rsid w:val="00BD587B"/>
    <w:rPr>
      <w:rFonts w:ascii="Palatino Linotype" w:hAnsi="Palatino Linotype" w:cs="Palatino Linotype"/>
      <w:sz w:val="17"/>
      <w:szCs w:val="17"/>
      <w:shd w:val="clear" w:color="auto" w:fill="FFFFFF"/>
    </w:rPr>
  </w:style>
  <w:style w:type="paragraph" w:styleId="BodyText">
    <w:name w:val="Body Text"/>
    <w:aliases w:val="BT"/>
    <w:basedOn w:val="Normal"/>
    <w:link w:val="BodyTextChar1"/>
    <w:uiPriority w:val="99"/>
    <w:qFormat/>
    <w:rsid w:val="00BD587B"/>
    <w:pPr>
      <w:widowControl w:val="0"/>
      <w:shd w:val="clear" w:color="auto" w:fill="FFFFFF"/>
      <w:spacing w:before="1020" w:line="240" w:lineRule="exact"/>
      <w:jc w:val="both"/>
    </w:pPr>
    <w:rPr>
      <w:rFonts w:ascii="Palatino Linotype" w:hAnsi="Palatino Linotype" w:cs="Palatino Linotype"/>
      <w:sz w:val="17"/>
      <w:szCs w:val="17"/>
    </w:rPr>
  </w:style>
  <w:style w:type="character" w:customStyle="1" w:styleId="BodyTextChar">
    <w:name w:val="Body Text Char"/>
    <w:aliases w:val="BT Char"/>
    <w:basedOn w:val="DefaultParagraphFont"/>
    <w:uiPriority w:val="99"/>
    <w:rsid w:val="00BD587B"/>
    <w:rPr>
      <w:rFonts w:ascii="Calibri" w:hAnsi="Calibri"/>
      <w:sz w:val="22"/>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
    <w:rsid w:val="00BD587B"/>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BD587B"/>
    <w:rPr>
      <w:rFonts w:ascii="Sylfaen" w:hAnsi="Sylfaen" w:cs="Sylfaen"/>
      <w:i/>
      <w:iCs/>
      <w:sz w:val="19"/>
      <w:szCs w:val="19"/>
      <w:u w:val="none"/>
      <w:shd w:val="clear" w:color="auto" w:fill="FFFFFF"/>
    </w:rPr>
  </w:style>
  <w:style w:type="paragraph" w:customStyle="1" w:styleId="Cite2">
    <w:name w:val="Cite 2"/>
    <w:basedOn w:val="Normal"/>
    <w:qFormat/>
    <w:rsid w:val="00BD587B"/>
    <w:rPr>
      <w:rFonts w:ascii="Arial" w:eastAsia="Calibri" w:hAnsi="Arial"/>
      <w:b/>
      <w:sz w:val="24"/>
      <w:u w:val="single"/>
    </w:rPr>
  </w:style>
  <w:style w:type="character" w:customStyle="1" w:styleId="CommentTextChar">
    <w:name w:val="Comment Text Char"/>
    <w:basedOn w:val="DefaultParagraphFont"/>
    <w:link w:val="CommentText"/>
    <w:uiPriority w:val="99"/>
    <w:rsid w:val="00BD587B"/>
    <w:rPr>
      <w:rFonts w:ascii="Times New Roman" w:hAnsi="Times New Roman"/>
    </w:rPr>
  </w:style>
  <w:style w:type="paragraph" w:styleId="CommentText">
    <w:name w:val="annotation text"/>
    <w:basedOn w:val="Normal"/>
    <w:link w:val="CommentTextChar"/>
    <w:uiPriority w:val="99"/>
    <w:rsid w:val="00BD587B"/>
    <w:rPr>
      <w:rFonts w:ascii="Times New Roman" w:hAnsi="Times New Roman"/>
      <w:sz w:val="24"/>
    </w:rPr>
  </w:style>
  <w:style w:type="character" w:customStyle="1" w:styleId="CommentTextChar1">
    <w:name w:val="Comment Text Char1"/>
    <w:basedOn w:val="DefaultParagraphFont"/>
    <w:uiPriority w:val="99"/>
    <w:rsid w:val="00BD587B"/>
    <w:rPr>
      <w:rFonts w:ascii="Calibri" w:hAnsi="Calibri"/>
      <w:sz w:val="20"/>
      <w:szCs w:val="20"/>
    </w:rPr>
  </w:style>
  <w:style w:type="character" w:customStyle="1" w:styleId="CommentSubjectChar">
    <w:name w:val="Comment Subject Char"/>
    <w:basedOn w:val="CommentTextChar"/>
    <w:link w:val="CommentSubject"/>
    <w:uiPriority w:val="99"/>
    <w:rsid w:val="00BD587B"/>
    <w:rPr>
      <w:rFonts w:ascii="Times New Roman" w:hAnsi="Times New Roman"/>
      <w:b/>
      <w:bCs/>
    </w:rPr>
  </w:style>
  <w:style w:type="paragraph" w:styleId="CommentSubject">
    <w:name w:val="annotation subject"/>
    <w:basedOn w:val="CommentText"/>
    <w:next w:val="CommentText"/>
    <w:link w:val="CommentSubjectChar"/>
    <w:uiPriority w:val="99"/>
    <w:rsid w:val="00BD587B"/>
    <w:rPr>
      <w:b/>
      <w:bCs/>
    </w:rPr>
  </w:style>
  <w:style w:type="character" w:customStyle="1" w:styleId="CommentSubjectChar1">
    <w:name w:val="Comment Subject Char1"/>
    <w:basedOn w:val="CommentTextChar1"/>
    <w:uiPriority w:val="99"/>
    <w:semiHidden/>
    <w:rsid w:val="00BD587B"/>
    <w:rPr>
      <w:rFonts w:ascii="Calibri" w:hAnsi="Calibri"/>
      <w:b/>
      <w:bCs/>
      <w:sz w:val="20"/>
      <w:szCs w:val="20"/>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BD587B"/>
    <w:rPr>
      <w:rFonts w:ascii="Georgia" w:eastAsia="SimSun" w:hAnsi="Georgia"/>
      <w:u w:val="single"/>
    </w:rPr>
  </w:style>
  <w:style w:type="character" w:customStyle="1" w:styleId="BoldUnderlineChar">
    <w:name w:val="Bold Underline Char"/>
    <w:rsid w:val="00BD587B"/>
    <w:rPr>
      <w:rFonts w:ascii="Georgia" w:hAnsi="Georgia"/>
      <w:b/>
      <w:sz w:val="22"/>
      <w:szCs w:val="22"/>
      <w:u w:val="single"/>
    </w:rPr>
  </w:style>
  <w:style w:type="paragraph" w:customStyle="1" w:styleId="Tag2">
    <w:name w:val="Tag2"/>
    <w:basedOn w:val="Normal"/>
    <w:qFormat/>
    <w:rsid w:val="00BD587B"/>
    <w:rPr>
      <w:rFonts w:ascii="Arial" w:hAnsi="Arial" w:cs="Arial"/>
      <w:b/>
    </w:rPr>
  </w:style>
  <w:style w:type="character" w:customStyle="1" w:styleId="reduce2">
    <w:name w:val="reduce2"/>
    <w:rsid w:val="00BD587B"/>
    <w:rPr>
      <w:rFonts w:ascii="Arial" w:hAnsi="Arial" w:cs="Arial"/>
      <w:color w:val="000000"/>
      <w:sz w:val="10"/>
      <w:szCs w:val="22"/>
    </w:rPr>
  </w:style>
  <w:style w:type="character" w:customStyle="1" w:styleId="BodyText1">
    <w:name w:val="Body Text1"/>
    <w:rsid w:val="00BD58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
    <w:name w:val="Body Text2"/>
    <w:rsid w:val="00BD58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BD58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D587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D58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styleId="CommentReference">
    <w:name w:val="annotation reference"/>
    <w:uiPriority w:val="99"/>
    <w:rsid w:val="00BD587B"/>
    <w:rPr>
      <w:sz w:val="16"/>
      <w:szCs w:val="16"/>
    </w:rPr>
  </w:style>
  <w:style w:type="paragraph" w:customStyle="1" w:styleId="Nothing">
    <w:name w:val="Nothing"/>
    <w:qFormat/>
    <w:rsid w:val="00BD587B"/>
    <w:rPr>
      <w:rFonts w:ascii="Times New Roman" w:eastAsia="Times New Roman" w:hAnsi="Times New Roman" w:cs="Times New Roman"/>
      <w:sz w:val="20"/>
      <w:szCs w:val="20"/>
    </w:rPr>
  </w:style>
  <w:style w:type="paragraph" w:styleId="HTMLAddress">
    <w:name w:val="HTML Address"/>
    <w:basedOn w:val="Normal"/>
    <w:link w:val="HTMLAddressChar"/>
    <w:uiPriority w:val="99"/>
    <w:unhideWhenUsed/>
    <w:rsid w:val="00BD587B"/>
    <w:rPr>
      <w:rFonts w:ascii="Georgia" w:eastAsia="Times New Roman" w:hAnsi="Georgia"/>
      <w:i/>
      <w:iCs/>
    </w:rPr>
  </w:style>
  <w:style w:type="character" w:customStyle="1" w:styleId="HTMLAddressChar">
    <w:name w:val="HTML Address Char"/>
    <w:basedOn w:val="DefaultParagraphFont"/>
    <w:link w:val="HTMLAddress"/>
    <w:uiPriority w:val="99"/>
    <w:rsid w:val="00BD587B"/>
    <w:rPr>
      <w:rFonts w:ascii="Georgia" w:eastAsia="Times New Roman" w:hAnsi="Georgia"/>
      <w:i/>
      <w:iCs/>
      <w:sz w:val="22"/>
    </w:rPr>
  </w:style>
  <w:style w:type="character" w:customStyle="1" w:styleId="Heading4Char1">
    <w:name w:val="Heading 4 Char1"/>
    <w:aliases w:val="Tag Char1,small text Char1,Big card Char1,body Char1,Normal Tag Char1,Heading 4 Char2,Underlined Char2,body Char2,Underlined Char1,heading 2 Char1,Ch Char1,no read Char1,No Spacing211 Char1,No Spacing12 Char1,No Spacing2111 Char1"/>
    <w:qFormat/>
    <w:rsid w:val="00BD587B"/>
    <w:rPr>
      <w:rFonts w:ascii="Palatino Linotype" w:hAnsi="Palatino Linotype" w:hint="default"/>
      <w:b/>
      <w:bCs w:val="0"/>
      <w:sz w:val="24"/>
      <w:szCs w:val="24"/>
      <w:lang w:val="en-US" w:eastAsia="en-US" w:bidi="ar-SA"/>
    </w:rPr>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
    <w:rsid w:val="00BD587B"/>
    <w:rPr>
      <w:rFonts w:ascii="Cambria" w:eastAsia="MS Gothic" w:hAnsi="Cambria" w:cs="Times New Roman"/>
      <w:color w:val="243F60"/>
      <w:sz w:val="22"/>
      <w:szCs w:val="22"/>
    </w:rPr>
  </w:style>
  <w:style w:type="paragraph" w:styleId="HTMLPreformatted">
    <w:name w:val="HTML Preformatted"/>
    <w:basedOn w:val="Normal"/>
    <w:link w:val="HTMLPreformattedChar"/>
    <w:unhideWhenUsed/>
    <w:rsid w:val="00BD5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rsid w:val="00BD587B"/>
    <w:rPr>
      <w:rFonts w:ascii="Courier New" w:eastAsia="Times New Roman" w:hAnsi="Courier New"/>
      <w:sz w:val="20"/>
      <w:szCs w:val="20"/>
    </w:rPr>
  </w:style>
  <w:style w:type="character" w:styleId="HTMLTypewriter">
    <w:name w:val="HTML Typewriter"/>
    <w:unhideWhenUsed/>
    <w:rsid w:val="00BD587B"/>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BD587B"/>
    <w:rPr>
      <w:rFonts w:ascii="Georgia" w:hAnsi="Georgia"/>
    </w:rPr>
  </w:style>
  <w:style w:type="paragraph" w:styleId="Index1">
    <w:name w:val="index 1"/>
    <w:basedOn w:val="Normal"/>
    <w:next w:val="Normal"/>
    <w:autoRedefine/>
    <w:unhideWhenUsed/>
    <w:rsid w:val="00BD587B"/>
    <w:pPr>
      <w:ind w:left="220" w:hanging="220"/>
    </w:pPr>
    <w:rPr>
      <w:rFonts w:ascii="Georgia" w:hAnsi="Georgia"/>
    </w:rPr>
  </w:style>
  <w:style w:type="paragraph" w:styleId="Caption">
    <w:name w:val="caption"/>
    <w:aliases w:val="caption"/>
    <w:basedOn w:val="Normal"/>
    <w:unhideWhenUsed/>
    <w:qFormat/>
    <w:rsid w:val="00BD587B"/>
    <w:pPr>
      <w:spacing w:before="100" w:beforeAutospacing="1" w:after="100" w:afterAutospacing="1"/>
    </w:pPr>
    <w:rPr>
      <w:rFonts w:ascii="Times" w:eastAsia="Times New Roman" w:hAnsi="Times"/>
      <w:sz w:val="20"/>
      <w:szCs w:val="20"/>
    </w:rPr>
  </w:style>
  <w:style w:type="character" w:customStyle="1" w:styleId="EndnoteTextChar">
    <w:name w:val="Endnote Text Char"/>
    <w:link w:val="EndnoteText"/>
    <w:uiPriority w:val="99"/>
    <w:locked/>
    <w:rsid w:val="00BD587B"/>
    <w:rPr>
      <w:rFonts w:ascii="Times New Roman" w:eastAsia="Times New Roman" w:hAnsi="Times New Roman"/>
    </w:rPr>
  </w:style>
  <w:style w:type="character" w:customStyle="1" w:styleId="BodyTextIndentChar">
    <w:name w:val="Body Text Indent Char"/>
    <w:link w:val="BodyTextIndent"/>
    <w:locked/>
    <w:rsid w:val="00BD587B"/>
    <w:rPr>
      <w:rFonts w:ascii="Times New Roman" w:hAnsi="Times New Roman"/>
    </w:rPr>
  </w:style>
  <w:style w:type="character" w:customStyle="1" w:styleId="SubtitleChar">
    <w:name w:val="Subtitle Char"/>
    <w:aliases w:val="Underlined card text Char"/>
    <w:link w:val="Subtitle"/>
    <w:uiPriority w:val="11"/>
    <w:locked/>
    <w:rsid w:val="00BD587B"/>
    <w:rPr>
      <w:rFonts w:eastAsia="Times New Roman"/>
      <w:i/>
      <w:iCs/>
      <w:color w:val="4F81BD"/>
      <w:spacing w:val="15"/>
    </w:rPr>
  </w:style>
  <w:style w:type="paragraph" w:styleId="Subtitle">
    <w:name w:val="Subtitle"/>
    <w:aliases w:val="Underlined card text"/>
    <w:basedOn w:val="Normal"/>
    <w:next w:val="Normal"/>
    <w:link w:val="SubtitleChar"/>
    <w:uiPriority w:val="11"/>
    <w:qFormat/>
    <w:rsid w:val="00BD587B"/>
    <w:pPr>
      <w:jc w:val="both"/>
    </w:pPr>
    <w:rPr>
      <w:rFonts w:asciiTheme="minorHAnsi" w:eastAsia="Times New Roman" w:hAnsiTheme="minorHAnsi"/>
      <w:i/>
      <w:iCs/>
      <w:color w:val="4F81BD"/>
      <w:spacing w:val="15"/>
      <w:sz w:val="24"/>
    </w:rPr>
  </w:style>
  <w:style w:type="character" w:customStyle="1" w:styleId="SubtitleChar1">
    <w:name w:val="Subtitle Char1"/>
    <w:aliases w:val="Underlined card text Char1"/>
    <w:basedOn w:val="DefaultParagraphFont"/>
    <w:uiPriority w:val="11"/>
    <w:rsid w:val="00BD587B"/>
    <w:rPr>
      <w:color w:val="5A5A5A" w:themeColor="text1" w:themeTint="A5"/>
      <w:spacing w:val="15"/>
      <w:sz w:val="22"/>
      <w:szCs w:val="22"/>
    </w:rPr>
  </w:style>
  <w:style w:type="character" w:customStyle="1" w:styleId="DateChar">
    <w:name w:val="Date Char"/>
    <w:aliases w:val="date Char"/>
    <w:link w:val="Date"/>
    <w:uiPriority w:val="99"/>
    <w:locked/>
    <w:rsid w:val="00BD587B"/>
    <w:rPr>
      <w:rFonts w:ascii="Times New Roman" w:eastAsia="Times New Roman" w:hAnsi="Times New Roman"/>
    </w:rPr>
  </w:style>
  <w:style w:type="character" w:customStyle="1" w:styleId="BodyTextFirstIndentChar">
    <w:name w:val="Body Text First Indent Char"/>
    <w:link w:val="BodyTextFirstIndent"/>
    <w:locked/>
    <w:rsid w:val="00BD587B"/>
    <w:rPr>
      <w:rFonts w:ascii="Times New Roman" w:eastAsia="Times New Roman" w:hAnsi="Times New Roman"/>
    </w:rPr>
  </w:style>
  <w:style w:type="character" w:customStyle="1" w:styleId="BodyText2Char">
    <w:name w:val="Body Text 2 Char"/>
    <w:link w:val="BodyText20"/>
    <w:uiPriority w:val="99"/>
    <w:locked/>
    <w:rsid w:val="00BD587B"/>
    <w:rPr>
      <w:rFonts w:ascii="Times" w:eastAsia="Times New Roman" w:hAnsi="Times"/>
      <w:b/>
      <w:color w:val="000000"/>
    </w:rPr>
  </w:style>
  <w:style w:type="character" w:customStyle="1" w:styleId="BodyText3Char">
    <w:name w:val="Body Text 3 Char"/>
    <w:link w:val="BodyText30"/>
    <w:locked/>
    <w:rsid w:val="00BD587B"/>
    <w:rPr>
      <w:rFonts w:ascii="Times" w:eastAsia="Times" w:hAnsi="Times"/>
      <w:color w:val="000000"/>
      <w:sz w:val="18"/>
    </w:rPr>
  </w:style>
  <w:style w:type="character" w:customStyle="1" w:styleId="BodyTextIndent2Char">
    <w:name w:val="Body Text Indent 2 Char"/>
    <w:link w:val="BodyTextIndent2"/>
    <w:locked/>
    <w:rsid w:val="00BD587B"/>
    <w:rPr>
      <w:rFonts w:ascii="Times New Roman" w:eastAsia="Times New Roman" w:hAnsi="Times New Roman"/>
    </w:rPr>
  </w:style>
  <w:style w:type="character" w:customStyle="1" w:styleId="BodyTextIndent3Char">
    <w:name w:val="Body Text Indent 3 Char"/>
    <w:link w:val="BodyTextIndent3"/>
    <w:uiPriority w:val="99"/>
    <w:locked/>
    <w:rsid w:val="00BD587B"/>
    <w:rPr>
      <w:rFonts w:ascii="Garamond" w:hAnsi="Garamond"/>
      <w:sz w:val="14"/>
      <w:szCs w:val="16"/>
    </w:rPr>
  </w:style>
  <w:style w:type="character" w:customStyle="1" w:styleId="PlainTextChar">
    <w:name w:val="Plain Text Char"/>
    <w:link w:val="PlainText"/>
    <w:locked/>
    <w:rsid w:val="00BD587B"/>
    <w:rPr>
      <w:rFonts w:ascii="IJGCNM+Arial" w:eastAsia="Times New Roman" w:hAnsi="IJGCNM+Arial"/>
    </w:rPr>
  </w:style>
  <w:style w:type="paragraph" w:customStyle="1" w:styleId="BlockTitle2">
    <w:name w:val="Block Title2"/>
    <w:basedOn w:val="Normal"/>
    <w:next w:val="Normal"/>
    <w:link w:val="BlockTitle2Char"/>
    <w:uiPriority w:val="99"/>
    <w:qFormat/>
    <w:rsid w:val="00BD587B"/>
    <w:pPr>
      <w:spacing w:after="240"/>
      <w:jc w:val="center"/>
    </w:pPr>
    <w:rPr>
      <w:rFonts w:ascii="Georgia" w:eastAsia="Times New Roman" w:hAnsi="Georgia"/>
      <w:b/>
      <w:sz w:val="28"/>
      <w:szCs w:val="20"/>
      <w:u w:val="single"/>
    </w:rPr>
  </w:style>
  <w:style w:type="paragraph" w:customStyle="1" w:styleId="BlockTitle">
    <w:name w:val="Block Title"/>
    <w:basedOn w:val="Heading1"/>
    <w:next w:val="Normal"/>
    <w:link w:val="BlockTitleChar"/>
    <w:qFormat/>
    <w:rsid w:val="00BD587B"/>
    <w:pPr>
      <w:keepLines w:val="0"/>
      <w:pBdr>
        <w:top w:val="none" w:sz="0" w:space="0" w:color="auto"/>
        <w:left w:val="none" w:sz="0" w:space="0" w:color="auto"/>
        <w:bottom w:val="none" w:sz="0" w:space="0" w:color="auto"/>
        <w:right w:val="none" w:sz="0" w:space="0" w:color="auto"/>
      </w:pBdr>
      <w:spacing w:before="0" w:after="240"/>
      <w:outlineLvl w:val="1"/>
    </w:pPr>
    <w:rPr>
      <w:rFonts w:ascii="Georgia" w:hAnsi="Georgia" w:cs="Arial"/>
      <w:bCs w:val="0"/>
      <w:kern w:val="32"/>
      <w:sz w:val="28"/>
      <w:u w:val="single"/>
    </w:rPr>
  </w:style>
  <w:style w:type="paragraph" w:customStyle="1" w:styleId="hat">
    <w:name w:val="hat"/>
    <w:basedOn w:val="Normal"/>
    <w:next w:val="Normal"/>
    <w:link w:val="hatChar"/>
    <w:qFormat/>
    <w:rsid w:val="00BD587B"/>
    <w:pPr>
      <w:spacing w:before="240" w:after="240"/>
      <w:jc w:val="center"/>
      <w:outlineLvl w:val="0"/>
    </w:pPr>
    <w:rPr>
      <w:rFonts w:ascii="Georgia" w:eastAsia="Times New Roman" w:hAnsi="Georgia" w:cs="Arial"/>
      <w:b/>
      <w:bCs/>
      <w:sz w:val="32"/>
      <w:u w:val="single"/>
    </w:rPr>
  </w:style>
  <w:style w:type="character" w:customStyle="1" w:styleId="citenon-boldChar">
    <w:name w:val="cite non-bold Char"/>
    <w:link w:val="citenon-bold"/>
    <w:locked/>
    <w:rsid w:val="00BD587B"/>
    <w:rPr>
      <w:rFonts w:ascii="Georgia" w:eastAsia="Times New Roman" w:hAnsi="Georgia"/>
      <w:sz w:val="16"/>
    </w:rPr>
  </w:style>
  <w:style w:type="paragraph" w:customStyle="1" w:styleId="citenon-bold">
    <w:name w:val="cite non-bold"/>
    <w:basedOn w:val="Normal"/>
    <w:link w:val="citenon-boldChar"/>
    <w:qFormat/>
    <w:rsid w:val="00BD587B"/>
    <w:pPr>
      <w:jc w:val="both"/>
    </w:pPr>
    <w:rPr>
      <w:rFonts w:ascii="Georgia" w:eastAsia="Times New Roman" w:hAnsi="Georgia"/>
      <w:sz w:val="16"/>
    </w:rPr>
  </w:style>
  <w:style w:type="character" w:customStyle="1" w:styleId="underlinedChar0">
    <w:name w:val="underlined Char"/>
    <w:link w:val="underlined"/>
    <w:locked/>
    <w:rsid w:val="00BD587B"/>
    <w:rPr>
      <w:sz w:val="21"/>
      <w:u w:val="single"/>
    </w:rPr>
  </w:style>
  <w:style w:type="paragraph" w:customStyle="1" w:styleId="underlined">
    <w:name w:val="underlined"/>
    <w:next w:val="Normal"/>
    <w:link w:val="underlinedChar0"/>
    <w:autoRedefine/>
    <w:qFormat/>
    <w:rsid w:val="00BD587B"/>
    <w:pPr>
      <w:contextualSpacing/>
    </w:pPr>
    <w:rPr>
      <w:sz w:val="21"/>
      <w:u w:val="single"/>
    </w:rPr>
  </w:style>
  <w:style w:type="paragraph" w:customStyle="1" w:styleId="Heading2-NotBold">
    <w:name w:val="Heading 2 - Not Bold"/>
    <w:basedOn w:val="Heading2"/>
    <w:autoRedefine/>
    <w:uiPriority w:val="99"/>
    <w:qFormat/>
    <w:rsid w:val="00BD587B"/>
    <w:pPr>
      <w:keepNext w:val="0"/>
      <w:keepLines w:val="0"/>
      <w:spacing w:before="0"/>
      <w:jc w:val="left"/>
    </w:pPr>
    <w:rPr>
      <w:rFonts w:ascii="Georgia" w:eastAsia="Calibri" w:hAnsi="Georgia"/>
      <w:b w:val="0"/>
      <w:sz w:val="22"/>
      <w:u w:val="none"/>
    </w:rPr>
  </w:style>
  <w:style w:type="paragraph" w:customStyle="1" w:styleId="Default">
    <w:name w:val="Default"/>
    <w:basedOn w:val="Normal"/>
    <w:qFormat/>
    <w:rsid w:val="00BD587B"/>
    <w:pPr>
      <w:autoSpaceDE w:val="0"/>
      <w:autoSpaceDN w:val="0"/>
      <w:adjustRightInd w:val="0"/>
      <w:spacing w:after="200" w:line="276" w:lineRule="auto"/>
    </w:pPr>
    <w:rPr>
      <w:rFonts w:ascii="Georgia" w:hAnsi="Georgia" w:cs="AKDPE C+ Utopia"/>
      <w:sz w:val="18"/>
    </w:rPr>
  </w:style>
  <w:style w:type="paragraph" w:customStyle="1" w:styleId="PageHeaderLine1">
    <w:name w:val="PageHeaderLine1"/>
    <w:basedOn w:val="Normal"/>
    <w:uiPriority w:val="99"/>
    <w:qFormat/>
    <w:rsid w:val="00BD587B"/>
    <w:pPr>
      <w:tabs>
        <w:tab w:val="right" w:pos="10800"/>
      </w:tabs>
    </w:pPr>
    <w:rPr>
      <w:rFonts w:ascii="Georgia" w:hAnsi="Georgia"/>
      <w:b/>
      <w:sz w:val="18"/>
    </w:rPr>
  </w:style>
  <w:style w:type="paragraph" w:customStyle="1" w:styleId="PageHeaderLine2">
    <w:name w:val="PageHeaderLine2"/>
    <w:basedOn w:val="Normal"/>
    <w:next w:val="Normal"/>
    <w:link w:val="PageHeaderLine2Char"/>
    <w:uiPriority w:val="99"/>
    <w:qFormat/>
    <w:rsid w:val="00BD587B"/>
    <w:pPr>
      <w:tabs>
        <w:tab w:val="right" w:pos="10800"/>
      </w:tabs>
      <w:spacing w:line="480" w:lineRule="auto"/>
    </w:pPr>
    <w:rPr>
      <w:rFonts w:ascii="Georgia" w:hAnsi="Georgia"/>
      <w:b/>
      <w:sz w:val="18"/>
    </w:rPr>
  </w:style>
  <w:style w:type="paragraph" w:customStyle="1" w:styleId="Heading2-Bold">
    <w:name w:val="Heading 2 - Bold"/>
    <w:basedOn w:val="Normal"/>
    <w:autoRedefine/>
    <w:uiPriority w:val="99"/>
    <w:qFormat/>
    <w:rsid w:val="00BD587B"/>
    <w:rPr>
      <w:rFonts w:ascii="Georgia" w:hAnsi="Georgia"/>
      <w:b/>
    </w:rPr>
  </w:style>
  <w:style w:type="character" w:customStyle="1" w:styleId="MicrotextChar">
    <w:name w:val="Microtext Char"/>
    <w:link w:val="Microtext"/>
    <w:locked/>
    <w:rsid w:val="00BD587B"/>
    <w:rPr>
      <w:rFonts w:ascii="Times New Roman" w:hAnsi="Times New Roman"/>
      <w:sz w:val="12"/>
    </w:rPr>
  </w:style>
  <w:style w:type="paragraph" w:customStyle="1" w:styleId="Microtext">
    <w:name w:val="Microtext"/>
    <w:basedOn w:val="Normal"/>
    <w:next w:val="Normal"/>
    <w:link w:val="MicrotextChar"/>
    <w:qFormat/>
    <w:rsid w:val="00BD587B"/>
    <w:rPr>
      <w:rFonts w:ascii="Times New Roman" w:hAnsi="Times New Roman"/>
      <w:sz w:val="12"/>
    </w:rPr>
  </w:style>
  <w:style w:type="character" w:customStyle="1" w:styleId="CardTextChar0">
    <w:name w:val="Card Text Char"/>
    <w:locked/>
    <w:rsid w:val="00BD587B"/>
    <w:rPr>
      <w:rFonts w:ascii="Garamond" w:hAnsi="Garamond"/>
      <w:sz w:val="18"/>
    </w:rPr>
  </w:style>
  <w:style w:type="paragraph" w:customStyle="1" w:styleId="tag">
    <w:name w:val="%tag"/>
    <w:basedOn w:val="Normal"/>
    <w:next w:val="Normal"/>
    <w:link w:val="tagChar"/>
    <w:qFormat/>
    <w:rsid w:val="00BD587B"/>
    <w:rPr>
      <w:rFonts w:ascii="Georgia" w:hAnsi="Georgia" w:cs="Arial"/>
      <w:bCs/>
      <w:sz w:val="18"/>
    </w:rPr>
  </w:style>
  <w:style w:type="character" w:customStyle="1" w:styleId="Style2Char">
    <w:name w:val="Style 2 Char"/>
    <w:link w:val="Style2"/>
    <w:uiPriority w:val="99"/>
    <w:locked/>
    <w:rsid w:val="00BD587B"/>
    <w:rPr>
      <w:rFonts w:ascii="Times New Roman" w:eastAsia="Times New Roman" w:hAnsi="Times New Roman"/>
      <w:u w:val="single"/>
    </w:rPr>
  </w:style>
  <w:style w:type="paragraph" w:customStyle="1" w:styleId="Style2">
    <w:name w:val="Style 2"/>
    <w:basedOn w:val="Normal"/>
    <w:link w:val="Style2Char"/>
    <w:uiPriority w:val="99"/>
    <w:qFormat/>
    <w:rsid w:val="00BD587B"/>
    <w:pPr>
      <w:ind w:left="432"/>
    </w:pPr>
    <w:rPr>
      <w:rFonts w:ascii="Times New Roman" w:eastAsia="Times New Roman" w:hAnsi="Times New Roman"/>
      <w:sz w:val="24"/>
      <w:u w:val="single"/>
    </w:rPr>
  </w:style>
  <w:style w:type="character" w:customStyle="1" w:styleId="UnderliningChar">
    <w:name w:val="Underlining Char"/>
    <w:link w:val="Underlining"/>
    <w:locked/>
    <w:rsid w:val="00BD587B"/>
    <w:rPr>
      <w:rFonts w:ascii="Arial Narrow" w:eastAsia="Times New Roman" w:hAnsi="Arial Narrow"/>
      <w:u w:val="single"/>
    </w:rPr>
  </w:style>
  <w:style w:type="paragraph" w:customStyle="1" w:styleId="Underlining">
    <w:name w:val="Underlining"/>
    <w:basedOn w:val="Normal"/>
    <w:next w:val="Normal"/>
    <w:link w:val="UnderliningChar"/>
    <w:qFormat/>
    <w:rsid w:val="00BD587B"/>
    <w:rPr>
      <w:rFonts w:ascii="Arial Narrow" w:eastAsia="Times New Roman" w:hAnsi="Arial Narrow"/>
      <w:sz w:val="24"/>
      <w:u w:val="single"/>
    </w:rPr>
  </w:style>
  <w:style w:type="character" w:customStyle="1" w:styleId="GAUnderlineChar">
    <w:name w:val="GA Underline Char"/>
    <w:link w:val="GAUnderline"/>
    <w:locked/>
    <w:rsid w:val="00BD587B"/>
    <w:rPr>
      <w:rFonts w:ascii="Garamond" w:eastAsia="Times New Roman" w:hAnsi="Garamond"/>
      <w:u w:val="single"/>
    </w:rPr>
  </w:style>
  <w:style w:type="paragraph" w:customStyle="1" w:styleId="GAUnderline">
    <w:name w:val="GA Underline"/>
    <w:basedOn w:val="Normal"/>
    <w:link w:val="GAUnderlineChar"/>
    <w:qFormat/>
    <w:rsid w:val="00BD587B"/>
    <w:rPr>
      <w:rFonts w:ascii="Garamond" w:eastAsia="Times New Roman" w:hAnsi="Garamond"/>
      <w:sz w:val="24"/>
      <w:u w:val="single"/>
    </w:rPr>
  </w:style>
  <w:style w:type="character" w:customStyle="1" w:styleId="textsmallChar">
    <w:name w:val="textsmall Char"/>
    <w:link w:val="textsmall"/>
    <w:locked/>
    <w:rsid w:val="00BD587B"/>
    <w:rPr>
      <w:rFonts w:ascii="Times New Roman" w:eastAsia="Times New Roman" w:hAnsi="Times New Roman"/>
      <w:sz w:val="18"/>
    </w:rPr>
  </w:style>
  <w:style w:type="paragraph" w:customStyle="1" w:styleId="textsmall">
    <w:name w:val="textsmall"/>
    <w:basedOn w:val="Normal"/>
    <w:link w:val="textsmallChar"/>
    <w:qFormat/>
    <w:rsid w:val="00BD587B"/>
    <w:rPr>
      <w:rFonts w:ascii="Times New Roman" w:eastAsia="Times New Roman" w:hAnsi="Times New Roman"/>
      <w:sz w:val="18"/>
    </w:rPr>
  </w:style>
  <w:style w:type="character" w:customStyle="1" w:styleId="cardtextChar1">
    <w:name w:val="cardtext Char"/>
    <w:link w:val="cardtext0"/>
    <w:locked/>
    <w:rsid w:val="00BD587B"/>
    <w:rPr>
      <w:rFonts w:ascii="Arial" w:eastAsia="Times New Roman" w:hAnsi="Arial"/>
      <w:u w:val="single"/>
    </w:rPr>
  </w:style>
  <w:style w:type="paragraph" w:customStyle="1" w:styleId="cardtext0">
    <w:name w:val="cardtext"/>
    <w:basedOn w:val="Normal"/>
    <w:link w:val="cardtextChar1"/>
    <w:qFormat/>
    <w:rsid w:val="00BD587B"/>
    <w:rPr>
      <w:rFonts w:ascii="Arial" w:eastAsia="Times New Roman" w:hAnsi="Arial"/>
      <w:sz w:val="24"/>
      <w:u w:val="single"/>
    </w:rPr>
  </w:style>
  <w:style w:type="character" w:customStyle="1" w:styleId="cardtextemphasisChar">
    <w:name w:val="card text emphasis Char"/>
    <w:link w:val="cardtextemphasis"/>
    <w:locked/>
    <w:rsid w:val="00BD587B"/>
    <w:rPr>
      <w:rFonts w:ascii="Arial Narrow" w:hAnsi="Arial Narrow"/>
      <w:b/>
      <w:sz w:val="18"/>
      <w:u w:val="single"/>
    </w:rPr>
  </w:style>
  <w:style w:type="paragraph" w:customStyle="1" w:styleId="cardtextemphasis">
    <w:name w:val="card text emphasis"/>
    <w:basedOn w:val="Normal"/>
    <w:link w:val="cardtextemphasisChar"/>
    <w:qFormat/>
    <w:rsid w:val="00BD587B"/>
    <w:pPr>
      <w:spacing w:after="200"/>
      <w:contextualSpacing/>
    </w:pPr>
    <w:rPr>
      <w:rFonts w:ascii="Arial Narrow" w:hAnsi="Arial Narrow"/>
      <w:b/>
      <w:sz w:val="18"/>
      <w:u w:val="single"/>
    </w:rPr>
  </w:style>
  <w:style w:type="character" w:customStyle="1" w:styleId="MicroChar">
    <w:name w:val="Micro Char"/>
    <w:link w:val="Micro"/>
    <w:locked/>
    <w:rsid w:val="00BD587B"/>
    <w:rPr>
      <w:rFonts w:ascii="Arial" w:eastAsia="Times New Roman" w:hAnsi="Arial"/>
      <w:sz w:val="12"/>
    </w:rPr>
  </w:style>
  <w:style w:type="paragraph" w:customStyle="1" w:styleId="Micro">
    <w:name w:val="Micro"/>
    <w:basedOn w:val="Normal"/>
    <w:next w:val="Normal"/>
    <w:link w:val="MicroChar"/>
    <w:qFormat/>
    <w:rsid w:val="00BD587B"/>
    <w:rPr>
      <w:rFonts w:ascii="Arial" w:eastAsia="Times New Roman" w:hAnsi="Arial"/>
      <w:sz w:val="12"/>
    </w:rPr>
  </w:style>
  <w:style w:type="paragraph" w:customStyle="1" w:styleId="CardNotUnderlined">
    <w:name w:val="Card Not Underlined"/>
    <w:basedOn w:val="Normal"/>
    <w:autoRedefine/>
    <w:qFormat/>
    <w:rsid w:val="00BD587B"/>
    <w:rPr>
      <w:rFonts w:ascii="Bell MT" w:hAnsi="Bell MT"/>
      <w:sz w:val="20"/>
      <w:szCs w:val="20"/>
    </w:rPr>
  </w:style>
  <w:style w:type="paragraph" w:customStyle="1" w:styleId="h-lead">
    <w:name w:val="h-lead"/>
    <w:basedOn w:val="Normal"/>
    <w:uiPriority w:val="99"/>
    <w:qFormat/>
    <w:rsid w:val="00BD587B"/>
    <w:pPr>
      <w:spacing w:before="100" w:beforeAutospacing="1" w:after="100" w:afterAutospacing="1"/>
    </w:pPr>
    <w:rPr>
      <w:rFonts w:ascii="Georgia" w:eastAsia="Times New Roman" w:hAnsi="Georgia"/>
    </w:rPr>
  </w:style>
  <w:style w:type="paragraph" w:customStyle="1" w:styleId="intro">
    <w:name w:val="intro"/>
    <w:basedOn w:val="Normal"/>
    <w:uiPriority w:val="99"/>
    <w:qFormat/>
    <w:rsid w:val="00BD587B"/>
    <w:pPr>
      <w:spacing w:before="100" w:beforeAutospacing="1" w:after="100" w:afterAutospacing="1"/>
    </w:pPr>
    <w:rPr>
      <w:rFonts w:ascii="Georgia" w:eastAsia="Times New Roman" w:hAnsi="Georgia"/>
    </w:rPr>
  </w:style>
  <w:style w:type="paragraph" w:customStyle="1" w:styleId="body-paragraph">
    <w:name w:val="body-paragraph"/>
    <w:basedOn w:val="Normal"/>
    <w:uiPriority w:val="99"/>
    <w:qFormat/>
    <w:rsid w:val="00BD587B"/>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BD587B"/>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BD587B"/>
    <w:pPr>
      <w:keepNext w:val="0"/>
      <w:keepLines w:val="0"/>
      <w:spacing w:before="60" w:after="60"/>
      <w:jc w:val="left"/>
    </w:pPr>
    <w:rPr>
      <w:rFonts w:ascii="Bell MT" w:eastAsia="Times New Roman" w:hAnsi="Bell MT" w:cstheme="minorBidi"/>
      <w:sz w:val="24"/>
      <w:szCs w:val="28"/>
      <w:u w:val="none"/>
    </w:rPr>
  </w:style>
  <w:style w:type="paragraph" w:customStyle="1" w:styleId="F4-NormalText">
    <w:name w:val="F4 - Normal Text"/>
    <w:basedOn w:val="Normal"/>
    <w:qFormat/>
    <w:rsid w:val="00BD587B"/>
    <w:rPr>
      <w:rFonts w:ascii="Georgia" w:hAnsi="Georgia"/>
      <w:sz w:val="20"/>
    </w:rPr>
  </w:style>
  <w:style w:type="paragraph" w:customStyle="1" w:styleId="F3-TagAuthor">
    <w:name w:val="F3 - Tag/Author"/>
    <w:basedOn w:val="Normal"/>
    <w:uiPriority w:val="99"/>
    <w:qFormat/>
    <w:rsid w:val="00BD587B"/>
    <w:rPr>
      <w:rFonts w:ascii="Georgia" w:eastAsia="Times New Roman" w:hAnsi="Georgia"/>
      <w:b/>
      <w:sz w:val="20"/>
    </w:rPr>
  </w:style>
  <w:style w:type="paragraph" w:customStyle="1" w:styleId="F5-UnderlineNormal">
    <w:name w:val="F5 - Underline Normal"/>
    <w:basedOn w:val="Normal"/>
    <w:uiPriority w:val="99"/>
    <w:qFormat/>
    <w:rsid w:val="00BD587B"/>
    <w:rPr>
      <w:rFonts w:ascii="Georgia" w:hAnsi="Georgia"/>
      <w:sz w:val="20"/>
      <w:u w:val="single"/>
    </w:rPr>
  </w:style>
  <w:style w:type="paragraph" w:customStyle="1" w:styleId="Brief-PrimarySource">
    <w:name w:val="Brief - Primary Source"/>
    <w:basedOn w:val="Normal"/>
    <w:uiPriority w:val="99"/>
    <w:qFormat/>
    <w:rsid w:val="00BD587B"/>
    <w:rPr>
      <w:rFonts w:ascii="Georgia" w:eastAsia="Times New Roman" w:hAnsi="Georgia"/>
      <w:b/>
      <w:u w:val="single"/>
    </w:rPr>
  </w:style>
  <w:style w:type="paragraph" w:customStyle="1" w:styleId="Brief-Underline">
    <w:name w:val="Brief - Underline"/>
    <w:basedOn w:val="Normal"/>
    <w:uiPriority w:val="99"/>
    <w:qFormat/>
    <w:rsid w:val="00BD587B"/>
    <w:rPr>
      <w:rFonts w:ascii="Georgia" w:eastAsia="Times New Roman" w:hAnsi="Georgia"/>
      <w:sz w:val="20"/>
      <w:u w:val="single"/>
    </w:rPr>
  </w:style>
  <w:style w:type="paragraph" w:customStyle="1" w:styleId="Brief">
    <w:name w:val="Brief"/>
    <w:basedOn w:val="Brief-PrimarySource"/>
    <w:uiPriority w:val="99"/>
    <w:qFormat/>
    <w:rsid w:val="00BD587B"/>
    <w:rPr>
      <w:b w:val="0"/>
    </w:rPr>
  </w:style>
  <w:style w:type="paragraph" w:customStyle="1" w:styleId="CM2">
    <w:name w:val="CM2"/>
    <w:basedOn w:val="Normal"/>
    <w:next w:val="Normal"/>
    <w:uiPriority w:val="99"/>
    <w:qFormat/>
    <w:rsid w:val="00BD587B"/>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uiPriority w:val="99"/>
    <w:qFormat/>
    <w:rsid w:val="00BD587B"/>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uiPriority w:val="99"/>
    <w:qFormat/>
    <w:rsid w:val="00BD587B"/>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uiPriority w:val="99"/>
    <w:qFormat/>
    <w:rsid w:val="00BD587B"/>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uiPriority w:val="99"/>
    <w:qFormat/>
    <w:rsid w:val="00BD587B"/>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34">
    <w:name w:val="CM34"/>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56">
    <w:name w:val="CM56"/>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58">
    <w:name w:val="CM58"/>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57">
    <w:name w:val="CM57"/>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1">
    <w:name w:val="CM1"/>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49">
    <w:name w:val="CM49"/>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41">
    <w:name w:val="CM41"/>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Quote1">
    <w:name w:val="Quote1"/>
    <w:aliases w:val="Small text,Quote11"/>
    <w:basedOn w:val="Default"/>
    <w:next w:val="Default"/>
    <w:link w:val="SmalltextChar"/>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3rdOrderPara">
    <w:name w:val="3rd Order Para"/>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2ndOrderPara">
    <w:name w:val="2nd Order Para"/>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Normal-SIGN2">
    <w:name w:val="Normal-SIGN2"/>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Normal-SIGN1">
    <w:name w:val="Normal-SIGN1"/>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3">
    <w:name w:val="CM3"/>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33">
    <w:name w:val="CM33"/>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37">
    <w:name w:val="CM37"/>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7">
    <w:name w:val="CM7"/>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Brief-SecondarySource">
    <w:name w:val="Brief - Secondary Source"/>
    <w:basedOn w:val="Normal"/>
    <w:qFormat/>
    <w:rsid w:val="00BD587B"/>
    <w:rPr>
      <w:rFonts w:ascii="Georgia" w:eastAsia="Times New Roman" w:hAnsi="Georgia"/>
      <w:sz w:val="14"/>
      <w:szCs w:val="20"/>
    </w:rPr>
  </w:style>
  <w:style w:type="paragraph" w:customStyle="1" w:styleId="Brief-Card">
    <w:name w:val="Brief - Card"/>
    <w:basedOn w:val="Normal"/>
    <w:qFormat/>
    <w:rsid w:val="00BD587B"/>
    <w:rPr>
      <w:rFonts w:ascii="Georgia" w:eastAsia="Times New Roman" w:hAnsi="Georgia"/>
      <w:sz w:val="20"/>
    </w:rPr>
  </w:style>
  <w:style w:type="paragraph" w:customStyle="1" w:styleId="Pa2">
    <w:name w:val="Pa2"/>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Normal3">
    <w:name w:val="Normal+3"/>
    <w:basedOn w:val="Normal"/>
    <w:next w:val="Normal"/>
    <w:uiPriority w:val="99"/>
    <w:qFormat/>
    <w:rsid w:val="00BD587B"/>
    <w:pPr>
      <w:widowControl w:val="0"/>
      <w:autoSpaceDE w:val="0"/>
      <w:autoSpaceDN w:val="0"/>
      <w:adjustRightInd w:val="0"/>
    </w:pPr>
    <w:rPr>
      <w:rFonts w:ascii="Georgia" w:eastAsia="Times New Roman" w:hAnsi="Georgia"/>
    </w:rPr>
  </w:style>
  <w:style w:type="paragraph" w:customStyle="1" w:styleId="Normal1">
    <w:name w:val="Normal+1"/>
    <w:basedOn w:val="Normal"/>
    <w:next w:val="Normal"/>
    <w:uiPriority w:val="99"/>
    <w:qFormat/>
    <w:rsid w:val="00BD587B"/>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uiPriority w:val="99"/>
    <w:qFormat/>
    <w:rsid w:val="00BD587B"/>
    <w:pPr>
      <w:widowControl w:val="0"/>
      <w:autoSpaceDE w:val="0"/>
      <w:autoSpaceDN w:val="0"/>
      <w:adjustRightInd w:val="0"/>
    </w:pPr>
    <w:rPr>
      <w:rFonts w:ascii="Georgia" w:eastAsia="Times New Roman" w:hAnsi="Georgia"/>
    </w:rPr>
  </w:style>
  <w:style w:type="paragraph" w:customStyle="1" w:styleId="Normal5">
    <w:name w:val="Normal+5"/>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over1">
    <w:name w:val="Cover 1"/>
    <w:basedOn w:val="Normal"/>
    <w:next w:val="Normal"/>
    <w:uiPriority w:val="99"/>
    <w:qFormat/>
    <w:rsid w:val="00BD587B"/>
    <w:pPr>
      <w:widowControl w:val="0"/>
      <w:autoSpaceDE w:val="0"/>
      <w:autoSpaceDN w:val="0"/>
      <w:adjustRightInd w:val="0"/>
    </w:pPr>
    <w:rPr>
      <w:rFonts w:ascii="Arial" w:eastAsia="Times New Roman" w:hAnsi="Arial"/>
    </w:rPr>
  </w:style>
  <w:style w:type="paragraph" w:customStyle="1" w:styleId="Cover2">
    <w:name w:val="Cover 2"/>
    <w:basedOn w:val="Normal"/>
    <w:next w:val="Normal"/>
    <w:uiPriority w:val="99"/>
    <w:qFormat/>
    <w:rsid w:val="00BD587B"/>
    <w:pPr>
      <w:widowControl w:val="0"/>
      <w:autoSpaceDE w:val="0"/>
      <w:autoSpaceDN w:val="0"/>
      <w:adjustRightInd w:val="0"/>
    </w:pPr>
    <w:rPr>
      <w:rFonts w:ascii="Arial" w:eastAsia="Times New Roman" w:hAnsi="Arial"/>
    </w:rPr>
  </w:style>
  <w:style w:type="paragraph" w:customStyle="1" w:styleId="ReportDate">
    <w:name w:val="ReportDate"/>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Pa11">
    <w:name w:val="Pa11"/>
    <w:basedOn w:val="Normal"/>
    <w:next w:val="Normal"/>
    <w:uiPriority w:val="99"/>
    <w:qFormat/>
    <w:rsid w:val="00BD587B"/>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BD587B"/>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BD587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Georgia" w:eastAsia="Helvetica" w:hAnsi="Georgia"/>
      <w:kern w:val="32"/>
      <w:sz w:val="32"/>
      <w:u w:val="single"/>
    </w:rPr>
  </w:style>
  <w:style w:type="paragraph" w:customStyle="1" w:styleId="Small">
    <w:name w:val="Small"/>
    <w:basedOn w:val="Normal"/>
    <w:qFormat/>
    <w:rsid w:val="00BD587B"/>
    <w:rPr>
      <w:rFonts w:ascii="Georgia" w:eastAsia="Times New Roman" w:hAnsi="Georgia"/>
      <w:sz w:val="16"/>
    </w:rPr>
  </w:style>
  <w:style w:type="paragraph" w:customStyle="1" w:styleId="CM30">
    <w:name w:val="CM30"/>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5">
    <w:name w:val="CM5"/>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28">
    <w:name w:val="CM28"/>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8">
    <w:name w:val="CM8"/>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6">
    <w:name w:val="CM6"/>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22">
    <w:name w:val="CM22"/>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loose">
    <w:name w:val="loose"/>
    <w:basedOn w:val="Normal"/>
    <w:qFormat/>
    <w:rsid w:val="00BD587B"/>
    <w:pPr>
      <w:spacing w:before="100" w:beforeAutospacing="1" w:after="100" w:afterAutospacing="1"/>
    </w:pPr>
    <w:rPr>
      <w:rFonts w:ascii="Georgia" w:eastAsia="Times New Roman" w:hAnsi="Georgia"/>
    </w:rPr>
  </w:style>
  <w:style w:type="paragraph" w:customStyle="1" w:styleId="DoubleUnderlined">
    <w:name w:val="Double Underlined"/>
    <w:basedOn w:val="Heading2"/>
    <w:autoRedefine/>
    <w:uiPriority w:val="99"/>
    <w:qFormat/>
    <w:rsid w:val="00BD587B"/>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uiPriority w:val="99"/>
    <w:qFormat/>
    <w:rsid w:val="00BD587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aps/>
      <w:sz w:val="32"/>
      <w:szCs w:val="20"/>
    </w:rPr>
  </w:style>
  <w:style w:type="paragraph" w:customStyle="1" w:styleId="SmallNormal">
    <w:name w:val="Small Normal"/>
    <w:basedOn w:val="Normal"/>
    <w:qFormat/>
    <w:rsid w:val="00BD587B"/>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BD587B"/>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UnderlinedCard">
    <w:name w:val="Underlined Card"/>
    <w:basedOn w:val="Normal"/>
    <w:uiPriority w:val="99"/>
    <w:qFormat/>
    <w:rsid w:val="00BD587B"/>
    <w:pPr>
      <w:ind w:left="720" w:right="720"/>
    </w:pPr>
    <w:rPr>
      <w:rFonts w:ascii="Palatino Linotype" w:eastAsia="Times New Roman" w:hAnsi="Palatino Linotype"/>
      <w:sz w:val="20"/>
      <w:szCs w:val="20"/>
      <w:u w:val="single"/>
    </w:rPr>
  </w:style>
  <w:style w:type="paragraph" w:customStyle="1" w:styleId="CardFormat">
    <w:name w:val="Card Format"/>
    <w:basedOn w:val="Normal"/>
    <w:autoRedefine/>
    <w:rsid w:val="00BD587B"/>
    <w:pPr>
      <w:widowControl w:val="0"/>
      <w:autoSpaceDE w:val="0"/>
      <w:autoSpaceDN w:val="0"/>
      <w:adjustRightInd w:val="0"/>
    </w:pPr>
    <w:rPr>
      <w:rFonts w:ascii="Bookman Old Style" w:eastAsia="Times New Roman" w:hAnsi="Bookman Old Style"/>
      <w:sz w:val="20"/>
      <w:szCs w:val="18"/>
    </w:rPr>
  </w:style>
  <w:style w:type="paragraph" w:customStyle="1" w:styleId="PageHeader-Underline18pt">
    <w:name w:val="Page Header - Underline 18 pt"/>
    <w:uiPriority w:val="99"/>
    <w:qFormat/>
    <w:rsid w:val="00BD587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D587B"/>
    <w:pPr>
      <w:keepLines w:val="0"/>
      <w:suppressAutoHyphens/>
      <w:spacing w:before="0"/>
      <w:contextualSpacing/>
      <w:jc w:val="left"/>
    </w:pPr>
    <w:rPr>
      <w:rFonts w:ascii="Arial" w:hAnsi="Arial"/>
      <w:bCs w:val="0"/>
      <w:iCs/>
      <w:sz w:val="24"/>
      <w:szCs w:val="28"/>
      <w:u w:val="none"/>
    </w:rPr>
  </w:style>
  <w:style w:type="paragraph" w:customStyle="1" w:styleId="subhead">
    <w:name w:val="subhead"/>
    <w:basedOn w:val="Normal"/>
    <w:qFormat/>
    <w:rsid w:val="00BD587B"/>
    <w:pPr>
      <w:spacing w:after="120" w:line="225" w:lineRule="atLeast"/>
      <w:ind w:right="180"/>
    </w:pPr>
    <w:rPr>
      <w:rFonts w:ascii="Georgia" w:eastAsia="Times New Roman" w:hAnsi="Georgia"/>
      <w:color w:val="5177C5"/>
      <w:sz w:val="20"/>
      <w:szCs w:val="20"/>
    </w:rPr>
  </w:style>
  <w:style w:type="paragraph" w:customStyle="1" w:styleId="TxBrp1">
    <w:name w:val="TxBr_p1"/>
    <w:basedOn w:val="Normal"/>
    <w:uiPriority w:val="99"/>
    <w:qFormat/>
    <w:rsid w:val="00BD587B"/>
    <w:pPr>
      <w:tabs>
        <w:tab w:val="left" w:pos="204"/>
      </w:tabs>
      <w:autoSpaceDE w:val="0"/>
      <w:autoSpaceDN w:val="0"/>
      <w:adjustRightInd w:val="0"/>
      <w:spacing w:line="272" w:lineRule="atLeast"/>
      <w:jc w:val="both"/>
    </w:pPr>
    <w:rPr>
      <w:rFonts w:ascii="Georgia" w:eastAsia="Times New Roman" w:hAnsi="Georgia"/>
    </w:rPr>
  </w:style>
  <w:style w:type="paragraph" w:customStyle="1" w:styleId="StyleHeading110pt">
    <w:name w:val="Style Heading 1 + 10 pt"/>
    <w:basedOn w:val="Heading1"/>
    <w:uiPriority w:val="99"/>
    <w:qFormat/>
    <w:rsid w:val="00BD587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val="0"/>
      <w:caps/>
      <w:kern w:val="32"/>
      <w:sz w:val="32"/>
    </w:rPr>
  </w:style>
  <w:style w:type="paragraph" w:customStyle="1" w:styleId="StyleStyleHeading110pt10pt">
    <w:name w:val="Style Style Heading 1 + 10 pt + 10 pt"/>
    <w:basedOn w:val="StyleHeading110pt"/>
    <w:uiPriority w:val="99"/>
    <w:qFormat/>
    <w:rsid w:val="00BD587B"/>
  </w:style>
  <w:style w:type="paragraph" w:customStyle="1" w:styleId="StyleUnderliningTimesNewRomanBoldNounderlineKernat16">
    <w:name w:val="Style Underlining + Times New Roman Bold No underline Kern at 16..."/>
    <w:basedOn w:val="Normal"/>
    <w:uiPriority w:val="99"/>
    <w:qFormat/>
    <w:rsid w:val="00BD587B"/>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D587B"/>
    <w:rPr>
      <w:rFonts w:ascii="Georgia" w:eastAsia="Times New Roman" w:hAnsi="Georgia"/>
      <w:b/>
      <w:bCs/>
      <w:kern w:val="32"/>
      <w:sz w:val="32"/>
      <w:szCs w:val="32"/>
    </w:rPr>
  </w:style>
  <w:style w:type="paragraph" w:customStyle="1" w:styleId="BoldUnderlining">
    <w:name w:val="Bold Underlining"/>
    <w:basedOn w:val="Underlining"/>
    <w:rsid w:val="00BD587B"/>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BD587B"/>
    <w:pPr>
      <w:widowControl w:val="0"/>
      <w:tabs>
        <w:tab w:val="left" w:pos="8820"/>
      </w:tabs>
      <w:autoSpaceDE w:val="0"/>
      <w:autoSpaceDN w:val="0"/>
      <w:spacing w:before="100" w:after="100"/>
    </w:pPr>
    <w:rPr>
      <w:rFonts w:ascii="Georgia" w:eastAsia="Times New Roman" w:hAnsi="Georgia"/>
      <w:sz w:val="12"/>
      <w:szCs w:val="20"/>
      <w:lang w:val="en-GB"/>
    </w:rPr>
  </w:style>
  <w:style w:type="paragraph" w:customStyle="1" w:styleId="StyleBoldUnderliningKernat16pt">
    <w:name w:val="Style Bold Underlining + Kern at 16 pt"/>
    <w:basedOn w:val="BoldUnderlining"/>
    <w:uiPriority w:val="99"/>
    <w:qFormat/>
    <w:rsid w:val="00BD587B"/>
    <w:rPr>
      <w:bCs/>
      <w:kern w:val="32"/>
      <w:sz w:val="32"/>
      <w:szCs w:val="32"/>
    </w:rPr>
  </w:style>
  <w:style w:type="paragraph" w:customStyle="1" w:styleId="boldy">
    <w:name w:val="boldy"/>
    <w:basedOn w:val="Heading2"/>
    <w:uiPriority w:val="99"/>
    <w:qFormat/>
    <w:rsid w:val="00BD587B"/>
    <w:pPr>
      <w:keepLines w:val="0"/>
      <w:suppressAutoHyphens/>
      <w:spacing w:before="0"/>
      <w:contextualSpacing/>
      <w:jc w:val="left"/>
    </w:pPr>
    <w:rPr>
      <w:rFonts w:ascii="Georgia" w:hAnsi="Georgia"/>
      <w:bCs w:val="0"/>
      <w:iCs/>
      <w:sz w:val="22"/>
      <w:szCs w:val="20"/>
      <w:u w:val="none"/>
    </w:rPr>
  </w:style>
  <w:style w:type="character" w:customStyle="1" w:styleId="CardsFont6ptChar1">
    <w:name w:val="Cards + Font: 6 pt Char1"/>
    <w:link w:val="CardsFont6pt"/>
    <w:locked/>
    <w:rsid w:val="00BD587B"/>
    <w:rPr>
      <w:rFonts w:ascii="Times New Roman" w:eastAsia="Times New Roman" w:hAnsi="Times New Roman"/>
      <w:sz w:val="12"/>
    </w:rPr>
  </w:style>
  <w:style w:type="paragraph" w:customStyle="1" w:styleId="CardsFont6pt">
    <w:name w:val="Cards + Font: 6 pt"/>
    <w:basedOn w:val="Cards"/>
    <w:link w:val="CardsFont6ptChar1"/>
    <w:autoRedefine/>
    <w:qFormat/>
    <w:rsid w:val="00BD587B"/>
    <w:pPr>
      <w:widowControl/>
      <w:autoSpaceDE w:val="0"/>
      <w:autoSpaceDN w:val="0"/>
      <w:adjustRightInd w:val="0"/>
      <w:spacing w:after="160" w:line="259" w:lineRule="auto"/>
      <w:jc w:val="left"/>
    </w:pPr>
    <w:rPr>
      <w:rFonts w:cstheme="minorBidi"/>
      <w:sz w:val="12"/>
    </w:rPr>
  </w:style>
  <w:style w:type="paragraph" w:customStyle="1" w:styleId="TxBr6p1">
    <w:name w:val="TxBr_6p1"/>
    <w:basedOn w:val="Normal"/>
    <w:uiPriority w:val="99"/>
    <w:qFormat/>
    <w:rsid w:val="00BD587B"/>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D587B"/>
    <w:pPr>
      <w:ind w:left="400"/>
    </w:pPr>
    <w:rPr>
      <w:rFonts w:ascii="Georgia" w:eastAsia="Times New Roman" w:hAnsi="Georgia"/>
      <w:sz w:val="20"/>
      <w:szCs w:val="20"/>
    </w:rPr>
  </w:style>
  <w:style w:type="paragraph" w:customStyle="1" w:styleId="Paste">
    <w:name w:val="Paste"/>
    <w:basedOn w:val="Normal"/>
    <w:uiPriority w:val="99"/>
    <w:qFormat/>
    <w:rsid w:val="00BD587B"/>
    <w:rPr>
      <w:rFonts w:ascii="Arial Narrow" w:eastAsia="Times New Roman" w:hAnsi="Arial Narrow" w:cs="Calibri"/>
      <w:sz w:val="16"/>
    </w:rPr>
  </w:style>
  <w:style w:type="character" w:customStyle="1" w:styleId="UnderlineStyleChar">
    <w:name w:val="Underline Style Char"/>
    <w:link w:val="UnderlineStyle"/>
    <w:locked/>
    <w:rsid w:val="00BD587B"/>
    <w:rPr>
      <w:rFonts w:ascii="Times New Roman" w:eastAsia="Times New Roman" w:hAnsi="Times New Roman"/>
      <w:b/>
      <w:u w:val="single"/>
    </w:rPr>
  </w:style>
  <w:style w:type="paragraph" w:customStyle="1" w:styleId="UnderlineStyle">
    <w:name w:val="Underline Style"/>
    <w:basedOn w:val="Normal"/>
    <w:link w:val="UnderlineStyleChar"/>
    <w:qFormat/>
    <w:rsid w:val="00BD587B"/>
    <w:rPr>
      <w:rFonts w:ascii="Times New Roman" w:eastAsia="Times New Roman" w:hAnsi="Times New Roman"/>
      <w:b/>
      <w:sz w:val="24"/>
      <w:u w:val="single"/>
    </w:rPr>
  </w:style>
  <w:style w:type="paragraph" w:customStyle="1" w:styleId="Normalization">
    <w:name w:val="Normalization"/>
    <w:basedOn w:val="Normal"/>
    <w:qFormat/>
    <w:rsid w:val="00BD587B"/>
    <w:rPr>
      <w:rFonts w:ascii="Georgia" w:eastAsia="Times New Roman" w:hAnsi="Georgia"/>
      <w:sz w:val="18"/>
    </w:rPr>
  </w:style>
  <w:style w:type="paragraph" w:customStyle="1" w:styleId="BreifTitle">
    <w:name w:val="Breif Title"/>
    <w:basedOn w:val="Normal"/>
    <w:autoRedefine/>
    <w:qFormat/>
    <w:rsid w:val="00BD587B"/>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uiPriority w:val="99"/>
    <w:qFormat/>
    <w:rsid w:val="00BD587B"/>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
    <w:name w:val="Tag/Cite"/>
    <w:basedOn w:val="Normal"/>
    <w:uiPriority w:val="99"/>
    <w:qFormat/>
    <w:rsid w:val="00BD587B"/>
    <w:pPr>
      <w:widowControl w:val="0"/>
      <w:autoSpaceDE w:val="0"/>
      <w:autoSpaceDN w:val="0"/>
      <w:adjustRightInd w:val="0"/>
    </w:pPr>
    <w:rPr>
      <w:rFonts w:ascii="Georgia" w:eastAsia="Times New Roman" w:hAnsi="Georgia"/>
      <w:b/>
      <w:sz w:val="20"/>
      <w:szCs w:val="20"/>
    </w:rPr>
  </w:style>
  <w:style w:type="paragraph" w:styleId="TOC1">
    <w:name w:val="toc 1"/>
    <w:aliases w:val="good index,Index Basic"/>
    <w:basedOn w:val="Normal"/>
    <w:next w:val="Normal"/>
    <w:autoRedefine/>
    <w:uiPriority w:val="39"/>
    <w:unhideWhenUsed/>
    <w:qFormat/>
    <w:rsid w:val="00BD587B"/>
    <w:pPr>
      <w:spacing w:after="100"/>
    </w:pPr>
    <w:rPr>
      <w:rFonts w:ascii="Georgia" w:hAnsi="Georgia"/>
    </w:rPr>
  </w:style>
  <w:style w:type="paragraph" w:customStyle="1" w:styleId="DebateHeader">
    <w:name w:val="Debate Header"/>
    <w:basedOn w:val="TOC1"/>
    <w:link w:val="DebateHeaderChar"/>
    <w:autoRedefine/>
    <w:qFormat/>
    <w:rsid w:val="00BD587B"/>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Tagandcite">
    <w:name w:val="Tag and cite"/>
    <w:basedOn w:val="Normal"/>
    <w:autoRedefine/>
    <w:qFormat/>
    <w:rsid w:val="00BD587B"/>
    <w:rPr>
      <w:rFonts w:ascii="Georgia" w:eastAsia="Times New Roman" w:hAnsi="Georgia"/>
      <w:color w:val="333333"/>
    </w:rPr>
  </w:style>
  <w:style w:type="paragraph" w:customStyle="1" w:styleId="StyleTagandCiteFranklinGothicDemi">
    <w:name w:val="Style Tag and Cite + Franklin Gothic Demi"/>
    <w:basedOn w:val="Card"/>
    <w:autoRedefine/>
    <w:qFormat/>
    <w:rsid w:val="00BD587B"/>
    <w:pPr>
      <w:spacing w:before="0"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BD587B"/>
  </w:style>
  <w:style w:type="paragraph" w:customStyle="1" w:styleId="CiteCard">
    <w:name w:val="Cite/Card"/>
    <w:basedOn w:val="Normal"/>
    <w:uiPriority w:val="99"/>
    <w:qFormat/>
    <w:rsid w:val="00BD587B"/>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BD587B"/>
    <w:rPr>
      <w:rFonts w:ascii="Georgia" w:eastAsia="Times New Roman" w:hAnsi="Georgia"/>
      <w:b/>
      <w:szCs w:val="20"/>
    </w:rPr>
  </w:style>
  <w:style w:type="paragraph" w:customStyle="1" w:styleId="title-bold-medium">
    <w:name w:val="title-bold-medium"/>
    <w:basedOn w:val="Normal"/>
    <w:qFormat/>
    <w:rsid w:val="00BD587B"/>
    <w:pPr>
      <w:spacing w:before="100" w:beforeAutospacing="1" w:after="100" w:afterAutospacing="1"/>
    </w:pPr>
    <w:rPr>
      <w:rFonts w:ascii="Arial" w:eastAsia="Arial Unicode MS" w:hAnsi="Arial" w:cs="Arial"/>
      <w:b/>
      <w:bCs/>
      <w:color w:val="000000"/>
      <w:sz w:val="20"/>
      <w:szCs w:val="20"/>
    </w:rPr>
  </w:style>
  <w:style w:type="paragraph" w:customStyle="1" w:styleId="lact">
    <w:name w:val="lact"/>
    <w:basedOn w:val="Normal"/>
    <w:qFormat/>
    <w:rsid w:val="00BD587B"/>
    <w:pPr>
      <w:spacing w:before="100" w:beforeAutospacing="1" w:after="100" w:afterAutospacing="1"/>
    </w:pPr>
    <w:rPr>
      <w:rFonts w:ascii="Arial" w:eastAsia="Arial Unicode MS" w:hAnsi="Arial" w:cs="Arial"/>
      <w:b/>
      <w:bCs/>
      <w:color w:val="000000"/>
      <w:sz w:val="20"/>
      <w:szCs w:val="20"/>
    </w:rPr>
  </w:style>
  <w:style w:type="paragraph" w:customStyle="1" w:styleId="CardTag">
    <w:name w:val="Card Tag"/>
    <w:basedOn w:val="Normal"/>
    <w:autoRedefine/>
    <w:qFormat/>
    <w:rsid w:val="00BD587B"/>
    <w:rPr>
      <w:rFonts w:ascii="Arial Narrow" w:eastAsia="Times New Roman" w:hAnsi="Arial Narrow"/>
      <w:b/>
    </w:rPr>
  </w:style>
  <w:style w:type="paragraph" w:customStyle="1" w:styleId="BLOCKTITLE0">
    <w:name w:val="BLOCK TITLE"/>
    <w:basedOn w:val="Heading1"/>
    <w:qFormat/>
    <w:rsid w:val="00BD587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val="0"/>
      <w:caps/>
      <w:kern w:val="32"/>
      <w:sz w:val="32"/>
    </w:rPr>
  </w:style>
  <w:style w:type="paragraph" w:customStyle="1" w:styleId="shellscontentions">
    <w:name w:val="shells/contentions"/>
    <w:basedOn w:val="TagCite"/>
    <w:qFormat/>
    <w:rsid w:val="00BD587B"/>
    <w:pPr>
      <w:widowControl/>
      <w:autoSpaceDE/>
      <w:autoSpaceDN/>
      <w:adjustRightInd/>
      <w:spacing w:after="200" w:line="276" w:lineRule="auto"/>
      <w:contextualSpacing/>
    </w:pPr>
    <w:rPr>
      <w:rFonts w:asciiTheme="minorHAnsi" w:eastAsia="Malgun Gothic" w:hAnsiTheme="minorHAnsi"/>
      <w:bCs/>
      <w:sz w:val="24"/>
      <w:szCs w:val="22"/>
      <w:u w:val="single"/>
      <w:bdr w:val="single" w:sz="4" w:space="0" w:color="auto" w:frame="1"/>
    </w:rPr>
  </w:style>
  <w:style w:type="paragraph" w:customStyle="1" w:styleId="BriefTitle1">
    <w:name w:val="Brief Title 1"/>
    <w:basedOn w:val="Normal"/>
    <w:qFormat/>
    <w:rsid w:val="00BD587B"/>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BD587B"/>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BD587B"/>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BD587B"/>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BD587B"/>
    <w:pPr>
      <w:spacing w:before="100" w:beforeAutospacing="1" w:after="100" w:afterAutospacing="1"/>
    </w:pPr>
    <w:rPr>
      <w:rFonts w:ascii="Georgia" w:eastAsia="Times New Roman" w:hAnsi="Georgia"/>
      <w:sz w:val="20"/>
    </w:rPr>
  </w:style>
  <w:style w:type="paragraph" w:customStyle="1" w:styleId="ToRead">
    <w:name w:val="To Read"/>
    <w:basedOn w:val="Normal"/>
    <w:qFormat/>
    <w:rsid w:val="00BD587B"/>
    <w:pPr>
      <w:ind w:left="720"/>
    </w:pPr>
    <w:rPr>
      <w:rFonts w:ascii="Verdana" w:eastAsia="Times New Roman" w:hAnsi="Verdana"/>
      <w:b/>
      <w:sz w:val="20"/>
      <w:u w:val="single"/>
    </w:rPr>
  </w:style>
  <w:style w:type="paragraph" w:customStyle="1" w:styleId="Style1">
    <w:name w:val="Style 1"/>
    <w:basedOn w:val="Normal"/>
    <w:uiPriority w:val="99"/>
    <w:qFormat/>
    <w:rsid w:val="00BD587B"/>
    <w:pPr>
      <w:widowControl w:val="0"/>
      <w:ind w:firstLine="216"/>
      <w:jc w:val="both"/>
    </w:pPr>
    <w:rPr>
      <w:rFonts w:ascii="Georgia" w:eastAsia="Times New Roman" w:hAnsi="Georgia"/>
      <w:noProof/>
      <w:color w:val="000000"/>
      <w:sz w:val="20"/>
      <w:szCs w:val="20"/>
    </w:rPr>
  </w:style>
  <w:style w:type="paragraph" w:customStyle="1" w:styleId="Style40">
    <w:name w:val="Style 4"/>
    <w:basedOn w:val="Normal"/>
    <w:qFormat/>
    <w:rsid w:val="00BD587B"/>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uiPriority w:val="99"/>
    <w:qFormat/>
    <w:rsid w:val="00BD587B"/>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uiPriority w:val="99"/>
    <w:qFormat/>
    <w:rsid w:val="00BD587B"/>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uiPriority w:val="99"/>
    <w:qFormat/>
    <w:rsid w:val="00BD587B"/>
    <w:pPr>
      <w:ind w:left="1660"/>
    </w:pPr>
  </w:style>
  <w:style w:type="paragraph" w:customStyle="1" w:styleId="PageNumber1">
    <w:name w:val="Page Number1"/>
    <w:basedOn w:val="Normal"/>
    <w:next w:val="Normal"/>
    <w:uiPriority w:val="99"/>
    <w:qFormat/>
    <w:rsid w:val="00BD587B"/>
    <w:rPr>
      <w:rFonts w:ascii="Georgia" w:eastAsia="Times New Roman" w:hAnsi="Georgia"/>
      <w:sz w:val="20"/>
    </w:rPr>
  </w:style>
  <w:style w:type="paragraph" w:customStyle="1" w:styleId="Cite1">
    <w:name w:val="Cite1"/>
    <w:uiPriority w:val="99"/>
    <w:qFormat/>
    <w:rsid w:val="00BD587B"/>
    <w:rPr>
      <w:rFonts w:ascii="Palatino Linotype" w:eastAsia="Times New Roman" w:hAnsi="Palatino Linotype" w:cs="Times New Roman"/>
      <w:bCs/>
      <w:sz w:val="20"/>
      <w:szCs w:val="20"/>
      <w:lang w:val="en-AU"/>
    </w:rPr>
  </w:style>
  <w:style w:type="paragraph" w:customStyle="1" w:styleId="Card1">
    <w:name w:val="Card1"/>
    <w:uiPriority w:val="99"/>
    <w:qFormat/>
    <w:rsid w:val="00BD587B"/>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D587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D587B"/>
    <w:pPr>
      <w:ind w:left="288" w:right="288"/>
    </w:pPr>
    <w:rPr>
      <w:rFonts w:ascii="Georgia" w:eastAsia="Times New Roman" w:hAnsi="Georgia"/>
      <w:sz w:val="20"/>
    </w:rPr>
  </w:style>
  <w:style w:type="paragraph" w:customStyle="1" w:styleId="cite21">
    <w:name w:val="cite2"/>
    <w:uiPriority w:val="99"/>
    <w:qFormat/>
    <w:rsid w:val="00BD587B"/>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BD587B"/>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uiPriority w:val="99"/>
    <w:qFormat/>
    <w:rsid w:val="00BD587B"/>
    <w:rPr>
      <w:rFonts w:ascii="Arial Narrow" w:eastAsia="Times New Roman" w:hAnsi="Arial Narrow"/>
      <w:sz w:val="16"/>
    </w:rPr>
  </w:style>
  <w:style w:type="paragraph" w:customStyle="1" w:styleId="CaseListNormal">
    <w:name w:val="Case List Normal"/>
    <w:basedOn w:val="Normal"/>
    <w:qFormat/>
    <w:rsid w:val="00BD587B"/>
    <w:rPr>
      <w:rFonts w:ascii="Times" w:eastAsia="Times New Roman" w:hAnsi="Times"/>
      <w:sz w:val="20"/>
      <w:szCs w:val="26"/>
    </w:rPr>
  </w:style>
  <w:style w:type="paragraph" w:customStyle="1" w:styleId="Body">
    <w:name w:val="Body"/>
    <w:basedOn w:val="Normal"/>
    <w:uiPriority w:val="99"/>
    <w:qFormat/>
    <w:rsid w:val="00BD587B"/>
    <w:pPr>
      <w:outlineLvl w:val="3"/>
    </w:pPr>
    <w:rPr>
      <w:rFonts w:ascii="Georgia" w:eastAsia="Times New Roman" w:hAnsi="Georgia"/>
      <w:sz w:val="20"/>
      <w:szCs w:val="20"/>
    </w:rPr>
  </w:style>
  <w:style w:type="paragraph" w:customStyle="1" w:styleId="3text">
    <w:name w:val="3text"/>
    <w:basedOn w:val="Normal"/>
    <w:uiPriority w:val="99"/>
    <w:qFormat/>
    <w:rsid w:val="00BD587B"/>
    <w:pPr>
      <w:spacing w:before="100" w:beforeAutospacing="1" w:after="100" w:afterAutospacing="1"/>
    </w:pPr>
    <w:rPr>
      <w:rFonts w:ascii="Georgia" w:eastAsia="Times New Roman" w:hAnsi="Georgia"/>
    </w:rPr>
  </w:style>
  <w:style w:type="paragraph" w:customStyle="1" w:styleId="TimesNewRoman12">
    <w:name w:val="TimesNewRoman12"/>
    <w:uiPriority w:val="99"/>
    <w:qFormat/>
    <w:rsid w:val="00BD587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D587B"/>
    <w:pPr>
      <w:spacing w:before="100" w:beforeAutospacing="1" w:after="100" w:afterAutospacing="1"/>
    </w:pPr>
    <w:rPr>
      <w:rFonts w:ascii="Georgia" w:eastAsia="Times New Roman" w:hAnsi="Georgia"/>
    </w:rPr>
  </w:style>
  <w:style w:type="paragraph" w:customStyle="1" w:styleId="medium-normal">
    <w:name w:val="medium-normal"/>
    <w:basedOn w:val="Normal"/>
    <w:qFormat/>
    <w:rsid w:val="00BD587B"/>
    <w:pPr>
      <w:spacing w:before="100" w:beforeAutospacing="1" w:after="100" w:afterAutospacing="1"/>
    </w:pPr>
    <w:rPr>
      <w:rFonts w:ascii="Georgia" w:eastAsia="Times New Roman" w:hAnsi="Georgia"/>
    </w:rPr>
  </w:style>
  <w:style w:type="paragraph" w:customStyle="1" w:styleId="text">
    <w:name w:val="text"/>
    <w:basedOn w:val="Normal"/>
    <w:autoRedefine/>
    <w:uiPriority w:val="99"/>
    <w:qFormat/>
    <w:rsid w:val="00BD587B"/>
    <w:rPr>
      <w:rFonts w:ascii="Georgia" w:eastAsia="Times New Roman" w:hAnsi="Georgia"/>
      <w:sz w:val="18"/>
    </w:rPr>
  </w:style>
  <w:style w:type="paragraph" w:customStyle="1" w:styleId="textChar">
    <w:name w:val="text Char"/>
    <w:basedOn w:val="Normal"/>
    <w:autoRedefine/>
    <w:uiPriority w:val="99"/>
    <w:qFormat/>
    <w:rsid w:val="00BD587B"/>
    <w:rPr>
      <w:rFonts w:ascii="Georgia" w:eastAsia="Times New Roman" w:hAnsi="Georgia"/>
      <w:color w:val="000000"/>
      <w:sz w:val="18"/>
    </w:rPr>
  </w:style>
  <w:style w:type="paragraph" w:customStyle="1" w:styleId="text1">
    <w:name w:val="text1"/>
    <w:basedOn w:val="Normal"/>
    <w:autoRedefine/>
    <w:uiPriority w:val="99"/>
    <w:qFormat/>
    <w:rsid w:val="00BD587B"/>
    <w:rPr>
      <w:rFonts w:ascii="Georgia" w:eastAsia="Times New Roman" w:hAnsi="Georgia"/>
      <w:sz w:val="20"/>
      <w:szCs w:val="20"/>
    </w:rPr>
  </w:style>
  <w:style w:type="paragraph" w:customStyle="1" w:styleId="RepeatBlockHeading">
    <w:name w:val="Repeat Block Heading"/>
    <w:basedOn w:val="Normal"/>
    <w:autoRedefine/>
    <w:qFormat/>
    <w:rsid w:val="00BD587B"/>
    <w:pPr>
      <w:jc w:val="center"/>
    </w:pPr>
    <w:rPr>
      <w:rFonts w:ascii="Georgia" w:eastAsia="Times New Roman" w:hAnsi="Georgia"/>
      <w:b/>
      <w:smallCaps/>
      <w:color w:val="000000"/>
      <w:u w:val="thick"/>
    </w:rPr>
  </w:style>
  <w:style w:type="paragraph" w:customStyle="1" w:styleId="story-headline">
    <w:name w:val="story-headline"/>
    <w:basedOn w:val="Normal"/>
    <w:uiPriority w:val="99"/>
    <w:qFormat/>
    <w:rsid w:val="00BD587B"/>
    <w:pPr>
      <w:spacing w:before="72" w:after="72"/>
    </w:pPr>
    <w:rPr>
      <w:rFonts w:ascii="Arial" w:eastAsia="Times New Roman" w:hAnsi="Arial" w:cs="Arial"/>
      <w:b/>
      <w:bCs/>
      <w:sz w:val="26"/>
      <w:szCs w:val="26"/>
    </w:rPr>
  </w:style>
  <w:style w:type="paragraph" w:customStyle="1" w:styleId="story-body">
    <w:name w:val="story-body"/>
    <w:basedOn w:val="Normal"/>
    <w:uiPriority w:val="99"/>
    <w:qFormat/>
    <w:rsid w:val="00BD587B"/>
    <w:pPr>
      <w:spacing w:before="100" w:beforeAutospacing="1" w:after="100" w:afterAutospacing="1"/>
    </w:pPr>
    <w:rPr>
      <w:rFonts w:ascii="Arial" w:eastAsia="Times New Roman" w:hAnsi="Arial" w:cs="Arial"/>
    </w:rPr>
  </w:style>
  <w:style w:type="paragraph" w:customStyle="1" w:styleId="story-dateline">
    <w:name w:val="story-dateline"/>
    <w:basedOn w:val="Normal"/>
    <w:uiPriority w:val="99"/>
    <w:qFormat/>
    <w:rsid w:val="00BD587B"/>
    <w:rPr>
      <w:rFonts w:ascii="Arial" w:eastAsia="Times New Roman" w:hAnsi="Arial" w:cs="Arial"/>
      <w:b/>
      <w:bCs/>
    </w:rPr>
  </w:style>
  <w:style w:type="paragraph" w:customStyle="1" w:styleId="TextofCards">
    <w:name w:val="Text of Cards"/>
    <w:basedOn w:val="Normal"/>
    <w:uiPriority w:val="99"/>
    <w:qFormat/>
    <w:rsid w:val="00BD587B"/>
    <w:pPr>
      <w:jc w:val="both"/>
    </w:pPr>
    <w:rPr>
      <w:rFonts w:ascii="Georgia" w:eastAsia="Times New Roman" w:hAnsi="Georgia"/>
      <w:color w:val="000000"/>
      <w:spacing w:val="6"/>
      <w:sz w:val="20"/>
      <w:szCs w:val="23"/>
    </w:rPr>
  </w:style>
  <w:style w:type="paragraph" w:customStyle="1" w:styleId="Corpotesto">
    <w:name w:val="Corpo testo"/>
    <w:basedOn w:val="Normal"/>
    <w:uiPriority w:val="99"/>
    <w:qFormat/>
    <w:rsid w:val="00BD587B"/>
    <w:pPr>
      <w:widowControl w:val="0"/>
      <w:adjustRightInd w:val="0"/>
      <w:spacing w:after="283"/>
    </w:pPr>
    <w:rPr>
      <w:rFonts w:ascii="Times" w:eastAsia="Times New Roman" w:hAnsi="Times"/>
      <w:sz w:val="20"/>
    </w:rPr>
  </w:style>
  <w:style w:type="paragraph" w:customStyle="1" w:styleId="PageHeading">
    <w:name w:val="Page Heading"/>
    <w:basedOn w:val="Heading2"/>
    <w:qFormat/>
    <w:rsid w:val="00BD587B"/>
    <w:pPr>
      <w:keepLines w:val="0"/>
      <w:suppressAutoHyphens/>
      <w:spacing w:before="0"/>
      <w:contextualSpacing/>
      <w:jc w:val="left"/>
    </w:pPr>
    <w:rPr>
      <w:rFonts w:ascii="Georgia" w:hAnsi="Georgia"/>
      <w:sz w:val="32"/>
      <w:szCs w:val="16"/>
      <w:u w:val="none"/>
    </w:rPr>
  </w:style>
  <w:style w:type="paragraph" w:customStyle="1" w:styleId="tagCharChar1Char">
    <w:name w:val="tag Char Char1 Char"/>
    <w:uiPriority w:val="99"/>
    <w:qFormat/>
    <w:rsid w:val="00BD587B"/>
    <w:pPr>
      <w:spacing w:after="200" w:line="276" w:lineRule="auto"/>
      <w:contextualSpacing/>
    </w:pPr>
    <w:rPr>
      <w:rFonts w:eastAsia="Malgun Gothic"/>
      <w:b/>
      <w:bCs/>
      <w:szCs w:val="22"/>
      <w:u w:val="single"/>
      <w:bdr w:val="single" w:sz="4" w:space="0" w:color="auto" w:frame="1"/>
    </w:rPr>
  </w:style>
  <w:style w:type="paragraph" w:customStyle="1" w:styleId="inside-copy">
    <w:name w:val="inside-copy"/>
    <w:basedOn w:val="Normal"/>
    <w:uiPriority w:val="99"/>
    <w:qFormat/>
    <w:rsid w:val="00BD587B"/>
    <w:pPr>
      <w:spacing w:before="100" w:beforeAutospacing="1" w:after="100" w:afterAutospacing="1" w:line="225" w:lineRule="atLeast"/>
    </w:pPr>
    <w:rPr>
      <w:rFonts w:ascii="Arial" w:eastAsia="Times New Roman" w:hAnsi="Arial" w:cs="Arial"/>
      <w:color w:val="000000"/>
      <w:sz w:val="18"/>
      <w:szCs w:val="18"/>
    </w:rPr>
  </w:style>
  <w:style w:type="paragraph" w:customStyle="1" w:styleId="Style3">
    <w:name w:val="Style3"/>
    <w:basedOn w:val="Normal"/>
    <w:qFormat/>
    <w:rsid w:val="00BD587B"/>
    <w:rPr>
      <w:rFonts w:ascii="Arial Narrow" w:eastAsia="Times New Roman" w:hAnsi="Arial Narrow"/>
      <w:b/>
    </w:rPr>
  </w:style>
  <w:style w:type="paragraph" w:customStyle="1" w:styleId="OmniPage1">
    <w:name w:val="OmniPage #1"/>
    <w:basedOn w:val="Normal"/>
    <w:qFormat/>
    <w:rsid w:val="00BD587B"/>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BD587B"/>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BD587B"/>
    <w:rPr>
      <w:rFonts w:ascii="Arial" w:hAnsi="Arial"/>
      <w:b w:val="0"/>
      <w:caps w:val="0"/>
      <w:sz w:val="20"/>
    </w:rPr>
  </w:style>
  <w:style w:type="paragraph" w:customStyle="1" w:styleId="ProjectTitleLine">
    <w:name w:val="Project Title Line"/>
    <w:basedOn w:val="Normal"/>
    <w:next w:val="Normal"/>
    <w:autoRedefine/>
    <w:uiPriority w:val="99"/>
    <w:qFormat/>
    <w:rsid w:val="00BD587B"/>
    <w:pPr>
      <w:jc w:val="center"/>
    </w:pPr>
    <w:rPr>
      <w:rFonts w:ascii="Arial" w:eastAsia="Times New Roman" w:hAnsi="Arial"/>
      <w:caps/>
      <w:sz w:val="20"/>
      <w:szCs w:val="20"/>
    </w:rPr>
  </w:style>
  <w:style w:type="paragraph" w:customStyle="1" w:styleId="LanguageStrike">
    <w:name w:val="Language Strike"/>
    <w:basedOn w:val="Normal"/>
    <w:next w:val="Normal"/>
    <w:qFormat/>
    <w:rsid w:val="00BD587B"/>
    <w:rPr>
      <w:rFonts w:ascii="Arial Narrow" w:eastAsia="Times New Roman" w:hAnsi="Arial Narrow"/>
      <w:strike/>
      <w:sz w:val="20"/>
    </w:rPr>
  </w:style>
  <w:style w:type="paragraph" w:customStyle="1" w:styleId="NormalVerdana">
    <w:name w:val="Normal + Verdana"/>
    <w:aliases w:val="10 pt,White,Normal + Arial"/>
    <w:basedOn w:val="Normal"/>
    <w:uiPriority w:val="99"/>
    <w:qFormat/>
    <w:rsid w:val="00BD587B"/>
    <w:rPr>
      <w:rFonts w:ascii="Arial" w:eastAsia="Times New Roman" w:hAnsi="Arial" w:cs="Arial"/>
      <w:sz w:val="20"/>
      <w:szCs w:val="20"/>
      <w:u w:val="single"/>
    </w:rPr>
  </w:style>
  <w:style w:type="paragraph" w:customStyle="1" w:styleId="Normal10pt">
    <w:name w:val="Normal + 10 pt"/>
    <w:basedOn w:val="Normal"/>
    <w:qFormat/>
    <w:rsid w:val="00BD587B"/>
    <w:rPr>
      <w:rFonts w:ascii="Georgia" w:eastAsia="Times New Roman" w:hAnsi="Georgia"/>
      <w:sz w:val="20"/>
      <w:szCs w:val="20"/>
    </w:rPr>
  </w:style>
  <w:style w:type="paragraph" w:customStyle="1" w:styleId="cardChar1Char">
    <w:name w:val="card Char1 Char"/>
    <w:basedOn w:val="Normal"/>
    <w:qFormat/>
    <w:rsid w:val="00BD587B"/>
    <w:pPr>
      <w:ind w:left="288" w:right="288"/>
    </w:pPr>
    <w:rPr>
      <w:rFonts w:ascii="Georgia" w:eastAsia="Times New Roman" w:hAnsi="Georgia"/>
      <w:sz w:val="20"/>
      <w:szCs w:val="20"/>
    </w:rPr>
  </w:style>
  <w:style w:type="paragraph" w:customStyle="1" w:styleId="CM12">
    <w:name w:val="CM12"/>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44">
    <w:name w:val="CM44"/>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CM10">
    <w:name w:val="CM10"/>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bold">
    <w:name w:val="bold"/>
    <w:basedOn w:val="Normal"/>
    <w:qFormat/>
    <w:rsid w:val="00BD587B"/>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uiPriority w:val="99"/>
    <w:qFormat/>
    <w:rsid w:val="00BD587B"/>
    <w:rPr>
      <w:rFonts w:ascii="Arial Narrow" w:eastAsia="Times New Roman" w:hAnsi="Arial Narrow"/>
      <w:strike/>
      <w:sz w:val="20"/>
      <w:szCs w:val="20"/>
    </w:rPr>
  </w:style>
  <w:style w:type="paragraph" w:customStyle="1" w:styleId="textbodyblack">
    <w:name w:val="textbodyblack"/>
    <w:basedOn w:val="Normal"/>
    <w:qFormat/>
    <w:rsid w:val="00BD587B"/>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BD587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D5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BlockHeading">
    <w:name w:val="Block Heading"/>
    <w:rsid w:val="00BD587B"/>
    <w:pPr>
      <w:pBdr>
        <w:bottom w:val="single" w:sz="12" w:space="1" w:color="auto"/>
      </w:pBdr>
      <w:jc w:val="center"/>
      <w:outlineLvl w:val="0"/>
    </w:pPr>
    <w:rPr>
      <w:rFonts w:ascii="Estrangelo Edessa" w:eastAsia="Times New Roman" w:hAnsi="Estrangelo Edessa" w:cs="Times New Roman"/>
      <w:b/>
      <w:sz w:val="48"/>
      <w:szCs w:val="48"/>
    </w:rPr>
  </w:style>
  <w:style w:type="paragraph" w:customStyle="1" w:styleId="SmallCard">
    <w:name w:val="Small Card"/>
    <w:basedOn w:val="Normal"/>
    <w:uiPriority w:val="99"/>
    <w:qFormat/>
    <w:rsid w:val="00BD587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D587B"/>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BD587B"/>
    <w:rPr>
      <w:rFonts w:ascii="Times New Roman" w:eastAsia="Times New Roman" w:hAnsi="Times New Roman"/>
      <w:b/>
      <w:bCs/>
      <w:sz w:val="24"/>
      <w:szCs w:val="16"/>
      <w:u w:val="single"/>
    </w:rPr>
  </w:style>
  <w:style w:type="paragraph" w:customStyle="1" w:styleId="StyleLeft02">
    <w:name w:val="Style Left:  0.2&quot;"/>
    <w:basedOn w:val="Normal"/>
    <w:uiPriority w:val="99"/>
    <w:qFormat/>
    <w:rsid w:val="00BD587B"/>
    <w:pPr>
      <w:ind w:left="288"/>
    </w:pPr>
    <w:rPr>
      <w:rFonts w:ascii="Georgia" w:eastAsia="SimSun" w:hAnsi="Georgia"/>
      <w:sz w:val="20"/>
      <w:szCs w:val="20"/>
      <w:lang w:eastAsia="zh-CN"/>
    </w:rPr>
  </w:style>
  <w:style w:type="paragraph" w:customStyle="1" w:styleId="Quote2">
    <w:name w:val="Quote2"/>
    <w:basedOn w:val="Default"/>
    <w:next w:val="Defaul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Hat1">
    <w:name w:val="Hat1"/>
    <w:basedOn w:val="Normal"/>
    <w:next w:val="Normal"/>
    <w:uiPriority w:val="2"/>
    <w:qFormat/>
    <w:rsid w:val="00BD587B"/>
    <w:pPr>
      <w:keepNext/>
      <w:keepLines/>
      <w:pageBreakBefore/>
      <w:spacing w:before="480"/>
      <w:jc w:val="center"/>
      <w:outlineLvl w:val="1"/>
    </w:pPr>
    <w:rPr>
      <w:rFonts w:ascii="Georgia" w:eastAsia="Times New Roman" w:hAnsi="Georgia"/>
      <w:b/>
      <w:bCs/>
      <w:sz w:val="44"/>
      <w:szCs w:val="26"/>
      <w:u w:val="double"/>
    </w:rPr>
  </w:style>
  <w:style w:type="paragraph" w:customStyle="1" w:styleId="Citation-Complete">
    <w:name w:val="Citation - Complete"/>
    <w:basedOn w:val="Normal"/>
    <w:link w:val="Citation-CompleteChar"/>
    <w:autoRedefine/>
    <w:qFormat/>
    <w:rsid w:val="00BD587B"/>
    <w:pPr>
      <w:spacing w:after="120"/>
    </w:pPr>
    <w:rPr>
      <w:rFonts w:ascii="Arial Narrow" w:hAnsi="Arial Narrow"/>
      <w:sz w:val="16"/>
    </w:rPr>
  </w:style>
  <w:style w:type="paragraph" w:customStyle="1" w:styleId="Citation-FirstLine">
    <w:name w:val="Citation - First Line"/>
    <w:basedOn w:val="Normal"/>
    <w:next w:val="Citation-Complete"/>
    <w:autoRedefine/>
    <w:uiPriority w:val="99"/>
    <w:qFormat/>
    <w:rsid w:val="00BD587B"/>
    <w:pPr>
      <w:spacing w:line="320" w:lineRule="atLeast"/>
    </w:pPr>
    <w:rPr>
      <w:rFonts w:ascii="Arial" w:hAnsi="Arial"/>
    </w:rPr>
  </w:style>
  <w:style w:type="character" w:customStyle="1" w:styleId="Style2Char0">
    <w:name w:val="Style2 Char"/>
    <w:link w:val="Style20"/>
    <w:locked/>
    <w:rsid w:val="00BD587B"/>
    <w:rPr>
      <w:rFonts w:ascii="Book Antiqua" w:hAnsi="Book Antiqua"/>
      <w:u w:val="thick"/>
    </w:rPr>
  </w:style>
  <w:style w:type="paragraph" w:customStyle="1" w:styleId="Style20">
    <w:name w:val="Style2"/>
    <w:basedOn w:val="Normal"/>
    <w:link w:val="Style2Char0"/>
    <w:qFormat/>
    <w:rsid w:val="00BD587B"/>
    <w:pPr>
      <w:ind w:left="432"/>
      <w:jc w:val="both"/>
    </w:pPr>
    <w:rPr>
      <w:rFonts w:ascii="Book Antiqua" w:hAnsi="Book Antiqua"/>
      <w:sz w:val="24"/>
      <w:u w:val="thick"/>
    </w:rPr>
  </w:style>
  <w:style w:type="paragraph" w:customStyle="1" w:styleId="post-subtitle">
    <w:name w:val="post-subtitle"/>
    <w:basedOn w:val="Normal"/>
    <w:rsid w:val="00BD587B"/>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para">
    <w:name w:val="para"/>
    <w:basedOn w:val="Normal"/>
    <w:rsid w:val="00BD587B"/>
    <w:pPr>
      <w:spacing w:before="100" w:beforeAutospacing="1" w:after="100" w:afterAutospacing="1"/>
    </w:pPr>
    <w:rPr>
      <w:rFonts w:ascii="Georgia" w:eastAsia="Times New Roman" w:hAnsi="Georgia"/>
    </w:rPr>
  </w:style>
  <w:style w:type="paragraph" w:customStyle="1" w:styleId="Pa5">
    <w:name w:val="Pa5"/>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Pa1">
    <w:name w:val="Pa1"/>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Pa6">
    <w:name w:val="Pa6"/>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noindent0">
    <w:name w:val="no_indent"/>
    <w:basedOn w:val="Normal"/>
    <w:uiPriority w:val="99"/>
    <w:qFormat/>
    <w:rsid w:val="00BD587B"/>
    <w:pPr>
      <w:spacing w:before="100" w:beforeAutospacing="1" w:after="100" w:afterAutospacing="1"/>
    </w:pPr>
    <w:rPr>
      <w:rFonts w:ascii="Georgia" w:eastAsia="Times New Roman" w:hAnsi="Georgia"/>
    </w:rPr>
  </w:style>
  <w:style w:type="paragraph" w:customStyle="1" w:styleId="tagline">
    <w:name w:val="tagline"/>
    <w:basedOn w:val="Normal"/>
    <w:rsid w:val="00BD587B"/>
    <w:pPr>
      <w:spacing w:before="100" w:beforeAutospacing="1" w:after="100" w:afterAutospacing="1"/>
    </w:pPr>
    <w:rPr>
      <w:rFonts w:ascii="Georgia" w:eastAsia="Times New Roman" w:hAnsi="Georgia"/>
    </w:rPr>
  </w:style>
  <w:style w:type="paragraph" w:customStyle="1" w:styleId="byline">
    <w:name w:val="byline"/>
    <w:basedOn w:val="Normal"/>
    <w:uiPriority w:val="99"/>
    <w:rsid w:val="00BD587B"/>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BD587B"/>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BD587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HotRouteChar">
    <w:name w:val="Hot Route Char"/>
    <w:link w:val="HotRoute"/>
    <w:locked/>
    <w:rsid w:val="00BD587B"/>
    <w:rPr>
      <w:rFonts w:ascii="Times New Roman" w:eastAsia="Times New Roman" w:hAnsi="Times New Roman"/>
    </w:rPr>
  </w:style>
  <w:style w:type="paragraph" w:customStyle="1" w:styleId="HotRoute">
    <w:name w:val="Hot Route"/>
    <w:basedOn w:val="Normal"/>
    <w:link w:val="HotRouteChar"/>
    <w:qFormat/>
    <w:rsid w:val="00BD587B"/>
    <w:pPr>
      <w:ind w:left="144"/>
    </w:pPr>
    <w:rPr>
      <w:rFonts w:ascii="Times New Roman" w:eastAsia="Times New Roman" w:hAnsi="Times New Roman"/>
      <w:sz w:val="24"/>
    </w:rPr>
  </w:style>
  <w:style w:type="character" w:customStyle="1" w:styleId="ReallySamllTextChar">
    <w:name w:val="ReallySamllText Char"/>
    <w:link w:val="ReallySamllText"/>
    <w:locked/>
    <w:rsid w:val="00BD587B"/>
    <w:rPr>
      <w:sz w:val="10"/>
    </w:rPr>
  </w:style>
  <w:style w:type="paragraph" w:customStyle="1" w:styleId="ReallySamllText">
    <w:name w:val="ReallySamllText"/>
    <w:basedOn w:val="Normal"/>
    <w:link w:val="ReallySamllTextChar"/>
    <w:autoRedefine/>
    <w:rsid w:val="00BD587B"/>
    <w:rPr>
      <w:rFonts w:asciiTheme="minorHAnsi" w:hAnsiTheme="minorHAnsi"/>
      <w:sz w:val="10"/>
    </w:rPr>
  </w:style>
  <w:style w:type="paragraph" w:customStyle="1" w:styleId="Card6pt">
    <w:name w:val="Card 6pt"/>
    <w:basedOn w:val="Normal"/>
    <w:uiPriority w:val="99"/>
    <w:qFormat/>
    <w:rsid w:val="00BD587B"/>
    <w:rPr>
      <w:rFonts w:ascii="Georgia" w:eastAsia="Times New Roman" w:hAnsi="Georgia"/>
      <w:sz w:val="12"/>
    </w:rPr>
  </w:style>
  <w:style w:type="paragraph" w:customStyle="1" w:styleId="CardCites">
    <w:name w:val="Card Cites"/>
    <w:basedOn w:val="Normal"/>
    <w:next w:val="Normal"/>
    <w:qFormat/>
    <w:rsid w:val="00BD587B"/>
    <w:rPr>
      <w:rFonts w:ascii="Georgia" w:eastAsia="Times New Roman" w:hAnsi="Georgia"/>
      <w:b/>
      <w:sz w:val="20"/>
    </w:rPr>
  </w:style>
  <w:style w:type="paragraph" w:customStyle="1" w:styleId="Shrink">
    <w:name w:val="Shrink"/>
    <w:qFormat/>
    <w:rsid w:val="00BD587B"/>
    <w:pPr>
      <w:ind w:left="288" w:right="288"/>
    </w:pPr>
    <w:rPr>
      <w:rFonts w:ascii="Garamond" w:eastAsia="Times New Roman" w:hAnsi="Garamond" w:cs="Times New Roman"/>
      <w:sz w:val="12"/>
    </w:rPr>
  </w:style>
  <w:style w:type="paragraph" w:customStyle="1" w:styleId="Cardtext3">
    <w:name w:val="Card text"/>
    <w:qFormat/>
    <w:rsid w:val="00BD587B"/>
    <w:pPr>
      <w:widowControl w:val="0"/>
      <w:autoSpaceDE w:val="0"/>
      <w:autoSpaceDN w:val="0"/>
      <w:adjustRightInd w:val="0"/>
    </w:pPr>
    <w:rPr>
      <w:rFonts w:ascii="Arial Narrow" w:eastAsia="Times New Roman" w:hAnsi="Arial Narrow" w:cs="Times New Roman"/>
      <w:szCs w:val="20"/>
      <w:u w:val="single"/>
    </w:rPr>
  </w:style>
  <w:style w:type="paragraph" w:customStyle="1" w:styleId="NormalWeb3">
    <w:name w:val="Normal (Web)3"/>
    <w:basedOn w:val="Normal"/>
    <w:rsid w:val="00BD587B"/>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rsid w:val="00BD587B"/>
    <w:pPr>
      <w:ind w:left="400"/>
    </w:pPr>
    <w:rPr>
      <w:rFonts w:ascii="Georgia" w:eastAsia="Times New Roman" w:hAnsi="Georgia"/>
    </w:rPr>
  </w:style>
  <w:style w:type="paragraph" w:customStyle="1" w:styleId="TagCiteChar0">
    <w:name w:val="Tag / Cite Char"/>
    <w:basedOn w:val="Normal"/>
    <w:rsid w:val="00BD587B"/>
    <w:rPr>
      <w:rFonts w:ascii="Georgia" w:eastAsia="Times New Roman" w:hAnsi="Georgia"/>
      <w:b/>
      <w:color w:val="000000"/>
    </w:rPr>
  </w:style>
  <w:style w:type="paragraph" w:customStyle="1" w:styleId="PageNumber2">
    <w:name w:val="Page Number2"/>
    <w:basedOn w:val="Normal"/>
    <w:next w:val="Normal"/>
    <w:rsid w:val="00BD587B"/>
    <w:rPr>
      <w:rFonts w:ascii="Georgia" w:eastAsia="Times New Roman" w:hAnsi="Georgia"/>
      <w:sz w:val="20"/>
    </w:rPr>
  </w:style>
  <w:style w:type="paragraph" w:customStyle="1" w:styleId="HeaderFooter">
    <w:name w:val="Header &amp; Footer"/>
    <w:rsid w:val="00BD587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D587B"/>
    <w:rPr>
      <w:rFonts w:ascii="Arial Narrow" w:eastAsia="Times New Roman" w:hAnsi="Arial Narrow"/>
      <w:color w:val="000000"/>
      <w:sz w:val="16"/>
    </w:rPr>
  </w:style>
  <w:style w:type="paragraph" w:customStyle="1" w:styleId="CardTextUnderlined">
    <w:name w:val="Card Text Underlined"/>
    <w:basedOn w:val="Normal"/>
    <w:rsid w:val="00BD587B"/>
    <w:rPr>
      <w:rFonts w:ascii="Arial Narrow" w:eastAsia="Times New Roman" w:hAnsi="Arial Narrow"/>
      <w:u w:val="single"/>
    </w:rPr>
  </w:style>
  <w:style w:type="paragraph" w:customStyle="1" w:styleId="HeaderDebate">
    <w:name w:val="Header Debate"/>
    <w:basedOn w:val="Normal"/>
    <w:rsid w:val="00BD587B"/>
    <w:pPr>
      <w:jc w:val="center"/>
      <w:outlineLvl w:val="0"/>
    </w:pPr>
    <w:rPr>
      <w:rFonts w:ascii="Georgia" w:eastAsia="Times New Roman" w:hAnsi="Georgia"/>
      <w:b/>
      <w:sz w:val="48"/>
      <w:u w:val="words"/>
    </w:rPr>
  </w:style>
  <w:style w:type="paragraph" w:customStyle="1" w:styleId="NormalWeb1">
    <w:name w:val="Normal (Web)1"/>
    <w:basedOn w:val="Normal"/>
    <w:rsid w:val="00BD587B"/>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rsid w:val="00BD587B"/>
    <w:rPr>
      <w:rFonts w:ascii="Georgia" w:eastAsia="Times New Roman" w:hAnsi="Georgia"/>
      <w:b/>
    </w:rPr>
  </w:style>
  <w:style w:type="paragraph" w:customStyle="1" w:styleId="fixed">
    <w:name w:val="fixed"/>
    <w:basedOn w:val="Normal"/>
    <w:rsid w:val="00BD587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D587B"/>
    <w:pPr>
      <w:spacing w:before="100" w:beforeAutospacing="1" w:after="100" w:afterAutospacing="1"/>
    </w:pPr>
    <w:rPr>
      <w:rFonts w:ascii="Georgia" w:eastAsia="Times New Roman" w:hAnsi="Georgia"/>
    </w:rPr>
  </w:style>
  <w:style w:type="paragraph" w:customStyle="1" w:styleId="Subtitle1">
    <w:name w:val="Subtitle1"/>
    <w:basedOn w:val="Normal"/>
    <w:rsid w:val="00BD587B"/>
    <w:pPr>
      <w:spacing w:before="100" w:beforeAutospacing="1" w:after="100" w:afterAutospacing="1"/>
    </w:pPr>
    <w:rPr>
      <w:rFonts w:ascii="Georgia" w:eastAsia="Times New Roman" w:hAnsi="Georgia"/>
    </w:rPr>
  </w:style>
  <w:style w:type="character" w:customStyle="1" w:styleId="CardUnderlinedChar">
    <w:name w:val="Card Underlined Char"/>
    <w:link w:val="CardUnderlined"/>
    <w:locked/>
    <w:rsid w:val="00BD587B"/>
    <w:rPr>
      <w:rFonts w:ascii="Arial Narrow" w:eastAsia="Times New Roman" w:hAnsi="Arial Narrow"/>
      <w:u w:val="single"/>
    </w:rPr>
  </w:style>
  <w:style w:type="paragraph" w:customStyle="1" w:styleId="CardUnderlined">
    <w:name w:val="Card Underlined"/>
    <w:basedOn w:val="Normal"/>
    <w:link w:val="CardUnderlinedChar"/>
    <w:rsid w:val="00BD587B"/>
    <w:rPr>
      <w:rFonts w:ascii="Arial Narrow" w:eastAsia="Times New Roman" w:hAnsi="Arial Narrow"/>
      <w:sz w:val="24"/>
      <w:u w:val="single"/>
    </w:rPr>
  </w:style>
  <w:style w:type="paragraph" w:customStyle="1" w:styleId="ExecutiveSummarytext">
    <w:name w:val="Executive Summary text"/>
    <w:basedOn w:val="Normal"/>
    <w:next w:val="Normal"/>
    <w:rsid w:val="00BD587B"/>
    <w:pPr>
      <w:autoSpaceDE w:val="0"/>
      <w:autoSpaceDN w:val="0"/>
      <w:adjustRightInd w:val="0"/>
    </w:pPr>
    <w:rPr>
      <w:rFonts w:ascii="Arial" w:eastAsia="Times New Roman" w:hAnsi="Arial"/>
    </w:rPr>
  </w:style>
  <w:style w:type="character" w:customStyle="1" w:styleId="NormalUnderlineChar1">
    <w:name w:val="Normal Underline Char1"/>
    <w:link w:val="NormalUnderline"/>
    <w:locked/>
    <w:rsid w:val="00BD587B"/>
    <w:rPr>
      <w:u w:val="single"/>
    </w:rPr>
  </w:style>
  <w:style w:type="paragraph" w:customStyle="1" w:styleId="NormalUnderline">
    <w:name w:val="Normal Underline"/>
    <w:basedOn w:val="Normal"/>
    <w:link w:val="NormalUnderlineChar1"/>
    <w:qFormat/>
    <w:rsid w:val="00BD587B"/>
    <w:pPr>
      <w:ind w:left="288"/>
    </w:pPr>
    <w:rPr>
      <w:rFonts w:asciiTheme="minorHAnsi" w:hAnsiTheme="minorHAnsi"/>
      <w:sz w:val="24"/>
      <w:u w:val="single"/>
    </w:rPr>
  </w:style>
  <w:style w:type="character" w:customStyle="1" w:styleId="CardUpSize-LightChar">
    <w:name w:val="CardUpSize - Light Char"/>
    <w:link w:val="CardUpSize-Light"/>
    <w:locked/>
    <w:rsid w:val="00BD587B"/>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BD587B"/>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D587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BD587B"/>
    <w:pPr>
      <w:jc w:val="both"/>
    </w:pPr>
    <w:rPr>
      <w:rFonts w:ascii="Times New Roman" w:eastAsia="Times New Roman" w:hAnsi="Times New Roman"/>
      <w:b/>
      <w:sz w:val="24"/>
      <w:szCs w:val="32"/>
      <w:u w:val="single"/>
    </w:rPr>
  </w:style>
  <w:style w:type="paragraph" w:customStyle="1" w:styleId="SmallCite">
    <w:name w:val="Small Cite"/>
    <w:basedOn w:val="Normal"/>
    <w:qFormat/>
    <w:rsid w:val="00BD587B"/>
    <w:rPr>
      <w:rFonts w:ascii="Verdana" w:eastAsia="Times New Roman" w:hAnsi="Verdana"/>
      <w:sz w:val="16"/>
    </w:rPr>
  </w:style>
  <w:style w:type="paragraph" w:customStyle="1" w:styleId="clearformatting">
    <w:name w:val="clear formatting"/>
    <w:basedOn w:val="Heading2"/>
    <w:qFormat/>
    <w:rsid w:val="00BD587B"/>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BD587B"/>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rsid w:val="00BD587B"/>
    <w:pPr>
      <w:spacing w:after="240" w:line="360" w:lineRule="atLeast"/>
    </w:pPr>
    <w:rPr>
      <w:rFonts w:ascii="Georgia" w:eastAsia="Times New Roman" w:hAnsi="Georgia"/>
      <w:b/>
      <w:bCs/>
      <w:sz w:val="16"/>
      <w:szCs w:val="16"/>
    </w:rPr>
  </w:style>
  <w:style w:type="paragraph" w:customStyle="1" w:styleId="fullstory">
    <w:name w:val="fullstory"/>
    <w:basedOn w:val="Normal"/>
    <w:uiPriority w:val="99"/>
    <w:qFormat/>
    <w:rsid w:val="00BD587B"/>
    <w:pPr>
      <w:spacing w:before="100" w:beforeAutospacing="1" w:after="100" w:afterAutospacing="1"/>
    </w:pPr>
    <w:rPr>
      <w:rFonts w:ascii="Georgia" w:eastAsia="Times New Roman" w:hAnsi="Georgia"/>
    </w:rPr>
  </w:style>
  <w:style w:type="paragraph" w:customStyle="1" w:styleId="PlaceholderText1">
    <w:name w:val="Placeholder Text1"/>
    <w:basedOn w:val="Normal"/>
    <w:rsid w:val="00BD587B"/>
    <w:pPr>
      <w:keepNext/>
      <w:numPr>
        <w:numId w:val="3"/>
      </w:numPr>
      <w:outlineLvl w:val="0"/>
    </w:pPr>
    <w:rPr>
      <w:rFonts w:ascii="Georgia" w:eastAsia="MS Gothic" w:hAnsi="Georgia"/>
    </w:rPr>
  </w:style>
  <w:style w:type="character" w:customStyle="1" w:styleId="ImportantTextChar">
    <w:name w:val="Important Text Char"/>
    <w:link w:val="ImportantText"/>
    <w:locked/>
    <w:rsid w:val="00BD587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D587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Debate-CardSmalltextF2Char">
    <w:name w:val="Debate- Card Small text F2 Char"/>
    <w:link w:val="Debate-CardSmalltextF2"/>
    <w:locked/>
    <w:rsid w:val="00BD587B"/>
    <w:rPr>
      <w:rFonts w:ascii="Arial Narrow" w:hAnsi="Arial Narrow"/>
      <w:sz w:val="16"/>
    </w:rPr>
  </w:style>
  <w:style w:type="paragraph" w:customStyle="1" w:styleId="Debate-CardTagandCite-F6">
    <w:name w:val="Debate- Card Tag and Cite- F6"/>
    <w:basedOn w:val="Normal"/>
    <w:link w:val="Debate-CardTagandCite-F6Char"/>
    <w:qFormat/>
    <w:rsid w:val="00BD587B"/>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BD587B"/>
    <w:pPr>
      <w:spacing w:after="200"/>
      <w:contextualSpacing/>
    </w:pPr>
    <w:rPr>
      <w:rFonts w:ascii="Arial Narrow" w:hAnsi="Arial Narrow"/>
      <w:sz w:val="16"/>
    </w:rPr>
  </w:style>
  <w:style w:type="character" w:customStyle="1" w:styleId="Debate-CardTextUnderlined-F3Char">
    <w:name w:val="Debate- Card Text Underlined- F3 Char"/>
    <w:link w:val="Debate-CardTextUnderlined-F3"/>
    <w:locked/>
    <w:rsid w:val="00BD587B"/>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BD587B"/>
    <w:pPr>
      <w:spacing w:after="200"/>
      <w:contextualSpacing/>
    </w:pPr>
    <w:rPr>
      <w:rFonts w:ascii="Arial Narrow" w:hAnsi="Arial Narrow"/>
      <w:sz w:val="18"/>
      <w:u w:val="single"/>
    </w:rPr>
  </w:style>
  <w:style w:type="character" w:customStyle="1" w:styleId="Debate-CardTagandCite-F6Char">
    <w:name w:val="Debate- Card Tag and Cite- F6 Char"/>
    <w:link w:val="Debate-CardTagandCite-F6"/>
    <w:locked/>
    <w:rsid w:val="00BD587B"/>
    <w:rPr>
      <w:rFonts w:ascii="Arial Narrow" w:hAnsi="Arial Narrow"/>
      <w:b/>
      <w:sz w:val="18"/>
      <w:u w:val="single"/>
    </w:rPr>
  </w:style>
  <w:style w:type="character" w:customStyle="1" w:styleId="StyleBodyText11ptBlackUnderlineChar">
    <w:name w:val="Style Body Text + 11 pt Black Underline Char"/>
    <w:link w:val="StyleBodyText11ptBlackUnderline"/>
    <w:locked/>
    <w:rsid w:val="00BD587B"/>
    <w:rPr>
      <w:rFonts w:ascii="HNKAOE+Arial" w:hAnsi="HNKAOE+Arial"/>
    </w:rPr>
  </w:style>
  <w:style w:type="paragraph" w:customStyle="1" w:styleId="StyleBodyText11ptBlackUnderline">
    <w:name w:val="Style Body Text + 11 pt Black Underline"/>
    <w:basedOn w:val="BodyText"/>
    <w:link w:val="StyleBodyText11ptBlackUnderlineChar"/>
    <w:rsid w:val="00BD587B"/>
    <w:pPr>
      <w:widowControl/>
      <w:shd w:val="clear" w:color="auto" w:fill="auto"/>
      <w:autoSpaceDE w:val="0"/>
      <w:autoSpaceDN w:val="0"/>
      <w:adjustRightInd w:val="0"/>
      <w:spacing w:before="0" w:after="0" w:line="259" w:lineRule="auto"/>
      <w:jc w:val="left"/>
    </w:pPr>
    <w:rPr>
      <w:rFonts w:ascii="HNKAOE+Arial" w:hAnsi="HNKAOE+Arial" w:cstheme="minorBidi"/>
      <w:sz w:val="24"/>
      <w:szCs w:val="24"/>
    </w:rPr>
  </w:style>
  <w:style w:type="character" w:customStyle="1" w:styleId="StyleBodyText11ptBoldBlackChar">
    <w:name w:val="Style Body Text + 11 pt Bold Black Char"/>
    <w:link w:val="StyleBodyText11ptBoldBlack"/>
    <w:locked/>
    <w:rsid w:val="00BD587B"/>
    <w:rPr>
      <w:rFonts w:ascii="HNKAOE+Arial" w:hAnsi="HNKAOE+Arial"/>
    </w:rPr>
  </w:style>
  <w:style w:type="paragraph" w:customStyle="1" w:styleId="StyleBodyText11ptBoldBlack">
    <w:name w:val="Style Body Text + 11 pt Bold Black"/>
    <w:basedOn w:val="BodyText"/>
    <w:link w:val="StyleBodyText11ptBoldBlackChar"/>
    <w:qFormat/>
    <w:rsid w:val="00BD587B"/>
    <w:pPr>
      <w:widowControl/>
      <w:shd w:val="clear" w:color="auto" w:fill="auto"/>
      <w:autoSpaceDE w:val="0"/>
      <w:autoSpaceDN w:val="0"/>
      <w:adjustRightInd w:val="0"/>
      <w:spacing w:before="0" w:after="0" w:line="259" w:lineRule="auto"/>
      <w:jc w:val="left"/>
    </w:pPr>
    <w:rPr>
      <w:rFonts w:ascii="HNKAOE+Arial" w:hAnsi="HNKAOE+Arial" w:cstheme="minorBidi"/>
      <w:sz w:val="24"/>
      <w:szCs w:val="24"/>
    </w:rPr>
  </w:style>
  <w:style w:type="paragraph" w:customStyle="1" w:styleId="cites0">
    <w:name w:val="cites"/>
    <w:link w:val="citesChar0"/>
    <w:autoRedefine/>
    <w:qFormat/>
    <w:rsid w:val="00BD587B"/>
    <w:pPr>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BD587B"/>
    <w:rPr>
      <w:rFonts w:ascii="Georgia" w:eastAsia="Malgun Gothic" w:hAnsi="Georgia"/>
    </w:rPr>
  </w:style>
  <w:style w:type="paragraph" w:customStyle="1" w:styleId="tiny">
    <w:name w:val="tiny"/>
    <w:next w:val="Normal"/>
    <w:link w:val="tinyChar"/>
    <w:autoRedefine/>
    <w:qFormat/>
    <w:rsid w:val="00BD587B"/>
    <w:pPr>
      <w:contextualSpacing/>
    </w:pPr>
    <w:rPr>
      <w:rFonts w:ascii="Georgia" w:eastAsia="Malgun Gothic" w:hAnsi="Georgia"/>
    </w:rPr>
  </w:style>
  <w:style w:type="character" w:customStyle="1" w:styleId="StyletinyBoldChar">
    <w:name w:val="Style tiny + Bold Char"/>
    <w:link w:val="StyletinyBold"/>
    <w:locked/>
    <w:rsid w:val="00BD587B"/>
    <w:rPr>
      <w:rFonts w:ascii="Times New Roman" w:eastAsia="Malgun Gothic" w:hAnsi="Times New Roman"/>
      <w:bCs/>
    </w:rPr>
  </w:style>
  <w:style w:type="paragraph" w:customStyle="1" w:styleId="StyletinyBold">
    <w:name w:val="Style tiny + Bold"/>
    <w:basedOn w:val="tiny"/>
    <w:link w:val="StyletinyBoldChar"/>
    <w:qFormat/>
    <w:rsid w:val="00BD587B"/>
    <w:rPr>
      <w:rFonts w:ascii="Times New Roman" w:hAnsi="Times New Roman"/>
      <w:bCs/>
    </w:rPr>
  </w:style>
  <w:style w:type="paragraph" w:customStyle="1" w:styleId="UnderlinedCardText">
    <w:name w:val="Underlined Card Text"/>
    <w:basedOn w:val="Normal"/>
    <w:link w:val="UnderlinedCardTextChar"/>
    <w:qFormat/>
    <w:rsid w:val="00BD587B"/>
    <w:pPr>
      <w:widowControl w:val="0"/>
      <w:suppressAutoHyphens/>
      <w:spacing w:before="86" w:after="86"/>
      <w:ind w:left="86" w:right="86"/>
      <w:contextualSpacing/>
    </w:pPr>
    <w:rPr>
      <w:rFonts w:ascii="Georgia" w:eastAsia="Calibri" w:hAnsi="Georgia"/>
      <w:sz w:val="24"/>
      <w:u w:val="single"/>
    </w:rPr>
  </w:style>
  <w:style w:type="character" w:customStyle="1" w:styleId="Heading5SizeDownChar">
    <w:name w:val="Heading 5 Size Down Char"/>
    <w:link w:val="Heading5SizeDown"/>
    <w:locked/>
    <w:rsid w:val="00BD587B"/>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BD587B"/>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D587B"/>
    <w:rPr>
      <w:rFonts w:ascii="Times New Roman" w:eastAsia="Times New Roman" w:hAnsi="Times New Roman" w:cs="Arial"/>
      <w:b/>
      <w:szCs w:val="44"/>
    </w:rPr>
  </w:style>
  <w:style w:type="paragraph" w:customStyle="1" w:styleId="Normal2Bold">
    <w:name w:val="Normal2 + Bold"/>
    <w:basedOn w:val="Normal"/>
    <w:link w:val="Normal2BoldChar"/>
    <w:rsid w:val="00BD587B"/>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D587B"/>
    <w:rPr>
      <w:rFonts w:ascii="Times New Roman" w:eastAsia="Times New Roman" w:hAnsi="Times New Roman"/>
      <w:lang w:eastAsia="ar-SA"/>
    </w:rPr>
  </w:style>
  <w:style w:type="paragraph" w:customStyle="1" w:styleId="ListContents">
    <w:name w:val="List Contents"/>
    <w:basedOn w:val="Normal"/>
    <w:link w:val="ListContentsChar"/>
    <w:rsid w:val="00BD587B"/>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D587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D587B"/>
    <w:rPr>
      <w:color w:val="231F20"/>
      <w:u w:val="single"/>
    </w:rPr>
  </w:style>
  <w:style w:type="character" w:customStyle="1" w:styleId="SmallFontChar">
    <w:name w:val="Small Font Char"/>
    <w:link w:val="SmallFont"/>
    <w:locked/>
    <w:rsid w:val="00BD587B"/>
    <w:rPr>
      <w:sz w:val="14"/>
      <w:szCs w:val="18"/>
    </w:rPr>
  </w:style>
  <w:style w:type="paragraph" w:customStyle="1" w:styleId="SmallFont">
    <w:name w:val="Small Font"/>
    <w:basedOn w:val="Normal"/>
    <w:link w:val="SmallFontChar"/>
    <w:qFormat/>
    <w:rsid w:val="00BD587B"/>
    <w:pPr>
      <w:spacing w:after="200"/>
      <w:contextualSpacing/>
      <w:jc w:val="both"/>
    </w:pPr>
    <w:rPr>
      <w:rFonts w:asciiTheme="minorHAnsi" w:hAnsiTheme="minorHAns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BD587B"/>
  </w:style>
  <w:style w:type="paragraph" w:customStyle="1" w:styleId="CardsFont12ptCharCharCharCharCharCharCharCharChar">
    <w:name w:val="Cards + Font: 12 pt Char Char Char Char Char Char Char Char Char"/>
    <w:basedOn w:val="Cards"/>
    <w:link w:val="CardsFont12ptCharCharCharCharCharCharCharCharCharChar"/>
    <w:qFormat/>
    <w:rsid w:val="00BD587B"/>
    <w:pPr>
      <w:spacing w:after="160" w:line="259" w:lineRule="auto"/>
      <w:ind w:left="432" w:right="432"/>
    </w:pPr>
    <w:rPr>
      <w:rFonts w:asciiTheme="minorHAnsi" w:eastAsiaTheme="minorEastAsia" w:hAnsiTheme="minorHAnsi" w:cstheme="minorBidi"/>
      <w:sz w:val="24"/>
    </w:rPr>
  </w:style>
  <w:style w:type="character" w:customStyle="1" w:styleId="StyleCards12ptThickunderlineChar2">
    <w:name w:val="Style Cards + 12 pt Thick underline Char2"/>
    <w:link w:val="StyleCards12ptThickunderline"/>
    <w:locked/>
    <w:rsid w:val="00BD587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BD587B"/>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D587B"/>
    <w:rPr>
      <w:rFonts w:ascii="Arial" w:eastAsia="Times New Roman" w:hAnsi="Arial"/>
      <w:sz w:val="12"/>
    </w:rPr>
  </w:style>
  <w:style w:type="paragraph" w:customStyle="1" w:styleId="Unimportant">
    <w:name w:val="Unimportant"/>
    <w:basedOn w:val="Normal"/>
    <w:link w:val="UnimportantCharChar"/>
    <w:rsid w:val="00BD587B"/>
    <w:pPr>
      <w:jc w:val="both"/>
    </w:pPr>
    <w:rPr>
      <w:rFonts w:ascii="Arial" w:eastAsia="Times New Roman" w:hAnsi="Arial"/>
      <w:sz w:val="12"/>
    </w:rPr>
  </w:style>
  <w:style w:type="character" w:customStyle="1" w:styleId="TagCiteChar1">
    <w:name w:val="Tag &amp; Cite Char"/>
    <w:link w:val="TagCite0"/>
    <w:locked/>
    <w:rsid w:val="00BD587B"/>
    <w:rPr>
      <w:rFonts w:ascii="Arial" w:eastAsia="Times New Roman" w:hAnsi="Arial"/>
      <w:b/>
    </w:rPr>
  </w:style>
  <w:style w:type="paragraph" w:customStyle="1" w:styleId="TagCite0">
    <w:name w:val="Tag &amp; Cite"/>
    <w:basedOn w:val="Normal"/>
    <w:link w:val="TagCiteChar1"/>
    <w:qFormat/>
    <w:rsid w:val="00BD587B"/>
    <w:pPr>
      <w:jc w:val="both"/>
    </w:pPr>
    <w:rPr>
      <w:rFonts w:ascii="Arial" w:eastAsia="Times New Roman" w:hAnsi="Arial"/>
      <w:b/>
      <w:sz w:val="24"/>
    </w:rPr>
  </w:style>
  <w:style w:type="character" w:customStyle="1" w:styleId="HighlightedTextChar">
    <w:name w:val="Highlighted Text Char"/>
    <w:link w:val="HighlightedText"/>
    <w:locked/>
    <w:rsid w:val="00BD587B"/>
    <w:rPr>
      <w:rFonts w:ascii="Arial" w:eastAsia="Times New Roman" w:hAnsi="Arial"/>
      <w:b/>
      <w:u w:val="thick"/>
    </w:rPr>
  </w:style>
  <w:style w:type="paragraph" w:customStyle="1" w:styleId="HighlightedText">
    <w:name w:val="Highlighted Text"/>
    <w:basedOn w:val="Normal"/>
    <w:link w:val="HighlightedTextChar"/>
    <w:qFormat/>
    <w:rsid w:val="00BD587B"/>
    <w:pPr>
      <w:jc w:val="both"/>
    </w:pPr>
    <w:rPr>
      <w:rFonts w:ascii="Arial" w:eastAsia="Times New Roman" w:hAnsi="Arial"/>
      <w:b/>
      <w:sz w:val="24"/>
      <w:u w:val="thick"/>
    </w:rPr>
  </w:style>
  <w:style w:type="character" w:customStyle="1" w:styleId="UnunderlinedChar">
    <w:name w:val="Ununderlined Char"/>
    <w:link w:val="Ununderlined"/>
    <w:locked/>
    <w:rsid w:val="00BD587B"/>
    <w:rPr>
      <w:rFonts w:ascii="Arial" w:eastAsia="Times New Roman" w:hAnsi="Arial"/>
      <w:sz w:val="12"/>
    </w:rPr>
  </w:style>
  <w:style w:type="paragraph" w:customStyle="1" w:styleId="Ununderlined">
    <w:name w:val="Ununderlined"/>
    <w:basedOn w:val="Normal"/>
    <w:link w:val="UnunderlinedChar"/>
    <w:qFormat/>
    <w:rsid w:val="00BD587B"/>
    <w:pPr>
      <w:jc w:val="both"/>
    </w:pPr>
    <w:rPr>
      <w:rFonts w:ascii="Arial" w:eastAsia="Times New Roman" w:hAnsi="Arial"/>
      <w:sz w:val="12"/>
    </w:rPr>
  </w:style>
  <w:style w:type="paragraph" w:customStyle="1" w:styleId="StyleHeading1Justified">
    <w:name w:val="Style Heading 1 + Justified"/>
    <w:basedOn w:val="Normal"/>
    <w:next w:val="Normal"/>
    <w:rsid w:val="00BD587B"/>
    <w:rPr>
      <w:rFonts w:ascii="Arial" w:eastAsia="Times New Roman" w:hAnsi="Arial"/>
      <w:sz w:val="20"/>
      <w:szCs w:val="20"/>
    </w:rPr>
  </w:style>
  <w:style w:type="character" w:customStyle="1" w:styleId="BlockHeadingsChar">
    <w:name w:val="Block Headings Char"/>
    <w:link w:val="BlockHeadings"/>
    <w:locked/>
    <w:rsid w:val="00BD587B"/>
    <w:rPr>
      <w:rFonts w:ascii="Times New Roman" w:eastAsia="Times New Roman" w:hAnsi="Times New Roman"/>
      <w:b/>
    </w:rPr>
  </w:style>
  <w:style w:type="paragraph" w:customStyle="1" w:styleId="BlockHeadings">
    <w:name w:val="Block Headings"/>
    <w:basedOn w:val="Normal"/>
    <w:link w:val="BlockHeadingsChar"/>
    <w:qFormat/>
    <w:rsid w:val="00BD587B"/>
    <w:pPr>
      <w:autoSpaceDE w:val="0"/>
      <w:autoSpaceDN w:val="0"/>
      <w:adjustRightInd w:val="0"/>
      <w:jc w:val="center"/>
      <w:outlineLvl w:val="0"/>
    </w:pPr>
    <w:rPr>
      <w:rFonts w:ascii="Times New Roman" w:eastAsia="Times New Roman" w:hAnsi="Times New Roman"/>
      <w:b/>
      <w:sz w:val="24"/>
    </w:rPr>
  </w:style>
  <w:style w:type="character" w:customStyle="1" w:styleId="textunderlineChar">
    <w:name w:val="text underline Char"/>
    <w:link w:val="textunderline"/>
    <w:locked/>
    <w:rsid w:val="00BD587B"/>
    <w:rPr>
      <w:rFonts w:ascii="Times New Roman" w:eastAsia="Times New Roman" w:hAnsi="Times New Roman"/>
      <w:u w:val="single"/>
    </w:rPr>
  </w:style>
  <w:style w:type="paragraph" w:customStyle="1" w:styleId="textunderline">
    <w:name w:val="text underline"/>
    <w:basedOn w:val="Normal"/>
    <w:link w:val="textunderlineChar"/>
    <w:autoRedefine/>
    <w:rsid w:val="00BD587B"/>
    <w:rPr>
      <w:rFonts w:ascii="Times New Roman" w:eastAsia="Times New Roman" w:hAnsi="Times New Roman"/>
      <w:sz w:val="24"/>
      <w:u w:val="single"/>
    </w:rPr>
  </w:style>
  <w:style w:type="character" w:customStyle="1" w:styleId="DebateTagChar">
    <w:name w:val="Debate Tag Char"/>
    <w:link w:val="DebateTag"/>
    <w:locked/>
    <w:rsid w:val="00BD587B"/>
    <w:rPr>
      <w:rFonts w:ascii="Garamond" w:hAnsi="Garamond"/>
      <w:b/>
    </w:rPr>
  </w:style>
  <w:style w:type="paragraph" w:customStyle="1" w:styleId="DebateTag">
    <w:name w:val="Debate Tag"/>
    <w:basedOn w:val="Normal"/>
    <w:link w:val="DebateTagChar"/>
    <w:autoRedefine/>
    <w:qFormat/>
    <w:rsid w:val="00BD587B"/>
    <w:pPr>
      <w:tabs>
        <w:tab w:val="left" w:pos="270"/>
      </w:tabs>
    </w:pPr>
    <w:rPr>
      <w:rFonts w:ascii="Garamond" w:hAnsi="Garamond"/>
      <w:b/>
      <w:sz w:val="24"/>
    </w:rPr>
  </w:style>
  <w:style w:type="paragraph" w:customStyle="1" w:styleId="DebateCite">
    <w:name w:val="Debate Cite"/>
    <w:basedOn w:val="Normal"/>
    <w:autoRedefine/>
    <w:rsid w:val="00BD587B"/>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BD587B"/>
    <w:pPr>
      <w:ind w:left="1728" w:right="1008"/>
    </w:pPr>
    <w:rPr>
      <w:rFonts w:ascii="Arial" w:eastAsia="Times New Roman" w:hAnsi="Arial"/>
      <w:color w:val="000000"/>
      <w:sz w:val="18"/>
    </w:rPr>
  </w:style>
  <w:style w:type="paragraph" w:customStyle="1" w:styleId="BlockTitle10">
    <w:name w:val="Block Title #1"/>
    <w:basedOn w:val="Heading1"/>
    <w:rsid w:val="00BD587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D587B"/>
    <w:pPr>
      <w:widowControl w:val="0"/>
      <w:suppressAutoHyphens/>
    </w:pPr>
    <w:rPr>
      <w:rFonts w:ascii="Courier New" w:eastAsia="Courier New" w:hAnsi="Courier New"/>
      <w:sz w:val="20"/>
      <w:szCs w:val="20"/>
    </w:rPr>
  </w:style>
  <w:style w:type="paragraph" w:customStyle="1" w:styleId="MaggieTag">
    <w:name w:val="MaggieTag"/>
    <w:basedOn w:val="Heading2"/>
    <w:qFormat/>
    <w:rsid w:val="00BD587B"/>
    <w:pPr>
      <w:keepNext w:val="0"/>
      <w:keepLines w:val="0"/>
      <w:spacing w:before="0"/>
      <w:jc w:val="left"/>
      <w:outlineLvl w:val="9"/>
    </w:pPr>
    <w:rPr>
      <w:rFonts w:ascii="Georgia" w:hAnsi="Georgia"/>
      <w:sz w:val="24"/>
      <w:szCs w:val="20"/>
      <w:u w:val="none"/>
    </w:rPr>
  </w:style>
  <w:style w:type="paragraph" w:customStyle="1" w:styleId="TagCite1">
    <w:name w:val="TagCite"/>
    <w:basedOn w:val="Normal"/>
    <w:qFormat/>
    <w:rsid w:val="00BD587B"/>
    <w:rPr>
      <w:rFonts w:ascii="Georgia" w:eastAsia="Times New Roman" w:hAnsi="Georgia"/>
      <w:b/>
      <w:sz w:val="20"/>
    </w:rPr>
  </w:style>
  <w:style w:type="character" w:customStyle="1" w:styleId="Heading4CiteChar">
    <w:name w:val="Heading 4 Cite Char"/>
    <w:link w:val="Heading4Cite"/>
    <w:locked/>
    <w:rsid w:val="00BD587B"/>
    <w:rPr>
      <w:rFonts w:ascii="Times New Roman" w:eastAsia="Times New Roman" w:hAnsi="Times New Roman"/>
    </w:rPr>
  </w:style>
  <w:style w:type="paragraph" w:customStyle="1" w:styleId="Heading4Cite">
    <w:name w:val="Heading 4 Cite"/>
    <w:basedOn w:val="Normal"/>
    <w:link w:val="Heading4CiteChar"/>
    <w:autoRedefine/>
    <w:qFormat/>
    <w:rsid w:val="00BD587B"/>
    <w:rPr>
      <w:rFonts w:ascii="Times New Roman" w:eastAsia="Times New Roman" w:hAnsi="Times New Roman"/>
      <w:sz w:val="24"/>
    </w:rPr>
  </w:style>
  <w:style w:type="paragraph" w:customStyle="1" w:styleId="4">
    <w:name w:val="4"/>
    <w:basedOn w:val="Normal"/>
    <w:rsid w:val="00BD587B"/>
    <w:rPr>
      <w:rFonts w:ascii="Georgia" w:eastAsia="Times New Roman" w:hAnsi="Georgia"/>
      <w:sz w:val="20"/>
    </w:rPr>
  </w:style>
  <w:style w:type="paragraph" w:customStyle="1" w:styleId="SmallText">
    <w:name w:val="SmallText"/>
    <w:basedOn w:val="Normal"/>
    <w:rsid w:val="00BD587B"/>
    <w:pPr>
      <w:spacing w:after="200" w:line="276" w:lineRule="auto"/>
    </w:pPr>
    <w:rPr>
      <w:rFonts w:ascii="Georgia" w:eastAsia="Times New Roman" w:hAnsi="Georgia"/>
      <w:bCs/>
      <w:sz w:val="16"/>
    </w:rPr>
  </w:style>
  <w:style w:type="paragraph" w:customStyle="1" w:styleId="UnderlinedText">
    <w:name w:val="Underlined Text"/>
    <w:basedOn w:val="Normal"/>
    <w:link w:val="UnderlinedTextChar"/>
    <w:autoRedefine/>
    <w:uiPriority w:val="99"/>
    <w:qFormat/>
    <w:rsid w:val="00BD587B"/>
    <w:pPr>
      <w:spacing w:after="200" w:line="276" w:lineRule="auto"/>
    </w:pPr>
    <w:rPr>
      <w:rFonts w:ascii="Georgia" w:eastAsia="Cambria" w:hAnsi="Georgia"/>
      <w:b/>
      <w:szCs w:val="20"/>
      <w:u w:val="single"/>
    </w:rPr>
  </w:style>
  <w:style w:type="character" w:customStyle="1" w:styleId="UnunderlinedTextChar">
    <w:name w:val="Ununderlined Text Char"/>
    <w:link w:val="UnunderlinedText"/>
    <w:locked/>
    <w:rsid w:val="00BD587B"/>
    <w:rPr>
      <w:rFonts w:eastAsia="Times New Roman"/>
      <w:bCs/>
      <w:sz w:val="12"/>
    </w:rPr>
  </w:style>
  <w:style w:type="paragraph" w:customStyle="1" w:styleId="UnunderlinedText">
    <w:name w:val="Ununderlined Text"/>
    <w:basedOn w:val="Normal"/>
    <w:link w:val="UnunderlinedTextChar"/>
    <w:autoRedefine/>
    <w:qFormat/>
    <w:rsid w:val="00BD587B"/>
    <w:pPr>
      <w:spacing w:after="200" w:line="276" w:lineRule="auto"/>
    </w:pPr>
    <w:rPr>
      <w:rFonts w:asciiTheme="minorHAnsi" w:eastAsia="Times New Roman" w:hAnsiTheme="minorHAnsi"/>
      <w:bCs/>
      <w:sz w:val="12"/>
    </w:rPr>
  </w:style>
  <w:style w:type="paragraph" w:customStyle="1" w:styleId="CardStyle">
    <w:name w:val="Card Style"/>
    <w:basedOn w:val="Normal"/>
    <w:link w:val="CardStyleChar"/>
    <w:uiPriority w:val="99"/>
    <w:qFormat/>
    <w:rsid w:val="00BD587B"/>
    <w:pPr>
      <w:spacing w:after="200" w:line="276" w:lineRule="auto"/>
    </w:pPr>
    <w:rPr>
      <w:rFonts w:ascii="Georgia" w:eastAsia="Times New Roman" w:hAnsi="Georgia"/>
      <w:bCs/>
    </w:rPr>
  </w:style>
  <w:style w:type="character" w:customStyle="1" w:styleId="NormaltagChar">
    <w:name w:val="Normal tag Char"/>
    <w:link w:val="Normaltag"/>
    <w:uiPriority w:val="99"/>
    <w:locked/>
    <w:rsid w:val="00BD587B"/>
    <w:rPr>
      <w:rFonts w:eastAsia="Times New Roman"/>
      <w:b/>
      <w:bCs/>
    </w:rPr>
  </w:style>
  <w:style w:type="paragraph" w:customStyle="1" w:styleId="Normaltag">
    <w:name w:val="Normal tag"/>
    <w:basedOn w:val="Normal"/>
    <w:link w:val="NormaltagChar"/>
    <w:uiPriority w:val="99"/>
    <w:qFormat/>
    <w:rsid w:val="00BD587B"/>
    <w:pPr>
      <w:spacing w:after="200" w:line="276" w:lineRule="auto"/>
    </w:pPr>
    <w:rPr>
      <w:rFonts w:asciiTheme="minorHAnsi" w:eastAsia="Times New Roman" w:hAnsiTheme="minorHAnsi"/>
      <w:b/>
      <w:bCs/>
      <w:sz w:val="24"/>
    </w:rPr>
  </w:style>
  <w:style w:type="character" w:customStyle="1" w:styleId="Cardnon-underlinedChar">
    <w:name w:val="Card non-underlined Char"/>
    <w:link w:val="Cardnon-underlined"/>
    <w:uiPriority w:val="99"/>
    <w:locked/>
    <w:rsid w:val="00BD587B"/>
    <w:rPr>
      <w:rFonts w:eastAsia="Times New Roman"/>
      <w:bCs/>
      <w:sz w:val="14"/>
    </w:rPr>
  </w:style>
  <w:style w:type="paragraph" w:customStyle="1" w:styleId="Cardnon-underlined">
    <w:name w:val="Card non-underlined"/>
    <w:basedOn w:val="Normal"/>
    <w:link w:val="Cardnon-underlinedChar"/>
    <w:autoRedefine/>
    <w:uiPriority w:val="99"/>
    <w:qFormat/>
    <w:rsid w:val="00BD587B"/>
    <w:pPr>
      <w:spacing w:after="200" w:line="276" w:lineRule="auto"/>
    </w:pPr>
    <w:rPr>
      <w:rFonts w:asciiTheme="minorHAnsi" w:eastAsia="Times New Roman" w:hAnsiTheme="minorHAnsi"/>
      <w:bCs/>
      <w:sz w:val="14"/>
    </w:rPr>
  </w:style>
  <w:style w:type="paragraph" w:customStyle="1" w:styleId="card0">
    <w:name w:val="%card"/>
    <w:basedOn w:val="Normal"/>
    <w:link w:val="cardChar0"/>
    <w:autoRedefine/>
    <w:qFormat/>
    <w:rsid w:val="00BD587B"/>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BD587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CARD2">
    <w:name w:val="CARD"/>
    <w:basedOn w:val="Normal"/>
    <w:link w:val="CARDChar1"/>
    <w:qFormat/>
    <w:rsid w:val="00BD587B"/>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BD587B"/>
    <w:pPr>
      <w:widowControl w:val="0"/>
      <w:autoSpaceDE/>
      <w:autoSpaceDN/>
      <w:adjustRightInd/>
      <w:outlineLvl w:val="9"/>
    </w:pPr>
    <w:rPr>
      <w:rFonts w:cs="Courier New"/>
      <w:bCs/>
      <w:sz w:val="28"/>
    </w:rPr>
  </w:style>
  <w:style w:type="paragraph" w:customStyle="1" w:styleId="cardCharCharChar">
    <w:name w:val="card Char Char Char"/>
    <w:basedOn w:val="Normal"/>
    <w:rsid w:val="00BD587B"/>
    <w:pPr>
      <w:spacing w:after="200" w:line="276" w:lineRule="auto"/>
      <w:ind w:left="288" w:right="288"/>
    </w:pPr>
    <w:rPr>
      <w:rFonts w:ascii="Georgia" w:eastAsia="Times New Roman" w:hAnsi="Georgia"/>
      <w:bCs/>
      <w:szCs w:val="20"/>
    </w:rPr>
  </w:style>
  <w:style w:type="paragraph" w:customStyle="1" w:styleId="ThickUnderline">
    <w:name w:val="ThickUnderline"/>
    <w:rsid w:val="00BD5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
    <w:name w:val="DottedUnderline"/>
    <w:basedOn w:val="Cites"/>
    <w:rsid w:val="00BD587B"/>
    <w:pPr>
      <w:widowControl w:val="0"/>
      <w:autoSpaceDE w:val="0"/>
      <w:autoSpaceDN w:val="0"/>
      <w:adjustRightInd w:val="0"/>
      <w:jc w:val="both"/>
      <w:outlineLvl w:val="2"/>
    </w:pPr>
    <w:rPr>
      <w:rFonts w:cs="Times-Roman"/>
      <w:bCs/>
      <w:noProof w:val="0"/>
      <w:szCs w:val="22"/>
      <w:u w:val="dash"/>
      <w:lang w:bidi="en-US"/>
    </w:rPr>
  </w:style>
  <w:style w:type="paragraph" w:customStyle="1" w:styleId="AAAcard">
    <w:name w:val="AAAcard"/>
    <w:basedOn w:val="Normal"/>
    <w:link w:val="AAAcardChar"/>
    <w:uiPriority w:val="99"/>
    <w:qFormat/>
    <w:rsid w:val="00BD587B"/>
    <w:pPr>
      <w:spacing w:after="200" w:line="276" w:lineRule="auto"/>
      <w:ind w:left="288" w:right="288"/>
    </w:pPr>
    <w:rPr>
      <w:rFonts w:ascii="Georgia" w:eastAsia="Times New Roman" w:hAnsi="Georgia"/>
      <w:bCs/>
      <w:szCs w:val="20"/>
    </w:rPr>
  </w:style>
  <w:style w:type="character" w:customStyle="1" w:styleId="AuthorDateChar">
    <w:name w:val="AuthorDate Char"/>
    <w:link w:val="AuthorDate"/>
    <w:locked/>
    <w:rsid w:val="00BD587B"/>
    <w:rPr>
      <w:rFonts w:ascii="Times New Roman" w:hAnsi="Times New Roman"/>
      <w:b/>
      <w:u w:val="single"/>
    </w:rPr>
  </w:style>
  <w:style w:type="paragraph" w:customStyle="1" w:styleId="AuthorDate">
    <w:name w:val="AuthorDate"/>
    <w:next w:val="Nothing"/>
    <w:link w:val="AuthorDateChar"/>
    <w:qFormat/>
    <w:rsid w:val="00BD587B"/>
    <w:pPr>
      <w:widowControl w:val="0"/>
      <w:outlineLvl w:val="2"/>
    </w:pPr>
    <w:rPr>
      <w:rFonts w:ascii="Times New Roman" w:hAnsi="Times New Roman"/>
      <w:b/>
      <w:u w:val="single"/>
    </w:rPr>
  </w:style>
  <w:style w:type="character" w:customStyle="1" w:styleId="HotRouteChar0">
    <w:name w:val="Hot Route! Char"/>
    <w:link w:val="HotRoute0"/>
    <w:uiPriority w:val="99"/>
    <w:locked/>
    <w:rsid w:val="00BD587B"/>
    <w:rPr>
      <w:rFonts w:ascii="Times New Roman" w:eastAsia="Times New Roman" w:hAnsi="Times New Roman"/>
    </w:rPr>
  </w:style>
  <w:style w:type="paragraph" w:customStyle="1" w:styleId="HotRoute0">
    <w:name w:val="Hot Route!"/>
    <w:basedOn w:val="Normal"/>
    <w:link w:val="HotRouteChar0"/>
    <w:uiPriority w:val="99"/>
    <w:qFormat/>
    <w:rsid w:val="00BD587B"/>
    <w:pPr>
      <w:ind w:left="144"/>
    </w:pPr>
    <w:rPr>
      <w:rFonts w:ascii="Times New Roman" w:eastAsia="Times New Roman" w:hAnsi="Times New Roman"/>
      <w:sz w:val="24"/>
    </w:rPr>
  </w:style>
  <w:style w:type="character" w:customStyle="1" w:styleId="Card-UnderlineChar">
    <w:name w:val="Card-Underline Char"/>
    <w:link w:val="Card-Underline"/>
    <w:locked/>
    <w:rsid w:val="00BD587B"/>
    <w:rPr>
      <w:rFonts w:ascii="Century Gothic" w:eastAsia="Cambria" w:hAnsi="Century Gothic"/>
      <w:u w:val="thick"/>
    </w:rPr>
  </w:style>
  <w:style w:type="paragraph" w:customStyle="1" w:styleId="Card-Underline">
    <w:name w:val="Card-Underline"/>
    <w:basedOn w:val="Normal"/>
    <w:link w:val="Card-UnderlineChar"/>
    <w:qFormat/>
    <w:rsid w:val="00BD587B"/>
    <w:rPr>
      <w:rFonts w:ascii="Century Gothic" w:eastAsia="Cambria" w:hAnsi="Century Gothic"/>
      <w:sz w:val="24"/>
      <w:u w:val="thick"/>
    </w:rPr>
  </w:style>
  <w:style w:type="character" w:customStyle="1" w:styleId="SourcenameChar">
    <w:name w:val="Source name Char"/>
    <w:link w:val="Sourcename"/>
    <w:locked/>
    <w:rsid w:val="00BD587B"/>
    <w:rPr>
      <w:rFonts w:ascii="Times New Roman" w:eastAsia="Times New Roman" w:hAnsi="Times New Roman"/>
      <w:bCs/>
    </w:rPr>
  </w:style>
  <w:style w:type="paragraph" w:customStyle="1" w:styleId="Sourcename">
    <w:name w:val="Source name"/>
    <w:basedOn w:val="Normal"/>
    <w:link w:val="SourcenameChar"/>
    <w:autoRedefine/>
    <w:qFormat/>
    <w:rsid w:val="00BD587B"/>
    <w:pPr>
      <w:tabs>
        <w:tab w:val="left" w:pos="0"/>
      </w:tabs>
    </w:pPr>
    <w:rPr>
      <w:rFonts w:ascii="Times New Roman" w:eastAsia="Times New Roman" w:hAnsi="Times New Roman"/>
      <w:bCs/>
      <w:sz w:val="24"/>
    </w:rPr>
  </w:style>
  <w:style w:type="paragraph" w:customStyle="1" w:styleId="PageNumber3">
    <w:name w:val="Page Number3"/>
    <w:basedOn w:val="Normal"/>
    <w:next w:val="Normal"/>
    <w:rsid w:val="00BD587B"/>
    <w:rPr>
      <w:rFonts w:ascii="Georgia" w:eastAsia="Times New Roman" w:hAnsi="Georgia"/>
      <w:sz w:val="20"/>
    </w:rPr>
  </w:style>
  <w:style w:type="paragraph" w:customStyle="1" w:styleId="PageNumber4">
    <w:name w:val="Page Number4"/>
    <w:basedOn w:val="Normal"/>
    <w:next w:val="Normal"/>
    <w:rsid w:val="00BD587B"/>
    <w:rPr>
      <w:rFonts w:ascii="Georgia" w:eastAsia="Times New Roman" w:hAnsi="Georgia"/>
      <w:sz w:val="20"/>
    </w:rPr>
  </w:style>
  <w:style w:type="paragraph" w:customStyle="1" w:styleId="PageNumber5">
    <w:name w:val="Page Number5"/>
    <w:basedOn w:val="Normal"/>
    <w:next w:val="Normal"/>
    <w:rsid w:val="00BD587B"/>
    <w:rPr>
      <w:rFonts w:ascii="Georgia" w:eastAsia="Times New Roman" w:hAnsi="Georgia"/>
      <w:sz w:val="20"/>
    </w:rPr>
  </w:style>
  <w:style w:type="paragraph" w:customStyle="1" w:styleId="smalltext1">
    <w:name w:val="small text1"/>
    <w:basedOn w:val="Normal"/>
    <w:next w:val="Normal"/>
    <w:uiPriority w:val="4"/>
    <w:qFormat/>
    <w:rsid w:val="00BD587B"/>
    <w:pPr>
      <w:keepNext/>
      <w:keepLines/>
      <w:spacing w:before="200"/>
      <w:outlineLvl w:val="3"/>
    </w:pPr>
    <w:rPr>
      <w:rFonts w:ascii="Georgia" w:eastAsia="Times New Roman" w:hAnsi="Georgia"/>
      <w:b/>
      <w:bCs/>
      <w:iCs/>
      <w:sz w:val="26"/>
    </w:rPr>
  </w:style>
  <w:style w:type="paragraph" w:customStyle="1" w:styleId="Title1">
    <w:name w:val="Title1"/>
    <w:basedOn w:val="Normal"/>
    <w:next w:val="Normal"/>
    <w:uiPriority w:val="1"/>
    <w:qFormat/>
    <w:rsid w:val="00BD587B"/>
    <w:pPr>
      <w:pBdr>
        <w:bottom w:val="single" w:sz="8" w:space="4" w:color="4F81BD"/>
      </w:pBdr>
      <w:spacing w:after="300"/>
      <w:contextualSpacing/>
    </w:pPr>
    <w:rPr>
      <w:rFonts w:ascii="Georgia" w:hAnsi="Georgia"/>
      <w:bCs/>
      <w:u w:val="single"/>
    </w:rPr>
  </w:style>
  <w:style w:type="character" w:customStyle="1" w:styleId="TagtemplateChar">
    <w:name w:val="Tagtemplate Char"/>
    <w:link w:val="Tagtemplate"/>
    <w:locked/>
    <w:rsid w:val="00BD587B"/>
    <w:rPr>
      <w:rFonts w:ascii="Arial" w:hAnsi="Arial"/>
      <w:b/>
    </w:rPr>
  </w:style>
  <w:style w:type="paragraph" w:customStyle="1" w:styleId="Tagtemplate">
    <w:name w:val="Tagtemplate"/>
    <w:basedOn w:val="Normal"/>
    <w:link w:val="TagtemplateChar"/>
    <w:autoRedefine/>
    <w:qFormat/>
    <w:rsid w:val="00BD587B"/>
    <w:pPr>
      <w:keepNext/>
      <w:keepLines/>
    </w:pPr>
    <w:rPr>
      <w:rFonts w:ascii="Arial" w:hAnsi="Arial"/>
      <w:b/>
      <w:sz w:val="24"/>
    </w:rPr>
  </w:style>
  <w:style w:type="character" w:customStyle="1" w:styleId="AnalyticChar">
    <w:name w:val="Analytic Char"/>
    <w:link w:val="Analytic"/>
    <w:uiPriority w:val="4"/>
    <w:locked/>
    <w:rsid w:val="00BD587B"/>
    <w:rPr>
      <w:rFonts w:ascii="Arial" w:hAnsi="Arial"/>
      <w:b/>
    </w:rPr>
  </w:style>
  <w:style w:type="paragraph" w:customStyle="1" w:styleId="Analytic">
    <w:name w:val="Analytic"/>
    <w:basedOn w:val="Normal"/>
    <w:link w:val="AnalyticChar"/>
    <w:uiPriority w:val="4"/>
    <w:qFormat/>
    <w:rsid w:val="00BD587B"/>
    <w:rPr>
      <w:rFonts w:ascii="Arial" w:hAnsi="Arial"/>
      <w:b/>
      <w:sz w:val="24"/>
    </w:rPr>
  </w:style>
  <w:style w:type="character" w:customStyle="1" w:styleId="CircleChar">
    <w:name w:val="Circle Char"/>
    <w:link w:val="Circle"/>
    <w:locked/>
    <w:rsid w:val="00BD587B"/>
    <w:rPr>
      <w:rFonts w:ascii="Times New Roman" w:eastAsia="Times New Roman" w:hAnsi="Times New Roman"/>
      <w:b/>
      <w:u w:val="words"/>
    </w:rPr>
  </w:style>
  <w:style w:type="paragraph" w:customStyle="1" w:styleId="Circle">
    <w:name w:val="Circle"/>
    <w:basedOn w:val="Normal"/>
    <w:link w:val="CircleChar"/>
    <w:qFormat/>
    <w:rsid w:val="00BD587B"/>
    <w:rPr>
      <w:rFonts w:ascii="Times New Roman" w:eastAsia="Times New Roman" w:hAnsi="Times New Roman"/>
      <w:b/>
      <w:sz w:val="24"/>
      <w:u w:val="words"/>
    </w:rPr>
  </w:style>
  <w:style w:type="paragraph" w:customStyle="1" w:styleId="2909F619802848F09E01365C32F34654">
    <w:name w:val="2909F619802848F09E01365C32F34654"/>
    <w:uiPriority w:val="99"/>
    <w:qFormat/>
    <w:rsid w:val="00BD587B"/>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BD587B"/>
    <w:pPr>
      <w:spacing w:after="200" w:line="276" w:lineRule="auto"/>
    </w:pPr>
    <w:rPr>
      <w:rFonts w:ascii="Calibri" w:eastAsia="Times New Roman" w:hAnsi="Calibri" w:cs="Times New Roman"/>
      <w:sz w:val="22"/>
      <w:szCs w:val="22"/>
      <w:lang w:eastAsia="ja-JP"/>
    </w:rPr>
  </w:style>
  <w:style w:type="character" w:customStyle="1" w:styleId="citeunreadChar">
    <w:name w:val="cite unread Char"/>
    <w:link w:val="citeunread"/>
    <w:locked/>
    <w:rsid w:val="00BD587B"/>
    <w:rPr>
      <w:rFonts w:ascii="Times New Roman" w:eastAsia="MS Mincho" w:hAnsi="Times New Roman"/>
      <w:kern w:val="28"/>
      <w:sz w:val="18"/>
    </w:rPr>
  </w:style>
  <w:style w:type="paragraph" w:customStyle="1" w:styleId="citeunread">
    <w:name w:val="cite unread"/>
    <w:basedOn w:val="Normal"/>
    <w:link w:val="citeunreadChar"/>
    <w:qFormat/>
    <w:rsid w:val="00BD587B"/>
    <w:pPr>
      <w:widowControl w:val="0"/>
      <w:overflowPunct w:val="0"/>
      <w:autoSpaceDE w:val="0"/>
      <w:autoSpaceDN w:val="0"/>
      <w:adjustRightInd w:val="0"/>
      <w:spacing w:after="120"/>
    </w:pPr>
    <w:rPr>
      <w:rFonts w:ascii="Times New Roman" w:eastAsia="MS Mincho" w:hAnsi="Times New Roman"/>
      <w:kern w:val="28"/>
      <w:sz w:val="18"/>
    </w:rPr>
  </w:style>
  <w:style w:type="character" w:customStyle="1" w:styleId="readCharChar">
    <w:name w:val="read Char Char"/>
    <w:link w:val="read"/>
    <w:locked/>
    <w:rsid w:val="00BD587B"/>
    <w:rPr>
      <w:rFonts w:ascii="Times New Roman" w:eastAsia="Times New Roman" w:hAnsi="Times New Roman"/>
      <w:b/>
      <w:u w:val="single"/>
    </w:rPr>
  </w:style>
  <w:style w:type="paragraph" w:customStyle="1" w:styleId="read">
    <w:name w:val="read"/>
    <w:basedOn w:val="Normal"/>
    <w:next w:val="Normal"/>
    <w:link w:val="readCharChar"/>
    <w:qFormat/>
    <w:rsid w:val="00BD587B"/>
    <w:rPr>
      <w:rFonts w:ascii="Times New Roman" w:eastAsia="Times New Roman" w:hAnsi="Times New Roman"/>
      <w:b/>
      <w:sz w:val="24"/>
      <w:u w:val="single"/>
    </w:rPr>
  </w:style>
  <w:style w:type="character" w:customStyle="1" w:styleId="NormalTextChar">
    <w:name w:val="Normal Text Char"/>
    <w:link w:val="NormalText"/>
    <w:locked/>
    <w:rsid w:val="00BD587B"/>
    <w:rPr>
      <w:rFonts w:ascii="Times New Roman" w:eastAsia="Times New Roman" w:hAnsi="Times New Roman"/>
      <w:szCs w:val="26"/>
      <w:lang w:eastAsia="ja-JP"/>
    </w:rPr>
  </w:style>
  <w:style w:type="paragraph" w:customStyle="1" w:styleId="NormalText">
    <w:name w:val="Normal Text"/>
    <w:basedOn w:val="Normal"/>
    <w:link w:val="NormalTextChar"/>
    <w:autoRedefine/>
    <w:qFormat/>
    <w:rsid w:val="00BD587B"/>
    <w:pPr>
      <w:jc w:val="both"/>
    </w:pPr>
    <w:rPr>
      <w:rFonts w:ascii="Times New Roman" w:eastAsia="Times New Roman" w:hAnsi="Times New Roman"/>
      <w:sz w:val="24"/>
      <w:szCs w:val="26"/>
      <w:lang w:eastAsia="ja-JP"/>
    </w:rPr>
  </w:style>
  <w:style w:type="paragraph" w:customStyle="1" w:styleId="PageNumber6">
    <w:name w:val="Page Number6"/>
    <w:basedOn w:val="Normal"/>
    <w:next w:val="Normal"/>
    <w:rsid w:val="00BD587B"/>
    <w:rPr>
      <w:rFonts w:ascii="Georgia" w:eastAsia="Times New Roman" w:hAnsi="Georgia"/>
      <w:sz w:val="20"/>
    </w:rPr>
  </w:style>
  <w:style w:type="paragraph" w:customStyle="1" w:styleId="user">
    <w:name w:val="user"/>
    <w:basedOn w:val="Normal"/>
    <w:rsid w:val="00BD587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D587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D587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D587B"/>
    <w:pPr>
      <w:spacing w:before="100" w:beforeAutospacing="1" w:after="100" w:afterAutospacing="1"/>
    </w:pPr>
    <w:rPr>
      <w:rFonts w:ascii="Times" w:eastAsia="Times New Roman" w:hAnsi="Times"/>
      <w:sz w:val="20"/>
      <w:szCs w:val="20"/>
    </w:rPr>
  </w:style>
  <w:style w:type="paragraph" w:customStyle="1" w:styleId="cards0">
    <w:name w:val="cards"/>
    <w:basedOn w:val="Normal"/>
    <w:uiPriority w:val="99"/>
    <w:qFormat/>
    <w:rsid w:val="00BD587B"/>
    <w:rPr>
      <w:rFonts w:ascii="Georgia" w:hAnsi="Georgia"/>
      <w:sz w:val="20"/>
    </w:rPr>
  </w:style>
  <w:style w:type="character" w:customStyle="1" w:styleId="StyleStyle16ptChar">
    <w:name w:val="Style Style1 + 6 pt Char"/>
    <w:link w:val="StyleStyle16pt"/>
    <w:locked/>
    <w:rsid w:val="00BD587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D587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D587B"/>
    <w:rPr>
      <w:rFonts w:ascii="Georgia" w:eastAsia="Times New Roman" w:hAnsi="Georgia"/>
      <w:sz w:val="20"/>
    </w:rPr>
  </w:style>
  <w:style w:type="paragraph" w:customStyle="1" w:styleId="DebateTag0">
    <w:name w:val="DebateTag"/>
    <w:basedOn w:val="Normal"/>
    <w:qFormat/>
    <w:rsid w:val="00BD587B"/>
    <w:rPr>
      <w:rFonts w:ascii="Georgia" w:hAnsi="Georgia"/>
      <w:b/>
    </w:rPr>
  </w:style>
  <w:style w:type="paragraph" w:customStyle="1" w:styleId="date-comments">
    <w:name w:val="date-comments"/>
    <w:basedOn w:val="Normal"/>
    <w:uiPriority w:val="99"/>
    <w:qFormat/>
    <w:rsid w:val="00BD587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Pa15">
    <w:name w:val="Pa15"/>
    <w:basedOn w:val="Default"/>
    <w:next w:val="Default"/>
    <w:uiPriority w:val="99"/>
    <w:qFormat/>
    <w:rsid w:val="00BD587B"/>
    <w:pPr>
      <w:autoSpaceDE/>
      <w:autoSpaceDN/>
      <w:adjustRightInd/>
      <w:contextualSpacing/>
    </w:pPr>
    <w:rPr>
      <w:rFonts w:asciiTheme="minorHAnsi" w:eastAsia="Malgun Gothic" w:hAnsiTheme="minorHAnsi" w:cstheme="minorBidi"/>
      <w:b/>
      <w:bCs/>
      <w:sz w:val="24"/>
      <w:u w:val="single"/>
      <w:bdr w:val="single" w:sz="4" w:space="0" w:color="auto" w:frame="1"/>
    </w:rPr>
  </w:style>
  <w:style w:type="character" w:styleId="EndnoteReference">
    <w:name w:val="endnote reference"/>
    <w:unhideWhenUsed/>
    <w:rsid w:val="00BD587B"/>
    <w:rPr>
      <w:vertAlign w:val="baseline"/>
    </w:rPr>
  </w:style>
  <w:style w:type="character" w:customStyle="1" w:styleId="Heading7Char1">
    <w:name w:val="Heading 7 Char1"/>
    <w:semiHidden/>
    <w:rsid w:val="00BD587B"/>
    <w:rPr>
      <w:rFonts w:ascii="Cambria" w:eastAsia="MS Gothic" w:hAnsi="Cambria" w:cs="Times New Roman"/>
      <w:i/>
      <w:iCs/>
      <w:color w:val="404040"/>
      <w:sz w:val="22"/>
      <w:szCs w:val="22"/>
    </w:rPr>
  </w:style>
  <w:style w:type="character" w:customStyle="1" w:styleId="Heading8Char1">
    <w:name w:val="Heading 8 Char1"/>
    <w:semiHidden/>
    <w:rsid w:val="00BD587B"/>
    <w:rPr>
      <w:rFonts w:ascii="Cambria" w:eastAsia="MS Gothic" w:hAnsi="Cambria" w:cs="Times New Roman"/>
      <w:color w:val="404040"/>
    </w:rPr>
  </w:style>
  <w:style w:type="character" w:customStyle="1" w:styleId="Heading9Char1">
    <w:name w:val="Heading 9 Char1"/>
    <w:semiHidden/>
    <w:rsid w:val="00BD587B"/>
    <w:rPr>
      <w:rFonts w:ascii="Cambria" w:eastAsia="MS Gothic" w:hAnsi="Cambria" w:cs="Times New Roman"/>
      <w:i/>
      <w:iCs/>
      <w:color w:val="404040"/>
    </w:rPr>
  </w:style>
  <w:style w:type="character" w:customStyle="1" w:styleId="FooterChar1">
    <w:name w:val="Footer Char1"/>
    <w:uiPriority w:val="99"/>
    <w:semiHidden/>
    <w:rsid w:val="00BD587B"/>
    <w:rPr>
      <w:rFonts w:ascii="Garamond" w:hAnsi="Garamond" w:cs="Calibri"/>
    </w:rPr>
  </w:style>
  <w:style w:type="character" w:customStyle="1" w:styleId="DocumentMapChar1">
    <w:name w:val="Document Map Char1"/>
    <w:uiPriority w:val="99"/>
    <w:rsid w:val="00BD587B"/>
    <w:rPr>
      <w:rFonts w:ascii="Tahoma" w:hAnsi="Tahoma" w:cs="Tahoma"/>
      <w:sz w:val="16"/>
      <w:szCs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qFormat/>
    <w:rsid w:val="00BD587B"/>
    <w:rPr>
      <w:rFonts w:ascii="Georgia" w:eastAsia="Times New Roman" w:hAnsi="Georgia" w:cs="Times New Roman" w:hint="default"/>
      <w:sz w:val="20"/>
      <w:szCs w:val="20"/>
    </w:rPr>
  </w:style>
  <w:style w:type="character" w:customStyle="1" w:styleId="cardchar00">
    <w:name w:val="cardchar0"/>
    <w:rsid w:val="00BD587B"/>
  </w:style>
  <w:style w:type="character" w:customStyle="1" w:styleId="BalloonTextChar1">
    <w:name w:val="Balloon Text Char1"/>
    <w:basedOn w:val="DefaultParagraphFont"/>
    <w:uiPriority w:val="99"/>
    <w:rsid w:val="00BD587B"/>
    <w:rPr>
      <w:rFonts w:ascii="Segoe UI" w:eastAsiaTheme="minorHAnsi" w:hAnsi="Segoe UI" w:cs="Segoe UI"/>
      <w:sz w:val="18"/>
      <w:szCs w:val="18"/>
    </w:rPr>
  </w:style>
  <w:style w:type="character" w:customStyle="1" w:styleId="UnderlineNon-bold">
    <w:name w:val="Underline Non - bold"/>
    <w:rsid w:val="00BD587B"/>
    <w:rPr>
      <w:rFonts w:ascii="Times New Roman" w:hAnsi="Times New Roman" w:cs="Times New Roman" w:hint="default"/>
      <w:iCs/>
      <w:sz w:val="22"/>
      <w:u w:val="single"/>
    </w:rPr>
  </w:style>
  <w:style w:type="character" w:customStyle="1" w:styleId="UnderlineBold0">
    <w:name w:val="Underline Bold"/>
    <w:uiPriority w:val="6"/>
    <w:qFormat/>
    <w:rsid w:val="00BD587B"/>
    <w:rPr>
      <w:rFonts w:ascii="Times New Roman" w:hAnsi="Times New Roman" w:cs="Times New Roman" w:hint="default"/>
      <w:b/>
      <w:bCs w:val="0"/>
      <w:sz w:val="22"/>
      <w:u w:val="single"/>
    </w:rPr>
  </w:style>
  <w:style w:type="character" w:customStyle="1" w:styleId="Heading5Char2">
    <w:name w:val="Heading 5 Char2"/>
    <w:rsid w:val="00BD587B"/>
    <w:rPr>
      <w:rFonts w:ascii="Bell MT" w:eastAsia="Times New Roman" w:hAnsi="Bell MT" w:hint="default"/>
      <w:bCs/>
      <w:iCs/>
      <w:sz w:val="10"/>
      <w:szCs w:val="26"/>
    </w:rPr>
  </w:style>
  <w:style w:type="character" w:customStyle="1" w:styleId="Boxed">
    <w:name w:val="Boxed"/>
    <w:qFormat/>
    <w:rsid w:val="00BD587B"/>
    <w:rPr>
      <w:rFonts w:ascii="Garamond" w:hAnsi="Garamond" w:hint="default"/>
      <w:b/>
      <w:bCs w:val="0"/>
      <w:sz w:val="22"/>
      <w:bdr w:val="single" w:sz="6" w:space="0" w:color="auto" w:frame="1"/>
    </w:rPr>
  </w:style>
  <w:style w:type="paragraph" w:styleId="z-TopofForm">
    <w:name w:val="HTML Top of Form"/>
    <w:basedOn w:val="Normal"/>
    <w:next w:val="Normal"/>
    <w:link w:val="z-TopofFormChar"/>
    <w:hidden/>
    <w:uiPriority w:val="99"/>
    <w:unhideWhenUsed/>
    <w:rsid w:val="00BD587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BD587B"/>
    <w:rPr>
      <w:rFonts w:ascii="Arial" w:hAnsi="Arial" w:cs="Arial"/>
      <w:vanish/>
      <w:sz w:val="16"/>
      <w:szCs w:val="16"/>
    </w:rPr>
  </w:style>
  <w:style w:type="character" w:customStyle="1" w:styleId="z-TopofFormChar1">
    <w:name w:val="z-Top of Form Char1"/>
    <w:uiPriority w:val="99"/>
    <w:rsid w:val="00BD587B"/>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nhideWhenUsed/>
    <w:rsid w:val="00BD587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BD587B"/>
    <w:rPr>
      <w:rFonts w:ascii="Arial" w:hAnsi="Arial" w:cs="Arial"/>
      <w:vanish/>
      <w:sz w:val="16"/>
      <w:szCs w:val="16"/>
    </w:rPr>
  </w:style>
  <w:style w:type="character" w:customStyle="1" w:styleId="z-BottomofFormChar1">
    <w:name w:val="z-Bottom of Form Char1"/>
    <w:uiPriority w:val="99"/>
    <w:rsid w:val="00BD587B"/>
    <w:rPr>
      <w:rFonts w:ascii="Arial" w:hAnsi="Arial" w:cs="Arial" w:hint="default"/>
      <w:vanish/>
      <w:webHidden w:val="0"/>
      <w:sz w:val="16"/>
      <w:szCs w:val="16"/>
      <w:specVanish w:val="0"/>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rsid w:val="00BD587B"/>
    <w:rPr>
      <w:rFonts w:ascii="Garamond" w:eastAsia="Calibri" w:hAnsi="Garamond" w:hint="default"/>
      <w:sz w:val="18"/>
      <w:szCs w:val="22"/>
    </w:rPr>
  </w:style>
  <w:style w:type="character" w:customStyle="1" w:styleId="Style2CharChar">
    <w:name w:val="Style2 Char Char"/>
    <w:rsid w:val="00BD587B"/>
    <w:rPr>
      <w:u w:val="thick"/>
      <w:lang w:val="en-US" w:eastAsia="en-US" w:bidi="ar-SA"/>
    </w:rPr>
  </w:style>
  <w:style w:type="character" w:customStyle="1" w:styleId="underlinechar">
    <w:name w:val="underlinechar"/>
    <w:rsid w:val="00BD587B"/>
  </w:style>
  <w:style w:type="character" w:customStyle="1" w:styleId="authordate0">
    <w:name w:val="authordate"/>
    <w:rsid w:val="00BD587B"/>
  </w:style>
  <w:style w:type="character" w:customStyle="1" w:styleId="underline0">
    <w:name w:val="%underline"/>
    <w:qFormat/>
    <w:rsid w:val="00BD587B"/>
    <w:rPr>
      <w:rFonts w:ascii="Times New Roman" w:hAnsi="Times New Roman" w:cs="Times New Roman" w:hint="default"/>
      <w:strike w:val="0"/>
      <w:dstrike w:val="0"/>
      <w:sz w:val="16"/>
      <w:u w:val="none"/>
      <w:effect w:val="none"/>
    </w:rPr>
  </w:style>
  <w:style w:type="character" w:customStyle="1" w:styleId="AUNDERLINE">
    <w:name w:val="AUNDERLINE"/>
    <w:qFormat/>
    <w:rsid w:val="00BD587B"/>
    <w:rPr>
      <w:rFonts w:ascii="Times New Roman" w:hAnsi="Times New Roman" w:cs="Times New Roman" w:hint="default"/>
      <w:sz w:val="20"/>
      <w:u w:val="single"/>
    </w:rPr>
  </w:style>
  <w:style w:type="character" w:customStyle="1" w:styleId="verdana">
    <w:name w:val="verdana"/>
    <w:rsid w:val="00BD587B"/>
  </w:style>
  <w:style w:type="character" w:customStyle="1" w:styleId="Style1Char">
    <w:name w:val="Style1 Char"/>
    <w:locked/>
    <w:rsid w:val="00BD587B"/>
    <w:rPr>
      <w:rFonts w:ascii="Times New Roman" w:hAnsi="Times New Roman" w:cs="Times New Roman"/>
    </w:rPr>
  </w:style>
  <w:style w:type="character" w:customStyle="1" w:styleId="UnderlinedCharChar">
    <w:name w:val="Underlined Char Char"/>
    <w:rsid w:val="00BD587B"/>
    <w:rPr>
      <w:rFonts w:ascii="Garamond" w:hAnsi="Garamond" w:hint="default"/>
      <w:szCs w:val="28"/>
      <w:u w:val="single"/>
      <w:lang w:val="en-US" w:eastAsia="en-US" w:bidi="ar-SA"/>
    </w:rPr>
  </w:style>
  <w:style w:type="character" w:customStyle="1" w:styleId="ssl0">
    <w:name w:val="ss_l0"/>
    <w:rsid w:val="00BD587B"/>
  </w:style>
  <w:style w:type="character" w:customStyle="1" w:styleId="slug-doi">
    <w:name w:val="slug-doi"/>
    <w:rsid w:val="00BD587B"/>
  </w:style>
  <w:style w:type="character" w:customStyle="1" w:styleId="slug-pub-date">
    <w:name w:val="slug-pub-date"/>
    <w:rsid w:val="00BD587B"/>
  </w:style>
  <w:style w:type="character" w:customStyle="1" w:styleId="slug-vol">
    <w:name w:val="slug-vol"/>
    <w:rsid w:val="00BD587B"/>
  </w:style>
  <w:style w:type="character" w:customStyle="1" w:styleId="slug-issue">
    <w:name w:val="slug-issue"/>
    <w:rsid w:val="00BD587B"/>
  </w:style>
  <w:style w:type="character" w:customStyle="1" w:styleId="slug-pages">
    <w:name w:val="slug-pages"/>
    <w:rsid w:val="00BD587B"/>
  </w:style>
  <w:style w:type="character" w:customStyle="1" w:styleId="af">
    <w:name w:val="af"/>
    <w:rsid w:val="00BD587B"/>
  </w:style>
  <w:style w:type="character" w:customStyle="1" w:styleId="ab">
    <w:name w:val="ab"/>
    <w:rsid w:val="00BD587B"/>
  </w:style>
  <w:style w:type="character" w:customStyle="1" w:styleId="em">
    <w:name w:val="em"/>
    <w:rsid w:val="00BD587B"/>
  </w:style>
  <w:style w:type="character" w:customStyle="1" w:styleId="au">
    <w:name w:val="au"/>
    <w:rsid w:val="00BD587B"/>
  </w:style>
  <w:style w:type="character" w:customStyle="1" w:styleId="ti">
    <w:name w:val="ti"/>
    <w:rsid w:val="00BD587B"/>
  </w:style>
  <w:style w:type="character" w:customStyle="1" w:styleId="subheadblue">
    <w:name w:val="subhead_blue"/>
    <w:rsid w:val="00BD587B"/>
  </w:style>
  <w:style w:type="character" w:customStyle="1" w:styleId="affiliation">
    <w:name w:val="affiliation"/>
    <w:rsid w:val="00BD587B"/>
  </w:style>
  <w:style w:type="character" w:customStyle="1" w:styleId="slug-doi-wrapper">
    <w:name w:val="slug-doi-wrapper"/>
    <w:rsid w:val="00BD587B"/>
  </w:style>
  <w:style w:type="character" w:customStyle="1" w:styleId="slug-metadata-noteahead-of-print">
    <w:name w:val="slug-metadata-note ahead-of-print"/>
    <w:rsid w:val="00BD587B"/>
  </w:style>
  <w:style w:type="character" w:customStyle="1" w:styleId="slug-ahead-of-print-date">
    <w:name w:val="slug-ahead-of-print-date"/>
    <w:rsid w:val="00BD587B"/>
  </w:style>
  <w:style w:type="character" w:customStyle="1" w:styleId="medium-bold">
    <w:name w:val="medium-bold"/>
    <w:rsid w:val="00BD587B"/>
  </w:style>
  <w:style w:type="character" w:customStyle="1" w:styleId="updated-short-citation">
    <w:name w:val="updated-short-citation"/>
    <w:rsid w:val="00BD587B"/>
  </w:style>
  <w:style w:type="character" w:customStyle="1" w:styleId="goohl0">
    <w:name w:val="goohl0"/>
    <w:rsid w:val="00BD587B"/>
  </w:style>
  <w:style w:type="character" w:customStyle="1" w:styleId="CharChar6">
    <w:name w:val="Char Char6"/>
    <w:rsid w:val="00BD587B"/>
    <w:rPr>
      <w:rFonts w:ascii="Arial" w:hAnsi="Arial" w:cs="Arial" w:hint="default"/>
      <w:bCs/>
      <w:sz w:val="16"/>
      <w:szCs w:val="26"/>
      <w:lang w:val="en-US" w:eastAsia="en-US" w:bidi="ar-SA"/>
    </w:rPr>
  </w:style>
  <w:style w:type="character" w:customStyle="1" w:styleId="CharChar3">
    <w:name w:val="Char Char3"/>
    <w:rsid w:val="00BD587B"/>
    <w:rPr>
      <w:szCs w:val="24"/>
    </w:rPr>
  </w:style>
  <w:style w:type="character" w:customStyle="1" w:styleId="TagCharChar1">
    <w:name w:val="Tag Char Char1"/>
    <w:rsid w:val="00BD587B"/>
    <w:rPr>
      <w:b/>
      <w:bCs w:val="0"/>
      <w:sz w:val="24"/>
      <w:szCs w:val="24"/>
      <w:lang w:val="en-US" w:eastAsia="en-US" w:bidi="ar-SA"/>
    </w:rPr>
  </w:style>
  <w:style w:type="character" w:customStyle="1" w:styleId="7TimesNewRoman">
    <w:name w:val="7 Times New Roman"/>
    <w:rsid w:val="00BD587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BD587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D587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D587B"/>
    <w:rPr>
      <w:rFonts w:ascii="Times New Roman" w:hAnsi="Times New Roman" w:cs="Times New Roman" w:hint="default"/>
      <w:strike w:val="0"/>
      <w:dstrike w:val="0"/>
      <w:sz w:val="14"/>
      <w:u w:val="none"/>
      <w:effect w:val="none"/>
    </w:rPr>
  </w:style>
  <w:style w:type="character" w:customStyle="1" w:styleId="F8-UnderlineBold">
    <w:name w:val="F8 - Underline/Bold"/>
    <w:rsid w:val="00BD587B"/>
    <w:rPr>
      <w:rFonts w:ascii="Times New Roman" w:hAnsi="Times New Roman" w:cs="Times New Roman" w:hint="default"/>
      <w:b/>
      <w:bCs w:val="0"/>
      <w:sz w:val="20"/>
      <w:u w:val="single"/>
    </w:rPr>
  </w:style>
  <w:style w:type="character" w:customStyle="1" w:styleId="F7-SmallFont">
    <w:name w:val="F7 - Small Font"/>
    <w:rsid w:val="00BD587B"/>
    <w:rPr>
      <w:rFonts w:ascii="Times New Roman" w:hAnsi="Times New Roman" w:cs="Times New Roman" w:hint="default"/>
      <w:sz w:val="14"/>
    </w:rPr>
  </w:style>
  <w:style w:type="character" w:customStyle="1" w:styleId="Brief-Bold">
    <w:name w:val="Brief - Bold"/>
    <w:rsid w:val="00BD587B"/>
    <w:rPr>
      <w:rFonts w:ascii="Times New Roman" w:hAnsi="Times New Roman" w:cs="Times New Roman" w:hint="default"/>
      <w:b/>
      <w:bCs w:val="0"/>
    </w:rPr>
  </w:style>
  <w:style w:type="character" w:customStyle="1" w:styleId="Card-Underline0">
    <w:name w:val="Card - Underline"/>
    <w:rsid w:val="00BD587B"/>
    <w:rPr>
      <w:rFonts w:ascii="Times New Roman" w:hAnsi="Times New Roman" w:cs="Times New Roman" w:hint="default"/>
      <w:u w:val="single"/>
    </w:rPr>
  </w:style>
  <w:style w:type="character" w:customStyle="1" w:styleId="beriefunderline">
    <w:name w:val="berief = underline"/>
    <w:rsid w:val="00BD587B"/>
    <w:rPr>
      <w:rFonts w:ascii="Times New Roman" w:eastAsia="Times New Roman" w:hAnsi="Times New Roman" w:cs="Times New Roman" w:hint="default"/>
      <w:sz w:val="20"/>
      <w:u w:val="single"/>
    </w:rPr>
  </w:style>
  <w:style w:type="character" w:customStyle="1" w:styleId="BoldText10pt">
    <w:name w:val="Bold Text 10 pt"/>
    <w:rsid w:val="00BD587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paragraph" w:styleId="BodyTextIndent">
    <w:name w:val="Body Text Indent"/>
    <w:basedOn w:val="Normal"/>
    <w:link w:val="BodyTextIndentChar"/>
    <w:unhideWhenUsed/>
    <w:rsid w:val="00BD587B"/>
    <w:pPr>
      <w:spacing w:after="120"/>
      <w:ind w:left="360"/>
    </w:pPr>
    <w:rPr>
      <w:rFonts w:ascii="Times New Roman" w:hAnsi="Times New Roman"/>
      <w:sz w:val="24"/>
    </w:rPr>
  </w:style>
  <w:style w:type="character" w:customStyle="1" w:styleId="BodyTextIndentChar1">
    <w:name w:val="Body Text Indent Char1"/>
    <w:basedOn w:val="DefaultParagraphFont"/>
    <w:semiHidden/>
    <w:rsid w:val="00BD587B"/>
    <w:rPr>
      <w:rFonts w:ascii="Calibri" w:hAnsi="Calibri"/>
      <w:sz w:val="22"/>
    </w:rPr>
  </w:style>
  <w:style w:type="paragraph" w:styleId="PlainText">
    <w:name w:val="Plain Text"/>
    <w:basedOn w:val="Normal"/>
    <w:link w:val="PlainTextChar"/>
    <w:unhideWhenUsed/>
    <w:rsid w:val="00BD587B"/>
    <w:rPr>
      <w:rFonts w:ascii="IJGCNM+Arial" w:eastAsia="Times New Roman" w:hAnsi="IJGCNM+Arial"/>
      <w:sz w:val="24"/>
    </w:rPr>
  </w:style>
  <w:style w:type="character" w:customStyle="1" w:styleId="PlainTextChar1">
    <w:name w:val="Plain Text Char1"/>
    <w:basedOn w:val="DefaultParagraphFont"/>
    <w:semiHidden/>
    <w:rsid w:val="00BD587B"/>
    <w:rPr>
      <w:rFonts w:ascii="Consolas" w:hAnsi="Consolas" w:cs="Consolas"/>
      <w:sz w:val="21"/>
      <w:szCs w:val="21"/>
    </w:rPr>
  </w:style>
  <w:style w:type="character" w:customStyle="1" w:styleId="eoeaheader">
    <w:name w:val="eoea_header"/>
    <w:rsid w:val="00BD587B"/>
  </w:style>
  <w:style w:type="character" w:customStyle="1" w:styleId="SC4208902">
    <w:name w:val="SC.4.208902"/>
    <w:rsid w:val="00BD587B"/>
    <w:rPr>
      <w:rFonts w:ascii="Century" w:hAnsi="Century" w:cs="Century" w:hint="default"/>
      <w:color w:val="000000"/>
      <w:sz w:val="22"/>
      <w:szCs w:val="22"/>
    </w:rPr>
  </w:style>
  <w:style w:type="character" w:customStyle="1" w:styleId="SC4208915">
    <w:name w:val="SC.4.208915"/>
    <w:rsid w:val="00BD587B"/>
    <w:rPr>
      <w:rFonts w:ascii="Century" w:hAnsi="Century" w:cs="Century" w:hint="default"/>
      <w:color w:val="000000"/>
      <w:sz w:val="13"/>
      <w:szCs w:val="13"/>
    </w:rPr>
  </w:style>
  <w:style w:type="character" w:customStyle="1" w:styleId="SC273764">
    <w:name w:val="SC.2.73764"/>
    <w:rsid w:val="00BD587B"/>
    <w:rPr>
      <w:rFonts w:ascii="Century" w:hAnsi="Century" w:cs="Century" w:hint="default"/>
      <w:color w:val="000000"/>
      <w:sz w:val="72"/>
      <w:szCs w:val="72"/>
    </w:rPr>
  </w:style>
  <w:style w:type="character" w:customStyle="1" w:styleId="SC273779">
    <w:name w:val="SC.2.73779"/>
    <w:rsid w:val="00BD587B"/>
    <w:rPr>
      <w:rFonts w:ascii="Century" w:hAnsi="Century" w:cs="Century" w:hint="default"/>
      <w:color w:val="000000"/>
      <w:sz w:val="40"/>
      <w:szCs w:val="40"/>
    </w:rPr>
  </w:style>
  <w:style w:type="character" w:customStyle="1" w:styleId="SC273763">
    <w:name w:val="SC.2.73763"/>
    <w:rsid w:val="00BD587B"/>
    <w:rPr>
      <w:rFonts w:ascii="Century" w:hAnsi="Century" w:cs="Century" w:hint="default"/>
      <w:b/>
      <w:bCs/>
      <w:color w:val="000000"/>
    </w:rPr>
  </w:style>
  <w:style w:type="character" w:customStyle="1" w:styleId="SC4208910">
    <w:name w:val="SC.4.208910"/>
    <w:rsid w:val="00BD587B"/>
    <w:rPr>
      <w:rFonts w:ascii="Century" w:hAnsi="Century" w:cs="Century" w:hint="default"/>
      <w:color w:val="000000"/>
      <w:sz w:val="28"/>
      <w:szCs w:val="28"/>
    </w:rPr>
  </w:style>
  <w:style w:type="character" w:customStyle="1" w:styleId="SC4208911">
    <w:name w:val="SC.4.208911"/>
    <w:rsid w:val="00BD587B"/>
    <w:rPr>
      <w:rFonts w:ascii="Century" w:hAnsi="Century" w:cs="Century" w:hint="default"/>
      <w:color w:val="000000"/>
    </w:rPr>
  </w:style>
  <w:style w:type="character" w:customStyle="1" w:styleId="articlesubtitle">
    <w:name w:val="article_sub_title"/>
    <w:rsid w:val="00BD587B"/>
  </w:style>
  <w:style w:type="character" w:customStyle="1" w:styleId="newsdate2">
    <w:name w:val="news_date2"/>
    <w:rsid w:val="00BD587B"/>
  </w:style>
  <w:style w:type="character" w:customStyle="1" w:styleId="readarticleheader">
    <w:name w:val="readarticleheader"/>
    <w:rsid w:val="00BD587B"/>
  </w:style>
  <w:style w:type="character" w:customStyle="1" w:styleId="hit">
    <w:name w:val="hit"/>
    <w:rsid w:val="00BD587B"/>
  </w:style>
  <w:style w:type="character" w:customStyle="1" w:styleId="UnderlineChar2">
    <w:name w:val="Underline Char2"/>
    <w:rsid w:val="00BD587B"/>
    <w:rPr>
      <w:rFonts w:ascii="Trebuchet MS" w:hAnsi="Trebuchet MS" w:hint="default"/>
      <w:u w:val="thick"/>
      <w:lang w:val="en-US" w:eastAsia="zh-CN" w:bidi="ar-SA"/>
    </w:rPr>
  </w:style>
  <w:style w:type="paragraph" w:styleId="BodyText20">
    <w:name w:val="Body Text 2"/>
    <w:basedOn w:val="Normal"/>
    <w:link w:val="BodyText2Char"/>
    <w:uiPriority w:val="99"/>
    <w:unhideWhenUsed/>
    <w:rsid w:val="00BD587B"/>
    <w:pPr>
      <w:spacing w:after="120" w:line="480" w:lineRule="auto"/>
    </w:pPr>
    <w:rPr>
      <w:rFonts w:ascii="Times" w:eastAsia="Times New Roman" w:hAnsi="Times"/>
      <w:b/>
      <w:color w:val="000000"/>
      <w:sz w:val="24"/>
    </w:rPr>
  </w:style>
  <w:style w:type="character" w:customStyle="1" w:styleId="BodyText2Char1">
    <w:name w:val="Body Text 2 Char1"/>
    <w:basedOn w:val="DefaultParagraphFont"/>
    <w:uiPriority w:val="99"/>
    <w:semiHidden/>
    <w:rsid w:val="00BD587B"/>
    <w:rPr>
      <w:rFonts w:ascii="Calibri" w:hAnsi="Calibri"/>
      <w:sz w:val="22"/>
    </w:rPr>
  </w:style>
  <w:style w:type="paragraph" w:styleId="BodyText30">
    <w:name w:val="Body Text 3"/>
    <w:basedOn w:val="Normal"/>
    <w:link w:val="BodyText3Char"/>
    <w:unhideWhenUsed/>
    <w:rsid w:val="00BD587B"/>
    <w:pPr>
      <w:spacing w:after="120"/>
    </w:pPr>
    <w:rPr>
      <w:rFonts w:ascii="Times" w:eastAsia="Times" w:hAnsi="Times"/>
      <w:color w:val="000000"/>
      <w:sz w:val="18"/>
    </w:rPr>
  </w:style>
  <w:style w:type="character" w:customStyle="1" w:styleId="BodyText3Char1">
    <w:name w:val="Body Text 3 Char1"/>
    <w:basedOn w:val="DefaultParagraphFont"/>
    <w:semiHidden/>
    <w:rsid w:val="00BD587B"/>
    <w:rPr>
      <w:rFonts w:ascii="Calibri" w:hAnsi="Calibri"/>
      <w:sz w:val="16"/>
      <w:szCs w:val="16"/>
    </w:rPr>
  </w:style>
  <w:style w:type="character" w:customStyle="1" w:styleId="BoldUnderliningChar">
    <w:name w:val="Bold Underlining Char"/>
    <w:rsid w:val="00BD587B"/>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BD587B"/>
    <w:rPr>
      <w:rFonts w:ascii="Arial" w:hAnsi="Arial" w:cs="Arial" w:hint="default"/>
      <w:b w:val="0"/>
      <w:bCs w:val="0"/>
      <w:i w:val="0"/>
      <w:iCs w:val="0"/>
      <w:sz w:val="20"/>
      <w:szCs w:val="20"/>
    </w:rPr>
  </w:style>
  <w:style w:type="character" w:customStyle="1" w:styleId="UnderlinedCardChar">
    <w:name w:val="Underlined Card Char"/>
    <w:rsid w:val="00BD587B"/>
    <w:rPr>
      <w:rFonts w:ascii="Palatino Linotype" w:hAnsi="Palatino Linotype" w:hint="default"/>
      <w:u w:val="single"/>
      <w:lang w:val="en-US" w:eastAsia="en-US" w:bidi="ar-SA"/>
    </w:rPr>
  </w:style>
  <w:style w:type="character" w:customStyle="1" w:styleId="UnderlineCharChar">
    <w:name w:val="Underline Char Char"/>
    <w:aliases w:val="Cite Char1"/>
    <w:rsid w:val="00BD587B"/>
    <w:rPr>
      <w:rFonts w:ascii="Arial Narrow" w:hAnsi="Arial Narrow" w:hint="default"/>
      <w:szCs w:val="24"/>
      <w:u w:val="single"/>
      <w:lang w:val="en-US" w:eastAsia="en-US" w:bidi="ar-SA"/>
    </w:rPr>
  </w:style>
  <w:style w:type="character" w:customStyle="1" w:styleId="BoldText12pt">
    <w:name w:val="Bold Text 12 pt"/>
    <w:autoRedefine/>
    <w:rsid w:val="00BD587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BD587B"/>
    <w:rPr>
      <w:sz w:val="20"/>
      <w:u w:val="single"/>
    </w:rPr>
  </w:style>
  <w:style w:type="character" w:customStyle="1" w:styleId="char">
    <w:name w:val="char"/>
    <w:rsid w:val="00BD587B"/>
  </w:style>
  <w:style w:type="character" w:customStyle="1" w:styleId="UnderlineCharCharCharCharCharChar">
    <w:name w:val="Underline Char Char Char Char Char Char"/>
    <w:rsid w:val="00BD587B"/>
    <w:rPr>
      <w:rFonts w:ascii="Arial Narrow" w:hAnsi="Arial Narrow" w:hint="default"/>
      <w:szCs w:val="24"/>
      <w:u w:val="single"/>
      <w:lang w:val="en-US" w:eastAsia="en-US" w:bidi="ar-SA"/>
    </w:rPr>
  </w:style>
  <w:style w:type="character" w:customStyle="1" w:styleId="klink">
    <w:name w:val="klink"/>
    <w:rsid w:val="00BD587B"/>
  </w:style>
  <w:style w:type="character" w:customStyle="1" w:styleId="hdr">
    <w:name w:val="hdr"/>
    <w:rsid w:val="00BD587B"/>
  </w:style>
  <w:style w:type="character" w:customStyle="1" w:styleId="date1">
    <w:name w:val="date1"/>
    <w:rsid w:val="00BD587B"/>
  </w:style>
  <w:style w:type="character" w:customStyle="1" w:styleId="bolding1">
    <w:name w:val="bolding1"/>
    <w:rsid w:val="00BD587B"/>
    <w:rPr>
      <w:b/>
      <w:bCs/>
    </w:rPr>
  </w:style>
  <w:style w:type="character" w:customStyle="1" w:styleId="bookoptions1">
    <w:name w:val="book_options1"/>
    <w:rsid w:val="00BD587B"/>
    <w:rPr>
      <w:b/>
      <w:bCs/>
      <w:color w:val="333366"/>
    </w:rPr>
  </w:style>
  <w:style w:type="character" w:customStyle="1" w:styleId="descriptionblock">
    <w:name w:val="description block"/>
    <w:rsid w:val="00BD587B"/>
  </w:style>
  <w:style w:type="character" w:customStyle="1" w:styleId="detailsboxblock">
    <w:name w:val="detailsbox block"/>
    <w:rsid w:val="00BD587B"/>
  </w:style>
  <w:style w:type="character" w:customStyle="1" w:styleId="Char3">
    <w:name w:val="Char3"/>
    <w:rsid w:val="00BD587B"/>
    <w:rPr>
      <w:rFonts w:ascii="Arial" w:hAnsi="Arial" w:cs="Arial" w:hint="default"/>
      <w:bCs/>
      <w:u w:val="thick"/>
      <w:lang w:val="en-US" w:eastAsia="en-US" w:bidi="ar-SA"/>
    </w:rPr>
  </w:style>
  <w:style w:type="character" w:customStyle="1" w:styleId="MicroTextChar0">
    <w:name w:val="MicroText Char"/>
    <w:rsid w:val="00BD587B"/>
    <w:rPr>
      <w:sz w:val="12"/>
      <w:lang w:val="en-GB" w:eastAsia="en-US" w:bidi="ar-SA"/>
    </w:rPr>
  </w:style>
  <w:style w:type="character" w:customStyle="1" w:styleId="CardsFont6ptChar">
    <w:name w:val="Cards + Font: 6 pt Char"/>
    <w:rsid w:val="00BD587B"/>
    <w:rPr>
      <w:sz w:val="12"/>
      <w:szCs w:val="24"/>
      <w:lang w:val="en-US" w:eastAsia="en-US" w:bidi="ar-SA"/>
    </w:rPr>
  </w:style>
  <w:style w:type="character" w:customStyle="1" w:styleId="NothingChar">
    <w:name w:val="Nothing Char"/>
    <w:rsid w:val="00BD587B"/>
    <w:rPr>
      <w:lang w:val="en-US" w:eastAsia="en-US" w:bidi="ar-SA"/>
    </w:rPr>
  </w:style>
  <w:style w:type="character" w:customStyle="1" w:styleId="texto11">
    <w:name w:val="texto11"/>
    <w:rsid w:val="00BD587B"/>
    <w:rPr>
      <w:rFonts w:ascii="Arial" w:hAnsi="Arial" w:cs="Arial" w:hint="default"/>
      <w:b w:val="0"/>
      <w:bCs w:val="0"/>
      <w:i w:val="0"/>
      <w:iCs w:val="0"/>
      <w:caps w:val="0"/>
      <w:color w:val="000000"/>
      <w:sz w:val="26"/>
      <w:szCs w:val="26"/>
    </w:rPr>
  </w:style>
  <w:style w:type="character" w:customStyle="1" w:styleId="CardTagChar">
    <w:name w:val="Card Tag Char"/>
    <w:rsid w:val="00BD587B"/>
    <w:rPr>
      <w:rFonts w:ascii="Arial Narrow" w:hAnsi="Arial Narrow" w:hint="default"/>
      <w:b/>
      <w:bCs w:val="0"/>
      <w:sz w:val="24"/>
      <w:szCs w:val="24"/>
      <w:lang w:val="en-US" w:eastAsia="en-US" w:bidi="ar-SA"/>
    </w:rPr>
  </w:style>
  <w:style w:type="character" w:customStyle="1" w:styleId="CardtextChar2">
    <w:name w:val="Card text Char"/>
    <w:rsid w:val="00BD587B"/>
    <w:rPr>
      <w:rFonts w:ascii="Arial Narrow" w:hAnsi="Arial Narrow" w:hint="default"/>
      <w:sz w:val="22"/>
      <w:szCs w:val="24"/>
      <w:u w:val="single"/>
      <w:lang w:val="en-US" w:eastAsia="en-US" w:bidi="ar-SA"/>
    </w:rPr>
  </w:style>
  <w:style w:type="character" w:customStyle="1" w:styleId="term1">
    <w:name w:val="term1"/>
    <w:rsid w:val="00BD587B"/>
    <w:rPr>
      <w:b/>
      <w:bCs/>
    </w:rPr>
  </w:style>
  <w:style w:type="character" w:customStyle="1" w:styleId="DebateCiteCharCharChar">
    <w:name w:val="Debate Cite Char Char Char"/>
    <w:rsid w:val="00BD587B"/>
    <w:rPr>
      <w:b/>
      <w:bCs w:val="0"/>
      <w:sz w:val="32"/>
      <w:szCs w:val="32"/>
      <w:lang w:val="en-US" w:eastAsia="en-US" w:bidi="ar-SA"/>
    </w:rPr>
  </w:style>
  <w:style w:type="paragraph" w:styleId="BodyTextFirstIndent">
    <w:name w:val="Body Text First Indent"/>
    <w:basedOn w:val="BodyText"/>
    <w:link w:val="BodyTextFirstIndentChar"/>
    <w:unhideWhenUsed/>
    <w:rsid w:val="00BD587B"/>
    <w:pPr>
      <w:widowControl/>
      <w:shd w:val="clear" w:color="auto" w:fill="auto"/>
      <w:spacing w:before="0" w:after="0" w:line="259" w:lineRule="auto"/>
      <w:ind w:firstLine="360"/>
      <w:jc w:val="left"/>
    </w:pPr>
    <w:rPr>
      <w:rFonts w:ascii="Times New Roman" w:eastAsia="Times New Roman" w:hAnsi="Times New Roman" w:cstheme="minorBidi"/>
      <w:sz w:val="24"/>
      <w:szCs w:val="24"/>
    </w:rPr>
  </w:style>
  <w:style w:type="character" w:customStyle="1" w:styleId="BodyTextFirstIndentChar1">
    <w:name w:val="Body Text First Indent Char1"/>
    <w:basedOn w:val="BodyTextChar"/>
    <w:semiHidden/>
    <w:rsid w:val="00BD587B"/>
    <w:rPr>
      <w:rFonts w:ascii="Calibri" w:hAnsi="Calibri"/>
      <w:sz w:val="22"/>
    </w:rPr>
  </w:style>
  <w:style w:type="character" w:customStyle="1" w:styleId="term">
    <w:name w:val="term"/>
    <w:rsid w:val="00BD587B"/>
  </w:style>
  <w:style w:type="character" w:customStyle="1" w:styleId="TagChar3">
    <w:name w:val="Tag Char3"/>
    <w:rsid w:val="00BD587B"/>
    <w:rPr>
      <w:rFonts w:ascii="Palatino Linotype" w:hAnsi="Palatino Linotype" w:hint="default"/>
      <w:b/>
      <w:bCs w:val="0"/>
      <w:sz w:val="24"/>
      <w:szCs w:val="24"/>
      <w:lang w:val="en-US" w:eastAsia="en-US" w:bidi="ar-SA"/>
    </w:rPr>
  </w:style>
  <w:style w:type="character" w:customStyle="1" w:styleId="TagandCiteChar">
    <w:name w:val="Tag and Cite Char"/>
    <w:rsid w:val="00BD587B"/>
    <w:rPr>
      <w:color w:val="333333"/>
      <w:sz w:val="22"/>
      <w:szCs w:val="22"/>
      <w:lang w:val="en-US" w:eastAsia="en-US" w:bidi="ar-SA"/>
    </w:rPr>
  </w:style>
  <w:style w:type="character" w:customStyle="1" w:styleId="Style10ptBold">
    <w:name w:val="Style 10 pt Bold"/>
    <w:rsid w:val="00BD587B"/>
    <w:rPr>
      <w:b/>
      <w:bCs/>
      <w:sz w:val="20"/>
    </w:rPr>
  </w:style>
  <w:style w:type="paragraph" w:styleId="Date">
    <w:name w:val="Date"/>
    <w:aliases w:val="date"/>
    <w:basedOn w:val="Normal"/>
    <w:next w:val="Normal"/>
    <w:link w:val="DateChar"/>
    <w:uiPriority w:val="99"/>
    <w:unhideWhenUsed/>
    <w:qFormat/>
    <w:rsid w:val="00BD587B"/>
    <w:rPr>
      <w:rFonts w:ascii="Times New Roman" w:eastAsia="Times New Roman" w:hAnsi="Times New Roman"/>
      <w:sz w:val="24"/>
    </w:rPr>
  </w:style>
  <w:style w:type="character" w:customStyle="1" w:styleId="DateChar1">
    <w:name w:val="Date Char1"/>
    <w:aliases w:val="date Char1"/>
    <w:basedOn w:val="DefaultParagraphFont"/>
    <w:uiPriority w:val="99"/>
    <w:rsid w:val="00BD587B"/>
    <w:rPr>
      <w:rFonts w:ascii="Calibri" w:hAnsi="Calibri"/>
      <w:sz w:val="22"/>
    </w:rPr>
  </w:style>
  <w:style w:type="paragraph" w:styleId="BodyTextIndent2">
    <w:name w:val="Body Text Indent 2"/>
    <w:basedOn w:val="Normal"/>
    <w:link w:val="BodyTextIndent2Char"/>
    <w:unhideWhenUsed/>
    <w:rsid w:val="00BD587B"/>
    <w:pPr>
      <w:spacing w:after="120" w:line="480" w:lineRule="auto"/>
      <w:ind w:left="360"/>
    </w:pPr>
    <w:rPr>
      <w:rFonts w:ascii="Times New Roman" w:eastAsia="Times New Roman" w:hAnsi="Times New Roman"/>
      <w:sz w:val="24"/>
    </w:rPr>
  </w:style>
  <w:style w:type="character" w:customStyle="1" w:styleId="BodyTextIndent2Char1">
    <w:name w:val="Body Text Indent 2 Char1"/>
    <w:basedOn w:val="DefaultParagraphFont"/>
    <w:semiHidden/>
    <w:rsid w:val="00BD587B"/>
    <w:rPr>
      <w:rFonts w:ascii="Calibri" w:hAnsi="Calibri"/>
      <w:sz w:val="22"/>
    </w:rPr>
  </w:style>
  <w:style w:type="character" w:customStyle="1" w:styleId="text9">
    <w:name w:val="text9"/>
    <w:rsid w:val="00BD587B"/>
  </w:style>
  <w:style w:type="character" w:customStyle="1" w:styleId="text21">
    <w:name w:val="text21"/>
    <w:rsid w:val="00BD587B"/>
  </w:style>
  <w:style w:type="character" w:customStyle="1" w:styleId="text19">
    <w:name w:val="text19"/>
    <w:rsid w:val="00BD587B"/>
  </w:style>
  <w:style w:type="character" w:customStyle="1" w:styleId="pmterms11">
    <w:name w:val="pmterms11"/>
    <w:rsid w:val="00BD587B"/>
    <w:rPr>
      <w:b/>
      <w:bCs/>
      <w:i w:val="0"/>
      <w:iCs w:val="0"/>
      <w:color w:val="000000"/>
    </w:rPr>
  </w:style>
  <w:style w:type="character" w:customStyle="1" w:styleId="term2">
    <w:name w:val="term2"/>
    <w:rsid w:val="00BD587B"/>
    <w:rPr>
      <w:b/>
      <w:bCs/>
    </w:rPr>
  </w:style>
  <w:style w:type="character" w:customStyle="1" w:styleId="pmterms12">
    <w:name w:val="pmterms12"/>
    <w:rsid w:val="00BD587B"/>
    <w:rPr>
      <w:b/>
      <w:bCs/>
      <w:i w:val="0"/>
      <w:iCs w:val="0"/>
      <w:color w:val="000000"/>
    </w:rPr>
  </w:style>
  <w:style w:type="character" w:customStyle="1" w:styleId="ToReadChar">
    <w:name w:val="To Read Char"/>
    <w:rsid w:val="00BD587B"/>
    <w:rPr>
      <w:rFonts w:ascii="Verdana" w:hAnsi="Verdana" w:hint="default"/>
      <w:b/>
      <w:bCs w:val="0"/>
      <w:szCs w:val="24"/>
      <w:u w:val="single"/>
      <w:lang w:val="en-US" w:eastAsia="en-US" w:bidi="ar-SA"/>
    </w:rPr>
  </w:style>
  <w:style w:type="character" w:customStyle="1" w:styleId="ToReadCharChar">
    <w:name w:val="To Read Char Char"/>
    <w:rsid w:val="00BD587B"/>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BD587B"/>
    <w:rPr>
      <w:b/>
      <w:bCs w:val="0"/>
      <w:szCs w:val="24"/>
      <w:u w:val="single"/>
      <w:lang w:val="en-US" w:eastAsia="en-US" w:bidi="ar-SA"/>
    </w:rPr>
  </w:style>
  <w:style w:type="character" w:customStyle="1" w:styleId="UnderlineChar1">
    <w:name w:val="Underline Char1"/>
    <w:rsid w:val="00BD587B"/>
    <w:rPr>
      <w:szCs w:val="24"/>
      <w:u w:val="single"/>
      <w:lang w:val="en-US" w:eastAsia="en-US" w:bidi="ar-SA"/>
    </w:rPr>
  </w:style>
  <w:style w:type="character" w:customStyle="1" w:styleId="pmterms1">
    <w:name w:val="pmterms1"/>
    <w:rsid w:val="00BD587B"/>
  </w:style>
  <w:style w:type="character" w:customStyle="1" w:styleId="TitleChar2">
    <w:name w:val="Title Char2"/>
    <w:basedOn w:val="DefaultParagraphFont"/>
    <w:uiPriority w:val="5"/>
    <w:qFormat/>
    <w:rsid w:val="00BD587B"/>
    <w:rPr>
      <w:rFonts w:asciiTheme="majorHAnsi" w:eastAsiaTheme="majorEastAsia" w:hAnsiTheme="majorHAnsi" w:cstheme="majorBidi"/>
      <w:spacing w:val="-10"/>
      <w:kern w:val="28"/>
      <w:sz w:val="56"/>
      <w:szCs w:val="56"/>
    </w:rPr>
  </w:style>
  <w:style w:type="character" w:customStyle="1" w:styleId="title10">
    <w:name w:val="title1"/>
    <w:rsid w:val="00BD587B"/>
  </w:style>
  <w:style w:type="character" w:customStyle="1" w:styleId="author0">
    <w:name w:val="author"/>
    <w:rsid w:val="00BD587B"/>
  </w:style>
  <w:style w:type="character" w:customStyle="1" w:styleId="bio">
    <w:name w:val="bio"/>
    <w:rsid w:val="00BD587B"/>
  </w:style>
  <w:style w:type="character" w:customStyle="1" w:styleId="storytextstyle">
    <w:name w:val="storytextstyle"/>
    <w:rsid w:val="00BD587B"/>
  </w:style>
  <w:style w:type="character" w:customStyle="1" w:styleId="cardunderlinedCharChar">
    <w:name w:val="card underlined Char Char"/>
    <w:rsid w:val="00BD587B"/>
    <w:rPr>
      <w:rFonts w:ascii="Arial" w:hAnsi="Arial" w:cs="Arial" w:hint="default"/>
      <w:sz w:val="22"/>
      <w:szCs w:val="24"/>
      <w:u w:val="single"/>
      <w:lang w:val="en-US" w:eastAsia="en-US" w:bidi="ar-SA"/>
    </w:rPr>
  </w:style>
  <w:style w:type="character" w:customStyle="1" w:styleId="SmallChar">
    <w:name w:val="Small Char"/>
    <w:aliases w:val="Debate Text Char1,No Spacing2 Char1,No Spacing11 Char1,Dont use Char"/>
    <w:qFormat/>
    <w:rsid w:val="00BD587B"/>
    <w:rPr>
      <w:rFonts w:ascii="Book Antiqua" w:hAnsi="Book Antiqua" w:hint="default"/>
      <w:sz w:val="16"/>
      <w:szCs w:val="24"/>
      <w:lang w:val="en-US" w:eastAsia="en-US" w:bidi="ar-SA"/>
    </w:rPr>
  </w:style>
  <w:style w:type="character" w:customStyle="1" w:styleId="Style2Char1">
    <w:name w:val="Style2 Char1"/>
    <w:rsid w:val="00BD587B"/>
    <w:rPr>
      <w:rFonts w:ascii="Book Antiqua" w:hAnsi="Book Antiqua" w:hint="default"/>
      <w:szCs w:val="24"/>
      <w:u w:val="thick"/>
      <w:lang w:val="en-US" w:eastAsia="en-US" w:bidi="ar-SA"/>
    </w:rPr>
  </w:style>
  <w:style w:type="character" w:customStyle="1" w:styleId="Style1Char1">
    <w:name w:val="Style1 Char1"/>
    <w:rsid w:val="00BD587B"/>
    <w:rPr>
      <w:rFonts w:ascii="Book Antiqua" w:hAnsi="Book Antiqua" w:hint="default"/>
      <w:sz w:val="16"/>
      <w:szCs w:val="16"/>
      <w:lang w:val="en-US" w:eastAsia="en-US" w:bidi="ar-SA"/>
    </w:rPr>
  </w:style>
  <w:style w:type="character" w:customStyle="1" w:styleId="articlehead21">
    <w:name w:val="articlehead21"/>
    <w:rsid w:val="00BD587B"/>
    <w:rPr>
      <w:rFonts w:ascii="Arial" w:hAnsi="Arial" w:cs="Arial" w:hint="default"/>
      <w:b/>
      <w:bCs/>
      <w:color w:val="660000"/>
      <w:sz w:val="20"/>
      <w:szCs w:val="20"/>
    </w:rPr>
  </w:style>
  <w:style w:type="character" w:customStyle="1" w:styleId="BoldandUnderlineChar2Char1">
    <w:name w:val="Bold and Underline Char2 Char1"/>
    <w:rsid w:val="00BD587B"/>
    <w:rPr>
      <w:b/>
      <w:bCs w:val="0"/>
      <w:szCs w:val="24"/>
      <w:u w:val="single"/>
      <w:lang w:val="en-US" w:eastAsia="en-US" w:bidi="ar-SA"/>
    </w:rPr>
  </w:style>
  <w:style w:type="character" w:customStyle="1" w:styleId="BoldUnderlineChar0">
    <w:name w:val="BoldUnderline Char"/>
    <w:rsid w:val="00BD587B"/>
    <w:rPr>
      <w:b/>
      <w:bCs w:val="0"/>
      <w:szCs w:val="24"/>
      <w:u w:val="single"/>
      <w:lang w:val="en-US" w:eastAsia="en-US" w:bidi="ar-SA"/>
    </w:rPr>
  </w:style>
  <w:style w:type="character" w:customStyle="1" w:styleId="TagCiteChar10">
    <w:name w:val="Tag/Cite Char1"/>
    <w:rsid w:val="00BD587B"/>
    <w:rPr>
      <w:b/>
      <w:bCs w:val="0"/>
      <w:lang w:val="en-US" w:eastAsia="en-US" w:bidi="ar-SA"/>
    </w:rPr>
  </w:style>
  <w:style w:type="character" w:customStyle="1" w:styleId="goohl2">
    <w:name w:val="goohl2"/>
    <w:rsid w:val="00BD587B"/>
  </w:style>
  <w:style w:type="character" w:customStyle="1" w:styleId="Normal10">
    <w:name w:val="Normal1"/>
    <w:rsid w:val="00BD587B"/>
  </w:style>
  <w:style w:type="character" w:customStyle="1" w:styleId="CardCharChar">
    <w:name w:val="Card Char Char"/>
    <w:rsid w:val="00BD587B"/>
    <w:rPr>
      <w:lang w:val="en-US" w:eastAsia="en-US" w:bidi="ar-SA"/>
    </w:rPr>
  </w:style>
  <w:style w:type="character" w:customStyle="1" w:styleId="BriefTitle1Char">
    <w:name w:val="Brief Title 1 Char"/>
    <w:rsid w:val="00BD587B"/>
    <w:rPr>
      <w:b/>
      <w:bCs w:val="0"/>
      <w:u w:val="single"/>
      <w:lang w:val="en-US" w:eastAsia="en-US" w:bidi="ar-SA"/>
    </w:rPr>
  </w:style>
  <w:style w:type="character" w:customStyle="1" w:styleId="TagCiteCharChar">
    <w:name w:val="Tag/Cite Char Char"/>
    <w:rsid w:val="00BD587B"/>
    <w:rPr>
      <w:b/>
      <w:bCs w:val="0"/>
      <w:lang w:val="en-US" w:eastAsia="en-US" w:bidi="ar-SA"/>
    </w:rPr>
  </w:style>
  <w:style w:type="character" w:customStyle="1" w:styleId="btx">
    <w:name w:val="btx"/>
    <w:rsid w:val="00BD587B"/>
  </w:style>
  <w:style w:type="character" w:customStyle="1" w:styleId="CardChar10">
    <w:name w:val="Card Char1"/>
    <w:rsid w:val="00BD587B"/>
    <w:rPr>
      <w:lang w:val="en-US" w:eastAsia="en-US" w:bidi="ar-SA"/>
    </w:rPr>
  </w:style>
  <w:style w:type="character" w:customStyle="1" w:styleId="prodgeneral1">
    <w:name w:val="prodgeneral1"/>
    <w:rsid w:val="00BD587B"/>
    <w:rPr>
      <w:rFonts w:ascii="Verdana" w:hAnsi="Verdana" w:hint="default"/>
      <w:b w:val="0"/>
      <w:bCs w:val="0"/>
      <w:caps w:val="0"/>
      <w:color w:val="000000"/>
      <w:spacing w:val="0"/>
      <w:sz w:val="16"/>
      <w:szCs w:val="16"/>
    </w:rPr>
  </w:style>
  <w:style w:type="character" w:customStyle="1" w:styleId="standardcontent">
    <w:name w:val="standardcontent"/>
    <w:rsid w:val="00BD587B"/>
  </w:style>
  <w:style w:type="character" w:customStyle="1" w:styleId="summary1">
    <w:name w:val="summary1"/>
    <w:rsid w:val="00BD587B"/>
    <w:rPr>
      <w:rFonts w:ascii="Arial" w:hAnsi="Arial" w:cs="Arial" w:hint="default"/>
      <w:sz w:val="18"/>
      <w:szCs w:val="18"/>
    </w:rPr>
  </w:style>
  <w:style w:type="character" w:customStyle="1" w:styleId="text3">
    <w:name w:val="text3"/>
    <w:rsid w:val="00BD587B"/>
  </w:style>
  <w:style w:type="character" w:customStyle="1" w:styleId="underline1">
    <w:name w:val="underline1"/>
    <w:rsid w:val="00BD587B"/>
    <w:rPr>
      <w:rFonts w:ascii="Times New Roman" w:hAnsi="Times New Roman" w:cs="Times New Roman" w:hint="default"/>
      <w:sz w:val="20"/>
      <w:u w:val="single"/>
      <w:lang w:eastAsia="en-US"/>
    </w:rPr>
  </w:style>
  <w:style w:type="character" w:customStyle="1" w:styleId="CardTextUnderlinedChar">
    <w:name w:val="Card Text Underlined Char"/>
    <w:rsid w:val="00BD587B"/>
    <w:rPr>
      <w:rFonts w:ascii="Arial Narrow" w:hAnsi="Arial Narrow" w:hint="default"/>
      <w:sz w:val="24"/>
      <w:szCs w:val="24"/>
      <w:u w:val="single"/>
      <w:lang w:val="en-US" w:eastAsia="en-US" w:bidi="ar-SA"/>
    </w:rPr>
  </w:style>
  <w:style w:type="character" w:customStyle="1" w:styleId="cardtextsmallChar">
    <w:name w:val="card text small Char"/>
    <w:rsid w:val="00BD587B"/>
    <w:rPr>
      <w:rFonts w:ascii="Arial Narrow" w:hAnsi="Arial Narrow" w:hint="default"/>
      <w:sz w:val="16"/>
      <w:szCs w:val="24"/>
      <w:lang w:val="en-US" w:eastAsia="en-US" w:bidi="ar-SA"/>
    </w:rPr>
  </w:style>
  <w:style w:type="character" w:customStyle="1" w:styleId="countrytitle1">
    <w:name w:val="countrytitle1"/>
    <w:rsid w:val="00BD587B"/>
    <w:rPr>
      <w:rFonts w:ascii="Verdana" w:hAnsi="Verdana" w:hint="default"/>
      <w:b/>
      <w:bCs/>
      <w:color w:val="293643"/>
      <w:sz w:val="24"/>
      <w:szCs w:val="24"/>
    </w:rPr>
  </w:style>
  <w:style w:type="character" w:customStyle="1" w:styleId="storyheader1">
    <w:name w:val="storyheader1"/>
    <w:rsid w:val="00BD587B"/>
    <w:rPr>
      <w:rFonts w:ascii="Verdana" w:hAnsi="Verdana" w:hint="default"/>
      <w:b/>
      <w:bCs/>
      <w:color w:val="000000"/>
      <w:sz w:val="21"/>
      <w:szCs w:val="21"/>
    </w:rPr>
  </w:style>
  <w:style w:type="character" w:customStyle="1" w:styleId="cardunderlinedChar0">
    <w:name w:val="card underlined Char"/>
    <w:rsid w:val="00BD587B"/>
    <w:rPr>
      <w:rFonts w:ascii="Arial" w:hAnsi="Arial" w:cs="Arial" w:hint="default"/>
      <w:sz w:val="22"/>
      <w:szCs w:val="24"/>
      <w:u w:val="single"/>
      <w:lang w:val="en-US" w:eastAsia="en-US" w:bidi="ar-SA"/>
    </w:rPr>
  </w:style>
  <w:style w:type="character" w:customStyle="1" w:styleId="Style8pt">
    <w:name w:val="Style 8 pt"/>
    <w:rsid w:val="00BD587B"/>
    <w:rPr>
      <w:sz w:val="16"/>
    </w:rPr>
  </w:style>
  <w:style w:type="character" w:customStyle="1" w:styleId="article1">
    <w:name w:val="article1"/>
    <w:rsid w:val="00BD587B"/>
    <w:rPr>
      <w:rFonts w:ascii="Verdana" w:hAnsi="Verdana" w:hint="default"/>
      <w:color w:val="333333"/>
      <w:sz w:val="16"/>
      <w:szCs w:val="16"/>
    </w:rPr>
  </w:style>
  <w:style w:type="character" w:customStyle="1" w:styleId="Hyperlink6">
    <w:name w:val="Hyperlink6"/>
    <w:rsid w:val="00BD587B"/>
    <w:rPr>
      <w:color w:val="3300CC"/>
      <w:u w:val="single"/>
    </w:rPr>
  </w:style>
  <w:style w:type="character" w:customStyle="1" w:styleId="story-posted-date1">
    <w:name w:val="story-posted-date1"/>
    <w:rsid w:val="00BD587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D587B"/>
    <w:rPr>
      <w:rFonts w:ascii="SimSun" w:eastAsia="SimSun" w:hAnsi="SimSun" w:cs="Arial" w:hint="eastAsia"/>
      <w:b/>
      <w:bCs/>
      <w:iCs/>
      <w:sz w:val="24"/>
      <w:szCs w:val="28"/>
      <w:lang w:val="en-US" w:eastAsia="zh-CN" w:bidi="ar-SA"/>
    </w:rPr>
  </w:style>
  <w:style w:type="character" w:customStyle="1" w:styleId="Style4Char">
    <w:name w:val="Style4 Char"/>
    <w:rsid w:val="00BD587B"/>
    <w:rPr>
      <w:rFonts w:ascii="Arial Narrow" w:hAnsi="Arial Narrow" w:hint="default"/>
      <w:szCs w:val="24"/>
      <w:u w:val="single"/>
      <w:lang w:val="en-US" w:eastAsia="en-US" w:bidi="ar-SA"/>
    </w:rPr>
  </w:style>
  <w:style w:type="character" w:customStyle="1" w:styleId="postbody">
    <w:name w:val="postbody"/>
    <w:rsid w:val="00BD587B"/>
  </w:style>
  <w:style w:type="character" w:customStyle="1" w:styleId="textmedium">
    <w:name w:val="textmedium"/>
    <w:rsid w:val="00BD587B"/>
  </w:style>
  <w:style w:type="character" w:customStyle="1" w:styleId="citation1">
    <w:name w:val="citation1"/>
    <w:rsid w:val="00BD587B"/>
    <w:rPr>
      <w:rFonts w:ascii="Verdana" w:hAnsi="Verdana" w:hint="default"/>
      <w:sz w:val="17"/>
      <w:szCs w:val="17"/>
    </w:rPr>
  </w:style>
  <w:style w:type="character" w:customStyle="1" w:styleId="hithighlite">
    <w:name w:val="hithighlite"/>
    <w:rsid w:val="00BD587B"/>
  </w:style>
  <w:style w:type="character" w:customStyle="1" w:styleId="articlecontent">
    <w:name w:val="articlecontent"/>
    <w:rsid w:val="00BD587B"/>
  </w:style>
  <w:style w:type="character" w:customStyle="1" w:styleId="FootnoteTextChar1">
    <w:name w:val="Footnote Text Char1"/>
    <w:basedOn w:val="DefaultParagraphFont"/>
    <w:rsid w:val="00BD587B"/>
    <w:rPr>
      <w:rFonts w:ascii="Times New Roman" w:hAnsi="Times New Roman" w:cs="Times New Roman"/>
      <w:sz w:val="20"/>
      <w:szCs w:val="20"/>
    </w:rPr>
  </w:style>
  <w:style w:type="character" w:customStyle="1" w:styleId="fource1">
    <w:name w:val="fource1"/>
    <w:rsid w:val="00BD587B"/>
    <w:rPr>
      <w:sz w:val="34"/>
      <w:szCs w:val="34"/>
    </w:rPr>
  </w:style>
  <w:style w:type="character" w:customStyle="1" w:styleId="Style3Char">
    <w:name w:val="Style3 Char"/>
    <w:rsid w:val="00BD587B"/>
    <w:rPr>
      <w:rFonts w:ascii="Arial Narrow" w:hAnsi="Arial Narrow" w:hint="default"/>
      <w:b/>
      <w:bCs w:val="0"/>
      <w:sz w:val="22"/>
      <w:szCs w:val="24"/>
      <w:lang w:val="en-US" w:eastAsia="en-US" w:bidi="ar-SA"/>
    </w:rPr>
  </w:style>
  <w:style w:type="character" w:customStyle="1" w:styleId="LanguageStrikeChar">
    <w:name w:val="Language Strike Char"/>
    <w:rsid w:val="00BD587B"/>
    <w:rPr>
      <w:rFonts w:ascii="Arial Narrow" w:hAnsi="Arial Narrow" w:hint="default"/>
      <w:strike/>
      <w:szCs w:val="24"/>
      <w:lang w:val="en-US" w:eastAsia="en-US" w:bidi="ar-SA"/>
    </w:rPr>
  </w:style>
  <w:style w:type="character" w:customStyle="1" w:styleId="normal11">
    <w:name w:val="normal1"/>
    <w:rsid w:val="00BD587B"/>
  </w:style>
  <w:style w:type="character" w:customStyle="1" w:styleId="ds">
    <w:name w:val="ds"/>
    <w:rsid w:val="00BD587B"/>
  </w:style>
  <w:style w:type="character" w:customStyle="1" w:styleId="caps">
    <w:name w:val="caps"/>
    <w:rsid w:val="00BD587B"/>
  </w:style>
  <w:style w:type="character" w:customStyle="1" w:styleId="UnderliningChar1">
    <w:name w:val="Underlining Char1"/>
    <w:rsid w:val="00BD587B"/>
    <w:rPr>
      <w:rFonts w:ascii="Arial Narrow" w:hAnsi="Arial Narrow" w:hint="default"/>
      <w:szCs w:val="24"/>
      <w:u w:val="single"/>
      <w:lang w:val="en-US" w:eastAsia="en-US" w:bidi="ar-SA"/>
    </w:rPr>
  </w:style>
  <w:style w:type="character" w:customStyle="1" w:styleId="UnderliningChar2">
    <w:name w:val="Underlining Char2"/>
    <w:rsid w:val="00BD587B"/>
    <w:rPr>
      <w:rFonts w:ascii="Arial Narrow" w:hAnsi="Arial Narrow" w:hint="default"/>
      <w:szCs w:val="24"/>
      <w:u w:val="single"/>
      <w:lang w:val="en-US" w:eastAsia="en-US" w:bidi="ar-SA"/>
    </w:rPr>
  </w:style>
  <w:style w:type="character" w:customStyle="1" w:styleId="MicroTextChar1">
    <w:name w:val="MicroText Char1"/>
    <w:rsid w:val="00BD587B"/>
    <w:rPr>
      <w:rFonts w:ascii="Arial Narrow" w:hAnsi="Arial Narrow" w:hint="default"/>
      <w:sz w:val="12"/>
      <w:szCs w:val="24"/>
      <w:lang w:val="en-US" w:eastAsia="en-US" w:bidi="ar-SA"/>
    </w:rPr>
  </w:style>
  <w:style w:type="paragraph" w:styleId="EndnoteText">
    <w:name w:val="endnote text"/>
    <w:basedOn w:val="Normal"/>
    <w:link w:val="EndnoteTextChar"/>
    <w:uiPriority w:val="99"/>
    <w:unhideWhenUsed/>
    <w:rsid w:val="00BD587B"/>
    <w:rPr>
      <w:rFonts w:ascii="Times New Roman" w:eastAsia="Times New Roman" w:hAnsi="Times New Roman"/>
      <w:sz w:val="24"/>
    </w:rPr>
  </w:style>
  <w:style w:type="character" w:customStyle="1" w:styleId="EndnoteTextChar1">
    <w:name w:val="Endnote Text Char1"/>
    <w:basedOn w:val="DefaultParagraphFont"/>
    <w:uiPriority w:val="99"/>
    <w:rsid w:val="00BD587B"/>
    <w:rPr>
      <w:rFonts w:ascii="Calibri" w:hAnsi="Calibri"/>
      <w:sz w:val="20"/>
      <w:szCs w:val="20"/>
    </w:rPr>
  </w:style>
  <w:style w:type="character" w:customStyle="1" w:styleId="DefaultPara">
    <w:name w:val="Default Para"/>
    <w:rsid w:val="00BD587B"/>
    <w:rPr>
      <w:sz w:val="20"/>
    </w:rPr>
  </w:style>
  <w:style w:type="character" w:customStyle="1" w:styleId="SYSHYPERTEXT">
    <w:name w:val="SYS_HYPERTEXT"/>
    <w:rsid w:val="00BD587B"/>
    <w:rPr>
      <w:color w:val="0000FF"/>
      <w:u w:val="single"/>
    </w:rPr>
  </w:style>
  <w:style w:type="character" w:customStyle="1" w:styleId="Hyperlink1">
    <w:name w:val="Hyperlink1"/>
    <w:rsid w:val="00BD587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D587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D587B"/>
    <w:rPr>
      <w:rFonts w:ascii="Arial Narrow" w:hAnsi="Arial Narrow" w:hint="default"/>
      <w:noProof w:val="0"/>
      <w:szCs w:val="24"/>
      <w:u w:val="single"/>
      <w:lang w:val="en-US" w:eastAsia="en-US" w:bidi="ar-SA"/>
    </w:rPr>
  </w:style>
  <w:style w:type="character" w:customStyle="1" w:styleId="BlockHeading1Char">
    <w:name w:val="Block Heading 1 Char"/>
    <w:rsid w:val="00BD587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BD587B"/>
    <w:rPr>
      <w:rFonts w:ascii="Arial Narrow" w:hAnsi="Arial Narrow" w:hint="default"/>
      <w:b/>
      <w:bCs w:val="0"/>
      <w:sz w:val="26"/>
      <w:szCs w:val="24"/>
      <w:lang w:val="en-US" w:eastAsia="en-US" w:bidi="ar-SA"/>
    </w:rPr>
  </w:style>
  <w:style w:type="character" w:customStyle="1" w:styleId="citationunderlineChar">
    <w:name w:val="citation/underline Char"/>
    <w:rsid w:val="00BD587B"/>
    <w:rPr>
      <w:b/>
      <w:bCs w:val="0"/>
      <w:sz w:val="24"/>
      <w:szCs w:val="24"/>
      <w:u w:val="single"/>
      <w:lang w:val="en-US" w:eastAsia="en-US" w:bidi="ar-SA"/>
    </w:rPr>
  </w:style>
  <w:style w:type="character" w:customStyle="1" w:styleId="StyleTagTimesNewRomanChar">
    <w:name w:val="Style Tag + Times New Roman Char"/>
    <w:rsid w:val="00BD587B"/>
    <w:rPr>
      <w:b/>
      <w:bCs/>
      <w:noProof w:val="0"/>
      <w:sz w:val="24"/>
      <w:szCs w:val="24"/>
      <w:lang w:val="en-US" w:eastAsia="en-US" w:bidi="ar-SA"/>
    </w:rPr>
  </w:style>
  <w:style w:type="character" w:customStyle="1" w:styleId="ShrinkChar">
    <w:name w:val="Shrink Char"/>
    <w:rsid w:val="00BD587B"/>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D587B"/>
    <w:rPr>
      <w:rFonts w:ascii="Arial Narrow" w:hAnsi="Arial Narrow" w:cs="Arial" w:hint="default"/>
      <w:b/>
      <w:bCs/>
      <w:iCs/>
      <w:sz w:val="24"/>
      <w:szCs w:val="28"/>
      <w:lang w:val="en-US" w:eastAsia="en-US" w:bidi="ar-SA"/>
    </w:rPr>
  </w:style>
  <w:style w:type="character" w:customStyle="1" w:styleId="UnderliningCharChar">
    <w:name w:val="Underlining Char Char"/>
    <w:rsid w:val="00BD587B"/>
    <w:rPr>
      <w:rFonts w:ascii="Arial Narrow" w:hAnsi="Arial Narrow" w:hint="default"/>
      <w:szCs w:val="24"/>
      <w:u w:val="single"/>
      <w:lang w:val="en-US" w:eastAsia="en-US" w:bidi="ar-SA"/>
    </w:rPr>
  </w:style>
  <w:style w:type="character" w:customStyle="1" w:styleId="StyleArialNarrow12ptBold">
    <w:name w:val="Style Arial Narrow 12 pt Bold"/>
    <w:rsid w:val="00BD587B"/>
    <w:rPr>
      <w:rFonts w:ascii="Arial Narrow" w:hAnsi="Arial Narrow" w:hint="default"/>
      <w:b/>
      <w:bCs/>
      <w:sz w:val="24"/>
    </w:rPr>
  </w:style>
  <w:style w:type="character" w:customStyle="1" w:styleId="8pointChar">
    <w:name w:val="8 point Char"/>
    <w:rsid w:val="00BD587B"/>
    <w:rPr>
      <w:sz w:val="16"/>
      <w:szCs w:val="24"/>
      <w:lang w:val="en-US" w:eastAsia="en-US" w:bidi="ar-SA"/>
    </w:rPr>
  </w:style>
  <w:style w:type="character" w:customStyle="1" w:styleId="Style1CharChar">
    <w:name w:val="Style1 Char Char"/>
    <w:rsid w:val="00BD587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D587B"/>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D587B"/>
    <w:rPr>
      <w:u w:val="single"/>
    </w:rPr>
  </w:style>
  <w:style w:type="character" w:customStyle="1" w:styleId="UnderlinedCharChar1">
    <w:name w:val="Underlined Char Char1"/>
    <w:rsid w:val="00BD587B"/>
    <w:rPr>
      <w:rFonts w:ascii="Bell MT" w:eastAsia="Times New Roman" w:hAnsi="Bell MT" w:hint="default"/>
      <w:bCs/>
      <w:iCs/>
      <w:sz w:val="22"/>
      <w:u w:val="single"/>
    </w:rPr>
  </w:style>
  <w:style w:type="character" w:customStyle="1" w:styleId="Heading2CharChar2">
    <w:name w:val="Heading 2 Char Char2"/>
    <w:rsid w:val="00BD587B"/>
    <w:rPr>
      <w:rFonts w:ascii="Arial" w:hAnsi="Arial" w:cs="Arial" w:hint="default"/>
      <w:b/>
      <w:bCs/>
      <w:iCs/>
      <w:sz w:val="22"/>
      <w:szCs w:val="28"/>
      <w:lang w:val="en-US" w:eastAsia="en-US" w:bidi="ar-SA"/>
    </w:rPr>
  </w:style>
  <w:style w:type="character" w:customStyle="1" w:styleId="doctitle">
    <w:name w:val="doctitle"/>
    <w:rsid w:val="00BD587B"/>
  </w:style>
  <w:style w:type="character" w:customStyle="1" w:styleId="cardtext-underlined0">
    <w:name w:val="card text- underlined"/>
    <w:rsid w:val="00BD587B"/>
    <w:rPr>
      <w:rFonts w:ascii="Garamond" w:hAnsi="Garamond" w:hint="default"/>
      <w:u w:val="single"/>
    </w:rPr>
  </w:style>
  <w:style w:type="character" w:customStyle="1" w:styleId="Normal2">
    <w:name w:val="Normal2"/>
    <w:rsid w:val="00BD587B"/>
  </w:style>
  <w:style w:type="character" w:customStyle="1" w:styleId="Citation-AuthorDate">
    <w:name w:val="Citation - Author/Date"/>
    <w:rsid w:val="00BD587B"/>
    <w:rPr>
      <w:b/>
      <w:bCs w:val="0"/>
      <w:smallCaps/>
      <w:sz w:val="24"/>
      <w:u w:val="single"/>
    </w:rPr>
  </w:style>
  <w:style w:type="character" w:customStyle="1" w:styleId="Style8ptChar">
    <w:name w:val="Style 8 pt Char"/>
    <w:rsid w:val="00BD587B"/>
    <w:rPr>
      <w:rFonts w:ascii="Garamond" w:eastAsia="Calibri" w:hAnsi="Garamond" w:hint="default"/>
      <w:sz w:val="16"/>
      <w:szCs w:val="22"/>
    </w:rPr>
  </w:style>
  <w:style w:type="character" w:customStyle="1" w:styleId="message-item">
    <w:name w:val="message-item"/>
    <w:rsid w:val="00BD587B"/>
  </w:style>
  <w:style w:type="character" w:customStyle="1" w:styleId="lightheader">
    <w:name w:val="lightheader"/>
    <w:rsid w:val="00BD587B"/>
  </w:style>
  <w:style w:type="character" w:customStyle="1" w:styleId="A0">
    <w:name w:val="A0"/>
    <w:uiPriority w:val="99"/>
    <w:rsid w:val="00BD587B"/>
    <w:rPr>
      <w:rFonts w:ascii="Trebuchet MS" w:hAnsi="Trebuchet MS" w:cs="Trebuchet MS" w:hint="default"/>
      <w:b/>
      <w:bCs/>
      <w:color w:val="000000"/>
      <w:sz w:val="68"/>
      <w:szCs w:val="68"/>
    </w:rPr>
  </w:style>
  <w:style w:type="character" w:customStyle="1" w:styleId="il">
    <w:name w:val="il"/>
    <w:rsid w:val="00BD587B"/>
  </w:style>
  <w:style w:type="character" w:customStyle="1" w:styleId="Date10">
    <w:name w:val="Date1"/>
    <w:rsid w:val="00BD587B"/>
  </w:style>
  <w:style w:type="character" w:customStyle="1" w:styleId="datestamp">
    <w:name w:val="datestamp"/>
    <w:rsid w:val="00BD587B"/>
  </w:style>
  <w:style w:type="character" w:customStyle="1" w:styleId="i">
    <w:name w:val="i"/>
    <w:uiPriority w:val="99"/>
    <w:rsid w:val="00BD587B"/>
  </w:style>
  <w:style w:type="character" w:customStyle="1" w:styleId="name">
    <w:name w:val="name"/>
    <w:rsid w:val="00BD587B"/>
  </w:style>
  <w:style w:type="character" w:customStyle="1" w:styleId="forenames">
    <w:name w:val="forenames"/>
    <w:rsid w:val="00BD587B"/>
  </w:style>
  <w:style w:type="character" w:customStyle="1" w:styleId="surname">
    <w:name w:val="surname"/>
    <w:rsid w:val="00BD587B"/>
  </w:style>
  <w:style w:type="character" w:customStyle="1" w:styleId="sifr-alternate">
    <w:name w:val="sifr-alternate"/>
    <w:rsid w:val="00BD587B"/>
  </w:style>
  <w:style w:type="character" w:customStyle="1" w:styleId="medium-font">
    <w:name w:val="medium-font"/>
    <w:rsid w:val="00BD587B"/>
  </w:style>
  <w:style w:type="character" w:customStyle="1" w:styleId="title-link-wrapper">
    <w:name w:val="title-link-wrapper"/>
    <w:rsid w:val="00BD587B"/>
  </w:style>
  <w:style w:type="character" w:customStyle="1" w:styleId="A1">
    <w:name w:val="A1"/>
    <w:uiPriority w:val="99"/>
    <w:rsid w:val="00BD587B"/>
    <w:rPr>
      <w:rFonts w:ascii="Myriad Pro Light" w:hAnsi="Myriad Pro Light" w:cs="Myriad Pro Light" w:hint="default"/>
      <w:b/>
      <w:bCs/>
      <w:color w:val="000000"/>
      <w:sz w:val="28"/>
      <w:szCs w:val="28"/>
    </w:rPr>
  </w:style>
  <w:style w:type="character" w:customStyle="1" w:styleId="A7">
    <w:name w:val="A7"/>
    <w:uiPriority w:val="99"/>
    <w:rsid w:val="00BD587B"/>
    <w:rPr>
      <w:rFonts w:ascii="Minion Pro" w:hAnsi="Minion Pro" w:cs="Minion Pro" w:hint="default"/>
      <w:b/>
      <w:bCs/>
      <w:color w:val="000000"/>
      <w:sz w:val="36"/>
      <w:szCs w:val="36"/>
    </w:rPr>
  </w:style>
  <w:style w:type="character" w:customStyle="1" w:styleId="refpreview">
    <w:name w:val="refpreview"/>
    <w:rsid w:val="00BD587B"/>
  </w:style>
  <w:style w:type="character" w:customStyle="1" w:styleId="blue">
    <w:name w:val="blue"/>
    <w:rsid w:val="00BD587B"/>
  </w:style>
  <w:style w:type="character" w:customStyle="1" w:styleId="loose1">
    <w:name w:val="loose1"/>
    <w:rsid w:val="00BD587B"/>
  </w:style>
  <w:style w:type="character" w:customStyle="1" w:styleId="email">
    <w:name w:val="email"/>
    <w:rsid w:val="00BD587B"/>
  </w:style>
  <w:style w:type="character" w:customStyle="1" w:styleId="gsa">
    <w:name w:val="gs_a"/>
    <w:rsid w:val="00BD587B"/>
  </w:style>
  <w:style w:type="character" w:customStyle="1" w:styleId="goohl1">
    <w:name w:val="goohl1"/>
    <w:rsid w:val="00BD587B"/>
  </w:style>
  <w:style w:type="character" w:customStyle="1" w:styleId="highlightedsearchterm">
    <w:name w:val="highlightedsearchterm"/>
    <w:rsid w:val="00BD587B"/>
  </w:style>
  <w:style w:type="character" w:customStyle="1" w:styleId="mainarttitle">
    <w:name w:val="mainarttitle"/>
    <w:rsid w:val="00BD587B"/>
  </w:style>
  <w:style w:type="character" w:customStyle="1" w:styleId="mainartauthor">
    <w:name w:val="mainartauthor"/>
    <w:rsid w:val="00BD587B"/>
  </w:style>
  <w:style w:type="character" w:customStyle="1" w:styleId="mainartdate">
    <w:name w:val="mainartdate"/>
    <w:rsid w:val="00BD587B"/>
  </w:style>
  <w:style w:type="character" w:customStyle="1" w:styleId="gsggs">
    <w:name w:val="gs_ggs"/>
    <w:rsid w:val="00BD587B"/>
  </w:style>
  <w:style w:type="character" w:customStyle="1" w:styleId="stylestylebold12pt">
    <w:name w:val="stylestylebold12pt"/>
    <w:rsid w:val="00BD587B"/>
  </w:style>
  <w:style w:type="character" w:customStyle="1" w:styleId="styleboldunderline">
    <w:name w:val="styleboldunderline"/>
    <w:rsid w:val="00BD587B"/>
  </w:style>
  <w:style w:type="character" w:customStyle="1" w:styleId="ahead">
    <w:name w:val="a_head"/>
    <w:rsid w:val="00BD587B"/>
  </w:style>
  <w:style w:type="character" w:customStyle="1" w:styleId="articleauthor">
    <w:name w:val="articleauthor"/>
    <w:rsid w:val="00BD587B"/>
  </w:style>
  <w:style w:type="character" w:customStyle="1" w:styleId="footnote">
    <w:name w:val="footnote"/>
    <w:rsid w:val="00BD587B"/>
  </w:style>
  <w:style w:type="character" w:customStyle="1" w:styleId="ssl3">
    <w:name w:val="ss_l3"/>
    <w:rsid w:val="00BD587B"/>
  </w:style>
  <w:style w:type="character" w:customStyle="1" w:styleId="ssl4">
    <w:name w:val="ss_l4"/>
    <w:rsid w:val="00BD587B"/>
  </w:style>
  <w:style w:type="character" w:customStyle="1" w:styleId="italic">
    <w:name w:val="italic"/>
    <w:rsid w:val="00BD587B"/>
  </w:style>
  <w:style w:type="character" w:customStyle="1" w:styleId="docbody">
    <w:name w:val="docbody"/>
    <w:rsid w:val="00BD587B"/>
  </w:style>
  <w:style w:type="paragraph" w:styleId="BodyTextIndent3">
    <w:name w:val="Body Text Indent 3"/>
    <w:basedOn w:val="Normal"/>
    <w:link w:val="BodyTextIndent3Char"/>
    <w:uiPriority w:val="99"/>
    <w:unhideWhenUsed/>
    <w:rsid w:val="00BD587B"/>
    <w:pPr>
      <w:spacing w:after="120"/>
      <w:ind w:left="360"/>
    </w:pPr>
    <w:rPr>
      <w:rFonts w:ascii="Garamond" w:hAnsi="Garamond"/>
      <w:sz w:val="14"/>
      <w:szCs w:val="16"/>
    </w:rPr>
  </w:style>
  <w:style w:type="character" w:customStyle="1" w:styleId="BodyTextIndent3Char1">
    <w:name w:val="Body Text Indent 3 Char1"/>
    <w:basedOn w:val="DefaultParagraphFont"/>
    <w:uiPriority w:val="99"/>
    <w:semiHidden/>
    <w:rsid w:val="00BD587B"/>
    <w:rPr>
      <w:rFonts w:ascii="Calibri" w:hAnsi="Calibri"/>
      <w:sz w:val="16"/>
      <w:szCs w:val="16"/>
    </w:rPr>
  </w:style>
  <w:style w:type="character" w:customStyle="1" w:styleId="superscript">
    <w:name w:val="superscript"/>
    <w:rsid w:val="00BD587B"/>
  </w:style>
  <w:style w:type="character" w:customStyle="1" w:styleId="citeChar">
    <w:name w:val="cite Char"/>
    <w:locked/>
    <w:rsid w:val="00BD587B"/>
    <w:rPr>
      <w:b/>
      <w:bCs w:val="0"/>
      <w:u w:val="single"/>
    </w:rPr>
  </w:style>
  <w:style w:type="character" w:customStyle="1" w:styleId="StyleUnderlineChar">
    <w:name w:val="Style Underline Char"/>
    <w:locked/>
    <w:rsid w:val="00BD587B"/>
    <w:rPr>
      <w:u w:val="single"/>
    </w:rPr>
  </w:style>
  <w:style w:type="character" w:customStyle="1" w:styleId="CitesCharChar">
    <w:name w:val="Cites Char Char"/>
    <w:locked/>
    <w:rsid w:val="00BD587B"/>
    <w:rPr>
      <w:b/>
      <w:bCs/>
    </w:rPr>
  </w:style>
  <w:style w:type="character" w:customStyle="1" w:styleId="bwxsm">
    <w:name w:val="b w xsm"/>
    <w:rsid w:val="00BD587B"/>
  </w:style>
  <w:style w:type="character" w:customStyle="1" w:styleId="f">
    <w:name w:val="f"/>
    <w:rsid w:val="00BD587B"/>
  </w:style>
  <w:style w:type="character" w:customStyle="1" w:styleId="fstd">
    <w:name w:val="f std"/>
    <w:rsid w:val="00BD587B"/>
  </w:style>
  <w:style w:type="character" w:customStyle="1" w:styleId="gl">
    <w:name w:val="gl"/>
    <w:rsid w:val="00BD587B"/>
  </w:style>
  <w:style w:type="character" w:customStyle="1" w:styleId="yshortcuts">
    <w:name w:val="yshortcuts"/>
    <w:rsid w:val="00BD587B"/>
  </w:style>
  <w:style w:type="character" w:customStyle="1" w:styleId="Emphasis2">
    <w:name w:val="Emphasis2"/>
    <w:rsid w:val="00BD587B"/>
    <w:rPr>
      <w:rFonts w:ascii="Franklin Gothic Heavy" w:hAnsi="Franklin Gothic Heavy" w:hint="default"/>
      <w:iCs/>
      <w:u w:val="single"/>
    </w:rPr>
  </w:style>
  <w:style w:type="character" w:customStyle="1" w:styleId="UNDERLINECharChar0">
    <w:name w:val="UNDERLINE Char Char"/>
    <w:rsid w:val="00BD587B"/>
    <w:rPr>
      <w:bCs/>
      <w:kern w:val="28"/>
      <w:szCs w:val="32"/>
      <w:u w:val="single"/>
    </w:rPr>
  </w:style>
  <w:style w:type="character" w:customStyle="1" w:styleId="heading2char2charchar1">
    <w:name w:val="heading2char2charchar1"/>
    <w:rsid w:val="00BD587B"/>
  </w:style>
  <w:style w:type="character" w:customStyle="1" w:styleId="charchar60">
    <w:name w:val="charchar6"/>
    <w:rsid w:val="00BD587B"/>
  </w:style>
  <w:style w:type="character" w:customStyle="1" w:styleId="DebateUnderline">
    <w:name w:val="Debate Underline"/>
    <w:qFormat/>
    <w:rsid w:val="00BD587B"/>
    <w:rPr>
      <w:rFonts w:ascii="Times New Roman" w:hAnsi="Times New Roman" w:cs="Times New Roman" w:hint="default"/>
      <w:sz w:val="24"/>
      <w:u w:val="thick"/>
    </w:rPr>
  </w:style>
  <w:style w:type="character" w:customStyle="1" w:styleId="bio1">
    <w:name w:val="bio1"/>
    <w:rsid w:val="00BD587B"/>
    <w:rPr>
      <w:rFonts w:ascii="Arial" w:hAnsi="Arial" w:cs="Arial" w:hint="default"/>
      <w:i/>
      <w:iCs/>
      <w:color w:val="000000"/>
      <w:sz w:val="20"/>
      <w:szCs w:val="20"/>
    </w:rPr>
  </w:style>
  <w:style w:type="character" w:customStyle="1" w:styleId="BoldChar">
    <w:name w:val="Bold Char"/>
    <w:rsid w:val="00BD587B"/>
    <w:rPr>
      <w:b/>
      <w:bCs w:val="0"/>
      <w:lang w:val="en-US" w:eastAsia="en-US" w:bidi="ar-SA"/>
    </w:rPr>
  </w:style>
  <w:style w:type="character" w:customStyle="1" w:styleId="cardCharCharCharCharCharChar">
    <w:name w:val="card Char Char Char Char Char Char"/>
    <w:rsid w:val="00BD587B"/>
    <w:rPr>
      <w:sz w:val="24"/>
      <w:szCs w:val="24"/>
      <w:lang w:val="en-US" w:eastAsia="en-US" w:bidi="ar-SA"/>
    </w:rPr>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BD587B"/>
    <w:rPr>
      <w:rFonts w:ascii="Arial" w:hAnsi="Arial" w:cs="Arial" w:hint="default"/>
      <w:b/>
      <w:bCs/>
      <w:iCs/>
      <w:sz w:val="24"/>
      <w:szCs w:val="28"/>
      <w:lang w:val="en-US" w:eastAsia="en-US" w:bidi="ar-SA"/>
    </w:rPr>
  </w:style>
  <w:style w:type="character" w:customStyle="1" w:styleId="bodytext0">
    <w:name w:val="bodytext"/>
    <w:rsid w:val="00BD587B"/>
  </w:style>
  <w:style w:type="character" w:customStyle="1" w:styleId="Style24ptBoldUnderlineCenteredCharChar">
    <w:name w:val="Style 24 pt Bold Underline Centered Char Char"/>
    <w:rsid w:val="00BD587B"/>
    <w:rPr>
      <w:b/>
      <w:bCs/>
      <w:sz w:val="48"/>
      <w:szCs w:val="24"/>
      <w:u w:val="single"/>
      <w:lang w:val="en-US" w:eastAsia="en-US" w:bidi="ar-SA"/>
    </w:rPr>
  </w:style>
  <w:style w:type="character" w:customStyle="1" w:styleId="TagCiteCharChar0">
    <w:name w:val="Tag / Cite Char Char"/>
    <w:rsid w:val="00BD587B"/>
    <w:rPr>
      <w:b/>
      <w:bCs w:val="0"/>
      <w:color w:val="000000"/>
      <w:sz w:val="24"/>
      <w:szCs w:val="24"/>
      <w:lang w:val="en-US" w:eastAsia="en-US" w:bidi="ar-SA"/>
    </w:rPr>
  </w:style>
  <w:style w:type="character" w:customStyle="1" w:styleId="drop">
    <w:name w:val="drop"/>
    <w:rsid w:val="00BD587B"/>
  </w:style>
  <w:style w:type="character" w:customStyle="1" w:styleId="articletitle">
    <w:name w:val="article_title"/>
    <w:rsid w:val="00BD587B"/>
  </w:style>
  <w:style w:type="character" w:customStyle="1" w:styleId="st">
    <w:name w:val="st"/>
    <w:rsid w:val="00BD587B"/>
  </w:style>
  <w:style w:type="character" w:customStyle="1" w:styleId="CardTextChar10">
    <w:name w:val="Card Text Char1"/>
    <w:uiPriority w:val="99"/>
    <w:rsid w:val="00BD587B"/>
    <w:rPr>
      <w:szCs w:val="24"/>
      <w:lang w:val="en-US" w:eastAsia="en-US" w:bidi="ar-SA"/>
    </w:rPr>
  </w:style>
  <w:style w:type="character" w:customStyle="1" w:styleId="CardTextUnderlinedCharChar">
    <w:name w:val="Card Text Underlined Char Char"/>
    <w:rsid w:val="00BD587B"/>
    <w:rPr>
      <w:rFonts w:ascii="Arial Narrow" w:hAnsi="Arial Narrow" w:hint="default"/>
      <w:szCs w:val="24"/>
      <w:u w:val="single"/>
      <w:lang w:val="en-US" w:eastAsia="en-US" w:bidi="ar-SA"/>
    </w:rPr>
  </w:style>
  <w:style w:type="character" w:customStyle="1" w:styleId="CardTagCharCharChar">
    <w:name w:val="Card Tag Char Char Char"/>
    <w:rsid w:val="00BD587B"/>
    <w:rPr>
      <w:b/>
      <w:bCs w:val="0"/>
      <w:sz w:val="24"/>
      <w:szCs w:val="24"/>
      <w:lang w:val="en-US" w:eastAsia="en-US" w:bidi="ar-SA"/>
    </w:rPr>
  </w:style>
  <w:style w:type="character" w:customStyle="1" w:styleId="mainbody">
    <w:name w:val="mainbody"/>
    <w:rsid w:val="00BD587B"/>
  </w:style>
  <w:style w:type="character" w:customStyle="1" w:styleId="UnderlineStyleChar2">
    <w:name w:val="Underline Style Char2"/>
    <w:rsid w:val="00BD587B"/>
    <w:rPr>
      <w:rFonts w:ascii="Garamond" w:hAnsi="Garamond" w:hint="default"/>
      <w:sz w:val="22"/>
      <w:szCs w:val="24"/>
      <w:u w:val="single"/>
      <w:lang w:val="en-US" w:eastAsia="en-US" w:bidi="ar-SA"/>
    </w:rPr>
  </w:style>
  <w:style w:type="character" w:customStyle="1" w:styleId="Style1Char2">
    <w:name w:val="Style1 Char2"/>
    <w:rsid w:val="00BD587B"/>
    <w:rPr>
      <w:szCs w:val="24"/>
    </w:rPr>
  </w:style>
  <w:style w:type="character" w:customStyle="1" w:styleId="t13">
    <w:name w:val="t13"/>
    <w:rsid w:val="00BD587B"/>
  </w:style>
  <w:style w:type="character" w:customStyle="1" w:styleId="lead">
    <w:name w:val="lead"/>
    <w:rsid w:val="00BD587B"/>
  </w:style>
  <w:style w:type="paragraph" w:customStyle="1" w:styleId="CardDownx1">
    <w:name w:val="CardDown x1"/>
    <w:basedOn w:val="Normal"/>
    <w:link w:val="CardDownx1Char"/>
    <w:qFormat/>
    <w:rsid w:val="00BD587B"/>
    <w:rPr>
      <w:rFonts w:ascii="Georgia" w:hAnsi="Georgia"/>
    </w:rPr>
  </w:style>
  <w:style w:type="character" w:customStyle="1" w:styleId="CardDownx1Char">
    <w:name w:val="CardDown x1 Char"/>
    <w:link w:val="CardDownx1"/>
    <w:locked/>
    <w:rsid w:val="00BD587B"/>
    <w:rPr>
      <w:rFonts w:ascii="Georgia" w:hAnsi="Georgia"/>
      <w:sz w:val="22"/>
    </w:rPr>
  </w:style>
  <w:style w:type="character" w:customStyle="1" w:styleId="StyleStyleThickunderlineBold1">
    <w:name w:val="Style Style Thick underline + Bold1"/>
    <w:rsid w:val="00BD587B"/>
    <w:rPr>
      <w:b/>
      <w:bCs w:val="0"/>
      <w:u w:val="thick"/>
    </w:rPr>
  </w:style>
  <w:style w:type="character" w:customStyle="1" w:styleId="AuthorChar">
    <w:name w:val="Author Char"/>
    <w:rsid w:val="00BD587B"/>
    <w:rPr>
      <w:b/>
      <w:bCs w:val="0"/>
      <w:sz w:val="22"/>
      <w:lang w:val="en-US" w:eastAsia="en-US" w:bidi="ar-SA"/>
    </w:rPr>
  </w:style>
  <w:style w:type="character" w:customStyle="1" w:styleId="SmallFont7pt">
    <w:name w:val="Small Font (7 pt)"/>
    <w:qFormat/>
    <w:rsid w:val="00BD587B"/>
    <w:rPr>
      <w:sz w:val="14"/>
    </w:rPr>
  </w:style>
  <w:style w:type="character" w:customStyle="1" w:styleId="timestamp">
    <w:name w:val="timestamp"/>
    <w:rsid w:val="00BD587B"/>
  </w:style>
  <w:style w:type="character" w:customStyle="1" w:styleId="storyby">
    <w:name w:val="storyby"/>
    <w:rsid w:val="00BD587B"/>
  </w:style>
  <w:style w:type="character" w:customStyle="1" w:styleId="CharChar17">
    <w:name w:val="Char Char17"/>
    <w:locked/>
    <w:rsid w:val="00BD587B"/>
    <w:rPr>
      <w:rFonts w:ascii="Arial" w:hAnsi="Arial" w:cs="Arial" w:hint="default"/>
      <w:b/>
      <w:bCs/>
      <w:sz w:val="26"/>
      <w:szCs w:val="26"/>
    </w:rPr>
  </w:style>
  <w:style w:type="character" w:customStyle="1" w:styleId="CardsChar1">
    <w:name w:val="Cards Char1"/>
    <w:rsid w:val="00BD587B"/>
  </w:style>
  <w:style w:type="character" w:customStyle="1" w:styleId="address">
    <w:name w:val="address"/>
    <w:rsid w:val="00BD587B"/>
  </w:style>
  <w:style w:type="character" w:customStyle="1" w:styleId="underline2">
    <w:name w:val="underline2"/>
    <w:rsid w:val="00BD587B"/>
    <w:rPr>
      <w:u w:val="single"/>
    </w:rPr>
  </w:style>
  <w:style w:type="character" w:customStyle="1" w:styleId="box">
    <w:name w:val="box"/>
    <w:rsid w:val="00BD587B"/>
    <w:rPr>
      <w:rFonts w:ascii="Arial" w:hAnsi="Arial" w:cs="Arial" w:hint="default"/>
      <w:color w:val="000000"/>
      <w:szCs w:val="22"/>
      <w:bdr w:val="single" w:sz="12" w:space="0" w:color="auto" w:frame="1"/>
    </w:rPr>
  </w:style>
  <w:style w:type="character" w:customStyle="1" w:styleId="ilspan">
    <w:name w:val="il_span"/>
    <w:rsid w:val="00BD587B"/>
  </w:style>
  <w:style w:type="character" w:customStyle="1" w:styleId="articletitle1">
    <w:name w:val="articletitle1"/>
    <w:rsid w:val="00BD587B"/>
    <w:rPr>
      <w:rFonts w:ascii="Times New Roman" w:hAnsi="Times New Roman" w:cs="Times New Roman" w:hint="default"/>
      <w:b/>
      <w:bCs/>
      <w:sz w:val="36"/>
      <w:szCs w:val="36"/>
    </w:rPr>
  </w:style>
  <w:style w:type="character" w:customStyle="1" w:styleId="leftidx1">
    <w:name w:val="leftidx1"/>
    <w:rsid w:val="00BD587B"/>
    <w:rPr>
      <w:rFonts w:ascii="Verdana" w:hAnsi="Verdana" w:hint="default"/>
      <w:sz w:val="22"/>
      <w:szCs w:val="22"/>
    </w:rPr>
  </w:style>
  <w:style w:type="character" w:customStyle="1" w:styleId="blue1">
    <w:name w:val="blue1"/>
    <w:rsid w:val="00BD587B"/>
    <w:rPr>
      <w:color w:val="0000FF"/>
    </w:rPr>
  </w:style>
  <w:style w:type="character" w:customStyle="1" w:styleId="author-link1">
    <w:name w:val="author-link1"/>
    <w:rsid w:val="00BD587B"/>
    <w:rPr>
      <w:b w:val="0"/>
      <w:bCs w:val="0"/>
    </w:rPr>
  </w:style>
  <w:style w:type="character" w:customStyle="1" w:styleId="black1">
    <w:name w:val="black1"/>
    <w:rsid w:val="00BD587B"/>
    <w:rPr>
      <w:color w:val="000000"/>
    </w:rPr>
  </w:style>
  <w:style w:type="character" w:customStyle="1" w:styleId="StyleunderlinedCharBold">
    <w:name w:val="Style underlined Char + Bold"/>
    <w:rsid w:val="00BD587B"/>
    <w:rPr>
      <w:rFonts w:ascii="Times New Roman" w:hAnsi="Times New Roman" w:cs="Times New Roman" w:hint="default"/>
      <w:b/>
      <w:bCs/>
      <w:sz w:val="21"/>
      <w:szCs w:val="24"/>
      <w:u w:val="single"/>
    </w:rPr>
  </w:style>
  <w:style w:type="character" w:customStyle="1" w:styleId="TagsCharChar">
    <w:name w:val="Tags Char Char"/>
    <w:rsid w:val="00BD587B"/>
    <w:rPr>
      <w:rFonts w:ascii="SimSun" w:eastAsia="SimSun" w:hAnsi="SimSun" w:hint="eastAsia"/>
      <w:b/>
      <w:bCs w:val="0"/>
      <w:sz w:val="24"/>
      <w:lang w:val="en-US" w:eastAsia="zh-CN" w:bidi="ar-SA"/>
    </w:rPr>
  </w:style>
  <w:style w:type="character" w:customStyle="1" w:styleId="CardsFont6ptCharChar">
    <w:name w:val="Cards + Font: 6 pt Char Char"/>
    <w:rsid w:val="00BD587B"/>
    <w:rPr>
      <w:rFonts w:ascii="Calibri" w:eastAsia="Calibri" w:hAnsi="Calibri" w:hint="default"/>
    </w:rPr>
  </w:style>
  <w:style w:type="character" w:customStyle="1" w:styleId="ThickUnderlineCharChar">
    <w:name w:val="Thick Underline Char Char"/>
    <w:rsid w:val="00BD587B"/>
    <w:rPr>
      <w:rFonts w:ascii="Calibri" w:eastAsia="Calibri" w:hAnsi="Calibri" w:hint="default"/>
    </w:rPr>
  </w:style>
  <w:style w:type="character" w:customStyle="1" w:styleId="CardUnderline">
    <w:name w:val="Card Underline"/>
    <w:rsid w:val="00BD587B"/>
    <w:rPr>
      <w:rFonts w:ascii="Times New Roman" w:hAnsi="Times New Roman" w:cs="Times New Roman" w:hint="default"/>
      <w:sz w:val="20"/>
      <w:u w:val="single"/>
    </w:rPr>
  </w:style>
  <w:style w:type="character" w:customStyle="1" w:styleId="lingoregion">
    <w:name w:val="lingo_region"/>
    <w:rsid w:val="00BD587B"/>
  </w:style>
  <w:style w:type="character" w:customStyle="1" w:styleId="cite">
    <w:name w:val="%cite"/>
    <w:rsid w:val="00BD587B"/>
    <w:rPr>
      <w:rFonts w:ascii="Times New Roman" w:hAnsi="Times New Roman" w:cs="Times New Roman" w:hint="default"/>
      <w:b/>
      <w:bCs w:val="0"/>
      <w:sz w:val="24"/>
    </w:rPr>
  </w:style>
  <w:style w:type="character" w:customStyle="1" w:styleId="Emphasis20">
    <w:name w:val="%Emphasis2"/>
    <w:rsid w:val="00BD587B"/>
    <w:rPr>
      <w:rFonts w:ascii="Cooper Black" w:hAnsi="Cooper Black" w:hint="default"/>
      <w:iCs/>
      <w:u w:val="single"/>
    </w:rPr>
  </w:style>
  <w:style w:type="character" w:customStyle="1" w:styleId="bodycontentlink">
    <w:name w:val="bodycontentlink"/>
    <w:rsid w:val="00BD587B"/>
  </w:style>
  <w:style w:type="character" w:customStyle="1" w:styleId="addmd">
    <w:name w:val="addmd"/>
    <w:rsid w:val="00BD587B"/>
  </w:style>
  <w:style w:type="character" w:customStyle="1" w:styleId="AAAcite">
    <w:name w:val="AAAcite"/>
    <w:rsid w:val="00BD587B"/>
    <w:rPr>
      <w:rFonts w:ascii="Times New Roman" w:hAnsi="Times New Roman" w:cs="Times New Roman" w:hint="default"/>
      <w:b/>
      <w:bCs w:val="0"/>
      <w:sz w:val="24"/>
    </w:rPr>
  </w:style>
  <w:style w:type="character" w:customStyle="1" w:styleId="TagsChar2">
    <w:name w:val="Tags Char2"/>
    <w:uiPriority w:val="99"/>
    <w:rsid w:val="00BD587B"/>
    <w:rPr>
      <w:b/>
      <w:bCs w:val="0"/>
      <w:sz w:val="24"/>
    </w:rPr>
  </w:style>
  <w:style w:type="character" w:customStyle="1" w:styleId="tmplheaderlink">
    <w:name w:val="tmplheaderlink"/>
    <w:rsid w:val="00BD587B"/>
    <w:rPr>
      <w:rFonts w:ascii="Times New Roman" w:hAnsi="Times New Roman" w:cs="Times New Roman" w:hint="default"/>
    </w:rPr>
  </w:style>
  <w:style w:type="character" w:customStyle="1" w:styleId="CitesChar2">
    <w:name w:val="Cites Char2"/>
    <w:rsid w:val="00BD587B"/>
    <w:rPr>
      <w:bCs/>
      <w:szCs w:val="24"/>
      <w:lang w:val="en-US" w:eastAsia="en-US" w:bidi="ar-SA"/>
    </w:rPr>
  </w:style>
  <w:style w:type="character" w:customStyle="1" w:styleId="CardsFont12pt0">
    <w:name w:val="Cards + Font 12pt"/>
    <w:uiPriority w:val="1"/>
    <w:rsid w:val="00BD587B"/>
    <w:rPr>
      <w:rFonts w:ascii="Times New Roman" w:eastAsia="Calibri" w:hAnsi="Times New Roman" w:cs="Times New Roman" w:hint="default"/>
      <w:sz w:val="24"/>
      <w:szCs w:val="24"/>
      <w:u w:val="single"/>
      <w:lang w:val="en-US" w:eastAsia="en-US" w:bidi="ar-SA"/>
    </w:rPr>
  </w:style>
  <w:style w:type="character" w:customStyle="1" w:styleId="SubtleEmphasis1">
    <w:name w:val="Subtle Emphasis1"/>
    <w:uiPriority w:val="19"/>
    <w:qFormat/>
    <w:rsid w:val="00BD587B"/>
    <w:rPr>
      <w:i/>
      <w:iCs/>
      <w:color w:val="808080"/>
    </w:rPr>
  </w:style>
  <w:style w:type="table" w:styleId="ColorfulGrid-Accent1">
    <w:name w:val="Colorful Grid Accent 1"/>
    <w:basedOn w:val="TableNormal"/>
    <w:link w:val="ColorfulGrid-Accent1Char"/>
    <w:uiPriority w:val="29"/>
    <w:rsid w:val="00BD587B"/>
    <w:rPr>
      <w:rFonts w:ascii="Times New Roman" w:eastAsia="Times New Roman" w:hAnsi="Times New Roman" w:cs="Times New Roman"/>
      <w:i/>
      <w:iCs/>
      <w:color w:val="000000"/>
      <w:sz w:val="20"/>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BD587B"/>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BD587B"/>
    <w:rPr>
      <w:rFonts w:ascii="Verdana" w:hAnsi="Verdana" w:hint="default"/>
      <w:sz w:val="21"/>
      <w:szCs w:val="21"/>
      <w:u w:val="thick"/>
      <w:lang w:val="en-US" w:eastAsia="en-US" w:bidi="ar-SA"/>
    </w:rPr>
  </w:style>
  <w:style w:type="character" w:customStyle="1" w:styleId="role">
    <w:name w:val="role"/>
    <w:rsid w:val="00BD587B"/>
  </w:style>
  <w:style w:type="character" w:customStyle="1" w:styleId="pagination">
    <w:name w:val="pagination"/>
    <w:rsid w:val="00BD587B"/>
  </w:style>
  <w:style w:type="character" w:customStyle="1" w:styleId="doi">
    <w:name w:val="doi"/>
    <w:rsid w:val="00BD587B"/>
  </w:style>
  <w:style w:type="character" w:customStyle="1" w:styleId="bodycontents">
    <w:name w:val="bodycontents"/>
    <w:rsid w:val="00BD587B"/>
  </w:style>
  <w:style w:type="character" w:customStyle="1" w:styleId="fn">
    <w:name w:val="fn"/>
    <w:rsid w:val="00BD587B"/>
  </w:style>
  <w:style w:type="character" w:customStyle="1" w:styleId="comma">
    <w:name w:val="comma"/>
    <w:rsid w:val="00BD587B"/>
  </w:style>
  <w:style w:type="character" w:customStyle="1" w:styleId="pad5right">
    <w:name w:val="pad5right"/>
    <w:rsid w:val="00BD587B"/>
  </w:style>
  <w:style w:type="character" w:customStyle="1" w:styleId="pnumber">
    <w:name w:val="pnumber"/>
    <w:rsid w:val="00BD587B"/>
  </w:style>
  <w:style w:type="character" w:customStyle="1" w:styleId="ital">
    <w:name w:val="ital"/>
    <w:rsid w:val="00BD587B"/>
  </w:style>
  <w:style w:type="character" w:customStyle="1" w:styleId="orgdiv">
    <w:name w:val="orgdiv"/>
    <w:rsid w:val="00BD587B"/>
  </w:style>
  <w:style w:type="character" w:customStyle="1" w:styleId="orgname">
    <w:name w:val="orgname"/>
    <w:rsid w:val="00BD587B"/>
  </w:style>
  <w:style w:type="character" w:customStyle="1" w:styleId="city">
    <w:name w:val="city"/>
    <w:rsid w:val="00BD587B"/>
  </w:style>
  <w:style w:type="character" w:customStyle="1" w:styleId="state">
    <w:name w:val="state"/>
    <w:rsid w:val="00BD587B"/>
  </w:style>
  <w:style w:type="character" w:customStyle="1" w:styleId="country">
    <w:name w:val="country"/>
    <w:rsid w:val="00BD587B"/>
  </w:style>
  <w:style w:type="character" w:customStyle="1" w:styleId="Style8pt1">
    <w:name w:val="Style 8 pt1"/>
    <w:rsid w:val="00BD587B"/>
    <w:rPr>
      <w:rFonts w:ascii="Georgia" w:hAnsi="Georgia" w:hint="default"/>
      <w:sz w:val="16"/>
    </w:rPr>
  </w:style>
  <w:style w:type="character" w:customStyle="1" w:styleId="readChar">
    <w:name w:val="read Char"/>
    <w:rsid w:val="00BD587B"/>
    <w:rPr>
      <w:szCs w:val="22"/>
      <w:u w:val="single"/>
      <w:lang w:val="en-US" w:eastAsia="en-US" w:bidi="ar-SA"/>
    </w:rPr>
  </w:style>
  <w:style w:type="character" w:customStyle="1" w:styleId="AuthorDate1">
    <w:name w:val="Author Date"/>
    <w:qFormat/>
    <w:rsid w:val="00BD587B"/>
    <w:rPr>
      <w:b/>
      <w:bCs w:val="0"/>
      <w:sz w:val="24"/>
      <w:u w:val="thick"/>
    </w:rPr>
  </w:style>
  <w:style w:type="character" w:customStyle="1" w:styleId="citation">
    <w:name w:val="citation"/>
    <w:rsid w:val="00BD587B"/>
  </w:style>
  <w:style w:type="character" w:customStyle="1" w:styleId="smallcaps">
    <w:name w:val="smallcaps"/>
    <w:rsid w:val="00BD587B"/>
  </w:style>
  <w:style w:type="character" w:customStyle="1" w:styleId="entry-date">
    <w:name w:val="entry-date"/>
    <w:rsid w:val="00BD587B"/>
  </w:style>
  <w:style w:type="character" w:customStyle="1" w:styleId="desc">
    <w:name w:val="desc"/>
    <w:rsid w:val="00BD587B"/>
  </w:style>
  <w:style w:type="character" w:customStyle="1" w:styleId="divider">
    <w:name w:val="divider"/>
    <w:rsid w:val="00BD587B"/>
  </w:style>
  <w:style w:type="character" w:customStyle="1" w:styleId="pubdate">
    <w:name w:val="pubdate"/>
    <w:rsid w:val="00BD587B"/>
  </w:style>
  <w:style w:type="character" w:customStyle="1" w:styleId="blogdate">
    <w:name w:val="blogdate"/>
    <w:rsid w:val="00BD587B"/>
  </w:style>
  <w:style w:type="character" w:customStyle="1" w:styleId="date-display-single">
    <w:name w:val="date-display-single"/>
    <w:rsid w:val="00BD587B"/>
  </w:style>
  <w:style w:type="character" w:customStyle="1" w:styleId="author-name">
    <w:name w:val="author-name"/>
    <w:rsid w:val="00BD587B"/>
  </w:style>
  <w:style w:type="character" w:customStyle="1" w:styleId="ticker">
    <w:name w:val="ticker"/>
    <w:rsid w:val="00BD587B"/>
  </w:style>
  <w:style w:type="character" w:customStyle="1" w:styleId="posted">
    <w:name w:val="posted"/>
    <w:rsid w:val="00BD587B"/>
  </w:style>
  <w:style w:type="character" w:customStyle="1" w:styleId="time">
    <w:name w:val="time"/>
    <w:rsid w:val="00BD587B"/>
  </w:style>
  <w:style w:type="character" w:customStyle="1" w:styleId="dot">
    <w:name w:val="dot"/>
    <w:rsid w:val="00BD587B"/>
  </w:style>
  <w:style w:type="character" w:customStyle="1" w:styleId="hn-date">
    <w:name w:val="hn-date"/>
    <w:rsid w:val="00BD587B"/>
  </w:style>
  <w:style w:type="character" w:customStyle="1" w:styleId="location">
    <w:name w:val="location"/>
    <w:rsid w:val="00BD587B"/>
  </w:style>
  <w:style w:type="character" w:customStyle="1" w:styleId="arial11">
    <w:name w:val="arial_11"/>
    <w:rsid w:val="00BD587B"/>
  </w:style>
  <w:style w:type="character" w:customStyle="1" w:styleId="dropcap-letter">
    <w:name w:val="dropcap-letter"/>
    <w:rsid w:val="00BD587B"/>
  </w:style>
  <w:style w:type="character" w:customStyle="1" w:styleId="offscreen">
    <w:name w:val="offscreen"/>
    <w:rsid w:val="00BD587B"/>
  </w:style>
  <w:style w:type="character" w:customStyle="1" w:styleId="linked-in">
    <w:name w:val="linked-in"/>
    <w:rsid w:val="00BD587B"/>
  </w:style>
  <w:style w:type="character" w:customStyle="1" w:styleId="in-widget">
    <w:name w:val="in-widget"/>
    <w:rsid w:val="00BD587B"/>
  </w:style>
  <w:style w:type="character" w:customStyle="1" w:styleId="in-right">
    <w:name w:val="in-right"/>
    <w:rsid w:val="00BD587B"/>
  </w:style>
  <w:style w:type="character" w:customStyle="1" w:styleId="tickerwrap">
    <w:name w:val="ticker_wrap"/>
    <w:rsid w:val="00BD587B"/>
  </w:style>
  <w:style w:type="character" w:customStyle="1" w:styleId="divs">
    <w:name w:val="divs"/>
    <w:rsid w:val="00BD587B"/>
  </w:style>
  <w:style w:type="character" w:customStyle="1" w:styleId="in-top">
    <w:name w:val="in-top"/>
    <w:rsid w:val="00BD587B"/>
  </w:style>
  <w:style w:type="character" w:customStyle="1" w:styleId="underlinedCharChar0">
    <w:name w:val="underlined Char Char"/>
    <w:rsid w:val="00BD587B"/>
    <w:rPr>
      <w:u w:val="single"/>
      <w:lang w:val="en-US" w:eastAsia="en-US" w:bidi="ar-SA"/>
    </w:rPr>
  </w:style>
  <w:style w:type="character" w:customStyle="1" w:styleId="dropcap">
    <w:name w:val="dropcap"/>
    <w:rsid w:val="00BD587B"/>
  </w:style>
  <w:style w:type="character" w:customStyle="1" w:styleId="article-date">
    <w:name w:val="article-date"/>
    <w:rsid w:val="00BD587B"/>
  </w:style>
  <w:style w:type="character" w:customStyle="1" w:styleId="bodysubtoc">
    <w:name w:val="bodysubtoc"/>
    <w:rsid w:val="00BD587B"/>
  </w:style>
  <w:style w:type="character" w:customStyle="1" w:styleId="lefttitlesmaller">
    <w:name w:val="lefttitlesmaller"/>
    <w:rsid w:val="00BD587B"/>
  </w:style>
  <w:style w:type="character" w:customStyle="1" w:styleId="mb">
    <w:name w:val="mb"/>
    <w:rsid w:val="00BD587B"/>
  </w:style>
  <w:style w:type="character" w:customStyle="1" w:styleId="field-content">
    <w:name w:val="field-content"/>
    <w:rsid w:val="00BD587B"/>
  </w:style>
  <w:style w:type="character" w:customStyle="1" w:styleId="submitted">
    <w:name w:val="submitted"/>
    <w:rsid w:val="00BD587B"/>
  </w:style>
  <w:style w:type="character" w:customStyle="1" w:styleId="submitted-date">
    <w:name w:val="submitted-date"/>
    <w:rsid w:val="00BD587B"/>
  </w:style>
  <w:style w:type="character" w:customStyle="1" w:styleId="submitted-time">
    <w:name w:val="submitted-time"/>
    <w:rsid w:val="00BD587B"/>
  </w:style>
  <w:style w:type="character" w:customStyle="1" w:styleId="A2">
    <w:name w:val="A2"/>
    <w:uiPriority w:val="99"/>
    <w:rsid w:val="00BD587B"/>
    <w:rPr>
      <w:rFonts w:ascii="Sabon LT Std" w:hAnsi="Sabon LT Std" w:cs="Sabon LT Std" w:hint="default"/>
      <w:color w:val="000000"/>
      <w:sz w:val="15"/>
      <w:szCs w:val="15"/>
    </w:rPr>
  </w:style>
  <w:style w:type="character" w:customStyle="1" w:styleId="searchword">
    <w:name w:val="searchword"/>
    <w:rsid w:val="00BD587B"/>
  </w:style>
  <w:style w:type="character" w:customStyle="1" w:styleId="meta-prep">
    <w:name w:val="meta-prep"/>
    <w:rsid w:val="00BD587B"/>
  </w:style>
  <w:style w:type="numbering" w:customStyle="1" w:styleId="1ai1">
    <w:name w:val="1 / a / i1"/>
    <w:rsid w:val="00BD587B"/>
    <w:pPr>
      <w:numPr>
        <w:numId w:val="3"/>
      </w:numPr>
    </w:pPr>
  </w:style>
  <w:style w:type="numbering" w:styleId="1ai">
    <w:name w:val="Outline List 1"/>
    <w:basedOn w:val="NoList"/>
    <w:unhideWhenUsed/>
    <w:rsid w:val="00BD587B"/>
    <w:pPr>
      <w:numPr>
        <w:numId w:val="4"/>
      </w:numPr>
    </w:pPr>
  </w:style>
  <w:style w:type="character" w:customStyle="1" w:styleId="citesChar0">
    <w:name w:val="cites Char"/>
    <w:aliases w:val="Heading 1 Char3"/>
    <w:link w:val="cites0"/>
    <w:rsid w:val="00BD587B"/>
    <w:rPr>
      <w:rFonts w:ascii="Calibri" w:eastAsia="Times New Roman" w:hAnsi="Calibri" w:cs="Times New Roman"/>
      <w:b/>
      <w:bCs/>
      <w:color w:val="345A8A"/>
      <w:sz w:val="32"/>
      <w:szCs w:val="32"/>
    </w:rPr>
  </w:style>
  <w:style w:type="paragraph" w:styleId="TOC2">
    <w:name w:val="toc 2"/>
    <w:basedOn w:val="Normal"/>
    <w:next w:val="Normal"/>
    <w:autoRedefine/>
    <w:uiPriority w:val="39"/>
    <w:qFormat/>
    <w:rsid w:val="00BD587B"/>
    <w:pPr>
      <w:ind w:left="240"/>
    </w:pPr>
    <w:rPr>
      <w:rFonts w:ascii="Georgia" w:hAnsi="Georgia"/>
    </w:rPr>
  </w:style>
  <w:style w:type="character" w:customStyle="1" w:styleId="DebateHighlighted">
    <w:name w:val="Debate Highlighted"/>
    <w:qFormat/>
    <w:rsid w:val="00BD587B"/>
    <w:rPr>
      <w:rFonts w:ascii="Times New Roman" w:hAnsi="Times New Roman"/>
      <w:sz w:val="20"/>
      <w:u w:val="thick"/>
      <w:bdr w:val="none" w:sz="0" w:space="0" w:color="auto"/>
      <w:shd w:val="clear" w:color="auto" w:fill="00FFFF"/>
    </w:rPr>
  </w:style>
  <w:style w:type="character" w:customStyle="1" w:styleId="DottedUnderline0">
    <w:name w:val="Dotted Underline"/>
    <w:rsid w:val="00BD587B"/>
    <w:rPr>
      <w:rFonts w:ascii="Times New Roman" w:hAnsi="Times New Roman"/>
      <w:sz w:val="20"/>
      <w:u w:val="dottedHeavy"/>
    </w:rPr>
  </w:style>
  <w:style w:type="paragraph" w:styleId="List">
    <w:name w:val="List"/>
    <w:basedOn w:val="Normal"/>
    <w:uiPriority w:val="99"/>
    <w:unhideWhenUsed/>
    <w:rsid w:val="00BD587B"/>
    <w:pPr>
      <w:contextualSpacing/>
    </w:pPr>
    <w:rPr>
      <w:rFonts w:ascii="Georgia" w:hAnsi="Georgia"/>
    </w:rPr>
  </w:style>
  <w:style w:type="numbering" w:customStyle="1" w:styleId="NoList1">
    <w:name w:val="No List1"/>
    <w:next w:val="NoList"/>
    <w:uiPriority w:val="99"/>
    <w:semiHidden/>
    <w:unhideWhenUsed/>
    <w:rsid w:val="00BD587B"/>
  </w:style>
  <w:style w:type="paragraph" w:customStyle="1" w:styleId="Style21">
    <w:name w:val="Style21"/>
    <w:basedOn w:val="Normal"/>
    <w:uiPriority w:val="99"/>
    <w:qFormat/>
    <w:rsid w:val="00BD587B"/>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BD587B"/>
    <w:rPr>
      <w:rFonts w:ascii="Times New Roman" w:hAnsi="Times New Roman" w:cs="Times New Roman"/>
      <w:b/>
      <w:bCs/>
      <w:i/>
      <w:iCs/>
      <w:spacing w:val="-10"/>
      <w:sz w:val="18"/>
      <w:szCs w:val="18"/>
    </w:rPr>
  </w:style>
  <w:style w:type="character" w:customStyle="1" w:styleId="FontStyle329">
    <w:name w:val="Font Style329"/>
    <w:uiPriority w:val="99"/>
    <w:rsid w:val="00BD587B"/>
    <w:rPr>
      <w:rFonts w:ascii="Times New Roman" w:hAnsi="Times New Roman" w:cs="Times New Roman"/>
      <w:b/>
      <w:bCs/>
      <w:spacing w:val="-10"/>
      <w:sz w:val="18"/>
      <w:szCs w:val="18"/>
    </w:rPr>
  </w:style>
  <w:style w:type="character" w:customStyle="1" w:styleId="FontStyle370">
    <w:name w:val="Font Style370"/>
    <w:uiPriority w:val="99"/>
    <w:rsid w:val="00BD587B"/>
    <w:rPr>
      <w:rFonts w:ascii="Cambria" w:hAnsi="Cambria" w:cs="Cambria"/>
      <w:b/>
      <w:bCs/>
      <w:spacing w:val="-10"/>
      <w:sz w:val="18"/>
      <w:szCs w:val="18"/>
    </w:rPr>
  </w:style>
  <w:style w:type="character" w:customStyle="1" w:styleId="FontStyle302">
    <w:name w:val="Font Style302"/>
    <w:uiPriority w:val="99"/>
    <w:rsid w:val="00BD587B"/>
    <w:rPr>
      <w:rFonts w:ascii="Times New Roman" w:hAnsi="Times New Roman" w:cs="Times New Roman"/>
      <w:b/>
      <w:bCs/>
      <w:sz w:val="22"/>
      <w:szCs w:val="22"/>
    </w:rPr>
  </w:style>
  <w:style w:type="character" w:customStyle="1" w:styleId="FontStyle347">
    <w:name w:val="Font Style347"/>
    <w:uiPriority w:val="99"/>
    <w:rsid w:val="00BD587B"/>
    <w:rPr>
      <w:rFonts w:ascii="Times New Roman" w:hAnsi="Times New Roman" w:cs="Times New Roman"/>
      <w:b/>
      <w:bCs/>
      <w:spacing w:val="-10"/>
      <w:sz w:val="20"/>
      <w:szCs w:val="20"/>
    </w:rPr>
  </w:style>
  <w:style w:type="paragraph" w:customStyle="1" w:styleId="Style27">
    <w:name w:val="Style27"/>
    <w:basedOn w:val="Normal"/>
    <w:uiPriority w:val="99"/>
    <w:rsid w:val="00BD587B"/>
    <w:pPr>
      <w:widowControl w:val="0"/>
      <w:autoSpaceDE w:val="0"/>
      <w:autoSpaceDN w:val="0"/>
      <w:adjustRightInd w:val="0"/>
      <w:spacing w:line="223" w:lineRule="exact"/>
    </w:pPr>
    <w:rPr>
      <w:rFonts w:ascii="Georgia" w:eastAsia="Times New Roman" w:hAnsi="Georgia"/>
      <w:sz w:val="24"/>
    </w:rPr>
  </w:style>
  <w:style w:type="paragraph" w:customStyle="1" w:styleId="Style31">
    <w:name w:val="Style31"/>
    <w:basedOn w:val="Normal"/>
    <w:uiPriority w:val="99"/>
    <w:qFormat/>
    <w:rsid w:val="00BD587B"/>
    <w:pPr>
      <w:widowControl w:val="0"/>
      <w:autoSpaceDE w:val="0"/>
      <w:autoSpaceDN w:val="0"/>
      <w:adjustRightInd w:val="0"/>
      <w:spacing w:line="227" w:lineRule="exact"/>
      <w:jc w:val="both"/>
    </w:pPr>
    <w:rPr>
      <w:rFonts w:ascii="Georgia" w:eastAsia="Times New Roman" w:hAnsi="Georgia"/>
      <w:sz w:val="24"/>
    </w:rPr>
  </w:style>
  <w:style w:type="character" w:customStyle="1" w:styleId="FontStyle303">
    <w:name w:val="Font Style303"/>
    <w:uiPriority w:val="99"/>
    <w:rsid w:val="00BD587B"/>
    <w:rPr>
      <w:rFonts w:ascii="Times New Roman" w:hAnsi="Times New Roman" w:cs="Times New Roman"/>
      <w:spacing w:val="-10"/>
      <w:sz w:val="18"/>
      <w:szCs w:val="18"/>
    </w:rPr>
  </w:style>
  <w:style w:type="character" w:customStyle="1" w:styleId="FontStyle312">
    <w:name w:val="Font Style312"/>
    <w:uiPriority w:val="99"/>
    <w:rsid w:val="00BD587B"/>
    <w:rPr>
      <w:rFonts w:ascii="Times New Roman" w:hAnsi="Times New Roman" w:cs="Times New Roman"/>
      <w:b/>
      <w:bCs/>
      <w:spacing w:val="-10"/>
      <w:sz w:val="16"/>
      <w:szCs w:val="16"/>
    </w:rPr>
  </w:style>
  <w:style w:type="character" w:customStyle="1" w:styleId="FontStyle346">
    <w:name w:val="Font Style346"/>
    <w:uiPriority w:val="99"/>
    <w:rsid w:val="00BD587B"/>
    <w:rPr>
      <w:rFonts w:ascii="Times New Roman" w:hAnsi="Times New Roman" w:cs="Times New Roman"/>
      <w:b/>
      <w:bCs/>
      <w:spacing w:val="-10"/>
      <w:sz w:val="18"/>
      <w:szCs w:val="18"/>
    </w:rPr>
  </w:style>
  <w:style w:type="character" w:customStyle="1" w:styleId="FontStyle330">
    <w:name w:val="Font Style330"/>
    <w:uiPriority w:val="99"/>
    <w:rsid w:val="00BD587B"/>
    <w:rPr>
      <w:rFonts w:ascii="Times New Roman" w:hAnsi="Times New Roman" w:cs="Times New Roman"/>
      <w:b/>
      <w:bCs/>
      <w:sz w:val="16"/>
      <w:szCs w:val="16"/>
    </w:rPr>
  </w:style>
  <w:style w:type="character" w:customStyle="1" w:styleId="FontStyle372">
    <w:name w:val="Font Style372"/>
    <w:uiPriority w:val="99"/>
    <w:rsid w:val="00BD587B"/>
    <w:rPr>
      <w:rFonts w:ascii="Times New Roman" w:hAnsi="Times New Roman" w:cs="Times New Roman"/>
      <w:b/>
      <w:bCs/>
      <w:sz w:val="16"/>
      <w:szCs w:val="16"/>
    </w:rPr>
  </w:style>
  <w:style w:type="paragraph" w:customStyle="1" w:styleId="Style59">
    <w:name w:val="Style59"/>
    <w:basedOn w:val="Normal"/>
    <w:uiPriority w:val="99"/>
    <w:rsid w:val="00BD587B"/>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BD587B"/>
    <w:rPr>
      <w:rFonts w:ascii="Times New Roman" w:hAnsi="Times New Roman" w:cs="Times New Roman"/>
      <w:b/>
      <w:bCs/>
      <w:i/>
      <w:iCs/>
      <w:sz w:val="16"/>
      <w:szCs w:val="16"/>
    </w:rPr>
  </w:style>
  <w:style w:type="paragraph" w:customStyle="1" w:styleId="Style200">
    <w:name w:val="Style20"/>
    <w:basedOn w:val="Normal"/>
    <w:uiPriority w:val="99"/>
    <w:rsid w:val="00BD587B"/>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BD587B"/>
    <w:rPr>
      <w:rFonts w:ascii="Times New Roman" w:hAnsi="Times New Roman" w:cs="Times New Roman"/>
      <w:smallCaps/>
      <w:sz w:val="14"/>
      <w:szCs w:val="14"/>
    </w:rPr>
  </w:style>
  <w:style w:type="paragraph" w:customStyle="1" w:styleId="Style89">
    <w:name w:val="Style89"/>
    <w:basedOn w:val="Normal"/>
    <w:uiPriority w:val="99"/>
    <w:rsid w:val="00BD587B"/>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BD587B"/>
    <w:rPr>
      <w:rFonts w:ascii="Times New Roman" w:hAnsi="Times New Roman" w:cs="Times New Roman"/>
      <w:b/>
      <w:bCs/>
      <w:spacing w:val="-10"/>
      <w:sz w:val="22"/>
      <w:szCs w:val="22"/>
    </w:rPr>
  </w:style>
  <w:style w:type="character" w:customStyle="1" w:styleId="FontStyle320">
    <w:name w:val="Font Style320"/>
    <w:uiPriority w:val="99"/>
    <w:rsid w:val="00BD587B"/>
    <w:rPr>
      <w:rFonts w:ascii="Times New Roman" w:hAnsi="Times New Roman" w:cs="Times New Roman"/>
      <w:b/>
      <w:bCs/>
      <w:spacing w:val="-10"/>
      <w:sz w:val="22"/>
      <w:szCs w:val="22"/>
    </w:rPr>
  </w:style>
  <w:style w:type="character" w:customStyle="1" w:styleId="FontStyle352">
    <w:name w:val="Font Style352"/>
    <w:uiPriority w:val="99"/>
    <w:rsid w:val="00BD587B"/>
    <w:rPr>
      <w:rFonts w:ascii="Times New Roman" w:hAnsi="Times New Roman" w:cs="Times New Roman"/>
      <w:b/>
      <w:bCs/>
      <w:sz w:val="16"/>
      <w:szCs w:val="16"/>
    </w:rPr>
  </w:style>
  <w:style w:type="character" w:customStyle="1" w:styleId="FontStyle356">
    <w:name w:val="Font Style356"/>
    <w:uiPriority w:val="99"/>
    <w:rsid w:val="00BD587B"/>
    <w:rPr>
      <w:rFonts w:ascii="Times New Roman" w:hAnsi="Times New Roman" w:cs="Times New Roman"/>
      <w:b/>
      <w:bCs/>
      <w:spacing w:val="-10"/>
      <w:sz w:val="22"/>
      <w:szCs w:val="22"/>
    </w:rPr>
  </w:style>
  <w:style w:type="character" w:customStyle="1" w:styleId="FontStyle298">
    <w:name w:val="Font Style298"/>
    <w:uiPriority w:val="99"/>
    <w:rsid w:val="00BD587B"/>
    <w:rPr>
      <w:rFonts w:ascii="Times New Roman" w:hAnsi="Times New Roman" w:cs="Times New Roman"/>
      <w:sz w:val="18"/>
      <w:szCs w:val="18"/>
    </w:rPr>
  </w:style>
  <w:style w:type="character" w:customStyle="1" w:styleId="FontStyle311">
    <w:name w:val="Font Style311"/>
    <w:uiPriority w:val="99"/>
    <w:rsid w:val="00BD587B"/>
    <w:rPr>
      <w:rFonts w:ascii="Times New Roman" w:hAnsi="Times New Roman" w:cs="Times New Roman"/>
      <w:b/>
      <w:bCs/>
      <w:spacing w:val="-10"/>
      <w:sz w:val="18"/>
      <w:szCs w:val="18"/>
    </w:rPr>
  </w:style>
  <w:style w:type="character" w:customStyle="1" w:styleId="FontStyle332">
    <w:name w:val="Font Style332"/>
    <w:uiPriority w:val="99"/>
    <w:rsid w:val="00BD587B"/>
    <w:rPr>
      <w:rFonts w:ascii="Times New Roman" w:hAnsi="Times New Roman" w:cs="Times New Roman"/>
      <w:b/>
      <w:bCs/>
      <w:i/>
      <w:iCs/>
      <w:spacing w:val="-10"/>
      <w:sz w:val="20"/>
      <w:szCs w:val="20"/>
    </w:rPr>
  </w:style>
  <w:style w:type="character" w:customStyle="1" w:styleId="FontStyle371">
    <w:name w:val="Font Style371"/>
    <w:uiPriority w:val="99"/>
    <w:rsid w:val="00BD587B"/>
    <w:rPr>
      <w:rFonts w:ascii="Times New Roman" w:hAnsi="Times New Roman" w:cs="Times New Roman"/>
      <w:sz w:val="16"/>
      <w:szCs w:val="16"/>
    </w:rPr>
  </w:style>
  <w:style w:type="character" w:customStyle="1" w:styleId="FontStyle350">
    <w:name w:val="Font Style350"/>
    <w:uiPriority w:val="99"/>
    <w:rsid w:val="00BD587B"/>
    <w:rPr>
      <w:rFonts w:ascii="Times New Roman" w:hAnsi="Times New Roman" w:cs="Times New Roman"/>
      <w:b/>
      <w:bCs/>
      <w:i/>
      <w:iCs/>
      <w:sz w:val="20"/>
      <w:szCs w:val="20"/>
    </w:rPr>
  </w:style>
  <w:style w:type="paragraph" w:customStyle="1" w:styleId="Style8">
    <w:name w:val="Style8"/>
    <w:basedOn w:val="Normal"/>
    <w:uiPriority w:val="99"/>
    <w:rsid w:val="00BD587B"/>
    <w:pPr>
      <w:widowControl w:val="0"/>
      <w:autoSpaceDE w:val="0"/>
      <w:autoSpaceDN w:val="0"/>
      <w:adjustRightInd w:val="0"/>
    </w:pPr>
    <w:rPr>
      <w:rFonts w:ascii="Georgia" w:eastAsia="Times New Roman" w:hAnsi="Georgia"/>
      <w:sz w:val="24"/>
    </w:rPr>
  </w:style>
  <w:style w:type="paragraph" w:customStyle="1" w:styleId="Style19">
    <w:name w:val="Style19"/>
    <w:basedOn w:val="Normal"/>
    <w:uiPriority w:val="99"/>
    <w:qFormat/>
    <w:rsid w:val="00BD587B"/>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rsid w:val="00BD587B"/>
    <w:pPr>
      <w:widowControl w:val="0"/>
      <w:autoSpaceDE w:val="0"/>
      <w:autoSpaceDN w:val="0"/>
      <w:adjustRightInd w:val="0"/>
      <w:spacing w:line="230" w:lineRule="exact"/>
      <w:jc w:val="both"/>
    </w:pPr>
    <w:rPr>
      <w:rFonts w:ascii="Georgia" w:eastAsia="Times New Roman" w:hAnsi="Georgia"/>
      <w:sz w:val="24"/>
    </w:rPr>
  </w:style>
  <w:style w:type="paragraph" w:customStyle="1" w:styleId="Style51">
    <w:name w:val="Style51"/>
    <w:basedOn w:val="Normal"/>
    <w:uiPriority w:val="99"/>
    <w:qFormat/>
    <w:rsid w:val="00BD587B"/>
    <w:pPr>
      <w:widowControl w:val="0"/>
      <w:autoSpaceDE w:val="0"/>
      <w:autoSpaceDN w:val="0"/>
      <w:adjustRightInd w:val="0"/>
    </w:pPr>
    <w:rPr>
      <w:rFonts w:ascii="Georgia" w:eastAsia="Times New Roman" w:hAnsi="Georgia"/>
      <w:sz w:val="24"/>
    </w:rPr>
  </w:style>
  <w:style w:type="character" w:customStyle="1" w:styleId="FontStyle351">
    <w:name w:val="Font Style351"/>
    <w:uiPriority w:val="99"/>
    <w:rsid w:val="00BD587B"/>
    <w:rPr>
      <w:rFonts w:ascii="Times New Roman" w:hAnsi="Times New Roman" w:cs="Times New Roman"/>
      <w:b/>
      <w:bCs/>
      <w:sz w:val="22"/>
      <w:szCs w:val="22"/>
    </w:rPr>
  </w:style>
  <w:style w:type="paragraph" w:customStyle="1" w:styleId="Style10">
    <w:name w:val="Style10"/>
    <w:basedOn w:val="Normal"/>
    <w:uiPriority w:val="99"/>
    <w:rsid w:val="00BD587B"/>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rsid w:val="00BD587B"/>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BD587B"/>
    <w:rPr>
      <w:rFonts w:ascii="Times New Roman" w:hAnsi="Times New Roman" w:cs="Times New Roman"/>
      <w:b/>
      <w:bCs/>
      <w:spacing w:val="-10"/>
      <w:sz w:val="20"/>
      <w:szCs w:val="20"/>
    </w:rPr>
  </w:style>
  <w:style w:type="character" w:customStyle="1" w:styleId="FontStyle357">
    <w:name w:val="Font Style357"/>
    <w:uiPriority w:val="99"/>
    <w:rsid w:val="00BD587B"/>
    <w:rPr>
      <w:rFonts w:ascii="Times New Roman" w:hAnsi="Times New Roman" w:cs="Times New Roman"/>
      <w:b/>
      <w:bCs/>
      <w:spacing w:val="-10"/>
      <w:sz w:val="22"/>
      <w:szCs w:val="22"/>
    </w:rPr>
  </w:style>
  <w:style w:type="paragraph" w:customStyle="1" w:styleId="Style67">
    <w:name w:val="Style67"/>
    <w:basedOn w:val="Normal"/>
    <w:uiPriority w:val="99"/>
    <w:rsid w:val="00BD587B"/>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BD587B"/>
    <w:rPr>
      <w:rFonts w:ascii="Times New Roman" w:hAnsi="Times New Roman" w:cs="Times New Roman"/>
      <w:sz w:val="20"/>
      <w:szCs w:val="20"/>
    </w:rPr>
  </w:style>
  <w:style w:type="character" w:customStyle="1" w:styleId="FontStyle374">
    <w:name w:val="Font Style374"/>
    <w:uiPriority w:val="99"/>
    <w:rsid w:val="00BD587B"/>
    <w:rPr>
      <w:rFonts w:ascii="Times New Roman" w:hAnsi="Times New Roman" w:cs="Times New Roman"/>
      <w:b/>
      <w:bCs/>
      <w:spacing w:val="-10"/>
      <w:sz w:val="22"/>
      <w:szCs w:val="22"/>
    </w:rPr>
  </w:style>
  <w:style w:type="paragraph" w:customStyle="1" w:styleId="Style30">
    <w:name w:val="Style30"/>
    <w:basedOn w:val="Normal"/>
    <w:uiPriority w:val="99"/>
    <w:rsid w:val="00BD587B"/>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BD587B"/>
    <w:rPr>
      <w:rFonts w:ascii="Times New Roman" w:hAnsi="Times New Roman" w:cs="Times New Roman"/>
      <w:smallCaps/>
      <w:sz w:val="16"/>
      <w:szCs w:val="16"/>
    </w:rPr>
  </w:style>
  <w:style w:type="paragraph" w:customStyle="1" w:styleId="Style93">
    <w:name w:val="Style93"/>
    <w:basedOn w:val="Normal"/>
    <w:uiPriority w:val="99"/>
    <w:rsid w:val="00BD587B"/>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rsid w:val="00BD587B"/>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BD587B"/>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BD587B"/>
    <w:rPr>
      <w:sz w:val="10"/>
    </w:rPr>
  </w:style>
  <w:style w:type="character" w:customStyle="1" w:styleId="UnderlineCharCharCharCharCharCharCharChar">
    <w:name w:val="Underline Char Char Char Char Char Char Char Char"/>
    <w:link w:val="UnderlineCharCharCharCharCharCharChar"/>
    <w:rsid w:val="00BD587B"/>
    <w:rPr>
      <w:u w:val="single"/>
    </w:rPr>
  </w:style>
  <w:style w:type="character" w:customStyle="1" w:styleId="SmalltextCharCharCharChar">
    <w:name w:val="Small text Char Char Char Char"/>
    <w:link w:val="SmalltextCharCharChar"/>
    <w:rsid w:val="00BD587B"/>
    <w:rPr>
      <w:sz w:val="16"/>
    </w:rPr>
  </w:style>
  <w:style w:type="paragraph" w:customStyle="1" w:styleId="boldcitation">
    <w:name w:val="bold citation"/>
    <w:basedOn w:val="Normal"/>
    <w:rsid w:val="00BD587B"/>
    <w:rPr>
      <w:rFonts w:ascii="Arial" w:eastAsia="Times New Roman" w:hAnsi="Arial"/>
      <w:b/>
      <w:sz w:val="28"/>
      <w:u w:val="thick"/>
    </w:rPr>
  </w:style>
  <w:style w:type="character" w:customStyle="1" w:styleId="SmallTextCharCharCharChar0">
    <w:name w:val="Small Text Char Char Char Char"/>
    <w:link w:val="SmallTextCharCharChar0"/>
    <w:rsid w:val="00BD587B"/>
    <w:rPr>
      <w:sz w:val="16"/>
    </w:rPr>
  </w:style>
  <w:style w:type="paragraph" w:customStyle="1" w:styleId="HotRouteCharCharCharCharChar">
    <w:name w:val="Hot Route! Char Char Char Char Char"/>
    <w:basedOn w:val="Normal"/>
    <w:link w:val="HotRouteCharCharCharCharCharChar"/>
    <w:qFormat/>
    <w:rsid w:val="00BD587B"/>
    <w:pPr>
      <w:ind w:left="144"/>
    </w:pPr>
    <w:rPr>
      <w:rFonts w:ascii="Georgia" w:eastAsia="Times New Roman" w:hAnsi="Georgia"/>
      <w:sz w:val="20"/>
    </w:rPr>
  </w:style>
  <w:style w:type="character" w:customStyle="1" w:styleId="underlinecardChar">
    <w:name w:val="underline card Char"/>
    <w:rsid w:val="00BD587B"/>
    <w:rPr>
      <w:rFonts w:ascii="Arial" w:hAnsi="Arial"/>
      <w:noProof w:val="0"/>
      <w:sz w:val="18"/>
      <w:szCs w:val="24"/>
      <w:u w:val="single"/>
      <w:lang w:val="en-US" w:eastAsia="en-US" w:bidi="ar-SA"/>
    </w:rPr>
  </w:style>
  <w:style w:type="paragraph" w:customStyle="1" w:styleId="boldcite">
    <w:name w:val="bold cite"/>
    <w:basedOn w:val="Normal"/>
    <w:link w:val="boldciteChar4"/>
    <w:uiPriority w:val="99"/>
    <w:qFormat/>
    <w:rsid w:val="00BD587B"/>
    <w:rPr>
      <w:rFonts w:ascii="Arial" w:eastAsia="Times New Roman" w:hAnsi="Arial"/>
      <w:b/>
      <w:color w:val="000000"/>
      <w:u w:val="thick" w:color="000000"/>
    </w:rPr>
  </w:style>
  <w:style w:type="numbering" w:customStyle="1" w:styleId="NoList2">
    <w:name w:val="No List2"/>
    <w:next w:val="NoList"/>
    <w:uiPriority w:val="99"/>
    <w:semiHidden/>
    <w:unhideWhenUsed/>
    <w:rsid w:val="00BD587B"/>
  </w:style>
  <w:style w:type="character" w:customStyle="1" w:styleId="CardsCharCharChar">
    <w:name w:val="Cards Char Char Char"/>
    <w:rsid w:val="00BD587B"/>
    <w:rPr>
      <w:szCs w:val="24"/>
      <w:lang w:val="en-US" w:eastAsia="en-US" w:bidi="ar-SA"/>
    </w:rPr>
  </w:style>
  <w:style w:type="character" w:customStyle="1" w:styleId="HiddenBlockHeaderChar">
    <w:name w:val="Hidden Block Header Char"/>
    <w:link w:val="HiddenBlockHeader"/>
    <w:rsid w:val="00BD587B"/>
    <w:rPr>
      <w:rFonts w:ascii="Times New Roman" w:eastAsia="Times New Roman" w:hAnsi="Times New Roman" w:cs="Courier New"/>
      <w:b/>
      <w:bCs/>
      <w:sz w:val="28"/>
    </w:rPr>
  </w:style>
  <w:style w:type="paragraph" w:customStyle="1" w:styleId="NothingCharChar">
    <w:name w:val="Nothing Char Char"/>
    <w:link w:val="NothingCharCharChar"/>
    <w:rsid w:val="00BD587B"/>
    <w:pPr>
      <w:jc w:val="both"/>
    </w:pPr>
    <w:rPr>
      <w:rFonts w:ascii="Times New Roman" w:eastAsia="MS Mincho" w:hAnsi="Times New Roman" w:cs="Times New Roman"/>
    </w:rPr>
  </w:style>
  <w:style w:type="character" w:customStyle="1" w:styleId="NothingCharCharChar">
    <w:name w:val="Nothing Char Char Char"/>
    <w:link w:val="NothingCharChar"/>
    <w:rsid w:val="00BD587B"/>
    <w:rPr>
      <w:rFonts w:ascii="Times New Roman" w:eastAsia="MS Mincho" w:hAnsi="Times New Roman" w:cs="Times New Roman"/>
    </w:rPr>
  </w:style>
  <w:style w:type="character" w:customStyle="1" w:styleId="tagCharChar">
    <w:name w:val="tag Char Char"/>
    <w:rsid w:val="00BD587B"/>
    <w:rPr>
      <w:rFonts w:eastAsia="MS Mincho"/>
      <w:b/>
      <w:sz w:val="24"/>
      <w:szCs w:val="22"/>
    </w:rPr>
  </w:style>
  <w:style w:type="character" w:customStyle="1" w:styleId="cardCharChar0">
    <w:name w:val="card Char Char"/>
    <w:rsid w:val="00BD587B"/>
    <w:rPr>
      <w:rFonts w:eastAsia="MS Mincho"/>
      <w:sz w:val="24"/>
      <w:szCs w:val="22"/>
    </w:rPr>
  </w:style>
  <w:style w:type="character" w:customStyle="1" w:styleId="CardsCharChar">
    <w:name w:val="Cards Char Char"/>
    <w:rsid w:val="00BD587B"/>
    <w:rPr>
      <w:szCs w:val="24"/>
      <w:lang w:val="en-US" w:eastAsia="en-US" w:bidi="ar-SA"/>
    </w:rPr>
  </w:style>
  <w:style w:type="character" w:customStyle="1" w:styleId="CardsCharCharCharChar">
    <w:name w:val="Cards Char Char Char Char"/>
    <w:rsid w:val="00BD587B"/>
    <w:rPr>
      <w:szCs w:val="24"/>
      <w:lang w:val="en-US" w:eastAsia="en-US" w:bidi="ar-SA"/>
    </w:rPr>
  </w:style>
  <w:style w:type="character" w:customStyle="1" w:styleId="BlockHeadingsCharChar">
    <w:name w:val="Block Headings Char Char"/>
    <w:rsid w:val="00BD587B"/>
    <w:rPr>
      <w:b/>
      <w:sz w:val="36"/>
      <w:szCs w:val="24"/>
      <w:u w:val="single"/>
      <w:lang w:val="en-US" w:eastAsia="en-US" w:bidi="ar-SA"/>
    </w:rPr>
  </w:style>
  <w:style w:type="character" w:customStyle="1" w:styleId="NothingChar1">
    <w:name w:val="Nothing Char1"/>
    <w:rsid w:val="00BD587B"/>
    <w:rPr>
      <w:szCs w:val="24"/>
      <w:lang w:val="en-US" w:eastAsia="en-US" w:bidi="ar-SA"/>
    </w:rPr>
  </w:style>
  <w:style w:type="numbering" w:customStyle="1" w:styleId="NoList3">
    <w:name w:val="No List3"/>
    <w:next w:val="NoList"/>
    <w:uiPriority w:val="99"/>
    <w:semiHidden/>
    <w:unhideWhenUsed/>
    <w:rsid w:val="00BD587B"/>
  </w:style>
  <w:style w:type="paragraph" w:customStyle="1" w:styleId="bloctitles">
    <w:name w:val="bloc titles"/>
    <w:basedOn w:val="Heading1"/>
    <w:next w:val="Normal"/>
    <w:link w:val="bloctitlesChar"/>
    <w:autoRedefine/>
    <w:qFormat/>
    <w:rsid w:val="00BD587B"/>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kern w:val="32"/>
      <w:sz w:val="32"/>
      <w:u w:val="single"/>
    </w:rPr>
  </w:style>
  <w:style w:type="paragraph" w:customStyle="1" w:styleId="NoSpacingCharCharChar">
    <w:name w:val="No Spacing Char Char Char"/>
    <w:next w:val="Normal"/>
    <w:rsid w:val="00BD587B"/>
    <w:pPr>
      <w:widowControl w:val="0"/>
      <w:jc w:val="both"/>
      <w:outlineLvl w:val="1"/>
    </w:pPr>
    <w:rPr>
      <w:rFonts w:ascii="Times New Roman" w:eastAsia="Times New Roman" w:hAnsi="Times New Roman" w:cs="Times New Roman"/>
      <w:b/>
    </w:rPr>
  </w:style>
  <w:style w:type="character" w:customStyle="1" w:styleId="StyleThickunderline">
    <w:name w:val="Style Thick underline"/>
    <w:qFormat/>
    <w:rsid w:val="00BD587B"/>
    <w:rPr>
      <w:u w:val="thick"/>
    </w:rPr>
  </w:style>
  <w:style w:type="character" w:customStyle="1" w:styleId="highlight2">
    <w:name w:val="highlight2"/>
    <w:rsid w:val="00BD587B"/>
    <w:rPr>
      <w:rFonts w:ascii="Arial" w:hAnsi="Arial"/>
      <w:b/>
      <w:sz w:val="18"/>
      <w:u w:val="thick"/>
      <w:bdr w:val="none" w:sz="0" w:space="0" w:color="auto"/>
      <w:shd w:val="clear" w:color="auto" w:fill="auto"/>
    </w:rPr>
  </w:style>
  <w:style w:type="paragraph" w:styleId="TOC3">
    <w:name w:val="toc 3"/>
    <w:basedOn w:val="Normal"/>
    <w:next w:val="Normal"/>
    <w:autoRedefine/>
    <w:uiPriority w:val="39"/>
    <w:unhideWhenUsed/>
    <w:qFormat/>
    <w:rsid w:val="00BD587B"/>
    <w:pPr>
      <w:ind w:left="400"/>
    </w:pPr>
    <w:rPr>
      <w:rFonts w:ascii="Georgia" w:eastAsia="Times New Roman" w:hAnsi="Georgia"/>
      <w:sz w:val="20"/>
      <w:szCs w:val="20"/>
    </w:rPr>
  </w:style>
  <w:style w:type="paragraph" w:styleId="TOC4">
    <w:name w:val="toc 4"/>
    <w:basedOn w:val="Normal"/>
    <w:next w:val="Normal"/>
    <w:autoRedefine/>
    <w:uiPriority w:val="39"/>
    <w:unhideWhenUsed/>
    <w:rsid w:val="00BD587B"/>
    <w:pPr>
      <w:ind w:left="600"/>
    </w:pPr>
    <w:rPr>
      <w:rFonts w:ascii="Georgia" w:eastAsia="Times New Roman" w:hAnsi="Georgia"/>
      <w:sz w:val="20"/>
      <w:szCs w:val="20"/>
    </w:rPr>
  </w:style>
  <w:style w:type="paragraph" w:styleId="TOC5">
    <w:name w:val="toc 5"/>
    <w:basedOn w:val="Normal"/>
    <w:next w:val="Normal"/>
    <w:autoRedefine/>
    <w:uiPriority w:val="39"/>
    <w:unhideWhenUsed/>
    <w:rsid w:val="00BD587B"/>
    <w:pPr>
      <w:ind w:left="800"/>
    </w:pPr>
    <w:rPr>
      <w:rFonts w:ascii="Georgia" w:eastAsia="Times New Roman" w:hAnsi="Georgia"/>
      <w:sz w:val="20"/>
      <w:szCs w:val="20"/>
    </w:rPr>
  </w:style>
  <w:style w:type="paragraph" w:styleId="TOC6">
    <w:name w:val="toc 6"/>
    <w:basedOn w:val="Normal"/>
    <w:next w:val="Normal"/>
    <w:autoRedefine/>
    <w:uiPriority w:val="39"/>
    <w:unhideWhenUsed/>
    <w:rsid w:val="00BD587B"/>
    <w:pPr>
      <w:ind w:left="1000"/>
    </w:pPr>
    <w:rPr>
      <w:rFonts w:ascii="Georgia" w:eastAsia="Times New Roman" w:hAnsi="Georgia"/>
      <w:sz w:val="20"/>
      <w:szCs w:val="20"/>
    </w:rPr>
  </w:style>
  <w:style w:type="paragraph" w:styleId="TOC7">
    <w:name w:val="toc 7"/>
    <w:basedOn w:val="Normal"/>
    <w:next w:val="Normal"/>
    <w:autoRedefine/>
    <w:uiPriority w:val="39"/>
    <w:unhideWhenUsed/>
    <w:rsid w:val="00BD587B"/>
    <w:pPr>
      <w:ind w:left="1200"/>
    </w:pPr>
    <w:rPr>
      <w:rFonts w:ascii="Georgia" w:eastAsia="Times New Roman" w:hAnsi="Georgia"/>
      <w:sz w:val="20"/>
      <w:szCs w:val="20"/>
    </w:rPr>
  </w:style>
  <w:style w:type="paragraph" w:styleId="TOC8">
    <w:name w:val="toc 8"/>
    <w:basedOn w:val="Normal"/>
    <w:next w:val="Normal"/>
    <w:autoRedefine/>
    <w:uiPriority w:val="39"/>
    <w:unhideWhenUsed/>
    <w:rsid w:val="00BD587B"/>
    <w:pPr>
      <w:ind w:left="1400"/>
    </w:pPr>
    <w:rPr>
      <w:rFonts w:ascii="Georgia" w:eastAsia="Times New Roman" w:hAnsi="Georgia"/>
      <w:sz w:val="20"/>
      <w:szCs w:val="20"/>
    </w:rPr>
  </w:style>
  <w:style w:type="paragraph" w:styleId="TOC9">
    <w:name w:val="toc 9"/>
    <w:basedOn w:val="Normal"/>
    <w:next w:val="Normal"/>
    <w:autoRedefine/>
    <w:uiPriority w:val="39"/>
    <w:unhideWhenUsed/>
    <w:rsid w:val="00BD587B"/>
    <w:pPr>
      <w:ind w:left="1600"/>
    </w:pPr>
    <w:rPr>
      <w:rFonts w:ascii="Georgia" w:eastAsia="Times New Roman" w:hAnsi="Georgia"/>
      <w:sz w:val="20"/>
      <w:szCs w:val="20"/>
    </w:rPr>
  </w:style>
  <w:style w:type="paragraph" w:customStyle="1" w:styleId="BlockTitleGhost">
    <w:name w:val="Block Title Ghost"/>
    <w:basedOn w:val="Heading1"/>
    <w:rsid w:val="00BD587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paragraph" w:customStyle="1" w:styleId="MinimizedText">
    <w:name w:val="Minimized Text"/>
    <w:link w:val="MinimizedTextChar"/>
    <w:qFormat/>
    <w:rsid w:val="00BD587B"/>
    <w:pPr>
      <w:spacing w:after="160" w:line="259" w:lineRule="auto"/>
    </w:pPr>
    <w:rPr>
      <w:rFonts w:eastAsia="Times New Roman"/>
      <w:sz w:val="16"/>
      <w:szCs w:val="22"/>
    </w:rPr>
  </w:style>
  <w:style w:type="character" w:customStyle="1" w:styleId="MinimizedTextChar">
    <w:name w:val="Minimized Text Char"/>
    <w:link w:val="MinimizedText"/>
    <w:rsid w:val="00BD587B"/>
    <w:rPr>
      <w:rFonts w:eastAsia="Times New Roman"/>
      <w:sz w:val="16"/>
      <w:szCs w:val="22"/>
    </w:rPr>
  </w:style>
  <w:style w:type="paragraph" w:customStyle="1" w:styleId="Circled">
    <w:name w:val="Circled"/>
    <w:link w:val="CircledChar"/>
    <w:qFormat/>
    <w:rsid w:val="00BD587B"/>
    <w:pPr>
      <w:spacing w:after="160" w:line="259" w:lineRule="auto"/>
    </w:pPr>
    <w:rPr>
      <w:rFonts w:eastAsia="Times New Roman"/>
      <w:b/>
      <w:sz w:val="20"/>
      <w:szCs w:val="22"/>
      <w:u w:val="single"/>
    </w:rPr>
  </w:style>
  <w:style w:type="character" w:customStyle="1" w:styleId="CircledChar">
    <w:name w:val="Circled Char"/>
    <w:link w:val="Circled"/>
    <w:rsid w:val="00BD587B"/>
    <w:rPr>
      <w:rFonts w:eastAsia="Times New Roman"/>
      <w:b/>
      <w:sz w:val="20"/>
      <w:szCs w:val="22"/>
      <w:u w:val="single"/>
    </w:rPr>
  </w:style>
  <w:style w:type="character" w:customStyle="1" w:styleId="Char1">
    <w:name w:val="Char1"/>
    <w:rsid w:val="00BD587B"/>
    <w:rPr>
      <w:u w:val="single"/>
      <w:lang w:val="en-US" w:eastAsia="en-US" w:bidi="ar-SA"/>
    </w:rPr>
  </w:style>
  <w:style w:type="character" w:customStyle="1" w:styleId="heading3char0">
    <w:name w:val="heading3char"/>
    <w:rsid w:val="00BD587B"/>
  </w:style>
  <w:style w:type="character" w:customStyle="1" w:styleId="tagchar0">
    <w:name w:val="tagchar"/>
    <w:rsid w:val="00BD587B"/>
  </w:style>
  <w:style w:type="character" w:styleId="HTMLCite">
    <w:name w:val="HTML Cite"/>
    <w:unhideWhenUsed/>
    <w:rsid w:val="00BD587B"/>
    <w:rPr>
      <w:i/>
      <w:iCs/>
    </w:rPr>
  </w:style>
  <w:style w:type="paragraph" w:customStyle="1" w:styleId="TextUnderline0">
    <w:name w:val="Text Underline"/>
    <w:basedOn w:val="Normal"/>
    <w:link w:val="TextUnderlineChar0"/>
    <w:qFormat/>
    <w:rsid w:val="00BD587B"/>
    <w:rPr>
      <w:rFonts w:ascii="Garamond" w:eastAsia="Times New Roman" w:hAnsi="Garamond"/>
      <w:bCs/>
      <w:kern w:val="20"/>
      <w:sz w:val="20"/>
      <w:szCs w:val="32"/>
      <w:u w:val="single"/>
      <w:lang w:val="x-none" w:eastAsia="x-none"/>
    </w:rPr>
  </w:style>
  <w:style w:type="character" w:customStyle="1" w:styleId="TextUnderlineChar0">
    <w:name w:val="Text Underline Char"/>
    <w:link w:val="TextUnderline0"/>
    <w:rsid w:val="00BD587B"/>
    <w:rPr>
      <w:rFonts w:ascii="Garamond" w:eastAsia="Times New Roman" w:hAnsi="Garamond"/>
      <w:bCs/>
      <w:kern w:val="20"/>
      <w:sz w:val="20"/>
      <w:szCs w:val="32"/>
      <w:u w:val="single"/>
      <w:lang w:val="x-none" w:eastAsia="x-none"/>
    </w:rPr>
  </w:style>
  <w:style w:type="paragraph" w:customStyle="1" w:styleId="Regular">
    <w:name w:val="Regular"/>
    <w:link w:val="RegularChar"/>
    <w:qFormat/>
    <w:rsid w:val="00BD587B"/>
    <w:rPr>
      <w:rFonts w:ascii="Garamond" w:eastAsia="Times New Roman" w:hAnsi="Garamond" w:cs="Times New Roman"/>
      <w:bCs/>
      <w:kern w:val="20"/>
      <w:sz w:val="20"/>
      <w:szCs w:val="32"/>
    </w:rPr>
  </w:style>
  <w:style w:type="character" w:customStyle="1" w:styleId="RegularChar">
    <w:name w:val="Regular Char"/>
    <w:link w:val="Regular"/>
    <w:rsid w:val="00BD587B"/>
    <w:rPr>
      <w:rFonts w:ascii="Garamond" w:eastAsia="Times New Roman" w:hAnsi="Garamond" w:cs="Times New Roman"/>
      <w:bCs/>
      <w:kern w:val="20"/>
      <w:sz w:val="20"/>
      <w:szCs w:val="32"/>
    </w:rPr>
  </w:style>
  <w:style w:type="character" w:styleId="Strong">
    <w:name w:val="Strong"/>
    <w:aliases w:val="8 pt font,Citation Char Char1 Char Char Char Char Char,Cut,Small 1"/>
    <w:uiPriority w:val="22"/>
    <w:qFormat/>
    <w:rsid w:val="00BD587B"/>
    <w:rPr>
      <w:rFonts w:ascii="Times New Roman" w:hAnsi="Times New Roman"/>
      <w:b/>
      <w:sz w:val="26"/>
    </w:rPr>
  </w:style>
  <w:style w:type="paragraph" w:customStyle="1" w:styleId="TagLine0">
    <w:name w:val="Tag Line"/>
    <w:basedOn w:val="Normal"/>
    <w:uiPriority w:val="99"/>
    <w:qFormat/>
    <w:rsid w:val="00BD587B"/>
    <w:rPr>
      <w:rFonts w:ascii="Georgia" w:eastAsia="Times New Roman" w:hAnsi="Georgia"/>
      <w:b/>
      <w:sz w:val="24"/>
    </w:rPr>
  </w:style>
  <w:style w:type="character" w:customStyle="1" w:styleId="StyleTimesNewRoman">
    <w:name w:val="Style Times New Roman"/>
    <w:rsid w:val="00BD587B"/>
    <w:rPr>
      <w:rFonts w:ascii="Garamond" w:hAnsi="Garamond"/>
    </w:rPr>
  </w:style>
  <w:style w:type="character" w:customStyle="1" w:styleId="CharChar5">
    <w:name w:val="Char Char5"/>
    <w:rsid w:val="00BD587B"/>
    <w:rPr>
      <w:rFonts w:ascii="Garamond" w:hAnsi="Garamond"/>
      <w:b/>
      <w:caps/>
      <w:color w:val="000000"/>
      <w:kern w:val="32"/>
      <w:sz w:val="28"/>
      <w:szCs w:val="32"/>
      <w:u w:val="single"/>
      <w:lang w:val="en-US" w:eastAsia="en-US" w:bidi="ar-SA"/>
    </w:rPr>
  </w:style>
  <w:style w:type="paragraph" w:customStyle="1" w:styleId="INDENTEDPARAGRAPH">
    <w:name w:val="INDENTED PARAGRAPH"/>
    <w:rsid w:val="00BD587B"/>
    <w:pPr>
      <w:spacing w:line="360" w:lineRule="atLeast"/>
      <w:ind w:firstLine="864"/>
      <w:jc w:val="both"/>
    </w:pPr>
    <w:rPr>
      <w:rFonts w:ascii="Times New Roman" w:eastAsia="Times New Roman" w:hAnsi="Times New Roman" w:cs="Times New Roman"/>
      <w:szCs w:val="20"/>
    </w:rPr>
  </w:style>
  <w:style w:type="character" w:customStyle="1" w:styleId="CiteChar0">
    <w:name w:val="Cite Char"/>
    <w:aliases w:val="cite_tag Char,Heading 21 Char, Char Char Char Char1 Char,Char Char Char Char1 Char Char,Char Char Char Char1 Char Char1,Char Char Char Char1 Char,Taglines Char Char, Cha,Heading 2 Char3,Char Char Char Char1 Char1,Heading 2 Char1 Char1"/>
    <w:qFormat/>
    <w:rsid w:val="00BD587B"/>
    <w:rPr>
      <w:sz w:val="16"/>
      <w:szCs w:val="18"/>
      <w:lang w:val="en-US" w:eastAsia="en-US" w:bidi="ar-SA"/>
    </w:rPr>
  </w:style>
  <w:style w:type="character" w:customStyle="1" w:styleId="IndexHeadersCharChar">
    <w:name w:val="Index Headers Char Char"/>
    <w:rsid w:val="00BD587B"/>
    <w:rPr>
      <w:rFonts w:cs="Arial"/>
      <w:bCs/>
      <w:caps/>
      <w:color w:val="FFFFFF"/>
      <w:sz w:val="2"/>
      <w:szCs w:val="2"/>
      <w:lang w:val="en-US" w:eastAsia="en-US" w:bidi="ar-SA"/>
    </w:rPr>
  </w:style>
  <w:style w:type="paragraph" w:customStyle="1" w:styleId="Numbering">
    <w:name w:val="Numbering"/>
    <w:basedOn w:val="Normal"/>
    <w:next w:val="Normal"/>
    <w:qFormat/>
    <w:rsid w:val="00BD587B"/>
    <w:pPr>
      <w:widowControl w:val="0"/>
      <w:numPr>
        <w:numId w:val="9"/>
      </w:numPr>
      <w:suppressAutoHyphens/>
      <w:spacing w:after="200"/>
    </w:pPr>
    <w:rPr>
      <w:rFonts w:ascii="Georgia" w:eastAsia="Times New Roman" w:hAnsi="Georgia"/>
      <w:b/>
      <w:sz w:val="24"/>
      <w:szCs w:val="18"/>
    </w:rPr>
  </w:style>
  <w:style w:type="paragraph" w:customStyle="1" w:styleId="Un-IndexedHeading">
    <w:name w:val="Un-Indexed Heading"/>
    <w:basedOn w:val="Heading1"/>
    <w:next w:val="Normal"/>
    <w:qFormat/>
    <w:rsid w:val="00BD587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val="0"/>
      <w:kern w:val="32"/>
      <w:sz w:val="32"/>
      <w:u w:val="thick"/>
    </w:rPr>
  </w:style>
  <w:style w:type="character" w:customStyle="1" w:styleId="CircleChar1">
    <w:name w:val="Circle Char1"/>
    <w:rsid w:val="00BD587B"/>
    <w:rPr>
      <w:b/>
      <w:i/>
      <w:szCs w:val="18"/>
      <w:u w:val="thick"/>
      <w:lang w:val="en-US" w:eastAsia="en-US" w:bidi="ar-SA"/>
    </w:rPr>
  </w:style>
  <w:style w:type="paragraph" w:customStyle="1" w:styleId="PageHeader">
    <w:name w:val="Page Header"/>
    <w:basedOn w:val="Normal"/>
    <w:link w:val="PageHeaderChar"/>
    <w:qFormat/>
    <w:rsid w:val="00BD587B"/>
    <w:pPr>
      <w:widowControl w:val="0"/>
      <w:numPr>
        <w:numId w:val="12"/>
      </w:numPr>
      <w:tabs>
        <w:tab w:val="clear" w:pos="36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BD587B"/>
    <w:pPr>
      <w:numPr>
        <w:numId w:val="7"/>
      </w:numPr>
    </w:pPr>
  </w:style>
  <w:style w:type="paragraph" w:customStyle="1" w:styleId="Lettering">
    <w:name w:val="Lettering"/>
    <w:basedOn w:val="Numbering"/>
    <w:next w:val="Normal"/>
    <w:qFormat/>
    <w:rsid w:val="00BD587B"/>
    <w:pPr>
      <w:numPr>
        <w:numId w:val="5"/>
      </w:numPr>
    </w:pPr>
    <w:rPr>
      <w:szCs w:val="22"/>
    </w:rPr>
  </w:style>
  <w:style w:type="paragraph" w:customStyle="1" w:styleId="FileName">
    <w:name w:val="File Name"/>
    <w:basedOn w:val="Normal"/>
    <w:next w:val="Normal"/>
    <w:qFormat/>
    <w:rsid w:val="00BD587B"/>
    <w:pPr>
      <w:widowControl w:val="0"/>
      <w:numPr>
        <w:numId w:val="6"/>
      </w:numPr>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BD587B"/>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BD587B"/>
    <w:pPr>
      <w:numPr>
        <w:numId w:val="8"/>
      </w:numPr>
      <w:tabs>
        <w:tab w:val="num" w:pos="360"/>
      </w:tabs>
      <w:ind w:left="360"/>
    </w:pPr>
  </w:style>
  <w:style w:type="paragraph" w:customStyle="1" w:styleId="CardContinued1">
    <w:name w:val="Card Continued 1"/>
    <w:basedOn w:val="Normal"/>
    <w:next w:val="Normal"/>
    <w:qFormat/>
    <w:rsid w:val="00BD587B"/>
    <w:pPr>
      <w:widowControl w:val="0"/>
      <w:numPr>
        <w:numId w:val="11"/>
      </w:numPr>
      <w:tabs>
        <w:tab w:val="clear" w:pos="108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BD587B"/>
    <w:pPr>
      <w:numPr>
        <w:numId w:val="0"/>
      </w:numPr>
      <w:spacing w:before="0" w:after="120"/>
      <w:jc w:val="left"/>
    </w:pPr>
  </w:style>
  <w:style w:type="paragraph" w:customStyle="1" w:styleId="Clearformatting0">
    <w:name w:val="Clear formatting"/>
    <w:basedOn w:val="Normal"/>
    <w:qFormat/>
    <w:rsid w:val="00BD587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D587B"/>
  </w:style>
  <w:style w:type="paragraph" w:customStyle="1" w:styleId="SmallCardText">
    <w:name w:val="Small Card Text"/>
    <w:qFormat/>
    <w:rsid w:val="00BD587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D587B"/>
    <w:rPr>
      <w:sz w:val="16"/>
      <w:szCs w:val="16"/>
      <w:lang w:val="en-US" w:eastAsia="en-US" w:bidi="ar-SA"/>
    </w:rPr>
  </w:style>
  <w:style w:type="paragraph" w:customStyle="1" w:styleId="TAGFONT">
    <w:name w:val="TAG FONT"/>
    <w:basedOn w:val="Normal"/>
    <w:autoRedefine/>
    <w:qFormat/>
    <w:rsid w:val="00BD587B"/>
    <w:rPr>
      <w:rFonts w:ascii="Georgia" w:eastAsia="Times New Roman" w:hAnsi="Georgia"/>
      <w:sz w:val="24"/>
    </w:rPr>
  </w:style>
  <w:style w:type="character" w:customStyle="1" w:styleId="mainarttxt">
    <w:name w:val="mainarttxt"/>
    <w:basedOn w:val="DefaultParagraphFont"/>
    <w:rsid w:val="00BD587B"/>
  </w:style>
  <w:style w:type="paragraph" w:customStyle="1" w:styleId="blocktitle4">
    <w:name w:val="block title"/>
    <w:basedOn w:val="Normal"/>
    <w:link w:val="blocktitleChar0"/>
    <w:qFormat/>
    <w:rsid w:val="00BD587B"/>
    <w:pPr>
      <w:widowControl w:val="0"/>
      <w:spacing w:after="120"/>
      <w:jc w:val="center"/>
      <w:outlineLvl w:val="0"/>
    </w:pPr>
    <w:rPr>
      <w:rFonts w:ascii="Arial" w:eastAsia="Times" w:hAnsi="Arial"/>
      <w:b/>
      <w:sz w:val="28"/>
      <w:szCs w:val="20"/>
      <w:lang w:bidi="sa-IN"/>
    </w:rPr>
  </w:style>
  <w:style w:type="paragraph" w:customStyle="1" w:styleId="TagChar1CharCharCharChar">
    <w:name w:val="Tag Char1 Char Char Char Char"/>
    <w:basedOn w:val="Normal"/>
    <w:rsid w:val="00BD587B"/>
    <w:pPr>
      <w:overflowPunct w:val="0"/>
      <w:autoSpaceDE w:val="0"/>
      <w:autoSpaceDN w:val="0"/>
      <w:adjustRightInd w:val="0"/>
      <w:textAlignment w:val="baseline"/>
    </w:pPr>
    <w:rPr>
      <w:rFonts w:ascii="Palatino Linotype" w:eastAsia="Times New Roman" w:hAnsi="Palatino Linotype"/>
      <w:b/>
      <w:sz w:val="24"/>
      <w:szCs w:val="20"/>
    </w:rPr>
  </w:style>
  <w:style w:type="paragraph" w:styleId="BlockText">
    <w:name w:val="Block Text"/>
    <w:basedOn w:val="Normal"/>
    <w:rsid w:val="00BD587B"/>
    <w:pPr>
      <w:ind w:left="229" w:right="229"/>
    </w:pPr>
    <w:rPr>
      <w:rFonts w:ascii="Verdana" w:eastAsia="Times New Roman" w:hAnsi="Verdana"/>
      <w:sz w:val="16"/>
      <w:szCs w:val="20"/>
    </w:rPr>
  </w:style>
  <w:style w:type="paragraph" w:styleId="NormalIndent">
    <w:name w:val="Normal Indent"/>
    <w:basedOn w:val="Normal"/>
    <w:rsid w:val="00BD587B"/>
    <w:pPr>
      <w:ind w:left="720"/>
    </w:pPr>
    <w:rPr>
      <w:rFonts w:ascii="Georgia" w:eastAsia="Times New Roman" w:hAnsi="Georgia"/>
      <w:sz w:val="20"/>
      <w:szCs w:val="20"/>
    </w:rPr>
  </w:style>
  <w:style w:type="paragraph" w:styleId="EnvelopeReturn">
    <w:name w:val="envelope return"/>
    <w:basedOn w:val="Normal"/>
    <w:rsid w:val="00BD587B"/>
    <w:rPr>
      <w:rFonts w:ascii="Arial" w:eastAsia="Times New Roman" w:hAnsi="Arial" w:cs="Arial"/>
      <w:sz w:val="24"/>
      <w:szCs w:val="20"/>
    </w:rPr>
  </w:style>
  <w:style w:type="paragraph" w:styleId="EnvelopeAddress">
    <w:name w:val="envelope address"/>
    <w:basedOn w:val="Normal"/>
    <w:rsid w:val="00BD587B"/>
    <w:pPr>
      <w:framePr w:w="7920" w:h="1980" w:hRule="exact" w:hSpace="180" w:wrap="auto" w:hAnchor="page" w:xAlign="center" w:yAlign="bottom"/>
      <w:ind w:left="2880"/>
    </w:pPr>
    <w:rPr>
      <w:rFonts w:ascii="Arial" w:eastAsia="Times New Roman" w:hAnsi="Arial" w:cs="Arial"/>
      <w:sz w:val="28"/>
    </w:rPr>
  </w:style>
  <w:style w:type="character" w:customStyle="1" w:styleId="StyleUnderline1">
    <w:name w:val="Style Underline1"/>
    <w:rsid w:val="00BD587B"/>
    <w:rPr>
      <w:u w:val="single"/>
    </w:rPr>
  </w:style>
  <w:style w:type="character" w:customStyle="1" w:styleId="Style10pt">
    <w:name w:val="Style 10 pt"/>
    <w:rsid w:val="00BD587B"/>
    <w:rPr>
      <w:sz w:val="20"/>
    </w:rPr>
  </w:style>
  <w:style w:type="character" w:customStyle="1" w:styleId="highlightChar">
    <w:name w:val="highlight Char"/>
    <w:rsid w:val="00BD587B"/>
    <w:rPr>
      <w:sz w:val="24"/>
      <w:szCs w:val="24"/>
      <w:u w:val="single"/>
      <w:lang w:val="en-US" w:eastAsia="en-US" w:bidi="ar-SA"/>
    </w:rPr>
  </w:style>
  <w:style w:type="character" w:customStyle="1" w:styleId="UnderlinedEvChar">
    <w:name w:val="Underlined Ev Char"/>
    <w:rsid w:val="00BD587B"/>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D587B"/>
    <w:rPr>
      <w:rFonts w:eastAsia="Batang" w:cs="Arial"/>
      <w:b/>
      <w:bCs/>
      <w:iCs/>
      <w:sz w:val="24"/>
      <w:szCs w:val="28"/>
      <w:lang w:val="en-US" w:eastAsia="en-US" w:bidi="ar-SA"/>
    </w:rPr>
  </w:style>
  <w:style w:type="paragraph" w:customStyle="1" w:styleId="formfldssel">
    <w:name w:val="formfldssel"/>
    <w:basedOn w:val="Normal"/>
    <w:qFormat/>
    <w:rsid w:val="00BD587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qFormat/>
    <w:rsid w:val="00BD587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qFormat/>
    <w:rsid w:val="00BD587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D587B"/>
  </w:style>
  <w:style w:type="character" w:customStyle="1" w:styleId="UnreadTextChar">
    <w:name w:val="Unread Text Char"/>
    <w:link w:val="UnreadText"/>
    <w:rsid w:val="00BD587B"/>
    <w:rPr>
      <w:rFonts w:eastAsia="SimSun"/>
      <w:sz w:val="15"/>
      <w:lang w:eastAsia="zh-CN"/>
    </w:rPr>
  </w:style>
  <w:style w:type="character" w:customStyle="1" w:styleId="BoldandUnderlineChar5CharCharCharCharCharCharCharChar">
    <w:name w:val="Bold and Underline Char5 Char Char Char Char Char Char Char Char"/>
    <w:rsid w:val="00BD587B"/>
    <w:rPr>
      <w:b/>
      <w:u w:val="thick"/>
      <w:lang w:val="en-US" w:eastAsia="en-US" w:bidi="ar-SA"/>
    </w:rPr>
  </w:style>
  <w:style w:type="character" w:customStyle="1" w:styleId="StyleCardTextUnderline3Char">
    <w:name w:val="Style Card Text + Underline3 Char"/>
    <w:rsid w:val="00BD587B"/>
    <w:rPr>
      <w:rFonts w:eastAsia="SimSun"/>
      <w:szCs w:val="24"/>
      <w:u w:val="thick"/>
      <w:lang w:val="en-US" w:eastAsia="zh-CN" w:bidi="ar-SA"/>
    </w:rPr>
  </w:style>
  <w:style w:type="character" w:customStyle="1" w:styleId="BoldandUnderlineChar1Char2CharChar">
    <w:name w:val="Bold and Underline Char1 Char2 Char Char"/>
    <w:rsid w:val="00BD587B"/>
    <w:rPr>
      <w:b/>
      <w:noProof w:val="0"/>
      <w:szCs w:val="24"/>
      <w:u w:val="single"/>
      <w:lang w:val="en-US" w:eastAsia="en-US" w:bidi="ar-SA"/>
    </w:rPr>
  </w:style>
  <w:style w:type="character" w:customStyle="1" w:styleId="UnderlineChar1Char1">
    <w:name w:val="Underline Char1 Char1"/>
    <w:rsid w:val="00BD587B"/>
    <w:rPr>
      <w:noProof w:val="0"/>
      <w:szCs w:val="24"/>
      <w:u w:val="single"/>
      <w:lang w:val="en-US" w:eastAsia="en-US" w:bidi="ar-SA"/>
    </w:rPr>
  </w:style>
  <w:style w:type="character" w:customStyle="1" w:styleId="UnderlineChar6CharCharCharCharCharCharCharChar">
    <w:name w:val="Underline Char6 Char Char Char Char Char Char Char Char"/>
    <w:rsid w:val="00BD587B"/>
    <w:rPr>
      <w:noProof w:val="0"/>
      <w:szCs w:val="24"/>
      <w:u w:val="single"/>
      <w:lang w:val="en-US" w:eastAsia="en-US" w:bidi="ar-SA"/>
    </w:rPr>
  </w:style>
  <w:style w:type="paragraph" w:customStyle="1" w:styleId="Underlinestyle0">
    <w:name w:val="Underlinestyle"/>
    <w:basedOn w:val="Normal"/>
    <w:qFormat/>
    <w:rsid w:val="00BD587B"/>
    <w:pPr>
      <w:tabs>
        <w:tab w:val="left" w:pos="720"/>
      </w:tabs>
      <w:ind w:left="720"/>
    </w:pPr>
    <w:rPr>
      <w:rFonts w:ascii="Georgia" w:eastAsia="Times New Roman" w:hAnsi="Georgia"/>
      <w:szCs w:val="20"/>
      <w:u w:val="single"/>
    </w:rPr>
  </w:style>
  <w:style w:type="character" w:customStyle="1" w:styleId="featurecontentgray1">
    <w:name w:val="featurecontentgray1"/>
    <w:rsid w:val="00BD587B"/>
    <w:rPr>
      <w:rFonts w:ascii="Arial" w:hAnsi="Arial" w:cs="Arial" w:hint="default"/>
      <w:color w:val="666666"/>
    </w:rPr>
  </w:style>
  <w:style w:type="character" w:customStyle="1" w:styleId="CardCharCharChar0">
    <w:name w:val="Card Char Char Char"/>
    <w:rsid w:val="00BD587B"/>
    <w:rPr>
      <w:rFonts w:ascii="Book Antiqua" w:hAnsi="Book Antiqua"/>
      <w:szCs w:val="24"/>
      <w:lang w:val="en-US" w:eastAsia="en-US" w:bidi="ar-SA"/>
    </w:rPr>
  </w:style>
  <w:style w:type="character" w:customStyle="1" w:styleId="big1">
    <w:name w:val="big1"/>
    <w:rsid w:val="00BD587B"/>
    <w:rPr>
      <w:sz w:val="28"/>
      <w:szCs w:val="28"/>
    </w:rPr>
  </w:style>
  <w:style w:type="character" w:customStyle="1" w:styleId="prodgeneral">
    <w:name w:val="prodgeneral"/>
    <w:basedOn w:val="DefaultParagraphFont"/>
    <w:rsid w:val="00BD587B"/>
  </w:style>
  <w:style w:type="character" w:customStyle="1" w:styleId="StyleUnderlineChar0">
    <w:name w:val="Style Underline + Char"/>
    <w:rsid w:val="00BD587B"/>
    <w:rPr>
      <w:rFonts w:eastAsia="SimSun" w:cs="Arial"/>
      <w:b/>
      <w:bCs/>
      <w:iCs/>
      <w:caps/>
      <w:sz w:val="24"/>
      <w:szCs w:val="24"/>
      <w:u w:val="single"/>
      <w:lang w:val="en-US" w:eastAsia="en-US" w:bidi="ar-SA"/>
    </w:rPr>
  </w:style>
  <w:style w:type="character" w:customStyle="1" w:styleId="StyleciteChar">
    <w:name w:val="Style cite + Char"/>
    <w:basedOn w:val="citeChar"/>
    <w:rsid w:val="00BD587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D587B"/>
    <w:rPr>
      <w:rFonts w:ascii="Georgia" w:eastAsia="Times New Roman" w:hAnsi="Georgia"/>
      <w:b/>
      <w:sz w:val="24"/>
    </w:rPr>
  </w:style>
  <w:style w:type="paragraph" w:customStyle="1" w:styleId="RepeatHeader">
    <w:name w:val="Repeat Header"/>
    <w:basedOn w:val="HeaderDebate"/>
    <w:rsid w:val="00BD587B"/>
    <w:pPr>
      <w:outlineLvl w:val="1"/>
    </w:pPr>
    <w:rPr>
      <w:szCs w:val="48"/>
    </w:rPr>
  </w:style>
  <w:style w:type="character" w:customStyle="1" w:styleId="sectiontitle">
    <w:name w:val="sectiontitle"/>
    <w:basedOn w:val="DefaultParagraphFont"/>
    <w:rsid w:val="00BD587B"/>
  </w:style>
  <w:style w:type="character" w:customStyle="1" w:styleId="sectionsubtitle">
    <w:name w:val="sectionsubtitle"/>
    <w:basedOn w:val="DefaultParagraphFont"/>
    <w:rsid w:val="00BD587B"/>
  </w:style>
  <w:style w:type="character" w:customStyle="1" w:styleId="copyright">
    <w:name w:val="copyright"/>
    <w:basedOn w:val="DefaultParagraphFont"/>
    <w:rsid w:val="00BD587B"/>
  </w:style>
  <w:style w:type="character" w:customStyle="1" w:styleId="EvidenceTag">
    <w:name w:val="Evidence Tag"/>
    <w:rsid w:val="00BD587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D587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D587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D587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D587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BD587B"/>
    <w:rPr>
      <w:rFonts w:ascii="Georgia" w:eastAsia="Times New Roman" w:hAnsi="Georgia"/>
      <w:sz w:val="16"/>
    </w:rPr>
  </w:style>
  <w:style w:type="paragraph" w:customStyle="1" w:styleId="citationunderline">
    <w:name w:val="citation/underline"/>
    <w:autoRedefine/>
    <w:qFormat/>
    <w:rsid w:val="00BD587B"/>
    <w:rPr>
      <w:rFonts w:ascii="Times New Roman" w:eastAsia="Times New Roman" w:hAnsi="Times New Roman" w:cs="Times New Roman"/>
      <w:b/>
      <w:u w:val="single"/>
    </w:rPr>
  </w:style>
  <w:style w:type="character" w:customStyle="1" w:styleId="smcaps">
    <w:name w:val="smcaps"/>
    <w:basedOn w:val="DefaultParagraphFont"/>
    <w:rsid w:val="00BD587B"/>
  </w:style>
  <w:style w:type="character" w:customStyle="1" w:styleId="inside-head1">
    <w:name w:val="inside-head1"/>
    <w:rsid w:val="00BD587B"/>
    <w:rPr>
      <w:rFonts w:ascii="Arial" w:hAnsi="Arial" w:cs="Arial" w:hint="default"/>
      <w:b/>
      <w:bCs/>
      <w:color w:val="000000"/>
      <w:spacing w:val="-15"/>
      <w:sz w:val="45"/>
      <w:szCs w:val="45"/>
    </w:rPr>
  </w:style>
  <w:style w:type="character" w:customStyle="1" w:styleId="datestamp1">
    <w:name w:val="datestamp1"/>
    <w:rsid w:val="00BD587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D587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D587B"/>
  </w:style>
  <w:style w:type="paragraph" w:customStyle="1" w:styleId="links1">
    <w:name w:val="links1"/>
    <w:basedOn w:val="Normal"/>
    <w:qFormat/>
    <w:rsid w:val="00BD587B"/>
    <w:pPr>
      <w:spacing w:before="100" w:beforeAutospacing="1" w:after="100" w:afterAutospacing="1"/>
    </w:pPr>
    <w:rPr>
      <w:rFonts w:ascii="Georgia" w:eastAsia="Times New Roman" w:hAnsi="Georgia"/>
      <w:color w:val="FFFFFF"/>
      <w:sz w:val="16"/>
      <w:szCs w:val="16"/>
    </w:rPr>
  </w:style>
  <w:style w:type="paragraph" w:customStyle="1" w:styleId="endtext">
    <w:name w:val="endtext"/>
    <w:basedOn w:val="Normal"/>
    <w:qFormat/>
    <w:rsid w:val="00BD587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D587B"/>
    <w:rPr>
      <w:rFonts w:ascii="Verdana" w:hAnsi="Verdana" w:hint="default"/>
      <w:b/>
      <w:bCs/>
      <w:sz w:val="32"/>
      <w:szCs w:val="32"/>
    </w:rPr>
  </w:style>
  <w:style w:type="character" w:customStyle="1" w:styleId="storydeck31">
    <w:name w:val="storydeck31"/>
    <w:rsid w:val="00BD587B"/>
    <w:rPr>
      <w:rFonts w:ascii="Verdana" w:hAnsi="Verdana" w:hint="default"/>
      <w:i w:val="0"/>
      <w:iCs w:val="0"/>
      <w:sz w:val="21"/>
      <w:szCs w:val="21"/>
    </w:rPr>
  </w:style>
  <w:style w:type="character" w:customStyle="1" w:styleId="subtitle10">
    <w:name w:val="subtitle1"/>
    <w:rsid w:val="00BD587B"/>
    <w:rPr>
      <w:rFonts w:ascii="Verdana" w:hAnsi="Verdana" w:hint="default"/>
      <w:b w:val="0"/>
      <w:bCs w:val="0"/>
      <w:vanish w:val="0"/>
      <w:webHidden w:val="0"/>
      <w:color w:val="484848"/>
      <w:sz w:val="14"/>
      <w:szCs w:val="14"/>
      <w:specVanish w:val="0"/>
    </w:rPr>
  </w:style>
  <w:style w:type="paragraph" w:customStyle="1" w:styleId="g">
    <w:name w:val="g"/>
    <w:basedOn w:val="Normal"/>
    <w:qFormat/>
    <w:rsid w:val="00BD587B"/>
    <w:pPr>
      <w:spacing w:before="240" w:after="240"/>
    </w:pPr>
    <w:rPr>
      <w:rFonts w:ascii="Georgia" w:eastAsia="Times New Roman" w:hAnsi="Georgia"/>
      <w:sz w:val="24"/>
    </w:rPr>
  </w:style>
  <w:style w:type="character" w:customStyle="1" w:styleId="clsbiolink">
    <w:name w:val="clsbiolink"/>
    <w:basedOn w:val="DefaultParagraphFont"/>
    <w:rsid w:val="00BD587B"/>
  </w:style>
  <w:style w:type="character" w:customStyle="1" w:styleId="clssmaller">
    <w:name w:val="clssmaller"/>
    <w:basedOn w:val="DefaultParagraphFont"/>
    <w:rsid w:val="00BD587B"/>
  </w:style>
  <w:style w:type="character" w:customStyle="1" w:styleId="sm1">
    <w:name w:val="sm1"/>
    <w:rsid w:val="00BD587B"/>
    <w:rPr>
      <w:rFonts w:ascii="Verdana" w:hAnsi="Verdana" w:hint="default"/>
      <w:i w:val="0"/>
      <w:iCs w:val="0"/>
      <w:smallCaps w:val="0"/>
      <w:color w:val="000000"/>
      <w:sz w:val="17"/>
      <w:szCs w:val="17"/>
    </w:rPr>
  </w:style>
  <w:style w:type="character" w:customStyle="1" w:styleId="noindentChar">
    <w:name w:val="noindent Char"/>
    <w:rsid w:val="00BD587B"/>
    <w:rPr>
      <w:rFonts w:ascii="Arial" w:hAnsi="Arial" w:cs="Arial"/>
      <w:sz w:val="24"/>
      <w:szCs w:val="24"/>
      <w:lang w:val="en-US" w:eastAsia="en-US" w:bidi="ar-SA"/>
    </w:rPr>
  </w:style>
  <w:style w:type="character" w:customStyle="1" w:styleId="SmallChar1">
    <w:name w:val="Small Char1"/>
    <w:rsid w:val="00BD587B"/>
    <w:rPr>
      <w:sz w:val="16"/>
      <w:szCs w:val="24"/>
      <w:lang w:val="en-US" w:eastAsia="en-US" w:bidi="ar-SA"/>
    </w:rPr>
  </w:style>
  <w:style w:type="character" w:customStyle="1" w:styleId="smallChar0">
    <w:name w:val="small Char"/>
    <w:rsid w:val="00BD587B"/>
    <w:rPr>
      <w:szCs w:val="24"/>
      <w:lang w:val="en-US" w:eastAsia="en-US" w:bidi="ar-SA"/>
    </w:rPr>
  </w:style>
  <w:style w:type="character" w:customStyle="1" w:styleId="fullcite">
    <w:name w:val="fullcite"/>
    <w:basedOn w:val="DefaultParagraphFont"/>
    <w:rsid w:val="00BD587B"/>
  </w:style>
  <w:style w:type="character" w:customStyle="1" w:styleId="Style9ptThickunderline">
    <w:name w:val="Style 9 pt Thick underline"/>
    <w:rsid w:val="00BD587B"/>
    <w:rPr>
      <w:sz w:val="24"/>
      <w:u w:val="thick"/>
    </w:rPr>
  </w:style>
  <w:style w:type="paragraph" w:customStyle="1" w:styleId="Repeatheader0">
    <w:name w:val="Repeat header"/>
    <w:basedOn w:val="Normal"/>
    <w:autoRedefine/>
    <w:qFormat/>
    <w:rsid w:val="00BD587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BD587B"/>
    <w:rPr>
      <w:rFonts w:ascii="Times New Roman" w:eastAsia="Times New Roman" w:hAnsi="Times New Roman"/>
      <w:sz w:val="16"/>
    </w:rPr>
  </w:style>
  <w:style w:type="character" w:customStyle="1" w:styleId="CardNotUnderlinedChar">
    <w:name w:val="Card Not Underlined Char"/>
    <w:rsid w:val="00BD587B"/>
    <w:rPr>
      <w:sz w:val="16"/>
      <w:lang w:val="en-US" w:eastAsia="en-US" w:bidi="ar-SA"/>
    </w:rPr>
  </w:style>
  <w:style w:type="paragraph" w:customStyle="1" w:styleId="CardNotUnderlined3">
    <w:name w:val="Card Not Underlined 3"/>
    <w:basedOn w:val="CardNotUnderlined"/>
    <w:qFormat/>
    <w:rsid w:val="00BD587B"/>
    <w:rPr>
      <w:rFonts w:ascii="Times New Roman" w:eastAsia="Times New Roman" w:hAnsi="Times New Roman"/>
      <w:sz w:val="18"/>
    </w:rPr>
  </w:style>
  <w:style w:type="paragraph" w:customStyle="1" w:styleId="CardNotUnderlinedFinal">
    <w:name w:val="Card Not Underlined Final"/>
    <w:basedOn w:val="CardNotUnderlined3"/>
    <w:qFormat/>
    <w:rsid w:val="00BD587B"/>
    <w:rPr>
      <w:sz w:val="20"/>
    </w:rPr>
  </w:style>
  <w:style w:type="character" w:customStyle="1" w:styleId="CardNotUnderlinedChar1">
    <w:name w:val="Card Not Underlined Char1"/>
    <w:rsid w:val="00BD587B"/>
    <w:rPr>
      <w:lang w:val="en-US" w:eastAsia="en-US" w:bidi="ar-SA"/>
    </w:rPr>
  </w:style>
  <w:style w:type="character" w:customStyle="1" w:styleId="cardChar11">
    <w:name w:val="card Char1"/>
    <w:rsid w:val="00BD587B"/>
    <w:rPr>
      <w:szCs w:val="24"/>
      <w:lang w:val="en-US" w:eastAsia="en-US" w:bidi="ar-SA"/>
    </w:rPr>
  </w:style>
  <w:style w:type="character" w:customStyle="1" w:styleId="tagChar30">
    <w:name w:val="tag Char3"/>
    <w:rsid w:val="00BD587B"/>
    <w:rPr>
      <w:b/>
      <w:sz w:val="24"/>
      <w:szCs w:val="24"/>
      <w:lang w:val="en-US" w:eastAsia="en-US" w:bidi="ar-SA"/>
    </w:rPr>
  </w:style>
  <w:style w:type="character" w:customStyle="1" w:styleId="link-mailto">
    <w:name w:val="link-mailto"/>
    <w:basedOn w:val="DefaultParagraphFont"/>
    <w:rsid w:val="00BD587B"/>
  </w:style>
  <w:style w:type="character" w:customStyle="1" w:styleId="StyleUnderlineUnderlineChar">
    <w:name w:val="Style Underline + Underline Char"/>
    <w:rsid w:val="00BD587B"/>
    <w:rPr>
      <w:rFonts w:ascii="Trebuchet MS" w:hAnsi="Trebuchet MS"/>
      <w:szCs w:val="18"/>
      <w:u w:val="single"/>
      <w:lang w:val="en-US" w:eastAsia="en-US" w:bidi="ar-SA"/>
    </w:rPr>
  </w:style>
  <w:style w:type="paragraph" w:customStyle="1" w:styleId="formfld">
    <w:name w:val="formfld"/>
    <w:basedOn w:val="Normal"/>
    <w:qFormat/>
    <w:rsid w:val="00BD587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BD587B"/>
    <w:pPr>
      <w:keepLines w:val="0"/>
      <w:pageBreakBefore w:val="0"/>
      <w:numPr>
        <w:numId w:val="10"/>
      </w:numPr>
      <w:tabs>
        <w:tab w:val="left" w:pos="144"/>
      </w:tabs>
      <w:spacing w:before="240" w:after="240"/>
      <w:jc w:val="left"/>
    </w:pPr>
    <w:rPr>
      <w:rFonts w:ascii="Georgia" w:eastAsia="SimSun" w:hAnsi="Georgia" w:cs="Arial"/>
      <w:bCs w:val="0"/>
      <w:iCs/>
      <w:sz w:val="24"/>
      <w:szCs w:val="28"/>
      <w:u w:val="none"/>
      <w:lang w:eastAsia="zh-CN"/>
    </w:rPr>
  </w:style>
  <w:style w:type="paragraph" w:customStyle="1" w:styleId="UnderlineCards">
    <w:name w:val="Underline Cards"/>
    <w:basedOn w:val="Cards"/>
    <w:link w:val="UnderlineCardsChar"/>
    <w:rsid w:val="00BD587B"/>
    <w:pPr>
      <w:widowControl/>
      <w:ind w:left="288"/>
      <w:jc w:val="left"/>
    </w:pPr>
    <w:rPr>
      <w:u w:val="thick"/>
    </w:rPr>
  </w:style>
  <w:style w:type="character" w:customStyle="1" w:styleId="UnderlineCardsChar">
    <w:name w:val="Underline Cards Char"/>
    <w:link w:val="UnderlineCards"/>
    <w:rsid w:val="00BD587B"/>
    <w:rPr>
      <w:rFonts w:ascii="Times New Roman" w:eastAsia="Times New Roman" w:hAnsi="Times New Roman" w:cs="Times New Roman"/>
      <w:sz w:val="20"/>
      <w:u w:val="thick"/>
    </w:rPr>
  </w:style>
  <w:style w:type="paragraph" w:customStyle="1" w:styleId="SmallCards">
    <w:name w:val="Small Cards"/>
    <w:basedOn w:val="Cards"/>
    <w:link w:val="SmallCardsChar"/>
    <w:rsid w:val="00BD587B"/>
    <w:pPr>
      <w:widowControl/>
      <w:ind w:left="288"/>
      <w:jc w:val="left"/>
    </w:pPr>
    <w:rPr>
      <w:sz w:val="14"/>
    </w:rPr>
  </w:style>
  <w:style w:type="character" w:customStyle="1" w:styleId="SmallCardsChar">
    <w:name w:val="Small Cards Char"/>
    <w:link w:val="SmallCards"/>
    <w:rsid w:val="00BD587B"/>
    <w:rPr>
      <w:rFonts w:ascii="Times New Roman" w:eastAsia="Times New Roman" w:hAnsi="Times New Roman" w:cs="Times New Roman"/>
      <w:sz w:val="14"/>
    </w:rPr>
  </w:style>
  <w:style w:type="paragraph" w:customStyle="1" w:styleId="ReadingCites">
    <w:name w:val="Reading Cites"/>
    <w:basedOn w:val="Normal"/>
    <w:link w:val="ReadingCitesChar"/>
    <w:rsid w:val="00BD587B"/>
    <w:rPr>
      <w:rFonts w:ascii="Georgia" w:eastAsia="Times New Roman" w:hAnsi="Georgia"/>
      <w:b/>
      <w:sz w:val="20"/>
      <w:szCs w:val="20"/>
    </w:rPr>
  </w:style>
  <w:style w:type="character" w:customStyle="1" w:styleId="ReadingCitesChar">
    <w:name w:val="Reading Cites Char"/>
    <w:link w:val="ReadingCites"/>
    <w:rsid w:val="00BD587B"/>
    <w:rPr>
      <w:rFonts w:ascii="Georgia" w:eastAsia="Times New Roman" w:hAnsi="Georgia"/>
      <w:b/>
      <w:sz w:val="20"/>
      <w:szCs w:val="20"/>
    </w:rPr>
  </w:style>
  <w:style w:type="paragraph" w:customStyle="1" w:styleId="ContentsHeading">
    <w:name w:val="Contents Heading"/>
    <w:basedOn w:val="Heading1"/>
    <w:next w:val="Normal"/>
    <w:rsid w:val="00BD587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summary">
    <w:name w:val="summary"/>
    <w:basedOn w:val="Normal"/>
    <w:uiPriority w:val="99"/>
    <w:qFormat/>
    <w:rsid w:val="00BD587B"/>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rsid w:val="00BD587B"/>
    <w:pPr>
      <w:spacing w:before="100" w:beforeAutospacing="1" w:after="100" w:afterAutospacing="1"/>
    </w:pPr>
    <w:rPr>
      <w:rFonts w:ascii="Georgia" w:eastAsia="Times New Roman" w:hAnsi="Georgia"/>
      <w:sz w:val="20"/>
    </w:rPr>
  </w:style>
  <w:style w:type="character" w:customStyle="1" w:styleId="CharacterStyle8">
    <w:name w:val="Character Style 8"/>
    <w:rsid w:val="00BD587B"/>
    <w:rPr>
      <w:sz w:val="22"/>
      <w:szCs w:val="22"/>
    </w:rPr>
  </w:style>
  <w:style w:type="paragraph" w:customStyle="1" w:styleId="Style11">
    <w:name w:val="Style 11"/>
    <w:rsid w:val="00BD587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D587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BD587B"/>
    <w:rPr>
      <w:rFonts w:ascii="Garamond" w:hAnsi="Garamond" w:cs="Garamond"/>
      <w:sz w:val="20"/>
      <w:szCs w:val="20"/>
    </w:rPr>
  </w:style>
  <w:style w:type="paragraph" w:customStyle="1" w:styleId="TagStyle">
    <w:name w:val="Tag Style"/>
    <w:basedOn w:val="CardStyle"/>
    <w:qFormat/>
    <w:rsid w:val="00BD587B"/>
    <w:pPr>
      <w:spacing w:after="160" w:line="259" w:lineRule="auto"/>
    </w:pPr>
    <w:rPr>
      <w:b/>
      <w:bCs w:val="0"/>
      <w:sz w:val="24"/>
    </w:rPr>
  </w:style>
  <w:style w:type="character" w:customStyle="1" w:styleId="CardText1CharChar">
    <w:name w:val="Card Text 1 Char Char"/>
    <w:rsid w:val="00BD587B"/>
    <w:rPr>
      <w:rFonts w:ascii="Arial Narrow" w:hAnsi="Arial Narrow"/>
      <w:color w:val="000000"/>
      <w:sz w:val="22"/>
      <w:szCs w:val="22"/>
      <w:u w:val="single"/>
      <w:lang w:val="en-US" w:eastAsia="en-US" w:bidi="ar-SA"/>
    </w:rPr>
  </w:style>
  <w:style w:type="character" w:customStyle="1" w:styleId="CardText1Char1">
    <w:name w:val="Card Text 1 Char1"/>
    <w:rsid w:val="00BD587B"/>
    <w:rPr>
      <w:rFonts w:ascii="Arial Narrow" w:hAnsi="Arial Narrow"/>
      <w:color w:val="000000"/>
      <w:sz w:val="22"/>
      <w:szCs w:val="22"/>
      <w:u w:val="single"/>
      <w:lang w:val="en-US" w:eastAsia="en-US" w:bidi="ar-SA"/>
    </w:rPr>
  </w:style>
  <w:style w:type="character" w:customStyle="1" w:styleId="CharacterStyle2">
    <w:name w:val="Character Style 2"/>
    <w:uiPriority w:val="99"/>
    <w:rsid w:val="00BD587B"/>
    <w:rPr>
      <w:sz w:val="24"/>
      <w:szCs w:val="24"/>
      <w:u w:val="single"/>
    </w:rPr>
  </w:style>
  <w:style w:type="paragraph" w:customStyle="1" w:styleId="Style7">
    <w:name w:val="Style 7"/>
    <w:qFormat/>
    <w:rsid w:val="00BD587B"/>
    <w:pPr>
      <w:widowControl w:val="0"/>
      <w:autoSpaceDE w:val="0"/>
      <w:autoSpaceDN w:val="0"/>
    </w:pPr>
    <w:rPr>
      <w:rFonts w:ascii="Times New Roman" w:eastAsia="Times New Roman" w:hAnsi="Times New Roman" w:cs="Times New Roman"/>
      <w:sz w:val="20"/>
      <w:szCs w:val="20"/>
    </w:rPr>
  </w:style>
  <w:style w:type="paragraph" w:customStyle="1" w:styleId="Style50">
    <w:name w:val="Style 5"/>
    <w:rsid w:val="00BD587B"/>
    <w:pPr>
      <w:widowControl w:val="0"/>
      <w:autoSpaceDE w:val="0"/>
      <w:autoSpaceDN w:val="0"/>
      <w:adjustRightInd w:val="0"/>
    </w:pPr>
    <w:rPr>
      <w:rFonts w:ascii="Times New Roman" w:eastAsia="Times New Roman" w:hAnsi="Times New Roman" w:cs="Times New Roman"/>
      <w:sz w:val="20"/>
      <w:szCs w:val="20"/>
    </w:rPr>
  </w:style>
  <w:style w:type="character" w:customStyle="1" w:styleId="a">
    <w:name w:val="a"/>
    <w:rsid w:val="00BD587B"/>
    <w:rPr>
      <w:rFonts w:cs="Times New Roman"/>
    </w:rPr>
  </w:style>
  <w:style w:type="character" w:customStyle="1" w:styleId="BigCiteChar">
    <w:name w:val="Big Cite Char"/>
    <w:basedOn w:val="CitesChar"/>
    <w:rsid w:val="00BD587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D587B"/>
  </w:style>
  <w:style w:type="paragraph" w:customStyle="1" w:styleId="Header1">
    <w:name w:val="Header1"/>
    <w:basedOn w:val="Heading1"/>
    <w:next w:val="Heading1"/>
    <w:qFormat/>
    <w:rsid w:val="00BD587B"/>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BD587B"/>
    <w:rPr>
      <w:b/>
      <w:bCs/>
      <w:color w:val="695B54"/>
    </w:rPr>
  </w:style>
  <w:style w:type="paragraph" w:customStyle="1" w:styleId="Heading11">
    <w:name w:val="Heading 11"/>
    <w:basedOn w:val="Normal"/>
    <w:next w:val="Normal"/>
    <w:rsid w:val="00BD587B"/>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rsid w:val="00BD587B"/>
    <w:pPr>
      <w:keepLines w:val="0"/>
      <w:pageBreakBefore w:val="0"/>
      <w:spacing w:before="0"/>
      <w:jc w:val="left"/>
    </w:pPr>
    <w:rPr>
      <w:rFonts w:ascii="Georgia" w:eastAsia="Times New Roman" w:hAnsi="Georgia" w:cs="Arial"/>
      <w:bCs w:val="0"/>
      <w:sz w:val="22"/>
      <w:szCs w:val="26"/>
    </w:rPr>
  </w:style>
  <w:style w:type="character" w:customStyle="1" w:styleId="TextHeadingChar">
    <w:name w:val="Text Heading Char"/>
    <w:rsid w:val="00BD587B"/>
    <w:rPr>
      <w:rFonts w:cs="Arial"/>
      <w:b/>
      <w:bCs/>
      <w:sz w:val="22"/>
      <w:szCs w:val="26"/>
      <w:u w:val="single"/>
      <w:lang w:val="en-US" w:eastAsia="en-US" w:bidi="ar-SA"/>
    </w:rPr>
  </w:style>
  <w:style w:type="character" w:customStyle="1" w:styleId="UnderlineTextChar">
    <w:name w:val="Underline Text Char"/>
    <w:link w:val="UnderlineText"/>
    <w:rsid w:val="00BD587B"/>
    <w:rPr>
      <w:u w:val="single"/>
    </w:rPr>
  </w:style>
  <w:style w:type="character" w:customStyle="1" w:styleId="FootnoteCharacters">
    <w:name w:val="Footnote Characters"/>
    <w:rsid w:val="00BD587B"/>
    <w:rPr>
      <w:vertAlign w:val="superscript"/>
    </w:rPr>
  </w:style>
  <w:style w:type="paragraph" w:customStyle="1" w:styleId="StyleHeading1BlockTitleHeading1Char1ALEXHeadingBrief-He2">
    <w:name w:val="Style Heading 1Block TitleHeading 1 Char1ALEXHeadingBrief - He...2"/>
    <w:basedOn w:val="Heading1"/>
    <w:autoRedefine/>
    <w:rsid w:val="00BD587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D587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D587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qFormat/>
    <w:rsid w:val="00BD587B"/>
    <w:rPr>
      <w:rFonts w:ascii="Arial" w:eastAsia="Times New Roman" w:hAnsi="Arial"/>
      <w:smallCaps/>
    </w:rPr>
  </w:style>
  <w:style w:type="paragraph" w:customStyle="1" w:styleId="DebateBody">
    <w:name w:val="Debate Body"/>
    <w:basedOn w:val="Normal"/>
    <w:qFormat/>
    <w:rsid w:val="00BD587B"/>
    <w:rPr>
      <w:rFonts w:ascii="Cambria" w:eastAsia="Cambria" w:hAnsi="Cambria"/>
      <w:b/>
      <w:caps/>
      <w:sz w:val="24"/>
    </w:rPr>
  </w:style>
  <w:style w:type="paragraph" w:customStyle="1" w:styleId="StyleDebateBodyBefore12pt">
    <w:name w:val="Style Debate Body + Before:  12 pt"/>
    <w:basedOn w:val="Normal"/>
    <w:next w:val="Normal"/>
    <w:rsid w:val="00BD587B"/>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BD587B"/>
    <w:pPr>
      <w:spacing w:before="240"/>
    </w:pPr>
    <w:rPr>
      <w:rFonts w:ascii="Garamond" w:eastAsia="Times New Roman" w:hAnsi="Garamond"/>
      <w:bCs/>
      <w:sz w:val="20"/>
      <w:szCs w:val="20"/>
    </w:rPr>
  </w:style>
  <w:style w:type="paragraph" w:customStyle="1" w:styleId="UnderlineText">
    <w:name w:val="Underline Text"/>
    <w:basedOn w:val="Normal"/>
    <w:link w:val="UnderlineTextChar"/>
    <w:qFormat/>
    <w:rsid w:val="00BD587B"/>
    <w:pPr>
      <w:ind w:left="288"/>
    </w:pPr>
    <w:rPr>
      <w:rFonts w:asciiTheme="minorHAnsi" w:hAnsiTheme="minorHAnsi"/>
      <w:sz w:val="24"/>
      <w:u w:val="single"/>
    </w:rPr>
  </w:style>
  <w:style w:type="character" w:customStyle="1" w:styleId="10ptnotbold">
    <w:name w:val="10ptnotbold"/>
    <w:rsid w:val="00BD587B"/>
    <w:rPr>
      <w:sz w:val="20"/>
    </w:rPr>
  </w:style>
  <w:style w:type="paragraph" w:customStyle="1" w:styleId="PageNumber11">
    <w:name w:val="Page Number11"/>
    <w:basedOn w:val="Normal"/>
    <w:next w:val="Normal"/>
    <w:rsid w:val="00BD587B"/>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rsid w:val="00BD587B"/>
    <w:rPr>
      <w:rFonts w:eastAsia="SimSun" w:cs="Arial"/>
      <w:b/>
      <w:bCs/>
      <w:iCs/>
      <w:sz w:val="24"/>
      <w:szCs w:val="28"/>
      <w:lang w:val="en-US" w:eastAsia="zh-CN" w:bidi="ar-SA"/>
    </w:rPr>
  </w:style>
  <w:style w:type="character" w:customStyle="1" w:styleId="Char31">
    <w:name w:val="Char31"/>
    <w:rsid w:val="00BD587B"/>
    <w:rPr>
      <w:rFonts w:cs="Arial"/>
      <w:bCs/>
      <w:u w:val="thick"/>
      <w:lang w:val="en-US" w:eastAsia="en-US" w:bidi="ar-SA"/>
    </w:rPr>
  </w:style>
  <w:style w:type="paragraph" w:customStyle="1" w:styleId="Header11">
    <w:name w:val="Header11"/>
    <w:rsid w:val="00BD587B"/>
    <w:pPr>
      <w:framePr w:hSpace="187" w:vSpace="187" w:wrap="around" w:vAnchor="text" w:hAnchor="text" w:xAlign="center" w:y="1"/>
    </w:pPr>
    <w:rPr>
      <w:rFonts w:ascii="Georgia" w:eastAsia="Times New Roman" w:hAnsi="Georgia" w:cs="Times New Roman"/>
      <w:b/>
      <w:sz w:val="48"/>
      <w:u w:val="words"/>
    </w:rPr>
  </w:style>
  <w:style w:type="paragraph" w:customStyle="1" w:styleId="StyleHeading1Centered">
    <w:name w:val="Style Heading 1 + Centered"/>
    <w:basedOn w:val="Heading1"/>
    <w:rsid w:val="00BD587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val="0"/>
      <w:kern w:val="32"/>
      <w:sz w:val="24"/>
      <w:szCs w:val="20"/>
      <w:u w:val="single"/>
    </w:rPr>
  </w:style>
  <w:style w:type="paragraph" w:customStyle="1" w:styleId="StyleHeading1Centered1">
    <w:name w:val="Style Heading 1 + Centered1"/>
    <w:basedOn w:val="Heading1"/>
    <w:rsid w:val="00BD587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val="0"/>
      <w:kern w:val="32"/>
      <w:sz w:val="24"/>
      <w:szCs w:val="20"/>
      <w:u w:val="single"/>
    </w:rPr>
  </w:style>
  <w:style w:type="paragraph" w:customStyle="1" w:styleId="StyleHeading1Centered2">
    <w:name w:val="Style Heading 1 + Centered2"/>
    <w:basedOn w:val="Heading1"/>
    <w:next w:val="StyleHeading1Centered"/>
    <w:rsid w:val="00BD587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val="0"/>
      <w:kern w:val="32"/>
      <w:sz w:val="24"/>
      <w:szCs w:val="20"/>
      <w:u w:val="single"/>
    </w:rPr>
  </w:style>
  <w:style w:type="character" w:customStyle="1" w:styleId="ital-inline">
    <w:name w:val="ital-inline"/>
    <w:basedOn w:val="DefaultParagraphFont"/>
    <w:rsid w:val="00BD587B"/>
  </w:style>
  <w:style w:type="paragraph" w:styleId="TOAHeading">
    <w:name w:val="toa heading"/>
    <w:basedOn w:val="Normal"/>
    <w:next w:val="Normal"/>
    <w:rsid w:val="00BD587B"/>
    <w:pPr>
      <w:spacing w:before="120"/>
    </w:pPr>
    <w:rPr>
      <w:rFonts w:ascii="Georgia" w:eastAsia="Times New Roman" w:hAnsi="Georgia"/>
      <w:sz w:val="20"/>
    </w:rPr>
  </w:style>
  <w:style w:type="character" w:customStyle="1" w:styleId="underliningChar0">
    <w:name w:val="underlining Char"/>
    <w:rsid w:val="00BD587B"/>
    <w:rPr>
      <w:b/>
      <w:szCs w:val="24"/>
      <w:u w:val="single"/>
      <w:lang w:val="en-US" w:eastAsia="en-US" w:bidi="ar-SA"/>
    </w:rPr>
  </w:style>
  <w:style w:type="character" w:customStyle="1" w:styleId="notreadChar">
    <w:name w:val="not read Char"/>
    <w:rsid w:val="00BD587B"/>
    <w:rPr>
      <w:sz w:val="18"/>
      <w:szCs w:val="24"/>
      <w:lang w:val="en-US" w:eastAsia="en-US" w:bidi="ar-SA"/>
    </w:rPr>
  </w:style>
  <w:style w:type="paragraph" w:customStyle="1" w:styleId="StyleStrong10ptNotBold">
    <w:name w:val="Style Strong + 10 pt Not Bold"/>
    <w:basedOn w:val="Normal"/>
    <w:autoRedefine/>
    <w:rsid w:val="00BD587B"/>
    <w:pPr>
      <w:ind w:left="720" w:hanging="360"/>
    </w:pPr>
    <w:rPr>
      <w:rFonts w:ascii="Georgia" w:eastAsia="Times New Roman" w:hAnsi="Georgia"/>
      <w:sz w:val="26"/>
      <w:szCs w:val="26"/>
    </w:rPr>
  </w:style>
  <w:style w:type="paragraph" w:customStyle="1" w:styleId="times">
    <w:name w:val="times"/>
    <w:basedOn w:val="Normal"/>
    <w:uiPriority w:val="99"/>
    <w:qFormat/>
    <w:rsid w:val="00BD587B"/>
    <w:pPr>
      <w:spacing w:before="100" w:beforeAutospacing="1" w:after="100" w:afterAutospacing="1"/>
    </w:pPr>
    <w:rPr>
      <w:rFonts w:ascii="Georgia" w:eastAsia="Times New Roman" w:hAnsi="Georgia"/>
      <w:sz w:val="20"/>
    </w:rPr>
  </w:style>
  <w:style w:type="character" w:customStyle="1" w:styleId="prbodytext1">
    <w:name w:val="pr_bodytext1"/>
    <w:rsid w:val="00BD587B"/>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D587B"/>
    <w:pPr>
      <w:keepLines w:val="0"/>
      <w:pageBreakBefore w:val="0"/>
      <w:spacing w:before="240" w:after="60"/>
      <w:jc w:val="left"/>
    </w:pPr>
    <w:rPr>
      <w:rFonts w:ascii="Georgia" w:eastAsia="Times New Roman" w:hAnsi="Georgia" w:cs="Times New Roman"/>
      <w:bCs w:val="0"/>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BD587B"/>
    <w:rPr>
      <w:rFonts w:ascii="Georgia" w:eastAsia="Times New Roman" w:hAnsi="Georgia" w:cs="Times New Roman"/>
      <w:b/>
      <w:sz w:val="20"/>
      <w:szCs w:val="28"/>
      <w:lang w:val="x-none" w:eastAsia="x-none"/>
    </w:rPr>
  </w:style>
  <w:style w:type="character" w:customStyle="1" w:styleId="smallCharChar">
    <w:name w:val="small Char Char"/>
    <w:rsid w:val="00BD587B"/>
    <w:rPr>
      <w:rFonts w:ascii="Times New Roman" w:eastAsia="Times New Roman" w:hAnsi="Times New Roman" w:cs="Times New Roman"/>
      <w:sz w:val="12"/>
      <w:szCs w:val="16"/>
    </w:rPr>
  </w:style>
  <w:style w:type="character" w:customStyle="1" w:styleId="Undlerine">
    <w:name w:val="Undlerine"/>
    <w:qFormat/>
    <w:rsid w:val="00BD587B"/>
    <w:rPr>
      <w:rFonts w:ascii="Times New Roman" w:hAnsi="Times New Roman"/>
      <w:w w:val="110"/>
      <w:sz w:val="20"/>
      <w:szCs w:val="20"/>
      <w:u w:val="single"/>
      <w:bdr w:val="none" w:sz="0" w:space="0" w:color="auto"/>
      <w:lang w:bidi="he-IL"/>
    </w:rPr>
  </w:style>
  <w:style w:type="character" w:customStyle="1" w:styleId="AUnterdline">
    <w:name w:val="AUnterdline"/>
    <w:qFormat/>
    <w:rsid w:val="00BD587B"/>
    <w:rPr>
      <w:rFonts w:ascii="Times New Roman" w:hAnsi="Times New Roman"/>
      <w:sz w:val="20"/>
      <w:u w:val="single"/>
    </w:rPr>
  </w:style>
  <w:style w:type="character" w:customStyle="1" w:styleId="Aunderline0">
    <w:name w:val="Aunderline"/>
    <w:qFormat/>
    <w:rsid w:val="00BD587B"/>
    <w:rPr>
      <w:rFonts w:ascii="Times New Roman" w:hAnsi="Times New Roman"/>
      <w:sz w:val="20"/>
      <w:u w:val="single"/>
    </w:rPr>
  </w:style>
  <w:style w:type="character" w:customStyle="1" w:styleId="aunderline1">
    <w:name w:val="aunderline"/>
    <w:qFormat/>
    <w:rsid w:val="00BD587B"/>
    <w:rPr>
      <w:rFonts w:ascii="Times New Roman" w:hAnsi="Times New Roman"/>
      <w:sz w:val="20"/>
      <w:szCs w:val="24"/>
      <w:u w:val="thick"/>
    </w:rPr>
  </w:style>
  <w:style w:type="paragraph" w:customStyle="1" w:styleId="NormalUnderline0">
    <w:name w:val="Normal + Underline"/>
    <w:basedOn w:val="Normal"/>
    <w:link w:val="NormalUnderlineChar"/>
    <w:qFormat/>
    <w:rsid w:val="00BD587B"/>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BD587B"/>
    <w:rPr>
      <w:rFonts w:ascii="Georgia" w:eastAsia="Times New Roman" w:hAnsi="Georgia"/>
      <w:b/>
      <w:sz w:val="20"/>
      <w:u w:val="single"/>
      <w:lang w:val="x-none" w:eastAsia="x-none"/>
    </w:rPr>
  </w:style>
  <w:style w:type="character" w:customStyle="1" w:styleId="Boxes">
    <w:name w:val="Boxes"/>
    <w:qFormat/>
    <w:rsid w:val="00BD587B"/>
    <w:rPr>
      <w:rFonts w:ascii="Times New Roman" w:hAnsi="Times New Roman"/>
      <w:sz w:val="20"/>
      <w:u w:val="single"/>
      <w:bdr w:val="single" w:sz="4" w:space="0" w:color="auto"/>
    </w:rPr>
  </w:style>
  <w:style w:type="character" w:customStyle="1" w:styleId="tim">
    <w:name w:val="tim"/>
    <w:qFormat/>
    <w:rsid w:val="00BD587B"/>
    <w:rPr>
      <w:rFonts w:ascii="Times New Roman" w:hAnsi="Times New Roman"/>
      <w:sz w:val="20"/>
      <w:u w:val="single"/>
    </w:rPr>
  </w:style>
  <w:style w:type="character" w:customStyle="1" w:styleId="hl">
    <w:name w:val="hl"/>
    <w:basedOn w:val="DefaultParagraphFont"/>
    <w:rsid w:val="00BD587B"/>
  </w:style>
  <w:style w:type="character" w:customStyle="1" w:styleId="clock1">
    <w:name w:val="clock1"/>
    <w:rsid w:val="00BD587B"/>
    <w:rPr>
      <w:color w:val="B51B1B"/>
    </w:rPr>
  </w:style>
  <w:style w:type="paragraph" w:customStyle="1" w:styleId="Cards1">
    <w:name w:val="Cards1"/>
    <w:basedOn w:val="Normal"/>
    <w:link w:val="Cards1Char"/>
    <w:qFormat/>
    <w:rsid w:val="00BD587B"/>
    <w:pPr>
      <w:ind w:left="288"/>
    </w:pPr>
    <w:rPr>
      <w:rFonts w:ascii="Georgia" w:eastAsia="Times New Roman" w:hAnsi="Georgia"/>
      <w:sz w:val="20"/>
      <w:u w:val="single"/>
      <w:lang w:val="x-none" w:eastAsia="x-none"/>
    </w:rPr>
  </w:style>
  <w:style w:type="character" w:customStyle="1" w:styleId="Cards1Char">
    <w:name w:val="Cards1 Char"/>
    <w:link w:val="Cards1"/>
    <w:rsid w:val="00BD587B"/>
    <w:rPr>
      <w:rFonts w:ascii="Georgia" w:eastAsia="Times New Roman" w:hAnsi="Georgia"/>
      <w:sz w:val="20"/>
      <w:u w:val="single"/>
      <w:lang w:val="x-none" w:eastAsia="x-none"/>
    </w:rPr>
  </w:style>
  <w:style w:type="character" w:customStyle="1" w:styleId="smallChar10">
    <w:name w:val="small Char1"/>
    <w:rsid w:val="00BD587B"/>
    <w:rPr>
      <w:sz w:val="12"/>
      <w:szCs w:val="16"/>
      <w:lang w:val="en-US" w:eastAsia="en-US" w:bidi="ar-SA"/>
    </w:rPr>
  </w:style>
  <w:style w:type="character" w:customStyle="1" w:styleId="SmallCardsCharChar">
    <w:name w:val="Small Cards Char Char"/>
    <w:rsid w:val="00BD587B"/>
    <w:rPr>
      <w:sz w:val="14"/>
      <w:szCs w:val="24"/>
      <w:lang w:val="en-US" w:eastAsia="en-US" w:bidi="ar-SA"/>
    </w:rPr>
  </w:style>
  <w:style w:type="paragraph" w:customStyle="1" w:styleId="NormalCards">
    <w:name w:val="Normal Cards"/>
    <w:basedOn w:val="Normal"/>
    <w:rsid w:val="00BD587B"/>
    <w:pPr>
      <w:ind w:left="288"/>
    </w:pPr>
    <w:rPr>
      <w:rFonts w:ascii="Georgia" w:eastAsia="Times New Roman" w:hAnsi="Georgia"/>
      <w:sz w:val="20"/>
    </w:rPr>
  </w:style>
  <w:style w:type="character" w:customStyle="1" w:styleId="iniciales">
    <w:name w:val="iniciales"/>
    <w:basedOn w:val="DefaultParagraphFont"/>
    <w:rsid w:val="00BD587B"/>
  </w:style>
  <w:style w:type="character" w:customStyle="1" w:styleId="Style10ptBoldUnderline">
    <w:name w:val="Style 10 pt Bold Underline"/>
    <w:rsid w:val="00BD587B"/>
    <w:rPr>
      <w:b/>
      <w:bCs/>
      <w:sz w:val="20"/>
      <w:u w:val="single"/>
    </w:rPr>
  </w:style>
  <w:style w:type="paragraph" w:customStyle="1" w:styleId="outdent">
    <w:name w:val="outdent"/>
    <w:basedOn w:val="Normal"/>
    <w:rsid w:val="00BD587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D587B"/>
    <w:pPr>
      <w:spacing w:before="100" w:beforeAutospacing="1" w:after="100" w:afterAutospacing="1"/>
    </w:pPr>
    <w:rPr>
      <w:rFonts w:ascii="Georgia" w:eastAsia="Times New Roman" w:hAnsi="Georgia"/>
      <w:sz w:val="24"/>
    </w:rPr>
  </w:style>
  <w:style w:type="paragraph" w:customStyle="1" w:styleId="separator">
    <w:name w:val="separator"/>
    <w:basedOn w:val="Normal"/>
    <w:rsid w:val="00BD587B"/>
    <w:pPr>
      <w:spacing w:before="100" w:beforeAutospacing="1" w:after="100" w:afterAutospacing="1"/>
    </w:pPr>
    <w:rPr>
      <w:rFonts w:ascii="Georgia" w:eastAsia="Times New Roman" w:hAnsi="Georgia"/>
      <w:sz w:val="24"/>
    </w:rPr>
  </w:style>
  <w:style w:type="paragraph" w:customStyle="1" w:styleId="bulletfollow">
    <w:name w:val="bulletfollow"/>
    <w:basedOn w:val="Normal"/>
    <w:rsid w:val="00BD587B"/>
    <w:pPr>
      <w:spacing w:before="100" w:beforeAutospacing="1" w:after="100" w:afterAutospacing="1"/>
    </w:pPr>
    <w:rPr>
      <w:rFonts w:ascii="Georgia" w:eastAsia="Times New Roman" w:hAnsi="Georgia"/>
      <w:sz w:val="24"/>
    </w:rPr>
  </w:style>
  <w:style w:type="paragraph" w:customStyle="1" w:styleId="bulleted">
    <w:name w:val="bulleted"/>
    <w:basedOn w:val="Normal"/>
    <w:rsid w:val="00BD587B"/>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BD587B"/>
  </w:style>
  <w:style w:type="character" w:customStyle="1" w:styleId="grame">
    <w:name w:val="grame"/>
    <w:basedOn w:val="DefaultParagraphFont"/>
    <w:rsid w:val="00BD587B"/>
  </w:style>
  <w:style w:type="paragraph" w:customStyle="1" w:styleId="Strikethrough0">
    <w:name w:val="Strikethrough"/>
    <w:next w:val="Normal"/>
    <w:link w:val="StrikethroughChar"/>
    <w:rsid w:val="00BD587B"/>
    <w:rPr>
      <w:rFonts w:ascii="Times New Roman" w:eastAsia="Times New Roman" w:hAnsi="Times New Roman" w:cs="Times New Roman"/>
      <w:strike/>
      <w:sz w:val="20"/>
      <w:szCs w:val="20"/>
    </w:rPr>
  </w:style>
  <w:style w:type="character" w:customStyle="1" w:styleId="StrikethroughChar">
    <w:name w:val="Strikethrough Char"/>
    <w:link w:val="Strikethrough0"/>
    <w:rsid w:val="00BD587B"/>
    <w:rPr>
      <w:rFonts w:ascii="Times New Roman" w:eastAsia="Times New Roman" w:hAnsi="Times New Roman" w:cs="Times New Roman"/>
      <w:strike/>
      <w:sz w:val="20"/>
      <w:szCs w:val="20"/>
    </w:rPr>
  </w:style>
  <w:style w:type="character" w:customStyle="1" w:styleId="UnderlineCardsCharChar">
    <w:name w:val="Underline Cards Char Char"/>
    <w:rsid w:val="00BD587B"/>
    <w:rPr>
      <w:rFonts w:eastAsia="SimSun"/>
      <w:szCs w:val="24"/>
      <w:u w:val="thick"/>
      <w:lang w:val="en-US" w:eastAsia="en-US" w:bidi="ar-SA"/>
    </w:rPr>
  </w:style>
  <w:style w:type="character" w:customStyle="1" w:styleId="head">
    <w:name w:val="head"/>
    <w:basedOn w:val="DefaultParagraphFont"/>
    <w:rsid w:val="00BD587B"/>
  </w:style>
  <w:style w:type="paragraph" w:customStyle="1" w:styleId="authorgroup">
    <w:name w:val="authorgroup"/>
    <w:basedOn w:val="Normal"/>
    <w:rsid w:val="00BD587B"/>
    <w:pPr>
      <w:spacing w:before="100" w:beforeAutospacing="1" w:after="100" w:afterAutospacing="1"/>
    </w:pPr>
    <w:rPr>
      <w:rFonts w:ascii="Georgia" w:eastAsia="Calibri" w:hAnsi="Georgia"/>
      <w:sz w:val="24"/>
    </w:rPr>
  </w:style>
  <w:style w:type="paragraph" w:customStyle="1" w:styleId="affiliation1">
    <w:name w:val="affiliation1"/>
    <w:basedOn w:val="Normal"/>
    <w:rsid w:val="00BD587B"/>
    <w:pPr>
      <w:spacing w:before="100" w:beforeAutospacing="1" w:after="100" w:afterAutospacing="1"/>
    </w:pPr>
    <w:rPr>
      <w:rFonts w:ascii="Georgia" w:eastAsia="Calibri" w:hAnsi="Georgia"/>
      <w:sz w:val="24"/>
    </w:rPr>
  </w:style>
  <w:style w:type="paragraph" w:customStyle="1" w:styleId="norm">
    <w:name w:val="norm"/>
    <w:basedOn w:val="Normal"/>
    <w:rsid w:val="00BD587B"/>
    <w:pPr>
      <w:spacing w:before="100" w:beforeAutospacing="1" w:after="100" w:afterAutospacing="1"/>
    </w:pPr>
    <w:rPr>
      <w:rFonts w:ascii="Georgia" w:eastAsia="Calibri" w:hAnsi="Georgia"/>
      <w:sz w:val="24"/>
    </w:rPr>
  </w:style>
  <w:style w:type="character" w:customStyle="1" w:styleId="hidden">
    <w:name w:val="hidden"/>
    <w:basedOn w:val="DefaultParagraphFont"/>
    <w:rsid w:val="00BD587B"/>
  </w:style>
  <w:style w:type="character" w:customStyle="1" w:styleId="smallcapitals">
    <w:name w:val="smallcapitals"/>
    <w:basedOn w:val="DefaultParagraphFont"/>
    <w:rsid w:val="00BD587B"/>
  </w:style>
  <w:style w:type="character" w:customStyle="1" w:styleId="number0">
    <w:name w:val="number"/>
    <w:basedOn w:val="DefaultParagraphFont"/>
    <w:rsid w:val="00BD587B"/>
  </w:style>
  <w:style w:type="character" w:customStyle="1" w:styleId="BlockTitleChar">
    <w:name w:val="Block Title Char"/>
    <w:aliases w:val="Heading 1 Char2,Brief - Heading 1 Char,Brief - Title Heading 1 Char,Heading 1 Char Char Char Char Char1,Heading 1 Char Char Char Char Char Char,Heading 1 Char Char1,Heading Char Char,F2 - Heading 1 Char,AHeading 1 Char,Pocket Char2"/>
    <w:link w:val="BlockTitle"/>
    <w:rsid w:val="00BD587B"/>
    <w:rPr>
      <w:rFonts w:ascii="Georgia" w:eastAsiaTheme="majorEastAsia" w:hAnsi="Georgia" w:cs="Arial"/>
      <w:b/>
      <w:kern w:val="32"/>
      <w:sz w:val="28"/>
      <w:szCs w:val="32"/>
      <w:u w:val="single"/>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BD587B"/>
    <w:rPr>
      <w:b/>
      <w:bCs/>
      <w:strike w:val="0"/>
      <w:dstrike w:val="0"/>
      <w:sz w:val="24"/>
      <w:u w:val="none"/>
      <w:effect w:val="none"/>
    </w:rPr>
  </w:style>
  <w:style w:type="paragraph" w:customStyle="1" w:styleId="TagGA11">
    <w:name w:val="Tag GA 11"/>
    <w:basedOn w:val="TOC1"/>
    <w:uiPriority w:val="99"/>
    <w:qFormat/>
    <w:rsid w:val="00BD587B"/>
    <w:pPr>
      <w:spacing w:after="0" w:line="240" w:lineRule="auto"/>
    </w:pPr>
    <w:rPr>
      <w:rFonts w:eastAsia="Calibri"/>
      <w:b/>
    </w:rPr>
  </w:style>
  <w:style w:type="character" w:customStyle="1" w:styleId="swauthor">
    <w:name w:val="sw_author"/>
    <w:rsid w:val="00BD587B"/>
  </w:style>
  <w:style w:type="character" w:customStyle="1" w:styleId="articlebody1">
    <w:name w:val="articlebody1"/>
    <w:rsid w:val="00BD587B"/>
  </w:style>
  <w:style w:type="character" w:customStyle="1" w:styleId="small1">
    <w:name w:val="small1"/>
    <w:rsid w:val="00BD587B"/>
  </w:style>
  <w:style w:type="character" w:customStyle="1" w:styleId="ShrinkText">
    <w:name w:val="Shrink Text"/>
    <w:rsid w:val="00BD587B"/>
    <w:rPr>
      <w:sz w:val="16"/>
    </w:rPr>
  </w:style>
  <w:style w:type="paragraph" w:customStyle="1" w:styleId="AuthorDate2">
    <w:name w:val="Author/Date"/>
    <w:basedOn w:val="Normal"/>
    <w:link w:val="AuthorDateChar1"/>
    <w:rsid w:val="00BD587B"/>
    <w:rPr>
      <w:rFonts w:ascii="Georgia" w:eastAsia="Times New Roman" w:hAnsi="Georgia"/>
      <w:b/>
      <w:sz w:val="24"/>
      <w:u w:val="single"/>
    </w:rPr>
  </w:style>
  <w:style w:type="character" w:customStyle="1" w:styleId="AuthorDateChar1">
    <w:name w:val="Author/Date Char1"/>
    <w:link w:val="AuthorDate2"/>
    <w:rsid w:val="00BD587B"/>
    <w:rPr>
      <w:rFonts w:ascii="Georgia" w:eastAsia="Times New Roman" w:hAnsi="Georgia"/>
      <w:b/>
      <w:u w:val="single"/>
    </w:rPr>
  </w:style>
  <w:style w:type="character" w:customStyle="1" w:styleId="Shortcite">
    <w:name w:val="Shortcite"/>
    <w:basedOn w:val="DefaultParagraphFont"/>
    <w:rsid w:val="00BD587B"/>
    <w:rPr>
      <w:rFonts w:ascii="Times New Roman" w:hAnsi="Times New Roman"/>
      <w:b/>
      <w:bCs/>
      <w:sz w:val="20"/>
    </w:rPr>
  </w:style>
  <w:style w:type="character" w:customStyle="1" w:styleId="Longcite">
    <w:name w:val="Longcite"/>
    <w:basedOn w:val="DefaultParagraphFont"/>
    <w:rsid w:val="00BD587B"/>
    <w:rPr>
      <w:sz w:val="16"/>
    </w:rPr>
  </w:style>
  <w:style w:type="paragraph" w:customStyle="1" w:styleId="analytic0">
    <w:name w:val="analytic"/>
    <w:basedOn w:val="Normal"/>
    <w:link w:val="analyticChar0"/>
    <w:uiPriority w:val="4"/>
    <w:qFormat/>
    <w:rsid w:val="00BD587B"/>
    <w:pPr>
      <w:spacing w:before="120"/>
    </w:pPr>
    <w:rPr>
      <w:rFonts w:ascii="Arial" w:hAnsi="Arial"/>
      <w:b/>
      <w:sz w:val="20"/>
    </w:rPr>
  </w:style>
  <w:style w:type="character" w:customStyle="1" w:styleId="analyticChar0">
    <w:name w:val="analytic Char"/>
    <w:basedOn w:val="DefaultParagraphFont"/>
    <w:link w:val="analytic0"/>
    <w:uiPriority w:val="4"/>
    <w:rsid w:val="00BD587B"/>
    <w:rPr>
      <w:rFonts w:ascii="Arial" w:hAnsi="Arial"/>
      <w:b/>
      <w:sz w:val="20"/>
    </w:rPr>
  </w:style>
  <w:style w:type="character" w:customStyle="1" w:styleId="Style11ptBlack">
    <w:name w:val="Style 11 pt Black"/>
    <w:basedOn w:val="DefaultParagraphFont"/>
    <w:rsid w:val="00BD587B"/>
    <w:rPr>
      <w:color w:val="000000"/>
      <w:sz w:val="20"/>
    </w:rPr>
  </w:style>
  <w:style w:type="character" w:customStyle="1" w:styleId="Emph">
    <w:name w:val="Emph"/>
    <w:basedOn w:val="DefaultParagraphFont"/>
    <w:uiPriority w:val="1"/>
    <w:qFormat/>
    <w:rsid w:val="00BD587B"/>
    <w:rPr>
      <w:rFonts w:ascii="Arial" w:hAnsi="Arial"/>
      <w:b/>
      <w:sz w:val="20"/>
      <w:u w:val="single"/>
      <w:bdr w:val="single" w:sz="8" w:space="0" w:color="auto"/>
    </w:rPr>
  </w:style>
  <w:style w:type="character" w:customStyle="1" w:styleId="UnderlineCharCharChar">
    <w:name w:val="Underline Char Char Char"/>
    <w:rsid w:val="00BD587B"/>
    <w:rPr>
      <w:szCs w:val="18"/>
      <w:u w:val="thick"/>
      <w:lang w:val="en-US" w:eastAsia="en-US" w:bidi="ar-SA"/>
    </w:rPr>
  </w:style>
  <w:style w:type="character" w:customStyle="1" w:styleId="Heading3CharCharCharChar">
    <w:name w:val="Heading 3 Char Char Char Char"/>
    <w:rsid w:val="00BD587B"/>
    <w:rPr>
      <w:rFonts w:cs="Arial"/>
      <w:b/>
      <w:bCs/>
      <w:szCs w:val="26"/>
      <w:lang w:val="en-US" w:eastAsia="en-US" w:bidi="ar-SA"/>
    </w:rPr>
  </w:style>
  <w:style w:type="character" w:customStyle="1" w:styleId="Normal30">
    <w:name w:val="Normal3"/>
    <w:basedOn w:val="DefaultParagraphFont"/>
    <w:rsid w:val="00BD587B"/>
  </w:style>
  <w:style w:type="paragraph" w:customStyle="1" w:styleId="PageNumber8">
    <w:name w:val="Page Number8"/>
    <w:basedOn w:val="Normal"/>
    <w:next w:val="Normal"/>
    <w:rsid w:val="00BD587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D587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D587B"/>
    <w:pPr>
      <w:keepNext/>
      <w:widowControl w:val="0"/>
      <w:suppressAutoHyphens/>
      <w:spacing w:after="0" w:line="240" w:lineRule="auto"/>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BD587B"/>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BD587B"/>
    <w:rPr>
      <w:rFonts w:cs="New Baskerville"/>
      <w:color w:val="000000"/>
    </w:rPr>
  </w:style>
  <w:style w:type="character" w:customStyle="1" w:styleId="postauthor">
    <w:name w:val="postauthor"/>
    <w:basedOn w:val="DefaultParagraphFont"/>
    <w:rsid w:val="00BD587B"/>
  </w:style>
  <w:style w:type="paragraph" w:customStyle="1" w:styleId="notes-source-hasnotes">
    <w:name w:val="notes-source-hasnotes"/>
    <w:basedOn w:val="Normal"/>
    <w:uiPriority w:val="99"/>
    <w:qFormat/>
    <w:rsid w:val="00BD587B"/>
    <w:pPr>
      <w:spacing w:before="100" w:beforeAutospacing="1" w:after="100" w:afterAutospacing="1"/>
    </w:pPr>
    <w:rPr>
      <w:rFonts w:ascii="Times" w:hAnsi="Times"/>
      <w:sz w:val="20"/>
      <w:szCs w:val="20"/>
    </w:rPr>
  </w:style>
  <w:style w:type="character" w:customStyle="1" w:styleId="span">
    <w:name w:val="span"/>
    <w:basedOn w:val="DefaultParagraphFont"/>
    <w:rsid w:val="00BD587B"/>
  </w:style>
  <w:style w:type="character" w:customStyle="1" w:styleId="maintitle">
    <w:name w:val="maintitle"/>
    <w:basedOn w:val="DefaultParagraphFont"/>
    <w:rsid w:val="00BD587B"/>
  </w:style>
  <w:style w:type="character" w:customStyle="1" w:styleId="thirdparty-logo">
    <w:name w:val="thirdparty-logo"/>
    <w:basedOn w:val="DefaultParagraphFont"/>
    <w:rsid w:val="00BD587B"/>
  </w:style>
  <w:style w:type="character" w:customStyle="1" w:styleId="updated">
    <w:name w:val="updated"/>
    <w:basedOn w:val="DefaultParagraphFont"/>
    <w:rsid w:val="00BD587B"/>
  </w:style>
  <w:style w:type="paragraph" w:customStyle="1" w:styleId="articlemeta">
    <w:name w:val="articlemeta"/>
    <w:basedOn w:val="Normal"/>
    <w:uiPriority w:val="99"/>
    <w:qFormat/>
    <w:rsid w:val="00BD587B"/>
    <w:pPr>
      <w:spacing w:before="100" w:beforeAutospacing="1" w:after="100" w:afterAutospacing="1"/>
    </w:pPr>
    <w:rPr>
      <w:rFonts w:ascii="Times" w:hAnsi="Times"/>
      <w:sz w:val="20"/>
      <w:szCs w:val="20"/>
    </w:rPr>
  </w:style>
  <w:style w:type="character" w:customStyle="1" w:styleId="vcard">
    <w:name w:val="vcard"/>
    <w:basedOn w:val="DefaultParagraphFont"/>
    <w:rsid w:val="00BD587B"/>
  </w:style>
  <w:style w:type="character" w:customStyle="1" w:styleId="dateline">
    <w:name w:val="dateline"/>
    <w:basedOn w:val="DefaultParagraphFont"/>
    <w:rsid w:val="00BD587B"/>
  </w:style>
  <w:style w:type="character" w:customStyle="1" w:styleId="print-footnote">
    <w:name w:val="print-footnote"/>
    <w:basedOn w:val="DefaultParagraphFont"/>
    <w:rsid w:val="00BD587B"/>
  </w:style>
  <w:style w:type="character" w:customStyle="1" w:styleId="datestring">
    <w:name w:val="datestring"/>
    <w:basedOn w:val="DefaultParagraphFont"/>
    <w:rsid w:val="00BD587B"/>
  </w:style>
  <w:style w:type="character" w:customStyle="1" w:styleId="itxtrst">
    <w:name w:val="itxtrst"/>
    <w:basedOn w:val="DefaultParagraphFont"/>
    <w:rsid w:val="00BD587B"/>
  </w:style>
  <w:style w:type="paragraph" w:customStyle="1" w:styleId="left">
    <w:name w:val="left"/>
    <w:basedOn w:val="Normal"/>
    <w:uiPriority w:val="99"/>
    <w:qFormat/>
    <w:rsid w:val="00BD587B"/>
    <w:pPr>
      <w:spacing w:before="100" w:beforeAutospacing="1" w:after="100" w:afterAutospacing="1"/>
    </w:pPr>
    <w:rPr>
      <w:rFonts w:ascii="Times" w:hAnsi="Times"/>
      <w:sz w:val="20"/>
      <w:szCs w:val="20"/>
    </w:rPr>
  </w:style>
  <w:style w:type="character" w:customStyle="1" w:styleId="org">
    <w:name w:val="org"/>
    <w:basedOn w:val="DefaultParagraphFont"/>
    <w:rsid w:val="00BD587B"/>
  </w:style>
  <w:style w:type="paragraph" w:customStyle="1" w:styleId="right">
    <w:name w:val="right"/>
    <w:basedOn w:val="Normal"/>
    <w:uiPriority w:val="99"/>
    <w:qFormat/>
    <w:rsid w:val="00BD587B"/>
    <w:pPr>
      <w:spacing w:before="100" w:beforeAutospacing="1" w:after="100" w:afterAutospacing="1"/>
    </w:pPr>
    <w:rPr>
      <w:rFonts w:ascii="Times" w:hAnsi="Times"/>
      <w:sz w:val="20"/>
      <w:szCs w:val="20"/>
    </w:rPr>
  </w:style>
  <w:style w:type="character" w:customStyle="1" w:styleId="gptad">
    <w:name w:val="gptad"/>
    <w:basedOn w:val="DefaultParagraphFont"/>
    <w:rsid w:val="00BD587B"/>
  </w:style>
  <w:style w:type="paragraph" w:customStyle="1" w:styleId="creditpostedmodified">
    <w:name w:val="credit_posted_modified"/>
    <w:basedOn w:val="Normal"/>
    <w:uiPriority w:val="99"/>
    <w:qFormat/>
    <w:rsid w:val="00BD587B"/>
    <w:pPr>
      <w:spacing w:before="100" w:beforeAutospacing="1" w:after="100" w:afterAutospacing="1"/>
    </w:pPr>
    <w:rPr>
      <w:rFonts w:ascii="Times" w:hAnsi="Times"/>
      <w:sz w:val="20"/>
      <w:szCs w:val="20"/>
    </w:rPr>
  </w:style>
  <w:style w:type="character" w:customStyle="1" w:styleId="creditline">
    <w:name w:val="creditline"/>
    <w:basedOn w:val="DefaultParagraphFont"/>
    <w:rsid w:val="00BD587B"/>
  </w:style>
  <w:style w:type="character" w:customStyle="1" w:styleId="grd">
    <w:name w:val="grd"/>
    <w:basedOn w:val="DefaultParagraphFont"/>
    <w:rsid w:val="00BD587B"/>
  </w:style>
  <w:style w:type="paragraph" w:customStyle="1" w:styleId="hs-text-container">
    <w:name w:val="hs-text-container"/>
    <w:basedOn w:val="Normal"/>
    <w:uiPriority w:val="99"/>
    <w:qFormat/>
    <w:rsid w:val="00BD587B"/>
    <w:pPr>
      <w:spacing w:before="100" w:beforeAutospacing="1" w:after="100" w:afterAutospacing="1"/>
    </w:pPr>
    <w:rPr>
      <w:rFonts w:ascii="Times" w:hAnsi="Times"/>
      <w:sz w:val="20"/>
      <w:szCs w:val="20"/>
    </w:rPr>
  </w:style>
  <w:style w:type="character" w:customStyle="1" w:styleId="created">
    <w:name w:val="created"/>
    <w:basedOn w:val="DefaultParagraphFont"/>
    <w:rsid w:val="00BD587B"/>
  </w:style>
  <w:style w:type="character" w:customStyle="1" w:styleId="changed">
    <w:name w:val="changed"/>
    <w:basedOn w:val="DefaultParagraphFont"/>
    <w:rsid w:val="00BD587B"/>
  </w:style>
  <w:style w:type="character" w:customStyle="1" w:styleId="article-author-name">
    <w:name w:val="article-author-name"/>
    <w:basedOn w:val="DefaultParagraphFont"/>
    <w:rsid w:val="00BD587B"/>
  </w:style>
  <w:style w:type="character" w:customStyle="1" w:styleId="bioexcerpt">
    <w:name w:val="bio_excerpt"/>
    <w:basedOn w:val="DefaultParagraphFont"/>
    <w:rsid w:val="00BD587B"/>
  </w:style>
  <w:style w:type="character" w:customStyle="1" w:styleId="commentcount">
    <w:name w:val="comment_count"/>
    <w:basedOn w:val="DefaultParagraphFont"/>
    <w:rsid w:val="00BD587B"/>
  </w:style>
  <w:style w:type="character" w:customStyle="1" w:styleId="searchtermshighlighted">
    <w:name w:val="searchtermshighlighted"/>
    <w:basedOn w:val="DefaultParagraphFont"/>
    <w:rsid w:val="00BD587B"/>
  </w:style>
  <w:style w:type="character" w:customStyle="1" w:styleId="contributornametrigger">
    <w:name w:val="contributornametrigger"/>
    <w:basedOn w:val="DefaultParagraphFont"/>
    <w:rsid w:val="00BD587B"/>
  </w:style>
  <w:style w:type="character" w:customStyle="1" w:styleId="bylinepipe">
    <w:name w:val="bylinepipe"/>
    <w:basedOn w:val="DefaultParagraphFont"/>
    <w:rsid w:val="00BD587B"/>
  </w:style>
  <w:style w:type="character" w:customStyle="1" w:styleId="lucenesearchresulturlb">
    <w:name w:val="lucene_search_result_url_b"/>
    <w:basedOn w:val="DefaultParagraphFont"/>
    <w:rsid w:val="00BD587B"/>
  </w:style>
  <w:style w:type="character" w:customStyle="1" w:styleId="faculty-title">
    <w:name w:val="faculty-title"/>
    <w:basedOn w:val="DefaultParagraphFont"/>
    <w:rsid w:val="00BD587B"/>
  </w:style>
  <w:style w:type="character" w:customStyle="1" w:styleId="count">
    <w:name w:val="count"/>
    <w:basedOn w:val="DefaultParagraphFont"/>
    <w:rsid w:val="00BD587B"/>
  </w:style>
  <w:style w:type="character" w:customStyle="1" w:styleId="volume">
    <w:name w:val="volume"/>
    <w:basedOn w:val="DefaultParagraphFont"/>
    <w:rsid w:val="00BD587B"/>
  </w:style>
  <w:style w:type="character" w:customStyle="1" w:styleId="issue">
    <w:name w:val="issue"/>
    <w:basedOn w:val="DefaultParagraphFont"/>
    <w:rsid w:val="00BD587B"/>
  </w:style>
  <w:style w:type="character" w:customStyle="1" w:styleId="pages">
    <w:name w:val="pages"/>
    <w:basedOn w:val="DefaultParagraphFont"/>
    <w:rsid w:val="00BD587B"/>
  </w:style>
  <w:style w:type="character" w:customStyle="1" w:styleId="person">
    <w:name w:val="person"/>
    <w:basedOn w:val="DefaultParagraphFont"/>
    <w:rsid w:val="00BD587B"/>
  </w:style>
  <w:style w:type="character" w:customStyle="1" w:styleId="corresponding">
    <w:name w:val="corresponding"/>
    <w:basedOn w:val="DefaultParagraphFont"/>
    <w:rsid w:val="00BD587B"/>
  </w:style>
  <w:style w:type="paragraph" w:customStyle="1" w:styleId="entry-meta">
    <w:name w:val="entry-meta"/>
    <w:basedOn w:val="Normal"/>
    <w:uiPriority w:val="99"/>
    <w:qFormat/>
    <w:rsid w:val="00BD587B"/>
    <w:pPr>
      <w:spacing w:before="100" w:beforeAutospacing="1" w:after="100" w:afterAutospacing="1"/>
    </w:pPr>
    <w:rPr>
      <w:rFonts w:ascii="Times" w:hAnsi="Times"/>
      <w:sz w:val="20"/>
      <w:szCs w:val="20"/>
    </w:rPr>
  </w:style>
  <w:style w:type="character" w:customStyle="1" w:styleId="post-time">
    <w:name w:val="post-time"/>
    <w:basedOn w:val="DefaultParagraphFont"/>
    <w:rsid w:val="00BD587B"/>
  </w:style>
  <w:style w:type="character" w:customStyle="1" w:styleId="post-category">
    <w:name w:val="post-category"/>
    <w:basedOn w:val="DefaultParagraphFont"/>
    <w:rsid w:val="00BD587B"/>
  </w:style>
  <w:style w:type="character" w:customStyle="1" w:styleId="post-author">
    <w:name w:val="post-author"/>
    <w:basedOn w:val="DefaultParagraphFont"/>
    <w:rsid w:val="00BD587B"/>
  </w:style>
  <w:style w:type="character" w:customStyle="1" w:styleId="A10">
    <w:name w:val="A10"/>
    <w:uiPriority w:val="99"/>
    <w:rsid w:val="00BD587B"/>
    <w:rPr>
      <w:rFonts w:cs="Trebuchet MS"/>
      <w:color w:val="000000"/>
      <w:sz w:val="11"/>
      <w:szCs w:val="11"/>
    </w:rPr>
  </w:style>
  <w:style w:type="paragraph" w:customStyle="1" w:styleId="Pa10">
    <w:name w:val="Pa10"/>
    <w:basedOn w:val="Default"/>
    <w:next w:val="Default"/>
    <w:uiPriority w:val="99"/>
    <w:qFormat/>
    <w:rsid w:val="00BD587B"/>
    <w:pPr>
      <w:widowControl w:val="0"/>
      <w:spacing w:after="0" w:line="201" w:lineRule="atLeast"/>
    </w:pPr>
    <w:rPr>
      <w:rFonts w:ascii="Trebuchet MS" w:hAnsi="Trebuchet MS" w:cs="Times New Roman"/>
      <w:sz w:val="24"/>
    </w:rPr>
  </w:style>
  <w:style w:type="paragraph" w:customStyle="1" w:styleId="articledetails">
    <w:name w:val="articledetails"/>
    <w:basedOn w:val="Normal"/>
    <w:uiPriority w:val="99"/>
    <w:qFormat/>
    <w:rsid w:val="00BD587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D587B"/>
  </w:style>
  <w:style w:type="paragraph" w:customStyle="1" w:styleId="aff">
    <w:name w:val="aff"/>
    <w:basedOn w:val="Normal"/>
    <w:uiPriority w:val="99"/>
    <w:qFormat/>
    <w:rsid w:val="00BD587B"/>
    <w:pPr>
      <w:spacing w:before="100" w:beforeAutospacing="1" w:after="100" w:afterAutospacing="1"/>
    </w:pPr>
    <w:rPr>
      <w:rFonts w:ascii="Times" w:hAnsi="Times"/>
      <w:sz w:val="20"/>
      <w:szCs w:val="20"/>
    </w:rPr>
  </w:style>
  <w:style w:type="character" w:customStyle="1" w:styleId="label">
    <w:name w:val="label"/>
    <w:basedOn w:val="DefaultParagraphFont"/>
    <w:rsid w:val="00BD587B"/>
  </w:style>
  <w:style w:type="character" w:customStyle="1" w:styleId="entry-author">
    <w:name w:val="entry-author"/>
    <w:basedOn w:val="DefaultParagraphFont"/>
    <w:rsid w:val="00BD587B"/>
  </w:style>
  <w:style w:type="character" w:customStyle="1" w:styleId="entry-author-name">
    <w:name w:val="entry-author-name"/>
    <w:basedOn w:val="DefaultParagraphFont"/>
    <w:rsid w:val="00BD587B"/>
  </w:style>
  <w:style w:type="character" w:customStyle="1" w:styleId="contrib-degrees">
    <w:name w:val="contrib-degrees"/>
    <w:basedOn w:val="DefaultParagraphFont"/>
    <w:rsid w:val="00BD587B"/>
  </w:style>
  <w:style w:type="character" w:customStyle="1" w:styleId="contrib-on-behalf-of">
    <w:name w:val="contrib-on-behalf-of"/>
    <w:basedOn w:val="DefaultParagraphFont"/>
    <w:rsid w:val="00BD587B"/>
  </w:style>
  <w:style w:type="character" w:customStyle="1" w:styleId="pubtime">
    <w:name w:val="pubtime"/>
    <w:basedOn w:val="DefaultParagraphFont"/>
    <w:rsid w:val="00BD587B"/>
  </w:style>
  <w:style w:type="character" w:customStyle="1" w:styleId="fbcommentscount">
    <w:name w:val="fb_comments_count"/>
    <w:basedOn w:val="DefaultParagraphFont"/>
    <w:rsid w:val="00BD587B"/>
  </w:style>
  <w:style w:type="character" w:customStyle="1" w:styleId="stsharethiscustom">
    <w:name w:val="st_sharethis_custom"/>
    <w:basedOn w:val="DefaultParagraphFont"/>
    <w:rsid w:val="00BD587B"/>
  </w:style>
  <w:style w:type="paragraph" w:customStyle="1" w:styleId="permalinkable">
    <w:name w:val="permalinkable"/>
    <w:basedOn w:val="Normal"/>
    <w:uiPriority w:val="99"/>
    <w:qFormat/>
    <w:rsid w:val="00BD587B"/>
    <w:pPr>
      <w:spacing w:before="100" w:beforeAutospacing="1" w:after="100" w:afterAutospacing="1"/>
    </w:pPr>
    <w:rPr>
      <w:rFonts w:ascii="Times" w:hAnsi="Times"/>
      <w:sz w:val="20"/>
      <w:szCs w:val="20"/>
    </w:rPr>
  </w:style>
  <w:style w:type="character" w:customStyle="1" w:styleId="post-date">
    <w:name w:val="post-date"/>
    <w:basedOn w:val="DefaultParagraphFont"/>
    <w:rsid w:val="00BD587B"/>
  </w:style>
  <w:style w:type="character" w:customStyle="1" w:styleId="link-external">
    <w:name w:val="link-external"/>
    <w:basedOn w:val="DefaultParagraphFont"/>
    <w:rsid w:val="00BD587B"/>
  </w:style>
  <w:style w:type="character" w:customStyle="1" w:styleId="articleauthor0">
    <w:name w:val="article_author"/>
    <w:basedOn w:val="DefaultParagraphFont"/>
    <w:rsid w:val="00BD587B"/>
  </w:style>
  <w:style w:type="character" w:customStyle="1" w:styleId="articleissue">
    <w:name w:val="article_issue"/>
    <w:basedOn w:val="DefaultParagraphFont"/>
    <w:rsid w:val="00BD587B"/>
  </w:style>
  <w:style w:type="character" w:customStyle="1" w:styleId="HTMLPreformattedChar1">
    <w:name w:val="HTML Preformatted Char1"/>
    <w:basedOn w:val="DefaultParagraphFont"/>
    <w:uiPriority w:val="99"/>
    <w:semiHidden/>
    <w:rsid w:val="00BD587B"/>
    <w:rPr>
      <w:rFonts w:ascii="Consolas" w:hAnsi="Consolas" w:cs="Times New Roman"/>
      <w:sz w:val="20"/>
      <w:szCs w:val="20"/>
    </w:rPr>
  </w:style>
  <w:style w:type="character" w:customStyle="1" w:styleId="a-size-large">
    <w:name w:val="a-size-large"/>
    <w:basedOn w:val="DefaultParagraphFont"/>
    <w:rsid w:val="00BD587B"/>
  </w:style>
  <w:style w:type="character" w:customStyle="1" w:styleId="a-size-medium">
    <w:name w:val="a-size-medium"/>
    <w:basedOn w:val="DefaultParagraphFont"/>
    <w:rsid w:val="00BD587B"/>
  </w:style>
  <w:style w:type="character" w:customStyle="1" w:styleId="contribution">
    <w:name w:val="contribution"/>
    <w:basedOn w:val="DefaultParagraphFont"/>
    <w:rsid w:val="00BD587B"/>
  </w:style>
  <w:style w:type="character" w:customStyle="1" w:styleId="a-color-secondary">
    <w:name w:val="a-color-secondary"/>
    <w:basedOn w:val="DefaultParagraphFont"/>
    <w:rsid w:val="00BD587B"/>
  </w:style>
  <w:style w:type="paragraph" w:customStyle="1" w:styleId="sbyline">
    <w:name w:val="sbyline"/>
    <w:basedOn w:val="Normal"/>
    <w:uiPriority w:val="99"/>
    <w:qFormat/>
    <w:rsid w:val="00BD587B"/>
    <w:pPr>
      <w:spacing w:before="100" w:beforeAutospacing="1" w:after="100" w:afterAutospacing="1"/>
    </w:pPr>
    <w:rPr>
      <w:rFonts w:ascii="Times" w:hAnsi="Times"/>
      <w:sz w:val="20"/>
      <w:szCs w:val="20"/>
    </w:rPr>
  </w:style>
  <w:style w:type="character" w:customStyle="1" w:styleId="ui-author">
    <w:name w:val="ui-author"/>
    <w:basedOn w:val="DefaultParagraphFont"/>
    <w:rsid w:val="00BD587B"/>
  </w:style>
  <w:style w:type="character" w:customStyle="1" w:styleId="ui-staffline">
    <w:name w:val="ui-staffline"/>
    <w:basedOn w:val="DefaultParagraphFont"/>
    <w:rsid w:val="00BD587B"/>
  </w:style>
  <w:style w:type="paragraph" w:customStyle="1" w:styleId="promotion-tag-p">
    <w:name w:val="promotion-tag-p"/>
    <w:basedOn w:val="Normal"/>
    <w:uiPriority w:val="99"/>
    <w:qFormat/>
    <w:rsid w:val="00BD587B"/>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BD587B"/>
    <w:pPr>
      <w:spacing w:before="100" w:beforeAutospacing="1" w:after="100" w:afterAutospacing="1"/>
    </w:pPr>
    <w:rPr>
      <w:rFonts w:ascii="Times" w:hAnsi="Times"/>
      <w:sz w:val="20"/>
      <w:szCs w:val="20"/>
    </w:rPr>
  </w:style>
  <w:style w:type="character" w:customStyle="1" w:styleId="value">
    <w:name w:val="value"/>
    <w:basedOn w:val="DefaultParagraphFont"/>
    <w:rsid w:val="00BD587B"/>
  </w:style>
  <w:style w:type="character" w:customStyle="1" w:styleId="specialissuelabel">
    <w:name w:val="specialissuelabel"/>
    <w:basedOn w:val="DefaultParagraphFont"/>
    <w:rsid w:val="00BD587B"/>
  </w:style>
  <w:style w:type="character" w:customStyle="1" w:styleId="referencediv">
    <w:name w:val="referencediv"/>
    <w:basedOn w:val="DefaultParagraphFont"/>
    <w:rsid w:val="00BD587B"/>
  </w:style>
  <w:style w:type="character" w:customStyle="1" w:styleId="wp-smiley">
    <w:name w:val="wp-smiley"/>
    <w:basedOn w:val="DefaultParagraphFont"/>
    <w:rsid w:val="00BD587B"/>
  </w:style>
  <w:style w:type="character" w:customStyle="1" w:styleId="artjournal">
    <w:name w:val="art_journal"/>
    <w:basedOn w:val="DefaultParagraphFont"/>
    <w:rsid w:val="00BD587B"/>
  </w:style>
  <w:style w:type="character" w:customStyle="1" w:styleId="artdatevolumeissuepart">
    <w:name w:val="art_datevolumeissuepart"/>
    <w:basedOn w:val="DefaultParagraphFont"/>
    <w:rsid w:val="00BD587B"/>
  </w:style>
  <w:style w:type="character" w:customStyle="1" w:styleId="artpages">
    <w:name w:val="art_pages"/>
    <w:basedOn w:val="DefaultParagraphFont"/>
    <w:rsid w:val="00BD587B"/>
  </w:style>
  <w:style w:type="paragraph" w:customStyle="1" w:styleId="lede">
    <w:name w:val="lede"/>
    <w:basedOn w:val="Normal"/>
    <w:rsid w:val="00BD587B"/>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BD587B"/>
  </w:style>
  <w:style w:type="character" w:customStyle="1" w:styleId="degree">
    <w:name w:val="degree"/>
    <w:basedOn w:val="DefaultParagraphFont"/>
    <w:rsid w:val="00BD587B"/>
  </w:style>
  <w:style w:type="character" w:customStyle="1" w:styleId="major">
    <w:name w:val="major"/>
    <w:basedOn w:val="DefaultParagraphFont"/>
    <w:rsid w:val="00BD587B"/>
  </w:style>
  <w:style w:type="character" w:customStyle="1" w:styleId="authors">
    <w:name w:val="authors"/>
    <w:basedOn w:val="DefaultParagraphFont"/>
    <w:rsid w:val="00BD587B"/>
  </w:style>
  <w:style w:type="character" w:customStyle="1" w:styleId="views">
    <w:name w:val="views"/>
    <w:basedOn w:val="DefaultParagraphFont"/>
    <w:rsid w:val="00BD587B"/>
  </w:style>
  <w:style w:type="character" w:customStyle="1" w:styleId="stmainservices">
    <w:name w:val="stmainservices"/>
    <w:basedOn w:val="DefaultParagraphFont"/>
    <w:rsid w:val="00BD587B"/>
  </w:style>
  <w:style w:type="character" w:customStyle="1" w:styleId="stbubblehcount">
    <w:name w:val="stbubble_hcount"/>
    <w:basedOn w:val="DefaultParagraphFont"/>
    <w:rsid w:val="00BD587B"/>
  </w:style>
  <w:style w:type="paragraph" w:customStyle="1" w:styleId="Document">
    <w:name w:val="_Document"/>
    <w:basedOn w:val="Default"/>
    <w:next w:val="Default"/>
    <w:uiPriority w:val="99"/>
    <w:qFormat/>
    <w:rsid w:val="00BD587B"/>
    <w:pPr>
      <w:widowControl w:val="0"/>
      <w:spacing w:after="0" w:line="240" w:lineRule="auto"/>
    </w:pPr>
    <w:rPr>
      <w:rFonts w:ascii="New Baskerville" w:hAnsi="New Baskerville" w:cs="Times New Roman"/>
      <w:sz w:val="24"/>
    </w:rPr>
  </w:style>
  <w:style w:type="paragraph" w:customStyle="1" w:styleId="SubHead1">
    <w:name w:val="_SubHead1"/>
    <w:basedOn w:val="Default"/>
    <w:next w:val="Default"/>
    <w:uiPriority w:val="99"/>
    <w:qFormat/>
    <w:rsid w:val="00BD587B"/>
    <w:pPr>
      <w:widowControl w:val="0"/>
      <w:spacing w:after="0" w:line="240" w:lineRule="auto"/>
    </w:pPr>
    <w:rPr>
      <w:rFonts w:ascii="New Baskerville" w:hAnsi="New Baskerville" w:cs="Times New Roman"/>
      <w:sz w:val="24"/>
    </w:rPr>
  </w:style>
  <w:style w:type="paragraph" w:customStyle="1" w:styleId="SubHead2">
    <w:name w:val="_SubHead2"/>
    <w:basedOn w:val="Default"/>
    <w:next w:val="Default"/>
    <w:uiPriority w:val="99"/>
    <w:qFormat/>
    <w:rsid w:val="00BD587B"/>
    <w:pPr>
      <w:widowControl w:val="0"/>
      <w:spacing w:after="0" w:line="240" w:lineRule="auto"/>
    </w:pPr>
    <w:rPr>
      <w:rFonts w:ascii="New Baskerville" w:hAnsi="New Baskerville" w:cs="Times New Roman"/>
      <w:sz w:val="24"/>
    </w:rPr>
  </w:style>
  <w:style w:type="paragraph" w:customStyle="1" w:styleId="collapsed-hide">
    <w:name w:val="collapsed-hide"/>
    <w:basedOn w:val="Normal"/>
    <w:uiPriority w:val="99"/>
    <w:qFormat/>
    <w:rsid w:val="00BD587B"/>
    <w:pPr>
      <w:spacing w:before="100" w:beforeAutospacing="1" w:after="100" w:afterAutospacing="1"/>
    </w:pPr>
    <w:rPr>
      <w:rFonts w:ascii="Times" w:hAnsi="Times"/>
      <w:sz w:val="20"/>
      <w:szCs w:val="20"/>
    </w:rPr>
  </w:style>
  <w:style w:type="paragraph" w:customStyle="1" w:styleId="wp-caption-text">
    <w:name w:val="wp-caption-text"/>
    <w:basedOn w:val="Normal"/>
    <w:uiPriority w:val="99"/>
    <w:qFormat/>
    <w:rsid w:val="00BD587B"/>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BD587B"/>
    <w:pPr>
      <w:widowControl w:val="0"/>
      <w:spacing w:after="0" w:line="211" w:lineRule="atLeast"/>
    </w:pPr>
    <w:rPr>
      <w:rFonts w:ascii="Mokka" w:hAnsi="Mokka" w:cs="Times New Roman"/>
      <w:sz w:val="24"/>
    </w:rPr>
  </w:style>
  <w:style w:type="paragraph" w:customStyle="1" w:styleId="odd">
    <w:name w:val="odd"/>
    <w:basedOn w:val="Normal"/>
    <w:uiPriority w:val="99"/>
    <w:qFormat/>
    <w:rsid w:val="00BD587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D587B"/>
  </w:style>
  <w:style w:type="character" w:customStyle="1" w:styleId="tolocaltime">
    <w:name w:val="tolocaltime"/>
    <w:basedOn w:val="DefaultParagraphFont"/>
    <w:rsid w:val="00BD587B"/>
  </w:style>
  <w:style w:type="character" w:customStyle="1" w:styleId="pb-byline">
    <w:name w:val="pb-byline"/>
    <w:basedOn w:val="DefaultParagraphFont"/>
    <w:rsid w:val="00BD587B"/>
  </w:style>
  <w:style w:type="character" w:customStyle="1" w:styleId="pb-timestamp">
    <w:name w:val="pb-timestamp"/>
    <w:basedOn w:val="DefaultParagraphFont"/>
    <w:rsid w:val="00BD587B"/>
  </w:style>
  <w:style w:type="character" w:customStyle="1" w:styleId="posted-on">
    <w:name w:val="posted-on"/>
    <w:basedOn w:val="DefaultParagraphFont"/>
    <w:rsid w:val="00BD587B"/>
  </w:style>
  <w:style w:type="character" w:customStyle="1" w:styleId="even">
    <w:name w:val="even"/>
    <w:basedOn w:val="DefaultParagraphFont"/>
    <w:rsid w:val="00BD587B"/>
  </w:style>
  <w:style w:type="character" w:customStyle="1" w:styleId="foreground">
    <w:name w:val="foreground"/>
    <w:basedOn w:val="DefaultParagraphFont"/>
    <w:rsid w:val="00BD587B"/>
  </w:style>
  <w:style w:type="paragraph" w:customStyle="1" w:styleId="volissue">
    <w:name w:val="volissue"/>
    <w:basedOn w:val="Normal"/>
    <w:uiPriority w:val="99"/>
    <w:qFormat/>
    <w:rsid w:val="00BD587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D587B"/>
  </w:style>
  <w:style w:type="character" w:customStyle="1" w:styleId="articledate">
    <w:name w:val="articledate"/>
    <w:basedOn w:val="DefaultParagraphFont"/>
    <w:rsid w:val="00BD587B"/>
  </w:style>
  <w:style w:type="character" w:customStyle="1" w:styleId="post-byline">
    <w:name w:val="post-byline"/>
    <w:basedOn w:val="DefaultParagraphFont"/>
    <w:rsid w:val="00BD587B"/>
  </w:style>
  <w:style w:type="character" w:customStyle="1" w:styleId="tkrname">
    <w:name w:val="tkrname"/>
    <w:basedOn w:val="DefaultParagraphFont"/>
    <w:rsid w:val="00BD587B"/>
  </w:style>
  <w:style w:type="character" w:customStyle="1" w:styleId="tkrchange">
    <w:name w:val="tkrchange"/>
    <w:basedOn w:val="DefaultParagraphFont"/>
    <w:rsid w:val="00BD587B"/>
  </w:style>
  <w:style w:type="character" w:customStyle="1" w:styleId="upper">
    <w:name w:val="upper"/>
    <w:basedOn w:val="DefaultParagraphFont"/>
    <w:rsid w:val="00BD587B"/>
  </w:style>
  <w:style w:type="character" w:customStyle="1" w:styleId="metadate">
    <w:name w:val="meta_date"/>
    <w:basedOn w:val="DefaultParagraphFont"/>
    <w:rsid w:val="00BD587B"/>
  </w:style>
  <w:style w:type="character" w:customStyle="1" w:styleId="fa">
    <w:name w:val="fa"/>
    <w:basedOn w:val="DefaultParagraphFont"/>
    <w:rsid w:val="00BD587B"/>
  </w:style>
  <w:style w:type="character" w:customStyle="1" w:styleId="longname">
    <w:name w:val="longname"/>
    <w:basedOn w:val="DefaultParagraphFont"/>
    <w:rsid w:val="00BD587B"/>
  </w:style>
  <w:style w:type="character" w:customStyle="1" w:styleId="echocontainer">
    <w:name w:val="echo_container"/>
    <w:basedOn w:val="DefaultParagraphFont"/>
    <w:rsid w:val="00BD587B"/>
  </w:style>
  <w:style w:type="character" w:customStyle="1" w:styleId="comment-display">
    <w:name w:val="comment-display"/>
    <w:basedOn w:val="DefaultParagraphFont"/>
    <w:rsid w:val="00BD587B"/>
  </w:style>
  <w:style w:type="paragraph" w:customStyle="1" w:styleId="comment-count-label">
    <w:name w:val="comment-count-label"/>
    <w:basedOn w:val="Normal"/>
    <w:rsid w:val="00BD587B"/>
    <w:pPr>
      <w:spacing w:before="100" w:beforeAutospacing="1" w:after="100" w:afterAutospacing="1"/>
    </w:pPr>
    <w:rPr>
      <w:rFonts w:ascii="Times" w:hAnsi="Times"/>
      <w:sz w:val="20"/>
      <w:szCs w:val="20"/>
    </w:rPr>
  </w:style>
  <w:style w:type="character" w:customStyle="1" w:styleId="echo-counter">
    <w:name w:val="echo-counter"/>
    <w:basedOn w:val="DefaultParagraphFont"/>
    <w:rsid w:val="00BD587B"/>
  </w:style>
  <w:style w:type="character" w:customStyle="1" w:styleId="discussion-policy">
    <w:name w:val="discussion-policy"/>
    <w:basedOn w:val="DefaultParagraphFont"/>
    <w:rsid w:val="00BD587B"/>
  </w:style>
  <w:style w:type="character" w:customStyle="1" w:styleId="echo-apps-conversations-streamcaption">
    <w:name w:val="echo-apps-conversations-streamcaption"/>
    <w:basedOn w:val="DefaultParagraphFont"/>
    <w:rsid w:val="00BD587B"/>
  </w:style>
  <w:style w:type="character" w:customStyle="1" w:styleId="echo-streamserver-controls-stream-item-text">
    <w:name w:val="echo-streamserver-controls-stream-item-text"/>
    <w:basedOn w:val="DefaultParagraphFont"/>
    <w:rsid w:val="00BD587B"/>
  </w:style>
  <w:style w:type="character" w:customStyle="1" w:styleId="echo-streamserver-controls-facepile-more">
    <w:name w:val="echo-streamserver-controls-facepile-more"/>
    <w:basedOn w:val="DefaultParagraphFont"/>
    <w:rsid w:val="00BD587B"/>
  </w:style>
  <w:style w:type="character" w:customStyle="1" w:styleId="echo-primaryfont">
    <w:name w:val="echo-primaryfont"/>
    <w:basedOn w:val="DefaultParagraphFont"/>
    <w:rsid w:val="00BD587B"/>
  </w:style>
  <w:style w:type="character" w:customStyle="1" w:styleId="section">
    <w:name w:val="section"/>
    <w:basedOn w:val="DefaultParagraphFont"/>
    <w:rsid w:val="00BD587B"/>
  </w:style>
  <w:style w:type="character" w:customStyle="1" w:styleId="wpsr-txt-headline">
    <w:name w:val="wpsr-txt-headline"/>
    <w:basedOn w:val="DefaultParagraphFont"/>
    <w:rsid w:val="00BD587B"/>
  </w:style>
  <w:style w:type="character" w:customStyle="1" w:styleId="asset-metabar-author">
    <w:name w:val="asset-metabar-author"/>
    <w:basedOn w:val="DefaultParagraphFont"/>
    <w:rsid w:val="00BD587B"/>
  </w:style>
  <w:style w:type="character" w:customStyle="1" w:styleId="asset-metabar-time">
    <w:name w:val="asset-metabar-time"/>
    <w:basedOn w:val="DefaultParagraphFont"/>
    <w:rsid w:val="00BD587B"/>
  </w:style>
  <w:style w:type="character" w:customStyle="1" w:styleId="eza-dateline">
    <w:name w:val="eza-dateline"/>
    <w:basedOn w:val="DefaultParagraphFont"/>
    <w:rsid w:val="00BD587B"/>
  </w:style>
  <w:style w:type="character" w:customStyle="1" w:styleId="eza-authors">
    <w:name w:val="eza-authors"/>
    <w:basedOn w:val="DefaultParagraphFont"/>
    <w:rsid w:val="00BD587B"/>
  </w:style>
  <w:style w:type="character" w:customStyle="1" w:styleId="csmstaff">
    <w:name w:val="csm_staff"/>
    <w:basedOn w:val="DefaultParagraphFont"/>
    <w:rsid w:val="00BD587B"/>
  </w:style>
  <w:style w:type="character" w:customStyle="1" w:styleId="source">
    <w:name w:val="source"/>
    <w:basedOn w:val="DefaultParagraphFont"/>
    <w:rsid w:val="00BD587B"/>
  </w:style>
  <w:style w:type="paragraph" w:customStyle="1" w:styleId="mol-para-with-font">
    <w:name w:val="mol-para-with-font"/>
    <w:basedOn w:val="Normal"/>
    <w:rsid w:val="00BD587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D587B"/>
  </w:style>
  <w:style w:type="character" w:customStyle="1" w:styleId="byline-text">
    <w:name w:val="byline-text"/>
    <w:basedOn w:val="DefaultParagraphFont"/>
    <w:rsid w:val="00BD587B"/>
  </w:style>
  <w:style w:type="character" w:customStyle="1" w:styleId="itemauthor">
    <w:name w:val="itemauthor"/>
    <w:basedOn w:val="DefaultParagraphFont"/>
    <w:rsid w:val="00BD587B"/>
  </w:style>
  <w:style w:type="character" w:customStyle="1" w:styleId="itemdatecreated">
    <w:name w:val="itemdatecreated"/>
    <w:basedOn w:val="DefaultParagraphFont"/>
    <w:rsid w:val="00BD587B"/>
  </w:style>
  <w:style w:type="character" w:customStyle="1" w:styleId="slug-metadata-note">
    <w:name w:val="slug-metadata-note"/>
    <w:basedOn w:val="DefaultParagraphFont"/>
    <w:rsid w:val="00BD587B"/>
  </w:style>
  <w:style w:type="character" w:customStyle="1" w:styleId="drop-capped">
    <w:name w:val="drop-capped"/>
    <w:basedOn w:val="DefaultParagraphFont"/>
    <w:rsid w:val="00BD587B"/>
  </w:style>
  <w:style w:type="character" w:customStyle="1" w:styleId="published">
    <w:name w:val="published"/>
    <w:basedOn w:val="DefaultParagraphFont"/>
    <w:rsid w:val="00BD587B"/>
  </w:style>
  <w:style w:type="paragraph" w:customStyle="1" w:styleId="articleopinion-standfirst">
    <w:name w:val="articleopinion-standfirst"/>
    <w:basedOn w:val="Normal"/>
    <w:rsid w:val="00BD587B"/>
    <w:pPr>
      <w:spacing w:before="100" w:beforeAutospacing="1" w:after="100" w:afterAutospacing="1"/>
    </w:pPr>
    <w:rPr>
      <w:rFonts w:ascii="Times" w:hAnsi="Times"/>
      <w:sz w:val="20"/>
      <w:szCs w:val="20"/>
    </w:rPr>
  </w:style>
  <w:style w:type="paragraph" w:customStyle="1" w:styleId="snippet">
    <w:name w:val="snippet"/>
    <w:basedOn w:val="Normal"/>
    <w:rsid w:val="00BD587B"/>
    <w:pPr>
      <w:spacing w:before="100" w:beforeAutospacing="1" w:after="100" w:afterAutospacing="1"/>
    </w:pPr>
    <w:rPr>
      <w:rFonts w:ascii="Times" w:hAnsi="Times"/>
      <w:sz w:val="20"/>
      <w:szCs w:val="20"/>
    </w:rPr>
  </w:style>
  <w:style w:type="character" w:customStyle="1" w:styleId="thetitle">
    <w:name w:val="the_title"/>
    <w:basedOn w:val="DefaultParagraphFont"/>
    <w:rsid w:val="00BD587B"/>
  </w:style>
  <w:style w:type="character" w:customStyle="1" w:styleId="view-count">
    <w:name w:val="view-count"/>
    <w:basedOn w:val="DefaultParagraphFont"/>
    <w:rsid w:val="00BD587B"/>
  </w:style>
  <w:style w:type="character" w:customStyle="1" w:styleId="rupee">
    <w:name w:val="rupee"/>
    <w:basedOn w:val="DefaultParagraphFont"/>
    <w:rsid w:val="00BD587B"/>
  </w:style>
  <w:style w:type="character" w:customStyle="1" w:styleId="grey1">
    <w:name w:val="grey1"/>
    <w:basedOn w:val="DefaultParagraphFont"/>
    <w:rsid w:val="00BD587B"/>
  </w:style>
  <w:style w:type="paragraph" w:customStyle="1" w:styleId="Pa13">
    <w:name w:val="Pa13"/>
    <w:basedOn w:val="Default"/>
    <w:next w:val="Default"/>
    <w:uiPriority w:val="99"/>
    <w:rsid w:val="00BD587B"/>
    <w:pPr>
      <w:widowControl w:val="0"/>
      <w:spacing w:after="0" w:line="201" w:lineRule="atLeast"/>
    </w:pPr>
    <w:rPr>
      <w:rFonts w:ascii="Times New Roman" w:hAnsi="Times New Roman" w:cs="Times New Roman"/>
      <w:sz w:val="24"/>
    </w:rPr>
  </w:style>
  <w:style w:type="paragraph" w:customStyle="1" w:styleId="Pa14">
    <w:name w:val="Pa14"/>
    <w:basedOn w:val="Default"/>
    <w:next w:val="Default"/>
    <w:uiPriority w:val="99"/>
    <w:rsid w:val="00BD587B"/>
    <w:pPr>
      <w:widowControl w:val="0"/>
      <w:spacing w:after="0" w:line="241" w:lineRule="atLeast"/>
    </w:pPr>
    <w:rPr>
      <w:rFonts w:ascii="Times New Roman" w:hAnsi="Times New Roman" w:cs="Times New Roman"/>
      <w:sz w:val="24"/>
    </w:rPr>
  </w:style>
  <w:style w:type="paragraph" w:customStyle="1" w:styleId="Pa9">
    <w:name w:val="Pa9"/>
    <w:basedOn w:val="Default"/>
    <w:next w:val="Default"/>
    <w:uiPriority w:val="99"/>
    <w:rsid w:val="00BD587B"/>
    <w:pPr>
      <w:widowControl w:val="0"/>
      <w:spacing w:after="0" w:line="241" w:lineRule="atLeast"/>
    </w:pPr>
    <w:rPr>
      <w:rFonts w:ascii="Gill Sans" w:hAnsi="Gill Sans" w:cs="Times New Roman"/>
      <w:sz w:val="24"/>
    </w:rPr>
  </w:style>
  <w:style w:type="character" w:customStyle="1" w:styleId="bureau">
    <w:name w:val="bureau"/>
    <w:basedOn w:val="DefaultParagraphFont"/>
    <w:rsid w:val="00BD587B"/>
  </w:style>
  <w:style w:type="character" w:customStyle="1" w:styleId="reporttitle">
    <w:name w:val="report_title"/>
    <w:basedOn w:val="DefaultParagraphFont"/>
    <w:rsid w:val="00BD587B"/>
  </w:style>
  <w:style w:type="character" w:customStyle="1" w:styleId="documenttype-longreleases">
    <w:name w:val="document_type_-_long_releases"/>
    <w:basedOn w:val="DefaultParagraphFont"/>
    <w:rsid w:val="00BD587B"/>
  </w:style>
  <w:style w:type="character" w:customStyle="1" w:styleId="alt-date">
    <w:name w:val="alt-date"/>
    <w:basedOn w:val="DefaultParagraphFont"/>
    <w:rsid w:val="00BD587B"/>
  </w:style>
  <w:style w:type="character" w:customStyle="1" w:styleId="entry-byline">
    <w:name w:val="entry-byline"/>
    <w:basedOn w:val="DefaultParagraphFont"/>
    <w:rsid w:val="00BD587B"/>
  </w:style>
  <w:style w:type="character" w:customStyle="1" w:styleId="taglinecontrib">
    <w:name w:val="tagline_contrib"/>
    <w:basedOn w:val="DefaultParagraphFont"/>
    <w:rsid w:val="00BD587B"/>
  </w:style>
  <w:style w:type="character" w:customStyle="1" w:styleId="articledate0">
    <w:name w:val="article_date"/>
    <w:basedOn w:val="DefaultParagraphFont"/>
    <w:rsid w:val="00BD587B"/>
  </w:style>
  <w:style w:type="paragraph" w:customStyle="1" w:styleId="hg-daily">
    <w:name w:val="hg-daily"/>
    <w:basedOn w:val="Normal"/>
    <w:rsid w:val="00BD587B"/>
    <w:pPr>
      <w:spacing w:before="100" w:beforeAutospacing="1" w:after="100" w:afterAutospacing="1"/>
    </w:pPr>
    <w:rPr>
      <w:rFonts w:ascii="Times" w:hAnsi="Times"/>
      <w:sz w:val="20"/>
      <w:szCs w:val="20"/>
    </w:rPr>
  </w:style>
  <w:style w:type="character" w:customStyle="1" w:styleId="cit">
    <w:name w:val="cit"/>
    <w:basedOn w:val="DefaultParagraphFont"/>
    <w:rsid w:val="00BD587B"/>
  </w:style>
  <w:style w:type="paragraph" w:customStyle="1" w:styleId="buttonheading">
    <w:name w:val="buttonheading"/>
    <w:basedOn w:val="Normal"/>
    <w:rsid w:val="00BD587B"/>
    <w:pPr>
      <w:spacing w:before="100" w:beforeAutospacing="1" w:after="100" w:afterAutospacing="1"/>
    </w:pPr>
    <w:rPr>
      <w:rFonts w:ascii="Times" w:hAnsi="Times"/>
      <w:sz w:val="20"/>
      <w:szCs w:val="20"/>
    </w:rPr>
  </w:style>
  <w:style w:type="character" w:customStyle="1" w:styleId="createdate">
    <w:name w:val="createdate"/>
    <w:basedOn w:val="DefaultParagraphFont"/>
    <w:rsid w:val="00BD587B"/>
  </w:style>
  <w:style w:type="paragraph" w:customStyle="1" w:styleId="p">
    <w:name w:val="p"/>
    <w:basedOn w:val="Normal"/>
    <w:rsid w:val="00BD587B"/>
    <w:pPr>
      <w:spacing w:before="100" w:beforeAutospacing="1" w:after="100" w:afterAutospacing="1"/>
    </w:pPr>
    <w:rPr>
      <w:rFonts w:ascii="Times" w:hAnsi="Times"/>
      <w:sz w:val="20"/>
      <w:szCs w:val="20"/>
    </w:rPr>
  </w:style>
  <w:style w:type="character" w:customStyle="1" w:styleId="text-label">
    <w:name w:val="text-label"/>
    <w:basedOn w:val="DefaultParagraphFont"/>
    <w:rsid w:val="00BD587B"/>
  </w:style>
  <w:style w:type="character" w:customStyle="1" w:styleId="CardsHighlight">
    <w:name w:val="Cards Highlight"/>
    <w:uiPriority w:val="1"/>
    <w:rsid w:val="00BD587B"/>
    <w:rPr>
      <w:rFonts w:ascii="Times New Roman" w:hAnsi="Times New Roman"/>
      <w:sz w:val="24"/>
      <w:u w:val="single"/>
      <w:bdr w:val="none" w:sz="0" w:space="0" w:color="auto"/>
      <w:shd w:val="clear" w:color="auto" w:fill="00FFFF"/>
    </w:rPr>
  </w:style>
  <w:style w:type="character" w:customStyle="1" w:styleId="metad">
    <w:name w:val="metad"/>
    <w:rsid w:val="00BD587B"/>
  </w:style>
  <w:style w:type="character" w:customStyle="1" w:styleId="justify1">
    <w:name w:val="justify1"/>
    <w:rsid w:val="00BD587B"/>
  </w:style>
  <w:style w:type="character" w:customStyle="1" w:styleId="StyleTimesNewRoman12ptBold">
    <w:name w:val="Style Times New Roman 12 pt Bold"/>
    <w:rsid w:val="00BD587B"/>
    <w:rPr>
      <w:rFonts w:ascii="Times New Roman" w:hAnsi="Times New Roman"/>
      <w:b/>
      <w:bCs/>
      <w:sz w:val="24"/>
    </w:rPr>
  </w:style>
  <w:style w:type="paragraph" w:customStyle="1" w:styleId="TOC3Char">
    <w:name w:val="TOC 3 Char"/>
    <w:basedOn w:val="Normal"/>
    <w:next w:val="Normal"/>
    <w:rsid w:val="00BD587B"/>
    <w:rPr>
      <w:rFonts w:ascii="Georgia" w:eastAsia="Times New Roman" w:hAnsi="Georgia"/>
      <w:sz w:val="24"/>
      <w:szCs w:val="20"/>
    </w:rPr>
  </w:style>
  <w:style w:type="paragraph" w:customStyle="1" w:styleId="TOC1Char">
    <w:name w:val="TOC 1 Char"/>
    <w:basedOn w:val="Normal"/>
    <w:next w:val="Normal"/>
    <w:rsid w:val="00BD587B"/>
    <w:rPr>
      <w:rFonts w:ascii="Georgia" w:eastAsia="Times New Roman" w:hAnsi="Georgia"/>
      <w:b/>
      <w:sz w:val="24"/>
      <w:szCs w:val="20"/>
    </w:rPr>
  </w:style>
  <w:style w:type="character" w:customStyle="1" w:styleId="StyleCardtextChar10pt">
    <w:name w:val="Style Card text Char + 10 pt"/>
    <w:rsid w:val="00BD587B"/>
    <w:rPr>
      <w:rFonts w:ascii="Georgia" w:eastAsia="Calibri" w:hAnsi="Georgia"/>
      <w:sz w:val="20"/>
      <w:u w:val="single"/>
      <w:lang w:bidi="ar-SA"/>
    </w:rPr>
  </w:style>
  <w:style w:type="character" w:customStyle="1" w:styleId="aqj">
    <w:name w:val="aqj"/>
    <w:basedOn w:val="DefaultParagraphFont"/>
    <w:rsid w:val="00BD587B"/>
  </w:style>
  <w:style w:type="paragraph" w:customStyle="1" w:styleId="ColorfulList-Accent11">
    <w:name w:val="Colorful List - Accent 11"/>
    <w:basedOn w:val="Normal"/>
    <w:uiPriority w:val="99"/>
    <w:qFormat/>
    <w:rsid w:val="00BD587B"/>
    <w:pPr>
      <w:ind w:left="720"/>
      <w:contextualSpacing/>
      <w:jc w:val="both"/>
    </w:pPr>
    <w:rPr>
      <w:rFonts w:ascii="Georgia" w:eastAsia="Times New Roman" w:hAnsi="Georgia"/>
      <w:sz w:val="20"/>
      <w:szCs w:val="20"/>
    </w:rPr>
  </w:style>
  <w:style w:type="numbering" w:customStyle="1" w:styleId="NoList4">
    <w:name w:val="No List4"/>
    <w:next w:val="NoList"/>
    <w:uiPriority w:val="99"/>
    <w:semiHidden/>
    <w:unhideWhenUsed/>
    <w:rsid w:val="00BD587B"/>
  </w:style>
  <w:style w:type="numbering" w:customStyle="1" w:styleId="NoList5">
    <w:name w:val="No List5"/>
    <w:next w:val="NoList"/>
    <w:semiHidden/>
    <w:unhideWhenUsed/>
    <w:rsid w:val="00BD587B"/>
  </w:style>
  <w:style w:type="numbering" w:customStyle="1" w:styleId="NoList6">
    <w:name w:val="No List6"/>
    <w:next w:val="NoList"/>
    <w:uiPriority w:val="99"/>
    <w:semiHidden/>
    <w:unhideWhenUsed/>
    <w:rsid w:val="00BD587B"/>
  </w:style>
  <w:style w:type="numbering" w:customStyle="1" w:styleId="NoList7">
    <w:name w:val="No List7"/>
    <w:next w:val="NoList"/>
    <w:semiHidden/>
    <w:unhideWhenUsed/>
    <w:rsid w:val="00BD587B"/>
  </w:style>
  <w:style w:type="paragraph" w:styleId="ListBullet">
    <w:name w:val="List Bullet"/>
    <w:basedOn w:val="Normal"/>
    <w:link w:val="ListBulletChar"/>
    <w:uiPriority w:val="99"/>
    <w:unhideWhenUsed/>
    <w:rsid w:val="00BD587B"/>
    <w:pPr>
      <w:tabs>
        <w:tab w:val="num" w:pos="360"/>
      </w:tabs>
      <w:ind w:left="360" w:hanging="360"/>
      <w:contextualSpacing/>
    </w:pPr>
    <w:rPr>
      <w:rFonts w:ascii="Georgia" w:eastAsia="Calibri" w:hAnsi="Georgia"/>
    </w:rPr>
  </w:style>
  <w:style w:type="paragraph" w:customStyle="1" w:styleId="NoteLevel11">
    <w:name w:val="Note Level 11"/>
    <w:basedOn w:val="Normal"/>
    <w:uiPriority w:val="99"/>
    <w:rsid w:val="00BD587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D587B"/>
    <w:pPr>
      <w:keepNext/>
      <w:tabs>
        <w:tab w:val="num" w:pos="1440"/>
      </w:tabs>
      <w:ind w:left="1800" w:hanging="360"/>
      <w:outlineLvl w:val="2"/>
    </w:pPr>
    <w:rPr>
      <w:rFonts w:ascii="Georgia" w:eastAsia="MS Gothic" w:hAnsi="Georgia"/>
    </w:rPr>
  </w:style>
  <w:style w:type="paragraph" w:customStyle="1" w:styleId="NoteLevel41">
    <w:name w:val="Note Level 41"/>
    <w:basedOn w:val="Normal"/>
    <w:rsid w:val="00BD587B"/>
    <w:pPr>
      <w:keepNext/>
      <w:tabs>
        <w:tab w:val="num" w:pos="2160"/>
      </w:tabs>
      <w:ind w:left="2520" w:hanging="360"/>
      <w:outlineLvl w:val="3"/>
    </w:pPr>
    <w:rPr>
      <w:rFonts w:ascii="Georgia" w:eastAsia="MS Gothic" w:hAnsi="Georgia"/>
    </w:rPr>
  </w:style>
  <w:style w:type="paragraph" w:customStyle="1" w:styleId="NoteLevel51">
    <w:name w:val="Note Level 51"/>
    <w:basedOn w:val="Normal"/>
    <w:rsid w:val="00BD587B"/>
    <w:pPr>
      <w:keepNext/>
      <w:tabs>
        <w:tab w:val="num" w:pos="2880"/>
      </w:tabs>
      <w:ind w:left="3240" w:hanging="360"/>
      <w:outlineLvl w:val="4"/>
    </w:pPr>
    <w:rPr>
      <w:rFonts w:ascii="Georgia" w:eastAsia="MS Gothic" w:hAnsi="Georgia"/>
    </w:rPr>
  </w:style>
  <w:style w:type="paragraph" w:customStyle="1" w:styleId="NoteLevel61">
    <w:name w:val="Note Level 61"/>
    <w:basedOn w:val="Normal"/>
    <w:rsid w:val="00BD587B"/>
    <w:pPr>
      <w:keepNext/>
      <w:tabs>
        <w:tab w:val="num" w:pos="3600"/>
      </w:tabs>
      <w:ind w:left="3960" w:hanging="360"/>
      <w:outlineLvl w:val="5"/>
    </w:pPr>
    <w:rPr>
      <w:rFonts w:ascii="Georgia" w:eastAsia="MS Gothic" w:hAnsi="Georgia"/>
    </w:rPr>
  </w:style>
  <w:style w:type="paragraph" w:customStyle="1" w:styleId="NoteLevel71">
    <w:name w:val="Note Level 71"/>
    <w:basedOn w:val="Normal"/>
    <w:rsid w:val="00BD587B"/>
    <w:pPr>
      <w:keepNext/>
      <w:tabs>
        <w:tab w:val="num" w:pos="4320"/>
      </w:tabs>
      <w:ind w:left="4680" w:hanging="360"/>
      <w:outlineLvl w:val="6"/>
    </w:pPr>
    <w:rPr>
      <w:rFonts w:ascii="Georgia" w:eastAsia="MS Gothic" w:hAnsi="Georgia"/>
    </w:rPr>
  </w:style>
  <w:style w:type="paragraph" w:customStyle="1" w:styleId="NoteLevel81">
    <w:name w:val="Note Level 81"/>
    <w:basedOn w:val="Normal"/>
    <w:rsid w:val="00BD587B"/>
    <w:pPr>
      <w:keepNext/>
      <w:tabs>
        <w:tab w:val="num" w:pos="5040"/>
      </w:tabs>
      <w:ind w:left="5400" w:hanging="360"/>
      <w:outlineLvl w:val="7"/>
    </w:pPr>
    <w:rPr>
      <w:rFonts w:ascii="Georgia" w:eastAsia="MS Gothic" w:hAnsi="Georgia"/>
    </w:rPr>
  </w:style>
  <w:style w:type="paragraph" w:customStyle="1" w:styleId="NoteLevel91">
    <w:name w:val="Note Level 91"/>
    <w:basedOn w:val="Normal"/>
    <w:rsid w:val="00BD587B"/>
    <w:pPr>
      <w:keepNext/>
      <w:tabs>
        <w:tab w:val="num" w:pos="5760"/>
      </w:tabs>
      <w:ind w:left="6120" w:hanging="360"/>
      <w:outlineLvl w:val="8"/>
    </w:pPr>
    <w:rPr>
      <w:rFonts w:ascii="Georgia" w:eastAsia="MS Gothic" w:hAnsi="Georgia"/>
    </w:rPr>
  </w:style>
  <w:style w:type="paragraph" w:customStyle="1" w:styleId="NoteLevel21">
    <w:name w:val="Note Level 21"/>
    <w:basedOn w:val="Normal"/>
    <w:uiPriority w:val="99"/>
    <w:unhideWhenUsed/>
    <w:qFormat/>
    <w:rsid w:val="00BD587B"/>
    <w:pPr>
      <w:keepNext/>
      <w:tabs>
        <w:tab w:val="num" w:pos="720"/>
      </w:tabs>
      <w:ind w:left="720" w:hanging="360"/>
      <w:contextualSpacing/>
      <w:outlineLvl w:val="1"/>
    </w:pPr>
    <w:rPr>
      <w:rFonts w:ascii="Verdana" w:eastAsia="MS Gothic" w:hAnsi="Verdana"/>
    </w:rPr>
  </w:style>
  <w:style w:type="paragraph" w:styleId="Index2">
    <w:name w:val="index 2"/>
    <w:basedOn w:val="Normal"/>
    <w:next w:val="Normal"/>
    <w:autoRedefine/>
    <w:rsid w:val="00BD587B"/>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BD587B"/>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BD587B"/>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BD587B"/>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BD587B"/>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BD587B"/>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BD587B"/>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BD587B"/>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BD587B"/>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BD587B"/>
    <w:pPr>
      <w:jc w:val="both"/>
    </w:pPr>
    <w:rPr>
      <w:rFonts w:ascii="Georgia" w:eastAsia="Times New Roman" w:hAnsi="Georgia"/>
      <w:i/>
      <w:iCs/>
      <w:color w:val="000000"/>
      <w:sz w:val="20"/>
    </w:rPr>
  </w:style>
  <w:style w:type="character" w:customStyle="1" w:styleId="MediumGrid11">
    <w:name w:val="Medium Grid 11"/>
    <w:uiPriority w:val="99"/>
    <w:rsid w:val="00BD587B"/>
    <w:rPr>
      <w:color w:val="808080"/>
    </w:rPr>
  </w:style>
  <w:style w:type="numbering" w:customStyle="1" w:styleId="NoList8">
    <w:name w:val="No List8"/>
    <w:next w:val="NoList"/>
    <w:semiHidden/>
    <w:unhideWhenUsed/>
    <w:rsid w:val="00BD587B"/>
  </w:style>
  <w:style w:type="numbering" w:customStyle="1" w:styleId="NoList9">
    <w:name w:val="No List9"/>
    <w:next w:val="NoList"/>
    <w:semiHidden/>
    <w:unhideWhenUsed/>
    <w:rsid w:val="00BD587B"/>
  </w:style>
  <w:style w:type="numbering" w:customStyle="1" w:styleId="NoList10">
    <w:name w:val="No List10"/>
    <w:next w:val="NoList"/>
    <w:semiHidden/>
    <w:unhideWhenUsed/>
    <w:rsid w:val="00BD587B"/>
  </w:style>
  <w:style w:type="numbering" w:customStyle="1" w:styleId="NoList11">
    <w:name w:val="No List11"/>
    <w:next w:val="NoList"/>
    <w:uiPriority w:val="99"/>
    <w:semiHidden/>
    <w:unhideWhenUsed/>
    <w:rsid w:val="00BD587B"/>
  </w:style>
  <w:style w:type="numbering" w:customStyle="1" w:styleId="NoList12">
    <w:name w:val="No List12"/>
    <w:next w:val="NoList"/>
    <w:semiHidden/>
    <w:unhideWhenUsed/>
    <w:rsid w:val="00BD587B"/>
  </w:style>
  <w:style w:type="numbering" w:customStyle="1" w:styleId="NoList13">
    <w:name w:val="No List13"/>
    <w:next w:val="NoList"/>
    <w:semiHidden/>
    <w:unhideWhenUsed/>
    <w:rsid w:val="00BD587B"/>
  </w:style>
  <w:style w:type="numbering" w:customStyle="1" w:styleId="NoList14">
    <w:name w:val="No List14"/>
    <w:next w:val="NoList"/>
    <w:semiHidden/>
    <w:unhideWhenUsed/>
    <w:rsid w:val="00BD587B"/>
  </w:style>
  <w:style w:type="numbering" w:customStyle="1" w:styleId="NoList15">
    <w:name w:val="No List15"/>
    <w:next w:val="NoList"/>
    <w:uiPriority w:val="99"/>
    <w:semiHidden/>
    <w:unhideWhenUsed/>
    <w:rsid w:val="00BD587B"/>
  </w:style>
  <w:style w:type="numbering" w:customStyle="1" w:styleId="NoList16">
    <w:name w:val="No List16"/>
    <w:next w:val="NoList"/>
    <w:uiPriority w:val="99"/>
    <w:semiHidden/>
    <w:unhideWhenUsed/>
    <w:rsid w:val="00BD587B"/>
  </w:style>
  <w:style w:type="numbering" w:customStyle="1" w:styleId="NoList17">
    <w:name w:val="No List17"/>
    <w:next w:val="NoList"/>
    <w:semiHidden/>
    <w:unhideWhenUsed/>
    <w:rsid w:val="00BD587B"/>
  </w:style>
  <w:style w:type="numbering" w:customStyle="1" w:styleId="NoList18">
    <w:name w:val="No List18"/>
    <w:next w:val="NoList"/>
    <w:uiPriority w:val="99"/>
    <w:semiHidden/>
    <w:unhideWhenUsed/>
    <w:rsid w:val="00BD587B"/>
  </w:style>
  <w:style w:type="numbering" w:customStyle="1" w:styleId="NoList19">
    <w:name w:val="No List19"/>
    <w:next w:val="NoList"/>
    <w:uiPriority w:val="99"/>
    <w:semiHidden/>
    <w:unhideWhenUsed/>
    <w:rsid w:val="00BD587B"/>
  </w:style>
  <w:style w:type="numbering" w:customStyle="1" w:styleId="NoList20">
    <w:name w:val="No List20"/>
    <w:next w:val="NoList"/>
    <w:semiHidden/>
    <w:unhideWhenUsed/>
    <w:rsid w:val="00BD587B"/>
  </w:style>
  <w:style w:type="numbering" w:customStyle="1" w:styleId="NoList21">
    <w:name w:val="No List21"/>
    <w:next w:val="NoList"/>
    <w:uiPriority w:val="99"/>
    <w:semiHidden/>
    <w:unhideWhenUsed/>
    <w:rsid w:val="00BD587B"/>
  </w:style>
  <w:style w:type="character" w:customStyle="1" w:styleId="Date2">
    <w:name w:val="Date2"/>
    <w:rsid w:val="00BD587B"/>
  </w:style>
  <w:style w:type="paragraph" w:customStyle="1" w:styleId="PlaceholderText2">
    <w:name w:val="Placeholder Text2"/>
    <w:basedOn w:val="Normal"/>
    <w:uiPriority w:val="99"/>
    <w:rsid w:val="00BD587B"/>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rsid w:val="00BD587B"/>
    <w:pPr>
      <w:spacing w:before="100" w:beforeAutospacing="1" w:after="100" w:afterAutospacing="1"/>
    </w:pPr>
    <w:rPr>
      <w:rFonts w:ascii="Georgia" w:eastAsia="Times New Roman" w:hAnsi="Georgia"/>
      <w:sz w:val="24"/>
    </w:rPr>
  </w:style>
  <w:style w:type="paragraph" w:customStyle="1" w:styleId="LightShading1">
    <w:name w:val="Light Shading1"/>
    <w:basedOn w:val="Normal"/>
    <w:rsid w:val="00BD587B"/>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rsid w:val="00BD587B"/>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rsid w:val="00BD587B"/>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rsid w:val="00BD587B"/>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rsid w:val="00BD587B"/>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rsid w:val="00BD587B"/>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rsid w:val="00BD587B"/>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BD587B"/>
    <w:rPr>
      <w:sz w:val="17"/>
      <w:szCs w:val="24"/>
      <w:lang w:val="en-US" w:eastAsia="en-US" w:bidi="ar-SA"/>
    </w:rPr>
  </w:style>
  <w:style w:type="paragraph" w:customStyle="1" w:styleId="TagsFutura">
    <w:name w:val="TagsFutura"/>
    <w:basedOn w:val="Normal"/>
    <w:next w:val="Cites"/>
    <w:rsid w:val="00BD587B"/>
    <w:rPr>
      <w:rFonts w:ascii="Futura" w:eastAsia="Times" w:hAnsi="Futura"/>
      <w:b/>
      <w:caps/>
      <w:sz w:val="18"/>
      <w:szCs w:val="20"/>
    </w:rPr>
  </w:style>
  <w:style w:type="character" w:styleId="SubtleEmphasis">
    <w:name w:val="Subtle Emphasis"/>
    <w:uiPriority w:val="19"/>
    <w:qFormat/>
    <w:rsid w:val="00BD587B"/>
    <w:rPr>
      <w:rFonts w:ascii="Garamond" w:hAnsi="Garamond"/>
      <w:iCs/>
      <w:color w:val="auto"/>
      <w:spacing w:val="0"/>
      <w:sz w:val="22"/>
      <w:u w:val="single"/>
      <w:bdr w:val="none" w:sz="0" w:space="0" w:color="auto"/>
    </w:rPr>
  </w:style>
  <w:style w:type="paragraph" w:styleId="Revision">
    <w:name w:val="Revision"/>
    <w:hidden/>
    <w:uiPriority w:val="99"/>
    <w:semiHidden/>
    <w:rsid w:val="00BD587B"/>
    <w:rPr>
      <w:rFonts w:ascii="Garamond" w:eastAsiaTheme="minorHAnsi" w:hAnsi="Garamond" w:cs="Calibri"/>
      <w:sz w:val="22"/>
      <w:szCs w:val="22"/>
    </w:rPr>
  </w:style>
  <w:style w:type="paragraph" w:customStyle="1" w:styleId="CardIndented">
    <w:name w:val="Card (Indented)"/>
    <w:basedOn w:val="Normal"/>
    <w:link w:val="CardIndentedChar"/>
    <w:qFormat/>
    <w:rsid w:val="00BD587B"/>
    <w:pPr>
      <w:ind w:left="288"/>
    </w:pPr>
    <w:rPr>
      <w:rFonts w:eastAsia="SimSun"/>
      <w:lang w:eastAsia="zh-CN"/>
    </w:rPr>
  </w:style>
  <w:style w:type="character" w:customStyle="1" w:styleId="m-3583723223135346788gmail-style13ptbold">
    <w:name w:val="m_-3583723223135346788gmail-style13ptbold"/>
    <w:basedOn w:val="DefaultParagraphFont"/>
    <w:rsid w:val="00BD587B"/>
  </w:style>
  <w:style w:type="character" w:customStyle="1" w:styleId="m-3583723223135346788gmail-styleunderline">
    <w:name w:val="m_-3583723223135346788gmail-styleunderline"/>
    <w:basedOn w:val="DefaultParagraphFont"/>
    <w:rsid w:val="00BD587B"/>
  </w:style>
  <w:style w:type="character" w:customStyle="1" w:styleId="UnresolvedMention1">
    <w:name w:val="Unresolved Mention1"/>
    <w:basedOn w:val="DefaultParagraphFont"/>
    <w:uiPriority w:val="99"/>
    <w:unhideWhenUsed/>
    <w:rsid w:val="00BD587B"/>
    <w:rPr>
      <w:color w:val="808080"/>
      <w:shd w:val="clear" w:color="auto" w:fill="E6E6E6"/>
    </w:rPr>
  </w:style>
  <w:style w:type="character" w:customStyle="1" w:styleId="10garamond">
    <w:name w:val="10 garamond"/>
    <w:rsid w:val="00BD587B"/>
    <w:rPr>
      <w:rFonts w:ascii="Times New Roman" w:eastAsia="Times New Roman" w:hAnsi="Times New Roman"/>
      <w:b w:val="0"/>
      <w:i w:val="0"/>
      <w:strike w:val="0"/>
      <w:dstrike w:val="0"/>
      <w:color w:val="000000"/>
      <w:spacing w:val="0"/>
      <w:position w:val="0"/>
      <w:sz w:val="20"/>
      <w:u w:val="none" w:color="000000"/>
      <w:vertAlign w:val="baseline"/>
      <w:lang w:val="en-US"/>
    </w:rPr>
  </w:style>
  <w:style w:type="table" w:styleId="TableGrid">
    <w:name w:val="Table Grid"/>
    <w:basedOn w:val="TableNormal"/>
    <w:rsid w:val="00BD587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BD587B"/>
    <w:rPr>
      <w:color w:val="808080"/>
      <w:shd w:val="clear" w:color="auto" w:fill="E6E6E6"/>
    </w:rPr>
  </w:style>
  <w:style w:type="character" w:customStyle="1" w:styleId="m4841727538114946087gmail-styleunderline">
    <w:name w:val="m_4841727538114946087gmail-styleunderline"/>
    <w:basedOn w:val="DefaultParagraphFont"/>
    <w:rsid w:val="00BD587B"/>
  </w:style>
  <w:style w:type="paragraph" w:customStyle="1" w:styleId="BreakTag">
    <w:name w:val="Break Tag"/>
    <w:basedOn w:val="Normal"/>
    <w:autoRedefine/>
    <w:uiPriority w:val="4"/>
    <w:qFormat/>
    <w:rsid w:val="00BD587B"/>
    <w:pPr>
      <w:spacing w:before="240"/>
    </w:pPr>
    <w:rPr>
      <w:rFonts w:ascii="Arial" w:hAnsi="Arial" w:cs="Arial"/>
      <w:b/>
      <w:sz w:val="26"/>
    </w:rPr>
  </w:style>
  <w:style w:type="paragraph" w:customStyle="1" w:styleId="BreakBlock">
    <w:name w:val="Break Block"/>
    <w:basedOn w:val="Normal"/>
    <w:link w:val="BreakBlockChar"/>
    <w:autoRedefine/>
    <w:qFormat/>
    <w:rsid w:val="00BD587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D587B"/>
    <w:rPr>
      <w:rFonts w:ascii="Arial Bold" w:hAnsi="Arial Bold" w:cs="Arial"/>
      <w:b/>
      <w:caps/>
      <w:sz w:val="32"/>
      <w:u w:val="single"/>
    </w:rPr>
  </w:style>
  <w:style w:type="character" w:customStyle="1" w:styleId="Mention1">
    <w:name w:val="Mention1"/>
    <w:basedOn w:val="DefaultParagraphFont"/>
    <w:uiPriority w:val="99"/>
    <w:semiHidden/>
    <w:unhideWhenUsed/>
    <w:rsid w:val="00BD587B"/>
    <w:rPr>
      <w:color w:val="2B579A"/>
      <w:shd w:val="clear" w:color="auto" w:fill="E6E6E6"/>
    </w:rPr>
  </w:style>
  <w:style w:type="character" w:customStyle="1" w:styleId="evidencetextChar1">
    <w:name w:val="evidence text Char1"/>
    <w:link w:val="evidencetext"/>
    <w:rsid w:val="00BD587B"/>
    <w:rPr>
      <w:rFonts w:ascii="Arial" w:eastAsia="Times New Roman" w:hAnsi="Arial"/>
      <w:color w:val="000000"/>
      <w:sz w:val="18"/>
    </w:rPr>
  </w:style>
  <w:style w:type="character" w:customStyle="1" w:styleId="Styleunderline11pt">
    <w:name w:val="Style underline + 11 pt"/>
    <w:rsid w:val="00BD587B"/>
    <w:rPr>
      <w:rFonts w:ascii="Times New Roman" w:hAnsi="Times New Roman"/>
      <w:sz w:val="20"/>
      <w:u w:val="single"/>
    </w:rPr>
  </w:style>
  <w:style w:type="paragraph" w:customStyle="1" w:styleId="Stylecard11pt">
    <w:name w:val="Style card + 11 pt"/>
    <w:basedOn w:val="Normal"/>
    <w:link w:val="Stylecard11ptChar"/>
    <w:qFormat/>
    <w:rsid w:val="00BD587B"/>
    <w:pPr>
      <w:ind w:left="288" w:right="288"/>
    </w:pPr>
    <w:rPr>
      <w:rFonts w:ascii="Georgia" w:eastAsia="SimSun" w:hAnsi="Georgia" w:cs="Arial"/>
      <w:lang w:eastAsia="zh-CN"/>
    </w:rPr>
  </w:style>
  <w:style w:type="character" w:customStyle="1" w:styleId="Stylecard11ptChar">
    <w:name w:val="Style card + 11 pt Char"/>
    <w:link w:val="Stylecard11pt"/>
    <w:rsid w:val="00BD587B"/>
    <w:rPr>
      <w:rFonts w:ascii="Georgia" w:eastAsia="SimSun" w:hAnsi="Georgia" w:cs="Arial"/>
      <w:sz w:val="22"/>
      <w:lang w:eastAsia="zh-CN"/>
    </w:rPr>
  </w:style>
  <w:style w:type="paragraph" w:customStyle="1" w:styleId="StyleStyle411pt">
    <w:name w:val="Style Style4 + 11 pt"/>
    <w:basedOn w:val="Normal"/>
    <w:link w:val="StyleStyle411ptChar"/>
    <w:qFormat/>
    <w:rsid w:val="00BD587B"/>
    <w:pPr>
      <w:spacing w:after="200" w:line="276" w:lineRule="auto"/>
    </w:pPr>
    <w:rPr>
      <w:rFonts w:ascii="Arial" w:eastAsia="Times New Roman" w:hAnsi="Arial" w:cs="Arial"/>
      <w:u w:val="single"/>
    </w:rPr>
  </w:style>
  <w:style w:type="character" w:customStyle="1" w:styleId="StyleStyle411ptChar">
    <w:name w:val="Style Style4 + 11 pt Char"/>
    <w:basedOn w:val="DefaultParagraphFont"/>
    <w:link w:val="StyleStyle411pt"/>
    <w:rsid w:val="00BD587B"/>
    <w:rPr>
      <w:rFonts w:ascii="Arial" w:eastAsia="Times New Roman" w:hAnsi="Arial" w:cs="Arial"/>
      <w:sz w:val="22"/>
      <w:u w:val="single"/>
    </w:rPr>
  </w:style>
  <w:style w:type="character" w:customStyle="1" w:styleId="Style11ptUnderline">
    <w:name w:val="Style 11 pt Underline"/>
    <w:rsid w:val="00BD587B"/>
    <w:rPr>
      <w:sz w:val="20"/>
      <w:u w:val="single"/>
    </w:rPr>
  </w:style>
  <w:style w:type="character" w:customStyle="1" w:styleId="Style11ptBoldUnderline">
    <w:name w:val="Style 11 pt Bold Underline"/>
    <w:rsid w:val="00BD587B"/>
    <w:rPr>
      <w:b/>
      <w:bCs/>
      <w:sz w:val="20"/>
      <w:u w:val="single"/>
    </w:rPr>
  </w:style>
  <w:style w:type="character" w:customStyle="1" w:styleId="Style11pt">
    <w:name w:val="Style 11 pt"/>
    <w:rsid w:val="00BD587B"/>
    <w:rPr>
      <w:sz w:val="20"/>
    </w:rPr>
  </w:style>
  <w:style w:type="paragraph" w:customStyle="1" w:styleId="StyleStyle411ptBold">
    <w:name w:val="Style Style4 + 11 pt Bold"/>
    <w:basedOn w:val="Normal"/>
    <w:link w:val="StyleStyle411ptBoldChar"/>
    <w:qFormat/>
    <w:rsid w:val="00BD587B"/>
    <w:rPr>
      <w:rFonts w:ascii="Arial" w:eastAsia="Times New Roman" w:hAnsi="Arial" w:cs="Arial"/>
      <w:b/>
      <w:bCs/>
      <w:u w:val="single"/>
    </w:rPr>
  </w:style>
  <w:style w:type="character" w:customStyle="1" w:styleId="StyleStyle411ptBoldChar">
    <w:name w:val="Style Style4 + 11 pt Bold Char"/>
    <w:basedOn w:val="DefaultParagraphFont"/>
    <w:link w:val="StyleStyle411ptBold"/>
    <w:rsid w:val="00BD587B"/>
    <w:rPr>
      <w:rFonts w:ascii="Arial" w:eastAsia="Times New Roman" w:hAnsi="Arial" w:cs="Arial"/>
      <w:b/>
      <w:bCs/>
      <w:sz w:val="22"/>
      <w:u w:val="single"/>
    </w:rPr>
  </w:style>
  <w:style w:type="character" w:customStyle="1" w:styleId="hilite1">
    <w:name w:val="hilite1"/>
    <w:basedOn w:val="DefaultParagraphFont"/>
    <w:rsid w:val="00BD587B"/>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BD587B"/>
    <w:rPr>
      <w:rFonts w:ascii="Cambria" w:hAnsi="Cambria" w:cs="Times New Roman"/>
      <w:b/>
      <w:bCs/>
      <w:sz w:val="26"/>
      <w:szCs w:val="26"/>
    </w:rPr>
  </w:style>
  <w:style w:type="character" w:customStyle="1" w:styleId="CardCharChar1">
    <w:name w:val="Card Char Char1"/>
    <w:basedOn w:val="DefaultParagraphFont"/>
    <w:rsid w:val="00BD587B"/>
    <w:rPr>
      <w:rFonts w:cs="Times New Roman"/>
      <w:b/>
      <w:bCs/>
      <w:sz w:val="28"/>
      <w:szCs w:val="28"/>
    </w:rPr>
  </w:style>
  <w:style w:type="character" w:customStyle="1" w:styleId="hit1">
    <w:name w:val="hit1"/>
    <w:basedOn w:val="DefaultParagraphFont"/>
    <w:rsid w:val="00BD587B"/>
    <w:rPr>
      <w:b/>
      <w:bCs/>
      <w:color w:val="CC0033"/>
    </w:rPr>
  </w:style>
  <w:style w:type="character" w:customStyle="1" w:styleId="SmallText-New">
    <w:name w:val="Small Text - New"/>
    <w:basedOn w:val="DefaultParagraphFont"/>
    <w:rsid w:val="00BD587B"/>
    <w:rPr>
      <w:rFonts w:ascii="Arial Narrow" w:hAnsi="Arial Narrow"/>
      <w:sz w:val="14"/>
    </w:rPr>
  </w:style>
  <w:style w:type="character" w:customStyle="1" w:styleId="Underlined-New">
    <w:name w:val="Underlined - New"/>
    <w:basedOn w:val="DefaultParagraphFont"/>
    <w:rsid w:val="00BD587B"/>
    <w:rPr>
      <w:rFonts w:ascii="Arial Narrow" w:hAnsi="Arial Narrow"/>
      <w:sz w:val="16"/>
      <w:u w:val="single"/>
    </w:rPr>
  </w:style>
  <w:style w:type="character" w:customStyle="1" w:styleId="Boxing">
    <w:name w:val="Boxing"/>
    <w:basedOn w:val="DefaultParagraphFont"/>
    <w:rsid w:val="00BD587B"/>
    <w:rPr>
      <w:rFonts w:ascii="Arial Narrow" w:hAnsi="Arial Narrow"/>
      <w:dstrike w:val="0"/>
      <w:sz w:val="20"/>
      <w:bdr w:val="single" w:sz="2" w:space="0" w:color="auto"/>
      <w:vertAlign w:val="baseline"/>
    </w:rPr>
  </w:style>
  <w:style w:type="character" w:customStyle="1" w:styleId="style65">
    <w:name w:val="style65"/>
    <w:basedOn w:val="DefaultParagraphFont"/>
    <w:rsid w:val="00BD587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D587B"/>
    <w:rPr>
      <w:rFonts w:cs="Arial"/>
      <w:bCs/>
      <w:szCs w:val="26"/>
      <w:u w:val="single"/>
      <w:lang w:val="en-US" w:eastAsia="en-US" w:bidi="ar-SA"/>
    </w:rPr>
  </w:style>
  <w:style w:type="character" w:customStyle="1" w:styleId="qlabel">
    <w:name w:val="q_label"/>
    <w:basedOn w:val="DefaultParagraphFont"/>
    <w:rsid w:val="00BD587B"/>
  </w:style>
  <w:style w:type="character" w:customStyle="1" w:styleId="alabel">
    <w:name w:val="a_label"/>
    <w:basedOn w:val="DefaultParagraphFont"/>
    <w:rsid w:val="00BD587B"/>
  </w:style>
  <w:style w:type="character" w:customStyle="1" w:styleId="BoldandUnderlineCharChar">
    <w:name w:val="Bold and Underline Char Char"/>
    <w:basedOn w:val="DefaultParagraphFont"/>
    <w:rsid w:val="00BD587B"/>
    <w:rPr>
      <w:rFonts w:eastAsia="MS Mincho"/>
      <w:b/>
      <w:u w:val="single"/>
      <w:lang w:val="en-US" w:eastAsia="en-US" w:bidi="ar-SA"/>
    </w:rPr>
  </w:style>
  <w:style w:type="character" w:customStyle="1" w:styleId="Heading3CharCharCharChar2">
    <w:name w:val="Heading 3 Char Char Char Char2"/>
    <w:basedOn w:val="DefaultParagraphFont"/>
    <w:rsid w:val="00BD587B"/>
    <w:rPr>
      <w:rFonts w:cs="Arial"/>
      <w:bCs/>
      <w:szCs w:val="26"/>
      <w:u w:val="single"/>
      <w:lang w:val="en-US" w:eastAsia="en-US" w:bidi="ar-SA"/>
    </w:rPr>
  </w:style>
  <w:style w:type="paragraph" w:customStyle="1" w:styleId="evidencetextChar">
    <w:name w:val="evidence text Char"/>
    <w:basedOn w:val="Normal"/>
    <w:qFormat/>
    <w:rsid w:val="00BD587B"/>
    <w:pPr>
      <w:ind w:left="1728" w:right="1008"/>
    </w:pPr>
    <w:rPr>
      <w:rFonts w:ascii="Arial" w:eastAsia="Times New Roman" w:hAnsi="Arial" w:cs="Arial"/>
      <w:color w:val="000000"/>
      <w:sz w:val="18"/>
    </w:rPr>
  </w:style>
  <w:style w:type="character" w:customStyle="1" w:styleId="Style11ptUnderlineBorderSinglesolidlineAuto05pt">
    <w:name w:val="Style 11 pt Underline Border: : (Single solid line Auto  0.5 pt..."/>
    <w:rsid w:val="00BD587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D587B"/>
    <w:pPr>
      <w:numPr>
        <w:numId w:val="0"/>
      </w:numPr>
    </w:pPr>
    <w:rPr>
      <w:rFonts w:ascii="Arial" w:hAnsi="Arial"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D587B"/>
    <w:rPr>
      <w:rFonts w:ascii="Arial" w:eastAsia="Times New Roman" w:hAnsi="Arial" w:cs="Times New Roman"/>
      <w:sz w:val="22"/>
      <w:u w:val="single"/>
      <w:bdr w:val="single" w:sz="4" w:space="0" w:color="auto"/>
    </w:rPr>
  </w:style>
  <w:style w:type="character" w:customStyle="1" w:styleId="UnderlineChar4Char">
    <w:name w:val="Underline Char4 Char"/>
    <w:basedOn w:val="DefaultParagraphFont"/>
    <w:link w:val="UnderlineChar4"/>
    <w:rsid w:val="00BD587B"/>
    <w:rPr>
      <w:u w:val="single"/>
    </w:rPr>
  </w:style>
  <w:style w:type="paragraph" w:customStyle="1" w:styleId="UnderlineChar4">
    <w:name w:val="Underline Char4"/>
    <w:basedOn w:val="Normal"/>
    <w:link w:val="UnderlineChar4Char"/>
    <w:qFormat/>
    <w:rsid w:val="00BD587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D587B"/>
    <w:rPr>
      <w:b/>
      <w:u w:val="single"/>
    </w:rPr>
  </w:style>
  <w:style w:type="paragraph" w:customStyle="1" w:styleId="BoldandUnderlineChar3">
    <w:name w:val="Bold and Underline Char3"/>
    <w:basedOn w:val="Normal"/>
    <w:link w:val="BoldandUnderlineChar3Char2"/>
    <w:qFormat/>
    <w:rsid w:val="00BD587B"/>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BD587B"/>
    <w:rPr>
      <w:rFonts w:ascii="Arial" w:eastAsia="Times New Roman" w:hAnsi="Arial" w:cs="Arial"/>
      <w:u w:val="single"/>
    </w:rPr>
  </w:style>
  <w:style w:type="character" w:customStyle="1" w:styleId="StyleUnderlineChar11ptChar">
    <w:name w:val="Style Underline Char + 11 pt Char"/>
    <w:basedOn w:val="DefaultParagraphFont"/>
    <w:link w:val="StyleUnderlineChar11pt"/>
    <w:rsid w:val="00BD587B"/>
    <w:rPr>
      <w:rFonts w:ascii="Arial" w:eastAsia="Times New Roman" w:hAnsi="Arial" w:cs="Arial"/>
      <w:sz w:val="22"/>
      <w:u w:val="single"/>
    </w:rPr>
  </w:style>
  <w:style w:type="paragraph" w:customStyle="1" w:styleId="StyleUnderlineChar11ptBold">
    <w:name w:val="Style Underline Char + 11 pt Bold"/>
    <w:basedOn w:val="Normal"/>
    <w:link w:val="StyleUnderlineChar11ptBoldChar"/>
    <w:qFormat/>
    <w:rsid w:val="00BD587B"/>
    <w:rPr>
      <w:rFonts w:ascii="Arial" w:eastAsia="Times New Roman" w:hAnsi="Arial" w:cs="Arial"/>
      <w:b/>
      <w:bCs/>
      <w:u w:val="single"/>
    </w:rPr>
  </w:style>
  <w:style w:type="character" w:customStyle="1" w:styleId="StyleUnderlineChar11ptBoldChar">
    <w:name w:val="Style Underline Char + 11 pt Bold Char"/>
    <w:basedOn w:val="DefaultParagraphFont"/>
    <w:link w:val="StyleUnderlineChar11ptBold"/>
    <w:rsid w:val="00BD587B"/>
    <w:rPr>
      <w:rFonts w:ascii="Arial" w:eastAsia="Times New Roman" w:hAnsi="Arial" w:cs="Arial"/>
      <w:b/>
      <w:bCs/>
      <w:sz w:val="22"/>
      <w:u w:val="single"/>
    </w:rPr>
  </w:style>
  <w:style w:type="character" w:customStyle="1" w:styleId="inside-head">
    <w:name w:val="inside-head"/>
    <w:basedOn w:val="DefaultParagraphFont"/>
    <w:rsid w:val="00BD587B"/>
  </w:style>
  <w:style w:type="character" w:customStyle="1" w:styleId="officialstitle-">
    <w:name w:val="official_s_title-"/>
    <w:basedOn w:val="DefaultParagraphFont"/>
    <w:rsid w:val="00BD587B"/>
  </w:style>
  <w:style w:type="character" w:customStyle="1" w:styleId="officialsbureau">
    <w:name w:val="official_s_bureau"/>
    <w:basedOn w:val="DefaultParagraphFont"/>
    <w:rsid w:val="00BD587B"/>
  </w:style>
  <w:style w:type="paragraph" w:customStyle="1" w:styleId="Stylecard11ptUnderline">
    <w:name w:val="Style card + 11 pt Underline"/>
    <w:basedOn w:val="Normal"/>
    <w:link w:val="Stylecard11ptUnderlineChar"/>
    <w:qFormat/>
    <w:rsid w:val="00BD587B"/>
    <w:pPr>
      <w:ind w:left="288" w:right="288"/>
    </w:pPr>
    <w:rPr>
      <w:rFonts w:ascii="Georgia" w:eastAsia="SimSun" w:hAnsi="Georgia" w:cs="Arial"/>
      <w:u w:val="single"/>
      <w:lang w:eastAsia="zh-CN"/>
    </w:rPr>
  </w:style>
  <w:style w:type="character" w:customStyle="1" w:styleId="Stylecard11ptUnderlineChar">
    <w:name w:val="Style card + 11 pt Underline Char"/>
    <w:link w:val="Stylecard11ptUnderline"/>
    <w:rsid w:val="00BD587B"/>
    <w:rPr>
      <w:rFonts w:ascii="Georgia" w:eastAsia="SimSun" w:hAnsi="Georgia" w:cs="Arial"/>
      <w:sz w:val="22"/>
      <w:u w:val="single"/>
      <w:lang w:eastAsia="zh-CN"/>
    </w:rPr>
  </w:style>
  <w:style w:type="paragraph" w:customStyle="1" w:styleId="Stylecard11ptBoldUnderline">
    <w:name w:val="Style card + 11 pt Bold Underline"/>
    <w:basedOn w:val="Normal"/>
    <w:link w:val="Stylecard11ptBoldUnderlineChar"/>
    <w:qFormat/>
    <w:rsid w:val="00BD587B"/>
    <w:pPr>
      <w:ind w:left="288" w:right="288"/>
    </w:pPr>
    <w:rPr>
      <w:rFonts w:ascii="Georgia" w:eastAsia="SimSun" w:hAnsi="Georgia" w:cs="Arial"/>
      <w:b/>
      <w:bCs/>
      <w:u w:val="single"/>
      <w:lang w:eastAsia="zh-CN"/>
    </w:rPr>
  </w:style>
  <w:style w:type="character" w:customStyle="1" w:styleId="Stylecard11ptBoldUnderlineChar">
    <w:name w:val="Style card + 11 pt Bold Underline Char"/>
    <w:link w:val="Stylecard11ptBoldUnderline"/>
    <w:rsid w:val="00BD587B"/>
    <w:rPr>
      <w:rFonts w:ascii="Georgia" w:eastAsia="SimSun" w:hAnsi="Georgia" w:cs="Arial"/>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BD587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D587B"/>
    <w:pPr>
      <w:ind w:left="288" w:right="288"/>
    </w:pPr>
    <w:rPr>
      <w:rFonts w:ascii="Georgia" w:eastAsia="SimSun" w:hAnsi="Georgia" w:cs="Arial"/>
      <w:sz w:val="16"/>
      <w:szCs w:val="22"/>
      <w:u w:val="single"/>
      <w:lang w:eastAsia="zh-CN"/>
    </w:rPr>
  </w:style>
  <w:style w:type="character" w:customStyle="1" w:styleId="StylecardLatinVerdana-BoldUnderlineChar">
    <w:name w:val="Style card + (Latin) Verdana-Bold Underline Char"/>
    <w:basedOn w:val="cardChar"/>
    <w:link w:val="StylecardLatinVerdana-BoldUnderline"/>
    <w:rsid w:val="00BD587B"/>
    <w:rPr>
      <w:rFonts w:ascii="Georgia" w:eastAsia="SimSun" w:hAnsi="Georgia" w:cs="Arial"/>
      <w:sz w:val="16"/>
      <w:szCs w:val="22"/>
      <w:u w:val="single"/>
      <w:lang w:eastAsia="zh-CN"/>
    </w:rPr>
  </w:style>
  <w:style w:type="paragraph" w:customStyle="1" w:styleId="StyleUnderlining11pt">
    <w:name w:val="Style Underlining + 11 pt"/>
    <w:basedOn w:val="Normal"/>
    <w:link w:val="StyleUnderlining11ptChar"/>
    <w:qFormat/>
    <w:rsid w:val="00BD587B"/>
    <w:rPr>
      <w:rFonts w:ascii="Arial" w:hAnsi="Arial" w:cs="Arial"/>
      <w:u w:val="single"/>
    </w:rPr>
  </w:style>
  <w:style w:type="character" w:customStyle="1" w:styleId="StyleUnderlining11ptChar">
    <w:name w:val="Style Underlining + 11 pt Char"/>
    <w:basedOn w:val="DefaultParagraphFont"/>
    <w:link w:val="StyleUnderlining11pt"/>
    <w:rsid w:val="00BD587B"/>
    <w:rPr>
      <w:rFonts w:ascii="Arial" w:hAnsi="Arial" w:cs="Arial"/>
      <w:sz w:val="22"/>
      <w:u w:val="single"/>
    </w:rPr>
  </w:style>
  <w:style w:type="paragraph" w:customStyle="1" w:styleId="StyleCardText9pt">
    <w:name w:val="Style Card Text + 9 pt"/>
    <w:basedOn w:val="Normal"/>
    <w:link w:val="StyleCardText9ptChar"/>
    <w:qFormat/>
    <w:rsid w:val="00BD587B"/>
    <w:pPr>
      <w:spacing w:after="200"/>
      <w:contextualSpacing/>
    </w:pPr>
    <w:rPr>
      <w:rFonts w:ascii="Arial" w:eastAsia="Calibri" w:hAnsi="Arial" w:cs="Arial"/>
    </w:rPr>
  </w:style>
  <w:style w:type="character" w:customStyle="1" w:styleId="StyleCardText9ptChar">
    <w:name w:val="Style Card Text + 9 pt Char"/>
    <w:basedOn w:val="DefaultParagraphFont"/>
    <w:link w:val="StyleCardText9pt"/>
    <w:rsid w:val="00BD587B"/>
    <w:rPr>
      <w:rFonts w:ascii="Arial" w:eastAsia="Calibri" w:hAnsi="Arial" w:cs="Arial"/>
      <w:sz w:val="22"/>
    </w:rPr>
  </w:style>
  <w:style w:type="paragraph" w:styleId="Quote">
    <w:name w:val="Quote"/>
    <w:basedOn w:val="Normal"/>
    <w:next w:val="Normal"/>
    <w:link w:val="QuoteChar"/>
    <w:uiPriority w:val="29"/>
    <w:qFormat/>
    <w:rsid w:val="00BD587B"/>
    <w:pPr>
      <w:widowControl w:val="0"/>
    </w:pPr>
    <w:rPr>
      <w:rFonts w:ascii="Arial" w:eastAsia="Times New Roman" w:hAnsi="Arial" w:cs="Arial"/>
      <w:iCs/>
      <w:color w:val="000000"/>
      <w:lang w:bidi="en-US"/>
    </w:rPr>
  </w:style>
  <w:style w:type="character" w:customStyle="1" w:styleId="QuoteChar">
    <w:name w:val="Quote Char"/>
    <w:basedOn w:val="DefaultParagraphFont"/>
    <w:link w:val="Quote"/>
    <w:uiPriority w:val="29"/>
    <w:rsid w:val="00BD587B"/>
    <w:rPr>
      <w:rFonts w:ascii="Arial" w:eastAsia="Times New Roman" w:hAnsi="Arial" w:cs="Arial"/>
      <w:iCs/>
      <w:color w:val="000000"/>
      <w:sz w:val="22"/>
      <w:lang w:bidi="en-US"/>
    </w:rPr>
  </w:style>
  <w:style w:type="character" w:customStyle="1" w:styleId="underlineChar0">
    <w:name w:val="underline Char"/>
    <w:basedOn w:val="DefaultParagraphFont"/>
    <w:rsid w:val="00BD587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D587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D587B"/>
    <w:rPr>
      <w:sz w:val="20"/>
      <w:u w:val="single"/>
    </w:rPr>
  </w:style>
  <w:style w:type="character" w:customStyle="1" w:styleId="body-text">
    <w:name w:val="body-text"/>
    <w:basedOn w:val="DefaultParagraphFont"/>
    <w:rsid w:val="00BD587B"/>
  </w:style>
  <w:style w:type="paragraph" w:customStyle="1" w:styleId="StyleStyle411ptBoldBorderSinglesolidlineAuto0">
    <w:name w:val="Style Style4 + 11 pt Bold Border: : (Single solid line Auto  0...."/>
    <w:basedOn w:val="Normal"/>
    <w:link w:val="StyleStyle411ptBoldBorderSinglesolidlineAuto0Char"/>
    <w:qFormat/>
    <w:rsid w:val="00BD587B"/>
    <w:rPr>
      <w:rFonts w:ascii="Arial" w:eastAsia="Times New Roman" w:hAnsi="Arial" w:cs="Arial"/>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D587B"/>
    <w:rPr>
      <w:rFonts w:ascii="Arial" w:eastAsia="Times New Roman" w:hAnsi="Arial" w:cs="Arial"/>
      <w:b/>
      <w:bCs/>
      <w:sz w:val="22"/>
      <w:u w:val="single"/>
      <w:bdr w:val="single" w:sz="4" w:space="0" w:color="auto"/>
    </w:rPr>
  </w:style>
  <w:style w:type="character" w:customStyle="1" w:styleId="globalcontentbody">
    <w:name w:val="globalcontentbody"/>
    <w:basedOn w:val="DefaultParagraphFont"/>
    <w:rsid w:val="00BD587B"/>
  </w:style>
  <w:style w:type="paragraph" w:customStyle="1" w:styleId="StyleStyle112pt">
    <w:name w:val="Style Style1 + 12 pt"/>
    <w:basedOn w:val="Normal"/>
    <w:link w:val="StyleStyle112ptChar"/>
    <w:qFormat/>
    <w:rsid w:val="00BD587B"/>
    <w:rPr>
      <w:rFonts w:ascii="Arial" w:eastAsia="SimSun" w:hAnsi="Arial" w:cs="Arial"/>
      <w:u w:val="single"/>
      <w:lang w:eastAsia="zh-CN"/>
    </w:rPr>
  </w:style>
  <w:style w:type="character" w:customStyle="1" w:styleId="StyleStyle112ptChar">
    <w:name w:val="Style Style1 + 12 pt Char"/>
    <w:basedOn w:val="DefaultParagraphFont"/>
    <w:link w:val="StyleStyle112pt"/>
    <w:rsid w:val="00BD587B"/>
    <w:rPr>
      <w:rFonts w:ascii="Arial" w:eastAsia="SimSun" w:hAnsi="Arial" w:cs="Arial"/>
      <w:sz w:val="22"/>
      <w:u w:val="single"/>
      <w:lang w:eastAsia="zh-CN"/>
    </w:rPr>
  </w:style>
  <w:style w:type="character" w:customStyle="1" w:styleId="Styleterm111ptUnderline">
    <w:name w:val="Style term1 + 11 pt Underline"/>
    <w:basedOn w:val="term1"/>
    <w:rsid w:val="00BD587B"/>
    <w:rPr>
      <w:b/>
      <w:bCs/>
      <w:sz w:val="20"/>
      <w:u w:val="single"/>
    </w:rPr>
  </w:style>
  <w:style w:type="paragraph" w:customStyle="1" w:styleId="StyleMinimizedTextArialNarrow10pt">
    <w:name w:val="Style Minimized Text + Arial Narrow 10 pt"/>
    <w:basedOn w:val="MinimizedText"/>
    <w:link w:val="StyleMinimizedTextArialNarrow10ptChar"/>
    <w:qFormat/>
    <w:rsid w:val="00BD587B"/>
    <w:rPr>
      <w:rFonts w:ascii="Arial" w:hAnsi="Arial" w:cs="Arial"/>
      <w:sz w:val="20"/>
    </w:rPr>
  </w:style>
  <w:style w:type="character" w:customStyle="1" w:styleId="StyleMinimizedTextArialNarrow10ptChar">
    <w:name w:val="Style Minimized Text + Arial Narrow 10 pt Char"/>
    <w:basedOn w:val="MinimizedTextChar"/>
    <w:link w:val="StyleMinimizedTextArialNarrow10pt"/>
    <w:rsid w:val="00BD587B"/>
    <w:rPr>
      <w:rFonts w:ascii="Arial" w:eastAsia="Times New Roman" w:hAnsi="Arial" w:cs="Arial"/>
      <w:sz w:val="20"/>
      <w:szCs w:val="22"/>
    </w:rPr>
  </w:style>
  <w:style w:type="character" w:customStyle="1" w:styleId="Styleunderline11ptBold">
    <w:name w:val="Style underline + 11 pt Bold"/>
    <w:basedOn w:val="underline"/>
    <w:rsid w:val="00BD587B"/>
    <w:rPr>
      <w:rFonts w:ascii="Times New Roman" w:hAnsi="Times New Roman" w:cs="Times New Roman"/>
      <w:b/>
      <w:bCs/>
      <w:iCs w:val="0"/>
      <w:sz w:val="20"/>
      <w:u w:val="single"/>
      <w:bdr w:val="single" w:sz="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BD587B"/>
    <w:rPr>
      <w:rFonts w:ascii="Arial" w:eastAsia="Times New Roman" w:hAnsi="Arial" w:cs="Arial"/>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D587B"/>
    <w:rPr>
      <w:rFonts w:ascii="Arial" w:eastAsia="Times New Roman" w:hAnsi="Arial" w:cs="Arial"/>
      <w:sz w:val="22"/>
      <w:u w:val="single"/>
      <w:bdr w:val="single" w:sz="4" w:space="0" w:color="auto"/>
    </w:rPr>
  </w:style>
  <w:style w:type="character" w:customStyle="1" w:styleId="Style9pt">
    <w:name w:val="Style 9 pt"/>
    <w:basedOn w:val="DefaultParagraphFont"/>
    <w:rsid w:val="00BD587B"/>
    <w:rPr>
      <w:rFonts w:ascii="Times New Roman" w:hAnsi="Times New Roman"/>
      <w:sz w:val="20"/>
    </w:rPr>
  </w:style>
  <w:style w:type="paragraph" w:customStyle="1" w:styleId="StyleStyle49pt3">
    <w:name w:val="Style Style4 + 9 pt3"/>
    <w:basedOn w:val="Style4"/>
    <w:link w:val="StyleStyle49pt3Char"/>
    <w:qFormat/>
    <w:rsid w:val="00BD587B"/>
    <w:pPr>
      <w:numPr>
        <w:numId w:val="0"/>
      </w:numPr>
    </w:pPr>
    <w:rPr>
      <w:rFonts w:ascii="Arial" w:hAnsi="Arial" w:cs="Times New Roman"/>
    </w:rPr>
  </w:style>
  <w:style w:type="character" w:customStyle="1" w:styleId="StyleStyle49pt3Char">
    <w:name w:val="Style Style4 + 9 pt3 Char"/>
    <w:basedOn w:val="Style4Char"/>
    <w:link w:val="StyleStyle49pt3"/>
    <w:rsid w:val="00BD587B"/>
    <w:rPr>
      <w:rFonts w:ascii="Arial" w:eastAsia="Times New Roman" w:hAnsi="Arial" w:cs="Times New Roman" w:hint="default"/>
      <w:sz w:val="22"/>
      <w:szCs w:val="24"/>
      <w:u w:val="single"/>
      <w:lang w:val="en-US" w:eastAsia="en-US" w:bidi="ar-SA"/>
    </w:rPr>
  </w:style>
  <w:style w:type="paragraph" w:customStyle="1" w:styleId="StyleStyle4Bold">
    <w:name w:val="Style Style4 + Bold"/>
    <w:basedOn w:val="Style4"/>
    <w:link w:val="StyleStyle4BoldChar"/>
    <w:qFormat/>
    <w:rsid w:val="00BD587B"/>
    <w:pPr>
      <w:numPr>
        <w:numId w:val="0"/>
      </w:numPr>
    </w:pPr>
    <w:rPr>
      <w:rFonts w:ascii="Arial" w:hAnsi="Arial" w:cs="Times New Roman"/>
      <w:b/>
      <w:bCs/>
    </w:rPr>
  </w:style>
  <w:style w:type="character" w:customStyle="1" w:styleId="StyleStyle4BoldChar">
    <w:name w:val="Style Style4 + Bold Char"/>
    <w:basedOn w:val="Style4Char"/>
    <w:link w:val="StyleStyle4Bold"/>
    <w:rsid w:val="00BD587B"/>
    <w:rPr>
      <w:rFonts w:ascii="Arial" w:eastAsia="Times New Roman" w:hAnsi="Arial" w:cs="Times New Roman" w:hint="default"/>
      <w:b/>
      <w:bCs/>
      <w:sz w:val="22"/>
      <w:szCs w:val="24"/>
      <w:u w:val="single"/>
      <w:lang w:val="en-US" w:eastAsia="en-US" w:bidi="ar-SA"/>
    </w:rPr>
  </w:style>
  <w:style w:type="character" w:customStyle="1" w:styleId="CharChar11">
    <w:name w:val="Char Char11"/>
    <w:basedOn w:val="DefaultParagraphFont"/>
    <w:rsid w:val="00BD587B"/>
    <w:rPr>
      <w:rFonts w:cs="Arial"/>
      <w:bCs/>
      <w:szCs w:val="26"/>
      <w:u w:val="single"/>
      <w:lang w:val="en-US" w:eastAsia="en-US" w:bidi="ar-SA"/>
    </w:rPr>
  </w:style>
  <w:style w:type="character" w:customStyle="1" w:styleId="authorbio">
    <w:name w:val="authorbio"/>
    <w:basedOn w:val="DefaultParagraphFont"/>
    <w:rsid w:val="00BD587B"/>
  </w:style>
  <w:style w:type="character" w:customStyle="1" w:styleId="StyleStyleUnderline411pt">
    <w:name w:val="Style Style Underline4 + 11 pt"/>
    <w:basedOn w:val="DefaultParagraphFont"/>
    <w:rsid w:val="00BD587B"/>
    <w:rPr>
      <w:sz w:val="20"/>
      <w:u w:val="single"/>
    </w:rPr>
  </w:style>
  <w:style w:type="character" w:customStyle="1" w:styleId="StyleStyleUnderline411ptBold">
    <w:name w:val="Style Style Underline4 + 11 pt Bold"/>
    <w:basedOn w:val="DefaultParagraphFont"/>
    <w:rsid w:val="00BD587B"/>
    <w:rPr>
      <w:b/>
      <w:bCs/>
      <w:sz w:val="20"/>
      <w:u w:val="single"/>
    </w:rPr>
  </w:style>
  <w:style w:type="character" w:customStyle="1" w:styleId="StyleStyleUnderline311pt">
    <w:name w:val="Style Style Underline3 + 11 pt"/>
    <w:basedOn w:val="DefaultParagraphFont"/>
    <w:rsid w:val="00BD587B"/>
    <w:rPr>
      <w:sz w:val="20"/>
      <w:u w:val="single"/>
    </w:rPr>
  </w:style>
  <w:style w:type="character" w:customStyle="1" w:styleId="StyleStyleUnderline311ptBold">
    <w:name w:val="Style Style Underline3 + 11 pt Bold"/>
    <w:basedOn w:val="DefaultParagraphFont"/>
    <w:rsid w:val="00BD587B"/>
    <w:rPr>
      <w:b/>
      <w:bCs/>
      <w:sz w:val="20"/>
      <w:u w:val="single"/>
    </w:rPr>
  </w:style>
  <w:style w:type="character" w:customStyle="1" w:styleId="StyleUnderline3">
    <w:name w:val="Style Underline3"/>
    <w:basedOn w:val="DefaultParagraphFont"/>
    <w:rsid w:val="00BD587B"/>
    <w:rPr>
      <w:u w:val="single"/>
    </w:rPr>
  </w:style>
  <w:style w:type="paragraph" w:customStyle="1" w:styleId="StyleStyle111ptBorderSinglesolidlineAuto05ptL">
    <w:name w:val="Style Style1 + 11 pt Border: : (Single solid line Auto  0.5 pt L..."/>
    <w:link w:val="StyleStyle111ptBorderSinglesolidlineAuto05ptLChar"/>
    <w:qFormat/>
    <w:rsid w:val="00BD587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D587B"/>
    <w:rPr>
      <w:rFonts w:ascii="Times New Roman" w:eastAsia="SimSun" w:hAnsi="Times New Roman" w:cs="Times New Roman"/>
      <w:sz w:val="20"/>
      <w:u w:val="single"/>
      <w:bdr w:val="single" w:sz="4" w:space="0" w:color="auto"/>
      <w:lang w:eastAsia="zh-CN"/>
    </w:rPr>
  </w:style>
  <w:style w:type="character" w:customStyle="1" w:styleId="StyleUnderline4">
    <w:name w:val="Style Underline4"/>
    <w:basedOn w:val="DefaultParagraphFont"/>
    <w:rsid w:val="00BD587B"/>
    <w:rPr>
      <w:u w:val="single"/>
    </w:rPr>
  </w:style>
  <w:style w:type="character" w:customStyle="1" w:styleId="base">
    <w:name w:val="base"/>
    <w:basedOn w:val="DefaultParagraphFont"/>
    <w:rsid w:val="00BD587B"/>
  </w:style>
  <w:style w:type="character" w:customStyle="1" w:styleId="part-of-speech">
    <w:name w:val="part-of-speech"/>
    <w:basedOn w:val="DefaultParagraphFont"/>
    <w:rsid w:val="00BD587B"/>
  </w:style>
  <w:style w:type="character" w:customStyle="1" w:styleId="sep">
    <w:name w:val="sep"/>
    <w:basedOn w:val="DefaultParagraphFont"/>
    <w:rsid w:val="00BD587B"/>
  </w:style>
  <w:style w:type="character" w:customStyle="1" w:styleId="pron">
    <w:name w:val="pron"/>
    <w:basedOn w:val="DefaultParagraphFont"/>
    <w:rsid w:val="00BD587B"/>
  </w:style>
  <w:style w:type="paragraph" w:customStyle="1" w:styleId="StyleStyle4LatinTimesNewRomanAsianSimSun">
    <w:name w:val="Style Style4 + (Latin) Times New Roman (Asian) SimSun"/>
    <w:basedOn w:val="Normal"/>
    <w:link w:val="StyleStyle4LatinTimesNewRomanAsianSimSunChar"/>
    <w:qFormat/>
    <w:rsid w:val="00BD587B"/>
    <w:rPr>
      <w:rFonts w:ascii="Arial" w:eastAsia="SimSun" w:hAnsi="Arial" w:cs="Arial"/>
      <w:u w:val="single"/>
    </w:rPr>
  </w:style>
  <w:style w:type="character" w:customStyle="1" w:styleId="StyleStyle4LatinTimesNewRomanAsianSimSunChar">
    <w:name w:val="Style Style4 + (Latin) Times New Roman (Asian) SimSun Char"/>
    <w:basedOn w:val="DefaultParagraphFont"/>
    <w:link w:val="StyleStyle4LatinTimesNewRomanAsianSimSun"/>
    <w:rsid w:val="00BD587B"/>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D587B"/>
    <w:rPr>
      <w:rFonts w:ascii="Arial" w:eastAsia="SimSun" w:hAnsi="Arial" w:cs="Arial"/>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D587B"/>
    <w:rPr>
      <w:rFonts w:ascii="Arial" w:eastAsia="SimSun" w:hAnsi="Arial" w:cs="Arial"/>
      <w:b/>
      <w:bCs/>
      <w:sz w:val="22"/>
      <w:u w:val="single"/>
    </w:rPr>
  </w:style>
  <w:style w:type="paragraph" w:customStyle="1" w:styleId="StyleStyle411pt1">
    <w:name w:val="Style Style4 + 11 pt1"/>
    <w:basedOn w:val="Style4"/>
    <w:link w:val="StyleStyle411pt1Char"/>
    <w:qFormat/>
    <w:rsid w:val="00BD587B"/>
    <w:pPr>
      <w:numPr>
        <w:numId w:val="0"/>
      </w:numPr>
    </w:pPr>
    <w:rPr>
      <w:rFonts w:ascii="Arial" w:hAnsi="Arial" w:cs="Times New Roman"/>
    </w:rPr>
  </w:style>
  <w:style w:type="character" w:customStyle="1" w:styleId="StyleStyle411pt1Char">
    <w:name w:val="Style Style4 + 11 pt1 Char"/>
    <w:basedOn w:val="Style4Char"/>
    <w:link w:val="StyleStyle411pt1"/>
    <w:rsid w:val="00BD587B"/>
    <w:rPr>
      <w:rFonts w:ascii="Arial" w:eastAsia="Times New Roman" w:hAnsi="Arial" w:cs="Times New Roman" w:hint="default"/>
      <w:sz w:val="22"/>
      <w:szCs w:val="24"/>
      <w:u w:val="single"/>
      <w:lang w:val="en-US" w:eastAsia="en-US" w:bidi="ar-SA"/>
    </w:rPr>
  </w:style>
  <w:style w:type="character" w:customStyle="1" w:styleId="BoldandUnderlineCharChar2">
    <w:name w:val="Bold and Underline Char Char2"/>
    <w:basedOn w:val="DefaultParagraphFont"/>
    <w:rsid w:val="00BD587B"/>
    <w:rPr>
      <w:b/>
      <w:u w:val="single"/>
      <w:lang w:val="en-US" w:eastAsia="en-US" w:bidi="ar-SA"/>
    </w:rPr>
  </w:style>
  <w:style w:type="character" w:customStyle="1" w:styleId="StyleUnderlineCharChar111pt">
    <w:name w:val="Style Underline Char Char1 + 11 pt"/>
    <w:basedOn w:val="DefaultParagraphFont"/>
    <w:rsid w:val="00BD587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D587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D587B"/>
    <w:rPr>
      <w:rFonts w:ascii="Arial" w:eastAsia="Times New Roman" w:hAnsi="Arial" w:cs="Times New Roman"/>
      <w:b/>
      <w:bCs/>
      <w:sz w:val="22"/>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BD587B"/>
    <w:rPr>
      <w:rFonts w:ascii="Arial" w:eastAsia="Times New Roman" w:hAnsi="Arial" w:cs="Arial"/>
    </w:rPr>
  </w:style>
  <w:style w:type="character" w:customStyle="1" w:styleId="StyleMinimizedTextArialNarrow9ptChar">
    <w:name w:val="Style Minimized Text + Arial Narrow 9 pt Char"/>
    <w:basedOn w:val="DefaultParagraphFont"/>
    <w:link w:val="StyleMinimizedTextArialNarrow9pt"/>
    <w:rsid w:val="00BD587B"/>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BD587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D587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D587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D587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D587B"/>
    <w:rPr>
      <w:rFonts w:ascii="Times New Roman" w:eastAsia="SimSun" w:hAnsi="Times New Roman" w:cs="Times New Roman"/>
      <w:b/>
      <w:bCs/>
      <w:sz w:val="20"/>
      <w:u w:val="single"/>
      <w:lang w:eastAsia="zh-CN"/>
    </w:rPr>
  </w:style>
  <w:style w:type="character" w:customStyle="1" w:styleId="StyleUnderlineChar9pt">
    <w:name w:val="Style Underline Char + 9 pt"/>
    <w:basedOn w:val="DefaultParagraphFont"/>
    <w:rsid w:val="00BD587B"/>
    <w:rPr>
      <w:b w:val="0"/>
      <w:bCs/>
      <w:sz w:val="20"/>
      <w:u w:val="single"/>
      <w:lang w:val="en-US" w:eastAsia="en-US" w:bidi="ar-SA"/>
    </w:rPr>
  </w:style>
  <w:style w:type="character" w:customStyle="1" w:styleId="Styleunderline9pt">
    <w:name w:val="Style underline + 9 pt"/>
    <w:basedOn w:val="underline"/>
    <w:rsid w:val="00BD587B"/>
    <w:rPr>
      <w:rFonts w:ascii="Times New Roman" w:hAnsi="Times New Roman" w:cs="Times New Roman"/>
      <w:b/>
      <w:iCs w:val="0"/>
      <w:sz w:val="20"/>
      <w:u w:val="single"/>
      <w:bdr w:val="single" w:sz="8" w:space="0" w:color="auto"/>
    </w:rPr>
  </w:style>
  <w:style w:type="character" w:customStyle="1" w:styleId="Styleunderline9pt1">
    <w:name w:val="Style underline + 9 pt1"/>
    <w:basedOn w:val="underline"/>
    <w:rsid w:val="00BD587B"/>
    <w:rPr>
      <w:rFonts w:ascii="Times New Roman" w:hAnsi="Times New Roman" w:cs="Times New Roman"/>
      <w:b/>
      <w:iCs w:val="0"/>
      <w:sz w:val="20"/>
      <w:u w:val="single"/>
      <w:bdr w:val="single" w:sz="8" w:space="0" w:color="auto"/>
    </w:rPr>
  </w:style>
  <w:style w:type="paragraph" w:customStyle="1" w:styleId="StyleUnderlineChar11pt2">
    <w:name w:val="Style Underline Char + 11 pt2"/>
    <w:link w:val="StyleUnderlineChar11pt2Char"/>
    <w:qFormat/>
    <w:rsid w:val="00BD587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D587B"/>
    <w:rPr>
      <w:rFonts w:ascii="Times New Roman" w:eastAsia="Times New Roman" w:hAnsi="Times New Roman" w:cs="Times New Roman" w:hint="default"/>
      <w:sz w:val="20"/>
      <w:szCs w:val="20"/>
      <w:u w:val="single"/>
      <w:lang w:val="en-US" w:eastAsia="ja-JP" w:bidi="ar-SA"/>
    </w:rPr>
  </w:style>
  <w:style w:type="character" w:customStyle="1" w:styleId="StyleBoldandUnderlineCharChar11pt">
    <w:name w:val="Style Bold and Underline Char Char + 11 pt"/>
    <w:basedOn w:val="DefaultParagraphFont"/>
    <w:rsid w:val="00BD587B"/>
    <w:rPr>
      <w:b/>
      <w:bCs/>
      <w:noProof w:val="0"/>
      <w:sz w:val="20"/>
      <w:u w:val="single"/>
      <w:lang w:val="en-US" w:eastAsia="en-US" w:bidi="ar-SA"/>
    </w:rPr>
  </w:style>
  <w:style w:type="character" w:customStyle="1" w:styleId="Hyperlink23">
    <w:name w:val="Hyperlink23"/>
    <w:basedOn w:val="DefaultParagraphFont"/>
    <w:rsid w:val="00BD587B"/>
    <w:rPr>
      <w:color w:val="3300CC"/>
      <w:u w:val="single"/>
    </w:rPr>
  </w:style>
  <w:style w:type="character" w:customStyle="1" w:styleId="StyleunderlineArialNarrow9ptBold">
    <w:name w:val="Style underline + Arial Narrow 9 pt Bold"/>
    <w:basedOn w:val="underline"/>
    <w:rsid w:val="00BD587B"/>
    <w:rPr>
      <w:rFonts w:ascii="Times New Roman" w:hAnsi="Times New Roman" w:cs="Times New Roman"/>
      <w:b/>
      <w:bCs/>
      <w:iCs w:val="0"/>
      <w:sz w:val="20"/>
      <w:u w:val="single"/>
      <w:bdr w:val="single" w:sz="8" w:space="0" w:color="auto"/>
    </w:rPr>
  </w:style>
  <w:style w:type="paragraph" w:customStyle="1" w:styleId="StylecardCharCharArialNarrow9pt">
    <w:name w:val="Style card Char Char + Arial Narrow 9 pt"/>
    <w:link w:val="StylecardCharCharArialNarrow9ptChar"/>
    <w:qFormat/>
    <w:rsid w:val="00BD587B"/>
    <w:pPr>
      <w:ind w:left="288" w:right="288"/>
    </w:pPr>
    <w:rPr>
      <w:rFonts w:ascii="Arial" w:eastAsia="Times New Roman" w:hAnsi="Arial" w:cs="Arial"/>
      <w:szCs w:val="20"/>
    </w:rPr>
  </w:style>
  <w:style w:type="character" w:customStyle="1" w:styleId="StylecardCharCharArialNarrow9ptChar">
    <w:name w:val="Style card Char Char + Arial Narrow 9 pt Char"/>
    <w:link w:val="StylecardCharCharArialNarrow9pt"/>
    <w:rsid w:val="00BD587B"/>
    <w:rPr>
      <w:rFonts w:ascii="Arial" w:eastAsia="Times New Roman" w:hAnsi="Arial" w:cs="Arial"/>
      <w:szCs w:val="20"/>
    </w:rPr>
  </w:style>
  <w:style w:type="paragraph" w:customStyle="1" w:styleId="StyleCardTextArialNarrow9pt">
    <w:name w:val="Style Card Text + Arial Narrow 9 pt"/>
    <w:link w:val="StyleCardTextArialNarrow9ptChar"/>
    <w:qFormat/>
    <w:rsid w:val="00BD587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D587B"/>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BD587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D587B"/>
    <w:rPr>
      <w:rFonts w:ascii="Times New Roman" w:hAnsi="Times New Roman"/>
      <w:noProof w:val="0"/>
      <w:sz w:val="20"/>
      <w:szCs w:val="18"/>
      <w:u w:val="single"/>
      <w:lang w:val="en-US" w:eastAsia="en-US" w:bidi="ar-SA"/>
    </w:rPr>
  </w:style>
  <w:style w:type="character" w:customStyle="1" w:styleId="StyleUnderlineCharCharCharArialNarrow9pt">
    <w:name w:val="Style Underline Char Char Char + Arial Narrow 9 pt"/>
    <w:basedOn w:val="UnderlineCharCharChar"/>
    <w:rsid w:val="00BD587B"/>
    <w:rPr>
      <w:rFonts w:ascii="Times New Roman" w:hAnsi="Times New Roman"/>
      <w:noProof w:val="0"/>
      <w:sz w:val="20"/>
      <w:szCs w:val="18"/>
      <w:u w:val="single"/>
      <w:lang w:val="en-US" w:eastAsia="en-US" w:bidi="ar-SA"/>
    </w:rPr>
  </w:style>
  <w:style w:type="paragraph" w:customStyle="1" w:styleId="StyleCardTextArialNarrow8pt">
    <w:name w:val="Style Card Text + Arial Narrow 8 pt"/>
    <w:link w:val="StyleCardTextArialNarrow8ptChar"/>
    <w:qFormat/>
    <w:rsid w:val="00BD587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D587B"/>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BD587B"/>
    <w:rPr>
      <w:rFonts w:ascii="Arial" w:eastAsia="Times New Roman" w:hAnsi="Arial" w:cs="Arial"/>
    </w:rPr>
  </w:style>
  <w:style w:type="character" w:customStyle="1" w:styleId="TextsmallChar0">
    <w:name w:val="Textsmall Char"/>
    <w:basedOn w:val="DefaultParagraphFont"/>
    <w:link w:val="Textsmall0"/>
    <w:rsid w:val="00BD587B"/>
    <w:rPr>
      <w:rFonts w:ascii="Arial" w:eastAsia="Times New Roman" w:hAnsi="Arial" w:cs="Arial"/>
      <w:sz w:val="22"/>
    </w:rPr>
  </w:style>
  <w:style w:type="character" w:customStyle="1" w:styleId="CharChar111">
    <w:name w:val="Char Char111"/>
    <w:basedOn w:val="DefaultParagraphFont"/>
    <w:rsid w:val="00BD587B"/>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BD587B"/>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BD587B"/>
    <w:pPr>
      <w:numPr>
        <w:numId w:val="0"/>
      </w:numPr>
    </w:pPr>
    <w:rPr>
      <w:rFonts w:ascii="Arial" w:hAnsi="Arial" w:cs="Times New Roman"/>
    </w:rPr>
  </w:style>
  <w:style w:type="character" w:customStyle="1" w:styleId="StyleStyle49pt10Char">
    <w:name w:val="Style Style4 + 9 pt10 Char"/>
    <w:basedOn w:val="Style4Char"/>
    <w:link w:val="StyleStyle49pt10"/>
    <w:rsid w:val="00BD587B"/>
    <w:rPr>
      <w:rFonts w:ascii="Arial" w:eastAsia="Times New Roman" w:hAnsi="Arial" w:cs="Times New Roman" w:hint="default"/>
      <w:sz w:val="22"/>
      <w:szCs w:val="24"/>
      <w:u w:val="single"/>
      <w:lang w:val="en-US" w:eastAsia="en-US" w:bidi="ar-SA"/>
    </w:rPr>
  </w:style>
  <w:style w:type="paragraph" w:customStyle="1" w:styleId="StyleStyle49ptBold7">
    <w:name w:val="Style Style4 + 9 pt Bold7"/>
    <w:basedOn w:val="Style4"/>
    <w:link w:val="StyleStyle49ptBold7Char"/>
    <w:qFormat/>
    <w:rsid w:val="00BD587B"/>
    <w:pPr>
      <w:numPr>
        <w:numId w:val="0"/>
      </w:numPr>
    </w:pPr>
    <w:rPr>
      <w:rFonts w:ascii="Arial" w:hAnsi="Arial" w:cs="Times New Roman"/>
      <w:b/>
      <w:bCs/>
    </w:rPr>
  </w:style>
  <w:style w:type="character" w:customStyle="1" w:styleId="StyleStyle49ptBold7Char">
    <w:name w:val="Style Style4 + 9 pt Bold7 Char"/>
    <w:link w:val="StyleStyle49ptBold7"/>
    <w:rsid w:val="00BD587B"/>
    <w:rPr>
      <w:rFonts w:ascii="Arial" w:eastAsia="Times New Roman" w:hAnsi="Arial" w:cs="Times New Roman"/>
      <w:b/>
      <w:bCs/>
      <w:sz w:val="22"/>
      <w:u w:val="single"/>
    </w:rPr>
  </w:style>
  <w:style w:type="character" w:customStyle="1" w:styleId="NormalUnderlineChar0">
    <w:name w:val="Normal Underline Char"/>
    <w:rsid w:val="00BD587B"/>
    <w:rPr>
      <w:rFonts w:ascii="Arial" w:eastAsia="Times New Roman" w:hAnsi="Arial" w:cs="Arial"/>
      <w:sz w:val="22"/>
      <w:u w:val="single"/>
    </w:rPr>
  </w:style>
  <w:style w:type="character" w:customStyle="1" w:styleId="DontRead">
    <w:name w:val="Don't Read"/>
    <w:qFormat/>
    <w:rsid w:val="00BD587B"/>
    <w:rPr>
      <w:rFonts w:ascii="Times New Roman" w:hAnsi="Times New Roman"/>
      <w:sz w:val="16"/>
    </w:rPr>
  </w:style>
  <w:style w:type="paragraph" w:customStyle="1" w:styleId="Underlinestyle1">
    <w:name w:val="Underline style"/>
    <w:basedOn w:val="Normal"/>
    <w:uiPriority w:val="99"/>
    <w:qFormat/>
    <w:rsid w:val="00BD587B"/>
    <w:rPr>
      <w:rFonts w:ascii="Arial" w:eastAsia="Times New Roman" w:hAnsi="Arial" w:cs="Arial"/>
      <w:u w:val="single"/>
    </w:rPr>
  </w:style>
  <w:style w:type="character" w:customStyle="1" w:styleId="Style11ptUnderline3">
    <w:name w:val="Style 11 pt Underline3"/>
    <w:rsid w:val="00BD587B"/>
    <w:rPr>
      <w:sz w:val="20"/>
      <w:u w:val="single"/>
    </w:rPr>
  </w:style>
  <w:style w:type="character" w:customStyle="1" w:styleId="27">
    <w:name w:val="27"/>
    <w:rsid w:val="00BD587B"/>
    <w:rPr>
      <w:rFonts w:cs="Arial"/>
      <w:bCs/>
      <w:sz w:val="20"/>
      <w:u w:val="single"/>
      <w:lang w:val="en-US" w:eastAsia="en-US" w:bidi="ar-SA"/>
    </w:rPr>
  </w:style>
  <w:style w:type="character" w:customStyle="1" w:styleId="2">
    <w:name w:val="2"/>
    <w:rsid w:val="00BD587B"/>
    <w:rPr>
      <w:rFonts w:cs="Arial"/>
      <w:bCs/>
      <w:sz w:val="20"/>
      <w:u w:val="single"/>
      <w:lang w:val="en-US" w:eastAsia="en-US" w:bidi="ar-SA"/>
    </w:rPr>
  </w:style>
  <w:style w:type="character" w:customStyle="1" w:styleId="Style9ptUnderline11">
    <w:name w:val="Style 9 pt Underline11"/>
    <w:basedOn w:val="DefaultParagraphFont"/>
    <w:rsid w:val="00BD587B"/>
    <w:rPr>
      <w:sz w:val="20"/>
      <w:u w:val="single"/>
    </w:rPr>
  </w:style>
  <w:style w:type="character" w:customStyle="1" w:styleId="Style9ptBoldUnderline5">
    <w:name w:val="Style 9 pt Bold Underline5"/>
    <w:basedOn w:val="DefaultParagraphFont"/>
    <w:rsid w:val="00BD587B"/>
    <w:rPr>
      <w:b/>
      <w:bCs/>
      <w:sz w:val="20"/>
      <w:u w:val="single"/>
    </w:rPr>
  </w:style>
  <w:style w:type="character" w:customStyle="1" w:styleId="CharChar114">
    <w:name w:val="Char Char114"/>
    <w:basedOn w:val="DefaultParagraphFont"/>
    <w:rsid w:val="00BD587B"/>
    <w:rPr>
      <w:rFonts w:cs="Arial"/>
      <w:bCs/>
      <w:szCs w:val="26"/>
      <w:u w:val="single"/>
      <w:lang w:val="en-US" w:eastAsia="en-US" w:bidi="ar-SA"/>
    </w:rPr>
  </w:style>
  <w:style w:type="character" w:customStyle="1" w:styleId="CharChar113">
    <w:name w:val="Char Char113"/>
    <w:basedOn w:val="DefaultParagraphFont"/>
    <w:rsid w:val="00BD587B"/>
    <w:rPr>
      <w:rFonts w:cs="Arial"/>
      <w:bCs/>
      <w:szCs w:val="26"/>
      <w:u w:val="single"/>
      <w:lang w:val="en-US" w:eastAsia="en-US" w:bidi="ar-SA"/>
    </w:rPr>
  </w:style>
  <w:style w:type="character" w:customStyle="1" w:styleId="CharChar112">
    <w:name w:val="Char Char112"/>
    <w:basedOn w:val="DefaultParagraphFont"/>
    <w:rsid w:val="00BD587B"/>
    <w:rPr>
      <w:rFonts w:cs="Arial"/>
      <w:bCs/>
      <w:szCs w:val="26"/>
      <w:u w:val="single"/>
      <w:lang w:val="en-US" w:eastAsia="en-US" w:bidi="ar-SA"/>
    </w:rPr>
  </w:style>
  <w:style w:type="paragraph" w:customStyle="1" w:styleId="WW-Default1">
    <w:name w:val="WW-Default1"/>
    <w:basedOn w:val="Normal"/>
    <w:uiPriority w:val="99"/>
    <w:qFormat/>
    <w:rsid w:val="00BD587B"/>
    <w:pPr>
      <w:suppressAutoHyphens/>
    </w:pPr>
    <w:rPr>
      <w:rFonts w:ascii="Arial" w:eastAsia="Times New Roman" w:hAnsi="Arial" w:cs="Arial"/>
      <w:b/>
      <w:bCs/>
      <w:szCs w:val="20"/>
      <w:lang w:eastAsia="ar-SA"/>
    </w:rPr>
  </w:style>
  <w:style w:type="character" w:customStyle="1" w:styleId="zoomme">
    <w:name w:val="zoomme"/>
    <w:basedOn w:val="DefaultParagraphFont"/>
    <w:rsid w:val="00BD587B"/>
  </w:style>
  <w:style w:type="character" w:customStyle="1" w:styleId="classauthor">
    <w:name w:val="class=&quot;author&quot;"/>
    <w:basedOn w:val="DefaultParagraphFont"/>
    <w:rsid w:val="00BD587B"/>
  </w:style>
  <w:style w:type="character" w:customStyle="1" w:styleId="CharCharChar">
    <w:name w:val="Char Char Char"/>
    <w:basedOn w:val="DefaultParagraphFont"/>
    <w:rsid w:val="00BD587B"/>
    <w:rPr>
      <w:rFonts w:cs="Arial"/>
      <w:bCs/>
      <w:szCs w:val="26"/>
      <w:u w:val="single"/>
      <w:lang w:val="en-US" w:eastAsia="en-US" w:bidi="ar-SA"/>
    </w:rPr>
  </w:style>
  <w:style w:type="character" w:customStyle="1" w:styleId="texto1">
    <w:name w:val="texto1"/>
    <w:rsid w:val="00BD587B"/>
  </w:style>
  <w:style w:type="paragraph" w:customStyle="1" w:styleId="Style23">
    <w:name w:val="Style23"/>
    <w:basedOn w:val="Normal"/>
    <w:uiPriority w:val="99"/>
    <w:qFormat/>
    <w:rsid w:val="00BD587B"/>
    <w:pPr>
      <w:widowControl w:val="0"/>
      <w:autoSpaceDE w:val="0"/>
      <w:autoSpaceDN w:val="0"/>
      <w:adjustRightInd w:val="0"/>
      <w:spacing w:line="209" w:lineRule="exact"/>
    </w:pPr>
    <w:rPr>
      <w:rFonts w:ascii="Arial" w:eastAsia="SimSun" w:hAnsi="Arial" w:cs="Arial"/>
    </w:rPr>
  </w:style>
  <w:style w:type="character" w:customStyle="1" w:styleId="gray">
    <w:name w:val="gray"/>
    <w:basedOn w:val="DefaultParagraphFont"/>
    <w:rsid w:val="00BD587B"/>
  </w:style>
  <w:style w:type="character" w:customStyle="1" w:styleId="Styleunderline11ptBorderSinglesolidlineAuto05p">
    <w:name w:val="Style underline + 11 pt Border: : (Single solid line Auto  0.5 p..."/>
    <w:rsid w:val="00BD587B"/>
    <w:rPr>
      <w:sz w:val="20"/>
      <w:u w:val="single"/>
      <w:bdr w:val="single" w:sz="4" w:space="0" w:color="auto"/>
    </w:rPr>
  </w:style>
  <w:style w:type="character" w:customStyle="1" w:styleId="Citation-CompleteChar">
    <w:name w:val="Citation - Complete Char"/>
    <w:basedOn w:val="DefaultParagraphFont"/>
    <w:link w:val="Citation-Complete"/>
    <w:locked/>
    <w:rsid w:val="00BD587B"/>
    <w:rPr>
      <w:rFonts w:ascii="Arial Narrow" w:hAnsi="Arial Narrow"/>
      <w:sz w:val="16"/>
    </w:rPr>
  </w:style>
  <w:style w:type="character" w:customStyle="1" w:styleId="Style11ptItalicUnderline">
    <w:name w:val="Style 11 pt Italic Underline"/>
    <w:basedOn w:val="DefaultParagraphFont"/>
    <w:rsid w:val="00BD587B"/>
    <w:rPr>
      <w:i/>
      <w:iCs/>
      <w:sz w:val="20"/>
      <w:u w:val="single"/>
    </w:rPr>
  </w:style>
  <w:style w:type="character" w:customStyle="1" w:styleId="Style11ptItalic">
    <w:name w:val="Style 11 pt Italic"/>
    <w:basedOn w:val="DefaultParagraphFont"/>
    <w:rsid w:val="00BD587B"/>
    <w:rPr>
      <w:rFonts w:ascii="Times New Roman" w:hAnsi="Times New Roman"/>
      <w:i/>
      <w:iCs/>
      <w:sz w:val="20"/>
    </w:rPr>
  </w:style>
  <w:style w:type="character" w:customStyle="1" w:styleId="BoldandUnderlineChar">
    <w:name w:val="Bold and Underline Char"/>
    <w:basedOn w:val="DefaultParagraphFont"/>
    <w:link w:val="BoldandUnderline"/>
    <w:locked/>
    <w:rsid w:val="00BD587B"/>
    <w:rPr>
      <w:b/>
      <w:u w:val="single"/>
    </w:rPr>
  </w:style>
  <w:style w:type="paragraph" w:customStyle="1" w:styleId="BoldandUnderline">
    <w:name w:val="Bold and Underline"/>
    <w:basedOn w:val="Normal"/>
    <w:link w:val="BoldandUnderlineChar"/>
    <w:qFormat/>
    <w:rsid w:val="00BD587B"/>
    <w:rPr>
      <w:rFonts w:asciiTheme="minorHAnsi" w:hAnsiTheme="minorHAnsi"/>
      <w:b/>
      <w:sz w:val="24"/>
      <w:u w:val="single"/>
    </w:rPr>
  </w:style>
  <w:style w:type="paragraph" w:customStyle="1" w:styleId="StyleStyle49ptBold3">
    <w:name w:val="Style Style4 + 9 pt Bold3"/>
    <w:basedOn w:val="Style4"/>
    <w:link w:val="StyleStyle49ptBold3Char"/>
    <w:qFormat/>
    <w:rsid w:val="00BD587B"/>
    <w:pPr>
      <w:numPr>
        <w:numId w:val="0"/>
      </w:numPr>
    </w:pPr>
    <w:rPr>
      <w:rFonts w:ascii="Arial" w:hAnsi="Arial" w:cs="Times New Roman"/>
      <w:b/>
      <w:bCs/>
    </w:rPr>
  </w:style>
  <w:style w:type="character" w:customStyle="1" w:styleId="StyleStyle49ptBold3Char">
    <w:name w:val="Style Style4 + 9 pt Bold3 Char"/>
    <w:basedOn w:val="Style4Char"/>
    <w:link w:val="StyleStyle49ptBold3"/>
    <w:rsid w:val="00BD587B"/>
    <w:rPr>
      <w:rFonts w:ascii="Arial" w:eastAsia="Times New Roman" w:hAnsi="Arial" w:cs="Times New Roman" w:hint="default"/>
      <w:b/>
      <w:bCs/>
      <w:sz w:val="22"/>
      <w:szCs w:val="24"/>
      <w:u w:val="single"/>
      <w:lang w:val="en-US" w:eastAsia="en-US" w:bidi="ar-SA"/>
    </w:rPr>
  </w:style>
  <w:style w:type="character" w:customStyle="1" w:styleId="Style9ptUnderline6">
    <w:name w:val="Style 9 pt Underline6"/>
    <w:basedOn w:val="DefaultParagraphFont"/>
    <w:rsid w:val="00BD587B"/>
    <w:rPr>
      <w:sz w:val="20"/>
      <w:u w:val="single"/>
    </w:rPr>
  </w:style>
  <w:style w:type="character" w:customStyle="1" w:styleId="ct-with-fmlt">
    <w:name w:val="ct-with-fmlt"/>
    <w:basedOn w:val="DefaultParagraphFont"/>
    <w:rsid w:val="00BD587B"/>
  </w:style>
  <w:style w:type="paragraph" w:customStyle="1" w:styleId="StyleStyle49ptBold">
    <w:name w:val="Style Style4 + 9 pt Bold"/>
    <w:basedOn w:val="Normal"/>
    <w:link w:val="StyleStyle49ptBoldChar"/>
    <w:qFormat/>
    <w:rsid w:val="00BD587B"/>
    <w:rPr>
      <w:rFonts w:ascii="Arial" w:eastAsia="Times New Roman" w:hAnsi="Arial" w:cs="Arial"/>
      <w:b/>
      <w:bCs/>
      <w:u w:val="single"/>
    </w:rPr>
  </w:style>
  <w:style w:type="character" w:customStyle="1" w:styleId="StyleStyle49ptBoldChar">
    <w:name w:val="Style Style4 + 9 pt Bold Char"/>
    <w:basedOn w:val="DefaultParagraphFont"/>
    <w:link w:val="StyleStyle49ptBold"/>
    <w:rsid w:val="00BD587B"/>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BD587B"/>
    <w:rPr>
      <w:rFonts w:ascii="Arial" w:eastAsia="Times New Roman" w:hAnsi="Arial" w:cs="Arial"/>
      <w:b/>
      <w:bCs/>
      <w:i/>
      <w:iCs/>
      <w:u w:val="single"/>
    </w:rPr>
  </w:style>
  <w:style w:type="character" w:customStyle="1" w:styleId="StyleStyle49ptBoldItalicChar">
    <w:name w:val="Style Style4 + 9 pt Bold Italic Char"/>
    <w:basedOn w:val="DefaultParagraphFont"/>
    <w:link w:val="StyleStyle49ptBoldItalic"/>
    <w:rsid w:val="00BD587B"/>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BD587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D587B"/>
    <w:rPr>
      <w:rFonts w:ascii="Arial" w:eastAsia="Times New Roman" w:hAnsi="Arial" w:cs="Arial"/>
      <w:b/>
      <w:bCs/>
      <w:sz w:val="22"/>
      <w:u w:val="single"/>
    </w:rPr>
  </w:style>
  <w:style w:type="paragraph" w:customStyle="1" w:styleId="StyleUnderlined11pt">
    <w:name w:val="Style Underlined + 11 pt"/>
    <w:link w:val="StyleUnderlined11ptChar"/>
    <w:qFormat/>
    <w:rsid w:val="00BD587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D587B"/>
    <w:rPr>
      <w:rFonts w:ascii="Arial" w:eastAsia="Times New Roman" w:hAnsi="Arial" w:cs="Arial"/>
      <w:sz w:val="22"/>
      <w:u w:val="single"/>
    </w:rPr>
  </w:style>
  <w:style w:type="character" w:customStyle="1" w:styleId="newscontent">
    <w:name w:val="newscontent"/>
    <w:rsid w:val="00BD587B"/>
  </w:style>
  <w:style w:type="character" w:customStyle="1" w:styleId="StyleUnderlinePatternClearYellow">
    <w:name w:val="Style Underline Pattern: Clear (Yellow)"/>
    <w:basedOn w:val="DefaultParagraphFont"/>
    <w:rsid w:val="00BD587B"/>
    <w:rPr>
      <w:u w:val="single"/>
      <w:shd w:val="clear" w:color="auto" w:fill="00FF00"/>
    </w:rPr>
  </w:style>
  <w:style w:type="paragraph" w:customStyle="1" w:styleId="StyleUnderlineChar11pt3">
    <w:name w:val="Style Underline Char + 11 pt3"/>
    <w:link w:val="StyleUnderlineChar11pt3Char"/>
    <w:qFormat/>
    <w:rsid w:val="00BD587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D587B"/>
    <w:rPr>
      <w:rFonts w:ascii="Arial Narrow" w:eastAsia="Times New Roman" w:hAnsi="Arial Narrow" w:cs="Arial" w:hint="default"/>
      <w:sz w:val="22"/>
      <w:szCs w:val="24"/>
      <w:u w:val="single"/>
      <w:lang w:val="en-US" w:eastAsia="en-US" w:bidi="ar-SA"/>
    </w:rPr>
  </w:style>
  <w:style w:type="character" w:customStyle="1" w:styleId="StyleBoldUnderline1">
    <w:name w:val="Style Bold Underline1"/>
    <w:basedOn w:val="DefaultParagraphFont"/>
    <w:rsid w:val="00BD587B"/>
    <w:rPr>
      <w:b w:val="0"/>
      <w:bCs/>
      <w:u w:val="single"/>
    </w:rPr>
  </w:style>
  <w:style w:type="character" w:customStyle="1" w:styleId="StyleunderlineBold">
    <w:name w:val="Style underline + Bold"/>
    <w:basedOn w:val="underline"/>
    <w:rsid w:val="00BD587B"/>
    <w:rPr>
      <w:rFonts w:ascii="Times New Roman" w:hAnsi="Times New Roman" w:cs="Times New Roman"/>
      <w:b w:val="0"/>
      <w:bCs/>
      <w:iCs w:val="0"/>
      <w:sz w:val="20"/>
      <w:u w:val="single"/>
      <w:bdr w:val="single" w:sz="8" w:space="0" w:color="auto"/>
    </w:rPr>
  </w:style>
  <w:style w:type="character" w:customStyle="1" w:styleId="StyleUnderlineChar9ptBold">
    <w:name w:val="Style Underline Char + 9 pt Bold"/>
    <w:basedOn w:val="DefaultParagraphFont"/>
    <w:rsid w:val="00BD587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D587B"/>
    <w:rPr>
      <w:szCs w:val="24"/>
      <w:u w:val="single"/>
      <w:lang w:val="en-US" w:eastAsia="en-US" w:bidi="ar-SA"/>
    </w:rPr>
  </w:style>
  <w:style w:type="paragraph" w:customStyle="1" w:styleId="Language">
    <w:name w:val="Language"/>
    <w:basedOn w:val="Normal"/>
    <w:link w:val="LanguageChar"/>
    <w:qFormat/>
    <w:rsid w:val="00BD587B"/>
    <w:rPr>
      <w:rFonts w:ascii="Arial" w:eastAsia="Times New Roman" w:hAnsi="Arial" w:cs="Arial"/>
      <w:strike/>
      <w:szCs w:val="20"/>
    </w:rPr>
  </w:style>
  <w:style w:type="character" w:customStyle="1" w:styleId="LanguageChar">
    <w:name w:val="Language Char"/>
    <w:basedOn w:val="DefaultParagraphFont"/>
    <w:link w:val="Language"/>
    <w:rsid w:val="00BD587B"/>
    <w:rPr>
      <w:rFonts w:ascii="Arial" w:eastAsia="Times New Roman" w:hAnsi="Arial" w:cs="Arial"/>
      <w:strike/>
      <w:sz w:val="22"/>
      <w:szCs w:val="20"/>
    </w:rPr>
  </w:style>
  <w:style w:type="paragraph" w:customStyle="1" w:styleId="UnderlineChar3">
    <w:name w:val="Underline Char3"/>
    <w:basedOn w:val="Normal"/>
    <w:link w:val="UnderlineChar3Char"/>
    <w:qFormat/>
    <w:rsid w:val="00BD587B"/>
    <w:rPr>
      <w:rFonts w:ascii="Arial" w:eastAsia="Times New Roman" w:hAnsi="Arial" w:cs="Arial"/>
      <w:u w:val="single"/>
    </w:rPr>
  </w:style>
  <w:style w:type="character" w:customStyle="1" w:styleId="UnderlineChar3Char">
    <w:name w:val="Underline Char3 Char"/>
    <w:basedOn w:val="DefaultParagraphFont"/>
    <w:link w:val="UnderlineChar3"/>
    <w:rsid w:val="00BD587B"/>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BD587B"/>
    <w:rPr>
      <w:rFonts w:ascii="Arial" w:eastAsia="Times New Roman" w:hAnsi="Arial" w:cs="Arial"/>
      <w:b/>
      <w:u w:val="single"/>
    </w:rPr>
  </w:style>
  <w:style w:type="character" w:customStyle="1" w:styleId="BoldandUnderlineChar3CharChar">
    <w:name w:val="Bold and Underline Char3 Char Char"/>
    <w:basedOn w:val="DefaultParagraphFont"/>
    <w:link w:val="BoldandUnderlineChar3Char"/>
    <w:rsid w:val="00BD587B"/>
    <w:rPr>
      <w:rFonts w:ascii="Arial" w:eastAsia="Times New Roman" w:hAnsi="Arial" w:cs="Arial"/>
      <w:b/>
      <w:sz w:val="22"/>
      <w:u w:val="single"/>
    </w:rPr>
  </w:style>
  <w:style w:type="character" w:customStyle="1" w:styleId="SmalltextChar">
    <w:name w:val="Small text Char"/>
    <w:aliases w:val="Quote1 Char1"/>
    <w:link w:val="Quote1"/>
    <w:rsid w:val="00BD587B"/>
    <w:rPr>
      <w:rFonts w:eastAsia="Malgun Gothic"/>
      <w:b/>
      <w:bCs/>
      <w:u w:val="single"/>
      <w:bdr w:val="single" w:sz="4" w:space="0" w:color="auto" w:frame="1"/>
    </w:rPr>
  </w:style>
  <w:style w:type="paragraph" w:customStyle="1" w:styleId="Cardstyle0">
    <w:name w:val="Cardstyle"/>
    <w:basedOn w:val="Normal"/>
    <w:next w:val="Normal"/>
    <w:uiPriority w:val="99"/>
    <w:qFormat/>
    <w:rsid w:val="00BD587B"/>
    <w:rPr>
      <w:rFonts w:ascii="Arial" w:eastAsia="Times New Roman" w:hAnsi="Arial" w:cs="Arial"/>
    </w:rPr>
  </w:style>
  <w:style w:type="character" w:customStyle="1" w:styleId="Style12ptBoldUnderline1">
    <w:name w:val="Style 12 pt Bold Underline1"/>
    <w:basedOn w:val="DefaultParagraphFont"/>
    <w:rsid w:val="00BD587B"/>
    <w:rPr>
      <w:b/>
      <w:bCs/>
      <w:sz w:val="24"/>
      <w:u w:val="single"/>
    </w:rPr>
  </w:style>
  <w:style w:type="character" w:customStyle="1" w:styleId="StyleEmphasisArial12ptBoldNotItalic">
    <w:name w:val="Style Emphasis + Arial 12 pt Bold Not Italic"/>
    <w:basedOn w:val="Emphasis"/>
    <w:rsid w:val="00BD587B"/>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BD587B"/>
    <w:pPr>
      <w:ind w:left="360"/>
    </w:pPr>
    <w:rPr>
      <w:rFonts w:asciiTheme="minorHAnsi" w:eastAsia="SimSun" w:hAnsiTheme="minorHAnsi"/>
      <w:sz w:val="15"/>
      <w:lang w:eastAsia="zh-CN"/>
    </w:rPr>
  </w:style>
  <w:style w:type="character" w:customStyle="1" w:styleId="Heading2Char1CharCharCharCharCharC">
    <w:name w:val="Heading 2 Char1 Char Char Char Char Char C"/>
    <w:rsid w:val="00BD587B"/>
    <w:rPr>
      <w:rFonts w:cs="Arial"/>
      <w:b/>
      <w:bCs/>
      <w:iCs/>
      <w:sz w:val="24"/>
      <w:szCs w:val="28"/>
      <w:lang w:val="en-US" w:eastAsia="en-US" w:bidi="ar-SA"/>
    </w:rPr>
  </w:style>
  <w:style w:type="character" w:customStyle="1" w:styleId="FontStyle291">
    <w:name w:val="Font Style291"/>
    <w:basedOn w:val="DefaultParagraphFont"/>
    <w:uiPriority w:val="99"/>
    <w:rsid w:val="00BD587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D587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D587B"/>
    <w:rPr>
      <w:rFonts w:ascii="Arial" w:eastAsia="Times New Roman" w:hAnsi="Arial" w:cs="Arial"/>
    </w:rPr>
  </w:style>
  <w:style w:type="character" w:customStyle="1" w:styleId="StyleStyleMicroText7ptArialNarrow10ptChar">
    <w:name w:val="Style Style MicroText + 7 pt + Arial Narrow 10 pt Char"/>
    <w:basedOn w:val="DefaultParagraphFont"/>
    <w:link w:val="StyleStyleMicroText7ptArialNarrow10pt"/>
    <w:rsid w:val="00BD587B"/>
    <w:rPr>
      <w:rFonts w:ascii="Arial" w:eastAsia="Times New Roman" w:hAnsi="Arial" w:cs="Arial"/>
      <w:sz w:val="22"/>
    </w:rPr>
  </w:style>
  <w:style w:type="paragraph" w:customStyle="1" w:styleId="StyleCardTextTimesNewRoman11ptUnderline">
    <w:name w:val="Style Card Text + Times New Roman 11 pt Underline"/>
    <w:link w:val="StyleCardTextTimesNewRoman11ptUnderlineChar"/>
    <w:qFormat/>
    <w:rsid w:val="00BD587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D587B"/>
    <w:rPr>
      <w:rFonts w:ascii="Arial" w:eastAsia="Calibri" w:hAnsi="Arial" w:cs="Arial"/>
      <w:sz w:val="22"/>
      <w:szCs w:val="22"/>
      <w:u w:val="single"/>
    </w:rPr>
  </w:style>
  <w:style w:type="paragraph" w:customStyle="1" w:styleId="Stylecard8pt">
    <w:name w:val="Style card + 8 pt"/>
    <w:basedOn w:val="Normal"/>
    <w:link w:val="Stylecard8ptChar"/>
    <w:qFormat/>
    <w:rsid w:val="00BD587B"/>
    <w:pPr>
      <w:ind w:left="288" w:right="288"/>
    </w:pPr>
    <w:rPr>
      <w:rFonts w:ascii="Georgia" w:eastAsia="Calibri" w:hAnsi="Georgia" w:cs="Arial"/>
      <w:color w:val="000000"/>
      <w:sz w:val="16"/>
      <w:szCs w:val="22"/>
      <w:u w:val="single"/>
      <w:lang w:eastAsia="ar-SA"/>
    </w:rPr>
  </w:style>
  <w:style w:type="character" w:customStyle="1" w:styleId="Stylecard8ptChar">
    <w:name w:val="Style card + 8 pt Char"/>
    <w:basedOn w:val="cardChar"/>
    <w:link w:val="Stylecard8pt"/>
    <w:rsid w:val="00BD587B"/>
    <w:rPr>
      <w:rFonts w:ascii="Georgia" w:eastAsia="Calibri" w:hAnsi="Georgia" w:cs="Arial"/>
      <w:color w:val="000000"/>
      <w:sz w:val="16"/>
      <w:szCs w:val="22"/>
      <w:u w:val="single"/>
      <w:lang w:eastAsia="ar-SA"/>
    </w:rPr>
  </w:style>
  <w:style w:type="character" w:customStyle="1" w:styleId="bhl">
    <w:name w:val="bhl"/>
    <w:basedOn w:val="DefaultParagraphFont"/>
    <w:rsid w:val="00BD587B"/>
  </w:style>
  <w:style w:type="character" w:customStyle="1" w:styleId="UnderlinedTextCharChar">
    <w:name w:val="Underlined Text Char Char"/>
    <w:basedOn w:val="DefaultParagraphFont"/>
    <w:rsid w:val="00BD587B"/>
    <w:rPr>
      <w:rFonts w:cs="Arial"/>
      <w:bCs/>
      <w:noProof w:val="0"/>
      <w:szCs w:val="26"/>
      <w:u w:val="single"/>
      <w:lang w:val="en-US" w:eastAsia="en-US" w:bidi="ar-SA"/>
    </w:rPr>
  </w:style>
  <w:style w:type="character" w:customStyle="1" w:styleId="Intemphasis">
    <w:name w:val="Intemphasis"/>
    <w:uiPriority w:val="1"/>
    <w:qFormat/>
    <w:rsid w:val="00BD587B"/>
    <w:rPr>
      <w:rFonts w:ascii="Cambria" w:hAnsi="Cambria"/>
      <w:b/>
      <w:sz w:val="20"/>
      <w:u w:val="single"/>
      <w:bdr w:val="single" w:sz="4" w:space="0" w:color="auto"/>
      <w:shd w:val="pct25" w:color="auto" w:fill="auto"/>
    </w:rPr>
  </w:style>
  <w:style w:type="character" w:customStyle="1" w:styleId="BoldUnderlineChar1">
    <w:name w:val="BoldUnderline Char1"/>
    <w:rsid w:val="00BD587B"/>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BD587B"/>
    <w:pPr>
      <w:contextualSpacing/>
    </w:pPr>
    <w:rPr>
      <w:rFonts w:ascii="Arial" w:eastAsia="Cambria" w:hAnsi="Arial" w:cs="Arial"/>
      <w:b/>
    </w:rPr>
  </w:style>
  <w:style w:type="paragraph" w:customStyle="1" w:styleId="Shrink8">
    <w:name w:val="Shrink8"/>
    <w:basedOn w:val="Normal"/>
    <w:uiPriority w:val="99"/>
    <w:qFormat/>
    <w:rsid w:val="00BD587B"/>
    <w:rPr>
      <w:rFonts w:ascii="Arial" w:eastAsia="Cambria" w:hAnsi="Arial" w:cs="Arial"/>
    </w:rPr>
  </w:style>
  <w:style w:type="character" w:customStyle="1" w:styleId="commentstext">
    <w:name w:val="comments_text"/>
    <w:rsid w:val="00BD587B"/>
    <w:rPr>
      <w:rFonts w:cs="Times New Roman"/>
    </w:rPr>
  </w:style>
  <w:style w:type="paragraph" w:customStyle="1" w:styleId="Heading42">
    <w:name w:val="Heading 42"/>
    <w:basedOn w:val="Normal"/>
    <w:uiPriority w:val="99"/>
    <w:qFormat/>
    <w:rsid w:val="00BD587B"/>
    <w:rPr>
      <w:rFonts w:ascii="Arial" w:eastAsia="Times New Roman" w:hAnsi="Arial" w:cs="Arial"/>
    </w:rPr>
  </w:style>
  <w:style w:type="paragraph" w:customStyle="1" w:styleId="DebateNormal">
    <w:name w:val="DebateNormal"/>
    <w:basedOn w:val="Normal"/>
    <w:link w:val="DebateNormalChar"/>
    <w:qFormat/>
    <w:rsid w:val="00BD587B"/>
    <w:pPr>
      <w:spacing w:line="276" w:lineRule="auto"/>
    </w:pPr>
    <w:rPr>
      <w:rFonts w:ascii="Arial" w:eastAsia="Calibri" w:hAnsi="Arial" w:cs="Arial"/>
      <w:szCs w:val="20"/>
    </w:rPr>
  </w:style>
  <w:style w:type="character" w:customStyle="1" w:styleId="DebateNormalChar">
    <w:name w:val="DebateNormal Char"/>
    <w:basedOn w:val="DefaultParagraphFont"/>
    <w:link w:val="DebateNormal"/>
    <w:rsid w:val="00BD587B"/>
    <w:rPr>
      <w:rFonts w:ascii="Arial" w:eastAsia="Calibri" w:hAnsi="Arial" w:cs="Arial"/>
      <w:sz w:val="22"/>
      <w:szCs w:val="20"/>
    </w:rPr>
  </w:style>
  <w:style w:type="paragraph" w:customStyle="1" w:styleId="DebateEmphasis">
    <w:name w:val="DebateEmphasis"/>
    <w:basedOn w:val="Normal"/>
    <w:link w:val="DebateEmphasisChar"/>
    <w:qFormat/>
    <w:rsid w:val="00BD587B"/>
    <w:pPr>
      <w:spacing w:line="276" w:lineRule="auto"/>
    </w:pPr>
    <w:rPr>
      <w:rFonts w:ascii="Arial" w:eastAsia="Calibri" w:hAnsi="Arial" w:cs="Arial"/>
      <w:b/>
      <w:szCs w:val="20"/>
      <w:u w:val="single"/>
    </w:rPr>
  </w:style>
  <w:style w:type="character" w:customStyle="1" w:styleId="DebateEmphasisChar">
    <w:name w:val="DebateEmphasis Char"/>
    <w:basedOn w:val="DefaultParagraphFont"/>
    <w:link w:val="DebateEmphasis"/>
    <w:rsid w:val="00BD587B"/>
    <w:rPr>
      <w:rFonts w:ascii="Arial" w:eastAsia="Calibri" w:hAnsi="Arial" w:cs="Arial"/>
      <w:b/>
      <w:sz w:val="22"/>
      <w:szCs w:val="20"/>
      <w:u w:val="single"/>
    </w:rPr>
  </w:style>
  <w:style w:type="paragraph" w:customStyle="1" w:styleId="NormalCite">
    <w:name w:val="NormalCite"/>
    <w:link w:val="NormalCiteChar"/>
    <w:qFormat/>
    <w:rsid w:val="00BD587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D587B"/>
    <w:rPr>
      <w:rFonts w:ascii="Times New Roman" w:eastAsiaTheme="minorHAnsi" w:hAnsi="Times New Roman" w:cs="Times New Roman"/>
      <w:sz w:val="18"/>
      <w:szCs w:val="22"/>
    </w:rPr>
  </w:style>
  <w:style w:type="character" w:customStyle="1" w:styleId="grey10">
    <w:name w:val="grey10"/>
    <w:basedOn w:val="DefaultParagraphFont"/>
    <w:rsid w:val="00BD587B"/>
  </w:style>
  <w:style w:type="character" w:customStyle="1" w:styleId="navy13bd">
    <w:name w:val="navy13bd"/>
    <w:basedOn w:val="DefaultParagraphFont"/>
    <w:rsid w:val="00BD587B"/>
  </w:style>
  <w:style w:type="character" w:customStyle="1" w:styleId="Style9ptUnderline2">
    <w:name w:val="Style 9 pt Underline2"/>
    <w:basedOn w:val="DefaultParagraphFont"/>
    <w:rsid w:val="00BD587B"/>
    <w:rPr>
      <w:sz w:val="20"/>
      <w:u w:val="single"/>
    </w:rPr>
  </w:style>
  <w:style w:type="character" w:customStyle="1" w:styleId="Style9ptBoldUnderline1">
    <w:name w:val="Style 9 pt Bold Underline1"/>
    <w:basedOn w:val="DefaultParagraphFont"/>
    <w:rsid w:val="00BD587B"/>
    <w:rPr>
      <w:b/>
      <w:bCs/>
      <w:sz w:val="20"/>
      <w:u w:val="single"/>
    </w:rPr>
  </w:style>
  <w:style w:type="paragraph" w:customStyle="1" w:styleId="cardCharCharCharChar">
    <w:name w:val="card Char Char Char Char"/>
    <w:basedOn w:val="Normal"/>
    <w:qFormat/>
    <w:rsid w:val="00BD587B"/>
    <w:pPr>
      <w:widowControl w:val="0"/>
      <w:overflowPunct w:val="0"/>
      <w:autoSpaceDE w:val="0"/>
      <w:autoSpaceDN w:val="0"/>
      <w:adjustRightInd w:val="0"/>
      <w:ind w:left="288" w:right="288"/>
      <w:textAlignment w:val="baseline"/>
    </w:pPr>
    <w:rPr>
      <w:rFonts w:ascii="Arial" w:eastAsia="Times New Roman" w:hAnsi="Arial" w:cs="Arial"/>
      <w:szCs w:val="20"/>
    </w:rPr>
  </w:style>
  <w:style w:type="character" w:customStyle="1" w:styleId="CARDChar1">
    <w:name w:val="CARD Char"/>
    <w:basedOn w:val="DefaultParagraphFont"/>
    <w:link w:val="CARD2"/>
    <w:rsid w:val="00BD587B"/>
    <w:rPr>
      <w:rFonts w:ascii="Georgia" w:eastAsia="Times New Roman" w:hAnsi="Georgia"/>
      <w:bCs/>
      <w:color w:val="000000"/>
      <w:sz w:val="22"/>
    </w:rPr>
  </w:style>
  <w:style w:type="character" w:customStyle="1" w:styleId="Style11ptThickunderline">
    <w:name w:val="Style 11 pt Thick underline"/>
    <w:rsid w:val="00BD587B"/>
    <w:rPr>
      <w:rFonts w:ascii="Times New Roman" w:hAnsi="Times New Roman"/>
      <w:sz w:val="20"/>
      <w:u w:val="single"/>
    </w:rPr>
  </w:style>
  <w:style w:type="character" w:customStyle="1" w:styleId="Style11ptBoldThickunderline">
    <w:name w:val="Style 11 pt Bold Thick underline"/>
    <w:rsid w:val="00BD587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D587B"/>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BD587B"/>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BD587B"/>
    <w:rPr>
      <w:u w:val="single"/>
    </w:rPr>
  </w:style>
  <w:style w:type="character" w:customStyle="1" w:styleId="StyleUnderlineBoldIndent11ptChar">
    <w:name w:val="Style Underline + Bold Indent + 11 pt Char"/>
    <w:link w:val="StyleUnderlineBoldIndent11pt"/>
    <w:rsid w:val="00BD587B"/>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D587B"/>
    <w:rPr>
      <w:b/>
      <w:bCs/>
      <w:u w:val="single"/>
    </w:rPr>
  </w:style>
  <w:style w:type="character" w:customStyle="1" w:styleId="StyleUnderlineBoldIndent11ptBoldChar">
    <w:name w:val="Style Underline + Bold Indent + 11 pt Bold Char"/>
    <w:link w:val="StyleUnderlineBoldIndent11ptBold"/>
    <w:rsid w:val="00BD587B"/>
    <w:rPr>
      <w:rFonts w:ascii="Arial" w:eastAsia="Times New Roman" w:hAnsi="Arial" w:cs="Arial"/>
      <w:b/>
      <w:bCs/>
      <w:sz w:val="22"/>
      <w:szCs w:val="20"/>
      <w:u w:val="single"/>
    </w:rPr>
  </w:style>
  <w:style w:type="paragraph" w:customStyle="1" w:styleId="Normal20pt">
    <w:name w:val="Normal  + 20 pt"/>
    <w:basedOn w:val="Normal"/>
    <w:uiPriority w:val="6"/>
    <w:qFormat/>
    <w:rsid w:val="00BD587B"/>
    <w:rPr>
      <w:rFonts w:ascii="Arial" w:hAnsi="Arial" w:cs="Arial"/>
      <w:bCs/>
      <w:u w:val="single"/>
    </w:rPr>
  </w:style>
  <w:style w:type="character" w:customStyle="1" w:styleId="StyleStyle4CharTimesNewRoman11pt">
    <w:name w:val="Style Style4 Char + Times New Roman 11 pt"/>
    <w:basedOn w:val="DefaultParagraphFont"/>
    <w:rsid w:val="00BD587B"/>
    <w:rPr>
      <w:rFonts w:ascii="Times New Roman" w:hAnsi="Times New Roman"/>
      <w:sz w:val="20"/>
      <w:szCs w:val="24"/>
      <w:u w:val="single"/>
      <w:lang w:val="en-US" w:eastAsia="en-US" w:bidi="ar-SA"/>
    </w:rPr>
  </w:style>
  <w:style w:type="paragraph" w:customStyle="1" w:styleId="author-credentials">
    <w:name w:val="author-credentials"/>
    <w:basedOn w:val="Normal"/>
    <w:uiPriority w:val="99"/>
    <w:qFormat/>
    <w:rsid w:val="00BD587B"/>
    <w:pPr>
      <w:spacing w:before="100" w:beforeAutospacing="1" w:after="100" w:afterAutospacing="1"/>
    </w:pPr>
    <w:rPr>
      <w:rFonts w:ascii="Arial" w:eastAsia="Times New Roman" w:hAnsi="Arial" w:cs="Arial"/>
    </w:rPr>
  </w:style>
  <w:style w:type="character" w:customStyle="1" w:styleId="StyleStyle4CharTimesNewRoman11ptBold">
    <w:name w:val="Style Style4 Char + Times New Roman 11 pt Bold"/>
    <w:basedOn w:val="DefaultParagraphFont"/>
    <w:rsid w:val="00BD587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D587B"/>
    <w:rPr>
      <w:rFonts w:ascii="Times New Roman" w:hAnsi="Times New Roman"/>
      <w:i/>
      <w:iCs/>
      <w:sz w:val="20"/>
      <w:szCs w:val="24"/>
      <w:u w:val="single"/>
      <w:lang w:val="en-US" w:eastAsia="en-US" w:bidi="ar-SA"/>
    </w:rPr>
  </w:style>
  <w:style w:type="character" w:customStyle="1" w:styleId="headline">
    <w:name w:val="headline"/>
    <w:basedOn w:val="DefaultParagraphFont"/>
    <w:rsid w:val="00BD587B"/>
  </w:style>
  <w:style w:type="character" w:customStyle="1" w:styleId="CharChar4">
    <w:name w:val="Char Char4"/>
    <w:basedOn w:val="DefaultParagraphFont"/>
    <w:rsid w:val="00BD587B"/>
    <w:rPr>
      <w:rFonts w:cs="Arial"/>
      <w:b/>
      <w:bCs/>
      <w:iCs/>
      <w:szCs w:val="28"/>
      <w:lang w:val="en-US" w:eastAsia="en-US" w:bidi="ar-SA"/>
    </w:rPr>
  </w:style>
  <w:style w:type="character" w:customStyle="1" w:styleId="senselabelstart">
    <w:name w:val="sense_label start"/>
    <w:basedOn w:val="DefaultParagraphFont"/>
    <w:rsid w:val="00BD587B"/>
  </w:style>
  <w:style w:type="character" w:customStyle="1" w:styleId="sensecontent">
    <w:name w:val="sense_content"/>
    <w:basedOn w:val="DefaultParagraphFont"/>
    <w:rsid w:val="00BD587B"/>
  </w:style>
  <w:style w:type="character" w:customStyle="1" w:styleId="vi">
    <w:name w:val="vi"/>
    <w:basedOn w:val="DefaultParagraphFont"/>
    <w:rsid w:val="00BD587B"/>
  </w:style>
  <w:style w:type="paragraph" w:customStyle="1" w:styleId="Style6">
    <w:name w:val="Style6"/>
    <w:basedOn w:val="Normal"/>
    <w:link w:val="Style6Char"/>
    <w:autoRedefine/>
    <w:qFormat/>
    <w:rsid w:val="00BD587B"/>
    <w:rPr>
      <w:rFonts w:ascii="Arial" w:hAnsi="Arial" w:cs="Arial"/>
      <w:b/>
    </w:rPr>
  </w:style>
  <w:style w:type="character" w:customStyle="1" w:styleId="Style6Char">
    <w:name w:val="Style6 Char"/>
    <w:basedOn w:val="DefaultParagraphFont"/>
    <w:link w:val="Style6"/>
    <w:rsid w:val="00BD587B"/>
    <w:rPr>
      <w:rFonts w:ascii="Arial" w:hAnsi="Arial" w:cs="Arial"/>
      <w:b/>
      <w:sz w:val="22"/>
    </w:rPr>
  </w:style>
  <w:style w:type="paragraph" w:customStyle="1" w:styleId="Style110">
    <w:name w:val="Style11"/>
    <w:basedOn w:val="Normal"/>
    <w:link w:val="Style11Char"/>
    <w:qFormat/>
    <w:rsid w:val="00BD587B"/>
    <w:rPr>
      <w:rFonts w:ascii="Arial" w:eastAsia="Times New Roman" w:hAnsi="Arial" w:cs="Arial"/>
      <w:b/>
      <w:szCs w:val="20"/>
      <w:u w:val="thick"/>
    </w:rPr>
  </w:style>
  <w:style w:type="paragraph" w:customStyle="1" w:styleId="Style12">
    <w:name w:val="Style12"/>
    <w:basedOn w:val="Normal"/>
    <w:link w:val="Style12Char"/>
    <w:qFormat/>
    <w:rsid w:val="00BD587B"/>
    <w:rPr>
      <w:rFonts w:ascii="Arial" w:eastAsia="Times New Roman" w:hAnsi="Arial" w:cs="Arial"/>
      <w:b/>
      <w:u w:val="thick"/>
    </w:rPr>
  </w:style>
  <w:style w:type="character" w:customStyle="1" w:styleId="Style11Char">
    <w:name w:val="Style11 Char"/>
    <w:basedOn w:val="DefaultParagraphFont"/>
    <w:link w:val="Style110"/>
    <w:rsid w:val="00BD587B"/>
    <w:rPr>
      <w:rFonts w:ascii="Arial" w:eastAsia="Times New Roman" w:hAnsi="Arial" w:cs="Arial"/>
      <w:b/>
      <w:sz w:val="22"/>
      <w:szCs w:val="20"/>
      <w:u w:val="thick"/>
    </w:rPr>
  </w:style>
  <w:style w:type="character" w:customStyle="1" w:styleId="Style12Char">
    <w:name w:val="Style12 Char"/>
    <w:basedOn w:val="DefaultParagraphFont"/>
    <w:link w:val="Style12"/>
    <w:rsid w:val="00BD587B"/>
    <w:rPr>
      <w:rFonts w:ascii="Arial" w:eastAsia="Times New Roman" w:hAnsi="Arial" w:cs="Arial"/>
      <w:b/>
      <w:sz w:val="22"/>
      <w:u w:val="thick"/>
    </w:rPr>
  </w:style>
  <w:style w:type="character" w:customStyle="1" w:styleId="caps-label">
    <w:name w:val="caps-label"/>
    <w:basedOn w:val="DefaultParagraphFont"/>
    <w:rsid w:val="00BD587B"/>
  </w:style>
  <w:style w:type="character" w:customStyle="1" w:styleId="wikiexternallink">
    <w:name w:val="wikiexternallink"/>
    <w:basedOn w:val="DefaultParagraphFont"/>
    <w:rsid w:val="00BD587B"/>
  </w:style>
  <w:style w:type="character" w:customStyle="1" w:styleId="wikigeneratedlinkcontent">
    <w:name w:val="wikigeneratedlinkcontent"/>
    <w:basedOn w:val="DefaultParagraphFont"/>
    <w:rsid w:val="00BD587B"/>
  </w:style>
  <w:style w:type="character" w:customStyle="1" w:styleId="StyleStyleBoldUnderlineIntenseEmphasisUnderlineapple-style-s">
    <w:name w:val="Style Style Bold UnderlineIntense EmphasisUnderlineapple-style-s..."/>
    <w:basedOn w:val="DefaultParagraphFont"/>
    <w:rsid w:val="00BD587B"/>
    <w:rPr>
      <w:b w:val="0"/>
      <w:bCs w:val="0"/>
      <w:sz w:val="22"/>
      <w:u w:val="single"/>
      <w:bdr w:val="none" w:sz="0" w:space="0" w:color="auto"/>
    </w:rPr>
  </w:style>
  <w:style w:type="character" w:customStyle="1" w:styleId="UnderlineCard">
    <w:name w:val="Underline Card"/>
    <w:uiPriority w:val="6"/>
    <w:qFormat/>
    <w:rsid w:val="00BD587B"/>
    <w:rPr>
      <w:rFonts w:ascii="Arial" w:hAnsi="Arial"/>
      <w:b w:val="0"/>
      <w:bCs/>
      <w:sz w:val="20"/>
      <w:u w:val="single"/>
    </w:rPr>
  </w:style>
  <w:style w:type="character" w:customStyle="1" w:styleId="story-author">
    <w:name w:val="story-author"/>
    <w:basedOn w:val="DefaultParagraphFont"/>
    <w:rsid w:val="00BD587B"/>
  </w:style>
  <w:style w:type="paragraph" w:customStyle="1" w:styleId="type">
    <w:name w:val="type"/>
    <w:basedOn w:val="Normal"/>
    <w:qFormat/>
    <w:rsid w:val="00BD587B"/>
    <w:pPr>
      <w:spacing w:before="100" w:beforeAutospacing="1" w:after="100" w:afterAutospacing="1"/>
    </w:pPr>
    <w:rPr>
      <w:rFonts w:ascii="Arial" w:eastAsia="Times New Roman" w:hAnsi="Arial" w:cs="Arial"/>
    </w:rPr>
  </w:style>
  <w:style w:type="character" w:customStyle="1" w:styleId="institution">
    <w:name w:val="institution"/>
    <w:basedOn w:val="DefaultParagraphFont"/>
    <w:rsid w:val="00BD587B"/>
  </w:style>
  <w:style w:type="character" w:customStyle="1" w:styleId="abodyblack3">
    <w:name w:val="abodyblack3"/>
    <w:basedOn w:val="DefaultParagraphFont"/>
    <w:rsid w:val="00BD587B"/>
  </w:style>
  <w:style w:type="paragraph" w:customStyle="1" w:styleId="UnderlineChar2CharChar">
    <w:name w:val="Underline Char2 Char Char"/>
    <w:basedOn w:val="Normal"/>
    <w:link w:val="UnderlineChar2CharCharChar"/>
    <w:qFormat/>
    <w:rsid w:val="00BD587B"/>
    <w:rPr>
      <w:rFonts w:ascii="Arial" w:eastAsia="MS Mincho" w:hAnsi="Arial" w:cs="Arial"/>
      <w:szCs w:val="20"/>
      <w:u w:val="single"/>
    </w:rPr>
  </w:style>
  <w:style w:type="character" w:customStyle="1" w:styleId="UnderlineChar2CharCharChar">
    <w:name w:val="Underline Char2 Char Char Char"/>
    <w:link w:val="UnderlineChar2CharChar"/>
    <w:rsid w:val="00BD587B"/>
    <w:rPr>
      <w:rFonts w:ascii="Arial" w:eastAsia="MS Mincho" w:hAnsi="Arial" w:cs="Arial"/>
      <w:sz w:val="22"/>
      <w:szCs w:val="20"/>
      <w:u w:val="single"/>
    </w:rPr>
  </w:style>
  <w:style w:type="character" w:customStyle="1" w:styleId="FontStyle177">
    <w:name w:val="Font Style177"/>
    <w:basedOn w:val="DefaultParagraphFont"/>
    <w:uiPriority w:val="99"/>
    <w:rsid w:val="00BD587B"/>
    <w:rPr>
      <w:rFonts w:ascii="Times New Roman" w:hAnsi="Times New Roman" w:cs="Times New Roman"/>
      <w:sz w:val="20"/>
      <w:szCs w:val="20"/>
    </w:rPr>
  </w:style>
  <w:style w:type="character" w:customStyle="1" w:styleId="FontStyle173">
    <w:name w:val="Font Style173"/>
    <w:basedOn w:val="DefaultParagraphFont"/>
    <w:uiPriority w:val="99"/>
    <w:rsid w:val="00BD587B"/>
    <w:rPr>
      <w:rFonts w:ascii="Times New Roman" w:hAnsi="Times New Roman" w:cs="Times New Roman"/>
      <w:sz w:val="14"/>
      <w:szCs w:val="14"/>
    </w:rPr>
  </w:style>
  <w:style w:type="character" w:customStyle="1" w:styleId="FontStyle151">
    <w:name w:val="Font Style151"/>
    <w:basedOn w:val="DefaultParagraphFont"/>
    <w:uiPriority w:val="99"/>
    <w:rsid w:val="00BD587B"/>
    <w:rPr>
      <w:rFonts w:ascii="Arial Narrow" w:hAnsi="Arial Narrow" w:cs="Arial Narrow"/>
      <w:b/>
      <w:bCs/>
      <w:sz w:val="12"/>
      <w:szCs w:val="12"/>
    </w:rPr>
  </w:style>
  <w:style w:type="character" w:customStyle="1" w:styleId="FontStyle156">
    <w:name w:val="Font Style156"/>
    <w:basedOn w:val="DefaultParagraphFont"/>
    <w:uiPriority w:val="99"/>
    <w:rsid w:val="00BD587B"/>
    <w:rPr>
      <w:rFonts w:ascii="Arial Narrow" w:hAnsi="Arial Narrow" w:cs="Arial Narrow"/>
      <w:sz w:val="8"/>
      <w:szCs w:val="8"/>
    </w:rPr>
  </w:style>
  <w:style w:type="character" w:customStyle="1" w:styleId="FontStyle160">
    <w:name w:val="Font Style160"/>
    <w:basedOn w:val="DefaultParagraphFont"/>
    <w:uiPriority w:val="99"/>
    <w:rsid w:val="00BD587B"/>
    <w:rPr>
      <w:rFonts w:ascii="Times New Roman" w:hAnsi="Times New Roman" w:cs="Times New Roman"/>
      <w:b/>
      <w:bCs/>
      <w:sz w:val="20"/>
      <w:szCs w:val="20"/>
    </w:rPr>
  </w:style>
  <w:style w:type="character" w:customStyle="1" w:styleId="FontStyle178">
    <w:name w:val="Font Style178"/>
    <w:basedOn w:val="DefaultParagraphFont"/>
    <w:uiPriority w:val="99"/>
    <w:rsid w:val="00BD587B"/>
    <w:rPr>
      <w:rFonts w:ascii="Times New Roman" w:hAnsi="Times New Roman" w:cs="Times New Roman"/>
      <w:sz w:val="18"/>
      <w:szCs w:val="18"/>
    </w:rPr>
  </w:style>
  <w:style w:type="paragraph" w:customStyle="1" w:styleId="Style14">
    <w:name w:val="Style14"/>
    <w:basedOn w:val="Normal"/>
    <w:uiPriority w:val="99"/>
    <w:qFormat/>
    <w:rsid w:val="00BD587B"/>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BD587B"/>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BD587B"/>
    <w:rPr>
      <w:rFonts w:ascii="Times New Roman" w:hAnsi="Times New Roman" w:cs="Times New Roman"/>
      <w:sz w:val="12"/>
      <w:szCs w:val="12"/>
    </w:rPr>
  </w:style>
  <w:style w:type="paragraph" w:customStyle="1" w:styleId="Style9">
    <w:name w:val="Style9"/>
    <w:basedOn w:val="Normal"/>
    <w:uiPriority w:val="99"/>
    <w:qFormat/>
    <w:rsid w:val="00BD587B"/>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BD587B"/>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BD587B"/>
    <w:rPr>
      <w:rFonts w:ascii="Times New Roman" w:hAnsi="Times New Roman" w:cs="Times New Roman"/>
      <w:sz w:val="16"/>
      <w:szCs w:val="16"/>
    </w:rPr>
  </w:style>
  <w:style w:type="character" w:customStyle="1" w:styleId="FontStyle172">
    <w:name w:val="Font Style172"/>
    <w:basedOn w:val="DefaultParagraphFont"/>
    <w:uiPriority w:val="99"/>
    <w:rsid w:val="00BD587B"/>
    <w:rPr>
      <w:rFonts w:ascii="Times New Roman" w:hAnsi="Times New Roman" w:cs="Times New Roman"/>
      <w:b/>
      <w:bCs/>
      <w:sz w:val="16"/>
      <w:szCs w:val="16"/>
    </w:rPr>
  </w:style>
  <w:style w:type="paragraph" w:customStyle="1" w:styleId="Style18">
    <w:name w:val="Style18"/>
    <w:basedOn w:val="Normal"/>
    <w:uiPriority w:val="99"/>
    <w:qFormat/>
    <w:rsid w:val="00BD587B"/>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BD587B"/>
    <w:rPr>
      <w:rFonts w:ascii="Times New Roman" w:hAnsi="Times New Roman" w:cs="Times New Roman"/>
      <w:i/>
      <w:iCs/>
      <w:sz w:val="16"/>
      <w:szCs w:val="16"/>
    </w:rPr>
  </w:style>
  <w:style w:type="character" w:customStyle="1" w:styleId="FontStyle162">
    <w:name w:val="Font Style162"/>
    <w:basedOn w:val="DefaultParagraphFont"/>
    <w:uiPriority w:val="99"/>
    <w:rsid w:val="00BD587B"/>
    <w:rPr>
      <w:rFonts w:ascii="Times New Roman" w:hAnsi="Times New Roman" w:cs="Times New Roman"/>
      <w:b/>
      <w:bCs/>
      <w:sz w:val="18"/>
      <w:szCs w:val="18"/>
    </w:rPr>
  </w:style>
  <w:style w:type="character" w:customStyle="1" w:styleId="FontStyle167">
    <w:name w:val="Font Style167"/>
    <w:basedOn w:val="DefaultParagraphFont"/>
    <w:uiPriority w:val="99"/>
    <w:rsid w:val="00BD587B"/>
    <w:rPr>
      <w:rFonts w:ascii="Times New Roman" w:hAnsi="Times New Roman" w:cs="Times New Roman"/>
      <w:sz w:val="10"/>
      <w:szCs w:val="10"/>
    </w:rPr>
  </w:style>
  <w:style w:type="character" w:customStyle="1" w:styleId="FontStyle174">
    <w:name w:val="Font Style174"/>
    <w:basedOn w:val="DefaultParagraphFont"/>
    <w:uiPriority w:val="99"/>
    <w:rsid w:val="00BD587B"/>
    <w:rPr>
      <w:rFonts w:ascii="Arial Narrow" w:hAnsi="Arial Narrow" w:cs="Arial Narrow"/>
      <w:b/>
      <w:bCs/>
      <w:sz w:val="18"/>
      <w:szCs w:val="18"/>
    </w:rPr>
  </w:style>
  <w:style w:type="paragraph" w:customStyle="1" w:styleId="Style47">
    <w:name w:val="Style47"/>
    <w:basedOn w:val="Normal"/>
    <w:uiPriority w:val="99"/>
    <w:qFormat/>
    <w:rsid w:val="00BD587B"/>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BD587B"/>
    <w:rPr>
      <w:rFonts w:ascii="Times New Roman" w:hAnsi="Times New Roman" w:cs="Times New Roman"/>
      <w:sz w:val="12"/>
      <w:szCs w:val="12"/>
    </w:rPr>
  </w:style>
  <w:style w:type="paragraph" w:customStyle="1" w:styleId="Style24">
    <w:name w:val="Style24"/>
    <w:basedOn w:val="Normal"/>
    <w:uiPriority w:val="99"/>
    <w:qFormat/>
    <w:rsid w:val="00BD587B"/>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BD587B"/>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BD587B"/>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BD587B"/>
    <w:rPr>
      <w:rFonts w:ascii="Times New Roman" w:hAnsi="Times New Roman" w:cs="Times New Roman"/>
      <w:b/>
      <w:bCs/>
      <w:sz w:val="18"/>
      <w:szCs w:val="18"/>
    </w:rPr>
  </w:style>
  <w:style w:type="paragraph" w:customStyle="1" w:styleId="Style500">
    <w:name w:val="Style50"/>
    <w:basedOn w:val="Normal"/>
    <w:uiPriority w:val="99"/>
    <w:qFormat/>
    <w:rsid w:val="00BD587B"/>
    <w:pPr>
      <w:widowControl w:val="0"/>
      <w:autoSpaceDE w:val="0"/>
      <w:autoSpaceDN w:val="0"/>
      <w:adjustRightInd w:val="0"/>
      <w:spacing w:line="198" w:lineRule="exact"/>
    </w:pPr>
    <w:rPr>
      <w:rFonts w:ascii="Arial" w:eastAsia="Times New Roman" w:hAnsi="Arial" w:cs="Arial"/>
    </w:rPr>
  </w:style>
  <w:style w:type="paragraph" w:customStyle="1" w:styleId="Standard">
    <w:name w:val="Standard"/>
    <w:uiPriority w:val="99"/>
    <w:qFormat/>
    <w:rsid w:val="00BD587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D587B"/>
    <w:rPr>
      <w:color w:val="000000"/>
      <w:sz w:val="32"/>
      <w:szCs w:val="32"/>
    </w:rPr>
  </w:style>
  <w:style w:type="character" w:customStyle="1" w:styleId="allocatoragentsleft">
    <w:name w:val="al_locatoragentsleft"/>
    <w:basedOn w:val="DefaultParagraphFont"/>
    <w:rsid w:val="00BD587B"/>
  </w:style>
  <w:style w:type="character" w:customStyle="1" w:styleId="UnderlinesCharChar">
    <w:name w:val="Underlines Char Char"/>
    <w:basedOn w:val="DefaultParagraphFont"/>
    <w:rsid w:val="00BD587B"/>
    <w:rPr>
      <w:rFonts w:cs="Arial"/>
      <w:b/>
      <w:bCs/>
      <w:noProof w:val="0"/>
      <w:sz w:val="22"/>
      <w:szCs w:val="26"/>
      <w:u w:val="single"/>
      <w:lang w:val="en-US" w:eastAsia="en-US" w:bidi="ar-SA"/>
    </w:rPr>
  </w:style>
  <w:style w:type="paragraph" w:customStyle="1" w:styleId="Carding">
    <w:name w:val="Carding"/>
    <w:basedOn w:val="Normal"/>
    <w:uiPriority w:val="99"/>
    <w:qFormat/>
    <w:rsid w:val="00BD587B"/>
    <w:rPr>
      <w:rFonts w:ascii="Arial" w:eastAsia="Times New Roman" w:hAnsi="Arial" w:cs="Arial"/>
      <w:sz w:val="18"/>
    </w:rPr>
  </w:style>
  <w:style w:type="character" w:customStyle="1" w:styleId="Taggin-New">
    <w:name w:val="Taggin - New"/>
    <w:basedOn w:val="DefaultParagraphFont"/>
    <w:rsid w:val="00BD587B"/>
    <w:rPr>
      <w:rFonts w:ascii="Arial Narrow" w:hAnsi="Arial Narrow"/>
      <w:b/>
      <w:sz w:val="22"/>
    </w:rPr>
  </w:style>
  <w:style w:type="character" w:customStyle="1" w:styleId="Boxing-New">
    <w:name w:val="Boxing - New"/>
    <w:basedOn w:val="DefaultParagraphFont"/>
    <w:rsid w:val="00BD587B"/>
    <w:rPr>
      <w:rFonts w:ascii="Arial Narrow" w:hAnsi="Arial Narrow"/>
      <w:sz w:val="16"/>
      <w:u w:val="none"/>
      <w:bdr w:val="single" w:sz="4" w:space="0" w:color="auto"/>
    </w:rPr>
  </w:style>
  <w:style w:type="character" w:customStyle="1" w:styleId="ilad">
    <w:name w:val="il_ad"/>
    <w:rsid w:val="00BD587B"/>
  </w:style>
  <w:style w:type="paragraph" w:customStyle="1" w:styleId="CardsHighlighted">
    <w:name w:val="Cards Highlighted"/>
    <w:next w:val="Normal"/>
    <w:link w:val="CardsHighlightedChar"/>
    <w:qFormat/>
    <w:rsid w:val="00BD587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D587B"/>
    <w:rPr>
      <w:rFonts w:ascii="Times New Roman" w:eastAsia="Calibri" w:hAnsi="Times New Roman" w:cs="Times New Roman"/>
      <w:szCs w:val="20"/>
      <w:u w:val="single"/>
      <w:shd w:val="clear" w:color="auto" w:fill="00FFFF"/>
    </w:rPr>
  </w:style>
  <w:style w:type="character" w:customStyle="1" w:styleId="pagetitle">
    <w:name w:val="pagetitle"/>
    <w:basedOn w:val="DefaultParagraphFont"/>
    <w:rsid w:val="00BD587B"/>
  </w:style>
  <w:style w:type="character" w:customStyle="1" w:styleId="StyleUnderlineCharChar9ptBold1">
    <w:name w:val="Style Underline Char Char + 9 pt Bold1"/>
    <w:rsid w:val="00BD587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D587B"/>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BD587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D587B"/>
    <w:rPr>
      <w:rFonts w:ascii="Arial" w:eastAsia="Times New Roman" w:hAnsi="Arial" w:cs="Times New Roman"/>
      <w:sz w:val="22"/>
      <w:szCs w:val="20"/>
      <w:u w:val="single"/>
    </w:rPr>
  </w:style>
  <w:style w:type="character" w:customStyle="1" w:styleId="StyleUnderlineChar1Bold">
    <w:name w:val="Style Underline Char1 + Bold"/>
    <w:rsid w:val="00BD587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D587B"/>
    <w:pPr>
      <w:widowControl w:val="0"/>
      <w:ind w:left="288" w:right="288"/>
    </w:pPr>
    <w:rPr>
      <w:rFonts w:ascii="Arial" w:eastAsia="Calibri" w:hAnsi="Arial" w:cs="Arial"/>
      <w:kern w:val="32"/>
      <w:sz w:val="16"/>
      <w:szCs w:val="20"/>
      <w:u w:val="single"/>
      <w:lang w:eastAsia="ar-SA"/>
    </w:rPr>
  </w:style>
  <w:style w:type="character" w:customStyle="1" w:styleId="Stylecard9ptChar">
    <w:name w:val="Style card + 9 pt Char"/>
    <w:basedOn w:val="cardChar"/>
    <w:link w:val="Stylecard9pt"/>
    <w:rsid w:val="00BD587B"/>
    <w:rPr>
      <w:rFonts w:ascii="Arial" w:eastAsia="Calibri" w:hAnsi="Arial" w:cs="Arial"/>
      <w:kern w:val="32"/>
      <w:sz w:val="16"/>
      <w:szCs w:val="20"/>
      <w:u w:val="single"/>
      <w:lang w:eastAsia="ar-SA"/>
    </w:rPr>
  </w:style>
  <w:style w:type="character" w:customStyle="1" w:styleId="TagsCharCharChar">
    <w:name w:val="Tags Char Char Char"/>
    <w:basedOn w:val="DefaultParagraphFont"/>
    <w:rsid w:val="00BD587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D587B"/>
    <w:pPr>
      <w:spacing w:before="100" w:beforeAutospacing="1" w:after="100" w:afterAutospacing="1"/>
    </w:pPr>
    <w:rPr>
      <w:rFonts w:ascii="Arial" w:eastAsia="Times New Roman" w:hAnsi="Arial" w:cs="Arial"/>
      <w:sz w:val="18"/>
      <w:szCs w:val="18"/>
    </w:rPr>
  </w:style>
  <w:style w:type="character" w:customStyle="1" w:styleId="Style11ptBlackUnderline">
    <w:name w:val="Style 11 pt Black Underline"/>
    <w:basedOn w:val="DefaultParagraphFont"/>
    <w:rsid w:val="00BD587B"/>
    <w:rPr>
      <w:color w:val="000000"/>
      <w:sz w:val="20"/>
      <w:u w:val="single"/>
    </w:rPr>
  </w:style>
  <w:style w:type="character" w:customStyle="1" w:styleId="StyleUnderlineCharTimesBold">
    <w:name w:val="Style Underline Char + Times Bold"/>
    <w:basedOn w:val="DefaultParagraphFont"/>
    <w:rsid w:val="00BD587B"/>
    <w:rPr>
      <w:rFonts w:ascii="Times" w:hAnsi="Times"/>
      <w:b w:val="0"/>
      <w:bCs/>
      <w:sz w:val="20"/>
      <w:u w:val="single"/>
    </w:rPr>
  </w:style>
  <w:style w:type="character" w:customStyle="1" w:styleId="blubigktbiz">
    <w:name w:val="blubigktbiz"/>
    <w:rsid w:val="00BD587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D587B"/>
    <w:pPr>
      <w:ind w:left="432" w:right="432"/>
    </w:pPr>
    <w:rPr>
      <w:rFonts w:eastAsiaTheme="minorEastAsia" w:cs="Arial"/>
      <w:sz w:val="22"/>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BD587B"/>
    <w:rPr>
      <w:rFonts w:ascii="Arial" w:hAnsi="Arial" w:cs="Arial"/>
      <w:color w:val="000000"/>
      <w:sz w:val="22"/>
      <w:lang w:val="x-none" w:eastAsia="x-none"/>
    </w:rPr>
  </w:style>
  <w:style w:type="character" w:customStyle="1" w:styleId="Style4CharChar">
    <w:name w:val="Style4 Char Char"/>
    <w:basedOn w:val="DefaultParagraphFont"/>
    <w:rsid w:val="00BD587B"/>
    <w:rPr>
      <w:rFonts w:ascii="Arial Narrow" w:hAnsi="Arial Narrow"/>
      <w:noProof w:val="0"/>
      <w:szCs w:val="24"/>
      <w:u w:val="single"/>
      <w:lang w:val="en-US" w:eastAsia="en-US" w:bidi="ar-SA"/>
    </w:rPr>
  </w:style>
  <w:style w:type="character" w:customStyle="1" w:styleId="StyleEmphasisArial12ptBold">
    <w:name w:val="Style Emphasis + Arial 12 pt Bold"/>
    <w:rsid w:val="00BD587B"/>
    <w:rPr>
      <w:rFonts w:ascii="Arial" w:hAnsi="Arial"/>
      <w:b/>
      <w:bCs/>
      <w:i/>
      <w:iCs/>
      <w:sz w:val="24"/>
    </w:rPr>
  </w:style>
  <w:style w:type="character" w:customStyle="1" w:styleId="super">
    <w:name w:val="super"/>
    <w:rsid w:val="00BD587B"/>
  </w:style>
  <w:style w:type="character" w:customStyle="1" w:styleId="text30">
    <w:name w:val="text30"/>
    <w:rsid w:val="00BD587B"/>
  </w:style>
  <w:style w:type="character" w:customStyle="1" w:styleId="uppercase">
    <w:name w:val="uppercase"/>
    <w:rsid w:val="00BD587B"/>
  </w:style>
  <w:style w:type="character" w:customStyle="1" w:styleId="entry-title">
    <w:name w:val="entry-title"/>
    <w:rsid w:val="00BD587B"/>
  </w:style>
  <w:style w:type="character" w:customStyle="1" w:styleId="Style6pt">
    <w:name w:val="Style 6 pt"/>
    <w:basedOn w:val="DefaultParagraphFont"/>
    <w:qFormat/>
    <w:rsid w:val="00BD587B"/>
    <w:rPr>
      <w:sz w:val="12"/>
    </w:rPr>
  </w:style>
  <w:style w:type="character" w:customStyle="1" w:styleId="CiteCharCharCharCharCharChar">
    <w:name w:val="Cite Char Char Char Char Char Char"/>
    <w:basedOn w:val="DefaultParagraphFont"/>
    <w:link w:val="CiteCharCharCharCharChar"/>
    <w:rsid w:val="00BD587B"/>
    <w:rPr>
      <w:b/>
      <w:u w:val="single"/>
    </w:rPr>
  </w:style>
  <w:style w:type="character" w:customStyle="1" w:styleId="mainbody1">
    <w:name w:val="mainbody1"/>
    <w:basedOn w:val="DefaultParagraphFont"/>
    <w:rsid w:val="00BD587B"/>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BD587B"/>
    <w:rPr>
      <w:rFonts w:ascii="Arial" w:eastAsia="Calibri" w:hAnsi="Arial" w:cs="Arial"/>
      <w:sz w:val="22"/>
      <w:u w:val="single"/>
    </w:rPr>
  </w:style>
  <w:style w:type="character" w:customStyle="1" w:styleId="StyleNormalWeb11ptUnderlineChar">
    <w:name w:val="Style Normal (Web) + 11 pt Underline Char"/>
    <w:basedOn w:val="DefaultParagraphFont"/>
    <w:link w:val="StyleNormalWeb11ptUnderline"/>
    <w:rsid w:val="00BD587B"/>
    <w:rPr>
      <w:rFonts w:ascii="Arial" w:eastAsia="Calibri" w:hAnsi="Arial" w:cs="Arial"/>
      <w:sz w:val="22"/>
      <w:u w:val="single"/>
    </w:rPr>
  </w:style>
  <w:style w:type="character" w:customStyle="1" w:styleId="cit-first-element">
    <w:name w:val="cit-first-element"/>
    <w:basedOn w:val="DefaultParagraphFont"/>
    <w:rsid w:val="00BD587B"/>
  </w:style>
  <w:style w:type="character" w:customStyle="1" w:styleId="StyleThickunderline1">
    <w:name w:val="Style Thick underline1"/>
    <w:basedOn w:val="DefaultParagraphFont"/>
    <w:rsid w:val="00BD587B"/>
    <w:rPr>
      <w:u w:val="single"/>
    </w:rPr>
  </w:style>
  <w:style w:type="paragraph" w:customStyle="1" w:styleId="Underline20">
    <w:name w:val="Underline2"/>
    <w:basedOn w:val="Normal"/>
    <w:link w:val="Underline2Char"/>
    <w:autoRedefine/>
    <w:uiPriority w:val="4"/>
    <w:qFormat/>
    <w:rsid w:val="00BD587B"/>
    <w:rPr>
      <w:rFonts w:ascii="Arial" w:hAnsi="Arial" w:cs="Arial"/>
      <w:b/>
      <w:u w:val="single"/>
    </w:rPr>
  </w:style>
  <w:style w:type="character" w:customStyle="1" w:styleId="Underline2Char">
    <w:name w:val="Underline2 Char"/>
    <w:basedOn w:val="DefaultParagraphFont"/>
    <w:link w:val="Underline20"/>
    <w:uiPriority w:val="4"/>
    <w:rsid w:val="00BD587B"/>
    <w:rPr>
      <w:rFonts w:ascii="Arial" w:hAnsi="Arial" w:cs="Arial"/>
      <w:b/>
      <w:sz w:val="22"/>
      <w:u w:val="single"/>
    </w:rPr>
  </w:style>
  <w:style w:type="paragraph" w:customStyle="1" w:styleId="TableParagraph">
    <w:name w:val="Table Paragraph"/>
    <w:basedOn w:val="Normal"/>
    <w:uiPriority w:val="1"/>
    <w:qFormat/>
    <w:rsid w:val="00BD587B"/>
    <w:pPr>
      <w:widowControl w:val="0"/>
    </w:pPr>
    <w:rPr>
      <w:rFonts w:ascii="Arial" w:hAnsi="Arial" w:cs="Arial"/>
    </w:rPr>
  </w:style>
  <w:style w:type="character" w:customStyle="1" w:styleId="UnderlineChar5">
    <w:name w:val="UnderlineChar"/>
    <w:rsid w:val="00BD587B"/>
    <w:rPr>
      <w:sz w:val="24"/>
      <w:u w:val="single"/>
      <w:shd w:val="clear" w:color="auto" w:fill="auto"/>
    </w:rPr>
  </w:style>
  <w:style w:type="paragraph" w:customStyle="1" w:styleId="StyleCircled11pt">
    <w:name w:val="Style Circled + 11 pt"/>
    <w:basedOn w:val="Normal"/>
    <w:link w:val="StyleCircled11ptChar"/>
    <w:qFormat/>
    <w:rsid w:val="00BD587B"/>
    <w:rPr>
      <w:rFonts w:ascii="Arial" w:eastAsia="Times New Roman" w:hAnsi="Arial" w:cs="Arial"/>
      <w:b/>
      <w:bCs/>
      <w:sz w:val="20"/>
      <w:u w:val="single"/>
    </w:rPr>
  </w:style>
  <w:style w:type="character" w:customStyle="1" w:styleId="StyleCircled11ptChar">
    <w:name w:val="Style Circled + 11 pt Char"/>
    <w:link w:val="StyleCircled11pt"/>
    <w:rsid w:val="00BD587B"/>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BD587B"/>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BD587B"/>
    <w:rPr>
      <w:rFonts w:ascii="Times" w:eastAsia="Times New Roman" w:hAnsi="Times" w:cs="Arial"/>
      <w:sz w:val="20"/>
      <w:szCs w:val="28"/>
      <w:u w:val="single"/>
    </w:rPr>
  </w:style>
  <w:style w:type="character" w:customStyle="1" w:styleId="postby">
    <w:name w:val="post_by"/>
    <w:basedOn w:val="DefaultParagraphFont"/>
    <w:rsid w:val="00BD587B"/>
  </w:style>
  <w:style w:type="character" w:customStyle="1" w:styleId="Style11ptBorderSinglesolidlineAuto05ptLinewidth">
    <w:name w:val="Style 11 pt Border: : (Single solid line Auto  0.5 pt Line width)"/>
    <w:rsid w:val="00BD587B"/>
    <w:rPr>
      <w:sz w:val="20"/>
      <w:bdr w:val="single" w:sz="4" w:space="0" w:color="auto" w:frame="1"/>
    </w:rPr>
  </w:style>
  <w:style w:type="character" w:customStyle="1" w:styleId="StyleUnderlineChar9ptBorderSinglesolidlineAuto0">
    <w:name w:val="Style Underline Char + 9 pt Border: : (Single solid line Auto  0..."/>
    <w:rsid w:val="00BD587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D587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D587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D587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D587B"/>
    <w:rPr>
      <w:sz w:val="20"/>
      <w:szCs w:val="24"/>
      <w:u w:val="single"/>
      <w:bdr w:val="single" w:sz="4" w:space="0" w:color="auto"/>
      <w:lang w:val="en-US" w:eastAsia="en-US" w:bidi="ar-SA"/>
    </w:rPr>
  </w:style>
  <w:style w:type="character" w:customStyle="1" w:styleId="StyleLatinGaramondUnderline">
    <w:name w:val="Style (Latin) Garamond Underline"/>
    <w:rsid w:val="00BD587B"/>
    <w:rPr>
      <w:rFonts w:ascii="Times New Roman" w:hAnsi="Times New Roman"/>
      <w:sz w:val="20"/>
      <w:u w:val="single"/>
    </w:rPr>
  </w:style>
  <w:style w:type="character" w:customStyle="1" w:styleId="StyleLatinGaramond">
    <w:name w:val="Style (Latin) Garamond"/>
    <w:rsid w:val="00BD587B"/>
    <w:rPr>
      <w:rFonts w:ascii="Times New Roman" w:hAnsi="Times New Roman"/>
      <w:sz w:val="20"/>
    </w:rPr>
  </w:style>
  <w:style w:type="character" w:customStyle="1" w:styleId="styletimesnewroman12ptbold0">
    <w:name w:val="styletimesnewroman12ptbold"/>
    <w:basedOn w:val="DefaultParagraphFont"/>
    <w:rsid w:val="00BD587B"/>
  </w:style>
  <w:style w:type="character" w:customStyle="1" w:styleId="mainheading">
    <w:name w:val="mainheading"/>
    <w:basedOn w:val="DefaultParagraphFont"/>
    <w:rsid w:val="00BD587B"/>
  </w:style>
  <w:style w:type="paragraph" w:customStyle="1" w:styleId="BoldandUnderlineChar2CharChar">
    <w:name w:val="Bold and Underline Char2 Char Char"/>
    <w:basedOn w:val="Normal"/>
    <w:link w:val="BoldandUnderlineChar2CharCharChar"/>
    <w:qFormat/>
    <w:rsid w:val="00BD587B"/>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BD587B"/>
    <w:rPr>
      <w:rFonts w:ascii="Arial" w:eastAsia="Times New Roman" w:hAnsi="Arial" w:cs="Arial"/>
      <w:b/>
      <w:sz w:val="22"/>
      <w:u w:val="single"/>
    </w:rPr>
  </w:style>
  <w:style w:type="character" w:customStyle="1" w:styleId="StyleUnderlineChar9ptChar">
    <w:name w:val="Style Underline Char + 9 pt Char"/>
    <w:basedOn w:val="UnderlineCharChar"/>
    <w:rsid w:val="00BD587B"/>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BD587B"/>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BD587B"/>
    <w:rPr>
      <w:sz w:val="16"/>
    </w:rPr>
  </w:style>
  <w:style w:type="paragraph" w:customStyle="1" w:styleId="Reduce8pt">
    <w:name w:val="Reduce 8pt"/>
    <w:basedOn w:val="Normal"/>
    <w:link w:val="Reduce8ptCharChar"/>
    <w:qFormat/>
    <w:rsid w:val="00BD587B"/>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D587B"/>
    <w:rPr>
      <w:rFonts w:ascii="Calibri" w:eastAsia="SimSun" w:hAnsi="Calibri"/>
      <w:sz w:val="22"/>
      <w:lang w:eastAsia="zh-CN"/>
    </w:rPr>
  </w:style>
  <w:style w:type="character" w:customStyle="1" w:styleId="boldciteChar4">
    <w:name w:val="bold cite Char4"/>
    <w:link w:val="boldcite"/>
    <w:uiPriority w:val="99"/>
    <w:locked/>
    <w:rsid w:val="00BD587B"/>
    <w:rPr>
      <w:rFonts w:ascii="Arial" w:eastAsia="Times New Roman" w:hAnsi="Arial"/>
      <w:b/>
      <w:color w:val="000000"/>
      <w:sz w:val="22"/>
      <w:u w:val="thick" w:color="000000"/>
    </w:rPr>
  </w:style>
  <w:style w:type="paragraph" w:customStyle="1" w:styleId="Style70">
    <w:name w:val="Style7"/>
    <w:basedOn w:val="Normal"/>
    <w:uiPriority w:val="99"/>
    <w:qFormat/>
    <w:rsid w:val="00BD587B"/>
    <w:pPr>
      <w:widowControl w:val="0"/>
      <w:autoSpaceDE w:val="0"/>
      <w:autoSpaceDN w:val="0"/>
      <w:adjustRightInd w:val="0"/>
      <w:spacing w:line="229" w:lineRule="exact"/>
    </w:pPr>
    <w:rPr>
      <w:rFonts w:ascii="Arial Narrow" w:eastAsia="Times New Roman" w:hAnsi="Arial Narrow" w:cs="Arial"/>
    </w:rPr>
  </w:style>
  <w:style w:type="character" w:customStyle="1" w:styleId="HeadingsBaseChar">
    <w:name w:val="Headings Base Char"/>
    <w:basedOn w:val="DefaultParagraphFont"/>
    <w:link w:val="HeadingsBase"/>
    <w:locked/>
    <w:rsid w:val="00BD587B"/>
    <w:rPr>
      <w:rFonts w:ascii="Times New Roman" w:hAnsi="Times New Roman" w:cs="Times New Roman"/>
      <w:b/>
      <w:sz w:val="32"/>
    </w:rPr>
  </w:style>
  <w:style w:type="paragraph" w:customStyle="1" w:styleId="HeadingsBase">
    <w:name w:val="Headings Base"/>
    <w:basedOn w:val="Normal"/>
    <w:link w:val="HeadingsBaseChar"/>
    <w:qFormat/>
    <w:rsid w:val="00BD587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BD587B"/>
    <w:pPr>
      <w:suppressAutoHyphens/>
      <w:spacing w:before="20" w:after="120"/>
      <w:outlineLvl w:val="9"/>
    </w:pPr>
    <w:rPr>
      <w:rFonts w:ascii="Arial" w:eastAsia="Times New Roman" w:hAnsi="Arial" w:cs="Arial"/>
      <w:bCs w:val="0"/>
      <w:kern w:val="32"/>
      <w:szCs w:val="26"/>
    </w:rPr>
  </w:style>
  <w:style w:type="paragraph" w:customStyle="1" w:styleId="SchoolPaper">
    <w:name w:val="School Paper"/>
    <w:basedOn w:val="Normal"/>
    <w:uiPriority w:val="99"/>
    <w:qFormat/>
    <w:rsid w:val="00BD587B"/>
    <w:pPr>
      <w:spacing w:line="480" w:lineRule="auto"/>
      <w:ind w:firstLine="720"/>
    </w:pPr>
    <w:rPr>
      <w:rFonts w:ascii="Arial" w:eastAsia="Calibri" w:hAnsi="Arial" w:cs="Arial"/>
    </w:rPr>
  </w:style>
  <w:style w:type="paragraph" w:customStyle="1" w:styleId="SchoolBlockQuote">
    <w:name w:val="School Block Quote"/>
    <w:basedOn w:val="SchoolPaper"/>
    <w:uiPriority w:val="99"/>
    <w:qFormat/>
    <w:rsid w:val="00BD587B"/>
  </w:style>
  <w:style w:type="paragraph" w:customStyle="1" w:styleId="SchoolWorksCited">
    <w:name w:val="School Works Cited"/>
    <w:basedOn w:val="SchoolPaper"/>
    <w:uiPriority w:val="99"/>
    <w:qFormat/>
    <w:rsid w:val="00BD587B"/>
  </w:style>
  <w:style w:type="paragraph" w:customStyle="1" w:styleId="BlockQuote">
    <w:name w:val="Block Quote"/>
    <w:basedOn w:val="Normal"/>
    <w:uiPriority w:val="99"/>
    <w:qFormat/>
    <w:rsid w:val="00BD587B"/>
    <w:pPr>
      <w:ind w:left="720" w:right="720"/>
    </w:pPr>
    <w:rPr>
      <w:rFonts w:ascii="Arial" w:eastAsia="Calibri" w:hAnsi="Arial" w:cs="Arial"/>
    </w:rPr>
  </w:style>
  <w:style w:type="paragraph" w:customStyle="1" w:styleId="PaperBody">
    <w:name w:val="Paper Body"/>
    <w:basedOn w:val="Normal"/>
    <w:uiPriority w:val="99"/>
    <w:qFormat/>
    <w:rsid w:val="00BD587B"/>
    <w:pPr>
      <w:spacing w:line="480" w:lineRule="auto"/>
      <w:ind w:firstLine="720"/>
    </w:pPr>
    <w:rPr>
      <w:rFonts w:ascii="Arial" w:eastAsia="Calibri" w:hAnsi="Arial" w:cs="Arial"/>
    </w:rPr>
  </w:style>
  <w:style w:type="paragraph" w:customStyle="1" w:styleId="PaperCitation">
    <w:name w:val="Paper Citation"/>
    <w:basedOn w:val="Normal"/>
    <w:uiPriority w:val="99"/>
    <w:qFormat/>
    <w:rsid w:val="00BD587B"/>
    <w:pPr>
      <w:spacing w:line="480" w:lineRule="auto"/>
      <w:ind w:left="720" w:hanging="720"/>
    </w:pPr>
    <w:rPr>
      <w:rFonts w:ascii="Arial" w:eastAsia="Calibri" w:hAnsi="Arial" w:cs="Arial"/>
    </w:rPr>
  </w:style>
  <w:style w:type="character" w:customStyle="1" w:styleId="hatChar">
    <w:name w:val="hat Char"/>
    <w:basedOn w:val="DefaultParagraphFont"/>
    <w:link w:val="hat"/>
    <w:locked/>
    <w:rsid w:val="00BD587B"/>
    <w:rPr>
      <w:rFonts w:ascii="Georgia" w:eastAsia="Times New Roman" w:hAnsi="Georgia" w:cs="Arial"/>
      <w:b/>
      <w:bCs/>
      <w:sz w:val="32"/>
      <w:u w:val="single"/>
    </w:rPr>
  </w:style>
  <w:style w:type="paragraph" w:customStyle="1" w:styleId="WW-Default">
    <w:name w:val="WW-Default"/>
    <w:uiPriority w:val="99"/>
    <w:qFormat/>
    <w:rsid w:val="00BD587B"/>
    <w:pPr>
      <w:suppressAutoHyphens/>
    </w:pPr>
    <w:rPr>
      <w:rFonts w:ascii="Georgia" w:eastAsia="Calibri" w:hAnsi="Georgia" w:cs="Calibri"/>
      <w:sz w:val="22"/>
      <w:szCs w:val="22"/>
      <w:lang w:eastAsia="ar-SA"/>
    </w:rPr>
  </w:style>
  <w:style w:type="paragraph" w:customStyle="1" w:styleId="B-TagCite">
    <w:name w:val="B-TagCite"/>
    <w:uiPriority w:val="99"/>
    <w:qFormat/>
    <w:rsid w:val="00BD587B"/>
    <w:pPr>
      <w:keepNext/>
      <w:widowControl w:val="0"/>
      <w:tabs>
        <w:tab w:val="num" w:pos="0"/>
      </w:tabs>
      <w:suppressAutoHyphens/>
    </w:pPr>
    <w:rPr>
      <w:rFonts w:ascii="Garamond" w:eastAsia="MS Gothic" w:hAnsi="Garamond" w:cs="Times New Roman"/>
      <w:b/>
      <w:lang w:eastAsia="ar-SA"/>
    </w:rPr>
  </w:style>
  <w:style w:type="character" w:customStyle="1" w:styleId="Footnote2Char">
    <w:name w:val="Footnote2 Char"/>
    <w:link w:val="Footnote2"/>
    <w:locked/>
    <w:rsid w:val="00BD587B"/>
  </w:style>
  <w:style w:type="paragraph" w:customStyle="1" w:styleId="Footnote2">
    <w:name w:val="Footnote2"/>
    <w:basedOn w:val="Normal"/>
    <w:next w:val="Normal"/>
    <w:link w:val="Footnote2Char"/>
    <w:autoRedefine/>
    <w:qFormat/>
    <w:rsid w:val="00BD587B"/>
    <w:pPr>
      <w:spacing w:after="120" w:line="480" w:lineRule="auto"/>
    </w:pPr>
    <w:rPr>
      <w:rFonts w:asciiTheme="minorHAnsi" w:hAnsiTheme="minorHAnsi"/>
      <w:sz w:val="24"/>
    </w:rPr>
  </w:style>
  <w:style w:type="paragraph" w:customStyle="1" w:styleId="indent">
    <w:name w:val="indent"/>
    <w:basedOn w:val="Normal"/>
    <w:uiPriority w:val="99"/>
    <w:qFormat/>
    <w:rsid w:val="00BD587B"/>
    <w:pPr>
      <w:spacing w:before="100" w:beforeAutospacing="1" w:after="100" w:afterAutospacing="1"/>
    </w:pPr>
    <w:rPr>
      <w:rFonts w:ascii="Arial" w:eastAsia="Times New Roman" w:hAnsi="Arial" w:cs="Arial"/>
    </w:rPr>
  </w:style>
  <w:style w:type="character" w:customStyle="1" w:styleId="CardTextChar3">
    <w:name w:val="CardText Char"/>
    <w:basedOn w:val="DefaultParagraphFont"/>
    <w:link w:val="CardText4"/>
    <w:locked/>
    <w:rsid w:val="00BD587B"/>
    <w:rPr>
      <w:rFonts w:ascii="Times New Roman" w:hAnsi="Times New Roman" w:cs="Times New Roman"/>
      <w:sz w:val="20"/>
    </w:rPr>
  </w:style>
  <w:style w:type="paragraph" w:customStyle="1" w:styleId="CardText4">
    <w:name w:val="CardText"/>
    <w:basedOn w:val="Normal"/>
    <w:link w:val="CardTextChar3"/>
    <w:qFormat/>
    <w:rsid w:val="00BD587B"/>
    <w:pPr>
      <w:ind w:left="288"/>
    </w:pPr>
    <w:rPr>
      <w:rFonts w:ascii="Times New Roman" w:hAnsi="Times New Roman" w:cs="Times New Roman"/>
      <w:sz w:val="20"/>
    </w:rPr>
  </w:style>
  <w:style w:type="character" w:customStyle="1" w:styleId="FontStyle11">
    <w:name w:val="Font Style11"/>
    <w:basedOn w:val="DefaultParagraphFont"/>
    <w:uiPriority w:val="99"/>
    <w:rsid w:val="00BD587B"/>
    <w:rPr>
      <w:rFonts w:ascii="Arial Narrow" w:hAnsi="Arial Narrow" w:cs="Arial Narrow" w:hint="default"/>
      <w:sz w:val="18"/>
      <w:szCs w:val="18"/>
    </w:rPr>
  </w:style>
  <w:style w:type="character" w:customStyle="1" w:styleId="FontStyle14">
    <w:name w:val="Font Style14"/>
    <w:basedOn w:val="DefaultParagraphFont"/>
    <w:uiPriority w:val="99"/>
    <w:rsid w:val="00BD587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D587B"/>
    <w:rPr>
      <w:rFonts w:ascii="Arial Narrow" w:hAnsi="Arial Narrow" w:cs="Arial Narrow" w:hint="default"/>
      <w:b/>
      <w:bCs/>
      <w:sz w:val="10"/>
      <w:szCs w:val="10"/>
    </w:rPr>
  </w:style>
  <w:style w:type="character" w:customStyle="1" w:styleId="underline3">
    <w:name w:val="underline3"/>
    <w:basedOn w:val="underline2"/>
    <w:rsid w:val="00BD587B"/>
    <w:rPr>
      <w:rFonts w:ascii="Arial" w:hAnsi="Arial"/>
      <w:sz w:val="18"/>
      <w:u w:val="single"/>
      <w:bdr w:val="none" w:sz="0" w:space="0" w:color="auto" w:frame="1"/>
      <w:shd w:val="clear" w:color="auto" w:fill="FFFF00"/>
    </w:rPr>
  </w:style>
  <w:style w:type="character" w:customStyle="1" w:styleId="menu">
    <w:name w:val="menu"/>
    <w:basedOn w:val="DefaultParagraphFont"/>
    <w:rsid w:val="00BD587B"/>
  </w:style>
  <w:style w:type="character" w:customStyle="1" w:styleId="A-Underlining">
    <w:name w:val="A-Underlining"/>
    <w:basedOn w:val="DefaultParagraphFont"/>
    <w:rsid w:val="00BD587B"/>
    <w:rPr>
      <w:rFonts w:ascii="Garamond" w:hAnsi="Garamond" w:hint="default"/>
      <w:color w:val="auto"/>
      <w:sz w:val="24"/>
      <w:u w:val="single"/>
    </w:rPr>
  </w:style>
  <w:style w:type="character" w:customStyle="1" w:styleId="StyleUnderlineBold0">
    <w:name w:val="Style Underline + Bold"/>
    <w:rsid w:val="00BD587B"/>
    <w:rPr>
      <w:b/>
      <w:bCs/>
      <w:u w:val="single"/>
    </w:rPr>
  </w:style>
  <w:style w:type="character" w:customStyle="1" w:styleId="Underline-Highlighted">
    <w:name w:val="Underline-Highlighted"/>
    <w:uiPriority w:val="1"/>
    <w:qFormat/>
    <w:rsid w:val="00BD587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BD587B"/>
  </w:style>
  <w:style w:type="character" w:customStyle="1" w:styleId="vitstoryheadline">
    <w:name w:val="vitstoryheadline"/>
    <w:rsid w:val="00BD587B"/>
  </w:style>
  <w:style w:type="character" w:customStyle="1" w:styleId="red">
    <w:name w:val="red"/>
    <w:basedOn w:val="DefaultParagraphFont"/>
    <w:rsid w:val="00BD587B"/>
  </w:style>
  <w:style w:type="character" w:customStyle="1" w:styleId="at">
    <w:name w:val="at"/>
    <w:rsid w:val="00BD587B"/>
  </w:style>
  <w:style w:type="character" w:customStyle="1" w:styleId="articletitle0">
    <w:name w:val="articletitle"/>
    <w:rsid w:val="00BD587B"/>
    <w:rPr>
      <w:rFonts w:ascii="Times New Roman" w:hAnsi="Times New Roman" w:cs="Times New Roman" w:hint="default"/>
    </w:rPr>
  </w:style>
  <w:style w:type="character" w:customStyle="1" w:styleId="6pointChar">
    <w:name w:val="6 point Char"/>
    <w:rsid w:val="00BD587B"/>
    <w:rPr>
      <w:rFonts w:ascii="Times New Roman" w:hAnsi="Times New Roman" w:cs="Times New Roman" w:hint="default"/>
      <w:sz w:val="12"/>
      <w:lang w:val="en-US" w:eastAsia="en-US"/>
    </w:rPr>
  </w:style>
  <w:style w:type="character" w:customStyle="1" w:styleId="Box0">
    <w:name w:val="Box!"/>
    <w:rsid w:val="00BD587B"/>
    <w:rPr>
      <w:rFonts w:ascii="Garamond" w:hAnsi="Garamond" w:hint="default"/>
      <w:sz w:val="24"/>
      <w:u w:val="single"/>
      <w:bdr w:val="single" w:sz="4" w:space="0" w:color="auto" w:frame="1"/>
    </w:rPr>
  </w:style>
  <w:style w:type="character" w:customStyle="1" w:styleId="citechar1">
    <w:name w:val="citechar"/>
    <w:basedOn w:val="DefaultParagraphFont"/>
    <w:rsid w:val="00BD587B"/>
  </w:style>
  <w:style w:type="character" w:customStyle="1" w:styleId="CardUnderlineChar">
    <w:name w:val="Card Underline Char"/>
    <w:rsid w:val="00BD587B"/>
    <w:rPr>
      <w:szCs w:val="24"/>
      <w:u w:val="single"/>
      <w:lang w:val="en-US" w:eastAsia="en-US" w:bidi="ar-SA"/>
    </w:rPr>
  </w:style>
  <w:style w:type="character" w:customStyle="1" w:styleId="tagciteChar2">
    <w:name w:val="tag/cite Char"/>
    <w:basedOn w:val="DefaultParagraphFont"/>
    <w:rsid w:val="00BD587B"/>
    <w:rPr>
      <w:b/>
      <w:bCs w:val="0"/>
      <w:sz w:val="24"/>
      <w:lang w:val="en-US" w:eastAsia="en-US" w:bidi="ar-SA"/>
    </w:rPr>
  </w:style>
  <w:style w:type="character" w:customStyle="1" w:styleId="person-name">
    <w:name w:val="person-name"/>
    <w:basedOn w:val="DefaultParagraphFont"/>
    <w:rsid w:val="00BD587B"/>
  </w:style>
  <w:style w:type="character" w:customStyle="1" w:styleId="Mention11">
    <w:name w:val="Mention11"/>
    <w:basedOn w:val="DefaultParagraphFont"/>
    <w:uiPriority w:val="99"/>
    <w:semiHidden/>
    <w:unhideWhenUsed/>
    <w:rsid w:val="00BD587B"/>
    <w:rPr>
      <w:color w:val="2B579A"/>
      <w:shd w:val="clear" w:color="auto" w:fill="E6E6E6"/>
    </w:rPr>
  </w:style>
  <w:style w:type="character" w:customStyle="1" w:styleId="m6370699461968006786gmail-styleunderline">
    <w:name w:val="m_6370699461968006786gmail-styleunderline"/>
    <w:basedOn w:val="DefaultParagraphFont"/>
    <w:rsid w:val="00BD587B"/>
  </w:style>
  <w:style w:type="character" w:customStyle="1" w:styleId="Mention2">
    <w:name w:val="Mention2"/>
    <w:basedOn w:val="DefaultParagraphFont"/>
    <w:uiPriority w:val="99"/>
    <w:semiHidden/>
    <w:unhideWhenUsed/>
    <w:rsid w:val="00BD587B"/>
    <w:rPr>
      <w:color w:val="2B579A"/>
      <w:shd w:val="clear" w:color="auto" w:fill="E6E6E6"/>
    </w:rPr>
  </w:style>
  <w:style w:type="paragraph" w:customStyle="1" w:styleId="FlashTag">
    <w:name w:val="FlashTag"/>
    <w:basedOn w:val="Normal"/>
    <w:link w:val="FlashTagChar"/>
    <w:autoRedefine/>
    <w:uiPriority w:val="4"/>
    <w:qFormat/>
    <w:rsid w:val="00BD587B"/>
    <w:rPr>
      <w:rFonts w:asciiTheme="majorHAnsi" w:hAnsiTheme="majorHAnsi" w:cs="Arial"/>
      <w:b/>
      <w:sz w:val="28"/>
    </w:rPr>
  </w:style>
  <w:style w:type="character" w:customStyle="1" w:styleId="FlashTagChar">
    <w:name w:val="FlashTag Char"/>
    <w:basedOn w:val="DefaultParagraphFont"/>
    <w:link w:val="FlashTag"/>
    <w:uiPriority w:val="4"/>
    <w:rsid w:val="00BD587B"/>
    <w:rPr>
      <w:rFonts w:asciiTheme="majorHAnsi" w:hAnsiTheme="majorHAnsi" w:cs="Arial"/>
      <w:b/>
      <w:sz w:val="28"/>
    </w:rPr>
  </w:style>
  <w:style w:type="paragraph" w:customStyle="1" w:styleId="Warrant">
    <w:name w:val="Warrant"/>
    <w:autoRedefine/>
    <w:uiPriority w:val="4"/>
    <w:qFormat/>
    <w:rsid w:val="00BD587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D587B"/>
  </w:style>
  <w:style w:type="character" w:customStyle="1" w:styleId="m3965771245576658108gmail-styleunderline">
    <w:name w:val="m_3965771245576658108gmail-styleunderline"/>
    <w:basedOn w:val="DefaultParagraphFont"/>
    <w:rsid w:val="00BD587B"/>
  </w:style>
  <w:style w:type="character" w:customStyle="1" w:styleId="NoSpacingChar">
    <w:name w:val="No Spacing Char"/>
    <w:aliases w:val="ClearFormatting Char,Clear Char,DDI Tag Char,Tag Title Char,No Spacing51 Char,Dont u Char,No Spacing311 Char,No Spacing tnr Char,Hidden Block Title Char,No Spacing1111111 Char,ca Char,No Spacing31 Char,CD - Cite Char,No Spacing22 Char"/>
    <w:link w:val="NoSpacing"/>
    <w:qFormat/>
    <w:locked/>
    <w:rsid w:val="00BD587B"/>
  </w:style>
  <w:style w:type="paragraph" w:customStyle="1" w:styleId="msolistparagraphcxspfirst">
    <w:name w:val="msolistparagraphcxspfirst"/>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msolistparagraphcxsplast">
    <w:name w:val="msolistparagraphcxsplast"/>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QuoteChar1">
    <w:name w:val="Quote Char1"/>
    <w:basedOn w:val="DefaultParagraphFont"/>
    <w:uiPriority w:val="29"/>
    <w:rsid w:val="00BD587B"/>
    <w:rPr>
      <w:rFonts w:ascii="Calibri" w:hAnsi="Calibri" w:cs="Calibri"/>
      <w:i/>
      <w:iCs/>
      <w:color w:val="000000" w:themeColor="text1"/>
    </w:rPr>
  </w:style>
  <w:style w:type="paragraph" w:customStyle="1" w:styleId="CiteSpacing">
    <w:name w:val="Cite Spacing"/>
    <w:basedOn w:val="Normal"/>
    <w:uiPriority w:val="4"/>
    <w:qFormat/>
    <w:rsid w:val="00BD587B"/>
    <w:pPr>
      <w:spacing w:before="60" w:after="60"/>
      <w:contextualSpacing/>
    </w:pPr>
    <w:rPr>
      <w:rFonts w:ascii="Arial Narrow" w:hAnsi="Arial Narrow" w:cs="Arial"/>
    </w:rPr>
  </w:style>
  <w:style w:type="character" w:customStyle="1" w:styleId="PageHeaderLine2Char">
    <w:name w:val="PageHeaderLine2 Char"/>
    <w:link w:val="PageHeaderLine2"/>
    <w:uiPriority w:val="99"/>
    <w:locked/>
    <w:rsid w:val="00BD587B"/>
    <w:rPr>
      <w:rFonts w:ascii="Georgia" w:hAnsi="Georgia"/>
      <w:b/>
      <w:sz w:val="18"/>
    </w:rPr>
  </w:style>
  <w:style w:type="paragraph" w:customStyle="1" w:styleId="story-body-text">
    <w:name w:val="story-body-text"/>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BriefTitle2">
    <w:name w:val="Brief Title 2"/>
    <w:basedOn w:val="BriefTitle"/>
    <w:uiPriority w:val="99"/>
    <w:qFormat/>
    <w:rsid w:val="00BD587B"/>
    <w:pPr>
      <w:widowControl/>
      <w:spacing w:before="0" w:after="160"/>
      <w:jc w:val="center"/>
      <w:outlineLvl w:val="9"/>
    </w:pPr>
    <w:rPr>
      <w:rFonts w:ascii="Arial" w:eastAsia="Times New Roman" w:hAnsi="Arial" w:cs="Times New Roman"/>
      <w:kern w:val="0"/>
      <w:sz w:val="24"/>
      <w:szCs w:val="24"/>
    </w:rPr>
  </w:style>
  <w:style w:type="character" w:customStyle="1" w:styleId="StyleCardText11ptUnderlineChar">
    <w:name w:val="Style Card Text + 11 pt Underline Char"/>
    <w:link w:val="StyleCardText11ptUnderline"/>
    <w:locked/>
    <w:rsid w:val="00BD587B"/>
    <w:rPr>
      <w:u w:val="single"/>
    </w:rPr>
  </w:style>
  <w:style w:type="paragraph" w:customStyle="1" w:styleId="StyleCardText11ptUnderline">
    <w:name w:val="Style Card Text + 11 pt Underline"/>
    <w:link w:val="StyleCardText11ptUnderlineChar"/>
    <w:qFormat/>
    <w:rsid w:val="00BD587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D587B"/>
    <w:rPr>
      <w:rFonts w:ascii="Georgia" w:hAnsi="Georgia"/>
      <w:sz w:val="16"/>
    </w:rPr>
  </w:style>
  <w:style w:type="paragraph" w:customStyle="1" w:styleId="StyleMinimizedText11pt">
    <w:name w:val="Style Minimized Text + 11 pt"/>
    <w:basedOn w:val="Normal"/>
    <w:link w:val="StyleMinimizedText11ptChar"/>
    <w:qFormat/>
    <w:rsid w:val="00BD587B"/>
    <w:rPr>
      <w:rFonts w:ascii="Georgia" w:hAnsi="Georgia"/>
      <w:sz w:val="16"/>
    </w:rPr>
  </w:style>
  <w:style w:type="character" w:customStyle="1" w:styleId="StyleMinimizedText11pt1Char">
    <w:name w:val="Style Minimized Text + 11 pt1 Char"/>
    <w:basedOn w:val="DefaultParagraphFont"/>
    <w:link w:val="StyleMinimizedText11pt1"/>
    <w:locked/>
    <w:rsid w:val="00BD587B"/>
    <w:rPr>
      <w:rFonts w:ascii="Georgia" w:hAnsi="Georgia"/>
      <w:sz w:val="16"/>
    </w:rPr>
  </w:style>
  <w:style w:type="paragraph" w:customStyle="1" w:styleId="StyleMinimizedText11pt1">
    <w:name w:val="Style Minimized Text + 11 pt1"/>
    <w:basedOn w:val="Normal"/>
    <w:link w:val="StyleMinimizedText11pt1Char"/>
    <w:qFormat/>
    <w:rsid w:val="00BD587B"/>
    <w:rPr>
      <w:rFonts w:ascii="Georgia" w:hAnsi="Georgia"/>
      <w:sz w:val="16"/>
    </w:rPr>
  </w:style>
  <w:style w:type="character" w:customStyle="1" w:styleId="Debate-EmphasizedText-F5Char">
    <w:name w:val="Debate- Emphasized Text- F5 Char"/>
    <w:link w:val="Debate-EmphasizedText-F5"/>
    <w:locked/>
    <w:rsid w:val="00BD587B"/>
    <w:rPr>
      <w:rFonts w:ascii="Arial Narrow" w:hAnsi="Arial Narrow"/>
      <w:b/>
      <w:sz w:val="18"/>
      <w:u w:val="single"/>
    </w:rPr>
  </w:style>
  <w:style w:type="paragraph" w:customStyle="1" w:styleId="Debate-EmphasizedText-F5">
    <w:name w:val="Debate- Emphasized Text- F5"/>
    <w:basedOn w:val="Normal"/>
    <w:link w:val="Debate-EmphasizedText-F5Char"/>
    <w:qFormat/>
    <w:rsid w:val="00BD587B"/>
    <w:pPr>
      <w:spacing w:line="252" w:lineRule="auto"/>
      <w:contextualSpacing/>
    </w:pPr>
    <w:rPr>
      <w:rFonts w:ascii="Arial Narrow" w:hAnsi="Arial Narrow"/>
      <w:b/>
      <w:sz w:val="18"/>
      <w:u w:val="single"/>
    </w:rPr>
  </w:style>
  <w:style w:type="paragraph" w:customStyle="1" w:styleId="SmallTextCharCharChar0">
    <w:name w:val="Small Text Char Char Char"/>
    <w:basedOn w:val="Normal"/>
    <w:link w:val="SmallTextCharCharCharChar0"/>
    <w:qFormat/>
    <w:rsid w:val="00BD587B"/>
    <w:rPr>
      <w:rFonts w:asciiTheme="minorHAnsi" w:hAnsiTheme="minorHAnsi"/>
      <w:sz w:val="16"/>
    </w:rPr>
  </w:style>
  <w:style w:type="character" w:customStyle="1" w:styleId="CardStyleChar">
    <w:name w:val="Card Style Char"/>
    <w:link w:val="CardStyle"/>
    <w:uiPriority w:val="99"/>
    <w:locked/>
    <w:rsid w:val="00BD587B"/>
    <w:rPr>
      <w:rFonts w:ascii="Georgia" w:eastAsia="Times New Roman" w:hAnsi="Georgia"/>
      <w:bCs/>
      <w:sz w:val="22"/>
    </w:rPr>
  </w:style>
  <w:style w:type="paragraph" w:customStyle="1" w:styleId="emactive">
    <w:name w:val="emactiv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emready">
    <w:name w:val="emready"/>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BoldandUnderlineCharCharCharCharCharChar">
    <w:name w:val="Bold and Underline Char Char Char Char Char Char"/>
    <w:link w:val="BoldandUnderlineCharCharCharCharChar"/>
    <w:locked/>
    <w:rsid w:val="00BD587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D587B"/>
    <w:rPr>
      <w:rFonts w:ascii="Georgia" w:eastAsia="Times New Roman" w:hAnsi="Georgia" w:cs="Times New Roman"/>
      <w:b/>
      <w:sz w:val="24"/>
      <w:u w:val="single"/>
    </w:rPr>
  </w:style>
  <w:style w:type="character" w:customStyle="1" w:styleId="CardHighlightChar">
    <w:name w:val="Card Highlight Char"/>
    <w:link w:val="CardHighlight"/>
    <w:locked/>
    <w:rsid w:val="00BD587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D587B"/>
    <w:pPr>
      <w:shd w:val="clear" w:color="auto" w:fill="66FFFF"/>
    </w:pPr>
    <w:rPr>
      <w:rFonts w:eastAsia="Calibri" w:cs="Calibri"/>
      <w:sz w:val="24"/>
      <w:u w:val="single"/>
    </w:rPr>
  </w:style>
  <w:style w:type="character" w:customStyle="1" w:styleId="BlockHeaderHiddenChar">
    <w:name w:val="Block Header Hidden Char"/>
    <w:link w:val="BlockHeaderHidden"/>
    <w:locked/>
    <w:rsid w:val="00BD587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D587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norma">
    <w:name w:val="norma"/>
    <w:basedOn w:val="Heading3"/>
    <w:uiPriority w:val="99"/>
    <w:qFormat/>
    <w:rsid w:val="00BD587B"/>
    <w:rPr>
      <w:rFonts w:ascii="Arial" w:eastAsia="MS Gothic" w:hAnsi="Arial" w:cs="Arial"/>
      <w:sz w:val="24"/>
    </w:rPr>
  </w:style>
  <w:style w:type="paragraph" w:customStyle="1" w:styleId="nromal">
    <w:name w:val="nromal"/>
    <w:basedOn w:val="Normal"/>
    <w:uiPriority w:val="99"/>
    <w:qFormat/>
    <w:rsid w:val="00BD587B"/>
    <w:pPr>
      <w:keepNext/>
      <w:keepLines/>
      <w:spacing w:before="200"/>
      <w:outlineLvl w:val="3"/>
    </w:pPr>
    <w:rPr>
      <w:rFonts w:ascii="Arial" w:eastAsia="Times New Roman" w:hAnsi="Arial" w:cs="Cambria"/>
      <w:b/>
      <w:iCs/>
    </w:rPr>
  </w:style>
  <w:style w:type="paragraph" w:customStyle="1" w:styleId="natural">
    <w:name w:val="natural"/>
    <w:basedOn w:val="Normal"/>
    <w:uiPriority w:val="99"/>
    <w:qFormat/>
    <w:rsid w:val="00BD587B"/>
    <w:pPr>
      <w:keepNext/>
      <w:keepLines/>
      <w:spacing w:before="200"/>
      <w:outlineLvl w:val="3"/>
    </w:pPr>
    <w:rPr>
      <w:rFonts w:ascii="Arial" w:eastAsia="Times New Roman" w:hAnsi="Arial" w:cs="Arial"/>
      <w:b/>
      <w:iCs/>
    </w:rPr>
  </w:style>
  <w:style w:type="paragraph" w:customStyle="1" w:styleId="nroaml">
    <w:name w:val="nroaml"/>
    <w:basedOn w:val="Normal"/>
    <w:uiPriority w:val="99"/>
    <w:qFormat/>
    <w:rsid w:val="00BD587B"/>
    <w:pPr>
      <w:keepNext/>
      <w:keepLines/>
      <w:spacing w:before="200"/>
      <w:outlineLvl w:val="3"/>
    </w:pPr>
    <w:rPr>
      <w:rFonts w:ascii="Arial" w:eastAsia="Times New Roman" w:hAnsi="Arial" w:cs="Arial"/>
      <w:b/>
      <w:iCs/>
    </w:rPr>
  </w:style>
  <w:style w:type="paragraph" w:customStyle="1" w:styleId="noraml">
    <w:name w:val="noraml"/>
    <w:basedOn w:val="Normal"/>
    <w:uiPriority w:val="99"/>
    <w:qFormat/>
    <w:rsid w:val="00BD587B"/>
    <w:pPr>
      <w:keepNext/>
      <w:keepLines/>
      <w:spacing w:before="200"/>
      <w:outlineLvl w:val="3"/>
    </w:pPr>
    <w:rPr>
      <w:rFonts w:ascii="Arial" w:eastAsia="Times New Roman" w:hAnsi="Arial" w:cs="Arial"/>
      <w:b/>
      <w:iCs/>
      <w:sz w:val="24"/>
    </w:rPr>
  </w:style>
  <w:style w:type="character" w:customStyle="1" w:styleId="SmallSizeParagraphChar">
    <w:name w:val="Small Size Paragraph Char"/>
    <w:link w:val="SmallSizeParagraph"/>
    <w:locked/>
    <w:rsid w:val="00BD587B"/>
    <w:rPr>
      <w:rFonts w:ascii="Georgia" w:eastAsia="Calibri" w:hAnsi="Georgia"/>
      <w:sz w:val="16"/>
      <w:szCs w:val="16"/>
    </w:rPr>
  </w:style>
  <w:style w:type="paragraph" w:customStyle="1" w:styleId="SmallSizeParagraph">
    <w:name w:val="Small Size Paragraph"/>
    <w:basedOn w:val="Normal"/>
    <w:link w:val="SmallSizeParagraphChar"/>
    <w:qFormat/>
    <w:rsid w:val="00BD587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D587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D587B"/>
    <w:pPr>
      <w:numPr>
        <w:numId w:val="0"/>
      </w:numPr>
      <w:pBdr>
        <w:top w:val="single" w:sz="4" w:space="0" w:color="auto"/>
        <w:left w:val="single" w:sz="4" w:space="0" w:color="auto"/>
        <w:bottom w:val="single" w:sz="4" w:space="0" w:color="auto"/>
        <w:right w:val="single" w:sz="4" w:space="0" w:color="auto"/>
      </w:pBdr>
    </w:pPr>
    <w:rPr>
      <w:rFonts w:eastAsiaTheme="minorEastAsia"/>
      <w:b/>
      <w:bCs/>
      <w:sz w:val="24"/>
      <w:bdr w:val="single" w:sz="4" w:space="0" w:color="auto" w:frame="1"/>
    </w:rPr>
  </w:style>
  <w:style w:type="character" w:customStyle="1" w:styleId="LanguageEditingChar">
    <w:name w:val="Language Editing Char"/>
    <w:link w:val="LanguageEditing"/>
    <w:locked/>
    <w:rsid w:val="00BD587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D587B"/>
    <w:rPr>
      <w:rFonts w:ascii="Times New Roman" w:eastAsia="Times New Roman" w:hAnsi="Times New Roman" w:cs="Times New Roman"/>
      <w:strike/>
      <w:sz w:val="20"/>
    </w:rPr>
  </w:style>
  <w:style w:type="character" w:customStyle="1" w:styleId="CardT1Char">
    <w:name w:val="CardT1 Char"/>
    <w:link w:val="CardT1"/>
    <w:locked/>
    <w:rsid w:val="00BD587B"/>
    <w:rPr>
      <w:rFonts w:ascii="Arial" w:eastAsia="Calibri" w:hAnsi="Arial" w:cs="Arial"/>
      <w:kern w:val="2"/>
      <w:sz w:val="14"/>
      <w:szCs w:val="14"/>
      <w:lang w:eastAsia="zh-TW"/>
    </w:rPr>
  </w:style>
  <w:style w:type="paragraph" w:customStyle="1" w:styleId="CardT1">
    <w:name w:val="CardT1"/>
    <w:basedOn w:val="Normal"/>
    <w:link w:val="CardT1Char"/>
    <w:qFormat/>
    <w:rsid w:val="00BD587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D587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D587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UnderlineSChar">
    <w:name w:val="Underline S Char"/>
    <w:link w:val="UnderlineS"/>
    <w:locked/>
    <w:rsid w:val="00BD587B"/>
    <w:rPr>
      <w:rFonts w:ascii="Georgia" w:eastAsia="Calibri" w:hAnsi="Georgia"/>
      <w:u w:val="single"/>
      <w:lang w:val="x-none" w:eastAsia="zh-CN"/>
    </w:rPr>
  </w:style>
  <w:style w:type="paragraph" w:customStyle="1" w:styleId="UnderlineS">
    <w:name w:val="Underline S"/>
    <w:basedOn w:val="Normal"/>
    <w:link w:val="UnderlineSChar"/>
    <w:qFormat/>
    <w:rsid w:val="00BD587B"/>
    <w:pPr>
      <w:spacing w:after="200"/>
    </w:pPr>
    <w:rPr>
      <w:rFonts w:ascii="Georgia" w:eastAsia="Calibri" w:hAnsi="Georgia"/>
      <w:sz w:val="24"/>
      <w:u w:val="single"/>
      <w:lang w:val="x-none" w:eastAsia="zh-CN"/>
    </w:rPr>
  </w:style>
  <w:style w:type="character" w:customStyle="1" w:styleId="HighlightingChar">
    <w:name w:val="Highlighting Char"/>
    <w:link w:val="Highlighting"/>
    <w:locked/>
    <w:rsid w:val="00BD587B"/>
    <w:rPr>
      <w:rFonts w:ascii="Georgia" w:eastAsia="SimSun" w:hAnsi="Georgia"/>
      <w:u w:val="thick"/>
    </w:rPr>
  </w:style>
  <w:style w:type="paragraph" w:customStyle="1" w:styleId="Highlighting">
    <w:name w:val="Highlighting"/>
    <w:basedOn w:val="Normal"/>
    <w:link w:val="HighlightingChar"/>
    <w:autoRedefine/>
    <w:qFormat/>
    <w:rsid w:val="00BD587B"/>
    <w:rPr>
      <w:rFonts w:ascii="Georgia" w:eastAsia="SimSun" w:hAnsi="Georgia"/>
      <w:sz w:val="24"/>
      <w:u w:val="thick"/>
    </w:rPr>
  </w:style>
  <w:style w:type="character" w:customStyle="1" w:styleId="CITEChar2">
    <w:name w:val="CITE Char"/>
    <w:link w:val="CITE0"/>
    <w:locked/>
    <w:rsid w:val="00BD587B"/>
    <w:rPr>
      <w:rFonts w:ascii="Arial" w:eastAsia="Times New Roman" w:hAnsi="Arial" w:cs="Arial"/>
      <w:iCs/>
      <w:smallCaps/>
      <w:sz w:val="20"/>
      <w:szCs w:val="20"/>
      <w:u w:val="double"/>
    </w:rPr>
  </w:style>
  <w:style w:type="paragraph" w:customStyle="1" w:styleId="CITE0">
    <w:name w:val="CITE"/>
    <w:basedOn w:val="Heading2"/>
    <w:link w:val="CITEChar2"/>
    <w:autoRedefine/>
    <w:qFormat/>
    <w:rsid w:val="00BD587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BD587B"/>
    <w:pPr>
      <w:spacing w:before="100" w:beforeAutospacing="1" w:after="100" w:afterAutospacing="1"/>
    </w:pPr>
    <w:rPr>
      <w:rFonts w:ascii="Arial" w:eastAsia="Times New Roman" w:hAnsi="Arial" w:cs="Arial"/>
      <w:sz w:val="24"/>
      <w:lang w:eastAsia="zh-CN"/>
    </w:rPr>
  </w:style>
  <w:style w:type="character" w:customStyle="1" w:styleId="NormaltextCharChar">
    <w:name w:val="Normal text Char Char"/>
    <w:link w:val="Normaltext0"/>
    <w:locked/>
    <w:rsid w:val="00BD587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D587B"/>
    <w:pPr>
      <w:ind w:left="432"/>
    </w:pPr>
    <w:rPr>
      <w:rFonts w:ascii="Georgia" w:eastAsia="SimSun" w:hAnsi="Georgia"/>
      <w:color w:val="000000"/>
      <w:sz w:val="16"/>
      <w:szCs w:val="20"/>
      <w:lang w:val="x-none" w:eastAsia="x-none"/>
    </w:rPr>
  </w:style>
  <w:style w:type="character" w:customStyle="1" w:styleId="TagofCardChar">
    <w:name w:val="Tag of Card Char"/>
    <w:locked/>
    <w:rsid w:val="00BD587B"/>
    <w:rPr>
      <w:rFonts w:ascii="Georgia" w:eastAsia="SimSun" w:hAnsi="Georgia"/>
      <w:b/>
      <w:color w:val="000000"/>
      <w:sz w:val="28"/>
      <w:szCs w:val="20"/>
      <w:lang w:val="x-none" w:eastAsia="x-none"/>
    </w:rPr>
  </w:style>
  <w:style w:type="character" w:customStyle="1" w:styleId="underlinedcardChar0">
    <w:name w:val="underlined card Char"/>
    <w:link w:val="underlinedcard0"/>
    <w:locked/>
    <w:rsid w:val="00BD587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BD587B"/>
    <w:rPr>
      <w:sz w:val="24"/>
      <w:u w:val="single"/>
    </w:rPr>
  </w:style>
  <w:style w:type="paragraph" w:customStyle="1" w:styleId="FullText">
    <w:name w:val="Full Text"/>
    <w:basedOn w:val="Normal"/>
    <w:uiPriority w:val="99"/>
    <w:qFormat/>
    <w:rsid w:val="00BD587B"/>
    <w:rPr>
      <w:rFonts w:ascii="Arial" w:eastAsia="Times New Roman" w:hAnsi="Arial" w:cs="Arial"/>
      <w:sz w:val="16"/>
    </w:rPr>
  </w:style>
  <w:style w:type="paragraph" w:customStyle="1" w:styleId="2ndLevel-TAG">
    <w:name w:val="2nd Level - TAG"/>
    <w:basedOn w:val="Normal"/>
    <w:next w:val="Normal"/>
    <w:uiPriority w:val="99"/>
    <w:qFormat/>
    <w:rsid w:val="00BD587B"/>
    <w:pPr>
      <w:spacing w:before="240"/>
      <w:outlineLvl w:val="2"/>
    </w:pPr>
    <w:rPr>
      <w:rFonts w:ascii="Arial" w:eastAsia="Times New Roman" w:hAnsi="Arial" w:cs="Arial"/>
      <w:b/>
    </w:rPr>
  </w:style>
  <w:style w:type="character" w:customStyle="1" w:styleId="CiteCardChar">
    <w:name w:val="Cite_Card Char"/>
    <w:link w:val="CiteCard0"/>
    <w:locked/>
    <w:rsid w:val="00BD587B"/>
    <w:rPr>
      <w:rFonts w:ascii="Times New Roman" w:eastAsia="Times New Roman" w:hAnsi="Times New Roman" w:cs="Arial"/>
      <w:bCs/>
      <w:sz w:val="20"/>
      <w:szCs w:val="20"/>
    </w:rPr>
  </w:style>
  <w:style w:type="paragraph" w:customStyle="1" w:styleId="CiteCard0">
    <w:name w:val="Cite_Card"/>
    <w:link w:val="CiteCardChar"/>
    <w:qFormat/>
    <w:rsid w:val="00BD587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D587B"/>
    <w:pPr>
      <w:widowControl w:val="0"/>
      <w:spacing w:after="0" w:line="240" w:lineRule="auto"/>
    </w:pPr>
    <w:rPr>
      <w:rFonts w:ascii="Times New Roman" w:eastAsia="MS Mincho" w:hAnsi="Times New Roman" w:cs="Times New Roman"/>
      <w:sz w:val="24"/>
    </w:rPr>
  </w:style>
  <w:style w:type="character" w:customStyle="1" w:styleId="StyleStyle49pt6Char">
    <w:name w:val="Style Style4 + 9 pt6 Char"/>
    <w:basedOn w:val="Style4Char"/>
    <w:link w:val="StyleStyle49pt6"/>
    <w:locked/>
    <w:rsid w:val="00BD587B"/>
    <w:rPr>
      <w:rFonts w:ascii="Georgia" w:eastAsia="Times New Roman" w:hAnsi="Georgia" w:cs="Arial" w:hint="default"/>
      <w:szCs w:val="24"/>
      <w:u w:val="single"/>
      <w:lang w:val="en-US" w:eastAsia="en-US" w:bidi="ar-SA"/>
    </w:rPr>
  </w:style>
  <w:style w:type="paragraph" w:customStyle="1" w:styleId="StyleStyle49pt6">
    <w:name w:val="Style Style4 + 9 pt6"/>
    <w:basedOn w:val="Style4"/>
    <w:link w:val="StyleStyle49pt6Char"/>
    <w:qFormat/>
    <w:rsid w:val="00BD587B"/>
    <w:pPr>
      <w:numPr>
        <w:numId w:val="0"/>
      </w:numPr>
    </w:pPr>
    <w:rPr>
      <w:rFonts w:cs="Arial"/>
      <w:sz w:val="24"/>
    </w:rPr>
  </w:style>
  <w:style w:type="character" w:customStyle="1" w:styleId="UnderlineCharCharCharCharChar">
    <w:name w:val="Underline Char Char Char Char Char"/>
    <w:link w:val="UnderlineCharCharCharChar"/>
    <w:locked/>
    <w:rsid w:val="00BD587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D587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D587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D587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D587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D587B"/>
    <w:rPr>
      <w:rFonts w:ascii="Georgia" w:hAnsi="Georgia" w:cs="Calibri"/>
      <w:b/>
      <w:bCs/>
      <w:sz w:val="24"/>
      <w:u w:val="single"/>
    </w:rPr>
  </w:style>
  <w:style w:type="character" w:customStyle="1" w:styleId="DebatenoramlChar">
    <w:name w:val="Debatenoraml Char"/>
    <w:link w:val="Debatenoraml"/>
    <w:locked/>
    <w:rsid w:val="00BD587B"/>
    <w:rPr>
      <w:rFonts w:ascii="Times New Roman" w:hAnsi="Times New Roman" w:cs="Times New Roman"/>
    </w:rPr>
  </w:style>
  <w:style w:type="paragraph" w:customStyle="1" w:styleId="Debatenoraml">
    <w:name w:val="Debatenoraml"/>
    <w:basedOn w:val="NoSpacing"/>
    <w:link w:val="DebatenoramlChar"/>
    <w:qFormat/>
    <w:rsid w:val="00BD587B"/>
    <w:rPr>
      <w:rFonts w:ascii="Times New Roman" w:hAnsi="Times New Roman" w:cs="Times New Roman"/>
    </w:rPr>
  </w:style>
  <w:style w:type="paragraph" w:customStyle="1" w:styleId="SynergyTag">
    <w:name w:val="SynergyTag"/>
    <w:basedOn w:val="Normal"/>
    <w:uiPriority w:val="99"/>
    <w:qFormat/>
    <w:rsid w:val="00BD587B"/>
    <w:rPr>
      <w:rFonts w:ascii="Arial" w:eastAsia="Calibri" w:hAnsi="Arial" w:cs="Arial"/>
      <w:b/>
    </w:rPr>
  </w:style>
  <w:style w:type="character" w:customStyle="1" w:styleId="QualsChar">
    <w:name w:val="Quals Char"/>
    <w:link w:val="Quals"/>
    <w:locked/>
    <w:rsid w:val="00BD587B"/>
    <w:rPr>
      <w:rFonts w:ascii="Georgia" w:eastAsia="Calibri" w:hAnsi="Georgia"/>
      <w:sz w:val="18"/>
    </w:rPr>
  </w:style>
  <w:style w:type="paragraph" w:customStyle="1" w:styleId="Quals">
    <w:name w:val="Quals"/>
    <w:basedOn w:val="Normal"/>
    <w:link w:val="QualsChar"/>
    <w:qFormat/>
    <w:rsid w:val="00BD587B"/>
    <w:rPr>
      <w:rFonts w:ascii="Georgia" w:eastAsia="Calibri" w:hAnsi="Georgia"/>
      <w:sz w:val="18"/>
    </w:rPr>
  </w:style>
  <w:style w:type="paragraph" w:customStyle="1" w:styleId="BodyA">
    <w:name w:val="Body A"/>
    <w:qFormat/>
    <w:rsid w:val="00BD587B"/>
    <w:rPr>
      <w:rFonts w:ascii="Helvetica" w:eastAsia="ヒラギノ角ゴ Pro W3" w:hAnsi="Helvetica" w:cs="Times New Roman"/>
      <w:color w:val="000000"/>
      <w:szCs w:val="20"/>
    </w:rPr>
  </w:style>
  <w:style w:type="character" w:customStyle="1" w:styleId="StarredChar">
    <w:name w:val="Starred Char"/>
    <w:link w:val="Starred"/>
    <w:locked/>
    <w:rsid w:val="00BD587B"/>
    <w:rPr>
      <w:rFonts w:ascii="Georgia" w:eastAsia="Times New Roman" w:hAnsi="Georgia"/>
      <w:b/>
      <w:caps/>
      <w:szCs w:val="28"/>
      <w:u w:val="single"/>
    </w:rPr>
  </w:style>
  <w:style w:type="paragraph" w:customStyle="1" w:styleId="Starred">
    <w:name w:val="Starred"/>
    <w:basedOn w:val="Normal"/>
    <w:link w:val="StarredChar"/>
    <w:qFormat/>
    <w:rsid w:val="00BD587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D587B"/>
    <w:rPr>
      <w:rFonts w:ascii="Georgia" w:eastAsia="Times New Roman" w:hAnsi="Georgia"/>
      <w:b/>
      <w:caps/>
      <w:szCs w:val="28"/>
      <w:u w:val="single"/>
    </w:rPr>
  </w:style>
  <w:style w:type="paragraph" w:customStyle="1" w:styleId="NotStarred">
    <w:name w:val="NotStarred"/>
    <w:basedOn w:val="Normal"/>
    <w:link w:val="NotStarredChar"/>
    <w:qFormat/>
    <w:rsid w:val="00BD587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D587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D587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D587B"/>
    <w:pPr>
      <w:numPr>
        <w:numId w:val="0"/>
      </w:num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BD587B"/>
    <w:rPr>
      <w:rFonts w:ascii="Georgia" w:eastAsia="Calibri" w:hAnsi="Georgia"/>
      <w:b/>
    </w:rPr>
  </w:style>
  <w:style w:type="paragraph" w:customStyle="1" w:styleId="H4Tag">
    <w:name w:val="H4 (Tag)"/>
    <w:basedOn w:val="Normal"/>
    <w:link w:val="H4TagChar1"/>
    <w:qFormat/>
    <w:rsid w:val="00BD587B"/>
    <w:rPr>
      <w:rFonts w:ascii="Georgia" w:eastAsia="Calibri" w:hAnsi="Georgia"/>
      <w:b/>
      <w:sz w:val="24"/>
    </w:rPr>
  </w:style>
  <w:style w:type="paragraph" w:customStyle="1" w:styleId="CM25">
    <w:name w:val="CM25"/>
    <w:basedOn w:val="Default"/>
    <w:next w:val="Default"/>
    <w:uiPriority w:val="99"/>
    <w:qFormat/>
    <w:rsid w:val="00BD587B"/>
    <w:pPr>
      <w:spacing w:after="233"/>
    </w:pPr>
    <w:rPr>
      <w:rFonts w:eastAsia="Calibri" w:cs="Times New Roman"/>
      <w:sz w:val="22"/>
    </w:rPr>
  </w:style>
  <w:style w:type="character" w:customStyle="1" w:styleId="NewHeading2Char">
    <w:name w:val="NewHeading2 Char"/>
    <w:link w:val="NewHeading2"/>
    <w:locked/>
    <w:rsid w:val="00BD587B"/>
    <w:rPr>
      <w:rFonts w:ascii="Georgia" w:eastAsia="Times New Roman" w:hAnsi="Georgia"/>
      <w:b/>
      <w:szCs w:val="28"/>
      <w:u w:val="single"/>
    </w:rPr>
  </w:style>
  <w:style w:type="paragraph" w:customStyle="1" w:styleId="NewHeading2">
    <w:name w:val="NewHeading2"/>
    <w:basedOn w:val="Normal"/>
    <w:link w:val="NewHeading2Char"/>
    <w:qFormat/>
    <w:rsid w:val="00BD587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D587B"/>
    <w:pPr>
      <w:autoSpaceDE w:val="0"/>
      <w:autoSpaceDN w:val="0"/>
      <w:adjustRightInd w:val="0"/>
      <w:spacing w:line="240" w:lineRule="atLeast"/>
    </w:pPr>
    <w:rPr>
      <w:rFonts w:ascii="Arial" w:eastAsia="Calibri" w:hAnsi="Arial" w:cs="Arial"/>
      <w:sz w:val="24"/>
    </w:rPr>
  </w:style>
  <w:style w:type="paragraph" w:customStyle="1" w:styleId="msolistparagraph0">
    <w:name w:val="msolistparagraph"/>
    <w:basedOn w:val="Normal"/>
    <w:uiPriority w:val="99"/>
    <w:qFormat/>
    <w:rsid w:val="00BD587B"/>
    <w:rPr>
      <w:rFonts w:ascii="Arial" w:eastAsia="Calibri" w:hAnsi="Arial" w:cs="Arial"/>
    </w:rPr>
  </w:style>
  <w:style w:type="character" w:customStyle="1" w:styleId="FullCiteChar">
    <w:name w:val="Full Cite Char"/>
    <w:link w:val="FullCite0"/>
    <w:locked/>
    <w:rsid w:val="00BD587B"/>
    <w:rPr>
      <w:rFonts w:ascii="Garamond" w:eastAsia="Calibri" w:hAnsi="Garamond"/>
    </w:rPr>
  </w:style>
  <w:style w:type="paragraph" w:customStyle="1" w:styleId="FullCite0">
    <w:name w:val="Full Cite"/>
    <w:basedOn w:val="Normal"/>
    <w:next w:val="Normal"/>
    <w:link w:val="FullCiteChar"/>
    <w:qFormat/>
    <w:rsid w:val="00BD587B"/>
    <w:rPr>
      <w:rFonts w:ascii="Garamond" w:eastAsia="Calibri" w:hAnsi="Garamond"/>
      <w:sz w:val="24"/>
    </w:rPr>
  </w:style>
  <w:style w:type="character" w:customStyle="1" w:styleId="StyleCardStyleBlackUnderlineChar">
    <w:name w:val="Style Card Style + Black Underline Char"/>
    <w:link w:val="StyleCardStyleBlackUnderline"/>
    <w:locked/>
    <w:rsid w:val="00BD587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D587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D587B"/>
    <w:pPr>
      <w:keepLines w:val="0"/>
      <w:pageBreakBefore w:val="0"/>
      <w:jc w:val="left"/>
    </w:pPr>
    <w:rPr>
      <w:rFonts w:ascii="Arial" w:eastAsia="SimSun" w:hAnsi="Arial" w:cs="Arial"/>
      <w:b w:val="0"/>
      <w:bCs w:val="0"/>
      <w:iCs/>
      <w:caps/>
      <w:sz w:val="24"/>
      <w:szCs w:val="28"/>
      <w:lang w:eastAsia="zh-CN"/>
    </w:rPr>
  </w:style>
  <w:style w:type="paragraph" w:customStyle="1" w:styleId="NotUnderlined">
    <w:name w:val="Not Underlined"/>
    <w:basedOn w:val="Normal"/>
    <w:uiPriority w:val="99"/>
    <w:qFormat/>
    <w:rsid w:val="00BD587B"/>
    <w:rPr>
      <w:rFonts w:ascii="Century Gothic" w:eastAsia="Times New Roman" w:hAnsi="Century Gothic" w:cs="Arial"/>
      <w:sz w:val="16"/>
    </w:rPr>
  </w:style>
  <w:style w:type="character" w:customStyle="1" w:styleId="StylecardThickunderlineChar">
    <w:name w:val="Style card + Thick underline Char"/>
    <w:link w:val="StylecardThickunderline"/>
    <w:locked/>
    <w:rsid w:val="00BD587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D587B"/>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D587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D587B"/>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BD587B"/>
    <w:rPr>
      <w:rFonts w:ascii="Times New Roman" w:eastAsia="Calibri" w:hAnsi="Times New Roman" w:cs="Times New Roman"/>
      <w:sz w:val="22"/>
    </w:rPr>
  </w:style>
  <w:style w:type="paragraph" w:customStyle="1" w:styleId="font-null">
    <w:name w:val="font-null"/>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rteindent1">
    <w:name w:val="rteindent1"/>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Pa12">
    <w:name w:val="Pa12"/>
    <w:basedOn w:val="Default"/>
    <w:next w:val="Default"/>
    <w:uiPriority w:val="99"/>
    <w:qFormat/>
    <w:rsid w:val="00BD587B"/>
    <w:pPr>
      <w:spacing w:line="191" w:lineRule="atLeast"/>
    </w:pPr>
    <w:rPr>
      <w:rFonts w:ascii="Scala" w:eastAsia="Calibri" w:hAnsi="Scala" w:cs="Times New Roman"/>
      <w:sz w:val="22"/>
    </w:rPr>
  </w:style>
  <w:style w:type="paragraph" w:customStyle="1" w:styleId="introduction">
    <w:name w:val="introductio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featuretitle">
    <w:name w:val="feature_titl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translatedivgrey-image">
    <w:name w:val="translatedivgrey-imag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translatedivblue-image">
    <w:name w:val="translatedivblue-imag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class">
    <w:name w:val="class"/>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blocktitleChar0">
    <w:name w:val="block title Char"/>
    <w:link w:val="blocktitle4"/>
    <w:locked/>
    <w:rsid w:val="00BD587B"/>
    <w:rPr>
      <w:rFonts w:ascii="Arial" w:eastAsia="Times" w:hAnsi="Arial"/>
      <w:b/>
      <w:sz w:val="28"/>
      <w:szCs w:val="20"/>
      <w:lang w:bidi="sa-IN"/>
    </w:rPr>
  </w:style>
  <w:style w:type="paragraph" w:customStyle="1" w:styleId="Pa4">
    <w:name w:val="Pa4"/>
    <w:basedOn w:val="Normal"/>
    <w:next w:val="Normal"/>
    <w:uiPriority w:val="99"/>
    <w:qFormat/>
    <w:rsid w:val="00BD587B"/>
    <w:pPr>
      <w:autoSpaceDE w:val="0"/>
      <w:autoSpaceDN w:val="0"/>
      <w:adjustRightInd w:val="0"/>
      <w:spacing w:line="181" w:lineRule="atLeast"/>
    </w:pPr>
    <w:rPr>
      <w:rFonts w:ascii="Arial" w:eastAsia="Times New Roman" w:hAnsi="Arial" w:cs="Arial"/>
      <w:sz w:val="24"/>
    </w:rPr>
  </w:style>
  <w:style w:type="paragraph" w:customStyle="1" w:styleId="attribution">
    <w:name w:val="attributio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text-textbodyhoustontexttext-dateline">
    <w:name w:val="text-textbody houstontext text-datelin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text-textbodyhoustontext">
    <w:name w:val="text-textbody houstontext"/>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StyleStyle4LatinTimesNewRomanAsianSimSunBoldChar">
    <w:name w:val="Style Style4 + (Latin) Times New Roman (Asian) SimSun Bold Char"/>
    <w:link w:val="StyleStyle4LatinTimesNewRomanAsianSimSunBold"/>
    <w:locked/>
    <w:rsid w:val="00BD587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D587B"/>
    <w:pPr>
      <w:numPr>
        <w:numId w:val="0"/>
      </w:numPr>
    </w:pPr>
    <w:rPr>
      <w:rFonts w:eastAsia="SimSun"/>
      <w:b/>
      <w:bCs/>
      <w:sz w:val="24"/>
    </w:rPr>
  </w:style>
  <w:style w:type="paragraph" w:customStyle="1" w:styleId="Caption2">
    <w:name w:val="Caption2"/>
    <w:basedOn w:val="Normal"/>
    <w:uiPriority w:val="99"/>
    <w:qFormat/>
    <w:rsid w:val="00BD587B"/>
    <w:pPr>
      <w:spacing w:before="100" w:beforeAutospacing="1" w:after="100" w:afterAutospacing="1"/>
    </w:pPr>
    <w:rPr>
      <w:rFonts w:ascii="Arial" w:eastAsia="Times New Roman" w:hAnsi="Arial" w:cs="Arial"/>
      <w:sz w:val="24"/>
    </w:rPr>
  </w:style>
  <w:style w:type="character" w:customStyle="1" w:styleId="MTDisplayEquationChar">
    <w:name w:val="MTDisplayEquation Char"/>
    <w:link w:val="MTDisplayEquation"/>
    <w:locked/>
    <w:rsid w:val="00BD587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D587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D587B"/>
    <w:pPr>
      <w:jc w:val="center"/>
    </w:pPr>
    <w:rPr>
      <w:rFonts w:ascii="Book Antiqua" w:eastAsia="Times New Roman" w:hAnsi="Book Antiqua" w:cs="Arial"/>
      <w:b/>
      <w:sz w:val="28"/>
    </w:rPr>
  </w:style>
  <w:style w:type="paragraph" w:customStyle="1" w:styleId="Little">
    <w:name w:val="Little"/>
    <w:basedOn w:val="Normal"/>
    <w:next w:val="Normal"/>
    <w:link w:val="LittleChar"/>
    <w:qFormat/>
    <w:rsid w:val="00BD587B"/>
    <w:pPr>
      <w:ind w:left="288"/>
    </w:pPr>
    <w:rPr>
      <w:rFonts w:ascii="Garamond" w:eastAsia="Times New Roman" w:hAnsi="Garamond" w:cs="Arial"/>
      <w:sz w:val="16"/>
    </w:rPr>
  </w:style>
  <w:style w:type="paragraph" w:customStyle="1" w:styleId="Caption3">
    <w:name w:val="Caption3"/>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body-12-5">
    <w:name w:val="body-12-5"/>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infuse">
    <w:name w:val="infuse"/>
    <w:basedOn w:val="Normal"/>
    <w:qFormat/>
    <w:rsid w:val="00BD587B"/>
    <w:pPr>
      <w:spacing w:before="100" w:beforeAutospacing="1" w:after="100" w:afterAutospacing="1"/>
    </w:pPr>
    <w:rPr>
      <w:rFonts w:ascii="Arial" w:eastAsia="Times New Roman" w:hAnsi="Arial" w:cs="Arial"/>
      <w:sz w:val="24"/>
    </w:rPr>
  </w:style>
  <w:style w:type="paragraph" w:customStyle="1" w:styleId="fontreg">
    <w:name w:val="font_reg"/>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CITEF3">
    <w:name w:val="CITE F3"/>
    <w:uiPriority w:val="99"/>
    <w:qFormat/>
    <w:rsid w:val="00BD587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D587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D587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D587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D587B"/>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BD587B"/>
    <w:pPr>
      <w:ind w:left="144"/>
    </w:pPr>
    <w:rPr>
      <w:rFonts w:ascii="Cambria" w:eastAsia="Calibri" w:hAnsi="Cambria" w:cs="Arial"/>
      <w:sz w:val="24"/>
    </w:rPr>
  </w:style>
  <w:style w:type="paragraph" w:customStyle="1" w:styleId="FreeFormA">
    <w:name w:val="Free Form A"/>
    <w:autoRedefine/>
    <w:qFormat/>
    <w:rsid w:val="00BD587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qFormat/>
    <w:rsid w:val="00BD587B"/>
    <w:pPr>
      <w:spacing w:before="100" w:beforeAutospacing="1" w:after="100" w:afterAutospacing="1"/>
    </w:pPr>
    <w:rPr>
      <w:rFonts w:ascii="Arial" w:eastAsia="Times New Roman" w:hAnsi="Arial" w:cs="Arial"/>
      <w:sz w:val="24"/>
    </w:rPr>
  </w:style>
  <w:style w:type="character" w:customStyle="1" w:styleId="ReallyfuckingsmallChar">
    <w:name w:val="Really fucking small Char"/>
    <w:link w:val="Reallyfuckingsmall"/>
    <w:locked/>
    <w:rsid w:val="00BD587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D587B"/>
    <w:rPr>
      <w:rFonts w:ascii="Times New Roman" w:eastAsia="Times New Roman" w:hAnsi="Times New Roman" w:cs="Times New Roman"/>
      <w:sz w:val="10"/>
    </w:rPr>
  </w:style>
  <w:style w:type="paragraph" w:customStyle="1" w:styleId="subheader">
    <w:name w:val="subheader"/>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firstletter">
    <w:name w:val="firstletter"/>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more">
    <w:name w:val="more"/>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story">
    <w:name w:val="story"/>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H1numbered">
    <w:name w:val="H1 numbered"/>
    <w:basedOn w:val="Normal"/>
    <w:uiPriority w:val="99"/>
    <w:qFormat/>
    <w:rsid w:val="00BD587B"/>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D587B"/>
    <w:pPr>
      <w:widowControl w:val="0"/>
      <w:numPr>
        <w:ilvl w:val="1"/>
        <w:numId w:val="1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image-caption">
    <w:name w:val="image-captio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imagecontain">
    <w:name w:val="imagecontai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CM62">
    <w:name w:val="CM62"/>
    <w:basedOn w:val="Normal"/>
    <w:next w:val="Normal"/>
    <w:uiPriority w:val="99"/>
    <w:qFormat/>
    <w:rsid w:val="00BD587B"/>
    <w:pPr>
      <w:widowControl w:val="0"/>
      <w:autoSpaceDE w:val="0"/>
      <w:autoSpaceDN w:val="0"/>
      <w:adjustRightInd w:val="0"/>
      <w:spacing w:after="248"/>
    </w:pPr>
    <w:rPr>
      <w:rFonts w:ascii="Showcard Gothic" w:eastAsia="Times New Roman" w:hAnsi="Showcard Gothic" w:cs="Arial"/>
      <w:sz w:val="24"/>
    </w:rPr>
  </w:style>
  <w:style w:type="paragraph" w:customStyle="1" w:styleId="CM63">
    <w:name w:val="CM63"/>
    <w:basedOn w:val="Normal"/>
    <w:next w:val="Normal"/>
    <w:uiPriority w:val="99"/>
    <w:qFormat/>
    <w:rsid w:val="00BD587B"/>
    <w:pPr>
      <w:widowControl w:val="0"/>
      <w:autoSpaceDE w:val="0"/>
      <w:autoSpaceDN w:val="0"/>
      <w:adjustRightInd w:val="0"/>
      <w:spacing w:after="323"/>
    </w:pPr>
    <w:rPr>
      <w:rFonts w:ascii="Showcard Gothic" w:eastAsia="Times New Roman" w:hAnsi="Showcard Gothic" w:cs="Arial"/>
      <w:sz w:val="24"/>
    </w:rPr>
  </w:style>
  <w:style w:type="paragraph" w:customStyle="1" w:styleId="CM23">
    <w:name w:val="CM23"/>
    <w:basedOn w:val="Default"/>
    <w:next w:val="Default"/>
    <w:uiPriority w:val="99"/>
    <w:qFormat/>
    <w:rsid w:val="00BD587B"/>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BD587B"/>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BD587B"/>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BD587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D587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D587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D587B"/>
    <w:pPr>
      <w:widowControl/>
      <w:autoSpaceDE w:val="0"/>
      <w:autoSpaceDN w:val="0"/>
      <w:adjustRightInd w:val="0"/>
      <w:ind w:left="432" w:right="432"/>
    </w:pPr>
    <w:rPr>
      <w:rFonts w:ascii="Georgia" w:hAnsi="Georgia"/>
      <w:sz w:val="24"/>
      <w:lang w:val="x-none" w:eastAsia="x-none"/>
    </w:rPr>
  </w:style>
  <w:style w:type="character" w:customStyle="1" w:styleId="StyleCards11ptUnderlineChar">
    <w:name w:val="Style Cards + 11 pt Underline Char"/>
    <w:link w:val="StyleCards11ptUnderline"/>
    <w:locked/>
    <w:rsid w:val="00BD587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D587B"/>
    <w:pPr>
      <w:widowControl/>
      <w:autoSpaceDE w:val="0"/>
      <w:autoSpaceDN w:val="0"/>
      <w:adjustRightInd w:val="0"/>
      <w:ind w:left="432" w:right="432"/>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BD587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D587B"/>
    <w:pPr>
      <w:widowControl/>
      <w:autoSpaceDE w:val="0"/>
      <w:autoSpaceDN w:val="0"/>
      <w:adjustRightInd w:val="0"/>
      <w:ind w:left="432" w:right="432"/>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D587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D587B"/>
    <w:pPr>
      <w:widowControl/>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BD587B"/>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BD587B"/>
    <w:pPr>
      <w:ind w:left="288" w:right="288"/>
    </w:pPr>
    <w:rPr>
      <w:rFonts w:ascii="Georgia" w:eastAsia="Times New Roman" w:hAnsi="Georgia"/>
      <w:szCs w:val="20"/>
      <w:lang w:val="x-none" w:eastAsia="x-none"/>
    </w:rPr>
  </w:style>
  <w:style w:type="character" w:customStyle="1" w:styleId="NormalFontChar">
    <w:name w:val="Normal Font Char"/>
    <w:link w:val="NormalFont"/>
    <w:locked/>
    <w:rsid w:val="00BD587B"/>
    <w:rPr>
      <w:rFonts w:ascii="Times New Roman" w:eastAsia="Times New Roman" w:hAnsi="Times New Roman" w:cs="Times New Roman"/>
      <w:sz w:val="20"/>
      <w:szCs w:val="20"/>
    </w:rPr>
  </w:style>
  <w:style w:type="paragraph" w:customStyle="1" w:styleId="NormalFont">
    <w:name w:val="Normal Font"/>
    <w:link w:val="NormalFontChar"/>
    <w:qFormat/>
    <w:rsid w:val="00BD587B"/>
    <w:rPr>
      <w:rFonts w:ascii="Times New Roman" w:eastAsia="Times New Roman" w:hAnsi="Times New Roman" w:cs="Times New Roman"/>
      <w:sz w:val="20"/>
      <w:szCs w:val="20"/>
    </w:rPr>
  </w:style>
  <w:style w:type="paragraph" w:customStyle="1" w:styleId="StyleSmall11pt">
    <w:name w:val="Style Small + 11 pt"/>
    <w:uiPriority w:val="99"/>
    <w:qFormat/>
    <w:rsid w:val="00BD587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D587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D587B"/>
    <w:rPr>
      <w:u w:val="single"/>
      <w:lang w:val="x-none" w:eastAsia="x-none"/>
    </w:rPr>
  </w:style>
  <w:style w:type="character" w:customStyle="1" w:styleId="StyleNormalFont11ptBoldUnderlineChar">
    <w:name w:val="Style Normal Font + 11 pt Bold Underline Char"/>
    <w:link w:val="StyleNormalFont11ptBoldUnderline"/>
    <w:locked/>
    <w:rsid w:val="00BD587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D587B"/>
    <w:rPr>
      <w:b/>
      <w:bCs/>
      <w:u w:val="single"/>
      <w:lang w:val="x-none" w:eastAsia="x-none"/>
    </w:rPr>
  </w:style>
  <w:style w:type="paragraph" w:customStyle="1" w:styleId="Smallfont0">
    <w:name w:val="Smallfont"/>
    <w:basedOn w:val="Normal"/>
    <w:link w:val="SmallfontChar0"/>
    <w:qFormat/>
    <w:rsid w:val="00BD587B"/>
    <w:rPr>
      <w:rFonts w:ascii="Arial" w:eastAsia="Times New Roman" w:hAnsi="Arial" w:cs="Arial"/>
      <w:sz w:val="15"/>
    </w:rPr>
  </w:style>
  <w:style w:type="paragraph" w:customStyle="1" w:styleId="formatvorlage2">
    <w:name w:val="formatvorlage2"/>
    <w:basedOn w:val="Normal"/>
    <w:uiPriority w:val="99"/>
    <w:qFormat/>
    <w:rsid w:val="00BD587B"/>
    <w:pPr>
      <w:spacing w:before="100" w:beforeAutospacing="1" w:after="100" w:afterAutospacing="1"/>
    </w:pPr>
    <w:rPr>
      <w:rFonts w:ascii="Arial" w:eastAsia="Calibri" w:hAnsi="Arial" w:cs="Arial"/>
      <w:sz w:val="24"/>
    </w:rPr>
  </w:style>
  <w:style w:type="character" w:customStyle="1" w:styleId="StyleTitle11ptNotBoldChar">
    <w:name w:val="Style Title + 11 pt Not Bold Char"/>
    <w:link w:val="StyleTitle11ptNotBold"/>
    <w:locked/>
    <w:rsid w:val="00BD587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D587B"/>
    <w:pPr>
      <w:pBdr>
        <w:bottom w:val="none" w:sz="0" w:space="0" w:color="auto"/>
      </w:pBdr>
      <w:spacing w:after="0"/>
      <w:contextualSpacing w:val="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BD587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D587B"/>
    <w:pPr>
      <w:pBdr>
        <w:bottom w:val="none" w:sz="0" w:space="0" w:color="auto"/>
      </w:pBdr>
      <w:spacing w:after="0"/>
      <w:contextualSpacing w:val="0"/>
      <w:jc w:val="center"/>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BD587B"/>
    <w:rPr>
      <w:rFonts w:ascii="Georgia" w:eastAsia="Times New Roman" w:hAnsi="Georgia"/>
      <w:sz w:val="20"/>
    </w:rPr>
  </w:style>
  <w:style w:type="paragraph" w:customStyle="1" w:styleId="deck">
    <w:name w:val="deck"/>
    <w:basedOn w:val="Normal"/>
    <w:qFormat/>
    <w:rsid w:val="00BD587B"/>
    <w:pPr>
      <w:spacing w:before="100" w:beforeAutospacing="1" w:after="100" w:afterAutospacing="1"/>
    </w:pPr>
    <w:rPr>
      <w:rFonts w:ascii="Arial" w:eastAsia="Times New Roman" w:hAnsi="Arial" w:cs="Arial"/>
      <w:sz w:val="24"/>
    </w:rPr>
  </w:style>
  <w:style w:type="paragraph" w:customStyle="1" w:styleId="i1">
    <w:name w:val="i1"/>
    <w:basedOn w:val="Normal"/>
    <w:qFormat/>
    <w:rsid w:val="00BD587B"/>
    <w:pPr>
      <w:spacing w:before="100" w:beforeAutospacing="1" w:after="100" w:afterAutospacing="1"/>
    </w:pPr>
    <w:rPr>
      <w:rFonts w:ascii="Arial" w:eastAsia="Times New Roman" w:hAnsi="Arial" w:cs="Arial"/>
      <w:sz w:val="24"/>
    </w:rPr>
  </w:style>
  <w:style w:type="paragraph" w:customStyle="1" w:styleId="question">
    <w:name w:val="question"/>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bodycopy">
    <w:name w:val="bodycopy"/>
    <w:basedOn w:val="Normal"/>
    <w:uiPriority w:val="99"/>
    <w:qFormat/>
    <w:rsid w:val="00BD587B"/>
    <w:pPr>
      <w:spacing w:before="100" w:beforeAutospacing="1" w:after="100" w:afterAutospacing="1"/>
    </w:pPr>
    <w:rPr>
      <w:rFonts w:ascii="Arial" w:eastAsia="Times New Roman" w:hAnsi="Arial" w:cs="Arial"/>
      <w:sz w:val="24"/>
    </w:rPr>
  </w:style>
  <w:style w:type="paragraph" w:customStyle="1" w:styleId="Fifth">
    <w:name w:val="Fifth"/>
    <w:basedOn w:val="Normal"/>
    <w:link w:val="FifthChar"/>
    <w:qFormat/>
    <w:rsid w:val="00BD587B"/>
    <w:rPr>
      <w:rFonts w:ascii="Arial" w:eastAsia="Calibri" w:hAnsi="Arial" w:cs="Arial"/>
    </w:rPr>
  </w:style>
  <w:style w:type="paragraph" w:customStyle="1" w:styleId="NoteLevel22">
    <w:name w:val="Note Level 22"/>
    <w:basedOn w:val="Normal"/>
    <w:next w:val="Normal"/>
    <w:uiPriority w:val="99"/>
    <w:qFormat/>
    <w:rsid w:val="00BD587B"/>
    <w:pPr>
      <w:keepNext/>
      <w:ind w:left="288" w:right="288"/>
    </w:pPr>
    <w:rPr>
      <w:rFonts w:ascii="Georgia" w:eastAsia="MS Gothic" w:hAnsi="Georgia" w:cs="Arial"/>
      <w:szCs w:val="20"/>
    </w:rPr>
  </w:style>
  <w:style w:type="paragraph" w:customStyle="1" w:styleId="svarticle">
    <w:name w:val="svarticle"/>
    <w:basedOn w:val="Normal"/>
    <w:uiPriority w:val="99"/>
    <w:qFormat/>
    <w:rsid w:val="00BD587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D587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D587B"/>
    <w:pPr>
      <w:spacing w:before="100" w:beforeAutospacing="1" w:after="100" w:afterAutospacing="1"/>
    </w:pPr>
    <w:rPr>
      <w:rFonts w:ascii="Arial" w:hAnsi="Arial" w:cs="Arial"/>
    </w:rPr>
  </w:style>
  <w:style w:type="paragraph" w:customStyle="1" w:styleId="description">
    <w:name w:val="description"/>
    <w:basedOn w:val="Normal"/>
    <w:uiPriority w:val="99"/>
    <w:qFormat/>
    <w:rsid w:val="00BD587B"/>
    <w:pPr>
      <w:spacing w:before="100" w:beforeAutospacing="1" w:after="100" w:afterAutospacing="1"/>
    </w:pPr>
    <w:rPr>
      <w:rFonts w:ascii="Arial" w:hAnsi="Arial" w:cs="Arial"/>
    </w:rPr>
  </w:style>
  <w:style w:type="paragraph" w:customStyle="1" w:styleId="graf">
    <w:name w:val="graf"/>
    <w:basedOn w:val="Normal"/>
    <w:uiPriority w:val="99"/>
    <w:qFormat/>
    <w:rsid w:val="00BD587B"/>
    <w:pPr>
      <w:spacing w:before="100" w:beforeAutospacing="1" w:after="100" w:afterAutospacing="1"/>
    </w:pPr>
    <w:rPr>
      <w:rFonts w:ascii="Arial" w:hAnsi="Arial" w:cs="Arial"/>
    </w:rPr>
  </w:style>
  <w:style w:type="paragraph" w:customStyle="1" w:styleId="column">
    <w:name w:val="column"/>
    <w:basedOn w:val="Normal"/>
    <w:uiPriority w:val="99"/>
    <w:qFormat/>
    <w:rsid w:val="00BD587B"/>
    <w:pPr>
      <w:spacing w:before="100" w:beforeAutospacing="1" w:after="100" w:afterAutospacing="1"/>
    </w:pPr>
    <w:rPr>
      <w:rFonts w:ascii="Arial" w:hAnsi="Arial" w:cs="Arial"/>
    </w:rPr>
  </w:style>
  <w:style w:type="paragraph" w:customStyle="1" w:styleId="recirc-container">
    <w:name w:val="recirc-container"/>
    <w:basedOn w:val="Normal"/>
    <w:uiPriority w:val="99"/>
    <w:qFormat/>
    <w:rsid w:val="00BD587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qFormat/>
    <w:rsid w:val="00BD587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D587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D587B"/>
    <w:pPr>
      <w:spacing w:before="100" w:beforeAutospacing="1" w:after="100" w:afterAutospacing="1"/>
    </w:pPr>
    <w:rPr>
      <w:rFonts w:ascii="Times New Roman" w:hAnsi="Times New Roman" w:cs="Times New Roman"/>
      <w:sz w:val="24"/>
    </w:rPr>
  </w:style>
  <w:style w:type="character" w:customStyle="1" w:styleId="-newsgate-macro-cci-bullet-">
    <w:name w:val="-newsgate-macro-cci-bullet-"/>
    <w:basedOn w:val="DefaultParagraphFont"/>
    <w:rsid w:val="00BD587B"/>
  </w:style>
  <w:style w:type="character" w:customStyle="1" w:styleId="BriefTitleChar">
    <w:name w:val="Brief Title Char"/>
    <w:basedOn w:val="DefaultParagraphFont"/>
    <w:rsid w:val="00BD587B"/>
    <w:rPr>
      <w:b/>
      <w:bCs w:val="0"/>
      <w:sz w:val="24"/>
      <w:szCs w:val="24"/>
      <w:u w:val="single"/>
      <w:lang w:val="en-US" w:eastAsia="en-US" w:bidi="ar-SA"/>
    </w:rPr>
  </w:style>
  <w:style w:type="character" w:customStyle="1" w:styleId="BriefTitle2Char">
    <w:name w:val="Brief Title 2 Char"/>
    <w:basedOn w:val="BriefTitleChar"/>
    <w:rsid w:val="00BD587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D587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D587B"/>
    <w:rPr>
      <w:rFonts w:ascii="Georgia" w:hAnsi="Georgia" w:hint="default"/>
      <w:b/>
      <w:bCs w:val="0"/>
      <w:sz w:val="24"/>
    </w:rPr>
  </w:style>
  <w:style w:type="character" w:customStyle="1" w:styleId="Emphasis21">
    <w:name w:val="Emphasis 2"/>
    <w:uiPriority w:val="1"/>
    <w:qFormat/>
    <w:rsid w:val="00BD587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D587B"/>
    <w:rPr>
      <w:rFonts w:ascii="AGaramond" w:hAnsi="AGaramond" w:cs="AGaramond" w:hint="default"/>
      <w:color w:val="211D1E"/>
      <w:sz w:val="14"/>
      <w:szCs w:val="14"/>
    </w:rPr>
  </w:style>
  <w:style w:type="character" w:customStyle="1" w:styleId="cross-head">
    <w:name w:val="cross-head"/>
    <w:rsid w:val="00BD587B"/>
  </w:style>
  <w:style w:type="character" w:customStyle="1" w:styleId="metaorigin">
    <w:name w:val="meta_origin"/>
    <w:rsid w:val="00BD587B"/>
  </w:style>
  <w:style w:type="character" w:customStyle="1" w:styleId="mandelbrotrefrag">
    <w:name w:val="mandelbrot_refrag"/>
    <w:rsid w:val="00BD587B"/>
  </w:style>
  <w:style w:type="character" w:customStyle="1" w:styleId="eminfo">
    <w:name w:val="eminfo"/>
    <w:rsid w:val="00BD587B"/>
  </w:style>
  <w:style w:type="character" w:customStyle="1" w:styleId="emhighlight">
    <w:name w:val="emhighlight"/>
    <w:rsid w:val="00BD587B"/>
  </w:style>
  <w:style w:type="character" w:customStyle="1" w:styleId="source-org">
    <w:name w:val="source-org"/>
    <w:rsid w:val="00BD587B"/>
  </w:style>
  <w:style w:type="character" w:customStyle="1" w:styleId="last">
    <w:name w:val="last"/>
    <w:rsid w:val="00BD587B"/>
  </w:style>
  <w:style w:type="character" w:customStyle="1" w:styleId="Style11ptBoldUnderline1">
    <w:name w:val="Style 11 pt Bold Underline1"/>
    <w:rsid w:val="00BD587B"/>
    <w:rPr>
      <w:b/>
      <w:bCs/>
      <w:sz w:val="20"/>
      <w:u w:val="single"/>
    </w:rPr>
  </w:style>
  <w:style w:type="character" w:customStyle="1" w:styleId="StyleStyleunderlineBold11pt">
    <w:name w:val="Style Style underline + Bold + 11 pt"/>
    <w:rsid w:val="00BD587B"/>
    <w:rPr>
      <w:bCs/>
      <w:sz w:val="20"/>
      <w:u w:val="single"/>
    </w:rPr>
  </w:style>
  <w:style w:type="character" w:customStyle="1" w:styleId="StyleunderlineAsianTimesNewRomanBold">
    <w:name w:val="Style underline + (Asian) Times New Roman Bold"/>
    <w:rsid w:val="00BD587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D587B"/>
    <w:rPr>
      <w:b/>
      <w:bCs/>
      <w:sz w:val="20"/>
      <w:u w:val="single"/>
      <w:bdr w:val="single" w:sz="4" w:space="0" w:color="auto" w:frame="1"/>
    </w:rPr>
  </w:style>
  <w:style w:type="character" w:customStyle="1" w:styleId="quotepeekbase">
    <w:name w:val="quotepeekbase"/>
    <w:rsid w:val="00BD587B"/>
  </w:style>
  <w:style w:type="character" w:customStyle="1" w:styleId="NormalCard">
    <w:name w:val="Normal Card"/>
    <w:uiPriority w:val="1"/>
    <w:qFormat/>
    <w:rsid w:val="00BD587B"/>
    <w:rPr>
      <w:rFonts w:ascii="Times New Roman" w:hAnsi="Times New Roman" w:cs="Times New Roman" w:hint="default"/>
      <w:sz w:val="24"/>
    </w:rPr>
  </w:style>
  <w:style w:type="character" w:customStyle="1" w:styleId="HighlightedUnderline0">
    <w:name w:val="Highlighted Underline"/>
    <w:uiPriority w:val="1"/>
    <w:qFormat/>
    <w:rsid w:val="00BD587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D587B"/>
    <w:rPr>
      <w:rFonts w:ascii="Times New Roman" w:hAnsi="Times New Roman" w:cs="Times New Roman" w:hint="default"/>
      <w:sz w:val="16"/>
      <w:szCs w:val="16"/>
    </w:rPr>
  </w:style>
  <w:style w:type="character" w:customStyle="1" w:styleId="timebox">
    <w:name w:val="timebox"/>
    <w:rsid w:val="00BD587B"/>
  </w:style>
  <w:style w:type="character" w:customStyle="1" w:styleId="Heading2Subtext">
    <w:name w:val="Heading 2 Subtext"/>
    <w:rsid w:val="00BD587B"/>
    <w:rPr>
      <w:rFonts w:ascii="Times New Roman" w:hAnsi="Times New Roman" w:cs="Times New Roman" w:hint="default"/>
      <w:sz w:val="16"/>
    </w:rPr>
  </w:style>
  <w:style w:type="character" w:customStyle="1" w:styleId="-SmallText-">
    <w:name w:val="-Small Text-"/>
    <w:rsid w:val="00BD587B"/>
    <w:rPr>
      <w:rFonts w:ascii="Garamond" w:hAnsi="Garamond" w:hint="default"/>
      <w:sz w:val="16"/>
    </w:rPr>
  </w:style>
  <w:style w:type="character" w:customStyle="1" w:styleId="BoldUnderlineCharChar">
    <w:name w:val="BoldUnderline Char Char"/>
    <w:rsid w:val="00BD587B"/>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BD587B"/>
    <w:rPr>
      <w:rFonts w:ascii="Times New Roman" w:hAnsi="Times New Roman" w:cs="Times New Roman" w:hint="default"/>
      <w:sz w:val="18"/>
      <w:szCs w:val="18"/>
    </w:rPr>
  </w:style>
  <w:style w:type="character" w:customStyle="1" w:styleId="FontStyle505">
    <w:name w:val="Font Style505"/>
    <w:basedOn w:val="DefaultParagraphFont"/>
    <w:uiPriority w:val="99"/>
    <w:rsid w:val="00BD587B"/>
    <w:rPr>
      <w:rFonts w:ascii="Times New Roman" w:hAnsi="Times New Roman" w:cs="Times New Roman" w:hint="default"/>
      <w:sz w:val="18"/>
      <w:szCs w:val="18"/>
    </w:rPr>
  </w:style>
  <w:style w:type="character" w:customStyle="1" w:styleId="FontStyle514">
    <w:name w:val="Font Style514"/>
    <w:basedOn w:val="DefaultParagraphFont"/>
    <w:uiPriority w:val="99"/>
    <w:rsid w:val="00BD587B"/>
    <w:rPr>
      <w:rFonts w:ascii="Times New Roman" w:hAnsi="Times New Roman" w:cs="Times New Roman" w:hint="default"/>
      <w:sz w:val="14"/>
      <w:szCs w:val="14"/>
    </w:rPr>
  </w:style>
  <w:style w:type="character" w:customStyle="1" w:styleId="FontStyle500">
    <w:name w:val="Font Style500"/>
    <w:basedOn w:val="DefaultParagraphFont"/>
    <w:uiPriority w:val="99"/>
    <w:rsid w:val="00BD587B"/>
    <w:rPr>
      <w:rFonts w:ascii="Times New Roman" w:hAnsi="Times New Roman" w:cs="Times New Roman" w:hint="default"/>
      <w:b/>
      <w:bCs/>
      <w:sz w:val="16"/>
      <w:szCs w:val="16"/>
    </w:rPr>
  </w:style>
  <w:style w:type="character" w:customStyle="1" w:styleId="CardCite1">
    <w:name w:val="CardCite1"/>
    <w:qFormat/>
    <w:rsid w:val="00BD587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D587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D587B"/>
    <w:rPr>
      <w:rFonts w:ascii="Times New Roman" w:hAnsi="Times New Roman" w:cs="Times New Roman" w:hint="default"/>
      <w:b/>
      <w:bCs/>
      <w:sz w:val="22"/>
      <w:szCs w:val="22"/>
    </w:rPr>
  </w:style>
  <w:style w:type="character" w:customStyle="1" w:styleId="UnderlineStyleChar7">
    <w:name w:val="Underline Style Char7"/>
    <w:rsid w:val="00BD587B"/>
    <w:rPr>
      <w:rFonts w:ascii="Garamond" w:hAnsi="Garamond" w:hint="default"/>
      <w:sz w:val="22"/>
      <w:szCs w:val="24"/>
      <w:u w:val="single"/>
      <w:lang w:val="en-US" w:eastAsia="en-US" w:bidi="ar-SA"/>
    </w:rPr>
  </w:style>
  <w:style w:type="character" w:customStyle="1" w:styleId="StyleArial6ptBold">
    <w:name w:val="Style Arial 6 pt Bold"/>
    <w:rsid w:val="00BD587B"/>
    <w:rPr>
      <w:rFonts w:ascii="Arial" w:hAnsi="Arial" w:cs="Arial" w:hint="default"/>
      <w:bCs/>
      <w:sz w:val="12"/>
    </w:rPr>
  </w:style>
  <w:style w:type="character" w:customStyle="1" w:styleId="Heading2Char5">
    <w:name w:val="Heading 2 Char5"/>
    <w:rsid w:val="00BD587B"/>
    <w:rPr>
      <w:rFonts w:ascii="Garamond" w:hAnsi="Garamond" w:cs="Arial" w:hint="default"/>
      <w:b/>
      <w:bCs/>
      <w:iCs/>
      <w:sz w:val="24"/>
      <w:szCs w:val="28"/>
      <w:lang w:val="en-US" w:eastAsia="en-US" w:bidi="ar-SA"/>
    </w:rPr>
  </w:style>
  <w:style w:type="character" w:customStyle="1" w:styleId="StyleDebateUnderline10pt">
    <w:name w:val="Style Debate Underline + 10 pt"/>
    <w:rsid w:val="00BD587B"/>
    <w:rPr>
      <w:rFonts w:ascii="Times New Roman" w:hAnsi="Times New Roman" w:cs="Times New Roman" w:hint="default"/>
      <w:sz w:val="20"/>
      <w:szCs w:val="20"/>
      <w:u w:val="single"/>
    </w:rPr>
  </w:style>
  <w:style w:type="character" w:customStyle="1" w:styleId="SourceBold">
    <w:name w:val="Source Bold"/>
    <w:rsid w:val="00BD587B"/>
    <w:rPr>
      <w:rFonts w:ascii="Arial Narrow" w:hAnsi="Arial Narrow" w:hint="default"/>
      <w:b/>
      <w:bCs w:val="0"/>
      <w:strike w:val="0"/>
      <w:dstrike w:val="0"/>
      <w:sz w:val="24"/>
      <w:u w:val="none"/>
      <w:effect w:val="none"/>
    </w:rPr>
  </w:style>
  <w:style w:type="character" w:customStyle="1" w:styleId="2xBoldUnderline">
    <w:name w:val="2x_Bold_Underline"/>
    <w:rsid w:val="00BD587B"/>
    <w:rPr>
      <w:b/>
      <w:bCs/>
      <w:sz w:val="24"/>
      <w:u w:val="thick"/>
    </w:rPr>
  </w:style>
  <w:style w:type="character" w:customStyle="1" w:styleId="Dottedunderline1">
    <w:name w:val="Dotted underline"/>
    <w:rsid w:val="00BD587B"/>
    <w:rPr>
      <w:u w:val="dotted"/>
    </w:rPr>
  </w:style>
  <w:style w:type="character" w:customStyle="1" w:styleId="underlining0">
    <w:name w:val="underlining"/>
    <w:rsid w:val="00BD587B"/>
    <w:rPr>
      <w:u w:val="single"/>
    </w:rPr>
  </w:style>
  <w:style w:type="character" w:customStyle="1" w:styleId="btitle">
    <w:name w:val="btitle"/>
    <w:rsid w:val="00BD587B"/>
  </w:style>
  <w:style w:type="character" w:customStyle="1" w:styleId="green">
    <w:name w:val="green"/>
    <w:rsid w:val="00BD587B"/>
  </w:style>
  <w:style w:type="character" w:customStyle="1" w:styleId="BodytextBold">
    <w:name w:val="Body text + Bold"/>
    <w:rsid w:val="00BD587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D587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BD587B"/>
    <w:rPr>
      <w:rFonts w:ascii="Arial" w:hAnsi="Arial" w:cs="Arial" w:hint="default"/>
      <w:bCs/>
      <w:sz w:val="20"/>
      <w:u w:val="single"/>
      <w:lang w:val="en-US" w:eastAsia="en-US" w:bidi="ar-SA"/>
    </w:rPr>
  </w:style>
  <w:style w:type="character" w:customStyle="1" w:styleId="CharChar31">
    <w:name w:val="Char Char31"/>
    <w:rsid w:val="00BD587B"/>
    <w:rPr>
      <w:rFonts w:ascii="Arial" w:hAnsi="Arial" w:cs="Arial" w:hint="default"/>
      <w:b/>
      <w:bCs/>
      <w:iCs/>
      <w:lang w:val="en-US" w:eastAsia="en-US" w:bidi="ar-SA"/>
    </w:rPr>
  </w:style>
  <w:style w:type="character" w:customStyle="1" w:styleId="bioline">
    <w:name w:val="bioline"/>
    <w:rsid w:val="00BD587B"/>
  </w:style>
  <w:style w:type="character" w:customStyle="1" w:styleId="s2">
    <w:name w:val="s2"/>
    <w:rsid w:val="00BD587B"/>
  </w:style>
  <w:style w:type="character" w:customStyle="1" w:styleId="s4">
    <w:name w:val="s4"/>
    <w:rsid w:val="00BD587B"/>
  </w:style>
  <w:style w:type="character" w:customStyle="1" w:styleId="s5">
    <w:name w:val="s5"/>
    <w:rsid w:val="00BD587B"/>
  </w:style>
  <w:style w:type="character" w:customStyle="1" w:styleId="cap">
    <w:name w:val="cap"/>
    <w:rsid w:val="00BD587B"/>
  </w:style>
  <w:style w:type="character" w:customStyle="1" w:styleId="rightsnotice">
    <w:name w:val="rightsnotice"/>
    <w:rsid w:val="00BD587B"/>
  </w:style>
  <w:style w:type="character" w:customStyle="1" w:styleId="Caption1">
    <w:name w:val="Caption1"/>
    <w:rsid w:val="00BD587B"/>
  </w:style>
  <w:style w:type="character" w:customStyle="1" w:styleId="credit">
    <w:name w:val="credit"/>
    <w:rsid w:val="00BD587B"/>
  </w:style>
  <w:style w:type="character" w:customStyle="1" w:styleId="scaps">
    <w:name w:val="scaps"/>
    <w:rsid w:val="00BD587B"/>
  </w:style>
  <w:style w:type="character" w:customStyle="1" w:styleId="current-article">
    <w:name w:val="current-article"/>
    <w:rsid w:val="00BD587B"/>
  </w:style>
  <w:style w:type="character" w:customStyle="1" w:styleId="related-current-indicator">
    <w:name w:val="related-current-indicator"/>
    <w:rsid w:val="00BD587B"/>
  </w:style>
  <w:style w:type="character" w:customStyle="1" w:styleId="bylclear">
    <w:name w:val="bylclear"/>
    <w:rsid w:val="00BD587B"/>
  </w:style>
  <w:style w:type="character" w:customStyle="1" w:styleId="comments">
    <w:name w:val="comments"/>
    <w:rsid w:val="00BD587B"/>
  </w:style>
  <w:style w:type="character" w:customStyle="1" w:styleId="essaytext">
    <w:name w:val="essaytext"/>
    <w:rsid w:val="00BD587B"/>
  </w:style>
  <w:style w:type="character" w:customStyle="1" w:styleId="username">
    <w:name w:val="username"/>
    <w:rsid w:val="00BD587B"/>
  </w:style>
  <w:style w:type="character" w:customStyle="1" w:styleId="toplinks">
    <w:name w:val="toplinks"/>
    <w:rsid w:val="00BD587B"/>
  </w:style>
  <w:style w:type="character" w:customStyle="1" w:styleId="see">
    <w:name w:val="see"/>
    <w:rsid w:val="00BD587B"/>
  </w:style>
  <w:style w:type="character" w:customStyle="1" w:styleId="first-letter">
    <w:name w:val="first-letter"/>
    <w:rsid w:val="00BD587B"/>
  </w:style>
  <w:style w:type="character" w:customStyle="1" w:styleId="focusparagraph">
    <w:name w:val="focusparagraph"/>
    <w:rsid w:val="00BD587B"/>
  </w:style>
  <w:style w:type="character" w:customStyle="1" w:styleId="lightblue">
    <w:name w:val="lightblue"/>
    <w:rsid w:val="00BD587B"/>
  </w:style>
  <w:style w:type="character" w:customStyle="1" w:styleId="StyleUnderlineCharChar9pt">
    <w:name w:val="Style Underline Char Char + 9 pt"/>
    <w:rsid w:val="00BD587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D587B"/>
  </w:style>
  <w:style w:type="character" w:customStyle="1" w:styleId="BoldandUnderlineCharCharCharChar">
    <w:name w:val="Bold and Underline Char Char Char Char"/>
    <w:rsid w:val="00BD587B"/>
    <w:rPr>
      <w:b/>
      <w:bCs w:val="0"/>
      <w:noProof w:val="0"/>
      <w:u w:val="single"/>
      <w:lang w:val="en-US" w:eastAsia="en-US" w:bidi="ar-SA"/>
    </w:rPr>
  </w:style>
  <w:style w:type="character" w:customStyle="1" w:styleId="FontStyle29">
    <w:name w:val="Font Style29"/>
    <w:uiPriority w:val="99"/>
    <w:rsid w:val="00BD587B"/>
    <w:rPr>
      <w:rFonts w:ascii="Arial" w:hAnsi="Arial" w:cs="Arial" w:hint="default"/>
      <w:sz w:val="14"/>
      <w:szCs w:val="14"/>
    </w:rPr>
  </w:style>
  <w:style w:type="character" w:customStyle="1" w:styleId="CardsUnderlined">
    <w:name w:val="Cards Underlined"/>
    <w:qFormat/>
    <w:rsid w:val="00BD587B"/>
    <w:rPr>
      <w:rFonts w:ascii="Helvetica" w:hAnsi="Helvetica" w:cs="Helvetica" w:hint="default"/>
      <w:sz w:val="22"/>
      <w:szCs w:val="24"/>
      <w:u w:val="thick"/>
    </w:rPr>
  </w:style>
  <w:style w:type="character" w:customStyle="1" w:styleId="titles">
    <w:name w:val="titles"/>
    <w:rsid w:val="00BD587B"/>
  </w:style>
  <w:style w:type="character" w:customStyle="1" w:styleId="articletext0">
    <w:name w:val="article_text"/>
    <w:rsid w:val="00BD587B"/>
  </w:style>
  <w:style w:type="character" w:customStyle="1" w:styleId="contentauthor">
    <w:name w:val="contentauthor"/>
    <w:rsid w:val="00BD587B"/>
  </w:style>
  <w:style w:type="character" w:customStyle="1" w:styleId="subarticleheader">
    <w:name w:val="subarticleheader"/>
    <w:rsid w:val="00BD587B"/>
  </w:style>
  <w:style w:type="character" w:customStyle="1" w:styleId="newstitle1">
    <w:name w:val="newstitle1"/>
    <w:rsid w:val="00BD587B"/>
  </w:style>
  <w:style w:type="character" w:customStyle="1" w:styleId="copy">
    <w:name w:val="copy"/>
    <w:rsid w:val="00BD587B"/>
  </w:style>
  <w:style w:type="character" w:customStyle="1" w:styleId="topheadline">
    <w:name w:val="topheadline"/>
    <w:rsid w:val="00BD587B"/>
  </w:style>
  <w:style w:type="character" w:customStyle="1" w:styleId="Stylereduce27pt">
    <w:name w:val="Style reduce2 + 7 pt"/>
    <w:rsid w:val="00BD587B"/>
    <w:rPr>
      <w:rFonts w:ascii="Times New Roman" w:hAnsi="Times New Roman" w:cs="Arial" w:hint="default"/>
      <w:color w:val="000000"/>
      <w:sz w:val="14"/>
      <w:szCs w:val="22"/>
    </w:rPr>
  </w:style>
  <w:style w:type="character" w:customStyle="1" w:styleId="srtitle">
    <w:name w:val="srtitle"/>
    <w:rsid w:val="00BD587B"/>
  </w:style>
  <w:style w:type="character" w:customStyle="1" w:styleId="st1">
    <w:name w:val="st1"/>
    <w:rsid w:val="00BD587B"/>
  </w:style>
  <w:style w:type="character" w:customStyle="1" w:styleId="StyleStyleGaramond">
    <w:name w:val="Style Style Garamond +"/>
    <w:rsid w:val="00BD587B"/>
    <w:rPr>
      <w:rFonts w:ascii="Garamond" w:hAnsi="Garamond" w:cs="Times New Roman" w:hint="default"/>
      <w:sz w:val="20"/>
    </w:rPr>
  </w:style>
  <w:style w:type="character" w:customStyle="1" w:styleId="quotechar0">
    <w:name w:val="quotechar"/>
    <w:rsid w:val="00BD587B"/>
  </w:style>
  <w:style w:type="character" w:customStyle="1" w:styleId="boldunderline0">
    <w:name w:val="boldunderline"/>
    <w:rsid w:val="00BD587B"/>
  </w:style>
  <w:style w:type="character" w:customStyle="1" w:styleId="A8">
    <w:name w:val="A8"/>
    <w:rsid w:val="00BD587B"/>
    <w:rPr>
      <w:rFonts w:ascii="Scala" w:hAnsi="Scala" w:cs="Scala" w:hint="default"/>
      <w:color w:val="000000"/>
      <w:sz w:val="15"/>
      <w:szCs w:val="15"/>
    </w:rPr>
  </w:style>
  <w:style w:type="character" w:customStyle="1" w:styleId="Date11">
    <w:name w:val="Date11"/>
    <w:rsid w:val="00BD587B"/>
  </w:style>
  <w:style w:type="character" w:customStyle="1" w:styleId="Boxout">
    <w:name w:val="Box out"/>
    <w:uiPriority w:val="1"/>
    <w:qFormat/>
    <w:rsid w:val="00BD587B"/>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BD587B"/>
    <w:rPr>
      <w:rFonts w:ascii="Arial" w:hAnsi="Arial" w:cs="Arial" w:hint="default"/>
    </w:rPr>
  </w:style>
  <w:style w:type="character" w:customStyle="1" w:styleId="reality">
    <w:name w:val="reality"/>
    <w:rsid w:val="00BD587B"/>
  </w:style>
  <w:style w:type="character" w:customStyle="1" w:styleId="text2">
    <w:name w:val="text2"/>
    <w:rsid w:val="00BD587B"/>
  </w:style>
  <w:style w:type="character" w:customStyle="1" w:styleId="StyleUnderlineChar2CharChar11pt">
    <w:name w:val="Style Underline Char2 Char Char + 11 pt"/>
    <w:rsid w:val="00BD587B"/>
    <w:rPr>
      <w:rFonts w:ascii="Times New Roman" w:hAnsi="Times New Roman" w:cs="Times New Roman" w:hint="default"/>
      <w:sz w:val="20"/>
      <w:u w:val="single"/>
    </w:rPr>
  </w:style>
  <w:style w:type="character" w:customStyle="1" w:styleId="StyleStyleBoldUnderline11pt">
    <w:name w:val="Style Style Bold Underline + 11 pt"/>
    <w:rsid w:val="00BD587B"/>
    <w:rPr>
      <w:b/>
      <w:bCs/>
      <w:sz w:val="20"/>
      <w:u w:val="single"/>
    </w:rPr>
  </w:style>
  <w:style w:type="character" w:customStyle="1" w:styleId="articlehead2">
    <w:name w:val="articlehead2"/>
    <w:rsid w:val="00BD587B"/>
  </w:style>
  <w:style w:type="character" w:customStyle="1" w:styleId="pronset">
    <w:name w:val="pronset"/>
    <w:rsid w:val="00BD587B"/>
  </w:style>
  <w:style w:type="character" w:customStyle="1" w:styleId="prondelim">
    <w:name w:val="prondelim"/>
    <w:rsid w:val="00BD587B"/>
  </w:style>
  <w:style w:type="character" w:customStyle="1" w:styleId="prontoggle">
    <w:name w:val="pron_toggle"/>
    <w:rsid w:val="00BD587B"/>
  </w:style>
  <w:style w:type="character" w:customStyle="1" w:styleId="boldface">
    <w:name w:val="boldface"/>
    <w:rsid w:val="00BD587B"/>
  </w:style>
  <w:style w:type="character" w:customStyle="1" w:styleId="secondary-bf">
    <w:name w:val="secondary-bf"/>
    <w:rsid w:val="00BD587B"/>
  </w:style>
  <w:style w:type="character" w:customStyle="1" w:styleId="Boxout0">
    <w:name w:val="Boxout"/>
    <w:uiPriority w:val="1"/>
    <w:qFormat/>
    <w:rsid w:val="00BD587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D587B"/>
  </w:style>
  <w:style w:type="character" w:customStyle="1" w:styleId="pg">
    <w:name w:val="pg"/>
    <w:rsid w:val="00BD587B"/>
  </w:style>
  <w:style w:type="character" w:customStyle="1" w:styleId="detailtitle">
    <w:name w:val="detailtitle"/>
    <w:rsid w:val="00BD587B"/>
  </w:style>
  <w:style w:type="character" w:customStyle="1" w:styleId="storydate">
    <w:name w:val="storydate"/>
    <w:rsid w:val="00BD587B"/>
  </w:style>
  <w:style w:type="character" w:customStyle="1" w:styleId="preloadwrap">
    <w:name w:val="preloadwrap"/>
    <w:rsid w:val="00BD587B"/>
  </w:style>
  <w:style w:type="character" w:customStyle="1" w:styleId="creditwrap">
    <w:name w:val="creditwrap"/>
    <w:rsid w:val="00BD587B"/>
  </w:style>
  <w:style w:type="character" w:customStyle="1" w:styleId="DefaultChar1">
    <w:name w:val="Default Char1"/>
    <w:rsid w:val="00BD587B"/>
    <w:rPr>
      <w:noProof w:val="0"/>
      <w:color w:val="000000"/>
      <w:lang w:val="en-US" w:eastAsia="en-US" w:bidi="ar-SA"/>
    </w:rPr>
  </w:style>
  <w:style w:type="character" w:customStyle="1" w:styleId="pmterms31">
    <w:name w:val="pmterms31"/>
    <w:rsid w:val="00BD587B"/>
    <w:rPr>
      <w:b/>
      <w:bCs/>
      <w:i w:val="0"/>
      <w:iCs w:val="0"/>
      <w:color w:val="000000"/>
    </w:rPr>
  </w:style>
  <w:style w:type="character" w:customStyle="1" w:styleId="copyrightdescription">
    <w:name w:val="copyrightdescription"/>
    <w:rsid w:val="00BD587B"/>
  </w:style>
  <w:style w:type="character" w:customStyle="1" w:styleId="ft01">
    <w:name w:val="ft01"/>
    <w:rsid w:val="00BD587B"/>
    <w:rPr>
      <w:rFonts w:ascii="Times" w:hAnsi="Times" w:cs="Times" w:hint="default"/>
      <w:color w:val="000000"/>
      <w:sz w:val="14"/>
      <w:szCs w:val="14"/>
    </w:rPr>
  </w:style>
  <w:style w:type="character" w:customStyle="1" w:styleId="ft11">
    <w:name w:val="ft11"/>
    <w:rsid w:val="00BD587B"/>
    <w:rPr>
      <w:rFonts w:ascii="Times" w:hAnsi="Times" w:cs="Times" w:hint="default"/>
      <w:color w:val="000000"/>
      <w:sz w:val="17"/>
      <w:szCs w:val="17"/>
    </w:rPr>
  </w:style>
  <w:style w:type="character" w:customStyle="1" w:styleId="ft21">
    <w:name w:val="ft21"/>
    <w:rsid w:val="00BD587B"/>
    <w:rPr>
      <w:rFonts w:ascii="Times" w:hAnsi="Times" w:cs="Times" w:hint="default"/>
      <w:color w:val="000000"/>
      <w:sz w:val="15"/>
      <w:szCs w:val="15"/>
    </w:rPr>
  </w:style>
  <w:style w:type="character" w:customStyle="1" w:styleId="ft31">
    <w:name w:val="ft31"/>
    <w:rsid w:val="00BD587B"/>
    <w:rPr>
      <w:rFonts w:ascii="Times" w:hAnsi="Times" w:cs="Times" w:hint="default"/>
      <w:color w:val="000000"/>
      <w:sz w:val="15"/>
      <w:szCs w:val="15"/>
    </w:rPr>
  </w:style>
  <w:style w:type="character" w:customStyle="1" w:styleId="dquo">
    <w:name w:val="dquo"/>
    <w:rsid w:val="00BD587B"/>
  </w:style>
  <w:style w:type="character" w:customStyle="1" w:styleId="caps2">
    <w:name w:val="caps2"/>
    <w:rsid w:val="00BD587B"/>
  </w:style>
  <w:style w:type="character" w:customStyle="1" w:styleId="CardsFont12ptCharCharCharChar">
    <w:name w:val="Cards + Font: 12 pt Char Char Char Char"/>
    <w:rsid w:val="00BD587B"/>
    <w:rPr>
      <w:sz w:val="24"/>
      <w:szCs w:val="24"/>
      <w:u w:val="thick"/>
      <w:lang w:val="en-US" w:eastAsia="en-US" w:bidi="ar-SA"/>
    </w:rPr>
  </w:style>
  <w:style w:type="character" w:customStyle="1" w:styleId="ccs">
    <w:name w:val="c cs"/>
    <w:rsid w:val="00BD587B"/>
  </w:style>
  <w:style w:type="character" w:customStyle="1" w:styleId="dropshadow">
    <w:name w:val="dropshadow"/>
    <w:rsid w:val="00BD587B"/>
  </w:style>
  <w:style w:type="character" w:customStyle="1" w:styleId="d05ws">
    <w:name w:val="d05ws"/>
    <w:rsid w:val="00BD587B"/>
  </w:style>
  <w:style w:type="character" w:customStyle="1" w:styleId="rzibod">
    <w:name w:val="rzibod"/>
    <w:rsid w:val="00BD587B"/>
  </w:style>
  <w:style w:type="character" w:customStyle="1" w:styleId="StyleBold1">
    <w:name w:val="Style Bold1"/>
    <w:rsid w:val="00BD587B"/>
    <w:rPr>
      <w:rFonts w:ascii="Georgia" w:hAnsi="Georgia" w:hint="default"/>
      <w:b/>
      <w:bCs/>
      <w:sz w:val="22"/>
    </w:rPr>
  </w:style>
  <w:style w:type="character" w:customStyle="1" w:styleId="headertext">
    <w:name w:val="headertext"/>
    <w:rsid w:val="00BD587B"/>
  </w:style>
  <w:style w:type="character" w:customStyle="1" w:styleId="endnote-reference">
    <w:name w:val="endnote-reference"/>
    <w:rsid w:val="00BD587B"/>
  </w:style>
  <w:style w:type="character" w:customStyle="1" w:styleId="officialsname">
    <w:name w:val="official_s_name"/>
    <w:rsid w:val="00BD587B"/>
  </w:style>
  <w:style w:type="character" w:customStyle="1" w:styleId="audience">
    <w:name w:val="audience"/>
    <w:rsid w:val="00BD587B"/>
  </w:style>
  <w:style w:type="character" w:customStyle="1" w:styleId="normalchar">
    <w:name w:val="normal__char"/>
    <w:rsid w:val="00BD587B"/>
  </w:style>
  <w:style w:type="character" w:customStyle="1" w:styleId="hyperlink002cheading0020100200028block0020title0029char">
    <w:name w:val="hyperlink_002cheading_00201_0020_0028block_0020title_0029__char"/>
    <w:rsid w:val="00BD587B"/>
  </w:style>
  <w:style w:type="character" w:customStyle="1" w:styleId="underline002cstyle0020bold0020underlinechar">
    <w:name w:val="underline_002cstyle_0020bold_0020underline__char"/>
    <w:rsid w:val="00BD587B"/>
  </w:style>
  <w:style w:type="character" w:customStyle="1" w:styleId="copyboldblack">
    <w:name w:val="copyboldblack"/>
    <w:rsid w:val="00BD587B"/>
  </w:style>
  <w:style w:type="character" w:customStyle="1" w:styleId="copybold">
    <w:name w:val="copybold"/>
    <w:rsid w:val="00BD587B"/>
  </w:style>
  <w:style w:type="character" w:customStyle="1" w:styleId="author-date0">
    <w:name w:val="author-date"/>
    <w:rsid w:val="00BD587B"/>
  </w:style>
  <w:style w:type="character" w:customStyle="1" w:styleId="articlebegin">
    <w:name w:val="articlebegin"/>
    <w:rsid w:val="00BD587B"/>
  </w:style>
  <w:style w:type="character" w:customStyle="1" w:styleId="mediaoverlay">
    <w:name w:val="mediaoverlay"/>
    <w:rsid w:val="00BD587B"/>
  </w:style>
  <w:style w:type="character" w:customStyle="1" w:styleId="blogcaption">
    <w:name w:val="blog_caption"/>
    <w:rsid w:val="00BD587B"/>
  </w:style>
  <w:style w:type="character" w:customStyle="1" w:styleId="commnet-abuzz">
    <w:name w:val="commnet-abuzz"/>
    <w:rsid w:val="00BD587B"/>
  </w:style>
  <w:style w:type="character" w:customStyle="1" w:styleId="fbconnectbuttontext">
    <w:name w:val="fbconnectbutton_text"/>
    <w:rsid w:val="00BD587B"/>
  </w:style>
  <w:style w:type="character" w:customStyle="1" w:styleId="fbsharecountinner">
    <w:name w:val="fb_share_count_inner"/>
    <w:rsid w:val="00BD587B"/>
  </w:style>
  <w:style w:type="character" w:customStyle="1" w:styleId="stbuttontext">
    <w:name w:val="stbuttontext"/>
    <w:rsid w:val="00BD587B"/>
  </w:style>
  <w:style w:type="character" w:customStyle="1" w:styleId="grey">
    <w:name w:val="grey"/>
    <w:rsid w:val="00BD587B"/>
  </w:style>
  <w:style w:type="character" w:customStyle="1" w:styleId="postdate">
    <w:name w:val="post_date"/>
    <w:rsid w:val="00BD587B"/>
  </w:style>
  <w:style w:type="character" w:customStyle="1" w:styleId="bdx">
    <w:name w:val="bdx"/>
    <w:rsid w:val="00BD587B"/>
  </w:style>
  <w:style w:type="character" w:customStyle="1" w:styleId="bdl">
    <w:name w:val="bdl"/>
    <w:rsid w:val="00BD587B"/>
  </w:style>
  <w:style w:type="character" w:customStyle="1" w:styleId="breadcrumbitemcurrent">
    <w:name w:val="breadcrumbitemcurrent"/>
    <w:rsid w:val="00BD587B"/>
  </w:style>
  <w:style w:type="character" w:customStyle="1" w:styleId="bbl">
    <w:name w:val="bbl"/>
    <w:rsid w:val="00BD587B"/>
  </w:style>
  <w:style w:type="character" w:customStyle="1" w:styleId="company">
    <w:name w:val="company"/>
    <w:rsid w:val="00BD587B"/>
  </w:style>
  <w:style w:type="character" w:customStyle="1" w:styleId="itxtnewhookspan">
    <w:name w:val="itxtnewhookspan"/>
    <w:rsid w:val="00BD587B"/>
  </w:style>
  <w:style w:type="character" w:customStyle="1" w:styleId="gstxthlt">
    <w:name w:val="gstxt_hlt"/>
    <w:rsid w:val="00BD587B"/>
  </w:style>
  <w:style w:type="character" w:customStyle="1" w:styleId="StyleBoldRed">
    <w:name w:val="Style Bold Red"/>
    <w:rsid w:val="00BD587B"/>
    <w:rPr>
      <w:b/>
      <w:bCs/>
      <w:color w:val="auto"/>
    </w:rPr>
  </w:style>
  <w:style w:type="character" w:customStyle="1" w:styleId="StyleTimesNewRoman8pt">
    <w:name w:val="Style Times New Roman 8 pt"/>
    <w:rsid w:val="00BD587B"/>
    <w:rPr>
      <w:rFonts w:ascii="Georgia" w:hAnsi="Georgia" w:hint="default"/>
      <w:sz w:val="16"/>
    </w:rPr>
  </w:style>
  <w:style w:type="character" w:customStyle="1" w:styleId="StyleStyle7pt8pt">
    <w:name w:val="Style Style 7 pt + 8 pt"/>
    <w:rsid w:val="00BD587B"/>
    <w:rPr>
      <w:sz w:val="16"/>
    </w:rPr>
  </w:style>
  <w:style w:type="character" w:customStyle="1" w:styleId="StyleUnderline2">
    <w:name w:val="Style Underline2"/>
    <w:rsid w:val="00BD587B"/>
    <w:rPr>
      <w:u w:val="single"/>
    </w:rPr>
  </w:style>
  <w:style w:type="character" w:customStyle="1" w:styleId="goldbldtext">
    <w:name w:val="goldbldtext"/>
    <w:rsid w:val="00BD587B"/>
  </w:style>
  <w:style w:type="character" w:customStyle="1" w:styleId="cardshighlight0">
    <w:name w:val="cardshighlight"/>
    <w:rsid w:val="00BD587B"/>
  </w:style>
  <w:style w:type="character" w:customStyle="1" w:styleId="cardsfont12pt1">
    <w:name w:val="cardsfont12pt"/>
    <w:rsid w:val="00BD587B"/>
  </w:style>
  <w:style w:type="character" w:customStyle="1" w:styleId="ft1">
    <w:name w:val="ft1"/>
    <w:rsid w:val="00BD587B"/>
  </w:style>
  <w:style w:type="character" w:customStyle="1" w:styleId="ft6">
    <w:name w:val="ft6"/>
    <w:rsid w:val="00BD587B"/>
  </w:style>
  <w:style w:type="character" w:customStyle="1" w:styleId="kicker">
    <w:name w:val="kicker"/>
    <w:rsid w:val="00BD587B"/>
  </w:style>
  <w:style w:type="character" w:customStyle="1" w:styleId="backcontent">
    <w:name w:val="backcontent"/>
    <w:rsid w:val="00BD587B"/>
  </w:style>
  <w:style w:type="character" w:customStyle="1" w:styleId="daystmp">
    <w:name w:val="daystmp"/>
    <w:rsid w:val="00BD587B"/>
  </w:style>
  <w:style w:type="character" w:customStyle="1" w:styleId="cardsfont12ptchar">
    <w:name w:val="cardsfont12ptchar"/>
    <w:rsid w:val="00BD587B"/>
  </w:style>
  <w:style w:type="character" w:customStyle="1" w:styleId="gal">
    <w:name w:val="gal"/>
    <w:rsid w:val="00BD587B"/>
  </w:style>
  <w:style w:type="character" w:customStyle="1" w:styleId="imagedateline">
    <w:name w:val="image_dateline"/>
    <w:rsid w:val="00BD587B"/>
  </w:style>
  <w:style w:type="character" w:customStyle="1" w:styleId="authordatecharchar">
    <w:name w:val="authordatecharchar"/>
    <w:rsid w:val="00BD587B"/>
  </w:style>
  <w:style w:type="character" w:customStyle="1" w:styleId="style1char0">
    <w:name w:val="style1char"/>
    <w:rsid w:val="00BD587B"/>
  </w:style>
  <w:style w:type="character" w:customStyle="1" w:styleId="tagcharchar0">
    <w:name w:val="tagcharchar"/>
    <w:rsid w:val="00BD587B"/>
  </w:style>
  <w:style w:type="character" w:customStyle="1" w:styleId="underlinedcharchar2">
    <w:name w:val="underlinedcharchar"/>
    <w:rsid w:val="00BD587B"/>
  </w:style>
  <w:style w:type="character" w:customStyle="1" w:styleId="BoxedChar">
    <w:name w:val="Boxed Char"/>
    <w:rsid w:val="00BD587B"/>
    <w:rPr>
      <w:rFonts w:ascii="Arial Narrow" w:hAnsi="Arial Narrow" w:hint="default"/>
      <w:b/>
      <w:bCs w:val="0"/>
      <w:sz w:val="18"/>
      <w:bdr w:val="single" w:sz="6" w:space="0" w:color="auto" w:frame="1"/>
    </w:rPr>
  </w:style>
  <w:style w:type="character" w:customStyle="1" w:styleId="Style11ptUnderline2">
    <w:name w:val="Style 11 pt Underline2"/>
    <w:rsid w:val="00BD587B"/>
    <w:rPr>
      <w:sz w:val="20"/>
      <w:u w:val="single"/>
    </w:rPr>
  </w:style>
  <w:style w:type="character" w:customStyle="1" w:styleId="Style11ptBoldUnderline2">
    <w:name w:val="Style 11 pt Bold Underline2"/>
    <w:rsid w:val="00BD587B"/>
    <w:rPr>
      <w:b/>
      <w:bCs/>
      <w:sz w:val="20"/>
      <w:u w:val="single"/>
    </w:rPr>
  </w:style>
  <w:style w:type="character" w:customStyle="1" w:styleId="nw">
    <w:name w:val="nw"/>
    <w:rsid w:val="00BD587B"/>
  </w:style>
  <w:style w:type="character" w:customStyle="1" w:styleId="Styleunderline11ptBoldBorderSinglesolidlineAuto">
    <w:name w:val="Style underline + 11 pt Bold Border: : (Single solid line Auto ..."/>
    <w:rsid w:val="00BD587B"/>
    <w:rPr>
      <w:b/>
      <w:bCs/>
      <w:sz w:val="20"/>
      <w:u w:val="single"/>
      <w:bdr w:val="single" w:sz="4" w:space="0" w:color="auto" w:frame="1"/>
    </w:rPr>
  </w:style>
  <w:style w:type="character" w:customStyle="1" w:styleId="cardCharCharChar1">
    <w:name w:val="card Char Char Char1"/>
    <w:rsid w:val="00BD587B"/>
    <w:rPr>
      <w:lang w:val="en-US" w:eastAsia="en-US" w:bidi="ar-SA"/>
    </w:rPr>
  </w:style>
  <w:style w:type="character" w:customStyle="1" w:styleId="authors1">
    <w:name w:val="authors1"/>
    <w:rsid w:val="00BD587B"/>
    <w:rPr>
      <w:rFonts w:ascii="Verdana" w:hAnsi="Verdana" w:hint="default"/>
      <w:b/>
      <w:bCs/>
      <w:color w:val="006699"/>
      <w:sz w:val="20"/>
      <w:szCs w:val="20"/>
    </w:rPr>
  </w:style>
  <w:style w:type="character" w:customStyle="1" w:styleId="headlinesectionlarge">
    <w:name w:val="headline_section_large"/>
    <w:rsid w:val="00BD587B"/>
  </w:style>
  <w:style w:type="character" w:customStyle="1" w:styleId="Styleunderline11ptBlack">
    <w:name w:val="Style underline + 11 pt Black"/>
    <w:rsid w:val="00BD587B"/>
    <w:rPr>
      <w:color w:val="000000"/>
      <w:sz w:val="20"/>
      <w:u w:val="single"/>
    </w:rPr>
  </w:style>
  <w:style w:type="character" w:customStyle="1" w:styleId="Styleunderline11ptBoldBlack">
    <w:name w:val="Style underline + 11 pt Bold Black"/>
    <w:rsid w:val="00BD587B"/>
    <w:rPr>
      <w:b/>
      <w:bCs/>
      <w:color w:val="000000"/>
      <w:sz w:val="20"/>
      <w:u w:val="single"/>
    </w:rPr>
  </w:style>
  <w:style w:type="character" w:customStyle="1" w:styleId="Style11ptBoldBlackUnderline">
    <w:name w:val="Style 11 pt Bold Black Underline"/>
    <w:rsid w:val="00BD587B"/>
    <w:rPr>
      <w:b/>
      <w:bCs/>
      <w:color w:val="000000"/>
      <w:sz w:val="20"/>
      <w:u w:val="single"/>
    </w:rPr>
  </w:style>
  <w:style w:type="character" w:customStyle="1" w:styleId="Style11ptBoldBlackUnderlineBorderSinglesolidline">
    <w:name w:val="Style 11 pt Bold Black Underline Border: : (Single solid line ..."/>
    <w:rsid w:val="00BD587B"/>
    <w:rPr>
      <w:b/>
      <w:bCs/>
      <w:color w:val="000000"/>
      <w:sz w:val="20"/>
      <w:u w:val="single"/>
      <w:bdr w:val="single" w:sz="4" w:space="0" w:color="auto" w:frame="1"/>
    </w:rPr>
  </w:style>
  <w:style w:type="character" w:customStyle="1" w:styleId="StyleLatinMeridien-Italic11ptItalicUnderline">
    <w:name w:val="Style (Latin) Meridien-Italic 11 pt Italic Underline"/>
    <w:rsid w:val="00BD587B"/>
    <w:rPr>
      <w:rFonts w:ascii="Meridien-Italic" w:hAnsi="Meridien-Italic" w:hint="default"/>
      <w:i/>
      <w:iCs/>
      <w:sz w:val="20"/>
      <w:u w:val="single"/>
    </w:rPr>
  </w:style>
  <w:style w:type="character" w:customStyle="1" w:styleId="underlinestylechar0">
    <w:name w:val="underlinestylechar"/>
    <w:rsid w:val="00BD587B"/>
  </w:style>
  <w:style w:type="character" w:customStyle="1" w:styleId="highlight">
    <w:name w:val="highlight"/>
    <w:rsid w:val="00BD587B"/>
  </w:style>
  <w:style w:type="character" w:customStyle="1" w:styleId="titleauthoretc">
    <w:name w:val="titleauthoretc"/>
    <w:rsid w:val="00BD587B"/>
  </w:style>
  <w:style w:type="character" w:customStyle="1" w:styleId="labeltext">
    <w:name w:val="labeltext"/>
    <w:rsid w:val="00BD587B"/>
  </w:style>
  <w:style w:type="character" w:customStyle="1" w:styleId="viewlink">
    <w:name w:val="viewlink"/>
    <w:rsid w:val="00BD587B"/>
  </w:style>
  <w:style w:type="character" w:customStyle="1" w:styleId="share">
    <w:name w:val="share"/>
    <w:rsid w:val="00BD587B"/>
  </w:style>
  <w:style w:type="character" w:customStyle="1" w:styleId="inlinkchart">
    <w:name w:val="inlink_chart"/>
    <w:rsid w:val="00BD587B"/>
  </w:style>
  <w:style w:type="character" w:customStyle="1" w:styleId="underLight">
    <w:name w:val="underLight"/>
    <w:uiPriority w:val="1"/>
    <w:qFormat/>
    <w:rsid w:val="00BD587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D587B"/>
  </w:style>
  <w:style w:type="character" w:customStyle="1" w:styleId="author-rss">
    <w:name w:val="author-rss"/>
    <w:rsid w:val="00BD587B"/>
  </w:style>
  <w:style w:type="character" w:customStyle="1" w:styleId="fbsharecountwrapper">
    <w:name w:val="fb_share_count_wrapper"/>
    <w:rsid w:val="00BD587B"/>
  </w:style>
  <w:style w:type="character" w:customStyle="1" w:styleId="fbbuttontext">
    <w:name w:val="fb_button_text"/>
    <w:rsid w:val="00BD587B"/>
  </w:style>
  <w:style w:type="character" w:customStyle="1" w:styleId="hw">
    <w:name w:val="hw"/>
    <w:rsid w:val="00BD587B"/>
  </w:style>
  <w:style w:type="character" w:customStyle="1" w:styleId="linktotop">
    <w:name w:val="linktotop"/>
    <w:rsid w:val="00BD587B"/>
  </w:style>
  <w:style w:type="character" w:customStyle="1" w:styleId="maintextbldleft">
    <w:name w:val="maintextbldleft"/>
    <w:rsid w:val="00BD587B"/>
  </w:style>
  <w:style w:type="character" w:customStyle="1" w:styleId="maintextleft">
    <w:name w:val="maintextleft"/>
    <w:rsid w:val="00BD587B"/>
  </w:style>
  <w:style w:type="character" w:customStyle="1" w:styleId="descriptionstyle1block">
    <w:name w:val="description style1 block"/>
    <w:rsid w:val="00BD587B"/>
  </w:style>
  <w:style w:type="character" w:customStyle="1" w:styleId="gutter-right-1">
    <w:name w:val="gutter-right-1"/>
    <w:basedOn w:val="DefaultParagraphFont"/>
    <w:rsid w:val="00BD587B"/>
  </w:style>
  <w:style w:type="character" w:customStyle="1" w:styleId="FontStyle39">
    <w:name w:val="Font Style39"/>
    <w:uiPriority w:val="99"/>
    <w:rsid w:val="00BD587B"/>
    <w:rPr>
      <w:rFonts w:ascii="Constantia" w:hAnsi="Constantia" w:cs="Constantia" w:hint="default"/>
      <w:b/>
      <w:bCs/>
      <w:sz w:val="18"/>
      <w:szCs w:val="18"/>
    </w:rPr>
  </w:style>
  <w:style w:type="character" w:customStyle="1" w:styleId="6">
    <w:name w:val="6"/>
    <w:rsid w:val="00BD587B"/>
    <w:rPr>
      <w:rFonts w:ascii="Arial" w:hAnsi="Arial" w:cs="Arial" w:hint="default"/>
      <w:bCs/>
      <w:sz w:val="20"/>
      <w:u w:val="single"/>
      <w:lang w:val="en-US" w:eastAsia="en-US" w:bidi="ar-SA"/>
    </w:rPr>
  </w:style>
  <w:style w:type="character" w:customStyle="1" w:styleId="posa">
    <w:name w:val="pos(a)"/>
    <w:basedOn w:val="DefaultParagraphFont"/>
    <w:rsid w:val="00BD587B"/>
  </w:style>
  <w:style w:type="character" w:customStyle="1" w:styleId="u-hiddeninnarrowenv">
    <w:name w:val="u-hiddeninnarrowenv"/>
    <w:basedOn w:val="DefaultParagraphFont"/>
    <w:rsid w:val="00BD587B"/>
  </w:style>
  <w:style w:type="character" w:customStyle="1" w:styleId="followbutton-bird">
    <w:name w:val="followbutton-bird"/>
    <w:basedOn w:val="DefaultParagraphFont"/>
    <w:rsid w:val="00BD587B"/>
  </w:style>
  <w:style w:type="character" w:customStyle="1" w:styleId="tweetauthor-name">
    <w:name w:val="tweetauthor-name"/>
    <w:basedOn w:val="DefaultParagraphFont"/>
    <w:rsid w:val="00BD587B"/>
  </w:style>
  <w:style w:type="character" w:customStyle="1" w:styleId="tweetauthor-verifiedbadge">
    <w:name w:val="tweetauthor-verifiedbadge"/>
    <w:basedOn w:val="DefaultParagraphFont"/>
    <w:rsid w:val="00BD587B"/>
  </w:style>
  <w:style w:type="character" w:customStyle="1" w:styleId="tweetauthor-screenname">
    <w:name w:val="tweetauthor-screenname"/>
    <w:basedOn w:val="DefaultParagraphFont"/>
    <w:rsid w:val="00BD587B"/>
  </w:style>
  <w:style w:type="character" w:customStyle="1" w:styleId="u-hiddenvisually">
    <w:name w:val="u-hiddenvisually"/>
    <w:basedOn w:val="DefaultParagraphFont"/>
    <w:rsid w:val="00BD587B"/>
  </w:style>
  <w:style w:type="character" w:customStyle="1" w:styleId="tweetaction-stat">
    <w:name w:val="tweetaction-stat"/>
    <w:basedOn w:val="DefaultParagraphFont"/>
    <w:rsid w:val="00BD587B"/>
  </w:style>
  <w:style w:type="character" w:customStyle="1" w:styleId="related">
    <w:name w:val="related"/>
    <w:basedOn w:val="DefaultParagraphFont"/>
    <w:rsid w:val="00BD587B"/>
  </w:style>
  <w:style w:type="character" w:customStyle="1" w:styleId="related-content">
    <w:name w:val="related-content"/>
    <w:basedOn w:val="DefaultParagraphFont"/>
    <w:rsid w:val="00BD587B"/>
  </w:style>
  <w:style w:type="character" w:customStyle="1" w:styleId="name-of-author">
    <w:name w:val="name-of-author"/>
    <w:basedOn w:val="DefaultParagraphFont"/>
    <w:rsid w:val="00BD587B"/>
  </w:style>
  <w:style w:type="character" w:customStyle="1" w:styleId="first-name">
    <w:name w:val="first-name"/>
    <w:basedOn w:val="DefaultParagraphFont"/>
    <w:rsid w:val="00BD587B"/>
  </w:style>
  <w:style w:type="character" w:customStyle="1" w:styleId="last-name">
    <w:name w:val="last-name"/>
    <w:basedOn w:val="DefaultParagraphFont"/>
    <w:rsid w:val="00BD587B"/>
  </w:style>
  <w:style w:type="character" w:customStyle="1" w:styleId="caption10">
    <w:name w:val="caption1"/>
    <w:basedOn w:val="DefaultParagraphFont"/>
    <w:rsid w:val="00BD587B"/>
  </w:style>
  <w:style w:type="character" w:customStyle="1" w:styleId="recirc-text">
    <w:name w:val="&quot;recirc-text”"/>
    <w:basedOn w:val="DefaultParagraphFont"/>
    <w:rsid w:val="00BD587B"/>
  </w:style>
  <w:style w:type="character" w:customStyle="1" w:styleId="video-icon">
    <w:name w:val="video-icon"/>
    <w:basedOn w:val="DefaultParagraphFont"/>
    <w:rsid w:val="00BD587B"/>
  </w:style>
  <w:style w:type="character" w:customStyle="1" w:styleId="powa-shot-play-btn-text">
    <w:name w:val="powa-shot-play-btn-text"/>
    <w:basedOn w:val="DefaultParagraphFont"/>
    <w:rsid w:val="00BD587B"/>
  </w:style>
  <w:style w:type="character" w:customStyle="1" w:styleId="powa-shot-click">
    <w:name w:val="powa-shot-click"/>
    <w:basedOn w:val="DefaultParagraphFont"/>
    <w:rsid w:val="00BD587B"/>
  </w:style>
  <w:style w:type="character" w:customStyle="1" w:styleId="wpv-blurb">
    <w:name w:val="wpv-blurb"/>
    <w:basedOn w:val="DefaultParagraphFont"/>
    <w:rsid w:val="00BD587B"/>
  </w:style>
  <w:style w:type="character" w:customStyle="1" w:styleId="pb-caption">
    <w:name w:val="pb-caption"/>
    <w:basedOn w:val="DefaultParagraphFont"/>
    <w:rsid w:val="00BD587B"/>
  </w:style>
  <w:style w:type="character" w:customStyle="1" w:styleId="HeaderChar3">
    <w:name w:val="Header Char3"/>
    <w:basedOn w:val="DefaultParagraphFont"/>
    <w:uiPriority w:val="99"/>
    <w:semiHidden/>
    <w:rsid w:val="00BD587B"/>
    <w:rPr>
      <w:rFonts w:ascii="Calibri" w:hAnsi="Calibri" w:cs="Calibri"/>
    </w:rPr>
  </w:style>
  <w:style w:type="table" w:styleId="MediumGrid1">
    <w:name w:val="Medium Grid 1"/>
    <w:basedOn w:val="TableNormal"/>
    <w:uiPriority w:val="67"/>
    <w:rsid w:val="00BD587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
    <w:name w:val="No List111"/>
    <w:next w:val="NoList"/>
    <w:uiPriority w:val="99"/>
    <w:semiHidden/>
    <w:unhideWhenUsed/>
    <w:rsid w:val="00BD587B"/>
  </w:style>
  <w:style w:type="numbering" w:customStyle="1" w:styleId="NoList1111">
    <w:name w:val="No List1111"/>
    <w:next w:val="NoList"/>
    <w:uiPriority w:val="99"/>
    <w:semiHidden/>
    <w:unhideWhenUsed/>
    <w:rsid w:val="00BD587B"/>
  </w:style>
  <w:style w:type="numbering" w:customStyle="1" w:styleId="NoList11111">
    <w:name w:val="No List11111"/>
    <w:next w:val="NoList"/>
    <w:uiPriority w:val="99"/>
    <w:semiHidden/>
    <w:unhideWhenUsed/>
    <w:rsid w:val="00BD587B"/>
  </w:style>
  <w:style w:type="numbering" w:customStyle="1" w:styleId="NoList111111">
    <w:name w:val="No List111111"/>
    <w:next w:val="NoList"/>
    <w:uiPriority w:val="99"/>
    <w:semiHidden/>
    <w:unhideWhenUsed/>
    <w:rsid w:val="00BD587B"/>
  </w:style>
  <w:style w:type="numbering" w:customStyle="1" w:styleId="NoList1111111">
    <w:name w:val="No List1111111"/>
    <w:next w:val="NoList"/>
    <w:uiPriority w:val="99"/>
    <w:semiHidden/>
    <w:unhideWhenUsed/>
    <w:rsid w:val="00BD587B"/>
  </w:style>
  <w:style w:type="numbering" w:customStyle="1" w:styleId="NoList11111111">
    <w:name w:val="No List11111111"/>
    <w:next w:val="NoList"/>
    <w:uiPriority w:val="99"/>
    <w:semiHidden/>
    <w:unhideWhenUsed/>
    <w:rsid w:val="00BD587B"/>
  </w:style>
  <w:style w:type="numbering" w:customStyle="1" w:styleId="NoList111111111">
    <w:name w:val="No List111111111"/>
    <w:next w:val="NoList"/>
    <w:uiPriority w:val="99"/>
    <w:semiHidden/>
    <w:unhideWhenUsed/>
    <w:rsid w:val="00BD587B"/>
  </w:style>
  <w:style w:type="numbering" w:customStyle="1" w:styleId="NoList1111111111">
    <w:name w:val="No List1111111111"/>
    <w:next w:val="NoList"/>
    <w:uiPriority w:val="99"/>
    <w:semiHidden/>
    <w:unhideWhenUsed/>
    <w:rsid w:val="00BD587B"/>
  </w:style>
  <w:style w:type="numbering" w:customStyle="1" w:styleId="NoList11111111111">
    <w:name w:val="No List11111111111"/>
    <w:next w:val="NoList"/>
    <w:uiPriority w:val="99"/>
    <w:semiHidden/>
    <w:unhideWhenUsed/>
    <w:rsid w:val="00BD587B"/>
  </w:style>
  <w:style w:type="numbering" w:customStyle="1" w:styleId="NoList111111111111">
    <w:name w:val="No List111111111111"/>
    <w:next w:val="NoList"/>
    <w:uiPriority w:val="99"/>
    <w:semiHidden/>
    <w:unhideWhenUsed/>
    <w:rsid w:val="00BD587B"/>
  </w:style>
  <w:style w:type="numbering" w:customStyle="1" w:styleId="NoList1111111111111">
    <w:name w:val="No List1111111111111"/>
    <w:next w:val="NoList"/>
    <w:uiPriority w:val="99"/>
    <w:semiHidden/>
    <w:unhideWhenUsed/>
    <w:rsid w:val="00BD587B"/>
  </w:style>
  <w:style w:type="numbering" w:customStyle="1" w:styleId="NoList11111111111111">
    <w:name w:val="No List11111111111111"/>
    <w:next w:val="NoList"/>
    <w:uiPriority w:val="99"/>
    <w:semiHidden/>
    <w:unhideWhenUsed/>
    <w:rsid w:val="00BD587B"/>
  </w:style>
  <w:style w:type="numbering" w:customStyle="1" w:styleId="NoList111111111111111">
    <w:name w:val="No List111111111111111"/>
    <w:next w:val="NoList"/>
    <w:uiPriority w:val="99"/>
    <w:semiHidden/>
    <w:unhideWhenUsed/>
    <w:rsid w:val="00BD587B"/>
  </w:style>
  <w:style w:type="numbering" w:customStyle="1" w:styleId="NoList1111111111111111">
    <w:name w:val="No List1111111111111111"/>
    <w:next w:val="NoList"/>
    <w:uiPriority w:val="99"/>
    <w:semiHidden/>
    <w:unhideWhenUsed/>
    <w:rsid w:val="00BD587B"/>
  </w:style>
  <w:style w:type="numbering" w:customStyle="1" w:styleId="NoList11111111111111111">
    <w:name w:val="No List11111111111111111"/>
    <w:next w:val="NoList"/>
    <w:uiPriority w:val="99"/>
    <w:semiHidden/>
    <w:unhideWhenUsed/>
    <w:rsid w:val="00BD587B"/>
  </w:style>
  <w:style w:type="character" w:customStyle="1" w:styleId="FontStyle220">
    <w:name w:val="Font Style220"/>
    <w:basedOn w:val="DefaultParagraphFont"/>
    <w:uiPriority w:val="99"/>
    <w:rsid w:val="00BD587B"/>
    <w:rPr>
      <w:rFonts w:ascii="Candara" w:hAnsi="Candara" w:cs="Candara" w:hint="default"/>
      <w:i/>
      <w:iCs/>
      <w:sz w:val="18"/>
      <w:szCs w:val="18"/>
    </w:rPr>
  </w:style>
  <w:style w:type="character" w:customStyle="1" w:styleId="FontStyle290">
    <w:name w:val="Font Style290"/>
    <w:basedOn w:val="DefaultParagraphFont"/>
    <w:uiPriority w:val="99"/>
    <w:rsid w:val="00BD587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D587B"/>
    <w:rPr>
      <w:rFonts w:ascii="Arial" w:hAnsi="Arial" w:cs="Arial"/>
      <w:b/>
      <w:bCs/>
      <w:sz w:val="16"/>
      <w:szCs w:val="16"/>
    </w:rPr>
  </w:style>
  <w:style w:type="character" w:customStyle="1" w:styleId="m-5498913268213319940gmail-styleunderline">
    <w:name w:val="m_-5498913268213319940gmail-styleunderline"/>
    <w:basedOn w:val="DefaultParagraphFont"/>
    <w:rsid w:val="00BD587B"/>
  </w:style>
  <w:style w:type="paragraph" w:customStyle="1" w:styleId="speakable">
    <w:name w:val="speakable"/>
    <w:basedOn w:val="Normal"/>
    <w:uiPriority w:val="99"/>
    <w:qFormat/>
    <w:rsid w:val="00BD587B"/>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BD587B"/>
  </w:style>
  <w:style w:type="character" w:customStyle="1" w:styleId="TagCharCharCharChar">
    <w:name w:val="Tag Char Char Char Char"/>
    <w:basedOn w:val="DefaultParagraphFont"/>
    <w:rsid w:val="00BD587B"/>
    <w:rPr>
      <w:rFonts w:ascii="Calibri" w:hAnsi="Calibri" w:cs="Calibri"/>
      <w:b/>
      <w:sz w:val="24"/>
    </w:rPr>
  </w:style>
  <w:style w:type="paragraph" w:customStyle="1" w:styleId="g-body">
    <w:name w:val="g-body"/>
    <w:basedOn w:val="Normal"/>
    <w:uiPriority w:val="99"/>
    <w:qFormat/>
    <w:rsid w:val="00BD587B"/>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BD587B"/>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BD587B"/>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BD587B"/>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BD587B"/>
    <w:pPr>
      <w:spacing w:before="100" w:beforeAutospacing="1" w:after="100" w:afterAutospacing="1"/>
    </w:pPr>
    <w:rPr>
      <w:rFonts w:ascii="Arial" w:hAnsi="Arial" w:cs="Arial"/>
      <w:sz w:val="24"/>
    </w:rPr>
  </w:style>
  <w:style w:type="paragraph" w:customStyle="1" w:styleId="style41">
    <w:name w:val="style4"/>
    <w:basedOn w:val="Normal"/>
    <w:uiPriority w:val="99"/>
    <w:qFormat/>
    <w:rsid w:val="00BD587B"/>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BD587B"/>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BD587B"/>
  </w:style>
  <w:style w:type="character" w:customStyle="1" w:styleId="UL-Bold">
    <w:name w:val="UL-Bold"/>
    <w:basedOn w:val="DefaultParagraphFont"/>
    <w:rsid w:val="00BD587B"/>
    <w:rPr>
      <w:u w:val="thick"/>
    </w:rPr>
  </w:style>
  <w:style w:type="character" w:customStyle="1" w:styleId="UL-None">
    <w:name w:val="UL-None"/>
    <w:basedOn w:val="DefaultParagraphFont"/>
    <w:rsid w:val="00BD587B"/>
    <w:rPr>
      <w:strike w:val="0"/>
      <w:dstrike w:val="0"/>
      <w:u w:val="none"/>
      <w:effect w:val="none"/>
    </w:rPr>
  </w:style>
  <w:style w:type="character" w:customStyle="1" w:styleId="qu730rj69h">
    <w:name w:val="qu730rj69h"/>
    <w:basedOn w:val="DefaultParagraphFont"/>
    <w:rsid w:val="00BD587B"/>
  </w:style>
  <w:style w:type="paragraph" w:customStyle="1" w:styleId="optext">
    <w:name w:val="optext"/>
    <w:basedOn w:val="Normal"/>
    <w:uiPriority w:val="99"/>
    <w:qFormat/>
    <w:rsid w:val="00BD587B"/>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BD587B"/>
  </w:style>
  <w:style w:type="character" w:customStyle="1" w:styleId="icr880">
    <w:name w:val="icr880"/>
    <w:basedOn w:val="DefaultParagraphFont"/>
    <w:rsid w:val="00BD587B"/>
  </w:style>
  <w:style w:type="character" w:customStyle="1" w:styleId="hx23q54">
    <w:name w:val="hx23q54"/>
    <w:basedOn w:val="DefaultParagraphFont"/>
    <w:rsid w:val="00BD587B"/>
  </w:style>
  <w:style w:type="character" w:customStyle="1" w:styleId="m-5348258726587825636gmail-style13ptbold">
    <w:name w:val="m_-5348258726587825636gmail-style13ptbold"/>
    <w:basedOn w:val="DefaultParagraphFont"/>
    <w:rsid w:val="00BD587B"/>
  </w:style>
  <w:style w:type="character" w:customStyle="1" w:styleId="m-5348258726587825636gmail-styleunderline">
    <w:name w:val="m_-5348258726587825636gmail-styleunderline"/>
    <w:basedOn w:val="DefaultParagraphFont"/>
    <w:rsid w:val="00BD587B"/>
  </w:style>
  <w:style w:type="character" w:customStyle="1" w:styleId="UnderlineCharChar1">
    <w:name w:val="Underline Char Char1"/>
    <w:basedOn w:val="DefaultParagraphFont"/>
    <w:rsid w:val="00BD587B"/>
    <w:rPr>
      <w:u w:val="single"/>
      <w:lang w:val="en-US" w:eastAsia="en-US" w:bidi="ar-SA"/>
    </w:rPr>
  </w:style>
  <w:style w:type="character" w:customStyle="1" w:styleId="m4385445901877740177gmail-styleunderline">
    <w:name w:val="m_4385445901877740177gmail-styleunderline"/>
    <w:basedOn w:val="DefaultParagraphFont"/>
    <w:rsid w:val="00BD587B"/>
  </w:style>
  <w:style w:type="paragraph" w:customStyle="1" w:styleId="useless">
    <w:name w:val="useless"/>
    <w:basedOn w:val="Normal"/>
    <w:uiPriority w:val="99"/>
    <w:qFormat/>
    <w:rsid w:val="00BD587B"/>
    <w:rPr>
      <w:rFonts w:ascii="Times New Roman" w:eastAsia="Times New Roman" w:hAnsi="Times New Roman" w:cs="Arial"/>
      <w:sz w:val="12"/>
    </w:rPr>
  </w:style>
  <w:style w:type="character" w:customStyle="1" w:styleId="DDIUnderline">
    <w:name w:val="DDI Underline"/>
    <w:qFormat/>
    <w:rsid w:val="00BD587B"/>
    <w:rPr>
      <w:rFonts w:ascii="Times New Roman" w:hAnsi="Times New Roman"/>
      <w:sz w:val="24"/>
      <w:u w:val="single"/>
    </w:rPr>
  </w:style>
  <w:style w:type="paragraph" w:customStyle="1" w:styleId="ALLCAPS">
    <w:name w:val="ALL CAPS"/>
    <w:basedOn w:val="Normal"/>
    <w:link w:val="ALLCAPSChar"/>
    <w:qFormat/>
    <w:rsid w:val="00BD587B"/>
    <w:rPr>
      <w:rFonts w:ascii="Times New Roman" w:eastAsia="Times New Roman" w:hAnsi="Times New Roman" w:cs="Arial"/>
      <w:b/>
      <w:caps/>
    </w:rPr>
  </w:style>
  <w:style w:type="character" w:customStyle="1" w:styleId="ALLCAPSChar">
    <w:name w:val="ALL CAPS Char"/>
    <w:basedOn w:val="DefaultParagraphFont"/>
    <w:link w:val="ALLCAPS"/>
    <w:rsid w:val="00BD587B"/>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BD587B"/>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BD587B"/>
    <w:rPr>
      <w:rFonts w:ascii="Times New Roman" w:eastAsia="Times New Roman" w:hAnsi="Times New Roman" w:cs="Arial"/>
      <w:b/>
    </w:rPr>
  </w:style>
  <w:style w:type="character" w:customStyle="1" w:styleId="Cites-AuthorDate">
    <w:name w:val="Cites-Author/Date"/>
    <w:qFormat/>
    <w:rsid w:val="00BD587B"/>
    <w:rPr>
      <w:rFonts w:ascii="Helvetica" w:hAnsi="Helvetica"/>
      <w:b/>
      <w:sz w:val="22"/>
      <w:szCs w:val="24"/>
      <w:u w:val="thick"/>
    </w:rPr>
  </w:style>
  <w:style w:type="paragraph" w:customStyle="1" w:styleId="CiteTag">
    <w:name w:val="Cite/Tag"/>
    <w:basedOn w:val="Normal"/>
    <w:qFormat/>
    <w:rsid w:val="00BD587B"/>
    <w:rPr>
      <w:rFonts w:ascii="Times New Roman" w:eastAsia="Cambria" w:hAnsi="Times New Roman" w:cs="Arial"/>
      <w:b/>
    </w:rPr>
  </w:style>
  <w:style w:type="character" w:customStyle="1" w:styleId="m489902567989944824gmail-style13ptbold">
    <w:name w:val="m_489902567989944824gmail-style13ptbold"/>
    <w:basedOn w:val="DefaultParagraphFont"/>
    <w:rsid w:val="00BD587B"/>
  </w:style>
  <w:style w:type="character" w:customStyle="1" w:styleId="m489902567989944824gmail-styleunderline">
    <w:name w:val="m_489902567989944824gmail-styleunderline"/>
    <w:basedOn w:val="DefaultParagraphFont"/>
    <w:rsid w:val="00BD587B"/>
  </w:style>
  <w:style w:type="character" w:customStyle="1" w:styleId="UnderlineCharChar3">
    <w:name w:val="Underline Char Char3"/>
    <w:rsid w:val="00BD587B"/>
    <w:rPr>
      <w:szCs w:val="24"/>
      <w:u w:val="single"/>
      <w:lang w:val="en-US" w:eastAsia="en-US" w:bidi="ar-SA"/>
    </w:rPr>
  </w:style>
  <w:style w:type="character" w:customStyle="1" w:styleId="tl8wme">
    <w:name w:val="tl8wme"/>
    <w:basedOn w:val="DefaultParagraphFont"/>
    <w:rsid w:val="00BD587B"/>
  </w:style>
  <w:style w:type="character" w:customStyle="1" w:styleId="Mention3">
    <w:name w:val="Mention3"/>
    <w:basedOn w:val="DefaultParagraphFont"/>
    <w:uiPriority w:val="99"/>
    <w:semiHidden/>
    <w:unhideWhenUsed/>
    <w:rsid w:val="00BD587B"/>
    <w:rPr>
      <w:color w:val="2B579A"/>
      <w:shd w:val="clear" w:color="auto" w:fill="E6E6E6"/>
    </w:rPr>
  </w:style>
  <w:style w:type="character" w:customStyle="1" w:styleId="m-5251091010484660064gmail-style13ptbold">
    <w:name w:val="m_-5251091010484660064gmail-style13ptbold"/>
    <w:basedOn w:val="DefaultParagraphFont"/>
    <w:rsid w:val="00BD587B"/>
  </w:style>
  <w:style w:type="character" w:customStyle="1" w:styleId="m-5251091010484660064gmail-styleunderline">
    <w:name w:val="m_-5251091010484660064gmail-styleunderline"/>
    <w:basedOn w:val="DefaultParagraphFont"/>
    <w:rsid w:val="00BD587B"/>
  </w:style>
  <w:style w:type="character" w:customStyle="1" w:styleId="tablecaption">
    <w:name w:val="tablecaption"/>
    <w:basedOn w:val="DefaultParagraphFont"/>
    <w:rsid w:val="00BD587B"/>
  </w:style>
  <w:style w:type="character" w:customStyle="1" w:styleId="StyleLatinHelvetica105ptBlack">
    <w:name w:val="Style (Latin) Helvetica 10.5 pt Black"/>
    <w:basedOn w:val="DefaultParagraphFont"/>
    <w:rsid w:val="00BD587B"/>
    <w:rPr>
      <w:rFonts w:ascii="Times New Roman" w:hAnsi="Times New Roman"/>
      <w:color w:val="000000"/>
      <w:sz w:val="21"/>
    </w:rPr>
  </w:style>
  <w:style w:type="character" w:customStyle="1" w:styleId="m-413333960618644972gmail-style13ptbold">
    <w:name w:val="m_-413333960618644972gmail-style13ptbold"/>
    <w:basedOn w:val="DefaultParagraphFont"/>
    <w:rsid w:val="00BD587B"/>
  </w:style>
  <w:style w:type="character" w:customStyle="1" w:styleId="m-413333960618644972gmail-styleunderline">
    <w:name w:val="m_-413333960618644972gmail-styleunderline"/>
    <w:basedOn w:val="DefaultParagraphFont"/>
    <w:rsid w:val="00BD587B"/>
  </w:style>
  <w:style w:type="character" w:customStyle="1" w:styleId="m8314098763611656848gmail-stylestylebold12pt">
    <w:name w:val="m_8314098763611656848gmail-stylestylebold12pt"/>
    <w:basedOn w:val="DefaultParagraphFont"/>
    <w:rsid w:val="00BD587B"/>
  </w:style>
  <w:style w:type="character" w:customStyle="1" w:styleId="m8314098763611656848gmail-styleboldunderline">
    <w:name w:val="m_8314098763611656848gmail-styleboldunderline"/>
    <w:basedOn w:val="DefaultParagraphFont"/>
    <w:rsid w:val="00BD587B"/>
  </w:style>
  <w:style w:type="paragraph" w:customStyle="1" w:styleId="Spacer">
    <w:name w:val="Spacer"/>
    <w:basedOn w:val="Heading1"/>
    <w:link w:val="SpacerChar"/>
    <w:autoRedefine/>
    <w:uiPriority w:val="4"/>
    <w:qFormat/>
    <w:rsid w:val="00BD587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D587B"/>
    <w:rPr>
      <w:rFonts w:ascii="Georgia" w:eastAsiaTheme="majorEastAsia" w:hAnsi="Georgia" w:cstheme="majorBidi"/>
      <w:b/>
      <w:bCs/>
      <w:szCs w:val="32"/>
    </w:rPr>
  </w:style>
  <w:style w:type="paragraph" w:customStyle="1" w:styleId="msonormal0">
    <w:name w:val="msonormal"/>
    <w:basedOn w:val="Normal"/>
    <w:rsid w:val="00BD587B"/>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uiPriority w:val="99"/>
    <w:qFormat/>
    <w:rsid w:val="00BD587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BD587B"/>
    <w:rPr>
      <w:rFonts w:ascii="Georgia" w:eastAsia="Times New Roman" w:hAnsi="Georgia" w:cs="Arial" w:hint="default"/>
      <w:b/>
      <w:bCs/>
      <w:kern w:val="32"/>
      <w:sz w:val="28"/>
      <w:szCs w:val="32"/>
    </w:rPr>
  </w:style>
  <w:style w:type="character" w:customStyle="1" w:styleId="CiteReal0">
    <w:name w:val="CiteReal"/>
    <w:uiPriority w:val="1"/>
    <w:qFormat/>
    <w:rsid w:val="00BD587B"/>
    <w:rPr>
      <w:rFonts w:ascii="Arial" w:hAnsi="Arial"/>
      <w:b/>
      <w:sz w:val="24"/>
      <w:u w:val="single"/>
    </w:rPr>
  </w:style>
  <w:style w:type="character" w:customStyle="1" w:styleId="dropcap1">
    <w:name w:val="dropcap1"/>
    <w:rsid w:val="00BD587B"/>
  </w:style>
  <w:style w:type="paragraph" w:customStyle="1" w:styleId="Style42">
    <w:name w:val="Style42"/>
    <w:basedOn w:val="Normal"/>
    <w:uiPriority w:val="99"/>
    <w:qFormat/>
    <w:rsid w:val="00BD587B"/>
    <w:pPr>
      <w:spacing w:line="202" w:lineRule="exact"/>
      <w:jc w:val="both"/>
    </w:pPr>
    <w:rPr>
      <w:rFonts w:ascii="Palatino Linotype" w:hAnsi="Palatino Linotype" w:cs="Palatino Linotype"/>
    </w:rPr>
  </w:style>
  <w:style w:type="character" w:customStyle="1" w:styleId="FontStyle72">
    <w:name w:val="Font Style72"/>
    <w:rsid w:val="00BD587B"/>
    <w:rPr>
      <w:rFonts w:ascii="Cambria" w:hAnsi="Cambria" w:cs="Cambria" w:hint="default"/>
      <w:sz w:val="16"/>
      <w:szCs w:val="16"/>
    </w:rPr>
  </w:style>
  <w:style w:type="character" w:customStyle="1" w:styleId="FontStyle73">
    <w:name w:val="Font Style73"/>
    <w:uiPriority w:val="99"/>
    <w:rsid w:val="00BD587B"/>
    <w:rPr>
      <w:rFonts w:ascii="Cambria" w:hAnsi="Cambria" w:cs="Cambria" w:hint="default"/>
      <w:i/>
      <w:iCs/>
      <w:sz w:val="16"/>
      <w:szCs w:val="16"/>
    </w:rPr>
  </w:style>
  <w:style w:type="character" w:customStyle="1" w:styleId="UnderlinestyleChar20">
    <w:name w:val="Underline style Char2"/>
    <w:rsid w:val="00BD587B"/>
    <w:rPr>
      <w:sz w:val="22"/>
      <w:szCs w:val="24"/>
      <w:u w:val="single"/>
      <w:lang w:val="en-US" w:eastAsia="en-US" w:bidi="ar-SA"/>
    </w:rPr>
  </w:style>
  <w:style w:type="character" w:customStyle="1" w:styleId="FontStyle49">
    <w:name w:val="Font Style49"/>
    <w:uiPriority w:val="99"/>
    <w:rsid w:val="00BD587B"/>
    <w:rPr>
      <w:rFonts w:ascii="Cambria" w:hAnsi="Cambria" w:cs="Cambria"/>
      <w:sz w:val="20"/>
      <w:szCs w:val="20"/>
    </w:rPr>
  </w:style>
  <w:style w:type="character" w:customStyle="1" w:styleId="FontStyle50">
    <w:name w:val="Font Style50"/>
    <w:uiPriority w:val="99"/>
    <w:rsid w:val="00BD587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BD587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D587B"/>
    <w:rPr>
      <w:rFonts w:ascii="Cambria" w:eastAsia="Cambria" w:hAnsi="Cambria" w:cs="Cambria"/>
      <w:spacing w:val="-3"/>
      <w:sz w:val="22"/>
      <w:szCs w:val="20"/>
    </w:rPr>
  </w:style>
  <w:style w:type="character" w:customStyle="1" w:styleId="kn">
    <w:name w:val="kn"/>
    <w:basedOn w:val="DefaultParagraphFont"/>
    <w:rsid w:val="00BD587B"/>
  </w:style>
  <w:style w:type="character" w:customStyle="1" w:styleId="StyleStyleUnderlineUnderlineStyleBoldUnderlineIntenseEmphas">
    <w:name w:val="Style Style UnderlineUnderlineStyle Bold UnderlineIntense Emphas..."/>
    <w:basedOn w:val="DefaultParagraphFont"/>
    <w:rsid w:val="00BD587B"/>
    <w:rPr>
      <w:b/>
      <w:bCs/>
      <w:sz w:val="26"/>
      <w:u w:val="single"/>
    </w:rPr>
  </w:style>
  <w:style w:type="character" w:customStyle="1" w:styleId="articoloinside">
    <w:name w:val="articolo_inside"/>
    <w:rsid w:val="00BD587B"/>
  </w:style>
  <w:style w:type="paragraph" w:customStyle="1" w:styleId="pagetools">
    <w:name w:val="pagetools"/>
    <w:basedOn w:val="Normal"/>
    <w:uiPriority w:val="99"/>
    <w:qFormat/>
    <w:rsid w:val="00BD587B"/>
    <w:pPr>
      <w:spacing w:before="100" w:beforeAutospacing="1" w:after="100" w:afterAutospacing="1"/>
    </w:pPr>
    <w:rPr>
      <w:rFonts w:ascii="Cambria" w:eastAsia="Cambria" w:hAnsi="Cambria"/>
      <w:sz w:val="24"/>
    </w:rPr>
  </w:style>
  <w:style w:type="character" w:customStyle="1" w:styleId="job">
    <w:name w:val="job"/>
    <w:basedOn w:val="DefaultParagraphFont"/>
    <w:rsid w:val="00BD587B"/>
  </w:style>
  <w:style w:type="character" w:customStyle="1" w:styleId="publisher">
    <w:name w:val="publisher"/>
    <w:basedOn w:val="DefaultParagraphFont"/>
    <w:rsid w:val="00BD587B"/>
  </w:style>
  <w:style w:type="character" w:customStyle="1" w:styleId="pubyear">
    <w:name w:val="pubyear"/>
    <w:basedOn w:val="DefaultParagraphFont"/>
    <w:rsid w:val="00BD587B"/>
  </w:style>
  <w:style w:type="character" w:customStyle="1" w:styleId="pubcity">
    <w:name w:val="pubcity"/>
    <w:basedOn w:val="DefaultParagraphFont"/>
    <w:rsid w:val="00BD587B"/>
  </w:style>
  <w:style w:type="paragraph" w:customStyle="1" w:styleId="C-Text">
    <w:name w:val="C-Text"/>
    <w:basedOn w:val="Normal"/>
    <w:uiPriority w:val="99"/>
    <w:qFormat/>
    <w:rsid w:val="00BD587B"/>
    <w:pPr>
      <w:tabs>
        <w:tab w:val="num" w:pos="720"/>
      </w:tabs>
      <w:ind w:left="720" w:hanging="360"/>
    </w:pPr>
    <w:rPr>
      <w:rFonts w:ascii="Book Antiqua" w:hAnsi="Book Antiqua"/>
      <w:sz w:val="24"/>
    </w:rPr>
  </w:style>
  <w:style w:type="character" w:customStyle="1" w:styleId="ecdate">
    <w:name w:val="ec_date"/>
    <w:basedOn w:val="DefaultParagraphFont"/>
    <w:rsid w:val="00BD587B"/>
    <w:rPr>
      <w:rFonts w:ascii="Symbol" w:hAnsi="Symbol" w:hint="default"/>
      <w:sz w:val="20"/>
      <w:szCs w:val="20"/>
      <w:shd w:val="clear" w:color="auto" w:fill="FFFFFF"/>
    </w:rPr>
  </w:style>
  <w:style w:type="paragraph" w:customStyle="1" w:styleId="ecmsonormal">
    <w:name w:val="ec_msonormal"/>
    <w:basedOn w:val="Normal"/>
    <w:uiPriority w:val="99"/>
    <w:qFormat/>
    <w:rsid w:val="00BD587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D587B"/>
  </w:style>
  <w:style w:type="character" w:customStyle="1" w:styleId="articleheadline">
    <w:name w:val="articleheadline"/>
    <w:basedOn w:val="DefaultParagraphFont"/>
    <w:rsid w:val="00BD587B"/>
  </w:style>
  <w:style w:type="paragraph" w:customStyle="1" w:styleId="u-intro">
    <w:name w:val="u-intro"/>
    <w:basedOn w:val="Normal"/>
    <w:uiPriority w:val="99"/>
    <w:qFormat/>
    <w:rsid w:val="00BD587B"/>
    <w:pPr>
      <w:spacing w:before="100" w:beforeAutospacing="1" w:after="100" w:afterAutospacing="1"/>
    </w:pPr>
    <w:rPr>
      <w:rFonts w:ascii="Georgia" w:hAnsi="Georgia"/>
      <w:sz w:val="24"/>
    </w:rPr>
  </w:style>
  <w:style w:type="character" w:customStyle="1" w:styleId="u-byline">
    <w:name w:val="u-byline"/>
    <w:basedOn w:val="DefaultParagraphFont"/>
    <w:rsid w:val="00BD587B"/>
  </w:style>
  <w:style w:type="character" w:customStyle="1" w:styleId="articlebya">
    <w:name w:val="articleby_a"/>
    <w:basedOn w:val="DefaultParagraphFont"/>
    <w:rsid w:val="00BD587B"/>
  </w:style>
  <w:style w:type="character" w:customStyle="1" w:styleId="popupwinby">
    <w:name w:val="popupwinby"/>
    <w:basedOn w:val="DefaultParagraphFont"/>
    <w:rsid w:val="00BD587B"/>
  </w:style>
  <w:style w:type="character" w:customStyle="1" w:styleId="storyheader">
    <w:name w:val="storyheader"/>
    <w:basedOn w:val="DefaultParagraphFont"/>
    <w:rsid w:val="00BD587B"/>
  </w:style>
  <w:style w:type="character" w:customStyle="1" w:styleId="marron">
    <w:name w:val="marron"/>
    <w:basedOn w:val="DefaultParagraphFont"/>
    <w:rsid w:val="00BD587B"/>
  </w:style>
  <w:style w:type="paragraph" w:customStyle="1" w:styleId="StyleNormalWeb10pt">
    <w:name w:val="Style Normal (Web) + 10 pt"/>
    <w:basedOn w:val="NormalWeb"/>
    <w:next w:val="Normal"/>
    <w:uiPriority w:val="99"/>
    <w:qFormat/>
    <w:rsid w:val="00BD587B"/>
    <w:rPr>
      <w:rFonts w:ascii="Bookman Old Style" w:hAnsi="Bookman Old Style"/>
      <w:sz w:val="20"/>
    </w:rPr>
  </w:style>
  <w:style w:type="character" w:customStyle="1" w:styleId="StyleNormalWeb10ptChar">
    <w:name w:val="Style Normal (Web) + 10 pt Char"/>
    <w:basedOn w:val="DefaultParagraphFont"/>
    <w:rsid w:val="00BD587B"/>
    <w:rPr>
      <w:szCs w:val="24"/>
      <w:lang w:val="en-US" w:eastAsia="en-US" w:bidi="ar-SA"/>
    </w:rPr>
  </w:style>
  <w:style w:type="paragraph" w:customStyle="1" w:styleId="TagCiteShells">
    <w:name w:val="Tag/Cite/Shells"/>
    <w:basedOn w:val="Normal"/>
    <w:uiPriority w:val="99"/>
    <w:qFormat/>
    <w:rsid w:val="00BD587B"/>
    <w:rPr>
      <w:rFonts w:ascii="Georgia" w:hAnsi="Georgia"/>
      <w:b/>
    </w:rPr>
  </w:style>
  <w:style w:type="paragraph" w:customStyle="1" w:styleId="DefinitionTerm">
    <w:name w:val="Definition Term"/>
    <w:basedOn w:val="Normal"/>
    <w:next w:val="Normal"/>
    <w:uiPriority w:val="99"/>
    <w:qFormat/>
    <w:rsid w:val="00BD587B"/>
    <w:rPr>
      <w:rFonts w:ascii="Georgia" w:hAnsi="Georgia"/>
      <w:snapToGrid w:val="0"/>
      <w:sz w:val="24"/>
    </w:rPr>
  </w:style>
  <w:style w:type="character" w:customStyle="1" w:styleId="Style3CharChar">
    <w:name w:val="Style3 Char Char"/>
    <w:basedOn w:val="DefaultParagraphFont"/>
    <w:rsid w:val="00BD587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BD587B"/>
    <w:pPr>
      <w:spacing w:after="60"/>
    </w:pPr>
    <w:rPr>
      <w:rFonts w:ascii="Georgia" w:eastAsia="Segoe UI" w:hAnsi="Georgia" w:cs="Cambria"/>
      <w:caps/>
      <w:sz w:val="20"/>
      <w:lang w:eastAsia="zh-CN"/>
    </w:rPr>
  </w:style>
  <w:style w:type="character" w:customStyle="1" w:styleId="NormalChar0">
    <w:name w:val="Normal Char"/>
    <w:basedOn w:val="DefaultParagraphFont"/>
    <w:rsid w:val="00BD587B"/>
    <w:rPr>
      <w:lang w:eastAsia="en-US"/>
    </w:rPr>
  </w:style>
  <w:style w:type="character" w:customStyle="1" w:styleId="BoldUnderlineChar2">
    <w:name w:val="Bold + Underline Char"/>
    <w:basedOn w:val="DefaultParagraphFont"/>
    <w:rsid w:val="00BD587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D587B"/>
  </w:style>
  <w:style w:type="character" w:customStyle="1" w:styleId="CharacterStyle7">
    <w:name w:val="Character Style 7"/>
    <w:rsid w:val="00BD587B"/>
    <w:rPr>
      <w:rFonts w:ascii="Trebuchet MS" w:hAnsi="Trebuchet MS" w:cs="Trebuchet MS"/>
      <w:sz w:val="20"/>
      <w:szCs w:val="20"/>
      <w:u w:val="single"/>
    </w:rPr>
  </w:style>
  <w:style w:type="character" w:customStyle="1" w:styleId="StyleStyle4Char">
    <w:name w:val="Style Style4 + Char"/>
    <w:basedOn w:val="DefaultParagraphFont"/>
    <w:rsid w:val="00BD587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D587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BD587B"/>
    <w:rPr>
      <w:rFonts w:ascii="Symbol" w:hAnsi="Symbol"/>
      <w:sz w:val="21"/>
      <w:szCs w:val="21"/>
      <w:u w:val="thick"/>
    </w:rPr>
  </w:style>
  <w:style w:type="character" w:styleId="PlaceholderText">
    <w:name w:val="Placeholder Text"/>
    <w:basedOn w:val="DefaultParagraphFont"/>
    <w:uiPriority w:val="99"/>
    <w:rsid w:val="00BD587B"/>
    <w:rPr>
      <w:color w:val="808080"/>
    </w:rPr>
  </w:style>
  <w:style w:type="paragraph" w:customStyle="1" w:styleId="Cite8">
    <w:name w:val="Cite8"/>
    <w:basedOn w:val="Normal"/>
    <w:autoRedefine/>
    <w:uiPriority w:val="99"/>
    <w:qFormat/>
    <w:rsid w:val="00BD587B"/>
    <w:rPr>
      <w:rFonts w:ascii="Trebuchet MS" w:eastAsia="Verdana" w:hAnsi="Trebuchet MS" w:cs="Cambria"/>
      <w:sz w:val="16"/>
    </w:rPr>
  </w:style>
  <w:style w:type="paragraph" w:customStyle="1" w:styleId="8font">
    <w:name w:val="8font"/>
    <w:basedOn w:val="Normal"/>
    <w:next w:val="Normal"/>
    <w:autoRedefine/>
    <w:uiPriority w:val="99"/>
    <w:qFormat/>
    <w:rsid w:val="00BD587B"/>
    <w:rPr>
      <w:rFonts w:ascii="Georgia" w:eastAsia="Cambria Math" w:hAnsi="Georgia" w:cs="Cambria"/>
      <w:sz w:val="16"/>
      <w:szCs w:val="16"/>
    </w:rPr>
  </w:style>
  <w:style w:type="paragraph" w:customStyle="1" w:styleId="BoldUnderlineChar20">
    <w:name w:val="BoldUnderline Char2"/>
    <w:link w:val="BoldUnderlineChar2Char"/>
    <w:qFormat/>
    <w:rsid w:val="00BD587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D587B"/>
    <w:rPr>
      <w:rFonts w:ascii="Times New Roman" w:eastAsia="Times New Roman" w:hAnsi="Times New Roman" w:cs="Times New Roman"/>
      <w:b/>
      <w:sz w:val="20"/>
      <w:u w:val="single"/>
    </w:rPr>
  </w:style>
  <w:style w:type="character" w:customStyle="1" w:styleId="UnderlineCharChar4">
    <w:name w:val="Underline Char Char4"/>
    <w:rsid w:val="00BD587B"/>
    <w:rPr>
      <w:szCs w:val="24"/>
      <w:u w:val="single"/>
      <w:lang w:val="en-US" w:eastAsia="en-US" w:bidi="ar-SA"/>
    </w:rPr>
  </w:style>
  <w:style w:type="character" w:customStyle="1" w:styleId="BoldUnderlineCharChar3">
    <w:name w:val="BoldUnderline Char Char3"/>
    <w:rsid w:val="00BD587B"/>
    <w:rPr>
      <w:b/>
      <w:szCs w:val="24"/>
      <w:u w:val="single"/>
      <w:lang w:val="en-US" w:eastAsia="en-US" w:bidi="ar-SA"/>
    </w:rPr>
  </w:style>
  <w:style w:type="character" w:customStyle="1" w:styleId="BoldUnderlineCharChar2">
    <w:name w:val="BoldUnderline Char Char2"/>
    <w:rsid w:val="00BD587B"/>
    <w:rPr>
      <w:b/>
      <w:szCs w:val="24"/>
      <w:u w:val="single"/>
      <w:lang w:val="en-US" w:eastAsia="en-US" w:bidi="ar-SA"/>
    </w:rPr>
  </w:style>
  <w:style w:type="paragraph" w:customStyle="1" w:styleId="UnderlineCard0">
    <w:name w:val="UnderlineCard"/>
    <w:basedOn w:val="Heading3"/>
    <w:link w:val="UnderlineCardChar0"/>
    <w:qFormat/>
    <w:rsid w:val="00BD587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D587B"/>
    <w:rPr>
      <w:rFonts w:ascii="Georgia" w:eastAsia="Calibri" w:hAnsi="Georgia" w:cs="Times New Roman"/>
      <w:sz w:val="20"/>
      <w:szCs w:val="20"/>
      <w:u w:val="single"/>
      <w:lang w:val="x-none" w:eastAsia="x-none"/>
    </w:rPr>
  </w:style>
  <w:style w:type="character" w:customStyle="1" w:styleId="5Notunderlined">
    <w:name w:val="5 Not underlined"/>
    <w:rsid w:val="00BD587B"/>
    <w:rPr>
      <w:rFonts w:ascii="Times New Roman" w:hAnsi="Times New Roman"/>
      <w:sz w:val="16"/>
    </w:rPr>
  </w:style>
  <w:style w:type="character" w:customStyle="1" w:styleId="volume-issue">
    <w:name w:val="volume-issue"/>
    <w:rsid w:val="00BD587B"/>
    <w:rPr>
      <w:rFonts w:cs="Times New Roman"/>
    </w:rPr>
  </w:style>
  <w:style w:type="character" w:customStyle="1" w:styleId="storytext">
    <w:name w:val="storytext"/>
    <w:basedOn w:val="DefaultParagraphFont"/>
    <w:rsid w:val="00BD587B"/>
  </w:style>
  <w:style w:type="character" w:customStyle="1" w:styleId="boldness1">
    <w:name w:val="boldness1"/>
    <w:rsid w:val="00BD587B"/>
  </w:style>
  <w:style w:type="paragraph" w:customStyle="1" w:styleId="Cardd">
    <w:name w:val="Cardd"/>
    <w:basedOn w:val="Normal"/>
    <w:uiPriority w:val="4"/>
    <w:qFormat/>
    <w:rsid w:val="00BD587B"/>
    <w:pPr>
      <w:ind w:left="288" w:right="288"/>
    </w:pPr>
    <w:rPr>
      <w:rFonts w:ascii="Georgia" w:hAnsi="Georgia"/>
    </w:rPr>
  </w:style>
  <w:style w:type="paragraph" w:customStyle="1" w:styleId="document0">
    <w:name w:val="document"/>
    <w:basedOn w:val="Normal"/>
    <w:uiPriority w:val="99"/>
    <w:qFormat/>
    <w:rsid w:val="00BD587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D587B"/>
  </w:style>
  <w:style w:type="character" w:customStyle="1" w:styleId="aa">
    <w:name w:val="_"/>
    <w:basedOn w:val="DefaultParagraphFont"/>
    <w:rsid w:val="00BD587B"/>
  </w:style>
  <w:style w:type="character" w:customStyle="1" w:styleId="messagecontent">
    <w:name w:val="message_content"/>
    <w:rsid w:val="00BD587B"/>
  </w:style>
  <w:style w:type="paragraph" w:customStyle="1" w:styleId="BriefTitleWorks">
    <w:name w:val="Brief Title Works"/>
    <w:basedOn w:val="Heading1"/>
    <w:link w:val="BriefTitleWorksChar"/>
    <w:qFormat/>
    <w:rsid w:val="00BD587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D587B"/>
    <w:rPr>
      <w:rFonts w:ascii="Georgia" w:eastAsia="Times New Roman" w:hAnsi="Georgia" w:cs="Arial"/>
      <w:b/>
      <w:bCs/>
      <w:kern w:val="32"/>
      <w:szCs w:val="32"/>
      <w:u w:val="single"/>
    </w:rPr>
  </w:style>
  <w:style w:type="character" w:customStyle="1" w:styleId="twelptblackblack1">
    <w:name w:val="twelptblackblack1"/>
    <w:basedOn w:val="DefaultParagraphFont"/>
    <w:rsid w:val="00BD587B"/>
    <w:rPr>
      <w:rFonts w:ascii="Verdana" w:hAnsi="Verdana" w:hint="default"/>
      <w:color w:val="000000"/>
      <w:sz w:val="16"/>
      <w:szCs w:val="16"/>
    </w:rPr>
  </w:style>
  <w:style w:type="character" w:customStyle="1" w:styleId="Heading3CharCharCharChar1">
    <w:name w:val="Heading 3 Char Char Char Char1"/>
    <w:rsid w:val="00BD587B"/>
    <w:rPr>
      <w:rFonts w:cs="Arial"/>
      <w:bCs/>
      <w:szCs w:val="26"/>
      <w:u w:val="single"/>
      <w:lang w:val="en-US" w:eastAsia="en-US" w:bidi="ar-SA"/>
    </w:rPr>
  </w:style>
  <w:style w:type="paragraph" w:customStyle="1" w:styleId="conintrotext">
    <w:name w:val="conintrotext"/>
    <w:basedOn w:val="Normal"/>
    <w:uiPriority w:val="99"/>
    <w:qFormat/>
    <w:rsid w:val="00BD587B"/>
    <w:pPr>
      <w:spacing w:before="100" w:beforeAutospacing="1" w:after="100" w:afterAutospacing="1"/>
    </w:pPr>
    <w:rPr>
      <w:rFonts w:ascii="Georgia" w:eastAsia="Times New Roman" w:hAnsi="Georgia"/>
      <w:sz w:val="24"/>
    </w:rPr>
  </w:style>
  <w:style w:type="character" w:customStyle="1" w:styleId="comment-body">
    <w:name w:val="comment-body"/>
    <w:rsid w:val="00BD587B"/>
  </w:style>
  <w:style w:type="character" w:customStyle="1" w:styleId="UnderlineCharCharChar1">
    <w:name w:val="Underline Char Char Char1"/>
    <w:rsid w:val="00BD587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D587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D587B"/>
    <w:rPr>
      <w:rFonts w:asciiTheme="minorHAnsi" w:eastAsia="MS Mincho" w:hAnsiTheme="minorHAnsi"/>
      <w:b/>
      <w:sz w:val="24"/>
      <w:u w:val="single"/>
    </w:rPr>
  </w:style>
  <w:style w:type="character" w:customStyle="1" w:styleId="mw-headline">
    <w:name w:val="mw-headline"/>
    <w:rsid w:val="00BD587B"/>
  </w:style>
  <w:style w:type="character" w:customStyle="1" w:styleId="flagicon">
    <w:name w:val="flagicon"/>
    <w:rsid w:val="00BD587B"/>
  </w:style>
  <w:style w:type="paragraph" w:customStyle="1" w:styleId="assert">
    <w:name w:val="assert"/>
    <w:basedOn w:val="Normal"/>
    <w:uiPriority w:val="99"/>
    <w:qFormat/>
    <w:rsid w:val="00BD587B"/>
    <w:pPr>
      <w:spacing w:before="100" w:beforeAutospacing="1" w:after="100" w:afterAutospacing="1"/>
    </w:pPr>
    <w:rPr>
      <w:rFonts w:ascii="Georgia" w:eastAsia="Times New Roman" w:hAnsi="Georgia"/>
      <w:sz w:val="24"/>
    </w:rPr>
  </w:style>
  <w:style w:type="character" w:customStyle="1" w:styleId="apturelink">
    <w:name w:val="apturelink"/>
    <w:rsid w:val="00BD587B"/>
  </w:style>
  <w:style w:type="character" w:customStyle="1" w:styleId="apturelinkicon">
    <w:name w:val="apturelinkicon"/>
    <w:rsid w:val="00BD587B"/>
  </w:style>
  <w:style w:type="paragraph" w:customStyle="1" w:styleId="Default1">
    <w:name w:val="Default1"/>
    <w:basedOn w:val="Default"/>
    <w:next w:val="Default"/>
    <w:uiPriority w:val="99"/>
    <w:qFormat/>
    <w:rsid w:val="00BD587B"/>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BD587B"/>
    <w:pPr>
      <w:spacing w:before="100" w:beforeAutospacing="1" w:after="100" w:afterAutospacing="1"/>
    </w:pPr>
    <w:rPr>
      <w:rFonts w:ascii="Georgia" w:eastAsia="Times New Roman" w:hAnsi="Georgia"/>
      <w:sz w:val="24"/>
    </w:rPr>
  </w:style>
  <w:style w:type="character" w:customStyle="1" w:styleId="LittleChar">
    <w:name w:val="Little Char"/>
    <w:link w:val="Little"/>
    <w:rsid w:val="00BD587B"/>
    <w:rPr>
      <w:rFonts w:ascii="Garamond" w:eastAsia="Times New Roman" w:hAnsi="Garamond" w:cs="Arial"/>
      <w:sz w:val="16"/>
    </w:rPr>
  </w:style>
  <w:style w:type="character" w:customStyle="1" w:styleId="UnderlineChar1Char">
    <w:name w:val="Underline Char1 Char"/>
    <w:rsid w:val="00BD587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D587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D587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D587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D587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D587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D587B"/>
    <w:rPr>
      <w:rFonts w:asciiTheme="minorHAnsi" w:eastAsia="MS Mincho" w:hAnsiTheme="minorHAnsi"/>
      <w:b/>
      <w:sz w:val="24"/>
      <w:u w:val="single"/>
    </w:rPr>
  </w:style>
  <w:style w:type="paragraph" w:customStyle="1" w:styleId="CardBody">
    <w:name w:val="Card Body"/>
    <w:basedOn w:val="Normal"/>
    <w:link w:val="CardBodyChar"/>
    <w:qFormat/>
    <w:rsid w:val="00BD587B"/>
    <w:rPr>
      <w:rFonts w:ascii="Georgia" w:eastAsia="Times New Roman" w:hAnsi="Georgia"/>
      <w:sz w:val="16"/>
    </w:rPr>
  </w:style>
  <w:style w:type="character" w:customStyle="1" w:styleId="CardBodyChar">
    <w:name w:val="Card Body Char"/>
    <w:link w:val="CardBody"/>
    <w:rsid w:val="00BD587B"/>
    <w:rPr>
      <w:rFonts w:ascii="Georgia" w:eastAsia="Times New Roman" w:hAnsi="Georgia"/>
      <w:sz w:val="16"/>
    </w:rPr>
  </w:style>
  <w:style w:type="character" w:customStyle="1" w:styleId="ptitleinside">
    <w:name w:val="p_title_inside"/>
    <w:rsid w:val="00BD587B"/>
  </w:style>
  <w:style w:type="paragraph" w:customStyle="1" w:styleId="StyleBoldandUnderlineChar11ptBorderSinglesolidline">
    <w:name w:val="Style Bold and Underline Char + 11 pt Border: : (Single solid line..."/>
    <w:link w:val="StyleBoldandUnderlineChar11ptBorderSinglesolidlineChar"/>
    <w:qFormat/>
    <w:rsid w:val="00BD587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D587B"/>
    <w:rPr>
      <w:rFonts w:eastAsia="Times New Roman"/>
      <w:b/>
      <w:bCs/>
      <w:sz w:val="22"/>
      <w:szCs w:val="20"/>
      <w:u w:val="single"/>
      <w:bdr w:val="single" w:sz="4" w:space="0" w:color="auto"/>
    </w:rPr>
  </w:style>
  <w:style w:type="paragraph" w:customStyle="1" w:styleId="Indentation">
    <w:name w:val="Indentation"/>
    <w:basedOn w:val="Normal"/>
    <w:uiPriority w:val="99"/>
    <w:qFormat/>
    <w:rsid w:val="00BD587B"/>
    <w:pPr>
      <w:ind w:left="288" w:right="288"/>
    </w:pPr>
    <w:rPr>
      <w:rFonts w:ascii="Georgia" w:hAnsi="Georgia"/>
    </w:rPr>
  </w:style>
  <w:style w:type="character" w:customStyle="1" w:styleId="StyleUnderlineCharChar9ptBold">
    <w:name w:val="Style Underline Char Char + 9 pt Bold"/>
    <w:rsid w:val="00BD587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BD587B"/>
    <w:rPr>
      <w:rFonts w:ascii="Georgia" w:eastAsia="Times New Roman" w:hAnsi="Georgia"/>
      <w:u w:val="single"/>
    </w:rPr>
  </w:style>
  <w:style w:type="character" w:customStyle="1" w:styleId="StyleStyle4ArialNarrow9ptChar">
    <w:name w:val="Style Style4 + Arial Narrow 9 pt Char"/>
    <w:link w:val="StyleStyle4ArialNarrow9pt"/>
    <w:rsid w:val="00BD587B"/>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qFormat/>
    <w:rsid w:val="00BD587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D587B"/>
    <w:rPr>
      <w:rFonts w:ascii="Georgia" w:eastAsia="Times New Roman" w:hAnsi="Georgia"/>
      <w:b/>
      <w:bCs/>
      <w:sz w:val="22"/>
      <w:u w:val="single"/>
    </w:rPr>
  </w:style>
  <w:style w:type="character" w:customStyle="1" w:styleId="StyleBoldandUnderlineCharChar29pt">
    <w:name w:val="Style Bold and Underline Char Char2 + 9 pt"/>
    <w:rsid w:val="00BD587B"/>
    <w:rPr>
      <w:rFonts w:ascii="Times New Roman" w:hAnsi="Times New Roman"/>
      <w:b/>
      <w:bCs/>
      <w:noProof w:val="0"/>
      <w:sz w:val="20"/>
      <w:u w:val="single"/>
    </w:rPr>
  </w:style>
  <w:style w:type="character" w:customStyle="1" w:styleId="StyleUnderlineCharChar19pt">
    <w:name w:val="Style Underline Char Char1 + 9 pt"/>
    <w:rsid w:val="00BD587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D587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D587B"/>
    <w:rPr>
      <w:rFonts w:ascii="Georgia" w:eastAsia="Times New Roman" w:hAnsi="Georgia"/>
      <w:b/>
      <w:smallCaps/>
      <w:sz w:val="24"/>
      <w:szCs w:val="24"/>
      <w:u w:val="single"/>
    </w:rPr>
  </w:style>
  <w:style w:type="character" w:customStyle="1" w:styleId="CardTextCharChar">
    <w:name w:val="Card Text Char Char"/>
    <w:rsid w:val="00BD587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D587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D587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BD587B"/>
    <w:rPr>
      <w:rFonts w:ascii="Times New Roman" w:hAnsi="Times New Roman"/>
      <w:sz w:val="24"/>
      <w:u w:val="single"/>
      <w:bdr w:val="none" w:sz="0" w:space="0" w:color="auto"/>
      <w:shd w:val="clear" w:color="auto" w:fill="auto"/>
    </w:rPr>
  </w:style>
  <w:style w:type="character" w:customStyle="1" w:styleId="FifthChar">
    <w:name w:val="Fifth Char"/>
    <w:link w:val="Fifth"/>
    <w:rsid w:val="00BD587B"/>
    <w:rPr>
      <w:rFonts w:ascii="Arial" w:eastAsia="Calibri" w:hAnsi="Arial" w:cs="Arial"/>
      <w:sz w:val="22"/>
    </w:rPr>
  </w:style>
  <w:style w:type="paragraph" w:customStyle="1" w:styleId="Third">
    <w:name w:val="Third"/>
    <w:basedOn w:val="Normal"/>
    <w:link w:val="ThirdChar"/>
    <w:qFormat/>
    <w:rsid w:val="00BD587B"/>
    <w:rPr>
      <w:rFonts w:ascii="Georgia" w:eastAsia="Times New Roman" w:hAnsi="Georgia"/>
      <w:b/>
      <w:u w:val="single"/>
      <w:lang w:val="x-none" w:eastAsia="x-none"/>
    </w:rPr>
  </w:style>
  <w:style w:type="character" w:customStyle="1" w:styleId="ThirdChar">
    <w:name w:val="Third Char"/>
    <w:link w:val="Third"/>
    <w:rsid w:val="00BD587B"/>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Char Char Char Char Char Char1"/>
    <w:next w:val="Normal"/>
    <w:qFormat/>
    <w:rsid w:val="00BD587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D587B"/>
  </w:style>
  <w:style w:type="paragraph" w:customStyle="1" w:styleId="DebateUnderlineBoldChar">
    <w:name w:val="Debate Underline Bold Char"/>
    <w:basedOn w:val="Normal"/>
    <w:link w:val="DebateUnderlineBoldCharChar"/>
    <w:rsid w:val="00BD587B"/>
    <w:pPr>
      <w:jc w:val="both"/>
    </w:pPr>
    <w:rPr>
      <w:rFonts w:ascii="Georgia" w:eastAsia="Times New Roman" w:hAnsi="Georgia"/>
      <w:b/>
      <w:u w:val="thick"/>
    </w:rPr>
  </w:style>
  <w:style w:type="character" w:customStyle="1" w:styleId="DebateUnderlineBoldCharChar">
    <w:name w:val="Debate Underline Bold Char Char"/>
    <w:link w:val="DebateUnderlineBoldChar"/>
    <w:rsid w:val="00BD587B"/>
    <w:rPr>
      <w:rFonts w:ascii="Georgia" w:eastAsia="Times New Roman" w:hAnsi="Georgia"/>
      <w:b/>
      <w:sz w:val="22"/>
      <w:u w:val="thick"/>
    </w:rPr>
  </w:style>
  <w:style w:type="character" w:customStyle="1" w:styleId="resultbodyblack">
    <w:name w:val="resultbodyblack"/>
    <w:rsid w:val="00BD587B"/>
    <w:rPr>
      <w:rFonts w:cs="Times New Roman"/>
    </w:rPr>
  </w:style>
  <w:style w:type="character" w:customStyle="1" w:styleId="bloctitlesChar">
    <w:name w:val="bloc titles Char"/>
    <w:link w:val="bloctitles"/>
    <w:rsid w:val="00BD587B"/>
    <w:rPr>
      <w:rFonts w:ascii="Georgia" w:eastAsia="Malgun Gothic" w:hAnsi="Georgia" w:cs="Arial"/>
      <w:b/>
      <w:kern w:val="32"/>
      <w:sz w:val="32"/>
      <w:szCs w:val="32"/>
      <w:u w:val="single"/>
    </w:rPr>
  </w:style>
  <w:style w:type="paragraph" w:customStyle="1" w:styleId="CiteSmallText">
    <w:name w:val="Cite Small Text"/>
    <w:basedOn w:val="Normal"/>
    <w:uiPriority w:val="99"/>
    <w:qFormat/>
    <w:rsid w:val="00BD587B"/>
    <w:pPr>
      <w:widowControl w:val="0"/>
      <w:spacing w:after="200"/>
    </w:pPr>
    <w:rPr>
      <w:rFonts w:ascii="Helvetica Neue" w:hAnsi="Helvetica Neue"/>
      <w:b/>
      <w:sz w:val="18"/>
    </w:rPr>
  </w:style>
  <w:style w:type="character" w:customStyle="1" w:styleId="3TagCite">
    <w:name w:val="3 Tag/Cite"/>
    <w:rsid w:val="00BD587B"/>
    <w:rPr>
      <w:rFonts w:ascii="Times New Roman" w:hAnsi="Times New Roman"/>
      <w:b/>
    </w:rPr>
  </w:style>
  <w:style w:type="character" w:customStyle="1" w:styleId="4Qualifications">
    <w:name w:val="4 Qualifications"/>
    <w:rsid w:val="00BD587B"/>
    <w:rPr>
      <w:rFonts w:ascii="Times New Roman" w:hAnsi="Times New Roman"/>
      <w:sz w:val="19"/>
    </w:rPr>
  </w:style>
  <w:style w:type="character" w:customStyle="1" w:styleId="6Underlined">
    <w:name w:val="6 Underlined"/>
    <w:rsid w:val="00BD587B"/>
    <w:rPr>
      <w:rFonts w:ascii="Times New Roman" w:hAnsi="Times New Roman"/>
      <w:b/>
      <w:sz w:val="21"/>
      <w:u w:val="single"/>
    </w:rPr>
  </w:style>
  <w:style w:type="paragraph" w:customStyle="1" w:styleId="Cards1CharChar">
    <w:name w:val="Cards1 Char Char"/>
    <w:basedOn w:val="Normal"/>
    <w:link w:val="Cards1CharCharChar"/>
    <w:qFormat/>
    <w:rsid w:val="00BD587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D587B"/>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qFormat/>
    <w:rsid w:val="00BD587B"/>
    <w:rPr>
      <w:rFonts w:asciiTheme="minorHAnsi" w:hAnsiTheme="minorHAnsi"/>
      <w:sz w:val="24"/>
      <w:u w:val="single"/>
    </w:rPr>
  </w:style>
  <w:style w:type="character" w:customStyle="1" w:styleId="CitesCharCharChar">
    <w:name w:val="Cites Char Char Char"/>
    <w:rsid w:val="00BD587B"/>
    <w:rPr>
      <w:rFonts w:ascii="Times New Roman" w:eastAsia="Times New Roman" w:hAnsi="Times New Roman" w:cs="Times New Roman"/>
      <w:sz w:val="20"/>
    </w:rPr>
  </w:style>
  <w:style w:type="character" w:customStyle="1" w:styleId="nohighlighting">
    <w:name w:val="no highlighting"/>
    <w:rsid w:val="00BD587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BD587B"/>
    <w:rPr>
      <w:rFonts w:ascii="Cambria" w:hAnsi="Cambria" w:hint="default"/>
      <w:sz w:val="21"/>
      <w:u w:val="single"/>
    </w:rPr>
  </w:style>
  <w:style w:type="paragraph" w:customStyle="1" w:styleId="Swag">
    <w:name w:val="Swag"/>
    <w:basedOn w:val="Normal"/>
    <w:link w:val="SwagChar"/>
    <w:qFormat/>
    <w:rsid w:val="00BD587B"/>
    <w:rPr>
      <w:rFonts w:ascii="Georgia" w:hAnsi="Georgia"/>
      <w:color w:val="0000FF"/>
      <w:sz w:val="12"/>
      <w:u w:val="single"/>
    </w:rPr>
  </w:style>
  <w:style w:type="character" w:customStyle="1" w:styleId="SwagChar">
    <w:name w:val="Swag Char"/>
    <w:link w:val="Swag"/>
    <w:rsid w:val="00BD587B"/>
    <w:rPr>
      <w:rFonts w:ascii="Georgia" w:hAnsi="Georgia"/>
      <w:color w:val="0000FF"/>
      <w:sz w:val="12"/>
      <w:u w:val="single"/>
    </w:rPr>
  </w:style>
  <w:style w:type="paragraph" w:customStyle="1" w:styleId="StyleUnderlineTimesNewRoman1">
    <w:name w:val="Style Underline + Times New Roman1"/>
    <w:link w:val="StyleUnderlineTimesNewRoman1Char"/>
    <w:qFormat/>
    <w:rsid w:val="00BD587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D587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qFormat/>
    <w:rsid w:val="00BD587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D587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BD587B"/>
    <w:rPr>
      <w:rFonts w:ascii="Garamond" w:eastAsia="MS Mincho" w:hAnsi="Garamond"/>
    </w:rPr>
  </w:style>
  <w:style w:type="character" w:customStyle="1" w:styleId="StyleStyleCardTextLeft-075Right0Char">
    <w:name w:val="Style Style Card Text + Left:  -0.75&quot; + Right:  0&quot; Char"/>
    <w:link w:val="StyleStyleCardTextLeft-075Right0"/>
    <w:rsid w:val="00BD587B"/>
    <w:rPr>
      <w:rFonts w:ascii="Garamond" w:eastAsia="MS Mincho" w:hAnsi="Garamond"/>
      <w:sz w:val="22"/>
    </w:rPr>
  </w:style>
  <w:style w:type="character" w:customStyle="1" w:styleId="CharChar61">
    <w:name w:val="Char Char61"/>
    <w:rsid w:val="00BD587B"/>
    <w:rPr>
      <w:rFonts w:cs="Arial"/>
      <w:bCs/>
      <w:sz w:val="16"/>
      <w:szCs w:val="26"/>
      <w:lang w:val="en-US" w:eastAsia="en-US" w:bidi="ar-SA"/>
    </w:rPr>
  </w:style>
  <w:style w:type="character" w:customStyle="1" w:styleId="ListBulletChar">
    <w:name w:val="List Bullet Char"/>
    <w:link w:val="ListBullet"/>
    <w:uiPriority w:val="99"/>
    <w:rsid w:val="00BD587B"/>
    <w:rPr>
      <w:rFonts w:ascii="Georgia" w:eastAsia="Calibri" w:hAnsi="Georgia"/>
      <w:sz w:val="22"/>
    </w:rPr>
  </w:style>
  <w:style w:type="paragraph" w:customStyle="1" w:styleId="subhead10">
    <w:name w:val="subhead1"/>
    <w:basedOn w:val="Normal"/>
    <w:uiPriority w:val="99"/>
    <w:qFormat/>
    <w:rsid w:val="00BD587B"/>
    <w:pPr>
      <w:spacing w:before="100" w:beforeAutospacing="1" w:after="100" w:afterAutospacing="1"/>
    </w:pPr>
    <w:rPr>
      <w:rFonts w:ascii="Georgia" w:eastAsia="Times New Roman" w:hAnsi="Georgia"/>
      <w:sz w:val="24"/>
    </w:rPr>
  </w:style>
  <w:style w:type="character" w:customStyle="1" w:styleId="styledate">
    <w:name w:val="styledate"/>
    <w:rsid w:val="00BD587B"/>
  </w:style>
  <w:style w:type="character" w:customStyle="1" w:styleId="BoldandUnderlineChar1">
    <w:name w:val="Bold and Underline Char1"/>
    <w:rsid w:val="00BD587B"/>
    <w:rPr>
      <w:b/>
      <w:szCs w:val="24"/>
      <w:u w:val="single"/>
      <w:lang w:val="en-US" w:eastAsia="en-US" w:bidi="ar-SA"/>
    </w:rPr>
  </w:style>
  <w:style w:type="character" w:customStyle="1" w:styleId="BoldandUnderlineChar1Char2">
    <w:name w:val="Bold and Underline Char1 Char2"/>
    <w:rsid w:val="00BD587B"/>
    <w:rPr>
      <w:b/>
      <w:szCs w:val="24"/>
      <w:u w:val="single"/>
      <w:lang w:val="en-US" w:eastAsia="en-US" w:bidi="ar-SA"/>
    </w:rPr>
  </w:style>
  <w:style w:type="character" w:customStyle="1" w:styleId="BoldandUnderlineCharChar1">
    <w:name w:val="Bold and Underline Char Char1"/>
    <w:rsid w:val="00BD587B"/>
    <w:rPr>
      <w:b/>
      <w:szCs w:val="24"/>
      <w:u w:val="single"/>
      <w:lang w:val="en-US" w:eastAsia="en-US" w:bidi="ar-SA"/>
    </w:rPr>
  </w:style>
  <w:style w:type="character" w:customStyle="1" w:styleId="BoldandUnderlineChar6">
    <w:name w:val="Bold and Underline Char6"/>
    <w:rsid w:val="00BD587B"/>
    <w:rPr>
      <w:b/>
      <w:szCs w:val="24"/>
      <w:u w:val="single"/>
      <w:lang w:val="en-US" w:eastAsia="en-US" w:bidi="ar-SA"/>
    </w:rPr>
  </w:style>
  <w:style w:type="paragraph" w:customStyle="1" w:styleId="abstract">
    <w:name w:val="abstract"/>
    <w:basedOn w:val="Normal"/>
    <w:uiPriority w:val="99"/>
    <w:qFormat/>
    <w:rsid w:val="00BD587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BD587B"/>
    <w:rPr>
      <w:rFonts w:ascii="Georgia" w:eastAsia="Times New Roman" w:hAnsi="Georgia"/>
      <w:b/>
      <w:bCs/>
      <w:u w:val="single"/>
    </w:rPr>
  </w:style>
  <w:style w:type="character" w:customStyle="1" w:styleId="StyleUnderlineChar11ptBold2Char">
    <w:name w:val="Style Underline Char + 11 pt Bold2 Char"/>
    <w:link w:val="StyleUnderlineChar11ptBold2"/>
    <w:rsid w:val="00BD587B"/>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qFormat/>
    <w:rsid w:val="00BD587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D587B"/>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D587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D587B"/>
    <w:rPr>
      <w:rFonts w:ascii="Georgia" w:eastAsia="Times New Roman" w:hAnsi="Georgia"/>
      <w:sz w:val="22"/>
      <w:u w:val="single"/>
    </w:rPr>
  </w:style>
  <w:style w:type="character" w:customStyle="1" w:styleId="style13">
    <w:name w:val="style1"/>
    <w:rsid w:val="00BD587B"/>
  </w:style>
  <w:style w:type="character" w:customStyle="1" w:styleId="pmtermsel">
    <w:name w:val="pmtermsel"/>
    <w:rsid w:val="00BD587B"/>
  </w:style>
  <w:style w:type="character" w:customStyle="1" w:styleId="showipapr">
    <w:name w:val="show_ipapr"/>
    <w:rsid w:val="00BD587B"/>
  </w:style>
  <w:style w:type="character" w:customStyle="1" w:styleId="dnindex">
    <w:name w:val="dnindex"/>
    <w:rsid w:val="00BD587B"/>
  </w:style>
  <w:style w:type="character" w:customStyle="1" w:styleId="23">
    <w:name w:val="23"/>
    <w:rsid w:val="00BD587B"/>
    <w:rPr>
      <w:rFonts w:ascii="Times New Roman" w:hAnsi="Times New Roman" w:cs="Arial"/>
      <w:bCs/>
      <w:sz w:val="20"/>
      <w:u w:val="single"/>
      <w:lang w:val="en-US" w:eastAsia="en-US" w:bidi="ar-SA"/>
    </w:rPr>
  </w:style>
  <w:style w:type="character" w:customStyle="1" w:styleId="33">
    <w:name w:val="33"/>
    <w:rsid w:val="00BD587B"/>
    <w:rPr>
      <w:rFonts w:ascii="Times New Roman" w:hAnsi="Times New Roman" w:cs="Arial"/>
      <w:b/>
      <w:bCs/>
      <w:sz w:val="20"/>
      <w:u w:val="single"/>
      <w:lang w:val="en-US" w:eastAsia="en-US" w:bidi="ar-SA"/>
    </w:rPr>
  </w:style>
  <w:style w:type="character" w:customStyle="1" w:styleId="55">
    <w:name w:val="55"/>
    <w:rsid w:val="00BD587B"/>
    <w:rPr>
      <w:rFonts w:cs="Arial"/>
      <w:bCs/>
      <w:sz w:val="20"/>
      <w:u w:val="single"/>
      <w:lang w:val="en-US" w:eastAsia="en-US" w:bidi="ar-SA"/>
    </w:rPr>
  </w:style>
  <w:style w:type="character" w:customStyle="1" w:styleId="authoraffil">
    <w:name w:val="authoraffil"/>
    <w:rsid w:val="00BD587B"/>
  </w:style>
  <w:style w:type="character" w:customStyle="1" w:styleId="CharChar8">
    <w:name w:val="Char Char8"/>
    <w:rsid w:val="00BD587B"/>
    <w:rPr>
      <w:rFonts w:ascii="Georgia" w:eastAsia="Times New Roman" w:hAnsi="Georgia"/>
      <w:b/>
      <w:bCs/>
      <w:sz w:val="30"/>
      <w:szCs w:val="28"/>
      <w:u w:val="single"/>
    </w:rPr>
  </w:style>
  <w:style w:type="character" w:customStyle="1" w:styleId="FontStyle13">
    <w:name w:val="Font Style13"/>
    <w:uiPriority w:val="99"/>
    <w:rsid w:val="00BD587B"/>
    <w:rPr>
      <w:rFonts w:ascii="Constantia" w:hAnsi="Constantia" w:cs="Constantia"/>
      <w:sz w:val="18"/>
      <w:szCs w:val="18"/>
    </w:rPr>
  </w:style>
  <w:style w:type="character" w:customStyle="1" w:styleId="TagsCharCharCharChar">
    <w:name w:val="Tags Char Char Char Char"/>
    <w:rsid w:val="00BD587B"/>
    <w:rPr>
      <w:rFonts w:ascii="Times New Roman" w:eastAsia="Times New Roman" w:hAnsi="Times New Roman" w:cs="Times New Roman"/>
      <w:b/>
      <w:sz w:val="24"/>
      <w:szCs w:val="24"/>
    </w:rPr>
  </w:style>
  <w:style w:type="character" w:customStyle="1" w:styleId="Citation1Char">
    <w:name w:val="Citation1 Char"/>
    <w:link w:val="Citation10"/>
    <w:locked/>
    <w:rsid w:val="00BD587B"/>
    <w:rPr>
      <w:rFonts w:ascii="Georgia" w:hAnsi="Georgia"/>
      <w:b/>
      <w:u w:val="single"/>
    </w:rPr>
  </w:style>
  <w:style w:type="paragraph" w:customStyle="1" w:styleId="Citation10">
    <w:name w:val="Citation1"/>
    <w:basedOn w:val="Normal"/>
    <w:link w:val="Citation1Char"/>
    <w:qFormat/>
    <w:rsid w:val="00BD587B"/>
    <w:rPr>
      <w:rFonts w:ascii="Georgia" w:hAnsi="Georgia"/>
      <w:b/>
      <w:sz w:val="24"/>
      <w:u w:val="single"/>
    </w:rPr>
  </w:style>
  <w:style w:type="character" w:customStyle="1" w:styleId="TaglineChar">
    <w:name w:val="Tagline Char"/>
    <w:link w:val="Tagline1"/>
    <w:locked/>
    <w:rsid w:val="00BD587B"/>
    <w:rPr>
      <w:rFonts w:ascii="Georgia" w:hAnsi="Georgia"/>
      <w:b/>
    </w:rPr>
  </w:style>
  <w:style w:type="paragraph" w:customStyle="1" w:styleId="Tagline1">
    <w:name w:val="Tagline"/>
    <w:basedOn w:val="Normal"/>
    <w:link w:val="TaglineChar"/>
    <w:qFormat/>
    <w:rsid w:val="00BD587B"/>
    <w:rPr>
      <w:rFonts w:ascii="Georgia" w:hAnsi="Georgia"/>
      <w:b/>
      <w:sz w:val="24"/>
    </w:rPr>
  </w:style>
  <w:style w:type="paragraph" w:customStyle="1" w:styleId="StyleLeft021">
    <w:name w:val="Style Left:  0.2&quot;1"/>
    <w:basedOn w:val="Normal"/>
    <w:uiPriority w:val="99"/>
    <w:qFormat/>
    <w:rsid w:val="00BD587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D587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D587B"/>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D587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D587B"/>
    <w:rPr>
      <w:rFonts w:ascii="Georgia" w:eastAsia="Times New Roman" w:hAnsi="Georgia"/>
      <w:sz w:val="22"/>
      <w:u w:val="single"/>
      <w:bdr w:val="single" w:sz="4" w:space="0" w:color="auto"/>
    </w:rPr>
  </w:style>
  <w:style w:type="character" w:customStyle="1" w:styleId="boldcitationChar">
    <w:name w:val="bold citation Char"/>
    <w:rsid w:val="00BD587B"/>
    <w:rPr>
      <w:rFonts w:ascii="Arial" w:hAnsi="Arial"/>
      <w:b/>
      <w:sz w:val="28"/>
      <w:szCs w:val="24"/>
      <w:u w:val="thick"/>
      <w:lang w:val="en-US" w:eastAsia="en-US" w:bidi="ar-SA"/>
    </w:rPr>
  </w:style>
  <w:style w:type="paragraph" w:customStyle="1" w:styleId="BlockTitle20">
    <w:name w:val="Block Title #2"/>
    <w:basedOn w:val="Normal"/>
    <w:uiPriority w:val="99"/>
    <w:qFormat/>
    <w:rsid w:val="00BD587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BD587B"/>
    <w:rPr>
      <w:rFonts w:ascii="Georgia" w:hAnsi="Georgia"/>
      <w:b/>
    </w:rPr>
  </w:style>
  <w:style w:type="character" w:customStyle="1" w:styleId="BoldunderlineChar3">
    <w:name w:val="Bold/underline Char"/>
    <w:rsid w:val="00BD587B"/>
    <w:rPr>
      <w:rFonts w:eastAsia="SimSun"/>
      <w:b/>
      <w:noProof w:val="0"/>
      <w:sz w:val="24"/>
      <w:szCs w:val="24"/>
      <w:u w:val="single"/>
      <w:lang w:val="en-US" w:eastAsia="zh-CN" w:bidi="ar-SA"/>
    </w:rPr>
  </w:style>
  <w:style w:type="character" w:customStyle="1" w:styleId="underlinetextchar0">
    <w:name w:val="underlinetextchar"/>
    <w:rsid w:val="00BD587B"/>
  </w:style>
  <w:style w:type="character" w:customStyle="1" w:styleId="boldciteChar1">
    <w:name w:val="bold cite Char1"/>
    <w:rsid w:val="00BD587B"/>
    <w:rPr>
      <w:b/>
      <w:sz w:val="28"/>
      <w:u w:val="thick" w:color="000000"/>
    </w:rPr>
  </w:style>
  <w:style w:type="character" w:customStyle="1" w:styleId="tagCharCharChar1">
    <w:name w:val="tag Char Char Char1"/>
    <w:rsid w:val="00BD587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BD587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D587B"/>
    <w:rPr>
      <w:rFonts w:ascii="Times New Roman" w:hAnsi="Times New Roman" w:cs="Times New Roman"/>
      <w:sz w:val="18"/>
      <w:szCs w:val="18"/>
    </w:rPr>
  </w:style>
  <w:style w:type="character" w:customStyle="1" w:styleId="bylines">
    <w:name w:val="bylines"/>
    <w:basedOn w:val="DefaultParagraphFont"/>
    <w:rsid w:val="00BD587B"/>
  </w:style>
  <w:style w:type="character" w:customStyle="1" w:styleId="StyleStyleBoldUnderlineUnderlineIntenseEmphasis1apple-style-2">
    <w:name w:val="Style Style Bold UnderlineUnderlineIntense Emphasis1apple-style-...2"/>
    <w:basedOn w:val="DefaultParagraphFont"/>
    <w:rsid w:val="00BD587B"/>
    <w:rPr>
      <w:b w:val="0"/>
      <w:bCs/>
      <w:sz w:val="22"/>
      <w:u w:val="single"/>
    </w:rPr>
  </w:style>
  <w:style w:type="character" w:customStyle="1" w:styleId="FontStyle57">
    <w:name w:val="Font Style57"/>
    <w:rsid w:val="00BD587B"/>
    <w:rPr>
      <w:rFonts w:ascii="Georgia" w:hAnsi="Georgia" w:cs="Georgia"/>
      <w:b/>
      <w:bCs/>
      <w:sz w:val="14"/>
      <w:szCs w:val="14"/>
    </w:rPr>
  </w:style>
  <w:style w:type="character" w:customStyle="1" w:styleId="FontStyle89">
    <w:name w:val="Font Style89"/>
    <w:rsid w:val="00BD587B"/>
    <w:rPr>
      <w:rFonts w:ascii="Times New Roman" w:hAnsi="Times New Roman" w:cs="Times New Roman"/>
      <w:b/>
      <w:bCs/>
      <w:smallCaps/>
      <w:spacing w:val="40"/>
      <w:sz w:val="16"/>
      <w:szCs w:val="16"/>
    </w:rPr>
  </w:style>
  <w:style w:type="character" w:customStyle="1" w:styleId="style3Char0">
    <w:name w:val="style 3 Char"/>
    <w:rsid w:val="00BD587B"/>
    <w:rPr>
      <w:sz w:val="18"/>
      <w:szCs w:val="24"/>
      <w:lang w:val="en-US" w:eastAsia="en-US" w:bidi="ar-SA"/>
    </w:rPr>
  </w:style>
  <w:style w:type="paragraph" w:customStyle="1" w:styleId="003Cite">
    <w:name w:val="003Cite"/>
    <w:basedOn w:val="Normal"/>
    <w:uiPriority w:val="99"/>
    <w:qFormat/>
    <w:rsid w:val="00BD587B"/>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qFormat/>
    <w:rsid w:val="00BD587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D587B"/>
    <w:rPr>
      <w:rFonts w:ascii="Georgia" w:hAnsi="Georgia"/>
      <w:b/>
      <w:color w:val="000000"/>
      <w:sz w:val="22"/>
      <w:u w:val="single"/>
    </w:rPr>
  </w:style>
  <w:style w:type="character" w:customStyle="1" w:styleId="BlockHeadingsChar1">
    <w:name w:val="Block Headings Char1"/>
    <w:rsid w:val="00BD587B"/>
    <w:rPr>
      <w:b/>
      <w:caps/>
    </w:rPr>
  </w:style>
  <w:style w:type="character" w:customStyle="1" w:styleId="FontStyle170">
    <w:name w:val="Font Style170"/>
    <w:uiPriority w:val="99"/>
    <w:rsid w:val="00BD587B"/>
    <w:rPr>
      <w:rFonts w:ascii="Bookman Old Style" w:hAnsi="Bookman Old Style" w:cs="Bookman Old Style"/>
      <w:sz w:val="16"/>
      <w:szCs w:val="16"/>
    </w:rPr>
  </w:style>
  <w:style w:type="character" w:customStyle="1" w:styleId="FontStyle17">
    <w:name w:val="Font Style17"/>
    <w:uiPriority w:val="99"/>
    <w:rsid w:val="00BD587B"/>
    <w:rPr>
      <w:rFonts w:ascii="Book Antiqua" w:hAnsi="Book Antiqua" w:cs="Book Antiqua"/>
      <w:i/>
      <w:iCs/>
      <w:spacing w:val="10"/>
      <w:sz w:val="22"/>
      <w:szCs w:val="22"/>
    </w:rPr>
  </w:style>
  <w:style w:type="character" w:customStyle="1" w:styleId="CardChar2">
    <w:name w:val="Card Char"/>
    <w:aliases w:val="Heading 2 Char Char Char Char Char Char Char Char Char,TAG Ch,Heading 2 Char Char Char Char Char Char Char Char Char Char Char Char Char Char Char Char"/>
    <w:basedOn w:val="DefaultParagraphFont"/>
    <w:locked/>
    <w:rsid w:val="00BD587B"/>
    <w:rPr>
      <w:rFonts w:ascii="Georgia" w:eastAsia="Times New Roman" w:hAnsi="Georgia" w:cs="Calibri"/>
      <w:szCs w:val="20"/>
    </w:rPr>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qFormat/>
    <w:rsid w:val="00BD587B"/>
    <w:rPr>
      <w:rFonts w:ascii="Times New Roman" w:eastAsia="PMingLiU" w:hAnsi="Times New Roman" w:cs="Calibri" w:hint="default"/>
      <w:b/>
      <w:bCs w:val="0"/>
      <w:kern w:val="32"/>
      <w:sz w:val="24"/>
    </w:rPr>
  </w:style>
  <w:style w:type="paragraph" w:customStyle="1" w:styleId="Analyitc">
    <w:name w:val="Analyitc"/>
    <w:basedOn w:val="Normal"/>
    <w:uiPriority w:val="4"/>
    <w:qFormat/>
    <w:rsid w:val="00BD587B"/>
    <w:rPr>
      <w:b/>
      <w:color w:val="0070C0"/>
      <w:sz w:val="28"/>
    </w:rPr>
  </w:style>
  <w:style w:type="character" w:customStyle="1" w:styleId="m-6803199347737443913gmail-styleunderline">
    <w:name w:val="m_-6803199347737443913gmail-styleunderline"/>
    <w:basedOn w:val="DefaultParagraphFont"/>
    <w:rsid w:val="00BD587B"/>
  </w:style>
  <w:style w:type="character" w:customStyle="1" w:styleId="cite3">
    <w:name w:val="cite"/>
    <w:rsid w:val="00BD587B"/>
    <w:rPr>
      <w:rFonts w:ascii="Times New Roman" w:hAnsi="Times New Roman"/>
      <w:b/>
      <w:sz w:val="24"/>
    </w:rPr>
  </w:style>
  <w:style w:type="paragraph" w:customStyle="1" w:styleId="analyticpeg">
    <w:name w:val="analytic peg"/>
    <w:basedOn w:val="Heading4"/>
    <w:next w:val="Normal"/>
    <w:autoRedefine/>
    <w:uiPriority w:val="4"/>
    <w:qFormat/>
    <w:rsid w:val="00BD587B"/>
    <w:rPr>
      <w:color w:val="C7336A"/>
    </w:rPr>
  </w:style>
  <w:style w:type="character" w:customStyle="1" w:styleId="c-timestamplabel">
    <w:name w:val="c-timestamp__label"/>
    <w:basedOn w:val="DefaultParagraphFont"/>
    <w:rsid w:val="00BD587B"/>
  </w:style>
  <w:style w:type="character" w:customStyle="1" w:styleId="c-messagesender">
    <w:name w:val="c-message__sender"/>
    <w:basedOn w:val="DefaultParagraphFont"/>
    <w:rsid w:val="00BD587B"/>
  </w:style>
  <w:style w:type="paragraph" w:customStyle="1" w:styleId="RainwithanA">
    <w:name w:val="Rain with an A"/>
    <w:basedOn w:val="Normal"/>
    <w:link w:val="RainwithanAChar"/>
    <w:uiPriority w:val="4"/>
    <w:qFormat/>
    <w:rsid w:val="00BD587B"/>
    <w:pPr>
      <w:outlineLvl w:val="3"/>
    </w:pPr>
    <w:rPr>
      <w:b/>
      <w:sz w:val="26"/>
    </w:rPr>
  </w:style>
  <w:style w:type="character" w:customStyle="1" w:styleId="RainwithanAChar">
    <w:name w:val="Rain with an A Char"/>
    <w:basedOn w:val="DefaultParagraphFont"/>
    <w:link w:val="RainwithanA"/>
    <w:uiPriority w:val="4"/>
    <w:rsid w:val="00BD587B"/>
    <w:rPr>
      <w:rFonts w:ascii="Calibri" w:hAnsi="Calibri"/>
      <w:b/>
      <w:sz w:val="26"/>
    </w:rPr>
  </w:style>
  <w:style w:type="paragraph" w:customStyle="1" w:styleId="areyou">
    <w:name w:val="are you"/>
    <w:basedOn w:val="Normal"/>
    <w:link w:val="areyouChar"/>
    <w:uiPriority w:val="4"/>
    <w:qFormat/>
    <w:rsid w:val="00BD587B"/>
    <w:pPr>
      <w:outlineLvl w:val="3"/>
    </w:pPr>
    <w:rPr>
      <w:b/>
      <w:sz w:val="26"/>
    </w:rPr>
  </w:style>
  <w:style w:type="character" w:customStyle="1" w:styleId="areyouChar">
    <w:name w:val="are you Char"/>
    <w:basedOn w:val="DefaultParagraphFont"/>
    <w:link w:val="areyou"/>
    <w:uiPriority w:val="4"/>
    <w:rsid w:val="00BD587B"/>
    <w:rPr>
      <w:rFonts w:ascii="Calibri" w:hAnsi="Calibri"/>
      <w:b/>
      <w:sz w:val="26"/>
    </w:rPr>
  </w:style>
  <w:style w:type="character" w:customStyle="1" w:styleId="UnresolvedMention3">
    <w:name w:val="Unresolved Mention3"/>
    <w:basedOn w:val="DefaultParagraphFont"/>
    <w:uiPriority w:val="99"/>
    <w:unhideWhenUsed/>
    <w:rsid w:val="00BD587B"/>
    <w:rPr>
      <w:color w:val="605E5C"/>
      <w:shd w:val="clear" w:color="auto" w:fill="E1DFDD"/>
    </w:rPr>
  </w:style>
  <w:style w:type="paragraph" w:customStyle="1" w:styleId="Citation0">
    <w:name w:val="Citation"/>
    <w:basedOn w:val="Normal"/>
    <w:uiPriority w:val="99"/>
    <w:qFormat/>
    <w:rsid w:val="00BD587B"/>
    <w:rPr>
      <w:rFonts w:eastAsia="Calibri"/>
      <w:b/>
      <w:u w:val="single"/>
    </w:rPr>
  </w:style>
  <w:style w:type="character" w:customStyle="1" w:styleId="m-2745674872889869693gmail-style13ptbold">
    <w:name w:val="m_-2745674872889869693gmail-style13ptbold"/>
    <w:basedOn w:val="DefaultParagraphFont"/>
    <w:rsid w:val="00BD587B"/>
  </w:style>
  <w:style w:type="character" w:customStyle="1" w:styleId="m-2745674872889869693gmail-styleunderline">
    <w:name w:val="m_-2745674872889869693gmail-styleunderline"/>
    <w:basedOn w:val="DefaultParagraphFont"/>
    <w:rsid w:val="00BD587B"/>
  </w:style>
  <w:style w:type="character" w:customStyle="1" w:styleId="UnresolvedMention31">
    <w:name w:val="Unresolved Mention31"/>
    <w:basedOn w:val="DefaultParagraphFont"/>
    <w:uiPriority w:val="99"/>
    <w:semiHidden/>
    <w:unhideWhenUsed/>
    <w:rsid w:val="00BD587B"/>
    <w:rPr>
      <w:color w:val="808080"/>
      <w:shd w:val="clear" w:color="auto" w:fill="E6E6E6"/>
    </w:rPr>
  </w:style>
  <w:style w:type="character" w:customStyle="1" w:styleId="UnresolvedMention4">
    <w:name w:val="Unresolved Mention4"/>
    <w:basedOn w:val="DefaultParagraphFont"/>
    <w:uiPriority w:val="99"/>
    <w:semiHidden/>
    <w:unhideWhenUsed/>
    <w:rsid w:val="00BD587B"/>
    <w:rPr>
      <w:color w:val="808080"/>
      <w:shd w:val="clear" w:color="auto" w:fill="E6E6E6"/>
    </w:rPr>
  </w:style>
  <w:style w:type="character" w:customStyle="1" w:styleId="m-8082899869479211226gmail-styleunderline">
    <w:name w:val="m_-8082899869479211226gmail-styleunderline"/>
    <w:basedOn w:val="DefaultParagraphFont"/>
    <w:rsid w:val="00BD587B"/>
  </w:style>
  <w:style w:type="paragraph" w:customStyle="1" w:styleId="NoteLevel23">
    <w:name w:val="Note Level 23"/>
    <w:basedOn w:val="Normal"/>
    <w:next w:val="Normal"/>
    <w:uiPriority w:val="99"/>
    <w:qFormat/>
    <w:rsid w:val="00BD587B"/>
    <w:pPr>
      <w:keepNext/>
      <w:ind w:left="288" w:right="288"/>
    </w:pPr>
    <w:rPr>
      <w:rFonts w:eastAsia="MS Gothic"/>
      <w:szCs w:val="20"/>
    </w:rPr>
  </w:style>
  <w:style w:type="paragraph" w:customStyle="1" w:styleId="NoteLevel24">
    <w:name w:val="Note Level 24"/>
    <w:basedOn w:val="Normal"/>
    <w:next w:val="Normal"/>
    <w:uiPriority w:val="99"/>
    <w:qFormat/>
    <w:rsid w:val="00BD587B"/>
    <w:pPr>
      <w:keepNext/>
      <w:ind w:left="288" w:right="288"/>
    </w:pPr>
    <w:rPr>
      <w:rFonts w:eastAsia="MS Gothic"/>
      <w:szCs w:val="20"/>
    </w:rPr>
  </w:style>
  <w:style w:type="paragraph" w:customStyle="1" w:styleId="NoteLevel25">
    <w:name w:val="Note Level 25"/>
    <w:basedOn w:val="Normal"/>
    <w:next w:val="Normal"/>
    <w:uiPriority w:val="99"/>
    <w:qFormat/>
    <w:rsid w:val="00BD587B"/>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BD587B"/>
    <w:rPr>
      <w:color w:val="605E5C"/>
      <w:shd w:val="clear" w:color="auto" w:fill="E1DFDD"/>
    </w:rPr>
  </w:style>
  <w:style w:type="character" w:customStyle="1" w:styleId="UnresolvedMention6">
    <w:name w:val="Unresolved Mention6"/>
    <w:basedOn w:val="DefaultParagraphFont"/>
    <w:uiPriority w:val="99"/>
    <w:semiHidden/>
    <w:unhideWhenUsed/>
    <w:rsid w:val="00BD587B"/>
    <w:rPr>
      <w:color w:val="605E5C"/>
      <w:shd w:val="clear" w:color="auto" w:fill="E1DFDD"/>
    </w:rPr>
  </w:style>
  <w:style w:type="character" w:customStyle="1" w:styleId="hubidentifier">
    <w:name w:val="hub_identifier"/>
    <w:basedOn w:val="DefaultParagraphFont"/>
    <w:rsid w:val="00BD587B"/>
  </w:style>
  <w:style w:type="paragraph" w:customStyle="1" w:styleId="standardeinzug">
    <w:name w:val="standardeinzug"/>
    <w:basedOn w:val="Normal"/>
    <w:rsid w:val="00BD587B"/>
    <w:pPr>
      <w:spacing w:before="100" w:beforeAutospacing="1" w:after="100" w:afterAutospacing="1"/>
    </w:pPr>
  </w:style>
  <w:style w:type="paragraph" w:customStyle="1" w:styleId="aufzhlungnormal">
    <w:name w:val="aufzhlungnormal"/>
    <w:basedOn w:val="Normal"/>
    <w:rsid w:val="00BD587B"/>
    <w:pPr>
      <w:spacing w:before="100" w:beforeAutospacing="1" w:after="100" w:afterAutospacing="1"/>
    </w:pPr>
  </w:style>
  <w:style w:type="character" w:customStyle="1" w:styleId="auszeichnungkursiv">
    <w:name w:val="auszeichnungkursiv"/>
    <w:basedOn w:val="DefaultParagraphFont"/>
    <w:rsid w:val="00BD587B"/>
  </w:style>
  <w:style w:type="paragraph" w:customStyle="1" w:styleId="entrefilet">
    <w:name w:val="entrefilet"/>
    <w:basedOn w:val="Normal"/>
    <w:rsid w:val="00BD587B"/>
    <w:pPr>
      <w:spacing w:before="100" w:beforeAutospacing="1" w:after="100" w:afterAutospacing="1"/>
    </w:pPr>
  </w:style>
  <w:style w:type="paragraph" w:customStyle="1" w:styleId="kapitelreferenzkopf">
    <w:name w:val="kapitelreferenzkopf"/>
    <w:basedOn w:val="Normal"/>
    <w:rsid w:val="00BD587B"/>
    <w:pPr>
      <w:spacing w:before="100" w:beforeAutospacing="1" w:after="100" w:afterAutospacing="1"/>
    </w:pPr>
  </w:style>
  <w:style w:type="paragraph" w:customStyle="1" w:styleId="tabberschrift">
    <w:name w:val="tabberschrift"/>
    <w:basedOn w:val="Normal"/>
    <w:rsid w:val="00BD587B"/>
    <w:pPr>
      <w:spacing w:before="100" w:beforeAutospacing="1" w:after="100" w:afterAutospacing="1"/>
    </w:pPr>
  </w:style>
  <w:style w:type="character" w:customStyle="1" w:styleId="tabgrafikformalbezeichnungnr">
    <w:name w:val="tabgrafikformalbezeichnungnr"/>
    <w:basedOn w:val="DefaultParagraphFont"/>
    <w:rsid w:val="00BD587B"/>
  </w:style>
  <w:style w:type="character" w:customStyle="1" w:styleId="m-5621139387307470627gmail-style13ptbold">
    <w:name w:val="m_-5621139387307470627gmail-style13ptbold"/>
    <w:basedOn w:val="DefaultParagraphFont"/>
    <w:rsid w:val="00BD587B"/>
  </w:style>
  <w:style w:type="character" w:customStyle="1" w:styleId="m-5621139387307470627gmail-styleunderline">
    <w:name w:val="m_-5621139387307470627gmail-styleunderline"/>
    <w:basedOn w:val="DefaultParagraphFont"/>
    <w:rsid w:val="00BD587B"/>
  </w:style>
  <w:style w:type="character" w:customStyle="1" w:styleId="m-4930835733434609408gmail-style13ptbold">
    <w:name w:val="m_-4930835733434609408gmail-style13ptbold"/>
    <w:basedOn w:val="DefaultParagraphFont"/>
    <w:rsid w:val="00BD587B"/>
  </w:style>
  <w:style w:type="character" w:customStyle="1" w:styleId="m-4930835733434609408gmail-styleunderline">
    <w:name w:val="m_-4930835733434609408gmail-styleunderline"/>
    <w:basedOn w:val="DefaultParagraphFont"/>
    <w:rsid w:val="00BD587B"/>
  </w:style>
  <w:style w:type="character" w:customStyle="1" w:styleId="m-2456650549122369157gmail-style13ptbold">
    <w:name w:val="m_-2456650549122369157gmail-style13ptbold"/>
    <w:basedOn w:val="DefaultParagraphFont"/>
    <w:rsid w:val="00BD587B"/>
  </w:style>
  <w:style w:type="character" w:customStyle="1" w:styleId="m-2456650549122369157gmail-styleunderline">
    <w:name w:val="m_-2456650549122369157gmail-styleunderline"/>
    <w:basedOn w:val="DefaultParagraphFont"/>
    <w:rsid w:val="00BD587B"/>
  </w:style>
  <w:style w:type="paragraph" w:customStyle="1" w:styleId="Second">
    <w:name w:val="Second"/>
    <w:basedOn w:val="Normal"/>
    <w:rsid w:val="00BD587B"/>
    <w:rPr>
      <w:rFonts w:eastAsia="Calibri"/>
      <w:b/>
      <w:caps/>
      <w:szCs w:val="20"/>
    </w:rPr>
  </w:style>
  <w:style w:type="character" w:customStyle="1" w:styleId="gmail-m5226785990326652285gmail-style13ptbold">
    <w:name w:val="gmail-m_5226785990326652285gmail-style13ptbold"/>
    <w:basedOn w:val="DefaultParagraphFont"/>
    <w:rsid w:val="00BD587B"/>
  </w:style>
  <w:style w:type="character" w:customStyle="1" w:styleId="gmail-m5226785990326652285gmail-styleunderline">
    <w:name w:val="gmail-m_5226785990326652285gmail-styleunderline"/>
    <w:basedOn w:val="DefaultParagraphFont"/>
    <w:rsid w:val="00BD587B"/>
  </w:style>
  <w:style w:type="character" w:customStyle="1" w:styleId="balancedheadline">
    <w:name w:val="balancedheadline"/>
    <w:basedOn w:val="DefaultParagraphFont"/>
    <w:rsid w:val="00BD587B"/>
  </w:style>
  <w:style w:type="character" w:customStyle="1" w:styleId="author-ref">
    <w:name w:val="author-ref"/>
    <w:basedOn w:val="DefaultParagraphFont"/>
    <w:rsid w:val="00BD587B"/>
  </w:style>
  <w:style w:type="paragraph" w:customStyle="1" w:styleId="u-mb-2">
    <w:name w:val="u-mb-2"/>
    <w:basedOn w:val="Normal"/>
    <w:rsid w:val="00BD587B"/>
    <w:pPr>
      <w:spacing w:before="100" w:beforeAutospacing="1" w:after="100" w:afterAutospacing="1"/>
    </w:pPr>
  </w:style>
  <w:style w:type="character" w:customStyle="1" w:styleId="authorsname">
    <w:name w:val="authors__name"/>
    <w:basedOn w:val="DefaultParagraphFont"/>
    <w:rsid w:val="00BD587B"/>
  </w:style>
  <w:style w:type="character" w:customStyle="1" w:styleId="authorscontact">
    <w:name w:val="authors__contact"/>
    <w:basedOn w:val="DefaultParagraphFont"/>
    <w:rsid w:val="00BD587B"/>
  </w:style>
  <w:style w:type="character" w:customStyle="1" w:styleId="affiliationdepartment">
    <w:name w:val="affiliation__department"/>
    <w:basedOn w:val="DefaultParagraphFont"/>
    <w:rsid w:val="00BD587B"/>
  </w:style>
  <w:style w:type="character" w:customStyle="1" w:styleId="affiliationname">
    <w:name w:val="affiliation__name"/>
    <w:basedOn w:val="DefaultParagraphFont"/>
    <w:rsid w:val="00BD587B"/>
  </w:style>
  <w:style w:type="character" w:customStyle="1" w:styleId="affiliationcity">
    <w:name w:val="affiliation__city"/>
    <w:basedOn w:val="DefaultParagraphFont"/>
    <w:rsid w:val="00BD587B"/>
  </w:style>
  <w:style w:type="character" w:customStyle="1" w:styleId="affiliationcountry">
    <w:name w:val="affiliation__country"/>
    <w:basedOn w:val="DefaultParagraphFont"/>
    <w:rsid w:val="00BD587B"/>
  </w:style>
  <w:style w:type="character" w:customStyle="1" w:styleId="journaltitle">
    <w:name w:val="journaltitle"/>
    <w:basedOn w:val="DefaultParagraphFont"/>
    <w:rsid w:val="00BD587B"/>
  </w:style>
  <w:style w:type="paragraph" w:customStyle="1" w:styleId="nav-linksstylessectiontitle-sc-1tike8v-3">
    <w:name w:val="nav-linksstyles__sectiontitle-sc-1tike8v-3"/>
    <w:basedOn w:val="Normal"/>
    <w:rsid w:val="00BD587B"/>
    <w:pPr>
      <w:spacing w:before="100" w:beforeAutospacing="1" w:after="100" w:afterAutospacing="1"/>
    </w:pPr>
  </w:style>
  <w:style w:type="character" w:customStyle="1" w:styleId="text-sc-1amvtpj-0-span">
    <w:name w:val="text-sc-1amvtpj-0-span"/>
    <w:basedOn w:val="DefaultParagraphFont"/>
    <w:rsid w:val="00BD587B"/>
  </w:style>
  <w:style w:type="character" w:customStyle="1" w:styleId="section-front-header-modulesubtitle">
    <w:name w:val="section-front-header-module__subtitle"/>
    <w:basedOn w:val="DefaultParagraphFont"/>
    <w:rsid w:val="00BD587B"/>
  </w:style>
  <w:style w:type="character" w:customStyle="1" w:styleId="article-classifiergap">
    <w:name w:val="article-classifier__gap"/>
    <w:basedOn w:val="DefaultParagraphFont"/>
    <w:rsid w:val="00BD587B"/>
  </w:style>
  <w:style w:type="character" w:customStyle="1" w:styleId="a-size-extra-large">
    <w:name w:val="a-size-extra-large"/>
    <w:basedOn w:val="DefaultParagraphFont"/>
    <w:rsid w:val="00BD587B"/>
  </w:style>
  <w:style w:type="paragraph" w:customStyle="1" w:styleId="generic-articlebody">
    <w:name w:val="generic-article__body"/>
    <w:basedOn w:val="Normal"/>
    <w:rsid w:val="00BD587B"/>
    <w:pPr>
      <w:spacing w:before="100" w:beforeAutospacing="1" w:after="100" w:afterAutospacing="1"/>
    </w:pPr>
  </w:style>
  <w:style w:type="character" w:customStyle="1" w:styleId="m-6919561637539550718gmail-style13ptbold">
    <w:name w:val="m_-6919561637539550718gmail-style13ptbold"/>
    <w:basedOn w:val="DefaultParagraphFont"/>
    <w:rsid w:val="00BD587B"/>
  </w:style>
  <w:style w:type="character" w:customStyle="1" w:styleId="m-6919561637539550718gmail-styleunderline">
    <w:name w:val="m_-6919561637539550718gmail-styleunderline"/>
    <w:basedOn w:val="DefaultParagraphFont"/>
    <w:rsid w:val="00BD587B"/>
  </w:style>
  <w:style w:type="paragraph" w:customStyle="1" w:styleId="Genealogy">
    <w:name w:val="Genealogy"/>
    <w:basedOn w:val="Heading4"/>
    <w:autoRedefine/>
    <w:qFormat/>
    <w:rsid w:val="00BD587B"/>
    <w:rPr>
      <w:rFonts w:cs="Calibri"/>
    </w:rPr>
  </w:style>
  <w:style w:type="paragraph" w:customStyle="1" w:styleId="flfc">
    <w:name w:val="flfc"/>
    <w:basedOn w:val="Normal"/>
    <w:rsid w:val="00BD587B"/>
    <w:pPr>
      <w:spacing w:before="100" w:beforeAutospacing="1" w:after="100" w:afterAutospacing="1"/>
    </w:pPr>
    <w:rPr>
      <w:rFonts w:ascii="Times New Roman" w:hAnsi="Times New Roman"/>
    </w:rPr>
  </w:style>
  <w:style w:type="character" w:customStyle="1" w:styleId="b">
    <w:name w:val="b"/>
    <w:basedOn w:val="DefaultParagraphFont"/>
    <w:rsid w:val="00BD587B"/>
  </w:style>
  <w:style w:type="character" w:customStyle="1" w:styleId="m6540463018285843025gmail-heading4char">
    <w:name w:val="m_6540463018285843025gmail-heading4char"/>
    <w:basedOn w:val="DefaultParagraphFont"/>
    <w:rsid w:val="00BD587B"/>
  </w:style>
  <w:style w:type="character" w:customStyle="1" w:styleId="m6540463018285843025gmail-styleunderline">
    <w:name w:val="m_6540463018285843025gmail-styleunderline"/>
    <w:basedOn w:val="DefaultParagraphFont"/>
    <w:rsid w:val="00BD587B"/>
  </w:style>
  <w:style w:type="character" w:customStyle="1" w:styleId="postsubtitle">
    <w:name w:val="post_subtitle"/>
    <w:basedOn w:val="DefaultParagraphFont"/>
    <w:rsid w:val="00BD587B"/>
  </w:style>
  <w:style w:type="character" w:customStyle="1" w:styleId="dispurl">
    <w:name w:val="dispurl"/>
    <w:basedOn w:val="DefaultParagraphFont"/>
    <w:rsid w:val="00BD587B"/>
  </w:style>
  <w:style w:type="character" w:customStyle="1" w:styleId="StyleUnderline11ptChar">
    <w:name w:val="Style Underline + 11 pt Char"/>
    <w:link w:val="StyleUnderline11pt0"/>
    <w:locked/>
    <w:rsid w:val="00BD587B"/>
    <w:rPr>
      <w:rFonts w:ascii="Georgia" w:hAnsi="Georgia"/>
      <w:u w:val="single"/>
    </w:rPr>
  </w:style>
  <w:style w:type="paragraph" w:customStyle="1" w:styleId="StyleUnderline11pt0">
    <w:name w:val="Style Underline + 11 pt"/>
    <w:basedOn w:val="Normal"/>
    <w:link w:val="StyleUnderline11ptChar"/>
    <w:rsid w:val="00BD587B"/>
    <w:rPr>
      <w:rFonts w:ascii="Georgia" w:hAnsi="Georgia"/>
      <w:sz w:val="24"/>
      <w:u w:val="single"/>
    </w:rPr>
  </w:style>
  <w:style w:type="character" w:customStyle="1" w:styleId="StyleBoldUnderline11ptChar">
    <w:name w:val="Style BoldUnderline + 11 pt Char"/>
    <w:link w:val="StyleBoldUnderline11pt"/>
    <w:locked/>
    <w:rsid w:val="00BD587B"/>
    <w:rPr>
      <w:rFonts w:ascii="Georgia" w:hAnsi="Georgia"/>
      <w:b/>
      <w:bCs/>
      <w:u w:val="single"/>
    </w:rPr>
  </w:style>
  <w:style w:type="paragraph" w:customStyle="1" w:styleId="StyleBoldUnderline11pt">
    <w:name w:val="Style BoldUnderline + 11 pt"/>
    <w:basedOn w:val="Normal"/>
    <w:link w:val="StyleBoldUnderline11ptChar"/>
    <w:rsid w:val="00BD587B"/>
    <w:rPr>
      <w:rFonts w:ascii="Georgia" w:hAnsi="Georgia"/>
      <w:b/>
      <w:bCs/>
      <w:sz w:val="24"/>
      <w:u w:val="single"/>
    </w:rPr>
  </w:style>
  <w:style w:type="paragraph" w:customStyle="1" w:styleId="m2799300251894249257gmail-citespacing">
    <w:name w:val="m_2799300251894249257gmail-citespacing"/>
    <w:basedOn w:val="Normal"/>
    <w:rsid w:val="00BD587B"/>
    <w:pPr>
      <w:spacing w:before="100" w:beforeAutospacing="1" w:after="100" w:afterAutospacing="1"/>
    </w:pPr>
    <w:rPr>
      <w:rFonts w:ascii="Times New Roman" w:hAnsi="Times New Roman"/>
    </w:rPr>
  </w:style>
  <w:style w:type="character" w:customStyle="1" w:styleId="m2799300251894249257gmail-style13ptbold">
    <w:name w:val="m_2799300251894249257gmail-style13ptbold"/>
    <w:basedOn w:val="DefaultParagraphFont"/>
    <w:rsid w:val="00BD587B"/>
  </w:style>
  <w:style w:type="character" w:customStyle="1" w:styleId="m2799300251894249257gmail-styleunderline">
    <w:name w:val="m_2799300251894249257gmail-styleunderline"/>
    <w:basedOn w:val="DefaultParagraphFont"/>
    <w:rsid w:val="00BD587B"/>
  </w:style>
  <w:style w:type="character" w:customStyle="1" w:styleId="SmallFont5pt">
    <w:name w:val="Small Font (5 pt)"/>
    <w:basedOn w:val="DefaultParagraphFont"/>
    <w:rsid w:val="00BD587B"/>
    <w:rPr>
      <w:sz w:val="10"/>
    </w:rPr>
  </w:style>
  <w:style w:type="character" w:customStyle="1" w:styleId="m-2739995430265037942gmail-style13ptbold">
    <w:name w:val="m_-2739995430265037942gmail-style13ptbold"/>
    <w:basedOn w:val="DefaultParagraphFont"/>
    <w:rsid w:val="00BD587B"/>
  </w:style>
  <w:style w:type="character" w:customStyle="1" w:styleId="m-2739995430265037942gmail-styleunderline">
    <w:name w:val="m_-2739995430265037942gmail-styleunderline"/>
    <w:basedOn w:val="DefaultParagraphFont"/>
    <w:rsid w:val="00BD587B"/>
  </w:style>
  <w:style w:type="paragraph" w:customStyle="1" w:styleId="DateTime">
    <w:name w:val="DateTime"/>
    <w:basedOn w:val="Normal"/>
    <w:link w:val="DateTimeChar"/>
    <w:autoRedefine/>
    <w:uiPriority w:val="4"/>
    <w:qFormat/>
    <w:rsid w:val="00BD587B"/>
  </w:style>
  <w:style w:type="character" w:customStyle="1" w:styleId="DateTimeChar">
    <w:name w:val="DateTime Char"/>
    <w:basedOn w:val="DefaultParagraphFont"/>
    <w:link w:val="DateTime"/>
    <w:uiPriority w:val="4"/>
    <w:rsid w:val="00BD587B"/>
    <w:rPr>
      <w:rFonts w:ascii="Calibri" w:hAnsi="Calibri"/>
      <w:sz w:val="22"/>
    </w:rPr>
  </w:style>
  <w:style w:type="paragraph" w:customStyle="1" w:styleId="Lecture">
    <w:name w:val="Lecture"/>
    <w:next w:val="BodyText"/>
    <w:link w:val="LectureChar"/>
    <w:autoRedefine/>
    <w:uiPriority w:val="4"/>
    <w:qFormat/>
    <w:rsid w:val="00BD587B"/>
    <w:pPr>
      <w:spacing w:line="259" w:lineRule="auto"/>
      <w:outlineLvl w:val="5"/>
    </w:pPr>
    <w:rPr>
      <w:rFonts w:ascii="Arial" w:eastAsia="Times New Roman" w:hAnsi="Arial" w:cs="Arial"/>
      <w:spacing w:val="-10"/>
      <w:sz w:val="22"/>
      <w:szCs w:val="22"/>
    </w:rPr>
  </w:style>
  <w:style w:type="character" w:customStyle="1" w:styleId="LectureChar">
    <w:name w:val="Lecture Char"/>
    <w:basedOn w:val="DateTimeChar"/>
    <w:link w:val="Lecture"/>
    <w:uiPriority w:val="4"/>
    <w:rsid w:val="00BD587B"/>
    <w:rPr>
      <w:rFonts w:ascii="Arial" w:eastAsia="Times New Roman" w:hAnsi="Arial" w:cs="Arial"/>
      <w:spacing w:val="-10"/>
      <w:sz w:val="22"/>
      <w:szCs w:val="22"/>
    </w:rPr>
  </w:style>
  <w:style w:type="character" w:customStyle="1" w:styleId="Mention4">
    <w:name w:val="Mention4"/>
    <w:basedOn w:val="DefaultParagraphFont"/>
    <w:uiPriority w:val="99"/>
    <w:semiHidden/>
    <w:unhideWhenUsed/>
    <w:rsid w:val="00BD587B"/>
    <w:rPr>
      <w:color w:val="2B579A"/>
      <w:shd w:val="clear" w:color="auto" w:fill="E6E6E6"/>
    </w:rPr>
  </w:style>
  <w:style w:type="character" w:customStyle="1" w:styleId="m-895152127622952443gmail-style13ptbold">
    <w:name w:val="m_-895152127622952443gmail-style13ptbold"/>
    <w:basedOn w:val="DefaultParagraphFont"/>
    <w:rsid w:val="00BD587B"/>
  </w:style>
  <w:style w:type="character" w:customStyle="1" w:styleId="m4133802843404377303gmail-style13ptbold">
    <w:name w:val="m_4133802843404377303gmail-style13ptbold"/>
    <w:basedOn w:val="DefaultParagraphFont"/>
    <w:rsid w:val="00BD587B"/>
  </w:style>
  <w:style w:type="character" w:customStyle="1" w:styleId="m4133802843404377303gmail-styleunderline">
    <w:name w:val="m_4133802843404377303gmail-styleunderline"/>
    <w:basedOn w:val="DefaultParagraphFont"/>
    <w:rsid w:val="00BD587B"/>
  </w:style>
  <w:style w:type="character" w:customStyle="1" w:styleId="m1864609289044096952gmail-style13ptbold">
    <w:name w:val="m_1864609289044096952gmail-style13ptbold"/>
    <w:basedOn w:val="DefaultParagraphFont"/>
    <w:rsid w:val="00BD587B"/>
  </w:style>
  <w:style w:type="character" w:customStyle="1" w:styleId="m-2434640214339110092gmail-style13ptbold">
    <w:name w:val="m_-2434640214339110092gmail-style13ptbold"/>
    <w:basedOn w:val="DefaultParagraphFont"/>
    <w:rsid w:val="00BD587B"/>
  </w:style>
  <w:style w:type="character" w:customStyle="1" w:styleId="m-2434640214339110092gmail-styleunderline">
    <w:name w:val="m_-2434640214339110092gmail-styleunderline"/>
    <w:basedOn w:val="DefaultParagraphFont"/>
    <w:rsid w:val="00BD587B"/>
  </w:style>
  <w:style w:type="character" w:customStyle="1" w:styleId="articlepage-articlebody-firstletter">
    <w:name w:val="articlepage-articlebody-firstletter"/>
    <w:basedOn w:val="DefaultParagraphFont"/>
    <w:rsid w:val="00BD587B"/>
  </w:style>
  <w:style w:type="character" w:customStyle="1" w:styleId="UnresolvedMention32">
    <w:name w:val="Unresolved Mention32"/>
    <w:basedOn w:val="DefaultParagraphFont"/>
    <w:uiPriority w:val="99"/>
    <w:semiHidden/>
    <w:unhideWhenUsed/>
    <w:rsid w:val="00BD587B"/>
    <w:rPr>
      <w:color w:val="605E5C"/>
      <w:shd w:val="clear" w:color="auto" w:fill="E1DFDD"/>
    </w:rPr>
  </w:style>
  <w:style w:type="character" w:customStyle="1" w:styleId="m-268162420547309261gmail-stylestylebold12pt">
    <w:name w:val="m_-268162420547309261gmail-stylestylebold12pt"/>
    <w:basedOn w:val="DefaultParagraphFont"/>
    <w:rsid w:val="00BD587B"/>
  </w:style>
  <w:style w:type="character" w:customStyle="1" w:styleId="m-268162420547309261gmail-styleboldunderline">
    <w:name w:val="m_-268162420547309261gmail-styleboldunderline"/>
    <w:basedOn w:val="DefaultParagraphFont"/>
    <w:rsid w:val="00BD587B"/>
  </w:style>
  <w:style w:type="character" w:customStyle="1" w:styleId="hvr">
    <w:name w:val="hvr"/>
    <w:basedOn w:val="DefaultParagraphFont"/>
    <w:rsid w:val="00BD587B"/>
  </w:style>
  <w:style w:type="character" w:customStyle="1" w:styleId="m-3350902899047358468gmail-styleunderline">
    <w:name w:val="m_-3350902899047358468gmail-styleunderline"/>
    <w:basedOn w:val="DefaultParagraphFont"/>
    <w:rsid w:val="00BD587B"/>
  </w:style>
  <w:style w:type="paragraph" w:customStyle="1" w:styleId="Style5pt">
    <w:name w:val="Style 5 pt"/>
    <w:basedOn w:val="Normal"/>
    <w:link w:val="Style5ptChar"/>
    <w:rsid w:val="00BD587B"/>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BD587B"/>
    <w:rPr>
      <w:rFonts w:ascii="Calibri" w:hAnsi="Calibri"/>
      <w:sz w:val="10"/>
      <w:szCs w:val="10"/>
    </w:rPr>
  </w:style>
  <w:style w:type="character" w:customStyle="1" w:styleId="m462447500549623171gmail-style13ptbold">
    <w:name w:val="m_462447500549623171gmail-style13ptbold"/>
    <w:basedOn w:val="DefaultParagraphFont"/>
    <w:rsid w:val="00BD587B"/>
  </w:style>
  <w:style w:type="paragraph" w:customStyle="1" w:styleId="m462447500549623171gmail-msonormal">
    <w:name w:val="m_462447500549623171gmail-msonormal"/>
    <w:basedOn w:val="Normal"/>
    <w:uiPriority w:val="99"/>
    <w:rsid w:val="00BD587B"/>
    <w:pPr>
      <w:spacing w:before="100" w:beforeAutospacing="1" w:after="100" w:afterAutospacing="1"/>
    </w:pPr>
  </w:style>
  <w:style w:type="character" w:customStyle="1" w:styleId="m462447500549623171gmail-styleunderline">
    <w:name w:val="m_462447500549623171gmail-styleunderline"/>
    <w:basedOn w:val="DefaultParagraphFont"/>
    <w:rsid w:val="00BD587B"/>
  </w:style>
  <w:style w:type="character" w:customStyle="1" w:styleId="SmallerReal">
    <w:name w:val="SmallerReal"/>
    <w:basedOn w:val="DefaultParagraphFont"/>
    <w:uiPriority w:val="1"/>
    <w:qFormat/>
    <w:rsid w:val="00BD587B"/>
    <w:rPr>
      <w:rFonts w:ascii="Garamond" w:hAnsi="Garamond" w:hint="default"/>
      <w:sz w:val="16"/>
    </w:rPr>
  </w:style>
  <w:style w:type="paragraph" w:customStyle="1" w:styleId="dek">
    <w:name w:val="dek"/>
    <w:basedOn w:val="Normal"/>
    <w:uiPriority w:val="99"/>
    <w:rsid w:val="00BD587B"/>
    <w:pPr>
      <w:spacing w:before="100" w:beforeAutospacing="1" w:after="100" w:afterAutospacing="1"/>
    </w:pPr>
  </w:style>
  <w:style w:type="character" w:customStyle="1" w:styleId="arttitle">
    <w:name w:val="art_title"/>
    <w:basedOn w:val="DefaultParagraphFont"/>
    <w:rsid w:val="00BD587B"/>
  </w:style>
  <w:style w:type="character" w:customStyle="1" w:styleId="serialtitle">
    <w:name w:val="serial_title"/>
    <w:basedOn w:val="DefaultParagraphFont"/>
    <w:rsid w:val="00BD587B"/>
  </w:style>
  <w:style w:type="character" w:customStyle="1" w:styleId="volumeissue">
    <w:name w:val="volume_issue"/>
    <w:basedOn w:val="DefaultParagraphFont"/>
    <w:rsid w:val="00BD587B"/>
  </w:style>
  <w:style w:type="character" w:customStyle="1" w:styleId="pagerange">
    <w:name w:val="page_range"/>
    <w:basedOn w:val="DefaultParagraphFont"/>
    <w:rsid w:val="00BD587B"/>
  </w:style>
  <w:style w:type="character" w:customStyle="1" w:styleId="doilink">
    <w:name w:val="doi_link"/>
    <w:basedOn w:val="DefaultParagraphFont"/>
    <w:rsid w:val="00BD587B"/>
  </w:style>
  <w:style w:type="character" w:customStyle="1" w:styleId="headingnumber">
    <w:name w:val="headingnumber"/>
    <w:basedOn w:val="DefaultParagraphFont"/>
    <w:rsid w:val="00BD587B"/>
  </w:style>
  <w:style w:type="character" w:customStyle="1" w:styleId="internalref">
    <w:name w:val="internalref"/>
    <w:basedOn w:val="DefaultParagraphFont"/>
    <w:rsid w:val="00BD587B"/>
  </w:style>
  <w:style w:type="character" w:customStyle="1" w:styleId="l7">
    <w:name w:val="l7"/>
    <w:basedOn w:val="DefaultParagraphFont"/>
    <w:rsid w:val="00BD587B"/>
  </w:style>
  <w:style w:type="character" w:customStyle="1" w:styleId="l6">
    <w:name w:val="l6"/>
    <w:basedOn w:val="DefaultParagraphFont"/>
    <w:rsid w:val="00BD587B"/>
  </w:style>
  <w:style w:type="character" w:customStyle="1" w:styleId="l8">
    <w:name w:val="l8"/>
    <w:basedOn w:val="DefaultParagraphFont"/>
    <w:rsid w:val="00BD587B"/>
  </w:style>
  <w:style w:type="character" w:customStyle="1" w:styleId="l9">
    <w:name w:val="l9"/>
    <w:basedOn w:val="DefaultParagraphFont"/>
    <w:rsid w:val="00BD587B"/>
  </w:style>
  <w:style w:type="character" w:customStyle="1" w:styleId="m-134349766280542120gmail-style13ptbold">
    <w:name w:val="m_-134349766280542120gmail-style13ptbold"/>
    <w:basedOn w:val="DefaultParagraphFont"/>
    <w:rsid w:val="00BD587B"/>
  </w:style>
  <w:style w:type="character" w:customStyle="1" w:styleId="m-134349766280542120gmail-msohyperlink">
    <w:name w:val="m_-134349766280542120gmail-msohyperlink"/>
    <w:basedOn w:val="DefaultParagraphFont"/>
    <w:rsid w:val="00BD587B"/>
  </w:style>
  <w:style w:type="character" w:customStyle="1" w:styleId="m-134349766280542120gmail-styleunderline">
    <w:name w:val="m_-134349766280542120gmail-styleunderline"/>
    <w:basedOn w:val="DefaultParagraphFont"/>
    <w:rsid w:val="00BD587B"/>
  </w:style>
  <w:style w:type="character" w:customStyle="1" w:styleId="m-134349766280542120gmail-cite">
    <w:name w:val="m_-134349766280542120gmail-cite"/>
    <w:basedOn w:val="DefaultParagraphFont"/>
    <w:rsid w:val="00BD587B"/>
  </w:style>
  <w:style w:type="character" w:customStyle="1" w:styleId="m-134349766280542120gmail-underline">
    <w:name w:val="m_-134349766280542120gmail-underline"/>
    <w:basedOn w:val="DefaultParagraphFont"/>
    <w:rsid w:val="00BD587B"/>
  </w:style>
  <w:style w:type="character" w:customStyle="1" w:styleId="m-134349766280542120gmail-underline0">
    <w:name w:val="m_-134349766280542120gmail-underline0"/>
    <w:basedOn w:val="DefaultParagraphFont"/>
    <w:rsid w:val="00BD587B"/>
  </w:style>
  <w:style w:type="paragraph" w:customStyle="1" w:styleId="element">
    <w:name w:val="element"/>
    <w:basedOn w:val="Normal"/>
    <w:rsid w:val="00BD587B"/>
    <w:pPr>
      <w:spacing w:before="100" w:beforeAutospacing="1" w:after="100" w:afterAutospacing="1"/>
    </w:pPr>
    <w:rPr>
      <w:lang w:eastAsia="zh-CN"/>
    </w:rPr>
  </w:style>
  <w:style w:type="paragraph" w:customStyle="1" w:styleId="p1">
    <w:name w:val="p1"/>
    <w:basedOn w:val="Normal"/>
    <w:qFormat/>
    <w:rsid w:val="00BD587B"/>
    <w:pPr>
      <w:spacing w:before="100" w:beforeAutospacing="1" w:after="100" w:afterAutospacing="1"/>
    </w:pPr>
    <w:rPr>
      <w:lang w:eastAsia="zh-CN"/>
    </w:rPr>
  </w:style>
  <w:style w:type="paragraph" w:customStyle="1" w:styleId="p3">
    <w:name w:val="p3"/>
    <w:basedOn w:val="Normal"/>
    <w:rsid w:val="00BD587B"/>
    <w:pPr>
      <w:spacing w:before="100" w:beforeAutospacing="1" w:after="100" w:afterAutospacing="1"/>
    </w:pPr>
    <w:rPr>
      <w:lang w:eastAsia="zh-CN"/>
    </w:rPr>
  </w:style>
  <w:style w:type="paragraph" w:customStyle="1" w:styleId="p5">
    <w:name w:val="p5"/>
    <w:basedOn w:val="Normal"/>
    <w:rsid w:val="00BD587B"/>
    <w:pPr>
      <w:spacing w:before="100" w:beforeAutospacing="1" w:after="100" w:afterAutospacing="1"/>
    </w:pPr>
    <w:rPr>
      <w:lang w:eastAsia="zh-CN"/>
    </w:rPr>
  </w:style>
  <w:style w:type="paragraph" w:customStyle="1" w:styleId="p7">
    <w:name w:val="p7"/>
    <w:basedOn w:val="Normal"/>
    <w:rsid w:val="00BD587B"/>
    <w:pPr>
      <w:spacing w:before="100" w:beforeAutospacing="1" w:after="100" w:afterAutospacing="1"/>
    </w:pPr>
    <w:rPr>
      <w:lang w:eastAsia="zh-CN"/>
    </w:rPr>
  </w:style>
  <w:style w:type="paragraph" w:customStyle="1" w:styleId="p9">
    <w:name w:val="p9"/>
    <w:basedOn w:val="Normal"/>
    <w:rsid w:val="00BD587B"/>
    <w:pPr>
      <w:spacing w:before="100" w:beforeAutospacing="1" w:after="100" w:afterAutospacing="1"/>
    </w:pPr>
    <w:rPr>
      <w:lang w:eastAsia="zh-CN"/>
    </w:rPr>
  </w:style>
  <w:style w:type="paragraph" w:customStyle="1" w:styleId="p11">
    <w:name w:val="p11"/>
    <w:basedOn w:val="Normal"/>
    <w:rsid w:val="00BD587B"/>
    <w:pPr>
      <w:spacing w:before="100" w:beforeAutospacing="1" w:after="100" w:afterAutospacing="1"/>
    </w:pPr>
    <w:rPr>
      <w:lang w:eastAsia="zh-CN"/>
    </w:rPr>
  </w:style>
  <w:style w:type="paragraph" w:customStyle="1" w:styleId="p2">
    <w:name w:val="p2"/>
    <w:basedOn w:val="Normal"/>
    <w:rsid w:val="00BD587B"/>
    <w:pPr>
      <w:spacing w:before="100" w:beforeAutospacing="1" w:after="100" w:afterAutospacing="1"/>
    </w:pPr>
    <w:rPr>
      <w:lang w:eastAsia="zh-CN"/>
    </w:rPr>
  </w:style>
  <w:style w:type="paragraph" w:customStyle="1" w:styleId="p4">
    <w:name w:val="p4"/>
    <w:basedOn w:val="Normal"/>
    <w:rsid w:val="00BD587B"/>
    <w:pPr>
      <w:spacing w:before="100" w:beforeAutospacing="1" w:after="100" w:afterAutospacing="1"/>
    </w:pPr>
    <w:rPr>
      <w:lang w:eastAsia="zh-CN"/>
    </w:rPr>
  </w:style>
  <w:style w:type="paragraph" w:customStyle="1" w:styleId="p6">
    <w:name w:val="p6"/>
    <w:basedOn w:val="Normal"/>
    <w:rsid w:val="00BD587B"/>
    <w:pPr>
      <w:spacing w:before="100" w:beforeAutospacing="1" w:after="100" w:afterAutospacing="1"/>
    </w:pPr>
    <w:rPr>
      <w:lang w:eastAsia="zh-CN"/>
    </w:rPr>
  </w:style>
  <w:style w:type="paragraph" w:customStyle="1" w:styleId="p8">
    <w:name w:val="p8"/>
    <w:basedOn w:val="Normal"/>
    <w:rsid w:val="00BD587B"/>
    <w:pPr>
      <w:spacing w:before="100" w:beforeAutospacing="1" w:after="100" w:afterAutospacing="1"/>
    </w:pPr>
    <w:rPr>
      <w:lang w:eastAsia="zh-CN"/>
    </w:rPr>
  </w:style>
  <w:style w:type="paragraph" w:customStyle="1" w:styleId="p10">
    <w:name w:val="p10"/>
    <w:basedOn w:val="Normal"/>
    <w:rsid w:val="00BD587B"/>
    <w:pPr>
      <w:spacing w:before="100" w:beforeAutospacing="1" w:after="100" w:afterAutospacing="1"/>
    </w:pPr>
    <w:rPr>
      <w:lang w:eastAsia="zh-CN"/>
    </w:rPr>
  </w:style>
  <w:style w:type="paragraph" w:customStyle="1" w:styleId="p12">
    <w:name w:val="p12"/>
    <w:basedOn w:val="Normal"/>
    <w:rsid w:val="00BD587B"/>
    <w:pPr>
      <w:spacing w:before="100" w:beforeAutospacing="1" w:after="100" w:afterAutospacing="1"/>
    </w:pPr>
    <w:rPr>
      <w:lang w:eastAsia="zh-CN"/>
    </w:rPr>
  </w:style>
  <w:style w:type="paragraph" w:customStyle="1" w:styleId="p14">
    <w:name w:val="p14"/>
    <w:basedOn w:val="Normal"/>
    <w:rsid w:val="00BD587B"/>
    <w:pPr>
      <w:spacing w:before="100" w:beforeAutospacing="1" w:after="100" w:afterAutospacing="1"/>
    </w:pPr>
    <w:rPr>
      <w:lang w:eastAsia="zh-CN"/>
    </w:rPr>
  </w:style>
  <w:style w:type="character" w:customStyle="1" w:styleId="wsj-article-caption-content">
    <w:name w:val="wsj-article-caption-content"/>
    <w:basedOn w:val="DefaultParagraphFont"/>
    <w:rsid w:val="00BD587B"/>
  </w:style>
  <w:style w:type="character" w:customStyle="1" w:styleId="wsj-article-credit">
    <w:name w:val="wsj-article-credit"/>
    <w:basedOn w:val="DefaultParagraphFont"/>
    <w:rsid w:val="00BD587B"/>
  </w:style>
  <w:style w:type="character" w:customStyle="1" w:styleId="wsj-article-credit-tag">
    <w:name w:val="wsj-article-credit-tag"/>
    <w:basedOn w:val="DefaultParagraphFont"/>
    <w:rsid w:val="00BD587B"/>
  </w:style>
  <w:style w:type="paragraph" w:customStyle="1" w:styleId="initial">
    <w:name w:val="initial"/>
    <w:basedOn w:val="Normal"/>
    <w:rsid w:val="00BD587B"/>
    <w:pPr>
      <w:spacing w:before="100" w:beforeAutospacing="1" w:after="100" w:afterAutospacing="1"/>
    </w:pPr>
    <w:rPr>
      <w:lang w:eastAsia="zh-CN"/>
    </w:rPr>
  </w:style>
  <w:style w:type="paragraph" w:customStyle="1" w:styleId="speakable-paragraph">
    <w:name w:val="speakable-paragraph"/>
    <w:basedOn w:val="Normal"/>
    <w:rsid w:val="00BD587B"/>
    <w:pPr>
      <w:spacing w:before="100" w:beforeAutospacing="1" w:after="100" w:afterAutospacing="1"/>
    </w:pPr>
    <w:rPr>
      <w:lang w:eastAsia="zh-CN"/>
    </w:rPr>
  </w:style>
  <w:style w:type="character" w:customStyle="1" w:styleId="CardUnderlinedCharChar0">
    <w:name w:val="Card Underlined Char Char"/>
    <w:rsid w:val="00BD587B"/>
    <w:rPr>
      <w:rFonts w:ascii="Arial Narrow" w:hAnsi="Arial Narrow"/>
      <w:sz w:val="22"/>
      <w:szCs w:val="24"/>
      <w:u w:val="single"/>
      <w:lang w:val="en-US" w:eastAsia="en-US" w:bidi="ar-SA"/>
    </w:rPr>
  </w:style>
  <w:style w:type="paragraph" w:customStyle="1" w:styleId="detailsub">
    <w:name w:val="detail__sub"/>
    <w:basedOn w:val="Normal"/>
    <w:rsid w:val="00BD587B"/>
    <w:pPr>
      <w:spacing w:before="100" w:beforeAutospacing="1" w:after="100" w:afterAutospacing="1"/>
    </w:pPr>
    <w:rPr>
      <w:lang w:eastAsia="zh-CN"/>
    </w:rPr>
  </w:style>
  <w:style w:type="character" w:customStyle="1" w:styleId="m-299895914748161361gmail-style13ptbold">
    <w:name w:val="m_-299895914748161361gmail-style13ptbold"/>
    <w:basedOn w:val="DefaultParagraphFont"/>
    <w:rsid w:val="00BD587B"/>
  </w:style>
  <w:style w:type="character" w:customStyle="1" w:styleId="m-299895914748161361gmail-styleunderline">
    <w:name w:val="m_-299895914748161361gmail-styleunderline"/>
    <w:basedOn w:val="DefaultParagraphFont"/>
    <w:rsid w:val="00BD587B"/>
  </w:style>
  <w:style w:type="paragraph" w:customStyle="1" w:styleId="counter-paragraph">
    <w:name w:val="counter-paragraph"/>
    <w:basedOn w:val="Normal"/>
    <w:rsid w:val="00BD587B"/>
    <w:pPr>
      <w:spacing w:before="100" w:beforeAutospacing="1" w:after="100" w:afterAutospacing="1"/>
    </w:pPr>
    <w:rPr>
      <w:lang w:eastAsia="zh-CN"/>
    </w:rPr>
  </w:style>
  <w:style w:type="paragraph" w:customStyle="1" w:styleId="m-266642551691440061gmail-cites">
    <w:name w:val="m_-266642551691440061gmail-cites"/>
    <w:basedOn w:val="Normal"/>
    <w:rsid w:val="00BD587B"/>
    <w:pPr>
      <w:spacing w:before="100" w:beforeAutospacing="1" w:after="100" w:afterAutospacing="1"/>
    </w:pPr>
    <w:rPr>
      <w:lang w:eastAsia="zh-CN"/>
    </w:rPr>
  </w:style>
  <w:style w:type="character" w:customStyle="1" w:styleId="m-266642551691440061gmail-author-date">
    <w:name w:val="m_-266642551691440061gmail-author-date"/>
    <w:basedOn w:val="DefaultParagraphFont"/>
    <w:rsid w:val="00BD587B"/>
  </w:style>
  <w:style w:type="paragraph" w:customStyle="1" w:styleId="m-266642551691440061gmail-cards">
    <w:name w:val="m_-266642551691440061gmail-cards"/>
    <w:basedOn w:val="Normal"/>
    <w:rsid w:val="00BD587B"/>
    <w:pPr>
      <w:spacing w:before="100" w:beforeAutospacing="1" w:after="100" w:afterAutospacing="1"/>
    </w:pPr>
    <w:rPr>
      <w:lang w:eastAsia="zh-CN"/>
    </w:rPr>
  </w:style>
  <w:style w:type="character" w:customStyle="1" w:styleId="m-266642551691440061gmail-debateunderline">
    <w:name w:val="m_-266642551691440061gmail-debateunderline"/>
    <w:basedOn w:val="DefaultParagraphFont"/>
    <w:rsid w:val="00BD587B"/>
  </w:style>
  <w:style w:type="paragraph" w:customStyle="1" w:styleId="listingexcerpt">
    <w:name w:val="listing__excerpt"/>
    <w:basedOn w:val="Normal"/>
    <w:rsid w:val="00BD587B"/>
    <w:pPr>
      <w:spacing w:before="100" w:beforeAutospacing="1" w:after="100" w:afterAutospacing="1"/>
    </w:pPr>
    <w:rPr>
      <w:lang w:eastAsia="zh-CN"/>
    </w:rPr>
  </w:style>
  <w:style w:type="character" w:customStyle="1" w:styleId="listingauthor">
    <w:name w:val="listing__author"/>
    <w:basedOn w:val="DefaultParagraphFont"/>
    <w:rsid w:val="00BD587B"/>
  </w:style>
  <w:style w:type="paragraph" w:customStyle="1" w:styleId="specialbutton">
    <w:name w:val="special__button"/>
    <w:basedOn w:val="Normal"/>
    <w:rsid w:val="00BD587B"/>
    <w:pPr>
      <w:spacing w:before="100" w:beforeAutospacing="1" w:after="100" w:afterAutospacing="1"/>
    </w:pPr>
    <w:rPr>
      <w:lang w:eastAsia="zh-CN"/>
    </w:rPr>
  </w:style>
  <w:style w:type="character" w:customStyle="1" w:styleId="rollover-people">
    <w:name w:val="rollover-people"/>
    <w:basedOn w:val="DefaultParagraphFont"/>
    <w:rsid w:val="00BD587B"/>
  </w:style>
  <w:style w:type="character" w:customStyle="1" w:styleId="StyleUnderliningChar9ptBold">
    <w:name w:val="Style Underlining Char + 9 pt Bold"/>
    <w:rsid w:val="00BD587B"/>
    <w:rPr>
      <w:rFonts w:ascii="Times New Roman" w:hAnsi="Times New Roman"/>
      <w:b/>
      <w:bCs/>
      <w:sz w:val="20"/>
      <w:szCs w:val="24"/>
      <w:u w:val="single"/>
    </w:rPr>
  </w:style>
  <w:style w:type="character" w:customStyle="1" w:styleId="StyleUnderliningChar9pt">
    <w:name w:val="Style Underlining Char + 9 pt"/>
    <w:rsid w:val="00BD587B"/>
    <w:rPr>
      <w:rFonts w:ascii="Times New Roman" w:hAnsi="Times New Roman"/>
      <w:sz w:val="20"/>
      <w:szCs w:val="24"/>
      <w:u w:val="single"/>
    </w:rPr>
  </w:style>
  <w:style w:type="paragraph" w:customStyle="1" w:styleId="StyleHeading4Underlinedsmalltextbody11ptUnderline">
    <w:name w:val="Style Heading 4Underlinedsmall textbody + 11 pt Underline"/>
    <w:basedOn w:val="Heading4"/>
    <w:link w:val="StyleHeading4Underlinedsmalltextbody11ptUnderlineChar"/>
    <w:rsid w:val="00BD587B"/>
    <w:pPr>
      <w:keepNext w:val="0"/>
      <w:keepLines w:val="0"/>
      <w:widowControl w:val="0"/>
      <w:spacing w:before="0"/>
    </w:pPr>
    <w:rPr>
      <w:rFonts w:ascii="Bell MT" w:eastAsia="Calibri" w:hAnsi="Bell MT" w:cs="Times New Roman"/>
      <w:b w:val="0"/>
      <w:b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BD587B"/>
    <w:rPr>
      <w:rFonts w:ascii="Bell MT" w:eastAsia="Calibri" w:hAnsi="Bell MT" w:cs="Times New Roman"/>
      <w:sz w:val="22"/>
      <w:szCs w:val="28"/>
      <w:u w:val="single"/>
    </w:rPr>
  </w:style>
  <w:style w:type="paragraph" w:customStyle="1" w:styleId="StyleHeading4Underlinedsmalltextbody11pt">
    <w:name w:val="Style Heading 4Underlinedsmall textbody + 11 pt"/>
    <w:basedOn w:val="Heading4"/>
    <w:link w:val="StyleHeading4Underlinedsmalltextbody11ptChar"/>
    <w:autoRedefine/>
    <w:rsid w:val="00BD587B"/>
    <w:pPr>
      <w:keepNext w:val="0"/>
      <w:keepLines w:val="0"/>
      <w:widowControl w:val="0"/>
      <w:spacing w:before="0"/>
    </w:pPr>
    <w:rPr>
      <w:rFonts w:ascii="Bell MT" w:eastAsia="Calibri" w:hAnsi="Bell MT" w:cs="Times New Roman"/>
      <w:b w:val="0"/>
      <w:bCs w:val="0"/>
      <w:sz w:val="22"/>
      <w:szCs w:val="28"/>
      <w:u w:val="single"/>
    </w:rPr>
  </w:style>
  <w:style w:type="character" w:customStyle="1" w:styleId="StyleHeading4Underlinedsmalltextbody11ptChar">
    <w:name w:val="Style Heading 4Underlinedsmall textbody + 11 pt Char"/>
    <w:basedOn w:val="DefaultParagraphFont"/>
    <w:link w:val="StyleHeading4Underlinedsmalltextbody11pt"/>
    <w:rsid w:val="00BD587B"/>
    <w:rPr>
      <w:rFonts w:ascii="Bell MT" w:eastAsia="Calibri" w:hAnsi="Bell MT" w:cs="Times New Roman"/>
      <w:sz w:val="22"/>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BD587B"/>
    <w:pPr>
      <w:keepNext w:val="0"/>
      <w:keepLines w:val="0"/>
      <w:widowControl w:val="0"/>
      <w:spacing w:before="0"/>
    </w:pPr>
    <w:rPr>
      <w:rFonts w:ascii="Bell MT" w:eastAsia="Calibri" w:hAnsi="Bell MT" w:cs="Times New Roman"/>
      <w:b w:val="0"/>
      <w:b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BD587B"/>
    <w:rPr>
      <w:rFonts w:ascii="Bell MT" w:eastAsia="Calibri" w:hAnsi="Bell MT" w:cs="Times New Roman"/>
      <w:sz w:val="22"/>
      <w:szCs w:val="26"/>
      <w:u w:val="single"/>
    </w:rPr>
  </w:style>
  <w:style w:type="character" w:customStyle="1" w:styleId="n-util-visually-hidden">
    <w:name w:val="n-util-visually-hidden"/>
    <w:basedOn w:val="DefaultParagraphFont"/>
    <w:rsid w:val="00BD587B"/>
  </w:style>
  <w:style w:type="paragraph" w:customStyle="1" w:styleId="suggested-readssubheading">
    <w:name w:val="suggested-reads__subheading"/>
    <w:basedOn w:val="Normal"/>
    <w:rsid w:val="00BD587B"/>
    <w:pPr>
      <w:spacing w:before="100" w:beforeAutospacing="1" w:after="100" w:afterAutospacing="1"/>
    </w:pPr>
    <w:rPr>
      <w:rFonts w:ascii="Times New Roman" w:hAnsi="Times New Roman"/>
    </w:rPr>
  </w:style>
  <w:style w:type="character" w:customStyle="1" w:styleId="cardclassifier-gap">
    <w:name w:val="card__classifier-gap"/>
    <w:basedOn w:val="DefaultParagraphFont"/>
    <w:rsid w:val="00BD587B"/>
  </w:style>
  <w:style w:type="paragraph" w:customStyle="1" w:styleId="suggested-readslist-itemsubheading">
    <w:name w:val="suggested-reads__list-item__subheading"/>
    <w:basedOn w:val="Normal"/>
    <w:rsid w:val="00BD587B"/>
    <w:pPr>
      <w:spacing w:before="100" w:beforeAutospacing="1" w:after="100" w:afterAutospacing="1"/>
    </w:pPr>
    <w:rPr>
      <w:rFonts w:ascii="Times New Roman" w:hAnsi="Times New Roman"/>
    </w:rPr>
  </w:style>
  <w:style w:type="paragraph" w:customStyle="1" w:styleId="AnalyticTag">
    <w:name w:val="Analytic Tag"/>
    <w:basedOn w:val="Heading4"/>
    <w:link w:val="AnalyticTagChar"/>
    <w:uiPriority w:val="4"/>
    <w:qFormat/>
    <w:rsid w:val="00BD587B"/>
  </w:style>
  <w:style w:type="character" w:customStyle="1" w:styleId="AnalyticTagChar">
    <w:name w:val="Analytic Tag Char"/>
    <w:basedOn w:val="DefaultParagraphFont"/>
    <w:link w:val="AnalyticTag"/>
    <w:uiPriority w:val="4"/>
    <w:rsid w:val="00BD587B"/>
    <w:rPr>
      <w:rFonts w:ascii="Calibri" w:eastAsiaTheme="majorEastAsia" w:hAnsi="Calibri" w:cstheme="majorBidi"/>
      <w:b/>
      <w:bCs/>
      <w:sz w:val="26"/>
      <w:szCs w:val="26"/>
    </w:rPr>
  </w:style>
  <w:style w:type="character" w:customStyle="1" w:styleId="DebateUnderlined">
    <w:name w:val="Debate Underlined"/>
    <w:basedOn w:val="DefaultParagraphFont"/>
    <w:rsid w:val="00BD587B"/>
    <w:rPr>
      <w:rFonts w:ascii="Tahoma" w:hAnsi="Tahoma"/>
      <w:b/>
      <w:sz w:val="22"/>
      <w:u w:val="single"/>
    </w:rPr>
  </w:style>
  <w:style w:type="paragraph" w:customStyle="1" w:styleId="CiteBold">
    <w:name w:val="Cite Bold"/>
    <w:basedOn w:val="Normal"/>
    <w:link w:val="CiteBoldChar"/>
    <w:qFormat/>
    <w:rsid w:val="00BD587B"/>
    <w:pPr>
      <w:widowControl w:val="0"/>
      <w:autoSpaceDE w:val="0"/>
      <w:autoSpaceDN w:val="0"/>
      <w:adjustRightInd w:val="0"/>
      <w:ind w:left="720"/>
    </w:pPr>
    <w:rPr>
      <w:b/>
      <w:caps/>
    </w:rPr>
  </w:style>
  <w:style w:type="character" w:customStyle="1" w:styleId="CiteBoldChar">
    <w:name w:val="Cite Bold Char"/>
    <w:basedOn w:val="DefaultParagraphFont"/>
    <w:link w:val="CiteBold"/>
    <w:rsid w:val="00BD587B"/>
    <w:rPr>
      <w:rFonts w:ascii="Calibri" w:hAnsi="Calibri"/>
      <w:b/>
      <w:caps/>
      <w:sz w:val="22"/>
    </w:rPr>
  </w:style>
  <w:style w:type="paragraph" w:customStyle="1" w:styleId="StyleJustifiedCharChar">
    <w:name w:val="Style Justified Char Char"/>
    <w:basedOn w:val="Normal"/>
    <w:link w:val="StyleJustifiedCharCharChar"/>
    <w:rsid w:val="00BD587B"/>
    <w:pPr>
      <w:ind w:left="432"/>
      <w:jc w:val="both"/>
    </w:pPr>
    <w:rPr>
      <w:rFonts w:ascii="Times New Roman" w:eastAsia="Batang" w:hAnsi="Times New Roman"/>
      <w:sz w:val="20"/>
      <w:szCs w:val="20"/>
    </w:rPr>
  </w:style>
  <w:style w:type="character" w:customStyle="1" w:styleId="StyleJustifiedCharCharChar">
    <w:name w:val="Style Justified Char Char Char"/>
    <w:link w:val="StyleJustifiedCharChar"/>
    <w:rsid w:val="00BD587B"/>
    <w:rPr>
      <w:rFonts w:ascii="Times New Roman" w:eastAsia="Batang" w:hAnsi="Times New Roman"/>
      <w:sz w:val="20"/>
      <w:szCs w:val="20"/>
    </w:rPr>
  </w:style>
  <w:style w:type="paragraph" w:customStyle="1" w:styleId="Heading3New">
    <w:name w:val="Heading 3 New"/>
    <w:basedOn w:val="Heading3"/>
    <w:next w:val="Normal"/>
    <w:qFormat/>
    <w:rsid w:val="00BD587B"/>
    <w:rPr>
      <w:rFonts w:eastAsia="Times New Roman" w:cs="Times New Roman"/>
    </w:rPr>
  </w:style>
  <w:style w:type="character" w:customStyle="1" w:styleId="m8370952637483410863gmail-styleunderline">
    <w:name w:val="m_8370952637483410863gmail-styleunderline"/>
    <w:basedOn w:val="DefaultParagraphFont"/>
    <w:rsid w:val="00BD587B"/>
  </w:style>
  <w:style w:type="character" w:customStyle="1" w:styleId="m400377485754071043gmail-style13ptbold">
    <w:name w:val="m_400377485754071043gmail-style13ptbold"/>
    <w:basedOn w:val="DefaultParagraphFont"/>
    <w:rsid w:val="00BD587B"/>
  </w:style>
  <w:style w:type="character" w:customStyle="1" w:styleId="m-4799866747027741266gmail-style13ptbold">
    <w:name w:val="m_-4799866747027741266gmail-style13ptbold"/>
    <w:basedOn w:val="DefaultParagraphFont"/>
    <w:rsid w:val="00BD587B"/>
  </w:style>
  <w:style w:type="character" w:customStyle="1" w:styleId="m-4799866747027741266gmail-apple-converted-space">
    <w:name w:val="m_-4799866747027741266gmail-apple-converted-space"/>
    <w:basedOn w:val="DefaultParagraphFont"/>
    <w:rsid w:val="00BD587B"/>
  </w:style>
  <w:style w:type="character" w:customStyle="1" w:styleId="m-4799866747027741266gmail-m3965771245576658108gmail-styleunderline">
    <w:name w:val="m_-4799866747027741266gmail-m3965771245576658108gmail-styleunderline"/>
    <w:basedOn w:val="DefaultParagraphFont"/>
    <w:rsid w:val="00BD587B"/>
  </w:style>
  <w:style w:type="character" w:customStyle="1" w:styleId="StyleStyleUnderlineUnderlineStyleBoldUnderlineIntenseEmphas1">
    <w:name w:val="Style Style UnderlineUnderlineStyle Bold UnderlineIntense Emphas...1"/>
    <w:basedOn w:val="DefaultParagraphFont"/>
    <w:rsid w:val="00BD587B"/>
    <w:rPr>
      <w:b w:val="0"/>
      <w:bCs w:val="0"/>
      <w:sz w:val="24"/>
      <w:u w:val="single"/>
      <w:bdr w:val="none" w:sz="0" w:space="0" w:color="auto" w:frame="1"/>
    </w:rPr>
  </w:style>
  <w:style w:type="paragraph" w:customStyle="1" w:styleId="CiteLittle">
    <w:name w:val="Cite Little"/>
    <w:next w:val="Normal"/>
    <w:qFormat/>
    <w:rsid w:val="00BD587B"/>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BD587B"/>
    <w:pPr>
      <w:ind w:left="-1080" w:right="1728"/>
    </w:pPr>
    <w:rPr>
      <w:rFonts w:ascii="Arial Narrow" w:hAnsi="Arial Narrow"/>
      <w:sz w:val="18"/>
      <w:szCs w:val="20"/>
    </w:rPr>
  </w:style>
  <w:style w:type="character" w:customStyle="1" w:styleId="UnderlinedTextChar">
    <w:name w:val="Underlined Text Char"/>
    <w:link w:val="UnderlinedText"/>
    <w:uiPriority w:val="99"/>
    <w:rsid w:val="00BD587B"/>
    <w:rPr>
      <w:rFonts w:ascii="Georgia" w:eastAsia="Cambria" w:hAnsi="Georgia"/>
      <w:b/>
      <w:sz w:val="22"/>
      <w:szCs w:val="20"/>
      <w:u w:val="single"/>
    </w:rPr>
  </w:style>
  <w:style w:type="character" w:customStyle="1" w:styleId="StyleAsianMSMinchoBold">
    <w:name w:val="Style (Asian) MS Mincho Bold"/>
    <w:rsid w:val="00BD587B"/>
    <w:rPr>
      <w:rFonts w:ascii="Times New Roman" w:eastAsia="MS Mincho" w:hAnsi="Times New Roman"/>
      <w:b/>
      <w:bCs/>
      <w:u w:val="thick"/>
    </w:rPr>
  </w:style>
  <w:style w:type="character" w:customStyle="1" w:styleId="StyleAsianMSMincho">
    <w:name w:val="Style (Asian) MS Mincho"/>
    <w:rsid w:val="00BD587B"/>
    <w:rPr>
      <w:rFonts w:ascii="Times New Roman" w:eastAsia="MS Mincho" w:hAnsi="Times New Roman"/>
      <w:u w:val="thick"/>
    </w:rPr>
  </w:style>
  <w:style w:type="paragraph" w:customStyle="1" w:styleId="docheader">
    <w:name w:val="doc header"/>
    <w:autoRedefine/>
    <w:qFormat/>
    <w:rsid w:val="00BD587B"/>
    <w:rPr>
      <w:rFonts w:ascii="Times New Roman" w:eastAsia="Malgun Gothic" w:hAnsi="Times New Roman" w:cs="Times New Roman"/>
      <w:b/>
      <w:sz w:val="20"/>
    </w:rPr>
  </w:style>
  <w:style w:type="paragraph" w:customStyle="1" w:styleId="docfooter">
    <w:name w:val="doc footer"/>
    <w:autoRedefine/>
    <w:qFormat/>
    <w:rsid w:val="00BD587B"/>
    <w:pPr>
      <w:jc w:val="right"/>
    </w:pPr>
    <w:rPr>
      <w:rFonts w:ascii="Times New Roman" w:eastAsia="Malgun Gothic" w:hAnsi="Times New Roman" w:cs="Times New Roman"/>
      <w:b/>
      <w:sz w:val="22"/>
    </w:rPr>
  </w:style>
  <w:style w:type="character" w:customStyle="1" w:styleId="crosslinkpopup">
    <w:name w:val="crosslinkpopup"/>
    <w:rsid w:val="00BD587B"/>
  </w:style>
  <w:style w:type="paragraph" w:customStyle="1" w:styleId="blocorganizer">
    <w:name w:val="bloc organizer"/>
    <w:basedOn w:val="Heading1"/>
    <w:next w:val="bloctitles"/>
    <w:link w:val="blocorganizerChar"/>
    <w:autoRedefine/>
    <w:qFormat/>
    <w:rsid w:val="00BD587B"/>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BD587B"/>
    <w:rPr>
      <w:rFonts w:ascii="Times New Roman" w:eastAsia="Times New Roman" w:hAnsi="Times New Roman" w:cs="Times New Roman"/>
      <w:b/>
      <w:bCs/>
      <w:sz w:val="4"/>
      <w:szCs w:val="32"/>
      <w:u w:val="single"/>
    </w:rPr>
  </w:style>
  <w:style w:type="character" w:customStyle="1" w:styleId="UnderlineBoldChar">
    <w:name w:val="Underline Bold Char"/>
    <w:locked/>
    <w:rsid w:val="00BD587B"/>
    <w:rPr>
      <w:rFonts w:ascii="Times New Roman" w:eastAsia="Times New Roman" w:hAnsi="Times New Roman"/>
      <w:b/>
      <w:szCs w:val="20"/>
      <w:u w:val="single"/>
    </w:rPr>
  </w:style>
  <w:style w:type="character" w:customStyle="1" w:styleId="tagChar">
    <w:name w:val="%tag Char"/>
    <w:link w:val="tag"/>
    <w:rsid w:val="00BD587B"/>
    <w:rPr>
      <w:rFonts w:ascii="Georgia" w:hAnsi="Georgia" w:cs="Arial"/>
      <w:bCs/>
      <w:sz w:val="18"/>
    </w:rPr>
  </w:style>
  <w:style w:type="character" w:customStyle="1" w:styleId="cardChar0">
    <w:name w:val="%card Char"/>
    <w:link w:val="card0"/>
    <w:rsid w:val="00BD587B"/>
    <w:rPr>
      <w:rFonts w:ascii="Georgia" w:eastAsia="Times New Roman" w:hAnsi="Georgia"/>
      <w:bCs/>
      <w:sz w:val="22"/>
    </w:rPr>
  </w:style>
  <w:style w:type="character" w:customStyle="1" w:styleId="AAAcardChar">
    <w:name w:val="AAAcard Char"/>
    <w:link w:val="AAAcard"/>
    <w:uiPriority w:val="99"/>
    <w:rsid w:val="00BD587B"/>
    <w:rPr>
      <w:rFonts w:ascii="Georgia" w:eastAsia="Times New Roman" w:hAnsi="Georgia"/>
      <w:bCs/>
      <w:sz w:val="22"/>
      <w:szCs w:val="20"/>
    </w:rPr>
  </w:style>
  <w:style w:type="character" w:customStyle="1" w:styleId="underlineCharChar2">
    <w:name w:val="underline Char Char"/>
    <w:rsid w:val="00BD587B"/>
    <w:rPr>
      <w:rFonts w:ascii="Arial Narrow" w:eastAsia="Times New Roman" w:hAnsi="Arial Narrow"/>
      <w:szCs w:val="24"/>
      <w:u w:val="single"/>
    </w:rPr>
  </w:style>
  <w:style w:type="paragraph" w:customStyle="1" w:styleId="tagstyle1">
    <w:name w:val="tagstyle"/>
    <w:basedOn w:val="Normal"/>
    <w:qFormat/>
    <w:rsid w:val="00BD587B"/>
    <w:pPr>
      <w:spacing w:before="100" w:beforeAutospacing="1" w:after="100" w:afterAutospacing="1"/>
    </w:pPr>
    <w:rPr>
      <w:rFonts w:ascii="Times New Roman" w:hAnsi="Times New Roman"/>
    </w:rPr>
  </w:style>
  <w:style w:type="character" w:customStyle="1" w:styleId="newsstorytitle">
    <w:name w:val="news_story_title"/>
    <w:rsid w:val="00BD587B"/>
  </w:style>
  <w:style w:type="paragraph" w:customStyle="1" w:styleId="CardDownx15">
    <w:name w:val="CardDown x1.5"/>
    <w:basedOn w:val="Header"/>
    <w:qFormat/>
    <w:rsid w:val="00BD587B"/>
    <w:pPr>
      <w:tabs>
        <w:tab w:val="clear" w:pos="4320"/>
        <w:tab w:val="clear" w:pos="8640"/>
      </w:tabs>
    </w:pPr>
    <w:rPr>
      <w:rFonts w:ascii="Calibri" w:hAnsi="Calibri"/>
    </w:rPr>
  </w:style>
  <w:style w:type="character" w:customStyle="1" w:styleId="yqlink">
    <w:name w:val="yqlink"/>
    <w:rsid w:val="00BD587B"/>
  </w:style>
  <w:style w:type="character" w:customStyle="1" w:styleId="clbody">
    <w:name w:val="clbody"/>
    <w:rsid w:val="00BD587B"/>
  </w:style>
  <w:style w:type="character" w:customStyle="1" w:styleId="boldandunderlinecharcharcharcharcharcharcharcharcharcharcharcharcharcharcharchar0">
    <w:name w:val="boldandunderlinecharcharcharcharcharcharcharcharcharcharcharcharcharcharcharchar"/>
    <w:rsid w:val="00BD587B"/>
  </w:style>
  <w:style w:type="character" w:customStyle="1" w:styleId="underlinecharcharcharcharcharcharcharcharcharcharcharcharcharchar0">
    <w:name w:val="underlinecharcharcharcharcharcharcharcharcharcharcharcharcharchar"/>
    <w:rsid w:val="00BD587B"/>
  </w:style>
  <w:style w:type="character" w:customStyle="1" w:styleId="CharCharCharCharCharChar1Char">
    <w:name w:val="Char Char Char Char Char Char1 Char"/>
    <w:rsid w:val="00BD587B"/>
    <w:rPr>
      <w:rFonts w:ascii="Times New Roman" w:eastAsia="Times New Roman" w:hAnsi="Times New Roman" w:cs="Times New Roman"/>
      <w:b/>
      <w:sz w:val="24"/>
      <w:szCs w:val="24"/>
    </w:rPr>
  </w:style>
  <w:style w:type="character" w:customStyle="1" w:styleId="emphasis22">
    <w:name w:val="emphasis2"/>
    <w:rsid w:val="00BD587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D587B"/>
    <w:rPr>
      <w:sz w:val="24"/>
      <w:szCs w:val="24"/>
      <w:lang w:val="en-US" w:eastAsia="en-US" w:bidi="ar-SA"/>
    </w:rPr>
  </w:style>
  <w:style w:type="character" w:customStyle="1" w:styleId="NewTag">
    <w:name w:val="NewTag"/>
    <w:uiPriority w:val="1"/>
    <w:qFormat/>
    <w:rsid w:val="00BD587B"/>
    <w:rPr>
      <w:rFonts w:ascii="Georgia" w:hAnsi="Georgia"/>
      <w:b/>
      <w:sz w:val="24"/>
    </w:rPr>
  </w:style>
  <w:style w:type="character" w:customStyle="1" w:styleId="searchtools-record-title">
    <w:name w:val="searchtools-record-title"/>
    <w:basedOn w:val="DefaultParagraphFont"/>
    <w:rsid w:val="00BD587B"/>
  </w:style>
  <w:style w:type="character" w:customStyle="1" w:styleId="apple">
    <w:name w:val="apple"/>
    <w:rsid w:val="00BD587B"/>
  </w:style>
  <w:style w:type="character" w:customStyle="1" w:styleId="rightside">
    <w:name w:val="rightside"/>
    <w:rsid w:val="00BD587B"/>
  </w:style>
  <w:style w:type="character" w:customStyle="1" w:styleId="flourish">
    <w:name w:val="flourish"/>
    <w:rsid w:val="00BD587B"/>
  </w:style>
  <w:style w:type="character" w:customStyle="1" w:styleId="style150">
    <w:name w:val="style150"/>
    <w:rsid w:val="00BD587B"/>
  </w:style>
  <w:style w:type="character" w:customStyle="1" w:styleId="commentstext0">
    <w:name w:val="commentstext"/>
    <w:rsid w:val="00BD587B"/>
  </w:style>
  <w:style w:type="character" w:customStyle="1" w:styleId="marrontitulobig">
    <w:name w:val="marron_titulo_big"/>
    <w:rsid w:val="00BD587B"/>
  </w:style>
  <w:style w:type="character" w:styleId="HTMLAcronym">
    <w:name w:val="HTML Acronym"/>
    <w:uiPriority w:val="99"/>
    <w:semiHidden/>
    <w:unhideWhenUsed/>
    <w:rsid w:val="00BD587B"/>
  </w:style>
  <w:style w:type="character" w:customStyle="1" w:styleId="titletxt">
    <w:name w:val="titletxt"/>
    <w:rsid w:val="00BD587B"/>
  </w:style>
  <w:style w:type="character" w:customStyle="1" w:styleId="colbcopy">
    <w:name w:val="colbcopy"/>
    <w:rsid w:val="00BD587B"/>
  </w:style>
  <w:style w:type="character" w:customStyle="1" w:styleId="hcard">
    <w:name w:val="hcard"/>
    <w:rsid w:val="00BD587B"/>
  </w:style>
  <w:style w:type="table" w:styleId="MediumGrid2">
    <w:name w:val="Medium Grid 2"/>
    <w:basedOn w:val="TableNormal"/>
    <w:uiPriority w:val="68"/>
    <w:rsid w:val="00BD587B"/>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BD587B"/>
    <w:rPr>
      <w:rFonts w:ascii="Courier" w:eastAsia="Cambria" w:hAnsi="Courier"/>
      <w:sz w:val="21"/>
      <w:szCs w:val="21"/>
    </w:rPr>
  </w:style>
  <w:style w:type="paragraph" w:customStyle="1" w:styleId="hotroute2">
    <w:name w:val="hotroute"/>
    <w:basedOn w:val="Normal"/>
    <w:qFormat/>
    <w:rsid w:val="00BD587B"/>
    <w:pPr>
      <w:ind w:left="288"/>
    </w:pPr>
  </w:style>
  <w:style w:type="paragraph" w:customStyle="1" w:styleId="DeleteAnalytics">
    <w:name w:val="Delete Analytics"/>
    <w:basedOn w:val="Heading4"/>
    <w:qFormat/>
    <w:rsid w:val="00BD587B"/>
    <w:rPr>
      <w:color w:val="800000"/>
    </w:rPr>
  </w:style>
  <w:style w:type="paragraph" w:customStyle="1" w:styleId="ReallyFuckingSmall0">
    <w:name w:val="Really Fucking Small"/>
    <w:basedOn w:val="Normal"/>
    <w:link w:val="ReallyFuckingSmallChar0"/>
    <w:qFormat/>
    <w:rsid w:val="00BD587B"/>
    <w:pPr>
      <w:ind w:left="144"/>
    </w:pPr>
    <w:rPr>
      <w:rFonts w:ascii="Times New Roman" w:hAnsi="Times New Roman"/>
      <w:sz w:val="12"/>
    </w:rPr>
  </w:style>
  <w:style w:type="character" w:customStyle="1" w:styleId="ReallyFuckingSmallChar0">
    <w:name w:val="Really Fucking Small Char"/>
    <w:link w:val="ReallyFuckingSmall0"/>
    <w:rsid w:val="00BD587B"/>
    <w:rPr>
      <w:rFonts w:ascii="Times New Roman" w:hAnsi="Times New Roman"/>
      <w:sz w:val="12"/>
    </w:rPr>
  </w:style>
  <w:style w:type="paragraph" w:customStyle="1" w:styleId="ReallyfuckingsmallCharCharChar">
    <w:name w:val="Really fucking small Char Char Char"/>
    <w:basedOn w:val="Normal"/>
    <w:link w:val="ReallyfuckingsmallCharCharCharChar"/>
    <w:qFormat/>
    <w:rsid w:val="00BD587B"/>
    <w:rPr>
      <w:rFonts w:asciiTheme="minorHAnsi" w:hAnsiTheme="minorHAnsi"/>
      <w:sz w:val="10"/>
    </w:rPr>
  </w:style>
  <w:style w:type="paragraph" w:customStyle="1" w:styleId="SmalltextCharCharChar">
    <w:name w:val="Small text Char Char Char"/>
    <w:basedOn w:val="Normal"/>
    <w:link w:val="SmalltextCharCharCharChar"/>
    <w:qFormat/>
    <w:rsid w:val="00BD587B"/>
    <w:rPr>
      <w:rFonts w:asciiTheme="minorHAnsi" w:hAnsiTheme="minorHAnsi"/>
      <w:sz w:val="16"/>
    </w:rPr>
  </w:style>
  <w:style w:type="paragraph" w:customStyle="1" w:styleId="Boxempahsis">
    <w:name w:val="Box empahsis"/>
    <w:basedOn w:val="Normal"/>
    <w:link w:val="BoxempahsisChar"/>
    <w:qFormat/>
    <w:rsid w:val="00BD587B"/>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BD587B"/>
    <w:rPr>
      <w:rFonts w:ascii="Franklin Gothic Heavy" w:hAnsi="Franklin Gothic Heavy"/>
      <w:sz w:val="22"/>
      <w:u w:val="single"/>
      <w:bdr w:val="single" w:sz="4" w:space="0" w:color="auto"/>
    </w:rPr>
  </w:style>
  <w:style w:type="character" w:customStyle="1" w:styleId="Qualified">
    <w:name w:val="Qualified"/>
    <w:rsid w:val="00BD587B"/>
    <w:rPr>
      <w:rFonts w:asciiTheme="majorHAnsi" w:hAnsiTheme="majorHAnsi"/>
      <w:b/>
      <w:bCs/>
      <w:sz w:val="16"/>
    </w:rPr>
  </w:style>
  <w:style w:type="character" w:customStyle="1" w:styleId="BlockTitleChar1">
    <w:name w:val="%Block Title Char"/>
    <w:rsid w:val="00BD587B"/>
    <w:rPr>
      <w:rFonts w:ascii="Arial" w:eastAsia="Times New Roman" w:hAnsi="Arial" w:cs="Arial"/>
      <w:b/>
      <w:bCs/>
      <w:kern w:val="32"/>
      <w:sz w:val="28"/>
      <w:szCs w:val="32"/>
    </w:rPr>
  </w:style>
  <w:style w:type="character" w:customStyle="1" w:styleId="columntexthead">
    <w:name w:val="columntexthead"/>
    <w:rsid w:val="00BD587B"/>
  </w:style>
  <w:style w:type="character" w:customStyle="1" w:styleId="instruction">
    <w:name w:val="instruction"/>
    <w:rsid w:val="00BD587B"/>
  </w:style>
  <w:style w:type="character" w:customStyle="1" w:styleId="yahoobuzzbadge-form">
    <w:name w:val="yahoobuzzbadge-form"/>
    <w:rsid w:val="00BD587B"/>
  </w:style>
  <w:style w:type="character" w:customStyle="1" w:styleId="listpipe">
    <w:name w:val="listpipe"/>
    <w:rsid w:val="00BD587B"/>
  </w:style>
  <w:style w:type="character" w:customStyle="1" w:styleId="imagelink">
    <w:name w:val="imagelink"/>
    <w:rsid w:val="00BD587B"/>
  </w:style>
  <w:style w:type="character" w:customStyle="1" w:styleId="leadin">
    <w:name w:val="leadin"/>
    <w:rsid w:val="00BD587B"/>
  </w:style>
  <w:style w:type="character" w:customStyle="1" w:styleId="noticiabyline">
    <w:name w:val="noticia_byline"/>
    <w:rsid w:val="00BD587B"/>
  </w:style>
  <w:style w:type="character" w:customStyle="1" w:styleId="rightnowyahoo">
    <w:name w:val="right_now_yahoo"/>
    <w:rsid w:val="00BD587B"/>
  </w:style>
  <w:style w:type="character" w:customStyle="1" w:styleId="submittedmeta">
    <w:name w:val="submitted meta"/>
    <w:rsid w:val="00BD587B"/>
  </w:style>
  <w:style w:type="character" w:customStyle="1" w:styleId="A11">
    <w:name w:val="A11"/>
    <w:rsid w:val="00BD587B"/>
    <w:rPr>
      <w:color w:val="000000"/>
      <w:sz w:val="12"/>
      <w:szCs w:val="12"/>
    </w:rPr>
  </w:style>
  <w:style w:type="character" w:customStyle="1" w:styleId="AAAunderline">
    <w:name w:val="AAAunderline"/>
    <w:qFormat/>
    <w:rsid w:val="00BD587B"/>
    <w:rPr>
      <w:b/>
      <w:u w:val="single"/>
    </w:rPr>
  </w:style>
  <w:style w:type="paragraph" w:customStyle="1" w:styleId="IndexHeader">
    <w:name w:val="Index Header"/>
    <w:basedOn w:val="Normal"/>
    <w:qFormat/>
    <w:rsid w:val="00BD587B"/>
    <w:pPr>
      <w:ind w:left="-720"/>
      <w:outlineLvl w:val="0"/>
    </w:pPr>
    <w:rPr>
      <w:rFonts w:ascii="Times New Roman" w:hAnsi="Times New Roman"/>
      <w:b/>
      <w:bCs/>
      <w:sz w:val="36"/>
      <w:szCs w:val="20"/>
    </w:rPr>
  </w:style>
  <w:style w:type="character" w:customStyle="1" w:styleId="IndexHeaderChar">
    <w:name w:val="Index Header Char"/>
    <w:rsid w:val="00BD587B"/>
    <w:rPr>
      <w:rFonts w:ascii="Times New Roman" w:eastAsia="Times New Roman" w:hAnsi="Times New Roman"/>
      <w:b/>
      <w:bCs/>
      <w:sz w:val="36"/>
    </w:rPr>
  </w:style>
  <w:style w:type="paragraph" w:customStyle="1" w:styleId="CardRead">
    <w:name w:val="Card_Read"/>
    <w:basedOn w:val="Normal"/>
    <w:qFormat/>
    <w:rsid w:val="00BD587B"/>
    <w:rPr>
      <w:rFonts w:ascii="Times" w:eastAsia="Times" w:hAnsi="Times"/>
      <w:szCs w:val="20"/>
    </w:rPr>
  </w:style>
  <w:style w:type="paragraph" w:customStyle="1" w:styleId="CardNU">
    <w:name w:val="CardNU"/>
    <w:basedOn w:val="Normal"/>
    <w:qFormat/>
    <w:rsid w:val="00BD587B"/>
    <w:rPr>
      <w:rFonts w:ascii="Times" w:eastAsia="Times" w:hAnsi="Times"/>
      <w:sz w:val="14"/>
      <w:szCs w:val="20"/>
    </w:rPr>
  </w:style>
  <w:style w:type="paragraph" w:customStyle="1" w:styleId="StyleHeading310pt">
    <w:name w:val="Style Heading 3 + 10 pt"/>
    <w:basedOn w:val="Heading3"/>
    <w:qFormat/>
    <w:rsid w:val="00BD587B"/>
    <w:pPr>
      <w:keepLines w:val="0"/>
      <w:pageBreakBefore w:val="0"/>
      <w:ind w:left="576"/>
      <w:jc w:val="left"/>
    </w:pPr>
    <w:rPr>
      <w:rFonts w:eastAsia="Times New Roman" w:cs="Arial"/>
      <w:b w:val="0"/>
      <w:bCs w:val="0"/>
      <w:sz w:val="20"/>
      <w:szCs w:val="26"/>
      <w:u w:val="none"/>
    </w:rPr>
  </w:style>
  <w:style w:type="character" w:customStyle="1" w:styleId="StyleHeading310ptChar">
    <w:name w:val="Style Heading 3 + 10 pt Char"/>
    <w:rsid w:val="00BD587B"/>
    <w:rPr>
      <w:rFonts w:ascii="Times New Roman" w:eastAsia="Times New Roman" w:hAnsi="Times New Roman" w:cs="Arial"/>
      <w:b/>
      <w:bCs/>
      <w:sz w:val="26"/>
      <w:szCs w:val="26"/>
    </w:rPr>
  </w:style>
  <w:style w:type="paragraph" w:customStyle="1" w:styleId="Style32">
    <w:name w:val="Style 3"/>
    <w:basedOn w:val="Normal"/>
    <w:qFormat/>
    <w:rsid w:val="00BD587B"/>
    <w:pPr>
      <w:autoSpaceDE w:val="0"/>
      <w:autoSpaceDN w:val="0"/>
      <w:spacing w:line="326" w:lineRule="auto"/>
      <w:ind w:firstLine="216"/>
      <w:jc w:val="both"/>
    </w:pPr>
    <w:rPr>
      <w:sz w:val="6"/>
      <w:szCs w:val="6"/>
    </w:rPr>
  </w:style>
  <w:style w:type="character" w:customStyle="1" w:styleId="CiteCardCharChar">
    <w:name w:val="Cite_Card Char Char"/>
    <w:rsid w:val="00BD587B"/>
    <w:rPr>
      <w:rFonts w:cs="Arial"/>
      <w:bCs/>
      <w:lang w:val="en-US" w:eastAsia="en-US" w:bidi="ar-SA"/>
    </w:rPr>
  </w:style>
  <w:style w:type="paragraph" w:customStyle="1" w:styleId="CardText-NotUnderlined">
    <w:name w:val="Card Text - Not Underlined"/>
    <w:basedOn w:val="Normal"/>
    <w:qFormat/>
    <w:rsid w:val="00BD587B"/>
    <w:pPr>
      <w:spacing w:after="60"/>
    </w:pPr>
    <w:rPr>
      <w:rFonts w:ascii="Times New Roman" w:hAnsi="Times New Roman"/>
      <w:sz w:val="18"/>
    </w:rPr>
  </w:style>
  <w:style w:type="paragraph" w:customStyle="1" w:styleId="OmniPage8">
    <w:name w:val="OmniPage #8"/>
    <w:basedOn w:val="Normal"/>
    <w:qFormat/>
    <w:rsid w:val="00BD587B"/>
    <w:rPr>
      <w:rFonts w:ascii="Times New Roman" w:hAnsi="Times New Roman"/>
      <w:color w:val="000000"/>
      <w:sz w:val="20"/>
      <w:szCs w:val="20"/>
    </w:rPr>
  </w:style>
  <w:style w:type="paragraph" w:customStyle="1" w:styleId="OmniPage2">
    <w:name w:val="OmniPage #2"/>
    <w:basedOn w:val="Normal"/>
    <w:qFormat/>
    <w:rsid w:val="00BD587B"/>
    <w:rPr>
      <w:rFonts w:ascii="Times New Roman" w:hAnsi="Times New Roman"/>
      <w:color w:val="000000"/>
      <w:sz w:val="20"/>
      <w:szCs w:val="20"/>
    </w:rPr>
  </w:style>
  <w:style w:type="paragraph" w:customStyle="1" w:styleId="OmniPage6">
    <w:name w:val="OmniPage #6"/>
    <w:basedOn w:val="Normal"/>
    <w:qFormat/>
    <w:rsid w:val="00BD587B"/>
    <w:rPr>
      <w:rFonts w:ascii="Times New Roman" w:hAnsi="Times New Roman"/>
      <w:color w:val="000000"/>
      <w:sz w:val="20"/>
      <w:szCs w:val="20"/>
    </w:rPr>
  </w:style>
  <w:style w:type="paragraph" w:customStyle="1" w:styleId="OmniPage7">
    <w:name w:val="OmniPage #7"/>
    <w:basedOn w:val="Normal"/>
    <w:qFormat/>
    <w:rsid w:val="00BD587B"/>
    <w:rPr>
      <w:rFonts w:ascii="Times New Roman" w:hAnsi="Times New Roman"/>
      <w:color w:val="000000"/>
      <w:sz w:val="20"/>
      <w:szCs w:val="20"/>
    </w:rPr>
  </w:style>
  <w:style w:type="paragraph" w:customStyle="1" w:styleId="OmniPage11">
    <w:name w:val="OmniPage #11"/>
    <w:basedOn w:val="Normal"/>
    <w:qFormat/>
    <w:rsid w:val="00BD587B"/>
    <w:rPr>
      <w:rFonts w:ascii="Times New Roman" w:hAnsi="Times New Roman"/>
      <w:color w:val="000000"/>
      <w:sz w:val="20"/>
      <w:szCs w:val="20"/>
    </w:rPr>
  </w:style>
  <w:style w:type="paragraph" w:customStyle="1" w:styleId="OmniPage12">
    <w:name w:val="OmniPage #12"/>
    <w:basedOn w:val="Normal"/>
    <w:qFormat/>
    <w:rsid w:val="00BD587B"/>
    <w:rPr>
      <w:rFonts w:ascii="Times New Roman" w:hAnsi="Times New Roman"/>
      <w:color w:val="000000"/>
      <w:sz w:val="20"/>
      <w:szCs w:val="20"/>
    </w:rPr>
  </w:style>
  <w:style w:type="paragraph" w:customStyle="1" w:styleId="OmniPage10">
    <w:name w:val="OmniPage #10"/>
    <w:basedOn w:val="Normal"/>
    <w:qFormat/>
    <w:rsid w:val="00BD587B"/>
    <w:rPr>
      <w:rFonts w:ascii="Times New Roman" w:hAnsi="Times New Roman"/>
      <w:color w:val="000000"/>
      <w:sz w:val="20"/>
      <w:szCs w:val="20"/>
    </w:rPr>
  </w:style>
  <w:style w:type="paragraph" w:customStyle="1" w:styleId="OmniPage13">
    <w:name w:val="OmniPage #13"/>
    <w:basedOn w:val="Normal"/>
    <w:qFormat/>
    <w:rsid w:val="00BD587B"/>
    <w:rPr>
      <w:rFonts w:ascii="Times New Roman" w:hAnsi="Times New Roman"/>
      <w:color w:val="000000"/>
      <w:sz w:val="20"/>
      <w:szCs w:val="20"/>
    </w:rPr>
  </w:style>
  <w:style w:type="paragraph" w:customStyle="1" w:styleId="OmniPage14">
    <w:name w:val="OmniPage #14"/>
    <w:basedOn w:val="Normal"/>
    <w:qFormat/>
    <w:rsid w:val="00BD587B"/>
    <w:rPr>
      <w:rFonts w:ascii="Times New Roman" w:hAnsi="Times New Roman"/>
      <w:color w:val="000000"/>
      <w:sz w:val="20"/>
      <w:szCs w:val="20"/>
    </w:rPr>
  </w:style>
  <w:style w:type="paragraph" w:customStyle="1" w:styleId="OmniPage15">
    <w:name w:val="OmniPage #15"/>
    <w:basedOn w:val="Normal"/>
    <w:qFormat/>
    <w:rsid w:val="00BD587B"/>
    <w:rPr>
      <w:rFonts w:ascii="Times New Roman" w:hAnsi="Times New Roman"/>
      <w:color w:val="000000"/>
      <w:sz w:val="20"/>
      <w:szCs w:val="20"/>
    </w:rPr>
  </w:style>
  <w:style w:type="paragraph" w:customStyle="1" w:styleId="OmniPage17">
    <w:name w:val="OmniPage #17"/>
    <w:basedOn w:val="Normal"/>
    <w:qFormat/>
    <w:rsid w:val="00BD587B"/>
    <w:rPr>
      <w:rFonts w:ascii="Times New Roman" w:hAnsi="Times New Roman"/>
      <w:color w:val="000000"/>
      <w:sz w:val="20"/>
      <w:szCs w:val="20"/>
    </w:rPr>
  </w:style>
  <w:style w:type="paragraph" w:customStyle="1" w:styleId="OmniPage19">
    <w:name w:val="OmniPage #19"/>
    <w:basedOn w:val="Normal"/>
    <w:qFormat/>
    <w:rsid w:val="00BD587B"/>
    <w:rPr>
      <w:rFonts w:ascii="Times New Roman" w:hAnsi="Times New Roman"/>
      <w:color w:val="000000"/>
      <w:sz w:val="20"/>
      <w:szCs w:val="20"/>
    </w:rPr>
  </w:style>
  <w:style w:type="paragraph" w:customStyle="1" w:styleId="OmniPage20">
    <w:name w:val="OmniPage #20"/>
    <w:basedOn w:val="Normal"/>
    <w:qFormat/>
    <w:rsid w:val="00BD587B"/>
    <w:rPr>
      <w:rFonts w:ascii="Times New Roman" w:hAnsi="Times New Roman"/>
      <w:color w:val="000000"/>
      <w:sz w:val="20"/>
      <w:szCs w:val="20"/>
    </w:rPr>
  </w:style>
  <w:style w:type="paragraph" w:customStyle="1" w:styleId="OmniPage21">
    <w:name w:val="OmniPage #21"/>
    <w:basedOn w:val="Normal"/>
    <w:qFormat/>
    <w:rsid w:val="00BD587B"/>
    <w:rPr>
      <w:rFonts w:ascii="Times New Roman" w:hAnsi="Times New Roman"/>
      <w:color w:val="000000"/>
      <w:sz w:val="20"/>
      <w:szCs w:val="20"/>
    </w:rPr>
  </w:style>
  <w:style w:type="paragraph" w:customStyle="1" w:styleId="OmniPage22">
    <w:name w:val="OmniPage #22"/>
    <w:basedOn w:val="Normal"/>
    <w:qFormat/>
    <w:rsid w:val="00BD587B"/>
    <w:rPr>
      <w:rFonts w:ascii="Times New Roman" w:hAnsi="Times New Roman"/>
      <w:color w:val="000000"/>
      <w:sz w:val="20"/>
      <w:szCs w:val="20"/>
    </w:rPr>
  </w:style>
  <w:style w:type="paragraph" w:customStyle="1" w:styleId="OmniPage25">
    <w:name w:val="OmniPage #25"/>
    <w:basedOn w:val="Normal"/>
    <w:qFormat/>
    <w:rsid w:val="00BD587B"/>
    <w:rPr>
      <w:rFonts w:ascii="Times New Roman" w:hAnsi="Times New Roman"/>
      <w:color w:val="000000"/>
      <w:sz w:val="20"/>
      <w:szCs w:val="20"/>
    </w:rPr>
  </w:style>
  <w:style w:type="paragraph" w:customStyle="1" w:styleId="OmniPage18">
    <w:name w:val="OmniPage #18"/>
    <w:basedOn w:val="Normal"/>
    <w:qFormat/>
    <w:rsid w:val="00BD587B"/>
    <w:rPr>
      <w:rFonts w:ascii="Times New Roman" w:hAnsi="Times New Roman"/>
      <w:color w:val="000000"/>
      <w:sz w:val="20"/>
      <w:szCs w:val="20"/>
    </w:rPr>
  </w:style>
  <w:style w:type="paragraph" w:customStyle="1" w:styleId="OmniPage26">
    <w:name w:val="OmniPage #26"/>
    <w:basedOn w:val="Normal"/>
    <w:qFormat/>
    <w:rsid w:val="00BD587B"/>
    <w:rPr>
      <w:rFonts w:ascii="Times New Roman" w:hAnsi="Times New Roman"/>
      <w:color w:val="000000"/>
      <w:sz w:val="20"/>
      <w:szCs w:val="20"/>
    </w:rPr>
  </w:style>
  <w:style w:type="character" w:customStyle="1" w:styleId="iagsheaderlarge">
    <w:name w:val="iags_header_large"/>
    <w:rsid w:val="00BD587B"/>
  </w:style>
  <w:style w:type="paragraph" w:customStyle="1" w:styleId="OmniPage9">
    <w:name w:val="OmniPage #9"/>
    <w:basedOn w:val="Normal"/>
    <w:qFormat/>
    <w:rsid w:val="00BD587B"/>
    <w:rPr>
      <w:rFonts w:ascii="Times New Roman" w:hAnsi="Times New Roman"/>
      <w:color w:val="000000"/>
      <w:sz w:val="20"/>
      <w:szCs w:val="20"/>
    </w:rPr>
  </w:style>
  <w:style w:type="paragraph" w:customStyle="1" w:styleId="OmniPage5">
    <w:name w:val="OmniPage #5"/>
    <w:basedOn w:val="Normal"/>
    <w:qFormat/>
    <w:rsid w:val="00BD587B"/>
    <w:rPr>
      <w:rFonts w:ascii="Times New Roman" w:hAnsi="Times New Roman"/>
      <w:color w:val="000000"/>
      <w:sz w:val="20"/>
      <w:szCs w:val="20"/>
    </w:rPr>
  </w:style>
  <w:style w:type="character" w:customStyle="1" w:styleId="style12char0">
    <w:name w:val="style12char"/>
    <w:rsid w:val="00BD587B"/>
  </w:style>
  <w:style w:type="character" w:customStyle="1" w:styleId="charchar2">
    <w:name w:val="charchar2"/>
    <w:rsid w:val="00BD587B"/>
  </w:style>
  <w:style w:type="character" w:customStyle="1" w:styleId="style11char0">
    <w:name w:val="style11char"/>
    <w:rsid w:val="00BD587B"/>
  </w:style>
  <w:style w:type="paragraph" w:customStyle="1" w:styleId="CitesandCardText">
    <w:name w:val="Cites and Card Text"/>
    <w:basedOn w:val="Normal"/>
    <w:qFormat/>
    <w:rsid w:val="00BD587B"/>
    <w:rPr>
      <w:rFonts w:ascii="Times New Roman" w:hAnsi="Times New Roman"/>
      <w:sz w:val="20"/>
    </w:rPr>
  </w:style>
  <w:style w:type="paragraph" w:styleId="List2">
    <w:name w:val="List 2"/>
    <w:basedOn w:val="Default"/>
    <w:next w:val="Default"/>
    <w:rsid w:val="00BD587B"/>
    <w:pPr>
      <w:widowControl w:val="0"/>
      <w:spacing w:after="0" w:line="240" w:lineRule="auto"/>
    </w:pPr>
    <w:rPr>
      <w:rFonts w:ascii="Times New Roman" w:eastAsia="Times New Roman" w:hAnsi="Times New Roman" w:cs="Times New Roman"/>
      <w:sz w:val="22"/>
    </w:rPr>
  </w:style>
  <w:style w:type="character" w:customStyle="1" w:styleId="Heading51">
    <w:name w:val="Heading 51"/>
    <w:aliases w:val="Heading 5 Char Char Char"/>
    <w:rsid w:val="00BD587B"/>
    <w:rPr>
      <w:b/>
      <w:bCs/>
      <w:iCs/>
      <w:szCs w:val="26"/>
      <w:lang w:val="en-US" w:eastAsia="en-US" w:bidi="ar-SA"/>
    </w:rPr>
  </w:style>
  <w:style w:type="paragraph" w:customStyle="1" w:styleId="Style160">
    <w:name w:val="Style 16"/>
    <w:basedOn w:val="Normal"/>
    <w:qFormat/>
    <w:rsid w:val="00BD587B"/>
    <w:pPr>
      <w:autoSpaceDE w:val="0"/>
      <w:autoSpaceDN w:val="0"/>
      <w:adjustRightInd w:val="0"/>
    </w:pPr>
    <w:rPr>
      <w:rFonts w:ascii="Times New Roman" w:hAnsi="Times New Roman"/>
    </w:rPr>
  </w:style>
  <w:style w:type="paragraph" w:customStyle="1" w:styleId="smalltext0">
    <w:name w:val="smalltext"/>
    <w:basedOn w:val="Normal"/>
    <w:link w:val="smalltextChar0"/>
    <w:qFormat/>
    <w:rsid w:val="00BD587B"/>
    <w:rPr>
      <w:rFonts w:ascii="Times New Roman" w:hAnsi="Times New Roman"/>
    </w:rPr>
  </w:style>
  <w:style w:type="character" w:customStyle="1" w:styleId="smalltextChar0">
    <w:name w:val="smalltext Char"/>
    <w:link w:val="smalltext0"/>
    <w:rsid w:val="00BD587B"/>
    <w:rPr>
      <w:rFonts w:ascii="Times New Roman" w:hAnsi="Times New Roman"/>
      <w:sz w:val="22"/>
    </w:rPr>
  </w:style>
  <w:style w:type="paragraph" w:customStyle="1" w:styleId="StyleJustifiedFirstline1cmAfter6ptLinespacing1">
    <w:name w:val="Style Justified First line:  1 cm After:  6 pt Line spacing:  1...."/>
    <w:basedOn w:val="Default"/>
    <w:next w:val="Default"/>
    <w:qFormat/>
    <w:rsid w:val="00BD587B"/>
    <w:pPr>
      <w:widowControl w:val="0"/>
      <w:spacing w:after="120" w:line="240" w:lineRule="auto"/>
    </w:pPr>
    <w:rPr>
      <w:rFonts w:ascii="Times New Roman" w:eastAsia="Times New Roman" w:hAnsi="Times New Roman" w:cs="Times New Roman"/>
      <w:sz w:val="22"/>
    </w:rPr>
  </w:style>
  <w:style w:type="paragraph" w:customStyle="1" w:styleId="headingChar">
    <w:name w:val="heading Char"/>
    <w:basedOn w:val="Normal"/>
    <w:qFormat/>
    <w:rsid w:val="00BD587B"/>
    <w:pPr>
      <w:jc w:val="center"/>
    </w:pPr>
    <w:rPr>
      <w:rFonts w:ascii="Arial Black" w:hAnsi="Arial Black"/>
      <w:b/>
      <w:sz w:val="36"/>
      <w:u w:val="single"/>
    </w:rPr>
  </w:style>
  <w:style w:type="character" w:customStyle="1" w:styleId="boldunderlineCharChar0">
    <w:name w:val="boldunderline Char Char"/>
    <w:rsid w:val="00BD587B"/>
    <w:rPr>
      <w:b/>
      <w:sz w:val="22"/>
      <w:szCs w:val="24"/>
      <w:u w:val="single"/>
      <w:lang w:val="en-US" w:eastAsia="en-US" w:bidi="ar-SA"/>
    </w:rPr>
  </w:style>
  <w:style w:type="paragraph" w:customStyle="1" w:styleId="Bullets-squares">
    <w:name w:val="Bullets - squares"/>
    <w:basedOn w:val="Normal"/>
    <w:next w:val="Normal"/>
    <w:qFormat/>
    <w:rsid w:val="00BD587B"/>
    <w:pPr>
      <w:numPr>
        <w:numId w:val="29"/>
      </w:numPr>
      <w:tabs>
        <w:tab w:val="clear" w:pos="567"/>
      </w:tabs>
      <w:overflowPunct w:val="0"/>
      <w:autoSpaceDE w:val="0"/>
      <w:autoSpaceDN w:val="0"/>
      <w:adjustRightInd w:val="0"/>
      <w:ind w:left="720" w:hanging="360"/>
      <w:jc w:val="both"/>
      <w:textAlignment w:val="baseline"/>
    </w:pPr>
    <w:rPr>
      <w:rFonts w:ascii="Times New Roman" w:hAnsi="Times New Roman"/>
      <w:lang w:val="en-GB"/>
    </w:rPr>
  </w:style>
  <w:style w:type="paragraph" w:customStyle="1" w:styleId="Size8">
    <w:name w:val="Size 8"/>
    <w:link w:val="Size8Char"/>
    <w:qFormat/>
    <w:rsid w:val="00BD587B"/>
    <w:rPr>
      <w:rFonts w:ascii="Times New Roman" w:eastAsia="Times New Roman" w:hAnsi="Times New Roman" w:cs="Times New Roman"/>
      <w:sz w:val="16"/>
      <w:szCs w:val="22"/>
    </w:rPr>
  </w:style>
  <w:style w:type="character" w:customStyle="1" w:styleId="MediumGrid2Char">
    <w:name w:val="Medium Grid 2 Char"/>
    <w:rsid w:val="00BD587B"/>
    <w:rPr>
      <w:sz w:val="24"/>
      <w:szCs w:val="22"/>
      <w:lang w:val="en-US" w:eastAsia="en-US" w:bidi="ar-SA"/>
    </w:rPr>
  </w:style>
  <w:style w:type="character" w:customStyle="1" w:styleId="Size8Char">
    <w:name w:val="Size 8 Char"/>
    <w:link w:val="Size8"/>
    <w:rsid w:val="00BD587B"/>
    <w:rPr>
      <w:rFonts w:ascii="Times New Roman" w:eastAsia="Times New Roman" w:hAnsi="Times New Roman" w:cs="Times New Roman"/>
      <w:sz w:val="16"/>
      <w:szCs w:val="22"/>
    </w:rPr>
  </w:style>
  <w:style w:type="paragraph" w:customStyle="1" w:styleId="RegularCite">
    <w:name w:val="Regular Cite"/>
    <w:qFormat/>
    <w:rsid w:val="00BD587B"/>
    <w:rPr>
      <w:rFonts w:ascii="Times New Roman" w:eastAsia="Times New Roman" w:hAnsi="Times New Roman" w:cs="Times New Roman"/>
      <w:sz w:val="20"/>
      <w:szCs w:val="22"/>
    </w:rPr>
  </w:style>
  <w:style w:type="character" w:customStyle="1" w:styleId="eudoraheader">
    <w:name w:val="eudoraheader"/>
    <w:rsid w:val="00BD587B"/>
  </w:style>
  <w:style w:type="character" w:customStyle="1" w:styleId="emailstyle26">
    <w:name w:val="emailstyle26"/>
    <w:rsid w:val="00BD587B"/>
  </w:style>
  <w:style w:type="paragraph" w:customStyle="1" w:styleId="context">
    <w:name w:val="context"/>
    <w:basedOn w:val="Normal"/>
    <w:qFormat/>
    <w:rsid w:val="00BD587B"/>
    <w:pPr>
      <w:spacing w:before="100" w:beforeAutospacing="1" w:after="100" w:afterAutospacing="1"/>
    </w:pPr>
    <w:rPr>
      <w:rFonts w:ascii="Times New Roman" w:hAnsi="Times New Roman"/>
    </w:rPr>
  </w:style>
  <w:style w:type="character" w:customStyle="1" w:styleId="sendtofriend">
    <w:name w:val="sendtofriend"/>
    <w:rsid w:val="00BD587B"/>
  </w:style>
  <w:style w:type="character" w:customStyle="1" w:styleId="pagetype">
    <w:name w:val="pagetype"/>
    <w:rsid w:val="00BD587B"/>
  </w:style>
  <w:style w:type="character" w:customStyle="1" w:styleId="byl">
    <w:name w:val="byl"/>
    <w:rsid w:val="00BD587B"/>
  </w:style>
  <w:style w:type="paragraph" w:customStyle="1" w:styleId="Size6">
    <w:name w:val="Size 6"/>
    <w:link w:val="Size6Char"/>
    <w:qFormat/>
    <w:rsid w:val="00BD587B"/>
    <w:rPr>
      <w:rFonts w:ascii="Times New Roman" w:eastAsia="Times New Roman" w:hAnsi="Times New Roman" w:cs="Times New Roman"/>
      <w:sz w:val="16"/>
      <w:szCs w:val="22"/>
    </w:rPr>
  </w:style>
  <w:style w:type="character" w:customStyle="1" w:styleId="Size6Char">
    <w:name w:val="Size 6 Char"/>
    <w:link w:val="Size6"/>
    <w:rsid w:val="00BD587B"/>
    <w:rPr>
      <w:rFonts w:ascii="Times New Roman" w:eastAsia="Times New Roman" w:hAnsi="Times New Roman" w:cs="Times New Roman"/>
      <w:sz w:val="16"/>
      <w:szCs w:val="22"/>
    </w:rPr>
  </w:style>
  <w:style w:type="character" w:customStyle="1" w:styleId="heading2char0">
    <w:name w:val="heading2char"/>
    <w:rsid w:val="00BD587B"/>
  </w:style>
  <w:style w:type="character" w:customStyle="1" w:styleId="underliningchar3">
    <w:name w:val="underliningchar"/>
    <w:rsid w:val="00BD587B"/>
  </w:style>
  <w:style w:type="paragraph" w:customStyle="1" w:styleId="TxBrp11">
    <w:name w:val="TxBr_p11"/>
    <w:basedOn w:val="Normal"/>
    <w:qFormat/>
    <w:rsid w:val="00BD587B"/>
    <w:pPr>
      <w:tabs>
        <w:tab w:val="left" w:pos="204"/>
      </w:tabs>
      <w:autoSpaceDE w:val="0"/>
      <w:autoSpaceDN w:val="0"/>
      <w:adjustRightInd w:val="0"/>
      <w:spacing w:line="240" w:lineRule="atLeast"/>
      <w:jc w:val="both"/>
    </w:pPr>
    <w:rPr>
      <w:rFonts w:ascii="Times New Roman" w:hAnsi="Times New Roman"/>
    </w:rPr>
  </w:style>
  <w:style w:type="paragraph" w:customStyle="1" w:styleId="TxBrp15">
    <w:name w:val="TxBr_p15"/>
    <w:basedOn w:val="Normal"/>
    <w:qFormat/>
    <w:rsid w:val="00BD587B"/>
    <w:pPr>
      <w:tabs>
        <w:tab w:val="left" w:pos="1661"/>
      </w:tabs>
      <w:autoSpaceDE w:val="0"/>
      <w:autoSpaceDN w:val="0"/>
      <w:adjustRightInd w:val="0"/>
      <w:spacing w:line="300" w:lineRule="atLeast"/>
      <w:ind w:left="1282"/>
      <w:jc w:val="both"/>
    </w:pPr>
    <w:rPr>
      <w:rFonts w:ascii="Times New Roman" w:hAnsi="Times New Roman"/>
    </w:rPr>
  </w:style>
  <w:style w:type="paragraph" w:customStyle="1" w:styleId="TxBrp16">
    <w:name w:val="TxBr_p16"/>
    <w:basedOn w:val="Normal"/>
    <w:qFormat/>
    <w:rsid w:val="00BD587B"/>
    <w:pPr>
      <w:tabs>
        <w:tab w:val="left" w:pos="1882"/>
      </w:tabs>
      <w:autoSpaceDE w:val="0"/>
      <w:autoSpaceDN w:val="0"/>
      <w:adjustRightInd w:val="0"/>
      <w:spacing w:line="300" w:lineRule="atLeast"/>
      <w:ind w:left="1661" w:firstLine="222"/>
      <w:jc w:val="both"/>
    </w:pPr>
    <w:rPr>
      <w:rFonts w:ascii="Times New Roman" w:hAnsi="Times New Roman"/>
    </w:rPr>
  </w:style>
  <w:style w:type="paragraph" w:customStyle="1" w:styleId="TxBrp2">
    <w:name w:val="TxBr_p2"/>
    <w:basedOn w:val="Normal"/>
    <w:qFormat/>
    <w:rsid w:val="00BD587B"/>
    <w:pPr>
      <w:tabs>
        <w:tab w:val="left" w:pos="1371"/>
        <w:tab w:val="left" w:pos="1819"/>
      </w:tabs>
      <w:autoSpaceDE w:val="0"/>
      <w:autoSpaceDN w:val="0"/>
      <w:adjustRightInd w:val="0"/>
      <w:spacing w:line="300" w:lineRule="atLeast"/>
      <w:ind w:left="1372" w:firstLine="448"/>
      <w:jc w:val="both"/>
    </w:pPr>
    <w:rPr>
      <w:rFonts w:ascii="Times New Roman" w:hAnsi="Times New Roman"/>
    </w:rPr>
  </w:style>
  <w:style w:type="paragraph" w:customStyle="1" w:styleId="TxBrp7">
    <w:name w:val="TxBr_p7"/>
    <w:basedOn w:val="Normal"/>
    <w:qFormat/>
    <w:rsid w:val="00BD587B"/>
    <w:pPr>
      <w:tabs>
        <w:tab w:val="left" w:pos="204"/>
      </w:tabs>
      <w:autoSpaceDE w:val="0"/>
      <w:autoSpaceDN w:val="0"/>
      <w:adjustRightInd w:val="0"/>
      <w:spacing w:line="300" w:lineRule="atLeast"/>
      <w:jc w:val="both"/>
    </w:pPr>
    <w:rPr>
      <w:rFonts w:ascii="Times New Roman" w:hAnsi="Times New Roman"/>
    </w:rPr>
  </w:style>
  <w:style w:type="paragraph" w:customStyle="1" w:styleId="TxBrp3">
    <w:name w:val="TxBr_p3"/>
    <w:basedOn w:val="Normal"/>
    <w:qFormat/>
    <w:rsid w:val="00BD587B"/>
    <w:pPr>
      <w:tabs>
        <w:tab w:val="left" w:pos="1581"/>
      </w:tabs>
      <w:autoSpaceDE w:val="0"/>
      <w:autoSpaceDN w:val="0"/>
      <w:adjustRightInd w:val="0"/>
      <w:spacing w:line="300" w:lineRule="atLeast"/>
      <w:ind w:left="1203"/>
      <w:jc w:val="both"/>
    </w:pPr>
    <w:rPr>
      <w:rFonts w:ascii="Times New Roman" w:hAnsi="Times New Roman"/>
    </w:rPr>
  </w:style>
  <w:style w:type="paragraph" w:customStyle="1" w:styleId="TxBrp4">
    <w:name w:val="TxBr_p4"/>
    <w:basedOn w:val="Normal"/>
    <w:qFormat/>
    <w:rsid w:val="00BD587B"/>
    <w:pPr>
      <w:tabs>
        <w:tab w:val="left" w:pos="1371"/>
      </w:tabs>
      <w:autoSpaceDE w:val="0"/>
      <w:autoSpaceDN w:val="0"/>
      <w:adjustRightInd w:val="0"/>
      <w:spacing w:line="240" w:lineRule="atLeast"/>
      <w:ind w:left="993"/>
      <w:jc w:val="both"/>
    </w:pPr>
    <w:rPr>
      <w:rFonts w:ascii="Times New Roman" w:hAnsi="Times New Roman"/>
    </w:rPr>
  </w:style>
  <w:style w:type="paragraph" w:customStyle="1" w:styleId="TxBrp6">
    <w:name w:val="TxBr_p6"/>
    <w:basedOn w:val="Normal"/>
    <w:qFormat/>
    <w:rsid w:val="00BD587B"/>
    <w:pPr>
      <w:tabs>
        <w:tab w:val="left" w:pos="204"/>
      </w:tabs>
      <w:autoSpaceDE w:val="0"/>
      <w:autoSpaceDN w:val="0"/>
      <w:adjustRightInd w:val="0"/>
      <w:spacing w:line="300" w:lineRule="atLeast"/>
    </w:pPr>
    <w:rPr>
      <w:rFonts w:ascii="Times New Roman" w:hAnsi="Times New Roman"/>
    </w:rPr>
  </w:style>
  <w:style w:type="paragraph" w:customStyle="1" w:styleId="TxBrp5">
    <w:name w:val="TxBr_p5"/>
    <w:basedOn w:val="Normal"/>
    <w:qFormat/>
    <w:rsid w:val="00BD587B"/>
    <w:pPr>
      <w:tabs>
        <w:tab w:val="left" w:pos="255"/>
      </w:tabs>
      <w:autoSpaceDE w:val="0"/>
      <w:autoSpaceDN w:val="0"/>
      <w:adjustRightInd w:val="0"/>
      <w:spacing w:line="300" w:lineRule="atLeast"/>
      <w:ind w:firstLine="255"/>
      <w:jc w:val="both"/>
    </w:pPr>
    <w:rPr>
      <w:rFonts w:ascii="Times New Roman" w:hAnsi="Times New Roman"/>
    </w:rPr>
  </w:style>
  <w:style w:type="paragraph" w:customStyle="1" w:styleId="TxBrp27">
    <w:name w:val="TxBr_p27"/>
    <w:basedOn w:val="Normal"/>
    <w:qFormat/>
    <w:rsid w:val="00BD587B"/>
    <w:pPr>
      <w:tabs>
        <w:tab w:val="left" w:pos="204"/>
      </w:tabs>
      <w:autoSpaceDE w:val="0"/>
      <w:autoSpaceDN w:val="0"/>
      <w:adjustRightInd w:val="0"/>
      <w:spacing w:line="300" w:lineRule="atLeast"/>
    </w:pPr>
    <w:rPr>
      <w:rFonts w:ascii="Times New Roman" w:hAnsi="Times New Roman"/>
    </w:rPr>
  </w:style>
  <w:style w:type="paragraph" w:customStyle="1" w:styleId="TxBrp10">
    <w:name w:val="TxBr_p10"/>
    <w:basedOn w:val="Normal"/>
    <w:qFormat/>
    <w:rsid w:val="00BD587B"/>
    <w:pPr>
      <w:tabs>
        <w:tab w:val="left" w:pos="204"/>
      </w:tabs>
      <w:autoSpaceDE w:val="0"/>
      <w:autoSpaceDN w:val="0"/>
      <w:adjustRightInd w:val="0"/>
      <w:spacing w:line="300" w:lineRule="atLeast"/>
      <w:jc w:val="both"/>
    </w:pPr>
    <w:rPr>
      <w:rFonts w:ascii="Times New Roman" w:hAnsi="Times New Roman"/>
    </w:rPr>
  </w:style>
  <w:style w:type="paragraph" w:customStyle="1" w:styleId="TxBrp25">
    <w:name w:val="TxBr_p25"/>
    <w:basedOn w:val="Normal"/>
    <w:qFormat/>
    <w:rsid w:val="00BD587B"/>
    <w:pPr>
      <w:tabs>
        <w:tab w:val="left" w:pos="204"/>
      </w:tabs>
      <w:autoSpaceDE w:val="0"/>
      <w:autoSpaceDN w:val="0"/>
      <w:adjustRightInd w:val="0"/>
      <w:spacing w:line="300" w:lineRule="atLeast"/>
      <w:jc w:val="both"/>
    </w:pPr>
    <w:rPr>
      <w:rFonts w:ascii="Times New Roman" w:hAnsi="Times New Roman"/>
    </w:rPr>
  </w:style>
  <w:style w:type="paragraph" w:customStyle="1" w:styleId="TxBrp8">
    <w:name w:val="TxBr_p8"/>
    <w:basedOn w:val="Normal"/>
    <w:qFormat/>
    <w:rsid w:val="00BD587B"/>
    <w:pPr>
      <w:tabs>
        <w:tab w:val="left" w:pos="340"/>
      </w:tabs>
      <w:autoSpaceDE w:val="0"/>
      <w:autoSpaceDN w:val="0"/>
      <w:adjustRightInd w:val="0"/>
      <w:spacing w:line="300" w:lineRule="atLeast"/>
      <w:ind w:firstLine="340"/>
      <w:jc w:val="both"/>
    </w:pPr>
    <w:rPr>
      <w:rFonts w:ascii="Times New Roman" w:hAnsi="Times New Roman"/>
    </w:rPr>
  </w:style>
  <w:style w:type="paragraph" w:customStyle="1" w:styleId="TxBrp12">
    <w:name w:val="TxBr_p12"/>
    <w:basedOn w:val="Normal"/>
    <w:qFormat/>
    <w:rsid w:val="00BD587B"/>
    <w:pPr>
      <w:tabs>
        <w:tab w:val="left" w:pos="317"/>
      </w:tabs>
      <w:autoSpaceDE w:val="0"/>
      <w:autoSpaceDN w:val="0"/>
      <w:adjustRightInd w:val="0"/>
      <w:spacing w:line="300" w:lineRule="atLeast"/>
      <w:ind w:firstLine="318"/>
      <w:jc w:val="both"/>
    </w:pPr>
    <w:rPr>
      <w:rFonts w:ascii="Times New Roman" w:hAnsi="Times New Roman"/>
    </w:rPr>
  </w:style>
  <w:style w:type="paragraph" w:customStyle="1" w:styleId="TxBrp9">
    <w:name w:val="TxBr_p9"/>
    <w:basedOn w:val="Normal"/>
    <w:qFormat/>
    <w:rsid w:val="00BD587B"/>
    <w:pPr>
      <w:tabs>
        <w:tab w:val="left" w:pos="2931"/>
      </w:tabs>
      <w:autoSpaceDE w:val="0"/>
      <w:autoSpaceDN w:val="0"/>
      <w:adjustRightInd w:val="0"/>
      <w:spacing w:line="300" w:lineRule="atLeast"/>
      <w:ind w:left="2552"/>
      <w:jc w:val="both"/>
    </w:pPr>
    <w:rPr>
      <w:rFonts w:ascii="Times New Roman" w:hAnsi="Times New Roman"/>
    </w:rPr>
  </w:style>
  <w:style w:type="character" w:customStyle="1" w:styleId="adtext124">
    <w:name w:val="adtext124"/>
    <w:rsid w:val="00BD587B"/>
    <w:rPr>
      <w:vanish w:val="0"/>
      <w:webHidden w:val="0"/>
      <w:color w:val="999999"/>
      <w:sz w:val="12"/>
      <w:szCs w:val="12"/>
      <w:specVanish/>
    </w:rPr>
  </w:style>
  <w:style w:type="paragraph" w:customStyle="1" w:styleId="CardsFont8pt">
    <w:name w:val="Cards + Font: 8 pt"/>
    <w:basedOn w:val="Normal"/>
    <w:qFormat/>
    <w:rsid w:val="00BD587B"/>
    <w:pPr>
      <w:autoSpaceDE w:val="0"/>
      <w:autoSpaceDN w:val="0"/>
      <w:adjustRightInd w:val="0"/>
      <w:ind w:left="432" w:right="432"/>
      <w:jc w:val="both"/>
    </w:pPr>
    <w:rPr>
      <w:rFonts w:ascii="Times New Roman" w:hAnsi="Times New Roman"/>
      <w:szCs w:val="20"/>
    </w:rPr>
  </w:style>
  <w:style w:type="character" w:customStyle="1" w:styleId="CardsFont8ptChar">
    <w:name w:val="Cards + Font: 8 pt Char"/>
    <w:rsid w:val="00BD587B"/>
    <w:rPr>
      <w:sz w:val="16"/>
    </w:rPr>
  </w:style>
  <w:style w:type="character" w:customStyle="1" w:styleId="TagLineCharChar">
    <w:name w:val="Tag Line Char Char"/>
    <w:rsid w:val="00BD587B"/>
    <w:rPr>
      <w:rFonts w:cs="Arial"/>
      <w:b/>
      <w:bCs/>
      <w:iCs/>
      <w:sz w:val="24"/>
      <w:szCs w:val="28"/>
      <w:lang w:val="en-US" w:eastAsia="en-US" w:bidi="ar-SA"/>
    </w:rPr>
  </w:style>
  <w:style w:type="character" w:customStyle="1" w:styleId="articlecommentcount">
    <w:name w:val="article_comment_count"/>
    <w:rsid w:val="00BD587B"/>
  </w:style>
  <w:style w:type="character" w:customStyle="1" w:styleId="articlerecommendcount">
    <w:name w:val="article_recommend_count"/>
    <w:rsid w:val="00BD587B"/>
  </w:style>
  <w:style w:type="character" w:customStyle="1" w:styleId="normaltext1">
    <w:name w:val="normal_text"/>
    <w:rsid w:val="00BD587B"/>
  </w:style>
  <w:style w:type="paragraph" w:customStyle="1" w:styleId="storytimestamp">
    <w:name w:val="storytimestamp"/>
    <w:basedOn w:val="Normal"/>
    <w:qFormat/>
    <w:rsid w:val="00BD587B"/>
    <w:pPr>
      <w:spacing w:before="100" w:beforeAutospacing="1" w:after="100" w:afterAutospacing="1"/>
    </w:pPr>
    <w:rPr>
      <w:rFonts w:ascii="Times New Roman" w:hAnsi="Times New Roman"/>
    </w:rPr>
  </w:style>
  <w:style w:type="character" w:customStyle="1" w:styleId="story-byline">
    <w:name w:val="story-byline"/>
    <w:rsid w:val="00BD587B"/>
  </w:style>
  <w:style w:type="character" w:customStyle="1" w:styleId="story-titleline">
    <w:name w:val="story-titleline"/>
    <w:rsid w:val="00BD587B"/>
  </w:style>
  <w:style w:type="paragraph" w:customStyle="1" w:styleId="Card10f2">
    <w:name w:val="Card.10.f2"/>
    <w:basedOn w:val="Normal"/>
    <w:autoRedefine/>
    <w:qFormat/>
    <w:rsid w:val="00BD587B"/>
    <w:rPr>
      <w:rFonts w:ascii="Times New Roman" w:eastAsia="Calibri" w:hAnsi="Times New Roman"/>
      <w:sz w:val="20"/>
      <w:szCs w:val="20"/>
    </w:rPr>
  </w:style>
  <w:style w:type="character" w:customStyle="1" w:styleId="Card10f2Char">
    <w:name w:val="Card.10.f2 Char"/>
    <w:rsid w:val="00BD587B"/>
    <w:rPr>
      <w:rFonts w:eastAsia="Calibri"/>
    </w:rPr>
  </w:style>
  <w:style w:type="paragraph" w:styleId="ListBullet2">
    <w:name w:val="List Bullet 2"/>
    <w:basedOn w:val="Normal"/>
    <w:rsid w:val="00BD587B"/>
    <w:pPr>
      <w:tabs>
        <w:tab w:val="num" w:pos="1440"/>
      </w:tabs>
      <w:ind w:left="1440" w:hanging="360"/>
    </w:pPr>
    <w:rPr>
      <w:rFonts w:ascii="Times New Roman" w:hAnsi="Times New Roman"/>
      <w:b/>
      <w:szCs w:val="44"/>
    </w:rPr>
  </w:style>
  <w:style w:type="paragraph" w:customStyle="1" w:styleId="Cardnotunderlined0">
    <w:name w:val="Card not underlined"/>
    <w:basedOn w:val="Normal"/>
    <w:qFormat/>
    <w:rsid w:val="00BD587B"/>
    <w:rPr>
      <w:rFonts w:ascii="Times New Roman" w:hAnsi="Times New Roman"/>
      <w:color w:val="000000"/>
      <w:sz w:val="10"/>
    </w:rPr>
  </w:style>
  <w:style w:type="character" w:customStyle="1" w:styleId="UnderlineCardChar1">
    <w:name w:val="Underline Card Char"/>
    <w:rsid w:val="00BD587B"/>
    <w:rPr>
      <w:sz w:val="22"/>
      <w:szCs w:val="24"/>
      <w:u w:val="single"/>
      <w:lang w:val="en-US" w:eastAsia="en-US" w:bidi="ar-SA"/>
    </w:rPr>
  </w:style>
  <w:style w:type="character" w:customStyle="1" w:styleId="SourcesCharChar1">
    <w:name w:val="Sources Char Char1"/>
    <w:rsid w:val="00BD587B"/>
    <w:rPr>
      <w:rFonts w:cs="Arial"/>
      <w:b/>
      <w:bCs/>
      <w:iCs/>
      <w:sz w:val="24"/>
      <w:szCs w:val="28"/>
      <w:lang w:val="en-US" w:eastAsia="en-US" w:bidi="ar-SA"/>
    </w:rPr>
  </w:style>
  <w:style w:type="paragraph" w:customStyle="1" w:styleId="OmniPage3">
    <w:name w:val="OmniPage #3"/>
    <w:basedOn w:val="Normal"/>
    <w:qFormat/>
    <w:rsid w:val="00BD587B"/>
    <w:rPr>
      <w:rFonts w:ascii="Times New Roman" w:hAnsi="Times New Roman"/>
      <w:color w:val="000000"/>
      <w:sz w:val="20"/>
      <w:szCs w:val="20"/>
    </w:rPr>
  </w:style>
  <w:style w:type="paragraph" w:customStyle="1" w:styleId="OmniPage4">
    <w:name w:val="OmniPage #4"/>
    <w:basedOn w:val="Normal"/>
    <w:qFormat/>
    <w:rsid w:val="00BD587B"/>
    <w:rPr>
      <w:rFonts w:ascii="Times New Roman" w:hAnsi="Times New Roman"/>
      <w:color w:val="000000"/>
      <w:sz w:val="20"/>
      <w:szCs w:val="20"/>
    </w:rPr>
  </w:style>
  <w:style w:type="paragraph" w:customStyle="1" w:styleId="OmniPage16">
    <w:name w:val="OmniPage #16"/>
    <w:basedOn w:val="Normal"/>
    <w:qFormat/>
    <w:rsid w:val="00BD587B"/>
    <w:rPr>
      <w:rFonts w:ascii="Times New Roman" w:hAnsi="Times New Roman"/>
      <w:color w:val="000000"/>
      <w:sz w:val="20"/>
      <w:szCs w:val="20"/>
    </w:rPr>
  </w:style>
  <w:style w:type="paragraph" w:customStyle="1" w:styleId="OmniPage23">
    <w:name w:val="OmniPage #23"/>
    <w:basedOn w:val="Normal"/>
    <w:qFormat/>
    <w:rsid w:val="00BD587B"/>
    <w:rPr>
      <w:rFonts w:ascii="Times New Roman" w:hAnsi="Times New Roman"/>
      <w:color w:val="000000"/>
      <w:sz w:val="20"/>
      <w:szCs w:val="20"/>
    </w:rPr>
  </w:style>
  <w:style w:type="paragraph" w:customStyle="1" w:styleId="OmniPage24">
    <w:name w:val="OmniPage #24"/>
    <w:basedOn w:val="Normal"/>
    <w:qFormat/>
    <w:rsid w:val="00BD587B"/>
    <w:rPr>
      <w:rFonts w:ascii="Times New Roman" w:hAnsi="Times New Roman"/>
      <w:color w:val="000000"/>
      <w:sz w:val="20"/>
      <w:szCs w:val="20"/>
    </w:rPr>
  </w:style>
  <w:style w:type="paragraph" w:customStyle="1" w:styleId="OmniPage27">
    <w:name w:val="OmniPage #27"/>
    <w:basedOn w:val="Normal"/>
    <w:qFormat/>
    <w:rsid w:val="00BD587B"/>
    <w:rPr>
      <w:rFonts w:ascii="Times New Roman" w:hAnsi="Times New Roman"/>
      <w:color w:val="000000"/>
      <w:sz w:val="20"/>
      <w:szCs w:val="20"/>
    </w:rPr>
  </w:style>
  <w:style w:type="paragraph" w:customStyle="1" w:styleId="OmniPage28">
    <w:name w:val="OmniPage #28"/>
    <w:basedOn w:val="Normal"/>
    <w:qFormat/>
    <w:rsid w:val="00BD587B"/>
    <w:rPr>
      <w:rFonts w:ascii="Times New Roman" w:hAnsi="Times New Roman"/>
      <w:color w:val="000000"/>
      <w:sz w:val="20"/>
      <w:szCs w:val="20"/>
    </w:rPr>
  </w:style>
  <w:style w:type="paragraph" w:customStyle="1" w:styleId="OmniPage29">
    <w:name w:val="OmniPage #29"/>
    <w:basedOn w:val="Normal"/>
    <w:qFormat/>
    <w:rsid w:val="00BD587B"/>
    <w:rPr>
      <w:rFonts w:ascii="Times New Roman" w:hAnsi="Times New Roman"/>
      <w:color w:val="000000"/>
      <w:sz w:val="20"/>
      <w:szCs w:val="20"/>
    </w:rPr>
  </w:style>
  <w:style w:type="paragraph" w:customStyle="1" w:styleId="OmniPage30">
    <w:name w:val="OmniPage #30"/>
    <w:basedOn w:val="Normal"/>
    <w:qFormat/>
    <w:rsid w:val="00BD587B"/>
    <w:rPr>
      <w:rFonts w:ascii="Times New Roman" w:hAnsi="Times New Roman"/>
      <w:color w:val="000000"/>
      <w:sz w:val="20"/>
      <w:szCs w:val="20"/>
    </w:rPr>
  </w:style>
  <w:style w:type="paragraph" w:customStyle="1" w:styleId="OmniPage31">
    <w:name w:val="OmniPage #31"/>
    <w:basedOn w:val="Normal"/>
    <w:qFormat/>
    <w:rsid w:val="00BD587B"/>
    <w:rPr>
      <w:rFonts w:ascii="Times New Roman" w:hAnsi="Times New Roman"/>
      <w:color w:val="000000"/>
      <w:sz w:val="20"/>
      <w:szCs w:val="20"/>
    </w:rPr>
  </w:style>
  <w:style w:type="paragraph" w:customStyle="1" w:styleId="OmniPage32">
    <w:name w:val="OmniPage #32"/>
    <w:basedOn w:val="Normal"/>
    <w:qFormat/>
    <w:rsid w:val="00BD587B"/>
    <w:rPr>
      <w:rFonts w:ascii="Times New Roman" w:hAnsi="Times New Roman"/>
      <w:color w:val="000000"/>
      <w:sz w:val="20"/>
      <w:szCs w:val="20"/>
    </w:rPr>
  </w:style>
  <w:style w:type="paragraph" w:customStyle="1" w:styleId="OmniPage33">
    <w:name w:val="OmniPage #33"/>
    <w:basedOn w:val="Normal"/>
    <w:qFormat/>
    <w:rsid w:val="00BD587B"/>
    <w:rPr>
      <w:rFonts w:ascii="Times New Roman" w:hAnsi="Times New Roman"/>
      <w:color w:val="000000"/>
      <w:sz w:val="20"/>
      <w:szCs w:val="20"/>
    </w:rPr>
  </w:style>
  <w:style w:type="paragraph" w:customStyle="1" w:styleId="OmniPage34">
    <w:name w:val="OmniPage #34"/>
    <w:basedOn w:val="Normal"/>
    <w:qFormat/>
    <w:rsid w:val="00BD587B"/>
    <w:rPr>
      <w:rFonts w:ascii="Times New Roman" w:hAnsi="Times New Roman"/>
      <w:color w:val="000000"/>
      <w:sz w:val="20"/>
      <w:szCs w:val="20"/>
    </w:rPr>
  </w:style>
  <w:style w:type="paragraph" w:customStyle="1" w:styleId="OmniPage35">
    <w:name w:val="OmniPage #35"/>
    <w:basedOn w:val="Normal"/>
    <w:qFormat/>
    <w:rsid w:val="00BD587B"/>
    <w:rPr>
      <w:rFonts w:ascii="Times New Roman" w:hAnsi="Times New Roman"/>
      <w:color w:val="000000"/>
      <w:sz w:val="20"/>
      <w:szCs w:val="20"/>
    </w:rPr>
  </w:style>
  <w:style w:type="paragraph" w:customStyle="1" w:styleId="OmniPage36">
    <w:name w:val="OmniPage #36"/>
    <w:basedOn w:val="Normal"/>
    <w:qFormat/>
    <w:rsid w:val="00BD587B"/>
    <w:rPr>
      <w:rFonts w:ascii="Times New Roman" w:hAnsi="Times New Roman"/>
      <w:color w:val="000000"/>
      <w:sz w:val="20"/>
      <w:szCs w:val="20"/>
    </w:rPr>
  </w:style>
  <w:style w:type="paragraph" w:customStyle="1" w:styleId="OmniPage37">
    <w:name w:val="OmniPage #37"/>
    <w:basedOn w:val="Normal"/>
    <w:qFormat/>
    <w:rsid w:val="00BD587B"/>
    <w:rPr>
      <w:rFonts w:ascii="Times New Roman" w:hAnsi="Times New Roman"/>
      <w:color w:val="000000"/>
      <w:sz w:val="20"/>
      <w:szCs w:val="20"/>
    </w:rPr>
  </w:style>
  <w:style w:type="paragraph" w:customStyle="1" w:styleId="OmniPage38">
    <w:name w:val="OmniPage #38"/>
    <w:basedOn w:val="Normal"/>
    <w:qFormat/>
    <w:rsid w:val="00BD587B"/>
    <w:rPr>
      <w:rFonts w:ascii="Times New Roman" w:hAnsi="Times New Roman"/>
      <w:color w:val="000000"/>
      <w:sz w:val="20"/>
      <w:szCs w:val="20"/>
    </w:rPr>
  </w:style>
  <w:style w:type="paragraph" w:customStyle="1" w:styleId="OmniPage39">
    <w:name w:val="OmniPage #39"/>
    <w:basedOn w:val="Normal"/>
    <w:qFormat/>
    <w:rsid w:val="00BD587B"/>
    <w:rPr>
      <w:rFonts w:ascii="Times New Roman" w:hAnsi="Times New Roman"/>
      <w:color w:val="000000"/>
      <w:sz w:val="20"/>
      <w:szCs w:val="20"/>
    </w:rPr>
  </w:style>
  <w:style w:type="paragraph" w:customStyle="1" w:styleId="OmniPage40">
    <w:name w:val="OmniPage #40"/>
    <w:basedOn w:val="Normal"/>
    <w:qFormat/>
    <w:rsid w:val="00BD587B"/>
    <w:rPr>
      <w:rFonts w:ascii="Times New Roman" w:hAnsi="Times New Roman"/>
      <w:color w:val="000000"/>
      <w:sz w:val="20"/>
      <w:szCs w:val="20"/>
    </w:rPr>
  </w:style>
  <w:style w:type="paragraph" w:customStyle="1" w:styleId="OmniPage41">
    <w:name w:val="OmniPage #41"/>
    <w:basedOn w:val="Normal"/>
    <w:qFormat/>
    <w:rsid w:val="00BD587B"/>
    <w:rPr>
      <w:rFonts w:ascii="Times New Roman" w:hAnsi="Times New Roman"/>
      <w:color w:val="000000"/>
      <w:sz w:val="20"/>
      <w:szCs w:val="20"/>
    </w:rPr>
  </w:style>
  <w:style w:type="paragraph" w:customStyle="1" w:styleId="OmniPage42">
    <w:name w:val="OmniPage #42"/>
    <w:basedOn w:val="Normal"/>
    <w:qFormat/>
    <w:rsid w:val="00BD587B"/>
    <w:rPr>
      <w:rFonts w:ascii="Times New Roman" w:hAnsi="Times New Roman"/>
      <w:color w:val="000000"/>
      <w:sz w:val="20"/>
      <w:szCs w:val="20"/>
    </w:rPr>
  </w:style>
  <w:style w:type="paragraph" w:customStyle="1" w:styleId="OmniPage43">
    <w:name w:val="OmniPage #43"/>
    <w:basedOn w:val="Normal"/>
    <w:qFormat/>
    <w:rsid w:val="00BD587B"/>
    <w:rPr>
      <w:rFonts w:ascii="Times New Roman" w:hAnsi="Times New Roman"/>
      <w:color w:val="000000"/>
      <w:sz w:val="20"/>
      <w:szCs w:val="20"/>
    </w:rPr>
  </w:style>
  <w:style w:type="paragraph" w:customStyle="1" w:styleId="OmniPage44">
    <w:name w:val="OmniPage #44"/>
    <w:basedOn w:val="Normal"/>
    <w:qFormat/>
    <w:rsid w:val="00BD587B"/>
    <w:rPr>
      <w:rFonts w:ascii="Times New Roman" w:hAnsi="Times New Roman"/>
      <w:color w:val="000000"/>
      <w:sz w:val="20"/>
      <w:szCs w:val="20"/>
    </w:rPr>
  </w:style>
  <w:style w:type="paragraph" w:customStyle="1" w:styleId="OmniPage45">
    <w:name w:val="OmniPage #45"/>
    <w:basedOn w:val="Normal"/>
    <w:qFormat/>
    <w:rsid w:val="00BD587B"/>
    <w:rPr>
      <w:rFonts w:ascii="Times New Roman" w:hAnsi="Times New Roman"/>
      <w:color w:val="000000"/>
      <w:sz w:val="20"/>
      <w:szCs w:val="20"/>
    </w:rPr>
  </w:style>
  <w:style w:type="paragraph" w:customStyle="1" w:styleId="OmniPage46">
    <w:name w:val="OmniPage #46"/>
    <w:basedOn w:val="Normal"/>
    <w:qFormat/>
    <w:rsid w:val="00BD587B"/>
    <w:rPr>
      <w:rFonts w:ascii="Times New Roman" w:hAnsi="Times New Roman"/>
      <w:color w:val="000000"/>
      <w:sz w:val="20"/>
      <w:szCs w:val="20"/>
    </w:rPr>
  </w:style>
  <w:style w:type="paragraph" w:customStyle="1" w:styleId="OmniPage47">
    <w:name w:val="OmniPage #47"/>
    <w:basedOn w:val="Normal"/>
    <w:qFormat/>
    <w:rsid w:val="00BD587B"/>
    <w:rPr>
      <w:rFonts w:ascii="Times New Roman" w:hAnsi="Times New Roman"/>
      <w:color w:val="000000"/>
      <w:sz w:val="20"/>
      <w:szCs w:val="20"/>
    </w:rPr>
  </w:style>
  <w:style w:type="paragraph" w:customStyle="1" w:styleId="OmniPage48">
    <w:name w:val="OmniPage #48"/>
    <w:basedOn w:val="Normal"/>
    <w:qFormat/>
    <w:rsid w:val="00BD587B"/>
    <w:rPr>
      <w:rFonts w:ascii="Times New Roman" w:hAnsi="Times New Roman"/>
      <w:color w:val="000000"/>
      <w:sz w:val="20"/>
      <w:szCs w:val="20"/>
    </w:rPr>
  </w:style>
  <w:style w:type="paragraph" w:customStyle="1" w:styleId="OmniPage49">
    <w:name w:val="OmniPage #49"/>
    <w:basedOn w:val="Normal"/>
    <w:qFormat/>
    <w:rsid w:val="00BD587B"/>
    <w:rPr>
      <w:rFonts w:ascii="Times New Roman" w:hAnsi="Times New Roman"/>
      <w:color w:val="000000"/>
      <w:sz w:val="20"/>
      <w:szCs w:val="20"/>
    </w:rPr>
  </w:style>
  <w:style w:type="paragraph" w:customStyle="1" w:styleId="OmniPage50">
    <w:name w:val="OmniPage #50"/>
    <w:basedOn w:val="Normal"/>
    <w:qFormat/>
    <w:rsid w:val="00BD587B"/>
    <w:rPr>
      <w:rFonts w:ascii="Times New Roman" w:hAnsi="Times New Roman"/>
      <w:color w:val="000000"/>
      <w:sz w:val="20"/>
      <w:szCs w:val="20"/>
    </w:rPr>
  </w:style>
  <w:style w:type="paragraph" w:customStyle="1" w:styleId="OmniPage51">
    <w:name w:val="OmniPage #51"/>
    <w:basedOn w:val="Normal"/>
    <w:qFormat/>
    <w:rsid w:val="00BD587B"/>
    <w:rPr>
      <w:rFonts w:ascii="Times New Roman" w:hAnsi="Times New Roman"/>
      <w:color w:val="000000"/>
      <w:sz w:val="20"/>
      <w:szCs w:val="20"/>
    </w:rPr>
  </w:style>
  <w:style w:type="paragraph" w:customStyle="1" w:styleId="OmniPage52">
    <w:name w:val="OmniPage #52"/>
    <w:basedOn w:val="Normal"/>
    <w:qFormat/>
    <w:rsid w:val="00BD587B"/>
    <w:rPr>
      <w:rFonts w:ascii="Times New Roman" w:hAnsi="Times New Roman"/>
      <w:color w:val="000000"/>
      <w:sz w:val="20"/>
      <w:szCs w:val="20"/>
    </w:rPr>
  </w:style>
  <w:style w:type="paragraph" w:customStyle="1" w:styleId="OmniPage53">
    <w:name w:val="OmniPage #53"/>
    <w:basedOn w:val="Normal"/>
    <w:qFormat/>
    <w:rsid w:val="00BD587B"/>
    <w:rPr>
      <w:rFonts w:ascii="Times New Roman" w:hAnsi="Times New Roman"/>
      <w:color w:val="000000"/>
      <w:sz w:val="20"/>
      <w:szCs w:val="20"/>
    </w:rPr>
  </w:style>
  <w:style w:type="paragraph" w:customStyle="1" w:styleId="OmniPage54">
    <w:name w:val="OmniPage #54"/>
    <w:basedOn w:val="Normal"/>
    <w:qFormat/>
    <w:rsid w:val="00BD587B"/>
    <w:rPr>
      <w:rFonts w:ascii="Times New Roman" w:hAnsi="Times New Roman"/>
      <w:color w:val="000000"/>
      <w:sz w:val="20"/>
      <w:szCs w:val="20"/>
    </w:rPr>
  </w:style>
  <w:style w:type="paragraph" w:customStyle="1" w:styleId="OmniPage55">
    <w:name w:val="OmniPage #55"/>
    <w:basedOn w:val="Normal"/>
    <w:qFormat/>
    <w:rsid w:val="00BD587B"/>
    <w:rPr>
      <w:rFonts w:ascii="Times New Roman" w:hAnsi="Times New Roman"/>
      <w:color w:val="000000"/>
      <w:sz w:val="20"/>
      <w:szCs w:val="20"/>
    </w:rPr>
  </w:style>
  <w:style w:type="paragraph" w:customStyle="1" w:styleId="OmniPage56">
    <w:name w:val="OmniPage #56"/>
    <w:basedOn w:val="Normal"/>
    <w:qFormat/>
    <w:rsid w:val="00BD587B"/>
    <w:rPr>
      <w:rFonts w:ascii="Times New Roman" w:hAnsi="Times New Roman"/>
      <w:color w:val="000000"/>
      <w:sz w:val="20"/>
      <w:szCs w:val="20"/>
    </w:rPr>
  </w:style>
  <w:style w:type="paragraph" w:customStyle="1" w:styleId="OmniPage57">
    <w:name w:val="OmniPage #57"/>
    <w:basedOn w:val="Normal"/>
    <w:qFormat/>
    <w:rsid w:val="00BD587B"/>
    <w:rPr>
      <w:rFonts w:ascii="Times New Roman" w:hAnsi="Times New Roman"/>
      <w:color w:val="000000"/>
      <w:sz w:val="20"/>
      <w:szCs w:val="20"/>
    </w:rPr>
  </w:style>
  <w:style w:type="paragraph" w:customStyle="1" w:styleId="OmniPage58">
    <w:name w:val="OmniPage #58"/>
    <w:basedOn w:val="Normal"/>
    <w:qFormat/>
    <w:rsid w:val="00BD587B"/>
    <w:rPr>
      <w:rFonts w:ascii="Times New Roman" w:hAnsi="Times New Roman"/>
      <w:color w:val="000000"/>
      <w:sz w:val="20"/>
      <w:szCs w:val="20"/>
    </w:rPr>
  </w:style>
  <w:style w:type="paragraph" w:customStyle="1" w:styleId="OmniPage59">
    <w:name w:val="OmniPage #59"/>
    <w:basedOn w:val="Normal"/>
    <w:qFormat/>
    <w:rsid w:val="00BD587B"/>
    <w:rPr>
      <w:rFonts w:ascii="Times New Roman" w:hAnsi="Times New Roman"/>
      <w:color w:val="000000"/>
      <w:sz w:val="20"/>
      <w:szCs w:val="20"/>
    </w:rPr>
  </w:style>
  <w:style w:type="paragraph" w:customStyle="1" w:styleId="OmniPage60">
    <w:name w:val="OmniPage #60"/>
    <w:basedOn w:val="Normal"/>
    <w:qFormat/>
    <w:rsid w:val="00BD587B"/>
    <w:rPr>
      <w:rFonts w:ascii="Times New Roman" w:hAnsi="Times New Roman"/>
      <w:color w:val="000000"/>
      <w:sz w:val="20"/>
      <w:szCs w:val="20"/>
    </w:rPr>
  </w:style>
  <w:style w:type="paragraph" w:customStyle="1" w:styleId="OmniPage61">
    <w:name w:val="OmniPage #61"/>
    <w:basedOn w:val="Normal"/>
    <w:qFormat/>
    <w:rsid w:val="00BD587B"/>
    <w:rPr>
      <w:rFonts w:ascii="Times New Roman" w:hAnsi="Times New Roman"/>
      <w:color w:val="000000"/>
      <w:sz w:val="20"/>
      <w:szCs w:val="20"/>
    </w:rPr>
  </w:style>
  <w:style w:type="paragraph" w:customStyle="1" w:styleId="OmniPage62">
    <w:name w:val="OmniPage #62"/>
    <w:basedOn w:val="Normal"/>
    <w:qFormat/>
    <w:rsid w:val="00BD587B"/>
    <w:rPr>
      <w:rFonts w:ascii="Times New Roman" w:hAnsi="Times New Roman"/>
      <w:color w:val="000000"/>
      <w:sz w:val="20"/>
      <w:szCs w:val="20"/>
    </w:rPr>
  </w:style>
  <w:style w:type="paragraph" w:customStyle="1" w:styleId="OmniPage63">
    <w:name w:val="OmniPage #63"/>
    <w:basedOn w:val="Normal"/>
    <w:qFormat/>
    <w:rsid w:val="00BD587B"/>
    <w:rPr>
      <w:rFonts w:ascii="Times New Roman" w:hAnsi="Times New Roman"/>
      <w:color w:val="000000"/>
      <w:sz w:val="20"/>
      <w:szCs w:val="20"/>
    </w:rPr>
  </w:style>
  <w:style w:type="paragraph" w:customStyle="1" w:styleId="OmniPage64">
    <w:name w:val="OmniPage #64"/>
    <w:basedOn w:val="Normal"/>
    <w:qFormat/>
    <w:rsid w:val="00BD587B"/>
    <w:rPr>
      <w:rFonts w:ascii="Times New Roman" w:hAnsi="Times New Roman"/>
      <w:color w:val="000000"/>
      <w:sz w:val="20"/>
      <w:szCs w:val="20"/>
    </w:rPr>
  </w:style>
  <w:style w:type="paragraph" w:customStyle="1" w:styleId="OmniPage65">
    <w:name w:val="OmniPage #65"/>
    <w:basedOn w:val="Normal"/>
    <w:qFormat/>
    <w:rsid w:val="00BD587B"/>
    <w:rPr>
      <w:rFonts w:ascii="Times New Roman" w:hAnsi="Times New Roman"/>
      <w:color w:val="000000"/>
      <w:sz w:val="20"/>
      <w:szCs w:val="20"/>
    </w:rPr>
  </w:style>
  <w:style w:type="paragraph" w:customStyle="1" w:styleId="OmniPage66">
    <w:name w:val="OmniPage #66"/>
    <w:basedOn w:val="Normal"/>
    <w:qFormat/>
    <w:rsid w:val="00BD587B"/>
    <w:rPr>
      <w:rFonts w:ascii="Times New Roman" w:hAnsi="Times New Roman"/>
      <w:color w:val="000000"/>
      <w:sz w:val="20"/>
      <w:szCs w:val="20"/>
    </w:rPr>
  </w:style>
  <w:style w:type="paragraph" w:customStyle="1" w:styleId="OmniPage67">
    <w:name w:val="OmniPage #67"/>
    <w:basedOn w:val="Normal"/>
    <w:qFormat/>
    <w:rsid w:val="00BD587B"/>
    <w:rPr>
      <w:rFonts w:ascii="Times New Roman" w:hAnsi="Times New Roman"/>
      <w:color w:val="000000"/>
      <w:sz w:val="20"/>
      <w:szCs w:val="20"/>
    </w:rPr>
  </w:style>
  <w:style w:type="paragraph" w:customStyle="1" w:styleId="OmniPage68">
    <w:name w:val="OmniPage #68"/>
    <w:basedOn w:val="Normal"/>
    <w:qFormat/>
    <w:rsid w:val="00BD587B"/>
    <w:rPr>
      <w:rFonts w:ascii="Times New Roman" w:hAnsi="Times New Roman"/>
      <w:color w:val="000000"/>
      <w:sz w:val="20"/>
      <w:szCs w:val="20"/>
    </w:rPr>
  </w:style>
  <w:style w:type="paragraph" w:customStyle="1" w:styleId="OmniPage69">
    <w:name w:val="OmniPage #69"/>
    <w:basedOn w:val="Normal"/>
    <w:qFormat/>
    <w:rsid w:val="00BD587B"/>
    <w:rPr>
      <w:rFonts w:ascii="Times New Roman" w:hAnsi="Times New Roman"/>
      <w:color w:val="000000"/>
      <w:sz w:val="20"/>
      <w:szCs w:val="20"/>
    </w:rPr>
  </w:style>
  <w:style w:type="paragraph" w:customStyle="1" w:styleId="OmniPage70">
    <w:name w:val="OmniPage #70"/>
    <w:basedOn w:val="Normal"/>
    <w:qFormat/>
    <w:rsid w:val="00BD587B"/>
    <w:rPr>
      <w:rFonts w:ascii="Times New Roman" w:hAnsi="Times New Roman"/>
      <w:color w:val="000000"/>
      <w:sz w:val="20"/>
      <w:szCs w:val="20"/>
    </w:rPr>
  </w:style>
  <w:style w:type="paragraph" w:customStyle="1" w:styleId="OmniPage71">
    <w:name w:val="OmniPage #71"/>
    <w:basedOn w:val="Normal"/>
    <w:qFormat/>
    <w:rsid w:val="00BD587B"/>
    <w:rPr>
      <w:rFonts w:ascii="Times New Roman" w:hAnsi="Times New Roman"/>
      <w:color w:val="000000"/>
      <w:sz w:val="20"/>
      <w:szCs w:val="20"/>
    </w:rPr>
  </w:style>
  <w:style w:type="table" w:customStyle="1" w:styleId="MediumGrid22">
    <w:name w:val="Medium Grid 22"/>
    <w:basedOn w:val="TableNormal"/>
    <w:uiPriority w:val="68"/>
    <w:rsid w:val="00BD587B"/>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BD587B"/>
    <w:rPr>
      <w:rFonts w:ascii="Times New Roman" w:hAnsi="Times New Roman"/>
      <w:szCs w:val="20"/>
    </w:rPr>
  </w:style>
  <w:style w:type="character" w:customStyle="1" w:styleId="infoChar">
    <w:name w:val="info Char"/>
    <w:link w:val="info"/>
    <w:locked/>
    <w:rsid w:val="00BD587B"/>
    <w:rPr>
      <w:rFonts w:ascii="Times New Roman" w:hAnsi="Times New Roman"/>
      <w:sz w:val="22"/>
      <w:szCs w:val="20"/>
    </w:rPr>
  </w:style>
  <w:style w:type="character" w:customStyle="1" w:styleId="createby">
    <w:name w:val="createby"/>
    <w:rsid w:val="00BD587B"/>
  </w:style>
  <w:style w:type="character" w:customStyle="1" w:styleId="quote-right">
    <w:name w:val="quote-right"/>
    <w:rsid w:val="00BD587B"/>
  </w:style>
  <w:style w:type="character" w:customStyle="1" w:styleId="smallcase">
    <w:name w:val="smallcase"/>
    <w:rsid w:val="00BD587B"/>
  </w:style>
  <w:style w:type="character" w:customStyle="1" w:styleId="ft0">
    <w:name w:val="ft0"/>
    <w:rsid w:val="00BD587B"/>
  </w:style>
  <w:style w:type="character" w:customStyle="1" w:styleId="ft2">
    <w:name w:val="ft2"/>
    <w:rsid w:val="00BD587B"/>
  </w:style>
  <w:style w:type="character" w:customStyle="1" w:styleId="ft3">
    <w:name w:val="ft3"/>
    <w:rsid w:val="00BD587B"/>
  </w:style>
  <w:style w:type="character" w:customStyle="1" w:styleId="StyleTimesNewRoman12ptBold1">
    <w:name w:val="Style Times New Roman 12 pt Bold1"/>
    <w:rsid w:val="00BD587B"/>
    <w:rPr>
      <w:b/>
      <w:bCs/>
      <w:sz w:val="24"/>
    </w:rPr>
  </w:style>
  <w:style w:type="paragraph" w:customStyle="1" w:styleId="Unhighlighted">
    <w:name w:val="Unhighlighted"/>
    <w:basedOn w:val="Normal"/>
    <w:link w:val="UnhighlightedChar"/>
    <w:autoRedefine/>
    <w:qFormat/>
    <w:rsid w:val="00BD587B"/>
    <w:rPr>
      <w:rFonts w:ascii="Times New Roman" w:hAnsi="Times New Roman"/>
      <w:sz w:val="12"/>
    </w:rPr>
  </w:style>
  <w:style w:type="character" w:customStyle="1" w:styleId="UnhighlightedChar">
    <w:name w:val="Unhighlighted Char"/>
    <w:link w:val="Unhighlighted"/>
    <w:rsid w:val="00BD587B"/>
    <w:rPr>
      <w:rFonts w:ascii="Times New Roman" w:hAnsi="Times New Roman"/>
      <w:sz w:val="12"/>
    </w:rPr>
  </w:style>
  <w:style w:type="character" w:customStyle="1" w:styleId="CircledChar2">
    <w:name w:val="Circled Char2"/>
    <w:rsid w:val="00BD587B"/>
    <w:rPr>
      <w:rFonts w:eastAsia="MS Mincho"/>
      <w:b/>
      <w:szCs w:val="24"/>
      <w:u w:val="single"/>
      <w:lang w:val="en-US" w:eastAsia="ja-JP" w:bidi="ar-SA"/>
    </w:rPr>
  </w:style>
  <w:style w:type="character" w:customStyle="1" w:styleId="SmallTextChar2">
    <w:name w:val="Small Text Char2"/>
    <w:rsid w:val="00BD587B"/>
    <w:rPr>
      <w:rFonts w:eastAsia="MS Mincho"/>
      <w:sz w:val="15"/>
      <w:szCs w:val="24"/>
      <w:lang w:val="en-US" w:eastAsia="ja-JP" w:bidi="ar-SA"/>
    </w:rPr>
  </w:style>
  <w:style w:type="character" w:customStyle="1" w:styleId="BoldandUnderlineCharCharCharCharChar1">
    <w:name w:val="Bold and Underline Char Char Char Char Char1"/>
    <w:rsid w:val="00BD587B"/>
    <w:rPr>
      <w:b/>
      <w:szCs w:val="24"/>
      <w:u w:val="single"/>
      <w:lang w:val="en-US" w:eastAsia="en-US" w:bidi="ar-SA"/>
    </w:rPr>
  </w:style>
  <w:style w:type="character" w:customStyle="1" w:styleId="SmallCardChar">
    <w:name w:val="Small Card Char"/>
    <w:rsid w:val="00BD587B"/>
    <w:rPr>
      <w:rFonts w:ascii="Palatino Linotype" w:eastAsia="Times New Roman" w:hAnsi="Palatino Linotype"/>
      <w:sz w:val="12"/>
      <w:szCs w:val="24"/>
    </w:rPr>
  </w:style>
  <w:style w:type="character" w:customStyle="1" w:styleId="StyleBoldUnderline10ptBold">
    <w:name w:val="Style Bold Underline + 10 pt Bold"/>
    <w:rsid w:val="00BD587B"/>
    <w:rPr>
      <w:b/>
      <w:bCs/>
      <w:sz w:val="20"/>
      <w:u w:val="thick"/>
    </w:rPr>
  </w:style>
  <w:style w:type="character" w:customStyle="1" w:styleId="PageHeaderChar">
    <w:name w:val="Page Header Char"/>
    <w:link w:val="PageHeader"/>
    <w:rsid w:val="00BD587B"/>
    <w:rPr>
      <w:rFonts w:ascii="Georgia" w:eastAsia="Times New Roman" w:hAnsi="Georgia"/>
      <w:b/>
      <w:szCs w:val="18"/>
    </w:rPr>
  </w:style>
  <w:style w:type="paragraph" w:customStyle="1" w:styleId="NormalNoUnderline">
    <w:name w:val="Normal + No Underline"/>
    <w:basedOn w:val="Normal"/>
    <w:link w:val="NormalNoUnderlineChar"/>
    <w:qFormat/>
    <w:rsid w:val="00BD587B"/>
    <w:pPr>
      <w:ind w:left="720"/>
    </w:pPr>
    <w:rPr>
      <w:rFonts w:ascii="Times New Roman" w:hAnsi="Times New Roman"/>
      <w:sz w:val="12"/>
    </w:rPr>
  </w:style>
  <w:style w:type="character" w:customStyle="1" w:styleId="NormalNoUnderlineChar">
    <w:name w:val="Normal + No Underline Char"/>
    <w:link w:val="NormalNoUnderline"/>
    <w:rsid w:val="00BD587B"/>
    <w:rPr>
      <w:rFonts w:ascii="Times New Roman" w:hAnsi="Times New Roman"/>
      <w:sz w:val="12"/>
    </w:rPr>
  </w:style>
  <w:style w:type="paragraph" w:customStyle="1" w:styleId="TagCite2">
    <w:name w:val="Tag Cite"/>
    <w:basedOn w:val="PageHeader"/>
    <w:link w:val="TagCiteChar3"/>
    <w:qFormat/>
    <w:rsid w:val="00BD587B"/>
    <w:pPr>
      <w:widowControl/>
      <w:numPr>
        <w:numId w:val="0"/>
      </w:numPr>
      <w:tabs>
        <w:tab w:val="clear" w:pos="10080"/>
      </w:tabs>
      <w:suppressAutoHyphens w:val="0"/>
      <w:jc w:val="left"/>
    </w:pPr>
    <w:rPr>
      <w:rFonts w:ascii="Arial Narrow" w:eastAsia="SimSun" w:hAnsi="Arial Narrow"/>
      <w:sz w:val="22"/>
      <w:szCs w:val="24"/>
      <w:lang w:eastAsia="zh-CN"/>
    </w:rPr>
  </w:style>
  <w:style w:type="character" w:customStyle="1" w:styleId="TagCiteChar3">
    <w:name w:val="Tag Cite Char"/>
    <w:link w:val="TagCite2"/>
    <w:rsid w:val="00BD587B"/>
    <w:rPr>
      <w:rFonts w:ascii="Arial Narrow" w:eastAsia="SimSun" w:hAnsi="Arial Narrow"/>
      <w:b/>
      <w:sz w:val="22"/>
      <w:lang w:eastAsia="zh-CN"/>
    </w:rPr>
  </w:style>
  <w:style w:type="character" w:customStyle="1" w:styleId="smalllink">
    <w:name w:val="smalllink"/>
    <w:rsid w:val="00BD587B"/>
  </w:style>
  <w:style w:type="character" w:customStyle="1" w:styleId="bighead1">
    <w:name w:val="bighead1"/>
    <w:rsid w:val="00BD587B"/>
    <w:rPr>
      <w:rFonts w:ascii="Verdana" w:hAnsi="Verdana" w:hint="default"/>
      <w:b/>
      <w:bCs/>
      <w:sz w:val="27"/>
      <w:szCs w:val="27"/>
    </w:rPr>
  </w:style>
  <w:style w:type="paragraph" w:customStyle="1" w:styleId="Tiny-WFU">
    <w:name w:val="Tiny-WFU"/>
    <w:basedOn w:val="Normal"/>
    <w:qFormat/>
    <w:rsid w:val="00BD587B"/>
    <w:rPr>
      <w:rFonts w:ascii="Cambria" w:eastAsia="Malgun Gothic" w:hAnsi="Cambria"/>
      <w:sz w:val="12"/>
      <w:lang w:eastAsia="ko-KR"/>
    </w:rPr>
  </w:style>
  <w:style w:type="character" w:customStyle="1" w:styleId="left-date1">
    <w:name w:val="left-date1"/>
    <w:rsid w:val="00BD587B"/>
    <w:rPr>
      <w:rFonts w:ascii="Verdana" w:hAnsi="Verdana" w:hint="default"/>
      <w:color w:val="666666"/>
      <w:sz w:val="14"/>
      <w:szCs w:val="14"/>
    </w:rPr>
  </w:style>
  <w:style w:type="character" w:customStyle="1" w:styleId="Bodytext31">
    <w:name w:val="Body text (3)"/>
    <w:basedOn w:val="DefaultParagraphFont"/>
    <w:rsid w:val="00BD587B"/>
    <w:rPr>
      <w:rFonts w:ascii="Arial" w:eastAsia="Arial" w:hAnsi="Arial" w:cs="Arial"/>
      <w:b w:val="0"/>
      <w:bCs w:val="0"/>
      <w:i w:val="0"/>
      <w:iCs w:val="0"/>
      <w:smallCaps w:val="0"/>
      <w:strike w:val="0"/>
      <w:color w:val="000000"/>
      <w:spacing w:val="0"/>
      <w:w w:val="100"/>
      <w:position w:val="0"/>
      <w:sz w:val="20"/>
      <w:szCs w:val="20"/>
      <w:u w:val="none"/>
      <w:lang w:val="en-US"/>
    </w:rPr>
  </w:style>
  <w:style w:type="paragraph" w:customStyle="1" w:styleId="seeall">
    <w:name w:val="seeall"/>
    <w:basedOn w:val="Normal"/>
    <w:qFormat/>
    <w:rsid w:val="00BD587B"/>
    <w:pPr>
      <w:spacing w:before="100" w:beforeAutospacing="1" w:after="100" w:afterAutospacing="1"/>
    </w:pPr>
    <w:rPr>
      <w:rFonts w:ascii="Times New Roman" w:hAnsi="Times New Roman"/>
    </w:rPr>
  </w:style>
  <w:style w:type="character" w:customStyle="1" w:styleId="Title2">
    <w:name w:val="Title2"/>
    <w:basedOn w:val="DefaultParagraphFont"/>
    <w:rsid w:val="00BD587B"/>
  </w:style>
  <w:style w:type="character" w:customStyle="1" w:styleId="list-comma">
    <w:name w:val="list-comma"/>
    <w:basedOn w:val="DefaultParagraphFont"/>
    <w:rsid w:val="00BD587B"/>
  </w:style>
  <w:style w:type="character" w:customStyle="1" w:styleId="livefyre-commentcount">
    <w:name w:val="livefyre-commentcount"/>
    <w:basedOn w:val="DefaultParagraphFont"/>
    <w:rsid w:val="00BD587B"/>
  </w:style>
  <w:style w:type="character" w:customStyle="1" w:styleId="ata11y">
    <w:name w:val="at_a11y"/>
    <w:basedOn w:val="DefaultParagraphFont"/>
    <w:rsid w:val="00BD587B"/>
  </w:style>
  <w:style w:type="character" w:customStyle="1" w:styleId="Picturecaption2">
    <w:name w:val="Picture caption (2)_"/>
    <w:basedOn w:val="DefaultParagraphFont"/>
    <w:link w:val="Picturecaption20"/>
    <w:rsid w:val="00BD587B"/>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BD587B"/>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BD587B"/>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BD587B"/>
    <w:pPr>
      <w:shd w:val="clear" w:color="auto" w:fill="FFFFFF"/>
      <w:spacing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BD587B"/>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BD587B"/>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BD587B"/>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BD587B"/>
  </w:style>
  <w:style w:type="character" w:customStyle="1" w:styleId="wsodqchgshow">
    <w:name w:val="wsodq_chgshow"/>
    <w:basedOn w:val="DefaultParagraphFont"/>
    <w:rsid w:val="00BD587B"/>
  </w:style>
  <w:style w:type="character" w:customStyle="1" w:styleId="greenposchange">
    <w:name w:val="green_pos_change"/>
    <w:basedOn w:val="DefaultParagraphFont"/>
    <w:rsid w:val="00BD587B"/>
  </w:style>
  <w:style w:type="character" w:customStyle="1" w:styleId="image-credit">
    <w:name w:val="image-credit"/>
    <w:basedOn w:val="DefaultParagraphFont"/>
    <w:rsid w:val="00BD587B"/>
  </w:style>
  <w:style w:type="paragraph" w:customStyle="1" w:styleId="first">
    <w:name w:val="first"/>
    <w:basedOn w:val="Normal"/>
    <w:qFormat/>
    <w:rsid w:val="00BD587B"/>
    <w:pPr>
      <w:spacing w:before="100" w:beforeAutospacing="1" w:after="100" w:afterAutospacing="1"/>
    </w:pPr>
    <w:rPr>
      <w:rFonts w:ascii="Times New Roman" w:hAnsi="Times New Roman"/>
    </w:rPr>
  </w:style>
  <w:style w:type="paragraph" w:customStyle="1" w:styleId="gascontcredit">
    <w:name w:val="gas_cont_credit"/>
    <w:basedOn w:val="Normal"/>
    <w:qFormat/>
    <w:rsid w:val="00BD587B"/>
    <w:pPr>
      <w:spacing w:before="100" w:beforeAutospacing="1" w:after="100" w:afterAutospacing="1"/>
    </w:pPr>
    <w:rPr>
      <w:rFonts w:ascii="Times New Roman" w:hAnsi="Times New Roman"/>
    </w:rPr>
  </w:style>
  <w:style w:type="character" w:customStyle="1" w:styleId="sup1">
    <w:name w:val="sup1"/>
    <w:rsid w:val="00BD587B"/>
    <w:rPr>
      <w:rFonts w:ascii="Times New Roman" w:hAnsi="Times New Roman" w:cs="Times New Roman" w:hint="default"/>
      <w:color w:val="000000"/>
      <w:shd w:val="clear" w:color="auto" w:fill="FEFFCF"/>
    </w:rPr>
  </w:style>
  <w:style w:type="character" w:customStyle="1" w:styleId="pgnum1">
    <w:name w:val="pgnum1"/>
    <w:rsid w:val="00BD587B"/>
    <w:rPr>
      <w:rFonts w:ascii="Arial" w:hAnsi="Arial" w:cs="Arial" w:hint="default"/>
      <w:color w:val="FF0000"/>
      <w:sz w:val="22"/>
      <w:szCs w:val="22"/>
    </w:rPr>
  </w:style>
  <w:style w:type="paragraph" w:customStyle="1" w:styleId="TagsChar1Char">
    <w:name w:val="Tags Char1 Char"/>
    <w:basedOn w:val="Normal"/>
    <w:link w:val="TagsChar1CharChar"/>
    <w:qFormat/>
    <w:rsid w:val="00BD587B"/>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BD587B"/>
    <w:rPr>
      <w:rFonts w:ascii="Georgia" w:hAnsi="Georgia" w:cs="Calibri"/>
      <w:sz w:val="24"/>
      <w:u w:val="thick"/>
    </w:rPr>
  </w:style>
  <w:style w:type="character" w:customStyle="1" w:styleId="TagsChar1CharChar">
    <w:name w:val="Tags Char1 Char Char"/>
    <w:link w:val="TagsChar1Char"/>
    <w:rsid w:val="00BD587B"/>
    <w:rPr>
      <w:rFonts w:ascii="Calibri" w:hAnsi="Calibri"/>
      <w:b/>
      <w:sz w:val="22"/>
    </w:rPr>
  </w:style>
  <w:style w:type="character" w:customStyle="1" w:styleId="CitesCharCharCharChar">
    <w:name w:val="Cites Char Char Char Char"/>
    <w:rsid w:val="00BD587B"/>
    <w:rPr>
      <w:rFonts w:ascii="Calibri" w:eastAsiaTheme="minorEastAsia" w:hAnsi="Calibri"/>
      <w:b/>
      <w:bCs/>
      <w:szCs w:val="24"/>
    </w:rPr>
  </w:style>
  <w:style w:type="character" w:customStyle="1" w:styleId="CardsFont6ptCharCharChar">
    <w:name w:val="Cards + Font: 6 pt Char Char Char"/>
    <w:rsid w:val="00BD587B"/>
    <w:rPr>
      <w:rFonts w:ascii="Calibri" w:eastAsiaTheme="minorEastAsia" w:hAnsi="Calibri"/>
      <w:sz w:val="12"/>
      <w:szCs w:val="24"/>
    </w:rPr>
  </w:style>
  <w:style w:type="character" w:customStyle="1" w:styleId="BlockHeadingsCharCharChar">
    <w:name w:val="Block Headings Char Char Char"/>
    <w:rsid w:val="00BD587B"/>
    <w:rPr>
      <w:rFonts w:ascii="Times New Roman" w:eastAsiaTheme="minorEastAsia" w:hAnsi="Times New Roman"/>
      <w:b/>
      <w:caps/>
      <w:szCs w:val="20"/>
    </w:rPr>
  </w:style>
  <w:style w:type="paragraph" w:customStyle="1" w:styleId="CardsUnderline">
    <w:name w:val="Cards + Underline"/>
    <w:basedOn w:val="Normal"/>
    <w:link w:val="CardsUnderlineChar"/>
    <w:qFormat/>
    <w:rsid w:val="00BD587B"/>
    <w:pPr>
      <w:autoSpaceDE w:val="0"/>
      <w:autoSpaceDN w:val="0"/>
      <w:adjustRightInd w:val="0"/>
      <w:ind w:left="432" w:right="432"/>
    </w:pPr>
    <w:rPr>
      <w:rFonts w:ascii="Times New Roman" w:hAnsi="Times New Roman"/>
      <w:u w:val="thick"/>
    </w:rPr>
  </w:style>
  <w:style w:type="character" w:customStyle="1" w:styleId="CardsUnderlineChar">
    <w:name w:val="Cards + Underline Char"/>
    <w:link w:val="CardsUnderline"/>
    <w:rsid w:val="00BD587B"/>
    <w:rPr>
      <w:rFonts w:ascii="Times New Roman" w:hAnsi="Times New Roman"/>
      <w:sz w:val="22"/>
      <w:u w:val="thick"/>
    </w:rPr>
  </w:style>
  <w:style w:type="paragraph" w:customStyle="1" w:styleId="StyleNormalWebNormalWebChar1CharNormalWebCharCharC">
    <w:name w:val="Style Normal (Web)Normal (Web) Char1 CharNormal (Web) Char Char C..."/>
    <w:basedOn w:val="NormalWeb"/>
    <w:qFormat/>
    <w:rsid w:val="00BD587B"/>
    <w:pPr>
      <w:widowControl w:val="0"/>
      <w:spacing w:before="0" w:beforeAutospacing="0" w:after="0" w:afterAutospacing="0"/>
    </w:pPr>
    <w:rPr>
      <w:color w:val="000000"/>
      <w:sz w:val="22"/>
      <w:szCs w:val="20"/>
    </w:rPr>
  </w:style>
  <w:style w:type="paragraph" w:customStyle="1" w:styleId="Reference">
    <w:name w:val="Reference"/>
    <w:qFormat/>
    <w:rsid w:val="00BD587B"/>
    <w:rPr>
      <w:rFonts w:ascii="Times New Roman" w:eastAsia="Times New Roman" w:hAnsi="Times New Roman" w:cs="Times New Roman"/>
      <w:b/>
      <w:bCs/>
      <w:szCs w:val="27"/>
      <w:u w:val="single"/>
    </w:rPr>
  </w:style>
  <w:style w:type="character" w:customStyle="1" w:styleId="inhoud">
    <w:name w:val="inhoud"/>
    <w:rsid w:val="00BD587B"/>
  </w:style>
  <w:style w:type="paragraph" w:customStyle="1" w:styleId="StyleHeading2Heading2Char2CharHeading2Char1CharCharHead">
    <w:name w:val="Style Heading 2Heading 2 Char2 CharHeading 2 Char1 Char CharHead..."/>
    <w:basedOn w:val="Heading2"/>
    <w:qFormat/>
    <w:rsid w:val="00BD587B"/>
    <w:pPr>
      <w:keepNext w:val="0"/>
      <w:keepLines w:val="0"/>
      <w:pageBreakBefore w:val="0"/>
      <w:suppressAutoHyphens/>
      <w:spacing w:before="200"/>
      <w:contextualSpacing/>
      <w:jc w:val="both"/>
    </w:pPr>
    <w:rPr>
      <w:rFonts w:eastAsia="Times New Roman" w:cs="Times New Roman"/>
      <w:b w:val="0"/>
      <w:bCs w:val="0"/>
      <w:caps/>
      <w:sz w:val="22"/>
    </w:rPr>
  </w:style>
  <w:style w:type="character" w:customStyle="1" w:styleId="Highlight1">
    <w:name w:val="Highlight"/>
    <w:uiPriority w:val="1"/>
    <w:qFormat/>
    <w:rsid w:val="00BD587B"/>
    <w:rPr>
      <w:rFonts w:ascii="Georgia" w:hAnsi="Georgia"/>
      <w:b w:val="0"/>
      <w:sz w:val="22"/>
      <w:u w:val="single"/>
      <w:bdr w:val="none" w:sz="0" w:space="0" w:color="auto"/>
      <w:shd w:val="clear" w:color="auto" w:fill="89FF94"/>
    </w:rPr>
  </w:style>
  <w:style w:type="character" w:customStyle="1" w:styleId="awtw">
    <w:name w:val="awtw"/>
    <w:rsid w:val="00BD587B"/>
  </w:style>
  <w:style w:type="paragraph" w:customStyle="1" w:styleId="Style60">
    <w:name w:val="Style 6"/>
    <w:qFormat/>
    <w:rsid w:val="00BD587B"/>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ld3">
    <w:name w:val="ld3"/>
    <w:rsid w:val="00BD587B"/>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BD587B"/>
    <w:pPr>
      <w:keepNext/>
      <w:outlineLvl w:val="2"/>
    </w:pPr>
    <w:rPr>
      <w:b/>
      <w:bCs/>
      <w:szCs w:val="26"/>
      <w:u w:val="single"/>
    </w:rPr>
  </w:style>
  <w:style w:type="character" w:customStyle="1" w:styleId="DateCitesAuthorCharChar">
    <w:name w:val="DateCitesAuthor Char Char"/>
    <w:link w:val="DateCitesAuthorChar"/>
    <w:rsid w:val="00BD587B"/>
    <w:rPr>
      <w:rFonts w:ascii="Calibri" w:hAnsi="Calibri"/>
      <w:b/>
      <w:bCs/>
      <w:sz w:val="22"/>
      <w:szCs w:val="26"/>
      <w:u w:val="single"/>
    </w:rPr>
  </w:style>
  <w:style w:type="paragraph" w:customStyle="1" w:styleId="articlebodynormaltext">
    <w:name w:val="articlebody_normaltext"/>
    <w:basedOn w:val="Normal"/>
    <w:qFormat/>
    <w:rsid w:val="00BD587B"/>
    <w:pPr>
      <w:spacing w:before="100" w:beforeAutospacing="1" w:after="100" w:afterAutospacing="1"/>
    </w:pPr>
  </w:style>
  <w:style w:type="paragraph" w:customStyle="1" w:styleId="western">
    <w:name w:val="western"/>
    <w:basedOn w:val="Normal"/>
    <w:qFormat/>
    <w:rsid w:val="00BD587B"/>
    <w:pPr>
      <w:spacing w:before="100" w:beforeAutospacing="1" w:after="100" w:afterAutospacing="1"/>
    </w:pPr>
    <w:rPr>
      <w:rFonts w:ascii="Times New Roman" w:hAnsi="Times New Roman"/>
    </w:rPr>
  </w:style>
  <w:style w:type="paragraph" w:customStyle="1" w:styleId="targetcaption">
    <w:name w:val="targetcaption"/>
    <w:basedOn w:val="Normal"/>
    <w:qFormat/>
    <w:rsid w:val="00BD587B"/>
    <w:pPr>
      <w:spacing w:before="100" w:beforeAutospacing="1" w:after="100" w:afterAutospacing="1"/>
    </w:pPr>
    <w:rPr>
      <w:rFonts w:ascii="Times New Roman" w:hAnsi="Times New Roman"/>
    </w:rPr>
  </w:style>
  <w:style w:type="paragraph" w:customStyle="1" w:styleId="Index">
    <w:name w:val="Index"/>
    <w:basedOn w:val="Normal"/>
    <w:qFormat/>
    <w:rsid w:val="00BD587B"/>
    <w:pPr>
      <w:suppressLineNumbers/>
      <w:suppressAutoHyphens/>
    </w:pPr>
    <w:rPr>
      <w:rFonts w:ascii="Century Gothic" w:hAnsi="Century Gothic" w:cs="Tahoma"/>
      <w:sz w:val="20"/>
      <w:szCs w:val="20"/>
    </w:rPr>
  </w:style>
  <w:style w:type="character" w:customStyle="1" w:styleId="externaledithide">
    <w:name w:val="external_edit_hide"/>
    <w:rsid w:val="00BD587B"/>
  </w:style>
  <w:style w:type="character" w:customStyle="1" w:styleId="CharacterStyle20">
    <w:name w:val="Character Style 20"/>
    <w:rsid w:val="00BD587B"/>
    <w:rPr>
      <w:sz w:val="21"/>
    </w:rPr>
  </w:style>
  <w:style w:type="character" w:customStyle="1" w:styleId="centerheadlines">
    <w:name w:val="centerheadlines"/>
    <w:rsid w:val="00BD587B"/>
  </w:style>
  <w:style w:type="character" w:customStyle="1" w:styleId="datetime0">
    <w:name w:val="datetime"/>
    <w:rsid w:val="00BD587B"/>
  </w:style>
  <w:style w:type="paragraph" w:customStyle="1" w:styleId="boldness">
    <w:name w:val="boldness"/>
    <w:basedOn w:val="Normal"/>
    <w:qFormat/>
    <w:rsid w:val="00BD587B"/>
    <w:pPr>
      <w:spacing w:before="100" w:beforeAutospacing="1" w:after="100" w:afterAutospacing="1"/>
    </w:pPr>
    <w:rPr>
      <w:rFonts w:ascii="Times New Roman" w:hAnsi="Times New Roman"/>
    </w:rPr>
  </w:style>
  <w:style w:type="paragraph" w:customStyle="1" w:styleId="CM21">
    <w:name w:val="CM21"/>
    <w:basedOn w:val="Default"/>
    <w:next w:val="Default"/>
    <w:uiPriority w:val="99"/>
    <w:qFormat/>
    <w:rsid w:val="00BD587B"/>
    <w:pPr>
      <w:widowControl w:val="0"/>
      <w:spacing w:after="0" w:line="240" w:lineRule="auto"/>
    </w:pPr>
    <w:rPr>
      <w:rFonts w:ascii="Times New Roman" w:hAnsi="Times New Roman" w:cs="Times New Roman"/>
      <w:sz w:val="22"/>
    </w:rPr>
  </w:style>
  <w:style w:type="paragraph" w:customStyle="1" w:styleId="Pa31">
    <w:name w:val="Pa3+1"/>
    <w:basedOn w:val="Default"/>
    <w:next w:val="Default"/>
    <w:uiPriority w:val="99"/>
    <w:qFormat/>
    <w:rsid w:val="00BD587B"/>
    <w:pPr>
      <w:widowControl w:val="0"/>
      <w:spacing w:after="0" w:line="261" w:lineRule="atLeast"/>
    </w:pPr>
    <w:rPr>
      <w:rFonts w:ascii="Adobe Garamond Pro" w:hAnsi="Adobe Garamond Pro" w:cs="Times New Roman"/>
      <w:sz w:val="22"/>
    </w:rPr>
  </w:style>
  <w:style w:type="character" w:customStyle="1" w:styleId="datestory">
    <w:name w:val="datestory"/>
    <w:rsid w:val="00BD587B"/>
  </w:style>
  <w:style w:type="character" w:customStyle="1" w:styleId="citeschar10">
    <w:name w:val="citeschar1"/>
    <w:basedOn w:val="DefaultParagraphFont"/>
    <w:rsid w:val="00BD587B"/>
  </w:style>
  <w:style w:type="character" w:customStyle="1" w:styleId="cardunderlinedchar1">
    <w:name w:val="cardunderlinedchar"/>
    <w:basedOn w:val="DefaultParagraphFont"/>
    <w:rsid w:val="00BD587B"/>
  </w:style>
  <w:style w:type="character" w:customStyle="1" w:styleId="Style1CharCharChar">
    <w:name w:val="Style1 Char Char Char"/>
    <w:rsid w:val="00BD587B"/>
    <w:rPr>
      <w:rFonts w:ascii="Times New Roman" w:eastAsia="Times New Roman" w:hAnsi="Times New Roman" w:cs="Arial"/>
      <w:bCs/>
      <w:caps/>
      <w:sz w:val="12"/>
      <w:szCs w:val="18"/>
    </w:rPr>
  </w:style>
  <w:style w:type="paragraph" w:customStyle="1" w:styleId="Textbody">
    <w:name w:val="Text body"/>
    <w:basedOn w:val="Standard"/>
    <w:qFormat/>
    <w:rsid w:val="00BD587B"/>
    <w:pPr>
      <w:spacing w:after="120"/>
    </w:pPr>
    <w:rPr>
      <w:rFonts w:cs="Tahoma"/>
      <w:lang w:eastAsia="en-US" w:bidi="ar-SA"/>
    </w:rPr>
  </w:style>
  <w:style w:type="character" w:customStyle="1" w:styleId="provider">
    <w:name w:val="provider"/>
    <w:basedOn w:val="DefaultParagraphFont"/>
    <w:rsid w:val="00BD587B"/>
  </w:style>
  <w:style w:type="character" w:customStyle="1" w:styleId="vitstorybyline">
    <w:name w:val="vitstorybyline"/>
    <w:rsid w:val="00BD587B"/>
  </w:style>
  <w:style w:type="character" w:customStyle="1" w:styleId="tickerlinx">
    <w:name w:val="tickerlinx"/>
    <w:rsid w:val="00BD587B"/>
  </w:style>
  <w:style w:type="paragraph" w:customStyle="1" w:styleId="NFAPWPheader">
    <w:name w:val="NFAP WP header"/>
    <w:basedOn w:val="Default"/>
    <w:next w:val="Default"/>
    <w:uiPriority w:val="99"/>
    <w:qFormat/>
    <w:rsid w:val="00BD587B"/>
    <w:pPr>
      <w:widowControl w:val="0"/>
      <w:spacing w:after="0" w:line="240" w:lineRule="auto"/>
    </w:pPr>
    <w:rPr>
      <w:rFonts w:ascii="HNKAOE+Arial" w:eastAsia="Malgun Gothic" w:hAnsi="HNKAOE+Arial" w:cs="Times New Roman"/>
      <w:sz w:val="20"/>
      <w:lang w:eastAsia="zh-CN"/>
    </w:rPr>
  </w:style>
  <w:style w:type="character" w:customStyle="1" w:styleId="post-timestamp">
    <w:name w:val="post-timestamp"/>
    <w:rsid w:val="00BD587B"/>
  </w:style>
  <w:style w:type="character" w:styleId="BookTitle">
    <w:name w:val="Book Title"/>
    <w:qFormat/>
    <w:rsid w:val="00BD587B"/>
    <w:rPr>
      <w:b/>
      <w:bCs/>
      <w:smallCaps/>
      <w:spacing w:val="5"/>
    </w:rPr>
  </w:style>
  <w:style w:type="character" w:customStyle="1" w:styleId="month">
    <w:name w:val="month"/>
    <w:rsid w:val="00BD587B"/>
  </w:style>
  <w:style w:type="character" w:customStyle="1" w:styleId="CiteCharCharChar">
    <w:name w:val="Cite Char Char Char"/>
    <w:rsid w:val="00BD587B"/>
    <w:rPr>
      <w:rFonts w:ascii="Garamond" w:hAnsi="Garamond" w:cs="Calibri"/>
      <w:b/>
      <w:sz w:val="20"/>
      <w:szCs w:val="20"/>
      <w:u w:val="thick"/>
    </w:rPr>
  </w:style>
  <w:style w:type="character" w:customStyle="1" w:styleId="texttitlebigred">
    <w:name w:val="texttitlebigred"/>
    <w:rsid w:val="00BD587B"/>
  </w:style>
  <w:style w:type="character" w:customStyle="1" w:styleId="subtitles">
    <w:name w:val="subtitles"/>
    <w:rsid w:val="00BD587B"/>
  </w:style>
  <w:style w:type="character" w:customStyle="1" w:styleId="CiteCardCharCharCharChar">
    <w:name w:val="Cite_Card Char Char Char Char"/>
    <w:link w:val="CiteCardCharCharChar"/>
    <w:rsid w:val="00BD587B"/>
    <w:rPr>
      <w:rFonts w:cs="Arial"/>
      <w:bCs/>
    </w:rPr>
  </w:style>
  <w:style w:type="paragraph" w:customStyle="1" w:styleId="CiteCardCharCharChar">
    <w:name w:val="Cite_Card Char Char Char"/>
    <w:link w:val="CiteCardCharCharCharChar"/>
    <w:qFormat/>
    <w:rsid w:val="00BD587B"/>
    <w:rPr>
      <w:rFonts w:cs="Arial"/>
      <w:bCs/>
    </w:rPr>
  </w:style>
  <w:style w:type="character" w:customStyle="1" w:styleId="CiteCardChar1">
    <w:name w:val="Cite_Card Char1"/>
    <w:rsid w:val="00BD587B"/>
    <w:rPr>
      <w:rFonts w:cs="Arial"/>
      <w:bCs/>
      <w:lang w:val="en-US" w:eastAsia="en-US" w:bidi="ar-SA"/>
    </w:rPr>
  </w:style>
  <w:style w:type="character" w:customStyle="1" w:styleId="DebateHeaderChar">
    <w:name w:val="Debate Header Char"/>
    <w:link w:val="DebateHeader"/>
    <w:rsid w:val="00BD587B"/>
    <w:rPr>
      <w:rFonts w:eastAsia="Malgun Gothic"/>
      <w:b/>
      <w:bCs/>
      <w:u w:val="single"/>
      <w:bdr w:val="single" w:sz="4" w:space="0" w:color="auto" w:frame="1"/>
    </w:rPr>
  </w:style>
  <w:style w:type="character" w:customStyle="1" w:styleId="paramv">
    <w:name w:val="paramv"/>
    <w:rsid w:val="00BD587B"/>
  </w:style>
  <w:style w:type="character" w:customStyle="1" w:styleId="symbol">
    <w:name w:val="symbol"/>
    <w:rsid w:val="00BD587B"/>
  </w:style>
  <w:style w:type="character" w:customStyle="1" w:styleId="data">
    <w:name w:val="data"/>
    <w:rsid w:val="00BD587B"/>
  </w:style>
  <w:style w:type="character" w:customStyle="1" w:styleId="pub-date">
    <w:name w:val="pub-date"/>
    <w:rsid w:val="00BD587B"/>
  </w:style>
  <w:style w:type="paragraph" w:customStyle="1" w:styleId="StylecardUnderline">
    <w:name w:val="Style card + Underline"/>
    <w:basedOn w:val="Normal"/>
    <w:link w:val="StylecardUnderlineChar"/>
    <w:qFormat/>
    <w:rsid w:val="00BD587B"/>
    <w:pPr>
      <w:widowControl w:val="0"/>
      <w:ind w:left="360" w:right="360"/>
    </w:pPr>
    <w:rPr>
      <w:rFonts w:ascii="Times New Roman" w:hAnsi="Times New Roman"/>
      <w:sz w:val="20"/>
      <w:szCs w:val="20"/>
      <w:u w:val="thick"/>
    </w:rPr>
  </w:style>
  <w:style w:type="character" w:customStyle="1" w:styleId="StylecardUnderlineChar">
    <w:name w:val="Style card + Underline Char"/>
    <w:link w:val="StylecardUnderline"/>
    <w:rsid w:val="00BD587B"/>
    <w:rPr>
      <w:rFonts w:ascii="Times New Roman" w:hAnsi="Times New Roman"/>
      <w:sz w:val="20"/>
      <w:szCs w:val="20"/>
      <w:u w:val="thick"/>
    </w:rPr>
  </w:style>
  <w:style w:type="character" w:customStyle="1" w:styleId="AuthorDateF4">
    <w:name w:val="Author Date (F4)"/>
    <w:rsid w:val="00BD587B"/>
    <w:rPr>
      <w:b/>
      <w:sz w:val="24"/>
      <w:u w:val="thick"/>
    </w:rPr>
  </w:style>
  <w:style w:type="character" w:customStyle="1" w:styleId="BoldUnderlineF6">
    <w:name w:val="Bold Underline (F6)"/>
    <w:rsid w:val="00BD587B"/>
    <w:rPr>
      <w:u w:val="thick"/>
    </w:rPr>
  </w:style>
  <w:style w:type="paragraph" w:customStyle="1" w:styleId="TagF3">
    <w:name w:val="Tag (F3)"/>
    <w:qFormat/>
    <w:rsid w:val="00BD587B"/>
    <w:pPr>
      <w:spacing w:after="200"/>
      <w:ind w:left="288" w:right="288"/>
      <w:contextualSpacing/>
    </w:pPr>
    <w:rPr>
      <w:rFonts w:ascii="Times New Roman" w:eastAsia="Times New Roman" w:hAnsi="Times New Roman" w:cs="Arial"/>
      <w:b/>
      <w:bCs/>
      <w:szCs w:val="20"/>
    </w:rPr>
  </w:style>
  <w:style w:type="character" w:customStyle="1" w:styleId="grouptext">
    <w:name w:val="group_text"/>
    <w:rsid w:val="00BD587B"/>
  </w:style>
  <w:style w:type="paragraph" w:customStyle="1" w:styleId="style140">
    <w:name w:val="style14"/>
    <w:basedOn w:val="Normal"/>
    <w:qFormat/>
    <w:rsid w:val="00BD587B"/>
    <w:pPr>
      <w:spacing w:before="100" w:beforeAutospacing="1" w:after="100" w:afterAutospacing="1"/>
    </w:pPr>
    <w:rPr>
      <w:rFonts w:ascii="Times New Roman" w:hAnsi="Times New Roman"/>
    </w:rPr>
  </w:style>
  <w:style w:type="paragraph" w:customStyle="1" w:styleId="CardTagCite1Char">
    <w:name w:val="Card Tag + Cite #1 Char"/>
    <w:basedOn w:val="Normal"/>
    <w:qFormat/>
    <w:rsid w:val="00BD587B"/>
    <w:rPr>
      <w:b/>
    </w:rPr>
  </w:style>
  <w:style w:type="character" w:customStyle="1" w:styleId="StyleArial12ptBoldItalic">
    <w:name w:val="Style Arial 12 pt Bold Italic"/>
    <w:rsid w:val="00BD587B"/>
    <w:rPr>
      <w:rFonts w:ascii="Arial" w:hAnsi="Arial"/>
      <w:b/>
      <w:bCs/>
      <w:i/>
      <w:iCs/>
      <w:sz w:val="24"/>
    </w:rPr>
  </w:style>
  <w:style w:type="character" w:customStyle="1" w:styleId="verdana12grey1">
    <w:name w:val="verdana12grey1"/>
    <w:rsid w:val="00BD587B"/>
  </w:style>
  <w:style w:type="character" w:customStyle="1" w:styleId="verdana9grey1a">
    <w:name w:val="verdana9grey1a"/>
    <w:rsid w:val="00BD587B"/>
  </w:style>
  <w:style w:type="character" w:customStyle="1" w:styleId="nn-twttr-share-btn">
    <w:name w:val="nn-twttr-share-btn"/>
    <w:rsid w:val="00BD587B"/>
  </w:style>
  <w:style w:type="character" w:customStyle="1" w:styleId="comment-count">
    <w:name w:val="comment-count"/>
    <w:rsid w:val="00BD587B"/>
  </w:style>
  <w:style w:type="character" w:customStyle="1" w:styleId="comment-count-text">
    <w:name w:val="comment-count-text"/>
    <w:rsid w:val="00BD587B"/>
  </w:style>
  <w:style w:type="paragraph" w:customStyle="1" w:styleId="articlebody">
    <w:name w:val="articlebody"/>
    <w:basedOn w:val="Normal"/>
    <w:qFormat/>
    <w:rsid w:val="00BD587B"/>
    <w:pPr>
      <w:spacing w:before="100" w:beforeAutospacing="1" w:after="100" w:afterAutospacing="1"/>
    </w:pPr>
    <w:rPr>
      <w:rFonts w:ascii="Times New Roman" w:hAnsi="Times New Roman"/>
    </w:rPr>
  </w:style>
  <w:style w:type="paragraph" w:customStyle="1" w:styleId="CiteCardCharCharCharCharCharCharChar">
    <w:name w:val="Cite_Card Char Char Char Char Char Char Char"/>
    <w:link w:val="CiteCardCharCharCharCharCharCharCharChar"/>
    <w:autoRedefine/>
    <w:qFormat/>
    <w:rsid w:val="00BD587B"/>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BD587B"/>
    <w:rPr>
      <w:rFonts w:ascii="Times New Roman" w:eastAsia="Times New Roman" w:hAnsi="Times New Roman" w:cs="Times New Roman"/>
      <w:bCs/>
      <w:sz w:val="22"/>
      <w:szCs w:val="22"/>
      <w:lang w:eastAsia="zh-CN"/>
    </w:rPr>
  </w:style>
  <w:style w:type="paragraph" w:customStyle="1" w:styleId="foldie">
    <w:name w:val="foldie"/>
    <w:basedOn w:val="heading"/>
    <w:qFormat/>
    <w:rsid w:val="00BD587B"/>
    <w:pPr>
      <w:spacing w:before="6480" w:beforeAutospacing="0" w:after="160" w:afterAutospacing="0"/>
      <w:jc w:val="center"/>
      <w:outlineLvl w:val="0"/>
    </w:pPr>
    <w:rPr>
      <w:rFonts w:ascii="Arial Black" w:hAnsi="Arial Black" w:cs="Courier New"/>
      <w:b/>
      <w:sz w:val="36"/>
      <w:szCs w:val="24"/>
      <w:u w:val="single"/>
    </w:rPr>
  </w:style>
  <w:style w:type="character" w:customStyle="1" w:styleId="CiteCardCharCharCharCharChar">
    <w:name w:val="Cite_Card Char Char Char Char Char"/>
    <w:rsid w:val="00BD587B"/>
    <w:rPr>
      <w:rFonts w:cs="Arial"/>
      <w:bCs/>
      <w:lang w:val="en-US" w:eastAsia="en-US" w:bidi="ar-SA"/>
    </w:rPr>
  </w:style>
  <w:style w:type="character" w:customStyle="1" w:styleId="CiteCardCharCharCharCharCharChar">
    <w:name w:val="Cite_Card Char Char Char Char Char Char"/>
    <w:rsid w:val="00BD587B"/>
    <w:rPr>
      <w:rFonts w:cs="Arial"/>
      <w:bCs/>
      <w:lang w:val="en-US" w:eastAsia="en-US" w:bidi="ar-SA"/>
    </w:rPr>
  </w:style>
  <w:style w:type="paragraph" w:customStyle="1" w:styleId="billtextsection">
    <w:name w:val="bill_text_section"/>
    <w:basedOn w:val="Normal"/>
    <w:qFormat/>
    <w:rsid w:val="00BD587B"/>
    <w:pPr>
      <w:spacing w:before="100" w:beforeAutospacing="1" w:after="100" w:afterAutospacing="1"/>
    </w:pPr>
    <w:rPr>
      <w:rFonts w:ascii="Times New Roman" w:hAnsi="Times New Roman"/>
    </w:rPr>
  </w:style>
  <w:style w:type="character" w:customStyle="1" w:styleId="yahoobuzzbadge">
    <w:name w:val="yahoobuzzbadge"/>
    <w:rsid w:val="00BD587B"/>
  </w:style>
  <w:style w:type="paragraph" w:customStyle="1" w:styleId="CiteNormal">
    <w:name w:val="Cite Normal"/>
    <w:basedOn w:val="Normal"/>
    <w:link w:val="CiteNormalChar"/>
    <w:autoRedefine/>
    <w:qFormat/>
    <w:rsid w:val="00BD587B"/>
    <w:rPr>
      <w:rFonts w:ascii="Times New Roman" w:hAnsi="Times New Roman"/>
    </w:rPr>
  </w:style>
  <w:style w:type="character" w:customStyle="1" w:styleId="CiteNormalChar">
    <w:name w:val="Cite Normal Char"/>
    <w:link w:val="CiteNormal"/>
    <w:rsid w:val="00BD587B"/>
    <w:rPr>
      <w:rFonts w:ascii="Times New Roman" w:hAnsi="Times New Roman"/>
      <w:sz w:val="22"/>
    </w:rPr>
  </w:style>
  <w:style w:type="character" w:customStyle="1" w:styleId="StrongEmphasis">
    <w:name w:val="Strong Emphasis"/>
    <w:rsid w:val="00BD587B"/>
    <w:rPr>
      <w:b/>
      <w:bCs/>
    </w:rPr>
  </w:style>
  <w:style w:type="paragraph" w:customStyle="1" w:styleId="Boldunderline1">
    <w:name w:val="Bold underline"/>
    <w:basedOn w:val="Normal"/>
    <w:link w:val="BoldunderlineChar4"/>
    <w:qFormat/>
    <w:rsid w:val="00BD587B"/>
    <w:rPr>
      <w:rFonts w:ascii="Garamond" w:hAnsi="Garamond"/>
      <w:b/>
      <w:bCs/>
      <w:kern w:val="20"/>
      <w:sz w:val="20"/>
      <w:szCs w:val="32"/>
      <w:u w:val="single"/>
    </w:rPr>
  </w:style>
  <w:style w:type="character" w:customStyle="1" w:styleId="BoldunderlineChar4">
    <w:name w:val="Bold underline Char"/>
    <w:link w:val="Boldunderline1"/>
    <w:rsid w:val="00BD587B"/>
    <w:rPr>
      <w:rFonts w:ascii="Garamond" w:hAnsi="Garamond"/>
      <w:b/>
      <w:bCs/>
      <w:kern w:val="20"/>
      <w:sz w:val="20"/>
      <w:szCs w:val="32"/>
      <w:u w:val="single"/>
    </w:rPr>
  </w:style>
  <w:style w:type="character" w:customStyle="1" w:styleId="article-articlebody">
    <w:name w:val="article-articlebody"/>
    <w:basedOn w:val="DefaultParagraphFont"/>
    <w:rsid w:val="00BD587B"/>
  </w:style>
  <w:style w:type="character" w:customStyle="1" w:styleId="pageheader0">
    <w:name w:val="pageheader"/>
    <w:basedOn w:val="DefaultParagraphFont"/>
    <w:rsid w:val="00BD587B"/>
  </w:style>
  <w:style w:type="character" w:customStyle="1" w:styleId="AuthorCharChar">
    <w:name w:val="Author Char Char"/>
    <w:rsid w:val="00BD587B"/>
    <w:rPr>
      <w:rFonts w:ascii="Times New Roman" w:hAnsi="Times New Roman"/>
      <w:b/>
      <w:sz w:val="22"/>
      <w:szCs w:val="22"/>
    </w:rPr>
  </w:style>
  <w:style w:type="character" w:customStyle="1" w:styleId="smallchar2">
    <w:name w:val="smallchar"/>
    <w:basedOn w:val="DefaultParagraphFont"/>
    <w:rsid w:val="00BD587B"/>
  </w:style>
  <w:style w:type="character" w:customStyle="1" w:styleId="NormalizationChar">
    <w:name w:val="Normalization Char"/>
    <w:rsid w:val="00BD587B"/>
    <w:rPr>
      <w:noProof w:val="0"/>
      <w:sz w:val="18"/>
      <w:szCs w:val="24"/>
      <w:lang w:val="en-US" w:eastAsia="en-US" w:bidi="ar-SA"/>
    </w:rPr>
  </w:style>
  <w:style w:type="character" w:customStyle="1" w:styleId="Shrinker">
    <w:name w:val="Shrinker"/>
    <w:rsid w:val="00BD587B"/>
    <w:rPr>
      <w:rFonts w:ascii="Times New Roman" w:hAnsi="Times New Roman"/>
      <w:sz w:val="10"/>
      <w:szCs w:val="13"/>
    </w:rPr>
  </w:style>
  <w:style w:type="character" w:customStyle="1" w:styleId="heading3char1">
    <w:name w:val="heading3char1"/>
    <w:basedOn w:val="DefaultParagraphFont"/>
    <w:rsid w:val="00BD587B"/>
  </w:style>
  <w:style w:type="character" w:customStyle="1" w:styleId="underlinea">
    <w:name w:val="underlinea"/>
    <w:basedOn w:val="DefaultParagraphFont"/>
    <w:rsid w:val="00BD587B"/>
  </w:style>
  <w:style w:type="character" w:customStyle="1" w:styleId="StyleUnderlineChar9pt2">
    <w:name w:val="Style Underline Char + 9 pt2"/>
    <w:rsid w:val="00BD587B"/>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BD587B"/>
    <w:rPr>
      <w:rFonts w:ascii="Times New Roman" w:hAnsi="Times New Roman" w:cs="Times New Roman" w:hint="default"/>
      <w:b/>
      <w:bCs/>
      <w:sz w:val="20"/>
      <w:u w:val="single"/>
      <w:lang w:val="en-US" w:eastAsia="en-US" w:bidi="ar-SA"/>
    </w:rPr>
  </w:style>
  <w:style w:type="table" w:customStyle="1" w:styleId="TableGrid1">
    <w:name w:val="Table Grid1"/>
    <w:basedOn w:val="TableNormal"/>
    <w:next w:val="TableGrid"/>
    <w:rsid w:val="00BD587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StyleArialNarrow9ptLeft-075ArialNarrowChar">
    <w:name w:val="Style Style Arial Narrow 9 pt Left:  -0.75&quot; + Arial Narrow Char"/>
    <w:link w:val="StyleStyleArialNarrow9ptLeft-075ArialNarrow"/>
    <w:rsid w:val="00BD587B"/>
    <w:rPr>
      <w:rFonts w:ascii="Arial Narrow" w:hAnsi="Arial Narrow"/>
      <w:sz w:val="18"/>
      <w:szCs w:val="20"/>
    </w:rPr>
  </w:style>
  <w:style w:type="paragraph" w:customStyle="1" w:styleId="ecxmsonormal">
    <w:name w:val="ecxmsonormal"/>
    <w:basedOn w:val="Normal"/>
    <w:qFormat/>
    <w:rsid w:val="00BD587B"/>
    <w:pPr>
      <w:spacing w:before="100" w:beforeAutospacing="1" w:after="100" w:afterAutospacing="1"/>
    </w:pPr>
    <w:rPr>
      <w:rFonts w:ascii="Times New Roman" w:hAnsi="Times New Roman"/>
    </w:rPr>
  </w:style>
  <w:style w:type="character" w:customStyle="1" w:styleId="FontStyle232">
    <w:name w:val="Font Style232"/>
    <w:uiPriority w:val="99"/>
    <w:rsid w:val="00BD587B"/>
    <w:rPr>
      <w:rFonts w:ascii="Times New Roman" w:hAnsi="Times New Roman" w:cs="Times New Roman" w:hint="default"/>
      <w:b/>
      <w:bCs/>
      <w:sz w:val="14"/>
      <w:szCs w:val="14"/>
    </w:rPr>
  </w:style>
  <w:style w:type="paragraph" w:customStyle="1" w:styleId="DebateUnderlineBold">
    <w:name w:val="Debate Underline Bold"/>
    <w:basedOn w:val="Nothing"/>
    <w:qFormat/>
    <w:rsid w:val="00BD587B"/>
    <w:pPr>
      <w:widowControl w:val="0"/>
    </w:pPr>
    <w:rPr>
      <w:rFonts w:cs="Calibri"/>
      <w:b/>
      <w:szCs w:val="24"/>
      <w:u w:val="thick"/>
    </w:rPr>
  </w:style>
  <w:style w:type="character" w:customStyle="1" w:styleId="erasure">
    <w:name w:val="erasure"/>
    <w:rsid w:val="00BD587B"/>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BD587B"/>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BD587B"/>
    <w:rPr>
      <w:rFonts w:ascii="Arial Narrow" w:hAnsi="Arial Narrow"/>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BD587B"/>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BD587B"/>
    <w:rPr>
      <w:rFonts w:ascii="Arial Narrow" w:hAnsi="Arial Narrow"/>
      <w:sz w:val="22"/>
      <w:szCs w:val="20"/>
      <w:u w:val="thick"/>
      <w:bdr w:val="single" w:sz="4" w:space="0" w:color="auto"/>
    </w:rPr>
  </w:style>
  <w:style w:type="character" w:customStyle="1" w:styleId="MicroTextCharChar">
    <w:name w:val="MicroText Char Char"/>
    <w:rsid w:val="00BD587B"/>
    <w:rPr>
      <w:rFonts w:ascii="Arial Narrow" w:eastAsia="Times New Roman" w:hAnsi="Arial Narrow"/>
      <w:sz w:val="12"/>
      <w:szCs w:val="24"/>
    </w:rPr>
  </w:style>
  <w:style w:type="paragraph" w:customStyle="1" w:styleId="CiteCharCharCharChar">
    <w:name w:val="Cite Char Char Char Char"/>
    <w:basedOn w:val="Normal"/>
    <w:next w:val="Normal"/>
    <w:qFormat/>
    <w:rsid w:val="00BD587B"/>
    <w:pPr>
      <w:ind w:left="576"/>
    </w:pPr>
    <w:rPr>
      <w:rFonts w:ascii="Arial Narrow" w:hAnsi="Arial Narrow"/>
      <w:sz w:val="20"/>
    </w:rPr>
  </w:style>
  <w:style w:type="paragraph" w:customStyle="1" w:styleId="UnderliningCharChar1CharChar">
    <w:name w:val="Underlining Char Char1 Char Char"/>
    <w:basedOn w:val="Normal"/>
    <w:next w:val="Normal"/>
    <w:link w:val="UnderliningCharChar1CharCharChar"/>
    <w:qFormat/>
    <w:rsid w:val="00BD587B"/>
    <w:rPr>
      <w:rFonts w:ascii="Arial Narrow" w:hAnsi="Arial Narrow"/>
      <w:sz w:val="20"/>
      <w:u w:val="thick"/>
    </w:rPr>
  </w:style>
  <w:style w:type="character" w:customStyle="1" w:styleId="UnderliningCharChar1CharCharChar">
    <w:name w:val="Underlining Char Char1 Char Char Char"/>
    <w:link w:val="UnderliningCharChar1CharChar"/>
    <w:rsid w:val="00BD587B"/>
    <w:rPr>
      <w:rFonts w:ascii="Arial Narrow" w:hAnsi="Arial Narrow"/>
      <w:sz w:val="20"/>
      <w:u w:val="thick"/>
    </w:rPr>
  </w:style>
  <w:style w:type="paragraph" w:customStyle="1" w:styleId="CiteCharCharCharCharChar">
    <w:name w:val="Cite Char Char Char Char Char"/>
    <w:basedOn w:val="Normal"/>
    <w:next w:val="Normal"/>
    <w:link w:val="CiteCharCharCharCharCharChar"/>
    <w:qFormat/>
    <w:rsid w:val="00BD587B"/>
    <w:pPr>
      <w:ind w:left="576"/>
    </w:pPr>
    <w:rPr>
      <w:rFonts w:asciiTheme="minorHAnsi" w:hAnsiTheme="minorHAnsi"/>
      <w:b/>
      <w:sz w:val="24"/>
      <w:u w:val="single"/>
    </w:rPr>
  </w:style>
  <w:style w:type="character" w:customStyle="1" w:styleId="UnderliningCharCharChar">
    <w:name w:val="Underlining Char Char Char"/>
    <w:rsid w:val="00BD587B"/>
    <w:rPr>
      <w:rFonts w:ascii="Arial Narrow" w:eastAsia="Times New Roman" w:hAnsi="Arial Narrow"/>
      <w:sz w:val="20"/>
      <w:szCs w:val="24"/>
      <w:u w:val="thick"/>
    </w:rPr>
  </w:style>
  <w:style w:type="paragraph" w:customStyle="1" w:styleId="Style120">
    <w:name w:val="Style 12"/>
    <w:qFormat/>
    <w:rsid w:val="00BD587B"/>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qFormat/>
    <w:rsid w:val="00BD587B"/>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BD587B"/>
  </w:style>
  <w:style w:type="paragraph" w:customStyle="1" w:styleId="Emphasis3">
    <w:name w:val="Emphasis3"/>
    <w:qFormat/>
    <w:rsid w:val="00BD587B"/>
    <w:rPr>
      <w:rFonts w:ascii="Times New Roman" w:eastAsia="Times New Roman" w:hAnsi="Times New Roman" w:cs="Times New Roman"/>
      <w:bCs/>
      <w:szCs w:val="27"/>
      <w:u w:val="thick"/>
    </w:rPr>
  </w:style>
  <w:style w:type="paragraph" w:customStyle="1" w:styleId="OffensiveLanguage">
    <w:name w:val="Offensive Language"/>
    <w:basedOn w:val="Normal"/>
    <w:next w:val="Normal"/>
    <w:qFormat/>
    <w:rsid w:val="00BD587B"/>
    <w:rPr>
      <w:rFonts w:ascii="Arial Narrow" w:hAnsi="Arial Narrow"/>
      <w:strike/>
      <w:u w:val="single"/>
    </w:rPr>
  </w:style>
  <w:style w:type="character" w:customStyle="1" w:styleId="OffensiveLanguageChar">
    <w:name w:val="Offensive Language Char"/>
    <w:rsid w:val="00BD587B"/>
    <w:rPr>
      <w:rFonts w:ascii="Arial Narrow" w:hAnsi="Arial Narrow"/>
      <w:strike/>
      <w:szCs w:val="24"/>
      <w:u w:val="single"/>
      <w:lang w:val="en-US" w:eastAsia="en-US" w:bidi="ar-SA"/>
    </w:rPr>
  </w:style>
  <w:style w:type="paragraph" w:customStyle="1" w:styleId="Style180">
    <w:name w:val="Style 18"/>
    <w:uiPriority w:val="99"/>
    <w:qFormat/>
    <w:rsid w:val="00BD587B"/>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yellowfadeinnerspan">
    <w:name w:val="yellowfadeinnerspan"/>
    <w:rsid w:val="00BD587B"/>
  </w:style>
  <w:style w:type="character" w:customStyle="1" w:styleId="ipa">
    <w:name w:val="ipa"/>
    <w:basedOn w:val="DefaultParagraphFont"/>
    <w:rsid w:val="00BD587B"/>
  </w:style>
  <w:style w:type="character" w:customStyle="1" w:styleId="regtext">
    <w:name w:val="regtext"/>
    <w:uiPriority w:val="99"/>
    <w:rsid w:val="00BD587B"/>
  </w:style>
  <w:style w:type="paragraph" w:customStyle="1" w:styleId="endarticle">
    <w:name w:val="endarticle"/>
    <w:basedOn w:val="Normal"/>
    <w:qFormat/>
    <w:rsid w:val="00BD587B"/>
    <w:pPr>
      <w:spacing w:before="100" w:beforeAutospacing="1" w:after="100" w:afterAutospacing="1"/>
    </w:pPr>
    <w:rPr>
      <w:rFonts w:ascii="Times New Roman" w:hAnsi="Times New Roman"/>
    </w:rPr>
  </w:style>
  <w:style w:type="paragraph" w:customStyle="1" w:styleId="a-body-text">
    <w:name w:val="a-body-text"/>
    <w:basedOn w:val="Normal"/>
    <w:qFormat/>
    <w:rsid w:val="00BD587B"/>
    <w:pPr>
      <w:spacing w:before="100" w:beforeAutospacing="1" w:after="100" w:afterAutospacing="1"/>
    </w:pPr>
    <w:rPr>
      <w:rFonts w:ascii="Times New Roman" w:hAnsi="Times New Roman"/>
    </w:rPr>
  </w:style>
  <w:style w:type="paragraph" w:customStyle="1" w:styleId="obgpara">
    <w:name w:val="obg_para"/>
    <w:basedOn w:val="Normal"/>
    <w:qFormat/>
    <w:rsid w:val="00BD587B"/>
    <w:pPr>
      <w:spacing w:before="100" w:beforeAutospacing="1" w:after="100" w:afterAutospacing="1"/>
    </w:pPr>
    <w:rPr>
      <w:rFonts w:ascii="Times New Roman" w:hAnsi="Times New Roman"/>
    </w:rPr>
  </w:style>
  <w:style w:type="character" w:customStyle="1" w:styleId="caption4">
    <w:name w:val="caption4"/>
    <w:basedOn w:val="DefaultParagraphFont"/>
    <w:rsid w:val="00BD587B"/>
  </w:style>
  <w:style w:type="character" w:customStyle="1" w:styleId="honorific-prefix">
    <w:name w:val="honorific-prefix"/>
    <w:basedOn w:val="DefaultParagraphFont"/>
    <w:rsid w:val="00BD587B"/>
  </w:style>
  <w:style w:type="character" w:customStyle="1" w:styleId="given-name">
    <w:name w:val="given-name"/>
    <w:basedOn w:val="DefaultParagraphFont"/>
    <w:rsid w:val="00BD587B"/>
  </w:style>
  <w:style w:type="character" w:customStyle="1" w:styleId="family-name">
    <w:name w:val="family-name"/>
    <w:basedOn w:val="DefaultParagraphFont"/>
    <w:rsid w:val="00BD587B"/>
  </w:style>
  <w:style w:type="character" w:customStyle="1" w:styleId="chead">
    <w:name w:val="chead"/>
    <w:basedOn w:val="DefaultParagraphFont"/>
    <w:rsid w:val="00BD587B"/>
  </w:style>
  <w:style w:type="character" w:customStyle="1" w:styleId="obgcapsstart">
    <w:name w:val="obg_caps_start"/>
    <w:basedOn w:val="DefaultParagraphFont"/>
    <w:rsid w:val="00BD587B"/>
  </w:style>
  <w:style w:type="character" w:customStyle="1" w:styleId="tpk">
    <w:name w:val="tpk"/>
    <w:basedOn w:val="DefaultParagraphFont"/>
    <w:rsid w:val="00BD587B"/>
  </w:style>
  <w:style w:type="character" w:customStyle="1" w:styleId="althead">
    <w:name w:val="althead"/>
    <w:basedOn w:val="DefaultParagraphFont"/>
    <w:rsid w:val="00BD587B"/>
  </w:style>
  <w:style w:type="character" w:customStyle="1" w:styleId="arbd1">
    <w:name w:val="arbd1"/>
    <w:basedOn w:val="DefaultParagraphFont"/>
    <w:rsid w:val="00BD587B"/>
  </w:style>
  <w:style w:type="character" w:customStyle="1" w:styleId="unx">
    <w:name w:val="unx"/>
    <w:basedOn w:val="DefaultParagraphFont"/>
    <w:rsid w:val="00BD587B"/>
  </w:style>
  <w:style w:type="character" w:customStyle="1" w:styleId="lrdctph">
    <w:name w:val="lr_dct_ph"/>
    <w:basedOn w:val="DefaultParagraphFont"/>
    <w:rsid w:val="00BD587B"/>
  </w:style>
  <w:style w:type="character" w:customStyle="1" w:styleId="BoxX2">
    <w:name w:val="BoxX2"/>
    <w:qFormat/>
    <w:rsid w:val="00BD587B"/>
    <w:rPr>
      <w:rFonts w:ascii="Times New Roman" w:hAnsi="Times New Roman"/>
      <w:b/>
      <w:sz w:val="22"/>
      <w:u w:val="single"/>
      <w:bdr w:val="single" w:sz="4" w:space="0" w:color="auto"/>
    </w:rPr>
  </w:style>
  <w:style w:type="character" w:customStyle="1" w:styleId="Styleunderline12pt">
    <w:name w:val="Style underline + 12 pt"/>
    <w:rsid w:val="00BD587B"/>
    <w:rPr>
      <w:rFonts w:ascii="Times New Roman" w:hAnsi="Times New Roman"/>
      <w:bCs/>
      <w:sz w:val="20"/>
      <w:u w:val="single"/>
    </w:rPr>
  </w:style>
  <w:style w:type="character" w:customStyle="1" w:styleId="StyleUnderlineChar19pt">
    <w:name w:val="Style Underline Char1 + 9 pt"/>
    <w:basedOn w:val="UnderlineChar1"/>
    <w:rsid w:val="00BD587B"/>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BD587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D587B"/>
    <w:rPr>
      <w:rFonts w:ascii="Times New Roman" w:hAnsi="Times New Roman"/>
      <w:sz w:val="20"/>
      <w:u w:val="single"/>
      <w:lang w:val="en-US" w:eastAsia="en-US" w:bidi="ar-SA"/>
    </w:rPr>
  </w:style>
  <w:style w:type="paragraph" w:customStyle="1" w:styleId="StyleUnderline9pt10">
    <w:name w:val="Style Underline + 9 pt1"/>
    <w:qFormat/>
    <w:rsid w:val="00BD587B"/>
    <w:rPr>
      <w:rFonts w:ascii="Times New Roman" w:eastAsia="SimSun" w:hAnsi="Times New Roman" w:cs="Times New Roman"/>
      <w:sz w:val="20"/>
      <w:szCs w:val="20"/>
      <w:u w:val="single"/>
    </w:rPr>
  </w:style>
  <w:style w:type="character" w:customStyle="1" w:styleId="Style9ptUnderline1">
    <w:name w:val="Style 9 pt Underline1"/>
    <w:rsid w:val="00BD587B"/>
    <w:rPr>
      <w:sz w:val="20"/>
      <w:u w:val="single"/>
    </w:rPr>
  </w:style>
  <w:style w:type="character" w:customStyle="1" w:styleId="StyleUnderlineChar19pt2">
    <w:name w:val="Style Underline Char1 + 9 pt2"/>
    <w:basedOn w:val="UnderlineChar1"/>
    <w:rsid w:val="00BD587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D587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D587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D587B"/>
    <w:rPr>
      <w:rFonts w:ascii="Times New Roman" w:hAnsi="Times New Roman"/>
      <w:b/>
      <w:bCs/>
      <w:sz w:val="20"/>
      <w:szCs w:val="24"/>
      <w:u w:val="single"/>
      <w:lang w:val="en-US" w:eastAsia="en-US" w:bidi="ar-SA"/>
    </w:rPr>
  </w:style>
  <w:style w:type="character" w:customStyle="1" w:styleId="content">
    <w:name w:val="content"/>
    <w:basedOn w:val="DefaultParagraphFont"/>
    <w:rsid w:val="00BD587B"/>
  </w:style>
  <w:style w:type="paragraph" w:customStyle="1" w:styleId="StyleUnderline9pt2">
    <w:name w:val="Style Underline + 9 pt2"/>
    <w:link w:val="StyleUnderline9pt2Char"/>
    <w:qFormat/>
    <w:rsid w:val="00BD587B"/>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BD587B"/>
    <w:rPr>
      <w:rFonts w:ascii="Times New Roman" w:eastAsia="SimSun" w:hAnsi="Times New Roman" w:cs="Times New Roman"/>
      <w:sz w:val="20"/>
      <w:szCs w:val="20"/>
      <w:u w:val="single"/>
    </w:rPr>
  </w:style>
  <w:style w:type="character" w:customStyle="1" w:styleId="tagCharCharCharChar0">
    <w:name w:val="tag Char Char Char Char"/>
    <w:rsid w:val="00BD587B"/>
    <w:rPr>
      <w:rFonts w:ascii="Georgia" w:eastAsia="Calibri" w:hAnsi="Georgia" w:cs="Calibri"/>
      <w:b/>
      <w:sz w:val="24"/>
    </w:rPr>
  </w:style>
  <w:style w:type="character" w:customStyle="1" w:styleId="3">
    <w:name w:val="3"/>
    <w:rsid w:val="00BD587B"/>
    <w:rPr>
      <w:rFonts w:cs="Arial"/>
      <w:bCs/>
      <w:sz w:val="20"/>
      <w:u w:val="single"/>
      <w:lang w:val="en-US" w:eastAsia="en-US" w:bidi="ar-SA"/>
    </w:rPr>
  </w:style>
  <w:style w:type="paragraph" w:customStyle="1" w:styleId="EmphasisText">
    <w:name w:val="Emphasis Text"/>
    <w:basedOn w:val="UnderlinedText"/>
    <w:link w:val="EmphasisTextChar"/>
    <w:qFormat/>
    <w:rsid w:val="00BD587B"/>
    <w:pPr>
      <w:spacing w:after="160" w:line="259" w:lineRule="auto"/>
    </w:pPr>
    <w:rPr>
      <w:rFonts w:ascii="Times New Roman" w:eastAsia="SimSun" w:hAnsi="Times New Roman"/>
      <w:sz w:val="24"/>
      <w:szCs w:val="24"/>
    </w:rPr>
  </w:style>
  <w:style w:type="character" w:customStyle="1" w:styleId="EmphasisTextChar">
    <w:name w:val="Emphasis Text Char"/>
    <w:link w:val="EmphasisText"/>
    <w:rsid w:val="00BD587B"/>
    <w:rPr>
      <w:rFonts w:ascii="Times New Roman" w:eastAsia="SimSun" w:hAnsi="Times New Roman"/>
      <w:b/>
      <w:u w:val="single"/>
    </w:rPr>
  </w:style>
  <w:style w:type="character" w:customStyle="1" w:styleId="7">
    <w:name w:val="7"/>
    <w:rsid w:val="00BD587B"/>
    <w:rPr>
      <w:rFonts w:cs="Arial"/>
      <w:bCs/>
      <w:sz w:val="20"/>
      <w:u w:val="single"/>
      <w:lang w:val="en-US" w:eastAsia="en-US" w:bidi="ar-SA"/>
    </w:rPr>
  </w:style>
  <w:style w:type="character" w:customStyle="1" w:styleId="StyleUnderlineChar19pt4">
    <w:name w:val="Style Underline Char1 + 9 pt4"/>
    <w:basedOn w:val="UnderlineChar1"/>
    <w:rsid w:val="00BD587B"/>
    <w:rPr>
      <w:rFonts w:ascii="Times New Roman" w:hAnsi="Times New Roman"/>
      <w:sz w:val="20"/>
      <w:szCs w:val="24"/>
      <w:u w:val="single"/>
      <w:lang w:val="en-US" w:eastAsia="en-US" w:bidi="ar-SA"/>
    </w:rPr>
  </w:style>
  <w:style w:type="character" w:customStyle="1" w:styleId="StyleUnderlineChar19ptBold1">
    <w:name w:val="Style Underline Char1 + 9 pt Bold1"/>
    <w:rsid w:val="00BD587B"/>
    <w:rPr>
      <w:rFonts w:ascii="Times New Roman" w:hAnsi="Times New Roman"/>
      <w:b/>
      <w:bCs/>
      <w:sz w:val="20"/>
      <w:szCs w:val="24"/>
      <w:u w:val="single"/>
      <w:lang w:val="en-US" w:eastAsia="en-US" w:bidi="ar-SA"/>
    </w:rPr>
  </w:style>
  <w:style w:type="character" w:customStyle="1" w:styleId="Style9ptUnderline3">
    <w:name w:val="Style 9 pt Underline3"/>
    <w:rsid w:val="00BD587B"/>
    <w:rPr>
      <w:sz w:val="20"/>
      <w:u w:val="single"/>
    </w:rPr>
  </w:style>
  <w:style w:type="character" w:customStyle="1" w:styleId="Style9ptUnderline4">
    <w:name w:val="Style 9 pt Underline4"/>
    <w:rsid w:val="00BD587B"/>
    <w:rPr>
      <w:sz w:val="20"/>
      <w:u w:val="single"/>
    </w:rPr>
  </w:style>
  <w:style w:type="character" w:customStyle="1" w:styleId="Styleunderline9ptBold">
    <w:name w:val="Style underline + 9 pt Bold"/>
    <w:rsid w:val="00BD587B"/>
    <w:rPr>
      <w:b/>
      <w:bCs/>
      <w:sz w:val="20"/>
      <w:u w:val="single"/>
    </w:rPr>
  </w:style>
  <w:style w:type="character" w:customStyle="1" w:styleId="34">
    <w:name w:val="34"/>
    <w:rsid w:val="00BD587B"/>
    <w:rPr>
      <w:rFonts w:ascii="Times New Roman" w:hAnsi="Times New Roman" w:cs="Arial"/>
      <w:bCs/>
      <w:sz w:val="20"/>
      <w:u w:val="single"/>
      <w:lang w:val="en-US" w:eastAsia="en-US" w:bidi="ar-SA"/>
    </w:rPr>
  </w:style>
  <w:style w:type="character" w:customStyle="1" w:styleId="45">
    <w:name w:val="45"/>
    <w:rsid w:val="00BD587B"/>
    <w:rPr>
      <w:rFonts w:ascii="Times New Roman" w:hAnsi="Times New Roman" w:cs="Arial"/>
      <w:b/>
      <w:bCs/>
      <w:sz w:val="20"/>
      <w:u w:val="single"/>
      <w:lang w:val="en-US" w:eastAsia="en-US" w:bidi="ar-SA"/>
    </w:rPr>
  </w:style>
  <w:style w:type="character" w:customStyle="1" w:styleId="Style9ptUnderline5">
    <w:name w:val="Style 9 pt Underline5"/>
    <w:rsid w:val="00BD587B"/>
    <w:rPr>
      <w:rFonts w:ascii="Times New Roman" w:hAnsi="Times New Roman"/>
      <w:sz w:val="20"/>
      <w:u w:val="single"/>
    </w:rPr>
  </w:style>
  <w:style w:type="character" w:customStyle="1" w:styleId="Style9ptBoldUnderline2">
    <w:name w:val="Style 9 pt Bold Underline2"/>
    <w:rsid w:val="00BD587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D587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BD587B"/>
    <w:pPr>
      <w:numPr>
        <w:numId w:val="0"/>
      </w:numPr>
    </w:pPr>
    <w:rPr>
      <w:rFonts w:ascii="Calibri" w:eastAsia="Calibri" w:hAnsi="Calibri"/>
      <w:sz w:val="20"/>
    </w:rPr>
  </w:style>
  <w:style w:type="character" w:customStyle="1" w:styleId="StyleStyle49pt1Char">
    <w:name w:val="Style Style4 + 9 pt1 Char"/>
    <w:basedOn w:val="Style4Char"/>
    <w:link w:val="StyleStyle49pt1"/>
    <w:rsid w:val="00BD587B"/>
    <w:rPr>
      <w:rFonts w:ascii="Calibri" w:eastAsia="Calibri" w:hAnsi="Calibri" w:hint="default"/>
      <w:sz w:val="20"/>
      <w:szCs w:val="24"/>
      <w:u w:val="single"/>
      <w:lang w:val="en-US" w:eastAsia="en-US" w:bidi="ar-SA"/>
    </w:rPr>
  </w:style>
  <w:style w:type="paragraph" w:customStyle="1" w:styleId="StyleStyle49ptBold1">
    <w:name w:val="Style Style4 + 9 pt Bold1"/>
    <w:basedOn w:val="Style4"/>
    <w:link w:val="StyleStyle49ptBold1Char"/>
    <w:qFormat/>
    <w:rsid w:val="00BD587B"/>
    <w:pPr>
      <w:numPr>
        <w:numId w:val="0"/>
      </w:numPr>
    </w:pPr>
    <w:rPr>
      <w:rFonts w:ascii="Calibri" w:eastAsia="Calibri" w:hAnsi="Calibri"/>
      <w:b/>
      <w:bCs/>
    </w:rPr>
  </w:style>
  <w:style w:type="character" w:customStyle="1" w:styleId="StyleStyle49ptBold1Char">
    <w:name w:val="Style Style4 + 9 pt Bold1 Char"/>
    <w:link w:val="StyleStyle49ptBold1"/>
    <w:rsid w:val="00BD587B"/>
    <w:rPr>
      <w:rFonts w:ascii="Calibri" w:eastAsia="Calibri" w:hAnsi="Calibri"/>
      <w:b/>
      <w:bCs/>
      <w:sz w:val="22"/>
      <w:u w:val="single"/>
    </w:rPr>
  </w:style>
  <w:style w:type="paragraph" w:customStyle="1" w:styleId="StyleStyle49pt2">
    <w:name w:val="Style Style4 + 9 pt2"/>
    <w:basedOn w:val="Style4"/>
    <w:link w:val="StyleStyle49pt2Char"/>
    <w:qFormat/>
    <w:rsid w:val="00BD587B"/>
    <w:pPr>
      <w:numPr>
        <w:numId w:val="0"/>
      </w:numPr>
    </w:pPr>
    <w:rPr>
      <w:rFonts w:ascii="Calibri" w:eastAsia="Calibri" w:hAnsi="Calibri"/>
      <w:sz w:val="20"/>
    </w:rPr>
  </w:style>
  <w:style w:type="character" w:customStyle="1" w:styleId="StyleStyle49pt2Char">
    <w:name w:val="Style Style4 + 9 pt2 Char"/>
    <w:basedOn w:val="Style4Char"/>
    <w:link w:val="StyleStyle49pt2"/>
    <w:rsid w:val="00BD587B"/>
    <w:rPr>
      <w:rFonts w:ascii="Calibri" w:eastAsia="Calibri" w:hAnsi="Calibri" w:hint="default"/>
      <w:sz w:val="20"/>
      <w:szCs w:val="24"/>
      <w:u w:val="single"/>
      <w:lang w:val="en-US" w:eastAsia="en-US" w:bidi="ar-SA"/>
    </w:rPr>
  </w:style>
  <w:style w:type="paragraph" w:customStyle="1" w:styleId="StyleStyle49ptBold2">
    <w:name w:val="Style Style4 + 9 pt Bold2"/>
    <w:basedOn w:val="Style4"/>
    <w:link w:val="StyleStyle49ptBold2Char"/>
    <w:qFormat/>
    <w:rsid w:val="00BD587B"/>
    <w:pPr>
      <w:numPr>
        <w:numId w:val="0"/>
      </w:numPr>
    </w:pPr>
    <w:rPr>
      <w:rFonts w:ascii="Calibri" w:eastAsia="Calibri" w:hAnsi="Calibri"/>
      <w:b/>
      <w:bCs/>
    </w:rPr>
  </w:style>
  <w:style w:type="character" w:customStyle="1" w:styleId="StyleStyle49ptBold2Char">
    <w:name w:val="Style Style4 + 9 pt Bold2 Char"/>
    <w:link w:val="StyleStyle49ptBold2"/>
    <w:rsid w:val="00BD587B"/>
    <w:rPr>
      <w:rFonts w:ascii="Calibri" w:eastAsia="Calibri" w:hAnsi="Calibri"/>
      <w:b/>
      <w:bCs/>
      <w:sz w:val="22"/>
      <w:u w:val="single"/>
    </w:rPr>
  </w:style>
  <w:style w:type="character" w:customStyle="1" w:styleId="StyleArialNarrow9pt">
    <w:name w:val="Style Arial Narrow 9 pt"/>
    <w:rsid w:val="00BD587B"/>
    <w:rPr>
      <w:rFonts w:ascii="Times New Roman" w:hAnsi="Times New Roman"/>
      <w:sz w:val="20"/>
    </w:rPr>
  </w:style>
  <w:style w:type="paragraph" w:customStyle="1" w:styleId="CiteBody">
    <w:name w:val="Cite Body"/>
    <w:basedOn w:val="Normal"/>
    <w:link w:val="CiteBodyChar"/>
    <w:qFormat/>
    <w:rsid w:val="00BD587B"/>
    <w:rPr>
      <w:rFonts w:eastAsia="Calibri"/>
      <w:szCs w:val="16"/>
    </w:rPr>
  </w:style>
  <w:style w:type="character" w:customStyle="1" w:styleId="CiteBodyChar">
    <w:name w:val="Cite Body Char"/>
    <w:link w:val="CiteBody"/>
    <w:rsid w:val="00BD587B"/>
    <w:rPr>
      <w:rFonts w:ascii="Calibri" w:eastAsia="Calibri" w:hAnsi="Calibri"/>
      <w:sz w:val="22"/>
      <w:szCs w:val="16"/>
    </w:rPr>
  </w:style>
  <w:style w:type="paragraph" w:customStyle="1" w:styleId="StyleCardBody11ptUnderline">
    <w:name w:val="Style Card Body + 11 pt Underline"/>
    <w:basedOn w:val="CardBody"/>
    <w:link w:val="StyleCardBody11ptUnderlineChar"/>
    <w:qFormat/>
    <w:rsid w:val="00BD587B"/>
    <w:rPr>
      <w:rFonts w:ascii="Calibri" w:eastAsia="Calibri" w:hAnsi="Calibri"/>
      <w:sz w:val="20"/>
      <w:u w:val="single"/>
    </w:rPr>
  </w:style>
  <w:style w:type="character" w:customStyle="1" w:styleId="StyleCardBody11ptUnderlineChar">
    <w:name w:val="Style Card Body + 11 pt Underline Char"/>
    <w:link w:val="StyleCardBody11ptUnderline"/>
    <w:rsid w:val="00BD587B"/>
    <w:rPr>
      <w:rFonts w:ascii="Calibri" w:eastAsia="Calibri" w:hAnsi="Calibri"/>
      <w:sz w:val="20"/>
      <w:u w:val="single"/>
    </w:rPr>
  </w:style>
  <w:style w:type="paragraph" w:customStyle="1" w:styleId="StyleStyle49pt4">
    <w:name w:val="Style Style4 + 9 pt4"/>
    <w:basedOn w:val="Style4"/>
    <w:link w:val="StyleStyle49pt4Char"/>
    <w:qFormat/>
    <w:rsid w:val="00BD587B"/>
    <w:pPr>
      <w:numPr>
        <w:numId w:val="0"/>
      </w:numPr>
    </w:pPr>
    <w:rPr>
      <w:rFonts w:ascii="Calibri" w:eastAsia="Calibri" w:hAnsi="Calibri"/>
      <w:sz w:val="20"/>
    </w:rPr>
  </w:style>
  <w:style w:type="character" w:customStyle="1" w:styleId="StyleStyle49pt4Char">
    <w:name w:val="Style Style4 + 9 pt4 Char"/>
    <w:basedOn w:val="Style4Char"/>
    <w:link w:val="StyleStyle49pt4"/>
    <w:rsid w:val="00BD587B"/>
    <w:rPr>
      <w:rFonts w:ascii="Calibri" w:eastAsia="Calibri" w:hAnsi="Calibri" w:hint="default"/>
      <w:sz w:val="20"/>
      <w:szCs w:val="24"/>
      <w:u w:val="single"/>
      <w:lang w:val="en-US" w:eastAsia="en-US" w:bidi="ar-SA"/>
    </w:rPr>
  </w:style>
  <w:style w:type="paragraph" w:customStyle="1" w:styleId="StyleStyle49ptBold4">
    <w:name w:val="Style Style4 + 9 pt Bold4"/>
    <w:basedOn w:val="Style4"/>
    <w:link w:val="StyleStyle49ptBold4Char"/>
    <w:qFormat/>
    <w:rsid w:val="00BD587B"/>
    <w:pPr>
      <w:numPr>
        <w:numId w:val="0"/>
      </w:numPr>
    </w:pPr>
    <w:rPr>
      <w:rFonts w:ascii="Calibri" w:eastAsia="Calibri" w:hAnsi="Calibri"/>
      <w:b/>
      <w:bCs/>
    </w:rPr>
  </w:style>
  <w:style w:type="character" w:customStyle="1" w:styleId="StyleStyle49ptBold4Char">
    <w:name w:val="Style Style4 + 9 pt Bold4 Char"/>
    <w:link w:val="StyleStyle49ptBold4"/>
    <w:rsid w:val="00BD587B"/>
    <w:rPr>
      <w:rFonts w:ascii="Calibri" w:eastAsia="Calibri" w:hAnsi="Calibri"/>
      <w:b/>
      <w:bCs/>
      <w:sz w:val="22"/>
      <w:u w:val="single"/>
    </w:rPr>
  </w:style>
  <w:style w:type="character" w:customStyle="1" w:styleId="StyleUnderlineCharChar9pt2">
    <w:name w:val="Style Underline Char Char + 9 pt2"/>
    <w:basedOn w:val="DefaultParagraphFont"/>
    <w:rsid w:val="00BD587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D587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D587B"/>
    <w:rPr>
      <w:b/>
      <w:bCs/>
      <w:sz w:val="20"/>
      <w:u w:val="single"/>
      <w:bdr w:val="single" w:sz="4" w:space="0" w:color="auto"/>
    </w:rPr>
  </w:style>
  <w:style w:type="character" w:customStyle="1" w:styleId="Style9ptUnderline7">
    <w:name w:val="Style 9 pt Underline7"/>
    <w:rsid w:val="00BD587B"/>
    <w:rPr>
      <w:sz w:val="20"/>
      <w:u w:val="single"/>
    </w:rPr>
  </w:style>
  <w:style w:type="character" w:customStyle="1" w:styleId="Style9ptBoldUnderline3">
    <w:name w:val="Style 9 pt Bold Underline3"/>
    <w:rsid w:val="00BD587B"/>
    <w:rPr>
      <w:b/>
      <w:bCs/>
      <w:sz w:val="20"/>
      <w:u w:val="single"/>
    </w:rPr>
  </w:style>
  <w:style w:type="character" w:customStyle="1" w:styleId="Style9ptUnderline8">
    <w:name w:val="Style 9 pt Underline8"/>
    <w:rsid w:val="00BD587B"/>
    <w:rPr>
      <w:sz w:val="20"/>
      <w:u w:val="single"/>
    </w:rPr>
  </w:style>
  <w:style w:type="paragraph" w:customStyle="1" w:styleId="StyleStyle49pt5">
    <w:name w:val="Style Style4 + 9 pt5"/>
    <w:basedOn w:val="Style4"/>
    <w:link w:val="StyleStyle49pt5Char"/>
    <w:qFormat/>
    <w:rsid w:val="00BD587B"/>
    <w:pPr>
      <w:numPr>
        <w:numId w:val="0"/>
      </w:numPr>
    </w:pPr>
    <w:rPr>
      <w:rFonts w:ascii="Calibri" w:eastAsia="Calibri" w:hAnsi="Calibri"/>
      <w:sz w:val="20"/>
    </w:rPr>
  </w:style>
  <w:style w:type="character" w:customStyle="1" w:styleId="StyleStyle49pt5Char">
    <w:name w:val="Style Style4 + 9 pt5 Char"/>
    <w:basedOn w:val="Style4Char"/>
    <w:link w:val="StyleStyle49pt5"/>
    <w:rsid w:val="00BD587B"/>
    <w:rPr>
      <w:rFonts w:ascii="Calibri" w:eastAsia="Calibri" w:hAnsi="Calibri" w:hint="default"/>
      <w:sz w:val="20"/>
      <w:szCs w:val="24"/>
      <w:u w:val="single"/>
      <w:lang w:val="en-US" w:eastAsia="en-US" w:bidi="ar-SA"/>
    </w:rPr>
  </w:style>
  <w:style w:type="character" w:customStyle="1" w:styleId="66">
    <w:name w:val="66"/>
    <w:rsid w:val="00BD587B"/>
    <w:rPr>
      <w:rFonts w:cs="Arial"/>
      <w:bCs/>
      <w:sz w:val="20"/>
      <w:u w:val="single"/>
      <w:lang w:val="en-US" w:eastAsia="en-US" w:bidi="ar-SA"/>
    </w:rPr>
  </w:style>
  <w:style w:type="character" w:customStyle="1" w:styleId="Style9ptUnderline9">
    <w:name w:val="Style 9 pt Underline9"/>
    <w:rsid w:val="00BD587B"/>
    <w:rPr>
      <w:sz w:val="20"/>
      <w:u w:val="single"/>
    </w:rPr>
  </w:style>
  <w:style w:type="paragraph" w:customStyle="1" w:styleId="StyleStyle49ptBold5">
    <w:name w:val="Style Style4 + 9 pt Bold5"/>
    <w:basedOn w:val="Style4"/>
    <w:link w:val="StyleStyle49ptBold5Char"/>
    <w:qFormat/>
    <w:rsid w:val="00BD587B"/>
    <w:pPr>
      <w:numPr>
        <w:numId w:val="0"/>
      </w:numPr>
    </w:pPr>
    <w:rPr>
      <w:rFonts w:ascii="Calibri" w:eastAsia="Calibri" w:hAnsi="Calibri"/>
      <w:b/>
      <w:bCs/>
    </w:rPr>
  </w:style>
  <w:style w:type="character" w:customStyle="1" w:styleId="StyleStyle49ptBold5Char">
    <w:name w:val="Style Style4 + 9 pt Bold5 Char"/>
    <w:link w:val="StyleStyle49ptBold5"/>
    <w:rsid w:val="00BD587B"/>
    <w:rPr>
      <w:rFonts w:ascii="Calibri" w:eastAsia="Calibri" w:hAnsi="Calibri"/>
      <w:b/>
      <w:bCs/>
      <w:sz w:val="22"/>
      <w:u w:val="single"/>
    </w:rPr>
  </w:style>
  <w:style w:type="character" w:customStyle="1" w:styleId="Style9ptBoldUnderline4">
    <w:name w:val="Style 9 pt Bold Underline4"/>
    <w:rsid w:val="00BD587B"/>
    <w:rPr>
      <w:b/>
      <w:bCs/>
      <w:sz w:val="20"/>
      <w:u w:val="single"/>
    </w:rPr>
  </w:style>
  <w:style w:type="paragraph" w:customStyle="1" w:styleId="StyleStyle49pt7">
    <w:name w:val="Style Style4 + 9 pt7"/>
    <w:basedOn w:val="Style4"/>
    <w:link w:val="StyleStyle49pt7Char"/>
    <w:qFormat/>
    <w:rsid w:val="00BD587B"/>
    <w:pPr>
      <w:numPr>
        <w:numId w:val="0"/>
      </w:numPr>
    </w:pPr>
    <w:rPr>
      <w:rFonts w:ascii="Calibri" w:eastAsia="Calibri" w:hAnsi="Calibri"/>
      <w:sz w:val="20"/>
    </w:rPr>
  </w:style>
  <w:style w:type="character" w:customStyle="1" w:styleId="StyleStyle49pt7Char">
    <w:name w:val="Style Style4 + 9 pt7 Char"/>
    <w:basedOn w:val="Style4Char"/>
    <w:link w:val="StyleStyle49pt7"/>
    <w:rsid w:val="00BD587B"/>
    <w:rPr>
      <w:rFonts w:ascii="Calibri" w:eastAsia="Calibri" w:hAnsi="Calibri" w:hint="default"/>
      <w:sz w:val="20"/>
      <w:szCs w:val="24"/>
      <w:u w:val="single"/>
      <w:lang w:val="en-US" w:eastAsia="en-US" w:bidi="ar-SA"/>
    </w:rPr>
  </w:style>
  <w:style w:type="character" w:customStyle="1" w:styleId="titleblue14">
    <w:name w:val="titleblue14"/>
    <w:basedOn w:val="DefaultParagraphFont"/>
    <w:rsid w:val="00BD587B"/>
  </w:style>
  <w:style w:type="paragraph" w:customStyle="1" w:styleId="FONT7">
    <w:name w:val="FONT 7"/>
    <w:qFormat/>
    <w:rsid w:val="00BD587B"/>
    <w:rPr>
      <w:rFonts w:ascii="Times New Roman" w:eastAsia="SimSun" w:hAnsi="Times New Roman" w:cs="Arial"/>
      <w:bCs/>
      <w:iCs/>
      <w:sz w:val="14"/>
      <w:szCs w:val="28"/>
    </w:rPr>
  </w:style>
  <w:style w:type="paragraph" w:customStyle="1" w:styleId="StyleStyle49pt8">
    <w:name w:val="Style Style4 + 9 pt8"/>
    <w:basedOn w:val="Style4"/>
    <w:qFormat/>
    <w:rsid w:val="00BD587B"/>
    <w:pPr>
      <w:numPr>
        <w:numId w:val="0"/>
      </w:numPr>
    </w:pPr>
    <w:rPr>
      <w:rFonts w:ascii="Calibri" w:eastAsia="Calibri" w:hAnsi="Calibri"/>
    </w:rPr>
  </w:style>
  <w:style w:type="paragraph" w:customStyle="1" w:styleId="StyleHeading2Underline">
    <w:name w:val="Style Heading 2 + Underline"/>
    <w:basedOn w:val="Heading2"/>
    <w:link w:val="StyleHeading2UnderlineChar"/>
    <w:qFormat/>
    <w:rsid w:val="00BD587B"/>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D587B"/>
    <w:rPr>
      <w:rFonts w:ascii="Calibri" w:eastAsia="Times New Roman" w:hAnsi="Calibri" w:cs="Times New Roman"/>
      <w:b/>
      <w:bCs/>
      <w:szCs w:val="44"/>
      <w:u w:val="single"/>
    </w:rPr>
  </w:style>
  <w:style w:type="paragraph" w:customStyle="1" w:styleId="StyleCardText11ptBoldUnderline">
    <w:name w:val="Style Card Text + 11 pt Bold Underline"/>
    <w:link w:val="StyleCardText11ptBoldUnderlineChar"/>
    <w:qFormat/>
    <w:rsid w:val="00BD587B"/>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BD587B"/>
    <w:rPr>
      <w:rFonts w:eastAsia="Calibri"/>
      <w:b/>
      <w:bCs/>
      <w:sz w:val="22"/>
      <w:u w:val="single"/>
    </w:rPr>
  </w:style>
  <w:style w:type="paragraph" w:customStyle="1" w:styleId="StyleStyle49pt9">
    <w:name w:val="Style Style4 + 9 pt9"/>
    <w:basedOn w:val="Style4"/>
    <w:link w:val="StyleStyle49pt9Char"/>
    <w:qFormat/>
    <w:rsid w:val="00BD587B"/>
    <w:pPr>
      <w:numPr>
        <w:numId w:val="0"/>
      </w:numPr>
    </w:pPr>
    <w:rPr>
      <w:rFonts w:ascii="Calibri" w:eastAsia="Calibri" w:hAnsi="Calibri"/>
      <w:sz w:val="20"/>
    </w:rPr>
  </w:style>
  <w:style w:type="character" w:customStyle="1" w:styleId="StyleStyle49pt9Char">
    <w:name w:val="Style Style4 + 9 pt9 Char"/>
    <w:basedOn w:val="Style4Char"/>
    <w:link w:val="StyleStyle49pt9"/>
    <w:rsid w:val="00BD587B"/>
    <w:rPr>
      <w:rFonts w:ascii="Calibri" w:eastAsia="Calibri" w:hAnsi="Calibri" w:hint="default"/>
      <w:sz w:val="20"/>
      <w:szCs w:val="24"/>
      <w:u w:val="single"/>
      <w:lang w:val="en-US" w:eastAsia="en-US" w:bidi="ar-SA"/>
    </w:rPr>
  </w:style>
  <w:style w:type="paragraph" w:customStyle="1" w:styleId="StyleStyle49ptBold6">
    <w:name w:val="Style Style4 + 9 pt Bold6"/>
    <w:basedOn w:val="Style4"/>
    <w:link w:val="StyleStyle49ptBold6Char"/>
    <w:qFormat/>
    <w:rsid w:val="00BD587B"/>
    <w:pPr>
      <w:numPr>
        <w:numId w:val="0"/>
      </w:numPr>
    </w:pPr>
    <w:rPr>
      <w:rFonts w:ascii="Calibri" w:eastAsia="Calibri" w:hAnsi="Calibri"/>
      <w:b/>
      <w:bCs/>
    </w:rPr>
  </w:style>
  <w:style w:type="character" w:customStyle="1" w:styleId="StyleStyle49ptBold6Char">
    <w:name w:val="Style Style4 + 9 pt Bold6 Char"/>
    <w:link w:val="StyleStyle49ptBold6"/>
    <w:rsid w:val="00BD587B"/>
    <w:rPr>
      <w:rFonts w:ascii="Calibri" w:eastAsia="Calibri" w:hAnsi="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BD587B"/>
    <w:pPr>
      <w:spacing w:after="200" w:line="276" w:lineRule="auto"/>
    </w:pPr>
    <w:rPr>
      <w:rFonts w:eastAsia="Calibri"/>
      <w:bCs/>
      <w:sz w:val="22"/>
      <w:szCs w:val="24"/>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BD587B"/>
    <w:rPr>
      <w:rFonts w:eastAsia="Calibri"/>
      <w:b/>
      <w:bCs/>
      <w:sz w:val="22"/>
      <w:u w:val="single"/>
      <w:bdr w:val="single" w:sz="4" w:space="0" w:color="auto"/>
    </w:rPr>
  </w:style>
  <w:style w:type="character" w:customStyle="1" w:styleId="StyleUnderlineCharChar9pt3">
    <w:name w:val="Style Underline Char Char + 9 pt3"/>
    <w:basedOn w:val="DefaultParagraphFont"/>
    <w:rsid w:val="00BD587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D587B"/>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D587B"/>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D587B"/>
    <w:rPr>
      <w:rFonts w:asciiTheme="minorHAnsi" w:hAnsiTheme="minorHAnsi"/>
      <w:b/>
      <w:sz w:val="24"/>
      <w:u w:val="single"/>
    </w:rPr>
  </w:style>
  <w:style w:type="paragraph" w:customStyle="1" w:styleId="textboldChar">
    <w:name w:val="text bold Char"/>
    <w:basedOn w:val="Normal"/>
    <w:link w:val="textboldCharChar"/>
    <w:qFormat/>
    <w:rsid w:val="00BD587B"/>
    <w:pPr>
      <w:ind w:left="720"/>
    </w:pPr>
    <w:rPr>
      <w:rFonts w:eastAsia="Calibri"/>
      <w:b/>
      <w:u w:val="thick"/>
    </w:rPr>
  </w:style>
  <w:style w:type="character" w:customStyle="1" w:styleId="textboldCharChar">
    <w:name w:val="text bold Char Char"/>
    <w:link w:val="textboldChar"/>
    <w:rsid w:val="00BD587B"/>
    <w:rPr>
      <w:rFonts w:ascii="Calibri" w:eastAsia="Calibri" w:hAnsi="Calibri"/>
      <w:b/>
      <w:sz w:val="22"/>
      <w:u w:val="thick"/>
    </w:rPr>
  </w:style>
  <w:style w:type="character" w:customStyle="1" w:styleId="snapnoshots">
    <w:name w:val="snap_noshots"/>
    <w:basedOn w:val="DefaultParagraphFont"/>
    <w:rsid w:val="00BD587B"/>
  </w:style>
  <w:style w:type="character" w:customStyle="1" w:styleId="manchettebig2">
    <w:name w:val="manchettebig2"/>
    <w:basedOn w:val="DefaultParagraphFont"/>
    <w:rsid w:val="00BD587B"/>
  </w:style>
  <w:style w:type="character" w:customStyle="1" w:styleId="cnbcsbhdcomp">
    <w:name w:val="cnbc_sbhd_comp"/>
    <w:rsid w:val="00BD587B"/>
  </w:style>
  <w:style w:type="character" w:customStyle="1" w:styleId="blox-headline">
    <w:name w:val="blox-headline"/>
    <w:rsid w:val="00BD587B"/>
  </w:style>
  <w:style w:type="paragraph" w:customStyle="1" w:styleId="StyleJustified">
    <w:name w:val="Style Justified"/>
    <w:basedOn w:val="Normal"/>
    <w:qFormat/>
    <w:rsid w:val="00BD587B"/>
    <w:rPr>
      <w:szCs w:val="20"/>
    </w:rPr>
  </w:style>
  <w:style w:type="character" w:customStyle="1" w:styleId="Heading2CharCharCharCharCharChar1CharChar">
    <w:name w:val="Heading 2 Char Char Char Char Char Char1 Char Char"/>
    <w:basedOn w:val="DefaultParagraphFont"/>
    <w:uiPriority w:val="99"/>
    <w:rsid w:val="00BD587B"/>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BD587B"/>
    <w:rPr>
      <w:rFonts w:ascii="Georgia" w:hAnsi="Georgia"/>
      <w:b w:val="0"/>
      <w:bCs/>
      <w:sz w:val="24"/>
      <w:u w:val="single"/>
    </w:rPr>
  </w:style>
  <w:style w:type="paragraph" w:customStyle="1" w:styleId="ember-view">
    <w:name w:val="ember-view"/>
    <w:basedOn w:val="Normal"/>
    <w:rsid w:val="00BD587B"/>
    <w:pPr>
      <w:spacing w:before="100" w:beforeAutospacing="1" w:after="100" w:afterAutospacing="1"/>
    </w:pPr>
    <w:rPr>
      <w:rFonts w:ascii="Times New Roman" w:hAnsi="Times New Roman"/>
    </w:rPr>
  </w:style>
  <w:style w:type="paragraph" w:customStyle="1" w:styleId="first-text">
    <w:name w:val="first-text"/>
    <w:basedOn w:val="Normal"/>
    <w:rsid w:val="00BD587B"/>
    <w:pPr>
      <w:spacing w:before="100" w:beforeAutospacing="1" w:after="100" w:afterAutospacing="1"/>
    </w:pPr>
    <w:rPr>
      <w:rFonts w:ascii="Times New Roman" w:hAnsi="Times New Roman"/>
    </w:rPr>
  </w:style>
  <w:style w:type="paragraph" w:customStyle="1" w:styleId="shirttail">
    <w:name w:val="shirttail"/>
    <w:basedOn w:val="Normal"/>
    <w:rsid w:val="00BD587B"/>
    <w:pPr>
      <w:spacing w:before="100" w:beforeAutospacing="1" w:after="100" w:afterAutospacing="1"/>
    </w:pPr>
    <w:rPr>
      <w:rFonts w:ascii="Times New Roman" w:hAnsi="Times New Roman"/>
    </w:rPr>
  </w:style>
  <w:style w:type="paragraph" w:customStyle="1" w:styleId="bylinename2">
    <w:name w:val="byline_name_2"/>
    <w:basedOn w:val="Normal"/>
    <w:rsid w:val="00BD587B"/>
    <w:pPr>
      <w:spacing w:before="100" w:beforeAutospacing="1" w:after="100" w:afterAutospacing="1"/>
    </w:pPr>
    <w:rPr>
      <w:rFonts w:ascii="Times New Roman" w:hAnsi="Times New Roman"/>
    </w:rPr>
  </w:style>
  <w:style w:type="character" w:customStyle="1" w:styleId="small-caps">
    <w:name w:val="small-caps"/>
    <w:basedOn w:val="DefaultParagraphFont"/>
    <w:rsid w:val="00BD587B"/>
  </w:style>
  <w:style w:type="paragraph" w:customStyle="1" w:styleId="PhoHat">
    <w:name w:val="PhoHat"/>
    <w:basedOn w:val="Normal"/>
    <w:next w:val="Default"/>
    <w:uiPriority w:val="99"/>
    <w:qFormat/>
    <w:rsid w:val="00BD587B"/>
    <w:pPr>
      <w:jc w:val="center"/>
      <w:outlineLvl w:val="0"/>
    </w:pPr>
    <w:rPr>
      <w:b/>
      <w:sz w:val="32"/>
      <w:u w:val="single"/>
    </w:rPr>
  </w:style>
  <w:style w:type="paragraph" w:customStyle="1" w:styleId="PhoHeading2">
    <w:name w:val="PhoHeading 2"/>
    <w:basedOn w:val="Normal"/>
    <w:uiPriority w:val="99"/>
    <w:qFormat/>
    <w:rsid w:val="00BD587B"/>
    <w:pPr>
      <w:jc w:val="center"/>
    </w:pPr>
    <w:rPr>
      <w:b/>
      <w:sz w:val="28"/>
      <w:u w:val="single"/>
    </w:rPr>
  </w:style>
  <w:style w:type="paragraph" w:customStyle="1" w:styleId="PhoTag">
    <w:name w:val="PhoTag"/>
    <w:basedOn w:val="Normal"/>
    <w:next w:val="Normal"/>
    <w:autoRedefine/>
    <w:uiPriority w:val="99"/>
    <w:qFormat/>
    <w:rsid w:val="00BD587B"/>
    <w:rPr>
      <w:b/>
      <w:sz w:val="20"/>
    </w:rPr>
  </w:style>
  <w:style w:type="character" w:customStyle="1" w:styleId="PhoNormal">
    <w:name w:val="PhoNormal"/>
    <w:uiPriority w:val="1"/>
    <w:qFormat/>
    <w:rsid w:val="00BD587B"/>
    <w:rPr>
      <w:rFonts w:ascii="Georgia" w:hAnsi="Georgia" w:hint="default"/>
      <w:sz w:val="22"/>
    </w:rPr>
  </w:style>
  <w:style w:type="character" w:customStyle="1" w:styleId="NormalF6Char">
    <w:name w:val="Normal F6 Char"/>
    <w:link w:val="NormalF6"/>
    <w:locked/>
    <w:rsid w:val="00BD587B"/>
  </w:style>
  <w:style w:type="paragraph" w:customStyle="1" w:styleId="NormalF6">
    <w:name w:val="Normal F6"/>
    <w:basedOn w:val="Normal"/>
    <w:link w:val="NormalF6Char"/>
    <w:rsid w:val="00BD587B"/>
    <w:rPr>
      <w:rFonts w:asciiTheme="minorHAnsi" w:hAnsiTheme="minorHAnsi"/>
      <w:sz w:val="24"/>
    </w:rPr>
  </w:style>
  <w:style w:type="character" w:customStyle="1" w:styleId="UnreadF7Char">
    <w:name w:val="Unread F7 Char"/>
    <w:link w:val="UnreadF7"/>
    <w:locked/>
    <w:rsid w:val="00BD587B"/>
    <w:rPr>
      <w:sz w:val="12"/>
    </w:rPr>
  </w:style>
  <w:style w:type="paragraph" w:customStyle="1" w:styleId="UnreadF7">
    <w:name w:val="Unread F7"/>
    <w:basedOn w:val="Normal"/>
    <w:next w:val="NormalF6"/>
    <w:link w:val="UnreadF7Char"/>
    <w:rsid w:val="00BD587B"/>
    <w:rPr>
      <w:rFonts w:asciiTheme="minorHAnsi" w:hAnsiTheme="minorHAnsi"/>
      <w:sz w:val="12"/>
    </w:rPr>
  </w:style>
  <w:style w:type="character" w:customStyle="1" w:styleId="TagCiteF8Char">
    <w:name w:val="Tag/Cite F8 Char"/>
    <w:link w:val="TagCiteF8"/>
    <w:locked/>
    <w:rsid w:val="00BD587B"/>
    <w:rPr>
      <w:b/>
    </w:rPr>
  </w:style>
  <w:style w:type="paragraph" w:customStyle="1" w:styleId="TagCiteF8">
    <w:name w:val="Tag/Cite F8"/>
    <w:basedOn w:val="Normal"/>
    <w:next w:val="NormalF6"/>
    <w:link w:val="TagCiteF8Char"/>
    <w:rsid w:val="00BD587B"/>
    <w:rPr>
      <w:rFonts w:asciiTheme="minorHAnsi" w:hAnsiTheme="minorHAnsi"/>
      <w:b/>
      <w:sz w:val="24"/>
    </w:rPr>
  </w:style>
  <w:style w:type="character" w:customStyle="1" w:styleId="DebateUnderlinedChar">
    <w:name w:val="Debate Underlined Char"/>
    <w:basedOn w:val="DefaultParagraphFont"/>
    <w:rsid w:val="00BD587B"/>
    <w:rPr>
      <w:rFonts w:ascii="Times New Roman" w:eastAsia="Calibri" w:hAnsi="Times New Roman" w:cs="Times New Roman"/>
      <w:b/>
      <w:sz w:val="20"/>
      <w:u w:val="single"/>
    </w:rPr>
  </w:style>
  <w:style w:type="paragraph" w:customStyle="1" w:styleId="RyanEvText1">
    <w:name w:val="RyanEvText1"/>
    <w:basedOn w:val="Normal"/>
    <w:autoRedefine/>
    <w:rsid w:val="00BD587B"/>
    <w:pPr>
      <w:keepLines/>
      <w:spacing w:line="190" w:lineRule="exact"/>
      <w:ind w:left="648" w:firstLine="360"/>
    </w:pPr>
    <w:rPr>
      <w:sz w:val="18"/>
      <w:szCs w:val="18"/>
    </w:rPr>
  </w:style>
  <w:style w:type="paragraph" w:customStyle="1" w:styleId="BBCite">
    <w:name w:val="BB Cite"/>
    <w:basedOn w:val="Normal"/>
    <w:autoRedefine/>
    <w:rsid w:val="00BD587B"/>
    <w:pPr>
      <w:keepNext/>
      <w:keepLines/>
      <w:widowControl w:val="0"/>
      <w:tabs>
        <w:tab w:val="left" w:pos="8280"/>
      </w:tabs>
      <w:autoSpaceDE w:val="0"/>
      <w:autoSpaceDN w:val="0"/>
      <w:adjustRightInd w:val="0"/>
      <w:spacing w:before="120" w:line="200" w:lineRule="exact"/>
      <w:ind w:left="994"/>
    </w:pPr>
    <w:rPr>
      <w:snapToGrid w:val="0"/>
      <w:color w:val="000000"/>
      <w:sz w:val="18"/>
      <w:szCs w:val="18"/>
    </w:rPr>
  </w:style>
  <w:style w:type="paragraph" w:customStyle="1" w:styleId="CiteJV">
    <w:name w:val="CiteJV"/>
    <w:basedOn w:val="Normal"/>
    <w:next w:val="Normal"/>
    <w:link w:val="CiteJVChar"/>
    <w:autoRedefine/>
    <w:qFormat/>
    <w:rsid w:val="00BD587B"/>
    <w:pPr>
      <w:tabs>
        <w:tab w:val="left" w:pos="0"/>
      </w:tabs>
    </w:pPr>
    <w:rPr>
      <w:rFonts w:eastAsia="Calibri"/>
      <w:sz w:val="18"/>
    </w:rPr>
  </w:style>
  <w:style w:type="character" w:customStyle="1" w:styleId="CiteJVChar">
    <w:name w:val="CiteJV Char"/>
    <w:link w:val="CiteJV"/>
    <w:rsid w:val="00BD587B"/>
    <w:rPr>
      <w:rFonts w:ascii="Calibri" w:eastAsia="Calibri" w:hAnsi="Calibri"/>
      <w:sz w:val="18"/>
    </w:rPr>
  </w:style>
  <w:style w:type="paragraph" w:customStyle="1" w:styleId="Card-text">
    <w:name w:val="Card-text"/>
    <w:basedOn w:val="Normal"/>
    <w:link w:val="Card-textChar"/>
    <w:rsid w:val="00BD587B"/>
    <w:pPr>
      <w:ind w:left="-1080" w:right="-1080"/>
    </w:pPr>
    <w:rPr>
      <w:rFonts w:ascii="Book Antiqua" w:hAnsi="Book Antiqua"/>
      <w:szCs w:val="20"/>
    </w:rPr>
  </w:style>
  <w:style w:type="character" w:customStyle="1" w:styleId="Card-textChar">
    <w:name w:val="Card-text Char"/>
    <w:basedOn w:val="DefaultParagraphFont"/>
    <w:link w:val="Card-text"/>
    <w:rsid w:val="00BD587B"/>
    <w:rPr>
      <w:rFonts w:ascii="Book Antiqua" w:hAnsi="Book Antiqua"/>
      <w:sz w:val="22"/>
      <w:szCs w:val="20"/>
    </w:rPr>
  </w:style>
  <w:style w:type="paragraph" w:customStyle="1" w:styleId="TagAuthorNameYear">
    <w:name w:val="Tag+Author Name/Year"/>
    <w:basedOn w:val="Card-text"/>
    <w:link w:val="TagAuthorNameYearChar"/>
    <w:rsid w:val="00BD587B"/>
    <w:rPr>
      <w:b/>
      <w:bCs/>
      <w:smallCaps/>
    </w:rPr>
  </w:style>
  <w:style w:type="character" w:customStyle="1" w:styleId="TagAuthorNameYearChar">
    <w:name w:val="Tag+Author Name/Year Char"/>
    <w:basedOn w:val="Card-textChar"/>
    <w:link w:val="TagAuthorNameYear"/>
    <w:rsid w:val="00BD587B"/>
    <w:rPr>
      <w:rFonts w:ascii="Book Antiqua" w:hAnsi="Book Antiqua"/>
      <w:b/>
      <w:bCs/>
      <w:smallCaps/>
      <w:sz w:val="22"/>
      <w:szCs w:val="20"/>
    </w:rPr>
  </w:style>
  <w:style w:type="paragraph" w:customStyle="1" w:styleId="CardText-Verbalized">
    <w:name w:val="Card Text-Verbalized"/>
    <w:basedOn w:val="Card-text"/>
    <w:link w:val="CardText-VerbalizedChar"/>
    <w:rsid w:val="00BD587B"/>
    <w:rPr>
      <w:u w:val="single"/>
    </w:rPr>
  </w:style>
  <w:style w:type="character" w:customStyle="1" w:styleId="CardText-VerbalizedChar">
    <w:name w:val="Card Text-Verbalized Char"/>
    <w:basedOn w:val="Card-textChar"/>
    <w:link w:val="CardText-Verbalized"/>
    <w:rsid w:val="00BD587B"/>
    <w:rPr>
      <w:rFonts w:ascii="Book Antiqua" w:hAnsi="Book Antiqua"/>
      <w:sz w:val="22"/>
      <w:szCs w:val="20"/>
      <w:u w:val="single"/>
    </w:rPr>
  </w:style>
  <w:style w:type="paragraph" w:customStyle="1" w:styleId="blurb">
    <w:name w:val="blurb"/>
    <w:basedOn w:val="Normal"/>
    <w:rsid w:val="00BD587B"/>
    <w:pPr>
      <w:spacing w:before="100" w:beforeAutospacing="1" w:after="100" w:afterAutospacing="1"/>
    </w:pPr>
  </w:style>
  <w:style w:type="character" w:customStyle="1" w:styleId="articlesubtitle0">
    <w:name w:val="article_subtitle"/>
    <w:rsid w:val="00BD587B"/>
  </w:style>
  <w:style w:type="character" w:customStyle="1" w:styleId="bodystrong">
    <w:name w:val="bodystrong"/>
    <w:rsid w:val="00BD587B"/>
  </w:style>
  <w:style w:type="paragraph" w:customStyle="1" w:styleId="meta">
    <w:name w:val="meta"/>
    <w:basedOn w:val="Normal"/>
    <w:rsid w:val="00BD587B"/>
    <w:pPr>
      <w:spacing w:before="100" w:beforeAutospacing="1" w:after="100" w:afterAutospacing="1"/>
    </w:pPr>
    <w:rPr>
      <w:rFonts w:ascii="Times New Roman" w:hAnsi="Times New Roman"/>
    </w:rPr>
  </w:style>
  <w:style w:type="character" w:customStyle="1" w:styleId="pipe">
    <w:name w:val="pipe"/>
    <w:basedOn w:val="DefaultParagraphFont"/>
    <w:rsid w:val="00BD587B"/>
  </w:style>
  <w:style w:type="paragraph" w:customStyle="1" w:styleId="footnotedescription">
    <w:name w:val="footnote description"/>
    <w:next w:val="Normal"/>
    <w:link w:val="footnotedescriptionChar"/>
    <w:hidden/>
    <w:rsid w:val="00BD587B"/>
    <w:pPr>
      <w:spacing w:line="271" w:lineRule="auto"/>
      <w:ind w:left="239" w:hanging="239"/>
      <w:jc w:val="both"/>
    </w:pPr>
    <w:rPr>
      <w:rFonts w:ascii="Cambria" w:eastAsia="Cambria" w:hAnsi="Cambria" w:cs="Cambria"/>
      <w:color w:val="000000"/>
      <w:sz w:val="16"/>
      <w:szCs w:val="22"/>
    </w:rPr>
  </w:style>
  <w:style w:type="character" w:customStyle="1" w:styleId="footnotedescriptionChar">
    <w:name w:val="footnote description Char"/>
    <w:link w:val="footnotedescription"/>
    <w:rsid w:val="00BD587B"/>
    <w:rPr>
      <w:rFonts w:ascii="Cambria" w:eastAsia="Cambria" w:hAnsi="Cambria" w:cs="Cambria"/>
      <w:color w:val="000000"/>
      <w:sz w:val="16"/>
      <w:szCs w:val="22"/>
    </w:rPr>
  </w:style>
  <w:style w:type="character" w:customStyle="1" w:styleId="footnotemark">
    <w:name w:val="footnote mark"/>
    <w:hidden/>
    <w:rsid w:val="00BD587B"/>
    <w:rPr>
      <w:rFonts w:ascii="Cambria" w:eastAsia="Cambria" w:hAnsi="Cambria" w:cs="Cambria"/>
      <w:color w:val="000000"/>
      <w:sz w:val="16"/>
      <w:vertAlign w:val="superscript"/>
    </w:rPr>
  </w:style>
  <w:style w:type="paragraph" w:customStyle="1" w:styleId="KooCard">
    <w:name w:val="KooCard"/>
    <w:basedOn w:val="Normal"/>
    <w:link w:val="KooCardChar"/>
    <w:qFormat/>
    <w:rsid w:val="00BD587B"/>
    <w:pPr>
      <w:ind w:left="288" w:right="288"/>
    </w:pPr>
    <w:rPr>
      <w:rFonts w:eastAsiaTheme="majorEastAsia"/>
      <w:bCs/>
      <w:sz w:val="52"/>
      <w:szCs w:val="28"/>
    </w:rPr>
  </w:style>
  <w:style w:type="character" w:customStyle="1" w:styleId="KooCardChar">
    <w:name w:val="KooCard Char"/>
    <w:basedOn w:val="DefaultParagraphFont"/>
    <w:link w:val="KooCard"/>
    <w:rsid w:val="00BD587B"/>
    <w:rPr>
      <w:rFonts w:ascii="Calibri" w:eastAsiaTheme="majorEastAsia" w:hAnsi="Calibri"/>
      <w:bCs/>
      <w:sz w:val="52"/>
      <w:szCs w:val="28"/>
    </w:rPr>
  </w:style>
  <w:style w:type="paragraph" w:customStyle="1" w:styleId="Indent0">
    <w:name w:val="Indent"/>
    <w:basedOn w:val="Normal"/>
    <w:autoRedefine/>
    <w:qFormat/>
    <w:rsid w:val="00BD587B"/>
    <w:pPr>
      <w:ind w:left="288"/>
    </w:pPr>
  </w:style>
  <w:style w:type="character" w:customStyle="1" w:styleId="m-5156237671796814033gmail-styleunderline">
    <w:name w:val="m_-5156237671796814033gmail-styleunderline"/>
    <w:basedOn w:val="DefaultParagraphFont"/>
    <w:rsid w:val="00BD587B"/>
  </w:style>
  <w:style w:type="character" w:customStyle="1" w:styleId="m-5156237671796814033gmail-style13ptbold">
    <w:name w:val="m_-5156237671796814033gmail-style13ptbold"/>
    <w:basedOn w:val="DefaultParagraphFont"/>
    <w:rsid w:val="00BD587B"/>
  </w:style>
  <w:style w:type="character" w:customStyle="1" w:styleId="review--authors">
    <w:name w:val="review--authors"/>
    <w:basedOn w:val="DefaultParagraphFont"/>
    <w:rsid w:val="00BD587B"/>
  </w:style>
  <w:style w:type="character" w:customStyle="1" w:styleId="m3874072174869965789gmail-heading4char">
    <w:name w:val="m_3874072174869965789gmail-heading4char"/>
    <w:basedOn w:val="DefaultParagraphFont"/>
    <w:rsid w:val="00BD587B"/>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BD587B"/>
    <w:pPr>
      <w:spacing w:after="200"/>
      <w:contextualSpacing/>
    </w:pPr>
    <w:rPr>
      <w:rFonts w:ascii="Arial Narrow" w:eastAsia="Calibri" w:hAnsi="Arial Narrow"/>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BD587B"/>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BD587B"/>
    <w:pPr>
      <w:contextualSpacing/>
    </w:pPr>
    <w:rPr>
      <w:rFonts w:ascii="Arial Narrow" w:eastAsia="Calibri" w:hAnsi="Arial Narrow"/>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BD587B"/>
    <w:rPr>
      <w:rFonts w:ascii="Arial Narrow" w:eastAsia="Calibri" w:hAnsi="Arial Narrow"/>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BD587B"/>
    <w:rPr>
      <w:rFonts w:ascii="Arial Narrow" w:eastAsia="Calibri" w:hAnsi="Arial Narrow"/>
      <w:b/>
      <w:sz w:val="20"/>
      <w:u w:val="single"/>
    </w:rPr>
  </w:style>
  <w:style w:type="character" w:customStyle="1" w:styleId="Debate-EmphasizedText-F5CharCharChar">
    <w:name w:val="Debate- Emphasized Text- F5 Char Char Char"/>
    <w:basedOn w:val="Debate-CardTextUnderlined-F3CharCharCharCharCharChar"/>
    <w:link w:val="Debate-EmphasizedText-F5CharChar"/>
    <w:rsid w:val="00BD587B"/>
    <w:rPr>
      <w:rFonts w:ascii="Arial Narrow" w:eastAsia="Calibri" w:hAnsi="Arial Narrow"/>
      <w:b/>
      <w:sz w:val="18"/>
      <w:u w:val="single"/>
    </w:rPr>
  </w:style>
  <w:style w:type="character" w:customStyle="1" w:styleId="Debate-CardSmalltextF2CharChar">
    <w:name w:val="Debate- Card Small text F2 Char Char"/>
    <w:basedOn w:val="DefaultParagraphFont"/>
    <w:rsid w:val="00BD587B"/>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BD587B"/>
    <w:pPr>
      <w:spacing w:before="100" w:beforeAutospacing="1" w:after="100" w:afterAutospacing="1"/>
    </w:pPr>
    <w:rPr>
      <w:rFonts w:ascii="Times New Roman" w:hAnsi="Times New Roman"/>
    </w:rPr>
  </w:style>
  <w:style w:type="paragraph" w:customStyle="1" w:styleId="m6644278047421238569gmail-msolistparagraph">
    <w:name w:val="m_6644278047421238569gmail-msolistparagraph"/>
    <w:basedOn w:val="Normal"/>
    <w:rsid w:val="00BD587B"/>
    <w:pPr>
      <w:spacing w:before="100" w:beforeAutospacing="1" w:after="100" w:afterAutospacing="1"/>
    </w:pPr>
    <w:rPr>
      <w:rFonts w:ascii="Times New Roman" w:hAnsi="Times New Roman"/>
      <w:lang w:eastAsia="ko-KR"/>
    </w:rPr>
  </w:style>
  <w:style w:type="character" w:customStyle="1" w:styleId="NotBold10Final">
    <w:name w:val="NotBold10Final"/>
    <w:uiPriority w:val="1"/>
    <w:qFormat/>
    <w:rsid w:val="00BD587B"/>
    <w:rPr>
      <w:rFonts w:ascii="Times New Roman" w:hAnsi="Times New Roman"/>
      <w:b w:val="0"/>
      <w:i w:val="0"/>
      <w:sz w:val="20"/>
    </w:rPr>
  </w:style>
  <w:style w:type="character" w:customStyle="1" w:styleId="Bold12">
    <w:name w:val="Bold12"/>
    <w:uiPriority w:val="1"/>
    <w:qFormat/>
    <w:rsid w:val="00BD587B"/>
    <w:rPr>
      <w:rFonts w:ascii="Times New Roman" w:hAnsi="Times New Roman"/>
      <w:b/>
      <w:sz w:val="24"/>
    </w:rPr>
  </w:style>
  <w:style w:type="character" w:customStyle="1" w:styleId="sanserif">
    <w:name w:val="sanserif"/>
    <w:rsid w:val="00BD587B"/>
  </w:style>
  <w:style w:type="character" w:customStyle="1" w:styleId="job-title">
    <w:name w:val="job-title"/>
    <w:rsid w:val="00BD587B"/>
  </w:style>
  <w:style w:type="character" w:customStyle="1" w:styleId="schoolname">
    <w:name w:val="schoolname"/>
    <w:rsid w:val="00BD587B"/>
  </w:style>
  <w:style w:type="character" w:customStyle="1" w:styleId="cit-print-date">
    <w:name w:val="cit-print-date"/>
    <w:rsid w:val="00BD587B"/>
  </w:style>
  <w:style w:type="character" w:customStyle="1" w:styleId="cit-sep">
    <w:name w:val="cit-sep"/>
    <w:rsid w:val="00BD587B"/>
  </w:style>
  <w:style w:type="character" w:customStyle="1" w:styleId="cit-vol">
    <w:name w:val="cit-vol"/>
    <w:rsid w:val="00BD587B"/>
  </w:style>
  <w:style w:type="character" w:customStyle="1" w:styleId="cit-issue">
    <w:name w:val="cit-issue"/>
    <w:rsid w:val="00BD587B"/>
  </w:style>
  <w:style w:type="character" w:customStyle="1" w:styleId="cit-first-page">
    <w:name w:val="cit-first-page"/>
    <w:rsid w:val="00BD587B"/>
  </w:style>
  <w:style w:type="character" w:customStyle="1" w:styleId="cit-last-page">
    <w:name w:val="cit-last-page"/>
    <w:rsid w:val="00BD587B"/>
  </w:style>
  <w:style w:type="character" w:customStyle="1" w:styleId="ellipsistext">
    <w:name w:val="ellipsis_text"/>
    <w:rsid w:val="00BD587B"/>
  </w:style>
  <w:style w:type="character" w:customStyle="1" w:styleId="threedotsellipsis">
    <w:name w:val="threedots_ellipsis"/>
    <w:rsid w:val="00BD587B"/>
  </w:style>
  <w:style w:type="character" w:customStyle="1" w:styleId="citationtext">
    <w:name w:val="citation_text"/>
    <w:basedOn w:val="DefaultParagraphFont"/>
    <w:rsid w:val="00BD587B"/>
  </w:style>
  <w:style w:type="character" w:customStyle="1" w:styleId="uficommentbody">
    <w:name w:val="uficommentbody"/>
    <w:basedOn w:val="DefaultParagraphFont"/>
    <w:rsid w:val="00BD587B"/>
  </w:style>
  <w:style w:type="paragraph" w:customStyle="1" w:styleId="Cardunderlining">
    <w:name w:val="Card underlining"/>
    <w:basedOn w:val="Normal"/>
    <w:qFormat/>
    <w:rsid w:val="00BD587B"/>
    <w:rPr>
      <w:u w:val="single"/>
    </w:rPr>
  </w:style>
  <w:style w:type="character" w:customStyle="1" w:styleId="IntenseReference1">
    <w:name w:val="Intense Reference1"/>
    <w:qFormat/>
    <w:rsid w:val="00BD587B"/>
    <w:rPr>
      <w:rFonts w:ascii="Arial" w:hAnsi="Arial"/>
      <w:bCs/>
      <w:color w:val="auto"/>
      <w:spacing w:val="5"/>
      <w:sz w:val="20"/>
      <w:u w:val="thick"/>
    </w:rPr>
  </w:style>
  <w:style w:type="character" w:customStyle="1" w:styleId="IntenseReference2">
    <w:name w:val="Intense Reference2"/>
    <w:qFormat/>
    <w:rsid w:val="00BD587B"/>
    <w:rPr>
      <w:rFonts w:ascii="Arial" w:hAnsi="Arial"/>
      <w:bCs/>
      <w:color w:val="auto"/>
      <w:spacing w:val="5"/>
      <w:sz w:val="20"/>
      <w:u w:val="thick"/>
    </w:rPr>
  </w:style>
  <w:style w:type="paragraph" w:customStyle="1" w:styleId="MicroMicroText">
    <w:name w:val="MicroMicroText"/>
    <w:basedOn w:val="Normal"/>
    <w:next w:val="Normal"/>
    <w:link w:val="MicroMicroTextChar"/>
    <w:qFormat/>
    <w:rsid w:val="00BD587B"/>
    <w:rPr>
      <w:rFonts w:eastAsia="Cambria"/>
      <w:b/>
      <w:iCs/>
      <w:sz w:val="8"/>
      <w:szCs w:val="26"/>
    </w:rPr>
  </w:style>
  <w:style w:type="character" w:customStyle="1" w:styleId="MicroMicroTextChar">
    <w:name w:val="MicroMicroText Char"/>
    <w:link w:val="MicroMicroText"/>
    <w:rsid w:val="00BD587B"/>
    <w:rPr>
      <w:rFonts w:ascii="Calibri" w:eastAsia="Cambria" w:hAnsi="Calibri"/>
      <w:b/>
      <w:iCs/>
      <w:sz w:val="8"/>
      <w:szCs w:val="26"/>
    </w:rPr>
  </w:style>
  <w:style w:type="paragraph" w:customStyle="1" w:styleId="TashmaHeader2">
    <w:name w:val="Tashma_Header2"/>
    <w:basedOn w:val="Heading2"/>
    <w:qFormat/>
    <w:rsid w:val="00BD587B"/>
    <w:pPr>
      <w:spacing w:before="240" w:after="60"/>
    </w:pPr>
    <w:rPr>
      <w:rFonts w:eastAsia="SimSun" w:cs="Times New Roman"/>
      <w:bCs w:val="0"/>
      <w:sz w:val="28"/>
      <w:szCs w:val="28"/>
      <w:u w:val="single"/>
    </w:rPr>
  </w:style>
  <w:style w:type="paragraph" w:customStyle="1" w:styleId="TashmaHeading1">
    <w:name w:val="Tashma_Heading1"/>
    <w:basedOn w:val="Heading1"/>
    <w:qFormat/>
    <w:rsid w:val="00BD587B"/>
    <w:pPr>
      <w:pBdr>
        <w:top w:val="none" w:sz="0" w:space="0" w:color="auto"/>
        <w:left w:val="none" w:sz="0" w:space="0" w:color="auto"/>
        <w:bottom w:val="none" w:sz="0" w:space="0" w:color="auto"/>
        <w:right w:val="none" w:sz="0" w:space="0" w:color="auto"/>
      </w:pBdr>
      <w:spacing w:before="480" w:after="60"/>
    </w:pPr>
    <w:rPr>
      <w:rFonts w:eastAsia="Calibri" w:cs="Times New Roman"/>
      <w:sz w:val="32"/>
      <w:szCs w:val="28"/>
      <w:u w:val="single"/>
    </w:rPr>
  </w:style>
  <w:style w:type="character" w:customStyle="1" w:styleId="Underline21">
    <w:name w:val="Underline 2"/>
    <w:basedOn w:val="DefaultParagraphFont"/>
    <w:uiPriority w:val="1"/>
    <w:qFormat/>
    <w:rsid w:val="00BD587B"/>
    <w:rPr>
      <w:b/>
      <w:u w:val="single"/>
    </w:rPr>
  </w:style>
  <w:style w:type="character" w:customStyle="1" w:styleId="Heh">
    <w:name w:val="Heh"/>
    <w:basedOn w:val="DefaultParagraphFont"/>
    <w:uiPriority w:val="6"/>
    <w:qFormat/>
    <w:rsid w:val="00BD587B"/>
    <w:rPr>
      <w:rFonts w:ascii="Arial" w:hAnsi="Arial"/>
      <w:b/>
      <w:sz w:val="22"/>
      <w:u w:val="single"/>
    </w:rPr>
  </w:style>
  <w:style w:type="paragraph" w:customStyle="1" w:styleId="ihatethisshit">
    <w:name w:val="i hate this shit"/>
    <w:basedOn w:val="Normal"/>
    <w:link w:val="ihatethisshitChar"/>
    <w:uiPriority w:val="4"/>
    <w:qFormat/>
    <w:rsid w:val="00BD587B"/>
  </w:style>
  <w:style w:type="character" w:customStyle="1" w:styleId="ihatethisshitChar">
    <w:name w:val="i hate this shit Char"/>
    <w:basedOn w:val="DefaultParagraphFont"/>
    <w:link w:val="ihatethisshit"/>
    <w:uiPriority w:val="4"/>
    <w:rsid w:val="00BD587B"/>
    <w:rPr>
      <w:rFonts w:ascii="Calibri" w:hAnsi="Calibri"/>
      <w:sz w:val="22"/>
    </w:rPr>
  </w:style>
  <w:style w:type="character" w:customStyle="1" w:styleId="ok">
    <w:name w:val="ok"/>
    <w:rsid w:val="00BD587B"/>
    <w:rPr>
      <w:u w:val="single"/>
      <w:lang w:val="en-US"/>
    </w:rPr>
  </w:style>
  <w:style w:type="character" w:customStyle="1" w:styleId="drop-capinner">
    <w:name w:val="drop-cap__inner"/>
    <w:basedOn w:val="DefaultParagraphFont"/>
    <w:rsid w:val="00BD587B"/>
  </w:style>
  <w:style w:type="character" w:customStyle="1" w:styleId="inline-garnett-quote">
    <w:name w:val="inline-garnett-quote"/>
    <w:basedOn w:val="DefaultParagraphFont"/>
    <w:rsid w:val="00BD587B"/>
  </w:style>
  <w:style w:type="paragraph" w:customStyle="1" w:styleId="pullquote-paragraph">
    <w:name w:val="pullquote-paragraph"/>
    <w:basedOn w:val="Normal"/>
    <w:rsid w:val="00BD587B"/>
    <w:pPr>
      <w:spacing w:before="100" w:beforeAutospacing="1" w:after="100" w:afterAutospacing="1"/>
    </w:pPr>
    <w:rPr>
      <w:rFonts w:ascii="Times New Roman" w:hAnsi="Times New Roman"/>
    </w:rPr>
  </w:style>
  <w:style w:type="paragraph" w:customStyle="1" w:styleId="BalloonText1">
    <w:name w:val="Balloon Text1"/>
    <w:basedOn w:val="Normal"/>
    <w:next w:val="BalloonText"/>
    <w:uiPriority w:val="99"/>
    <w:semiHidden/>
    <w:unhideWhenUsed/>
    <w:rsid w:val="00BD587B"/>
    <w:rPr>
      <w:rFonts w:ascii="Lucida Grande" w:hAnsi="Lucida Grande" w:cs="Lucida Grande"/>
      <w:sz w:val="18"/>
      <w:szCs w:val="18"/>
    </w:rPr>
  </w:style>
  <w:style w:type="paragraph" w:customStyle="1" w:styleId="CommentText1">
    <w:name w:val="Comment Text1"/>
    <w:basedOn w:val="Normal"/>
    <w:next w:val="CommentText"/>
    <w:uiPriority w:val="99"/>
    <w:unhideWhenUsed/>
    <w:rsid w:val="00BD587B"/>
    <w:rPr>
      <w:sz w:val="20"/>
      <w:szCs w:val="20"/>
    </w:rPr>
  </w:style>
  <w:style w:type="paragraph" w:customStyle="1" w:styleId="List1">
    <w:name w:val="List1"/>
    <w:basedOn w:val="Normal"/>
    <w:next w:val="List"/>
    <w:uiPriority w:val="99"/>
    <w:semiHidden/>
    <w:unhideWhenUsed/>
    <w:rsid w:val="00BD587B"/>
    <w:pPr>
      <w:contextualSpacing/>
    </w:pPr>
  </w:style>
  <w:style w:type="paragraph" w:customStyle="1" w:styleId="CommentSubject1">
    <w:name w:val="Comment Subject1"/>
    <w:basedOn w:val="CommentText"/>
    <w:next w:val="CommentText"/>
    <w:uiPriority w:val="99"/>
    <w:semiHidden/>
    <w:unhideWhenUsed/>
    <w:rsid w:val="00BD587B"/>
    <w:rPr>
      <w:rFonts w:ascii="Calibri" w:hAnsi="Calibri"/>
      <w:b/>
      <w:bCs/>
      <w:sz w:val="20"/>
      <w:szCs w:val="20"/>
    </w:rPr>
  </w:style>
  <w:style w:type="paragraph" w:customStyle="1" w:styleId="Revision1">
    <w:name w:val="Revision1"/>
    <w:next w:val="Revision"/>
    <w:hidden/>
    <w:uiPriority w:val="99"/>
    <w:semiHidden/>
    <w:rsid w:val="00BD587B"/>
    <w:rPr>
      <w:rFonts w:ascii="Georgia" w:eastAsia="Calibri" w:hAnsi="Georgia"/>
      <w:sz w:val="22"/>
      <w:szCs w:val="22"/>
    </w:rPr>
  </w:style>
  <w:style w:type="character" w:customStyle="1" w:styleId="BalloonTextChar2">
    <w:name w:val="Balloon Text Char2"/>
    <w:basedOn w:val="DefaultParagraphFont"/>
    <w:uiPriority w:val="99"/>
    <w:semiHidden/>
    <w:rsid w:val="00BD587B"/>
    <w:rPr>
      <w:rFonts w:ascii="Segoe UI" w:eastAsiaTheme="minorHAnsi" w:hAnsi="Segoe UI" w:cs="Segoe UI"/>
      <w:sz w:val="18"/>
      <w:szCs w:val="18"/>
    </w:rPr>
  </w:style>
  <w:style w:type="paragraph" w:customStyle="1" w:styleId="DebateCitation">
    <w:name w:val="Debate Citation"/>
    <w:basedOn w:val="Normal"/>
    <w:autoRedefine/>
    <w:rsid w:val="00BD587B"/>
    <w:rPr>
      <w:szCs w:val="16"/>
    </w:rPr>
  </w:style>
  <w:style w:type="paragraph" w:customStyle="1" w:styleId="paragraph">
    <w:name w:val="paragraph"/>
    <w:basedOn w:val="Normal"/>
    <w:rsid w:val="00BD587B"/>
    <w:pPr>
      <w:spacing w:before="100" w:beforeAutospacing="1" w:after="100" w:afterAutospacing="1"/>
    </w:pPr>
    <w:rPr>
      <w:rFonts w:ascii="Times New Roman" w:hAnsi="Times New Roman"/>
    </w:rPr>
  </w:style>
  <w:style w:type="character" w:customStyle="1" w:styleId="normaltextrun">
    <w:name w:val="normaltextrun"/>
    <w:basedOn w:val="DefaultParagraphFont"/>
    <w:rsid w:val="00BD587B"/>
  </w:style>
  <w:style w:type="character" w:customStyle="1" w:styleId="spellingerror">
    <w:name w:val="spellingerror"/>
    <w:basedOn w:val="DefaultParagraphFont"/>
    <w:rsid w:val="00BD587B"/>
  </w:style>
  <w:style w:type="character" w:customStyle="1" w:styleId="eop">
    <w:name w:val="eop"/>
    <w:basedOn w:val="DefaultParagraphFont"/>
    <w:rsid w:val="00BD587B"/>
  </w:style>
  <w:style w:type="character" w:customStyle="1" w:styleId="c-messageeditedlabel">
    <w:name w:val="c-message__edited_label"/>
    <w:basedOn w:val="DefaultParagraphFont"/>
    <w:rsid w:val="00BD587B"/>
  </w:style>
  <w:style w:type="character" w:customStyle="1" w:styleId="c-messagekitfilemetatext">
    <w:name w:val="c-message_kit__file__meta__text"/>
    <w:basedOn w:val="DefaultParagraphFont"/>
    <w:rsid w:val="00BD587B"/>
  </w:style>
  <w:style w:type="character" w:customStyle="1" w:styleId="c-pillowfiletitle">
    <w:name w:val="c-pillow_file__title"/>
    <w:basedOn w:val="DefaultParagraphFont"/>
    <w:rsid w:val="00BD587B"/>
  </w:style>
  <w:style w:type="character" w:customStyle="1" w:styleId="Headerorfooter">
    <w:name w:val="Header or footer_"/>
    <w:basedOn w:val="DefaultParagraphFont"/>
    <w:link w:val="Headerorfooter0"/>
    <w:uiPriority w:val="99"/>
    <w:rsid w:val="00BD587B"/>
    <w:rPr>
      <w:rFonts w:ascii="Times New Roman" w:hAnsi="Times New Roman" w:cs="Times New Roman"/>
      <w:sz w:val="20"/>
      <w:szCs w:val="20"/>
      <w:shd w:val="clear" w:color="auto" w:fill="FFFFFF"/>
    </w:rPr>
  </w:style>
  <w:style w:type="paragraph" w:customStyle="1" w:styleId="Headerorfooter0">
    <w:name w:val="Header or footer"/>
    <w:basedOn w:val="Normal"/>
    <w:link w:val="Headerorfooter"/>
    <w:uiPriority w:val="99"/>
    <w:rsid w:val="00BD587B"/>
    <w:pPr>
      <w:shd w:val="clear" w:color="auto" w:fill="FFFFFF"/>
    </w:pPr>
    <w:rPr>
      <w:rFonts w:ascii="Times New Roman" w:hAnsi="Times New Roman" w:cs="Times New Roman"/>
      <w:sz w:val="20"/>
      <w:szCs w:val="20"/>
    </w:rPr>
  </w:style>
  <w:style w:type="character" w:customStyle="1" w:styleId="BodytextBold12">
    <w:name w:val="Body text + Bold12"/>
    <w:aliases w:val="Small Caps13,Spacing 1 pt14,Body text + Bold4,Body text + 9 pt7"/>
    <w:basedOn w:val="DefaultParagraphFont"/>
    <w:uiPriority w:val="99"/>
    <w:rsid w:val="00BD587B"/>
    <w:rPr>
      <w:rFonts w:ascii="Constantia" w:hAnsi="Constantia" w:cs="Constantia"/>
      <w:b/>
      <w:bCs/>
      <w:smallCaps/>
      <w:spacing w:val="20"/>
      <w:sz w:val="17"/>
      <w:szCs w:val="17"/>
      <w:shd w:val="clear" w:color="auto" w:fill="FFFFFF"/>
    </w:rPr>
  </w:style>
  <w:style w:type="character" w:customStyle="1" w:styleId="Bodytext95pt21">
    <w:name w:val="Body text + 9.5 pt21"/>
    <w:aliases w:val="Italic23,Body text (3) + 8 pt"/>
    <w:basedOn w:val="DefaultParagraphFont"/>
    <w:uiPriority w:val="99"/>
    <w:rsid w:val="00BD587B"/>
    <w:rPr>
      <w:rFonts w:ascii="Constantia" w:hAnsi="Constantia" w:cs="Constantia"/>
      <w:i/>
      <w:iCs/>
      <w:spacing w:val="0"/>
      <w:sz w:val="19"/>
      <w:szCs w:val="19"/>
      <w:shd w:val="clear" w:color="auto" w:fill="FFFFFF"/>
    </w:rPr>
  </w:style>
  <w:style w:type="character" w:customStyle="1" w:styleId="Bodytext95pt20">
    <w:name w:val="Body text + 9.5 pt20"/>
    <w:aliases w:val="Italic22,Body text (3) + 9.5 pt"/>
    <w:basedOn w:val="DefaultParagraphFont"/>
    <w:uiPriority w:val="99"/>
    <w:rsid w:val="00BD587B"/>
    <w:rPr>
      <w:rFonts w:ascii="Constantia" w:hAnsi="Constantia" w:cs="Constantia"/>
      <w:i/>
      <w:iCs/>
      <w:spacing w:val="0"/>
      <w:sz w:val="19"/>
      <w:szCs w:val="19"/>
      <w:shd w:val="clear" w:color="auto" w:fill="FFFFFF"/>
    </w:rPr>
  </w:style>
  <w:style w:type="character" w:customStyle="1" w:styleId="Bodytext95pt19">
    <w:name w:val="Body text + 9.5 pt19"/>
    <w:aliases w:val="Italic21,Body text (4) + 9.5 pt"/>
    <w:basedOn w:val="DefaultParagraphFont"/>
    <w:uiPriority w:val="99"/>
    <w:rsid w:val="00BD587B"/>
    <w:rPr>
      <w:rFonts w:ascii="Constantia" w:hAnsi="Constantia" w:cs="Constantia"/>
      <w:i/>
      <w:iCs/>
      <w:spacing w:val="0"/>
      <w:sz w:val="19"/>
      <w:szCs w:val="19"/>
      <w:shd w:val="clear" w:color="auto" w:fill="FFFFFF"/>
    </w:rPr>
  </w:style>
  <w:style w:type="character" w:customStyle="1" w:styleId="Bodytext9pt8">
    <w:name w:val="Body text + 9 pt8"/>
    <w:aliases w:val="Small Caps14,Spacing 1 pt12"/>
    <w:basedOn w:val="DefaultParagraphFont"/>
    <w:uiPriority w:val="99"/>
    <w:rsid w:val="00BD587B"/>
    <w:rPr>
      <w:rFonts w:ascii="Constantia" w:hAnsi="Constantia" w:cs="Constantia"/>
      <w:smallCaps/>
      <w:spacing w:val="20"/>
      <w:sz w:val="18"/>
      <w:szCs w:val="18"/>
    </w:rPr>
  </w:style>
  <w:style w:type="character" w:customStyle="1" w:styleId="Bodytext95pt17">
    <w:name w:val="Body text + 9.5 pt17"/>
    <w:aliases w:val="Italic17"/>
    <w:basedOn w:val="DefaultParagraphFont"/>
    <w:uiPriority w:val="99"/>
    <w:rsid w:val="00BD587B"/>
    <w:rPr>
      <w:rFonts w:ascii="Constantia" w:hAnsi="Constantia" w:cs="Constantia"/>
      <w:i/>
      <w:iCs/>
      <w:spacing w:val="0"/>
      <w:sz w:val="19"/>
      <w:szCs w:val="19"/>
    </w:rPr>
  </w:style>
  <w:style w:type="character" w:customStyle="1" w:styleId="Bodytext95pt16">
    <w:name w:val="Body text + 9.5 pt16"/>
    <w:aliases w:val="Italic16,Body text + 9.5 pt14"/>
    <w:basedOn w:val="DefaultParagraphFont"/>
    <w:uiPriority w:val="99"/>
    <w:rsid w:val="00BD587B"/>
    <w:rPr>
      <w:rFonts w:ascii="Constantia" w:hAnsi="Constantia" w:cs="Constantia"/>
      <w:i/>
      <w:iCs/>
      <w:spacing w:val="0"/>
      <w:sz w:val="19"/>
      <w:szCs w:val="19"/>
    </w:rPr>
  </w:style>
  <w:style w:type="character" w:customStyle="1" w:styleId="Bodytext6">
    <w:name w:val="Body text (6)_"/>
    <w:basedOn w:val="DefaultParagraphFont"/>
    <w:link w:val="Bodytext60"/>
    <w:uiPriority w:val="99"/>
    <w:rsid w:val="00BD587B"/>
    <w:rPr>
      <w:rFonts w:ascii="Constantia" w:hAnsi="Constantia" w:cs="Constantia"/>
      <w:i/>
      <w:iCs/>
      <w:sz w:val="19"/>
      <w:szCs w:val="19"/>
      <w:shd w:val="clear" w:color="auto" w:fill="FFFFFF"/>
    </w:rPr>
  </w:style>
  <w:style w:type="paragraph" w:customStyle="1" w:styleId="Bodytext60">
    <w:name w:val="Body text (6)"/>
    <w:basedOn w:val="Normal"/>
    <w:link w:val="Bodytext6"/>
    <w:uiPriority w:val="99"/>
    <w:rsid w:val="00BD587B"/>
    <w:pPr>
      <w:shd w:val="clear" w:color="auto" w:fill="FFFFFF"/>
      <w:spacing w:line="269" w:lineRule="exact"/>
      <w:jc w:val="both"/>
    </w:pPr>
    <w:rPr>
      <w:rFonts w:ascii="Constantia" w:hAnsi="Constantia" w:cs="Constantia"/>
      <w:i/>
      <w:iCs/>
      <w:sz w:val="19"/>
      <w:szCs w:val="19"/>
    </w:rPr>
  </w:style>
  <w:style w:type="character" w:customStyle="1" w:styleId="m-7486435707138050327gmail-styleunderline">
    <w:name w:val="m_-7486435707138050327gmail-styleunderline"/>
    <w:basedOn w:val="DefaultParagraphFont"/>
    <w:rsid w:val="00BD587B"/>
  </w:style>
  <w:style w:type="paragraph" w:customStyle="1" w:styleId="m5562427531322223799gmail-msolistparagraph">
    <w:name w:val="m_5562427531322223799gmail-msolistparagraph"/>
    <w:basedOn w:val="Normal"/>
    <w:rsid w:val="00BD587B"/>
    <w:pPr>
      <w:spacing w:before="100" w:beforeAutospacing="1" w:after="100" w:afterAutospacing="1"/>
    </w:pPr>
    <w:rPr>
      <w:rFonts w:ascii="Times New Roman" w:hAnsi="Times New Roman"/>
    </w:rPr>
  </w:style>
  <w:style w:type="character" w:customStyle="1" w:styleId="m3262662096238345512gmail-style13ptbold">
    <w:name w:val="m_3262662096238345512gmail-style13ptbold"/>
    <w:basedOn w:val="DefaultParagraphFont"/>
    <w:rsid w:val="00BD587B"/>
  </w:style>
  <w:style w:type="character" w:customStyle="1" w:styleId="letter">
    <w:name w:val="letter"/>
    <w:basedOn w:val="DefaultParagraphFont"/>
    <w:rsid w:val="00BD587B"/>
  </w:style>
  <w:style w:type="character" w:customStyle="1" w:styleId="mdash">
    <w:name w:val="mdash"/>
    <w:basedOn w:val="DefaultParagraphFont"/>
    <w:rsid w:val="00BD587B"/>
  </w:style>
  <w:style w:type="character" w:customStyle="1" w:styleId="untext">
    <w:name w:val="untext"/>
    <w:basedOn w:val="DefaultParagraphFont"/>
    <w:rsid w:val="00BD587B"/>
  </w:style>
  <w:style w:type="character" w:customStyle="1" w:styleId="vis">
    <w:name w:val="vis"/>
    <w:basedOn w:val="DefaultParagraphFont"/>
    <w:rsid w:val="00BD587B"/>
  </w:style>
  <w:style w:type="character" w:customStyle="1" w:styleId="ex-sent">
    <w:name w:val="ex-sent"/>
    <w:basedOn w:val="DefaultParagraphFont"/>
    <w:rsid w:val="00BD587B"/>
  </w:style>
  <w:style w:type="character" w:customStyle="1" w:styleId="mwtwi">
    <w:name w:val="mw_t_wi"/>
    <w:basedOn w:val="DefaultParagraphFont"/>
    <w:rsid w:val="00BD587B"/>
  </w:style>
  <w:style w:type="character" w:customStyle="1" w:styleId="mainfeaturesubtext">
    <w:name w:val="main_feature_subtext"/>
    <w:rsid w:val="00BD587B"/>
  </w:style>
  <w:style w:type="character" w:customStyle="1" w:styleId="txit">
    <w:name w:val="txit"/>
    <w:basedOn w:val="DefaultParagraphFont"/>
    <w:rsid w:val="00BD587B"/>
  </w:style>
  <w:style w:type="paragraph" w:customStyle="1" w:styleId="indentb">
    <w:name w:val="indentb"/>
    <w:basedOn w:val="Normal"/>
    <w:rsid w:val="00BD587B"/>
    <w:pPr>
      <w:spacing w:before="100" w:beforeAutospacing="1" w:after="100" w:afterAutospacing="1"/>
    </w:pPr>
    <w:rPr>
      <w:rFonts w:ascii="Times New Roman" w:hAnsi="Times New Roman"/>
    </w:rPr>
  </w:style>
  <w:style w:type="character" w:customStyle="1" w:styleId="allcaps0">
    <w:name w:val="allcaps"/>
    <w:basedOn w:val="DefaultParagraphFont"/>
    <w:rsid w:val="00BD587B"/>
  </w:style>
  <w:style w:type="paragraph" w:customStyle="1" w:styleId="number1">
    <w:name w:val="number1"/>
    <w:basedOn w:val="Normal"/>
    <w:rsid w:val="00BD587B"/>
    <w:pPr>
      <w:spacing w:before="100" w:beforeAutospacing="1" w:after="100" w:afterAutospacing="1"/>
    </w:pPr>
    <w:rPr>
      <w:rFonts w:ascii="Times New Roman" w:hAnsi="Times New Roman"/>
    </w:rPr>
  </w:style>
  <w:style w:type="paragraph" w:customStyle="1" w:styleId="indent1">
    <w:name w:val="indent1"/>
    <w:basedOn w:val="Normal"/>
    <w:rsid w:val="00BD587B"/>
    <w:pPr>
      <w:spacing w:before="100" w:beforeAutospacing="1" w:after="100" w:afterAutospacing="1"/>
    </w:pPr>
    <w:rPr>
      <w:rFonts w:ascii="Times New Roman" w:hAnsi="Times New Roman"/>
    </w:rPr>
  </w:style>
  <w:style w:type="paragraph" w:styleId="Bibliography">
    <w:name w:val="Bibliography"/>
    <w:basedOn w:val="Normal"/>
    <w:next w:val="Normal"/>
    <w:uiPriority w:val="99"/>
    <w:unhideWhenUsed/>
    <w:rsid w:val="00BD587B"/>
    <w:pPr>
      <w:spacing w:line="480" w:lineRule="auto"/>
      <w:ind w:left="720" w:hanging="720"/>
    </w:pPr>
  </w:style>
  <w:style w:type="character" w:customStyle="1" w:styleId="m-7834489590571807188gmail-style13ptbold">
    <w:name w:val="m_-7834489590571807188gmail-style13ptbold"/>
    <w:basedOn w:val="DefaultParagraphFont"/>
    <w:rsid w:val="00BD587B"/>
  </w:style>
  <w:style w:type="character" w:customStyle="1" w:styleId="m-7834489590571807188gmail-styleunderline">
    <w:name w:val="m_-7834489590571807188gmail-styleunderline"/>
    <w:basedOn w:val="DefaultParagraphFont"/>
    <w:rsid w:val="00BD587B"/>
  </w:style>
  <w:style w:type="character" w:customStyle="1" w:styleId="m-5425978578484884265gmail-styleunderline">
    <w:name w:val="m_-5425978578484884265gmail-styleunderline"/>
    <w:basedOn w:val="DefaultParagraphFont"/>
    <w:rsid w:val="00BD587B"/>
  </w:style>
  <w:style w:type="character" w:customStyle="1" w:styleId="m-5425978578484884265gmail-style13ptbold">
    <w:name w:val="m_-5425978578484884265gmail-style13ptbold"/>
    <w:basedOn w:val="DefaultParagraphFont"/>
    <w:rsid w:val="00BD587B"/>
  </w:style>
  <w:style w:type="character" w:customStyle="1" w:styleId="StyleUnderlineCharChar">
    <w:name w:val="Style Underline Char Char"/>
    <w:rsid w:val="00BD587B"/>
    <w:rPr>
      <w:rFonts w:ascii="Calibri" w:eastAsia="Times New Roman" w:hAnsi="Calibri" w:cs="Calibri"/>
      <w:szCs w:val="20"/>
      <w:u w:val="single"/>
    </w:rPr>
  </w:style>
  <w:style w:type="character" w:customStyle="1" w:styleId="uppercase1">
    <w:name w:val="uppercase1"/>
    <w:basedOn w:val="DefaultParagraphFont"/>
    <w:rsid w:val="00BD587B"/>
    <w:rPr>
      <w:caps/>
    </w:rPr>
  </w:style>
  <w:style w:type="character" w:customStyle="1" w:styleId="stylereturn">
    <w:name w:val="stylereturn"/>
    <w:basedOn w:val="DefaultParagraphFont"/>
    <w:rsid w:val="00BD587B"/>
  </w:style>
  <w:style w:type="character" w:customStyle="1" w:styleId="SmallfontChar0">
    <w:name w:val="Smallfont Char"/>
    <w:basedOn w:val="DefaultParagraphFont"/>
    <w:link w:val="Smallfont0"/>
    <w:rsid w:val="00BD587B"/>
    <w:rPr>
      <w:rFonts w:ascii="Arial" w:eastAsia="Times New Roman" w:hAnsi="Arial" w:cs="Arial"/>
      <w:sz w:val="15"/>
    </w:rPr>
  </w:style>
  <w:style w:type="paragraph" w:customStyle="1" w:styleId="StyleUnderline12ptBoldNounderline">
    <w:name w:val="Style Underline + 12 pt Bold No underline"/>
    <w:link w:val="StyleUnderline12ptBoldNounderlineChar"/>
    <w:rsid w:val="00BD587B"/>
    <w:pPr>
      <w:spacing w:after="200" w:line="276" w:lineRule="auto"/>
    </w:pPr>
    <w:rPr>
      <w:rFonts w:eastAsiaTheme="minorHAnsi"/>
      <w:b/>
      <w:bCs/>
      <w:sz w:val="22"/>
      <w:szCs w:val="22"/>
      <w:u w:val="single"/>
    </w:rPr>
  </w:style>
  <w:style w:type="character" w:customStyle="1" w:styleId="StyleUnderline12ptBoldNounderlineChar">
    <w:name w:val="Style Underline + 12 pt Bold No underline Char"/>
    <w:basedOn w:val="DefaultParagraphFont"/>
    <w:link w:val="StyleUnderline12ptBoldNounderline"/>
    <w:rsid w:val="00BD587B"/>
    <w:rPr>
      <w:rFonts w:eastAsiaTheme="minorHAnsi"/>
      <w:b/>
      <w:bCs/>
      <w:sz w:val="22"/>
      <w:szCs w:val="22"/>
      <w:u w:val="single"/>
    </w:rPr>
  </w:style>
  <w:style w:type="paragraph" w:customStyle="1" w:styleId="J">
    <w:name w:val="J"/>
    <w:basedOn w:val="Normal"/>
    <w:rsid w:val="00BD587B"/>
  </w:style>
  <w:style w:type="character" w:customStyle="1" w:styleId="BlockTitle2Char">
    <w:name w:val="Block Title2 Char"/>
    <w:basedOn w:val="DefaultParagraphFont"/>
    <w:link w:val="BlockTitle2"/>
    <w:uiPriority w:val="99"/>
    <w:rsid w:val="00BD587B"/>
    <w:rPr>
      <w:rFonts w:ascii="Georgia" w:eastAsia="Times New Roman" w:hAnsi="Georgia"/>
      <w:b/>
      <w:sz w:val="28"/>
      <w:szCs w:val="20"/>
      <w:u w:val="single"/>
    </w:rPr>
  </w:style>
  <w:style w:type="paragraph" w:customStyle="1" w:styleId="tag1">
    <w:name w:val="tag 1"/>
    <w:basedOn w:val="Normal"/>
    <w:rsid w:val="00BD587B"/>
    <w:rPr>
      <w:rFonts w:eastAsia="Calibri"/>
      <w:b/>
    </w:rPr>
  </w:style>
  <w:style w:type="character" w:customStyle="1" w:styleId="tagCharCharCharCharChar">
    <w:name w:val="tag Char Char Char Char Char"/>
    <w:basedOn w:val="DefaultParagraphFont"/>
    <w:rsid w:val="00BD587B"/>
    <w:rPr>
      <w:rFonts w:ascii="Calibri" w:eastAsia="Calibri" w:hAnsi="Calibri" w:cs="Calibri"/>
      <w:b/>
      <w:sz w:val="24"/>
    </w:rPr>
  </w:style>
  <w:style w:type="paragraph" w:customStyle="1" w:styleId="cardCharCharCharCharCharCharCharCharChar">
    <w:name w:val="card Char Char Char Char Char Char Char Char Char"/>
    <w:basedOn w:val="Normal"/>
    <w:link w:val="cardCharCharCharCharCharCharCharCharCharChar"/>
    <w:rsid w:val="00BD587B"/>
    <w:pPr>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BD587B"/>
    <w:rPr>
      <w:rFonts w:ascii="Calibri" w:eastAsia="Calibri" w:hAnsi="Calibri"/>
      <w:sz w:val="22"/>
    </w:rPr>
  </w:style>
  <w:style w:type="paragraph" w:customStyle="1" w:styleId="CardFormatCharCharCharCharCharChar">
    <w:name w:val="Card Format Char Char Char Char Char Char"/>
    <w:basedOn w:val="Normal"/>
    <w:rsid w:val="00BD587B"/>
    <w:pPr>
      <w:widowControl w:val="0"/>
      <w:autoSpaceDE w:val="0"/>
      <w:autoSpaceDN w:val="0"/>
      <w:adjustRightInd w:val="0"/>
    </w:pPr>
    <w:rPr>
      <w:color w:val="000000"/>
      <w:sz w:val="18"/>
      <w:szCs w:val="18"/>
    </w:rPr>
  </w:style>
  <w:style w:type="character" w:customStyle="1" w:styleId="the-author">
    <w:name w:val="the-author"/>
    <w:basedOn w:val="DefaultParagraphFont"/>
    <w:rsid w:val="00BD587B"/>
  </w:style>
  <w:style w:type="character" w:customStyle="1" w:styleId="top-publish">
    <w:name w:val="top-publish"/>
    <w:basedOn w:val="DefaultParagraphFont"/>
    <w:rsid w:val="00BD587B"/>
  </w:style>
  <w:style w:type="character" w:customStyle="1" w:styleId="byline-italic">
    <w:name w:val="byline-italic"/>
    <w:basedOn w:val="DefaultParagraphFont"/>
    <w:rsid w:val="00BD587B"/>
  </w:style>
  <w:style w:type="paragraph" w:customStyle="1" w:styleId="publishedon">
    <w:name w:val="published_on"/>
    <w:basedOn w:val="Normal"/>
    <w:rsid w:val="00BD587B"/>
    <w:pPr>
      <w:spacing w:before="100" w:beforeAutospacing="1" w:after="100" w:afterAutospacing="1"/>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16/mar/02/thousands-to-march-protest-coal-plant-threat-bangladeshs-sundarbans-forest" TargetMode="External"/><Relationship Id="rId18" Type="http://schemas.openxmlformats.org/officeDocument/2006/relationships/hyperlink" Target="https://zipar.org/discussion-paper/political-moral-security-challenges-space-colonization/" TargetMode="External"/><Relationship Id="rId3" Type="http://schemas.openxmlformats.org/officeDocument/2006/relationships/customXml" Target="../customXml/item3.xml"/><Relationship Id="rId21" Type="http://schemas.openxmlformats.org/officeDocument/2006/relationships/hyperlink" Target="https://www.nasa.gov/niac" TargetMode="External"/><Relationship Id="rId7" Type="http://schemas.openxmlformats.org/officeDocument/2006/relationships/settings" Target="settings.xml"/><Relationship Id="rId12" Type="http://schemas.openxmlformats.org/officeDocument/2006/relationships/hyperlink" Target="https://www.theguardian.com/global-development/2018/mar/19/experts-fight-slavery-satellite-pictures-south-asia-brick-belt" TargetMode="External"/><Relationship Id="rId17" Type="http://schemas.openxmlformats.org/officeDocument/2006/relationships/hyperlink" Target="https://www.nottingham.ac.uk/research/beacons-of-excellence/rights-lab/resources/academic-publications/2019/march/boyd-analysing-slavery.pdf//" TargetMode="External"/><Relationship Id="rId2" Type="http://schemas.openxmlformats.org/officeDocument/2006/relationships/customXml" Target="../customXml/item2.xml"/><Relationship Id="rId16" Type="http://schemas.openxmlformats.org/officeDocument/2006/relationships/hyperlink" Target="https://library.theengineroom.org/satellite-imagery-human-rights/" TargetMode="External"/><Relationship Id="rId20" Type="http://schemas.openxmlformats.org/officeDocument/2006/relationships/hyperlink" Target="https://www.nasa.gov/specials/moon2m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rgezarkadakis.com/2019/12/26/abandoning-the-metropolis-space-colonisation-as-the-new-imperativ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elta87.org/2019/03/slavery-space-remote-sensing-approach-ending-modern-slavery/" TargetMode="External"/><Relationship Id="rId23" Type="http://schemas.openxmlformats.org/officeDocument/2006/relationships/fontTable" Target="fontTable.xml"/><Relationship Id="rId10" Type="http://schemas.openxmlformats.org/officeDocument/2006/relationships/hyperlink" Target="https://windsor.scholarsportal.info/ojs/leddy/index.php/WYAJ/article/viewFile/4369/3446" TargetMode="External"/><Relationship Id="rId19" Type="http://schemas.openxmlformats.org/officeDocument/2006/relationships/hyperlink" Target="https://www.nasa.gov/press-release/nasa-invests-in-tech-concepts-aimed-at-exploring-lunar-craters-mining-asteroids" TargetMode="External"/><Relationship Id="rId4" Type="http://schemas.openxmlformats.org/officeDocument/2006/relationships/customXml" Target="../customXml/item4.xml"/><Relationship Id="rId9" Type="http://schemas.openxmlformats.org/officeDocument/2006/relationships/hyperlink" Target="http://www.ndtceda.com/archives/200102/0790.html" TargetMode="External"/><Relationship Id="rId14" Type="http://schemas.openxmlformats.org/officeDocument/2006/relationships/hyperlink" Target="https://www.theguardian.com/global-development/2016/dec/07/child-labour-bangladesh-factories-rampant-overseas-development-institute-study" TargetMode="External"/><Relationship Id="rId22"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38</Pages>
  <Words>14655</Words>
  <Characters>83536</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106</cp:revision>
  <dcterms:created xsi:type="dcterms:W3CDTF">2022-04-10T14:25:00Z</dcterms:created>
  <dcterms:modified xsi:type="dcterms:W3CDTF">2022-04-11T19:10:00Z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