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F0AF5" w14:textId="4B1441D4" w:rsidR="009D24DA" w:rsidRDefault="009D24DA" w:rsidP="00447DCA"/>
    <w:p w14:paraId="632E4046" w14:textId="77777777" w:rsidR="009D24DA" w:rsidRPr="00447DCA" w:rsidRDefault="009D24DA" w:rsidP="00447DCA"/>
    <w:p w14:paraId="55C49FC8" w14:textId="77777777" w:rsidR="00447DCA" w:rsidRPr="00447DCA" w:rsidRDefault="00447DCA" w:rsidP="00447DCA"/>
    <w:p w14:paraId="54CDB080" w14:textId="77777777" w:rsidR="00746BE2" w:rsidRPr="00746BE2" w:rsidRDefault="00746BE2" w:rsidP="00746BE2"/>
    <w:p w14:paraId="01B03431" w14:textId="5FCEE1B6" w:rsidR="00746BE2" w:rsidRDefault="00746BE2" w:rsidP="00746BE2"/>
    <w:p w14:paraId="1EB5FFE1" w14:textId="47260F6A" w:rsidR="00746BE2" w:rsidRDefault="00746BE2" w:rsidP="00746BE2"/>
    <w:p w14:paraId="1A2A2396" w14:textId="5DA3EF4E" w:rsidR="00746BE2" w:rsidRDefault="00746BE2" w:rsidP="00746BE2"/>
    <w:p w14:paraId="75207DEA" w14:textId="77777777" w:rsidR="00746BE2" w:rsidRPr="00746BE2" w:rsidRDefault="00746BE2" w:rsidP="00746BE2"/>
    <w:p w14:paraId="66D2F2E0" w14:textId="1AAB1A9A" w:rsidR="00E42E4C" w:rsidRPr="001459FF" w:rsidRDefault="00FC28FB" w:rsidP="00FC28FB">
      <w:pPr>
        <w:pStyle w:val="Heading1"/>
        <w:rPr>
          <w:rFonts w:asciiTheme="majorHAnsi" w:hAnsiTheme="majorHAnsi" w:cstheme="majorHAnsi"/>
        </w:rPr>
      </w:pPr>
      <w:r w:rsidRPr="001459FF">
        <w:rPr>
          <w:rFonts w:asciiTheme="majorHAnsi" w:hAnsiTheme="majorHAnsi" w:cstheme="majorHAnsi"/>
        </w:rPr>
        <w:lastRenderedPageBreak/>
        <w:t xml:space="preserve">1NC v </w:t>
      </w:r>
      <w:proofErr w:type="spellStart"/>
      <w:r w:rsidRPr="001459FF">
        <w:rPr>
          <w:rFonts w:asciiTheme="majorHAnsi" w:hAnsiTheme="majorHAnsi" w:cstheme="majorHAnsi"/>
        </w:rPr>
        <w:t>Immac</w:t>
      </w:r>
      <w:proofErr w:type="spellEnd"/>
      <w:r w:rsidRPr="001459FF">
        <w:rPr>
          <w:rFonts w:asciiTheme="majorHAnsi" w:hAnsiTheme="majorHAnsi" w:cstheme="majorHAnsi"/>
        </w:rPr>
        <w:t xml:space="preserve"> RR---</w:t>
      </w:r>
      <w:r w:rsidR="00622FA1" w:rsidRPr="001459FF">
        <w:rPr>
          <w:rFonts w:asciiTheme="majorHAnsi" w:hAnsiTheme="majorHAnsi" w:cstheme="majorHAnsi"/>
        </w:rPr>
        <w:t>Mar</w:t>
      </w:r>
      <w:r w:rsidRPr="001459FF">
        <w:rPr>
          <w:rFonts w:asciiTheme="majorHAnsi" w:hAnsiTheme="majorHAnsi" w:cstheme="majorHAnsi"/>
        </w:rPr>
        <w:t>s</w:t>
      </w:r>
    </w:p>
    <w:p w14:paraId="3014C227" w14:textId="2FD26225" w:rsidR="00FC28FB" w:rsidRPr="001459FF" w:rsidRDefault="00342516" w:rsidP="00FC28FB">
      <w:pPr>
        <w:pStyle w:val="Heading2"/>
        <w:rPr>
          <w:rFonts w:asciiTheme="majorHAnsi" w:hAnsiTheme="majorHAnsi" w:cstheme="majorHAnsi"/>
        </w:rPr>
      </w:pPr>
      <w:r w:rsidRPr="001459FF">
        <w:rPr>
          <w:rFonts w:asciiTheme="majorHAnsi" w:hAnsiTheme="majorHAnsi" w:cstheme="majorHAnsi"/>
        </w:rPr>
        <w:lastRenderedPageBreak/>
        <w:t>1---T</w:t>
      </w:r>
    </w:p>
    <w:p w14:paraId="25DA9B06" w14:textId="77777777" w:rsidR="00342516" w:rsidRPr="001459FF" w:rsidRDefault="00342516" w:rsidP="00342516">
      <w:pPr>
        <w:pStyle w:val="Heading4"/>
        <w:rPr>
          <w:rFonts w:asciiTheme="majorHAnsi" w:hAnsiTheme="majorHAnsi" w:cstheme="majorHAnsi"/>
        </w:rPr>
      </w:pPr>
      <w:proofErr w:type="spellStart"/>
      <w:r w:rsidRPr="001459FF">
        <w:rPr>
          <w:rFonts w:asciiTheme="majorHAnsi" w:hAnsiTheme="majorHAnsi" w:cstheme="majorHAnsi"/>
        </w:rPr>
        <w:t>Interp</w:t>
      </w:r>
      <w:proofErr w:type="spellEnd"/>
      <w:r w:rsidRPr="001459FF">
        <w:rPr>
          <w:rFonts w:asciiTheme="majorHAnsi" w:hAnsiTheme="majorHAnsi" w:cstheme="majorHAnsi"/>
        </w:rPr>
        <w:t xml:space="preserve">: Topical must only defend the appropriation of </w:t>
      </w:r>
      <w:r w:rsidRPr="001459FF">
        <w:rPr>
          <w:rFonts w:asciiTheme="majorHAnsi" w:hAnsiTheme="majorHAnsi" w:cstheme="majorHAnsi"/>
          <w:u w:val="single"/>
        </w:rPr>
        <w:t>outer space</w:t>
      </w:r>
      <w:r w:rsidRPr="001459FF">
        <w:rPr>
          <w:rFonts w:asciiTheme="majorHAnsi" w:hAnsiTheme="majorHAnsi" w:cstheme="majorHAnsi"/>
        </w:rPr>
        <w:t xml:space="preserve">. To clarify, this is distinct from celestial bodies. </w:t>
      </w:r>
    </w:p>
    <w:p w14:paraId="4E79F83D" w14:textId="77777777" w:rsidR="00342516" w:rsidRPr="001459FF" w:rsidRDefault="00342516" w:rsidP="00342516">
      <w:pPr>
        <w:rPr>
          <w:rFonts w:asciiTheme="majorHAnsi" w:hAnsiTheme="majorHAnsi" w:cstheme="majorHAnsi"/>
        </w:rPr>
      </w:pPr>
    </w:p>
    <w:p w14:paraId="38352BCE" w14:textId="77777777" w:rsidR="00342516" w:rsidRPr="001459FF" w:rsidRDefault="00342516" w:rsidP="00342516">
      <w:pPr>
        <w:rPr>
          <w:rFonts w:asciiTheme="majorHAnsi" w:hAnsiTheme="majorHAnsi" w:cstheme="majorHAnsi"/>
        </w:rPr>
      </w:pPr>
      <w:r w:rsidRPr="001459FF">
        <w:rPr>
          <w:rStyle w:val="Style13ptBold"/>
          <w:rFonts w:asciiTheme="majorHAnsi" w:hAnsiTheme="majorHAnsi" w:cstheme="majorHAnsi"/>
        </w:rPr>
        <w:t>New World Encyclopedia ND</w:t>
      </w:r>
      <w:r w:rsidRPr="001459FF">
        <w:rPr>
          <w:rFonts w:asciiTheme="majorHAnsi" w:hAnsiTheme="majorHAnsi" w:cstheme="majorHAnsi"/>
        </w:rPr>
        <w:t xml:space="preserve">, ["Outer space," No Publication, </w:t>
      </w:r>
      <w:hyperlink r:id="rId9" w:history="1">
        <w:r w:rsidRPr="001459FF">
          <w:rPr>
            <w:rStyle w:val="Hyperlink"/>
            <w:rFonts w:asciiTheme="majorHAnsi" w:hAnsiTheme="majorHAnsi" w:cstheme="majorHAnsi"/>
          </w:rPr>
          <w:t>https://www.newworldencyclopedia.org/entry/outer_space</w:t>
        </w:r>
      </w:hyperlink>
      <w:r w:rsidRPr="001459FF">
        <w:rPr>
          <w:rFonts w:asciiTheme="majorHAnsi" w:hAnsiTheme="majorHAnsi" w:cstheme="majorHAnsi"/>
        </w:rPr>
        <w:t xml:space="preserve">] </w:t>
      </w:r>
      <w:proofErr w:type="spellStart"/>
      <w:r w:rsidRPr="001459FF">
        <w:rPr>
          <w:rFonts w:asciiTheme="majorHAnsi" w:hAnsiTheme="majorHAnsi" w:cstheme="majorHAnsi"/>
        </w:rPr>
        <w:t>DurSac</w:t>
      </w:r>
      <w:proofErr w:type="spellEnd"/>
    </w:p>
    <w:p w14:paraId="6ADE4A09" w14:textId="77777777" w:rsidR="00342516" w:rsidRPr="001459FF" w:rsidRDefault="00342516" w:rsidP="00342516">
      <w:pPr>
        <w:rPr>
          <w:rFonts w:asciiTheme="majorHAnsi" w:hAnsiTheme="majorHAnsi" w:cstheme="majorHAnsi"/>
        </w:rPr>
      </w:pPr>
    </w:p>
    <w:p w14:paraId="6CCB310E" w14:textId="77777777" w:rsidR="00342516" w:rsidRPr="001459FF" w:rsidRDefault="00342516" w:rsidP="00342516">
      <w:pPr>
        <w:rPr>
          <w:rFonts w:asciiTheme="majorHAnsi" w:hAnsiTheme="majorHAnsi" w:cstheme="majorHAnsi"/>
        </w:rPr>
      </w:pPr>
      <w:r w:rsidRPr="001459FF">
        <w:rPr>
          <w:rStyle w:val="Emphasis"/>
          <w:rFonts w:asciiTheme="majorHAnsi" w:hAnsiTheme="majorHAnsi" w:cstheme="majorHAnsi"/>
          <w:highlight w:val="cyan"/>
        </w:rPr>
        <w:t>Outer space</w:t>
      </w:r>
      <w:r w:rsidRPr="001459FF">
        <w:rPr>
          <w:rStyle w:val="StyleUnderline"/>
          <w:rFonts w:asciiTheme="majorHAnsi" w:hAnsiTheme="majorHAnsi" w:cstheme="majorHAnsi"/>
        </w:rPr>
        <w:t xml:space="preserve"> (often called space) </w:t>
      </w:r>
      <w:r w:rsidRPr="001459FF">
        <w:rPr>
          <w:rStyle w:val="StyleUnderline"/>
          <w:rFonts w:asciiTheme="majorHAnsi" w:hAnsiTheme="majorHAnsi" w:cstheme="majorHAnsi"/>
          <w:highlight w:val="cyan"/>
        </w:rPr>
        <w:t xml:space="preserve">consists of the relatively empty regions of the universe </w:t>
      </w:r>
      <w:r w:rsidRPr="001459FF">
        <w:rPr>
          <w:rStyle w:val="Emphasis"/>
          <w:rFonts w:asciiTheme="majorHAnsi" w:hAnsiTheme="majorHAnsi" w:cstheme="majorHAnsi"/>
          <w:highlight w:val="cyan"/>
        </w:rPr>
        <w:t>outside</w:t>
      </w:r>
      <w:r w:rsidRPr="001459FF">
        <w:rPr>
          <w:rStyle w:val="StyleUnderline"/>
          <w:rFonts w:asciiTheme="majorHAnsi" w:hAnsiTheme="majorHAnsi" w:cstheme="majorHAnsi"/>
          <w:highlight w:val="cyan"/>
        </w:rPr>
        <w:t xml:space="preserve"> </w:t>
      </w:r>
      <w:r w:rsidRPr="001459FF">
        <w:rPr>
          <w:rStyle w:val="StyleUnderline"/>
          <w:rFonts w:asciiTheme="majorHAnsi" w:hAnsiTheme="majorHAnsi" w:cstheme="majorHAnsi"/>
        </w:rPr>
        <w:t xml:space="preserve">the atmospheres </w:t>
      </w:r>
      <w:r w:rsidRPr="001459FF">
        <w:rPr>
          <w:rStyle w:val="Emphasis"/>
          <w:rFonts w:asciiTheme="majorHAnsi" w:hAnsiTheme="majorHAnsi" w:cstheme="majorHAnsi"/>
          <w:highlight w:val="cyan"/>
        </w:rPr>
        <w:t>of celestial bodies</w:t>
      </w:r>
      <w:r w:rsidRPr="001459FF">
        <w:rPr>
          <w:rFonts w:asciiTheme="majorHAnsi" w:hAnsiTheme="majorHAnsi" w:cstheme="majorHAnsi"/>
        </w:rPr>
        <w:t>. Outer space is used to distinguish it from airspace and terrestrial locations. There is no clear boundary between Earth's atmosphere and space, as the density of the atmosphere gradually decreases as the altitude increases.</w:t>
      </w:r>
    </w:p>
    <w:p w14:paraId="4A25D49B" w14:textId="3C01975C" w:rsidR="00342516" w:rsidRPr="001459FF" w:rsidRDefault="00342516" w:rsidP="00342516">
      <w:pPr>
        <w:pStyle w:val="Heading4"/>
        <w:rPr>
          <w:rFonts w:asciiTheme="majorHAnsi" w:hAnsiTheme="majorHAnsi" w:cstheme="majorHAnsi"/>
        </w:rPr>
      </w:pPr>
      <w:r w:rsidRPr="001459FF">
        <w:rPr>
          <w:rFonts w:asciiTheme="majorHAnsi" w:hAnsiTheme="majorHAnsi" w:cstheme="majorHAnsi"/>
        </w:rPr>
        <w:t xml:space="preserve">Violation: </w:t>
      </w:r>
      <w:r w:rsidR="00392D4F" w:rsidRPr="001459FF">
        <w:rPr>
          <w:rFonts w:asciiTheme="majorHAnsi" w:hAnsiTheme="majorHAnsi" w:cstheme="majorHAnsi"/>
        </w:rPr>
        <w:t>Mars is a planet not a part of outer space</w:t>
      </w:r>
    </w:p>
    <w:p w14:paraId="24D4AF94" w14:textId="77777777" w:rsidR="00392D4F" w:rsidRPr="001459FF" w:rsidRDefault="00392D4F" w:rsidP="00392D4F">
      <w:pPr>
        <w:rPr>
          <w:rFonts w:asciiTheme="majorHAnsi" w:hAnsiTheme="majorHAnsi" w:cstheme="majorHAnsi"/>
        </w:rPr>
      </w:pPr>
    </w:p>
    <w:p w14:paraId="2E32DC3C" w14:textId="77777777" w:rsidR="00342516" w:rsidRPr="001459FF" w:rsidRDefault="00342516" w:rsidP="00342516">
      <w:pPr>
        <w:pStyle w:val="Heading4"/>
        <w:rPr>
          <w:rFonts w:asciiTheme="majorHAnsi" w:hAnsiTheme="majorHAnsi" w:cstheme="majorHAnsi"/>
        </w:rPr>
      </w:pPr>
      <w:r w:rsidRPr="001459FF">
        <w:rPr>
          <w:rFonts w:asciiTheme="majorHAnsi" w:hAnsiTheme="majorHAnsi" w:cstheme="majorHAnsi"/>
        </w:rPr>
        <w:t>Vote Neg</w:t>
      </w:r>
    </w:p>
    <w:p w14:paraId="7037A8F5" w14:textId="7B1B478E" w:rsidR="00342516" w:rsidRPr="001459FF" w:rsidRDefault="00342516" w:rsidP="00342516">
      <w:pPr>
        <w:pStyle w:val="Heading4"/>
        <w:rPr>
          <w:rFonts w:asciiTheme="majorHAnsi" w:hAnsiTheme="majorHAnsi" w:cstheme="majorHAnsi"/>
        </w:rPr>
      </w:pPr>
      <w:r w:rsidRPr="001459FF">
        <w:rPr>
          <w:rFonts w:asciiTheme="majorHAnsi" w:hAnsiTheme="majorHAnsi" w:cstheme="majorHAnsi"/>
        </w:rPr>
        <w:t xml:space="preserve">1] Limits and ground: the </w:t>
      </w:r>
      <w:proofErr w:type="spellStart"/>
      <w:r w:rsidRPr="001459FF">
        <w:rPr>
          <w:rFonts w:asciiTheme="majorHAnsi" w:hAnsiTheme="majorHAnsi" w:cstheme="majorHAnsi"/>
        </w:rPr>
        <w:t>aff</w:t>
      </w:r>
      <w:proofErr w:type="spellEnd"/>
      <w:r w:rsidRPr="001459FF">
        <w:rPr>
          <w:rFonts w:asciiTheme="majorHAnsi" w:hAnsiTheme="majorHAnsi" w:cstheme="majorHAnsi"/>
        </w:rPr>
        <w:t xml:space="preserve"> interpretation explodes the topic to allow any </w:t>
      </w:r>
      <w:proofErr w:type="spellStart"/>
      <w:r w:rsidRPr="001459FF">
        <w:rPr>
          <w:rFonts w:asciiTheme="majorHAnsi" w:hAnsiTheme="majorHAnsi" w:cstheme="majorHAnsi"/>
        </w:rPr>
        <w:t>aff</w:t>
      </w:r>
      <w:proofErr w:type="spellEnd"/>
      <w:r w:rsidRPr="001459FF">
        <w:rPr>
          <w:rFonts w:asciiTheme="majorHAnsi" w:hAnsiTheme="majorHAnsi" w:cstheme="majorHAnsi"/>
        </w:rPr>
        <w:t xml:space="preserve"> about outer space, and celestial bodies which structurally alters the neg research burden. Allowing them to talk about asteroids means they also are T if they talked about any other planet. Means we get no ground </w:t>
      </w:r>
      <w:proofErr w:type="spellStart"/>
      <w:r w:rsidRPr="001459FF">
        <w:rPr>
          <w:rFonts w:asciiTheme="majorHAnsi" w:hAnsiTheme="majorHAnsi" w:cstheme="majorHAnsi"/>
        </w:rPr>
        <w:t>bc</w:t>
      </w:r>
      <w:proofErr w:type="spellEnd"/>
      <w:r w:rsidRPr="001459FF">
        <w:rPr>
          <w:rFonts w:asciiTheme="majorHAnsi" w:hAnsiTheme="majorHAnsi" w:cstheme="majorHAnsi"/>
        </w:rPr>
        <w:t xml:space="preserve"> of how unpredictable the AC could be from round to round – the </w:t>
      </w:r>
      <w:proofErr w:type="spellStart"/>
      <w:r w:rsidRPr="001459FF">
        <w:rPr>
          <w:rFonts w:asciiTheme="majorHAnsi" w:hAnsiTheme="majorHAnsi" w:cstheme="majorHAnsi"/>
        </w:rPr>
        <w:t>counterinterp</w:t>
      </w:r>
      <w:proofErr w:type="spellEnd"/>
      <w:r w:rsidRPr="001459FF">
        <w:rPr>
          <w:rFonts w:asciiTheme="majorHAnsi" w:hAnsiTheme="majorHAnsi" w:cstheme="majorHAnsi"/>
        </w:rPr>
        <w:t xml:space="preserve"> allows them to talk about appropriation happening on earth itself. </w:t>
      </w:r>
    </w:p>
    <w:p w14:paraId="6094FD0F" w14:textId="77777777" w:rsidR="00392D4F" w:rsidRPr="001459FF" w:rsidRDefault="00392D4F" w:rsidP="00392D4F">
      <w:pPr>
        <w:rPr>
          <w:rFonts w:asciiTheme="majorHAnsi" w:hAnsiTheme="majorHAnsi" w:cstheme="majorHAnsi"/>
        </w:rPr>
      </w:pPr>
    </w:p>
    <w:p w14:paraId="2259C3EE" w14:textId="77777777" w:rsidR="00342516" w:rsidRPr="001459FF" w:rsidRDefault="00342516" w:rsidP="00342516">
      <w:pPr>
        <w:pStyle w:val="Heading4"/>
        <w:rPr>
          <w:rFonts w:asciiTheme="majorHAnsi" w:hAnsiTheme="majorHAnsi" w:cstheme="majorHAnsi"/>
        </w:rPr>
      </w:pPr>
      <w:r w:rsidRPr="001459FF">
        <w:rPr>
          <w:rFonts w:asciiTheme="majorHAnsi" w:hAnsiTheme="majorHAnsi" w:cstheme="majorHAnsi"/>
        </w:rPr>
        <w:t xml:space="preserve">2] Precision – Justifies the </w:t>
      </w:r>
      <w:proofErr w:type="spellStart"/>
      <w:r w:rsidRPr="001459FF">
        <w:rPr>
          <w:rFonts w:asciiTheme="majorHAnsi" w:hAnsiTheme="majorHAnsi" w:cstheme="majorHAnsi"/>
        </w:rPr>
        <w:t>aff</w:t>
      </w:r>
      <w:proofErr w:type="spellEnd"/>
      <w:r w:rsidRPr="001459FF">
        <w:rPr>
          <w:rFonts w:asciiTheme="majorHAnsi" w:hAnsiTheme="majorHAnsi" w:cstheme="majorHAnsi"/>
        </w:rPr>
        <w:t xml:space="preserve"> arbitrarily doing away with words in the resolution which gives way to </w:t>
      </w:r>
      <w:proofErr w:type="spellStart"/>
      <w:r w:rsidRPr="001459FF">
        <w:rPr>
          <w:rFonts w:asciiTheme="majorHAnsi" w:hAnsiTheme="majorHAnsi" w:cstheme="majorHAnsi"/>
        </w:rPr>
        <w:t>affs</w:t>
      </w:r>
      <w:proofErr w:type="spellEnd"/>
      <w:r w:rsidRPr="001459FF">
        <w:rPr>
          <w:rFonts w:asciiTheme="majorHAnsi" w:hAnsiTheme="majorHAnsi" w:cstheme="majorHAnsi"/>
        </w:rPr>
        <w:t xml:space="preserve"> about anything which obliterates neg prep.</w:t>
      </w:r>
    </w:p>
    <w:p w14:paraId="68BE3DED" w14:textId="77777777" w:rsidR="00342516" w:rsidRPr="001459FF" w:rsidRDefault="00342516" w:rsidP="00342516">
      <w:pPr>
        <w:rPr>
          <w:rFonts w:asciiTheme="majorHAnsi" w:hAnsiTheme="majorHAnsi" w:cstheme="majorHAnsi"/>
        </w:rPr>
      </w:pPr>
    </w:p>
    <w:p w14:paraId="655A9D57" w14:textId="77777777" w:rsidR="00342516" w:rsidRPr="001459FF" w:rsidRDefault="00342516" w:rsidP="00342516">
      <w:pPr>
        <w:pStyle w:val="Heading4"/>
        <w:rPr>
          <w:rFonts w:asciiTheme="majorHAnsi" w:hAnsiTheme="majorHAnsi" w:cstheme="majorHAnsi"/>
        </w:rPr>
      </w:pPr>
      <w:r w:rsidRPr="001459FF">
        <w:rPr>
          <w:rFonts w:asciiTheme="majorHAnsi" w:hAnsiTheme="majorHAnsi" w:cstheme="majorHAnsi"/>
        </w:rPr>
        <w:t xml:space="preserve">T is DTD and No RVIs – The whole </w:t>
      </w:r>
      <w:proofErr w:type="spellStart"/>
      <w:r w:rsidRPr="001459FF">
        <w:rPr>
          <w:rFonts w:asciiTheme="majorHAnsi" w:hAnsiTheme="majorHAnsi" w:cstheme="majorHAnsi"/>
        </w:rPr>
        <w:t>aff</w:t>
      </w:r>
      <w:proofErr w:type="spellEnd"/>
      <w:r w:rsidRPr="001459FF">
        <w:rPr>
          <w:rFonts w:asciiTheme="majorHAnsi" w:hAnsiTheme="majorHAnsi" w:cstheme="majorHAnsi"/>
        </w:rPr>
        <w:t xml:space="preserve"> violates and </w:t>
      </w:r>
      <w:proofErr w:type="spellStart"/>
      <w:r w:rsidRPr="001459FF">
        <w:rPr>
          <w:rFonts w:asciiTheme="majorHAnsi" w:hAnsiTheme="majorHAnsi" w:cstheme="majorHAnsi"/>
        </w:rPr>
        <w:t>its</w:t>
      </w:r>
      <w:proofErr w:type="spellEnd"/>
      <w:r w:rsidRPr="001459FF">
        <w:rPr>
          <w:rFonts w:asciiTheme="majorHAnsi" w:hAnsiTheme="majorHAnsi" w:cstheme="majorHAnsi"/>
        </w:rPr>
        <w:t xml:space="preserve"> their burden to be topical---must proactively prove the </w:t>
      </w:r>
      <w:proofErr w:type="spellStart"/>
      <w:r w:rsidRPr="001459FF">
        <w:rPr>
          <w:rFonts w:asciiTheme="majorHAnsi" w:hAnsiTheme="majorHAnsi" w:cstheme="majorHAnsi"/>
        </w:rPr>
        <w:t>aff</w:t>
      </w:r>
      <w:proofErr w:type="spellEnd"/>
      <w:r w:rsidRPr="001459FF">
        <w:rPr>
          <w:rFonts w:asciiTheme="majorHAnsi" w:hAnsiTheme="majorHAnsi" w:cstheme="majorHAnsi"/>
        </w:rPr>
        <w:t xml:space="preserve"> is good since the entire debate follows it. Means T comes first---our abuse was because of theirs. </w:t>
      </w:r>
    </w:p>
    <w:p w14:paraId="6052F030" w14:textId="77777777" w:rsidR="00342516" w:rsidRPr="001459FF" w:rsidRDefault="00342516" w:rsidP="00342516">
      <w:pPr>
        <w:rPr>
          <w:rFonts w:asciiTheme="majorHAnsi" w:hAnsiTheme="majorHAnsi" w:cstheme="majorHAnsi"/>
        </w:rPr>
      </w:pPr>
    </w:p>
    <w:p w14:paraId="68D55C9E" w14:textId="77777777" w:rsidR="00342516" w:rsidRPr="001459FF" w:rsidRDefault="00342516" w:rsidP="00342516">
      <w:pPr>
        <w:pStyle w:val="Heading4"/>
        <w:rPr>
          <w:rFonts w:asciiTheme="majorHAnsi" w:hAnsiTheme="majorHAnsi" w:cstheme="majorHAnsi"/>
        </w:rPr>
      </w:pPr>
      <w:r w:rsidRPr="001459FF">
        <w:rPr>
          <w:rFonts w:asciiTheme="majorHAnsi" w:hAnsiTheme="majorHAnsi" w:cstheme="majorHAnsi"/>
        </w:rPr>
        <w:t xml:space="preserve">Use Competing </w:t>
      </w:r>
      <w:proofErr w:type="spellStart"/>
      <w:r w:rsidRPr="001459FF">
        <w:rPr>
          <w:rFonts w:asciiTheme="majorHAnsi" w:hAnsiTheme="majorHAnsi" w:cstheme="majorHAnsi"/>
        </w:rPr>
        <w:t>Interps</w:t>
      </w:r>
      <w:proofErr w:type="spellEnd"/>
      <w:r w:rsidRPr="001459FF">
        <w:rPr>
          <w:rFonts w:asciiTheme="majorHAnsi" w:hAnsiTheme="majorHAnsi" w:cstheme="majorHAnsi"/>
        </w:rPr>
        <w:t xml:space="preserve"> – Anything else lets the judge intervene and pick whatever def is best under their bs meter leading to a proliferation of abuse. </w:t>
      </w:r>
    </w:p>
    <w:p w14:paraId="5C4F0AEA" w14:textId="77777777" w:rsidR="00342516" w:rsidRPr="001459FF" w:rsidRDefault="00342516" w:rsidP="00342516">
      <w:pPr>
        <w:rPr>
          <w:rFonts w:asciiTheme="majorHAnsi" w:hAnsiTheme="majorHAnsi" w:cstheme="majorHAnsi"/>
        </w:rPr>
      </w:pPr>
    </w:p>
    <w:p w14:paraId="350BEEF2" w14:textId="215DE588" w:rsidR="00342516" w:rsidRPr="001459FF" w:rsidRDefault="00392D4F" w:rsidP="00392D4F">
      <w:pPr>
        <w:pStyle w:val="Heading2"/>
        <w:rPr>
          <w:rFonts w:asciiTheme="majorHAnsi" w:hAnsiTheme="majorHAnsi" w:cstheme="majorHAnsi"/>
        </w:rPr>
      </w:pPr>
      <w:r w:rsidRPr="001459FF">
        <w:rPr>
          <w:rFonts w:asciiTheme="majorHAnsi" w:hAnsiTheme="majorHAnsi" w:cstheme="majorHAnsi"/>
        </w:rPr>
        <w:lastRenderedPageBreak/>
        <w:t>2---DA</w:t>
      </w:r>
    </w:p>
    <w:p w14:paraId="40F43E36" w14:textId="77777777" w:rsidR="00392D4F" w:rsidRPr="001459FF" w:rsidRDefault="00392D4F" w:rsidP="00392D4F">
      <w:pPr>
        <w:pStyle w:val="Heading4"/>
        <w:rPr>
          <w:rFonts w:asciiTheme="majorHAnsi" w:hAnsiTheme="majorHAnsi" w:cstheme="majorHAnsi"/>
        </w:rPr>
      </w:pPr>
      <w:r w:rsidRPr="001459FF">
        <w:rPr>
          <w:rFonts w:asciiTheme="majorHAnsi" w:hAnsiTheme="majorHAnsi" w:cstheme="majorHAnsi"/>
        </w:rPr>
        <w:t xml:space="preserve">Changes in appropriation </w:t>
      </w:r>
      <w:r w:rsidRPr="001459FF">
        <w:rPr>
          <w:rFonts w:asciiTheme="majorHAnsi" w:hAnsiTheme="majorHAnsi" w:cstheme="majorHAnsi"/>
          <w:u w:val="single"/>
        </w:rPr>
        <w:t>scare</w:t>
      </w:r>
      <w:r w:rsidRPr="001459FF">
        <w:rPr>
          <w:rFonts w:asciiTheme="majorHAnsi" w:hAnsiTheme="majorHAnsi" w:cstheme="majorHAnsi"/>
        </w:rPr>
        <w:t xml:space="preserve"> investors and research---spills over to broader space. </w:t>
      </w:r>
    </w:p>
    <w:p w14:paraId="750376C7" w14:textId="77777777" w:rsidR="00392D4F" w:rsidRPr="001459FF" w:rsidRDefault="00392D4F" w:rsidP="00392D4F">
      <w:pPr>
        <w:rPr>
          <w:rFonts w:asciiTheme="majorHAnsi" w:hAnsiTheme="majorHAnsi" w:cstheme="majorHAnsi"/>
        </w:rPr>
      </w:pPr>
      <w:r w:rsidRPr="001459FF">
        <w:rPr>
          <w:rStyle w:val="Style13ptBold"/>
          <w:rFonts w:asciiTheme="majorHAnsi" w:hAnsiTheme="majorHAnsi" w:cstheme="majorHAnsi"/>
        </w:rPr>
        <w:t>Freeland 05,</w:t>
      </w:r>
      <w:r w:rsidRPr="001459FF">
        <w:rPr>
          <w:rFonts w:asciiTheme="majorHAnsi" w:hAnsiTheme="majorHAnsi" w:cstheme="majorHAnsi"/>
        </w:rPr>
        <w:t xml:space="preserve"> [Steven Freeland, 2005,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1459FF">
          <w:rPr>
            <w:rStyle w:val="Hyperlink"/>
            <w:rFonts w:asciiTheme="majorHAnsi" w:hAnsiTheme="majorHAnsi" w:cstheme="majorHAnsi"/>
          </w:rPr>
          <w:t>https://chicagounbound.uchicago.edu/cgi/viewcontent.cgi?article=1269&amp;context=cjil//</w:t>
        </w:r>
      </w:hyperlink>
      <w:r w:rsidRPr="001459FF">
        <w:rPr>
          <w:rFonts w:asciiTheme="majorHAnsi" w:hAnsiTheme="majorHAnsi" w:cstheme="majorHAnsi"/>
        </w:rPr>
        <w:t xml:space="preserve"> Accessed: 02-22-22] Recut </w:t>
      </w:r>
      <w:proofErr w:type="spellStart"/>
      <w:r w:rsidRPr="001459FF">
        <w:rPr>
          <w:rFonts w:asciiTheme="majorHAnsi" w:hAnsiTheme="majorHAnsi" w:cstheme="majorHAnsi"/>
        </w:rPr>
        <w:t>Sachin</w:t>
      </w:r>
      <w:proofErr w:type="spellEnd"/>
    </w:p>
    <w:p w14:paraId="20F0B658" w14:textId="77777777" w:rsidR="00392D4F" w:rsidRPr="001459FF" w:rsidRDefault="00392D4F" w:rsidP="00392D4F">
      <w:pPr>
        <w:rPr>
          <w:rFonts w:asciiTheme="majorHAnsi" w:hAnsiTheme="majorHAnsi" w:cstheme="majorHAnsi"/>
          <w:sz w:val="10"/>
        </w:rPr>
      </w:pPr>
      <w:r w:rsidRPr="001459FF">
        <w:rPr>
          <w:rFonts w:asciiTheme="majorHAnsi" w:hAnsiTheme="majorHAnsi" w:cstheme="majorHAnsi"/>
          <w:sz w:val="10"/>
        </w:rPr>
        <w:t xml:space="preserve">V. THE NEED FOR CELESTIAL PROPERTY RIGHTS? ¶ The </w:t>
      </w:r>
      <w:r w:rsidRPr="001459FF">
        <w:rPr>
          <w:rStyle w:val="StyleUnderline"/>
          <w:rFonts w:asciiTheme="majorHAnsi" w:hAnsiTheme="majorHAnsi" w:cstheme="majorHAnsi"/>
        </w:rPr>
        <w:t>fundamental principle of "</w:t>
      </w:r>
      <w:r w:rsidRPr="001459FF">
        <w:rPr>
          <w:rStyle w:val="StyleUnderline"/>
          <w:rFonts w:asciiTheme="majorHAnsi" w:hAnsiTheme="majorHAnsi" w:cstheme="majorHAnsi"/>
          <w:highlight w:val="cyan"/>
        </w:rPr>
        <w:t>non-appropriation</w:t>
      </w:r>
      <w:r w:rsidRPr="001459FF">
        <w:rPr>
          <w:rStyle w:val="StyleUnderline"/>
          <w:rFonts w:asciiTheme="majorHAnsi" w:hAnsiTheme="majorHAnsi" w:cstheme="majorHAnsi"/>
        </w:rPr>
        <w:t>"</w:t>
      </w:r>
      <w:r w:rsidRPr="001459FF">
        <w:rPr>
          <w:rFonts w:asciiTheme="majorHAnsi" w:hAnsiTheme="majorHAnsi" w:cstheme="majorHAnsi"/>
          <w:sz w:val="10"/>
        </w:rPr>
        <w:t xml:space="preserve"> upon which the international law </w:t>
      </w:r>
      <w:r w:rsidRPr="001459FF">
        <w:rPr>
          <w:rStyle w:val="StyleUnderline"/>
          <w:rFonts w:asciiTheme="majorHAnsi" w:hAnsiTheme="majorHAnsi" w:cstheme="majorHAnsi"/>
        </w:rPr>
        <w:t xml:space="preserve">of outer space is based </w:t>
      </w:r>
      <w:r w:rsidRPr="001459FF">
        <w:rPr>
          <w:rStyle w:val="StyleUnderline"/>
          <w:rFonts w:asciiTheme="majorHAnsi" w:hAnsiTheme="majorHAnsi" w:cstheme="majorHAnsi"/>
          <w:highlight w:val="cyan"/>
        </w:rPr>
        <w:t>stems from</w:t>
      </w:r>
      <w:r w:rsidRPr="001459FF">
        <w:rPr>
          <w:rStyle w:val="StyleUnderline"/>
          <w:rFonts w:asciiTheme="majorHAnsi" w:hAnsiTheme="majorHAnsi" w:cstheme="majorHAnsi"/>
        </w:rPr>
        <w:t xml:space="preserve"> the desire of the international community to </w:t>
      </w:r>
      <w:r w:rsidRPr="001459FF">
        <w:rPr>
          <w:rStyle w:val="StyleUnderline"/>
          <w:rFonts w:asciiTheme="majorHAnsi" w:hAnsiTheme="majorHAnsi" w:cstheme="majorHAnsi"/>
          <w:highlight w:val="cyan"/>
        </w:rPr>
        <w:t>ensure</w:t>
      </w:r>
      <w:r w:rsidRPr="001459FF">
        <w:rPr>
          <w:rStyle w:val="StyleUnderline"/>
          <w:rFonts w:asciiTheme="majorHAnsi" w:hAnsiTheme="majorHAnsi" w:cstheme="majorHAnsi"/>
        </w:rPr>
        <w:t xml:space="preserve"> that outer </w:t>
      </w:r>
      <w:r w:rsidRPr="001459FF">
        <w:rPr>
          <w:rStyle w:val="StyleUnderline"/>
          <w:rFonts w:asciiTheme="majorHAnsi" w:hAnsiTheme="majorHAnsi" w:cstheme="majorHAnsi"/>
          <w:highlight w:val="cyan"/>
        </w:rPr>
        <w:t>space remains</w:t>
      </w:r>
      <w:r w:rsidRPr="001459FF">
        <w:rPr>
          <w:rStyle w:val="StyleUnderline"/>
          <w:rFonts w:asciiTheme="majorHAnsi" w:hAnsiTheme="majorHAnsi" w:cstheme="majorHAnsi"/>
        </w:rPr>
        <w:t xml:space="preserve"> an area </w:t>
      </w:r>
      <w:r w:rsidRPr="001459FF">
        <w:rPr>
          <w:rStyle w:val="StyleUnderline"/>
          <w:rFonts w:asciiTheme="majorHAnsi" w:hAnsiTheme="majorHAnsi" w:cstheme="majorHAnsi"/>
          <w:highlight w:val="cyan"/>
        </w:rPr>
        <w:t>beyond</w:t>
      </w:r>
      <w:r w:rsidRPr="001459FF">
        <w:rPr>
          <w:rStyle w:val="StyleUnderline"/>
          <w:rFonts w:asciiTheme="majorHAnsi" w:hAnsiTheme="majorHAnsi" w:cstheme="majorHAnsi"/>
        </w:rPr>
        <w:t xml:space="preserve"> the </w:t>
      </w:r>
      <w:r w:rsidRPr="001459FF">
        <w:rPr>
          <w:rStyle w:val="StyleUnderline"/>
          <w:rFonts w:asciiTheme="majorHAnsi" w:hAnsiTheme="majorHAnsi" w:cstheme="majorHAnsi"/>
          <w:highlight w:val="cyan"/>
        </w:rPr>
        <w:t>jurisdiction</w:t>
      </w:r>
      <w:r w:rsidRPr="001459FF">
        <w:rPr>
          <w:rStyle w:val="StyleUnderline"/>
          <w:rFonts w:asciiTheme="majorHAnsi" w:hAnsiTheme="majorHAnsi" w:cstheme="majorHAnsi"/>
        </w:rPr>
        <w:t xml:space="preserve"> of any state(s).</w:t>
      </w:r>
      <w:r w:rsidRPr="001459FF">
        <w:rPr>
          <w:rFonts w:asciiTheme="majorHAnsi" w:hAnsiTheme="majorHAnsi" w:cstheme="majorHAnsi"/>
          <w:sz w:val="10"/>
        </w:rPr>
        <w:t xml:space="preserve"> Similar ideals emerge from UNCLOS (in relation to the High Seas) as well as the Antarctic Treaty, 42 although in the case of the latter treaty, it was </w:t>
      </w:r>
      <w:proofErr w:type="spellStart"/>
      <w:r w:rsidRPr="001459FF">
        <w:rPr>
          <w:rFonts w:asciiTheme="majorHAnsi" w:hAnsiTheme="majorHAnsi" w:cstheme="majorHAnsi"/>
          <w:sz w:val="10"/>
        </w:rPr>
        <w:t>finalised</w:t>
      </w:r>
      <w:proofErr w:type="spellEnd"/>
      <w:r w:rsidRPr="001459FF">
        <w:rPr>
          <w:rFonts w:asciiTheme="majorHAnsi" w:hAnsiTheme="majorHAnsi" w:cstheme="majorHAnsi"/>
          <w:sz w:val="10"/>
        </w:rPr>
        <w:t xml:space="preserve"> after a number of claims of sovereignty had already been made by various States and therefore was structured to "postpone" rather than prejudice or renounce those previously asserted claims.43 </w:t>
      </w:r>
      <w:r w:rsidRPr="001459FF">
        <w:rPr>
          <w:rStyle w:val="StyleUnderline"/>
          <w:rFonts w:asciiTheme="majorHAnsi" w:hAnsiTheme="majorHAnsi" w:cstheme="majorHAnsi"/>
        </w:rPr>
        <w:t xml:space="preserve">In the case of outer space, its exploitation and </w:t>
      </w:r>
      <w:r w:rsidRPr="001459FF">
        <w:rPr>
          <w:rStyle w:val="StyleUnderline"/>
          <w:rFonts w:asciiTheme="majorHAnsi" w:hAnsiTheme="majorHAnsi" w:cstheme="majorHAnsi"/>
          <w:highlight w:val="cyan"/>
        </w:rPr>
        <w:t>use is</w:t>
      </w:r>
      <w:r w:rsidRPr="001459FF">
        <w:rPr>
          <w:rStyle w:val="StyleUnderline"/>
          <w:rFonts w:asciiTheme="majorHAnsi" w:hAnsiTheme="majorHAnsi" w:cstheme="majorHAnsi"/>
        </w:rPr>
        <w:t xml:space="preserve"> expressed in Article I of the Outer Space Treaty to be "the </w:t>
      </w:r>
      <w:r w:rsidRPr="001459FF">
        <w:rPr>
          <w:rStyle w:val="StyleUnderline"/>
          <w:rFonts w:asciiTheme="majorHAnsi" w:hAnsiTheme="majorHAnsi" w:cstheme="majorHAnsi"/>
          <w:highlight w:val="cyan"/>
        </w:rPr>
        <w:t>province of all mankind</w:t>
      </w:r>
      <w:r w:rsidRPr="001459FF">
        <w:rPr>
          <w:rStyle w:val="StyleUnderline"/>
          <w:rFonts w:asciiTheme="majorHAnsi" w:hAnsiTheme="majorHAnsi" w:cstheme="majorHAnsi"/>
        </w:rPr>
        <w:t>,"</w:t>
      </w:r>
      <w:r w:rsidRPr="001459FF">
        <w:rPr>
          <w:rFonts w:asciiTheme="majorHAnsi" w:hAnsiTheme="majorHAnsi" w:cstheme="majorHAnsi"/>
          <w:sz w:val="10"/>
        </w:rPr>
        <w:t xml:space="preserve"> a term whose meaning is not entirely clear but has been interpreted by most commentators as evincing the desire to ensure that any State is </w:t>
      </w:r>
      <w:r w:rsidRPr="001459FF">
        <w:rPr>
          <w:rStyle w:val="StyleUnderline"/>
          <w:rFonts w:asciiTheme="majorHAnsi" w:hAnsiTheme="majorHAnsi" w:cstheme="majorHAnsi"/>
          <w:highlight w:val="cyan"/>
        </w:rPr>
        <w:t>free to engage</w:t>
      </w:r>
      <w:r w:rsidRPr="001459FF">
        <w:rPr>
          <w:rStyle w:val="StyleUnderline"/>
          <w:rFonts w:asciiTheme="majorHAnsi" w:hAnsiTheme="majorHAnsi" w:cstheme="majorHAnsi"/>
        </w:rPr>
        <w:t xml:space="preserve"> in space activities </w:t>
      </w:r>
      <w:r w:rsidRPr="001459FF">
        <w:rPr>
          <w:rStyle w:val="StyleUnderline"/>
          <w:rFonts w:asciiTheme="majorHAnsi" w:hAnsiTheme="majorHAnsi" w:cstheme="majorHAnsi"/>
          <w:highlight w:val="cyan"/>
        </w:rPr>
        <w:t>without</w:t>
      </w:r>
      <w:r w:rsidRPr="001459FF">
        <w:rPr>
          <w:rStyle w:val="StyleUnderline"/>
          <w:rFonts w:asciiTheme="majorHAnsi" w:hAnsiTheme="majorHAnsi" w:cstheme="majorHAnsi"/>
        </w:rPr>
        <w:t xml:space="preserve"> reference to any </w:t>
      </w:r>
      <w:r w:rsidRPr="001459FF">
        <w:rPr>
          <w:rStyle w:val="StyleUnderline"/>
          <w:rFonts w:asciiTheme="majorHAnsi" w:hAnsiTheme="majorHAnsi" w:cstheme="majorHAnsi"/>
          <w:highlight w:val="cyan"/>
        </w:rPr>
        <w:t>sovereign</w:t>
      </w:r>
      <w:r w:rsidRPr="001459FF">
        <w:rPr>
          <w:rStyle w:val="StyleUnderline"/>
          <w:rFonts w:asciiTheme="majorHAnsi" w:hAnsiTheme="majorHAnsi" w:cstheme="majorHAnsi"/>
        </w:rPr>
        <w:t xml:space="preserve"> claims of other States. </w:t>
      </w:r>
      <w:r w:rsidRPr="001459FF">
        <w:rPr>
          <w:rFonts w:asciiTheme="majorHAnsi" w:hAnsiTheme="majorHAnsi" w:cstheme="majorHAnsi"/>
          <w:sz w:val="10"/>
        </w:rPr>
        <w:t xml:space="preserve">This </w:t>
      </w:r>
      <w:r w:rsidRPr="001459FF">
        <w:rPr>
          <w:rStyle w:val="StyleUnderline"/>
          <w:rFonts w:asciiTheme="majorHAnsi" w:hAnsiTheme="majorHAnsi" w:cstheme="majorHAnsi"/>
        </w:rPr>
        <w:t>freedom is reinforced by other parts</w:t>
      </w:r>
      <w:r w:rsidRPr="001459FF">
        <w:rPr>
          <w:rFonts w:asciiTheme="majorHAnsi" w:hAnsiTheme="majorHAnsi" w:cstheme="majorHAnsi"/>
          <w:sz w:val="10"/>
        </w:rPr>
        <w:t xml:space="preserve"> of the same Article and is repeated in the Moon Agreement (which also applies to "other celestial bodies within the solar system, other than the earth")." Even </w:t>
      </w:r>
      <w:r w:rsidRPr="001459FF">
        <w:rPr>
          <w:rStyle w:val="StyleUnderline"/>
          <w:rFonts w:asciiTheme="majorHAnsi" w:hAnsiTheme="majorHAnsi" w:cstheme="majorHAnsi"/>
          <w:highlight w:val="cyan"/>
        </w:rPr>
        <w:t>though</w:t>
      </w:r>
      <w:r w:rsidRPr="001459FF">
        <w:rPr>
          <w:rStyle w:val="StyleUnderline"/>
          <w:rFonts w:asciiTheme="majorHAnsi" w:hAnsiTheme="majorHAnsi" w:cstheme="majorHAnsi"/>
        </w:rPr>
        <w:t xml:space="preserve"> both the scope for space activities and the number of </w:t>
      </w:r>
      <w:r w:rsidRPr="001459FF">
        <w:rPr>
          <w:rStyle w:val="StyleUnderline"/>
          <w:rFonts w:asciiTheme="majorHAnsi" w:hAnsiTheme="majorHAnsi" w:cstheme="majorHAnsi"/>
          <w:highlight w:val="cyan"/>
        </w:rPr>
        <w:t>private participants</w:t>
      </w:r>
      <w:r w:rsidRPr="001459FF">
        <w:rPr>
          <w:rStyle w:val="StyleUnderline"/>
          <w:rFonts w:asciiTheme="majorHAnsi" w:hAnsiTheme="majorHAnsi" w:cstheme="majorHAnsi"/>
        </w:rPr>
        <w:t xml:space="preserve"> </w:t>
      </w:r>
      <w:proofErr w:type="gramStart"/>
      <w:r w:rsidRPr="001459FF">
        <w:rPr>
          <w:rStyle w:val="StyleUnderline"/>
          <w:rFonts w:asciiTheme="majorHAnsi" w:hAnsiTheme="majorHAnsi" w:cstheme="majorHAnsi"/>
        </w:rPr>
        <w:t>have</w:t>
      </w:r>
      <w:proofErr w:type="gramEnd"/>
      <w:r w:rsidRPr="001459FF">
        <w:rPr>
          <w:rStyle w:val="StyleUnderline"/>
          <w:rFonts w:asciiTheme="majorHAnsi" w:hAnsiTheme="majorHAnsi" w:cstheme="majorHAnsi"/>
        </w:rPr>
        <w:t xml:space="preserve"> </w:t>
      </w:r>
      <w:r w:rsidRPr="001459FF">
        <w:rPr>
          <w:rStyle w:val="StyleUnderline"/>
          <w:rFonts w:asciiTheme="majorHAnsi" w:hAnsiTheme="majorHAnsi" w:cstheme="majorHAnsi"/>
          <w:highlight w:val="cyan"/>
        </w:rPr>
        <w:t>expanded</w:t>
      </w:r>
      <w:r w:rsidRPr="001459FF">
        <w:rPr>
          <w:rFonts w:asciiTheme="majorHAnsi" w:hAnsiTheme="majorHAnsi" w:cstheme="majorHAnsi"/>
          <w:sz w:val="10"/>
        </w:rPr>
        <w:t xml:space="preserve"> significantly since these treaties were </w:t>
      </w:r>
      <w:proofErr w:type="spellStart"/>
      <w:r w:rsidRPr="001459FF">
        <w:rPr>
          <w:rFonts w:asciiTheme="majorHAnsi" w:hAnsiTheme="majorHAnsi" w:cstheme="majorHAnsi"/>
          <w:sz w:val="10"/>
        </w:rPr>
        <w:t>finalised</w:t>
      </w:r>
      <w:proofErr w:type="spellEnd"/>
      <w:r w:rsidRPr="001459FF">
        <w:rPr>
          <w:rFonts w:asciiTheme="majorHAnsi" w:hAnsiTheme="majorHAnsi" w:cstheme="majorHAnsi"/>
          <w:sz w:val="10"/>
        </w:rPr>
        <w:t xml:space="preserve">, it has still been suggested that </w:t>
      </w:r>
      <w:r w:rsidRPr="001459FF">
        <w:rPr>
          <w:rStyle w:val="StyleUnderline"/>
          <w:rFonts w:asciiTheme="majorHAnsi" w:hAnsiTheme="majorHAnsi" w:cstheme="majorHAnsi"/>
        </w:rPr>
        <w:t xml:space="preserve">the </w:t>
      </w:r>
      <w:proofErr w:type="spellStart"/>
      <w:r w:rsidRPr="001459FF">
        <w:rPr>
          <w:rStyle w:val="StyleUnderline"/>
          <w:rFonts w:asciiTheme="majorHAnsi" w:hAnsiTheme="majorHAnsi" w:cstheme="majorHAnsi"/>
          <w:highlight w:val="cyan"/>
        </w:rPr>
        <w:t>nonappropriation</w:t>
      </w:r>
      <w:proofErr w:type="spellEnd"/>
      <w:r w:rsidRPr="001459FF">
        <w:rPr>
          <w:rStyle w:val="StyleUnderline"/>
          <w:rFonts w:asciiTheme="majorHAnsi" w:hAnsiTheme="majorHAnsi" w:cstheme="majorHAnsi"/>
        </w:rPr>
        <w:t xml:space="preserve"> principle constitutes "</w:t>
      </w:r>
      <w:r w:rsidRPr="001459FF">
        <w:rPr>
          <w:rStyle w:val="Emphasis"/>
          <w:rFonts w:asciiTheme="majorHAnsi" w:hAnsiTheme="majorHAnsi" w:cstheme="majorHAnsi"/>
          <w:highlight w:val="cyan"/>
        </w:rPr>
        <w:t>an absolute barrier</w:t>
      </w:r>
      <w:r w:rsidRPr="001459FF">
        <w:rPr>
          <w:rStyle w:val="StyleUnderline"/>
          <w:rFonts w:asciiTheme="majorHAnsi" w:hAnsiTheme="majorHAnsi" w:cstheme="majorHAnsi"/>
        </w:rPr>
        <w:t xml:space="preserve"> in the realization of every kind of space activity., </w:t>
      </w:r>
      <w:r w:rsidRPr="001459FF">
        <w:rPr>
          <w:rFonts w:asciiTheme="majorHAnsi" w:hAnsiTheme="majorHAnsi" w:cstheme="majorHAnsi"/>
          <w:sz w:val="10"/>
        </w:rPr>
        <w:t xml:space="preserve">4 ' The </w:t>
      </w:r>
      <w:r w:rsidRPr="001459FF">
        <w:rPr>
          <w:rStyle w:val="StyleUnderline"/>
          <w:rFonts w:asciiTheme="majorHAnsi" w:hAnsiTheme="majorHAnsi" w:cstheme="majorHAnsi"/>
        </w:rPr>
        <w:t xml:space="preserve">amount of capital </w:t>
      </w:r>
      <w:r w:rsidRPr="001459FF">
        <w:rPr>
          <w:rStyle w:val="StyleUnderline"/>
          <w:rFonts w:asciiTheme="majorHAnsi" w:hAnsiTheme="majorHAnsi" w:cstheme="majorHAnsi"/>
          <w:highlight w:val="cyan"/>
        </w:rPr>
        <w:t>expenditure</w:t>
      </w:r>
      <w:r w:rsidRPr="001459FF">
        <w:rPr>
          <w:rStyle w:val="StyleUnderline"/>
          <w:rFonts w:asciiTheme="majorHAnsi" w:hAnsiTheme="majorHAnsi" w:cstheme="majorHAnsi"/>
        </w:rPr>
        <w:t xml:space="preserve"> required to research, scope, trial, and implement a new space activity </w:t>
      </w:r>
      <w:r w:rsidRPr="001459FF">
        <w:rPr>
          <w:rStyle w:val="StyleUnderline"/>
          <w:rFonts w:asciiTheme="majorHAnsi" w:hAnsiTheme="majorHAnsi" w:cstheme="majorHAnsi"/>
          <w:highlight w:val="cyan"/>
        </w:rPr>
        <w:t>is significant</w:t>
      </w:r>
      <w:r w:rsidRPr="001459FF">
        <w:rPr>
          <w:rFonts w:asciiTheme="majorHAnsi" w:hAnsiTheme="majorHAnsi" w:cstheme="majorHAnsi"/>
          <w:sz w:val="10"/>
        </w:rPr>
        <w:t xml:space="preserve">. To bring this activity to the point where it can </w:t>
      </w:r>
      <w:r w:rsidRPr="001459FF">
        <w:rPr>
          <w:rStyle w:val="StyleUnderline"/>
          <w:rFonts w:asciiTheme="majorHAnsi" w:hAnsiTheme="majorHAnsi" w:cstheme="majorHAnsi"/>
        </w:rPr>
        <w:t xml:space="preserve">represent a viable "stand alone" commercial venture </w:t>
      </w:r>
      <w:r w:rsidRPr="001459FF">
        <w:rPr>
          <w:rStyle w:val="StyleUnderline"/>
          <w:rFonts w:asciiTheme="majorHAnsi" w:hAnsiTheme="majorHAnsi" w:cstheme="majorHAnsi"/>
          <w:highlight w:val="cyan"/>
        </w:rPr>
        <w:t>takes many years</w:t>
      </w:r>
      <w:r w:rsidRPr="001459FF">
        <w:rPr>
          <w:rStyle w:val="StyleUnderline"/>
          <w:rFonts w:asciiTheme="majorHAnsi" w:hAnsiTheme="majorHAnsi" w:cstheme="majorHAnsi"/>
        </w:rPr>
        <w:t xml:space="preserve"> and almost limitless funding. From</w:t>
      </w:r>
      <w:r w:rsidRPr="001459FF">
        <w:rPr>
          <w:rFonts w:asciiTheme="majorHAnsi" w:hAnsiTheme="majorHAnsi" w:cstheme="majorHAnsi"/>
          <w:sz w:val="10"/>
        </w:rPr>
        <w:t xml:space="preserve"> the perspective of a </w:t>
      </w:r>
      <w:r w:rsidRPr="001459FF">
        <w:rPr>
          <w:rStyle w:val="StyleUnderline"/>
          <w:rFonts w:asciiTheme="majorHAnsi" w:hAnsiTheme="majorHAnsi" w:cstheme="majorHAnsi"/>
          <w:highlight w:val="cyan"/>
        </w:rPr>
        <w:t>private enterprise</w:t>
      </w:r>
      <w:r w:rsidRPr="001459FF">
        <w:rPr>
          <w:rFonts w:asciiTheme="majorHAnsi" w:hAnsiTheme="majorHAnsi" w:cstheme="majorHAnsi"/>
          <w:sz w:val="10"/>
        </w:rPr>
        <w:t xml:space="preserve"> contemplating such an activity, it </w:t>
      </w:r>
      <w:r w:rsidRPr="001459FF">
        <w:rPr>
          <w:rStyle w:val="StyleUnderline"/>
          <w:rFonts w:asciiTheme="majorHAnsi" w:hAnsiTheme="majorHAnsi" w:cstheme="majorHAnsi"/>
          <w:highlight w:val="cyan"/>
        </w:rPr>
        <w:t>would</w:t>
      </w:r>
      <w:r w:rsidRPr="001459FF">
        <w:rPr>
          <w:rStyle w:val="StyleUnderline"/>
          <w:rFonts w:asciiTheme="majorHAnsi" w:hAnsiTheme="majorHAnsi" w:cstheme="majorHAnsi"/>
        </w:rPr>
        <w:t xml:space="preserve"> quite obviously be an important element in its decision to </w:t>
      </w:r>
      <w:r w:rsidRPr="001459FF">
        <w:rPr>
          <w:rStyle w:val="StyleUnderline"/>
          <w:rFonts w:asciiTheme="majorHAnsi" w:hAnsiTheme="majorHAnsi" w:cstheme="majorHAnsi"/>
          <w:highlight w:val="cyan"/>
        </w:rPr>
        <w:t>devote</w:t>
      </w:r>
      <w:r w:rsidRPr="001459FF">
        <w:rPr>
          <w:rStyle w:val="StyleUnderline"/>
          <w:rFonts w:asciiTheme="majorHAnsi" w:hAnsiTheme="majorHAnsi" w:cstheme="majorHAnsi"/>
        </w:rPr>
        <w:t xml:space="preserve"> resources </w:t>
      </w:r>
      <w:r w:rsidRPr="001459FF">
        <w:rPr>
          <w:rStyle w:val="StyleUnderline"/>
          <w:rFonts w:asciiTheme="majorHAnsi" w:hAnsiTheme="majorHAnsi" w:cstheme="majorHAnsi"/>
          <w:highlight w:val="cyan"/>
        </w:rPr>
        <w:t>to</w:t>
      </w:r>
      <w:r w:rsidRPr="001459FF">
        <w:rPr>
          <w:rStyle w:val="StyleUnderline"/>
          <w:rFonts w:asciiTheme="majorHAnsi" w:hAnsiTheme="majorHAnsi" w:cstheme="majorHAnsi"/>
        </w:rPr>
        <w:t xml:space="preserve"> this activity</w:t>
      </w:r>
      <w:r w:rsidRPr="001459FF">
        <w:rPr>
          <w:rFonts w:asciiTheme="majorHAnsi" w:hAnsiTheme="majorHAnsi" w:cstheme="majorHAnsi"/>
          <w:sz w:val="10"/>
        </w:rPr>
        <w:t xml:space="preserve"> that it is able to </w:t>
      </w:r>
      <w:r w:rsidRPr="001459FF">
        <w:rPr>
          <w:rStyle w:val="StyleUnderline"/>
          <w:rFonts w:asciiTheme="majorHAnsi" w:hAnsiTheme="majorHAnsi" w:cstheme="majorHAnsi"/>
          <w:highlight w:val="cyan"/>
        </w:rPr>
        <w:t>secure</w:t>
      </w:r>
      <w:r w:rsidRPr="001459FF">
        <w:rPr>
          <w:rFonts w:asciiTheme="majorHAnsi" w:hAnsiTheme="majorHAnsi" w:cstheme="majorHAnsi"/>
          <w:sz w:val="10"/>
        </w:rPr>
        <w:t xml:space="preserve"> the highest </w:t>
      </w:r>
      <w:r w:rsidRPr="001459FF">
        <w:rPr>
          <w:rStyle w:val="StyleUnderline"/>
          <w:rFonts w:asciiTheme="majorHAnsi" w:hAnsiTheme="majorHAnsi" w:cstheme="majorHAnsi"/>
        </w:rPr>
        <w:t xml:space="preserve">degree of legal </w:t>
      </w:r>
      <w:r w:rsidRPr="001459FF">
        <w:rPr>
          <w:rStyle w:val="StyleUnderline"/>
          <w:rFonts w:asciiTheme="majorHAnsi" w:hAnsiTheme="majorHAnsi" w:cstheme="majorHAnsi"/>
          <w:highlight w:val="cyan"/>
        </w:rPr>
        <w:t>rights</w:t>
      </w:r>
      <w:r w:rsidRPr="001459FF">
        <w:rPr>
          <w:rFonts w:asciiTheme="majorHAnsi" w:hAnsiTheme="majorHAnsi" w:cstheme="majorHAnsi"/>
          <w:sz w:val="10"/>
        </w:rPr>
        <w:t xml:space="preserve"> in order </w:t>
      </w:r>
      <w:r w:rsidRPr="001459FF">
        <w:rPr>
          <w:rStyle w:val="StyleUnderline"/>
          <w:rFonts w:asciiTheme="majorHAnsi" w:hAnsiTheme="majorHAnsi" w:cstheme="majorHAnsi"/>
          <w:highlight w:val="cyan"/>
        </w:rPr>
        <w:t>to</w:t>
      </w:r>
      <w:r w:rsidRPr="001459FF">
        <w:rPr>
          <w:rStyle w:val="StyleUnderline"/>
          <w:rFonts w:asciiTheme="majorHAnsi" w:hAnsiTheme="majorHAnsi" w:cstheme="majorHAnsi"/>
        </w:rPr>
        <w:t xml:space="preserve"> protect </w:t>
      </w:r>
      <w:r w:rsidRPr="001459FF">
        <w:rPr>
          <w:rStyle w:val="StyleUnderline"/>
          <w:rFonts w:asciiTheme="majorHAnsi" w:hAnsiTheme="majorHAnsi" w:cstheme="majorHAnsi"/>
          <w:highlight w:val="cyan"/>
        </w:rPr>
        <w:t>its investment</w:t>
      </w:r>
      <w:r w:rsidRPr="001459FF">
        <w:rPr>
          <w:rStyle w:val="StyleUnderline"/>
          <w:rFonts w:asciiTheme="majorHAnsi" w:hAnsiTheme="majorHAnsi" w:cstheme="majorHAnsi"/>
        </w:rPr>
        <w:t>. Security of</w:t>
      </w:r>
      <w:r w:rsidRPr="001459FF">
        <w:rPr>
          <w:rFonts w:asciiTheme="majorHAnsi" w:hAnsiTheme="majorHAnsi" w:cstheme="majorHAnsi"/>
          <w:sz w:val="10"/>
        </w:rPr>
        <w:t xml:space="preserve"> patent and other </w:t>
      </w:r>
      <w:r w:rsidRPr="001459FF">
        <w:rPr>
          <w:rStyle w:val="StyleUnderline"/>
          <w:rFonts w:asciiTheme="majorHAnsi" w:hAnsiTheme="majorHAnsi" w:cstheme="majorHAnsi"/>
        </w:rPr>
        <w:t xml:space="preserve">intellectual </w:t>
      </w:r>
      <w:r w:rsidRPr="001459FF">
        <w:rPr>
          <w:rStyle w:val="StyleUnderline"/>
          <w:rFonts w:asciiTheme="majorHAnsi" w:hAnsiTheme="majorHAnsi" w:cstheme="majorHAnsi"/>
          <w:highlight w:val="cyan"/>
        </w:rPr>
        <w:t>property</w:t>
      </w:r>
      <w:r w:rsidRPr="001459FF">
        <w:rPr>
          <w:rStyle w:val="StyleUnderline"/>
          <w:rFonts w:asciiTheme="majorHAnsi" w:hAnsiTheme="majorHAnsi" w:cstheme="majorHAnsi"/>
        </w:rPr>
        <w:t xml:space="preserve"> rights</w:t>
      </w:r>
      <w:r w:rsidRPr="001459FF">
        <w:rPr>
          <w:rFonts w:asciiTheme="majorHAnsi" w:hAnsiTheme="majorHAnsi" w:cstheme="majorHAnsi"/>
          <w:sz w:val="10"/>
        </w:rPr>
        <w:t xml:space="preserve">, for example, </w:t>
      </w:r>
      <w:r w:rsidRPr="001459FF">
        <w:rPr>
          <w:rStyle w:val="StyleUnderline"/>
          <w:rFonts w:asciiTheme="majorHAnsi" w:hAnsiTheme="majorHAnsi" w:cstheme="majorHAnsi"/>
          <w:highlight w:val="cyan"/>
        </w:rPr>
        <w:t>are</w:t>
      </w:r>
      <w:r w:rsidRPr="001459FF">
        <w:rPr>
          <w:rStyle w:val="StyleUnderline"/>
          <w:rFonts w:asciiTheme="majorHAnsi" w:hAnsiTheme="majorHAnsi" w:cstheme="majorHAnsi"/>
        </w:rPr>
        <w:t xml:space="preserve"> vital </w:t>
      </w:r>
      <w:r w:rsidRPr="001459FF">
        <w:rPr>
          <w:rStyle w:val="StyleUnderline"/>
          <w:rFonts w:asciiTheme="majorHAnsi" w:hAnsiTheme="majorHAnsi" w:cstheme="majorHAnsi"/>
          <w:highlight w:val="cyan"/>
        </w:rPr>
        <w:t>prerequisites for</w:t>
      </w:r>
      <w:r w:rsidRPr="001459FF">
        <w:rPr>
          <w:rStyle w:val="StyleUnderline"/>
          <w:rFonts w:asciiTheme="majorHAnsi" w:hAnsiTheme="majorHAnsi" w:cstheme="majorHAnsi"/>
        </w:rPr>
        <w:t xml:space="preserve"> </w:t>
      </w:r>
      <w:r w:rsidRPr="001459FF">
        <w:rPr>
          <w:rStyle w:val="StyleUnderline"/>
          <w:rFonts w:asciiTheme="majorHAnsi" w:hAnsiTheme="majorHAnsi" w:cstheme="majorHAnsi"/>
          <w:highlight w:val="cyan"/>
        </w:rPr>
        <w:t>private</w:t>
      </w:r>
      <w:r w:rsidRPr="001459FF">
        <w:rPr>
          <w:rStyle w:val="StyleUnderline"/>
          <w:rFonts w:asciiTheme="majorHAnsi" w:hAnsiTheme="majorHAnsi" w:cstheme="majorHAnsi"/>
        </w:rPr>
        <w:t xml:space="preserve"> enterprise </w:t>
      </w:r>
      <w:r w:rsidRPr="001459FF">
        <w:rPr>
          <w:rStyle w:val="StyleUnderline"/>
          <w:rFonts w:asciiTheme="majorHAnsi" w:hAnsiTheme="majorHAnsi" w:cstheme="majorHAnsi"/>
          <w:highlight w:val="cyan"/>
        </w:rPr>
        <w:t>research</w:t>
      </w:r>
      <w:r w:rsidRPr="001459FF">
        <w:rPr>
          <w:rStyle w:val="StyleUnderline"/>
          <w:rFonts w:asciiTheme="majorHAnsi" w:hAnsiTheme="majorHAnsi" w:cstheme="majorHAnsi"/>
        </w:rPr>
        <w:t xml:space="preserve"> activity</w:t>
      </w:r>
      <w:r w:rsidRPr="001459FF">
        <w:rPr>
          <w:rFonts w:asciiTheme="majorHAnsi" w:hAnsiTheme="majorHAnsi" w:cstheme="majorHAnsi"/>
          <w:sz w:val="10"/>
        </w:rPr>
        <w:t xml:space="preserve"> on the ISS, and these rights are </w:t>
      </w:r>
      <w:r w:rsidRPr="001459FF">
        <w:rPr>
          <w:rStyle w:val="StyleUnderline"/>
          <w:rFonts w:asciiTheme="majorHAnsi" w:hAnsiTheme="majorHAnsi" w:cstheme="majorHAnsi"/>
          <w:highlight w:val="cyan"/>
        </w:rPr>
        <w:t>specifically</w:t>
      </w:r>
      <w:r w:rsidRPr="001459FF">
        <w:rPr>
          <w:rStyle w:val="StyleUnderline"/>
          <w:rFonts w:asciiTheme="majorHAnsi" w:hAnsiTheme="majorHAnsi" w:cstheme="majorHAnsi"/>
        </w:rPr>
        <w:t xml:space="preserve"> addressed </w:t>
      </w:r>
      <w:r w:rsidRPr="001459FF">
        <w:rPr>
          <w:rStyle w:val="StyleUnderline"/>
          <w:rFonts w:asciiTheme="majorHAnsi" w:hAnsiTheme="majorHAnsi" w:cstheme="majorHAnsi"/>
          <w:highlight w:val="cyan"/>
        </w:rPr>
        <w:t>by the ISS</w:t>
      </w:r>
      <w:r w:rsidRPr="001459FF">
        <w:rPr>
          <w:rStyle w:val="StyleUnderline"/>
          <w:rFonts w:asciiTheme="majorHAnsi" w:hAnsiTheme="majorHAnsi" w:cstheme="majorHAnsi"/>
        </w:rPr>
        <w:t xml:space="preserve"> </w:t>
      </w:r>
      <w:r w:rsidRPr="001459FF">
        <w:rPr>
          <w:rFonts w:asciiTheme="majorHAnsi" w:hAnsiTheme="majorHAnsi" w:cstheme="majorHAnsi"/>
          <w:sz w:val="10"/>
        </w:rPr>
        <w:t xml:space="preserve">Agreement between the </w:t>
      </w:r>
      <w:r w:rsidRPr="001459FF">
        <w:rPr>
          <w:rStyle w:val="StyleUnderline"/>
          <w:rFonts w:asciiTheme="majorHAnsi" w:hAnsiTheme="majorHAnsi" w:cstheme="majorHAnsi"/>
        </w:rPr>
        <w:t xml:space="preserve">partners to the project and were applicable to the experiments </w:t>
      </w:r>
      <w:r w:rsidRPr="001459FF">
        <w:rPr>
          <w:rFonts w:asciiTheme="majorHAnsi" w:hAnsiTheme="majorHAnsi" w:cstheme="majorHAnsi"/>
          <w:sz w:val="10"/>
        </w:rPr>
        <w:t xml:space="preserve">undertaken by Mark Shuttleworth when he was </w:t>
      </w:r>
      <w:proofErr w:type="gramStart"/>
      <w:r w:rsidRPr="001459FF">
        <w:rPr>
          <w:rFonts w:asciiTheme="majorHAnsi" w:hAnsiTheme="majorHAnsi" w:cstheme="majorHAnsi"/>
          <w:sz w:val="10"/>
        </w:rPr>
        <w:t>onboard</w:t>
      </w:r>
      <w:proofErr w:type="gramEnd"/>
      <w:r w:rsidRPr="001459FF">
        <w:rPr>
          <w:rFonts w:asciiTheme="majorHAnsi" w:hAnsiTheme="majorHAnsi" w:cstheme="majorHAnsi"/>
          <w:sz w:val="10"/>
        </w:rPr>
        <w:t xml:space="preserve"> the ISS.46 </w:t>
      </w:r>
    </w:p>
    <w:p w14:paraId="4D8FFFCC" w14:textId="77777777" w:rsidR="00392D4F" w:rsidRPr="001459FF" w:rsidRDefault="00392D4F" w:rsidP="00392D4F">
      <w:pPr>
        <w:rPr>
          <w:rFonts w:asciiTheme="majorHAnsi" w:hAnsiTheme="majorHAnsi" w:cstheme="majorHAnsi"/>
        </w:rPr>
      </w:pPr>
    </w:p>
    <w:p w14:paraId="285506EF" w14:textId="77777777" w:rsidR="00392D4F" w:rsidRPr="001459FF" w:rsidRDefault="00392D4F" w:rsidP="00392D4F">
      <w:pPr>
        <w:pStyle w:val="Heading4"/>
        <w:rPr>
          <w:rFonts w:asciiTheme="majorHAnsi" w:hAnsiTheme="majorHAnsi" w:cstheme="majorHAnsi"/>
        </w:rPr>
      </w:pPr>
      <w:r w:rsidRPr="001459FF">
        <w:rPr>
          <w:rFonts w:asciiTheme="majorHAnsi" w:hAnsiTheme="majorHAnsi" w:cstheme="majorHAnsi"/>
        </w:rPr>
        <w:t>Unpredictable shifts ruin Confidence---prevents growth and recovery.</w:t>
      </w:r>
    </w:p>
    <w:p w14:paraId="60F7BFC9" w14:textId="77777777" w:rsidR="00392D4F" w:rsidRPr="001459FF" w:rsidRDefault="00392D4F" w:rsidP="00392D4F">
      <w:pPr>
        <w:rPr>
          <w:rFonts w:asciiTheme="majorHAnsi" w:hAnsiTheme="majorHAnsi" w:cstheme="majorHAnsi"/>
        </w:rPr>
      </w:pPr>
      <w:r w:rsidRPr="001459FF">
        <w:rPr>
          <w:rFonts w:asciiTheme="majorHAnsi" w:hAnsiTheme="majorHAnsi" w:cstheme="majorHAnsi"/>
        </w:rPr>
        <w:t xml:space="preserve">Sarah Chaney </w:t>
      </w:r>
      <w:proofErr w:type="spellStart"/>
      <w:r w:rsidRPr="001459FF">
        <w:rPr>
          <w:rStyle w:val="Style13ptBold"/>
          <w:rFonts w:asciiTheme="majorHAnsi" w:hAnsiTheme="majorHAnsi" w:cstheme="majorHAnsi"/>
        </w:rPr>
        <w:t>Cambon</w:t>
      </w:r>
      <w:proofErr w:type="spellEnd"/>
      <w:r w:rsidRPr="001459FF">
        <w:rPr>
          <w:rStyle w:val="Style13ptBold"/>
          <w:rFonts w:asciiTheme="majorHAnsi" w:hAnsiTheme="majorHAnsi" w:cstheme="majorHAnsi"/>
        </w:rPr>
        <w:t xml:space="preserve"> 21</w:t>
      </w:r>
      <w:r w:rsidRPr="001459FF">
        <w:rPr>
          <w:rFonts w:asciiTheme="majorHAnsi" w:hAnsiTheme="majorHAnsi" w:cstheme="majorHAnsi"/>
        </w:rPr>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1B856E5E" w14:textId="77777777" w:rsidR="00392D4F" w:rsidRPr="001459FF" w:rsidRDefault="00392D4F" w:rsidP="00392D4F">
      <w:pPr>
        <w:rPr>
          <w:rFonts w:asciiTheme="majorHAnsi" w:hAnsiTheme="majorHAnsi" w:cstheme="majorHAnsi"/>
          <w:sz w:val="16"/>
        </w:rPr>
      </w:pPr>
      <w:r w:rsidRPr="001459FF">
        <w:rPr>
          <w:rStyle w:val="StyleUnderline"/>
          <w:rFonts w:asciiTheme="majorHAnsi" w:hAnsiTheme="majorHAnsi" w:cstheme="majorHAnsi"/>
          <w:highlight w:val="cyan"/>
        </w:rPr>
        <w:t>Business investment is</w:t>
      </w:r>
      <w:r w:rsidRPr="001459FF">
        <w:rPr>
          <w:rStyle w:val="StyleUnderline"/>
          <w:rFonts w:asciiTheme="majorHAnsi" w:hAnsiTheme="majorHAnsi" w:cstheme="majorHAnsi"/>
        </w:rPr>
        <w:t xml:space="preserve"> emerging as </w:t>
      </w:r>
      <w:r w:rsidRPr="001459FF">
        <w:rPr>
          <w:rStyle w:val="StyleUnderline"/>
          <w:rFonts w:asciiTheme="majorHAnsi" w:hAnsiTheme="majorHAnsi" w:cstheme="majorHAnsi"/>
          <w:highlight w:val="cyan"/>
        </w:rPr>
        <w:t xml:space="preserve">a </w:t>
      </w:r>
      <w:r w:rsidRPr="001459FF">
        <w:rPr>
          <w:rStyle w:val="Emphasis"/>
          <w:rFonts w:asciiTheme="majorHAnsi" w:hAnsiTheme="majorHAnsi" w:cstheme="majorHAnsi"/>
          <w:highlight w:val="cyan"/>
        </w:rPr>
        <w:t>powerful source</w:t>
      </w:r>
      <w:r w:rsidRPr="001459FF">
        <w:rPr>
          <w:rStyle w:val="StyleUnderline"/>
          <w:rFonts w:asciiTheme="majorHAnsi" w:hAnsiTheme="majorHAnsi" w:cstheme="majorHAnsi"/>
          <w:highlight w:val="cyan"/>
        </w:rPr>
        <w:t xml:space="preserve"> of</w:t>
      </w:r>
      <w:r w:rsidRPr="001459FF">
        <w:rPr>
          <w:rStyle w:val="StyleUnderline"/>
          <w:rFonts w:asciiTheme="majorHAnsi" w:hAnsiTheme="majorHAnsi" w:cstheme="majorHAnsi"/>
        </w:rPr>
        <w:t xml:space="preserve"> U.S. economic </w:t>
      </w:r>
      <w:r w:rsidRPr="001459FF">
        <w:rPr>
          <w:rStyle w:val="StyleUnderline"/>
          <w:rFonts w:asciiTheme="majorHAnsi" w:hAnsiTheme="majorHAnsi" w:cstheme="majorHAnsi"/>
          <w:highlight w:val="cyan"/>
        </w:rPr>
        <w:t>growth that will</w:t>
      </w:r>
      <w:r w:rsidRPr="001459FF">
        <w:rPr>
          <w:rStyle w:val="StyleUnderline"/>
          <w:rFonts w:asciiTheme="majorHAnsi" w:hAnsiTheme="majorHAnsi" w:cstheme="majorHAnsi"/>
        </w:rPr>
        <w:t xml:space="preserve"> likely help </w:t>
      </w:r>
      <w:r w:rsidRPr="001459FF">
        <w:rPr>
          <w:rStyle w:val="Emphasis"/>
          <w:rFonts w:asciiTheme="majorHAnsi" w:hAnsiTheme="majorHAnsi" w:cstheme="majorHAnsi"/>
          <w:highlight w:val="cyan"/>
        </w:rPr>
        <w:t>sustain</w:t>
      </w:r>
      <w:r w:rsidRPr="001459FF">
        <w:rPr>
          <w:rStyle w:val="Emphasis"/>
          <w:rFonts w:asciiTheme="majorHAnsi" w:hAnsiTheme="majorHAnsi" w:cstheme="majorHAnsi"/>
        </w:rPr>
        <w:t xml:space="preserve"> the </w:t>
      </w:r>
      <w:r w:rsidRPr="001459FF">
        <w:rPr>
          <w:rStyle w:val="Emphasis"/>
          <w:rFonts w:asciiTheme="majorHAnsi" w:hAnsiTheme="majorHAnsi" w:cstheme="majorHAnsi"/>
          <w:highlight w:val="cyan"/>
        </w:rPr>
        <w:t>recovery</w:t>
      </w:r>
      <w:r w:rsidRPr="001459FF">
        <w:rPr>
          <w:rFonts w:asciiTheme="majorHAnsi" w:hAnsiTheme="majorHAnsi" w:cstheme="majorHAnsi"/>
          <w:sz w:val="16"/>
        </w:rPr>
        <w:t>.</w:t>
      </w:r>
    </w:p>
    <w:p w14:paraId="68E7D8A6" w14:textId="77777777" w:rsidR="00392D4F" w:rsidRPr="001459FF" w:rsidRDefault="00392D4F" w:rsidP="00392D4F">
      <w:pPr>
        <w:rPr>
          <w:rFonts w:asciiTheme="majorHAnsi" w:hAnsiTheme="majorHAnsi" w:cstheme="majorHAnsi"/>
          <w:sz w:val="16"/>
        </w:rPr>
      </w:pPr>
      <w:r w:rsidRPr="001459FF">
        <w:rPr>
          <w:rStyle w:val="StyleUnderline"/>
          <w:rFonts w:asciiTheme="majorHAnsi" w:hAnsiTheme="majorHAnsi" w:cstheme="majorHAnsi"/>
          <w:highlight w:val="cyan"/>
        </w:rPr>
        <w:t>Companies</w:t>
      </w:r>
      <w:r w:rsidRPr="001459FF">
        <w:rPr>
          <w:rStyle w:val="StyleUnderline"/>
          <w:rFonts w:asciiTheme="majorHAnsi" w:hAnsiTheme="majorHAnsi" w:cstheme="majorHAnsi"/>
        </w:rPr>
        <w:t xml:space="preserve"> are </w:t>
      </w:r>
      <w:r w:rsidRPr="001459FF">
        <w:rPr>
          <w:rStyle w:val="Emphasis"/>
          <w:rFonts w:asciiTheme="majorHAnsi" w:hAnsiTheme="majorHAnsi" w:cstheme="majorHAnsi"/>
          <w:highlight w:val="cyan"/>
        </w:rPr>
        <w:t>ramp</w:t>
      </w:r>
      <w:r w:rsidRPr="001459FF">
        <w:rPr>
          <w:rStyle w:val="Emphasis"/>
          <w:rFonts w:asciiTheme="majorHAnsi" w:hAnsiTheme="majorHAnsi" w:cstheme="majorHAnsi"/>
        </w:rPr>
        <w:t xml:space="preserve">ing </w:t>
      </w:r>
      <w:r w:rsidRPr="001459FF">
        <w:rPr>
          <w:rStyle w:val="Emphasis"/>
          <w:rFonts w:asciiTheme="majorHAnsi" w:hAnsiTheme="majorHAnsi" w:cstheme="majorHAnsi"/>
          <w:highlight w:val="cyan"/>
        </w:rPr>
        <w:t>up</w:t>
      </w:r>
      <w:r w:rsidRPr="001459FF">
        <w:rPr>
          <w:rStyle w:val="StyleUnderline"/>
          <w:rFonts w:asciiTheme="majorHAnsi" w:hAnsiTheme="majorHAnsi" w:cstheme="majorHAnsi"/>
        </w:rPr>
        <w:t xml:space="preserve"> orders for computers, machinery and software </w:t>
      </w:r>
      <w:r w:rsidRPr="001459FF">
        <w:rPr>
          <w:rStyle w:val="StyleUnderline"/>
          <w:rFonts w:asciiTheme="majorHAnsi" w:hAnsiTheme="majorHAnsi" w:cstheme="majorHAnsi"/>
          <w:highlight w:val="cyan"/>
        </w:rPr>
        <w:t xml:space="preserve">as they </w:t>
      </w:r>
      <w:r w:rsidRPr="001459FF">
        <w:rPr>
          <w:rStyle w:val="Emphasis"/>
          <w:rFonts w:asciiTheme="majorHAnsi" w:hAnsiTheme="majorHAnsi" w:cstheme="majorHAnsi"/>
          <w:highlight w:val="cyan"/>
        </w:rPr>
        <w:t>grow</w:t>
      </w:r>
      <w:r w:rsidRPr="001459FF">
        <w:rPr>
          <w:rStyle w:val="Emphasis"/>
          <w:rFonts w:asciiTheme="majorHAnsi" w:hAnsiTheme="majorHAnsi" w:cstheme="majorHAnsi"/>
        </w:rPr>
        <w:t xml:space="preserve"> more </w:t>
      </w:r>
      <w:r w:rsidRPr="001459FF">
        <w:rPr>
          <w:rStyle w:val="Emphasis"/>
          <w:rFonts w:asciiTheme="majorHAnsi" w:hAnsiTheme="majorHAnsi" w:cstheme="majorHAnsi"/>
          <w:highlight w:val="cyan"/>
        </w:rPr>
        <w:t>confident</w:t>
      </w:r>
      <w:r w:rsidRPr="001459FF">
        <w:rPr>
          <w:rStyle w:val="StyleUnderline"/>
          <w:rFonts w:asciiTheme="majorHAnsi" w:hAnsiTheme="majorHAnsi" w:cstheme="majorHAnsi"/>
        </w:rPr>
        <w:t xml:space="preserve"> in the outlook</w:t>
      </w:r>
      <w:r w:rsidRPr="001459FF">
        <w:rPr>
          <w:rFonts w:asciiTheme="majorHAnsi" w:hAnsiTheme="majorHAnsi" w:cstheme="majorHAnsi"/>
          <w:sz w:val="16"/>
        </w:rPr>
        <w:t>.</w:t>
      </w:r>
    </w:p>
    <w:p w14:paraId="216F439B" w14:textId="77777777" w:rsidR="00392D4F" w:rsidRPr="001459FF" w:rsidRDefault="00392D4F" w:rsidP="00392D4F">
      <w:pPr>
        <w:rPr>
          <w:rFonts w:asciiTheme="majorHAnsi" w:hAnsiTheme="majorHAnsi" w:cstheme="majorHAnsi"/>
          <w:sz w:val="16"/>
        </w:rPr>
      </w:pPr>
      <w:r w:rsidRPr="001459FF">
        <w:rPr>
          <w:rFonts w:asciiTheme="majorHAnsi" w:hAnsiTheme="majorHAnsi" w:cstheme="majorHAnsi"/>
          <w:sz w:val="16"/>
        </w:rPr>
        <w:lastRenderedPageBreak/>
        <w:t xml:space="preserve">Nonresidential fixed investment, a proxy for </w:t>
      </w:r>
      <w:r w:rsidRPr="001459FF">
        <w:rPr>
          <w:rStyle w:val="StyleUnderline"/>
          <w:rFonts w:asciiTheme="majorHAnsi" w:hAnsiTheme="majorHAnsi" w:cstheme="majorHAnsi"/>
        </w:rPr>
        <w:t>business spending, rose</w:t>
      </w:r>
      <w:r w:rsidRPr="001459FF">
        <w:rPr>
          <w:rFonts w:asciiTheme="majorHAnsi" w:hAnsiTheme="majorHAnsi" w:cstheme="majorHAnsi"/>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448148FB" w14:textId="77777777" w:rsidR="00392D4F" w:rsidRPr="001459FF" w:rsidRDefault="00392D4F" w:rsidP="00392D4F">
      <w:pPr>
        <w:rPr>
          <w:rFonts w:asciiTheme="majorHAnsi" w:hAnsiTheme="majorHAnsi" w:cstheme="majorHAnsi"/>
          <w:sz w:val="16"/>
        </w:rPr>
      </w:pPr>
      <w:r w:rsidRPr="001459FF">
        <w:rPr>
          <w:rFonts w:asciiTheme="majorHAnsi" w:hAnsiTheme="majorHAnsi" w:cstheme="majorHAnsi"/>
          <w:sz w:val="16"/>
        </w:rPr>
        <w:t>Orders for nondefense capital goods excluding aircraft, another measure for business investment, are near the highest levels for records tracing back to the 1990s, separate Commerce Department figures show.</w:t>
      </w:r>
    </w:p>
    <w:p w14:paraId="2ED99D73" w14:textId="77777777" w:rsidR="00392D4F" w:rsidRPr="001459FF" w:rsidRDefault="00392D4F" w:rsidP="00392D4F">
      <w:pPr>
        <w:rPr>
          <w:rFonts w:asciiTheme="majorHAnsi" w:hAnsiTheme="majorHAnsi" w:cstheme="majorHAnsi"/>
          <w:sz w:val="16"/>
        </w:rPr>
      </w:pPr>
      <w:r w:rsidRPr="001459FF">
        <w:rPr>
          <w:rFonts w:asciiTheme="majorHAnsi" w:hAnsiTheme="majorHAnsi" w:cstheme="majorHAnsi"/>
          <w:sz w:val="16"/>
        </w:rPr>
        <w:t>“</w:t>
      </w:r>
      <w:r w:rsidRPr="001459FF">
        <w:rPr>
          <w:rStyle w:val="StyleUnderline"/>
          <w:rFonts w:asciiTheme="majorHAnsi" w:hAnsiTheme="majorHAnsi" w:cstheme="majorHAnsi"/>
          <w:highlight w:val="cyan"/>
        </w:rPr>
        <w:t>Business investment</w:t>
      </w:r>
      <w:r w:rsidRPr="001459FF">
        <w:rPr>
          <w:rStyle w:val="StyleUnderline"/>
          <w:rFonts w:asciiTheme="majorHAnsi" w:hAnsiTheme="majorHAnsi" w:cstheme="majorHAnsi"/>
        </w:rPr>
        <w:t xml:space="preserve"> </w:t>
      </w:r>
      <w:r w:rsidRPr="001459FF">
        <w:rPr>
          <w:rStyle w:val="StyleUnderline"/>
          <w:rFonts w:asciiTheme="majorHAnsi" w:hAnsiTheme="majorHAnsi" w:cstheme="majorHAnsi"/>
          <w:highlight w:val="cyan"/>
        </w:rPr>
        <w:t>has</w:t>
      </w:r>
      <w:r w:rsidRPr="001459FF">
        <w:rPr>
          <w:rStyle w:val="StyleUnderline"/>
          <w:rFonts w:asciiTheme="majorHAnsi" w:hAnsiTheme="majorHAnsi" w:cstheme="majorHAnsi"/>
        </w:rPr>
        <w:t xml:space="preserve"> really </w:t>
      </w:r>
      <w:r w:rsidRPr="001459FF">
        <w:rPr>
          <w:rStyle w:val="StyleUnderline"/>
          <w:rFonts w:asciiTheme="majorHAnsi" w:hAnsiTheme="majorHAnsi" w:cstheme="majorHAnsi"/>
          <w:highlight w:val="cyan"/>
        </w:rPr>
        <w:t xml:space="preserve">been an </w:t>
      </w:r>
      <w:r w:rsidRPr="001459FF">
        <w:rPr>
          <w:rStyle w:val="Emphasis"/>
          <w:rFonts w:asciiTheme="majorHAnsi" w:hAnsiTheme="majorHAnsi" w:cstheme="majorHAnsi"/>
          <w:highlight w:val="cyan"/>
        </w:rPr>
        <w:t>important engine</w:t>
      </w:r>
      <w:r w:rsidRPr="001459FF">
        <w:rPr>
          <w:rStyle w:val="StyleUnderline"/>
          <w:rFonts w:asciiTheme="majorHAnsi" w:hAnsiTheme="majorHAnsi" w:cstheme="majorHAnsi"/>
          <w:highlight w:val="cyan"/>
        </w:rPr>
        <w:t xml:space="preserve"> powering</w:t>
      </w:r>
      <w:r w:rsidRPr="001459FF">
        <w:rPr>
          <w:rStyle w:val="StyleUnderline"/>
          <w:rFonts w:asciiTheme="majorHAnsi" w:hAnsiTheme="majorHAnsi" w:cstheme="majorHAnsi"/>
        </w:rPr>
        <w:t xml:space="preserve"> the U.S. economic </w:t>
      </w:r>
      <w:r w:rsidRPr="001459FF">
        <w:rPr>
          <w:rStyle w:val="StyleUnderline"/>
          <w:rFonts w:asciiTheme="majorHAnsi" w:hAnsiTheme="majorHAnsi" w:cstheme="majorHAnsi"/>
          <w:highlight w:val="cyan"/>
        </w:rPr>
        <w:t>recovery</w:t>
      </w:r>
      <w:r w:rsidRPr="001459FF">
        <w:rPr>
          <w:rFonts w:asciiTheme="majorHAnsi" w:hAnsiTheme="majorHAnsi" w:cstheme="majorHAnsi"/>
          <w:sz w:val="16"/>
        </w:rPr>
        <w:t xml:space="preserve">,” said Robert </w:t>
      </w:r>
      <w:proofErr w:type="spellStart"/>
      <w:r w:rsidRPr="001459FF">
        <w:rPr>
          <w:rFonts w:asciiTheme="majorHAnsi" w:hAnsiTheme="majorHAnsi" w:cstheme="majorHAnsi"/>
          <w:sz w:val="16"/>
        </w:rPr>
        <w:t>Rosener</w:t>
      </w:r>
      <w:proofErr w:type="spellEnd"/>
      <w:r w:rsidRPr="001459FF">
        <w:rPr>
          <w:rFonts w:asciiTheme="majorHAnsi" w:hAnsiTheme="majorHAnsi" w:cstheme="majorHAnsi"/>
          <w:sz w:val="16"/>
        </w:rPr>
        <w:t>, senior U.S. economist at Morgan Stanley. “</w:t>
      </w:r>
      <w:r w:rsidRPr="001459FF">
        <w:rPr>
          <w:rStyle w:val="StyleUnderline"/>
          <w:rFonts w:asciiTheme="majorHAnsi" w:hAnsiTheme="majorHAnsi" w:cstheme="majorHAnsi"/>
        </w:rPr>
        <w:t xml:space="preserve">In our outlook for the economy, it’s certainly one of the </w:t>
      </w:r>
      <w:r w:rsidRPr="001459FF">
        <w:rPr>
          <w:rStyle w:val="Emphasis"/>
          <w:rFonts w:asciiTheme="majorHAnsi" w:hAnsiTheme="majorHAnsi" w:cstheme="majorHAnsi"/>
        </w:rPr>
        <w:t>bright spots</w:t>
      </w:r>
      <w:r w:rsidRPr="001459FF">
        <w:rPr>
          <w:rFonts w:asciiTheme="majorHAnsi" w:hAnsiTheme="majorHAnsi" w:cstheme="majorHAnsi"/>
          <w:sz w:val="16"/>
        </w:rPr>
        <w:t>.”</w:t>
      </w:r>
    </w:p>
    <w:p w14:paraId="6D7A1D91" w14:textId="77777777" w:rsidR="00392D4F" w:rsidRPr="001459FF" w:rsidRDefault="00392D4F" w:rsidP="00392D4F">
      <w:pPr>
        <w:rPr>
          <w:rFonts w:asciiTheme="majorHAnsi" w:hAnsiTheme="majorHAnsi" w:cstheme="majorHAnsi"/>
          <w:sz w:val="16"/>
        </w:rPr>
      </w:pPr>
      <w:r w:rsidRPr="001459FF">
        <w:rPr>
          <w:rFonts w:asciiTheme="majorHAnsi" w:hAnsiTheme="majorHAnsi" w:cstheme="majorHAnsi"/>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00CD26E3" w14:textId="77777777" w:rsidR="00392D4F" w:rsidRPr="001459FF" w:rsidRDefault="00392D4F" w:rsidP="00392D4F">
      <w:pPr>
        <w:rPr>
          <w:rFonts w:asciiTheme="majorHAnsi" w:hAnsiTheme="majorHAnsi" w:cstheme="majorHAnsi"/>
          <w:sz w:val="16"/>
        </w:rPr>
      </w:pPr>
      <w:r w:rsidRPr="001459FF">
        <w:rPr>
          <w:rStyle w:val="StyleUnderline"/>
          <w:rFonts w:asciiTheme="majorHAnsi" w:hAnsiTheme="majorHAnsi" w:cstheme="majorHAnsi"/>
          <w:highlight w:val="cyan"/>
        </w:rPr>
        <w:t>Robust</w:t>
      </w:r>
      <w:r w:rsidRPr="001459FF">
        <w:rPr>
          <w:rStyle w:val="StyleUnderline"/>
          <w:rFonts w:asciiTheme="majorHAnsi" w:hAnsiTheme="majorHAnsi" w:cstheme="majorHAnsi"/>
        </w:rPr>
        <w:t xml:space="preserve"> capital </w:t>
      </w:r>
      <w:r w:rsidRPr="001459FF">
        <w:rPr>
          <w:rStyle w:val="StyleUnderline"/>
          <w:rFonts w:asciiTheme="majorHAnsi" w:hAnsiTheme="majorHAnsi" w:cstheme="majorHAnsi"/>
          <w:highlight w:val="cyan"/>
        </w:rPr>
        <w:t xml:space="preserve">investment will be </w:t>
      </w:r>
      <w:r w:rsidRPr="001459FF">
        <w:rPr>
          <w:rStyle w:val="Emphasis"/>
          <w:rFonts w:asciiTheme="majorHAnsi" w:hAnsiTheme="majorHAnsi" w:cstheme="majorHAnsi"/>
          <w:highlight w:val="cyan"/>
        </w:rPr>
        <w:t>key</w:t>
      </w:r>
      <w:r w:rsidRPr="001459FF">
        <w:rPr>
          <w:rStyle w:val="StyleUnderline"/>
          <w:rFonts w:asciiTheme="majorHAnsi" w:hAnsiTheme="majorHAnsi" w:cstheme="majorHAnsi"/>
        </w:rPr>
        <w:t xml:space="preserve"> to ensuring that the recovery maintains strength </w:t>
      </w:r>
      <w:r w:rsidRPr="001459FF">
        <w:rPr>
          <w:rStyle w:val="Emphasis"/>
          <w:rFonts w:asciiTheme="majorHAnsi" w:hAnsiTheme="majorHAnsi" w:cstheme="majorHAnsi"/>
          <w:highlight w:val="cyan"/>
        </w:rPr>
        <w:t>after</w:t>
      </w:r>
      <w:r w:rsidRPr="001459FF">
        <w:rPr>
          <w:rStyle w:val="StyleUnderline"/>
          <w:rFonts w:asciiTheme="majorHAnsi" w:hAnsiTheme="majorHAnsi" w:cstheme="majorHAnsi"/>
        </w:rPr>
        <w:t xml:space="preserve"> the spending boost from fiscal </w:t>
      </w:r>
      <w:r w:rsidRPr="001459FF">
        <w:rPr>
          <w:rStyle w:val="Emphasis"/>
          <w:rFonts w:asciiTheme="majorHAnsi" w:hAnsiTheme="majorHAnsi" w:cstheme="majorHAnsi"/>
          <w:highlight w:val="cyan"/>
        </w:rPr>
        <w:t>stimulus</w:t>
      </w:r>
      <w:r w:rsidRPr="001459FF">
        <w:rPr>
          <w:rStyle w:val="StyleUnderline"/>
          <w:rFonts w:asciiTheme="majorHAnsi" w:hAnsiTheme="majorHAnsi" w:cstheme="majorHAnsi"/>
          <w:highlight w:val="cyan"/>
        </w:rPr>
        <w:t xml:space="preserve"> and</w:t>
      </w:r>
      <w:r w:rsidRPr="001459FF">
        <w:rPr>
          <w:rStyle w:val="StyleUnderline"/>
          <w:rFonts w:asciiTheme="majorHAnsi" w:hAnsiTheme="majorHAnsi" w:cstheme="majorHAnsi"/>
        </w:rPr>
        <w:t xml:space="preserve"> </w:t>
      </w:r>
      <w:r w:rsidRPr="001459FF">
        <w:rPr>
          <w:rStyle w:val="Emphasis"/>
          <w:rFonts w:asciiTheme="majorHAnsi" w:hAnsiTheme="majorHAnsi" w:cstheme="majorHAnsi"/>
        </w:rPr>
        <w:t xml:space="preserve">business </w:t>
      </w:r>
      <w:proofErr w:type="spellStart"/>
      <w:r w:rsidRPr="001459FF">
        <w:rPr>
          <w:rStyle w:val="Emphasis"/>
          <w:rFonts w:asciiTheme="majorHAnsi" w:hAnsiTheme="majorHAnsi" w:cstheme="majorHAnsi"/>
          <w:highlight w:val="cyan"/>
        </w:rPr>
        <w:t>reopenings</w:t>
      </w:r>
      <w:proofErr w:type="spellEnd"/>
      <w:r w:rsidRPr="001459FF">
        <w:rPr>
          <w:rStyle w:val="StyleUnderline"/>
          <w:rFonts w:asciiTheme="majorHAnsi" w:hAnsiTheme="majorHAnsi" w:cstheme="majorHAnsi"/>
        </w:rPr>
        <w:t xml:space="preserve"> eventually </w:t>
      </w:r>
      <w:r w:rsidRPr="001459FF">
        <w:rPr>
          <w:rStyle w:val="Emphasis"/>
          <w:rFonts w:asciiTheme="majorHAnsi" w:hAnsiTheme="majorHAnsi" w:cstheme="majorHAnsi"/>
          <w:highlight w:val="cyan"/>
        </w:rPr>
        <w:t>fade</w:t>
      </w:r>
      <w:r w:rsidRPr="001459FF">
        <w:rPr>
          <w:rStyle w:val="StyleUnderline"/>
          <w:rFonts w:asciiTheme="majorHAnsi" w:hAnsiTheme="majorHAnsi" w:cstheme="majorHAnsi"/>
        </w:rPr>
        <w:t>s</w:t>
      </w:r>
      <w:r w:rsidRPr="001459FF">
        <w:rPr>
          <w:rFonts w:asciiTheme="majorHAnsi" w:hAnsiTheme="majorHAnsi" w:cstheme="majorHAnsi"/>
          <w:sz w:val="16"/>
        </w:rPr>
        <w:t>, according to some economists.</w:t>
      </w:r>
    </w:p>
    <w:p w14:paraId="59597275" w14:textId="77777777" w:rsidR="00392D4F" w:rsidRPr="001459FF" w:rsidRDefault="00392D4F" w:rsidP="00392D4F">
      <w:pPr>
        <w:rPr>
          <w:rFonts w:asciiTheme="majorHAnsi" w:hAnsiTheme="majorHAnsi" w:cstheme="majorHAnsi"/>
          <w:sz w:val="16"/>
        </w:rPr>
      </w:pPr>
      <w:r w:rsidRPr="001459FF">
        <w:rPr>
          <w:rStyle w:val="StyleUnderline"/>
          <w:rFonts w:asciiTheme="majorHAnsi" w:hAnsiTheme="majorHAnsi" w:cstheme="majorHAnsi"/>
        </w:rPr>
        <w:t xml:space="preserve">Rising business investment helps fuel </w:t>
      </w:r>
      <w:r w:rsidRPr="001459FF">
        <w:rPr>
          <w:rStyle w:val="Emphasis"/>
          <w:rFonts w:asciiTheme="majorHAnsi" w:hAnsiTheme="majorHAnsi" w:cstheme="majorHAnsi"/>
        </w:rPr>
        <w:t>economic output</w:t>
      </w:r>
      <w:r w:rsidRPr="001459FF">
        <w:rPr>
          <w:rStyle w:val="StyleUnderline"/>
          <w:rFonts w:asciiTheme="majorHAnsi" w:hAnsiTheme="majorHAnsi" w:cstheme="majorHAnsi"/>
        </w:rPr>
        <w:t>. It</w:t>
      </w:r>
      <w:r w:rsidRPr="001459FF">
        <w:rPr>
          <w:rFonts w:asciiTheme="majorHAnsi" w:hAnsiTheme="majorHAnsi" w:cstheme="majorHAnsi"/>
          <w:sz w:val="16"/>
        </w:rPr>
        <w:t xml:space="preserve"> also </w:t>
      </w:r>
      <w:r w:rsidRPr="001459FF">
        <w:rPr>
          <w:rStyle w:val="StyleUnderline"/>
          <w:rFonts w:asciiTheme="majorHAnsi" w:hAnsiTheme="majorHAnsi" w:cstheme="majorHAnsi"/>
        </w:rPr>
        <w:t xml:space="preserve">lifts </w:t>
      </w:r>
      <w:r w:rsidRPr="001459FF">
        <w:rPr>
          <w:rStyle w:val="Emphasis"/>
          <w:rFonts w:asciiTheme="majorHAnsi" w:hAnsiTheme="majorHAnsi" w:cstheme="majorHAnsi"/>
        </w:rPr>
        <w:t>worker productivity</w:t>
      </w:r>
      <w:r w:rsidRPr="001459FF">
        <w:rPr>
          <w:rFonts w:asciiTheme="majorHAnsi" w:hAnsiTheme="majorHAnsi" w:cstheme="majorHAnsi"/>
          <w:sz w:val="16"/>
        </w:rPr>
        <w:t>, or output per hour. That metric grew at a sluggish pace throughout the last economic expansion but is now showing signs of resurgence.</w:t>
      </w:r>
    </w:p>
    <w:p w14:paraId="5788E1D9" w14:textId="77777777" w:rsidR="00392D4F" w:rsidRPr="001459FF" w:rsidRDefault="00392D4F" w:rsidP="00392D4F">
      <w:pPr>
        <w:rPr>
          <w:rFonts w:asciiTheme="majorHAnsi" w:hAnsiTheme="majorHAnsi" w:cstheme="majorHAnsi"/>
          <w:sz w:val="16"/>
        </w:rPr>
      </w:pPr>
      <w:r w:rsidRPr="001459FF">
        <w:rPr>
          <w:rFonts w:asciiTheme="majorHAnsi" w:hAnsiTheme="majorHAnsi" w:cstheme="majorHAnsi"/>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394D23FD" w14:textId="77777777" w:rsidR="00392D4F" w:rsidRPr="001459FF" w:rsidRDefault="00392D4F" w:rsidP="00392D4F">
      <w:pPr>
        <w:rPr>
          <w:rFonts w:asciiTheme="majorHAnsi" w:hAnsiTheme="majorHAnsi" w:cstheme="majorHAnsi"/>
          <w:sz w:val="16"/>
        </w:rPr>
      </w:pPr>
      <w:r w:rsidRPr="001459FF">
        <w:rPr>
          <w:rFonts w:asciiTheme="majorHAnsi" w:hAnsiTheme="majorHAnsi" w:cstheme="majorHAnsi"/>
          <w:sz w:val="16"/>
        </w:rPr>
        <w:t>Businesses appear to be less risk-averse now, he said.</w:t>
      </w:r>
    </w:p>
    <w:p w14:paraId="5F6A78CD" w14:textId="77777777" w:rsidR="00392D4F" w:rsidRPr="001459FF" w:rsidRDefault="00392D4F" w:rsidP="00392D4F">
      <w:pPr>
        <w:rPr>
          <w:rFonts w:asciiTheme="majorHAnsi" w:hAnsiTheme="majorHAnsi" w:cstheme="majorHAnsi"/>
          <w:sz w:val="16"/>
        </w:rPr>
      </w:pPr>
      <w:r w:rsidRPr="001459FF">
        <w:rPr>
          <w:rFonts w:asciiTheme="majorHAnsi" w:hAnsiTheme="majorHAnsi" w:cstheme="majorHAnsi"/>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12A92CCA" w14:textId="77777777" w:rsidR="00392D4F" w:rsidRPr="001459FF" w:rsidRDefault="00392D4F" w:rsidP="00392D4F">
      <w:pPr>
        <w:rPr>
          <w:rFonts w:asciiTheme="majorHAnsi" w:hAnsiTheme="majorHAnsi" w:cstheme="majorHAnsi"/>
          <w:sz w:val="16"/>
        </w:rPr>
      </w:pPr>
      <w:r w:rsidRPr="001459FF">
        <w:rPr>
          <w:rFonts w:asciiTheme="majorHAnsi" w:hAnsiTheme="majorHAnsi" w:cstheme="majorHAnsi"/>
          <w:sz w:val="16"/>
        </w:rPr>
        <w:t>Economists at Morgan Stanley predict that U.S. capital spending will rise to 116% of prerecession levels after three years. By comparison, investment took 10 years to reach those levels once the 2007-09 recession hit.</w:t>
      </w:r>
    </w:p>
    <w:p w14:paraId="7F27EC77" w14:textId="77777777" w:rsidR="00392D4F" w:rsidRPr="001459FF" w:rsidRDefault="00392D4F" w:rsidP="00392D4F">
      <w:pPr>
        <w:rPr>
          <w:rFonts w:asciiTheme="majorHAnsi" w:hAnsiTheme="majorHAnsi" w:cstheme="majorHAnsi"/>
          <w:sz w:val="16"/>
        </w:rPr>
      </w:pPr>
      <w:r w:rsidRPr="001459FF">
        <w:rPr>
          <w:rStyle w:val="StyleUnderline"/>
          <w:rFonts w:asciiTheme="majorHAnsi" w:hAnsiTheme="majorHAnsi" w:cstheme="majorHAnsi"/>
        </w:rPr>
        <w:t xml:space="preserve">Company </w:t>
      </w:r>
      <w:r w:rsidRPr="001459FF">
        <w:rPr>
          <w:rStyle w:val="StyleUnderline"/>
          <w:rFonts w:asciiTheme="majorHAnsi" w:hAnsiTheme="majorHAnsi" w:cstheme="majorHAnsi"/>
          <w:highlight w:val="cyan"/>
        </w:rPr>
        <w:t xml:space="preserve">executives are </w:t>
      </w:r>
      <w:r w:rsidRPr="001459FF">
        <w:rPr>
          <w:rStyle w:val="Emphasis"/>
          <w:rFonts w:asciiTheme="majorHAnsi" w:hAnsiTheme="majorHAnsi" w:cstheme="majorHAnsi"/>
          <w:highlight w:val="cyan"/>
        </w:rPr>
        <w:t>increasingly confident</w:t>
      </w:r>
      <w:r w:rsidRPr="001459FF">
        <w:rPr>
          <w:rStyle w:val="StyleUnderline"/>
          <w:rFonts w:asciiTheme="majorHAnsi" w:hAnsiTheme="majorHAnsi" w:cstheme="majorHAnsi"/>
        </w:rPr>
        <w:t xml:space="preserve"> in the economy’s trajectory</w:t>
      </w:r>
      <w:r w:rsidRPr="001459FF">
        <w:rPr>
          <w:rFonts w:asciiTheme="majorHAnsi" w:hAnsiTheme="majorHAnsi" w:cstheme="majorHAnsi"/>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39A77C14" w14:textId="77777777" w:rsidR="00392D4F" w:rsidRPr="001459FF" w:rsidRDefault="00392D4F" w:rsidP="00392D4F">
      <w:pPr>
        <w:rPr>
          <w:rFonts w:asciiTheme="majorHAnsi" w:hAnsiTheme="majorHAnsi" w:cstheme="majorHAnsi"/>
          <w:sz w:val="16"/>
        </w:rPr>
      </w:pPr>
      <w:r w:rsidRPr="001459FF">
        <w:rPr>
          <w:rFonts w:asciiTheme="majorHAnsi" w:hAnsiTheme="majorHAnsi" w:cstheme="majorHAnsi"/>
          <w:sz w:val="16"/>
        </w:rPr>
        <w:t xml:space="preserve">“We’re seeing really strong reopening demand, and a lot of times capital investment follows that,” said Joe Song, senior U.S. economist at </w:t>
      </w:r>
      <w:proofErr w:type="spellStart"/>
      <w:r w:rsidRPr="001459FF">
        <w:rPr>
          <w:rFonts w:asciiTheme="majorHAnsi" w:hAnsiTheme="majorHAnsi" w:cstheme="majorHAnsi"/>
          <w:sz w:val="16"/>
        </w:rPr>
        <w:t>BofA</w:t>
      </w:r>
      <w:proofErr w:type="spellEnd"/>
      <w:r w:rsidRPr="001459FF">
        <w:rPr>
          <w:rFonts w:asciiTheme="majorHAnsi" w:hAnsiTheme="majorHAnsi" w:cstheme="majorHAnsi"/>
          <w:sz w:val="16"/>
        </w:rPr>
        <w:t xml:space="preserve"> Securities.</w:t>
      </w:r>
    </w:p>
    <w:p w14:paraId="694FE600" w14:textId="77777777" w:rsidR="00392D4F" w:rsidRPr="001459FF" w:rsidRDefault="00392D4F" w:rsidP="00392D4F">
      <w:pPr>
        <w:rPr>
          <w:rFonts w:asciiTheme="majorHAnsi" w:hAnsiTheme="majorHAnsi" w:cstheme="majorHAnsi"/>
          <w:sz w:val="16"/>
        </w:rPr>
      </w:pPr>
      <w:r w:rsidRPr="001459FF">
        <w:rPr>
          <w:rFonts w:asciiTheme="majorHAnsi" w:hAnsiTheme="majorHAnsi" w:cstheme="majorHAnsi"/>
          <w:sz w:val="16"/>
        </w:rPr>
        <w:t xml:space="preserve">Mr. Song added that </w:t>
      </w:r>
      <w:r w:rsidRPr="001459FF">
        <w:rPr>
          <w:rStyle w:val="StyleUnderline"/>
          <w:rFonts w:asciiTheme="majorHAnsi" w:hAnsiTheme="majorHAnsi" w:cstheme="majorHAnsi"/>
          <w:highlight w:val="cyan"/>
        </w:rPr>
        <w:t xml:space="preserve">less </w:t>
      </w:r>
      <w:r w:rsidRPr="001459FF">
        <w:rPr>
          <w:rStyle w:val="Emphasis"/>
          <w:rFonts w:asciiTheme="majorHAnsi" w:hAnsiTheme="majorHAnsi" w:cstheme="majorHAnsi"/>
          <w:highlight w:val="cyan"/>
        </w:rPr>
        <w:t>uncertainty</w:t>
      </w:r>
      <w:r w:rsidRPr="001459FF">
        <w:rPr>
          <w:rFonts w:asciiTheme="majorHAnsi" w:hAnsiTheme="majorHAnsi" w:cstheme="majorHAnsi"/>
          <w:sz w:val="16"/>
        </w:rPr>
        <w:t xml:space="preserve"> regarding trade tensions between the U.S. and China </w:t>
      </w:r>
      <w:r w:rsidRPr="001459FF">
        <w:rPr>
          <w:rStyle w:val="StyleUnderline"/>
          <w:rFonts w:asciiTheme="majorHAnsi" w:hAnsiTheme="majorHAnsi" w:cstheme="majorHAnsi"/>
        </w:rPr>
        <w:t>should</w:t>
      </w:r>
      <w:r w:rsidRPr="001459FF">
        <w:rPr>
          <w:rFonts w:asciiTheme="majorHAnsi" w:hAnsiTheme="majorHAnsi" w:cstheme="majorHAnsi"/>
          <w:sz w:val="16"/>
        </w:rPr>
        <w:t xml:space="preserve"> further </w:t>
      </w:r>
      <w:r w:rsidRPr="001459FF">
        <w:rPr>
          <w:rStyle w:val="Emphasis"/>
          <w:rFonts w:asciiTheme="majorHAnsi" w:hAnsiTheme="majorHAnsi" w:cstheme="majorHAnsi"/>
          <w:highlight w:val="cyan"/>
        </w:rPr>
        <w:t>underpin</w:t>
      </w:r>
      <w:r w:rsidRPr="001459FF">
        <w:rPr>
          <w:rStyle w:val="StyleUnderline"/>
          <w:rFonts w:asciiTheme="majorHAnsi" w:hAnsiTheme="majorHAnsi" w:cstheme="majorHAnsi"/>
        </w:rPr>
        <w:t xml:space="preserve"> </w:t>
      </w:r>
      <w:r w:rsidRPr="001459FF">
        <w:rPr>
          <w:rStyle w:val="Emphasis"/>
          <w:rFonts w:asciiTheme="majorHAnsi" w:hAnsiTheme="majorHAnsi" w:cstheme="majorHAnsi"/>
          <w:highlight w:val="cyan"/>
        </w:rPr>
        <w:t>bus</w:t>
      </w:r>
      <w:r w:rsidRPr="001459FF">
        <w:rPr>
          <w:rStyle w:val="StyleUnderline"/>
          <w:rFonts w:asciiTheme="majorHAnsi" w:hAnsiTheme="majorHAnsi" w:cstheme="majorHAnsi"/>
        </w:rPr>
        <w:t xml:space="preserve">iness </w:t>
      </w:r>
      <w:r w:rsidRPr="001459FF">
        <w:rPr>
          <w:rStyle w:val="Emphasis"/>
          <w:rFonts w:asciiTheme="majorHAnsi" w:hAnsiTheme="majorHAnsi" w:cstheme="majorHAnsi"/>
          <w:highlight w:val="cyan"/>
        </w:rPr>
        <w:t>con</w:t>
      </w:r>
      <w:r w:rsidRPr="001459FF">
        <w:rPr>
          <w:rStyle w:val="StyleUnderline"/>
          <w:rFonts w:asciiTheme="majorHAnsi" w:hAnsiTheme="majorHAnsi" w:cstheme="majorHAnsi"/>
        </w:rPr>
        <w:t>fidence</w:t>
      </w:r>
      <w:r w:rsidRPr="001459FF">
        <w:rPr>
          <w:rFonts w:asciiTheme="majorHAnsi" w:hAnsiTheme="majorHAnsi" w:cstheme="majorHAnsi"/>
          <w:sz w:val="16"/>
        </w:rPr>
        <w:t xml:space="preserve"> and investment. “</w:t>
      </w:r>
      <w:r w:rsidRPr="001459FF">
        <w:rPr>
          <w:rStyle w:val="StyleUnderline"/>
          <w:rFonts w:asciiTheme="majorHAnsi" w:hAnsiTheme="majorHAnsi" w:cstheme="majorHAnsi"/>
        </w:rPr>
        <w:t xml:space="preserve">At the </w:t>
      </w:r>
      <w:r w:rsidRPr="001459FF">
        <w:rPr>
          <w:rStyle w:val="Emphasis"/>
          <w:rFonts w:asciiTheme="majorHAnsi" w:hAnsiTheme="majorHAnsi" w:cstheme="majorHAnsi"/>
        </w:rPr>
        <w:t>very least</w:t>
      </w:r>
      <w:r w:rsidRPr="001459FF">
        <w:rPr>
          <w:rStyle w:val="StyleUnderline"/>
          <w:rFonts w:asciiTheme="majorHAnsi" w:hAnsiTheme="majorHAnsi" w:cstheme="majorHAnsi"/>
        </w:rPr>
        <w:t xml:space="preserve">, </w:t>
      </w:r>
      <w:r w:rsidRPr="001459FF">
        <w:rPr>
          <w:rStyle w:val="StyleUnderline"/>
          <w:rFonts w:asciiTheme="majorHAnsi" w:hAnsiTheme="majorHAnsi" w:cstheme="majorHAnsi"/>
          <w:highlight w:val="cyan"/>
        </w:rPr>
        <w:t>businesses</w:t>
      </w:r>
      <w:r w:rsidRPr="001459FF">
        <w:rPr>
          <w:rStyle w:val="StyleUnderline"/>
          <w:rFonts w:asciiTheme="majorHAnsi" w:hAnsiTheme="majorHAnsi" w:cstheme="majorHAnsi"/>
        </w:rPr>
        <w:t xml:space="preserve"> will </w:t>
      </w:r>
      <w:r w:rsidRPr="001459FF">
        <w:rPr>
          <w:rStyle w:val="Emphasis"/>
          <w:rFonts w:asciiTheme="majorHAnsi" w:hAnsiTheme="majorHAnsi" w:cstheme="majorHAnsi"/>
          <w:highlight w:val="cyan"/>
        </w:rPr>
        <w:t>understand</w:t>
      </w:r>
      <w:r w:rsidRPr="001459FF">
        <w:rPr>
          <w:rStyle w:val="StyleUnderline"/>
          <w:rFonts w:asciiTheme="majorHAnsi" w:hAnsiTheme="majorHAnsi" w:cstheme="majorHAnsi"/>
          <w:highlight w:val="cyan"/>
        </w:rPr>
        <w:t xml:space="preserve"> the </w:t>
      </w:r>
      <w:r w:rsidRPr="001459FF">
        <w:rPr>
          <w:rStyle w:val="Emphasis"/>
          <w:rFonts w:asciiTheme="majorHAnsi" w:hAnsiTheme="majorHAnsi" w:cstheme="majorHAnsi"/>
          <w:highlight w:val="cyan"/>
        </w:rPr>
        <w:t>strategy</w:t>
      </w:r>
      <w:r w:rsidRPr="001459FF">
        <w:rPr>
          <w:rStyle w:val="StyleUnderline"/>
          <w:rFonts w:asciiTheme="majorHAnsi" w:hAnsiTheme="majorHAnsi" w:cstheme="majorHAnsi"/>
        </w:rPr>
        <w:t xml:space="preserve"> that the </w:t>
      </w:r>
      <w:r w:rsidRPr="001459FF">
        <w:rPr>
          <w:rStyle w:val="StyleUnderline"/>
          <w:rFonts w:asciiTheme="majorHAnsi" w:hAnsiTheme="majorHAnsi" w:cstheme="majorHAnsi"/>
          <w:highlight w:val="cyan"/>
        </w:rPr>
        <w:t>Biden</w:t>
      </w:r>
      <w:r w:rsidRPr="001459FF">
        <w:rPr>
          <w:rFonts w:asciiTheme="majorHAnsi" w:hAnsiTheme="majorHAnsi" w:cstheme="majorHAnsi"/>
          <w:sz w:val="16"/>
        </w:rPr>
        <w:t xml:space="preserve"> administration </w:t>
      </w:r>
      <w:r w:rsidRPr="001459FF">
        <w:rPr>
          <w:rStyle w:val="StyleUnderline"/>
          <w:rFonts w:asciiTheme="majorHAnsi" w:hAnsiTheme="majorHAnsi" w:cstheme="majorHAnsi"/>
        </w:rPr>
        <w:t xml:space="preserve">is trying to </w:t>
      </w:r>
      <w:r w:rsidRPr="001459FF">
        <w:rPr>
          <w:rStyle w:val="StyleUnderline"/>
          <w:rFonts w:asciiTheme="majorHAnsi" w:hAnsiTheme="majorHAnsi" w:cstheme="majorHAnsi"/>
          <w:highlight w:val="cyan"/>
        </w:rPr>
        <w:t>follow and</w:t>
      </w:r>
      <w:r w:rsidRPr="001459FF">
        <w:rPr>
          <w:rStyle w:val="StyleUnderline"/>
          <w:rFonts w:asciiTheme="majorHAnsi" w:hAnsiTheme="majorHAnsi" w:cstheme="majorHAnsi"/>
        </w:rPr>
        <w:t xml:space="preserve"> will be </w:t>
      </w:r>
      <w:r w:rsidRPr="001459FF">
        <w:rPr>
          <w:rStyle w:val="Emphasis"/>
          <w:rFonts w:asciiTheme="majorHAnsi" w:hAnsiTheme="majorHAnsi" w:cstheme="majorHAnsi"/>
        </w:rPr>
        <w:t xml:space="preserve">able to </w:t>
      </w:r>
      <w:r w:rsidRPr="001459FF">
        <w:rPr>
          <w:rStyle w:val="Emphasis"/>
          <w:rFonts w:asciiTheme="majorHAnsi" w:hAnsiTheme="majorHAnsi" w:cstheme="majorHAnsi"/>
          <w:highlight w:val="cyan"/>
        </w:rPr>
        <w:t>plan</w:t>
      </w:r>
      <w:r w:rsidRPr="001459FF">
        <w:rPr>
          <w:rStyle w:val="StyleUnderline"/>
          <w:rFonts w:asciiTheme="majorHAnsi" w:hAnsiTheme="majorHAnsi" w:cstheme="majorHAnsi"/>
          <w:highlight w:val="cyan"/>
        </w:rPr>
        <w:t xml:space="preserve"> around that</w:t>
      </w:r>
      <w:r w:rsidRPr="001459FF">
        <w:rPr>
          <w:rFonts w:asciiTheme="majorHAnsi" w:hAnsiTheme="majorHAnsi" w:cstheme="majorHAnsi"/>
          <w:sz w:val="16"/>
        </w:rPr>
        <w:t>,” he said.</w:t>
      </w:r>
    </w:p>
    <w:p w14:paraId="39378CEE" w14:textId="77777777" w:rsidR="00392D4F" w:rsidRPr="001459FF" w:rsidRDefault="00392D4F" w:rsidP="00392D4F">
      <w:pPr>
        <w:pStyle w:val="Heading4"/>
        <w:rPr>
          <w:rFonts w:asciiTheme="majorHAnsi" w:hAnsiTheme="majorHAnsi" w:cstheme="majorHAnsi"/>
        </w:rPr>
      </w:pPr>
      <w:r w:rsidRPr="001459FF">
        <w:rPr>
          <w:rFonts w:asciiTheme="majorHAnsi" w:hAnsiTheme="majorHAnsi" w:cstheme="majorHAnsi"/>
        </w:rPr>
        <w:t xml:space="preserve">Decline </w:t>
      </w:r>
      <w:r w:rsidRPr="001459FF">
        <w:rPr>
          <w:rFonts w:asciiTheme="majorHAnsi" w:hAnsiTheme="majorHAnsi" w:cstheme="majorHAnsi"/>
          <w:u w:val="single"/>
        </w:rPr>
        <w:t>cascades</w:t>
      </w:r>
      <w:r w:rsidRPr="001459FF">
        <w:rPr>
          <w:rFonts w:asciiTheme="majorHAnsi" w:hAnsiTheme="majorHAnsi" w:cstheme="majorHAnsi"/>
        </w:rPr>
        <w:t>---nuclear war.</w:t>
      </w:r>
    </w:p>
    <w:p w14:paraId="232654C3" w14:textId="77777777" w:rsidR="00392D4F" w:rsidRPr="001459FF" w:rsidRDefault="00392D4F" w:rsidP="00392D4F">
      <w:pPr>
        <w:rPr>
          <w:rFonts w:asciiTheme="majorHAnsi" w:hAnsiTheme="majorHAnsi" w:cstheme="majorHAnsi"/>
        </w:rPr>
      </w:pPr>
      <w:proofErr w:type="spellStart"/>
      <w:r w:rsidRPr="001459FF">
        <w:rPr>
          <w:rStyle w:val="Style13ptBold"/>
          <w:rFonts w:asciiTheme="majorHAnsi" w:hAnsiTheme="majorHAnsi" w:cstheme="majorHAnsi"/>
        </w:rPr>
        <w:t>Maavak</w:t>
      </w:r>
      <w:proofErr w:type="spellEnd"/>
      <w:r w:rsidRPr="001459FF">
        <w:rPr>
          <w:rStyle w:val="Style13ptBold"/>
          <w:rFonts w:asciiTheme="majorHAnsi" w:hAnsiTheme="majorHAnsi" w:cstheme="majorHAnsi"/>
        </w:rPr>
        <w:t xml:space="preserve"> 21, </w:t>
      </w:r>
      <w:r w:rsidRPr="001459FF">
        <w:rPr>
          <w:rFonts w:asciiTheme="majorHAnsi" w:hAnsiTheme="majorHAnsi" w:cstheme="majorHAnsi"/>
        </w:rPr>
        <w:t xml:space="preserve">[Dr. Mathew </w:t>
      </w:r>
      <w:proofErr w:type="spellStart"/>
      <w:r w:rsidRPr="001459FF">
        <w:rPr>
          <w:rFonts w:asciiTheme="majorHAnsi" w:hAnsiTheme="majorHAnsi" w:cstheme="majorHAnsi"/>
        </w:rPr>
        <w:t>Mavaak</w:t>
      </w:r>
      <w:proofErr w:type="spellEnd"/>
      <w:r w:rsidRPr="001459FF">
        <w:rPr>
          <w:rFonts w:asciiTheme="majorHAnsi" w:hAnsiTheme="majorHAnsi" w:cstheme="majorHAnsi"/>
        </w:rPr>
        <w:t xml:space="preserve">, PhD in Risk Foresight from the </w:t>
      </w:r>
      <w:proofErr w:type="spellStart"/>
      <w:r w:rsidRPr="001459FF">
        <w:rPr>
          <w:rFonts w:asciiTheme="majorHAnsi" w:hAnsiTheme="majorHAnsi" w:cstheme="majorHAnsi"/>
        </w:rPr>
        <w:t>Universiti</w:t>
      </w:r>
      <w:proofErr w:type="spellEnd"/>
      <w:r w:rsidRPr="001459FF">
        <w:rPr>
          <w:rFonts w:asciiTheme="majorHAnsi" w:hAnsiTheme="majorHAnsi" w:cstheme="majorHAnsi"/>
        </w:rPr>
        <w:t xml:space="preserve"> </w:t>
      </w:r>
      <w:proofErr w:type="spellStart"/>
      <w:r w:rsidRPr="001459FF">
        <w:rPr>
          <w:rFonts w:asciiTheme="majorHAnsi" w:hAnsiTheme="majorHAnsi" w:cstheme="majorHAnsi"/>
        </w:rPr>
        <w:t>Teknologi</w:t>
      </w:r>
      <w:proofErr w:type="spellEnd"/>
      <w:r w:rsidRPr="001459FF">
        <w:rPr>
          <w:rFonts w:asciiTheme="majorHAnsi" w:hAnsiTheme="majorHAnsi" w:cstheme="majorHAnsi"/>
        </w:rPr>
        <w:t xml:space="preserve"> Malaysia, External Researcher (PLATBIDAFO) at the </w:t>
      </w:r>
      <w:proofErr w:type="spellStart"/>
      <w:r w:rsidRPr="001459FF">
        <w:rPr>
          <w:rFonts w:asciiTheme="majorHAnsi" w:hAnsiTheme="majorHAnsi" w:cstheme="majorHAnsi"/>
        </w:rPr>
        <w:t>Kazimieras</w:t>
      </w:r>
      <w:proofErr w:type="spellEnd"/>
      <w:r w:rsidRPr="001459FF">
        <w:rPr>
          <w:rFonts w:asciiTheme="majorHAnsi" w:hAnsiTheme="majorHAnsi" w:cstheme="majorHAnsi"/>
        </w:rPr>
        <w:t xml:space="preserve"> </w:t>
      </w:r>
      <w:proofErr w:type="spellStart"/>
      <w:r w:rsidRPr="001459FF">
        <w:rPr>
          <w:rFonts w:asciiTheme="majorHAnsi" w:hAnsiTheme="majorHAnsi" w:cstheme="majorHAnsi"/>
        </w:rPr>
        <w:t>Simonavicius</w:t>
      </w:r>
      <w:proofErr w:type="spellEnd"/>
      <w:r w:rsidRPr="001459FF">
        <w:rPr>
          <w:rFonts w:asciiTheme="majorHAnsi" w:hAnsiTheme="majorHAnsi" w:cstheme="majorHAnsi"/>
        </w:rPr>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 </w:t>
      </w:r>
    </w:p>
    <w:p w14:paraId="108E8F90" w14:textId="77777777" w:rsidR="00392D4F" w:rsidRPr="001459FF" w:rsidRDefault="00392D4F" w:rsidP="00392D4F">
      <w:pPr>
        <w:rPr>
          <w:rFonts w:asciiTheme="majorHAnsi" w:hAnsiTheme="majorHAnsi" w:cstheme="majorHAnsi"/>
          <w:sz w:val="12"/>
          <w:szCs w:val="18"/>
        </w:rPr>
      </w:pPr>
      <w:r w:rsidRPr="001459FF">
        <w:rPr>
          <w:rFonts w:asciiTheme="majorHAnsi" w:hAnsiTheme="majorHAnsi" w:cstheme="majorHAnsi"/>
          <w:sz w:val="16"/>
        </w:rPr>
        <w:lastRenderedPageBreak/>
        <w:t xml:space="preserve">Various </w:t>
      </w:r>
      <w:r w:rsidRPr="001459FF">
        <w:rPr>
          <w:rStyle w:val="StyleUnderline"/>
          <w:rFonts w:asciiTheme="majorHAnsi" w:hAnsiTheme="majorHAnsi" w:cstheme="majorHAnsi"/>
        </w:rPr>
        <w:t>scholars</w:t>
      </w:r>
      <w:r w:rsidRPr="001459FF">
        <w:rPr>
          <w:rFonts w:asciiTheme="majorHAnsi" w:hAnsiTheme="majorHAnsi" w:cstheme="majorHAnsi"/>
          <w:sz w:val="16"/>
        </w:rPr>
        <w:t xml:space="preserve"> and institutions </w:t>
      </w:r>
      <w:r w:rsidRPr="001459FF">
        <w:rPr>
          <w:rStyle w:val="StyleUnderline"/>
          <w:rFonts w:asciiTheme="majorHAnsi" w:hAnsiTheme="majorHAnsi" w:cstheme="majorHAnsi"/>
        </w:rPr>
        <w:t xml:space="preserve">regard </w:t>
      </w:r>
      <w:r w:rsidRPr="001459FF">
        <w:rPr>
          <w:rStyle w:val="Emphasis"/>
          <w:rFonts w:asciiTheme="majorHAnsi" w:hAnsiTheme="majorHAnsi" w:cstheme="majorHAnsi"/>
        </w:rPr>
        <w:t>global social instability</w:t>
      </w:r>
      <w:r w:rsidRPr="001459FF">
        <w:rPr>
          <w:rStyle w:val="StyleUnderline"/>
          <w:rFonts w:asciiTheme="majorHAnsi" w:hAnsiTheme="majorHAnsi" w:cstheme="majorHAnsi"/>
        </w:rPr>
        <w:t xml:space="preserve"> as the </w:t>
      </w:r>
      <w:r w:rsidRPr="001459FF">
        <w:rPr>
          <w:rStyle w:val="Emphasis"/>
          <w:rFonts w:asciiTheme="majorHAnsi" w:hAnsiTheme="majorHAnsi" w:cstheme="majorHAnsi"/>
        </w:rPr>
        <w:t>greatest threat</w:t>
      </w:r>
      <w:r w:rsidRPr="001459FF">
        <w:rPr>
          <w:rFonts w:asciiTheme="majorHAnsi" w:hAnsiTheme="majorHAnsi" w:cstheme="majorHAnsi"/>
          <w:sz w:val="16"/>
        </w:rPr>
        <w:t xml:space="preserve"> facing this decade. </w:t>
      </w:r>
      <w:r w:rsidRPr="001459FF">
        <w:rPr>
          <w:rStyle w:val="StyleUnderline"/>
          <w:rFonts w:asciiTheme="majorHAnsi" w:hAnsiTheme="majorHAnsi" w:cstheme="majorHAnsi"/>
        </w:rPr>
        <w:t xml:space="preserve">The catalyst has been postulated to be a </w:t>
      </w:r>
      <w:r w:rsidRPr="001459FF">
        <w:rPr>
          <w:rStyle w:val="Emphasis"/>
          <w:rFonts w:asciiTheme="majorHAnsi" w:hAnsiTheme="majorHAnsi" w:cstheme="majorHAnsi"/>
        </w:rPr>
        <w:t xml:space="preserve">Second Great </w:t>
      </w:r>
      <w:r w:rsidRPr="001459FF">
        <w:rPr>
          <w:rStyle w:val="Emphasis"/>
          <w:rFonts w:asciiTheme="majorHAnsi" w:hAnsiTheme="majorHAnsi" w:cstheme="majorHAnsi"/>
          <w:highlight w:val="cyan"/>
        </w:rPr>
        <w:t>Depression</w:t>
      </w:r>
      <w:r w:rsidRPr="001459FF">
        <w:rPr>
          <w:rStyle w:val="StyleUnderline"/>
          <w:rFonts w:asciiTheme="majorHAnsi" w:hAnsiTheme="majorHAnsi" w:cstheme="majorHAnsi"/>
        </w:rPr>
        <w:t xml:space="preserve"> which, in turn, </w:t>
      </w:r>
      <w:r w:rsidRPr="001459FF">
        <w:rPr>
          <w:rStyle w:val="StyleUnderline"/>
          <w:rFonts w:asciiTheme="majorHAnsi" w:hAnsiTheme="majorHAnsi" w:cstheme="majorHAnsi"/>
          <w:highlight w:val="cyan"/>
        </w:rPr>
        <w:t>will have</w:t>
      </w:r>
      <w:r w:rsidRPr="001459FF">
        <w:rPr>
          <w:rStyle w:val="StyleUnderline"/>
          <w:rFonts w:asciiTheme="majorHAnsi" w:hAnsiTheme="majorHAnsi" w:cstheme="majorHAnsi"/>
        </w:rPr>
        <w:t xml:space="preserve"> </w:t>
      </w:r>
      <w:r w:rsidRPr="001459FF">
        <w:rPr>
          <w:rStyle w:val="Emphasis"/>
          <w:rFonts w:asciiTheme="majorHAnsi" w:hAnsiTheme="majorHAnsi" w:cstheme="majorHAnsi"/>
        </w:rPr>
        <w:t xml:space="preserve">profound </w:t>
      </w:r>
      <w:r w:rsidRPr="001459FF">
        <w:rPr>
          <w:rStyle w:val="Emphasis"/>
          <w:rFonts w:asciiTheme="majorHAnsi" w:hAnsiTheme="majorHAnsi" w:cstheme="majorHAnsi"/>
          <w:highlight w:val="cyan"/>
        </w:rPr>
        <w:t>implications</w:t>
      </w:r>
      <w:r w:rsidRPr="001459FF">
        <w:rPr>
          <w:rStyle w:val="StyleUnderline"/>
          <w:rFonts w:asciiTheme="majorHAnsi" w:hAnsiTheme="majorHAnsi" w:cstheme="majorHAnsi"/>
          <w:highlight w:val="cyan"/>
        </w:rPr>
        <w:t xml:space="preserve"> for </w:t>
      </w:r>
      <w:r w:rsidRPr="001459FF">
        <w:rPr>
          <w:rStyle w:val="Emphasis"/>
          <w:rFonts w:asciiTheme="majorHAnsi" w:hAnsiTheme="majorHAnsi" w:cstheme="majorHAnsi"/>
          <w:highlight w:val="cyan"/>
        </w:rPr>
        <w:t>global security</w:t>
      </w:r>
      <w:r w:rsidRPr="001459FF">
        <w:rPr>
          <w:rStyle w:val="StyleUnderline"/>
          <w:rFonts w:asciiTheme="majorHAnsi" w:hAnsiTheme="majorHAnsi" w:cstheme="majorHAnsi"/>
        </w:rPr>
        <w:t xml:space="preserve"> and national integrity</w:t>
      </w:r>
      <w:r w:rsidRPr="001459FF">
        <w:rPr>
          <w:rFonts w:asciiTheme="majorHAnsi" w:hAnsiTheme="majorHAnsi" w:cstheme="majorHAnsi"/>
          <w:sz w:val="16"/>
        </w:rPr>
        <w:t xml:space="preserve">. This paper, written from a broad systems perspective, illustrates how </w:t>
      </w:r>
      <w:r w:rsidRPr="001459FF">
        <w:rPr>
          <w:rStyle w:val="StyleUnderline"/>
          <w:rFonts w:asciiTheme="majorHAnsi" w:hAnsiTheme="majorHAnsi" w:cstheme="majorHAnsi"/>
        </w:rPr>
        <w:t>emerging risks are</w:t>
      </w:r>
      <w:r w:rsidRPr="001459FF">
        <w:rPr>
          <w:rFonts w:asciiTheme="majorHAnsi" w:hAnsiTheme="majorHAnsi" w:cstheme="majorHAnsi"/>
          <w:sz w:val="16"/>
        </w:rPr>
        <w:t xml:space="preserve"> getting more complex and </w:t>
      </w:r>
      <w:r w:rsidRPr="001459FF">
        <w:rPr>
          <w:rStyle w:val="Emphasis"/>
          <w:rFonts w:asciiTheme="majorHAnsi" w:hAnsiTheme="majorHAnsi" w:cstheme="majorHAnsi"/>
        </w:rPr>
        <w:t>intertwined</w:t>
      </w:r>
      <w:r w:rsidRPr="001459FF">
        <w:rPr>
          <w:rFonts w:asciiTheme="majorHAnsi" w:hAnsiTheme="majorHAnsi" w:cstheme="majorHAnsi"/>
          <w:sz w:val="16"/>
        </w:rPr>
        <w:t xml:space="preserve">; blurring boundaries between the economic, environmental, geopolitical, societal and technological taxonomy used by the World Economic Forum for its annual global risk forecasts. </w:t>
      </w:r>
      <w:r w:rsidRPr="001459FF">
        <w:rPr>
          <w:rStyle w:val="Emphasis"/>
          <w:rFonts w:asciiTheme="majorHAnsi" w:hAnsiTheme="majorHAnsi" w:cstheme="majorHAnsi"/>
        </w:rPr>
        <w:t xml:space="preserve">Tight </w:t>
      </w:r>
      <w:r w:rsidRPr="001459FF">
        <w:rPr>
          <w:rStyle w:val="Emphasis"/>
          <w:rFonts w:asciiTheme="majorHAnsi" w:hAnsiTheme="majorHAnsi" w:cstheme="majorHAnsi"/>
          <w:highlight w:val="cyan"/>
        </w:rPr>
        <w:t>couplings</w:t>
      </w:r>
      <w:r w:rsidRPr="001459FF">
        <w:rPr>
          <w:rStyle w:val="StyleUnderline"/>
          <w:rFonts w:asciiTheme="majorHAnsi" w:hAnsiTheme="majorHAnsi" w:cstheme="majorHAnsi"/>
          <w:highlight w:val="cyan"/>
        </w:rPr>
        <w:t xml:space="preserve"> in</w:t>
      </w:r>
      <w:r w:rsidRPr="001459FF">
        <w:rPr>
          <w:rFonts w:asciiTheme="majorHAnsi" w:hAnsiTheme="majorHAnsi" w:cstheme="majorHAnsi"/>
          <w:sz w:val="16"/>
        </w:rPr>
        <w:t xml:space="preserve"> our </w:t>
      </w:r>
      <w:r w:rsidRPr="001459FF">
        <w:rPr>
          <w:rStyle w:val="Emphasis"/>
          <w:rFonts w:asciiTheme="majorHAnsi" w:hAnsiTheme="majorHAnsi" w:cstheme="majorHAnsi"/>
        </w:rPr>
        <w:t xml:space="preserve">global </w:t>
      </w:r>
      <w:r w:rsidRPr="001459FF">
        <w:rPr>
          <w:rStyle w:val="Emphasis"/>
          <w:rFonts w:asciiTheme="majorHAnsi" w:hAnsiTheme="majorHAnsi" w:cstheme="majorHAnsi"/>
          <w:highlight w:val="cyan"/>
        </w:rPr>
        <w:t>systems</w:t>
      </w:r>
      <w:r w:rsidRPr="001459FF">
        <w:rPr>
          <w:rStyle w:val="StyleUnderline"/>
          <w:rFonts w:asciiTheme="majorHAnsi" w:hAnsiTheme="majorHAnsi" w:cstheme="majorHAnsi"/>
        </w:rPr>
        <w:t xml:space="preserve"> have</w:t>
      </w:r>
      <w:r w:rsidRPr="001459FF">
        <w:rPr>
          <w:rFonts w:asciiTheme="majorHAnsi" w:hAnsiTheme="majorHAnsi" w:cstheme="majorHAnsi"/>
          <w:sz w:val="16"/>
        </w:rPr>
        <w:t xml:space="preserve"> also </w:t>
      </w:r>
      <w:r w:rsidRPr="001459FF">
        <w:rPr>
          <w:rStyle w:val="StyleUnderline"/>
          <w:rFonts w:asciiTheme="majorHAnsi" w:hAnsiTheme="majorHAnsi" w:cstheme="majorHAnsi"/>
          <w:highlight w:val="cyan"/>
        </w:rPr>
        <w:t>enable</w:t>
      </w:r>
      <w:r w:rsidRPr="001459FF">
        <w:rPr>
          <w:rStyle w:val="StyleUnderline"/>
          <w:rFonts w:asciiTheme="majorHAnsi" w:hAnsiTheme="majorHAnsi" w:cstheme="majorHAnsi"/>
        </w:rPr>
        <w:t xml:space="preserve">d </w:t>
      </w:r>
      <w:r w:rsidRPr="001459FF">
        <w:rPr>
          <w:rStyle w:val="StyleUnderline"/>
          <w:rFonts w:asciiTheme="majorHAnsi" w:hAnsiTheme="majorHAnsi" w:cstheme="majorHAnsi"/>
          <w:highlight w:val="cyan"/>
        </w:rPr>
        <w:t>risks</w:t>
      </w:r>
      <w:r w:rsidRPr="001459FF">
        <w:rPr>
          <w:rStyle w:val="StyleUnderline"/>
          <w:rFonts w:asciiTheme="majorHAnsi" w:hAnsiTheme="majorHAnsi" w:cstheme="majorHAnsi"/>
        </w:rPr>
        <w:t xml:space="preserve"> accrued in </w:t>
      </w:r>
      <w:r w:rsidRPr="001459FF">
        <w:rPr>
          <w:rStyle w:val="Emphasis"/>
          <w:rFonts w:asciiTheme="majorHAnsi" w:hAnsiTheme="majorHAnsi" w:cstheme="majorHAnsi"/>
        </w:rPr>
        <w:t>one area</w:t>
      </w:r>
      <w:r w:rsidRPr="001459FF">
        <w:rPr>
          <w:rStyle w:val="StyleUnderline"/>
          <w:rFonts w:asciiTheme="majorHAnsi" w:hAnsiTheme="majorHAnsi" w:cstheme="majorHAnsi"/>
        </w:rPr>
        <w:t xml:space="preserve"> </w:t>
      </w:r>
      <w:r w:rsidRPr="001459FF">
        <w:rPr>
          <w:rStyle w:val="StyleUnderline"/>
          <w:rFonts w:asciiTheme="majorHAnsi" w:hAnsiTheme="majorHAnsi" w:cstheme="majorHAnsi"/>
          <w:highlight w:val="cyan"/>
        </w:rPr>
        <w:t xml:space="preserve">to </w:t>
      </w:r>
      <w:r w:rsidRPr="001459FF">
        <w:rPr>
          <w:rStyle w:val="Emphasis"/>
          <w:rFonts w:asciiTheme="majorHAnsi" w:hAnsiTheme="majorHAnsi" w:cstheme="majorHAnsi"/>
          <w:highlight w:val="cyan"/>
        </w:rPr>
        <w:t>snowball</w:t>
      </w:r>
      <w:r w:rsidRPr="001459FF">
        <w:rPr>
          <w:rStyle w:val="StyleUnderline"/>
          <w:rFonts w:asciiTheme="majorHAnsi" w:hAnsiTheme="majorHAnsi" w:cstheme="majorHAnsi"/>
          <w:highlight w:val="cyan"/>
        </w:rPr>
        <w:t xml:space="preserve"> into</w:t>
      </w:r>
      <w:r w:rsidRPr="001459FF">
        <w:rPr>
          <w:rStyle w:val="StyleUnderline"/>
          <w:rFonts w:asciiTheme="majorHAnsi" w:hAnsiTheme="majorHAnsi" w:cstheme="majorHAnsi"/>
        </w:rPr>
        <w:t xml:space="preserve"> a </w:t>
      </w:r>
      <w:r w:rsidRPr="001459FF">
        <w:rPr>
          <w:rStyle w:val="Emphasis"/>
          <w:rFonts w:asciiTheme="majorHAnsi" w:hAnsiTheme="majorHAnsi" w:cstheme="majorHAnsi"/>
        </w:rPr>
        <w:t xml:space="preserve">full-blown </w:t>
      </w:r>
      <w:r w:rsidRPr="001459FF">
        <w:rPr>
          <w:rStyle w:val="Emphasis"/>
          <w:rFonts w:asciiTheme="majorHAnsi" w:hAnsiTheme="majorHAnsi" w:cstheme="majorHAnsi"/>
          <w:highlight w:val="cyan"/>
        </w:rPr>
        <w:t>crisis</w:t>
      </w:r>
      <w:r w:rsidRPr="001459FF">
        <w:rPr>
          <w:rStyle w:val="StyleUnderline"/>
          <w:rFonts w:asciiTheme="majorHAnsi" w:hAnsiTheme="majorHAnsi" w:cstheme="majorHAnsi"/>
          <w:highlight w:val="cyan"/>
        </w:rPr>
        <w:t xml:space="preserve"> </w:t>
      </w:r>
      <w:r w:rsidRPr="001459FF">
        <w:rPr>
          <w:rStyle w:val="Emphasis"/>
          <w:rFonts w:asciiTheme="majorHAnsi" w:hAnsiTheme="majorHAnsi" w:cstheme="majorHAnsi"/>
        </w:rPr>
        <w:t>elsewhere</w:t>
      </w:r>
      <w:r w:rsidRPr="001459FF">
        <w:rPr>
          <w:rFonts w:asciiTheme="majorHAnsi" w:hAnsiTheme="majorHAnsi" w:cstheme="majorHAnsi"/>
          <w:sz w:val="12"/>
          <w:szCs w:val="18"/>
        </w:rPr>
        <w:t xml:space="preserve">. The COVID-19 pandemic and its socioeconomic fallouts exemplify this systemic chain-reaction. </w:t>
      </w:r>
      <w:proofErr w:type="spellStart"/>
      <w:r w:rsidRPr="001459FF">
        <w:rPr>
          <w:rFonts w:asciiTheme="majorHAnsi" w:hAnsiTheme="majorHAnsi" w:cstheme="majorHAnsi"/>
          <w:sz w:val="12"/>
          <w:szCs w:val="18"/>
        </w:rPr>
        <w:t>Onceinexorable</w:t>
      </w:r>
      <w:proofErr w:type="spellEnd"/>
      <w:r w:rsidRPr="001459FF">
        <w:rPr>
          <w:rFonts w:asciiTheme="majorHAnsi" w:hAnsiTheme="majorHAnsi" w:cstheme="majorHAnsi"/>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48264F2B" w14:textId="77777777" w:rsidR="00392D4F" w:rsidRPr="001459FF" w:rsidRDefault="00392D4F" w:rsidP="00392D4F">
      <w:pPr>
        <w:rPr>
          <w:rFonts w:asciiTheme="majorHAnsi" w:hAnsiTheme="majorHAnsi" w:cstheme="majorHAnsi"/>
          <w:sz w:val="12"/>
          <w:szCs w:val="18"/>
        </w:rPr>
      </w:pPr>
      <w:r w:rsidRPr="001459FF">
        <w:rPr>
          <w:rFonts w:asciiTheme="majorHAnsi" w:hAnsiTheme="majorHAnsi" w:cstheme="majorHAnsi"/>
          <w:sz w:val="12"/>
          <w:szCs w:val="18"/>
        </w:rPr>
        <w:t>Key Words: Global Systems, Emergence, VUCA, COVID-9, Social Instability, Big Tech, Great Reset</w:t>
      </w:r>
    </w:p>
    <w:p w14:paraId="00B805E2" w14:textId="77777777" w:rsidR="00392D4F" w:rsidRPr="001459FF" w:rsidRDefault="00392D4F" w:rsidP="00392D4F">
      <w:pPr>
        <w:rPr>
          <w:rFonts w:asciiTheme="majorHAnsi" w:hAnsiTheme="majorHAnsi" w:cstheme="majorHAnsi"/>
          <w:sz w:val="12"/>
          <w:szCs w:val="18"/>
        </w:rPr>
      </w:pPr>
      <w:r w:rsidRPr="001459FF">
        <w:rPr>
          <w:rFonts w:asciiTheme="majorHAnsi" w:hAnsiTheme="majorHAnsi" w:cstheme="majorHAnsi"/>
          <w:sz w:val="12"/>
          <w:szCs w:val="18"/>
        </w:rPr>
        <w:t>INTRODUCTION</w:t>
      </w:r>
    </w:p>
    <w:p w14:paraId="2EC659BD" w14:textId="77777777" w:rsidR="00392D4F" w:rsidRPr="001459FF" w:rsidRDefault="00392D4F" w:rsidP="00392D4F">
      <w:pPr>
        <w:rPr>
          <w:rFonts w:asciiTheme="majorHAnsi" w:hAnsiTheme="majorHAnsi" w:cstheme="majorHAnsi"/>
          <w:sz w:val="12"/>
          <w:szCs w:val="18"/>
        </w:rPr>
      </w:pPr>
      <w:r w:rsidRPr="001459FF">
        <w:rPr>
          <w:rFonts w:asciiTheme="majorHAnsi" w:hAnsiTheme="majorHAnsi" w:cstheme="majorHAnsi"/>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0A6D68B4" w14:textId="77777777" w:rsidR="00392D4F" w:rsidRPr="001459FF" w:rsidRDefault="00392D4F" w:rsidP="00392D4F">
      <w:pPr>
        <w:rPr>
          <w:rFonts w:asciiTheme="majorHAnsi" w:hAnsiTheme="majorHAnsi" w:cstheme="majorHAnsi"/>
          <w:sz w:val="16"/>
        </w:rPr>
      </w:pPr>
      <w:r w:rsidRPr="001459FF">
        <w:rPr>
          <w:rFonts w:asciiTheme="majorHAnsi" w:hAnsiTheme="majorHAnsi" w:cstheme="majorHAnsi"/>
          <w:sz w:val="12"/>
          <w:szCs w:val="18"/>
        </w:rPr>
        <w:t xml:space="preserve">But what exactly is a global system? Our planet itself is an autonomous and </w:t>
      </w:r>
      <w:proofErr w:type="spellStart"/>
      <w:r w:rsidRPr="001459FF">
        <w:rPr>
          <w:rFonts w:asciiTheme="majorHAnsi" w:hAnsiTheme="majorHAnsi" w:cstheme="majorHAnsi"/>
          <w:sz w:val="12"/>
          <w:szCs w:val="18"/>
        </w:rPr>
        <w:t>selfsustaining</w:t>
      </w:r>
      <w:proofErr w:type="spellEnd"/>
      <w:r w:rsidRPr="001459FF">
        <w:rPr>
          <w:rFonts w:asciiTheme="majorHAnsi" w:hAnsiTheme="majorHAnsi" w:cstheme="majorHAnsi"/>
          <w:sz w:val="12"/>
          <w:szCs w:val="18"/>
        </w:rPr>
        <w:t xml:space="preserve"> mega-system, marked by periodic cycles and elemental vagaries.</w:t>
      </w:r>
      <w:r w:rsidRPr="001459FF">
        <w:rPr>
          <w:rFonts w:asciiTheme="majorHAnsi" w:hAnsiTheme="majorHAnsi" w:cstheme="majorHAnsi"/>
          <w:sz w:val="16"/>
        </w:rPr>
        <w:t xml:space="preserve"> </w:t>
      </w:r>
      <w:r w:rsidRPr="001459FF">
        <w:rPr>
          <w:rStyle w:val="StyleUnderline"/>
          <w:rFonts w:asciiTheme="majorHAnsi" w:hAnsiTheme="majorHAnsi" w:cstheme="majorHAnsi"/>
          <w:highlight w:val="cyan"/>
        </w:rPr>
        <w:t>Human activities</w:t>
      </w:r>
      <w:r w:rsidRPr="001459FF">
        <w:rPr>
          <w:rStyle w:val="StyleUnderline"/>
          <w:rFonts w:asciiTheme="majorHAnsi" w:hAnsiTheme="majorHAnsi" w:cstheme="majorHAnsi"/>
        </w:rPr>
        <w:t xml:space="preserve"> within however are not system isolates as our</w:t>
      </w:r>
      <w:r w:rsidRPr="001459FF">
        <w:rPr>
          <w:rFonts w:asciiTheme="majorHAnsi" w:hAnsiTheme="majorHAnsi" w:cstheme="majorHAnsi"/>
          <w:sz w:val="16"/>
        </w:rPr>
        <w:t xml:space="preserve"> </w:t>
      </w:r>
      <w:r w:rsidRPr="001459FF">
        <w:rPr>
          <w:rStyle w:val="StyleUnderline"/>
          <w:rFonts w:asciiTheme="majorHAnsi" w:hAnsiTheme="majorHAnsi" w:cstheme="majorHAnsi"/>
        </w:rPr>
        <w:t xml:space="preserve">banking, utility, farming, </w:t>
      </w:r>
      <w:r w:rsidRPr="001459FF">
        <w:rPr>
          <w:rStyle w:val="Emphasis"/>
          <w:rFonts w:asciiTheme="majorHAnsi" w:hAnsiTheme="majorHAnsi" w:cstheme="majorHAnsi"/>
        </w:rPr>
        <w:t>health</w:t>
      </w:r>
      <w:r w:rsidRPr="001459FF">
        <w:rPr>
          <w:rStyle w:val="StyleUnderline"/>
          <w:rFonts w:asciiTheme="majorHAnsi" w:hAnsiTheme="majorHAnsi" w:cstheme="majorHAnsi"/>
        </w:rPr>
        <w:t xml:space="preserve">care and retail sectors etc. </w:t>
      </w:r>
      <w:r w:rsidRPr="001459FF">
        <w:rPr>
          <w:rStyle w:val="StyleUnderline"/>
          <w:rFonts w:asciiTheme="majorHAnsi" w:hAnsiTheme="majorHAnsi" w:cstheme="majorHAnsi"/>
          <w:highlight w:val="cyan"/>
        </w:rPr>
        <w:t>are</w:t>
      </w:r>
      <w:r w:rsidRPr="001459FF">
        <w:rPr>
          <w:rStyle w:val="StyleUnderline"/>
          <w:rFonts w:asciiTheme="majorHAnsi" w:hAnsiTheme="majorHAnsi" w:cstheme="majorHAnsi"/>
        </w:rPr>
        <w:t xml:space="preserve"> increasingly </w:t>
      </w:r>
      <w:r w:rsidRPr="001459FF">
        <w:rPr>
          <w:rStyle w:val="Emphasis"/>
          <w:rFonts w:asciiTheme="majorHAnsi" w:hAnsiTheme="majorHAnsi" w:cstheme="majorHAnsi"/>
          <w:highlight w:val="cyan"/>
        </w:rPr>
        <w:t>entwined</w:t>
      </w:r>
      <w:r w:rsidRPr="001459FF">
        <w:rPr>
          <w:rStyle w:val="StyleUnderline"/>
          <w:rFonts w:asciiTheme="majorHAnsi" w:hAnsiTheme="majorHAnsi" w:cstheme="majorHAnsi"/>
        </w:rPr>
        <w:t xml:space="preserve">. Risks accrued in </w:t>
      </w:r>
      <w:r w:rsidRPr="001459FF">
        <w:rPr>
          <w:rStyle w:val="Emphasis"/>
          <w:rFonts w:asciiTheme="majorHAnsi" w:hAnsiTheme="majorHAnsi" w:cstheme="majorHAnsi"/>
        </w:rPr>
        <w:t>one system</w:t>
      </w:r>
      <w:r w:rsidRPr="001459FF">
        <w:rPr>
          <w:rStyle w:val="StyleUnderline"/>
          <w:rFonts w:asciiTheme="majorHAnsi" w:hAnsiTheme="majorHAnsi" w:cstheme="majorHAnsi"/>
        </w:rPr>
        <w:t xml:space="preserve"> may </w:t>
      </w:r>
      <w:r w:rsidRPr="001459FF">
        <w:rPr>
          <w:rStyle w:val="Emphasis"/>
          <w:rFonts w:asciiTheme="majorHAnsi" w:hAnsiTheme="majorHAnsi" w:cstheme="majorHAnsi"/>
        </w:rPr>
        <w:t>cascade</w:t>
      </w:r>
      <w:r w:rsidRPr="001459FF">
        <w:rPr>
          <w:rStyle w:val="StyleUnderline"/>
          <w:rFonts w:asciiTheme="majorHAnsi" w:hAnsiTheme="majorHAnsi" w:cstheme="majorHAnsi"/>
        </w:rPr>
        <w:t xml:space="preserve"> into an </w:t>
      </w:r>
      <w:r w:rsidRPr="001459FF">
        <w:rPr>
          <w:rStyle w:val="Emphasis"/>
          <w:rFonts w:asciiTheme="majorHAnsi" w:hAnsiTheme="majorHAnsi" w:cstheme="majorHAnsi"/>
        </w:rPr>
        <w:t>unforeseen crisis</w:t>
      </w:r>
      <w:r w:rsidRPr="001459FF">
        <w:rPr>
          <w:rFonts w:asciiTheme="majorHAnsi" w:hAnsiTheme="majorHAnsi" w:cstheme="majorHAnsi"/>
          <w:sz w:val="16"/>
        </w:rPr>
        <w:t xml:space="preserve"> within and/or without (Choo, Smith &amp; </w:t>
      </w:r>
      <w:proofErr w:type="spellStart"/>
      <w:r w:rsidRPr="001459FF">
        <w:rPr>
          <w:rFonts w:asciiTheme="majorHAnsi" w:hAnsiTheme="majorHAnsi" w:cstheme="majorHAnsi"/>
          <w:sz w:val="16"/>
        </w:rPr>
        <w:t>McCusker</w:t>
      </w:r>
      <w:proofErr w:type="spellEnd"/>
      <w:r w:rsidRPr="001459FF">
        <w:rPr>
          <w:rFonts w:asciiTheme="majorHAnsi" w:hAnsiTheme="majorHAnsi" w:cstheme="majorHAnsi"/>
          <w:sz w:val="16"/>
        </w:rPr>
        <w:t xml:space="preserve">, 2007). Scholars call this phenomenon “emergence”; one where </w:t>
      </w:r>
      <w:r w:rsidRPr="001459FF">
        <w:rPr>
          <w:rStyle w:val="StyleUnderline"/>
          <w:rFonts w:asciiTheme="majorHAnsi" w:hAnsiTheme="majorHAnsi" w:cstheme="majorHAnsi"/>
        </w:rPr>
        <w:t xml:space="preserve">the </w:t>
      </w:r>
      <w:proofErr w:type="spellStart"/>
      <w:r w:rsidRPr="001459FF">
        <w:rPr>
          <w:rStyle w:val="StyleUnderline"/>
          <w:rFonts w:asciiTheme="majorHAnsi" w:hAnsiTheme="majorHAnsi" w:cstheme="majorHAnsi"/>
        </w:rPr>
        <w:t>behaviour</w:t>
      </w:r>
      <w:proofErr w:type="spellEnd"/>
      <w:r w:rsidRPr="001459FF">
        <w:rPr>
          <w:rStyle w:val="StyleUnderline"/>
          <w:rFonts w:asciiTheme="majorHAnsi" w:hAnsiTheme="majorHAnsi" w:cstheme="majorHAnsi"/>
        </w:rPr>
        <w:t xml:space="preserve"> of </w:t>
      </w:r>
      <w:r w:rsidRPr="001459FF">
        <w:rPr>
          <w:rStyle w:val="Emphasis"/>
          <w:rFonts w:asciiTheme="majorHAnsi" w:hAnsiTheme="majorHAnsi" w:cstheme="majorHAnsi"/>
        </w:rPr>
        <w:t>intersecting systems</w:t>
      </w:r>
      <w:r w:rsidRPr="001459FF">
        <w:rPr>
          <w:rStyle w:val="StyleUnderline"/>
          <w:rFonts w:asciiTheme="majorHAnsi" w:hAnsiTheme="majorHAnsi" w:cstheme="majorHAnsi"/>
        </w:rPr>
        <w:t xml:space="preserve"> is determined by </w:t>
      </w:r>
      <w:r w:rsidRPr="001459FF">
        <w:rPr>
          <w:rStyle w:val="Emphasis"/>
          <w:rFonts w:asciiTheme="majorHAnsi" w:hAnsiTheme="majorHAnsi" w:cstheme="majorHAnsi"/>
        </w:rPr>
        <w:t>complex</w:t>
      </w:r>
      <w:r w:rsidRPr="001459FF">
        <w:rPr>
          <w:rStyle w:val="StyleUnderline"/>
          <w:rFonts w:asciiTheme="majorHAnsi" w:hAnsiTheme="majorHAnsi" w:cstheme="majorHAnsi"/>
        </w:rPr>
        <w:t xml:space="preserve"> and largely </w:t>
      </w:r>
      <w:r w:rsidRPr="001459FF">
        <w:rPr>
          <w:rStyle w:val="Emphasis"/>
          <w:rFonts w:asciiTheme="majorHAnsi" w:hAnsiTheme="majorHAnsi" w:cstheme="majorHAnsi"/>
        </w:rPr>
        <w:t>invisible interactions</w:t>
      </w:r>
      <w:r w:rsidRPr="001459FF">
        <w:rPr>
          <w:rStyle w:val="StyleUnderline"/>
          <w:rFonts w:asciiTheme="majorHAnsi" w:hAnsiTheme="majorHAnsi" w:cstheme="majorHAnsi"/>
        </w:rPr>
        <w:t xml:space="preserve"> at the </w:t>
      </w:r>
      <w:r w:rsidRPr="001459FF">
        <w:rPr>
          <w:rStyle w:val="Emphasis"/>
          <w:rFonts w:asciiTheme="majorHAnsi" w:hAnsiTheme="majorHAnsi" w:cstheme="majorHAnsi"/>
        </w:rPr>
        <w:t>substratum</w:t>
      </w:r>
      <w:r w:rsidRPr="001459FF">
        <w:rPr>
          <w:rFonts w:asciiTheme="majorHAnsi" w:hAnsiTheme="majorHAnsi" w:cstheme="majorHAnsi"/>
          <w:sz w:val="16"/>
        </w:rPr>
        <w:t xml:space="preserve"> (Goldstein, 1999; Holland, 1998).</w:t>
      </w:r>
    </w:p>
    <w:p w14:paraId="2256737B"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69990CB6"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 xml:space="preserve">An initial </w:t>
      </w:r>
      <w:proofErr w:type="gramStart"/>
      <w:r w:rsidRPr="001459FF">
        <w:rPr>
          <w:rFonts w:asciiTheme="majorHAnsi" w:hAnsiTheme="majorHAnsi" w:cstheme="majorHAnsi"/>
          <w:sz w:val="10"/>
          <w:szCs w:val="10"/>
        </w:rPr>
        <w:t>run on</w:t>
      </w:r>
      <w:proofErr w:type="gramEnd"/>
      <w:r w:rsidRPr="001459FF">
        <w:rPr>
          <w:rFonts w:asciiTheme="majorHAnsi" w:hAnsiTheme="majorHAnsi" w:cstheme="majorHAnsi"/>
          <w:sz w:val="10"/>
          <w:szCs w:val="10"/>
        </w:rPr>
        <w:t xml:space="preserve">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2F898E34"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1459FF">
        <w:rPr>
          <w:rFonts w:asciiTheme="majorHAnsi" w:hAnsiTheme="majorHAnsi" w:cstheme="majorHAnsi"/>
          <w:sz w:val="10"/>
          <w:szCs w:val="10"/>
        </w:rPr>
        <w:t>systems</w:t>
      </w:r>
      <w:proofErr w:type="gramEnd"/>
      <w:r w:rsidRPr="001459FF">
        <w:rPr>
          <w:rFonts w:asciiTheme="majorHAnsi" w:hAnsiTheme="majorHAnsi" w:cstheme="majorHAnsi"/>
          <w:sz w:val="10"/>
          <w:szCs w:val="10"/>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1459FF">
        <w:rPr>
          <w:rFonts w:asciiTheme="majorHAnsi" w:hAnsiTheme="majorHAnsi" w:cstheme="majorHAnsi"/>
          <w:sz w:val="10"/>
          <w:szCs w:val="10"/>
        </w:rPr>
        <w:t>Maavak</w:t>
      </w:r>
      <w:proofErr w:type="spellEnd"/>
      <w:r w:rsidRPr="001459FF">
        <w:rPr>
          <w:rFonts w:asciiTheme="majorHAnsi" w:hAnsiTheme="majorHAnsi" w:cstheme="majorHAnsi"/>
          <w:sz w:val="10"/>
          <w:szCs w:val="10"/>
        </w:rPr>
        <w:t xml:space="preserve">, 2019a). As traditional forces of globalization unravel, security professionals should take cognizance of emerging threats through a </w:t>
      </w:r>
      <w:proofErr w:type="gramStart"/>
      <w:r w:rsidRPr="001459FF">
        <w:rPr>
          <w:rFonts w:asciiTheme="majorHAnsi" w:hAnsiTheme="majorHAnsi" w:cstheme="majorHAnsi"/>
          <w:sz w:val="10"/>
          <w:szCs w:val="10"/>
        </w:rPr>
        <w:t>systems</w:t>
      </w:r>
      <w:proofErr w:type="gramEnd"/>
      <w:r w:rsidRPr="001459FF">
        <w:rPr>
          <w:rFonts w:asciiTheme="majorHAnsi" w:hAnsiTheme="majorHAnsi" w:cstheme="majorHAnsi"/>
          <w:sz w:val="10"/>
          <w:szCs w:val="10"/>
        </w:rPr>
        <w:t xml:space="preserve"> thinking approach.</w:t>
      </w:r>
    </w:p>
    <w:p w14:paraId="4B212839"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METHODOLOGY</w:t>
      </w:r>
    </w:p>
    <w:p w14:paraId="5210E98C"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6DDC8DB4" w14:textId="77777777" w:rsidR="00392D4F" w:rsidRPr="001459FF" w:rsidRDefault="00392D4F" w:rsidP="00392D4F">
      <w:pPr>
        <w:ind w:left="720"/>
        <w:rPr>
          <w:rFonts w:asciiTheme="majorHAnsi" w:hAnsiTheme="majorHAnsi" w:cstheme="majorHAnsi"/>
          <w:sz w:val="10"/>
          <w:szCs w:val="10"/>
        </w:rPr>
      </w:pPr>
      <w:r w:rsidRPr="001459FF">
        <w:rPr>
          <w:rFonts w:asciiTheme="majorHAnsi" w:hAnsiTheme="majorHAnsi" w:cstheme="majorHAnsi"/>
          <w:sz w:val="10"/>
          <w:szCs w:val="10"/>
        </w:rPr>
        <w:t>• Diminishing diversity (or increasing homogeneity) of actors in the global system (</w:t>
      </w:r>
      <w:proofErr w:type="spellStart"/>
      <w:r w:rsidRPr="001459FF">
        <w:rPr>
          <w:rFonts w:asciiTheme="majorHAnsi" w:hAnsiTheme="majorHAnsi" w:cstheme="majorHAnsi"/>
          <w:sz w:val="10"/>
          <w:szCs w:val="10"/>
        </w:rPr>
        <w:t>Boli</w:t>
      </w:r>
      <w:proofErr w:type="spellEnd"/>
      <w:r w:rsidRPr="001459FF">
        <w:rPr>
          <w:rFonts w:asciiTheme="majorHAnsi" w:hAnsiTheme="majorHAnsi" w:cstheme="majorHAnsi"/>
          <w:sz w:val="10"/>
          <w:szCs w:val="10"/>
        </w:rPr>
        <w:t xml:space="preserve"> &amp; Thomas, 1997; Meyer, 2000; Young et al, 2006);</w:t>
      </w:r>
    </w:p>
    <w:p w14:paraId="4135172B" w14:textId="77777777" w:rsidR="00392D4F" w:rsidRPr="001459FF" w:rsidRDefault="00392D4F" w:rsidP="00392D4F">
      <w:pPr>
        <w:ind w:left="720"/>
        <w:rPr>
          <w:rFonts w:asciiTheme="majorHAnsi" w:hAnsiTheme="majorHAnsi" w:cstheme="majorHAnsi"/>
          <w:sz w:val="10"/>
          <w:szCs w:val="10"/>
        </w:rPr>
      </w:pPr>
      <w:r w:rsidRPr="001459FF">
        <w:rPr>
          <w:rFonts w:asciiTheme="majorHAnsi" w:hAnsiTheme="majorHAnsi" w:cstheme="majorHAnsi"/>
          <w:sz w:val="10"/>
          <w:szCs w:val="10"/>
        </w:rPr>
        <w:t>• Interconnections in the global system (Homer-Dixon et al, 2015; Lee &amp; Preston, 2012);</w:t>
      </w:r>
    </w:p>
    <w:p w14:paraId="2CC6B24D" w14:textId="77777777" w:rsidR="00392D4F" w:rsidRPr="001459FF" w:rsidRDefault="00392D4F" w:rsidP="00392D4F">
      <w:pPr>
        <w:ind w:left="720"/>
        <w:rPr>
          <w:rFonts w:asciiTheme="majorHAnsi" w:hAnsiTheme="majorHAnsi" w:cstheme="majorHAnsi"/>
          <w:sz w:val="10"/>
          <w:szCs w:val="10"/>
        </w:rPr>
      </w:pPr>
      <w:r w:rsidRPr="001459FF">
        <w:rPr>
          <w:rFonts w:asciiTheme="majorHAnsi" w:hAnsiTheme="majorHAnsi" w:cstheme="majorHAnsi"/>
          <w:sz w:val="10"/>
          <w:szCs w:val="10"/>
        </w:rPr>
        <w:t>• Interactions of actors, events and components in the global system (</w:t>
      </w:r>
      <w:proofErr w:type="spellStart"/>
      <w:r w:rsidRPr="001459FF">
        <w:rPr>
          <w:rFonts w:asciiTheme="majorHAnsi" w:hAnsiTheme="majorHAnsi" w:cstheme="majorHAnsi"/>
          <w:sz w:val="10"/>
          <w:szCs w:val="10"/>
        </w:rPr>
        <w:t>Buldyrev</w:t>
      </w:r>
      <w:proofErr w:type="spellEnd"/>
      <w:r w:rsidRPr="001459FF">
        <w:rPr>
          <w:rFonts w:asciiTheme="majorHAnsi" w:hAnsiTheme="majorHAnsi" w:cstheme="majorHAnsi"/>
          <w:sz w:val="10"/>
          <w:szCs w:val="10"/>
        </w:rPr>
        <w:t xml:space="preserve"> et al, 2010; Bashan et al, 2013; Homer-Dixon et al, 2015); and</w:t>
      </w:r>
    </w:p>
    <w:p w14:paraId="5DB2FA1B" w14:textId="77777777" w:rsidR="00392D4F" w:rsidRPr="001459FF" w:rsidRDefault="00392D4F" w:rsidP="00392D4F">
      <w:pPr>
        <w:ind w:left="720"/>
        <w:rPr>
          <w:rFonts w:asciiTheme="majorHAnsi" w:hAnsiTheme="majorHAnsi" w:cstheme="majorHAnsi"/>
          <w:sz w:val="10"/>
          <w:szCs w:val="10"/>
        </w:rPr>
      </w:pPr>
      <w:r w:rsidRPr="001459FF">
        <w:rPr>
          <w:rFonts w:asciiTheme="majorHAnsi" w:hAnsiTheme="majorHAnsi" w:cstheme="majorHAnsi"/>
          <w:sz w:val="10"/>
          <w:szCs w:val="10"/>
        </w:rPr>
        <w:t>• Adaptive qualities in particular systems (</w:t>
      </w:r>
      <w:proofErr w:type="spellStart"/>
      <w:r w:rsidRPr="001459FF">
        <w:rPr>
          <w:rFonts w:asciiTheme="majorHAnsi" w:hAnsiTheme="majorHAnsi" w:cstheme="majorHAnsi"/>
          <w:sz w:val="10"/>
          <w:szCs w:val="10"/>
        </w:rPr>
        <w:t>Bodin</w:t>
      </w:r>
      <w:proofErr w:type="spellEnd"/>
      <w:r w:rsidRPr="001459FF">
        <w:rPr>
          <w:rFonts w:asciiTheme="majorHAnsi" w:hAnsiTheme="majorHAnsi" w:cstheme="majorHAnsi"/>
          <w:sz w:val="10"/>
          <w:szCs w:val="10"/>
        </w:rPr>
        <w:t xml:space="preserve"> &amp; Norberg, 2005; </w:t>
      </w:r>
      <w:proofErr w:type="spellStart"/>
      <w:r w:rsidRPr="001459FF">
        <w:rPr>
          <w:rFonts w:asciiTheme="majorHAnsi" w:hAnsiTheme="majorHAnsi" w:cstheme="majorHAnsi"/>
          <w:sz w:val="10"/>
          <w:szCs w:val="10"/>
        </w:rPr>
        <w:t>Scheffer</w:t>
      </w:r>
      <w:proofErr w:type="spellEnd"/>
      <w:r w:rsidRPr="001459FF">
        <w:rPr>
          <w:rFonts w:asciiTheme="majorHAnsi" w:hAnsiTheme="majorHAnsi" w:cstheme="majorHAnsi"/>
          <w:sz w:val="10"/>
          <w:szCs w:val="10"/>
        </w:rPr>
        <w:t xml:space="preserve"> et al, 2012) Since scholastic material on this topic remains somewhat inchoate, this paper buttresses many of its contentions through secondary (</w:t>
      </w:r>
      <w:proofErr w:type="gramStart"/>
      <w:r w:rsidRPr="001459FF">
        <w:rPr>
          <w:rFonts w:asciiTheme="majorHAnsi" w:hAnsiTheme="majorHAnsi" w:cstheme="majorHAnsi"/>
          <w:sz w:val="10"/>
          <w:szCs w:val="10"/>
        </w:rPr>
        <w:t>i.e.</w:t>
      </w:r>
      <w:proofErr w:type="gramEnd"/>
      <w:r w:rsidRPr="001459FF">
        <w:rPr>
          <w:rFonts w:asciiTheme="majorHAnsi" w:hAnsiTheme="majorHAnsi" w:cstheme="majorHAnsi"/>
          <w:sz w:val="10"/>
          <w:szCs w:val="10"/>
        </w:rPr>
        <w:t xml:space="preserve"> news/institutional) sources.</w:t>
      </w:r>
    </w:p>
    <w:p w14:paraId="3631B83F"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ECONOMY</w:t>
      </w:r>
    </w:p>
    <w:p w14:paraId="2C762BF2"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 xml:space="preserve">According to Professor Stanislaw </w:t>
      </w:r>
      <w:proofErr w:type="spellStart"/>
      <w:r w:rsidRPr="001459FF">
        <w:rPr>
          <w:rFonts w:asciiTheme="majorHAnsi" w:hAnsiTheme="majorHAnsi" w:cstheme="majorHAnsi"/>
          <w:sz w:val="10"/>
          <w:szCs w:val="10"/>
        </w:rPr>
        <w:t>Drozdz</w:t>
      </w:r>
      <w:proofErr w:type="spellEnd"/>
      <w:r w:rsidRPr="001459FF">
        <w:rPr>
          <w:rFonts w:asciiTheme="majorHAnsi" w:hAnsiTheme="majorHAnsi" w:cstheme="majorHAnsi"/>
          <w:sz w:val="10"/>
          <w:szCs w:val="10"/>
        </w:rPr>
        <w:t xml:space="preserve"> (2018) of the Polish Academy of Sciences, “</w:t>
      </w:r>
      <w:r w:rsidRPr="001459FF">
        <w:rPr>
          <w:rStyle w:val="StyleUnderline"/>
          <w:rFonts w:asciiTheme="majorHAnsi" w:hAnsiTheme="majorHAnsi" w:cstheme="majorHAnsi"/>
          <w:sz w:val="10"/>
          <w:szCs w:val="10"/>
        </w:rPr>
        <w:t>a global financial crash</w:t>
      </w:r>
      <w:r w:rsidRPr="001459FF">
        <w:rPr>
          <w:rFonts w:asciiTheme="majorHAnsi" w:hAnsiTheme="majorHAnsi" w:cstheme="majorHAnsi"/>
          <w:sz w:val="10"/>
          <w:szCs w:val="10"/>
        </w:rPr>
        <w:t xml:space="preserve"> of a previously unprecedented scale is highly probable” by the mid- 2020s. This </w:t>
      </w:r>
      <w:r w:rsidRPr="001459FF">
        <w:rPr>
          <w:rStyle w:val="StyleUnderline"/>
          <w:rFonts w:asciiTheme="majorHAnsi" w:hAnsiTheme="majorHAnsi" w:cstheme="majorHAnsi"/>
          <w:sz w:val="10"/>
          <w:szCs w:val="10"/>
        </w:rPr>
        <w:t xml:space="preserve">will lead to a </w:t>
      </w:r>
      <w:r w:rsidRPr="001459FF">
        <w:rPr>
          <w:rStyle w:val="Emphasis"/>
          <w:rFonts w:asciiTheme="majorHAnsi" w:hAnsiTheme="majorHAnsi" w:cstheme="majorHAnsi"/>
          <w:sz w:val="10"/>
          <w:szCs w:val="10"/>
        </w:rPr>
        <w:t>trickle-down meltdown</w:t>
      </w:r>
      <w:r w:rsidRPr="001459FF">
        <w:rPr>
          <w:rStyle w:val="StyleUnderline"/>
          <w:rFonts w:asciiTheme="majorHAnsi" w:hAnsiTheme="majorHAnsi" w:cstheme="majorHAnsi"/>
          <w:sz w:val="10"/>
          <w:szCs w:val="10"/>
        </w:rPr>
        <w:t xml:space="preserve">, impacting </w:t>
      </w:r>
      <w:r w:rsidRPr="001459FF">
        <w:rPr>
          <w:rStyle w:val="Emphasis"/>
          <w:rFonts w:asciiTheme="majorHAnsi" w:hAnsiTheme="majorHAnsi" w:cstheme="majorHAnsi"/>
          <w:sz w:val="10"/>
          <w:szCs w:val="10"/>
        </w:rPr>
        <w:t>all areas</w:t>
      </w:r>
      <w:r w:rsidRPr="001459FF">
        <w:rPr>
          <w:rStyle w:val="StyleUnderline"/>
          <w:rFonts w:asciiTheme="majorHAnsi" w:hAnsiTheme="majorHAnsi" w:cstheme="majorHAnsi"/>
          <w:sz w:val="10"/>
          <w:szCs w:val="10"/>
        </w:rPr>
        <w:t xml:space="preserve"> of human activity</w:t>
      </w:r>
      <w:r w:rsidRPr="001459FF">
        <w:rPr>
          <w:rFonts w:asciiTheme="majorHAnsi" w:hAnsiTheme="majorHAnsi" w:cstheme="majorHAnsi"/>
          <w:sz w:val="10"/>
          <w:szCs w:val="10"/>
        </w:rPr>
        <w:t>.</w:t>
      </w:r>
    </w:p>
    <w:p w14:paraId="4C809B56"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 xml:space="preserve">The economist John Mauldin (2018) similarly warns that the “2020s might be the worst decade in US history” </w:t>
      </w:r>
      <w:r w:rsidRPr="001459FF">
        <w:rPr>
          <w:rStyle w:val="StyleUnderline"/>
          <w:rFonts w:asciiTheme="majorHAnsi" w:hAnsiTheme="majorHAnsi" w:cstheme="majorHAnsi"/>
          <w:sz w:val="10"/>
          <w:szCs w:val="10"/>
        </w:rPr>
        <w:t>and</w:t>
      </w:r>
      <w:r w:rsidRPr="001459FF">
        <w:rPr>
          <w:rFonts w:asciiTheme="majorHAnsi" w:hAnsiTheme="majorHAnsi" w:cstheme="majorHAnsi"/>
          <w:sz w:val="10"/>
          <w:szCs w:val="10"/>
        </w:rPr>
        <w:t xml:space="preserve"> may </w:t>
      </w:r>
      <w:r w:rsidRPr="001459FF">
        <w:rPr>
          <w:rStyle w:val="StyleUnderline"/>
          <w:rFonts w:asciiTheme="majorHAnsi" w:hAnsiTheme="majorHAnsi" w:cstheme="majorHAnsi"/>
          <w:sz w:val="10"/>
          <w:szCs w:val="10"/>
        </w:rPr>
        <w:t xml:space="preserve">lead to a </w:t>
      </w:r>
      <w:r w:rsidRPr="001459FF">
        <w:rPr>
          <w:rStyle w:val="Emphasis"/>
          <w:rFonts w:asciiTheme="majorHAnsi" w:hAnsiTheme="majorHAnsi" w:cstheme="majorHAnsi"/>
          <w:sz w:val="10"/>
          <w:szCs w:val="10"/>
        </w:rPr>
        <w:t>Second Great Depression</w:t>
      </w:r>
      <w:r w:rsidRPr="001459FF">
        <w:rPr>
          <w:rFonts w:asciiTheme="majorHAnsi" w:hAnsiTheme="majorHAnsi" w:cstheme="majorHAnsi"/>
          <w:sz w:val="10"/>
          <w:szCs w:val="10"/>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1459FF">
        <w:rPr>
          <w:rFonts w:asciiTheme="majorHAnsi" w:hAnsiTheme="majorHAnsi" w:cstheme="majorHAnsi"/>
          <w:sz w:val="10"/>
          <w:szCs w:val="10"/>
        </w:rPr>
        <w:t>Ausman</w:t>
      </w:r>
      <w:proofErr w:type="spellEnd"/>
      <w:r w:rsidRPr="001459FF">
        <w:rPr>
          <w:rFonts w:asciiTheme="majorHAnsi" w:hAnsiTheme="majorHAnsi" w:cstheme="majorHAnsi"/>
          <w:sz w:val="10"/>
          <w:szCs w:val="10"/>
        </w:rPr>
        <w:t>, 2018). The reader should note that these figures were tabulated before the COVID-19 outbreak.</w:t>
      </w:r>
    </w:p>
    <w:p w14:paraId="7CD40376"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6C95C22C"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1459FF">
        <w:rPr>
          <w:rFonts w:asciiTheme="majorHAnsi" w:hAnsiTheme="majorHAnsi" w:cstheme="majorHAnsi"/>
          <w:sz w:val="10"/>
          <w:szCs w:val="10"/>
        </w:rPr>
        <w:t>Maavak</w:t>
      </w:r>
      <w:proofErr w:type="spellEnd"/>
      <w:r w:rsidRPr="001459FF">
        <w:rPr>
          <w:rFonts w:asciiTheme="majorHAnsi" w:hAnsiTheme="majorHAnsi" w:cstheme="majorHAnsi"/>
          <w:sz w:val="10"/>
          <w:szCs w:val="10"/>
        </w:rPr>
        <w:t>, 2012; DCDC, 2007).</w:t>
      </w:r>
    </w:p>
    <w:p w14:paraId="4846F903" w14:textId="77777777" w:rsidR="00392D4F" w:rsidRPr="001459FF" w:rsidRDefault="00392D4F" w:rsidP="00392D4F">
      <w:pPr>
        <w:rPr>
          <w:rFonts w:asciiTheme="majorHAnsi" w:hAnsiTheme="majorHAnsi" w:cstheme="majorHAnsi"/>
          <w:sz w:val="16"/>
        </w:rPr>
      </w:pPr>
      <w:r w:rsidRPr="001459FF">
        <w:rPr>
          <w:rStyle w:val="StyleUnderline"/>
          <w:rFonts w:asciiTheme="majorHAnsi" w:hAnsiTheme="majorHAnsi" w:cstheme="majorHAnsi"/>
          <w:highlight w:val="cyan"/>
        </w:rPr>
        <w:t>Economic stressors</w:t>
      </w:r>
      <w:r w:rsidRPr="001459FF">
        <w:rPr>
          <w:rFonts w:asciiTheme="majorHAnsi" w:hAnsiTheme="majorHAnsi" w:cstheme="majorHAnsi"/>
          <w:sz w:val="16"/>
        </w:rPr>
        <w:t xml:space="preserve">, in transcendent VUCA fashion, </w:t>
      </w:r>
      <w:r w:rsidRPr="001459FF">
        <w:rPr>
          <w:rStyle w:val="StyleUnderline"/>
          <w:rFonts w:asciiTheme="majorHAnsi" w:hAnsiTheme="majorHAnsi" w:cstheme="majorHAnsi"/>
        </w:rPr>
        <w:t>may</w:t>
      </w:r>
      <w:r w:rsidRPr="001459FF">
        <w:rPr>
          <w:rFonts w:asciiTheme="majorHAnsi" w:hAnsiTheme="majorHAnsi" w:cstheme="majorHAnsi"/>
          <w:sz w:val="16"/>
        </w:rPr>
        <w:t xml:space="preserve"> also </w:t>
      </w:r>
      <w:r w:rsidRPr="001459FF">
        <w:rPr>
          <w:rStyle w:val="StyleUnderline"/>
          <w:rFonts w:asciiTheme="majorHAnsi" w:hAnsiTheme="majorHAnsi" w:cstheme="majorHAnsi"/>
          <w:highlight w:val="cyan"/>
        </w:rPr>
        <w:t>induce</w:t>
      </w:r>
      <w:r w:rsidRPr="001459FF">
        <w:rPr>
          <w:rStyle w:val="StyleUnderline"/>
          <w:rFonts w:asciiTheme="majorHAnsi" w:hAnsiTheme="majorHAnsi" w:cstheme="majorHAnsi"/>
        </w:rPr>
        <w:t xml:space="preserve"> </w:t>
      </w:r>
      <w:r w:rsidRPr="001459FF">
        <w:rPr>
          <w:rStyle w:val="Emphasis"/>
          <w:rFonts w:asciiTheme="majorHAnsi" w:hAnsiTheme="majorHAnsi" w:cstheme="majorHAnsi"/>
        </w:rPr>
        <w:t xml:space="preserve">radical </w:t>
      </w:r>
      <w:r w:rsidRPr="001459FF">
        <w:rPr>
          <w:rStyle w:val="Emphasis"/>
          <w:rFonts w:asciiTheme="majorHAnsi" w:hAnsiTheme="majorHAnsi" w:cstheme="majorHAnsi"/>
          <w:highlight w:val="cyan"/>
        </w:rPr>
        <w:t>geopolitical realignments</w:t>
      </w:r>
      <w:r w:rsidRPr="001459FF">
        <w:rPr>
          <w:rStyle w:val="StyleUnderline"/>
          <w:rFonts w:asciiTheme="majorHAnsi" w:hAnsiTheme="majorHAnsi" w:cstheme="majorHAnsi"/>
        </w:rPr>
        <w:t xml:space="preserve">. Bullions now carry more weight than NATO’s </w:t>
      </w:r>
      <w:r w:rsidRPr="001459FF">
        <w:rPr>
          <w:rStyle w:val="Emphasis"/>
          <w:rFonts w:asciiTheme="majorHAnsi" w:hAnsiTheme="majorHAnsi" w:cstheme="majorHAnsi"/>
        </w:rPr>
        <w:t>security guarantees</w:t>
      </w:r>
      <w:r w:rsidRPr="001459FF">
        <w:rPr>
          <w:rStyle w:val="StyleUnderline"/>
          <w:rFonts w:asciiTheme="majorHAnsi" w:hAnsiTheme="majorHAnsi" w:cstheme="majorHAnsi"/>
        </w:rPr>
        <w:t xml:space="preserve"> in </w:t>
      </w:r>
      <w:r w:rsidRPr="001459FF">
        <w:rPr>
          <w:rStyle w:val="Emphasis"/>
          <w:rFonts w:asciiTheme="majorHAnsi" w:hAnsiTheme="majorHAnsi" w:cstheme="majorHAnsi"/>
        </w:rPr>
        <w:t>Eastern Europe</w:t>
      </w:r>
      <w:r w:rsidRPr="001459FF">
        <w:rPr>
          <w:rFonts w:asciiTheme="majorHAnsi" w:hAnsiTheme="majorHAnsi" w:cstheme="majorHAnsi"/>
          <w:sz w:val="16"/>
        </w:rPr>
        <w:t>. After Poland repatriated 100 tons of gold from the Bank of England in 2019, Slovakia, Serbia and Hungary quickly followed suit.</w:t>
      </w:r>
    </w:p>
    <w:p w14:paraId="65CBB8A3"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lastRenderedPageBreak/>
        <w:t xml:space="preserve">According to former Slovak Premier Robert Fico, </w:t>
      </w:r>
      <w:r w:rsidRPr="001459FF">
        <w:rPr>
          <w:rStyle w:val="StyleUnderline"/>
          <w:rFonts w:asciiTheme="majorHAnsi" w:hAnsiTheme="majorHAnsi" w:cstheme="majorHAnsi"/>
          <w:sz w:val="10"/>
          <w:szCs w:val="10"/>
        </w:rPr>
        <w:t xml:space="preserve">this </w:t>
      </w:r>
      <w:r w:rsidRPr="001459FF">
        <w:rPr>
          <w:rStyle w:val="Emphasis"/>
          <w:rFonts w:asciiTheme="majorHAnsi" w:hAnsiTheme="majorHAnsi" w:cstheme="majorHAnsi"/>
          <w:sz w:val="10"/>
          <w:szCs w:val="10"/>
        </w:rPr>
        <w:t>erosion</w:t>
      </w:r>
      <w:r w:rsidRPr="001459FF">
        <w:rPr>
          <w:rStyle w:val="StyleUnderline"/>
          <w:rFonts w:asciiTheme="majorHAnsi" w:hAnsiTheme="majorHAnsi" w:cstheme="majorHAnsi"/>
          <w:sz w:val="10"/>
          <w:szCs w:val="10"/>
        </w:rPr>
        <w:t xml:space="preserve"> in </w:t>
      </w:r>
      <w:r w:rsidRPr="001459FF">
        <w:rPr>
          <w:rStyle w:val="Emphasis"/>
          <w:rFonts w:asciiTheme="majorHAnsi" w:hAnsiTheme="majorHAnsi" w:cstheme="majorHAnsi"/>
          <w:sz w:val="10"/>
          <w:szCs w:val="10"/>
        </w:rPr>
        <w:t>regional trust</w:t>
      </w:r>
      <w:r w:rsidRPr="001459FF">
        <w:rPr>
          <w:rStyle w:val="StyleUnderline"/>
          <w:rFonts w:asciiTheme="majorHAnsi" w:hAnsiTheme="majorHAnsi" w:cstheme="majorHAnsi"/>
          <w:sz w:val="10"/>
          <w:szCs w:val="10"/>
        </w:rPr>
        <w:t xml:space="preserve"> was based on historical precedents</w:t>
      </w:r>
      <w:r w:rsidRPr="001459FF">
        <w:rPr>
          <w:rFonts w:asciiTheme="majorHAnsi" w:hAnsiTheme="majorHAnsi" w:cstheme="majorHAnsi"/>
          <w:sz w:val="10"/>
          <w:szCs w:val="10"/>
        </w:rPr>
        <w:t xml:space="preserve"> – in particular the 1938 Munich Agreement which ceded Czechoslovakia’s Sudetenland to Nazi Germany. As Fico reiterated (</w:t>
      </w:r>
      <w:proofErr w:type="spellStart"/>
      <w:r w:rsidRPr="001459FF">
        <w:rPr>
          <w:rFonts w:asciiTheme="majorHAnsi" w:hAnsiTheme="majorHAnsi" w:cstheme="majorHAnsi"/>
          <w:sz w:val="10"/>
          <w:szCs w:val="10"/>
        </w:rPr>
        <w:t>Dudik</w:t>
      </w:r>
      <w:proofErr w:type="spellEnd"/>
      <w:r w:rsidRPr="001459FF">
        <w:rPr>
          <w:rFonts w:asciiTheme="majorHAnsi" w:hAnsiTheme="majorHAnsi" w:cstheme="majorHAnsi"/>
          <w:sz w:val="10"/>
          <w:szCs w:val="10"/>
        </w:rPr>
        <w:t xml:space="preserve"> &amp; Tomek, 2019):</w:t>
      </w:r>
    </w:p>
    <w:p w14:paraId="5377292B" w14:textId="77777777" w:rsidR="00392D4F" w:rsidRPr="001459FF" w:rsidRDefault="00392D4F" w:rsidP="00392D4F">
      <w:pPr>
        <w:ind w:left="720"/>
        <w:rPr>
          <w:rFonts w:asciiTheme="majorHAnsi" w:hAnsiTheme="majorHAnsi" w:cstheme="majorHAnsi"/>
          <w:sz w:val="10"/>
          <w:szCs w:val="10"/>
        </w:rPr>
      </w:pPr>
      <w:r w:rsidRPr="001459FF">
        <w:rPr>
          <w:rFonts w:asciiTheme="majorHAnsi" w:hAnsiTheme="majorHAnsi" w:cstheme="majorHAnsi"/>
          <w:sz w:val="10"/>
          <w:szCs w:val="10"/>
        </w:rPr>
        <w:t>“You can hardly trust even the closest allies after the Munich Agreement… I guarantee that if something happens, we won’t see a single gram of this (offshore-held) gold. Let’s do it (repatriation) as quickly as possible.” (Parenthesis added by author).</w:t>
      </w:r>
    </w:p>
    <w:p w14:paraId="1D733C4D"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President Aleksandar Vucic of Serbia (a non-NATO nation) justified his central bank’s gold-repatriation program by hinting at economic headwinds ahead: “We see in which direction the crisis in the world is moving” (</w:t>
      </w:r>
      <w:proofErr w:type="spellStart"/>
      <w:r w:rsidRPr="001459FF">
        <w:rPr>
          <w:rFonts w:asciiTheme="majorHAnsi" w:hAnsiTheme="majorHAnsi" w:cstheme="majorHAnsi"/>
          <w:sz w:val="10"/>
          <w:szCs w:val="10"/>
        </w:rPr>
        <w:t>Dudik</w:t>
      </w:r>
      <w:proofErr w:type="spellEnd"/>
      <w:r w:rsidRPr="001459FF">
        <w:rPr>
          <w:rFonts w:asciiTheme="majorHAnsi" w:hAnsiTheme="majorHAnsi" w:cstheme="majorHAnsi"/>
          <w:sz w:val="10"/>
          <w:szCs w:val="10"/>
        </w:rPr>
        <w:t xml:space="preserve"> &amp; Tomek, 2019). Indeed, </w:t>
      </w:r>
      <w:r w:rsidRPr="001459FF">
        <w:rPr>
          <w:rStyle w:val="StyleUnderline"/>
          <w:rFonts w:asciiTheme="majorHAnsi" w:hAnsiTheme="majorHAnsi" w:cstheme="majorHAnsi"/>
          <w:sz w:val="10"/>
          <w:szCs w:val="10"/>
        </w:rPr>
        <w:t xml:space="preserve">with two global </w:t>
      </w:r>
      <w:proofErr w:type="spellStart"/>
      <w:r w:rsidRPr="001459FF">
        <w:rPr>
          <w:rStyle w:val="StyleUnderline"/>
          <w:rFonts w:asciiTheme="majorHAnsi" w:hAnsiTheme="majorHAnsi" w:cstheme="majorHAnsi"/>
          <w:sz w:val="10"/>
          <w:szCs w:val="10"/>
        </w:rPr>
        <w:t>Titanics</w:t>
      </w:r>
      <w:proofErr w:type="spellEnd"/>
      <w:r w:rsidRPr="001459FF">
        <w:rPr>
          <w:rStyle w:val="StyleUnderline"/>
          <w:rFonts w:asciiTheme="majorHAnsi" w:hAnsiTheme="majorHAnsi" w:cstheme="majorHAnsi"/>
          <w:sz w:val="10"/>
          <w:szCs w:val="10"/>
        </w:rPr>
        <w:t xml:space="preserve"> – the </w:t>
      </w:r>
      <w:r w:rsidRPr="001459FF">
        <w:rPr>
          <w:rStyle w:val="Emphasis"/>
          <w:rFonts w:asciiTheme="majorHAnsi" w:hAnsiTheme="majorHAnsi" w:cstheme="majorHAnsi"/>
          <w:sz w:val="10"/>
          <w:szCs w:val="10"/>
        </w:rPr>
        <w:t>U</w:t>
      </w:r>
      <w:r w:rsidRPr="001459FF">
        <w:rPr>
          <w:rFonts w:asciiTheme="majorHAnsi" w:hAnsiTheme="majorHAnsi" w:cstheme="majorHAnsi"/>
          <w:sz w:val="10"/>
          <w:szCs w:val="10"/>
        </w:rPr>
        <w:t xml:space="preserve">nited </w:t>
      </w:r>
      <w:r w:rsidRPr="001459FF">
        <w:rPr>
          <w:rStyle w:val="Emphasis"/>
          <w:rFonts w:asciiTheme="majorHAnsi" w:hAnsiTheme="majorHAnsi" w:cstheme="majorHAnsi"/>
          <w:sz w:val="10"/>
          <w:szCs w:val="10"/>
        </w:rPr>
        <w:t>S</w:t>
      </w:r>
      <w:r w:rsidRPr="001459FF">
        <w:rPr>
          <w:rFonts w:asciiTheme="majorHAnsi" w:hAnsiTheme="majorHAnsi" w:cstheme="majorHAnsi"/>
          <w:sz w:val="10"/>
          <w:szCs w:val="10"/>
        </w:rPr>
        <w:t xml:space="preserve">tates </w:t>
      </w:r>
      <w:r w:rsidRPr="001459FF">
        <w:rPr>
          <w:rStyle w:val="StyleUnderline"/>
          <w:rFonts w:asciiTheme="majorHAnsi" w:hAnsiTheme="majorHAnsi" w:cstheme="majorHAnsi"/>
          <w:sz w:val="10"/>
          <w:szCs w:val="10"/>
        </w:rPr>
        <w:t>and China</w:t>
      </w:r>
      <w:r w:rsidRPr="001459FF">
        <w:rPr>
          <w:rFonts w:asciiTheme="majorHAnsi" w:hAnsiTheme="majorHAnsi" w:cstheme="majorHAnsi"/>
          <w:sz w:val="10"/>
          <w:szCs w:val="10"/>
        </w:rPr>
        <w:t xml:space="preserve"> – set </w:t>
      </w:r>
      <w:r w:rsidRPr="001459FF">
        <w:rPr>
          <w:rStyle w:val="StyleUnderline"/>
          <w:rFonts w:asciiTheme="majorHAnsi" w:hAnsiTheme="majorHAnsi" w:cstheme="majorHAnsi"/>
          <w:sz w:val="10"/>
          <w:szCs w:val="10"/>
        </w:rPr>
        <w:t xml:space="preserve">on a </w:t>
      </w:r>
      <w:r w:rsidRPr="001459FF">
        <w:rPr>
          <w:rStyle w:val="Emphasis"/>
          <w:rFonts w:asciiTheme="majorHAnsi" w:hAnsiTheme="majorHAnsi" w:cstheme="majorHAnsi"/>
          <w:sz w:val="10"/>
          <w:szCs w:val="10"/>
        </w:rPr>
        <w:t>collision course</w:t>
      </w:r>
      <w:r w:rsidRPr="001459FF">
        <w:rPr>
          <w:rFonts w:asciiTheme="majorHAnsi" w:hAnsiTheme="majorHAnsi" w:cstheme="majorHAnsi"/>
          <w:sz w:val="10"/>
          <w:szCs w:val="10"/>
        </w:rPr>
        <w:t xml:space="preserve"> with a quadrillions-denominated iceberg in the middle, and a viral outbreak on its tip, </w:t>
      </w:r>
      <w:r w:rsidRPr="001459FF">
        <w:rPr>
          <w:rStyle w:val="StyleUnderline"/>
          <w:rFonts w:asciiTheme="majorHAnsi" w:hAnsiTheme="majorHAnsi" w:cstheme="majorHAnsi"/>
          <w:sz w:val="10"/>
          <w:szCs w:val="10"/>
        </w:rPr>
        <w:t xml:space="preserve">the </w:t>
      </w:r>
      <w:r w:rsidRPr="001459FF">
        <w:rPr>
          <w:rStyle w:val="Emphasis"/>
          <w:rFonts w:asciiTheme="majorHAnsi" w:hAnsiTheme="majorHAnsi" w:cstheme="majorHAnsi"/>
          <w:sz w:val="10"/>
          <w:szCs w:val="10"/>
        </w:rPr>
        <w:t>seismic ripples</w:t>
      </w:r>
      <w:r w:rsidRPr="001459FF">
        <w:rPr>
          <w:rStyle w:val="StyleUnderline"/>
          <w:rFonts w:asciiTheme="majorHAnsi" w:hAnsiTheme="majorHAnsi" w:cstheme="majorHAnsi"/>
          <w:sz w:val="10"/>
          <w:szCs w:val="10"/>
        </w:rPr>
        <w:t xml:space="preserve"> will be felt </w:t>
      </w:r>
      <w:r w:rsidRPr="001459FF">
        <w:rPr>
          <w:rStyle w:val="Emphasis"/>
          <w:rFonts w:asciiTheme="majorHAnsi" w:hAnsiTheme="majorHAnsi" w:cstheme="majorHAnsi"/>
          <w:sz w:val="10"/>
          <w:szCs w:val="10"/>
        </w:rPr>
        <w:t>far</w:t>
      </w:r>
      <w:r w:rsidRPr="001459FF">
        <w:rPr>
          <w:rStyle w:val="StyleUnderline"/>
          <w:rFonts w:asciiTheme="majorHAnsi" w:hAnsiTheme="majorHAnsi" w:cstheme="majorHAnsi"/>
          <w:sz w:val="10"/>
          <w:szCs w:val="10"/>
        </w:rPr>
        <w:t xml:space="preserve">, </w:t>
      </w:r>
      <w:r w:rsidRPr="001459FF">
        <w:rPr>
          <w:rStyle w:val="Emphasis"/>
          <w:rFonts w:asciiTheme="majorHAnsi" w:hAnsiTheme="majorHAnsi" w:cstheme="majorHAnsi"/>
          <w:sz w:val="10"/>
          <w:szCs w:val="10"/>
        </w:rPr>
        <w:t>wide</w:t>
      </w:r>
      <w:r w:rsidRPr="001459FF">
        <w:rPr>
          <w:rStyle w:val="StyleUnderline"/>
          <w:rFonts w:asciiTheme="majorHAnsi" w:hAnsiTheme="majorHAnsi" w:cstheme="majorHAnsi"/>
          <w:sz w:val="10"/>
          <w:szCs w:val="10"/>
        </w:rPr>
        <w:t xml:space="preserve"> and for a </w:t>
      </w:r>
      <w:r w:rsidRPr="001459FF">
        <w:rPr>
          <w:rStyle w:val="Emphasis"/>
          <w:rFonts w:asciiTheme="majorHAnsi" w:hAnsiTheme="majorHAnsi" w:cstheme="majorHAnsi"/>
          <w:sz w:val="10"/>
          <w:szCs w:val="10"/>
        </w:rPr>
        <w:t>considerable period</w:t>
      </w:r>
      <w:r w:rsidRPr="001459FF">
        <w:rPr>
          <w:rFonts w:asciiTheme="majorHAnsi" w:hAnsiTheme="majorHAnsi" w:cstheme="majorHAnsi"/>
          <w:sz w:val="10"/>
          <w:szCs w:val="10"/>
        </w:rPr>
        <w:t>.</w:t>
      </w:r>
    </w:p>
    <w:p w14:paraId="68DD1C1A"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058C1240"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 xml:space="preserve">In the final analysis, COVID-19 is not the root cause of the current global economic turmoil; it is merely an accelerant to a burning house of cards that was left </w:t>
      </w:r>
      <w:proofErr w:type="spellStart"/>
      <w:r w:rsidRPr="001459FF">
        <w:rPr>
          <w:rFonts w:asciiTheme="majorHAnsi" w:hAnsiTheme="majorHAnsi" w:cstheme="majorHAnsi"/>
          <w:sz w:val="10"/>
          <w:szCs w:val="10"/>
        </w:rPr>
        <w:t>smouldering</w:t>
      </w:r>
      <w:proofErr w:type="spellEnd"/>
      <w:r w:rsidRPr="001459FF">
        <w:rPr>
          <w:rFonts w:asciiTheme="majorHAnsi" w:hAnsiTheme="majorHAnsi" w:cstheme="majorHAnsi"/>
          <w:sz w:val="10"/>
          <w:szCs w:val="10"/>
        </w:rPr>
        <w:t xml:space="preserve"> since the 2008 Great Recession (</w:t>
      </w:r>
      <w:proofErr w:type="spellStart"/>
      <w:r w:rsidRPr="001459FF">
        <w:rPr>
          <w:rFonts w:asciiTheme="majorHAnsi" w:hAnsiTheme="majorHAnsi" w:cstheme="majorHAnsi"/>
          <w:sz w:val="10"/>
          <w:szCs w:val="10"/>
        </w:rPr>
        <w:t>Maavak</w:t>
      </w:r>
      <w:proofErr w:type="spellEnd"/>
      <w:r w:rsidRPr="001459FF">
        <w:rPr>
          <w:rFonts w:asciiTheme="majorHAnsi" w:hAnsiTheme="majorHAnsi" w:cstheme="majorHAnsi"/>
          <w:sz w:val="10"/>
          <w:szCs w:val="10"/>
        </w:rPr>
        <w:t xml:space="preserve">, 2020a). We also see how the four main pillars of systems thinking (diversity, interconnectivity, interactivity and “adaptivity”) form the mise </w:t>
      </w:r>
      <w:proofErr w:type="spellStart"/>
      <w:r w:rsidRPr="001459FF">
        <w:rPr>
          <w:rFonts w:asciiTheme="majorHAnsi" w:hAnsiTheme="majorHAnsi" w:cstheme="majorHAnsi"/>
          <w:sz w:val="10"/>
          <w:szCs w:val="10"/>
        </w:rPr>
        <w:t>en</w:t>
      </w:r>
      <w:proofErr w:type="spellEnd"/>
      <w:r w:rsidRPr="001459FF">
        <w:rPr>
          <w:rFonts w:asciiTheme="majorHAnsi" w:hAnsiTheme="majorHAnsi" w:cstheme="majorHAnsi"/>
          <w:sz w:val="10"/>
          <w:szCs w:val="10"/>
        </w:rPr>
        <w:t xml:space="preserve"> scene in a VUCA decade.</w:t>
      </w:r>
    </w:p>
    <w:p w14:paraId="69A4DDF1"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ENVIRONMENTAL</w:t>
      </w:r>
    </w:p>
    <w:p w14:paraId="74E34555" w14:textId="77777777" w:rsidR="00392D4F" w:rsidRPr="001459FF" w:rsidRDefault="00392D4F" w:rsidP="00392D4F">
      <w:pPr>
        <w:rPr>
          <w:rFonts w:asciiTheme="majorHAnsi" w:hAnsiTheme="majorHAnsi" w:cstheme="majorHAnsi"/>
          <w:sz w:val="16"/>
        </w:rPr>
      </w:pPr>
      <w:r w:rsidRPr="001459FF">
        <w:rPr>
          <w:rStyle w:val="StyleUnderline"/>
          <w:rFonts w:asciiTheme="majorHAnsi" w:hAnsiTheme="majorHAnsi" w:cstheme="majorHAnsi"/>
        </w:rPr>
        <w:t xml:space="preserve">What happens to the </w:t>
      </w:r>
      <w:r w:rsidRPr="001459FF">
        <w:rPr>
          <w:rStyle w:val="Emphasis"/>
          <w:rFonts w:asciiTheme="majorHAnsi" w:hAnsiTheme="majorHAnsi" w:cstheme="majorHAnsi"/>
        </w:rPr>
        <w:t>environment</w:t>
      </w:r>
      <w:r w:rsidRPr="001459FF">
        <w:rPr>
          <w:rStyle w:val="StyleUnderline"/>
          <w:rFonts w:asciiTheme="majorHAnsi" w:hAnsiTheme="majorHAnsi" w:cstheme="majorHAnsi"/>
        </w:rPr>
        <w:t xml:space="preserve"> when our </w:t>
      </w:r>
      <w:r w:rsidRPr="001459FF">
        <w:rPr>
          <w:rStyle w:val="Emphasis"/>
          <w:rFonts w:asciiTheme="majorHAnsi" w:hAnsiTheme="majorHAnsi" w:cstheme="majorHAnsi"/>
        </w:rPr>
        <w:t>economies implode</w:t>
      </w:r>
      <w:r w:rsidRPr="001459FF">
        <w:rPr>
          <w:rStyle w:val="StyleUnderline"/>
          <w:rFonts w:asciiTheme="majorHAnsi" w:hAnsiTheme="majorHAnsi" w:cstheme="majorHAnsi"/>
        </w:rPr>
        <w:t xml:space="preserve">? Think of a </w:t>
      </w:r>
      <w:r w:rsidRPr="001459FF">
        <w:rPr>
          <w:rStyle w:val="Emphasis"/>
          <w:rFonts w:asciiTheme="majorHAnsi" w:hAnsiTheme="majorHAnsi" w:cstheme="majorHAnsi"/>
          <w:highlight w:val="cyan"/>
        </w:rPr>
        <w:t>debt-laden</w:t>
      </w:r>
      <w:r w:rsidRPr="001459FF">
        <w:rPr>
          <w:rStyle w:val="StyleUnderline"/>
          <w:rFonts w:asciiTheme="majorHAnsi" w:hAnsiTheme="majorHAnsi" w:cstheme="majorHAnsi"/>
          <w:highlight w:val="cyan"/>
        </w:rPr>
        <w:t xml:space="preserve"> workforce at</w:t>
      </w:r>
      <w:r w:rsidRPr="001459FF">
        <w:rPr>
          <w:rStyle w:val="StyleUnderline"/>
          <w:rFonts w:asciiTheme="majorHAnsi" w:hAnsiTheme="majorHAnsi" w:cstheme="majorHAnsi"/>
        </w:rPr>
        <w:t xml:space="preserve"> sensitive </w:t>
      </w:r>
      <w:r w:rsidRPr="001459FF">
        <w:rPr>
          <w:rStyle w:val="Emphasis"/>
          <w:rFonts w:asciiTheme="majorHAnsi" w:hAnsiTheme="majorHAnsi" w:cstheme="majorHAnsi"/>
          <w:highlight w:val="cyan"/>
        </w:rPr>
        <w:t>nuclear</w:t>
      </w:r>
      <w:r w:rsidRPr="001459FF">
        <w:rPr>
          <w:rStyle w:val="StyleUnderline"/>
          <w:rFonts w:asciiTheme="majorHAnsi" w:hAnsiTheme="majorHAnsi" w:cstheme="majorHAnsi"/>
          <w:highlight w:val="cyan"/>
        </w:rPr>
        <w:t xml:space="preserve"> </w:t>
      </w:r>
      <w:r w:rsidRPr="001459FF">
        <w:rPr>
          <w:rStyle w:val="StyleUnderline"/>
          <w:rFonts w:asciiTheme="majorHAnsi" w:hAnsiTheme="majorHAnsi" w:cstheme="majorHAnsi"/>
        </w:rPr>
        <w:t xml:space="preserve">and </w:t>
      </w:r>
      <w:r w:rsidRPr="001459FF">
        <w:rPr>
          <w:rStyle w:val="Emphasis"/>
          <w:rFonts w:asciiTheme="majorHAnsi" w:hAnsiTheme="majorHAnsi" w:cstheme="majorHAnsi"/>
        </w:rPr>
        <w:t xml:space="preserve">chemical </w:t>
      </w:r>
      <w:r w:rsidRPr="001459FF">
        <w:rPr>
          <w:rStyle w:val="Emphasis"/>
          <w:rFonts w:asciiTheme="majorHAnsi" w:hAnsiTheme="majorHAnsi" w:cstheme="majorHAnsi"/>
          <w:highlight w:val="cyan"/>
        </w:rPr>
        <w:t>plants</w:t>
      </w:r>
      <w:r w:rsidRPr="001459FF">
        <w:rPr>
          <w:rStyle w:val="StyleUnderline"/>
          <w:rFonts w:asciiTheme="majorHAnsi" w:hAnsiTheme="majorHAnsi" w:cstheme="majorHAnsi"/>
        </w:rPr>
        <w:t xml:space="preserve">, along </w:t>
      </w:r>
      <w:r w:rsidRPr="001459FF">
        <w:rPr>
          <w:rStyle w:val="StyleUnderline"/>
          <w:rFonts w:asciiTheme="majorHAnsi" w:hAnsiTheme="majorHAnsi" w:cstheme="majorHAnsi"/>
          <w:highlight w:val="cyan"/>
        </w:rPr>
        <w:t>with a</w:t>
      </w:r>
      <w:r w:rsidRPr="001459FF">
        <w:rPr>
          <w:rStyle w:val="StyleUnderline"/>
          <w:rFonts w:asciiTheme="majorHAnsi" w:hAnsiTheme="majorHAnsi" w:cstheme="majorHAnsi"/>
        </w:rPr>
        <w:t xml:space="preserve"> concomitant </w:t>
      </w:r>
      <w:r w:rsidRPr="001459FF">
        <w:rPr>
          <w:rStyle w:val="Emphasis"/>
          <w:rFonts w:asciiTheme="majorHAnsi" w:hAnsiTheme="majorHAnsi" w:cstheme="majorHAnsi"/>
          <w:highlight w:val="cyan"/>
        </w:rPr>
        <w:t>surge</w:t>
      </w:r>
      <w:r w:rsidRPr="001459FF">
        <w:rPr>
          <w:rStyle w:val="StyleUnderline"/>
          <w:rFonts w:asciiTheme="majorHAnsi" w:hAnsiTheme="majorHAnsi" w:cstheme="majorHAnsi"/>
          <w:highlight w:val="cyan"/>
        </w:rPr>
        <w:t xml:space="preserve"> in</w:t>
      </w:r>
      <w:r w:rsidRPr="001459FF">
        <w:rPr>
          <w:rStyle w:val="StyleUnderline"/>
          <w:rFonts w:asciiTheme="majorHAnsi" w:hAnsiTheme="majorHAnsi" w:cstheme="majorHAnsi"/>
        </w:rPr>
        <w:t xml:space="preserve"> </w:t>
      </w:r>
      <w:r w:rsidRPr="001459FF">
        <w:rPr>
          <w:rStyle w:val="Emphasis"/>
          <w:rFonts w:asciiTheme="majorHAnsi" w:hAnsiTheme="majorHAnsi" w:cstheme="majorHAnsi"/>
        </w:rPr>
        <w:t xml:space="preserve">industrial </w:t>
      </w:r>
      <w:r w:rsidRPr="001459FF">
        <w:rPr>
          <w:rStyle w:val="Emphasis"/>
          <w:rFonts w:asciiTheme="majorHAnsi" w:hAnsiTheme="majorHAnsi" w:cstheme="majorHAnsi"/>
          <w:highlight w:val="cyan"/>
        </w:rPr>
        <w:t>accidents</w:t>
      </w:r>
      <w:r w:rsidRPr="001459FF">
        <w:rPr>
          <w:rStyle w:val="StyleUnderline"/>
          <w:rFonts w:asciiTheme="majorHAnsi" w:hAnsiTheme="majorHAnsi" w:cstheme="majorHAnsi"/>
        </w:rPr>
        <w:t xml:space="preserve">? </w:t>
      </w:r>
      <w:r w:rsidRPr="001459FF">
        <w:rPr>
          <w:rStyle w:val="Emphasis"/>
          <w:rFonts w:asciiTheme="majorHAnsi" w:hAnsiTheme="majorHAnsi" w:cstheme="majorHAnsi"/>
        </w:rPr>
        <w:t>Economic stressors</w:t>
      </w:r>
      <w:r w:rsidRPr="001459FF">
        <w:rPr>
          <w:rFonts w:asciiTheme="majorHAnsi" w:hAnsiTheme="majorHAnsi" w:cstheme="majorHAnsi"/>
          <w:sz w:val="16"/>
        </w:rPr>
        <w:t xml:space="preserve">, workforce demoralization and rampant profiteering – rather than manmade climate change – arguably </w:t>
      </w:r>
      <w:r w:rsidRPr="001459FF">
        <w:rPr>
          <w:rStyle w:val="StyleUnderline"/>
          <w:rFonts w:asciiTheme="majorHAnsi" w:hAnsiTheme="majorHAnsi" w:cstheme="majorHAnsi"/>
        </w:rPr>
        <w:t xml:space="preserve">pose the </w:t>
      </w:r>
      <w:r w:rsidRPr="001459FF">
        <w:rPr>
          <w:rStyle w:val="Emphasis"/>
          <w:rFonts w:asciiTheme="majorHAnsi" w:hAnsiTheme="majorHAnsi" w:cstheme="majorHAnsi"/>
          <w:highlight w:val="cyan"/>
        </w:rPr>
        <w:t>biggest threats</w:t>
      </w:r>
      <w:r w:rsidRPr="001459FF">
        <w:rPr>
          <w:rStyle w:val="StyleUnderline"/>
          <w:rFonts w:asciiTheme="majorHAnsi" w:hAnsiTheme="majorHAnsi" w:cstheme="majorHAnsi"/>
          <w:highlight w:val="cyan"/>
        </w:rPr>
        <w:t xml:space="preserve"> to the environment</w:t>
      </w:r>
      <w:r w:rsidRPr="001459FF">
        <w:rPr>
          <w:rFonts w:asciiTheme="majorHAnsi" w:hAnsiTheme="majorHAnsi" w:cstheme="majorHAnsi"/>
          <w:sz w:val="16"/>
        </w:rPr>
        <w:t>. In a WEF report, Buehler et al (2017) made the following pre-COVID-19 observation:</w:t>
      </w:r>
    </w:p>
    <w:p w14:paraId="4DE7C577" w14:textId="77777777" w:rsidR="00392D4F" w:rsidRPr="001459FF" w:rsidRDefault="00392D4F" w:rsidP="00392D4F">
      <w:pPr>
        <w:ind w:left="720"/>
        <w:rPr>
          <w:rFonts w:asciiTheme="majorHAnsi" w:hAnsiTheme="majorHAnsi" w:cstheme="majorHAnsi"/>
          <w:sz w:val="16"/>
        </w:rPr>
      </w:pPr>
      <w:r w:rsidRPr="001459FF">
        <w:rPr>
          <w:rFonts w:asciiTheme="majorHAnsi" w:hAnsiTheme="majorHAnsi" w:cstheme="majorHAnsi"/>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4F8F3C2C"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 xml:space="preserve">Shouldn’t this phenomenon be better categorized as a societal or economic risk rather than an environmental one? In line with the systems thinking approach, however, </w:t>
      </w:r>
      <w:r w:rsidRPr="001459FF">
        <w:rPr>
          <w:rStyle w:val="StyleUnderline"/>
          <w:rFonts w:asciiTheme="majorHAnsi" w:hAnsiTheme="majorHAnsi" w:cstheme="majorHAnsi"/>
          <w:sz w:val="10"/>
          <w:szCs w:val="10"/>
        </w:rPr>
        <w:t xml:space="preserve">global risks can no longer be boxed into a </w:t>
      </w:r>
      <w:r w:rsidRPr="001459FF">
        <w:rPr>
          <w:rStyle w:val="Emphasis"/>
          <w:rFonts w:asciiTheme="majorHAnsi" w:hAnsiTheme="majorHAnsi" w:cstheme="majorHAnsi"/>
          <w:sz w:val="10"/>
          <w:szCs w:val="10"/>
        </w:rPr>
        <w:t>taxonomical silo</w:t>
      </w:r>
      <w:r w:rsidRPr="001459FF">
        <w:rPr>
          <w:rFonts w:asciiTheme="majorHAnsi" w:hAnsiTheme="majorHAnsi" w:cstheme="majorHAnsi"/>
          <w:sz w:val="10"/>
          <w:szCs w:val="10"/>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1459FF">
        <w:rPr>
          <w:rFonts w:asciiTheme="majorHAnsi" w:hAnsiTheme="majorHAnsi" w:cstheme="majorHAnsi"/>
          <w:sz w:val="10"/>
          <w:szCs w:val="10"/>
        </w:rPr>
        <w:t>tonnes</w:t>
      </w:r>
      <w:proofErr w:type="spellEnd"/>
      <w:r w:rsidRPr="001459FF">
        <w:rPr>
          <w:rFonts w:asciiTheme="majorHAnsi" w:hAnsiTheme="majorHAnsi" w:cstheme="majorHAnsi"/>
          <w:sz w:val="10"/>
          <w:szCs w:val="10"/>
        </w:rPr>
        <w:t xml:space="preserve">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45044AF0"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Environmental disasters are more attributable to Black Swan events, systems breakdowns and corporate greed rather than to mundane human activity.</w:t>
      </w:r>
    </w:p>
    <w:p w14:paraId="50BBA2B1" w14:textId="77777777" w:rsidR="00392D4F" w:rsidRPr="001459FF" w:rsidRDefault="00392D4F" w:rsidP="00392D4F">
      <w:pPr>
        <w:rPr>
          <w:rFonts w:asciiTheme="majorHAnsi" w:hAnsiTheme="majorHAnsi" w:cstheme="majorHAnsi"/>
          <w:sz w:val="10"/>
          <w:szCs w:val="10"/>
        </w:rPr>
      </w:pPr>
      <w:r w:rsidRPr="001459FF">
        <w:rPr>
          <w:rStyle w:val="StyleUnderline"/>
          <w:rFonts w:asciiTheme="majorHAnsi" w:hAnsiTheme="majorHAnsi" w:cstheme="majorHAnsi"/>
          <w:sz w:val="10"/>
          <w:szCs w:val="10"/>
        </w:rPr>
        <w:t xml:space="preserve">Our JIT world aggravates the </w:t>
      </w:r>
      <w:r w:rsidRPr="001459FF">
        <w:rPr>
          <w:rStyle w:val="Emphasis"/>
          <w:rFonts w:asciiTheme="majorHAnsi" w:hAnsiTheme="majorHAnsi" w:cstheme="majorHAnsi"/>
          <w:sz w:val="10"/>
          <w:szCs w:val="10"/>
        </w:rPr>
        <w:t>cascading potential</w:t>
      </w:r>
      <w:r w:rsidRPr="001459FF">
        <w:rPr>
          <w:rStyle w:val="StyleUnderline"/>
          <w:rFonts w:asciiTheme="majorHAnsi" w:hAnsiTheme="majorHAnsi" w:cstheme="majorHAnsi"/>
          <w:sz w:val="10"/>
          <w:szCs w:val="10"/>
        </w:rPr>
        <w:t xml:space="preserve"> of risks</w:t>
      </w:r>
      <w:r w:rsidRPr="001459FF">
        <w:rPr>
          <w:rFonts w:asciiTheme="majorHAnsi" w:hAnsiTheme="majorHAnsi" w:cstheme="majorHAnsi"/>
          <w:sz w:val="10"/>
          <w:szCs w:val="10"/>
        </w:rPr>
        <w:t xml:space="preserve"> (</w:t>
      </w:r>
      <w:proofErr w:type="spellStart"/>
      <w:r w:rsidRPr="001459FF">
        <w:rPr>
          <w:rFonts w:asciiTheme="majorHAnsi" w:hAnsiTheme="majorHAnsi" w:cstheme="majorHAnsi"/>
          <w:sz w:val="10"/>
          <w:szCs w:val="10"/>
        </w:rPr>
        <w:t>Korowicz</w:t>
      </w:r>
      <w:proofErr w:type="spellEnd"/>
      <w:r w:rsidRPr="001459FF">
        <w:rPr>
          <w:rFonts w:asciiTheme="majorHAnsi" w:hAnsiTheme="majorHAnsi" w:cstheme="majorHAnsi"/>
          <w:sz w:val="10"/>
          <w:szCs w:val="10"/>
        </w:rPr>
        <w:t xml:space="preserve">, 2012). </w:t>
      </w:r>
      <w:r w:rsidRPr="001459FF">
        <w:rPr>
          <w:rStyle w:val="StyleUnderline"/>
          <w:rFonts w:asciiTheme="majorHAnsi" w:hAnsiTheme="majorHAnsi" w:cstheme="majorHAnsi"/>
          <w:sz w:val="10"/>
          <w:szCs w:val="10"/>
        </w:rPr>
        <w:t>Production and delivery delays</w:t>
      </w:r>
      <w:r w:rsidRPr="001459FF">
        <w:rPr>
          <w:rFonts w:asciiTheme="majorHAnsi" w:hAnsiTheme="majorHAnsi" w:cstheme="majorHAnsi"/>
          <w:sz w:val="10"/>
          <w:szCs w:val="10"/>
        </w:rPr>
        <w:t xml:space="preserve">, caused by the COVID-19 outbreak, </w:t>
      </w:r>
      <w:r w:rsidRPr="001459FF">
        <w:rPr>
          <w:rStyle w:val="StyleUnderline"/>
          <w:rFonts w:asciiTheme="majorHAnsi" w:hAnsiTheme="majorHAnsi" w:cstheme="majorHAnsi"/>
          <w:sz w:val="10"/>
          <w:szCs w:val="10"/>
        </w:rPr>
        <w:t xml:space="preserve">will eventually require industrial </w:t>
      </w:r>
      <w:r w:rsidRPr="001459FF">
        <w:rPr>
          <w:rStyle w:val="Emphasis"/>
          <w:rFonts w:asciiTheme="majorHAnsi" w:hAnsiTheme="majorHAnsi" w:cstheme="majorHAnsi"/>
          <w:sz w:val="10"/>
          <w:szCs w:val="10"/>
        </w:rPr>
        <w:t>overcompensation</w:t>
      </w:r>
      <w:r w:rsidRPr="001459FF">
        <w:rPr>
          <w:rFonts w:asciiTheme="majorHAnsi" w:hAnsiTheme="majorHAnsi" w:cstheme="majorHAnsi"/>
          <w:sz w:val="10"/>
          <w:szCs w:val="10"/>
        </w:rPr>
        <w:t>. This will further stress senior executives, workers, machines and a variety of computerized systems. The trickle-down effects will likely include substandard products, contaminated food and a general lowering in health and safety standards (</w:t>
      </w:r>
      <w:proofErr w:type="spellStart"/>
      <w:r w:rsidRPr="001459FF">
        <w:rPr>
          <w:rFonts w:asciiTheme="majorHAnsi" w:hAnsiTheme="majorHAnsi" w:cstheme="majorHAnsi"/>
          <w:sz w:val="10"/>
          <w:szCs w:val="10"/>
        </w:rPr>
        <w:t>Maavak</w:t>
      </w:r>
      <w:proofErr w:type="spellEnd"/>
      <w:r w:rsidRPr="001459FF">
        <w:rPr>
          <w:rFonts w:asciiTheme="majorHAnsi" w:hAnsiTheme="majorHAnsi" w:cstheme="majorHAnsi"/>
          <w:sz w:val="10"/>
          <w:szCs w:val="10"/>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1459FF">
        <w:rPr>
          <w:rFonts w:asciiTheme="majorHAnsi" w:hAnsiTheme="majorHAnsi" w:cstheme="majorHAnsi"/>
          <w:sz w:val="10"/>
          <w:szCs w:val="10"/>
        </w:rPr>
        <w:t>Liacko</w:t>
      </w:r>
      <w:proofErr w:type="spellEnd"/>
      <w:r w:rsidRPr="001459FF">
        <w:rPr>
          <w:rFonts w:asciiTheme="majorHAnsi" w:hAnsiTheme="majorHAnsi" w:cstheme="majorHAnsi"/>
          <w:sz w:val="10"/>
          <w:szCs w:val="10"/>
        </w:rPr>
        <w:t>, 2021).</w:t>
      </w:r>
    </w:p>
    <w:p w14:paraId="495D4168"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1459FF">
        <w:rPr>
          <w:rFonts w:asciiTheme="majorHAnsi" w:hAnsiTheme="majorHAnsi" w:cstheme="majorHAnsi"/>
          <w:sz w:val="10"/>
          <w:szCs w:val="10"/>
        </w:rPr>
        <w:t>Citarum</w:t>
      </w:r>
      <w:proofErr w:type="spellEnd"/>
      <w:r w:rsidRPr="001459FF">
        <w:rPr>
          <w:rFonts w:asciiTheme="majorHAnsi" w:hAnsiTheme="majorHAnsi" w:cstheme="majorHAnsi"/>
          <w:sz w:val="10"/>
          <w:szCs w:val="10"/>
        </w:rPr>
        <w:t xml:space="preserve">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w:t>
      </w:r>
      <w:proofErr w:type="spellStart"/>
      <w:r w:rsidRPr="001459FF">
        <w:rPr>
          <w:rFonts w:asciiTheme="majorHAnsi" w:hAnsiTheme="majorHAnsi" w:cstheme="majorHAnsi"/>
          <w:sz w:val="10"/>
          <w:szCs w:val="10"/>
        </w:rPr>
        <w:t>Citarum</w:t>
      </w:r>
      <w:proofErr w:type="spellEnd"/>
      <w:r w:rsidRPr="001459FF">
        <w:rPr>
          <w:rFonts w:asciiTheme="majorHAnsi" w:hAnsiTheme="majorHAnsi" w:cstheme="majorHAnsi"/>
          <w:sz w:val="10"/>
          <w:szCs w:val="10"/>
        </w:rPr>
        <w:t xml:space="preserve"> River where pathogens may mutate with emergent ramifications.</w:t>
      </w:r>
    </w:p>
    <w:p w14:paraId="19A31C35"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 xml:space="preserve">On an equally alarming note, depressed economic conditions have traditionally provided a waste disposal boon for organized crime elements. Throughout 1980s, the </w:t>
      </w:r>
      <w:proofErr w:type="spellStart"/>
      <w:r w:rsidRPr="001459FF">
        <w:rPr>
          <w:rFonts w:asciiTheme="majorHAnsi" w:hAnsiTheme="majorHAnsi" w:cstheme="majorHAnsi"/>
          <w:sz w:val="10"/>
          <w:szCs w:val="10"/>
        </w:rPr>
        <w:t>Calabriabased</w:t>
      </w:r>
      <w:proofErr w:type="spellEnd"/>
      <w:r w:rsidRPr="001459FF">
        <w:rPr>
          <w:rFonts w:asciiTheme="majorHAnsi" w:hAnsiTheme="majorHAnsi" w:cstheme="majorHAnsi"/>
          <w:sz w:val="10"/>
          <w:szCs w:val="10"/>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1459FF">
        <w:rPr>
          <w:rFonts w:asciiTheme="majorHAnsi" w:hAnsiTheme="majorHAnsi" w:cstheme="majorHAnsi"/>
          <w:sz w:val="10"/>
          <w:szCs w:val="10"/>
        </w:rPr>
        <w:t>Knaup</w:t>
      </w:r>
      <w:proofErr w:type="spellEnd"/>
      <w:r w:rsidRPr="001459FF">
        <w:rPr>
          <w:rFonts w:asciiTheme="majorHAnsi" w:hAnsiTheme="majorHAnsi" w:cstheme="majorHAnsi"/>
          <w:sz w:val="10"/>
          <w:szCs w:val="10"/>
        </w:rPr>
        <w:t>, 2008).</w:t>
      </w:r>
    </w:p>
    <w:p w14:paraId="217DE689"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7601E1F8"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1459FF">
        <w:rPr>
          <w:rStyle w:val="StyleUnderline"/>
          <w:rFonts w:asciiTheme="majorHAnsi" w:hAnsiTheme="majorHAnsi" w:cstheme="majorHAnsi"/>
          <w:sz w:val="10"/>
          <w:szCs w:val="10"/>
        </w:rPr>
        <w:t>Interlinked ecosystems</w:t>
      </w:r>
      <w:r w:rsidRPr="001459FF">
        <w:rPr>
          <w:rFonts w:asciiTheme="majorHAnsi" w:hAnsiTheme="majorHAnsi" w:cstheme="majorHAnsi"/>
          <w:sz w:val="10"/>
          <w:szCs w:val="10"/>
        </w:rPr>
        <w:t xml:space="preserve">, particularly water resources, </w:t>
      </w:r>
      <w:r w:rsidRPr="001459FF">
        <w:rPr>
          <w:rStyle w:val="StyleUnderline"/>
          <w:rFonts w:asciiTheme="majorHAnsi" w:hAnsiTheme="majorHAnsi" w:cstheme="majorHAnsi"/>
          <w:sz w:val="10"/>
          <w:szCs w:val="10"/>
        </w:rPr>
        <w:t xml:space="preserve">may be </w:t>
      </w:r>
      <w:r w:rsidRPr="001459FF">
        <w:rPr>
          <w:rStyle w:val="Emphasis"/>
          <w:rFonts w:asciiTheme="majorHAnsi" w:hAnsiTheme="majorHAnsi" w:cstheme="majorHAnsi"/>
          <w:sz w:val="10"/>
          <w:szCs w:val="10"/>
        </w:rPr>
        <w:t>hijacked</w:t>
      </w:r>
      <w:r w:rsidRPr="001459FF">
        <w:rPr>
          <w:rFonts w:asciiTheme="majorHAnsi" w:hAnsiTheme="majorHAnsi" w:cstheme="majorHAnsi"/>
          <w:sz w:val="10"/>
          <w:szCs w:val="10"/>
        </w:rPr>
        <w:t xml:space="preserve"> by nationalist sentiments. </w:t>
      </w:r>
      <w:r w:rsidRPr="001459FF">
        <w:rPr>
          <w:rStyle w:val="StyleUnderline"/>
          <w:rFonts w:asciiTheme="majorHAnsi" w:hAnsiTheme="majorHAnsi" w:cstheme="majorHAnsi"/>
          <w:sz w:val="10"/>
          <w:szCs w:val="10"/>
        </w:rPr>
        <w:t xml:space="preserve">The </w:t>
      </w:r>
      <w:r w:rsidRPr="001459FF">
        <w:rPr>
          <w:rStyle w:val="Emphasis"/>
          <w:rFonts w:asciiTheme="majorHAnsi" w:hAnsiTheme="majorHAnsi" w:cstheme="majorHAnsi"/>
          <w:sz w:val="10"/>
          <w:szCs w:val="10"/>
        </w:rPr>
        <w:t>environmental fallouts</w:t>
      </w:r>
      <w:r w:rsidRPr="001459FF">
        <w:rPr>
          <w:rFonts w:asciiTheme="majorHAnsi" w:hAnsiTheme="majorHAnsi" w:cstheme="majorHAnsi"/>
          <w:sz w:val="10"/>
          <w:szCs w:val="10"/>
        </w:rPr>
        <w:t xml:space="preserve"> of critical infrastructure (CI) breakdowns </w:t>
      </w:r>
      <w:r w:rsidRPr="001459FF">
        <w:rPr>
          <w:rStyle w:val="StyleUnderline"/>
          <w:rFonts w:asciiTheme="majorHAnsi" w:hAnsiTheme="majorHAnsi" w:cstheme="majorHAnsi"/>
          <w:sz w:val="10"/>
          <w:szCs w:val="10"/>
        </w:rPr>
        <w:t xml:space="preserve">loom like a </w:t>
      </w:r>
      <w:r w:rsidRPr="001459FF">
        <w:rPr>
          <w:rStyle w:val="Emphasis"/>
          <w:rFonts w:asciiTheme="majorHAnsi" w:hAnsiTheme="majorHAnsi" w:cstheme="majorHAnsi"/>
          <w:sz w:val="10"/>
          <w:szCs w:val="10"/>
        </w:rPr>
        <w:t>Sword of Damocles</w:t>
      </w:r>
      <w:r w:rsidRPr="001459FF">
        <w:rPr>
          <w:rStyle w:val="StyleUnderline"/>
          <w:rFonts w:asciiTheme="majorHAnsi" w:hAnsiTheme="majorHAnsi" w:cstheme="majorHAnsi"/>
          <w:sz w:val="10"/>
          <w:szCs w:val="10"/>
        </w:rPr>
        <w:t xml:space="preserve"> over this decade</w:t>
      </w:r>
      <w:r w:rsidRPr="001459FF">
        <w:rPr>
          <w:rFonts w:asciiTheme="majorHAnsi" w:hAnsiTheme="majorHAnsi" w:cstheme="majorHAnsi"/>
          <w:sz w:val="10"/>
          <w:szCs w:val="10"/>
        </w:rPr>
        <w:t>.</w:t>
      </w:r>
    </w:p>
    <w:p w14:paraId="4146DCE2" w14:textId="77777777" w:rsidR="00392D4F" w:rsidRPr="001459FF" w:rsidRDefault="00392D4F" w:rsidP="00392D4F">
      <w:pPr>
        <w:rPr>
          <w:rFonts w:asciiTheme="majorHAnsi" w:hAnsiTheme="majorHAnsi" w:cstheme="majorHAnsi"/>
          <w:sz w:val="10"/>
          <w:szCs w:val="10"/>
        </w:rPr>
      </w:pPr>
      <w:r w:rsidRPr="001459FF">
        <w:rPr>
          <w:rFonts w:asciiTheme="majorHAnsi" w:hAnsiTheme="majorHAnsi" w:cstheme="majorHAnsi"/>
          <w:sz w:val="10"/>
          <w:szCs w:val="10"/>
        </w:rPr>
        <w:t>GEOPOLITICAL</w:t>
      </w:r>
    </w:p>
    <w:p w14:paraId="56949242" w14:textId="77777777" w:rsidR="00392D4F" w:rsidRPr="001459FF" w:rsidRDefault="00392D4F" w:rsidP="00392D4F">
      <w:pPr>
        <w:rPr>
          <w:rFonts w:asciiTheme="majorHAnsi" w:hAnsiTheme="majorHAnsi" w:cstheme="majorHAnsi"/>
          <w:sz w:val="16"/>
        </w:rPr>
      </w:pPr>
      <w:r w:rsidRPr="001459FF">
        <w:rPr>
          <w:rStyle w:val="StyleUnderline"/>
          <w:rFonts w:asciiTheme="majorHAnsi" w:hAnsiTheme="majorHAnsi" w:cstheme="majorHAnsi"/>
        </w:rPr>
        <w:t xml:space="preserve">The </w:t>
      </w:r>
      <w:r w:rsidRPr="001459FF">
        <w:rPr>
          <w:rStyle w:val="Emphasis"/>
          <w:rFonts w:asciiTheme="majorHAnsi" w:hAnsiTheme="majorHAnsi" w:cstheme="majorHAnsi"/>
        </w:rPr>
        <w:t xml:space="preserve">primary </w:t>
      </w:r>
      <w:r w:rsidRPr="001459FF">
        <w:rPr>
          <w:rStyle w:val="Emphasis"/>
          <w:rFonts w:asciiTheme="majorHAnsi" w:hAnsiTheme="majorHAnsi" w:cstheme="majorHAnsi"/>
          <w:highlight w:val="cyan"/>
        </w:rPr>
        <w:t>catalyst</w:t>
      </w:r>
      <w:r w:rsidRPr="001459FF">
        <w:rPr>
          <w:rStyle w:val="StyleUnderline"/>
          <w:rFonts w:asciiTheme="majorHAnsi" w:hAnsiTheme="majorHAnsi" w:cstheme="majorHAnsi"/>
          <w:highlight w:val="cyan"/>
        </w:rPr>
        <w:t xml:space="preserve"> behind </w:t>
      </w:r>
      <w:r w:rsidRPr="001459FF">
        <w:rPr>
          <w:rStyle w:val="Emphasis"/>
          <w:rFonts w:asciiTheme="majorHAnsi" w:hAnsiTheme="majorHAnsi" w:cstheme="majorHAnsi"/>
          <w:highlight w:val="cyan"/>
        </w:rPr>
        <w:t>WWII</w:t>
      </w:r>
      <w:r w:rsidRPr="001459FF">
        <w:rPr>
          <w:rStyle w:val="StyleUnderline"/>
          <w:rFonts w:asciiTheme="majorHAnsi" w:hAnsiTheme="majorHAnsi" w:cstheme="majorHAnsi"/>
          <w:highlight w:val="cyan"/>
        </w:rPr>
        <w:t xml:space="preserve"> was</w:t>
      </w:r>
      <w:r w:rsidRPr="001459FF">
        <w:rPr>
          <w:rStyle w:val="StyleUnderline"/>
          <w:rFonts w:asciiTheme="majorHAnsi" w:hAnsiTheme="majorHAnsi" w:cstheme="majorHAnsi"/>
        </w:rPr>
        <w:t xml:space="preserve"> the </w:t>
      </w:r>
      <w:r w:rsidRPr="001459FF">
        <w:rPr>
          <w:rStyle w:val="Emphasis"/>
          <w:rFonts w:asciiTheme="majorHAnsi" w:hAnsiTheme="majorHAnsi" w:cstheme="majorHAnsi"/>
        </w:rPr>
        <w:t xml:space="preserve">Great </w:t>
      </w:r>
      <w:r w:rsidRPr="001459FF">
        <w:rPr>
          <w:rStyle w:val="Emphasis"/>
          <w:rFonts w:asciiTheme="majorHAnsi" w:hAnsiTheme="majorHAnsi" w:cstheme="majorHAnsi"/>
          <w:highlight w:val="cyan"/>
        </w:rPr>
        <w:t>Depression</w:t>
      </w:r>
      <w:r w:rsidRPr="001459FF">
        <w:rPr>
          <w:rFonts w:asciiTheme="majorHAnsi" w:hAnsiTheme="majorHAnsi" w:cstheme="majorHAnsi"/>
          <w:sz w:val="16"/>
        </w:rPr>
        <w:t xml:space="preserve">. Since </w:t>
      </w:r>
      <w:r w:rsidRPr="001459FF">
        <w:rPr>
          <w:rStyle w:val="StyleUnderline"/>
          <w:rFonts w:asciiTheme="majorHAnsi" w:hAnsiTheme="majorHAnsi" w:cstheme="majorHAnsi"/>
          <w:highlight w:val="cyan"/>
        </w:rPr>
        <w:t>history</w:t>
      </w:r>
      <w:r w:rsidRPr="001459FF">
        <w:rPr>
          <w:rStyle w:val="StyleUnderline"/>
          <w:rFonts w:asciiTheme="majorHAnsi" w:hAnsiTheme="majorHAnsi" w:cstheme="majorHAnsi"/>
        </w:rPr>
        <w:t xml:space="preserve"> often </w:t>
      </w:r>
      <w:r w:rsidRPr="001459FF">
        <w:rPr>
          <w:rStyle w:val="Emphasis"/>
          <w:rFonts w:asciiTheme="majorHAnsi" w:hAnsiTheme="majorHAnsi" w:cstheme="majorHAnsi"/>
          <w:highlight w:val="cyan"/>
        </w:rPr>
        <w:t>repeats itself</w:t>
      </w:r>
      <w:r w:rsidRPr="001459FF">
        <w:rPr>
          <w:rStyle w:val="StyleUnderline"/>
          <w:rFonts w:asciiTheme="majorHAnsi" w:hAnsiTheme="majorHAnsi" w:cstheme="majorHAnsi"/>
        </w:rPr>
        <w:t xml:space="preserve">, expect </w:t>
      </w:r>
      <w:r w:rsidRPr="001459FF">
        <w:rPr>
          <w:rStyle w:val="Emphasis"/>
          <w:rFonts w:asciiTheme="majorHAnsi" w:hAnsiTheme="majorHAnsi" w:cstheme="majorHAnsi"/>
        </w:rPr>
        <w:t>familiar bogeymen</w:t>
      </w:r>
      <w:r w:rsidRPr="001459FF">
        <w:rPr>
          <w:rStyle w:val="StyleUnderline"/>
          <w:rFonts w:asciiTheme="majorHAnsi" w:hAnsiTheme="majorHAnsi" w:cstheme="majorHAnsi"/>
        </w:rPr>
        <w:t xml:space="preserve"> to </w:t>
      </w:r>
      <w:r w:rsidRPr="001459FF">
        <w:rPr>
          <w:rStyle w:val="Emphasis"/>
          <w:rFonts w:asciiTheme="majorHAnsi" w:hAnsiTheme="majorHAnsi" w:cstheme="majorHAnsi"/>
        </w:rPr>
        <w:t>reappear</w:t>
      </w:r>
      <w:r w:rsidRPr="001459FF">
        <w:rPr>
          <w:rFonts w:asciiTheme="majorHAnsi" w:hAnsiTheme="majorHAnsi" w:cstheme="majorHAnsi"/>
          <w:sz w:val="16"/>
        </w:rPr>
        <w:t xml:space="preserve"> </w:t>
      </w:r>
      <w:r w:rsidRPr="001459FF">
        <w:rPr>
          <w:rStyle w:val="StyleUnderline"/>
          <w:rFonts w:asciiTheme="majorHAnsi" w:hAnsiTheme="majorHAnsi" w:cstheme="majorHAnsi"/>
        </w:rPr>
        <w:t xml:space="preserve">in societies roiling with </w:t>
      </w:r>
      <w:r w:rsidRPr="001459FF">
        <w:rPr>
          <w:rStyle w:val="Emphasis"/>
          <w:rFonts w:asciiTheme="majorHAnsi" w:hAnsiTheme="majorHAnsi" w:cstheme="majorHAnsi"/>
        </w:rPr>
        <w:t>impoverishment</w:t>
      </w:r>
      <w:r w:rsidRPr="001459FF">
        <w:rPr>
          <w:rFonts w:asciiTheme="majorHAnsi" w:hAnsiTheme="majorHAnsi" w:cstheme="majorHAnsi"/>
          <w:sz w:val="16"/>
        </w:rPr>
        <w:t xml:space="preserve"> and ideological clefts. </w:t>
      </w:r>
      <w:r w:rsidRPr="001459FF">
        <w:rPr>
          <w:rStyle w:val="StyleUnderline"/>
          <w:rFonts w:asciiTheme="majorHAnsi" w:hAnsiTheme="majorHAnsi" w:cstheme="majorHAnsi"/>
        </w:rPr>
        <w:t>Anti-Semitism</w:t>
      </w:r>
      <w:r w:rsidRPr="001459FF">
        <w:rPr>
          <w:rFonts w:asciiTheme="majorHAnsi" w:hAnsiTheme="majorHAnsi" w:cstheme="majorHAnsi"/>
          <w:sz w:val="16"/>
        </w:rPr>
        <w:t xml:space="preserve"> – a societal risk on its own – </w:t>
      </w:r>
      <w:r w:rsidRPr="001459FF">
        <w:rPr>
          <w:rStyle w:val="StyleUnderline"/>
          <w:rFonts w:asciiTheme="majorHAnsi" w:hAnsiTheme="majorHAnsi" w:cstheme="majorHAnsi"/>
        </w:rPr>
        <w:t>may reach alarming proportions</w:t>
      </w:r>
      <w:r w:rsidRPr="001459FF">
        <w:rPr>
          <w:rFonts w:asciiTheme="majorHAnsi" w:hAnsiTheme="majorHAnsi" w:cstheme="majorHAnsi"/>
          <w:sz w:val="16"/>
        </w:rPr>
        <w:t xml:space="preserve"> in the West (Reuters, 2019), </w:t>
      </w:r>
      <w:r w:rsidRPr="001459FF">
        <w:rPr>
          <w:rStyle w:val="StyleUnderline"/>
          <w:rFonts w:asciiTheme="majorHAnsi" w:hAnsiTheme="majorHAnsi" w:cstheme="majorHAnsi"/>
        </w:rPr>
        <w:t xml:space="preserve">possibly </w:t>
      </w:r>
      <w:r w:rsidRPr="001459FF">
        <w:rPr>
          <w:rStyle w:val="Emphasis"/>
          <w:rFonts w:asciiTheme="majorHAnsi" w:hAnsiTheme="majorHAnsi" w:cstheme="majorHAnsi"/>
          <w:highlight w:val="cyan"/>
        </w:rPr>
        <w:t>forc</w:t>
      </w:r>
      <w:r w:rsidRPr="001459FF">
        <w:rPr>
          <w:rStyle w:val="StyleUnderline"/>
          <w:rFonts w:asciiTheme="majorHAnsi" w:hAnsiTheme="majorHAnsi" w:cstheme="majorHAnsi"/>
        </w:rPr>
        <w:t xml:space="preserve">ing </w:t>
      </w:r>
      <w:r w:rsidRPr="001459FF">
        <w:rPr>
          <w:rStyle w:val="StyleUnderline"/>
          <w:rFonts w:asciiTheme="majorHAnsi" w:hAnsiTheme="majorHAnsi" w:cstheme="majorHAnsi"/>
          <w:highlight w:val="cyan"/>
        </w:rPr>
        <w:t>Israel</w:t>
      </w:r>
      <w:r w:rsidRPr="001459FF">
        <w:rPr>
          <w:rStyle w:val="StyleUnderline"/>
          <w:rFonts w:asciiTheme="majorHAnsi" w:hAnsiTheme="majorHAnsi" w:cstheme="majorHAnsi"/>
        </w:rPr>
        <w:t xml:space="preserve"> to undertake </w:t>
      </w:r>
      <w:r w:rsidRPr="001459FF">
        <w:rPr>
          <w:rStyle w:val="Emphasis"/>
          <w:rFonts w:asciiTheme="majorHAnsi" w:hAnsiTheme="majorHAnsi" w:cstheme="majorHAnsi"/>
          <w:highlight w:val="cyan"/>
        </w:rPr>
        <w:t>reprisal</w:t>
      </w:r>
      <w:r w:rsidRPr="001459FF">
        <w:rPr>
          <w:rStyle w:val="Emphasis"/>
          <w:rFonts w:asciiTheme="majorHAnsi" w:hAnsiTheme="majorHAnsi" w:cstheme="majorHAnsi"/>
        </w:rPr>
        <w:t xml:space="preserve"> operations</w:t>
      </w:r>
      <w:r w:rsidRPr="001459FF">
        <w:rPr>
          <w:rFonts w:asciiTheme="majorHAnsi" w:hAnsiTheme="majorHAnsi" w:cstheme="majorHAnsi"/>
          <w:sz w:val="16"/>
        </w:rPr>
        <w:t xml:space="preserve"> inside allied nations. If that happens, </w:t>
      </w:r>
      <w:r w:rsidRPr="001459FF">
        <w:rPr>
          <w:rStyle w:val="StyleUnderline"/>
          <w:rFonts w:asciiTheme="majorHAnsi" w:hAnsiTheme="majorHAnsi" w:cstheme="majorHAnsi"/>
        </w:rPr>
        <w:t xml:space="preserve">how will </w:t>
      </w:r>
      <w:r w:rsidRPr="001459FF">
        <w:rPr>
          <w:rStyle w:val="Emphasis"/>
          <w:rFonts w:asciiTheme="majorHAnsi" w:hAnsiTheme="majorHAnsi" w:cstheme="majorHAnsi"/>
        </w:rPr>
        <w:t>affected nations</w:t>
      </w:r>
      <w:r w:rsidRPr="001459FF">
        <w:rPr>
          <w:rStyle w:val="StyleUnderline"/>
          <w:rFonts w:asciiTheme="majorHAnsi" w:hAnsiTheme="majorHAnsi" w:cstheme="majorHAnsi"/>
        </w:rPr>
        <w:t xml:space="preserve"> react?</w:t>
      </w:r>
      <w:r w:rsidRPr="001459FF">
        <w:rPr>
          <w:rFonts w:asciiTheme="majorHAnsi" w:hAnsiTheme="majorHAnsi" w:cstheme="majorHAnsi"/>
          <w:sz w:val="16"/>
        </w:rPr>
        <w:t xml:space="preserve"> Will security resources be reallocated to protect certain minorities (or the Top 1%) while larger segments of society are exposed to restive forces? </w:t>
      </w:r>
      <w:r w:rsidRPr="001459FF">
        <w:rPr>
          <w:rStyle w:val="Emphasis"/>
          <w:rFonts w:asciiTheme="majorHAnsi" w:hAnsiTheme="majorHAnsi" w:cstheme="majorHAnsi"/>
          <w:highlight w:val="cyan"/>
        </w:rPr>
        <w:t>Balloon effects</w:t>
      </w:r>
      <w:r w:rsidRPr="001459FF">
        <w:rPr>
          <w:rFonts w:asciiTheme="majorHAnsi" w:hAnsiTheme="majorHAnsi" w:cstheme="majorHAnsi"/>
          <w:sz w:val="16"/>
        </w:rPr>
        <w:t xml:space="preserve"> like these </w:t>
      </w:r>
      <w:r w:rsidRPr="001459FF">
        <w:rPr>
          <w:rStyle w:val="StyleUnderline"/>
          <w:rFonts w:asciiTheme="majorHAnsi" w:hAnsiTheme="majorHAnsi" w:cstheme="majorHAnsi"/>
        </w:rPr>
        <w:t>present a classic</w:t>
      </w:r>
      <w:r w:rsidRPr="001459FF">
        <w:rPr>
          <w:rFonts w:asciiTheme="majorHAnsi" w:hAnsiTheme="majorHAnsi" w:cstheme="majorHAnsi"/>
          <w:sz w:val="16"/>
        </w:rPr>
        <w:t xml:space="preserve"> VUCA </w:t>
      </w:r>
      <w:r w:rsidRPr="001459FF">
        <w:rPr>
          <w:rStyle w:val="StyleUnderline"/>
          <w:rFonts w:asciiTheme="majorHAnsi" w:hAnsiTheme="majorHAnsi" w:cstheme="majorHAnsi"/>
        </w:rPr>
        <w:t>problematic</w:t>
      </w:r>
      <w:r w:rsidRPr="001459FF">
        <w:rPr>
          <w:rFonts w:asciiTheme="majorHAnsi" w:hAnsiTheme="majorHAnsi" w:cstheme="majorHAnsi"/>
          <w:sz w:val="16"/>
        </w:rPr>
        <w:t>.</w:t>
      </w:r>
    </w:p>
    <w:p w14:paraId="1CBBC4BF" w14:textId="77777777" w:rsidR="00392D4F" w:rsidRPr="001459FF" w:rsidRDefault="00392D4F" w:rsidP="00392D4F">
      <w:pPr>
        <w:rPr>
          <w:rFonts w:asciiTheme="majorHAnsi" w:hAnsiTheme="majorHAnsi" w:cstheme="majorHAnsi"/>
          <w:sz w:val="16"/>
        </w:rPr>
      </w:pPr>
      <w:r w:rsidRPr="001459FF">
        <w:rPr>
          <w:rStyle w:val="StyleUnderline"/>
          <w:rFonts w:asciiTheme="majorHAnsi" w:hAnsiTheme="majorHAnsi" w:cstheme="majorHAnsi"/>
        </w:rPr>
        <w:t xml:space="preserve">Contemporary geopolitical risks </w:t>
      </w:r>
      <w:r w:rsidRPr="001459FF">
        <w:rPr>
          <w:rStyle w:val="StyleUnderline"/>
          <w:rFonts w:asciiTheme="majorHAnsi" w:hAnsiTheme="majorHAnsi" w:cstheme="majorHAnsi"/>
          <w:highlight w:val="cyan"/>
        </w:rPr>
        <w:t>include</w:t>
      </w:r>
      <w:r w:rsidRPr="001459FF">
        <w:rPr>
          <w:rStyle w:val="StyleUnderline"/>
          <w:rFonts w:asciiTheme="majorHAnsi" w:hAnsiTheme="majorHAnsi" w:cstheme="majorHAnsi"/>
        </w:rPr>
        <w:t xml:space="preserve"> a possible </w:t>
      </w:r>
      <w:r w:rsidRPr="001459FF">
        <w:rPr>
          <w:rStyle w:val="Emphasis"/>
          <w:rFonts w:asciiTheme="majorHAnsi" w:hAnsiTheme="majorHAnsi" w:cstheme="majorHAnsi"/>
          <w:highlight w:val="cyan"/>
        </w:rPr>
        <w:t>Iran</w:t>
      </w:r>
      <w:r w:rsidRPr="001459FF">
        <w:rPr>
          <w:rStyle w:val="Emphasis"/>
          <w:rFonts w:asciiTheme="majorHAnsi" w:hAnsiTheme="majorHAnsi" w:cstheme="majorHAnsi"/>
        </w:rPr>
        <w:t xml:space="preserve">-Israel </w:t>
      </w:r>
      <w:r w:rsidRPr="001459FF">
        <w:rPr>
          <w:rStyle w:val="Emphasis"/>
          <w:rFonts w:asciiTheme="majorHAnsi" w:hAnsiTheme="majorHAnsi" w:cstheme="majorHAnsi"/>
          <w:highlight w:val="cyan"/>
        </w:rPr>
        <w:t>war</w:t>
      </w:r>
      <w:r w:rsidRPr="001459FF">
        <w:rPr>
          <w:rStyle w:val="StyleUnderline"/>
          <w:rFonts w:asciiTheme="majorHAnsi" w:hAnsiTheme="majorHAnsi" w:cstheme="majorHAnsi"/>
          <w:highlight w:val="cyan"/>
        </w:rPr>
        <w:t xml:space="preserve">; </w:t>
      </w:r>
      <w:r w:rsidRPr="001459FF">
        <w:rPr>
          <w:rStyle w:val="Emphasis"/>
          <w:rFonts w:asciiTheme="majorHAnsi" w:hAnsiTheme="majorHAnsi" w:cstheme="majorHAnsi"/>
          <w:highlight w:val="cyan"/>
        </w:rPr>
        <w:t>US-China</w:t>
      </w:r>
      <w:r w:rsidRPr="001459FF">
        <w:rPr>
          <w:rStyle w:val="Emphasis"/>
          <w:rFonts w:asciiTheme="majorHAnsi" w:hAnsiTheme="majorHAnsi" w:cstheme="majorHAnsi"/>
        </w:rPr>
        <w:t xml:space="preserve"> military confrontation</w:t>
      </w:r>
      <w:r w:rsidRPr="001459FF">
        <w:rPr>
          <w:rStyle w:val="StyleUnderline"/>
          <w:rFonts w:asciiTheme="majorHAnsi" w:hAnsiTheme="majorHAnsi" w:cstheme="majorHAnsi"/>
        </w:rPr>
        <w:t xml:space="preserve"> over </w:t>
      </w:r>
      <w:r w:rsidRPr="001459FF">
        <w:rPr>
          <w:rStyle w:val="Emphasis"/>
          <w:rFonts w:asciiTheme="majorHAnsi" w:hAnsiTheme="majorHAnsi" w:cstheme="majorHAnsi"/>
        </w:rPr>
        <w:t>Taiwan</w:t>
      </w:r>
      <w:r w:rsidRPr="001459FF">
        <w:rPr>
          <w:rStyle w:val="StyleUnderline"/>
          <w:rFonts w:asciiTheme="majorHAnsi" w:hAnsiTheme="majorHAnsi" w:cstheme="majorHAnsi"/>
        </w:rPr>
        <w:t xml:space="preserve"> or the </w:t>
      </w:r>
      <w:r w:rsidRPr="001459FF">
        <w:rPr>
          <w:rStyle w:val="Emphasis"/>
          <w:rFonts w:asciiTheme="majorHAnsi" w:hAnsiTheme="majorHAnsi" w:cstheme="majorHAnsi"/>
        </w:rPr>
        <w:t>S</w:t>
      </w:r>
      <w:r w:rsidRPr="001459FF">
        <w:rPr>
          <w:rStyle w:val="StyleUnderline"/>
          <w:rFonts w:asciiTheme="majorHAnsi" w:hAnsiTheme="majorHAnsi" w:cstheme="majorHAnsi"/>
        </w:rPr>
        <w:t xml:space="preserve">outh </w:t>
      </w:r>
      <w:r w:rsidRPr="001459FF">
        <w:rPr>
          <w:rStyle w:val="Emphasis"/>
          <w:rFonts w:asciiTheme="majorHAnsi" w:hAnsiTheme="majorHAnsi" w:cstheme="majorHAnsi"/>
        </w:rPr>
        <w:t>C</w:t>
      </w:r>
      <w:r w:rsidRPr="001459FF">
        <w:rPr>
          <w:rStyle w:val="StyleUnderline"/>
          <w:rFonts w:asciiTheme="majorHAnsi" w:hAnsiTheme="majorHAnsi" w:cstheme="majorHAnsi"/>
        </w:rPr>
        <w:t xml:space="preserve">hina </w:t>
      </w:r>
      <w:r w:rsidRPr="001459FF">
        <w:rPr>
          <w:rStyle w:val="Emphasis"/>
          <w:rFonts w:asciiTheme="majorHAnsi" w:hAnsiTheme="majorHAnsi" w:cstheme="majorHAnsi"/>
        </w:rPr>
        <w:t>S</w:t>
      </w:r>
      <w:r w:rsidRPr="001459FF">
        <w:rPr>
          <w:rStyle w:val="StyleUnderline"/>
          <w:rFonts w:asciiTheme="majorHAnsi" w:hAnsiTheme="majorHAnsi" w:cstheme="majorHAnsi"/>
        </w:rPr>
        <w:t xml:space="preserve">ea; </w:t>
      </w:r>
      <w:r w:rsidRPr="001459FF">
        <w:rPr>
          <w:rStyle w:val="Emphasis"/>
          <w:rFonts w:asciiTheme="majorHAnsi" w:hAnsiTheme="majorHAnsi" w:cstheme="majorHAnsi"/>
        </w:rPr>
        <w:t xml:space="preserve">North </w:t>
      </w:r>
      <w:r w:rsidRPr="001459FF">
        <w:rPr>
          <w:rStyle w:val="Emphasis"/>
          <w:rFonts w:asciiTheme="majorHAnsi" w:hAnsiTheme="majorHAnsi" w:cstheme="majorHAnsi"/>
          <w:highlight w:val="cyan"/>
        </w:rPr>
        <w:t>Korean prolif</w:t>
      </w:r>
      <w:r w:rsidRPr="001459FF">
        <w:rPr>
          <w:rStyle w:val="Emphasis"/>
          <w:rFonts w:asciiTheme="majorHAnsi" w:hAnsiTheme="majorHAnsi" w:cstheme="majorHAnsi"/>
        </w:rPr>
        <w:t>eration</w:t>
      </w:r>
      <w:r w:rsidRPr="001459FF">
        <w:rPr>
          <w:rStyle w:val="StyleUnderline"/>
          <w:rFonts w:asciiTheme="majorHAnsi" w:hAnsiTheme="majorHAnsi" w:cstheme="majorHAnsi"/>
        </w:rPr>
        <w:t xml:space="preserve"> of </w:t>
      </w:r>
      <w:r w:rsidRPr="001459FF">
        <w:rPr>
          <w:rStyle w:val="Emphasis"/>
          <w:rFonts w:asciiTheme="majorHAnsi" w:hAnsiTheme="majorHAnsi" w:cstheme="majorHAnsi"/>
        </w:rPr>
        <w:t>nuclear</w:t>
      </w:r>
      <w:r w:rsidRPr="001459FF">
        <w:rPr>
          <w:rStyle w:val="StyleUnderline"/>
          <w:rFonts w:asciiTheme="majorHAnsi" w:hAnsiTheme="majorHAnsi" w:cstheme="majorHAnsi"/>
        </w:rPr>
        <w:t xml:space="preserve"> </w:t>
      </w:r>
      <w:r w:rsidRPr="001459FF">
        <w:rPr>
          <w:rStyle w:val="StyleUnderline"/>
          <w:rFonts w:asciiTheme="majorHAnsi" w:hAnsiTheme="majorHAnsi" w:cstheme="majorHAnsi"/>
          <w:highlight w:val="cyan"/>
        </w:rPr>
        <w:t>and</w:t>
      </w:r>
      <w:r w:rsidRPr="001459FF">
        <w:rPr>
          <w:rStyle w:val="StyleUnderline"/>
          <w:rFonts w:asciiTheme="majorHAnsi" w:hAnsiTheme="majorHAnsi" w:cstheme="majorHAnsi"/>
        </w:rPr>
        <w:t xml:space="preserve"> </w:t>
      </w:r>
      <w:r w:rsidRPr="001459FF">
        <w:rPr>
          <w:rStyle w:val="Emphasis"/>
          <w:rFonts w:asciiTheme="majorHAnsi" w:hAnsiTheme="majorHAnsi" w:cstheme="majorHAnsi"/>
        </w:rPr>
        <w:t>missile technologies</w:t>
      </w:r>
      <w:r w:rsidRPr="001459FF">
        <w:rPr>
          <w:rStyle w:val="StyleUnderline"/>
          <w:rFonts w:asciiTheme="majorHAnsi" w:hAnsiTheme="majorHAnsi" w:cstheme="majorHAnsi"/>
        </w:rPr>
        <w:t xml:space="preserve">; an </w:t>
      </w:r>
      <w:r w:rsidRPr="001459FF">
        <w:rPr>
          <w:rStyle w:val="Emphasis"/>
          <w:rFonts w:asciiTheme="majorHAnsi" w:hAnsiTheme="majorHAnsi" w:cstheme="majorHAnsi"/>
          <w:highlight w:val="cyan"/>
        </w:rPr>
        <w:t>India-Pak</w:t>
      </w:r>
      <w:r w:rsidRPr="001459FF">
        <w:rPr>
          <w:rStyle w:val="Emphasis"/>
          <w:rFonts w:asciiTheme="majorHAnsi" w:hAnsiTheme="majorHAnsi" w:cstheme="majorHAnsi"/>
        </w:rPr>
        <w:t xml:space="preserve">istan </w:t>
      </w:r>
      <w:r w:rsidRPr="001459FF">
        <w:rPr>
          <w:rStyle w:val="Emphasis"/>
          <w:rFonts w:asciiTheme="majorHAnsi" w:hAnsiTheme="majorHAnsi" w:cstheme="majorHAnsi"/>
          <w:highlight w:val="cyan"/>
        </w:rPr>
        <w:t>nuclear war</w:t>
      </w:r>
      <w:r w:rsidRPr="001459FF">
        <w:rPr>
          <w:rStyle w:val="StyleUnderline"/>
          <w:rFonts w:asciiTheme="majorHAnsi" w:hAnsiTheme="majorHAnsi" w:cstheme="majorHAnsi"/>
        </w:rPr>
        <w:t xml:space="preserve">; an </w:t>
      </w:r>
      <w:r w:rsidRPr="001459FF">
        <w:rPr>
          <w:rStyle w:val="Emphasis"/>
          <w:rFonts w:asciiTheme="majorHAnsi" w:hAnsiTheme="majorHAnsi" w:cstheme="majorHAnsi"/>
        </w:rPr>
        <w:t>Iranian closure</w:t>
      </w:r>
      <w:r w:rsidRPr="001459FF">
        <w:rPr>
          <w:rStyle w:val="StyleUnderline"/>
          <w:rFonts w:asciiTheme="majorHAnsi" w:hAnsiTheme="majorHAnsi" w:cstheme="majorHAnsi"/>
        </w:rPr>
        <w:t xml:space="preserve"> of the Straits of </w:t>
      </w:r>
      <w:r w:rsidRPr="001459FF">
        <w:rPr>
          <w:rStyle w:val="Emphasis"/>
          <w:rFonts w:asciiTheme="majorHAnsi" w:hAnsiTheme="majorHAnsi" w:cstheme="majorHAnsi"/>
        </w:rPr>
        <w:t>Hormuz</w:t>
      </w:r>
      <w:r w:rsidRPr="001459FF">
        <w:rPr>
          <w:rStyle w:val="StyleUnderline"/>
          <w:rFonts w:asciiTheme="majorHAnsi" w:hAnsiTheme="majorHAnsi" w:cstheme="majorHAnsi"/>
        </w:rPr>
        <w:t xml:space="preserve">; </w:t>
      </w:r>
      <w:r w:rsidRPr="001459FF">
        <w:rPr>
          <w:rStyle w:val="Emphasis"/>
          <w:rFonts w:asciiTheme="majorHAnsi" w:hAnsiTheme="majorHAnsi" w:cstheme="majorHAnsi"/>
        </w:rPr>
        <w:t>fundamentalist-driven implosion in the Islamic world</w:t>
      </w:r>
      <w:r w:rsidRPr="001459FF">
        <w:rPr>
          <w:rStyle w:val="StyleUnderline"/>
          <w:rFonts w:asciiTheme="majorHAnsi" w:hAnsiTheme="majorHAnsi" w:cstheme="majorHAnsi"/>
        </w:rPr>
        <w:t xml:space="preserve">; or a </w:t>
      </w:r>
      <w:r w:rsidRPr="001459FF">
        <w:rPr>
          <w:rStyle w:val="Emphasis"/>
          <w:rFonts w:asciiTheme="majorHAnsi" w:hAnsiTheme="majorHAnsi" w:cstheme="majorHAnsi"/>
        </w:rPr>
        <w:t>nuclear confrontation</w:t>
      </w:r>
      <w:r w:rsidRPr="001459FF">
        <w:rPr>
          <w:rStyle w:val="StyleUnderline"/>
          <w:rFonts w:asciiTheme="majorHAnsi" w:hAnsiTheme="majorHAnsi" w:cstheme="majorHAnsi"/>
        </w:rPr>
        <w:t xml:space="preserve"> between </w:t>
      </w:r>
      <w:r w:rsidRPr="001459FF">
        <w:rPr>
          <w:rStyle w:val="Emphasis"/>
          <w:rFonts w:asciiTheme="majorHAnsi" w:hAnsiTheme="majorHAnsi" w:cstheme="majorHAnsi"/>
        </w:rPr>
        <w:t>NATO</w:t>
      </w:r>
      <w:r w:rsidRPr="001459FF">
        <w:rPr>
          <w:rStyle w:val="StyleUnderline"/>
          <w:rFonts w:asciiTheme="majorHAnsi" w:hAnsiTheme="majorHAnsi" w:cstheme="majorHAnsi"/>
        </w:rPr>
        <w:t xml:space="preserve"> and </w:t>
      </w:r>
      <w:r w:rsidRPr="001459FF">
        <w:rPr>
          <w:rStyle w:val="Emphasis"/>
          <w:rFonts w:asciiTheme="majorHAnsi" w:hAnsiTheme="majorHAnsi" w:cstheme="majorHAnsi"/>
        </w:rPr>
        <w:t>Russia</w:t>
      </w:r>
      <w:r w:rsidRPr="001459FF">
        <w:rPr>
          <w:rFonts w:asciiTheme="majorHAnsi" w:hAnsiTheme="majorHAnsi" w:cstheme="majorHAnsi"/>
          <w:sz w:val="16"/>
        </w:rPr>
        <w:t xml:space="preserve">. Fears that the Jan 3 2020 assassination of Iranian Maj. Gen. </w:t>
      </w:r>
      <w:proofErr w:type="spellStart"/>
      <w:r w:rsidRPr="001459FF">
        <w:rPr>
          <w:rFonts w:asciiTheme="majorHAnsi" w:hAnsiTheme="majorHAnsi" w:cstheme="majorHAnsi"/>
          <w:sz w:val="16"/>
        </w:rPr>
        <w:t>Qasem</w:t>
      </w:r>
      <w:proofErr w:type="spellEnd"/>
      <w:r w:rsidRPr="001459FF">
        <w:rPr>
          <w:rFonts w:asciiTheme="majorHAnsi" w:hAnsiTheme="majorHAnsi" w:cstheme="majorHAnsi"/>
          <w:sz w:val="16"/>
        </w:rPr>
        <w:t xml:space="preserve"> Soleimani might lead to </w:t>
      </w:r>
      <w:r w:rsidRPr="001459FF">
        <w:rPr>
          <w:rFonts w:asciiTheme="majorHAnsi" w:hAnsiTheme="majorHAnsi" w:cstheme="majorHAnsi"/>
          <w:sz w:val="16"/>
        </w:rPr>
        <w:lastRenderedPageBreak/>
        <w:t>WWIII were grossly overblown. From a systems perspective, the killing of Soleimani did not fundamentally change the actor-interconnection-interaction adaptivity equation in the Middle East. Soleimani was simply a cog who got replaced.</w:t>
      </w:r>
    </w:p>
    <w:p w14:paraId="2A3B62BB" w14:textId="0AC057D0" w:rsidR="00392D4F" w:rsidRPr="001459FF" w:rsidRDefault="00FD0DE4" w:rsidP="00FD0DE4">
      <w:pPr>
        <w:pStyle w:val="Heading2"/>
        <w:rPr>
          <w:rFonts w:asciiTheme="majorHAnsi" w:hAnsiTheme="majorHAnsi" w:cstheme="majorHAnsi"/>
        </w:rPr>
      </w:pPr>
      <w:r w:rsidRPr="001459FF">
        <w:rPr>
          <w:rFonts w:asciiTheme="majorHAnsi" w:hAnsiTheme="majorHAnsi" w:cstheme="majorHAnsi"/>
        </w:rPr>
        <w:lastRenderedPageBreak/>
        <w:t>3---</w:t>
      </w:r>
      <w:r w:rsidR="002D4D67" w:rsidRPr="001459FF">
        <w:rPr>
          <w:rFonts w:asciiTheme="majorHAnsi" w:hAnsiTheme="majorHAnsi" w:cstheme="majorHAnsi"/>
        </w:rPr>
        <w:t>CP</w:t>
      </w:r>
    </w:p>
    <w:p w14:paraId="799A0B7D" w14:textId="0E8D5656" w:rsidR="0056604E" w:rsidRDefault="00B15846" w:rsidP="000D1953">
      <w:pPr>
        <w:pStyle w:val="Heading4"/>
        <w:rPr>
          <w:rFonts w:asciiTheme="majorHAnsi" w:hAnsiTheme="majorHAnsi" w:cstheme="majorHAnsi"/>
        </w:rPr>
      </w:pPr>
      <w:r w:rsidRPr="001459FF">
        <w:rPr>
          <w:rFonts w:asciiTheme="majorHAnsi" w:hAnsiTheme="majorHAnsi" w:cstheme="majorHAnsi"/>
        </w:rPr>
        <w:t>CP: States ought to cooperate on the appropriation of Mars by private and public entities.</w:t>
      </w:r>
    </w:p>
    <w:p w14:paraId="5F35D551" w14:textId="77777777" w:rsidR="000D1953" w:rsidRPr="000D1953" w:rsidRDefault="000D1953" w:rsidP="000D1953"/>
    <w:p w14:paraId="46F4A337" w14:textId="77777777" w:rsidR="00B15846" w:rsidRPr="001459FF" w:rsidRDefault="00B15846" w:rsidP="00B15846">
      <w:pPr>
        <w:pStyle w:val="Heading4"/>
        <w:rPr>
          <w:rFonts w:asciiTheme="majorHAnsi" w:hAnsiTheme="majorHAnsi" w:cstheme="majorHAnsi"/>
        </w:rPr>
      </w:pPr>
      <w:r w:rsidRPr="001459FF">
        <w:rPr>
          <w:rFonts w:asciiTheme="majorHAnsi" w:hAnsiTheme="majorHAnsi" w:cstheme="majorHAnsi"/>
        </w:rPr>
        <w:t xml:space="preserve">Private sector is key---it’s the base of international coop---solves warming and tech </w:t>
      </w:r>
    </w:p>
    <w:p w14:paraId="32264B60" w14:textId="77777777" w:rsidR="00B15846" w:rsidRPr="001459FF" w:rsidRDefault="00B15846" w:rsidP="00B15846">
      <w:pPr>
        <w:rPr>
          <w:rFonts w:asciiTheme="majorHAnsi" w:hAnsiTheme="majorHAnsi" w:cstheme="majorHAnsi"/>
        </w:rPr>
      </w:pPr>
      <w:r w:rsidRPr="001459FF">
        <w:rPr>
          <w:rStyle w:val="Style13ptBold"/>
          <w:rFonts w:asciiTheme="majorHAnsi" w:hAnsiTheme="majorHAnsi" w:cstheme="majorHAnsi"/>
        </w:rPr>
        <w:t>Stofan 17</w:t>
      </w:r>
      <w:r w:rsidRPr="001459FF">
        <w:rPr>
          <w:rFonts w:asciiTheme="majorHAnsi" w:hAnsiTheme="majorHAnsi" w:cstheme="majorHAnsi"/>
        </w:rPr>
        <w:t xml:space="preserve"> – Ellen Stofan is the director of the Smithsonian National Air and Space Museum, 2017 (“When We Explore Space, We Go Together,” March 7</w:t>
      </w:r>
      <w:r w:rsidRPr="001459FF">
        <w:rPr>
          <w:rFonts w:asciiTheme="majorHAnsi" w:hAnsiTheme="majorHAnsi" w:cstheme="majorHAnsi"/>
          <w:vertAlign w:val="superscript"/>
        </w:rPr>
        <w:t>th</w:t>
      </w:r>
      <w:r w:rsidRPr="001459FF">
        <w:rPr>
          <w:rFonts w:asciiTheme="majorHAnsi" w:hAnsiTheme="majorHAnsi" w:cstheme="majorHAnsi"/>
        </w:rPr>
        <w:t xml:space="preserve">, Available Online at </w:t>
      </w:r>
      <w:proofErr w:type="gramStart"/>
      <w:r w:rsidRPr="001459FF">
        <w:rPr>
          <w:rFonts w:asciiTheme="majorHAnsi" w:hAnsiTheme="majorHAnsi" w:cstheme="majorHAnsi"/>
        </w:rPr>
        <w:t>https://slate.com/technology/2017/03/space-exploration-requires-international-collaboration.html )</w:t>
      </w:r>
      <w:proofErr w:type="gramEnd"/>
      <w:r w:rsidRPr="001459FF">
        <w:rPr>
          <w:rFonts w:asciiTheme="majorHAnsi" w:hAnsiTheme="majorHAnsi" w:cstheme="majorHAnsi"/>
        </w:rPr>
        <w:t xml:space="preserve"> </w:t>
      </w:r>
    </w:p>
    <w:p w14:paraId="022665EA" w14:textId="77777777" w:rsidR="00B15846" w:rsidRPr="001459FF" w:rsidRDefault="00B15846" w:rsidP="00B15846">
      <w:pPr>
        <w:rPr>
          <w:rStyle w:val="StyleUnderline"/>
          <w:rFonts w:asciiTheme="majorHAnsi" w:hAnsiTheme="majorHAnsi" w:cstheme="majorHAnsi"/>
          <w:u w:val="none"/>
        </w:rPr>
      </w:pPr>
      <w:r w:rsidRPr="001459FF">
        <w:rPr>
          <w:rFonts w:asciiTheme="majorHAnsi" w:hAnsiTheme="majorHAnsi" w:cstheme="majorHAnsi"/>
        </w:rPr>
        <w:t xml:space="preserve">While the head of the European Space Agency has called for a “moon village” to be the exploration priority, </w:t>
      </w:r>
      <w:r w:rsidRPr="001459FF">
        <w:rPr>
          <w:rStyle w:val="Emphasis"/>
          <w:rFonts w:asciiTheme="majorHAnsi" w:hAnsiTheme="majorHAnsi" w:cstheme="majorHAnsi"/>
          <w:highlight w:val="cyan"/>
        </w:rPr>
        <w:t>NASA</w:t>
      </w:r>
      <w:r w:rsidRPr="001459FF">
        <w:rPr>
          <w:rStyle w:val="Emphasis"/>
          <w:rFonts w:asciiTheme="majorHAnsi" w:hAnsiTheme="majorHAnsi" w:cstheme="majorHAnsi"/>
        </w:rPr>
        <w:t xml:space="preserve"> continues to </w:t>
      </w:r>
      <w:r w:rsidRPr="001459FF">
        <w:rPr>
          <w:rStyle w:val="Emphasis"/>
          <w:rFonts w:asciiTheme="majorHAnsi" w:hAnsiTheme="majorHAnsi" w:cstheme="majorHAnsi"/>
          <w:highlight w:val="cyan"/>
        </w:rPr>
        <w:t>set its sights on Mars</w:t>
      </w:r>
      <w:r w:rsidRPr="001459FF">
        <w:rPr>
          <w:rFonts w:asciiTheme="majorHAnsi" w:hAnsiTheme="majorHAnsi" w:cstheme="majorHAnsi"/>
        </w:rPr>
        <w:t xml:space="preserve">, </w:t>
      </w:r>
      <w:r w:rsidRPr="001459FF">
        <w:rPr>
          <w:rStyle w:val="StyleUnderline"/>
          <w:rFonts w:asciiTheme="majorHAnsi" w:hAnsiTheme="majorHAnsi" w:cstheme="majorHAnsi"/>
          <w:highlight w:val="cyan"/>
        </w:rPr>
        <w:t>with a plan for</w:t>
      </w:r>
      <w:r w:rsidRPr="001459FF">
        <w:rPr>
          <w:rStyle w:val="StyleUnderline"/>
          <w:rFonts w:asciiTheme="majorHAnsi" w:hAnsiTheme="majorHAnsi" w:cstheme="majorHAnsi"/>
        </w:rPr>
        <w:t xml:space="preserve"> the first crewed mission to Mars in the early </w:t>
      </w:r>
      <w:r w:rsidRPr="001459FF">
        <w:rPr>
          <w:rStyle w:val="StyleUnderline"/>
          <w:rFonts w:asciiTheme="majorHAnsi" w:hAnsiTheme="majorHAnsi" w:cstheme="majorHAnsi"/>
          <w:highlight w:val="cyan"/>
        </w:rPr>
        <w:t>2030</w:t>
      </w:r>
      <w:r w:rsidRPr="001459FF">
        <w:rPr>
          <w:rStyle w:val="StyleUnderline"/>
          <w:rFonts w:asciiTheme="majorHAnsi" w:hAnsiTheme="majorHAnsi" w:cstheme="majorHAnsi"/>
        </w:rPr>
        <w:t xml:space="preserve">s. NASA does plan to put the precursor for </w:t>
      </w:r>
      <w:r w:rsidRPr="001459FF">
        <w:rPr>
          <w:rStyle w:val="StyleUnderline"/>
          <w:rFonts w:asciiTheme="majorHAnsi" w:hAnsiTheme="majorHAnsi" w:cstheme="majorHAnsi"/>
          <w:highlight w:val="cyan"/>
        </w:rPr>
        <w:t>a</w:t>
      </w:r>
      <w:r w:rsidRPr="001459FF">
        <w:rPr>
          <w:rStyle w:val="StyleUnderline"/>
          <w:rFonts w:asciiTheme="majorHAnsi" w:hAnsiTheme="majorHAnsi" w:cstheme="majorHAnsi"/>
        </w:rPr>
        <w:t xml:space="preserve"> Mars </w:t>
      </w:r>
      <w:r w:rsidRPr="001459FF">
        <w:rPr>
          <w:rStyle w:val="StyleUnderline"/>
          <w:rFonts w:asciiTheme="majorHAnsi" w:hAnsiTheme="majorHAnsi" w:cstheme="majorHAnsi"/>
          <w:highlight w:val="cyan"/>
        </w:rPr>
        <w:t>transfer vehicle</w:t>
      </w:r>
      <w:r w:rsidRPr="001459FF">
        <w:rPr>
          <w:rStyle w:val="StyleUnderline"/>
          <w:rFonts w:asciiTheme="majorHAnsi" w:hAnsiTheme="majorHAnsi" w:cstheme="majorHAnsi"/>
        </w:rPr>
        <w:t xml:space="preserve"> in orbit around the Moon </w:t>
      </w:r>
      <w:r w:rsidRPr="001459FF">
        <w:rPr>
          <w:rStyle w:val="StyleUnderline"/>
          <w:rFonts w:asciiTheme="majorHAnsi" w:hAnsiTheme="majorHAnsi" w:cstheme="majorHAnsi"/>
          <w:highlight w:val="cyan"/>
        </w:rPr>
        <w:t>in</w:t>
      </w:r>
      <w:r w:rsidRPr="001459FF">
        <w:rPr>
          <w:rStyle w:val="StyleUnderline"/>
          <w:rFonts w:asciiTheme="majorHAnsi" w:hAnsiTheme="majorHAnsi" w:cstheme="majorHAnsi"/>
        </w:rPr>
        <w:t xml:space="preserve"> the </w:t>
      </w:r>
      <w:r w:rsidRPr="001459FF">
        <w:rPr>
          <w:rStyle w:val="StyleUnderline"/>
          <w:rFonts w:asciiTheme="majorHAnsi" w:hAnsiTheme="majorHAnsi" w:cstheme="majorHAnsi"/>
          <w:highlight w:val="cyan"/>
        </w:rPr>
        <w:t>mid-2020s</w:t>
      </w:r>
      <w:r w:rsidRPr="001459FF">
        <w:rPr>
          <w:rStyle w:val="StyleUnderline"/>
          <w:rFonts w:asciiTheme="majorHAnsi" w:hAnsiTheme="majorHAnsi" w:cstheme="majorHAnsi"/>
        </w:rPr>
        <w:t xml:space="preserve">, providing a stepping stone for international or commercial partners that want to venture down to the lunar surface. </w:t>
      </w:r>
      <w:r w:rsidRPr="001459FF">
        <w:rPr>
          <w:rStyle w:val="Emphasis"/>
          <w:rFonts w:asciiTheme="majorHAnsi" w:hAnsiTheme="majorHAnsi" w:cstheme="majorHAnsi"/>
        </w:rPr>
        <w:t xml:space="preserve">But </w:t>
      </w:r>
      <w:r w:rsidRPr="001459FF">
        <w:rPr>
          <w:rStyle w:val="Emphasis"/>
          <w:rFonts w:asciiTheme="majorHAnsi" w:hAnsiTheme="majorHAnsi" w:cstheme="majorHAnsi"/>
          <w:highlight w:val="cyan"/>
        </w:rPr>
        <w:t>Mars remains the priority goal,</w:t>
      </w:r>
      <w:r w:rsidRPr="001459FF">
        <w:rPr>
          <w:rFonts w:asciiTheme="majorHAnsi" w:hAnsiTheme="majorHAnsi" w:cstheme="majorHAnsi"/>
        </w:rPr>
        <w:t xml:space="preserve"> with the first orbital mission followed by astronauts to the surface in the late 2030s, to search for evidence of past life on Mars. </w:t>
      </w:r>
      <w:r w:rsidRPr="001459FF">
        <w:rPr>
          <w:rStyle w:val="StyleUnderline"/>
          <w:rFonts w:asciiTheme="majorHAnsi" w:hAnsiTheme="majorHAnsi" w:cstheme="majorHAnsi"/>
          <w:highlight w:val="cyan"/>
        </w:rPr>
        <w:t>The private sector</w:t>
      </w:r>
      <w:r w:rsidRPr="001459FF">
        <w:rPr>
          <w:rStyle w:val="StyleUnderline"/>
          <w:rFonts w:asciiTheme="majorHAnsi" w:hAnsiTheme="majorHAnsi" w:cstheme="majorHAnsi"/>
        </w:rPr>
        <w:t xml:space="preserve"> will play a </w:t>
      </w:r>
      <w:r w:rsidRPr="001459FF">
        <w:rPr>
          <w:rStyle w:val="StyleUnderline"/>
          <w:rFonts w:asciiTheme="majorHAnsi" w:hAnsiTheme="majorHAnsi" w:cstheme="majorHAnsi"/>
          <w:highlight w:val="cyan"/>
        </w:rPr>
        <w:t>key</w:t>
      </w:r>
      <w:r w:rsidRPr="001459FF">
        <w:rPr>
          <w:rStyle w:val="StyleUnderline"/>
          <w:rFonts w:asciiTheme="majorHAnsi" w:hAnsiTheme="majorHAnsi" w:cstheme="majorHAnsi"/>
        </w:rPr>
        <w:t xml:space="preserve"> role in this venture, with SpaceX planning to send an </w:t>
      </w:r>
      <w:proofErr w:type="spellStart"/>
      <w:r w:rsidRPr="001459FF">
        <w:rPr>
          <w:rStyle w:val="StyleUnderline"/>
          <w:rFonts w:asciiTheme="majorHAnsi" w:hAnsiTheme="majorHAnsi" w:cstheme="majorHAnsi"/>
        </w:rPr>
        <w:t>uncrewed</w:t>
      </w:r>
      <w:proofErr w:type="spellEnd"/>
      <w:r w:rsidRPr="001459FF">
        <w:rPr>
          <w:rStyle w:val="StyleUnderline"/>
          <w:rFonts w:asciiTheme="majorHAnsi" w:hAnsiTheme="majorHAnsi" w:cstheme="majorHAnsi"/>
        </w:rPr>
        <w:t xml:space="preserve"> Dragon capsule to the Martian surface in 2018 in partnership with NASA. SpaceX’s capability to land its first-stage rocket boosters back on Earth is helping them to develop the needed entry, descent, and landing capabilities for Mars.</w:t>
      </w:r>
    </w:p>
    <w:p w14:paraId="162072CA" w14:textId="77777777" w:rsidR="00B15846" w:rsidRPr="001459FF" w:rsidRDefault="00B15846" w:rsidP="00B15846">
      <w:pPr>
        <w:rPr>
          <w:rStyle w:val="StyleUnderline"/>
          <w:rFonts w:asciiTheme="majorHAnsi" w:hAnsiTheme="majorHAnsi" w:cstheme="majorHAnsi"/>
        </w:rPr>
      </w:pPr>
      <w:r w:rsidRPr="001459FF">
        <w:rPr>
          <w:rStyle w:val="StyleUnderline"/>
          <w:rFonts w:asciiTheme="majorHAnsi" w:hAnsiTheme="majorHAnsi" w:cstheme="majorHAnsi"/>
        </w:rPr>
        <w:t xml:space="preserve">Observing this planet is also a </w:t>
      </w:r>
      <w:r w:rsidRPr="001459FF">
        <w:rPr>
          <w:rStyle w:val="Emphasis"/>
          <w:rFonts w:asciiTheme="majorHAnsi" w:hAnsiTheme="majorHAnsi" w:cstheme="majorHAnsi"/>
        </w:rPr>
        <w:t>closely coordinated effort</w:t>
      </w:r>
      <w:r w:rsidRPr="001459FF">
        <w:rPr>
          <w:rStyle w:val="StyleUnderline"/>
          <w:rFonts w:asciiTheme="majorHAnsi" w:hAnsiTheme="majorHAnsi" w:cstheme="majorHAnsi"/>
        </w:rPr>
        <w:t>.</w:t>
      </w:r>
      <w:r w:rsidRPr="001459FF">
        <w:rPr>
          <w:rFonts w:asciiTheme="majorHAnsi" w:hAnsiTheme="majorHAnsi" w:cstheme="majorHAnsi"/>
        </w:rPr>
        <w:t xml:space="preserve"> The Committee on Earth Observation Satellites and the Group on Earth Observations provide forums for space agencies or offices from around the world to discuss open data policies, coordinate observations, inter-calibrate instruments, and allow data comparison and validation. </w:t>
      </w:r>
      <w:r w:rsidRPr="001459FF">
        <w:rPr>
          <w:rStyle w:val="Emphasis"/>
          <w:rFonts w:asciiTheme="majorHAnsi" w:hAnsiTheme="majorHAnsi" w:cstheme="majorHAnsi"/>
        </w:rPr>
        <w:t xml:space="preserve">These </w:t>
      </w:r>
      <w:r w:rsidRPr="001459FF">
        <w:rPr>
          <w:rStyle w:val="Emphasis"/>
          <w:rFonts w:asciiTheme="majorHAnsi" w:hAnsiTheme="majorHAnsi" w:cstheme="majorHAnsi"/>
          <w:highlight w:val="cyan"/>
        </w:rPr>
        <w:t>coordination efforts are</w:t>
      </w:r>
      <w:r w:rsidRPr="001459FF">
        <w:rPr>
          <w:rStyle w:val="Emphasis"/>
          <w:rFonts w:asciiTheme="majorHAnsi" w:hAnsiTheme="majorHAnsi" w:cstheme="majorHAnsi"/>
        </w:rPr>
        <w:t xml:space="preserve"> becoming even more </w:t>
      </w:r>
      <w:r w:rsidRPr="001459FF">
        <w:rPr>
          <w:rStyle w:val="Emphasis"/>
          <w:rFonts w:asciiTheme="majorHAnsi" w:hAnsiTheme="majorHAnsi" w:cstheme="majorHAnsi"/>
          <w:highlight w:val="cyan"/>
        </w:rPr>
        <w:t>critical</w:t>
      </w:r>
      <w:r w:rsidRPr="001459FF">
        <w:rPr>
          <w:rStyle w:val="StyleUnderline"/>
          <w:rFonts w:asciiTheme="majorHAnsi" w:hAnsiTheme="majorHAnsi" w:cstheme="majorHAnsi"/>
          <w:highlight w:val="cyan"/>
        </w:rPr>
        <w:t xml:space="preserve">, as we cope with </w:t>
      </w:r>
      <w:r w:rsidRPr="001459FF">
        <w:rPr>
          <w:rStyle w:val="StyleUnderline"/>
          <w:rFonts w:asciiTheme="majorHAnsi" w:hAnsiTheme="majorHAnsi" w:cstheme="majorHAnsi"/>
        </w:rPr>
        <w:t xml:space="preserve">changing weather and patterns of growing food, and sea level rise due to human-caused </w:t>
      </w:r>
      <w:r w:rsidRPr="001459FF">
        <w:rPr>
          <w:rStyle w:val="StyleUnderline"/>
          <w:rFonts w:asciiTheme="majorHAnsi" w:hAnsiTheme="majorHAnsi" w:cstheme="majorHAnsi"/>
          <w:highlight w:val="cyan"/>
        </w:rPr>
        <w:t>climate change</w:t>
      </w:r>
      <w:r w:rsidRPr="001459FF">
        <w:rPr>
          <w:rStyle w:val="StyleUnderline"/>
          <w:rFonts w:asciiTheme="majorHAnsi" w:hAnsiTheme="majorHAnsi" w:cstheme="majorHAnsi"/>
        </w:rPr>
        <w:t xml:space="preserve">. There can be more </w:t>
      </w:r>
      <w:r w:rsidRPr="001459FF">
        <w:rPr>
          <w:rStyle w:val="Emphasis"/>
          <w:rFonts w:asciiTheme="majorHAnsi" w:hAnsiTheme="majorHAnsi" w:cstheme="majorHAnsi"/>
        </w:rPr>
        <w:t>immediate payoffs</w:t>
      </w:r>
      <w:r w:rsidRPr="001459FF">
        <w:rPr>
          <w:rStyle w:val="StyleUnderline"/>
          <w:rFonts w:asciiTheme="majorHAnsi" w:hAnsiTheme="majorHAnsi" w:cstheme="majorHAnsi"/>
        </w:rPr>
        <w:t xml:space="preserve">, too, particularly when it comes to </w:t>
      </w:r>
      <w:r w:rsidRPr="001459FF">
        <w:rPr>
          <w:rStyle w:val="Emphasis"/>
          <w:rFonts w:asciiTheme="majorHAnsi" w:hAnsiTheme="majorHAnsi" w:cstheme="majorHAnsi"/>
        </w:rPr>
        <w:t>disasters</w:t>
      </w:r>
      <w:r w:rsidRPr="001459FF">
        <w:rPr>
          <w:rStyle w:val="StyleUnderline"/>
          <w:rFonts w:asciiTheme="majorHAnsi" w:hAnsiTheme="majorHAnsi" w:cstheme="majorHAnsi"/>
        </w:rPr>
        <w:t xml:space="preserve">. During humanitarian crises and natural disasters, </w:t>
      </w:r>
      <w:r w:rsidRPr="001459FF">
        <w:rPr>
          <w:rStyle w:val="StyleUnderline"/>
          <w:rFonts w:asciiTheme="majorHAnsi" w:hAnsiTheme="majorHAnsi" w:cstheme="majorHAnsi"/>
          <w:highlight w:val="cyan"/>
        </w:rPr>
        <w:t>the space agencies</w:t>
      </w:r>
      <w:r w:rsidRPr="001459FF">
        <w:rPr>
          <w:rFonts w:asciiTheme="majorHAnsi" w:hAnsiTheme="majorHAnsi" w:cstheme="majorHAnsi"/>
        </w:rPr>
        <w:t xml:space="preserve"> (more than 15 of them right now) </w:t>
      </w:r>
      <w:r w:rsidRPr="001459FF">
        <w:rPr>
          <w:rStyle w:val="StyleUnderline"/>
          <w:rFonts w:asciiTheme="majorHAnsi" w:hAnsiTheme="majorHAnsi" w:cstheme="majorHAnsi"/>
        </w:rPr>
        <w:t xml:space="preserve">with Earth-observing satellites that have signed the International Charter for Space and Major Disasters </w:t>
      </w:r>
      <w:r w:rsidRPr="001459FF">
        <w:rPr>
          <w:rStyle w:val="StyleUnderline"/>
          <w:rFonts w:asciiTheme="majorHAnsi" w:hAnsiTheme="majorHAnsi" w:cstheme="majorHAnsi"/>
          <w:highlight w:val="cyan"/>
        </w:rPr>
        <w:t>can shift their focus and prioritize</w:t>
      </w:r>
      <w:r w:rsidRPr="001459FF">
        <w:rPr>
          <w:rStyle w:val="StyleUnderline"/>
          <w:rFonts w:asciiTheme="majorHAnsi" w:hAnsiTheme="majorHAnsi" w:cstheme="majorHAnsi"/>
        </w:rPr>
        <w:t xml:space="preserve"> processing of satellite data to aid rescue and </w:t>
      </w:r>
      <w:r w:rsidRPr="001459FF">
        <w:rPr>
          <w:rStyle w:val="StyleUnderline"/>
          <w:rFonts w:asciiTheme="majorHAnsi" w:hAnsiTheme="majorHAnsi" w:cstheme="majorHAnsi"/>
          <w:highlight w:val="cyan"/>
        </w:rPr>
        <w:t>recovery efforts.</w:t>
      </w:r>
    </w:p>
    <w:p w14:paraId="75E06C60" w14:textId="77777777" w:rsidR="00B15846" w:rsidRPr="001459FF" w:rsidRDefault="00B15846" w:rsidP="00B15846">
      <w:pPr>
        <w:rPr>
          <w:rStyle w:val="StyleUnderline"/>
          <w:rFonts w:asciiTheme="majorHAnsi" w:hAnsiTheme="majorHAnsi" w:cstheme="majorHAnsi"/>
        </w:rPr>
      </w:pPr>
      <w:r w:rsidRPr="001459FF">
        <w:rPr>
          <w:rStyle w:val="StyleUnderline"/>
          <w:rFonts w:asciiTheme="majorHAnsi" w:hAnsiTheme="majorHAnsi" w:cstheme="majorHAnsi"/>
        </w:rPr>
        <w:t xml:space="preserve">While people often think of space exploration as a way to promote national pride, the truth is that </w:t>
      </w:r>
      <w:r w:rsidRPr="001459FF">
        <w:rPr>
          <w:rStyle w:val="StyleUnderline"/>
          <w:rFonts w:asciiTheme="majorHAnsi" w:hAnsiTheme="majorHAnsi" w:cstheme="majorHAnsi"/>
          <w:highlight w:val="cyan"/>
        </w:rPr>
        <w:t xml:space="preserve">the </w:t>
      </w:r>
      <w:r w:rsidRPr="001459FF">
        <w:rPr>
          <w:rStyle w:val="Emphasis"/>
          <w:rFonts w:asciiTheme="majorHAnsi" w:hAnsiTheme="majorHAnsi" w:cstheme="majorHAnsi"/>
          <w:highlight w:val="cyan"/>
        </w:rPr>
        <w:t>future of space is international</w:t>
      </w:r>
      <w:r w:rsidRPr="001459FF">
        <w:rPr>
          <w:rStyle w:val="StyleUnderline"/>
          <w:rFonts w:asciiTheme="majorHAnsi" w:hAnsiTheme="majorHAnsi" w:cstheme="majorHAnsi"/>
        </w:rPr>
        <w:t>. These partnerships are expanding our knowledge of the universe, helping us search for life on other worlds, making critical observations of our own planet, and moving humans outward into space in a much more rapid time frame, and more comprehensively, than would be possible otherwise. In addition, innovations in technology and science are not restricted to one country. Diverse, innovative teams solve problems, and no one country or company can go it alone when it comes to the final frontier of space.</w:t>
      </w:r>
    </w:p>
    <w:p w14:paraId="3DAA8A2C" w14:textId="77777777" w:rsidR="00B15846" w:rsidRPr="001459FF" w:rsidRDefault="00B15846" w:rsidP="00B15846">
      <w:pPr>
        <w:rPr>
          <w:rFonts w:asciiTheme="majorHAnsi" w:hAnsiTheme="majorHAnsi" w:cstheme="majorHAnsi"/>
        </w:rPr>
      </w:pPr>
    </w:p>
    <w:p w14:paraId="52839805" w14:textId="77777777" w:rsidR="00B15846" w:rsidRPr="001459FF" w:rsidRDefault="00B15846" w:rsidP="00B15846">
      <w:pPr>
        <w:pStyle w:val="Heading4"/>
        <w:rPr>
          <w:rFonts w:asciiTheme="majorHAnsi" w:hAnsiTheme="majorHAnsi" w:cstheme="majorHAnsi"/>
        </w:rPr>
      </w:pPr>
      <w:r w:rsidRPr="001459FF">
        <w:rPr>
          <w:rFonts w:asciiTheme="majorHAnsi" w:hAnsiTheme="majorHAnsi" w:cstheme="majorHAnsi"/>
        </w:rPr>
        <w:lastRenderedPageBreak/>
        <w:t>Unilateral Mars colonization inevitable---causes next generation space wars---</w:t>
      </w:r>
      <w:proofErr w:type="spellStart"/>
      <w:r w:rsidRPr="001459FF">
        <w:rPr>
          <w:rFonts w:asciiTheme="majorHAnsi" w:hAnsiTheme="majorHAnsi" w:cstheme="majorHAnsi"/>
        </w:rPr>
        <w:t>multilat</w:t>
      </w:r>
      <w:proofErr w:type="spellEnd"/>
      <w:r w:rsidRPr="001459FF">
        <w:rPr>
          <w:rFonts w:asciiTheme="majorHAnsi" w:hAnsiTheme="majorHAnsi" w:cstheme="majorHAnsi"/>
        </w:rPr>
        <w:t xml:space="preserve"> solves </w:t>
      </w:r>
    </w:p>
    <w:p w14:paraId="1D6BD016" w14:textId="77777777" w:rsidR="00B15846" w:rsidRPr="001459FF" w:rsidRDefault="00B15846" w:rsidP="00B15846">
      <w:pPr>
        <w:rPr>
          <w:rFonts w:asciiTheme="majorHAnsi" w:hAnsiTheme="majorHAnsi" w:cstheme="majorHAnsi"/>
        </w:rPr>
      </w:pPr>
      <w:proofErr w:type="spellStart"/>
      <w:r w:rsidRPr="001459FF">
        <w:rPr>
          <w:rStyle w:val="Style13ptBold"/>
          <w:rFonts w:asciiTheme="majorHAnsi" w:hAnsiTheme="majorHAnsi" w:cstheme="majorHAnsi"/>
        </w:rPr>
        <w:t>Szocik</w:t>
      </w:r>
      <w:proofErr w:type="spellEnd"/>
      <w:r w:rsidRPr="001459FF">
        <w:rPr>
          <w:rStyle w:val="Style13ptBold"/>
          <w:rFonts w:asciiTheme="majorHAnsi" w:hAnsiTheme="majorHAnsi" w:cstheme="majorHAnsi"/>
        </w:rPr>
        <w:t xml:space="preserve"> et al. 17 </w:t>
      </w:r>
      <w:r w:rsidRPr="001459FF">
        <w:rPr>
          <w:rFonts w:asciiTheme="majorHAnsi" w:hAnsiTheme="majorHAnsi" w:cstheme="majorHAnsi"/>
        </w:rPr>
        <w:t xml:space="preserve">Konrad </w:t>
      </w:r>
      <w:proofErr w:type="spellStart"/>
      <w:r w:rsidRPr="001459FF">
        <w:rPr>
          <w:rFonts w:asciiTheme="majorHAnsi" w:hAnsiTheme="majorHAnsi" w:cstheme="majorHAnsi"/>
        </w:rPr>
        <w:t>Szocik</w:t>
      </w:r>
      <w:proofErr w:type="spellEnd"/>
      <w:r w:rsidRPr="001459FF">
        <w:rPr>
          <w:rFonts w:asciiTheme="majorHAnsi" w:hAnsiTheme="majorHAnsi" w:cstheme="majorHAnsi"/>
        </w:rPr>
        <w:t xml:space="preserve">, Department of Philosophy and Cognitive Science, University of Information Technology and Management in Rzeszow, </w:t>
      </w:r>
      <w:proofErr w:type="spellStart"/>
      <w:r w:rsidRPr="001459FF">
        <w:rPr>
          <w:rFonts w:asciiTheme="majorHAnsi" w:hAnsiTheme="majorHAnsi" w:cstheme="majorHAnsi"/>
        </w:rPr>
        <w:t>Sucharskiego</w:t>
      </w:r>
      <w:proofErr w:type="spellEnd"/>
      <w:r w:rsidRPr="001459FF">
        <w:rPr>
          <w:rFonts w:asciiTheme="majorHAnsi" w:hAnsiTheme="majorHAnsi" w:cstheme="majorHAnsi"/>
        </w:rPr>
        <w:t xml:space="preserve">. Tomasz </w:t>
      </w:r>
      <w:proofErr w:type="spellStart"/>
      <w:r w:rsidRPr="001459FF">
        <w:rPr>
          <w:rFonts w:asciiTheme="majorHAnsi" w:hAnsiTheme="majorHAnsi" w:cstheme="majorHAnsi"/>
        </w:rPr>
        <w:t>Wójtowicz</w:t>
      </w:r>
      <w:proofErr w:type="spellEnd"/>
      <w:r w:rsidRPr="001459FF">
        <w:rPr>
          <w:rFonts w:asciiTheme="majorHAnsi" w:hAnsiTheme="majorHAnsi" w:cstheme="majorHAnsi"/>
        </w:rPr>
        <w:t xml:space="preserve">, Institute of Security and Civic Education, Pedagogical University in Cracow, </w:t>
      </w:r>
      <w:proofErr w:type="spellStart"/>
      <w:r w:rsidRPr="001459FF">
        <w:rPr>
          <w:rFonts w:asciiTheme="majorHAnsi" w:hAnsiTheme="majorHAnsi" w:cstheme="majorHAnsi"/>
        </w:rPr>
        <w:t>Podchorążych</w:t>
      </w:r>
      <w:proofErr w:type="spellEnd"/>
      <w:r w:rsidRPr="001459FF">
        <w:rPr>
          <w:rFonts w:asciiTheme="majorHAnsi" w:hAnsiTheme="majorHAnsi" w:cstheme="majorHAnsi"/>
        </w:rPr>
        <w:t xml:space="preserve">. Leszek Baran, Chair of Internal Security, University of Information Technology and Management in Rzeszow, Poland. War or peace? “The possible scenarios of </w:t>
      </w:r>
      <w:proofErr w:type="spellStart"/>
      <w:r w:rsidRPr="001459FF">
        <w:rPr>
          <w:rFonts w:asciiTheme="majorHAnsi" w:hAnsiTheme="majorHAnsi" w:cstheme="majorHAnsi"/>
        </w:rPr>
        <w:t>colonising</w:t>
      </w:r>
      <w:proofErr w:type="spellEnd"/>
      <w:r w:rsidRPr="001459FF">
        <w:rPr>
          <w:rFonts w:asciiTheme="majorHAnsi" w:hAnsiTheme="majorHAnsi" w:cstheme="majorHAnsi"/>
        </w:rPr>
        <w:t xml:space="preserve"> Mars” in Space Policy</w:t>
      </w:r>
    </w:p>
    <w:p w14:paraId="4C1A8E6B" w14:textId="77777777" w:rsidR="00B15846" w:rsidRPr="001459FF" w:rsidRDefault="00B15846" w:rsidP="00B15846">
      <w:pPr>
        <w:rPr>
          <w:rFonts w:asciiTheme="majorHAnsi" w:hAnsiTheme="majorHAnsi" w:cstheme="majorHAnsi"/>
        </w:rPr>
      </w:pPr>
      <w:r w:rsidRPr="001459FF">
        <w:rPr>
          <w:rFonts w:asciiTheme="majorHAnsi" w:hAnsiTheme="majorHAnsi" w:cstheme="majorHAnsi"/>
        </w:rPr>
        <w:t xml:space="preserve">6. </w:t>
      </w:r>
      <w:r w:rsidRPr="001459FF">
        <w:rPr>
          <w:rStyle w:val="StyleUnderline"/>
          <w:rFonts w:asciiTheme="majorHAnsi" w:hAnsiTheme="majorHAnsi" w:cstheme="majorHAnsi"/>
        </w:rPr>
        <w:t>Towards the new</w:t>
      </w:r>
      <w:r w:rsidRPr="001459FF">
        <w:rPr>
          <w:rFonts w:asciiTheme="majorHAnsi" w:hAnsiTheme="majorHAnsi" w:cstheme="majorHAnsi"/>
        </w:rPr>
        <w:t xml:space="preserve"> generation </w:t>
      </w:r>
      <w:r w:rsidRPr="001459FF">
        <w:rPr>
          <w:rStyle w:val="StyleUnderline"/>
          <w:rFonts w:asciiTheme="majorHAnsi" w:hAnsiTheme="majorHAnsi" w:cstheme="majorHAnsi"/>
        </w:rPr>
        <w:t xml:space="preserve">war – </w:t>
      </w:r>
      <w:r w:rsidRPr="001459FF">
        <w:rPr>
          <w:rStyle w:val="Emphasis"/>
          <w:rFonts w:asciiTheme="majorHAnsi" w:hAnsiTheme="majorHAnsi" w:cstheme="majorHAnsi"/>
          <w:highlight w:val="green"/>
        </w:rPr>
        <w:t>space wars</w:t>
      </w:r>
      <w:r w:rsidRPr="001459FF">
        <w:rPr>
          <w:rStyle w:val="StyleUnderline"/>
          <w:rFonts w:asciiTheme="majorHAnsi" w:hAnsiTheme="majorHAnsi" w:cstheme="majorHAnsi"/>
          <w:highlight w:val="green"/>
        </w:rPr>
        <w:t xml:space="preserve">. The </w:t>
      </w:r>
      <w:r w:rsidRPr="001459FF">
        <w:rPr>
          <w:rStyle w:val="Emphasis"/>
          <w:rFonts w:asciiTheme="majorHAnsi" w:hAnsiTheme="majorHAnsi" w:cstheme="majorHAnsi"/>
          <w:highlight w:val="green"/>
        </w:rPr>
        <w:t xml:space="preserve">conﬂict scenario of </w:t>
      </w:r>
      <w:proofErr w:type="spellStart"/>
      <w:r w:rsidRPr="001459FF">
        <w:rPr>
          <w:rStyle w:val="Emphasis"/>
          <w:rFonts w:asciiTheme="majorHAnsi" w:hAnsiTheme="majorHAnsi" w:cstheme="majorHAnsi"/>
          <w:highlight w:val="green"/>
        </w:rPr>
        <w:t>colonising</w:t>
      </w:r>
      <w:proofErr w:type="spellEnd"/>
      <w:r w:rsidRPr="001459FF">
        <w:rPr>
          <w:rStyle w:val="Emphasis"/>
          <w:rFonts w:asciiTheme="majorHAnsi" w:hAnsiTheme="majorHAnsi" w:cstheme="majorHAnsi"/>
          <w:highlight w:val="green"/>
        </w:rPr>
        <w:t xml:space="preserve"> Mars</w:t>
      </w:r>
    </w:p>
    <w:p w14:paraId="31D68214" w14:textId="77777777" w:rsidR="00B15846" w:rsidRPr="001459FF" w:rsidRDefault="00B15846" w:rsidP="00B15846">
      <w:pPr>
        <w:rPr>
          <w:rFonts w:asciiTheme="majorHAnsi" w:hAnsiTheme="majorHAnsi" w:cstheme="majorHAnsi"/>
        </w:rPr>
      </w:pPr>
      <w:r w:rsidRPr="001459FF">
        <w:rPr>
          <w:rStyle w:val="StyleUnderline"/>
          <w:rFonts w:asciiTheme="majorHAnsi" w:hAnsiTheme="majorHAnsi" w:cstheme="majorHAnsi"/>
        </w:rPr>
        <w:t xml:space="preserve">A military </w:t>
      </w:r>
      <w:r w:rsidRPr="001459FF">
        <w:rPr>
          <w:rStyle w:val="StyleUnderline"/>
          <w:rFonts w:asciiTheme="majorHAnsi" w:hAnsiTheme="majorHAnsi" w:cstheme="majorHAnsi"/>
          <w:highlight w:val="green"/>
        </w:rPr>
        <w:t xml:space="preserve">conﬂict between </w:t>
      </w:r>
      <w:r w:rsidRPr="001459FF">
        <w:rPr>
          <w:rStyle w:val="StyleUnderline"/>
          <w:rFonts w:asciiTheme="majorHAnsi" w:hAnsiTheme="majorHAnsi" w:cstheme="majorHAnsi"/>
        </w:rPr>
        <w:t xml:space="preserve">the </w:t>
      </w:r>
      <w:r w:rsidRPr="001459FF">
        <w:rPr>
          <w:rStyle w:val="StyleUnderline"/>
          <w:rFonts w:asciiTheme="majorHAnsi" w:hAnsiTheme="majorHAnsi" w:cstheme="majorHAnsi"/>
          <w:highlight w:val="green"/>
        </w:rPr>
        <w:t xml:space="preserve">countries </w:t>
      </w:r>
      <w:r w:rsidRPr="001459FF">
        <w:rPr>
          <w:rStyle w:val="StyleUnderline"/>
          <w:rFonts w:asciiTheme="majorHAnsi" w:hAnsiTheme="majorHAnsi" w:cstheme="majorHAnsi"/>
        </w:rPr>
        <w:t xml:space="preserve">attempting at </w:t>
      </w:r>
      <w:proofErr w:type="spellStart"/>
      <w:r w:rsidRPr="001459FF">
        <w:rPr>
          <w:rStyle w:val="StyleUnderline"/>
          <w:rFonts w:asciiTheme="majorHAnsi" w:hAnsiTheme="majorHAnsi" w:cstheme="majorHAnsi"/>
          <w:highlight w:val="green"/>
        </w:rPr>
        <w:t>colonising</w:t>
      </w:r>
      <w:proofErr w:type="spellEnd"/>
      <w:r w:rsidRPr="001459FF">
        <w:rPr>
          <w:rStyle w:val="StyleUnderline"/>
          <w:rFonts w:asciiTheme="majorHAnsi" w:hAnsiTheme="majorHAnsi" w:cstheme="majorHAnsi"/>
          <w:highlight w:val="green"/>
        </w:rPr>
        <w:t xml:space="preserve"> Mars will </w:t>
      </w:r>
      <w:r w:rsidRPr="001459FF">
        <w:rPr>
          <w:rStyle w:val="Emphasis"/>
          <w:rFonts w:asciiTheme="majorHAnsi" w:hAnsiTheme="majorHAnsi" w:cstheme="majorHAnsi"/>
          <w:highlight w:val="green"/>
        </w:rPr>
        <w:t>become likely</w:t>
      </w:r>
      <w:r w:rsidRPr="001459FF">
        <w:rPr>
          <w:rFonts w:asciiTheme="majorHAnsi" w:hAnsiTheme="majorHAnsi" w:cstheme="majorHAnsi"/>
          <w:highlight w:val="green"/>
        </w:rPr>
        <w:t xml:space="preserve"> </w:t>
      </w:r>
      <w:r w:rsidRPr="001459FF">
        <w:rPr>
          <w:rFonts w:asciiTheme="majorHAnsi" w:hAnsiTheme="majorHAnsi" w:cstheme="majorHAnsi"/>
        </w:rPr>
        <w:t xml:space="preserve">if the international relations at the turn of the 21st and 22nd centuries are based on a realistic paradigm. As pointed out by </w:t>
      </w:r>
      <w:proofErr w:type="spellStart"/>
      <w:r w:rsidRPr="001459FF">
        <w:rPr>
          <w:rFonts w:asciiTheme="majorHAnsi" w:hAnsiTheme="majorHAnsi" w:cstheme="majorHAnsi"/>
        </w:rPr>
        <w:t>Emanuela</w:t>
      </w:r>
      <w:proofErr w:type="spellEnd"/>
      <w:r w:rsidRPr="001459FF">
        <w:rPr>
          <w:rFonts w:asciiTheme="majorHAnsi" w:hAnsiTheme="majorHAnsi" w:cstheme="majorHAnsi"/>
        </w:rPr>
        <w:t xml:space="preserve"> </w:t>
      </w:r>
      <w:proofErr w:type="spellStart"/>
      <w:r w:rsidRPr="001459FF">
        <w:rPr>
          <w:rFonts w:asciiTheme="majorHAnsi" w:hAnsiTheme="majorHAnsi" w:cstheme="majorHAnsi"/>
        </w:rPr>
        <w:t>Voinea</w:t>
      </w:r>
      <w:proofErr w:type="spellEnd"/>
      <w:r w:rsidRPr="001459FF">
        <w:rPr>
          <w:rFonts w:asciiTheme="majorHAnsi" w:hAnsiTheme="majorHAnsi" w:cstheme="majorHAnsi"/>
        </w:rPr>
        <w:t xml:space="preserve"> in the article entitled Realism Today, national states continue to dominate in the international arena, which is reﬂected, inter alia, in the sanctions imposed on the Syrian government in the UN forum being vetoed by Russia and China [35]. On the other hand, based on the U.S. National Intelligence Council's projections, signiﬁcant changes to the global political and economic trends should be expected to take place by 2025. </w:t>
      </w:r>
      <w:r w:rsidRPr="001459FF">
        <w:rPr>
          <w:rStyle w:val="StyleUnderline"/>
          <w:rFonts w:asciiTheme="majorHAnsi" w:hAnsiTheme="majorHAnsi" w:cstheme="majorHAnsi"/>
        </w:rPr>
        <w:t xml:space="preserve">The dominant role of the western model of democracy and liberal economy may come to an end, which will cause the international environment to </w:t>
      </w:r>
      <w:r w:rsidRPr="001459FF">
        <w:rPr>
          <w:rStyle w:val="Emphasis"/>
          <w:rFonts w:asciiTheme="majorHAnsi" w:hAnsiTheme="majorHAnsi" w:cstheme="majorHAnsi"/>
        </w:rPr>
        <w:t>transform from a unipolar model into a multipolar one</w:t>
      </w:r>
      <w:r w:rsidRPr="001459FF">
        <w:rPr>
          <w:rFonts w:asciiTheme="majorHAnsi" w:hAnsiTheme="majorHAnsi" w:cstheme="majorHAnsi"/>
        </w:rPr>
        <w:t>, characteristic of the second half of the 19</w:t>
      </w:r>
      <w:proofErr w:type="gramStart"/>
      <w:r w:rsidRPr="001459FF">
        <w:rPr>
          <w:rFonts w:asciiTheme="majorHAnsi" w:hAnsiTheme="majorHAnsi" w:cstheme="majorHAnsi"/>
        </w:rPr>
        <w:t>thCentury[</w:t>
      </w:r>
      <w:proofErr w:type="gramEnd"/>
      <w:r w:rsidRPr="001459FF">
        <w:rPr>
          <w:rFonts w:asciiTheme="majorHAnsi" w:hAnsiTheme="majorHAnsi" w:cstheme="majorHAnsi"/>
        </w:rPr>
        <w:t xml:space="preserve">5]. Taking into account the above projections, along with </w:t>
      </w:r>
      <w:r w:rsidRPr="001459FF">
        <w:rPr>
          <w:rStyle w:val="StyleUnderline"/>
          <w:rFonts w:asciiTheme="majorHAnsi" w:hAnsiTheme="majorHAnsi" w:cstheme="majorHAnsi"/>
          <w:highlight w:val="green"/>
        </w:rPr>
        <w:t xml:space="preserve">the </w:t>
      </w:r>
      <w:r w:rsidRPr="001459FF">
        <w:rPr>
          <w:rStyle w:val="Emphasis"/>
          <w:rFonts w:asciiTheme="majorHAnsi" w:hAnsiTheme="majorHAnsi" w:cstheme="majorHAnsi"/>
          <w:highlight w:val="green"/>
        </w:rPr>
        <w:t>United States</w:t>
      </w:r>
      <w:r w:rsidRPr="001459FF">
        <w:rPr>
          <w:rFonts w:asciiTheme="majorHAnsi" w:hAnsiTheme="majorHAnsi" w:cstheme="majorHAnsi"/>
          <w:highlight w:val="green"/>
        </w:rPr>
        <w:t xml:space="preserve"> </w:t>
      </w:r>
      <w:r w:rsidRPr="001459FF">
        <w:rPr>
          <w:rFonts w:asciiTheme="majorHAnsi" w:hAnsiTheme="majorHAnsi" w:cstheme="majorHAnsi"/>
        </w:rPr>
        <w:t xml:space="preserve">of America, the People's Republic of </w:t>
      </w:r>
      <w:r w:rsidRPr="001459FF">
        <w:rPr>
          <w:rStyle w:val="Emphasis"/>
          <w:rFonts w:asciiTheme="majorHAnsi" w:hAnsiTheme="majorHAnsi" w:cstheme="majorHAnsi"/>
          <w:highlight w:val="green"/>
        </w:rPr>
        <w:t>China</w:t>
      </w:r>
      <w:r w:rsidRPr="001459FF">
        <w:rPr>
          <w:rFonts w:asciiTheme="majorHAnsi" w:hAnsiTheme="majorHAnsi" w:cstheme="majorHAnsi"/>
        </w:rPr>
        <w:t xml:space="preserve">, the </w:t>
      </w:r>
      <w:r w:rsidRPr="001459FF">
        <w:rPr>
          <w:rStyle w:val="Emphasis"/>
          <w:rFonts w:asciiTheme="majorHAnsi" w:hAnsiTheme="majorHAnsi" w:cstheme="majorHAnsi"/>
          <w:highlight w:val="green"/>
        </w:rPr>
        <w:t>Russia</w:t>
      </w:r>
      <w:r w:rsidRPr="001459FF">
        <w:rPr>
          <w:rStyle w:val="Emphasis"/>
          <w:rFonts w:asciiTheme="majorHAnsi" w:hAnsiTheme="majorHAnsi" w:cstheme="majorHAnsi"/>
        </w:rPr>
        <w:t>n Federation</w:t>
      </w:r>
      <w:r w:rsidRPr="001459FF">
        <w:rPr>
          <w:rFonts w:asciiTheme="majorHAnsi" w:hAnsiTheme="majorHAnsi" w:cstheme="majorHAnsi"/>
        </w:rPr>
        <w:t xml:space="preserve"> and, possibly, India and Brazil </w:t>
      </w:r>
      <w:r w:rsidRPr="001459FF">
        <w:rPr>
          <w:rStyle w:val="StyleUnderline"/>
          <w:rFonts w:asciiTheme="majorHAnsi" w:hAnsiTheme="majorHAnsi" w:cstheme="majorHAnsi"/>
          <w:highlight w:val="green"/>
        </w:rPr>
        <w:t xml:space="preserve">will </w:t>
      </w:r>
      <w:r w:rsidRPr="001459FF">
        <w:rPr>
          <w:rStyle w:val="Emphasis"/>
          <w:rFonts w:asciiTheme="majorHAnsi" w:hAnsiTheme="majorHAnsi" w:cstheme="majorHAnsi"/>
          <w:highlight w:val="green"/>
        </w:rPr>
        <w:t>enter the Red Planet race</w:t>
      </w:r>
      <w:r w:rsidRPr="001459FF">
        <w:rPr>
          <w:rStyle w:val="StyleUnderline"/>
          <w:rFonts w:asciiTheme="majorHAnsi" w:hAnsiTheme="majorHAnsi" w:cstheme="majorHAnsi"/>
        </w:rPr>
        <w:t xml:space="preserve">. The Earth's </w:t>
      </w:r>
      <w:r w:rsidRPr="001459FF">
        <w:rPr>
          <w:rStyle w:val="Emphasis"/>
          <w:rFonts w:asciiTheme="majorHAnsi" w:hAnsiTheme="majorHAnsi" w:cstheme="majorHAnsi"/>
          <w:highlight w:val="green"/>
        </w:rPr>
        <w:t xml:space="preserve">running out of </w:t>
      </w:r>
      <w:r w:rsidRPr="001459FF">
        <w:rPr>
          <w:rStyle w:val="Emphasis"/>
          <w:rFonts w:asciiTheme="majorHAnsi" w:hAnsiTheme="majorHAnsi" w:cstheme="majorHAnsi"/>
        </w:rPr>
        <w:t xml:space="preserve">its natural </w:t>
      </w:r>
      <w:r w:rsidRPr="001459FF">
        <w:rPr>
          <w:rStyle w:val="Emphasis"/>
          <w:rFonts w:asciiTheme="majorHAnsi" w:hAnsiTheme="majorHAnsi" w:cstheme="majorHAnsi"/>
          <w:highlight w:val="green"/>
        </w:rPr>
        <w:t>resources</w:t>
      </w:r>
      <w:r w:rsidRPr="001459FF">
        <w:rPr>
          <w:rStyle w:val="StyleUnderline"/>
          <w:rFonts w:asciiTheme="majorHAnsi" w:hAnsiTheme="majorHAnsi" w:cstheme="majorHAnsi"/>
          <w:highlight w:val="green"/>
        </w:rPr>
        <w:t xml:space="preserve"> may provide an </w:t>
      </w:r>
      <w:r w:rsidRPr="001459FF">
        <w:rPr>
          <w:rStyle w:val="StyleUnderline"/>
          <w:rFonts w:asciiTheme="majorHAnsi" w:hAnsiTheme="majorHAnsi" w:cstheme="majorHAnsi"/>
        </w:rPr>
        <w:t xml:space="preserve">additional </w:t>
      </w:r>
      <w:r w:rsidRPr="001459FF">
        <w:rPr>
          <w:rStyle w:val="StyleUnderline"/>
          <w:rFonts w:asciiTheme="majorHAnsi" w:hAnsiTheme="majorHAnsi" w:cstheme="majorHAnsi"/>
          <w:highlight w:val="green"/>
        </w:rPr>
        <w:t>incentive</w:t>
      </w:r>
      <w:r w:rsidRPr="001459FF">
        <w:rPr>
          <w:rFonts w:asciiTheme="majorHAnsi" w:hAnsiTheme="majorHAnsi" w:cstheme="majorHAnsi"/>
        </w:rPr>
        <w:t xml:space="preserve">. As stressed by Mark Townsend and Jason Burke in the article entitled Earth will expire by 2050, </w:t>
      </w:r>
      <w:r w:rsidRPr="001459FF">
        <w:rPr>
          <w:rStyle w:val="StyleUnderline"/>
          <w:rFonts w:asciiTheme="majorHAnsi" w:hAnsiTheme="majorHAnsi" w:cstheme="majorHAnsi"/>
        </w:rPr>
        <w:t>if the natural resources continue to be exploited</w:t>
      </w:r>
      <w:r w:rsidRPr="001459FF">
        <w:rPr>
          <w:rFonts w:asciiTheme="majorHAnsi" w:hAnsiTheme="majorHAnsi" w:cstheme="majorHAnsi"/>
        </w:rPr>
        <w:t xml:space="preserve"> at the present speed, the </w:t>
      </w:r>
      <w:r w:rsidRPr="001459FF">
        <w:rPr>
          <w:rStyle w:val="StyleUnderline"/>
          <w:rFonts w:asciiTheme="majorHAnsi" w:hAnsiTheme="majorHAnsi" w:cstheme="majorHAnsi"/>
        </w:rPr>
        <w:t xml:space="preserve">humanity will have to </w:t>
      </w:r>
      <w:proofErr w:type="spellStart"/>
      <w:r w:rsidRPr="001459FF">
        <w:rPr>
          <w:rStyle w:val="StyleUnderline"/>
          <w:rFonts w:asciiTheme="majorHAnsi" w:hAnsiTheme="majorHAnsi" w:cstheme="majorHAnsi"/>
        </w:rPr>
        <w:t>colonise</w:t>
      </w:r>
      <w:proofErr w:type="spellEnd"/>
      <w:r w:rsidRPr="001459FF">
        <w:rPr>
          <w:rFonts w:asciiTheme="majorHAnsi" w:hAnsiTheme="majorHAnsi" w:cstheme="majorHAnsi"/>
        </w:rPr>
        <w:t xml:space="preserve"> not one but two planets within the nearest 50 years [32]. </w:t>
      </w:r>
    </w:p>
    <w:p w14:paraId="0D48FFA0" w14:textId="77777777" w:rsidR="00B15846" w:rsidRPr="001459FF" w:rsidRDefault="00B15846" w:rsidP="00B15846">
      <w:pPr>
        <w:rPr>
          <w:rFonts w:asciiTheme="majorHAnsi" w:hAnsiTheme="majorHAnsi" w:cstheme="majorHAnsi"/>
        </w:rPr>
      </w:pPr>
      <w:r w:rsidRPr="001459FF">
        <w:rPr>
          <w:rStyle w:val="StyleUnderline"/>
          <w:rFonts w:asciiTheme="majorHAnsi" w:hAnsiTheme="majorHAnsi" w:cstheme="majorHAnsi"/>
        </w:rPr>
        <w:t>What will the future battle of Mars be like?</w:t>
      </w:r>
      <w:r w:rsidRPr="001459FF">
        <w:rPr>
          <w:rFonts w:asciiTheme="majorHAnsi" w:hAnsiTheme="majorHAnsi" w:cstheme="majorHAnsi"/>
        </w:rPr>
        <w:t xml:space="preserve"> In order to take a closer look at the potential conﬂict to break out at the turn of the 21st and 22nd centuries, it may seem useful to refer to the division of warfare generations developed by William Lind in 1989. In the article entitled. </w:t>
      </w:r>
    </w:p>
    <w:p w14:paraId="4483661B" w14:textId="77777777" w:rsidR="00B15846" w:rsidRPr="001459FF" w:rsidRDefault="00B15846" w:rsidP="00B15846">
      <w:pPr>
        <w:rPr>
          <w:rFonts w:asciiTheme="majorHAnsi" w:hAnsiTheme="majorHAnsi" w:cstheme="majorHAnsi"/>
          <w:sz w:val="10"/>
          <w:szCs w:val="10"/>
        </w:rPr>
      </w:pPr>
      <w:r w:rsidRPr="001459FF">
        <w:rPr>
          <w:rFonts w:asciiTheme="majorHAnsi" w:hAnsiTheme="majorHAnsi" w:cstheme="majorHAnsi"/>
          <w:sz w:val="10"/>
          <w:szCs w:val="10"/>
        </w:rPr>
        <w:t xml:space="preserve">The Changing Face of War: Into the Fourth Generation, published in “Marine Corp Gazette,” he proposed dividing warfare into four generations. The ﬁrst generation of military conﬂicts, which ran roughly from 1648 to 1860, was characterized with the general </w:t>
      </w:r>
      <w:proofErr w:type="spellStart"/>
      <w:r w:rsidRPr="001459FF">
        <w:rPr>
          <w:rFonts w:asciiTheme="majorHAnsi" w:hAnsiTheme="majorHAnsi" w:cstheme="majorHAnsi"/>
          <w:sz w:val="10"/>
          <w:szCs w:val="10"/>
        </w:rPr>
        <w:t>mobilisation</w:t>
      </w:r>
      <w:proofErr w:type="spellEnd"/>
      <w:r w:rsidRPr="001459FF">
        <w:rPr>
          <w:rFonts w:asciiTheme="majorHAnsi" w:hAnsiTheme="majorHAnsi" w:cstheme="majorHAnsi"/>
          <w:sz w:val="10"/>
          <w:szCs w:val="10"/>
        </w:rPr>
        <w:t xml:space="preserve"> of soldiers, line or column tactics, and the monopoly on aggression established by the state. Second generation war concerned such conﬂicts as the Franco-Prussian War of 1870. It brought new types of </w:t>
      </w:r>
      <w:proofErr w:type="spellStart"/>
      <w:r w:rsidRPr="001459FF">
        <w:rPr>
          <w:rFonts w:asciiTheme="majorHAnsi" w:hAnsiTheme="majorHAnsi" w:cstheme="majorHAnsi"/>
          <w:sz w:val="10"/>
          <w:szCs w:val="10"/>
        </w:rPr>
        <w:t>armour</w:t>
      </w:r>
      <w:proofErr w:type="spellEnd"/>
      <w:proofErr w:type="gramStart"/>
      <w:r w:rsidRPr="001459FF">
        <w:rPr>
          <w:rFonts w:asciiTheme="majorHAnsi" w:hAnsiTheme="majorHAnsi" w:cstheme="majorHAnsi"/>
          <w:sz w:val="10"/>
          <w:szCs w:val="10"/>
        </w:rPr>
        <w:t>, ,</w:t>
      </w:r>
      <w:proofErr w:type="gramEnd"/>
      <w:r w:rsidRPr="001459FF">
        <w:rPr>
          <w:rFonts w:asciiTheme="majorHAnsi" w:hAnsiTheme="majorHAnsi" w:cstheme="majorHAnsi"/>
          <w:sz w:val="10"/>
          <w:szCs w:val="10"/>
        </w:rPr>
        <w:t xml:space="preserve"> such as machine guns. Line tactics was the prevailing form of ﬁghting, but the signiﬁcance of the human factor was reduced by ﬁrepower. First World War and Second World War constituted examples of third generation warfare, based on speed and </w:t>
      </w:r>
      <w:proofErr w:type="spellStart"/>
      <w:r w:rsidRPr="001459FF">
        <w:rPr>
          <w:rFonts w:asciiTheme="majorHAnsi" w:hAnsiTheme="majorHAnsi" w:cstheme="majorHAnsi"/>
          <w:sz w:val="10"/>
          <w:szCs w:val="10"/>
        </w:rPr>
        <w:t>manoeuvre</w:t>
      </w:r>
      <w:proofErr w:type="spellEnd"/>
      <w:r w:rsidRPr="001459FF">
        <w:rPr>
          <w:rFonts w:asciiTheme="majorHAnsi" w:hAnsiTheme="majorHAnsi" w:cstheme="majorHAnsi"/>
          <w:sz w:val="10"/>
          <w:szCs w:val="10"/>
        </w:rPr>
        <w:t xml:space="preserve"> skills (Blitzkrieg). Tanks and aircraft were symbols of front-line ﬁghts, entailing a shift from line into </w:t>
      </w:r>
      <w:proofErr w:type="spellStart"/>
      <w:r w:rsidRPr="001459FF">
        <w:rPr>
          <w:rFonts w:asciiTheme="majorHAnsi" w:hAnsiTheme="majorHAnsi" w:cstheme="majorHAnsi"/>
          <w:sz w:val="10"/>
          <w:szCs w:val="10"/>
        </w:rPr>
        <w:t>manoeuvre</w:t>
      </w:r>
      <w:proofErr w:type="spellEnd"/>
      <w:r w:rsidRPr="001459FF">
        <w:rPr>
          <w:rFonts w:asciiTheme="majorHAnsi" w:hAnsiTheme="majorHAnsi" w:cstheme="majorHAnsi"/>
          <w:sz w:val="10"/>
          <w:szCs w:val="10"/>
        </w:rPr>
        <w:t xml:space="preserve"> tactics. Fourth generation war diﬀered considerably from the previously described types of warfare. The parties at war no longer sought to ﬁght one or several major battles in an attempt to dissolve the conﬂict, but they became increasingly more common to engage the entire society in ﬁghts, which hindered the division into civilians and military men. There were no longer mass armies, but the armed forces were </w:t>
      </w:r>
      <w:proofErr w:type="spellStart"/>
      <w:r w:rsidRPr="001459FF">
        <w:rPr>
          <w:rFonts w:asciiTheme="majorHAnsi" w:hAnsiTheme="majorHAnsi" w:cstheme="majorHAnsi"/>
          <w:sz w:val="10"/>
          <w:szCs w:val="10"/>
        </w:rPr>
        <w:t>professionalised</w:t>
      </w:r>
      <w:proofErr w:type="spellEnd"/>
      <w:r w:rsidRPr="001459FF">
        <w:rPr>
          <w:rFonts w:asciiTheme="majorHAnsi" w:hAnsiTheme="majorHAnsi" w:cstheme="majorHAnsi"/>
          <w:sz w:val="10"/>
          <w:szCs w:val="10"/>
        </w:rPr>
        <w:t xml:space="preserve">, comprising mobile troops limited in numbers. The warfare purpose was no longer to eliminate the enemy in physical terms but to internally shatter the opposing country [Lind 1989]; p. 23). Since the development of the </w:t>
      </w:r>
      <w:proofErr w:type="gramStart"/>
      <w:r w:rsidRPr="001459FF">
        <w:rPr>
          <w:rFonts w:asciiTheme="majorHAnsi" w:hAnsiTheme="majorHAnsi" w:cstheme="majorHAnsi"/>
          <w:sz w:val="10"/>
          <w:szCs w:val="10"/>
        </w:rPr>
        <w:t>fourth generation</w:t>
      </w:r>
      <w:proofErr w:type="gramEnd"/>
      <w:r w:rsidRPr="001459FF">
        <w:rPr>
          <w:rFonts w:asciiTheme="majorHAnsi" w:hAnsiTheme="majorHAnsi" w:cstheme="majorHAnsi"/>
          <w:sz w:val="10"/>
          <w:szCs w:val="10"/>
        </w:rPr>
        <w:t xml:space="preserve"> war concept, increasingly more investigators sought to propose further generations of warfare, taking into consideration the course of the most recent conﬂicts, </w:t>
      </w:r>
      <w:proofErr w:type="spellStart"/>
      <w:r w:rsidRPr="001459FF">
        <w:rPr>
          <w:rFonts w:asciiTheme="majorHAnsi" w:hAnsiTheme="majorHAnsi" w:cstheme="majorHAnsi"/>
          <w:sz w:val="10"/>
          <w:szCs w:val="10"/>
        </w:rPr>
        <w:t>alongwith</w:t>
      </w:r>
      <w:proofErr w:type="spellEnd"/>
      <w:r w:rsidRPr="001459FF">
        <w:rPr>
          <w:rFonts w:asciiTheme="majorHAnsi" w:hAnsiTheme="majorHAnsi" w:cstheme="majorHAnsi"/>
          <w:sz w:val="10"/>
          <w:szCs w:val="10"/>
        </w:rPr>
        <w:t xml:space="preserve"> </w:t>
      </w:r>
      <w:proofErr w:type="spellStart"/>
      <w:r w:rsidRPr="001459FF">
        <w:rPr>
          <w:rFonts w:asciiTheme="majorHAnsi" w:hAnsiTheme="majorHAnsi" w:cstheme="majorHAnsi"/>
          <w:sz w:val="10"/>
          <w:szCs w:val="10"/>
        </w:rPr>
        <w:t>thegrowing</w:t>
      </w:r>
      <w:proofErr w:type="spellEnd"/>
      <w:r w:rsidRPr="001459FF">
        <w:rPr>
          <w:rFonts w:asciiTheme="majorHAnsi" w:hAnsiTheme="majorHAnsi" w:cstheme="majorHAnsi"/>
          <w:sz w:val="10"/>
          <w:szCs w:val="10"/>
        </w:rPr>
        <w:t xml:space="preserve"> importance </w:t>
      </w:r>
      <w:proofErr w:type="spellStart"/>
      <w:r w:rsidRPr="001459FF">
        <w:rPr>
          <w:rFonts w:asciiTheme="majorHAnsi" w:hAnsiTheme="majorHAnsi" w:cstheme="majorHAnsi"/>
          <w:sz w:val="10"/>
          <w:szCs w:val="10"/>
        </w:rPr>
        <w:t>oftechnologies</w:t>
      </w:r>
      <w:proofErr w:type="spellEnd"/>
      <w:r w:rsidRPr="001459FF">
        <w:rPr>
          <w:rFonts w:asciiTheme="majorHAnsi" w:hAnsiTheme="majorHAnsi" w:cstheme="majorHAnsi"/>
          <w:sz w:val="10"/>
          <w:szCs w:val="10"/>
        </w:rPr>
        <w:t xml:space="preserve"> and space. </w:t>
      </w:r>
    </w:p>
    <w:p w14:paraId="7FF0F07F" w14:textId="77777777" w:rsidR="00B15846" w:rsidRPr="001459FF" w:rsidRDefault="00B15846" w:rsidP="00B15846">
      <w:pPr>
        <w:rPr>
          <w:rFonts w:asciiTheme="majorHAnsi" w:hAnsiTheme="majorHAnsi" w:cstheme="majorHAnsi"/>
        </w:rPr>
      </w:pPr>
      <w:r w:rsidRPr="001459FF">
        <w:rPr>
          <w:rFonts w:asciiTheme="majorHAnsi" w:hAnsiTheme="majorHAnsi" w:cstheme="majorHAnsi"/>
        </w:rPr>
        <w:t xml:space="preserve">An attempt at describing the future military conﬂicts, based on William Lind's classiﬁcation, has been made, inter alia, by Major I-r Minhas from the Pakistan Army, in the article entitled Deﬁning Concepts of 5th Generation Warfare. According to Minhas, ﬁfth generation war will be similar to fourth generation war. Further </w:t>
      </w:r>
      <w:proofErr w:type="spellStart"/>
      <w:r w:rsidRPr="001459FF">
        <w:rPr>
          <w:rStyle w:val="StyleUnderline"/>
          <w:rFonts w:asciiTheme="majorHAnsi" w:hAnsiTheme="majorHAnsi" w:cstheme="majorHAnsi"/>
        </w:rPr>
        <w:t>decountrifying</w:t>
      </w:r>
      <w:proofErr w:type="spellEnd"/>
      <w:r w:rsidRPr="001459FF">
        <w:rPr>
          <w:rFonts w:asciiTheme="majorHAnsi" w:hAnsiTheme="majorHAnsi" w:cstheme="majorHAnsi"/>
        </w:rPr>
        <w:t xml:space="preserve"> of </w:t>
      </w:r>
      <w:r w:rsidRPr="001459FF">
        <w:rPr>
          <w:rStyle w:val="StyleUnderline"/>
          <w:rFonts w:asciiTheme="majorHAnsi" w:hAnsiTheme="majorHAnsi" w:cstheme="majorHAnsi"/>
          <w:highlight w:val="green"/>
        </w:rPr>
        <w:t xml:space="preserve">warfare should </w:t>
      </w:r>
      <w:r w:rsidRPr="001459FF">
        <w:rPr>
          <w:rStyle w:val="StyleUnderline"/>
          <w:rFonts w:asciiTheme="majorHAnsi" w:hAnsiTheme="majorHAnsi" w:cstheme="majorHAnsi"/>
        </w:rPr>
        <w:t xml:space="preserve">be expected, </w:t>
      </w:r>
      <w:r w:rsidRPr="001459FF">
        <w:rPr>
          <w:rStyle w:val="StyleUnderline"/>
          <w:rFonts w:asciiTheme="majorHAnsi" w:hAnsiTheme="majorHAnsi" w:cstheme="majorHAnsi"/>
          <w:highlight w:val="green"/>
        </w:rPr>
        <w:t xml:space="preserve">coupled with </w:t>
      </w:r>
      <w:r w:rsidRPr="001459FF">
        <w:rPr>
          <w:rStyle w:val="StyleUnderline"/>
          <w:rFonts w:asciiTheme="majorHAnsi" w:hAnsiTheme="majorHAnsi" w:cstheme="majorHAnsi"/>
        </w:rPr>
        <w:t xml:space="preserve">the growing role of </w:t>
      </w:r>
      <w:r w:rsidRPr="001459FF">
        <w:rPr>
          <w:rStyle w:val="Emphasis"/>
          <w:rFonts w:asciiTheme="majorHAnsi" w:hAnsiTheme="majorHAnsi" w:cstheme="majorHAnsi"/>
        </w:rPr>
        <w:t>private military companies</w:t>
      </w:r>
      <w:r w:rsidRPr="001459FF">
        <w:rPr>
          <w:rStyle w:val="StyleUnderline"/>
          <w:rFonts w:asciiTheme="majorHAnsi" w:hAnsiTheme="majorHAnsi" w:cstheme="majorHAnsi"/>
        </w:rPr>
        <w:t xml:space="preserve">, </w:t>
      </w:r>
      <w:r w:rsidRPr="001459FF">
        <w:rPr>
          <w:rStyle w:val="Emphasis"/>
          <w:rFonts w:asciiTheme="majorHAnsi" w:hAnsiTheme="majorHAnsi" w:cstheme="majorHAnsi"/>
          <w:highlight w:val="green"/>
        </w:rPr>
        <w:t xml:space="preserve">cyber </w:t>
      </w:r>
      <w:r w:rsidRPr="001459FF">
        <w:rPr>
          <w:rStyle w:val="Emphasis"/>
          <w:rFonts w:asciiTheme="majorHAnsi" w:hAnsiTheme="majorHAnsi" w:cstheme="majorHAnsi"/>
        </w:rPr>
        <w:t>war</w:t>
      </w:r>
      <w:r w:rsidRPr="001459FF">
        <w:rPr>
          <w:rStyle w:val="StyleUnderline"/>
          <w:rFonts w:asciiTheme="majorHAnsi" w:hAnsiTheme="majorHAnsi" w:cstheme="majorHAnsi"/>
        </w:rPr>
        <w:t xml:space="preserve"> </w:t>
      </w:r>
      <w:r w:rsidRPr="001459FF">
        <w:rPr>
          <w:rStyle w:val="StyleUnderline"/>
          <w:rFonts w:asciiTheme="majorHAnsi" w:hAnsiTheme="majorHAnsi" w:cstheme="majorHAnsi"/>
          <w:highlight w:val="green"/>
        </w:rPr>
        <w:t xml:space="preserve">and </w:t>
      </w:r>
      <w:r w:rsidRPr="001459FF">
        <w:rPr>
          <w:rStyle w:val="Emphasis"/>
          <w:rFonts w:asciiTheme="majorHAnsi" w:hAnsiTheme="majorHAnsi" w:cstheme="majorHAnsi"/>
          <w:highlight w:val="green"/>
        </w:rPr>
        <w:t>information war</w:t>
      </w:r>
      <w:r w:rsidRPr="001459FF">
        <w:rPr>
          <w:rFonts w:asciiTheme="majorHAnsi" w:hAnsiTheme="majorHAnsi" w:cstheme="majorHAnsi"/>
        </w:rPr>
        <w:t xml:space="preserve">, as well as war involving the use of non-lethal weapons. On the other hand, </w:t>
      </w:r>
      <w:r w:rsidRPr="001459FF">
        <w:rPr>
          <w:rStyle w:val="StyleUnderline"/>
          <w:rFonts w:asciiTheme="majorHAnsi" w:hAnsiTheme="majorHAnsi" w:cstheme="majorHAnsi"/>
        </w:rPr>
        <w:t xml:space="preserve">the technological revolution will be dominated by </w:t>
      </w:r>
      <w:r w:rsidRPr="001459FF">
        <w:rPr>
          <w:rStyle w:val="Emphasis"/>
          <w:rFonts w:asciiTheme="majorHAnsi" w:hAnsiTheme="majorHAnsi" w:cstheme="majorHAnsi"/>
        </w:rPr>
        <w:t>biological inventions</w:t>
      </w:r>
      <w:r w:rsidRPr="001459FF">
        <w:rPr>
          <w:rFonts w:asciiTheme="majorHAnsi" w:hAnsiTheme="majorHAnsi" w:cstheme="majorHAnsi"/>
        </w:rPr>
        <w:t xml:space="preserve">. </w:t>
      </w:r>
      <w:r w:rsidRPr="001459FF">
        <w:rPr>
          <w:rStyle w:val="StyleUnderline"/>
          <w:rFonts w:asciiTheme="majorHAnsi" w:hAnsiTheme="majorHAnsi" w:cstheme="majorHAnsi"/>
          <w:highlight w:val="green"/>
        </w:rPr>
        <w:t>Food control</w:t>
      </w:r>
      <w:r w:rsidRPr="001459FF">
        <w:rPr>
          <w:rFonts w:asciiTheme="majorHAnsi" w:hAnsiTheme="majorHAnsi" w:cstheme="majorHAnsi"/>
          <w:highlight w:val="green"/>
        </w:rPr>
        <w:t xml:space="preserve"> </w:t>
      </w:r>
      <w:r w:rsidRPr="001459FF">
        <w:rPr>
          <w:rFonts w:asciiTheme="majorHAnsi" w:hAnsiTheme="majorHAnsi" w:cstheme="majorHAnsi"/>
        </w:rPr>
        <w:t xml:space="preserve">and food safety </w:t>
      </w:r>
      <w:r w:rsidRPr="001459FF">
        <w:rPr>
          <w:rStyle w:val="StyleUnderline"/>
          <w:rFonts w:asciiTheme="majorHAnsi" w:hAnsiTheme="majorHAnsi" w:cstheme="majorHAnsi"/>
          <w:highlight w:val="green"/>
        </w:rPr>
        <w:t xml:space="preserve">will gain </w:t>
      </w:r>
      <w:r w:rsidRPr="001459FF">
        <w:rPr>
          <w:rStyle w:val="StyleUnderline"/>
          <w:rFonts w:asciiTheme="majorHAnsi" w:hAnsiTheme="majorHAnsi" w:cstheme="majorHAnsi"/>
        </w:rPr>
        <w:t xml:space="preserve">in </w:t>
      </w:r>
      <w:r w:rsidRPr="001459FF">
        <w:rPr>
          <w:rStyle w:val="StyleUnderline"/>
          <w:rFonts w:asciiTheme="majorHAnsi" w:hAnsiTheme="majorHAnsi" w:cstheme="majorHAnsi"/>
          <w:highlight w:val="green"/>
        </w:rPr>
        <w:t>importance</w:t>
      </w:r>
      <w:r w:rsidRPr="001459FF">
        <w:rPr>
          <w:rFonts w:asciiTheme="majorHAnsi" w:hAnsiTheme="majorHAnsi" w:cstheme="majorHAnsi"/>
          <w:highlight w:val="green"/>
        </w:rPr>
        <w:t xml:space="preserve"> </w:t>
      </w:r>
      <w:r w:rsidRPr="001459FF">
        <w:rPr>
          <w:rFonts w:asciiTheme="majorHAnsi" w:hAnsiTheme="majorHAnsi" w:cstheme="majorHAnsi"/>
        </w:rPr>
        <w:t xml:space="preserve">[18]. </w:t>
      </w:r>
      <w:r w:rsidRPr="001459FF">
        <w:rPr>
          <w:rStyle w:val="StyleUnderline"/>
          <w:rFonts w:asciiTheme="majorHAnsi" w:hAnsiTheme="majorHAnsi" w:cstheme="majorHAnsi"/>
        </w:rPr>
        <w:t>By means of</w:t>
      </w:r>
      <w:r w:rsidRPr="001459FF">
        <w:rPr>
          <w:rFonts w:asciiTheme="majorHAnsi" w:hAnsiTheme="majorHAnsi" w:cstheme="majorHAnsi"/>
        </w:rPr>
        <w:t xml:space="preserve"> the High - Frequency Active Aurora Research Program (</w:t>
      </w:r>
      <w:r w:rsidRPr="001459FF">
        <w:rPr>
          <w:rStyle w:val="Emphasis"/>
          <w:rFonts w:asciiTheme="majorHAnsi" w:hAnsiTheme="majorHAnsi" w:cstheme="majorHAnsi"/>
          <w:highlight w:val="green"/>
        </w:rPr>
        <w:t>HAARP</w:t>
      </w:r>
      <w:r w:rsidRPr="001459FF">
        <w:rPr>
          <w:rFonts w:asciiTheme="majorHAnsi" w:hAnsiTheme="majorHAnsi" w:cstheme="majorHAnsi"/>
        </w:rPr>
        <w:t xml:space="preserve">) technology, </w:t>
      </w:r>
      <w:r w:rsidRPr="001459FF">
        <w:rPr>
          <w:rStyle w:val="Emphasis"/>
          <w:rFonts w:asciiTheme="majorHAnsi" w:hAnsiTheme="majorHAnsi" w:cstheme="majorHAnsi"/>
        </w:rPr>
        <w:t xml:space="preserve">states </w:t>
      </w:r>
      <w:r w:rsidRPr="001459FF">
        <w:rPr>
          <w:rStyle w:val="Emphasis"/>
          <w:rFonts w:asciiTheme="majorHAnsi" w:hAnsiTheme="majorHAnsi" w:cstheme="majorHAnsi"/>
          <w:highlight w:val="green"/>
        </w:rPr>
        <w:t>will be able to inﬂuence weather disturbances</w:t>
      </w:r>
      <w:r w:rsidRPr="001459FF">
        <w:rPr>
          <w:rFonts w:asciiTheme="majorHAnsi" w:hAnsiTheme="majorHAnsi" w:cstheme="majorHAnsi"/>
          <w:highlight w:val="green"/>
        </w:rPr>
        <w:t xml:space="preserve"> </w:t>
      </w:r>
      <w:r w:rsidRPr="001459FF">
        <w:rPr>
          <w:rFonts w:asciiTheme="majorHAnsi" w:hAnsiTheme="majorHAnsi" w:cstheme="majorHAnsi"/>
        </w:rPr>
        <w:t xml:space="preserve">(earthquakes, cyclones or tsunami), </w:t>
      </w:r>
      <w:r w:rsidRPr="001459FF">
        <w:rPr>
          <w:rStyle w:val="Emphasis"/>
          <w:rFonts w:asciiTheme="majorHAnsi" w:hAnsiTheme="majorHAnsi" w:cstheme="majorHAnsi"/>
          <w:highlight w:val="green"/>
        </w:rPr>
        <w:t>or</w:t>
      </w:r>
      <w:r w:rsidRPr="001459FF">
        <w:rPr>
          <w:rFonts w:asciiTheme="majorHAnsi" w:hAnsiTheme="majorHAnsi" w:cstheme="majorHAnsi"/>
          <w:highlight w:val="green"/>
        </w:rPr>
        <w:t xml:space="preserve"> </w:t>
      </w:r>
      <w:r w:rsidRPr="001459FF">
        <w:rPr>
          <w:rFonts w:asciiTheme="majorHAnsi" w:hAnsiTheme="majorHAnsi" w:cstheme="majorHAnsi"/>
        </w:rPr>
        <w:t xml:space="preserve">to </w:t>
      </w:r>
      <w:r w:rsidRPr="001459FF">
        <w:rPr>
          <w:rStyle w:val="Emphasis"/>
          <w:rFonts w:asciiTheme="majorHAnsi" w:hAnsiTheme="majorHAnsi" w:cstheme="majorHAnsi"/>
          <w:highlight w:val="green"/>
        </w:rPr>
        <w:t>destroy</w:t>
      </w:r>
      <w:r w:rsidRPr="001459FF">
        <w:rPr>
          <w:rFonts w:asciiTheme="majorHAnsi" w:hAnsiTheme="majorHAnsi" w:cstheme="majorHAnsi"/>
          <w:highlight w:val="green"/>
        </w:rPr>
        <w:t xml:space="preserve"> </w:t>
      </w:r>
      <w:r w:rsidRPr="001459FF">
        <w:rPr>
          <w:rFonts w:asciiTheme="majorHAnsi" w:hAnsiTheme="majorHAnsi" w:cstheme="majorHAnsi"/>
        </w:rPr>
        <w:t xml:space="preserve">military </w:t>
      </w:r>
      <w:r w:rsidRPr="001459FF">
        <w:rPr>
          <w:rStyle w:val="Emphasis"/>
          <w:rFonts w:asciiTheme="majorHAnsi" w:hAnsiTheme="majorHAnsi" w:cstheme="majorHAnsi"/>
          <w:highlight w:val="green"/>
        </w:rPr>
        <w:t>satellites and</w:t>
      </w:r>
      <w:r w:rsidRPr="001459FF">
        <w:rPr>
          <w:rFonts w:asciiTheme="majorHAnsi" w:hAnsiTheme="majorHAnsi" w:cstheme="majorHAnsi"/>
          <w:highlight w:val="green"/>
        </w:rPr>
        <w:t xml:space="preserve"> </w:t>
      </w:r>
      <w:r w:rsidRPr="001459FF">
        <w:rPr>
          <w:rFonts w:asciiTheme="majorHAnsi" w:hAnsiTheme="majorHAnsi" w:cstheme="majorHAnsi"/>
        </w:rPr>
        <w:t xml:space="preserve">aerodynamic </w:t>
      </w:r>
      <w:r w:rsidRPr="001459FF">
        <w:rPr>
          <w:rStyle w:val="Emphasis"/>
          <w:rFonts w:asciiTheme="majorHAnsi" w:hAnsiTheme="majorHAnsi" w:cstheme="majorHAnsi"/>
          <w:highlight w:val="green"/>
        </w:rPr>
        <w:t>missiles</w:t>
      </w:r>
      <w:r w:rsidRPr="001459FF">
        <w:rPr>
          <w:rFonts w:asciiTheme="majorHAnsi" w:hAnsiTheme="majorHAnsi" w:cstheme="majorHAnsi"/>
        </w:rPr>
        <w:t xml:space="preserve">. An attempt to </w:t>
      </w:r>
      <w:proofErr w:type="spellStart"/>
      <w:r w:rsidRPr="001459FF">
        <w:rPr>
          <w:rFonts w:asciiTheme="majorHAnsi" w:hAnsiTheme="majorHAnsi" w:cstheme="majorHAnsi"/>
        </w:rPr>
        <w:t>characterising</w:t>
      </w:r>
      <w:proofErr w:type="spellEnd"/>
      <w:r w:rsidRPr="001459FF">
        <w:rPr>
          <w:rFonts w:asciiTheme="majorHAnsi" w:hAnsiTheme="majorHAnsi" w:cstheme="majorHAnsi"/>
        </w:rPr>
        <w:t xml:space="preserve"> the ﬁfth </w:t>
      </w:r>
      <w:r w:rsidRPr="001459FF">
        <w:rPr>
          <w:rFonts w:asciiTheme="majorHAnsi" w:hAnsiTheme="majorHAnsi" w:cstheme="majorHAnsi"/>
        </w:rPr>
        <w:lastRenderedPageBreak/>
        <w:t xml:space="preserve">generation war has also been made by Lieutenant Colonel Stanton S. </w:t>
      </w:r>
      <w:proofErr w:type="spellStart"/>
      <w:r w:rsidRPr="001459FF">
        <w:rPr>
          <w:rFonts w:asciiTheme="majorHAnsi" w:hAnsiTheme="majorHAnsi" w:cstheme="majorHAnsi"/>
        </w:rPr>
        <w:t>Coerrer</w:t>
      </w:r>
      <w:proofErr w:type="spellEnd"/>
      <w:r w:rsidRPr="001459FF">
        <w:rPr>
          <w:rFonts w:asciiTheme="majorHAnsi" w:hAnsiTheme="majorHAnsi" w:cstheme="majorHAnsi"/>
        </w:rPr>
        <w:t xml:space="preserve"> from the United States Marine Corps. In his work, entitled Fifth-Generation War: Warfare versus the nonstate, he claimed that future conﬂicts would combine diﬀerent military operations. On the one hand, western countries, including in particular the United States, will seek to make their warfare come to a quick end, through one or a few battles leading to the physical elimination of their enemy (or its leaders, as was the case with Osama bin Laden). On the other hand, the widely-understood nonstate armed groups (</w:t>
      </w:r>
      <w:proofErr w:type="gramStart"/>
      <w:r w:rsidRPr="001459FF">
        <w:rPr>
          <w:rFonts w:asciiTheme="majorHAnsi" w:hAnsiTheme="majorHAnsi" w:cstheme="majorHAnsi"/>
        </w:rPr>
        <w:t>i.e.</w:t>
      </w:r>
      <w:proofErr w:type="gramEnd"/>
      <w:r w:rsidRPr="001459FF">
        <w:rPr>
          <w:rFonts w:asciiTheme="majorHAnsi" w:hAnsiTheme="majorHAnsi" w:cstheme="majorHAnsi"/>
        </w:rPr>
        <w:t xml:space="preserve"> terrorist groups, criminal </w:t>
      </w:r>
      <w:proofErr w:type="spellStart"/>
      <w:r w:rsidRPr="001459FF">
        <w:rPr>
          <w:rFonts w:asciiTheme="majorHAnsi" w:hAnsiTheme="majorHAnsi" w:cstheme="majorHAnsi"/>
        </w:rPr>
        <w:t>organisations</w:t>
      </w:r>
      <w:proofErr w:type="spellEnd"/>
      <w:r w:rsidRPr="001459FF">
        <w:rPr>
          <w:rFonts w:asciiTheme="majorHAnsi" w:hAnsiTheme="majorHAnsi" w:cstheme="majorHAnsi"/>
        </w:rPr>
        <w:t xml:space="preserve"> or failed states) will stick to ideologies uniting their supporters (e.g. Islam), aiming at the maximum prolongation </w:t>
      </w:r>
      <w:proofErr w:type="spellStart"/>
      <w:r w:rsidRPr="001459FF">
        <w:rPr>
          <w:rFonts w:asciiTheme="majorHAnsi" w:hAnsiTheme="majorHAnsi" w:cstheme="majorHAnsi"/>
        </w:rPr>
        <w:t>ofthe</w:t>
      </w:r>
      <w:proofErr w:type="spellEnd"/>
      <w:r w:rsidRPr="001459FF">
        <w:rPr>
          <w:rFonts w:asciiTheme="majorHAnsi" w:hAnsiTheme="majorHAnsi" w:cstheme="majorHAnsi"/>
        </w:rPr>
        <w:t xml:space="preserve"> conﬂict and making it impossible for western countries to secure a quick tactic victory [26]; pp. 64–65).1 </w:t>
      </w:r>
    </w:p>
    <w:p w14:paraId="59473E68" w14:textId="77777777" w:rsidR="00B15846" w:rsidRPr="001459FF" w:rsidRDefault="00B15846" w:rsidP="00B15846">
      <w:pPr>
        <w:rPr>
          <w:rFonts w:asciiTheme="majorHAnsi" w:hAnsiTheme="majorHAnsi" w:cstheme="majorHAnsi"/>
          <w:sz w:val="10"/>
          <w:szCs w:val="10"/>
        </w:rPr>
      </w:pPr>
      <w:r w:rsidRPr="001459FF">
        <w:rPr>
          <w:rFonts w:asciiTheme="majorHAnsi" w:hAnsiTheme="majorHAnsi" w:cstheme="majorHAnsi"/>
          <w:sz w:val="10"/>
          <w:szCs w:val="10"/>
        </w:rPr>
        <w:t xml:space="preserve">Referring to William Lind's war generation concept, it should be stressed that there is no deﬁned length of time, following which a new type of warfare is expected to emerge. The time span between the emergence of ﬁrst generation war (1648) and </w:t>
      </w:r>
      <w:proofErr w:type="gramStart"/>
      <w:r w:rsidRPr="001459FF">
        <w:rPr>
          <w:rFonts w:asciiTheme="majorHAnsi" w:hAnsiTheme="majorHAnsi" w:cstheme="majorHAnsi"/>
          <w:sz w:val="10"/>
          <w:szCs w:val="10"/>
        </w:rPr>
        <w:t>second generation</w:t>
      </w:r>
      <w:proofErr w:type="gramEnd"/>
      <w:r w:rsidRPr="001459FF">
        <w:rPr>
          <w:rFonts w:asciiTheme="majorHAnsi" w:hAnsiTheme="majorHAnsi" w:cstheme="majorHAnsi"/>
          <w:sz w:val="10"/>
          <w:szCs w:val="10"/>
        </w:rPr>
        <w:t xml:space="preserve"> war (1870) was 222 years, while no more than 70 years passed between the second and third generation (1940). Assuming that Mars will be </w:t>
      </w:r>
      <w:proofErr w:type="spellStart"/>
      <w:r w:rsidRPr="001459FF">
        <w:rPr>
          <w:rFonts w:asciiTheme="majorHAnsi" w:hAnsiTheme="majorHAnsi" w:cstheme="majorHAnsi"/>
          <w:sz w:val="10"/>
          <w:szCs w:val="10"/>
        </w:rPr>
        <w:t>colonised</w:t>
      </w:r>
      <w:proofErr w:type="spellEnd"/>
      <w:r w:rsidRPr="001459FF">
        <w:rPr>
          <w:rFonts w:asciiTheme="majorHAnsi" w:hAnsiTheme="majorHAnsi" w:cstheme="majorHAnsi"/>
          <w:sz w:val="10"/>
          <w:szCs w:val="10"/>
        </w:rPr>
        <w:t xml:space="preserve"> at the turn of the 21st and 22nd centuries, and radical shifts in war-ﬁghting will occur with an average frequency of 100 years, the humanity is yet to face the ﬁfth, sixth and possibly seventh generation of warfare. Although the issues of space </w:t>
      </w:r>
      <w:proofErr w:type="spellStart"/>
      <w:r w:rsidRPr="001459FF">
        <w:rPr>
          <w:rFonts w:asciiTheme="majorHAnsi" w:hAnsiTheme="majorHAnsi" w:cstheme="majorHAnsi"/>
          <w:sz w:val="10"/>
          <w:szCs w:val="10"/>
        </w:rPr>
        <w:t>militarisation</w:t>
      </w:r>
      <w:proofErr w:type="spellEnd"/>
      <w:r w:rsidRPr="001459FF">
        <w:rPr>
          <w:rFonts w:asciiTheme="majorHAnsi" w:hAnsiTheme="majorHAnsi" w:cstheme="majorHAnsi"/>
          <w:sz w:val="10"/>
          <w:szCs w:val="10"/>
        </w:rPr>
        <w:t xml:space="preserve"> and the construction of space weapons have been dealt with in literature on the subject matter [24], any presentations of the conﬂict that may arise in several dozen (or hundred) years' time should be treated as science ﬁction research.</w:t>
      </w:r>
    </w:p>
    <w:p w14:paraId="1D3208CE" w14:textId="77777777" w:rsidR="00B15846" w:rsidRPr="001459FF" w:rsidRDefault="00B15846" w:rsidP="00B15846">
      <w:pPr>
        <w:rPr>
          <w:rFonts w:asciiTheme="majorHAnsi" w:hAnsiTheme="majorHAnsi" w:cstheme="majorHAnsi"/>
          <w:sz w:val="10"/>
          <w:szCs w:val="10"/>
        </w:rPr>
      </w:pPr>
      <w:r w:rsidRPr="001459FF">
        <w:rPr>
          <w:rFonts w:asciiTheme="majorHAnsi" w:hAnsiTheme="majorHAnsi" w:cstheme="majorHAnsi"/>
          <w:sz w:val="10"/>
          <w:szCs w:val="10"/>
        </w:rPr>
        <w:t xml:space="preserve">Nonetheless, as pointed out by </w:t>
      </w:r>
      <w:proofErr w:type="spellStart"/>
      <w:r w:rsidRPr="001459FF">
        <w:rPr>
          <w:rFonts w:asciiTheme="majorHAnsi" w:hAnsiTheme="majorHAnsi" w:cstheme="majorHAnsi"/>
          <w:sz w:val="10"/>
          <w:szCs w:val="10"/>
        </w:rPr>
        <w:t>Łukasz</w:t>
      </w:r>
      <w:proofErr w:type="spellEnd"/>
      <w:r w:rsidRPr="001459FF">
        <w:rPr>
          <w:rFonts w:asciiTheme="majorHAnsi" w:hAnsiTheme="majorHAnsi" w:cstheme="majorHAnsi"/>
          <w:sz w:val="10"/>
          <w:szCs w:val="10"/>
        </w:rPr>
        <w:t xml:space="preserve"> </w:t>
      </w:r>
      <w:proofErr w:type="spellStart"/>
      <w:r w:rsidRPr="001459FF">
        <w:rPr>
          <w:rFonts w:asciiTheme="majorHAnsi" w:hAnsiTheme="majorHAnsi" w:cstheme="majorHAnsi"/>
          <w:sz w:val="10"/>
          <w:szCs w:val="10"/>
        </w:rPr>
        <w:t>Kamieński</w:t>
      </w:r>
      <w:proofErr w:type="spellEnd"/>
      <w:r w:rsidRPr="001459FF">
        <w:rPr>
          <w:rFonts w:asciiTheme="majorHAnsi" w:hAnsiTheme="majorHAnsi" w:cstheme="majorHAnsi"/>
          <w:sz w:val="10"/>
          <w:szCs w:val="10"/>
        </w:rPr>
        <w:t xml:space="preserve"> in his book </w:t>
      </w:r>
      <w:proofErr w:type="spellStart"/>
      <w:r w:rsidRPr="001459FF">
        <w:rPr>
          <w:rFonts w:asciiTheme="majorHAnsi" w:hAnsiTheme="majorHAnsi" w:cstheme="majorHAnsi"/>
          <w:sz w:val="10"/>
          <w:szCs w:val="10"/>
        </w:rPr>
        <w:t>Nowy</w:t>
      </w:r>
      <w:proofErr w:type="spellEnd"/>
      <w:r w:rsidRPr="001459FF">
        <w:rPr>
          <w:rFonts w:asciiTheme="majorHAnsi" w:hAnsiTheme="majorHAnsi" w:cstheme="majorHAnsi"/>
          <w:sz w:val="10"/>
          <w:szCs w:val="10"/>
        </w:rPr>
        <w:t xml:space="preserve"> </w:t>
      </w:r>
      <w:proofErr w:type="spellStart"/>
      <w:r w:rsidRPr="001459FF">
        <w:rPr>
          <w:rFonts w:asciiTheme="majorHAnsi" w:hAnsiTheme="majorHAnsi" w:cstheme="majorHAnsi"/>
          <w:sz w:val="10"/>
          <w:szCs w:val="10"/>
        </w:rPr>
        <w:t>wspaniały</w:t>
      </w:r>
      <w:proofErr w:type="spellEnd"/>
      <w:r w:rsidRPr="001459FF">
        <w:rPr>
          <w:rFonts w:asciiTheme="majorHAnsi" w:hAnsiTheme="majorHAnsi" w:cstheme="majorHAnsi"/>
          <w:sz w:val="10"/>
          <w:szCs w:val="10"/>
        </w:rPr>
        <w:t xml:space="preserve"> </w:t>
      </w:r>
      <w:proofErr w:type="spellStart"/>
      <w:r w:rsidRPr="001459FF">
        <w:rPr>
          <w:rFonts w:asciiTheme="majorHAnsi" w:hAnsiTheme="majorHAnsi" w:cstheme="majorHAnsi"/>
          <w:sz w:val="10"/>
          <w:szCs w:val="10"/>
        </w:rPr>
        <w:t>żołnierz</w:t>
      </w:r>
      <w:proofErr w:type="spellEnd"/>
      <w:r w:rsidRPr="001459FF">
        <w:rPr>
          <w:rFonts w:asciiTheme="majorHAnsi" w:hAnsiTheme="majorHAnsi" w:cstheme="majorHAnsi"/>
          <w:sz w:val="10"/>
          <w:szCs w:val="10"/>
        </w:rPr>
        <w:t xml:space="preserve"> [New great soldier], quality science ﬁction entails creating future scenarios that extrapolate the presence. It should contain visions based on the logical inferences drawn from diversiﬁed processes, scientiﬁc discoveries and technologies, currently observed in their initial forms, mainly through scientiﬁc studies and technological development, along with the dynamics of social, political and economic changes [13]. </w:t>
      </w:r>
    </w:p>
    <w:p w14:paraId="23888554" w14:textId="77777777" w:rsidR="00B15846" w:rsidRPr="001459FF" w:rsidRDefault="00B15846" w:rsidP="00B15846">
      <w:pPr>
        <w:rPr>
          <w:rFonts w:asciiTheme="majorHAnsi" w:hAnsiTheme="majorHAnsi" w:cstheme="majorHAnsi"/>
          <w:sz w:val="10"/>
          <w:szCs w:val="10"/>
        </w:rPr>
      </w:pPr>
      <w:r w:rsidRPr="001459FF">
        <w:rPr>
          <w:rFonts w:asciiTheme="majorHAnsi" w:hAnsiTheme="majorHAnsi" w:cstheme="majorHAnsi"/>
          <w:sz w:val="10"/>
          <w:szCs w:val="10"/>
        </w:rPr>
        <w:t xml:space="preserve">Contrary to fourth and ﬁfth generation warfare, space wars will be dominated by nation states and international corporations. Elon Musk, Managing Director of SpaceX, a company dealing with the manufacture of jet engines, carrier rockets, and spaceships, claimed that within the nearest 40–100 years over 1 million people might be sent to Mars. He estimated the cost of one person's reaching the Red Planet at USD 200 million [16]. According to the authors of the Mars one initiative, a sum of USD 6 billion will be needed to send the ﬁrst four astronauts to Mars [6]. The need to secure such exorbitant funds virtually excludes any entities other than states and international corporations (terrorist groups, criminal </w:t>
      </w:r>
      <w:proofErr w:type="spellStart"/>
      <w:r w:rsidRPr="001459FF">
        <w:rPr>
          <w:rFonts w:asciiTheme="majorHAnsi" w:hAnsiTheme="majorHAnsi" w:cstheme="majorHAnsi"/>
          <w:sz w:val="10"/>
          <w:szCs w:val="10"/>
        </w:rPr>
        <w:t>organisations</w:t>
      </w:r>
      <w:proofErr w:type="spellEnd"/>
      <w:r w:rsidRPr="001459FF">
        <w:rPr>
          <w:rFonts w:asciiTheme="majorHAnsi" w:hAnsiTheme="majorHAnsi" w:cstheme="majorHAnsi"/>
          <w:sz w:val="10"/>
          <w:szCs w:val="10"/>
        </w:rPr>
        <w:t xml:space="preserve"> or failed states) from participating in space wars. It should be expected that the future space wars will entail an advanced process of conﬂict </w:t>
      </w:r>
      <w:proofErr w:type="spellStart"/>
      <w:r w:rsidRPr="001459FF">
        <w:rPr>
          <w:rFonts w:asciiTheme="majorHAnsi" w:hAnsiTheme="majorHAnsi" w:cstheme="majorHAnsi"/>
          <w:sz w:val="10"/>
          <w:szCs w:val="10"/>
        </w:rPr>
        <w:t>robotisation</w:t>
      </w:r>
      <w:proofErr w:type="spellEnd"/>
      <w:r w:rsidRPr="001459FF">
        <w:rPr>
          <w:rFonts w:asciiTheme="majorHAnsi" w:hAnsiTheme="majorHAnsi" w:cstheme="majorHAnsi"/>
          <w:sz w:val="10"/>
          <w:szCs w:val="10"/>
        </w:rPr>
        <w:t xml:space="preserve"> and </w:t>
      </w:r>
      <w:proofErr w:type="spellStart"/>
      <w:r w:rsidRPr="001459FF">
        <w:rPr>
          <w:rFonts w:asciiTheme="majorHAnsi" w:hAnsiTheme="majorHAnsi" w:cstheme="majorHAnsi"/>
          <w:sz w:val="10"/>
          <w:szCs w:val="10"/>
        </w:rPr>
        <w:t>dehumanisation</w:t>
      </w:r>
      <w:proofErr w:type="spellEnd"/>
      <w:r w:rsidRPr="001459FF">
        <w:rPr>
          <w:rFonts w:asciiTheme="majorHAnsi" w:hAnsiTheme="majorHAnsi" w:cstheme="majorHAnsi"/>
          <w:sz w:val="10"/>
          <w:szCs w:val="10"/>
        </w:rPr>
        <w:t xml:space="preserve">. The prospective Mars </w:t>
      </w:r>
      <w:proofErr w:type="spellStart"/>
      <w:r w:rsidRPr="001459FF">
        <w:rPr>
          <w:rFonts w:asciiTheme="majorHAnsi" w:hAnsiTheme="majorHAnsi" w:cstheme="majorHAnsi"/>
          <w:sz w:val="10"/>
          <w:szCs w:val="10"/>
        </w:rPr>
        <w:t>colonisation</w:t>
      </w:r>
      <w:proofErr w:type="spellEnd"/>
      <w:r w:rsidRPr="001459FF">
        <w:rPr>
          <w:rFonts w:asciiTheme="majorHAnsi" w:hAnsiTheme="majorHAnsi" w:cstheme="majorHAnsi"/>
          <w:sz w:val="10"/>
          <w:szCs w:val="10"/>
        </w:rPr>
        <w:t xml:space="preserve"> war may proceed by means of robots – unmanned aerial vehicles. Ender's Game, an American science ﬁction ﬁlm dating back to 2013, based on a novel by Orson Scott Card published under the same title, features scenes presenting such kind of a conﬂict. The ﬁlm is set in 2070. The main hero, ten-year-old Andrew Wiggin, is elected leader of the invading ﬂeet, intended to destroy the native world of a foreign life form threatening the Earth. Andrew Wiggin, believing that he is taking part in training, leads the invading ﬂeet and defeats the enemy. The invading forces comprise only unmanned space drones controlled from a secure place [11]. The progressing robotization and </w:t>
      </w:r>
      <w:proofErr w:type="spellStart"/>
      <w:r w:rsidRPr="001459FF">
        <w:rPr>
          <w:rFonts w:asciiTheme="majorHAnsi" w:hAnsiTheme="majorHAnsi" w:cstheme="majorHAnsi"/>
          <w:sz w:val="10"/>
          <w:szCs w:val="10"/>
        </w:rPr>
        <w:t>ehumanisation</w:t>
      </w:r>
      <w:proofErr w:type="spellEnd"/>
      <w:r w:rsidRPr="001459FF">
        <w:rPr>
          <w:rFonts w:asciiTheme="majorHAnsi" w:hAnsiTheme="majorHAnsi" w:cstheme="majorHAnsi"/>
          <w:sz w:val="10"/>
          <w:szCs w:val="10"/>
        </w:rPr>
        <w:t xml:space="preserve"> of war will also be inﬂuenced by the strategic culture of western countries (the United States) whose societies show limited tolerance to human loss during military conﬂicts. As stressed by Adrian Lewis in his book The American Culture of War, abolishing the obligatory military service was the most signiﬁcant change introduced in the 20th century to the U.S. war-ﬁghting model. It triggered the professionalization of armed forces, with a mass army being replaced by mobile troops limited in numbers [14]. Along with the </w:t>
      </w:r>
      <w:proofErr w:type="spellStart"/>
      <w:r w:rsidRPr="001459FF">
        <w:rPr>
          <w:rFonts w:asciiTheme="majorHAnsi" w:hAnsiTheme="majorHAnsi" w:cstheme="majorHAnsi"/>
          <w:sz w:val="10"/>
          <w:szCs w:val="10"/>
        </w:rPr>
        <w:t>robotisation</w:t>
      </w:r>
      <w:proofErr w:type="spellEnd"/>
      <w:r w:rsidRPr="001459FF">
        <w:rPr>
          <w:rFonts w:asciiTheme="majorHAnsi" w:hAnsiTheme="majorHAnsi" w:cstheme="majorHAnsi"/>
          <w:sz w:val="10"/>
          <w:szCs w:val="10"/>
        </w:rPr>
        <w:t xml:space="preserve"> and </w:t>
      </w:r>
      <w:proofErr w:type="spellStart"/>
      <w:r w:rsidRPr="001459FF">
        <w:rPr>
          <w:rFonts w:asciiTheme="majorHAnsi" w:hAnsiTheme="majorHAnsi" w:cstheme="majorHAnsi"/>
          <w:sz w:val="10"/>
          <w:szCs w:val="10"/>
        </w:rPr>
        <w:t>dehumanisation</w:t>
      </w:r>
      <w:proofErr w:type="spellEnd"/>
      <w:r w:rsidRPr="001459FF">
        <w:rPr>
          <w:rFonts w:asciiTheme="majorHAnsi" w:hAnsiTheme="majorHAnsi" w:cstheme="majorHAnsi"/>
          <w:sz w:val="10"/>
          <w:szCs w:val="10"/>
        </w:rPr>
        <w:t xml:space="preserve">, the future space wars should also be expected to be brief. Unless the dispute escalating between the global powers evolves into military activities located in the Earth, the conﬂict may end soon after the communication satellites of one of the parties are destroyed, or its space station is damaged. Considering the above, the technological arms race between the competing States, aimed at designing, as fast as possible, a weapon which will enable defeating the enemy in the ﬁrst attack, without any possibility of retaliation, will prove crucial. </w:t>
      </w:r>
    </w:p>
    <w:p w14:paraId="476FADB9" w14:textId="77777777" w:rsidR="00B15846" w:rsidRPr="001459FF" w:rsidRDefault="00B15846" w:rsidP="00B15846">
      <w:pPr>
        <w:rPr>
          <w:rFonts w:asciiTheme="majorHAnsi" w:hAnsiTheme="majorHAnsi" w:cstheme="majorHAnsi"/>
        </w:rPr>
      </w:pPr>
      <w:r w:rsidRPr="001459FF">
        <w:rPr>
          <w:rFonts w:asciiTheme="majorHAnsi" w:hAnsiTheme="majorHAnsi" w:cstheme="majorHAnsi"/>
        </w:rPr>
        <w:t xml:space="preserve">The upcoming </w:t>
      </w:r>
      <w:r w:rsidRPr="001459FF">
        <w:rPr>
          <w:rStyle w:val="StyleUnderline"/>
          <w:rFonts w:asciiTheme="majorHAnsi" w:hAnsiTheme="majorHAnsi" w:cstheme="majorHAnsi"/>
          <w:highlight w:val="green"/>
        </w:rPr>
        <w:t>space confrontation will</w:t>
      </w:r>
      <w:r w:rsidRPr="001459FF">
        <w:rPr>
          <w:rFonts w:asciiTheme="majorHAnsi" w:hAnsiTheme="majorHAnsi" w:cstheme="majorHAnsi"/>
          <w:highlight w:val="green"/>
        </w:rPr>
        <w:t xml:space="preserve"> </w:t>
      </w:r>
      <w:r w:rsidRPr="001459FF">
        <w:rPr>
          <w:rFonts w:asciiTheme="majorHAnsi" w:hAnsiTheme="majorHAnsi" w:cstheme="majorHAnsi"/>
        </w:rPr>
        <w:t xml:space="preserve">also </w:t>
      </w:r>
      <w:r w:rsidRPr="001459FF">
        <w:rPr>
          <w:rStyle w:val="StyleUnderline"/>
          <w:rFonts w:asciiTheme="majorHAnsi" w:hAnsiTheme="majorHAnsi" w:cstheme="majorHAnsi"/>
          <w:highlight w:val="green"/>
        </w:rPr>
        <w:t xml:space="preserve">encourage </w:t>
      </w:r>
      <w:r w:rsidRPr="001459FF">
        <w:rPr>
          <w:rStyle w:val="StyleUnderline"/>
          <w:rFonts w:asciiTheme="majorHAnsi" w:hAnsiTheme="majorHAnsi" w:cstheme="majorHAnsi"/>
        </w:rPr>
        <w:t xml:space="preserve">the parties concerned to develop </w:t>
      </w:r>
      <w:r w:rsidRPr="001459FF">
        <w:rPr>
          <w:rStyle w:val="StyleUnderline"/>
          <w:rFonts w:asciiTheme="majorHAnsi" w:hAnsiTheme="majorHAnsi" w:cstheme="majorHAnsi"/>
          <w:highlight w:val="green"/>
        </w:rPr>
        <w:t xml:space="preserve">a </w:t>
      </w:r>
      <w:r w:rsidRPr="001459FF">
        <w:rPr>
          <w:rStyle w:val="Emphasis"/>
          <w:rFonts w:asciiTheme="majorHAnsi" w:hAnsiTheme="majorHAnsi" w:cstheme="majorHAnsi"/>
          <w:highlight w:val="green"/>
        </w:rPr>
        <w:t>new military doctrine</w:t>
      </w:r>
      <w:r w:rsidRPr="001459FF">
        <w:rPr>
          <w:rFonts w:asciiTheme="majorHAnsi" w:hAnsiTheme="majorHAnsi" w:cstheme="majorHAnsi"/>
        </w:rPr>
        <w:t xml:space="preserve">. Similar circumstances occurred in the 1970s when the concept of </w:t>
      </w:r>
      <w:proofErr w:type="spellStart"/>
      <w:r w:rsidRPr="001459FF">
        <w:rPr>
          <w:rFonts w:asciiTheme="majorHAnsi" w:hAnsiTheme="majorHAnsi" w:cstheme="majorHAnsi"/>
        </w:rPr>
        <w:t>AirLand</w:t>
      </w:r>
      <w:proofErr w:type="spellEnd"/>
      <w:r w:rsidRPr="001459FF">
        <w:rPr>
          <w:rFonts w:asciiTheme="majorHAnsi" w:hAnsiTheme="majorHAnsi" w:cstheme="majorHAnsi"/>
        </w:rPr>
        <w:t xml:space="preserve"> Battle was created, in order to prepare the NATO forces to confront the military forces of the Warsaw Pact [25], and also in 2010 when the concept of an </w:t>
      </w:r>
      <w:proofErr w:type="spellStart"/>
      <w:r w:rsidRPr="001459FF">
        <w:rPr>
          <w:rFonts w:asciiTheme="majorHAnsi" w:hAnsiTheme="majorHAnsi" w:cstheme="majorHAnsi"/>
        </w:rPr>
        <w:t>AirSea</w:t>
      </w:r>
      <w:proofErr w:type="spellEnd"/>
      <w:r w:rsidRPr="001459FF">
        <w:rPr>
          <w:rFonts w:asciiTheme="majorHAnsi" w:hAnsiTheme="majorHAnsi" w:cstheme="majorHAnsi"/>
        </w:rPr>
        <w:t xml:space="preserve"> Battle was designed, presenting the possible scenario of the American and Chinese confrontation in Western Paciﬁc [34]. At the turn of the 21st and 22nd centuries, </w:t>
      </w:r>
      <w:r w:rsidRPr="001459FF">
        <w:rPr>
          <w:rStyle w:val="StyleUnderline"/>
          <w:rFonts w:asciiTheme="majorHAnsi" w:hAnsiTheme="majorHAnsi" w:cstheme="majorHAnsi"/>
        </w:rPr>
        <w:t>a space battle concept is likely to emerge</w:t>
      </w:r>
      <w:r w:rsidRPr="001459FF">
        <w:rPr>
          <w:rFonts w:asciiTheme="majorHAnsi" w:hAnsiTheme="majorHAnsi" w:cstheme="majorHAnsi"/>
        </w:rPr>
        <w:t xml:space="preserve">. Taking into account the content of the existing military doctrines, </w:t>
      </w:r>
      <w:r w:rsidRPr="001459FF">
        <w:rPr>
          <w:rStyle w:val="StyleUnderline"/>
          <w:rFonts w:asciiTheme="majorHAnsi" w:hAnsiTheme="majorHAnsi" w:cstheme="majorHAnsi"/>
          <w:highlight w:val="green"/>
        </w:rPr>
        <w:t>it will</w:t>
      </w:r>
      <w:r w:rsidRPr="001459FF">
        <w:rPr>
          <w:rFonts w:asciiTheme="majorHAnsi" w:hAnsiTheme="majorHAnsi" w:cstheme="majorHAnsi"/>
          <w:highlight w:val="green"/>
        </w:rPr>
        <w:t xml:space="preserve"> </w:t>
      </w:r>
      <w:r w:rsidRPr="001459FF">
        <w:rPr>
          <w:rFonts w:asciiTheme="majorHAnsi" w:hAnsiTheme="majorHAnsi" w:cstheme="majorHAnsi"/>
        </w:rPr>
        <w:t xml:space="preserve">also </w:t>
      </w:r>
      <w:r w:rsidRPr="001459FF">
        <w:rPr>
          <w:rStyle w:val="StyleUnderline"/>
          <w:rFonts w:asciiTheme="majorHAnsi" w:hAnsiTheme="majorHAnsi" w:cstheme="majorHAnsi"/>
          <w:highlight w:val="green"/>
        </w:rPr>
        <w:t xml:space="preserve">comprise </w:t>
      </w:r>
      <w:r w:rsidRPr="001459FF">
        <w:rPr>
          <w:rFonts w:asciiTheme="majorHAnsi" w:hAnsiTheme="majorHAnsi" w:cstheme="majorHAnsi"/>
        </w:rPr>
        <w:t xml:space="preserve">such elements as the type and examples of </w:t>
      </w:r>
      <w:r w:rsidRPr="001459FF">
        <w:rPr>
          <w:rStyle w:val="Emphasis"/>
          <w:rFonts w:asciiTheme="majorHAnsi" w:hAnsiTheme="majorHAnsi" w:cstheme="majorHAnsi"/>
          <w:highlight w:val="green"/>
        </w:rPr>
        <w:t>space weapons</w:t>
      </w:r>
      <w:r w:rsidRPr="001459FF">
        <w:rPr>
          <w:rFonts w:asciiTheme="majorHAnsi" w:hAnsiTheme="majorHAnsi" w:cstheme="majorHAnsi"/>
        </w:rPr>
        <w:t xml:space="preserve">, and other technologies, together with the warfare character and the possible battle scenario. Although we are still very far from the potential space battle, ﬁrst studies on the prospective space warfare technologies have already been developed. Bob Preston et al. in the publication entitled Space Weapons Earth Wars, made a division of space weapons into Directed-Energy Weapons and Mass to Target Weapons. The examples they quoted include a laser for missile target, the use of meteorites to destroy earth targets or a miniature autonomous unmanned aerial vehicle, also serving the purpose of destroying earth targets [19]. A vision of the future space battle has also been presented in a documentary entitled Space Wars. </w:t>
      </w:r>
      <w:r w:rsidRPr="001459FF">
        <w:rPr>
          <w:rStyle w:val="StyleUnderline"/>
          <w:rFonts w:asciiTheme="majorHAnsi" w:hAnsiTheme="majorHAnsi" w:cstheme="majorHAnsi"/>
          <w:highlight w:val="green"/>
        </w:rPr>
        <w:t xml:space="preserve">Among technologies that may be </w:t>
      </w:r>
      <w:r w:rsidRPr="001459FF">
        <w:rPr>
          <w:rStyle w:val="StyleUnderline"/>
          <w:rFonts w:asciiTheme="majorHAnsi" w:hAnsiTheme="majorHAnsi" w:cstheme="majorHAnsi"/>
        </w:rPr>
        <w:t>key to the victory of one of the parties</w:t>
      </w:r>
      <w:r w:rsidRPr="001459FF">
        <w:rPr>
          <w:rFonts w:asciiTheme="majorHAnsi" w:hAnsiTheme="majorHAnsi" w:cstheme="majorHAnsi"/>
        </w:rPr>
        <w:t xml:space="preserve">, its </w:t>
      </w:r>
      <w:r w:rsidRPr="001459FF">
        <w:rPr>
          <w:rStyle w:val="StyleUnderline"/>
          <w:rFonts w:asciiTheme="majorHAnsi" w:hAnsiTheme="majorHAnsi" w:cstheme="majorHAnsi"/>
          <w:highlight w:val="green"/>
        </w:rPr>
        <w:t xml:space="preserve">authors indicated a </w:t>
      </w:r>
      <w:r w:rsidRPr="001459FF">
        <w:rPr>
          <w:rStyle w:val="Emphasis"/>
          <w:rFonts w:asciiTheme="majorHAnsi" w:hAnsiTheme="majorHAnsi" w:cstheme="majorHAnsi"/>
          <w:highlight w:val="green"/>
        </w:rPr>
        <w:t>laser weapon</w:t>
      </w:r>
      <w:r w:rsidRPr="001459FF">
        <w:rPr>
          <w:rFonts w:asciiTheme="majorHAnsi" w:hAnsiTheme="majorHAnsi" w:cstheme="majorHAnsi"/>
          <w:highlight w:val="green"/>
        </w:rPr>
        <w:t xml:space="preserve"> </w:t>
      </w:r>
      <w:r w:rsidRPr="001459FF">
        <w:rPr>
          <w:rFonts w:asciiTheme="majorHAnsi" w:hAnsiTheme="majorHAnsi" w:cstheme="majorHAnsi"/>
        </w:rPr>
        <w:t xml:space="preserve">as the fastest light missile </w:t>
      </w:r>
      <w:r w:rsidRPr="001459FF">
        <w:rPr>
          <w:rStyle w:val="StyleUnderline"/>
          <w:rFonts w:asciiTheme="majorHAnsi" w:hAnsiTheme="majorHAnsi" w:cstheme="majorHAnsi"/>
          <w:highlight w:val="green"/>
        </w:rPr>
        <w:t xml:space="preserve">and </w:t>
      </w:r>
      <w:r w:rsidRPr="001459FF">
        <w:rPr>
          <w:rStyle w:val="StyleUnderline"/>
          <w:rFonts w:asciiTheme="majorHAnsi" w:hAnsiTheme="majorHAnsi" w:cstheme="majorHAnsi"/>
        </w:rPr>
        <w:t xml:space="preserve">a </w:t>
      </w:r>
      <w:r w:rsidRPr="001459FF">
        <w:rPr>
          <w:rStyle w:val="Emphasis"/>
          <w:rFonts w:asciiTheme="majorHAnsi" w:hAnsiTheme="majorHAnsi" w:cstheme="majorHAnsi"/>
          <w:highlight w:val="green"/>
        </w:rPr>
        <w:t>railgun</w:t>
      </w:r>
      <w:r w:rsidRPr="001459FF">
        <w:rPr>
          <w:rFonts w:asciiTheme="majorHAnsi" w:hAnsiTheme="majorHAnsi" w:cstheme="majorHAnsi"/>
          <w:highlight w:val="green"/>
        </w:rPr>
        <w:t xml:space="preserve"> </w:t>
      </w:r>
      <w:r w:rsidRPr="001459FF">
        <w:rPr>
          <w:rFonts w:asciiTheme="majorHAnsi" w:hAnsiTheme="majorHAnsi" w:cstheme="majorHAnsi"/>
        </w:rPr>
        <w:t>whose speed may be several times higher than the speed of a missile ﬁred from the currently used conventional weapons [3].</w:t>
      </w:r>
    </w:p>
    <w:p w14:paraId="2268739E" w14:textId="77777777" w:rsidR="00B15846" w:rsidRPr="001459FF" w:rsidRDefault="00B15846" w:rsidP="00B15846">
      <w:pPr>
        <w:rPr>
          <w:rFonts w:asciiTheme="majorHAnsi" w:hAnsiTheme="majorHAnsi" w:cstheme="majorHAnsi"/>
        </w:rPr>
      </w:pPr>
      <w:r w:rsidRPr="001459FF">
        <w:rPr>
          <w:rFonts w:asciiTheme="majorHAnsi" w:hAnsiTheme="majorHAnsi" w:cstheme="majorHAnsi"/>
        </w:rPr>
        <w:t>7. Conclusion</w:t>
      </w:r>
    </w:p>
    <w:p w14:paraId="1C282CF9" w14:textId="77777777" w:rsidR="00B15846" w:rsidRPr="001459FF" w:rsidRDefault="00B15846" w:rsidP="00B15846">
      <w:pPr>
        <w:rPr>
          <w:rFonts w:asciiTheme="majorHAnsi" w:hAnsiTheme="majorHAnsi" w:cstheme="majorHAnsi"/>
        </w:rPr>
      </w:pPr>
      <w:r w:rsidRPr="001459FF">
        <w:rPr>
          <w:rFonts w:asciiTheme="majorHAnsi" w:hAnsiTheme="majorHAnsi" w:cstheme="majorHAnsi"/>
        </w:rPr>
        <w:lastRenderedPageBreak/>
        <w:t xml:space="preserve">The purpose of this article was to present two scenarios of </w:t>
      </w:r>
      <w:proofErr w:type="spellStart"/>
      <w:r w:rsidRPr="001459FF">
        <w:rPr>
          <w:rFonts w:asciiTheme="majorHAnsi" w:hAnsiTheme="majorHAnsi" w:cstheme="majorHAnsi"/>
        </w:rPr>
        <w:t>colonising</w:t>
      </w:r>
      <w:proofErr w:type="spellEnd"/>
      <w:r w:rsidRPr="001459FF">
        <w:rPr>
          <w:rFonts w:asciiTheme="majorHAnsi" w:hAnsiTheme="majorHAnsi" w:cstheme="majorHAnsi"/>
        </w:rPr>
        <w:t xml:space="preserve"> Mars. At present, it is hard to project whether this will be a peaceful </w:t>
      </w:r>
      <w:proofErr w:type="spellStart"/>
      <w:r w:rsidRPr="001459FF">
        <w:rPr>
          <w:rFonts w:asciiTheme="majorHAnsi" w:hAnsiTheme="majorHAnsi" w:cstheme="majorHAnsi"/>
        </w:rPr>
        <w:t>colonisation</w:t>
      </w:r>
      <w:proofErr w:type="spellEnd"/>
      <w:r w:rsidRPr="001459FF">
        <w:rPr>
          <w:rFonts w:asciiTheme="majorHAnsi" w:hAnsiTheme="majorHAnsi" w:cstheme="majorHAnsi"/>
        </w:rPr>
        <w:t xml:space="preserve"> or a military conﬂict between the countries engaged in the race. This actually depends on a number of factors, including the trends prevailing at the turn of the 21st and 22nd centuries international relations (realism vs. liberal </w:t>
      </w:r>
      <w:proofErr w:type="spellStart"/>
      <w:r w:rsidRPr="001459FF">
        <w:rPr>
          <w:rFonts w:asciiTheme="majorHAnsi" w:hAnsiTheme="majorHAnsi" w:cstheme="majorHAnsi"/>
        </w:rPr>
        <w:t>institutionism</w:t>
      </w:r>
      <w:proofErr w:type="spellEnd"/>
      <w:r w:rsidRPr="001459FF">
        <w:rPr>
          <w:rFonts w:asciiTheme="majorHAnsi" w:hAnsiTheme="majorHAnsi" w:cstheme="majorHAnsi"/>
        </w:rPr>
        <w:t xml:space="preserve">), the state of international public law, the amount of natural resources in Earth, the functioning of international </w:t>
      </w:r>
      <w:proofErr w:type="spellStart"/>
      <w:r w:rsidRPr="001459FF">
        <w:rPr>
          <w:rFonts w:asciiTheme="majorHAnsi" w:hAnsiTheme="majorHAnsi" w:cstheme="majorHAnsi"/>
        </w:rPr>
        <w:t>organisations</w:t>
      </w:r>
      <w:proofErr w:type="spellEnd"/>
      <w:r w:rsidRPr="001459FF">
        <w:rPr>
          <w:rFonts w:asciiTheme="majorHAnsi" w:hAnsiTheme="majorHAnsi" w:cstheme="majorHAnsi"/>
        </w:rPr>
        <w:t xml:space="preserve"> (the UN or a new </w:t>
      </w:r>
      <w:proofErr w:type="spellStart"/>
      <w:r w:rsidRPr="001459FF">
        <w:rPr>
          <w:rFonts w:asciiTheme="majorHAnsi" w:hAnsiTheme="majorHAnsi" w:cstheme="majorHAnsi"/>
        </w:rPr>
        <w:t>organisation</w:t>
      </w:r>
      <w:proofErr w:type="spellEnd"/>
      <w:r w:rsidRPr="001459FF">
        <w:rPr>
          <w:rFonts w:asciiTheme="majorHAnsi" w:hAnsiTheme="majorHAnsi" w:cstheme="majorHAnsi"/>
        </w:rPr>
        <w:t xml:space="preserve"> dealing with space exploration) and the role of authorities (i.e. units inﬂuencing the international opinion due to their acquis or individual contribution to space conquest). </w:t>
      </w:r>
      <w:r w:rsidRPr="001459FF">
        <w:rPr>
          <w:rStyle w:val="StyleUnderline"/>
          <w:rFonts w:asciiTheme="majorHAnsi" w:hAnsiTheme="majorHAnsi" w:cstheme="majorHAnsi"/>
        </w:rPr>
        <w:t xml:space="preserve">A </w:t>
      </w:r>
      <w:r w:rsidRPr="001459FF">
        <w:rPr>
          <w:rStyle w:val="StyleUnderline"/>
          <w:rFonts w:asciiTheme="majorHAnsi" w:hAnsiTheme="majorHAnsi" w:cstheme="majorHAnsi"/>
          <w:highlight w:val="green"/>
        </w:rPr>
        <w:t xml:space="preserve">peaceful </w:t>
      </w:r>
      <w:proofErr w:type="spellStart"/>
      <w:r w:rsidRPr="001459FF">
        <w:rPr>
          <w:rStyle w:val="StyleUnderline"/>
          <w:rFonts w:asciiTheme="majorHAnsi" w:hAnsiTheme="majorHAnsi" w:cstheme="majorHAnsi"/>
          <w:highlight w:val="green"/>
        </w:rPr>
        <w:t>colonisation</w:t>
      </w:r>
      <w:proofErr w:type="spellEnd"/>
      <w:r w:rsidRPr="001459FF">
        <w:rPr>
          <w:rStyle w:val="StyleUnderline"/>
          <w:rFonts w:asciiTheme="majorHAnsi" w:hAnsiTheme="majorHAnsi" w:cstheme="majorHAnsi"/>
          <w:highlight w:val="green"/>
        </w:rPr>
        <w:t xml:space="preserve"> of Mars, based on </w:t>
      </w:r>
      <w:r w:rsidRPr="001459FF">
        <w:rPr>
          <w:rStyle w:val="Emphasis"/>
          <w:rFonts w:asciiTheme="majorHAnsi" w:hAnsiTheme="majorHAnsi" w:cstheme="majorHAnsi"/>
          <w:highlight w:val="green"/>
        </w:rPr>
        <w:t>joint ventures</w:t>
      </w:r>
      <w:r w:rsidRPr="001459FF">
        <w:rPr>
          <w:rStyle w:val="StyleUnderline"/>
          <w:rFonts w:asciiTheme="majorHAnsi" w:hAnsiTheme="majorHAnsi" w:cstheme="majorHAnsi"/>
          <w:highlight w:val="green"/>
        </w:rPr>
        <w:t xml:space="preserve">, </w:t>
      </w:r>
      <w:proofErr w:type="gramStart"/>
      <w:r w:rsidRPr="001459FF">
        <w:rPr>
          <w:rStyle w:val="StyleUnderline"/>
          <w:rFonts w:asciiTheme="majorHAnsi" w:hAnsiTheme="majorHAnsi" w:cstheme="majorHAnsi"/>
          <w:highlight w:val="green"/>
        </w:rPr>
        <w:t>i.e.</w:t>
      </w:r>
      <w:proofErr w:type="gramEnd"/>
      <w:r w:rsidRPr="001459FF">
        <w:rPr>
          <w:rFonts w:asciiTheme="majorHAnsi" w:hAnsiTheme="majorHAnsi" w:cstheme="majorHAnsi"/>
          <w:highlight w:val="green"/>
        </w:rPr>
        <w:t xml:space="preserve"> </w:t>
      </w:r>
      <w:r w:rsidRPr="001459FF">
        <w:rPr>
          <w:rFonts w:asciiTheme="majorHAnsi" w:hAnsiTheme="majorHAnsi" w:cstheme="majorHAnsi"/>
        </w:rPr>
        <w:t xml:space="preserve">the construction of new orbital stations, </w:t>
      </w:r>
      <w:r w:rsidRPr="001459FF">
        <w:rPr>
          <w:rStyle w:val="Emphasis"/>
          <w:rFonts w:asciiTheme="majorHAnsi" w:hAnsiTheme="majorHAnsi" w:cstheme="majorHAnsi"/>
          <w:highlight w:val="green"/>
        </w:rPr>
        <w:t>cooperation</w:t>
      </w:r>
      <w:r w:rsidRPr="001459FF">
        <w:rPr>
          <w:rFonts w:asciiTheme="majorHAnsi" w:hAnsiTheme="majorHAnsi" w:cstheme="majorHAnsi"/>
          <w:highlight w:val="green"/>
        </w:rPr>
        <w:t xml:space="preserve"> </w:t>
      </w:r>
      <w:r w:rsidRPr="001459FF">
        <w:rPr>
          <w:rFonts w:asciiTheme="majorHAnsi" w:hAnsiTheme="majorHAnsi" w:cstheme="majorHAnsi"/>
        </w:rPr>
        <w:t xml:space="preserve">between astronauts and space exploration, certainly </w:t>
      </w:r>
      <w:r w:rsidRPr="001459FF">
        <w:rPr>
          <w:rStyle w:val="StyleUnderline"/>
          <w:rFonts w:asciiTheme="majorHAnsi" w:hAnsiTheme="majorHAnsi" w:cstheme="majorHAnsi"/>
          <w:highlight w:val="green"/>
        </w:rPr>
        <w:t>seems the most desirable</w:t>
      </w:r>
      <w:r w:rsidRPr="001459FF">
        <w:rPr>
          <w:rStyle w:val="StyleUnderline"/>
          <w:rFonts w:asciiTheme="majorHAnsi" w:hAnsiTheme="majorHAnsi" w:cstheme="majorHAnsi"/>
        </w:rPr>
        <w:t xml:space="preserve"> scenario. The worst version, </w:t>
      </w:r>
      <w:r w:rsidRPr="001459FF">
        <w:rPr>
          <w:rStyle w:val="StyleUnderline"/>
          <w:rFonts w:asciiTheme="majorHAnsi" w:hAnsiTheme="majorHAnsi" w:cstheme="majorHAnsi"/>
          <w:highlight w:val="green"/>
        </w:rPr>
        <w:t xml:space="preserve">on the other hand, is </w:t>
      </w:r>
      <w:r w:rsidRPr="001459FF">
        <w:rPr>
          <w:rStyle w:val="StyleUnderline"/>
          <w:rFonts w:asciiTheme="majorHAnsi" w:hAnsiTheme="majorHAnsi" w:cstheme="majorHAnsi"/>
        </w:rPr>
        <w:t xml:space="preserve">the </w:t>
      </w:r>
      <w:r w:rsidRPr="001459FF">
        <w:rPr>
          <w:rStyle w:val="Emphasis"/>
          <w:rFonts w:asciiTheme="majorHAnsi" w:hAnsiTheme="majorHAnsi" w:cstheme="majorHAnsi"/>
          <w:highlight w:val="green"/>
        </w:rPr>
        <w:t>military conﬂict</w:t>
      </w:r>
      <w:r w:rsidRPr="001459FF">
        <w:rPr>
          <w:rStyle w:val="StyleUnderline"/>
          <w:rFonts w:asciiTheme="majorHAnsi" w:hAnsiTheme="majorHAnsi" w:cstheme="majorHAnsi"/>
          <w:highlight w:val="green"/>
        </w:rPr>
        <w:t xml:space="preserve"> </w:t>
      </w:r>
      <w:r w:rsidRPr="001459FF">
        <w:rPr>
          <w:rStyle w:val="StyleUnderline"/>
          <w:rFonts w:asciiTheme="majorHAnsi" w:hAnsiTheme="majorHAnsi" w:cstheme="majorHAnsi"/>
        </w:rPr>
        <w:t>triggered</w:t>
      </w:r>
      <w:r w:rsidRPr="001459FF">
        <w:rPr>
          <w:rFonts w:asciiTheme="majorHAnsi" w:hAnsiTheme="majorHAnsi" w:cstheme="majorHAnsi"/>
        </w:rPr>
        <w:t xml:space="preserve"> by the need to search for natural resources or resulting from </w:t>
      </w:r>
      <w:r w:rsidRPr="001459FF">
        <w:rPr>
          <w:rStyle w:val="StyleUnderline"/>
          <w:rFonts w:asciiTheme="majorHAnsi" w:hAnsiTheme="majorHAnsi" w:cstheme="majorHAnsi"/>
        </w:rPr>
        <w:t xml:space="preserve">a new cold war that may break out </w:t>
      </w:r>
      <w:r w:rsidRPr="001459FF">
        <w:rPr>
          <w:rStyle w:val="StyleUnderline"/>
          <w:rFonts w:asciiTheme="majorHAnsi" w:hAnsiTheme="majorHAnsi" w:cstheme="majorHAnsi"/>
          <w:highlight w:val="green"/>
        </w:rPr>
        <w:t xml:space="preserve">between the </w:t>
      </w:r>
      <w:r w:rsidRPr="001459FF">
        <w:rPr>
          <w:rStyle w:val="Emphasis"/>
          <w:rFonts w:asciiTheme="majorHAnsi" w:hAnsiTheme="majorHAnsi" w:cstheme="majorHAnsi"/>
          <w:highlight w:val="green"/>
        </w:rPr>
        <w:t>United States</w:t>
      </w:r>
      <w:r w:rsidRPr="001459FF">
        <w:rPr>
          <w:rFonts w:asciiTheme="majorHAnsi" w:hAnsiTheme="majorHAnsi" w:cstheme="majorHAnsi"/>
        </w:rPr>
        <w:t xml:space="preserve">, the </w:t>
      </w:r>
      <w:r w:rsidRPr="001459FF">
        <w:rPr>
          <w:rStyle w:val="Emphasis"/>
          <w:rFonts w:asciiTheme="majorHAnsi" w:hAnsiTheme="majorHAnsi" w:cstheme="majorHAnsi"/>
          <w:highlight w:val="green"/>
        </w:rPr>
        <w:t>Russia</w:t>
      </w:r>
      <w:r w:rsidRPr="001459FF">
        <w:rPr>
          <w:rStyle w:val="Emphasis"/>
          <w:rFonts w:asciiTheme="majorHAnsi" w:hAnsiTheme="majorHAnsi" w:cstheme="majorHAnsi"/>
        </w:rPr>
        <w:t>n Federation</w:t>
      </w:r>
      <w:r w:rsidRPr="001459FF">
        <w:rPr>
          <w:rFonts w:asciiTheme="majorHAnsi" w:hAnsiTheme="majorHAnsi" w:cstheme="majorHAnsi"/>
        </w:rPr>
        <w:t xml:space="preserve">, the People's Republic of </w:t>
      </w:r>
      <w:r w:rsidRPr="001459FF">
        <w:rPr>
          <w:rStyle w:val="Emphasis"/>
          <w:rFonts w:asciiTheme="majorHAnsi" w:hAnsiTheme="majorHAnsi" w:cstheme="majorHAnsi"/>
          <w:highlight w:val="green"/>
        </w:rPr>
        <w:t>China</w:t>
      </w:r>
      <w:r w:rsidRPr="001459FF">
        <w:rPr>
          <w:rStyle w:val="StyleUnderline"/>
          <w:rFonts w:asciiTheme="majorHAnsi" w:hAnsiTheme="majorHAnsi" w:cstheme="majorHAnsi"/>
          <w:highlight w:val="green"/>
        </w:rPr>
        <w:t>, and possibly other</w:t>
      </w:r>
      <w:r w:rsidRPr="001459FF">
        <w:rPr>
          <w:rFonts w:asciiTheme="majorHAnsi" w:hAnsiTheme="majorHAnsi" w:cstheme="majorHAnsi"/>
          <w:highlight w:val="green"/>
        </w:rPr>
        <w:t xml:space="preserve"> </w:t>
      </w:r>
      <w:r w:rsidRPr="001459FF">
        <w:rPr>
          <w:rFonts w:asciiTheme="majorHAnsi" w:hAnsiTheme="majorHAnsi" w:cstheme="majorHAnsi"/>
        </w:rPr>
        <w:t xml:space="preserve">new </w:t>
      </w:r>
      <w:r w:rsidRPr="001459FF">
        <w:rPr>
          <w:rStyle w:val="StyleUnderline"/>
          <w:rFonts w:asciiTheme="majorHAnsi" w:hAnsiTheme="majorHAnsi" w:cstheme="majorHAnsi"/>
          <w:highlight w:val="green"/>
        </w:rPr>
        <w:t>powers</w:t>
      </w:r>
      <w:r w:rsidRPr="001459FF">
        <w:rPr>
          <w:rFonts w:asciiTheme="majorHAnsi" w:hAnsiTheme="majorHAnsi" w:cstheme="majorHAnsi"/>
        </w:rPr>
        <w:t xml:space="preserve">, </w:t>
      </w:r>
      <w:proofErr w:type="gramStart"/>
      <w:r w:rsidRPr="001459FF">
        <w:rPr>
          <w:rFonts w:asciiTheme="majorHAnsi" w:hAnsiTheme="majorHAnsi" w:cstheme="majorHAnsi"/>
        </w:rPr>
        <w:t>e.g.</w:t>
      </w:r>
      <w:proofErr w:type="gramEnd"/>
      <w:r w:rsidRPr="001459FF">
        <w:rPr>
          <w:rFonts w:asciiTheme="majorHAnsi" w:hAnsiTheme="majorHAnsi" w:cstheme="majorHAnsi"/>
        </w:rPr>
        <w:t xml:space="preserve"> Brazil and India. One may not rule out the possibility that the defeat and humiliation of one of the parties in the space conﬂict, </w:t>
      </w:r>
      <w:r w:rsidRPr="001459FF">
        <w:rPr>
          <w:rStyle w:val="StyleUnderline"/>
          <w:rFonts w:asciiTheme="majorHAnsi" w:hAnsiTheme="majorHAnsi" w:cstheme="majorHAnsi"/>
          <w:highlight w:val="green"/>
        </w:rPr>
        <w:t>the hostility may</w:t>
      </w:r>
      <w:r w:rsidRPr="001459FF">
        <w:rPr>
          <w:rFonts w:asciiTheme="majorHAnsi" w:hAnsiTheme="majorHAnsi" w:cstheme="majorHAnsi"/>
          <w:highlight w:val="green"/>
        </w:rPr>
        <w:t xml:space="preserve"> </w:t>
      </w:r>
      <w:r w:rsidRPr="001459FF">
        <w:rPr>
          <w:rFonts w:asciiTheme="majorHAnsi" w:hAnsiTheme="majorHAnsi" w:cstheme="majorHAnsi"/>
        </w:rPr>
        <w:t xml:space="preserve">eventually </w:t>
      </w:r>
      <w:r w:rsidRPr="001459FF">
        <w:rPr>
          <w:rStyle w:val="Emphasis"/>
          <w:rFonts w:asciiTheme="majorHAnsi" w:hAnsiTheme="majorHAnsi" w:cstheme="majorHAnsi"/>
          <w:highlight w:val="green"/>
        </w:rPr>
        <w:t>translate into military action in Earth</w:t>
      </w:r>
      <w:r w:rsidRPr="001459FF">
        <w:rPr>
          <w:rFonts w:asciiTheme="majorHAnsi" w:hAnsiTheme="majorHAnsi" w:cstheme="majorHAnsi"/>
        </w:rPr>
        <w:t>.</w:t>
      </w:r>
    </w:p>
    <w:p w14:paraId="634A1C8E" w14:textId="77777777" w:rsidR="002D4D67" w:rsidRPr="001459FF" w:rsidRDefault="002D4D67" w:rsidP="002D4D67">
      <w:pPr>
        <w:rPr>
          <w:rFonts w:asciiTheme="majorHAnsi" w:hAnsiTheme="majorHAnsi" w:cstheme="majorHAnsi"/>
        </w:rPr>
      </w:pPr>
    </w:p>
    <w:p w14:paraId="3F18053E" w14:textId="04D2421D" w:rsidR="00E342DC" w:rsidRPr="001459FF" w:rsidRDefault="00E342DC" w:rsidP="00E342DC">
      <w:pPr>
        <w:pStyle w:val="Heading4"/>
        <w:rPr>
          <w:rFonts w:asciiTheme="majorHAnsi" w:hAnsiTheme="majorHAnsi" w:cstheme="majorHAnsi"/>
        </w:rPr>
      </w:pPr>
      <w:r w:rsidRPr="001459FF">
        <w:rPr>
          <w:rFonts w:asciiTheme="majorHAnsi" w:hAnsiTheme="majorHAnsi" w:cstheme="majorHAnsi"/>
        </w:rPr>
        <w:t>Coop is key to successful colonization</w:t>
      </w:r>
      <w:r w:rsidR="00C069D3" w:rsidRPr="001459FF">
        <w:rPr>
          <w:rFonts w:asciiTheme="majorHAnsi" w:hAnsiTheme="majorHAnsi" w:cstheme="majorHAnsi"/>
        </w:rPr>
        <w:t xml:space="preserve">. </w:t>
      </w:r>
    </w:p>
    <w:p w14:paraId="178DE93A" w14:textId="77777777" w:rsidR="00E342DC" w:rsidRPr="001459FF" w:rsidRDefault="00E342DC" w:rsidP="00E342DC">
      <w:pPr>
        <w:rPr>
          <w:rFonts w:asciiTheme="majorHAnsi" w:hAnsiTheme="majorHAnsi" w:cstheme="majorHAnsi"/>
        </w:rPr>
      </w:pPr>
      <w:r w:rsidRPr="001459FF">
        <w:rPr>
          <w:rStyle w:val="Style13ptBold"/>
          <w:rFonts w:asciiTheme="majorHAnsi" w:hAnsiTheme="majorHAnsi" w:cstheme="majorHAnsi"/>
        </w:rPr>
        <w:t xml:space="preserve">Moskowitz 12 </w:t>
      </w:r>
      <w:r w:rsidRPr="001459FF">
        <w:rPr>
          <w:rFonts w:asciiTheme="majorHAnsi" w:hAnsiTheme="majorHAnsi" w:cstheme="majorHAnsi"/>
        </w:rPr>
        <w:t xml:space="preserve">Clara Moskowitz. </w:t>
      </w:r>
      <w:proofErr w:type="spellStart"/>
      <w:r w:rsidRPr="001459FF">
        <w:rPr>
          <w:rFonts w:asciiTheme="majorHAnsi" w:hAnsiTheme="majorHAnsi" w:cstheme="majorHAnsi"/>
        </w:rPr>
        <w:t>SPACE.com's</w:t>
      </w:r>
      <w:proofErr w:type="spellEnd"/>
      <w:r w:rsidRPr="001459FF">
        <w:rPr>
          <w:rFonts w:asciiTheme="majorHAnsi" w:hAnsiTheme="majorHAnsi" w:cstheme="majorHAnsi"/>
        </w:rPr>
        <w:t xml:space="preserve"> Assistant Managing Editor since 2011, and has been writing for SPACE.com and LiveScience since 2008. Clara has a bachelor's degree in astronomy and physics from Wesleyan University, and a graduate certificate in science writing from the University of California, Santa Cruz. To find out what her latest project is, you can follow Clara on Google+. Mission to Mars: Why Russia &amp; US Should Tag Team Red Planet https://www.space.com/15600-mars-mission-nasa-russia.html</w:t>
      </w:r>
    </w:p>
    <w:p w14:paraId="3A391769" w14:textId="77777777" w:rsidR="00E342DC" w:rsidRPr="001459FF" w:rsidRDefault="00E342DC" w:rsidP="00E342DC">
      <w:pPr>
        <w:rPr>
          <w:rFonts w:asciiTheme="majorHAnsi" w:hAnsiTheme="majorHAnsi" w:cstheme="majorHAnsi"/>
        </w:rPr>
      </w:pPr>
      <w:r w:rsidRPr="001459FF">
        <w:rPr>
          <w:rFonts w:asciiTheme="majorHAnsi" w:hAnsiTheme="majorHAnsi" w:cstheme="majorHAnsi"/>
        </w:rPr>
        <w:t xml:space="preserve">NEW YORK — </w:t>
      </w:r>
      <w:r w:rsidRPr="001459FF">
        <w:rPr>
          <w:rStyle w:val="StyleUnderline"/>
          <w:rFonts w:asciiTheme="majorHAnsi" w:hAnsiTheme="majorHAnsi" w:cstheme="majorHAnsi"/>
          <w:highlight w:val="cyan"/>
        </w:rPr>
        <w:t>Russia is</w:t>
      </w:r>
      <w:r w:rsidRPr="001459FF">
        <w:rPr>
          <w:rStyle w:val="StyleUnderline"/>
          <w:rFonts w:asciiTheme="majorHAnsi" w:hAnsiTheme="majorHAnsi" w:cstheme="majorHAnsi"/>
        </w:rPr>
        <w:t xml:space="preserve"> </w:t>
      </w:r>
      <w:r w:rsidRPr="001459FF">
        <w:rPr>
          <w:rStyle w:val="Emphasis"/>
          <w:rFonts w:asciiTheme="majorHAnsi" w:hAnsiTheme="majorHAnsi" w:cstheme="majorHAnsi"/>
        </w:rPr>
        <w:t xml:space="preserve">ready and </w:t>
      </w:r>
      <w:r w:rsidRPr="001459FF">
        <w:rPr>
          <w:rStyle w:val="Emphasis"/>
          <w:rFonts w:asciiTheme="majorHAnsi" w:hAnsiTheme="majorHAnsi" w:cstheme="majorHAnsi"/>
          <w:highlight w:val="cyan"/>
        </w:rPr>
        <w:t>willing</w:t>
      </w:r>
      <w:r w:rsidRPr="001459FF">
        <w:rPr>
          <w:rStyle w:val="StyleUnderline"/>
          <w:rFonts w:asciiTheme="majorHAnsi" w:hAnsiTheme="majorHAnsi" w:cstheme="majorHAnsi"/>
          <w:highlight w:val="cyan"/>
        </w:rPr>
        <w:t xml:space="preserve"> to partner with the U</w:t>
      </w:r>
      <w:r w:rsidRPr="001459FF">
        <w:rPr>
          <w:rStyle w:val="StyleUnderline"/>
          <w:rFonts w:asciiTheme="majorHAnsi" w:hAnsiTheme="majorHAnsi" w:cstheme="majorHAnsi"/>
        </w:rPr>
        <w:t xml:space="preserve">nited </w:t>
      </w:r>
      <w:r w:rsidRPr="001459FF">
        <w:rPr>
          <w:rStyle w:val="StyleUnderline"/>
          <w:rFonts w:asciiTheme="majorHAnsi" w:hAnsiTheme="majorHAnsi" w:cstheme="majorHAnsi"/>
          <w:highlight w:val="cyan"/>
        </w:rPr>
        <w:t>S</w:t>
      </w:r>
      <w:r w:rsidRPr="001459FF">
        <w:rPr>
          <w:rStyle w:val="StyleUnderline"/>
          <w:rFonts w:asciiTheme="majorHAnsi" w:hAnsiTheme="majorHAnsi" w:cstheme="majorHAnsi"/>
        </w:rPr>
        <w:t xml:space="preserve">tates </w:t>
      </w:r>
      <w:r w:rsidRPr="001459FF">
        <w:rPr>
          <w:rStyle w:val="StyleUnderline"/>
          <w:rFonts w:asciiTheme="majorHAnsi" w:hAnsiTheme="majorHAnsi" w:cstheme="majorHAnsi"/>
          <w:highlight w:val="cyan"/>
        </w:rPr>
        <w:t>for</w:t>
      </w:r>
      <w:r w:rsidRPr="001459FF">
        <w:rPr>
          <w:rStyle w:val="StyleUnderline"/>
          <w:rFonts w:asciiTheme="majorHAnsi" w:hAnsiTheme="majorHAnsi" w:cstheme="majorHAnsi"/>
        </w:rPr>
        <w:t xml:space="preserve"> </w:t>
      </w:r>
      <w:r w:rsidRPr="001459FF">
        <w:rPr>
          <w:rStyle w:val="StyleUnderline"/>
          <w:rFonts w:asciiTheme="majorHAnsi" w:hAnsiTheme="majorHAnsi" w:cstheme="majorHAnsi"/>
          <w:highlight w:val="cyan"/>
        </w:rPr>
        <w:t>a</w:t>
      </w:r>
      <w:r w:rsidRPr="001459FF">
        <w:rPr>
          <w:rStyle w:val="StyleUnderline"/>
          <w:rFonts w:asciiTheme="majorHAnsi" w:hAnsiTheme="majorHAnsi" w:cstheme="majorHAnsi"/>
        </w:rPr>
        <w:t xml:space="preserve"> manned </w:t>
      </w:r>
      <w:r w:rsidRPr="001459FF">
        <w:rPr>
          <w:rStyle w:val="StyleUnderline"/>
          <w:rFonts w:asciiTheme="majorHAnsi" w:hAnsiTheme="majorHAnsi" w:cstheme="majorHAnsi"/>
          <w:highlight w:val="cyan"/>
        </w:rPr>
        <w:t>mission to Mars</w:t>
      </w:r>
      <w:r w:rsidRPr="001459FF">
        <w:rPr>
          <w:rFonts w:asciiTheme="majorHAnsi" w:hAnsiTheme="majorHAnsi" w:cstheme="majorHAnsi"/>
        </w:rPr>
        <w:t>, a senior Russian space official said recently.</w:t>
      </w:r>
    </w:p>
    <w:p w14:paraId="3B43D99B" w14:textId="77777777" w:rsidR="00E342DC" w:rsidRPr="001459FF" w:rsidRDefault="00E342DC" w:rsidP="00E342DC">
      <w:pPr>
        <w:rPr>
          <w:rFonts w:asciiTheme="majorHAnsi" w:hAnsiTheme="majorHAnsi" w:cstheme="majorHAnsi"/>
        </w:rPr>
      </w:pPr>
      <w:r w:rsidRPr="001459FF">
        <w:rPr>
          <w:rFonts w:asciiTheme="majorHAnsi" w:hAnsiTheme="majorHAnsi" w:cstheme="majorHAnsi"/>
        </w:rPr>
        <w:t xml:space="preserve">And while </w:t>
      </w:r>
      <w:r w:rsidRPr="001459FF">
        <w:rPr>
          <w:rStyle w:val="StyleUnderline"/>
          <w:rFonts w:asciiTheme="majorHAnsi" w:hAnsiTheme="majorHAnsi" w:cstheme="majorHAnsi"/>
        </w:rPr>
        <w:t>NASA</w:t>
      </w:r>
      <w:r w:rsidRPr="001459FF">
        <w:rPr>
          <w:rFonts w:asciiTheme="majorHAnsi" w:hAnsiTheme="majorHAnsi" w:cstheme="majorHAnsi"/>
        </w:rPr>
        <w:t xml:space="preserve"> has not yet entered into any formal agreement to pursue the Red Planet, the agency's chief </w:t>
      </w:r>
      <w:r w:rsidRPr="001459FF">
        <w:rPr>
          <w:rStyle w:val="StyleUnderline"/>
          <w:rFonts w:asciiTheme="majorHAnsi" w:hAnsiTheme="majorHAnsi" w:cstheme="majorHAnsi"/>
        </w:rPr>
        <w:t xml:space="preserve">agrees that </w:t>
      </w:r>
      <w:r w:rsidRPr="001459FF">
        <w:rPr>
          <w:rStyle w:val="Emphasis"/>
          <w:rFonts w:asciiTheme="majorHAnsi" w:hAnsiTheme="majorHAnsi" w:cstheme="majorHAnsi"/>
          <w:highlight w:val="cyan"/>
        </w:rPr>
        <w:t>international cooperation</w:t>
      </w:r>
      <w:r w:rsidRPr="001459FF">
        <w:rPr>
          <w:rStyle w:val="StyleUnderline"/>
          <w:rFonts w:asciiTheme="majorHAnsi" w:hAnsiTheme="majorHAnsi" w:cstheme="majorHAnsi"/>
          <w:highlight w:val="cyan"/>
        </w:rPr>
        <w:t xml:space="preserve"> is the way to do it</w:t>
      </w:r>
      <w:r w:rsidRPr="001459FF">
        <w:rPr>
          <w:rFonts w:asciiTheme="majorHAnsi" w:hAnsiTheme="majorHAnsi" w:cstheme="majorHAnsi"/>
          <w:highlight w:val="cyan"/>
        </w:rPr>
        <w:t>.</w:t>
      </w:r>
      <w:r w:rsidRPr="001459FF">
        <w:rPr>
          <w:rFonts w:asciiTheme="majorHAnsi" w:hAnsiTheme="majorHAnsi" w:cstheme="majorHAnsi"/>
        </w:rPr>
        <w:t xml:space="preserve"> </w:t>
      </w:r>
    </w:p>
    <w:p w14:paraId="34FFED92" w14:textId="77777777" w:rsidR="00E342DC" w:rsidRPr="001459FF" w:rsidRDefault="00E342DC" w:rsidP="00E342DC">
      <w:pPr>
        <w:rPr>
          <w:rFonts w:asciiTheme="majorHAnsi" w:hAnsiTheme="majorHAnsi" w:cstheme="majorHAnsi"/>
        </w:rPr>
      </w:pPr>
      <w:r w:rsidRPr="001459FF">
        <w:rPr>
          <w:rFonts w:asciiTheme="majorHAnsi" w:hAnsiTheme="majorHAnsi" w:cstheme="majorHAnsi"/>
        </w:rPr>
        <w:t xml:space="preserve">"I have to say that currently </w:t>
      </w:r>
      <w:r w:rsidRPr="001459FF">
        <w:rPr>
          <w:rStyle w:val="Emphasis"/>
          <w:rFonts w:asciiTheme="majorHAnsi" w:hAnsiTheme="majorHAnsi" w:cstheme="majorHAnsi"/>
        </w:rPr>
        <w:t>there is no country that could organize a manned spaceflight to Mars and a safe return</w:t>
      </w:r>
      <w:r w:rsidRPr="001459FF">
        <w:rPr>
          <w:rFonts w:asciiTheme="majorHAnsi" w:hAnsiTheme="majorHAnsi" w:cstheme="majorHAnsi"/>
        </w:rPr>
        <w:t xml:space="preserve">," Sergey </w:t>
      </w:r>
      <w:proofErr w:type="spellStart"/>
      <w:r w:rsidRPr="001459FF">
        <w:rPr>
          <w:rStyle w:val="StyleUnderline"/>
          <w:rFonts w:asciiTheme="majorHAnsi" w:hAnsiTheme="majorHAnsi" w:cstheme="majorHAnsi"/>
        </w:rPr>
        <w:t>Saveliev</w:t>
      </w:r>
      <w:proofErr w:type="spellEnd"/>
      <w:r w:rsidRPr="001459FF">
        <w:rPr>
          <w:rStyle w:val="StyleUnderline"/>
          <w:rFonts w:asciiTheme="majorHAnsi" w:hAnsiTheme="majorHAnsi" w:cstheme="majorHAnsi"/>
        </w:rPr>
        <w:t>, the</w:t>
      </w:r>
      <w:r w:rsidRPr="001459FF">
        <w:rPr>
          <w:rFonts w:asciiTheme="majorHAnsi" w:hAnsiTheme="majorHAnsi" w:cstheme="majorHAnsi"/>
        </w:rPr>
        <w:t xml:space="preserve"> deputy </w:t>
      </w:r>
      <w:r w:rsidRPr="001459FF">
        <w:rPr>
          <w:rStyle w:val="StyleUnderline"/>
          <w:rFonts w:asciiTheme="majorHAnsi" w:hAnsiTheme="majorHAnsi" w:cstheme="majorHAnsi"/>
        </w:rPr>
        <w:t>head of</w:t>
      </w:r>
      <w:r w:rsidRPr="001459FF">
        <w:rPr>
          <w:rFonts w:asciiTheme="majorHAnsi" w:hAnsiTheme="majorHAnsi" w:cstheme="majorHAnsi"/>
        </w:rPr>
        <w:t xml:space="preserve"> Russian Space Agency (</w:t>
      </w:r>
      <w:proofErr w:type="spellStart"/>
      <w:r w:rsidRPr="001459FF">
        <w:rPr>
          <w:rStyle w:val="StyleUnderline"/>
          <w:rFonts w:asciiTheme="majorHAnsi" w:hAnsiTheme="majorHAnsi" w:cstheme="majorHAnsi"/>
        </w:rPr>
        <w:t>Roscosmos</w:t>
      </w:r>
      <w:proofErr w:type="spellEnd"/>
      <w:r w:rsidRPr="001459FF">
        <w:rPr>
          <w:rFonts w:asciiTheme="majorHAnsi" w:hAnsiTheme="majorHAnsi" w:cstheme="majorHAnsi"/>
        </w:rPr>
        <w:t xml:space="preserve">), </w:t>
      </w:r>
      <w:r w:rsidRPr="001459FF">
        <w:rPr>
          <w:rStyle w:val="StyleUnderline"/>
          <w:rFonts w:asciiTheme="majorHAnsi" w:hAnsiTheme="majorHAnsi" w:cstheme="majorHAnsi"/>
        </w:rPr>
        <w:t>said</w:t>
      </w:r>
      <w:r w:rsidRPr="001459FF">
        <w:rPr>
          <w:rFonts w:asciiTheme="majorHAnsi" w:hAnsiTheme="majorHAnsi" w:cstheme="majorHAnsi"/>
        </w:rPr>
        <w:t xml:space="preserve"> April 12 at the United Nations headquarters here to mark </w:t>
      </w:r>
      <w:proofErr w:type="spellStart"/>
      <w:r w:rsidRPr="001459FF">
        <w:rPr>
          <w:rFonts w:asciiTheme="majorHAnsi" w:hAnsiTheme="majorHAnsi" w:cstheme="majorHAnsi"/>
        </w:rPr>
        <w:t>theInternational</w:t>
      </w:r>
      <w:proofErr w:type="spellEnd"/>
      <w:r w:rsidRPr="001459FF">
        <w:rPr>
          <w:rFonts w:asciiTheme="majorHAnsi" w:hAnsiTheme="majorHAnsi" w:cstheme="majorHAnsi"/>
        </w:rPr>
        <w:t xml:space="preserve"> Day of Human Space Flight.</w:t>
      </w:r>
    </w:p>
    <w:p w14:paraId="5949C0D8" w14:textId="77777777" w:rsidR="00E342DC" w:rsidRPr="001459FF" w:rsidRDefault="00E342DC" w:rsidP="00E342DC">
      <w:pPr>
        <w:rPr>
          <w:rFonts w:asciiTheme="majorHAnsi" w:hAnsiTheme="majorHAnsi" w:cstheme="majorHAnsi"/>
        </w:rPr>
      </w:pPr>
      <w:r w:rsidRPr="001459FF">
        <w:rPr>
          <w:rFonts w:asciiTheme="majorHAnsi" w:hAnsiTheme="majorHAnsi" w:cstheme="majorHAnsi"/>
        </w:rPr>
        <w:t xml:space="preserve">"We strongly believe that </w:t>
      </w:r>
      <w:r w:rsidRPr="001459FF">
        <w:rPr>
          <w:rStyle w:val="StyleUnderline"/>
          <w:rFonts w:asciiTheme="majorHAnsi" w:hAnsiTheme="majorHAnsi" w:cstheme="majorHAnsi"/>
        </w:rPr>
        <w:t xml:space="preserve">this project can be </w:t>
      </w:r>
      <w:r w:rsidRPr="001459FF">
        <w:rPr>
          <w:rStyle w:val="StyleUnderline"/>
          <w:rFonts w:asciiTheme="majorHAnsi" w:hAnsiTheme="majorHAnsi" w:cstheme="majorHAnsi"/>
          <w:highlight w:val="cyan"/>
        </w:rPr>
        <w:t>accomplished</w:t>
      </w:r>
      <w:r w:rsidRPr="001459FF">
        <w:rPr>
          <w:rStyle w:val="StyleUnderline"/>
          <w:rFonts w:asciiTheme="majorHAnsi" w:hAnsiTheme="majorHAnsi" w:cstheme="majorHAnsi"/>
        </w:rPr>
        <w:t xml:space="preserve"> </w:t>
      </w:r>
      <w:r w:rsidRPr="001459FF">
        <w:rPr>
          <w:rStyle w:val="Emphasis"/>
          <w:rFonts w:asciiTheme="majorHAnsi" w:hAnsiTheme="majorHAnsi" w:cstheme="majorHAnsi"/>
        </w:rPr>
        <w:t xml:space="preserve">only through </w:t>
      </w:r>
      <w:r w:rsidRPr="001459FF">
        <w:rPr>
          <w:rStyle w:val="Emphasis"/>
          <w:rFonts w:asciiTheme="majorHAnsi" w:hAnsiTheme="majorHAnsi" w:cstheme="majorHAnsi"/>
          <w:highlight w:val="cyan"/>
        </w:rPr>
        <w:t>international cooperation</w:t>
      </w:r>
      <w:r w:rsidRPr="001459FF">
        <w:rPr>
          <w:rFonts w:asciiTheme="majorHAnsi" w:hAnsiTheme="majorHAnsi" w:cstheme="majorHAnsi"/>
        </w:rPr>
        <w:t xml:space="preserve">," </w:t>
      </w:r>
      <w:proofErr w:type="spellStart"/>
      <w:r w:rsidRPr="001459FF">
        <w:rPr>
          <w:rFonts w:asciiTheme="majorHAnsi" w:hAnsiTheme="majorHAnsi" w:cstheme="majorHAnsi"/>
        </w:rPr>
        <w:t>Saveliev</w:t>
      </w:r>
      <w:proofErr w:type="spellEnd"/>
      <w:r w:rsidRPr="001459FF">
        <w:rPr>
          <w:rFonts w:asciiTheme="majorHAnsi" w:hAnsiTheme="majorHAnsi" w:cstheme="majorHAnsi"/>
        </w:rPr>
        <w:t xml:space="preserve"> said through a translator. "In this field, </w:t>
      </w:r>
      <w:r w:rsidRPr="001459FF">
        <w:rPr>
          <w:rStyle w:val="Emphasis"/>
          <w:rFonts w:asciiTheme="majorHAnsi" w:hAnsiTheme="majorHAnsi" w:cstheme="majorHAnsi"/>
          <w:highlight w:val="cyan"/>
        </w:rPr>
        <w:t>Russia is ready to cooperate</w:t>
      </w:r>
      <w:r w:rsidRPr="001459FF">
        <w:rPr>
          <w:rStyle w:val="Emphasis"/>
          <w:rFonts w:asciiTheme="majorHAnsi" w:hAnsiTheme="majorHAnsi" w:cstheme="majorHAnsi"/>
        </w:rPr>
        <w:t xml:space="preserve"> with the United States</w:t>
      </w:r>
      <w:r w:rsidRPr="001459FF">
        <w:rPr>
          <w:rFonts w:asciiTheme="majorHAnsi" w:hAnsiTheme="majorHAnsi" w:cstheme="majorHAnsi"/>
        </w:rPr>
        <w:t xml:space="preserve">, with Europe and with other countries." </w:t>
      </w:r>
    </w:p>
    <w:p w14:paraId="48AA4D33" w14:textId="766213F5" w:rsidR="002D4D67" w:rsidRPr="001459FF" w:rsidRDefault="00E342DC" w:rsidP="002D4D67">
      <w:pPr>
        <w:rPr>
          <w:rFonts w:asciiTheme="majorHAnsi" w:hAnsiTheme="majorHAnsi" w:cstheme="majorHAnsi"/>
        </w:rPr>
      </w:pPr>
      <w:r w:rsidRPr="001459FF">
        <w:rPr>
          <w:rStyle w:val="StyleUnderline"/>
          <w:rFonts w:asciiTheme="majorHAnsi" w:hAnsiTheme="majorHAnsi" w:cstheme="majorHAnsi"/>
        </w:rPr>
        <w:t>NASA</w:t>
      </w:r>
      <w:r w:rsidRPr="001459FF">
        <w:rPr>
          <w:rFonts w:asciiTheme="majorHAnsi" w:hAnsiTheme="majorHAnsi" w:cstheme="majorHAnsi"/>
        </w:rPr>
        <w:t xml:space="preserve"> chief Charles Bolden, who was also on hand at the event, </w:t>
      </w:r>
      <w:r w:rsidRPr="001459FF">
        <w:rPr>
          <w:rStyle w:val="StyleUnderline"/>
          <w:rFonts w:asciiTheme="majorHAnsi" w:hAnsiTheme="majorHAnsi" w:cstheme="majorHAnsi"/>
        </w:rPr>
        <w:t xml:space="preserve">agreed that </w:t>
      </w:r>
      <w:r w:rsidRPr="001459FF">
        <w:rPr>
          <w:rStyle w:val="Emphasis"/>
          <w:rFonts w:asciiTheme="majorHAnsi" w:hAnsiTheme="majorHAnsi" w:cstheme="majorHAnsi"/>
          <w:highlight w:val="cyan"/>
        </w:rPr>
        <w:t>collaboration is the way to go</w:t>
      </w:r>
      <w:r w:rsidRPr="001459FF">
        <w:rPr>
          <w:rFonts w:asciiTheme="majorHAnsi" w:hAnsiTheme="majorHAnsi" w:cstheme="majorHAnsi"/>
          <w:highlight w:val="cyan"/>
        </w:rPr>
        <w:t>.</w:t>
      </w:r>
    </w:p>
    <w:p w14:paraId="78FF10CC" w14:textId="77777777" w:rsidR="002D4D67" w:rsidRPr="001459FF" w:rsidRDefault="002D4D67" w:rsidP="002D4D67">
      <w:pPr>
        <w:rPr>
          <w:rFonts w:asciiTheme="majorHAnsi" w:hAnsiTheme="majorHAnsi" w:cstheme="majorHAnsi"/>
        </w:rPr>
      </w:pPr>
    </w:p>
    <w:p w14:paraId="3BDDE4A8" w14:textId="77777777" w:rsidR="00D17C7C" w:rsidRPr="001459FF" w:rsidRDefault="00D17C7C" w:rsidP="00D17C7C">
      <w:pPr>
        <w:pStyle w:val="Heading4"/>
        <w:rPr>
          <w:rFonts w:asciiTheme="majorHAnsi" w:hAnsiTheme="majorHAnsi" w:cstheme="majorHAnsi"/>
        </w:rPr>
      </w:pPr>
      <w:r w:rsidRPr="001459FF">
        <w:rPr>
          <w:rFonts w:asciiTheme="majorHAnsi" w:hAnsiTheme="majorHAnsi" w:cstheme="majorHAnsi"/>
        </w:rPr>
        <w:lastRenderedPageBreak/>
        <w:t>Condo Good---proving a CP is bad doesn’t prove the plan is good, a logical policy maker can always choose not to act. Logic outweighs – it’s the basis of all rational arguments.</w:t>
      </w:r>
    </w:p>
    <w:p w14:paraId="2DB4FED9" w14:textId="77777777" w:rsidR="00D17C7C" w:rsidRPr="001459FF" w:rsidRDefault="00D17C7C" w:rsidP="00D17C7C">
      <w:pPr>
        <w:rPr>
          <w:rFonts w:asciiTheme="majorHAnsi" w:hAnsiTheme="majorHAnsi" w:cstheme="majorHAnsi"/>
        </w:rPr>
      </w:pPr>
    </w:p>
    <w:p w14:paraId="0DBD4B1E" w14:textId="77777777" w:rsidR="00350AAB" w:rsidRPr="001459FF" w:rsidRDefault="00350AAB" w:rsidP="00350AAB">
      <w:pPr>
        <w:pStyle w:val="Heading2"/>
        <w:rPr>
          <w:rFonts w:asciiTheme="majorHAnsi" w:hAnsiTheme="majorHAnsi" w:cstheme="majorHAnsi"/>
        </w:rPr>
      </w:pPr>
      <w:r w:rsidRPr="001459FF">
        <w:rPr>
          <w:rFonts w:asciiTheme="majorHAnsi" w:hAnsiTheme="majorHAnsi" w:cstheme="majorHAnsi"/>
        </w:rPr>
        <w:lastRenderedPageBreak/>
        <w:t>4---K</w:t>
      </w:r>
    </w:p>
    <w:p w14:paraId="31F76ED4" w14:textId="77777777" w:rsidR="00350AAB" w:rsidRPr="001459FF" w:rsidRDefault="00350AAB" w:rsidP="00350AAB">
      <w:pPr>
        <w:pStyle w:val="Heading4"/>
        <w:rPr>
          <w:rFonts w:asciiTheme="majorHAnsi" w:hAnsiTheme="majorHAnsi" w:cstheme="majorHAnsi"/>
        </w:rPr>
      </w:pPr>
      <w:r w:rsidRPr="001459FF">
        <w:rPr>
          <w:rFonts w:asciiTheme="majorHAnsi" w:hAnsiTheme="majorHAnsi" w:cstheme="majorHAnsi"/>
        </w:rPr>
        <w:t>Their scholarship is hateful and a reason to lose the round—their author endorsed pedophilia and actively advocated for pedophilic content.</w:t>
      </w:r>
    </w:p>
    <w:p w14:paraId="7C6385F1" w14:textId="77777777" w:rsidR="00350AAB" w:rsidRPr="001459FF" w:rsidRDefault="00350AAB" w:rsidP="00350AAB">
      <w:pPr>
        <w:rPr>
          <w:rFonts w:asciiTheme="majorHAnsi" w:hAnsiTheme="majorHAnsi" w:cstheme="majorHAnsi"/>
        </w:rPr>
      </w:pPr>
      <w:r w:rsidRPr="001459FF">
        <w:rPr>
          <w:rStyle w:val="Style13ptBold"/>
          <w:rFonts w:asciiTheme="majorHAnsi" w:hAnsiTheme="majorHAnsi" w:cstheme="majorHAnsi"/>
        </w:rPr>
        <w:t>Moen 15</w:t>
      </w:r>
      <w:r w:rsidRPr="001459FF">
        <w:rPr>
          <w:rFonts w:asciiTheme="majorHAnsi" w:hAnsiTheme="majorHAnsi" w:cstheme="majorHAnsi"/>
        </w:rPr>
        <w:t xml:space="preserve"> [Moen, O. M. (Professor of Ethics at Oslo Metropolitan University). “The ethics of pedophilia”. </w:t>
      </w:r>
      <w:proofErr w:type="spellStart"/>
      <w:r w:rsidRPr="001459FF">
        <w:rPr>
          <w:rFonts w:asciiTheme="majorHAnsi" w:hAnsiTheme="majorHAnsi" w:cstheme="majorHAnsi"/>
        </w:rPr>
        <w:t>Etikk</w:t>
      </w:r>
      <w:proofErr w:type="spellEnd"/>
      <w:r w:rsidRPr="001459FF">
        <w:rPr>
          <w:rFonts w:asciiTheme="majorHAnsi" w:hAnsiTheme="majorHAnsi" w:cstheme="majorHAnsi"/>
        </w:rPr>
        <w:t xml:space="preserve"> I </w:t>
      </w:r>
      <w:proofErr w:type="spellStart"/>
      <w:r w:rsidRPr="001459FF">
        <w:rPr>
          <w:rFonts w:asciiTheme="majorHAnsi" w:hAnsiTheme="majorHAnsi" w:cstheme="majorHAnsi"/>
        </w:rPr>
        <w:t>Praksis</w:t>
      </w:r>
      <w:proofErr w:type="spellEnd"/>
      <w:r w:rsidRPr="001459FF">
        <w:rPr>
          <w:rFonts w:asciiTheme="majorHAnsi" w:hAnsiTheme="majorHAnsi" w:cstheme="majorHAnsi"/>
        </w:rPr>
        <w:t xml:space="preserve"> - Nordic Journal of Applied Ethics, 9(1), 111-124. 2015-05-09. Accessed 2/2/2022. </w:t>
      </w:r>
      <w:hyperlink r:id="rId11" w:history="1">
        <w:r w:rsidRPr="001459FF">
          <w:rPr>
            <w:rStyle w:val="Hyperlink"/>
            <w:rFonts w:asciiTheme="majorHAnsi" w:hAnsiTheme="majorHAnsi" w:cstheme="majorHAnsi"/>
          </w:rPr>
          <w:t>https://www.ntnu.no/ojs/index.php/etikk_i_praksis/article/view/1718</w:t>
        </w:r>
      </w:hyperlink>
      <w:r w:rsidRPr="001459FF">
        <w:rPr>
          <w:rFonts w:asciiTheme="majorHAnsi" w:hAnsiTheme="majorHAnsi" w:cstheme="majorHAnsi"/>
        </w:rPr>
        <w:t xml:space="preserve"> //CHO]</w:t>
      </w:r>
    </w:p>
    <w:p w14:paraId="111660F8" w14:textId="77777777" w:rsidR="00350AAB" w:rsidRPr="001459FF" w:rsidRDefault="00350AAB" w:rsidP="00350AAB">
      <w:pPr>
        <w:rPr>
          <w:rFonts w:asciiTheme="majorHAnsi" w:hAnsiTheme="majorHAnsi" w:cstheme="majorHAnsi"/>
          <w:sz w:val="16"/>
        </w:rPr>
      </w:pPr>
      <w:proofErr w:type="gramStart"/>
      <w:r w:rsidRPr="001459FF">
        <w:rPr>
          <w:rStyle w:val="Emphasis"/>
          <w:rFonts w:asciiTheme="majorHAnsi" w:hAnsiTheme="majorHAnsi" w:cstheme="majorHAnsi"/>
        </w:rPr>
        <w:t>If  my</w:t>
      </w:r>
      <w:proofErr w:type="gramEnd"/>
      <w:r w:rsidRPr="001459FF">
        <w:rPr>
          <w:rStyle w:val="Emphasis"/>
          <w:rFonts w:asciiTheme="majorHAnsi" w:hAnsiTheme="majorHAnsi" w:cstheme="majorHAnsi"/>
        </w:rPr>
        <w:t xml:space="preserve">  arguments  in  this  article  are  sound,  then  </w:t>
      </w:r>
      <w:r w:rsidRPr="001459FF">
        <w:rPr>
          <w:rStyle w:val="Emphasis"/>
          <w:rFonts w:asciiTheme="majorHAnsi" w:hAnsiTheme="majorHAnsi" w:cstheme="majorHAnsi"/>
          <w:highlight w:val="green"/>
        </w:rPr>
        <w:t>being  a  pedophile</w:t>
      </w:r>
      <w:r w:rsidRPr="001459FF">
        <w:rPr>
          <w:rStyle w:val="Emphasis"/>
          <w:rFonts w:asciiTheme="majorHAnsi" w:hAnsiTheme="majorHAnsi" w:cstheme="majorHAnsi"/>
        </w:rPr>
        <w:t>—in  the  sense  of  having  a sexual preference for children—</w:t>
      </w:r>
      <w:r w:rsidRPr="001459FF">
        <w:rPr>
          <w:rStyle w:val="Emphasis"/>
          <w:rFonts w:asciiTheme="majorHAnsi" w:hAnsiTheme="majorHAnsi" w:cstheme="majorHAnsi"/>
          <w:highlight w:val="green"/>
        </w:rPr>
        <w:t>is neither moral nor immoral</w:t>
      </w:r>
      <w:r w:rsidRPr="001459FF">
        <w:rPr>
          <w:rStyle w:val="Emphasis"/>
          <w:rFonts w:asciiTheme="majorHAnsi" w:hAnsiTheme="majorHAnsi" w:cstheme="majorHAnsi"/>
        </w:rPr>
        <w:t>.</w:t>
      </w:r>
      <w:r w:rsidRPr="001459FF">
        <w:rPr>
          <w:rFonts w:asciiTheme="majorHAnsi" w:hAnsiTheme="majorHAnsi" w:cstheme="majorHAnsi"/>
          <w:sz w:val="16"/>
        </w:rPr>
        <w:t xml:space="preserve"> Engagement in adult-child sex is </w:t>
      </w:r>
      <w:proofErr w:type="spellStart"/>
      <w:r w:rsidRPr="001459FF">
        <w:rPr>
          <w:rFonts w:asciiTheme="majorHAnsi" w:hAnsiTheme="majorHAnsi" w:cstheme="majorHAnsi"/>
          <w:sz w:val="16"/>
        </w:rPr>
        <w:t>immoralbecause</w:t>
      </w:r>
      <w:proofErr w:type="spellEnd"/>
      <w:r w:rsidRPr="001459FF">
        <w:rPr>
          <w:rFonts w:asciiTheme="majorHAnsi" w:hAnsiTheme="majorHAnsi" w:cstheme="majorHAnsi"/>
          <w:sz w:val="16"/>
        </w:rPr>
        <w:t xml:space="preserve"> it exposes children to a significant risk of serious harm, </w:t>
      </w:r>
      <w:proofErr w:type="spellStart"/>
      <w:r w:rsidRPr="001459FF">
        <w:rPr>
          <w:rFonts w:asciiTheme="majorHAnsi" w:hAnsiTheme="majorHAnsi" w:cstheme="majorHAnsi"/>
          <w:sz w:val="16"/>
        </w:rPr>
        <w:t>butit</w:t>
      </w:r>
      <w:proofErr w:type="spellEnd"/>
      <w:r w:rsidRPr="001459FF">
        <w:rPr>
          <w:rFonts w:asciiTheme="majorHAnsi" w:hAnsiTheme="majorHAnsi" w:cstheme="majorHAnsi"/>
          <w:sz w:val="16"/>
        </w:rPr>
        <w:t xml:space="preserve"> is perhaps </w:t>
      </w:r>
      <w:proofErr w:type="gramStart"/>
      <w:r w:rsidRPr="001459FF">
        <w:rPr>
          <w:rFonts w:asciiTheme="majorHAnsi" w:hAnsiTheme="majorHAnsi" w:cstheme="majorHAnsi"/>
          <w:sz w:val="16"/>
        </w:rPr>
        <w:t>not  always</w:t>
      </w:r>
      <w:proofErr w:type="gramEnd"/>
      <w:r w:rsidRPr="001459FF">
        <w:rPr>
          <w:rFonts w:asciiTheme="majorHAnsi" w:hAnsiTheme="majorHAnsi" w:cstheme="majorHAnsi"/>
          <w:sz w:val="16"/>
        </w:rPr>
        <w:t xml:space="preserve">  blameworthy  to  the  extent  that  we  intuitively  assume</w:t>
      </w:r>
      <w:r w:rsidRPr="001459FF">
        <w:rPr>
          <w:rStyle w:val="Emphasis"/>
          <w:rFonts w:asciiTheme="majorHAnsi" w:hAnsiTheme="majorHAnsi" w:cstheme="majorHAnsi"/>
        </w:rPr>
        <w:t xml:space="preserve">.  </w:t>
      </w:r>
      <w:proofErr w:type="gramStart"/>
      <w:r w:rsidRPr="001459FF">
        <w:rPr>
          <w:rStyle w:val="Emphasis"/>
          <w:rFonts w:asciiTheme="majorHAnsi" w:hAnsiTheme="majorHAnsi" w:cstheme="majorHAnsi"/>
        </w:rPr>
        <w:t>Finally,  the</w:t>
      </w:r>
      <w:proofErr w:type="gramEnd"/>
      <w:r w:rsidRPr="001459FF">
        <w:rPr>
          <w:rStyle w:val="Emphasis"/>
          <w:rFonts w:asciiTheme="majorHAnsi" w:hAnsiTheme="majorHAnsi" w:cstheme="majorHAnsi"/>
        </w:rPr>
        <w:t xml:space="preserve">  </w:t>
      </w:r>
      <w:r w:rsidRPr="001459FF">
        <w:rPr>
          <w:rStyle w:val="Emphasis"/>
          <w:rFonts w:asciiTheme="majorHAnsi" w:hAnsiTheme="majorHAnsi" w:cstheme="majorHAnsi"/>
          <w:highlight w:val="green"/>
        </w:rPr>
        <w:t>enjoyment</w:t>
      </w:r>
      <w:r w:rsidRPr="001459FF">
        <w:rPr>
          <w:rStyle w:val="Emphasis"/>
          <w:rFonts w:asciiTheme="majorHAnsi" w:hAnsiTheme="majorHAnsi" w:cstheme="majorHAnsi"/>
        </w:rPr>
        <w:t xml:space="preserve">  </w:t>
      </w:r>
      <w:r w:rsidRPr="001459FF">
        <w:rPr>
          <w:rStyle w:val="Emphasis"/>
          <w:rFonts w:asciiTheme="majorHAnsi" w:hAnsiTheme="majorHAnsi" w:cstheme="majorHAnsi"/>
          <w:highlight w:val="green"/>
        </w:rPr>
        <w:t>of</w:t>
      </w:r>
      <w:r w:rsidRPr="001459FF">
        <w:rPr>
          <w:rStyle w:val="Emphasis"/>
          <w:rFonts w:asciiTheme="majorHAnsi" w:hAnsiTheme="majorHAnsi" w:cstheme="majorHAnsi"/>
        </w:rPr>
        <w:t xml:space="preserve"> </w:t>
      </w:r>
      <w:r w:rsidRPr="001459FF">
        <w:rPr>
          <w:rStyle w:val="Emphasis"/>
          <w:rFonts w:asciiTheme="majorHAnsi" w:hAnsiTheme="majorHAnsi" w:cstheme="majorHAnsi"/>
          <w:highlight w:val="green"/>
        </w:rPr>
        <w:t>fictional stories and computer-generated graphics</w:t>
      </w:r>
      <w:r w:rsidRPr="001459FF">
        <w:rPr>
          <w:rStyle w:val="Emphasis"/>
          <w:rFonts w:asciiTheme="majorHAnsi" w:hAnsiTheme="majorHAnsi" w:cstheme="majorHAnsi"/>
        </w:rPr>
        <w:t xml:space="preserve"> with pedophilic content </w:t>
      </w:r>
      <w:r w:rsidRPr="001459FF">
        <w:rPr>
          <w:rStyle w:val="Emphasis"/>
          <w:rFonts w:asciiTheme="majorHAnsi" w:hAnsiTheme="majorHAnsi" w:cstheme="majorHAnsi"/>
          <w:highlight w:val="green"/>
        </w:rPr>
        <w:t>is</w:t>
      </w:r>
      <w:r w:rsidRPr="001459FF">
        <w:rPr>
          <w:rStyle w:val="Emphasis"/>
          <w:rFonts w:asciiTheme="majorHAnsi" w:hAnsiTheme="majorHAnsi" w:cstheme="majorHAnsi"/>
        </w:rPr>
        <w:t xml:space="preserve">, in and of itself, </w:t>
      </w:r>
      <w:r w:rsidRPr="001459FF">
        <w:rPr>
          <w:rStyle w:val="Emphasis"/>
          <w:rFonts w:asciiTheme="majorHAnsi" w:hAnsiTheme="majorHAnsi" w:cstheme="majorHAnsi"/>
          <w:highlight w:val="green"/>
        </w:rPr>
        <w:t>morally acceptable</w:t>
      </w:r>
      <w:r w:rsidRPr="001459FF">
        <w:rPr>
          <w:rFonts w:asciiTheme="majorHAnsi" w:hAnsiTheme="majorHAnsi" w:cstheme="majorHAnsi"/>
          <w:sz w:val="16"/>
        </w:rPr>
        <w:t xml:space="preserve">. If these conclusions are correct, what practical implications follow? </w:t>
      </w:r>
      <w:proofErr w:type="gramStart"/>
      <w:r w:rsidRPr="001459FF">
        <w:rPr>
          <w:rFonts w:asciiTheme="majorHAnsi" w:hAnsiTheme="majorHAnsi" w:cstheme="majorHAnsi"/>
          <w:sz w:val="16"/>
        </w:rPr>
        <w:t>A  central</w:t>
      </w:r>
      <w:proofErr w:type="gramEnd"/>
      <w:r w:rsidRPr="001459FF">
        <w:rPr>
          <w:rFonts w:asciiTheme="majorHAnsi" w:hAnsiTheme="majorHAnsi" w:cstheme="majorHAnsi"/>
          <w:sz w:val="16"/>
        </w:rPr>
        <w:t xml:space="preserve">  implication  is  that  in  dealing  with  pedophilia,  our  aim  should  not  be  to  find outlets for our disgust and outrage, but rather, to minimize what is the real problem: harm to children.  </w:t>
      </w:r>
      <w:proofErr w:type="gramStart"/>
      <w:r w:rsidRPr="001459FF">
        <w:rPr>
          <w:rFonts w:asciiTheme="majorHAnsi" w:hAnsiTheme="majorHAnsi" w:cstheme="majorHAnsi"/>
          <w:sz w:val="16"/>
        </w:rPr>
        <w:t>On  the</w:t>
      </w:r>
      <w:proofErr w:type="gramEnd"/>
      <w:r w:rsidRPr="001459FF">
        <w:rPr>
          <w:rFonts w:asciiTheme="majorHAnsi" w:hAnsiTheme="majorHAnsi" w:cstheme="majorHAnsi"/>
          <w:sz w:val="16"/>
        </w:rPr>
        <w:t xml:space="preserve">  least  revisionist  side,  the  aim  of  reducing  harm  provides  us  with  a  good justification for upholding current bans on adult-child sex and child pornography. There are, </w:t>
      </w:r>
      <w:proofErr w:type="gramStart"/>
      <w:r w:rsidRPr="001459FF">
        <w:rPr>
          <w:rFonts w:asciiTheme="majorHAnsi" w:hAnsiTheme="majorHAnsi" w:cstheme="majorHAnsi"/>
          <w:sz w:val="16"/>
        </w:rPr>
        <w:t>however,  also</w:t>
      </w:r>
      <w:proofErr w:type="gramEnd"/>
      <w:r w:rsidRPr="001459FF">
        <w:rPr>
          <w:rFonts w:asciiTheme="majorHAnsi" w:hAnsiTheme="majorHAnsi" w:cstheme="majorHAnsi"/>
          <w:sz w:val="16"/>
        </w:rPr>
        <w:t xml:space="preserve">  a  number  of  more  revisionist  implications.  </w:t>
      </w:r>
      <w:proofErr w:type="gramStart"/>
      <w:r w:rsidRPr="001459FF">
        <w:rPr>
          <w:rFonts w:asciiTheme="majorHAnsi" w:hAnsiTheme="majorHAnsi" w:cstheme="majorHAnsi"/>
          <w:sz w:val="16"/>
        </w:rPr>
        <w:t>One  revisionist</w:t>
      </w:r>
      <w:proofErr w:type="gramEnd"/>
      <w:r w:rsidRPr="001459FF">
        <w:rPr>
          <w:rFonts w:asciiTheme="majorHAnsi" w:hAnsiTheme="majorHAnsi" w:cstheme="majorHAnsi"/>
          <w:sz w:val="16"/>
        </w:rPr>
        <w:t xml:space="preserve">  implication  is  that we should stop the outright condemnation of pedophiles. </w:t>
      </w:r>
      <w:r w:rsidRPr="001459FF">
        <w:rPr>
          <w:rStyle w:val="Emphasis"/>
          <w:rFonts w:asciiTheme="majorHAnsi" w:hAnsiTheme="majorHAnsi" w:cstheme="majorHAnsi"/>
          <w:highlight w:val="green"/>
        </w:rPr>
        <w:t>Condemning pedophiles</w:t>
      </w:r>
      <w:r w:rsidRPr="001459FF">
        <w:rPr>
          <w:rStyle w:val="Emphasis"/>
          <w:rFonts w:asciiTheme="majorHAnsi" w:hAnsiTheme="majorHAnsi" w:cstheme="majorHAnsi"/>
        </w:rPr>
        <w:t xml:space="preserve"> for being pedophiles </w:t>
      </w:r>
      <w:r w:rsidRPr="001459FF">
        <w:rPr>
          <w:rStyle w:val="Emphasis"/>
          <w:rFonts w:asciiTheme="majorHAnsi" w:hAnsiTheme="majorHAnsi" w:cstheme="majorHAnsi"/>
          <w:highlight w:val="green"/>
        </w:rPr>
        <w:t>is unjust</w:t>
      </w:r>
      <w:r w:rsidRPr="001459FF">
        <w:rPr>
          <w:rFonts w:asciiTheme="majorHAnsi" w:hAnsiTheme="majorHAnsi" w:cstheme="majorHAnsi"/>
          <w:sz w:val="16"/>
        </w:rPr>
        <w:t xml:space="preserve">, and non-offending pedophiles, rather than deserving condemnation for their    </w:t>
      </w:r>
      <w:proofErr w:type="gramStart"/>
      <w:r w:rsidRPr="001459FF">
        <w:rPr>
          <w:rFonts w:asciiTheme="majorHAnsi" w:hAnsiTheme="majorHAnsi" w:cstheme="majorHAnsi"/>
          <w:sz w:val="16"/>
        </w:rPr>
        <w:t xml:space="preserve">pedophilia,   </w:t>
      </w:r>
      <w:proofErr w:type="gramEnd"/>
      <w:r w:rsidRPr="001459FF">
        <w:rPr>
          <w:rFonts w:asciiTheme="majorHAnsi" w:hAnsiTheme="majorHAnsi" w:cstheme="majorHAnsi"/>
          <w:sz w:val="16"/>
        </w:rPr>
        <w:t xml:space="preserve"> deserve praise    for    their    admirablewillpower.4    Possibly,    today’s condemnation   also   prevents   pedophiles   from   telling   health   professionals   about   their attraction to children, and insofar as detection and counseling can help prevent abuse, this is very unfortunate. To prevent harm to future children, we would also be well advised to start </w:t>
      </w:r>
      <w:proofErr w:type="gramStart"/>
      <w:r w:rsidRPr="001459FF">
        <w:rPr>
          <w:rFonts w:asciiTheme="majorHAnsi" w:hAnsiTheme="majorHAnsi" w:cstheme="majorHAnsi"/>
          <w:sz w:val="16"/>
        </w:rPr>
        <w:t>teaching  high</w:t>
      </w:r>
      <w:proofErr w:type="gramEnd"/>
      <w:r w:rsidRPr="001459FF">
        <w:rPr>
          <w:rFonts w:asciiTheme="majorHAnsi" w:hAnsiTheme="majorHAnsi" w:cstheme="majorHAnsi"/>
          <w:sz w:val="16"/>
        </w:rPr>
        <w:t xml:space="preserve">  school  students  not  just  what  to  do  in  case  they  are  victims  of  sexual  abuse (which, thankfully, we have started telling them over the last few decades),  but also what to do in case they themselves are pedophiles. A certain percentage of high school students either are or will become pedophiles, and currently they are not given any advice on how to handle their sexuality. </w:t>
      </w:r>
      <w:proofErr w:type="gramStart"/>
      <w:r w:rsidRPr="001459FF">
        <w:rPr>
          <w:rStyle w:val="Emphasis"/>
          <w:rFonts w:asciiTheme="majorHAnsi" w:hAnsiTheme="majorHAnsi" w:cstheme="majorHAnsi"/>
        </w:rPr>
        <w:t>The  production</w:t>
      </w:r>
      <w:proofErr w:type="gramEnd"/>
      <w:r w:rsidRPr="001459FF">
        <w:rPr>
          <w:rStyle w:val="Emphasis"/>
          <w:rFonts w:asciiTheme="majorHAnsi" w:hAnsiTheme="majorHAnsi" w:cstheme="majorHAnsi"/>
        </w:rPr>
        <w:t xml:space="preserve">,  distribution,  and  </w:t>
      </w:r>
      <w:r w:rsidRPr="001459FF">
        <w:rPr>
          <w:rStyle w:val="Emphasis"/>
          <w:rFonts w:asciiTheme="majorHAnsi" w:hAnsiTheme="majorHAnsi" w:cstheme="majorHAnsi"/>
          <w:highlight w:val="green"/>
        </w:rPr>
        <w:t>enjoyment</w:t>
      </w:r>
      <w:r w:rsidRPr="001459FF">
        <w:rPr>
          <w:rStyle w:val="Emphasis"/>
          <w:rFonts w:asciiTheme="majorHAnsi" w:hAnsiTheme="majorHAnsi" w:cstheme="majorHAnsi"/>
        </w:rPr>
        <w:t xml:space="preserve">  </w:t>
      </w:r>
      <w:r w:rsidRPr="001459FF">
        <w:rPr>
          <w:rStyle w:val="Emphasis"/>
          <w:rFonts w:asciiTheme="majorHAnsi" w:hAnsiTheme="majorHAnsi" w:cstheme="majorHAnsi"/>
          <w:highlight w:val="green"/>
        </w:rPr>
        <w:t>of</w:t>
      </w:r>
      <w:r w:rsidRPr="001459FF">
        <w:rPr>
          <w:rStyle w:val="Emphasis"/>
          <w:rFonts w:asciiTheme="majorHAnsi" w:hAnsiTheme="majorHAnsi" w:cstheme="majorHAnsi"/>
        </w:rPr>
        <w:t xml:space="preserve">  texts  and  computer-generated  graphics with  </w:t>
      </w:r>
      <w:r w:rsidRPr="001459FF">
        <w:rPr>
          <w:rStyle w:val="Emphasis"/>
          <w:rFonts w:asciiTheme="majorHAnsi" w:hAnsiTheme="majorHAnsi" w:cstheme="majorHAnsi"/>
          <w:highlight w:val="green"/>
        </w:rPr>
        <w:t>pedophilic  content  should</w:t>
      </w:r>
      <w:r w:rsidRPr="001459FF">
        <w:rPr>
          <w:rStyle w:val="Emphasis"/>
          <w:rFonts w:asciiTheme="majorHAnsi" w:hAnsiTheme="majorHAnsi" w:cstheme="majorHAnsi"/>
        </w:rPr>
        <w:t xml:space="preserve">  almost  </w:t>
      </w:r>
      <w:r w:rsidRPr="001459FF">
        <w:rPr>
          <w:rStyle w:val="Emphasis"/>
          <w:rFonts w:asciiTheme="majorHAnsi" w:hAnsiTheme="majorHAnsi" w:cstheme="majorHAnsi"/>
          <w:highlight w:val="green"/>
        </w:rPr>
        <w:t>certainly  be  made  legal</w:t>
      </w:r>
      <w:r w:rsidRPr="001459FF">
        <w:rPr>
          <w:rStyle w:val="Emphasis"/>
          <w:rFonts w:asciiTheme="majorHAnsi" w:hAnsiTheme="majorHAnsi" w:cstheme="majorHAnsi"/>
        </w:rPr>
        <w:t xml:space="preserve">. </w:t>
      </w:r>
      <w:r w:rsidRPr="001459FF">
        <w:rPr>
          <w:rFonts w:asciiTheme="majorHAnsi" w:hAnsiTheme="majorHAnsi" w:cstheme="majorHAnsi"/>
          <w:sz w:val="16"/>
        </w:rPr>
        <w:t xml:space="preserve"> </w:t>
      </w:r>
      <w:proofErr w:type="gramStart"/>
      <w:r w:rsidRPr="001459FF">
        <w:rPr>
          <w:rFonts w:asciiTheme="majorHAnsi" w:hAnsiTheme="majorHAnsi" w:cstheme="majorHAnsi"/>
          <w:sz w:val="16"/>
        </w:rPr>
        <w:t>Until  or</w:t>
      </w:r>
      <w:proofErr w:type="gramEnd"/>
      <w:r w:rsidRPr="001459FF">
        <w:rPr>
          <w:rFonts w:asciiTheme="majorHAnsi" w:hAnsiTheme="majorHAnsi" w:cstheme="majorHAnsi"/>
          <w:sz w:val="16"/>
        </w:rPr>
        <w:t xml:space="preserve">  unless  it  can  be shown  that  such  texts  and  graphics  lead  to  more  adult-child  sex,  the  justification  for  today’s widespread ban is weak.</w:t>
      </w:r>
    </w:p>
    <w:p w14:paraId="2292CBA8" w14:textId="77777777" w:rsidR="00350AAB" w:rsidRPr="001459FF" w:rsidRDefault="00350AAB" w:rsidP="00350AAB">
      <w:pPr>
        <w:rPr>
          <w:rFonts w:asciiTheme="majorHAnsi" w:hAnsiTheme="majorHAnsi" w:cstheme="majorHAnsi"/>
          <w:b/>
          <w:iCs/>
          <w:sz w:val="16"/>
        </w:rPr>
      </w:pPr>
    </w:p>
    <w:p w14:paraId="749BC365" w14:textId="77777777" w:rsidR="00350AAB" w:rsidRPr="001459FF" w:rsidRDefault="00350AAB" w:rsidP="00350AAB">
      <w:pPr>
        <w:pStyle w:val="Heading4"/>
        <w:rPr>
          <w:rFonts w:asciiTheme="majorHAnsi" w:hAnsiTheme="majorHAnsi" w:cstheme="majorHAnsi"/>
        </w:rPr>
      </w:pPr>
      <w:r w:rsidRPr="001459FF">
        <w:rPr>
          <w:rFonts w:asciiTheme="majorHAnsi" w:hAnsiTheme="majorHAnsi" w:cstheme="majorHAnsi"/>
        </w:rPr>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16A3F1F4" w14:textId="77777777" w:rsidR="00350AAB" w:rsidRPr="001459FF" w:rsidRDefault="00350AAB" w:rsidP="00350AAB">
      <w:pPr>
        <w:rPr>
          <w:rStyle w:val="Style13ptBold"/>
          <w:rFonts w:asciiTheme="majorHAnsi" w:hAnsiTheme="majorHAnsi" w:cstheme="majorHAnsi"/>
          <w:b w:val="0"/>
          <w:bCs/>
          <w:sz w:val="20"/>
          <w:szCs w:val="20"/>
        </w:rPr>
      </w:pPr>
      <w:r w:rsidRPr="001459FF">
        <w:rPr>
          <w:rStyle w:val="Style13ptBold"/>
          <w:rFonts w:asciiTheme="majorHAnsi" w:hAnsiTheme="majorHAnsi" w:cstheme="majorHAnsi"/>
        </w:rPr>
        <w:t xml:space="preserve">Grant 18 </w:t>
      </w:r>
      <w:r w:rsidRPr="001459FF">
        <w:rPr>
          <w:rStyle w:val="Style13ptBold"/>
          <w:rFonts w:asciiTheme="majorHAnsi" w:hAnsiTheme="majorHAnsi" w:cstheme="majorHAnsi"/>
          <w:sz w:val="20"/>
          <w:szCs w:val="20"/>
        </w:rPr>
        <w:t>[</w:t>
      </w:r>
      <w:r w:rsidRPr="001459FF">
        <w:rPr>
          <w:rStyle w:val="Style13ptBold"/>
          <w:rFonts w:asciiTheme="majorHAnsi" w:hAnsiTheme="majorHAnsi" w:cstheme="majorHAnsi"/>
          <w:b w:val="0"/>
          <w:bCs/>
          <w:sz w:val="20"/>
          <w:szCs w:val="20"/>
        </w:rPr>
        <w:t xml:space="preserve">Alec Grant (Independent Scholar, retired from the </w:t>
      </w:r>
      <w:proofErr w:type="spellStart"/>
      <w:r w:rsidRPr="001459FF">
        <w:rPr>
          <w:rStyle w:val="Style13ptBold"/>
          <w:rFonts w:asciiTheme="majorHAnsi" w:hAnsiTheme="majorHAnsi" w:cstheme="majorHAnsi"/>
          <w:b w:val="0"/>
          <w:bCs/>
          <w:sz w:val="20"/>
          <w:szCs w:val="20"/>
        </w:rPr>
        <w:t>Uiversity</w:t>
      </w:r>
      <w:proofErr w:type="spellEnd"/>
      <w:r w:rsidRPr="001459FF">
        <w:rPr>
          <w:rStyle w:val="Style13ptBold"/>
          <w:rFonts w:asciiTheme="majorHAnsi" w:hAnsiTheme="majorHAnsi" w:cstheme="majorHAnsi"/>
          <w:b w:val="0"/>
          <w:bCs/>
          <w:sz w:val="20"/>
          <w:szCs w:val="20"/>
        </w:rPr>
        <w:t xml:space="preserve"> of Brighton where he was a Reader in Narrative Mental Health). “Sanitizing Academics and Damaged Lives” Mad </w:t>
      </w:r>
      <w:proofErr w:type="gramStart"/>
      <w:r w:rsidRPr="001459FF">
        <w:rPr>
          <w:rStyle w:val="Style13ptBold"/>
          <w:rFonts w:asciiTheme="majorHAnsi" w:hAnsiTheme="majorHAnsi" w:cstheme="majorHAnsi"/>
          <w:b w:val="0"/>
          <w:bCs/>
          <w:sz w:val="20"/>
          <w:szCs w:val="20"/>
        </w:rPr>
        <w:t>In</w:t>
      </w:r>
      <w:proofErr w:type="gramEnd"/>
      <w:r w:rsidRPr="001459FF">
        <w:rPr>
          <w:rStyle w:val="Style13ptBold"/>
          <w:rFonts w:asciiTheme="majorHAnsi" w:hAnsiTheme="majorHAnsi" w:cstheme="majorHAnsi"/>
          <w:b w:val="0"/>
          <w:bCs/>
          <w:sz w:val="20"/>
          <w:szCs w:val="20"/>
        </w:rPr>
        <w:t xml:space="preserve"> The UK, 12 April 2018. https://www.madintheuk.com/2018/12/sanitizing-academics-and-damaged-lives/ // Cho Recut</w:t>
      </w:r>
    </w:p>
    <w:p w14:paraId="2A85E5A6" w14:textId="77777777" w:rsidR="00350AAB" w:rsidRPr="001459FF" w:rsidRDefault="00350AAB" w:rsidP="00350AAB">
      <w:pPr>
        <w:rPr>
          <w:rFonts w:asciiTheme="majorHAnsi" w:hAnsiTheme="majorHAnsi" w:cstheme="majorHAnsi"/>
          <w:sz w:val="12"/>
        </w:rPr>
      </w:pPr>
      <w:r w:rsidRPr="001459FF">
        <w:rPr>
          <w:rStyle w:val="Emphasis"/>
          <w:rFonts w:asciiTheme="majorHAnsi" w:hAnsiTheme="majorHAnsi" w:cstheme="majorHAnsi"/>
          <w:b w:val="0"/>
          <w:bCs/>
          <w:highlight w:val="cyan"/>
        </w:rPr>
        <w:t xml:space="preserve">Academics who sympathize with </w:t>
      </w:r>
      <w:proofErr w:type="spellStart"/>
      <w:r w:rsidRPr="001459FF">
        <w:rPr>
          <w:rStyle w:val="Emphasis"/>
          <w:rFonts w:asciiTheme="majorHAnsi" w:hAnsiTheme="majorHAnsi" w:cstheme="majorHAnsi"/>
          <w:b w:val="0"/>
          <w:bCs/>
          <w:highlight w:val="cyan"/>
        </w:rPr>
        <w:t>paedophilia</w:t>
      </w:r>
      <w:proofErr w:type="spellEnd"/>
      <w:r w:rsidRPr="001459FF">
        <w:rPr>
          <w:rStyle w:val="Emphasis"/>
          <w:rFonts w:asciiTheme="majorHAnsi" w:hAnsiTheme="majorHAnsi" w:cstheme="majorHAnsi"/>
          <w:b w:val="0"/>
          <w:bCs/>
          <w:highlight w:val="cyan"/>
        </w:rPr>
        <w:t xml:space="preserve"> constitute its </w:t>
      </w:r>
      <w:r w:rsidRPr="001459FF">
        <w:rPr>
          <w:rStyle w:val="Emphasis"/>
          <w:rFonts w:asciiTheme="majorHAnsi" w:hAnsiTheme="majorHAnsi" w:cstheme="majorHAnsi"/>
          <w:b w:val="0"/>
          <w:bCs/>
        </w:rPr>
        <w:t xml:space="preserve">intellectual </w:t>
      </w:r>
      <w:r w:rsidRPr="001459FF">
        <w:rPr>
          <w:rStyle w:val="Emphasis"/>
          <w:rFonts w:asciiTheme="majorHAnsi" w:hAnsiTheme="majorHAnsi" w:cstheme="majorHAnsi"/>
          <w:b w:val="0"/>
          <w:bCs/>
          <w:highlight w:val="cyan"/>
        </w:rPr>
        <w:t>public relations arm</w:t>
      </w:r>
      <w:r w:rsidRPr="001459FF">
        <w:rPr>
          <w:rStyle w:val="Emphasis"/>
          <w:rFonts w:asciiTheme="majorHAnsi" w:hAnsiTheme="majorHAnsi" w:cstheme="majorHAnsi"/>
          <w:b w:val="0"/>
          <w:bCs/>
        </w:rPr>
        <w:t xml:space="preserve">. Their role is </w:t>
      </w:r>
      <w:r w:rsidRPr="001459FF">
        <w:rPr>
          <w:rStyle w:val="Emphasis"/>
          <w:rFonts w:asciiTheme="majorHAnsi" w:hAnsiTheme="majorHAnsi" w:cstheme="majorHAnsi"/>
          <w:b w:val="0"/>
          <w:bCs/>
          <w:highlight w:val="cyan"/>
        </w:rPr>
        <w:t>to make child-adult sex presentable</w:t>
      </w:r>
      <w:r w:rsidRPr="001459FF">
        <w:rPr>
          <w:rStyle w:val="Style13ptBold"/>
          <w:rFonts w:asciiTheme="majorHAnsi" w:hAnsiTheme="majorHAnsi" w:cstheme="majorHAnsi"/>
          <w:b w:val="0"/>
          <w:bCs/>
          <w:sz w:val="12"/>
          <w:szCs w:val="20"/>
        </w:rPr>
        <w:t xml:space="preserve">, more acceptable to the public, fit for polite society, sugar-coated, glossed with a scholarly veneer, sanitized. Snapshots of </w:t>
      </w:r>
      <w:r w:rsidRPr="001459FF">
        <w:rPr>
          <w:rStyle w:val="Emphasis"/>
          <w:rFonts w:asciiTheme="majorHAnsi" w:hAnsiTheme="majorHAnsi" w:cstheme="majorHAnsi"/>
          <w:b w:val="0"/>
          <w:bCs/>
          <w:highlight w:val="cyan"/>
        </w:rPr>
        <w:t>sanitizing</w:t>
      </w:r>
      <w:r w:rsidRPr="001459FF">
        <w:rPr>
          <w:rStyle w:val="Style13ptBold"/>
          <w:rFonts w:asciiTheme="majorHAnsi" w:hAnsiTheme="majorHAnsi" w:cstheme="majorHAnsi"/>
          <w:b w:val="0"/>
          <w:bCs/>
          <w:sz w:val="12"/>
          <w:szCs w:val="20"/>
          <w:highlight w:val="cyan"/>
        </w:rPr>
        <w:t xml:space="preserve"> </w:t>
      </w:r>
      <w:r w:rsidRPr="001459FF">
        <w:rPr>
          <w:rStyle w:val="Emphasis"/>
          <w:rFonts w:asciiTheme="majorHAnsi" w:hAnsiTheme="majorHAnsi" w:cstheme="majorHAnsi"/>
          <w:b w:val="0"/>
          <w:bCs/>
          <w:highlight w:val="cyan"/>
        </w:rPr>
        <w:t>academic activity</w:t>
      </w:r>
      <w:r w:rsidRPr="001459FF">
        <w:rPr>
          <w:rStyle w:val="Style13ptBold"/>
          <w:rFonts w:asciiTheme="majorHAnsi" w:hAnsiTheme="majorHAnsi" w:cstheme="majorHAnsi"/>
          <w:b w:val="0"/>
          <w:bCs/>
          <w:sz w:val="12"/>
          <w:szCs w:val="20"/>
          <w:highlight w:val="cyan"/>
        </w:rPr>
        <w:t xml:space="preserve"> </w:t>
      </w:r>
      <w:r w:rsidRPr="001459FF">
        <w:rPr>
          <w:rStyle w:val="Style13ptBold"/>
          <w:rFonts w:asciiTheme="majorHAnsi" w:hAnsiTheme="majorHAnsi" w:cstheme="majorHAnsi"/>
          <w:b w:val="0"/>
          <w:bCs/>
          <w:sz w:val="12"/>
          <w:szCs w:val="20"/>
        </w:rPr>
        <w:t xml:space="preserve">from the last 40 years show how </w:t>
      </w:r>
      <w:proofErr w:type="gramStart"/>
      <w:r w:rsidRPr="001459FF">
        <w:rPr>
          <w:rStyle w:val="Style13ptBold"/>
          <w:rFonts w:asciiTheme="majorHAnsi" w:hAnsiTheme="majorHAnsi" w:cstheme="majorHAnsi"/>
          <w:b w:val="0"/>
          <w:bCs/>
          <w:sz w:val="12"/>
          <w:szCs w:val="20"/>
        </w:rPr>
        <w:t>this seeps</w:t>
      </w:r>
      <w:proofErr w:type="gramEnd"/>
      <w:r w:rsidRPr="001459FF">
        <w:rPr>
          <w:rStyle w:val="Style13ptBold"/>
          <w:rFonts w:asciiTheme="majorHAnsi" w:hAnsiTheme="majorHAnsi" w:cstheme="majorHAnsi"/>
          <w:b w:val="0"/>
          <w:bCs/>
          <w:sz w:val="12"/>
          <w:szCs w:val="20"/>
        </w:rPr>
        <w:t xml:space="preserve"> into and </w:t>
      </w:r>
      <w:r w:rsidRPr="001459FF">
        <w:rPr>
          <w:rStyle w:val="Emphasis"/>
          <w:rFonts w:asciiTheme="majorHAnsi" w:hAnsiTheme="majorHAnsi" w:cstheme="majorHAnsi"/>
          <w:b w:val="0"/>
          <w:bCs/>
          <w:highlight w:val="cyan"/>
        </w:rPr>
        <w:t xml:space="preserve">contaminates public policy, education and practice </w:t>
      </w:r>
      <w:r w:rsidRPr="001459FF">
        <w:rPr>
          <w:rStyle w:val="Emphasis"/>
          <w:rFonts w:asciiTheme="majorHAnsi" w:hAnsiTheme="majorHAnsi" w:cstheme="majorHAnsi"/>
          <w:b w:val="0"/>
          <w:bCs/>
        </w:rPr>
        <w:t>in insidious ways.</w:t>
      </w:r>
      <w:r w:rsidRPr="001459FF">
        <w:rPr>
          <w:rStyle w:val="Style13ptBold"/>
          <w:rFonts w:asciiTheme="majorHAnsi" w:hAnsiTheme="majorHAnsi" w:cstheme="majorHAnsi"/>
          <w:b w:val="0"/>
          <w:bCs/>
          <w:sz w:val="12"/>
          <w:szCs w:val="20"/>
        </w:rPr>
        <w:t xml:space="preserve"> </w:t>
      </w:r>
      <w:r w:rsidRPr="001459FF">
        <w:rPr>
          <w:rStyle w:val="Emphasis"/>
          <w:rFonts w:asciiTheme="majorHAnsi" w:hAnsiTheme="majorHAnsi" w:cstheme="majorHAnsi"/>
          <w:b w:val="0"/>
          <w:bCs/>
        </w:rPr>
        <w:t>This</w:t>
      </w:r>
      <w:r w:rsidRPr="001459FF">
        <w:rPr>
          <w:rStyle w:val="Style13ptBold"/>
          <w:rFonts w:asciiTheme="majorHAnsi" w:hAnsiTheme="majorHAnsi" w:cstheme="majorHAnsi"/>
          <w:b w:val="0"/>
          <w:bCs/>
          <w:sz w:val="12"/>
          <w:szCs w:val="20"/>
        </w:rPr>
        <w:t xml:space="preserve"> </w:t>
      </w:r>
      <w:r w:rsidRPr="001459FF">
        <w:rPr>
          <w:rStyle w:val="Emphasis"/>
          <w:rFonts w:asciiTheme="majorHAnsi" w:hAnsiTheme="majorHAnsi" w:cstheme="majorHAnsi"/>
          <w:b w:val="0"/>
          <w:bCs/>
        </w:rPr>
        <w:t xml:space="preserve">is done </w:t>
      </w:r>
      <w:r w:rsidRPr="001459FF">
        <w:rPr>
          <w:rStyle w:val="Emphasis"/>
          <w:rFonts w:asciiTheme="majorHAnsi" w:hAnsiTheme="majorHAnsi" w:cstheme="majorHAnsi"/>
          <w:b w:val="0"/>
          <w:bCs/>
          <w:highlight w:val="cyan"/>
        </w:rPr>
        <w:t xml:space="preserve">via </w:t>
      </w:r>
      <w:r w:rsidRPr="001459FF">
        <w:rPr>
          <w:rStyle w:val="Emphasis"/>
          <w:rFonts w:asciiTheme="majorHAnsi" w:hAnsiTheme="majorHAnsi" w:cstheme="majorHAnsi"/>
          <w:b w:val="0"/>
          <w:bCs/>
        </w:rPr>
        <w:t xml:space="preserve">the workings of </w:t>
      </w:r>
      <w:r w:rsidRPr="001459FF">
        <w:rPr>
          <w:rStyle w:val="Emphasis"/>
          <w:rFonts w:asciiTheme="majorHAnsi" w:hAnsiTheme="majorHAnsi" w:cstheme="majorHAnsi"/>
          <w:b w:val="0"/>
          <w:bCs/>
          <w:highlight w:val="cyan"/>
        </w:rPr>
        <w:t>power, privilege</w:t>
      </w:r>
      <w:r w:rsidRPr="001459FF">
        <w:rPr>
          <w:rStyle w:val="Emphasis"/>
          <w:rFonts w:asciiTheme="majorHAnsi" w:hAnsiTheme="majorHAnsi" w:cstheme="majorHAnsi"/>
          <w:b w:val="0"/>
          <w:bCs/>
        </w:rPr>
        <w:t xml:space="preserve">, perverse cronyism, </w:t>
      </w:r>
      <w:r w:rsidRPr="001459FF">
        <w:rPr>
          <w:rStyle w:val="Emphasis"/>
          <w:rFonts w:asciiTheme="majorHAnsi" w:hAnsiTheme="majorHAnsi" w:cstheme="majorHAnsi"/>
          <w:b w:val="0"/>
          <w:bCs/>
          <w:highlight w:val="cyan"/>
        </w:rPr>
        <w:t>and</w:t>
      </w:r>
      <w:r w:rsidRPr="001459FF">
        <w:rPr>
          <w:rStyle w:val="Style13ptBold"/>
          <w:rFonts w:asciiTheme="majorHAnsi" w:hAnsiTheme="majorHAnsi" w:cstheme="majorHAnsi"/>
          <w:b w:val="0"/>
          <w:bCs/>
          <w:sz w:val="12"/>
          <w:szCs w:val="20"/>
        </w:rPr>
        <w:t xml:space="preserve">, as Pilgrim (2018) argues, </w:t>
      </w:r>
      <w:r w:rsidRPr="001459FF">
        <w:rPr>
          <w:rStyle w:val="Emphasis"/>
          <w:rFonts w:asciiTheme="majorHAnsi" w:hAnsiTheme="majorHAnsi" w:cstheme="majorHAnsi"/>
          <w:b w:val="0"/>
          <w:bCs/>
        </w:rPr>
        <w:t xml:space="preserve">as a result of widespread </w:t>
      </w:r>
      <w:r w:rsidRPr="001459FF">
        <w:rPr>
          <w:rStyle w:val="Emphasis"/>
          <w:rFonts w:asciiTheme="majorHAnsi" w:hAnsiTheme="majorHAnsi" w:cstheme="majorHAnsi"/>
          <w:b w:val="0"/>
          <w:bCs/>
          <w:highlight w:val="cyan"/>
        </w:rPr>
        <w:t xml:space="preserve">moral </w:t>
      </w:r>
      <w:r w:rsidRPr="001459FF">
        <w:rPr>
          <w:rStyle w:val="Emphasis"/>
          <w:rFonts w:asciiTheme="majorHAnsi" w:hAnsiTheme="majorHAnsi" w:cstheme="majorHAnsi"/>
          <w:b w:val="0"/>
          <w:bCs/>
        </w:rPr>
        <w:t xml:space="preserve">stupor and </w:t>
      </w:r>
      <w:r w:rsidRPr="001459FF">
        <w:rPr>
          <w:rStyle w:val="Emphasis"/>
          <w:rFonts w:asciiTheme="majorHAnsi" w:hAnsiTheme="majorHAnsi" w:cstheme="majorHAnsi"/>
          <w:b w:val="0"/>
          <w:bCs/>
          <w:highlight w:val="cyan"/>
        </w:rPr>
        <w:t xml:space="preserve">denial. </w:t>
      </w:r>
      <w:r w:rsidRPr="001459FF">
        <w:rPr>
          <w:rStyle w:val="Style13ptBold"/>
          <w:rFonts w:asciiTheme="majorHAnsi" w:hAnsiTheme="majorHAnsi" w:cstheme="majorHAnsi"/>
          <w:b w:val="0"/>
          <w:bCs/>
          <w:sz w:val="12"/>
          <w:szCs w:val="20"/>
        </w:rPr>
        <w:t>It’s astonishing that this happens in the face of the psychological and development features of complex post-trauma which are often a consequence of child sexual abuse. By pathologizing adult survivors, often with the ‘</w:t>
      </w:r>
      <w:proofErr w:type="gramStart"/>
      <w:r w:rsidRPr="001459FF">
        <w:rPr>
          <w:rStyle w:val="Style13ptBold"/>
          <w:rFonts w:asciiTheme="majorHAnsi" w:hAnsiTheme="majorHAnsi" w:cstheme="majorHAnsi"/>
          <w:b w:val="0"/>
          <w:bCs/>
          <w:sz w:val="12"/>
          <w:szCs w:val="20"/>
        </w:rPr>
        <w:t>Borderline Personality Disorder</w:t>
      </w:r>
      <w:proofErr w:type="gramEnd"/>
      <w:r w:rsidRPr="001459FF">
        <w:rPr>
          <w:rStyle w:val="Style13ptBold"/>
          <w:rFonts w:asciiTheme="majorHAnsi" w:hAnsiTheme="majorHAnsi" w:cstheme="majorHAnsi"/>
          <w:b w:val="0"/>
          <w:bCs/>
          <w:sz w:val="12"/>
          <w:szCs w:val="20"/>
        </w:rPr>
        <w:t xml:space="preserve">’ (BPD) tag, mainstream psychiatric business-as-usual plays out its role in suppressing the truth about the consequences of </w:t>
      </w:r>
      <w:proofErr w:type="spellStart"/>
      <w:r w:rsidRPr="001459FF">
        <w:rPr>
          <w:rStyle w:val="Style13ptBold"/>
          <w:rFonts w:asciiTheme="majorHAnsi" w:hAnsiTheme="majorHAnsi" w:cstheme="majorHAnsi"/>
          <w:b w:val="0"/>
          <w:bCs/>
          <w:sz w:val="12"/>
          <w:szCs w:val="20"/>
        </w:rPr>
        <w:t>paedophilia</w:t>
      </w:r>
      <w:proofErr w:type="spellEnd"/>
      <w:r w:rsidRPr="001459FF">
        <w:rPr>
          <w:rStyle w:val="Style13ptBold"/>
          <w:rFonts w:asciiTheme="majorHAnsi" w:hAnsiTheme="majorHAnsi" w:cstheme="majorHAnsi"/>
          <w:b w:val="0"/>
          <w:bCs/>
          <w:sz w:val="12"/>
          <w:szCs w:val="20"/>
        </w:rPr>
        <w:t xml:space="preserve"> among adult survivors. Pilgrim (2018) reminds us that </w:t>
      </w:r>
      <w:r w:rsidRPr="001459FF">
        <w:rPr>
          <w:rStyle w:val="Emphasis"/>
          <w:rFonts w:asciiTheme="majorHAnsi" w:hAnsiTheme="majorHAnsi" w:cstheme="majorHAnsi"/>
          <w:b w:val="0"/>
          <w:bCs/>
        </w:rPr>
        <w:t>care and mutuality are core ethical features of all sexual practices</w:t>
      </w:r>
      <w:r w:rsidRPr="001459FF">
        <w:rPr>
          <w:rStyle w:val="Style13ptBold"/>
          <w:rFonts w:asciiTheme="majorHAnsi" w:hAnsiTheme="majorHAnsi" w:cstheme="majorHAnsi"/>
          <w:b w:val="0"/>
          <w:bCs/>
          <w:sz w:val="12"/>
          <w:szCs w:val="20"/>
        </w:rPr>
        <w:t xml:space="preserve">. As someone who was for many years associated with cognitive therapy, I’m interested in ‘cognitive, or </w:t>
      </w:r>
      <w:r w:rsidRPr="001459FF">
        <w:rPr>
          <w:rStyle w:val="Emphasis"/>
          <w:rFonts w:asciiTheme="majorHAnsi" w:hAnsiTheme="majorHAnsi" w:cstheme="majorHAnsi"/>
          <w:b w:val="0"/>
          <w:bCs/>
        </w:rPr>
        <w:t xml:space="preserve">thought </w:t>
      </w:r>
      <w:r w:rsidRPr="001459FF">
        <w:rPr>
          <w:rStyle w:val="Emphasis"/>
          <w:rFonts w:asciiTheme="majorHAnsi" w:hAnsiTheme="majorHAnsi" w:cstheme="majorHAnsi"/>
          <w:b w:val="0"/>
          <w:bCs/>
        </w:rPr>
        <w:lastRenderedPageBreak/>
        <w:t>distortions’</w:t>
      </w:r>
      <w:r w:rsidRPr="001459FF">
        <w:rPr>
          <w:rStyle w:val="Style13ptBold"/>
          <w:rFonts w:asciiTheme="majorHAnsi" w:hAnsiTheme="majorHAnsi" w:cstheme="majorHAnsi"/>
          <w:b w:val="0"/>
          <w:bCs/>
          <w:sz w:val="12"/>
          <w:szCs w:val="20"/>
        </w:rPr>
        <w:t xml:space="preserve">, which </w:t>
      </w:r>
      <w:r w:rsidRPr="001459FF">
        <w:rPr>
          <w:rStyle w:val="Emphasis"/>
          <w:rFonts w:asciiTheme="majorHAnsi" w:hAnsiTheme="majorHAnsi" w:cstheme="majorHAnsi"/>
          <w:b w:val="0"/>
          <w:bCs/>
        </w:rPr>
        <w:t xml:space="preserve">are used by people in </w:t>
      </w:r>
      <w:proofErr w:type="spellStart"/>
      <w:r w:rsidRPr="001459FF">
        <w:rPr>
          <w:rStyle w:val="Emphasis"/>
          <w:rFonts w:asciiTheme="majorHAnsi" w:hAnsiTheme="majorHAnsi" w:cstheme="majorHAnsi"/>
          <w:b w:val="0"/>
          <w:bCs/>
        </w:rPr>
        <w:t>rationalising</w:t>
      </w:r>
      <w:proofErr w:type="spellEnd"/>
      <w:r w:rsidRPr="001459FF">
        <w:rPr>
          <w:rStyle w:val="Emphasis"/>
          <w:rFonts w:asciiTheme="majorHAnsi" w:hAnsiTheme="majorHAnsi" w:cstheme="majorHAnsi"/>
          <w:b w:val="0"/>
          <w:bCs/>
        </w:rPr>
        <w:t xml:space="preserve"> their </w:t>
      </w:r>
      <w:proofErr w:type="spellStart"/>
      <w:r w:rsidRPr="001459FF">
        <w:rPr>
          <w:rStyle w:val="Emphasis"/>
          <w:rFonts w:asciiTheme="majorHAnsi" w:hAnsiTheme="majorHAnsi" w:cstheme="majorHAnsi"/>
          <w:b w:val="0"/>
          <w:bCs/>
        </w:rPr>
        <w:t>behaviour</w:t>
      </w:r>
      <w:proofErr w:type="spellEnd"/>
      <w:r w:rsidRPr="001459FF">
        <w:rPr>
          <w:rStyle w:val="Emphasis"/>
          <w:rFonts w:asciiTheme="majorHAnsi" w:hAnsiTheme="majorHAnsi" w:cstheme="majorHAnsi"/>
          <w:b w:val="0"/>
          <w:bCs/>
        </w:rPr>
        <w:t xml:space="preserve"> in self-serving ways. </w:t>
      </w:r>
      <w:r w:rsidRPr="001459FF">
        <w:rPr>
          <w:rStyle w:val="Emphasis"/>
          <w:rFonts w:asciiTheme="majorHAnsi" w:hAnsiTheme="majorHAnsi" w:cstheme="majorHAnsi"/>
          <w:b w:val="0"/>
          <w:bCs/>
          <w:highlight w:val="cyan"/>
        </w:rPr>
        <w:t xml:space="preserve">We know from </w:t>
      </w:r>
      <w:r w:rsidRPr="001459FF">
        <w:rPr>
          <w:rStyle w:val="Style13ptBold"/>
          <w:rFonts w:asciiTheme="majorHAnsi" w:hAnsiTheme="majorHAnsi" w:cstheme="majorHAnsi"/>
          <w:b w:val="0"/>
          <w:bCs/>
          <w:sz w:val="12"/>
          <w:szCs w:val="20"/>
        </w:rPr>
        <w:t xml:space="preserve">Pilgrim and many other writers, </w:t>
      </w:r>
      <w:r w:rsidRPr="001459FF">
        <w:rPr>
          <w:rStyle w:val="Emphasis"/>
          <w:rFonts w:asciiTheme="majorHAnsi" w:hAnsiTheme="majorHAnsi" w:cstheme="majorHAnsi"/>
          <w:b w:val="0"/>
          <w:bCs/>
        </w:rPr>
        <w:t>researchers and practitioners abou</w:t>
      </w:r>
      <w:r w:rsidRPr="001459FF">
        <w:rPr>
          <w:rStyle w:val="Emphasis"/>
          <w:rFonts w:asciiTheme="majorHAnsi" w:hAnsiTheme="majorHAnsi" w:cstheme="majorHAnsi"/>
          <w:b w:val="0"/>
          <w:bCs/>
          <w:highlight w:val="cyan"/>
        </w:rPr>
        <w:t xml:space="preserve">t the </w:t>
      </w:r>
      <w:proofErr w:type="spellStart"/>
      <w:r w:rsidRPr="001459FF">
        <w:rPr>
          <w:rStyle w:val="Emphasis"/>
          <w:rFonts w:asciiTheme="majorHAnsi" w:hAnsiTheme="majorHAnsi" w:cstheme="majorHAnsi"/>
          <w:b w:val="0"/>
          <w:bCs/>
          <w:highlight w:val="cyan"/>
        </w:rPr>
        <w:t>rationalisations</w:t>
      </w:r>
      <w:proofErr w:type="spellEnd"/>
      <w:r w:rsidRPr="001459FF">
        <w:rPr>
          <w:rStyle w:val="Emphasis"/>
          <w:rFonts w:asciiTheme="majorHAnsi" w:hAnsiTheme="majorHAnsi" w:cstheme="majorHAnsi"/>
          <w:b w:val="0"/>
          <w:bCs/>
          <w:highlight w:val="cyan"/>
        </w:rPr>
        <w:t xml:space="preserve"> of perpetrators of child sexual abuse and exploitation.</w:t>
      </w:r>
      <w:r w:rsidRPr="001459FF">
        <w:rPr>
          <w:rStyle w:val="Style13ptBold"/>
          <w:rFonts w:asciiTheme="majorHAnsi" w:hAnsiTheme="majorHAnsi" w:cstheme="majorHAnsi"/>
          <w:b w:val="0"/>
          <w:bCs/>
          <w:sz w:val="12"/>
          <w:szCs w:val="20"/>
          <w:highlight w:val="cyan"/>
        </w:rPr>
        <w:t xml:space="preserve"> </w:t>
      </w:r>
      <w:r w:rsidRPr="001459FF">
        <w:rPr>
          <w:rStyle w:val="Style13ptBold"/>
          <w:rFonts w:asciiTheme="majorHAnsi" w:hAnsiTheme="majorHAnsi" w:cstheme="majorHAnsi"/>
          <w:b w:val="0"/>
          <w:bCs/>
          <w:sz w:val="12"/>
          <w:szCs w:val="20"/>
        </w:rPr>
        <w:t xml:space="preserve">They include: Children are not victims but willing participants; They want it; They enjoy it; It’s about friendship; It’s about love; It helps children develop and mature. According to Pilgrim (2018), the ‘heyday’ period of </w:t>
      </w:r>
      <w:r w:rsidRPr="001459FF">
        <w:rPr>
          <w:rStyle w:val="Emphasis"/>
          <w:rFonts w:asciiTheme="majorHAnsi" w:hAnsiTheme="majorHAnsi" w:cstheme="majorHAnsi"/>
          <w:b w:val="0"/>
          <w:bCs/>
          <w:highlight w:val="cyan"/>
        </w:rPr>
        <w:t xml:space="preserve">academic </w:t>
      </w:r>
      <w:r w:rsidRPr="001459FF">
        <w:rPr>
          <w:rStyle w:val="Emphasis"/>
          <w:rFonts w:asciiTheme="majorHAnsi" w:hAnsiTheme="majorHAnsi" w:cstheme="majorHAnsi"/>
          <w:b w:val="0"/>
          <w:bCs/>
        </w:rPr>
        <w:t xml:space="preserve">versions of such </w:t>
      </w:r>
      <w:proofErr w:type="spellStart"/>
      <w:r w:rsidRPr="001459FF">
        <w:rPr>
          <w:rStyle w:val="Emphasis"/>
          <w:rFonts w:asciiTheme="majorHAnsi" w:hAnsiTheme="majorHAnsi" w:cstheme="majorHAnsi"/>
          <w:b w:val="0"/>
          <w:bCs/>
          <w:highlight w:val="cyan"/>
        </w:rPr>
        <w:t>rationalisations</w:t>
      </w:r>
      <w:proofErr w:type="spellEnd"/>
      <w:r w:rsidRPr="001459FF">
        <w:rPr>
          <w:rStyle w:val="Style13ptBold"/>
          <w:rFonts w:asciiTheme="majorHAnsi" w:hAnsiTheme="majorHAnsi" w:cstheme="majorHAnsi"/>
          <w:b w:val="0"/>
          <w:bCs/>
          <w:sz w:val="12"/>
          <w:szCs w:val="20"/>
          <w:highlight w:val="cyan"/>
        </w:rPr>
        <w:t xml:space="preserve"> </w:t>
      </w:r>
      <w:r w:rsidRPr="001459FF">
        <w:rPr>
          <w:rStyle w:val="Style13ptBold"/>
          <w:rFonts w:asciiTheme="majorHAnsi" w:hAnsiTheme="majorHAnsi" w:cstheme="majorHAnsi"/>
          <w:b w:val="0"/>
          <w:bCs/>
          <w:sz w:val="12"/>
          <w:szCs w:val="20"/>
        </w:rPr>
        <w:t xml:space="preserve">was the 1970s. 1977 was the year of an unsuccessful lobby by French intellectuals to defend intergenerational sex. Included among these were the otherwise well-respected philosophers Jean-Paul Sartre, Simone de Beauvoir, </w:t>
      </w:r>
      <w:proofErr w:type="spellStart"/>
      <w:r w:rsidRPr="001459FF">
        <w:rPr>
          <w:rStyle w:val="Style13ptBold"/>
          <w:rFonts w:asciiTheme="majorHAnsi" w:hAnsiTheme="majorHAnsi" w:cstheme="majorHAnsi"/>
          <w:b w:val="0"/>
          <w:bCs/>
          <w:sz w:val="12"/>
          <w:szCs w:val="20"/>
        </w:rPr>
        <w:t>Jaques</w:t>
      </w:r>
      <w:proofErr w:type="spellEnd"/>
      <w:r w:rsidRPr="001459FF">
        <w:rPr>
          <w:rStyle w:val="Style13ptBold"/>
          <w:rFonts w:asciiTheme="majorHAnsi" w:hAnsiTheme="majorHAnsi" w:cstheme="majorHAnsi"/>
          <w:b w:val="0"/>
          <w:bCs/>
          <w:sz w:val="12"/>
          <w:szCs w:val="20"/>
        </w:rPr>
        <w:t xml:space="preserve"> Derrida, Roland Barthes and Michel Foucault. These figures </w:t>
      </w:r>
      <w:r w:rsidRPr="001459FF">
        <w:rPr>
          <w:rStyle w:val="Emphasis"/>
          <w:rFonts w:asciiTheme="majorHAnsi" w:hAnsiTheme="majorHAnsi" w:cstheme="majorHAnsi"/>
          <w:b w:val="0"/>
          <w:bCs/>
          <w:highlight w:val="cyan"/>
        </w:rPr>
        <w:t>were</w:t>
      </w:r>
      <w:r w:rsidRPr="001459FF">
        <w:rPr>
          <w:rStyle w:val="Style13ptBold"/>
          <w:rFonts w:asciiTheme="majorHAnsi" w:hAnsiTheme="majorHAnsi" w:cstheme="majorHAnsi"/>
          <w:b w:val="0"/>
          <w:bCs/>
          <w:sz w:val="12"/>
          <w:szCs w:val="20"/>
          <w:highlight w:val="cyan"/>
        </w:rPr>
        <w:t xml:space="preserve"> </w:t>
      </w:r>
      <w:r w:rsidRPr="001459FF">
        <w:rPr>
          <w:rStyle w:val="Emphasis"/>
          <w:rFonts w:asciiTheme="majorHAnsi" w:hAnsiTheme="majorHAnsi" w:cstheme="majorHAnsi"/>
          <w:b w:val="0"/>
          <w:bCs/>
          <w:highlight w:val="cyan"/>
        </w:rPr>
        <w:t xml:space="preserve">at the forefront </w:t>
      </w:r>
      <w:r w:rsidRPr="001459FF">
        <w:rPr>
          <w:rStyle w:val="Emphasis"/>
          <w:rFonts w:asciiTheme="majorHAnsi" w:hAnsiTheme="majorHAnsi" w:cstheme="majorHAnsi"/>
          <w:b w:val="0"/>
          <w:bCs/>
        </w:rPr>
        <w:t xml:space="preserve">of the use of academic authority </w:t>
      </w:r>
      <w:r w:rsidRPr="001459FF">
        <w:rPr>
          <w:rStyle w:val="Emphasis"/>
          <w:rFonts w:asciiTheme="majorHAnsi" w:hAnsiTheme="majorHAnsi" w:cstheme="majorHAnsi"/>
          <w:b w:val="0"/>
          <w:bCs/>
          <w:highlight w:val="cyan"/>
        </w:rPr>
        <w:t xml:space="preserve">to lobby governments to </w:t>
      </w:r>
      <w:proofErr w:type="spellStart"/>
      <w:r w:rsidRPr="001459FF">
        <w:rPr>
          <w:rStyle w:val="Emphasis"/>
          <w:rFonts w:asciiTheme="majorHAnsi" w:hAnsiTheme="majorHAnsi" w:cstheme="majorHAnsi"/>
          <w:b w:val="0"/>
          <w:bCs/>
        </w:rPr>
        <w:t>liberalise</w:t>
      </w:r>
      <w:proofErr w:type="spellEnd"/>
      <w:r w:rsidRPr="001459FF">
        <w:rPr>
          <w:rStyle w:val="Emphasis"/>
          <w:rFonts w:asciiTheme="majorHAnsi" w:hAnsiTheme="majorHAnsi" w:cstheme="majorHAnsi"/>
          <w:b w:val="0"/>
          <w:bCs/>
        </w:rPr>
        <w:t xml:space="preserve"> and </w:t>
      </w:r>
      <w:proofErr w:type="spellStart"/>
      <w:r w:rsidRPr="001459FF">
        <w:rPr>
          <w:rStyle w:val="Emphasis"/>
          <w:rFonts w:asciiTheme="majorHAnsi" w:hAnsiTheme="majorHAnsi" w:cstheme="majorHAnsi"/>
          <w:b w:val="0"/>
          <w:bCs/>
          <w:highlight w:val="cyan"/>
        </w:rPr>
        <w:t>decriminalise</w:t>
      </w:r>
      <w:proofErr w:type="spellEnd"/>
      <w:r w:rsidRPr="001459FF">
        <w:rPr>
          <w:rStyle w:val="Emphasis"/>
          <w:rFonts w:asciiTheme="majorHAnsi" w:hAnsiTheme="majorHAnsi" w:cstheme="majorHAnsi"/>
          <w:b w:val="0"/>
          <w:bCs/>
          <w:highlight w:val="cyan"/>
        </w:rPr>
        <w:t xml:space="preserve"> adult-child sexual contact. </w:t>
      </w:r>
      <w:r w:rsidRPr="001459FF">
        <w:rPr>
          <w:rStyle w:val="Style13ptBold"/>
          <w:rFonts w:asciiTheme="majorHAnsi" w:hAnsiTheme="majorHAnsi" w:cstheme="majorHAnsi"/>
          <w:b w:val="0"/>
          <w:bCs/>
          <w:sz w:val="12"/>
          <w:szCs w:val="20"/>
        </w:rPr>
        <w:t xml:space="preserve">In 1978, Foucault took part in a France-Culture broadcast with two other gay theorists, </w:t>
      </w:r>
      <w:proofErr w:type="spellStart"/>
      <w:r w:rsidRPr="001459FF">
        <w:rPr>
          <w:rStyle w:val="Style13ptBold"/>
          <w:rFonts w:asciiTheme="majorHAnsi" w:hAnsiTheme="majorHAnsi" w:cstheme="majorHAnsi"/>
          <w:b w:val="0"/>
          <w:bCs/>
          <w:sz w:val="12"/>
          <w:szCs w:val="20"/>
        </w:rPr>
        <w:t>Hocquengham</w:t>
      </w:r>
      <w:proofErr w:type="spellEnd"/>
      <w:r w:rsidRPr="001459FF">
        <w:rPr>
          <w:rStyle w:val="Style13ptBold"/>
          <w:rFonts w:asciiTheme="majorHAnsi" w:hAnsiTheme="majorHAnsi" w:cstheme="majorHAnsi"/>
          <w:b w:val="0"/>
          <w:bCs/>
          <w:sz w:val="12"/>
          <w:szCs w:val="20"/>
        </w:rPr>
        <w:t xml:space="preserve"> and </w:t>
      </w:r>
      <w:proofErr w:type="spellStart"/>
      <w:r w:rsidRPr="001459FF">
        <w:rPr>
          <w:rStyle w:val="Style13ptBold"/>
          <w:rFonts w:asciiTheme="majorHAnsi" w:hAnsiTheme="majorHAnsi" w:cstheme="majorHAnsi"/>
          <w:b w:val="0"/>
          <w:bCs/>
          <w:sz w:val="12"/>
          <w:szCs w:val="20"/>
        </w:rPr>
        <w:t>Danet</w:t>
      </w:r>
      <w:proofErr w:type="spellEnd"/>
      <w:r w:rsidRPr="001459FF">
        <w:rPr>
          <w:rStyle w:val="Style13ptBold"/>
          <w:rFonts w:asciiTheme="majorHAnsi" w:hAnsiTheme="majorHAnsi" w:cstheme="majorHAnsi"/>
          <w:b w:val="0"/>
          <w:bCs/>
          <w:sz w:val="12"/>
          <w:szCs w:val="20"/>
        </w:rPr>
        <w:t xml:space="preserve">, to discuss the legal aspects of sex between adults and children. </w:t>
      </w:r>
      <w:r w:rsidRPr="001459FF">
        <w:rPr>
          <w:rStyle w:val="Emphasis"/>
          <w:rFonts w:asciiTheme="majorHAnsi" w:hAnsiTheme="majorHAnsi" w:cstheme="majorHAnsi"/>
          <w:b w:val="0"/>
          <w:bCs/>
        </w:rPr>
        <w:t>They</w:t>
      </w:r>
      <w:r w:rsidRPr="001459FF">
        <w:rPr>
          <w:rStyle w:val="Style13ptBold"/>
          <w:rFonts w:asciiTheme="majorHAnsi" w:hAnsiTheme="majorHAnsi" w:cstheme="majorHAnsi"/>
          <w:b w:val="0"/>
          <w:bCs/>
          <w:sz w:val="12"/>
          <w:szCs w:val="20"/>
        </w:rPr>
        <w:t xml:space="preserve"> wanted a repeal of the law preventing this because they took the view that in a liberal (they really meant libertarian) society, sexual preferences generally should not be the business of the law. Foucault, </w:t>
      </w:r>
      <w:proofErr w:type="spellStart"/>
      <w:r w:rsidRPr="001459FF">
        <w:rPr>
          <w:rStyle w:val="Style13ptBold"/>
          <w:rFonts w:asciiTheme="majorHAnsi" w:hAnsiTheme="majorHAnsi" w:cstheme="majorHAnsi"/>
          <w:b w:val="0"/>
          <w:bCs/>
          <w:sz w:val="12"/>
          <w:szCs w:val="20"/>
        </w:rPr>
        <w:t>Hocquengham</w:t>
      </w:r>
      <w:proofErr w:type="spellEnd"/>
      <w:r w:rsidRPr="001459FF">
        <w:rPr>
          <w:rStyle w:val="Style13ptBold"/>
          <w:rFonts w:asciiTheme="majorHAnsi" w:hAnsiTheme="majorHAnsi" w:cstheme="majorHAnsi"/>
          <w:b w:val="0"/>
          <w:bCs/>
          <w:sz w:val="12"/>
          <w:szCs w:val="20"/>
        </w:rPr>
        <w:t xml:space="preserve"> and </w:t>
      </w:r>
      <w:proofErr w:type="spellStart"/>
      <w:r w:rsidRPr="001459FF">
        <w:rPr>
          <w:rStyle w:val="Style13ptBold"/>
          <w:rFonts w:asciiTheme="majorHAnsi" w:hAnsiTheme="majorHAnsi" w:cstheme="majorHAnsi"/>
          <w:b w:val="0"/>
          <w:bCs/>
          <w:sz w:val="12"/>
          <w:szCs w:val="20"/>
        </w:rPr>
        <w:t>Danet</w:t>
      </w:r>
      <w:proofErr w:type="spellEnd"/>
      <w:r w:rsidRPr="001459FF">
        <w:rPr>
          <w:rStyle w:val="Style13ptBold"/>
          <w:rFonts w:asciiTheme="majorHAnsi" w:hAnsiTheme="majorHAnsi" w:cstheme="majorHAnsi"/>
          <w:b w:val="0"/>
          <w:bCs/>
          <w:sz w:val="12"/>
          <w:szCs w:val="20"/>
        </w:rPr>
        <w:t xml:space="preserve"> </w:t>
      </w:r>
      <w:r w:rsidRPr="001459FF">
        <w:rPr>
          <w:rStyle w:val="Emphasis"/>
          <w:rFonts w:asciiTheme="majorHAnsi" w:hAnsiTheme="majorHAnsi" w:cstheme="majorHAnsi"/>
          <w:b w:val="0"/>
          <w:bCs/>
        </w:rPr>
        <w:t>made</w:t>
      </w:r>
      <w:r w:rsidRPr="001459FF">
        <w:rPr>
          <w:rStyle w:val="Style13ptBold"/>
          <w:rFonts w:asciiTheme="majorHAnsi" w:hAnsiTheme="majorHAnsi" w:cstheme="majorHAnsi"/>
          <w:b w:val="0"/>
          <w:bCs/>
          <w:sz w:val="12"/>
          <w:szCs w:val="20"/>
        </w:rPr>
        <w:t xml:space="preserve"> </w:t>
      </w:r>
      <w:r w:rsidRPr="001459FF">
        <w:rPr>
          <w:rStyle w:val="Emphasis"/>
          <w:rFonts w:asciiTheme="majorHAnsi" w:hAnsiTheme="majorHAnsi" w:cstheme="majorHAnsi"/>
          <w:b w:val="0"/>
          <w:bCs/>
        </w:rPr>
        <w:t>the</w:t>
      </w:r>
      <w:r w:rsidRPr="001459FF">
        <w:rPr>
          <w:rStyle w:val="Style13ptBold"/>
          <w:rFonts w:asciiTheme="majorHAnsi" w:hAnsiTheme="majorHAnsi" w:cstheme="majorHAnsi"/>
          <w:b w:val="0"/>
          <w:bCs/>
          <w:sz w:val="12"/>
          <w:szCs w:val="20"/>
        </w:rPr>
        <w:t xml:space="preserve"> following </w:t>
      </w:r>
      <w:r w:rsidRPr="001459FF">
        <w:rPr>
          <w:rFonts w:asciiTheme="majorHAnsi" w:hAnsiTheme="majorHAnsi" w:cstheme="majorHAnsi"/>
          <w:sz w:val="12"/>
        </w:rPr>
        <w:t>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w:t>
      </w:r>
      <w:proofErr w:type="spellStart"/>
      <w:r w:rsidRPr="001459FF">
        <w:rPr>
          <w:rFonts w:asciiTheme="majorHAnsi" w:hAnsiTheme="majorHAnsi" w:cstheme="majorHAnsi"/>
          <w:sz w:val="12"/>
        </w:rPr>
        <w:t>paedophile</w:t>
      </w:r>
      <w:proofErr w:type="spellEnd"/>
      <w:r w:rsidRPr="001459FF">
        <w:rPr>
          <w:rFonts w:asciiTheme="majorHAnsi" w:hAnsiTheme="majorHAnsi" w:cstheme="majorHAnsi"/>
          <w:sz w:val="12"/>
        </w:rPr>
        <w:t xml:space="preserv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w:t>
      </w:r>
      <w:proofErr w:type="spellStart"/>
      <w:r w:rsidRPr="001459FF">
        <w:rPr>
          <w:rFonts w:asciiTheme="majorHAnsi" w:hAnsiTheme="majorHAnsi" w:cstheme="majorHAnsi"/>
          <w:sz w:val="12"/>
        </w:rPr>
        <w:t>paedophilia</w:t>
      </w:r>
      <w:proofErr w:type="spellEnd"/>
      <w:r w:rsidRPr="001459FF">
        <w:rPr>
          <w:rFonts w:asciiTheme="majorHAnsi" w:hAnsiTheme="majorHAnsi" w:cstheme="majorHAnsi"/>
          <w:sz w:val="12"/>
        </w:rPr>
        <w:t xml:space="preserve"> to be a crime; and that consent should be a private contractual matter between the adult and the child. Fast forward to 1981. The </w:t>
      </w:r>
      <w:proofErr w:type="spellStart"/>
      <w:r w:rsidRPr="001459FF">
        <w:rPr>
          <w:rFonts w:asciiTheme="majorHAnsi" w:hAnsiTheme="majorHAnsi" w:cstheme="majorHAnsi"/>
          <w:sz w:val="12"/>
        </w:rPr>
        <w:t>Paedophile</w:t>
      </w:r>
      <w:proofErr w:type="spellEnd"/>
      <w:r w:rsidRPr="001459FF">
        <w:rPr>
          <w:rFonts w:asciiTheme="majorHAnsi" w:hAnsiTheme="majorHAnsi" w:cstheme="majorHAnsi"/>
          <w:sz w:val="12"/>
        </w:rPr>
        <w:t xml:space="preserve"> Information Exchange (PIE) has been active for seven years. This was a pro-</w:t>
      </w:r>
      <w:proofErr w:type="spellStart"/>
      <w:r w:rsidRPr="001459FF">
        <w:rPr>
          <w:rFonts w:asciiTheme="majorHAnsi" w:hAnsiTheme="majorHAnsi" w:cstheme="majorHAnsi"/>
          <w:sz w:val="12"/>
        </w:rPr>
        <w:t>paedophile</w:t>
      </w:r>
      <w:proofErr w:type="spellEnd"/>
      <w:r w:rsidRPr="001459FF">
        <w:rPr>
          <w:rFonts w:asciiTheme="majorHAnsi" w:hAnsiTheme="majorHAnsi" w:cstheme="majorHAnsi"/>
          <w:sz w:val="12"/>
        </w:rPr>
        <w:t xml:space="preserve"> activist group, founded in the UK in 1974 and officially disbanded in 1984. The group, an international </w:t>
      </w:r>
      <w:proofErr w:type="spellStart"/>
      <w:r w:rsidRPr="001459FF">
        <w:rPr>
          <w:rFonts w:asciiTheme="majorHAnsi" w:hAnsiTheme="majorHAnsi" w:cstheme="majorHAnsi"/>
          <w:sz w:val="12"/>
        </w:rPr>
        <w:t>organisation</w:t>
      </w:r>
      <w:proofErr w:type="spellEnd"/>
      <w:r w:rsidRPr="001459FF">
        <w:rPr>
          <w:rFonts w:asciiTheme="majorHAnsi" w:hAnsiTheme="majorHAnsi" w:cstheme="majorHAnsi"/>
          <w:sz w:val="12"/>
        </w:rPr>
        <w:t xml:space="preserve"> of people who traded in obscene material, campaigned for the abolition of the age of consent. Dr Brian Taylor, the research director and member of PIE, and sociology lecturer at the University of Sussex produced the controversial book Perspectives on </w:t>
      </w:r>
      <w:proofErr w:type="spellStart"/>
      <w:r w:rsidRPr="001459FF">
        <w:rPr>
          <w:rFonts w:asciiTheme="majorHAnsi" w:hAnsiTheme="majorHAnsi" w:cstheme="majorHAnsi"/>
          <w:sz w:val="12"/>
        </w:rPr>
        <w:t>Paedophilia</w:t>
      </w:r>
      <w:proofErr w:type="spellEnd"/>
      <w:r w:rsidRPr="001459FF">
        <w:rPr>
          <w:rFonts w:asciiTheme="majorHAnsi" w:hAnsiTheme="majorHAnsi" w:cstheme="majorHAnsi"/>
          <w:sz w:val="12"/>
        </w:rPr>
        <w:t xml:space="preserve">, which had the aim of enlightening social workers and youth workers about the benefits of </w:t>
      </w:r>
      <w:proofErr w:type="spellStart"/>
      <w:r w:rsidRPr="001459FF">
        <w:rPr>
          <w:rFonts w:asciiTheme="majorHAnsi" w:hAnsiTheme="majorHAnsi" w:cstheme="majorHAnsi"/>
          <w:sz w:val="12"/>
        </w:rPr>
        <w:t>paedophilia</w:t>
      </w:r>
      <w:proofErr w:type="spellEnd"/>
      <w:r w:rsidRPr="001459FF">
        <w:rPr>
          <w:rFonts w:asciiTheme="majorHAnsi" w:hAnsiTheme="majorHAnsi" w:cstheme="majorHAnsi"/>
          <w:sz w:val="12"/>
        </w:rPr>
        <w:t xml:space="preserve">. Taylor, who identified as gay, advocated ‘guilt-free pederasty’ (sexual relations between two males, one of whom is a minor). He argued that people generally are hostile to </w:t>
      </w:r>
      <w:proofErr w:type="spellStart"/>
      <w:r w:rsidRPr="001459FF">
        <w:rPr>
          <w:rFonts w:asciiTheme="majorHAnsi" w:hAnsiTheme="majorHAnsi" w:cstheme="majorHAnsi"/>
          <w:sz w:val="12"/>
        </w:rPr>
        <w:t>paedophilia</w:t>
      </w:r>
      <w:proofErr w:type="spellEnd"/>
      <w:r w:rsidRPr="001459FF">
        <w:rPr>
          <w:rFonts w:asciiTheme="majorHAnsi" w:hAnsiTheme="majorHAnsi" w:cstheme="majorHAnsi"/>
          <w:sz w:val="12"/>
        </w:rPr>
        <w:t xml:space="preserve"> only because they don’t understand it, and </w:t>
      </w:r>
      <w:proofErr w:type="gramStart"/>
      <w:r w:rsidRPr="001459FF">
        <w:rPr>
          <w:rFonts w:asciiTheme="majorHAnsi" w:hAnsiTheme="majorHAnsi" w:cstheme="majorHAnsi"/>
          <w:sz w:val="12"/>
        </w:rPr>
        <w:t>If</w:t>
      </w:r>
      <w:proofErr w:type="gramEnd"/>
      <w:r w:rsidRPr="001459FF">
        <w:rPr>
          <w:rFonts w:asciiTheme="majorHAnsi" w:hAnsiTheme="majorHAnsi" w:cstheme="majorHAnsi"/>
          <w:sz w:val="12"/>
        </w:rPr>
        <w:t xml:space="preserve"> they did wouldn’t be so against it. </w:t>
      </w:r>
      <w:proofErr w:type="gramStart"/>
      <w:r w:rsidRPr="001459FF">
        <w:rPr>
          <w:rFonts w:asciiTheme="majorHAnsi" w:hAnsiTheme="majorHAnsi" w:cstheme="majorHAnsi"/>
          <w:sz w:val="12"/>
        </w:rPr>
        <w:t>So</w:t>
      </w:r>
      <w:proofErr w:type="gramEnd"/>
      <w:r w:rsidRPr="001459FF">
        <w:rPr>
          <w:rFonts w:asciiTheme="majorHAnsi" w:hAnsiTheme="majorHAnsi" w:cstheme="majorHAnsi"/>
          <w:sz w:val="12"/>
        </w:rPr>
        <w:t xml:space="preserve"> it was simply a matter of clearing up prejudice and ignorance.</w:t>
      </w:r>
    </w:p>
    <w:p w14:paraId="6DC7DA22" w14:textId="77777777" w:rsidR="00350AAB" w:rsidRPr="001459FF" w:rsidRDefault="00350AAB" w:rsidP="00350AAB">
      <w:pPr>
        <w:rPr>
          <w:rFonts w:asciiTheme="majorHAnsi" w:hAnsiTheme="majorHAnsi" w:cstheme="majorHAnsi"/>
        </w:rPr>
      </w:pPr>
    </w:p>
    <w:p w14:paraId="27083979" w14:textId="77777777" w:rsidR="00350AAB" w:rsidRPr="001459FF" w:rsidRDefault="00350AAB" w:rsidP="00350AAB">
      <w:pPr>
        <w:pStyle w:val="Heading4"/>
        <w:rPr>
          <w:rFonts w:asciiTheme="majorHAnsi" w:hAnsiTheme="majorHAnsi" w:cstheme="majorHAnsi"/>
        </w:rPr>
      </w:pPr>
      <w:r w:rsidRPr="001459FF">
        <w:rPr>
          <w:rFonts w:asciiTheme="majorHAnsi" w:hAnsiTheme="majorHAnsi" w:cstheme="majorHAnsi"/>
        </w:rPr>
        <w:t xml:space="preserve">Reading </w:t>
      </w:r>
      <w:proofErr w:type="spellStart"/>
      <w:r w:rsidRPr="001459FF">
        <w:rPr>
          <w:rFonts w:asciiTheme="majorHAnsi" w:hAnsiTheme="majorHAnsi" w:cstheme="majorHAnsi"/>
        </w:rPr>
        <w:t>blum</w:t>
      </w:r>
      <w:proofErr w:type="spellEnd"/>
      <w:r w:rsidRPr="001459FF">
        <w:rPr>
          <w:rFonts w:asciiTheme="majorHAnsi" w:hAnsiTheme="majorHAnsi" w:cstheme="majorHAnsi"/>
        </w:rPr>
        <w:t xml:space="preserve"> solves!</w:t>
      </w:r>
    </w:p>
    <w:p w14:paraId="4E228254" w14:textId="38BCC18B" w:rsidR="002D4D67" w:rsidRPr="001459FF" w:rsidRDefault="002D4D67" w:rsidP="002D4D67">
      <w:pPr>
        <w:pStyle w:val="Heading2"/>
        <w:rPr>
          <w:rFonts w:asciiTheme="majorHAnsi" w:hAnsiTheme="majorHAnsi" w:cstheme="majorHAnsi"/>
        </w:rPr>
      </w:pPr>
      <w:r w:rsidRPr="001459FF">
        <w:rPr>
          <w:rFonts w:asciiTheme="majorHAnsi" w:hAnsiTheme="majorHAnsi" w:cstheme="majorHAnsi"/>
        </w:rPr>
        <w:lastRenderedPageBreak/>
        <w:t>Case</w:t>
      </w:r>
    </w:p>
    <w:p w14:paraId="1C72ACF6" w14:textId="29A99CF1" w:rsidR="00BE0CAA" w:rsidRPr="001459FF" w:rsidRDefault="001249B6" w:rsidP="001249B6">
      <w:pPr>
        <w:pStyle w:val="Heading3"/>
        <w:rPr>
          <w:rFonts w:asciiTheme="majorHAnsi" w:hAnsiTheme="majorHAnsi" w:cstheme="majorHAnsi"/>
        </w:rPr>
      </w:pPr>
      <w:r w:rsidRPr="001459FF">
        <w:rPr>
          <w:rFonts w:asciiTheme="majorHAnsi" w:hAnsiTheme="majorHAnsi" w:cstheme="majorHAnsi"/>
        </w:rPr>
        <w:lastRenderedPageBreak/>
        <w:t>Solvency</w:t>
      </w:r>
    </w:p>
    <w:p w14:paraId="6AF69154" w14:textId="77777777" w:rsidR="007D3F02" w:rsidRPr="001459FF" w:rsidRDefault="007D3F02" w:rsidP="007D3F02">
      <w:pPr>
        <w:rPr>
          <w:rFonts w:asciiTheme="majorHAnsi" w:hAnsiTheme="majorHAnsi" w:cstheme="majorHAnsi"/>
        </w:rPr>
      </w:pPr>
    </w:p>
    <w:p w14:paraId="0C6FFE51" w14:textId="77777777" w:rsidR="00861AD5" w:rsidRPr="001459FF" w:rsidRDefault="00861AD5" w:rsidP="00861AD5">
      <w:pPr>
        <w:pStyle w:val="Heading4"/>
        <w:rPr>
          <w:rFonts w:asciiTheme="majorHAnsi" w:hAnsiTheme="majorHAnsi" w:cstheme="majorHAnsi"/>
        </w:rPr>
      </w:pPr>
      <w:r w:rsidRPr="001459FF">
        <w:rPr>
          <w:rFonts w:asciiTheme="majorHAnsi" w:hAnsiTheme="majorHAnsi" w:cstheme="majorHAnsi"/>
        </w:rPr>
        <w:t xml:space="preserve">China cheats by creating </w:t>
      </w:r>
      <w:r w:rsidRPr="001459FF">
        <w:rPr>
          <w:rFonts w:asciiTheme="majorHAnsi" w:hAnsiTheme="majorHAnsi" w:cstheme="majorHAnsi"/>
          <w:u w:val="single"/>
        </w:rPr>
        <w:t>domestic laws</w:t>
      </w:r>
      <w:r w:rsidRPr="001459FF">
        <w:rPr>
          <w:rFonts w:asciiTheme="majorHAnsi" w:hAnsiTheme="majorHAnsi" w:cstheme="majorHAnsi"/>
        </w:rPr>
        <w:t xml:space="preserve"> that contradict agreements</w:t>
      </w:r>
    </w:p>
    <w:p w14:paraId="3F7C1CC1" w14:textId="77777777" w:rsidR="00861AD5" w:rsidRPr="001459FF" w:rsidRDefault="00861AD5" w:rsidP="00861AD5">
      <w:pPr>
        <w:rPr>
          <w:rFonts w:asciiTheme="majorHAnsi" w:hAnsiTheme="majorHAnsi" w:cstheme="majorHAnsi"/>
        </w:rPr>
      </w:pPr>
      <w:r w:rsidRPr="001459FF">
        <w:rPr>
          <w:rStyle w:val="Style13ptBold"/>
          <w:rFonts w:asciiTheme="majorHAnsi" w:hAnsiTheme="majorHAnsi" w:cstheme="majorHAnsi"/>
        </w:rPr>
        <w:t>McDevitt 19</w:t>
      </w:r>
      <w:r w:rsidRPr="001459FF">
        <w:rPr>
          <w:rFonts w:asciiTheme="majorHAnsi" w:hAnsiTheme="majorHAnsi" w:cstheme="majorHAnsi"/>
        </w:rPr>
        <w:t xml:space="preserve"> [Michael McDevitt is a Senior Fellow at CNA, a Washington DC area non-profit research and analysis company. During his 21 years at </w:t>
      </w:r>
      <w:proofErr w:type="gramStart"/>
      <w:r w:rsidRPr="001459FF">
        <w:rPr>
          <w:rFonts w:asciiTheme="majorHAnsi" w:hAnsiTheme="majorHAnsi" w:cstheme="majorHAnsi"/>
        </w:rPr>
        <w:t>CNA</w:t>
      </w:r>
      <w:proofErr w:type="gramEnd"/>
      <w:r w:rsidRPr="001459FF">
        <w:rPr>
          <w:rFonts w:asciiTheme="majorHAnsi" w:hAnsiTheme="majorHAnsi" w:cstheme="majorHAnsi"/>
        </w:rPr>
        <w:t xml:space="preserve"> he served as a Vice President 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12" w:history="1">
        <w:r w:rsidRPr="001459FF">
          <w:rPr>
            <w:rStyle w:val="Hyperlink"/>
            <w:rFonts w:asciiTheme="majorHAnsi" w:hAnsiTheme="majorHAnsi" w:cstheme="majorHAnsi"/>
          </w:rPr>
          <w:t>https://www.uscc.gov/sites/default/files/transcripts/April%2025%2C%202019%20Hearing%20Transcript%20%282%29.pdf</w:t>
        </w:r>
      </w:hyperlink>
    </w:p>
    <w:p w14:paraId="1767DBDA" w14:textId="77777777" w:rsidR="00861AD5" w:rsidRPr="001459FF" w:rsidRDefault="00861AD5" w:rsidP="00861AD5">
      <w:pPr>
        <w:rPr>
          <w:rFonts w:asciiTheme="majorHAnsi" w:hAnsiTheme="majorHAnsi" w:cstheme="majorHAnsi"/>
        </w:rPr>
      </w:pPr>
      <w:r w:rsidRPr="001459FF">
        <w:rPr>
          <w:rFonts w:asciiTheme="majorHAnsi" w:hAnsiTheme="majorHAnsi" w:cstheme="majorHAnsi"/>
        </w:rPr>
        <w:t xml:space="preserve">But </w:t>
      </w:r>
      <w:r w:rsidRPr="001459FF">
        <w:rPr>
          <w:rFonts w:asciiTheme="majorHAnsi" w:hAnsiTheme="majorHAnsi" w:cstheme="majorHAnsi"/>
          <w:u w:val="single"/>
        </w:rPr>
        <w:t xml:space="preserve">there </w:t>
      </w:r>
      <w:r w:rsidRPr="001459FF">
        <w:rPr>
          <w:rFonts w:asciiTheme="majorHAnsi" w:hAnsiTheme="majorHAnsi" w:cstheme="majorHAnsi"/>
          <w:highlight w:val="cyan"/>
          <w:u w:val="single"/>
        </w:rPr>
        <w:t>one huge caveat</w:t>
      </w:r>
      <w:r w:rsidRPr="001459FF">
        <w:rPr>
          <w:rFonts w:asciiTheme="majorHAnsi" w:hAnsiTheme="majorHAnsi" w:cstheme="majorHAnsi"/>
        </w:rPr>
        <w:t xml:space="preserve"> to that statement, </w:t>
      </w:r>
      <w:r w:rsidRPr="001459FF">
        <w:rPr>
          <w:rFonts w:asciiTheme="majorHAnsi" w:hAnsiTheme="majorHAnsi" w:cstheme="majorHAnsi"/>
          <w:u w:val="single"/>
        </w:rPr>
        <w:t xml:space="preserve">which is </w:t>
      </w:r>
      <w:r w:rsidRPr="001459FF">
        <w:rPr>
          <w:rStyle w:val="Emphasis"/>
          <w:rFonts w:asciiTheme="majorHAnsi" w:hAnsiTheme="majorHAnsi" w:cstheme="majorHAnsi"/>
          <w:highlight w:val="cyan"/>
        </w:rPr>
        <w:t>i</w:t>
      </w:r>
      <w:r w:rsidRPr="001459FF">
        <w:rPr>
          <w:rFonts w:asciiTheme="majorHAnsi" w:hAnsiTheme="majorHAnsi" w:cstheme="majorHAnsi"/>
          <w:u w:val="single"/>
        </w:rPr>
        <w:t xml:space="preserve">nternational </w:t>
      </w:r>
      <w:r w:rsidRPr="001459FF">
        <w:rPr>
          <w:rStyle w:val="Emphasis"/>
          <w:rFonts w:asciiTheme="majorHAnsi" w:hAnsiTheme="majorHAnsi" w:cstheme="majorHAnsi"/>
          <w:highlight w:val="cyan"/>
        </w:rPr>
        <w:t>law</w:t>
      </w:r>
      <w:r w:rsidRPr="001459FF">
        <w:rPr>
          <w:rFonts w:asciiTheme="majorHAnsi" w:hAnsiTheme="majorHAnsi" w:cstheme="majorHAnsi"/>
          <w:highlight w:val="cyan"/>
          <w:u w:val="single"/>
        </w:rPr>
        <w:t xml:space="preserve"> is </w:t>
      </w:r>
      <w:r w:rsidRPr="001459FF">
        <w:rPr>
          <w:rStyle w:val="Emphasis"/>
          <w:rFonts w:asciiTheme="majorHAnsi" w:hAnsiTheme="majorHAnsi" w:cstheme="majorHAnsi"/>
          <w:highlight w:val="cyan"/>
        </w:rPr>
        <w:t>fine as long</w:t>
      </w:r>
      <w:r w:rsidRPr="001459FF">
        <w:rPr>
          <w:rFonts w:asciiTheme="majorHAnsi" w:hAnsiTheme="majorHAnsi" w:cstheme="majorHAnsi"/>
          <w:highlight w:val="cyan"/>
          <w:u w:val="single"/>
        </w:rPr>
        <w:t xml:space="preserve"> as it </w:t>
      </w:r>
      <w:r w:rsidRPr="001459FF">
        <w:rPr>
          <w:rStyle w:val="Emphasis"/>
          <w:rFonts w:asciiTheme="majorHAnsi" w:hAnsiTheme="majorHAnsi" w:cstheme="majorHAnsi"/>
          <w:highlight w:val="cyan"/>
        </w:rPr>
        <w:t>moves their ball forward</w:t>
      </w:r>
      <w:r w:rsidRPr="001459FF">
        <w:rPr>
          <w:rFonts w:asciiTheme="majorHAnsi" w:hAnsiTheme="majorHAnsi" w:cstheme="majorHAnsi"/>
          <w:u w:val="single"/>
        </w:rPr>
        <w:t xml:space="preserve"> on what they hope to achieve</w:t>
      </w:r>
      <w:r w:rsidRPr="001459FF">
        <w:rPr>
          <w:rFonts w:asciiTheme="majorHAnsi" w:hAnsiTheme="majorHAnsi" w:cstheme="majorHAnsi"/>
        </w:rPr>
        <w:t xml:space="preserve">. </w:t>
      </w:r>
      <w:r w:rsidRPr="001459FF">
        <w:rPr>
          <w:rFonts w:asciiTheme="majorHAnsi" w:hAnsiTheme="majorHAnsi" w:cstheme="majorHAnsi"/>
          <w:u w:val="single"/>
        </w:rPr>
        <w:t xml:space="preserve">If </w:t>
      </w:r>
      <w:r w:rsidRPr="001459FF">
        <w:rPr>
          <w:rFonts w:asciiTheme="majorHAnsi" w:hAnsiTheme="majorHAnsi" w:cstheme="majorHAnsi"/>
          <w:highlight w:val="cyan"/>
          <w:u w:val="single"/>
        </w:rPr>
        <w:t>it doesn't</w:t>
      </w:r>
      <w:r w:rsidRPr="001459FF">
        <w:rPr>
          <w:rFonts w:asciiTheme="majorHAnsi" w:hAnsiTheme="majorHAnsi" w:cstheme="majorHAnsi"/>
          <w:highlight w:val="cyan"/>
        </w:rPr>
        <w:t xml:space="preserve">, </w:t>
      </w:r>
      <w:r w:rsidRPr="001459FF">
        <w:rPr>
          <w:rStyle w:val="Emphasis"/>
          <w:rFonts w:asciiTheme="majorHAnsi" w:hAnsiTheme="majorHAnsi" w:cstheme="majorHAnsi"/>
          <w:highlight w:val="cyan"/>
        </w:rPr>
        <w:t>suddenly</w:t>
      </w:r>
      <w:r w:rsidRPr="001459FF">
        <w:rPr>
          <w:rFonts w:asciiTheme="majorHAnsi" w:hAnsiTheme="majorHAnsi" w:cstheme="majorHAnsi"/>
          <w:highlight w:val="cyan"/>
        </w:rPr>
        <w:t xml:space="preserve">, </w:t>
      </w:r>
      <w:r w:rsidRPr="001459FF">
        <w:rPr>
          <w:rStyle w:val="Emphasis"/>
          <w:rFonts w:asciiTheme="majorHAnsi" w:hAnsiTheme="majorHAnsi" w:cstheme="majorHAnsi"/>
          <w:highlight w:val="cyan"/>
        </w:rPr>
        <w:t>domestic law</w:t>
      </w:r>
      <w:r w:rsidRPr="001459FF">
        <w:rPr>
          <w:rFonts w:asciiTheme="majorHAnsi" w:hAnsiTheme="majorHAnsi" w:cstheme="majorHAnsi"/>
          <w:highlight w:val="cyan"/>
        </w:rPr>
        <w:t xml:space="preserve"> </w:t>
      </w:r>
      <w:r w:rsidRPr="001459FF">
        <w:rPr>
          <w:rFonts w:asciiTheme="majorHAnsi" w:hAnsiTheme="majorHAnsi" w:cstheme="majorHAnsi"/>
          <w:highlight w:val="cyan"/>
          <w:u w:val="single"/>
        </w:rPr>
        <w:t>takes priority</w:t>
      </w:r>
      <w:r w:rsidRPr="001459FF">
        <w:rPr>
          <w:rFonts w:asciiTheme="majorHAnsi" w:hAnsiTheme="majorHAnsi" w:cstheme="majorHAnsi"/>
        </w:rPr>
        <w:t xml:space="preserve">, </w:t>
      </w:r>
      <w:r w:rsidRPr="001459FF">
        <w:rPr>
          <w:rFonts w:asciiTheme="majorHAnsi" w:hAnsiTheme="majorHAnsi" w:cstheme="majorHAnsi"/>
          <w:u w:val="single"/>
        </w:rPr>
        <w:t xml:space="preserve">and </w:t>
      </w:r>
      <w:r w:rsidRPr="001459FF">
        <w:rPr>
          <w:rFonts w:asciiTheme="majorHAnsi" w:hAnsiTheme="majorHAnsi" w:cstheme="majorHAnsi"/>
          <w:highlight w:val="cyan"/>
          <w:u w:val="single"/>
        </w:rPr>
        <w:t>domestic law</w:t>
      </w:r>
      <w:r w:rsidRPr="001459FF">
        <w:rPr>
          <w:rFonts w:asciiTheme="majorHAnsi" w:hAnsiTheme="majorHAnsi" w:cstheme="majorHAnsi"/>
        </w:rPr>
        <w:t xml:space="preserve"> coming </w:t>
      </w:r>
      <w:r w:rsidRPr="001459FF">
        <w:rPr>
          <w:rFonts w:asciiTheme="majorHAnsi" w:hAnsiTheme="majorHAnsi" w:cstheme="majorHAnsi"/>
          <w:u w:val="single"/>
        </w:rPr>
        <w:t xml:space="preserve">out of the National People's Congress </w:t>
      </w:r>
      <w:r w:rsidRPr="001459FF">
        <w:rPr>
          <w:rFonts w:asciiTheme="majorHAnsi" w:hAnsiTheme="majorHAnsi" w:cstheme="majorHAnsi"/>
          <w:highlight w:val="cyan"/>
          <w:u w:val="single"/>
        </w:rPr>
        <w:t xml:space="preserve">can be </w:t>
      </w:r>
      <w:r w:rsidRPr="001459FF">
        <w:rPr>
          <w:rStyle w:val="Emphasis"/>
          <w:rFonts w:asciiTheme="majorHAnsi" w:hAnsiTheme="majorHAnsi" w:cstheme="majorHAnsi"/>
          <w:highlight w:val="cyan"/>
        </w:rPr>
        <w:t>cooked up</w:t>
      </w:r>
      <w:r w:rsidRPr="001459FF">
        <w:rPr>
          <w:rFonts w:asciiTheme="majorHAnsi" w:hAnsiTheme="majorHAnsi" w:cstheme="majorHAnsi"/>
          <w:u w:val="single"/>
        </w:rPr>
        <w:t xml:space="preserve"> pretty </w:t>
      </w:r>
      <w:r w:rsidRPr="001459FF">
        <w:rPr>
          <w:rStyle w:val="Emphasis"/>
          <w:rFonts w:asciiTheme="majorHAnsi" w:hAnsiTheme="majorHAnsi" w:cstheme="majorHAnsi"/>
          <w:highlight w:val="cyan"/>
        </w:rPr>
        <w:t>quickly</w:t>
      </w:r>
      <w:r w:rsidRPr="001459FF">
        <w:rPr>
          <w:rFonts w:asciiTheme="majorHAnsi" w:hAnsiTheme="majorHAnsi" w:cstheme="majorHAnsi"/>
        </w:rPr>
        <w:t xml:space="preserve">. And so, </w:t>
      </w:r>
      <w:r w:rsidRPr="001459FF">
        <w:rPr>
          <w:rFonts w:asciiTheme="majorHAnsi" w:hAnsiTheme="majorHAnsi" w:cstheme="majorHAnsi"/>
          <w:highlight w:val="cyan"/>
          <w:u w:val="single"/>
        </w:rPr>
        <w:t>they decide which law</w:t>
      </w:r>
      <w:r w:rsidRPr="001459FF">
        <w:rPr>
          <w:rFonts w:asciiTheme="majorHAnsi" w:hAnsiTheme="majorHAnsi" w:cstheme="majorHAnsi"/>
        </w:rPr>
        <w:t xml:space="preserve">, which approach </w:t>
      </w:r>
      <w:r w:rsidRPr="001459FF">
        <w:rPr>
          <w:rFonts w:asciiTheme="majorHAnsi" w:hAnsiTheme="majorHAnsi" w:cstheme="majorHAnsi"/>
          <w:highlight w:val="cyan"/>
          <w:u w:val="single"/>
        </w:rPr>
        <w:t>they want to use</w:t>
      </w:r>
      <w:r w:rsidRPr="001459FF">
        <w:rPr>
          <w:rFonts w:asciiTheme="majorHAnsi" w:hAnsiTheme="majorHAnsi" w:cstheme="majorHAnsi"/>
          <w:highlight w:val="cyan"/>
        </w:rPr>
        <w:t xml:space="preserve"> </w:t>
      </w:r>
      <w:r w:rsidRPr="001459FF">
        <w:rPr>
          <w:rFonts w:asciiTheme="majorHAnsi" w:hAnsiTheme="majorHAnsi" w:cstheme="majorHAnsi"/>
          <w:highlight w:val="cyan"/>
          <w:u w:val="single"/>
        </w:rPr>
        <w:t xml:space="preserve">in the </w:t>
      </w:r>
      <w:r w:rsidRPr="001459FF">
        <w:rPr>
          <w:rStyle w:val="Emphasis"/>
          <w:rFonts w:asciiTheme="majorHAnsi" w:hAnsiTheme="majorHAnsi" w:cstheme="majorHAnsi"/>
          <w:highlight w:val="cyan"/>
        </w:rPr>
        <w:t>S</w:t>
      </w:r>
      <w:r w:rsidRPr="001459FF">
        <w:rPr>
          <w:rFonts w:asciiTheme="majorHAnsi" w:hAnsiTheme="majorHAnsi" w:cstheme="majorHAnsi"/>
          <w:highlight w:val="cyan"/>
          <w:u w:val="single"/>
        </w:rPr>
        <w:t>outh</w:t>
      </w:r>
      <w:r w:rsidRPr="001459FF">
        <w:rPr>
          <w:rFonts w:asciiTheme="majorHAnsi" w:hAnsiTheme="majorHAnsi" w:cstheme="majorHAnsi"/>
          <w:u w:val="single"/>
        </w:rPr>
        <w:t xml:space="preserve"> </w:t>
      </w:r>
      <w:r w:rsidRPr="001459FF">
        <w:rPr>
          <w:rStyle w:val="Emphasis"/>
          <w:rFonts w:asciiTheme="majorHAnsi" w:hAnsiTheme="majorHAnsi" w:cstheme="majorHAnsi"/>
        </w:rPr>
        <w:t>C</w:t>
      </w:r>
      <w:r w:rsidRPr="001459FF">
        <w:rPr>
          <w:rFonts w:asciiTheme="majorHAnsi" w:hAnsiTheme="majorHAnsi" w:cstheme="majorHAnsi"/>
          <w:u w:val="single"/>
        </w:rPr>
        <w:t xml:space="preserve">hina </w:t>
      </w:r>
      <w:r w:rsidRPr="001459FF">
        <w:rPr>
          <w:rStyle w:val="Emphasis"/>
          <w:rFonts w:asciiTheme="majorHAnsi" w:hAnsiTheme="majorHAnsi" w:cstheme="majorHAnsi"/>
        </w:rPr>
        <w:t>S</w:t>
      </w:r>
      <w:r w:rsidRPr="001459FF">
        <w:rPr>
          <w:rFonts w:asciiTheme="majorHAnsi" w:hAnsiTheme="majorHAnsi" w:cstheme="majorHAnsi"/>
          <w:u w:val="single"/>
        </w:rPr>
        <w:t xml:space="preserve">ea </w:t>
      </w:r>
      <w:r w:rsidRPr="001459FF">
        <w:rPr>
          <w:rFonts w:asciiTheme="majorHAnsi" w:hAnsiTheme="majorHAnsi" w:cstheme="majorHAnsi"/>
          <w:highlight w:val="cyan"/>
          <w:u w:val="single"/>
        </w:rPr>
        <w:t xml:space="preserve">or </w:t>
      </w:r>
      <w:r w:rsidRPr="001459FF">
        <w:rPr>
          <w:rStyle w:val="Emphasis"/>
          <w:rFonts w:asciiTheme="majorHAnsi" w:hAnsiTheme="majorHAnsi" w:cstheme="majorHAnsi"/>
          <w:highlight w:val="cyan"/>
        </w:rPr>
        <w:t>E</w:t>
      </w:r>
      <w:r w:rsidRPr="001459FF">
        <w:rPr>
          <w:rFonts w:asciiTheme="majorHAnsi" w:hAnsiTheme="majorHAnsi" w:cstheme="majorHAnsi"/>
          <w:highlight w:val="cyan"/>
          <w:u w:val="single"/>
        </w:rPr>
        <w:t xml:space="preserve">ast </w:t>
      </w:r>
      <w:r w:rsidRPr="001459FF">
        <w:rPr>
          <w:rStyle w:val="Emphasis"/>
          <w:rFonts w:asciiTheme="majorHAnsi" w:hAnsiTheme="majorHAnsi" w:cstheme="majorHAnsi"/>
          <w:highlight w:val="cyan"/>
        </w:rPr>
        <w:t>C</w:t>
      </w:r>
      <w:r w:rsidRPr="001459FF">
        <w:rPr>
          <w:rFonts w:asciiTheme="majorHAnsi" w:hAnsiTheme="majorHAnsi" w:cstheme="majorHAnsi"/>
          <w:highlight w:val="cyan"/>
          <w:u w:val="single"/>
        </w:rPr>
        <w:t xml:space="preserve">hina </w:t>
      </w:r>
      <w:r w:rsidRPr="001459FF">
        <w:rPr>
          <w:rStyle w:val="Emphasis"/>
          <w:rFonts w:asciiTheme="majorHAnsi" w:hAnsiTheme="majorHAnsi" w:cstheme="majorHAnsi"/>
          <w:highlight w:val="cyan"/>
        </w:rPr>
        <w:t>S</w:t>
      </w:r>
      <w:r w:rsidRPr="001459FF">
        <w:rPr>
          <w:rFonts w:asciiTheme="majorHAnsi" w:hAnsiTheme="majorHAnsi" w:cstheme="majorHAnsi"/>
          <w:highlight w:val="cyan"/>
          <w:u w:val="single"/>
        </w:rPr>
        <w:t>ea</w:t>
      </w:r>
      <w:r w:rsidRPr="001459FF">
        <w:rPr>
          <w:rFonts w:asciiTheme="majorHAnsi" w:hAnsiTheme="majorHAnsi" w:cstheme="majorHAnsi"/>
          <w:highlight w:val="cyan"/>
        </w:rPr>
        <w:t xml:space="preserve">, </w:t>
      </w:r>
      <w:r w:rsidRPr="001459FF">
        <w:rPr>
          <w:rStyle w:val="Emphasis"/>
          <w:rFonts w:asciiTheme="majorHAnsi" w:hAnsiTheme="majorHAnsi" w:cstheme="majorHAnsi"/>
          <w:highlight w:val="cyan"/>
        </w:rPr>
        <w:t>whichever</w:t>
      </w:r>
      <w:r w:rsidRPr="001459FF">
        <w:rPr>
          <w:rFonts w:asciiTheme="majorHAnsi" w:hAnsiTheme="majorHAnsi" w:cstheme="majorHAnsi"/>
          <w:u w:val="single"/>
        </w:rPr>
        <w:t xml:space="preserve"> one </w:t>
      </w:r>
      <w:r w:rsidRPr="001459FF">
        <w:rPr>
          <w:rStyle w:val="Emphasis"/>
          <w:rFonts w:asciiTheme="majorHAnsi" w:hAnsiTheme="majorHAnsi" w:cstheme="majorHAnsi"/>
          <w:highlight w:val="cyan"/>
        </w:rPr>
        <w:t>moves the ball</w:t>
      </w:r>
      <w:r w:rsidRPr="001459FF">
        <w:rPr>
          <w:rFonts w:asciiTheme="majorHAnsi" w:hAnsiTheme="majorHAnsi" w:cstheme="majorHAnsi"/>
          <w:u w:val="single"/>
        </w:rPr>
        <w:t xml:space="preserve"> most effectively</w:t>
      </w:r>
      <w:r w:rsidRPr="001459FF">
        <w:rPr>
          <w:rFonts w:asciiTheme="majorHAnsi" w:hAnsiTheme="majorHAnsi" w:cstheme="majorHAnsi"/>
        </w:rPr>
        <w:t>.</w:t>
      </w:r>
    </w:p>
    <w:p w14:paraId="0669F578" w14:textId="77777777" w:rsidR="00861AD5" w:rsidRPr="001459FF" w:rsidRDefault="00861AD5" w:rsidP="00861AD5">
      <w:pPr>
        <w:rPr>
          <w:rFonts w:asciiTheme="majorHAnsi" w:hAnsiTheme="majorHAnsi" w:cstheme="majorHAnsi"/>
        </w:rPr>
      </w:pPr>
      <w:r w:rsidRPr="001459FF">
        <w:rPr>
          <w:rFonts w:asciiTheme="majorHAnsi" w:hAnsiTheme="majorHAnsi" w:cstheme="majorHAnsi"/>
        </w:rPr>
        <w:t xml:space="preserve">And so, </w:t>
      </w:r>
      <w:r w:rsidRPr="001459FF">
        <w:rPr>
          <w:rFonts w:asciiTheme="majorHAnsi" w:hAnsiTheme="majorHAnsi" w:cstheme="majorHAnsi"/>
          <w:highlight w:val="cyan"/>
          <w:u w:val="single"/>
        </w:rPr>
        <w:t>one would have to worry about</w:t>
      </w:r>
      <w:r w:rsidRPr="001459FF">
        <w:rPr>
          <w:rFonts w:asciiTheme="majorHAnsi" w:hAnsiTheme="majorHAnsi" w:cstheme="majorHAnsi"/>
        </w:rPr>
        <w:t xml:space="preserve"> — now this may be a bridge too far but — </w:t>
      </w:r>
      <w:r w:rsidRPr="001459FF">
        <w:rPr>
          <w:rFonts w:asciiTheme="majorHAnsi" w:hAnsiTheme="majorHAnsi" w:cstheme="majorHAnsi"/>
          <w:u w:val="single"/>
        </w:rPr>
        <w:t xml:space="preserve">a </w:t>
      </w:r>
      <w:r w:rsidRPr="001459FF">
        <w:rPr>
          <w:rStyle w:val="Emphasis"/>
          <w:rFonts w:asciiTheme="majorHAnsi" w:hAnsiTheme="majorHAnsi" w:cstheme="majorHAnsi"/>
          <w:highlight w:val="cyan"/>
        </w:rPr>
        <w:t>Chinese domestic space law</w:t>
      </w:r>
      <w:r w:rsidRPr="001459FF">
        <w:rPr>
          <w:rFonts w:asciiTheme="majorHAnsi" w:hAnsiTheme="majorHAnsi" w:cstheme="majorHAnsi"/>
        </w:rPr>
        <w:t xml:space="preserve">. In fact, one may exist. I have no idea if it does or doesn't. But </w:t>
      </w:r>
      <w:r w:rsidRPr="001459FF">
        <w:rPr>
          <w:rFonts w:asciiTheme="majorHAnsi" w:hAnsiTheme="majorHAnsi" w:cstheme="majorHAnsi"/>
          <w:u w:val="single"/>
        </w:rPr>
        <w:t xml:space="preserve">it </w:t>
      </w:r>
      <w:r w:rsidRPr="001459FF">
        <w:rPr>
          <w:rFonts w:asciiTheme="majorHAnsi" w:hAnsiTheme="majorHAnsi" w:cstheme="majorHAnsi"/>
          <w:highlight w:val="cyan"/>
          <w:u w:val="single"/>
        </w:rPr>
        <w:t xml:space="preserve">would </w:t>
      </w:r>
      <w:r w:rsidRPr="001459FF">
        <w:rPr>
          <w:rStyle w:val="Emphasis"/>
          <w:rFonts w:asciiTheme="majorHAnsi" w:hAnsiTheme="majorHAnsi" w:cstheme="majorHAnsi"/>
          <w:highlight w:val="cyan"/>
        </w:rPr>
        <w:t>counteract any agreements</w:t>
      </w:r>
      <w:r w:rsidRPr="001459FF">
        <w:rPr>
          <w:rFonts w:asciiTheme="majorHAnsi" w:hAnsiTheme="majorHAnsi" w:cstheme="majorHAnsi"/>
          <w:u w:val="single"/>
        </w:rPr>
        <w:t xml:space="preserve"> that are either </w:t>
      </w:r>
      <w:r w:rsidRPr="001459FF">
        <w:rPr>
          <w:rFonts w:asciiTheme="majorHAnsi" w:hAnsiTheme="majorHAnsi" w:cstheme="majorHAnsi"/>
          <w:highlight w:val="cyan"/>
          <w:u w:val="single"/>
        </w:rPr>
        <w:t xml:space="preserve">in place or that </w:t>
      </w:r>
      <w:r w:rsidRPr="001459FF">
        <w:rPr>
          <w:rStyle w:val="Emphasis"/>
          <w:rFonts w:asciiTheme="majorHAnsi" w:hAnsiTheme="majorHAnsi" w:cstheme="majorHAnsi"/>
          <w:highlight w:val="cyan"/>
        </w:rPr>
        <w:t>could be made</w:t>
      </w:r>
      <w:r w:rsidRPr="001459FF">
        <w:rPr>
          <w:rFonts w:asciiTheme="majorHAnsi" w:hAnsiTheme="majorHAnsi" w:cstheme="majorHAnsi"/>
        </w:rPr>
        <w:t>.</w:t>
      </w:r>
    </w:p>
    <w:p w14:paraId="163F10B0" w14:textId="77777777" w:rsidR="00861AD5" w:rsidRPr="001459FF" w:rsidRDefault="00861AD5" w:rsidP="001249B6">
      <w:pPr>
        <w:rPr>
          <w:rStyle w:val="StyleUnderline"/>
          <w:rFonts w:asciiTheme="majorHAnsi" w:hAnsiTheme="majorHAnsi" w:cstheme="majorHAnsi"/>
        </w:rPr>
      </w:pPr>
    </w:p>
    <w:p w14:paraId="4E2F954A" w14:textId="1C480BA7" w:rsidR="001249B6" w:rsidRPr="001459FF" w:rsidRDefault="00861AD5" w:rsidP="00861AD5">
      <w:pPr>
        <w:pStyle w:val="Heading4"/>
        <w:rPr>
          <w:rFonts w:asciiTheme="majorHAnsi" w:hAnsiTheme="majorHAnsi" w:cstheme="majorHAnsi"/>
        </w:rPr>
      </w:pPr>
      <w:r w:rsidRPr="001459FF">
        <w:rPr>
          <w:rFonts w:asciiTheme="majorHAnsi" w:hAnsiTheme="majorHAnsi" w:cstheme="majorHAnsi"/>
        </w:rPr>
        <w:t>Counterplan Solves it!</w:t>
      </w:r>
    </w:p>
    <w:p w14:paraId="29F44D59" w14:textId="77777777" w:rsidR="00861AD5" w:rsidRPr="001459FF" w:rsidRDefault="00861AD5" w:rsidP="00861AD5">
      <w:pPr>
        <w:rPr>
          <w:rFonts w:asciiTheme="majorHAnsi" w:hAnsiTheme="majorHAnsi" w:cstheme="majorHAnsi"/>
        </w:rPr>
      </w:pPr>
    </w:p>
    <w:p w14:paraId="630CB795" w14:textId="6CC8E79C" w:rsidR="00025E4B" w:rsidRPr="001459FF" w:rsidRDefault="00025E4B" w:rsidP="00E342DC">
      <w:pPr>
        <w:pStyle w:val="Heading3"/>
        <w:rPr>
          <w:rFonts w:asciiTheme="majorHAnsi" w:hAnsiTheme="majorHAnsi" w:cstheme="majorHAnsi"/>
        </w:rPr>
      </w:pPr>
      <w:r w:rsidRPr="001459FF">
        <w:rPr>
          <w:rFonts w:asciiTheme="majorHAnsi" w:hAnsiTheme="majorHAnsi" w:cstheme="majorHAnsi"/>
        </w:rPr>
        <w:lastRenderedPageBreak/>
        <w:t>Space Col</w:t>
      </w:r>
    </w:p>
    <w:p w14:paraId="07E5B6C8" w14:textId="77777777" w:rsidR="0017186C" w:rsidRPr="001459FF" w:rsidRDefault="0017186C" w:rsidP="0017186C">
      <w:pPr>
        <w:pStyle w:val="Heading3"/>
        <w:rPr>
          <w:rFonts w:asciiTheme="majorHAnsi" w:hAnsiTheme="majorHAnsi" w:cstheme="majorHAnsi"/>
        </w:rPr>
      </w:pPr>
      <w:r w:rsidRPr="001459FF">
        <w:rPr>
          <w:rFonts w:asciiTheme="majorHAnsi" w:hAnsiTheme="majorHAnsi" w:cstheme="majorHAnsi"/>
        </w:rPr>
        <w:lastRenderedPageBreak/>
        <w:t>---</w:t>
      </w:r>
      <w:proofErr w:type="spellStart"/>
      <w:r w:rsidRPr="001459FF">
        <w:rPr>
          <w:rFonts w:asciiTheme="majorHAnsi" w:hAnsiTheme="majorHAnsi" w:cstheme="majorHAnsi"/>
        </w:rPr>
        <w:t>Priv</w:t>
      </w:r>
      <w:proofErr w:type="spellEnd"/>
      <w:r w:rsidRPr="001459FF">
        <w:rPr>
          <w:rFonts w:asciiTheme="majorHAnsi" w:hAnsiTheme="majorHAnsi" w:cstheme="majorHAnsi"/>
        </w:rPr>
        <w:t xml:space="preserve"> Key</w:t>
      </w:r>
    </w:p>
    <w:p w14:paraId="12A1C80A" w14:textId="26E20429" w:rsidR="0017186C" w:rsidRPr="001459FF" w:rsidRDefault="0017186C" w:rsidP="0017186C">
      <w:pPr>
        <w:pStyle w:val="Heading4"/>
        <w:rPr>
          <w:rFonts w:asciiTheme="majorHAnsi" w:hAnsiTheme="majorHAnsi" w:cstheme="majorHAnsi"/>
        </w:rPr>
      </w:pPr>
      <w:r w:rsidRPr="001459FF">
        <w:rPr>
          <w:rFonts w:asciiTheme="majorHAnsi" w:hAnsiTheme="majorHAnsi" w:cstheme="majorHAnsi"/>
        </w:rPr>
        <w:t>I’ll concede private companies are key to space col –</w:t>
      </w:r>
      <w:r w:rsidR="005B3739">
        <w:rPr>
          <w:rFonts w:asciiTheme="majorHAnsi" w:hAnsiTheme="majorHAnsi" w:cstheme="majorHAnsi"/>
        </w:rPr>
        <w:t xml:space="preserve"> only have incentives to do so. Hold the line, they </w:t>
      </w:r>
      <w:proofErr w:type="spellStart"/>
      <w:proofErr w:type="gramStart"/>
      <w:r w:rsidR="005B3739">
        <w:rPr>
          <w:rFonts w:asciiTheme="majorHAnsi" w:hAnsiTheme="majorHAnsi" w:cstheme="majorHAnsi"/>
        </w:rPr>
        <w:t>cant</w:t>
      </w:r>
      <w:proofErr w:type="spellEnd"/>
      <w:proofErr w:type="gramEnd"/>
      <w:r w:rsidR="005B3739">
        <w:rPr>
          <w:rFonts w:asciiTheme="majorHAnsi" w:hAnsiTheme="majorHAnsi" w:cstheme="majorHAnsi"/>
        </w:rPr>
        <w:t xml:space="preserve"> get out of the turn. They said in cross that only </w:t>
      </w:r>
      <w:proofErr w:type="spellStart"/>
      <w:r w:rsidR="005B3739">
        <w:rPr>
          <w:rFonts w:asciiTheme="majorHAnsi" w:hAnsiTheme="majorHAnsi" w:cstheme="majorHAnsi"/>
        </w:rPr>
        <w:t>priv</w:t>
      </w:r>
      <w:proofErr w:type="spellEnd"/>
      <w:r w:rsidR="005B3739">
        <w:rPr>
          <w:rFonts w:asciiTheme="majorHAnsi" w:hAnsiTheme="majorHAnsi" w:cstheme="majorHAnsi"/>
        </w:rPr>
        <w:t xml:space="preserve"> companies had the </w:t>
      </w:r>
      <w:proofErr w:type="spellStart"/>
      <w:r w:rsidR="005B3739">
        <w:rPr>
          <w:rFonts w:asciiTheme="majorHAnsi" w:hAnsiTheme="majorHAnsi" w:cstheme="majorHAnsi"/>
        </w:rPr>
        <w:t>incenvtive</w:t>
      </w:r>
      <w:proofErr w:type="spellEnd"/>
      <w:r w:rsidR="005B3739">
        <w:rPr>
          <w:rFonts w:asciiTheme="majorHAnsi" w:hAnsiTheme="majorHAnsi" w:cstheme="majorHAnsi"/>
        </w:rPr>
        <w:t xml:space="preserve"> to do it. </w:t>
      </w:r>
    </w:p>
    <w:p w14:paraId="6383DB25" w14:textId="77777777" w:rsidR="0017186C" w:rsidRPr="001459FF" w:rsidRDefault="0017186C" w:rsidP="0017186C">
      <w:pPr>
        <w:rPr>
          <w:rFonts w:asciiTheme="majorHAnsi" w:hAnsiTheme="majorHAnsi" w:cstheme="majorHAnsi"/>
        </w:rPr>
      </w:pPr>
    </w:p>
    <w:p w14:paraId="547B02C7" w14:textId="77777777" w:rsidR="0017186C" w:rsidRPr="001459FF" w:rsidRDefault="0017186C" w:rsidP="0017186C">
      <w:pPr>
        <w:pStyle w:val="Heading4"/>
        <w:rPr>
          <w:rFonts w:asciiTheme="majorHAnsi" w:hAnsiTheme="majorHAnsi" w:cstheme="majorHAnsi"/>
        </w:rPr>
      </w:pPr>
      <w:r w:rsidRPr="001459FF">
        <w:rPr>
          <w:rFonts w:asciiTheme="majorHAnsi" w:hAnsiTheme="majorHAnsi" w:cstheme="majorHAnsi"/>
        </w:rPr>
        <w:t xml:space="preserve">But private property is key to transform short-term goals into </w:t>
      </w:r>
      <w:r w:rsidRPr="001459FF">
        <w:rPr>
          <w:rFonts w:asciiTheme="majorHAnsi" w:hAnsiTheme="majorHAnsi" w:cstheme="majorHAnsi"/>
          <w:u w:val="single"/>
        </w:rPr>
        <w:t>settlement</w:t>
      </w:r>
      <w:r w:rsidRPr="001459FF">
        <w:rPr>
          <w:rFonts w:asciiTheme="majorHAnsi" w:hAnsiTheme="majorHAnsi" w:cstheme="majorHAnsi"/>
        </w:rPr>
        <w:t>.</w:t>
      </w:r>
    </w:p>
    <w:p w14:paraId="0E2676D8" w14:textId="77777777" w:rsidR="0017186C" w:rsidRPr="001459FF" w:rsidRDefault="0017186C" w:rsidP="0017186C">
      <w:pPr>
        <w:rPr>
          <w:rFonts w:asciiTheme="majorHAnsi" w:hAnsiTheme="majorHAnsi" w:cstheme="majorHAnsi"/>
        </w:rPr>
      </w:pPr>
      <w:proofErr w:type="spellStart"/>
      <w:r w:rsidRPr="001459FF">
        <w:rPr>
          <w:rStyle w:val="Style13ptBold"/>
          <w:rFonts w:asciiTheme="majorHAnsi" w:hAnsiTheme="majorHAnsi" w:cstheme="majorHAnsi"/>
        </w:rPr>
        <w:t>Jonckheere</w:t>
      </w:r>
      <w:proofErr w:type="spellEnd"/>
      <w:r w:rsidRPr="001459FF">
        <w:rPr>
          <w:rStyle w:val="Style13ptBold"/>
          <w:rFonts w:asciiTheme="majorHAnsi" w:hAnsiTheme="majorHAnsi" w:cstheme="majorHAnsi"/>
        </w:rPr>
        <w:t xml:space="preserve"> 18</w:t>
      </w:r>
      <w:r w:rsidRPr="001459FF">
        <w:rPr>
          <w:rFonts w:asciiTheme="majorHAnsi" w:hAnsiTheme="majorHAnsi" w:cstheme="majorHAnsi"/>
        </w:rPr>
        <w:t xml:space="preserve"> [</w:t>
      </w:r>
      <w:proofErr w:type="spellStart"/>
      <w:r w:rsidRPr="001459FF">
        <w:rPr>
          <w:rFonts w:asciiTheme="majorHAnsi" w:hAnsiTheme="majorHAnsi" w:cstheme="majorHAnsi"/>
        </w:rPr>
        <w:t>Evarist</w:t>
      </w:r>
      <w:proofErr w:type="spellEnd"/>
      <w:r w:rsidRPr="001459FF">
        <w:rPr>
          <w:rFonts w:asciiTheme="majorHAnsi" w:hAnsiTheme="majorHAnsi" w:cstheme="majorHAnsi"/>
        </w:rPr>
        <w:t xml:space="preserve"> </w:t>
      </w:r>
      <w:proofErr w:type="spellStart"/>
      <w:r w:rsidRPr="001459FF">
        <w:rPr>
          <w:rFonts w:asciiTheme="majorHAnsi" w:hAnsiTheme="majorHAnsi" w:cstheme="majorHAnsi"/>
        </w:rPr>
        <w:t>Jonckheere</w:t>
      </w:r>
      <w:proofErr w:type="spellEnd"/>
      <w:r w:rsidRPr="001459FF">
        <w:rPr>
          <w:rFonts w:asciiTheme="majorHAnsi" w:hAnsiTheme="majorHAnsi" w:cstheme="majorHAnsi"/>
        </w:rPr>
        <w:t>, Master of Laws, Ghent University, “The Privatization of Outer Space and the Consequences for Space Law,” 2018, Master’s Thesis, https://libstore.ugent.be/fulltxt/RUG01/002/479/330/RUG01-002479330_2018_0001_AC.pdf, EA]</w:t>
      </w:r>
    </w:p>
    <w:p w14:paraId="74A9FB2E" w14:textId="77777777" w:rsidR="0017186C" w:rsidRPr="001459FF" w:rsidRDefault="0017186C" w:rsidP="0017186C">
      <w:pPr>
        <w:rPr>
          <w:rFonts w:asciiTheme="majorHAnsi" w:hAnsiTheme="majorHAnsi" w:cstheme="majorHAnsi"/>
          <w:sz w:val="16"/>
        </w:rPr>
      </w:pPr>
      <w:r w:rsidRPr="001459FF">
        <w:rPr>
          <w:rFonts w:asciiTheme="majorHAnsi" w:hAnsiTheme="majorHAnsi" w:cstheme="majorHAnsi"/>
          <w:sz w:val="16"/>
        </w:rPr>
        <w:t xml:space="preserve">The reality is that private enterprises are already moving in a direction that will need a similar regime. So, the big </w:t>
      </w:r>
      <w:r w:rsidRPr="001459FF">
        <w:rPr>
          <w:rStyle w:val="StyleUnderline"/>
          <w:rFonts w:asciiTheme="majorHAnsi" w:hAnsiTheme="majorHAnsi" w:cstheme="majorHAnsi"/>
          <w:highlight w:val="cyan"/>
        </w:rPr>
        <w:t>legal uncertainties concerning space property should be dealt with sooner rather than later</w:t>
      </w:r>
      <w:r w:rsidRPr="001459FF">
        <w:rPr>
          <w:rFonts w:asciiTheme="majorHAnsi" w:hAnsiTheme="majorHAnsi" w:cstheme="majorHAnsi"/>
          <w:sz w:val="16"/>
        </w:rPr>
        <w:t xml:space="preserve">.194 </w:t>
      </w:r>
      <w:r w:rsidRPr="001459FF">
        <w:rPr>
          <w:rStyle w:val="StyleUnderline"/>
          <w:rFonts w:asciiTheme="majorHAnsi" w:hAnsiTheme="majorHAnsi" w:cstheme="majorHAnsi"/>
        </w:rPr>
        <w:t xml:space="preserve">Legal certainty on an international level </w:t>
      </w:r>
      <w:r w:rsidRPr="001459FF">
        <w:rPr>
          <w:rStyle w:val="StyleUnderline"/>
          <w:rFonts w:asciiTheme="majorHAnsi" w:hAnsiTheme="majorHAnsi" w:cstheme="majorHAnsi"/>
          <w:highlight w:val="cyan"/>
        </w:rPr>
        <w:t>would greatly benefit the space industry</w:t>
      </w:r>
      <w:r w:rsidRPr="001459FF">
        <w:rPr>
          <w:rStyle w:val="StyleUnderline"/>
          <w:rFonts w:asciiTheme="majorHAnsi" w:hAnsiTheme="majorHAnsi" w:cstheme="majorHAnsi"/>
        </w:rPr>
        <w:t>.</w:t>
      </w:r>
      <w:r w:rsidRPr="001459FF">
        <w:rPr>
          <w:rFonts w:asciiTheme="majorHAnsi" w:hAnsiTheme="majorHAnsi" w:cstheme="majorHAnsi"/>
          <w:sz w:val="16"/>
        </w:rPr>
        <w:t xml:space="preserve"> The </w:t>
      </w:r>
      <w:r w:rsidRPr="001459FF">
        <w:rPr>
          <w:rStyle w:val="StyleUnderline"/>
          <w:rFonts w:asciiTheme="majorHAnsi" w:hAnsiTheme="majorHAnsi" w:cstheme="majorHAnsi"/>
        </w:rPr>
        <w:t>existing risks of space ventures would be minimized as private companies</w:t>
      </w:r>
      <w:r w:rsidRPr="001459FF">
        <w:rPr>
          <w:rFonts w:asciiTheme="majorHAnsi" w:hAnsiTheme="majorHAnsi" w:cstheme="majorHAnsi"/>
          <w:sz w:val="16"/>
        </w:rPr>
        <w:t xml:space="preserve"> would </w:t>
      </w:r>
      <w:r w:rsidRPr="001459FF">
        <w:rPr>
          <w:rStyle w:val="StyleUnderline"/>
          <w:rFonts w:asciiTheme="majorHAnsi" w:hAnsiTheme="majorHAnsi" w:cstheme="majorHAnsi"/>
        </w:rPr>
        <w:t xml:space="preserve">know what they are up against. This could give a boost to private enterprises to be </w:t>
      </w:r>
      <w:r w:rsidRPr="001459FF">
        <w:rPr>
          <w:rStyle w:val="Emphasis"/>
          <w:rFonts w:asciiTheme="majorHAnsi" w:hAnsiTheme="majorHAnsi" w:cstheme="majorHAnsi"/>
        </w:rPr>
        <w:t>more</w:t>
      </w:r>
      <w:r w:rsidRPr="001459FF">
        <w:rPr>
          <w:rFonts w:asciiTheme="majorHAnsi" w:hAnsiTheme="majorHAnsi" w:cstheme="majorHAnsi"/>
          <w:sz w:val="16"/>
        </w:rPr>
        <w:t xml:space="preserve"> technologically </w:t>
      </w:r>
      <w:r w:rsidRPr="001459FF">
        <w:rPr>
          <w:rStyle w:val="Emphasis"/>
          <w:rFonts w:asciiTheme="majorHAnsi" w:hAnsiTheme="majorHAnsi" w:cstheme="majorHAnsi"/>
        </w:rPr>
        <w:t>innovative</w:t>
      </w:r>
      <w:r w:rsidRPr="001459FF">
        <w:rPr>
          <w:rFonts w:asciiTheme="majorHAnsi" w:hAnsiTheme="majorHAnsi" w:cstheme="majorHAnsi"/>
          <w:sz w:val="16"/>
        </w:rPr>
        <w:t xml:space="preserve"> and entrepreneurial </w:t>
      </w:r>
      <w:r w:rsidRPr="001459FF">
        <w:rPr>
          <w:rStyle w:val="StyleUnderline"/>
          <w:rFonts w:asciiTheme="majorHAnsi" w:hAnsiTheme="majorHAnsi" w:cstheme="majorHAnsi"/>
        </w:rPr>
        <w:t>when it comes to</w:t>
      </w:r>
      <w:r w:rsidRPr="001459FF">
        <w:rPr>
          <w:rFonts w:asciiTheme="majorHAnsi" w:hAnsiTheme="majorHAnsi" w:cstheme="majorHAnsi"/>
          <w:sz w:val="16"/>
        </w:rPr>
        <w:t xml:space="preserve"> outer </w:t>
      </w:r>
      <w:r w:rsidRPr="001459FF">
        <w:rPr>
          <w:rStyle w:val="StyleUnderline"/>
          <w:rFonts w:asciiTheme="majorHAnsi" w:hAnsiTheme="majorHAnsi" w:cstheme="majorHAnsi"/>
          <w:highlight w:val="cyan"/>
        </w:rPr>
        <w:t xml:space="preserve">space exploration. The prospect of </w:t>
      </w:r>
      <w:r w:rsidRPr="001459FF">
        <w:rPr>
          <w:rStyle w:val="Emphasis"/>
          <w:rFonts w:asciiTheme="majorHAnsi" w:hAnsiTheme="majorHAnsi" w:cstheme="majorHAnsi"/>
          <w:highlight w:val="cyan"/>
        </w:rPr>
        <w:t>gaining property rights</w:t>
      </w:r>
      <w:r w:rsidRPr="001459FF">
        <w:rPr>
          <w:rStyle w:val="StyleUnderline"/>
          <w:rFonts w:asciiTheme="majorHAnsi" w:hAnsiTheme="majorHAnsi" w:cstheme="majorHAnsi"/>
          <w:highlight w:val="cyan"/>
        </w:rPr>
        <w:t xml:space="preserve"> might push them to undergo </w:t>
      </w:r>
      <w:r w:rsidRPr="001459FF">
        <w:rPr>
          <w:rStyle w:val="Emphasis"/>
          <w:rFonts w:asciiTheme="majorHAnsi" w:hAnsiTheme="majorHAnsi" w:cstheme="majorHAnsi"/>
          <w:highlight w:val="cyan"/>
        </w:rPr>
        <w:t>more</w:t>
      </w:r>
      <w:r w:rsidRPr="001459FF">
        <w:rPr>
          <w:rStyle w:val="Emphasis"/>
          <w:rFonts w:asciiTheme="majorHAnsi" w:hAnsiTheme="majorHAnsi" w:cstheme="majorHAnsi"/>
        </w:rPr>
        <w:t xml:space="preserve"> fully realized expeditions</w:t>
      </w:r>
      <w:r w:rsidRPr="001459FF">
        <w:rPr>
          <w:rStyle w:val="StyleUnderline"/>
          <w:rFonts w:asciiTheme="majorHAnsi" w:hAnsiTheme="majorHAnsi" w:cstheme="majorHAnsi"/>
        </w:rPr>
        <w:t xml:space="preserve"> for </w:t>
      </w:r>
      <w:r w:rsidRPr="001459FF">
        <w:rPr>
          <w:rStyle w:val="Emphasis"/>
          <w:rFonts w:asciiTheme="majorHAnsi" w:hAnsiTheme="majorHAnsi" w:cstheme="majorHAnsi"/>
        </w:rPr>
        <w:t>larger</w:t>
      </w:r>
      <w:r w:rsidRPr="001459FF">
        <w:rPr>
          <w:rFonts w:asciiTheme="majorHAnsi" w:hAnsiTheme="majorHAnsi" w:cstheme="majorHAnsi"/>
          <w:sz w:val="16"/>
        </w:rPr>
        <w:t xml:space="preserve"> and fixed </w:t>
      </w:r>
      <w:r w:rsidRPr="001459FF">
        <w:rPr>
          <w:rStyle w:val="Emphasis"/>
          <w:rFonts w:asciiTheme="majorHAnsi" w:hAnsiTheme="majorHAnsi" w:cstheme="majorHAnsi"/>
        </w:rPr>
        <w:t>r</w:t>
      </w:r>
      <w:r w:rsidRPr="001459FF">
        <w:rPr>
          <w:rStyle w:val="Emphasis"/>
          <w:rFonts w:asciiTheme="majorHAnsi" w:hAnsiTheme="majorHAnsi" w:cstheme="majorHAnsi"/>
          <w:highlight w:val="cyan"/>
        </w:rPr>
        <w:t>ewards</w:t>
      </w:r>
      <w:r w:rsidRPr="001459FF">
        <w:rPr>
          <w:rFonts w:asciiTheme="majorHAnsi" w:hAnsiTheme="majorHAnsi" w:cstheme="majorHAnsi"/>
          <w:sz w:val="16"/>
        </w:rPr>
        <w:t>. The legal regime should however ensure fairness and order between the competing space entrepreneurs.195</w:t>
      </w:r>
    </w:p>
    <w:p w14:paraId="58DB804A" w14:textId="1D871A68" w:rsidR="00025E4B" w:rsidRPr="001459FF" w:rsidRDefault="00025E4B" w:rsidP="00E342DC">
      <w:pPr>
        <w:pStyle w:val="Heading3"/>
        <w:rPr>
          <w:rFonts w:asciiTheme="majorHAnsi" w:hAnsiTheme="majorHAnsi" w:cstheme="majorHAnsi"/>
        </w:rPr>
      </w:pPr>
      <w:r w:rsidRPr="001459FF">
        <w:rPr>
          <w:rFonts w:asciiTheme="majorHAnsi" w:hAnsiTheme="majorHAnsi" w:cstheme="majorHAnsi"/>
        </w:rPr>
        <w:lastRenderedPageBreak/>
        <w:t>---Space Col Good</w:t>
      </w:r>
    </w:p>
    <w:p w14:paraId="6E6FD5DA" w14:textId="77777777" w:rsidR="00025E4B" w:rsidRPr="001459FF" w:rsidRDefault="00025E4B" w:rsidP="00025E4B">
      <w:pPr>
        <w:pStyle w:val="Heading4"/>
        <w:rPr>
          <w:rFonts w:asciiTheme="majorHAnsi" w:hAnsiTheme="majorHAnsi" w:cstheme="majorHAnsi"/>
        </w:rPr>
      </w:pPr>
      <w:r w:rsidRPr="001459FF">
        <w:rPr>
          <w:rFonts w:asciiTheme="majorHAnsi" w:hAnsiTheme="majorHAnsi" w:cstheme="majorHAnsi"/>
        </w:rPr>
        <w:t xml:space="preserve">Space colonization solves otherwise </w:t>
      </w:r>
      <w:r w:rsidRPr="001459FF">
        <w:rPr>
          <w:rFonts w:asciiTheme="majorHAnsi" w:hAnsiTheme="majorHAnsi" w:cstheme="majorHAnsi"/>
          <w:u w:val="single"/>
        </w:rPr>
        <w:t>inevitable</w:t>
      </w:r>
      <w:r w:rsidRPr="001459FF">
        <w:rPr>
          <w:rFonts w:asciiTheme="majorHAnsi" w:hAnsiTheme="majorHAnsi" w:cstheme="majorHAnsi"/>
        </w:rPr>
        <w:t xml:space="preserve"> extinction. </w:t>
      </w:r>
    </w:p>
    <w:p w14:paraId="536BEB6E" w14:textId="77777777" w:rsidR="00025E4B" w:rsidRPr="001459FF" w:rsidRDefault="00025E4B" w:rsidP="00025E4B">
      <w:pPr>
        <w:rPr>
          <w:rFonts w:asciiTheme="majorHAnsi" w:hAnsiTheme="majorHAnsi" w:cstheme="majorHAnsi"/>
        </w:rPr>
      </w:pPr>
      <w:proofErr w:type="spellStart"/>
      <w:r w:rsidRPr="001459FF">
        <w:rPr>
          <w:rStyle w:val="Style13ptBold"/>
          <w:rFonts w:asciiTheme="majorHAnsi" w:hAnsiTheme="majorHAnsi" w:cstheme="majorHAnsi"/>
        </w:rPr>
        <w:t>Zarkadakis</w:t>
      </w:r>
      <w:proofErr w:type="spellEnd"/>
      <w:r w:rsidRPr="001459FF">
        <w:rPr>
          <w:rStyle w:val="Style13ptBold"/>
          <w:rFonts w:asciiTheme="majorHAnsi" w:hAnsiTheme="majorHAnsi" w:cstheme="majorHAnsi"/>
        </w:rPr>
        <w:t xml:space="preserve"> 19 </w:t>
      </w:r>
      <w:r w:rsidRPr="001459FF">
        <w:rPr>
          <w:rFonts w:asciiTheme="majorHAnsi" w:hAnsiTheme="majorHAnsi" w:cstheme="majorHAnsi"/>
        </w:rPr>
        <w:t xml:space="preserve">[George; December 26; Ph.D. in Artificial Intelligence; George </w:t>
      </w:r>
      <w:proofErr w:type="spellStart"/>
      <w:r w:rsidRPr="001459FF">
        <w:rPr>
          <w:rFonts w:asciiTheme="majorHAnsi" w:hAnsiTheme="majorHAnsi" w:cstheme="majorHAnsi"/>
        </w:rPr>
        <w:t>Zardakis</w:t>
      </w:r>
      <w:proofErr w:type="spellEnd"/>
      <w:r w:rsidRPr="001459FF">
        <w:rPr>
          <w:rFonts w:asciiTheme="majorHAnsi" w:hAnsiTheme="majorHAnsi" w:cstheme="majorHAnsi"/>
        </w:rPr>
        <w:t xml:space="preserve">, “Abandoning the metropolis: space </w:t>
      </w:r>
      <w:proofErr w:type="spellStart"/>
      <w:r w:rsidRPr="001459FF">
        <w:rPr>
          <w:rFonts w:asciiTheme="majorHAnsi" w:hAnsiTheme="majorHAnsi" w:cstheme="majorHAnsi"/>
        </w:rPr>
        <w:t>colonisation</w:t>
      </w:r>
      <w:proofErr w:type="spellEnd"/>
      <w:r w:rsidRPr="001459FF">
        <w:rPr>
          <w:rFonts w:asciiTheme="majorHAnsi" w:hAnsiTheme="majorHAnsi" w:cstheme="majorHAnsi"/>
        </w:rPr>
        <w:t xml:space="preserve"> as the new imperative,” </w:t>
      </w:r>
      <w:hyperlink r:id="rId13" w:history="1">
        <w:r w:rsidRPr="001459FF">
          <w:rPr>
            <w:rStyle w:val="Hyperlink"/>
            <w:rFonts w:asciiTheme="majorHAnsi" w:hAnsiTheme="majorHAnsi" w:cstheme="majorHAnsi"/>
          </w:rPr>
          <w:t>https://georgezarkadakis.com/2019/12/26/abandoning-the-metropolis-space-colonisation-as-the-new-imperative/</w:t>
        </w:r>
      </w:hyperlink>
      <w:r w:rsidRPr="001459FF">
        <w:rPr>
          <w:rFonts w:asciiTheme="majorHAnsi" w:hAnsiTheme="majorHAnsi" w:cstheme="majorHAnsi"/>
        </w:rPr>
        <w:t>]</w:t>
      </w:r>
    </w:p>
    <w:p w14:paraId="6E33AFB4" w14:textId="08F130D9" w:rsidR="00025E4B" w:rsidRDefault="00025E4B" w:rsidP="00025E4B">
      <w:pPr>
        <w:rPr>
          <w:rFonts w:asciiTheme="majorHAnsi" w:hAnsiTheme="majorHAnsi" w:cstheme="majorHAnsi"/>
          <w:sz w:val="16"/>
        </w:rPr>
      </w:pPr>
      <w:r w:rsidRPr="001459FF">
        <w:rPr>
          <w:rStyle w:val="StyleUnderline"/>
          <w:rFonts w:asciiTheme="majorHAnsi" w:hAnsiTheme="majorHAnsi" w:cstheme="majorHAnsi"/>
        </w:rPr>
        <w:t>Space colonization is</w:t>
      </w:r>
      <w:r w:rsidRPr="001459FF">
        <w:rPr>
          <w:rFonts w:asciiTheme="majorHAnsi" w:hAnsiTheme="majorHAnsi" w:cstheme="majorHAnsi"/>
          <w:sz w:val="16"/>
        </w:rPr>
        <w:t xml:space="preserve"> not only </w:t>
      </w:r>
      <w:r w:rsidRPr="001459FF">
        <w:rPr>
          <w:rStyle w:val="StyleUnderline"/>
          <w:rFonts w:asciiTheme="majorHAnsi" w:hAnsiTheme="majorHAnsi" w:cstheme="majorHAnsi"/>
        </w:rPr>
        <w:t>the subject of</w:t>
      </w:r>
      <w:r w:rsidRPr="001459FF">
        <w:rPr>
          <w:rFonts w:asciiTheme="majorHAnsi" w:hAnsiTheme="majorHAnsi" w:cstheme="majorHAnsi"/>
          <w:sz w:val="16"/>
        </w:rPr>
        <w:t xml:space="preserve"> fiction but of </w:t>
      </w:r>
      <w:r w:rsidRPr="001459FF">
        <w:rPr>
          <w:rStyle w:val="Emphasis"/>
          <w:rFonts w:asciiTheme="majorHAnsi" w:hAnsiTheme="majorHAnsi" w:cstheme="majorHAnsi"/>
        </w:rPr>
        <w:t>serious science</w:t>
      </w:r>
      <w:r w:rsidRPr="001459FF">
        <w:rPr>
          <w:rFonts w:asciiTheme="majorHAnsi" w:hAnsiTheme="majorHAnsi" w:cstheme="majorHAnsi"/>
          <w:sz w:val="16"/>
        </w:rPr>
        <w:t xml:space="preserve"> too. The late physicist Stephen Hawking argued that </w:t>
      </w:r>
      <w:r w:rsidRPr="001459FF">
        <w:rPr>
          <w:rStyle w:val="StyleUnderline"/>
          <w:rFonts w:asciiTheme="majorHAnsi" w:hAnsiTheme="majorHAnsi" w:cstheme="majorHAnsi"/>
          <w:highlight w:val="cyan"/>
        </w:rPr>
        <w:t>unless colonies</w:t>
      </w:r>
      <w:r w:rsidRPr="001459FF">
        <w:rPr>
          <w:rStyle w:val="StyleUnderline"/>
          <w:rFonts w:asciiTheme="majorHAnsi" w:hAnsiTheme="majorHAnsi" w:cstheme="majorHAnsi"/>
        </w:rPr>
        <w:t xml:space="preserve"> were</w:t>
      </w:r>
      <w:r w:rsidRPr="001459FF">
        <w:rPr>
          <w:rFonts w:asciiTheme="majorHAnsi" w:hAnsiTheme="majorHAnsi" w:cstheme="majorHAnsi"/>
          <w:sz w:val="16"/>
        </w:rPr>
        <w:t xml:space="preserve"> </w:t>
      </w:r>
      <w:r w:rsidRPr="001459FF">
        <w:rPr>
          <w:rStyle w:val="Emphasis"/>
          <w:rFonts w:asciiTheme="majorHAnsi" w:hAnsiTheme="majorHAnsi" w:cstheme="majorHAnsi"/>
          <w:highlight w:val="cyan"/>
        </w:rPr>
        <w:t>established in space</w:t>
      </w:r>
      <w:r w:rsidRPr="001459FF">
        <w:rPr>
          <w:rFonts w:asciiTheme="majorHAnsi" w:hAnsiTheme="majorHAnsi" w:cstheme="majorHAnsi"/>
          <w:sz w:val="16"/>
          <w:highlight w:val="cyan"/>
        </w:rPr>
        <w:t xml:space="preserve"> </w:t>
      </w:r>
      <w:r w:rsidRPr="001459FF">
        <w:rPr>
          <w:rStyle w:val="StyleUnderline"/>
          <w:rFonts w:asciiTheme="majorHAnsi" w:hAnsiTheme="majorHAnsi" w:cstheme="majorHAnsi"/>
          <w:highlight w:val="cyan"/>
        </w:rPr>
        <w:t>the</w:t>
      </w:r>
      <w:r w:rsidRPr="001459FF">
        <w:rPr>
          <w:rFonts w:asciiTheme="majorHAnsi" w:hAnsiTheme="majorHAnsi" w:cstheme="majorHAnsi"/>
          <w:sz w:val="16"/>
          <w:highlight w:val="cyan"/>
        </w:rPr>
        <w:t xml:space="preserve"> </w:t>
      </w:r>
      <w:r w:rsidRPr="001459FF">
        <w:rPr>
          <w:rStyle w:val="Emphasis"/>
          <w:rFonts w:asciiTheme="majorHAnsi" w:hAnsiTheme="majorHAnsi" w:cstheme="majorHAnsi"/>
          <w:highlight w:val="cyan"/>
        </w:rPr>
        <w:t>human</w:t>
      </w:r>
      <w:r w:rsidRPr="001459FF">
        <w:rPr>
          <w:rStyle w:val="Emphasis"/>
          <w:rFonts w:asciiTheme="majorHAnsi" w:hAnsiTheme="majorHAnsi" w:cstheme="majorHAnsi"/>
        </w:rPr>
        <w:t xml:space="preserve"> race would </w:t>
      </w:r>
      <w:r w:rsidRPr="001459FF">
        <w:rPr>
          <w:rStyle w:val="Emphasis"/>
          <w:rFonts w:asciiTheme="majorHAnsi" w:hAnsiTheme="majorHAnsi" w:cstheme="majorHAnsi"/>
          <w:highlight w:val="cyan"/>
        </w:rPr>
        <w:t>become extinct</w:t>
      </w:r>
      <w:r w:rsidRPr="001459FF">
        <w:rPr>
          <w:rStyle w:val="StyleUnderline"/>
          <w:rFonts w:asciiTheme="majorHAnsi" w:hAnsiTheme="majorHAnsi" w:cstheme="majorHAnsi"/>
        </w:rPr>
        <w:t>. There are</w:t>
      </w:r>
      <w:r w:rsidRPr="001459FF">
        <w:rPr>
          <w:rFonts w:asciiTheme="majorHAnsi" w:hAnsiTheme="majorHAnsi" w:cstheme="majorHAnsi"/>
          <w:sz w:val="16"/>
        </w:rPr>
        <w:t xml:space="preserve"> several </w:t>
      </w:r>
      <w:r w:rsidRPr="001459FF">
        <w:rPr>
          <w:rStyle w:val="Emphasis"/>
          <w:rFonts w:asciiTheme="majorHAnsi" w:hAnsiTheme="majorHAnsi" w:cstheme="majorHAnsi"/>
        </w:rPr>
        <w:t>natural phenomena</w:t>
      </w:r>
      <w:r w:rsidRPr="001459FF">
        <w:rPr>
          <w:rFonts w:asciiTheme="majorHAnsi" w:hAnsiTheme="majorHAnsi" w:cstheme="majorHAnsi"/>
          <w:sz w:val="16"/>
        </w:rPr>
        <w:t xml:space="preserve"> </w:t>
      </w:r>
      <w:r w:rsidRPr="001459FF">
        <w:rPr>
          <w:rStyle w:val="Emphasis"/>
          <w:rFonts w:asciiTheme="majorHAnsi" w:hAnsiTheme="majorHAnsi" w:cstheme="majorHAnsi"/>
        </w:rPr>
        <w:t>beyond our control</w:t>
      </w:r>
      <w:r w:rsidRPr="001459FF">
        <w:rPr>
          <w:rFonts w:asciiTheme="majorHAnsi" w:hAnsiTheme="majorHAnsi" w:cstheme="majorHAnsi"/>
          <w:sz w:val="16"/>
        </w:rPr>
        <w:t xml:space="preserve"> </w:t>
      </w:r>
      <w:r w:rsidRPr="001459FF">
        <w:rPr>
          <w:rStyle w:val="StyleUnderline"/>
          <w:rFonts w:asciiTheme="majorHAnsi" w:hAnsiTheme="majorHAnsi" w:cstheme="majorHAnsi"/>
        </w:rPr>
        <w:t>that could spell</w:t>
      </w:r>
      <w:r w:rsidRPr="001459FF">
        <w:rPr>
          <w:rFonts w:asciiTheme="majorHAnsi" w:hAnsiTheme="majorHAnsi" w:cstheme="majorHAnsi"/>
          <w:sz w:val="16"/>
        </w:rPr>
        <w:t xml:space="preserve"> our </w:t>
      </w:r>
      <w:r w:rsidRPr="001459FF">
        <w:rPr>
          <w:rStyle w:val="Emphasis"/>
          <w:rFonts w:asciiTheme="majorHAnsi" w:hAnsiTheme="majorHAnsi" w:cstheme="majorHAnsi"/>
        </w:rPr>
        <w:t>obliteration</w:t>
      </w:r>
      <w:r w:rsidRPr="001459FF">
        <w:rPr>
          <w:rFonts w:asciiTheme="majorHAnsi" w:hAnsiTheme="majorHAnsi" w:cstheme="majorHAnsi"/>
          <w:sz w:val="16"/>
        </w:rPr>
        <w:t xml:space="preserve">. Over a long enough period of time </w:t>
      </w:r>
      <w:r w:rsidRPr="001459FF">
        <w:rPr>
          <w:rStyle w:val="StyleUnderline"/>
          <w:rFonts w:asciiTheme="majorHAnsi" w:hAnsiTheme="majorHAnsi" w:cstheme="majorHAnsi"/>
        </w:rPr>
        <w:t>our planet is vulnerable to catastrophic</w:t>
      </w:r>
      <w:r w:rsidRPr="001459FF">
        <w:rPr>
          <w:rFonts w:asciiTheme="majorHAnsi" w:hAnsiTheme="majorHAnsi" w:cstheme="majorHAnsi"/>
          <w:sz w:val="16"/>
        </w:rPr>
        <w:t xml:space="preserve"> </w:t>
      </w:r>
      <w:r w:rsidRPr="001459FF">
        <w:rPr>
          <w:rStyle w:val="Emphasis"/>
          <w:rFonts w:asciiTheme="majorHAnsi" w:hAnsiTheme="majorHAnsi" w:cstheme="majorHAnsi"/>
          <w:highlight w:val="cyan"/>
        </w:rPr>
        <w:t>meteor</w:t>
      </w:r>
      <w:r w:rsidRPr="001459FF">
        <w:rPr>
          <w:rStyle w:val="StyleUnderline"/>
          <w:rFonts w:asciiTheme="majorHAnsi" w:hAnsiTheme="majorHAnsi" w:cstheme="majorHAnsi"/>
        </w:rPr>
        <w:t>ite strike</w:t>
      </w:r>
      <w:r w:rsidRPr="001459FF">
        <w:rPr>
          <w:rStyle w:val="Emphasis"/>
          <w:rFonts w:asciiTheme="majorHAnsi" w:hAnsiTheme="majorHAnsi" w:cstheme="majorHAnsi"/>
          <w:highlight w:val="cyan"/>
        </w:rPr>
        <w:t>s</w:t>
      </w:r>
      <w:r w:rsidRPr="001459FF">
        <w:rPr>
          <w:rStyle w:val="StyleUnderline"/>
          <w:rFonts w:asciiTheme="majorHAnsi" w:hAnsiTheme="majorHAnsi" w:cstheme="majorHAnsi"/>
        </w:rPr>
        <w:t>, or</w:t>
      </w:r>
      <w:r w:rsidRPr="001459FF">
        <w:rPr>
          <w:rFonts w:asciiTheme="majorHAnsi" w:hAnsiTheme="majorHAnsi" w:cstheme="majorHAnsi"/>
          <w:sz w:val="16"/>
        </w:rPr>
        <w:t xml:space="preserve"> getting exposed to the </w:t>
      </w:r>
      <w:r w:rsidRPr="001459FF">
        <w:rPr>
          <w:rStyle w:val="Emphasis"/>
          <w:rFonts w:asciiTheme="majorHAnsi" w:hAnsiTheme="majorHAnsi" w:cstheme="majorHAnsi"/>
        </w:rPr>
        <w:t>deadly radiation</w:t>
      </w:r>
      <w:r w:rsidRPr="001459FF">
        <w:rPr>
          <w:rFonts w:asciiTheme="majorHAnsi" w:hAnsiTheme="majorHAnsi" w:cstheme="majorHAnsi"/>
          <w:sz w:val="16"/>
        </w:rPr>
        <w:t xml:space="preserve"> </w:t>
      </w:r>
      <w:r w:rsidRPr="001459FF">
        <w:rPr>
          <w:rStyle w:val="StyleUnderline"/>
          <w:rFonts w:asciiTheme="majorHAnsi" w:hAnsiTheme="majorHAnsi" w:cstheme="majorHAnsi"/>
        </w:rPr>
        <w:t xml:space="preserve">of </w:t>
      </w:r>
      <w:r w:rsidRPr="001459FF">
        <w:rPr>
          <w:rStyle w:val="StyleUnderline"/>
          <w:rFonts w:asciiTheme="majorHAnsi" w:hAnsiTheme="majorHAnsi" w:cstheme="majorHAnsi"/>
          <w:highlight w:val="cyan"/>
        </w:rPr>
        <w:t>a nearby</w:t>
      </w:r>
      <w:r w:rsidRPr="001459FF">
        <w:rPr>
          <w:rStyle w:val="StyleUnderline"/>
          <w:rFonts w:asciiTheme="majorHAnsi" w:hAnsiTheme="majorHAnsi" w:cstheme="majorHAnsi"/>
        </w:rPr>
        <w:t xml:space="preserve"> super</w:t>
      </w:r>
      <w:r w:rsidRPr="001459FF">
        <w:rPr>
          <w:rStyle w:val="Emphasis"/>
          <w:rFonts w:asciiTheme="majorHAnsi" w:hAnsiTheme="majorHAnsi" w:cstheme="majorHAnsi"/>
          <w:highlight w:val="cyan"/>
        </w:rPr>
        <w:t>nova</w:t>
      </w:r>
      <w:r w:rsidRPr="001459FF">
        <w:rPr>
          <w:rFonts w:asciiTheme="majorHAnsi" w:hAnsiTheme="majorHAnsi" w:cstheme="majorHAnsi"/>
          <w:sz w:val="16"/>
        </w:rPr>
        <w:t xml:space="preserve"> explosion. </w:t>
      </w:r>
      <w:r w:rsidRPr="001459FF">
        <w:rPr>
          <w:rStyle w:val="StyleUnderline"/>
          <w:rFonts w:asciiTheme="majorHAnsi" w:hAnsiTheme="majorHAnsi" w:cstheme="majorHAnsi"/>
        </w:rPr>
        <w:t xml:space="preserve">As our </w:t>
      </w:r>
      <w:r w:rsidRPr="001459FF">
        <w:rPr>
          <w:rStyle w:val="Emphasis"/>
          <w:rFonts w:asciiTheme="majorHAnsi" w:hAnsiTheme="majorHAnsi" w:cstheme="majorHAnsi"/>
          <w:highlight w:val="cyan"/>
        </w:rPr>
        <w:t>Sun</w:t>
      </w:r>
      <w:r w:rsidRPr="001459FF">
        <w:rPr>
          <w:rStyle w:val="Emphasis"/>
          <w:rFonts w:asciiTheme="majorHAnsi" w:hAnsiTheme="majorHAnsi" w:cstheme="majorHAnsi"/>
        </w:rPr>
        <w:t xml:space="preserve"> burns</w:t>
      </w:r>
      <w:r w:rsidRPr="001459FF">
        <w:rPr>
          <w:rFonts w:asciiTheme="majorHAnsi" w:hAnsiTheme="majorHAnsi" w:cstheme="majorHAnsi"/>
          <w:sz w:val="16"/>
        </w:rPr>
        <w:t xml:space="preserve"> its fuel </w:t>
      </w:r>
      <w:r w:rsidRPr="001459FF">
        <w:rPr>
          <w:rStyle w:val="StyleUnderline"/>
          <w:rFonts w:asciiTheme="majorHAnsi" w:hAnsiTheme="majorHAnsi" w:cstheme="majorHAnsi"/>
        </w:rPr>
        <w:t xml:space="preserve">it </w:t>
      </w:r>
      <w:r w:rsidRPr="001459FF">
        <w:rPr>
          <w:rStyle w:val="StyleUnderline"/>
          <w:rFonts w:asciiTheme="majorHAnsi" w:hAnsiTheme="majorHAnsi" w:cstheme="majorHAnsi"/>
          <w:highlight w:val="cyan"/>
        </w:rPr>
        <w:t>will</w:t>
      </w:r>
      <w:r w:rsidRPr="001459FF">
        <w:rPr>
          <w:rFonts w:asciiTheme="majorHAnsi" w:hAnsiTheme="majorHAnsi" w:cstheme="majorHAnsi"/>
          <w:sz w:val="16"/>
        </w:rPr>
        <w:t xml:space="preserve"> start to expand and, in a few million years, will </w:t>
      </w:r>
      <w:r w:rsidRPr="001459FF">
        <w:rPr>
          <w:rStyle w:val="Emphasis"/>
          <w:rFonts w:asciiTheme="majorHAnsi" w:hAnsiTheme="majorHAnsi" w:cstheme="majorHAnsi"/>
          <w:highlight w:val="cyan"/>
        </w:rPr>
        <w:t>scorch Earth</w:t>
      </w:r>
      <w:r w:rsidRPr="001459FF">
        <w:rPr>
          <w:rFonts w:asciiTheme="majorHAnsi" w:hAnsiTheme="majorHAnsi" w:cstheme="majorHAnsi"/>
          <w:sz w:val="16"/>
          <w:highlight w:val="cyan"/>
        </w:rPr>
        <w:t xml:space="preserve">. </w:t>
      </w:r>
      <w:r w:rsidRPr="001459FF">
        <w:rPr>
          <w:rStyle w:val="StyleUnderline"/>
          <w:rFonts w:asciiTheme="majorHAnsi" w:hAnsiTheme="majorHAnsi" w:cstheme="majorHAnsi"/>
          <w:highlight w:val="cyan"/>
        </w:rPr>
        <w:t>We can</w:t>
      </w:r>
      <w:r w:rsidRPr="001459FF">
        <w:rPr>
          <w:rStyle w:val="StyleUnderline"/>
          <w:rFonts w:asciiTheme="majorHAnsi" w:hAnsiTheme="majorHAnsi" w:cstheme="majorHAnsi"/>
        </w:rPr>
        <w:t xml:space="preserve"> also </w:t>
      </w:r>
      <w:r w:rsidRPr="001459FF">
        <w:rPr>
          <w:rStyle w:val="Emphasis"/>
          <w:rFonts w:asciiTheme="majorHAnsi" w:hAnsiTheme="majorHAnsi" w:cstheme="majorHAnsi"/>
          <w:highlight w:val="cyan"/>
        </w:rPr>
        <w:t>self-destruct</w:t>
      </w:r>
      <w:r w:rsidRPr="001459FF">
        <w:rPr>
          <w:rFonts w:asciiTheme="majorHAnsi" w:hAnsiTheme="majorHAnsi" w:cstheme="majorHAnsi"/>
          <w:sz w:val="16"/>
          <w:highlight w:val="cyan"/>
        </w:rPr>
        <w:t xml:space="preserve"> </w:t>
      </w:r>
      <w:r w:rsidRPr="001459FF">
        <w:rPr>
          <w:rStyle w:val="StyleUnderline"/>
          <w:rFonts w:asciiTheme="majorHAnsi" w:hAnsiTheme="majorHAnsi" w:cstheme="majorHAnsi"/>
          <w:highlight w:val="cyan"/>
        </w:rPr>
        <w:t>by</w:t>
      </w:r>
      <w:r w:rsidRPr="001459FF">
        <w:rPr>
          <w:rFonts w:asciiTheme="majorHAnsi" w:hAnsiTheme="majorHAnsi" w:cstheme="majorHAnsi"/>
          <w:sz w:val="16"/>
        </w:rPr>
        <w:t xml:space="preserve"> waging </w:t>
      </w:r>
      <w:r w:rsidRPr="001459FF">
        <w:rPr>
          <w:rStyle w:val="Emphasis"/>
          <w:rFonts w:asciiTheme="majorHAnsi" w:hAnsiTheme="majorHAnsi" w:cstheme="majorHAnsi"/>
          <w:highlight w:val="cyan"/>
        </w:rPr>
        <w:t>nuc</w:t>
      </w:r>
      <w:r w:rsidRPr="001459FF">
        <w:rPr>
          <w:rStyle w:val="StyleUnderline"/>
          <w:rFonts w:asciiTheme="majorHAnsi" w:hAnsiTheme="majorHAnsi" w:cstheme="majorHAnsi"/>
        </w:rPr>
        <w:t xml:space="preserve">lear </w:t>
      </w:r>
      <w:r w:rsidRPr="001459FF">
        <w:rPr>
          <w:rStyle w:val="Emphasis"/>
          <w:rFonts w:asciiTheme="majorHAnsi" w:hAnsiTheme="majorHAnsi" w:cstheme="majorHAnsi"/>
          <w:highlight w:val="cyan"/>
        </w:rPr>
        <w:t>war</w:t>
      </w:r>
      <w:r w:rsidRPr="001459FF">
        <w:rPr>
          <w:rStyle w:val="StyleUnderline"/>
          <w:rFonts w:asciiTheme="majorHAnsi" w:hAnsiTheme="majorHAnsi" w:cstheme="majorHAnsi"/>
          <w:highlight w:val="cyan"/>
        </w:rPr>
        <w:t>, or</w:t>
      </w:r>
      <w:r w:rsidRPr="001459FF">
        <w:rPr>
          <w:rFonts w:asciiTheme="majorHAnsi" w:hAnsiTheme="majorHAnsi" w:cstheme="majorHAnsi"/>
          <w:sz w:val="16"/>
        </w:rPr>
        <w:t xml:space="preserve"> by </w:t>
      </w:r>
      <w:r w:rsidRPr="001459FF">
        <w:rPr>
          <w:rStyle w:val="StyleUnderline"/>
          <w:rFonts w:asciiTheme="majorHAnsi" w:hAnsiTheme="majorHAnsi" w:cstheme="majorHAnsi"/>
        </w:rPr>
        <w:t xml:space="preserve">tilting our planet’s </w:t>
      </w:r>
      <w:r w:rsidRPr="001459FF">
        <w:rPr>
          <w:rStyle w:val="Emphasis"/>
          <w:rFonts w:asciiTheme="majorHAnsi" w:hAnsiTheme="majorHAnsi" w:cstheme="majorHAnsi"/>
          <w:highlight w:val="cyan"/>
        </w:rPr>
        <w:t>climate</w:t>
      </w:r>
      <w:r w:rsidRPr="001459FF">
        <w:rPr>
          <w:rFonts w:asciiTheme="majorHAnsi" w:hAnsiTheme="majorHAnsi" w:cstheme="majorHAnsi"/>
          <w:sz w:val="16"/>
        </w:rPr>
        <w:t xml:space="preserve"> towards a runaway greenhouse effect. </w:t>
      </w:r>
      <w:r w:rsidRPr="001459FF">
        <w:rPr>
          <w:rStyle w:val="StyleUnderline"/>
          <w:rFonts w:asciiTheme="majorHAnsi" w:hAnsiTheme="majorHAnsi" w:cstheme="majorHAnsi"/>
          <w:highlight w:val="cyan"/>
        </w:rPr>
        <w:t>Space</w:t>
      </w:r>
      <w:r w:rsidRPr="001459FF">
        <w:rPr>
          <w:rStyle w:val="StyleUnderline"/>
          <w:rFonts w:asciiTheme="majorHAnsi" w:hAnsiTheme="majorHAnsi" w:cstheme="majorHAnsi"/>
        </w:rPr>
        <w:t xml:space="preserve"> colonization </w:t>
      </w:r>
      <w:r w:rsidRPr="001459FF">
        <w:rPr>
          <w:rStyle w:val="StyleUnderline"/>
          <w:rFonts w:asciiTheme="majorHAnsi" w:hAnsiTheme="majorHAnsi" w:cstheme="majorHAnsi"/>
          <w:highlight w:val="cyan"/>
        </w:rPr>
        <w:t>is</w:t>
      </w:r>
      <w:r w:rsidRPr="001459FF">
        <w:rPr>
          <w:rStyle w:val="StyleUnderline"/>
          <w:rFonts w:asciiTheme="majorHAnsi" w:hAnsiTheme="majorHAnsi" w:cstheme="majorHAnsi"/>
        </w:rPr>
        <w:t xml:space="preserve"> therefore the </w:t>
      </w:r>
      <w:r w:rsidRPr="001459FF">
        <w:rPr>
          <w:rStyle w:val="Emphasis"/>
          <w:rFonts w:asciiTheme="majorHAnsi" w:hAnsiTheme="majorHAnsi" w:cstheme="majorHAnsi"/>
        </w:rPr>
        <w:t xml:space="preserve">ultimate </w:t>
      </w:r>
      <w:r w:rsidRPr="001459FF">
        <w:rPr>
          <w:rStyle w:val="Emphasis"/>
          <w:rFonts w:asciiTheme="majorHAnsi" w:hAnsiTheme="majorHAnsi" w:cstheme="majorHAnsi"/>
          <w:highlight w:val="cyan"/>
        </w:rPr>
        <w:t>insurance</w:t>
      </w:r>
      <w:r w:rsidRPr="001459FF">
        <w:rPr>
          <w:rStyle w:val="Emphasis"/>
          <w:rFonts w:asciiTheme="majorHAnsi" w:hAnsiTheme="majorHAnsi" w:cstheme="majorHAnsi"/>
        </w:rPr>
        <w:t xml:space="preserve"> policy</w:t>
      </w:r>
      <w:r w:rsidRPr="001459FF">
        <w:rPr>
          <w:rFonts w:asciiTheme="majorHAnsi" w:hAnsiTheme="majorHAnsi" w:cstheme="majorHAnsi"/>
          <w:sz w:val="16"/>
        </w:rPr>
        <w:t xml:space="preserve"> </w:t>
      </w:r>
      <w:r w:rsidRPr="001459FF">
        <w:rPr>
          <w:rStyle w:val="StyleUnderline"/>
          <w:rFonts w:asciiTheme="majorHAnsi" w:hAnsiTheme="majorHAnsi" w:cstheme="majorHAnsi"/>
          <w:highlight w:val="cyan"/>
        </w:rPr>
        <w:t>of</w:t>
      </w:r>
      <w:r w:rsidRPr="001459FF">
        <w:rPr>
          <w:rFonts w:asciiTheme="majorHAnsi" w:hAnsiTheme="majorHAnsi" w:cstheme="majorHAnsi"/>
          <w:sz w:val="16"/>
          <w:highlight w:val="cyan"/>
        </w:rPr>
        <w:t xml:space="preserve"> </w:t>
      </w:r>
      <w:r w:rsidRPr="001459FF">
        <w:rPr>
          <w:rStyle w:val="Emphasis"/>
          <w:rFonts w:asciiTheme="majorHAnsi" w:hAnsiTheme="majorHAnsi" w:cstheme="majorHAnsi"/>
        </w:rPr>
        <w:t xml:space="preserve">long-term human </w:t>
      </w:r>
      <w:proofErr w:type="gramStart"/>
      <w:r w:rsidRPr="001459FF">
        <w:rPr>
          <w:rStyle w:val="Emphasis"/>
          <w:rFonts w:asciiTheme="majorHAnsi" w:hAnsiTheme="majorHAnsi" w:cstheme="majorHAnsi"/>
          <w:highlight w:val="cyan"/>
        </w:rPr>
        <w:t>survival</w:t>
      </w:r>
      <w:r w:rsidRPr="001459FF">
        <w:rPr>
          <w:rFonts w:asciiTheme="majorHAnsi" w:hAnsiTheme="majorHAnsi" w:cstheme="majorHAnsi"/>
          <w:sz w:val="16"/>
        </w:rPr>
        <w:t>[</w:t>
      </w:r>
      <w:proofErr w:type="gramEnd"/>
      <w:r w:rsidRPr="001459FF">
        <w:rPr>
          <w:rFonts w:asciiTheme="majorHAnsi" w:hAnsiTheme="majorHAnsi" w:cstheme="majorHAnsi"/>
          <w:sz w:val="16"/>
        </w:rPr>
        <w:t>4].</w:t>
      </w:r>
    </w:p>
    <w:p w14:paraId="18737B8D" w14:textId="77777777" w:rsidR="00DF0F78" w:rsidRPr="001459FF" w:rsidRDefault="00DF0F78" w:rsidP="00DF0F78">
      <w:pPr>
        <w:pStyle w:val="Heading4"/>
        <w:rPr>
          <w:rFonts w:asciiTheme="majorHAnsi" w:hAnsiTheme="majorHAnsi" w:cstheme="majorHAnsi"/>
        </w:rPr>
      </w:pPr>
      <w:r w:rsidRPr="001459FF">
        <w:rPr>
          <w:rFonts w:asciiTheme="majorHAnsi" w:hAnsiTheme="majorHAnsi" w:cstheme="majorHAnsi"/>
        </w:rPr>
        <w:t xml:space="preserve">Colonization of outer space is essential to humanity – 5 warrants </w:t>
      </w:r>
    </w:p>
    <w:p w14:paraId="21579E4D" w14:textId="77777777" w:rsidR="00DF0F78" w:rsidRPr="001459FF" w:rsidRDefault="00DF0F78" w:rsidP="00DF0F78">
      <w:pPr>
        <w:rPr>
          <w:rFonts w:asciiTheme="majorHAnsi" w:hAnsiTheme="majorHAnsi" w:cstheme="majorHAnsi"/>
        </w:rPr>
      </w:pPr>
      <w:r w:rsidRPr="001459FF">
        <w:rPr>
          <w:rStyle w:val="Style13ptBold"/>
          <w:rFonts w:asciiTheme="majorHAnsi" w:hAnsiTheme="majorHAnsi" w:cstheme="majorHAnsi"/>
        </w:rPr>
        <w:t>Orwig 15</w:t>
      </w:r>
      <w:r w:rsidRPr="001459FF">
        <w:rPr>
          <w:rFonts w:asciiTheme="majorHAnsi" w:hAnsiTheme="majorHAnsi" w:cstheme="majorHAnsi"/>
        </w:rPr>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3960ADCA" w14:textId="77777777" w:rsidR="00DF0F78" w:rsidRPr="001459FF" w:rsidRDefault="00DF0F78" w:rsidP="00DF0F78">
      <w:pPr>
        <w:rPr>
          <w:rFonts w:asciiTheme="majorHAnsi" w:hAnsiTheme="majorHAnsi" w:cstheme="majorHAnsi"/>
          <w:sz w:val="12"/>
        </w:rPr>
      </w:pPr>
      <w:r w:rsidRPr="001459FF">
        <w:rPr>
          <w:rFonts w:asciiTheme="majorHAnsi" w:hAnsiTheme="majorHAnsi" w:cstheme="majorHAnsi"/>
          <w:sz w:val="12"/>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1459FF">
        <w:rPr>
          <w:rStyle w:val="StyleUnderline"/>
          <w:rFonts w:asciiTheme="majorHAnsi" w:hAnsiTheme="majorHAnsi" w:cstheme="majorHAnsi"/>
          <w:highlight w:val="cyan"/>
        </w:rPr>
        <w:t>If the human race is to continue</w:t>
      </w:r>
      <w:r w:rsidRPr="001459FF">
        <w:rPr>
          <w:rStyle w:val="StyleUnderline"/>
          <w:rFonts w:asciiTheme="majorHAnsi" w:hAnsiTheme="majorHAnsi" w:cstheme="majorHAnsi"/>
        </w:rPr>
        <w:t xml:space="preserve"> for another million years, </w:t>
      </w:r>
      <w:r w:rsidRPr="001459FF">
        <w:rPr>
          <w:rStyle w:val="StyleUnderline"/>
          <w:rFonts w:asciiTheme="majorHAnsi" w:hAnsiTheme="majorHAnsi" w:cstheme="majorHAnsi"/>
          <w:highlight w:val="cyan"/>
        </w:rPr>
        <w:t>we will have to</w:t>
      </w:r>
      <w:r w:rsidRPr="001459FF">
        <w:rPr>
          <w:rStyle w:val="StyleUnderline"/>
          <w:rFonts w:asciiTheme="majorHAnsi" w:hAnsiTheme="majorHAnsi" w:cstheme="majorHAnsi"/>
        </w:rPr>
        <w:t xml:space="preserve"> boldly </w:t>
      </w:r>
      <w:r w:rsidRPr="001459FF">
        <w:rPr>
          <w:rStyle w:val="StyleUnderline"/>
          <w:rFonts w:asciiTheme="majorHAnsi" w:hAnsiTheme="majorHAnsi" w:cstheme="majorHAnsi"/>
          <w:highlight w:val="cyan"/>
        </w:rPr>
        <w:t>go where no one has gone</w:t>
      </w:r>
      <w:r w:rsidRPr="001459FF">
        <w:rPr>
          <w:rStyle w:val="StyleUnderline"/>
          <w:rFonts w:asciiTheme="majorHAnsi" w:hAnsiTheme="majorHAnsi" w:cstheme="majorHAnsi"/>
        </w:rPr>
        <w:t xml:space="preserve"> before</w:t>
      </w:r>
      <w:r w:rsidRPr="001459FF">
        <w:rPr>
          <w:rFonts w:asciiTheme="majorHAnsi" w:hAnsiTheme="majorHAnsi" w:cstheme="majorHAnsi"/>
          <w:sz w:val="12"/>
        </w:rPr>
        <w:t xml:space="preserve">," Hawking said in 2008 at a lecture series for NASA's 50th anniversary. That brings us to the first reason humans must colonize Mars: </w:t>
      </w:r>
      <w:r w:rsidRPr="001459FF">
        <w:rPr>
          <w:rStyle w:val="Emphasis"/>
          <w:rFonts w:asciiTheme="majorHAnsi" w:hAnsiTheme="majorHAnsi" w:cstheme="majorHAnsi"/>
        </w:rPr>
        <w:t xml:space="preserve">1. Ensuring the survival of our species </w:t>
      </w:r>
      <w:r w:rsidRPr="001459FF">
        <w:rPr>
          <w:rFonts w:asciiTheme="majorHAnsi" w:hAnsiTheme="majorHAnsi" w:cstheme="majorHAnsi"/>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1459FF">
        <w:rPr>
          <w:rStyle w:val="StyleUnderline"/>
          <w:rFonts w:asciiTheme="majorHAnsi" w:hAnsiTheme="majorHAnsi" w:cstheme="majorHAnsi"/>
        </w:rPr>
        <w:t>Putting humans on more than one planet would better ensure our existence thousands if not millions of years from now. "</w:t>
      </w:r>
      <w:r w:rsidRPr="001459FF">
        <w:rPr>
          <w:rStyle w:val="StyleUnderline"/>
          <w:rFonts w:asciiTheme="majorHAnsi" w:hAnsiTheme="majorHAnsi" w:cstheme="majorHAnsi"/>
          <w:highlight w:val="cyan"/>
        </w:rPr>
        <w:t xml:space="preserve">Humans need to be a </w:t>
      </w:r>
      <w:proofErr w:type="spellStart"/>
      <w:r w:rsidRPr="001459FF">
        <w:rPr>
          <w:rStyle w:val="StyleUnderline"/>
          <w:rFonts w:asciiTheme="majorHAnsi" w:hAnsiTheme="majorHAnsi" w:cstheme="majorHAnsi"/>
          <w:highlight w:val="cyan"/>
        </w:rPr>
        <w:t>multiplanet</w:t>
      </w:r>
      <w:proofErr w:type="spellEnd"/>
      <w:r w:rsidRPr="001459FF">
        <w:rPr>
          <w:rStyle w:val="StyleUnderline"/>
          <w:rFonts w:asciiTheme="majorHAnsi" w:hAnsiTheme="majorHAnsi" w:cstheme="majorHAnsi"/>
          <w:highlight w:val="cyan"/>
        </w:rPr>
        <w:t xml:space="preserve"> species</w:t>
      </w:r>
      <w:r w:rsidRPr="001459FF">
        <w:rPr>
          <w:rStyle w:val="StyleUnderline"/>
          <w:rFonts w:asciiTheme="majorHAnsi" w:hAnsiTheme="majorHAnsi" w:cstheme="majorHAnsi"/>
        </w:rPr>
        <w:t xml:space="preserve">," Musk recently told astronomer and Slate science blogger Phil Plait. </w:t>
      </w:r>
      <w:r w:rsidRPr="001459FF">
        <w:rPr>
          <w:rFonts w:asciiTheme="majorHAnsi" w:hAnsiTheme="majorHAnsi" w:cstheme="majorHAnsi"/>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1459FF">
        <w:rPr>
          <w:rStyle w:val="Emphasis"/>
          <w:rFonts w:asciiTheme="majorHAnsi" w:hAnsiTheme="majorHAnsi" w:cstheme="majorHAnsi"/>
        </w:rPr>
        <w:t xml:space="preserve">2. Discovering life on Mars </w:t>
      </w:r>
      <w:r w:rsidRPr="001459FF">
        <w:rPr>
          <w:rFonts w:asciiTheme="majorHAnsi" w:hAnsiTheme="majorHAnsi" w:cstheme="majorHAnsi"/>
          <w:sz w:val="12"/>
        </w:rPr>
        <w:t xml:space="preserve">Nye, the CEO of The Planetary Society, said during an episode of </w:t>
      </w:r>
      <w:proofErr w:type="spellStart"/>
      <w:r w:rsidRPr="001459FF">
        <w:rPr>
          <w:rFonts w:asciiTheme="majorHAnsi" w:hAnsiTheme="majorHAnsi" w:cstheme="majorHAnsi"/>
          <w:sz w:val="12"/>
        </w:rPr>
        <w:t>StarTalk</w:t>
      </w:r>
      <w:proofErr w:type="spellEnd"/>
      <w:r w:rsidRPr="001459FF">
        <w:rPr>
          <w:rFonts w:asciiTheme="majorHAnsi" w:hAnsiTheme="majorHAnsi" w:cstheme="majorHAnsi"/>
          <w:sz w:val="12"/>
        </w:rPr>
        <w:t xml:space="preserve"> Radio in March that humanity should focus on </w:t>
      </w:r>
      <w:r w:rsidRPr="001459FF">
        <w:rPr>
          <w:rStyle w:val="StyleUnderline"/>
          <w:rFonts w:asciiTheme="majorHAnsi" w:hAnsiTheme="majorHAnsi" w:cstheme="majorHAnsi"/>
        </w:rPr>
        <w:t xml:space="preserve">sending </w:t>
      </w:r>
      <w:r w:rsidRPr="001459FF">
        <w:rPr>
          <w:rStyle w:val="StyleUnderline"/>
          <w:rFonts w:asciiTheme="majorHAnsi" w:hAnsiTheme="majorHAnsi" w:cstheme="majorHAnsi"/>
          <w:highlight w:val="cyan"/>
        </w:rPr>
        <w:t>humans</w:t>
      </w:r>
      <w:r w:rsidRPr="001459FF">
        <w:rPr>
          <w:rStyle w:val="StyleUnderline"/>
          <w:rFonts w:asciiTheme="majorHAnsi" w:hAnsiTheme="majorHAnsi" w:cstheme="majorHAnsi"/>
        </w:rPr>
        <w:t xml:space="preserve"> instead of robots to Mars because humans </w:t>
      </w:r>
      <w:r w:rsidRPr="001459FF">
        <w:rPr>
          <w:rStyle w:val="StyleUnderline"/>
          <w:rFonts w:asciiTheme="majorHAnsi" w:hAnsiTheme="majorHAnsi" w:cstheme="majorHAnsi"/>
          <w:highlight w:val="cyan"/>
        </w:rPr>
        <w:t>could make discoveries 10,000 times as fast</w:t>
      </w:r>
      <w:r w:rsidRPr="001459FF">
        <w:rPr>
          <w:rStyle w:val="StyleUnderline"/>
          <w:rFonts w:asciiTheme="majorHAnsi" w:hAnsiTheme="majorHAnsi" w:cstheme="majorHAnsi"/>
        </w:rPr>
        <w:t xml:space="preserve"> </w:t>
      </w:r>
      <w:r w:rsidRPr="001459FF">
        <w:rPr>
          <w:rFonts w:asciiTheme="majorHAnsi" w:hAnsiTheme="majorHAnsi" w:cstheme="majorHAnsi"/>
          <w:sz w:val="12"/>
        </w:rPr>
        <w:t xml:space="preserve">as the best spacecraft explorers we have today. Though he was hesitant to say humans should live on Mars, he agreed there were many more discoveries to be made there. One monumental discovery </w:t>
      </w:r>
      <w:proofErr w:type="gramStart"/>
      <w:r w:rsidRPr="001459FF">
        <w:rPr>
          <w:rFonts w:asciiTheme="majorHAnsi" w:hAnsiTheme="majorHAnsi" w:cstheme="majorHAnsi"/>
          <w:sz w:val="12"/>
        </w:rPr>
        <w:t>scientists</w:t>
      </w:r>
      <w:proofErr w:type="gramEnd"/>
      <w:r w:rsidRPr="001459FF">
        <w:rPr>
          <w:rFonts w:asciiTheme="majorHAnsi" w:hAnsiTheme="majorHAnsi" w:cstheme="majorHAnsi"/>
          <w:sz w:val="12"/>
        </w:rPr>
        <w:t xml:space="preserve"> could make is determining whether life currently exists on Mars. If we're going to do that, we'll most likely have to dig much deeper than NASA's rovers can. </w:t>
      </w:r>
      <w:r w:rsidRPr="001459FF">
        <w:rPr>
          <w:rStyle w:val="StyleUnderline"/>
          <w:rFonts w:asciiTheme="majorHAnsi" w:hAnsiTheme="majorHAnsi" w:cstheme="majorHAnsi"/>
        </w:rPr>
        <w:t>The theory there is that life was spawned not from the swamps on adolescent Earth, but from watery chasms on Mars. The Mars life theory suggests that rocks rich with microorganisms could have been ejected off the planet's surface from a powerful impact, eventually making their way through space to Earth. It's not a stretch to imagine, because Martian rocks can be found on Earth.</w:t>
      </w:r>
      <w:r w:rsidRPr="001459FF">
        <w:rPr>
          <w:rFonts w:asciiTheme="majorHAnsi" w:hAnsiTheme="majorHAnsi" w:cstheme="majorHAnsi"/>
          <w:sz w:val="12"/>
        </w:rPr>
        <w:t xml:space="preserve"> None of </w:t>
      </w:r>
      <w:r w:rsidRPr="001459FF">
        <w:rPr>
          <w:rFonts w:asciiTheme="majorHAnsi" w:hAnsiTheme="majorHAnsi" w:cstheme="majorHAnsi"/>
          <w:sz w:val="12"/>
        </w:rPr>
        <w:lastRenderedPageBreak/>
        <w:t xml:space="preserve">those, however, have shown signs of life. "You cannot rule out the fact that a Mars rock with life in it landing on the Earth kicked off terrestrial life, and you can only really test that by finding life on Mars," Christopher </w:t>
      </w:r>
      <w:proofErr w:type="spellStart"/>
      <w:r w:rsidRPr="001459FF">
        <w:rPr>
          <w:rFonts w:asciiTheme="majorHAnsi" w:hAnsiTheme="majorHAnsi" w:cstheme="majorHAnsi"/>
          <w:sz w:val="12"/>
        </w:rPr>
        <w:t>Impey</w:t>
      </w:r>
      <w:proofErr w:type="spellEnd"/>
      <w:r w:rsidRPr="001459FF">
        <w:rPr>
          <w:rFonts w:asciiTheme="majorHAnsi" w:hAnsiTheme="majorHAnsi" w:cstheme="majorHAnsi"/>
          <w:sz w:val="12"/>
        </w:rPr>
        <w:t xml:space="preserve">, a British astronomer and author of over a dozen books in astronomy and popular science, told Business Insider. </w:t>
      </w:r>
      <w:r w:rsidRPr="001459FF">
        <w:rPr>
          <w:rStyle w:val="Emphasis"/>
          <w:rFonts w:asciiTheme="majorHAnsi" w:hAnsiTheme="majorHAnsi" w:cstheme="majorHAnsi"/>
        </w:rPr>
        <w:t xml:space="preserve">3. Improving the quality of life on Earth </w:t>
      </w:r>
      <w:r w:rsidRPr="001459FF">
        <w:rPr>
          <w:rFonts w:asciiTheme="majorHAnsi" w:hAnsiTheme="majorHAnsi" w:cstheme="majorHAnsi"/>
          <w:sz w:val="12"/>
        </w:rPr>
        <w:t>"</w:t>
      </w:r>
      <w:r w:rsidRPr="001459FF">
        <w:rPr>
          <w:rStyle w:val="StyleUnderline"/>
          <w:rFonts w:asciiTheme="majorHAnsi" w:hAnsiTheme="majorHAnsi" w:cstheme="majorHAnsi"/>
          <w:highlight w:val="cyan"/>
        </w:rPr>
        <w:t>Only by pushing mankind to its limits</w:t>
      </w:r>
      <w:r w:rsidRPr="001459FF">
        <w:rPr>
          <w:rStyle w:val="StyleUnderline"/>
          <w:rFonts w:asciiTheme="majorHAnsi" w:hAnsiTheme="majorHAnsi" w:cstheme="majorHAnsi"/>
        </w:rPr>
        <w:t xml:space="preserve">, to the bottoms of the ocean and into space, </w:t>
      </w:r>
      <w:r w:rsidRPr="001459FF">
        <w:rPr>
          <w:rStyle w:val="StyleUnderline"/>
          <w:rFonts w:asciiTheme="majorHAnsi" w:hAnsiTheme="majorHAnsi" w:cstheme="majorHAnsi"/>
          <w:highlight w:val="cyan"/>
        </w:rPr>
        <w:t>will we make discoveries in science</w:t>
      </w:r>
      <w:r w:rsidRPr="001459FF">
        <w:rPr>
          <w:rStyle w:val="StyleUnderline"/>
          <w:rFonts w:asciiTheme="majorHAnsi" w:hAnsiTheme="majorHAnsi" w:cstheme="majorHAnsi"/>
        </w:rPr>
        <w:t xml:space="preserve"> and technology that can be adapted to improve life on Earth.</w:t>
      </w:r>
      <w:r w:rsidRPr="001459FF">
        <w:rPr>
          <w:rFonts w:asciiTheme="majorHAnsi" w:hAnsiTheme="majorHAnsi" w:cstheme="majorHAnsi"/>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w:t>
      </w:r>
      <w:proofErr w:type="spellStart"/>
      <w:r w:rsidRPr="001459FF">
        <w:rPr>
          <w:rFonts w:asciiTheme="majorHAnsi" w:hAnsiTheme="majorHAnsi" w:cstheme="majorHAnsi"/>
          <w:sz w:val="12"/>
        </w:rPr>
        <w:t>StarTalk</w:t>
      </w:r>
      <w:proofErr w:type="spellEnd"/>
      <w:r w:rsidRPr="001459FF">
        <w:rPr>
          <w:rFonts w:asciiTheme="majorHAnsi" w:hAnsiTheme="majorHAnsi" w:cstheme="majorHAnsi"/>
          <w:sz w:val="12"/>
        </w:rPr>
        <w:t xml:space="preserve"> radio host, explained during an interview with Fareed Zakaria in 2012. </w:t>
      </w:r>
      <w:r w:rsidRPr="001459FF">
        <w:rPr>
          <w:rStyle w:val="StyleUnderline"/>
          <w:rFonts w:asciiTheme="majorHAnsi" w:hAnsiTheme="majorHAnsi" w:cstheme="majorHAnsi"/>
        </w:rPr>
        <w:t xml:space="preserve">It's impossible to predict how </w:t>
      </w:r>
      <w:r w:rsidRPr="001459FF">
        <w:rPr>
          <w:rStyle w:val="StyleUnderline"/>
          <w:rFonts w:asciiTheme="majorHAnsi" w:hAnsiTheme="majorHAnsi" w:cstheme="majorHAnsi"/>
          <w:highlight w:val="cyan"/>
        </w:rPr>
        <w:t>cutting-edge technologies</w:t>
      </w:r>
      <w:r w:rsidRPr="001459FF">
        <w:rPr>
          <w:rStyle w:val="StyleUnderline"/>
          <w:rFonts w:asciiTheme="majorHAnsi" w:hAnsiTheme="majorHAnsi" w:cstheme="majorHAnsi"/>
        </w:rPr>
        <w:t xml:space="preserve"> used to develop manned missions to Mars and habitats on Mars </w:t>
      </w:r>
      <w:r w:rsidRPr="001459FF">
        <w:rPr>
          <w:rStyle w:val="StyleUnderline"/>
          <w:rFonts w:asciiTheme="majorHAnsi" w:hAnsiTheme="majorHAnsi" w:cstheme="majorHAnsi"/>
          <w:highlight w:val="cyan"/>
        </w:rPr>
        <w:t>will benefit other fields</w:t>
      </w:r>
      <w:r w:rsidRPr="001459FF">
        <w:rPr>
          <w:rStyle w:val="StyleUnderline"/>
          <w:rFonts w:asciiTheme="majorHAnsi" w:hAnsiTheme="majorHAnsi" w:cstheme="majorHAnsi"/>
        </w:rPr>
        <w:t xml:space="preserve"> like medicine or agriculture.</w:t>
      </w:r>
      <w:r w:rsidRPr="001459FF">
        <w:rPr>
          <w:rFonts w:asciiTheme="majorHAnsi" w:hAnsiTheme="majorHAnsi" w:cstheme="majorHAnsi"/>
          <w:sz w:val="12"/>
        </w:rPr>
        <w:t xml:space="preserve"> But we'll figure that out only by "pushing humankind to its limits" and </w:t>
      </w:r>
      <w:proofErr w:type="spellStart"/>
      <w:r w:rsidRPr="001459FF">
        <w:rPr>
          <w:rFonts w:asciiTheme="majorHAnsi" w:hAnsiTheme="majorHAnsi" w:cstheme="majorHAnsi"/>
          <w:sz w:val="12"/>
        </w:rPr>
        <w:t>boldy</w:t>
      </w:r>
      <w:proofErr w:type="spellEnd"/>
      <w:r w:rsidRPr="001459FF">
        <w:rPr>
          <w:rFonts w:asciiTheme="majorHAnsi" w:hAnsiTheme="majorHAnsi" w:cstheme="majorHAnsi"/>
          <w:sz w:val="12"/>
        </w:rPr>
        <w:t xml:space="preserve"> going where we've never been before. </w:t>
      </w:r>
      <w:r w:rsidRPr="001459FF">
        <w:rPr>
          <w:rStyle w:val="Emphasis"/>
          <w:rFonts w:asciiTheme="majorHAnsi" w:hAnsiTheme="majorHAnsi" w:cstheme="majorHAnsi"/>
        </w:rPr>
        <w:t xml:space="preserve">4. Growing as a species </w:t>
      </w:r>
      <w:r w:rsidRPr="001459FF">
        <w:rPr>
          <w:rStyle w:val="StyleUnderline"/>
          <w:rFonts w:asciiTheme="majorHAnsi" w:hAnsiTheme="majorHAnsi" w:cstheme="majorHAnsi"/>
        </w:rPr>
        <w:t>Another reason we should go to Mars</w:t>
      </w:r>
      <w:r w:rsidRPr="001459FF">
        <w:rPr>
          <w:rFonts w:asciiTheme="majorHAnsi" w:hAnsiTheme="majorHAnsi" w:cstheme="majorHAnsi"/>
          <w:sz w:val="12"/>
        </w:rPr>
        <w:t xml:space="preserve">, according to Tyson, </w:t>
      </w:r>
      <w:r w:rsidRPr="001459FF">
        <w:rPr>
          <w:rStyle w:val="StyleUnderline"/>
          <w:rFonts w:asciiTheme="majorHAnsi" w:hAnsiTheme="majorHAnsi" w:cstheme="majorHAnsi"/>
        </w:rPr>
        <w:t>is to inspire the next generation of space explorers.</w:t>
      </w:r>
      <w:r w:rsidRPr="001459FF">
        <w:rPr>
          <w:rFonts w:asciiTheme="majorHAnsi" w:hAnsiTheme="majorHAnsi" w:cstheme="majorHAnsi"/>
          <w:sz w:val="12"/>
        </w:rPr>
        <w:t xml:space="preserve"> When asked in 2013 whether we should go to Mars, he answered: "Yes, </w:t>
      </w:r>
      <w:r w:rsidRPr="001459FF">
        <w:rPr>
          <w:rStyle w:val="StyleUnderline"/>
          <w:rFonts w:asciiTheme="majorHAnsi" w:hAnsiTheme="majorHAnsi" w:cstheme="majorHAnsi"/>
        </w:rPr>
        <w:t xml:space="preserve">if </w:t>
      </w:r>
      <w:r w:rsidRPr="001459FF">
        <w:rPr>
          <w:rStyle w:val="StyleUnderline"/>
          <w:rFonts w:asciiTheme="majorHAnsi" w:hAnsiTheme="majorHAnsi" w:cstheme="majorHAnsi"/>
          <w:highlight w:val="cyan"/>
        </w:rPr>
        <w:t>it galvanizes an entire generation</w:t>
      </w:r>
      <w:r w:rsidRPr="001459FF">
        <w:rPr>
          <w:rStyle w:val="StyleUnderline"/>
          <w:rFonts w:asciiTheme="majorHAnsi" w:hAnsiTheme="majorHAnsi" w:cstheme="majorHAnsi"/>
        </w:rPr>
        <w:t xml:space="preserve"> of students in the educational pipeline to want to become scientists, engineers, technologists, and mathematicians</w:t>
      </w:r>
      <w:r w:rsidRPr="001459FF">
        <w:rPr>
          <w:rFonts w:asciiTheme="majorHAnsi" w:hAnsiTheme="majorHAnsi" w:cstheme="majorHAnsi"/>
          <w:sz w:val="12"/>
        </w:rPr>
        <w:t xml:space="preserve">," he said. "The next generation of astronauts to land on Mars are in middle school now." </w:t>
      </w:r>
      <w:r w:rsidRPr="001459FF">
        <w:rPr>
          <w:rStyle w:val="StyleUnderline"/>
          <w:rFonts w:asciiTheme="majorHAnsi" w:hAnsiTheme="majorHAnsi" w:cstheme="majorHAnsi"/>
        </w:rPr>
        <w:t xml:space="preserve">Humanity's aspirations to explore space are what </w:t>
      </w:r>
      <w:r w:rsidRPr="001459FF">
        <w:rPr>
          <w:rStyle w:val="StyleUnderline"/>
          <w:rFonts w:asciiTheme="majorHAnsi" w:hAnsiTheme="majorHAnsi" w:cstheme="majorHAnsi"/>
          <w:highlight w:val="cyan"/>
        </w:rPr>
        <w:t>drive us toward more advanced technological innovations</w:t>
      </w:r>
      <w:r w:rsidRPr="001459FF">
        <w:rPr>
          <w:rStyle w:val="StyleUnderline"/>
          <w:rFonts w:asciiTheme="majorHAnsi" w:hAnsiTheme="majorHAnsi" w:cstheme="majorHAnsi"/>
        </w:rPr>
        <w:t xml:space="preserve"> that will undoubtedly benefit mankind in one way or another. </w:t>
      </w:r>
      <w:r w:rsidRPr="001459FF">
        <w:rPr>
          <w:rFonts w:asciiTheme="majorHAnsi" w:hAnsiTheme="majorHAnsi" w:cstheme="majorHAnsi"/>
          <w:sz w:val="12"/>
        </w:rPr>
        <w:t>"</w:t>
      </w:r>
      <w:r w:rsidRPr="001459FF">
        <w:rPr>
          <w:rStyle w:val="StyleUnderline"/>
          <w:rFonts w:asciiTheme="majorHAnsi" w:hAnsiTheme="majorHAnsi" w:cstheme="majorHAnsi"/>
        </w:rPr>
        <w:t>Space is like a proxy for a lot of what else goes on in society, including your urge to innovate</w:t>
      </w:r>
      <w:r w:rsidRPr="001459FF">
        <w:rPr>
          <w:rFonts w:asciiTheme="majorHAnsi" w:hAnsiTheme="majorHAnsi" w:cstheme="majorHAnsi"/>
          <w:sz w:val="12"/>
        </w:rPr>
        <w:t xml:space="preserve">," Tyson said during his interview with Zakaria. He added: "There's nothing that drives ambitions the way NASA does." </w:t>
      </w:r>
      <w:r w:rsidRPr="001459FF">
        <w:rPr>
          <w:rStyle w:val="Emphasis"/>
          <w:rFonts w:asciiTheme="majorHAnsi" w:hAnsiTheme="majorHAnsi" w:cstheme="majorHAnsi"/>
        </w:rPr>
        <w:t xml:space="preserve">5. Demonstrating political and economic leadership </w:t>
      </w:r>
      <w:r w:rsidRPr="001459FF">
        <w:rPr>
          <w:rFonts w:asciiTheme="majorHAnsi" w:hAnsiTheme="majorHAnsi" w:cstheme="majorHAnsi"/>
          <w:sz w:val="12"/>
        </w:rPr>
        <w:t xml:space="preserve">At a February 24 hearing, Aldrin told the US Senate's Subcommittee on Space, Science and Competitiveness that </w:t>
      </w:r>
      <w:r w:rsidRPr="001459FF">
        <w:rPr>
          <w:rStyle w:val="StyleUnderline"/>
          <w:rFonts w:asciiTheme="majorHAnsi" w:hAnsiTheme="majorHAnsi" w:cstheme="majorHAnsi"/>
          <w:highlight w:val="cyan"/>
        </w:rPr>
        <w:t>getting to Mars was a necessity</w:t>
      </w:r>
      <w:r w:rsidRPr="001459FF">
        <w:rPr>
          <w:rStyle w:val="StyleUnderline"/>
          <w:rFonts w:asciiTheme="majorHAnsi" w:hAnsiTheme="majorHAnsi" w:cstheme="majorHAnsi"/>
        </w:rPr>
        <w:t xml:space="preserve"> not only for science, but also </w:t>
      </w:r>
      <w:r w:rsidRPr="001459FF">
        <w:rPr>
          <w:rStyle w:val="StyleUnderline"/>
          <w:rFonts w:asciiTheme="majorHAnsi" w:hAnsiTheme="majorHAnsi" w:cstheme="majorHAnsi"/>
          <w:highlight w:val="cyan"/>
        </w:rPr>
        <w:t>for policy</w:t>
      </w:r>
      <w:r w:rsidRPr="001459FF">
        <w:rPr>
          <w:rStyle w:val="StyleUnderline"/>
          <w:rFonts w:asciiTheme="majorHAnsi" w:hAnsiTheme="majorHAnsi" w:cstheme="majorHAnsi"/>
        </w:rPr>
        <w:t xml:space="preserve">. </w:t>
      </w:r>
      <w:r w:rsidRPr="001459FF">
        <w:rPr>
          <w:rFonts w:asciiTheme="majorHAnsi" w:hAnsiTheme="majorHAnsi" w:cstheme="majorHAnsi"/>
          <w:sz w:val="12"/>
        </w:rPr>
        <w:t xml:space="preserve">"In my opinion, </w:t>
      </w:r>
      <w:r w:rsidRPr="001459FF">
        <w:rPr>
          <w:rStyle w:val="StyleUnderline"/>
          <w:rFonts w:asciiTheme="majorHAnsi" w:hAnsiTheme="majorHAnsi" w:cstheme="majorHAnsi"/>
        </w:rPr>
        <w:t>there is no more convincing way to demonstrate American leadership for the remainder of this century than to commit to a permanent presence on Mars</w:t>
      </w:r>
      <w:r w:rsidRPr="001459FF">
        <w:rPr>
          <w:rFonts w:asciiTheme="majorHAnsi" w:hAnsiTheme="majorHAnsi" w:cstheme="majorHAnsi"/>
          <w:sz w:val="12"/>
        </w:rPr>
        <w:t xml:space="preserve">," he said. </w:t>
      </w:r>
      <w:r w:rsidRPr="001459FF">
        <w:rPr>
          <w:rStyle w:val="StyleUnderline"/>
          <w:rFonts w:asciiTheme="majorHAnsi" w:hAnsiTheme="majorHAnsi" w:cstheme="majorHAnsi"/>
        </w:rPr>
        <w:t xml:space="preserve">If Americans do not go to Mars, someone else will. And that spells political and economic benefit for whoever succeeds. </w:t>
      </w:r>
      <w:r w:rsidRPr="001459FF">
        <w:rPr>
          <w:rFonts w:asciiTheme="majorHAnsi" w:hAnsiTheme="majorHAnsi" w:cstheme="majorHAnsi"/>
          <w:sz w:val="12"/>
        </w:rPr>
        <w:t>"If you lose your space edge," Tyson said during his interview with Zakaria, "my deep concern is that you lose everything else about society that enables you to compete economically."</w:t>
      </w:r>
    </w:p>
    <w:p w14:paraId="27EBB45F" w14:textId="77777777" w:rsidR="00DF0F78" w:rsidRPr="001459FF" w:rsidRDefault="00DF0F78" w:rsidP="00025E4B">
      <w:pPr>
        <w:rPr>
          <w:rFonts w:asciiTheme="majorHAnsi" w:hAnsiTheme="majorHAnsi" w:cstheme="majorHAnsi"/>
          <w:sz w:val="16"/>
        </w:rPr>
      </w:pPr>
    </w:p>
    <w:p w14:paraId="4FE876F0" w14:textId="77777777" w:rsidR="00025E4B" w:rsidRPr="001459FF" w:rsidRDefault="00025E4B" w:rsidP="00025E4B">
      <w:pPr>
        <w:pStyle w:val="Heading4"/>
        <w:rPr>
          <w:rFonts w:asciiTheme="majorHAnsi" w:hAnsiTheme="majorHAnsi" w:cstheme="majorHAnsi"/>
        </w:rPr>
      </w:pPr>
      <w:r w:rsidRPr="001459FF">
        <w:rPr>
          <w:rFonts w:asciiTheme="majorHAnsi" w:hAnsiTheme="majorHAnsi" w:cstheme="majorHAnsi"/>
        </w:rPr>
        <w:t>Independently brings immeasurable expected value</w:t>
      </w:r>
    </w:p>
    <w:p w14:paraId="2427BA6B" w14:textId="77777777" w:rsidR="00025E4B" w:rsidRPr="001459FF" w:rsidRDefault="00025E4B" w:rsidP="00025E4B">
      <w:pPr>
        <w:rPr>
          <w:rFonts w:asciiTheme="majorHAnsi" w:hAnsiTheme="majorHAnsi" w:cstheme="majorHAnsi"/>
        </w:rPr>
      </w:pPr>
      <w:r w:rsidRPr="001459FF">
        <w:rPr>
          <w:rStyle w:val="Style13ptBold"/>
          <w:rFonts w:asciiTheme="majorHAnsi" w:hAnsiTheme="majorHAnsi" w:cstheme="majorHAnsi"/>
        </w:rPr>
        <w:t>Baum 16</w:t>
      </w:r>
      <w:r w:rsidRPr="001459FF">
        <w:rPr>
          <w:rFonts w:asciiTheme="majorHAnsi" w:hAnsiTheme="majorHAnsi" w:cstheme="majorHAnsi"/>
        </w:rPr>
        <w:t xml:space="preserve"> – Executive Director of the Global Catastrophic Risk Institute [Seth D. Baum, “The Ethics of Outer Space: A Consequentialist Perspective,” 2016, Springer, pp. 115-116, EA]</w:t>
      </w:r>
    </w:p>
    <w:p w14:paraId="23275D8F" w14:textId="77777777" w:rsidR="00025E4B" w:rsidRPr="001459FF" w:rsidRDefault="00025E4B" w:rsidP="00025E4B">
      <w:pPr>
        <w:rPr>
          <w:rStyle w:val="StyleUnderline"/>
          <w:rFonts w:asciiTheme="majorHAnsi" w:hAnsiTheme="majorHAnsi" w:cstheme="majorHAnsi"/>
        </w:rPr>
      </w:pPr>
      <w:r w:rsidRPr="001459FF">
        <w:rPr>
          <w:rStyle w:val="StyleUnderline"/>
          <w:rFonts w:asciiTheme="majorHAnsi" w:hAnsiTheme="majorHAnsi" w:cstheme="majorHAnsi"/>
        </w:rPr>
        <w:t xml:space="preserve">Space </w:t>
      </w:r>
      <w:r w:rsidRPr="001459FF">
        <w:rPr>
          <w:rStyle w:val="StyleUnderline"/>
          <w:rFonts w:asciiTheme="majorHAnsi" w:hAnsiTheme="majorHAnsi" w:cstheme="majorHAnsi"/>
          <w:highlight w:val="cyan"/>
        </w:rPr>
        <w:t>colonization</w:t>
      </w:r>
      <w:r w:rsidRPr="001459FF">
        <w:rPr>
          <w:rFonts w:asciiTheme="majorHAnsi" w:hAnsiTheme="majorHAnsi" w:cstheme="majorHAnsi"/>
          <w:sz w:val="16"/>
        </w:rPr>
        <w:t xml:space="preserve"> is notable because it </w:t>
      </w:r>
      <w:r w:rsidRPr="001459FF">
        <w:rPr>
          <w:rStyle w:val="StyleUnderline"/>
          <w:rFonts w:asciiTheme="majorHAnsi" w:hAnsiTheme="majorHAnsi" w:cstheme="majorHAnsi"/>
        </w:rPr>
        <w:t>may</w:t>
      </w:r>
      <w:r w:rsidRPr="001459FF">
        <w:rPr>
          <w:rFonts w:asciiTheme="majorHAnsi" w:hAnsiTheme="majorHAnsi" w:cstheme="majorHAnsi"/>
          <w:sz w:val="16"/>
        </w:rPr>
        <w:t xml:space="preserve"> be able to </w:t>
      </w:r>
      <w:r w:rsidRPr="001459FF">
        <w:rPr>
          <w:rStyle w:val="StyleUnderline"/>
          <w:rFonts w:asciiTheme="majorHAnsi" w:hAnsiTheme="majorHAnsi" w:cstheme="majorHAnsi"/>
          <w:highlight w:val="cyan"/>
        </w:rPr>
        <w:t>bring</w:t>
      </w:r>
      <w:r w:rsidRPr="001459FF">
        <w:rPr>
          <w:rStyle w:val="Emphasis"/>
          <w:rFonts w:asciiTheme="majorHAnsi" w:hAnsiTheme="majorHAnsi" w:cstheme="majorHAnsi"/>
        </w:rPr>
        <w:t xml:space="preserve"> utterly </w:t>
      </w:r>
      <w:r w:rsidRPr="001459FF">
        <w:rPr>
          <w:rStyle w:val="Emphasis"/>
          <w:rFonts w:asciiTheme="majorHAnsi" w:hAnsiTheme="majorHAnsi" w:cstheme="majorHAnsi"/>
          <w:highlight w:val="cyan"/>
        </w:rPr>
        <w:t>immense</w:t>
      </w:r>
      <w:r w:rsidRPr="001459FF">
        <w:rPr>
          <w:rStyle w:val="Emphasis"/>
          <w:rFonts w:asciiTheme="majorHAnsi" w:hAnsiTheme="majorHAnsi" w:cstheme="majorHAnsi"/>
        </w:rPr>
        <w:t xml:space="preserve"> increases in</w:t>
      </w:r>
      <w:r w:rsidRPr="001459FF">
        <w:rPr>
          <w:rFonts w:asciiTheme="majorHAnsi" w:hAnsiTheme="majorHAnsi" w:cstheme="majorHAnsi"/>
          <w:sz w:val="16"/>
        </w:rPr>
        <w:t xml:space="preserve"> intrinsic </w:t>
      </w:r>
      <w:r w:rsidRPr="001459FF">
        <w:rPr>
          <w:rStyle w:val="Emphasis"/>
          <w:rFonts w:asciiTheme="majorHAnsi" w:hAnsiTheme="majorHAnsi" w:cstheme="majorHAnsi"/>
          <w:highlight w:val="cyan"/>
        </w:rPr>
        <w:t>value</w:t>
      </w:r>
      <w:r w:rsidRPr="001459FF">
        <w:rPr>
          <w:rStyle w:val="Emphasis"/>
          <w:rFonts w:asciiTheme="majorHAnsi" w:hAnsiTheme="majorHAnsi" w:cstheme="majorHAnsi"/>
        </w:rPr>
        <w:t>.</w:t>
      </w:r>
      <w:r w:rsidRPr="001459FF">
        <w:rPr>
          <w:rFonts w:asciiTheme="majorHAnsi" w:hAnsiTheme="majorHAnsi" w:cstheme="majorHAnsi"/>
          <w:sz w:val="16"/>
        </w:rPr>
        <w:t xml:space="preserve"> Early colonies might start small, given that other planets and moons have inhospitable environments. However,</w:t>
      </w:r>
      <w:r w:rsidRPr="001459FF">
        <w:rPr>
          <w:rStyle w:val="StyleUnderline"/>
          <w:rFonts w:asciiTheme="majorHAnsi" w:hAnsiTheme="majorHAnsi" w:cstheme="majorHAnsi"/>
        </w:rPr>
        <w:t xml:space="preserve"> it may be possible to build</w:t>
      </w:r>
      <w:r w:rsidRPr="001459FF">
        <w:rPr>
          <w:rStyle w:val="Emphasis"/>
          <w:rFonts w:asciiTheme="majorHAnsi" w:hAnsiTheme="majorHAnsi" w:cstheme="majorHAnsi"/>
        </w:rPr>
        <w:t xml:space="preserve"> large indoor colonies</w:t>
      </w:r>
      <w:r w:rsidRPr="001459FF">
        <w:rPr>
          <w:rStyle w:val="StyleUnderline"/>
          <w:rFonts w:asciiTheme="majorHAnsi" w:hAnsiTheme="majorHAnsi" w:cstheme="majorHAnsi"/>
        </w:rPr>
        <w:t xml:space="preserve"> or create</w:t>
      </w:r>
      <w:r w:rsidRPr="001459FF">
        <w:rPr>
          <w:rStyle w:val="Emphasis"/>
          <w:rFonts w:asciiTheme="majorHAnsi" w:hAnsiTheme="majorHAnsi" w:cstheme="majorHAnsi"/>
        </w:rPr>
        <w:t xml:space="preserve"> more hospitable outdoor environments</w:t>
      </w:r>
      <w:r w:rsidRPr="001459FF">
        <w:rPr>
          <w:rFonts w:asciiTheme="majorHAnsi" w:hAnsiTheme="majorHAnsi" w:cstheme="majorHAnsi"/>
          <w:sz w:val="16"/>
        </w:rPr>
        <w:t xml:space="preserve"> (i.e., terraforming). </w:t>
      </w:r>
      <w:r w:rsidRPr="001459FF">
        <w:rPr>
          <w:rStyle w:val="StyleUnderline"/>
          <w:rFonts w:asciiTheme="majorHAnsi" w:hAnsiTheme="majorHAnsi" w:cstheme="majorHAnsi"/>
        </w:rPr>
        <w:t xml:space="preserve">Even just on other planets and moons in the Solar System, space </w:t>
      </w:r>
      <w:r w:rsidRPr="001459FF">
        <w:rPr>
          <w:rStyle w:val="StyleUnderline"/>
          <w:rFonts w:asciiTheme="majorHAnsi" w:hAnsiTheme="majorHAnsi" w:cstheme="majorHAnsi"/>
          <w:highlight w:val="cyan"/>
        </w:rPr>
        <w:t>colonies</w:t>
      </w:r>
      <w:r w:rsidRPr="001459FF">
        <w:rPr>
          <w:rStyle w:val="StyleUnderline"/>
          <w:rFonts w:asciiTheme="majorHAnsi" w:hAnsiTheme="majorHAnsi" w:cstheme="majorHAnsi"/>
        </w:rPr>
        <w:t xml:space="preserve"> could </w:t>
      </w:r>
      <w:r w:rsidRPr="001459FF">
        <w:rPr>
          <w:rStyle w:val="Emphasis"/>
          <w:rFonts w:asciiTheme="majorHAnsi" w:hAnsiTheme="majorHAnsi" w:cstheme="majorHAnsi"/>
          <w:highlight w:val="cyan"/>
        </w:rPr>
        <w:t>multiply</w:t>
      </w:r>
      <w:r w:rsidRPr="001459FF">
        <w:rPr>
          <w:rStyle w:val="Emphasis"/>
          <w:rFonts w:asciiTheme="majorHAnsi" w:hAnsiTheme="majorHAnsi" w:cstheme="majorHAnsi"/>
        </w:rPr>
        <w:t xml:space="preserve"> the total </w:t>
      </w:r>
      <w:r w:rsidRPr="001459FF">
        <w:rPr>
          <w:rStyle w:val="Emphasis"/>
          <w:rFonts w:asciiTheme="majorHAnsi" w:hAnsiTheme="majorHAnsi" w:cstheme="majorHAnsi"/>
          <w:highlight w:val="cyan"/>
        </w:rPr>
        <w:t>area</w:t>
      </w:r>
      <w:r w:rsidRPr="001459FF">
        <w:rPr>
          <w:rStyle w:val="Emphasis"/>
          <w:rFonts w:asciiTheme="majorHAnsi" w:hAnsiTheme="majorHAnsi" w:cstheme="majorHAnsi"/>
        </w:rPr>
        <w:t xml:space="preserve"> available </w:t>
      </w:r>
      <w:r w:rsidRPr="001459FF">
        <w:rPr>
          <w:rStyle w:val="Emphasis"/>
          <w:rFonts w:asciiTheme="majorHAnsi" w:hAnsiTheme="majorHAnsi" w:cstheme="majorHAnsi"/>
          <w:highlight w:val="cyan"/>
        </w:rPr>
        <w:t>for</w:t>
      </w:r>
      <w:r w:rsidRPr="001459FF">
        <w:rPr>
          <w:rStyle w:val="Emphasis"/>
          <w:rFonts w:asciiTheme="majorHAnsi" w:hAnsiTheme="majorHAnsi" w:cstheme="majorHAnsi"/>
        </w:rPr>
        <w:t xml:space="preserve"> human </w:t>
      </w:r>
      <w:r w:rsidRPr="001459FF">
        <w:rPr>
          <w:rStyle w:val="Emphasis"/>
          <w:rFonts w:asciiTheme="majorHAnsi" w:hAnsiTheme="majorHAnsi" w:cstheme="majorHAnsi"/>
          <w:highlight w:val="cyan"/>
        </w:rPr>
        <w:t>habitation</w:t>
      </w:r>
      <w:r w:rsidRPr="001459FF">
        <w:rPr>
          <w:rFonts w:asciiTheme="majorHAnsi" w:hAnsiTheme="majorHAnsi" w:cstheme="majorHAnsi"/>
          <w:sz w:val="16"/>
        </w:rPr>
        <w:t xml:space="preserve">. And </w:t>
      </w:r>
      <w:r w:rsidRPr="001459FF">
        <w:rPr>
          <w:rStyle w:val="StyleUnderline"/>
          <w:rFonts w:asciiTheme="majorHAnsi" w:hAnsiTheme="majorHAnsi" w:cstheme="majorHAnsi"/>
        </w:rPr>
        <w:t>there are many more planets around other stars</w:t>
      </w:r>
      <w:r w:rsidRPr="001459FF">
        <w:rPr>
          <w:rFonts w:asciiTheme="majorHAnsi" w:hAnsiTheme="majorHAnsi" w:cstheme="majorHAnsi"/>
          <w:sz w:val="16"/>
        </w:rPr>
        <w:t xml:space="preserve">, as ongoing research on exoplanets is now learning. </w:t>
      </w:r>
      <w:r w:rsidRPr="001459FF">
        <w:rPr>
          <w:rStyle w:val="StyleUnderline"/>
          <w:rFonts w:asciiTheme="majorHAnsi" w:hAnsiTheme="majorHAnsi" w:cstheme="majorHAnsi"/>
        </w:rPr>
        <w:t xml:space="preserve">One recent study estimates </w:t>
      </w:r>
      <w:r w:rsidRPr="001459FF">
        <w:rPr>
          <w:rStyle w:val="Emphasis"/>
          <w:rFonts w:asciiTheme="majorHAnsi" w:hAnsiTheme="majorHAnsi" w:cstheme="majorHAnsi"/>
        </w:rPr>
        <w:t>22 % of Sun-like stars have Earth-like exoplanets</w:t>
      </w:r>
      <w:r w:rsidRPr="001459FF">
        <w:rPr>
          <w:rFonts w:asciiTheme="majorHAnsi" w:hAnsiTheme="majorHAnsi" w:cstheme="majorHAnsi"/>
          <w:sz w:val="16"/>
        </w:rPr>
        <w:t xml:space="preserve"> (</w:t>
      </w:r>
      <w:proofErr w:type="spellStart"/>
      <w:r w:rsidRPr="001459FF">
        <w:rPr>
          <w:rFonts w:asciiTheme="majorHAnsi" w:hAnsiTheme="majorHAnsi" w:cstheme="majorHAnsi"/>
          <w:sz w:val="16"/>
        </w:rPr>
        <w:t>Petigura</w:t>
      </w:r>
      <w:proofErr w:type="spellEnd"/>
      <w:r w:rsidRPr="001459FF">
        <w:rPr>
          <w:rFonts w:asciiTheme="majorHAnsi" w:hAnsiTheme="majorHAnsi" w:cstheme="majorHAnsi"/>
          <w:sz w:val="16"/>
        </w:rPr>
        <w:t xml:space="preserve"> et al. 2013), </w:t>
      </w:r>
      <w:r w:rsidRPr="001459FF">
        <w:rPr>
          <w:rStyle w:val="StyleUnderline"/>
          <w:rFonts w:asciiTheme="majorHAnsi" w:hAnsiTheme="majorHAnsi" w:cstheme="majorHAnsi"/>
        </w:rPr>
        <w:t>implying billions to tens of billions of</w:t>
      </w:r>
      <w:r w:rsidRPr="001459FF">
        <w:rPr>
          <w:rFonts w:asciiTheme="majorHAnsi" w:hAnsiTheme="majorHAnsi" w:cstheme="majorHAnsi"/>
          <w:sz w:val="16"/>
        </w:rPr>
        <w:t xml:space="preserve"> potentially </w:t>
      </w:r>
      <w:r w:rsidRPr="001459FF">
        <w:rPr>
          <w:rStyle w:val="StyleUnderline"/>
          <w:rFonts w:asciiTheme="majorHAnsi" w:hAnsiTheme="majorHAnsi" w:cstheme="majorHAnsi"/>
        </w:rPr>
        <w:t>habitable planets across the galaxy.</w:t>
      </w:r>
    </w:p>
    <w:p w14:paraId="383D03C0" w14:textId="77777777" w:rsidR="00025E4B" w:rsidRPr="001459FF" w:rsidRDefault="00025E4B" w:rsidP="00025E4B">
      <w:pPr>
        <w:rPr>
          <w:rFonts w:asciiTheme="majorHAnsi" w:hAnsiTheme="majorHAnsi" w:cstheme="majorHAnsi"/>
          <w:sz w:val="16"/>
        </w:rPr>
      </w:pPr>
      <w:r w:rsidRPr="001459FF">
        <w:rPr>
          <w:rStyle w:val="StyleUnderline"/>
          <w:rFonts w:asciiTheme="majorHAnsi" w:hAnsiTheme="majorHAnsi" w:cstheme="majorHAnsi"/>
        </w:rPr>
        <w:t>Opportunities at any</w:t>
      </w:r>
      <w:r w:rsidRPr="001459FF">
        <w:rPr>
          <w:rFonts w:asciiTheme="majorHAnsi" w:hAnsiTheme="majorHAnsi" w:cstheme="majorHAnsi"/>
          <w:sz w:val="16"/>
        </w:rPr>
        <w:t xml:space="preserve"> given </w:t>
      </w:r>
      <w:r w:rsidRPr="001459FF">
        <w:rPr>
          <w:rStyle w:val="StyleUnderline"/>
          <w:rFonts w:asciiTheme="majorHAnsi" w:hAnsiTheme="majorHAnsi" w:cstheme="majorHAnsi"/>
        </w:rPr>
        <w:t>star may</w:t>
      </w:r>
      <w:r w:rsidRPr="001459FF">
        <w:rPr>
          <w:rFonts w:asciiTheme="majorHAnsi" w:hAnsiTheme="majorHAnsi" w:cstheme="majorHAnsi"/>
          <w:sz w:val="16"/>
        </w:rPr>
        <w:t xml:space="preserve"> also </w:t>
      </w:r>
      <w:r w:rsidRPr="001459FF">
        <w:rPr>
          <w:rStyle w:val="StyleUnderline"/>
          <w:rFonts w:asciiTheme="majorHAnsi" w:hAnsiTheme="majorHAnsi" w:cstheme="majorHAnsi"/>
        </w:rPr>
        <w:t>be quite</w:t>
      </w:r>
      <w:r w:rsidRPr="001459FF">
        <w:rPr>
          <w:rFonts w:asciiTheme="majorHAnsi" w:hAnsiTheme="majorHAnsi" w:cstheme="majorHAnsi"/>
          <w:sz w:val="16"/>
        </w:rPr>
        <w:t xml:space="preserve"> a bit </w:t>
      </w:r>
      <w:r w:rsidRPr="001459FF">
        <w:rPr>
          <w:rStyle w:val="StyleUnderline"/>
          <w:rFonts w:asciiTheme="majorHAnsi" w:hAnsiTheme="majorHAnsi" w:cstheme="majorHAnsi"/>
        </w:rPr>
        <w:t>greater than those available only on planets</w:t>
      </w:r>
      <w:r w:rsidRPr="001459FF">
        <w:rPr>
          <w:rFonts w:asciiTheme="majorHAnsi" w:hAnsiTheme="majorHAnsi" w:cstheme="majorHAnsi"/>
          <w:sz w:val="16"/>
        </w:rPr>
        <w:t xml:space="preserve">. Earth only receives about one two-billionth of the Sun’s radiation. </w:t>
      </w:r>
      <w:r w:rsidRPr="001459FF">
        <w:rPr>
          <w:rStyle w:val="StyleUnderline"/>
          <w:rFonts w:asciiTheme="majorHAnsi" w:hAnsiTheme="majorHAnsi" w:cstheme="majorHAnsi"/>
        </w:rPr>
        <w:t xml:space="preserve">To collect all the Sun’s radiation, humanity would need a </w:t>
      </w:r>
      <w:r w:rsidRPr="001459FF">
        <w:rPr>
          <w:rStyle w:val="Emphasis"/>
          <w:rFonts w:asciiTheme="majorHAnsi" w:hAnsiTheme="majorHAnsi" w:cstheme="majorHAnsi"/>
          <w:highlight w:val="cyan"/>
        </w:rPr>
        <w:t>Dyson</w:t>
      </w:r>
      <w:r w:rsidRPr="001459FF">
        <w:rPr>
          <w:rStyle w:val="StyleUnderline"/>
          <w:rFonts w:asciiTheme="majorHAnsi" w:hAnsiTheme="majorHAnsi" w:cstheme="majorHAnsi"/>
          <w:highlight w:val="cyan"/>
        </w:rPr>
        <w:t xml:space="preserve"> </w:t>
      </w:r>
      <w:r w:rsidRPr="001459FF">
        <w:rPr>
          <w:rStyle w:val="Emphasis"/>
          <w:rFonts w:asciiTheme="majorHAnsi" w:hAnsiTheme="majorHAnsi" w:cstheme="majorHAnsi"/>
          <w:highlight w:val="cyan"/>
        </w:rPr>
        <w:t>swarm</w:t>
      </w:r>
      <w:r w:rsidRPr="001459FF">
        <w:rPr>
          <w:rFonts w:asciiTheme="majorHAnsi" w:hAnsiTheme="majorHAnsi" w:cstheme="majorHAnsi"/>
          <w:sz w:val="16"/>
        </w:rPr>
        <w:t xml:space="preserve"> (named after Dyson 1960), which is </w:t>
      </w:r>
      <w:r w:rsidRPr="001459FF">
        <w:rPr>
          <w:rStyle w:val="StyleUnderline"/>
          <w:rFonts w:asciiTheme="majorHAnsi" w:hAnsiTheme="majorHAnsi" w:cstheme="majorHAnsi"/>
        </w:rPr>
        <w:t>a series of structures that surrounds a star, collecting its radiation to power a civilization. A Dyson swarm around the Sun could</w:t>
      </w:r>
      <w:r w:rsidRPr="001459FF">
        <w:rPr>
          <w:rFonts w:asciiTheme="majorHAnsi" w:hAnsiTheme="majorHAnsi" w:cstheme="majorHAnsi"/>
          <w:sz w:val="16"/>
        </w:rPr>
        <w:t xml:space="preserve"> potentially </w:t>
      </w:r>
      <w:r w:rsidRPr="001459FF">
        <w:rPr>
          <w:rStyle w:val="Emphasis"/>
          <w:rFonts w:asciiTheme="majorHAnsi" w:hAnsiTheme="majorHAnsi" w:cstheme="majorHAnsi"/>
          <w:highlight w:val="cyan"/>
        </w:rPr>
        <w:t>enable</w:t>
      </w:r>
      <w:r w:rsidRPr="001459FF">
        <w:rPr>
          <w:rStyle w:val="StyleUnderline"/>
          <w:rFonts w:asciiTheme="majorHAnsi" w:hAnsiTheme="majorHAnsi" w:cstheme="majorHAnsi"/>
        </w:rPr>
        <w:t xml:space="preserve"> a </w:t>
      </w:r>
      <w:r w:rsidRPr="001459FF">
        <w:rPr>
          <w:rStyle w:val="Emphasis"/>
          <w:rFonts w:asciiTheme="majorHAnsi" w:hAnsiTheme="majorHAnsi" w:cstheme="majorHAnsi"/>
          <w:highlight w:val="cyan"/>
        </w:rPr>
        <w:t>civilization a billion times larger</w:t>
      </w:r>
      <w:r w:rsidRPr="001459FF">
        <w:rPr>
          <w:rStyle w:val="StyleUnderline"/>
          <w:rFonts w:asciiTheme="majorHAnsi" w:hAnsiTheme="majorHAnsi" w:cstheme="majorHAnsi"/>
        </w:rPr>
        <w:t xml:space="preserve"> than</w:t>
      </w:r>
      <w:r w:rsidRPr="001459FF">
        <w:rPr>
          <w:rFonts w:asciiTheme="majorHAnsi" w:hAnsiTheme="majorHAnsi" w:cstheme="majorHAnsi"/>
          <w:sz w:val="16"/>
        </w:rPr>
        <w:t xml:space="preserve"> is </w:t>
      </w:r>
      <w:r w:rsidRPr="001459FF">
        <w:rPr>
          <w:rStyle w:val="StyleUnderline"/>
          <w:rFonts w:asciiTheme="majorHAnsi" w:hAnsiTheme="majorHAnsi" w:cstheme="majorHAnsi"/>
        </w:rPr>
        <w:t>possible on Earth</w:t>
      </w:r>
      <w:r w:rsidRPr="001459FF">
        <w:rPr>
          <w:rFonts w:asciiTheme="majorHAnsi" w:hAnsiTheme="majorHAnsi" w:cstheme="majorHAnsi"/>
          <w:sz w:val="16"/>
        </w:rPr>
        <w:t xml:space="preserve">. Likewise, </w:t>
      </w:r>
      <w:r w:rsidRPr="001459FF">
        <w:rPr>
          <w:rStyle w:val="StyleUnderline"/>
          <w:rFonts w:asciiTheme="majorHAnsi" w:hAnsiTheme="majorHAnsi" w:cstheme="majorHAnsi"/>
        </w:rPr>
        <w:t xml:space="preserve">Dyson swarms around </w:t>
      </w:r>
      <w:r w:rsidRPr="001459FF">
        <w:rPr>
          <w:rStyle w:val="StyleUnderline"/>
          <w:rFonts w:asciiTheme="majorHAnsi" w:hAnsiTheme="majorHAnsi" w:cstheme="majorHAnsi"/>
        </w:rPr>
        <w:lastRenderedPageBreak/>
        <w:t xml:space="preserve">one billion stars would bring humanity approximately </w:t>
      </w:r>
      <w:r w:rsidRPr="001459FF">
        <w:rPr>
          <w:rStyle w:val="Emphasis"/>
          <w:rFonts w:asciiTheme="majorHAnsi" w:hAnsiTheme="majorHAnsi" w:cstheme="majorHAnsi"/>
        </w:rPr>
        <w:t>10</w:t>
      </w:r>
      <w:r w:rsidRPr="001459FF">
        <w:rPr>
          <w:rStyle w:val="Emphasis"/>
          <w:rFonts w:asciiTheme="majorHAnsi" w:hAnsiTheme="majorHAnsi" w:cstheme="majorHAnsi"/>
          <w:vertAlign w:val="superscript"/>
        </w:rPr>
        <w:t>18</w:t>
      </w:r>
      <w:r w:rsidRPr="001459FF">
        <w:rPr>
          <w:rFonts w:asciiTheme="majorHAnsi" w:hAnsiTheme="majorHAnsi" w:cstheme="majorHAnsi"/>
          <w:sz w:val="16"/>
        </w:rPr>
        <w:t xml:space="preserve"> (one billion–billion) </w:t>
      </w:r>
      <w:r w:rsidRPr="001459FF">
        <w:rPr>
          <w:rStyle w:val="Emphasis"/>
          <w:rFonts w:asciiTheme="majorHAnsi" w:hAnsiTheme="majorHAnsi" w:cstheme="majorHAnsi"/>
        </w:rPr>
        <w:t>times more energy</w:t>
      </w:r>
      <w:r w:rsidRPr="001459FF">
        <w:rPr>
          <w:rFonts w:asciiTheme="majorHAnsi" w:hAnsiTheme="majorHAnsi" w:cstheme="majorHAnsi"/>
          <w:sz w:val="16"/>
        </w:rPr>
        <w:t xml:space="preserve"> per unit time.</w:t>
      </w:r>
    </w:p>
    <w:p w14:paraId="17C5BD8F" w14:textId="77777777" w:rsidR="00025E4B" w:rsidRPr="001459FF" w:rsidRDefault="00025E4B" w:rsidP="00025E4B">
      <w:pPr>
        <w:rPr>
          <w:rFonts w:asciiTheme="majorHAnsi" w:hAnsiTheme="majorHAnsi" w:cstheme="majorHAnsi"/>
          <w:sz w:val="16"/>
        </w:rPr>
      </w:pPr>
      <w:r w:rsidRPr="001459FF">
        <w:rPr>
          <w:rStyle w:val="StyleUnderline"/>
          <w:rFonts w:asciiTheme="majorHAnsi" w:hAnsiTheme="majorHAnsi" w:cstheme="majorHAnsi"/>
        </w:rPr>
        <w:t xml:space="preserve">Space </w:t>
      </w:r>
      <w:r w:rsidRPr="001459FF">
        <w:rPr>
          <w:rStyle w:val="StyleUnderline"/>
          <w:rFonts w:asciiTheme="majorHAnsi" w:hAnsiTheme="majorHAnsi" w:cstheme="majorHAnsi"/>
          <w:highlight w:val="cyan"/>
        </w:rPr>
        <w:t>colonies</w:t>
      </w:r>
      <w:r w:rsidRPr="001459FF">
        <w:rPr>
          <w:rStyle w:val="StyleUnderline"/>
          <w:rFonts w:asciiTheme="majorHAnsi" w:hAnsiTheme="majorHAnsi" w:cstheme="majorHAnsi"/>
        </w:rPr>
        <w:t xml:space="preserve"> could</w:t>
      </w:r>
      <w:r w:rsidRPr="001459FF">
        <w:rPr>
          <w:rFonts w:asciiTheme="majorHAnsi" w:hAnsiTheme="majorHAnsi" w:cstheme="majorHAnsi"/>
          <w:sz w:val="16"/>
        </w:rPr>
        <w:t xml:space="preserve"> also </w:t>
      </w:r>
      <w:r w:rsidRPr="001459FF">
        <w:rPr>
          <w:rStyle w:val="StyleUnderline"/>
          <w:rFonts w:asciiTheme="majorHAnsi" w:hAnsiTheme="majorHAnsi" w:cstheme="majorHAnsi"/>
          <w:highlight w:val="cyan"/>
        </w:rPr>
        <w:t>increase</w:t>
      </w:r>
      <w:r w:rsidRPr="001459FF">
        <w:rPr>
          <w:rStyle w:val="StyleUnderline"/>
          <w:rFonts w:asciiTheme="majorHAnsi" w:hAnsiTheme="majorHAnsi" w:cstheme="majorHAnsi"/>
        </w:rPr>
        <w:t xml:space="preserve"> the</w:t>
      </w:r>
      <w:r w:rsidRPr="001459FF">
        <w:rPr>
          <w:rFonts w:asciiTheme="majorHAnsi" w:hAnsiTheme="majorHAnsi" w:cstheme="majorHAnsi"/>
          <w:sz w:val="16"/>
        </w:rPr>
        <w:t xml:space="preserve"> amount of </w:t>
      </w:r>
      <w:r w:rsidRPr="001459FF">
        <w:rPr>
          <w:rStyle w:val="Emphasis"/>
          <w:rFonts w:asciiTheme="majorHAnsi" w:hAnsiTheme="majorHAnsi" w:cstheme="majorHAnsi"/>
          <w:highlight w:val="cyan"/>
        </w:rPr>
        <w:t>time</w:t>
      </w:r>
      <w:r w:rsidRPr="001459FF">
        <w:rPr>
          <w:rStyle w:val="StyleUnderline"/>
          <w:rFonts w:asciiTheme="majorHAnsi" w:hAnsiTheme="majorHAnsi" w:cstheme="majorHAnsi"/>
        </w:rPr>
        <w:t xml:space="preserve"> </w:t>
      </w:r>
      <w:r w:rsidRPr="001459FF">
        <w:rPr>
          <w:rStyle w:val="Emphasis"/>
          <w:rFonts w:asciiTheme="majorHAnsi" w:hAnsiTheme="majorHAnsi" w:cstheme="majorHAnsi"/>
        </w:rPr>
        <w:t>available</w:t>
      </w:r>
      <w:r w:rsidRPr="001459FF">
        <w:rPr>
          <w:rStyle w:val="StyleUnderline"/>
          <w:rFonts w:asciiTheme="majorHAnsi" w:hAnsiTheme="majorHAnsi" w:cstheme="majorHAnsi"/>
        </w:rPr>
        <w:t xml:space="preserve"> </w:t>
      </w:r>
      <w:r w:rsidRPr="001459FF">
        <w:rPr>
          <w:rStyle w:val="StyleUnderline"/>
          <w:rFonts w:asciiTheme="majorHAnsi" w:hAnsiTheme="majorHAnsi" w:cstheme="majorHAnsi"/>
          <w:highlight w:val="cyan"/>
        </w:rPr>
        <w:t>for</w:t>
      </w:r>
      <w:r w:rsidRPr="001459FF">
        <w:rPr>
          <w:rStyle w:val="StyleUnderline"/>
          <w:rFonts w:asciiTheme="majorHAnsi" w:hAnsiTheme="majorHAnsi" w:cstheme="majorHAnsi"/>
        </w:rPr>
        <w:t xml:space="preserve"> human </w:t>
      </w:r>
      <w:r w:rsidRPr="001459FF">
        <w:rPr>
          <w:rStyle w:val="StyleUnderline"/>
          <w:rFonts w:asciiTheme="majorHAnsi" w:hAnsiTheme="majorHAnsi" w:cstheme="majorHAnsi"/>
          <w:highlight w:val="cyan"/>
        </w:rPr>
        <w:t>civilization</w:t>
      </w:r>
      <w:r w:rsidRPr="001459FF">
        <w:rPr>
          <w:rStyle w:val="StyleUnderline"/>
          <w:rFonts w:asciiTheme="majorHAnsi" w:hAnsiTheme="majorHAnsi" w:cstheme="majorHAnsi"/>
        </w:rPr>
        <w:t>. Earth will remain habitable for a few billion more years</w:t>
      </w:r>
      <w:r w:rsidRPr="001459FF">
        <w:rPr>
          <w:rFonts w:asciiTheme="majorHAnsi" w:hAnsiTheme="majorHAnsi" w:cstheme="majorHAnsi"/>
          <w:sz w:val="16"/>
        </w:rPr>
        <w:t xml:space="preserve"> (O’Malley-James et al. 2014). </w:t>
      </w:r>
      <w:r w:rsidRPr="001459FF">
        <w:rPr>
          <w:rStyle w:val="StyleUnderline"/>
          <w:rFonts w:asciiTheme="majorHAnsi" w:hAnsiTheme="majorHAnsi" w:cstheme="majorHAnsi"/>
        </w:rPr>
        <w:t>Stars will continue shining for about 10</w:t>
      </w:r>
      <w:r w:rsidRPr="001459FF">
        <w:rPr>
          <w:rStyle w:val="StyleUnderline"/>
          <w:rFonts w:asciiTheme="majorHAnsi" w:hAnsiTheme="majorHAnsi" w:cstheme="majorHAnsi"/>
          <w:vertAlign w:val="superscript"/>
        </w:rPr>
        <w:t>14</w:t>
      </w:r>
      <w:r w:rsidRPr="001459FF">
        <w:rPr>
          <w:rStyle w:val="StyleUnderline"/>
          <w:rFonts w:asciiTheme="majorHAnsi" w:hAnsiTheme="majorHAnsi" w:cstheme="majorHAnsi"/>
        </w:rPr>
        <w:t xml:space="preserve"> more years </w:t>
      </w:r>
      <w:r w:rsidRPr="001459FF">
        <w:rPr>
          <w:rFonts w:asciiTheme="majorHAnsi" w:hAnsiTheme="majorHAnsi" w:cstheme="majorHAnsi"/>
          <w:sz w:val="16"/>
        </w:rPr>
        <w:t xml:space="preserve">(Adams 2008). </w:t>
      </w:r>
      <w:r w:rsidRPr="001459FF">
        <w:rPr>
          <w:rStyle w:val="StyleUnderline"/>
          <w:rFonts w:asciiTheme="majorHAnsi" w:hAnsiTheme="majorHAnsi" w:cstheme="majorHAnsi"/>
        </w:rPr>
        <w:t xml:space="preserve">That </w:t>
      </w:r>
      <w:r w:rsidRPr="001459FF">
        <w:rPr>
          <w:rStyle w:val="StyleUnderline"/>
          <w:rFonts w:asciiTheme="majorHAnsi" w:hAnsiTheme="majorHAnsi" w:cstheme="majorHAnsi"/>
          <w:highlight w:val="cyan"/>
        </w:rPr>
        <w:t>gives</w:t>
      </w:r>
      <w:r w:rsidRPr="001459FF">
        <w:rPr>
          <w:rStyle w:val="StyleUnderline"/>
          <w:rFonts w:asciiTheme="majorHAnsi" w:hAnsiTheme="majorHAnsi" w:cstheme="majorHAnsi"/>
        </w:rPr>
        <w:t xml:space="preserve"> us </w:t>
      </w:r>
      <w:r w:rsidRPr="001459FF">
        <w:rPr>
          <w:rFonts w:asciiTheme="majorHAnsi" w:hAnsiTheme="majorHAnsi" w:cstheme="majorHAnsi"/>
          <w:sz w:val="16"/>
        </w:rPr>
        <w:t>an additional 10</w:t>
      </w:r>
      <w:r w:rsidRPr="001459FF">
        <w:rPr>
          <w:rFonts w:asciiTheme="majorHAnsi" w:hAnsiTheme="majorHAnsi" w:cstheme="majorHAnsi"/>
          <w:sz w:val="16"/>
          <w:vertAlign w:val="superscript"/>
        </w:rPr>
        <w:t>5</w:t>
      </w:r>
      <w:r w:rsidRPr="001459FF">
        <w:rPr>
          <w:rFonts w:asciiTheme="majorHAnsi" w:hAnsiTheme="majorHAnsi" w:cstheme="majorHAnsi"/>
          <w:sz w:val="16"/>
        </w:rPr>
        <w:t xml:space="preserve"> times more energy, for a total of </w:t>
      </w:r>
      <w:r w:rsidRPr="001459FF">
        <w:rPr>
          <w:rStyle w:val="Emphasis"/>
          <w:rFonts w:asciiTheme="majorHAnsi" w:hAnsiTheme="majorHAnsi" w:cstheme="majorHAnsi"/>
          <w:highlight w:val="cyan"/>
        </w:rPr>
        <w:t>10</w:t>
      </w:r>
      <w:r w:rsidRPr="001459FF">
        <w:rPr>
          <w:rStyle w:val="Emphasis"/>
          <w:rFonts w:asciiTheme="majorHAnsi" w:hAnsiTheme="majorHAnsi" w:cstheme="majorHAnsi"/>
          <w:highlight w:val="cyan"/>
          <w:vertAlign w:val="superscript"/>
        </w:rPr>
        <w:t>23</w:t>
      </w:r>
      <w:r w:rsidRPr="001459FF">
        <w:rPr>
          <w:rStyle w:val="Emphasis"/>
          <w:rFonts w:asciiTheme="majorHAnsi" w:hAnsiTheme="majorHAnsi" w:cstheme="majorHAnsi"/>
        </w:rPr>
        <w:t xml:space="preserve"> times </w:t>
      </w:r>
      <w:r w:rsidRPr="001459FF">
        <w:rPr>
          <w:rStyle w:val="Emphasis"/>
          <w:rFonts w:asciiTheme="majorHAnsi" w:hAnsiTheme="majorHAnsi" w:cstheme="majorHAnsi"/>
          <w:highlight w:val="cyan"/>
        </w:rPr>
        <w:t>more energy</w:t>
      </w:r>
      <w:r w:rsidRPr="001459FF">
        <w:rPr>
          <w:rStyle w:val="StyleUnderline"/>
          <w:rFonts w:asciiTheme="majorHAnsi" w:hAnsiTheme="majorHAnsi" w:cstheme="majorHAnsi"/>
        </w:rPr>
        <w:t xml:space="preserve"> than is available on Earth. After</w:t>
      </w:r>
      <w:r w:rsidRPr="001459FF">
        <w:rPr>
          <w:rFonts w:asciiTheme="majorHAnsi" w:hAnsiTheme="majorHAnsi" w:cstheme="majorHAnsi"/>
          <w:sz w:val="16"/>
        </w:rPr>
        <w:t xml:space="preserve"> the </w:t>
      </w:r>
      <w:r w:rsidRPr="001459FF">
        <w:rPr>
          <w:rStyle w:val="StyleUnderline"/>
          <w:rFonts w:asciiTheme="majorHAnsi" w:hAnsiTheme="majorHAnsi" w:cstheme="majorHAnsi"/>
        </w:rPr>
        <w:t>stars fade, other energy sources may be available.</w:t>
      </w:r>
      <w:r w:rsidRPr="001459FF">
        <w:rPr>
          <w:rFonts w:asciiTheme="majorHAnsi" w:hAnsiTheme="majorHAnsi" w:cstheme="majorHAnsi"/>
          <w:sz w:val="16"/>
        </w:rPr>
        <w:t xml:space="preserve"> And </w:t>
      </w:r>
      <w:r w:rsidRPr="001459FF">
        <w:rPr>
          <w:rStyle w:val="StyleUnderline"/>
          <w:rFonts w:asciiTheme="majorHAnsi" w:hAnsiTheme="majorHAnsi" w:cstheme="majorHAnsi"/>
        </w:rPr>
        <w:t>even if our current universe</w:t>
      </w:r>
      <w:r w:rsidRPr="001459FF">
        <w:rPr>
          <w:rFonts w:asciiTheme="majorHAnsi" w:hAnsiTheme="majorHAnsi" w:cstheme="majorHAnsi"/>
          <w:sz w:val="16"/>
        </w:rPr>
        <w:t xml:space="preserve"> eventually </w:t>
      </w:r>
      <w:r w:rsidRPr="001459FF">
        <w:rPr>
          <w:rStyle w:val="StyleUnderline"/>
          <w:rFonts w:asciiTheme="majorHAnsi" w:hAnsiTheme="majorHAnsi" w:cstheme="majorHAnsi"/>
        </w:rPr>
        <w:t xml:space="preserve">becomes uninhabitable, </w:t>
      </w:r>
      <w:r w:rsidRPr="001459FF">
        <w:rPr>
          <w:rStyle w:val="StyleUnderline"/>
          <w:rFonts w:asciiTheme="majorHAnsi" w:hAnsiTheme="majorHAnsi" w:cstheme="majorHAnsi"/>
          <w:highlight w:val="cyan"/>
        </w:rPr>
        <w:t xml:space="preserve">it may be possible to </w:t>
      </w:r>
      <w:r w:rsidRPr="001459FF">
        <w:rPr>
          <w:rStyle w:val="Emphasis"/>
          <w:rFonts w:asciiTheme="majorHAnsi" w:hAnsiTheme="majorHAnsi" w:cstheme="majorHAnsi"/>
          <w:highlight w:val="cyan"/>
        </w:rPr>
        <w:t>move to other universes</w:t>
      </w:r>
      <w:r w:rsidRPr="001459FF">
        <w:rPr>
          <w:rFonts w:asciiTheme="majorHAnsi" w:hAnsiTheme="majorHAnsi" w:cstheme="majorHAnsi"/>
          <w:sz w:val="16"/>
        </w:rPr>
        <w:t xml:space="preserve"> (Kaku 2005). The physics here is speculative, but it cannot be ruled out, and hence </w:t>
      </w:r>
      <w:r w:rsidRPr="001459FF">
        <w:rPr>
          <w:rStyle w:val="StyleUnderline"/>
          <w:rFonts w:asciiTheme="majorHAnsi" w:hAnsiTheme="majorHAnsi" w:cstheme="majorHAnsi"/>
          <w:highlight w:val="cyan"/>
        </w:rPr>
        <w:t>there is a nonzero chance of</w:t>
      </w:r>
      <w:r w:rsidRPr="001459FF">
        <w:rPr>
          <w:rFonts w:asciiTheme="majorHAnsi" w:hAnsiTheme="majorHAnsi" w:cstheme="majorHAnsi"/>
          <w:sz w:val="16"/>
        </w:rPr>
        <w:t xml:space="preserve"> a </w:t>
      </w:r>
      <w:r w:rsidRPr="001459FF">
        <w:rPr>
          <w:rStyle w:val="Emphasis"/>
          <w:rFonts w:asciiTheme="majorHAnsi" w:hAnsiTheme="majorHAnsi" w:cstheme="majorHAnsi"/>
        </w:rPr>
        <w:t xml:space="preserve">literally </w:t>
      </w:r>
      <w:r w:rsidRPr="001459FF">
        <w:rPr>
          <w:rStyle w:val="Emphasis"/>
          <w:rFonts w:asciiTheme="majorHAnsi" w:hAnsiTheme="majorHAnsi" w:cstheme="majorHAnsi"/>
          <w:highlight w:val="cyan"/>
        </w:rPr>
        <w:t>infinite</w:t>
      </w:r>
      <w:r w:rsidRPr="001459FF">
        <w:rPr>
          <w:rStyle w:val="Emphasis"/>
          <w:rFonts w:asciiTheme="majorHAnsi" w:hAnsiTheme="majorHAnsi" w:cstheme="majorHAnsi"/>
        </w:rPr>
        <w:t xml:space="preserve"> opportunity for space </w:t>
      </w:r>
      <w:r w:rsidRPr="001459FF">
        <w:rPr>
          <w:rStyle w:val="Emphasis"/>
          <w:rFonts w:asciiTheme="majorHAnsi" w:hAnsiTheme="majorHAnsi" w:cstheme="majorHAnsi"/>
          <w:highlight w:val="cyan"/>
        </w:rPr>
        <w:t>colonization</w:t>
      </w:r>
      <w:r w:rsidRPr="001459FF">
        <w:rPr>
          <w:rFonts w:asciiTheme="majorHAnsi" w:hAnsiTheme="majorHAnsi" w:cstheme="majorHAnsi"/>
          <w:sz w:val="16"/>
        </w:rPr>
        <w:t xml:space="preserve"> (Baum 2010a).</w:t>
      </w:r>
    </w:p>
    <w:p w14:paraId="1805E481" w14:textId="77777777" w:rsidR="00025E4B" w:rsidRPr="001459FF" w:rsidRDefault="00025E4B" w:rsidP="00025E4B">
      <w:pPr>
        <w:rPr>
          <w:rStyle w:val="StyleUnderline"/>
          <w:rFonts w:asciiTheme="majorHAnsi" w:hAnsiTheme="majorHAnsi" w:cstheme="majorHAnsi"/>
        </w:rPr>
      </w:pPr>
      <w:r w:rsidRPr="001459FF">
        <w:rPr>
          <w:rFonts w:asciiTheme="majorHAnsi" w:hAnsiTheme="majorHAnsi" w:cstheme="majorHAnsi"/>
          <w:sz w:val="16"/>
        </w:rPr>
        <w:t>Whether the opportunity is infinite or merely, say, 10</w:t>
      </w:r>
      <w:r w:rsidRPr="001459FF">
        <w:rPr>
          <w:rFonts w:asciiTheme="majorHAnsi" w:hAnsiTheme="majorHAnsi" w:cstheme="majorHAnsi"/>
          <w:sz w:val="16"/>
          <w:vertAlign w:val="superscript"/>
        </w:rPr>
        <w:t>23</w:t>
      </w:r>
      <w:r w:rsidRPr="001459FF">
        <w:rPr>
          <w:rFonts w:asciiTheme="majorHAnsi" w:hAnsiTheme="majorHAnsi" w:cstheme="majorHAnsi"/>
          <w:sz w:val="16"/>
        </w:rPr>
        <w:t xml:space="preserve"> times larger than what can be done on Earth, </w:t>
      </w:r>
      <w:r w:rsidRPr="001459FF">
        <w:rPr>
          <w:rStyle w:val="StyleUnderline"/>
          <w:rFonts w:asciiTheme="majorHAnsi" w:hAnsiTheme="majorHAnsi" w:cstheme="majorHAnsi"/>
        </w:rPr>
        <w:t>the opportunity is</w:t>
      </w:r>
      <w:r w:rsidRPr="001459FF">
        <w:rPr>
          <w:rFonts w:asciiTheme="majorHAnsi" w:hAnsiTheme="majorHAnsi" w:cstheme="majorHAnsi"/>
          <w:sz w:val="16"/>
        </w:rPr>
        <w:t xml:space="preserve"> clearly </w:t>
      </w:r>
      <w:r w:rsidRPr="001459FF">
        <w:rPr>
          <w:rStyle w:val="Emphasis"/>
          <w:rFonts w:asciiTheme="majorHAnsi" w:hAnsiTheme="majorHAnsi" w:cstheme="majorHAnsi"/>
        </w:rPr>
        <w:t>immens</w:t>
      </w:r>
      <w:r w:rsidRPr="001459FF">
        <w:rPr>
          <w:rStyle w:val="StyleUnderline"/>
          <w:rFonts w:asciiTheme="majorHAnsi" w:hAnsiTheme="majorHAnsi" w:cstheme="majorHAnsi"/>
        </w:rPr>
        <w:t>e. As long as space colonization is an improvement</w:t>
      </w:r>
      <w:r w:rsidRPr="001459FF">
        <w:rPr>
          <w:rFonts w:asciiTheme="majorHAnsi" w:hAnsiTheme="majorHAnsi" w:cstheme="majorHAnsi"/>
          <w:sz w:val="16"/>
        </w:rPr>
        <w:t xml:space="preserve"> (Sect. 8.3.1), then it would seem that </w:t>
      </w:r>
      <w:r w:rsidRPr="001459FF">
        <w:rPr>
          <w:rStyle w:val="StyleUnderline"/>
          <w:rFonts w:asciiTheme="majorHAnsi" w:hAnsiTheme="majorHAnsi" w:cstheme="majorHAnsi"/>
        </w:rPr>
        <w:t xml:space="preserve">the consequentialist should </w:t>
      </w:r>
      <w:r w:rsidRPr="001459FF">
        <w:rPr>
          <w:rStyle w:val="Emphasis"/>
          <w:rFonts w:asciiTheme="majorHAnsi" w:hAnsiTheme="majorHAnsi" w:cstheme="majorHAnsi"/>
        </w:rPr>
        <w:t>prioritize</w:t>
      </w:r>
      <w:r w:rsidRPr="001459FF">
        <w:rPr>
          <w:rStyle w:val="StyleUnderline"/>
          <w:rFonts w:asciiTheme="majorHAnsi" w:hAnsiTheme="majorHAnsi" w:cstheme="majorHAnsi"/>
        </w:rPr>
        <w:t xml:space="preserve"> </w:t>
      </w:r>
      <w:r w:rsidRPr="001459FF">
        <w:rPr>
          <w:rStyle w:val="Emphasis"/>
          <w:rFonts w:asciiTheme="majorHAnsi" w:hAnsiTheme="majorHAnsi" w:cstheme="majorHAnsi"/>
        </w:rPr>
        <w:t>space</w:t>
      </w:r>
      <w:r w:rsidRPr="001459FF">
        <w:rPr>
          <w:rStyle w:val="StyleUnderline"/>
          <w:rFonts w:asciiTheme="majorHAnsi" w:hAnsiTheme="majorHAnsi" w:cstheme="majorHAnsi"/>
        </w:rPr>
        <w:t xml:space="preserve"> </w:t>
      </w:r>
      <w:r w:rsidRPr="001459FF">
        <w:rPr>
          <w:rStyle w:val="Emphasis"/>
          <w:rFonts w:asciiTheme="majorHAnsi" w:hAnsiTheme="majorHAnsi" w:cstheme="majorHAnsi"/>
        </w:rPr>
        <w:t>colonizatio</w:t>
      </w:r>
      <w:r w:rsidRPr="001459FF">
        <w:rPr>
          <w:rStyle w:val="StyleUnderline"/>
          <w:rFonts w:asciiTheme="majorHAnsi" w:hAnsiTheme="majorHAnsi" w:cstheme="majorHAnsi"/>
        </w:rPr>
        <w:t xml:space="preserve">n. </w:t>
      </w:r>
      <w:r w:rsidRPr="001459FF">
        <w:rPr>
          <w:rStyle w:val="StyleUnderline"/>
          <w:rFonts w:asciiTheme="majorHAnsi" w:hAnsiTheme="majorHAnsi" w:cstheme="majorHAnsi"/>
          <w:highlight w:val="cyan"/>
        </w:rPr>
        <w:t xml:space="preserve">The </w:t>
      </w:r>
      <w:r w:rsidRPr="001459FF">
        <w:rPr>
          <w:rStyle w:val="Emphasis"/>
          <w:rFonts w:asciiTheme="majorHAnsi" w:hAnsiTheme="majorHAnsi" w:cstheme="majorHAnsi"/>
          <w:highlight w:val="cyan"/>
        </w:rPr>
        <w:t>sooner</w:t>
      </w:r>
      <w:r w:rsidRPr="001459FF">
        <w:rPr>
          <w:rStyle w:val="StyleUnderline"/>
          <w:rFonts w:asciiTheme="majorHAnsi" w:hAnsiTheme="majorHAnsi" w:cstheme="majorHAnsi"/>
        </w:rPr>
        <w:t xml:space="preserve"> space colonization begins, </w:t>
      </w:r>
      <w:r w:rsidRPr="001459FF">
        <w:rPr>
          <w:rStyle w:val="StyleUnderline"/>
          <w:rFonts w:asciiTheme="majorHAnsi" w:hAnsiTheme="majorHAnsi" w:cstheme="majorHAnsi"/>
          <w:highlight w:val="cyan"/>
        </w:rPr>
        <w:t>the</w:t>
      </w:r>
      <w:r w:rsidRPr="001459FF">
        <w:rPr>
          <w:rStyle w:val="Emphasis"/>
          <w:rFonts w:asciiTheme="majorHAnsi" w:hAnsiTheme="majorHAnsi" w:cstheme="majorHAnsi"/>
          <w:highlight w:val="cyan"/>
        </w:rPr>
        <w:t xml:space="preserve"> more</w:t>
      </w:r>
      <w:r w:rsidRPr="001459FF">
        <w:rPr>
          <w:rFonts w:asciiTheme="majorHAnsi" w:hAnsiTheme="majorHAnsi" w:cstheme="majorHAnsi"/>
          <w:sz w:val="16"/>
        </w:rPr>
        <w:t xml:space="preserve"> of its </w:t>
      </w:r>
      <w:r w:rsidRPr="001459FF">
        <w:rPr>
          <w:rStyle w:val="Emphasis"/>
          <w:rFonts w:asciiTheme="majorHAnsi" w:hAnsiTheme="majorHAnsi" w:cstheme="majorHAnsi"/>
        </w:rPr>
        <w:t xml:space="preserve">immense </w:t>
      </w:r>
      <w:r w:rsidRPr="001459FF">
        <w:rPr>
          <w:rStyle w:val="Emphasis"/>
          <w:rFonts w:asciiTheme="majorHAnsi" w:hAnsiTheme="majorHAnsi" w:cstheme="majorHAnsi"/>
          <w:highlight w:val="cyan"/>
        </w:rPr>
        <w:t>opportunity</w:t>
      </w:r>
      <w:r w:rsidRPr="001459FF">
        <w:rPr>
          <w:rStyle w:val="Emphasis"/>
          <w:rFonts w:asciiTheme="majorHAnsi" w:hAnsiTheme="majorHAnsi" w:cstheme="majorHAnsi"/>
        </w:rPr>
        <w:t xml:space="preserve"> can be gained.</w:t>
      </w:r>
      <w:r w:rsidRPr="001459FF">
        <w:rPr>
          <w:rFonts w:asciiTheme="majorHAnsi" w:hAnsiTheme="majorHAnsi" w:cstheme="majorHAnsi"/>
          <w:sz w:val="16"/>
        </w:rPr>
        <w:t xml:space="preserve"> Indeed, </w:t>
      </w:r>
      <w:proofErr w:type="spellStart"/>
      <w:r w:rsidRPr="001459FF">
        <w:rPr>
          <w:rFonts w:asciiTheme="majorHAnsi" w:hAnsiTheme="majorHAnsi" w:cstheme="majorHAnsi"/>
          <w:sz w:val="16"/>
        </w:rPr>
        <w:t>Ćirković</w:t>
      </w:r>
      <w:proofErr w:type="spellEnd"/>
      <w:r w:rsidRPr="001459FF">
        <w:rPr>
          <w:rFonts w:asciiTheme="majorHAnsi" w:hAnsiTheme="majorHAnsi" w:cstheme="majorHAnsi"/>
          <w:sz w:val="16"/>
        </w:rPr>
        <w:t xml:space="preserve"> (2002) estimates </w:t>
      </w:r>
      <w:r w:rsidRPr="001459FF">
        <w:rPr>
          <w:rStyle w:val="Emphasis"/>
          <w:rFonts w:asciiTheme="majorHAnsi" w:hAnsiTheme="majorHAnsi" w:cstheme="majorHAnsi"/>
          <w:highlight w:val="cyan"/>
        </w:rPr>
        <w:t>5 × 10</w:t>
      </w:r>
      <w:r w:rsidRPr="001459FF">
        <w:rPr>
          <w:rStyle w:val="Emphasis"/>
          <w:rFonts w:asciiTheme="majorHAnsi" w:hAnsiTheme="majorHAnsi" w:cstheme="majorHAnsi"/>
          <w:highlight w:val="cyan"/>
          <w:vertAlign w:val="superscript"/>
        </w:rPr>
        <w:t>46</w:t>
      </w:r>
      <w:r w:rsidRPr="001459FF">
        <w:rPr>
          <w:rStyle w:val="Emphasis"/>
          <w:rFonts w:asciiTheme="majorHAnsi" w:hAnsiTheme="majorHAnsi" w:cstheme="majorHAnsi"/>
          <w:highlight w:val="cyan"/>
        </w:rPr>
        <w:t xml:space="preserve"> human lifetimes are lost</w:t>
      </w:r>
      <w:r w:rsidRPr="001459FF">
        <w:rPr>
          <w:rStyle w:val="StyleUnderline"/>
          <w:rFonts w:asciiTheme="majorHAnsi" w:hAnsiTheme="majorHAnsi" w:cstheme="majorHAnsi"/>
          <w:highlight w:val="cyan"/>
        </w:rPr>
        <w:t xml:space="preserve"> for every century</w:t>
      </w:r>
      <w:r w:rsidRPr="001459FF">
        <w:rPr>
          <w:rStyle w:val="StyleUnderline"/>
          <w:rFonts w:asciiTheme="majorHAnsi" w:hAnsiTheme="majorHAnsi" w:cstheme="majorHAnsi"/>
        </w:rPr>
        <w:t xml:space="preserve"> in which space colonization is </w:t>
      </w:r>
      <w:r w:rsidRPr="001459FF">
        <w:rPr>
          <w:rStyle w:val="StyleUnderline"/>
          <w:rFonts w:asciiTheme="majorHAnsi" w:hAnsiTheme="majorHAnsi" w:cstheme="majorHAnsi"/>
          <w:highlight w:val="cyan"/>
        </w:rPr>
        <w:t>delayed</w:t>
      </w:r>
      <w:r w:rsidRPr="001459FF">
        <w:rPr>
          <w:rStyle w:val="StyleUnderline"/>
          <w:rFonts w:asciiTheme="majorHAnsi" w:hAnsiTheme="majorHAnsi" w:cstheme="majorHAnsi"/>
        </w:rPr>
        <w:t>.</w:t>
      </w:r>
    </w:p>
    <w:p w14:paraId="351BDC44" w14:textId="77777777" w:rsidR="00025E4B" w:rsidRPr="001459FF" w:rsidRDefault="00025E4B" w:rsidP="00025E4B">
      <w:pPr>
        <w:rPr>
          <w:rStyle w:val="Emphasis"/>
          <w:rFonts w:asciiTheme="majorHAnsi" w:hAnsiTheme="majorHAnsi" w:cstheme="majorHAnsi"/>
        </w:rPr>
      </w:pPr>
      <w:r w:rsidRPr="001459FF">
        <w:rPr>
          <w:rFonts w:asciiTheme="majorHAnsi" w:hAnsiTheme="majorHAnsi" w:cstheme="majorHAnsi"/>
          <w:sz w:val="16"/>
        </w:rPr>
        <w:t xml:space="preserve">There can also be large value for space colonization under </w:t>
      </w:r>
      <w:proofErr w:type="spellStart"/>
      <w:r w:rsidRPr="001459FF">
        <w:rPr>
          <w:rFonts w:asciiTheme="majorHAnsi" w:hAnsiTheme="majorHAnsi" w:cstheme="majorHAnsi"/>
          <w:sz w:val="16"/>
        </w:rPr>
        <w:t>ecocentric</w:t>
      </w:r>
      <w:proofErr w:type="spellEnd"/>
      <w:r w:rsidRPr="001459FF">
        <w:rPr>
          <w:rFonts w:asciiTheme="majorHAnsi" w:hAnsiTheme="majorHAnsi" w:cstheme="majorHAnsi"/>
          <w:sz w:val="16"/>
        </w:rPr>
        <w:t xml:space="preserve"> intrinsic value. </w:t>
      </w:r>
      <w:r w:rsidRPr="001459FF">
        <w:rPr>
          <w:rStyle w:val="StyleUnderline"/>
          <w:rFonts w:asciiTheme="majorHAnsi" w:hAnsiTheme="majorHAnsi" w:cstheme="majorHAnsi"/>
        </w:rPr>
        <w:t>It is sometimes argued</w:t>
      </w:r>
      <w:r w:rsidRPr="001459FF">
        <w:rPr>
          <w:rFonts w:asciiTheme="majorHAnsi" w:hAnsiTheme="majorHAnsi" w:cstheme="majorHAnsi"/>
          <w:sz w:val="16"/>
        </w:rPr>
        <w:t xml:space="preserve"> that </w:t>
      </w:r>
      <w:r w:rsidRPr="001459FF">
        <w:rPr>
          <w:rStyle w:val="StyleUnderline"/>
          <w:rFonts w:asciiTheme="majorHAnsi" w:hAnsiTheme="majorHAnsi" w:cstheme="majorHAnsi"/>
        </w:rPr>
        <w:t>Earth would be better off without humans</w:t>
      </w:r>
      <w:r w:rsidRPr="001459FF">
        <w:rPr>
          <w:rFonts w:asciiTheme="majorHAnsi" w:hAnsiTheme="majorHAnsi" w:cstheme="majorHAnsi"/>
          <w:sz w:val="16"/>
        </w:rPr>
        <w:t xml:space="preserve">. For example, </w:t>
      </w:r>
      <w:r w:rsidRPr="001459FF">
        <w:rPr>
          <w:rStyle w:val="StyleUnderline"/>
          <w:rFonts w:asciiTheme="majorHAnsi" w:hAnsiTheme="majorHAnsi" w:cstheme="majorHAnsi"/>
        </w:rPr>
        <w:t>the Voluntary Human Extinction Movement states</w:t>
      </w:r>
      <w:r w:rsidRPr="001459FF">
        <w:rPr>
          <w:rFonts w:asciiTheme="majorHAnsi" w:hAnsiTheme="majorHAnsi" w:cstheme="majorHAnsi"/>
          <w:sz w:val="16"/>
        </w:rPr>
        <w:t xml:space="preserve"> that “</w:t>
      </w:r>
      <w:r w:rsidRPr="001459FF">
        <w:rPr>
          <w:rStyle w:val="StyleUnderline"/>
          <w:rFonts w:asciiTheme="majorHAnsi" w:hAnsiTheme="majorHAnsi" w:cstheme="majorHAnsi"/>
        </w:rPr>
        <w:t>Phasing out the human race by voluntarily ceasing to breed will allow Earth’s biosphere to return to good health</w:t>
      </w:r>
      <w:r w:rsidRPr="001459FF">
        <w:rPr>
          <w:rFonts w:asciiTheme="majorHAnsi" w:hAnsiTheme="majorHAnsi" w:cstheme="majorHAnsi"/>
          <w:sz w:val="16"/>
        </w:rPr>
        <w:t xml:space="preserve">” (http://vhemt.org, accessed 25 October 2015). However, </w:t>
      </w:r>
      <w:r w:rsidRPr="001459FF">
        <w:rPr>
          <w:rStyle w:val="StyleUnderline"/>
          <w:rFonts w:asciiTheme="majorHAnsi" w:hAnsiTheme="majorHAnsi" w:cstheme="majorHAnsi"/>
        </w:rPr>
        <w:t xml:space="preserve">this makes sense only if extraterrestrial locations are </w:t>
      </w:r>
      <w:r w:rsidRPr="001459FF">
        <w:rPr>
          <w:rStyle w:val="Emphasis"/>
          <w:rFonts w:asciiTheme="majorHAnsi" w:hAnsiTheme="majorHAnsi" w:cstheme="majorHAnsi"/>
        </w:rPr>
        <w:t>not</w:t>
      </w:r>
      <w:r w:rsidRPr="001459FF">
        <w:rPr>
          <w:rStyle w:val="StyleUnderline"/>
          <w:rFonts w:asciiTheme="majorHAnsi" w:hAnsiTheme="majorHAnsi" w:cstheme="majorHAnsi"/>
        </w:rPr>
        <w:t xml:space="preserve"> </w:t>
      </w:r>
      <w:r w:rsidRPr="001459FF">
        <w:rPr>
          <w:rStyle w:val="Emphasis"/>
          <w:rFonts w:asciiTheme="majorHAnsi" w:hAnsiTheme="majorHAnsi" w:cstheme="majorHAnsi"/>
        </w:rPr>
        <w:t>intrinsically</w:t>
      </w:r>
      <w:r w:rsidRPr="001459FF">
        <w:rPr>
          <w:rStyle w:val="StyleUnderline"/>
          <w:rFonts w:asciiTheme="majorHAnsi" w:hAnsiTheme="majorHAnsi" w:cstheme="majorHAnsi"/>
        </w:rPr>
        <w:t xml:space="preserve"> </w:t>
      </w:r>
      <w:r w:rsidRPr="001459FF">
        <w:rPr>
          <w:rStyle w:val="Emphasis"/>
          <w:rFonts w:asciiTheme="majorHAnsi" w:hAnsiTheme="majorHAnsi" w:cstheme="majorHAnsi"/>
        </w:rPr>
        <w:t>valued</w:t>
      </w:r>
      <w:r w:rsidRPr="001459FF">
        <w:rPr>
          <w:rFonts w:asciiTheme="majorHAnsi" w:hAnsiTheme="majorHAnsi" w:cstheme="majorHAnsi"/>
          <w:sz w:val="16"/>
        </w:rPr>
        <w:t xml:space="preserve">. Otherwise, </w:t>
      </w:r>
      <w:r w:rsidRPr="001459FF">
        <w:rPr>
          <w:rStyle w:val="StyleUnderline"/>
          <w:rFonts w:asciiTheme="majorHAnsi" w:hAnsiTheme="majorHAnsi" w:cstheme="majorHAnsi"/>
        </w:rPr>
        <w:t xml:space="preserve">exterminating humanity </w:t>
      </w:r>
      <w:r w:rsidRPr="001459FF">
        <w:rPr>
          <w:rStyle w:val="Emphasis"/>
          <w:rFonts w:asciiTheme="majorHAnsi" w:hAnsiTheme="majorHAnsi" w:cstheme="majorHAnsi"/>
        </w:rPr>
        <w:t>ruins the opportunity for humans to bring flourishing ecosystems into outer space.</w:t>
      </w:r>
      <w:r w:rsidRPr="001459FF">
        <w:rPr>
          <w:rStyle w:val="StyleUnderline"/>
          <w:rFonts w:asciiTheme="majorHAnsi" w:hAnsiTheme="majorHAnsi" w:cstheme="majorHAnsi"/>
        </w:rPr>
        <w:t xml:space="preserve"> Terraforming other planets or bringing ecosystems into Dyson swarms could bring</w:t>
      </w:r>
      <w:r w:rsidRPr="001459FF">
        <w:rPr>
          <w:rStyle w:val="Emphasis"/>
          <w:rFonts w:asciiTheme="majorHAnsi" w:hAnsiTheme="majorHAnsi" w:cstheme="majorHAnsi"/>
        </w:rPr>
        <w:t xml:space="preserve"> immense amounts of ecosystem flourishing.</w:t>
      </w:r>
    </w:p>
    <w:p w14:paraId="08DDE769" w14:textId="77777777" w:rsidR="00025E4B" w:rsidRPr="001459FF" w:rsidRDefault="00025E4B" w:rsidP="00025E4B">
      <w:pPr>
        <w:pStyle w:val="Heading4"/>
        <w:rPr>
          <w:rFonts w:asciiTheme="majorHAnsi" w:hAnsiTheme="majorHAnsi" w:cstheme="majorHAnsi"/>
        </w:rPr>
      </w:pPr>
      <w:r w:rsidRPr="001459FF">
        <w:rPr>
          <w:rFonts w:asciiTheme="majorHAnsi" w:hAnsiTheme="majorHAnsi" w:cstheme="majorHAnsi"/>
        </w:rPr>
        <w:t>Massive spillover effects, solves resources and ex risks</w:t>
      </w:r>
    </w:p>
    <w:p w14:paraId="44035E4B" w14:textId="77777777" w:rsidR="00025E4B" w:rsidRPr="001459FF" w:rsidRDefault="00025E4B" w:rsidP="00025E4B">
      <w:pPr>
        <w:rPr>
          <w:rFonts w:asciiTheme="majorHAnsi" w:hAnsiTheme="majorHAnsi" w:cstheme="majorHAnsi"/>
        </w:rPr>
      </w:pPr>
      <w:r w:rsidRPr="001459FF">
        <w:rPr>
          <w:rStyle w:val="Style13ptBold"/>
          <w:rFonts w:asciiTheme="majorHAnsi" w:hAnsiTheme="majorHAnsi" w:cstheme="majorHAnsi"/>
        </w:rPr>
        <w:t>Green 21</w:t>
      </w:r>
      <w:r w:rsidRPr="001459FF">
        <w:rPr>
          <w:rFonts w:asciiTheme="majorHAnsi" w:hAnsiTheme="majorHAnsi" w:cstheme="majorHAnsi"/>
        </w:rPr>
        <w:t xml:space="preserve"> [Brian Patrick Green, director of technology ethics at the Markkula Center for Applied Ethics, Santa Clara University, “Space Ethics,” 2021, Rowman, pp. 4-5, EA]</w:t>
      </w:r>
    </w:p>
    <w:p w14:paraId="50453119" w14:textId="77777777" w:rsidR="00025E4B" w:rsidRPr="001459FF" w:rsidRDefault="00025E4B" w:rsidP="00025E4B">
      <w:pPr>
        <w:rPr>
          <w:rFonts w:asciiTheme="majorHAnsi" w:hAnsiTheme="majorHAnsi" w:cstheme="majorHAnsi"/>
        </w:rPr>
      </w:pPr>
      <w:r w:rsidRPr="001459FF">
        <w:rPr>
          <w:rFonts w:asciiTheme="majorHAnsi" w:hAnsiTheme="majorHAnsi" w:cstheme="majorHAnsi"/>
        </w:rPr>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rsidRPr="001459FF">
        <w:rPr>
          <w:rFonts w:asciiTheme="majorHAnsi" w:hAnsiTheme="majorHAnsi" w:cstheme="majorHAnsi"/>
        </w:rPr>
        <w:t>scorchingly</w:t>
      </w:r>
      <w:proofErr w:type="spellEnd"/>
      <w:r w:rsidRPr="001459FF">
        <w:rPr>
          <w:rFonts w:asciiTheme="majorHAnsi" w:hAnsiTheme="majorHAnsi" w:cstheme="majorHAnsi"/>
        </w:rPr>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09795B5C" w14:textId="77777777" w:rsidR="00025E4B" w:rsidRPr="001459FF" w:rsidRDefault="00025E4B" w:rsidP="00025E4B">
      <w:pPr>
        <w:rPr>
          <w:rFonts w:asciiTheme="majorHAnsi" w:hAnsiTheme="majorHAnsi" w:cstheme="majorHAnsi"/>
        </w:rPr>
      </w:pPr>
      <w:r w:rsidRPr="001459FF">
        <w:rPr>
          <w:rFonts w:asciiTheme="majorHAnsi" w:hAnsiTheme="majorHAnsi" w:cstheme="majorHAnsi"/>
        </w:rPr>
        <w:t xml:space="preserve">On the technological side, everything with American global positioning system (GPS), Russian </w:t>
      </w:r>
      <w:proofErr w:type="spellStart"/>
      <w:r w:rsidRPr="001459FF">
        <w:rPr>
          <w:rFonts w:asciiTheme="majorHAnsi" w:hAnsiTheme="majorHAnsi" w:cstheme="majorHAnsi"/>
        </w:rPr>
        <w:t>Glonass</w:t>
      </w:r>
      <w:proofErr w:type="spellEnd"/>
      <w:r w:rsidRPr="001459FF">
        <w:rPr>
          <w:rFonts w:asciiTheme="majorHAnsi" w:hAnsiTheme="majorHAnsi" w:cstheme="majorHAnsi"/>
        </w:rPr>
        <w:t xml:space="preserve">, or other global navigation systems—from smartphones to military vehicles—relies on a network of satellites above us, placed there by rocketry and painstakingly tracked with </w:t>
      </w:r>
      <w:r w:rsidRPr="001459FF">
        <w:rPr>
          <w:rFonts w:asciiTheme="majorHAnsi" w:hAnsiTheme="majorHAnsi" w:cstheme="majorHAnsi"/>
        </w:rPr>
        <w:lastRenderedPageBreak/>
        <w:t>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0FB292A5" w14:textId="77777777" w:rsidR="00025E4B" w:rsidRPr="001459FF" w:rsidRDefault="00025E4B" w:rsidP="00025E4B">
      <w:pPr>
        <w:rPr>
          <w:rFonts w:asciiTheme="majorHAnsi" w:hAnsiTheme="majorHAnsi" w:cstheme="majorHAnsi"/>
          <w:sz w:val="16"/>
          <w:szCs w:val="16"/>
        </w:rPr>
      </w:pPr>
      <w:r w:rsidRPr="001459FF">
        <w:rPr>
          <w:rFonts w:asciiTheme="majorHAnsi" w:hAnsiTheme="majorHAnsi" w:cstheme="majorHAnsi"/>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50B07C96" w14:textId="77777777" w:rsidR="00025E4B" w:rsidRPr="001459FF" w:rsidRDefault="00025E4B" w:rsidP="00025E4B">
      <w:pPr>
        <w:rPr>
          <w:rFonts w:asciiTheme="majorHAnsi" w:hAnsiTheme="majorHAnsi" w:cstheme="majorHAnsi"/>
          <w:sz w:val="16"/>
        </w:rPr>
      </w:pPr>
      <w:r w:rsidRPr="001459FF">
        <w:rPr>
          <w:rStyle w:val="StyleUnderline"/>
          <w:rFonts w:asciiTheme="majorHAnsi" w:hAnsiTheme="majorHAnsi" w:cstheme="majorHAnsi"/>
          <w:highlight w:val="cyan"/>
        </w:rPr>
        <w:t>Space activities</w:t>
      </w:r>
      <w:r w:rsidRPr="001459FF">
        <w:rPr>
          <w:rStyle w:val="StyleUnderline"/>
          <w:rFonts w:asciiTheme="majorHAnsi" w:hAnsiTheme="majorHAnsi" w:cstheme="majorHAnsi"/>
        </w:rPr>
        <w:t xml:space="preserve"> are</w:t>
      </w:r>
      <w:r w:rsidRPr="001459FF">
        <w:rPr>
          <w:rFonts w:asciiTheme="majorHAnsi" w:hAnsiTheme="majorHAnsi" w:cstheme="majorHAnsi"/>
          <w:sz w:val="16"/>
        </w:rPr>
        <w:t xml:space="preserve"> also </w:t>
      </w:r>
      <w:r w:rsidRPr="001459FF">
        <w:rPr>
          <w:rStyle w:val="StyleUnderline"/>
          <w:rFonts w:asciiTheme="majorHAnsi" w:hAnsiTheme="majorHAnsi" w:cstheme="majorHAnsi"/>
        </w:rPr>
        <w:t xml:space="preserve">a key way of </w:t>
      </w:r>
      <w:r w:rsidRPr="001459FF">
        <w:rPr>
          <w:rStyle w:val="Emphasis"/>
          <w:rFonts w:asciiTheme="majorHAnsi" w:hAnsiTheme="majorHAnsi" w:cstheme="majorHAnsi"/>
          <w:highlight w:val="cyan"/>
        </w:rPr>
        <w:t>promot</w:t>
      </w:r>
      <w:r w:rsidRPr="001459FF">
        <w:rPr>
          <w:rStyle w:val="Emphasis"/>
          <w:rFonts w:asciiTheme="majorHAnsi" w:hAnsiTheme="majorHAnsi" w:cstheme="majorHAnsi"/>
        </w:rPr>
        <w:t xml:space="preserve">ing </w:t>
      </w:r>
      <w:r w:rsidRPr="001459FF">
        <w:rPr>
          <w:rStyle w:val="Emphasis"/>
          <w:rFonts w:asciiTheme="majorHAnsi" w:hAnsiTheme="majorHAnsi" w:cstheme="majorHAnsi"/>
          <w:highlight w:val="cyan"/>
        </w:rPr>
        <w:t>international coop</w:t>
      </w:r>
      <w:r w:rsidRPr="001459FF">
        <w:rPr>
          <w:rStyle w:val="Emphasis"/>
          <w:rFonts w:asciiTheme="majorHAnsi" w:hAnsiTheme="majorHAnsi" w:cstheme="majorHAnsi"/>
        </w:rPr>
        <w:t>eration</w:t>
      </w:r>
      <w:r w:rsidRPr="001459FF">
        <w:rPr>
          <w:rFonts w:asciiTheme="majorHAnsi" w:hAnsiTheme="majorHAnsi" w:cstheme="majorHAnsi"/>
          <w:sz w:val="16"/>
        </w:rPr>
        <w:t xml:space="preserve"> and global awareness. While the international competition of the “space race” fueled one nation all the way to the Moon, shortly afterward, </w:t>
      </w:r>
      <w:r w:rsidRPr="001459FF">
        <w:rPr>
          <w:rStyle w:val="StyleUnderline"/>
          <w:rFonts w:asciiTheme="majorHAnsi" w:hAnsiTheme="majorHAnsi" w:cstheme="majorHAnsi"/>
        </w:rPr>
        <w:t xml:space="preserve">the </w:t>
      </w:r>
      <w:r w:rsidRPr="001459FF">
        <w:rPr>
          <w:rStyle w:val="StyleUnderline"/>
          <w:rFonts w:asciiTheme="majorHAnsi" w:hAnsiTheme="majorHAnsi" w:cstheme="majorHAnsi"/>
          <w:highlight w:val="cyan"/>
        </w:rPr>
        <w:t>Apollo</w:t>
      </w:r>
      <w:r w:rsidRPr="001459FF">
        <w:rPr>
          <w:rStyle w:val="StyleUnderline"/>
          <w:rFonts w:asciiTheme="majorHAnsi" w:hAnsiTheme="majorHAnsi" w:cstheme="majorHAnsi"/>
        </w:rPr>
        <w:t xml:space="preserve">-Soyuz program </w:t>
      </w:r>
      <w:r w:rsidRPr="001459FF">
        <w:rPr>
          <w:rStyle w:val="StyleUnderline"/>
          <w:rFonts w:asciiTheme="majorHAnsi" w:hAnsiTheme="majorHAnsi" w:cstheme="majorHAnsi"/>
          <w:highlight w:val="cyan"/>
        </w:rPr>
        <w:t>announced</w:t>
      </w:r>
      <w:r w:rsidRPr="001459FF">
        <w:rPr>
          <w:rFonts w:asciiTheme="majorHAnsi" w:hAnsiTheme="majorHAnsi" w:cstheme="majorHAnsi"/>
          <w:sz w:val="16"/>
        </w:rPr>
        <w:t xml:space="preserve"> a </w:t>
      </w:r>
      <w:r w:rsidRPr="001459FF">
        <w:rPr>
          <w:rStyle w:val="StyleUnderline"/>
          <w:rFonts w:asciiTheme="majorHAnsi" w:hAnsiTheme="majorHAnsi" w:cstheme="majorHAnsi"/>
          <w:highlight w:val="cyan"/>
        </w:rPr>
        <w:t>thawing</w:t>
      </w:r>
      <w:r w:rsidRPr="001459FF">
        <w:rPr>
          <w:rFonts w:asciiTheme="majorHAnsi" w:hAnsiTheme="majorHAnsi" w:cstheme="majorHAnsi"/>
          <w:sz w:val="16"/>
        </w:rPr>
        <w:t xml:space="preserve"> of this </w:t>
      </w:r>
      <w:r w:rsidRPr="001459FF">
        <w:rPr>
          <w:rStyle w:val="StyleUnderline"/>
          <w:rFonts w:asciiTheme="majorHAnsi" w:hAnsiTheme="majorHAnsi" w:cstheme="majorHAnsi"/>
          <w:highlight w:val="cyan"/>
        </w:rPr>
        <w:t>competition</w:t>
      </w:r>
      <w:r w:rsidRPr="001459FF">
        <w:rPr>
          <w:rStyle w:val="StyleUnderline"/>
          <w:rFonts w:asciiTheme="majorHAnsi" w:hAnsiTheme="majorHAnsi" w:cstheme="majorHAnsi"/>
        </w:rPr>
        <w:t xml:space="preserve"> and commenced</w:t>
      </w:r>
      <w:r w:rsidRPr="001459FF">
        <w:rPr>
          <w:rFonts w:asciiTheme="majorHAnsi" w:hAnsiTheme="majorHAnsi" w:cstheme="majorHAnsi"/>
          <w:sz w:val="16"/>
        </w:rPr>
        <w:t xml:space="preserve"> a period of </w:t>
      </w:r>
      <w:r w:rsidRPr="001459FF">
        <w:rPr>
          <w:rStyle w:val="StyleUnderline"/>
          <w:rFonts w:asciiTheme="majorHAnsi" w:hAnsiTheme="majorHAnsi" w:cstheme="majorHAnsi"/>
        </w:rPr>
        <w:t>cooperation between the United States</w:t>
      </w:r>
      <w:r w:rsidRPr="001459FF">
        <w:rPr>
          <w:rFonts w:asciiTheme="majorHAnsi" w:hAnsiTheme="majorHAnsi" w:cstheme="majorHAnsi"/>
          <w:sz w:val="16"/>
        </w:rPr>
        <w:t xml:space="preserve"> of America </w:t>
      </w:r>
      <w:r w:rsidRPr="001459FF">
        <w:rPr>
          <w:rStyle w:val="StyleUnderline"/>
          <w:rFonts w:asciiTheme="majorHAnsi" w:hAnsiTheme="majorHAnsi" w:cstheme="majorHAnsi"/>
        </w:rPr>
        <w:t>and</w:t>
      </w:r>
      <w:r w:rsidRPr="001459FF">
        <w:rPr>
          <w:rFonts w:asciiTheme="majorHAnsi" w:hAnsiTheme="majorHAnsi" w:cstheme="majorHAnsi"/>
          <w:sz w:val="16"/>
        </w:rPr>
        <w:t xml:space="preserve"> the </w:t>
      </w:r>
      <w:r w:rsidRPr="001459FF">
        <w:rPr>
          <w:rStyle w:val="StyleUnderline"/>
          <w:rFonts w:asciiTheme="majorHAnsi" w:hAnsiTheme="majorHAnsi" w:cstheme="majorHAnsi"/>
        </w:rPr>
        <w:t>U</w:t>
      </w:r>
      <w:r w:rsidRPr="001459FF">
        <w:rPr>
          <w:rFonts w:asciiTheme="majorHAnsi" w:hAnsiTheme="majorHAnsi" w:cstheme="majorHAnsi"/>
          <w:sz w:val="16"/>
        </w:rPr>
        <w:t xml:space="preserve">nion of </w:t>
      </w:r>
      <w:r w:rsidRPr="001459FF">
        <w:rPr>
          <w:rStyle w:val="StyleUnderline"/>
          <w:rFonts w:asciiTheme="majorHAnsi" w:hAnsiTheme="majorHAnsi" w:cstheme="majorHAnsi"/>
        </w:rPr>
        <w:t>S</w:t>
      </w:r>
      <w:r w:rsidRPr="001459FF">
        <w:rPr>
          <w:rFonts w:asciiTheme="majorHAnsi" w:hAnsiTheme="majorHAnsi" w:cstheme="majorHAnsi"/>
          <w:sz w:val="16"/>
        </w:rPr>
        <w:t xml:space="preserve">oviet </w:t>
      </w:r>
      <w:r w:rsidRPr="001459FF">
        <w:rPr>
          <w:rStyle w:val="StyleUnderline"/>
          <w:rFonts w:asciiTheme="majorHAnsi" w:hAnsiTheme="majorHAnsi" w:cstheme="majorHAnsi"/>
        </w:rPr>
        <w:t>S</w:t>
      </w:r>
      <w:r w:rsidRPr="001459FF">
        <w:rPr>
          <w:rFonts w:asciiTheme="majorHAnsi" w:hAnsiTheme="majorHAnsi" w:cstheme="majorHAnsi"/>
          <w:sz w:val="16"/>
        </w:rPr>
        <w:t xml:space="preserve">ocialist </w:t>
      </w:r>
      <w:r w:rsidRPr="001459FF">
        <w:rPr>
          <w:rStyle w:val="StyleUnderline"/>
          <w:rFonts w:asciiTheme="majorHAnsi" w:hAnsiTheme="majorHAnsi" w:cstheme="majorHAnsi"/>
        </w:rPr>
        <w:t>R</w:t>
      </w:r>
      <w:r w:rsidRPr="001459FF">
        <w:rPr>
          <w:rFonts w:asciiTheme="majorHAnsi" w:hAnsiTheme="majorHAnsi" w:cstheme="majorHAnsi"/>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1459FF">
        <w:rPr>
          <w:rStyle w:val="StyleUnderline"/>
          <w:rFonts w:asciiTheme="majorHAnsi" w:hAnsiTheme="majorHAnsi" w:cstheme="majorHAnsi"/>
        </w:rPr>
        <w:t xml:space="preserve">the </w:t>
      </w:r>
      <w:r w:rsidRPr="001459FF">
        <w:rPr>
          <w:rStyle w:val="StyleUnderline"/>
          <w:rFonts w:asciiTheme="majorHAnsi" w:hAnsiTheme="majorHAnsi" w:cstheme="majorHAnsi"/>
          <w:highlight w:val="cyan"/>
        </w:rPr>
        <w:t>perspective</w:t>
      </w:r>
      <w:r w:rsidRPr="001459FF">
        <w:rPr>
          <w:rStyle w:val="StyleUnderline"/>
          <w:rFonts w:asciiTheme="majorHAnsi" w:hAnsiTheme="majorHAnsi" w:cstheme="majorHAnsi"/>
        </w:rPr>
        <w:t xml:space="preserve"> given from space</w:t>
      </w:r>
      <w:r w:rsidRPr="001459FF">
        <w:rPr>
          <w:rFonts w:asciiTheme="majorHAnsi" w:hAnsiTheme="majorHAnsi" w:cstheme="majorHAnsi"/>
          <w:sz w:val="16"/>
        </w:rPr>
        <w:t xml:space="preserve"> has itself </w:t>
      </w:r>
      <w:r w:rsidRPr="001459FF">
        <w:rPr>
          <w:rStyle w:val="StyleUnderline"/>
          <w:rFonts w:asciiTheme="majorHAnsi" w:hAnsiTheme="majorHAnsi" w:cstheme="majorHAnsi"/>
        </w:rPr>
        <w:t>helped</w:t>
      </w:r>
      <w:r w:rsidRPr="001459FF">
        <w:rPr>
          <w:rFonts w:asciiTheme="majorHAnsi" w:hAnsiTheme="majorHAnsi" w:cstheme="majorHAnsi"/>
          <w:sz w:val="16"/>
        </w:rPr>
        <w:t xml:space="preserve"> to </w:t>
      </w:r>
      <w:r w:rsidRPr="001459FF">
        <w:rPr>
          <w:rStyle w:val="StyleUnderline"/>
          <w:rFonts w:asciiTheme="majorHAnsi" w:hAnsiTheme="majorHAnsi" w:cstheme="majorHAnsi"/>
          <w:highlight w:val="cyan"/>
        </w:rPr>
        <w:t>produce</w:t>
      </w:r>
      <w:r w:rsidRPr="001459FF">
        <w:rPr>
          <w:rFonts w:asciiTheme="majorHAnsi" w:hAnsiTheme="majorHAnsi" w:cstheme="majorHAnsi"/>
          <w:sz w:val="16"/>
        </w:rPr>
        <w:t xml:space="preserve"> some feelings of </w:t>
      </w:r>
      <w:r w:rsidRPr="001459FF">
        <w:rPr>
          <w:rStyle w:val="StyleUnderline"/>
          <w:rFonts w:asciiTheme="majorHAnsi" w:hAnsiTheme="majorHAnsi" w:cstheme="majorHAnsi"/>
          <w:highlight w:val="cyan"/>
        </w:rPr>
        <w:t>unity on Earth</w:t>
      </w:r>
      <w:r w:rsidRPr="001459FF">
        <w:rPr>
          <w:rStyle w:val="StyleUnderline"/>
          <w:rFonts w:asciiTheme="majorHAnsi" w:hAnsiTheme="majorHAnsi" w:cstheme="majorHAnsi"/>
        </w:rPr>
        <w:t>, with</w:t>
      </w:r>
      <w:r w:rsidRPr="001459FF">
        <w:rPr>
          <w:rFonts w:asciiTheme="majorHAnsi" w:hAnsiTheme="majorHAnsi" w:cstheme="majorHAnsi"/>
          <w:sz w:val="16"/>
        </w:rPr>
        <w:t xml:space="preserve"> the </w:t>
      </w:r>
      <w:r w:rsidRPr="001459FF">
        <w:rPr>
          <w:rStyle w:val="StyleUnderline"/>
          <w:rFonts w:asciiTheme="majorHAnsi" w:hAnsiTheme="majorHAnsi" w:cstheme="majorHAnsi"/>
        </w:rPr>
        <w:t>famous</w:t>
      </w:r>
      <w:r w:rsidRPr="001459FF">
        <w:rPr>
          <w:rFonts w:asciiTheme="majorHAnsi" w:hAnsiTheme="majorHAnsi" w:cstheme="majorHAnsi"/>
          <w:sz w:val="16"/>
        </w:rPr>
        <w:t xml:space="preserve"> “Blue Marble” and “Earthrise” </w:t>
      </w:r>
      <w:r w:rsidRPr="001459FF">
        <w:rPr>
          <w:rStyle w:val="StyleUnderline"/>
          <w:rFonts w:asciiTheme="majorHAnsi" w:hAnsiTheme="majorHAnsi" w:cstheme="majorHAnsi"/>
        </w:rPr>
        <w:t>pictures</w:t>
      </w:r>
      <w:r w:rsidRPr="001459FF">
        <w:rPr>
          <w:rFonts w:asciiTheme="majorHAnsi" w:hAnsiTheme="majorHAnsi" w:cstheme="majorHAnsi"/>
          <w:sz w:val="16"/>
        </w:rPr>
        <w:t xml:space="preserve"> showing Earth’s oneness and scientific discoveries supported by space science, such as those related to climate change, </w:t>
      </w:r>
      <w:r w:rsidRPr="001459FF">
        <w:rPr>
          <w:rStyle w:val="StyleUnderline"/>
          <w:rFonts w:asciiTheme="majorHAnsi" w:hAnsiTheme="majorHAnsi" w:cstheme="majorHAnsi"/>
        </w:rPr>
        <w:t>helping</w:t>
      </w:r>
      <w:r w:rsidRPr="001459FF">
        <w:rPr>
          <w:rFonts w:asciiTheme="majorHAnsi" w:hAnsiTheme="majorHAnsi" w:cstheme="majorHAnsi"/>
          <w:sz w:val="16"/>
        </w:rPr>
        <w:t xml:space="preserve"> to </w:t>
      </w:r>
      <w:r w:rsidRPr="001459FF">
        <w:rPr>
          <w:rStyle w:val="StyleUnderline"/>
          <w:rFonts w:asciiTheme="majorHAnsi" w:hAnsiTheme="majorHAnsi" w:cstheme="majorHAnsi"/>
        </w:rPr>
        <w:t>promote international cooperation to address</w:t>
      </w:r>
      <w:r w:rsidRPr="001459FF">
        <w:rPr>
          <w:rFonts w:asciiTheme="majorHAnsi" w:hAnsiTheme="majorHAnsi" w:cstheme="majorHAnsi"/>
          <w:sz w:val="16"/>
        </w:rPr>
        <w:t xml:space="preserve"> these </w:t>
      </w:r>
      <w:r w:rsidRPr="001459FF">
        <w:rPr>
          <w:rStyle w:val="StyleUnderline"/>
          <w:rFonts w:asciiTheme="majorHAnsi" w:hAnsiTheme="majorHAnsi" w:cstheme="majorHAnsi"/>
        </w:rPr>
        <w:t>problems</w:t>
      </w:r>
      <w:r w:rsidRPr="001459FF">
        <w:rPr>
          <w:rFonts w:asciiTheme="majorHAnsi" w:hAnsiTheme="majorHAnsi" w:cstheme="majorHAnsi"/>
          <w:sz w:val="16"/>
        </w:rPr>
        <w:t>.</w:t>
      </w:r>
    </w:p>
    <w:p w14:paraId="1DA86C9F" w14:textId="77777777" w:rsidR="00025E4B" w:rsidRPr="001459FF" w:rsidRDefault="00025E4B" w:rsidP="00025E4B">
      <w:pPr>
        <w:rPr>
          <w:rFonts w:asciiTheme="majorHAnsi" w:hAnsiTheme="majorHAnsi" w:cstheme="majorHAnsi"/>
          <w:sz w:val="16"/>
        </w:rPr>
      </w:pPr>
      <w:r w:rsidRPr="001459FF">
        <w:rPr>
          <w:rStyle w:val="StyleUnderline"/>
          <w:rFonts w:asciiTheme="majorHAnsi" w:hAnsiTheme="majorHAnsi" w:cstheme="majorHAnsi"/>
        </w:rPr>
        <w:t xml:space="preserve">Gaining access to </w:t>
      </w:r>
      <w:r w:rsidRPr="001459FF">
        <w:rPr>
          <w:rStyle w:val="Emphasis"/>
          <w:rFonts w:asciiTheme="majorHAnsi" w:hAnsiTheme="majorHAnsi" w:cstheme="majorHAnsi"/>
          <w:highlight w:val="cyan"/>
        </w:rPr>
        <w:t>new</w:t>
      </w:r>
      <w:r w:rsidRPr="001459FF">
        <w:rPr>
          <w:rStyle w:val="Emphasis"/>
          <w:rFonts w:asciiTheme="majorHAnsi" w:hAnsiTheme="majorHAnsi" w:cstheme="majorHAnsi"/>
        </w:rPr>
        <w:t xml:space="preserve"> critical </w:t>
      </w:r>
      <w:r w:rsidRPr="001459FF">
        <w:rPr>
          <w:rStyle w:val="Emphasis"/>
          <w:rFonts w:asciiTheme="majorHAnsi" w:hAnsiTheme="majorHAnsi" w:cstheme="majorHAnsi"/>
          <w:highlight w:val="cyan"/>
        </w:rPr>
        <w:t>resources</w:t>
      </w:r>
      <w:r w:rsidRPr="001459FF">
        <w:rPr>
          <w:rStyle w:val="StyleUnderline"/>
          <w:rFonts w:asciiTheme="majorHAnsi" w:hAnsiTheme="majorHAnsi" w:cstheme="majorHAnsi"/>
        </w:rPr>
        <w:t xml:space="preserve"> may be another reason to go into space.</w:t>
      </w:r>
      <w:r w:rsidRPr="001459FF">
        <w:rPr>
          <w:rFonts w:asciiTheme="majorHAnsi" w:hAnsiTheme="majorHAnsi" w:cstheme="majorHAnsi"/>
          <w:sz w:val="16"/>
        </w:rPr>
        <w:t xml:space="preserve"> Earth is a finite planet, and certain elements on Earth are very rare in the planetary crust, particularly platinum group metals that are very dense and </w:t>
      </w:r>
      <w:proofErr w:type="spellStart"/>
      <w:r w:rsidRPr="001459FF">
        <w:rPr>
          <w:rFonts w:asciiTheme="majorHAnsi" w:hAnsiTheme="majorHAnsi" w:cstheme="majorHAnsi"/>
          <w:sz w:val="16"/>
        </w:rPr>
        <w:t>siderophilic</w:t>
      </w:r>
      <w:proofErr w:type="spellEnd"/>
      <w:r w:rsidRPr="001459FF">
        <w:rPr>
          <w:rFonts w:asciiTheme="majorHAnsi" w:hAnsiTheme="majorHAnsi" w:cstheme="majorHAnsi"/>
          <w:sz w:val="16"/>
        </w:rPr>
        <w:t xml:space="preserve"> (iron-loving) and so have tended to sink toward the core over the natural history of the planet. However, </w:t>
      </w:r>
      <w:r w:rsidRPr="001459FF">
        <w:rPr>
          <w:rStyle w:val="Emphasis"/>
          <w:rFonts w:asciiTheme="majorHAnsi" w:hAnsiTheme="majorHAnsi" w:cstheme="majorHAnsi"/>
          <w:highlight w:val="cyan"/>
        </w:rPr>
        <w:t>asteroids</w:t>
      </w:r>
      <w:r w:rsidRPr="001459FF">
        <w:rPr>
          <w:rStyle w:val="StyleUnderline"/>
          <w:rFonts w:asciiTheme="majorHAnsi" w:hAnsiTheme="majorHAnsi" w:cstheme="majorHAnsi"/>
        </w:rPr>
        <w:t xml:space="preserve"> and other objects in space</w:t>
      </w:r>
      <w:r w:rsidRPr="001459FF">
        <w:rPr>
          <w:rFonts w:asciiTheme="majorHAnsi" w:hAnsiTheme="majorHAnsi" w:cstheme="majorHAnsi"/>
          <w:sz w:val="16"/>
        </w:rPr>
        <w:t xml:space="preserve"> (for example, planets, comets, and moons) </w:t>
      </w:r>
      <w:r w:rsidRPr="001459FF">
        <w:rPr>
          <w:rStyle w:val="StyleUnderline"/>
          <w:rFonts w:asciiTheme="majorHAnsi" w:hAnsiTheme="majorHAnsi" w:cstheme="majorHAnsi"/>
        </w:rPr>
        <w:t>can</w:t>
      </w:r>
      <w:r w:rsidRPr="001459FF">
        <w:rPr>
          <w:rFonts w:asciiTheme="majorHAnsi" w:hAnsiTheme="majorHAnsi" w:cstheme="majorHAnsi"/>
          <w:sz w:val="16"/>
        </w:rPr>
        <w:t xml:space="preserve"> sometimes </w:t>
      </w:r>
      <w:r w:rsidRPr="001459FF">
        <w:rPr>
          <w:rStyle w:val="StyleUnderline"/>
          <w:rFonts w:asciiTheme="majorHAnsi" w:hAnsiTheme="majorHAnsi" w:cstheme="majorHAnsi"/>
          <w:highlight w:val="cyan"/>
        </w:rPr>
        <w:t>have</w:t>
      </w:r>
      <w:r w:rsidRPr="001459FF">
        <w:rPr>
          <w:rFonts w:asciiTheme="majorHAnsi" w:hAnsiTheme="majorHAnsi" w:cstheme="majorHAnsi"/>
          <w:sz w:val="16"/>
        </w:rPr>
        <w:t xml:space="preserve"> these </w:t>
      </w:r>
      <w:r w:rsidRPr="001459FF">
        <w:rPr>
          <w:rStyle w:val="StyleUnderline"/>
          <w:rFonts w:asciiTheme="majorHAnsi" w:hAnsiTheme="majorHAnsi" w:cstheme="majorHAnsi"/>
          <w:highlight w:val="cyan"/>
        </w:rPr>
        <w:t>elements in abundance</w:t>
      </w:r>
      <w:r w:rsidRPr="001459FF">
        <w:rPr>
          <w:rStyle w:val="StyleUnderline"/>
          <w:rFonts w:asciiTheme="majorHAnsi" w:hAnsiTheme="majorHAnsi" w:cstheme="majorHAnsi"/>
        </w:rPr>
        <w:t xml:space="preserve"> and</w:t>
      </w:r>
      <w:r w:rsidRPr="001459FF">
        <w:rPr>
          <w:rFonts w:asciiTheme="majorHAnsi" w:hAnsiTheme="majorHAnsi" w:cstheme="majorHAnsi"/>
          <w:sz w:val="16"/>
        </w:rPr>
        <w:t xml:space="preserve"> in </w:t>
      </w:r>
      <w:r w:rsidRPr="001459FF">
        <w:rPr>
          <w:rStyle w:val="StyleUnderline"/>
          <w:rFonts w:asciiTheme="majorHAnsi" w:hAnsiTheme="majorHAnsi" w:cstheme="majorHAnsi"/>
        </w:rPr>
        <w:t>more available locations</w:t>
      </w:r>
      <w:r w:rsidRPr="001459FF">
        <w:rPr>
          <w:rFonts w:asciiTheme="majorHAnsi" w:hAnsiTheme="majorHAnsi" w:cstheme="majorHAnsi"/>
          <w:sz w:val="16"/>
        </w:rPr>
        <w:t xml:space="preserve">, making them potentially excellent sources for these valuable materials. Now-defunct asteroid-mining startup Planetary Resources once estimated that </w:t>
      </w:r>
      <w:r w:rsidRPr="001459FF">
        <w:rPr>
          <w:rStyle w:val="StyleUnderline"/>
          <w:rFonts w:asciiTheme="majorHAnsi" w:hAnsiTheme="majorHAnsi" w:cstheme="majorHAnsi"/>
        </w:rPr>
        <w:t>one</w:t>
      </w:r>
      <w:r w:rsidRPr="001459FF">
        <w:rPr>
          <w:rFonts w:asciiTheme="majorHAnsi" w:hAnsiTheme="majorHAnsi" w:cstheme="majorHAnsi"/>
          <w:sz w:val="16"/>
        </w:rPr>
        <w:t xml:space="preserve"> “platinum-rich </w:t>
      </w:r>
      <w:proofErr w:type="gramStart"/>
      <w:r w:rsidRPr="001459FF">
        <w:rPr>
          <w:rStyle w:val="StyleUnderline"/>
          <w:rFonts w:asciiTheme="majorHAnsi" w:hAnsiTheme="majorHAnsi" w:cstheme="majorHAnsi"/>
        </w:rPr>
        <w:t>500 meter wide</w:t>
      </w:r>
      <w:proofErr w:type="gramEnd"/>
      <w:r w:rsidRPr="001459FF">
        <w:rPr>
          <w:rStyle w:val="StyleUnderline"/>
          <w:rFonts w:asciiTheme="majorHAnsi" w:hAnsiTheme="majorHAnsi" w:cstheme="majorHAnsi"/>
        </w:rPr>
        <w:t xml:space="preserve"> asteroid contains</w:t>
      </w:r>
      <w:r w:rsidRPr="001459FF">
        <w:rPr>
          <w:rFonts w:asciiTheme="majorHAnsi" w:hAnsiTheme="majorHAnsi" w:cstheme="majorHAnsi"/>
          <w:sz w:val="16"/>
        </w:rPr>
        <w:t xml:space="preserve"> . . . </w:t>
      </w:r>
      <w:r w:rsidRPr="001459FF">
        <w:rPr>
          <w:rStyle w:val="Emphasis"/>
          <w:rFonts w:asciiTheme="majorHAnsi" w:hAnsiTheme="majorHAnsi" w:cstheme="majorHAnsi"/>
          <w:highlight w:val="cyan"/>
        </w:rPr>
        <w:t>1.5 times</w:t>
      </w:r>
      <w:r w:rsidRPr="001459FF">
        <w:rPr>
          <w:rStyle w:val="Emphasis"/>
          <w:rFonts w:asciiTheme="majorHAnsi" w:hAnsiTheme="majorHAnsi" w:cstheme="majorHAnsi"/>
        </w:rPr>
        <w:t xml:space="preserve"> the</w:t>
      </w:r>
      <w:r w:rsidRPr="001459FF">
        <w:rPr>
          <w:rFonts w:asciiTheme="majorHAnsi" w:hAnsiTheme="majorHAnsi" w:cstheme="majorHAnsi"/>
          <w:sz w:val="16"/>
        </w:rPr>
        <w:t xml:space="preserve"> known </w:t>
      </w:r>
      <w:r w:rsidRPr="001459FF">
        <w:rPr>
          <w:rStyle w:val="Emphasis"/>
          <w:rFonts w:asciiTheme="majorHAnsi" w:hAnsiTheme="majorHAnsi" w:cstheme="majorHAnsi"/>
          <w:highlight w:val="cyan"/>
        </w:rPr>
        <w:t>world-reserves</w:t>
      </w:r>
      <w:r w:rsidRPr="001459FF">
        <w:rPr>
          <w:rStyle w:val="StyleUnderline"/>
          <w:rFonts w:asciiTheme="majorHAnsi" w:hAnsiTheme="majorHAnsi" w:cstheme="majorHAnsi"/>
          <w:highlight w:val="cyan"/>
        </w:rPr>
        <w:t xml:space="preserve"> of</w:t>
      </w:r>
      <w:r w:rsidRPr="001459FF">
        <w:rPr>
          <w:rStyle w:val="StyleUnderline"/>
          <w:rFonts w:asciiTheme="majorHAnsi" w:hAnsiTheme="majorHAnsi" w:cstheme="majorHAnsi"/>
        </w:rPr>
        <w:t xml:space="preserve"> </w:t>
      </w:r>
      <w:r w:rsidRPr="001459FF">
        <w:rPr>
          <w:rFonts w:asciiTheme="majorHAnsi" w:hAnsiTheme="majorHAnsi" w:cstheme="majorHAnsi"/>
          <w:sz w:val="16"/>
        </w:rPr>
        <w:t xml:space="preserve">platinum group </w:t>
      </w:r>
      <w:r w:rsidRPr="001459FF">
        <w:rPr>
          <w:rStyle w:val="StyleUnderline"/>
          <w:rFonts w:asciiTheme="majorHAnsi" w:hAnsiTheme="majorHAnsi" w:cstheme="majorHAnsi"/>
          <w:highlight w:val="cyan"/>
        </w:rPr>
        <w:t>metals</w:t>
      </w:r>
      <w:r w:rsidRPr="001459FF">
        <w:rPr>
          <w:rFonts w:asciiTheme="majorHAnsi" w:hAnsiTheme="majorHAnsi" w:cstheme="majorHAnsi"/>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615BD957" w14:textId="77777777" w:rsidR="00025E4B" w:rsidRPr="001459FF" w:rsidRDefault="00025E4B" w:rsidP="00025E4B">
      <w:pPr>
        <w:rPr>
          <w:rFonts w:asciiTheme="majorHAnsi" w:hAnsiTheme="majorHAnsi" w:cstheme="majorHAnsi"/>
          <w:sz w:val="16"/>
        </w:rPr>
      </w:pPr>
      <w:r w:rsidRPr="001459FF">
        <w:rPr>
          <w:rFonts w:asciiTheme="majorHAnsi" w:hAnsiTheme="majorHAnsi" w:cstheme="majorHAnsi"/>
          <w:sz w:val="16"/>
        </w:rPr>
        <w:t xml:space="preserve">Another reason that </w:t>
      </w:r>
      <w:r w:rsidRPr="001459FF">
        <w:rPr>
          <w:rStyle w:val="StyleUnderline"/>
          <w:rFonts w:asciiTheme="majorHAnsi" w:hAnsiTheme="majorHAnsi" w:cstheme="majorHAnsi"/>
          <w:highlight w:val="cyan"/>
        </w:rPr>
        <w:t>humans</w:t>
      </w:r>
      <w:r w:rsidRPr="001459FF">
        <w:rPr>
          <w:rFonts w:asciiTheme="majorHAnsi" w:hAnsiTheme="majorHAnsi" w:cstheme="majorHAnsi"/>
          <w:sz w:val="16"/>
        </w:rPr>
        <w:t xml:space="preserve"> may want to </w:t>
      </w:r>
      <w:r w:rsidRPr="001459FF">
        <w:rPr>
          <w:rStyle w:val="StyleUnderline"/>
          <w:rFonts w:asciiTheme="majorHAnsi" w:hAnsiTheme="majorHAnsi" w:cstheme="majorHAnsi"/>
        </w:rPr>
        <w:t>explore space</w:t>
      </w:r>
      <w:r w:rsidRPr="001459FF">
        <w:rPr>
          <w:rFonts w:asciiTheme="majorHAnsi" w:hAnsiTheme="majorHAnsi" w:cstheme="majorHAnsi"/>
          <w:sz w:val="16"/>
        </w:rPr>
        <w:t xml:space="preserve"> would be</w:t>
      </w:r>
      <w:r w:rsidRPr="001459FF">
        <w:rPr>
          <w:rStyle w:val="StyleUnderline"/>
          <w:rFonts w:asciiTheme="majorHAnsi" w:hAnsiTheme="majorHAnsi" w:cstheme="majorHAnsi"/>
        </w:rPr>
        <w:t xml:space="preserve"> to </w:t>
      </w:r>
      <w:r w:rsidRPr="001459FF">
        <w:rPr>
          <w:rStyle w:val="StyleUnderline"/>
          <w:rFonts w:asciiTheme="majorHAnsi" w:hAnsiTheme="majorHAnsi" w:cstheme="majorHAnsi"/>
          <w:highlight w:val="cyan"/>
        </w:rPr>
        <w:t xml:space="preserve">create a </w:t>
      </w:r>
      <w:r w:rsidRPr="001459FF">
        <w:rPr>
          <w:rStyle w:val="Emphasis"/>
          <w:rFonts w:asciiTheme="majorHAnsi" w:hAnsiTheme="majorHAnsi" w:cstheme="majorHAnsi"/>
          <w:highlight w:val="cyan"/>
        </w:rPr>
        <w:t>“backup Earth”</w:t>
      </w:r>
      <w:r w:rsidRPr="001459FF">
        <w:rPr>
          <w:rStyle w:val="StyleUnderline"/>
          <w:rFonts w:asciiTheme="majorHAnsi" w:hAnsiTheme="majorHAnsi" w:cstheme="majorHAnsi"/>
        </w:rPr>
        <w:t xml:space="preserve"> to hedge </w:t>
      </w:r>
      <w:r w:rsidRPr="001459FF">
        <w:rPr>
          <w:rStyle w:val="StyleUnderline"/>
          <w:rFonts w:asciiTheme="majorHAnsi" w:hAnsiTheme="majorHAnsi" w:cstheme="majorHAnsi"/>
          <w:highlight w:val="cyan"/>
        </w:rPr>
        <w:t>against</w:t>
      </w:r>
      <w:r w:rsidRPr="001459FF">
        <w:rPr>
          <w:rFonts w:asciiTheme="majorHAnsi" w:hAnsiTheme="majorHAnsi" w:cstheme="majorHAnsi"/>
          <w:sz w:val="16"/>
        </w:rPr>
        <w:t xml:space="preserve"> global catastrophic and </w:t>
      </w:r>
      <w:r w:rsidRPr="001459FF">
        <w:rPr>
          <w:rStyle w:val="Emphasis"/>
          <w:rFonts w:asciiTheme="majorHAnsi" w:hAnsiTheme="majorHAnsi" w:cstheme="majorHAnsi"/>
          <w:highlight w:val="cyan"/>
        </w:rPr>
        <w:t>existential risks</w:t>
      </w:r>
      <w:r w:rsidRPr="001459FF">
        <w:rPr>
          <w:rFonts w:asciiTheme="majorHAnsi" w:hAnsiTheme="majorHAnsi" w:cstheme="majorHAnsi"/>
          <w:sz w:val="16"/>
        </w:rPr>
        <w:t xml:space="preserve"> (risks that may cause widespread disaster or human extinction, respectively) on our home planet. 8 Earth has always been a dangerous place for humans, with </w:t>
      </w:r>
      <w:r w:rsidRPr="001459FF">
        <w:rPr>
          <w:rStyle w:val="Emphasis"/>
          <w:rFonts w:asciiTheme="majorHAnsi" w:hAnsiTheme="majorHAnsi" w:cstheme="majorHAnsi"/>
          <w:highlight w:val="cyan"/>
        </w:rPr>
        <w:t xml:space="preserve">asteroid impacts, </w:t>
      </w:r>
      <w:proofErr w:type="spellStart"/>
      <w:r w:rsidRPr="001459FF">
        <w:rPr>
          <w:rStyle w:val="Emphasis"/>
          <w:rFonts w:asciiTheme="majorHAnsi" w:hAnsiTheme="majorHAnsi" w:cstheme="majorHAnsi"/>
          <w:highlight w:val="cyan"/>
        </w:rPr>
        <w:t>supervolcanic</w:t>
      </w:r>
      <w:proofErr w:type="spellEnd"/>
      <w:r w:rsidRPr="001459FF">
        <w:rPr>
          <w:rStyle w:val="Emphasis"/>
          <w:rFonts w:asciiTheme="majorHAnsi" w:hAnsiTheme="majorHAnsi" w:cstheme="majorHAnsi"/>
          <w:highlight w:val="cyan"/>
        </w:rPr>
        <w:t xml:space="preserve"> eruptions</w:t>
      </w:r>
      <w:r w:rsidRPr="001459FF">
        <w:rPr>
          <w:rStyle w:val="Emphasis"/>
          <w:rFonts w:asciiTheme="majorHAnsi" w:hAnsiTheme="majorHAnsi" w:cstheme="majorHAnsi"/>
        </w:rPr>
        <w:t>,</w:t>
      </w:r>
      <w:r w:rsidRPr="001459FF">
        <w:rPr>
          <w:rFonts w:asciiTheme="majorHAnsi" w:hAnsiTheme="majorHAnsi" w:cstheme="majorHAnsi"/>
          <w:sz w:val="16"/>
        </w:rPr>
        <w:t xml:space="preserve"> pandemic </w:t>
      </w:r>
      <w:r w:rsidRPr="001459FF">
        <w:rPr>
          <w:rStyle w:val="Emphasis"/>
          <w:rFonts w:asciiTheme="majorHAnsi" w:hAnsiTheme="majorHAnsi" w:cstheme="majorHAnsi"/>
          <w:highlight w:val="cyan"/>
        </w:rPr>
        <w:t>disease</w:t>
      </w:r>
      <w:r w:rsidRPr="001459FF">
        <w:rPr>
          <w:rFonts w:asciiTheme="majorHAnsi" w:hAnsiTheme="majorHAnsi" w:cstheme="majorHAnsi"/>
          <w:sz w:val="16"/>
        </w:rPr>
        <w:t xml:space="preserve">, and other natural hazards threatening civilization. Now, in addition to these natural threats, human-made hazards such as </w:t>
      </w:r>
      <w:r w:rsidRPr="001459FF">
        <w:rPr>
          <w:rStyle w:val="Emphasis"/>
          <w:rFonts w:asciiTheme="majorHAnsi" w:hAnsiTheme="majorHAnsi" w:cstheme="majorHAnsi"/>
          <w:highlight w:val="cyan"/>
        </w:rPr>
        <w:t>nuc</w:t>
      </w:r>
      <w:r w:rsidRPr="001459FF">
        <w:rPr>
          <w:rStyle w:val="Emphasis"/>
          <w:rFonts w:asciiTheme="majorHAnsi" w:hAnsiTheme="majorHAnsi" w:cstheme="majorHAnsi"/>
        </w:rPr>
        <w:t>lear weapon</w:t>
      </w:r>
      <w:r w:rsidRPr="001459FF">
        <w:rPr>
          <w:rStyle w:val="Emphasis"/>
          <w:rFonts w:asciiTheme="majorHAnsi" w:hAnsiTheme="majorHAnsi" w:cstheme="majorHAnsi"/>
          <w:highlight w:val="cyan"/>
        </w:rPr>
        <w:t>s</w:t>
      </w:r>
      <w:r w:rsidRPr="001459FF">
        <w:rPr>
          <w:rStyle w:val="Emphasis"/>
          <w:rFonts w:asciiTheme="majorHAnsi" w:hAnsiTheme="majorHAnsi" w:cstheme="majorHAnsi"/>
        </w:rPr>
        <w:t xml:space="preserve">, </w:t>
      </w:r>
      <w:r w:rsidRPr="001459FF">
        <w:rPr>
          <w:rStyle w:val="Emphasis"/>
          <w:rFonts w:asciiTheme="majorHAnsi" w:hAnsiTheme="majorHAnsi" w:cstheme="majorHAnsi"/>
          <w:highlight w:val="cyan"/>
        </w:rPr>
        <w:t>climate change, biotech</w:t>
      </w:r>
      <w:r w:rsidRPr="001459FF">
        <w:rPr>
          <w:rFonts w:asciiTheme="majorHAnsi" w:hAnsiTheme="majorHAnsi" w:cstheme="majorHAnsi"/>
          <w:sz w:val="16"/>
        </w:rPr>
        <w:t xml:space="preserve">nology, </w:t>
      </w:r>
      <w:r w:rsidRPr="001459FF">
        <w:rPr>
          <w:rStyle w:val="Emphasis"/>
          <w:rFonts w:asciiTheme="majorHAnsi" w:hAnsiTheme="majorHAnsi" w:cstheme="majorHAnsi"/>
          <w:highlight w:val="cyan"/>
        </w:rPr>
        <w:t>nanotech</w:t>
      </w:r>
      <w:r w:rsidRPr="001459FF">
        <w:rPr>
          <w:rFonts w:asciiTheme="majorHAnsi" w:hAnsiTheme="majorHAnsi" w:cstheme="majorHAnsi"/>
          <w:sz w:val="16"/>
        </w:rPr>
        <w:t xml:space="preserve">nology, </w:t>
      </w:r>
      <w:r w:rsidRPr="001459FF">
        <w:rPr>
          <w:rStyle w:val="StyleUnderline"/>
          <w:rFonts w:asciiTheme="majorHAnsi" w:hAnsiTheme="majorHAnsi" w:cstheme="majorHAnsi"/>
          <w:highlight w:val="cyan"/>
        </w:rPr>
        <w:t xml:space="preserve">and </w:t>
      </w:r>
      <w:r w:rsidRPr="001459FF">
        <w:rPr>
          <w:rStyle w:val="Emphasis"/>
          <w:rFonts w:asciiTheme="majorHAnsi" w:hAnsiTheme="majorHAnsi" w:cstheme="majorHAnsi"/>
          <w:highlight w:val="cyan"/>
        </w:rPr>
        <w:t>a</w:t>
      </w:r>
      <w:r w:rsidRPr="001459FF">
        <w:rPr>
          <w:rFonts w:asciiTheme="majorHAnsi" w:hAnsiTheme="majorHAnsi" w:cstheme="majorHAnsi"/>
          <w:sz w:val="16"/>
        </w:rPr>
        <w:t xml:space="preserve">rtificial </w:t>
      </w:r>
      <w:r w:rsidRPr="001459FF">
        <w:rPr>
          <w:rStyle w:val="Emphasis"/>
          <w:rFonts w:asciiTheme="majorHAnsi" w:hAnsiTheme="majorHAnsi" w:cstheme="majorHAnsi"/>
          <w:highlight w:val="cyan"/>
        </w:rPr>
        <w:t>i</w:t>
      </w:r>
      <w:r w:rsidRPr="001459FF">
        <w:rPr>
          <w:rFonts w:asciiTheme="majorHAnsi" w:hAnsiTheme="majorHAnsi" w:cstheme="majorHAnsi"/>
          <w:sz w:val="16"/>
        </w:rPr>
        <w:t xml:space="preserve">ntelligence may </w:t>
      </w:r>
      <w:r w:rsidRPr="001459FF">
        <w:rPr>
          <w:rStyle w:val="Emphasis"/>
          <w:rFonts w:asciiTheme="majorHAnsi" w:hAnsiTheme="majorHAnsi" w:cstheme="majorHAnsi"/>
        </w:rPr>
        <w:t>threaten</w:t>
      </w:r>
      <w:r w:rsidRPr="001459FF">
        <w:rPr>
          <w:rFonts w:asciiTheme="majorHAnsi" w:hAnsiTheme="majorHAnsi" w:cstheme="majorHAnsi"/>
          <w:sz w:val="16"/>
        </w:rPr>
        <w:t xml:space="preserve"> not only the viability of technological civilization but perhaps the survival of human</w:t>
      </w:r>
      <w:r w:rsidRPr="001459FF">
        <w:rPr>
          <w:rStyle w:val="Emphasis"/>
          <w:rFonts w:asciiTheme="majorHAnsi" w:hAnsiTheme="majorHAnsi" w:cstheme="majorHAnsi"/>
        </w:rPr>
        <w:t xml:space="preserve"> life itself.</w:t>
      </w:r>
      <w:r w:rsidRPr="001459FF">
        <w:rPr>
          <w:rFonts w:asciiTheme="majorHAnsi" w:hAnsiTheme="majorHAnsi" w:cstheme="majorHAnsi"/>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1459FF">
        <w:rPr>
          <w:rStyle w:val="StyleUnderline"/>
          <w:rFonts w:asciiTheme="majorHAnsi" w:hAnsiTheme="majorHAnsi" w:cstheme="majorHAnsi"/>
        </w:rPr>
        <w:t>were</w:t>
      </w:r>
      <w:r w:rsidRPr="001459FF">
        <w:rPr>
          <w:rFonts w:asciiTheme="majorHAnsi" w:hAnsiTheme="majorHAnsi" w:cstheme="majorHAnsi"/>
          <w:sz w:val="16"/>
        </w:rPr>
        <w:t xml:space="preserve"> the same </w:t>
      </w:r>
      <w:r w:rsidRPr="001459FF">
        <w:rPr>
          <w:rStyle w:val="StyleUnderline"/>
          <w:rFonts w:asciiTheme="majorHAnsi" w:hAnsiTheme="majorHAnsi" w:cstheme="majorHAnsi"/>
        </w:rPr>
        <w:t xml:space="preserve">global catastrophe to happen to Earth, yet </w:t>
      </w:r>
      <w:r w:rsidRPr="001459FF">
        <w:rPr>
          <w:rStyle w:val="StyleUnderline"/>
          <w:rFonts w:asciiTheme="majorHAnsi" w:hAnsiTheme="majorHAnsi" w:cstheme="majorHAnsi"/>
          <w:highlight w:val="cyan"/>
        </w:rPr>
        <w:t>humans</w:t>
      </w:r>
      <w:r w:rsidRPr="001459FF">
        <w:rPr>
          <w:rStyle w:val="StyleUnderline"/>
          <w:rFonts w:asciiTheme="majorHAnsi" w:hAnsiTheme="majorHAnsi" w:cstheme="majorHAnsi"/>
        </w:rPr>
        <w:t xml:space="preserve"> were a multiplanetary species </w:t>
      </w:r>
      <w:r w:rsidRPr="001459FF">
        <w:rPr>
          <w:rStyle w:val="StyleUnderline"/>
          <w:rFonts w:asciiTheme="majorHAnsi" w:hAnsiTheme="majorHAnsi" w:cstheme="majorHAnsi"/>
          <w:highlight w:val="cyan"/>
        </w:rPr>
        <w:t xml:space="preserve">with </w:t>
      </w:r>
      <w:r w:rsidRPr="001459FF">
        <w:rPr>
          <w:rStyle w:val="Emphasis"/>
          <w:rFonts w:asciiTheme="majorHAnsi" w:hAnsiTheme="majorHAnsi" w:cstheme="majorHAnsi"/>
          <w:highlight w:val="cyan"/>
        </w:rPr>
        <w:t>just one</w:t>
      </w:r>
      <w:r w:rsidRPr="001459FF">
        <w:rPr>
          <w:rStyle w:val="Emphasis"/>
          <w:rFonts w:asciiTheme="majorHAnsi" w:hAnsiTheme="majorHAnsi" w:cstheme="majorHAnsi"/>
        </w:rPr>
        <w:t xml:space="preserve"> self-sustaining </w:t>
      </w:r>
      <w:r w:rsidRPr="001459FF">
        <w:rPr>
          <w:rStyle w:val="Emphasis"/>
          <w:rFonts w:asciiTheme="majorHAnsi" w:hAnsiTheme="majorHAnsi" w:cstheme="majorHAnsi"/>
          <w:highlight w:val="cyan"/>
        </w:rPr>
        <w:t>settlement</w:t>
      </w:r>
      <w:r w:rsidRPr="001459FF">
        <w:rPr>
          <w:rStyle w:val="Emphasis"/>
          <w:rFonts w:asciiTheme="majorHAnsi" w:hAnsiTheme="majorHAnsi" w:cstheme="majorHAnsi"/>
        </w:rPr>
        <w:t xml:space="preserve"> off-Earth</w:t>
      </w:r>
      <w:r w:rsidRPr="001459FF">
        <w:rPr>
          <w:rStyle w:val="StyleUnderline"/>
          <w:rFonts w:asciiTheme="majorHAnsi" w:hAnsiTheme="majorHAnsi" w:cstheme="majorHAnsi"/>
        </w:rPr>
        <w:t>, it would not result in</w:t>
      </w:r>
      <w:r w:rsidRPr="001459FF">
        <w:rPr>
          <w:rFonts w:asciiTheme="majorHAnsi" w:hAnsiTheme="majorHAnsi" w:cstheme="majorHAnsi"/>
          <w:sz w:val="16"/>
        </w:rPr>
        <w:t xml:space="preserve"> the end of human civilization or </w:t>
      </w:r>
      <w:r w:rsidRPr="001459FF">
        <w:rPr>
          <w:rStyle w:val="StyleUnderline"/>
          <w:rFonts w:asciiTheme="majorHAnsi" w:hAnsiTheme="majorHAnsi" w:cstheme="majorHAnsi"/>
        </w:rPr>
        <w:t>human extinction.</w:t>
      </w:r>
      <w:r w:rsidRPr="001459FF">
        <w:rPr>
          <w:rFonts w:asciiTheme="majorHAnsi" w:hAnsiTheme="majorHAnsi" w:cstheme="majorHAnsi"/>
          <w:sz w:val="16"/>
        </w:rPr>
        <w:t xml:space="preserve"> </w:t>
      </w:r>
      <w:proofErr w:type="gramStart"/>
      <w:r w:rsidRPr="001459FF">
        <w:rPr>
          <w:rFonts w:asciiTheme="majorHAnsi" w:hAnsiTheme="majorHAnsi" w:cstheme="majorHAnsi"/>
          <w:sz w:val="16"/>
        </w:rPr>
        <w:t>Instead</w:t>
      </w:r>
      <w:proofErr w:type="gramEnd"/>
      <w:r w:rsidRPr="001459FF">
        <w:rPr>
          <w:rFonts w:asciiTheme="majorHAnsi" w:hAnsiTheme="majorHAnsi" w:cstheme="majorHAnsi"/>
          <w:sz w:val="16"/>
        </w:rPr>
        <w:t xml:space="preserve"> while the same unimaginable fate would befall the Earth (certainly no mere triviality, with perhaps the deaths of 99.999 percent of all humans and possibly the destruction of the </w:t>
      </w:r>
      <w:r w:rsidRPr="001459FF">
        <w:rPr>
          <w:rFonts w:asciiTheme="majorHAnsi" w:hAnsiTheme="majorHAnsi" w:cstheme="majorHAnsi"/>
          <w:sz w:val="16"/>
        </w:rPr>
        <w:lastRenderedPageBreak/>
        <w:t xml:space="preserve">ecosphere and everything in it), at least all of human and </w:t>
      </w:r>
      <w:proofErr w:type="spellStart"/>
      <w:r w:rsidRPr="001459FF">
        <w:rPr>
          <w:rFonts w:asciiTheme="majorHAnsi" w:hAnsiTheme="majorHAnsi" w:cstheme="majorHAnsi"/>
          <w:sz w:val="16"/>
        </w:rPr>
        <w:t>planetory</w:t>
      </w:r>
      <w:proofErr w:type="spellEnd"/>
      <w:r w:rsidRPr="001459FF">
        <w:rPr>
          <w:rFonts w:asciiTheme="majorHAnsi" w:hAnsiTheme="majorHAnsi" w:cstheme="majorHAnsi"/>
          <w:sz w:val="16"/>
        </w:rPr>
        <w:t xml:space="preserve"> history would not be for nothing. </w:t>
      </w:r>
      <w:r w:rsidRPr="001459FF">
        <w:rPr>
          <w:rStyle w:val="StyleUnderline"/>
          <w:rFonts w:asciiTheme="majorHAnsi" w:hAnsiTheme="majorHAnsi" w:cstheme="majorHAnsi"/>
        </w:rPr>
        <w:t xml:space="preserve">Human life and culture </w:t>
      </w:r>
      <w:r w:rsidRPr="001459FF">
        <w:rPr>
          <w:rStyle w:val="StyleUnderline"/>
          <w:rFonts w:asciiTheme="majorHAnsi" w:hAnsiTheme="majorHAnsi" w:cstheme="majorHAnsi"/>
          <w:highlight w:val="cyan"/>
        </w:rPr>
        <w:t>would go on</w:t>
      </w:r>
      <w:r w:rsidRPr="001459FF">
        <w:rPr>
          <w:rFonts w:asciiTheme="majorHAnsi" w:hAnsiTheme="majorHAnsi" w:cstheme="majorHAnsi"/>
          <w:sz w:val="16"/>
        </w:rPr>
        <w:t xml:space="preserve"> elsewhere, as well as other Earth species. This is a dire fate, but less terrible than the first.</w:t>
      </w:r>
    </w:p>
    <w:p w14:paraId="2B51C33E" w14:textId="2D636BC7" w:rsidR="00E342DC" w:rsidRPr="001459FF" w:rsidRDefault="00E342DC" w:rsidP="00E342DC">
      <w:pPr>
        <w:pStyle w:val="Heading3"/>
        <w:rPr>
          <w:rFonts w:asciiTheme="majorHAnsi" w:hAnsiTheme="majorHAnsi" w:cstheme="majorHAnsi"/>
        </w:rPr>
      </w:pPr>
      <w:r w:rsidRPr="001459FF">
        <w:rPr>
          <w:rFonts w:asciiTheme="majorHAnsi" w:hAnsiTheme="majorHAnsi" w:cstheme="majorHAnsi"/>
        </w:rPr>
        <w:lastRenderedPageBreak/>
        <w:t>Scenario 1</w:t>
      </w:r>
    </w:p>
    <w:p w14:paraId="3A675748" w14:textId="77777777" w:rsidR="008878DD" w:rsidRPr="001459FF" w:rsidRDefault="008878DD" w:rsidP="008878DD">
      <w:pPr>
        <w:pStyle w:val="Heading4"/>
        <w:rPr>
          <w:rFonts w:asciiTheme="majorHAnsi" w:hAnsiTheme="majorHAnsi" w:cstheme="majorHAnsi"/>
        </w:rPr>
      </w:pPr>
      <w:r w:rsidRPr="001459FF">
        <w:rPr>
          <w:rFonts w:asciiTheme="majorHAnsi" w:hAnsiTheme="majorHAnsi" w:cstheme="majorHAnsi"/>
        </w:rPr>
        <w:t>Deterrence solves.</w:t>
      </w:r>
    </w:p>
    <w:p w14:paraId="298C3B40" w14:textId="77777777" w:rsidR="008878DD" w:rsidRPr="001459FF" w:rsidRDefault="008878DD" w:rsidP="008878DD">
      <w:pPr>
        <w:rPr>
          <w:rFonts w:asciiTheme="majorHAnsi" w:hAnsiTheme="majorHAnsi" w:cstheme="majorHAnsi"/>
        </w:rPr>
      </w:pPr>
      <w:proofErr w:type="spellStart"/>
      <w:r w:rsidRPr="001459FF">
        <w:rPr>
          <w:rFonts w:asciiTheme="majorHAnsi" w:eastAsiaTheme="majorEastAsia" w:hAnsiTheme="majorHAnsi" w:cstheme="majorHAnsi"/>
          <w:b/>
          <w:iCs/>
          <w:sz w:val="26"/>
        </w:rPr>
        <w:t>Evanoff</w:t>
      </w:r>
      <w:proofErr w:type="spellEnd"/>
      <w:r w:rsidRPr="001459FF">
        <w:rPr>
          <w:rFonts w:asciiTheme="majorHAnsi" w:eastAsiaTheme="majorEastAsia" w:hAnsiTheme="majorHAnsi" w:cstheme="majorHAnsi"/>
          <w:b/>
          <w:iCs/>
          <w:sz w:val="26"/>
        </w:rPr>
        <w:t xml:space="preserve"> 19</w:t>
      </w:r>
      <w:r w:rsidRPr="001459FF">
        <w:rPr>
          <w:rFonts w:asciiTheme="majorHAnsi" w:hAnsiTheme="majorHAnsi" w:cstheme="majorHAnsi"/>
        </w:rPr>
        <w:t xml:space="preserve"> [Kyle </w:t>
      </w:r>
      <w:proofErr w:type="spellStart"/>
      <w:r w:rsidRPr="001459FF">
        <w:rPr>
          <w:rFonts w:asciiTheme="majorHAnsi" w:hAnsiTheme="majorHAnsi" w:cstheme="majorHAnsi"/>
        </w:rPr>
        <w:t>Evanoff</w:t>
      </w:r>
      <w:proofErr w:type="spellEnd"/>
      <w:r w:rsidRPr="001459FF">
        <w:rPr>
          <w:rFonts w:asciiTheme="majorHAnsi" w:hAnsiTheme="majorHAnsi" w:cstheme="majorHAnsi"/>
        </w:rPr>
        <w:t xml:space="preserve">, Kyle is a research associate in international economics and U.S. foreign policy at the Council on Foreign Relations “Big Bangs, Red Herrings, and the Dilemmas of Space Security”, Council on Foreign Relations, 6/27/2019, </w:t>
      </w:r>
      <w:hyperlink r:id="rId14" w:history="1">
        <w:r w:rsidRPr="001459FF">
          <w:rPr>
            <w:rStyle w:val="Hyperlink"/>
            <w:rFonts w:asciiTheme="majorHAnsi" w:hAnsiTheme="majorHAnsi" w:cstheme="majorHAnsi"/>
          </w:rPr>
          <w:t>https://www.cfr.org/blog/big-bangs-red-herrings-and-dilemmas-space-security</w:t>
        </w:r>
      </w:hyperlink>
      <w:r w:rsidRPr="001459FF">
        <w:rPr>
          <w:rFonts w:asciiTheme="majorHAnsi" w:hAnsiTheme="majorHAnsi" w:cstheme="majorHAnsi"/>
        </w:rPr>
        <w:t xml:space="preserve">] </w:t>
      </w:r>
    </w:p>
    <w:p w14:paraId="03C9D4C7" w14:textId="70106E7E" w:rsidR="008878DD" w:rsidRDefault="008878DD" w:rsidP="008878DD">
      <w:pPr>
        <w:rPr>
          <w:rStyle w:val="StyleUnderline"/>
          <w:rFonts w:asciiTheme="majorHAnsi" w:hAnsiTheme="majorHAnsi" w:cstheme="majorHAnsi"/>
        </w:rPr>
      </w:pPr>
      <w:r w:rsidRPr="001459FF">
        <w:rPr>
          <w:rFonts w:asciiTheme="majorHAnsi" w:hAnsiTheme="majorHAnsi" w:cstheme="majorHAnsi"/>
        </w:rPr>
        <w:t xml:space="preserve">More important, U.S. policymakers should avoid making decisions on the basis of a possible, though </w:t>
      </w:r>
      <w:r w:rsidRPr="001459FF">
        <w:rPr>
          <w:rStyle w:val="StyleUnderline"/>
          <w:rFonts w:asciiTheme="majorHAnsi" w:hAnsiTheme="majorHAnsi" w:cstheme="majorHAnsi"/>
          <w:highlight w:val="cyan"/>
        </w:rPr>
        <w:t xml:space="preserve">highly improbable, </w:t>
      </w:r>
      <w:r w:rsidRPr="001459FF">
        <w:rPr>
          <w:rStyle w:val="StyleUnderline"/>
          <w:rFonts w:asciiTheme="majorHAnsi" w:hAnsiTheme="majorHAnsi" w:cstheme="majorHAnsi"/>
        </w:rPr>
        <w:t xml:space="preserve">space </w:t>
      </w:r>
      <w:r w:rsidRPr="001459FF">
        <w:rPr>
          <w:rStyle w:val="StyleUnderline"/>
          <w:rFonts w:asciiTheme="majorHAnsi" w:hAnsiTheme="majorHAnsi" w:cstheme="majorHAnsi"/>
          <w:highlight w:val="cyan"/>
        </w:rPr>
        <w:t>Pearl Harbor</w:t>
      </w:r>
      <w:r w:rsidRPr="001459FF">
        <w:rPr>
          <w:rFonts w:asciiTheme="majorHAnsi" w:hAnsiTheme="majorHAnsi" w:cstheme="majorHAnsi"/>
        </w:rPr>
        <w:t xml:space="preserve">. They should recognize that </w:t>
      </w:r>
      <w:r w:rsidRPr="001459FF">
        <w:rPr>
          <w:rStyle w:val="StyleUnderline"/>
          <w:rFonts w:asciiTheme="majorHAnsi" w:hAnsiTheme="majorHAnsi" w:cstheme="majorHAnsi"/>
        </w:rPr>
        <w:t xml:space="preserve">latent </w:t>
      </w:r>
      <w:r w:rsidRPr="001459FF">
        <w:rPr>
          <w:rStyle w:val="StyleUnderline"/>
          <w:rFonts w:asciiTheme="majorHAnsi" w:hAnsiTheme="majorHAnsi" w:cstheme="majorHAnsi"/>
          <w:highlight w:val="cyan"/>
        </w:rPr>
        <w:t>counterspace capabilities</w:t>
      </w:r>
      <w:r w:rsidRPr="001459FF">
        <w:rPr>
          <w:rFonts w:asciiTheme="majorHAnsi" w:hAnsiTheme="majorHAnsi" w:cstheme="majorHAnsi"/>
        </w:rPr>
        <w:t xml:space="preserve">—as exemplified in </w:t>
      </w:r>
      <w:r w:rsidRPr="001459FF">
        <w:rPr>
          <w:rStyle w:val="StyleUnderline"/>
          <w:rFonts w:asciiTheme="majorHAnsi" w:hAnsiTheme="majorHAnsi" w:cstheme="majorHAnsi"/>
        </w:rPr>
        <w:t>2008’s Operation Burnt Frost,</w:t>
      </w:r>
      <w:r w:rsidRPr="001459FF">
        <w:rPr>
          <w:rFonts w:asciiTheme="majorHAnsi" w:hAnsiTheme="majorHAnsi" w:cstheme="majorHAnsi"/>
        </w:rPr>
        <w:t xml:space="preserve"> which saw the </w:t>
      </w:r>
      <w:r w:rsidRPr="001459FF">
        <w:rPr>
          <w:rStyle w:val="StyleUnderline"/>
          <w:rFonts w:asciiTheme="majorHAnsi" w:hAnsiTheme="majorHAnsi" w:cstheme="majorHAnsi"/>
        </w:rPr>
        <w:t xml:space="preserve">United States repurpose a ballistic </w:t>
      </w:r>
      <w:r w:rsidRPr="001459FF">
        <w:rPr>
          <w:rStyle w:val="StyleUnderline"/>
          <w:rFonts w:asciiTheme="majorHAnsi" w:hAnsiTheme="majorHAnsi" w:cstheme="majorHAnsi"/>
          <w:highlight w:val="cyan"/>
        </w:rPr>
        <w:t>missile interceptor</w:t>
      </w:r>
      <w:r w:rsidRPr="001459FF">
        <w:rPr>
          <w:rStyle w:val="StyleUnderline"/>
          <w:rFonts w:asciiTheme="majorHAnsi" w:hAnsiTheme="majorHAnsi" w:cstheme="majorHAnsi"/>
        </w:rPr>
        <w:t xml:space="preserve"> to destroy a satellite</w:t>
      </w:r>
      <w:r w:rsidRPr="001459FF">
        <w:rPr>
          <w:rFonts w:asciiTheme="majorHAnsi" w:hAnsiTheme="majorHAnsi" w:cstheme="majorHAnsi"/>
        </w:rPr>
        <w:t xml:space="preserve">—are more than </w:t>
      </w:r>
      <w:r w:rsidRPr="001459FF">
        <w:rPr>
          <w:rStyle w:val="StyleUnderline"/>
          <w:rFonts w:asciiTheme="majorHAnsi" w:hAnsiTheme="majorHAnsi" w:cstheme="majorHAnsi"/>
        </w:rPr>
        <w:t xml:space="preserve">sufficient to </w:t>
      </w:r>
      <w:r w:rsidRPr="001459FF">
        <w:rPr>
          <w:rStyle w:val="StyleUnderline"/>
          <w:rFonts w:asciiTheme="majorHAnsi" w:hAnsiTheme="majorHAnsi" w:cstheme="majorHAnsi"/>
          <w:highlight w:val="cyan"/>
        </w:rPr>
        <w:t>deter adversaries</w:t>
      </w:r>
      <w:r w:rsidRPr="001459FF">
        <w:rPr>
          <w:rStyle w:val="StyleUnderline"/>
          <w:rFonts w:asciiTheme="majorHAnsi" w:hAnsiTheme="majorHAnsi" w:cstheme="majorHAnsi"/>
        </w:rPr>
        <w:t xml:space="preserve"> from </w:t>
      </w:r>
      <w:r w:rsidRPr="001459FF">
        <w:rPr>
          <w:rStyle w:val="StyleUnderline"/>
          <w:rFonts w:asciiTheme="majorHAnsi" w:hAnsiTheme="majorHAnsi" w:cstheme="majorHAnsi"/>
          <w:highlight w:val="cyan"/>
        </w:rPr>
        <w:t>launching</w:t>
      </w:r>
      <w:r w:rsidRPr="001459FF">
        <w:rPr>
          <w:rStyle w:val="StyleUnderline"/>
          <w:rFonts w:asciiTheme="majorHAnsi" w:hAnsiTheme="majorHAnsi" w:cstheme="majorHAnsi"/>
        </w:rPr>
        <w:t xml:space="preserve"> a </w:t>
      </w:r>
      <w:r w:rsidRPr="001459FF">
        <w:rPr>
          <w:rStyle w:val="StyleUnderline"/>
          <w:rFonts w:asciiTheme="majorHAnsi" w:hAnsiTheme="majorHAnsi" w:cstheme="majorHAnsi"/>
          <w:highlight w:val="cyan"/>
        </w:rPr>
        <w:t>major</w:t>
      </w:r>
      <w:r w:rsidRPr="001459FF">
        <w:rPr>
          <w:rStyle w:val="StyleUnderline"/>
          <w:rFonts w:asciiTheme="majorHAnsi" w:hAnsiTheme="majorHAnsi" w:cstheme="majorHAnsi"/>
        </w:rPr>
        <w:t xml:space="preserve"> surprise </w:t>
      </w:r>
      <w:r w:rsidRPr="001459FF">
        <w:rPr>
          <w:rStyle w:val="StyleUnderline"/>
          <w:rFonts w:asciiTheme="majorHAnsi" w:hAnsiTheme="majorHAnsi" w:cstheme="majorHAnsi"/>
          <w:highlight w:val="cyan"/>
        </w:rPr>
        <w:t>attack</w:t>
      </w:r>
      <w:r w:rsidRPr="001459FF">
        <w:rPr>
          <w:rStyle w:val="StyleUnderline"/>
          <w:rFonts w:asciiTheme="majorHAnsi" w:hAnsiTheme="majorHAnsi" w:cstheme="majorHAnsi"/>
        </w:rPr>
        <w:t xml:space="preserve"> in almost all scenarios</w:t>
      </w:r>
      <w:r w:rsidRPr="001459FF">
        <w:rPr>
          <w:rFonts w:asciiTheme="majorHAnsi" w:hAnsiTheme="majorHAnsi" w:cstheme="majorHAnsi"/>
        </w:rPr>
        <w:t xml:space="preserve">, especially in light of the aforementioned </w:t>
      </w:r>
      <w:r w:rsidRPr="001459FF">
        <w:rPr>
          <w:rStyle w:val="StyleUnderline"/>
          <w:rFonts w:asciiTheme="majorHAnsi" w:hAnsiTheme="majorHAnsi" w:cstheme="majorHAnsi"/>
        </w:rPr>
        <w:t>deep interdependence in the space domain</w:t>
      </w:r>
      <w:r w:rsidRPr="001459FF">
        <w:rPr>
          <w:rFonts w:asciiTheme="majorHAnsi" w:hAnsiTheme="majorHAnsi" w:cstheme="majorHAnsi"/>
        </w:rPr>
        <w:t xml:space="preserve">. </w:t>
      </w:r>
      <w:r w:rsidRPr="001459FF">
        <w:rPr>
          <w:rStyle w:val="StyleUnderline"/>
          <w:rFonts w:asciiTheme="majorHAnsi" w:hAnsiTheme="majorHAnsi" w:cstheme="majorHAnsi"/>
          <w:highlight w:val="cyan"/>
        </w:rPr>
        <w:t>Adding to</w:t>
      </w:r>
      <w:r w:rsidRPr="001459FF">
        <w:rPr>
          <w:rStyle w:val="StyleUnderline"/>
          <w:rFonts w:asciiTheme="majorHAnsi" w:hAnsiTheme="majorHAnsi" w:cstheme="majorHAnsi"/>
        </w:rPr>
        <w:t xml:space="preserve"> the </w:t>
      </w:r>
      <w:r w:rsidRPr="001459FF">
        <w:rPr>
          <w:rStyle w:val="StyleUnderline"/>
          <w:rFonts w:asciiTheme="majorHAnsi" w:hAnsiTheme="majorHAnsi" w:cstheme="majorHAnsi"/>
          <w:highlight w:val="cyan"/>
        </w:rPr>
        <w:t>deterrence</w:t>
      </w:r>
      <w:r w:rsidRPr="001459FF">
        <w:rPr>
          <w:rStyle w:val="StyleUnderline"/>
          <w:rFonts w:asciiTheme="majorHAnsi" w:hAnsiTheme="majorHAnsi" w:cstheme="majorHAnsi"/>
        </w:rPr>
        <w:t xml:space="preserve"> effect are </w:t>
      </w:r>
      <w:r w:rsidRPr="001459FF">
        <w:rPr>
          <w:rStyle w:val="StyleUnderline"/>
          <w:rFonts w:asciiTheme="majorHAnsi" w:hAnsiTheme="majorHAnsi" w:cstheme="majorHAnsi"/>
          <w:highlight w:val="cyan"/>
        </w:rPr>
        <w:t>uncertain</w:t>
      </w:r>
      <w:r w:rsidRPr="001459FF">
        <w:rPr>
          <w:rStyle w:val="StyleUnderline"/>
          <w:rFonts w:asciiTheme="majorHAnsi" w:hAnsiTheme="majorHAnsi" w:cstheme="majorHAnsi"/>
        </w:rPr>
        <w:t xml:space="preserve"> offensive </w:t>
      </w:r>
      <w:r w:rsidRPr="001459FF">
        <w:rPr>
          <w:rStyle w:val="StyleUnderline"/>
          <w:rFonts w:asciiTheme="majorHAnsi" w:hAnsiTheme="majorHAnsi" w:cstheme="majorHAnsi"/>
          <w:highlight w:val="cyan"/>
        </w:rPr>
        <w:t>cyber capabilities</w:t>
      </w:r>
      <w:r w:rsidRPr="001459FF">
        <w:rPr>
          <w:rStyle w:val="StyleUnderline"/>
          <w:rFonts w:asciiTheme="majorHAnsi" w:hAnsiTheme="majorHAnsi" w:cstheme="majorHAnsi"/>
        </w:rPr>
        <w:t xml:space="preserve">. </w:t>
      </w:r>
      <w:r w:rsidRPr="001459FF">
        <w:rPr>
          <w:rFonts w:asciiTheme="majorHAnsi" w:hAnsiTheme="majorHAnsi" w:cstheme="majorHAnsi"/>
        </w:rPr>
        <w:t xml:space="preserve">The </w:t>
      </w:r>
      <w:r w:rsidRPr="001459FF">
        <w:rPr>
          <w:rStyle w:val="StyleUnderline"/>
          <w:rFonts w:asciiTheme="majorHAnsi" w:hAnsiTheme="majorHAnsi" w:cstheme="majorHAnsi"/>
        </w:rPr>
        <w:t>United States continues</w:t>
      </w:r>
      <w:r w:rsidRPr="001459FF">
        <w:rPr>
          <w:rFonts w:asciiTheme="majorHAnsi" w:hAnsiTheme="majorHAnsi" w:cstheme="majorHAnsi"/>
        </w:rPr>
        <w:t xml:space="preserve"> to launch </w:t>
      </w:r>
      <w:r w:rsidRPr="001459FF">
        <w:rPr>
          <w:rStyle w:val="StyleUnderline"/>
          <w:rFonts w:asciiTheme="majorHAnsi" w:hAnsiTheme="majorHAnsi" w:cstheme="majorHAnsi"/>
        </w:rPr>
        <w:t>incursions</w:t>
      </w:r>
      <w:r w:rsidRPr="001459FF">
        <w:rPr>
          <w:rFonts w:asciiTheme="majorHAnsi" w:hAnsiTheme="majorHAnsi" w:cstheme="majorHAnsi"/>
        </w:rPr>
        <w:t xml:space="preserve"> </w:t>
      </w:r>
      <w:r w:rsidRPr="001459FF">
        <w:rPr>
          <w:rStyle w:val="StyleUnderline"/>
          <w:rFonts w:asciiTheme="majorHAnsi" w:hAnsiTheme="majorHAnsi" w:cstheme="majorHAnsi"/>
        </w:rPr>
        <w:t>into</w:t>
      </w:r>
      <w:r w:rsidRPr="001459FF">
        <w:rPr>
          <w:rFonts w:asciiTheme="majorHAnsi" w:hAnsiTheme="majorHAnsi" w:cstheme="majorHAnsi"/>
        </w:rPr>
        <w:t xml:space="preserve"> </w:t>
      </w:r>
      <w:r w:rsidRPr="001459FF">
        <w:rPr>
          <w:rStyle w:val="StyleUnderline"/>
          <w:rFonts w:asciiTheme="majorHAnsi" w:hAnsiTheme="majorHAnsi" w:cstheme="majorHAnsi"/>
        </w:rPr>
        <w:t>geopolitical</w:t>
      </w:r>
      <w:r w:rsidRPr="001459FF">
        <w:rPr>
          <w:rFonts w:asciiTheme="majorHAnsi" w:hAnsiTheme="majorHAnsi" w:cstheme="majorHAnsi"/>
        </w:rPr>
        <w:t xml:space="preserve"> </w:t>
      </w:r>
      <w:r w:rsidRPr="001459FF">
        <w:rPr>
          <w:rStyle w:val="StyleUnderline"/>
          <w:rFonts w:asciiTheme="majorHAnsi" w:hAnsiTheme="majorHAnsi" w:cstheme="majorHAnsi"/>
        </w:rPr>
        <w:t>competitors’ critical systems</w:t>
      </w:r>
      <w:r w:rsidRPr="001459FF">
        <w:rPr>
          <w:rFonts w:asciiTheme="majorHAnsi" w:hAnsiTheme="majorHAnsi" w:cstheme="majorHAnsi"/>
        </w:rPr>
        <w:t xml:space="preserve">, such as the </w:t>
      </w:r>
      <w:r w:rsidRPr="001459FF">
        <w:rPr>
          <w:rStyle w:val="StyleUnderline"/>
          <w:rFonts w:asciiTheme="majorHAnsi" w:hAnsiTheme="majorHAnsi" w:cstheme="majorHAnsi"/>
        </w:rPr>
        <w:t>Russian power grid</w:t>
      </w:r>
      <w:r w:rsidRPr="001459FF">
        <w:rPr>
          <w:rFonts w:asciiTheme="majorHAnsi" w:hAnsiTheme="majorHAnsi" w:cstheme="majorHAnsi"/>
        </w:rPr>
        <w:t xml:space="preserve">, and has </w:t>
      </w:r>
      <w:r w:rsidRPr="001459FF">
        <w:rPr>
          <w:rStyle w:val="StyleUnderline"/>
          <w:rFonts w:asciiTheme="majorHAnsi" w:hAnsiTheme="majorHAnsi" w:cstheme="majorHAnsi"/>
        </w:rPr>
        <w:t xml:space="preserve">demonstrated a </w:t>
      </w:r>
      <w:r w:rsidRPr="001459FF">
        <w:rPr>
          <w:rStyle w:val="StyleUnderline"/>
          <w:rFonts w:asciiTheme="majorHAnsi" w:hAnsiTheme="majorHAnsi" w:cstheme="majorHAnsi"/>
          <w:highlight w:val="cyan"/>
        </w:rPr>
        <w:t>willingness to employ cyberattacks</w:t>
      </w:r>
      <w:r w:rsidRPr="001459FF">
        <w:rPr>
          <w:rStyle w:val="StyleUnderline"/>
          <w:rFonts w:asciiTheme="majorHAnsi" w:hAnsiTheme="majorHAnsi" w:cstheme="majorHAnsi"/>
        </w:rPr>
        <w:t xml:space="preserve"> in the wake of offline incidents</w:t>
      </w:r>
      <w:r w:rsidRPr="001459FF">
        <w:rPr>
          <w:rFonts w:asciiTheme="majorHAnsi" w:hAnsiTheme="majorHAnsi" w:cstheme="majorHAnsi"/>
        </w:rPr>
        <w:t xml:space="preserve">, as it did after Iran shot down a U.S. drone last week. Unlike in the nuclear arena, where </w:t>
      </w:r>
      <w:r w:rsidRPr="001459FF">
        <w:rPr>
          <w:rStyle w:val="StyleUnderline"/>
          <w:rFonts w:asciiTheme="majorHAnsi" w:hAnsiTheme="majorHAnsi" w:cstheme="majorHAnsi"/>
        </w:rPr>
        <w:t>anything short of the prospect of nuclear retaliation holds limited dissuasive power</w:t>
      </w:r>
      <w:r w:rsidRPr="001459FF">
        <w:rPr>
          <w:rFonts w:asciiTheme="majorHAnsi" w:hAnsiTheme="majorHAnsi" w:cstheme="majorHAnsi"/>
        </w:rPr>
        <w:t xml:space="preserve">, </w:t>
      </w:r>
      <w:r w:rsidRPr="001459FF">
        <w:rPr>
          <w:rStyle w:val="StyleUnderline"/>
          <w:rFonts w:asciiTheme="majorHAnsi" w:hAnsiTheme="majorHAnsi" w:cstheme="majorHAnsi"/>
          <w:highlight w:val="cyan"/>
        </w:rPr>
        <w:t>space deterrence</w:t>
      </w:r>
      <w:r w:rsidRPr="001459FF">
        <w:rPr>
          <w:rStyle w:val="StyleUnderline"/>
          <w:rFonts w:asciiTheme="majorHAnsi" w:hAnsiTheme="majorHAnsi" w:cstheme="majorHAnsi"/>
        </w:rPr>
        <w:t xml:space="preserve"> can </w:t>
      </w:r>
      <w:r w:rsidRPr="001459FF">
        <w:rPr>
          <w:rStyle w:val="StyleUnderline"/>
          <w:rFonts w:asciiTheme="majorHAnsi" w:hAnsiTheme="majorHAnsi" w:cstheme="majorHAnsi"/>
          <w:highlight w:val="cyan"/>
        </w:rPr>
        <w:t>stem from military capabilities in various domains</w:t>
      </w:r>
      <w:r w:rsidRPr="001459FF">
        <w:rPr>
          <w:rFonts w:asciiTheme="majorHAnsi" w:hAnsiTheme="majorHAnsi" w:cstheme="majorHAnsi"/>
        </w:rPr>
        <w:t xml:space="preserve">. For this reason, </w:t>
      </w:r>
      <w:r w:rsidRPr="001459FF">
        <w:rPr>
          <w:rStyle w:val="StyleUnderline"/>
          <w:rFonts w:asciiTheme="majorHAnsi" w:hAnsiTheme="majorHAnsi" w:cstheme="majorHAnsi"/>
        </w:rPr>
        <w:t>an attack on a U.S. satellite could elicit any number of responses</w:t>
      </w:r>
      <w:r w:rsidRPr="001459FF">
        <w:rPr>
          <w:rFonts w:asciiTheme="majorHAnsi" w:hAnsiTheme="majorHAnsi" w:cstheme="majorHAnsi"/>
        </w:rPr>
        <w:t xml:space="preserve">. The </w:t>
      </w:r>
      <w:r w:rsidRPr="001459FF">
        <w:rPr>
          <w:rStyle w:val="StyleUnderline"/>
          <w:rFonts w:asciiTheme="majorHAnsi" w:hAnsiTheme="majorHAnsi" w:cstheme="majorHAnsi"/>
          <w:highlight w:val="cyan"/>
        </w:rPr>
        <w:t xml:space="preserve">potential </w:t>
      </w:r>
      <w:r w:rsidRPr="001459FF">
        <w:rPr>
          <w:rStyle w:val="StyleUnderline"/>
          <w:rFonts w:asciiTheme="majorHAnsi" w:hAnsiTheme="majorHAnsi" w:cstheme="majorHAnsi"/>
        </w:rPr>
        <w:t xml:space="preserve">for </w:t>
      </w:r>
      <w:r w:rsidRPr="001459FF">
        <w:rPr>
          <w:rStyle w:val="StyleUnderline"/>
          <w:rFonts w:asciiTheme="majorHAnsi" w:hAnsiTheme="majorHAnsi" w:cstheme="majorHAnsi"/>
          <w:highlight w:val="cyan"/>
        </w:rPr>
        <w:t>cross-domain retaliation</w:t>
      </w:r>
      <w:r w:rsidRPr="001459FF">
        <w:rPr>
          <w:rStyle w:val="StyleUnderline"/>
          <w:rFonts w:asciiTheme="majorHAnsi" w:hAnsiTheme="majorHAnsi" w:cstheme="majorHAnsi"/>
        </w:rPr>
        <w:t xml:space="preserve">, combined with the high strategic value of space assets, means that </w:t>
      </w:r>
      <w:r w:rsidRPr="001459FF">
        <w:rPr>
          <w:rStyle w:val="StyleUnderline"/>
          <w:rFonts w:asciiTheme="majorHAnsi" w:hAnsiTheme="majorHAnsi" w:cstheme="majorHAnsi"/>
          <w:highlight w:val="cyan"/>
        </w:rPr>
        <w:t>any adversary risks extreme escalation</w:t>
      </w:r>
      <w:r w:rsidRPr="001459FF">
        <w:rPr>
          <w:rStyle w:val="StyleUnderline"/>
          <w:rFonts w:asciiTheme="majorHAnsi" w:hAnsiTheme="majorHAnsi" w:cstheme="majorHAnsi"/>
        </w:rPr>
        <w:t xml:space="preserve"> in launching a major assault on American space architectures. </w:t>
      </w:r>
      <w:r w:rsidRPr="001459FF">
        <w:rPr>
          <w:rFonts w:asciiTheme="majorHAnsi" w:hAnsiTheme="majorHAnsi" w:cstheme="majorHAnsi"/>
        </w:rPr>
        <w:t xml:space="preserve">Again, </w:t>
      </w:r>
      <w:r w:rsidRPr="001459FF">
        <w:rPr>
          <w:rStyle w:val="StyleUnderline"/>
          <w:rFonts w:asciiTheme="majorHAnsi" w:hAnsiTheme="majorHAnsi" w:cstheme="majorHAnsi"/>
        </w:rPr>
        <w:t xml:space="preserve">well-conceived </w:t>
      </w:r>
      <w:r w:rsidRPr="001459FF">
        <w:rPr>
          <w:rStyle w:val="StyleUnderline"/>
          <w:rFonts w:asciiTheme="majorHAnsi" w:hAnsiTheme="majorHAnsi" w:cstheme="majorHAnsi"/>
          <w:highlight w:val="cyan"/>
        </w:rPr>
        <w:t>diplomatic efforts</w:t>
      </w:r>
      <w:r w:rsidRPr="001459FF">
        <w:rPr>
          <w:rStyle w:val="StyleUnderline"/>
          <w:rFonts w:asciiTheme="majorHAnsi" w:hAnsiTheme="majorHAnsi" w:cstheme="majorHAnsi"/>
        </w:rPr>
        <w:t xml:space="preserve"> are useful in </w:t>
      </w:r>
      <w:r w:rsidRPr="001459FF">
        <w:rPr>
          <w:rStyle w:val="StyleUnderline"/>
          <w:rFonts w:asciiTheme="majorHAnsi" w:hAnsiTheme="majorHAnsi" w:cstheme="majorHAnsi"/>
          <w:highlight w:val="cyan"/>
        </w:rPr>
        <w:t>averting such scenarios</w:t>
      </w:r>
      <w:r w:rsidRPr="001459FF">
        <w:rPr>
          <w:rStyle w:val="StyleUnderline"/>
          <w:rFonts w:asciiTheme="majorHAnsi" w:hAnsiTheme="majorHAnsi" w:cstheme="majorHAnsi"/>
        </w:rPr>
        <w:t xml:space="preserve"> altogether.  </w:t>
      </w:r>
    </w:p>
    <w:p w14:paraId="416BD175" w14:textId="77777777" w:rsidR="00E31904" w:rsidRPr="001459FF" w:rsidRDefault="00E31904" w:rsidP="008878DD">
      <w:pPr>
        <w:rPr>
          <w:rStyle w:val="StyleUnderline"/>
          <w:rFonts w:asciiTheme="majorHAnsi" w:hAnsiTheme="majorHAnsi" w:cstheme="majorHAnsi"/>
        </w:rPr>
      </w:pPr>
    </w:p>
    <w:p w14:paraId="3ED43993" w14:textId="77777777" w:rsidR="008878DD" w:rsidRPr="001459FF" w:rsidRDefault="008878DD" w:rsidP="008878DD">
      <w:pPr>
        <w:pStyle w:val="Heading4"/>
        <w:rPr>
          <w:rFonts w:asciiTheme="majorHAnsi" w:hAnsiTheme="majorHAnsi" w:cstheme="majorHAnsi"/>
        </w:rPr>
      </w:pPr>
      <w:r w:rsidRPr="001459FF">
        <w:rPr>
          <w:rFonts w:asciiTheme="majorHAnsi" w:hAnsiTheme="majorHAnsi" w:cstheme="majorHAnsi"/>
        </w:rPr>
        <w:t>Hotlines solve</w:t>
      </w:r>
    </w:p>
    <w:p w14:paraId="6EB18B26" w14:textId="77777777" w:rsidR="008878DD" w:rsidRPr="001459FF" w:rsidRDefault="008878DD" w:rsidP="008878DD">
      <w:pPr>
        <w:rPr>
          <w:rFonts w:asciiTheme="majorHAnsi" w:hAnsiTheme="majorHAnsi" w:cstheme="majorHAnsi"/>
        </w:rPr>
      </w:pPr>
      <w:r w:rsidRPr="001459FF">
        <w:rPr>
          <w:rFonts w:asciiTheme="majorHAnsi" w:hAnsiTheme="majorHAnsi" w:cstheme="majorHAnsi"/>
        </w:rPr>
        <w:t xml:space="preserve">Chen </w:t>
      </w:r>
      <w:r w:rsidRPr="001459FF">
        <w:rPr>
          <w:rStyle w:val="Style13ptBold"/>
          <w:rFonts w:asciiTheme="majorHAnsi" w:hAnsiTheme="majorHAnsi" w:cstheme="majorHAnsi"/>
        </w:rPr>
        <w:t>Lan 15</w:t>
      </w:r>
      <w:r w:rsidRPr="001459FF">
        <w:rPr>
          <w:rFonts w:asciiTheme="majorHAnsi" w:hAnsiTheme="majorHAnsi" w:cstheme="majorHAnsi"/>
        </w:rPr>
        <w:t xml:space="preserve">, Writer on the Chinese Space Program, Go </w:t>
      </w:r>
      <w:proofErr w:type="spellStart"/>
      <w:r w:rsidRPr="001459FF">
        <w:rPr>
          <w:rFonts w:asciiTheme="majorHAnsi" w:hAnsiTheme="majorHAnsi" w:cstheme="majorHAnsi"/>
        </w:rPr>
        <w:t>Taikounauts</w:t>
      </w:r>
      <w:proofErr w:type="spellEnd"/>
      <w:r w:rsidRPr="001459FF">
        <w:rPr>
          <w:rFonts w:asciiTheme="majorHAnsi" w:hAnsiTheme="majorHAnsi" w:cstheme="majorHAnsi"/>
        </w:rPr>
        <w:t>, http://www.go-taikonauts.com/images/newsletters_PDF/GoTaikonauts18.pdf</w:t>
      </w:r>
    </w:p>
    <w:p w14:paraId="2C342D56" w14:textId="77777777" w:rsidR="008878DD" w:rsidRPr="001459FF" w:rsidRDefault="008878DD" w:rsidP="008878DD">
      <w:pPr>
        <w:rPr>
          <w:rFonts w:asciiTheme="majorHAnsi" w:hAnsiTheme="majorHAnsi" w:cstheme="majorHAnsi"/>
        </w:rPr>
      </w:pPr>
      <w:r w:rsidRPr="001459FF">
        <w:rPr>
          <w:rStyle w:val="StyleUnderline"/>
          <w:rFonts w:asciiTheme="majorHAnsi" w:hAnsiTheme="majorHAnsi" w:cstheme="majorHAnsi"/>
        </w:rPr>
        <w:t xml:space="preserve">Though Sino-U.S. cooperation on human spaceflight is still uncertain, </w:t>
      </w:r>
      <w:r w:rsidRPr="001459FF">
        <w:rPr>
          <w:rStyle w:val="StyleUnderline"/>
          <w:rFonts w:asciiTheme="majorHAnsi" w:hAnsiTheme="majorHAnsi" w:cstheme="majorHAnsi"/>
          <w:highlight w:val="cyan"/>
        </w:rPr>
        <w:t>a positive move</w:t>
      </w:r>
      <w:r w:rsidRPr="001459FF">
        <w:rPr>
          <w:rStyle w:val="StyleUnderline"/>
          <w:rFonts w:asciiTheme="majorHAnsi" w:hAnsiTheme="majorHAnsi" w:cstheme="majorHAnsi"/>
        </w:rPr>
        <w:t xml:space="preserve"> between the two countries </w:t>
      </w:r>
      <w:r w:rsidRPr="001459FF">
        <w:rPr>
          <w:rStyle w:val="StyleUnderline"/>
          <w:rFonts w:asciiTheme="majorHAnsi" w:hAnsiTheme="majorHAnsi" w:cstheme="majorHAnsi"/>
          <w:highlight w:val="cyan"/>
        </w:rPr>
        <w:t>has been made</w:t>
      </w:r>
      <w:r w:rsidRPr="001459FF">
        <w:rPr>
          <w:rStyle w:val="StyleUnderline"/>
          <w:rFonts w:asciiTheme="majorHAnsi" w:hAnsiTheme="majorHAnsi" w:cstheme="majorHAnsi"/>
        </w:rPr>
        <w:t xml:space="preserve">, that is the </w:t>
      </w:r>
      <w:r w:rsidRPr="001459FF">
        <w:rPr>
          <w:rStyle w:val="StyleUnderline"/>
          <w:rFonts w:asciiTheme="majorHAnsi" w:hAnsiTheme="majorHAnsi" w:cstheme="majorHAnsi"/>
          <w:highlight w:val="cyan"/>
        </w:rPr>
        <w:t xml:space="preserve">establishment of a </w:t>
      </w:r>
      <w:r w:rsidRPr="001459FF">
        <w:rPr>
          <w:rStyle w:val="Emphasis"/>
          <w:rFonts w:asciiTheme="majorHAnsi" w:hAnsiTheme="majorHAnsi" w:cstheme="majorHAnsi"/>
          <w:highlight w:val="cyan"/>
        </w:rPr>
        <w:t>space hotline</w:t>
      </w:r>
      <w:r w:rsidRPr="001459FF">
        <w:rPr>
          <w:rFonts w:asciiTheme="majorHAnsi" w:hAnsiTheme="majorHAnsi" w:cstheme="majorHAnsi"/>
        </w:rPr>
        <w:t xml:space="preserve">. Western media reported in November that </w:t>
      </w:r>
      <w:r w:rsidRPr="001459FF">
        <w:rPr>
          <w:rStyle w:val="StyleUnderline"/>
          <w:rFonts w:asciiTheme="majorHAnsi" w:hAnsiTheme="majorHAnsi" w:cstheme="majorHAnsi"/>
        </w:rPr>
        <w:t xml:space="preserve">the hotline has been setup between Washington and Beijing </w:t>
      </w:r>
      <w:r w:rsidRPr="001459FF">
        <w:rPr>
          <w:rStyle w:val="StyleUnderline"/>
          <w:rFonts w:asciiTheme="majorHAnsi" w:hAnsiTheme="majorHAnsi" w:cstheme="majorHAnsi"/>
          <w:highlight w:val="cyan"/>
        </w:rPr>
        <w:t>to allow easy sharing of technical info</w:t>
      </w:r>
      <w:r w:rsidRPr="001459FF">
        <w:rPr>
          <w:rStyle w:val="StyleUnderline"/>
          <w:rFonts w:asciiTheme="majorHAnsi" w:hAnsiTheme="majorHAnsi" w:cstheme="majorHAnsi"/>
        </w:rPr>
        <w:t xml:space="preserve">rmation </w:t>
      </w:r>
      <w:r w:rsidRPr="001459FF">
        <w:rPr>
          <w:rStyle w:val="StyleUnderline"/>
          <w:rFonts w:asciiTheme="majorHAnsi" w:hAnsiTheme="majorHAnsi" w:cstheme="majorHAnsi"/>
          <w:highlight w:val="cyan"/>
        </w:rPr>
        <w:t>about</w:t>
      </w:r>
      <w:r w:rsidRPr="001459FF">
        <w:rPr>
          <w:rStyle w:val="StyleUnderline"/>
          <w:rFonts w:asciiTheme="majorHAnsi" w:hAnsiTheme="majorHAnsi" w:cstheme="majorHAnsi"/>
        </w:rPr>
        <w:t xml:space="preserve"> their </w:t>
      </w:r>
      <w:r w:rsidRPr="001459FF">
        <w:rPr>
          <w:rStyle w:val="StyleUnderline"/>
          <w:rFonts w:asciiTheme="majorHAnsi" w:hAnsiTheme="majorHAnsi" w:cstheme="majorHAnsi"/>
          <w:highlight w:val="cyan"/>
        </w:rPr>
        <w:t xml:space="preserve">space </w:t>
      </w:r>
      <w:r w:rsidRPr="001459FF">
        <w:rPr>
          <w:rStyle w:val="Emphasis"/>
          <w:rFonts w:asciiTheme="majorHAnsi" w:hAnsiTheme="majorHAnsi" w:cstheme="majorHAnsi"/>
          <w:highlight w:val="cyan"/>
        </w:rPr>
        <w:t>op</w:t>
      </w:r>
      <w:r w:rsidRPr="001459FF">
        <w:rPr>
          <w:rStyle w:val="StyleUnderline"/>
          <w:rFonts w:asciiTheme="majorHAnsi" w:hAnsiTheme="majorHAnsi" w:cstheme="majorHAnsi"/>
        </w:rPr>
        <w:t>eration</w:t>
      </w:r>
      <w:r w:rsidRPr="001459FF">
        <w:rPr>
          <w:rStyle w:val="Emphasis"/>
          <w:rFonts w:asciiTheme="majorHAnsi" w:hAnsiTheme="majorHAnsi" w:cstheme="majorHAnsi"/>
          <w:highlight w:val="cyan"/>
        </w:rPr>
        <w:t>s</w:t>
      </w:r>
      <w:r w:rsidRPr="001459FF">
        <w:rPr>
          <w:rStyle w:val="StyleUnderline"/>
          <w:rFonts w:asciiTheme="majorHAnsi" w:hAnsiTheme="majorHAnsi" w:cstheme="majorHAnsi"/>
        </w:rPr>
        <w:t xml:space="preserve">, hopefully </w:t>
      </w:r>
      <w:r w:rsidRPr="001459FF">
        <w:rPr>
          <w:rStyle w:val="Emphasis"/>
          <w:rFonts w:asciiTheme="majorHAnsi" w:hAnsiTheme="majorHAnsi" w:cstheme="majorHAnsi"/>
          <w:sz w:val="24"/>
          <w:szCs w:val="26"/>
          <w:highlight w:val="cyan"/>
        </w:rPr>
        <w:t>avoiding any misunderstandings or accidents</w:t>
      </w:r>
      <w:r w:rsidRPr="001459FF">
        <w:rPr>
          <w:rFonts w:asciiTheme="majorHAnsi" w:hAnsiTheme="majorHAnsi" w:cstheme="majorHAnsi"/>
        </w:rPr>
        <w:t>.</w:t>
      </w:r>
    </w:p>
    <w:p w14:paraId="5A2A8297" w14:textId="77777777" w:rsidR="00055452" w:rsidRPr="001459FF" w:rsidRDefault="00055452" w:rsidP="00055452">
      <w:pPr>
        <w:rPr>
          <w:rFonts w:asciiTheme="majorHAnsi" w:hAnsiTheme="majorHAnsi" w:cstheme="majorHAnsi"/>
        </w:rPr>
      </w:pPr>
    </w:p>
    <w:p w14:paraId="420CE2AB" w14:textId="1FEADD5A" w:rsidR="00E342DC" w:rsidRPr="001459FF" w:rsidRDefault="00E342DC" w:rsidP="00E342DC">
      <w:pPr>
        <w:pStyle w:val="Heading3"/>
        <w:rPr>
          <w:rFonts w:asciiTheme="majorHAnsi" w:hAnsiTheme="majorHAnsi" w:cstheme="majorHAnsi"/>
        </w:rPr>
      </w:pPr>
      <w:r w:rsidRPr="001459FF">
        <w:rPr>
          <w:rFonts w:asciiTheme="majorHAnsi" w:hAnsiTheme="majorHAnsi" w:cstheme="majorHAnsi"/>
        </w:rPr>
        <w:lastRenderedPageBreak/>
        <w:t>Scenario 2</w:t>
      </w:r>
    </w:p>
    <w:p w14:paraId="103A95DF" w14:textId="7DEDA9A1" w:rsidR="003B62BF" w:rsidRPr="001459FF" w:rsidRDefault="009179E6" w:rsidP="00884B19">
      <w:pPr>
        <w:pStyle w:val="Heading4"/>
        <w:rPr>
          <w:rFonts w:asciiTheme="majorHAnsi" w:hAnsiTheme="majorHAnsi" w:cstheme="majorHAnsi"/>
        </w:rPr>
      </w:pPr>
      <w:r w:rsidRPr="001459FF">
        <w:rPr>
          <w:rFonts w:asciiTheme="majorHAnsi" w:hAnsiTheme="majorHAnsi" w:cstheme="majorHAnsi"/>
        </w:rPr>
        <w:t>Read their card---</w:t>
      </w:r>
      <w:proofErr w:type="spellStart"/>
      <w:r w:rsidRPr="001459FF">
        <w:rPr>
          <w:rFonts w:asciiTheme="majorHAnsi" w:hAnsiTheme="majorHAnsi" w:cstheme="majorHAnsi"/>
        </w:rPr>
        <w:t>itds</w:t>
      </w:r>
      <w:proofErr w:type="spellEnd"/>
      <w:r w:rsidRPr="001459FF">
        <w:rPr>
          <w:rFonts w:asciiTheme="majorHAnsi" w:hAnsiTheme="majorHAnsi" w:cstheme="majorHAnsi"/>
        </w:rPr>
        <w:t xml:space="preserve"> not saying space col key to nano, </w:t>
      </w:r>
      <w:proofErr w:type="gramStart"/>
      <w:r w:rsidRPr="001459FF">
        <w:rPr>
          <w:rFonts w:asciiTheme="majorHAnsi" w:hAnsiTheme="majorHAnsi" w:cstheme="majorHAnsi"/>
        </w:rPr>
        <w:t>its</w:t>
      </w:r>
      <w:proofErr w:type="gramEnd"/>
      <w:r w:rsidRPr="001459FF">
        <w:rPr>
          <w:rFonts w:asciiTheme="majorHAnsi" w:hAnsiTheme="majorHAnsi" w:cstheme="majorHAnsi"/>
        </w:rPr>
        <w:t xml:space="preserve"> saying its already coming. Non </w:t>
      </w:r>
      <w:proofErr w:type="spellStart"/>
      <w:r w:rsidRPr="001459FF">
        <w:rPr>
          <w:rFonts w:asciiTheme="majorHAnsi" w:hAnsiTheme="majorHAnsi" w:cstheme="majorHAnsi"/>
        </w:rPr>
        <w:t>uniques</w:t>
      </w:r>
      <w:proofErr w:type="spellEnd"/>
      <w:r w:rsidRPr="001459FF">
        <w:rPr>
          <w:rFonts w:asciiTheme="majorHAnsi" w:hAnsiTheme="majorHAnsi" w:cstheme="majorHAnsi"/>
        </w:rPr>
        <w:t xml:space="preserve"> the whole thing. </w:t>
      </w:r>
    </w:p>
    <w:p w14:paraId="21917F06" w14:textId="77777777" w:rsidR="003B62BF" w:rsidRPr="001459FF" w:rsidRDefault="003B62BF">
      <w:pPr>
        <w:spacing w:after="0" w:line="240" w:lineRule="auto"/>
        <w:rPr>
          <w:rFonts w:asciiTheme="majorHAnsi" w:eastAsiaTheme="majorEastAsia" w:hAnsiTheme="majorHAnsi" w:cstheme="majorHAnsi"/>
          <w:b/>
          <w:bCs/>
          <w:sz w:val="26"/>
          <w:szCs w:val="26"/>
        </w:rPr>
      </w:pPr>
      <w:r w:rsidRPr="001459FF">
        <w:rPr>
          <w:rFonts w:asciiTheme="majorHAnsi" w:hAnsiTheme="majorHAnsi" w:cstheme="majorHAnsi"/>
        </w:rPr>
        <w:br w:type="page"/>
      </w:r>
    </w:p>
    <w:p w14:paraId="65C2D4A1" w14:textId="77777777" w:rsidR="003B62BF" w:rsidRPr="001459FF" w:rsidRDefault="003B62BF" w:rsidP="003B62BF">
      <w:pPr>
        <w:pStyle w:val="Heading4"/>
        <w:rPr>
          <w:rFonts w:asciiTheme="majorHAnsi" w:hAnsiTheme="majorHAnsi" w:cstheme="majorHAnsi"/>
        </w:rPr>
      </w:pPr>
      <w:r w:rsidRPr="001459FF">
        <w:rPr>
          <w:rFonts w:asciiTheme="majorHAnsi" w:hAnsiTheme="majorHAnsi" w:cstheme="majorHAnsi"/>
        </w:rPr>
        <w:lastRenderedPageBreak/>
        <w:t xml:space="preserve">Their </w:t>
      </w:r>
      <w:proofErr w:type="spellStart"/>
      <w:r w:rsidRPr="001459FF">
        <w:rPr>
          <w:rFonts w:asciiTheme="majorHAnsi" w:hAnsiTheme="majorHAnsi" w:cstheme="majorHAnsi"/>
        </w:rPr>
        <w:t>ev</w:t>
      </w:r>
      <w:proofErr w:type="spellEnd"/>
      <w:r w:rsidRPr="001459FF">
        <w:rPr>
          <w:rFonts w:asciiTheme="majorHAnsi" w:hAnsiTheme="majorHAnsi" w:cstheme="majorHAnsi"/>
        </w:rPr>
        <w:t xml:space="preserve"> is about why space isn’t an escape from nanobots, not why mars col makes it uniquely likely – their </w:t>
      </w:r>
      <w:proofErr w:type="spellStart"/>
      <w:r w:rsidRPr="001459FF">
        <w:rPr>
          <w:rFonts w:asciiTheme="majorHAnsi" w:hAnsiTheme="majorHAnsi" w:cstheme="majorHAnsi"/>
        </w:rPr>
        <w:t>ev</w:t>
      </w:r>
      <w:proofErr w:type="spellEnd"/>
      <w:r w:rsidRPr="001459FF">
        <w:rPr>
          <w:rFonts w:asciiTheme="majorHAnsi" w:hAnsiTheme="majorHAnsi" w:cstheme="majorHAnsi"/>
        </w:rPr>
        <w:t xml:space="preserve"> (</w:t>
      </w:r>
      <w:proofErr w:type="spellStart"/>
      <w:r w:rsidRPr="001459FF">
        <w:rPr>
          <w:rFonts w:asciiTheme="majorHAnsi" w:hAnsiTheme="majorHAnsi" w:cstheme="majorHAnsi"/>
        </w:rPr>
        <w:t>durham</w:t>
      </w:r>
      <w:proofErr w:type="spellEnd"/>
      <w:r w:rsidRPr="001459FF">
        <w:rPr>
          <w:rFonts w:asciiTheme="majorHAnsi" w:hAnsiTheme="majorHAnsi" w:cstheme="majorHAnsi"/>
        </w:rPr>
        <w:t xml:space="preserve"> in blue)</w:t>
      </w:r>
    </w:p>
    <w:p w14:paraId="7E642151" w14:textId="77777777" w:rsidR="003B62BF" w:rsidRPr="001459FF" w:rsidRDefault="003B62BF" w:rsidP="003B62BF">
      <w:pPr>
        <w:rPr>
          <w:rFonts w:asciiTheme="majorHAnsi" w:hAnsiTheme="majorHAnsi" w:cstheme="majorHAnsi"/>
          <w:b/>
          <w:sz w:val="26"/>
        </w:rPr>
      </w:pPr>
      <w:r w:rsidRPr="001459FF">
        <w:rPr>
          <w:rStyle w:val="Style13ptBold"/>
          <w:rFonts w:asciiTheme="majorHAnsi" w:hAnsiTheme="majorHAnsi" w:cstheme="majorHAnsi"/>
        </w:rPr>
        <w:t xml:space="preserve">1ac Morton 18 </w:t>
      </w:r>
      <w:r w:rsidRPr="001459FF">
        <w:rPr>
          <w:rFonts w:asciiTheme="majorHAnsi" w:hAnsiTheme="majorHAnsi" w:cstheme="majorHAnsi"/>
        </w:rPr>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625F11CA" w14:textId="0213F601" w:rsidR="003B62BF" w:rsidRPr="001459FF" w:rsidRDefault="003B62BF" w:rsidP="003B62BF">
      <w:pPr>
        <w:rPr>
          <w:rFonts w:asciiTheme="majorHAnsi" w:hAnsiTheme="majorHAnsi" w:cstheme="majorHAnsi"/>
          <w:b/>
          <w:iCs/>
          <w:u w:val="single"/>
        </w:rPr>
      </w:pPr>
      <w:r w:rsidRPr="001459FF">
        <w:rPr>
          <w:rStyle w:val="Emphasis"/>
          <w:rFonts w:asciiTheme="majorHAnsi" w:hAnsiTheme="majorHAnsi" w:cstheme="majorHAnsi"/>
          <w:highlight w:val="cyan"/>
        </w:rPr>
        <w:t>Another danger is the rise of smart robots</w:t>
      </w:r>
      <w:r w:rsidRPr="001459FF">
        <w:rPr>
          <w:rFonts w:asciiTheme="majorHAnsi" w:hAnsiTheme="majorHAnsi" w:cstheme="majorHAnsi"/>
          <w:highlight w:val="cyan"/>
        </w:rPr>
        <w:t xml:space="preserve">. But again, </w:t>
      </w:r>
      <w:r w:rsidRPr="001459FF">
        <w:rPr>
          <w:rStyle w:val="StyleUnderline"/>
          <w:rFonts w:asciiTheme="majorHAnsi" w:hAnsiTheme="majorHAnsi" w:cstheme="majorHAnsi"/>
          <w:highlight w:val="cyan"/>
        </w:rPr>
        <w:t>there is no escape in space</w:t>
      </w:r>
      <w:r w:rsidRPr="001459FF">
        <w:rPr>
          <w:rFonts w:asciiTheme="majorHAnsi" w:hAnsiTheme="majorHAnsi" w:cstheme="majorHAnsi"/>
          <w:highlight w:val="cyan"/>
        </w:rPr>
        <w:t>.</w:t>
      </w:r>
      <w:r w:rsidRPr="001459FF">
        <w:rPr>
          <w:rFonts w:asciiTheme="majorHAnsi" w:hAnsiTheme="majorHAnsi" w:cstheme="majorHAnsi"/>
        </w:rPr>
        <w:t xml:space="preserve"> </w:t>
      </w:r>
      <w:r w:rsidRPr="001459FF">
        <w:rPr>
          <w:rStyle w:val="StyleUnderline"/>
          <w:rFonts w:asciiTheme="majorHAnsi" w:hAnsiTheme="majorHAnsi" w:cstheme="majorHAnsi"/>
        </w:rPr>
        <w:t xml:space="preserve">Space travel and running a </w:t>
      </w:r>
      <w:r w:rsidRPr="001459FF">
        <w:rPr>
          <w:rStyle w:val="StyleUnderline"/>
          <w:rFonts w:asciiTheme="majorHAnsi" w:hAnsiTheme="majorHAnsi" w:cstheme="majorHAnsi"/>
          <w:highlight w:val="green"/>
        </w:rPr>
        <w:t>colony use as much computation as they can get</w:t>
      </w:r>
      <w:r w:rsidRPr="001459FF">
        <w:rPr>
          <w:rFonts w:asciiTheme="majorHAnsi" w:hAnsiTheme="majorHAnsi" w:cstheme="majorHAnsi"/>
        </w:rPr>
        <w:t xml:space="preserve">. This was true of the moon landings and it is even truer now. </w:t>
      </w:r>
      <w:r w:rsidRPr="001459FF">
        <w:rPr>
          <w:rStyle w:val="StyleUnderline"/>
          <w:rFonts w:asciiTheme="majorHAnsi" w:hAnsiTheme="majorHAnsi" w:cstheme="majorHAnsi"/>
        </w:rPr>
        <w:t>Human beings have an essential role in plans and design, but on the trip itself they are mostly just going along for the ride</w:t>
      </w:r>
      <w:r w:rsidRPr="001459FF">
        <w:rPr>
          <w:rFonts w:asciiTheme="majorHAnsi" w:hAnsiTheme="majorHAnsi" w:cstheme="majorHAnsi"/>
        </w:rPr>
        <w:t xml:space="preserve">. So, imagine, just for the sake of argument, </w:t>
      </w:r>
      <w:r w:rsidRPr="001459FF">
        <w:rPr>
          <w:rStyle w:val="StyleUnderline"/>
          <w:rFonts w:asciiTheme="majorHAnsi" w:hAnsiTheme="majorHAnsi" w:cstheme="majorHAnsi"/>
        </w:rPr>
        <w:t xml:space="preserve">that </w:t>
      </w:r>
      <w:r w:rsidRPr="001459FF">
        <w:rPr>
          <w:rStyle w:val="StyleUnderline"/>
          <w:rFonts w:asciiTheme="majorHAnsi" w:hAnsiTheme="majorHAnsi" w:cstheme="majorHAnsi"/>
          <w:highlight w:val="green"/>
        </w:rPr>
        <w:t>hyper-calculating artificial intelligences</w:t>
      </w:r>
      <w:r w:rsidRPr="001459FF">
        <w:rPr>
          <w:rStyle w:val="StyleUnderline"/>
          <w:rFonts w:asciiTheme="majorHAnsi" w:hAnsiTheme="majorHAnsi" w:cstheme="majorHAnsi"/>
        </w:rPr>
        <w:t xml:space="preserve"> are in a position to </w:t>
      </w:r>
      <w:r w:rsidRPr="001459FF">
        <w:rPr>
          <w:rStyle w:val="StyleUnderline"/>
          <w:rFonts w:asciiTheme="majorHAnsi" w:hAnsiTheme="majorHAnsi" w:cstheme="majorHAnsi"/>
          <w:highlight w:val="green"/>
        </w:rPr>
        <w:t>threaten human civilization</w:t>
      </w:r>
      <w:r w:rsidRPr="001459FF">
        <w:rPr>
          <w:rFonts w:asciiTheme="majorHAnsi" w:hAnsiTheme="majorHAnsi" w:cstheme="majorHAnsi"/>
        </w:rPr>
        <w:t xml:space="preserve">. </w:t>
      </w:r>
      <w:r w:rsidRPr="001459FF">
        <w:rPr>
          <w:rStyle w:val="Emphasis"/>
          <w:rFonts w:asciiTheme="majorHAnsi" w:hAnsiTheme="majorHAnsi" w:cstheme="majorHAnsi"/>
        </w:rPr>
        <w:t xml:space="preserve">The extension of that </w:t>
      </w:r>
      <w:r w:rsidRPr="001459FF">
        <w:rPr>
          <w:rStyle w:val="Emphasis"/>
          <w:rFonts w:asciiTheme="majorHAnsi" w:hAnsiTheme="majorHAnsi" w:cstheme="majorHAnsi"/>
          <w:highlight w:val="green"/>
        </w:rPr>
        <w:t>civilization on another planet relies even more on those</w:t>
      </w:r>
      <w:r w:rsidRPr="001459FF">
        <w:rPr>
          <w:rStyle w:val="Emphasis"/>
          <w:rFonts w:asciiTheme="majorHAnsi" w:hAnsiTheme="majorHAnsi" w:cstheme="majorHAnsi"/>
        </w:rPr>
        <w:t xml:space="preserve"> very </w:t>
      </w:r>
      <w:r w:rsidRPr="001459FF">
        <w:rPr>
          <w:rStyle w:val="Emphasis"/>
          <w:rFonts w:asciiTheme="majorHAnsi" w:hAnsiTheme="majorHAnsi" w:cstheme="majorHAnsi"/>
          <w:highlight w:val="green"/>
        </w:rPr>
        <w:t>powers, which will have to be networked to earthly computation</w:t>
      </w:r>
      <w:r w:rsidRPr="001459FF">
        <w:rPr>
          <w:rFonts w:asciiTheme="majorHAnsi" w:hAnsiTheme="majorHAnsi" w:cstheme="majorHAnsi"/>
        </w:rPr>
        <w:t xml:space="preserve">. </w:t>
      </w:r>
      <w:r w:rsidRPr="001459FF">
        <w:rPr>
          <w:rStyle w:val="StyleUnderline"/>
          <w:rFonts w:asciiTheme="majorHAnsi" w:hAnsiTheme="majorHAnsi" w:cstheme="majorHAnsi"/>
        </w:rPr>
        <w:t>If mere humans can hack into machinery in targeted countries to disrupt them, then these super-capable but malevolent AIs will have no problem</w:t>
      </w:r>
      <w:r w:rsidRPr="001459FF">
        <w:rPr>
          <w:rFonts w:asciiTheme="majorHAnsi" w:hAnsiTheme="majorHAnsi" w:cstheme="majorHAnsi"/>
        </w:rPr>
        <w:t>.</w:t>
      </w:r>
      <w:r w:rsidRPr="001459FF">
        <w:rPr>
          <w:rStyle w:val="Emphasis"/>
          <w:rFonts w:asciiTheme="majorHAnsi" w:hAnsiTheme="majorHAnsi" w:cstheme="majorHAnsi"/>
        </w:rPr>
        <w:t xml:space="preserve"> Whatever </w:t>
      </w:r>
      <w:r w:rsidRPr="001459FF">
        <w:rPr>
          <w:rStyle w:val="Emphasis"/>
          <w:rFonts w:asciiTheme="majorHAnsi" w:hAnsiTheme="majorHAnsi" w:cstheme="majorHAnsi"/>
          <w:highlight w:val="green"/>
        </w:rPr>
        <w:t>their</w:t>
      </w:r>
      <w:r w:rsidRPr="001459FF">
        <w:rPr>
          <w:rStyle w:val="Emphasis"/>
          <w:rFonts w:asciiTheme="majorHAnsi" w:hAnsiTheme="majorHAnsi" w:cstheme="majorHAnsi"/>
        </w:rPr>
        <w:t xml:space="preserve"> "motives," these </w:t>
      </w:r>
      <w:r w:rsidRPr="001459FF">
        <w:rPr>
          <w:rStyle w:val="Emphasis"/>
          <w:rFonts w:asciiTheme="majorHAnsi" w:hAnsiTheme="majorHAnsi" w:cstheme="majorHAnsi"/>
          <w:highlight w:val="green"/>
        </w:rPr>
        <w:t>will be</w:t>
      </w:r>
      <w:r w:rsidRPr="001459FF">
        <w:rPr>
          <w:rStyle w:val="Emphasis"/>
          <w:rFonts w:asciiTheme="majorHAnsi" w:hAnsiTheme="majorHAnsi" w:cstheme="majorHAnsi"/>
        </w:rPr>
        <w:t xml:space="preserve"> </w:t>
      </w:r>
      <w:r w:rsidRPr="001459FF">
        <w:rPr>
          <w:rStyle w:val="Emphasis"/>
          <w:rFonts w:asciiTheme="majorHAnsi" w:hAnsiTheme="majorHAnsi" w:cstheme="majorHAnsi"/>
          <w:highlight w:val="green"/>
        </w:rPr>
        <w:t>the same elsewhere</w:t>
      </w:r>
      <w:r w:rsidRPr="001459FF">
        <w:rPr>
          <w:rStyle w:val="Emphasis"/>
          <w:rFonts w:asciiTheme="majorHAnsi" w:hAnsiTheme="majorHAnsi" w:cstheme="majorHAnsi"/>
        </w:rPr>
        <w:t xml:space="preserve"> as on earth, </w:t>
      </w:r>
      <w:r w:rsidRPr="001459FF">
        <w:rPr>
          <w:rStyle w:val="Emphasis"/>
          <w:rFonts w:asciiTheme="majorHAnsi" w:hAnsiTheme="majorHAnsi" w:cstheme="majorHAnsi"/>
          <w:highlight w:val="green"/>
        </w:rPr>
        <w:t>and space is less of an obstacle</w:t>
      </w:r>
      <w:r w:rsidRPr="001459FF">
        <w:rPr>
          <w:rStyle w:val="Emphasis"/>
          <w:rFonts w:asciiTheme="majorHAnsi" w:hAnsiTheme="majorHAnsi" w:cstheme="majorHAnsi"/>
        </w:rPr>
        <w:t xml:space="preserve"> to the flow of (mis)information and commands than to the flow of people and physical objects. </w:t>
      </w:r>
      <w:r w:rsidRPr="001459FF">
        <w:rPr>
          <w:rStyle w:val="Emphasis"/>
          <w:rFonts w:asciiTheme="majorHAnsi" w:hAnsiTheme="majorHAnsi" w:cstheme="majorHAnsi"/>
          <w:highlight w:val="green"/>
        </w:rPr>
        <w:t>No safety there.</w:t>
      </w:r>
    </w:p>
    <w:p w14:paraId="663AEEF2" w14:textId="6072496B" w:rsidR="00055452" w:rsidRPr="001459FF" w:rsidRDefault="003B62BF" w:rsidP="00884B19">
      <w:pPr>
        <w:pStyle w:val="Heading4"/>
        <w:rPr>
          <w:rFonts w:asciiTheme="majorHAnsi" w:hAnsiTheme="majorHAnsi" w:cstheme="majorHAnsi"/>
        </w:rPr>
      </w:pPr>
      <w:r w:rsidRPr="001459FF">
        <w:rPr>
          <w:rFonts w:asciiTheme="majorHAnsi" w:hAnsiTheme="majorHAnsi" w:cstheme="majorHAnsi"/>
        </w:rPr>
        <w:t xml:space="preserve">Their link </w:t>
      </w:r>
      <w:proofErr w:type="spellStart"/>
      <w:r w:rsidRPr="001459FF">
        <w:rPr>
          <w:rFonts w:asciiTheme="majorHAnsi" w:hAnsiTheme="majorHAnsi" w:cstheme="majorHAnsi"/>
        </w:rPr>
        <w:t>ev</w:t>
      </w:r>
      <w:proofErr w:type="spellEnd"/>
      <w:r w:rsidRPr="001459FF">
        <w:rPr>
          <w:rFonts w:asciiTheme="majorHAnsi" w:hAnsiTheme="majorHAnsi" w:cstheme="majorHAnsi"/>
        </w:rPr>
        <w:t xml:space="preserve"> is about ai for computing not weapons so they </w:t>
      </w:r>
      <w:proofErr w:type="spellStart"/>
      <w:r w:rsidRPr="001459FF">
        <w:rPr>
          <w:rFonts w:asciiTheme="majorHAnsi" w:hAnsiTheme="majorHAnsi" w:cstheme="majorHAnsi"/>
        </w:rPr>
        <w:t>dotn</w:t>
      </w:r>
      <w:proofErr w:type="spellEnd"/>
      <w:r w:rsidRPr="001459FF">
        <w:rPr>
          <w:rFonts w:asciiTheme="majorHAnsi" w:hAnsiTheme="majorHAnsi" w:cstheme="majorHAnsi"/>
        </w:rPr>
        <w:t xml:space="preserve"> get the nanobot war impact</w:t>
      </w:r>
    </w:p>
    <w:p w14:paraId="2B10692C" w14:textId="32944D20" w:rsidR="00E342DC" w:rsidRPr="001459FF" w:rsidRDefault="00E342DC" w:rsidP="00E342DC">
      <w:pPr>
        <w:pStyle w:val="Heading3"/>
        <w:rPr>
          <w:rFonts w:asciiTheme="majorHAnsi" w:hAnsiTheme="majorHAnsi" w:cstheme="majorHAnsi"/>
        </w:rPr>
      </w:pPr>
      <w:r w:rsidRPr="001459FF">
        <w:rPr>
          <w:rFonts w:asciiTheme="majorHAnsi" w:hAnsiTheme="majorHAnsi" w:cstheme="majorHAnsi"/>
        </w:rPr>
        <w:lastRenderedPageBreak/>
        <w:t>Scenario 3</w:t>
      </w:r>
    </w:p>
    <w:p w14:paraId="0D596E1A" w14:textId="6D932077" w:rsidR="00F03CF0" w:rsidRPr="001459FF" w:rsidRDefault="009179E6" w:rsidP="00884B19">
      <w:pPr>
        <w:pStyle w:val="Heading4"/>
        <w:rPr>
          <w:rFonts w:asciiTheme="majorHAnsi" w:hAnsiTheme="majorHAnsi" w:cstheme="majorHAnsi"/>
        </w:rPr>
      </w:pPr>
      <w:r w:rsidRPr="001459FF">
        <w:rPr>
          <w:rFonts w:asciiTheme="majorHAnsi" w:hAnsiTheme="majorHAnsi" w:cstheme="majorHAnsi"/>
        </w:rPr>
        <w:t xml:space="preserve">So many </w:t>
      </w:r>
      <w:proofErr w:type="gramStart"/>
      <w:r w:rsidRPr="001459FF">
        <w:rPr>
          <w:rFonts w:asciiTheme="majorHAnsi" w:hAnsiTheme="majorHAnsi" w:cstheme="majorHAnsi"/>
        </w:rPr>
        <w:t>alt</w:t>
      </w:r>
      <w:proofErr w:type="gramEnd"/>
      <w:r w:rsidRPr="001459FF">
        <w:rPr>
          <w:rFonts w:asciiTheme="majorHAnsi" w:hAnsiTheme="majorHAnsi" w:cstheme="majorHAnsi"/>
        </w:rPr>
        <w:t xml:space="preserve"> causes to </w:t>
      </w:r>
      <w:r w:rsidR="00083A5A" w:rsidRPr="001459FF">
        <w:rPr>
          <w:rFonts w:asciiTheme="majorHAnsi" w:hAnsiTheme="majorHAnsi" w:cstheme="majorHAnsi"/>
        </w:rPr>
        <w:t xml:space="preserve">warming. Mars col is not the only internal link. Colonization against a bunch of other </w:t>
      </w:r>
      <w:r w:rsidR="0087370B">
        <w:rPr>
          <w:rFonts w:asciiTheme="majorHAnsi" w:hAnsiTheme="majorHAnsi" w:cstheme="majorHAnsi"/>
        </w:rPr>
        <w:t>things</w:t>
      </w:r>
      <w:r w:rsidR="00083A5A" w:rsidRPr="001459FF">
        <w:rPr>
          <w:rFonts w:asciiTheme="majorHAnsi" w:hAnsiTheme="majorHAnsi" w:cstheme="majorHAnsi"/>
        </w:rPr>
        <w:t xml:space="preserve"> thumps. </w:t>
      </w:r>
    </w:p>
    <w:p w14:paraId="44E0B72D" w14:textId="77777777" w:rsidR="001459FF" w:rsidRPr="001459FF" w:rsidRDefault="001459FF" w:rsidP="001459FF">
      <w:pPr>
        <w:rPr>
          <w:rFonts w:asciiTheme="majorHAnsi" w:hAnsiTheme="majorHAnsi" w:cstheme="majorHAnsi"/>
        </w:rPr>
      </w:pPr>
    </w:p>
    <w:p w14:paraId="7D44FD90" w14:textId="164845CC" w:rsidR="00D25A7C" w:rsidRPr="00D25A7C" w:rsidRDefault="001459FF" w:rsidP="00D25A7C">
      <w:pPr>
        <w:pStyle w:val="Heading4"/>
        <w:spacing w:line="240" w:lineRule="auto"/>
        <w:rPr>
          <w:rFonts w:asciiTheme="majorHAnsi" w:hAnsiTheme="majorHAnsi" w:cstheme="majorHAnsi"/>
        </w:rPr>
      </w:pPr>
      <w:r w:rsidRPr="001459FF">
        <w:rPr>
          <w:rFonts w:asciiTheme="majorHAnsi" w:hAnsiTheme="majorHAnsi" w:cstheme="majorHAnsi"/>
        </w:rPr>
        <w:t xml:space="preserve">The warrant is rocket launch destroys the atmosphere but they </w:t>
      </w:r>
      <w:proofErr w:type="spellStart"/>
      <w:proofErr w:type="gramStart"/>
      <w:r w:rsidRPr="001459FF">
        <w:rPr>
          <w:rFonts w:asciiTheme="majorHAnsi" w:hAnsiTheme="majorHAnsi" w:cstheme="majorHAnsi"/>
        </w:rPr>
        <w:t>cant</w:t>
      </w:r>
      <w:proofErr w:type="spellEnd"/>
      <w:proofErr w:type="gramEnd"/>
      <w:r w:rsidRPr="001459FF">
        <w:rPr>
          <w:rFonts w:asciiTheme="majorHAnsi" w:hAnsiTheme="majorHAnsi" w:cstheme="majorHAnsi"/>
        </w:rPr>
        <w:t xml:space="preserve"> solve because we still use rockets for other things</w:t>
      </w:r>
      <w:r w:rsidR="0087370B">
        <w:rPr>
          <w:rFonts w:asciiTheme="majorHAnsi" w:hAnsiTheme="majorHAnsi" w:cstheme="majorHAnsi"/>
        </w:rPr>
        <w:t>.</w:t>
      </w:r>
      <w:r w:rsidR="00D25A7C">
        <w:rPr>
          <w:rFonts w:asciiTheme="majorHAnsi" w:hAnsiTheme="majorHAnsi" w:cstheme="majorHAnsi"/>
        </w:rPr>
        <w:t xml:space="preserve"> Launches happen all the time. </w:t>
      </w:r>
    </w:p>
    <w:p w14:paraId="0D570487" w14:textId="5E556B95" w:rsidR="0087370B" w:rsidRDefault="0087370B" w:rsidP="0087370B"/>
    <w:p w14:paraId="0E0D2A58" w14:textId="77777777" w:rsidR="0087370B" w:rsidRPr="0087370B" w:rsidRDefault="0087370B" w:rsidP="0087370B"/>
    <w:p w14:paraId="27E5E272" w14:textId="346BF71F" w:rsidR="00E342DC" w:rsidRPr="001459FF" w:rsidRDefault="00E342DC" w:rsidP="00E342DC">
      <w:pPr>
        <w:pStyle w:val="Heading3"/>
        <w:rPr>
          <w:rFonts w:asciiTheme="majorHAnsi" w:hAnsiTheme="majorHAnsi" w:cstheme="majorHAnsi"/>
        </w:rPr>
      </w:pPr>
      <w:r w:rsidRPr="001459FF">
        <w:rPr>
          <w:rFonts w:asciiTheme="majorHAnsi" w:hAnsiTheme="majorHAnsi" w:cstheme="majorHAnsi"/>
        </w:rPr>
        <w:lastRenderedPageBreak/>
        <w:t>Scenario 4</w:t>
      </w:r>
    </w:p>
    <w:p w14:paraId="372670AF" w14:textId="77777777" w:rsidR="0014212F" w:rsidRPr="001459FF" w:rsidRDefault="0014212F" w:rsidP="0014212F">
      <w:pPr>
        <w:pStyle w:val="Heading4"/>
        <w:rPr>
          <w:rFonts w:asciiTheme="majorHAnsi" w:hAnsiTheme="majorHAnsi" w:cstheme="majorHAnsi"/>
        </w:rPr>
      </w:pPr>
      <w:r w:rsidRPr="001459FF">
        <w:rPr>
          <w:rFonts w:asciiTheme="majorHAnsi" w:hAnsiTheme="majorHAnsi" w:cstheme="majorHAnsi"/>
        </w:rPr>
        <w:t>OST is a meme joke piece of paper document thing. Nobody follows it---Space Force proves.</w:t>
      </w:r>
    </w:p>
    <w:p w14:paraId="58BDC3F0" w14:textId="77777777" w:rsidR="0014212F" w:rsidRPr="001459FF" w:rsidRDefault="0014212F" w:rsidP="0014212F">
      <w:pPr>
        <w:rPr>
          <w:rFonts w:asciiTheme="majorHAnsi" w:hAnsiTheme="majorHAnsi" w:cstheme="majorHAnsi"/>
        </w:rPr>
      </w:pPr>
      <w:r w:rsidRPr="001459FF">
        <w:rPr>
          <w:rStyle w:val="Style13ptBold"/>
          <w:rFonts w:asciiTheme="majorHAnsi" w:hAnsiTheme="majorHAnsi" w:cstheme="majorHAnsi"/>
        </w:rPr>
        <w:t>Huffman 9-22,</w:t>
      </w:r>
      <w:r w:rsidRPr="001459FF">
        <w:rPr>
          <w:rFonts w:asciiTheme="majorHAnsi" w:hAnsiTheme="majorHAnsi" w:cstheme="majorHAnsi"/>
        </w:rPr>
        <w:t xml:space="preserve"> [Huffman House, 9-22-2021, "Huffman Introduces Bill to Abolish Wasteful Space Force," No Publication, </w:t>
      </w:r>
      <w:hyperlink r:id="rId15" w:history="1">
        <w:r w:rsidRPr="001459FF">
          <w:rPr>
            <w:rStyle w:val="Hyperlink"/>
            <w:rFonts w:asciiTheme="majorHAnsi" w:hAnsiTheme="majorHAnsi" w:cstheme="majorHAnsi"/>
          </w:rPr>
          <w:t>https://huffman.house.gov/media-center/press-releases/huffman-introduces-bill-to-abolish-wasteful-space-force</w:t>
        </w:r>
      </w:hyperlink>
      <w:r w:rsidRPr="001459FF">
        <w:rPr>
          <w:rFonts w:asciiTheme="majorHAnsi" w:hAnsiTheme="majorHAnsi" w:cstheme="majorHAnsi"/>
        </w:rPr>
        <w:t xml:space="preserve">] </w:t>
      </w:r>
      <w:proofErr w:type="spellStart"/>
      <w:r w:rsidRPr="001459FF">
        <w:rPr>
          <w:rFonts w:asciiTheme="majorHAnsi" w:hAnsiTheme="majorHAnsi" w:cstheme="majorHAnsi"/>
        </w:rPr>
        <w:t>Sachin</w:t>
      </w:r>
      <w:proofErr w:type="spellEnd"/>
    </w:p>
    <w:p w14:paraId="0312AA47" w14:textId="77777777" w:rsidR="0014212F" w:rsidRPr="001459FF" w:rsidRDefault="0014212F" w:rsidP="0014212F">
      <w:pPr>
        <w:rPr>
          <w:rStyle w:val="StyleUnderline"/>
          <w:rFonts w:asciiTheme="majorHAnsi" w:hAnsiTheme="majorHAnsi" w:cstheme="majorHAnsi"/>
        </w:rPr>
      </w:pPr>
      <w:r w:rsidRPr="001459FF">
        <w:rPr>
          <w:rFonts w:asciiTheme="majorHAnsi" w:hAnsiTheme="majorHAnsi" w:cstheme="majorHAnsi"/>
        </w:rPr>
        <w:t xml:space="preserve">The </w:t>
      </w:r>
      <w:r w:rsidRPr="001459FF">
        <w:rPr>
          <w:rStyle w:val="StyleUnderline"/>
          <w:rFonts w:asciiTheme="majorHAnsi" w:hAnsiTheme="majorHAnsi" w:cstheme="majorHAnsi"/>
          <w:highlight w:val="cyan"/>
        </w:rPr>
        <w:t>U.S. Space Force</w:t>
      </w:r>
      <w:r w:rsidRPr="001459FF">
        <w:rPr>
          <w:rStyle w:val="StyleUnderline"/>
          <w:rFonts w:asciiTheme="majorHAnsi" w:hAnsiTheme="majorHAnsi" w:cstheme="majorHAnsi"/>
        </w:rPr>
        <w:t xml:space="preserve"> was </w:t>
      </w:r>
      <w:r w:rsidRPr="001459FF">
        <w:rPr>
          <w:rStyle w:val="StyleUnderline"/>
          <w:rFonts w:asciiTheme="majorHAnsi" w:hAnsiTheme="majorHAnsi" w:cstheme="majorHAnsi"/>
          <w:highlight w:val="cyan"/>
        </w:rPr>
        <w:t>established</w:t>
      </w:r>
      <w:r w:rsidRPr="001459FF">
        <w:rPr>
          <w:rStyle w:val="StyleUnderline"/>
          <w:rFonts w:asciiTheme="majorHAnsi" w:hAnsiTheme="majorHAnsi" w:cstheme="majorHAnsi"/>
        </w:rPr>
        <w:t xml:space="preserve"> on December 20, 2019 </w:t>
      </w:r>
      <w:r w:rsidRPr="001459FF">
        <w:rPr>
          <w:rFonts w:asciiTheme="majorHAnsi" w:hAnsiTheme="majorHAnsi" w:cstheme="majorHAnsi"/>
        </w:rPr>
        <w:t xml:space="preserve">with enactment of the Fiscal Year 2020 National Defense Authorization Act – </w:t>
      </w:r>
      <w:r w:rsidRPr="001459FF">
        <w:rPr>
          <w:rStyle w:val="Emphasis"/>
          <w:rFonts w:asciiTheme="majorHAnsi" w:hAnsiTheme="majorHAnsi" w:cstheme="majorHAnsi"/>
          <w:highlight w:val="cyan"/>
        </w:rPr>
        <w:t>despite</w:t>
      </w:r>
      <w:r w:rsidRPr="001459FF">
        <w:rPr>
          <w:rStyle w:val="StyleUnderline"/>
          <w:rFonts w:asciiTheme="majorHAnsi" w:hAnsiTheme="majorHAnsi" w:cstheme="majorHAnsi"/>
          <w:highlight w:val="cyan"/>
        </w:rPr>
        <w:t xml:space="preserve"> the country’s commitment under the</w:t>
      </w:r>
      <w:r w:rsidRPr="001459FF">
        <w:rPr>
          <w:rStyle w:val="StyleUnderline"/>
          <w:rFonts w:asciiTheme="majorHAnsi" w:hAnsiTheme="majorHAnsi" w:cstheme="majorHAnsi"/>
        </w:rPr>
        <w:t xml:space="preserve"> </w:t>
      </w:r>
      <w:r w:rsidRPr="001459FF">
        <w:rPr>
          <w:rStyle w:val="Emphasis"/>
          <w:rFonts w:asciiTheme="majorHAnsi" w:hAnsiTheme="majorHAnsi" w:cstheme="majorHAnsi"/>
          <w:highlight w:val="cyan"/>
        </w:rPr>
        <w:t>O</w:t>
      </w:r>
      <w:r w:rsidRPr="001459FF">
        <w:rPr>
          <w:rStyle w:val="StyleUnderline"/>
          <w:rFonts w:asciiTheme="majorHAnsi" w:hAnsiTheme="majorHAnsi" w:cstheme="majorHAnsi"/>
        </w:rPr>
        <w:t xml:space="preserve">uter </w:t>
      </w:r>
      <w:r w:rsidRPr="001459FF">
        <w:rPr>
          <w:rStyle w:val="Emphasis"/>
          <w:rFonts w:asciiTheme="majorHAnsi" w:hAnsiTheme="majorHAnsi" w:cstheme="majorHAnsi"/>
          <w:highlight w:val="cyan"/>
        </w:rPr>
        <w:t>S</w:t>
      </w:r>
      <w:r w:rsidRPr="001459FF">
        <w:rPr>
          <w:rStyle w:val="StyleUnderline"/>
          <w:rFonts w:asciiTheme="majorHAnsi" w:hAnsiTheme="majorHAnsi" w:cstheme="majorHAnsi"/>
        </w:rPr>
        <w:t xml:space="preserve">pace </w:t>
      </w:r>
      <w:r w:rsidRPr="001459FF">
        <w:rPr>
          <w:rStyle w:val="Emphasis"/>
          <w:rFonts w:asciiTheme="majorHAnsi" w:hAnsiTheme="majorHAnsi" w:cstheme="majorHAnsi"/>
          <w:highlight w:val="cyan"/>
        </w:rPr>
        <w:t>T</w:t>
      </w:r>
      <w:r w:rsidRPr="001459FF">
        <w:rPr>
          <w:rStyle w:val="StyleUnderline"/>
          <w:rFonts w:asciiTheme="majorHAnsi" w:hAnsiTheme="majorHAnsi" w:cstheme="majorHAnsi"/>
        </w:rPr>
        <w:t xml:space="preserve">reaty of 1967, </w:t>
      </w:r>
      <w:r w:rsidRPr="001459FF">
        <w:rPr>
          <w:rStyle w:val="StyleUnderline"/>
          <w:rFonts w:asciiTheme="majorHAnsi" w:hAnsiTheme="majorHAnsi" w:cstheme="majorHAnsi"/>
          <w:highlight w:val="cyan"/>
        </w:rPr>
        <w:t>which restricts</w:t>
      </w:r>
      <w:r w:rsidRPr="001459FF">
        <w:rPr>
          <w:rStyle w:val="StyleUnderline"/>
          <w:rFonts w:asciiTheme="majorHAnsi" w:hAnsiTheme="majorHAnsi" w:cstheme="majorHAnsi"/>
        </w:rPr>
        <w:t xml:space="preserve"> the placement of </w:t>
      </w:r>
      <w:r w:rsidRPr="001459FF">
        <w:rPr>
          <w:rStyle w:val="StyleUnderline"/>
          <w:rFonts w:asciiTheme="majorHAnsi" w:hAnsiTheme="majorHAnsi" w:cstheme="majorHAnsi"/>
          <w:highlight w:val="cyan"/>
        </w:rPr>
        <w:t>weapons</w:t>
      </w:r>
      <w:r w:rsidRPr="001459FF">
        <w:rPr>
          <w:rStyle w:val="StyleUnderline"/>
          <w:rFonts w:asciiTheme="majorHAnsi" w:hAnsiTheme="majorHAnsi" w:cstheme="majorHAnsi"/>
        </w:rPr>
        <w:t xml:space="preserve"> of mass destruction </w:t>
      </w:r>
      <w:r w:rsidRPr="001459FF">
        <w:rPr>
          <w:rStyle w:val="StyleUnderline"/>
          <w:rFonts w:asciiTheme="majorHAnsi" w:hAnsiTheme="majorHAnsi" w:cstheme="majorHAnsi"/>
          <w:highlight w:val="cyan"/>
        </w:rPr>
        <w:t>in space and banned military</w:t>
      </w:r>
      <w:r w:rsidRPr="001459FF">
        <w:rPr>
          <w:rStyle w:val="StyleUnderline"/>
          <w:rFonts w:asciiTheme="majorHAnsi" w:hAnsiTheme="majorHAnsi" w:cstheme="majorHAnsi"/>
        </w:rPr>
        <w:t xml:space="preserve"> maneuvers </w:t>
      </w:r>
      <w:r w:rsidRPr="001459FF">
        <w:rPr>
          <w:rStyle w:val="StyleUnderline"/>
          <w:rFonts w:asciiTheme="majorHAnsi" w:hAnsiTheme="majorHAnsi" w:cstheme="majorHAnsi"/>
          <w:highlight w:val="cyan"/>
        </w:rPr>
        <w:t>on celestial bodies.</w:t>
      </w:r>
      <w:r w:rsidRPr="001459FF">
        <w:rPr>
          <w:rFonts w:asciiTheme="majorHAnsi" w:hAnsiTheme="majorHAnsi" w:cstheme="majorHAnsi"/>
        </w:rPr>
        <w:t xml:space="preserve"> U.S. military spending topped nearly $704 billion dollars in fiscal year 2021 including a staggering $15.5 billion for the Space Force. </w:t>
      </w:r>
      <w:r w:rsidRPr="001459FF">
        <w:rPr>
          <w:rStyle w:val="StyleUnderline"/>
          <w:rFonts w:asciiTheme="majorHAnsi" w:hAnsiTheme="majorHAnsi" w:cstheme="majorHAnsi"/>
        </w:rPr>
        <w:t>The Space Force also unnecessarily duplicated much of the existing work within the Air Force including that of Space Command, thereby creating bureaucratic confusion and further waste and risking American and allied national security.</w:t>
      </w:r>
    </w:p>
    <w:p w14:paraId="298B4360" w14:textId="77777777" w:rsidR="00E342DC" w:rsidRPr="001459FF" w:rsidRDefault="00E342DC" w:rsidP="00E342DC">
      <w:pPr>
        <w:rPr>
          <w:rFonts w:asciiTheme="majorHAnsi" w:hAnsiTheme="majorHAnsi" w:cstheme="majorHAnsi"/>
        </w:rPr>
      </w:pPr>
    </w:p>
    <w:p w14:paraId="32EF3D0F" w14:textId="77777777" w:rsidR="00D25A7C" w:rsidRPr="001D03D4" w:rsidRDefault="00D25A7C" w:rsidP="00D25A7C">
      <w:pPr>
        <w:pStyle w:val="Heading4"/>
        <w:rPr>
          <w:rFonts w:asciiTheme="minorHAnsi" w:hAnsiTheme="minorHAnsi" w:cstheme="minorHAnsi"/>
        </w:rPr>
      </w:pPr>
      <w:r w:rsidRPr="001D03D4">
        <w:rPr>
          <w:rFonts w:asciiTheme="minorHAnsi" w:hAnsiTheme="minorHAnsi" w:cstheme="minorHAnsi"/>
        </w:rPr>
        <w:t>All of their cards say militarization occurs but none give an internal link to space war breaking out</w:t>
      </w:r>
    </w:p>
    <w:p w14:paraId="1F063EFE" w14:textId="77777777" w:rsidR="00D25A7C" w:rsidRPr="001D03D4" w:rsidRDefault="00D25A7C" w:rsidP="00D25A7C">
      <w:pPr>
        <w:pStyle w:val="Heading4"/>
        <w:spacing w:line="240" w:lineRule="auto"/>
        <w:rPr>
          <w:rFonts w:asciiTheme="minorHAnsi" w:hAnsiTheme="minorHAnsi" w:cstheme="minorHAnsi"/>
          <w:u w:val="single"/>
        </w:rPr>
      </w:pPr>
      <w:r w:rsidRPr="001D03D4">
        <w:rPr>
          <w:rFonts w:asciiTheme="minorHAnsi" w:hAnsiTheme="minorHAnsi" w:cstheme="minorHAnsi"/>
        </w:rPr>
        <w:t xml:space="preserve">No space war – it’s </w:t>
      </w:r>
      <w:r w:rsidRPr="001D03D4">
        <w:rPr>
          <w:rFonts w:asciiTheme="minorHAnsi" w:hAnsiTheme="minorHAnsi" w:cstheme="minorHAnsi"/>
          <w:u w:val="single"/>
        </w:rPr>
        <w:t>hype</w:t>
      </w:r>
      <w:r w:rsidRPr="001D03D4">
        <w:rPr>
          <w:rFonts w:asciiTheme="minorHAnsi" w:hAnsiTheme="minorHAnsi" w:cstheme="minorHAnsi"/>
        </w:rPr>
        <w:t xml:space="preserve"> and </w:t>
      </w:r>
      <w:r w:rsidRPr="001D03D4">
        <w:rPr>
          <w:rFonts w:asciiTheme="minorHAnsi" w:hAnsiTheme="minorHAnsi" w:cstheme="minorHAnsi"/>
          <w:u w:val="single"/>
        </w:rPr>
        <w:t>systems are redundant</w:t>
      </w:r>
    </w:p>
    <w:p w14:paraId="4DAB683F" w14:textId="77777777" w:rsidR="00D25A7C" w:rsidRPr="001D03D4" w:rsidRDefault="00D25A7C" w:rsidP="00D25A7C">
      <w:pPr>
        <w:spacing w:line="240" w:lineRule="auto"/>
        <w:rPr>
          <w:rFonts w:asciiTheme="minorHAnsi" w:hAnsiTheme="minorHAnsi" w:cstheme="minorHAnsi"/>
          <w:sz w:val="24"/>
        </w:rPr>
      </w:pPr>
      <w:r w:rsidRPr="001D03D4">
        <w:rPr>
          <w:rStyle w:val="Style13ptBold"/>
          <w:rFonts w:asciiTheme="minorHAnsi" w:hAnsiTheme="minorHAnsi" w:cstheme="minorHAnsi"/>
        </w:rPr>
        <w:t>Johnson-Freese</w:t>
      </w:r>
      <w:r w:rsidRPr="001D03D4">
        <w:rPr>
          <w:rFonts w:asciiTheme="minorHAnsi" w:hAnsiTheme="minorHAnsi" w:cstheme="minorHAnsi"/>
        </w:rPr>
        <w:t xml:space="preserve"> and Hitchens </w:t>
      </w:r>
      <w:r w:rsidRPr="001D03D4">
        <w:rPr>
          <w:rStyle w:val="Style13ptBold"/>
          <w:rFonts w:asciiTheme="minorHAnsi" w:hAnsiTheme="minorHAnsi" w:cstheme="minorHAnsi"/>
        </w:rPr>
        <w:t>16</w:t>
      </w:r>
      <w:r w:rsidRPr="001D03D4">
        <w:rPr>
          <w:rFonts w:asciiTheme="minorHAnsi" w:hAnsiTheme="minorHAnsi" w:cstheme="minorHAnsi"/>
        </w:rPr>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1D03D4">
        <w:rPr>
          <w:rFonts w:asciiTheme="minorHAnsi" w:hAnsiTheme="minorHAnsi" w:cstheme="minorHAnsi"/>
        </w:rPr>
        <w:t>In</w:t>
      </w:r>
      <w:proofErr w:type="gramEnd"/>
      <w:r w:rsidRPr="001D03D4">
        <w:rPr>
          <w:rFonts w:asciiTheme="minorHAnsi" w:hAnsiTheme="minorHAnsi" w:cstheme="minorHAnsi"/>
        </w:rPr>
        <w:t xml:space="preserve"> Space: The Sky’s Not Falling, Part 1. December 27, 2016. https://breakingdefense.com/2016/12/stop-the-fearmongering-over-war-in-space-the-skys-not-falling-part-1/</w:t>
      </w:r>
      <w:r w:rsidRPr="001D03D4">
        <w:rPr>
          <w:rFonts w:asciiTheme="minorHAnsi" w:hAnsiTheme="minorHAnsi" w:cstheme="minorHAnsi"/>
          <w:sz w:val="24"/>
        </w:rPr>
        <w:t>]</w:t>
      </w:r>
    </w:p>
    <w:p w14:paraId="43CB07C9" w14:textId="77777777" w:rsidR="00D25A7C" w:rsidRDefault="00D25A7C" w:rsidP="00D25A7C">
      <w:pPr>
        <w:spacing w:line="240" w:lineRule="auto"/>
        <w:rPr>
          <w:rFonts w:asciiTheme="minorHAnsi" w:hAnsiTheme="minorHAnsi" w:cstheme="minorHAnsi"/>
          <w:sz w:val="16"/>
        </w:rPr>
      </w:pPr>
      <w:r w:rsidRPr="001D03D4">
        <w:rPr>
          <w:rFonts w:asciiTheme="minorHAnsi" w:hAnsiTheme="minorHAnsi" w:cstheme="minorHAnsi"/>
          <w:sz w:val="16"/>
        </w:rPr>
        <w:t xml:space="preserve">In the last two years, </w:t>
      </w:r>
      <w:r w:rsidRPr="001D03D4">
        <w:rPr>
          <w:rFonts w:asciiTheme="minorHAnsi" w:hAnsiTheme="minorHAnsi" w:cstheme="minorHAnsi"/>
          <w:highlight w:val="cyan"/>
          <w:u w:val="single"/>
        </w:rPr>
        <w:t>we’ve seen</w:t>
      </w:r>
      <w:r w:rsidRPr="001D03D4">
        <w:rPr>
          <w:rFonts w:asciiTheme="minorHAnsi" w:hAnsiTheme="minorHAnsi" w:cstheme="minorHAnsi"/>
          <w:sz w:val="16"/>
        </w:rPr>
        <w:t xml:space="preserve"> rising </w:t>
      </w:r>
      <w:r w:rsidRPr="001D03D4">
        <w:rPr>
          <w:rStyle w:val="Emphasis"/>
          <w:rFonts w:asciiTheme="minorHAnsi" w:hAnsiTheme="minorHAnsi" w:cstheme="minorHAnsi"/>
          <w:highlight w:val="cyan"/>
        </w:rPr>
        <w:t>hysteria</w:t>
      </w:r>
      <w:r w:rsidRPr="001D03D4">
        <w:rPr>
          <w:rFonts w:asciiTheme="minorHAnsi" w:hAnsiTheme="minorHAnsi" w:cstheme="minorHAnsi"/>
          <w:sz w:val="16"/>
          <w:highlight w:val="cyan"/>
        </w:rPr>
        <w:t xml:space="preserve"> </w:t>
      </w:r>
      <w:r w:rsidRPr="001D03D4">
        <w:rPr>
          <w:rFonts w:asciiTheme="minorHAnsi" w:hAnsiTheme="minorHAnsi" w:cstheme="minorHAnsi"/>
          <w:highlight w:val="cyan"/>
          <w:u w:val="single"/>
        </w:rPr>
        <w:t>over</w:t>
      </w:r>
      <w:r w:rsidRPr="001D03D4">
        <w:rPr>
          <w:rFonts w:asciiTheme="minorHAnsi" w:hAnsiTheme="minorHAnsi" w:cstheme="minorHAnsi"/>
          <w:u w:val="single"/>
        </w:rPr>
        <w:t xml:space="preserve"> a future </w:t>
      </w:r>
      <w:r w:rsidRPr="001D03D4">
        <w:rPr>
          <w:rStyle w:val="Emphasis"/>
          <w:rFonts w:asciiTheme="minorHAnsi" w:hAnsiTheme="minorHAnsi" w:cstheme="minorHAnsi"/>
          <w:highlight w:val="cyan"/>
        </w:rPr>
        <w:t>war in space</w:t>
      </w:r>
      <w:r w:rsidRPr="001D03D4">
        <w:rPr>
          <w:rFonts w:asciiTheme="minorHAnsi" w:hAnsiTheme="minorHAnsi" w:cstheme="minorHAnsi"/>
          <w:sz w:val="16"/>
        </w:rPr>
        <w:t xml:space="preserve">. </w:t>
      </w:r>
      <w:r w:rsidRPr="001D03D4">
        <w:rPr>
          <w:rStyle w:val="Emphasis"/>
          <w:rFonts w:asciiTheme="minorHAnsi" w:hAnsiTheme="minorHAnsi" w:cstheme="minorHAnsi"/>
        </w:rPr>
        <w:t>Fanning the flames</w:t>
      </w:r>
      <w:r w:rsidRPr="001D03D4">
        <w:rPr>
          <w:rFonts w:asciiTheme="minorHAnsi" w:hAnsiTheme="minorHAnsi" w:cstheme="minorHAnsi"/>
          <w:sz w:val="16"/>
        </w:rPr>
        <w:t xml:space="preserve"> </w:t>
      </w:r>
      <w:r w:rsidRPr="001D03D4">
        <w:rPr>
          <w:rFonts w:asciiTheme="minorHAnsi" w:hAnsiTheme="minorHAnsi" w:cstheme="minorHAnsi"/>
          <w:u w:val="single"/>
        </w:rPr>
        <w:t>are</w:t>
      </w:r>
      <w:r w:rsidRPr="001D03D4">
        <w:rPr>
          <w:rFonts w:asciiTheme="minorHAnsi" w:hAnsiTheme="minorHAnsi" w:cstheme="minorHAnsi"/>
          <w:sz w:val="16"/>
        </w:rPr>
        <w:t xml:space="preserve"> not only </w:t>
      </w:r>
      <w:r w:rsidRPr="001D03D4">
        <w:rPr>
          <w:rFonts w:asciiTheme="minorHAnsi" w:hAnsiTheme="minorHAnsi" w:cstheme="minorHAnsi"/>
          <w:u w:val="single"/>
        </w:rPr>
        <w:t xml:space="preserve">dire assessments </w:t>
      </w:r>
      <w:r w:rsidRPr="001D03D4">
        <w:rPr>
          <w:rFonts w:asciiTheme="minorHAnsi" w:hAnsiTheme="minorHAnsi" w:cstheme="minorHAnsi"/>
          <w:highlight w:val="cyan"/>
          <w:u w:val="single"/>
        </w:rPr>
        <w:t>from the</w:t>
      </w:r>
      <w:r w:rsidRPr="001D03D4">
        <w:rPr>
          <w:rFonts w:asciiTheme="minorHAnsi" w:hAnsiTheme="minorHAnsi" w:cstheme="minorHAnsi"/>
          <w:u w:val="single"/>
        </w:rPr>
        <w:t xml:space="preserve"> US </w:t>
      </w:r>
      <w:r w:rsidRPr="001D03D4">
        <w:rPr>
          <w:rFonts w:asciiTheme="minorHAnsi" w:hAnsiTheme="minorHAnsi" w:cstheme="minorHAnsi"/>
          <w:highlight w:val="cyan"/>
          <w:u w:val="single"/>
        </w:rPr>
        <w:t>military</w:t>
      </w:r>
      <w:r w:rsidRPr="001D03D4">
        <w:rPr>
          <w:rFonts w:asciiTheme="minorHAnsi" w:hAnsiTheme="minorHAnsi" w:cstheme="minorHAnsi"/>
          <w:u w:val="single"/>
        </w:rPr>
        <w:t xml:space="preserve">, but also </w:t>
      </w:r>
      <w:r w:rsidRPr="001D03D4">
        <w:rPr>
          <w:rStyle w:val="Emphasis"/>
          <w:rFonts w:asciiTheme="minorHAnsi" w:hAnsiTheme="minorHAnsi" w:cstheme="minorHAnsi"/>
        </w:rPr>
        <w:t>breathless coverage</w:t>
      </w:r>
      <w:r w:rsidRPr="001D03D4">
        <w:rPr>
          <w:rFonts w:asciiTheme="minorHAnsi" w:hAnsiTheme="minorHAnsi" w:cstheme="minorHAnsi"/>
          <w:u w:val="single"/>
        </w:rPr>
        <w:t xml:space="preserve"> from a</w:t>
      </w:r>
      <w:r w:rsidRPr="001D03D4">
        <w:rPr>
          <w:rFonts w:asciiTheme="minorHAnsi" w:hAnsiTheme="minorHAnsi" w:cstheme="minorHAnsi"/>
          <w:sz w:val="16"/>
        </w:rPr>
        <w:t xml:space="preserve"> cooperative </w:t>
      </w:r>
      <w:r w:rsidRPr="001D03D4">
        <w:rPr>
          <w:rFonts w:asciiTheme="minorHAnsi" w:hAnsiTheme="minorHAnsi" w:cstheme="minorHAnsi"/>
          <w:highlight w:val="cyan"/>
          <w:u w:val="single"/>
        </w:rPr>
        <w:t>and</w:t>
      </w:r>
      <w:r w:rsidRPr="001D03D4">
        <w:rPr>
          <w:rFonts w:asciiTheme="minorHAnsi" w:hAnsiTheme="minorHAnsi" w:cstheme="minorHAnsi"/>
          <w:sz w:val="16"/>
        </w:rPr>
        <w:t xml:space="preserve"> </w:t>
      </w:r>
      <w:r w:rsidRPr="001D03D4">
        <w:rPr>
          <w:rStyle w:val="Emphasis"/>
          <w:rFonts w:asciiTheme="minorHAnsi" w:hAnsiTheme="minorHAnsi" w:cstheme="minorHAnsi"/>
        </w:rPr>
        <w:t xml:space="preserve">credulous </w:t>
      </w:r>
      <w:r w:rsidRPr="001D03D4">
        <w:rPr>
          <w:rStyle w:val="Emphasis"/>
          <w:rFonts w:asciiTheme="minorHAnsi" w:hAnsiTheme="minorHAnsi" w:cstheme="minorHAnsi"/>
          <w:highlight w:val="cyan"/>
        </w:rPr>
        <w:t>press</w:t>
      </w:r>
      <w:r w:rsidRPr="001D03D4">
        <w:rPr>
          <w:rFonts w:asciiTheme="minorHAnsi" w:hAnsiTheme="minorHAnsi" w:cstheme="minorHAnsi"/>
          <w:sz w:val="16"/>
        </w:rPr>
        <w:t xml:space="preserve">. </w:t>
      </w:r>
      <w:r w:rsidRPr="001D03D4">
        <w:rPr>
          <w:rFonts w:asciiTheme="minorHAnsi" w:hAnsiTheme="minorHAnsi" w:cstheme="minorHAnsi"/>
          <w:highlight w:val="cyan"/>
          <w:u w:val="single"/>
        </w:rPr>
        <w:t>This</w:t>
      </w:r>
      <w:r w:rsidRPr="001D03D4">
        <w:rPr>
          <w:rFonts w:asciiTheme="minorHAnsi" w:hAnsiTheme="minorHAnsi" w:cstheme="minorHAnsi"/>
          <w:u w:val="single"/>
        </w:rPr>
        <w:t xml:space="preserve"> reporting</w:t>
      </w:r>
      <w:r w:rsidRPr="001D03D4">
        <w:rPr>
          <w:rFonts w:asciiTheme="minorHAnsi" w:hAnsiTheme="minorHAnsi" w:cstheme="minorHAnsi"/>
          <w:sz w:val="16"/>
        </w:rPr>
        <w:t xml:space="preserve"> doesn’t only </w:t>
      </w:r>
      <w:r w:rsidRPr="001D03D4">
        <w:rPr>
          <w:rStyle w:val="Emphasis"/>
          <w:rFonts w:asciiTheme="minorHAnsi" w:hAnsiTheme="minorHAnsi" w:cstheme="minorHAnsi"/>
          <w:highlight w:val="cyan"/>
        </w:rPr>
        <w:t>muddy</w:t>
      </w:r>
      <w:r w:rsidRPr="001D03D4">
        <w:rPr>
          <w:rStyle w:val="Emphasis"/>
          <w:rFonts w:asciiTheme="minorHAnsi" w:hAnsiTheme="minorHAnsi" w:cstheme="minorHAnsi"/>
        </w:rPr>
        <w:t xml:space="preserve"> public </w:t>
      </w:r>
      <w:r w:rsidRPr="001D03D4">
        <w:rPr>
          <w:rStyle w:val="Emphasis"/>
          <w:rFonts w:asciiTheme="minorHAnsi" w:hAnsiTheme="minorHAnsi" w:cstheme="minorHAnsi"/>
          <w:highlight w:val="cyan"/>
        </w:rPr>
        <w:t>debate</w:t>
      </w:r>
      <w:r w:rsidRPr="001D03D4">
        <w:rPr>
          <w:rFonts w:asciiTheme="minorHAnsi" w:hAnsiTheme="minorHAnsi" w:cstheme="minorHAnsi"/>
          <w:sz w:val="16"/>
          <w:highlight w:val="cyan"/>
        </w:rPr>
        <w:t xml:space="preserve"> </w:t>
      </w:r>
      <w:r w:rsidRPr="001D03D4">
        <w:rPr>
          <w:rFonts w:asciiTheme="minorHAnsi" w:hAnsiTheme="minorHAnsi" w:cstheme="minorHAnsi"/>
          <w:highlight w:val="cyan"/>
          <w:u w:val="single"/>
        </w:rPr>
        <w:t>over</w:t>
      </w:r>
      <w:r w:rsidRPr="001D03D4">
        <w:rPr>
          <w:rFonts w:asciiTheme="minorHAnsi" w:hAnsiTheme="minorHAnsi" w:cstheme="minorHAnsi"/>
          <w:sz w:val="16"/>
        </w:rPr>
        <w:t xml:space="preserve"> whether we really need expensive systems. It could also become a self-fulfilling prophecy. The irony is that nothing makes </w:t>
      </w:r>
      <w:r w:rsidRPr="001D03D4">
        <w:rPr>
          <w:rFonts w:asciiTheme="minorHAnsi" w:hAnsiTheme="minorHAnsi" w:cstheme="minorHAnsi"/>
          <w:highlight w:val="cyan"/>
          <w:u w:val="single"/>
        </w:rPr>
        <w:t>the</w:t>
      </w:r>
      <w:r w:rsidRPr="001D03D4">
        <w:rPr>
          <w:rFonts w:asciiTheme="minorHAnsi" w:hAnsiTheme="minorHAnsi" w:cstheme="minorHAnsi"/>
          <w:sz w:val="16"/>
        </w:rPr>
        <w:t xml:space="preserve"> currently </w:t>
      </w:r>
      <w:r w:rsidRPr="001D03D4">
        <w:rPr>
          <w:rStyle w:val="Emphasis"/>
          <w:rFonts w:asciiTheme="minorHAnsi" w:hAnsiTheme="minorHAnsi" w:cstheme="minorHAnsi"/>
          <w:highlight w:val="cyan"/>
        </w:rPr>
        <w:t>slim possibility</w:t>
      </w:r>
      <w:r w:rsidRPr="001D03D4">
        <w:rPr>
          <w:rFonts w:asciiTheme="minorHAnsi" w:hAnsiTheme="minorHAnsi" w:cstheme="minorHAnsi"/>
          <w:highlight w:val="cyan"/>
          <w:u w:val="single"/>
        </w:rPr>
        <w:t xml:space="preserve"> of </w:t>
      </w:r>
      <w:r w:rsidRPr="001D03D4">
        <w:rPr>
          <w:rStyle w:val="Emphasis"/>
          <w:rFonts w:asciiTheme="minorHAnsi" w:hAnsiTheme="minorHAnsi" w:cstheme="minorHAnsi"/>
          <w:highlight w:val="cyan"/>
        </w:rPr>
        <w:t>war in space</w:t>
      </w:r>
      <w:r w:rsidRPr="001D03D4">
        <w:rPr>
          <w:rFonts w:asciiTheme="minorHAnsi" w:hAnsiTheme="minorHAnsi" w:cstheme="minorHAnsi"/>
          <w:sz w:val="16"/>
        </w:rPr>
        <w:t xml:space="preserve"> more likely than fearmongering over the threat of war in space. Two television programs in the past two years show how egregious this fearmongering can get. In April 2015, the CBS show 60 Minutes ran a segment called “The Battle Above.” In an interview with General John </w:t>
      </w:r>
      <w:proofErr w:type="spellStart"/>
      <w:r w:rsidRPr="001D03D4">
        <w:rPr>
          <w:rFonts w:asciiTheme="minorHAnsi" w:hAnsiTheme="minorHAnsi" w:cstheme="minorHAnsi"/>
          <w:sz w:val="16"/>
        </w:rPr>
        <w:t>Hyten</w:t>
      </w:r>
      <w:proofErr w:type="spellEnd"/>
      <w:r w:rsidRPr="001D03D4">
        <w:rPr>
          <w:rFonts w:asciiTheme="minorHAnsi" w:hAnsiTheme="minorHAnsi" w:cstheme="minorHAnsi"/>
          <w:sz w:val="16"/>
        </w:rPr>
        <w:t xml:space="preserve">, the then-chief of U.S. Air Force Space Command, it came across loud and clear that the United States was being forced to prepare for a battle in space — specifically against China — that it really didn’t want. It was explained by </w:t>
      </w:r>
      <w:proofErr w:type="spellStart"/>
      <w:r w:rsidRPr="001D03D4">
        <w:rPr>
          <w:rFonts w:asciiTheme="minorHAnsi" w:hAnsiTheme="minorHAnsi" w:cstheme="minorHAnsi"/>
          <w:sz w:val="16"/>
        </w:rPr>
        <w:t>Hyten</w:t>
      </w:r>
      <w:proofErr w:type="spellEnd"/>
      <w:r w:rsidRPr="001D03D4">
        <w:rPr>
          <w:rFonts w:asciiTheme="minorHAnsi" w:hAnsiTheme="minorHAnsi" w:cstheme="minorHAnsi"/>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 Using terms like “offensive counterspace” as a 1984 </w:t>
      </w:r>
      <w:proofErr w:type="spellStart"/>
      <w:r w:rsidRPr="001D03D4">
        <w:rPr>
          <w:rFonts w:asciiTheme="minorHAnsi" w:hAnsiTheme="minorHAnsi" w:cstheme="minorHAnsi"/>
          <w:sz w:val="16"/>
        </w:rPr>
        <w:t>NewSpeak</w:t>
      </w:r>
      <w:proofErr w:type="spellEnd"/>
      <w:r w:rsidRPr="001D03D4">
        <w:rPr>
          <w:rFonts w:asciiTheme="minorHAnsi" w:hAnsiTheme="minorHAnsi" w:cstheme="minorHAnsi"/>
          <w:sz w:val="16"/>
        </w:rPr>
        <w:t xml:space="preserve">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 In retrospect though, “The Battle Above” was pretty good compared to </w:t>
      </w:r>
      <w:r w:rsidRPr="001D03D4">
        <w:rPr>
          <w:rFonts w:asciiTheme="minorHAnsi" w:hAnsiTheme="minorHAnsi" w:cstheme="minorHAnsi"/>
          <w:u w:val="single"/>
        </w:rPr>
        <w:t>CNN’s recent special, War in Space</w:t>
      </w:r>
      <w:r w:rsidRPr="001D03D4">
        <w:rPr>
          <w:rFonts w:asciiTheme="minorHAnsi" w:hAnsiTheme="minorHAnsi" w:cstheme="minorHAnsi"/>
          <w:sz w:val="16"/>
        </w:rPr>
        <w:t xml:space="preserve">: The Next Battlefield. The </w:t>
      </w:r>
      <w:r w:rsidRPr="001D03D4">
        <w:rPr>
          <w:rFonts w:asciiTheme="minorHAnsi" w:hAnsiTheme="minorHAnsi" w:cstheme="minorHAnsi"/>
          <w:u w:val="single"/>
        </w:rPr>
        <w:t xml:space="preserve">latter might as well have been called </w:t>
      </w:r>
      <w:r w:rsidRPr="001D03D4">
        <w:rPr>
          <w:rStyle w:val="Emphasis"/>
          <w:rFonts w:asciiTheme="minorHAnsi" w:hAnsiTheme="minorHAnsi" w:cstheme="minorHAnsi"/>
        </w:rPr>
        <w:t>Sharknado in Space</w:t>
      </w:r>
      <w:r w:rsidRPr="001D03D4">
        <w:rPr>
          <w:rFonts w:asciiTheme="minorHAnsi" w:hAnsiTheme="minorHAnsi" w:cstheme="minorHAnsi"/>
          <w:sz w:val="16"/>
        </w:rPr>
        <w:t xml:space="preserve"> – because the only far-out weapons technology our potential adversaries don’t have, according to the broadcast, seems to be “sharks with </w:t>
      </w:r>
      <w:proofErr w:type="spellStart"/>
      <w:r w:rsidRPr="001D03D4">
        <w:rPr>
          <w:rFonts w:asciiTheme="minorHAnsi" w:hAnsiTheme="minorHAnsi" w:cstheme="minorHAnsi"/>
          <w:sz w:val="16"/>
        </w:rPr>
        <w:t>frickin</w:t>
      </w:r>
      <w:proofErr w:type="spellEnd"/>
      <w:r w:rsidRPr="001D03D4">
        <w:rPr>
          <w:rFonts w:asciiTheme="minorHAnsi" w:hAnsiTheme="minorHAnsi" w:cstheme="minorHAnsi"/>
          <w:sz w:val="16"/>
        </w:rPr>
        <w:t xml:space="preserve">’ laser beams attached to their heads!” First, </w:t>
      </w:r>
      <w:r w:rsidRPr="001D03D4">
        <w:rPr>
          <w:rFonts w:asciiTheme="minorHAnsi" w:hAnsiTheme="minorHAnsi" w:cstheme="minorHAnsi"/>
          <w:u w:val="single"/>
        </w:rPr>
        <w:t xml:space="preserve">CNN needs to hire some </w:t>
      </w:r>
      <w:r w:rsidRPr="001D03D4">
        <w:rPr>
          <w:rStyle w:val="Emphasis"/>
          <w:rFonts w:asciiTheme="minorHAnsi" w:hAnsiTheme="minorHAnsi" w:cstheme="minorHAnsi"/>
        </w:rPr>
        <w:t>fact checkers</w:t>
      </w:r>
      <w:r w:rsidRPr="001D03D4">
        <w:rPr>
          <w:rFonts w:asciiTheme="minorHAnsi" w:hAnsiTheme="minorHAnsi" w:cstheme="minorHAnsi"/>
          <w:sz w:val="16"/>
        </w:rPr>
        <w:t xml:space="preserve">. Saying “unlike its adversaries, the U.S. has not yet weaponized space” is deeply </w:t>
      </w:r>
      <w:r w:rsidRPr="001D03D4">
        <w:rPr>
          <w:rFonts w:asciiTheme="minorHAnsi" w:hAnsiTheme="minorHAnsi" w:cstheme="minorHAnsi"/>
          <w:sz w:val="16"/>
        </w:rPr>
        <w:lastRenderedPageBreak/>
        <w:t xml:space="preserve">misleading, like saying “unlike his political opponents, President-Elect Donald Trump has not sprouted wings and flown away”: A few (admittedly alarming) weapons tests aside, </w:t>
      </w:r>
      <w:r w:rsidRPr="001D03D4">
        <w:rPr>
          <w:rStyle w:val="Emphasis"/>
          <w:rFonts w:asciiTheme="minorHAnsi" w:hAnsiTheme="minorHAnsi" w:cstheme="minorHAnsi"/>
          <w:highlight w:val="cyan"/>
        </w:rPr>
        <w:t>no country</w:t>
      </w:r>
      <w:r w:rsidRPr="001D03D4">
        <w:rPr>
          <w:rFonts w:asciiTheme="minorHAnsi" w:hAnsiTheme="minorHAnsi" w:cstheme="minorHAnsi"/>
          <w:u w:val="single"/>
        </w:rPr>
        <w:t xml:space="preserve"> in the world </w:t>
      </w:r>
      <w:r w:rsidRPr="001D03D4">
        <w:rPr>
          <w:rFonts w:asciiTheme="minorHAnsi" w:hAnsiTheme="minorHAnsi" w:cstheme="minorHAnsi"/>
          <w:highlight w:val="cyan"/>
          <w:u w:val="single"/>
        </w:rPr>
        <w:t>has</w:t>
      </w:r>
      <w:r w:rsidRPr="001D03D4">
        <w:rPr>
          <w:rFonts w:asciiTheme="minorHAnsi" w:hAnsiTheme="minorHAnsi" w:cstheme="minorHAnsi"/>
          <w:u w:val="single"/>
        </w:rPr>
        <w:t xml:space="preserve"> yet </w:t>
      </w:r>
      <w:r w:rsidRPr="001D03D4">
        <w:rPr>
          <w:rStyle w:val="Emphasis"/>
          <w:rFonts w:asciiTheme="minorHAnsi" w:hAnsiTheme="minorHAnsi" w:cstheme="minorHAnsi"/>
          <w:highlight w:val="cyan"/>
        </w:rPr>
        <w:t>weaponized space</w:t>
      </w:r>
      <w:r w:rsidRPr="001D03D4">
        <w:rPr>
          <w:rFonts w:asciiTheme="minorHAnsi" w:hAnsiTheme="minorHAnsi" w:cstheme="minorHAnsi"/>
          <w:sz w:val="16"/>
        </w:rPr>
        <w:t xml:space="preserve">. Contrary to CNN, </w:t>
      </w:r>
      <w:r w:rsidRPr="001D03D4">
        <w:rPr>
          <w:rStyle w:val="Emphasis"/>
          <w:rFonts w:asciiTheme="minorHAnsi" w:hAnsiTheme="minorHAnsi" w:cstheme="minorHAnsi"/>
          <w:highlight w:val="cyan"/>
        </w:rPr>
        <w:t>stock</w:t>
      </w:r>
      <w:r w:rsidRPr="001D03D4">
        <w:rPr>
          <w:rFonts w:asciiTheme="minorHAnsi" w:hAnsiTheme="minorHAnsi" w:cstheme="minorHAnsi"/>
          <w:u w:val="single"/>
        </w:rPr>
        <w:t xml:space="preserve"> market </w:t>
      </w:r>
      <w:r w:rsidRPr="001D03D4">
        <w:rPr>
          <w:rStyle w:val="Emphasis"/>
          <w:rFonts w:asciiTheme="minorHAnsi" w:hAnsiTheme="minorHAnsi" w:cstheme="minorHAnsi"/>
          <w:highlight w:val="cyan"/>
        </w:rPr>
        <w:t>transactions</w:t>
      </w:r>
      <w:r w:rsidRPr="001D03D4">
        <w:rPr>
          <w:rFonts w:asciiTheme="minorHAnsi" w:hAnsiTheme="minorHAnsi" w:cstheme="minorHAnsi"/>
          <w:highlight w:val="cyan"/>
          <w:u w:val="single"/>
        </w:rPr>
        <w:t xml:space="preserve"> are </w:t>
      </w:r>
      <w:r w:rsidRPr="001D03D4">
        <w:rPr>
          <w:rStyle w:val="Emphasis"/>
          <w:rFonts w:asciiTheme="minorHAnsi" w:hAnsiTheme="minorHAnsi" w:cstheme="minorHAnsi"/>
          <w:highlight w:val="cyan"/>
        </w:rPr>
        <w:t>not</w:t>
      </w:r>
      <w:r w:rsidRPr="001D03D4">
        <w:rPr>
          <w:rFonts w:asciiTheme="minorHAnsi" w:hAnsiTheme="minorHAnsi" w:cstheme="minorHAnsi"/>
          <w:u w:val="single"/>
        </w:rPr>
        <w:t xml:space="preserve"> </w:t>
      </w:r>
      <w:r w:rsidRPr="001D03D4">
        <w:rPr>
          <w:rFonts w:asciiTheme="minorHAnsi" w:hAnsiTheme="minorHAnsi" w:cstheme="minorHAnsi"/>
          <w:sz w:val="16"/>
        </w:rPr>
        <w:t xml:space="preserve">timed nor </w:t>
      </w:r>
      <w:r w:rsidRPr="001D03D4">
        <w:rPr>
          <w:rFonts w:asciiTheme="minorHAnsi" w:hAnsiTheme="minorHAnsi" w:cstheme="minorHAnsi"/>
          <w:highlight w:val="cyan"/>
          <w:u w:val="single"/>
        </w:rPr>
        <w:t xml:space="preserve">synchronized through </w:t>
      </w:r>
      <w:r w:rsidRPr="001D03D4">
        <w:rPr>
          <w:rStyle w:val="Emphasis"/>
          <w:rFonts w:asciiTheme="minorHAnsi" w:hAnsiTheme="minorHAnsi" w:cstheme="minorHAnsi"/>
          <w:highlight w:val="cyan"/>
        </w:rPr>
        <w:t>GPS</w:t>
      </w:r>
      <w:r w:rsidRPr="001D03D4">
        <w:rPr>
          <w:rFonts w:asciiTheme="minorHAnsi" w:hAnsiTheme="minorHAnsi" w:cstheme="minorHAnsi"/>
          <w:u w:val="single"/>
        </w:rPr>
        <w:t xml:space="preserve">, but a </w:t>
      </w:r>
      <w:r w:rsidRPr="001D03D4">
        <w:rPr>
          <w:rStyle w:val="Emphasis"/>
          <w:rFonts w:asciiTheme="minorHAnsi" w:hAnsiTheme="minorHAnsi" w:cstheme="minorHAnsi"/>
        </w:rPr>
        <w:t>closed system</w:t>
      </w:r>
      <w:r w:rsidRPr="001D03D4">
        <w:rPr>
          <w:rFonts w:asciiTheme="minorHAnsi" w:hAnsiTheme="minorHAnsi" w:cstheme="minorHAnsi"/>
          <w:sz w:val="16"/>
        </w:rPr>
        <w:t xml:space="preserve">. </w:t>
      </w:r>
      <w:r w:rsidRPr="001D03D4">
        <w:rPr>
          <w:rFonts w:asciiTheme="minorHAnsi" w:hAnsiTheme="minorHAnsi" w:cstheme="minorHAnsi"/>
          <w:u w:val="single"/>
        </w:rPr>
        <w:t xml:space="preserve">Cruise </w:t>
      </w:r>
      <w:r w:rsidRPr="001D03D4">
        <w:rPr>
          <w:rStyle w:val="Emphasis"/>
          <w:rFonts w:asciiTheme="minorHAnsi" w:hAnsiTheme="minorHAnsi" w:cstheme="minorHAnsi"/>
          <w:highlight w:val="cyan"/>
        </w:rPr>
        <w:t>missiles</w:t>
      </w:r>
      <w:r w:rsidRPr="001D03D4">
        <w:rPr>
          <w:rFonts w:asciiTheme="minorHAnsi" w:hAnsiTheme="minorHAnsi" w:cstheme="minorHAnsi"/>
          <w:u w:val="single"/>
        </w:rPr>
        <w:t xml:space="preserve"> can </w:t>
      </w:r>
      <w:r w:rsidRPr="001D03D4">
        <w:rPr>
          <w:rFonts w:asciiTheme="minorHAnsi" w:hAnsiTheme="minorHAnsi" w:cstheme="minorHAnsi"/>
          <w:highlight w:val="cyan"/>
          <w:u w:val="single"/>
        </w:rPr>
        <w:t>find their targets</w:t>
      </w:r>
      <w:r w:rsidRPr="001D03D4">
        <w:rPr>
          <w:rFonts w:asciiTheme="minorHAnsi" w:hAnsiTheme="minorHAnsi" w:cstheme="minorHAnsi"/>
          <w:sz w:val="16"/>
        </w:rPr>
        <w:t xml:space="preserve"> even </w:t>
      </w:r>
      <w:r w:rsidRPr="001D03D4">
        <w:rPr>
          <w:rStyle w:val="Emphasis"/>
          <w:rFonts w:asciiTheme="minorHAnsi" w:hAnsiTheme="minorHAnsi" w:cstheme="minorHAnsi"/>
          <w:highlight w:val="cyan"/>
        </w:rPr>
        <w:t>without GPS</w:t>
      </w:r>
      <w:r w:rsidRPr="001D03D4">
        <w:rPr>
          <w:rFonts w:asciiTheme="minorHAnsi" w:hAnsiTheme="minorHAnsi" w:cstheme="minorHAnsi"/>
          <w:sz w:val="16"/>
        </w:rPr>
        <w:t xml:space="preserve">, </w:t>
      </w:r>
      <w:r w:rsidRPr="001D03D4">
        <w:rPr>
          <w:rFonts w:asciiTheme="minorHAnsi" w:hAnsiTheme="minorHAnsi" w:cstheme="minorHAnsi"/>
          <w:u w:val="single"/>
        </w:rPr>
        <w:t>because they have</w:t>
      </w:r>
      <w:r w:rsidRPr="001D03D4">
        <w:rPr>
          <w:rFonts w:asciiTheme="minorHAnsi" w:hAnsiTheme="minorHAnsi" w:cstheme="minorHAnsi"/>
          <w:sz w:val="16"/>
        </w:rPr>
        <w:t xml:space="preserve"> both GPS and </w:t>
      </w:r>
      <w:r w:rsidRPr="001D03D4">
        <w:rPr>
          <w:rFonts w:asciiTheme="minorHAnsi" w:hAnsiTheme="minorHAnsi" w:cstheme="minorHAnsi"/>
          <w:u w:val="single"/>
        </w:rPr>
        <w:t>precision inertial measurement units onboard</w:t>
      </w:r>
      <w:r w:rsidRPr="001D03D4">
        <w:rPr>
          <w:rFonts w:asciiTheme="minorHAnsi" w:hAnsiTheme="minorHAnsi" w:cstheme="minorHAnsi"/>
          <w:sz w:val="16"/>
        </w:rPr>
        <w:t xml:space="preserve">, </w:t>
      </w:r>
      <w:r w:rsidRPr="001D03D4">
        <w:rPr>
          <w:rFonts w:asciiTheme="minorHAnsi" w:hAnsiTheme="minorHAnsi" w:cstheme="minorHAnsi"/>
          <w:u w:val="single"/>
        </w:rPr>
        <w:t xml:space="preserve">and </w:t>
      </w:r>
      <w:r w:rsidRPr="001D03D4">
        <w:rPr>
          <w:rStyle w:val="Emphasis"/>
          <w:rFonts w:asciiTheme="minorHAnsi" w:hAnsiTheme="minorHAnsi" w:cstheme="minorHAnsi"/>
          <w:highlight w:val="cyan"/>
        </w:rPr>
        <w:t>IMUs don’t rely</w:t>
      </w:r>
      <w:r w:rsidRPr="001D03D4">
        <w:rPr>
          <w:rFonts w:asciiTheme="minorHAnsi" w:hAnsiTheme="minorHAnsi" w:cstheme="minorHAnsi"/>
          <w:highlight w:val="cyan"/>
          <w:u w:val="single"/>
        </w:rPr>
        <w:t xml:space="preserve"> on </w:t>
      </w:r>
      <w:r w:rsidRPr="001D03D4">
        <w:rPr>
          <w:rStyle w:val="Emphasis"/>
          <w:rFonts w:asciiTheme="minorHAnsi" w:hAnsiTheme="minorHAnsi" w:cstheme="minorHAnsi"/>
          <w:highlight w:val="cyan"/>
        </w:rPr>
        <w:t>sat</w:t>
      </w:r>
      <w:r w:rsidRPr="001D03D4">
        <w:rPr>
          <w:rFonts w:asciiTheme="minorHAnsi" w:hAnsiTheme="minorHAnsi" w:cstheme="minorHAnsi"/>
          <w:u w:val="single"/>
        </w:rPr>
        <w:t xml:space="preserve">ellite </w:t>
      </w:r>
      <w:r w:rsidRPr="001D03D4">
        <w:rPr>
          <w:rStyle w:val="Emphasis"/>
          <w:rFonts w:asciiTheme="minorHAnsi" w:hAnsiTheme="minorHAnsi" w:cstheme="minorHAnsi"/>
          <w:highlight w:val="cyan"/>
        </w:rPr>
        <w:t>data</w:t>
      </w:r>
      <w:r w:rsidRPr="001D03D4">
        <w:rPr>
          <w:rFonts w:asciiTheme="minorHAnsi" w:hAnsiTheme="minorHAnsi" w:cstheme="minorHAnsi"/>
          <w:sz w:val="16"/>
        </w:rPr>
        <w:t xml:space="preserve">. Oh, and the British rock group Pink Floyd holds the only claim to the Dark Side of the Moon: There is a “far side” of the Moon — the side always turned away from the Earth — but not a “dark side” — which would be a side always turned away from the Sun. More nefariously, the segment sensationalized nuggets of truth within a barrage of half-truths, backed by a heavy bass, dramatic soundtrack (and gravelly-voiced reporter Jim Sciutto) and accompanied by sexy and scary visuals. Make no mistake there are dangers in space, and the United States has the most to lose if space assets are lost. The question is how best to protect them. Here are a few facts CNN omitted. The Reality </w:t>
      </w:r>
      <w:proofErr w:type="gramStart"/>
      <w:r w:rsidRPr="001D03D4">
        <w:rPr>
          <w:rFonts w:asciiTheme="minorHAnsi" w:hAnsiTheme="minorHAnsi" w:cstheme="minorHAnsi"/>
          <w:sz w:val="16"/>
        </w:rPr>
        <w:t>The</w:t>
      </w:r>
      <w:proofErr w:type="gramEnd"/>
      <w:r w:rsidRPr="001D03D4">
        <w:rPr>
          <w:rFonts w:asciiTheme="minorHAnsi" w:hAnsiTheme="minorHAnsi" w:cstheme="minorHAnsi"/>
          <w:sz w:val="16"/>
        </w:rPr>
        <w:t xml:space="preserv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 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 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 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 Further, </w:t>
      </w:r>
      <w:r w:rsidRPr="001D03D4">
        <w:rPr>
          <w:rFonts w:asciiTheme="minorHAnsi" w:hAnsiTheme="minorHAnsi" w:cstheme="minorHAnsi"/>
          <w:u w:val="single"/>
        </w:rPr>
        <w:t xml:space="preserve">the </w:t>
      </w:r>
      <w:r w:rsidRPr="001D03D4">
        <w:rPr>
          <w:rStyle w:val="Emphasis"/>
          <w:rFonts w:asciiTheme="minorHAnsi" w:hAnsiTheme="minorHAnsi" w:cstheme="minorHAnsi"/>
          <w:highlight w:val="cyan"/>
        </w:rPr>
        <w:t>U</w:t>
      </w:r>
      <w:r w:rsidRPr="001D03D4">
        <w:rPr>
          <w:rFonts w:asciiTheme="minorHAnsi" w:hAnsiTheme="minorHAnsi" w:cstheme="minorHAnsi"/>
          <w:u w:val="single"/>
        </w:rPr>
        <w:t xml:space="preserve">nited </w:t>
      </w:r>
      <w:r w:rsidRPr="001D03D4">
        <w:rPr>
          <w:rStyle w:val="Emphasis"/>
          <w:rFonts w:asciiTheme="minorHAnsi" w:hAnsiTheme="minorHAnsi" w:cstheme="minorHAnsi"/>
          <w:highlight w:val="cyan"/>
        </w:rPr>
        <w:t>S</w:t>
      </w:r>
      <w:r w:rsidRPr="001D03D4">
        <w:rPr>
          <w:rFonts w:asciiTheme="minorHAnsi" w:hAnsiTheme="minorHAnsi" w:cstheme="minorHAnsi"/>
          <w:u w:val="single"/>
        </w:rPr>
        <w:t xml:space="preserve">tates is </w:t>
      </w:r>
      <w:r w:rsidRPr="001D03D4">
        <w:rPr>
          <w:rStyle w:val="Emphasis"/>
          <w:rFonts w:asciiTheme="minorHAnsi" w:hAnsiTheme="minorHAnsi" w:cstheme="minorHAnsi"/>
        </w:rPr>
        <w:t>not unable</w:t>
      </w:r>
      <w:r w:rsidRPr="001D03D4">
        <w:rPr>
          <w:rFonts w:asciiTheme="minorHAnsi" w:hAnsiTheme="minorHAnsi" w:cstheme="minorHAnsi"/>
          <w:u w:val="single"/>
        </w:rPr>
        <w:t xml:space="preserve"> to </w:t>
      </w:r>
      <w:r w:rsidRPr="001D03D4">
        <w:rPr>
          <w:rStyle w:val="Emphasis"/>
          <w:rFonts w:asciiTheme="minorHAnsi" w:hAnsiTheme="minorHAnsi" w:cstheme="minorHAnsi"/>
        </w:rPr>
        <w:t>protect</w:t>
      </w:r>
      <w:r w:rsidRPr="001D03D4">
        <w:rPr>
          <w:rFonts w:asciiTheme="minorHAnsi" w:hAnsiTheme="minorHAnsi" w:cstheme="minorHAnsi"/>
          <w:u w:val="single"/>
        </w:rPr>
        <w:t xml:space="preserve"> its </w:t>
      </w:r>
      <w:r w:rsidRPr="001D03D4">
        <w:rPr>
          <w:rStyle w:val="Emphasis"/>
          <w:rFonts w:asciiTheme="minorHAnsi" w:hAnsiTheme="minorHAnsi" w:cstheme="minorHAnsi"/>
        </w:rPr>
        <w:t>sat</w:t>
      </w:r>
      <w:r w:rsidRPr="001D03D4">
        <w:rPr>
          <w:rFonts w:asciiTheme="minorHAnsi" w:hAnsiTheme="minorHAnsi" w:cstheme="minorHAnsi"/>
          <w:sz w:val="16"/>
        </w:rPr>
        <w:t>ellite</w:t>
      </w:r>
      <w:r w:rsidRPr="001D03D4">
        <w:rPr>
          <w:rStyle w:val="Emphasis"/>
          <w:rFonts w:asciiTheme="minorHAnsi" w:hAnsiTheme="minorHAnsi" w:cstheme="minorHAnsi"/>
        </w:rPr>
        <w:t>s</w:t>
      </w:r>
      <w:r w:rsidRPr="001D03D4">
        <w:rPr>
          <w:rFonts w:asciiTheme="minorHAnsi" w:hAnsiTheme="minorHAnsi" w:cstheme="minorHAnsi"/>
          <w:sz w:val="16"/>
        </w:rPr>
        <w:t xml:space="preserve">, as repeated during the CNN broadcast by various interviewees and the host. Many U.S. government-owned satellites, including precious spy </w:t>
      </w:r>
      <w:r w:rsidRPr="001D03D4">
        <w:rPr>
          <w:rStyle w:val="Emphasis"/>
          <w:rFonts w:asciiTheme="minorHAnsi" w:hAnsiTheme="minorHAnsi" w:cstheme="minorHAnsi"/>
          <w:highlight w:val="cyan"/>
        </w:rPr>
        <w:t>sat</w:t>
      </w:r>
      <w:r w:rsidRPr="001D03D4">
        <w:rPr>
          <w:rFonts w:asciiTheme="minorHAnsi" w:hAnsiTheme="minorHAnsi" w:cstheme="minorHAnsi"/>
          <w:sz w:val="16"/>
        </w:rPr>
        <w:t>ellite</w:t>
      </w:r>
      <w:r w:rsidRPr="001D03D4">
        <w:rPr>
          <w:rStyle w:val="Emphasis"/>
          <w:rFonts w:asciiTheme="minorHAnsi" w:hAnsiTheme="minorHAnsi" w:cstheme="minorHAnsi"/>
          <w:highlight w:val="cyan"/>
        </w:rPr>
        <w:t>s</w:t>
      </w:r>
      <w:r w:rsidRPr="001D03D4">
        <w:rPr>
          <w:rFonts w:asciiTheme="minorHAnsi" w:hAnsiTheme="minorHAnsi" w:cstheme="minorHAnsi"/>
          <w:sz w:val="16"/>
        </w:rPr>
        <w:t xml:space="preserve">, </w:t>
      </w:r>
      <w:r w:rsidRPr="001D03D4">
        <w:rPr>
          <w:rFonts w:asciiTheme="minorHAnsi" w:hAnsiTheme="minorHAnsi" w:cstheme="minorHAnsi"/>
          <w:highlight w:val="cyan"/>
          <w:u w:val="single"/>
        </w:rPr>
        <w:t xml:space="preserve">have </w:t>
      </w:r>
      <w:r w:rsidRPr="001D03D4">
        <w:rPr>
          <w:rStyle w:val="Emphasis"/>
          <w:rFonts w:asciiTheme="minorHAnsi" w:hAnsiTheme="minorHAnsi" w:cstheme="minorHAnsi"/>
          <w:highlight w:val="cyan"/>
        </w:rPr>
        <w:t>capabilities to maneuver</w:t>
      </w:r>
      <w:r w:rsidRPr="001D03D4">
        <w:rPr>
          <w:rFonts w:asciiTheme="minorHAnsi" w:hAnsiTheme="minorHAnsi" w:cstheme="minorHAnsi"/>
          <w:sz w:val="16"/>
        </w:rPr>
        <w:t>.</w:t>
      </w:r>
    </w:p>
    <w:p w14:paraId="5EF68E1F" w14:textId="77777777" w:rsidR="00D25A7C" w:rsidRPr="001D03D4" w:rsidRDefault="00D25A7C" w:rsidP="00D25A7C">
      <w:pPr>
        <w:spacing w:line="240" w:lineRule="auto"/>
        <w:rPr>
          <w:rFonts w:asciiTheme="minorHAnsi" w:hAnsiTheme="minorHAnsi" w:cstheme="minorHAnsi"/>
        </w:rPr>
      </w:pPr>
      <w:r w:rsidRPr="001D03D4">
        <w:rPr>
          <w:rFonts w:asciiTheme="minorHAnsi" w:hAnsiTheme="minorHAnsi" w:cstheme="minorHAnsi"/>
          <w:sz w:val="16"/>
        </w:rPr>
        <w:t xml:space="preserve"> </w:t>
      </w:r>
      <w:r w:rsidRPr="00EF5B07">
        <w:rPr>
          <w:rFonts w:asciiTheme="minorHAnsi" w:hAnsiTheme="minorHAnsi" w:cstheme="minorHAnsi"/>
          <w:u w:val="single"/>
        </w:rPr>
        <w:t xml:space="preserve">Many are </w:t>
      </w:r>
      <w:r w:rsidRPr="00EF5B07">
        <w:rPr>
          <w:rStyle w:val="Emphasis"/>
          <w:rFonts w:asciiTheme="minorHAnsi" w:hAnsiTheme="minorHAnsi" w:cstheme="minorHAnsi"/>
        </w:rPr>
        <w:t>hardened</w:t>
      </w:r>
      <w:r w:rsidRPr="00EF5B07">
        <w:rPr>
          <w:rFonts w:asciiTheme="minorHAnsi" w:hAnsiTheme="minorHAnsi" w:cstheme="minorHAnsi"/>
          <w:sz w:val="16"/>
        </w:rPr>
        <w:t xml:space="preserve"> </w:t>
      </w:r>
      <w:r w:rsidRPr="00EF5B07">
        <w:rPr>
          <w:rFonts w:asciiTheme="minorHAnsi" w:hAnsiTheme="minorHAnsi" w:cstheme="minorHAnsi"/>
          <w:u w:val="single"/>
        </w:rPr>
        <w:t xml:space="preserve">against </w:t>
      </w:r>
      <w:r w:rsidRPr="00EF5B07">
        <w:rPr>
          <w:rStyle w:val="Emphasis"/>
          <w:rFonts w:asciiTheme="minorHAnsi" w:hAnsiTheme="minorHAnsi" w:cstheme="minorHAnsi"/>
        </w:rPr>
        <w:t>e</w:t>
      </w:r>
      <w:r w:rsidRPr="00EF5B07">
        <w:rPr>
          <w:rFonts w:asciiTheme="minorHAnsi" w:hAnsiTheme="minorHAnsi" w:cstheme="minorHAnsi"/>
          <w:u w:val="single"/>
        </w:rPr>
        <w:t>lectro-</w:t>
      </w:r>
      <w:r w:rsidRPr="00EF5B07">
        <w:rPr>
          <w:rStyle w:val="Emphasis"/>
          <w:rFonts w:asciiTheme="minorHAnsi" w:hAnsiTheme="minorHAnsi" w:cstheme="minorHAnsi"/>
        </w:rPr>
        <w:t>m</w:t>
      </w:r>
      <w:r w:rsidRPr="00EF5B07">
        <w:rPr>
          <w:rFonts w:asciiTheme="minorHAnsi" w:hAnsiTheme="minorHAnsi" w:cstheme="minorHAnsi"/>
          <w:u w:val="single"/>
        </w:rPr>
        <w:t xml:space="preserve">agnetic </w:t>
      </w:r>
      <w:r w:rsidRPr="00EF5B07">
        <w:rPr>
          <w:rStyle w:val="Emphasis"/>
          <w:rFonts w:asciiTheme="minorHAnsi" w:hAnsiTheme="minorHAnsi" w:cstheme="minorHAnsi"/>
        </w:rPr>
        <w:t>p</w:t>
      </w:r>
      <w:r w:rsidRPr="00EF5B07">
        <w:rPr>
          <w:rFonts w:asciiTheme="minorHAnsi" w:hAnsiTheme="minorHAnsi" w:cstheme="minorHAnsi"/>
          <w:u w:val="single"/>
        </w:rPr>
        <w:t>ulse</w:t>
      </w:r>
      <w:r w:rsidRPr="00EF5B07">
        <w:rPr>
          <w:rFonts w:asciiTheme="minorHAnsi" w:hAnsiTheme="minorHAnsi" w:cstheme="minorHAnsi"/>
          <w:sz w:val="16"/>
        </w:rPr>
        <w:t xml:space="preserve">, </w:t>
      </w:r>
      <w:r w:rsidRPr="00EF5B07">
        <w:rPr>
          <w:rFonts w:asciiTheme="minorHAnsi" w:hAnsiTheme="minorHAnsi" w:cstheme="minorHAnsi"/>
          <w:u w:val="single"/>
        </w:rPr>
        <w:t xml:space="preserve">sport </w:t>
      </w:r>
      <w:r w:rsidRPr="00EF5B07">
        <w:rPr>
          <w:rStyle w:val="Emphasis"/>
          <w:rFonts w:asciiTheme="minorHAnsi" w:hAnsiTheme="minorHAnsi" w:cstheme="minorHAnsi"/>
        </w:rPr>
        <w:t>“shutters”</w:t>
      </w:r>
      <w:r w:rsidRPr="00EF5B07">
        <w:rPr>
          <w:rFonts w:asciiTheme="minorHAnsi" w:hAnsiTheme="minorHAnsi" w:cstheme="minorHAnsi"/>
          <w:u w:val="single"/>
        </w:rPr>
        <w:t xml:space="preserve"> to protect optical “eyes” from solar </w:t>
      </w:r>
      <w:r w:rsidRPr="00EF5B07">
        <w:rPr>
          <w:rStyle w:val="Emphasis"/>
          <w:rFonts w:asciiTheme="minorHAnsi" w:hAnsiTheme="minorHAnsi" w:cstheme="minorHAnsi"/>
        </w:rPr>
        <w:t>flares and lasers</w:t>
      </w:r>
      <w:r w:rsidRPr="00EF5B07">
        <w:rPr>
          <w:rFonts w:asciiTheme="minorHAnsi" w:hAnsiTheme="minorHAnsi" w:cstheme="minorHAnsi"/>
          <w:u w:val="single"/>
        </w:rPr>
        <w:t xml:space="preserve">, and use radio </w:t>
      </w:r>
      <w:r w:rsidRPr="00EF5B07">
        <w:rPr>
          <w:rStyle w:val="Emphasis"/>
          <w:rFonts w:asciiTheme="minorHAnsi" w:hAnsiTheme="minorHAnsi" w:cstheme="minorHAnsi"/>
        </w:rPr>
        <w:t>frequency hop</w:t>
      </w:r>
      <w:r w:rsidRPr="00EF5B07">
        <w:rPr>
          <w:rFonts w:asciiTheme="minorHAnsi" w:hAnsiTheme="minorHAnsi" w:cstheme="minorHAnsi"/>
          <w:u w:val="single"/>
        </w:rPr>
        <w:t xml:space="preserve">ping to </w:t>
      </w:r>
      <w:r w:rsidRPr="00EF5B07">
        <w:rPr>
          <w:rStyle w:val="Emphasis"/>
          <w:rFonts w:asciiTheme="minorHAnsi" w:hAnsiTheme="minorHAnsi" w:cstheme="minorHAnsi"/>
        </w:rPr>
        <w:t>resist jamming</w:t>
      </w:r>
      <w:r w:rsidRPr="00EF5B07">
        <w:rPr>
          <w:rFonts w:asciiTheme="minorHAnsi" w:hAnsiTheme="minorHAnsi" w:cstheme="minorHAnsi"/>
          <w:sz w:val="16"/>
        </w:rPr>
        <w:t xml:space="preserve">. 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 These diplomatic efforts, however, would be undercut by a full-out U.S. pursuit of “space dominance.” This includes dialogue with China, the lack of which Gen. William Shelton, retired commander of Air Force Space Command, lamented in the CNN report. 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EF5B07">
        <w:rPr>
          <w:rStyle w:val="Emphasis"/>
          <w:rFonts w:asciiTheme="minorHAnsi" w:hAnsiTheme="minorHAnsi" w:cstheme="minorHAnsi"/>
        </w:rPr>
        <w:t>No</w:t>
      </w:r>
      <w:r w:rsidRPr="00EF5B07">
        <w:rPr>
          <w:rFonts w:asciiTheme="minorHAnsi" w:hAnsiTheme="minorHAnsi" w:cstheme="minorHAnsi"/>
          <w:sz w:val="16"/>
        </w:rPr>
        <w:t xml:space="preserve"> potential </w:t>
      </w:r>
      <w:r w:rsidRPr="00EF5B07">
        <w:rPr>
          <w:rStyle w:val="Emphasis"/>
          <w:rFonts w:asciiTheme="minorHAnsi" w:hAnsiTheme="minorHAnsi" w:cstheme="minorHAnsi"/>
        </w:rPr>
        <w:t>adversary</w:t>
      </w:r>
      <w:r w:rsidRPr="00EF5B07">
        <w:rPr>
          <w:rFonts w:asciiTheme="minorHAnsi" w:hAnsiTheme="minorHAnsi" w:cstheme="minorHAnsi"/>
          <w:sz w:val="16"/>
        </w:rPr>
        <w:t xml:space="preserve"> </w:t>
      </w:r>
      <w:r w:rsidRPr="00EF5B07">
        <w:rPr>
          <w:rFonts w:asciiTheme="minorHAnsi" w:hAnsiTheme="minorHAnsi" w:cstheme="minorHAnsi"/>
          <w:u w:val="single"/>
        </w:rPr>
        <w:t>has</w:t>
      </w:r>
      <w:r w:rsidRPr="00EF5B07">
        <w:rPr>
          <w:rFonts w:asciiTheme="minorHAnsi" w:hAnsiTheme="minorHAnsi" w:cstheme="minorHAnsi"/>
          <w:sz w:val="16"/>
        </w:rPr>
        <w:t xml:space="preserve"> such </w:t>
      </w:r>
      <w:r w:rsidRPr="00EF5B07">
        <w:rPr>
          <w:rFonts w:asciiTheme="minorHAnsi" w:hAnsiTheme="minorHAnsi" w:cstheme="minorHAnsi"/>
          <w:u w:val="single"/>
        </w:rPr>
        <w:t>capabilities</w:t>
      </w:r>
      <w:r w:rsidRPr="00EF5B07">
        <w:rPr>
          <w:rFonts w:asciiTheme="minorHAnsi" w:hAnsiTheme="minorHAnsi" w:cstheme="minorHAnsi"/>
          <w:sz w:val="16"/>
        </w:rPr>
        <w:t xml:space="preserve">, </w:t>
      </w:r>
      <w:r w:rsidRPr="00EF5B07">
        <w:rPr>
          <w:rFonts w:asciiTheme="minorHAnsi" w:hAnsiTheme="minorHAnsi" w:cstheme="minorHAnsi"/>
          <w:u w:val="single"/>
        </w:rPr>
        <w:t xml:space="preserve">nor will they </w:t>
      </w:r>
      <w:r w:rsidRPr="00EF5B07">
        <w:rPr>
          <w:rStyle w:val="Emphasis"/>
          <w:rFonts w:asciiTheme="minorHAnsi" w:hAnsiTheme="minorHAnsi" w:cstheme="minorHAnsi"/>
        </w:rPr>
        <w:t>ever</w:t>
      </w:r>
      <w:r w:rsidRPr="00EF5B07">
        <w:rPr>
          <w:rFonts w:asciiTheme="minorHAnsi" w:hAnsiTheme="minorHAnsi" w:cstheme="minorHAnsi"/>
          <w:u w:val="single"/>
        </w:rPr>
        <w:t xml:space="preserve"> likely do so</w:t>
      </w:r>
      <w:r w:rsidRPr="00EF5B07">
        <w:rPr>
          <w:rFonts w:asciiTheme="minorHAnsi" w:hAnsiTheme="minorHAnsi" w:cstheme="minorHAnsi"/>
          <w:sz w:val="16"/>
        </w:rPr>
        <w:t xml:space="preserve">. </w:t>
      </w:r>
      <w:r w:rsidRPr="00EF5B07">
        <w:rPr>
          <w:rFonts w:asciiTheme="minorHAnsi" w:hAnsiTheme="minorHAnsi" w:cstheme="minorHAnsi"/>
          <w:u w:val="single"/>
        </w:rPr>
        <w:t xml:space="preserve">There is just </w:t>
      </w:r>
      <w:r w:rsidRPr="00EF5B07">
        <w:rPr>
          <w:rStyle w:val="Emphasis"/>
          <w:rFonts w:asciiTheme="minorHAnsi" w:hAnsiTheme="minorHAnsi" w:cstheme="minorHAnsi"/>
        </w:rPr>
        <w:t>too much redundancy</w:t>
      </w:r>
      <w:r w:rsidRPr="00EF5B07">
        <w:rPr>
          <w:rFonts w:asciiTheme="minorHAnsi" w:hAnsiTheme="minorHAnsi" w:cstheme="minorHAnsi"/>
          <w:u w:val="single"/>
        </w:rPr>
        <w:t xml:space="preserve"> in the system</w:t>
      </w:r>
      <w:r w:rsidRPr="001D03D4">
        <w:rPr>
          <w:rFonts w:asciiTheme="minorHAnsi" w:hAnsiTheme="minorHAnsi" w:cstheme="minorHAnsi"/>
          <w:sz w:val="16"/>
        </w:rPr>
        <w:t>.</w:t>
      </w:r>
    </w:p>
    <w:p w14:paraId="33B72EE1" w14:textId="77777777" w:rsidR="00D25A7C" w:rsidRPr="001D03D4" w:rsidRDefault="00D25A7C" w:rsidP="00D25A7C">
      <w:pPr>
        <w:pStyle w:val="Heading4"/>
        <w:rPr>
          <w:rFonts w:asciiTheme="minorHAnsi" w:hAnsiTheme="minorHAnsi" w:cstheme="minorHAnsi"/>
          <w:sz w:val="16"/>
        </w:rPr>
      </w:pPr>
    </w:p>
    <w:p w14:paraId="642CED58" w14:textId="77777777" w:rsidR="002D4D67" w:rsidRPr="001459FF" w:rsidRDefault="002D4D67" w:rsidP="002D4D67">
      <w:pPr>
        <w:rPr>
          <w:rFonts w:asciiTheme="majorHAnsi" w:hAnsiTheme="majorHAnsi" w:cstheme="majorHAnsi"/>
        </w:rPr>
      </w:pPr>
    </w:p>
    <w:p w14:paraId="00F5E8C2" w14:textId="77777777" w:rsidR="007D3F02" w:rsidRPr="001459FF" w:rsidRDefault="007D3F02" w:rsidP="007D3F02">
      <w:pPr>
        <w:rPr>
          <w:rFonts w:asciiTheme="majorHAnsi" w:hAnsiTheme="majorHAnsi" w:cstheme="majorHAnsi"/>
        </w:rPr>
      </w:pPr>
    </w:p>
    <w:p w14:paraId="7B515332" w14:textId="2F0A8E86" w:rsidR="007D3F02" w:rsidRPr="001459FF" w:rsidRDefault="007D3F02" w:rsidP="007D3F02">
      <w:pPr>
        <w:pStyle w:val="Heading2"/>
        <w:rPr>
          <w:rFonts w:asciiTheme="majorHAnsi" w:hAnsiTheme="majorHAnsi" w:cstheme="majorHAnsi"/>
        </w:rPr>
      </w:pPr>
      <w:r w:rsidRPr="001459FF">
        <w:rPr>
          <w:rFonts w:asciiTheme="majorHAnsi" w:hAnsiTheme="majorHAnsi" w:cstheme="majorHAnsi"/>
        </w:rPr>
        <w:lastRenderedPageBreak/>
        <w:t>5---T</w:t>
      </w:r>
    </w:p>
    <w:p w14:paraId="252D662F" w14:textId="77777777" w:rsidR="009179E6" w:rsidRPr="001459FF" w:rsidRDefault="009179E6" w:rsidP="009179E6">
      <w:pPr>
        <w:pStyle w:val="Heading4"/>
        <w:rPr>
          <w:rFonts w:asciiTheme="majorHAnsi" w:hAnsiTheme="majorHAnsi" w:cstheme="majorHAnsi"/>
        </w:rPr>
      </w:pPr>
      <w:r w:rsidRPr="001459FF">
        <w:rPr>
          <w:rFonts w:asciiTheme="majorHAnsi" w:hAnsiTheme="majorHAnsi" w:cstheme="majorHAnsi"/>
        </w:rPr>
        <w:t xml:space="preserve">Interpretation: The affirmative may only descriptively declare the appropriation of outer space as unjust. To clarify they may not specify a policy that [ends/regulates] appropriation of outer space and may only get offense from within the bounds of the </w:t>
      </w:r>
      <w:proofErr w:type="spellStart"/>
      <w:r w:rsidRPr="001459FF">
        <w:rPr>
          <w:rFonts w:asciiTheme="majorHAnsi" w:hAnsiTheme="majorHAnsi" w:cstheme="majorHAnsi"/>
        </w:rPr>
        <w:t>rez</w:t>
      </w:r>
      <w:proofErr w:type="spellEnd"/>
      <w:r w:rsidRPr="001459FF">
        <w:rPr>
          <w:rFonts w:asciiTheme="majorHAnsi" w:hAnsiTheme="majorHAnsi" w:cstheme="majorHAnsi"/>
        </w:rPr>
        <w:t>.</w:t>
      </w:r>
    </w:p>
    <w:p w14:paraId="59B5EAAB" w14:textId="77777777" w:rsidR="009179E6" w:rsidRPr="001459FF" w:rsidRDefault="009179E6" w:rsidP="009179E6">
      <w:pPr>
        <w:rPr>
          <w:rStyle w:val="Emphasis"/>
          <w:rFonts w:asciiTheme="majorHAnsi" w:hAnsiTheme="majorHAnsi" w:cstheme="majorHAnsi"/>
          <w:b w:val="0"/>
          <w:iCs w:val="0"/>
        </w:rPr>
      </w:pPr>
    </w:p>
    <w:p w14:paraId="32F89AE8" w14:textId="77777777" w:rsidR="009179E6" w:rsidRPr="001459FF" w:rsidRDefault="009179E6" w:rsidP="009179E6">
      <w:pPr>
        <w:pStyle w:val="Heading4"/>
        <w:rPr>
          <w:rFonts w:asciiTheme="majorHAnsi" w:hAnsiTheme="majorHAnsi" w:cstheme="majorHAnsi"/>
        </w:rPr>
      </w:pPr>
      <w:r w:rsidRPr="001459FF">
        <w:rPr>
          <w:rFonts w:asciiTheme="majorHAnsi" w:hAnsiTheme="majorHAnsi" w:cstheme="majorHAnsi"/>
        </w:rPr>
        <w:t xml:space="preserve">“is” </w:t>
      </w:r>
      <w:proofErr w:type="gramStart"/>
      <w:r w:rsidRPr="001459FF">
        <w:rPr>
          <w:rFonts w:asciiTheme="majorHAnsi" w:hAnsiTheme="majorHAnsi" w:cstheme="majorHAnsi"/>
        </w:rPr>
        <w:t>is</w:t>
      </w:r>
      <w:proofErr w:type="gramEnd"/>
      <w:r w:rsidRPr="001459FF">
        <w:rPr>
          <w:rFonts w:asciiTheme="majorHAnsi" w:hAnsiTheme="majorHAnsi" w:cstheme="majorHAnsi"/>
        </w:rPr>
        <w:t xml:space="preserve"> a linking verb---distinct from action---implementation is incoherent. </w:t>
      </w:r>
    </w:p>
    <w:p w14:paraId="065B88A2" w14:textId="77777777" w:rsidR="009179E6" w:rsidRPr="001459FF" w:rsidRDefault="009179E6" w:rsidP="009179E6">
      <w:pPr>
        <w:rPr>
          <w:rFonts w:asciiTheme="majorHAnsi" w:hAnsiTheme="majorHAnsi" w:cstheme="majorHAnsi"/>
        </w:rPr>
      </w:pPr>
      <w:r w:rsidRPr="001459FF">
        <w:rPr>
          <w:rStyle w:val="Style13ptBold"/>
          <w:rFonts w:asciiTheme="majorHAnsi" w:hAnsiTheme="majorHAnsi" w:cstheme="majorHAnsi"/>
        </w:rPr>
        <w:t>Grammar Monster,</w:t>
      </w:r>
      <w:r w:rsidRPr="001459FF">
        <w:rPr>
          <w:rFonts w:asciiTheme="majorHAnsi" w:hAnsiTheme="majorHAnsi" w:cstheme="majorHAnsi"/>
        </w:rPr>
        <w:t xml:space="preserve"> ["Linking Verbs," Grammar Monster, </w:t>
      </w:r>
      <w:hyperlink r:id="rId16" w:history="1">
        <w:r w:rsidRPr="001459FF">
          <w:rPr>
            <w:rStyle w:val="Hyperlink"/>
            <w:rFonts w:asciiTheme="majorHAnsi" w:hAnsiTheme="majorHAnsi" w:cstheme="majorHAnsi"/>
          </w:rPr>
          <w:t>https://www.grammar-monster.com/glossary/linking_verbs.htm</w:t>
        </w:r>
      </w:hyperlink>
      <w:r w:rsidRPr="001459FF">
        <w:rPr>
          <w:rFonts w:asciiTheme="majorHAnsi" w:hAnsiTheme="majorHAnsi" w:cstheme="majorHAnsi"/>
        </w:rPr>
        <w:t xml:space="preserve">] Recut </w:t>
      </w:r>
      <w:proofErr w:type="spellStart"/>
      <w:r w:rsidRPr="001459FF">
        <w:rPr>
          <w:rFonts w:asciiTheme="majorHAnsi" w:hAnsiTheme="majorHAnsi" w:cstheme="majorHAnsi"/>
        </w:rPr>
        <w:t>Sachin</w:t>
      </w:r>
      <w:proofErr w:type="spellEnd"/>
    </w:p>
    <w:p w14:paraId="009553DF" w14:textId="77777777" w:rsidR="009179E6" w:rsidRPr="001459FF" w:rsidRDefault="009179E6" w:rsidP="009179E6">
      <w:pPr>
        <w:rPr>
          <w:rFonts w:asciiTheme="majorHAnsi" w:hAnsiTheme="majorHAnsi" w:cstheme="majorHAnsi"/>
          <w:sz w:val="12"/>
        </w:rPr>
      </w:pPr>
      <w:r w:rsidRPr="001459FF">
        <w:rPr>
          <w:rFonts w:asciiTheme="majorHAnsi" w:hAnsiTheme="majorHAnsi" w:cstheme="majorHAnsi"/>
          <w:sz w:val="12"/>
        </w:rPr>
        <w:t>What Are Linking Verbs? (</w:t>
      </w:r>
      <w:proofErr w:type="gramStart"/>
      <w:r w:rsidRPr="001459FF">
        <w:rPr>
          <w:rFonts w:asciiTheme="majorHAnsi" w:hAnsiTheme="majorHAnsi" w:cstheme="majorHAnsi"/>
          <w:sz w:val="12"/>
        </w:rPr>
        <w:t>with</w:t>
      </w:r>
      <w:proofErr w:type="gramEnd"/>
      <w:r w:rsidRPr="001459FF">
        <w:rPr>
          <w:rFonts w:asciiTheme="majorHAnsi" w:hAnsiTheme="majorHAnsi" w:cstheme="majorHAnsi"/>
          <w:sz w:val="12"/>
        </w:rPr>
        <w:t xml:space="preserve"> Examples) A </w:t>
      </w:r>
      <w:r w:rsidRPr="001459FF">
        <w:rPr>
          <w:rStyle w:val="StyleUnderline"/>
          <w:rFonts w:asciiTheme="majorHAnsi" w:hAnsiTheme="majorHAnsi" w:cstheme="majorHAnsi"/>
          <w:highlight w:val="cyan"/>
        </w:rPr>
        <w:t>linking verb</w:t>
      </w:r>
      <w:r w:rsidRPr="001459FF">
        <w:rPr>
          <w:rStyle w:val="StyleUnderline"/>
          <w:rFonts w:asciiTheme="majorHAnsi" w:hAnsiTheme="majorHAnsi" w:cstheme="majorHAnsi"/>
        </w:rPr>
        <w:t xml:space="preserve"> is used to re-identify or to </w:t>
      </w:r>
      <w:r w:rsidRPr="001459FF">
        <w:rPr>
          <w:rStyle w:val="Emphasis"/>
          <w:rFonts w:asciiTheme="majorHAnsi" w:hAnsiTheme="majorHAnsi" w:cstheme="majorHAnsi"/>
          <w:highlight w:val="cyan"/>
        </w:rPr>
        <w:t>describe</w:t>
      </w:r>
      <w:r w:rsidRPr="001459FF">
        <w:rPr>
          <w:rStyle w:val="StyleUnderline"/>
          <w:rFonts w:asciiTheme="majorHAnsi" w:hAnsiTheme="majorHAnsi" w:cstheme="majorHAnsi"/>
        </w:rPr>
        <w:t xml:space="preserve"> its subject. </w:t>
      </w:r>
      <w:r w:rsidRPr="001459FF">
        <w:rPr>
          <w:rFonts w:asciiTheme="majorHAnsi" w:hAnsiTheme="majorHAnsi" w:cstheme="majorHAnsi"/>
          <w:sz w:val="12"/>
        </w:rPr>
        <w:t xml:space="preserve">A linking verb is called a linking verb because </w:t>
      </w:r>
      <w:r w:rsidRPr="001459FF">
        <w:rPr>
          <w:rStyle w:val="StyleUnderline"/>
          <w:rFonts w:asciiTheme="majorHAnsi" w:hAnsiTheme="majorHAnsi" w:cstheme="majorHAnsi"/>
        </w:rPr>
        <w:t xml:space="preserve">it </w:t>
      </w:r>
      <w:r w:rsidRPr="001459FF">
        <w:rPr>
          <w:rStyle w:val="StyleUnderline"/>
          <w:rFonts w:asciiTheme="majorHAnsi" w:hAnsiTheme="majorHAnsi" w:cstheme="majorHAnsi"/>
          <w:highlight w:val="cyan"/>
        </w:rPr>
        <w:t>links</w:t>
      </w:r>
      <w:r w:rsidRPr="001459FF">
        <w:rPr>
          <w:rStyle w:val="StyleUnderline"/>
          <w:rFonts w:asciiTheme="majorHAnsi" w:hAnsiTheme="majorHAnsi" w:cstheme="majorHAnsi"/>
        </w:rPr>
        <w:t xml:space="preserve"> the </w:t>
      </w:r>
      <w:r w:rsidRPr="001459FF">
        <w:rPr>
          <w:rStyle w:val="Emphasis"/>
          <w:rFonts w:asciiTheme="majorHAnsi" w:hAnsiTheme="majorHAnsi" w:cstheme="majorHAnsi"/>
          <w:highlight w:val="cyan"/>
        </w:rPr>
        <w:t>subject to</w:t>
      </w:r>
      <w:r w:rsidRPr="001459FF">
        <w:rPr>
          <w:rStyle w:val="Emphasis"/>
          <w:rFonts w:asciiTheme="majorHAnsi" w:hAnsiTheme="majorHAnsi" w:cstheme="majorHAnsi"/>
        </w:rPr>
        <w:t xml:space="preserve"> </w:t>
      </w:r>
      <w:r w:rsidRPr="001459FF">
        <w:rPr>
          <w:rStyle w:val="StyleUnderline"/>
          <w:rFonts w:asciiTheme="majorHAnsi" w:hAnsiTheme="majorHAnsi" w:cstheme="majorHAnsi"/>
        </w:rPr>
        <w:t>a</w:t>
      </w:r>
      <w:r w:rsidRPr="001459FF">
        <w:rPr>
          <w:rStyle w:val="Emphasis"/>
          <w:rFonts w:asciiTheme="majorHAnsi" w:hAnsiTheme="majorHAnsi" w:cstheme="majorHAnsi"/>
        </w:rPr>
        <w:t xml:space="preserve"> </w:t>
      </w:r>
      <w:r w:rsidRPr="001459FF">
        <w:rPr>
          <w:rStyle w:val="Emphasis"/>
          <w:rFonts w:asciiTheme="majorHAnsi" w:hAnsiTheme="majorHAnsi" w:cstheme="majorHAnsi"/>
          <w:highlight w:val="cyan"/>
        </w:rPr>
        <w:t>subject</w:t>
      </w:r>
      <w:r w:rsidRPr="001459FF">
        <w:rPr>
          <w:rStyle w:val="StyleUnderline"/>
          <w:rFonts w:asciiTheme="majorHAnsi" w:hAnsiTheme="majorHAnsi" w:cstheme="majorHAnsi"/>
        </w:rPr>
        <w:t xml:space="preserve"> complement (see graphic below)</w:t>
      </w:r>
      <w:r w:rsidRPr="001459FF">
        <w:rPr>
          <w:rFonts w:asciiTheme="majorHAnsi" w:hAnsiTheme="majorHAnsi" w:cstheme="majorHAnsi"/>
          <w:sz w:val="12"/>
        </w:rPr>
        <w:t xml:space="preserve">. Infographic Explaining Linking Verb A linking verb </w:t>
      </w:r>
      <w:r w:rsidRPr="001459FF">
        <w:rPr>
          <w:rStyle w:val="StyleUnderline"/>
          <w:rFonts w:asciiTheme="majorHAnsi" w:hAnsiTheme="majorHAnsi" w:cstheme="majorHAnsi"/>
          <w:highlight w:val="cyan"/>
        </w:rPr>
        <w:t>tells us what</w:t>
      </w:r>
      <w:r w:rsidRPr="001459FF">
        <w:rPr>
          <w:rStyle w:val="StyleUnderline"/>
          <w:rFonts w:asciiTheme="majorHAnsi" w:hAnsiTheme="majorHAnsi" w:cstheme="majorHAnsi"/>
        </w:rPr>
        <w:t xml:space="preserve"> the subject </w:t>
      </w:r>
      <w:r w:rsidRPr="001459FF">
        <w:rPr>
          <w:rStyle w:val="StyleUnderline"/>
          <w:rFonts w:asciiTheme="majorHAnsi" w:hAnsiTheme="majorHAnsi" w:cstheme="majorHAnsi"/>
          <w:highlight w:val="cyan"/>
        </w:rPr>
        <w:t>is</w:t>
      </w:r>
      <w:r w:rsidRPr="001459FF">
        <w:rPr>
          <w:rStyle w:val="Emphasis"/>
          <w:rFonts w:asciiTheme="majorHAnsi" w:hAnsiTheme="majorHAnsi" w:cstheme="majorHAnsi"/>
          <w:highlight w:val="cyan"/>
        </w:rPr>
        <w:t>, not</w:t>
      </w:r>
      <w:r w:rsidRPr="001459FF">
        <w:rPr>
          <w:rStyle w:val="StyleUnderline"/>
          <w:rFonts w:asciiTheme="majorHAnsi" w:hAnsiTheme="majorHAnsi" w:cstheme="majorHAnsi"/>
        </w:rPr>
        <w:t xml:space="preserve"> what the subject is </w:t>
      </w:r>
      <w:r w:rsidRPr="001459FF">
        <w:rPr>
          <w:rStyle w:val="Emphasis"/>
          <w:rFonts w:asciiTheme="majorHAnsi" w:hAnsiTheme="majorHAnsi" w:cstheme="majorHAnsi"/>
          <w:highlight w:val="cyan"/>
        </w:rPr>
        <w:t>doing</w:t>
      </w:r>
      <w:r w:rsidRPr="001459FF">
        <w:rPr>
          <w:rStyle w:val="StyleUnderline"/>
          <w:rFonts w:asciiTheme="majorHAnsi" w:hAnsiTheme="majorHAnsi" w:cstheme="majorHAnsi"/>
        </w:rPr>
        <w:t>.</w:t>
      </w:r>
      <w:r w:rsidRPr="001459FF">
        <w:rPr>
          <w:rFonts w:asciiTheme="majorHAnsi" w:hAnsiTheme="majorHAnsi" w:cstheme="majorHAnsi"/>
          <w:sz w:val="12"/>
        </w:rPr>
        <w:t xml:space="preserve"> Easy Examples of Linking Verbs In each example, the linking verb is highlighted and the subject is bold. Alan is a vampire. (Here, the subject is re-identified as a vampire.) </w:t>
      </w:r>
      <w:r w:rsidRPr="001459FF">
        <w:rPr>
          <w:rStyle w:val="StyleUnderline"/>
          <w:rFonts w:asciiTheme="majorHAnsi" w:hAnsiTheme="majorHAnsi" w:cstheme="majorHAnsi"/>
          <w:highlight w:val="cyan"/>
        </w:rPr>
        <w:t>Alan is thirsty</w:t>
      </w:r>
      <w:r w:rsidRPr="001459FF">
        <w:rPr>
          <w:rFonts w:asciiTheme="majorHAnsi" w:hAnsiTheme="majorHAnsi" w:cstheme="majorHAnsi"/>
          <w:sz w:val="12"/>
        </w:rPr>
        <w:t xml:space="preserve">. (Here, the subject is </w:t>
      </w:r>
      <w:r w:rsidRPr="001459FF">
        <w:rPr>
          <w:rStyle w:val="Emphasis"/>
          <w:rFonts w:asciiTheme="majorHAnsi" w:hAnsiTheme="majorHAnsi" w:cstheme="majorHAnsi"/>
          <w:highlight w:val="cyan"/>
        </w:rPr>
        <w:t>described</w:t>
      </w:r>
      <w:r w:rsidRPr="001459FF">
        <w:rPr>
          <w:rStyle w:val="StyleUnderline"/>
          <w:rFonts w:asciiTheme="majorHAnsi" w:hAnsiTheme="majorHAnsi" w:cstheme="majorHAnsi"/>
          <w:highlight w:val="cyan"/>
        </w:rPr>
        <w:t xml:space="preserve"> as thirsty</w:t>
      </w:r>
      <w:r w:rsidRPr="001459FF">
        <w:rPr>
          <w:rFonts w:asciiTheme="majorHAnsi" w:hAnsiTheme="majorHAnsi" w:cstheme="majorHAnsi"/>
          <w:sz w:val="12"/>
        </w:rPr>
        <w:t>.)</w:t>
      </w:r>
    </w:p>
    <w:p w14:paraId="7BBF3B25" w14:textId="77777777" w:rsidR="009179E6" w:rsidRPr="001459FF" w:rsidRDefault="009179E6" w:rsidP="009179E6">
      <w:pPr>
        <w:rPr>
          <w:rFonts w:asciiTheme="majorHAnsi" w:hAnsiTheme="majorHAnsi" w:cstheme="majorHAnsi"/>
        </w:rPr>
      </w:pPr>
    </w:p>
    <w:p w14:paraId="724CEFED" w14:textId="77777777" w:rsidR="009179E6" w:rsidRPr="001459FF" w:rsidRDefault="009179E6" w:rsidP="009179E6">
      <w:pPr>
        <w:rPr>
          <w:rFonts w:asciiTheme="majorHAnsi" w:hAnsiTheme="majorHAnsi" w:cstheme="majorHAnsi"/>
          <w:b/>
          <w:iCs/>
          <w:u w:val="single"/>
        </w:rPr>
      </w:pPr>
      <w:r w:rsidRPr="001459FF">
        <w:rPr>
          <w:rFonts w:asciiTheme="majorHAnsi" w:hAnsiTheme="majorHAnsi" w:cstheme="majorHAnsi"/>
          <w:noProof/>
        </w:rPr>
        <w:drawing>
          <wp:inline distT="0" distB="0" distL="0" distR="0" wp14:anchorId="7A1ADA11" wp14:editId="732CB47C">
            <wp:extent cx="2992994" cy="2705100"/>
            <wp:effectExtent l="0" t="0" r="4445" b="0"/>
            <wp:docPr id="1" name="Picture 1"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nking Verb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95052" cy="2706960"/>
                    </a:xfrm>
                    <a:prstGeom prst="rect">
                      <a:avLst/>
                    </a:prstGeom>
                    <a:noFill/>
                    <a:ln>
                      <a:noFill/>
                    </a:ln>
                  </pic:spPr>
                </pic:pic>
              </a:graphicData>
            </a:graphic>
          </wp:inline>
        </w:drawing>
      </w:r>
      <w:r w:rsidRPr="001459FF">
        <w:rPr>
          <w:rFonts w:asciiTheme="majorHAnsi" w:hAnsiTheme="majorHAnsi" w:cstheme="majorHAnsi"/>
          <w:noProof/>
        </w:rPr>
        <w:drawing>
          <wp:inline distT="0" distB="0" distL="0" distR="0" wp14:anchorId="1514F20F" wp14:editId="5F96EA69">
            <wp:extent cx="665798" cy="533400"/>
            <wp:effectExtent l="0" t="0" r="0" b="0"/>
            <wp:docPr id="2" name="Picture 2"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picture containing text, sign&#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70810" cy="537416"/>
                    </a:xfrm>
                    <a:prstGeom prst="rect">
                      <a:avLst/>
                    </a:prstGeom>
                    <a:noFill/>
                    <a:ln>
                      <a:noFill/>
                    </a:ln>
                  </pic:spPr>
                </pic:pic>
              </a:graphicData>
            </a:graphic>
          </wp:inline>
        </w:drawing>
      </w:r>
    </w:p>
    <w:p w14:paraId="0C9D5BA6" w14:textId="77777777" w:rsidR="009179E6" w:rsidRPr="001459FF" w:rsidRDefault="009179E6" w:rsidP="009179E6">
      <w:pPr>
        <w:rPr>
          <w:rFonts w:asciiTheme="majorHAnsi" w:hAnsiTheme="majorHAnsi" w:cstheme="majorHAnsi"/>
          <w:b/>
          <w:iCs/>
          <w:u w:val="single"/>
        </w:rPr>
      </w:pPr>
    </w:p>
    <w:p w14:paraId="0BD1AF39" w14:textId="77777777" w:rsidR="009179E6" w:rsidRPr="001459FF" w:rsidRDefault="009179E6" w:rsidP="009179E6">
      <w:pPr>
        <w:pStyle w:val="Heading4"/>
        <w:rPr>
          <w:rFonts w:asciiTheme="majorHAnsi" w:hAnsiTheme="majorHAnsi" w:cstheme="majorHAnsi"/>
        </w:rPr>
      </w:pPr>
      <w:r w:rsidRPr="001459FF">
        <w:rPr>
          <w:rFonts w:asciiTheme="majorHAnsi" w:hAnsiTheme="majorHAnsi" w:cstheme="majorHAnsi"/>
        </w:rPr>
        <w:t>Unjust means –</w:t>
      </w:r>
    </w:p>
    <w:p w14:paraId="063BCEDD" w14:textId="77777777" w:rsidR="009179E6" w:rsidRPr="001459FF" w:rsidRDefault="009179E6" w:rsidP="009179E6">
      <w:pPr>
        <w:rPr>
          <w:rFonts w:asciiTheme="majorHAnsi" w:hAnsiTheme="majorHAnsi" w:cstheme="majorHAnsi"/>
        </w:rPr>
      </w:pPr>
      <w:r w:rsidRPr="001459FF">
        <w:rPr>
          <w:rStyle w:val="Style13ptBold"/>
          <w:rFonts w:asciiTheme="majorHAnsi" w:hAnsiTheme="majorHAnsi" w:cstheme="majorHAnsi"/>
        </w:rPr>
        <w:t>Cambridge,</w:t>
      </w:r>
      <w:r w:rsidRPr="001459FF">
        <w:rPr>
          <w:rFonts w:asciiTheme="majorHAnsi" w:hAnsiTheme="majorHAnsi" w:cstheme="majorHAnsi"/>
        </w:rPr>
        <w:t xml:space="preserve"> [“Meaning of unjust in English” Cambridge Dictionary, </w:t>
      </w:r>
      <w:hyperlink r:id="rId19" w:history="1">
        <w:r w:rsidRPr="001459FF">
          <w:rPr>
            <w:rStyle w:val="Hyperlink"/>
            <w:rFonts w:asciiTheme="majorHAnsi" w:hAnsiTheme="majorHAnsi" w:cstheme="majorHAnsi"/>
          </w:rPr>
          <w:t>https://dictionary.cambridge.org/us/dictionary/english/unjust]</w:t>
        </w:r>
      </w:hyperlink>
      <w:r w:rsidRPr="001459FF">
        <w:rPr>
          <w:rFonts w:asciiTheme="majorHAnsi" w:hAnsiTheme="majorHAnsi" w:cstheme="majorHAnsi"/>
        </w:rPr>
        <w:t xml:space="preserve"> Recut </w:t>
      </w:r>
      <w:proofErr w:type="spellStart"/>
      <w:r w:rsidRPr="001459FF">
        <w:rPr>
          <w:rFonts w:asciiTheme="majorHAnsi" w:hAnsiTheme="majorHAnsi" w:cstheme="majorHAnsi"/>
        </w:rPr>
        <w:t>Sachin</w:t>
      </w:r>
      <w:proofErr w:type="spellEnd"/>
    </w:p>
    <w:p w14:paraId="3F7BADC1" w14:textId="77777777" w:rsidR="009179E6" w:rsidRPr="001459FF" w:rsidRDefault="009179E6" w:rsidP="009179E6">
      <w:pPr>
        <w:rPr>
          <w:rFonts w:asciiTheme="majorHAnsi" w:hAnsiTheme="majorHAnsi" w:cstheme="majorHAnsi"/>
          <w:sz w:val="10"/>
        </w:rPr>
      </w:pPr>
      <w:r w:rsidRPr="001459FF">
        <w:rPr>
          <w:rFonts w:asciiTheme="majorHAnsi" w:hAnsiTheme="majorHAnsi" w:cstheme="majorHAnsi"/>
          <w:sz w:val="10"/>
        </w:rPr>
        <w:t>unjust adjective US /</w:t>
      </w:r>
      <w:proofErr w:type="spellStart"/>
      <w:r w:rsidRPr="001459FF">
        <w:rPr>
          <w:rFonts w:asciiTheme="majorHAnsi" w:hAnsiTheme="majorHAnsi" w:cstheme="majorHAnsi"/>
          <w:sz w:val="10"/>
        </w:rPr>
        <w:t>ʌnˈdʒʌst</w:t>
      </w:r>
      <w:proofErr w:type="spellEnd"/>
      <w:r w:rsidRPr="001459FF">
        <w:rPr>
          <w:rFonts w:asciiTheme="majorHAnsi" w:hAnsiTheme="majorHAnsi" w:cstheme="majorHAnsi"/>
          <w:sz w:val="10"/>
        </w:rPr>
        <w:t xml:space="preserve">/ </w:t>
      </w:r>
      <w:r w:rsidRPr="001459FF">
        <w:rPr>
          <w:rStyle w:val="StyleUnderline"/>
          <w:rFonts w:asciiTheme="majorHAnsi" w:hAnsiTheme="majorHAnsi" w:cstheme="majorHAnsi"/>
          <w:highlight w:val="cyan"/>
        </w:rPr>
        <w:t>not morally right</w:t>
      </w:r>
      <w:r w:rsidRPr="001459FF">
        <w:rPr>
          <w:rFonts w:asciiTheme="majorHAnsi" w:hAnsiTheme="majorHAnsi" w:cstheme="majorHAnsi"/>
          <w:sz w:val="10"/>
        </w:rPr>
        <w:t xml:space="preserve">; not </w:t>
      </w:r>
      <w:r w:rsidRPr="001459FF">
        <w:rPr>
          <w:rStyle w:val="StyleUnderline"/>
          <w:rFonts w:asciiTheme="majorHAnsi" w:hAnsiTheme="majorHAnsi" w:cstheme="majorHAnsi"/>
          <w:highlight w:val="cyan"/>
        </w:rPr>
        <w:t>fair</w:t>
      </w:r>
      <w:r w:rsidRPr="001459FF">
        <w:rPr>
          <w:rFonts w:asciiTheme="majorHAnsi" w:hAnsiTheme="majorHAnsi" w:cstheme="majorHAnsi"/>
          <w:sz w:val="10"/>
        </w:rPr>
        <w:t xml:space="preserve">: </w:t>
      </w:r>
      <w:proofErr w:type="gramStart"/>
      <w:r w:rsidRPr="001459FF">
        <w:rPr>
          <w:rFonts w:asciiTheme="majorHAnsi" w:hAnsiTheme="majorHAnsi" w:cstheme="majorHAnsi"/>
          <w:sz w:val="10"/>
        </w:rPr>
        <w:t>New</w:t>
      </w:r>
      <w:proofErr w:type="gramEnd"/>
      <w:r w:rsidRPr="001459FF">
        <w:rPr>
          <w:rFonts w:asciiTheme="majorHAnsi" w:hAnsiTheme="majorHAnsi" w:cstheme="majorHAnsi"/>
          <w:sz w:val="10"/>
        </w:rPr>
        <w:t xml:space="preserve"> laws will protect employees against unjust dismissals. (Definition of unjust from the Cambridge Academic Content Dictionary © Cambridge University Press)</w:t>
      </w:r>
    </w:p>
    <w:p w14:paraId="06C5AB2B" w14:textId="77777777" w:rsidR="009179E6" w:rsidRPr="001459FF" w:rsidRDefault="009179E6" w:rsidP="009179E6">
      <w:pPr>
        <w:rPr>
          <w:rFonts w:asciiTheme="majorHAnsi" w:hAnsiTheme="majorHAnsi" w:cstheme="majorHAnsi"/>
        </w:rPr>
      </w:pPr>
    </w:p>
    <w:p w14:paraId="6844533B" w14:textId="77777777" w:rsidR="009179E6" w:rsidRPr="001459FF" w:rsidRDefault="009179E6" w:rsidP="009179E6">
      <w:pPr>
        <w:rPr>
          <w:rStyle w:val="StyleUnderline"/>
          <w:rFonts w:asciiTheme="majorHAnsi" w:hAnsiTheme="majorHAnsi" w:cstheme="majorHAnsi"/>
        </w:rPr>
      </w:pPr>
    </w:p>
    <w:p w14:paraId="2039EAA2" w14:textId="77777777" w:rsidR="009179E6" w:rsidRPr="001459FF" w:rsidRDefault="009179E6" w:rsidP="009179E6">
      <w:pPr>
        <w:pStyle w:val="Heading4"/>
        <w:rPr>
          <w:rFonts w:asciiTheme="majorHAnsi" w:hAnsiTheme="majorHAnsi" w:cstheme="majorHAnsi"/>
        </w:rPr>
      </w:pPr>
      <w:r w:rsidRPr="001459FF">
        <w:rPr>
          <w:rFonts w:asciiTheme="majorHAnsi" w:hAnsiTheme="majorHAnsi" w:cstheme="majorHAnsi"/>
        </w:rPr>
        <w:lastRenderedPageBreak/>
        <w:t xml:space="preserve">Resolved, in LD, refers to a </w:t>
      </w:r>
      <w:r w:rsidRPr="001459FF">
        <w:rPr>
          <w:rFonts w:asciiTheme="majorHAnsi" w:hAnsiTheme="majorHAnsi" w:cstheme="majorHAnsi"/>
          <w:u w:val="single"/>
        </w:rPr>
        <w:t>statement</w:t>
      </w:r>
      <w:r w:rsidRPr="001459FF">
        <w:rPr>
          <w:rFonts w:asciiTheme="majorHAnsi" w:hAnsiTheme="majorHAnsi" w:cstheme="majorHAnsi"/>
        </w:rPr>
        <w:t xml:space="preserve"> of value---policymaking fails without an actor. </w:t>
      </w:r>
    </w:p>
    <w:p w14:paraId="68EB076A" w14:textId="77777777" w:rsidR="009179E6" w:rsidRPr="001459FF" w:rsidRDefault="009179E6" w:rsidP="009179E6">
      <w:pPr>
        <w:rPr>
          <w:rFonts w:asciiTheme="majorHAnsi" w:hAnsiTheme="majorHAnsi" w:cstheme="majorHAnsi"/>
        </w:rPr>
      </w:pPr>
      <w:proofErr w:type="spellStart"/>
      <w:r w:rsidRPr="001459FF">
        <w:rPr>
          <w:rStyle w:val="Style13ptBold"/>
          <w:rFonts w:asciiTheme="majorHAnsi" w:hAnsiTheme="majorHAnsi" w:cstheme="majorHAnsi"/>
        </w:rPr>
        <w:t>UPitt</w:t>
      </w:r>
      <w:proofErr w:type="spellEnd"/>
      <w:r w:rsidRPr="001459FF">
        <w:rPr>
          <w:rStyle w:val="Style13ptBold"/>
          <w:rFonts w:asciiTheme="majorHAnsi" w:hAnsiTheme="majorHAnsi" w:cstheme="majorHAnsi"/>
        </w:rPr>
        <w:t>,</w:t>
      </w:r>
      <w:r w:rsidRPr="001459FF">
        <w:rPr>
          <w:rFonts w:asciiTheme="majorHAnsi" w:hAnsiTheme="majorHAnsi" w:cstheme="majorHAnsi"/>
        </w:rPr>
        <w:t xml:space="preserve"> [University Of Pittsburgh Communications Services </w:t>
      </w:r>
      <w:proofErr w:type="spellStart"/>
      <w:r w:rsidRPr="001459FF">
        <w:rPr>
          <w:rFonts w:asciiTheme="majorHAnsi" w:hAnsiTheme="majorHAnsi" w:cstheme="majorHAnsi"/>
        </w:rPr>
        <w:t>Webteam</w:t>
      </w:r>
      <w:proofErr w:type="spellEnd"/>
      <w:r w:rsidRPr="001459FF">
        <w:rPr>
          <w:rFonts w:asciiTheme="majorHAnsi" w:hAnsiTheme="majorHAnsi" w:cstheme="majorHAnsi"/>
        </w:rPr>
        <w:t xml:space="preserve">, copyright 2015-21, "Basic Definitions," Department of </w:t>
      </w:r>
      <w:proofErr w:type="gramStart"/>
      <w:r w:rsidRPr="001459FF">
        <w:rPr>
          <w:rFonts w:asciiTheme="majorHAnsi" w:hAnsiTheme="majorHAnsi" w:cstheme="majorHAnsi"/>
        </w:rPr>
        <w:t>Communication ,</w:t>
      </w:r>
      <w:proofErr w:type="gramEnd"/>
      <w:r w:rsidRPr="001459FF">
        <w:rPr>
          <w:rFonts w:asciiTheme="majorHAnsi" w:hAnsiTheme="majorHAnsi" w:cstheme="majorHAnsi"/>
        </w:rPr>
        <w:t xml:space="preserve"> </w:t>
      </w:r>
      <w:hyperlink r:id="rId20" w:history="1">
        <w:r w:rsidRPr="001459FF">
          <w:rPr>
            <w:rStyle w:val="Hyperlink"/>
            <w:rFonts w:asciiTheme="majorHAnsi" w:hAnsiTheme="majorHAnsi" w:cstheme="majorHAnsi"/>
          </w:rPr>
          <w:t>https://www.comm.pitt.edu/basic-definitions</w:t>
        </w:r>
      </w:hyperlink>
      <w:r w:rsidRPr="001459FF">
        <w:rPr>
          <w:rFonts w:asciiTheme="majorHAnsi" w:hAnsiTheme="majorHAnsi" w:cstheme="majorHAnsi"/>
        </w:rPr>
        <w:t xml:space="preserve">] Recut </w:t>
      </w:r>
      <w:proofErr w:type="spellStart"/>
      <w:r w:rsidRPr="001459FF">
        <w:rPr>
          <w:rFonts w:asciiTheme="majorHAnsi" w:hAnsiTheme="majorHAnsi" w:cstheme="majorHAnsi"/>
        </w:rPr>
        <w:t>Sachin</w:t>
      </w:r>
      <w:proofErr w:type="spellEnd"/>
    </w:p>
    <w:p w14:paraId="1B88610D" w14:textId="77777777" w:rsidR="009179E6" w:rsidRPr="001459FF" w:rsidRDefault="009179E6" w:rsidP="009179E6">
      <w:pPr>
        <w:rPr>
          <w:rFonts w:asciiTheme="majorHAnsi" w:hAnsiTheme="majorHAnsi" w:cstheme="majorHAnsi"/>
          <w:sz w:val="12"/>
        </w:rPr>
      </w:pPr>
      <w:r w:rsidRPr="001459FF">
        <w:rPr>
          <w:rFonts w:asciiTheme="majorHAnsi" w:hAnsiTheme="majorHAnsi" w:cstheme="majorHAnsi"/>
          <w:sz w:val="12"/>
        </w:rPr>
        <w:t xml:space="preserve">Affirmative/Pro. The side that “affirms” the resolution (is “pro” the issue). For example, the affirmative side in a debate using the resolution of policy, </w:t>
      </w:r>
      <w:proofErr w:type="gramStart"/>
      <w:r w:rsidRPr="001459FF">
        <w:rPr>
          <w:rFonts w:asciiTheme="majorHAnsi" w:hAnsiTheme="majorHAnsi" w:cstheme="majorHAnsi"/>
          <w:sz w:val="12"/>
        </w:rPr>
        <w:t>Resolved</w:t>
      </w:r>
      <w:proofErr w:type="gramEnd"/>
      <w:r w:rsidRPr="001459FF">
        <w:rPr>
          <w:rFonts w:asciiTheme="majorHAnsi" w:hAnsiTheme="majorHAnsi" w:cstheme="majorHAnsi"/>
          <w:sz w:val="12"/>
        </w:rPr>
        <w:t xml:space="preserve">: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1459FF">
        <w:rPr>
          <w:rFonts w:asciiTheme="majorHAnsi" w:hAnsiTheme="majorHAnsi" w:cstheme="majorHAnsi"/>
          <w:sz w:val="12"/>
        </w:rPr>
        <w:t>Resolved</w:t>
      </w:r>
      <w:proofErr w:type="gramEnd"/>
      <w:r w:rsidRPr="001459FF">
        <w:rPr>
          <w:rFonts w:asciiTheme="majorHAnsi" w:hAnsiTheme="majorHAnsi" w:cstheme="majorHAnsi"/>
          <w:sz w:val="12"/>
        </w:rPr>
        <w:t>: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w:t>
      </w:r>
      <w:r w:rsidRPr="001459FF">
        <w:rPr>
          <w:rStyle w:val="StyleUnderline"/>
          <w:rFonts w:asciiTheme="majorHAnsi" w:hAnsiTheme="majorHAnsi" w:cstheme="majorHAnsi"/>
        </w:rPr>
        <w:t xml:space="preserve"> </w:t>
      </w:r>
      <w:r w:rsidRPr="001459FF">
        <w:rPr>
          <w:rStyle w:val="StyleUnderline"/>
          <w:rFonts w:asciiTheme="majorHAnsi" w:hAnsiTheme="majorHAnsi" w:cstheme="majorHAnsi"/>
          <w:highlight w:val="cyan"/>
        </w:rPr>
        <w:t>Resolution</w:t>
      </w:r>
      <w:r w:rsidRPr="001459FF">
        <w:rPr>
          <w:rStyle w:val="StyleUnderline"/>
          <w:rFonts w:asciiTheme="majorHAnsi" w:hAnsiTheme="majorHAnsi" w:cstheme="majorHAnsi"/>
        </w:rPr>
        <w:t xml:space="preserve">. A specific </w:t>
      </w:r>
      <w:r w:rsidRPr="001459FF">
        <w:rPr>
          <w:rStyle w:val="Emphasis"/>
          <w:rFonts w:asciiTheme="majorHAnsi" w:hAnsiTheme="majorHAnsi" w:cstheme="majorHAnsi"/>
          <w:highlight w:val="cyan"/>
        </w:rPr>
        <w:t>statement</w:t>
      </w:r>
      <w:r w:rsidRPr="001459FF">
        <w:rPr>
          <w:rStyle w:val="StyleUnderline"/>
          <w:rFonts w:asciiTheme="majorHAnsi" w:hAnsiTheme="majorHAnsi" w:cstheme="majorHAnsi"/>
        </w:rPr>
        <w:t xml:space="preserve"> or question </w:t>
      </w:r>
      <w:r w:rsidRPr="001459FF">
        <w:rPr>
          <w:rStyle w:val="StyleUnderline"/>
          <w:rFonts w:asciiTheme="majorHAnsi" w:hAnsiTheme="majorHAnsi" w:cstheme="majorHAnsi"/>
          <w:highlight w:val="cyan"/>
        </w:rPr>
        <w:t>up for debate</w:t>
      </w:r>
      <w:r w:rsidRPr="001459FF">
        <w:rPr>
          <w:rStyle w:val="StyleUnderline"/>
          <w:rFonts w:asciiTheme="majorHAnsi" w:hAnsiTheme="majorHAnsi" w:cstheme="majorHAnsi"/>
        </w:rPr>
        <w:t xml:space="preserve">. Resolutions usually </w:t>
      </w:r>
      <w:r w:rsidRPr="001459FF">
        <w:rPr>
          <w:rStyle w:val="StyleUnderline"/>
          <w:rFonts w:asciiTheme="majorHAnsi" w:hAnsiTheme="majorHAnsi" w:cstheme="majorHAnsi"/>
          <w:highlight w:val="cyan"/>
        </w:rPr>
        <w:t>appear as</w:t>
      </w:r>
      <w:r w:rsidRPr="001459FF">
        <w:rPr>
          <w:rStyle w:val="StyleUnderline"/>
          <w:rFonts w:asciiTheme="majorHAnsi" w:hAnsiTheme="majorHAnsi" w:cstheme="majorHAnsi"/>
        </w:rPr>
        <w:t xml:space="preserve"> statements of </w:t>
      </w:r>
      <w:r w:rsidRPr="001459FF">
        <w:rPr>
          <w:rStyle w:val="StyleUnderline"/>
          <w:rFonts w:asciiTheme="majorHAnsi" w:hAnsiTheme="majorHAnsi" w:cstheme="majorHAnsi"/>
          <w:highlight w:val="cyan"/>
        </w:rPr>
        <w:t>policy, fact or value.</w:t>
      </w:r>
      <w:r w:rsidRPr="001459FF">
        <w:rPr>
          <w:rStyle w:val="StyleUnderline"/>
          <w:rFonts w:asciiTheme="majorHAnsi" w:hAnsiTheme="majorHAnsi" w:cstheme="majorHAnsi"/>
        </w:rPr>
        <w:t xml:space="preserve"> Statement of </w:t>
      </w:r>
      <w:r w:rsidRPr="001459FF">
        <w:rPr>
          <w:rStyle w:val="StyleUnderline"/>
          <w:rFonts w:asciiTheme="majorHAnsi" w:hAnsiTheme="majorHAnsi" w:cstheme="majorHAnsi"/>
          <w:highlight w:val="cyan"/>
        </w:rPr>
        <w:t xml:space="preserve">policy. </w:t>
      </w:r>
      <w:r w:rsidRPr="001459FF">
        <w:rPr>
          <w:rStyle w:val="Emphasis"/>
          <w:rFonts w:asciiTheme="majorHAnsi" w:hAnsiTheme="majorHAnsi" w:cstheme="majorHAnsi"/>
          <w:highlight w:val="cyan"/>
        </w:rPr>
        <w:t>Involves an actor</w:t>
      </w:r>
      <w:r w:rsidRPr="001459FF">
        <w:rPr>
          <w:rStyle w:val="StyleUnderline"/>
          <w:rFonts w:asciiTheme="majorHAnsi" w:hAnsiTheme="majorHAnsi" w:cstheme="majorHAnsi"/>
        </w:rPr>
        <w:t xml:space="preserve"> (local, national, or global) with power to decide a course of action.</w:t>
      </w:r>
      <w:r w:rsidRPr="001459FF">
        <w:rPr>
          <w:rFonts w:asciiTheme="majorHAnsi" w:hAnsiTheme="majorHAnsi" w:cstheme="majorHAnsi"/>
          <w:sz w:val="12"/>
        </w:rPr>
        <w:t xml:space="preserve"> For example, </w:t>
      </w:r>
      <w:proofErr w:type="gramStart"/>
      <w:r w:rsidRPr="001459FF">
        <w:rPr>
          <w:rFonts w:asciiTheme="majorHAnsi" w:hAnsiTheme="majorHAnsi" w:cstheme="majorHAnsi"/>
          <w:sz w:val="12"/>
        </w:rPr>
        <w:t>Resolved</w:t>
      </w:r>
      <w:proofErr w:type="gramEnd"/>
      <w:r w:rsidRPr="001459FF">
        <w:rPr>
          <w:rFonts w:asciiTheme="majorHAnsi" w:hAnsiTheme="majorHAnsi" w:cstheme="majorHAnsi"/>
          <w:sz w:val="12"/>
        </w:rPr>
        <w:t xml:space="preserve">: The United States federal government should implement a poverty reduction program for its citizens. Statement of fact. Involves a dispute about empirical phenomenon. For example, </w:t>
      </w:r>
      <w:proofErr w:type="gramStart"/>
      <w:r w:rsidRPr="001459FF">
        <w:rPr>
          <w:rFonts w:asciiTheme="majorHAnsi" w:hAnsiTheme="majorHAnsi" w:cstheme="majorHAnsi"/>
          <w:sz w:val="12"/>
        </w:rPr>
        <w:t>Resolved</w:t>
      </w:r>
      <w:proofErr w:type="gramEnd"/>
      <w:r w:rsidRPr="001459FF">
        <w:rPr>
          <w:rFonts w:asciiTheme="majorHAnsi" w:hAnsiTheme="majorHAnsi" w:cstheme="majorHAnsi"/>
          <w:sz w:val="12"/>
        </w:rPr>
        <w:t xml:space="preserve">: Global warming threatens agricultural production. </w:t>
      </w:r>
      <w:r w:rsidRPr="001459FF">
        <w:rPr>
          <w:rStyle w:val="StyleUnderline"/>
          <w:rFonts w:asciiTheme="majorHAnsi" w:hAnsiTheme="majorHAnsi" w:cstheme="majorHAnsi"/>
          <w:highlight w:val="cyan"/>
        </w:rPr>
        <w:t>Statement of value. Involves</w:t>
      </w:r>
      <w:r w:rsidRPr="001459FF">
        <w:rPr>
          <w:rStyle w:val="StyleUnderline"/>
          <w:rFonts w:asciiTheme="majorHAnsi" w:hAnsiTheme="majorHAnsi" w:cstheme="majorHAnsi"/>
        </w:rPr>
        <w:t xml:space="preserve"> conflicting </w:t>
      </w:r>
      <w:r w:rsidRPr="001459FF">
        <w:rPr>
          <w:rStyle w:val="StyleUnderline"/>
          <w:rFonts w:asciiTheme="majorHAnsi" w:hAnsiTheme="majorHAnsi" w:cstheme="majorHAnsi"/>
          <w:highlight w:val="cyan"/>
        </w:rPr>
        <w:t>moral dilemmas</w:t>
      </w:r>
      <w:r w:rsidRPr="001459FF">
        <w:rPr>
          <w:rStyle w:val="StyleUnderline"/>
          <w:rFonts w:asciiTheme="majorHAnsi" w:hAnsiTheme="majorHAnsi" w:cstheme="majorHAnsi"/>
        </w:rPr>
        <w:t xml:space="preserve">. For </w:t>
      </w:r>
      <w:r w:rsidRPr="001459FF">
        <w:rPr>
          <w:rStyle w:val="StyleUnderline"/>
          <w:rFonts w:asciiTheme="majorHAnsi" w:hAnsiTheme="majorHAnsi" w:cstheme="majorHAnsi"/>
          <w:highlight w:val="cyan"/>
        </w:rPr>
        <w:t xml:space="preserve">example, </w:t>
      </w:r>
      <w:proofErr w:type="gramStart"/>
      <w:r w:rsidRPr="001459FF">
        <w:rPr>
          <w:rStyle w:val="StyleUnderline"/>
          <w:rFonts w:asciiTheme="majorHAnsi" w:hAnsiTheme="majorHAnsi" w:cstheme="majorHAnsi"/>
          <w:highlight w:val="cyan"/>
        </w:rPr>
        <w:t>Resolved</w:t>
      </w:r>
      <w:proofErr w:type="gramEnd"/>
      <w:r w:rsidRPr="001459FF">
        <w:rPr>
          <w:rStyle w:val="StyleUnderline"/>
          <w:rFonts w:asciiTheme="majorHAnsi" w:hAnsiTheme="majorHAnsi" w:cstheme="majorHAnsi"/>
          <w:highlight w:val="cyan"/>
        </w:rPr>
        <w:t>: The death penalty is</w:t>
      </w:r>
      <w:r w:rsidRPr="001459FF">
        <w:rPr>
          <w:rStyle w:val="StyleUnderline"/>
          <w:rFonts w:asciiTheme="majorHAnsi" w:hAnsiTheme="majorHAnsi" w:cstheme="majorHAnsi"/>
        </w:rPr>
        <w:t xml:space="preserve"> a </w:t>
      </w:r>
      <w:r w:rsidRPr="001459FF">
        <w:rPr>
          <w:rStyle w:val="Emphasis"/>
          <w:rFonts w:asciiTheme="majorHAnsi" w:hAnsiTheme="majorHAnsi" w:cstheme="majorHAnsi"/>
          <w:highlight w:val="cyan"/>
        </w:rPr>
        <w:t>just</w:t>
      </w:r>
      <w:r w:rsidRPr="001459FF">
        <w:rPr>
          <w:rFonts w:asciiTheme="majorHAnsi" w:hAnsiTheme="majorHAnsi" w:cstheme="majorHAnsi"/>
          <w:sz w:val="12"/>
        </w:rPr>
        <w:t xml:space="preserve">ified method of punishment. Topic. A general issue to debate. Topics could be “The Civil War,” “genetic engineering,” or “Great Books.” </w:t>
      </w:r>
    </w:p>
    <w:p w14:paraId="59FFE6A5" w14:textId="77777777" w:rsidR="009179E6" w:rsidRPr="001459FF" w:rsidRDefault="009179E6" w:rsidP="009179E6">
      <w:pPr>
        <w:rPr>
          <w:rFonts w:asciiTheme="majorHAnsi" w:hAnsiTheme="majorHAnsi" w:cstheme="majorHAnsi"/>
        </w:rPr>
      </w:pPr>
    </w:p>
    <w:p w14:paraId="49402740" w14:textId="77777777" w:rsidR="009179E6" w:rsidRPr="001459FF" w:rsidRDefault="009179E6" w:rsidP="009179E6">
      <w:pPr>
        <w:rPr>
          <w:rFonts w:asciiTheme="majorHAnsi" w:hAnsiTheme="majorHAnsi" w:cstheme="majorHAnsi"/>
        </w:rPr>
      </w:pPr>
    </w:p>
    <w:p w14:paraId="3D2E9DE3" w14:textId="5ABA50DB" w:rsidR="009179E6" w:rsidRPr="001459FF" w:rsidRDefault="009179E6" w:rsidP="009179E6">
      <w:pPr>
        <w:pStyle w:val="Heading4"/>
        <w:rPr>
          <w:rFonts w:asciiTheme="majorHAnsi" w:hAnsiTheme="majorHAnsi" w:cstheme="majorHAnsi"/>
        </w:rPr>
      </w:pPr>
      <w:r w:rsidRPr="001459FF">
        <w:rPr>
          <w:rFonts w:asciiTheme="majorHAnsi" w:hAnsiTheme="majorHAnsi" w:cstheme="majorHAnsi"/>
        </w:rPr>
        <w:t>Violation: [</w:t>
      </w:r>
      <w:r w:rsidRPr="001459FF">
        <w:rPr>
          <w:rFonts w:asciiTheme="majorHAnsi" w:hAnsiTheme="majorHAnsi" w:cstheme="majorHAnsi"/>
          <w:color w:val="FF0000"/>
        </w:rPr>
        <w:t xml:space="preserve">they don’t defend the </w:t>
      </w:r>
      <w:proofErr w:type="spellStart"/>
      <w:r w:rsidRPr="001459FF">
        <w:rPr>
          <w:rFonts w:asciiTheme="majorHAnsi" w:hAnsiTheme="majorHAnsi" w:cstheme="majorHAnsi"/>
          <w:color w:val="FF0000"/>
        </w:rPr>
        <w:t>rez</w:t>
      </w:r>
      <w:proofErr w:type="spellEnd"/>
      <w:r w:rsidRPr="001459FF">
        <w:rPr>
          <w:rFonts w:asciiTheme="majorHAnsi" w:hAnsiTheme="majorHAnsi" w:cstheme="majorHAnsi"/>
          <w:color w:val="FF0000"/>
        </w:rPr>
        <w:t xml:space="preserve">, but rather some weird </w:t>
      </w:r>
      <w:proofErr w:type="spellStart"/>
      <w:r w:rsidRPr="001459FF">
        <w:rPr>
          <w:rFonts w:asciiTheme="majorHAnsi" w:hAnsiTheme="majorHAnsi" w:cstheme="majorHAnsi"/>
          <w:color w:val="FF0000"/>
        </w:rPr>
        <w:t>speccy</w:t>
      </w:r>
      <w:proofErr w:type="spellEnd"/>
      <w:r w:rsidRPr="001459FF">
        <w:rPr>
          <w:rFonts w:asciiTheme="majorHAnsi" w:hAnsiTheme="majorHAnsi" w:cstheme="majorHAnsi"/>
          <w:color w:val="FF0000"/>
        </w:rPr>
        <w:t xml:space="preserve"> thing</w:t>
      </w:r>
      <w:r w:rsidRPr="001459FF">
        <w:rPr>
          <w:rFonts w:asciiTheme="majorHAnsi" w:hAnsiTheme="majorHAnsi" w:cstheme="majorHAnsi"/>
        </w:rPr>
        <w:t xml:space="preserve">] </w:t>
      </w:r>
    </w:p>
    <w:p w14:paraId="406BECEC" w14:textId="77777777" w:rsidR="009179E6" w:rsidRPr="001459FF" w:rsidRDefault="009179E6" w:rsidP="009179E6">
      <w:pPr>
        <w:rPr>
          <w:rFonts w:asciiTheme="majorHAnsi" w:hAnsiTheme="majorHAnsi" w:cstheme="majorHAnsi"/>
        </w:rPr>
      </w:pPr>
    </w:p>
    <w:p w14:paraId="076D0350" w14:textId="77777777" w:rsidR="009179E6" w:rsidRPr="001459FF" w:rsidRDefault="009179E6" w:rsidP="009179E6">
      <w:pPr>
        <w:pStyle w:val="Heading4"/>
        <w:rPr>
          <w:rFonts w:asciiTheme="majorHAnsi" w:hAnsiTheme="majorHAnsi" w:cstheme="majorHAnsi"/>
        </w:rPr>
      </w:pPr>
      <w:r w:rsidRPr="001459FF">
        <w:rPr>
          <w:rFonts w:asciiTheme="majorHAnsi" w:hAnsiTheme="majorHAnsi" w:cstheme="majorHAnsi"/>
        </w:rPr>
        <w:t>Vote neg –</w:t>
      </w:r>
    </w:p>
    <w:p w14:paraId="7C24C4EA" w14:textId="77777777" w:rsidR="009179E6" w:rsidRPr="001459FF" w:rsidRDefault="009179E6" w:rsidP="009179E6">
      <w:pPr>
        <w:pStyle w:val="Heading4"/>
        <w:rPr>
          <w:rFonts w:asciiTheme="majorHAnsi" w:hAnsiTheme="majorHAnsi" w:cstheme="majorHAnsi"/>
        </w:rPr>
      </w:pPr>
      <w:r w:rsidRPr="001459FF">
        <w:rPr>
          <w:rFonts w:asciiTheme="majorHAnsi" w:hAnsiTheme="majorHAnsi" w:cstheme="majorHAnsi"/>
        </w:rPr>
        <w:t xml:space="preserve">1] </w:t>
      </w:r>
      <w:r w:rsidRPr="001459FF">
        <w:rPr>
          <w:rFonts w:asciiTheme="majorHAnsi" w:hAnsiTheme="majorHAnsi" w:cstheme="majorHAnsi"/>
          <w:u w:val="single"/>
        </w:rPr>
        <w:t>Limits</w:t>
      </w:r>
      <w:r w:rsidRPr="001459FF">
        <w:rPr>
          <w:rFonts w:asciiTheme="majorHAnsi" w:hAnsiTheme="majorHAnsi" w:cstheme="majorHAnsi"/>
        </w:rPr>
        <w:t xml:space="preserve"> – Letting </w:t>
      </w:r>
      <w:proofErr w:type="spellStart"/>
      <w:r w:rsidRPr="001459FF">
        <w:rPr>
          <w:rFonts w:asciiTheme="majorHAnsi" w:hAnsiTheme="majorHAnsi" w:cstheme="majorHAnsi"/>
        </w:rPr>
        <w:t>affs</w:t>
      </w:r>
      <w:proofErr w:type="spellEnd"/>
      <w:r w:rsidRPr="001459FF">
        <w:rPr>
          <w:rFonts w:asciiTheme="majorHAnsi" w:hAnsiTheme="majorHAnsi" w:cstheme="majorHAnsi"/>
        </w:rPr>
        <w:t xml:space="preserve"> add anything to the </w:t>
      </w:r>
      <w:proofErr w:type="spellStart"/>
      <w:r w:rsidRPr="001459FF">
        <w:rPr>
          <w:rFonts w:asciiTheme="majorHAnsi" w:hAnsiTheme="majorHAnsi" w:cstheme="majorHAnsi"/>
        </w:rPr>
        <w:t>aff</w:t>
      </w:r>
      <w:proofErr w:type="spellEnd"/>
      <w:r w:rsidRPr="001459FF">
        <w:rPr>
          <w:rFonts w:asciiTheme="majorHAnsi" w:hAnsiTheme="majorHAnsi" w:cstheme="majorHAnsi"/>
        </w:rPr>
        <w:t xml:space="preserve"> explodes limits – truisms like "2+2=4” or "racism bad" suddenly become additional </w:t>
      </w:r>
      <w:proofErr w:type="spellStart"/>
      <w:r w:rsidRPr="001459FF">
        <w:rPr>
          <w:rFonts w:asciiTheme="majorHAnsi" w:hAnsiTheme="majorHAnsi" w:cstheme="majorHAnsi"/>
        </w:rPr>
        <w:t>aff</w:t>
      </w:r>
      <w:proofErr w:type="spellEnd"/>
      <w:r w:rsidRPr="001459FF">
        <w:rPr>
          <w:rFonts w:asciiTheme="majorHAnsi" w:hAnsiTheme="majorHAnsi" w:cstheme="majorHAnsi"/>
        </w:rPr>
        <w:t xml:space="preserve"> ground if you meet the floor of the </w:t>
      </w:r>
      <w:proofErr w:type="spellStart"/>
      <w:r w:rsidRPr="001459FF">
        <w:rPr>
          <w:rFonts w:asciiTheme="majorHAnsi" w:hAnsiTheme="majorHAnsi" w:cstheme="majorHAnsi"/>
        </w:rPr>
        <w:t>rez</w:t>
      </w:r>
      <w:proofErr w:type="spellEnd"/>
      <w:r w:rsidRPr="001459FF">
        <w:rPr>
          <w:rFonts w:asciiTheme="majorHAnsi" w:hAnsiTheme="majorHAnsi" w:cstheme="majorHAnsi"/>
        </w:rPr>
        <w:t xml:space="preserve"> – means even if we have ground, the </w:t>
      </w:r>
      <w:proofErr w:type="spellStart"/>
      <w:r w:rsidRPr="001459FF">
        <w:rPr>
          <w:rFonts w:asciiTheme="majorHAnsi" w:hAnsiTheme="majorHAnsi" w:cstheme="majorHAnsi"/>
        </w:rPr>
        <w:t>aff</w:t>
      </w:r>
      <w:proofErr w:type="spellEnd"/>
      <w:r w:rsidRPr="001459FF">
        <w:rPr>
          <w:rFonts w:asciiTheme="majorHAnsi" w:hAnsiTheme="majorHAnsi" w:cstheme="majorHAnsi"/>
        </w:rPr>
        <w:t xml:space="preserve"> will always win truth claims which outweigh on sheer probability. AND lets the affirmative contradict – adding “not” or replacing “unjust” with “just” suddenly becomes topical when we do away with the words in the </w:t>
      </w:r>
      <w:proofErr w:type="spellStart"/>
      <w:r w:rsidRPr="001459FF">
        <w:rPr>
          <w:rFonts w:asciiTheme="majorHAnsi" w:hAnsiTheme="majorHAnsi" w:cstheme="majorHAnsi"/>
        </w:rPr>
        <w:t>rez</w:t>
      </w:r>
      <w:proofErr w:type="spellEnd"/>
      <w:r w:rsidRPr="001459FF">
        <w:rPr>
          <w:rFonts w:asciiTheme="majorHAnsi" w:hAnsiTheme="majorHAnsi" w:cstheme="majorHAnsi"/>
        </w:rPr>
        <w:t xml:space="preserve">. </w:t>
      </w:r>
    </w:p>
    <w:p w14:paraId="29A32F55" w14:textId="77777777" w:rsidR="009179E6" w:rsidRPr="001459FF" w:rsidRDefault="009179E6" w:rsidP="009179E6">
      <w:pPr>
        <w:rPr>
          <w:rFonts w:asciiTheme="majorHAnsi" w:hAnsiTheme="majorHAnsi" w:cstheme="majorHAnsi"/>
        </w:rPr>
      </w:pPr>
    </w:p>
    <w:p w14:paraId="745BA020" w14:textId="77777777" w:rsidR="009179E6" w:rsidRPr="001459FF" w:rsidRDefault="009179E6" w:rsidP="009179E6">
      <w:pPr>
        <w:pStyle w:val="Heading4"/>
        <w:rPr>
          <w:rFonts w:asciiTheme="majorHAnsi" w:hAnsiTheme="majorHAnsi" w:cstheme="majorHAnsi"/>
        </w:rPr>
      </w:pPr>
      <w:r w:rsidRPr="001459FF">
        <w:rPr>
          <w:rFonts w:asciiTheme="majorHAnsi" w:hAnsiTheme="majorHAnsi" w:cstheme="majorHAnsi"/>
        </w:rPr>
        <w:t xml:space="preserve">2] </w:t>
      </w:r>
      <w:r w:rsidRPr="001459FF">
        <w:rPr>
          <w:rFonts w:asciiTheme="majorHAnsi" w:hAnsiTheme="majorHAnsi" w:cstheme="majorHAnsi"/>
          <w:u w:val="single"/>
        </w:rPr>
        <w:t>Ground</w:t>
      </w:r>
      <w:r w:rsidRPr="001459FF">
        <w:rPr>
          <w:rFonts w:asciiTheme="majorHAnsi" w:hAnsiTheme="majorHAnsi" w:cstheme="majorHAnsi"/>
        </w:rPr>
        <w:t xml:space="preserve"> – wrecks all neg arguments – smart </w:t>
      </w:r>
      <w:proofErr w:type="spellStart"/>
      <w:r w:rsidRPr="001459FF">
        <w:rPr>
          <w:rFonts w:asciiTheme="majorHAnsi" w:hAnsiTheme="majorHAnsi" w:cstheme="majorHAnsi"/>
        </w:rPr>
        <w:t>affs</w:t>
      </w:r>
      <w:proofErr w:type="spellEnd"/>
      <w:r w:rsidRPr="001459FF">
        <w:rPr>
          <w:rFonts w:asciiTheme="majorHAnsi" w:hAnsiTheme="majorHAnsi" w:cstheme="majorHAnsi"/>
        </w:rPr>
        <w:t xml:space="preserve"> under their </w:t>
      </w:r>
      <w:proofErr w:type="spellStart"/>
      <w:r w:rsidRPr="001459FF">
        <w:rPr>
          <w:rFonts w:asciiTheme="majorHAnsi" w:hAnsiTheme="majorHAnsi" w:cstheme="majorHAnsi"/>
        </w:rPr>
        <w:t>interp</w:t>
      </w:r>
      <w:proofErr w:type="spellEnd"/>
      <w:r w:rsidRPr="001459FF">
        <w:rPr>
          <w:rFonts w:asciiTheme="majorHAnsi" w:hAnsiTheme="majorHAnsi" w:cstheme="majorHAnsi"/>
        </w:rPr>
        <w:t xml:space="preserve"> will just add planks outside of the topic to solve DAs or wreck CP competition – planks about R&amp;D funding solves innovation, random reforms could solve econ or warming – makes advantage CPs T. Meeting the floor of the </w:t>
      </w:r>
      <w:proofErr w:type="spellStart"/>
      <w:r w:rsidRPr="001459FF">
        <w:rPr>
          <w:rFonts w:asciiTheme="majorHAnsi" w:hAnsiTheme="majorHAnsi" w:cstheme="majorHAnsi"/>
        </w:rPr>
        <w:t>rez</w:t>
      </w:r>
      <w:proofErr w:type="spellEnd"/>
      <w:r w:rsidRPr="001459FF">
        <w:rPr>
          <w:rFonts w:asciiTheme="majorHAnsi" w:hAnsiTheme="majorHAnsi" w:cstheme="majorHAnsi"/>
        </w:rPr>
        <w:t xml:space="preserve"> is not sufficient if there is no ceiling to topical affirmatives. </w:t>
      </w:r>
    </w:p>
    <w:p w14:paraId="7770459A" w14:textId="4A6E34A0" w:rsidR="00525C1F" w:rsidRPr="001459FF" w:rsidRDefault="00525C1F" w:rsidP="00525C1F">
      <w:pPr>
        <w:rPr>
          <w:rFonts w:asciiTheme="majorHAnsi" w:hAnsiTheme="majorHAnsi" w:cstheme="majorHAnsi"/>
          <w:sz w:val="12"/>
        </w:rPr>
      </w:pPr>
    </w:p>
    <w:p w14:paraId="292B0F59" w14:textId="77777777" w:rsidR="00525C1F" w:rsidRPr="001459FF" w:rsidRDefault="00525C1F" w:rsidP="00525C1F">
      <w:pPr>
        <w:rPr>
          <w:rFonts w:asciiTheme="majorHAnsi" w:hAnsiTheme="majorHAnsi" w:cstheme="majorHAnsi"/>
        </w:rPr>
      </w:pPr>
    </w:p>
    <w:p w14:paraId="3325C502" w14:textId="77777777" w:rsidR="00525C1F" w:rsidRPr="00525C1F" w:rsidRDefault="00525C1F" w:rsidP="00525C1F"/>
    <w:sectPr w:rsidR="00525C1F" w:rsidRPr="00525C1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28FB"/>
    <w:rsid w:val="000029E3"/>
    <w:rsid w:val="000029E8"/>
    <w:rsid w:val="00004225"/>
    <w:rsid w:val="000066CA"/>
    <w:rsid w:val="00007264"/>
    <w:rsid w:val="000076A9"/>
    <w:rsid w:val="00014FAD"/>
    <w:rsid w:val="00015D2A"/>
    <w:rsid w:val="0002490B"/>
    <w:rsid w:val="00025E4B"/>
    <w:rsid w:val="00026465"/>
    <w:rsid w:val="00030204"/>
    <w:rsid w:val="000312A0"/>
    <w:rsid w:val="0003396C"/>
    <w:rsid w:val="00035337"/>
    <w:rsid w:val="00052FB1"/>
    <w:rsid w:val="00054276"/>
    <w:rsid w:val="000547B1"/>
    <w:rsid w:val="00055452"/>
    <w:rsid w:val="0006091E"/>
    <w:rsid w:val="000638C1"/>
    <w:rsid w:val="00065FEE"/>
    <w:rsid w:val="00066E3C"/>
    <w:rsid w:val="00070365"/>
    <w:rsid w:val="00072718"/>
    <w:rsid w:val="0007381E"/>
    <w:rsid w:val="00076094"/>
    <w:rsid w:val="00083A5A"/>
    <w:rsid w:val="0008785F"/>
    <w:rsid w:val="00090CBE"/>
    <w:rsid w:val="00094DEC"/>
    <w:rsid w:val="000A2D8A"/>
    <w:rsid w:val="000D1953"/>
    <w:rsid w:val="000D26A6"/>
    <w:rsid w:val="000D2B90"/>
    <w:rsid w:val="000D46C0"/>
    <w:rsid w:val="000D6ED8"/>
    <w:rsid w:val="000D717B"/>
    <w:rsid w:val="000F23D1"/>
    <w:rsid w:val="00100B28"/>
    <w:rsid w:val="00117316"/>
    <w:rsid w:val="001209B4"/>
    <w:rsid w:val="001249B6"/>
    <w:rsid w:val="0014212F"/>
    <w:rsid w:val="001459FF"/>
    <w:rsid w:val="0017186C"/>
    <w:rsid w:val="001761FC"/>
    <w:rsid w:val="00182655"/>
    <w:rsid w:val="001840F2"/>
    <w:rsid w:val="00185134"/>
    <w:rsid w:val="001856C6"/>
    <w:rsid w:val="00191B5F"/>
    <w:rsid w:val="00192487"/>
    <w:rsid w:val="00193416"/>
    <w:rsid w:val="00195073"/>
    <w:rsid w:val="0019668D"/>
    <w:rsid w:val="001A25FD"/>
    <w:rsid w:val="001A5371"/>
    <w:rsid w:val="001A72C7"/>
    <w:rsid w:val="001B257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8DB"/>
    <w:rsid w:val="00213B1E"/>
    <w:rsid w:val="00215284"/>
    <w:rsid w:val="002168F2"/>
    <w:rsid w:val="0022589F"/>
    <w:rsid w:val="0023262C"/>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13E"/>
    <w:rsid w:val="002D4D6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516"/>
    <w:rsid w:val="00350AAB"/>
    <w:rsid w:val="00351841"/>
    <w:rsid w:val="003624A6"/>
    <w:rsid w:val="00364ADF"/>
    <w:rsid w:val="00365C8D"/>
    <w:rsid w:val="003670D9"/>
    <w:rsid w:val="00370B41"/>
    <w:rsid w:val="00371B27"/>
    <w:rsid w:val="003726C3"/>
    <w:rsid w:val="00375D2E"/>
    <w:rsid w:val="00383071"/>
    <w:rsid w:val="00383B19"/>
    <w:rsid w:val="00384CBC"/>
    <w:rsid w:val="00392D4F"/>
    <w:rsid w:val="003933F9"/>
    <w:rsid w:val="00395864"/>
    <w:rsid w:val="00396557"/>
    <w:rsid w:val="00397316"/>
    <w:rsid w:val="003A248F"/>
    <w:rsid w:val="003A4D9C"/>
    <w:rsid w:val="003B1668"/>
    <w:rsid w:val="003B62BF"/>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8B4"/>
    <w:rsid w:val="00446567"/>
    <w:rsid w:val="00447B10"/>
    <w:rsid w:val="00447DCA"/>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243"/>
    <w:rsid w:val="00516A88"/>
    <w:rsid w:val="00522065"/>
    <w:rsid w:val="005224F2"/>
    <w:rsid w:val="00525C1F"/>
    <w:rsid w:val="00533F1C"/>
    <w:rsid w:val="00536D8B"/>
    <w:rsid w:val="005379C3"/>
    <w:rsid w:val="00544F40"/>
    <w:rsid w:val="005519C2"/>
    <w:rsid w:val="005523E0"/>
    <w:rsid w:val="0055320F"/>
    <w:rsid w:val="0055699B"/>
    <w:rsid w:val="0056020A"/>
    <w:rsid w:val="00563D3D"/>
    <w:rsid w:val="005659AA"/>
    <w:rsid w:val="0056604E"/>
    <w:rsid w:val="005676E8"/>
    <w:rsid w:val="00577C12"/>
    <w:rsid w:val="00580BFC"/>
    <w:rsid w:val="00581048"/>
    <w:rsid w:val="00581203"/>
    <w:rsid w:val="0058349C"/>
    <w:rsid w:val="00585FBE"/>
    <w:rsid w:val="005870E8"/>
    <w:rsid w:val="0058789C"/>
    <w:rsid w:val="005A4D4E"/>
    <w:rsid w:val="005A7237"/>
    <w:rsid w:val="005B21FA"/>
    <w:rsid w:val="005B3244"/>
    <w:rsid w:val="005B3739"/>
    <w:rsid w:val="005B6EE8"/>
    <w:rsid w:val="005B7731"/>
    <w:rsid w:val="005C4515"/>
    <w:rsid w:val="005C5602"/>
    <w:rsid w:val="005C74A6"/>
    <w:rsid w:val="005D3B4D"/>
    <w:rsid w:val="005D615C"/>
    <w:rsid w:val="005E1860"/>
    <w:rsid w:val="005F063B"/>
    <w:rsid w:val="005F192D"/>
    <w:rsid w:val="005F24C8"/>
    <w:rsid w:val="005F26AF"/>
    <w:rsid w:val="006011E0"/>
    <w:rsid w:val="00607D6C"/>
    <w:rsid w:val="0061383D"/>
    <w:rsid w:val="00614D69"/>
    <w:rsid w:val="00617030"/>
    <w:rsid w:val="00621301"/>
    <w:rsid w:val="0062173F"/>
    <w:rsid w:val="00622FA1"/>
    <w:rsid w:val="006235FB"/>
    <w:rsid w:val="00626A15"/>
    <w:rsid w:val="006379E9"/>
    <w:rsid w:val="006438CB"/>
    <w:rsid w:val="00645FF3"/>
    <w:rsid w:val="00651D32"/>
    <w:rsid w:val="006529B9"/>
    <w:rsid w:val="00654695"/>
    <w:rsid w:val="0065500A"/>
    <w:rsid w:val="00655217"/>
    <w:rsid w:val="0065727C"/>
    <w:rsid w:val="00674A78"/>
    <w:rsid w:val="00696A16"/>
    <w:rsid w:val="006A4840"/>
    <w:rsid w:val="006A52A0"/>
    <w:rsid w:val="006A62A0"/>
    <w:rsid w:val="006A7E1D"/>
    <w:rsid w:val="006C3A56"/>
    <w:rsid w:val="006D13F4"/>
    <w:rsid w:val="006D61AA"/>
    <w:rsid w:val="006D6AED"/>
    <w:rsid w:val="006E6D0B"/>
    <w:rsid w:val="006F126E"/>
    <w:rsid w:val="006F32C9"/>
    <w:rsid w:val="006F3834"/>
    <w:rsid w:val="006F5693"/>
    <w:rsid w:val="006F5D4C"/>
    <w:rsid w:val="00717B01"/>
    <w:rsid w:val="007227D9"/>
    <w:rsid w:val="0072491F"/>
    <w:rsid w:val="00725598"/>
    <w:rsid w:val="00733AEC"/>
    <w:rsid w:val="007374A1"/>
    <w:rsid w:val="00746BE2"/>
    <w:rsid w:val="00752712"/>
    <w:rsid w:val="00753A84"/>
    <w:rsid w:val="007611F5"/>
    <w:rsid w:val="007619E4"/>
    <w:rsid w:val="00761E75"/>
    <w:rsid w:val="0076495E"/>
    <w:rsid w:val="00765FC8"/>
    <w:rsid w:val="007704E6"/>
    <w:rsid w:val="0077506F"/>
    <w:rsid w:val="00775694"/>
    <w:rsid w:val="00793F46"/>
    <w:rsid w:val="007A1325"/>
    <w:rsid w:val="007A1A18"/>
    <w:rsid w:val="007A3BAF"/>
    <w:rsid w:val="007B53D8"/>
    <w:rsid w:val="007C22C5"/>
    <w:rsid w:val="007C57E1"/>
    <w:rsid w:val="007C5811"/>
    <w:rsid w:val="007D2DF5"/>
    <w:rsid w:val="007D3F02"/>
    <w:rsid w:val="007D451A"/>
    <w:rsid w:val="007D4AC0"/>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AD5"/>
    <w:rsid w:val="00864E76"/>
    <w:rsid w:val="00872581"/>
    <w:rsid w:val="0087370B"/>
    <w:rsid w:val="0087459D"/>
    <w:rsid w:val="0087680F"/>
    <w:rsid w:val="00876D81"/>
    <w:rsid w:val="00881D86"/>
    <w:rsid w:val="00883306"/>
    <w:rsid w:val="00884B19"/>
    <w:rsid w:val="008878DD"/>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DFB"/>
    <w:rsid w:val="009179E6"/>
    <w:rsid w:val="00920E6A"/>
    <w:rsid w:val="00931816"/>
    <w:rsid w:val="00932C71"/>
    <w:rsid w:val="009509D5"/>
    <w:rsid w:val="00951372"/>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A34"/>
    <w:rsid w:val="009A1467"/>
    <w:rsid w:val="009A6464"/>
    <w:rsid w:val="009B2C8B"/>
    <w:rsid w:val="009B69F5"/>
    <w:rsid w:val="009C5FF7"/>
    <w:rsid w:val="009C6292"/>
    <w:rsid w:val="009D15DB"/>
    <w:rsid w:val="009D24DA"/>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5C9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846"/>
    <w:rsid w:val="00B24662"/>
    <w:rsid w:val="00B3569C"/>
    <w:rsid w:val="00B359D7"/>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0AC"/>
    <w:rsid w:val="00BC7C37"/>
    <w:rsid w:val="00BD2244"/>
    <w:rsid w:val="00BE0CAA"/>
    <w:rsid w:val="00BE6472"/>
    <w:rsid w:val="00BF29B8"/>
    <w:rsid w:val="00BF46EA"/>
    <w:rsid w:val="00C069D3"/>
    <w:rsid w:val="00C07769"/>
    <w:rsid w:val="00C07D05"/>
    <w:rsid w:val="00C10856"/>
    <w:rsid w:val="00C14DA5"/>
    <w:rsid w:val="00C203FA"/>
    <w:rsid w:val="00C244F5"/>
    <w:rsid w:val="00C3164F"/>
    <w:rsid w:val="00C31B5E"/>
    <w:rsid w:val="00C34D3E"/>
    <w:rsid w:val="00C354FF"/>
    <w:rsid w:val="00C35B37"/>
    <w:rsid w:val="00C3747A"/>
    <w:rsid w:val="00C37F29"/>
    <w:rsid w:val="00C51124"/>
    <w:rsid w:val="00C56DCC"/>
    <w:rsid w:val="00C57075"/>
    <w:rsid w:val="00C72AFE"/>
    <w:rsid w:val="00C81619"/>
    <w:rsid w:val="00CA013C"/>
    <w:rsid w:val="00CA6D6D"/>
    <w:rsid w:val="00CC08ED"/>
    <w:rsid w:val="00CC7A4E"/>
    <w:rsid w:val="00CD1359"/>
    <w:rsid w:val="00CD4C83"/>
    <w:rsid w:val="00D01EDC"/>
    <w:rsid w:val="00D078AA"/>
    <w:rsid w:val="00D10058"/>
    <w:rsid w:val="00D11978"/>
    <w:rsid w:val="00D15E30"/>
    <w:rsid w:val="00D16129"/>
    <w:rsid w:val="00D17C7C"/>
    <w:rsid w:val="00D25A7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F78"/>
    <w:rsid w:val="00DF1210"/>
    <w:rsid w:val="00DF31E9"/>
    <w:rsid w:val="00DF400D"/>
    <w:rsid w:val="00DF5C23"/>
    <w:rsid w:val="00E01DAD"/>
    <w:rsid w:val="00E021DC"/>
    <w:rsid w:val="00E03F91"/>
    <w:rsid w:val="00E064EF"/>
    <w:rsid w:val="00E064F2"/>
    <w:rsid w:val="00E0717B"/>
    <w:rsid w:val="00E15598"/>
    <w:rsid w:val="00E20D65"/>
    <w:rsid w:val="00E31904"/>
    <w:rsid w:val="00E342DC"/>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8E4"/>
    <w:rsid w:val="00EF1AD8"/>
    <w:rsid w:val="00EF2B5C"/>
    <w:rsid w:val="00EF7794"/>
    <w:rsid w:val="00F02046"/>
    <w:rsid w:val="00F03CF0"/>
    <w:rsid w:val="00F053D8"/>
    <w:rsid w:val="00F07888"/>
    <w:rsid w:val="00F1313D"/>
    <w:rsid w:val="00F171C8"/>
    <w:rsid w:val="00F201E7"/>
    <w:rsid w:val="00F204E0"/>
    <w:rsid w:val="00F20B16"/>
    <w:rsid w:val="00F21C79"/>
    <w:rsid w:val="00F238C9"/>
    <w:rsid w:val="00F23CA5"/>
    <w:rsid w:val="00F277AA"/>
    <w:rsid w:val="00F31435"/>
    <w:rsid w:val="00F31955"/>
    <w:rsid w:val="00F34C06"/>
    <w:rsid w:val="00F43EA3"/>
    <w:rsid w:val="00F50C55"/>
    <w:rsid w:val="00F57FFB"/>
    <w:rsid w:val="00F601E6"/>
    <w:rsid w:val="00F73954"/>
    <w:rsid w:val="00F94060"/>
    <w:rsid w:val="00FA56F6"/>
    <w:rsid w:val="00FB329D"/>
    <w:rsid w:val="00FB6CB7"/>
    <w:rsid w:val="00FC27E3"/>
    <w:rsid w:val="00FC28FB"/>
    <w:rsid w:val="00FC74C7"/>
    <w:rsid w:val="00FD0DE4"/>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53B4A5"/>
  <w14:defaultImageDpi w14:val="300"/>
  <w15:docId w15:val="{FE68CCD5-D726-5044-A63E-DBC093B81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71C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171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71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71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F171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71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71C8"/>
  </w:style>
  <w:style w:type="character" w:customStyle="1" w:styleId="Heading1Char">
    <w:name w:val="Heading 1 Char"/>
    <w:aliases w:val="Pocket Char"/>
    <w:basedOn w:val="DefaultParagraphFont"/>
    <w:link w:val="Heading1"/>
    <w:uiPriority w:val="9"/>
    <w:rsid w:val="00F171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71C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171C8"/>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F171C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171C8"/>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F171C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F171C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71C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171C8"/>
    <w:rPr>
      <w:color w:val="auto"/>
      <w:u w:val="none"/>
    </w:rPr>
  </w:style>
  <w:style w:type="paragraph" w:styleId="DocumentMap">
    <w:name w:val="Document Map"/>
    <w:basedOn w:val="Normal"/>
    <w:link w:val="DocumentMapChar"/>
    <w:uiPriority w:val="99"/>
    <w:semiHidden/>
    <w:unhideWhenUsed/>
    <w:rsid w:val="00F171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71C8"/>
    <w:rPr>
      <w:rFonts w:ascii="Lucida Grande" w:hAnsi="Lucida Grande" w:cs="Lucida Grande"/>
    </w:rPr>
  </w:style>
  <w:style w:type="paragraph" w:customStyle="1" w:styleId="textbold">
    <w:name w:val="text bold"/>
    <w:basedOn w:val="Normal"/>
    <w:link w:val="Emphasis"/>
    <w:uiPriority w:val="20"/>
    <w:qFormat/>
    <w:rsid w:val="0034251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34251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92D4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videncetext">
    <w:name w:val="evidence text"/>
    <w:basedOn w:val="Normal"/>
    <w:link w:val="evidencetextChar1"/>
    <w:qFormat/>
    <w:rsid w:val="003B62BF"/>
    <w:pPr>
      <w:ind w:left="432" w:right="432"/>
    </w:pPr>
    <w:rPr>
      <w:color w:val="000000"/>
    </w:rPr>
  </w:style>
  <w:style w:type="character" w:customStyle="1" w:styleId="evidencetextChar1">
    <w:name w:val="evidence text Char1"/>
    <w:link w:val="evidencetext"/>
    <w:rsid w:val="003B62BF"/>
    <w:rPr>
      <w:rFonts w:ascii="Calibri" w:hAnsi="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eorgezarkadakis.com/2019/12/26/abandoning-the-metropolis-space-colonisation-as-the-new-imperative/"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uscc.gov/sites/default/files/transcripts/April%2025%2C%202019%20Hearing%20Transcript%20%282%29.pdf" TargetMode="Externa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hyperlink" Target="https://www.grammar-monster.com/glossary/linking_verbs.htm" TargetMode="External"/><Relationship Id="rId20" Type="http://schemas.openxmlformats.org/officeDocument/2006/relationships/hyperlink" Target="https://www.comm.pitt.edu/basic-definit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tnu.no/ojs/index.php/etikk_i_praksis/article/view/1718" TargetMode="External"/><Relationship Id="rId5" Type="http://schemas.openxmlformats.org/officeDocument/2006/relationships/numbering" Target="numbering.xml"/><Relationship Id="rId15" Type="http://schemas.openxmlformats.org/officeDocument/2006/relationships/hyperlink" Target="https://huffman.house.gov/media-center/press-releases/huffman-introduces-bill-to-abolish-wasteful-space-force"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dictionary.cambridge.org/us/dictionary/english/unjust%5d" TargetMode="External"/><Relationship Id="rId4" Type="http://schemas.openxmlformats.org/officeDocument/2006/relationships/customXml" Target="../customXml/item4.xml"/><Relationship Id="rId9" Type="http://schemas.openxmlformats.org/officeDocument/2006/relationships/hyperlink" Target="https://www.newworldencyclopedia.org/entry/outer_space" TargetMode="External"/><Relationship Id="rId14" Type="http://schemas.openxmlformats.org/officeDocument/2006/relationships/hyperlink" Target="https://www.cfr.org/blog/big-bangs-red-herrings-and-dilemmas-space-securit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32</Pages>
  <Words>13724</Words>
  <Characters>78231</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91772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69</cp:revision>
  <dcterms:created xsi:type="dcterms:W3CDTF">2022-04-09T19:19:00Z</dcterms:created>
  <dcterms:modified xsi:type="dcterms:W3CDTF">2022-04-11T19:01:00Z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