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55AF4" w14:textId="4F7D1759" w:rsidR="005F0031" w:rsidRPr="008F3633" w:rsidRDefault="005F0031" w:rsidP="005F0031">
      <w:pPr>
        <w:pStyle w:val="Heading1"/>
        <w:rPr>
          <w:rFonts w:asciiTheme="majorHAnsi" w:hAnsiTheme="majorHAnsi" w:cstheme="majorHAnsi"/>
        </w:rPr>
      </w:pPr>
      <w:r w:rsidRPr="008F3633">
        <w:rPr>
          <w:rFonts w:asciiTheme="majorHAnsi" w:hAnsiTheme="majorHAnsi" w:cstheme="majorHAnsi"/>
        </w:rPr>
        <w:t>NC</w:t>
      </w:r>
    </w:p>
    <w:p w14:paraId="7E92FBF4" w14:textId="137F595E" w:rsidR="00E42E4C" w:rsidRPr="008F3633" w:rsidRDefault="005F0031" w:rsidP="005F0031">
      <w:pPr>
        <w:pStyle w:val="Heading2"/>
        <w:rPr>
          <w:rFonts w:asciiTheme="majorHAnsi" w:hAnsiTheme="majorHAnsi" w:cstheme="majorHAnsi"/>
        </w:rPr>
      </w:pPr>
      <w:r w:rsidRPr="008F3633">
        <w:rPr>
          <w:rFonts w:asciiTheme="majorHAnsi" w:hAnsiTheme="majorHAnsi" w:cstheme="majorHAnsi"/>
        </w:rPr>
        <w:lastRenderedPageBreak/>
        <w:t>1 --- FW</w:t>
      </w:r>
    </w:p>
    <w:p w14:paraId="03C20195" w14:textId="5A4B5195" w:rsidR="00926C9A" w:rsidRPr="008F3633" w:rsidRDefault="00926C9A" w:rsidP="00926C9A">
      <w:pPr>
        <w:pStyle w:val="Heading4"/>
        <w:rPr>
          <w:rFonts w:asciiTheme="majorHAnsi" w:hAnsiTheme="majorHAnsi" w:cstheme="majorHAnsi"/>
        </w:rPr>
      </w:pPr>
      <w:r w:rsidRPr="008F3633">
        <w:rPr>
          <w:rFonts w:asciiTheme="majorHAnsi" w:hAnsiTheme="majorHAnsi" w:cstheme="majorHAnsi"/>
        </w:rPr>
        <w:t>1] Value is only accessible through experience. </w:t>
      </w:r>
    </w:p>
    <w:p w14:paraId="44C371A4" w14:textId="77777777" w:rsidR="00926C9A" w:rsidRPr="008F3633" w:rsidRDefault="00926C9A" w:rsidP="00926C9A">
      <w:pPr>
        <w:pStyle w:val="NormalWeb"/>
        <w:spacing w:before="0" w:beforeAutospacing="0" w:after="0" w:afterAutospacing="0"/>
        <w:ind w:left="1" w:right="350" w:firstLine="10"/>
        <w:rPr>
          <w:rFonts w:asciiTheme="majorHAnsi" w:hAnsiTheme="majorHAnsi" w:cstheme="majorHAnsi"/>
        </w:rPr>
      </w:pPr>
      <w:r w:rsidRPr="008F3633">
        <w:rPr>
          <w:rFonts w:asciiTheme="majorHAnsi" w:hAnsiTheme="majorHAnsi" w:cstheme="majorHAnsi"/>
          <w:color w:val="000000"/>
        </w:rPr>
        <w:t xml:space="preserve">Sam </w:t>
      </w:r>
      <w:r w:rsidRPr="008F3633">
        <w:rPr>
          <w:rFonts w:asciiTheme="majorHAnsi" w:hAnsiTheme="majorHAnsi" w:cstheme="majorHAnsi"/>
          <w:b/>
          <w:bCs/>
          <w:color w:val="000000"/>
          <w:sz w:val="26"/>
          <w:szCs w:val="26"/>
        </w:rPr>
        <w:t>Harris 10</w:t>
      </w:r>
      <w:r w:rsidRPr="008F3633">
        <w:rPr>
          <w:rFonts w:asciiTheme="majorHAnsi" w:hAnsiTheme="majorHAnsi" w:cstheme="majorHAnsi"/>
          <w:color w:val="000000"/>
        </w:rPr>
        <w:t>, CEO Project Reason; PHD UCLA Neuroscience; BA Stanford  Philosophy, “ The Moral Landscape: How Science Can Determine Human  Values”) OS </w:t>
      </w:r>
    </w:p>
    <w:p w14:paraId="5BEEDCCC" w14:textId="1F81EAFE" w:rsidR="005F0031" w:rsidRPr="008F3633" w:rsidRDefault="00926C9A" w:rsidP="005E273A">
      <w:pPr>
        <w:pStyle w:val="NormalWeb"/>
        <w:spacing w:before="2" w:beforeAutospacing="0" w:after="0" w:afterAutospacing="0"/>
        <w:ind w:left="4" w:right="90" w:firstLine="4"/>
        <w:rPr>
          <w:rFonts w:asciiTheme="majorHAnsi" w:hAnsiTheme="majorHAnsi" w:cstheme="majorHAnsi"/>
          <w:color w:val="000000"/>
          <w:sz w:val="10"/>
          <w:szCs w:val="10"/>
        </w:rPr>
      </w:pPr>
      <w:r w:rsidRPr="008F3633">
        <w:rPr>
          <w:rFonts w:asciiTheme="majorHAnsi" w:hAnsiTheme="majorHAnsi" w:cstheme="majorHAnsi"/>
          <w:color w:val="000000"/>
          <w:sz w:val="10"/>
          <w:szCs w:val="10"/>
        </w:rPr>
        <w:t xml:space="preserve">Here is my (consequentialist) starting point: </w:t>
      </w:r>
      <w:r w:rsidRPr="008F3633">
        <w:rPr>
          <w:rFonts w:asciiTheme="majorHAnsi" w:hAnsiTheme="majorHAnsi" w:cstheme="majorHAnsi"/>
          <w:color w:val="000000"/>
          <w:u w:val="single"/>
          <w:shd w:val="clear" w:color="auto" w:fill="00FFFF"/>
        </w:rPr>
        <w:t>all questions of value</w:t>
      </w:r>
      <w:r w:rsidRPr="008F3633">
        <w:rPr>
          <w:rFonts w:asciiTheme="majorHAnsi" w:hAnsiTheme="majorHAnsi" w:cstheme="majorHAnsi"/>
          <w:color w:val="000000"/>
          <w:sz w:val="10"/>
          <w:szCs w:val="10"/>
        </w:rPr>
        <w:t xml:space="preserve">(right and wrong, good and evil, etc.) </w:t>
      </w:r>
      <w:r w:rsidRPr="008F3633">
        <w:rPr>
          <w:rFonts w:asciiTheme="majorHAnsi" w:hAnsiTheme="majorHAnsi" w:cstheme="majorHAnsi"/>
          <w:color w:val="000000"/>
          <w:u w:val="single"/>
          <w:shd w:val="clear" w:color="auto" w:fill="00FFFF"/>
        </w:rPr>
        <w:t xml:space="preserve">depend upon </w:t>
      </w:r>
      <w:r w:rsidRPr="008F3633">
        <w:rPr>
          <w:rFonts w:asciiTheme="majorHAnsi" w:hAnsiTheme="majorHAnsi" w:cstheme="majorHAnsi"/>
          <w:color w:val="000000"/>
          <w:u w:val="single"/>
        </w:rPr>
        <w:t>the</w:t>
      </w:r>
      <w:r w:rsidRPr="008F3633">
        <w:rPr>
          <w:rFonts w:asciiTheme="majorHAnsi" w:hAnsiTheme="majorHAnsi" w:cstheme="majorHAnsi"/>
          <w:color w:val="000000"/>
        </w:rPr>
        <w:t xml:space="preserve">  </w:t>
      </w:r>
      <w:r w:rsidRPr="008F3633">
        <w:rPr>
          <w:rFonts w:asciiTheme="majorHAnsi" w:hAnsiTheme="majorHAnsi" w:cstheme="majorHAnsi"/>
          <w:color w:val="000000"/>
          <w:u w:val="single"/>
        </w:rPr>
        <w:t xml:space="preserve">possibility of </w:t>
      </w:r>
      <w:r w:rsidRPr="008F3633">
        <w:rPr>
          <w:rFonts w:asciiTheme="majorHAnsi" w:hAnsiTheme="majorHAnsi" w:cstheme="majorHAnsi"/>
          <w:color w:val="000000"/>
          <w:u w:val="single"/>
          <w:shd w:val="clear" w:color="auto" w:fill="00FFFF"/>
        </w:rPr>
        <w:t xml:space="preserve">experiencing such value.Without potential consequences </w:t>
      </w:r>
      <w:r w:rsidRPr="008F3633">
        <w:rPr>
          <w:rFonts w:asciiTheme="majorHAnsi" w:hAnsiTheme="majorHAnsi" w:cstheme="majorHAnsi"/>
          <w:color w:val="000000"/>
          <w:u w:val="single"/>
        </w:rPr>
        <w:t>at the</w:t>
      </w:r>
      <w:r w:rsidRPr="008F3633">
        <w:rPr>
          <w:rFonts w:asciiTheme="majorHAnsi" w:hAnsiTheme="majorHAnsi" w:cstheme="majorHAnsi"/>
          <w:color w:val="000000"/>
        </w:rPr>
        <w:t xml:space="preserve">  </w:t>
      </w:r>
      <w:r w:rsidRPr="008F3633">
        <w:rPr>
          <w:rFonts w:asciiTheme="majorHAnsi" w:hAnsiTheme="majorHAnsi" w:cstheme="majorHAnsi"/>
          <w:color w:val="000000"/>
          <w:u w:val="single"/>
        </w:rPr>
        <w:t>level of experience—happiness, suffering, joy, despair, etc.—</w:t>
      </w:r>
      <w:r w:rsidRPr="008F3633">
        <w:rPr>
          <w:rFonts w:asciiTheme="majorHAnsi" w:hAnsiTheme="majorHAnsi" w:cstheme="majorHAnsi"/>
          <w:color w:val="000000"/>
          <w:u w:val="single"/>
          <w:shd w:val="clear" w:color="auto" w:fill="00FFFF"/>
        </w:rPr>
        <w:t>all talk of value is</w:t>
      </w:r>
      <w:r w:rsidRPr="008F3633">
        <w:rPr>
          <w:rFonts w:asciiTheme="majorHAnsi" w:hAnsiTheme="majorHAnsi" w:cstheme="majorHAnsi"/>
          <w:color w:val="000000"/>
        </w:rPr>
        <w:t xml:space="preserve">  </w:t>
      </w:r>
      <w:r w:rsidRPr="008F3633">
        <w:rPr>
          <w:rFonts w:asciiTheme="majorHAnsi" w:hAnsiTheme="majorHAnsi" w:cstheme="majorHAnsi"/>
          <w:color w:val="000000"/>
          <w:u w:val="single"/>
          <w:shd w:val="clear" w:color="auto" w:fill="00FFFF"/>
        </w:rPr>
        <w:t>empty. Therefore, to say that an act is morally necessary</w:t>
      </w:r>
      <w:r w:rsidRPr="008F3633">
        <w:rPr>
          <w:rFonts w:asciiTheme="majorHAnsi" w:hAnsiTheme="majorHAnsi" w:cstheme="majorHAnsi"/>
          <w:color w:val="000000"/>
          <w:u w:val="single"/>
        </w:rPr>
        <w:t xml:space="preserve">, or evil, or blameless, </w:t>
      </w:r>
      <w:r w:rsidRPr="008F3633">
        <w:rPr>
          <w:rFonts w:asciiTheme="majorHAnsi" w:hAnsiTheme="majorHAnsi" w:cstheme="majorHAnsi"/>
          <w:color w:val="000000"/>
          <w:u w:val="single"/>
          <w:shd w:val="clear" w:color="auto" w:fill="00FFFF"/>
        </w:rPr>
        <w:t>is</w:t>
      </w:r>
      <w:r w:rsidRPr="008F3633">
        <w:rPr>
          <w:rFonts w:asciiTheme="majorHAnsi" w:hAnsiTheme="majorHAnsi" w:cstheme="majorHAnsi"/>
          <w:color w:val="000000"/>
        </w:rPr>
        <w:t xml:space="preserve">  </w:t>
      </w:r>
      <w:r w:rsidRPr="008F3633">
        <w:rPr>
          <w:rFonts w:asciiTheme="majorHAnsi" w:hAnsiTheme="majorHAnsi" w:cstheme="majorHAnsi"/>
          <w:color w:val="000000"/>
          <w:u w:val="single"/>
          <w:shd w:val="clear" w:color="auto" w:fill="00FFFF"/>
        </w:rPr>
        <w:t xml:space="preserve">to make </w:t>
      </w:r>
      <w:r w:rsidRPr="008F3633">
        <w:rPr>
          <w:rFonts w:asciiTheme="majorHAnsi" w:hAnsiTheme="majorHAnsi" w:cstheme="majorHAnsi"/>
          <w:color w:val="000000"/>
          <w:u w:val="single"/>
        </w:rPr>
        <w:t xml:space="preserve">(tacit) </w:t>
      </w:r>
      <w:r w:rsidRPr="008F3633">
        <w:rPr>
          <w:rFonts w:asciiTheme="majorHAnsi" w:hAnsiTheme="majorHAnsi" w:cstheme="majorHAnsi"/>
          <w:color w:val="000000"/>
          <w:u w:val="single"/>
          <w:shd w:val="clear" w:color="auto" w:fill="00FFFF"/>
        </w:rPr>
        <w:t>claims about its consequences in the lives of conscious creatures</w:t>
      </w:r>
      <w:r w:rsidRPr="008F3633">
        <w:rPr>
          <w:rFonts w:asciiTheme="majorHAnsi" w:hAnsiTheme="majorHAnsi" w:cstheme="majorHAnsi"/>
          <w:color w:val="000000"/>
        </w:rPr>
        <w:t xml:space="preserve"> </w:t>
      </w:r>
      <w:r w:rsidRPr="008F3633">
        <w:rPr>
          <w:rFonts w:asciiTheme="majorHAnsi" w:hAnsiTheme="majorHAnsi" w:cstheme="majorHAnsi"/>
          <w:color w:val="000000"/>
          <w:sz w:val="10"/>
          <w:szCs w:val="10"/>
        </w:rPr>
        <w:t xml:space="preserve">(whether actual or potential). I am unaware of any interesting exception to this rule. Needless to say, </w:t>
      </w:r>
      <w:r w:rsidRPr="008F3633">
        <w:rPr>
          <w:rFonts w:asciiTheme="majorHAnsi" w:hAnsiTheme="majorHAnsi" w:cstheme="majorHAnsi"/>
          <w:color w:val="000000"/>
          <w:u w:val="single"/>
        </w:rPr>
        <w:t xml:space="preserve">if one is worried about pleasing God or </w:t>
      </w:r>
      <w:r w:rsidRPr="008F3633">
        <w:rPr>
          <w:rFonts w:asciiTheme="majorHAnsi" w:hAnsiTheme="majorHAnsi" w:cstheme="majorHAnsi"/>
          <w:color w:val="000000"/>
        </w:rPr>
        <w:t> </w:t>
      </w:r>
      <w:r w:rsidRPr="008F3633">
        <w:rPr>
          <w:rFonts w:asciiTheme="majorHAnsi" w:hAnsiTheme="majorHAnsi" w:cstheme="majorHAnsi"/>
          <w:color w:val="000000"/>
          <w:u w:val="single"/>
        </w:rPr>
        <w:t xml:space="preserve">His angels, this assumes that such invisible entities are conscious (in some </w:t>
      </w:r>
      <w:r w:rsidRPr="008F3633">
        <w:rPr>
          <w:rFonts w:asciiTheme="majorHAnsi" w:hAnsiTheme="majorHAnsi" w:cstheme="majorHAnsi"/>
          <w:color w:val="000000"/>
        </w:rPr>
        <w:t> </w:t>
      </w:r>
      <w:r w:rsidRPr="008F3633">
        <w:rPr>
          <w:rFonts w:asciiTheme="majorHAnsi" w:hAnsiTheme="majorHAnsi" w:cstheme="majorHAnsi"/>
          <w:color w:val="000000"/>
          <w:u w:val="single"/>
        </w:rPr>
        <w:t>sense) and cognizant of human behavior</w:t>
      </w:r>
      <w:r w:rsidRPr="008F3633">
        <w:rPr>
          <w:rFonts w:asciiTheme="majorHAnsi" w:hAnsiTheme="majorHAnsi" w:cstheme="majorHAnsi"/>
          <w:color w:val="000000"/>
          <w:sz w:val="10"/>
          <w:szCs w:val="10"/>
        </w:rPr>
        <w:t>. It also generally assumes and that it is possible to suffer their wrath or enjoy their approval,  either in this world or the world to come. Even within religion, therefore, consequences and conscious states remain the foundation of all values.</w:t>
      </w:r>
    </w:p>
    <w:p w14:paraId="5620DC9A" w14:textId="77777777" w:rsidR="005E273A" w:rsidRPr="008F3633" w:rsidRDefault="005E273A" w:rsidP="005E273A">
      <w:pPr>
        <w:pStyle w:val="NormalWeb"/>
        <w:spacing w:before="2" w:beforeAutospacing="0" w:after="0" w:afterAutospacing="0"/>
        <w:ind w:left="4" w:right="90" w:firstLine="4"/>
        <w:rPr>
          <w:rFonts w:asciiTheme="majorHAnsi" w:hAnsiTheme="majorHAnsi" w:cstheme="majorHAnsi"/>
          <w:color w:val="000000"/>
          <w:sz w:val="10"/>
          <w:szCs w:val="10"/>
        </w:rPr>
      </w:pPr>
    </w:p>
    <w:p w14:paraId="75FD6638" w14:textId="57D9E299" w:rsidR="00926C9A" w:rsidRPr="008F3633" w:rsidRDefault="00926C9A" w:rsidP="00926C9A">
      <w:pPr>
        <w:pStyle w:val="Heading4"/>
        <w:rPr>
          <w:rFonts w:asciiTheme="majorHAnsi" w:hAnsiTheme="majorHAnsi" w:cstheme="majorHAnsi"/>
        </w:rPr>
      </w:pPr>
      <w:r w:rsidRPr="008F3633">
        <w:rPr>
          <w:rFonts w:asciiTheme="majorHAnsi" w:hAnsiTheme="majorHAnsi" w:cstheme="majorHAnsi"/>
        </w:rPr>
        <w:t>2] Death must be the primary concern of an ethical theory since it destroys the subject itself</w:t>
      </w:r>
      <w:r w:rsidRPr="008F3633">
        <w:rPr>
          <w:rFonts w:asciiTheme="majorHAnsi" w:hAnsiTheme="majorHAnsi" w:cstheme="majorHAnsi"/>
          <w:color w:val="000000"/>
        </w:rPr>
        <w:t>. </w:t>
      </w:r>
    </w:p>
    <w:p w14:paraId="15476643" w14:textId="5A7461AE" w:rsidR="00926C9A" w:rsidRPr="008F3633" w:rsidRDefault="00926C9A" w:rsidP="00926C9A">
      <w:pPr>
        <w:pStyle w:val="NormalWeb"/>
        <w:spacing w:before="11" w:beforeAutospacing="0" w:after="0" w:afterAutospacing="0"/>
        <w:ind w:left="1" w:right="171" w:firstLine="11"/>
        <w:rPr>
          <w:rFonts w:asciiTheme="majorHAnsi" w:hAnsiTheme="majorHAnsi" w:cstheme="majorHAnsi"/>
          <w:color w:val="000000"/>
          <w:sz w:val="16"/>
          <w:szCs w:val="12"/>
        </w:rPr>
      </w:pPr>
      <w:r w:rsidRPr="008F3633">
        <w:rPr>
          <w:rFonts w:asciiTheme="majorHAnsi" w:hAnsiTheme="majorHAnsi" w:cstheme="majorHAnsi"/>
          <w:color w:val="000000"/>
          <w:sz w:val="16"/>
        </w:rPr>
        <w:t xml:space="preserve">Craig </w:t>
      </w:r>
      <w:r w:rsidRPr="008F3633">
        <w:rPr>
          <w:rStyle w:val="Style13ptBold"/>
          <w:rFonts w:asciiTheme="majorHAnsi" w:hAnsiTheme="majorHAnsi" w:cstheme="majorHAnsi"/>
        </w:rPr>
        <w:t>Paterson 03</w:t>
      </w:r>
      <w:r w:rsidRPr="008F3633">
        <w:rPr>
          <w:rFonts w:asciiTheme="majorHAnsi" w:hAnsiTheme="majorHAnsi" w:cstheme="majorHAnsi"/>
          <w:b/>
          <w:bCs/>
          <w:color w:val="000000"/>
          <w:sz w:val="16"/>
          <w:szCs w:val="26"/>
        </w:rPr>
        <w:t xml:space="preserve"> </w:t>
      </w:r>
      <w:r w:rsidRPr="008F3633">
        <w:rPr>
          <w:rFonts w:asciiTheme="majorHAnsi" w:hAnsiTheme="majorHAnsi" w:cstheme="majorHAnsi"/>
          <w:color w:val="000000"/>
          <w:sz w:val="16"/>
        </w:rPr>
        <w:t xml:space="preserve">– Department of Philosophy, Providence College, Rhode  Island, “A Life Not Worth Living?”, Studies in Christian Ethics, 2003. </w:t>
      </w:r>
      <w:r w:rsidRPr="008F3633">
        <w:rPr>
          <w:rFonts w:asciiTheme="majorHAnsi" w:hAnsiTheme="majorHAnsi" w:cstheme="majorHAnsi"/>
          <w:color w:val="000000"/>
          <w:sz w:val="16"/>
          <w:szCs w:val="12"/>
        </w:rPr>
        <w:t xml:space="preserve">Contrary to those accounts, I would argue that it is </w:t>
      </w:r>
      <w:r w:rsidRPr="008F3633">
        <w:rPr>
          <w:rFonts w:asciiTheme="majorHAnsi" w:hAnsiTheme="majorHAnsi" w:cstheme="majorHAnsi"/>
          <w:b/>
          <w:bCs/>
          <w:color w:val="000000"/>
          <w:u w:val="single"/>
        </w:rPr>
        <w:t xml:space="preserve">death per se that is really the objective evil for us, </w:t>
      </w:r>
      <w:r w:rsidRPr="008F3633">
        <w:rPr>
          <w:rFonts w:asciiTheme="majorHAnsi" w:hAnsiTheme="majorHAnsi" w:cstheme="majorHAnsi"/>
          <w:b/>
          <w:bCs/>
          <w:color w:val="000000"/>
          <w:sz w:val="16"/>
        </w:rPr>
        <w:t> </w:t>
      </w:r>
      <w:r w:rsidRPr="008F3633">
        <w:rPr>
          <w:rFonts w:asciiTheme="majorHAnsi" w:hAnsiTheme="majorHAnsi" w:cstheme="majorHAnsi"/>
          <w:b/>
          <w:bCs/>
          <w:color w:val="000000"/>
          <w:u w:val="single"/>
        </w:rPr>
        <w:t>not because it deprives us of a prospective future of overall good</w:t>
      </w:r>
      <w:r w:rsidRPr="008F3633">
        <w:rPr>
          <w:rFonts w:asciiTheme="majorHAnsi" w:hAnsiTheme="majorHAnsi" w:cstheme="majorHAnsi"/>
          <w:color w:val="000000"/>
          <w:sz w:val="16"/>
          <w:szCs w:val="12"/>
        </w:rPr>
        <w:t xml:space="preserve">judged better than  the alter- native of non-being. </w:t>
      </w:r>
      <w:r w:rsidRPr="008F3633">
        <w:rPr>
          <w:rFonts w:asciiTheme="majorHAnsi" w:hAnsiTheme="majorHAnsi" w:cstheme="majorHAnsi"/>
          <w:b/>
          <w:bCs/>
          <w:color w:val="000000"/>
          <w:u w:val="single"/>
          <w:shd w:val="clear" w:color="auto" w:fill="00FFFF"/>
        </w:rPr>
        <w:t xml:space="preserve">It cannot be about harm </w:t>
      </w:r>
      <w:r w:rsidRPr="008F3633">
        <w:rPr>
          <w:rFonts w:asciiTheme="majorHAnsi" w:hAnsiTheme="majorHAnsi" w:cstheme="majorHAnsi"/>
          <w:b/>
          <w:bCs/>
          <w:color w:val="000000"/>
          <w:u w:val="single"/>
        </w:rPr>
        <w:t xml:space="preserve">to a former person who has ceased </w:t>
      </w:r>
      <w:r w:rsidRPr="008F3633">
        <w:rPr>
          <w:rFonts w:asciiTheme="majorHAnsi" w:hAnsiTheme="majorHAnsi" w:cstheme="majorHAnsi"/>
          <w:b/>
          <w:bCs/>
          <w:color w:val="000000"/>
          <w:sz w:val="16"/>
        </w:rPr>
        <w:t> </w:t>
      </w:r>
      <w:r w:rsidRPr="008F3633">
        <w:rPr>
          <w:rFonts w:asciiTheme="majorHAnsi" w:hAnsiTheme="majorHAnsi" w:cstheme="majorHAnsi"/>
          <w:b/>
          <w:bCs/>
          <w:color w:val="000000"/>
          <w:u w:val="single"/>
        </w:rPr>
        <w:t xml:space="preserve">to exist, </w:t>
      </w:r>
      <w:r w:rsidRPr="008F3633">
        <w:rPr>
          <w:rFonts w:asciiTheme="majorHAnsi" w:hAnsiTheme="majorHAnsi" w:cstheme="majorHAnsi"/>
          <w:b/>
          <w:bCs/>
          <w:color w:val="000000"/>
          <w:u w:val="single"/>
          <w:shd w:val="clear" w:color="auto" w:fill="00FFFF"/>
        </w:rPr>
        <w:t xml:space="preserve">for no person actually suffers from </w:t>
      </w:r>
      <w:r w:rsidRPr="008F3633">
        <w:rPr>
          <w:rFonts w:asciiTheme="majorHAnsi" w:hAnsiTheme="majorHAnsi" w:cstheme="majorHAnsi"/>
          <w:b/>
          <w:bCs/>
          <w:color w:val="000000"/>
          <w:u w:val="single"/>
        </w:rPr>
        <w:t xml:space="preserve">the </w:t>
      </w:r>
      <w:r w:rsidRPr="008F3633">
        <w:rPr>
          <w:rFonts w:asciiTheme="majorHAnsi" w:hAnsiTheme="majorHAnsi" w:cstheme="majorHAnsi"/>
          <w:b/>
          <w:bCs/>
          <w:color w:val="000000"/>
          <w:u w:val="single"/>
          <w:shd w:val="clear" w:color="auto" w:fill="00FFFF"/>
        </w:rPr>
        <w:t xml:space="preserve">sub-sequent non participation. Rather, death </w:t>
      </w:r>
      <w:r w:rsidRPr="008F3633">
        <w:rPr>
          <w:rFonts w:asciiTheme="majorHAnsi" w:hAnsiTheme="majorHAnsi" w:cstheme="majorHAnsi"/>
          <w:b/>
          <w:bCs/>
          <w:color w:val="000000"/>
          <w:u w:val="single"/>
        </w:rPr>
        <w:t xml:space="preserve">in </w:t>
      </w:r>
      <w:r w:rsidRPr="008F3633">
        <w:rPr>
          <w:rFonts w:asciiTheme="majorHAnsi" w:hAnsiTheme="majorHAnsi" w:cstheme="majorHAnsi"/>
          <w:b/>
          <w:bCs/>
          <w:color w:val="000000"/>
          <w:u w:val="single"/>
          <w:shd w:val="clear" w:color="auto" w:fill="00FFFF"/>
        </w:rPr>
        <w:t xml:space="preserve">itself </w:t>
      </w:r>
      <w:r w:rsidRPr="008F3633">
        <w:rPr>
          <w:rFonts w:asciiTheme="majorHAnsi" w:hAnsiTheme="majorHAnsi" w:cstheme="majorHAnsi"/>
          <w:b/>
          <w:bCs/>
          <w:color w:val="000000"/>
          <w:u w:val="single"/>
        </w:rPr>
        <w:t xml:space="preserve">is an evil to us because it </w:t>
      </w:r>
      <w:r w:rsidRPr="008F3633">
        <w:rPr>
          <w:rFonts w:asciiTheme="majorHAnsi" w:hAnsiTheme="majorHAnsi" w:cstheme="majorHAnsi"/>
          <w:b/>
          <w:bCs/>
          <w:color w:val="000000"/>
          <w:u w:val="single"/>
          <w:shd w:val="clear" w:color="auto" w:fill="00FFFF"/>
        </w:rPr>
        <w:t>ontologically</w:t>
      </w:r>
      <w:r w:rsidRPr="008F3633">
        <w:rPr>
          <w:rFonts w:asciiTheme="majorHAnsi" w:hAnsiTheme="majorHAnsi" w:cstheme="majorHAnsi"/>
          <w:b/>
          <w:bCs/>
          <w:color w:val="000000"/>
          <w:sz w:val="16"/>
        </w:rPr>
        <w:t xml:space="preserve">  </w:t>
      </w:r>
      <w:r w:rsidRPr="008F3633">
        <w:rPr>
          <w:rFonts w:asciiTheme="majorHAnsi" w:hAnsiTheme="majorHAnsi" w:cstheme="majorHAnsi"/>
          <w:b/>
          <w:bCs/>
          <w:color w:val="000000"/>
          <w:u w:val="single"/>
          <w:shd w:val="clear" w:color="auto" w:fill="00FFFF"/>
        </w:rPr>
        <w:t xml:space="preserve">destroys the </w:t>
      </w:r>
      <w:r w:rsidRPr="008F3633">
        <w:rPr>
          <w:rFonts w:asciiTheme="majorHAnsi" w:hAnsiTheme="majorHAnsi" w:cstheme="majorHAnsi"/>
          <w:b/>
          <w:bCs/>
          <w:color w:val="000000"/>
          <w:u w:val="single"/>
        </w:rPr>
        <w:t xml:space="preserve">current existent </w:t>
      </w:r>
      <w:r w:rsidRPr="008F3633">
        <w:rPr>
          <w:rFonts w:asciiTheme="majorHAnsi" w:hAnsiTheme="majorHAnsi" w:cstheme="majorHAnsi"/>
          <w:b/>
          <w:bCs/>
          <w:color w:val="000000"/>
          <w:u w:val="single"/>
          <w:shd w:val="clear" w:color="auto" w:fill="00FFFF"/>
        </w:rPr>
        <w:t xml:space="preserve">subject </w:t>
      </w:r>
      <w:r w:rsidRPr="008F3633">
        <w:rPr>
          <w:rFonts w:asciiTheme="majorHAnsi" w:hAnsiTheme="majorHAnsi" w:cstheme="majorHAnsi"/>
          <w:color w:val="000000"/>
          <w:sz w:val="16"/>
          <w:szCs w:val="12"/>
        </w:rPr>
        <w:t xml:space="preserve">— it is the ultimate in metaphysical lightening strikes.80 The evil of death is truly  an ontological evil borne by the person who already exists, </w:t>
      </w:r>
      <w:r w:rsidRPr="008F3633">
        <w:rPr>
          <w:rFonts w:asciiTheme="majorHAnsi" w:hAnsiTheme="majorHAnsi" w:cstheme="majorHAnsi"/>
          <w:b/>
          <w:bCs/>
          <w:color w:val="000000"/>
          <w:u w:val="single"/>
          <w:shd w:val="clear" w:color="auto" w:fill="00FFFF"/>
        </w:rPr>
        <w:t>independent</w:t>
      </w:r>
      <w:r w:rsidRPr="008F3633">
        <w:rPr>
          <w:rFonts w:asciiTheme="majorHAnsi" w:hAnsiTheme="majorHAnsi" w:cstheme="majorHAnsi"/>
          <w:b/>
          <w:bCs/>
          <w:color w:val="000000"/>
          <w:u w:val="single"/>
        </w:rPr>
        <w:t xml:space="preserve">ly </w:t>
      </w:r>
      <w:r w:rsidRPr="008F3633">
        <w:rPr>
          <w:rFonts w:asciiTheme="majorHAnsi" w:hAnsiTheme="majorHAnsi" w:cstheme="majorHAnsi"/>
          <w:b/>
          <w:bCs/>
          <w:color w:val="000000"/>
          <w:u w:val="single"/>
          <w:shd w:val="clear" w:color="auto" w:fill="00FFFF"/>
        </w:rPr>
        <w:t xml:space="preserve">of calculations </w:t>
      </w:r>
      <w:r w:rsidRPr="008F3633">
        <w:rPr>
          <w:rFonts w:asciiTheme="majorHAnsi" w:hAnsiTheme="majorHAnsi" w:cstheme="majorHAnsi"/>
          <w:b/>
          <w:bCs/>
          <w:color w:val="000000"/>
          <w:u w:val="single"/>
        </w:rPr>
        <w:t>about better or</w:t>
      </w:r>
      <w:r w:rsidRPr="008F3633">
        <w:rPr>
          <w:rFonts w:asciiTheme="majorHAnsi" w:hAnsiTheme="majorHAnsi" w:cstheme="majorHAnsi"/>
          <w:b/>
          <w:bCs/>
          <w:color w:val="000000"/>
          <w:sz w:val="16"/>
        </w:rPr>
        <w:t xml:space="preserve">  </w:t>
      </w:r>
      <w:r w:rsidRPr="008F3633">
        <w:rPr>
          <w:rFonts w:asciiTheme="majorHAnsi" w:hAnsiTheme="majorHAnsi" w:cstheme="majorHAnsi"/>
          <w:b/>
          <w:bCs/>
          <w:color w:val="000000"/>
          <w:u w:val="single"/>
        </w:rPr>
        <w:t xml:space="preserve">worse </w:t>
      </w:r>
      <w:r w:rsidRPr="008F3633">
        <w:rPr>
          <w:rFonts w:asciiTheme="majorHAnsi" w:hAnsiTheme="majorHAnsi" w:cstheme="majorHAnsi"/>
          <w:color w:val="000000"/>
          <w:sz w:val="16"/>
          <w:szCs w:val="12"/>
        </w:rPr>
        <w:t xml:space="preserve">possible lives. </w:t>
      </w:r>
      <w:r w:rsidRPr="008F3633">
        <w:rPr>
          <w:rFonts w:asciiTheme="majorHAnsi" w:hAnsiTheme="majorHAnsi" w:cstheme="majorHAnsi"/>
          <w:b/>
          <w:bCs/>
          <w:color w:val="000000"/>
          <w:u w:val="single"/>
          <w:shd w:val="clear" w:color="auto" w:fill="00FFFF"/>
        </w:rPr>
        <w:t>Such an evil need not be consciously experienced</w:t>
      </w:r>
      <w:r w:rsidRPr="008F3633">
        <w:rPr>
          <w:rFonts w:asciiTheme="majorHAnsi" w:hAnsiTheme="majorHAnsi" w:cstheme="majorHAnsi"/>
          <w:color w:val="000000"/>
          <w:sz w:val="16"/>
          <w:szCs w:val="12"/>
        </w:rPr>
        <w:t xml:space="preserve">in order to be an evil for  the kind of being a human person is. Death is an evil because of the change in kind it brings about, a change that is destructive of the type of entity that we  essentially are. </w:t>
      </w:r>
      <w:r w:rsidRPr="008F3633">
        <w:rPr>
          <w:rFonts w:asciiTheme="majorHAnsi" w:hAnsiTheme="majorHAnsi" w:cstheme="majorHAnsi"/>
          <w:b/>
          <w:bCs/>
          <w:color w:val="000000"/>
          <w:sz w:val="16"/>
        </w:rPr>
        <w:t>A</w:t>
      </w:r>
      <w:r w:rsidRPr="008F3633">
        <w:rPr>
          <w:rFonts w:asciiTheme="majorHAnsi" w:hAnsiTheme="majorHAnsi" w:cstheme="majorHAnsi"/>
          <w:b/>
          <w:bCs/>
          <w:color w:val="000000"/>
          <w:u w:val="single"/>
        </w:rPr>
        <w:t>nything</w:t>
      </w:r>
      <w:r w:rsidRPr="008F3633">
        <w:rPr>
          <w:rFonts w:asciiTheme="majorHAnsi" w:hAnsiTheme="majorHAnsi" w:cstheme="majorHAnsi"/>
          <w:color w:val="000000"/>
          <w:sz w:val="16"/>
          <w:szCs w:val="12"/>
        </w:rPr>
        <w:t xml:space="preserve">, whether caused naturally or caused by human intervention (intentional or unintentional) </w:t>
      </w:r>
      <w:r w:rsidRPr="008F3633">
        <w:rPr>
          <w:rFonts w:asciiTheme="majorHAnsi" w:hAnsiTheme="majorHAnsi" w:cstheme="majorHAnsi"/>
          <w:b/>
          <w:bCs/>
          <w:color w:val="000000"/>
          <w:u w:val="single"/>
        </w:rPr>
        <w:t>that drastically</w:t>
      </w:r>
      <w:r w:rsidRPr="008F3633">
        <w:rPr>
          <w:rFonts w:asciiTheme="majorHAnsi" w:hAnsiTheme="majorHAnsi" w:cstheme="majorHAnsi"/>
          <w:b/>
          <w:bCs/>
          <w:color w:val="000000"/>
          <w:sz w:val="16"/>
        </w:rPr>
        <w:t xml:space="preserve">  </w:t>
      </w:r>
      <w:r w:rsidRPr="008F3633">
        <w:rPr>
          <w:rFonts w:asciiTheme="majorHAnsi" w:hAnsiTheme="majorHAnsi" w:cstheme="majorHAnsi"/>
          <w:b/>
          <w:bCs/>
          <w:color w:val="000000"/>
          <w:u w:val="single"/>
        </w:rPr>
        <w:t xml:space="preserve">interferes in the process of maintaining the person in existence is an </w:t>
      </w:r>
      <w:r w:rsidRPr="008F3633">
        <w:rPr>
          <w:rFonts w:asciiTheme="majorHAnsi" w:hAnsiTheme="majorHAnsi" w:cstheme="majorHAnsi"/>
          <w:b/>
          <w:bCs/>
          <w:color w:val="000000"/>
          <w:sz w:val="16"/>
        </w:rPr>
        <w:t> </w:t>
      </w:r>
      <w:r w:rsidRPr="008F3633">
        <w:rPr>
          <w:rFonts w:asciiTheme="majorHAnsi" w:hAnsiTheme="majorHAnsi" w:cstheme="majorHAnsi"/>
          <w:b/>
          <w:bCs/>
          <w:color w:val="000000"/>
          <w:u w:val="single"/>
        </w:rPr>
        <w:t xml:space="preserve">objective evil </w:t>
      </w:r>
      <w:r w:rsidRPr="008F3633">
        <w:rPr>
          <w:rFonts w:asciiTheme="majorHAnsi" w:hAnsiTheme="majorHAnsi" w:cstheme="majorHAnsi"/>
          <w:color w:val="000000"/>
          <w:sz w:val="16"/>
          <w:szCs w:val="12"/>
        </w:rPr>
        <w:t>for the person.</w:t>
      </w:r>
    </w:p>
    <w:p w14:paraId="3DD44061" w14:textId="77777777" w:rsidR="005E273A" w:rsidRPr="008F3633" w:rsidRDefault="005E273A" w:rsidP="00926C9A">
      <w:pPr>
        <w:pStyle w:val="NormalWeb"/>
        <w:spacing w:before="11" w:beforeAutospacing="0" w:after="0" w:afterAutospacing="0"/>
        <w:ind w:left="1" w:right="171" w:firstLine="11"/>
        <w:rPr>
          <w:rFonts w:asciiTheme="majorHAnsi" w:hAnsiTheme="majorHAnsi" w:cstheme="majorHAnsi"/>
        </w:rPr>
      </w:pPr>
    </w:p>
    <w:p w14:paraId="49A79FF3" w14:textId="4246B55E" w:rsidR="005E273A" w:rsidRPr="008F3633" w:rsidRDefault="005E273A" w:rsidP="005E273A">
      <w:pPr>
        <w:pStyle w:val="Heading4"/>
        <w:rPr>
          <w:rFonts w:asciiTheme="majorHAnsi" w:hAnsiTheme="majorHAnsi" w:cstheme="majorHAnsi"/>
        </w:rPr>
      </w:pPr>
      <w:r w:rsidRPr="008F3633">
        <w:rPr>
          <w:rFonts w:asciiTheme="majorHAnsi" w:hAnsiTheme="majorHAnsi" w:cstheme="majorHAnsi"/>
        </w:rPr>
        <w:t>3] Pleasure and pain are the starting point for moral reasoning—they’re our most baseline desires and the only things that explain the intrinsic value of objects or actions</w:t>
      </w:r>
    </w:p>
    <w:p w14:paraId="3EB0065F" w14:textId="77777777" w:rsidR="005E273A" w:rsidRPr="008F3633" w:rsidRDefault="005E273A" w:rsidP="005E273A">
      <w:pPr>
        <w:rPr>
          <w:rFonts w:asciiTheme="majorHAnsi" w:hAnsiTheme="majorHAnsi" w:cstheme="majorHAnsi"/>
        </w:rPr>
      </w:pPr>
      <w:r w:rsidRPr="008F3633">
        <w:rPr>
          <w:rStyle w:val="Style13ptBold"/>
          <w:rFonts w:asciiTheme="majorHAnsi" w:hAnsiTheme="majorHAnsi" w:cstheme="majorHAnsi"/>
        </w:rPr>
        <w:t>Moen 16</w:t>
      </w:r>
      <w:r w:rsidRPr="008F3633">
        <w:rPr>
          <w:rFonts w:asciiTheme="majorHAnsi" w:hAnsiTheme="majorHAnsi" w:cstheme="majorHAnsi"/>
          <w:shd w:val="clear" w:color="auto" w:fill="FFFFFF"/>
        </w:rPr>
        <w:t>, Ole M</w:t>
      </w:r>
      <w:r w:rsidRPr="008F3633">
        <w:rPr>
          <w:rFonts w:asciiTheme="majorHAnsi" w:hAnsiTheme="majorHAnsi" w:cstheme="majorHAnsi"/>
        </w:rPr>
        <w:t xml:space="preserve">artin (PhD, Research Fellow in Philosophy at University of Oslo). "An Argument for Hedonism." Journal of Value Inquiry 50.2 (2016): 267. </w:t>
      </w:r>
    </w:p>
    <w:p w14:paraId="1288682A" w14:textId="740CD6A6" w:rsidR="005E273A" w:rsidRPr="008F3633" w:rsidRDefault="005E273A" w:rsidP="00250A36">
      <w:pPr>
        <w:rPr>
          <w:rFonts w:asciiTheme="majorHAnsi" w:hAnsiTheme="majorHAnsi" w:cstheme="majorHAnsi"/>
          <w:sz w:val="12"/>
        </w:rPr>
      </w:pPr>
      <w:r w:rsidRPr="008F3633">
        <w:rPr>
          <w:rFonts w:asciiTheme="majorHAnsi" w:hAnsiTheme="majorHAnsi" w:cstheme="majorHAnsi"/>
          <w:sz w:val="12"/>
        </w:rPr>
        <w:t xml:space="preserve">Let us start by observing, empirically, that </w:t>
      </w:r>
      <w:r w:rsidRPr="008F3633">
        <w:rPr>
          <w:rStyle w:val="TitleChar"/>
          <w:rFonts w:asciiTheme="majorHAnsi" w:hAnsiTheme="majorHAnsi" w:cstheme="majorHAnsi"/>
          <w:b/>
        </w:rPr>
        <w:t>a widely shared judgment about intrinsic value</w:t>
      </w:r>
      <w:r w:rsidRPr="008F3633">
        <w:rPr>
          <w:rFonts w:asciiTheme="majorHAnsi" w:hAnsiTheme="majorHAnsi" w:cstheme="majorHAnsi"/>
          <w:sz w:val="12"/>
        </w:rPr>
        <w:t xml:space="preserve"> and disvalue </w:t>
      </w:r>
      <w:r w:rsidRPr="008F3633">
        <w:rPr>
          <w:rStyle w:val="TitleChar"/>
          <w:rFonts w:asciiTheme="majorHAnsi" w:hAnsiTheme="majorHAnsi" w:cstheme="majorHAnsi"/>
          <w:b/>
        </w:rPr>
        <w:t xml:space="preserve">is that </w:t>
      </w:r>
      <w:r w:rsidRPr="008F3633">
        <w:rPr>
          <w:rStyle w:val="TitleChar"/>
          <w:rFonts w:asciiTheme="majorHAnsi" w:hAnsiTheme="majorHAnsi" w:cstheme="majorHAnsi"/>
          <w:b/>
          <w:highlight w:val="cyan"/>
        </w:rPr>
        <w:t xml:space="preserve">pleasure is intrinsically valuable and pain is </w:t>
      </w:r>
      <w:r w:rsidRPr="008F3633">
        <w:rPr>
          <w:rStyle w:val="TitleChar"/>
          <w:rFonts w:asciiTheme="majorHAnsi" w:hAnsiTheme="majorHAnsi" w:cstheme="majorHAnsi"/>
          <w:b/>
        </w:rPr>
        <w:t xml:space="preserve">intrinsically </w:t>
      </w:r>
      <w:r w:rsidRPr="008F3633">
        <w:rPr>
          <w:rStyle w:val="TitleChar"/>
          <w:rFonts w:asciiTheme="majorHAnsi" w:hAnsiTheme="majorHAnsi" w:cstheme="majorHAnsi"/>
          <w:b/>
          <w:highlight w:val="cyan"/>
        </w:rPr>
        <w:t>disvaluable</w:t>
      </w:r>
      <w:r w:rsidRPr="008F3633">
        <w:rPr>
          <w:rFonts w:asciiTheme="majorHAnsi" w:hAnsiTheme="majorHAnsi" w:cstheme="maj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8F3633">
        <w:rPr>
          <w:rStyle w:val="TitleChar"/>
          <w:rFonts w:asciiTheme="majorHAnsi" w:hAnsiTheme="majorHAnsi" w:cstheme="majorHAnsi"/>
          <w:b/>
          <w:highlight w:val="cyan"/>
        </w:rPr>
        <w:t xml:space="preserve">there is something </w:t>
      </w:r>
      <w:r w:rsidRPr="008F3633">
        <w:rPr>
          <w:rStyle w:val="TitleChar"/>
          <w:rFonts w:asciiTheme="majorHAnsi" w:hAnsiTheme="majorHAnsi" w:cstheme="majorHAnsi"/>
          <w:b/>
        </w:rPr>
        <w:t xml:space="preserve">undeniably </w:t>
      </w:r>
      <w:r w:rsidRPr="008F3633">
        <w:rPr>
          <w:rStyle w:val="TitleChar"/>
          <w:rFonts w:asciiTheme="majorHAnsi" w:hAnsiTheme="majorHAnsi" w:cstheme="majorHAnsi"/>
          <w:b/>
          <w:highlight w:val="cyan"/>
        </w:rPr>
        <w:t xml:space="preserve">good about </w:t>
      </w:r>
      <w:r w:rsidRPr="008F3633">
        <w:rPr>
          <w:rStyle w:val="TitleChar"/>
          <w:rFonts w:asciiTheme="majorHAnsi" w:hAnsiTheme="majorHAnsi" w:cstheme="majorHAnsi"/>
          <w:b/>
        </w:rPr>
        <w:t xml:space="preserve">the way </w:t>
      </w:r>
      <w:r w:rsidRPr="008F3633">
        <w:rPr>
          <w:rStyle w:val="TitleChar"/>
          <w:rFonts w:asciiTheme="majorHAnsi" w:hAnsiTheme="majorHAnsi" w:cstheme="majorHAnsi"/>
          <w:b/>
          <w:highlight w:val="cyan"/>
        </w:rPr>
        <w:t xml:space="preserve">pleasure </w:t>
      </w:r>
      <w:r w:rsidRPr="008F3633">
        <w:rPr>
          <w:rStyle w:val="TitleChar"/>
          <w:rFonts w:asciiTheme="majorHAnsi" w:hAnsiTheme="majorHAnsi" w:cstheme="majorHAnsi"/>
          <w:b/>
        </w:rPr>
        <w:t xml:space="preserve">feels </w:t>
      </w:r>
      <w:r w:rsidRPr="008F3633">
        <w:rPr>
          <w:rStyle w:val="TitleChar"/>
          <w:rFonts w:asciiTheme="majorHAnsi" w:hAnsiTheme="majorHAnsi" w:cstheme="majorHAnsi"/>
          <w:b/>
          <w:highlight w:val="cyan"/>
        </w:rPr>
        <w:t xml:space="preserve">and something </w:t>
      </w:r>
      <w:r w:rsidRPr="008F3633">
        <w:rPr>
          <w:rStyle w:val="TitleChar"/>
          <w:rFonts w:asciiTheme="majorHAnsi" w:hAnsiTheme="majorHAnsi" w:cstheme="majorHAnsi"/>
          <w:b/>
        </w:rPr>
        <w:t xml:space="preserve">undeniably </w:t>
      </w:r>
      <w:r w:rsidRPr="008F3633">
        <w:rPr>
          <w:rStyle w:val="TitleChar"/>
          <w:rFonts w:asciiTheme="majorHAnsi" w:hAnsiTheme="majorHAnsi" w:cstheme="majorHAnsi"/>
          <w:b/>
          <w:highlight w:val="cyan"/>
        </w:rPr>
        <w:t xml:space="preserve">bad about </w:t>
      </w:r>
      <w:r w:rsidRPr="008F3633">
        <w:rPr>
          <w:rStyle w:val="TitleChar"/>
          <w:rFonts w:asciiTheme="majorHAnsi" w:hAnsiTheme="majorHAnsi" w:cstheme="majorHAnsi"/>
          <w:b/>
        </w:rPr>
        <w:t>the way</w:t>
      </w:r>
      <w:r w:rsidRPr="008F3633">
        <w:rPr>
          <w:rStyle w:val="TitleChar"/>
          <w:rFonts w:asciiTheme="majorHAnsi" w:hAnsiTheme="majorHAnsi" w:cstheme="majorHAnsi"/>
          <w:b/>
          <w:highlight w:val="cyan"/>
        </w:rPr>
        <w:t xml:space="preserve"> pain </w:t>
      </w:r>
      <w:r w:rsidRPr="008F3633">
        <w:rPr>
          <w:rStyle w:val="TitleChar"/>
          <w:rFonts w:asciiTheme="majorHAnsi" w:hAnsiTheme="majorHAnsi" w:cstheme="majorHAnsi"/>
          <w:b/>
        </w:rPr>
        <w:t>feels</w:t>
      </w:r>
      <w:r w:rsidRPr="008F3633">
        <w:rPr>
          <w:rFonts w:asciiTheme="majorHAnsi" w:hAnsiTheme="majorHAnsi" w:cstheme="majorHAnsi"/>
          <w:sz w:val="12"/>
        </w:rPr>
        <w:t xml:space="preserve">, and neither the goodness of pleasure nor the badness of pain seems to be exhausted by the further effects that these experiences might have. “Pleasure” and “pain” </w:t>
      </w:r>
      <w:r w:rsidRPr="008F3633">
        <w:rPr>
          <w:rStyle w:val="TitleChar"/>
          <w:rFonts w:asciiTheme="majorHAnsi" w:hAnsiTheme="majorHAnsi" w:cstheme="majorHAnsi"/>
          <w:b/>
        </w:rPr>
        <w:t>are</w:t>
      </w:r>
      <w:r w:rsidRPr="008F3633">
        <w:rPr>
          <w:rFonts w:asciiTheme="majorHAnsi" w:hAnsiTheme="majorHAnsi" w:cstheme="majorHAnsi"/>
          <w:sz w:val="12"/>
        </w:rPr>
        <w:t xml:space="preserve"> here </w:t>
      </w:r>
      <w:r w:rsidRPr="008F3633">
        <w:rPr>
          <w:rStyle w:val="TitleChar"/>
          <w:rFonts w:asciiTheme="majorHAnsi" w:hAnsiTheme="majorHAnsi" w:cstheme="majorHAnsi"/>
          <w:b/>
        </w:rPr>
        <w:t>understood inclusively</w:t>
      </w:r>
      <w:r w:rsidRPr="008F3633">
        <w:rPr>
          <w:rFonts w:asciiTheme="majorHAnsi" w:hAnsiTheme="majorHAnsi" w:cstheme="maj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8F3633">
        <w:rPr>
          <w:rStyle w:val="TitleChar"/>
          <w:rFonts w:asciiTheme="majorHAnsi" w:hAnsiTheme="majorHAnsi" w:cstheme="majorHAnsi"/>
          <w:b/>
        </w:rPr>
        <w:t>, I might ask: “What for</w:t>
      </w:r>
      <w:r w:rsidRPr="008F3633">
        <w:rPr>
          <w:rFonts w:asciiTheme="majorHAnsi" w:hAnsiTheme="majorHAnsi" w:cstheme="maj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w:t>
      </w:r>
      <w:r w:rsidRPr="008F3633">
        <w:rPr>
          <w:rFonts w:asciiTheme="majorHAnsi" w:hAnsiTheme="majorHAnsi" w:cstheme="majorHAnsi"/>
          <w:sz w:val="12"/>
        </w:rPr>
        <w:lastRenderedPageBreak/>
        <w:t xml:space="preserve">proceed by asking “But what is the pleasure of drinking the soda good for?” the discussion is likely to reach an awkward end. </w:t>
      </w:r>
      <w:r w:rsidRPr="008F3633">
        <w:rPr>
          <w:rStyle w:val="TitleChar"/>
          <w:rFonts w:asciiTheme="majorHAnsi" w:hAnsiTheme="majorHAnsi" w:cstheme="majorHAnsi"/>
          <w:b/>
        </w:rPr>
        <w:t>The reason is that the pleasure is not good for anything further; it is simply that for which going to the convenience store and buying the soda is good</w:t>
      </w:r>
      <w:r w:rsidRPr="008F3633">
        <w:rPr>
          <w:rFonts w:asciiTheme="majorHAnsi" w:hAnsiTheme="majorHAnsi" w:cstheme="majorHAnsi"/>
          <w:sz w:val="12"/>
        </w:rPr>
        <w:t>. 3 As Aristotle observes: “</w:t>
      </w:r>
      <w:r w:rsidRPr="008F3633">
        <w:rPr>
          <w:rStyle w:val="TitleChar"/>
          <w:rFonts w:asciiTheme="majorHAnsi" w:hAnsiTheme="majorHAnsi" w:cstheme="majorHAnsi"/>
          <w:b/>
          <w:highlight w:val="cyan"/>
        </w:rPr>
        <w:t>We never ask</w:t>
      </w:r>
      <w:r w:rsidRPr="008F3633">
        <w:rPr>
          <w:rFonts w:asciiTheme="majorHAnsi" w:hAnsiTheme="majorHAnsi" w:cstheme="majorHAnsi"/>
          <w:sz w:val="12"/>
        </w:rPr>
        <w:t xml:space="preserve"> [a man] </w:t>
      </w:r>
      <w:r w:rsidRPr="008F3633">
        <w:rPr>
          <w:rStyle w:val="TitleChar"/>
          <w:rFonts w:asciiTheme="majorHAnsi" w:hAnsiTheme="majorHAnsi" w:cstheme="majorHAnsi"/>
          <w:b/>
          <w:highlight w:val="cyan"/>
        </w:rPr>
        <w:t>what</w:t>
      </w:r>
      <w:r w:rsidRPr="008F3633">
        <w:rPr>
          <w:rFonts w:asciiTheme="majorHAnsi" w:hAnsiTheme="majorHAnsi" w:cstheme="majorHAnsi"/>
          <w:sz w:val="12"/>
        </w:rPr>
        <w:t xml:space="preserve"> his </w:t>
      </w:r>
      <w:r w:rsidRPr="008F3633">
        <w:rPr>
          <w:rStyle w:val="TitleChar"/>
          <w:rFonts w:asciiTheme="majorHAnsi" w:hAnsiTheme="majorHAnsi" w:cstheme="majorHAnsi"/>
          <w:b/>
          <w:highlight w:val="cyan"/>
        </w:rPr>
        <w:t>end is in being pleased, because we assume that pleasure is choice worthy in itself</w:t>
      </w:r>
      <w:r w:rsidRPr="008F3633">
        <w:rPr>
          <w:rFonts w:asciiTheme="majorHAnsi" w:hAnsiTheme="majorHAnsi" w:cstheme="majorHAnsi"/>
          <w:sz w:val="12"/>
        </w:rPr>
        <w:t xml:space="preserve">.”4 Presumably, a similar story can be told in the case of pains, for if someone says “This is painful!” we never respond by asking: “And why is that a problem?” We take for granted that </w:t>
      </w:r>
      <w:r w:rsidRPr="008F3633">
        <w:rPr>
          <w:rStyle w:val="TitleChar"/>
          <w:rFonts w:asciiTheme="majorHAnsi" w:hAnsiTheme="majorHAnsi" w:cstheme="majorHAnsi"/>
          <w:b/>
          <w:highlight w:val="cyan"/>
        </w:rPr>
        <w:t>if something is painful, we have a sufficient explanation of why it is bad</w:t>
      </w:r>
      <w:r w:rsidRPr="008F3633">
        <w:rPr>
          <w:rFonts w:asciiTheme="majorHAnsi" w:hAnsiTheme="majorHAnsi" w:cstheme="majorHAnsi"/>
          <w:sz w:val="12"/>
        </w:rPr>
        <w:t xml:space="preserve">. If we are onto something in our everyday reasoning about values, it seems that </w:t>
      </w:r>
      <w:r w:rsidRPr="008F3633">
        <w:rPr>
          <w:rStyle w:val="TitleChar"/>
          <w:rFonts w:asciiTheme="majorHAnsi" w:hAnsiTheme="majorHAnsi" w:cstheme="majorHAnsi"/>
          <w:b/>
          <w:highlight w:val="cyan"/>
        </w:rPr>
        <w:t xml:space="preserve">pleasure and pain are both places where we reach the end </w:t>
      </w:r>
      <w:r w:rsidRPr="008F3633">
        <w:rPr>
          <w:rStyle w:val="TitleChar"/>
          <w:rFonts w:asciiTheme="majorHAnsi" w:hAnsiTheme="majorHAnsi" w:cstheme="majorHAnsi"/>
          <w:b/>
        </w:rPr>
        <w:t xml:space="preserve">of the line </w:t>
      </w:r>
      <w:r w:rsidRPr="008F3633">
        <w:rPr>
          <w:rStyle w:val="TitleChar"/>
          <w:rFonts w:asciiTheme="majorHAnsi" w:hAnsiTheme="majorHAnsi" w:cstheme="majorHAnsi"/>
          <w:b/>
          <w:highlight w:val="cyan"/>
        </w:rPr>
        <w:t>in matters of value</w:t>
      </w:r>
      <w:r w:rsidRPr="008F3633">
        <w:rPr>
          <w:rFonts w:asciiTheme="majorHAnsi" w:hAnsiTheme="majorHAnsi" w:cstheme="majorHAnsi"/>
          <w:sz w:val="12"/>
        </w:rPr>
        <w:t xml:space="preserve">. Although </w:t>
      </w:r>
      <w:r w:rsidRPr="008F3633">
        <w:rPr>
          <w:rStyle w:val="TitleChar"/>
          <w:rFonts w:asciiTheme="majorHAnsi" w:hAnsiTheme="majorHAnsi" w:cstheme="majorHAnsi"/>
          <w:b/>
        </w:rPr>
        <w:t>pleasure and pain thus seem to be good candidates for intrinsic value and disvalue</w:t>
      </w:r>
      <w:r w:rsidRPr="008F3633">
        <w:rPr>
          <w:rFonts w:asciiTheme="majorHAnsi" w:hAnsiTheme="majorHAnsi" w:cstheme="majorHAnsi"/>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69E11445" w14:textId="235BDD0B" w:rsidR="00DD40B1" w:rsidRPr="008F3633" w:rsidRDefault="00DD40B1" w:rsidP="00DD40B1">
      <w:pPr>
        <w:pStyle w:val="Heading4"/>
        <w:rPr>
          <w:rFonts w:asciiTheme="majorHAnsi" w:hAnsiTheme="majorHAnsi" w:cstheme="majorHAnsi"/>
        </w:rPr>
      </w:pPr>
      <w:r w:rsidRPr="008F3633">
        <w:rPr>
          <w:rFonts w:asciiTheme="majorHAnsi" w:hAnsiTheme="majorHAnsi" w:cstheme="majorHAnsi"/>
        </w:rPr>
        <w:t>4] Extinction is the upmost moral evil and disavowal of the risk makes it more likely.</w:t>
      </w:r>
    </w:p>
    <w:p w14:paraId="7AD38576" w14:textId="77777777" w:rsidR="00DD40B1" w:rsidRPr="008F3633" w:rsidRDefault="00DD40B1" w:rsidP="00DD40B1">
      <w:pPr>
        <w:rPr>
          <w:rFonts w:asciiTheme="majorHAnsi" w:hAnsiTheme="majorHAnsi" w:cstheme="majorHAnsi"/>
          <w:color w:val="000000"/>
        </w:rPr>
      </w:pPr>
      <w:r w:rsidRPr="008F3633">
        <w:rPr>
          <w:rFonts w:asciiTheme="majorHAnsi" w:hAnsiTheme="majorHAnsi" w:cstheme="majorHAnsi"/>
          <w:b/>
          <w:bCs/>
          <w:color w:val="000000"/>
          <w:sz w:val="26"/>
          <w:szCs w:val="26"/>
        </w:rPr>
        <w:t xml:space="preserve">Burns 17 </w:t>
      </w:r>
      <w:r w:rsidRPr="008F3633">
        <w:rPr>
          <w:rFonts w:asciiTheme="majorHAnsi" w:hAnsiTheme="majorHAnsi" w:cstheme="majorHAnsi"/>
          <w:color w:val="000000"/>
          <w:szCs w:val="22"/>
        </w:rPr>
        <w:t>(Elizabeth Finneron-Burns is a Teaching Fellow at the University of Warwick and an Affiliated Researcher at the Institute for Futures Studies in Stockholm, What’s wrong with human extinction?</w:t>
      </w:r>
      <w:r w:rsidRPr="008F3633">
        <w:rPr>
          <w:rFonts w:asciiTheme="majorHAnsi" w:hAnsiTheme="majorHAnsi" w:cstheme="majorHAnsi"/>
          <w:b/>
          <w:bCs/>
          <w:color w:val="000000"/>
          <w:szCs w:val="22"/>
        </w:rPr>
        <w:t xml:space="preserve">, </w:t>
      </w:r>
      <w:hyperlink r:id="rId9" w:history="1">
        <w:r w:rsidRPr="008F3633">
          <w:rPr>
            <w:rFonts w:asciiTheme="majorHAnsi" w:hAnsiTheme="majorHAnsi" w:cstheme="majorHAnsi"/>
            <w:color w:val="000000"/>
            <w:szCs w:val="22"/>
            <w:u w:val="single"/>
          </w:rPr>
          <w:t>http://www.tandfonline.com/doi/pdf/10.1080/00455091.2016.1278150?needAccess=true</w:t>
        </w:r>
      </w:hyperlink>
      <w:r w:rsidRPr="008F3633">
        <w:rPr>
          <w:rFonts w:asciiTheme="majorHAnsi" w:hAnsiTheme="majorHAnsi" w:cstheme="majorHAnsi"/>
          <w:b/>
          <w:bCs/>
          <w:color w:val="000000"/>
          <w:szCs w:val="22"/>
        </w:rPr>
        <w:t xml:space="preserve">, </w:t>
      </w:r>
      <w:r w:rsidRPr="008F3633">
        <w:rPr>
          <w:rFonts w:asciiTheme="majorHAnsi" w:hAnsiTheme="majorHAnsi" w:cstheme="majorHAnsi"/>
          <w:color w:val="000000"/>
          <w:szCs w:val="22"/>
        </w:rPr>
        <w:t>Canadian Journal of Philosophy, 2017)</w:t>
      </w:r>
    </w:p>
    <w:p w14:paraId="783809A4" w14:textId="17CECFF6" w:rsidR="00926C9A" w:rsidRPr="008F3633" w:rsidRDefault="00DD40B1" w:rsidP="00250A36">
      <w:pPr>
        <w:rPr>
          <w:rFonts w:asciiTheme="majorHAnsi" w:hAnsiTheme="majorHAnsi" w:cstheme="majorHAnsi"/>
          <w:color w:val="000000"/>
        </w:rPr>
      </w:pPr>
      <w:r w:rsidRPr="008F3633">
        <w:rPr>
          <w:rFonts w:asciiTheme="majorHAnsi" w:hAnsiTheme="majorHAnsi" w:cstheme="majorHAnsi"/>
          <w:color w:val="000000"/>
          <w:sz w:val="8"/>
          <w:szCs w:val="8"/>
        </w:rPr>
        <w:t xml:space="preserve">Many, though certainly not all, people might believe that it would be wrong to bring about the end of the human species, and the reasons given for this belief are various. I begin by considering four reasons that could be given against the moral permissibility of human extinction. I will argue that only those reasons that impact the people who exist at the time that the extinction or the knowledge of the upcoming extinction occurs, can explain its wrongness. I use this conclusion to then consider in which cases human extinction would be morally permissible or impermissible, arguing that there is only a small class of cases in which it would not be wrong to cause the </w:t>
      </w:r>
      <w:r w:rsidRPr="008F3633">
        <w:rPr>
          <w:rFonts w:asciiTheme="majorHAnsi" w:hAnsiTheme="majorHAnsi" w:cstheme="majorHAnsi"/>
          <w:color w:val="000000"/>
          <w:szCs w:val="22"/>
          <w:u w:val="single"/>
        </w:rPr>
        <w:t>extinction</w:t>
      </w:r>
      <w:r w:rsidRPr="008F3633">
        <w:rPr>
          <w:rFonts w:asciiTheme="majorHAnsi" w:hAnsiTheme="majorHAnsi" w:cstheme="majorHAnsi"/>
          <w:color w:val="000000"/>
          <w:sz w:val="8"/>
          <w:szCs w:val="8"/>
        </w:rPr>
        <w:t xml:space="preserve"> of the human race or allow it to happen. 2.1. It </w:t>
      </w:r>
      <w:r w:rsidRPr="008F3633">
        <w:rPr>
          <w:rFonts w:asciiTheme="majorHAnsi" w:hAnsiTheme="majorHAnsi" w:cstheme="majorHAnsi"/>
          <w:color w:val="000000"/>
          <w:szCs w:val="22"/>
          <w:u w:val="single"/>
        </w:rPr>
        <w:t>would prevent the existence of very many</w:t>
      </w:r>
      <w:r w:rsidRPr="008F3633">
        <w:rPr>
          <w:rFonts w:asciiTheme="majorHAnsi" w:hAnsiTheme="majorHAnsi" w:cstheme="majorHAnsi"/>
          <w:color w:val="000000"/>
          <w:sz w:val="8"/>
          <w:szCs w:val="8"/>
        </w:rPr>
        <w:t xml:space="preserve"> happy </w:t>
      </w:r>
      <w:r w:rsidRPr="008F3633">
        <w:rPr>
          <w:rFonts w:asciiTheme="majorHAnsi" w:hAnsiTheme="majorHAnsi" w:cstheme="majorHAnsi"/>
          <w:color w:val="000000"/>
          <w:szCs w:val="22"/>
          <w:u w:val="single"/>
        </w:rPr>
        <w:t>people</w:t>
      </w:r>
      <w:r w:rsidRPr="008F3633">
        <w:rPr>
          <w:rFonts w:asciiTheme="majorHAnsi" w:hAnsiTheme="majorHAnsi" w:cstheme="majorHAnsi"/>
          <w:color w:val="000000"/>
          <w:sz w:val="8"/>
          <w:szCs w:val="8"/>
        </w:rPr>
        <w:t xml:space="preserve"> One reason of human extinction might be considered to be wrong lies in the value of human life itself. The thought here might be that </w:t>
      </w:r>
      <w:r w:rsidRPr="008F3633">
        <w:rPr>
          <w:rFonts w:asciiTheme="majorHAnsi" w:hAnsiTheme="majorHAnsi" w:cstheme="majorHAnsi"/>
          <w:color w:val="000000"/>
          <w:szCs w:val="22"/>
          <w:u w:val="single"/>
          <w:shd w:val="clear" w:color="auto" w:fill="00FFFF"/>
        </w:rPr>
        <w:t xml:space="preserve">it is </w:t>
      </w:r>
      <w:r w:rsidRPr="008F3633">
        <w:rPr>
          <w:rFonts w:asciiTheme="majorHAnsi" w:hAnsiTheme="majorHAnsi" w:cstheme="majorHAnsi"/>
          <w:color w:val="000000"/>
          <w:szCs w:val="22"/>
          <w:u w:val="single"/>
        </w:rPr>
        <w:t xml:space="preserve">a </w:t>
      </w:r>
      <w:r w:rsidRPr="008F3633">
        <w:rPr>
          <w:rFonts w:asciiTheme="majorHAnsi" w:hAnsiTheme="majorHAnsi" w:cstheme="majorHAnsi"/>
          <w:color w:val="000000"/>
          <w:szCs w:val="22"/>
          <w:u w:val="single"/>
          <w:shd w:val="clear" w:color="auto" w:fill="00FFFF"/>
        </w:rPr>
        <w:t xml:space="preserve">good </w:t>
      </w:r>
      <w:r w:rsidRPr="008F3633">
        <w:rPr>
          <w:rFonts w:asciiTheme="majorHAnsi" w:hAnsiTheme="majorHAnsi" w:cstheme="majorHAnsi"/>
          <w:color w:val="000000"/>
          <w:szCs w:val="22"/>
          <w:u w:val="single"/>
        </w:rPr>
        <w:t xml:space="preserve">thing </w:t>
      </w:r>
      <w:r w:rsidRPr="008F3633">
        <w:rPr>
          <w:rFonts w:asciiTheme="majorHAnsi" w:hAnsiTheme="majorHAnsi" w:cstheme="majorHAnsi"/>
          <w:color w:val="000000"/>
          <w:szCs w:val="22"/>
          <w:u w:val="single"/>
          <w:shd w:val="clear" w:color="auto" w:fill="00FFFF"/>
        </w:rPr>
        <w:t>for people to exist</w:t>
      </w:r>
      <w:r w:rsidRPr="008F3633">
        <w:rPr>
          <w:rFonts w:asciiTheme="majorHAnsi" w:hAnsiTheme="majorHAnsi" w:cstheme="majorHAnsi"/>
          <w:color w:val="000000"/>
          <w:sz w:val="8"/>
          <w:szCs w:val="8"/>
          <w:shd w:val="clear" w:color="auto" w:fill="00FFFF"/>
        </w:rPr>
        <w:t xml:space="preserve"> </w:t>
      </w:r>
      <w:r w:rsidRPr="008F3633">
        <w:rPr>
          <w:rFonts w:asciiTheme="majorHAnsi" w:hAnsiTheme="majorHAnsi" w:cstheme="majorHAnsi"/>
          <w:color w:val="000000"/>
          <w:sz w:val="8"/>
          <w:szCs w:val="8"/>
        </w:rPr>
        <w:t xml:space="preserve">and enjoy happy lives </w:t>
      </w:r>
      <w:r w:rsidRPr="008F3633">
        <w:rPr>
          <w:rFonts w:asciiTheme="majorHAnsi" w:hAnsiTheme="majorHAnsi" w:cstheme="majorHAnsi"/>
          <w:color w:val="000000"/>
          <w:szCs w:val="22"/>
          <w:u w:val="single"/>
          <w:shd w:val="clear" w:color="auto" w:fill="00FFFF"/>
        </w:rPr>
        <w:t xml:space="preserve">and extinction would deprive </w:t>
      </w:r>
      <w:r w:rsidRPr="008F3633">
        <w:rPr>
          <w:rFonts w:asciiTheme="majorHAnsi" w:hAnsiTheme="majorHAnsi" w:cstheme="majorHAnsi"/>
          <w:color w:val="000000"/>
          <w:szCs w:val="22"/>
          <w:u w:val="single"/>
        </w:rPr>
        <w:t xml:space="preserve">more </w:t>
      </w:r>
      <w:r w:rsidRPr="008F3633">
        <w:rPr>
          <w:rFonts w:asciiTheme="majorHAnsi" w:hAnsiTheme="majorHAnsi" w:cstheme="majorHAnsi"/>
          <w:color w:val="000000"/>
          <w:szCs w:val="22"/>
          <w:u w:val="single"/>
          <w:shd w:val="clear" w:color="auto" w:fill="00FFFF"/>
        </w:rPr>
        <w:t xml:space="preserve">people of </w:t>
      </w:r>
      <w:r w:rsidRPr="008F3633">
        <w:rPr>
          <w:rFonts w:asciiTheme="majorHAnsi" w:hAnsiTheme="majorHAnsi" w:cstheme="majorHAnsi"/>
          <w:color w:val="000000"/>
          <w:szCs w:val="22"/>
          <w:u w:val="single"/>
        </w:rPr>
        <w:t xml:space="preserve">enjoying </w:t>
      </w:r>
      <w:r w:rsidRPr="008F3633">
        <w:rPr>
          <w:rFonts w:asciiTheme="majorHAnsi" w:hAnsiTheme="majorHAnsi" w:cstheme="majorHAnsi"/>
          <w:color w:val="000000"/>
          <w:szCs w:val="22"/>
          <w:u w:val="single"/>
          <w:shd w:val="clear" w:color="auto" w:fill="00FFFF"/>
        </w:rPr>
        <w:t>this</w:t>
      </w:r>
      <w:r w:rsidRPr="008F3633">
        <w:rPr>
          <w:rFonts w:asciiTheme="majorHAnsi" w:hAnsiTheme="majorHAnsi" w:cstheme="majorHAnsi"/>
          <w:color w:val="000000"/>
          <w:sz w:val="8"/>
          <w:szCs w:val="8"/>
          <w:shd w:val="clear" w:color="auto" w:fill="00FFFF"/>
        </w:rPr>
        <w:t xml:space="preserve"> </w:t>
      </w:r>
      <w:r w:rsidRPr="008F3633">
        <w:rPr>
          <w:rFonts w:asciiTheme="majorHAnsi" w:hAnsiTheme="majorHAnsi" w:cstheme="majorHAnsi"/>
          <w:color w:val="000000"/>
          <w:sz w:val="8"/>
          <w:szCs w:val="8"/>
        </w:rPr>
        <w:t xml:space="preserve">good. </w:t>
      </w:r>
      <w:r w:rsidRPr="008F3633">
        <w:rPr>
          <w:rFonts w:asciiTheme="majorHAnsi" w:hAnsiTheme="majorHAnsi" w:cstheme="majorHAnsi"/>
          <w:color w:val="000000"/>
          <w:szCs w:val="22"/>
          <w:u w:val="single"/>
        </w:rPr>
        <w:t>The ‘good</w:t>
      </w:r>
      <w:r w:rsidRPr="008F3633">
        <w:rPr>
          <w:rFonts w:asciiTheme="majorHAnsi" w:hAnsiTheme="majorHAnsi" w:cstheme="majorHAnsi"/>
          <w:color w:val="000000"/>
          <w:sz w:val="8"/>
          <w:szCs w:val="8"/>
        </w:rPr>
        <w:t xml:space="preserve">’ in this case </w:t>
      </w:r>
      <w:r w:rsidRPr="008F3633">
        <w:rPr>
          <w:rFonts w:asciiTheme="majorHAnsi" w:hAnsiTheme="majorHAnsi" w:cstheme="majorHAnsi"/>
          <w:color w:val="000000"/>
          <w:szCs w:val="22"/>
          <w:u w:val="single"/>
        </w:rPr>
        <w:t>could be understood in</w:t>
      </w:r>
      <w:r w:rsidRPr="008F3633">
        <w:rPr>
          <w:rFonts w:asciiTheme="majorHAnsi" w:hAnsiTheme="majorHAnsi" w:cstheme="majorHAnsi"/>
          <w:color w:val="000000"/>
          <w:sz w:val="8"/>
          <w:szCs w:val="8"/>
        </w:rPr>
        <w:t xml:space="preserve"> at least </w:t>
      </w:r>
      <w:r w:rsidRPr="008F3633">
        <w:rPr>
          <w:rFonts w:asciiTheme="majorHAnsi" w:hAnsiTheme="majorHAnsi" w:cstheme="majorHAnsi"/>
          <w:color w:val="000000"/>
          <w:szCs w:val="22"/>
          <w:u w:val="single"/>
        </w:rPr>
        <w:t>two ways.</w:t>
      </w:r>
      <w:r w:rsidRPr="008F3633">
        <w:rPr>
          <w:rFonts w:asciiTheme="majorHAnsi" w:hAnsiTheme="majorHAnsi" w:cstheme="majorHAnsi"/>
          <w:color w:val="000000"/>
          <w:sz w:val="8"/>
          <w:szCs w:val="8"/>
        </w:rPr>
        <w:t xml:space="preserve"> According to the </w:t>
      </w:r>
      <w:r w:rsidRPr="008F3633">
        <w:rPr>
          <w:rFonts w:asciiTheme="majorHAnsi" w:hAnsiTheme="majorHAnsi" w:cstheme="majorHAnsi"/>
          <w:color w:val="000000"/>
          <w:szCs w:val="22"/>
          <w:u w:val="single"/>
        </w:rPr>
        <w:t>first</w:t>
      </w:r>
      <w:r w:rsidRPr="008F3633">
        <w:rPr>
          <w:rFonts w:asciiTheme="majorHAnsi" w:hAnsiTheme="majorHAnsi" w:cstheme="majorHAnsi"/>
          <w:color w:val="000000"/>
          <w:sz w:val="8"/>
          <w:szCs w:val="8"/>
        </w:rPr>
        <w:t xml:space="preserve">, one might believe that you benefit a person by bringing them into existence, or at least, that </w:t>
      </w:r>
      <w:r w:rsidRPr="008F3633">
        <w:rPr>
          <w:rFonts w:asciiTheme="majorHAnsi" w:hAnsiTheme="majorHAnsi" w:cstheme="majorHAnsi"/>
          <w:color w:val="000000"/>
          <w:szCs w:val="22"/>
          <w:u w:val="single"/>
        </w:rPr>
        <w:t>it is good for that person that they come to exist</w:t>
      </w:r>
      <w:r w:rsidRPr="008F3633">
        <w:rPr>
          <w:rFonts w:asciiTheme="majorHAnsi" w:hAnsiTheme="majorHAnsi" w:cstheme="majorHAnsi"/>
          <w:color w:val="000000"/>
          <w:sz w:val="8"/>
          <w:szCs w:val="8"/>
        </w:rPr>
        <w:t xml:space="preserve">. The second view might hold that </w:t>
      </w:r>
      <w:r w:rsidRPr="008F3633">
        <w:rPr>
          <w:rFonts w:asciiTheme="majorHAnsi" w:hAnsiTheme="majorHAnsi" w:cstheme="majorHAnsi"/>
          <w:color w:val="000000"/>
          <w:szCs w:val="22"/>
          <w:u w:val="single"/>
        </w:rPr>
        <w:t>if humans were to go extinct</w:t>
      </w:r>
      <w:r w:rsidRPr="008F3633">
        <w:rPr>
          <w:rFonts w:asciiTheme="majorHAnsi" w:hAnsiTheme="majorHAnsi" w:cstheme="majorHAnsi"/>
          <w:color w:val="000000"/>
          <w:sz w:val="8"/>
          <w:szCs w:val="8"/>
        </w:rPr>
        <w:t xml:space="preserve">, </w:t>
      </w:r>
      <w:r w:rsidRPr="008F3633">
        <w:rPr>
          <w:rFonts w:asciiTheme="majorHAnsi" w:hAnsiTheme="majorHAnsi" w:cstheme="majorHAnsi"/>
          <w:color w:val="000000"/>
          <w:szCs w:val="22"/>
          <w:u w:val="single"/>
        </w:rPr>
        <w:t>the utility foregone by the billions (or more) of people who could have lived but will now never get that opportunity</w:t>
      </w:r>
      <w:r w:rsidRPr="008F3633">
        <w:rPr>
          <w:rFonts w:asciiTheme="majorHAnsi" w:hAnsiTheme="majorHAnsi" w:cstheme="majorHAnsi"/>
          <w:color w:val="000000"/>
          <w:sz w:val="8"/>
          <w:szCs w:val="8"/>
        </w:rPr>
        <w:t xml:space="preserve">, renders allowing human extinction to take place an incidence of wrongdoing. An example of this view can be found in two quotes from an Effective Altruism blog post by Peter Singer, Nick Beckstead and Matt Wage: One very bad thing about human extinction would be that </w:t>
      </w:r>
      <w:r w:rsidRPr="008F3633">
        <w:rPr>
          <w:rFonts w:asciiTheme="majorHAnsi" w:hAnsiTheme="majorHAnsi" w:cstheme="majorHAnsi"/>
          <w:b/>
          <w:bCs/>
          <w:color w:val="000000"/>
          <w:szCs w:val="22"/>
          <w:u w:val="single"/>
          <w:shd w:val="clear" w:color="auto" w:fill="00FFFF"/>
        </w:rPr>
        <w:t xml:space="preserve">billions of people would </w:t>
      </w:r>
      <w:r w:rsidRPr="008F3633">
        <w:rPr>
          <w:rFonts w:asciiTheme="majorHAnsi" w:hAnsiTheme="majorHAnsi" w:cstheme="majorHAnsi"/>
          <w:b/>
          <w:bCs/>
          <w:color w:val="000000"/>
          <w:szCs w:val="22"/>
          <w:u w:val="single"/>
        </w:rPr>
        <w:t xml:space="preserve">likely </w:t>
      </w:r>
      <w:r w:rsidRPr="008F3633">
        <w:rPr>
          <w:rFonts w:asciiTheme="majorHAnsi" w:hAnsiTheme="majorHAnsi" w:cstheme="majorHAnsi"/>
          <w:b/>
          <w:bCs/>
          <w:color w:val="000000"/>
          <w:szCs w:val="22"/>
          <w:u w:val="single"/>
          <w:shd w:val="clear" w:color="auto" w:fill="00FFFF"/>
        </w:rPr>
        <w:t>die painful deaths</w:t>
      </w:r>
      <w:r w:rsidRPr="008F3633">
        <w:rPr>
          <w:rFonts w:asciiTheme="majorHAnsi" w:hAnsiTheme="majorHAnsi" w:cstheme="majorHAnsi"/>
          <w:color w:val="000000"/>
          <w:sz w:val="8"/>
          <w:szCs w:val="8"/>
        </w:rPr>
        <w:t xml:space="preserve">. But in our view, this is by far not the worst thing about human extinction. </w:t>
      </w:r>
      <w:r w:rsidRPr="008F3633">
        <w:rPr>
          <w:rFonts w:asciiTheme="majorHAnsi" w:hAnsiTheme="majorHAnsi" w:cstheme="majorHAnsi"/>
          <w:color w:val="000000"/>
          <w:szCs w:val="22"/>
          <w:u w:val="single"/>
        </w:rPr>
        <w:t xml:space="preserve">The worst thing about human extinction is that </w:t>
      </w:r>
      <w:r w:rsidRPr="008F3633">
        <w:rPr>
          <w:rFonts w:asciiTheme="majorHAnsi" w:hAnsiTheme="majorHAnsi" w:cstheme="majorHAnsi"/>
          <w:color w:val="000000"/>
          <w:szCs w:val="22"/>
          <w:u w:val="single"/>
          <w:shd w:val="clear" w:color="auto" w:fill="00FFFF"/>
        </w:rPr>
        <w:t>there would be no future generations</w:t>
      </w:r>
      <w:r w:rsidRPr="008F3633">
        <w:rPr>
          <w:rFonts w:asciiTheme="majorHAnsi" w:hAnsiTheme="majorHAnsi" w:cstheme="majorHAnsi"/>
          <w:color w:val="000000"/>
          <w:sz w:val="8"/>
          <w:szCs w:val="8"/>
        </w:rPr>
        <w:t xml:space="preserve">. Since there could </w:t>
      </w:r>
      <w:r w:rsidRPr="008F3633">
        <w:rPr>
          <w:rFonts w:asciiTheme="majorHAnsi" w:hAnsiTheme="majorHAnsi" w:cstheme="majorHAnsi"/>
          <w:color w:val="000000"/>
          <w:sz w:val="8"/>
          <w:szCs w:val="8"/>
        </w:rPr>
        <w:lastRenderedPageBreak/>
        <w:t xml:space="preserve">be so many generations in our future, </w:t>
      </w:r>
      <w:r w:rsidRPr="008F3633">
        <w:rPr>
          <w:rFonts w:asciiTheme="majorHAnsi" w:hAnsiTheme="majorHAnsi" w:cstheme="majorHAnsi"/>
          <w:b/>
          <w:bCs/>
          <w:color w:val="000000"/>
          <w:szCs w:val="22"/>
          <w:u w:val="single"/>
          <w:shd w:val="clear" w:color="auto" w:fill="00FFFF"/>
        </w:rPr>
        <w:t>the value of all those generations together greatly exceeds the value of the current generation</w:t>
      </w:r>
      <w:r w:rsidRPr="008F3633">
        <w:rPr>
          <w:rFonts w:asciiTheme="majorHAnsi" w:hAnsiTheme="majorHAnsi" w:cstheme="majorHAnsi"/>
          <w:color w:val="000000"/>
          <w:sz w:val="8"/>
          <w:szCs w:val="8"/>
        </w:rPr>
        <w:t xml:space="preserve">. (Beckstead, Singer, and Wage 2013) The authors are making two claims. The first is that </w:t>
      </w:r>
      <w:r w:rsidRPr="008F3633">
        <w:rPr>
          <w:rFonts w:asciiTheme="majorHAnsi" w:hAnsiTheme="majorHAnsi" w:cstheme="majorHAnsi"/>
          <w:color w:val="000000"/>
          <w:szCs w:val="22"/>
          <w:u w:val="single"/>
        </w:rPr>
        <w:t>there is value in human life and</w:t>
      </w:r>
      <w:r w:rsidRPr="008F3633">
        <w:rPr>
          <w:rFonts w:asciiTheme="majorHAnsi" w:hAnsiTheme="majorHAnsi" w:cstheme="majorHAnsi"/>
          <w:color w:val="000000"/>
          <w:sz w:val="8"/>
          <w:szCs w:val="8"/>
        </w:rPr>
        <w:t xml:space="preserve"> also </w:t>
      </w:r>
      <w:r w:rsidRPr="008F3633">
        <w:rPr>
          <w:rFonts w:asciiTheme="majorHAnsi" w:hAnsiTheme="majorHAnsi" w:cstheme="majorHAnsi"/>
          <w:color w:val="000000"/>
          <w:szCs w:val="22"/>
          <w:u w:val="single"/>
        </w:rPr>
        <w:t>something valuable about creating future people</w:t>
      </w:r>
      <w:r w:rsidRPr="008F3633">
        <w:rPr>
          <w:rFonts w:asciiTheme="majorHAnsi" w:hAnsiTheme="majorHAnsi" w:cstheme="majorHAnsi"/>
          <w:color w:val="000000"/>
          <w:sz w:val="8"/>
          <w:szCs w:val="8"/>
        </w:rPr>
        <w:t xml:space="preserve"> which gives us a reason to do so; furthermore, it would be a very bad thing if we did not do so. The second is that, not only would it be a bad thing for there to be no future people, but it would actually be the worst thing about extinction. Since happy human lives have value, and the number of potential people who could ever exist is far greater than the number of people who exist at any one time, even if the extinction were brought about through the painful deaths of currently existing people, the former’s loss would be greater than the latter’s. Both claims are assuming that there is an intrinsic value in the existence of potential human life. The second claim makes the further assumption that the forgone value of the potential lives that could be lived is greater than the disvalue that would be accrued by people existing at the time of the extinction through suffering from painful and/or premature deaths. The best-known author of the post, Peter Singer is a prominent utilitarian, so it is not surprising that he would lament the potential lack of future human lives per se. However, it is not just utilitarians who share this view, even if implicitly. Indeed, other philosophers also seem to imply that they share the intuition that there is just something wrong with causing or failing to prevent the extinction of the human species such that we prevent more ‘people’ from having the ‘opportunity to exist’. Stephen Gardiner (2009) and Martin O’Neill (personal correspondence), both sympathetic to contract theory, for example, also find it intuitive that we should want more generations to have the opportunity to exist, assuming that they have worth-living lives, and I find it plausible to think that many other people (philosophers and non-philosophers alike) probably share this intuition. </w:t>
      </w:r>
      <w:r w:rsidRPr="008F3633">
        <w:rPr>
          <w:rFonts w:asciiTheme="majorHAnsi" w:hAnsiTheme="majorHAnsi" w:cstheme="majorHAnsi"/>
          <w:color w:val="000000"/>
          <w:szCs w:val="22"/>
          <w:u w:val="single"/>
        </w:rPr>
        <w:t>When we talk about future lives being ‘prevented’, we are saying that</w:t>
      </w:r>
      <w:r w:rsidRPr="008F3633">
        <w:rPr>
          <w:rFonts w:asciiTheme="majorHAnsi" w:hAnsiTheme="majorHAnsi" w:cstheme="majorHAnsi"/>
          <w:color w:val="000000"/>
          <w:sz w:val="8"/>
          <w:szCs w:val="8"/>
        </w:rPr>
        <w:t xml:space="preserve"> </w:t>
      </w:r>
      <w:r w:rsidRPr="008F3633">
        <w:rPr>
          <w:rFonts w:asciiTheme="majorHAnsi" w:hAnsiTheme="majorHAnsi" w:cstheme="majorHAnsi"/>
          <w:color w:val="000000"/>
          <w:szCs w:val="22"/>
          <w:u w:val="single"/>
        </w:rPr>
        <w:t>a possible</w:t>
      </w:r>
      <w:r w:rsidRPr="008F3633">
        <w:rPr>
          <w:rFonts w:asciiTheme="majorHAnsi" w:hAnsiTheme="majorHAnsi" w:cstheme="majorHAnsi"/>
          <w:color w:val="000000"/>
          <w:sz w:val="8"/>
          <w:szCs w:val="8"/>
        </w:rPr>
        <w:t xml:space="preserve"> person or a </w:t>
      </w:r>
      <w:r w:rsidRPr="008F3633">
        <w:rPr>
          <w:rFonts w:asciiTheme="majorHAnsi" w:hAnsiTheme="majorHAnsi" w:cstheme="majorHAnsi"/>
          <w:color w:val="000000"/>
          <w:szCs w:val="22"/>
          <w:u w:val="single"/>
        </w:rPr>
        <w:t>set</w:t>
      </w:r>
      <w:r w:rsidRPr="008F3633">
        <w:rPr>
          <w:rFonts w:asciiTheme="majorHAnsi" w:hAnsiTheme="majorHAnsi" w:cstheme="majorHAnsi"/>
          <w:color w:val="000000"/>
          <w:sz w:val="8"/>
          <w:szCs w:val="8"/>
        </w:rPr>
        <w:t xml:space="preserve"> </w:t>
      </w:r>
      <w:r w:rsidRPr="008F3633">
        <w:rPr>
          <w:rFonts w:asciiTheme="majorHAnsi" w:hAnsiTheme="majorHAnsi" w:cstheme="majorHAnsi"/>
          <w:color w:val="000000"/>
          <w:szCs w:val="22"/>
          <w:u w:val="single"/>
        </w:rPr>
        <w:t>of</w:t>
      </w:r>
      <w:r w:rsidRPr="008F3633">
        <w:rPr>
          <w:rFonts w:asciiTheme="majorHAnsi" w:hAnsiTheme="majorHAnsi" w:cstheme="majorHAnsi"/>
          <w:color w:val="000000"/>
          <w:sz w:val="8"/>
          <w:szCs w:val="8"/>
        </w:rPr>
        <w:t xml:space="preserve"> possible </w:t>
      </w:r>
      <w:r w:rsidRPr="008F3633">
        <w:rPr>
          <w:rFonts w:asciiTheme="majorHAnsi" w:hAnsiTheme="majorHAnsi" w:cstheme="majorHAnsi"/>
          <w:color w:val="000000"/>
          <w:szCs w:val="22"/>
          <w:u w:val="single"/>
        </w:rPr>
        <w:t>people who could potentially have existed will now never actually come to exist</w:t>
      </w:r>
      <w:r w:rsidRPr="008F3633">
        <w:rPr>
          <w:rFonts w:asciiTheme="majorHAnsi" w:hAnsiTheme="majorHAnsi" w:cstheme="majorHAnsi"/>
          <w:color w:val="000000"/>
          <w:sz w:val="8"/>
          <w:szCs w:val="8"/>
        </w:rPr>
        <w:t xml:space="preserve">. To say that it is wrong to prevent people from existing could either mean that a possible person could reasonably reject a principle that permitted us not to create them, or that the foregone value of their lives provides a reason for rejecting any principle that permits extinction. To make the first claim we would have to argue that a possible person could reasonably reject any principle that prevented their existence on the grounds that it prevented them in particular from existing. However, this is implausible for two reasons. First, we can only wrong someone who did, does or will actually exist because wronging involves failing to take a person’s interests into account. When considering the permissibility of a principle allowing us not to create Person X, we cannot take X’s interest in being created into account because X will not exist if we follow the principle. By considering the standpoint of a person in our deliberations we consider the burdens they will have to bear as a result of the principle. In this case, there is no one who will bear any burdens since if the principle is followed (that is, if we do not create X), X will not exist to bear any burdens. So, only people who do/will actually exist can bear the brunt of a principle, and therefore occupy a standpoint that is owed justification. Second, existence is not an interest at all and a possible person is not disadvantaged by not being caused to exist. Rather than being an interest, it is a necessary requirement in order to have interests. Rivka Weinberg describes it as ‘neutral’ because causing a person to exist is to create a subject who can have interests; existence is not an interest itself.3 In order to be disadvantaged, there must be some detrimental effect on your interests. However, without existence, a person does not have any interests so they cannot be disadvantaged by being kept out of existence. But, as Weinberg points out, ‘never having interests itself could not be contrary to people’s interests since without interest bearers, there can be no ‘they’ for it to be bad for’ (Weinberg 2008, 13). So, a principle that results in some possible people never becoming actual does not impose any costs on those ‘people’ because nobody is disadvantaged by not coming into existence.4 It therefore seems that it cannot be wrong to fail to bring particular people into existence. This would mean that no one acts wrongly when they fail to create another person. Writ large, it would also not be wrong if everybody decided to exercise their prerogative not to create new people and potentially, by consequence, allow human extinction. One might respond here by saying that although it may be permissible for one person to fail to create a new person, it is not permissible if everyone chooses to do so because human lives have value and allowing human extinction would be to forgo a huge amount of value in the world. This takes us to the second way of understanding the potential wrongness of preventing people from existing — the foregone value of a life provides a reason for rejecting any principle that prevents it. One possible reply to this claim turns on the fact that many philosophers acknowledge that the only, or at least the best, way to think about the value of (individual or groups of) possible people’s lives is in impersonal terms (Parfit 1984; Reiman 2007; McMahan 2009). Jeff McMahan, for example, writes ‘at the time of one’s choice there is no one who exists or will exist independently of that choice for whose sake one could be acting in causing him or her to exist … it seems therefore that any reason to cause or not to cause an individual to exist … is best considered an impersonal rather than individual-affecting reason’ (McMahan 2009, 52). Another reply along similar lines would be to appeal to the value that is lost or at least foregone when we fail to bring into existence a next (or several next) generations of people with worth-living lives. Since ex hypothesi worth-living lives have positive value, it is better to create more such lives and worse to create fewer. Human extinction by definition is the creation of no future lives and would ‘deprive’ billions of ‘people’ of the opportunity to live worth-living lives. This might reduce the amount of value in the world at the time of the extinction (by killing already existing people), but it would also prevent a much vaster amount of value in the future (by failing to create more people). Both replies depend on the impersonal value of human life. However, recall that in contractualism impersonal values are not on their own grounds for reasonably rejecting principles. Scanlon himself says that although we have a strong reason not to destroy existing human lives, this reason ‘does not flow from the thought that it is a good thing for there to be more human life rather than less’ (104). In contractualism, something cannot be wrong unless there is an impact on a person. Thus, neither the impersonal value of creating a particular person nor the impersonal value of human life writ large could on its own provide a reason for rejecting a principle permitting human extinction. It seems therefore that the fact that extinction would deprive future people of the opportunity to live worth-living lives (either by failing to create either particular future people or future people in general) cannot provide us with a reason to consider human extinction to be wrong. Although the lost value of these ‘lives’ itself cannot be the reason explaining the wrongness of extinction, it is possible the knowledge of this loss might create a personal reason for some existing people. I will consider this possibility later on in section (d). But first I move to the second reason human extinction might be wrong per se. 2.2. </w:t>
      </w:r>
      <w:r w:rsidRPr="008F3633">
        <w:rPr>
          <w:rFonts w:asciiTheme="majorHAnsi" w:hAnsiTheme="majorHAnsi" w:cstheme="majorHAnsi"/>
          <w:b/>
          <w:bCs/>
          <w:color w:val="000000"/>
          <w:szCs w:val="22"/>
          <w:u w:val="single"/>
          <w:shd w:val="clear" w:color="auto" w:fill="00FFFF"/>
        </w:rPr>
        <w:t xml:space="preserve">It would mean the loss of the only known form of intelligent life </w:t>
      </w:r>
      <w:r w:rsidRPr="008F3633">
        <w:rPr>
          <w:rFonts w:asciiTheme="majorHAnsi" w:hAnsiTheme="majorHAnsi" w:cstheme="majorHAnsi"/>
          <w:b/>
          <w:bCs/>
          <w:color w:val="000000"/>
          <w:szCs w:val="22"/>
          <w:u w:val="single"/>
        </w:rPr>
        <w:t>and all civilization and intellectual progress would be lost</w:t>
      </w:r>
      <w:r w:rsidRPr="008F3633">
        <w:rPr>
          <w:rFonts w:asciiTheme="majorHAnsi" w:hAnsiTheme="majorHAnsi" w:cstheme="majorHAnsi"/>
          <w:color w:val="000000"/>
          <w:sz w:val="8"/>
          <w:szCs w:val="8"/>
        </w:rPr>
        <w:t xml:space="preserve"> A second reason we might think it would be wrong to cause human extinction is the loss that would occur of the only (known) form of rational life and the knowledge and civilization that that form of life has created. One thought here could be that just as some might consider it wrong to destroy an individual human heritage monument like the Sphinx, it would also be wrong if the advances made by humans over the past few millennia were lost or prevented from progressing. A related argument is made by those who feel that there is something special about </w:t>
      </w:r>
      <w:r w:rsidRPr="008F3633">
        <w:rPr>
          <w:rFonts w:asciiTheme="majorHAnsi" w:hAnsiTheme="majorHAnsi" w:cstheme="majorHAnsi"/>
          <w:color w:val="000000"/>
          <w:szCs w:val="22"/>
          <w:u w:val="single"/>
          <w:shd w:val="clear" w:color="auto" w:fill="00FFFF"/>
        </w:rPr>
        <w:t>humans’ capacity for rationality</w:t>
      </w:r>
      <w:r w:rsidRPr="008F3633">
        <w:rPr>
          <w:rFonts w:asciiTheme="majorHAnsi" w:hAnsiTheme="majorHAnsi" w:cstheme="majorHAnsi"/>
          <w:color w:val="000000"/>
          <w:sz w:val="8"/>
          <w:szCs w:val="8"/>
          <w:shd w:val="clear" w:color="auto" w:fill="00FFFF"/>
        </w:rPr>
        <w:t xml:space="preserve"> </w:t>
      </w:r>
      <w:r w:rsidRPr="008F3633">
        <w:rPr>
          <w:rFonts w:asciiTheme="majorHAnsi" w:hAnsiTheme="majorHAnsi" w:cstheme="majorHAnsi"/>
          <w:color w:val="000000"/>
          <w:sz w:val="8"/>
          <w:szCs w:val="8"/>
        </w:rPr>
        <w:t xml:space="preserve">which </w:t>
      </w:r>
      <w:r w:rsidRPr="008F3633">
        <w:rPr>
          <w:rFonts w:asciiTheme="majorHAnsi" w:hAnsiTheme="majorHAnsi" w:cstheme="majorHAnsi"/>
          <w:color w:val="000000"/>
          <w:szCs w:val="22"/>
          <w:u w:val="single"/>
          <w:shd w:val="clear" w:color="auto" w:fill="00FFFF"/>
        </w:rPr>
        <w:t>is valuable in itself</w:t>
      </w:r>
      <w:r w:rsidRPr="008F3633">
        <w:rPr>
          <w:rFonts w:asciiTheme="majorHAnsi" w:hAnsiTheme="majorHAnsi" w:cstheme="majorHAnsi"/>
          <w:color w:val="000000"/>
          <w:sz w:val="8"/>
          <w:szCs w:val="8"/>
        </w:rPr>
        <w:t xml:space="preserve">. Since humans are the only intelligent life that we know of, it would be a loss, in itself, to the world for that to end. I admit that I struggle to fully appreciate this thought. It seems to me that Henry Sidgwick was correct in thinking that these things are only important insofar as they are important to humans (Sidgwick 1874, I.IX.4).5 If there is no form of intelligent life in the future, who would there be to lament its loss since intelligent life is the only form of life capable of appreciating intelligence? Similarly, if there is no one with the rational capacity to appreciate historic monuments and civil progress, who would there be to be negatively affected or even notice the loss?6 However, even if there is nothing special about human rationality, just as some people try to prevent the extinction of nonhuman animal species, we might think that </w:t>
      </w:r>
      <w:r w:rsidRPr="008F3633">
        <w:rPr>
          <w:rFonts w:asciiTheme="majorHAnsi" w:hAnsiTheme="majorHAnsi" w:cstheme="majorHAnsi"/>
          <w:color w:val="000000"/>
          <w:szCs w:val="22"/>
          <w:u w:val="single"/>
        </w:rPr>
        <w:t>we ought also to prevent human extinction for the sake of biodiversity</w:t>
      </w:r>
      <w:r w:rsidRPr="008F3633">
        <w:rPr>
          <w:rFonts w:asciiTheme="majorHAnsi" w:hAnsiTheme="majorHAnsi" w:cstheme="majorHAnsi"/>
          <w:color w:val="000000"/>
          <w:sz w:val="8"/>
          <w:szCs w:val="8"/>
        </w:rPr>
        <w:t xml:space="preserve">. The thought in this, as well as the earlier examples, must be that it would somehow be bad for the world if there were no more humans even though there would be no one for whom it is bad. This may be so but the only way to understand this reason is impersonally. Since we are concerned with wrongness rather than badness, we must ask whether something that impacts no one’s well-being, status or claims can be wrong. As we saw earlier, in the contractualist framework reasons must be personal rather than impersonal in order to provide grounds for reasonable rejection (Scanlon 1998, 218–223). Since the loss of civilization, intelligent life or biodiversity are per se impersonal reasons, there is no standpoint from which these reasons could be used to reasonably reject a principle that permitted extinction. Therefore, causing human extinction on the grounds of the loss of civilization, rational life or biodiversity would not be wrong. 2.3. </w:t>
      </w:r>
      <w:r w:rsidRPr="008F3633">
        <w:rPr>
          <w:rFonts w:asciiTheme="majorHAnsi" w:hAnsiTheme="majorHAnsi" w:cstheme="majorHAnsi"/>
          <w:b/>
          <w:bCs/>
          <w:color w:val="000000"/>
          <w:szCs w:val="22"/>
          <w:u w:val="single"/>
          <w:shd w:val="clear" w:color="auto" w:fill="00FFFF"/>
        </w:rPr>
        <w:t>Existing people would endure physical pain and</w:t>
      </w:r>
      <w:r w:rsidRPr="008F3633">
        <w:rPr>
          <w:rFonts w:asciiTheme="majorHAnsi" w:hAnsiTheme="majorHAnsi" w:cstheme="majorHAnsi"/>
          <w:b/>
          <w:bCs/>
          <w:color w:val="000000"/>
          <w:szCs w:val="22"/>
          <w:u w:val="single"/>
        </w:rPr>
        <w:t xml:space="preserve">/or </w:t>
      </w:r>
      <w:r w:rsidRPr="008F3633">
        <w:rPr>
          <w:rFonts w:asciiTheme="majorHAnsi" w:hAnsiTheme="majorHAnsi" w:cstheme="majorHAnsi"/>
          <w:b/>
          <w:bCs/>
          <w:color w:val="000000"/>
          <w:szCs w:val="22"/>
          <w:u w:val="single"/>
          <w:shd w:val="clear" w:color="auto" w:fill="00FFFF"/>
        </w:rPr>
        <w:t xml:space="preserve">painful </w:t>
      </w:r>
      <w:r w:rsidRPr="008F3633">
        <w:rPr>
          <w:rFonts w:asciiTheme="majorHAnsi" w:hAnsiTheme="majorHAnsi" w:cstheme="majorHAnsi"/>
          <w:b/>
          <w:bCs/>
          <w:color w:val="000000"/>
          <w:szCs w:val="22"/>
          <w:u w:val="single"/>
        </w:rPr>
        <w:t xml:space="preserve">and/or </w:t>
      </w:r>
      <w:r w:rsidRPr="008F3633">
        <w:rPr>
          <w:rFonts w:asciiTheme="majorHAnsi" w:hAnsiTheme="majorHAnsi" w:cstheme="majorHAnsi"/>
          <w:b/>
          <w:bCs/>
          <w:color w:val="000000"/>
          <w:szCs w:val="22"/>
          <w:u w:val="single"/>
          <w:shd w:val="clear" w:color="auto" w:fill="00FFFF"/>
        </w:rPr>
        <w:t>premature deaths</w:t>
      </w:r>
      <w:r w:rsidRPr="008F3633">
        <w:rPr>
          <w:rFonts w:asciiTheme="majorHAnsi" w:hAnsiTheme="majorHAnsi" w:cstheme="majorHAnsi"/>
          <w:color w:val="000000"/>
          <w:sz w:val="8"/>
          <w:szCs w:val="8"/>
          <w:shd w:val="clear" w:color="auto" w:fill="00FFFF"/>
        </w:rPr>
        <w:t xml:space="preserve"> </w:t>
      </w:r>
      <w:r w:rsidRPr="008F3633">
        <w:rPr>
          <w:rFonts w:asciiTheme="majorHAnsi" w:hAnsiTheme="majorHAnsi" w:cstheme="majorHAnsi"/>
          <w:color w:val="000000"/>
          <w:sz w:val="8"/>
          <w:szCs w:val="8"/>
        </w:rPr>
        <w:t xml:space="preserve">Thinking about the ways in which human extinction might come about brings to the fore two more reasons it might be wrong. It could, for example, occur if all humans (or at least the critical number needed to be unable to replenish the population, leading to eventual extinction) underwent a sterilization procedure. Or perhaps it could come about due to anthropogenic climate change or a massive asteroid hitting the Earth and wiping out the species in the same way it did the dinosaurs millions of years ago. </w:t>
      </w:r>
      <w:r w:rsidRPr="008F3633">
        <w:rPr>
          <w:rFonts w:asciiTheme="majorHAnsi" w:hAnsiTheme="majorHAnsi" w:cstheme="majorHAnsi"/>
          <w:color w:val="000000"/>
          <w:szCs w:val="22"/>
          <w:u w:val="single"/>
        </w:rPr>
        <w:t>Each</w:t>
      </w:r>
      <w:r w:rsidRPr="008F3633">
        <w:rPr>
          <w:rFonts w:asciiTheme="majorHAnsi" w:hAnsiTheme="majorHAnsi" w:cstheme="majorHAnsi"/>
          <w:color w:val="000000"/>
          <w:sz w:val="8"/>
          <w:szCs w:val="8"/>
        </w:rPr>
        <w:t xml:space="preserve"> of these </w:t>
      </w:r>
      <w:r w:rsidRPr="008F3633">
        <w:rPr>
          <w:rFonts w:asciiTheme="majorHAnsi" w:hAnsiTheme="majorHAnsi" w:cstheme="majorHAnsi"/>
          <w:color w:val="000000"/>
          <w:szCs w:val="22"/>
          <w:u w:val="single"/>
        </w:rPr>
        <w:t>scenario</w:t>
      </w:r>
      <w:r w:rsidRPr="008F3633">
        <w:rPr>
          <w:rFonts w:asciiTheme="majorHAnsi" w:hAnsiTheme="majorHAnsi" w:cstheme="majorHAnsi"/>
          <w:color w:val="000000"/>
          <w:sz w:val="8"/>
          <w:szCs w:val="8"/>
        </w:rPr>
        <w:t xml:space="preserve">s </w:t>
      </w:r>
      <w:r w:rsidRPr="008F3633">
        <w:rPr>
          <w:rFonts w:asciiTheme="majorHAnsi" w:hAnsiTheme="majorHAnsi" w:cstheme="majorHAnsi"/>
          <w:color w:val="000000"/>
          <w:szCs w:val="22"/>
          <w:u w:val="single"/>
        </w:rPr>
        <w:t>would involve significant physical</w:t>
      </w:r>
      <w:r w:rsidRPr="008F3633">
        <w:rPr>
          <w:rFonts w:asciiTheme="majorHAnsi" w:hAnsiTheme="majorHAnsi" w:cstheme="majorHAnsi"/>
          <w:color w:val="000000"/>
          <w:sz w:val="8"/>
          <w:szCs w:val="8"/>
        </w:rPr>
        <w:t xml:space="preserve"> </w:t>
      </w:r>
      <w:r w:rsidRPr="008F3633">
        <w:rPr>
          <w:rFonts w:asciiTheme="majorHAnsi" w:hAnsiTheme="majorHAnsi" w:cstheme="majorHAnsi"/>
          <w:color w:val="000000"/>
          <w:szCs w:val="22"/>
          <w:u w:val="single"/>
        </w:rPr>
        <w:t>and/</w:t>
      </w:r>
      <w:r w:rsidRPr="008F3633">
        <w:rPr>
          <w:rFonts w:asciiTheme="majorHAnsi" w:hAnsiTheme="majorHAnsi" w:cstheme="majorHAnsi"/>
          <w:color w:val="000000"/>
          <w:sz w:val="8"/>
          <w:szCs w:val="8"/>
        </w:rPr>
        <w:t xml:space="preserve">or </w:t>
      </w:r>
      <w:r w:rsidRPr="008F3633">
        <w:rPr>
          <w:rFonts w:asciiTheme="majorHAnsi" w:hAnsiTheme="majorHAnsi" w:cstheme="majorHAnsi"/>
          <w:color w:val="000000"/>
          <w:szCs w:val="22"/>
          <w:u w:val="single"/>
        </w:rPr>
        <w:t>non-physical harms</w:t>
      </w:r>
      <w:r w:rsidRPr="008F3633">
        <w:rPr>
          <w:rFonts w:asciiTheme="majorHAnsi" w:hAnsiTheme="majorHAnsi" w:cstheme="majorHAnsi"/>
          <w:color w:val="000000"/>
          <w:sz w:val="8"/>
          <w:szCs w:val="8"/>
        </w:rPr>
        <w:t xml:space="preserve"> to existing people and their interests. Physically, people might suffer premature and possibly also painful deaths, for example. It is not hard to imagine examples in which the process of </w:t>
      </w:r>
      <w:r w:rsidRPr="008F3633">
        <w:rPr>
          <w:rFonts w:asciiTheme="majorHAnsi" w:hAnsiTheme="majorHAnsi" w:cstheme="majorHAnsi"/>
          <w:color w:val="000000"/>
          <w:szCs w:val="22"/>
          <w:u w:val="single"/>
        </w:rPr>
        <w:t>extinction could cause</w:t>
      </w:r>
      <w:r w:rsidRPr="008F3633">
        <w:rPr>
          <w:rFonts w:asciiTheme="majorHAnsi" w:hAnsiTheme="majorHAnsi" w:cstheme="majorHAnsi"/>
          <w:color w:val="000000"/>
          <w:sz w:val="8"/>
          <w:szCs w:val="8"/>
        </w:rPr>
        <w:t xml:space="preserve"> </w:t>
      </w:r>
      <w:r w:rsidRPr="008F3633">
        <w:rPr>
          <w:rFonts w:asciiTheme="majorHAnsi" w:hAnsiTheme="majorHAnsi" w:cstheme="majorHAnsi"/>
          <w:color w:val="000000"/>
          <w:szCs w:val="22"/>
          <w:u w:val="single"/>
        </w:rPr>
        <w:t>premature death</w:t>
      </w:r>
      <w:r w:rsidRPr="008F3633">
        <w:rPr>
          <w:rFonts w:asciiTheme="majorHAnsi" w:hAnsiTheme="majorHAnsi" w:cstheme="majorHAnsi"/>
          <w:color w:val="000000"/>
          <w:sz w:val="8"/>
          <w:szCs w:val="8"/>
        </w:rPr>
        <w:t xml:space="preserve">. </w:t>
      </w:r>
      <w:r w:rsidRPr="008F3633">
        <w:rPr>
          <w:rFonts w:asciiTheme="majorHAnsi" w:hAnsiTheme="majorHAnsi" w:cstheme="majorHAnsi"/>
          <w:color w:val="000000"/>
          <w:szCs w:val="22"/>
          <w:u w:val="single"/>
        </w:rPr>
        <w:t>A nuclear winter</w:t>
      </w:r>
      <w:r w:rsidRPr="008F3633">
        <w:rPr>
          <w:rFonts w:asciiTheme="majorHAnsi" w:hAnsiTheme="majorHAnsi" w:cstheme="majorHAnsi"/>
          <w:color w:val="000000"/>
          <w:sz w:val="8"/>
          <w:szCs w:val="8"/>
        </w:rPr>
        <w:t xml:space="preserve"> </w:t>
      </w:r>
      <w:r w:rsidRPr="008F3633">
        <w:rPr>
          <w:rFonts w:asciiTheme="majorHAnsi" w:hAnsiTheme="majorHAnsi" w:cstheme="majorHAnsi"/>
          <w:color w:val="000000"/>
          <w:szCs w:val="22"/>
          <w:u w:val="single"/>
        </w:rPr>
        <w:t>that killed everyone or even just every woman under the age of 50 is a clear example of such a case</w:t>
      </w:r>
      <w:r w:rsidRPr="008F3633">
        <w:rPr>
          <w:rFonts w:asciiTheme="majorHAnsi" w:hAnsiTheme="majorHAnsi" w:cstheme="majorHAnsi"/>
          <w:color w:val="000000"/>
          <w:sz w:val="8"/>
          <w:szCs w:val="8"/>
        </w:rPr>
        <w:t xml:space="preserve">. Obviously, some types of premature death themselves cannot be reasons to reject a principle. Every person dies eventually, sometimes earlier than the standard expected lifespan due to accidents or causes like spontaneously occurring incurable cancers. A cause such as disease is not a moral agent and therefore it cannot be wrong if it unavoidably kills a person prematurely. Scanlon says that the fact that a principle would reduce a person’s well-being gives that person a reason to reject the principle: ‘components of well-being figure prominently as grounds for reasonable rejection’ (Scanlon 1998, 214). However, it is not settled yet whether premature death is a setback to well-being. Some philosophers hold that death is a harm to the person who dies, whilst others argue that it is not.7 I will argue, however, that regardless of who is correct in that debate, </w:t>
      </w:r>
      <w:r w:rsidRPr="008F3633">
        <w:rPr>
          <w:rFonts w:asciiTheme="majorHAnsi" w:hAnsiTheme="majorHAnsi" w:cstheme="majorHAnsi"/>
          <w:color w:val="000000"/>
          <w:szCs w:val="22"/>
          <w:u w:val="single"/>
        </w:rPr>
        <w:t xml:space="preserve">being caused </w:t>
      </w:r>
      <w:r w:rsidRPr="008F3633">
        <w:rPr>
          <w:rFonts w:asciiTheme="majorHAnsi" w:hAnsiTheme="majorHAnsi" w:cstheme="majorHAnsi"/>
          <w:color w:val="000000"/>
          <w:szCs w:val="22"/>
          <w:u w:val="single"/>
          <w:shd w:val="clear" w:color="auto" w:fill="00FFFF"/>
        </w:rPr>
        <w:t>to die prematurely</w:t>
      </w:r>
      <w:r w:rsidRPr="008F3633">
        <w:rPr>
          <w:rFonts w:asciiTheme="majorHAnsi" w:hAnsiTheme="majorHAnsi" w:cstheme="majorHAnsi"/>
          <w:color w:val="000000"/>
          <w:szCs w:val="22"/>
          <w:u w:val="single"/>
        </w:rPr>
        <w:t xml:space="preserve"> can be reason to reject a principle when it </w:t>
      </w:r>
      <w:r w:rsidRPr="008F3633">
        <w:rPr>
          <w:rFonts w:asciiTheme="majorHAnsi" w:hAnsiTheme="majorHAnsi" w:cstheme="majorHAnsi"/>
          <w:color w:val="000000"/>
          <w:szCs w:val="22"/>
          <w:u w:val="single"/>
          <w:shd w:val="clear" w:color="auto" w:fill="00FFFF"/>
        </w:rPr>
        <w:t>fails to show respect to the person as a rational agent</w:t>
      </w:r>
      <w:r w:rsidRPr="008F3633">
        <w:rPr>
          <w:rFonts w:asciiTheme="majorHAnsi" w:hAnsiTheme="majorHAnsi" w:cstheme="majorHAnsi"/>
          <w:color w:val="000000"/>
          <w:sz w:val="8"/>
          <w:szCs w:val="8"/>
        </w:rPr>
        <w:t>. Scanlon says that recognizing others as rational beings with interests involves seeing reason to preserve life and prevent death: ‘</w:t>
      </w:r>
      <w:r w:rsidRPr="008F3633">
        <w:rPr>
          <w:rFonts w:asciiTheme="majorHAnsi" w:hAnsiTheme="majorHAnsi" w:cstheme="majorHAnsi"/>
          <w:color w:val="000000"/>
          <w:szCs w:val="22"/>
          <w:u w:val="single"/>
        </w:rPr>
        <w:t>appreciating</w:t>
      </w:r>
      <w:r w:rsidRPr="008F3633">
        <w:rPr>
          <w:rFonts w:asciiTheme="majorHAnsi" w:hAnsiTheme="majorHAnsi" w:cstheme="majorHAnsi"/>
          <w:color w:val="000000"/>
          <w:sz w:val="8"/>
          <w:szCs w:val="8"/>
        </w:rPr>
        <w:t xml:space="preserve"> </w:t>
      </w:r>
      <w:r w:rsidRPr="008F3633">
        <w:rPr>
          <w:rFonts w:asciiTheme="majorHAnsi" w:hAnsiTheme="majorHAnsi" w:cstheme="majorHAnsi"/>
          <w:color w:val="000000"/>
          <w:szCs w:val="22"/>
          <w:u w:val="single"/>
        </w:rPr>
        <w:t>the value of human life is primarily a matter of</w:t>
      </w:r>
      <w:r w:rsidRPr="008F3633">
        <w:rPr>
          <w:rFonts w:asciiTheme="majorHAnsi" w:hAnsiTheme="majorHAnsi" w:cstheme="majorHAnsi"/>
          <w:color w:val="000000"/>
          <w:sz w:val="8"/>
          <w:szCs w:val="8"/>
        </w:rPr>
        <w:t xml:space="preserve"> </w:t>
      </w:r>
      <w:r w:rsidRPr="008F3633">
        <w:rPr>
          <w:rFonts w:asciiTheme="majorHAnsi" w:hAnsiTheme="majorHAnsi" w:cstheme="majorHAnsi"/>
          <w:color w:val="000000"/>
          <w:szCs w:val="22"/>
          <w:u w:val="single"/>
        </w:rPr>
        <w:t>seeing human lives as</w:t>
      </w:r>
      <w:r w:rsidRPr="008F3633">
        <w:rPr>
          <w:rFonts w:asciiTheme="majorHAnsi" w:hAnsiTheme="majorHAnsi" w:cstheme="majorHAnsi"/>
          <w:color w:val="000000"/>
          <w:sz w:val="8"/>
          <w:szCs w:val="8"/>
        </w:rPr>
        <w:t xml:space="preserve"> something </w:t>
      </w:r>
      <w:r w:rsidRPr="008F3633">
        <w:rPr>
          <w:rFonts w:asciiTheme="majorHAnsi" w:hAnsiTheme="majorHAnsi" w:cstheme="majorHAnsi"/>
          <w:color w:val="000000"/>
          <w:szCs w:val="22"/>
          <w:u w:val="single"/>
        </w:rPr>
        <w:t>to be respected</w:t>
      </w:r>
      <w:r w:rsidRPr="008F3633">
        <w:rPr>
          <w:rFonts w:asciiTheme="majorHAnsi" w:hAnsiTheme="majorHAnsi" w:cstheme="majorHAnsi"/>
          <w:color w:val="000000"/>
          <w:sz w:val="8"/>
          <w:szCs w:val="8"/>
        </w:rPr>
        <w:t xml:space="preserve">, where this involves seeing reasons not to destroy them, reasons to protect them, and reasons to want them to go well’ (Scanlon 1998, 104). The ‘respect for life’ in this case is a respect for the person living, not respect for human life in the abstract. This means that we can sometimes fail to protect human life without acting wrongfully if we still respect the person living. Scanlon gives the example of a person who faces a life of unending and extreme pain such that she wishes to end it by committing suicide. Scanlon does not think that the suicidal person shows a lack of respect for her own life by seeking to end it because the person whose life it is has no reason to want it to go on. This is important to note because it emphasizes the fact that the respect for human life is person-affecting. It is not wrong to murder because of the impersonal disvalue of death in general, but because </w:t>
      </w:r>
      <w:r w:rsidRPr="008F3633">
        <w:rPr>
          <w:rFonts w:asciiTheme="majorHAnsi" w:hAnsiTheme="majorHAnsi" w:cstheme="majorHAnsi"/>
          <w:color w:val="000000"/>
          <w:szCs w:val="22"/>
          <w:u w:val="single"/>
        </w:rPr>
        <w:t>taking someone’s life without their permission shows disrespect to that person</w:t>
      </w:r>
      <w:r w:rsidRPr="008F3633">
        <w:rPr>
          <w:rFonts w:asciiTheme="majorHAnsi" w:hAnsiTheme="majorHAnsi" w:cstheme="majorHAnsi"/>
          <w:color w:val="000000"/>
          <w:sz w:val="8"/>
          <w:szCs w:val="8"/>
        </w:rPr>
        <w:t xml:space="preserve">. This supports its inclusion as a reason in the contractualist formula, regardless of what side ends up winning the ‘is death a harm?’ debate because even if death turns out not to harm the person who died, ending their life without their consent shows disrespect to that person. A person who could reject a principle permitting another to cause his or her premature death presumably does not wish to die at that time, or in that manner. Thus, </w:t>
      </w:r>
      <w:r w:rsidRPr="008F3633">
        <w:rPr>
          <w:rFonts w:asciiTheme="majorHAnsi" w:hAnsiTheme="majorHAnsi" w:cstheme="majorHAnsi"/>
          <w:b/>
          <w:bCs/>
          <w:color w:val="000000"/>
          <w:szCs w:val="22"/>
          <w:u w:val="single"/>
        </w:rPr>
        <w:t xml:space="preserve">if they are </w:t>
      </w:r>
      <w:r w:rsidRPr="008F3633">
        <w:rPr>
          <w:rFonts w:asciiTheme="majorHAnsi" w:hAnsiTheme="majorHAnsi" w:cstheme="majorHAnsi"/>
          <w:b/>
          <w:bCs/>
          <w:color w:val="000000"/>
          <w:szCs w:val="22"/>
          <w:u w:val="single"/>
          <w:shd w:val="clear" w:color="auto" w:fill="00FFFF"/>
        </w:rPr>
        <w:t>killed without their consent, their interests have not been taken into account</w:t>
      </w:r>
      <w:r w:rsidRPr="008F3633">
        <w:rPr>
          <w:rFonts w:asciiTheme="majorHAnsi" w:hAnsiTheme="majorHAnsi" w:cstheme="majorHAnsi"/>
          <w:color w:val="000000"/>
          <w:sz w:val="8"/>
          <w:szCs w:val="8"/>
        </w:rPr>
        <w:t xml:space="preserve">, and they have a reason to reject the principle that allowed their premature death.8 This is as true in the case of death due to extinction as it is for death due to murder. However, physical pain may also be caused to existing people without killing them, but still resulting in human extinction. Imagine, for example, surgically removing everyone’s reproductive organs in order to prevent the creation of any future people. Another example could be </w:t>
      </w:r>
      <w:r w:rsidRPr="008F3633">
        <w:rPr>
          <w:rFonts w:asciiTheme="majorHAnsi" w:hAnsiTheme="majorHAnsi" w:cstheme="majorHAnsi"/>
          <w:color w:val="000000"/>
          <w:szCs w:val="22"/>
          <w:u w:val="single"/>
        </w:rPr>
        <w:t>a nuclear bomb that did not kill anyone, but did painfully render them infertile through illness or injury</w:t>
      </w:r>
      <w:r w:rsidRPr="008F3633">
        <w:rPr>
          <w:rFonts w:asciiTheme="majorHAnsi" w:hAnsiTheme="majorHAnsi" w:cstheme="majorHAnsi"/>
          <w:color w:val="000000"/>
          <w:sz w:val="8"/>
          <w:szCs w:val="8"/>
        </w:rPr>
        <w:t xml:space="preserve">. These would be cases in which physical pain (through surgery or bombs) was inflicted on existing people and the extinction came about as a result of the painful incident rather than through death. Furthermore, one could imagine a situation in which a bomb (for example) killed enough people to cause extinction, but some people remained alive, but in terrible pain from injuries. It seems uncontroversial that the infliction of physical pain could be a reason to reject a principle. Although Scanlon says that an impact on well-being is not the only reason to reject principles, it plays a significant role, and indeed, most principles are likely to be rejected due to a negative impact on a person’s well-being, physical or otherwise. It may be queried here whether it is actually the involuntariness of the pain that is grounds for reasonable rejection rather than the physical pain itself because not all pain that a person suffers is involuntary. One can imagine acts that can cause physical pain that are not rejectable — base jumping or life-saving or improving surgery, for example. On the other hand, pushing someone off a cliff or cutting him with a scalpel against his will are clearly rejectable acts. The difference between the two cases is that in the former, the person having the pain inflicted has consented to that pain or risk of pain. My view is that they cannot be separated in these cases and it is involuntary physical pain that is the grounds for reasonable rejection. Thus, the fact that a principle would allow unwanted physical harm gives a person who would be subjected to that harm a reason to reject the principle. Of course the mere fact that a principle causes involuntary physical harm or premature death is not sufficient to declare that the principle is rejectable — there might be countervailing reasons. In the case of extinction, what countervailing reasons might be offered in favour of the involuntary physical pain/ death-inducing harm? One such </w:t>
      </w:r>
      <w:r w:rsidRPr="008F3633">
        <w:rPr>
          <w:rFonts w:asciiTheme="majorHAnsi" w:hAnsiTheme="majorHAnsi" w:cstheme="majorHAnsi"/>
          <w:color w:val="000000"/>
          <w:sz w:val="8"/>
          <w:szCs w:val="8"/>
        </w:rPr>
        <w:lastRenderedPageBreak/>
        <w:t xml:space="preserve">reason that might be offered is that humans are a harm to the natural environment and that the world might be a better place if there were no humans in it. It could be that humans might rightfully be considered an all-things-considered hindrance to the world rather than a benefit to it given the fact that we have been largely responsible for the extinction of many species, pollution and, most recently, climate change which have all negatively affected the natural environment in ways we are only just beginning to understand. Thus, the fact that human extinction would improve the natural environment (or at least prevent it from degrading further), is a countervailing reason in favour of extinction to be weighed against the reasons held by humans who would experience physical pain or premature death. However, the good of the environment as described above is by definition not a personal reason. Just like the loss of rational life and civilization, therefore, it cannot be a reason on its own when determining what is wrong and countervail the strong personal reasons to avoid pain/death that is held by the people who would suffer from it.9 Every person existing at the time of the extinction would have a reason to reject that principle on the grounds of the physical pain they are being forced to endure against their will that could not be countervailed by impersonal considerations such as the negative impact humans may have on the earth. Therefore, a principle that permitted extinction to be accomplished in a way that caused involuntary physical pain or premature death could quite clearly be rejectable by existing people with no relevant countervailing reasons. This means that human extinction that came about in this way would be wrong. There are of course also additional reasons they could reject a similar principle which I now turn to address in the next section. 2.4. </w:t>
      </w:r>
      <w:r w:rsidRPr="008F3633">
        <w:rPr>
          <w:rFonts w:asciiTheme="majorHAnsi" w:hAnsiTheme="majorHAnsi" w:cstheme="majorHAnsi"/>
          <w:b/>
          <w:bCs/>
          <w:color w:val="000000"/>
          <w:szCs w:val="22"/>
          <w:u w:val="single"/>
        </w:rPr>
        <w:t>Existing people could endure non-physical harms</w:t>
      </w:r>
      <w:r w:rsidRPr="008F3633">
        <w:rPr>
          <w:rFonts w:asciiTheme="majorHAnsi" w:hAnsiTheme="majorHAnsi" w:cstheme="majorHAnsi"/>
          <w:color w:val="000000"/>
          <w:sz w:val="8"/>
          <w:szCs w:val="8"/>
        </w:rPr>
        <w:t xml:space="preserve"> I said earlier than </w:t>
      </w:r>
      <w:r w:rsidRPr="008F3633">
        <w:rPr>
          <w:rFonts w:asciiTheme="majorHAnsi" w:hAnsiTheme="majorHAnsi" w:cstheme="majorHAnsi"/>
          <w:color w:val="000000"/>
          <w:szCs w:val="22"/>
          <w:u w:val="single"/>
        </w:rPr>
        <w:t>the fact</w:t>
      </w:r>
      <w:r w:rsidRPr="008F3633">
        <w:rPr>
          <w:rFonts w:asciiTheme="majorHAnsi" w:hAnsiTheme="majorHAnsi" w:cstheme="majorHAnsi"/>
          <w:color w:val="000000"/>
          <w:sz w:val="8"/>
          <w:szCs w:val="8"/>
        </w:rPr>
        <w:t xml:space="preserve"> in itself that </w:t>
      </w:r>
      <w:r w:rsidRPr="008F3633">
        <w:rPr>
          <w:rFonts w:asciiTheme="majorHAnsi" w:hAnsiTheme="majorHAnsi" w:cstheme="majorHAnsi"/>
          <w:color w:val="000000"/>
          <w:szCs w:val="22"/>
          <w:u w:val="single"/>
        </w:rPr>
        <w:t>there would not be any future people</w:t>
      </w:r>
      <w:r w:rsidRPr="008F3633">
        <w:rPr>
          <w:rFonts w:asciiTheme="majorHAnsi" w:hAnsiTheme="majorHAnsi" w:cstheme="majorHAnsi"/>
          <w:color w:val="000000"/>
          <w:sz w:val="8"/>
          <w:szCs w:val="8"/>
        </w:rPr>
        <w:t xml:space="preserve"> is an impersonal reason and can therefore not be a reason to reject a principle permitting extinction. However, this impersonal reason </w:t>
      </w:r>
      <w:r w:rsidRPr="008F3633">
        <w:rPr>
          <w:rFonts w:asciiTheme="majorHAnsi" w:hAnsiTheme="majorHAnsi" w:cstheme="majorHAnsi"/>
          <w:color w:val="000000"/>
          <w:szCs w:val="22"/>
          <w:u w:val="single"/>
        </w:rPr>
        <w:t>could give rise to a personal reason</w:t>
      </w:r>
      <w:r w:rsidRPr="008F3633">
        <w:rPr>
          <w:rFonts w:asciiTheme="majorHAnsi" w:hAnsiTheme="majorHAnsi" w:cstheme="majorHAnsi"/>
          <w:color w:val="000000"/>
          <w:sz w:val="8"/>
          <w:szCs w:val="8"/>
        </w:rPr>
        <w:t xml:space="preserve"> that is admissible. So, the final important reason people might think that human extinction would be wrong is that </w:t>
      </w:r>
      <w:r w:rsidRPr="008F3633">
        <w:rPr>
          <w:rFonts w:asciiTheme="majorHAnsi" w:hAnsiTheme="majorHAnsi" w:cstheme="majorHAnsi"/>
          <w:color w:val="000000"/>
          <w:szCs w:val="22"/>
          <w:u w:val="single"/>
          <w:shd w:val="clear" w:color="auto" w:fill="00FFFF"/>
        </w:rPr>
        <w:t xml:space="preserve">there could be various </w:t>
      </w:r>
      <w:r w:rsidRPr="008F3633">
        <w:rPr>
          <w:rFonts w:asciiTheme="majorHAnsi" w:hAnsiTheme="majorHAnsi" w:cstheme="majorHAnsi"/>
          <w:color w:val="000000"/>
          <w:szCs w:val="22"/>
          <w:u w:val="single"/>
        </w:rPr>
        <w:t xml:space="preserve">deleterious </w:t>
      </w:r>
      <w:r w:rsidRPr="008F3633">
        <w:rPr>
          <w:rFonts w:asciiTheme="majorHAnsi" w:hAnsiTheme="majorHAnsi" w:cstheme="majorHAnsi"/>
          <w:color w:val="000000"/>
          <w:szCs w:val="22"/>
          <w:u w:val="single"/>
          <w:shd w:val="clear" w:color="auto" w:fill="00FFFF"/>
        </w:rPr>
        <w:t>psychological effects</w:t>
      </w:r>
      <w:r w:rsidRPr="008F3633">
        <w:rPr>
          <w:rFonts w:asciiTheme="majorHAnsi" w:hAnsiTheme="majorHAnsi" w:cstheme="majorHAnsi"/>
          <w:color w:val="000000"/>
          <w:sz w:val="8"/>
          <w:szCs w:val="8"/>
          <w:shd w:val="clear" w:color="auto" w:fill="00FFFF"/>
        </w:rPr>
        <w:t xml:space="preserve"> </w:t>
      </w:r>
      <w:r w:rsidRPr="008F3633">
        <w:rPr>
          <w:rFonts w:asciiTheme="majorHAnsi" w:hAnsiTheme="majorHAnsi" w:cstheme="majorHAnsi"/>
          <w:color w:val="000000"/>
          <w:sz w:val="8"/>
          <w:szCs w:val="8"/>
        </w:rPr>
        <w:t xml:space="preserve">that would be endured by existing people having the knowledge that there would be no future generations. </w:t>
      </w:r>
      <w:r w:rsidRPr="008F3633">
        <w:rPr>
          <w:rFonts w:asciiTheme="majorHAnsi" w:hAnsiTheme="majorHAnsi" w:cstheme="majorHAnsi"/>
          <w:color w:val="000000"/>
          <w:szCs w:val="22"/>
          <w:u w:val="single"/>
        </w:rPr>
        <w:t>There are two main sources of this trauma</w:t>
      </w:r>
      <w:r w:rsidRPr="008F3633">
        <w:rPr>
          <w:rFonts w:asciiTheme="majorHAnsi" w:hAnsiTheme="majorHAnsi" w:cstheme="majorHAnsi"/>
          <w:color w:val="000000"/>
          <w:sz w:val="8"/>
          <w:szCs w:val="8"/>
        </w:rPr>
        <w:t xml:space="preserve">, both arising from the knowledge that there will be no more people. </w:t>
      </w:r>
      <w:r w:rsidRPr="008F3633">
        <w:rPr>
          <w:rFonts w:asciiTheme="majorHAnsi" w:hAnsiTheme="majorHAnsi" w:cstheme="majorHAnsi"/>
          <w:color w:val="000000"/>
          <w:szCs w:val="22"/>
          <w:u w:val="single"/>
        </w:rPr>
        <w:t>The first relates to individual people and the undesired negative effect on well-being</w:t>
      </w:r>
      <w:r w:rsidRPr="008F3633">
        <w:rPr>
          <w:rFonts w:asciiTheme="majorHAnsi" w:hAnsiTheme="majorHAnsi" w:cstheme="majorHAnsi"/>
          <w:color w:val="000000"/>
          <w:sz w:val="8"/>
          <w:szCs w:val="8"/>
        </w:rPr>
        <w:t xml:space="preserve"> </w:t>
      </w:r>
      <w:r w:rsidRPr="008F3633">
        <w:rPr>
          <w:rFonts w:asciiTheme="majorHAnsi" w:hAnsiTheme="majorHAnsi" w:cstheme="majorHAnsi"/>
          <w:color w:val="000000"/>
          <w:szCs w:val="22"/>
          <w:u w:val="single"/>
        </w:rPr>
        <w:t>that would be experienced by those who would have wanted to have children</w:t>
      </w:r>
      <w:r w:rsidRPr="008F3633">
        <w:rPr>
          <w:rFonts w:asciiTheme="majorHAnsi" w:hAnsiTheme="majorHAnsi" w:cstheme="majorHAnsi"/>
          <w:color w:val="000000"/>
          <w:sz w:val="8"/>
          <w:szCs w:val="8"/>
        </w:rPr>
        <w:t xml:space="preserve">. Whilst </w:t>
      </w:r>
      <w:r w:rsidRPr="008F3633">
        <w:rPr>
          <w:rFonts w:asciiTheme="majorHAnsi" w:hAnsiTheme="majorHAnsi" w:cstheme="majorHAnsi"/>
          <w:b/>
          <w:bCs/>
          <w:color w:val="000000"/>
          <w:szCs w:val="22"/>
          <w:u w:val="single"/>
        </w:rPr>
        <w:t>this is by no means universa</w:t>
      </w:r>
      <w:r w:rsidRPr="008F3633">
        <w:rPr>
          <w:rFonts w:asciiTheme="majorHAnsi" w:hAnsiTheme="majorHAnsi" w:cstheme="majorHAnsi"/>
          <w:color w:val="000000"/>
          <w:sz w:val="8"/>
          <w:szCs w:val="8"/>
        </w:rPr>
        <w:t xml:space="preserve">l, </w:t>
      </w:r>
      <w:r w:rsidRPr="008F3633">
        <w:rPr>
          <w:rFonts w:asciiTheme="majorHAnsi" w:hAnsiTheme="majorHAnsi" w:cstheme="majorHAnsi"/>
          <w:b/>
          <w:bCs/>
          <w:color w:val="000000"/>
          <w:szCs w:val="22"/>
          <w:u w:val="single"/>
        </w:rPr>
        <w:t>it is fair to say that a good proportion of people feel a strong pull towards reproduction</w:t>
      </w:r>
      <w:r w:rsidRPr="008F3633">
        <w:rPr>
          <w:rFonts w:asciiTheme="majorHAnsi" w:hAnsiTheme="majorHAnsi" w:cstheme="majorHAnsi"/>
          <w:color w:val="000000"/>
          <w:sz w:val="8"/>
          <w:szCs w:val="8"/>
        </w:rPr>
        <w:t xml:space="preserve"> and having their lineage continue in some way. Samuel Scheffler describes the pull towards reproduction as a ‘desire for a personalized relationship with the future’ (Scheffler 2012, 31). Reproducing is a widely held desire and the joys of parenthood are ones that many people wish to experience. For these people knowing that they would not have descendants (or that their descendants will endure painful and/or premature deaths) could create a sense of despair and pointlessness of life. Furthermore, the inability to reproduce and have your own children because of a principle/policy that prevents you (either through bans or physical interventions) would be a significant infringement of what we consider to be a basic right to control what happens to your body. For these reasons, knowing that you will have no descendants could cause significant psychological traumas or harms even if there were no associated physical harm. </w:t>
      </w:r>
      <w:r w:rsidRPr="008F3633">
        <w:rPr>
          <w:rFonts w:asciiTheme="majorHAnsi" w:hAnsiTheme="majorHAnsi" w:cstheme="majorHAnsi"/>
          <w:color w:val="000000"/>
          <w:szCs w:val="22"/>
          <w:u w:val="single"/>
        </w:rPr>
        <w:t>The second is a</w:t>
      </w:r>
      <w:r w:rsidRPr="008F3633">
        <w:rPr>
          <w:rFonts w:asciiTheme="majorHAnsi" w:hAnsiTheme="majorHAnsi" w:cstheme="majorHAnsi"/>
          <w:color w:val="000000"/>
          <w:sz w:val="8"/>
          <w:szCs w:val="8"/>
        </w:rPr>
        <w:t xml:space="preserve"> more general, </w:t>
      </w:r>
      <w:r w:rsidRPr="008F3633">
        <w:rPr>
          <w:rFonts w:asciiTheme="majorHAnsi" w:hAnsiTheme="majorHAnsi" w:cstheme="majorHAnsi"/>
          <w:color w:val="000000"/>
          <w:szCs w:val="22"/>
          <w:u w:val="single"/>
        </w:rPr>
        <w:t xml:space="preserve">higher level </w:t>
      </w:r>
      <w:r w:rsidRPr="008F3633">
        <w:rPr>
          <w:rFonts w:asciiTheme="majorHAnsi" w:hAnsiTheme="majorHAnsi" w:cstheme="majorHAnsi"/>
          <w:color w:val="000000"/>
          <w:szCs w:val="22"/>
          <w:u w:val="single"/>
          <w:shd w:val="clear" w:color="auto" w:fill="00FFFF"/>
        </w:rPr>
        <w:t xml:space="preserve">sense of hopelessness </w:t>
      </w:r>
      <w:r w:rsidRPr="008F3633">
        <w:rPr>
          <w:rFonts w:asciiTheme="majorHAnsi" w:hAnsiTheme="majorHAnsi" w:cstheme="majorHAnsi"/>
          <w:color w:val="000000"/>
          <w:szCs w:val="22"/>
          <w:u w:val="single"/>
        </w:rPr>
        <w:t xml:space="preserve">or despair that </w:t>
      </w:r>
      <w:r w:rsidRPr="008F3633">
        <w:rPr>
          <w:rFonts w:asciiTheme="majorHAnsi" w:hAnsiTheme="majorHAnsi" w:cstheme="majorHAnsi"/>
          <w:color w:val="000000"/>
          <w:szCs w:val="22"/>
          <w:u w:val="single"/>
          <w:shd w:val="clear" w:color="auto" w:fill="00FFFF"/>
        </w:rPr>
        <w:t>there will be no more humans and that your projects will end with you</w:t>
      </w:r>
      <w:r w:rsidRPr="008F3633">
        <w:rPr>
          <w:rFonts w:asciiTheme="majorHAnsi" w:hAnsiTheme="majorHAnsi" w:cstheme="majorHAnsi"/>
          <w:color w:val="000000"/>
          <w:sz w:val="8"/>
          <w:szCs w:val="8"/>
          <w:shd w:val="clear" w:color="auto" w:fill="00FFFF"/>
        </w:rPr>
        <w:t>.</w:t>
      </w:r>
      <w:r w:rsidRPr="008F3633">
        <w:rPr>
          <w:rFonts w:asciiTheme="majorHAnsi" w:hAnsiTheme="majorHAnsi" w:cstheme="majorHAnsi"/>
          <w:color w:val="000000"/>
          <w:sz w:val="8"/>
          <w:szCs w:val="8"/>
        </w:rPr>
        <w:t xml:space="preserve"> </w:t>
      </w:r>
      <w:r w:rsidRPr="008F3633">
        <w:rPr>
          <w:rFonts w:asciiTheme="majorHAnsi" w:hAnsiTheme="majorHAnsi" w:cstheme="majorHAnsi"/>
          <w:color w:val="000000"/>
          <w:szCs w:val="22"/>
          <w:u w:val="single"/>
        </w:rPr>
        <w:t>Even those who did not feel a strong desire to procreate themselves might feel a sense of hopelessness that any projects or goals they have for the future would not be fulfilled</w:t>
      </w:r>
      <w:r w:rsidRPr="008F3633">
        <w:rPr>
          <w:rFonts w:asciiTheme="majorHAnsi" w:hAnsiTheme="majorHAnsi" w:cstheme="majorHAnsi"/>
          <w:color w:val="000000"/>
          <w:sz w:val="8"/>
          <w:szCs w:val="8"/>
        </w:rPr>
        <w:t>. Many of the projects and goals we work towards during our lifetime are also at least partly future-oriented. Why bother continuing the search for a cure for cancer if either it will not be found within humans’ lifetime, and/or there will be no future people to benefit from it once it is found? Similar projects and goals that might lose their meaning when confronted with extinction include politics, artistic pursuits and even the type of philosophical work with which this paper is concerned. Even more extreme, through the words of the character Theo Faron, P.D. James says in his novel The Children of Men that ‘</w:t>
      </w:r>
      <w:r w:rsidRPr="008F3633">
        <w:rPr>
          <w:rFonts w:asciiTheme="majorHAnsi" w:hAnsiTheme="majorHAnsi" w:cstheme="majorHAnsi"/>
          <w:color w:val="000000"/>
          <w:szCs w:val="22"/>
          <w:u w:val="single"/>
        </w:rPr>
        <w:t>without the hope of posterity for our race</w:t>
      </w:r>
      <w:r w:rsidRPr="008F3633">
        <w:rPr>
          <w:rFonts w:asciiTheme="majorHAnsi" w:hAnsiTheme="majorHAnsi" w:cstheme="majorHAnsi"/>
          <w:color w:val="000000"/>
          <w:sz w:val="8"/>
          <w:szCs w:val="8"/>
        </w:rPr>
        <w:t xml:space="preserve"> if not for ourselves, without the assurance that we being dead yet live, </w:t>
      </w:r>
      <w:r w:rsidRPr="008F3633">
        <w:rPr>
          <w:rFonts w:asciiTheme="majorHAnsi" w:hAnsiTheme="majorHAnsi" w:cstheme="majorHAnsi"/>
          <w:color w:val="000000"/>
          <w:szCs w:val="22"/>
          <w:u w:val="single"/>
        </w:rPr>
        <w:t>all pleasures of the mind and senses sometimes seem to me no more than pathetic and crumbling defences shored up against our ruins’</w:t>
      </w:r>
      <w:r w:rsidRPr="008F3633">
        <w:rPr>
          <w:rFonts w:asciiTheme="majorHAnsi" w:hAnsiTheme="majorHAnsi" w:cstheme="majorHAnsi"/>
          <w:color w:val="000000"/>
          <w:sz w:val="8"/>
          <w:szCs w:val="8"/>
        </w:rPr>
        <w:t xml:space="preserve"> (James 2006, 9). Even if James’ claim is a bit hyperbolic and all pleasures would not actually be lost, I agree with Scheffler in finding it not implausible that the knowledge that extinction was coming and that there would be no more people would have at least a general depressive effect on people’s motivation and confidence in the value of and joy in their activities (Scheffler 2012, 43). </w:t>
      </w:r>
      <w:r w:rsidRPr="008F3633">
        <w:rPr>
          <w:rFonts w:asciiTheme="majorHAnsi" w:hAnsiTheme="majorHAnsi" w:cstheme="majorHAnsi"/>
          <w:color w:val="000000"/>
          <w:szCs w:val="22"/>
          <w:u w:val="single"/>
        </w:rPr>
        <w:t xml:space="preserve">Both sources of psychological harm are personal reasons to </w:t>
      </w:r>
      <w:r w:rsidRPr="008F3633">
        <w:rPr>
          <w:rFonts w:asciiTheme="majorHAnsi" w:hAnsiTheme="majorHAnsi" w:cstheme="majorHAnsi"/>
          <w:b/>
          <w:bCs/>
          <w:color w:val="000000"/>
          <w:szCs w:val="22"/>
          <w:u w:val="single"/>
          <w:shd w:val="clear" w:color="auto" w:fill="00FFFF"/>
        </w:rPr>
        <w:t>reject a principle that permitted human extinction</w:t>
      </w:r>
      <w:r w:rsidRPr="008F3633">
        <w:rPr>
          <w:rFonts w:asciiTheme="majorHAnsi" w:hAnsiTheme="majorHAnsi" w:cstheme="majorHAnsi"/>
          <w:color w:val="000000"/>
          <w:sz w:val="8"/>
          <w:szCs w:val="8"/>
        </w:rPr>
        <w:t>. Existing people could therefore reasonably reject the principle for either of these reasons. Psychological pain and the inability to pursue your personal projects, goals, and aims, are all acceptable reasons for rejecting principles in the contractualist framework. So too are infringements of rights and entitlements that we accept as important for people’s lives. These psychological reasons, then, are also valid reasons to reject principles that permitted or required human extinction. </w:t>
      </w:r>
    </w:p>
    <w:p w14:paraId="737AA4F9" w14:textId="0F74D754" w:rsidR="005F0031" w:rsidRPr="008F3633" w:rsidRDefault="005F0031" w:rsidP="005F0031">
      <w:pPr>
        <w:pStyle w:val="Heading2"/>
        <w:rPr>
          <w:rFonts w:asciiTheme="majorHAnsi" w:hAnsiTheme="majorHAnsi" w:cstheme="majorHAnsi"/>
        </w:rPr>
      </w:pPr>
      <w:r w:rsidRPr="008F3633">
        <w:rPr>
          <w:rFonts w:asciiTheme="majorHAnsi" w:hAnsiTheme="majorHAnsi" w:cstheme="majorHAnsi"/>
        </w:rPr>
        <w:lastRenderedPageBreak/>
        <w:t>2 --- CP</w:t>
      </w:r>
    </w:p>
    <w:p w14:paraId="421718BD" w14:textId="77777777" w:rsidR="00884B29" w:rsidRPr="008F3633" w:rsidRDefault="00884B29" w:rsidP="00884B29">
      <w:pPr>
        <w:pStyle w:val="Heading4"/>
        <w:rPr>
          <w:rFonts w:asciiTheme="majorHAnsi" w:hAnsiTheme="majorHAnsi" w:cstheme="majorHAnsi"/>
        </w:rPr>
      </w:pPr>
      <w:r w:rsidRPr="008F3633">
        <w:rPr>
          <w:rFonts w:asciiTheme="majorHAnsi" w:hAnsiTheme="majorHAnsi" w:cstheme="majorHAnsi"/>
        </w:rPr>
        <w:t>Counterplan: a just government ought to recognize the conditional right of workers to strike, conditional on an exception for police officers.</w:t>
      </w:r>
    </w:p>
    <w:p w14:paraId="0B1CEBEC" w14:textId="77777777" w:rsidR="00884B29" w:rsidRPr="008F3633" w:rsidRDefault="00884B29" w:rsidP="00884B29">
      <w:pPr>
        <w:rPr>
          <w:rFonts w:asciiTheme="majorHAnsi" w:hAnsiTheme="majorHAnsi" w:cstheme="majorHAnsi"/>
        </w:rPr>
      </w:pPr>
    </w:p>
    <w:p w14:paraId="6F93675E" w14:textId="77777777" w:rsidR="00884B29" w:rsidRPr="008F3633" w:rsidRDefault="00884B29" w:rsidP="00884B29">
      <w:pPr>
        <w:pStyle w:val="Heading4"/>
        <w:rPr>
          <w:rFonts w:asciiTheme="majorHAnsi" w:hAnsiTheme="majorHAnsi" w:cstheme="majorHAnsi"/>
        </w:rPr>
      </w:pPr>
      <w:r w:rsidRPr="008F3633">
        <w:rPr>
          <w:rFonts w:asciiTheme="majorHAnsi" w:hAnsiTheme="majorHAnsi" w:cstheme="majorHAnsi"/>
        </w:rPr>
        <w:t>Police Strikes are used to combat racial progress and attempts to limit police power. Making them legal and easier only make progress much harder.</w:t>
      </w:r>
    </w:p>
    <w:p w14:paraId="04F1688E" w14:textId="77777777" w:rsidR="00884B29" w:rsidRPr="008F3633" w:rsidRDefault="00884B29" w:rsidP="00884B29">
      <w:pPr>
        <w:rPr>
          <w:rFonts w:asciiTheme="majorHAnsi" w:hAnsiTheme="majorHAnsi" w:cstheme="majorHAnsi"/>
        </w:rPr>
      </w:pPr>
      <w:r w:rsidRPr="008F3633">
        <w:rPr>
          <w:rFonts w:asciiTheme="majorHAnsi" w:hAnsiTheme="majorHAnsi" w:cstheme="majorHAnsi"/>
        </w:rPr>
        <w:t xml:space="preserve">Andrew </w:t>
      </w:r>
      <w:r w:rsidRPr="008F3633">
        <w:rPr>
          <w:rStyle w:val="Style13ptBold"/>
          <w:rFonts w:asciiTheme="majorHAnsi" w:hAnsiTheme="majorHAnsi" w:cstheme="majorHAnsi"/>
        </w:rPr>
        <w:t>Grim 20</w:t>
      </w:r>
      <w:r w:rsidRPr="008F3633">
        <w:rPr>
          <w:rFonts w:asciiTheme="majorHAnsi" w:hAnsiTheme="majorHAnsi" w:cstheme="majorHAnsi"/>
        </w:rPr>
        <w:t xml:space="preserve"> What is the ‘blue flu’ and how has it increased police power? https://www.washingtonpost.com/outlook/2020/07/01/what-is-blue-flu-how-has-it-increased-police-power/</w:t>
      </w:r>
    </w:p>
    <w:p w14:paraId="3C44B62D" w14:textId="77777777" w:rsidR="00884B29" w:rsidRPr="008F3633" w:rsidRDefault="00884B29" w:rsidP="00884B29">
      <w:pPr>
        <w:rPr>
          <w:rFonts w:asciiTheme="majorHAnsi" w:hAnsiTheme="majorHAnsi" w:cstheme="majorHAnsi"/>
          <w:b/>
          <w:iCs/>
          <w:u w:val="single"/>
          <w:bdr w:val="single" w:sz="18" w:space="0" w:color="auto"/>
        </w:rPr>
      </w:pPr>
      <w:r w:rsidRPr="008F3633">
        <w:rPr>
          <w:rFonts w:asciiTheme="majorHAnsi" w:hAnsiTheme="majorHAnsi" w:cstheme="majorHAnsi"/>
          <w:sz w:val="16"/>
        </w:rPr>
        <w:t xml:space="preserve">But the result of such protests matter deeply as we consider police reform today. Historically, </w:t>
      </w:r>
      <w:r w:rsidRPr="008F3633">
        <w:rPr>
          <w:rStyle w:val="Emphasis"/>
          <w:rFonts w:asciiTheme="majorHAnsi" w:hAnsiTheme="majorHAnsi" w:cstheme="majorHAnsi"/>
          <w:highlight w:val="cyan"/>
        </w:rPr>
        <w:t xml:space="preserve">blue flu strikes </w:t>
      </w:r>
      <w:r w:rsidRPr="008F3633">
        <w:rPr>
          <w:rStyle w:val="Emphasis"/>
          <w:rFonts w:asciiTheme="majorHAnsi" w:hAnsiTheme="majorHAnsi" w:cstheme="majorHAnsi"/>
        </w:rPr>
        <w:t xml:space="preserve">have helped </w:t>
      </w:r>
      <w:r w:rsidRPr="008F3633">
        <w:rPr>
          <w:rStyle w:val="Emphasis"/>
          <w:rFonts w:asciiTheme="majorHAnsi" w:hAnsiTheme="majorHAnsi" w:cstheme="majorHAnsi"/>
          <w:highlight w:val="cyan"/>
        </w:rPr>
        <w:t>expand police power</w:t>
      </w:r>
      <w:r w:rsidRPr="008F3633">
        <w:rPr>
          <w:rStyle w:val="Emphasis"/>
          <w:rFonts w:asciiTheme="majorHAnsi" w:hAnsiTheme="majorHAnsi" w:cstheme="majorHAnsi"/>
        </w:rPr>
        <w:t xml:space="preserve">, ultimately </w:t>
      </w:r>
      <w:r w:rsidRPr="008F3633">
        <w:rPr>
          <w:rStyle w:val="Emphasis"/>
          <w:rFonts w:asciiTheme="majorHAnsi" w:hAnsiTheme="majorHAnsi" w:cstheme="majorHAnsi"/>
          <w:highlight w:val="cyan"/>
        </w:rPr>
        <w:t>limit</w:t>
      </w:r>
      <w:r w:rsidRPr="008F3633">
        <w:rPr>
          <w:rStyle w:val="Emphasis"/>
          <w:rFonts w:asciiTheme="majorHAnsi" w:hAnsiTheme="majorHAnsi" w:cstheme="majorHAnsi"/>
        </w:rPr>
        <w:t xml:space="preserve">ing </w:t>
      </w:r>
      <w:r w:rsidRPr="008F3633">
        <w:rPr>
          <w:rStyle w:val="Emphasis"/>
          <w:rFonts w:asciiTheme="majorHAnsi" w:hAnsiTheme="majorHAnsi" w:cstheme="majorHAnsi"/>
          <w:highlight w:val="cyan"/>
        </w:rPr>
        <w:t xml:space="preserve">the ability </w:t>
      </w:r>
      <w:r w:rsidRPr="008F3633">
        <w:rPr>
          <w:rStyle w:val="Emphasis"/>
          <w:rFonts w:asciiTheme="majorHAnsi" w:hAnsiTheme="majorHAnsi" w:cstheme="majorHAnsi"/>
        </w:rPr>
        <w:t xml:space="preserve">of city governments </w:t>
      </w:r>
      <w:r w:rsidRPr="008F3633">
        <w:rPr>
          <w:rStyle w:val="Emphasis"/>
          <w:rFonts w:asciiTheme="majorHAnsi" w:hAnsiTheme="majorHAnsi" w:cstheme="majorHAnsi"/>
          <w:highlight w:val="cyan"/>
        </w:rPr>
        <w:t>to reform, constrain or conduct oversight over the police</w:t>
      </w:r>
      <w:r w:rsidRPr="008F3633">
        <w:rPr>
          <w:rFonts w:asciiTheme="majorHAnsi" w:hAnsiTheme="majorHAnsi" w:cstheme="majorHAnsi"/>
          <w:sz w:val="16"/>
        </w:rPr>
        <w:t xml:space="preserve">. They </w:t>
      </w:r>
      <w:r w:rsidRPr="008F3633">
        <w:rPr>
          <w:rStyle w:val="Emphasis"/>
          <w:rFonts w:asciiTheme="majorHAnsi" w:hAnsiTheme="majorHAnsi" w:cstheme="majorHAnsi"/>
          <w:highlight w:val="cyan"/>
        </w:rPr>
        <w:t xml:space="preserve">allow the police to leverage </w:t>
      </w:r>
      <w:r w:rsidRPr="008F3633">
        <w:rPr>
          <w:rStyle w:val="Emphasis"/>
          <w:rFonts w:asciiTheme="majorHAnsi" w:hAnsiTheme="majorHAnsi" w:cstheme="majorHAnsi"/>
        </w:rPr>
        <w:t xml:space="preserve">public </w:t>
      </w:r>
      <w:r w:rsidRPr="008F3633">
        <w:rPr>
          <w:rStyle w:val="Emphasis"/>
          <w:rFonts w:asciiTheme="majorHAnsi" w:hAnsiTheme="majorHAnsi" w:cstheme="majorHAnsi"/>
          <w:highlight w:val="cyan"/>
        </w:rPr>
        <w:t xml:space="preserve">fear </w:t>
      </w:r>
      <w:r w:rsidRPr="008F3633">
        <w:rPr>
          <w:rStyle w:val="Emphasis"/>
          <w:rFonts w:asciiTheme="majorHAnsi" w:hAnsiTheme="majorHAnsi" w:cstheme="majorHAnsi"/>
        </w:rPr>
        <w:t xml:space="preserve">of crime </w:t>
      </w:r>
      <w:r w:rsidRPr="008F3633">
        <w:rPr>
          <w:rStyle w:val="Emphasis"/>
          <w:rFonts w:asciiTheme="majorHAnsi" w:hAnsiTheme="majorHAnsi" w:cstheme="majorHAnsi"/>
          <w:highlight w:val="cyan"/>
        </w:rPr>
        <w:t xml:space="preserve">to extract concessions </w:t>
      </w:r>
      <w:r w:rsidRPr="008F3633">
        <w:rPr>
          <w:rStyle w:val="Emphasis"/>
          <w:rFonts w:asciiTheme="majorHAnsi" w:hAnsiTheme="majorHAnsi" w:cstheme="majorHAnsi"/>
        </w:rPr>
        <w:t>from municipalities.</w:t>
      </w:r>
      <w:r w:rsidRPr="008F3633">
        <w:rPr>
          <w:rFonts w:asciiTheme="majorHAnsi" w:hAnsiTheme="majorHAnsi" w:cstheme="majorHAnsi"/>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8F3633">
        <w:rPr>
          <w:rStyle w:val="Emphasis"/>
          <w:rFonts w:asciiTheme="majorHAnsi" w:hAnsiTheme="majorHAnsi" w:cstheme="majorHAnsi"/>
          <w:highlight w:val="cyan"/>
        </w:rPr>
        <w:t xml:space="preserve">With locals already afraid of crime </w:t>
      </w:r>
      <w:r w:rsidRPr="008F3633">
        <w:rPr>
          <w:rStyle w:val="Emphasis"/>
          <w:rFonts w:asciiTheme="majorHAnsi" w:hAnsiTheme="majorHAnsi" w:cstheme="majorHAnsi"/>
        </w:rPr>
        <w:t xml:space="preserve">and displeased at Cavanagh’s failure to rein it in, they </w:t>
      </w:r>
      <w:r w:rsidRPr="008F3633">
        <w:rPr>
          <w:rStyle w:val="Emphasis"/>
          <w:rFonts w:asciiTheme="majorHAnsi" w:hAnsiTheme="majorHAnsi" w:cstheme="majorHAnsi"/>
          <w:highlight w:val="cyan"/>
        </w:rPr>
        <w:t xml:space="preserve">would </w:t>
      </w:r>
      <w:r w:rsidRPr="008F3633">
        <w:rPr>
          <w:rStyle w:val="Emphasis"/>
          <w:rFonts w:asciiTheme="majorHAnsi" w:hAnsiTheme="majorHAnsi" w:cstheme="majorHAnsi"/>
        </w:rPr>
        <w:t xml:space="preserve">be more likely to </w:t>
      </w:r>
      <w:r w:rsidRPr="008F3633">
        <w:rPr>
          <w:rStyle w:val="Emphasis"/>
          <w:rFonts w:asciiTheme="majorHAnsi" w:hAnsiTheme="majorHAnsi" w:cstheme="majorHAnsi"/>
          <w:highlight w:val="cyan"/>
        </w:rPr>
        <w:t xml:space="preserve">demand the return of </w:t>
      </w:r>
      <w:r w:rsidRPr="008F3633">
        <w:rPr>
          <w:rStyle w:val="Emphasis"/>
          <w:rFonts w:asciiTheme="majorHAnsi" w:hAnsiTheme="majorHAnsi" w:cstheme="majorHAnsi"/>
        </w:rPr>
        <w:t xml:space="preserve">the </w:t>
      </w:r>
      <w:r w:rsidRPr="008F3633">
        <w:rPr>
          <w:rStyle w:val="Emphasis"/>
          <w:rFonts w:asciiTheme="majorHAnsi" w:hAnsiTheme="majorHAnsi" w:cstheme="majorHAnsi"/>
          <w:highlight w:val="cyan"/>
        </w:rPr>
        <w:t xml:space="preserve">police than </w:t>
      </w:r>
      <w:r w:rsidRPr="008F3633">
        <w:rPr>
          <w:rStyle w:val="Emphasis"/>
          <w:rFonts w:asciiTheme="majorHAnsi" w:hAnsiTheme="majorHAnsi" w:cstheme="majorHAnsi"/>
        </w:rPr>
        <w:t xml:space="preserve">to </w:t>
      </w:r>
      <w:r w:rsidRPr="008F3633">
        <w:rPr>
          <w:rStyle w:val="Emphasis"/>
          <w:rFonts w:asciiTheme="majorHAnsi" w:hAnsiTheme="majorHAnsi" w:cstheme="majorHAnsi"/>
          <w:highlight w:val="cyan"/>
        </w:rPr>
        <w:t xml:space="preserve">demand retribution </w:t>
      </w:r>
      <w:r w:rsidRPr="008F3633">
        <w:rPr>
          <w:rStyle w:val="Emphasis"/>
          <w:rFonts w:asciiTheme="majorHAnsi" w:hAnsiTheme="majorHAnsi" w:cstheme="majorHAnsi"/>
        </w:rPr>
        <w:t>against officer</w:t>
      </w:r>
      <w:r w:rsidRPr="008F3633">
        <w:rPr>
          <w:rFonts w:asciiTheme="majorHAnsi" w:hAnsiTheme="majorHAnsi" w:cstheme="majorHAnsi"/>
          <w:sz w:val="16"/>
        </w:rPr>
        <w:t xml:space="preserve">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8F3633">
        <w:rPr>
          <w:rStyle w:val="StyleUnderline"/>
          <w:rFonts w:asciiTheme="majorHAnsi" w:hAnsiTheme="majorHAnsi" w:cstheme="majorHAnsi"/>
          <w:highlight w:val="cyan"/>
        </w:rPr>
        <w:t>they continued to tussle over wages, pensions, the budget, the integration of squad cars and the</w:t>
      </w:r>
      <w:r w:rsidRPr="008F3633">
        <w:rPr>
          <w:rStyle w:val="Emphasis"/>
          <w:rFonts w:asciiTheme="majorHAnsi" w:hAnsiTheme="majorHAnsi" w:cstheme="majorHAnsi"/>
          <w:highlight w:val="cyan"/>
        </w:rPr>
        <w:t xml:space="preserve"> hiring of black officers.</w:t>
      </w:r>
      <w:r w:rsidRPr="008F3633">
        <w:rPr>
          <w:rStyle w:val="Emphasis"/>
          <w:rFonts w:asciiTheme="majorHAnsi" w:hAnsiTheme="majorHAnsi" w:cstheme="majorHAnsi"/>
        </w:rPr>
        <w:t xml:space="preserve"> </w:t>
      </w:r>
      <w:r w:rsidRPr="008F3633">
        <w:rPr>
          <w:rFonts w:asciiTheme="majorHAnsi" w:hAnsiTheme="majorHAnsi" w:cstheme="majorHAnsi"/>
          <w:sz w:val="16"/>
        </w:rPr>
        <w:t xml:space="preserve">The threat of another blue flu loomed over all these disputes, helping the union to win many of them. And Detroit was not an outlier. Throughout the 1960s, ’70s and ’80s, the blue flu was a </w:t>
      </w:r>
      <w:hyperlink r:id="rId10" w:history="1">
        <w:r w:rsidRPr="008F3633">
          <w:rPr>
            <w:rStyle w:val="Hyperlink"/>
            <w:rFonts w:asciiTheme="majorHAnsi" w:hAnsiTheme="majorHAnsi" w:cstheme="majorHAnsi"/>
            <w:sz w:val="16"/>
          </w:rPr>
          <w:t>ubiquitous and highly effective</w:t>
        </w:r>
      </w:hyperlink>
      <w:r w:rsidRPr="008F3633">
        <w:rPr>
          <w:rFonts w:asciiTheme="majorHAnsi" w:hAnsiTheme="majorHAnsi" w:cstheme="majorHAnsi"/>
          <w:sz w:val="16"/>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long term interest in diminishing the rank and file’s power.” But each time a city relented to this pressure, they ceded more and more power to police unions, which would turn to the strategy repeatedly to defend officers’ interests — </w:t>
      </w:r>
      <w:r w:rsidRPr="008F3633">
        <w:rPr>
          <w:rStyle w:val="Emphasis"/>
          <w:rFonts w:asciiTheme="majorHAnsi" w:hAnsiTheme="majorHAnsi" w:cstheme="majorHAnsi"/>
          <w:highlight w:val="cyan"/>
        </w:rPr>
        <w:t>particularly</w:t>
      </w:r>
      <w:r w:rsidRPr="008F3633">
        <w:rPr>
          <w:rStyle w:val="Emphasis"/>
          <w:rFonts w:asciiTheme="majorHAnsi" w:hAnsiTheme="majorHAnsi" w:cstheme="majorHAnsi"/>
        </w:rPr>
        <w:t xml:space="preserve"> </w:t>
      </w:r>
      <w:r w:rsidRPr="008F3633">
        <w:rPr>
          <w:rStyle w:val="Emphasis"/>
          <w:rFonts w:asciiTheme="majorHAnsi" w:hAnsiTheme="majorHAnsi" w:cstheme="majorHAnsi"/>
          <w:highlight w:val="cyan"/>
        </w:rPr>
        <w:t xml:space="preserve">when it came to efforts to address systemic racism in police </w:t>
      </w:r>
      <w:r w:rsidRPr="008F3633">
        <w:rPr>
          <w:rStyle w:val="Emphasis"/>
          <w:rFonts w:asciiTheme="majorHAnsi" w:hAnsiTheme="majorHAnsi" w:cstheme="majorHAnsi"/>
        </w:rPr>
        <w:t xml:space="preserve">policies and </w:t>
      </w:r>
      <w:r w:rsidRPr="008F3633">
        <w:rPr>
          <w:rStyle w:val="Emphasis"/>
          <w:rFonts w:asciiTheme="majorHAnsi" w:hAnsiTheme="majorHAnsi" w:cstheme="majorHAnsi"/>
          <w:highlight w:val="cyan"/>
        </w:rPr>
        <w:t>practices.</w:t>
      </w:r>
      <w:r w:rsidRPr="008F3633">
        <w:rPr>
          <w:rFonts w:asciiTheme="majorHAnsi" w:hAnsiTheme="majorHAnsi" w:cstheme="majorHAnsi"/>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8F3633">
        <w:rPr>
          <w:rStyle w:val="Emphasis"/>
          <w:rFonts w:asciiTheme="majorHAnsi" w:hAnsiTheme="majorHAnsi" w:cstheme="majorHAnsi"/>
          <w:highlight w:val="cyan"/>
        </w:rPr>
        <w:t xml:space="preserve">white officers </w:t>
      </w:r>
      <w:r w:rsidRPr="008F3633">
        <w:rPr>
          <w:rStyle w:val="Emphasis"/>
          <w:rFonts w:asciiTheme="majorHAnsi" w:hAnsiTheme="majorHAnsi" w:cstheme="majorHAnsi"/>
        </w:rPr>
        <w:t xml:space="preserve">continually </w:t>
      </w:r>
      <w:r w:rsidRPr="008F3633">
        <w:rPr>
          <w:rStyle w:val="Emphasis"/>
          <w:rFonts w:asciiTheme="majorHAnsi" w:hAnsiTheme="majorHAnsi" w:cstheme="majorHAnsi"/>
          <w:highlight w:val="cyan"/>
        </w:rPr>
        <w:t xml:space="preserve">staged walkouts to preserve the segregated status quo </w:t>
      </w:r>
      <w:r w:rsidRPr="008F3633">
        <w:rPr>
          <w:rStyle w:val="Emphasis"/>
          <w:rFonts w:asciiTheme="majorHAnsi" w:hAnsiTheme="majorHAnsi" w:cstheme="majorHAnsi"/>
        </w:rPr>
        <w:t>in their departments</w:t>
      </w:r>
      <w:r w:rsidRPr="008F3633">
        <w:rPr>
          <w:rFonts w:asciiTheme="majorHAnsi" w:hAnsiTheme="majorHAnsi" w:cstheme="majorHAnsi"/>
          <w:sz w:val="16"/>
        </w:rPr>
        <w:t xml:space="preserve">. These blue flu </w:t>
      </w:r>
      <w:r w:rsidRPr="008F3633">
        <w:rPr>
          <w:rStyle w:val="Emphasis"/>
          <w:rFonts w:asciiTheme="majorHAnsi" w:hAnsiTheme="majorHAnsi" w:cstheme="majorHAnsi"/>
        </w:rPr>
        <w:t xml:space="preserve">strikes amounted to </w:t>
      </w:r>
      <w:r w:rsidRPr="008F3633">
        <w:rPr>
          <w:rStyle w:val="Emphasis"/>
          <w:rFonts w:asciiTheme="majorHAnsi" w:hAnsiTheme="majorHAnsi" w:cstheme="majorHAnsi"/>
          <w:highlight w:val="cyan"/>
        </w:rPr>
        <w:t xml:space="preserve">an authoritarian power grab </w:t>
      </w:r>
      <w:r w:rsidRPr="008F3633">
        <w:rPr>
          <w:rStyle w:val="Emphasis"/>
          <w:rFonts w:asciiTheme="majorHAnsi" w:hAnsiTheme="majorHAnsi" w:cstheme="majorHAnsi"/>
        </w:rPr>
        <w:t xml:space="preserve">by police officers bent on </w:t>
      </w:r>
      <w:r w:rsidRPr="008F3633">
        <w:rPr>
          <w:rStyle w:val="Emphasis"/>
          <w:rFonts w:asciiTheme="majorHAnsi" w:hAnsiTheme="majorHAnsi" w:cstheme="majorHAnsi"/>
          <w:highlight w:val="cyan"/>
        </w:rPr>
        <w:t xml:space="preserve">avoiding oversight, </w:t>
      </w:r>
      <w:r w:rsidRPr="008F3633">
        <w:rPr>
          <w:rStyle w:val="Emphasis"/>
          <w:rFonts w:asciiTheme="majorHAnsi" w:hAnsiTheme="majorHAnsi" w:cstheme="majorHAnsi"/>
        </w:rPr>
        <w:t xml:space="preserve">rejecting </w:t>
      </w:r>
      <w:r w:rsidRPr="008F3633">
        <w:rPr>
          <w:rStyle w:val="Emphasis"/>
          <w:rFonts w:asciiTheme="majorHAnsi" w:hAnsiTheme="majorHAnsi" w:cstheme="majorHAnsi"/>
          <w:highlight w:val="cyan"/>
        </w:rPr>
        <w:t xml:space="preserve">reforms </w:t>
      </w:r>
      <w:r w:rsidRPr="008F3633">
        <w:rPr>
          <w:rStyle w:val="Emphasis"/>
          <w:rFonts w:asciiTheme="majorHAnsi" w:hAnsiTheme="majorHAnsi" w:cstheme="majorHAnsi"/>
        </w:rPr>
        <w:t xml:space="preserve">and </w:t>
      </w:r>
      <w:r w:rsidRPr="008F3633">
        <w:rPr>
          <w:rStyle w:val="Emphasis"/>
          <w:rFonts w:asciiTheme="majorHAnsi" w:hAnsiTheme="majorHAnsi" w:cstheme="majorHAnsi"/>
          <w:highlight w:val="cyan"/>
        </w:rPr>
        <w:t xml:space="preserve">shoring up </w:t>
      </w:r>
      <w:r w:rsidRPr="008F3633">
        <w:rPr>
          <w:rStyle w:val="Emphasis"/>
          <w:rFonts w:asciiTheme="majorHAnsi" w:hAnsiTheme="majorHAnsi" w:cstheme="majorHAnsi"/>
          <w:highlight w:val="cyan"/>
        </w:rPr>
        <w:lastRenderedPageBreak/>
        <w:t>their own authority</w:t>
      </w:r>
      <w:r w:rsidRPr="008F3633">
        <w:rPr>
          <w:rFonts w:asciiTheme="majorHAnsi" w:hAnsiTheme="majorHAnsi" w:cstheme="majorHAnsi"/>
          <w:sz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8F3633">
        <w:rPr>
          <w:rStyle w:val="Emphasis"/>
          <w:rFonts w:asciiTheme="majorHAnsi" w:hAnsiTheme="majorHAnsi" w:cstheme="majorHAnsi"/>
          <w:highlight w:val="cyan"/>
        </w:rPr>
        <w:t>. While</w:t>
      </w:r>
      <w:r w:rsidRPr="008F3633">
        <w:rPr>
          <w:rStyle w:val="Emphasis"/>
          <w:rFonts w:asciiTheme="majorHAnsi" w:hAnsiTheme="majorHAnsi" w:cstheme="majorHAnsi"/>
        </w:rPr>
        <w:t xml:space="preserve"> police </w:t>
      </w:r>
      <w:r w:rsidRPr="008F3633">
        <w:rPr>
          <w:rStyle w:val="Emphasis"/>
          <w:rFonts w:asciiTheme="majorHAnsi" w:hAnsiTheme="majorHAnsi" w:cstheme="majorHAnsi"/>
          <w:highlight w:val="cyan"/>
        </w:rPr>
        <w:t>unions</w:t>
      </w:r>
      <w:r w:rsidRPr="008F3633">
        <w:rPr>
          <w:rStyle w:val="Emphasis"/>
          <w:rFonts w:asciiTheme="majorHAnsi" w:hAnsiTheme="majorHAnsi" w:cstheme="majorHAnsi"/>
        </w:rPr>
        <w:t xml:space="preserve"> </w:t>
      </w:r>
      <w:r w:rsidRPr="008F3633">
        <w:rPr>
          <w:rStyle w:val="Emphasis"/>
          <w:rFonts w:asciiTheme="majorHAnsi" w:hAnsiTheme="majorHAnsi" w:cstheme="majorHAnsi"/>
          <w:highlight w:val="cyan"/>
        </w:rPr>
        <w:t xml:space="preserve">use </w:t>
      </w:r>
      <w:r w:rsidRPr="008F3633">
        <w:rPr>
          <w:rStyle w:val="Emphasis"/>
          <w:rFonts w:asciiTheme="majorHAnsi" w:hAnsiTheme="majorHAnsi" w:cstheme="majorHAnsi"/>
        </w:rPr>
        <w:t xml:space="preserve">public </w:t>
      </w:r>
      <w:r w:rsidRPr="008F3633">
        <w:rPr>
          <w:rStyle w:val="Emphasis"/>
          <w:rFonts w:asciiTheme="majorHAnsi" w:hAnsiTheme="majorHAnsi" w:cstheme="majorHAnsi"/>
          <w:highlight w:val="cyan"/>
        </w:rPr>
        <w:t xml:space="preserve">fear of crime skyrocketing without police </w:t>
      </w:r>
      <w:r w:rsidRPr="008F3633">
        <w:rPr>
          <w:rStyle w:val="Emphasis"/>
          <w:rFonts w:asciiTheme="majorHAnsi" w:hAnsiTheme="majorHAnsi" w:cstheme="majorHAnsi"/>
        </w:rPr>
        <w:t>on duty</w:t>
      </w:r>
      <w:r w:rsidRPr="008F3633">
        <w:rPr>
          <w:rFonts w:asciiTheme="majorHAnsi" w:hAnsiTheme="majorHAnsi" w:cstheme="majorHAnsi"/>
          <w:sz w:val="16"/>
        </w:rPr>
        <w:t>, in many cases,</w:t>
      </w:r>
      <w:r w:rsidRPr="008F3633">
        <w:rPr>
          <w:rStyle w:val="Emphasis"/>
          <w:rFonts w:asciiTheme="majorHAnsi" w:hAnsiTheme="majorHAnsi" w:cstheme="majorHAnsi"/>
          <w:highlight w:val="cyan"/>
        </w:rPr>
        <w:t xml:space="preserve"> </w:t>
      </w:r>
      <w:r w:rsidRPr="008F3633">
        <w:rPr>
          <w:rStyle w:val="Emphasis"/>
          <w:rFonts w:asciiTheme="majorHAnsi" w:hAnsiTheme="majorHAnsi" w:cstheme="majorHAnsi"/>
        </w:rPr>
        <w:t xml:space="preserve">the </w:t>
      </w:r>
      <w:r w:rsidRPr="008F3633">
        <w:rPr>
          <w:rStyle w:val="Emphasis"/>
          <w:rFonts w:asciiTheme="majorHAnsi" w:hAnsiTheme="majorHAnsi" w:cstheme="majorHAnsi"/>
          <w:highlight w:val="cyan"/>
        </w:rPr>
        <w:t xml:space="preserve">absence </w:t>
      </w:r>
      <w:r w:rsidRPr="008F3633">
        <w:rPr>
          <w:rStyle w:val="Emphasis"/>
          <w:rFonts w:asciiTheme="majorHAnsi" w:hAnsiTheme="majorHAnsi" w:cstheme="majorHAnsi"/>
        </w:rPr>
        <w:t>of police</w:t>
      </w:r>
      <w:r w:rsidRPr="008F3633">
        <w:rPr>
          <w:rStyle w:val="Emphasis"/>
          <w:rFonts w:asciiTheme="majorHAnsi" w:hAnsiTheme="majorHAnsi" w:cstheme="majorHAnsi"/>
          <w:highlight w:val="cyan"/>
        </w:rPr>
        <w:t xml:space="preserve"> did not </w:t>
      </w:r>
      <w:r w:rsidRPr="008F3633">
        <w:rPr>
          <w:rStyle w:val="Emphasis"/>
          <w:rFonts w:asciiTheme="majorHAnsi" w:hAnsiTheme="majorHAnsi" w:cstheme="majorHAnsi"/>
        </w:rPr>
        <w:t xml:space="preserve">lead to a </w:t>
      </w:r>
      <w:r w:rsidRPr="008F3633">
        <w:rPr>
          <w:rStyle w:val="Emphasis"/>
          <w:rFonts w:asciiTheme="majorHAnsi" w:hAnsiTheme="majorHAnsi" w:cstheme="majorHAnsi"/>
          <w:highlight w:val="cyan"/>
        </w:rPr>
        <w:t xml:space="preserve">rise </w:t>
      </w:r>
      <w:r w:rsidRPr="008F3633">
        <w:rPr>
          <w:rStyle w:val="Emphasis"/>
          <w:rFonts w:asciiTheme="majorHAnsi" w:hAnsiTheme="majorHAnsi" w:cstheme="majorHAnsi"/>
        </w:rPr>
        <w:t xml:space="preserve">in </w:t>
      </w:r>
      <w:r w:rsidRPr="008F3633">
        <w:rPr>
          <w:rStyle w:val="Emphasis"/>
          <w:rFonts w:asciiTheme="majorHAnsi" w:hAnsiTheme="majorHAnsi" w:cstheme="majorHAnsi"/>
          <w:highlight w:val="cyan"/>
        </w:rPr>
        <w:t>crime</w:t>
      </w:r>
      <w:r w:rsidRPr="008F3633">
        <w:rPr>
          <w:rFonts w:asciiTheme="majorHAnsi" w:hAnsiTheme="majorHAnsi" w:cstheme="majorHAnsi"/>
          <w:sz w:val="16"/>
        </w:rPr>
        <w:t xml:space="preserve">. In New York City in 1971, </w:t>
      </w:r>
      <w:hyperlink r:id="rId11" w:tgtFrame="_blank" w:history="1">
        <w:r w:rsidRPr="008F3633">
          <w:rPr>
            <w:rStyle w:val="Hyperlink"/>
            <w:rFonts w:asciiTheme="majorHAnsi" w:hAnsiTheme="majorHAnsi" w:cstheme="majorHAnsi"/>
            <w:sz w:val="16"/>
          </w:rPr>
          <w:t>for example</w:t>
        </w:r>
      </w:hyperlink>
      <w:r w:rsidRPr="008F3633">
        <w:rPr>
          <w:rFonts w:asciiTheme="majorHAnsi" w:hAnsiTheme="majorHAnsi" w:cstheme="majorHAnsi"/>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8F3633">
        <w:rPr>
          <w:rStyle w:val="Emphasis"/>
          <w:rFonts w:asciiTheme="majorHAnsi" w:hAnsiTheme="majorHAnsi" w:cstheme="majorHAnsi"/>
          <w:highlight w:val="cyan"/>
        </w:rPr>
        <w:t>more</w:t>
      </w:r>
      <w:r w:rsidRPr="008F3633">
        <w:rPr>
          <w:rFonts w:asciiTheme="majorHAnsi" w:hAnsiTheme="majorHAnsi" w:cstheme="majorHAnsi"/>
          <w:sz w:val="16"/>
        </w:rPr>
        <w:t xml:space="preserve"> blue flus </w:t>
      </w:r>
      <w:r w:rsidRPr="008F3633">
        <w:rPr>
          <w:rStyle w:val="Emphasis"/>
          <w:rFonts w:asciiTheme="majorHAnsi" w:hAnsiTheme="majorHAnsi" w:cstheme="majorHAnsi"/>
          <w:highlight w:val="cyan"/>
        </w:rPr>
        <w:t>are likely to follow as officers seek to wrest back control of the public debate on policing and reassert their independence.</w:t>
      </w:r>
    </w:p>
    <w:p w14:paraId="330DA4BB" w14:textId="77777777" w:rsidR="00884B29" w:rsidRPr="008F3633" w:rsidRDefault="00884B29" w:rsidP="00884B29">
      <w:pPr>
        <w:pStyle w:val="Heading4"/>
        <w:rPr>
          <w:rFonts w:asciiTheme="majorHAnsi" w:hAnsiTheme="majorHAnsi" w:cstheme="majorHAnsi"/>
        </w:rPr>
      </w:pPr>
      <w:r w:rsidRPr="008F3633">
        <w:rPr>
          <w:rFonts w:asciiTheme="majorHAnsi" w:hAnsiTheme="majorHAnsi" w:cstheme="majorHAnsi"/>
        </w:rPr>
        <w:t>Those strikes cement a police culture which leads to endless amounts of racist violence and the bolstering of the prison industrial complex.</w:t>
      </w:r>
    </w:p>
    <w:p w14:paraId="2D755F3E" w14:textId="77777777" w:rsidR="00884B29" w:rsidRPr="008F3633" w:rsidRDefault="00884B29" w:rsidP="00884B29">
      <w:pPr>
        <w:rPr>
          <w:rFonts w:asciiTheme="majorHAnsi" w:hAnsiTheme="majorHAnsi" w:cstheme="majorHAnsi"/>
        </w:rPr>
      </w:pPr>
      <w:r w:rsidRPr="008F3633">
        <w:rPr>
          <w:rStyle w:val="Style13ptBold"/>
          <w:rFonts w:asciiTheme="majorHAnsi" w:hAnsiTheme="majorHAnsi" w:cstheme="majorHAnsi"/>
        </w:rPr>
        <w:t>Chaney and Ray 13</w:t>
      </w:r>
      <w:r w:rsidRPr="008F3633">
        <w:rPr>
          <w:rFonts w:asciiTheme="majorHAnsi" w:hAnsiTheme="majorHAnsi" w:cstheme="majorHAnsi"/>
          <w:shd w:val="clear" w:color="auto" w:fill="FFFFFF"/>
        </w:rPr>
        <w:t>, Cassandra (Has a PhD and is a professor at LSU. Also has a strong focus in the structure of Black families) , and Ray V. Robertson (Also has a PhD and is a criminal justice professor at LSU). "Racism and police brutality in America."</w:t>
      </w:r>
      <w:r w:rsidRPr="008F3633">
        <w:rPr>
          <w:rStyle w:val="apple-converted-space"/>
          <w:rFonts w:asciiTheme="majorHAnsi" w:hAnsiTheme="majorHAnsi" w:cstheme="majorHAnsi"/>
          <w:color w:val="222222"/>
          <w:sz w:val="20"/>
          <w:szCs w:val="20"/>
          <w:shd w:val="clear" w:color="auto" w:fill="FFFFFF"/>
        </w:rPr>
        <w:t> </w:t>
      </w:r>
      <w:r w:rsidRPr="008F3633">
        <w:rPr>
          <w:rFonts w:asciiTheme="majorHAnsi" w:hAnsiTheme="majorHAnsi" w:cstheme="majorHAnsi"/>
          <w:i/>
          <w:iCs/>
          <w:shd w:val="clear" w:color="auto" w:fill="FFFFFF"/>
        </w:rPr>
        <w:t>Journal of African American Studies</w:t>
      </w:r>
      <w:r w:rsidRPr="008F3633">
        <w:rPr>
          <w:rStyle w:val="apple-converted-space"/>
          <w:rFonts w:asciiTheme="majorHAnsi" w:hAnsiTheme="majorHAnsi" w:cstheme="majorHAnsi"/>
          <w:color w:val="222222"/>
          <w:sz w:val="20"/>
          <w:szCs w:val="20"/>
          <w:shd w:val="clear" w:color="auto" w:fill="FFFFFF"/>
        </w:rPr>
        <w:t> </w:t>
      </w:r>
      <w:r w:rsidRPr="008F3633">
        <w:rPr>
          <w:rFonts w:asciiTheme="majorHAnsi" w:hAnsiTheme="majorHAnsi" w:cstheme="majorHAnsi"/>
          <w:shd w:val="clear" w:color="auto" w:fill="FFFFFF"/>
        </w:rPr>
        <w:t>17.4 (2013): 480-505. Bracketed for inclusion</w:t>
      </w:r>
    </w:p>
    <w:p w14:paraId="0AD3A80A" w14:textId="6DDF98A7" w:rsidR="00884B29" w:rsidRPr="008F3633" w:rsidRDefault="00884B29" w:rsidP="00884B29">
      <w:pPr>
        <w:rPr>
          <w:rFonts w:asciiTheme="majorHAnsi" w:hAnsiTheme="majorHAnsi" w:cstheme="majorHAnsi"/>
          <w:sz w:val="14"/>
        </w:rPr>
      </w:pPr>
      <w:r w:rsidRPr="008F3633">
        <w:rPr>
          <w:rFonts w:asciiTheme="majorHAnsi" w:hAnsiTheme="majorHAnsi" w:cstheme="majorHAnsi"/>
          <w:sz w:val="14"/>
        </w:rPr>
        <w:t>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8F3633">
        <w:rPr>
          <w:rStyle w:val="StyleUnderline"/>
          <w:rFonts w:asciiTheme="majorHAnsi" w:hAnsiTheme="majorHAnsi" w:cstheme="majorHAnsi"/>
        </w:rPr>
        <w:t xml:space="preserve">. Since the time that Africans </w:t>
      </w:r>
      <w:r w:rsidRPr="008F3633">
        <w:rPr>
          <w:rStyle w:val="StyleUnderline"/>
          <w:rFonts w:asciiTheme="majorHAnsi" w:hAnsiTheme="majorHAnsi" w:cstheme="majorHAnsi"/>
          <w:highlight w:val="cyan"/>
        </w:rPr>
        <w:t>[African Americans]</w:t>
      </w:r>
      <w:r w:rsidRPr="008F3633">
        <w:rPr>
          <w:rStyle w:val="StyleUnderline"/>
          <w:rFonts w:asciiTheme="majorHAnsi" w:hAnsiTheme="majorHAnsi" w:cstheme="majorHAnsi"/>
        </w:rPr>
        <w:t xml:space="preserve"> were forcibly brought to America, they </w:t>
      </w:r>
      <w:r w:rsidRPr="008F3633">
        <w:rPr>
          <w:rStyle w:val="StyleUnderline"/>
          <w:rFonts w:asciiTheme="majorHAnsi" w:hAnsiTheme="majorHAnsi" w:cstheme="majorHAnsi"/>
          <w:highlight w:val="cyan"/>
        </w:rPr>
        <w:t>have been the victims of racist and discriminatory practices</w:t>
      </w:r>
      <w:r w:rsidRPr="008F3633">
        <w:rPr>
          <w:rStyle w:val="StyleUnderline"/>
          <w:rFonts w:asciiTheme="majorHAnsi" w:hAnsiTheme="majorHAnsi" w:cstheme="majorHAnsi"/>
        </w:rPr>
        <w:t xml:space="preserve"> that have been spurred and/or substantiated by those who create and enforce the law. For example, The Watts Riots of 1965, the widespread assaults against Blacks in Harlem during the 1920s (King 2011), law enforcement violence against Black </w:t>
      </w:r>
      <w:r w:rsidRPr="008F3633">
        <w:rPr>
          <w:rStyle w:val="StyleUnderline"/>
          <w:rFonts w:asciiTheme="majorHAnsi" w:hAnsiTheme="majorHAnsi" w:cstheme="majorHAnsi"/>
          <w:strike/>
        </w:rPr>
        <w:t>women</w:t>
      </w:r>
      <w:r w:rsidRPr="008F3633">
        <w:rPr>
          <w:rStyle w:val="StyleUnderline"/>
          <w:rFonts w:asciiTheme="majorHAnsi" w:hAnsiTheme="majorHAnsi" w:cstheme="majorHAnsi"/>
        </w:rPr>
        <w:t xml:space="preserve"> [womin] (i.e., Malaika Brooks, Jaisha Akins, Frankie Perkins, Dr. Mae Jemison, Linda Billups, Clementine Applewhite) and other ethnic </w:t>
      </w:r>
      <w:r w:rsidRPr="008F3633">
        <w:rPr>
          <w:rStyle w:val="StyleUnderline"/>
          <w:rFonts w:asciiTheme="majorHAnsi" w:hAnsiTheme="majorHAnsi" w:cstheme="majorHAnsi"/>
          <w:strike/>
        </w:rPr>
        <w:t>women</w:t>
      </w:r>
      <w:r w:rsidRPr="008F3633">
        <w:rPr>
          <w:rStyle w:val="StyleUnderline"/>
          <w:rFonts w:asciiTheme="majorHAnsi" w:hAnsiTheme="majorHAnsi" w:cstheme="majorHAnsi"/>
        </w:rPr>
        <w:t xml:space="preserve">[womin] of color (Ritchie 2006), the beating of Rodney King, and the deaths of Amadou Diallo in the 1990s and Trayvon Martin more recently are just a few public examples of the historical and contemporaneous ways in which </w:t>
      </w:r>
      <w:r w:rsidRPr="008F3633">
        <w:rPr>
          <w:rStyle w:val="StyleUnderline"/>
          <w:rFonts w:asciiTheme="majorHAnsi" w:hAnsiTheme="majorHAnsi" w:cstheme="majorHAnsi"/>
          <w:highlight w:val="cyan"/>
        </w:rPr>
        <w:t>Blacks in America have been assaulted by</w:t>
      </w:r>
      <w:r w:rsidRPr="008F3633">
        <w:rPr>
          <w:rStyle w:val="StyleUnderline"/>
          <w:rFonts w:asciiTheme="majorHAnsi" w:hAnsiTheme="majorHAnsi" w:cstheme="majorHAnsi"/>
        </w:rPr>
        <w:t xml:space="preserve"> members of </w:t>
      </w:r>
      <w:r w:rsidRPr="008F3633">
        <w:rPr>
          <w:rStyle w:val="StyleUnderline"/>
          <w:rFonts w:asciiTheme="majorHAnsi" w:hAnsiTheme="majorHAnsi" w:cstheme="majorHAnsi"/>
          <w:highlight w:val="cyan"/>
        </w:rPr>
        <w:t>the police system</w:t>
      </w:r>
      <w:r w:rsidRPr="008F3633">
        <w:rPr>
          <w:rStyle w:val="StyleUnderline"/>
          <w:rFonts w:asciiTheme="majorHAnsi" w:hAnsiTheme="majorHAnsi" w:cstheme="majorHAnsi"/>
        </w:rPr>
        <w:t xml:space="preserve"> (King 2011; Loyd 2012; Murch 2012; Rafail et al. 2012).</w:t>
      </w:r>
      <w:r w:rsidRPr="008F3633">
        <w:rPr>
          <w:rFonts w:asciiTheme="majorHAnsi" w:hAnsiTheme="majorHAnsi" w:cstheme="majorHAnsi"/>
          <w:sz w:val="14"/>
        </w:rPr>
        <w:t xml:space="preserve"> In Punishing Race (2011), law professor Michael Tonry’s research findings point to </w:t>
      </w:r>
      <w:r w:rsidRPr="008F3633">
        <w:rPr>
          <w:rStyle w:val="StyleUnderline"/>
          <w:rFonts w:asciiTheme="majorHAnsi" w:hAnsiTheme="majorHAnsi" w:cstheme="majorHAnsi"/>
        </w:rPr>
        <w:t xml:space="preserve">the fact that </w:t>
      </w:r>
      <w:r w:rsidRPr="008F3633">
        <w:rPr>
          <w:rStyle w:val="StyleUnderline"/>
          <w:rFonts w:asciiTheme="majorHAnsi" w:hAnsiTheme="majorHAnsi" w:cstheme="majorHAnsi"/>
          <w:highlight w:val="cyan"/>
        </w:rPr>
        <w:t>Whites</w:t>
      </w:r>
      <w:r w:rsidRPr="008F3633">
        <w:rPr>
          <w:rStyle w:val="StyleUnderline"/>
          <w:rFonts w:asciiTheme="majorHAnsi" w:hAnsiTheme="majorHAnsi" w:cstheme="majorHAnsi"/>
        </w:rPr>
        <w:t xml:space="preserve"> tend to </w:t>
      </w:r>
      <w:r w:rsidRPr="008F3633">
        <w:rPr>
          <w:rStyle w:val="StyleUnderline"/>
          <w:rFonts w:asciiTheme="majorHAnsi" w:hAnsiTheme="majorHAnsi" w:cstheme="majorHAnsi"/>
          <w:highlight w:val="cyan"/>
        </w:rPr>
        <w:t>excuse police brutality against Blacks because of the racial animus</w:t>
      </w:r>
      <w:r w:rsidRPr="008F3633">
        <w:rPr>
          <w:rStyle w:val="StyleUnderline"/>
          <w:rFonts w:asciiTheme="majorHAnsi" w:hAnsiTheme="majorHAnsi" w:cstheme="majorHAnsi"/>
        </w:rPr>
        <w:t xml:space="preserve"> that </w:t>
      </w:r>
      <w:r w:rsidRPr="008F3633">
        <w:rPr>
          <w:rStyle w:val="StyleUnderline"/>
          <w:rFonts w:asciiTheme="majorHAnsi" w:hAnsiTheme="majorHAnsi" w:cstheme="majorHAnsi"/>
          <w:highlight w:val="cyan"/>
        </w:rPr>
        <w:t>they hold against Blacks</w:t>
      </w:r>
      <w:r w:rsidRPr="008F3633">
        <w:rPr>
          <w:rStyle w:val="StyleUnderline"/>
          <w:rFonts w:asciiTheme="majorHAnsi" w:hAnsiTheme="majorHAnsi" w:cstheme="majorHAnsi"/>
        </w:rPr>
        <w:t xml:space="preserve">. Thus, to Whites, </w:t>
      </w:r>
      <w:r w:rsidRPr="008F3633">
        <w:rPr>
          <w:rStyle w:val="StyleUnderline"/>
          <w:rFonts w:asciiTheme="majorHAnsi" w:hAnsiTheme="majorHAnsi" w:cstheme="majorHAnsi"/>
          <w:highlight w:val="cyan"/>
        </w:rPr>
        <w:t>Blacks are viewed as deserving of harsh treatment</w:t>
      </w:r>
      <w:r w:rsidRPr="008F3633">
        <w:rPr>
          <w:rStyle w:val="StyleUnderline"/>
          <w:rFonts w:asciiTheme="majorHAnsi" w:hAnsiTheme="majorHAnsi" w:cstheme="majorHAnsi"/>
        </w:rPr>
        <w:t xml:space="preserve"> in the criminal justice system</w:t>
      </w:r>
      <w:r w:rsidRPr="008F3633">
        <w:rPr>
          <w:rFonts w:asciiTheme="majorHAnsi" w:hAnsiTheme="majorHAnsi" w:cstheme="majorHAnsi"/>
          <w:sz w:val="14"/>
        </w:rPr>
        <w:t xml:space="preserve"> (Peffley and Hurwitz 2013). At first glance, such an assertion may seem to be unfathomable, buy that there is an extensive body of literature which suggests that </w:t>
      </w:r>
      <w:r w:rsidRPr="008F3633">
        <w:rPr>
          <w:rStyle w:val="StyleUnderline"/>
          <w:rFonts w:asciiTheme="majorHAnsi" w:hAnsiTheme="majorHAnsi" w:cstheme="majorHAnsi"/>
        </w:rPr>
        <w:t>Black males are viewed as the “prototypical criminal,” and this notion is buttressed in the media, by the general public, and via disparate sentencing outcomes</w:t>
      </w:r>
      <w:r w:rsidRPr="008F3633">
        <w:rPr>
          <w:rFonts w:asciiTheme="majorHAnsi" w:hAnsiTheme="majorHAnsi" w:cstheme="majorHAnsi"/>
          <w:sz w:val="14"/>
        </w:rPr>
        <w:t xml:space="preserve"> (Blair et al. 2004; Eberhardt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examined by Armour (1997). Negrophobia can be surmised as an irrational of Blacks, which includes a fear of being victimized by Black, that can result in Whites shooting or harming an AfricanAmerican based on criminal/racial stereotypes (Armour 1997). </w:t>
      </w:r>
      <w:r w:rsidRPr="008F3633">
        <w:rPr>
          <w:rStyle w:val="StyleUnderline"/>
          <w:rFonts w:asciiTheme="majorHAnsi" w:hAnsiTheme="majorHAnsi" w:cstheme="majorHAnsi"/>
        </w:rPr>
        <w:t xml:space="preserve">The aforementioned </w:t>
      </w:r>
      <w:r w:rsidRPr="008F3633">
        <w:rPr>
          <w:rStyle w:val="StyleUnderline"/>
          <w:rFonts w:asciiTheme="majorHAnsi" w:hAnsiTheme="majorHAnsi" w:cstheme="majorHAnsi"/>
          <w:highlight w:val="cyan"/>
        </w:rPr>
        <w:t>racialized</w:t>
      </w:r>
      <w:r w:rsidRPr="008F3633">
        <w:rPr>
          <w:rStyle w:val="StyleUnderline"/>
          <w:rFonts w:asciiTheme="majorHAnsi" w:hAnsiTheme="majorHAnsi" w:cstheme="majorHAnsi"/>
        </w:rPr>
        <w:t xml:space="preserve"> stereotypical </w:t>
      </w:r>
      <w:r w:rsidRPr="008F3633">
        <w:rPr>
          <w:rStyle w:val="StyleUnderline"/>
          <w:rFonts w:asciiTheme="majorHAnsi" w:hAnsiTheme="majorHAnsi" w:cstheme="majorHAnsi"/>
          <w:highlight w:val="cyan"/>
        </w:rPr>
        <w:t>assumptions can be</w:t>
      </w:r>
      <w:r w:rsidRPr="008F3633">
        <w:rPr>
          <w:rStyle w:val="StyleUnderline"/>
          <w:rFonts w:asciiTheme="majorHAnsi" w:hAnsiTheme="majorHAnsi" w:cstheme="majorHAnsi"/>
        </w:rPr>
        <w:t xml:space="preserve"> deleterious because they can be </w:t>
      </w:r>
      <w:r w:rsidRPr="008F3633">
        <w:rPr>
          <w:rStyle w:val="StyleUnderline"/>
          <w:rFonts w:asciiTheme="majorHAnsi" w:hAnsiTheme="majorHAnsi" w:cstheme="majorHAnsi"/>
          <w:highlight w:val="cyan"/>
        </w:rPr>
        <w:t>used by Whites to justify shooting a Black person</w:t>
      </w:r>
      <w:r w:rsidRPr="008F3633">
        <w:rPr>
          <w:rStyle w:val="StyleUnderline"/>
          <w:rFonts w:asciiTheme="majorHAnsi" w:hAnsiTheme="majorHAnsi" w:cstheme="majorHAnsi"/>
        </w:rPr>
        <w:t xml:space="preserve"> on the slightest of pretense</w:t>
      </w:r>
      <w:r w:rsidRPr="008F3633">
        <w:rPr>
          <w:rFonts w:asciiTheme="majorHAnsi" w:hAnsiTheme="majorHAnsi" w:cstheme="majorHAnsi"/>
          <w:sz w:val="14"/>
        </w:rPr>
        <w:t xml:space="preserve"> (Gabiddon 2010). </w:t>
      </w:r>
      <w:r w:rsidRPr="008F3633">
        <w:rPr>
          <w:rStyle w:val="StyleUnderline"/>
          <w:rFonts w:asciiTheme="majorHAnsi" w:hAnsiTheme="majorHAnsi" w:cstheme="majorHAnsi"/>
        </w:rPr>
        <w:t xml:space="preserve">Finally, African-American males represent a group that has been much maligned in the larger society (Tonry 2011). Further, as victims of the burgeoning prison industrial complex, mass incarceration, and enduring racism, the barriers to truly independent Black male agency are </w:t>
      </w:r>
      <w:r w:rsidRPr="008F3633">
        <w:rPr>
          <w:rStyle w:val="StyleUnderline"/>
          <w:rFonts w:asciiTheme="majorHAnsi" w:hAnsiTheme="majorHAnsi" w:cstheme="majorHAnsi"/>
        </w:rPr>
        <w:lastRenderedPageBreak/>
        <w:t xml:space="preserve">ubiquitous and firmly entrenched (Alexander 2010; Chaney 2009; Baker 1996; Blackmon 2008; Dottolo and Stewart 2008; Karenga 2010; Martin et al. 2001; Smith and Hattery 2009). Thus, </w:t>
      </w:r>
      <w:r w:rsidRPr="008F3633">
        <w:rPr>
          <w:rStyle w:val="StyleUnderline"/>
          <w:rFonts w:asciiTheme="majorHAnsi" w:hAnsiTheme="majorHAnsi" w:cstheme="majorHAnsi"/>
          <w:highlight w:val="cyan"/>
        </w:rPr>
        <w:t>racism</w:t>
      </w:r>
      <w:r w:rsidRPr="008F3633">
        <w:rPr>
          <w:rStyle w:val="StyleUnderline"/>
          <w:rFonts w:asciiTheme="majorHAnsi" w:hAnsiTheme="majorHAnsi" w:cstheme="majorHAnsi"/>
        </w:rPr>
        <w:t xml:space="preserve"> and discrimination </w:t>
      </w:r>
      <w:r w:rsidRPr="008F3633">
        <w:rPr>
          <w:rStyle w:val="StyleUnderline"/>
          <w:rFonts w:asciiTheme="majorHAnsi" w:hAnsiTheme="majorHAnsi" w:cstheme="majorHAnsi"/>
          <w:highlight w:val="cyan"/>
        </w:rPr>
        <w:t>heightens</w:t>
      </w:r>
      <w:r w:rsidRPr="008F3633">
        <w:rPr>
          <w:rStyle w:val="StyleUnderline"/>
          <w:rFonts w:asciiTheme="majorHAnsi" w:hAnsiTheme="majorHAnsi" w:cstheme="majorHAnsi"/>
        </w:rPr>
        <w:t xml:space="preserve"> the psychological </w:t>
      </w:r>
      <w:r w:rsidRPr="008F3633">
        <w:rPr>
          <w:rStyle w:val="StyleUnderline"/>
          <w:rFonts w:asciiTheme="majorHAnsi" w:hAnsiTheme="majorHAnsi" w:cstheme="majorHAnsi"/>
          <w:highlight w:val="cyan"/>
        </w:rPr>
        <w:t>distress experienced by Blacks</w:t>
      </w:r>
      <w:r w:rsidRPr="008F3633">
        <w:rPr>
          <w:rStyle w:val="StyleUnderline"/>
          <w:rFonts w:asciiTheme="majorHAnsi" w:hAnsiTheme="majorHAnsi" w:cstheme="majorHAnsi"/>
        </w:rPr>
        <w:t xml:space="preserve"> (Robertson 2011; Pieterse et al. 2012), as well as their decreased mortality in the USA (Muennig and Murphy 2011).</w:t>
      </w:r>
      <w:r w:rsidRPr="008F3633">
        <w:rPr>
          <w:rFonts w:asciiTheme="majorHAnsi" w:hAnsiTheme="majorHAnsi" w:cstheme="majorHAnsi"/>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8F3633">
        <w:rPr>
          <w:rStyle w:val="StyleUnderline"/>
          <w:rFonts w:asciiTheme="majorHAnsi" w:hAnsiTheme="majorHAnsi" w:cstheme="majorHAnsi"/>
          <w:highlight w:val="cyan"/>
        </w:rPr>
        <w:t>Blacks are more likely to be the victims of police brutality</w:t>
      </w:r>
      <w:r w:rsidRPr="008F3633">
        <w:rPr>
          <w:rStyle w:val="StyleUnderline"/>
          <w:rFonts w:asciiTheme="majorHAnsi" w:hAnsiTheme="majorHAnsi" w:cstheme="majorHAnsi"/>
        </w:rPr>
        <w:t>. A growing body of scholarly research related to police brutality has revealed that Blacks are more likely than Whites to make complaints regarding police brutality (Smith and Holmes 2003), to be accosted while operating [driving] a motorized vehicle (“Driving While Black”), and to underreport how often they are stopped due to higher social desirability factors</w:t>
      </w:r>
      <w:r w:rsidRPr="008F3633">
        <w:rPr>
          <w:rFonts w:asciiTheme="majorHAnsi" w:hAnsiTheme="majorHAnsi" w:cstheme="majorHAnsi"/>
          <w:sz w:val="14"/>
        </w:rPr>
        <w:t xml:space="preserve"> </w:t>
      </w:r>
    </w:p>
    <w:p w14:paraId="5B1934A9" w14:textId="56C64544" w:rsidR="00884B29" w:rsidRPr="008F3633" w:rsidRDefault="00884B29" w:rsidP="00884B29">
      <w:pPr>
        <w:pStyle w:val="Heading4"/>
        <w:rPr>
          <w:rFonts w:asciiTheme="majorHAnsi" w:hAnsiTheme="majorHAnsi" w:cstheme="majorHAnsi"/>
        </w:rPr>
      </w:pPr>
      <w:r w:rsidRPr="008F3633">
        <w:rPr>
          <w:rFonts w:asciiTheme="majorHAnsi" w:hAnsiTheme="majorHAnsi" w:cstheme="majorHAnsi"/>
        </w:rPr>
        <w:t>The harrasment is even endemic in the EU</w:t>
      </w:r>
    </w:p>
    <w:p w14:paraId="71060E29" w14:textId="77777777" w:rsidR="00884B29" w:rsidRPr="008F3633" w:rsidRDefault="00884B29" w:rsidP="00884B29">
      <w:pPr>
        <w:rPr>
          <w:rFonts w:asciiTheme="majorHAnsi" w:hAnsiTheme="majorHAnsi" w:cstheme="majorHAnsi"/>
        </w:rPr>
      </w:pPr>
      <w:r w:rsidRPr="008F3633">
        <w:rPr>
          <w:rStyle w:val="Style13ptBold"/>
          <w:rFonts w:asciiTheme="majorHAnsi" w:hAnsiTheme="majorHAnsi" w:cstheme="majorHAnsi"/>
        </w:rPr>
        <w:t>FRA</w:t>
      </w:r>
      <w:r w:rsidRPr="008F3633">
        <w:rPr>
          <w:rFonts w:asciiTheme="majorHAnsi" w:hAnsiTheme="majorHAnsi" w:cstheme="majorHAnsi"/>
        </w:rPr>
        <w:t xml:space="preserve"> </w:t>
      </w:r>
      <w:r w:rsidRPr="008F3633">
        <w:rPr>
          <w:rStyle w:val="Style13ptBold"/>
          <w:rFonts w:asciiTheme="majorHAnsi" w:hAnsiTheme="majorHAnsi" w:cstheme="majorHAnsi"/>
        </w:rPr>
        <w:t>20</w:t>
      </w:r>
      <w:r w:rsidRPr="008F3633">
        <w:rPr>
          <w:rFonts w:asciiTheme="majorHAnsi" w:hAnsiTheme="majorHAnsi" w:cstheme="majorHAnsi"/>
        </w:rPr>
        <w:t xml:space="preserve"> European Union Agency for Fundamental Rights, 6-5-2020, "</w:t>
      </w:r>
      <w:r w:rsidRPr="008F3633">
        <w:rPr>
          <w:rStyle w:val="StyleUnderline"/>
          <w:rFonts w:asciiTheme="majorHAnsi" w:hAnsiTheme="majorHAnsi" w:cstheme="majorHAnsi"/>
          <w:highlight w:val="cyan"/>
        </w:rPr>
        <w:t>Stop racist</w:t>
      </w:r>
      <w:r w:rsidRPr="008F3633">
        <w:rPr>
          <w:rStyle w:val="StyleUnderline"/>
          <w:rFonts w:asciiTheme="majorHAnsi" w:hAnsiTheme="majorHAnsi" w:cstheme="majorHAnsi"/>
        </w:rPr>
        <w:t xml:space="preserve"> harassment and ethnic </w:t>
      </w:r>
      <w:r w:rsidRPr="008F3633">
        <w:rPr>
          <w:rStyle w:val="StyleUnderline"/>
          <w:rFonts w:asciiTheme="majorHAnsi" w:hAnsiTheme="majorHAnsi" w:cstheme="majorHAnsi"/>
          <w:highlight w:val="cyan"/>
        </w:rPr>
        <w:t>profiling in Europe</w:t>
      </w:r>
      <w:r w:rsidRPr="008F3633">
        <w:rPr>
          <w:rFonts w:asciiTheme="majorHAnsi" w:hAnsiTheme="majorHAnsi" w:cstheme="majorHAnsi"/>
        </w:rPr>
        <w:t>," https://fra.europa.eu/en/news/2020/stop-racist-harassment-and-ethnic-profiling-europe</w:t>
      </w:r>
    </w:p>
    <w:p w14:paraId="105A21C6" w14:textId="77777777" w:rsidR="00884B29" w:rsidRPr="008F3633" w:rsidRDefault="00884B29" w:rsidP="00884B29">
      <w:pPr>
        <w:rPr>
          <w:rFonts w:asciiTheme="majorHAnsi" w:hAnsiTheme="majorHAnsi" w:cstheme="majorHAnsi"/>
          <w:sz w:val="14"/>
        </w:rPr>
      </w:pPr>
      <w:r w:rsidRPr="008F3633">
        <w:rPr>
          <w:rFonts w:asciiTheme="majorHAnsi" w:hAnsiTheme="majorHAnsi" w:cstheme="majorHAnsi"/>
          <w:sz w:val="14"/>
        </w:rPr>
        <w:t xml:space="preserve">Racist </w:t>
      </w:r>
      <w:r w:rsidRPr="008F3633">
        <w:rPr>
          <w:rStyle w:val="StyleUnderline"/>
          <w:rFonts w:asciiTheme="majorHAnsi" w:hAnsiTheme="majorHAnsi" w:cstheme="majorHAnsi"/>
          <w:highlight w:val="cyan"/>
        </w:rPr>
        <w:t>harassment</w:t>
      </w:r>
      <w:r w:rsidRPr="008F3633">
        <w:rPr>
          <w:rStyle w:val="StyleUnderline"/>
          <w:rFonts w:asciiTheme="majorHAnsi" w:hAnsiTheme="majorHAnsi" w:cstheme="majorHAnsi"/>
        </w:rPr>
        <w:t xml:space="preserve">, violence and discriminatory ethnic profiling are </w:t>
      </w:r>
      <w:r w:rsidRPr="008F3633">
        <w:rPr>
          <w:rStyle w:val="StyleUnderline"/>
          <w:rFonts w:asciiTheme="majorHAnsi" w:hAnsiTheme="majorHAnsi" w:cstheme="majorHAnsi"/>
          <w:highlight w:val="cyan"/>
        </w:rPr>
        <w:t>common</w:t>
      </w:r>
      <w:r w:rsidRPr="008F3633">
        <w:rPr>
          <w:rStyle w:val="StyleUnderline"/>
          <w:rFonts w:asciiTheme="majorHAnsi" w:hAnsiTheme="majorHAnsi" w:cstheme="majorHAnsi"/>
        </w:rPr>
        <w:t xml:space="preserve">place </w:t>
      </w:r>
      <w:r w:rsidRPr="008F3633">
        <w:rPr>
          <w:rStyle w:val="StyleUnderline"/>
          <w:rFonts w:asciiTheme="majorHAnsi" w:hAnsiTheme="majorHAnsi" w:cstheme="majorHAnsi"/>
          <w:highlight w:val="cyan"/>
        </w:rPr>
        <w:t xml:space="preserve">in </w:t>
      </w:r>
      <w:r w:rsidRPr="008F3633">
        <w:rPr>
          <w:rStyle w:val="StyleUnderline"/>
          <w:rFonts w:asciiTheme="majorHAnsi" w:hAnsiTheme="majorHAnsi" w:cstheme="majorHAnsi"/>
        </w:rPr>
        <w:t>Europe.</w:t>
      </w:r>
      <w:r w:rsidRPr="008F3633">
        <w:rPr>
          <w:rFonts w:asciiTheme="majorHAnsi" w:hAnsiTheme="majorHAnsi" w:cstheme="majorHAnsi"/>
          <w:sz w:val="14"/>
        </w:rPr>
        <w:t xml:space="preserve"> Following the current protests that are spreading across the continent, the EU Agency for Fundamental Rights (FRA) calls on </w:t>
      </w:r>
      <w:r w:rsidRPr="008F3633">
        <w:rPr>
          <w:rStyle w:val="StyleUnderline"/>
          <w:rFonts w:asciiTheme="majorHAnsi" w:hAnsiTheme="majorHAnsi" w:cstheme="majorHAnsi"/>
          <w:highlight w:val="cyan"/>
        </w:rPr>
        <w:t>EU</w:t>
      </w:r>
      <w:r w:rsidRPr="008F3633">
        <w:rPr>
          <w:rFonts w:asciiTheme="majorHAnsi" w:hAnsiTheme="majorHAnsi" w:cstheme="majorHAnsi"/>
          <w:sz w:val="14"/>
        </w:rPr>
        <w:t xml:space="preserve"> Member States to step up their efforts and effectively fight discrimination, harassment and violence against black people.</w:t>
      </w:r>
    </w:p>
    <w:p w14:paraId="6CCE6B8A" w14:textId="77777777" w:rsidR="00884B29" w:rsidRPr="008F3633" w:rsidRDefault="00884B29" w:rsidP="00884B29">
      <w:pPr>
        <w:rPr>
          <w:rFonts w:asciiTheme="majorHAnsi" w:hAnsiTheme="majorHAnsi" w:cstheme="majorHAnsi"/>
          <w:sz w:val="14"/>
        </w:rPr>
      </w:pPr>
      <w:r w:rsidRPr="008F3633">
        <w:rPr>
          <w:rFonts w:asciiTheme="majorHAnsi" w:hAnsiTheme="majorHAnsi" w:cstheme="majorHAnsi"/>
          <w:sz w:val="14"/>
        </w:rPr>
        <w:t>“</w:t>
      </w:r>
      <w:r w:rsidRPr="008F3633">
        <w:rPr>
          <w:rStyle w:val="StyleUnderline"/>
          <w:rFonts w:asciiTheme="majorHAnsi" w:hAnsiTheme="majorHAnsi" w:cstheme="majorHAnsi"/>
          <w:highlight w:val="cyan"/>
        </w:rPr>
        <w:t>No one should be targeted</w:t>
      </w:r>
      <w:r w:rsidRPr="008F3633">
        <w:rPr>
          <w:rFonts w:asciiTheme="majorHAnsi" w:hAnsiTheme="majorHAnsi" w:cstheme="majorHAnsi"/>
          <w:sz w:val="14"/>
        </w:rPr>
        <w:t xml:space="preserve"> just because of the colour of their skin. No one should be </w:t>
      </w:r>
      <w:r w:rsidRPr="008F3633">
        <w:rPr>
          <w:rStyle w:val="StyleUnderline"/>
          <w:rFonts w:asciiTheme="majorHAnsi" w:hAnsiTheme="majorHAnsi" w:cstheme="majorHAnsi"/>
          <w:highlight w:val="cyan"/>
        </w:rPr>
        <w:t>afraid</w:t>
      </w:r>
      <w:r w:rsidRPr="008F3633">
        <w:rPr>
          <w:rFonts w:asciiTheme="majorHAnsi" w:hAnsiTheme="majorHAnsi" w:cstheme="majorHAnsi"/>
          <w:sz w:val="14"/>
        </w:rPr>
        <w:t xml:space="preserve"> of a police stop, just because they are black. There is no space for racism and racial discrimination in the 21th century and we </w:t>
      </w:r>
      <w:r w:rsidRPr="008F3633">
        <w:rPr>
          <w:rStyle w:val="StyleUnderline"/>
          <w:rFonts w:asciiTheme="majorHAnsi" w:hAnsiTheme="majorHAnsi" w:cstheme="majorHAnsi"/>
          <w:highlight w:val="cyan"/>
        </w:rPr>
        <w:t>need to</w:t>
      </w:r>
      <w:r w:rsidRPr="008F3633">
        <w:rPr>
          <w:rFonts w:asciiTheme="majorHAnsi" w:hAnsiTheme="majorHAnsi" w:cstheme="majorHAnsi"/>
          <w:sz w:val="14"/>
        </w:rPr>
        <w:t xml:space="preserve"> work together to </w:t>
      </w:r>
      <w:r w:rsidRPr="008F3633">
        <w:rPr>
          <w:rStyle w:val="StyleUnderline"/>
          <w:rFonts w:asciiTheme="majorHAnsi" w:hAnsiTheme="majorHAnsi" w:cstheme="majorHAnsi"/>
          <w:highlight w:val="cyan"/>
        </w:rPr>
        <w:t>eradicate racist practices</w:t>
      </w:r>
      <w:r w:rsidRPr="008F3633">
        <w:rPr>
          <w:rFonts w:asciiTheme="majorHAnsi" w:hAnsiTheme="majorHAnsi" w:cstheme="majorHAnsi"/>
          <w:sz w:val="14"/>
        </w:rPr>
        <w:t xml:space="preserve"> once and for all in Europe,” says FRA director Michael O’Flaherty.</w:t>
      </w:r>
    </w:p>
    <w:p w14:paraId="46007954" w14:textId="77777777" w:rsidR="00884B29" w:rsidRPr="008F3633" w:rsidRDefault="00884B29" w:rsidP="00884B29">
      <w:pPr>
        <w:rPr>
          <w:rFonts w:asciiTheme="majorHAnsi" w:hAnsiTheme="majorHAnsi" w:cstheme="majorHAnsi"/>
          <w:sz w:val="12"/>
        </w:rPr>
      </w:pPr>
      <w:r w:rsidRPr="008F3633">
        <w:rPr>
          <w:rFonts w:asciiTheme="majorHAnsi" w:hAnsiTheme="majorHAnsi" w:cstheme="majorHAnsi"/>
          <w:sz w:val="12"/>
        </w:rPr>
        <w:t xml:space="preserve">The findings of FRA’s 2018 report “Being Black in the EU” shed light on the widespread discrimination black people face in the EU. It showed that </w:t>
      </w:r>
      <w:r w:rsidRPr="008F3633">
        <w:rPr>
          <w:rStyle w:val="StyleUnderline"/>
          <w:rFonts w:asciiTheme="majorHAnsi" w:hAnsiTheme="majorHAnsi" w:cstheme="majorHAnsi"/>
          <w:highlight w:val="cyan"/>
        </w:rPr>
        <w:t>many black people in Eu</w:t>
      </w:r>
      <w:r w:rsidRPr="008F3633">
        <w:rPr>
          <w:rStyle w:val="StyleUnderline"/>
          <w:rFonts w:asciiTheme="majorHAnsi" w:hAnsiTheme="majorHAnsi" w:cstheme="majorHAnsi"/>
        </w:rPr>
        <w:t xml:space="preserve">rope </w:t>
      </w:r>
      <w:r w:rsidRPr="008F3633">
        <w:rPr>
          <w:rStyle w:val="StyleUnderline"/>
          <w:rFonts w:asciiTheme="majorHAnsi" w:hAnsiTheme="majorHAnsi" w:cstheme="majorHAnsi"/>
          <w:highlight w:val="cyan"/>
        </w:rPr>
        <w:t>experience racist harassment and violence</w:t>
      </w:r>
      <w:r w:rsidRPr="008F3633">
        <w:rPr>
          <w:rStyle w:val="StyleUnderline"/>
          <w:rFonts w:asciiTheme="majorHAnsi" w:hAnsiTheme="majorHAnsi" w:cstheme="majorHAnsi"/>
        </w:rPr>
        <w:t xml:space="preserve">, including at the hands </w:t>
      </w:r>
      <w:r w:rsidRPr="008F3633">
        <w:rPr>
          <w:rStyle w:val="StyleUnderline"/>
          <w:rFonts w:asciiTheme="majorHAnsi" w:hAnsiTheme="majorHAnsi" w:cstheme="majorHAnsi"/>
          <w:highlight w:val="cyan"/>
        </w:rPr>
        <w:t>of</w:t>
      </w:r>
      <w:r w:rsidRPr="008F3633">
        <w:rPr>
          <w:rStyle w:val="StyleUnderline"/>
          <w:rFonts w:asciiTheme="majorHAnsi" w:hAnsiTheme="majorHAnsi" w:cstheme="majorHAnsi"/>
        </w:rPr>
        <w:t xml:space="preserve"> the </w:t>
      </w:r>
      <w:r w:rsidRPr="008F3633">
        <w:rPr>
          <w:rStyle w:val="StyleUnderline"/>
          <w:rFonts w:asciiTheme="majorHAnsi" w:hAnsiTheme="majorHAnsi" w:cstheme="majorHAnsi"/>
          <w:highlight w:val="cyan"/>
        </w:rPr>
        <w:t>police</w:t>
      </w:r>
      <w:r w:rsidRPr="008F3633">
        <w:rPr>
          <w:rFonts w:asciiTheme="majorHAnsi" w:hAnsiTheme="majorHAnsi" w:cstheme="majorHAnsi"/>
          <w:sz w:val="12"/>
        </w:rPr>
        <w:t>:</w:t>
      </w:r>
    </w:p>
    <w:p w14:paraId="1B3B7072" w14:textId="77777777" w:rsidR="00884B29" w:rsidRPr="008F3633" w:rsidRDefault="00884B29" w:rsidP="00884B29">
      <w:pPr>
        <w:rPr>
          <w:rStyle w:val="StyleUnderline"/>
          <w:rFonts w:asciiTheme="majorHAnsi" w:hAnsiTheme="majorHAnsi" w:cstheme="majorHAnsi"/>
        </w:rPr>
      </w:pPr>
      <w:r w:rsidRPr="008F3633">
        <w:rPr>
          <w:rFonts w:asciiTheme="majorHAnsi" w:hAnsiTheme="majorHAnsi" w:cstheme="majorHAnsi"/>
          <w:sz w:val="14"/>
        </w:rPr>
        <w:t xml:space="preserve">racial harassment – 30% of respondents say they have been racially harassed and 5% were attacked in the five years before the survey; </w:t>
      </w:r>
    </w:p>
    <w:p w14:paraId="52559297" w14:textId="77777777" w:rsidR="00884B29" w:rsidRPr="008F3633" w:rsidRDefault="00884B29" w:rsidP="00884B29">
      <w:pPr>
        <w:rPr>
          <w:rFonts w:asciiTheme="majorHAnsi" w:hAnsiTheme="majorHAnsi" w:cstheme="majorHAnsi"/>
          <w:sz w:val="14"/>
        </w:rPr>
      </w:pPr>
      <w:r w:rsidRPr="008F3633">
        <w:rPr>
          <w:rFonts w:asciiTheme="majorHAnsi" w:hAnsiTheme="majorHAnsi" w:cstheme="majorHAnsi"/>
          <w:sz w:val="14"/>
        </w:rPr>
        <w:t>discriminatory profiling in police stops – 24% of respondents were stopped by the police in the five years before the survey. Among those, 41% felt the stop constituted racial profiling.</w:t>
      </w:r>
      <w:r w:rsidRPr="008F3633">
        <w:rPr>
          <w:rStyle w:val="StyleUnderline"/>
          <w:rFonts w:asciiTheme="majorHAnsi" w:hAnsiTheme="majorHAnsi" w:cstheme="majorHAnsi"/>
        </w:rPr>
        <w:t xml:space="preserve"> </w:t>
      </w:r>
    </w:p>
    <w:p w14:paraId="37E58824" w14:textId="77777777" w:rsidR="00884B29" w:rsidRPr="008F3633" w:rsidRDefault="00884B29" w:rsidP="00884B29">
      <w:pPr>
        <w:rPr>
          <w:rStyle w:val="StyleUnderline"/>
          <w:rFonts w:asciiTheme="majorHAnsi" w:hAnsiTheme="majorHAnsi" w:cstheme="majorHAnsi"/>
        </w:rPr>
      </w:pPr>
      <w:r w:rsidRPr="008F3633">
        <w:rPr>
          <w:rFonts w:asciiTheme="majorHAnsi" w:hAnsiTheme="majorHAnsi" w:cstheme="majorHAnsi"/>
          <w:sz w:val="14"/>
        </w:rPr>
        <w:t xml:space="preserve">gender aspect – men are three times more likely to be stopped than women (22 % vs 7 %), and they are more likely to consider the most recent stop as racial profiling compared to women. </w:t>
      </w:r>
    </w:p>
    <w:p w14:paraId="7BA4AC62" w14:textId="77777777" w:rsidR="00884B29" w:rsidRPr="008F3633" w:rsidRDefault="00884B29" w:rsidP="00884B29">
      <w:pPr>
        <w:rPr>
          <w:rFonts w:asciiTheme="majorHAnsi" w:hAnsiTheme="majorHAnsi" w:cstheme="majorHAnsi"/>
          <w:sz w:val="14"/>
        </w:rPr>
      </w:pPr>
      <w:r w:rsidRPr="008F3633">
        <w:rPr>
          <w:rFonts w:asciiTheme="majorHAnsi" w:hAnsiTheme="majorHAnsi" w:cstheme="majorHAnsi"/>
          <w:sz w:val="14"/>
        </w:rPr>
        <w:t xml:space="preserve">underreporting – </w:t>
      </w:r>
      <w:r w:rsidRPr="008F3633">
        <w:rPr>
          <w:rStyle w:val="StyleUnderline"/>
          <w:rFonts w:asciiTheme="majorHAnsi" w:hAnsiTheme="majorHAnsi" w:cstheme="majorHAnsi"/>
          <w:highlight w:val="cyan"/>
        </w:rPr>
        <w:t>only 14 %</w:t>
      </w:r>
      <w:r w:rsidRPr="008F3633">
        <w:rPr>
          <w:rFonts w:asciiTheme="majorHAnsi" w:hAnsiTheme="majorHAnsi" w:cstheme="majorHAnsi"/>
          <w:sz w:val="14"/>
        </w:rPr>
        <w:t xml:space="preserve"> of the most recent incidents of racist harassment were </w:t>
      </w:r>
      <w:r w:rsidRPr="008F3633">
        <w:rPr>
          <w:rStyle w:val="StyleUnderline"/>
          <w:rFonts w:asciiTheme="majorHAnsi" w:hAnsiTheme="majorHAnsi" w:cstheme="majorHAnsi"/>
          <w:highlight w:val="cyan"/>
        </w:rPr>
        <w:t>reported</w:t>
      </w:r>
      <w:r w:rsidRPr="008F3633">
        <w:rPr>
          <w:rFonts w:asciiTheme="majorHAnsi" w:hAnsiTheme="majorHAnsi" w:cstheme="majorHAnsi"/>
          <w:sz w:val="14"/>
        </w:rPr>
        <w:t xml:space="preserve"> to police or other services.</w:t>
      </w:r>
    </w:p>
    <w:p w14:paraId="77762D99" w14:textId="77777777" w:rsidR="00884B29" w:rsidRPr="008F3633" w:rsidRDefault="00884B29" w:rsidP="00884B29">
      <w:pPr>
        <w:rPr>
          <w:rStyle w:val="StyleUnderline"/>
          <w:rFonts w:asciiTheme="majorHAnsi" w:hAnsiTheme="majorHAnsi" w:cstheme="majorHAnsi"/>
        </w:rPr>
      </w:pPr>
      <w:r w:rsidRPr="008F3633">
        <w:rPr>
          <w:rFonts w:asciiTheme="majorHAnsi" w:hAnsiTheme="majorHAnsi" w:cstheme="majorHAnsi"/>
          <w:sz w:val="14"/>
        </w:rPr>
        <w:t xml:space="preserve">not reporting attacks by police – a </w:t>
      </w:r>
      <w:r w:rsidRPr="008F3633">
        <w:rPr>
          <w:rStyle w:val="StyleUnderline"/>
          <w:rFonts w:asciiTheme="majorHAnsi" w:hAnsiTheme="majorHAnsi" w:cstheme="majorHAnsi"/>
          <w:highlight w:val="cyan"/>
        </w:rPr>
        <w:t>majority</w:t>
      </w:r>
      <w:r w:rsidRPr="008F3633">
        <w:rPr>
          <w:rStyle w:val="StyleUnderline"/>
          <w:rFonts w:asciiTheme="majorHAnsi" w:hAnsiTheme="majorHAnsi" w:cstheme="majorHAnsi"/>
        </w:rPr>
        <w:t xml:space="preserve"> (63 %) of </w:t>
      </w:r>
      <w:r w:rsidRPr="008F3633">
        <w:rPr>
          <w:rStyle w:val="StyleUnderline"/>
          <w:rFonts w:asciiTheme="majorHAnsi" w:hAnsiTheme="majorHAnsi" w:cstheme="majorHAnsi"/>
          <w:highlight w:val="cyan"/>
        </w:rPr>
        <w:t>victims</w:t>
      </w:r>
      <w:r w:rsidRPr="008F3633">
        <w:rPr>
          <w:rStyle w:val="StyleUnderline"/>
          <w:rFonts w:asciiTheme="majorHAnsi" w:hAnsiTheme="majorHAnsi" w:cstheme="majorHAnsi"/>
        </w:rPr>
        <w:t xml:space="preserve"> of racist physical attack by a police officer </w:t>
      </w:r>
      <w:r w:rsidRPr="008F3633">
        <w:rPr>
          <w:rStyle w:val="StyleUnderline"/>
          <w:rFonts w:asciiTheme="majorHAnsi" w:hAnsiTheme="majorHAnsi" w:cstheme="majorHAnsi"/>
          <w:highlight w:val="cyan"/>
        </w:rPr>
        <w:t>did not report</w:t>
      </w:r>
      <w:r w:rsidRPr="008F3633">
        <w:rPr>
          <w:rStyle w:val="StyleUnderline"/>
          <w:rFonts w:asciiTheme="majorHAnsi" w:hAnsiTheme="majorHAnsi" w:cstheme="majorHAnsi"/>
        </w:rPr>
        <w:t xml:space="preserve"> the incident to anybody, either because they felt it would not change anything or because they </w:t>
      </w:r>
      <w:r w:rsidRPr="008F3633">
        <w:rPr>
          <w:rStyle w:val="StyleUnderline"/>
          <w:rFonts w:asciiTheme="majorHAnsi" w:hAnsiTheme="majorHAnsi" w:cstheme="majorHAnsi"/>
          <w:highlight w:val="cyan"/>
        </w:rPr>
        <w:t>do not trust the police.</w:t>
      </w:r>
    </w:p>
    <w:p w14:paraId="0BC04C7B" w14:textId="77777777" w:rsidR="00884B29" w:rsidRPr="008F3633" w:rsidRDefault="00884B29" w:rsidP="00884B29">
      <w:pPr>
        <w:rPr>
          <w:rFonts w:asciiTheme="majorHAnsi" w:hAnsiTheme="majorHAnsi" w:cstheme="majorHAnsi"/>
          <w:u w:val="single"/>
        </w:rPr>
      </w:pPr>
      <w:r w:rsidRPr="008F3633">
        <w:rPr>
          <w:rStyle w:val="StyleUnderline"/>
          <w:rFonts w:asciiTheme="majorHAnsi" w:hAnsiTheme="majorHAnsi" w:cstheme="majorHAnsi"/>
          <w:highlight w:val="cyan"/>
        </w:rPr>
        <w:t>FRA</w:t>
      </w:r>
      <w:r w:rsidRPr="008F3633">
        <w:rPr>
          <w:rStyle w:val="StyleUnderline"/>
          <w:rFonts w:asciiTheme="majorHAnsi" w:hAnsiTheme="majorHAnsi" w:cstheme="majorHAnsi"/>
        </w:rPr>
        <w:t xml:space="preserve"> renews its </w:t>
      </w:r>
      <w:r w:rsidRPr="008F3633">
        <w:rPr>
          <w:rStyle w:val="StyleUnderline"/>
          <w:rFonts w:asciiTheme="majorHAnsi" w:hAnsiTheme="majorHAnsi" w:cstheme="majorHAnsi"/>
          <w:highlight w:val="cyan"/>
        </w:rPr>
        <w:t>call on</w:t>
      </w:r>
      <w:r w:rsidRPr="008F3633">
        <w:rPr>
          <w:rStyle w:val="StyleUnderline"/>
          <w:rFonts w:asciiTheme="majorHAnsi" w:hAnsiTheme="majorHAnsi" w:cstheme="majorHAnsi"/>
        </w:rPr>
        <w:t xml:space="preserve"> Member </w:t>
      </w:r>
      <w:r w:rsidRPr="008F3633">
        <w:rPr>
          <w:rStyle w:val="StyleUnderline"/>
          <w:rFonts w:asciiTheme="majorHAnsi" w:hAnsiTheme="majorHAnsi" w:cstheme="majorHAnsi"/>
          <w:highlight w:val="cyan"/>
        </w:rPr>
        <w:t>States to fight</w:t>
      </w:r>
      <w:r w:rsidRPr="008F3633">
        <w:rPr>
          <w:rStyle w:val="StyleUnderline"/>
          <w:rFonts w:asciiTheme="majorHAnsi" w:hAnsiTheme="majorHAnsi" w:cstheme="majorHAnsi"/>
        </w:rPr>
        <w:t xml:space="preserve"> discriminatory ethnic profiling, better support victims of </w:t>
      </w:r>
      <w:r w:rsidRPr="008F3633">
        <w:rPr>
          <w:rStyle w:val="StyleUnderline"/>
          <w:rFonts w:asciiTheme="majorHAnsi" w:hAnsiTheme="majorHAnsi" w:cstheme="majorHAnsi"/>
          <w:highlight w:val="cyan"/>
        </w:rPr>
        <w:t>racism</w:t>
      </w:r>
      <w:r w:rsidRPr="008F3633">
        <w:rPr>
          <w:rStyle w:val="StyleUnderline"/>
          <w:rFonts w:asciiTheme="majorHAnsi" w:hAnsiTheme="majorHAnsi" w:cstheme="majorHAnsi"/>
        </w:rPr>
        <w:t xml:space="preserve"> and properly prosecute perpetrators.</w:t>
      </w:r>
    </w:p>
    <w:p w14:paraId="35F03475" w14:textId="77777777" w:rsidR="00884B29" w:rsidRPr="008F3633" w:rsidRDefault="00884B29" w:rsidP="00884B29">
      <w:pPr>
        <w:rPr>
          <w:rFonts w:asciiTheme="majorHAnsi" w:hAnsiTheme="majorHAnsi" w:cstheme="majorHAnsi"/>
          <w:sz w:val="14"/>
        </w:rPr>
      </w:pPr>
    </w:p>
    <w:p w14:paraId="12EDF3F9" w14:textId="7BDF1F39" w:rsidR="005F0031" w:rsidRPr="008F3633" w:rsidRDefault="005F0031" w:rsidP="005F0031">
      <w:pPr>
        <w:pStyle w:val="Heading2"/>
        <w:rPr>
          <w:rFonts w:asciiTheme="majorHAnsi" w:hAnsiTheme="majorHAnsi" w:cstheme="majorHAnsi"/>
        </w:rPr>
      </w:pPr>
      <w:r w:rsidRPr="008F3633">
        <w:rPr>
          <w:rFonts w:asciiTheme="majorHAnsi" w:hAnsiTheme="majorHAnsi" w:cstheme="majorHAnsi"/>
        </w:rPr>
        <w:lastRenderedPageBreak/>
        <w:t>3 --- CP</w:t>
      </w:r>
    </w:p>
    <w:p w14:paraId="3F9D0BE5" w14:textId="733C4E84" w:rsidR="00811024" w:rsidRPr="008F3633" w:rsidRDefault="00811024" w:rsidP="00811024">
      <w:pPr>
        <w:pStyle w:val="Heading4"/>
        <w:rPr>
          <w:rFonts w:asciiTheme="majorHAnsi" w:hAnsiTheme="majorHAnsi" w:cstheme="majorHAnsi"/>
        </w:rPr>
      </w:pPr>
      <w:r w:rsidRPr="008F3633">
        <w:rPr>
          <w:rFonts w:asciiTheme="majorHAnsi" w:hAnsiTheme="majorHAnsi" w:cstheme="majorHAnsi"/>
        </w:rPr>
        <w:t>CP Text: A just government ought to recognize the right to strike however not unconditionally, intermittent strikes should be illegal, all other types of strikes the AC recognizes should be.</w:t>
      </w:r>
    </w:p>
    <w:p w14:paraId="06DE24B7" w14:textId="77777777" w:rsidR="00811024" w:rsidRPr="008F3633" w:rsidRDefault="00811024" w:rsidP="00811024">
      <w:pPr>
        <w:pStyle w:val="Heading4"/>
        <w:rPr>
          <w:rFonts w:asciiTheme="majorHAnsi" w:hAnsiTheme="majorHAnsi" w:cstheme="majorHAnsi"/>
        </w:rPr>
      </w:pPr>
      <w:r w:rsidRPr="008F3633">
        <w:rPr>
          <w:rFonts w:asciiTheme="majorHAnsi" w:hAnsiTheme="majorHAnsi" w:cstheme="majorHAnsi"/>
        </w:rPr>
        <w:t>Intermittent strikes violate labor peace, Theodore 19</w:t>
      </w:r>
    </w:p>
    <w:p w14:paraId="13332FC3" w14:textId="77777777" w:rsidR="00811024" w:rsidRPr="008F3633" w:rsidRDefault="00811024" w:rsidP="00811024">
      <w:pPr>
        <w:rPr>
          <w:rFonts w:asciiTheme="majorHAnsi" w:hAnsiTheme="majorHAnsi" w:cstheme="majorHAnsi"/>
        </w:rPr>
      </w:pPr>
      <w:r w:rsidRPr="008F3633">
        <w:rPr>
          <w:rFonts w:asciiTheme="majorHAnsi" w:hAnsiTheme="majorHAnsi" w:cstheme="majorHAnsi"/>
        </w:rPr>
        <w:t xml:space="preserve">[Mark Theodore, 7-30-2019, "Employer’s Discipline of Employees Engaging In “Intermittent Strikes” Lawful: NLRB Majority", Labor Relations Update, https://www.laborrelationsupdate.com/nlra/employers-discipline-of-employees-engaging-in-intermittent-strikes-lawful-nlrb-majority/, date accessed 10-24-2021] </w:t>
      </w:r>
    </w:p>
    <w:p w14:paraId="2DBC16EB" w14:textId="77777777" w:rsidR="00811024" w:rsidRPr="008F3633" w:rsidRDefault="00811024" w:rsidP="00811024">
      <w:pPr>
        <w:rPr>
          <w:rFonts w:asciiTheme="majorHAnsi" w:hAnsiTheme="majorHAnsi" w:cstheme="majorHAnsi"/>
        </w:rPr>
      </w:pPr>
      <w:r w:rsidRPr="008F3633">
        <w:rPr>
          <w:rFonts w:asciiTheme="majorHAnsi" w:hAnsiTheme="majorHAnsi" w:cstheme="majorHAnsi"/>
          <w:highlight w:val="cyan"/>
          <w:u w:val="single"/>
        </w:rPr>
        <w:t>The Board</w:t>
      </w:r>
      <w:r w:rsidRPr="008F3633">
        <w:rPr>
          <w:rFonts w:asciiTheme="majorHAnsi" w:hAnsiTheme="majorHAnsi" w:cstheme="majorHAnsi"/>
          <w:u w:val="single"/>
        </w:rPr>
        <w:t xml:space="preserve"> also </w:t>
      </w:r>
      <w:r w:rsidRPr="008F3633">
        <w:rPr>
          <w:rFonts w:asciiTheme="majorHAnsi" w:hAnsiTheme="majorHAnsi" w:cstheme="majorHAnsi"/>
          <w:highlight w:val="cyan"/>
          <w:u w:val="single"/>
        </w:rPr>
        <w:t>explained</w:t>
      </w:r>
      <w:r w:rsidRPr="008F3633">
        <w:rPr>
          <w:rFonts w:asciiTheme="majorHAnsi" w:hAnsiTheme="majorHAnsi" w:cstheme="majorHAnsi"/>
          <w:u w:val="single"/>
        </w:rPr>
        <w:t xml:space="preserve"> why </w:t>
      </w:r>
      <w:r w:rsidRPr="008F3633">
        <w:rPr>
          <w:rFonts w:asciiTheme="majorHAnsi" w:hAnsiTheme="majorHAnsi" w:cstheme="majorHAnsi"/>
          <w:highlight w:val="cyan"/>
          <w:u w:val="single"/>
        </w:rPr>
        <w:t>intermittent strikes</w:t>
      </w:r>
      <w:r w:rsidRPr="008F3633">
        <w:rPr>
          <w:rFonts w:asciiTheme="majorHAnsi" w:hAnsiTheme="majorHAnsi" w:cstheme="majorHAnsi"/>
          <w:u w:val="single"/>
        </w:rPr>
        <w:t xml:space="preserve"> are unprotected: such conduct </w:t>
      </w:r>
      <w:r w:rsidRPr="008F3633">
        <w:rPr>
          <w:rFonts w:asciiTheme="majorHAnsi" w:hAnsiTheme="majorHAnsi" w:cstheme="majorHAnsi"/>
          <w:highlight w:val="cyan"/>
          <w:u w:val="single"/>
        </w:rPr>
        <w:t>undermine</w:t>
      </w:r>
      <w:r w:rsidRPr="008F3633">
        <w:rPr>
          <w:rFonts w:asciiTheme="majorHAnsi" w:hAnsiTheme="majorHAnsi" w:cstheme="majorHAnsi"/>
          <w:u w:val="single"/>
        </w:rPr>
        <w:t xml:space="preserve">s </w:t>
      </w:r>
      <w:r w:rsidRPr="008F3633">
        <w:rPr>
          <w:rFonts w:asciiTheme="majorHAnsi" w:hAnsiTheme="majorHAnsi" w:cstheme="majorHAnsi"/>
          <w:highlight w:val="cyan"/>
          <w:u w:val="single"/>
        </w:rPr>
        <w:t>the purpose of the Act</w:t>
      </w:r>
      <w:r w:rsidRPr="008F3633">
        <w:rPr>
          <w:rFonts w:asciiTheme="majorHAnsi" w:hAnsiTheme="majorHAnsi" w:cstheme="majorHAnsi"/>
        </w:rPr>
        <w:t xml:space="preserve"> – i.e., </w:t>
      </w:r>
      <w:r w:rsidRPr="008F3633">
        <w:rPr>
          <w:rFonts w:asciiTheme="majorHAnsi" w:hAnsiTheme="majorHAnsi" w:cstheme="majorHAnsi"/>
          <w:highlight w:val="cyan"/>
          <w:u w:val="single"/>
        </w:rPr>
        <w:t>to promote overall</w:t>
      </w:r>
      <w:r w:rsidRPr="008F3633">
        <w:rPr>
          <w:rFonts w:asciiTheme="majorHAnsi" w:hAnsiTheme="majorHAnsi" w:cstheme="majorHAnsi"/>
          <w:u w:val="single"/>
        </w:rPr>
        <w:t xml:space="preserve"> labor </w:t>
      </w:r>
      <w:r w:rsidRPr="008F3633">
        <w:rPr>
          <w:rFonts w:asciiTheme="majorHAnsi" w:hAnsiTheme="majorHAnsi" w:cstheme="majorHAnsi"/>
          <w:highlight w:val="cyan"/>
          <w:u w:val="single"/>
        </w:rPr>
        <w:t>peace</w:t>
      </w:r>
      <w:r w:rsidRPr="008F3633">
        <w:rPr>
          <w:rFonts w:asciiTheme="majorHAnsi" w:hAnsiTheme="majorHAnsi" w:cstheme="majorHAnsi"/>
        </w:rPr>
        <w:t xml:space="preserve"> – </w:t>
      </w:r>
      <w:r w:rsidRPr="008F3633">
        <w:rPr>
          <w:rFonts w:asciiTheme="majorHAnsi" w:hAnsiTheme="majorHAnsi" w:cstheme="majorHAnsi"/>
          <w:highlight w:val="cyan"/>
          <w:u w:val="single"/>
        </w:rPr>
        <w:t>by allowing employees to leave work at</w:t>
      </w:r>
      <w:r w:rsidRPr="008F3633">
        <w:rPr>
          <w:rFonts w:asciiTheme="majorHAnsi" w:hAnsiTheme="majorHAnsi" w:cstheme="majorHAnsi"/>
          <w:u w:val="single"/>
        </w:rPr>
        <w:t xml:space="preserve"> </w:t>
      </w:r>
      <w:r w:rsidRPr="008F3633">
        <w:rPr>
          <w:rFonts w:asciiTheme="majorHAnsi" w:hAnsiTheme="majorHAnsi" w:cstheme="majorHAnsi"/>
          <w:highlight w:val="cyan"/>
          <w:u w:val="single"/>
        </w:rPr>
        <w:t>times particularly harmful</w:t>
      </w:r>
      <w:r w:rsidRPr="008F3633">
        <w:rPr>
          <w:rFonts w:asciiTheme="majorHAnsi" w:hAnsiTheme="majorHAnsi" w:cstheme="majorHAnsi"/>
          <w:u w:val="single"/>
        </w:rPr>
        <w:t xml:space="preserve"> </w:t>
      </w:r>
      <w:r w:rsidRPr="008F3633">
        <w:rPr>
          <w:rFonts w:asciiTheme="majorHAnsi" w:hAnsiTheme="majorHAnsi" w:cstheme="majorHAnsi"/>
          <w:highlight w:val="cyan"/>
          <w:u w:val="single"/>
        </w:rPr>
        <w:t>to the employer</w:t>
      </w:r>
      <w:r w:rsidRPr="008F3633">
        <w:rPr>
          <w:rFonts w:asciiTheme="majorHAnsi" w:hAnsiTheme="majorHAnsi" w:cstheme="majorHAnsi"/>
          <w:u w:val="single"/>
        </w:rPr>
        <w:t xml:space="preserve"> while still being able to return to work before losing their jobs to permanent replacements.</w:t>
      </w:r>
      <w:r w:rsidRPr="008F3633">
        <w:rPr>
          <w:rFonts w:asciiTheme="majorHAnsi" w:hAnsiTheme="majorHAnsi" w:cstheme="majorHAnsi"/>
        </w:rPr>
        <w:t xml:space="preserve">  The Board determined that, </w:t>
      </w:r>
      <w:r w:rsidRPr="008F3633">
        <w:rPr>
          <w:rFonts w:asciiTheme="majorHAnsi" w:hAnsiTheme="majorHAnsi" w:cstheme="majorHAnsi"/>
          <w:highlight w:val="cyan"/>
          <w:u w:val="single"/>
        </w:rPr>
        <w:t>unlike a genuine strike</w:t>
      </w:r>
      <w:r w:rsidRPr="008F3633">
        <w:rPr>
          <w:rFonts w:asciiTheme="majorHAnsi" w:hAnsiTheme="majorHAnsi" w:cstheme="majorHAnsi"/>
          <w:u w:val="single"/>
        </w:rPr>
        <w:t xml:space="preserve">, </w:t>
      </w:r>
      <w:r w:rsidRPr="008F3633">
        <w:rPr>
          <w:rFonts w:asciiTheme="majorHAnsi" w:hAnsiTheme="majorHAnsi" w:cstheme="majorHAnsi"/>
          <w:highlight w:val="cyan"/>
          <w:u w:val="single"/>
        </w:rPr>
        <w:t>such a tactic was never</w:t>
      </w:r>
      <w:r w:rsidRPr="008F3633">
        <w:rPr>
          <w:rFonts w:asciiTheme="majorHAnsi" w:hAnsiTheme="majorHAnsi" w:cstheme="majorHAnsi"/>
          <w:u w:val="single"/>
        </w:rPr>
        <w:t xml:space="preserve"> contemplated or </w:t>
      </w:r>
      <w:r w:rsidRPr="008F3633">
        <w:rPr>
          <w:rFonts w:asciiTheme="majorHAnsi" w:hAnsiTheme="majorHAnsi" w:cstheme="majorHAnsi"/>
          <w:highlight w:val="cyan"/>
          <w:u w:val="single"/>
        </w:rPr>
        <w:t xml:space="preserve">condoned </w:t>
      </w:r>
      <w:r w:rsidRPr="008F3633">
        <w:rPr>
          <w:rFonts w:asciiTheme="majorHAnsi" w:hAnsiTheme="majorHAnsi" w:cstheme="majorHAnsi"/>
        </w:rPr>
        <w:t xml:space="preserve">by Congress </w:t>
      </w:r>
      <w:r w:rsidRPr="008F3633">
        <w:rPr>
          <w:rFonts w:asciiTheme="majorHAnsi" w:hAnsiTheme="majorHAnsi" w:cstheme="majorHAnsi"/>
          <w:highlight w:val="cyan"/>
          <w:u w:val="single"/>
        </w:rPr>
        <w:t>in crafting the Act</w:t>
      </w:r>
      <w:r w:rsidRPr="008F3633">
        <w:rPr>
          <w:rFonts w:asciiTheme="majorHAnsi" w:hAnsiTheme="majorHAnsi" w:cstheme="majorHAnsi"/>
        </w:rPr>
        <w:t xml:space="preserve"> and therefore does not warrant protected status.</w:t>
      </w:r>
    </w:p>
    <w:p w14:paraId="23C80F5D" w14:textId="77777777" w:rsidR="00811024" w:rsidRPr="008F3633" w:rsidRDefault="00811024" w:rsidP="00811024">
      <w:pPr>
        <w:pStyle w:val="Analytic"/>
        <w:rPr>
          <w:rFonts w:asciiTheme="majorHAnsi" w:hAnsiTheme="majorHAnsi" w:cstheme="majorHAnsi"/>
        </w:rPr>
      </w:pPr>
      <w:r w:rsidRPr="008F3633">
        <w:rPr>
          <w:rFonts w:asciiTheme="majorHAnsi" w:hAnsiTheme="majorHAnsi" w:cstheme="majorHAnsi"/>
        </w:rPr>
        <w:t>“Unconditional” necessitates no conditions/restrictions</w:t>
      </w:r>
    </w:p>
    <w:p w14:paraId="4D021C08" w14:textId="77777777" w:rsidR="00811024" w:rsidRPr="008F3633" w:rsidRDefault="00811024" w:rsidP="00811024">
      <w:pPr>
        <w:rPr>
          <w:rFonts w:asciiTheme="majorHAnsi" w:hAnsiTheme="majorHAnsi" w:cstheme="majorHAnsi"/>
          <w:sz w:val="16"/>
        </w:rPr>
      </w:pPr>
      <w:r w:rsidRPr="008F3633">
        <w:rPr>
          <w:rStyle w:val="Style13ptBold"/>
          <w:rFonts w:asciiTheme="majorHAnsi" w:hAnsiTheme="majorHAnsi" w:cstheme="majorHAnsi"/>
        </w:rPr>
        <w:t xml:space="preserve">US Legal ‘ND </w:t>
      </w:r>
      <w:r w:rsidRPr="008F3633">
        <w:rPr>
          <w:rFonts w:asciiTheme="majorHAnsi" w:hAnsiTheme="majorHAnsi" w:cstheme="majorHAnsi"/>
          <w:sz w:val="16"/>
        </w:rPr>
        <w:t>(US Legal; dictionary of legal terms of art; US Legal; “Unconditional Law and Legal Definition”; https://definitions.uslegal.com/u/unconditional/)</w:t>
      </w:r>
    </w:p>
    <w:p w14:paraId="64FA300D" w14:textId="77777777" w:rsidR="00811024" w:rsidRPr="008F3633" w:rsidRDefault="00811024" w:rsidP="00811024">
      <w:pPr>
        <w:rPr>
          <w:rFonts w:asciiTheme="majorHAnsi" w:hAnsiTheme="majorHAnsi" w:cstheme="majorHAnsi"/>
          <w:sz w:val="16"/>
        </w:rPr>
      </w:pPr>
      <w:r w:rsidRPr="008F3633">
        <w:rPr>
          <w:rFonts w:asciiTheme="majorHAnsi" w:hAnsiTheme="majorHAnsi" w:cstheme="majorHAnsi"/>
          <w:u w:val="single"/>
        </w:rPr>
        <w:t xml:space="preserve">Unconditional means </w:t>
      </w:r>
      <w:r w:rsidRPr="008F3633">
        <w:rPr>
          <w:rFonts w:asciiTheme="majorHAnsi" w:hAnsiTheme="majorHAnsi" w:cstheme="majorHAnsi"/>
          <w:b/>
          <w:bCs/>
          <w:u w:val="single"/>
        </w:rPr>
        <w:t>without conditions</w:t>
      </w:r>
      <w:r w:rsidRPr="008F3633">
        <w:rPr>
          <w:rFonts w:asciiTheme="majorHAnsi" w:hAnsiTheme="majorHAnsi" w:cstheme="majorHAnsi"/>
          <w:sz w:val="16"/>
        </w:rPr>
        <w:t xml:space="preserve">; </w:t>
      </w:r>
      <w:r w:rsidRPr="008F3633">
        <w:rPr>
          <w:rFonts w:asciiTheme="majorHAnsi" w:hAnsiTheme="majorHAnsi" w:cstheme="majorHAnsi"/>
          <w:b/>
          <w:bCs/>
          <w:highlight w:val="cyan"/>
          <w:u w:val="single"/>
        </w:rPr>
        <w:t>without restrictions</w:t>
      </w:r>
      <w:r w:rsidRPr="008F3633">
        <w:rPr>
          <w:rFonts w:asciiTheme="majorHAnsi" w:hAnsiTheme="majorHAnsi" w:cstheme="majorHAnsi"/>
          <w:highlight w:val="cyan"/>
          <w:u w:val="single"/>
        </w:rPr>
        <w:t xml:space="preserve">; or </w:t>
      </w:r>
      <w:r w:rsidRPr="008F3633">
        <w:rPr>
          <w:rFonts w:asciiTheme="majorHAnsi" w:hAnsiTheme="majorHAnsi" w:cstheme="majorHAnsi"/>
          <w:b/>
          <w:bCs/>
          <w:highlight w:val="cyan"/>
          <w:u w:val="single"/>
        </w:rPr>
        <w:t>absolute</w:t>
      </w:r>
      <w:r w:rsidRPr="008F3633">
        <w:rPr>
          <w:rFonts w:asciiTheme="majorHAnsi" w:hAnsiTheme="majorHAnsi" w:cstheme="majorHAnsi"/>
          <w:sz w:val="16"/>
          <w:highlight w:val="cyan"/>
        </w:rPr>
        <w:t>.</w:t>
      </w:r>
      <w:r w:rsidRPr="008F3633">
        <w:rPr>
          <w:rFonts w:asciiTheme="majorHAnsi" w:hAnsiTheme="majorHAnsi" w:cstheme="majorHAnsi"/>
          <w:sz w:val="16"/>
        </w:rPr>
        <w:t xml:space="preserve"> For instance, </w:t>
      </w:r>
      <w:r w:rsidRPr="008F3633">
        <w:rPr>
          <w:rFonts w:asciiTheme="majorHAnsi" w:hAnsiTheme="majorHAnsi" w:cstheme="majorHAnsi"/>
          <w:u w:val="single"/>
        </w:rPr>
        <w:t>unconditional promise is a promise that is unqualified</w:t>
      </w:r>
      <w:r w:rsidRPr="008F3633">
        <w:rPr>
          <w:rFonts w:asciiTheme="majorHAnsi" w:hAnsiTheme="majorHAnsi" w:cstheme="majorHAnsi"/>
          <w:sz w:val="16"/>
        </w:rPr>
        <w:t xml:space="preserve"> in nature. A party who makes an unconditional promise must perform that promise even though the other party has not performed according to the bargain.</w:t>
      </w:r>
    </w:p>
    <w:p w14:paraId="6D12580F" w14:textId="77777777" w:rsidR="00811024" w:rsidRPr="008F3633" w:rsidRDefault="00811024" w:rsidP="00811024">
      <w:pPr>
        <w:rPr>
          <w:rFonts w:asciiTheme="majorHAnsi" w:hAnsiTheme="majorHAnsi" w:cstheme="majorHAnsi"/>
          <w:b/>
          <w:u w:val="single"/>
        </w:rPr>
      </w:pPr>
    </w:p>
    <w:p w14:paraId="39BDC0DF" w14:textId="677CD4F2" w:rsidR="00811024" w:rsidRPr="008F3633" w:rsidRDefault="00811024" w:rsidP="00811024">
      <w:pPr>
        <w:pStyle w:val="Heading4"/>
        <w:rPr>
          <w:rFonts w:asciiTheme="majorHAnsi" w:hAnsiTheme="majorHAnsi" w:cstheme="majorHAnsi"/>
        </w:rPr>
      </w:pPr>
      <w:r w:rsidRPr="008F3633">
        <w:rPr>
          <w:rFonts w:asciiTheme="majorHAnsi" w:hAnsiTheme="majorHAnsi" w:cstheme="majorHAnsi"/>
        </w:rPr>
        <w:t>Solves aff offense none of it is specific to an unconditional right, but has benefits of not simply harming people.</w:t>
      </w:r>
    </w:p>
    <w:p w14:paraId="5A7650DE" w14:textId="3189838C" w:rsidR="005F0031" w:rsidRPr="008F3633" w:rsidRDefault="005F0031" w:rsidP="005F0031">
      <w:pPr>
        <w:pStyle w:val="Heading2"/>
        <w:rPr>
          <w:rFonts w:asciiTheme="majorHAnsi" w:hAnsiTheme="majorHAnsi" w:cstheme="majorHAnsi"/>
        </w:rPr>
      </w:pPr>
      <w:r w:rsidRPr="008F3633">
        <w:rPr>
          <w:rFonts w:asciiTheme="majorHAnsi" w:hAnsiTheme="majorHAnsi" w:cstheme="majorHAnsi"/>
        </w:rPr>
        <w:lastRenderedPageBreak/>
        <w:t>4 --- DA</w:t>
      </w:r>
    </w:p>
    <w:p w14:paraId="23424795" w14:textId="77777777" w:rsidR="00250A36" w:rsidRPr="008F3633" w:rsidRDefault="00250A36" w:rsidP="00250A36">
      <w:pPr>
        <w:pStyle w:val="Heading4"/>
        <w:rPr>
          <w:rFonts w:asciiTheme="majorHAnsi" w:hAnsiTheme="majorHAnsi" w:cstheme="majorHAnsi"/>
        </w:rPr>
      </w:pPr>
      <w:r w:rsidRPr="008F3633">
        <w:rPr>
          <w:rFonts w:asciiTheme="majorHAnsi" w:hAnsiTheme="majorHAnsi" w:cstheme="majorHAnsi"/>
        </w:rPr>
        <w:t xml:space="preserve">Trade is </w:t>
      </w:r>
      <w:r w:rsidRPr="008F3633">
        <w:rPr>
          <w:rFonts w:asciiTheme="majorHAnsi" w:hAnsiTheme="majorHAnsi" w:cstheme="majorHAnsi"/>
          <w:u w:val="single"/>
        </w:rPr>
        <w:t>stable</w:t>
      </w:r>
      <w:r w:rsidRPr="008F3633">
        <w:rPr>
          <w:rFonts w:asciiTheme="majorHAnsi" w:hAnsiTheme="majorHAnsi" w:cstheme="majorHAnsi"/>
        </w:rPr>
        <w:t xml:space="preserve"> and </w:t>
      </w:r>
      <w:r w:rsidRPr="008F3633">
        <w:rPr>
          <w:rFonts w:asciiTheme="majorHAnsi" w:hAnsiTheme="majorHAnsi" w:cstheme="majorHAnsi"/>
          <w:u w:val="single"/>
        </w:rPr>
        <w:t>growing</w:t>
      </w:r>
      <w:r w:rsidRPr="008F3633">
        <w:rPr>
          <w:rFonts w:asciiTheme="majorHAnsi" w:hAnsiTheme="majorHAnsi" w:cstheme="majorHAnsi"/>
        </w:rPr>
        <w:t xml:space="preserve">---governments are </w:t>
      </w:r>
      <w:r w:rsidRPr="008F3633">
        <w:rPr>
          <w:rFonts w:asciiTheme="majorHAnsi" w:hAnsiTheme="majorHAnsi" w:cstheme="majorHAnsi"/>
          <w:u w:val="single"/>
        </w:rPr>
        <w:t>avoiding</w:t>
      </w:r>
      <w:r w:rsidRPr="008F3633">
        <w:rPr>
          <w:rFonts w:asciiTheme="majorHAnsi" w:hAnsiTheme="majorHAnsi" w:cstheme="majorHAnsi"/>
        </w:rPr>
        <w:t xml:space="preserve"> protectionism, the </w:t>
      </w:r>
      <w:r w:rsidRPr="008F3633">
        <w:rPr>
          <w:rFonts w:asciiTheme="majorHAnsi" w:hAnsiTheme="majorHAnsi" w:cstheme="majorHAnsi"/>
          <w:u w:val="single"/>
        </w:rPr>
        <w:t>key threat</w:t>
      </w:r>
    </w:p>
    <w:p w14:paraId="40C0DAB2" w14:textId="77777777" w:rsidR="00250A36" w:rsidRPr="008F3633" w:rsidRDefault="00250A36" w:rsidP="00250A36">
      <w:pPr>
        <w:rPr>
          <w:rFonts w:asciiTheme="majorHAnsi" w:hAnsiTheme="majorHAnsi" w:cstheme="majorHAnsi"/>
        </w:rPr>
      </w:pPr>
      <w:r w:rsidRPr="008F3633">
        <w:rPr>
          <w:rFonts w:asciiTheme="majorHAnsi" w:hAnsiTheme="majorHAnsi" w:cstheme="majorHAnsi"/>
        </w:rPr>
        <w:t xml:space="preserve">Dr. Daniel </w:t>
      </w:r>
      <w:r w:rsidRPr="008F3633">
        <w:rPr>
          <w:rStyle w:val="Style13ptBold"/>
          <w:rFonts w:asciiTheme="majorHAnsi" w:hAnsiTheme="majorHAnsi" w:cstheme="majorHAnsi"/>
        </w:rPr>
        <w:t>Gros 21</w:t>
      </w:r>
      <w:r w:rsidRPr="008F3633">
        <w:rPr>
          <w:rFonts w:asciiTheme="majorHAnsi" w:hAnsiTheme="majorHAnsi" w:cstheme="majorHAnsi"/>
        </w:rPr>
        <w:t>, Director of the Centre for European Policy Studies, Ph.D. in Economics from the University of Chicago, Fulbright Scholar, Former Visiting Professor at the University of California at Berkeley, BA in Economics from the University of Rome, Former Economic Advisor to the Directorate General II of the European Commission, “The Great Lockdown and Global Trade”, Project Syndicate, 6/8/2021, https://www.project-syndicate.org/commentary/how-globalization-and-trade-survived-the-pandemic-by-daniel-gros-2021-06?barrier=accesspay</w:t>
      </w:r>
    </w:p>
    <w:p w14:paraId="4192C803" w14:textId="77777777" w:rsidR="00250A36" w:rsidRPr="008F3633" w:rsidRDefault="00250A36" w:rsidP="00250A36">
      <w:pPr>
        <w:rPr>
          <w:rFonts w:asciiTheme="majorHAnsi" w:hAnsiTheme="majorHAnsi" w:cstheme="majorHAnsi"/>
          <w:sz w:val="14"/>
        </w:rPr>
      </w:pPr>
      <w:r w:rsidRPr="008F3633">
        <w:rPr>
          <w:rStyle w:val="StyleUnderline"/>
          <w:rFonts w:asciiTheme="majorHAnsi" w:hAnsiTheme="majorHAnsi" w:cstheme="majorHAnsi"/>
        </w:rPr>
        <w:t xml:space="preserve">Global </w:t>
      </w:r>
      <w:r w:rsidRPr="008F3633">
        <w:rPr>
          <w:rStyle w:val="StyleUnderline"/>
          <w:rFonts w:asciiTheme="majorHAnsi" w:hAnsiTheme="majorHAnsi" w:cstheme="majorHAnsi"/>
          <w:highlight w:val="cyan"/>
        </w:rPr>
        <w:t>supply chains</w:t>
      </w:r>
      <w:r w:rsidRPr="008F3633">
        <w:rPr>
          <w:rStyle w:val="StyleUnderline"/>
          <w:rFonts w:asciiTheme="majorHAnsi" w:hAnsiTheme="majorHAnsi" w:cstheme="majorHAnsi"/>
        </w:rPr>
        <w:t xml:space="preserve"> have </w:t>
      </w:r>
      <w:r w:rsidRPr="008F3633">
        <w:rPr>
          <w:rStyle w:val="Emphasis"/>
          <w:rFonts w:asciiTheme="majorHAnsi" w:hAnsiTheme="majorHAnsi" w:cstheme="majorHAnsi"/>
        </w:rPr>
        <w:t>weathered</w:t>
      </w:r>
      <w:r w:rsidRPr="008F3633">
        <w:rPr>
          <w:rStyle w:val="StyleUnderline"/>
          <w:rFonts w:asciiTheme="majorHAnsi" w:hAnsiTheme="majorHAnsi" w:cstheme="majorHAnsi"/>
        </w:rPr>
        <w:t xml:space="preserve"> the pandemic </w:t>
      </w:r>
      <w:r w:rsidRPr="008F3633">
        <w:rPr>
          <w:rStyle w:val="Emphasis"/>
          <w:rFonts w:asciiTheme="majorHAnsi" w:hAnsiTheme="majorHAnsi" w:cstheme="majorHAnsi"/>
          <w:highlight w:val="cyan"/>
        </w:rPr>
        <w:t>intact</w:t>
      </w:r>
      <w:r w:rsidRPr="008F3633">
        <w:rPr>
          <w:rStyle w:val="StyleUnderline"/>
          <w:rFonts w:asciiTheme="majorHAnsi" w:hAnsiTheme="majorHAnsi" w:cstheme="majorHAnsi"/>
        </w:rPr>
        <w:t xml:space="preserve">, and the deep recession has </w:t>
      </w:r>
      <w:r w:rsidRPr="008F3633">
        <w:rPr>
          <w:rStyle w:val="Emphasis"/>
          <w:rFonts w:asciiTheme="majorHAnsi" w:hAnsiTheme="majorHAnsi" w:cstheme="majorHAnsi"/>
          <w:highlight w:val="cyan"/>
        </w:rPr>
        <w:t>no</w:t>
      </w:r>
      <w:r w:rsidRPr="008F3633">
        <w:rPr>
          <w:rStyle w:val="Emphasis"/>
          <w:rFonts w:asciiTheme="majorHAnsi" w:hAnsiTheme="majorHAnsi" w:cstheme="majorHAnsi"/>
        </w:rPr>
        <w:t>t</w:t>
      </w:r>
      <w:r w:rsidRPr="008F3633">
        <w:rPr>
          <w:rStyle w:val="StyleUnderline"/>
          <w:rFonts w:asciiTheme="majorHAnsi" w:hAnsiTheme="majorHAnsi" w:cstheme="majorHAnsi"/>
        </w:rPr>
        <w:t xml:space="preserve"> unleashed a wave of </w:t>
      </w:r>
      <w:r w:rsidRPr="008F3633">
        <w:rPr>
          <w:rStyle w:val="StyleUnderline"/>
          <w:rFonts w:asciiTheme="majorHAnsi" w:hAnsiTheme="majorHAnsi" w:cstheme="majorHAnsi"/>
          <w:highlight w:val="cyan"/>
        </w:rPr>
        <w:t>protectionism</w:t>
      </w:r>
      <w:r w:rsidRPr="008F3633">
        <w:rPr>
          <w:rStyle w:val="StyleUnderline"/>
          <w:rFonts w:asciiTheme="majorHAnsi" w:hAnsiTheme="majorHAnsi" w:cstheme="majorHAnsi"/>
        </w:rPr>
        <w:t xml:space="preserve">. That is </w:t>
      </w:r>
      <w:r w:rsidRPr="008F3633">
        <w:rPr>
          <w:rStyle w:val="Emphasis"/>
          <w:rFonts w:asciiTheme="majorHAnsi" w:hAnsiTheme="majorHAnsi" w:cstheme="majorHAnsi"/>
          <w:highlight w:val="cyan"/>
        </w:rPr>
        <w:t>good for global trade</w:t>
      </w:r>
      <w:r w:rsidRPr="008F3633">
        <w:rPr>
          <w:rFonts w:asciiTheme="majorHAnsi" w:hAnsiTheme="majorHAnsi" w:cstheme="majorHAnsi"/>
          <w:sz w:val="14"/>
        </w:rPr>
        <w:t xml:space="preserve">, and probably for foreign direct investment, too, </w:t>
      </w:r>
      <w:r w:rsidRPr="008F3633">
        <w:rPr>
          <w:rStyle w:val="StyleUnderline"/>
          <w:rFonts w:asciiTheme="majorHAnsi" w:hAnsiTheme="majorHAnsi" w:cstheme="majorHAnsi"/>
        </w:rPr>
        <w:t xml:space="preserve">and suggests that </w:t>
      </w:r>
      <w:r w:rsidRPr="008F3633">
        <w:rPr>
          <w:rStyle w:val="Emphasis"/>
          <w:rFonts w:asciiTheme="majorHAnsi" w:hAnsiTheme="majorHAnsi" w:cstheme="majorHAnsi"/>
          <w:highlight w:val="cyan"/>
        </w:rPr>
        <w:t>predictions</w:t>
      </w:r>
      <w:r w:rsidRPr="008F3633">
        <w:rPr>
          <w:rStyle w:val="StyleUnderline"/>
          <w:rFonts w:asciiTheme="majorHAnsi" w:hAnsiTheme="majorHAnsi" w:cstheme="majorHAnsi"/>
          <w:highlight w:val="cyan"/>
        </w:rPr>
        <w:t xml:space="preserve"> of</w:t>
      </w:r>
      <w:r w:rsidRPr="008F3633">
        <w:rPr>
          <w:rStyle w:val="StyleUnderline"/>
          <w:rFonts w:asciiTheme="majorHAnsi" w:hAnsiTheme="majorHAnsi" w:cstheme="majorHAnsi"/>
        </w:rPr>
        <w:t xml:space="preserve"> globalization’s </w:t>
      </w:r>
      <w:r w:rsidRPr="008F3633">
        <w:rPr>
          <w:rStyle w:val="Emphasis"/>
          <w:rFonts w:asciiTheme="majorHAnsi" w:hAnsiTheme="majorHAnsi" w:cstheme="majorHAnsi"/>
          <w:highlight w:val="cyan"/>
        </w:rPr>
        <w:t>demise</w:t>
      </w:r>
      <w:r w:rsidRPr="008F3633">
        <w:rPr>
          <w:rStyle w:val="StyleUnderline"/>
          <w:rFonts w:asciiTheme="majorHAnsi" w:hAnsiTheme="majorHAnsi" w:cstheme="majorHAnsi"/>
        </w:rPr>
        <w:t xml:space="preserve"> were </w:t>
      </w:r>
      <w:r w:rsidRPr="008F3633">
        <w:rPr>
          <w:rStyle w:val="Emphasis"/>
          <w:rFonts w:asciiTheme="majorHAnsi" w:hAnsiTheme="majorHAnsi" w:cstheme="majorHAnsi"/>
          <w:highlight w:val="cyan"/>
        </w:rPr>
        <w:t>premature</w:t>
      </w:r>
      <w:r w:rsidRPr="008F3633">
        <w:rPr>
          <w:rFonts w:asciiTheme="majorHAnsi" w:hAnsiTheme="majorHAnsi" w:cstheme="majorHAnsi"/>
          <w:sz w:val="14"/>
        </w:rPr>
        <w:t>.</w:t>
      </w:r>
    </w:p>
    <w:p w14:paraId="371003C4" w14:textId="77777777" w:rsidR="00250A36" w:rsidRPr="008F3633" w:rsidRDefault="00250A36" w:rsidP="00250A36">
      <w:pPr>
        <w:rPr>
          <w:rFonts w:asciiTheme="majorHAnsi" w:hAnsiTheme="majorHAnsi" w:cstheme="majorHAnsi"/>
          <w:sz w:val="16"/>
        </w:rPr>
      </w:pPr>
      <w:r w:rsidRPr="008F3633">
        <w:rPr>
          <w:rStyle w:val="StyleUnderline"/>
          <w:rFonts w:asciiTheme="majorHAnsi" w:hAnsiTheme="majorHAnsi" w:cstheme="majorHAnsi"/>
          <w:highlight w:val="cyan"/>
        </w:rPr>
        <w:t>Trade</w:t>
      </w:r>
      <w:r w:rsidRPr="008F3633">
        <w:rPr>
          <w:rStyle w:val="StyleUnderline"/>
          <w:rFonts w:asciiTheme="majorHAnsi" w:hAnsiTheme="majorHAnsi" w:cstheme="majorHAnsi"/>
        </w:rPr>
        <w:t xml:space="preserve"> is </w:t>
      </w:r>
      <w:r w:rsidRPr="008F3633">
        <w:rPr>
          <w:rStyle w:val="Emphasis"/>
          <w:rFonts w:asciiTheme="majorHAnsi" w:hAnsiTheme="majorHAnsi" w:cstheme="majorHAnsi"/>
          <w:highlight w:val="cyan"/>
        </w:rPr>
        <w:t>recovering robustly</w:t>
      </w:r>
      <w:r w:rsidRPr="008F3633">
        <w:rPr>
          <w:rStyle w:val="StyleUnderline"/>
          <w:rFonts w:asciiTheme="majorHAnsi" w:hAnsiTheme="majorHAnsi" w:cstheme="majorHAnsi"/>
        </w:rPr>
        <w:t xml:space="preserve"> alongside the upticks in growth in major economies</w:t>
      </w:r>
      <w:r w:rsidRPr="008F3633">
        <w:rPr>
          <w:rFonts w:asciiTheme="majorHAnsi" w:hAnsiTheme="majorHAnsi" w:cstheme="majorHAnsi"/>
          <w:sz w:val="16"/>
        </w:rPr>
        <w:t xml:space="preserve">. This good news deserves more attention. </w:t>
      </w:r>
      <w:r w:rsidRPr="008F3633">
        <w:rPr>
          <w:rStyle w:val="StyleUnderline"/>
          <w:rFonts w:asciiTheme="majorHAnsi" w:hAnsiTheme="majorHAnsi" w:cstheme="majorHAnsi"/>
        </w:rPr>
        <w:t>Less than 12 months ago, many</w:t>
      </w:r>
      <w:r w:rsidRPr="008F3633">
        <w:rPr>
          <w:rFonts w:asciiTheme="majorHAnsi" w:hAnsiTheme="majorHAnsi" w:cstheme="majorHAnsi"/>
          <w:sz w:val="16"/>
        </w:rPr>
        <w:t xml:space="preserve"> observers </w:t>
      </w:r>
      <w:r w:rsidRPr="008F3633">
        <w:rPr>
          <w:rStyle w:val="StyleUnderline"/>
          <w:rFonts w:asciiTheme="majorHAnsi" w:hAnsiTheme="majorHAnsi" w:cstheme="majorHAnsi"/>
        </w:rPr>
        <w:t xml:space="preserve">were </w:t>
      </w:r>
      <w:r w:rsidRPr="008F3633">
        <w:rPr>
          <w:rStyle w:val="Emphasis"/>
          <w:rFonts w:asciiTheme="majorHAnsi" w:hAnsiTheme="majorHAnsi" w:cstheme="majorHAnsi"/>
          <w:highlight w:val="cyan"/>
        </w:rPr>
        <w:t>predict</w:t>
      </w:r>
      <w:r w:rsidRPr="008F3633">
        <w:rPr>
          <w:rStyle w:val="StyleUnderline"/>
          <w:rFonts w:asciiTheme="majorHAnsi" w:hAnsiTheme="majorHAnsi" w:cstheme="majorHAnsi"/>
        </w:rPr>
        <w:t xml:space="preserve">ing an </w:t>
      </w:r>
      <w:r w:rsidRPr="008F3633">
        <w:rPr>
          <w:rStyle w:val="Emphasis"/>
          <w:rFonts w:asciiTheme="majorHAnsi" w:hAnsiTheme="majorHAnsi" w:cstheme="majorHAnsi"/>
          <w:highlight w:val="cyan"/>
        </w:rPr>
        <w:t>end to globalization</w:t>
      </w:r>
      <w:r w:rsidRPr="008F3633">
        <w:rPr>
          <w:rFonts w:asciiTheme="majorHAnsi" w:hAnsiTheme="majorHAnsi" w:cstheme="majorHAnsi"/>
          <w:sz w:val="16"/>
        </w:rPr>
        <w:t>. The pandemic disrupted supply chains, and governments, suddenly confronted with the resulting vulnerabilities and dependencies, encouraged “reshoring” production of critical goods.</w:t>
      </w:r>
    </w:p>
    <w:p w14:paraId="7C6D4686" w14:textId="77777777" w:rsidR="00250A36" w:rsidRPr="008F3633" w:rsidRDefault="00250A36" w:rsidP="00250A36">
      <w:pPr>
        <w:rPr>
          <w:rFonts w:asciiTheme="majorHAnsi" w:hAnsiTheme="majorHAnsi" w:cstheme="majorHAnsi"/>
          <w:sz w:val="16"/>
        </w:rPr>
      </w:pPr>
      <w:r w:rsidRPr="008F3633">
        <w:rPr>
          <w:rStyle w:val="StyleUnderline"/>
          <w:rFonts w:asciiTheme="majorHAnsi" w:hAnsiTheme="majorHAnsi" w:cstheme="majorHAnsi"/>
        </w:rPr>
        <w:t xml:space="preserve">Today, the outlook is </w:t>
      </w:r>
      <w:r w:rsidRPr="008F3633">
        <w:rPr>
          <w:rStyle w:val="Emphasis"/>
          <w:rFonts w:asciiTheme="majorHAnsi" w:hAnsiTheme="majorHAnsi" w:cstheme="majorHAnsi"/>
        </w:rPr>
        <w:t>much brighter</w:t>
      </w:r>
      <w:r w:rsidRPr="008F3633">
        <w:rPr>
          <w:rStyle w:val="StyleUnderline"/>
          <w:rFonts w:asciiTheme="majorHAnsi" w:hAnsiTheme="majorHAnsi" w:cstheme="majorHAnsi"/>
        </w:rPr>
        <w:t xml:space="preserve">. There is </w:t>
      </w:r>
      <w:r w:rsidRPr="008F3633">
        <w:rPr>
          <w:rStyle w:val="Emphasis"/>
          <w:rFonts w:asciiTheme="majorHAnsi" w:hAnsiTheme="majorHAnsi" w:cstheme="majorHAnsi"/>
        </w:rPr>
        <w:t>little indication</w:t>
      </w:r>
      <w:r w:rsidRPr="008F3633">
        <w:rPr>
          <w:rStyle w:val="StyleUnderline"/>
          <w:rFonts w:asciiTheme="majorHAnsi" w:hAnsiTheme="majorHAnsi" w:cstheme="majorHAnsi"/>
        </w:rPr>
        <w:t xml:space="preserve"> of a </w:t>
      </w:r>
      <w:r w:rsidRPr="008F3633">
        <w:rPr>
          <w:rStyle w:val="Emphasis"/>
          <w:rFonts w:asciiTheme="majorHAnsi" w:hAnsiTheme="majorHAnsi" w:cstheme="majorHAnsi"/>
        </w:rPr>
        <w:t>sustained</w:t>
      </w:r>
      <w:r w:rsidRPr="008F3633">
        <w:rPr>
          <w:rStyle w:val="StyleUnderline"/>
          <w:rFonts w:asciiTheme="majorHAnsi" w:hAnsiTheme="majorHAnsi" w:cstheme="majorHAnsi"/>
        </w:rPr>
        <w:t xml:space="preserve"> movement away from global supply chains. And many governments</w:t>
      </w:r>
      <w:r w:rsidRPr="008F3633">
        <w:rPr>
          <w:rFonts w:asciiTheme="majorHAnsi" w:hAnsiTheme="majorHAnsi" w:cstheme="majorHAnsi"/>
          <w:sz w:val="16"/>
        </w:rPr>
        <w:t xml:space="preserve"> have </w:t>
      </w:r>
      <w:r w:rsidRPr="008F3633">
        <w:rPr>
          <w:rStyle w:val="StyleUnderline"/>
          <w:rFonts w:asciiTheme="majorHAnsi" w:hAnsiTheme="majorHAnsi" w:cstheme="majorHAnsi"/>
        </w:rPr>
        <w:t xml:space="preserve">realized that trade is </w:t>
      </w:r>
      <w:r w:rsidRPr="008F3633">
        <w:rPr>
          <w:rStyle w:val="Emphasis"/>
          <w:rFonts w:asciiTheme="majorHAnsi" w:hAnsiTheme="majorHAnsi" w:cstheme="majorHAnsi"/>
          <w:highlight w:val="cyan"/>
        </w:rPr>
        <w:t>more</w:t>
      </w:r>
      <w:r w:rsidRPr="008F3633">
        <w:rPr>
          <w:rStyle w:val="StyleUnderline"/>
          <w:rFonts w:asciiTheme="majorHAnsi" w:hAnsiTheme="majorHAnsi" w:cstheme="majorHAnsi"/>
        </w:rPr>
        <w:t xml:space="preserve"> of an </w:t>
      </w:r>
      <w:r w:rsidRPr="008F3633">
        <w:rPr>
          <w:rStyle w:val="Emphasis"/>
          <w:rFonts w:asciiTheme="majorHAnsi" w:hAnsiTheme="majorHAnsi" w:cstheme="majorHAnsi"/>
          <w:highlight w:val="cyan"/>
        </w:rPr>
        <w:t>opportunity</w:t>
      </w:r>
      <w:r w:rsidRPr="008F3633">
        <w:rPr>
          <w:rStyle w:val="StyleUnderline"/>
          <w:rFonts w:asciiTheme="majorHAnsi" w:hAnsiTheme="majorHAnsi" w:cstheme="majorHAnsi"/>
          <w:highlight w:val="cyan"/>
        </w:rPr>
        <w:t xml:space="preserve"> than</w:t>
      </w:r>
      <w:r w:rsidRPr="008F3633">
        <w:rPr>
          <w:rStyle w:val="StyleUnderline"/>
          <w:rFonts w:asciiTheme="majorHAnsi" w:hAnsiTheme="majorHAnsi" w:cstheme="majorHAnsi"/>
        </w:rPr>
        <w:t xml:space="preserve"> a </w:t>
      </w:r>
      <w:r w:rsidRPr="008F3633">
        <w:rPr>
          <w:rStyle w:val="Emphasis"/>
          <w:rFonts w:asciiTheme="majorHAnsi" w:hAnsiTheme="majorHAnsi" w:cstheme="majorHAnsi"/>
          <w:highlight w:val="cyan"/>
        </w:rPr>
        <w:t>threat</w:t>
      </w:r>
      <w:r w:rsidRPr="008F3633">
        <w:rPr>
          <w:rStyle w:val="StyleUnderline"/>
          <w:rFonts w:asciiTheme="majorHAnsi" w:hAnsiTheme="majorHAnsi" w:cstheme="majorHAnsi"/>
        </w:rPr>
        <w:t xml:space="preserve"> to national sovereignty. As a result, the </w:t>
      </w:r>
      <w:r w:rsidRPr="008F3633">
        <w:rPr>
          <w:rStyle w:val="Emphasis"/>
          <w:rFonts w:asciiTheme="majorHAnsi" w:hAnsiTheme="majorHAnsi" w:cstheme="majorHAnsi"/>
          <w:highlight w:val="cyan"/>
        </w:rPr>
        <w:t>W</w:t>
      </w:r>
      <w:r w:rsidRPr="008F3633">
        <w:rPr>
          <w:rFonts w:asciiTheme="majorHAnsi" w:hAnsiTheme="majorHAnsi" w:cstheme="majorHAnsi"/>
          <w:sz w:val="16"/>
        </w:rPr>
        <w:t xml:space="preserve">orld </w:t>
      </w:r>
      <w:r w:rsidRPr="008F3633">
        <w:rPr>
          <w:rStyle w:val="Emphasis"/>
          <w:rFonts w:asciiTheme="majorHAnsi" w:hAnsiTheme="majorHAnsi" w:cstheme="majorHAnsi"/>
          <w:highlight w:val="cyan"/>
        </w:rPr>
        <w:t>T</w:t>
      </w:r>
      <w:r w:rsidRPr="008F3633">
        <w:rPr>
          <w:rFonts w:asciiTheme="majorHAnsi" w:hAnsiTheme="majorHAnsi" w:cstheme="majorHAnsi"/>
          <w:sz w:val="16"/>
        </w:rPr>
        <w:t xml:space="preserve">rade </w:t>
      </w:r>
      <w:r w:rsidRPr="008F3633">
        <w:rPr>
          <w:rStyle w:val="Emphasis"/>
          <w:rFonts w:asciiTheme="majorHAnsi" w:hAnsiTheme="majorHAnsi" w:cstheme="majorHAnsi"/>
          <w:highlight w:val="cyan"/>
        </w:rPr>
        <w:t>O</w:t>
      </w:r>
      <w:r w:rsidRPr="008F3633">
        <w:rPr>
          <w:rFonts w:asciiTheme="majorHAnsi" w:hAnsiTheme="majorHAnsi" w:cstheme="majorHAnsi"/>
          <w:sz w:val="16"/>
        </w:rPr>
        <w:t xml:space="preserve">rganization </w:t>
      </w:r>
      <w:r w:rsidRPr="008F3633">
        <w:rPr>
          <w:rStyle w:val="StyleUnderline"/>
          <w:rFonts w:asciiTheme="majorHAnsi" w:hAnsiTheme="majorHAnsi" w:cstheme="majorHAnsi"/>
          <w:highlight w:val="cyan"/>
        </w:rPr>
        <w:t>expects</w:t>
      </w:r>
      <w:r w:rsidRPr="008F3633">
        <w:rPr>
          <w:rFonts w:asciiTheme="majorHAnsi" w:hAnsiTheme="majorHAnsi" w:cstheme="majorHAnsi"/>
          <w:sz w:val="16"/>
        </w:rPr>
        <w:t xml:space="preserve"> the </w:t>
      </w:r>
      <w:r w:rsidRPr="008F3633">
        <w:rPr>
          <w:rStyle w:val="StyleUnderline"/>
          <w:rFonts w:asciiTheme="majorHAnsi" w:hAnsiTheme="majorHAnsi" w:cstheme="majorHAnsi"/>
        </w:rPr>
        <w:t>volume of</w:t>
      </w:r>
      <w:r w:rsidRPr="008F3633">
        <w:rPr>
          <w:rFonts w:asciiTheme="majorHAnsi" w:hAnsiTheme="majorHAnsi" w:cstheme="majorHAnsi"/>
          <w:sz w:val="16"/>
        </w:rPr>
        <w:t xml:space="preserve"> global </w:t>
      </w:r>
      <w:r w:rsidRPr="008F3633">
        <w:rPr>
          <w:rStyle w:val="StyleUnderline"/>
          <w:rFonts w:asciiTheme="majorHAnsi" w:hAnsiTheme="majorHAnsi" w:cstheme="majorHAnsi"/>
        </w:rPr>
        <w:t xml:space="preserve">trade to </w:t>
      </w:r>
      <w:r w:rsidRPr="008F3633">
        <w:rPr>
          <w:rStyle w:val="Emphasis"/>
          <w:rFonts w:asciiTheme="majorHAnsi" w:hAnsiTheme="majorHAnsi" w:cstheme="majorHAnsi"/>
          <w:highlight w:val="cyan"/>
        </w:rPr>
        <w:t>increase</w:t>
      </w:r>
      <w:r w:rsidRPr="008F3633">
        <w:rPr>
          <w:rFonts w:asciiTheme="majorHAnsi" w:hAnsiTheme="majorHAnsi" w:cstheme="majorHAnsi"/>
          <w:sz w:val="16"/>
        </w:rPr>
        <w:t xml:space="preserve"> by 8% in 2021, </w:t>
      </w:r>
      <w:r w:rsidRPr="008F3633">
        <w:rPr>
          <w:rStyle w:val="Emphasis"/>
          <w:rFonts w:asciiTheme="majorHAnsi" w:hAnsiTheme="majorHAnsi" w:cstheme="majorHAnsi"/>
        </w:rPr>
        <w:t xml:space="preserve">more than </w:t>
      </w:r>
      <w:r w:rsidRPr="008F3633">
        <w:rPr>
          <w:rStyle w:val="Emphasis"/>
          <w:rFonts w:asciiTheme="majorHAnsi" w:hAnsiTheme="majorHAnsi" w:cstheme="majorHAnsi"/>
          <w:highlight w:val="cyan"/>
        </w:rPr>
        <w:t>offsetting</w:t>
      </w:r>
      <w:r w:rsidRPr="008F3633">
        <w:rPr>
          <w:rStyle w:val="StyleUnderline"/>
          <w:rFonts w:asciiTheme="majorHAnsi" w:hAnsiTheme="majorHAnsi" w:cstheme="majorHAnsi"/>
        </w:rPr>
        <w:t xml:space="preserve"> last year’s</w:t>
      </w:r>
      <w:r w:rsidRPr="008F3633">
        <w:rPr>
          <w:rFonts w:asciiTheme="majorHAnsi" w:hAnsiTheme="majorHAnsi" w:cstheme="majorHAnsi"/>
          <w:sz w:val="16"/>
        </w:rPr>
        <w:t xml:space="preserve"> 5.3% </w:t>
      </w:r>
      <w:r w:rsidRPr="008F3633">
        <w:rPr>
          <w:rStyle w:val="StyleUnderline"/>
          <w:rFonts w:asciiTheme="majorHAnsi" w:hAnsiTheme="majorHAnsi" w:cstheme="majorHAnsi"/>
          <w:highlight w:val="cyan"/>
        </w:rPr>
        <w:t>decline</w:t>
      </w:r>
      <w:r w:rsidRPr="008F3633">
        <w:rPr>
          <w:rFonts w:asciiTheme="majorHAnsi" w:hAnsiTheme="majorHAnsi" w:cstheme="majorHAnsi"/>
          <w:sz w:val="16"/>
        </w:rPr>
        <w:t>.</w:t>
      </w:r>
    </w:p>
    <w:p w14:paraId="07377819" w14:textId="77777777" w:rsidR="00250A36" w:rsidRPr="008F3633" w:rsidRDefault="00250A36" w:rsidP="00250A36">
      <w:pPr>
        <w:rPr>
          <w:rFonts w:asciiTheme="majorHAnsi" w:hAnsiTheme="majorHAnsi" w:cstheme="majorHAnsi"/>
          <w:sz w:val="16"/>
        </w:rPr>
      </w:pPr>
      <w:r w:rsidRPr="008F3633">
        <w:rPr>
          <w:rFonts w:asciiTheme="majorHAnsi" w:hAnsiTheme="majorHAnsi" w:cstheme="majorHAnsi"/>
          <w:sz w:val="16"/>
        </w:rPr>
        <w:t>True, foreign direct investment (FDI) still lags, having plummeted 42% in 2020. Europe actually recorded a negative flow. But the pandemic’s differential impact on trade and investment is not surprising. Transporting goods around the world requires little physical human interaction. Giant cranes, often remotely operated, load and unload containers, and supertankers pump oil ashore.</w:t>
      </w:r>
    </w:p>
    <w:p w14:paraId="7606FC78" w14:textId="77777777" w:rsidR="00250A36" w:rsidRPr="008F3633" w:rsidRDefault="00250A36" w:rsidP="00250A36">
      <w:pPr>
        <w:rPr>
          <w:rFonts w:asciiTheme="majorHAnsi" w:hAnsiTheme="majorHAnsi" w:cstheme="majorHAnsi"/>
          <w:sz w:val="16"/>
        </w:rPr>
      </w:pPr>
      <w:r w:rsidRPr="008F3633">
        <w:rPr>
          <w:rFonts w:asciiTheme="majorHAnsi" w:hAnsiTheme="majorHAnsi" w:cstheme="majorHAnsi"/>
          <w:sz w:val="16"/>
        </w:rPr>
        <w:t>In contrast, acquiring a firm or establishing a new production facility in another country requires travel to meet potential partners, and in many cases close contact with foreign governments to obtain permits. Pandemic-induced border closures and travel restrictions obviously made this much more difficult.</w:t>
      </w:r>
    </w:p>
    <w:p w14:paraId="051079F0" w14:textId="77777777" w:rsidR="00250A36" w:rsidRPr="008F3633" w:rsidRDefault="00250A36" w:rsidP="00250A36">
      <w:pPr>
        <w:rPr>
          <w:rFonts w:asciiTheme="majorHAnsi" w:hAnsiTheme="majorHAnsi" w:cstheme="majorHAnsi"/>
          <w:sz w:val="16"/>
        </w:rPr>
      </w:pPr>
      <w:r w:rsidRPr="008F3633">
        <w:rPr>
          <w:rFonts w:asciiTheme="majorHAnsi" w:hAnsiTheme="majorHAnsi" w:cstheme="majorHAnsi"/>
          <w:sz w:val="16"/>
        </w:rPr>
        <w:t>But FDI is notoriously volatile, often plunging one year and recovering the next, so it could still bounce back strongly in 2021. In fact, the OECD has already detected signs of a recovery.</w:t>
      </w:r>
    </w:p>
    <w:p w14:paraId="6422A6DB" w14:textId="77777777" w:rsidR="00250A36" w:rsidRPr="008F3633" w:rsidRDefault="00250A36" w:rsidP="00250A36">
      <w:pPr>
        <w:rPr>
          <w:rFonts w:asciiTheme="majorHAnsi" w:hAnsiTheme="majorHAnsi" w:cstheme="majorHAnsi"/>
          <w:sz w:val="16"/>
        </w:rPr>
      </w:pPr>
      <w:r w:rsidRPr="008F3633">
        <w:rPr>
          <w:rFonts w:asciiTheme="majorHAnsi" w:hAnsiTheme="majorHAnsi" w:cstheme="majorHAnsi"/>
          <w:sz w:val="16"/>
        </w:rPr>
        <w:t>Moreover, global supply chains have proved to be less vulnerable than many had feared. The notion of a “supply chain” conjures up an image of a fragile arrangement, with each enterprise depending on inputs from the adjacent link. And a chain is only as strong as its weakest link.</w:t>
      </w:r>
    </w:p>
    <w:p w14:paraId="20680204" w14:textId="77777777" w:rsidR="00250A36" w:rsidRPr="008F3633" w:rsidRDefault="00250A36" w:rsidP="00250A36">
      <w:pPr>
        <w:rPr>
          <w:rFonts w:asciiTheme="majorHAnsi" w:hAnsiTheme="majorHAnsi" w:cstheme="majorHAnsi"/>
          <w:sz w:val="16"/>
        </w:rPr>
      </w:pPr>
      <w:r w:rsidRPr="008F3633">
        <w:rPr>
          <w:rFonts w:asciiTheme="majorHAnsi" w:hAnsiTheme="majorHAnsi" w:cstheme="majorHAnsi"/>
          <w:sz w:val="16"/>
        </w:rPr>
        <w:t>The global trading system’s vulnerability to choke points seemed to be driven home in March, when a single large freighter blocked the Suez Canal, after sandstorms restricted visibility and transformed the huge stack of containers on board into sails. But this incident, which was resolved relatively quickly, is not representative of how global trade works.</w:t>
      </w:r>
    </w:p>
    <w:p w14:paraId="512220DA" w14:textId="77777777" w:rsidR="00250A36" w:rsidRPr="008F3633" w:rsidRDefault="00250A36" w:rsidP="00250A36">
      <w:pPr>
        <w:rPr>
          <w:rFonts w:asciiTheme="majorHAnsi" w:hAnsiTheme="majorHAnsi" w:cstheme="majorHAnsi"/>
          <w:sz w:val="16"/>
        </w:rPr>
      </w:pPr>
      <w:r w:rsidRPr="008F3633">
        <w:rPr>
          <w:rFonts w:asciiTheme="majorHAnsi" w:hAnsiTheme="majorHAnsi" w:cstheme="majorHAnsi"/>
          <w:sz w:val="16"/>
        </w:rPr>
        <w:t>It is more accurate to talk of interrelated networks of suppliers than supply chains. Most enterprises have more than one supplier of key components, and multinational companies with operations in many countries source supplies from many other countries. The pandemic has reinforced multi-sourcing, rather than triggering a retrenchment from the division of labor.</w:t>
      </w:r>
    </w:p>
    <w:p w14:paraId="25533D63" w14:textId="77777777" w:rsidR="00250A36" w:rsidRPr="008F3633" w:rsidRDefault="00250A36" w:rsidP="00250A36">
      <w:pPr>
        <w:rPr>
          <w:rFonts w:asciiTheme="majorHAnsi" w:hAnsiTheme="majorHAnsi" w:cstheme="majorHAnsi"/>
          <w:sz w:val="16"/>
        </w:rPr>
      </w:pPr>
      <w:r w:rsidRPr="008F3633">
        <w:rPr>
          <w:rFonts w:asciiTheme="majorHAnsi" w:hAnsiTheme="majorHAnsi" w:cstheme="majorHAnsi"/>
          <w:sz w:val="16"/>
        </w:rPr>
        <w:t>Yes, governments almost everywhere have interfered with trade during the pandemic to address acute shortages of key products, such as personal protective equipment in 2020 and COVID-19 vaccines during the first few months of 2021. But both of these products, while vital in the context of the pandemic, play only a marginal role in the wider economy. The rich countries could vaccinate the entire world for less than a dollar a week from each citizen.</w:t>
      </w:r>
    </w:p>
    <w:p w14:paraId="0566D1EA" w14:textId="77777777" w:rsidR="00250A36" w:rsidRPr="008F3633" w:rsidRDefault="00250A36" w:rsidP="00250A36">
      <w:pPr>
        <w:rPr>
          <w:rFonts w:asciiTheme="majorHAnsi" w:hAnsiTheme="majorHAnsi" w:cstheme="majorHAnsi"/>
          <w:sz w:val="16"/>
        </w:rPr>
      </w:pPr>
      <w:r w:rsidRPr="008F3633">
        <w:rPr>
          <w:rStyle w:val="StyleUnderline"/>
          <w:rFonts w:asciiTheme="majorHAnsi" w:hAnsiTheme="majorHAnsi" w:cstheme="majorHAnsi"/>
        </w:rPr>
        <w:t xml:space="preserve">The </w:t>
      </w:r>
      <w:r w:rsidRPr="008F3633">
        <w:rPr>
          <w:rStyle w:val="Emphasis"/>
          <w:rFonts w:asciiTheme="majorHAnsi" w:hAnsiTheme="majorHAnsi" w:cstheme="majorHAnsi"/>
          <w:highlight w:val="cyan"/>
        </w:rPr>
        <w:t>main danger</w:t>
      </w:r>
      <w:r w:rsidRPr="008F3633">
        <w:rPr>
          <w:rStyle w:val="StyleUnderline"/>
          <w:rFonts w:asciiTheme="majorHAnsi" w:hAnsiTheme="majorHAnsi" w:cstheme="majorHAnsi"/>
        </w:rPr>
        <w:t xml:space="preserve"> is that governments</w:t>
      </w:r>
      <w:r w:rsidRPr="008F3633">
        <w:rPr>
          <w:rFonts w:asciiTheme="majorHAnsi" w:hAnsiTheme="majorHAnsi" w:cstheme="majorHAnsi"/>
          <w:sz w:val="16"/>
        </w:rPr>
        <w:t xml:space="preserve">, fearing similar dependence on foreign suppliers for many other key products, </w:t>
      </w:r>
      <w:r w:rsidRPr="008F3633">
        <w:rPr>
          <w:rStyle w:val="StyleUnderline"/>
          <w:rFonts w:asciiTheme="majorHAnsi" w:hAnsiTheme="majorHAnsi" w:cstheme="majorHAnsi"/>
        </w:rPr>
        <w:t xml:space="preserve">introduce </w:t>
      </w:r>
      <w:r w:rsidRPr="008F3633">
        <w:rPr>
          <w:rStyle w:val="Emphasis"/>
          <w:rFonts w:asciiTheme="majorHAnsi" w:hAnsiTheme="majorHAnsi" w:cstheme="majorHAnsi"/>
          <w:highlight w:val="cyan"/>
        </w:rPr>
        <w:t xml:space="preserve">protectionist </w:t>
      </w:r>
      <w:r w:rsidRPr="008F3633">
        <w:rPr>
          <w:rStyle w:val="Emphasis"/>
          <w:rFonts w:asciiTheme="majorHAnsi" w:hAnsiTheme="majorHAnsi" w:cstheme="majorHAnsi"/>
        </w:rPr>
        <w:t>measures</w:t>
      </w:r>
      <w:r w:rsidRPr="008F3633">
        <w:rPr>
          <w:rFonts w:asciiTheme="majorHAnsi" w:hAnsiTheme="majorHAnsi" w:cstheme="majorHAnsi"/>
          <w:sz w:val="16"/>
        </w:rPr>
        <w:t xml:space="preserve">. Prompted by the EU’s concern that such </w:t>
      </w:r>
      <w:r w:rsidRPr="008F3633">
        <w:rPr>
          <w:rStyle w:val="StyleUnderline"/>
          <w:rFonts w:asciiTheme="majorHAnsi" w:hAnsiTheme="majorHAnsi" w:cstheme="majorHAnsi"/>
        </w:rPr>
        <w:t xml:space="preserve">dependence could </w:t>
      </w:r>
      <w:r w:rsidRPr="008F3633">
        <w:rPr>
          <w:rStyle w:val="StyleUnderline"/>
          <w:rFonts w:asciiTheme="majorHAnsi" w:hAnsiTheme="majorHAnsi" w:cstheme="majorHAnsi"/>
          <w:highlight w:val="cyan"/>
        </w:rPr>
        <w:t>leave</w:t>
      </w:r>
      <w:r w:rsidRPr="008F3633">
        <w:rPr>
          <w:rStyle w:val="StyleUnderline"/>
          <w:rFonts w:asciiTheme="majorHAnsi" w:hAnsiTheme="majorHAnsi" w:cstheme="majorHAnsi"/>
        </w:rPr>
        <w:t xml:space="preserve"> the </w:t>
      </w:r>
      <w:r w:rsidRPr="008F3633">
        <w:rPr>
          <w:rStyle w:val="StyleUnderline"/>
          <w:rFonts w:asciiTheme="majorHAnsi" w:hAnsiTheme="majorHAnsi" w:cstheme="majorHAnsi"/>
        </w:rPr>
        <w:lastRenderedPageBreak/>
        <w:t xml:space="preserve">bloc </w:t>
      </w:r>
      <w:r w:rsidRPr="008F3633">
        <w:rPr>
          <w:rStyle w:val="Emphasis"/>
          <w:rFonts w:asciiTheme="majorHAnsi" w:hAnsiTheme="majorHAnsi" w:cstheme="majorHAnsi"/>
          <w:highlight w:val="cyan"/>
        </w:rPr>
        <w:t>vulnerable</w:t>
      </w:r>
      <w:r w:rsidRPr="008F3633">
        <w:rPr>
          <w:rStyle w:val="StyleUnderline"/>
          <w:rFonts w:asciiTheme="majorHAnsi" w:hAnsiTheme="majorHAnsi" w:cstheme="majorHAnsi"/>
          <w:highlight w:val="cyan"/>
        </w:rPr>
        <w:t xml:space="preserve"> to </w:t>
      </w:r>
      <w:r w:rsidRPr="008F3633">
        <w:rPr>
          <w:rStyle w:val="Emphasis"/>
          <w:rFonts w:asciiTheme="majorHAnsi" w:hAnsiTheme="majorHAnsi" w:cstheme="majorHAnsi"/>
          <w:highlight w:val="cyan"/>
        </w:rPr>
        <w:t>political pressures</w:t>
      </w:r>
      <w:r w:rsidRPr="008F3633">
        <w:rPr>
          <w:rFonts w:asciiTheme="majorHAnsi" w:hAnsiTheme="majorHAnsi" w:cstheme="majorHAnsi"/>
          <w:sz w:val="16"/>
        </w:rPr>
        <w:t xml:space="preserve"> from hostile governments, the European Commission has recently completed a fascinating study of strategic dependencies and capacities.</w:t>
      </w:r>
    </w:p>
    <w:p w14:paraId="548FB468" w14:textId="77777777" w:rsidR="00250A36" w:rsidRPr="008F3633" w:rsidRDefault="00250A36" w:rsidP="00250A36">
      <w:pPr>
        <w:rPr>
          <w:rFonts w:asciiTheme="majorHAnsi" w:hAnsiTheme="majorHAnsi" w:cstheme="majorHAnsi"/>
        </w:rPr>
      </w:pPr>
    </w:p>
    <w:p w14:paraId="2808CEAD" w14:textId="77777777" w:rsidR="00250A36" w:rsidRPr="008F3633" w:rsidRDefault="00250A36" w:rsidP="00250A36">
      <w:pPr>
        <w:pStyle w:val="Heading4"/>
        <w:rPr>
          <w:rFonts w:asciiTheme="majorHAnsi" w:hAnsiTheme="majorHAnsi" w:cstheme="majorHAnsi"/>
        </w:rPr>
      </w:pPr>
      <w:r w:rsidRPr="008F3633">
        <w:rPr>
          <w:rFonts w:asciiTheme="majorHAnsi" w:hAnsiTheme="majorHAnsi" w:cstheme="majorHAnsi"/>
        </w:rPr>
        <w:t xml:space="preserve">Strike strengthen unions which cause </w:t>
      </w:r>
      <w:r w:rsidRPr="008F3633">
        <w:rPr>
          <w:rFonts w:asciiTheme="majorHAnsi" w:hAnsiTheme="majorHAnsi" w:cstheme="majorHAnsi"/>
          <w:u w:val="single"/>
        </w:rPr>
        <w:t>protectionism</w:t>
      </w:r>
      <w:r w:rsidRPr="008F3633">
        <w:rPr>
          <w:rFonts w:asciiTheme="majorHAnsi" w:hAnsiTheme="majorHAnsi" w:cstheme="majorHAnsi"/>
        </w:rPr>
        <w:t xml:space="preserve"> – that </w:t>
      </w:r>
      <w:r w:rsidRPr="008F3633">
        <w:rPr>
          <w:rFonts w:asciiTheme="majorHAnsi" w:hAnsiTheme="majorHAnsi" w:cstheme="majorHAnsi"/>
          <w:u w:val="single"/>
        </w:rPr>
        <w:t>slows growth</w:t>
      </w:r>
      <w:r w:rsidRPr="008F3633">
        <w:rPr>
          <w:rFonts w:asciiTheme="majorHAnsi" w:hAnsiTheme="majorHAnsi" w:cstheme="majorHAnsi"/>
        </w:rPr>
        <w:t xml:space="preserve"> and causes </w:t>
      </w:r>
      <w:r w:rsidRPr="008F3633">
        <w:rPr>
          <w:rFonts w:asciiTheme="majorHAnsi" w:hAnsiTheme="majorHAnsi" w:cstheme="majorHAnsi"/>
          <w:u w:val="single"/>
        </w:rPr>
        <w:t>tariffs</w:t>
      </w:r>
      <w:r w:rsidRPr="008F3633">
        <w:rPr>
          <w:rFonts w:asciiTheme="majorHAnsi" w:hAnsiTheme="majorHAnsi" w:cstheme="majorHAnsi"/>
        </w:rPr>
        <w:t xml:space="preserve"> </w:t>
      </w:r>
    </w:p>
    <w:p w14:paraId="74ED94F7" w14:textId="77777777" w:rsidR="00250A36" w:rsidRPr="008F3633" w:rsidRDefault="00250A36" w:rsidP="00250A36">
      <w:pPr>
        <w:rPr>
          <w:rFonts w:asciiTheme="majorHAnsi" w:hAnsiTheme="majorHAnsi" w:cstheme="majorHAnsi"/>
        </w:rPr>
      </w:pPr>
      <w:r w:rsidRPr="008F3633">
        <w:rPr>
          <w:rStyle w:val="Style13ptBold"/>
          <w:rFonts w:asciiTheme="majorHAnsi" w:hAnsiTheme="majorHAnsi" w:cstheme="majorHAnsi"/>
        </w:rPr>
        <w:t>Epstein 16</w:t>
      </w:r>
      <w:r w:rsidRPr="008F3633">
        <w:rPr>
          <w:rFonts w:asciiTheme="majorHAnsi" w:hAnsiTheme="majorHAnsi" w:cstheme="majorHAnsi"/>
        </w:rPr>
        <w:t xml:space="preserve"> [Richard A. Epstein Peter and Kirsten Bedford Senior Fellow @ the Hoover Institution. "The Rise of American Protectionism." https://www.hoover.org/research/rise-american-protectionism]</w:t>
      </w:r>
    </w:p>
    <w:p w14:paraId="5978CAEE" w14:textId="77777777" w:rsidR="00250A36" w:rsidRPr="008F3633" w:rsidRDefault="00250A36" w:rsidP="00250A36">
      <w:pPr>
        <w:rPr>
          <w:rFonts w:asciiTheme="majorHAnsi" w:hAnsiTheme="majorHAnsi" w:cstheme="majorHAnsi"/>
          <w:sz w:val="16"/>
        </w:rPr>
      </w:pPr>
      <w:r w:rsidRPr="008F3633">
        <w:rPr>
          <w:rFonts w:asciiTheme="majorHAnsi" w:hAnsiTheme="majorHAnsi" w:cstheme="majorHAnsi"/>
          <w:sz w:val="16"/>
        </w:rPr>
        <w:t xml:space="preserve">This point explains why </w:t>
      </w:r>
      <w:r w:rsidRPr="008F3633">
        <w:rPr>
          <w:rStyle w:val="StyleUnderline"/>
          <w:rFonts w:asciiTheme="majorHAnsi" w:hAnsiTheme="majorHAnsi" w:cstheme="majorHAnsi"/>
        </w:rPr>
        <w:t>the</w:t>
      </w:r>
      <w:r w:rsidRPr="008F3633">
        <w:rPr>
          <w:rFonts w:asciiTheme="majorHAnsi" w:hAnsiTheme="majorHAnsi" w:cstheme="majorHAnsi"/>
          <w:sz w:val="16"/>
        </w:rPr>
        <w:t xml:space="preserve"> American </w:t>
      </w:r>
      <w:r w:rsidRPr="008F3633">
        <w:rPr>
          <w:rStyle w:val="Emphasis"/>
          <w:rFonts w:asciiTheme="majorHAnsi" w:hAnsiTheme="majorHAnsi" w:cstheme="majorHAnsi"/>
          <w:highlight w:val="cyan"/>
        </w:rPr>
        <w:t>labor movement</w:t>
      </w:r>
      <w:r w:rsidRPr="008F3633">
        <w:rPr>
          <w:rFonts w:asciiTheme="majorHAnsi" w:hAnsiTheme="majorHAnsi" w:cstheme="majorHAnsi"/>
          <w:sz w:val="16"/>
        </w:rPr>
        <w:t xml:space="preserve"> </w:t>
      </w:r>
      <w:r w:rsidRPr="008F3633">
        <w:rPr>
          <w:rStyle w:val="StyleUnderline"/>
          <w:rFonts w:asciiTheme="majorHAnsi" w:hAnsiTheme="majorHAnsi" w:cstheme="majorHAnsi"/>
        </w:rPr>
        <w:t xml:space="preserve">has historically </w:t>
      </w:r>
      <w:r w:rsidRPr="008F3633">
        <w:rPr>
          <w:rStyle w:val="Emphasis"/>
          <w:rFonts w:asciiTheme="majorHAnsi" w:hAnsiTheme="majorHAnsi" w:cstheme="majorHAnsi"/>
          <w:highlight w:val="cyan"/>
        </w:rPr>
        <w:t>opposed</w:t>
      </w:r>
      <w:r w:rsidRPr="008F3633">
        <w:rPr>
          <w:rStyle w:val="StyleUnderline"/>
          <w:rFonts w:asciiTheme="majorHAnsi" w:hAnsiTheme="majorHAnsi" w:cstheme="majorHAnsi"/>
          <w:highlight w:val="cyan"/>
        </w:rPr>
        <w:t xml:space="preserve"> free</w:t>
      </w:r>
      <w:r w:rsidRPr="008F3633">
        <w:rPr>
          <w:rFonts w:asciiTheme="majorHAnsi" w:hAnsiTheme="majorHAnsi" w:cstheme="majorHAnsi"/>
          <w:sz w:val="16"/>
          <w:highlight w:val="cyan"/>
        </w:rPr>
        <w:t xml:space="preserve"> </w:t>
      </w:r>
      <w:r w:rsidRPr="008F3633">
        <w:rPr>
          <w:rStyle w:val="Emphasis"/>
          <w:rFonts w:asciiTheme="majorHAnsi" w:hAnsiTheme="majorHAnsi" w:cstheme="majorHAnsi"/>
          <w:highlight w:val="cyan"/>
        </w:rPr>
        <w:t>trade</w:t>
      </w:r>
      <w:r w:rsidRPr="008F3633">
        <w:rPr>
          <w:rFonts w:asciiTheme="majorHAnsi" w:hAnsiTheme="majorHAnsi" w:cstheme="majorHAnsi"/>
          <w:sz w:val="16"/>
        </w:rPr>
        <w:t xml:space="preserve">. </w:t>
      </w:r>
      <w:r w:rsidRPr="008F3633">
        <w:rPr>
          <w:rStyle w:val="StyleUnderline"/>
          <w:rFonts w:asciiTheme="majorHAnsi" w:hAnsiTheme="majorHAnsi" w:cstheme="majorHAnsi"/>
        </w:rPr>
        <w:t>The essence of unionism is</w:t>
      </w:r>
      <w:r w:rsidRPr="008F3633">
        <w:rPr>
          <w:rFonts w:asciiTheme="majorHAnsi" w:hAnsiTheme="majorHAnsi" w:cstheme="majorHAnsi"/>
          <w:sz w:val="16"/>
        </w:rPr>
        <w:t xml:space="preserve">, and always will be, </w:t>
      </w:r>
      <w:r w:rsidRPr="008F3633">
        <w:rPr>
          <w:rStyle w:val="StyleUnderline"/>
          <w:rFonts w:asciiTheme="majorHAnsi" w:hAnsiTheme="majorHAnsi" w:cstheme="majorHAnsi"/>
        </w:rPr>
        <w:t xml:space="preserve">the acquisition of </w:t>
      </w:r>
      <w:r w:rsidRPr="008F3633">
        <w:rPr>
          <w:rStyle w:val="Emphasis"/>
          <w:rFonts w:asciiTheme="majorHAnsi" w:hAnsiTheme="majorHAnsi" w:cstheme="majorHAnsi"/>
          <w:highlight w:val="cyan"/>
        </w:rPr>
        <w:t>monopoly power</w:t>
      </w:r>
      <w:r w:rsidRPr="008F3633">
        <w:rPr>
          <w:rFonts w:asciiTheme="majorHAnsi" w:hAnsiTheme="majorHAnsi" w:cstheme="majorHAnsi"/>
          <w:sz w:val="16"/>
        </w:rPr>
        <w:t xml:space="preserve">. </w:t>
      </w:r>
      <w:r w:rsidRPr="008F3633">
        <w:rPr>
          <w:rStyle w:val="StyleUnderline"/>
          <w:rFonts w:asciiTheme="majorHAnsi" w:hAnsiTheme="majorHAnsi" w:cstheme="majorHAnsi"/>
        </w:rPr>
        <w:t>There is no way for a union to obtain that monopoly power in the marketplace</w:t>
      </w:r>
      <w:r w:rsidRPr="008F3633">
        <w:rPr>
          <w:rFonts w:asciiTheme="majorHAnsi" w:hAnsiTheme="majorHAnsi" w:cstheme="majorHAnsi"/>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8F3633">
        <w:rPr>
          <w:rStyle w:val="StyleUnderline"/>
          <w:rFonts w:asciiTheme="majorHAnsi" w:hAnsiTheme="majorHAnsi" w:cstheme="majorHAnsi"/>
        </w:rPr>
        <w:t xml:space="preserve">These major statutory benefits strengthened private sector unions and imposed </w:t>
      </w:r>
      <w:r w:rsidRPr="008F3633">
        <w:rPr>
          <w:rStyle w:val="Emphasis"/>
          <w:rFonts w:asciiTheme="majorHAnsi" w:hAnsiTheme="majorHAnsi" w:cstheme="majorHAnsi"/>
        </w:rPr>
        <w:t>inefficiencies</w:t>
      </w:r>
      <w:r w:rsidRPr="008F3633">
        <w:rPr>
          <w:rStyle w:val="StyleUnderline"/>
          <w:rFonts w:asciiTheme="majorHAnsi" w:hAnsiTheme="majorHAnsi" w:cstheme="majorHAnsi"/>
        </w:rPr>
        <w:t xml:space="preserve"> on unionized firms</w:t>
      </w:r>
      <w:r w:rsidRPr="008F3633">
        <w:rPr>
          <w:rFonts w:asciiTheme="majorHAnsi" w:hAnsiTheme="majorHAnsi" w:cstheme="majorHAnsi"/>
          <w:sz w:val="16"/>
        </w:rPr>
        <w:t xml:space="preserve">. </w:t>
      </w:r>
      <w:r w:rsidRPr="008F3633">
        <w:rPr>
          <w:rStyle w:val="StyleUnderline"/>
          <w:rFonts w:asciiTheme="majorHAnsi" w:hAnsiTheme="majorHAnsi" w:cstheme="majorHAnsi"/>
        </w:rPr>
        <w:t>This</w:t>
      </w:r>
      <w:r w:rsidRPr="008F3633">
        <w:rPr>
          <w:rFonts w:asciiTheme="majorHAnsi" w:hAnsiTheme="majorHAnsi" w:cstheme="majorHAnsi"/>
          <w:sz w:val="16"/>
        </w:rPr>
        <w:t xml:space="preserve">, in turn, </w:t>
      </w:r>
      <w:r w:rsidRPr="008F3633">
        <w:rPr>
          <w:rStyle w:val="StyleUnderline"/>
          <w:rFonts w:asciiTheme="majorHAnsi" w:hAnsiTheme="majorHAnsi" w:cstheme="majorHAnsi"/>
        </w:rPr>
        <w:t>opened the field for new firms</w:t>
      </w:r>
      <w:r w:rsidRPr="008F3633">
        <w:rPr>
          <w:rFonts w:asciiTheme="majorHAnsi" w:hAnsiTheme="majorHAnsi" w:cstheme="majorHAnsi"/>
          <w:sz w:val="16"/>
        </w:rPr>
        <w:t>, like the Japanese automobile companies</w:t>
      </w:r>
      <w:r w:rsidRPr="008F3633">
        <w:rPr>
          <w:rStyle w:val="StyleUnderline"/>
          <w:rFonts w:asciiTheme="majorHAnsi" w:hAnsiTheme="majorHAnsi" w:cstheme="majorHAnsi"/>
        </w:rPr>
        <w:t>, to organize outside the union envelope. In response, labor’s strategy went one step further.</w:t>
      </w:r>
      <w:r w:rsidRPr="008F3633">
        <w:rPr>
          <w:rFonts w:asciiTheme="majorHAnsi" w:hAnsiTheme="majorHAnsi" w:cstheme="majorHAnsi"/>
          <w:sz w:val="16"/>
        </w:rPr>
        <w:t xml:space="preserve"> </w:t>
      </w:r>
      <w:r w:rsidRPr="008F3633">
        <w:rPr>
          <w:rStyle w:val="StyleUnderline"/>
          <w:rFonts w:asciiTheme="majorHAnsi" w:hAnsiTheme="majorHAnsi" w:cstheme="majorHAnsi"/>
        </w:rPr>
        <w:t xml:space="preserve">It </w:t>
      </w:r>
      <w:r w:rsidRPr="008F3633">
        <w:rPr>
          <w:rStyle w:val="StyleUnderline"/>
          <w:rFonts w:asciiTheme="majorHAnsi" w:hAnsiTheme="majorHAnsi" w:cstheme="majorHAnsi"/>
          <w:highlight w:val="cyan"/>
        </w:rPr>
        <w:t>push</w:t>
      </w:r>
      <w:r w:rsidRPr="008F3633">
        <w:rPr>
          <w:rStyle w:val="StyleUnderline"/>
          <w:rFonts w:asciiTheme="majorHAnsi" w:hAnsiTheme="majorHAnsi" w:cstheme="majorHAnsi"/>
        </w:rPr>
        <w:t xml:space="preserve">ed </w:t>
      </w:r>
      <w:r w:rsidRPr="008F3633">
        <w:rPr>
          <w:rStyle w:val="Emphasis"/>
          <w:rFonts w:asciiTheme="majorHAnsi" w:hAnsiTheme="majorHAnsi" w:cstheme="majorHAnsi"/>
          <w:highlight w:val="cyan"/>
        </w:rPr>
        <w:t>hard on trade</w:t>
      </w:r>
      <w:r w:rsidRPr="008F3633">
        <w:rPr>
          <w:rStyle w:val="StyleUnderline"/>
          <w:rFonts w:asciiTheme="majorHAnsi" w:hAnsiTheme="majorHAnsi" w:cstheme="majorHAnsi"/>
          <w:highlight w:val="cyan"/>
        </w:rPr>
        <w:t xml:space="preserve"> and </w:t>
      </w:r>
      <w:r w:rsidRPr="008F3633">
        <w:rPr>
          <w:rStyle w:val="Emphasis"/>
          <w:rFonts w:asciiTheme="majorHAnsi" w:hAnsiTheme="majorHAnsi" w:cstheme="majorHAnsi"/>
          <w:highlight w:val="cyan"/>
        </w:rPr>
        <w:t>tariff</w:t>
      </w:r>
      <w:r w:rsidRPr="008F3633">
        <w:rPr>
          <w:rStyle w:val="Emphasis"/>
          <w:rFonts w:asciiTheme="majorHAnsi" w:hAnsiTheme="majorHAnsi" w:cstheme="majorHAnsi"/>
        </w:rPr>
        <w:t xml:space="preserve"> barriers</w:t>
      </w:r>
      <w:r w:rsidRPr="008F3633">
        <w:rPr>
          <w:rFonts w:asciiTheme="majorHAnsi" w:hAnsiTheme="majorHAnsi" w:cstheme="majorHAnsi"/>
          <w:sz w:val="16"/>
        </w:rPr>
        <w:t xml:space="preserve"> </w:t>
      </w:r>
      <w:r w:rsidRPr="008F3633">
        <w:rPr>
          <w:rStyle w:val="StyleUnderline"/>
          <w:rFonts w:asciiTheme="majorHAnsi" w:hAnsiTheme="majorHAnsi" w:cstheme="majorHAnsi"/>
        </w:rPr>
        <w:t xml:space="preserve">to </w:t>
      </w:r>
      <w:r w:rsidRPr="008F3633">
        <w:rPr>
          <w:rStyle w:val="StyleUnderline"/>
          <w:rFonts w:asciiTheme="majorHAnsi" w:hAnsiTheme="majorHAnsi" w:cstheme="majorHAnsi"/>
          <w:highlight w:val="cyan"/>
        </w:rPr>
        <w:t>keep out foreign</w:t>
      </w:r>
      <w:r w:rsidRPr="008F3633">
        <w:rPr>
          <w:rStyle w:val="StyleUnderline"/>
          <w:rFonts w:asciiTheme="majorHAnsi" w:hAnsiTheme="majorHAnsi" w:cstheme="majorHAnsi"/>
        </w:rPr>
        <w:t xml:space="preserve"> imports, and </w:t>
      </w:r>
      <w:r w:rsidRPr="008F3633">
        <w:rPr>
          <w:rStyle w:val="StyleUnderline"/>
          <w:rFonts w:asciiTheme="majorHAnsi" w:hAnsiTheme="majorHAnsi" w:cstheme="majorHAnsi"/>
          <w:highlight w:val="cyan"/>
        </w:rPr>
        <w:t>exerted</w:t>
      </w:r>
      <w:r w:rsidRPr="008F3633">
        <w:rPr>
          <w:rStyle w:val="StyleUnderline"/>
          <w:rFonts w:asciiTheme="majorHAnsi" w:hAnsiTheme="majorHAnsi" w:cstheme="majorHAnsi"/>
        </w:rPr>
        <w:t xml:space="preserve"> political </w:t>
      </w:r>
      <w:r w:rsidRPr="008F3633">
        <w:rPr>
          <w:rStyle w:val="Emphasis"/>
          <w:rFonts w:asciiTheme="majorHAnsi" w:hAnsiTheme="majorHAnsi" w:cstheme="majorHAnsi"/>
          <w:highlight w:val="cyan"/>
        </w:rPr>
        <w:t>influence</w:t>
      </w:r>
      <w:r w:rsidRPr="008F3633">
        <w:rPr>
          <w:rStyle w:val="StyleUnderline"/>
          <w:rFonts w:asciiTheme="majorHAnsi" w:hAnsiTheme="majorHAnsi" w:cstheme="majorHAnsi"/>
        </w:rPr>
        <w:t xml:space="preserve"> to encourage local zoning boards </w:t>
      </w:r>
      <w:r w:rsidRPr="008F3633">
        <w:rPr>
          <w:rStyle w:val="StyleUnderline"/>
          <w:rFonts w:asciiTheme="majorHAnsi" w:hAnsiTheme="majorHAnsi" w:cstheme="majorHAnsi"/>
          <w:highlight w:val="cyan"/>
        </w:rPr>
        <w:t xml:space="preserve">to </w:t>
      </w:r>
      <w:r w:rsidRPr="008F3633">
        <w:rPr>
          <w:rStyle w:val="Emphasis"/>
          <w:rFonts w:asciiTheme="majorHAnsi" w:hAnsiTheme="majorHAnsi" w:cstheme="majorHAnsi"/>
          <w:highlight w:val="cyan"/>
        </w:rPr>
        <w:t>exclude</w:t>
      </w:r>
      <w:r w:rsidRPr="008F3633">
        <w:rPr>
          <w:rStyle w:val="StyleUnderline"/>
          <w:rFonts w:asciiTheme="majorHAnsi" w:hAnsiTheme="majorHAnsi" w:cstheme="majorHAnsi"/>
        </w:rPr>
        <w:t xml:space="preserve"> new </w:t>
      </w:r>
      <w:r w:rsidRPr="008F3633">
        <w:rPr>
          <w:rStyle w:val="Emphasis"/>
          <w:rFonts w:asciiTheme="majorHAnsi" w:hAnsiTheme="majorHAnsi" w:cstheme="majorHAnsi"/>
        </w:rPr>
        <w:t>businesses</w:t>
      </w:r>
      <w:r w:rsidRPr="008F3633">
        <w:rPr>
          <w:rStyle w:val="StyleUnderline"/>
          <w:rFonts w:asciiTheme="majorHAnsi" w:hAnsiTheme="majorHAnsi" w:cstheme="majorHAnsi"/>
        </w:rPr>
        <w:t xml:space="preserve"> that do </w:t>
      </w:r>
      <w:r w:rsidRPr="008F3633">
        <w:rPr>
          <w:rStyle w:val="StyleUnderline"/>
          <w:rFonts w:asciiTheme="majorHAnsi" w:hAnsiTheme="majorHAnsi" w:cstheme="majorHAnsi"/>
          <w:highlight w:val="cyan"/>
        </w:rPr>
        <w:t>not</w:t>
      </w:r>
      <w:r w:rsidRPr="008F3633">
        <w:rPr>
          <w:rStyle w:val="StyleUnderline"/>
          <w:rFonts w:asciiTheme="majorHAnsi" w:hAnsiTheme="majorHAnsi" w:cstheme="majorHAnsi"/>
        </w:rPr>
        <w:t xml:space="preserve"> use </w:t>
      </w:r>
      <w:r w:rsidRPr="008F3633">
        <w:rPr>
          <w:rStyle w:val="Emphasis"/>
          <w:rFonts w:asciiTheme="majorHAnsi" w:hAnsiTheme="majorHAnsi" w:cstheme="majorHAnsi"/>
          <w:highlight w:val="cyan"/>
        </w:rPr>
        <w:t>union labor</w:t>
      </w:r>
      <w:r w:rsidRPr="008F3633">
        <w:rPr>
          <w:rFonts w:asciiTheme="majorHAnsi" w:hAnsiTheme="majorHAnsi" w:cstheme="majorHAnsi"/>
          <w:sz w:val="16"/>
        </w:rPr>
        <w:t xml:space="preserve">. Add to these issues the aggressive rise of minimum wage laws and other mandates like Obamacare and family leave statutes, and </w:t>
      </w:r>
      <w:r w:rsidRPr="008F3633">
        <w:rPr>
          <w:rStyle w:val="StyleUnderline"/>
          <w:rFonts w:asciiTheme="majorHAnsi" w:hAnsiTheme="majorHAnsi" w:cstheme="majorHAnsi"/>
        </w:rPr>
        <w:t xml:space="preserve">you construct a </w:t>
      </w:r>
      <w:r w:rsidRPr="008F3633">
        <w:rPr>
          <w:rStyle w:val="Emphasis"/>
          <w:rFonts w:asciiTheme="majorHAnsi" w:hAnsiTheme="majorHAnsi" w:cstheme="majorHAnsi"/>
          <w:highlight w:val="cyan"/>
        </w:rPr>
        <w:t>regulatory fortress</w:t>
      </w:r>
      <w:r w:rsidRPr="008F3633">
        <w:rPr>
          <w:rFonts w:asciiTheme="majorHAnsi" w:hAnsiTheme="majorHAnsi" w:cstheme="majorHAnsi"/>
          <w:sz w:val="16"/>
        </w:rPr>
        <w:t xml:space="preserve"> </w:t>
      </w:r>
      <w:r w:rsidRPr="008F3633">
        <w:rPr>
          <w:rStyle w:val="StyleUnderline"/>
          <w:rFonts w:asciiTheme="majorHAnsi" w:hAnsiTheme="majorHAnsi" w:cstheme="majorHAnsi"/>
        </w:rPr>
        <w:t xml:space="preserve">that </w:t>
      </w:r>
      <w:r w:rsidRPr="008F3633">
        <w:rPr>
          <w:rStyle w:val="StyleUnderline"/>
          <w:rFonts w:asciiTheme="majorHAnsi" w:hAnsiTheme="majorHAnsi" w:cstheme="majorHAnsi"/>
          <w:highlight w:val="cyan"/>
        </w:rPr>
        <w:t>defeats</w:t>
      </w:r>
      <w:r w:rsidRPr="008F3633">
        <w:rPr>
          <w:rStyle w:val="StyleUnderline"/>
          <w:rFonts w:asciiTheme="majorHAnsi" w:hAnsiTheme="majorHAnsi" w:cstheme="majorHAnsi"/>
        </w:rPr>
        <w:t xml:space="preserve"> the corrective forces of </w:t>
      </w:r>
      <w:r w:rsidRPr="008F3633">
        <w:rPr>
          <w:rStyle w:val="Emphasis"/>
          <w:rFonts w:asciiTheme="majorHAnsi" w:hAnsiTheme="majorHAnsi" w:cstheme="majorHAnsi"/>
          <w:highlight w:val="cyan"/>
        </w:rPr>
        <w:t>free trade</w:t>
      </w:r>
      <w:r w:rsidRPr="008F3633">
        <w:rPr>
          <w:rStyle w:val="StyleUnderline"/>
          <w:rFonts w:asciiTheme="majorHAnsi" w:hAnsiTheme="majorHAnsi" w:cstheme="majorHAnsi"/>
        </w:rPr>
        <w:t xml:space="preserve"> and renders the nation less economically </w:t>
      </w:r>
      <w:r w:rsidRPr="008F3633">
        <w:rPr>
          <w:rStyle w:val="Emphasis"/>
          <w:rFonts w:asciiTheme="majorHAnsi" w:hAnsiTheme="majorHAnsi" w:cstheme="majorHAnsi"/>
        </w:rPr>
        <w:t>resilient</w:t>
      </w:r>
      <w:r w:rsidRPr="008F3633">
        <w:rPr>
          <w:rStyle w:val="StyleUnderline"/>
          <w:rFonts w:asciiTheme="majorHAnsi" w:hAnsiTheme="majorHAnsi" w:cstheme="majorHAnsi"/>
        </w:rPr>
        <w:t xml:space="preserve"> and</w:t>
      </w:r>
      <w:r w:rsidRPr="008F3633">
        <w:rPr>
          <w:rFonts w:asciiTheme="majorHAnsi" w:hAnsiTheme="majorHAnsi" w:cstheme="majorHAnsi"/>
          <w:sz w:val="16"/>
        </w:rPr>
        <w:t xml:space="preserve"> </w:t>
      </w:r>
      <w:r w:rsidRPr="008F3633">
        <w:rPr>
          <w:rStyle w:val="Emphasis"/>
          <w:rFonts w:asciiTheme="majorHAnsi" w:hAnsiTheme="majorHAnsi" w:cstheme="majorHAnsi"/>
        </w:rPr>
        <w:t>productive</w:t>
      </w:r>
      <w:r w:rsidRPr="008F3633">
        <w:rPr>
          <w:rFonts w:asciiTheme="majorHAnsi" w:hAnsiTheme="majorHAnsi" w:cstheme="majorHAnsi"/>
          <w:sz w:val="16"/>
        </w:rPr>
        <w:t xml:space="preserve"> than before.</w:t>
      </w:r>
    </w:p>
    <w:p w14:paraId="0A0DE867" w14:textId="77777777" w:rsidR="00250A36" w:rsidRPr="008F3633" w:rsidRDefault="00250A36" w:rsidP="00250A36">
      <w:pPr>
        <w:rPr>
          <w:rFonts w:asciiTheme="majorHAnsi" w:hAnsiTheme="majorHAnsi" w:cstheme="majorHAnsi"/>
          <w:sz w:val="16"/>
        </w:rPr>
      </w:pPr>
      <w:r w:rsidRPr="008F3633">
        <w:rPr>
          <w:rFonts w:asciiTheme="majorHAnsi" w:hAnsiTheme="majorHAnsi" w:cstheme="majorHAnsi"/>
          <w:sz w:val="16"/>
        </w:rPr>
        <w:t xml:space="preserve">It is easy to say that people are “screwed” by free trade if you only look at the stories of those individuals who lose their jobs. It is much more difficult to make that case after taking into account the simple but powerful truth that overall levels of profitability and wealth increase under free trade. </w:t>
      </w:r>
      <w:r w:rsidRPr="008F3633">
        <w:rPr>
          <w:rStyle w:val="StyleUnderline"/>
          <w:rFonts w:asciiTheme="majorHAnsi" w:hAnsiTheme="majorHAnsi" w:cstheme="majorHAnsi"/>
        </w:rPr>
        <w:t xml:space="preserve">The short-term relief that targeted groups get from </w:t>
      </w:r>
      <w:r w:rsidRPr="008F3633">
        <w:rPr>
          <w:rStyle w:val="Emphasis"/>
          <w:rFonts w:asciiTheme="majorHAnsi" w:hAnsiTheme="majorHAnsi" w:cstheme="majorHAnsi"/>
          <w:highlight w:val="cyan"/>
        </w:rPr>
        <w:t>protectionist</w:t>
      </w:r>
      <w:r w:rsidRPr="008F3633">
        <w:rPr>
          <w:rStyle w:val="StyleUnderline"/>
          <w:rFonts w:asciiTheme="majorHAnsi" w:hAnsiTheme="majorHAnsi" w:cstheme="majorHAnsi"/>
        </w:rPr>
        <w:t xml:space="preserve"> measures mask the larger </w:t>
      </w:r>
      <w:r w:rsidRPr="008F3633">
        <w:rPr>
          <w:rStyle w:val="Emphasis"/>
          <w:rFonts w:asciiTheme="majorHAnsi" w:hAnsiTheme="majorHAnsi" w:cstheme="majorHAnsi"/>
          <w:highlight w:val="cyan"/>
        </w:rPr>
        <w:t>inefficiencies</w:t>
      </w:r>
      <w:r w:rsidRPr="008F3633">
        <w:rPr>
          <w:rStyle w:val="StyleUnderline"/>
          <w:rFonts w:asciiTheme="majorHAnsi" w:hAnsiTheme="majorHAnsi" w:cstheme="majorHAnsi"/>
        </w:rPr>
        <w:t xml:space="preserve"> that </w:t>
      </w:r>
      <w:r w:rsidRPr="008F3633">
        <w:rPr>
          <w:rStyle w:val="Emphasis"/>
          <w:rFonts w:asciiTheme="majorHAnsi" w:hAnsiTheme="majorHAnsi" w:cstheme="majorHAnsi"/>
          <w:highlight w:val="cyan"/>
        </w:rPr>
        <w:t>slow down</w:t>
      </w:r>
      <w:r w:rsidRPr="008F3633">
        <w:rPr>
          <w:rStyle w:val="StyleUnderline"/>
          <w:rFonts w:asciiTheme="majorHAnsi" w:hAnsiTheme="majorHAnsi" w:cstheme="majorHAnsi"/>
        </w:rPr>
        <w:t xml:space="preserve"> the rate of </w:t>
      </w:r>
      <w:r w:rsidRPr="008F3633">
        <w:rPr>
          <w:rStyle w:val="Emphasis"/>
          <w:rFonts w:asciiTheme="majorHAnsi" w:hAnsiTheme="majorHAnsi" w:cstheme="majorHAnsi"/>
          <w:highlight w:val="cyan"/>
        </w:rPr>
        <w:t>growth</w:t>
      </w:r>
      <w:r w:rsidRPr="008F3633">
        <w:rPr>
          <w:rFonts w:asciiTheme="majorHAnsi" w:hAnsiTheme="majorHAnsi" w:cstheme="majorHAnsi"/>
          <w:sz w:val="16"/>
        </w:rPr>
        <w:t xml:space="preserve">. </w:t>
      </w:r>
      <w:r w:rsidRPr="008F3633">
        <w:rPr>
          <w:rStyle w:val="StyleUnderline"/>
          <w:rFonts w:asciiTheme="majorHAnsi" w:hAnsiTheme="majorHAnsi" w:cstheme="majorHAnsi"/>
        </w:rPr>
        <w:t xml:space="preserve">Despite what the Democrats think, transfer programs are no </w:t>
      </w:r>
      <w:r w:rsidRPr="008F3633">
        <w:rPr>
          <w:rStyle w:val="Emphasis"/>
          <w:rFonts w:asciiTheme="majorHAnsi" w:hAnsiTheme="majorHAnsi" w:cstheme="majorHAnsi"/>
        </w:rPr>
        <w:t>substitute for growth</w:t>
      </w:r>
      <w:r w:rsidRPr="008F3633">
        <w:rPr>
          <w:rFonts w:asciiTheme="majorHAnsi" w:hAnsiTheme="majorHAnsi" w:cstheme="majorHAnsi"/>
          <w:sz w:val="16"/>
        </w:rPr>
        <w:t>. Indeed, the imposition of new taxes without return benefits on the firms taxed only depresses the rate of return on investment further, which will necessarily compound the problem.</w:t>
      </w:r>
    </w:p>
    <w:p w14:paraId="52996606" w14:textId="77777777" w:rsidR="00250A36" w:rsidRPr="008F3633" w:rsidRDefault="00250A36" w:rsidP="00250A36">
      <w:pPr>
        <w:pStyle w:val="Heading4"/>
        <w:rPr>
          <w:rFonts w:asciiTheme="majorHAnsi" w:hAnsiTheme="majorHAnsi" w:cstheme="majorHAnsi"/>
        </w:rPr>
      </w:pPr>
      <w:r w:rsidRPr="008F3633">
        <w:rPr>
          <w:rFonts w:asciiTheme="majorHAnsi" w:hAnsiTheme="majorHAnsi" w:cstheme="majorHAnsi"/>
        </w:rPr>
        <w:t xml:space="preserve">New </w:t>
      </w:r>
      <w:r w:rsidRPr="008F3633">
        <w:rPr>
          <w:rFonts w:asciiTheme="majorHAnsi" w:hAnsiTheme="majorHAnsi" w:cstheme="majorHAnsi"/>
          <w:u w:val="single"/>
        </w:rPr>
        <w:t>trade conflicts</w:t>
      </w:r>
      <w:r w:rsidRPr="008F3633">
        <w:rPr>
          <w:rFonts w:asciiTheme="majorHAnsi" w:hAnsiTheme="majorHAnsi" w:cstheme="majorHAnsi"/>
        </w:rPr>
        <w:t xml:space="preserve"> cause global war and undermine </w:t>
      </w:r>
      <w:r w:rsidRPr="008F3633">
        <w:rPr>
          <w:rFonts w:asciiTheme="majorHAnsi" w:hAnsiTheme="majorHAnsi" w:cstheme="majorHAnsi"/>
          <w:u w:val="single"/>
        </w:rPr>
        <w:t>cooperation</w:t>
      </w:r>
      <w:r w:rsidRPr="008F3633">
        <w:rPr>
          <w:rFonts w:asciiTheme="majorHAnsi" w:hAnsiTheme="majorHAnsi" w:cstheme="majorHAnsi"/>
        </w:rPr>
        <w:t xml:space="preserve"> on collective action problems </w:t>
      </w:r>
    </w:p>
    <w:p w14:paraId="61EBCD45" w14:textId="77777777" w:rsidR="00250A36" w:rsidRPr="008F3633" w:rsidRDefault="00250A36" w:rsidP="00250A36">
      <w:pPr>
        <w:rPr>
          <w:rFonts w:asciiTheme="majorHAnsi" w:hAnsiTheme="majorHAnsi" w:cstheme="majorHAnsi"/>
        </w:rPr>
      </w:pPr>
      <w:r w:rsidRPr="008F3633">
        <w:rPr>
          <w:rFonts w:asciiTheme="majorHAnsi" w:hAnsiTheme="majorHAnsi" w:cstheme="majorHAnsi"/>
        </w:rPr>
        <w:t xml:space="preserve">Dr. Michael F. </w:t>
      </w:r>
      <w:r w:rsidRPr="008F3633">
        <w:rPr>
          <w:rStyle w:val="Style13ptBold"/>
          <w:rFonts w:asciiTheme="majorHAnsi" w:hAnsiTheme="majorHAnsi" w:cstheme="majorHAnsi"/>
        </w:rPr>
        <w:t>Oppenheimer 21</w:t>
      </w:r>
      <w:r w:rsidRPr="008F3633">
        <w:rPr>
          <w:rFonts w:asciiTheme="majorHAnsi" w:hAnsiTheme="majorHAnsi" w:cstheme="majorHAnsi"/>
        </w:rPr>
        <w:t>, Clinical Professor at the Center for Global Affairs at New York University, Senior Consulting Fellow for Scenario Planning at the International Institute for Strategic Studies, Former Executive Vice President at The Futures Group, Member of the Council on Foreign Relations, The Foreign Policy Roundtable at the Carnegie Council on Ethics and International Affairs, and The American Council on Germany, “The Turbulent Future of International Relations”, in The Future of Global Affairs: Managing Discontinuity, Disruption and Destruction, Ed. Ankersen and Sidhu, p. 23-30</w:t>
      </w:r>
    </w:p>
    <w:p w14:paraId="2E2EA8C8" w14:textId="77777777" w:rsidR="00250A36" w:rsidRPr="008F3633" w:rsidRDefault="00250A36" w:rsidP="00250A36">
      <w:pPr>
        <w:rPr>
          <w:rFonts w:asciiTheme="majorHAnsi" w:hAnsiTheme="majorHAnsi" w:cstheme="majorHAnsi"/>
          <w:sz w:val="16"/>
        </w:rPr>
      </w:pPr>
      <w:r w:rsidRPr="008F3633">
        <w:rPr>
          <w:rFonts w:asciiTheme="majorHAnsi" w:hAnsiTheme="majorHAnsi" w:cstheme="majorHAnsi"/>
          <w:sz w:val="16"/>
        </w:rPr>
        <w:t xml:space="preserve">Four </w:t>
      </w:r>
      <w:r w:rsidRPr="008F3633">
        <w:rPr>
          <w:rStyle w:val="StyleUnderline"/>
          <w:rFonts w:asciiTheme="majorHAnsi" w:hAnsiTheme="majorHAnsi" w:cstheme="majorHAnsi"/>
        </w:rPr>
        <w:t xml:space="preserve">structural forces will shape the future of </w:t>
      </w:r>
      <w:r w:rsidRPr="008F3633">
        <w:rPr>
          <w:rStyle w:val="Emphasis"/>
          <w:rFonts w:asciiTheme="majorHAnsi" w:hAnsiTheme="majorHAnsi" w:cstheme="majorHAnsi"/>
          <w:highlight w:val="cyan"/>
        </w:rPr>
        <w:t>I</w:t>
      </w:r>
      <w:r w:rsidRPr="008F3633">
        <w:rPr>
          <w:rFonts w:asciiTheme="majorHAnsi" w:hAnsiTheme="majorHAnsi" w:cstheme="majorHAnsi"/>
          <w:sz w:val="16"/>
        </w:rPr>
        <w:t xml:space="preserve">nternational </w:t>
      </w:r>
      <w:r w:rsidRPr="008F3633">
        <w:rPr>
          <w:rStyle w:val="Emphasis"/>
          <w:rFonts w:asciiTheme="majorHAnsi" w:hAnsiTheme="majorHAnsi" w:cstheme="majorHAnsi"/>
          <w:highlight w:val="cyan"/>
        </w:rPr>
        <w:t>R</w:t>
      </w:r>
      <w:r w:rsidRPr="008F3633">
        <w:rPr>
          <w:rFonts w:asciiTheme="majorHAnsi" w:hAnsiTheme="majorHAnsi" w:cstheme="majorHAnsi"/>
          <w:sz w:val="16"/>
        </w:rPr>
        <w:t xml:space="preserve">elations: </w:t>
      </w:r>
      <w:r w:rsidRPr="008F3633">
        <w:rPr>
          <w:rStyle w:val="Emphasis"/>
          <w:rFonts w:asciiTheme="majorHAnsi" w:hAnsiTheme="majorHAnsi" w:cstheme="majorHAnsi"/>
          <w:highlight w:val="cyan"/>
        </w:rPr>
        <w:t>globalization</w:t>
      </w:r>
      <w:r w:rsidRPr="008F3633">
        <w:rPr>
          <w:rFonts w:asciiTheme="majorHAnsi" w:hAnsiTheme="majorHAnsi" w:cstheme="majorHAnsi"/>
          <w:sz w:val="16"/>
        </w:rPr>
        <w:t xml:space="preserve">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secular economic stagnation, a product of longer term global decline in birth rates combined with aging populations.4 These structural </w:t>
      </w:r>
      <w:r w:rsidRPr="008F3633">
        <w:rPr>
          <w:rFonts w:asciiTheme="majorHAnsi" w:hAnsiTheme="majorHAnsi" w:cstheme="majorHAnsi"/>
          <w:sz w:val="16"/>
        </w:rPr>
        <w:lastRenderedPageBreak/>
        <w:t xml:space="preserve">forces do not determine everything. </w:t>
      </w:r>
      <w:r w:rsidRPr="008F3633">
        <w:rPr>
          <w:rStyle w:val="Emphasis"/>
          <w:rFonts w:asciiTheme="majorHAnsi" w:hAnsiTheme="majorHAnsi" w:cstheme="majorHAnsi"/>
          <w:sz w:val="24"/>
          <w:szCs w:val="26"/>
          <w:highlight w:val="cyan"/>
        </w:rPr>
        <w:t>Environment</w:t>
      </w:r>
      <w:r w:rsidRPr="008F3633">
        <w:rPr>
          <w:rStyle w:val="StyleUnderline"/>
          <w:rFonts w:asciiTheme="majorHAnsi" w:hAnsiTheme="majorHAnsi" w:cstheme="majorHAnsi"/>
        </w:rPr>
        <w:t xml:space="preserve">al events, global </w:t>
      </w:r>
      <w:r w:rsidRPr="008F3633">
        <w:rPr>
          <w:rStyle w:val="Emphasis"/>
          <w:rFonts w:asciiTheme="majorHAnsi" w:hAnsiTheme="majorHAnsi" w:cstheme="majorHAnsi"/>
          <w:sz w:val="24"/>
          <w:szCs w:val="26"/>
          <w:highlight w:val="cyan"/>
        </w:rPr>
        <w:t>health</w:t>
      </w:r>
      <w:r w:rsidRPr="008F3633">
        <w:rPr>
          <w:rStyle w:val="StyleUnderline"/>
          <w:rFonts w:asciiTheme="majorHAnsi" w:hAnsiTheme="majorHAnsi" w:cstheme="majorHAnsi"/>
          <w:sz w:val="24"/>
          <w:szCs w:val="26"/>
        </w:rPr>
        <w:t xml:space="preserve"> </w:t>
      </w:r>
      <w:r w:rsidRPr="008F3633">
        <w:rPr>
          <w:rStyle w:val="StyleUnderline"/>
          <w:rFonts w:asciiTheme="majorHAnsi" w:hAnsiTheme="majorHAnsi" w:cstheme="majorHAnsi"/>
        </w:rPr>
        <w:t xml:space="preserve">challenges, </w:t>
      </w:r>
      <w:r w:rsidRPr="008F3633">
        <w:rPr>
          <w:rStyle w:val="Emphasis"/>
          <w:rFonts w:asciiTheme="majorHAnsi" w:hAnsiTheme="majorHAnsi" w:cstheme="majorHAnsi"/>
        </w:rPr>
        <w:t>internal political developments</w:t>
      </w:r>
      <w:r w:rsidRPr="008F3633">
        <w:rPr>
          <w:rStyle w:val="StyleUnderline"/>
          <w:rFonts w:asciiTheme="majorHAnsi" w:hAnsiTheme="majorHAnsi" w:cstheme="majorHAnsi"/>
        </w:rPr>
        <w:t xml:space="preserve">, policy mistakes, </w:t>
      </w:r>
      <w:r w:rsidRPr="008F3633">
        <w:rPr>
          <w:rStyle w:val="Emphasis"/>
          <w:rFonts w:asciiTheme="majorHAnsi" w:hAnsiTheme="majorHAnsi" w:cstheme="majorHAnsi"/>
          <w:sz w:val="24"/>
          <w:szCs w:val="26"/>
          <w:highlight w:val="cyan"/>
        </w:rPr>
        <w:t>tech</w:t>
      </w:r>
      <w:r w:rsidRPr="008F3633">
        <w:rPr>
          <w:rStyle w:val="Emphasis"/>
          <w:rFonts w:asciiTheme="majorHAnsi" w:hAnsiTheme="majorHAnsi" w:cstheme="majorHAnsi"/>
          <w:sz w:val="24"/>
          <w:szCs w:val="26"/>
        </w:rPr>
        <w:t>nology breakthroughs or failures</w:t>
      </w:r>
      <w:r w:rsidRPr="008F3633">
        <w:rPr>
          <w:rStyle w:val="StyleUnderline"/>
          <w:rFonts w:asciiTheme="majorHAnsi" w:hAnsiTheme="majorHAnsi" w:cstheme="majorHAnsi"/>
        </w:rPr>
        <w:t xml:space="preserve">, will </w:t>
      </w:r>
      <w:r w:rsidRPr="008F3633">
        <w:rPr>
          <w:rStyle w:val="Emphasis"/>
          <w:rFonts w:asciiTheme="majorHAnsi" w:hAnsiTheme="majorHAnsi" w:cstheme="majorHAnsi"/>
        </w:rPr>
        <w:t>intersect</w:t>
      </w:r>
      <w:r w:rsidRPr="008F3633">
        <w:rPr>
          <w:rStyle w:val="StyleUnderline"/>
          <w:rFonts w:asciiTheme="majorHAnsi" w:hAnsiTheme="majorHAnsi" w:cstheme="majorHAnsi"/>
        </w:rPr>
        <w:t xml:space="preserve"> with structure to </w:t>
      </w:r>
      <w:r w:rsidRPr="008F3633">
        <w:rPr>
          <w:rStyle w:val="Emphasis"/>
          <w:rFonts w:asciiTheme="majorHAnsi" w:hAnsiTheme="majorHAnsi" w:cstheme="majorHAnsi"/>
          <w:sz w:val="24"/>
          <w:szCs w:val="26"/>
          <w:highlight w:val="cyan"/>
        </w:rPr>
        <w:t>define our future</w:t>
      </w:r>
      <w:r w:rsidRPr="008F3633">
        <w:rPr>
          <w:rStyle w:val="StyleUnderline"/>
          <w:rFonts w:asciiTheme="majorHAnsi" w:hAnsiTheme="majorHAnsi" w:cstheme="majorHAnsi"/>
        </w:rPr>
        <w:t>. But</w:t>
      </w:r>
      <w:r w:rsidRPr="008F3633">
        <w:rPr>
          <w:rFonts w:asciiTheme="majorHAnsi" w:hAnsiTheme="majorHAnsi" w:cstheme="majorHAnsi"/>
          <w:sz w:val="16"/>
        </w:rPr>
        <w:t xml:space="preserve"> these four </w:t>
      </w:r>
      <w:r w:rsidRPr="008F3633">
        <w:rPr>
          <w:rStyle w:val="StyleUnderline"/>
          <w:rFonts w:asciiTheme="majorHAnsi" w:hAnsiTheme="majorHAnsi" w:cstheme="majorHAnsi"/>
        </w:rPr>
        <w:t>structural forces will impact the</w:t>
      </w:r>
      <w:r w:rsidRPr="008F3633">
        <w:rPr>
          <w:rFonts w:asciiTheme="majorHAnsi" w:hAnsiTheme="majorHAnsi" w:cstheme="majorHAnsi"/>
          <w:sz w:val="16"/>
        </w:rPr>
        <w:t xml:space="preserve"> way states behave, in </w:t>
      </w:r>
      <w:r w:rsidRPr="008F3633">
        <w:rPr>
          <w:rStyle w:val="StyleUnderline"/>
          <w:rFonts w:asciiTheme="majorHAnsi" w:hAnsiTheme="majorHAnsi" w:cstheme="majorHAnsi"/>
        </w:rPr>
        <w:t xml:space="preserve">the capacity of great powers to </w:t>
      </w:r>
      <w:r w:rsidRPr="008F3633">
        <w:rPr>
          <w:rStyle w:val="Emphasis"/>
          <w:rFonts w:asciiTheme="majorHAnsi" w:hAnsiTheme="majorHAnsi" w:cstheme="majorHAnsi"/>
        </w:rPr>
        <w:t>manage their differences</w:t>
      </w:r>
      <w:r w:rsidRPr="008F3633">
        <w:rPr>
          <w:rStyle w:val="StyleUnderline"/>
          <w:rFonts w:asciiTheme="majorHAnsi" w:hAnsiTheme="majorHAnsi" w:cstheme="majorHAnsi"/>
        </w:rPr>
        <w:t xml:space="preserve">, and to </w:t>
      </w:r>
      <w:r w:rsidRPr="008F3633">
        <w:rPr>
          <w:rStyle w:val="Emphasis"/>
          <w:rFonts w:asciiTheme="majorHAnsi" w:hAnsiTheme="majorHAnsi" w:cstheme="majorHAnsi"/>
        </w:rPr>
        <w:t>act collectively</w:t>
      </w:r>
      <w:r w:rsidRPr="008F3633">
        <w:rPr>
          <w:rStyle w:val="StyleUnderline"/>
          <w:rFonts w:asciiTheme="majorHAnsi" w:hAnsiTheme="majorHAnsi" w:cstheme="majorHAnsi"/>
        </w:rPr>
        <w:t xml:space="preserve"> to settle</w:t>
      </w:r>
      <w:r w:rsidRPr="008F3633">
        <w:rPr>
          <w:rFonts w:asciiTheme="majorHAnsi" w:hAnsiTheme="majorHAnsi" w:cstheme="majorHAnsi"/>
          <w:sz w:val="16"/>
        </w:rPr>
        <w:t xml:space="preserve">, rather than exploit, </w:t>
      </w:r>
      <w:r w:rsidRPr="008F3633">
        <w:rPr>
          <w:rStyle w:val="StyleUnderline"/>
          <w:rFonts w:asciiTheme="majorHAnsi" w:hAnsiTheme="majorHAnsi" w:cstheme="majorHAnsi"/>
        </w:rPr>
        <w:t xml:space="preserve">the </w:t>
      </w:r>
      <w:r w:rsidRPr="008F3633">
        <w:rPr>
          <w:rStyle w:val="Emphasis"/>
          <w:rFonts w:asciiTheme="majorHAnsi" w:hAnsiTheme="majorHAnsi" w:cstheme="majorHAnsi"/>
          <w:sz w:val="24"/>
          <w:szCs w:val="26"/>
          <w:highlight w:val="cyan"/>
        </w:rPr>
        <w:t>inevitable shocks</w:t>
      </w:r>
      <w:r w:rsidRPr="008F3633">
        <w:rPr>
          <w:rStyle w:val="StyleUnderline"/>
          <w:rFonts w:asciiTheme="majorHAnsi" w:hAnsiTheme="majorHAnsi" w:cstheme="majorHAnsi"/>
          <w:sz w:val="24"/>
          <w:szCs w:val="26"/>
        </w:rPr>
        <w:t xml:space="preserve"> </w:t>
      </w:r>
      <w:r w:rsidRPr="008F3633">
        <w:rPr>
          <w:rStyle w:val="StyleUnderline"/>
          <w:rFonts w:asciiTheme="majorHAnsi" w:hAnsiTheme="majorHAnsi" w:cstheme="majorHAnsi"/>
        </w:rPr>
        <w:t>of the next decade</w:t>
      </w:r>
      <w:r w:rsidRPr="008F3633">
        <w:rPr>
          <w:rFonts w:asciiTheme="majorHAnsi" w:hAnsiTheme="majorHAnsi" w:cstheme="majorHAnsi"/>
          <w:sz w:val="16"/>
        </w:rPr>
        <w:t>.</w:t>
      </w:r>
    </w:p>
    <w:p w14:paraId="4F0DDCE4" w14:textId="77777777" w:rsidR="00250A36" w:rsidRPr="008F3633" w:rsidRDefault="00250A36" w:rsidP="00250A36">
      <w:pPr>
        <w:rPr>
          <w:rFonts w:asciiTheme="majorHAnsi" w:hAnsiTheme="majorHAnsi" w:cstheme="majorHAnsi"/>
          <w:sz w:val="16"/>
        </w:rPr>
      </w:pPr>
      <w:r w:rsidRPr="008F3633">
        <w:rPr>
          <w:rFonts w:asciiTheme="majorHAnsi" w:hAnsiTheme="majorHAnsi" w:cstheme="majorHAnsi"/>
          <w:sz w:val="16"/>
        </w:rPr>
        <w:t xml:space="preserve">Some of </w:t>
      </w:r>
      <w:r w:rsidRPr="008F3633">
        <w:rPr>
          <w:rStyle w:val="StyleUnderline"/>
          <w:rFonts w:asciiTheme="majorHAnsi" w:hAnsiTheme="majorHAnsi" w:cstheme="majorHAnsi"/>
        </w:rPr>
        <w:t>these</w:t>
      </w:r>
      <w:r w:rsidRPr="008F3633">
        <w:rPr>
          <w:rFonts w:asciiTheme="majorHAnsi" w:hAnsiTheme="majorHAnsi" w:cstheme="majorHAnsi"/>
          <w:sz w:val="16"/>
        </w:rPr>
        <w:t xml:space="preserve"> structural forces </w:t>
      </w:r>
      <w:r w:rsidRPr="008F3633">
        <w:rPr>
          <w:rStyle w:val="StyleUnderline"/>
          <w:rFonts w:asciiTheme="majorHAnsi" w:hAnsiTheme="majorHAnsi" w:cstheme="majorHAnsi"/>
        </w:rPr>
        <w:t xml:space="preserve">could be managed to promote prosperity and </w:t>
      </w:r>
      <w:r w:rsidRPr="008F3633">
        <w:rPr>
          <w:rStyle w:val="Emphasis"/>
          <w:rFonts w:asciiTheme="majorHAnsi" w:hAnsiTheme="majorHAnsi" w:cstheme="majorHAnsi"/>
        </w:rPr>
        <w:t>avoid war</w:t>
      </w:r>
      <w:r w:rsidRPr="008F3633">
        <w:rPr>
          <w:rFonts w:asciiTheme="majorHAnsi" w:hAnsiTheme="majorHAnsi" w:cstheme="majorHAnsi"/>
          <w:sz w:val="16"/>
        </w:rPr>
        <w:t xml:space="preserve">. Multipolarity (inherently more prone to conflict than other configurations of power, given coordination problems)5 plus </w:t>
      </w:r>
      <w:r w:rsidRPr="008F3633">
        <w:rPr>
          <w:rStyle w:val="StyleUnderline"/>
          <w:rFonts w:asciiTheme="majorHAnsi" w:hAnsiTheme="majorHAnsi" w:cstheme="majorHAnsi"/>
          <w:highlight w:val="cyan"/>
        </w:rPr>
        <w:t>globalization</w:t>
      </w:r>
      <w:r w:rsidRPr="008F3633">
        <w:rPr>
          <w:rStyle w:val="StyleUnderline"/>
          <w:rFonts w:asciiTheme="majorHAnsi" w:hAnsiTheme="majorHAnsi" w:cstheme="majorHAnsi"/>
        </w:rPr>
        <w:t xml:space="preserve"> can </w:t>
      </w:r>
      <w:r w:rsidRPr="008F3633">
        <w:rPr>
          <w:rStyle w:val="StyleUnderline"/>
          <w:rFonts w:asciiTheme="majorHAnsi" w:hAnsiTheme="majorHAnsi" w:cstheme="majorHAnsi"/>
          <w:highlight w:val="cyan"/>
        </w:rPr>
        <w:t>work</w:t>
      </w:r>
      <w:r w:rsidRPr="008F3633">
        <w:rPr>
          <w:rStyle w:val="StyleUnderline"/>
          <w:rFonts w:asciiTheme="majorHAnsi" w:hAnsiTheme="majorHAnsi" w:cstheme="majorHAnsi"/>
        </w:rPr>
        <w:t xml:space="preserve"> in a world of prosperity, convergent values, and </w:t>
      </w:r>
      <w:r w:rsidRPr="008F3633">
        <w:rPr>
          <w:rStyle w:val="Emphasis"/>
          <w:rFonts w:asciiTheme="majorHAnsi" w:hAnsiTheme="majorHAnsi" w:cstheme="majorHAnsi"/>
          <w:highlight w:val="cyan"/>
        </w:rPr>
        <w:t>effective conflict management</w:t>
      </w:r>
      <w:r w:rsidRPr="008F3633">
        <w:rPr>
          <w:rFonts w:asciiTheme="majorHAnsi" w:hAnsiTheme="majorHAnsi" w:cstheme="majorHAnsi"/>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Ikenberry,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8F3633">
        <w:rPr>
          <w:rStyle w:val="StyleUnderline"/>
          <w:rFonts w:asciiTheme="majorHAnsi" w:hAnsiTheme="majorHAnsi" w:cstheme="majorHAnsi"/>
        </w:rPr>
        <w:t xml:space="preserve">a world envisioned by the advocates of </w:t>
      </w:r>
      <w:r w:rsidRPr="008F3633">
        <w:rPr>
          <w:rStyle w:val="Emphasis"/>
          <w:rFonts w:asciiTheme="majorHAnsi" w:hAnsiTheme="majorHAnsi" w:cstheme="majorHAnsi"/>
        </w:rPr>
        <w:t>decoupling</w:t>
      </w:r>
      <w:r w:rsidRPr="008F3633">
        <w:rPr>
          <w:rFonts w:asciiTheme="majorHAnsi" w:hAnsiTheme="majorHAnsi" w:cstheme="majorHAnsi"/>
          <w:sz w:val="16"/>
        </w:rPr>
        <w:t>,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self insure against future financial crises.9</w:t>
      </w:r>
    </w:p>
    <w:p w14:paraId="61E007AB" w14:textId="77777777" w:rsidR="00250A36" w:rsidRPr="008F3633" w:rsidRDefault="00250A36" w:rsidP="00250A36">
      <w:pPr>
        <w:rPr>
          <w:rFonts w:asciiTheme="majorHAnsi" w:hAnsiTheme="majorHAnsi" w:cstheme="majorHAnsi"/>
          <w:sz w:val="16"/>
        </w:rPr>
      </w:pPr>
      <w:r w:rsidRPr="008F3633">
        <w:rPr>
          <w:rFonts w:asciiTheme="majorHAnsi" w:hAnsiTheme="majorHAnsi" w:cstheme="majorHAnsi"/>
          <w:sz w:val="16"/>
        </w:rPr>
        <w:t xml:space="preserve">But all four forces operating simultaneously </w:t>
      </w:r>
      <w:r w:rsidRPr="008F3633">
        <w:rPr>
          <w:rStyle w:val="StyleUnderline"/>
          <w:rFonts w:asciiTheme="majorHAnsi" w:hAnsiTheme="majorHAnsi" w:cstheme="majorHAnsi"/>
        </w:rPr>
        <w:t xml:space="preserve">will produce a future of </w:t>
      </w:r>
      <w:r w:rsidRPr="008F3633">
        <w:rPr>
          <w:rStyle w:val="Emphasis"/>
          <w:rFonts w:asciiTheme="majorHAnsi" w:hAnsiTheme="majorHAnsi" w:cstheme="majorHAnsi"/>
          <w:highlight w:val="cyan"/>
        </w:rPr>
        <w:t>increasing</w:t>
      </w:r>
      <w:r w:rsidRPr="008F3633">
        <w:rPr>
          <w:rStyle w:val="Emphasis"/>
          <w:rFonts w:asciiTheme="majorHAnsi" w:hAnsiTheme="majorHAnsi" w:cstheme="majorHAnsi"/>
        </w:rPr>
        <w:t xml:space="preserve"> internal </w:t>
      </w:r>
      <w:r w:rsidRPr="008F3633">
        <w:rPr>
          <w:rStyle w:val="Emphasis"/>
          <w:rFonts w:asciiTheme="majorHAnsi" w:hAnsiTheme="majorHAnsi" w:cstheme="majorHAnsi"/>
          <w:highlight w:val="cyan"/>
        </w:rPr>
        <w:t>polarization</w:t>
      </w:r>
      <w:r w:rsidRPr="008F3633">
        <w:rPr>
          <w:rStyle w:val="StyleUnderline"/>
          <w:rFonts w:asciiTheme="majorHAnsi" w:hAnsiTheme="majorHAnsi" w:cstheme="majorHAnsi"/>
        </w:rPr>
        <w:t xml:space="preserve"> and </w:t>
      </w:r>
      <w:r w:rsidRPr="008F3633">
        <w:rPr>
          <w:rStyle w:val="Emphasis"/>
          <w:rFonts w:asciiTheme="majorHAnsi" w:hAnsiTheme="majorHAnsi" w:cstheme="majorHAnsi"/>
        </w:rPr>
        <w:t xml:space="preserve">cross border </w:t>
      </w:r>
      <w:r w:rsidRPr="008F3633">
        <w:rPr>
          <w:rStyle w:val="Emphasis"/>
          <w:rFonts w:asciiTheme="majorHAnsi" w:hAnsiTheme="majorHAnsi" w:cstheme="majorHAnsi"/>
          <w:highlight w:val="cyan"/>
        </w:rPr>
        <w:t>conflict</w:t>
      </w:r>
      <w:r w:rsidRPr="008F3633">
        <w:rPr>
          <w:rFonts w:asciiTheme="majorHAnsi" w:hAnsiTheme="majorHAnsi" w:cstheme="majorHAnsi"/>
          <w:sz w:val="16"/>
        </w:rPr>
        <w:t xml:space="preserve">, diminished economic growth and poverty alleviation, </w:t>
      </w:r>
      <w:r w:rsidRPr="008F3633">
        <w:rPr>
          <w:rStyle w:val="StyleUnderline"/>
          <w:rFonts w:asciiTheme="majorHAnsi" w:hAnsiTheme="majorHAnsi" w:cstheme="majorHAnsi"/>
        </w:rPr>
        <w:t xml:space="preserve">weakened global </w:t>
      </w:r>
      <w:r w:rsidRPr="008F3633">
        <w:rPr>
          <w:rStyle w:val="Emphasis"/>
          <w:rFonts w:asciiTheme="majorHAnsi" w:hAnsiTheme="majorHAnsi" w:cstheme="majorHAnsi"/>
        </w:rPr>
        <w:t>institutions</w:t>
      </w:r>
      <w:r w:rsidRPr="008F3633">
        <w:rPr>
          <w:rStyle w:val="StyleUnderline"/>
          <w:rFonts w:asciiTheme="majorHAnsi" w:hAnsiTheme="majorHAnsi" w:cstheme="majorHAnsi"/>
        </w:rPr>
        <w:t xml:space="preserve"> and </w:t>
      </w:r>
      <w:r w:rsidRPr="008F3633">
        <w:rPr>
          <w:rStyle w:val="Emphasis"/>
          <w:rFonts w:asciiTheme="majorHAnsi" w:hAnsiTheme="majorHAnsi" w:cstheme="majorHAnsi"/>
          <w:highlight w:val="cyan"/>
        </w:rPr>
        <w:t>norms</w:t>
      </w:r>
      <w:r w:rsidRPr="008F3633">
        <w:rPr>
          <w:rStyle w:val="Emphasis"/>
          <w:rFonts w:asciiTheme="majorHAnsi" w:hAnsiTheme="majorHAnsi" w:cstheme="majorHAnsi"/>
        </w:rPr>
        <w:t xml:space="preserve"> of behavior</w:t>
      </w:r>
      <w:r w:rsidRPr="008F3633">
        <w:rPr>
          <w:rStyle w:val="StyleUnderline"/>
          <w:rFonts w:asciiTheme="majorHAnsi" w:hAnsiTheme="majorHAnsi" w:cstheme="majorHAnsi"/>
        </w:rPr>
        <w:t xml:space="preserve">, and </w:t>
      </w:r>
      <w:r w:rsidRPr="008F3633">
        <w:rPr>
          <w:rStyle w:val="Emphasis"/>
          <w:rFonts w:asciiTheme="majorHAnsi" w:hAnsiTheme="majorHAnsi" w:cstheme="majorHAnsi"/>
        </w:rPr>
        <w:t>reduced collective capacity</w:t>
      </w:r>
      <w:r w:rsidRPr="008F3633">
        <w:rPr>
          <w:rStyle w:val="StyleUnderline"/>
          <w:rFonts w:asciiTheme="majorHAnsi" w:hAnsiTheme="majorHAnsi" w:cstheme="majorHAnsi"/>
        </w:rPr>
        <w:t xml:space="preserve"> to confront emerging challenges of global </w:t>
      </w:r>
      <w:r w:rsidRPr="008F3633">
        <w:rPr>
          <w:rStyle w:val="Emphasis"/>
          <w:rFonts w:asciiTheme="majorHAnsi" w:hAnsiTheme="majorHAnsi" w:cstheme="majorHAnsi"/>
          <w:highlight w:val="cyan"/>
        </w:rPr>
        <w:t>warming</w:t>
      </w:r>
      <w:r w:rsidRPr="008F3633">
        <w:rPr>
          <w:rStyle w:val="StyleUnderline"/>
          <w:rFonts w:asciiTheme="majorHAnsi" w:hAnsiTheme="majorHAnsi" w:cstheme="majorHAnsi"/>
        </w:rPr>
        <w:t xml:space="preserve">, accelerating </w:t>
      </w:r>
      <w:r w:rsidRPr="008F3633">
        <w:rPr>
          <w:rStyle w:val="Emphasis"/>
          <w:rFonts w:asciiTheme="majorHAnsi" w:hAnsiTheme="majorHAnsi" w:cstheme="majorHAnsi"/>
          <w:highlight w:val="cyan"/>
        </w:rPr>
        <w:t>tech</w:t>
      </w:r>
      <w:r w:rsidRPr="008F3633">
        <w:rPr>
          <w:rStyle w:val="Emphasis"/>
          <w:rFonts w:asciiTheme="majorHAnsi" w:hAnsiTheme="majorHAnsi" w:cstheme="majorHAnsi"/>
        </w:rPr>
        <w:t>nology change</w:t>
      </w:r>
      <w:r w:rsidRPr="008F3633">
        <w:rPr>
          <w:rStyle w:val="StyleUnderline"/>
          <w:rFonts w:asciiTheme="majorHAnsi" w:hAnsiTheme="majorHAnsi" w:cstheme="majorHAnsi"/>
        </w:rPr>
        <w:t xml:space="preserve">, </w:t>
      </w:r>
      <w:r w:rsidRPr="008F3633">
        <w:rPr>
          <w:rStyle w:val="Emphasis"/>
          <w:rFonts w:asciiTheme="majorHAnsi" w:hAnsiTheme="majorHAnsi" w:cstheme="majorHAnsi"/>
          <w:highlight w:val="cyan"/>
        </w:rPr>
        <w:t>nuclear</w:t>
      </w:r>
      <w:r w:rsidRPr="008F3633">
        <w:rPr>
          <w:rStyle w:val="Emphasis"/>
          <w:rFonts w:asciiTheme="majorHAnsi" w:hAnsiTheme="majorHAnsi" w:cstheme="majorHAnsi"/>
        </w:rPr>
        <w:t xml:space="preserve"> weapons</w:t>
      </w:r>
      <w:r w:rsidRPr="008F3633">
        <w:rPr>
          <w:rStyle w:val="StyleUnderline"/>
          <w:rFonts w:asciiTheme="majorHAnsi" w:hAnsiTheme="majorHAnsi" w:cstheme="majorHAnsi"/>
        </w:rPr>
        <w:t xml:space="preserve"> innovation and </w:t>
      </w:r>
      <w:r w:rsidRPr="008F3633">
        <w:rPr>
          <w:rStyle w:val="Emphasis"/>
          <w:rFonts w:asciiTheme="majorHAnsi" w:hAnsiTheme="majorHAnsi" w:cstheme="majorHAnsi"/>
          <w:highlight w:val="cyan"/>
        </w:rPr>
        <w:t>prolif</w:t>
      </w:r>
      <w:r w:rsidRPr="008F3633">
        <w:rPr>
          <w:rStyle w:val="StyleUnderline"/>
          <w:rFonts w:asciiTheme="majorHAnsi" w:hAnsiTheme="majorHAnsi" w:cstheme="majorHAnsi"/>
        </w:rPr>
        <w:t>eration</w:t>
      </w:r>
      <w:r w:rsidRPr="008F3633">
        <w:rPr>
          <w:rFonts w:asciiTheme="majorHAnsi" w:hAnsiTheme="majorHAnsi" w:cstheme="majorHAnsi"/>
          <w:sz w:val="16"/>
        </w:rPr>
        <w:t>. As in any effective scenario, this future is clearly visible to any keen observer. We have only to abolish wishful thinking and believe our own eyes.10</w:t>
      </w:r>
    </w:p>
    <w:p w14:paraId="6A931A16" w14:textId="77777777" w:rsidR="00250A36" w:rsidRPr="008F3633" w:rsidRDefault="00250A36" w:rsidP="00250A36">
      <w:pPr>
        <w:rPr>
          <w:rFonts w:asciiTheme="majorHAnsi" w:hAnsiTheme="majorHAnsi" w:cstheme="majorHAnsi"/>
          <w:sz w:val="8"/>
          <w:szCs w:val="14"/>
        </w:rPr>
      </w:pPr>
      <w:r w:rsidRPr="008F3633">
        <w:rPr>
          <w:rFonts w:asciiTheme="majorHAnsi" w:hAnsiTheme="majorHAnsi" w:cstheme="majorHAnsi"/>
          <w:sz w:val="8"/>
          <w:szCs w:val="14"/>
        </w:rPr>
        <w:t>Secular Stagnation</w:t>
      </w:r>
    </w:p>
    <w:p w14:paraId="285CBE92" w14:textId="77777777" w:rsidR="00250A36" w:rsidRPr="008F3633" w:rsidRDefault="00250A36" w:rsidP="00250A36">
      <w:pPr>
        <w:rPr>
          <w:rFonts w:asciiTheme="majorHAnsi" w:hAnsiTheme="majorHAnsi" w:cstheme="majorHAnsi"/>
          <w:sz w:val="8"/>
          <w:szCs w:val="14"/>
        </w:rPr>
      </w:pPr>
      <w:r w:rsidRPr="008F3633">
        <w:rPr>
          <w:rFonts w:asciiTheme="majorHAnsi" w:hAnsiTheme="majorHAnsi" w:cstheme="majorHAnsi"/>
          <w:sz w:val="8"/>
          <w:szCs w:val="14"/>
        </w:rPr>
        <w:t>This unbrave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Summers’ ideas, explains:</w:t>
      </w:r>
    </w:p>
    <w:p w14:paraId="0907B531" w14:textId="77777777" w:rsidR="00250A36" w:rsidRPr="008F3633" w:rsidRDefault="00250A36" w:rsidP="00250A36">
      <w:pPr>
        <w:ind w:left="720"/>
        <w:rPr>
          <w:rFonts w:asciiTheme="majorHAnsi" w:hAnsiTheme="majorHAnsi" w:cstheme="majorHAnsi"/>
          <w:sz w:val="8"/>
          <w:szCs w:val="14"/>
        </w:rPr>
      </w:pPr>
      <w:r w:rsidRPr="008F3633">
        <w:rPr>
          <w:rFonts w:asciiTheme="majorHAnsi" w:hAnsiTheme="majorHAnsi" w:cstheme="majorHAnsi"/>
          <w:sz w:val="8"/>
          <w:szCs w:val="14"/>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07BEDD97" w14:textId="77777777" w:rsidR="00250A36" w:rsidRPr="008F3633" w:rsidRDefault="00250A36" w:rsidP="00250A36">
      <w:pPr>
        <w:ind w:left="720"/>
        <w:rPr>
          <w:rFonts w:asciiTheme="majorHAnsi" w:hAnsiTheme="majorHAnsi" w:cstheme="majorHAnsi"/>
          <w:sz w:val="8"/>
          <w:szCs w:val="14"/>
        </w:rPr>
      </w:pPr>
      <w:r w:rsidRPr="008F3633">
        <w:rPr>
          <w:rFonts w:asciiTheme="majorHAnsi" w:hAnsiTheme="majorHAnsi" w:cstheme="majorHAnsi"/>
          <w:sz w:val="8"/>
          <w:szCs w:val="14"/>
        </w:rPr>
        <w:t>Other factors that make investors similarly pessimistic include rising global inequality and the slowdown in productivity growth…</w:t>
      </w:r>
    </w:p>
    <w:p w14:paraId="40479397" w14:textId="77777777" w:rsidR="00250A36" w:rsidRPr="008F3633" w:rsidRDefault="00250A36" w:rsidP="00250A36">
      <w:pPr>
        <w:ind w:left="720"/>
        <w:rPr>
          <w:rFonts w:asciiTheme="majorHAnsi" w:hAnsiTheme="majorHAnsi" w:cstheme="majorHAnsi"/>
          <w:sz w:val="8"/>
          <w:szCs w:val="14"/>
        </w:rPr>
      </w:pPr>
      <w:r w:rsidRPr="008F3633">
        <w:rPr>
          <w:rFonts w:asciiTheme="majorHAnsi" w:hAnsiTheme="majorHAnsi" w:cstheme="majorHAnsi"/>
          <w:sz w:val="8"/>
          <w:szCs w:val="14"/>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14F5E85E" w14:textId="77777777" w:rsidR="00250A36" w:rsidRPr="008F3633" w:rsidRDefault="00250A36" w:rsidP="00250A36">
      <w:pPr>
        <w:ind w:left="720"/>
        <w:rPr>
          <w:rFonts w:asciiTheme="majorHAnsi" w:hAnsiTheme="majorHAnsi" w:cstheme="majorHAnsi"/>
          <w:sz w:val="8"/>
          <w:szCs w:val="14"/>
        </w:rPr>
      </w:pPr>
      <w:r w:rsidRPr="008F3633">
        <w:rPr>
          <w:rFonts w:asciiTheme="majorHAnsi" w:hAnsiTheme="majorHAnsi" w:cstheme="majorHAnsi"/>
          <w:sz w:val="8"/>
          <w:szCs w:val="14"/>
        </w:rPr>
        <w:t>…in the long run, more immigration might be a vital part of curing secular stagnation. Summers also heavily prescribes increased government spending, arguing that it might actually be more prudent than cutting back – especially if the money is spent on infrastructure, education and research and development.</w:t>
      </w:r>
    </w:p>
    <w:p w14:paraId="38E00FD4" w14:textId="77777777" w:rsidR="00250A36" w:rsidRPr="008F3633" w:rsidRDefault="00250A36" w:rsidP="00250A36">
      <w:pPr>
        <w:ind w:left="720"/>
        <w:rPr>
          <w:rFonts w:asciiTheme="majorHAnsi" w:hAnsiTheme="majorHAnsi" w:cstheme="majorHAnsi"/>
          <w:sz w:val="8"/>
          <w:szCs w:val="14"/>
        </w:rPr>
      </w:pPr>
      <w:r w:rsidRPr="008F3633">
        <w:rPr>
          <w:rFonts w:asciiTheme="majorHAnsi" w:hAnsiTheme="majorHAnsi" w:cstheme="majorHAnsi"/>
          <w:sz w:val="8"/>
          <w:szCs w:val="14"/>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06CBFBE8" w14:textId="77777777" w:rsidR="00250A36" w:rsidRPr="008F3633" w:rsidRDefault="00250A36" w:rsidP="00250A36">
      <w:pPr>
        <w:rPr>
          <w:rFonts w:asciiTheme="majorHAnsi" w:hAnsiTheme="majorHAnsi" w:cstheme="majorHAnsi"/>
          <w:sz w:val="8"/>
          <w:szCs w:val="14"/>
        </w:rPr>
      </w:pPr>
      <w:r w:rsidRPr="008F3633">
        <w:rPr>
          <w:rFonts w:asciiTheme="majorHAnsi" w:hAnsiTheme="majorHAnsi" w:cstheme="majorHAnsi"/>
          <w:sz w:val="8"/>
          <w:szCs w:val="14"/>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5A8B961F" w14:textId="77777777" w:rsidR="00250A36" w:rsidRPr="008F3633" w:rsidRDefault="00250A36" w:rsidP="00250A36">
      <w:pPr>
        <w:rPr>
          <w:rFonts w:asciiTheme="majorHAnsi" w:hAnsiTheme="majorHAnsi" w:cstheme="majorHAnsi"/>
          <w:sz w:val="8"/>
          <w:szCs w:val="14"/>
        </w:rPr>
      </w:pPr>
      <w:r w:rsidRPr="008F3633">
        <w:rPr>
          <w:rFonts w:asciiTheme="majorHAnsi" w:hAnsiTheme="majorHAnsi" w:cstheme="majorHAnsi"/>
          <w:sz w:val="8"/>
          <w:szCs w:val="14"/>
        </w:rPr>
        <w:t>Illiberal Globalization</w:t>
      </w:r>
    </w:p>
    <w:p w14:paraId="380B0EDC" w14:textId="77777777" w:rsidR="00250A36" w:rsidRPr="008F3633" w:rsidRDefault="00250A36" w:rsidP="00250A36">
      <w:pPr>
        <w:rPr>
          <w:rFonts w:asciiTheme="majorHAnsi" w:hAnsiTheme="majorHAnsi" w:cstheme="majorHAnsi"/>
          <w:sz w:val="8"/>
          <w:szCs w:val="14"/>
        </w:rPr>
      </w:pPr>
      <w:r w:rsidRPr="008F3633">
        <w:rPr>
          <w:rFonts w:asciiTheme="majorHAnsi" w:hAnsiTheme="majorHAnsi" w:cstheme="majorHAnsi"/>
          <w:sz w:val="8"/>
          <w:szCs w:val="14"/>
        </w:rPr>
        <w:t>Economic weakness and rising nationalism (along with multipolarity) will not end globalization, but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sustainability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It is clear that the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1B45E178" w14:textId="77777777" w:rsidR="00250A36" w:rsidRPr="008F3633" w:rsidRDefault="00250A36" w:rsidP="00250A36">
      <w:pPr>
        <w:rPr>
          <w:rFonts w:asciiTheme="majorHAnsi" w:hAnsiTheme="majorHAnsi" w:cstheme="majorHAnsi"/>
          <w:sz w:val="16"/>
          <w:szCs w:val="20"/>
        </w:rPr>
      </w:pPr>
      <w:r w:rsidRPr="008F3633">
        <w:rPr>
          <w:rFonts w:asciiTheme="majorHAnsi" w:hAnsiTheme="majorHAnsi" w:cstheme="majorHAnsi"/>
          <w:sz w:val="16"/>
          <w:szCs w:val="20"/>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8F3633">
        <w:rPr>
          <w:rStyle w:val="StyleUnderline"/>
          <w:rFonts w:asciiTheme="majorHAnsi" w:hAnsiTheme="majorHAnsi" w:cstheme="majorHAnsi"/>
          <w:szCs w:val="20"/>
        </w:rPr>
        <w:t xml:space="preserve">The increasing </w:t>
      </w:r>
      <w:r w:rsidRPr="008F3633">
        <w:rPr>
          <w:rStyle w:val="StyleUnderline"/>
          <w:rFonts w:asciiTheme="majorHAnsi" w:hAnsiTheme="majorHAnsi" w:cstheme="majorHAnsi"/>
          <w:szCs w:val="20"/>
        </w:rPr>
        <w:lastRenderedPageBreak/>
        <w:t xml:space="preserve">interaction across national boundaries that </w:t>
      </w:r>
      <w:r w:rsidRPr="008F3633">
        <w:rPr>
          <w:rStyle w:val="StyleUnderline"/>
          <w:rFonts w:asciiTheme="majorHAnsi" w:hAnsiTheme="majorHAnsi" w:cstheme="majorHAnsi"/>
          <w:szCs w:val="20"/>
          <w:highlight w:val="cyan"/>
        </w:rPr>
        <w:t>globalization</w:t>
      </w:r>
      <w:r w:rsidRPr="008F3633">
        <w:rPr>
          <w:rStyle w:val="StyleUnderline"/>
          <w:rFonts w:asciiTheme="majorHAnsi" w:hAnsiTheme="majorHAnsi" w:cstheme="majorHAnsi"/>
          <w:szCs w:val="20"/>
        </w:rPr>
        <w:t xml:space="preserve"> entails, now </w:t>
      </w:r>
      <w:r w:rsidRPr="008F3633">
        <w:rPr>
          <w:rStyle w:val="StyleUnderline"/>
          <w:rFonts w:asciiTheme="majorHAnsi" w:hAnsiTheme="majorHAnsi" w:cstheme="majorHAnsi"/>
          <w:szCs w:val="20"/>
          <w:highlight w:val="cyan"/>
        </w:rPr>
        <w:t>produces</w:t>
      </w:r>
      <w:r w:rsidRPr="008F3633">
        <w:rPr>
          <w:rStyle w:val="StyleUnderline"/>
          <w:rFonts w:asciiTheme="majorHAnsi" w:hAnsiTheme="majorHAnsi" w:cstheme="majorHAnsi"/>
          <w:szCs w:val="20"/>
        </w:rPr>
        <w:t xml:space="preserve"> not </w:t>
      </w:r>
      <w:r w:rsidRPr="008F3633">
        <w:rPr>
          <w:rStyle w:val="Emphasis"/>
          <w:rFonts w:asciiTheme="majorHAnsi" w:hAnsiTheme="majorHAnsi" w:cstheme="majorHAnsi"/>
        </w:rPr>
        <w:t>harmonization</w:t>
      </w:r>
      <w:r w:rsidRPr="008F3633">
        <w:rPr>
          <w:rStyle w:val="StyleUnderline"/>
          <w:rFonts w:asciiTheme="majorHAnsi" w:hAnsiTheme="majorHAnsi" w:cstheme="majorHAnsi"/>
          <w:szCs w:val="20"/>
        </w:rPr>
        <w:t xml:space="preserve"> and cooperation, but </w:t>
      </w:r>
      <w:r w:rsidRPr="008F3633">
        <w:rPr>
          <w:rStyle w:val="Emphasis"/>
          <w:rFonts w:asciiTheme="majorHAnsi" w:hAnsiTheme="majorHAnsi" w:cstheme="majorHAnsi"/>
          <w:highlight w:val="cyan"/>
        </w:rPr>
        <w:t>friction</w:t>
      </w:r>
      <w:r w:rsidRPr="008F3633">
        <w:rPr>
          <w:rStyle w:val="StyleUnderline"/>
          <w:rFonts w:asciiTheme="majorHAnsi" w:hAnsiTheme="majorHAnsi" w:cstheme="majorHAnsi"/>
          <w:szCs w:val="20"/>
        </w:rPr>
        <w:t xml:space="preserve"> and </w:t>
      </w:r>
      <w:r w:rsidRPr="008F3633">
        <w:rPr>
          <w:rStyle w:val="Emphasis"/>
          <w:rFonts w:asciiTheme="majorHAnsi" w:hAnsiTheme="majorHAnsi" w:cstheme="majorHAnsi"/>
        </w:rPr>
        <w:t>escalating trade and investment disputes</w:t>
      </w:r>
      <w:r w:rsidRPr="008F3633">
        <w:rPr>
          <w:rFonts w:asciiTheme="majorHAnsi" w:hAnsiTheme="majorHAnsi" w:cstheme="majorHAnsi"/>
          <w:sz w:val="16"/>
          <w:szCs w:val="20"/>
        </w:rPr>
        <w:t>.</w:t>
      </w:r>
      <w:r w:rsidRPr="008F3633">
        <w:rPr>
          <w:rFonts w:asciiTheme="majorHAnsi" w:hAnsiTheme="majorHAnsi" w:cstheme="majorHAnsi"/>
          <w:sz w:val="12"/>
          <w:szCs w:val="16"/>
        </w:rPr>
        <w:t>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Of Action (JCPOA), is another example of the rule of law succumbing to geopolitical competition. Though more mercantilist in intent than geopolitical, US tariffs on steel and aluminum, and their threatened use in automotives,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62E78060" w14:textId="77777777" w:rsidR="00250A36" w:rsidRPr="008F3633" w:rsidRDefault="00250A36" w:rsidP="00250A36">
      <w:pPr>
        <w:rPr>
          <w:rFonts w:asciiTheme="majorHAnsi" w:hAnsiTheme="majorHAnsi" w:cstheme="majorHAnsi"/>
          <w:sz w:val="16"/>
        </w:rPr>
      </w:pPr>
      <w:r w:rsidRPr="008F3633">
        <w:rPr>
          <w:rStyle w:val="StyleUnderline"/>
          <w:rFonts w:asciiTheme="majorHAnsi" w:hAnsiTheme="majorHAnsi" w:cstheme="majorHAnsi"/>
        </w:rPr>
        <w:t xml:space="preserve">As such measures </w:t>
      </w:r>
      <w:r w:rsidRPr="008F3633">
        <w:rPr>
          <w:rStyle w:val="Emphasis"/>
          <w:rFonts w:asciiTheme="majorHAnsi" w:hAnsiTheme="majorHAnsi" w:cstheme="majorHAnsi"/>
        </w:rPr>
        <w:t>gain traction</w:t>
      </w:r>
      <w:r w:rsidRPr="008F3633">
        <w:rPr>
          <w:rStyle w:val="StyleUnderline"/>
          <w:rFonts w:asciiTheme="majorHAnsi" w:hAnsiTheme="majorHAnsi" w:cstheme="majorHAnsi"/>
        </w:rPr>
        <w:t xml:space="preserve">, it will </w:t>
      </w:r>
      <w:r w:rsidRPr="008F3633">
        <w:rPr>
          <w:rStyle w:val="Emphasis"/>
          <w:rFonts w:asciiTheme="majorHAnsi" w:hAnsiTheme="majorHAnsi" w:cstheme="majorHAnsi"/>
        </w:rPr>
        <w:t xml:space="preserve">become </w:t>
      </w:r>
      <w:r w:rsidRPr="008F3633">
        <w:rPr>
          <w:rStyle w:val="Emphasis"/>
          <w:rFonts w:asciiTheme="majorHAnsi" w:hAnsiTheme="majorHAnsi" w:cstheme="majorHAnsi"/>
          <w:highlight w:val="cyan"/>
        </w:rPr>
        <w:t>clear</w:t>
      </w:r>
      <w:r w:rsidRPr="008F3633">
        <w:rPr>
          <w:rStyle w:val="StyleUnderline"/>
          <w:rFonts w:asciiTheme="majorHAnsi" w:hAnsiTheme="majorHAnsi" w:cstheme="majorHAnsi"/>
        </w:rPr>
        <w:t xml:space="preserve"> to states</w:t>
      </w:r>
      <w:r w:rsidRPr="008F3633">
        <w:rPr>
          <w:rFonts w:asciiTheme="majorHAnsi" w:hAnsiTheme="majorHAnsi" w:cstheme="majorHAnsi"/>
          <w:sz w:val="16"/>
        </w:rPr>
        <w:t>—and to companies—</w:t>
      </w:r>
      <w:r w:rsidRPr="008F3633">
        <w:rPr>
          <w:rStyle w:val="StyleUnderline"/>
          <w:rFonts w:asciiTheme="majorHAnsi" w:hAnsiTheme="majorHAnsi" w:cstheme="majorHAnsi"/>
        </w:rPr>
        <w:t xml:space="preserve">that a global trading system more responsive to raw power than to law entails </w:t>
      </w:r>
      <w:r w:rsidRPr="008F3633">
        <w:rPr>
          <w:rStyle w:val="Emphasis"/>
          <w:rFonts w:asciiTheme="majorHAnsi" w:hAnsiTheme="majorHAnsi" w:cstheme="majorHAnsi"/>
          <w:highlight w:val="cyan"/>
        </w:rPr>
        <w:t>escalating risk</w:t>
      </w:r>
      <w:r w:rsidRPr="008F3633">
        <w:rPr>
          <w:rStyle w:val="StyleUnderline"/>
          <w:rFonts w:asciiTheme="majorHAnsi" w:hAnsiTheme="majorHAnsi" w:cstheme="majorHAnsi"/>
        </w:rPr>
        <w:t xml:space="preserve"> and diminishing benefits. This will be the </w:t>
      </w:r>
      <w:r w:rsidRPr="008F3633">
        <w:rPr>
          <w:rStyle w:val="Emphasis"/>
          <w:rFonts w:asciiTheme="majorHAnsi" w:hAnsiTheme="majorHAnsi" w:cstheme="majorHAnsi"/>
          <w:highlight w:val="cyan"/>
        </w:rPr>
        <w:t>end of economic globalization</w:t>
      </w:r>
      <w:r w:rsidRPr="008F3633">
        <w:rPr>
          <w:rFonts w:asciiTheme="majorHAnsi" w:hAnsiTheme="majorHAnsi" w:cstheme="majorHAnsi"/>
          <w:sz w:val="16"/>
        </w:rPr>
        <w:t xml:space="preserve">, and its many benefits, as we know it. </w:t>
      </w:r>
      <w:r w:rsidRPr="008F3633">
        <w:rPr>
          <w:rStyle w:val="StyleUnderline"/>
          <w:rFonts w:asciiTheme="majorHAnsi" w:hAnsiTheme="majorHAnsi" w:cstheme="majorHAnsi"/>
        </w:rPr>
        <w:t>It represents</w:t>
      </w:r>
      <w:r w:rsidRPr="008F3633">
        <w:rPr>
          <w:rFonts w:asciiTheme="majorHAnsi" w:hAnsiTheme="majorHAnsi" w:cstheme="majorHAnsi"/>
          <w:sz w:val="16"/>
        </w:rPr>
        <w:t xml:space="preserve"> nothing less than </w:t>
      </w:r>
      <w:r w:rsidRPr="008F3633">
        <w:rPr>
          <w:rStyle w:val="StyleUnderline"/>
          <w:rFonts w:asciiTheme="majorHAnsi" w:hAnsiTheme="majorHAnsi" w:cstheme="majorHAnsi"/>
        </w:rPr>
        <w:t>the subordination of economic globalization</w:t>
      </w:r>
      <w:r w:rsidRPr="008F3633">
        <w:rPr>
          <w:rFonts w:asciiTheme="majorHAnsi" w:hAnsiTheme="majorHAnsi" w:cstheme="majorHAnsi"/>
          <w:sz w:val="16"/>
        </w:rPr>
        <w:t xml:space="preserve">, a system which many thought obeyed its own logic, </w:t>
      </w:r>
      <w:r w:rsidRPr="008F3633">
        <w:rPr>
          <w:rStyle w:val="StyleUnderline"/>
          <w:rFonts w:asciiTheme="majorHAnsi" w:hAnsiTheme="majorHAnsi" w:cstheme="majorHAnsi"/>
        </w:rPr>
        <w:t xml:space="preserve">to an international politics of </w:t>
      </w:r>
      <w:r w:rsidRPr="008F3633">
        <w:rPr>
          <w:rStyle w:val="Emphasis"/>
          <w:rFonts w:asciiTheme="majorHAnsi" w:hAnsiTheme="majorHAnsi" w:cstheme="majorHAnsi"/>
        </w:rPr>
        <w:t>zero-sum power competition</w:t>
      </w:r>
      <w:r w:rsidRPr="008F3633">
        <w:rPr>
          <w:rStyle w:val="StyleUnderline"/>
          <w:rFonts w:asciiTheme="majorHAnsi" w:hAnsiTheme="majorHAnsi" w:cstheme="majorHAnsi"/>
        </w:rPr>
        <w:t xml:space="preserve"> among multiple actors with divergent interests and values</w:t>
      </w:r>
      <w:r w:rsidRPr="008F3633">
        <w:rPr>
          <w:rFonts w:asciiTheme="majorHAnsi" w:hAnsiTheme="majorHAnsi" w:cstheme="majorHAnsi"/>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6634BD29" w14:textId="77777777" w:rsidR="00250A36" w:rsidRPr="008F3633" w:rsidRDefault="00250A36" w:rsidP="00250A36">
      <w:pPr>
        <w:rPr>
          <w:rFonts w:asciiTheme="majorHAnsi" w:hAnsiTheme="majorHAnsi" w:cstheme="majorHAnsi"/>
          <w:sz w:val="16"/>
        </w:rPr>
      </w:pPr>
      <w:r w:rsidRPr="008F3633">
        <w:rPr>
          <w:rFonts w:asciiTheme="majorHAnsi" w:hAnsiTheme="majorHAnsi" w:cstheme="majorHAnsi"/>
          <w:sz w:val="16"/>
        </w:rPr>
        <w:t xml:space="preserve">Economies of scale will shrink, incentivizing less investment, increasing costs and prices, compromising growth, marginalizing countries whose growth and poverty reduction depended on participation in global supply chains. </w:t>
      </w:r>
      <w:r w:rsidRPr="008F3633">
        <w:rPr>
          <w:rStyle w:val="StyleUnderline"/>
          <w:rFonts w:asciiTheme="majorHAnsi" w:hAnsiTheme="majorHAnsi" w:cstheme="majorHAnsi"/>
        </w:rPr>
        <w:t>A world already suffering from excess savings</w:t>
      </w:r>
      <w:r w:rsidRPr="008F3633">
        <w:rPr>
          <w:rFonts w:asciiTheme="majorHAnsi" w:hAnsiTheme="majorHAnsi" w:cstheme="majorHAnsi"/>
          <w:sz w:val="16"/>
        </w:rPr>
        <w:t xml:space="preserve"> (in the corporate sector, among mostly Asian countries) </w:t>
      </w:r>
      <w:r w:rsidRPr="008F3633">
        <w:rPr>
          <w:rStyle w:val="StyleUnderline"/>
          <w:rFonts w:asciiTheme="majorHAnsi" w:hAnsiTheme="majorHAnsi" w:cstheme="majorHAnsi"/>
        </w:rPr>
        <w:t xml:space="preserve">will </w:t>
      </w:r>
      <w:r w:rsidRPr="008F3633">
        <w:rPr>
          <w:rStyle w:val="Emphasis"/>
          <w:rFonts w:asciiTheme="majorHAnsi" w:hAnsiTheme="majorHAnsi" w:cstheme="majorHAnsi"/>
          <w:highlight w:val="cyan"/>
        </w:rPr>
        <w:t>respond</w:t>
      </w:r>
      <w:r w:rsidRPr="008F3633">
        <w:rPr>
          <w:rStyle w:val="StyleUnderline"/>
          <w:rFonts w:asciiTheme="majorHAnsi" w:hAnsiTheme="majorHAnsi" w:cstheme="majorHAnsi"/>
        </w:rPr>
        <w:t xml:space="preserve"> to heightened risk and uncertainty </w:t>
      </w:r>
      <w:r w:rsidRPr="008F3633">
        <w:rPr>
          <w:rStyle w:val="StyleUnderline"/>
          <w:rFonts w:asciiTheme="majorHAnsi" w:hAnsiTheme="majorHAnsi" w:cstheme="majorHAnsi"/>
          <w:highlight w:val="cyan"/>
        </w:rPr>
        <w:t xml:space="preserve">with </w:t>
      </w:r>
      <w:r w:rsidRPr="008F3633">
        <w:rPr>
          <w:rStyle w:val="Emphasis"/>
          <w:rFonts w:asciiTheme="majorHAnsi" w:hAnsiTheme="majorHAnsi" w:cstheme="majorHAnsi"/>
          <w:highlight w:val="cyan"/>
        </w:rPr>
        <w:t>further retrenchment</w:t>
      </w:r>
      <w:r w:rsidRPr="008F3633">
        <w:rPr>
          <w:rFonts w:asciiTheme="majorHAnsi" w:hAnsiTheme="majorHAnsi" w:cstheme="majorHAnsi"/>
          <w:sz w:val="16"/>
        </w:rPr>
        <w:t>. The problem is perfectly captured by Tim Boyle, CEO of Columbia Sportswear, whose supply chain runs through China, reacting to yet another ratcheting up of US tariffs on Chinese imports, most recently on consumer goods:</w:t>
      </w:r>
    </w:p>
    <w:p w14:paraId="1049C961" w14:textId="77777777" w:rsidR="00250A36" w:rsidRPr="008F3633" w:rsidRDefault="00250A36" w:rsidP="00250A36">
      <w:pPr>
        <w:ind w:left="720"/>
        <w:rPr>
          <w:rFonts w:asciiTheme="majorHAnsi" w:hAnsiTheme="majorHAnsi" w:cstheme="majorHAnsi"/>
          <w:sz w:val="16"/>
        </w:rPr>
      </w:pPr>
      <w:r w:rsidRPr="008F3633">
        <w:rPr>
          <w:rFonts w:asciiTheme="majorHAnsi" w:hAnsiTheme="majorHAnsi" w:cstheme="majorHAnsi"/>
          <w:sz w:val="16"/>
        </w:rPr>
        <w:t>We move stuff around to take advantage of inexpensive labor. That’s why we’re in Bangladesh. That’s why we’re looking at Africa. We’re putting investment capital to work, to get a return for our shareholders. So, when we make a wager on investment, this is not Vegas. We have to have a reasonable expectation we can get a return. That’s predicated on the rule of law: where can we expect the laws to be enforced, and for the foreseeable future, the rules will be in place? That’s what America used to be.20</w:t>
      </w:r>
    </w:p>
    <w:p w14:paraId="79BF4EE6" w14:textId="77777777" w:rsidR="00250A36" w:rsidRPr="008F3633" w:rsidRDefault="00250A36" w:rsidP="00250A36">
      <w:pPr>
        <w:rPr>
          <w:rFonts w:asciiTheme="majorHAnsi" w:hAnsiTheme="majorHAnsi" w:cstheme="majorHAnsi"/>
          <w:sz w:val="16"/>
        </w:rPr>
      </w:pPr>
      <w:r w:rsidRPr="008F3633">
        <w:rPr>
          <w:rStyle w:val="StyleUnderline"/>
          <w:rFonts w:asciiTheme="majorHAnsi" w:hAnsiTheme="majorHAnsi" w:cstheme="majorHAnsi"/>
        </w:rPr>
        <w:t xml:space="preserve">The </w:t>
      </w:r>
      <w:r w:rsidRPr="008F3633">
        <w:rPr>
          <w:rStyle w:val="Emphasis"/>
          <w:rFonts w:asciiTheme="majorHAnsi" w:hAnsiTheme="majorHAnsi" w:cstheme="majorHAnsi"/>
          <w:highlight w:val="cyan"/>
        </w:rPr>
        <w:t>international</w:t>
      </w:r>
      <w:r w:rsidRPr="008F3633">
        <w:rPr>
          <w:rStyle w:val="Emphasis"/>
          <w:rFonts w:asciiTheme="majorHAnsi" w:hAnsiTheme="majorHAnsi" w:cstheme="majorHAnsi"/>
        </w:rPr>
        <w:t xml:space="preserve"> political </w:t>
      </w:r>
      <w:r w:rsidRPr="008F3633">
        <w:rPr>
          <w:rStyle w:val="Emphasis"/>
          <w:rFonts w:asciiTheme="majorHAnsi" w:hAnsiTheme="majorHAnsi" w:cstheme="majorHAnsi"/>
          <w:highlight w:val="cyan"/>
        </w:rPr>
        <w:t>effects</w:t>
      </w:r>
      <w:r w:rsidRPr="008F3633">
        <w:rPr>
          <w:rStyle w:val="StyleUnderline"/>
          <w:rFonts w:asciiTheme="majorHAnsi" w:hAnsiTheme="majorHAnsi" w:cstheme="majorHAnsi"/>
        </w:rPr>
        <w:t xml:space="preserve"> will be equally </w:t>
      </w:r>
      <w:r w:rsidRPr="008F3633">
        <w:rPr>
          <w:rStyle w:val="Emphasis"/>
          <w:rFonts w:asciiTheme="majorHAnsi" w:hAnsiTheme="majorHAnsi" w:cstheme="majorHAnsi"/>
          <w:highlight w:val="cyan"/>
        </w:rPr>
        <w:t>damaging</w:t>
      </w:r>
      <w:r w:rsidRPr="008F3633">
        <w:rPr>
          <w:rStyle w:val="StyleUnderline"/>
          <w:rFonts w:asciiTheme="majorHAnsi" w:hAnsiTheme="majorHAnsi" w:cstheme="majorHAnsi"/>
        </w:rPr>
        <w:t>. The</w:t>
      </w:r>
      <w:r w:rsidRPr="008F3633">
        <w:rPr>
          <w:rFonts w:asciiTheme="majorHAnsi" w:hAnsiTheme="majorHAnsi" w:cstheme="majorHAnsi"/>
          <w:sz w:val="16"/>
        </w:rPr>
        <w:t xml:space="preserve"> four </w:t>
      </w:r>
      <w:r w:rsidRPr="008F3633">
        <w:rPr>
          <w:rStyle w:val="StyleUnderline"/>
          <w:rFonts w:asciiTheme="majorHAnsi" w:hAnsiTheme="majorHAnsi" w:cstheme="majorHAnsi"/>
        </w:rPr>
        <w:t xml:space="preserve">structural forces act on each other to produce the </w:t>
      </w:r>
      <w:r w:rsidRPr="008F3633">
        <w:rPr>
          <w:rStyle w:val="Emphasis"/>
          <w:rFonts w:asciiTheme="majorHAnsi" w:hAnsiTheme="majorHAnsi" w:cstheme="majorHAnsi"/>
        </w:rPr>
        <w:t>more dangerous</w:t>
      </w:r>
      <w:r w:rsidRPr="008F3633">
        <w:rPr>
          <w:rFonts w:asciiTheme="majorHAnsi" w:hAnsiTheme="majorHAnsi" w:cstheme="majorHAnsi"/>
          <w:sz w:val="16"/>
        </w:rPr>
        <w:t xml:space="preserve">, less prosperous </w:t>
      </w:r>
      <w:r w:rsidRPr="008F3633">
        <w:rPr>
          <w:rStyle w:val="Emphasis"/>
          <w:rFonts w:asciiTheme="majorHAnsi" w:hAnsiTheme="majorHAnsi" w:cstheme="majorHAnsi"/>
        </w:rPr>
        <w:t>world</w:t>
      </w:r>
      <w:r w:rsidRPr="008F3633">
        <w:rPr>
          <w:rStyle w:val="StyleUnderline"/>
          <w:rFonts w:asciiTheme="majorHAnsi" w:hAnsiTheme="majorHAnsi" w:cstheme="majorHAnsi"/>
        </w:rPr>
        <w:t xml:space="preserve"> projected here. Illiberal globalization represents geopolitical conflict by</w:t>
      </w:r>
      <w:r w:rsidRPr="008F3633">
        <w:rPr>
          <w:rFonts w:asciiTheme="majorHAnsi" w:hAnsiTheme="majorHAnsi" w:cstheme="majorHAnsi"/>
          <w:sz w:val="16"/>
        </w:rPr>
        <w:t xml:space="preserve"> (at first) </w:t>
      </w:r>
      <w:r w:rsidRPr="008F3633">
        <w:rPr>
          <w:rStyle w:val="StyleUnderline"/>
          <w:rFonts w:asciiTheme="majorHAnsi" w:hAnsiTheme="majorHAnsi" w:cstheme="majorHAnsi"/>
        </w:rPr>
        <w:t xml:space="preserve">physically non-kinetic means. It arises from </w:t>
      </w:r>
      <w:r w:rsidRPr="008F3633">
        <w:rPr>
          <w:rStyle w:val="Emphasis"/>
          <w:rFonts w:asciiTheme="majorHAnsi" w:hAnsiTheme="majorHAnsi" w:cstheme="majorHAnsi"/>
          <w:highlight w:val="cyan"/>
        </w:rPr>
        <w:t>intensifying competition</w:t>
      </w:r>
      <w:r w:rsidRPr="008F3633">
        <w:rPr>
          <w:rStyle w:val="StyleUnderline"/>
          <w:rFonts w:asciiTheme="majorHAnsi" w:hAnsiTheme="majorHAnsi" w:cstheme="majorHAnsi"/>
        </w:rPr>
        <w:t xml:space="preserve"> among powerful states with divergent interests and identities</w:t>
      </w:r>
      <w:r w:rsidRPr="008F3633">
        <w:rPr>
          <w:rFonts w:asciiTheme="majorHAnsi" w:hAnsiTheme="majorHAnsi" w:cstheme="majorHAnsi"/>
          <w:sz w:val="16"/>
        </w:rPr>
        <w:t xml:space="preserve">, but in its effects drives down growth </w:t>
      </w:r>
      <w:r w:rsidRPr="008F3633">
        <w:rPr>
          <w:rStyle w:val="StyleUnderline"/>
          <w:rFonts w:asciiTheme="majorHAnsi" w:hAnsiTheme="majorHAnsi" w:cstheme="majorHAnsi"/>
        </w:rPr>
        <w:t xml:space="preserve">and </w:t>
      </w:r>
      <w:r w:rsidRPr="008F3633">
        <w:rPr>
          <w:rStyle w:val="Emphasis"/>
          <w:rFonts w:asciiTheme="majorHAnsi" w:hAnsiTheme="majorHAnsi" w:cstheme="majorHAnsi"/>
          <w:highlight w:val="cyan"/>
        </w:rPr>
        <w:t>fuels</w:t>
      </w:r>
      <w:r w:rsidRPr="008F3633">
        <w:rPr>
          <w:rStyle w:val="Emphasis"/>
          <w:rFonts w:asciiTheme="majorHAnsi" w:hAnsiTheme="majorHAnsi" w:cstheme="majorHAnsi"/>
        </w:rPr>
        <w:t xml:space="preserve"> increased nationalism/</w:t>
      </w:r>
      <w:r w:rsidRPr="008F3633">
        <w:rPr>
          <w:rStyle w:val="Emphasis"/>
          <w:rFonts w:asciiTheme="majorHAnsi" w:hAnsiTheme="majorHAnsi" w:cstheme="majorHAnsi"/>
          <w:highlight w:val="cyan"/>
        </w:rPr>
        <w:t>populism</w:t>
      </w:r>
      <w:r w:rsidRPr="008F3633">
        <w:rPr>
          <w:rStyle w:val="StyleUnderline"/>
          <w:rFonts w:asciiTheme="majorHAnsi" w:hAnsiTheme="majorHAnsi" w:cstheme="majorHAnsi"/>
        </w:rPr>
        <w:t xml:space="preserve">, which further </w:t>
      </w:r>
      <w:r w:rsidRPr="008F3633">
        <w:rPr>
          <w:rStyle w:val="Emphasis"/>
          <w:rFonts w:asciiTheme="majorHAnsi" w:hAnsiTheme="majorHAnsi" w:cstheme="majorHAnsi"/>
          <w:highlight w:val="cyan"/>
        </w:rPr>
        <w:t>contributes to conflict</w:t>
      </w:r>
      <w:r w:rsidRPr="008F3633">
        <w:rPr>
          <w:rFonts w:asciiTheme="majorHAnsi" w:hAnsiTheme="majorHAnsi" w:cstheme="majorHAnsi"/>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Drezner, argued in an important May 2019 piece in Reason, titled “Will Today’s </w:t>
      </w:r>
      <w:r w:rsidRPr="008F3633">
        <w:rPr>
          <w:rStyle w:val="StyleUnderline"/>
          <w:rFonts w:asciiTheme="majorHAnsi" w:hAnsiTheme="majorHAnsi" w:cstheme="majorHAnsi"/>
        </w:rPr>
        <w:t xml:space="preserve">Global </w:t>
      </w:r>
      <w:r w:rsidRPr="008F3633">
        <w:rPr>
          <w:rStyle w:val="StyleUnderline"/>
          <w:rFonts w:asciiTheme="majorHAnsi" w:hAnsiTheme="majorHAnsi" w:cstheme="majorHAnsi"/>
          <w:highlight w:val="cyan"/>
        </w:rPr>
        <w:t xml:space="preserve">Trade Wars Lead to </w:t>
      </w:r>
      <w:r w:rsidRPr="008F3633">
        <w:rPr>
          <w:rStyle w:val="Emphasis"/>
          <w:rFonts w:asciiTheme="majorHAnsi" w:hAnsiTheme="majorHAnsi" w:cstheme="majorHAnsi"/>
          <w:sz w:val="24"/>
          <w:szCs w:val="26"/>
          <w:highlight w:val="cyan"/>
        </w:rPr>
        <w:t>World War Three</w:t>
      </w:r>
      <w:r w:rsidRPr="008F3633">
        <w:rPr>
          <w:rFonts w:asciiTheme="majorHAnsi" w:hAnsiTheme="majorHAnsi" w:cstheme="majorHAnsi"/>
          <w:sz w:val="16"/>
        </w:rPr>
        <w:t>,”21 which examines the pre- World War I period of heightened trade conflict, its contribution to the disaster that followed, and its parallels to the present:</w:t>
      </w:r>
    </w:p>
    <w:p w14:paraId="3B42C464" w14:textId="77777777" w:rsidR="00250A36" w:rsidRPr="008F3633" w:rsidRDefault="00250A36" w:rsidP="00250A36">
      <w:pPr>
        <w:rPr>
          <w:rFonts w:asciiTheme="majorHAnsi" w:hAnsiTheme="majorHAnsi" w:cstheme="majorHAnsi"/>
          <w:sz w:val="16"/>
        </w:rPr>
      </w:pPr>
      <w:r w:rsidRPr="008F3633">
        <w:rPr>
          <w:rStyle w:val="StyleUnderline"/>
          <w:rFonts w:asciiTheme="majorHAnsi" w:hAnsiTheme="majorHAnsi" w:cstheme="majorHAnsi"/>
        </w:rPr>
        <w:t>Before the First World War started, powers</w:t>
      </w:r>
      <w:r w:rsidRPr="008F3633">
        <w:rPr>
          <w:rFonts w:asciiTheme="majorHAnsi" w:hAnsiTheme="majorHAnsi" w:cstheme="majorHAnsi"/>
          <w:sz w:val="16"/>
        </w:rPr>
        <w:t xml:space="preserve"> great and small </w:t>
      </w:r>
      <w:r w:rsidRPr="008F3633">
        <w:rPr>
          <w:rStyle w:val="StyleUnderline"/>
          <w:rFonts w:asciiTheme="majorHAnsi" w:hAnsiTheme="majorHAnsi" w:cstheme="majorHAnsi"/>
        </w:rPr>
        <w:t>took a variety of steps to thwart</w:t>
      </w:r>
      <w:r w:rsidRPr="008F3633">
        <w:rPr>
          <w:rFonts w:asciiTheme="majorHAnsi" w:hAnsiTheme="majorHAnsi" w:cstheme="majorHAnsi"/>
          <w:sz w:val="16"/>
        </w:rPr>
        <w:t xml:space="preserve"> the </w:t>
      </w:r>
      <w:r w:rsidRPr="008F3633">
        <w:rPr>
          <w:rStyle w:val="StyleUnderline"/>
          <w:rFonts w:asciiTheme="majorHAnsi" w:hAnsiTheme="majorHAnsi" w:cstheme="majorHAnsi"/>
        </w:rPr>
        <w:t>globalization</w:t>
      </w:r>
      <w:r w:rsidRPr="008F3633">
        <w:rPr>
          <w:rFonts w:asciiTheme="majorHAnsi" w:hAnsiTheme="majorHAnsi" w:cstheme="majorHAnsi"/>
          <w:sz w:val="16"/>
        </w:rPr>
        <w:t xml:space="preserve"> of the 19th century. Each of these steps made it easier for the key combatants to conceive of a general war. </w:t>
      </w:r>
      <w:r w:rsidRPr="008F3633">
        <w:rPr>
          <w:rStyle w:val="StyleUnderline"/>
          <w:rFonts w:asciiTheme="majorHAnsi" w:hAnsiTheme="majorHAnsi" w:cstheme="majorHAnsi"/>
        </w:rPr>
        <w:t xml:space="preserve">We are beginning to see a similar approach to the globalization of the 21st century. One by one, the </w:t>
      </w:r>
      <w:r w:rsidRPr="008F3633">
        <w:rPr>
          <w:rStyle w:val="Emphasis"/>
          <w:rFonts w:asciiTheme="majorHAnsi" w:hAnsiTheme="majorHAnsi" w:cstheme="majorHAnsi"/>
          <w:highlight w:val="cyan"/>
        </w:rPr>
        <w:t>economic constraints</w:t>
      </w:r>
      <w:r w:rsidRPr="008F3633">
        <w:rPr>
          <w:rStyle w:val="StyleUnderline"/>
          <w:rFonts w:asciiTheme="majorHAnsi" w:hAnsiTheme="majorHAnsi" w:cstheme="majorHAnsi"/>
          <w:highlight w:val="cyan"/>
        </w:rPr>
        <w:t xml:space="preserve"> on </w:t>
      </w:r>
      <w:r w:rsidRPr="008F3633">
        <w:rPr>
          <w:rStyle w:val="Emphasis"/>
          <w:rFonts w:asciiTheme="majorHAnsi" w:hAnsiTheme="majorHAnsi" w:cstheme="majorHAnsi"/>
          <w:highlight w:val="cyan"/>
        </w:rPr>
        <w:t>military aggression</w:t>
      </w:r>
      <w:r w:rsidRPr="008F3633">
        <w:rPr>
          <w:rStyle w:val="StyleUnderline"/>
          <w:rFonts w:asciiTheme="majorHAnsi" w:hAnsiTheme="majorHAnsi" w:cstheme="majorHAnsi"/>
          <w:highlight w:val="cyan"/>
        </w:rPr>
        <w:t xml:space="preserve"> </w:t>
      </w:r>
      <w:r w:rsidRPr="008F3633">
        <w:rPr>
          <w:rStyle w:val="StyleUnderline"/>
          <w:rFonts w:asciiTheme="majorHAnsi" w:hAnsiTheme="majorHAnsi" w:cstheme="majorHAnsi"/>
        </w:rPr>
        <w:t xml:space="preserve">are </w:t>
      </w:r>
      <w:r w:rsidRPr="008F3633">
        <w:rPr>
          <w:rStyle w:val="Emphasis"/>
          <w:rFonts w:asciiTheme="majorHAnsi" w:hAnsiTheme="majorHAnsi" w:cstheme="majorHAnsi"/>
          <w:highlight w:val="cyan"/>
        </w:rPr>
        <w:t>erod</w:t>
      </w:r>
      <w:r w:rsidRPr="008F3633">
        <w:rPr>
          <w:rStyle w:val="Emphasis"/>
          <w:rFonts w:asciiTheme="majorHAnsi" w:hAnsiTheme="majorHAnsi" w:cstheme="majorHAnsi"/>
        </w:rPr>
        <w:t>ing</w:t>
      </w:r>
      <w:r w:rsidRPr="008F3633">
        <w:rPr>
          <w:rFonts w:asciiTheme="majorHAnsi" w:hAnsiTheme="majorHAnsi" w:cstheme="majorHAnsi"/>
          <w:sz w:val="16"/>
        </w:rPr>
        <w:t>. And too many have forgotten—or never knew—how this played out a century ago.</w:t>
      </w:r>
    </w:p>
    <w:p w14:paraId="0B750D78" w14:textId="77777777" w:rsidR="00250A36" w:rsidRPr="008F3633" w:rsidRDefault="00250A36" w:rsidP="00250A36">
      <w:pPr>
        <w:rPr>
          <w:rFonts w:asciiTheme="majorHAnsi" w:hAnsiTheme="majorHAnsi" w:cstheme="majorHAnsi"/>
          <w:sz w:val="16"/>
        </w:rPr>
      </w:pPr>
      <w:r w:rsidRPr="008F3633">
        <w:rPr>
          <w:rFonts w:asciiTheme="majorHAnsi" w:hAnsiTheme="majorHAnsi" w:cstheme="majorHAnsi"/>
          <w:sz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24925F9B" w14:textId="77777777" w:rsidR="00250A36" w:rsidRPr="008F3633" w:rsidRDefault="00250A36" w:rsidP="00250A36">
      <w:pPr>
        <w:rPr>
          <w:rFonts w:asciiTheme="majorHAnsi" w:hAnsiTheme="majorHAnsi" w:cstheme="majorHAnsi"/>
          <w:sz w:val="16"/>
        </w:rPr>
      </w:pPr>
      <w:r w:rsidRPr="008F3633">
        <w:rPr>
          <w:rFonts w:asciiTheme="majorHAnsi" w:hAnsiTheme="majorHAnsi" w:cstheme="majorHAnsi"/>
          <w:sz w:val="16"/>
        </w:rPr>
        <w:lastRenderedPageBreak/>
        <w:t>…The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w:t>
      </w:r>
      <w:r w:rsidRPr="008F3633">
        <w:rPr>
          <w:rFonts w:asciiTheme="majorHAnsi" w:hAnsiTheme="majorHAnsi" w:cstheme="majorHAnsi"/>
          <w:sz w:val="16"/>
          <w:highlight w:val="cyan"/>
        </w:rPr>
        <w:t xml:space="preserve">, </w:t>
      </w:r>
      <w:r w:rsidRPr="008F3633">
        <w:rPr>
          <w:rStyle w:val="Emphasis"/>
          <w:rFonts w:asciiTheme="majorHAnsi" w:hAnsiTheme="majorHAnsi" w:cstheme="majorHAnsi"/>
          <w:highlight w:val="cyan"/>
        </w:rPr>
        <w:t>trade wars</w:t>
      </w:r>
      <w:r w:rsidRPr="008F3633">
        <w:rPr>
          <w:rFonts w:asciiTheme="majorHAnsi" w:hAnsiTheme="majorHAnsi" w:cstheme="majorHAnsi"/>
          <w:sz w:val="16"/>
          <w:highlight w:val="cyan"/>
        </w:rPr>
        <w:t>,</w:t>
      </w:r>
      <w:r w:rsidRPr="008F3633">
        <w:rPr>
          <w:rFonts w:asciiTheme="majorHAnsi" w:hAnsiTheme="majorHAnsi" w:cstheme="majorHAnsi"/>
          <w:sz w:val="16"/>
        </w:rPr>
        <w:t xml:space="preserve"> and currency conflicts that preceded 1914 </w:t>
      </w:r>
      <w:r w:rsidRPr="008F3633">
        <w:rPr>
          <w:rStyle w:val="StyleUnderline"/>
          <w:rFonts w:asciiTheme="majorHAnsi" w:hAnsiTheme="majorHAnsi" w:cstheme="majorHAnsi"/>
        </w:rPr>
        <w:t xml:space="preserve">were </w:t>
      </w:r>
      <w:r w:rsidRPr="008F3633">
        <w:rPr>
          <w:rStyle w:val="Emphasis"/>
          <w:rFonts w:asciiTheme="majorHAnsi" w:hAnsiTheme="majorHAnsi" w:cstheme="majorHAnsi"/>
          <w:highlight w:val="cyan"/>
        </w:rPr>
        <w:t>harbingers</w:t>
      </w:r>
      <w:r w:rsidRPr="008F3633">
        <w:rPr>
          <w:rStyle w:val="StyleUnderline"/>
          <w:rFonts w:asciiTheme="majorHAnsi" w:hAnsiTheme="majorHAnsi" w:cstheme="majorHAnsi"/>
          <w:highlight w:val="cyan"/>
        </w:rPr>
        <w:t xml:space="preserve"> of</w:t>
      </w:r>
      <w:r w:rsidRPr="008F3633">
        <w:rPr>
          <w:rFonts w:asciiTheme="majorHAnsi" w:hAnsiTheme="majorHAnsi" w:cstheme="majorHAnsi"/>
          <w:sz w:val="16"/>
        </w:rPr>
        <w:t xml:space="preserve"> the </w:t>
      </w:r>
      <w:r w:rsidRPr="008F3633">
        <w:rPr>
          <w:rStyle w:val="StyleUnderline"/>
          <w:rFonts w:asciiTheme="majorHAnsi" w:hAnsiTheme="majorHAnsi" w:cstheme="majorHAnsi"/>
          <w:highlight w:val="cyan"/>
        </w:rPr>
        <w:t>devastation</w:t>
      </w:r>
      <w:r w:rsidRPr="008F3633">
        <w:rPr>
          <w:rFonts w:asciiTheme="majorHAnsi" w:hAnsiTheme="majorHAnsi" w:cstheme="majorHAnsi"/>
          <w:sz w:val="16"/>
        </w:rPr>
        <w:t xml:space="preserve"> to come. European governments did not necessarily want to ignite a war among the great powers. </w:t>
      </w:r>
      <w:r w:rsidRPr="008F3633">
        <w:rPr>
          <w:rStyle w:val="StyleUnderline"/>
          <w:rFonts w:asciiTheme="majorHAnsi" w:hAnsiTheme="majorHAnsi" w:cstheme="majorHAnsi"/>
        </w:rPr>
        <w:t xml:space="preserve">By </w:t>
      </w:r>
      <w:r w:rsidRPr="008F3633">
        <w:rPr>
          <w:rStyle w:val="StyleUnderline"/>
          <w:rFonts w:asciiTheme="majorHAnsi" w:hAnsiTheme="majorHAnsi" w:cstheme="majorHAnsi"/>
          <w:highlight w:val="cyan"/>
        </w:rPr>
        <w:t>reduc</w:t>
      </w:r>
      <w:r w:rsidRPr="008F3633">
        <w:rPr>
          <w:rStyle w:val="StyleUnderline"/>
          <w:rFonts w:asciiTheme="majorHAnsi" w:hAnsiTheme="majorHAnsi" w:cstheme="majorHAnsi"/>
        </w:rPr>
        <w:t>ing</w:t>
      </w:r>
      <w:r w:rsidRPr="008F3633">
        <w:rPr>
          <w:rFonts w:asciiTheme="majorHAnsi" w:hAnsiTheme="majorHAnsi" w:cstheme="majorHAnsi"/>
          <w:sz w:val="16"/>
        </w:rPr>
        <w:t xml:space="preserve"> their </w:t>
      </w:r>
      <w:r w:rsidRPr="008F3633">
        <w:rPr>
          <w:rStyle w:val="StyleUnderline"/>
          <w:rFonts w:asciiTheme="majorHAnsi" w:hAnsiTheme="majorHAnsi" w:cstheme="majorHAnsi"/>
          <w:highlight w:val="cyan"/>
        </w:rPr>
        <w:t>interdependence</w:t>
      </w:r>
      <w:r w:rsidRPr="008F3633">
        <w:rPr>
          <w:rFonts w:asciiTheme="majorHAnsi" w:hAnsiTheme="majorHAnsi" w:cstheme="majorHAnsi"/>
          <w:sz w:val="16"/>
        </w:rPr>
        <w:t xml:space="preserve">, however, </w:t>
      </w:r>
      <w:r w:rsidRPr="008F3633">
        <w:rPr>
          <w:rStyle w:val="StyleUnderline"/>
          <w:rFonts w:asciiTheme="majorHAnsi" w:hAnsiTheme="majorHAnsi" w:cstheme="majorHAnsi"/>
        </w:rPr>
        <w:t>they made that option conceivable</w:t>
      </w:r>
      <w:r w:rsidRPr="008F3633">
        <w:rPr>
          <w:rFonts w:asciiTheme="majorHAnsi" w:hAnsiTheme="majorHAnsi" w:cstheme="majorHAnsi"/>
          <w:sz w:val="16"/>
        </w:rPr>
        <w:t>.</w:t>
      </w:r>
    </w:p>
    <w:p w14:paraId="1E6A7AD4" w14:textId="77777777" w:rsidR="00250A36" w:rsidRPr="008F3633" w:rsidRDefault="00250A36" w:rsidP="00250A36">
      <w:pPr>
        <w:rPr>
          <w:rFonts w:asciiTheme="majorHAnsi" w:hAnsiTheme="majorHAnsi" w:cstheme="majorHAnsi"/>
          <w:sz w:val="16"/>
        </w:rPr>
      </w:pPr>
      <w:r w:rsidRPr="008F3633">
        <w:rPr>
          <w:rFonts w:asciiTheme="majorHAnsi" w:hAnsiTheme="majorHAnsi" w:cstheme="majorHAnsi"/>
          <w:sz w:val="16"/>
        </w:rPr>
        <w:t xml:space="preserve">…the backlash to globalization that preceded the Great War seems to be reprised in the current moment. Indeed, there are ways in which </w:t>
      </w:r>
      <w:r w:rsidRPr="008F3633">
        <w:rPr>
          <w:rStyle w:val="StyleUnderline"/>
          <w:rFonts w:asciiTheme="majorHAnsi" w:hAnsiTheme="majorHAnsi" w:cstheme="majorHAnsi"/>
        </w:rPr>
        <w:t xml:space="preserve">the </w:t>
      </w:r>
      <w:r w:rsidRPr="008F3633">
        <w:rPr>
          <w:rStyle w:val="Emphasis"/>
          <w:rFonts w:asciiTheme="majorHAnsi" w:hAnsiTheme="majorHAnsi" w:cstheme="majorHAnsi"/>
        </w:rPr>
        <w:t>current moment</w:t>
      </w:r>
      <w:r w:rsidRPr="008F3633">
        <w:rPr>
          <w:rStyle w:val="StyleUnderline"/>
          <w:rFonts w:asciiTheme="majorHAnsi" w:hAnsiTheme="majorHAnsi" w:cstheme="majorHAnsi"/>
        </w:rPr>
        <w:t xml:space="preserve"> is </w:t>
      </w:r>
      <w:r w:rsidRPr="008F3633">
        <w:rPr>
          <w:rStyle w:val="Emphasis"/>
          <w:rFonts w:asciiTheme="majorHAnsi" w:hAnsiTheme="majorHAnsi" w:cstheme="majorHAnsi"/>
          <w:highlight w:val="cyan"/>
        </w:rPr>
        <w:t>scarier</w:t>
      </w:r>
      <w:r w:rsidRPr="008F3633">
        <w:rPr>
          <w:rStyle w:val="StyleUnderline"/>
          <w:rFonts w:asciiTheme="majorHAnsi" w:hAnsiTheme="majorHAnsi" w:cstheme="majorHAnsi"/>
          <w:highlight w:val="cyan"/>
        </w:rPr>
        <w:t xml:space="preserve"> than</w:t>
      </w:r>
      <w:r w:rsidRPr="008F3633">
        <w:rPr>
          <w:rStyle w:val="StyleUnderline"/>
          <w:rFonts w:asciiTheme="majorHAnsi" w:hAnsiTheme="majorHAnsi" w:cstheme="majorHAnsi"/>
        </w:rPr>
        <w:t xml:space="preserve"> the </w:t>
      </w:r>
      <w:r w:rsidRPr="008F3633">
        <w:rPr>
          <w:rStyle w:val="Emphasis"/>
          <w:rFonts w:asciiTheme="majorHAnsi" w:hAnsiTheme="majorHAnsi" w:cstheme="majorHAnsi"/>
        </w:rPr>
        <w:t>pre-</w:t>
      </w:r>
      <w:r w:rsidRPr="008F3633">
        <w:rPr>
          <w:rStyle w:val="Emphasis"/>
          <w:rFonts w:asciiTheme="majorHAnsi" w:hAnsiTheme="majorHAnsi" w:cstheme="majorHAnsi"/>
          <w:highlight w:val="cyan"/>
        </w:rPr>
        <w:t>1914</w:t>
      </w:r>
      <w:r w:rsidRPr="008F3633">
        <w:rPr>
          <w:rStyle w:val="StyleUnderline"/>
          <w:rFonts w:asciiTheme="majorHAnsi" w:hAnsiTheme="majorHAnsi" w:cstheme="majorHAnsi"/>
        </w:rPr>
        <w:t xml:space="preserve"> era</w:t>
      </w:r>
      <w:r w:rsidRPr="008F3633">
        <w:rPr>
          <w:rFonts w:asciiTheme="majorHAnsi" w:hAnsiTheme="majorHAnsi" w:cstheme="majorHAnsi"/>
          <w:sz w:val="16"/>
        </w:rPr>
        <w:t xml:space="preserve">. Back then, the world’s hegemon, the United Kingdom, acted as a brake on economic closure. In 2019, the United States is the protectionist with its foot on the accelerator. The constraints of Sino-American interdependence—what economist Larry Summers once called “the financial balance of terror”—no longer look so binding. And </w:t>
      </w:r>
      <w:r w:rsidRPr="008F3633">
        <w:rPr>
          <w:rStyle w:val="StyleUnderline"/>
          <w:rFonts w:asciiTheme="majorHAnsi" w:hAnsiTheme="majorHAnsi" w:cstheme="majorHAnsi"/>
        </w:rPr>
        <w:t xml:space="preserve">there are far too many </w:t>
      </w:r>
      <w:r w:rsidRPr="008F3633">
        <w:rPr>
          <w:rStyle w:val="Emphasis"/>
          <w:rFonts w:asciiTheme="majorHAnsi" w:hAnsiTheme="majorHAnsi" w:cstheme="majorHAnsi"/>
          <w:sz w:val="24"/>
          <w:szCs w:val="26"/>
          <w:highlight w:val="cyan"/>
        </w:rPr>
        <w:t>hot spots</w:t>
      </w:r>
      <w:r w:rsidRPr="008F3633">
        <w:rPr>
          <w:rFonts w:asciiTheme="majorHAnsi" w:hAnsiTheme="majorHAnsi" w:cstheme="majorHAnsi"/>
          <w:sz w:val="16"/>
        </w:rPr>
        <w:t xml:space="preserve">—the </w:t>
      </w:r>
      <w:r w:rsidRPr="008F3633">
        <w:rPr>
          <w:rStyle w:val="Emphasis"/>
          <w:rFonts w:asciiTheme="majorHAnsi" w:hAnsiTheme="majorHAnsi" w:cstheme="majorHAnsi"/>
          <w:sz w:val="24"/>
          <w:szCs w:val="26"/>
          <w:highlight w:val="cyan"/>
        </w:rPr>
        <w:t>Korea</w:t>
      </w:r>
      <w:r w:rsidRPr="008F3633">
        <w:rPr>
          <w:rFonts w:asciiTheme="majorHAnsi" w:hAnsiTheme="majorHAnsi" w:cstheme="majorHAnsi"/>
          <w:sz w:val="16"/>
          <w:highlight w:val="cyan"/>
        </w:rPr>
        <w:t>n</w:t>
      </w:r>
      <w:r w:rsidRPr="008F3633">
        <w:rPr>
          <w:rFonts w:asciiTheme="majorHAnsi" w:hAnsiTheme="majorHAnsi" w:cstheme="majorHAnsi"/>
          <w:sz w:val="16"/>
        </w:rPr>
        <w:t xml:space="preserve"> peninsula, </w:t>
      </w:r>
      <w:r w:rsidRPr="008F3633">
        <w:rPr>
          <w:rStyle w:val="StyleUnderline"/>
          <w:rFonts w:asciiTheme="majorHAnsi" w:hAnsiTheme="majorHAnsi" w:cstheme="majorHAnsi"/>
        </w:rPr>
        <w:t xml:space="preserve">the </w:t>
      </w:r>
      <w:r w:rsidRPr="008F3633">
        <w:rPr>
          <w:rStyle w:val="Emphasis"/>
          <w:rFonts w:asciiTheme="majorHAnsi" w:hAnsiTheme="majorHAnsi" w:cstheme="majorHAnsi"/>
          <w:sz w:val="24"/>
          <w:szCs w:val="26"/>
          <w:highlight w:val="cyan"/>
        </w:rPr>
        <w:t>S</w:t>
      </w:r>
      <w:r w:rsidRPr="008F3633">
        <w:rPr>
          <w:rFonts w:asciiTheme="majorHAnsi" w:hAnsiTheme="majorHAnsi" w:cstheme="majorHAnsi"/>
          <w:sz w:val="16"/>
        </w:rPr>
        <w:t xml:space="preserve">outh </w:t>
      </w:r>
      <w:r w:rsidRPr="008F3633">
        <w:rPr>
          <w:rStyle w:val="Emphasis"/>
          <w:rFonts w:asciiTheme="majorHAnsi" w:hAnsiTheme="majorHAnsi" w:cstheme="majorHAnsi"/>
          <w:sz w:val="24"/>
          <w:szCs w:val="26"/>
          <w:highlight w:val="cyan"/>
        </w:rPr>
        <w:t>C</w:t>
      </w:r>
      <w:r w:rsidRPr="008F3633">
        <w:rPr>
          <w:rFonts w:asciiTheme="majorHAnsi" w:hAnsiTheme="majorHAnsi" w:cstheme="majorHAnsi"/>
          <w:sz w:val="16"/>
        </w:rPr>
        <w:t xml:space="preserve">hina </w:t>
      </w:r>
      <w:r w:rsidRPr="008F3633">
        <w:rPr>
          <w:rStyle w:val="Emphasis"/>
          <w:rFonts w:asciiTheme="majorHAnsi" w:hAnsiTheme="majorHAnsi" w:cstheme="majorHAnsi"/>
          <w:sz w:val="24"/>
          <w:szCs w:val="26"/>
          <w:highlight w:val="cyan"/>
        </w:rPr>
        <w:t>S</w:t>
      </w:r>
      <w:r w:rsidRPr="008F3633">
        <w:rPr>
          <w:rFonts w:asciiTheme="majorHAnsi" w:hAnsiTheme="majorHAnsi" w:cstheme="majorHAnsi"/>
          <w:sz w:val="16"/>
        </w:rPr>
        <w:t xml:space="preserve">ea, </w:t>
      </w:r>
      <w:r w:rsidRPr="008F3633">
        <w:rPr>
          <w:rStyle w:val="Emphasis"/>
          <w:rFonts w:asciiTheme="majorHAnsi" w:hAnsiTheme="majorHAnsi" w:cstheme="majorHAnsi"/>
          <w:sz w:val="24"/>
          <w:szCs w:val="26"/>
          <w:highlight w:val="cyan"/>
        </w:rPr>
        <w:t>Taiwan</w:t>
      </w:r>
      <w:r w:rsidRPr="008F3633">
        <w:rPr>
          <w:rStyle w:val="StyleUnderline"/>
          <w:rFonts w:asciiTheme="majorHAnsi" w:hAnsiTheme="majorHAnsi" w:cstheme="majorHAnsi"/>
        </w:rPr>
        <w:t xml:space="preserve">—where the </w:t>
      </w:r>
      <w:r w:rsidRPr="008F3633">
        <w:rPr>
          <w:rStyle w:val="Emphasis"/>
          <w:rFonts w:asciiTheme="majorHAnsi" w:hAnsiTheme="majorHAnsi" w:cstheme="majorHAnsi"/>
          <w:highlight w:val="cyan"/>
        </w:rPr>
        <w:t>kindling</w:t>
      </w:r>
      <w:r w:rsidRPr="008F3633">
        <w:rPr>
          <w:rStyle w:val="StyleUnderline"/>
          <w:rFonts w:asciiTheme="majorHAnsi" w:hAnsiTheme="majorHAnsi" w:cstheme="majorHAnsi"/>
        </w:rPr>
        <w:t xml:space="preserve"> seems </w:t>
      </w:r>
      <w:r w:rsidRPr="008F3633">
        <w:rPr>
          <w:rStyle w:val="Emphasis"/>
          <w:rFonts w:asciiTheme="majorHAnsi" w:hAnsiTheme="majorHAnsi" w:cstheme="majorHAnsi"/>
          <w:highlight w:val="cyan"/>
        </w:rPr>
        <w:t>awfully dry</w:t>
      </w:r>
      <w:r w:rsidRPr="008F3633">
        <w:rPr>
          <w:rFonts w:asciiTheme="majorHAnsi" w:hAnsiTheme="majorHAnsi" w:cstheme="majorHAnsi"/>
          <w:sz w:val="16"/>
        </w:rPr>
        <w:t>.</w:t>
      </w:r>
    </w:p>
    <w:p w14:paraId="75F6CF5C" w14:textId="77777777" w:rsidR="00250A36" w:rsidRPr="008F3633" w:rsidRDefault="00250A36" w:rsidP="00250A36">
      <w:pPr>
        <w:rPr>
          <w:rFonts w:asciiTheme="majorHAnsi" w:hAnsiTheme="majorHAnsi" w:cstheme="majorHAnsi"/>
          <w:sz w:val="16"/>
        </w:rPr>
      </w:pPr>
      <w:r w:rsidRPr="008F3633">
        <w:rPr>
          <w:rStyle w:val="StyleUnderline"/>
          <w:rFonts w:asciiTheme="majorHAnsi" w:hAnsiTheme="majorHAnsi" w:cstheme="majorHAnsi"/>
        </w:rPr>
        <w:t xml:space="preserve">Furthermore, powerful </w:t>
      </w:r>
      <w:r w:rsidRPr="008F3633">
        <w:rPr>
          <w:rStyle w:val="Emphasis"/>
          <w:rFonts w:asciiTheme="majorHAnsi" w:hAnsiTheme="majorHAnsi" w:cstheme="majorHAnsi"/>
          <w:highlight w:val="cyan"/>
        </w:rPr>
        <w:t>structural forces</w:t>
      </w:r>
      <w:r w:rsidRPr="008F3633">
        <w:rPr>
          <w:rFonts w:asciiTheme="majorHAnsi" w:hAnsiTheme="majorHAnsi" w:cstheme="majorHAnsi"/>
          <w:sz w:val="16"/>
        </w:rPr>
        <w:t xml:space="preserve"> </w:t>
      </w:r>
      <w:r w:rsidRPr="008F3633">
        <w:rPr>
          <w:rStyle w:val="StyleUnderline"/>
          <w:rFonts w:asciiTheme="majorHAnsi" w:hAnsiTheme="majorHAnsi" w:cstheme="majorHAnsi"/>
        </w:rPr>
        <w:t xml:space="preserve">are </w:t>
      </w:r>
      <w:r w:rsidRPr="008F3633">
        <w:rPr>
          <w:rStyle w:val="StyleUnderline"/>
          <w:rFonts w:asciiTheme="majorHAnsi" w:hAnsiTheme="majorHAnsi" w:cstheme="majorHAnsi"/>
          <w:highlight w:val="cyan"/>
        </w:rPr>
        <w:t>working</w:t>
      </w:r>
      <w:r w:rsidRPr="008F3633">
        <w:rPr>
          <w:rStyle w:val="StyleUnderline"/>
          <w:rFonts w:asciiTheme="majorHAnsi" w:hAnsiTheme="majorHAnsi" w:cstheme="majorHAnsi"/>
        </w:rPr>
        <w:t xml:space="preserve"> </w:t>
      </w:r>
      <w:r w:rsidRPr="008F3633">
        <w:rPr>
          <w:rStyle w:val="Emphasis"/>
          <w:rFonts w:asciiTheme="majorHAnsi" w:hAnsiTheme="majorHAnsi" w:cstheme="majorHAnsi"/>
        </w:rPr>
        <w:t>against liberal hegemony</w:t>
      </w:r>
      <w:r w:rsidRPr="008F3633">
        <w:rPr>
          <w:rFonts w:asciiTheme="majorHAnsi" w:hAnsiTheme="majorHAnsi" w:cstheme="majorHAnsi"/>
          <w:sz w:val="16"/>
        </w:rPr>
        <w:t xml:space="preserve"> </w:t>
      </w:r>
      <w:r w:rsidRPr="008F3633">
        <w:rPr>
          <w:rStyle w:val="StyleUnderline"/>
          <w:rFonts w:asciiTheme="majorHAnsi" w:hAnsiTheme="majorHAnsi" w:cstheme="majorHAnsi"/>
        </w:rPr>
        <w:t xml:space="preserve">and </w:t>
      </w:r>
      <w:r w:rsidRPr="008F3633">
        <w:rPr>
          <w:rStyle w:val="StyleUnderline"/>
          <w:rFonts w:asciiTheme="majorHAnsi" w:hAnsiTheme="majorHAnsi" w:cstheme="majorHAnsi"/>
          <w:highlight w:val="cyan"/>
        </w:rPr>
        <w:t>in favor of</w:t>
      </w:r>
      <w:r w:rsidRPr="008F3633">
        <w:rPr>
          <w:rStyle w:val="StyleUnderline"/>
          <w:rFonts w:asciiTheme="majorHAnsi" w:hAnsiTheme="majorHAnsi" w:cstheme="majorHAnsi"/>
        </w:rPr>
        <w:t xml:space="preserve"> </w:t>
      </w:r>
      <w:r w:rsidRPr="008F3633">
        <w:rPr>
          <w:rStyle w:val="StyleUnderline"/>
          <w:rFonts w:asciiTheme="majorHAnsi" w:hAnsiTheme="majorHAnsi" w:cstheme="majorHAnsi"/>
          <w:highlight w:val="cyan"/>
        </w:rPr>
        <w:t>offshore</w:t>
      </w:r>
      <w:r w:rsidRPr="008F3633">
        <w:rPr>
          <w:rStyle w:val="StyleUnderline"/>
          <w:rFonts w:asciiTheme="majorHAnsi" w:hAnsiTheme="majorHAnsi" w:cstheme="majorHAnsi"/>
        </w:rPr>
        <w:t xml:space="preserve"> balancing</w:t>
      </w:r>
      <w:r w:rsidRPr="008F3633">
        <w:rPr>
          <w:rFonts w:asciiTheme="majorHAnsi" w:hAnsiTheme="majorHAnsi" w:cstheme="majorHAnsi"/>
          <w:sz w:val="16"/>
        </w:rPr>
        <w:t xml:space="preserve">. </w:t>
      </w:r>
      <w:r w:rsidRPr="008F3633">
        <w:rPr>
          <w:rStyle w:val="Emphasis"/>
          <w:rFonts w:asciiTheme="majorHAnsi" w:hAnsiTheme="majorHAnsi" w:cstheme="majorHAnsi"/>
          <w:highlight w:val="cyan"/>
        </w:rPr>
        <w:t>China’s</w:t>
      </w:r>
      <w:r w:rsidRPr="008F3633">
        <w:rPr>
          <w:rStyle w:val="Emphasis"/>
          <w:rFonts w:asciiTheme="majorHAnsi" w:hAnsiTheme="majorHAnsi" w:cstheme="majorHAnsi"/>
        </w:rPr>
        <w:t xml:space="preserve"> rise</w:t>
      </w:r>
      <w:r w:rsidRPr="008F3633">
        <w:rPr>
          <w:rStyle w:val="StyleUnderline"/>
          <w:rFonts w:asciiTheme="majorHAnsi" w:hAnsiTheme="majorHAnsi" w:cstheme="majorHAnsi"/>
        </w:rPr>
        <w:t xml:space="preserve"> and the partial revival of </w:t>
      </w:r>
      <w:r w:rsidRPr="008F3633">
        <w:rPr>
          <w:rStyle w:val="Emphasis"/>
          <w:rFonts w:asciiTheme="majorHAnsi" w:hAnsiTheme="majorHAnsi" w:cstheme="majorHAnsi"/>
          <w:highlight w:val="cyan"/>
        </w:rPr>
        <w:t>Russian</w:t>
      </w:r>
      <w:r w:rsidRPr="008F3633">
        <w:rPr>
          <w:rStyle w:val="Emphasis"/>
          <w:rFonts w:asciiTheme="majorHAnsi" w:hAnsiTheme="majorHAnsi" w:cstheme="majorHAnsi"/>
        </w:rPr>
        <w:t xml:space="preserve"> power</w:t>
      </w:r>
      <w:r w:rsidRPr="008F3633">
        <w:rPr>
          <w:rFonts w:asciiTheme="majorHAnsi" w:hAnsiTheme="majorHAnsi" w:cstheme="majorHAnsi"/>
          <w:sz w:val="16"/>
        </w:rPr>
        <w:t xml:space="preserve"> </w:t>
      </w:r>
      <w:r w:rsidRPr="008F3633">
        <w:rPr>
          <w:rStyle w:val="StyleUnderline"/>
          <w:rFonts w:asciiTheme="majorHAnsi" w:hAnsiTheme="majorHAnsi" w:cstheme="majorHAnsi"/>
        </w:rPr>
        <w:t xml:space="preserve">are </w:t>
      </w:r>
      <w:r w:rsidRPr="008F3633">
        <w:rPr>
          <w:rStyle w:val="StyleUnderline"/>
          <w:rFonts w:asciiTheme="majorHAnsi" w:hAnsiTheme="majorHAnsi" w:cstheme="majorHAnsi"/>
          <w:highlight w:val="cyan"/>
        </w:rPr>
        <w:t>forcing</w:t>
      </w:r>
      <w:r w:rsidRPr="008F3633">
        <w:rPr>
          <w:rStyle w:val="StyleUnderline"/>
          <w:rFonts w:asciiTheme="majorHAnsi" w:hAnsiTheme="majorHAnsi" w:cstheme="majorHAnsi"/>
        </w:rPr>
        <w:t xml:space="preserve"> the</w:t>
      </w:r>
      <w:r w:rsidRPr="008F3633">
        <w:rPr>
          <w:rFonts w:asciiTheme="majorHAnsi" w:hAnsiTheme="majorHAnsi" w:cstheme="majorHAnsi"/>
          <w:sz w:val="16"/>
        </w:rPr>
        <w:t xml:space="preserve"> </w:t>
      </w:r>
      <w:r w:rsidRPr="008F3633">
        <w:rPr>
          <w:rStyle w:val="Emphasis"/>
          <w:rFonts w:asciiTheme="majorHAnsi" w:hAnsiTheme="majorHAnsi" w:cstheme="majorHAnsi"/>
        </w:rPr>
        <w:t>U</w:t>
      </w:r>
      <w:r w:rsidRPr="008F3633">
        <w:rPr>
          <w:rFonts w:asciiTheme="majorHAnsi" w:hAnsiTheme="majorHAnsi" w:cstheme="majorHAnsi"/>
          <w:sz w:val="16"/>
        </w:rPr>
        <w:t xml:space="preserve">nited </w:t>
      </w:r>
      <w:r w:rsidRPr="008F3633">
        <w:rPr>
          <w:rStyle w:val="Emphasis"/>
          <w:rFonts w:asciiTheme="majorHAnsi" w:hAnsiTheme="majorHAnsi" w:cstheme="majorHAnsi"/>
        </w:rPr>
        <w:t>S</w:t>
      </w:r>
      <w:r w:rsidRPr="008F3633">
        <w:rPr>
          <w:rFonts w:asciiTheme="majorHAnsi" w:hAnsiTheme="majorHAnsi" w:cstheme="majorHAnsi"/>
          <w:sz w:val="16"/>
        </w:rPr>
        <w:t xml:space="preserve">tates </w:t>
      </w:r>
      <w:r w:rsidRPr="008F3633">
        <w:rPr>
          <w:rStyle w:val="StyleUnderline"/>
          <w:rFonts w:asciiTheme="majorHAnsi" w:hAnsiTheme="majorHAnsi" w:cstheme="majorHAnsi"/>
        </w:rPr>
        <w:t xml:space="preserve">to pay closer </w:t>
      </w:r>
      <w:r w:rsidRPr="008F3633">
        <w:rPr>
          <w:rStyle w:val="StyleUnderline"/>
          <w:rFonts w:asciiTheme="majorHAnsi" w:hAnsiTheme="majorHAnsi" w:cstheme="majorHAnsi"/>
          <w:highlight w:val="cyan"/>
        </w:rPr>
        <w:t>attention</w:t>
      </w:r>
      <w:r w:rsidRPr="008F3633">
        <w:rPr>
          <w:rStyle w:val="StyleUnderline"/>
          <w:rFonts w:asciiTheme="majorHAnsi" w:hAnsiTheme="majorHAnsi" w:cstheme="majorHAnsi"/>
        </w:rPr>
        <w:t xml:space="preserve"> </w:t>
      </w:r>
      <w:r w:rsidRPr="008F3633">
        <w:rPr>
          <w:rStyle w:val="StyleUnderline"/>
          <w:rFonts w:asciiTheme="majorHAnsi" w:hAnsiTheme="majorHAnsi" w:cstheme="majorHAnsi"/>
          <w:highlight w:val="cyan"/>
        </w:rPr>
        <w:t>to</w:t>
      </w:r>
      <w:r w:rsidRPr="008F3633">
        <w:rPr>
          <w:rStyle w:val="StyleUnderline"/>
          <w:rFonts w:asciiTheme="majorHAnsi" w:hAnsiTheme="majorHAnsi" w:cstheme="majorHAnsi"/>
        </w:rPr>
        <w:t xml:space="preserve"> balance-of-power </w:t>
      </w:r>
      <w:r w:rsidRPr="008F3633">
        <w:rPr>
          <w:rFonts w:asciiTheme="majorHAnsi" w:hAnsiTheme="majorHAnsi" w:cstheme="majorHAnsi"/>
          <w:sz w:val="16"/>
        </w:rPr>
        <w:t xml:space="preserve">politics, especially </w:t>
      </w:r>
      <w:r w:rsidRPr="008F3633">
        <w:rPr>
          <w:rStyle w:val="StyleUnderline"/>
          <w:rFonts w:asciiTheme="majorHAnsi" w:hAnsiTheme="majorHAnsi" w:cstheme="majorHAnsi"/>
        </w:rPr>
        <w:t xml:space="preserve">in </w:t>
      </w:r>
      <w:r w:rsidRPr="008F3633">
        <w:rPr>
          <w:rStyle w:val="StyleUnderline"/>
          <w:rFonts w:asciiTheme="majorHAnsi" w:hAnsiTheme="majorHAnsi" w:cstheme="majorHAnsi"/>
          <w:highlight w:val="cyan"/>
        </w:rPr>
        <w:t>Asia</w:t>
      </w:r>
      <w:r w:rsidRPr="008F3633">
        <w:rPr>
          <w:rStyle w:val="StyleUnderline"/>
          <w:rFonts w:asciiTheme="majorHAnsi" w:hAnsiTheme="majorHAnsi" w:cstheme="majorHAnsi"/>
        </w:rPr>
        <w:t xml:space="preserve">. The intractable problems of the Middle East will make future presidents reluctant to squander more blood and treasure there especially in chasing the </w:t>
      </w:r>
      <w:r w:rsidRPr="008F3633">
        <w:rPr>
          <w:rStyle w:val="Emphasis"/>
          <w:rFonts w:asciiTheme="majorHAnsi" w:hAnsiTheme="majorHAnsi" w:cstheme="majorHAnsi"/>
        </w:rPr>
        <w:t>siren song</w:t>
      </w:r>
      <w:r w:rsidRPr="008F3633">
        <w:rPr>
          <w:rStyle w:val="StyleUnderline"/>
          <w:rFonts w:asciiTheme="majorHAnsi" w:hAnsiTheme="majorHAnsi" w:cstheme="majorHAnsi"/>
        </w:rPr>
        <w:t xml:space="preserve"> of </w:t>
      </w:r>
      <w:r w:rsidRPr="008F3633">
        <w:rPr>
          <w:rStyle w:val="Emphasis"/>
          <w:rFonts w:asciiTheme="majorHAnsi" w:hAnsiTheme="majorHAnsi" w:cstheme="majorHAnsi"/>
        </w:rPr>
        <w:t>democracy promotion</w:t>
      </w:r>
      <w:r w:rsidRPr="008F3633">
        <w:rPr>
          <w:rFonts w:asciiTheme="majorHAnsi" w:hAnsiTheme="majorHAnsi" w:cstheme="majorHAnsi"/>
          <w:sz w:val="16"/>
        </w:rPr>
        <w:t xml:space="preserve">. </w:t>
      </w:r>
      <w:r w:rsidRPr="008F3633">
        <w:rPr>
          <w:rStyle w:val="StyleUnderline"/>
          <w:rFonts w:asciiTheme="majorHAnsi" w:hAnsiTheme="majorHAnsi" w:cstheme="majorHAnsi"/>
        </w:rPr>
        <w:t>Pressure on the defense budget is unlikely to diminish, especially once the costs of</w:t>
      </w:r>
      <w:r w:rsidRPr="008F3633">
        <w:rPr>
          <w:rFonts w:asciiTheme="majorHAnsi" w:hAnsiTheme="majorHAnsi" w:cstheme="majorHAnsi"/>
          <w:sz w:val="16"/>
        </w:rPr>
        <w:t xml:space="preserve"> </w:t>
      </w:r>
      <w:r w:rsidRPr="008F3633">
        <w:rPr>
          <w:rStyle w:val="Emphasis"/>
          <w:rFonts w:asciiTheme="majorHAnsi" w:hAnsiTheme="majorHAnsi" w:cstheme="majorHAnsi"/>
        </w:rPr>
        <w:t>climate change</w:t>
      </w:r>
      <w:r w:rsidRPr="008F3633">
        <w:rPr>
          <w:rFonts w:asciiTheme="majorHAnsi" w:hAnsiTheme="majorHAnsi" w:cstheme="majorHAnsi"/>
          <w:sz w:val="16"/>
        </w:rPr>
        <w:t xml:space="preserve"> </w:t>
      </w:r>
      <w:r w:rsidRPr="008F3633">
        <w:rPr>
          <w:rStyle w:val="StyleUnderline"/>
          <w:rFonts w:asciiTheme="majorHAnsi" w:hAnsiTheme="majorHAnsi" w:cstheme="majorHAnsi"/>
        </w:rPr>
        <w:t xml:space="preserve">begin to bite, and because trillions of dollars' worth of domestic needs </w:t>
      </w:r>
      <w:r w:rsidRPr="008F3633">
        <w:rPr>
          <w:rStyle w:val="Emphasis"/>
          <w:rFonts w:asciiTheme="majorHAnsi" w:hAnsiTheme="majorHAnsi" w:cstheme="majorHAnsi"/>
        </w:rPr>
        <w:t>cry out for attention</w:t>
      </w:r>
      <w:r w:rsidRPr="008F3633">
        <w:rPr>
          <w:rStyle w:val="StyleUnderline"/>
          <w:rFonts w:asciiTheme="majorHAnsi" w:hAnsiTheme="majorHAnsi" w:cstheme="majorHAnsi"/>
        </w:rPr>
        <w:t>.</w:t>
      </w:r>
    </w:p>
    <w:p w14:paraId="187DED0B" w14:textId="77777777" w:rsidR="00250A36" w:rsidRPr="008F3633" w:rsidRDefault="00250A36" w:rsidP="00250A36">
      <w:pPr>
        <w:rPr>
          <w:rFonts w:asciiTheme="majorHAnsi" w:hAnsiTheme="majorHAnsi" w:cstheme="majorHAnsi"/>
          <w:sz w:val="16"/>
        </w:rPr>
      </w:pPr>
      <w:r w:rsidRPr="008F3633">
        <w:rPr>
          <w:rFonts w:asciiTheme="majorHAnsi" w:hAnsiTheme="majorHAnsi" w:cstheme="majorHAnsi"/>
          <w:sz w:val="16"/>
        </w:rPr>
        <w:t xml:space="preserve">For these reasons, </w:t>
      </w:r>
      <w:r w:rsidRPr="008F3633">
        <w:rPr>
          <w:rStyle w:val="StyleUnderline"/>
          <w:rFonts w:asciiTheme="majorHAnsi" w:hAnsiTheme="majorHAnsi" w:cstheme="majorHAnsi"/>
        </w:rPr>
        <w:t xml:space="preserve">the foreign policy elite will </w:t>
      </w:r>
      <w:r w:rsidRPr="008F3633">
        <w:rPr>
          <w:rStyle w:val="Emphasis"/>
          <w:rFonts w:asciiTheme="majorHAnsi" w:hAnsiTheme="majorHAnsi" w:cstheme="majorHAnsi"/>
          <w:highlight w:val="cyan"/>
        </w:rPr>
        <w:t>eventually rediscover</w:t>
      </w:r>
      <w:r w:rsidRPr="008F3633">
        <w:rPr>
          <w:rStyle w:val="StyleUnderline"/>
          <w:rFonts w:asciiTheme="majorHAnsi" w:hAnsiTheme="majorHAnsi" w:cstheme="majorHAnsi"/>
        </w:rPr>
        <w:t xml:space="preserve"> the </w:t>
      </w:r>
      <w:r w:rsidRPr="008F3633">
        <w:rPr>
          <w:rStyle w:val="Emphasis"/>
          <w:rFonts w:asciiTheme="majorHAnsi" w:hAnsiTheme="majorHAnsi" w:cstheme="majorHAnsi"/>
        </w:rPr>
        <w:t xml:space="preserve">grand </w:t>
      </w:r>
      <w:r w:rsidRPr="008F3633">
        <w:rPr>
          <w:rStyle w:val="Emphasis"/>
          <w:rFonts w:asciiTheme="majorHAnsi" w:hAnsiTheme="majorHAnsi" w:cstheme="majorHAnsi"/>
          <w:highlight w:val="cyan"/>
        </w:rPr>
        <w:t>strategy</w:t>
      </w:r>
      <w:r w:rsidRPr="008F3633">
        <w:rPr>
          <w:rStyle w:val="StyleUnderline"/>
          <w:rFonts w:asciiTheme="majorHAnsi" w:hAnsiTheme="majorHAnsi" w:cstheme="majorHAnsi"/>
        </w:rPr>
        <w:t xml:space="preserve"> that helped build and sustain American power over most of the nations history. The precise path remains </w:t>
      </w:r>
      <w:r w:rsidRPr="008F3633">
        <w:rPr>
          <w:rStyle w:val="Emphasis"/>
          <w:rFonts w:asciiTheme="majorHAnsi" w:hAnsiTheme="majorHAnsi" w:cstheme="majorHAnsi"/>
        </w:rPr>
        <w:t>uncertain</w:t>
      </w:r>
      <w:r w:rsidRPr="008F3633">
        <w:rPr>
          <w:rStyle w:val="StyleUnderline"/>
          <w:rFonts w:asciiTheme="majorHAnsi" w:hAnsiTheme="majorHAnsi" w:cstheme="majorHAnsi"/>
        </w:rPr>
        <w:t xml:space="preserve">, and it will probably </w:t>
      </w:r>
      <w:r w:rsidRPr="008F3633">
        <w:rPr>
          <w:rStyle w:val="Emphasis"/>
          <w:rFonts w:asciiTheme="majorHAnsi" w:hAnsiTheme="majorHAnsi" w:cstheme="majorHAnsi"/>
        </w:rPr>
        <w:t>take longer to get there than it should</w:t>
      </w:r>
      <w:r w:rsidRPr="008F3633">
        <w:rPr>
          <w:rStyle w:val="StyleUnderline"/>
          <w:rFonts w:asciiTheme="majorHAnsi" w:hAnsiTheme="majorHAnsi" w:cstheme="majorHAnsi"/>
        </w:rPr>
        <w:t xml:space="preserve">. But the </w:t>
      </w:r>
      <w:r w:rsidRPr="008F3633">
        <w:rPr>
          <w:rStyle w:val="Emphasis"/>
          <w:rFonts w:asciiTheme="majorHAnsi" w:hAnsiTheme="majorHAnsi" w:cstheme="majorHAnsi"/>
          <w:highlight w:val="cyan"/>
        </w:rPr>
        <w:t>destination is clear</w:t>
      </w:r>
      <w:r w:rsidRPr="008F3633">
        <w:rPr>
          <w:rFonts w:asciiTheme="majorHAnsi" w:hAnsiTheme="majorHAnsi" w:cstheme="majorHAnsi"/>
          <w:sz w:val="16"/>
        </w:rPr>
        <w:t>. 5*'</w:t>
      </w:r>
    </w:p>
    <w:p w14:paraId="31FB72C6" w14:textId="77777777" w:rsidR="00250A36" w:rsidRPr="008F3633" w:rsidRDefault="00250A36" w:rsidP="00250A36">
      <w:pPr>
        <w:rPr>
          <w:rFonts w:asciiTheme="majorHAnsi" w:hAnsiTheme="majorHAnsi" w:cstheme="majorHAnsi"/>
        </w:rPr>
      </w:pPr>
    </w:p>
    <w:p w14:paraId="166EDD1D" w14:textId="77777777" w:rsidR="00250A36" w:rsidRPr="008F3633" w:rsidRDefault="00250A36" w:rsidP="00250A36">
      <w:pPr>
        <w:rPr>
          <w:rFonts w:asciiTheme="majorHAnsi" w:hAnsiTheme="majorHAnsi" w:cstheme="majorHAnsi"/>
        </w:rPr>
      </w:pPr>
    </w:p>
    <w:p w14:paraId="36256A71" w14:textId="77777777" w:rsidR="00250A36" w:rsidRPr="008F3633" w:rsidRDefault="00250A36" w:rsidP="00250A36">
      <w:pPr>
        <w:rPr>
          <w:rFonts w:asciiTheme="majorHAnsi" w:hAnsiTheme="majorHAnsi" w:cstheme="majorHAnsi"/>
        </w:rPr>
      </w:pPr>
    </w:p>
    <w:p w14:paraId="547140C6" w14:textId="77777777" w:rsidR="00250A36" w:rsidRPr="008F3633" w:rsidRDefault="00250A36" w:rsidP="00250A36">
      <w:pPr>
        <w:rPr>
          <w:rFonts w:asciiTheme="majorHAnsi" w:hAnsiTheme="majorHAnsi" w:cstheme="majorHAnsi"/>
          <w:b/>
          <w:bCs/>
        </w:rPr>
      </w:pPr>
    </w:p>
    <w:p w14:paraId="03886974" w14:textId="77777777" w:rsidR="00250A36" w:rsidRPr="008F3633" w:rsidRDefault="00250A36" w:rsidP="00250A36">
      <w:pPr>
        <w:rPr>
          <w:rFonts w:asciiTheme="majorHAnsi" w:hAnsiTheme="majorHAnsi" w:cstheme="majorHAnsi"/>
        </w:rPr>
      </w:pPr>
    </w:p>
    <w:sectPr w:rsidR="00250A36" w:rsidRPr="008F363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CA6DCE"/>
    <w:multiLevelType w:val="multilevel"/>
    <w:tmpl w:val="A2B0E31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lvlOverride w:ilvl="0">
      <w:startOverride w:val="4"/>
      <w:lvl w:ilvl="0">
        <w:start w:val="4"/>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6F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760B"/>
    <w:rsid w:val="00052FB1"/>
    <w:rsid w:val="00054276"/>
    <w:rsid w:val="000547B1"/>
    <w:rsid w:val="0006091E"/>
    <w:rsid w:val="000638C1"/>
    <w:rsid w:val="00065FEE"/>
    <w:rsid w:val="00066E3C"/>
    <w:rsid w:val="00072718"/>
    <w:rsid w:val="0007381E"/>
    <w:rsid w:val="00076094"/>
    <w:rsid w:val="0008785F"/>
    <w:rsid w:val="00090CBE"/>
    <w:rsid w:val="00094DEC"/>
    <w:rsid w:val="000A0DC0"/>
    <w:rsid w:val="000A2D8A"/>
    <w:rsid w:val="000D26A6"/>
    <w:rsid w:val="000D2B90"/>
    <w:rsid w:val="000D6ED8"/>
    <w:rsid w:val="000D717B"/>
    <w:rsid w:val="00100B28"/>
    <w:rsid w:val="00117316"/>
    <w:rsid w:val="001209B4"/>
    <w:rsid w:val="001761FC"/>
    <w:rsid w:val="00182655"/>
    <w:rsid w:val="001840F2"/>
    <w:rsid w:val="00185134"/>
    <w:rsid w:val="001856C6"/>
    <w:rsid w:val="00186F7B"/>
    <w:rsid w:val="00191B5F"/>
    <w:rsid w:val="00192487"/>
    <w:rsid w:val="00193416"/>
    <w:rsid w:val="00195073"/>
    <w:rsid w:val="0019668D"/>
    <w:rsid w:val="001A25FD"/>
    <w:rsid w:val="001A5371"/>
    <w:rsid w:val="001A72C7"/>
    <w:rsid w:val="001B73E3"/>
    <w:rsid w:val="001C13BD"/>
    <w:rsid w:val="001C316D"/>
    <w:rsid w:val="001D0595"/>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A36"/>
    <w:rsid w:val="00267EBB"/>
    <w:rsid w:val="0027023B"/>
    <w:rsid w:val="00272F3F"/>
    <w:rsid w:val="00274EDB"/>
    <w:rsid w:val="0027729E"/>
    <w:rsid w:val="00283A52"/>
    <w:rsid w:val="002843B2"/>
    <w:rsid w:val="00284ED6"/>
    <w:rsid w:val="00290C5A"/>
    <w:rsid w:val="00290C92"/>
    <w:rsid w:val="0029647A"/>
    <w:rsid w:val="00296504"/>
    <w:rsid w:val="002A548D"/>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24DC"/>
    <w:rsid w:val="00353417"/>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369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1B4E"/>
    <w:rsid w:val="004D52D8"/>
    <w:rsid w:val="004E355B"/>
    <w:rsid w:val="005028E5"/>
    <w:rsid w:val="00503735"/>
    <w:rsid w:val="00516A88"/>
    <w:rsid w:val="00522065"/>
    <w:rsid w:val="005224F2"/>
    <w:rsid w:val="0053182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930"/>
    <w:rsid w:val="005B6EE8"/>
    <w:rsid w:val="005B7731"/>
    <w:rsid w:val="005C4515"/>
    <w:rsid w:val="005C5602"/>
    <w:rsid w:val="005C74A6"/>
    <w:rsid w:val="005D3B4D"/>
    <w:rsid w:val="005D615C"/>
    <w:rsid w:val="005E1860"/>
    <w:rsid w:val="005E273A"/>
    <w:rsid w:val="005F0031"/>
    <w:rsid w:val="005F063B"/>
    <w:rsid w:val="005F192D"/>
    <w:rsid w:val="005F24C8"/>
    <w:rsid w:val="005F26AF"/>
    <w:rsid w:val="00607D6C"/>
    <w:rsid w:val="00613430"/>
    <w:rsid w:val="0061383D"/>
    <w:rsid w:val="00614D69"/>
    <w:rsid w:val="00617030"/>
    <w:rsid w:val="00621301"/>
    <w:rsid w:val="0062173F"/>
    <w:rsid w:val="006235FB"/>
    <w:rsid w:val="00626A15"/>
    <w:rsid w:val="006379E9"/>
    <w:rsid w:val="006438CB"/>
    <w:rsid w:val="00652544"/>
    <w:rsid w:val="006529B9"/>
    <w:rsid w:val="00654695"/>
    <w:rsid w:val="0065500A"/>
    <w:rsid w:val="00655217"/>
    <w:rsid w:val="0065727C"/>
    <w:rsid w:val="00674A78"/>
    <w:rsid w:val="00696A16"/>
    <w:rsid w:val="006A268D"/>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1024"/>
    <w:rsid w:val="008266F9"/>
    <w:rsid w:val="008267E2"/>
    <w:rsid w:val="00826A9B"/>
    <w:rsid w:val="00834842"/>
    <w:rsid w:val="00840E7B"/>
    <w:rsid w:val="008536AF"/>
    <w:rsid w:val="00853D40"/>
    <w:rsid w:val="008564FC"/>
    <w:rsid w:val="00864E76"/>
    <w:rsid w:val="00865325"/>
    <w:rsid w:val="00872581"/>
    <w:rsid w:val="0087459D"/>
    <w:rsid w:val="0087680F"/>
    <w:rsid w:val="00876D81"/>
    <w:rsid w:val="00881D86"/>
    <w:rsid w:val="00883306"/>
    <w:rsid w:val="00884B29"/>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3633"/>
    <w:rsid w:val="008F41FD"/>
    <w:rsid w:val="008F4479"/>
    <w:rsid w:val="008F4BA0"/>
    <w:rsid w:val="00901726"/>
    <w:rsid w:val="00920E6A"/>
    <w:rsid w:val="00926C9A"/>
    <w:rsid w:val="00931816"/>
    <w:rsid w:val="00932C71"/>
    <w:rsid w:val="009509D5"/>
    <w:rsid w:val="00951DB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84"/>
    <w:rsid w:val="009E160D"/>
    <w:rsid w:val="009F1CBB"/>
    <w:rsid w:val="009F3305"/>
    <w:rsid w:val="009F6FB2"/>
    <w:rsid w:val="00A071C0"/>
    <w:rsid w:val="00A22670"/>
    <w:rsid w:val="00A24B35"/>
    <w:rsid w:val="00A26DEB"/>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788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44E"/>
    <w:rsid w:val="00C80D98"/>
    <w:rsid w:val="00C81619"/>
    <w:rsid w:val="00CA013C"/>
    <w:rsid w:val="00CA6D6D"/>
    <w:rsid w:val="00CC7A4E"/>
    <w:rsid w:val="00CD1359"/>
    <w:rsid w:val="00CD4C83"/>
    <w:rsid w:val="00D012F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0B1"/>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2D6"/>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3B3"/>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1B6"/>
    <w:rsid w:val="00F34C06"/>
    <w:rsid w:val="00F43EA3"/>
    <w:rsid w:val="00F50C55"/>
    <w:rsid w:val="00F57FFB"/>
    <w:rsid w:val="00F601E6"/>
    <w:rsid w:val="00F73954"/>
    <w:rsid w:val="00F94060"/>
    <w:rsid w:val="00FA3CA9"/>
    <w:rsid w:val="00FA4B8E"/>
    <w:rsid w:val="00FA56F6"/>
    <w:rsid w:val="00FB329D"/>
    <w:rsid w:val="00FC27E3"/>
    <w:rsid w:val="00FC74C7"/>
    <w:rsid w:val="00FD451D"/>
    <w:rsid w:val="00FD5B22"/>
    <w:rsid w:val="00FE1B01"/>
    <w:rsid w:val="00FE2DC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948865"/>
  <w14:defaultImageDpi w14:val="300"/>
  <w15:docId w15:val="{5A850533-425B-F44F-AC98-6B7782AC0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6DE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26D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A26D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6D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A26D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6D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6DEB"/>
  </w:style>
  <w:style w:type="character" w:customStyle="1" w:styleId="Heading1Char">
    <w:name w:val="Heading 1 Char"/>
    <w:aliases w:val="Pocket Char"/>
    <w:basedOn w:val="DefaultParagraphFont"/>
    <w:link w:val="Heading1"/>
    <w:uiPriority w:val="9"/>
    <w:rsid w:val="00A26DEB"/>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A26DE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6DEB"/>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A26DE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26DEB"/>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
    <w:basedOn w:val="DefaultParagraphFont"/>
    <w:uiPriority w:val="1"/>
    <w:qFormat/>
    <w:rsid w:val="00A26DEB"/>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A26DE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26DE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A26DEB"/>
    <w:rPr>
      <w:color w:val="auto"/>
      <w:u w:val="none"/>
    </w:rPr>
  </w:style>
  <w:style w:type="paragraph" w:styleId="DocumentMap">
    <w:name w:val="Document Map"/>
    <w:basedOn w:val="Normal"/>
    <w:link w:val="DocumentMapChar"/>
    <w:uiPriority w:val="99"/>
    <w:semiHidden/>
    <w:unhideWhenUsed/>
    <w:rsid w:val="00A26D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6DEB"/>
    <w:rPr>
      <w:rFonts w:ascii="Lucida Grande" w:hAnsi="Lucida Grande" w:cs="Lucida Grande"/>
    </w:rPr>
  </w:style>
  <w:style w:type="paragraph" w:styleId="NormalWeb">
    <w:name w:val="Normal (Web)"/>
    <w:basedOn w:val="Normal"/>
    <w:uiPriority w:val="99"/>
    <w:unhideWhenUsed/>
    <w:rsid w:val="00926C9A"/>
    <w:pPr>
      <w:spacing w:before="100" w:beforeAutospacing="1" w:after="100" w:afterAutospacing="1"/>
    </w:pPr>
  </w:style>
  <w:style w:type="paragraph" w:customStyle="1" w:styleId="Emphasis1">
    <w:name w:val="Emphasis1"/>
    <w:basedOn w:val="Normal"/>
    <w:link w:val="Emphasis"/>
    <w:autoRedefine/>
    <w:uiPriority w:val="20"/>
    <w:qFormat/>
    <w:rsid w:val="00531826"/>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basedOn w:val="DefaultParagraphFont"/>
    <w:link w:val="Title"/>
    <w:uiPriority w:val="1"/>
    <w:qFormat/>
    <w:rsid w:val="005E273A"/>
    <w:rPr>
      <w:u w:val="single"/>
    </w:rPr>
  </w:style>
  <w:style w:type="paragraph" w:styleId="Title">
    <w:name w:val="Title"/>
    <w:basedOn w:val="Normal"/>
    <w:link w:val="TitleChar"/>
    <w:uiPriority w:val="1"/>
    <w:qFormat/>
    <w:rsid w:val="005E273A"/>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5E273A"/>
    <w:rPr>
      <w:rFonts w:asciiTheme="majorHAnsi" w:eastAsiaTheme="majorEastAsia" w:hAnsiTheme="majorHAnsi" w:cstheme="majorBidi"/>
      <w:spacing w:val="-10"/>
      <w:kern w:val="28"/>
      <w:sz w:val="56"/>
      <w:szCs w:val="56"/>
    </w:rPr>
  </w:style>
  <w:style w:type="paragraph" w:customStyle="1" w:styleId="textbold">
    <w:name w:val="text bold"/>
    <w:basedOn w:val="Normal"/>
    <w:uiPriority w:val="20"/>
    <w:qFormat/>
    <w:rsid w:val="00884B2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884B2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884B29"/>
  </w:style>
  <w:style w:type="paragraph" w:customStyle="1" w:styleId="Analytic">
    <w:name w:val="Analytic"/>
    <w:basedOn w:val="Heading4"/>
    <w:link w:val="AnalyticChar"/>
    <w:uiPriority w:val="4"/>
    <w:qFormat/>
    <w:rsid w:val="00811024"/>
  </w:style>
  <w:style w:type="character" w:customStyle="1" w:styleId="AnalyticChar">
    <w:name w:val="Analytic Char"/>
    <w:basedOn w:val="DefaultParagraphFont"/>
    <w:link w:val="Analytic"/>
    <w:uiPriority w:val="4"/>
    <w:rsid w:val="00811024"/>
    <w:rPr>
      <w:rFonts w:ascii="Calibri" w:eastAsiaTheme="majorEastAsia" w:hAnsi="Calibri" w:cstheme="majorBidi"/>
      <w:b/>
      <w:bCs/>
      <w:sz w:val="26"/>
      <w:szCs w:val="26"/>
    </w:rPr>
  </w:style>
  <w:style w:type="character" w:customStyle="1" w:styleId="normaltextrun">
    <w:name w:val="normaltextrun"/>
    <w:basedOn w:val="DefaultParagraphFont"/>
    <w:rsid w:val="005B3930"/>
  </w:style>
  <w:style w:type="character" w:customStyle="1" w:styleId="eop">
    <w:name w:val="eop"/>
    <w:basedOn w:val="DefaultParagraphFont"/>
    <w:rsid w:val="005B3930"/>
  </w:style>
  <w:style w:type="character" w:customStyle="1" w:styleId="spellingerror">
    <w:name w:val="spellingerror"/>
    <w:basedOn w:val="DefaultParagraphFont"/>
    <w:rsid w:val="005B39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tappedcities.com/2020/06/12/the-week-without-police-what-we-can-learn-from-the-1971-police-strike/" TargetMode="External"/><Relationship Id="rId5" Type="http://schemas.openxmlformats.org/officeDocument/2006/relationships/numbering" Target="numbering.xml"/><Relationship Id="rId10" Type="http://schemas.openxmlformats.org/officeDocument/2006/relationships/hyperlink" Target="https://www.akpress.org/our-enemies-in-blue.html" TargetMode="External"/><Relationship Id="rId4" Type="http://schemas.openxmlformats.org/officeDocument/2006/relationships/customXml" Target="../customXml/item4.xml"/><Relationship Id="rId9" Type="http://schemas.openxmlformats.org/officeDocument/2006/relationships/hyperlink" Target="http://www.tandfonline.com/doi/pdf/10.1080/00455091.2016.1278150?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95</TotalTime>
  <Pages>14</Pages>
  <Words>11727</Words>
  <Characters>66850</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78421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35</cp:revision>
  <dcterms:created xsi:type="dcterms:W3CDTF">2021-11-21T14:30:00Z</dcterms:created>
  <dcterms:modified xsi:type="dcterms:W3CDTF">2021-11-22T14:01:00Z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