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CF4E4" w14:textId="73FD4A26" w:rsidR="00BC4973" w:rsidRDefault="00BC4973" w:rsidP="00BC4973">
      <w:pPr>
        <w:pStyle w:val="Heading1"/>
      </w:pPr>
      <w:r>
        <w:t>1NC v Pennsbury GB</w:t>
      </w:r>
    </w:p>
    <w:p w14:paraId="30FBA645" w14:textId="77777777" w:rsidR="00BC4973" w:rsidRPr="002F01D0" w:rsidRDefault="00BC4973" w:rsidP="00BC4973"/>
    <w:p w14:paraId="41267DEE" w14:textId="77777777" w:rsidR="00BC4973" w:rsidRDefault="00BC4973" w:rsidP="00BC4973">
      <w:pPr>
        <w:pStyle w:val="Heading2"/>
      </w:pPr>
      <w:r>
        <w:lastRenderedPageBreak/>
        <w:t xml:space="preserve">1NC </w:t>
      </w:r>
    </w:p>
    <w:p w14:paraId="7CB9FDA2" w14:textId="77777777" w:rsidR="00BC4973" w:rsidRPr="004A46CA" w:rsidRDefault="00BC4973" w:rsidP="00BC4973">
      <w:pPr>
        <w:pStyle w:val="Heading4"/>
        <w:rPr>
          <w:rFonts w:asciiTheme="majorHAnsi" w:hAnsiTheme="majorHAnsi" w:cstheme="majorHAnsi"/>
        </w:rPr>
      </w:pPr>
      <w:r w:rsidRPr="004A46CA">
        <w:rPr>
          <w:rFonts w:asciiTheme="majorHAnsi" w:hAnsiTheme="majorHAnsi" w:cstheme="majorHAnsi"/>
        </w:rPr>
        <w:t>I negate the resolution – Resolved: The appropriation of outer space by private entities is unjust.</w:t>
      </w:r>
    </w:p>
    <w:p w14:paraId="06441875" w14:textId="77777777" w:rsidR="00BC4973" w:rsidRDefault="00BC4973" w:rsidP="00BC4973"/>
    <w:p w14:paraId="7D6AE37E" w14:textId="77777777" w:rsidR="00BC4973" w:rsidRPr="000E722C" w:rsidRDefault="00BC4973" w:rsidP="00BC4973">
      <w:pPr>
        <w:pStyle w:val="Heading3"/>
      </w:pPr>
      <w:r>
        <w:lastRenderedPageBreak/>
        <w:t>Framework – Hobbes</w:t>
      </w:r>
    </w:p>
    <w:p w14:paraId="08A65250" w14:textId="77777777" w:rsidR="00BC4973" w:rsidRDefault="00BC4973" w:rsidP="00BC4973">
      <w:pPr>
        <w:pStyle w:val="Heading4"/>
      </w:pPr>
      <w:r>
        <w:t xml:space="preserve">Because the resolution is question of determining justice, the value for the round is ensuring justice. This happens through actions. </w:t>
      </w:r>
    </w:p>
    <w:p w14:paraId="6FB06C26" w14:textId="77777777" w:rsidR="00BC4973" w:rsidRDefault="00BC4973" w:rsidP="00BC4973"/>
    <w:p w14:paraId="5E31EAA2" w14:textId="77777777" w:rsidR="00BC4973" w:rsidRDefault="00BC4973" w:rsidP="00BC4973">
      <w:pPr>
        <w:pStyle w:val="Heading4"/>
      </w:pPr>
      <w:r>
        <w:t xml:space="preserve">The constitutive obligation of a just state, or power is to </w:t>
      </w:r>
      <w:r w:rsidRPr="00261041">
        <w:rPr>
          <w:u w:val="single"/>
        </w:rPr>
        <w:t>protect security</w:t>
      </w:r>
      <w:r>
        <w:t xml:space="preserve">. This is a prior concern to their framework since violence hinders ethical decision making. For example, in the state of nature, what is “moral” is not determined through ethical deliberation, but rather through </w:t>
      </w:r>
      <w:r w:rsidRPr="00261041">
        <w:rPr>
          <w:u w:val="single"/>
        </w:rPr>
        <w:t>power</w:t>
      </w:r>
      <w:r>
        <w:t xml:space="preserve"> and </w:t>
      </w:r>
      <w:r w:rsidRPr="00261041">
        <w:rPr>
          <w:u w:val="single"/>
        </w:rPr>
        <w:t>subjugation</w:t>
      </w:r>
      <w:r>
        <w:t xml:space="preserve">. Thus, framework should be </w:t>
      </w:r>
      <w:r w:rsidRPr="00534BC4">
        <w:t xml:space="preserve">a question of how we prevent </w:t>
      </w:r>
      <w:r>
        <w:t xml:space="preserve">the state of nature, </w:t>
      </w:r>
      <w:proofErr w:type="gramStart"/>
      <w:r w:rsidRPr="00534BC4">
        <w:t>i.e.</w:t>
      </w:r>
      <w:proofErr w:type="gramEnd"/>
      <w:r w:rsidRPr="00534BC4">
        <w:t xml:space="preserve"> </w:t>
      </w:r>
      <w:r>
        <w:t xml:space="preserve">ensure security. </w:t>
      </w:r>
    </w:p>
    <w:p w14:paraId="3C033A5E" w14:textId="77777777" w:rsidR="00BC4973" w:rsidRPr="00BB7474" w:rsidRDefault="00BC4973" w:rsidP="00BC4973"/>
    <w:p w14:paraId="62E3091B" w14:textId="77777777" w:rsidR="00BC4973" w:rsidRDefault="00BC4973" w:rsidP="00BC4973">
      <w:pPr>
        <w:pStyle w:val="Heading4"/>
      </w:pPr>
      <w:r>
        <w:t>Therefore, the criterion is ensuring security. If a state doesn’t ensure security, we lose reason to follow it. This means the government is no longer legitimate, or just. Philosopher Thomas Hobbes further explains:</w:t>
      </w:r>
    </w:p>
    <w:p w14:paraId="3AE12C4C" w14:textId="77777777" w:rsidR="00BC4973" w:rsidRPr="007A694F" w:rsidRDefault="00BC4973" w:rsidP="00BC4973">
      <w:pPr>
        <w:rPr>
          <w:u w:val="single"/>
        </w:rPr>
      </w:pPr>
      <w:r w:rsidRPr="00BF36E2">
        <w:rPr>
          <w:sz w:val="10"/>
        </w:rPr>
        <w:t>Thomas Hobbes, “Leviathan,” 1651</w:t>
      </w:r>
      <w:r>
        <w:rPr>
          <w:sz w:val="10"/>
        </w:rPr>
        <w:t xml:space="preserve"> ***Bracketted for clarity</w:t>
      </w:r>
    </w:p>
    <w:p w14:paraId="6B6D3121" w14:textId="77777777" w:rsidR="00BC4973" w:rsidRPr="00BF36E2" w:rsidRDefault="00BC4973" w:rsidP="00BC4973">
      <w:pPr>
        <w:pStyle w:val="NormalWeb"/>
        <w:spacing w:before="0" w:beforeAutospacing="0" w:after="0" w:afterAutospacing="0"/>
        <w:rPr>
          <w:color w:val="000000"/>
          <w:sz w:val="10"/>
          <w:szCs w:val="12"/>
        </w:rPr>
      </w:pPr>
      <w:r w:rsidRPr="009B1F91">
        <w:rPr>
          <w:b/>
          <w:bCs/>
          <w:color w:val="000000"/>
          <w:highlight w:val="cyan"/>
          <w:u w:val="single"/>
        </w:rPr>
        <w:t>The only way to erect</w:t>
      </w:r>
      <w:r w:rsidRPr="00BF36E2">
        <w:rPr>
          <w:color w:val="000000"/>
          <w:sz w:val="10"/>
          <w:szCs w:val="12"/>
        </w:rPr>
        <w:t xml:space="preserve"> such a </w:t>
      </w:r>
      <w:r w:rsidRPr="009B1F91">
        <w:rPr>
          <w:b/>
          <w:bCs/>
          <w:color w:val="000000"/>
          <w:highlight w:val="cyan"/>
          <w:u w:val="single"/>
        </w:rPr>
        <w:t>Common Power</w:t>
      </w:r>
      <w:r w:rsidRPr="00BF36E2">
        <w:rPr>
          <w:color w:val="000000"/>
          <w:sz w:val="10"/>
          <w:szCs w:val="12"/>
        </w:rPr>
        <w:t xml:space="preserve">, as may be able to defend them from the invasion of Forraigners, and the injuries of one another, </w:t>
      </w:r>
      <w:r w:rsidRPr="00D00468">
        <w:rPr>
          <w:sz w:val="12"/>
        </w:rPr>
        <w:t>and thereby to secure them in such</w:t>
      </w:r>
      <w:r w:rsidRPr="00BF36E2">
        <w:rPr>
          <w:color w:val="000000"/>
          <w:sz w:val="10"/>
          <w:szCs w:val="12"/>
        </w:rPr>
        <w:t xml:space="preserve"> sort, as that by their owne industrie, and by the fruites of the Earth, they may nourish themselves and live contentedly; </w:t>
      </w:r>
      <w:r w:rsidRPr="009B1F91">
        <w:rPr>
          <w:rStyle w:val="Emphasis"/>
          <w:highlight w:val="cyan"/>
        </w:rPr>
        <w:t>is, to conferre all</w:t>
      </w:r>
      <w:r>
        <w:rPr>
          <w:b/>
          <w:bCs/>
          <w:color w:val="000000"/>
          <w:u w:val="single"/>
        </w:rPr>
        <w:t xml:space="preserve"> </w:t>
      </w:r>
      <w:r w:rsidRPr="00BF36E2">
        <w:rPr>
          <w:color w:val="000000"/>
          <w:sz w:val="10"/>
          <w:szCs w:val="12"/>
        </w:rPr>
        <w:t>their</w:t>
      </w:r>
      <w:r>
        <w:rPr>
          <w:b/>
          <w:bCs/>
          <w:color w:val="000000"/>
          <w:u w:val="single"/>
        </w:rPr>
        <w:t xml:space="preserve"> </w:t>
      </w:r>
      <w:r w:rsidRPr="009B1F91">
        <w:rPr>
          <w:b/>
          <w:bCs/>
          <w:color w:val="000000"/>
          <w:highlight w:val="cyan"/>
          <w:u w:val="single"/>
        </w:rPr>
        <w:t>power and strength upon one [government.]</w:t>
      </w:r>
      <w:r w:rsidRPr="00BF36E2">
        <w:rPr>
          <w:color w:val="000000"/>
          <w:sz w:val="10"/>
          <w:szCs w:val="12"/>
        </w:rPr>
        <w:t xml:space="preserve">Man, or upon one Assembly of men, that may reduce all their Wills, by plurality of voices, unto one Will: which is as much as to say, to appoint one man, or Assembly of men, to beare their Person; and every one to owne, and acknowledge himselfe to be Author of whatsoever he that so beareth their Person, shall Act, or cause to be Acted, in those things which concerne the Common Peace and Safetie; and therein to submit their Wills, every one to his Will, and their Judgements, to his Judgment. This is more than Consent, or Concord; it is a reall Unitie of them all, in one and the same Person, made by Covenant of every man with every man, in such manner, as if </w:t>
      </w:r>
      <w:r w:rsidRPr="009B1F91">
        <w:rPr>
          <w:b/>
          <w:highlight w:val="cyan"/>
          <w:u w:val="single"/>
        </w:rPr>
        <w:t>every[one</w:t>
      </w:r>
      <w:r>
        <w:rPr>
          <w:b/>
          <w:u w:val="single"/>
        </w:rPr>
        <w:t>]</w:t>
      </w:r>
      <w:r w:rsidRPr="006212C9">
        <w:rPr>
          <w:b/>
          <w:u w:val="single"/>
        </w:rPr>
        <w:t xml:space="preserve"> </w:t>
      </w:r>
      <w:r w:rsidRPr="00D00468">
        <w:rPr>
          <w:sz w:val="12"/>
        </w:rPr>
        <w:t>man</w:t>
      </w:r>
      <w:r w:rsidRPr="006212C9">
        <w:rPr>
          <w:b/>
          <w:u w:val="single"/>
        </w:rPr>
        <w:t xml:space="preserve"> </w:t>
      </w:r>
      <w:r w:rsidRPr="009B1F91">
        <w:rPr>
          <w:b/>
          <w:highlight w:val="cyan"/>
          <w:u w:val="single"/>
        </w:rPr>
        <w:t>should say to [each other]</w:t>
      </w:r>
      <w:r>
        <w:rPr>
          <w:b/>
          <w:u w:val="single"/>
        </w:rPr>
        <w:t xml:space="preserve"> </w:t>
      </w:r>
      <w:r w:rsidRPr="00D00468">
        <w:rPr>
          <w:sz w:val="12"/>
        </w:rPr>
        <w:t xml:space="preserve">every man, </w:t>
      </w:r>
      <w:r w:rsidRPr="009B1F91">
        <w:rPr>
          <w:b/>
          <w:highlight w:val="cyan"/>
          <w:u w:val="single"/>
        </w:rPr>
        <w:t>"I Authorise and give up</w:t>
      </w:r>
      <w:r w:rsidRPr="009B1F91">
        <w:rPr>
          <w:b/>
          <w:bCs/>
          <w:color w:val="000000"/>
          <w:highlight w:val="cyan"/>
          <w:u w:val="single"/>
        </w:rPr>
        <w:t xml:space="preserve"> my Right of Governing my selfe</w:t>
      </w:r>
      <w:r w:rsidRPr="00BF36E2">
        <w:rPr>
          <w:color w:val="000000"/>
          <w:sz w:val="10"/>
          <w:szCs w:val="12"/>
        </w:rPr>
        <w:t xml:space="preserve">, to this Man, or to this Assembly of men, </w:t>
      </w:r>
      <w:r w:rsidRPr="009B1F91">
        <w:rPr>
          <w:b/>
          <w:bCs/>
          <w:color w:val="000000"/>
          <w:highlight w:val="cyan"/>
          <w:u w:val="single"/>
        </w:rPr>
        <w:t>on this condition, that thou</w:t>
      </w:r>
      <w:r w:rsidRPr="00BF36E2">
        <w:rPr>
          <w:color w:val="000000"/>
          <w:sz w:val="10"/>
          <w:szCs w:val="12"/>
        </w:rPr>
        <w:t xml:space="preserve"> give up thy Right to him, and </w:t>
      </w:r>
      <w:r w:rsidRPr="009B1F91">
        <w:rPr>
          <w:b/>
          <w:bCs/>
          <w:color w:val="000000"/>
          <w:highlight w:val="cyan"/>
          <w:u w:val="single"/>
        </w:rPr>
        <w:t>Authorise all his Actions in like manner.”</w:t>
      </w:r>
      <w:r w:rsidRPr="00BF36E2">
        <w:rPr>
          <w:bCs/>
          <w:color w:val="000000"/>
          <w:sz w:val="10"/>
        </w:rPr>
        <w:t xml:space="preserve"> </w:t>
      </w:r>
      <w:r w:rsidRPr="00BF36E2">
        <w:rPr>
          <w:color w:val="000000"/>
          <w:sz w:val="10"/>
          <w:szCs w:val="12"/>
        </w:rPr>
        <w:t>This done, the Multitude so</w:t>
      </w:r>
      <w:r>
        <w:rPr>
          <w:b/>
          <w:bCs/>
          <w:color w:val="000000"/>
          <w:u w:val="single"/>
        </w:rPr>
        <w:t xml:space="preserve"> </w:t>
      </w:r>
      <w:r w:rsidRPr="009B1F91">
        <w:rPr>
          <w:b/>
          <w:bCs/>
          <w:color w:val="000000"/>
          <w:highlight w:val="cyan"/>
          <w:u w:val="single"/>
        </w:rPr>
        <w:t>United in one</w:t>
      </w:r>
      <w:r>
        <w:rPr>
          <w:b/>
          <w:bCs/>
          <w:color w:val="000000"/>
          <w:u w:val="single"/>
        </w:rPr>
        <w:t xml:space="preserve"> </w:t>
      </w:r>
      <w:r w:rsidRPr="00BF36E2">
        <w:rPr>
          <w:color w:val="000000"/>
          <w:sz w:val="10"/>
          <w:szCs w:val="12"/>
        </w:rPr>
        <w:t xml:space="preserve">Person, is called a </w:t>
      </w:r>
      <w:r w:rsidRPr="009B1F91">
        <w:rPr>
          <w:b/>
          <w:bCs/>
          <w:color w:val="000000"/>
          <w:highlight w:val="cyan"/>
          <w:u w:val="single"/>
        </w:rPr>
        <w:t>Commonwealth</w:t>
      </w:r>
      <w:r w:rsidRPr="00BF36E2">
        <w:rPr>
          <w:color w:val="000000"/>
          <w:sz w:val="10"/>
          <w:szCs w:val="12"/>
        </w:rPr>
        <w:t xml:space="preserve">, in latine CIVITAS. This is the Generation of that great LEVIATHAN, or rather (to speake more reverently) of that Mortall God, to which </w:t>
      </w:r>
      <w:r w:rsidRPr="009B1F91">
        <w:rPr>
          <w:b/>
          <w:bCs/>
          <w:color w:val="000000"/>
          <w:highlight w:val="cyan"/>
          <w:u w:val="single"/>
        </w:rPr>
        <w:t>we [gain</w:t>
      </w:r>
      <w:r>
        <w:rPr>
          <w:b/>
          <w:bCs/>
          <w:color w:val="000000"/>
          <w:u w:val="single"/>
        </w:rPr>
        <w:t>]</w:t>
      </w:r>
      <w:r w:rsidRPr="00BF36E2">
        <w:rPr>
          <w:bCs/>
          <w:color w:val="000000"/>
          <w:sz w:val="10"/>
        </w:rPr>
        <w:t xml:space="preserve"> </w:t>
      </w:r>
      <w:r w:rsidRPr="00BF36E2">
        <w:rPr>
          <w:color w:val="000000"/>
          <w:sz w:val="10"/>
          <w:szCs w:val="12"/>
        </w:rPr>
        <w:t>owe under the Immortall God, our</w:t>
      </w:r>
      <w:r>
        <w:rPr>
          <w:b/>
          <w:bCs/>
          <w:color w:val="000000"/>
          <w:u w:val="single"/>
        </w:rPr>
        <w:t xml:space="preserve"> </w:t>
      </w:r>
      <w:r w:rsidRPr="009B1F91">
        <w:rPr>
          <w:b/>
          <w:bCs/>
          <w:color w:val="000000"/>
          <w:highlight w:val="cyan"/>
          <w:u w:val="single"/>
        </w:rPr>
        <w:t>peace and defenc</w:t>
      </w:r>
      <w:r>
        <w:rPr>
          <w:b/>
          <w:bCs/>
          <w:color w:val="000000"/>
          <w:u w:val="single"/>
        </w:rPr>
        <w:t>e</w:t>
      </w:r>
      <w:r w:rsidRPr="00BF36E2">
        <w:rPr>
          <w:color w:val="000000"/>
          <w:sz w:val="10"/>
          <w:szCs w:val="12"/>
        </w:rPr>
        <w:t xml:space="preserve">. For by this Authoritie, given him by every particular man in the Common-Wealth, he hath the use of so much Power and Strength conferred on him, that by terror thereof, he is inabled to forme the wills of them all, to Peace at home, and mutuall ayd against their enemies abroad. ... And </w:t>
      </w:r>
      <w:r w:rsidRPr="009B1F91">
        <w:rPr>
          <w:b/>
          <w:bCs/>
          <w:color w:val="000000"/>
          <w:highlight w:val="cyan"/>
          <w:u w:val="single"/>
        </w:rPr>
        <w:t>because the [Goal]</w:t>
      </w:r>
      <w:r w:rsidRPr="00BF36E2">
        <w:rPr>
          <w:bCs/>
          <w:color w:val="000000"/>
          <w:sz w:val="10"/>
        </w:rPr>
        <w:t xml:space="preserve"> End </w:t>
      </w:r>
      <w:r w:rsidRPr="009B1F91">
        <w:rPr>
          <w:b/>
          <w:bCs/>
          <w:color w:val="000000"/>
          <w:highlight w:val="cyan"/>
          <w:u w:val="single"/>
        </w:rPr>
        <w:t>of [Government</w:t>
      </w:r>
      <w:r>
        <w:rPr>
          <w:b/>
          <w:bCs/>
          <w:color w:val="000000"/>
          <w:u w:val="single"/>
        </w:rPr>
        <w:t>]</w:t>
      </w:r>
      <w:r w:rsidRPr="00BF36E2">
        <w:rPr>
          <w:bCs/>
          <w:color w:val="000000"/>
          <w:sz w:val="10"/>
        </w:rPr>
        <w:t xml:space="preserve"> this Institution, </w:t>
      </w:r>
      <w:r w:rsidRPr="009B1F91">
        <w:rPr>
          <w:b/>
          <w:bCs/>
          <w:color w:val="000000"/>
          <w:highlight w:val="cyan"/>
          <w:u w:val="single"/>
        </w:rPr>
        <w:t>is the Peace and Defence of</w:t>
      </w:r>
      <w:r w:rsidRPr="00BF36E2">
        <w:rPr>
          <w:bCs/>
          <w:color w:val="000000"/>
          <w:sz w:val="10"/>
        </w:rPr>
        <w:t xml:space="preserve"> them </w:t>
      </w:r>
      <w:r w:rsidRPr="009B1F91">
        <w:rPr>
          <w:b/>
          <w:bCs/>
          <w:color w:val="000000"/>
          <w:highlight w:val="cyan"/>
          <w:u w:val="single"/>
        </w:rPr>
        <w:t>all</w:t>
      </w:r>
      <w:r w:rsidRPr="00BF36E2">
        <w:rPr>
          <w:color w:val="000000"/>
          <w:sz w:val="10"/>
          <w:szCs w:val="12"/>
        </w:rPr>
        <w:t>; and whosoever has right to the End, has right to the Means; it belongeth of Right, to whatsoever Man, or Assembly that hath the Soveraignty, to be Judge both of the meanes of Peace and Defence; and also of the hindrances, and disturbances of the same; and to do whatsoever he shall think necessary to be done, both beforehand, for the preserving of Peace and Security, by prevention of discord at home and Hostility from abroad; and, when Peace and Security are lost, for the recovery of the same. </w:t>
      </w:r>
    </w:p>
    <w:p w14:paraId="5702B0CE" w14:textId="77777777" w:rsidR="00BC4973" w:rsidRPr="002401A6" w:rsidRDefault="00BC4973" w:rsidP="00BC4973">
      <w:pPr>
        <w:pStyle w:val="NormalWeb"/>
        <w:spacing w:before="0" w:beforeAutospacing="0" w:after="0" w:afterAutospacing="0"/>
        <w:rPr>
          <w:sz w:val="12"/>
        </w:rPr>
      </w:pPr>
    </w:p>
    <w:p w14:paraId="1D45A561" w14:textId="77777777" w:rsidR="00BC4973" w:rsidRDefault="00BC4973" w:rsidP="00BC4973">
      <w:pPr>
        <w:pStyle w:val="Heading4"/>
      </w:pPr>
      <w:r>
        <w:t xml:space="preserve">Additionally, prefer this framework because upholding security is a prerequisite to pursuing other values like happiness or democracy. </w:t>
      </w:r>
    </w:p>
    <w:p w14:paraId="13E64C36" w14:textId="77777777" w:rsidR="00BC4973" w:rsidRPr="006B33DD" w:rsidRDefault="00BC4973" w:rsidP="00BC4973">
      <w:pPr>
        <w:spacing w:after="0" w:line="240" w:lineRule="auto"/>
        <w:rPr>
          <w:rFonts w:ascii="Times New Roman" w:eastAsia="Times New Roman" w:hAnsi="Times New Roman" w:cs="Times New Roman"/>
          <w:sz w:val="24"/>
          <w:lang w:eastAsia="zh-CN" w:bidi="hi-IN"/>
        </w:rPr>
      </w:pPr>
    </w:p>
    <w:p w14:paraId="05068285" w14:textId="77777777" w:rsidR="00BC4973" w:rsidRPr="004A46CA" w:rsidRDefault="00BC4973" w:rsidP="00BC4973">
      <w:pPr>
        <w:pStyle w:val="Heading3"/>
        <w:rPr>
          <w:rFonts w:asciiTheme="majorHAnsi" w:hAnsiTheme="majorHAnsi" w:cstheme="majorHAnsi"/>
        </w:rPr>
      </w:pPr>
      <w:r w:rsidRPr="004A46CA">
        <w:rPr>
          <w:rFonts w:asciiTheme="majorHAnsi" w:hAnsiTheme="majorHAnsi" w:cstheme="majorHAnsi"/>
        </w:rPr>
        <w:lastRenderedPageBreak/>
        <w:t>Observations</w:t>
      </w:r>
    </w:p>
    <w:p w14:paraId="65C9E60E" w14:textId="77777777" w:rsidR="00BC4973" w:rsidRPr="004A46CA" w:rsidRDefault="00BC4973" w:rsidP="00BC4973">
      <w:pPr>
        <w:rPr>
          <w:rFonts w:asciiTheme="majorHAnsi" w:hAnsiTheme="majorHAnsi" w:cstheme="majorHAnsi"/>
        </w:rPr>
      </w:pPr>
    </w:p>
    <w:p w14:paraId="0D8B9AB4" w14:textId="77777777" w:rsidR="00BC4973" w:rsidRPr="004A46CA" w:rsidRDefault="00BC4973" w:rsidP="00BC4973">
      <w:pPr>
        <w:pStyle w:val="Heading4"/>
        <w:rPr>
          <w:rFonts w:asciiTheme="majorHAnsi" w:hAnsiTheme="majorHAnsi" w:cstheme="majorHAnsi"/>
        </w:rPr>
      </w:pPr>
      <w:r w:rsidRPr="004A46CA">
        <w:rPr>
          <w:rFonts w:asciiTheme="majorHAnsi" w:hAnsiTheme="majorHAnsi" w:cstheme="majorHAnsi"/>
        </w:rPr>
        <w:t xml:space="preserve">Now I offer one observation for the round. The affirmatives burden is to prove that </w:t>
      </w:r>
      <w:r>
        <w:rPr>
          <w:rFonts w:asciiTheme="majorHAnsi" w:hAnsiTheme="majorHAnsi" w:cstheme="majorHAnsi"/>
        </w:rPr>
        <w:t>generally</w:t>
      </w:r>
      <w:r w:rsidRPr="004A46CA">
        <w:rPr>
          <w:rFonts w:asciiTheme="majorHAnsi" w:hAnsiTheme="majorHAnsi" w:cstheme="majorHAnsi"/>
        </w:rPr>
        <w:t xml:space="preserve"> situation</w:t>
      </w:r>
      <w:r>
        <w:rPr>
          <w:rFonts w:asciiTheme="majorHAnsi" w:hAnsiTheme="majorHAnsi" w:cstheme="majorHAnsi"/>
        </w:rPr>
        <w:t>s</w:t>
      </w:r>
      <w:r w:rsidRPr="004A46CA">
        <w:rPr>
          <w:rFonts w:asciiTheme="majorHAnsi" w:hAnsiTheme="majorHAnsi" w:cstheme="majorHAnsi"/>
        </w:rPr>
        <w:t xml:space="preserve"> of “appropriation of outer space” </w:t>
      </w:r>
      <w:r>
        <w:rPr>
          <w:rFonts w:asciiTheme="majorHAnsi" w:hAnsiTheme="majorHAnsi" w:cstheme="majorHAnsi"/>
        </w:rPr>
        <w:t>are</w:t>
      </w:r>
      <w:r w:rsidRPr="004A46CA">
        <w:rPr>
          <w:rFonts w:asciiTheme="majorHAnsi" w:hAnsiTheme="majorHAnsi" w:cstheme="majorHAnsi"/>
        </w:rPr>
        <w:t xml:space="preserve"> unjust – While the negative only has to prove </w:t>
      </w:r>
      <w:r>
        <w:rPr>
          <w:rFonts w:asciiTheme="majorHAnsi" w:hAnsiTheme="majorHAnsi" w:cstheme="majorHAnsi"/>
        </w:rPr>
        <w:t>an</w:t>
      </w:r>
      <w:r w:rsidRPr="004A46CA">
        <w:rPr>
          <w:rFonts w:asciiTheme="majorHAnsi" w:hAnsiTheme="majorHAnsi" w:cstheme="majorHAnsi"/>
        </w:rPr>
        <w:t xml:space="preserve"> instance of it being just for you to vote negative. </w:t>
      </w:r>
    </w:p>
    <w:p w14:paraId="3FBAA948" w14:textId="77777777" w:rsidR="00BC4973" w:rsidRPr="004A46CA" w:rsidRDefault="00BC4973" w:rsidP="00BC4973">
      <w:pPr>
        <w:rPr>
          <w:rFonts w:asciiTheme="majorHAnsi" w:hAnsiTheme="majorHAnsi" w:cstheme="majorHAnsi"/>
        </w:rPr>
      </w:pPr>
    </w:p>
    <w:p w14:paraId="76FD0A57" w14:textId="77777777" w:rsidR="00BC4973" w:rsidRPr="004A46CA" w:rsidRDefault="00BC4973" w:rsidP="00BC4973">
      <w:pPr>
        <w:pStyle w:val="Heading4"/>
        <w:rPr>
          <w:rFonts w:asciiTheme="majorHAnsi" w:hAnsiTheme="majorHAnsi" w:cstheme="majorHAnsi"/>
        </w:rPr>
      </w:pPr>
      <w:r w:rsidRPr="004A46CA">
        <w:rPr>
          <w:rFonts w:asciiTheme="majorHAnsi" w:hAnsiTheme="majorHAnsi" w:cstheme="majorHAnsi"/>
        </w:rPr>
        <w:t xml:space="preserve">The thesis of the negative is that we need private-sector-led innovations, especially from mining, to overcome climate change – The important role of private companies means it simply cannot be unjust. </w:t>
      </w:r>
    </w:p>
    <w:p w14:paraId="6482ADFB" w14:textId="77777777" w:rsidR="00BC4973" w:rsidRPr="004A46CA" w:rsidRDefault="00BC4973" w:rsidP="00BC4973">
      <w:pPr>
        <w:rPr>
          <w:rFonts w:asciiTheme="majorHAnsi" w:hAnsiTheme="majorHAnsi" w:cstheme="majorHAnsi"/>
        </w:rPr>
      </w:pPr>
    </w:p>
    <w:p w14:paraId="04595220" w14:textId="77777777" w:rsidR="00BC4973" w:rsidRPr="004A46CA" w:rsidRDefault="00BC4973" w:rsidP="00BC4973">
      <w:pPr>
        <w:rPr>
          <w:rFonts w:asciiTheme="majorHAnsi" w:eastAsia="Times New Roman" w:hAnsiTheme="majorHAnsi" w:cstheme="majorHAnsi"/>
          <w:sz w:val="24"/>
        </w:rPr>
      </w:pPr>
    </w:p>
    <w:p w14:paraId="71B0443A" w14:textId="77777777" w:rsidR="00BC4973" w:rsidRPr="004A46CA" w:rsidRDefault="00BC4973" w:rsidP="00BC4973">
      <w:pPr>
        <w:pStyle w:val="Heading3"/>
        <w:rPr>
          <w:rFonts w:asciiTheme="majorHAnsi" w:hAnsiTheme="majorHAnsi" w:cstheme="majorHAnsi"/>
        </w:rPr>
      </w:pPr>
      <w:r w:rsidRPr="004A46CA">
        <w:rPr>
          <w:rFonts w:asciiTheme="majorHAnsi" w:hAnsiTheme="majorHAnsi" w:cstheme="majorHAnsi"/>
        </w:rPr>
        <w:lastRenderedPageBreak/>
        <w:t xml:space="preserve">Contention </w:t>
      </w:r>
      <w:r>
        <w:rPr>
          <w:rFonts w:asciiTheme="majorHAnsi" w:hAnsiTheme="majorHAnsi" w:cstheme="majorHAnsi"/>
        </w:rPr>
        <w:t xml:space="preserve">1 </w:t>
      </w:r>
      <w:r w:rsidRPr="004A46CA">
        <w:rPr>
          <w:rFonts w:asciiTheme="majorHAnsi" w:hAnsiTheme="majorHAnsi" w:cstheme="majorHAnsi"/>
        </w:rPr>
        <w:t>– Privatization</w:t>
      </w:r>
    </w:p>
    <w:p w14:paraId="12366487" w14:textId="77777777" w:rsidR="00BC4973" w:rsidRPr="004A46CA" w:rsidRDefault="00BC4973" w:rsidP="00BC4973">
      <w:pPr>
        <w:pStyle w:val="Heading4"/>
        <w:rPr>
          <w:rFonts w:asciiTheme="majorHAnsi" w:hAnsiTheme="majorHAnsi" w:cstheme="majorHAnsi"/>
        </w:rPr>
      </w:pPr>
      <w:r w:rsidRPr="004A46CA">
        <w:rPr>
          <w:rFonts w:asciiTheme="majorHAnsi" w:hAnsiTheme="majorHAnsi" w:cstheme="majorHAnsi"/>
        </w:rPr>
        <w:t xml:space="preserve">The first contention is Privatization – </w:t>
      </w:r>
    </w:p>
    <w:p w14:paraId="4BBB4178" w14:textId="77777777" w:rsidR="00BC4973" w:rsidRPr="004A46CA" w:rsidRDefault="00BC4973" w:rsidP="00BC4973">
      <w:pPr>
        <w:rPr>
          <w:rFonts w:asciiTheme="majorHAnsi" w:eastAsia="Times New Roman" w:hAnsiTheme="majorHAnsi" w:cstheme="majorHAnsi"/>
          <w:sz w:val="24"/>
        </w:rPr>
      </w:pPr>
    </w:p>
    <w:p w14:paraId="69CB7BCC" w14:textId="77777777" w:rsidR="00BC4973" w:rsidRPr="004A46CA" w:rsidRDefault="00BC4973" w:rsidP="00BC4973">
      <w:pPr>
        <w:pStyle w:val="Heading4"/>
        <w:rPr>
          <w:rFonts w:asciiTheme="majorHAnsi" w:hAnsiTheme="majorHAnsi" w:cstheme="majorHAnsi"/>
        </w:rPr>
      </w:pPr>
      <w:r w:rsidRPr="004A46CA">
        <w:rPr>
          <w:rFonts w:asciiTheme="majorHAnsi" w:hAnsiTheme="majorHAnsi" w:cstheme="majorHAnsi"/>
        </w:rPr>
        <w:t xml:space="preserve">Private companies are necessary – They have to be the ones in space to ensure continuous innovations.  </w:t>
      </w:r>
    </w:p>
    <w:p w14:paraId="3E592DD5" w14:textId="77777777" w:rsidR="00BC4973" w:rsidRPr="004A46CA" w:rsidRDefault="00BC4973" w:rsidP="00BC4973">
      <w:pPr>
        <w:rPr>
          <w:rFonts w:asciiTheme="majorHAnsi" w:hAnsiTheme="majorHAnsi" w:cstheme="majorHAnsi"/>
        </w:rPr>
      </w:pPr>
      <w:r w:rsidRPr="004A46CA">
        <w:rPr>
          <w:rStyle w:val="Style13ptBold"/>
          <w:rFonts w:asciiTheme="majorHAnsi" w:hAnsiTheme="majorHAnsi" w:cstheme="majorHAnsi"/>
        </w:rPr>
        <w:t>Hamspson 17,</w:t>
      </w:r>
      <w:r w:rsidRPr="004A46CA">
        <w:rPr>
          <w:rFonts w:asciiTheme="majorHAnsi" w:hAnsiTheme="majorHAnsi" w:cstheme="majorHAnsi"/>
        </w:rPr>
        <w:t xml:space="preserve"> [Joshua Hampson, Security Studies Fellow at the Niskanen Center, 1-25-2017, “The Future of Space Commercialization”, Niskanen Center, </w:t>
      </w:r>
      <w:hyperlink r:id="rId9" w:history="1">
        <w:r w:rsidRPr="004A46CA">
          <w:rPr>
            <w:rStyle w:val="Hyperlink"/>
            <w:rFonts w:asciiTheme="majorHAnsi" w:hAnsiTheme="majorHAnsi" w:cstheme="majorHAnsi"/>
          </w:rPr>
          <w:t>https://republicans-science.house.gov/sites/republicans.science.house.gov/files/documents/TheFutureofSpaceCommercializationFinal.pdf/</w:t>
        </w:r>
      </w:hyperlink>
      <w:r w:rsidRPr="004A46CA">
        <w:rPr>
          <w:rFonts w:asciiTheme="majorHAnsi" w:hAnsiTheme="majorHAnsi" w:cstheme="majorHAnsi"/>
        </w:rPr>
        <w:t>] DurhamSA</w:t>
      </w:r>
    </w:p>
    <w:p w14:paraId="7E400D5B" w14:textId="77777777" w:rsidR="00BC4973" w:rsidRPr="004A46CA" w:rsidRDefault="00BC4973" w:rsidP="00BC4973">
      <w:pPr>
        <w:rPr>
          <w:rStyle w:val="Emphasis"/>
          <w:rFonts w:asciiTheme="majorHAnsi" w:hAnsiTheme="majorHAnsi" w:cstheme="majorHAnsi"/>
        </w:rPr>
      </w:pPr>
      <w:r w:rsidRPr="009B1F91">
        <w:rPr>
          <w:rStyle w:val="StyleUnderline"/>
          <w:rFonts w:asciiTheme="majorHAnsi" w:hAnsiTheme="majorHAnsi" w:cstheme="majorHAnsi"/>
          <w:highlight w:val="cyan"/>
        </w:rPr>
        <w:t xml:space="preserve">Innovation is </w:t>
      </w:r>
      <w:r w:rsidRPr="004A46CA">
        <w:rPr>
          <w:rStyle w:val="StyleUnderline"/>
          <w:rFonts w:asciiTheme="majorHAnsi" w:hAnsiTheme="majorHAnsi" w:cstheme="majorHAnsi"/>
        </w:rPr>
        <w:t xml:space="preserve">generally </w:t>
      </w:r>
      <w:r w:rsidRPr="009B1F91">
        <w:rPr>
          <w:rStyle w:val="StyleUnderline"/>
          <w:rFonts w:asciiTheme="majorHAnsi" w:hAnsiTheme="majorHAnsi" w:cstheme="majorHAnsi"/>
          <w:highlight w:val="cyan"/>
        </w:rPr>
        <w:t>hard to predict</w:t>
      </w:r>
      <w:r w:rsidRPr="004A46CA">
        <w:rPr>
          <w:rStyle w:val="StyleUnderline"/>
          <w:rFonts w:asciiTheme="majorHAnsi" w:hAnsiTheme="majorHAnsi" w:cstheme="majorHAnsi"/>
        </w:rPr>
        <w:t>; some new technologies seem to come out of nowhere and others only take off when paired with a new application</w:t>
      </w:r>
      <w:r w:rsidRPr="004A46CA">
        <w:rPr>
          <w:rFonts w:asciiTheme="majorHAnsi" w:hAnsiTheme="majorHAnsi" w:cstheme="majorHAnsi"/>
          <w:sz w:val="16"/>
        </w:rPr>
        <w:t xml:space="preserve">. </w:t>
      </w:r>
      <w:r w:rsidRPr="004A46CA">
        <w:rPr>
          <w:rStyle w:val="StyleUnderline"/>
          <w:rFonts w:asciiTheme="majorHAnsi" w:hAnsiTheme="majorHAnsi" w:cstheme="majorHAnsi"/>
        </w:rPr>
        <w:t xml:space="preserve">It is difficult to predict the future, but </w:t>
      </w:r>
      <w:r w:rsidRPr="004A46CA">
        <w:rPr>
          <w:rStyle w:val="Emphasis"/>
          <w:rFonts w:asciiTheme="majorHAnsi" w:hAnsiTheme="majorHAnsi" w:cstheme="majorHAnsi"/>
        </w:rPr>
        <w:t xml:space="preserve">it is reasonable to expect that </w:t>
      </w:r>
      <w:r w:rsidRPr="009B1F91">
        <w:rPr>
          <w:rStyle w:val="Emphasis"/>
          <w:rFonts w:asciiTheme="majorHAnsi" w:hAnsiTheme="majorHAnsi" w:cstheme="majorHAnsi"/>
          <w:highlight w:val="cyan"/>
        </w:rPr>
        <w:t>a growing space economy would open opportunities for tech</w:t>
      </w:r>
      <w:r w:rsidRPr="004A46CA">
        <w:rPr>
          <w:rStyle w:val="Emphasis"/>
          <w:rFonts w:asciiTheme="majorHAnsi" w:hAnsiTheme="majorHAnsi" w:cstheme="majorHAnsi"/>
        </w:rPr>
        <w:t xml:space="preserve">nological and organizational </w:t>
      </w:r>
      <w:r w:rsidRPr="009B1F91">
        <w:rPr>
          <w:rStyle w:val="Emphasis"/>
          <w:rFonts w:asciiTheme="majorHAnsi" w:hAnsiTheme="majorHAnsi" w:cstheme="majorHAnsi"/>
          <w:highlight w:val="cyan"/>
        </w:rPr>
        <w:t>innovation</w:t>
      </w:r>
      <w:r w:rsidRPr="004A46CA">
        <w:rPr>
          <w:rFonts w:asciiTheme="majorHAnsi" w:hAnsiTheme="majorHAnsi" w:cstheme="majorHAnsi"/>
          <w:sz w:val="16"/>
        </w:rPr>
        <w:t xml:space="preserve">. </w:t>
      </w:r>
      <w:r w:rsidRPr="004A46CA">
        <w:rPr>
          <w:rStyle w:val="StyleUnderline"/>
          <w:rFonts w:asciiTheme="majorHAnsi" w:hAnsiTheme="majorHAnsi" w:cstheme="majorHAnsi"/>
        </w:rPr>
        <w:t xml:space="preserve">In terms of technology, </w:t>
      </w:r>
      <w:r w:rsidRPr="009B1F91">
        <w:rPr>
          <w:rStyle w:val="Emphasis"/>
          <w:rFonts w:asciiTheme="majorHAnsi" w:hAnsiTheme="majorHAnsi" w:cstheme="majorHAnsi"/>
          <w:highlight w:val="cyan"/>
        </w:rPr>
        <w:t xml:space="preserve">the </w:t>
      </w:r>
      <w:r w:rsidRPr="004A46CA">
        <w:rPr>
          <w:rStyle w:val="Emphasis"/>
          <w:rFonts w:asciiTheme="majorHAnsi" w:hAnsiTheme="majorHAnsi" w:cstheme="majorHAnsi"/>
        </w:rPr>
        <w:t xml:space="preserve">difficult </w:t>
      </w:r>
      <w:r w:rsidRPr="009B1F91">
        <w:rPr>
          <w:rStyle w:val="Emphasis"/>
          <w:rFonts w:asciiTheme="majorHAnsi" w:hAnsiTheme="majorHAnsi" w:cstheme="majorHAnsi"/>
          <w:highlight w:val="cyan"/>
        </w:rPr>
        <w:t>environment of outer space</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helps incentivize progress</w:t>
      </w:r>
      <w:r w:rsidRPr="004A46CA">
        <w:rPr>
          <w:rStyle w:val="Emphasis"/>
          <w:rFonts w:asciiTheme="majorHAnsi" w:hAnsiTheme="majorHAnsi" w:cstheme="majorHAnsi"/>
        </w:rPr>
        <w:t xml:space="preserve"> along the margins.</w:t>
      </w:r>
      <w:r w:rsidRPr="004A46CA">
        <w:rPr>
          <w:rFonts w:asciiTheme="majorHAnsi" w:hAnsiTheme="majorHAnsi" w:cstheme="majorHAnsi"/>
          <w:sz w:val="16"/>
        </w:rPr>
        <w:t xml:space="preserve"> Because each object launched into orbit costs a significant amount of money—at the moment between $27,000 and $43,000 per pound, though that will likely drop in the future —</w:t>
      </w:r>
      <w:r w:rsidRPr="004A46CA">
        <w:rPr>
          <w:rStyle w:val="StyleUnderline"/>
          <w:rFonts w:asciiTheme="majorHAnsi" w:hAnsiTheme="majorHAnsi" w:cstheme="majorHAnsi"/>
        </w:rPr>
        <w:t>each</w:t>
      </w:r>
      <w:r w:rsidRPr="004A46CA">
        <w:rPr>
          <w:rFonts w:asciiTheme="majorHAnsi" w:hAnsiTheme="majorHAnsi" w:cstheme="majorHAnsi"/>
          <w:sz w:val="16"/>
        </w:rPr>
        <w:t xml:space="preserve"> 19 </w:t>
      </w:r>
      <w:proofErr w:type="gramStart"/>
      <w:r w:rsidRPr="004A46CA">
        <w:rPr>
          <w:rStyle w:val="StyleUnderline"/>
          <w:rFonts w:asciiTheme="majorHAnsi" w:hAnsiTheme="majorHAnsi" w:cstheme="majorHAnsi"/>
        </w:rPr>
        <w:t>reduction</w:t>
      </w:r>
      <w:proofErr w:type="gramEnd"/>
      <w:r w:rsidRPr="004A46CA">
        <w:rPr>
          <w:rStyle w:val="StyleUnderline"/>
          <w:rFonts w:asciiTheme="majorHAnsi" w:hAnsiTheme="majorHAnsi" w:cstheme="majorHAnsi"/>
        </w:rPr>
        <w:t xml:space="preserve"> in payload size saves money or means more can be launched</w:t>
      </w:r>
      <w:r w:rsidRPr="004A46CA">
        <w:rPr>
          <w:rFonts w:asciiTheme="majorHAnsi" w:hAnsiTheme="majorHAnsi" w:cstheme="majorHAnsi"/>
          <w:sz w:val="16"/>
        </w:rPr>
        <w:t xml:space="preserve">. At the same time, </w:t>
      </w:r>
      <w:r w:rsidRPr="004A46CA">
        <w:rPr>
          <w:rStyle w:val="StyleUnderline"/>
          <w:rFonts w:asciiTheme="majorHAnsi" w:hAnsiTheme="majorHAnsi" w:cstheme="majorHAnsi"/>
        </w:rPr>
        <w:t>the ability to fit more capability into a smaller satellite opens outer space to actors that previously were priced out of the market</w:t>
      </w:r>
      <w:r w:rsidRPr="004A46CA">
        <w:rPr>
          <w:rFonts w:asciiTheme="majorHAnsi" w:hAnsiTheme="majorHAnsi" w:cstheme="majorHAnsi"/>
          <w:sz w:val="16"/>
        </w:rPr>
        <w:t xml:space="preserve">. This is one of the reasons why small, affordable satellites are increasingly pursued by companies or organizations that cannot afford to launch larger traditional satellites. </w:t>
      </w:r>
      <w:r w:rsidRPr="004A46CA">
        <w:rPr>
          <w:rStyle w:val="StyleUnderline"/>
          <w:rFonts w:asciiTheme="majorHAnsi" w:hAnsiTheme="majorHAnsi" w:cstheme="majorHAnsi"/>
        </w:rPr>
        <w:t>These small</w:t>
      </w:r>
      <w:r w:rsidRPr="004A46CA">
        <w:rPr>
          <w:rFonts w:asciiTheme="majorHAnsi" w:hAnsiTheme="majorHAnsi" w:cstheme="majorHAnsi"/>
          <w:sz w:val="16"/>
        </w:rPr>
        <w:t xml:space="preserve"> 20 </w:t>
      </w:r>
      <w:r w:rsidRPr="004A46CA">
        <w:rPr>
          <w:rStyle w:val="StyleUnderline"/>
          <w:rFonts w:asciiTheme="majorHAnsi" w:hAnsiTheme="majorHAnsi" w:cstheme="majorHAnsi"/>
        </w:rPr>
        <w:t>satellites also provide non-traditional launchers, such as engineering students or prototypers, the opportunity to learn about satellite production and test new technologies before working on a full-sized satellite</w:t>
      </w:r>
      <w:r w:rsidRPr="004A46CA">
        <w:rPr>
          <w:rFonts w:asciiTheme="majorHAnsi" w:hAnsiTheme="majorHAnsi" w:cstheme="majorHAnsi"/>
          <w:sz w:val="16"/>
        </w:rPr>
        <w:t xml:space="preserve">. </w:t>
      </w:r>
      <w:r w:rsidRPr="004A46CA">
        <w:rPr>
          <w:rStyle w:val="Emphasis"/>
          <w:rFonts w:asciiTheme="majorHAnsi" w:hAnsiTheme="majorHAnsi" w:cstheme="majorHAnsi"/>
        </w:rPr>
        <w:t xml:space="preserve">That </w:t>
      </w:r>
      <w:r w:rsidRPr="00D11B12">
        <w:rPr>
          <w:rStyle w:val="Emphasis"/>
          <w:rFonts w:asciiTheme="majorHAnsi" w:hAnsiTheme="majorHAnsi" w:cstheme="majorHAnsi"/>
        </w:rPr>
        <w:t>expansion of developers, experimenters, and testers cannot but help increase innovation opportunities</w:t>
      </w:r>
      <w:r w:rsidRPr="00D11B12">
        <w:rPr>
          <w:rFonts w:asciiTheme="majorHAnsi" w:hAnsiTheme="majorHAnsi" w:cstheme="majorHAnsi"/>
          <w:sz w:val="16"/>
        </w:rPr>
        <w:t xml:space="preserve">. </w:t>
      </w:r>
      <w:r w:rsidRPr="00D11B12">
        <w:rPr>
          <w:rStyle w:val="Emphasis"/>
          <w:rFonts w:asciiTheme="majorHAnsi" w:hAnsiTheme="majorHAnsi" w:cstheme="majorHAnsi"/>
        </w:rPr>
        <w:t>Technological developments from outer space</w:t>
      </w:r>
      <w:r w:rsidRPr="009B1F91">
        <w:rPr>
          <w:rStyle w:val="Emphasis"/>
          <w:rFonts w:asciiTheme="majorHAnsi" w:hAnsiTheme="majorHAnsi" w:cstheme="majorHAnsi"/>
          <w:highlight w:val="cyan"/>
        </w:rPr>
        <w:t xml:space="preserve"> have been applied to </w:t>
      </w:r>
      <w:r w:rsidRPr="004A46CA">
        <w:rPr>
          <w:rStyle w:val="Emphasis"/>
          <w:rFonts w:asciiTheme="majorHAnsi" w:hAnsiTheme="majorHAnsi" w:cstheme="majorHAnsi"/>
        </w:rPr>
        <w:t xml:space="preserve">terrestrial </w:t>
      </w:r>
      <w:r w:rsidRPr="009B1F91">
        <w:rPr>
          <w:rStyle w:val="Emphasis"/>
          <w:rFonts w:asciiTheme="majorHAnsi" w:hAnsiTheme="majorHAnsi" w:cstheme="majorHAnsi"/>
          <w:highlight w:val="cyan"/>
        </w:rPr>
        <w:t xml:space="preserve">life </w:t>
      </w:r>
      <w:r w:rsidRPr="004A46CA">
        <w:rPr>
          <w:rStyle w:val="Emphasis"/>
          <w:rFonts w:asciiTheme="majorHAnsi" w:hAnsiTheme="majorHAnsi" w:cstheme="majorHAnsi"/>
        </w:rPr>
        <w:t>since the earliest days of space exploration</w:t>
      </w:r>
      <w:r w:rsidRPr="004A46CA">
        <w:rPr>
          <w:rFonts w:asciiTheme="majorHAnsi" w:hAnsiTheme="majorHAnsi" w:cstheme="majorHAnsi"/>
          <w:sz w:val="16"/>
        </w:rPr>
        <w:t>. The National Aeronautics and Space Administration (</w:t>
      </w:r>
      <w:r w:rsidRPr="004A46CA">
        <w:rPr>
          <w:rStyle w:val="StyleUnderline"/>
          <w:rFonts w:asciiTheme="majorHAnsi" w:hAnsiTheme="majorHAnsi" w:cstheme="majorHAnsi"/>
        </w:rPr>
        <w:t>NASA) maintains a website that lists technologies that have spun off from such research projects</w:t>
      </w:r>
      <w:r w:rsidRPr="004A46CA">
        <w:rPr>
          <w:rStyle w:val="Emphasis"/>
          <w:rFonts w:asciiTheme="majorHAnsi" w:hAnsiTheme="majorHAnsi" w:cstheme="majorHAnsi"/>
        </w:rPr>
        <w:t>. Lightweight</w:t>
      </w:r>
      <w:r w:rsidRPr="004A46CA">
        <w:rPr>
          <w:rFonts w:asciiTheme="majorHAnsi" w:hAnsiTheme="majorHAnsi" w:cstheme="majorHAnsi"/>
          <w:sz w:val="16"/>
        </w:rPr>
        <w:t xml:space="preserve"> 21 </w:t>
      </w:r>
      <w:r w:rsidRPr="004A46CA">
        <w:rPr>
          <w:rStyle w:val="Emphasis"/>
          <w:rFonts w:asciiTheme="majorHAnsi" w:hAnsiTheme="majorHAnsi" w:cstheme="majorHAnsi"/>
        </w:rPr>
        <w:t>nanotubes</w:t>
      </w:r>
      <w:r w:rsidRPr="004A46CA">
        <w:rPr>
          <w:rFonts w:asciiTheme="majorHAnsi" w:hAnsiTheme="majorHAnsi" w:cstheme="majorHAnsi"/>
          <w:sz w:val="16"/>
        </w:rPr>
        <w:t xml:space="preserve">, useful in protecting astronauts during space exploration, </w:t>
      </w:r>
      <w:r w:rsidRPr="004A46CA">
        <w:rPr>
          <w:rStyle w:val="Emphasis"/>
          <w:rFonts w:asciiTheme="majorHAnsi" w:hAnsiTheme="majorHAnsi" w:cstheme="majorHAnsi"/>
        </w:rPr>
        <w:t>are now being tested for applications in emergency response gear and electrical insulation</w:t>
      </w:r>
      <w:r w:rsidRPr="004A46CA">
        <w:rPr>
          <w:rFonts w:asciiTheme="majorHAnsi" w:hAnsiTheme="majorHAnsi" w:cstheme="majorHAnsi"/>
          <w:sz w:val="16"/>
        </w:rPr>
        <w:t xml:space="preserve">. </w:t>
      </w:r>
      <w:r w:rsidRPr="004A46CA">
        <w:rPr>
          <w:rStyle w:val="StyleUnderline"/>
          <w:rFonts w:asciiTheme="majorHAnsi" w:hAnsiTheme="majorHAnsi" w:cstheme="majorHAnsi"/>
        </w:rPr>
        <w:t>The need for certainty about the resiliency of materials used in space led to the development of an analytics tool useful across a range of industries</w:t>
      </w:r>
      <w:r w:rsidRPr="004A46CA">
        <w:rPr>
          <w:rFonts w:asciiTheme="majorHAnsi" w:hAnsiTheme="majorHAnsi" w:cstheme="majorHAnsi"/>
          <w:sz w:val="16"/>
        </w:rPr>
        <w:t xml:space="preserve">. </w:t>
      </w:r>
      <w:r w:rsidRPr="00D11B12">
        <w:rPr>
          <w:rStyle w:val="StyleUnderline"/>
          <w:rFonts w:asciiTheme="majorHAnsi" w:hAnsiTheme="majorHAnsi" w:cstheme="majorHAnsi"/>
        </w:rPr>
        <w:t>Temper foam, the material used in memory-foam pillows, was developed for NASA for seat covers.</w:t>
      </w:r>
      <w:r w:rsidRPr="00D11B12">
        <w:rPr>
          <w:rFonts w:asciiTheme="majorHAnsi" w:hAnsiTheme="majorHAnsi" w:cstheme="majorHAnsi"/>
          <w:sz w:val="16"/>
        </w:rPr>
        <w:t xml:space="preserve"> </w:t>
      </w:r>
      <w:r w:rsidRPr="00D11B12">
        <w:rPr>
          <w:rStyle w:val="Emphasis"/>
          <w:rFonts w:asciiTheme="majorHAnsi" w:hAnsiTheme="majorHAnsi" w:cstheme="majorHAnsi"/>
        </w:rPr>
        <w:t>As more companies pursue their own space goals,</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more innovations will</w:t>
      </w:r>
      <w:r w:rsidRPr="004A46CA">
        <w:rPr>
          <w:rStyle w:val="Emphasis"/>
          <w:rFonts w:asciiTheme="majorHAnsi" w:hAnsiTheme="majorHAnsi" w:cstheme="majorHAnsi"/>
        </w:rPr>
        <w:t xml:space="preserve"> likely </w:t>
      </w:r>
      <w:r w:rsidRPr="009B1F91">
        <w:rPr>
          <w:rStyle w:val="Emphasis"/>
          <w:rFonts w:asciiTheme="majorHAnsi" w:hAnsiTheme="majorHAnsi" w:cstheme="majorHAnsi"/>
          <w:highlight w:val="cyan"/>
        </w:rPr>
        <w:t>come from the commercial sector</w:t>
      </w:r>
      <w:r w:rsidRPr="004A46CA">
        <w:rPr>
          <w:rStyle w:val="Emphasis"/>
          <w:rFonts w:asciiTheme="majorHAnsi" w:hAnsiTheme="majorHAnsi" w:cstheme="majorHAnsi"/>
        </w:rPr>
        <w:t xml:space="preserve">. Outer space is not just a catalyst for technological </w:t>
      </w:r>
      <w:r w:rsidRPr="00D11B12">
        <w:rPr>
          <w:rStyle w:val="Emphasis"/>
          <w:rFonts w:asciiTheme="majorHAnsi" w:hAnsiTheme="majorHAnsi" w:cstheme="majorHAnsi"/>
        </w:rPr>
        <w:t>development.</w:t>
      </w:r>
      <w:r w:rsidRPr="00D11B12">
        <w:rPr>
          <w:rFonts w:asciiTheme="majorHAnsi" w:hAnsiTheme="majorHAnsi" w:cstheme="majorHAnsi"/>
          <w:sz w:val="16"/>
        </w:rPr>
        <w:t xml:space="preserve"> </w:t>
      </w:r>
      <w:r w:rsidRPr="00D11B12">
        <w:rPr>
          <w:rStyle w:val="StyleUnderline"/>
          <w:rFonts w:asciiTheme="majorHAnsi" w:hAnsiTheme="majorHAnsi" w:cstheme="majorHAnsi"/>
        </w:rPr>
        <w:t xml:space="preserve">Satellite constellations and their unique line-of-sight vantage point </w:t>
      </w:r>
      <w:r w:rsidRPr="00D11B12">
        <w:rPr>
          <w:rStyle w:val="Emphasis"/>
          <w:rFonts w:asciiTheme="majorHAnsi" w:hAnsiTheme="majorHAnsi" w:cstheme="majorHAnsi"/>
        </w:rPr>
        <w:t>can provide new perspectives to old industries</w:t>
      </w:r>
      <w:r w:rsidRPr="00D11B12">
        <w:rPr>
          <w:rFonts w:asciiTheme="majorHAnsi" w:hAnsiTheme="majorHAnsi" w:cstheme="majorHAnsi"/>
          <w:sz w:val="16"/>
        </w:rPr>
        <w:t xml:space="preserve">. </w:t>
      </w:r>
      <w:r w:rsidRPr="00D11B12">
        <w:rPr>
          <w:rStyle w:val="StyleUnderline"/>
          <w:rFonts w:asciiTheme="majorHAnsi" w:hAnsiTheme="majorHAnsi" w:cstheme="majorHAnsi"/>
        </w:rPr>
        <w:t>Deploying satellites into low-Earth orbit, as Facebook wants to do, can connect large, previously-unreached swathes of 22 humanity to the Internet</w:t>
      </w:r>
      <w:r w:rsidRPr="00D11B12">
        <w:rPr>
          <w:rFonts w:asciiTheme="majorHAnsi" w:hAnsiTheme="majorHAnsi" w:cstheme="majorHAnsi"/>
          <w:sz w:val="16"/>
        </w:rPr>
        <w:t xml:space="preserve">. </w:t>
      </w:r>
      <w:r w:rsidRPr="00D11B12">
        <w:rPr>
          <w:rStyle w:val="Emphasis"/>
          <w:rFonts w:asciiTheme="majorHAnsi" w:hAnsiTheme="majorHAnsi" w:cstheme="majorHAnsi"/>
        </w:rPr>
        <w:t>Remote sensing technology could change how whole</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 xml:space="preserve">industries </w:t>
      </w:r>
      <w:r w:rsidRPr="00D11B12">
        <w:rPr>
          <w:rStyle w:val="Emphasis"/>
          <w:rFonts w:asciiTheme="majorHAnsi" w:hAnsiTheme="majorHAnsi" w:cstheme="majorHAnsi"/>
        </w:rPr>
        <w:t>operate, such as crop monitoring, herd management, crisis response, and land evaluation, among others</w:t>
      </w:r>
      <w:r w:rsidRPr="00D11B12">
        <w:rPr>
          <w:rFonts w:asciiTheme="majorHAnsi" w:hAnsiTheme="majorHAnsi" w:cstheme="majorHAnsi"/>
          <w:sz w:val="16"/>
        </w:rPr>
        <w:t xml:space="preserve">. 23 </w:t>
      </w:r>
      <w:r w:rsidRPr="00D11B12">
        <w:rPr>
          <w:rStyle w:val="StyleUnderline"/>
          <w:rFonts w:asciiTheme="majorHAnsi" w:hAnsiTheme="majorHAnsi" w:cstheme="majorHAnsi"/>
        </w:rPr>
        <w:t>While satellites cannot provide all essential information for some of these industries, they can fill in some useful gaps and work as part of a wider system of too</w:t>
      </w:r>
      <w:r w:rsidRPr="00D11B12">
        <w:rPr>
          <w:rFonts w:asciiTheme="majorHAnsi" w:hAnsiTheme="majorHAnsi" w:cstheme="majorHAnsi"/>
          <w:sz w:val="16"/>
        </w:rPr>
        <w:t xml:space="preserve">ls. </w:t>
      </w:r>
      <w:r w:rsidRPr="00D11B12">
        <w:rPr>
          <w:rStyle w:val="Emphasis"/>
          <w:rFonts w:asciiTheme="majorHAnsi" w:hAnsiTheme="majorHAnsi" w:cstheme="majorHAnsi"/>
        </w:rPr>
        <w:t>Space infrastructure,</w:t>
      </w:r>
      <w:r w:rsidRPr="004A46CA">
        <w:rPr>
          <w:rStyle w:val="Emphasis"/>
          <w:rFonts w:asciiTheme="majorHAnsi" w:hAnsiTheme="majorHAnsi" w:cstheme="majorHAnsi"/>
        </w:rPr>
        <w:t xml:space="preserve"> in helping to change how people connect and perceive Earth, could help </w:t>
      </w:r>
      <w:r w:rsidRPr="009B1F91">
        <w:rPr>
          <w:rStyle w:val="Emphasis"/>
          <w:rFonts w:asciiTheme="majorHAnsi" w:hAnsiTheme="majorHAnsi" w:cstheme="majorHAnsi"/>
          <w:highlight w:val="cyan"/>
        </w:rPr>
        <w:t>spark innovations on the ground</w:t>
      </w:r>
      <w:r w:rsidRPr="004A46CA">
        <w:rPr>
          <w:rStyle w:val="Emphasis"/>
          <w:rFonts w:asciiTheme="majorHAnsi" w:hAnsiTheme="majorHAnsi" w:cstheme="majorHAnsi"/>
        </w:rPr>
        <w:t xml:space="preserve"> as well. These innovations, changes to global networks, and new opportunities could lead to wider economic growth.</w:t>
      </w:r>
    </w:p>
    <w:p w14:paraId="7A4D591C" w14:textId="77777777" w:rsidR="00BC4973" w:rsidRPr="004A46CA" w:rsidRDefault="00BC4973" w:rsidP="00BC4973">
      <w:pPr>
        <w:pStyle w:val="Heading4"/>
        <w:rPr>
          <w:rFonts w:asciiTheme="majorHAnsi" w:hAnsiTheme="majorHAnsi" w:cstheme="majorHAnsi"/>
        </w:rPr>
      </w:pPr>
      <w:r w:rsidRPr="004A46CA">
        <w:rPr>
          <w:rFonts w:asciiTheme="majorHAnsi" w:hAnsiTheme="majorHAnsi" w:cstheme="majorHAnsi"/>
        </w:rPr>
        <w:lastRenderedPageBreak/>
        <w:t xml:space="preserve">Stronger innovation decreases risks of extinction, and creates tangible improvements in the quality of life for the people. </w:t>
      </w:r>
    </w:p>
    <w:p w14:paraId="04608D86" w14:textId="77777777" w:rsidR="00BC4973" w:rsidRPr="004A46CA" w:rsidRDefault="00BC4973" w:rsidP="00BC4973">
      <w:pPr>
        <w:rPr>
          <w:rFonts w:asciiTheme="majorHAnsi" w:hAnsiTheme="majorHAnsi" w:cstheme="majorHAnsi"/>
        </w:rPr>
      </w:pPr>
      <w:r w:rsidRPr="004A46CA">
        <w:rPr>
          <w:rStyle w:val="Style13ptBold"/>
          <w:rFonts w:asciiTheme="majorHAnsi" w:hAnsiTheme="majorHAnsi" w:cstheme="majorHAnsi"/>
        </w:rPr>
        <w:t>Matthews 18</w:t>
      </w:r>
      <w:r w:rsidRPr="004A46CA">
        <w:rPr>
          <w:rFonts w:asciiTheme="majorHAnsi" w:hAnsiTheme="majorHAnsi" w:cstheme="majorHAnsi"/>
        </w:rPr>
        <w:t xml:space="preserve"> [Dylan Matthews 10-26-2018 “How to help people millions of years from now” </w:t>
      </w:r>
      <w:hyperlink r:id="rId10" w:history="1">
        <w:r w:rsidRPr="004A46CA">
          <w:rPr>
            <w:rStyle w:val="Hyperlink"/>
            <w:rFonts w:asciiTheme="majorHAnsi" w:hAnsiTheme="majorHAnsi" w:cstheme="majorHAnsi"/>
          </w:rPr>
          <w:t>https://www.vox.com/future-perfect/2018/10/26/18023366/far-future-effective-altruism-existential-risk-doing-good</w:t>
        </w:r>
      </w:hyperlink>
      <w:r w:rsidRPr="004A46CA">
        <w:rPr>
          <w:rFonts w:asciiTheme="majorHAnsi" w:hAnsiTheme="majorHAnsi" w:cstheme="majorHAnsi"/>
        </w:rPr>
        <w:t xml:space="preserve"> (Co-founder of Vox, citing Nick Beckstead @ Rutgers University)] Sachin </w:t>
      </w:r>
    </w:p>
    <w:p w14:paraId="0721F505" w14:textId="77777777" w:rsidR="00BC4973" w:rsidRPr="004A46CA" w:rsidRDefault="00BC4973" w:rsidP="00BC4973">
      <w:pPr>
        <w:rPr>
          <w:rStyle w:val="StyleUnderline"/>
          <w:rFonts w:asciiTheme="majorHAnsi" w:hAnsiTheme="majorHAnsi" w:cstheme="majorHAnsi"/>
          <w:sz w:val="24"/>
        </w:rPr>
      </w:pPr>
      <w:r w:rsidRPr="004A46CA">
        <w:rPr>
          <w:rFonts w:asciiTheme="majorHAnsi" w:hAnsiTheme="majorHAnsi" w:cstheme="majorHAnsi"/>
          <w:sz w:val="16"/>
        </w:rPr>
        <w:t xml:space="preserve">If you care about improving human lives, you should overwhelmingly care about those quadrillions of lives rather than the comparatively small number of people alive today. </w:t>
      </w:r>
      <w:r w:rsidRPr="004A46CA">
        <w:rPr>
          <w:rStyle w:val="StyleUnderline"/>
          <w:rFonts w:asciiTheme="majorHAnsi" w:hAnsiTheme="majorHAnsi" w:cstheme="majorHAnsi"/>
          <w:sz w:val="24"/>
        </w:rPr>
        <w:t>The 7.6 billion people now living</w:t>
      </w:r>
      <w:r w:rsidRPr="004A46CA">
        <w:rPr>
          <w:rFonts w:asciiTheme="majorHAnsi" w:hAnsiTheme="majorHAnsi" w:cstheme="majorHAnsi"/>
          <w:sz w:val="16"/>
        </w:rPr>
        <w:t xml:space="preserve">, after all, </w:t>
      </w:r>
      <w:r w:rsidRPr="004A46CA">
        <w:rPr>
          <w:rStyle w:val="StyleUnderline"/>
          <w:rFonts w:asciiTheme="majorHAnsi" w:hAnsiTheme="majorHAnsi" w:cstheme="majorHAnsi"/>
          <w:sz w:val="24"/>
        </w:rPr>
        <w:t xml:space="preserve">amount to less than 0.003 percent of the population that will live in the </w:t>
      </w:r>
      <w:r w:rsidRPr="004A46CA">
        <w:rPr>
          <w:rStyle w:val="Emphasis"/>
          <w:rFonts w:asciiTheme="majorHAnsi" w:hAnsiTheme="majorHAnsi" w:cstheme="majorHAnsi"/>
          <w:sz w:val="24"/>
        </w:rPr>
        <w:t>future</w:t>
      </w:r>
      <w:r w:rsidRPr="004A46CA">
        <w:rPr>
          <w:rFonts w:asciiTheme="majorHAnsi" w:hAnsiTheme="majorHAnsi" w:cstheme="majorHAnsi"/>
          <w:sz w:val="16"/>
        </w:rPr>
        <w:t xml:space="preserve">. It’s reasonable to suggest that those </w:t>
      </w:r>
      <w:r w:rsidRPr="004A46CA">
        <w:rPr>
          <w:rStyle w:val="Emphasis"/>
          <w:rFonts w:asciiTheme="majorHAnsi" w:hAnsiTheme="majorHAnsi" w:cstheme="majorHAnsi"/>
          <w:sz w:val="24"/>
        </w:rPr>
        <w:t>quadrillions</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 xml:space="preserve">of </w:t>
      </w:r>
      <w:r w:rsidRPr="00D11B12">
        <w:rPr>
          <w:rStyle w:val="StyleUnderline"/>
          <w:rFonts w:asciiTheme="majorHAnsi" w:hAnsiTheme="majorHAnsi" w:cstheme="majorHAnsi"/>
          <w:sz w:val="24"/>
        </w:rPr>
        <w:t>future people have</w:t>
      </w:r>
      <w:r w:rsidRPr="00D11B12">
        <w:rPr>
          <w:rFonts w:asciiTheme="majorHAnsi" w:hAnsiTheme="majorHAnsi" w:cstheme="majorHAnsi"/>
          <w:sz w:val="16"/>
        </w:rPr>
        <w:t xml:space="preserve">, accordingly, </w:t>
      </w:r>
      <w:r w:rsidRPr="00D11B12">
        <w:rPr>
          <w:rStyle w:val="Emphasis"/>
          <w:rFonts w:asciiTheme="majorHAnsi" w:hAnsiTheme="majorHAnsi" w:cstheme="majorHAnsi"/>
          <w:sz w:val="24"/>
          <w:bdr w:val="single" w:sz="4" w:space="0" w:color="auto"/>
        </w:rPr>
        <w:t>hundreds of thousands of times</w:t>
      </w:r>
      <w:r w:rsidRPr="00D11B12">
        <w:rPr>
          <w:rFonts w:asciiTheme="majorHAnsi" w:hAnsiTheme="majorHAnsi" w:cstheme="majorHAnsi"/>
          <w:sz w:val="16"/>
        </w:rPr>
        <w:t xml:space="preserve"> </w:t>
      </w:r>
      <w:r w:rsidRPr="00D11B12">
        <w:rPr>
          <w:rStyle w:val="StyleUnderline"/>
          <w:rFonts w:asciiTheme="majorHAnsi" w:hAnsiTheme="majorHAnsi" w:cstheme="majorHAnsi"/>
          <w:sz w:val="24"/>
        </w:rPr>
        <w:t>more moral weight than</w:t>
      </w:r>
      <w:r w:rsidRPr="004A46CA">
        <w:rPr>
          <w:rStyle w:val="StyleUnderline"/>
          <w:rFonts w:asciiTheme="majorHAnsi" w:hAnsiTheme="majorHAnsi" w:cstheme="majorHAnsi"/>
          <w:sz w:val="24"/>
        </w:rPr>
        <w:t xml:space="preserve"> those of us living here </w:t>
      </w:r>
      <w:r w:rsidRPr="004A46CA">
        <w:rPr>
          <w:rStyle w:val="Emphasis"/>
          <w:rFonts w:asciiTheme="majorHAnsi" w:hAnsiTheme="majorHAnsi" w:cstheme="majorHAnsi"/>
          <w:sz w:val="24"/>
        </w:rPr>
        <w:t>today</w:t>
      </w:r>
      <w:r w:rsidRPr="004A46CA">
        <w:rPr>
          <w:rStyle w:val="StyleUnderline"/>
          <w:rFonts w:asciiTheme="majorHAnsi" w:hAnsiTheme="majorHAnsi" w:cstheme="majorHAnsi"/>
          <w:sz w:val="24"/>
        </w:rPr>
        <w:t xml:space="preserve"> do</w:t>
      </w:r>
      <w:r w:rsidRPr="004A46CA">
        <w:rPr>
          <w:rFonts w:asciiTheme="majorHAnsi" w:hAnsiTheme="majorHAnsi" w:cstheme="majorHAnsi"/>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4A46CA">
        <w:rPr>
          <w:rStyle w:val="StyleUnderline"/>
          <w:rFonts w:asciiTheme="majorHAnsi" w:hAnsiTheme="majorHAnsi" w:cstheme="majorHAnsi"/>
          <w:sz w:val="24"/>
        </w:rPr>
        <w:t xml:space="preserve">The most </w:t>
      </w:r>
      <w:r w:rsidRPr="004A46CA">
        <w:rPr>
          <w:rStyle w:val="Emphasis"/>
          <w:rFonts w:asciiTheme="majorHAnsi" w:hAnsiTheme="majorHAnsi" w:cstheme="majorHAnsi"/>
          <w:sz w:val="24"/>
        </w:rPr>
        <w:t>literal</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 xml:space="preserve">thing it could mean is preventing human </w:t>
      </w:r>
      <w:r w:rsidRPr="004A46CA">
        <w:rPr>
          <w:rStyle w:val="Emphasis"/>
          <w:rFonts w:asciiTheme="majorHAnsi" w:hAnsiTheme="majorHAnsi" w:cstheme="majorHAnsi"/>
          <w:sz w:val="24"/>
        </w:rPr>
        <w:t>extinction</w:t>
      </w:r>
      <w:r w:rsidRPr="004A46CA">
        <w:rPr>
          <w:rFonts w:asciiTheme="majorHAnsi" w:hAnsiTheme="majorHAnsi" w:cstheme="majorHAnsi"/>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4A46CA">
        <w:rPr>
          <w:rStyle w:val="StyleUnderline"/>
          <w:rFonts w:asciiTheme="majorHAnsi" w:hAnsiTheme="majorHAnsi" w:cstheme="majorHAnsi"/>
          <w:sz w:val="24"/>
        </w:rPr>
        <w:t>But</w:t>
      </w:r>
      <w:r w:rsidRPr="004A46CA">
        <w:rPr>
          <w:rFonts w:asciiTheme="majorHAnsi" w:hAnsiTheme="majorHAnsi" w:cstheme="majorHAnsi"/>
          <w:sz w:val="16"/>
        </w:rPr>
        <w:t xml:space="preserve"> in a set of slides he made in 2013, Beckstead makes a compelling case that </w:t>
      </w:r>
      <w:r w:rsidRPr="004A46CA">
        <w:rPr>
          <w:rStyle w:val="StyleUnderline"/>
          <w:rFonts w:asciiTheme="majorHAnsi" w:hAnsiTheme="majorHAnsi" w:cstheme="majorHAnsi"/>
          <w:sz w:val="24"/>
        </w:rPr>
        <w:t xml:space="preserve">while that’s certainly </w:t>
      </w:r>
      <w:r w:rsidRPr="004A46CA">
        <w:rPr>
          <w:rStyle w:val="Emphasis"/>
          <w:rFonts w:asciiTheme="majorHAnsi" w:hAnsiTheme="majorHAnsi" w:cstheme="majorHAnsi"/>
          <w:sz w:val="24"/>
        </w:rPr>
        <w:t>part</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 xml:space="preserve">of what caring about the far future entails, approaches that address </w:t>
      </w:r>
      <w:r w:rsidRPr="004A46CA">
        <w:rPr>
          <w:rStyle w:val="Emphasis"/>
          <w:rFonts w:asciiTheme="majorHAnsi" w:hAnsiTheme="majorHAnsi" w:cstheme="majorHAnsi"/>
          <w:sz w:val="24"/>
        </w:rPr>
        <w:t>specific threats</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to humanity</w:t>
      </w:r>
      <w:r w:rsidRPr="004A46CA">
        <w:rPr>
          <w:rFonts w:asciiTheme="majorHAnsi" w:hAnsiTheme="majorHAnsi" w:cstheme="majorHAnsi"/>
          <w:sz w:val="16"/>
        </w:rPr>
        <w:t xml:space="preserve"> (which he calls “</w:t>
      </w:r>
      <w:r w:rsidRPr="004A46CA">
        <w:rPr>
          <w:rStyle w:val="Emphasis"/>
          <w:rFonts w:asciiTheme="majorHAnsi" w:hAnsiTheme="majorHAnsi" w:cstheme="majorHAnsi"/>
          <w:sz w:val="24"/>
        </w:rPr>
        <w:t>targeted</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approaches</w:t>
      </w:r>
      <w:r w:rsidRPr="004A46CA">
        <w:rPr>
          <w:rFonts w:asciiTheme="majorHAnsi" w:hAnsiTheme="majorHAnsi" w:cstheme="majorHAnsi"/>
          <w:sz w:val="16"/>
        </w:rPr>
        <w:t xml:space="preserve"> to the far future) </w:t>
      </w:r>
      <w:r w:rsidRPr="004A46CA">
        <w:rPr>
          <w:rStyle w:val="StyleUnderline"/>
          <w:rFonts w:asciiTheme="majorHAnsi" w:hAnsiTheme="majorHAnsi" w:cstheme="majorHAnsi"/>
          <w:sz w:val="24"/>
        </w:rPr>
        <w:t xml:space="preserve">have to </w:t>
      </w:r>
      <w:r w:rsidRPr="004A46CA">
        <w:rPr>
          <w:rStyle w:val="Emphasis"/>
          <w:rFonts w:asciiTheme="majorHAnsi" w:hAnsiTheme="majorHAnsi" w:cstheme="majorHAnsi"/>
          <w:sz w:val="24"/>
        </w:rPr>
        <w:t>complement</w:t>
      </w:r>
      <w:r w:rsidRPr="004A46CA">
        <w:rPr>
          <w:rFonts w:asciiTheme="majorHAnsi" w:hAnsiTheme="majorHAnsi" w:cstheme="majorHAnsi"/>
          <w:sz w:val="16"/>
        </w:rPr>
        <w:t xml:space="preserve"> “</w:t>
      </w:r>
      <w:r w:rsidRPr="004A46CA">
        <w:rPr>
          <w:rStyle w:val="Emphasis"/>
          <w:rFonts w:asciiTheme="majorHAnsi" w:hAnsiTheme="majorHAnsi" w:cstheme="majorHAnsi"/>
          <w:sz w:val="24"/>
        </w:rPr>
        <w:t>broad</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 xml:space="preserve">approaches, where instead of trying to </w:t>
      </w:r>
      <w:r w:rsidRPr="004A46CA">
        <w:rPr>
          <w:rStyle w:val="Emphasis"/>
          <w:rFonts w:asciiTheme="majorHAnsi" w:hAnsiTheme="majorHAnsi" w:cstheme="majorHAnsi"/>
          <w:sz w:val="24"/>
        </w:rPr>
        <w:t>predict</w:t>
      </w:r>
      <w:r w:rsidRPr="004A46CA">
        <w:rPr>
          <w:rStyle w:val="StyleUnderline"/>
          <w:rFonts w:asciiTheme="majorHAnsi" w:hAnsiTheme="majorHAnsi" w:cstheme="majorHAnsi"/>
          <w:sz w:val="24"/>
        </w:rPr>
        <w:t xml:space="preserve"> what’s going to kill us all, you just </w:t>
      </w:r>
      <w:r w:rsidRPr="004A46CA">
        <w:rPr>
          <w:rStyle w:val="Emphasis"/>
          <w:rFonts w:asciiTheme="majorHAnsi" w:hAnsiTheme="majorHAnsi" w:cstheme="majorHAnsi"/>
          <w:sz w:val="24"/>
        </w:rPr>
        <w:t>generally try to keep civilization running as best it can</w:t>
      </w:r>
      <w:r w:rsidRPr="004A46CA">
        <w:rPr>
          <w:rStyle w:val="StyleUnderline"/>
          <w:rFonts w:asciiTheme="majorHAnsi" w:hAnsiTheme="majorHAnsi" w:cstheme="majorHAnsi"/>
          <w:sz w:val="24"/>
        </w:rPr>
        <w:t xml:space="preserve">, so that it is, as a whole, well-equipped to deal with </w:t>
      </w:r>
      <w:r w:rsidRPr="004A46CA">
        <w:rPr>
          <w:rStyle w:val="Emphasis"/>
          <w:rFonts w:asciiTheme="majorHAnsi" w:hAnsiTheme="majorHAnsi" w:cstheme="majorHAnsi"/>
          <w:sz w:val="24"/>
        </w:rPr>
        <w:t>potential</w:t>
      </w:r>
      <w:r w:rsidRPr="004A46CA">
        <w:rPr>
          <w:rStyle w:val="StyleUnderline"/>
          <w:rFonts w:asciiTheme="majorHAnsi" w:hAnsiTheme="majorHAnsi" w:cstheme="majorHAnsi"/>
          <w:sz w:val="24"/>
        </w:rPr>
        <w:t xml:space="preserve"> extinction events in the </w:t>
      </w:r>
      <w:r w:rsidRPr="004A46CA">
        <w:rPr>
          <w:rStyle w:val="Emphasis"/>
          <w:rFonts w:asciiTheme="majorHAnsi" w:hAnsiTheme="majorHAnsi" w:cstheme="majorHAnsi"/>
          <w:sz w:val="24"/>
        </w:rPr>
        <w:t>future</w:t>
      </w:r>
      <w:r w:rsidRPr="004A46CA">
        <w:rPr>
          <w:rFonts w:asciiTheme="majorHAnsi" w:hAnsiTheme="majorHAnsi" w:cstheme="majorHAnsi"/>
          <w:sz w:val="16"/>
        </w:rPr>
        <w:t xml:space="preserve">, not just in 2030 or 2040 but in 3500 or 95000 or even 37 million. </w:t>
      </w:r>
      <w:r w:rsidRPr="004A46CA">
        <w:rPr>
          <w:rStyle w:val="StyleUnderline"/>
          <w:rFonts w:asciiTheme="majorHAnsi" w:hAnsiTheme="majorHAnsi" w:cstheme="majorHAnsi"/>
          <w:sz w:val="24"/>
        </w:rPr>
        <w:t xml:space="preserve">In other words, caring about the far future </w:t>
      </w:r>
      <w:r w:rsidRPr="004A46CA">
        <w:rPr>
          <w:rStyle w:val="Emphasis"/>
          <w:rFonts w:asciiTheme="majorHAnsi" w:hAnsiTheme="majorHAnsi" w:cstheme="majorHAnsi"/>
          <w:sz w:val="24"/>
        </w:rPr>
        <w:t>doesn’t mean just paying attention to low-probability risks of total annihilation</w:t>
      </w:r>
      <w:r w:rsidRPr="004A46CA">
        <w:rPr>
          <w:rStyle w:val="StyleUnderline"/>
          <w:rFonts w:asciiTheme="majorHAnsi" w:hAnsiTheme="majorHAnsi" w:cstheme="majorHAnsi"/>
          <w:sz w:val="24"/>
        </w:rPr>
        <w:t xml:space="preserve">; it also means </w:t>
      </w:r>
      <w:r w:rsidRPr="00D11B12">
        <w:rPr>
          <w:rStyle w:val="Emphasis"/>
          <w:rFonts w:asciiTheme="majorHAnsi" w:hAnsiTheme="majorHAnsi" w:cstheme="majorHAnsi"/>
          <w:sz w:val="24"/>
        </w:rPr>
        <w:t>acting on pressing needs now</w:t>
      </w:r>
      <w:r w:rsidRPr="00D11B12">
        <w:rPr>
          <w:rFonts w:asciiTheme="majorHAnsi" w:hAnsiTheme="majorHAnsi" w:cstheme="majorHAnsi"/>
          <w:u w:val="single"/>
        </w:rPr>
        <w:t>. For</w:t>
      </w:r>
      <w:r w:rsidRPr="004A46CA">
        <w:rPr>
          <w:rFonts w:asciiTheme="majorHAnsi" w:hAnsiTheme="majorHAnsi" w:cstheme="majorHAnsi"/>
          <w:u w:val="single"/>
        </w:rPr>
        <w:t xml:space="preserve"> example: </w:t>
      </w:r>
      <w:r w:rsidRPr="009B1F91">
        <w:rPr>
          <w:rStyle w:val="StyleUnderline"/>
          <w:rFonts w:asciiTheme="majorHAnsi" w:hAnsiTheme="majorHAnsi" w:cstheme="majorHAnsi"/>
          <w:sz w:val="24"/>
          <w:highlight w:val="cyan"/>
        </w:rPr>
        <w:t xml:space="preserve">We’re going to be </w:t>
      </w:r>
      <w:r w:rsidRPr="009B1F91">
        <w:rPr>
          <w:rStyle w:val="Emphasis"/>
          <w:rFonts w:asciiTheme="majorHAnsi" w:hAnsiTheme="majorHAnsi" w:cstheme="majorHAnsi"/>
          <w:sz w:val="24"/>
          <w:highlight w:val="cyan"/>
        </w:rPr>
        <w:t>better prepared</w:t>
      </w:r>
      <w:r w:rsidRPr="009B1F91">
        <w:rPr>
          <w:rStyle w:val="StyleUnderline"/>
          <w:rFonts w:asciiTheme="majorHAnsi" w:hAnsiTheme="majorHAnsi" w:cstheme="majorHAnsi"/>
          <w:sz w:val="24"/>
          <w:highlight w:val="cyan"/>
        </w:rPr>
        <w:t xml:space="preserve"> to </w:t>
      </w:r>
      <w:r w:rsidRPr="009B1F91">
        <w:rPr>
          <w:rStyle w:val="StyleUnderline"/>
          <w:rFonts w:asciiTheme="majorHAnsi" w:hAnsiTheme="majorHAnsi" w:cstheme="majorHAnsi"/>
          <w:sz w:val="24"/>
          <w:highlight w:val="cyan"/>
          <w:bdr w:val="single" w:sz="4" w:space="0" w:color="auto"/>
        </w:rPr>
        <w:t xml:space="preserve">prevent extinction from </w:t>
      </w:r>
      <w:r w:rsidRPr="00D11B12">
        <w:rPr>
          <w:rStyle w:val="Emphasis"/>
          <w:rFonts w:asciiTheme="majorHAnsi" w:hAnsiTheme="majorHAnsi" w:cstheme="majorHAnsi"/>
          <w:sz w:val="24"/>
          <w:bdr w:val="single" w:sz="4" w:space="0" w:color="auto"/>
        </w:rPr>
        <w:t>AI</w:t>
      </w:r>
      <w:r w:rsidRPr="00D11B12">
        <w:rPr>
          <w:rStyle w:val="StyleUnderline"/>
          <w:rFonts w:asciiTheme="majorHAnsi" w:hAnsiTheme="majorHAnsi" w:cstheme="majorHAnsi"/>
          <w:sz w:val="24"/>
          <w:bdr w:val="single" w:sz="4" w:space="0" w:color="auto"/>
        </w:rPr>
        <w:t xml:space="preserve"> or a </w:t>
      </w:r>
      <w:r w:rsidRPr="00D11B12">
        <w:rPr>
          <w:rStyle w:val="Emphasis"/>
          <w:rFonts w:asciiTheme="majorHAnsi" w:hAnsiTheme="majorHAnsi" w:cstheme="majorHAnsi"/>
          <w:sz w:val="24"/>
          <w:bdr w:val="single" w:sz="4" w:space="0" w:color="auto"/>
        </w:rPr>
        <w:t>supervirus</w:t>
      </w:r>
      <w:r w:rsidRPr="00D11B12">
        <w:rPr>
          <w:rStyle w:val="StyleUnderline"/>
          <w:rFonts w:asciiTheme="majorHAnsi" w:hAnsiTheme="majorHAnsi" w:cstheme="majorHAnsi"/>
          <w:sz w:val="24"/>
          <w:bdr w:val="single" w:sz="4" w:space="0" w:color="auto"/>
        </w:rPr>
        <w:t xml:space="preserve"> or </w:t>
      </w:r>
      <w:r w:rsidRPr="009B1F91">
        <w:rPr>
          <w:rStyle w:val="Emphasis"/>
          <w:rFonts w:asciiTheme="majorHAnsi" w:hAnsiTheme="majorHAnsi" w:cstheme="majorHAnsi"/>
          <w:sz w:val="24"/>
          <w:highlight w:val="cyan"/>
          <w:bdr w:val="single" w:sz="4" w:space="0" w:color="auto"/>
        </w:rPr>
        <w:t>global warming</w:t>
      </w:r>
      <w:r w:rsidRPr="009B1F91">
        <w:rPr>
          <w:rStyle w:val="StyleUnderline"/>
          <w:rFonts w:asciiTheme="majorHAnsi" w:hAnsiTheme="majorHAnsi" w:cstheme="majorHAnsi"/>
          <w:sz w:val="24"/>
          <w:highlight w:val="cyan"/>
          <w:bdr w:val="single" w:sz="4" w:space="0" w:color="auto"/>
        </w:rPr>
        <w:t xml:space="preserve"> if society </w:t>
      </w:r>
      <w:r w:rsidRPr="00D11B12">
        <w:rPr>
          <w:rStyle w:val="StyleUnderline"/>
          <w:rFonts w:asciiTheme="majorHAnsi" w:hAnsiTheme="majorHAnsi" w:cstheme="majorHAnsi"/>
          <w:sz w:val="24"/>
          <w:bdr w:val="single" w:sz="4" w:space="0" w:color="auto"/>
        </w:rPr>
        <w:t xml:space="preserve">as a whole </w:t>
      </w:r>
      <w:r w:rsidRPr="009B1F91">
        <w:rPr>
          <w:rStyle w:val="StyleUnderline"/>
          <w:rFonts w:asciiTheme="majorHAnsi" w:hAnsiTheme="majorHAnsi" w:cstheme="majorHAnsi"/>
          <w:sz w:val="24"/>
          <w:highlight w:val="cyan"/>
          <w:bdr w:val="single" w:sz="4" w:space="0" w:color="auto"/>
        </w:rPr>
        <w:t xml:space="preserve">makes </w:t>
      </w:r>
      <w:r w:rsidRPr="00D11B12">
        <w:rPr>
          <w:rStyle w:val="Emphasis"/>
          <w:rFonts w:asciiTheme="majorHAnsi" w:hAnsiTheme="majorHAnsi" w:cstheme="majorHAnsi"/>
          <w:sz w:val="24"/>
          <w:bdr w:val="single" w:sz="4" w:space="0" w:color="auto"/>
        </w:rPr>
        <w:t xml:space="preserve">a lot of </w:t>
      </w:r>
      <w:r w:rsidRPr="009B1F91">
        <w:rPr>
          <w:rStyle w:val="Emphasis"/>
          <w:rFonts w:asciiTheme="majorHAnsi" w:hAnsiTheme="majorHAnsi" w:cstheme="majorHAnsi"/>
          <w:sz w:val="24"/>
          <w:highlight w:val="cyan"/>
          <w:bdr w:val="single" w:sz="4" w:space="0" w:color="auto"/>
        </w:rPr>
        <w:t>scientific progress</w:t>
      </w:r>
      <w:r w:rsidRPr="009B1F91">
        <w:rPr>
          <w:rFonts w:asciiTheme="majorHAnsi" w:hAnsiTheme="majorHAnsi" w:cstheme="majorHAnsi"/>
          <w:highlight w:val="cyan"/>
          <w:u w:val="single"/>
          <w:bdr w:val="single" w:sz="4" w:space="0" w:color="auto"/>
        </w:rPr>
        <w:t xml:space="preserve">. </w:t>
      </w:r>
      <w:r w:rsidRPr="00D11B12">
        <w:rPr>
          <w:rFonts w:asciiTheme="majorHAnsi" w:hAnsiTheme="majorHAnsi" w:cstheme="majorHAnsi"/>
          <w:u w:val="single"/>
        </w:rPr>
        <w:t>And a significant bottleneck there is that the vast majority of humanity</w:t>
      </w:r>
      <w:r w:rsidRPr="004A46CA">
        <w:rPr>
          <w:rFonts w:asciiTheme="majorHAnsi" w:hAnsiTheme="majorHAnsi" w:cstheme="majorHAnsi"/>
          <w:u w:val="single"/>
        </w:rPr>
        <w:t xml:space="preserve"> doesn’t get high-enough-quality education to engage in </w:t>
      </w:r>
      <w:r w:rsidRPr="009B1F91">
        <w:rPr>
          <w:rFonts w:asciiTheme="majorHAnsi" w:hAnsiTheme="majorHAnsi" w:cstheme="majorHAnsi"/>
          <w:highlight w:val="cyan"/>
          <w:u w:val="single"/>
        </w:rPr>
        <w:t>scientific research</w:t>
      </w:r>
      <w:r w:rsidRPr="004A46CA">
        <w:rPr>
          <w:rFonts w:asciiTheme="majorHAnsi" w:hAnsiTheme="majorHAnsi" w:cstheme="majorHAnsi"/>
          <w:u w:val="single"/>
        </w:rPr>
        <w:t xml:space="preserve">, if they want to, </w:t>
      </w:r>
      <w:r w:rsidRPr="00121795">
        <w:rPr>
          <w:rFonts w:asciiTheme="majorHAnsi" w:hAnsiTheme="majorHAnsi" w:cstheme="majorHAnsi"/>
          <w:u w:val="single"/>
        </w:rPr>
        <w:t xml:space="preserve">which reduces the </w:t>
      </w:r>
      <w:r w:rsidRPr="00121795">
        <w:rPr>
          <w:rFonts w:asciiTheme="majorHAnsi" w:hAnsiTheme="majorHAnsi" w:cstheme="majorHAnsi"/>
          <w:b/>
          <w:bCs/>
          <w:u w:val="single"/>
          <w:bdr w:val="single" w:sz="4" w:space="0" w:color="auto"/>
        </w:rPr>
        <w:t xml:space="preserve">odds that we have enough </w:t>
      </w:r>
      <w:r w:rsidRPr="009B1F91">
        <w:rPr>
          <w:rFonts w:asciiTheme="majorHAnsi" w:hAnsiTheme="majorHAnsi" w:cstheme="majorHAnsi"/>
          <w:b/>
          <w:bCs/>
          <w:highlight w:val="cyan"/>
          <w:u w:val="single"/>
          <w:bdr w:val="single" w:sz="4" w:space="0" w:color="auto"/>
        </w:rPr>
        <w:t>trained scientists to come up with the breakthroughs</w:t>
      </w:r>
      <w:r w:rsidRPr="009B1F91">
        <w:rPr>
          <w:rFonts w:asciiTheme="majorHAnsi" w:hAnsiTheme="majorHAnsi" w:cstheme="majorHAnsi"/>
          <w:highlight w:val="cyan"/>
          <w:u w:val="single"/>
        </w:rPr>
        <w:t xml:space="preserve"> </w:t>
      </w:r>
      <w:r w:rsidRPr="004A46CA">
        <w:rPr>
          <w:rFonts w:asciiTheme="majorHAnsi" w:hAnsiTheme="majorHAnsi" w:cstheme="majorHAnsi"/>
          <w:u w:val="single"/>
        </w:rPr>
        <w:t xml:space="preserve">we need </w:t>
      </w:r>
      <w:r w:rsidRPr="009B1F91">
        <w:rPr>
          <w:rFonts w:asciiTheme="majorHAnsi" w:hAnsiTheme="majorHAnsi" w:cstheme="majorHAnsi"/>
          <w:highlight w:val="cyan"/>
          <w:u w:val="single"/>
        </w:rPr>
        <w:t>as a civilization to survive and thrive</w:t>
      </w:r>
      <w:r w:rsidRPr="004A46CA">
        <w:rPr>
          <w:rFonts w:asciiTheme="majorHAnsi" w:hAnsiTheme="majorHAnsi" w:cstheme="majorHAnsi"/>
          <w:u w:val="single"/>
        </w:rPr>
        <w:t xml:space="preserve">. </w:t>
      </w:r>
      <w:r w:rsidRPr="004A46CA">
        <w:rPr>
          <w:rStyle w:val="StyleUnderline"/>
          <w:rFonts w:asciiTheme="majorHAnsi" w:hAnsiTheme="majorHAnsi" w:cstheme="majorHAnsi"/>
          <w:sz w:val="24"/>
        </w:rPr>
        <w:t xml:space="preserve">So maybe one </w:t>
      </w:r>
      <w:r w:rsidRPr="00121795">
        <w:rPr>
          <w:rStyle w:val="StyleUnderline"/>
          <w:rFonts w:asciiTheme="majorHAnsi" w:hAnsiTheme="majorHAnsi" w:cstheme="majorHAnsi"/>
          <w:sz w:val="24"/>
        </w:rPr>
        <w:t xml:space="preserve">of the </w:t>
      </w:r>
      <w:r w:rsidRPr="00121795">
        <w:rPr>
          <w:rStyle w:val="Emphasis"/>
          <w:rFonts w:asciiTheme="majorHAnsi" w:hAnsiTheme="majorHAnsi" w:cstheme="majorHAnsi"/>
          <w:sz w:val="24"/>
        </w:rPr>
        <w:t>best thing</w:t>
      </w:r>
      <w:r w:rsidRPr="00121795">
        <w:rPr>
          <w:rStyle w:val="StyleUnderline"/>
          <w:rFonts w:asciiTheme="majorHAnsi" w:hAnsiTheme="majorHAnsi" w:cstheme="majorHAnsi"/>
          <w:sz w:val="24"/>
        </w:rPr>
        <w:t>s we can do for the</w:t>
      </w:r>
      <w:r w:rsidRPr="00121795">
        <w:rPr>
          <w:rFonts w:asciiTheme="majorHAnsi" w:hAnsiTheme="majorHAnsi" w:cstheme="majorHAnsi"/>
          <w:u w:val="single"/>
        </w:rPr>
        <w:t xml:space="preserve"> </w:t>
      </w:r>
      <w:r w:rsidRPr="00121795">
        <w:rPr>
          <w:rStyle w:val="Emphasis"/>
          <w:rFonts w:asciiTheme="majorHAnsi" w:hAnsiTheme="majorHAnsi" w:cstheme="majorHAnsi"/>
          <w:sz w:val="24"/>
        </w:rPr>
        <w:t>far future</w:t>
      </w:r>
      <w:r w:rsidRPr="00121795">
        <w:rPr>
          <w:rFonts w:asciiTheme="majorHAnsi" w:hAnsiTheme="majorHAnsi" w:cstheme="majorHAnsi"/>
          <w:u w:val="single"/>
        </w:rPr>
        <w:t xml:space="preserve"> </w:t>
      </w:r>
      <w:r w:rsidRPr="00121795">
        <w:rPr>
          <w:rStyle w:val="StyleUnderline"/>
          <w:rFonts w:asciiTheme="majorHAnsi" w:hAnsiTheme="majorHAnsi" w:cstheme="majorHAnsi"/>
          <w:sz w:val="24"/>
        </w:rPr>
        <w:t>is to</w:t>
      </w:r>
      <w:r w:rsidRPr="00121795">
        <w:rPr>
          <w:rFonts w:asciiTheme="majorHAnsi" w:hAnsiTheme="majorHAnsi" w:cstheme="majorHAnsi"/>
          <w:u w:val="single"/>
        </w:rPr>
        <w:t xml:space="preserve"> improve</w:t>
      </w:r>
      <w:r w:rsidRPr="004A46CA">
        <w:rPr>
          <w:rFonts w:asciiTheme="majorHAnsi" w:hAnsiTheme="majorHAnsi" w:cstheme="majorHAnsi"/>
          <w:u w:val="single"/>
        </w:rPr>
        <w:t xml:space="preserve"> school systems — here and now — to </w:t>
      </w:r>
      <w:r w:rsidRPr="009B1F91">
        <w:rPr>
          <w:rStyle w:val="StyleUnderline"/>
          <w:rFonts w:asciiTheme="majorHAnsi" w:hAnsiTheme="majorHAnsi" w:cstheme="majorHAnsi"/>
          <w:sz w:val="24"/>
          <w:highlight w:val="cyan"/>
        </w:rPr>
        <w:t>harness</w:t>
      </w:r>
      <w:r w:rsidRPr="004A46CA">
        <w:rPr>
          <w:rFonts w:asciiTheme="majorHAnsi" w:hAnsiTheme="majorHAnsi" w:cstheme="majorHAnsi"/>
          <w:u w:val="single"/>
        </w:rPr>
        <w:t xml:space="preserve"> the group economist Raj Chetty calls “lost Einsteins” (</w:t>
      </w:r>
      <w:r w:rsidRPr="009B1F91">
        <w:rPr>
          <w:rStyle w:val="Emphasis"/>
          <w:rFonts w:asciiTheme="majorHAnsi" w:hAnsiTheme="majorHAnsi" w:cstheme="majorHAnsi"/>
          <w:sz w:val="24"/>
          <w:highlight w:val="cyan"/>
        </w:rPr>
        <w:t>potential innovators</w:t>
      </w:r>
      <w:r w:rsidRPr="004A46CA">
        <w:rPr>
          <w:rFonts w:asciiTheme="majorHAnsi" w:hAnsiTheme="majorHAnsi" w:cstheme="majorHAnsi"/>
          <w:u w:val="single"/>
        </w:rPr>
        <w:t xml:space="preserve"> who are thwarted by poverty </w:t>
      </w:r>
      <w:r w:rsidRPr="009B1F91">
        <w:rPr>
          <w:rFonts w:asciiTheme="majorHAnsi" w:hAnsiTheme="majorHAnsi" w:cstheme="majorHAnsi"/>
          <w:highlight w:val="cyan"/>
          <w:u w:val="single"/>
        </w:rPr>
        <w:t>and</w:t>
      </w:r>
      <w:r w:rsidRPr="004A46CA">
        <w:rPr>
          <w:rFonts w:asciiTheme="majorHAnsi" w:hAnsiTheme="majorHAnsi" w:cstheme="majorHAnsi"/>
          <w:u w:val="single"/>
        </w:rPr>
        <w:t xml:space="preserve"> inequality in rich countries) and, more importantly, the hundreds of millions of kids in developing countries dealing with even worse education systems than those in depressed communities in the rich world.</w:t>
      </w:r>
      <w:r w:rsidRPr="004A46CA">
        <w:rPr>
          <w:rFonts w:asciiTheme="majorHAnsi" w:hAnsiTheme="majorHAnsi" w:cstheme="majorHAnsi"/>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9B1F91">
        <w:rPr>
          <w:rStyle w:val="StyleUnderline"/>
          <w:rFonts w:asciiTheme="majorHAnsi" w:hAnsiTheme="majorHAnsi" w:cstheme="majorHAnsi"/>
          <w:sz w:val="24"/>
          <w:highlight w:val="cyan"/>
        </w:rPr>
        <w:t>improve</w:t>
      </w:r>
      <w:r w:rsidRPr="009B1F91">
        <w:rPr>
          <w:rFonts w:asciiTheme="majorHAnsi" w:hAnsiTheme="majorHAnsi" w:cstheme="majorHAnsi"/>
          <w:sz w:val="16"/>
          <w:highlight w:val="cyan"/>
        </w:rPr>
        <w:t xml:space="preserve"> </w:t>
      </w:r>
      <w:r w:rsidRPr="009B1F91">
        <w:rPr>
          <w:rStyle w:val="Emphasis"/>
          <w:rFonts w:asciiTheme="majorHAnsi" w:hAnsiTheme="majorHAnsi" w:cstheme="majorHAnsi"/>
          <w:sz w:val="24"/>
          <w:highlight w:val="cyan"/>
        </w:rPr>
        <w:t>incentives</w:t>
      </w:r>
      <w:r w:rsidRPr="009B1F91">
        <w:rPr>
          <w:rFonts w:asciiTheme="majorHAnsi" w:hAnsiTheme="majorHAnsi" w:cstheme="majorHAnsi"/>
          <w:sz w:val="16"/>
          <w:highlight w:val="cyan"/>
        </w:rPr>
        <w:t xml:space="preserve"> </w:t>
      </w:r>
      <w:r w:rsidRPr="009B1F91">
        <w:rPr>
          <w:rStyle w:val="StyleUnderline"/>
          <w:rFonts w:asciiTheme="majorHAnsi" w:hAnsiTheme="majorHAnsi" w:cstheme="majorHAnsi"/>
          <w:sz w:val="24"/>
          <w:highlight w:val="cyan"/>
        </w:rPr>
        <w:t>and</w:t>
      </w:r>
      <w:r w:rsidRPr="009B1F91">
        <w:rPr>
          <w:rFonts w:asciiTheme="majorHAnsi" w:hAnsiTheme="majorHAnsi" w:cstheme="majorHAnsi"/>
          <w:sz w:val="16"/>
          <w:highlight w:val="cyan"/>
        </w:rPr>
        <w:t xml:space="preserve"> </w:t>
      </w:r>
      <w:r w:rsidRPr="009B1F91">
        <w:rPr>
          <w:rStyle w:val="Emphasis"/>
          <w:rFonts w:asciiTheme="majorHAnsi" w:hAnsiTheme="majorHAnsi" w:cstheme="majorHAnsi"/>
          <w:sz w:val="24"/>
          <w:highlight w:val="cyan"/>
        </w:rPr>
        <w:t>norms</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in</w:t>
      </w:r>
      <w:r w:rsidRPr="004A46CA">
        <w:rPr>
          <w:rFonts w:asciiTheme="majorHAnsi" w:hAnsiTheme="majorHAnsi" w:cstheme="majorHAnsi"/>
          <w:sz w:val="16"/>
        </w:rPr>
        <w:t xml:space="preserve"> </w:t>
      </w:r>
      <w:r w:rsidRPr="004A46CA">
        <w:rPr>
          <w:rStyle w:val="Emphasis"/>
          <w:rFonts w:asciiTheme="majorHAnsi" w:hAnsiTheme="majorHAnsi" w:cstheme="majorHAnsi"/>
          <w:sz w:val="24"/>
        </w:rPr>
        <w:t>academic work</w:t>
      </w:r>
      <w:r w:rsidRPr="004A46CA">
        <w:rPr>
          <w:rFonts w:asciiTheme="majorHAnsi" w:hAnsiTheme="majorHAnsi" w:cstheme="majorHAnsi"/>
          <w:sz w:val="16"/>
        </w:rPr>
        <w:t xml:space="preserve"> to better advance human knowledge Improve education Advocate for political party X to make future people have values more like political party X ”If you look at these areas (economic growth and </w:t>
      </w:r>
      <w:r w:rsidRPr="004A46CA">
        <w:rPr>
          <w:rFonts w:asciiTheme="majorHAnsi" w:hAnsiTheme="majorHAnsi" w:cstheme="majorHAnsi"/>
          <w:sz w:val="16"/>
        </w:rPr>
        <w:lastRenderedPageBreak/>
        <w:t xml:space="preserve">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4A46CA">
        <w:rPr>
          <w:rStyle w:val="StyleUnderline"/>
          <w:rFonts w:asciiTheme="majorHAnsi" w:hAnsiTheme="majorHAnsi" w:cstheme="majorHAnsi"/>
          <w:sz w:val="24"/>
        </w:rPr>
        <w:t>If the far future is what matters, and generally trying to make the world work better is among the best ways to help the far future, then effective altruism just becomes plain ol’ do-goodery.</w:t>
      </w:r>
    </w:p>
    <w:p w14:paraId="3CC18228" w14:textId="77777777" w:rsidR="00BC4973" w:rsidRPr="004A46CA" w:rsidRDefault="00BC4973" w:rsidP="00BC4973">
      <w:pPr>
        <w:rPr>
          <w:rFonts w:asciiTheme="majorHAnsi" w:eastAsia="Times New Roman" w:hAnsiTheme="majorHAnsi" w:cstheme="majorHAnsi"/>
          <w:sz w:val="24"/>
        </w:rPr>
      </w:pPr>
    </w:p>
    <w:p w14:paraId="66AAFAFE" w14:textId="77777777" w:rsidR="00BC4973" w:rsidRPr="004A46CA" w:rsidRDefault="00BC4973" w:rsidP="00BC4973">
      <w:pPr>
        <w:pStyle w:val="Heading3"/>
        <w:rPr>
          <w:rFonts w:asciiTheme="majorHAnsi" w:hAnsiTheme="majorHAnsi" w:cstheme="majorHAnsi"/>
        </w:rPr>
      </w:pPr>
      <w:r w:rsidRPr="004A46CA">
        <w:rPr>
          <w:rFonts w:asciiTheme="majorHAnsi" w:hAnsiTheme="majorHAnsi" w:cstheme="majorHAnsi"/>
        </w:rPr>
        <w:lastRenderedPageBreak/>
        <w:t xml:space="preserve">Contention </w:t>
      </w:r>
      <w:r>
        <w:rPr>
          <w:rFonts w:asciiTheme="majorHAnsi" w:hAnsiTheme="majorHAnsi" w:cstheme="majorHAnsi"/>
        </w:rPr>
        <w:t xml:space="preserve">2 </w:t>
      </w:r>
      <w:r w:rsidRPr="004A46CA">
        <w:rPr>
          <w:rFonts w:asciiTheme="majorHAnsi" w:hAnsiTheme="majorHAnsi" w:cstheme="majorHAnsi"/>
        </w:rPr>
        <w:t>– Mining</w:t>
      </w:r>
    </w:p>
    <w:p w14:paraId="486BC088" w14:textId="77777777" w:rsidR="00BC4973" w:rsidRPr="004A46CA" w:rsidRDefault="00BC4973" w:rsidP="00BC4973">
      <w:pPr>
        <w:pStyle w:val="Heading4"/>
        <w:rPr>
          <w:rFonts w:asciiTheme="majorHAnsi" w:hAnsiTheme="majorHAnsi" w:cstheme="majorHAnsi"/>
        </w:rPr>
      </w:pPr>
      <w:r w:rsidRPr="004A46CA">
        <w:rPr>
          <w:rFonts w:asciiTheme="majorHAnsi" w:hAnsiTheme="majorHAnsi" w:cstheme="majorHAnsi"/>
        </w:rPr>
        <w:t>The second contention is Mining –</w:t>
      </w:r>
    </w:p>
    <w:p w14:paraId="68C60E93" w14:textId="77777777" w:rsidR="00BC4973" w:rsidRPr="004A46CA" w:rsidRDefault="00BC4973" w:rsidP="00BC4973">
      <w:pPr>
        <w:rPr>
          <w:rFonts w:asciiTheme="majorHAnsi" w:eastAsia="Times New Roman" w:hAnsiTheme="majorHAnsi" w:cstheme="majorHAnsi"/>
          <w:sz w:val="24"/>
        </w:rPr>
      </w:pPr>
    </w:p>
    <w:p w14:paraId="112A1032" w14:textId="77777777" w:rsidR="00BC4973" w:rsidRPr="004A46CA" w:rsidRDefault="00BC4973" w:rsidP="00BC4973">
      <w:pPr>
        <w:rPr>
          <w:rFonts w:asciiTheme="majorHAnsi" w:eastAsia="Times New Roman" w:hAnsiTheme="majorHAnsi" w:cstheme="majorHAnsi"/>
          <w:sz w:val="24"/>
        </w:rPr>
      </w:pPr>
    </w:p>
    <w:p w14:paraId="15BC0C22" w14:textId="77777777" w:rsidR="00BC4973" w:rsidRPr="004A46CA" w:rsidRDefault="00BC4973" w:rsidP="00BC4973">
      <w:pPr>
        <w:pStyle w:val="Heading4"/>
        <w:rPr>
          <w:rFonts w:asciiTheme="majorHAnsi" w:hAnsiTheme="majorHAnsi" w:cstheme="majorHAnsi"/>
        </w:rPr>
      </w:pPr>
      <w:r w:rsidRPr="004A46CA">
        <w:rPr>
          <w:rFonts w:asciiTheme="majorHAnsi" w:hAnsiTheme="majorHAnsi" w:cstheme="majorHAnsi"/>
        </w:rPr>
        <w:t>Asteroid mining preserves the Earth’s environment by curbing pollution, improving water quality, and minimizing the current effects of climate change.</w:t>
      </w:r>
    </w:p>
    <w:p w14:paraId="6A2A3024" w14:textId="77777777" w:rsidR="00BC4973" w:rsidRPr="004A46CA" w:rsidRDefault="00BC4973" w:rsidP="00BC4973">
      <w:pPr>
        <w:rPr>
          <w:rFonts w:asciiTheme="majorHAnsi" w:hAnsiTheme="majorHAnsi" w:cstheme="majorHAnsi"/>
        </w:rPr>
      </w:pPr>
      <w:r w:rsidRPr="004A46CA">
        <w:rPr>
          <w:rStyle w:val="Style13ptBold"/>
          <w:rFonts w:asciiTheme="majorHAnsi" w:hAnsiTheme="majorHAnsi" w:cstheme="majorHAnsi"/>
        </w:rPr>
        <w:t>Hlimi 14,</w:t>
      </w:r>
      <w:r w:rsidRPr="004A46CA">
        <w:rPr>
          <w:rFonts w:asciiTheme="majorHAnsi" w:hAnsiTheme="majorHAnsi" w:cstheme="majorHAnsi"/>
        </w:rPr>
        <w:t xml:space="preserve"> [(International Secretariat Member and Health &amp; Hazards Coordinator for the Centre for International Sustainable Development Law in Montreal, Quebec)</w:t>
      </w:r>
    </w:p>
    <w:p w14:paraId="6F85D354" w14:textId="77777777" w:rsidR="00BC4973" w:rsidRPr="004A46CA" w:rsidRDefault="00BC4973" w:rsidP="00BC4973">
      <w:pPr>
        <w:rPr>
          <w:rFonts w:asciiTheme="majorHAnsi" w:hAnsiTheme="majorHAnsi" w:cstheme="majorHAnsi"/>
        </w:rPr>
      </w:pPr>
      <w:r w:rsidRPr="004A46CA">
        <w:rPr>
          <w:rFonts w:asciiTheme="majorHAnsi" w:hAnsiTheme="majorHAnsi" w:cstheme="majorHAnsi"/>
        </w:rPr>
        <w:t xml:space="preserve"> Tina Hlimi, “The Next Frontier: An Overview of the Legal and Environmental Implications of Near-Earth Asteroid Mining,” 2014, Annals of Air and Space Law, Accessed July 14, 2021,</w:t>
      </w:r>
      <w:hyperlink r:id="rId11">
        <w:r w:rsidRPr="004A46CA">
          <w:rPr>
            <w:rStyle w:val="Hyperlink"/>
            <w:rFonts w:asciiTheme="majorHAnsi" w:hAnsiTheme="majorHAnsi" w:cstheme="majorHAnsi"/>
          </w:rPr>
          <w:t xml:space="preserve"> </w:t>
        </w:r>
      </w:hyperlink>
      <w:hyperlink r:id="rId12">
        <w:r w:rsidRPr="004A46CA">
          <w:rPr>
            <w:rStyle w:val="Hyperlink"/>
            <w:rFonts w:asciiTheme="majorHAnsi" w:hAnsiTheme="majorHAnsi" w:cstheme="majorHAnsi"/>
          </w:rPr>
          <w:t>https://papers.ssrn.com/sol3/papers.cfm?abstract_id=2546924</w:t>
        </w:r>
      </w:hyperlink>
      <w:r w:rsidRPr="004A46CA">
        <w:rPr>
          <w:rFonts w:asciiTheme="majorHAnsi" w:hAnsiTheme="majorHAnsi" w:cstheme="majorHAnsi"/>
        </w:rPr>
        <w:t>] Recut DurhamSA</w:t>
      </w:r>
    </w:p>
    <w:p w14:paraId="7C094030" w14:textId="77777777" w:rsidR="00BC4973" w:rsidRPr="004A46CA" w:rsidRDefault="00BC4973" w:rsidP="00BC4973">
      <w:pPr>
        <w:rPr>
          <w:rFonts w:asciiTheme="majorHAnsi" w:eastAsia="Times New Roman" w:hAnsiTheme="majorHAnsi" w:cstheme="majorHAnsi"/>
          <w:sz w:val="24"/>
        </w:rPr>
      </w:pPr>
      <w:r w:rsidRPr="004A46CA">
        <w:rPr>
          <w:rFonts w:asciiTheme="majorHAnsi" w:eastAsia="Times New Roman" w:hAnsiTheme="majorHAnsi" w:cstheme="majorHAnsi"/>
          <w:sz w:val="24"/>
        </w:rPr>
        <w:t xml:space="preserve"> </w:t>
      </w:r>
    </w:p>
    <w:p w14:paraId="09F06940" w14:textId="77777777" w:rsidR="00BC4973" w:rsidRPr="004A46CA" w:rsidRDefault="00BC4973" w:rsidP="00BC4973">
      <w:pPr>
        <w:rPr>
          <w:rFonts w:asciiTheme="majorHAnsi" w:eastAsia="Times New Roman" w:hAnsiTheme="majorHAnsi" w:cstheme="majorHAnsi"/>
          <w:sz w:val="24"/>
        </w:rPr>
      </w:pPr>
      <w:r w:rsidRPr="004A46CA">
        <w:rPr>
          <w:rFonts w:asciiTheme="majorHAnsi" w:eastAsia="Times New Roman" w:hAnsiTheme="majorHAnsi" w:cstheme="majorHAnsi"/>
          <w:sz w:val="16"/>
          <w:szCs w:val="16"/>
        </w:rPr>
        <w:t xml:space="preserve">Let us recapitulate what we have already found. Shortage of resources is not a fact; it is an illusion born of ignorance. </w:t>
      </w:r>
      <w:r w:rsidRPr="004A46CA">
        <w:rPr>
          <w:rFonts w:asciiTheme="majorHAnsi" w:eastAsia="Times New Roman" w:hAnsiTheme="majorHAnsi" w:cstheme="majorHAnsi"/>
          <w:sz w:val="24"/>
          <w:u w:val="single"/>
        </w:rPr>
        <w:t xml:space="preserve">Scientifically and technically feasible improvements in launch vehicles will make </w:t>
      </w:r>
      <w:r w:rsidRPr="004A46CA">
        <w:rPr>
          <w:rFonts w:asciiTheme="majorHAnsi" w:eastAsia="Times New Roman" w:hAnsiTheme="majorHAnsi" w:cstheme="majorHAnsi"/>
          <w:b/>
          <w:sz w:val="24"/>
          <w:u w:val="single"/>
        </w:rPr>
        <w:t>departure from Earth easy and inexpensive</w:t>
      </w:r>
      <w:r w:rsidRPr="004A46CA">
        <w:rPr>
          <w:rFonts w:asciiTheme="majorHAnsi" w:eastAsia="Times New Roman" w:hAnsiTheme="majorHAnsi" w:cstheme="majorHAnsi"/>
          <w:sz w:val="24"/>
          <w:u w:val="single"/>
        </w:rPr>
        <w:t>.</w:t>
      </w:r>
      <w:r w:rsidRPr="004A46CA">
        <w:rPr>
          <w:rFonts w:asciiTheme="majorHAnsi" w:eastAsia="Times New Roman" w:hAnsiTheme="majorHAnsi" w:cstheme="majorHAnsi"/>
          <w:sz w:val="16"/>
          <w:szCs w:val="16"/>
        </w:rPr>
        <w:t xml:space="preserve"> Once we have a foothold in space, the mass of the asteroid belt will be at our disposal, permitting us to provide for the material needs of a million times as many people as Earth can hold. Solar power can provide all the energy needs of this vast civilisation (10,000,000 billion people) from now until the Sun expires. Using less than one percent of the helium-3 energy resources of Uranus and Neptune for fusion propulsion, we could send a billion interstellar arks, each containing a billion people, to the stars. There are about a billion Sun-like stars in our galaxy. We have the resources to colonise the entire Milky Way. In addition to demystifying the legal doctrine governing outer space natural resource appropriation it is also necessary to weigh the benefits and detriments of space-faring activities. Foremost, States around the world are developing at unprecedented rates and the human population is mounting in conjunction with demand for natural resources to sustain the current and newly established western standard of living. One of the fastest growing nations, China, is experiencing unhindered growth facilitated by fossil fuel use from coal and extensive mining. This has caused substantial water, soil and air degradation. In the face of these troubles, </w:t>
      </w:r>
      <w:r w:rsidRPr="009B1F91">
        <w:rPr>
          <w:rFonts w:asciiTheme="majorHAnsi" w:eastAsia="Times New Roman" w:hAnsiTheme="majorHAnsi" w:cstheme="majorHAnsi"/>
          <w:sz w:val="24"/>
          <w:highlight w:val="cyan"/>
          <w:u w:val="single"/>
        </w:rPr>
        <w:t>[Near Earth Asteroid mining</w:t>
      </w:r>
      <w:r w:rsidRPr="00D11B12">
        <w:rPr>
          <w:rFonts w:asciiTheme="majorHAnsi" w:eastAsia="Times New Roman" w:hAnsiTheme="majorHAnsi" w:cstheme="majorHAnsi"/>
          <w:sz w:val="24"/>
          <w:u w:val="single"/>
        </w:rPr>
        <w:t xml:space="preserve">, or] NEA </w:t>
      </w:r>
      <w:proofErr w:type="gramStart"/>
      <w:r w:rsidRPr="00D11B12">
        <w:rPr>
          <w:rFonts w:asciiTheme="majorHAnsi" w:eastAsia="Times New Roman" w:hAnsiTheme="majorHAnsi" w:cstheme="majorHAnsi"/>
          <w:sz w:val="24"/>
          <w:u w:val="single"/>
        </w:rPr>
        <w:t>mining[</w:t>
      </w:r>
      <w:proofErr w:type="gramEnd"/>
      <w:r w:rsidRPr="00D11B12">
        <w:rPr>
          <w:rFonts w:asciiTheme="majorHAnsi" w:eastAsia="Times New Roman" w:hAnsiTheme="majorHAnsi" w:cstheme="majorHAnsi"/>
          <w:sz w:val="24"/>
          <w:u w:val="single"/>
        </w:rPr>
        <w:t xml:space="preserve">,] could be the </w:t>
      </w:r>
      <w:r w:rsidRPr="009B1F91">
        <w:rPr>
          <w:rFonts w:asciiTheme="majorHAnsi" w:eastAsia="Times New Roman" w:hAnsiTheme="majorHAnsi" w:cstheme="majorHAnsi"/>
          <w:sz w:val="24"/>
          <w:highlight w:val="cyan"/>
          <w:u w:val="single"/>
        </w:rPr>
        <w:t>key to preserving the Earth</w:t>
      </w:r>
      <w:r w:rsidRPr="009B1F91">
        <w:rPr>
          <w:rFonts w:asciiTheme="majorHAnsi" w:eastAsia="Times New Roman" w:hAnsiTheme="majorHAnsi" w:cstheme="majorHAnsi"/>
          <w:sz w:val="16"/>
          <w:szCs w:val="16"/>
          <w:highlight w:val="cyan"/>
        </w:rPr>
        <w:t>'</w:t>
      </w:r>
      <w:r w:rsidRPr="004A46CA">
        <w:rPr>
          <w:rFonts w:asciiTheme="majorHAnsi" w:eastAsia="Times New Roman" w:hAnsiTheme="majorHAnsi" w:cstheme="majorHAnsi"/>
          <w:sz w:val="16"/>
          <w:szCs w:val="16"/>
        </w:rPr>
        <w:t xml:space="preserve">s bounty </w:t>
      </w:r>
      <w:r w:rsidRPr="004A46CA">
        <w:rPr>
          <w:rFonts w:asciiTheme="majorHAnsi" w:eastAsia="Times New Roman" w:hAnsiTheme="majorHAnsi" w:cstheme="majorHAnsi"/>
          <w:sz w:val="24"/>
          <w:u w:val="single"/>
        </w:rPr>
        <w:t xml:space="preserve">and replenishing contaminated water supplies. </w:t>
      </w:r>
      <w:r w:rsidRPr="00D11B12">
        <w:rPr>
          <w:rFonts w:asciiTheme="majorHAnsi" w:eastAsia="Times New Roman" w:hAnsiTheme="majorHAnsi" w:cstheme="majorHAnsi"/>
          <w:sz w:val="24"/>
          <w:u w:val="single"/>
        </w:rPr>
        <w:t xml:space="preserve">The influx of </w:t>
      </w:r>
      <w:r w:rsidRPr="009B1F91">
        <w:rPr>
          <w:rFonts w:asciiTheme="majorHAnsi" w:eastAsia="Times New Roman" w:hAnsiTheme="majorHAnsi" w:cstheme="majorHAnsi"/>
          <w:sz w:val="24"/>
          <w:highlight w:val="cyan"/>
          <w:u w:val="single"/>
        </w:rPr>
        <w:t xml:space="preserve">natural resources. [Mining] could </w:t>
      </w:r>
      <w:r w:rsidRPr="009B1F91">
        <w:rPr>
          <w:rFonts w:asciiTheme="majorHAnsi" w:eastAsia="Times New Roman" w:hAnsiTheme="majorHAnsi" w:cstheme="majorHAnsi"/>
          <w:b/>
          <w:sz w:val="24"/>
          <w:highlight w:val="cyan"/>
          <w:u w:val="single"/>
        </w:rPr>
        <w:t>thwart the burning of</w:t>
      </w:r>
      <w:r w:rsidRPr="004A46CA">
        <w:rPr>
          <w:rFonts w:asciiTheme="majorHAnsi" w:eastAsia="Times New Roman" w:hAnsiTheme="majorHAnsi" w:cstheme="majorHAnsi"/>
          <w:sz w:val="24"/>
          <w:u w:val="single"/>
        </w:rPr>
        <w:t xml:space="preserve"> </w:t>
      </w:r>
      <w:r w:rsidRPr="004A46CA">
        <w:rPr>
          <w:rFonts w:asciiTheme="majorHAnsi" w:eastAsia="Times New Roman" w:hAnsiTheme="majorHAnsi" w:cstheme="majorHAnsi"/>
          <w:sz w:val="16"/>
          <w:szCs w:val="16"/>
        </w:rPr>
        <w:t xml:space="preserve">dirty </w:t>
      </w:r>
      <w:r w:rsidRPr="009B1F91">
        <w:rPr>
          <w:rFonts w:asciiTheme="majorHAnsi" w:eastAsia="Times New Roman" w:hAnsiTheme="majorHAnsi" w:cstheme="majorHAnsi"/>
          <w:b/>
          <w:sz w:val="24"/>
          <w:highlight w:val="cyan"/>
          <w:u w:val="single"/>
        </w:rPr>
        <w:t>coal and fossil fuels</w:t>
      </w:r>
      <w:r w:rsidRPr="009B1F91">
        <w:rPr>
          <w:rFonts w:asciiTheme="majorHAnsi" w:eastAsia="Times New Roman" w:hAnsiTheme="majorHAnsi" w:cstheme="majorHAnsi"/>
          <w:sz w:val="16"/>
          <w:szCs w:val="16"/>
          <w:highlight w:val="cyan"/>
        </w:rPr>
        <w:t>,</w:t>
      </w:r>
      <w:r w:rsidRPr="004A46CA">
        <w:rPr>
          <w:rFonts w:asciiTheme="majorHAnsi" w:eastAsia="Times New Roman" w:hAnsiTheme="majorHAnsi" w:cstheme="majorHAnsi"/>
          <w:sz w:val="16"/>
          <w:szCs w:val="16"/>
        </w:rPr>
        <w:t xml:space="preserve"> thereby </w:t>
      </w:r>
      <w:r w:rsidRPr="009B1F91">
        <w:rPr>
          <w:rFonts w:asciiTheme="majorHAnsi" w:eastAsia="Times New Roman" w:hAnsiTheme="majorHAnsi" w:cstheme="majorHAnsi"/>
          <w:b/>
          <w:sz w:val="24"/>
          <w:highlight w:val="cyan"/>
          <w:u w:val="single"/>
        </w:rPr>
        <w:t>mitigating the effects of climate change,</w:t>
      </w:r>
      <w:r w:rsidRPr="004A46CA">
        <w:rPr>
          <w:rFonts w:asciiTheme="majorHAnsi" w:eastAsia="Times New Roman" w:hAnsiTheme="majorHAnsi" w:cstheme="majorHAnsi"/>
          <w:sz w:val="24"/>
          <w:u w:val="single"/>
        </w:rPr>
        <w:t xml:space="preserve"> such as, rising sea level, atmospheric pollution, melting of sea ice and rising temperatures. </w:t>
      </w:r>
      <w:r w:rsidRPr="00D11B12">
        <w:rPr>
          <w:rFonts w:asciiTheme="majorHAnsi" w:eastAsia="Times New Roman" w:hAnsiTheme="majorHAnsi" w:cstheme="majorHAnsi"/>
          <w:sz w:val="24"/>
          <w:u w:val="single"/>
        </w:rPr>
        <w:t xml:space="preserve">NEA harvesting could </w:t>
      </w:r>
      <w:r w:rsidRPr="00D11B12">
        <w:rPr>
          <w:rFonts w:asciiTheme="majorHAnsi" w:eastAsia="Times New Roman" w:hAnsiTheme="majorHAnsi" w:cstheme="majorHAnsi"/>
          <w:sz w:val="16"/>
          <w:szCs w:val="16"/>
        </w:rPr>
        <w:t>also</w:t>
      </w:r>
      <w:r w:rsidRPr="00D11B12">
        <w:rPr>
          <w:rFonts w:asciiTheme="majorHAnsi" w:eastAsia="Times New Roman" w:hAnsiTheme="majorHAnsi" w:cstheme="majorHAnsi"/>
          <w:sz w:val="24"/>
          <w:u w:val="single"/>
        </w:rPr>
        <w:t xml:space="preserve"> protect the ocean and the fragile and largely unexplored deep seabeds from oil and gas drilling. It could furthermore </w:t>
      </w:r>
      <w:r w:rsidRPr="009B1F91">
        <w:rPr>
          <w:rFonts w:asciiTheme="majorHAnsi" w:eastAsia="Times New Roman" w:hAnsiTheme="majorHAnsi" w:cstheme="majorHAnsi"/>
          <w:sz w:val="24"/>
          <w:highlight w:val="cyan"/>
          <w:u w:val="single"/>
        </w:rPr>
        <w:t xml:space="preserve">protect ecosystems </w:t>
      </w:r>
      <w:r w:rsidRPr="00D11B12">
        <w:rPr>
          <w:rFonts w:asciiTheme="majorHAnsi" w:eastAsia="Times New Roman" w:hAnsiTheme="majorHAnsi" w:cstheme="majorHAnsi"/>
          <w:sz w:val="24"/>
          <w:u w:val="single"/>
        </w:rPr>
        <w:t>from rare-earth mineral mining</w:t>
      </w:r>
      <w:r w:rsidRPr="00D11B12">
        <w:rPr>
          <w:rFonts w:asciiTheme="majorHAnsi" w:eastAsia="Times New Roman" w:hAnsiTheme="majorHAnsi" w:cstheme="majorHAnsi"/>
          <w:sz w:val="16"/>
          <w:szCs w:val="16"/>
        </w:rPr>
        <w:t xml:space="preserve"> predominantly</w:t>
      </w:r>
      <w:r w:rsidRPr="004A46CA">
        <w:rPr>
          <w:rFonts w:asciiTheme="majorHAnsi" w:eastAsia="Times New Roman" w:hAnsiTheme="majorHAnsi" w:cstheme="majorHAnsi"/>
          <w:sz w:val="16"/>
          <w:szCs w:val="16"/>
        </w:rPr>
        <w:t xml:space="preserve"> used to fuel the electronics sector.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w:t>
      </w:r>
      <w:r w:rsidRPr="004A46CA">
        <w:rPr>
          <w:rFonts w:asciiTheme="majorHAnsi" w:eastAsia="Times New Roman" w:hAnsiTheme="majorHAnsi" w:cstheme="majorHAnsi"/>
          <w:sz w:val="24"/>
          <w:u w:val="single"/>
        </w:rPr>
        <w:t xml:space="preserve">Japan's 2011 discovery of rare-earth minerals in the ocean-bed deposits </w:t>
      </w:r>
      <w:r w:rsidRPr="004A46CA">
        <w:rPr>
          <w:rFonts w:asciiTheme="majorHAnsi" w:eastAsia="Times New Roman" w:hAnsiTheme="majorHAnsi" w:cstheme="majorHAnsi"/>
          <w:sz w:val="16"/>
          <w:szCs w:val="16"/>
        </w:rPr>
        <w:t xml:space="preserve">of the Pacific Exclusive Economic Zone (PEEZ) thereby necessitating risky, deep-sea mining techniques, which </w:t>
      </w:r>
      <w:r w:rsidRPr="004A46CA">
        <w:rPr>
          <w:rFonts w:asciiTheme="majorHAnsi" w:eastAsia="Times New Roman" w:hAnsiTheme="majorHAnsi" w:cstheme="majorHAnsi"/>
          <w:sz w:val="24"/>
          <w:u w:val="single"/>
        </w:rPr>
        <w:t>may result in marine pollution if not carefully designed and developed. Other States, which have joined the environmentally destructive rare-earth mineral exploration movement include India, Canada, Tanzania, Australia, Brazil and Vietnam.</w:t>
      </w:r>
      <w:r w:rsidRPr="004A46CA">
        <w:rPr>
          <w:rFonts w:asciiTheme="majorHAnsi" w:eastAsia="Times New Roman" w:hAnsiTheme="majorHAnsi" w:cstheme="majorHAnsi"/>
          <w:sz w:val="16"/>
          <w:szCs w:val="16"/>
        </w:rPr>
        <w:t xml:space="preserve"> There is accordingly much competition and exploration for rare-earth minerals which could result in significant exploitation of untouched areas like the PEEZ seabed and Mongolia. </w:t>
      </w:r>
      <w:r w:rsidRPr="004A46CA">
        <w:rPr>
          <w:rFonts w:asciiTheme="majorHAnsi" w:eastAsia="Times New Roman" w:hAnsiTheme="majorHAnsi" w:cstheme="majorHAnsi"/>
          <w:sz w:val="24"/>
          <w:u w:val="single"/>
        </w:rPr>
        <w:t>Other regions which may soon be targeted for mineral and hydrological resources include Antarctica and the Arctic.</w:t>
      </w:r>
      <w:r w:rsidRPr="004A46CA">
        <w:rPr>
          <w:rFonts w:asciiTheme="majorHAnsi" w:eastAsia="Times New Roman" w:hAnsiTheme="majorHAnsi" w:cstheme="majorHAnsi"/>
          <w:sz w:val="16"/>
          <w:szCs w:val="16"/>
        </w:rPr>
        <w:t xml:space="preserve"> With the advent of technological advances, environmentally destructive practices such as refining may soon occur in outer </w:t>
      </w:r>
      <w:r w:rsidRPr="004A46CA">
        <w:rPr>
          <w:rFonts w:asciiTheme="majorHAnsi" w:eastAsia="Times New Roman" w:hAnsiTheme="majorHAnsi" w:cstheme="majorHAnsi"/>
          <w:sz w:val="16"/>
          <w:szCs w:val="16"/>
        </w:rPr>
        <w:lastRenderedPageBreak/>
        <w:t xml:space="preserve">space, sparing the Earth of pollution. Accordingly, </w:t>
      </w:r>
      <w:r w:rsidRPr="00D11B12">
        <w:rPr>
          <w:rFonts w:asciiTheme="majorHAnsi" w:eastAsia="Times New Roman" w:hAnsiTheme="majorHAnsi" w:cstheme="majorHAnsi"/>
          <w:sz w:val="24"/>
          <w:u w:val="single"/>
        </w:rPr>
        <w:t xml:space="preserve">NEA mining is a viable technology for </w:t>
      </w:r>
      <w:r w:rsidRPr="009B1F91">
        <w:rPr>
          <w:rFonts w:asciiTheme="majorHAnsi" w:eastAsia="Times New Roman" w:hAnsiTheme="majorHAnsi" w:cstheme="majorHAnsi"/>
          <w:sz w:val="24"/>
          <w:highlight w:val="cyan"/>
          <w:u w:val="single"/>
        </w:rPr>
        <w:t>preserving the Earth's environment by curbing</w:t>
      </w:r>
      <w:r w:rsidRPr="004A46CA">
        <w:rPr>
          <w:rFonts w:asciiTheme="majorHAnsi" w:eastAsia="Times New Roman" w:hAnsiTheme="majorHAnsi" w:cstheme="majorHAnsi"/>
          <w:sz w:val="24"/>
          <w:u w:val="single"/>
        </w:rPr>
        <w:t xml:space="preserve"> atmospheric and marine </w:t>
      </w:r>
      <w:r w:rsidRPr="009B1F91">
        <w:rPr>
          <w:rFonts w:asciiTheme="majorHAnsi" w:eastAsia="Times New Roman" w:hAnsiTheme="majorHAnsi" w:cstheme="majorHAnsi"/>
          <w:sz w:val="24"/>
          <w:highlight w:val="cyan"/>
          <w:u w:val="single"/>
        </w:rPr>
        <w:t>pollution, enhancing water supply</w:t>
      </w:r>
      <w:r w:rsidRPr="004A46CA">
        <w:rPr>
          <w:rFonts w:asciiTheme="majorHAnsi" w:eastAsia="Times New Roman" w:hAnsiTheme="majorHAnsi" w:cstheme="majorHAnsi"/>
          <w:sz w:val="24"/>
          <w:u w:val="single"/>
        </w:rPr>
        <w:t xml:space="preserve"> and </w:t>
      </w:r>
      <w:r w:rsidRPr="00D11B12">
        <w:rPr>
          <w:rFonts w:asciiTheme="majorHAnsi" w:eastAsia="Times New Roman" w:hAnsiTheme="majorHAnsi" w:cstheme="majorHAnsi"/>
          <w:sz w:val="24"/>
          <w:u w:val="single"/>
        </w:rPr>
        <w:t xml:space="preserve">quality and mitigating the effects of climate change; all while </w:t>
      </w:r>
      <w:r w:rsidRPr="009B1F91">
        <w:rPr>
          <w:rFonts w:asciiTheme="majorHAnsi" w:eastAsia="Times New Roman" w:hAnsiTheme="majorHAnsi" w:cstheme="majorHAnsi"/>
          <w:sz w:val="24"/>
          <w:highlight w:val="cyan"/>
          <w:u w:val="single"/>
        </w:rPr>
        <w:t xml:space="preserve">allowing humankind to </w:t>
      </w:r>
      <w:r w:rsidRPr="004A46CA">
        <w:rPr>
          <w:rFonts w:asciiTheme="majorHAnsi" w:eastAsia="Times New Roman" w:hAnsiTheme="majorHAnsi" w:cstheme="majorHAnsi"/>
          <w:sz w:val="24"/>
          <w:u w:val="single"/>
        </w:rPr>
        <w:t xml:space="preserve">maintain and </w:t>
      </w:r>
      <w:r w:rsidRPr="004A46CA">
        <w:rPr>
          <w:rFonts w:asciiTheme="majorHAnsi" w:eastAsia="Times New Roman" w:hAnsiTheme="majorHAnsi" w:cstheme="majorHAnsi"/>
          <w:sz w:val="16"/>
          <w:szCs w:val="16"/>
        </w:rPr>
        <w:t>even</w:t>
      </w:r>
      <w:r w:rsidRPr="009B1F91">
        <w:rPr>
          <w:rFonts w:asciiTheme="majorHAnsi" w:eastAsia="Times New Roman" w:hAnsiTheme="majorHAnsi" w:cstheme="majorHAnsi"/>
          <w:sz w:val="16"/>
          <w:szCs w:val="16"/>
          <w:highlight w:val="cyan"/>
        </w:rPr>
        <w:t xml:space="preserve"> </w:t>
      </w:r>
      <w:r w:rsidRPr="009B1F91">
        <w:rPr>
          <w:rFonts w:asciiTheme="majorHAnsi" w:eastAsia="Times New Roman" w:hAnsiTheme="majorHAnsi" w:cstheme="majorHAnsi"/>
          <w:b/>
          <w:sz w:val="24"/>
          <w:highlight w:val="cyan"/>
          <w:u w:val="single"/>
        </w:rPr>
        <w:t>improve their standard of living</w:t>
      </w:r>
      <w:r w:rsidRPr="004A46CA">
        <w:rPr>
          <w:rFonts w:asciiTheme="majorHAnsi" w:eastAsia="Times New Roman" w:hAnsiTheme="majorHAnsi" w:cstheme="majorHAnsi"/>
          <w:sz w:val="24"/>
          <w:u w:val="single"/>
        </w:rPr>
        <w:t xml:space="preserve"> </w:t>
      </w:r>
      <w:r w:rsidRPr="009B1F91">
        <w:rPr>
          <w:rFonts w:asciiTheme="majorHAnsi" w:eastAsia="Times New Roman" w:hAnsiTheme="majorHAnsi" w:cstheme="majorHAnsi"/>
          <w:sz w:val="24"/>
          <w:highlight w:val="cyan"/>
          <w:u w:val="single"/>
        </w:rPr>
        <w:t>through increased technologies</w:t>
      </w:r>
      <w:r w:rsidRPr="004A46CA">
        <w:rPr>
          <w:rFonts w:asciiTheme="majorHAnsi" w:eastAsia="Times New Roman" w:hAnsiTheme="majorHAnsi" w:cstheme="majorHAnsi"/>
          <w:sz w:val="24"/>
          <w:u w:val="single"/>
        </w:rPr>
        <w:t>, consumption and population growth.</w:t>
      </w:r>
    </w:p>
    <w:p w14:paraId="670280CF" w14:textId="77777777" w:rsidR="00BC4973" w:rsidRPr="004A46CA" w:rsidRDefault="00BC4973" w:rsidP="00BC4973">
      <w:pPr>
        <w:rPr>
          <w:rFonts w:asciiTheme="majorHAnsi" w:eastAsia="Times New Roman" w:hAnsiTheme="majorHAnsi" w:cstheme="majorHAnsi"/>
          <w:sz w:val="24"/>
        </w:rPr>
      </w:pPr>
    </w:p>
    <w:p w14:paraId="661466C1" w14:textId="77777777" w:rsidR="00BC4973" w:rsidRPr="004A46CA" w:rsidRDefault="00BC4973" w:rsidP="00BC4973">
      <w:pPr>
        <w:pStyle w:val="Heading4"/>
        <w:rPr>
          <w:rFonts w:asciiTheme="majorHAnsi" w:hAnsiTheme="majorHAnsi" w:cstheme="majorHAnsi"/>
        </w:rPr>
      </w:pPr>
      <w:r>
        <w:rPr>
          <w:rFonts w:asciiTheme="majorHAnsi" w:hAnsiTheme="majorHAnsi" w:cstheme="majorHAnsi"/>
        </w:rPr>
        <w:t>Asteroid mining in s</w:t>
      </w:r>
      <w:r w:rsidRPr="004A46CA">
        <w:rPr>
          <w:rFonts w:asciiTheme="majorHAnsi" w:hAnsiTheme="majorHAnsi" w:cstheme="majorHAnsi"/>
        </w:rPr>
        <w:t xml:space="preserve">pace </w:t>
      </w:r>
      <w:r>
        <w:rPr>
          <w:rFonts w:asciiTheme="majorHAnsi" w:hAnsiTheme="majorHAnsi" w:cstheme="majorHAnsi"/>
        </w:rPr>
        <w:t xml:space="preserve">is much better for the environment mining on earth. </w:t>
      </w:r>
    </w:p>
    <w:p w14:paraId="37B6E6FC" w14:textId="77777777" w:rsidR="00BC4973" w:rsidRPr="004A46CA" w:rsidRDefault="00BC4973" w:rsidP="00BC4973">
      <w:pPr>
        <w:rPr>
          <w:rFonts w:asciiTheme="majorHAnsi" w:hAnsiTheme="majorHAnsi" w:cstheme="majorHAnsi"/>
        </w:rPr>
      </w:pPr>
      <w:r>
        <w:rPr>
          <w:rStyle w:val="Style13ptBold"/>
          <w:rFonts w:asciiTheme="majorHAnsi" w:hAnsiTheme="majorHAnsi" w:cstheme="majorHAnsi"/>
        </w:rPr>
        <w:t>MIT</w:t>
      </w:r>
      <w:r w:rsidRPr="004A46CA">
        <w:rPr>
          <w:rStyle w:val="Style13ptBold"/>
          <w:rFonts w:asciiTheme="majorHAnsi" w:hAnsiTheme="majorHAnsi" w:cstheme="majorHAnsi"/>
        </w:rPr>
        <w:t xml:space="preserve"> 18,</w:t>
      </w:r>
      <w:r w:rsidRPr="004A46CA">
        <w:rPr>
          <w:rFonts w:asciiTheme="majorHAnsi" w:hAnsiTheme="majorHAnsi" w:cstheme="majorHAnsi"/>
        </w:rPr>
        <w:t xml:space="preserve"> [10-19-2018, "Asteroid mining might actually be better for the environment," MIT Technology Review, </w:t>
      </w:r>
      <w:hyperlink r:id="rId13" w:history="1">
        <w:r w:rsidRPr="004A46CA">
          <w:rPr>
            <w:rStyle w:val="Hyperlink"/>
            <w:rFonts w:asciiTheme="majorHAnsi" w:hAnsiTheme="majorHAnsi" w:cstheme="majorHAnsi"/>
          </w:rPr>
          <w:t>https://www.technologyreview.com/2018/10/19/139664/asteroid-mining-might-actually-be-better-for-the-environment/</w:t>
        </w:r>
      </w:hyperlink>
      <w:r w:rsidRPr="004A46CA">
        <w:rPr>
          <w:rFonts w:asciiTheme="majorHAnsi" w:hAnsiTheme="majorHAnsi" w:cstheme="majorHAnsi"/>
        </w:rPr>
        <w:t>] Sachin</w:t>
      </w:r>
    </w:p>
    <w:p w14:paraId="7EC82876" w14:textId="77777777" w:rsidR="00BC4973" w:rsidRDefault="00BC4973" w:rsidP="00BC4973">
      <w:pPr>
        <w:rPr>
          <w:rFonts w:asciiTheme="majorHAnsi" w:hAnsiTheme="majorHAnsi" w:cstheme="majorHAnsi"/>
          <w:sz w:val="16"/>
        </w:rPr>
      </w:pPr>
      <w:r w:rsidRPr="004A46CA">
        <w:rPr>
          <w:rFonts w:asciiTheme="majorHAnsi" w:hAnsiTheme="majorHAnsi" w:cstheme="majorHAnsi"/>
          <w:sz w:val="16"/>
        </w:rPr>
        <w:t xml:space="preserve">But profit margins are only part of the picture. </w:t>
      </w:r>
      <w:r w:rsidRPr="004A46CA">
        <w:rPr>
          <w:rStyle w:val="Emphasis"/>
          <w:rFonts w:asciiTheme="majorHAnsi" w:hAnsiTheme="majorHAnsi" w:cstheme="majorHAnsi"/>
        </w:rPr>
        <w:t xml:space="preserve">A potentially more significant aspect of these missions is the impact they will have on Earth’s environment. </w:t>
      </w:r>
      <w:r w:rsidRPr="004A46CA">
        <w:rPr>
          <w:rFonts w:asciiTheme="majorHAnsi" w:hAnsiTheme="majorHAnsi" w:cstheme="majorHAnsi"/>
          <w:sz w:val="16"/>
        </w:rPr>
        <w:t>But nobody has assessed this environmental impact in detail. Today, that changes thanks to the work of Andreas Hein and colleagues at the University of Paris-Saclay in France. These guys</w:t>
      </w:r>
      <w:r w:rsidRPr="004A46CA">
        <w:rPr>
          <w:rStyle w:val="Emphasis"/>
          <w:rFonts w:asciiTheme="majorHAnsi" w:hAnsiTheme="majorHAnsi" w:cstheme="majorHAnsi"/>
        </w:rPr>
        <w:t xml:space="preserve"> have calculated the greenhouse-gas </w:t>
      </w:r>
      <w:r w:rsidRPr="009B1F91">
        <w:rPr>
          <w:rStyle w:val="Emphasis"/>
          <w:rFonts w:asciiTheme="majorHAnsi" w:hAnsiTheme="majorHAnsi" w:cstheme="majorHAnsi"/>
          <w:highlight w:val="cyan"/>
        </w:rPr>
        <w:t>emissions</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from</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asteroid-mining</w:t>
      </w:r>
      <w:r w:rsidRPr="004A46CA">
        <w:rPr>
          <w:rStyle w:val="Emphasis"/>
          <w:rFonts w:asciiTheme="majorHAnsi" w:hAnsiTheme="majorHAnsi" w:cstheme="majorHAnsi"/>
        </w:rPr>
        <w:t xml:space="preserve"> operations and </w:t>
      </w:r>
      <w:r w:rsidRPr="009B1F91">
        <w:rPr>
          <w:rStyle w:val="Emphasis"/>
          <w:rFonts w:asciiTheme="majorHAnsi" w:hAnsiTheme="majorHAnsi" w:cstheme="majorHAnsi"/>
          <w:highlight w:val="cyan"/>
        </w:rPr>
        <w:t>compared</w:t>
      </w:r>
      <w:r w:rsidRPr="004A46CA">
        <w:rPr>
          <w:rStyle w:val="Emphasis"/>
          <w:rFonts w:asciiTheme="majorHAnsi" w:hAnsiTheme="majorHAnsi" w:cstheme="majorHAnsi"/>
        </w:rPr>
        <w:t xml:space="preserve"> them </w:t>
      </w:r>
      <w:r w:rsidRPr="009B1F91">
        <w:rPr>
          <w:rStyle w:val="Emphasis"/>
          <w:rFonts w:asciiTheme="majorHAnsi" w:hAnsiTheme="majorHAnsi" w:cstheme="majorHAnsi"/>
          <w:highlight w:val="cyan"/>
        </w:rPr>
        <w:t>with</w:t>
      </w:r>
      <w:r w:rsidRPr="004A46CA">
        <w:rPr>
          <w:rStyle w:val="Emphasis"/>
          <w:rFonts w:asciiTheme="majorHAnsi" w:hAnsiTheme="majorHAnsi" w:cstheme="majorHAnsi"/>
        </w:rPr>
        <w:t xml:space="preserve"> the emissions from similar </w:t>
      </w:r>
      <w:r w:rsidRPr="009B1F91">
        <w:rPr>
          <w:rStyle w:val="Emphasis"/>
          <w:rFonts w:asciiTheme="majorHAnsi" w:hAnsiTheme="majorHAnsi" w:cstheme="majorHAnsi"/>
          <w:highlight w:val="cyan"/>
        </w:rPr>
        <w:t>Earth</w:t>
      </w:r>
      <w:r w:rsidRPr="004A46CA">
        <w:rPr>
          <w:rStyle w:val="Emphasis"/>
          <w:rFonts w:asciiTheme="majorHAnsi" w:hAnsiTheme="majorHAnsi" w:cstheme="majorHAnsi"/>
        </w:rPr>
        <w:t>-based activities</w:t>
      </w:r>
      <w:r w:rsidRPr="004A46CA">
        <w:rPr>
          <w:rFonts w:asciiTheme="majorHAnsi" w:hAnsiTheme="majorHAnsi" w:cstheme="majorHAnsi"/>
          <w:sz w:val="16"/>
        </w:rPr>
        <w:t xml:space="preserve">. Their results provide some eyebrow-raising insights into the benefits that asteroid mining might provide. The calculations are relatively straightforward. </w:t>
      </w:r>
      <w:r w:rsidRPr="00D11B12">
        <w:rPr>
          <w:rStyle w:val="Emphasis"/>
          <w:rFonts w:asciiTheme="majorHAnsi" w:hAnsiTheme="majorHAnsi" w:cstheme="majorHAnsi"/>
        </w:rPr>
        <w:t>Rocket launches release significant amounts of greenhouse gases into the atmosphere. The fuel on board the first stage of a rocket burns in Earth’s atmosphere to form carbon dioxide. For kerosene-burning rockets, one kilogram of fuel creates three kilograms of CO2</w:t>
      </w:r>
      <w:r w:rsidRPr="00D11B12">
        <w:rPr>
          <w:rFonts w:asciiTheme="majorHAnsi" w:hAnsiTheme="majorHAnsi" w:cstheme="majorHAnsi"/>
          <w:sz w:val="16"/>
        </w:rPr>
        <w:t xml:space="preserve">. (The second and third stages operate outside the Earth’s atmosphere and so can be ignored.) </w:t>
      </w:r>
      <w:r w:rsidRPr="00D11B12">
        <w:rPr>
          <w:rStyle w:val="Emphasis"/>
          <w:rFonts w:asciiTheme="majorHAnsi" w:hAnsiTheme="majorHAnsi" w:cstheme="majorHAnsi"/>
        </w:rPr>
        <w:t>Reentries are just as damaging. That’s because a significant mass of a re-entering vehicle ablates in the upper atmosphere, producing NOx such as nitrous oxide</w:t>
      </w:r>
      <w:r w:rsidRPr="00D11B12">
        <w:rPr>
          <w:rFonts w:asciiTheme="majorHAnsi" w:hAnsiTheme="majorHAnsi" w:cstheme="majorHAnsi"/>
          <w:sz w:val="16"/>
        </w:rPr>
        <w:t xml:space="preserve"> </w:t>
      </w:r>
      <w:r w:rsidRPr="00D11B12">
        <w:rPr>
          <w:rStyle w:val="Emphasis"/>
          <w:rFonts w:asciiTheme="majorHAnsi" w:hAnsiTheme="majorHAnsi" w:cstheme="majorHAnsi"/>
        </w:rPr>
        <w:t>(N2O), a greenhouse gas that is about 300 times more potent than CO2</w:t>
      </w:r>
      <w:r w:rsidRPr="00D11B12">
        <w:rPr>
          <w:rFonts w:asciiTheme="majorHAnsi" w:hAnsiTheme="majorHAnsi" w:cstheme="majorHAnsi"/>
          <w:sz w:val="16"/>
        </w:rPr>
        <w:t xml:space="preserve">. By one estimate, the </w:t>
      </w:r>
      <w:r w:rsidRPr="009B1F91">
        <w:rPr>
          <w:rStyle w:val="Emphasis"/>
          <w:highlight w:val="cyan"/>
        </w:rPr>
        <w:t>space</w:t>
      </w:r>
      <w:r w:rsidRPr="00D11B12">
        <w:rPr>
          <w:rFonts w:asciiTheme="majorHAnsi" w:hAnsiTheme="majorHAnsi" w:cstheme="majorHAnsi"/>
          <w:sz w:val="16"/>
        </w:rPr>
        <w:t xml:space="preserve"> shuttle released about 20% of its mass in the form of N2O every time it returned to Earth. </w:t>
      </w:r>
      <w:r w:rsidRPr="00D11B12">
        <w:rPr>
          <w:rStyle w:val="Emphasis"/>
          <w:rFonts w:asciiTheme="majorHAnsi" w:hAnsiTheme="majorHAnsi" w:cstheme="majorHAnsi"/>
        </w:rPr>
        <w:t>Hein and co use these numbers to calculate that a kilogram of platinum mined from an asteroid</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would release</w:t>
      </w:r>
      <w:r w:rsidRPr="004A46CA">
        <w:rPr>
          <w:rStyle w:val="Emphasis"/>
          <w:rFonts w:asciiTheme="majorHAnsi" w:hAnsiTheme="majorHAnsi" w:cstheme="majorHAnsi"/>
        </w:rPr>
        <w:t xml:space="preserve"> some </w:t>
      </w:r>
      <w:r w:rsidRPr="009B1F91">
        <w:rPr>
          <w:rStyle w:val="Emphasis"/>
          <w:rFonts w:asciiTheme="majorHAnsi" w:hAnsiTheme="majorHAnsi" w:cstheme="majorHAnsi"/>
          <w:highlight w:val="cyan"/>
        </w:rPr>
        <w:t>150 kilograms of [Carbon</w:t>
      </w:r>
      <w:r>
        <w:rPr>
          <w:rStyle w:val="Emphasis"/>
          <w:rFonts w:asciiTheme="majorHAnsi" w:hAnsiTheme="majorHAnsi" w:cstheme="majorHAnsi"/>
        </w:rPr>
        <w:t>] CO2</w:t>
      </w:r>
      <w:r w:rsidRPr="004A46CA">
        <w:rPr>
          <w:rStyle w:val="Emphasis"/>
          <w:rFonts w:asciiTheme="majorHAnsi" w:hAnsiTheme="majorHAnsi" w:cstheme="majorHAnsi"/>
        </w:rPr>
        <w:t xml:space="preserve"> into Earth’s atmosphere</w:t>
      </w:r>
      <w:r w:rsidRPr="004A46CA">
        <w:rPr>
          <w:rFonts w:asciiTheme="majorHAnsi" w:hAnsiTheme="majorHAnsi" w:cstheme="majorHAnsi"/>
          <w:sz w:val="16"/>
        </w:rPr>
        <w:t xml:space="preserve">. However, economies of scale from large asteroid-mining operations could lower this to about 60 kilograms of CO2 per kilogram of platinum. </w:t>
      </w:r>
      <w:r w:rsidRPr="004A46CA">
        <w:rPr>
          <w:rStyle w:val="Emphasis"/>
          <w:rFonts w:asciiTheme="majorHAnsi" w:hAnsiTheme="majorHAnsi" w:cstheme="majorHAnsi"/>
        </w:rPr>
        <w:t xml:space="preserve">That needs to be </w:t>
      </w:r>
      <w:r w:rsidRPr="009B1F91">
        <w:rPr>
          <w:rStyle w:val="Emphasis"/>
          <w:rFonts w:asciiTheme="majorHAnsi" w:hAnsiTheme="majorHAnsi" w:cstheme="majorHAnsi"/>
          <w:highlight w:val="cyan"/>
        </w:rPr>
        <w:t>compared with</w:t>
      </w:r>
      <w:r w:rsidRPr="004A46CA">
        <w:rPr>
          <w:rStyle w:val="Emphasis"/>
          <w:rFonts w:asciiTheme="majorHAnsi" w:hAnsiTheme="majorHAnsi" w:cstheme="majorHAnsi"/>
        </w:rPr>
        <w:t xml:space="preserve"> the emission from </w:t>
      </w:r>
      <w:r w:rsidRPr="009B1F91">
        <w:rPr>
          <w:rStyle w:val="Emphasis"/>
          <w:rFonts w:asciiTheme="majorHAnsi" w:hAnsiTheme="majorHAnsi" w:cstheme="majorHAnsi"/>
          <w:highlight w:val="cyan"/>
        </w:rPr>
        <w:t>Earth</w:t>
      </w:r>
      <w:r w:rsidRPr="00D11B12">
        <w:rPr>
          <w:rStyle w:val="Emphasis"/>
          <w:rFonts w:asciiTheme="majorHAnsi" w:hAnsiTheme="majorHAnsi" w:cstheme="majorHAnsi"/>
        </w:rPr>
        <w:t>-based</w:t>
      </w:r>
      <w:r w:rsidRPr="004A46CA">
        <w:rPr>
          <w:rStyle w:val="Emphasis"/>
          <w:rFonts w:asciiTheme="majorHAnsi" w:hAnsiTheme="majorHAnsi" w:cstheme="majorHAnsi"/>
        </w:rPr>
        <w:t xml:space="preserve"> mining</w:t>
      </w:r>
      <w:r w:rsidRPr="004A46CA">
        <w:rPr>
          <w:rFonts w:asciiTheme="majorHAnsi" w:hAnsiTheme="majorHAnsi" w:cstheme="majorHAnsi"/>
          <w:sz w:val="16"/>
        </w:rPr>
        <w:t>. Here, platinum mining generates significant greenhouse gases, mostly from the energy it takes to remove this stuff from the ground. Indeed, th</w:t>
      </w:r>
      <w:r w:rsidRPr="004A46CA">
        <w:rPr>
          <w:rStyle w:val="Emphasis"/>
          <w:rFonts w:asciiTheme="majorHAnsi" w:hAnsiTheme="majorHAnsi" w:cstheme="majorHAnsi"/>
        </w:rPr>
        <w:t xml:space="preserve">e numbers are huge. The mining industry estimates that producing one kilogram of platinum on Earth releases around </w:t>
      </w:r>
      <w:r w:rsidRPr="009B1F91">
        <w:rPr>
          <w:rStyle w:val="Emphasis"/>
          <w:rFonts w:asciiTheme="majorHAnsi" w:hAnsiTheme="majorHAnsi" w:cstheme="majorHAnsi"/>
          <w:highlight w:val="cyan"/>
        </w:rPr>
        <w:t>40,000 kilograms</w:t>
      </w:r>
      <w:r w:rsidRPr="004A46CA">
        <w:rPr>
          <w:rStyle w:val="Emphasis"/>
          <w:rFonts w:asciiTheme="majorHAnsi" w:hAnsiTheme="majorHAnsi" w:cstheme="majorHAnsi"/>
        </w:rPr>
        <w:t xml:space="preserve"> of carbon dioxide. “The global </w:t>
      </w:r>
      <w:r w:rsidRPr="009B1F91">
        <w:rPr>
          <w:rStyle w:val="Emphasis"/>
          <w:rFonts w:asciiTheme="majorHAnsi" w:hAnsiTheme="majorHAnsi" w:cstheme="majorHAnsi"/>
          <w:highlight w:val="cyan"/>
        </w:rPr>
        <w:t>warming effect</w:t>
      </w:r>
      <w:r w:rsidRPr="004A46CA">
        <w:rPr>
          <w:rStyle w:val="Emphasis"/>
          <w:rFonts w:asciiTheme="majorHAnsi" w:hAnsiTheme="majorHAnsi" w:cstheme="majorHAnsi"/>
        </w:rPr>
        <w:t xml:space="preserve"> of </w:t>
      </w:r>
      <w:r w:rsidRPr="009B1F91">
        <w:rPr>
          <w:rStyle w:val="Emphasis"/>
          <w:rFonts w:asciiTheme="majorHAnsi" w:hAnsiTheme="majorHAnsi" w:cstheme="majorHAnsi"/>
          <w:highlight w:val="cyan"/>
        </w:rPr>
        <w:t>Earth</w:t>
      </w:r>
      <w:r w:rsidRPr="004A46CA">
        <w:rPr>
          <w:rStyle w:val="Emphasis"/>
          <w:rFonts w:asciiTheme="majorHAnsi" w:hAnsiTheme="majorHAnsi" w:cstheme="majorHAnsi"/>
        </w:rPr>
        <w:t xml:space="preserve">-based </w:t>
      </w:r>
      <w:r w:rsidRPr="009B1F91">
        <w:rPr>
          <w:rStyle w:val="Emphasis"/>
          <w:rFonts w:asciiTheme="majorHAnsi" w:hAnsiTheme="majorHAnsi" w:cstheme="majorHAnsi"/>
          <w:highlight w:val="cyan"/>
        </w:rPr>
        <w:t>mining</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is</w:t>
      </w:r>
      <w:r w:rsidRPr="004A46CA">
        <w:rPr>
          <w:rStyle w:val="Emphasis"/>
          <w:rFonts w:asciiTheme="majorHAnsi" w:hAnsiTheme="majorHAnsi" w:cstheme="majorHAnsi"/>
        </w:rPr>
        <w:t xml:space="preserve"> several orders of magnitude </w:t>
      </w:r>
      <w:r w:rsidRPr="009B1F91">
        <w:rPr>
          <w:rStyle w:val="Emphasis"/>
          <w:rFonts w:asciiTheme="majorHAnsi" w:hAnsiTheme="majorHAnsi" w:cstheme="majorHAnsi"/>
          <w:highlight w:val="cyan"/>
        </w:rPr>
        <w:t>larger</w:t>
      </w:r>
      <w:r w:rsidRPr="004A46CA">
        <w:rPr>
          <w:rStyle w:val="Emphasis"/>
          <w:rFonts w:asciiTheme="majorHAnsi" w:hAnsiTheme="majorHAnsi" w:cstheme="majorHAnsi"/>
        </w:rPr>
        <w:t>,</w:t>
      </w:r>
      <w:r w:rsidRPr="004A46CA">
        <w:rPr>
          <w:rFonts w:asciiTheme="majorHAnsi" w:hAnsiTheme="majorHAnsi" w:cstheme="majorHAnsi"/>
          <w:sz w:val="16"/>
        </w:rPr>
        <w:t xml:space="preserve">” say Hein and co. </w:t>
      </w:r>
      <w:r w:rsidRPr="004A46CA">
        <w:rPr>
          <w:rStyle w:val="Emphasis"/>
          <w:rFonts w:asciiTheme="majorHAnsi" w:hAnsiTheme="majorHAnsi" w:cstheme="majorHAnsi"/>
        </w:rPr>
        <w:t xml:space="preserve">The </w:t>
      </w:r>
      <w:r w:rsidRPr="009B1F91">
        <w:rPr>
          <w:rStyle w:val="Emphasis"/>
          <w:rFonts w:asciiTheme="majorHAnsi" w:hAnsiTheme="majorHAnsi" w:cstheme="majorHAnsi"/>
          <w:highlight w:val="cyan"/>
        </w:rPr>
        <w:t>figures for water</w:t>
      </w:r>
      <w:r w:rsidRPr="004A46CA">
        <w:rPr>
          <w:rStyle w:val="Emphasis"/>
          <w:rFonts w:asciiTheme="majorHAnsi" w:hAnsiTheme="majorHAnsi" w:cstheme="majorHAnsi"/>
        </w:rPr>
        <w:t xml:space="preserve"> are </w:t>
      </w:r>
      <w:r w:rsidRPr="009B1F91">
        <w:rPr>
          <w:rStyle w:val="Emphasis"/>
          <w:rFonts w:asciiTheme="majorHAnsi" w:hAnsiTheme="majorHAnsi" w:cstheme="majorHAnsi"/>
          <w:highlight w:val="cyan"/>
        </w:rPr>
        <w:t>also encouraging</w:t>
      </w:r>
      <w:r w:rsidRPr="004A46CA">
        <w:rPr>
          <w:rStyle w:val="Emphasis"/>
          <w:rFonts w:asciiTheme="majorHAnsi" w:hAnsiTheme="majorHAnsi" w:cstheme="majorHAnsi"/>
        </w:rPr>
        <w:t xml:space="preserve">. </w:t>
      </w:r>
      <w:r w:rsidRPr="004A46CA">
        <w:rPr>
          <w:rFonts w:asciiTheme="majorHAnsi" w:hAnsiTheme="majorHAnsi" w:cstheme="majorHAnsi"/>
          <w:sz w:val="16"/>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04A46CA">
        <w:rPr>
          <w:rStyle w:val="Emphasis"/>
          <w:rFonts w:asciiTheme="majorHAnsi" w:hAnsiTheme="majorHAnsi" w:cstheme="majorHAnsi"/>
        </w:rPr>
        <w:t xml:space="preserve">The big difference is that a water-carrying vehicle from Earth can haul only a small percentage of its mass as water. But an </w:t>
      </w:r>
      <w:r w:rsidRPr="009B1F91">
        <w:rPr>
          <w:rStyle w:val="Emphasis"/>
          <w:rFonts w:asciiTheme="majorHAnsi" w:hAnsiTheme="majorHAnsi" w:cstheme="majorHAnsi"/>
          <w:highlight w:val="cyan"/>
        </w:rPr>
        <w:t>asteroid-mining</w:t>
      </w:r>
      <w:r w:rsidRPr="004A46CA">
        <w:rPr>
          <w:rStyle w:val="Emphasis"/>
          <w:rFonts w:asciiTheme="majorHAnsi" w:hAnsiTheme="majorHAnsi" w:cstheme="majorHAnsi"/>
        </w:rPr>
        <w:t xml:space="preserve"> spacecr</w:t>
      </w:r>
      <w:r w:rsidRPr="00121795">
        <w:rPr>
          <w:rStyle w:val="Emphasis"/>
          <w:rFonts w:asciiTheme="majorHAnsi" w:hAnsiTheme="majorHAnsi" w:cstheme="majorHAnsi"/>
        </w:rPr>
        <w:t xml:space="preserve">aft can </w:t>
      </w:r>
      <w:r w:rsidRPr="009B1F91">
        <w:rPr>
          <w:rStyle w:val="Emphasis"/>
          <w:rFonts w:asciiTheme="majorHAnsi" w:hAnsiTheme="majorHAnsi" w:cstheme="majorHAnsi"/>
          <w:highlight w:val="cyan"/>
        </w:rPr>
        <w:t>transport a</w:t>
      </w:r>
      <w:r w:rsidRPr="00121795">
        <w:rPr>
          <w:rStyle w:val="Emphasis"/>
          <w:rFonts w:asciiTheme="majorHAnsi" w:hAnsiTheme="majorHAnsi" w:cstheme="majorHAnsi"/>
        </w:rPr>
        <w:t xml:space="preserve"> significant multiple of its mass as water to cis-lunar</w:t>
      </w:r>
      <w:r w:rsidRPr="004A46CA">
        <w:rPr>
          <w:rStyle w:val="Emphasis"/>
          <w:rFonts w:asciiTheme="majorHAnsi" w:hAnsiTheme="majorHAnsi" w:cstheme="majorHAnsi"/>
        </w:rPr>
        <w:t xml:space="preserve"> orbit. “</w:t>
      </w:r>
      <w:r w:rsidRPr="009B1F91">
        <w:rPr>
          <w:rStyle w:val="Emphasis"/>
          <w:rFonts w:asciiTheme="majorHAnsi" w:hAnsiTheme="majorHAnsi" w:cstheme="majorHAnsi"/>
          <w:highlight w:val="cyan"/>
        </w:rPr>
        <w:t>Substantial savings</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in greenhouse gas emissions</w:t>
      </w:r>
      <w:r w:rsidRPr="004A46CA">
        <w:rPr>
          <w:rStyle w:val="Emphasis"/>
          <w:rFonts w:asciiTheme="majorHAnsi" w:hAnsiTheme="majorHAnsi" w:cstheme="majorHAnsi"/>
        </w:rPr>
        <w:t xml:space="preserve"> can be achieved,”</w:t>
      </w:r>
      <w:r w:rsidRPr="004A46CA">
        <w:rPr>
          <w:rFonts w:asciiTheme="majorHAnsi" w:hAnsiTheme="majorHAnsi" w:cstheme="majorHAnsi"/>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5FC52BAE" w14:textId="77777777" w:rsidR="00BC4973" w:rsidRPr="00BC42B8" w:rsidRDefault="00BC4973" w:rsidP="00BC4973">
      <w:pPr>
        <w:rPr>
          <w:rFonts w:asciiTheme="majorHAnsi" w:hAnsiTheme="majorHAnsi" w:cstheme="majorHAnsi"/>
          <w:sz w:val="16"/>
        </w:rPr>
      </w:pPr>
    </w:p>
    <w:p w14:paraId="2A2992F2" w14:textId="77777777" w:rsidR="00BC4973" w:rsidRPr="004A46CA" w:rsidRDefault="00BC4973" w:rsidP="00BC4973">
      <w:pPr>
        <w:pStyle w:val="Heading4"/>
      </w:pPr>
      <w:r>
        <w:lastRenderedPageBreak/>
        <w:t xml:space="preserve">Climate </w:t>
      </w:r>
      <w:r w:rsidRPr="004A46CA">
        <w:t xml:space="preserve">change </w:t>
      </w:r>
      <w:r>
        <w:t xml:space="preserve">clearly </w:t>
      </w:r>
      <w:r w:rsidRPr="004A46CA">
        <w:t>leads to extinction and must be prevented</w:t>
      </w:r>
      <w:r>
        <w:t xml:space="preserve">. Since, </w:t>
      </w:r>
      <w:r w:rsidRPr="004A46CA">
        <w:t xml:space="preserve">life </w:t>
      </w:r>
      <w:r>
        <w:t xml:space="preserve">is one of </w:t>
      </w:r>
      <w:r w:rsidRPr="004A46CA">
        <w:t xml:space="preserve">the most valuable things </w:t>
      </w:r>
      <w:r>
        <w:t>when trying to protect security</w:t>
      </w:r>
      <w:r w:rsidRPr="004A46CA">
        <w:t xml:space="preserve">. We must instead </w:t>
      </w:r>
      <w:r w:rsidRPr="00417BD1">
        <w:rPr>
          <w:u w:val="single"/>
        </w:rPr>
        <w:t>minimize the chances</w:t>
      </w:r>
      <w:r w:rsidRPr="00417BD1">
        <w:t xml:space="preserve"> of</w:t>
      </w:r>
      <w:r w:rsidRPr="004A46CA">
        <w:t xml:space="preserve"> climate change </w:t>
      </w:r>
      <w:r>
        <w:t xml:space="preserve">especially by using </w:t>
      </w:r>
      <w:r w:rsidRPr="004A46CA">
        <w:t xml:space="preserve">asteroid mining. For </w:t>
      </w:r>
      <w:proofErr w:type="gramStart"/>
      <w:r>
        <w:t>these</w:t>
      </w:r>
      <w:r w:rsidRPr="004A46CA">
        <w:t xml:space="preserve"> reason</w:t>
      </w:r>
      <w:proofErr w:type="gramEnd"/>
      <w:r w:rsidRPr="004A46CA">
        <w:t xml:space="preserve">, I urge a negative ballot. </w:t>
      </w:r>
      <w:r>
        <w:t xml:space="preserve">Now onto my </w:t>
      </w:r>
      <w:proofErr w:type="gramStart"/>
      <w:r>
        <w:t>opponents</w:t>
      </w:r>
      <w:proofErr w:type="gramEnd"/>
      <w:r>
        <w:t xml:space="preserve"> case.</w:t>
      </w:r>
    </w:p>
    <w:p w14:paraId="17F71480" w14:textId="77777777" w:rsidR="00BC4973" w:rsidRPr="00491DEB" w:rsidRDefault="00BC4973" w:rsidP="00BC4973"/>
    <w:p w14:paraId="271DF7F0" w14:textId="77777777" w:rsidR="00BC4973" w:rsidRPr="002C1BF1" w:rsidRDefault="00BC4973" w:rsidP="00BC4973">
      <w:pPr>
        <w:pStyle w:val="Heading4"/>
      </w:pPr>
    </w:p>
    <w:p w14:paraId="43BD8BF4" w14:textId="77777777" w:rsidR="00BC4973" w:rsidRPr="002F01D0" w:rsidRDefault="00BC4973" w:rsidP="00BC4973"/>
    <w:p w14:paraId="0E92FAD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4"/>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49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170"/>
    <w:rsid w:val="00052FB1"/>
    <w:rsid w:val="00054276"/>
    <w:rsid w:val="000547B1"/>
    <w:rsid w:val="0006091E"/>
    <w:rsid w:val="000635F7"/>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5F9"/>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20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083"/>
    <w:rsid w:val="00340707"/>
    <w:rsid w:val="00341C61"/>
    <w:rsid w:val="00351841"/>
    <w:rsid w:val="003624A6"/>
    <w:rsid w:val="00364ADF"/>
    <w:rsid w:val="00364E91"/>
    <w:rsid w:val="00365C8D"/>
    <w:rsid w:val="003670D9"/>
    <w:rsid w:val="00370B41"/>
    <w:rsid w:val="00371B27"/>
    <w:rsid w:val="003726C3"/>
    <w:rsid w:val="00375D2E"/>
    <w:rsid w:val="00383071"/>
    <w:rsid w:val="00383B19"/>
    <w:rsid w:val="00384CBC"/>
    <w:rsid w:val="003933F9"/>
    <w:rsid w:val="00395864"/>
    <w:rsid w:val="00396557"/>
    <w:rsid w:val="00397316"/>
    <w:rsid w:val="003A1B53"/>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6FA"/>
    <w:rsid w:val="00533F1C"/>
    <w:rsid w:val="00536D8B"/>
    <w:rsid w:val="005379C3"/>
    <w:rsid w:val="005519C2"/>
    <w:rsid w:val="005523E0"/>
    <w:rsid w:val="0055320F"/>
    <w:rsid w:val="0055699B"/>
    <w:rsid w:val="0056020A"/>
    <w:rsid w:val="00563D3D"/>
    <w:rsid w:val="005659AA"/>
    <w:rsid w:val="005676E8"/>
    <w:rsid w:val="005705E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1E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C75"/>
    <w:rsid w:val="006E6D0B"/>
    <w:rsid w:val="006F126E"/>
    <w:rsid w:val="006F32C9"/>
    <w:rsid w:val="006F3834"/>
    <w:rsid w:val="006F5693"/>
    <w:rsid w:val="006F5D4C"/>
    <w:rsid w:val="00717B01"/>
    <w:rsid w:val="007227D9"/>
    <w:rsid w:val="00722CC3"/>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11F"/>
    <w:rsid w:val="008D724A"/>
    <w:rsid w:val="008E7A3E"/>
    <w:rsid w:val="008F41FD"/>
    <w:rsid w:val="008F4479"/>
    <w:rsid w:val="008F4BA0"/>
    <w:rsid w:val="00901726"/>
    <w:rsid w:val="00920E6A"/>
    <w:rsid w:val="00931816"/>
    <w:rsid w:val="00932C71"/>
    <w:rsid w:val="009509D5"/>
    <w:rsid w:val="009538F5"/>
    <w:rsid w:val="00957187"/>
    <w:rsid w:val="00957A17"/>
    <w:rsid w:val="00960255"/>
    <w:rsid w:val="009603E1"/>
    <w:rsid w:val="00961C9D"/>
    <w:rsid w:val="00963065"/>
    <w:rsid w:val="0097151F"/>
    <w:rsid w:val="0097266E"/>
    <w:rsid w:val="00973777"/>
    <w:rsid w:val="00976E78"/>
    <w:rsid w:val="009775C0"/>
    <w:rsid w:val="00981F23"/>
    <w:rsid w:val="00990634"/>
    <w:rsid w:val="00991733"/>
    <w:rsid w:val="00992078"/>
    <w:rsid w:val="00992BE3"/>
    <w:rsid w:val="009A1467"/>
    <w:rsid w:val="009A6464"/>
    <w:rsid w:val="009B69F5"/>
    <w:rsid w:val="009C2879"/>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18C0"/>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973"/>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529"/>
    <w:rsid w:val="00E8322E"/>
    <w:rsid w:val="00E903E0"/>
    <w:rsid w:val="00EA1115"/>
    <w:rsid w:val="00EA39EB"/>
    <w:rsid w:val="00EA58CE"/>
    <w:rsid w:val="00EB33FF"/>
    <w:rsid w:val="00EB3D1A"/>
    <w:rsid w:val="00EC2759"/>
    <w:rsid w:val="00EC7106"/>
    <w:rsid w:val="00ED0120"/>
    <w:rsid w:val="00ED3BBA"/>
    <w:rsid w:val="00ED4E12"/>
    <w:rsid w:val="00EE051B"/>
    <w:rsid w:val="00EE1D52"/>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585"/>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CA1239"/>
  <w14:defaultImageDpi w14:val="300"/>
  <w15:docId w15:val="{B019631C-92AD-254A-954B-D1122CC47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05E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705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05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05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5705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05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05E3"/>
  </w:style>
  <w:style w:type="character" w:customStyle="1" w:styleId="Heading1Char">
    <w:name w:val="Heading 1 Char"/>
    <w:aliases w:val="Pocket Char"/>
    <w:basedOn w:val="DefaultParagraphFont"/>
    <w:link w:val="Heading1"/>
    <w:uiPriority w:val="9"/>
    <w:rsid w:val="005705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05E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705E3"/>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5705E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705E3"/>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5705E3"/>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5705E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705E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705E3"/>
    <w:rPr>
      <w:color w:val="auto"/>
      <w:u w:val="none"/>
    </w:rPr>
  </w:style>
  <w:style w:type="paragraph" w:styleId="DocumentMap">
    <w:name w:val="Document Map"/>
    <w:basedOn w:val="Normal"/>
    <w:link w:val="DocumentMapChar"/>
    <w:uiPriority w:val="99"/>
    <w:semiHidden/>
    <w:unhideWhenUsed/>
    <w:rsid w:val="005705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05E3"/>
    <w:rPr>
      <w:rFonts w:ascii="Lucida Grande" w:hAnsi="Lucida Grande" w:cs="Lucida Grande"/>
    </w:rPr>
  </w:style>
  <w:style w:type="paragraph" w:styleId="NormalWeb">
    <w:name w:val="Normal (Web)"/>
    <w:basedOn w:val="Normal"/>
    <w:uiPriority w:val="99"/>
    <w:unhideWhenUsed/>
    <w:rsid w:val="00BC4973"/>
    <w:pPr>
      <w:spacing w:before="100" w:beforeAutospacing="1" w:after="100" w:afterAutospacing="1"/>
    </w:pPr>
  </w:style>
  <w:style w:type="paragraph" w:customStyle="1" w:styleId="textbold">
    <w:name w:val="text bold"/>
    <w:basedOn w:val="Normal"/>
    <w:link w:val="Emphasis"/>
    <w:uiPriority w:val="20"/>
    <w:qFormat/>
    <w:rsid w:val="00BC497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BC497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18/10/19/139664/asteroid-mining-might-actually-be-better-for-the-environmen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pers.ssrn.com/sol3/papers.cfm?abstract_id=254692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254692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vox.com/future-perfect/2018/10/26/18023366/far-future-effective-altruism-existential-risk-doing-good" TargetMode="External"/><Relationship Id="rId4" Type="http://schemas.openxmlformats.org/officeDocument/2006/relationships/customXml" Target="../customXml/item4.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10</Pages>
  <Words>3261</Words>
  <Characters>18593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21811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5</cp:revision>
  <dcterms:created xsi:type="dcterms:W3CDTF">2022-01-28T20:59:00Z</dcterms:created>
  <dcterms:modified xsi:type="dcterms:W3CDTF">2022-04-01T13:21:00Z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