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07B59" w14:textId="77777777" w:rsidR="00551533" w:rsidRPr="00551533" w:rsidRDefault="00551533" w:rsidP="00551533">
      <w:pPr>
        <w:pStyle w:val="Heading3"/>
        <w:rPr>
          <w:lang w:eastAsia="zh-CN"/>
        </w:rPr>
      </w:pPr>
    </w:p>
    <w:p w14:paraId="55A4D26D" w14:textId="73A662E6" w:rsidR="00E42E4C" w:rsidRPr="00F43C60" w:rsidRDefault="001C1AC4" w:rsidP="001C1AC4">
      <w:pPr>
        <w:pStyle w:val="Heading1"/>
        <w:rPr>
          <w:rFonts w:asciiTheme="majorHAnsi" w:hAnsiTheme="majorHAnsi" w:cstheme="majorHAnsi"/>
        </w:rPr>
      </w:pPr>
      <w:r w:rsidRPr="00F43C60">
        <w:rPr>
          <w:rFonts w:asciiTheme="majorHAnsi" w:hAnsiTheme="majorHAnsi" w:cstheme="majorHAnsi"/>
        </w:rPr>
        <w:lastRenderedPageBreak/>
        <w:t>1NC v Maya</w:t>
      </w:r>
    </w:p>
    <w:p w14:paraId="31509BF2" w14:textId="05C75BA6" w:rsidR="00826886" w:rsidRDefault="00826886" w:rsidP="005A629D">
      <w:pPr>
        <w:pStyle w:val="Heading2"/>
        <w:rPr>
          <w:rFonts w:asciiTheme="majorHAnsi" w:hAnsiTheme="majorHAnsi" w:cstheme="majorHAnsi"/>
        </w:rPr>
      </w:pPr>
      <w:r>
        <w:rPr>
          <w:rFonts w:asciiTheme="majorHAnsi" w:hAnsiTheme="majorHAnsi" w:cstheme="majorHAnsi"/>
        </w:rPr>
        <w:lastRenderedPageBreak/>
        <w:t>1---T</w:t>
      </w:r>
    </w:p>
    <w:p w14:paraId="4C13A27B" w14:textId="016B7C8A" w:rsidR="001B72CD" w:rsidRPr="001B72CD" w:rsidRDefault="001B72CD" w:rsidP="001B72CD">
      <w:r>
        <w:t xml:space="preserve">T </w:t>
      </w:r>
      <w:proofErr w:type="spellStart"/>
      <w:r>
        <w:t>Rez</w:t>
      </w:r>
      <w:proofErr w:type="spellEnd"/>
    </w:p>
    <w:p w14:paraId="0A59B9DF" w14:textId="50DC79E9" w:rsidR="00826886" w:rsidRDefault="00826886" w:rsidP="00826886">
      <w:pPr>
        <w:pStyle w:val="Heading4"/>
      </w:pPr>
      <w:r>
        <w:t>Interpretation: The affirmative may only descriptively declare the appropriation of outer space as unjust – to clarify the affirmative may not specify a policy that [</w:t>
      </w:r>
      <w:r w:rsidR="004E4860">
        <w:t>ends/regulates</w:t>
      </w:r>
      <w:r>
        <w:t>] appropriation of outer space</w:t>
      </w:r>
      <w:r w:rsidR="002D712B">
        <w:t>.</w:t>
      </w:r>
    </w:p>
    <w:p w14:paraId="349B8C99" w14:textId="77777777" w:rsidR="00AB2B6D" w:rsidRPr="00AB2B6D" w:rsidRDefault="00AB2B6D" w:rsidP="00AB2B6D"/>
    <w:p w14:paraId="2748A7A7" w14:textId="77777777" w:rsidR="00AB2B6D" w:rsidRDefault="00AB2B6D" w:rsidP="00AB2B6D">
      <w:pPr>
        <w:pStyle w:val="Heading4"/>
      </w:pPr>
      <w:r>
        <w:t xml:space="preserve">“is” means – </w:t>
      </w:r>
    </w:p>
    <w:p w14:paraId="295485E4" w14:textId="77777777" w:rsidR="00AB2B6D" w:rsidRPr="009A211B" w:rsidRDefault="00AB2B6D" w:rsidP="00AB2B6D">
      <w:r w:rsidRPr="00A02245">
        <w:rPr>
          <w:rStyle w:val="Style13ptBold"/>
        </w:rPr>
        <w:t>Merriam Webster,</w:t>
      </w:r>
      <w:r w:rsidRPr="009A211B">
        <w:t xml:space="preserve"> </w:t>
      </w:r>
      <w:r>
        <w:t>[</w:t>
      </w:r>
      <w:r w:rsidRPr="009A211B">
        <w:t xml:space="preserve">Definition of IS," Merriam Webster, </w:t>
      </w:r>
      <w:hyperlink r:id="rId9" w:history="1">
        <w:r w:rsidRPr="009A211B">
          <w:rPr>
            <w:rStyle w:val="Hyperlink"/>
          </w:rPr>
          <w:t>https://www.merriam-webster.com/dictionary/is</w:t>
        </w:r>
      </w:hyperlink>
      <w:r>
        <w:t xml:space="preserve">] Recut </w:t>
      </w:r>
      <w:proofErr w:type="spellStart"/>
      <w:r>
        <w:t>Sachin</w:t>
      </w:r>
      <w:proofErr w:type="spellEnd"/>
    </w:p>
    <w:p w14:paraId="2AA13599" w14:textId="77777777" w:rsidR="00AB2B6D" w:rsidRDefault="00AB2B6D" w:rsidP="00AB2B6D">
      <w:pPr>
        <w:rPr>
          <w:rStyle w:val="StyleUnderline"/>
        </w:rPr>
      </w:pPr>
      <w:r w:rsidRPr="009A211B">
        <w:t xml:space="preserve">is Definition of is (Entry 1 of 4) </w:t>
      </w:r>
      <w:r w:rsidRPr="00B51700">
        <w:rPr>
          <w:rStyle w:val="StyleUnderline"/>
        </w:rPr>
        <w:t xml:space="preserve">present tense third-person singular of BE </w:t>
      </w:r>
      <w:r w:rsidRPr="00B51700">
        <w:rPr>
          <w:rStyle w:val="StyleUnderline"/>
          <w:highlight w:val="cyan"/>
        </w:rPr>
        <w:t>dialectal present tense</w:t>
      </w:r>
      <w:r w:rsidRPr="00B51700">
        <w:rPr>
          <w:rStyle w:val="StyleUnderline"/>
        </w:rPr>
        <w:t xml:space="preserve"> first-person and </w:t>
      </w:r>
      <w:r w:rsidRPr="00B51700">
        <w:rPr>
          <w:rStyle w:val="StyleUnderline"/>
          <w:highlight w:val="cyan"/>
        </w:rPr>
        <w:t>third-person</w:t>
      </w:r>
      <w:r w:rsidRPr="00B51700">
        <w:rPr>
          <w:rStyle w:val="StyleUnderline"/>
        </w:rPr>
        <w:t xml:space="preserve"> singular </w:t>
      </w:r>
      <w:r w:rsidRPr="00B51700">
        <w:rPr>
          <w:rStyle w:val="StyleUnderline"/>
          <w:highlight w:val="cyan"/>
        </w:rPr>
        <w:t xml:space="preserve">of </w:t>
      </w:r>
      <w:r w:rsidRPr="00B51700">
        <w:rPr>
          <w:rStyle w:val="Emphasis"/>
          <w:highlight w:val="cyan"/>
        </w:rPr>
        <w:t>BE</w:t>
      </w:r>
      <w:r w:rsidRPr="00B51700">
        <w:rPr>
          <w:rStyle w:val="StyleUnderline"/>
        </w:rPr>
        <w:t xml:space="preserve"> dialectal present tense plural of BE</w:t>
      </w:r>
    </w:p>
    <w:p w14:paraId="05920A26" w14:textId="77777777" w:rsidR="00AB2B6D" w:rsidRPr="00B51700" w:rsidRDefault="00AB2B6D" w:rsidP="00AB2B6D">
      <w:pPr>
        <w:rPr>
          <w:rStyle w:val="Emphasis"/>
          <w:b w:val="0"/>
          <w:iCs w:val="0"/>
        </w:rPr>
      </w:pPr>
    </w:p>
    <w:p w14:paraId="4E9C05EE" w14:textId="77777777" w:rsidR="00AB2B6D" w:rsidRPr="00B51700" w:rsidRDefault="00AB2B6D" w:rsidP="00AB2B6D">
      <w:pPr>
        <w:pStyle w:val="Heading4"/>
      </w:pPr>
      <w:r>
        <w:t xml:space="preserve">“BE” is a linking verb---distinct from action---implementation is incoherent. </w:t>
      </w:r>
    </w:p>
    <w:p w14:paraId="529C6928" w14:textId="77777777" w:rsidR="00AB2B6D" w:rsidRPr="00B51700" w:rsidRDefault="00AB2B6D" w:rsidP="00AB2B6D">
      <w:r w:rsidRPr="00A02245">
        <w:rPr>
          <w:rStyle w:val="Style13ptBold"/>
        </w:rPr>
        <w:t>Grammar Monster,</w:t>
      </w:r>
      <w:r w:rsidRPr="00B51700">
        <w:t xml:space="preserve"> </w:t>
      </w:r>
      <w:r>
        <w:t>[</w:t>
      </w:r>
      <w:r w:rsidRPr="00B51700">
        <w:t xml:space="preserve">"Linking Verbs," Grammar Monster, </w:t>
      </w:r>
      <w:hyperlink r:id="rId10" w:history="1">
        <w:r w:rsidRPr="00B51700">
          <w:rPr>
            <w:rStyle w:val="Hyperlink"/>
          </w:rPr>
          <w:t>https://www.grammar-monster.com/glossary/linking_verbs.htm</w:t>
        </w:r>
      </w:hyperlink>
      <w:r>
        <w:t xml:space="preserve">] Recut </w:t>
      </w:r>
      <w:proofErr w:type="spellStart"/>
      <w:r>
        <w:t>Sachin</w:t>
      </w:r>
      <w:proofErr w:type="spellEnd"/>
    </w:p>
    <w:p w14:paraId="557AFA5F" w14:textId="77777777" w:rsidR="00AB2B6D" w:rsidRPr="00A02245" w:rsidRDefault="00AB2B6D" w:rsidP="00AB2B6D">
      <w:pPr>
        <w:rPr>
          <w:sz w:val="12"/>
        </w:rPr>
      </w:pPr>
      <w:r w:rsidRPr="00A02245">
        <w:rPr>
          <w:sz w:val="12"/>
        </w:rPr>
        <w:t>What Are Linking Verbs? (</w:t>
      </w:r>
      <w:proofErr w:type="gramStart"/>
      <w:r w:rsidRPr="00A02245">
        <w:rPr>
          <w:sz w:val="12"/>
        </w:rPr>
        <w:t>with</w:t>
      </w:r>
      <w:proofErr w:type="gramEnd"/>
      <w:r w:rsidRPr="00A02245">
        <w:rPr>
          <w:sz w:val="12"/>
        </w:rPr>
        <w:t xml:space="preserve"> Examples) A </w:t>
      </w:r>
      <w:r w:rsidRPr="00A02245">
        <w:rPr>
          <w:rStyle w:val="StyleUnderline"/>
          <w:highlight w:val="cyan"/>
        </w:rPr>
        <w:t>linking verb</w:t>
      </w:r>
      <w:r w:rsidRPr="00A02245">
        <w:rPr>
          <w:rStyle w:val="StyleUnderline"/>
        </w:rPr>
        <w:t xml:space="preserve"> is used to re-identify or to </w:t>
      </w:r>
      <w:r w:rsidRPr="00A02245">
        <w:rPr>
          <w:rStyle w:val="Emphasis"/>
          <w:highlight w:val="cyan"/>
        </w:rPr>
        <w:t>describe</w:t>
      </w:r>
      <w:r w:rsidRPr="00A02245">
        <w:rPr>
          <w:rStyle w:val="StyleUnderline"/>
        </w:rPr>
        <w:t xml:space="preserve"> its subject. </w:t>
      </w:r>
      <w:r w:rsidRPr="00A02245">
        <w:rPr>
          <w:sz w:val="12"/>
        </w:rPr>
        <w:t xml:space="preserve">A linking verb is called a linking verb because </w:t>
      </w:r>
      <w:r w:rsidRPr="00A02245">
        <w:rPr>
          <w:rStyle w:val="StyleUnderline"/>
        </w:rPr>
        <w:t xml:space="preserve">it </w:t>
      </w:r>
      <w:r w:rsidRPr="00A02245">
        <w:rPr>
          <w:rStyle w:val="StyleUnderline"/>
          <w:highlight w:val="cyan"/>
        </w:rPr>
        <w:t>links</w:t>
      </w:r>
      <w:r w:rsidRPr="00A02245">
        <w:rPr>
          <w:rStyle w:val="StyleUnderline"/>
        </w:rPr>
        <w:t xml:space="preserve"> the </w:t>
      </w:r>
      <w:r w:rsidRPr="00A02245">
        <w:rPr>
          <w:rStyle w:val="Emphasis"/>
          <w:highlight w:val="cyan"/>
        </w:rPr>
        <w:t>subject to</w:t>
      </w:r>
      <w:r w:rsidRPr="00A02245">
        <w:rPr>
          <w:rStyle w:val="Emphasis"/>
        </w:rPr>
        <w:t xml:space="preserve"> </w:t>
      </w:r>
      <w:r w:rsidRPr="00A02245">
        <w:rPr>
          <w:rStyle w:val="StyleUnderline"/>
        </w:rPr>
        <w:t>a</w:t>
      </w:r>
      <w:r w:rsidRPr="00A02245">
        <w:rPr>
          <w:rStyle w:val="Emphasis"/>
        </w:rPr>
        <w:t xml:space="preserve"> </w:t>
      </w:r>
      <w:r w:rsidRPr="00A02245">
        <w:rPr>
          <w:rStyle w:val="Emphasis"/>
          <w:highlight w:val="cyan"/>
        </w:rPr>
        <w:t>subject</w:t>
      </w:r>
      <w:r w:rsidRPr="00A02245">
        <w:rPr>
          <w:rStyle w:val="StyleUnderline"/>
        </w:rPr>
        <w:t xml:space="preserve"> complement (see graphic below)</w:t>
      </w:r>
      <w:r w:rsidRPr="00A02245">
        <w:rPr>
          <w:sz w:val="12"/>
        </w:rPr>
        <w:t xml:space="preserve">. Infographic Explaining Linking Verb A linking verb </w:t>
      </w:r>
      <w:r w:rsidRPr="00A02245">
        <w:rPr>
          <w:rStyle w:val="StyleUnderline"/>
          <w:highlight w:val="cyan"/>
        </w:rPr>
        <w:t>tells us what</w:t>
      </w:r>
      <w:r w:rsidRPr="00A02245">
        <w:rPr>
          <w:rStyle w:val="StyleUnderline"/>
        </w:rPr>
        <w:t xml:space="preserve"> the subject </w:t>
      </w:r>
      <w:r w:rsidRPr="00A02245">
        <w:rPr>
          <w:rStyle w:val="StyleUnderline"/>
          <w:highlight w:val="cyan"/>
        </w:rPr>
        <w:t>is</w:t>
      </w:r>
      <w:r w:rsidRPr="00A02245">
        <w:rPr>
          <w:rStyle w:val="Emphasis"/>
          <w:highlight w:val="cyan"/>
        </w:rPr>
        <w:t>, not</w:t>
      </w:r>
      <w:r w:rsidRPr="00A02245">
        <w:rPr>
          <w:rStyle w:val="StyleUnderline"/>
        </w:rPr>
        <w:t xml:space="preserve"> what the subject is </w:t>
      </w:r>
      <w:r w:rsidRPr="00A02245">
        <w:rPr>
          <w:rStyle w:val="Emphasis"/>
          <w:highlight w:val="cyan"/>
        </w:rPr>
        <w:t>doing</w:t>
      </w:r>
      <w:r w:rsidRPr="00A02245">
        <w:rPr>
          <w:rStyle w:val="StyleUnderline"/>
        </w:rPr>
        <w:t>.</w:t>
      </w:r>
      <w:r w:rsidRPr="00A02245">
        <w:rPr>
          <w:sz w:val="12"/>
        </w:rPr>
        <w:t xml:space="preserve"> Easy Examples of Linking Verbs In each example, the linking verb is highlighted and the subject is bold. Alan is a vampire. (Here, the subject is re-identified as a vampire.) </w:t>
      </w:r>
      <w:r w:rsidRPr="00A02245">
        <w:rPr>
          <w:rStyle w:val="StyleUnderline"/>
          <w:highlight w:val="cyan"/>
        </w:rPr>
        <w:t>Alan is thirsty</w:t>
      </w:r>
      <w:r w:rsidRPr="00A02245">
        <w:rPr>
          <w:sz w:val="12"/>
        </w:rPr>
        <w:t xml:space="preserve">. (Here, the subject is </w:t>
      </w:r>
      <w:r w:rsidRPr="00A02245">
        <w:rPr>
          <w:rStyle w:val="Emphasis"/>
          <w:highlight w:val="cyan"/>
        </w:rPr>
        <w:t>described</w:t>
      </w:r>
      <w:r w:rsidRPr="00A02245">
        <w:rPr>
          <w:rStyle w:val="StyleUnderline"/>
          <w:highlight w:val="cyan"/>
        </w:rPr>
        <w:t xml:space="preserve"> as thirsty</w:t>
      </w:r>
      <w:r w:rsidRPr="00A02245">
        <w:rPr>
          <w:sz w:val="12"/>
        </w:rPr>
        <w:t>.)</w:t>
      </w:r>
    </w:p>
    <w:p w14:paraId="69E3FC5B" w14:textId="77777777" w:rsidR="00AB2B6D" w:rsidRDefault="00AB2B6D" w:rsidP="00AB2B6D"/>
    <w:p w14:paraId="6A5513D6" w14:textId="77777777" w:rsidR="00AB2B6D" w:rsidRDefault="00AB2B6D" w:rsidP="00AB2B6D">
      <w:pPr>
        <w:rPr>
          <w:b/>
          <w:iCs/>
          <w:u w:val="single"/>
        </w:rPr>
      </w:pPr>
      <w:r>
        <w:rPr>
          <w:noProof/>
        </w:rPr>
        <w:drawing>
          <wp:inline distT="0" distB="0" distL="0" distR="0" wp14:anchorId="2DC98649" wp14:editId="2731639B">
            <wp:extent cx="2992994" cy="2705100"/>
            <wp:effectExtent l="0" t="0" r="4445" b="0"/>
            <wp:docPr id="1" name="Picture 1"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nking Verb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95052" cy="2706960"/>
                    </a:xfrm>
                    <a:prstGeom prst="rect">
                      <a:avLst/>
                    </a:prstGeom>
                    <a:noFill/>
                    <a:ln>
                      <a:noFill/>
                    </a:ln>
                  </pic:spPr>
                </pic:pic>
              </a:graphicData>
            </a:graphic>
          </wp:inline>
        </w:drawing>
      </w:r>
      <w:r>
        <w:rPr>
          <w:noProof/>
        </w:rPr>
        <w:drawing>
          <wp:inline distT="0" distB="0" distL="0" distR="0" wp14:anchorId="2CC6F6EB" wp14:editId="67FB6564">
            <wp:extent cx="665798" cy="533400"/>
            <wp:effectExtent l="0" t="0" r="0" b="0"/>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icture containing text, sign&#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810" cy="537416"/>
                    </a:xfrm>
                    <a:prstGeom prst="rect">
                      <a:avLst/>
                    </a:prstGeom>
                    <a:noFill/>
                    <a:ln>
                      <a:noFill/>
                    </a:ln>
                  </pic:spPr>
                </pic:pic>
              </a:graphicData>
            </a:graphic>
          </wp:inline>
        </w:drawing>
      </w:r>
    </w:p>
    <w:p w14:paraId="5CE6DE58" w14:textId="77777777" w:rsidR="00AB2B6D" w:rsidRDefault="00AB2B6D" w:rsidP="00AB2B6D">
      <w:pPr>
        <w:rPr>
          <w:b/>
          <w:iCs/>
          <w:u w:val="single"/>
        </w:rPr>
      </w:pPr>
    </w:p>
    <w:p w14:paraId="1FECBB80" w14:textId="77777777" w:rsidR="00AB2B6D" w:rsidRDefault="00AB2B6D" w:rsidP="00AB2B6D">
      <w:pPr>
        <w:pStyle w:val="Heading4"/>
      </w:pPr>
      <w:r w:rsidRPr="00A02245">
        <w:lastRenderedPageBreak/>
        <w:t xml:space="preserve">Unjust means </w:t>
      </w:r>
      <w:r>
        <w:t>–</w:t>
      </w:r>
    </w:p>
    <w:p w14:paraId="57E1D5B2" w14:textId="77777777" w:rsidR="00AB2B6D" w:rsidRPr="00A02245" w:rsidRDefault="00AB2B6D" w:rsidP="00AB2B6D">
      <w:r w:rsidRPr="00A02245">
        <w:rPr>
          <w:rStyle w:val="Style13ptBold"/>
        </w:rPr>
        <w:t>Cambridge,</w:t>
      </w:r>
      <w:r w:rsidRPr="00A02245">
        <w:t xml:space="preserve"> [“Meaning of unjust in English” Cambridge Dictionary, </w:t>
      </w:r>
      <w:hyperlink r:id="rId13" w:history="1">
        <w:r w:rsidRPr="00A02245">
          <w:rPr>
            <w:rStyle w:val="Hyperlink"/>
          </w:rPr>
          <w:t>https://dictionary.cambridge.org/us/dictionary/english/unjust]</w:t>
        </w:r>
      </w:hyperlink>
      <w:r>
        <w:t xml:space="preserve"> Recut </w:t>
      </w:r>
      <w:proofErr w:type="spellStart"/>
      <w:r>
        <w:t>Sachin</w:t>
      </w:r>
      <w:proofErr w:type="spellEnd"/>
    </w:p>
    <w:p w14:paraId="0DCFF059" w14:textId="77777777" w:rsidR="00AB2B6D" w:rsidRPr="00D82B03" w:rsidRDefault="00AB2B6D" w:rsidP="00AB2B6D">
      <w:pPr>
        <w:rPr>
          <w:sz w:val="10"/>
        </w:rPr>
      </w:pPr>
      <w:r w:rsidRPr="00D82B03">
        <w:rPr>
          <w:sz w:val="10"/>
        </w:rPr>
        <w:t>unjust adjective US /</w:t>
      </w:r>
      <w:proofErr w:type="spellStart"/>
      <w:r w:rsidRPr="00D82B03">
        <w:rPr>
          <w:sz w:val="10"/>
        </w:rPr>
        <w:t>ʌnˈdʒʌst</w:t>
      </w:r>
      <w:proofErr w:type="spellEnd"/>
      <w:r w:rsidRPr="00D82B03">
        <w:rPr>
          <w:sz w:val="10"/>
        </w:rPr>
        <w:t xml:space="preserve">/ </w:t>
      </w:r>
      <w:r w:rsidRPr="00D82B03">
        <w:rPr>
          <w:rStyle w:val="StyleUnderline"/>
          <w:highlight w:val="cyan"/>
        </w:rPr>
        <w:t>not morally right</w:t>
      </w:r>
      <w:r w:rsidRPr="00D82B03">
        <w:rPr>
          <w:sz w:val="10"/>
        </w:rPr>
        <w:t xml:space="preserve">; not </w:t>
      </w:r>
      <w:r w:rsidRPr="00D82B03">
        <w:rPr>
          <w:rStyle w:val="StyleUnderline"/>
          <w:highlight w:val="cyan"/>
        </w:rPr>
        <w:t>fair</w:t>
      </w:r>
      <w:r w:rsidRPr="00D82B03">
        <w:rPr>
          <w:sz w:val="10"/>
        </w:rPr>
        <w:t xml:space="preserve">: </w:t>
      </w:r>
      <w:proofErr w:type="gramStart"/>
      <w:r w:rsidRPr="00D82B03">
        <w:rPr>
          <w:sz w:val="10"/>
        </w:rPr>
        <w:t>New</w:t>
      </w:r>
      <w:proofErr w:type="gramEnd"/>
      <w:r w:rsidRPr="00D82B03">
        <w:rPr>
          <w:sz w:val="10"/>
        </w:rPr>
        <w:t xml:space="preserve"> laws will protect employees against unjust dismissals. (Definition of unjust from the Cambridge Academic Content Dictionary © Cambridge University Press)</w:t>
      </w:r>
    </w:p>
    <w:p w14:paraId="7D444245" w14:textId="77777777" w:rsidR="00AB2B6D" w:rsidRDefault="00AB2B6D" w:rsidP="00AB2B6D"/>
    <w:p w14:paraId="3EAF5D42" w14:textId="77777777" w:rsidR="00AB2B6D" w:rsidRPr="00B51700" w:rsidRDefault="00AB2B6D" w:rsidP="00AB2B6D">
      <w:pPr>
        <w:rPr>
          <w:rStyle w:val="StyleUnderline"/>
        </w:rPr>
      </w:pPr>
    </w:p>
    <w:p w14:paraId="6899811E" w14:textId="77777777" w:rsidR="00AB2B6D" w:rsidRPr="00D82B03" w:rsidRDefault="00AB2B6D" w:rsidP="00AB2B6D">
      <w:pPr>
        <w:pStyle w:val="Heading4"/>
      </w:pPr>
      <w:r>
        <w:t xml:space="preserve">Resolved, in LD, refers to a </w:t>
      </w:r>
      <w:r w:rsidRPr="009F7840">
        <w:rPr>
          <w:u w:val="single"/>
        </w:rPr>
        <w:t>statement</w:t>
      </w:r>
      <w:r>
        <w:t xml:space="preserve"> of value---policymaking fails without an actor. </w:t>
      </w:r>
    </w:p>
    <w:p w14:paraId="63FB5B6D" w14:textId="77777777" w:rsidR="00AB2B6D" w:rsidRPr="00D82B03" w:rsidRDefault="00AB2B6D" w:rsidP="00AB2B6D">
      <w:proofErr w:type="spellStart"/>
      <w:r w:rsidRPr="00D82B03">
        <w:rPr>
          <w:rStyle w:val="Style13ptBold"/>
        </w:rPr>
        <w:t>UPitt</w:t>
      </w:r>
      <w:proofErr w:type="spellEnd"/>
      <w:r w:rsidRPr="00D82B03">
        <w:rPr>
          <w:rStyle w:val="Style13ptBold"/>
        </w:rPr>
        <w:t>,</w:t>
      </w:r>
      <w:r>
        <w:t xml:space="preserve"> [</w:t>
      </w:r>
      <w:r w:rsidRPr="00D82B03">
        <w:t xml:space="preserve">University Of Pittsburgh Communications Services </w:t>
      </w:r>
      <w:proofErr w:type="spellStart"/>
      <w:r w:rsidRPr="00D82B03">
        <w:t>Webteam</w:t>
      </w:r>
      <w:proofErr w:type="spellEnd"/>
      <w:r w:rsidRPr="00D82B03">
        <w:t xml:space="preserve">, copyright 2015-21, "Basic Definitions," Department of </w:t>
      </w:r>
      <w:proofErr w:type="gramStart"/>
      <w:r w:rsidRPr="00D82B03">
        <w:t>Communication ,</w:t>
      </w:r>
      <w:proofErr w:type="gramEnd"/>
      <w:r w:rsidRPr="00D82B03">
        <w:t xml:space="preserve"> </w:t>
      </w:r>
      <w:hyperlink r:id="rId14" w:history="1">
        <w:r w:rsidRPr="00D82B03">
          <w:rPr>
            <w:rStyle w:val="Hyperlink"/>
          </w:rPr>
          <w:t>https://www.comm.pitt.edu/basic-definitions</w:t>
        </w:r>
      </w:hyperlink>
      <w:r>
        <w:t xml:space="preserve">] Recut </w:t>
      </w:r>
      <w:proofErr w:type="spellStart"/>
      <w:r>
        <w:t>Sachin</w:t>
      </w:r>
      <w:proofErr w:type="spellEnd"/>
    </w:p>
    <w:p w14:paraId="3CEF4448" w14:textId="77777777" w:rsidR="00AB2B6D" w:rsidRPr="009F7840" w:rsidRDefault="00AB2B6D" w:rsidP="00AB2B6D">
      <w:pPr>
        <w:rPr>
          <w:sz w:val="12"/>
        </w:rPr>
      </w:pPr>
      <w:r w:rsidRPr="009F7840">
        <w:rPr>
          <w:sz w:val="12"/>
        </w:rPr>
        <w:t xml:space="preserve">Affirmative/Pro. The side that “affirms” the resolution (is “pro” the issue). For example, the affirmative side in a debate using the resolution of policy, </w:t>
      </w:r>
      <w:proofErr w:type="gramStart"/>
      <w:r w:rsidRPr="009F7840">
        <w:rPr>
          <w:sz w:val="12"/>
        </w:rPr>
        <w:t>Resolved</w:t>
      </w:r>
      <w:proofErr w:type="gramEnd"/>
      <w:r w:rsidRPr="009F7840">
        <w:rPr>
          <w:sz w:val="12"/>
        </w:rPr>
        <w:t xml:space="preserve">: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9F7840">
        <w:rPr>
          <w:sz w:val="12"/>
        </w:rPr>
        <w:t>Resolved</w:t>
      </w:r>
      <w:proofErr w:type="gramEnd"/>
      <w:r w:rsidRPr="009F7840">
        <w:rPr>
          <w:sz w:val="12"/>
        </w:rPr>
        <w:t>: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w:t>
      </w:r>
      <w:r w:rsidRPr="009F7840">
        <w:rPr>
          <w:rStyle w:val="StyleUnderline"/>
        </w:rPr>
        <w:t xml:space="preserve"> </w:t>
      </w:r>
      <w:r w:rsidRPr="009F7840">
        <w:rPr>
          <w:rStyle w:val="StyleUnderline"/>
          <w:highlight w:val="cyan"/>
        </w:rPr>
        <w:t>Resolution</w:t>
      </w:r>
      <w:r w:rsidRPr="009F7840">
        <w:rPr>
          <w:rStyle w:val="StyleUnderline"/>
        </w:rPr>
        <w:t xml:space="preserve">. A specific </w:t>
      </w:r>
      <w:r w:rsidRPr="009F7840">
        <w:rPr>
          <w:rStyle w:val="Emphasis"/>
          <w:highlight w:val="cyan"/>
        </w:rPr>
        <w:t>statement</w:t>
      </w:r>
      <w:r w:rsidRPr="009F7840">
        <w:rPr>
          <w:rStyle w:val="StyleUnderline"/>
        </w:rPr>
        <w:t xml:space="preserve"> or question </w:t>
      </w:r>
      <w:r w:rsidRPr="009F7840">
        <w:rPr>
          <w:rStyle w:val="StyleUnderline"/>
          <w:highlight w:val="cyan"/>
        </w:rPr>
        <w:t>up for debate</w:t>
      </w:r>
      <w:r w:rsidRPr="009F7840">
        <w:rPr>
          <w:rStyle w:val="StyleUnderline"/>
        </w:rPr>
        <w:t xml:space="preserve">. Resolutions usually </w:t>
      </w:r>
      <w:r w:rsidRPr="009F7840">
        <w:rPr>
          <w:rStyle w:val="StyleUnderline"/>
          <w:highlight w:val="cyan"/>
        </w:rPr>
        <w:t>appear as</w:t>
      </w:r>
      <w:r w:rsidRPr="009F7840">
        <w:rPr>
          <w:rStyle w:val="StyleUnderline"/>
        </w:rPr>
        <w:t xml:space="preserve"> statements of </w:t>
      </w:r>
      <w:r w:rsidRPr="009F7840">
        <w:rPr>
          <w:rStyle w:val="StyleUnderline"/>
          <w:highlight w:val="cyan"/>
        </w:rPr>
        <w:t>policy, fact or value.</w:t>
      </w:r>
      <w:r w:rsidRPr="009F7840">
        <w:rPr>
          <w:rStyle w:val="StyleUnderline"/>
        </w:rPr>
        <w:t xml:space="preserve"> Statement of </w:t>
      </w:r>
      <w:r w:rsidRPr="00147E79">
        <w:rPr>
          <w:rStyle w:val="StyleUnderline"/>
          <w:highlight w:val="cyan"/>
        </w:rPr>
        <w:t xml:space="preserve">policy. </w:t>
      </w:r>
      <w:r w:rsidRPr="00147E79">
        <w:rPr>
          <w:rStyle w:val="Emphasis"/>
          <w:highlight w:val="cyan"/>
        </w:rPr>
        <w:t xml:space="preserve">Involves </w:t>
      </w:r>
      <w:r w:rsidRPr="009F7840">
        <w:rPr>
          <w:rStyle w:val="Emphasis"/>
          <w:highlight w:val="cyan"/>
        </w:rPr>
        <w:t>an actor</w:t>
      </w:r>
      <w:r w:rsidRPr="009F7840">
        <w:rPr>
          <w:rStyle w:val="StyleUnderline"/>
        </w:rPr>
        <w:t xml:space="preserve"> (local, national, or global) with power to decide a course of action.</w:t>
      </w:r>
      <w:r w:rsidRPr="009F7840">
        <w:rPr>
          <w:sz w:val="12"/>
        </w:rPr>
        <w:t xml:space="preserve"> For example, </w:t>
      </w:r>
      <w:proofErr w:type="gramStart"/>
      <w:r w:rsidRPr="009F7840">
        <w:rPr>
          <w:sz w:val="12"/>
        </w:rPr>
        <w:t>Resolved</w:t>
      </w:r>
      <w:proofErr w:type="gramEnd"/>
      <w:r w:rsidRPr="009F7840">
        <w:rPr>
          <w:sz w:val="12"/>
        </w:rPr>
        <w:t>: The United States federal government should implement a poverty reduction program for its citizens. Statement of</w:t>
      </w:r>
      <w:r w:rsidRPr="009F7840">
        <w:rPr>
          <w:sz w:val="12"/>
        </w:rPr>
        <w:lastRenderedPageBreak/>
        <w:t xml:space="preserve"> fact. Involves a dispute about empirical phenomenon. For example, </w:t>
      </w:r>
      <w:proofErr w:type="gramStart"/>
      <w:r w:rsidRPr="009F7840">
        <w:rPr>
          <w:sz w:val="12"/>
        </w:rPr>
        <w:t>Resolv</w:t>
      </w:r>
      <w:r w:rsidRPr="009F7840">
        <w:rPr>
          <w:sz w:val="12"/>
        </w:rPr>
        <w:lastRenderedPageBreak/>
        <w:t>ed</w:t>
      </w:r>
      <w:proofErr w:type="gramEnd"/>
      <w:r w:rsidRPr="009F7840">
        <w:rPr>
          <w:sz w:val="12"/>
        </w:rPr>
        <w:t xml:space="preserve">: Global warming threatens agricultural production. </w:t>
      </w:r>
      <w:r w:rsidRPr="00147E79">
        <w:rPr>
          <w:rStyle w:val="StyleUnderline"/>
          <w:highlight w:val="cyan"/>
        </w:rPr>
        <w:t>Statement of value</w:t>
      </w:r>
      <w:r w:rsidRPr="009F7840">
        <w:rPr>
          <w:rStyle w:val="StyleUnderline"/>
          <w:highlight w:val="cyan"/>
        </w:rPr>
        <w:t>. Involves</w:t>
      </w:r>
      <w:r w:rsidRPr="009F7840">
        <w:rPr>
          <w:rStyle w:val="StyleUnderline"/>
        </w:rPr>
        <w:t xml:space="preserve"> conflicting </w:t>
      </w:r>
      <w:r w:rsidRPr="009F7840">
        <w:rPr>
          <w:rStyle w:val="StyleUnderline"/>
          <w:highlight w:val="cyan"/>
        </w:rPr>
        <w:t>moral dilemmas</w:t>
      </w:r>
      <w:r w:rsidRPr="009F7840">
        <w:rPr>
          <w:rStyle w:val="StyleUnderline"/>
        </w:rPr>
        <w:t xml:space="preserve">. For </w:t>
      </w:r>
      <w:r w:rsidRPr="00147E79">
        <w:rPr>
          <w:rStyle w:val="StyleUnderline"/>
          <w:highlight w:val="cyan"/>
        </w:rPr>
        <w:t xml:space="preserve">example, </w:t>
      </w:r>
      <w:proofErr w:type="gramStart"/>
      <w:r w:rsidRPr="00147E79">
        <w:rPr>
          <w:rStyle w:val="StyleUnderline"/>
          <w:highlight w:val="cyan"/>
        </w:rPr>
        <w:t>Resolved</w:t>
      </w:r>
      <w:proofErr w:type="gramEnd"/>
      <w:r w:rsidRPr="00147E79">
        <w:rPr>
          <w:rStyle w:val="StyleUnderline"/>
          <w:highlight w:val="cyan"/>
        </w:rPr>
        <w:t xml:space="preserve">: The death </w:t>
      </w:r>
      <w:r w:rsidRPr="009F7840">
        <w:rPr>
          <w:rStyle w:val="StyleUnderline"/>
          <w:highlight w:val="cyan"/>
        </w:rPr>
        <w:t>pen</w:t>
      </w:r>
      <w:r w:rsidRPr="009F7840">
        <w:rPr>
          <w:rStyle w:val="StyleUnderline"/>
          <w:highlight w:val="cyan"/>
        </w:rPr>
        <w:lastRenderedPageBreak/>
        <w:t>alty is</w:t>
      </w:r>
      <w:r w:rsidRPr="009F7840">
        <w:rPr>
          <w:rStyle w:val="StyleUnderline"/>
        </w:rPr>
        <w:t xml:space="preserve"> a </w:t>
      </w:r>
      <w:r w:rsidRPr="009F7840">
        <w:rPr>
          <w:rStyle w:val="Emphasis"/>
          <w:highlight w:val="cyan"/>
        </w:rPr>
        <w:t>just</w:t>
      </w:r>
      <w:r w:rsidRPr="009F7840">
        <w:rPr>
          <w:sz w:val="12"/>
        </w:rPr>
        <w:t>ified method of punishment. Topic. A general issue to debate. Topics could be “The Civil War,” “genetic engineering,” o</w:t>
      </w:r>
      <w:r w:rsidRPr="009F7840">
        <w:rPr>
          <w:sz w:val="12"/>
        </w:rPr>
        <w:lastRenderedPageBreak/>
        <w:t xml:space="preserve">r “Great Books.” </w:t>
      </w:r>
    </w:p>
    <w:p w14:paraId="421B5646" w14:textId="77777777" w:rsidR="00AB2B6D" w:rsidRDefault="00AB2B6D" w:rsidP="00AB2B6D"/>
    <w:p w14:paraId="2F3C573C" w14:textId="77777777" w:rsidR="00826886" w:rsidRDefault="00826886" w:rsidP="00826886"/>
    <w:p w14:paraId="2C83A0BA" w14:textId="7FB0CB77" w:rsidR="00826886" w:rsidRPr="00826886" w:rsidRDefault="00826886" w:rsidP="00AB2B6D">
      <w:pPr>
        <w:pStyle w:val="Heading4"/>
      </w:pPr>
      <w:r>
        <w:t>Violation: They defend implementation, enforcement and stuff</w:t>
      </w:r>
      <w:r w:rsidR="002D712B">
        <w:t xml:space="preserve">. </w:t>
      </w:r>
      <w:proofErr w:type="spellStart"/>
      <w:r w:rsidR="002D712B">
        <w:t>Goehgrid</w:t>
      </w:r>
      <w:proofErr w:type="spellEnd"/>
      <w:r w:rsidR="002D712B">
        <w:t xml:space="preserve"> says that’s states should implement a </w:t>
      </w:r>
      <w:proofErr w:type="gramStart"/>
      <w:r w:rsidR="002D712B">
        <w:t>global commons</w:t>
      </w:r>
      <w:proofErr w:type="gramEnd"/>
      <w:r w:rsidR="002D712B">
        <w:t xml:space="preserve">. Doesn’t prove injustice in appropriation but rather proves justice in </w:t>
      </w:r>
      <w:proofErr w:type="spellStart"/>
      <w:r w:rsidR="002D712B">
        <w:t>smth</w:t>
      </w:r>
      <w:proofErr w:type="spellEnd"/>
      <w:r w:rsidR="002D712B">
        <w:t xml:space="preserve"> else. </w:t>
      </w:r>
    </w:p>
    <w:p w14:paraId="3AD9118D" w14:textId="77777777" w:rsidR="00826886" w:rsidRPr="00522DDC" w:rsidRDefault="00826886" w:rsidP="00826886"/>
    <w:p w14:paraId="34832F2E" w14:textId="77777777" w:rsidR="00826886" w:rsidRDefault="00826886" w:rsidP="00826886">
      <w:pPr>
        <w:pStyle w:val="Heading4"/>
      </w:pPr>
      <w:r>
        <w:lastRenderedPageBreak/>
        <w:t>Vote neg –</w:t>
      </w:r>
    </w:p>
    <w:p w14:paraId="5A569F72" w14:textId="4AF9AB76" w:rsidR="00566C8B" w:rsidRDefault="00566C8B" w:rsidP="00566C8B">
      <w:pPr>
        <w:pStyle w:val="Heading4"/>
      </w:pPr>
      <w:r>
        <w:t>1]</w:t>
      </w:r>
      <w:r w:rsidRPr="002A4A12">
        <w:t xml:space="preserve"> </w:t>
      </w:r>
      <w:r w:rsidRPr="002A2EA1">
        <w:rPr>
          <w:u w:val="single"/>
        </w:rPr>
        <w:t>Limits</w:t>
      </w:r>
      <w:r w:rsidRPr="002A4A12">
        <w:t xml:space="preserve"> – </w:t>
      </w:r>
      <w:r>
        <w:t xml:space="preserve">Letting </w:t>
      </w:r>
      <w:proofErr w:type="spellStart"/>
      <w:r>
        <w:t>affs</w:t>
      </w:r>
      <w:proofErr w:type="spellEnd"/>
      <w:r>
        <w:t xml:space="preserve"> add anything to the </w:t>
      </w:r>
      <w:proofErr w:type="spellStart"/>
      <w:r>
        <w:t>aff</w:t>
      </w:r>
      <w:proofErr w:type="spellEnd"/>
      <w:r>
        <w:t xml:space="preserve"> explodes limits</w:t>
      </w:r>
      <w:r w:rsidRPr="002A4A12">
        <w:t xml:space="preserve"> –</w:t>
      </w:r>
      <w:r>
        <w:t xml:space="preserve"> truisms like </w:t>
      </w:r>
      <w:r w:rsidRPr="002A4A12">
        <w:t>"2+2</w:t>
      </w:r>
      <w:r>
        <w:t>=</w:t>
      </w:r>
      <w:r w:rsidRPr="002A4A12">
        <w:t>4</w:t>
      </w:r>
      <w:r>
        <w:t xml:space="preserve">” or </w:t>
      </w:r>
      <w:r w:rsidRPr="002A4A12">
        <w:t xml:space="preserve">"racism bad" </w:t>
      </w:r>
      <w:r>
        <w:t xml:space="preserve">suddenly become additional </w:t>
      </w:r>
      <w:proofErr w:type="spellStart"/>
      <w:r>
        <w:t>aff</w:t>
      </w:r>
      <w:proofErr w:type="spellEnd"/>
      <w:r>
        <w:t xml:space="preserve"> ground if you meet the floor of the </w:t>
      </w:r>
      <w:proofErr w:type="spellStart"/>
      <w:r>
        <w:t>rez</w:t>
      </w:r>
      <w:proofErr w:type="spellEnd"/>
      <w:r>
        <w:t xml:space="preserve"> – means even if we have ground, the </w:t>
      </w:r>
      <w:proofErr w:type="spellStart"/>
      <w:r>
        <w:t>aff</w:t>
      </w:r>
      <w:proofErr w:type="spellEnd"/>
      <w:r>
        <w:t xml:space="preserve"> will always win truth claims which outweigh on sheer probability. AND lets the affirmative contradict – adding “not” or replacing “unjust” with “just” suddenly becomes topical when we do away with the words in the </w:t>
      </w:r>
      <w:proofErr w:type="spellStart"/>
      <w:r>
        <w:t>rez</w:t>
      </w:r>
      <w:proofErr w:type="spellEnd"/>
      <w:r>
        <w:t xml:space="preserve">. </w:t>
      </w:r>
    </w:p>
    <w:p w14:paraId="482FBCD1" w14:textId="77777777" w:rsidR="00566C8B" w:rsidRPr="004606ED" w:rsidRDefault="00566C8B" w:rsidP="00566C8B"/>
    <w:p w14:paraId="6A6B870C" w14:textId="41EC90FD" w:rsidR="00566C8B" w:rsidRDefault="00566C8B" w:rsidP="00566C8B">
      <w:pPr>
        <w:pStyle w:val="Heading4"/>
      </w:pPr>
      <w:r>
        <w:t xml:space="preserve">2] </w:t>
      </w:r>
      <w:r w:rsidRPr="00F95C00">
        <w:rPr>
          <w:u w:val="single"/>
        </w:rPr>
        <w:t>Ground</w:t>
      </w:r>
      <w:r w:rsidRPr="00E94975">
        <w:t xml:space="preserve"> – wrecks </w:t>
      </w:r>
      <w:r>
        <w:t xml:space="preserve">all neg arguments </w:t>
      </w:r>
      <w:r w:rsidRPr="00E94975">
        <w:t xml:space="preserve">– </w:t>
      </w:r>
      <w:r>
        <w:t xml:space="preserve">smart </w:t>
      </w:r>
      <w:proofErr w:type="spellStart"/>
      <w:r>
        <w:t>affs</w:t>
      </w:r>
      <w:proofErr w:type="spellEnd"/>
      <w:r>
        <w:t xml:space="preserve"> under their </w:t>
      </w:r>
      <w:proofErr w:type="spellStart"/>
      <w:r>
        <w:t>interp</w:t>
      </w:r>
      <w:proofErr w:type="spellEnd"/>
      <w:r>
        <w:t xml:space="preserve"> will just add planks outside of the topic to sol</w:t>
      </w:r>
      <w:r>
        <w:lastRenderedPageBreak/>
        <w:t>ve DAs or wre</w:t>
      </w:r>
      <w:r>
        <w:lastRenderedPageBreak/>
        <w:t>ck CP competition –</w:t>
      </w:r>
      <w:r>
        <w:lastRenderedPageBreak/>
        <w:t xml:space="preserve"> planks about R&amp;D funding solves innovation, random reforms could solve econ or warming – makes advantage CPs T. Meeting the floor of the </w:t>
      </w:r>
      <w:proofErr w:type="spellStart"/>
      <w:r>
        <w:t>rez</w:t>
      </w:r>
      <w:proofErr w:type="spellEnd"/>
      <w:r>
        <w:t xml:space="preserve"> is not sufficient if there is no ceiling to topical affirmatives. </w:t>
      </w:r>
      <w:r>
        <w:rPr>
          <w:rFonts w:hint="eastAsia"/>
          <w:lang w:eastAsia="zh-CN"/>
        </w:rPr>
        <w:t>Allo</w:t>
      </w:r>
      <w:r>
        <w:rPr>
          <w:lang w:eastAsia="zh-CN"/>
        </w:rPr>
        <w:t xml:space="preserve">wing them to end all appropriation proves the violation to extra T---the </w:t>
      </w:r>
      <w:proofErr w:type="spellStart"/>
      <w:r>
        <w:rPr>
          <w:lang w:eastAsia="zh-CN"/>
        </w:rPr>
        <w:t>rez</w:t>
      </w:r>
      <w:proofErr w:type="spellEnd"/>
      <w:r>
        <w:rPr>
          <w:lang w:eastAsia="zh-CN"/>
        </w:rPr>
        <w:t xml:space="preserve"> is </w:t>
      </w:r>
      <w:proofErr w:type="spellStart"/>
      <w:r>
        <w:rPr>
          <w:lang w:eastAsia="zh-CN"/>
        </w:rPr>
        <w:t>abt</w:t>
      </w:r>
      <w:proofErr w:type="spellEnd"/>
      <w:r>
        <w:rPr>
          <w:lang w:eastAsia="zh-CN"/>
        </w:rPr>
        <w:t xml:space="preserve"> private appropriation not all of it.</w:t>
      </w:r>
    </w:p>
    <w:p w14:paraId="36CFA27F" w14:textId="77777777" w:rsidR="002D712B" w:rsidRPr="002D712B" w:rsidRDefault="002D712B" w:rsidP="002D712B"/>
    <w:p w14:paraId="00CB9161" w14:textId="763D394E" w:rsidR="00826886" w:rsidRPr="00826886" w:rsidRDefault="00826886" w:rsidP="00826886">
      <w:pPr>
        <w:pStyle w:val="Heading4"/>
      </w:pPr>
      <w:r>
        <w:t xml:space="preserve">3] TVA – Just don’t implement and add words to the </w:t>
      </w:r>
      <w:proofErr w:type="spellStart"/>
      <w:r>
        <w:t>rez</w:t>
      </w:r>
      <w:proofErr w:type="spellEnd"/>
      <w:r>
        <w:t xml:space="preserve">. </w:t>
      </w:r>
    </w:p>
    <w:p w14:paraId="56979B19" w14:textId="77777777" w:rsidR="003351D8" w:rsidRPr="003F1726" w:rsidRDefault="003351D8" w:rsidP="003351D8"/>
    <w:p w14:paraId="11260512" w14:textId="77777777" w:rsidR="003351D8" w:rsidRDefault="003351D8" w:rsidP="003351D8">
      <w:pPr>
        <w:pStyle w:val="Heading4"/>
      </w:pPr>
      <w:r>
        <w:t xml:space="preserve">T is DTD and No RVIs – The whole </w:t>
      </w:r>
      <w:proofErr w:type="spellStart"/>
      <w:r>
        <w:t>aff</w:t>
      </w:r>
      <w:proofErr w:type="spellEnd"/>
      <w:r>
        <w:t xml:space="preserve"> violates and</w:t>
      </w:r>
      <w:r w:rsidRPr="00ED7D9A">
        <w:t xml:space="preserve"> </w:t>
      </w:r>
      <w:proofErr w:type="spellStart"/>
      <w:r w:rsidRPr="00ED7D9A">
        <w:t>its</w:t>
      </w:r>
      <w:proofErr w:type="spellEnd"/>
      <w:r w:rsidRPr="00ED7D9A">
        <w:t xml:space="preserve"> their burden to be topical</w:t>
      </w:r>
      <w:r>
        <w:t xml:space="preserve">---must proactively prove the </w:t>
      </w:r>
      <w:proofErr w:type="spellStart"/>
      <w:r>
        <w:t>aff</w:t>
      </w:r>
      <w:proofErr w:type="spellEnd"/>
      <w:r>
        <w:t xml:space="preserve"> is good since the entire debate follows it. Means T comes first---our abuse was because of theirs and it affects the largest portion of the debate. </w:t>
      </w:r>
    </w:p>
    <w:p w14:paraId="7A9D4818" w14:textId="77777777" w:rsidR="003351D8" w:rsidRPr="004B4A94" w:rsidRDefault="003351D8" w:rsidP="003351D8"/>
    <w:p w14:paraId="7EE3C8A3" w14:textId="77777777" w:rsidR="003351D8" w:rsidRDefault="003351D8" w:rsidP="003351D8">
      <w:pPr>
        <w:pStyle w:val="Heading4"/>
      </w:pPr>
      <w:r>
        <w:t xml:space="preserve">Use Competing </w:t>
      </w:r>
      <w:proofErr w:type="spellStart"/>
      <w:r>
        <w:t>Interps</w:t>
      </w:r>
      <w:proofErr w:type="spellEnd"/>
      <w:r>
        <w:t xml:space="preserve"> – </w:t>
      </w:r>
      <w:r w:rsidRPr="00ED7D9A">
        <w:t>Anything else lets the judge intervene and pick whatever def is best under their bs meter</w:t>
      </w:r>
      <w:r>
        <w:t xml:space="preserve"> leading to a proliferation of abuse. </w:t>
      </w:r>
    </w:p>
    <w:p w14:paraId="2675CA4B" w14:textId="77777777" w:rsidR="008D2FF1" w:rsidRPr="008D2FF1" w:rsidRDefault="008D2FF1" w:rsidP="008D2FF1"/>
    <w:p w14:paraId="12D14BEF" w14:textId="2349C326" w:rsidR="005A629D" w:rsidRPr="00F43C60" w:rsidRDefault="005578DE" w:rsidP="005A629D">
      <w:pPr>
        <w:pStyle w:val="Heading2"/>
        <w:rPr>
          <w:rFonts w:asciiTheme="majorHAnsi" w:hAnsiTheme="majorHAnsi" w:cstheme="majorHAnsi"/>
        </w:rPr>
      </w:pPr>
      <w:r>
        <w:rPr>
          <w:rFonts w:asciiTheme="majorHAnsi" w:hAnsiTheme="majorHAnsi" w:cstheme="majorHAnsi"/>
        </w:rPr>
        <w:lastRenderedPageBreak/>
        <w:t>2</w:t>
      </w:r>
      <w:r w:rsidR="001C1AC4" w:rsidRPr="00F43C60">
        <w:rPr>
          <w:rFonts w:asciiTheme="majorHAnsi" w:hAnsiTheme="majorHAnsi" w:cstheme="majorHAnsi"/>
        </w:rPr>
        <w:t>---CP</w:t>
      </w:r>
    </w:p>
    <w:p w14:paraId="0FECD5F4" w14:textId="6CBBF8A4" w:rsidR="001C1AC4" w:rsidRPr="00F43C60" w:rsidRDefault="001C1AC4" w:rsidP="001C1AC4">
      <w:pPr>
        <w:pStyle w:val="Heading3"/>
        <w:rPr>
          <w:rFonts w:asciiTheme="majorHAnsi" w:hAnsiTheme="majorHAnsi" w:cstheme="majorHAnsi"/>
        </w:rPr>
      </w:pPr>
      <w:r w:rsidRPr="00F43C60">
        <w:rPr>
          <w:rFonts w:asciiTheme="majorHAnsi" w:hAnsiTheme="majorHAnsi" w:cstheme="majorHAnsi"/>
        </w:rPr>
        <w:lastRenderedPageBreak/>
        <w:t>Advantage CP---1NC</w:t>
      </w:r>
    </w:p>
    <w:p w14:paraId="0BD89F93" w14:textId="77777777" w:rsidR="001C1AC4" w:rsidRPr="00F43C60" w:rsidRDefault="001C1AC4" w:rsidP="001C1AC4">
      <w:pPr>
        <w:rPr>
          <w:rFonts w:asciiTheme="majorHAnsi" w:hAnsiTheme="majorHAnsi" w:cstheme="majorHAnsi"/>
        </w:rPr>
      </w:pPr>
    </w:p>
    <w:p w14:paraId="106E8B25"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Advantage CP</w:t>
      </w:r>
    </w:p>
    <w:p w14:paraId="7BDCBB84" w14:textId="77777777" w:rsidR="001C1AC4" w:rsidRPr="00F43C60" w:rsidRDefault="001C1AC4" w:rsidP="001C1AC4">
      <w:pPr>
        <w:pStyle w:val="Heading4"/>
        <w:rPr>
          <w:rFonts w:asciiTheme="majorHAnsi" w:hAnsiTheme="majorHAnsi" w:cstheme="majorHAnsi"/>
        </w:rPr>
      </w:pPr>
      <w:r w:rsidRPr="00F43C60">
        <w:rPr>
          <w:rFonts w:asciiTheme="majorHAnsi" w:hAnsiTheme="majorHAnsi" w:cstheme="majorHAnsi"/>
        </w:rPr>
        <w:t xml:space="preserve">Text: Capitalism ought to be regulated as per the </w:t>
      </w:r>
      <w:proofErr w:type="spellStart"/>
      <w:r w:rsidRPr="00F43C60">
        <w:rPr>
          <w:rFonts w:asciiTheme="majorHAnsi" w:hAnsiTheme="majorHAnsi" w:cstheme="majorHAnsi"/>
        </w:rPr>
        <w:t>Budolfson</w:t>
      </w:r>
      <w:proofErr w:type="spellEnd"/>
      <w:r w:rsidRPr="00F43C60">
        <w:rPr>
          <w:rFonts w:asciiTheme="majorHAnsi" w:hAnsiTheme="majorHAnsi" w:cstheme="majorHAnsi"/>
        </w:rPr>
        <w:t xml:space="preserve"> card---that entails reigning in monopolies, investing in public goods, limiting externalities, redistributing wealth, and ensuring basic rights</w:t>
      </w:r>
    </w:p>
    <w:p w14:paraId="5E12B62E" w14:textId="77777777" w:rsidR="001C1AC4" w:rsidRPr="00F43C60" w:rsidRDefault="001C1AC4" w:rsidP="001C1AC4">
      <w:pPr>
        <w:rPr>
          <w:rFonts w:asciiTheme="majorHAnsi" w:hAnsiTheme="majorHAnsi" w:cstheme="majorHAnsi"/>
        </w:rPr>
      </w:pPr>
    </w:p>
    <w:p w14:paraId="0EE3ED0A" w14:textId="77777777" w:rsidR="001C1AC4" w:rsidRPr="00F43C60" w:rsidRDefault="001C1AC4" w:rsidP="001C1AC4">
      <w:pPr>
        <w:pStyle w:val="Heading4"/>
        <w:rPr>
          <w:rFonts w:asciiTheme="majorHAnsi" w:hAnsiTheme="majorHAnsi" w:cstheme="majorHAnsi"/>
        </w:rPr>
      </w:pPr>
      <w:r w:rsidRPr="00F43C60">
        <w:rPr>
          <w:rFonts w:asciiTheme="majorHAnsi" w:hAnsiTheme="majorHAnsi" w:cstheme="majorHAnsi"/>
        </w:rPr>
        <w:t xml:space="preserve">Cap is </w:t>
      </w:r>
      <w:proofErr w:type="gramStart"/>
      <w:r w:rsidRPr="00F43C60">
        <w:rPr>
          <w:rFonts w:asciiTheme="majorHAnsi" w:hAnsiTheme="majorHAnsi" w:cstheme="majorHAnsi"/>
        </w:rPr>
        <w:t>great!---</w:t>
      </w:r>
      <w:proofErr w:type="gramEnd"/>
      <w:r w:rsidRPr="00F43C60">
        <w:rPr>
          <w:rFonts w:asciiTheme="majorHAnsi" w:hAnsiTheme="majorHAnsi" w:cstheme="majorHAnsi"/>
        </w:rPr>
        <w:t xml:space="preserve">solves war, disease, inequality, human rights, and the environment---it’s </w:t>
      </w:r>
      <w:r w:rsidRPr="00F43C60">
        <w:rPr>
          <w:rFonts w:asciiTheme="majorHAnsi" w:hAnsiTheme="majorHAnsi" w:cstheme="majorHAnsi"/>
          <w:u w:val="single"/>
        </w:rPr>
        <w:t>historically supported</w:t>
      </w:r>
      <w:r w:rsidRPr="00F43C60">
        <w:rPr>
          <w:rFonts w:asciiTheme="majorHAnsi" w:hAnsiTheme="majorHAnsi" w:cstheme="majorHAnsi"/>
        </w:rPr>
        <w:t xml:space="preserve">, rejection is the </w:t>
      </w:r>
      <w:r w:rsidRPr="00F43C60">
        <w:rPr>
          <w:rFonts w:asciiTheme="majorHAnsi" w:hAnsiTheme="majorHAnsi" w:cstheme="majorHAnsi"/>
          <w:u w:val="single"/>
        </w:rPr>
        <w:t>worst option</w:t>
      </w:r>
      <w:r w:rsidRPr="00F43C60">
        <w:rPr>
          <w:rFonts w:asciiTheme="majorHAnsi" w:hAnsiTheme="majorHAnsi" w:cstheme="majorHAnsi"/>
        </w:rPr>
        <w:t>---solves advantage 2</w:t>
      </w:r>
    </w:p>
    <w:p w14:paraId="59094271"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Mark </w:t>
      </w:r>
      <w:proofErr w:type="spellStart"/>
      <w:r w:rsidRPr="00F43C60">
        <w:rPr>
          <w:rStyle w:val="Style13ptBold"/>
          <w:rFonts w:asciiTheme="majorHAnsi" w:hAnsiTheme="majorHAnsi" w:cstheme="majorHAnsi"/>
        </w:rPr>
        <w:t>Budolfson</w:t>
      </w:r>
      <w:proofErr w:type="spellEnd"/>
      <w:r w:rsidRPr="00F43C60">
        <w:rPr>
          <w:rStyle w:val="Style13ptBold"/>
          <w:rFonts w:asciiTheme="majorHAnsi" w:hAnsiTheme="majorHAnsi" w:cstheme="majorHAnsi"/>
        </w:rPr>
        <w:t xml:space="preserve"> 21</w:t>
      </w:r>
      <w:r w:rsidRPr="00F43C60">
        <w:rPr>
          <w:rFonts w:asciiTheme="majorHAnsi" w:hAnsiTheme="majorHAnsi" w:cstheme="maj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5346D087" w14:textId="77777777" w:rsidR="001C1AC4" w:rsidRPr="00F43C60" w:rsidRDefault="001C1AC4" w:rsidP="001C1AC4">
      <w:pPr>
        <w:rPr>
          <w:rFonts w:asciiTheme="majorHAnsi" w:hAnsiTheme="majorHAnsi" w:cstheme="majorHAnsi"/>
        </w:rPr>
      </w:pPr>
      <w:r w:rsidRPr="00F43C60">
        <w:rPr>
          <w:rStyle w:val="StyleUnderline"/>
          <w:rFonts w:asciiTheme="majorHAnsi" w:hAnsiTheme="majorHAnsi" w:cstheme="majorHAnsi"/>
        </w:rPr>
        <w:t>Discourse on food ethics often advocates</w:t>
      </w:r>
      <w:r w:rsidRPr="00F43C60">
        <w:rPr>
          <w:rFonts w:asciiTheme="majorHAnsi" w:hAnsiTheme="majorHAnsi" w:cstheme="majorHAnsi"/>
        </w:rPr>
        <w:t xml:space="preserve"> the </w:t>
      </w:r>
      <w:r w:rsidRPr="00F43C60">
        <w:rPr>
          <w:rStyle w:val="Emphasis"/>
          <w:rFonts w:asciiTheme="majorHAnsi" w:hAnsiTheme="majorHAnsi" w:cstheme="majorHAnsi"/>
        </w:rPr>
        <w:t>anti-capitalist idea</w:t>
      </w:r>
      <w:r w:rsidRPr="00F43C60">
        <w:rPr>
          <w:rFonts w:asciiTheme="majorHAnsi" w:hAnsiTheme="majorHAnsi" w:cstheme="majorHAnsi"/>
        </w:rPr>
        <w:t xml:space="preserve"> </w:t>
      </w:r>
      <w:r w:rsidRPr="00F43C60">
        <w:rPr>
          <w:rStyle w:val="StyleUnderline"/>
          <w:rFonts w:asciiTheme="majorHAnsi" w:hAnsiTheme="majorHAnsi" w:cstheme="majorHAnsi"/>
        </w:rPr>
        <w:t xml:space="preserve">that we need </w:t>
      </w:r>
      <w:r w:rsidRPr="00F43C60">
        <w:rPr>
          <w:rStyle w:val="Emphasis"/>
          <w:rFonts w:asciiTheme="majorHAnsi" w:hAnsiTheme="majorHAnsi" w:cstheme="majorHAnsi"/>
        </w:rPr>
        <w:t>less capitalism, less growth, and less globalization</w:t>
      </w:r>
      <w:r w:rsidRPr="00F43C60">
        <w:rPr>
          <w:rFonts w:asciiTheme="majorHAnsi" w:hAnsiTheme="majorHAnsi" w:cstheme="majorHAnsi"/>
        </w:rPr>
        <w:t xml:space="preserve"> if we want to make the world a better and more equitable place, </w:t>
      </w:r>
      <w:r w:rsidRPr="00F43C60">
        <w:rPr>
          <w:rStyle w:val="StyleUnderline"/>
          <w:rFonts w:asciiTheme="majorHAnsi" w:hAnsiTheme="majorHAnsi" w:cstheme="majorHAnsi"/>
        </w:rPr>
        <w:t>with arguments focused on</w:t>
      </w:r>
      <w:r w:rsidRPr="00F43C60">
        <w:rPr>
          <w:rFonts w:asciiTheme="majorHAnsi" w:hAnsiTheme="majorHAnsi" w:cstheme="majorHAnsi"/>
        </w:rPr>
        <w:t xml:space="preserve"> applications to food, globalization, and a </w:t>
      </w:r>
      <w:r w:rsidRPr="00F43C60">
        <w:rPr>
          <w:rStyle w:val="StyleUnderline"/>
          <w:rFonts w:asciiTheme="majorHAnsi" w:hAnsiTheme="majorHAnsi" w:cstheme="majorHAnsi"/>
        </w:rPr>
        <w:t>just society</w:t>
      </w:r>
      <w:r w:rsidRPr="00F43C60">
        <w:rPr>
          <w:rFonts w:asciiTheme="majorHAnsi" w:hAnsiTheme="majorHAnsi" w:cstheme="majorHAnsi"/>
        </w:rPr>
        <w:t>. For example, arguments for this anti-capitalist view are at the core of some chapters in nearly every handbook and edited volume in the rapidly expanding subdiscipline of food ethics. None of these volumes (or any article published in this subdiscipline broadly construed) focuses on a defense of globalized capitalism.1</w:t>
      </w:r>
    </w:p>
    <w:p w14:paraId="5EBA9EF6"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More generally, </w:t>
      </w:r>
      <w:r w:rsidRPr="00F43C60">
        <w:rPr>
          <w:rStyle w:val="StyleUnderline"/>
          <w:rFonts w:asciiTheme="majorHAnsi" w:hAnsiTheme="majorHAnsi" w:cstheme="majorHAnsi"/>
        </w:rPr>
        <w:t>discourse on global ethics, environment, and political theory</w:t>
      </w:r>
      <w:r w:rsidRPr="00F43C60">
        <w:rPr>
          <w:rFonts w:asciiTheme="majorHAnsi" w:hAnsiTheme="majorHAnsi" w:cstheme="majorHAnsi"/>
        </w:rPr>
        <w:t xml:space="preserve"> in much of academia—and in society—increasingly </w:t>
      </w:r>
      <w:r w:rsidRPr="00F43C60">
        <w:rPr>
          <w:rStyle w:val="StyleUnderline"/>
          <w:rFonts w:asciiTheme="majorHAnsi" w:hAnsiTheme="majorHAnsi" w:cstheme="majorHAnsi"/>
        </w:rPr>
        <w:t>features this anti-capitalist idea</w:t>
      </w:r>
      <w:r w:rsidRPr="00F43C60">
        <w:rPr>
          <w:rFonts w:asciiTheme="majorHAnsi" w:hAnsiTheme="majorHAnsi" w:cstheme="majorHAnsi"/>
        </w:rPr>
        <w:t xml:space="preserve"> as well.2 The idea is especially prominent in discourse surrounding the environment, climate, and global poverty, where we face a nexus of problems of which capitalism is a key driver, including climate change, air and water pollution, the challenge of feeding the world, ensuring sustainable development for the world's poorest, and other interrelated challenges.</w:t>
      </w:r>
    </w:p>
    <w:p w14:paraId="38712DFE" w14:textId="77777777" w:rsidR="001C1AC4" w:rsidRPr="00F43C60" w:rsidRDefault="001C1AC4" w:rsidP="001C1AC4">
      <w:pPr>
        <w:rPr>
          <w:rFonts w:asciiTheme="majorHAnsi" w:hAnsiTheme="majorHAnsi" w:cstheme="majorHAnsi"/>
        </w:rPr>
      </w:pPr>
      <w:r w:rsidRPr="00F43C60">
        <w:rPr>
          <w:rStyle w:val="StyleUnderline"/>
          <w:rFonts w:asciiTheme="majorHAnsi" w:hAnsiTheme="majorHAnsi" w:cstheme="majorHAnsi"/>
        </w:rPr>
        <w:t>It is</w:t>
      </w:r>
      <w:r w:rsidRPr="00F43C60">
        <w:rPr>
          <w:rFonts w:asciiTheme="majorHAnsi" w:hAnsiTheme="majorHAnsi" w:cstheme="majorHAnsi"/>
        </w:rPr>
        <w:t xml:space="preserve"> therefore </w:t>
      </w:r>
      <w:r w:rsidRPr="00F43C60">
        <w:rPr>
          <w:rStyle w:val="StyleUnderline"/>
          <w:rFonts w:asciiTheme="majorHAnsi" w:hAnsiTheme="majorHAnsi" w:cstheme="majorHAnsi"/>
        </w:rPr>
        <w:t xml:space="preserve">important to ask whether this anti-capitalist idea is justified by </w:t>
      </w:r>
      <w:r w:rsidRPr="00F43C60">
        <w:rPr>
          <w:rStyle w:val="Emphasis"/>
          <w:rFonts w:asciiTheme="majorHAnsi" w:hAnsiTheme="majorHAnsi" w:cstheme="majorHAnsi"/>
        </w:rPr>
        <w:t>reason and evidence</w:t>
      </w:r>
      <w:r w:rsidRPr="00F43C60">
        <w:rPr>
          <w:rFonts w:asciiTheme="majorHAnsi" w:hAnsiTheme="majorHAnsi" w:cstheme="majorHAnsi"/>
        </w:rPr>
        <w:t xml:space="preserve"> that is as strong as the degree of confidence placed in it by activists and many commentators on food ethics, global ethics, and political theory, more generally.</w:t>
      </w:r>
    </w:p>
    <w:p w14:paraId="68FE2EF4"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In fact, many </w:t>
      </w:r>
      <w:r w:rsidRPr="00F43C60">
        <w:rPr>
          <w:rStyle w:val="Emphasis"/>
          <w:rFonts w:asciiTheme="majorHAnsi" w:hAnsiTheme="majorHAnsi" w:cstheme="majorHAnsi"/>
        </w:rPr>
        <w:t>experts</w:t>
      </w:r>
      <w:r w:rsidRPr="00F43C60">
        <w:rPr>
          <w:rFonts w:asciiTheme="majorHAnsi" w:hAnsiTheme="majorHAnsi" w:cstheme="majorHAnsi"/>
        </w:rPr>
        <w:t xml:space="preserve"> </w:t>
      </w:r>
      <w:r w:rsidRPr="00F43C60">
        <w:rPr>
          <w:rStyle w:val="StyleUnderline"/>
          <w:rFonts w:asciiTheme="majorHAnsi" w:hAnsiTheme="majorHAnsi" w:cstheme="majorHAnsi"/>
        </w:rPr>
        <w:t xml:space="preserve">argue that this </w:t>
      </w:r>
      <w:r w:rsidRPr="00F43C60">
        <w:rPr>
          <w:rStyle w:val="StyleUnderline"/>
          <w:rFonts w:asciiTheme="majorHAnsi" w:hAnsiTheme="majorHAnsi" w:cstheme="majorHAnsi"/>
          <w:highlight w:val="cyan"/>
        </w:rPr>
        <w:t xml:space="preserve">anti-capitalist idea </w:t>
      </w:r>
      <w:r w:rsidRPr="00F43C60">
        <w:rPr>
          <w:rStyle w:val="StyleUnderline"/>
          <w:rFonts w:asciiTheme="majorHAnsi" w:hAnsiTheme="majorHAnsi" w:cstheme="majorHAnsi"/>
        </w:rPr>
        <w:t xml:space="preserve">is </w:t>
      </w:r>
      <w:r w:rsidRPr="00F43C60">
        <w:rPr>
          <w:rStyle w:val="Emphasis"/>
          <w:rFonts w:asciiTheme="majorHAnsi" w:hAnsiTheme="majorHAnsi" w:cstheme="majorHAnsi"/>
          <w:highlight w:val="cyan"/>
        </w:rPr>
        <w:t>not supported</w:t>
      </w:r>
      <w:r w:rsidRPr="00F43C60">
        <w:rPr>
          <w:rStyle w:val="Emphasis"/>
          <w:rFonts w:asciiTheme="majorHAnsi" w:hAnsiTheme="majorHAnsi" w:cstheme="majorHAnsi"/>
        </w:rPr>
        <w:t xml:space="preserve"> by reason and argument and is actually wrong</w:t>
      </w:r>
      <w:r w:rsidRPr="00F43C60">
        <w:rPr>
          <w:rFonts w:asciiTheme="majorHAnsi" w:hAnsiTheme="majorHAnsi" w:cstheme="majorHAnsi"/>
        </w:rPr>
        <w:t xml:space="preserve">. The main contribution of this essay is to explain the structure of the leading arguments against the anti-capitalist idea, and in favor of the opposite conclusion. </w:t>
      </w:r>
      <w:r w:rsidRPr="00F43C60">
        <w:rPr>
          <w:rStyle w:val="StyleUnderline"/>
          <w:rFonts w:asciiTheme="majorHAnsi" w:hAnsiTheme="majorHAnsi" w:cstheme="majorHAnsi"/>
        </w:rPr>
        <w:t>I</w:t>
      </w:r>
      <w:r w:rsidRPr="00F43C60">
        <w:rPr>
          <w:rFonts w:asciiTheme="majorHAnsi" w:hAnsiTheme="majorHAnsi" w:cstheme="majorHAnsi"/>
        </w:rPr>
        <w:t xml:space="preserve"> begin by </w:t>
      </w:r>
      <w:r w:rsidRPr="00F43C60">
        <w:rPr>
          <w:rStyle w:val="StyleUnderline"/>
          <w:rFonts w:asciiTheme="majorHAnsi" w:hAnsiTheme="majorHAnsi" w:cstheme="majorHAnsi"/>
        </w:rPr>
        <w:t>focus</w:t>
      </w:r>
      <w:r w:rsidRPr="00F43C60">
        <w:rPr>
          <w:rFonts w:asciiTheme="majorHAnsi" w:hAnsiTheme="majorHAnsi" w:cstheme="majorHAnsi"/>
        </w:rPr>
        <w:t xml:space="preserve">ing </w:t>
      </w:r>
      <w:r w:rsidRPr="00F43C60">
        <w:rPr>
          <w:rStyle w:val="StyleUnderline"/>
          <w:rFonts w:asciiTheme="majorHAnsi" w:hAnsiTheme="majorHAnsi" w:cstheme="majorHAnsi"/>
        </w:rPr>
        <w:t>on</w:t>
      </w:r>
      <w:r w:rsidRPr="00F43C60">
        <w:rPr>
          <w:rFonts w:asciiTheme="majorHAnsi" w:hAnsiTheme="majorHAnsi" w:cstheme="majorHAnsi"/>
        </w:rPr>
        <w:t xml:space="preserve"> the general argument in favor of </w:t>
      </w:r>
      <w:r w:rsidRPr="00F43C60">
        <w:rPr>
          <w:rStyle w:val="Emphasis"/>
          <w:rFonts w:asciiTheme="majorHAnsi" w:hAnsiTheme="majorHAnsi" w:cstheme="majorHAnsi"/>
          <w:highlight w:val="cyan"/>
        </w:rPr>
        <w:t>well-regulated globalized capitalism</w:t>
      </w:r>
      <w:r w:rsidRPr="00F43C60">
        <w:rPr>
          <w:rStyle w:val="StyleUnderline"/>
          <w:rFonts w:asciiTheme="majorHAnsi" w:hAnsiTheme="majorHAnsi" w:cstheme="majorHAnsi"/>
        </w:rPr>
        <w:t xml:space="preserve"> as the </w:t>
      </w:r>
      <w:r w:rsidRPr="00F43C60">
        <w:rPr>
          <w:rStyle w:val="StyleUnderline"/>
          <w:rFonts w:asciiTheme="majorHAnsi" w:hAnsiTheme="majorHAnsi" w:cstheme="majorHAnsi"/>
          <w:highlight w:val="cyan"/>
        </w:rPr>
        <w:t>key to</w:t>
      </w:r>
      <w:r w:rsidRPr="00F43C60">
        <w:rPr>
          <w:rStyle w:val="StyleUnderline"/>
          <w:rFonts w:asciiTheme="majorHAnsi" w:hAnsiTheme="majorHAnsi" w:cstheme="majorHAnsi"/>
        </w:rPr>
        <w:t xml:space="preserve"> a </w:t>
      </w:r>
      <w:r w:rsidRPr="00F43C60">
        <w:rPr>
          <w:rStyle w:val="Emphasis"/>
          <w:rFonts w:asciiTheme="majorHAnsi" w:hAnsiTheme="majorHAnsi" w:cstheme="majorHAnsi"/>
        </w:rPr>
        <w:t xml:space="preserve">just, flourishing, and </w:t>
      </w:r>
      <w:r w:rsidRPr="00F43C60">
        <w:rPr>
          <w:rStyle w:val="Emphasis"/>
          <w:rFonts w:asciiTheme="majorHAnsi" w:hAnsiTheme="majorHAnsi" w:cstheme="majorHAnsi"/>
          <w:highlight w:val="cyan"/>
        </w:rPr>
        <w:t>environmentally healthy world</w:t>
      </w:r>
      <w:r w:rsidRPr="00F43C60">
        <w:rPr>
          <w:rStyle w:val="StyleUnderline"/>
          <w:rFonts w:asciiTheme="majorHAnsi" w:hAnsiTheme="majorHAnsi" w:cstheme="majorHAnsi"/>
        </w:rPr>
        <w:t>. This is</w:t>
      </w:r>
      <w:r w:rsidRPr="00F43C60">
        <w:rPr>
          <w:rFonts w:asciiTheme="majorHAnsi" w:hAnsiTheme="majorHAnsi" w:cstheme="majorHAnsi"/>
        </w:rPr>
        <w:t xml:space="preserve"> the most important of all of the arguments in terms of its consequences for health, wellbeing, and justice, and it is </w:t>
      </w:r>
      <w:r w:rsidRPr="00F43C60">
        <w:rPr>
          <w:rStyle w:val="StyleUnderline"/>
          <w:rFonts w:asciiTheme="majorHAnsi" w:hAnsiTheme="majorHAnsi" w:cstheme="majorHAnsi"/>
          <w:highlight w:val="cyan"/>
        </w:rPr>
        <w:lastRenderedPageBreak/>
        <w:t>endorsed by</w:t>
      </w:r>
      <w:r w:rsidRPr="00F43C60">
        <w:rPr>
          <w:rStyle w:val="StyleUnderline"/>
          <w:rFonts w:asciiTheme="majorHAnsi" w:hAnsiTheme="majorHAnsi" w:cstheme="majorHAnsi"/>
        </w:rPr>
        <w:t xml:space="preserve"> experts in the </w:t>
      </w:r>
      <w:r w:rsidRPr="00F43C60">
        <w:rPr>
          <w:rStyle w:val="Emphasis"/>
          <w:rFonts w:asciiTheme="majorHAnsi" w:hAnsiTheme="majorHAnsi" w:cstheme="majorHAnsi"/>
          <w:highlight w:val="cyan"/>
        </w:rPr>
        <w:t>empirically minded disciplines</w:t>
      </w:r>
      <w:r w:rsidRPr="00F43C60">
        <w:rPr>
          <w:rFonts w:asciiTheme="majorHAnsi" w:hAnsiTheme="majorHAnsi" w:cstheme="majorHAnsi"/>
        </w:rPr>
        <w:t xml:space="preserve"> best placed to analyze the issue, </w:t>
      </w:r>
      <w:r w:rsidRPr="00F43C60">
        <w:rPr>
          <w:rStyle w:val="StyleUnderline"/>
          <w:rFonts w:asciiTheme="majorHAnsi" w:hAnsiTheme="majorHAnsi" w:cstheme="majorHAnsi"/>
        </w:rPr>
        <w:t>including experts in long-run global development, human health, wellbeing, economics, law, public policy, and other related disciplines</w:t>
      </w:r>
      <w:r w:rsidRPr="00F43C60">
        <w:rPr>
          <w:rFonts w:asciiTheme="majorHAnsi" w:hAnsiTheme="majorHAnsi" w:cstheme="majorHAnsi"/>
        </w:rPr>
        <w:t xml:space="preserve">. On the basis of the arguments outlined below, </w:t>
      </w:r>
      <w:r w:rsidRPr="00F43C60">
        <w:rPr>
          <w:rStyle w:val="StyleUnderline"/>
          <w:rFonts w:asciiTheme="majorHAnsi" w:hAnsiTheme="majorHAnsi" w:cstheme="majorHAnsi"/>
        </w:rPr>
        <w:t>well-regulated capitalism has been endorsed</w:t>
      </w:r>
      <w:r w:rsidRPr="00F43C60">
        <w:rPr>
          <w:rFonts w:asciiTheme="majorHAnsi" w:hAnsiTheme="majorHAnsi" w:cstheme="majorHAnsi"/>
        </w:rPr>
        <w:t xml:space="preserve"> by recent Democratic presidents of the United States such as Barack Obama, and </w:t>
      </w:r>
      <w:r w:rsidRPr="00F43C60">
        <w:rPr>
          <w:rStyle w:val="StyleUnderline"/>
          <w:rFonts w:asciiTheme="majorHAnsi" w:hAnsiTheme="majorHAnsi" w:cstheme="majorHAnsi"/>
        </w:rPr>
        <w:t>by progressive Nobel laureates</w:t>
      </w:r>
      <w:r w:rsidRPr="00F43C60">
        <w:rPr>
          <w:rFonts w:asciiTheme="majorHAnsi" w:hAnsiTheme="majorHAnsi" w:cstheme="majorHAnsi"/>
        </w:rPr>
        <w:t xml:space="preserve"> who have devoted their lives to human development and more equitable societies, </w:t>
      </w:r>
      <w:r w:rsidRPr="00F43C60">
        <w:rPr>
          <w:rStyle w:val="StyleUnderline"/>
          <w:rFonts w:asciiTheme="majorHAnsi" w:hAnsiTheme="majorHAnsi" w:cstheme="majorHAnsi"/>
        </w:rPr>
        <w:t>as well as by</w:t>
      </w:r>
      <w:r w:rsidRPr="00F43C60">
        <w:rPr>
          <w:rFonts w:asciiTheme="majorHAnsi" w:hAnsiTheme="majorHAnsi" w:cstheme="majorHAnsi"/>
        </w:rPr>
        <w:t xml:space="preserve"> a wide range of </w:t>
      </w:r>
      <w:r w:rsidRPr="00F43C60">
        <w:rPr>
          <w:rStyle w:val="StyleUnderline"/>
          <w:rFonts w:asciiTheme="majorHAnsi" w:hAnsiTheme="majorHAnsi" w:cstheme="majorHAnsi"/>
        </w:rPr>
        <w:t xml:space="preserve">experts in government and leading </w:t>
      </w:r>
      <w:r w:rsidRPr="00F43C60">
        <w:rPr>
          <w:rStyle w:val="Emphasis"/>
          <w:rFonts w:asciiTheme="majorHAnsi" w:hAnsiTheme="majorHAnsi" w:cstheme="majorHAnsi"/>
        </w:rPr>
        <w:t>n</w:t>
      </w:r>
      <w:r w:rsidRPr="00F43C60">
        <w:rPr>
          <w:rFonts w:asciiTheme="majorHAnsi" w:hAnsiTheme="majorHAnsi" w:cstheme="majorHAnsi"/>
        </w:rPr>
        <w:t>on</w:t>
      </w:r>
      <w:r w:rsidRPr="00F43C60">
        <w:rPr>
          <w:rStyle w:val="Emphasis"/>
          <w:rFonts w:asciiTheme="majorHAnsi" w:hAnsiTheme="majorHAnsi" w:cstheme="majorHAnsi"/>
        </w:rPr>
        <w:t>g</w:t>
      </w:r>
      <w:r w:rsidRPr="00F43C60">
        <w:rPr>
          <w:rFonts w:asciiTheme="majorHAnsi" w:hAnsiTheme="majorHAnsi" w:cstheme="majorHAnsi"/>
        </w:rPr>
        <w:t xml:space="preserve">overnmental </w:t>
      </w:r>
      <w:r w:rsidRPr="00F43C60">
        <w:rPr>
          <w:rStyle w:val="Emphasis"/>
          <w:rFonts w:asciiTheme="majorHAnsi" w:hAnsiTheme="majorHAnsi" w:cstheme="majorHAnsi"/>
        </w:rPr>
        <w:t>o</w:t>
      </w:r>
      <w:r w:rsidRPr="00F43C60">
        <w:rPr>
          <w:rFonts w:asciiTheme="majorHAnsi" w:hAnsiTheme="majorHAnsi" w:cstheme="majorHAnsi"/>
        </w:rPr>
        <w:t>rganization</w:t>
      </w:r>
      <w:r w:rsidRPr="00F43C60">
        <w:rPr>
          <w:rStyle w:val="Emphasis"/>
          <w:rFonts w:asciiTheme="majorHAnsi" w:hAnsiTheme="majorHAnsi" w:cstheme="majorHAnsi"/>
        </w:rPr>
        <w:t>s</w:t>
      </w:r>
      <w:r w:rsidRPr="00F43C60">
        <w:rPr>
          <w:rFonts w:asciiTheme="majorHAnsi" w:hAnsiTheme="majorHAnsi" w:cstheme="majorHAnsi"/>
        </w:rPr>
        <w:t>.</w:t>
      </w:r>
    </w:p>
    <w:p w14:paraId="7A5C43FE" w14:textId="77777777" w:rsidR="001C1AC4" w:rsidRPr="00F43C60" w:rsidRDefault="001C1AC4" w:rsidP="001C1AC4">
      <w:pPr>
        <w:rPr>
          <w:rFonts w:asciiTheme="majorHAnsi" w:hAnsiTheme="majorHAnsi" w:cstheme="majorHAnsi"/>
          <w:szCs w:val="16"/>
        </w:rPr>
      </w:pPr>
      <w:r w:rsidRPr="00F43C60">
        <w:rPr>
          <w:rFonts w:asciiTheme="majorHAnsi" w:hAnsiTheme="majorHAnsi" w:cstheme="majorHAnsi"/>
          <w:szCs w:val="16"/>
        </w:rPr>
        <w:t>The goal of this essay is to make the structure and importance of these arguments clear, and thereby highlight that discourse on global ethics and political theory should engage carefully with them. The goal is not to endorse them as necessarily sound and correct. The essay will begin by examining general arguments for and against capitalism, and then turn to implications for food, the environment, climate change, and beyond.</w:t>
      </w:r>
    </w:p>
    <w:p w14:paraId="40A9630E" w14:textId="77777777" w:rsidR="001C1AC4" w:rsidRPr="00F43C60" w:rsidRDefault="001C1AC4" w:rsidP="001C1AC4">
      <w:pPr>
        <w:rPr>
          <w:rFonts w:asciiTheme="majorHAnsi" w:hAnsiTheme="majorHAnsi" w:cstheme="majorHAnsi"/>
          <w:szCs w:val="16"/>
        </w:rPr>
      </w:pPr>
      <w:r w:rsidRPr="00F43C60">
        <w:rPr>
          <w:rFonts w:asciiTheme="majorHAnsi" w:hAnsiTheme="majorHAnsi" w:cstheme="majorHAnsi"/>
          <w:szCs w:val="16"/>
        </w:rPr>
        <w:t>Arguments for and against Forms of Capitalism</w:t>
      </w:r>
    </w:p>
    <w:p w14:paraId="3D49EC9F" w14:textId="77777777" w:rsidR="001C1AC4" w:rsidRPr="00F43C60" w:rsidRDefault="001C1AC4" w:rsidP="001C1AC4">
      <w:pPr>
        <w:rPr>
          <w:rFonts w:asciiTheme="majorHAnsi" w:hAnsiTheme="majorHAnsi" w:cstheme="majorHAnsi"/>
          <w:szCs w:val="16"/>
        </w:rPr>
      </w:pPr>
      <w:r w:rsidRPr="00F43C60">
        <w:rPr>
          <w:rFonts w:asciiTheme="majorHAnsi" w:hAnsiTheme="majorHAnsi" w:cstheme="majorHAnsi"/>
          <w:szCs w:val="16"/>
        </w:rPr>
        <w:t>The Argument against Capitalism</w:t>
      </w:r>
    </w:p>
    <w:p w14:paraId="5807761D" w14:textId="77777777" w:rsidR="001C1AC4" w:rsidRPr="00F43C60" w:rsidRDefault="001C1AC4" w:rsidP="001C1AC4">
      <w:pPr>
        <w:rPr>
          <w:rFonts w:asciiTheme="majorHAnsi" w:hAnsiTheme="majorHAnsi" w:cstheme="majorHAnsi"/>
        </w:rPr>
      </w:pPr>
      <w:r w:rsidRPr="00F43C60">
        <w:rPr>
          <w:rStyle w:val="StyleUnderline"/>
          <w:rFonts w:asciiTheme="majorHAnsi" w:hAnsiTheme="majorHAnsi" w:cstheme="majorHAnsi"/>
        </w:rPr>
        <w:t>Capitalism is</w:t>
      </w:r>
      <w:r w:rsidRPr="00F43C60">
        <w:rPr>
          <w:rFonts w:asciiTheme="majorHAnsi" w:hAnsiTheme="majorHAnsi" w:cstheme="majorHAnsi"/>
        </w:rPr>
        <w:t xml:space="preserve"> often </w:t>
      </w:r>
      <w:r w:rsidRPr="00F43C60">
        <w:rPr>
          <w:rStyle w:val="StyleUnderline"/>
          <w:rFonts w:asciiTheme="majorHAnsi" w:hAnsiTheme="majorHAnsi" w:cstheme="majorHAnsi"/>
        </w:rPr>
        <w:t>argued to be a key driver of many of society's ills: inequalities, pollution</w:t>
      </w:r>
      <w:r w:rsidRPr="00F43C60">
        <w:rPr>
          <w:rFonts w:asciiTheme="majorHAnsi" w:hAnsiTheme="majorHAnsi" w:cstheme="majorHAnsi"/>
        </w:rPr>
        <w:t xml:space="preserve">, land use changes, </w:t>
      </w:r>
      <w:r w:rsidRPr="00F43C60">
        <w:rPr>
          <w:rStyle w:val="StyleUnderline"/>
          <w:rFonts w:asciiTheme="majorHAnsi" w:hAnsiTheme="majorHAnsi" w:cstheme="majorHAnsi"/>
        </w:rPr>
        <w:t>and incentives that cause people to live differently than in their ideal dreams</w:t>
      </w:r>
      <w:r w:rsidRPr="00F43C60">
        <w:rPr>
          <w:rFonts w:asciiTheme="majorHAnsi" w:hAnsiTheme="majorHAnsi" w:cstheme="majorHAnsi"/>
        </w:rPr>
        <w:t>. Capitalism can sometimes deepen injustices. These negative consequences are easy to see—resting, as they do, at the center of many of society's greatest challenges.3</w:t>
      </w:r>
    </w:p>
    <w:p w14:paraId="314B1505" w14:textId="77777777" w:rsidR="001C1AC4" w:rsidRPr="00F43C60" w:rsidRDefault="001C1AC4" w:rsidP="001C1AC4">
      <w:pPr>
        <w:rPr>
          <w:rFonts w:asciiTheme="majorHAnsi" w:hAnsiTheme="majorHAnsi" w:cstheme="majorHAnsi"/>
          <w:szCs w:val="16"/>
        </w:rPr>
      </w:pPr>
      <w:r w:rsidRPr="00F43C60">
        <w:rPr>
          <w:rFonts w:asciiTheme="majorHAnsi" w:hAnsiTheme="majorHAnsi" w:cstheme="majorHAnsi"/>
          <w:szCs w:val="16"/>
        </w:rPr>
        <w:t>And at the same time, it is often difficult to see the positive consequences of capitalism.4 What are the positive consequences of allowing private interests to clear-cut forests and plant crops, especially if those private interests are rich multinational corporations and the forests are in poor, developing countries whose citizens do not receive the profits from deforestation? Why give private companies the right to exploit resources at all, since exploitation almost always has some negative consequences such as those listed above? These are the right questions to ask, and they highlight genuine challenges to capitalism. And in light of these challenges, it is reasonable to consider the possibility that perhaps a different economic system altogether would be more equitable and beneficial to the global population.</w:t>
      </w:r>
    </w:p>
    <w:p w14:paraId="28723C88" w14:textId="77777777" w:rsidR="001C1AC4" w:rsidRPr="00F43C60" w:rsidRDefault="001C1AC4" w:rsidP="001C1AC4">
      <w:pPr>
        <w:rPr>
          <w:rFonts w:asciiTheme="majorHAnsi" w:hAnsiTheme="majorHAnsi" w:cstheme="majorHAnsi"/>
          <w:szCs w:val="16"/>
        </w:rPr>
      </w:pPr>
      <w:r w:rsidRPr="00F43C60">
        <w:rPr>
          <w:rFonts w:asciiTheme="majorHAnsi" w:hAnsiTheme="majorHAnsi" w:cstheme="majorHAnsi"/>
          <w:szCs w:val="16"/>
        </w:rPr>
        <w:t>The Argument for Well-Regulated Capitalism</w:t>
      </w:r>
    </w:p>
    <w:p w14:paraId="4188ED78"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However, </w:t>
      </w:r>
      <w:r w:rsidRPr="00F43C60">
        <w:rPr>
          <w:rStyle w:val="Emphasis"/>
          <w:rFonts w:asciiTheme="majorHAnsi" w:hAnsiTheme="majorHAnsi" w:cstheme="majorHAnsi"/>
        </w:rPr>
        <w:t>things are more complicated than the arguments above would suggest</w:t>
      </w:r>
      <w:r w:rsidRPr="00F43C60">
        <w:rPr>
          <w:rFonts w:asciiTheme="majorHAnsi" w:hAnsiTheme="majorHAnsi" w:cstheme="majorHAnsi"/>
        </w:rPr>
        <w:t xml:space="preserve">, and </w:t>
      </w:r>
      <w:r w:rsidRPr="00F43C60">
        <w:rPr>
          <w:rStyle w:val="StyleUnderline"/>
          <w:rFonts w:asciiTheme="majorHAnsi" w:hAnsiTheme="majorHAnsi" w:cstheme="majorHAnsi"/>
        </w:rPr>
        <w:t>the benefits of capitalism</w:t>
      </w:r>
      <w:r w:rsidRPr="00F43C60">
        <w:rPr>
          <w:rFonts w:asciiTheme="majorHAnsi" w:hAnsiTheme="majorHAnsi" w:cstheme="majorHAnsi"/>
        </w:rPr>
        <w:t xml:space="preserve">, especially for the world's poorest and most vulnerable people, </w:t>
      </w:r>
      <w:r w:rsidRPr="00F43C60">
        <w:rPr>
          <w:rStyle w:val="StyleUnderline"/>
          <w:rFonts w:asciiTheme="majorHAnsi" w:hAnsiTheme="majorHAnsi" w:cstheme="majorHAnsi"/>
        </w:rPr>
        <w:t>are</w:t>
      </w:r>
      <w:r w:rsidRPr="00F43C60">
        <w:rPr>
          <w:rFonts w:asciiTheme="majorHAnsi" w:hAnsiTheme="majorHAnsi" w:cstheme="majorHAnsi"/>
        </w:rPr>
        <w:t xml:space="preserve"> in fact myriad and </w:t>
      </w:r>
      <w:r w:rsidRPr="00F43C60">
        <w:rPr>
          <w:rStyle w:val="Emphasis"/>
          <w:rFonts w:asciiTheme="majorHAnsi" w:hAnsiTheme="majorHAnsi" w:cstheme="majorHAnsi"/>
        </w:rPr>
        <w:t>significant</w:t>
      </w:r>
      <w:r w:rsidRPr="00F43C60">
        <w:rPr>
          <w:rFonts w:asciiTheme="majorHAnsi" w:hAnsiTheme="majorHAnsi" w:cstheme="majorHAnsi"/>
        </w:rPr>
        <w:t xml:space="preserve">. In addition, as we will see in this section, many experts argue that </w:t>
      </w:r>
      <w:r w:rsidRPr="00F43C60">
        <w:rPr>
          <w:rStyle w:val="Emphasis"/>
          <w:rFonts w:asciiTheme="majorHAnsi" w:hAnsiTheme="majorHAnsi" w:cstheme="majorHAnsi"/>
          <w:highlight w:val="cyan"/>
        </w:rPr>
        <w:t xml:space="preserve">capitalism is not the </w:t>
      </w:r>
      <w:r w:rsidRPr="00F43C60">
        <w:rPr>
          <w:rStyle w:val="Emphasis"/>
          <w:rFonts w:asciiTheme="majorHAnsi" w:hAnsiTheme="majorHAnsi" w:cstheme="majorHAnsi"/>
        </w:rPr>
        <w:t xml:space="preserve">fundamental </w:t>
      </w:r>
      <w:r w:rsidRPr="00F43C60">
        <w:rPr>
          <w:rStyle w:val="Emphasis"/>
          <w:rFonts w:asciiTheme="majorHAnsi" w:hAnsiTheme="majorHAnsi" w:cstheme="majorHAnsi"/>
          <w:highlight w:val="cyan"/>
        </w:rPr>
        <w:t xml:space="preserve">cause of </w:t>
      </w:r>
      <w:r w:rsidRPr="00F43C60">
        <w:rPr>
          <w:rStyle w:val="Emphasis"/>
          <w:rFonts w:asciiTheme="majorHAnsi" w:hAnsiTheme="majorHAnsi" w:cstheme="majorHAnsi"/>
        </w:rPr>
        <w:t>the</w:t>
      </w:r>
      <w:r w:rsidRPr="00F43C60">
        <w:rPr>
          <w:rFonts w:asciiTheme="majorHAnsi" w:hAnsiTheme="majorHAnsi" w:cstheme="majorHAnsi"/>
        </w:rPr>
        <w:t xml:space="preserve"> previously described </w:t>
      </w:r>
      <w:r w:rsidRPr="00F43C60">
        <w:rPr>
          <w:rStyle w:val="Emphasis"/>
          <w:rFonts w:asciiTheme="majorHAnsi" w:hAnsiTheme="majorHAnsi" w:cstheme="majorHAnsi"/>
          <w:highlight w:val="cyan"/>
        </w:rPr>
        <w:t>problems</w:t>
      </w:r>
      <w:r w:rsidRPr="00F43C60">
        <w:rPr>
          <w:rFonts w:asciiTheme="majorHAnsi" w:hAnsiTheme="majorHAnsi" w:cstheme="majorHAnsi"/>
          <w:highlight w:val="cyan"/>
        </w:rPr>
        <w:t xml:space="preserve"> </w:t>
      </w:r>
      <w:r w:rsidRPr="00F43C60">
        <w:rPr>
          <w:rStyle w:val="StyleUnderline"/>
          <w:rFonts w:asciiTheme="majorHAnsi" w:hAnsiTheme="majorHAnsi" w:cstheme="majorHAnsi"/>
          <w:highlight w:val="cyan"/>
        </w:rPr>
        <w:t>but</w:t>
      </w:r>
      <w:r w:rsidRPr="00F43C60">
        <w:rPr>
          <w:rFonts w:asciiTheme="majorHAnsi" w:hAnsiTheme="majorHAnsi" w:cstheme="majorHAnsi"/>
          <w:highlight w:val="cyan"/>
        </w:rPr>
        <w:t xml:space="preserve"> </w:t>
      </w:r>
      <w:r w:rsidRPr="00F43C60">
        <w:rPr>
          <w:rFonts w:asciiTheme="majorHAnsi" w:hAnsiTheme="majorHAnsi" w:cstheme="majorHAnsi"/>
        </w:rPr>
        <w:t xml:space="preserve">rather </w:t>
      </w:r>
      <w:r w:rsidRPr="00F43C60">
        <w:rPr>
          <w:rStyle w:val="StyleUnderline"/>
          <w:rFonts w:asciiTheme="majorHAnsi" w:hAnsiTheme="majorHAnsi" w:cstheme="majorHAnsi"/>
        </w:rPr>
        <w:t xml:space="preserve">an essential component of the </w:t>
      </w:r>
      <w:r w:rsidRPr="00F43C60">
        <w:rPr>
          <w:rStyle w:val="Emphasis"/>
          <w:rFonts w:asciiTheme="majorHAnsi" w:hAnsiTheme="majorHAnsi" w:cstheme="majorHAnsi"/>
          <w:highlight w:val="cyan"/>
        </w:rPr>
        <w:t>best solution</w:t>
      </w:r>
      <w:r w:rsidRPr="00F43C60">
        <w:rPr>
          <w:rStyle w:val="Emphasis"/>
          <w:rFonts w:asciiTheme="majorHAnsi" w:hAnsiTheme="majorHAnsi" w:cstheme="majorHAnsi"/>
        </w:rPr>
        <w:t>s</w:t>
      </w:r>
      <w:r w:rsidRPr="00F43C60">
        <w:rPr>
          <w:rFonts w:asciiTheme="majorHAnsi" w:hAnsiTheme="majorHAnsi" w:cstheme="majorHAnsi"/>
        </w:rPr>
        <w:t xml:space="preserve"> to them </w:t>
      </w:r>
      <w:r w:rsidRPr="00F43C60">
        <w:rPr>
          <w:rStyle w:val="StyleUnderline"/>
          <w:rFonts w:asciiTheme="majorHAnsi" w:hAnsiTheme="majorHAnsi" w:cstheme="majorHAnsi"/>
        </w:rPr>
        <w:t>and</w:t>
      </w:r>
      <w:r w:rsidRPr="00F43C60">
        <w:rPr>
          <w:rFonts w:asciiTheme="majorHAnsi" w:hAnsiTheme="majorHAnsi" w:cstheme="majorHAnsi"/>
        </w:rPr>
        <w:t xml:space="preserve"> of </w:t>
      </w:r>
      <w:r w:rsidRPr="00F43C60">
        <w:rPr>
          <w:rStyle w:val="StyleUnderline"/>
          <w:rFonts w:asciiTheme="majorHAnsi" w:hAnsiTheme="majorHAnsi" w:cstheme="majorHAnsi"/>
        </w:rPr>
        <w:t>the best methods for promoting our goals of health, well-being, and justice</w:t>
      </w:r>
      <w:r w:rsidRPr="00F43C60">
        <w:rPr>
          <w:rFonts w:asciiTheme="majorHAnsi" w:hAnsiTheme="majorHAnsi" w:cstheme="majorHAnsi"/>
        </w:rPr>
        <w:t>.</w:t>
      </w:r>
    </w:p>
    <w:p w14:paraId="3D0AFA0C"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To see where the defenders of capitalism are coming from, </w:t>
      </w:r>
      <w:r w:rsidRPr="00F43C60">
        <w:rPr>
          <w:rStyle w:val="StyleUnderline"/>
          <w:rFonts w:asciiTheme="majorHAnsi" w:hAnsiTheme="majorHAnsi" w:cstheme="majorHAnsi"/>
        </w:rPr>
        <w:t>consider</w:t>
      </w:r>
      <w:r w:rsidRPr="00F43C60">
        <w:rPr>
          <w:rFonts w:asciiTheme="majorHAnsi" w:hAnsiTheme="majorHAnsi" w:cstheme="majorHAnsi"/>
        </w:rPr>
        <w:t xml:space="preserve"> an analogy involving </w:t>
      </w:r>
      <w:r w:rsidRPr="00F43C60">
        <w:rPr>
          <w:rStyle w:val="StyleUnderline"/>
          <w:rFonts w:asciiTheme="majorHAnsi" w:hAnsiTheme="majorHAnsi" w:cstheme="majorHAnsi"/>
        </w:rPr>
        <w:t>a response to a pandemic: if a country administered a rushed</w:t>
      </w:r>
      <w:r w:rsidRPr="00F43C60">
        <w:rPr>
          <w:rFonts w:asciiTheme="majorHAnsi" w:hAnsiTheme="majorHAnsi" w:cstheme="majorHAnsi"/>
        </w:rPr>
        <w:t xml:space="preserve"> and untested </w:t>
      </w:r>
      <w:r w:rsidRPr="00F43C60">
        <w:rPr>
          <w:rStyle w:val="StyleUnderline"/>
          <w:rFonts w:asciiTheme="majorHAnsi" w:hAnsiTheme="majorHAnsi" w:cstheme="majorHAnsi"/>
        </w:rPr>
        <w:t>vaccine</w:t>
      </w:r>
      <w:r w:rsidRPr="00F43C60">
        <w:rPr>
          <w:rFonts w:asciiTheme="majorHAnsi" w:hAnsiTheme="majorHAnsi" w:cstheme="majorHAnsi"/>
        </w:rPr>
        <w:t xml:space="preserve"> to its population that ended up killing people, </w:t>
      </w:r>
      <w:r w:rsidRPr="00F43C60">
        <w:rPr>
          <w:rStyle w:val="StyleUnderline"/>
          <w:rFonts w:asciiTheme="majorHAnsi" w:hAnsiTheme="majorHAnsi" w:cstheme="majorHAnsi"/>
        </w:rPr>
        <w:t>we would not say that vaccines were the problem. Instead, the problem would be the</w:t>
      </w:r>
      <w:r w:rsidRPr="00F43C60">
        <w:rPr>
          <w:rFonts w:asciiTheme="majorHAnsi" w:hAnsiTheme="majorHAnsi" w:cstheme="majorHAnsi"/>
        </w:rPr>
        <w:t xml:space="preserve"> flawed and sloppy policies of vaccine </w:t>
      </w:r>
      <w:r w:rsidRPr="00F43C60">
        <w:rPr>
          <w:rStyle w:val="StyleUnderline"/>
          <w:rFonts w:asciiTheme="majorHAnsi" w:hAnsiTheme="majorHAnsi" w:cstheme="majorHAnsi"/>
        </w:rPr>
        <w:t>implementation. Vaccines might</w:t>
      </w:r>
      <w:r w:rsidRPr="00F43C60">
        <w:rPr>
          <w:rFonts w:asciiTheme="majorHAnsi" w:hAnsiTheme="majorHAnsi" w:cstheme="majorHAnsi"/>
        </w:rPr>
        <w:t xml:space="preserve"> easily </w:t>
      </w:r>
      <w:r w:rsidRPr="00F43C60">
        <w:rPr>
          <w:rStyle w:val="Emphasis"/>
          <w:rFonts w:asciiTheme="majorHAnsi" w:hAnsiTheme="majorHAnsi" w:cstheme="majorHAnsi"/>
        </w:rPr>
        <w:t>remain</w:t>
      </w:r>
      <w:r w:rsidRPr="00F43C60">
        <w:rPr>
          <w:rFonts w:asciiTheme="majorHAnsi" w:hAnsiTheme="majorHAnsi" w:cstheme="majorHAnsi"/>
        </w:rPr>
        <w:t xml:space="preserve"> absolutely </w:t>
      </w:r>
      <w:r w:rsidRPr="00F43C60">
        <w:rPr>
          <w:rStyle w:val="Emphasis"/>
          <w:rFonts w:asciiTheme="majorHAnsi" w:hAnsiTheme="majorHAnsi" w:cstheme="majorHAnsi"/>
        </w:rPr>
        <w:t>essential</w:t>
      </w:r>
      <w:r w:rsidRPr="00F43C60">
        <w:rPr>
          <w:rFonts w:asciiTheme="majorHAnsi" w:hAnsiTheme="majorHAnsi" w:cstheme="majorHAnsi"/>
        </w:rPr>
        <w:t xml:space="preserve"> to the correct response to such a pandemic </w:t>
      </w:r>
      <w:r w:rsidRPr="00F43C60">
        <w:rPr>
          <w:rStyle w:val="StyleUnderline"/>
          <w:rFonts w:asciiTheme="majorHAnsi" w:hAnsiTheme="majorHAnsi" w:cstheme="majorHAnsi"/>
        </w:rPr>
        <w:t>and could</w:t>
      </w:r>
      <w:r w:rsidRPr="00F43C60">
        <w:rPr>
          <w:rFonts w:asciiTheme="majorHAnsi" w:hAnsiTheme="majorHAnsi" w:cstheme="majorHAnsi"/>
        </w:rPr>
        <w:t xml:space="preserve"> </w:t>
      </w:r>
      <w:r w:rsidRPr="00F43C60">
        <w:rPr>
          <w:rStyle w:val="StyleUnderline"/>
          <w:rFonts w:asciiTheme="majorHAnsi" w:hAnsiTheme="majorHAnsi" w:cstheme="majorHAnsi"/>
        </w:rPr>
        <w:t>also be essential to promoting health</w:t>
      </w:r>
      <w:r w:rsidRPr="00F43C60">
        <w:rPr>
          <w:rFonts w:asciiTheme="majorHAnsi" w:hAnsiTheme="majorHAnsi" w:cstheme="majorHAnsi"/>
        </w:rPr>
        <w:t xml:space="preserve"> and flourishing, more generally.</w:t>
      </w:r>
    </w:p>
    <w:p w14:paraId="692775F3" w14:textId="77777777" w:rsidR="001C1AC4" w:rsidRPr="00F43C60" w:rsidRDefault="001C1AC4" w:rsidP="001C1AC4">
      <w:pPr>
        <w:rPr>
          <w:rFonts w:asciiTheme="majorHAnsi" w:hAnsiTheme="majorHAnsi" w:cstheme="majorHAnsi"/>
        </w:rPr>
      </w:pPr>
      <w:r w:rsidRPr="00F43C60">
        <w:rPr>
          <w:rStyle w:val="StyleUnderline"/>
          <w:rFonts w:asciiTheme="majorHAnsi" w:hAnsiTheme="majorHAnsi" w:cstheme="majorHAnsi"/>
        </w:rPr>
        <w:lastRenderedPageBreak/>
        <w:t>The argument is similar with capitalism</w:t>
      </w:r>
      <w:r w:rsidRPr="00F43C60">
        <w:rPr>
          <w:rFonts w:asciiTheme="majorHAnsi" w:hAnsiTheme="majorHAnsi" w:cstheme="majorHAnsi"/>
        </w:rPr>
        <w:t xml:space="preserve"> according to the leading mainstream arguments in favor of it: </w:t>
      </w:r>
      <w:r w:rsidRPr="00F43C60">
        <w:rPr>
          <w:rStyle w:val="StyleUnderline"/>
          <w:rFonts w:asciiTheme="majorHAnsi" w:hAnsiTheme="majorHAnsi" w:cstheme="majorHAnsi"/>
        </w:rPr>
        <w:t>Capitalism is an essential part of the best society we could have</w:t>
      </w:r>
      <w:r w:rsidRPr="00F43C60">
        <w:rPr>
          <w:rFonts w:asciiTheme="majorHAnsi" w:hAnsiTheme="majorHAnsi" w:cstheme="majorHAnsi"/>
        </w:rPr>
        <w:t xml:space="preserve">, just like vaccines are an essential part of the best response to a pandemic such as COVID-19. </w:t>
      </w:r>
      <w:r w:rsidRPr="00F43C60">
        <w:rPr>
          <w:rStyle w:val="StyleUnderline"/>
          <w:rFonts w:asciiTheme="majorHAnsi" w:hAnsiTheme="majorHAnsi" w:cstheme="majorHAnsi"/>
        </w:rPr>
        <w:t>But</w:t>
      </w:r>
      <w:r w:rsidRPr="00F43C60">
        <w:rPr>
          <w:rFonts w:asciiTheme="majorHAnsi" w:hAnsiTheme="majorHAnsi" w:cstheme="majorHAnsi"/>
        </w:rPr>
        <w:t xml:space="preserve"> </w:t>
      </w:r>
      <w:proofErr w:type="gramStart"/>
      <w:r w:rsidRPr="00F43C60">
        <w:rPr>
          <w:rFonts w:asciiTheme="majorHAnsi" w:hAnsiTheme="majorHAnsi" w:cstheme="majorHAnsi"/>
        </w:rPr>
        <w:t>of course</w:t>
      </w:r>
      <w:proofErr w:type="gramEnd"/>
      <w:r w:rsidRPr="00F43C60">
        <w:rPr>
          <w:rFonts w:asciiTheme="majorHAnsi" w:hAnsiTheme="majorHAnsi" w:cstheme="majorHAnsi"/>
        </w:rPr>
        <w:t xml:space="preserve"> both </w:t>
      </w:r>
      <w:r w:rsidRPr="00F43C60">
        <w:rPr>
          <w:rStyle w:val="StyleUnderline"/>
          <w:rFonts w:asciiTheme="majorHAnsi" w:hAnsiTheme="majorHAnsi" w:cstheme="majorHAnsi"/>
          <w:highlight w:val="cyan"/>
        </w:rPr>
        <w:t>cap</w:t>
      </w:r>
      <w:r w:rsidRPr="00F43C60">
        <w:rPr>
          <w:rStyle w:val="StyleUnderline"/>
          <w:rFonts w:asciiTheme="majorHAnsi" w:hAnsiTheme="majorHAnsi" w:cstheme="majorHAnsi"/>
        </w:rPr>
        <w:t>italism</w:t>
      </w:r>
      <w:r w:rsidRPr="00F43C60">
        <w:rPr>
          <w:rFonts w:asciiTheme="majorHAnsi" w:hAnsiTheme="majorHAnsi" w:cstheme="majorHAnsi"/>
        </w:rPr>
        <w:t xml:space="preserve"> and vaccines </w:t>
      </w:r>
      <w:r w:rsidRPr="00F43C60">
        <w:rPr>
          <w:rStyle w:val="StyleUnderline"/>
          <w:rFonts w:asciiTheme="majorHAnsi" w:hAnsiTheme="majorHAnsi" w:cstheme="majorHAnsi"/>
        </w:rPr>
        <w:t xml:space="preserve">can be </w:t>
      </w:r>
      <w:r w:rsidRPr="00F43C60">
        <w:rPr>
          <w:rStyle w:val="StyleUnderline"/>
          <w:rFonts w:asciiTheme="majorHAnsi" w:hAnsiTheme="majorHAnsi" w:cstheme="majorHAnsi"/>
          <w:highlight w:val="cyan"/>
        </w:rPr>
        <w:t>implemented poorly</w:t>
      </w:r>
      <w:r w:rsidRPr="00F43C60">
        <w:rPr>
          <w:rFonts w:asciiTheme="majorHAnsi" w:hAnsiTheme="majorHAnsi" w:cstheme="majorHAnsi"/>
        </w:rPr>
        <w:t xml:space="preserve">, and can even do harm, especially when combined with other incorrect policy decisions. But </w:t>
      </w:r>
      <w:r w:rsidRPr="00F43C60">
        <w:rPr>
          <w:rStyle w:val="Emphasis"/>
          <w:rFonts w:asciiTheme="majorHAnsi" w:hAnsiTheme="majorHAnsi" w:cstheme="majorHAnsi"/>
        </w:rPr>
        <w:t xml:space="preserve">that </w:t>
      </w:r>
      <w:r w:rsidRPr="00F43C60">
        <w:rPr>
          <w:rStyle w:val="Emphasis"/>
          <w:rFonts w:asciiTheme="majorHAnsi" w:hAnsiTheme="majorHAnsi" w:cstheme="majorHAnsi"/>
          <w:highlight w:val="cyan"/>
        </w:rPr>
        <w:t xml:space="preserve">does not mean </w:t>
      </w:r>
      <w:r w:rsidRPr="00F43C60">
        <w:rPr>
          <w:rStyle w:val="Emphasis"/>
          <w:rFonts w:asciiTheme="majorHAnsi" w:hAnsiTheme="majorHAnsi" w:cstheme="majorHAnsi"/>
        </w:rPr>
        <w:t xml:space="preserve">that </w:t>
      </w:r>
      <w:r w:rsidRPr="00F43C60">
        <w:rPr>
          <w:rStyle w:val="Emphasis"/>
          <w:rFonts w:asciiTheme="majorHAnsi" w:hAnsiTheme="majorHAnsi" w:cstheme="majorHAnsi"/>
          <w:highlight w:val="cyan"/>
        </w:rPr>
        <w:t xml:space="preserve">we should turn against </w:t>
      </w:r>
      <w:r w:rsidRPr="00F43C60">
        <w:rPr>
          <w:rStyle w:val="Emphasis"/>
          <w:rFonts w:asciiTheme="majorHAnsi" w:hAnsiTheme="majorHAnsi" w:cstheme="majorHAnsi"/>
        </w:rPr>
        <w:t>them</w:t>
      </w:r>
      <w:r w:rsidRPr="00F43C60">
        <w:rPr>
          <w:rFonts w:asciiTheme="majorHAnsi" w:hAnsiTheme="majorHAnsi" w:cstheme="majorHAnsi"/>
        </w:rPr>
        <w:t xml:space="preserve">—quite the opposite. </w:t>
      </w:r>
      <w:r w:rsidRPr="00F43C60">
        <w:rPr>
          <w:rStyle w:val="StyleUnderline"/>
          <w:rFonts w:asciiTheme="majorHAnsi" w:hAnsiTheme="majorHAnsi" w:cstheme="majorHAnsi"/>
        </w:rPr>
        <w:t xml:space="preserve">Instead, we should </w:t>
      </w:r>
      <w:r w:rsidRPr="00F43C60">
        <w:rPr>
          <w:rStyle w:val="Emphasis"/>
          <w:rFonts w:asciiTheme="majorHAnsi" w:hAnsiTheme="majorHAnsi" w:cstheme="majorHAnsi"/>
        </w:rPr>
        <w:t>embrace them as essential</w:t>
      </w:r>
      <w:r w:rsidRPr="00F43C60">
        <w:rPr>
          <w:rFonts w:asciiTheme="majorHAnsi" w:hAnsiTheme="majorHAnsi" w:cstheme="majorHAnsi"/>
        </w:rPr>
        <w:t xml:space="preserve"> to the best and most just outcomes for society, </w:t>
      </w:r>
      <w:r w:rsidRPr="00F43C60">
        <w:rPr>
          <w:rStyle w:val="StyleUnderline"/>
          <w:rFonts w:asciiTheme="majorHAnsi" w:hAnsiTheme="majorHAnsi" w:cstheme="majorHAnsi"/>
        </w:rPr>
        <w:t>and educate ourselves</w:t>
      </w:r>
      <w:r w:rsidRPr="00F43C60">
        <w:rPr>
          <w:rFonts w:asciiTheme="majorHAnsi" w:hAnsiTheme="majorHAnsi" w:cstheme="majorHAnsi"/>
        </w:rPr>
        <w:t xml:space="preserve"> and others </w:t>
      </w:r>
      <w:r w:rsidRPr="00F43C60">
        <w:rPr>
          <w:rStyle w:val="StyleUnderline"/>
          <w:rFonts w:asciiTheme="majorHAnsi" w:hAnsiTheme="majorHAnsi" w:cstheme="majorHAnsi"/>
        </w:rPr>
        <w:t>on</w:t>
      </w:r>
      <w:r w:rsidRPr="00F43C60">
        <w:rPr>
          <w:rFonts w:asciiTheme="majorHAnsi" w:hAnsiTheme="majorHAnsi" w:cstheme="majorHAnsi"/>
        </w:rPr>
        <w:t xml:space="preserve"> their importance and on </w:t>
      </w:r>
      <w:r w:rsidRPr="00F43C60">
        <w:rPr>
          <w:rStyle w:val="StyleUnderline"/>
          <w:rFonts w:asciiTheme="majorHAnsi" w:hAnsiTheme="majorHAnsi" w:cstheme="majorHAnsi"/>
        </w:rPr>
        <w:t xml:space="preserve">how they must be </w:t>
      </w:r>
      <w:r w:rsidRPr="00F43C60">
        <w:rPr>
          <w:rStyle w:val="Emphasis"/>
          <w:rFonts w:asciiTheme="majorHAnsi" w:hAnsiTheme="majorHAnsi" w:cstheme="majorHAnsi"/>
        </w:rPr>
        <w:t>properly designed and implemented</w:t>
      </w:r>
      <w:r w:rsidRPr="00F43C60">
        <w:rPr>
          <w:rFonts w:asciiTheme="majorHAnsi" w:hAnsiTheme="majorHAnsi" w:cstheme="majorHAnsi"/>
        </w:rPr>
        <w:t xml:space="preserve"> with other policies in order to best help us all. In fact, </w:t>
      </w:r>
      <w:r w:rsidRPr="00F43C60">
        <w:rPr>
          <w:rStyle w:val="StyleUnderline"/>
          <w:rFonts w:asciiTheme="majorHAnsi" w:hAnsiTheme="majorHAnsi" w:cstheme="majorHAnsi"/>
        </w:rPr>
        <w:t>the argument in favor of capitalism is even more dramatic because it claims that much more is at stake than even what is at stake in response to a global pandemic</w:t>
      </w:r>
      <w:r w:rsidRPr="00F43C60">
        <w:rPr>
          <w:rFonts w:asciiTheme="majorHAnsi" w:hAnsiTheme="majorHAnsi" w:cstheme="majorHAnsi"/>
        </w:rPr>
        <w:t>—</w:t>
      </w:r>
      <w:r w:rsidRPr="00F43C60">
        <w:rPr>
          <w:rStyle w:val="StyleUnderline"/>
          <w:rFonts w:asciiTheme="majorHAnsi" w:hAnsiTheme="majorHAnsi" w:cstheme="majorHAnsi"/>
        </w:rPr>
        <w:t>what is at stake with capitalism is</w:t>
      </w:r>
      <w:r w:rsidRPr="00F43C60">
        <w:rPr>
          <w:rFonts w:asciiTheme="majorHAnsi" w:hAnsiTheme="majorHAnsi" w:cstheme="majorHAnsi"/>
        </w:rPr>
        <w:t xml:space="preserve"> nothing less than </w:t>
      </w:r>
      <w:r w:rsidRPr="00F43C60">
        <w:rPr>
          <w:rStyle w:val="Emphasis"/>
          <w:rFonts w:asciiTheme="majorHAnsi" w:hAnsiTheme="majorHAnsi" w:cstheme="majorHAnsi"/>
        </w:rPr>
        <w:t>whether the world's poorest and most vulnerable billion people will remain in conditions of poverty and oppression</w:t>
      </w:r>
      <w:r w:rsidRPr="00F43C60">
        <w:rPr>
          <w:rFonts w:asciiTheme="majorHAnsi" w:hAnsiTheme="majorHAnsi" w:cstheme="majorHAnsi"/>
        </w:rPr>
        <w:t>, or if they will instead finally gain access to what is minimally necessary for basic health and wellbeing and become increasingly affluent and empowered. The argument in favor of capitalism proceeds as follows:</w:t>
      </w:r>
    </w:p>
    <w:p w14:paraId="29E4D215"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Premise 1. Development and the past. </w:t>
      </w:r>
      <w:r w:rsidRPr="00F43C60">
        <w:rPr>
          <w:rStyle w:val="StyleUnderline"/>
          <w:rFonts w:asciiTheme="majorHAnsi" w:hAnsiTheme="majorHAnsi" w:cstheme="majorHAnsi"/>
        </w:rPr>
        <w:t>Over</w:t>
      </w:r>
      <w:r w:rsidRPr="00F43C60">
        <w:rPr>
          <w:rFonts w:asciiTheme="majorHAnsi" w:hAnsiTheme="majorHAnsi" w:cstheme="majorHAnsi"/>
        </w:rPr>
        <w:t xml:space="preserve"> the course of </w:t>
      </w:r>
      <w:r w:rsidRPr="00F43C60">
        <w:rPr>
          <w:rStyle w:val="StyleUnderline"/>
          <w:rFonts w:asciiTheme="majorHAnsi" w:hAnsiTheme="majorHAnsi" w:cstheme="majorHAnsi"/>
        </w:rPr>
        <w:t>recorded</w:t>
      </w:r>
      <w:r w:rsidRPr="00F43C60">
        <w:rPr>
          <w:rFonts w:asciiTheme="majorHAnsi" w:hAnsiTheme="majorHAnsi" w:cstheme="majorHAnsi"/>
        </w:rPr>
        <w:t xml:space="preserve"> human </w:t>
      </w:r>
      <w:r w:rsidRPr="00F43C60">
        <w:rPr>
          <w:rStyle w:val="StyleUnderline"/>
          <w:rFonts w:asciiTheme="majorHAnsi" w:hAnsiTheme="majorHAnsi" w:cstheme="majorHAnsi"/>
        </w:rPr>
        <w:t xml:space="preserve">history, the majority of </w:t>
      </w:r>
      <w:r w:rsidRPr="00F43C60">
        <w:rPr>
          <w:rStyle w:val="StyleUnderline"/>
          <w:rFonts w:asciiTheme="majorHAnsi" w:hAnsiTheme="majorHAnsi" w:cstheme="majorHAnsi"/>
          <w:highlight w:val="cyan"/>
        </w:rPr>
        <w:t>historical increases in health</w:t>
      </w:r>
      <w:r w:rsidRPr="00F43C60">
        <w:rPr>
          <w:rStyle w:val="StyleUnderline"/>
          <w:rFonts w:asciiTheme="majorHAnsi" w:hAnsiTheme="majorHAnsi" w:cstheme="majorHAnsi"/>
        </w:rPr>
        <w:t>, wellbeing, and justice have occurred in the last two centuries</w:t>
      </w:r>
      <w:r w:rsidRPr="00F43C60">
        <w:rPr>
          <w:rFonts w:asciiTheme="majorHAnsi" w:hAnsiTheme="majorHAnsi" w:cstheme="majorHAnsi"/>
        </w:rPr>
        <w:t xml:space="preserve">, largely </w:t>
      </w:r>
      <w:r w:rsidRPr="00F43C60">
        <w:rPr>
          <w:rStyle w:val="StyleUnderline"/>
          <w:rFonts w:asciiTheme="majorHAnsi" w:hAnsiTheme="majorHAnsi" w:cstheme="majorHAnsi"/>
        </w:rPr>
        <w:t>as a result of</w:t>
      </w:r>
      <w:r w:rsidRPr="00F43C60">
        <w:rPr>
          <w:rFonts w:asciiTheme="majorHAnsi" w:hAnsiTheme="majorHAnsi" w:cstheme="majorHAnsi"/>
        </w:rPr>
        <w:t xml:space="preserve"> societies adopting or moving toward </w:t>
      </w:r>
      <w:r w:rsidRPr="00F43C60">
        <w:rPr>
          <w:rStyle w:val="Emphasis"/>
          <w:rFonts w:asciiTheme="majorHAnsi" w:hAnsiTheme="majorHAnsi" w:cstheme="majorHAnsi"/>
        </w:rPr>
        <w:t>capitalism</w:t>
      </w:r>
      <w:r w:rsidRPr="00F43C60">
        <w:rPr>
          <w:rFonts w:asciiTheme="majorHAnsi" w:hAnsiTheme="majorHAnsi" w:cstheme="majorHAnsi"/>
        </w:rPr>
        <w:t xml:space="preserve">. </w:t>
      </w:r>
      <w:r w:rsidRPr="00F43C60">
        <w:rPr>
          <w:rStyle w:val="StyleUnderline"/>
          <w:rFonts w:asciiTheme="majorHAnsi" w:hAnsiTheme="majorHAnsi" w:cstheme="majorHAnsi"/>
        </w:rPr>
        <w:t>Capitalism is a relevant cause of these improvements</w:t>
      </w:r>
      <w:r w:rsidRPr="00F43C60">
        <w:rPr>
          <w:rFonts w:asciiTheme="majorHAnsi" w:hAnsiTheme="majorHAnsi" w:cstheme="majorHAnsi"/>
        </w:rPr>
        <w:t xml:space="preserve">, in the sense that </w:t>
      </w:r>
      <w:r w:rsidRPr="00F43C60">
        <w:rPr>
          <w:rStyle w:val="StyleUnderline"/>
          <w:rFonts w:asciiTheme="majorHAnsi" w:hAnsiTheme="majorHAnsi" w:cstheme="majorHAnsi"/>
        </w:rPr>
        <w:t xml:space="preserve">they </w:t>
      </w:r>
      <w:r w:rsidRPr="00F43C60">
        <w:rPr>
          <w:rStyle w:val="StyleUnderline"/>
          <w:rFonts w:asciiTheme="majorHAnsi" w:hAnsiTheme="majorHAnsi" w:cstheme="majorHAnsi"/>
          <w:highlight w:val="cyan"/>
        </w:rPr>
        <w:t>could not have happened</w:t>
      </w:r>
      <w:r w:rsidRPr="00F43C60">
        <w:rPr>
          <w:rFonts w:asciiTheme="majorHAnsi" w:hAnsiTheme="majorHAnsi" w:cstheme="majorHAnsi"/>
          <w:highlight w:val="cyan"/>
        </w:rPr>
        <w:t xml:space="preserve"> </w:t>
      </w:r>
      <w:r w:rsidRPr="00F43C60">
        <w:rPr>
          <w:rFonts w:asciiTheme="majorHAnsi" w:hAnsiTheme="majorHAnsi" w:cstheme="majorHAnsi"/>
        </w:rPr>
        <w:t xml:space="preserve">to such a degree </w:t>
      </w:r>
      <w:r w:rsidRPr="00F43C60">
        <w:rPr>
          <w:rStyle w:val="StyleUnderline"/>
          <w:rFonts w:asciiTheme="majorHAnsi" w:hAnsiTheme="majorHAnsi" w:cstheme="majorHAnsi"/>
        </w:rPr>
        <w:t xml:space="preserve">if it were not for capitalism and would </w:t>
      </w:r>
      <w:r w:rsidRPr="00F43C60">
        <w:rPr>
          <w:rStyle w:val="Emphasis"/>
          <w:rFonts w:asciiTheme="majorHAnsi" w:hAnsiTheme="majorHAnsi" w:cstheme="majorHAnsi"/>
        </w:rPr>
        <w:t xml:space="preserve">not have happened to the same degree </w:t>
      </w:r>
      <w:r w:rsidRPr="00F43C60">
        <w:rPr>
          <w:rStyle w:val="Emphasis"/>
          <w:rFonts w:asciiTheme="majorHAnsi" w:hAnsiTheme="majorHAnsi" w:cstheme="majorHAnsi"/>
          <w:highlight w:val="cyan"/>
        </w:rPr>
        <w:t>under any alt</w:t>
      </w:r>
      <w:r w:rsidRPr="00F43C60">
        <w:rPr>
          <w:rStyle w:val="Emphasis"/>
          <w:rFonts w:asciiTheme="majorHAnsi" w:hAnsiTheme="majorHAnsi" w:cstheme="majorHAnsi"/>
        </w:rPr>
        <w:t>ernative</w:t>
      </w:r>
      <w:r w:rsidRPr="00F43C60">
        <w:rPr>
          <w:rFonts w:asciiTheme="majorHAnsi" w:hAnsiTheme="majorHAnsi" w:cstheme="majorHAnsi"/>
        </w:rPr>
        <w:t xml:space="preserve"> </w:t>
      </w:r>
      <w:proofErr w:type="spellStart"/>
      <w:r w:rsidRPr="00F43C60">
        <w:rPr>
          <w:rFonts w:asciiTheme="majorHAnsi" w:hAnsiTheme="majorHAnsi" w:cstheme="majorHAnsi"/>
        </w:rPr>
        <w:t>noncapitalist</w:t>
      </w:r>
      <w:proofErr w:type="spellEnd"/>
      <w:r w:rsidRPr="00F43C60">
        <w:rPr>
          <w:rFonts w:asciiTheme="majorHAnsi" w:hAnsiTheme="majorHAnsi" w:cstheme="majorHAnsi"/>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F43C60">
        <w:rPr>
          <w:rStyle w:val="StyleUnderline"/>
          <w:rFonts w:asciiTheme="majorHAnsi" w:hAnsiTheme="majorHAnsi" w:cstheme="majorHAnsi"/>
        </w:rPr>
        <w:t xml:space="preserve">health, wellbeing, and justice are largely driven by increasing investments in public goods. The scale of increased wealth necessary to maximize these investments requires </w:t>
      </w:r>
      <w:r w:rsidRPr="00F43C60">
        <w:rPr>
          <w:rStyle w:val="Emphasis"/>
          <w:rFonts w:asciiTheme="majorHAnsi" w:hAnsiTheme="majorHAnsi" w:cstheme="majorHAnsi"/>
        </w:rPr>
        <w:t>capitalism</w:t>
      </w:r>
      <w:r w:rsidRPr="00F43C60">
        <w:rPr>
          <w:rFonts w:asciiTheme="majorHAnsi" w:hAnsiTheme="majorHAnsi" w:cstheme="majorHAnsi"/>
        </w:rPr>
        <w:t xml:space="preserve">. Thus, </w:t>
      </w:r>
      <w:r w:rsidRPr="00F43C60">
        <w:rPr>
          <w:rStyle w:val="StyleUnderline"/>
          <w:rFonts w:asciiTheme="majorHAnsi" w:hAnsiTheme="majorHAnsi" w:cstheme="majorHAnsi"/>
        </w:rPr>
        <w:t>as capitalist societies have become dramatically wealthier</w:t>
      </w:r>
      <w:r w:rsidRPr="00F43C60">
        <w:rPr>
          <w:rFonts w:asciiTheme="majorHAnsi" w:hAnsiTheme="majorHAnsi" w:cstheme="majorHAnsi"/>
        </w:rPr>
        <w:t xml:space="preserve"> over the past hundred years (and wealthier than societies with alternative systems), </w:t>
      </w:r>
      <w:r w:rsidRPr="00F43C60">
        <w:rPr>
          <w:rStyle w:val="StyleUnderline"/>
          <w:rFonts w:asciiTheme="majorHAnsi" w:hAnsiTheme="majorHAnsi" w:cstheme="majorHAnsi"/>
        </w:rPr>
        <w:t xml:space="preserve">this has allowed </w:t>
      </w:r>
      <w:r w:rsidRPr="00F43C60">
        <w:rPr>
          <w:rStyle w:val="Emphasis"/>
          <w:rFonts w:asciiTheme="majorHAnsi" w:hAnsiTheme="majorHAnsi" w:cstheme="majorHAnsi"/>
        </w:rPr>
        <w:t>larger investments in public goods</w:t>
      </w:r>
      <w:r w:rsidRPr="00F43C60">
        <w:rPr>
          <w:rStyle w:val="StyleUnderline"/>
          <w:rFonts w:asciiTheme="majorHAnsi" w:hAnsiTheme="majorHAnsi" w:cstheme="majorHAnsi"/>
        </w:rPr>
        <w:t>,</w:t>
      </w:r>
      <w:r w:rsidRPr="00F43C60">
        <w:rPr>
          <w:rFonts w:asciiTheme="majorHAnsi" w:hAnsiTheme="majorHAnsi" w:cstheme="majorHAnsi"/>
        </w:rPr>
        <w:t xml:space="preserve"> which simply has not been possible in a sustained way in societies without the greater wealth that capitalism makes possible. Important </w:t>
      </w:r>
      <w:r w:rsidRPr="00F43C60">
        <w:rPr>
          <w:rStyle w:val="StyleUnderline"/>
          <w:rFonts w:asciiTheme="majorHAnsi" w:hAnsiTheme="majorHAnsi" w:cstheme="majorHAnsi"/>
        </w:rPr>
        <w:t>investments in public goods include</w:t>
      </w:r>
      <w:r w:rsidRPr="00F43C60">
        <w:rPr>
          <w:rFonts w:asciiTheme="majorHAnsi" w:hAnsiTheme="majorHAnsi" w:cstheme="majorHAnsi"/>
        </w:rPr>
        <w:t xml:space="preserve"> investments in basic </w:t>
      </w:r>
      <w:r w:rsidRPr="00F43C60">
        <w:rPr>
          <w:rStyle w:val="Emphasis"/>
          <w:rFonts w:asciiTheme="majorHAnsi" w:hAnsiTheme="majorHAnsi" w:cstheme="majorHAnsi"/>
        </w:rPr>
        <w:t>medical knowledge</w:t>
      </w:r>
      <w:r w:rsidRPr="00F43C60">
        <w:rPr>
          <w:rFonts w:asciiTheme="majorHAnsi" w:hAnsiTheme="majorHAnsi" w:cstheme="majorHAnsi"/>
        </w:rPr>
        <w:t xml:space="preserve">, in health and nutrition programs, </w:t>
      </w:r>
      <w:r w:rsidRPr="00F43C60">
        <w:rPr>
          <w:rStyle w:val="StyleUnderline"/>
          <w:rFonts w:asciiTheme="majorHAnsi" w:hAnsiTheme="majorHAnsi" w:cstheme="majorHAnsi"/>
        </w:rPr>
        <w:t>and</w:t>
      </w:r>
      <w:r w:rsidRPr="00F43C60">
        <w:rPr>
          <w:rFonts w:asciiTheme="majorHAnsi" w:hAnsiTheme="majorHAnsi" w:cstheme="majorHAnsi"/>
        </w:rPr>
        <w:t xml:space="preserve"> in the institutional </w:t>
      </w:r>
      <w:r w:rsidRPr="00F43C60">
        <w:rPr>
          <w:rStyle w:val="StyleUnderline"/>
          <w:rFonts w:asciiTheme="majorHAnsi" w:hAnsiTheme="majorHAnsi" w:cstheme="majorHAnsi"/>
        </w:rPr>
        <w:t>capacity</w:t>
      </w:r>
      <w:r w:rsidRPr="00F43C60">
        <w:rPr>
          <w:rFonts w:asciiTheme="majorHAnsi" w:hAnsiTheme="majorHAnsi" w:cstheme="majorHAnsi"/>
        </w:rPr>
        <w:t xml:space="preserve"> and know-how </w:t>
      </w:r>
      <w:r w:rsidRPr="00F43C60">
        <w:rPr>
          <w:rStyle w:val="StyleUnderline"/>
          <w:rFonts w:asciiTheme="majorHAnsi" w:hAnsiTheme="majorHAnsi" w:cstheme="majorHAnsi"/>
        </w:rPr>
        <w:t xml:space="preserve">to </w:t>
      </w:r>
      <w:r w:rsidRPr="00F43C60">
        <w:rPr>
          <w:rStyle w:val="Emphasis"/>
          <w:rFonts w:asciiTheme="majorHAnsi" w:hAnsiTheme="majorHAnsi" w:cstheme="majorHAnsi"/>
        </w:rPr>
        <w:t>regulate</w:t>
      </w:r>
      <w:r w:rsidRPr="00F43C60">
        <w:rPr>
          <w:rFonts w:asciiTheme="majorHAnsi" w:hAnsiTheme="majorHAnsi" w:cstheme="majorHAnsi"/>
        </w:rPr>
        <w:t xml:space="preserve"> society and </w:t>
      </w:r>
      <w:r w:rsidRPr="00F43C60">
        <w:rPr>
          <w:rStyle w:val="Emphasis"/>
          <w:rFonts w:asciiTheme="majorHAnsi" w:hAnsiTheme="majorHAnsi" w:cstheme="majorHAnsi"/>
        </w:rPr>
        <w:t>capitalism</w:t>
      </w:r>
      <w:r w:rsidRPr="00F43C60">
        <w:rPr>
          <w:rStyle w:val="StyleUnderline"/>
          <w:rFonts w:asciiTheme="majorHAnsi" w:hAnsiTheme="majorHAnsi" w:cstheme="majorHAnsi"/>
        </w:rPr>
        <w:t xml:space="preserve"> itself</w:t>
      </w:r>
      <w:r w:rsidRPr="00F43C60">
        <w:rPr>
          <w:rFonts w:asciiTheme="majorHAnsi" w:hAnsiTheme="majorHAnsi" w:cstheme="majorHAnsi"/>
        </w:rPr>
        <w:t xml:space="preserve">. As a result, </w:t>
      </w:r>
      <w:r w:rsidRPr="00F43C60">
        <w:rPr>
          <w:rStyle w:val="StyleUnderline"/>
          <w:rFonts w:asciiTheme="majorHAnsi" w:hAnsiTheme="majorHAnsi" w:cstheme="majorHAnsi"/>
          <w:highlight w:val="cyan"/>
        </w:rPr>
        <w:t>cap</w:t>
      </w:r>
      <w:r w:rsidRPr="00F43C60">
        <w:rPr>
          <w:rStyle w:val="StyleUnderline"/>
          <w:rFonts w:asciiTheme="majorHAnsi" w:hAnsiTheme="majorHAnsi" w:cstheme="majorHAnsi"/>
        </w:rPr>
        <w:t xml:space="preserve">italism </w:t>
      </w:r>
      <w:r w:rsidRPr="00F43C60">
        <w:rPr>
          <w:rStyle w:val="StyleUnderline"/>
          <w:rFonts w:asciiTheme="majorHAnsi" w:hAnsiTheme="majorHAnsi" w:cstheme="majorHAnsi"/>
          <w:highlight w:val="cyan"/>
        </w:rPr>
        <w:t xml:space="preserve">is a </w:t>
      </w:r>
      <w:r w:rsidRPr="00F43C60">
        <w:rPr>
          <w:rStyle w:val="Emphasis"/>
          <w:rFonts w:asciiTheme="majorHAnsi" w:hAnsiTheme="majorHAnsi" w:cstheme="majorHAnsi"/>
        </w:rPr>
        <w:t xml:space="preserve">primary </w:t>
      </w:r>
      <w:r w:rsidRPr="00F43C60">
        <w:rPr>
          <w:rStyle w:val="Emphasis"/>
          <w:rFonts w:asciiTheme="majorHAnsi" w:hAnsiTheme="majorHAnsi" w:cstheme="majorHAnsi"/>
          <w:highlight w:val="cyan"/>
        </w:rPr>
        <w:t>driver</w:t>
      </w:r>
      <w:r w:rsidRPr="00F43C60">
        <w:rPr>
          <w:rStyle w:val="StyleUnderline"/>
          <w:rFonts w:asciiTheme="majorHAnsi" w:hAnsiTheme="majorHAnsi" w:cstheme="majorHAnsi"/>
          <w:highlight w:val="cyan"/>
        </w:rPr>
        <w:t xml:space="preserve"> of </w:t>
      </w:r>
      <w:r w:rsidRPr="00F43C60">
        <w:rPr>
          <w:rStyle w:val="StyleUnderline"/>
          <w:rFonts w:asciiTheme="majorHAnsi" w:hAnsiTheme="majorHAnsi" w:cstheme="majorHAnsi"/>
        </w:rPr>
        <w:t xml:space="preserve">positive outcomes in </w:t>
      </w:r>
      <w:r w:rsidRPr="00F43C60">
        <w:rPr>
          <w:rStyle w:val="Emphasis"/>
          <w:rFonts w:asciiTheme="majorHAnsi" w:hAnsiTheme="majorHAnsi" w:cstheme="majorHAnsi"/>
        </w:rPr>
        <w:t>health and wellbeing</w:t>
      </w:r>
      <w:r w:rsidRPr="00F43C60">
        <w:rPr>
          <w:rFonts w:asciiTheme="majorHAnsi" w:hAnsiTheme="majorHAnsi" w:cstheme="majorHAnsi"/>
        </w:rPr>
        <w:t xml:space="preserve"> (</w:t>
      </w:r>
      <w:r w:rsidRPr="00F43C60">
        <w:rPr>
          <w:rStyle w:val="StyleUnderline"/>
          <w:rFonts w:asciiTheme="majorHAnsi" w:hAnsiTheme="majorHAnsi" w:cstheme="majorHAnsi"/>
        </w:rPr>
        <w:t>such as</w:t>
      </w:r>
      <w:r w:rsidRPr="00F43C60">
        <w:rPr>
          <w:rFonts w:asciiTheme="majorHAnsi" w:hAnsiTheme="majorHAnsi" w:cstheme="majorHAnsi"/>
        </w:rPr>
        <w:t xml:space="preserve"> increased </w:t>
      </w:r>
      <w:r w:rsidRPr="00F43C60">
        <w:rPr>
          <w:rStyle w:val="Emphasis"/>
          <w:rFonts w:asciiTheme="majorHAnsi" w:hAnsiTheme="majorHAnsi" w:cstheme="majorHAnsi"/>
          <w:highlight w:val="cyan"/>
        </w:rPr>
        <w:t>life expectancy</w:t>
      </w:r>
      <w:r w:rsidRPr="00F43C60">
        <w:rPr>
          <w:rFonts w:asciiTheme="majorHAnsi" w:hAnsiTheme="majorHAnsi" w:cstheme="majorHAnsi"/>
        </w:rPr>
        <w:t xml:space="preserve">, </w:t>
      </w:r>
      <w:r w:rsidRPr="00F43C60">
        <w:rPr>
          <w:rStyle w:val="Emphasis"/>
          <w:rFonts w:asciiTheme="majorHAnsi" w:hAnsiTheme="majorHAnsi" w:cstheme="majorHAnsi"/>
          <w:highlight w:val="cyan"/>
        </w:rPr>
        <w:t xml:space="preserve">lowered </w:t>
      </w:r>
      <w:r w:rsidRPr="00F43C60">
        <w:rPr>
          <w:rStyle w:val="Emphasis"/>
          <w:rFonts w:asciiTheme="majorHAnsi" w:hAnsiTheme="majorHAnsi" w:cstheme="majorHAnsi"/>
        </w:rPr>
        <w:t xml:space="preserve">child and maternal </w:t>
      </w:r>
      <w:r w:rsidRPr="00F43C60">
        <w:rPr>
          <w:rStyle w:val="Emphasis"/>
          <w:rFonts w:asciiTheme="majorHAnsi" w:hAnsiTheme="majorHAnsi" w:cstheme="majorHAnsi"/>
          <w:highlight w:val="cyan"/>
        </w:rPr>
        <w:t>mortality</w:t>
      </w:r>
      <w:r w:rsidRPr="00F43C60">
        <w:rPr>
          <w:rFonts w:asciiTheme="majorHAnsi" w:hAnsiTheme="majorHAnsi" w:cstheme="majorHAnsi"/>
        </w:rPr>
        <w:t xml:space="preserve">, </w:t>
      </w:r>
      <w:r w:rsidRPr="00F43C60">
        <w:rPr>
          <w:rStyle w:val="StyleUnderline"/>
          <w:rFonts w:asciiTheme="majorHAnsi" w:hAnsiTheme="majorHAnsi" w:cstheme="majorHAnsi"/>
          <w:highlight w:val="cyan"/>
        </w:rPr>
        <w:t xml:space="preserve">adequate calories </w:t>
      </w:r>
      <w:r w:rsidRPr="00F43C60">
        <w:rPr>
          <w:rStyle w:val="StyleUnderline"/>
          <w:rFonts w:asciiTheme="majorHAnsi" w:hAnsiTheme="majorHAnsi" w:cstheme="majorHAnsi"/>
        </w:rPr>
        <w:t xml:space="preserve">per day, </w:t>
      </w:r>
      <w:r w:rsidRPr="00F43C60">
        <w:rPr>
          <w:rStyle w:val="Emphasis"/>
          <w:rFonts w:asciiTheme="majorHAnsi" w:hAnsiTheme="majorHAnsi" w:cstheme="majorHAnsi"/>
          <w:highlight w:val="cyan"/>
        </w:rPr>
        <w:t xml:space="preserve">minimized </w:t>
      </w:r>
      <w:r w:rsidRPr="00F43C60">
        <w:rPr>
          <w:rStyle w:val="Emphasis"/>
          <w:rFonts w:asciiTheme="majorHAnsi" w:hAnsiTheme="majorHAnsi" w:cstheme="majorHAnsi"/>
        </w:rPr>
        <w:t xml:space="preserve">infectious </w:t>
      </w:r>
      <w:r w:rsidRPr="00F43C60">
        <w:rPr>
          <w:rStyle w:val="Emphasis"/>
          <w:rFonts w:asciiTheme="majorHAnsi" w:hAnsiTheme="majorHAnsi" w:cstheme="majorHAnsi"/>
          <w:highlight w:val="cyan"/>
        </w:rPr>
        <w:t xml:space="preserve">disease </w:t>
      </w:r>
      <w:r w:rsidRPr="00F43C60">
        <w:rPr>
          <w:rStyle w:val="Emphasis"/>
          <w:rFonts w:asciiTheme="majorHAnsi" w:hAnsiTheme="majorHAnsi" w:cstheme="majorHAnsi"/>
        </w:rPr>
        <w:t>rates</w:t>
      </w:r>
      <w:r w:rsidRPr="00F43C60">
        <w:rPr>
          <w:rStyle w:val="StyleUnderline"/>
          <w:rFonts w:asciiTheme="majorHAnsi" w:hAnsiTheme="majorHAnsi" w:cstheme="majorHAnsi"/>
        </w:rPr>
        <w:t xml:space="preserve">, a </w:t>
      </w:r>
      <w:r w:rsidRPr="00F43C60">
        <w:rPr>
          <w:rStyle w:val="StyleUnderline"/>
          <w:rFonts w:asciiTheme="majorHAnsi" w:hAnsiTheme="majorHAnsi" w:cstheme="majorHAnsi"/>
          <w:highlight w:val="cyan"/>
        </w:rPr>
        <w:t xml:space="preserve">lower </w:t>
      </w:r>
      <w:r w:rsidRPr="00F43C60">
        <w:rPr>
          <w:rStyle w:val="StyleUnderline"/>
          <w:rFonts w:asciiTheme="majorHAnsi" w:hAnsiTheme="majorHAnsi" w:cstheme="majorHAnsi"/>
        </w:rPr>
        <w:t xml:space="preserve">percentage and number of people in </w:t>
      </w:r>
      <w:r w:rsidRPr="00F43C60">
        <w:rPr>
          <w:rStyle w:val="Emphasis"/>
          <w:rFonts w:asciiTheme="majorHAnsi" w:hAnsiTheme="majorHAnsi" w:cstheme="majorHAnsi"/>
          <w:highlight w:val="cyan"/>
        </w:rPr>
        <w:t>poverty</w:t>
      </w:r>
      <w:r w:rsidRPr="00F43C60">
        <w:rPr>
          <w:rStyle w:val="StyleUnderline"/>
          <w:rFonts w:asciiTheme="majorHAnsi" w:hAnsiTheme="majorHAnsi" w:cstheme="majorHAnsi"/>
        </w:rPr>
        <w:t xml:space="preserve">, and more reported </w:t>
      </w:r>
      <w:r w:rsidRPr="00F43C60">
        <w:rPr>
          <w:rStyle w:val="Emphasis"/>
          <w:rFonts w:asciiTheme="majorHAnsi" w:hAnsiTheme="majorHAnsi" w:cstheme="majorHAnsi"/>
          <w:highlight w:val="cyan"/>
        </w:rPr>
        <w:t>happiness</w:t>
      </w:r>
      <w:r w:rsidRPr="00F43C60">
        <w:rPr>
          <w:rFonts w:asciiTheme="majorHAnsi" w:hAnsiTheme="majorHAnsi" w:cstheme="majorHAnsi"/>
        </w:rPr>
        <w:t xml:space="preserve">);5 </w:t>
      </w:r>
      <w:r w:rsidRPr="00F43C60">
        <w:rPr>
          <w:rStyle w:val="StyleUnderline"/>
          <w:rFonts w:asciiTheme="majorHAnsi" w:hAnsiTheme="majorHAnsi" w:cstheme="majorHAnsi"/>
        </w:rPr>
        <w:t xml:space="preserve">and in </w:t>
      </w:r>
      <w:r w:rsidRPr="00F43C60">
        <w:rPr>
          <w:rStyle w:val="Emphasis"/>
          <w:rFonts w:asciiTheme="majorHAnsi" w:hAnsiTheme="majorHAnsi" w:cstheme="majorHAnsi"/>
        </w:rPr>
        <w:t>justice</w:t>
      </w:r>
      <w:r w:rsidRPr="00F43C60">
        <w:rPr>
          <w:rFonts w:asciiTheme="majorHAnsi" w:hAnsiTheme="majorHAnsi" w:cstheme="majorHAnsi"/>
        </w:rPr>
        <w:t xml:space="preserve"> (</w:t>
      </w:r>
      <w:r w:rsidRPr="00F43C60">
        <w:rPr>
          <w:rStyle w:val="StyleUnderline"/>
          <w:rFonts w:asciiTheme="majorHAnsi" w:hAnsiTheme="majorHAnsi" w:cstheme="majorHAnsi"/>
        </w:rPr>
        <w:t xml:space="preserve">such as </w:t>
      </w:r>
      <w:r w:rsidRPr="00F43C60">
        <w:rPr>
          <w:rStyle w:val="StyleUnderline"/>
          <w:rFonts w:asciiTheme="majorHAnsi" w:hAnsiTheme="majorHAnsi" w:cstheme="majorHAnsi"/>
          <w:highlight w:val="cyan"/>
        </w:rPr>
        <w:t xml:space="preserve">reduced </w:t>
      </w:r>
      <w:r w:rsidRPr="00F43C60">
        <w:rPr>
          <w:rStyle w:val="StyleUnderline"/>
          <w:rFonts w:asciiTheme="majorHAnsi" w:hAnsiTheme="majorHAnsi" w:cstheme="majorHAnsi"/>
        </w:rPr>
        <w:t xml:space="preserve">deaths from </w:t>
      </w:r>
      <w:r w:rsidRPr="00F43C60">
        <w:rPr>
          <w:rStyle w:val="Emphasis"/>
          <w:rFonts w:asciiTheme="majorHAnsi" w:hAnsiTheme="majorHAnsi" w:cstheme="majorHAnsi"/>
          <w:highlight w:val="cyan"/>
        </w:rPr>
        <w:t>war</w:t>
      </w:r>
      <w:r w:rsidRPr="00F43C60">
        <w:rPr>
          <w:rStyle w:val="StyleUnderline"/>
          <w:rFonts w:asciiTheme="majorHAnsi" w:hAnsiTheme="majorHAnsi" w:cstheme="majorHAnsi"/>
          <w:highlight w:val="cyan"/>
        </w:rPr>
        <w:t xml:space="preserve"> </w:t>
      </w:r>
      <w:r w:rsidRPr="00F43C60">
        <w:rPr>
          <w:rStyle w:val="StyleUnderline"/>
          <w:rFonts w:asciiTheme="majorHAnsi" w:hAnsiTheme="majorHAnsi" w:cstheme="majorHAnsi"/>
        </w:rPr>
        <w:t xml:space="preserve">and homicide; </w:t>
      </w:r>
      <w:r w:rsidRPr="00F43C60">
        <w:rPr>
          <w:rStyle w:val="StyleUnderline"/>
          <w:rFonts w:asciiTheme="majorHAnsi" w:hAnsiTheme="majorHAnsi" w:cstheme="majorHAnsi"/>
          <w:highlight w:val="cyan"/>
        </w:rPr>
        <w:t>higher</w:t>
      </w:r>
      <w:r w:rsidRPr="00F43C60">
        <w:rPr>
          <w:rFonts w:asciiTheme="majorHAnsi" w:hAnsiTheme="majorHAnsi" w:cstheme="majorHAnsi"/>
          <w:highlight w:val="cyan"/>
        </w:rPr>
        <w:t xml:space="preserve"> </w:t>
      </w:r>
      <w:r w:rsidRPr="00F43C60">
        <w:rPr>
          <w:rFonts w:asciiTheme="majorHAnsi" w:hAnsiTheme="majorHAnsi" w:cstheme="majorHAnsi"/>
        </w:rPr>
        <w:t xml:space="preserve">rankings in </w:t>
      </w:r>
      <w:r w:rsidRPr="00F43C60">
        <w:rPr>
          <w:rStyle w:val="Emphasis"/>
          <w:rFonts w:asciiTheme="majorHAnsi" w:hAnsiTheme="majorHAnsi" w:cstheme="majorHAnsi"/>
        </w:rPr>
        <w:t xml:space="preserve">human </w:t>
      </w:r>
      <w:r w:rsidRPr="00F43C60">
        <w:rPr>
          <w:rStyle w:val="Emphasis"/>
          <w:rFonts w:asciiTheme="majorHAnsi" w:hAnsiTheme="majorHAnsi" w:cstheme="majorHAnsi"/>
          <w:highlight w:val="cyan"/>
        </w:rPr>
        <w:t>rights</w:t>
      </w:r>
      <w:r w:rsidRPr="00F43C60">
        <w:rPr>
          <w:rFonts w:asciiTheme="majorHAnsi" w:hAnsiTheme="majorHAnsi" w:cstheme="majorHAnsi"/>
          <w:highlight w:val="cyan"/>
        </w:rPr>
        <w:t xml:space="preserve"> </w:t>
      </w:r>
      <w:r w:rsidRPr="00F43C60">
        <w:rPr>
          <w:rFonts w:asciiTheme="majorHAnsi" w:hAnsiTheme="majorHAnsi" w:cstheme="majorHAnsi"/>
        </w:rPr>
        <w:t xml:space="preserve">indices; the </w:t>
      </w:r>
      <w:r w:rsidRPr="00F43C60">
        <w:rPr>
          <w:rStyle w:val="StyleUnderline"/>
          <w:rFonts w:asciiTheme="majorHAnsi" w:hAnsiTheme="majorHAnsi" w:cstheme="majorHAnsi"/>
          <w:highlight w:val="cyan"/>
        </w:rPr>
        <w:t>reduced</w:t>
      </w:r>
      <w:r w:rsidRPr="00F43C60">
        <w:rPr>
          <w:rFonts w:asciiTheme="majorHAnsi" w:hAnsiTheme="majorHAnsi" w:cstheme="majorHAnsi"/>
          <w:highlight w:val="cyan"/>
        </w:rPr>
        <w:t xml:space="preserve"> </w:t>
      </w:r>
      <w:r w:rsidRPr="00F43C60">
        <w:rPr>
          <w:rFonts w:asciiTheme="majorHAnsi" w:hAnsiTheme="majorHAnsi" w:cstheme="majorHAnsi"/>
        </w:rPr>
        <w:t xml:space="preserve">prevalence of </w:t>
      </w:r>
      <w:r w:rsidRPr="00F43C60">
        <w:rPr>
          <w:rStyle w:val="Emphasis"/>
          <w:rFonts w:asciiTheme="majorHAnsi" w:hAnsiTheme="majorHAnsi" w:cstheme="majorHAnsi"/>
          <w:highlight w:val="cyan"/>
        </w:rPr>
        <w:t>racist</w:t>
      </w:r>
      <w:r w:rsidRPr="00F43C60">
        <w:rPr>
          <w:rStyle w:val="Emphasis"/>
          <w:rFonts w:asciiTheme="majorHAnsi" w:hAnsiTheme="majorHAnsi" w:cstheme="majorHAnsi"/>
        </w:rPr>
        <w:t xml:space="preserve">, sexist, homophobic </w:t>
      </w:r>
      <w:r w:rsidRPr="00F43C60">
        <w:rPr>
          <w:rStyle w:val="Emphasis"/>
          <w:rFonts w:asciiTheme="majorHAnsi" w:hAnsiTheme="majorHAnsi" w:cstheme="majorHAnsi"/>
          <w:highlight w:val="cyan"/>
        </w:rPr>
        <w:t>opinions</w:t>
      </w:r>
      <w:r w:rsidRPr="00F43C60">
        <w:rPr>
          <w:rFonts w:asciiTheme="majorHAnsi" w:hAnsiTheme="majorHAnsi" w:cstheme="majorHAnsi"/>
        </w:rPr>
        <w:t xml:space="preserve"> in surveys; </w:t>
      </w:r>
      <w:r w:rsidRPr="00F43C60">
        <w:rPr>
          <w:rStyle w:val="StyleUnderline"/>
          <w:rFonts w:asciiTheme="majorHAnsi" w:hAnsiTheme="majorHAnsi" w:cstheme="majorHAnsi"/>
          <w:highlight w:val="cyan"/>
        </w:rPr>
        <w:t xml:space="preserve">and </w:t>
      </w:r>
      <w:r w:rsidRPr="00F43C60">
        <w:rPr>
          <w:rStyle w:val="StyleUnderline"/>
          <w:rFonts w:asciiTheme="majorHAnsi" w:hAnsiTheme="majorHAnsi" w:cstheme="majorHAnsi"/>
        </w:rPr>
        <w:t xml:space="preserve">higher </w:t>
      </w:r>
      <w:r w:rsidRPr="00F43C60">
        <w:rPr>
          <w:rStyle w:val="StyleUnderline"/>
          <w:rFonts w:asciiTheme="majorHAnsi" w:hAnsiTheme="majorHAnsi" w:cstheme="majorHAnsi"/>
          <w:highlight w:val="cyan"/>
        </w:rPr>
        <w:t>literacy</w:t>
      </w:r>
      <w:r w:rsidRPr="00F43C60">
        <w:rPr>
          <w:rFonts w:asciiTheme="majorHAnsi" w:hAnsiTheme="majorHAnsi" w:cstheme="majorHAnsi"/>
          <w:highlight w:val="cyan"/>
        </w:rPr>
        <w:t xml:space="preserve"> </w:t>
      </w:r>
      <w:r w:rsidRPr="00F43C60">
        <w:rPr>
          <w:rFonts w:asciiTheme="majorHAnsi" w:hAnsiTheme="majorHAnsi" w:cstheme="majorHAnsi"/>
        </w:rPr>
        <w:t xml:space="preserve">rates).6 These </w:t>
      </w:r>
      <w:r w:rsidRPr="00F43C60">
        <w:rPr>
          <w:rStyle w:val="Emphasis"/>
          <w:rFonts w:asciiTheme="majorHAnsi" w:hAnsiTheme="majorHAnsi" w:cstheme="majorHAnsi"/>
          <w:highlight w:val="cyan"/>
        </w:rPr>
        <w:t xml:space="preserve">quantifiable </w:t>
      </w:r>
      <w:r w:rsidRPr="00F43C60">
        <w:rPr>
          <w:rStyle w:val="Emphasis"/>
          <w:rFonts w:asciiTheme="majorHAnsi" w:hAnsiTheme="majorHAnsi" w:cstheme="majorHAnsi"/>
        </w:rPr>
        <w:t xml:space="preserve">positive </w:t>
      </w:r>
      <w:r w:rsidRPr="00F43C60">
        <w:rPr>
          <w:rStyle w:val="Emphasis"/>
          <w:rFonts w:asciiTheme="majorHAnsi" w:hAnsiTheme="majorHAnsi" w:cstheme="majorHAnsi"/>
          <w:highlight w:val="cyan"/>
        </w:rPr>
        <w:t xml:space="preserve">consequences </w:t>
      </w:r>
      <w:r w:rsidRPr="00F43C60">
        <w:rPr>
          <w:rStyle w:val="Emphasis"/>
          <w:rFonts w:asciiTheme="majorHAnsi" w:hAnsiTheme="majorHAnsi" w:cstheme="majorHAnsi"/>
        </w:rPr>
        <w:t>of global capitalism</w:t>
      </w:r>
      <w:r w:rsidRPr="00F43C60">
        <w:rPr>
          <w:rFonts w:asciiTheme="majorHAnsi" w:hAnsiTheme="majorHAnsi" w:cstheme="majorHAnsi"/>
        </w:rPr>
        <w:t xml:space="preserve"> dramatically </w:t>
      </w:r>
      <w:r w:rsidRPr="00F43C60">
        <w:rPr>
          <w:rStyle w:val="Emphasis"/>
          <w:rFonts w:asciiTheme="majorHAnsi" w:hAnsiTheme="majorHAnsi" w:cstheme="majorHAnsi"/>
          <w:highlight w:val="cyan"/>
        </w:rPr>
        <w:t>outweigh</w:t>
      </w:r>
      <w:r w:rsidRPr="00F43C60">
        <w:rPr>
          <w:rStyle w:val="StyleUnderline"/>
          <w:rFonts w:asciiTheme="majorHAnsi" w:hAnsiTheme="majorHAnsi" w:cstheme="majorHAnsi"/>
          <w:highlight w:val="cyan"/>
        </w:rPr>
        <w:t xml:space="preserve"> </w:t>
      </w:r>
      <w:r w:rsidRPr="00F43C60">
        <w:rPr>
          <w:rStyle w:val="StyleUnderline"/>
          <w:rFonts w:asciiTheme="majorHAnsi" w:hAnsiTheme="majorHAnsi" w:cstheme="majorHAnsi"/>
        </w:rPr>
        <w:t>the negative consequences</w:t>
      </w:r>
      <w:r w:rsidRPr="00F43C60">
        <w:rPr>
          <w:rFonts w:asciiTheme="majorHAnsi" w:hAnsiTheme="majorHAnsi" w:cstheme="majorHAnsi"/>
        </w:rPr>
        <w:t xml:space="preserve"> (such as deaths from pollution in the course of development), with the result that </w:t>
      </w:r>
      <w:r w:rsidRPr="00F43C60">
        <w:rPr>
          <w:rStyle w:val="StyleUnderline"/>
          <w:rFonts w:asciiTheme="majorHAnsi" w:hAnsiTheme="majorHAnsi" w:cstheme="majorHAnsi"/>
        </w:rPr>
        <w:t xml:space="preserve">the net benefits from capitalism in terms of health, wellbeing, and justice have been greater than they would have been under any known </w:t>
      </w:r>
      <w:proofErr w:type="spellStart"/>
      <w:r w:rsidRPr="00F43C60">
        <w:rPr>
          <w:rStyle w:val="StyleUnderline"/>
          <w:rFonts w:asciiTheme="majorHAnsi" w:hAnsiTheme="majorHAnsi" w:cstheme="majorHAnsi"/>
        </w:rPr>
        <w:t>noncapitalist</w:t>
      </w:r>
      <w:proofErr w:type="spellEnd"/>
      <w:r w:rsidRPr="00F43C60">
        <w:rPr>
          <w:rStyle w:val="StyleUnderline"/>
          <w:rFonts w:asciiTheme="majorHAnsi" w:hAnsiTheme="majorHAnsi" w:cstheme="majorHAnsi"/>
        </w:rPr>
        <w:t xml:space="preserve"> approach</w:t>
      </w:r>
      <w:r w:rsidRPr="00F43C60">
        <w:rPr>
          <w:rFonts w:asciiTheme="majorHAnsi" w:hAnsiTheme="majorHAnsi" w:cstheme="majorHAnsi"/>
        </w:rPr>
        <w:t xml:space="preserve"> to structuring society.7</w:t>
      </w:r>
    </w:p>
    <w:p w14:paraId="4A5C2B32"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lastRenderedPageBreak/>
        <w:t xml:space="preserve">Premise 2. Economics, ethics, and policy. </w:t>
      </w:r>
      <w:r w:rsidRPr="00F43C60">
        <w:rPr>
          <w:rStyle w:val="StyleUnderline"/>
          <w:rFonts w:asciiTheme="majorHAnsi" w:hAnsiTheme="majorHAnsi" w:cstheme="majorHAnsi"/>
        </w:rPr>
        <w:t xml:space="preserve">Although </w:t>
      </w:r>
      <w:r w:rsidRPr="00F43C60">
        <w:rPr>
          <w:rStyle w:val="StyleUnderline"/>
          <w:rFonts w:asciiTheme="majorHAnsi" w:hAnsiTheme="majorHAnsi" w:cstheme="majorHAnsi"/>
          <w:highlight w:val="cyan"/>
        </w:rPr>
        <w:t>capitalism</w:t>
      </w:r>
      <w:r w:rsidRPr="00F43C60">
        <w:rPr>
          <w:rStyle w:val="StyleUnderline"/>
          <w:rFonts w:asciiTheme="majorHAnsi" w:hAnsiTheme="majorHAnsi" w:cstheme="majorHAnsi"/>
        </w:rPr>
        <w:t xml:space="preserve"> has often been ill-regulated</w:t>
      </w:r>
      <w:r w:rsidRPr="00F43C60">
        <w:rPr>
          <w:rFonts w:asciiTheme="majorHAnsi" w:hAnsiTheme="majorHAnsi" w:cstheme="majorHAnsi"/>
        </w:rPr>
        <w:t xml:space="preserve"> and therefore failed to maximize net benefits for health, wellbeing, and justice, </w:t>
      </w:r>
      <w:r w:rsidRPr="00F43C60">
        <w:rPr>
          <w:rStyle w:val="Emphasis"/>
          <w:rFonts w:asciiTheme="majorHAnsi" w:hAnsiTheme="majorHAnsi" w:cstheme="majorHAnsi"/>
        </w:rPr>
        <w:t xml:space="preserve">it </w:t>
      </w:r>
      <w:r w:rsidRPr="00F43C60">
        <w:rPr>
          <w:rStyle w:val="Emphasis"/>
          <w:rFonts w:asciiTheme="majorHAnsi" w:hAnsiTheme="majorHAnsi" w:cstheme="majorHAnsi"/>
          <w:highlight w:val="cyan"/>
        </w:rPr>
        <w:t>can become well-regulated</w:t>
      </w:r>
      <w:r w:rsidRPr="00F43C60">
        <w:rPr>
          <w:rFonts w:asciiTheme="majorHAnsi" w:hAnsiTheme="majorHAnsi" w:cstheme="majorHAnsi"/>
        </w:rPr>
        <w:t xml:space="preserve"> so that it maximizes these societal goals, </w:t>
      </w:r>
      <w:r w:rsidRPr="00F43C60">
        <w:rPr>
          <w:rStyle w:val="StyleUnderline"/>
          <w:rFonts w:asciiTheme="majorHAnsi" w:hAnsiTheme="majorHAnsi" w:cstheme="majorHAnsi"/>
        </w:rPr>
        <w:t>by including mechanisms</w:t>
      </w:r>
      <w:r w:rsidRPr="00F43C60">
        <w:rPr>
          <w:rFonts w:asciiTheme="majorHAnsi" w:hAnsiTheme="majorHAnsi" w:cstheme="majorHAnsi"/>
        </w:rPr>
        <w:t xml:space="preserve"> identified by economists and other policy experts </w:t>
      </w:r>
      <w:r w:rsidRPr="00F43C60">
        <w:rPr>
          <w:rStyle w:val="StyleUnderline"/>
          <w:rFonts w:asciiTheme="majorHAnsi" w:hAnsiTheme="majorHAnsi" w:cstheme="majorHAnsi"/>
        </w:rPr>
        <w:t>that do the following</w:t>
      </w:r>
      <w:r w:rsidRPr="00F43C60">
        <w:rPr>
          <w:rFonts w:asciiTheme="majorHAnsi" w:hAnsiTheme="majorHAnsi" w:cstheme="majorHAnsi"/>
        </w:rPr>
        <w:t>:</w:t>
      </w:r>
    </w:p>
    <w:p w14:paraId="4CF20683" w14:textId="77777777" w:rsidR="001C1AC4" w:rsidRPr="00F43C60" w:rsidRDefault="001C1AC4" w:rsidP="001C1AC4">
      <w:pPr>
        <w:pStyle w:val="ListParagraph"/>
        <w:numPr>
          <w:ilvl w:val="0"/>
          <w:numId w:val="12"/>
        </w:numPr>
        <w:rPr>
          <w:rFonts w:asciiTheme="majorHAnsi" w:hAnsiTheme="majorHAnsi" w:cstheme="majorHAnsi"/>
        </w:rPr>
      </w:pPr>
      <w:r w:rsidRPr="00F43C60">
        <w:rPr>
          <w:rFonts w:asciiTheme="majorHAnsi" w:hAnsiTheme="majorHAnsi" w:cstheme="majorHAnsi"/>
        </w:rPr>
        <w:t xml:space="preserve">optimally8 </w:t>
      </w:r>
      <w:r w:rsidRPr="00F43C60">
        <w:rPr>
          <w:rStyle w:val="Emphasis"/>
          <w:rFonts w:asciiTheme="majorHAnsi" w:hAnsiTheme="majorHAnsi" w:cstheme="majorHAnsi"/>
          <w:highlight w:val="cyan"/>
        </w:rPr>
        <w:t>regulate</w:t>
      </w:r>
      <w:r w:rsidRPr="00F43C60">
        <w:rPr>
          <w:rStyle w:val="Emphasis"/>
          <w:rFonts w:asciiTheme="majorHAnsi" w:hAnsiTheme="majorHAnsi" w:cstheme="majorHAnsi"/>
        </w:rPr>
        <w:t xml:space="preserve"> negative effects</w:t>
      </w:r>
      <w:r w:rsidRPr="00F43C60">
        <w:rPr>
          <w:rFonts w:asciiTheme="majorHAnsi" w:hAnsiTheme="majorHAnsi" w:cstheme="majorHAnsi"/>
          <w:u w:val="single"/>
        </w:rPr>
        <w:t xml:space="preserve"> such as pollution and </w:t>
      </w:r>
      <w:r w:rsidRPr="00F43C60">
        <w:rPr>
          <w:rFonts w:asciiTheme="majorHAnsi" w:hAnsiTheme="majorHAnsi" w:cstheme="majorHAnsi"/>
          <w:highlight w:val="cyan"/>
          <w:u w:val="single"/>
        </w:rPr>
        <w:t>monopoly power</w:t>
      </w:r>
      <w:r w:rsidRPr="00F43C60">
        <w:rPr>
          <w:rFonts w:asciiTheme="majorHAnsi" w:hAnsiTheme="majorHAnsi" w:cstheme="majorHAnsi"/>
          <w:u w:val="single"/>
        </w:rPr>
        <w:t xml:space="preserve">, </w:t>
      </w:r>
      <w:r w:rsidRPr="00F43C60">
        <w:rPr>
          <w:rStyle w:val="StyleUnderline"/>
          <w:rFonts w:asciiTheme="majorHAnsi" w:hAnsiTheme="majorHAnsi" w:cstheme="majorHAnsi"/>
        </w:rPr>
        <w:t xml:space="preserve">and </w:t>
      </w:r>
      <w:r w:rsidRPr="00F43C60">
        <w:rPr>
          <w:rStyle w:val="StyleUnderline"/>
          <w:rFonts w:asciiTheme="majorHAnsi" w:hAnsiTheme="majorHAnsi" w:cstheme="majorHAnsi"/>
          <w:highlight w:val="cyan"/>
        </w:rPr>
        <w:t>invest in public goods</w:t>
      </w:r>
      <w:r w:rsidRPr="00F43C60">
        <w:rPr>
          <w:rFonts w:asciiTheme="majorHAnsi" w:hAnsiTheme="majorHAnsi" w:cstheme="majorHAnsi"/>
        </w:rPr>
        <w:t xml:space="preserve"> such as education, basic healthcare, and fundamental research including biomedical knowledge (more generally, policies that correct the failures of free markets that economists have long recognized will arise from “externalities” in the absence of regulation);9</w:t>
      </w:r>
    </w:p>
    <w:p w14:paraId="7BF0B843" w14:textId="77777777" w:rsidR="001C1AC4" w:rsidRPr="00F43C60" w:rsidRDefault="001C1AC4" w:rsidP="001C1AC4">
      <w:pPr>
        <w:pStyle w:val="ListParagraph"/>
        <w:numPr>
          <w:ilvl w:val="0"/>
          <w:numId w:val="12"/>
        </w:numPr>
        <w:rPr>
          <w:rFonts w:asciiTheme="majorHAnsi" w:hAnsiTheme="majorHAnsi" w:cstheme="majorHAnsi"/>
        </w:rPr>
      </w:pPr>
      <w:r w:rsidRPr="00F43C60">
        <w:rPr>
          <w:rStyle w:val="StyleUnderline"/>
          <w:rFonts w:asciiTheme="majorHAnsi" w:hAnsiTheme="majorHAnsi" w:cstheme="majorHAnsi"/>
          <w:highlight w:val="cyan"/>
        </w:rPr>
        <w:t>ensure equity and distributive justice</w:t>
      </w:r>
      <w:r w:rsidRPr="00F43C60">
        <w:rPr>
          <w:rFonts w:asciiTheme="majorHAnsi" w:hAnsiTheme="majorHAnsi" w:cstheme="majorHAnsi"/>
        </w:rPr>
        <w:t xml:space="preserve"> (for example, via wealth redistribution);10</w:t>
      </w:r>
    </w:p>
    <w:p w14:paraId="5CD9D906" w14:textId="77777777" w:rsidR="001C1AC4" w:rsidRPr="00F43C60" w:rsidRDefault="001C1AC4" w:rsidP="001C1AC4">
      <w:pPr>
        <w:pStyle w:val="ListParagraph"/>
        <w:numPr>
          <w:ilvl w:val="0"/>
          <w:numId w:val="12"/>
        </w:numPr>
        <w:rPr>
          <w:rFonts w:asciiTheme="majorHAnsi" w:hAnsiTheme="majorHAnsi" w:cstheme="majorHAnsi"/>
        </w:rPr>
      </w:pPr>
      <w:r w:rsidRPr="00F43C60">
        <w:rPr>
          <w:rStyle w:val="StyleUnderline"/>
          <w:rFonts w:asciiTheme="majorHAnsi" w:hAnsiTheme="majorHAnsi" w:cstheme="majorHAnsi"/>
          <w:highlight w:val="cyan"/>
        </w:rPr>
        <w:t>ensure basic rights</w:t>
      </w:r>
      <w:r w:rsidRPr="00F43C60">
        <w:rPr>
          <w:rFonts w:asciiTheme="majorHAnsi" w:hAnsiTheme="majorHAnsi" w:cstheme="majorHAnsi"/>
        </w:rPr>
        <w:t xml:space="preserve">,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w:t>
      </w:r>
      <w:r w:rsidRPr="00F43C60">
        <w:rPr>
          <w:rStyle w:val="StyleUnderline"/>
          <w:rFonts w:asciiTheme="majorHAnsi" w:hAnsiTheme="majorHAnsi" w:cstheme="majorHAnsi"/>
        </w:rPr>
        <w:t>and</w:t>
      </w:r>
    </w:p>
    <w:p w14:paraId="2C67B098" w14:textId="77777777" w:rsidR="001C1AC4" w:rsidRPr="00F43C60" w:rsidRDefault="001C1AC4" w:rsidP="001C1AC4">
      <w:pPr>
        <w:pStyle w:val="ListParagraph"/>
        <w:numPr>
          <w:ilvl w:val="0"/>
          <w:numId w:val="12"/>
        </w:numPr>
        <w:rPr>
          <w:rFonts w:asciiTheme="majorHAnsi" w:hAnsiTheme="majorHAnsi" w:cstheme="majorHAnsi"/>
        </w:rPr>
      </w:pPr>
      <w:r w:rsidRPr="00F43C60">
        <w:rPr>
          <w:rStyle w:val="StyleUnderline"/>
          <w:rFonts w:asciiTheme="majorHAnsi" w:hAnsiTheme="majorHAnsi" w:cstheme="majorHAnsi"/>
        </w:rPr>
        <w:t>ensure that there is no alternative way of structuring society that is more efficient</w:t>
      </w:r>
      <w:r w:rsidRPr="00F43C60">
        <w:rPr>
          <w:rFonts w:asciiTheme="majorHAnsi" w:hAnsiTheme="majorHAnsi" w:cstheme="majorHAnsi"/>
        </w:rPr>
        <w:t xml:space="preserve"> or better promotes the equity, justice, and fairness goals outlined above (by allowing free exchange given the regulations mentioned).12</w:t>
      </w:r>
    </w:p>
    <w:p w14:paraId="20EE82E6"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To summarize the implication of the first two premises, </w:t>
      </w:r>
      <w:r w:rsidRPr="00F43C60">
        <w:rPr>
          <w:rStyle w:val="Emphasis"/>
          <w:rFonts w:asciiTheme="majorHAnsi" w:hAnsiTheme="majorHAnsi" w:cstheme="majorHAnsi"/>
        </w:rPr>
        <w:t>well-</w:t>
      </w:r>
      <w:r w:rsidRPr="00F43C60">
        <w:rPr>
          <w:rStyle w:val="Emphasis"/>
          <w:rFonts w:asciiTheme="majorHAnsi" w:hAnsiTheme="majorHAnsi" w:cstheme="majorHAnsi"/>
          <w:highlight w:val="cyan"/>
        </w:rPr>
        <w:t>regulated cap</w:t>
      </w:r>
      <w:r w:rsidRPr="00F43C60">
        <w:rPr>
          <w:rStyle w:val="Emphasis"/>
          <w:rFonts w:asciiTheme="majorHAnsi" w:hAnsiTheme="majorHAnsi" w:cstheme="majorHAnsi"/>
        </w:rPr>
        <w:t>italism</w:t>
      </w:r>
      <w:r w:rsidRPr="00F43C60">
        <w:rPr>
          <w:rStyle w:val="StyleUnderline"/>
          <w:rFonts w:asciiTheme="majorHAnsi" w:hAnsiTheme="majorHAnsi" w:cstheme="majorHAnsi"/>
        </w:rPr>
        <w:t xml:space="preserve"> </w:t>
      </w:r>
      <w:r w:rsidRPr="00F43C60">
        <w:rPr>
          <w:rStyle w:val="StyleUnderline"/>
          <w:rFonts w:asciiTheme="majorHAnsi" w:hAnsiTheme="majorHAnsi" w:cstheme="majorHAnsi"/>
          <w:highlight w:val="cyan"/>
        </w:rPr>
        <w:t xml:space="preserve">is </w:t>
      </w:r>
      <w:r w:rsidRPr="00F43C60">
        <w:rPr>
          <w:rStyle w:val="Emphasis"/>
          <w:rFonts w:asciiTheme="majorHAnsi" w:hAnsiTheme="majorHAnsi" w:cstheme="majorHAnsi"/>
          <w:highlight w:val="cyan"/>
        </w:rPr>
        <w:t>essential</w:t>
      </w:r>
      <w:r w:rsidRPr="00F43C60">
        <w:rPr>
          <w:rFonts w:asciiTheme="majorHAnsi" w:hAnsiTheme="majorHAnsi" w:cstheme="majorHAnsi"/>
          <w:highlight w:val="cyan"/>
        </w:rPr>
        <w:t xml:space="preserve"> </w:t>
      </w:r>
      <w:r w:rsidRPr="00F43C60">
        <w:rPr>
          <w:rStyle w:val="StyleUnderline"/>
          <w:rFonts w:asciiTheme="majorHAnsi" w:hAnsiTheme="majorHAnsi" w:cstheme="majorHAnsi"/>
          <w:highlight w:val="cyan"/>
        </w:rPr>
        <w:t xml:space="preserve">to </w:t>
      </w:r>
      <w:r w:rsidRPr="00F43C60">
        <w:rPr>
          <w:rStyle w:val="StyleUnderline"/>
          <w:rFonts w:asciiTheme="majorHAnsi" w:hAnsiTheme="majorHAnsi" w:cstheme="majorHAnsi"/>
        </w:rPr>
        <w:t>best achieving our ethical goals</w:t>
      </w:r>
      <w:r w:rsidRPr="00F43C60">
        <w:rPr>
          <w:rFonts w:asciiTheme="majorHAnsi" w:hAnsiTheme="majorHAnsi" w:cstheme="majorHAnsi"/>
        </w:rPr>
        <w:t xml:space="preserve">—which is true even though capitalism has certainly not always been well regulated historically. Society can still do much better </w:t>
      </w:r>
      <w:r w:rsidRPr="00F43C60">
        <w:rPr>
          <w:rStyle w:val="StyleUnderline"/>
          <w:rFonts w:asciiTheme="majorHAnsi" w:hAnsiTheme="majorHAnsi" w:cstheme="majorHAnsi"/>
        </w:rPr>
        <w:t xml:space="preserve">and </w:t>
      </w:r>
      <w:r w:rsidRPr="00F43C60">
        <w:rPr>
          <w:rStyle w:val="Emphasis"/>
          <w:rFonts w:asciiTheme="majorHAnsi" w:hAnsiTheme="majorHAnsi" w:cstheme="majorHAnsi"/>
          <w:highlight w:val="cyan"/>
        </w:rPr>
        <w:t xml:space="preserve">remove </w:t>
      </w:r>
      <w:r w:rsidRPr="00F43C60">
        <w:rPr>
          <w:rStyle w:val="Emphasis"/>
          <w:rFonts w:asciiTheme="majorHAnsi" w:hAnsiTheme="majorHAnsi" w:cstheme="majorHAnsi"/>
        </w:rPr>
        <w:t xml:space="preserve">the large </w:t>
      </w:r>
      <w:r w:rsidRPr="00F43C60">
        <w:rPr>
          <w:rStyle w:val="Emphasis"/>
          <w:rFonts w:asciiTheme="majorHAnsi" w:hAnsiTheme="majorHAnsi" w:cstheme="majorHAnsi"/>
          <w:highlight w:val="cyan"/>
        </w:rPr>
        <w:t>deficits</w:t>
      </w:r>
      <w:r w:rsidRPr="00F43C60">
        <w:rPr>
          <w:rFonts w:asciiTheme="majorHAnsi" w:hAnsiTheme="majorHAnsi" w:cstheme="majorHAnsi"/>
          <w:highlight w:val="cyan"/>
        </w:rPr>
        <w:t xml:space="preserve"> </w:t>
      </w:r>
      <w:r w:rsidRPr="00F43C60">
        <w:rPr>
          <w:rFonts w:asciiTheme="majorHAnsi" w:hAnsiTheme="majorHAnsi" w:cstheme="majorHAnsi"/>
        </w:rPr>
        <w:t xml:space="preserve">in terms of health, wellbeing, and justice </w:t>
      </w:r>
      <w:r w:rsidRPr="00F43C60">
        <w:rPr>
          <w:rStyle w:val="Emphasis"/>
          <w:rFonts w:asciiTheme="majorHAnsi" w:hAnsiTheme="majorHAnsi" w:cstheme="majorHAnsi"/>
        </w:rPr>
        <w:t>that exist under</w:t>
      </w:r>
      <w:r w:rsidRPr="00F43C60">
        <w:rPr>
          <w:rFonts w:asciiTheme="majorHAnsi" w:hAnsiTheme="majorHAnsi" w:cstheme="majorHAnsi"/>
        </w:rPr>
        <w:t xml:space="preserve"> the current inferior and </w:t>
      </w:r>
      <w:r w:rsidRPr="00F43C60">
        <w:rPr>
          <w:rStyle w:val="Emphasis"/>
          <w:rFonts w:asciiTheme="majorHAnsi" w:hAnsiTheme="majorHAnsi" w:cstheme="majorHAnsi"/>
        </w:rPr>
        <w:t>imperfect</w:t>
      </w:r>
      <w:r w:rsidRPr="00F43C60">
        <w:rPr>
          <w:rFonts w:asciiTheme="majorHAnsi" w:hAnsiTheme="majorHAnsi" w:cstheme="majorHAnsi"/>
        </w:rPr>
        <w:t xml:space="preserve"> versions of </w:t>
      </w:r>
      <w:r w:rsidRPr="00F43C60">
        <w:rPr>
          <w:rStyle w:val="Emphasis"/>
          <w:rFonts w:asciiTheme="majorHAnsi" w:hAnsiTheme="majorHAnsi" w:cstheme="majorHAnsi"/>
        </w:rPr>
        <w:t>capitalism</w:t>
      </w:r>
      <w:r w:rsidRPr="00F43C60">
        <w:rPr>
          <w:rFonts w:asciiTheme="majorHAnsi" w:hAnsiTheme="majorHAnsi" w:cstheme="majorHAnsi"/>
        </w:rPr>
        <w:t>.</w:t>
      </w:r>
    </w:p>
    <w:p w14:paraId="7920768F"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Premise 3. Development and the future. </w:t>
      </w:r>
      <w:r w:rsidRPr="00F43C60">
        <w:rPr>
          <w:rStyle w:val="StyleUnderline"/>
          <w:rFonts w:asciiTheme="majorHAnsi" w:hAnsiTheme="majorHAnsi" w:cstheme="majorHAnsi"/>
        </w:rPr>
        <w:t>If</w:t>
      </w:r>
      <w:r w:rsidRPr="00F43C60">
        <w:rPr>
          <w:rFonts w:asciiTheme="majorHAnsi" w:hAnsiTheme="majorHAnsi" w:cstheme="majorHAnsi"/>
        </w:rPr>
        <w:t xml:space="preserve"> the global spread of </w:t>
      </w:r>
      <w:r w:rsidRPr="00F43C60">
        <w:rPr>
          <w:rStyle w:val="StyleUnderline"/>
          <w:rFonts w:asciiTheme="majorHAnsi" w:hAnsiTheme="majorHAnsi" w:cstheme="majorHAnsi"/>
        </w:rPr>
        <w:t>capitalism is allowed to continue</w:t>
      </w:r>
      <w:r w:rsidRPr="00F43C60">
        <w:rPr>
          <w:rFonts w:asciiTheme="majorHAnsi" w:hAnsiTheme="majorHAnsi" w:cstheme="majorHAnsi"/>
        </w:rPr>
        <w:t xml:space="preserve">, desperate </w:t>
      </w:r>
      <w:r w:rsidRPr="00F43C60">
        <w:rPr>
          <w:rStyle w:val="Emphasis"/>
          <w:rFonts w:asciiTheme="majorHAnsi" w:hAnsiTheme="majorHAnsi" w:cstheme="majorHAnsi"/>
        </w:rPr>
        <w:t>poverty can be</w:t>
      </w:r>
      <w:r w:rsidRPr="00F43C60">
        <w:rPr>
          <w:rFonts w:asciiTheme="majorHAnsi" w:hAnsiTheme="majorHAnsi" w:cstheme="majorHAnsi"/>
        </w:rPr>
        <w:t xml:space="preserve"> essentially </w:t>
      </w:r>
      <w:r w:rsidRPr="00F43C60">
        <w:rPr>
          <w:rStyle w:val="Emphasis"/>
          <w:rFonts w:asciiTheme="majorHAnsi" w:hAnsiTheme="majorHAnsi" w:cstheme="majorHAnsi"/>
        </w:rPr>
        <w:t>eliminated</w:t>
      </w:r>
      <w:r w:rsidRPr="00F43C60">
        <w:rPr>
          <w:rFonts w:asciiTheme="majorHAnsi" w:hAnsiTheme="majorHAnsi" w:cstheme="majorHAnsi"/>
        </w:rPr>
        <w:t xml:space="preserve"> in our lifetimes. Furthermore, </w:t>
      </w:r>
      <w:r w:rsidRPr="00F43C60">
        <w:rPr>
          <w:rStyle w:val="StyleUnderline"/>
          <w:rFonts w:asciiTheme="majorHAnsi" w:hAnsiTheme="majorHAnsi" w:cstheme="majorHAnsi"/>
        </w:rPr>
        <w:t xml:space="preserve">this can be accomplished </w:t>
      </w:r>
      <w:r w:rsidRPr="00F43C60">
        <w:rPr>
          <w:rStyle w:val="Emphasis"/>
          <w:rFonts w:asciiTheme="majorHAnsi" w:hAnsiTheme="majorHAnsi" w:cstheme="majorHAnsi"/>
        </w:rPr>
        <w:t>faster</w:t>
      </w:r>
      <w:r w:rsidRPr="00F43C60">
        <w:rPr>
          <w:rFonts w:asciiTheme="majorHAnsi" w:hAnsiTheme="majorHAnsi" w:cstheme="majorHAnsi"/>
        </w:rPr>
        <w:t xml:space="preserve"> and in a more just way </w:t>
      </w:r>
      <w:r w:rsidRPr="00F43C60">
        <w:rPr>
          <w:rStyle w:val="StyleUnderline"/>
          <w:rFonts w:asciiTheme="majorHAnsi" w:hAnsiTheme="majorHAnsi" w:cstheme="majorHAnsi"/>
        </w:rPr>
        <w:t xml:space="preserve">via </w:t>
      </w:r>
      <w:r w:rsidRPr="00F43C60">
        <w:rPr>
          <w:rStyle w:val="Emphasis"/>
          <w:rFonts w:asciiTheme="majorHAnsi" w:hAnsiTheme="majorHAnsi" w:cstheme="majorHAnsi"/>
        </w:rPr>
        <w:t>well-regulated</w:t>
      </w:r>
      <w:r w:rsidRPr="00F43C60">
        <w:rPr>
          <w:rFonts w:asciiTheme="majorHAnsi" w:hAnsiTheme="majorHAnsi" w:cstheme="majorHAnsi"/>
        </w:rPr>
        <w:t xml:space="preserve"> global </w:t>
      </w:r>
      <w:r w:rsidRPr="00F43C60">
        <w:rPr>
          <w:rStyle w:val="Emphasis"/>
          <w:rFonts w:asciiTheme="majorHAnsi" w:hAnsiTheme="majorHAnsi" w:cstheme="majorHAnsi"/>
        </w:rPr>
        <w:t>capitalism</w:t>
      </w:r>
      <w:r w:rsidRPr="00F43C60">
        <w:rPr>
          <w:rFonts w:asciiTheme="majorHAnsi" w:hAnsiTheme="majorHAnsi" w:cstheme="majorHAnsi"/>
        </w:rPr>
        <w:t xml:space="preserve"> </w:t>
      </w:r>
      <w:r w:rsidRPr="00F43C60">
        <w:rPr>
          <w:rStyle w:val="StyleUnderline"/>
          <w:rFonts w:asciiTheme="majorHAnsi" w:hAnsiTheme="majorHAnsi" w:cstheme="majorHAnsi"/>
        </w:rPr>
        <w:t xml:space="preserve">than by </w:t>
      </w:r>
      <w:r w:rsidRPr="00F43C60">
        <w:rPr>
          <w:rStyle w:val="Emphasis"/>
          <w:rFonts w:asciiTheme="majorHAnsi" w:hAnsiTheme="majorHAnsi" w:cstheme="majorHAnsi"/>
        </w:rPr>
        <w:t>any alternatives</w:t>
      </w:r>
      <w:r w:rsidRPr="00F43C60">
        <w:rPr>
          <w:rStyle w:val="StyleUnderline"/>
          <w:rFonts w:asciiTheme="majorHAnsi" w:hAnsiTheme="majorHAnsi" w:cstheme="majorHAnsi"/>
        </w:rPr>
        <w:t xml:space="preserve">. </w:t>
      </w:r>
      <w:r w:rsidRPr="00F43C60">
        <w:rPr>
          <w:rStyle w:val="StyleUnderline"/>
          <w:rFonts w:asciiTheme="majorHAnsi" w:hAnsiTheme="majorHAnsi" w:cstheme="majorHAnsi"/>
          <w:highlight w:val="cyan"/>
        </w:rPr>
        <w:t xml:space="preserve">If </w:t>
      </w:r>
      <w:r w:rsidRPr="00F43C60">
        <w:rPr>
          <w:rStyle w:val="StyleUnderline"/>
          <w:rFonts w:asciiTheme="majorHAnsi" w:hAnsiTheme="majorHAnsi" w:cstheme="majorHAnsi"/>
        </w:rPr>
        <w:t>we</w:t>
      </w:r>
      <w:r w:rsidRPr="00F43C60">
        <w:rPr>
          <w:rFonts w:asciiTheme="majorHAnsi" w:hAnsiTheme="majorHAnsi" w:cstheme="majorHAnsi"/>
        </w:rPr>
        <w:t xml:space="preserve"> instead </w:t>
      </w:r>
      <w:r w:rsidRPr="00F43C60">
        <w:rPr>
          <w:rStyle w:val="StyleUnderline"/>
          <w:rFonts w:asciiTheme="majorHAnsi" w:hAnsiTheme="majorHAnsi" w:cstheme="majorHAnsi"/>
        </w:rPr>
        <w:t xml:space="preserve">opt for </w:t>
      </w:r>
      <w:r w:rsidRPr="00F43C60">
        <w:rPr>
          <w:rStyle w:val="Emphasis"/>
          <w:rFonts w:asciiTheme="majorHAnsi" w:hAnsiTheme="majorHAnsi" w:cstheme="majorHAnsi"/>
          <w:highlight w:val="cyan"/>
        </w:rPr>
        <w:t>less cap</w:t>
      </w:r>
      <w:r w:rsidRPr="00F43C60">
        <w:rPr>
          <w:rStyle w:val="Emphasis"/>
          <w:rFonts w:asciiTheme="majorHAnsi" w:hAnsiTheme="majorHAnsi" w:cstheme="majorHAnsi"/>
        </w:rPr>
        <w:t>italism</w:t>
      </w:r>
      <w:r w:rsidRPr="00F43C60">
        <w:rPr>
          <w:rFonts w:asciiTheme="majorHAnsi" w:hAnsiTheme="majorHAnsi" w:cstheme="majorHAnsi"/>
        </w:rPr>
        <w:t xml:space="preserve">, less growth, and less globalization, then desperate </w:t>
      </w:r>
      <w:r w:rsidRPr="00F43C60">
        <w:rPr>
          <w:rStyle w:val="Emphasis"/>
          <w:rFonts w:asciiTheme="majorHAnsi" w:hAnsiTheme="majorHAnsi" w:cstheme="majorHAnsi"/>
          <w:highlight w:val="cyan"/>
        </w:rPr>
        <w:t xml:space="preserve">poverty will </w:t>
      </w:r>
      <w:r w:rsidRPr="00F43C60">
        <w:rPr>
          <w:rStyle w:val="Emphasis"/>
          <w:rFonts w:asciiTheme="majorHAnsi" w:hAnsiTheme="majorHAnsi" w:cstheme="majorHAnsi"/>
        </w:rPr>
        <w:t>continue</w:t>
      </w:r>
      <w:r w:rsidRPr="00F43C60">
        <w:rPr>
          <w:rFonts w:asciiTheme="majorHAnsi" w:hAnsiTheme="majorHAnsi" w:cstheme="majorHAnsi"/>
        </w:rPr>
        <w:t xml:space="preserve"> to exist for a significant portion of the world's population into the further future, </w:t>
      </w:r>
      <w:r w:rsidRPr="00F43C60">
        <w:rPr>
          <w:rStyle w:val="StyleUnderline"/>
          <w:rFonts w:asciiTheme="majorHAnsi" w:hAnsiTheme="majorHAnsi" w:cstheme="majorHAnsi"/>
        </w:rPr>
        <w:t xml:space="preserve">and the world will </w:t>
      </w:r>
      <w:r w:rsidRPr="00F43C60">
        <w:rPr>
          <w:rStyle w:val="StyleUnderline"/>
          <w:rFonts w:asciiTheme="majorHAnsi" w:hAnsiTheme="majorHAnsi" w:cstheme="majorHAnsi"/>
          <w:highlight w:val="cyan"/>
        </w:rPr>
        <w:t>be</w:t>
      </w:r>
      <w:r w:rsidRPr="00F43C60">
        <w:rPr>
          <w:rFonts w:asciiTheme="majorHAnsi" w:hAnsiTheme="majorHAnsi" w:cstheme="majorHAnsi"/>
          <w:highlight w:val="cyan"/>
        </w:rPr>
        <w:t xml:space="preserve"> </w:t>
      </w:r>
      <w:r w:rsidRPr="00F43C60">
        <w:rPr>
          <w:rFonts w:asciiTheme="majorHAnsi" w:hAnsiTheme="majorHAnsi" w:cstheme="majorHAnsi"/>
        </w:rPr>
        <w:t xml:space="preserve">a </w:t>
      </w:r>
      <w:r w:rsidRPr="00F43C60">
        <w:rPr>
          <w:rStyle w:val="Emphasis"/>
          <w:rFonts w:asciiTheme="majorHAnsi" w:hAnsiTheme="majorHAnsi" w:cstheme="majorHAnsi"/>
          <w:highlight w:val="cyan"/>
        </w:rPr>
        <w:t xml:space="preserve">worse </w:t>
      </w:r>
      <w:r w:rsidRPr="00F43C60">
        <w:rPr>
          <w:rStyle w:val="Emphasis"/>
          <w:rFonts w:asciiTheme="majorHAnsi" w:hAnsiTheme="majorHAnsi" w:cstheme="majorHAnsi"/>
        </w:rPr>
        <w:t>and less equitable</w:t>
      </w:r>
      <w:r w:rsidRPr="00F43C60">
        <w:rPr>
          <w:rFonts w:asciiTheme="majorHAnsi" w:hAnsiTheme="majorHAnsi" w:cstheme="majorHAnsi"/>
        </w:rPr>
        <w:t xml:space="preserve"> place than it would have been with more capitalism. For example, </w:t>
      </w:r>
      <w:r w:rsidRPr="00F43C60">
        <w:rPr>
          <w:rStyle w:val="StyleUnderline"/>
          <w:rFonts w:asciiTheme="majorHAnsi" w:hAnsiTheme="majorHAnsi" w:cstheme="majorHAnsi"/>
        </w:rPr>
        <w:t xml:space="preserve">in a world with less capitalism, </w:t>
      </w:r>
      <w:r w:rsidRPr="00F43C60">
        <w:rPr>
          <w:rStyle w:val="StyleUnderline"/>
          <w:rFonts w:asciiTheme="majorHAnsi" w:hAnsiTheme="majorHAnsi" w:cstheme="majorHAnsi"/>
          <w:highlight w:val="cyan"/>
        </w:rPr>
        <w:t>there would be</w:t>
      </w:r>
      <w:r w:rsidRPr="00F43C60">
        <w:rPr>
          <w:rStyle w:val="StyleUnderline"/>
          <w:rFonts w:asciiTheme="majorHAnsi" w:hAnsiTheme="majorHAnsi" w:cstheme="majorHAnsi"/>
        </w:rPr>
        <w:t xml:space="preserve"> more </w:t>
      </w:r>
      <w:r w:rsidRPr="00F43C60">
        <w:rPr>
          <w:rStyle w:val="Emphasis"/>
          <w:rFonts w:asciiTheme="majorHAnsi" w:hAnsiTheme="majorHAnsi" w:cstheme="majorHAnsi"/>
          <w:highlight w:val="cyan"/>
        </w:rPr>
        <w:t>overpop</w:t>
      </w:r>
      <w:r w:rsidRPr="00F43C60">
        <w:rPr>
          <w:rStyle w:val="Emphasis"/>
          <w:rFonts w:asciiTheme="majorHAnsi" w:hAnsiTheme="majorHAnsi" w:cstheme="majorHAnsi"/>
        </w:rPr>
        <w:t xml:space="preserve">ulation, </w:t>
      </w:r>
      <w:r w:rsidRPr="00F43C60">
        <w:rPr>
          <w:rStyle w:val="Emphasis"/>
          <w:rFonts w:asciiTheme="majorHAnsi" w:hAnsiTheme="majorHAnsi" w:cstheme="majorHAnsi"/>
          <w:highlight w:val="cyan"/>
        </w:rPr>
        <w:t>food insecurity</w:t>
      </w:r>
      <w:r w:rsidRPr="00F43C60">
        <w:rPr>
          <w:rFonts w:asciiTheme="majorHAnsi" w:hAnsiTheme="majorHAnsi" w:cstheme="majorHAnsi"/>
        </w:rPr>
        <w:t xml:space="preserve">, air </w:t>
      </w:r>
      <w:r w:rsidRPr="00F43C60">
        <w:rPr>
          <w:rStyle w:val="Emphasis"/>
          <w:rFonts w:asciiTheme="majorHAnsi" w:hAnsiTheme="majorHAnsi" w:cstheme="majorHAnsi"/>
          <w:highlight w:val="cyan"/>
        </w:rPr>
        <w:t>pollution</w:t>
      </w:r>
      <w:r w:rsidRPr="00F43C60">
        <w:rPr>
          <w:rFonts w:asciiTheme="majorHAnsi" w:hAnsiTheme="majorHAnsi" w:cstheme="majorHAnsi"/>
        </w:rPr>
        <w:t xml:space="preserve">, ill health, injustice, </w:t>
      </w:r>
      <w:r w:rsidRPr="00F43C60">
        <w:rPr>
          <w:rStyle w:val="StyleUnderline"/>
          <w:rFonts w:asciiTheme="majorHAnsi" w:hAnsiTheme="majorHAnsi" w:cstheme="majorHAnsi"/>
          <w:highlight w:val="cyan"/>
        </w:rPr>
        <w:t xml:space="preserve">and </w:t>
      </w:r>
      <w:r w:rsidRPr="00F43C60">
        <w:rPr>
          <w:rStyle w:val="StyleUnderline"/>
          <w:rFonts w:asciiTheme="majorHAnsi" w:hAnsiTheme="majorHAnsi" w:cstheme="majorHAnsi"/>
        </w:rPr>
        <w:t>other problems</w:t>
      </w:r>
      <w:r w:rsidRPr="00F43C60">
        <w:rPr>
          <w:rFonts w:asciiTheme="majorHAnsi" w:hAnsiTheme="majorHAnsi" w:cstheme="majorHAnsi"/>
        </w:rPr>
        <w:t xml:space="preserve">. In part, this is because of the factors identified by premise 1, which connect a turn away from capitalism with a turn away from continuing improvements in health, wellbeing, and justice, especially for the developing world. In addition, </w:t>
      </w:r>
      <w:r w:rsidRPr="00F43C60">
        <w:rPr>
          <w:rStyle w:val="StyleUnderline"/>
          <w:rFonts w:asciiTheme="majorHAnsi" w:hAnsiTheme="majorHAnsi" w:cstheme="majorHAnsi"/>
        </w:rPr>
        <w:t xml:space="preserve">fertility declines are also a consequence of increased wealth, and the size of the population is a primary determinant of </w:t>
      </w:r>
      <w:r w:rsidRPr="00F43C60">
        <w:rPr>
          <w:rStyle w:val="Emphasis"/>
          <w:rFonts w:asciiTheme="majorHAnsi" w:hAnsiTheme="majorHAnsi" w:cstheme="majorHAnsi"/>
        </w:rPr>
        <w:t xml:space="preserve">food demand and other </w:t>
      </w:r>
      <w:r w:rsidRPr="00F43C60">
        <w:rPr>
          <w:rStyle w:val="Emphasis"/>
          <w:rFonts w:asciiTheme="majorHAnsi" w:hAnsiTheme="majorHAnsi" w:cstheme="majorHAnsi"/>
          <w:highlight w:val="cyan"/>
        </w:rPr>
        <w:t>environmental stressors</w:t>
      </w:r>
      <w:r w:rsidRPr="00F43C60">
        <w:rPr>
          <w:rFonts w:asciiTheme="majorHAnsi" w:hAnsiTheme="majorHAnsi" w:cstheme="majorHAnsi"/>
        </w:rPr>
        <w:t xml:space="preserve">.13 Finally, as discussed at length in the next section of the essay, </w:t>
      </w:r>
      <w:r w:rsidRPr="00F43C60">
        <w:rPr>
          <w:rStyle w:val="StyleUnderline"/>
          <w:rFonts w:asciiTheme="majorHAnsi" w:hAnsiTheme="majorHAnsi" w:cstheme="majorHAnsi"/>
        </w:rPr>
        <w:t xml:space="preserve">capitalism can be naturally combined with optimal </w:t>
      </w:r>
      <w:r w:rsidRPr="00F43C60">
        <w:rPr>
          <w:rStyle w:val="Emphasis"/>
          <w:rFonts w:asciiTheme="majorHAnsi" w:hAnsiTheme="majorHAnsi" w:cstheme="majorHAnsi"/>
        </w:rPr>
        <w:t>environmental regulations</w:t>
      </w:r>
      <w:r w:rsidRPr="00F43C60">
        <w:rPr>
          <w:rFonts w:asciiTheme="majorHAnsi" w:hAnsiTheme="majorHAnsi" w:cstheme="majorHAnsi"/>
        </w:rPr>
        <w:t xml:space="preserve">.14 </w:t>
      </w:r>
      <w:r w:rsidRPr="00F43C60">
        <w:rPr>
          <w:rStyle w:val="StyleUnderline"/>
          <w:rFonts w:asciiTheme="majorHAnsi" w:hAnsiTheme="majorHAnsi" w:cstheme="majorHAnsi"/>
        </w:rPr>
        <w:t>Even bracketing</w:t>
      </w:r>
      <w:r w:rsidRPr="00F43C60">
        <w:rPr>
          <w:rFonts w:asciiTheme="majorHAnsi" w:hAnsiTheme="majorHAnsi" w:cstheme="majorHAnsi"/>
        </w:rPr>
        <w:t xml:space="preserve"> anything like optimal </w:t>
      </w:r>
      <w:r w:rsidRPr="00F43C60">
        <w:rPr>
          <w:rStyle w:val="StyleUnderline"/>
          <w:rFonts w:asciiTheme="majorHAnsi" w:hAnsiTheme="majorHAnsi" w:cstheme="majorHAnsi"/>
        </w:rPr>
        <w:t>regulation</w:t>
      </w:r>
      <w:r w:rsidRPr="00F43C60">
        <w:rPr>
          <w:rFonts w:asciiTheme="majorHAnsi" w:hAnsiTheme="majorHAnsi" w:cstheme="majorHAnsi"/>
        </w:rPr>
        <w:t xml:space="preserve">, it remains true that sufficiently </w:t>
      </w:r>
      <w:r w:rsidRPr="00F43C60">
        <w:rPr>
          <w:rStyle w:val="Emphasis"/>
          <w:rFonts w:asciiTheme="majorHAnsi" w:hAnsiTheme="majorHAnsi" w:cstheme="majorHAnsi"/>
        </w:rPr>
        <w:t>wealthy nations reduce environmental degradation</w:t>
      </w:r>
      <w:r w:rsidRPr="00F43C60">
        <w:rPr>
          <w:rFonts w:asciiTheme="majorHAnsi" w:hAnsiTheme="majorHAnsi" w:cstheme="majorHAnsi"/>
        </w:rPr>
        <w:t xml:space="preserve"> as they become wealthier, </w:t>
      </w:r>
      <w:r w:rsidRPr="00F43C60">
        <w:rPr>
          <w:rStyle w:val="StyleUnderline"/>
          <w:rFonts w:asciiTheme="majorHAnsi" w:hAnsiTheme="majorHAnsi" w:cstheme="majorHAnsi"/>
        </w:rPr>
        <w:t xml:space="preserve">whereas developing nations that are nearing peak degradation will remain </w:t>
      </w:r>
      <w:r w:rsidRPr="00F43C60">
        <w:rPr>
          <w:rStyle w:val="Emphasis"/>
          <w:rFonts w:asciiTheme="majorHAnsi" w:hAnsiTheme="majorHAnsi" w:cstheme="majorHAnsi"/>
        </w:rPr>
        <w:t>stuck at the worst levels of degradation if we stall growth</w:t>
      </w:r>
      <w:r w:rsidRPr="00F43C60">
        <w:rPr>
          <w:rStyle w:val="StyleUnderline"/>
          <w:rFonts w:asciiTheme="majorHAnsi" w:hAnsiTheme="majorHAnsi" w:cstheme="majorHAnsi"/>
        </w:rPr>
        <w:t>, rather than allowing them to transition</w:t>
      </w:r>
      <w:r w:rsidRPr="00F43C60">
        <w:rPr>
          <w:rFonts w:asciiTheme="majorHAnsi" w:hAnsiTheme="majorHAnsi" w:cstheme="majorHAnsi"/>
        </w:rPr>
        <w:t xml:space="preserve"> to less and less degradation in the future </w:t>
      </w:r>
      <w:r w:rsidRPr="00F43C60">
        <w:rPr>
          <w:rStyle w:val="StyleUnderline"/>
          <w:rFonts w:asciiTheme="majorHAnsi" w:hAnsiTheme="majorHAnsi" w:cstheme="majorHAnsi"/>
        </w:rPr>
        <w:t>via capitalism</w:t>
      </w:r>
      <w:r w:rsidRPr="00F43C60">
        <w:rPr>
          <w:rFonts w:asciiTheme="majorHAnsi" w:hAnsiTheme="majorHAnsi" w:cstheme="majorHAnsi"/>
        </w:rPr>
        <w:t xml:space="preserve"> and economic growth.15 In contrast, </w:t>
      </w:r>
      <w:r w:rsidRPr="00F43C60">
        <w:rPr>
          <w:rStyle w:val="StyleUnderline"/>
          <w:rFonts w:asciiTheme="majorHAnsi" w:hAnsiTheme="majorHAnsi" w:cstheme="majorHAnsi"/>
        </w:rPr>
        <w:t xml:space="preserve">well-regulated </w:t>
      </w:r>
      <w:r w:rsidRPr="00F43C60">
        <w:rPr>
          <w:rStyle w:val="StyleUnderline"/>
          <w:rFonts w:asciiTheme="majorHAnsi" w:hAnsiTheme="majorHAnsi" w:cstheme="majorHAnsi"/>
          <w:highlight w:val="cyan"/>
        </w:rPr>
        <w:t>cap</w:t>
      </w:r>
      <w:r w:rsidRPr="00F43C60">
        <w:rPr>
          <w:rStyle w:val="StyleUnderline"/>
          <w:rFonts w:asciiTheme="majorHAnsi" w:hAnsiTheme="majorHAnsi" w:cstheme="majorHAnsi"/>
        </w:rPr>
        <w:t xml:space="preserve">italism </w:t>
      </w:r>
      <w:r w:rsidRPr="00F43C60">
        <w:rPr>
          <w:rStyle w:val="StyleUnderline"/>
          <w:rFonts w:asciiTheme="majorHAnsi" w:hAnsiTheme="majorHAnsi" w:cstheme="majorHAnsi"/>
          <w:highlight w:val="cyan"/>
        </w:rPr>
        <w:t>is a key part of</w:t>
      </w:r>
      <w:r w:rsidRPr="00F43C60">
        <w:rPr>
          <w:rFonts w:asciiTheme="majorHAnsi" w:hAnsiTheme="majorHAnsi" w:cstheme="majorHAnsi"/>
          <w:highlight w:val="cyan"/>
        </w:rPr>
        <w:t xml:space="preserve"> </w:t>
      </w:r>
      <w:r w:rsidRPr="00F43C60">
        <w:rPr>
          <w:rFonts w:asciiTheme="majorHAnsi" w:hAnsiTheme="majorHAnsi" w:cstheme="majorHAnsi"/>
        </w:rPr>
        <w:t xml:space="preserve">the best way of coping with these problems, as well as a key part of </w:t>
      </w:r>
      <w:r w:rsidRPr="00F43C60">
        <w:rPr>
          <w:rStyle w:val="Emphasis"/>
          <w:rFonts w:asciiTheme="majorHAnsi" w:hAnsiTheme="majorHAnsi" w:cstheme="majorHAnsi"/>
          <w:highlight w:val="cyan"/>
        </w:rPr>
        <w:t>dealing with climate change</w:t>
      </w:r>
      <w:r w:rsidRPr="00F43C60">
        <w:rPr>
          <w:rFonts w:asciiTheme="majorHAnsi" w:hAnsiTheme="majorHAnsi" w:cstheme="majorHAnsi"/>
        </w:rPr>
        <w:t xml:space="preserve">, </w:t>
      </w:r>
      <w:r w:rsidRPr="00F43C60">
        <w:rPr>
          <w:rFonts w:asciiTheme="majorHAnsi" w:hAnsiTheme="majorHAnsi" w:cstheme="majorHAnsi"/>
        </w:rPr>
        <w:lastRenderedPageBreak/>
        <w:t xml:space="preserve">global </w:t>
      </w:r>
      <w:r w:rsidRPr="00F43C60">
        <w:rPr>
          <w:rStyle w:val="Emphasis"/>
          <w:rFonts w:asciiTheme="majorHAnsi" w:hAnsiTheme="majorHAnsi" w:cstheme="majorHAnsi"/>
        </w:rPr>
        <w:t>food production</w:t>
      </w:r>
      <w:r w:rsidRPr="00F43C60">
        <w:rPr>
          <w:rStyle w:val="StyleUnderline"/>
          <w:rFonts w:asciiTheme="majorHAnsi" w:hAnsiTheme="majorHAnsi" w:cstheme="majorHAnsi"/>
        </w:rPr>
        <w:t>, and other</w:t>
      </w:r>
      <w:r w:rsidRPr="00F43C60">
        <w:rPr>
          <w:rFonts w:asciiTheme="majorHAnsi" w:hAnsiTheme="majorHAnsi" w:cstheme="majorHAnsi"/>
        </w:rPr>
        <w:t xml:space="preserve"> specific </w:t>
      </w:r>
      <w:r w:rsidRPr="00F43C60">
        <w:rPr>
          <w:rStyle w:val="StyleUnderline"/>
          <w:rFonts w:asciiTheme="majorHAnsi" w:hAnsiTheme="majorHAnsi" w:cstheme="majorHAnsi"/>
        </w:rPr>
        <w:t>challenges</w:t>
      </w:r>
      <w:r w:rsidRPr="00F43C60">
        <w:rPr>
          <w:rFonts w:asciiTheme="majorHAnsi" w:hAnsiTheme="majorHAnsi" w:cstheme="majorHAnsi"/>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6D715750"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Conclusion. </w:t>
      </w:r>
      <w:r w:rsidRPr="00F43C60">
        <w:rPr>
          <w:rStyle w:val="StyleUnderline"/>
          <w:rFonts w:asciiTheme="majorHAnsi" w:hAnsiTheme="majorHAnsi" w:cstheme="majorHAnsi"/>
        </w:rPr>
        <w:t xml:space="preserve">Therefore, we should be in favor of capitalism over </w:t>
      </w:r>
      <w:proofErr w:type="spellStart"/>
      <w:r w:rsidRPr="00F43C60">
        <w:rPr>
          <w:rStyle w:val="StyleUnderline"/>
          <w:rFonts w:asciiTheme="majorHAnsi" w:hAnsiTheme="majorHAnsi" w:cstheme="majorHAnsi"/>
        </w:rPr>
        <w:t>noncapitalism</w:t>
      </w:r>
      <w:proofErr w:type="spellEnd"/>
      <w:r w:rsidRPr="00F43C60">
        <w:rPr>
          <w:rFonts w:asciiTheme="majorHAnsi" w:hAnsiTheme="majorHAnsi" w:cstheme="majorHAnsi"/>
        </w:rPr>
        <w:t>, and we should especially favor well-regulated capitalism, which is the ethically optimal economic system and is essential to any just basic structure for society.</w:t>
      </w:r>
    </w:p>
    <w:p w14:paraId="302F9292" w14:textId="77777777" w:rsidR="001C1AC4" w:rsidRPr="00F43C60" w:rsidRDefault="001C1AC4" w:rsidP="001C1AC4">
      <w:pPr>
        <w:rPr>
          <w:rFonts w:asciiTheme="majorHAnsi" w:hAnsiTheme="majorHAnsi" w:cstheme="majorHAnsi"/>
        </w:rPr>
      </w:pPr>
      <w:r w:rsidRPr="00F43C60">
        <w:rPr>
          <w:rStyle w:val="StyleUnderline"/>
          <w:rFonts w:asciiTheme="majorHAnsi" w:hAnsiTheme="majorHAnsi" w:cstheme="majorHAnsi"/>
        </w:rPr>
        <w:t>This</w:t>
      </w:r>
      <w:r w:rsidRPr="00F43C60">
        <w:rPr>
          <w:rFonts w:asciiTheme="majorHAnsi" w:hAnsiTheme="majorHAnsi" w:cstheme="majorHAnsi"/>
        </w:rPr>
        <w:t xml:space="preserve"> argument is impressive because, as stated earlier in the essay, it </w:t>
      </w:r>
      <w:r w:rsidRPr="00F43C60">
        <w:rPr>
          <w:rStyle w:val="StyleUnderline"/>
          <w:rFonts w:asciiTheme="majorHAnsi" w:hAnsiTheme="majorHAnsi" w:cstheme="majorHAnsi"/>
        </w:rPr>
        <w:t xml:space="preserve">is based on </w:t>
      </w:r>
      <w:r w:rsidRPr="00F43C60">
        <w:rPr>
          <w:rStyle w:val="Emphasis"/>
          <w:rFonts w:asciiTheme="majorHAnsi" w:hAnsiTheme="majorHAnsi" w:cstheme="majorHAnsi"/>
        </w:rPr>
        <w:t>evidence</w:t>
      </w:r>
      <w:r w:rsidRPr="00F43C60">
        <w:rPr>
          <w:rFonts w:asciiTheme="majorHAnsi" w:hAnsiTheme="majorHAnsi" w:cstheme="majorHAnsi"/>
        </w:rPr>
        <w:t xml:space="preserv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2C16C448"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One thing the argument above does not assume is that health, wellbeing, or justice are the same thing as wealth, because, in fact, they are not. Instead, </w:t>
      </w:r>
      <w:r w:rsidRPr="00F43C60">
        <w:rPr>
          <w:rStyle w:val="StyleUnderline"/>
          <w:rFonts w:asciiTheme="majorHAnsi" w:hAnsiTheme="majorHAnsi" w:cstheme="majorHAnsi"/>
        </w:rPr>
        <w:t>the argument</w:t>
      </w:r>
      <w:r w:rsidRPr="00F43C60">
        <w:rPr>
          <w:rFonts w:asciiTheme="majorHAnsi" w:hAnsiTheme="majorHAnsi" w:cstheme="majorHAnsi"/>
        </w:rPr>
        <w:t xml:space="preserve"> above </w:t>
      </w:r>
      <w:r w:rsidRPr="00F43C60">
        <w:rPr>
          <w:rStyle w:val="StyleUnderline"/>
          <w:rFonts w:asciiTheme="majorHAnsi" w:hAnsiTheme="majorHAnsi" w:cstheme="majorHAnsi"/>
        </w:rPr>
        <w:t>relies on</w:t>
      </w:r>
      <w:r w:rsidRPr="00F43C60">
        <w:rPr>
          <w:rFonts w:asciiTheme="majorHAnsi" w:hAnsiTheme="majorHAnsi" w:cstheme="majorHAnsi"/>
        </w:rPr>
        <w:t xml:space="preserve"> well-accepted, </w:t>
      </w:r>
      <w:r w:rsidRPr="00F43C60">
        <w:rPr>
          <w:rStyle w:val="Emphasis"/>
          <w:rFonts w:asciiTheme="majorHAnsi" w:hAnsiTheme="majorHAnsi" w:cstheme="majorHAnsi"/>
          <w:highlight w:val="cyan"/>
        </w:rPr>
        <w:t>measurable indicators</w:t>
      </w:r>
      <w:r w:rsidRPr="00F43C60">
        <w:rPr>
          <w:rFonts w:asciiTheme="majorHAnsi" w:hAnsiTheme="majorHAnsi" w:cstheme="majorHAnsi"/>
          <w:highlight w:val="cyan"/>
        </w:rPr>
        <w:t xml:space="preserve"> </w:t>
      </w:r>
      <w:r w:rsidRPr="00F43C60">
        <w:rPr>
          <w:rFonts w:asciiTheme="majorHAnsi" w:hAnsiTheme="majorHAnsi" w:cstheme="majorHAnsi"/>
        </w:rPr>
        <w:t xml:space="preserve">of health and wellbeing, such as increased lifespan; </w:t>
      </w:r>
      <w:r w:rsidRPr="00F43C60">
        <w:rPr>
          <w:rStyle w:val="StyleUnderline"/>
          <w:rFonts w:asciiTheme="majorHAnsi" w:hAnsiTheme="majorHAnsi" w:cstheme="majorHAnsi"/>
        </w:rPr>
        <w:t>decreased early childhood mortality; adequate nutrition; and other empirically measurable</w:t>
      </w:r>
      <w:r w:rsidRPr="00F43C60">
        <w:rPr>
          <w:rFonts w:asciiTheme="majorHAnsi" w:hAnsiTheme="majorHAnsi" w:cstheme="majorHAnsi"/>
        </w:rPr>
        <w:t xml:space="preserve"> leading </w:t>
      </w:r>
      <w:r w:rsidRPr="00F43C60">
        <w:rPr>
          <w:rStyle w:val="StyleUnderline"/>
          <w:rFonts w:asciiTheme="majorHAnsi" w:hAnsiTheme="majorHAnsi" w:cstheme="majorHAnsi"/>
        </w:rPr>
        <w:t>indicators</w:t>
      </w:r>
      <w:r w:rsidRPr="00F43C60">
        <w:rPr>
          <w:rFonts w:asciiTheme="majorHAnsi" w:hAnsiTheme="majorHAnsi" w:cstheme="majorHAnsi"/>
        </w:rPr>
        <w:t xml:space="preserve"> of health, wellbeing, and justice.17 Similarly, </w:t>
      </w:r>
      <w:r w:rsidRPr="00F43C60">
        <w:rPr>
          <w:rStyle w:val="StyleUnderline"/>
          <w:rFonts w:asciiTheme="majorHAnsi" w:hAnsiTheme="majorHAnsi" w:cstheme="majorHAnsi"/>
        </w:rPr>
        <w:t xml:space="preserve">the argument that </w:t>
      </w:r>
      <w:r w:rsidRPr="00F43C60">
        <w:rPr>
          <w:rStyle w:val="StyleUnderline"/>
          <w:rFonts w:asciiTheme="majorHAnsi" w:hAnsiTheme="majorHAnsi" w:cstheme="majorHAnsi"/>
          <w:highlight w:val="cyan"/>
        </w:rPr>
        <w:t>cap</w:t>
      </w:r>
      <w:r w:rsidRPr="00F43C60">
        <w:rPr>
          <w:rStyle w:val="StyleUnderline"/>
          <w:rFonts w:asciiTheme="majorHAnsi" w:hAnsiTheme="majorHAnsi" w:cstheme="majorHAnsi"/>
        </w:rPr>
        <w:t xml:space="preserve">italism </w:t>
      </w:r>
      <w:r w:rsidRPr="00F43C60">
        <w:rPr>
          <w:rStyle w:val="StyleUnderline"/>
          <w:rFonts w:asciiTheme="majorHAnsi" w:hAnsiTheme="majorHAnsi" w:cstheme="majorHAnsi"/>
          <w:highlight w:val="cyan"/>
        </w:rPr>
        <w:t xml:space="preserve">promotes </w:t>
      </w:r>
      <w:r w:rsidRPr="00F43C60">
        <w:rPr>
          <w:rStyle w:val="StyleUnderline"/>
          <w:rFonts w:asciiTheme="majorHAnsi" w:hAnsiTheme="majorHAnsi" w:cstheme="majorHAnsi"/>
        </w:rPr>
        <w:t xml:space="preserve">justice, </w:t>
      </w:r>
      <w:r w:rsidRPr="00F43C60">
        <w:rPr>
          <w:rStyle w:val="Emphasis"/>
          <w:rFonts w:asciiTheme="majorHAnsi" w:hAnsiTheme="majorHAnsi" w:cstheme="majorHAnsi"/>
          <w:highlight w:val="cyan"/>
        </w:rPr>
        <w:t>peace</w:t>
      </w:r>
      <w:r w:rsidRPr="00F43C60">
        <w:rPr>
          <w:rStyle w:val="StyleUnderline"/>
          <w:rFonts w:asciiTheme="majorHAnsi" w:hAnsiTheme="majorHAnsi" w:cstheme="majorHAnsi"/>
        </w:rPr>
        <w:t>, freedom, human rights, and tolerance relies on empirical metrics</w:t>
      </w:r>
      <w:r w:rsidRPr="00F43C60">
        <w:rPr>
          <w:rFonts w:asciiTheme="majorHAnsi" w:hAnsiTheme="majorHAnsi" w:cstheme="majorHAnsi"/>
        </w:rPr>
        <w:t xml:space="preserve"> for each of these.18</w:t>
      </w:r>
    </w:p>
    <w:p w14:paraId="0074BE73"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F43C60">
        <w:rPr>
          <w:rStyle w:val="StyleUnderline"/>
          <w:rFonts w:asciiTheme="majorHAnsi" w:hAnsiTheme="majorHAnsi" w:cstheme="majorHAnsi"/>
        </w:rPr>
        <w:t>capitalism is</w:t>
      </w:r>
      <w:r w:rsidRPr="00F43C60">
        <w:rPr>
          <w:rFonts w:asciiTheme="majorHAnsi" w:hAnsiTheme="majorHAnsi" w:cstheme="majorHAnsi"/>
        </w:rPr>
        <w:t xml:space="preserve"> simply </w:t>
      </w:r>
      <w:r w:rsidRPr="00F43C60">
        <w:rPr>
          <w:rStyle w:val="StyleUnderline"/>
          <w:rFonts w:asciiTheme="majorHAnsi" w:hAnsiTheme="majorHAnsi" w:cstheme="majorHAnsi"/>
        </w:rPr>
        <w:t xml:space="preserve">a </w:t>
      </w:r>
      <w:r w:rsidRPr="00F43C60">
        <w:rPr>
          <w:rStyle w:val="Emphasis"/>
          <w:rFonts w:asciiTheme="majorHAnsi" w:hAnsiTheme="majorHAnsi" w:cstheme="majorHAnsi"/>
        </w:rPr>
        <w:t>necessary condition</w:t>
      </w:r>
      <w:r w:rsidRPr="00F43C60">
        <w:rPr>
          <w:rStyle w:val="StyleUnderline"/>
          <w:rFonts w:asciiTheme="majorHAnsi" w:hAnsiTheme="majorHAnsi" w:cstheme="majorHAnsi"/>
        </w:rPr>
        <w:t xml:space="preserve"> for these improvements</w:t>
      </w:r>
      <w:r w:rsidRPr="00F43C60">
        <w:rPr>
          <w:rFonts w:asciiTheme="majorHAnsi" w:hAnsiTheme="majorHAnsi" w:cstheme="majorHAnsi"/>
        </w:rPr>
        <w:t xml:space="preserve"> to happen.19 In other words, the richer a society is, the more it is able to invest in all of these and other things that are the direct causes of health, wellbeing, and justice. But, </w:t>
      </w:r>
      <w:r w:rsidRPr="00F43C60">
        <w:rPr>
          <w:rStyle w:val="StyleUnderline"/>
          <w:rFonts w:asciiTheme="majorHAnsi" w:hAnsiTheme="majorHAnsi" w:cstheme="majorHAnsi"/>
        </w:rPr>
        <w:t>to maximize investment</w:t>
      </w:r>
      <w:r w:rsidRPr="00F43C60">
        <w:rPr>
          <w:rFonts w:asciiTheme="majorHAnsi" w:hAnsiTheme="majorHAnsi" w:cstheme="majorHAnsi"/>
        </w:rPr>
        <w:t xml:space="preserve"> in these </w:t>
      </w:r>
      <w:proofErr w:type="gramStart"/>
      <w:r w:rsidRPr="00F43C60">
        <w:rPr>
          <w:rFonts w:asciiTheme="majorHAnsi" w:hAnsiTheme="majorHAnsi" w:cstheme="majorHAnsi"/>
        </w:rPr>
        <w:t>things</w:t>
      </w:r>
      <w:proofErr w:type="gramEnd"/>
      <w:r w:rsidRPr="00F43C60">
        <w:rPr>
          <w:rFonts w:asciiTheme="majorHAnsi" w:hAnsiTheme="majorHAnsi" w:cstheme="majorHAnsi"/>
        </w:rPr>
        <w:t xml:space="preserve"> </w:t>
      </w:r>
      <w:r w:rsidRPr="00F43C60">
        <w:rPr>
          <w:rStyle w:val="StyleUnderline"/>
          <w:rFonts w:asciiTheme="majorHAnsi" w:hAnsiTheme="majorHAnsi" w:cstheme="majorHAnsi"/>
        </w:rPr>
        <w:t>societies need well-regulated capitalism</w:t>
      </w:r>
      <w:r w:rsidRPr="00F43C60">
        <w:rPr>
          <w:rFonts w:asciiTheme="majorHAnsi" w:hAnsiTheme="majorHAnsi" w:cstheme="majorHAnsi"/>
        </w:rPr>
        <w:t>.</w:t>
      </w:r>
    </w:p>
    <w:p w14:paraId="19BAEF69" w14:textId="77777777" w:rsidR="001C1AC4" w:rsidRPr="00F43C60" w:rsidRDefault="001C1AC4" w:rsidP="001C1AC4">
      <w:pPr>
        <w:rPr>
          <w:rStyle w:val="StyleUnderline"/>
          <w:rFonts w:asciiTheme="majorHAnsi" w:hAnsiTheme="majorHAnsi" w:cstheme="majorHAnsi"/>
        </w:rPr>
      </w:pPr>
      <w:r w:rsidRPr="00F43C60">
        <w:rPr>
          <w:rFonts w:asciiTheme="majorHAnsi" w:hAnsiTheme="majorHAnsi" w:cstheme="majorHAnsi"/>
        </w:rPr>
        <w:t xml:space="preserve">As part of these analyses, </w:t>
      </w:r>
      <w:r w:rsidRPr="00F43C60">
        <w:rPr>
          <w:rStyle w:val="StyleUnderline"/>
          <w:rFonts w:asciiTheme="majorHAnsi" w:hAnsiTheme="majorHAnsi" w:cstheme="majorHAnsi"/>
        </w:rPr>
        <w:t>it is often stressed that current forms of capitalism</w:t>
      </w:r>
      <w:r w:rsidRPr="00F43C60">
        <w:rPr>
          <w:rFonts w:asciiTheme="majorHAnsi" w:hAnsiTheme="majorHAnsi" w:cstheme="majorHAnsi"/>
        </w:rPr>
        <w:t xml:space="preserve"> around the world </w:t>
      </w:r>
      <w:r w:rsidRPr="00F43C60">
        <w:rPr>
          <w:rStyle w:val="StyleUnderline"/>
          <w:rFonts w:asciiTheme="majorHAnsi" w:hAnsiTheme="majorHAnsi" w:cstheme="majorHAnsi"/>
        </w:rPr>
        <w:t>are</w:t>
      </w:r>
      <w:r w:rsidRPr="00F43C60">
        <w:rPr>
          <w:rFonts w:asciiTheme="majorHAnsi" w:hAnsiTheme="majorHAnsi" w:cstheme="majorHAnsi"/>
        </w:rPr>
        <w:t xml:space="preserve"> highly </w:t>
      </w:r>
      <w:r w:rsidRPr="00F43C60">
        <w:rPr>
          <w:rStyle w:val="StyleUnderline"/>
          <w:rFonts w:asciiTheme="majorHAnsi" w:hAnsiTheme="majorHAnsi" w:cstheme="majorHAnsi"/>
        </w:rPr>
        <w:t>defective</w:t>
      </w:r>
      <w:r w:rsidRPr="00F43C60">
        <w:rPr>
          <w:rFonts w:asciiTheme="majorHAnsi" w:hAnsiTheme="majorHAnsi" w:cstheme="majorHAnsi"/>
        </w:rPr>
        <w:t xml:space="preserve"> and must be reformed in the direction of well-regulated capitalism because they lack investments in public goods, such as basic knowledge, healthcare, nutrition, other safety nets, and good governance.20 </w:t>
      </w:r>
      <w:r w:rsidRPr="00F43C60">
        <w:rPr>
          <w:rStyle w:val="StyleUnderline"/>
          <w:rFonts w:asciiTheme="majorHAnsi" w:hAnsiTheme="majorHAnsi" w:cstheme="majorHAnsi"/>
        </w:rPr>
        <w:t>In this way, an argument for</w:t>
      </w:r>
      <w:r w:rsidRPr="00F43C60">
        <w:rPr>
          <w:rFonts w:asciiTheme="majorHAnsi" w:hAnsiTheme="majorHAnsi" w:cstheme="majorHAnsi"/>
        </w:rPr>
        <w:t xml:space="preserve"> a particular kind of </w:t>
      </w:r>
      <w:r w:rsidRPr="00F43C60">
        <w:rPr>
          <w:rStyle w:val="Emphasis"/>
          <w:rFonts w:asciiTheme="majorHAnsi" w:hAnsiTheme="majorHAnsi" w:cstheme="majorHAnsi"/>
        </w:rPr>
        <w:t>progressive reformism</w:t>
      </w:r>
      <w:r w:rsidRPr="00F43C60">
        <w:rPr>
          <w:rStyle w:val="StyleUnderline"/>
          <w:rFonts w:asciiTheme="majorHAnsi" w:hAnsiTheme="majorHAnsi" w:cstheme="majorHAnsi"/>
        </w:rPr>
        <w:t xml:space="preserve"> is an essential</w:t>
      </w:r>
      <w:r w:rsidRPr="00F43C60">
        <w:rPr>
          <w:rFonts w:asciiTheme="majorHAnsi" w:hAnsiTheme="majorHAnsi" w:cstheme="majorHAnsi"/>
        </w:rPr>
        <w:t xml:space="preserve"> part of the analyses </w:t>
      </w:r>
      <w:r w:rsidRPr="00F43C60">
        <w:rPr>
          <w:rStyle w:val="StyleUnderline"/>
          <w:rFonts w:asciiTheme="majorHAnsi" w:hAnsiTheme="majorHAnsi" w:cstheme="majorHAnsi"/>
        </w:rPr>
        <w:t>that lead many to endorse the more general argument for well-regulated capitalism.</w:t>
      </w:r>
    </w:p>
    <w:p w14:paraId="337F5A60"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sidRPr="00F43C60">
        <w:rPr>
          <w:rStyle w:val="StyleUnderline"/>
          <w:rFonts w:asciiTheme="majorHAnsi" w:hAnsiTheme="majorHAnsi" w:cstheme="majorHAnsi"/>
          <w:highlight w:val="cyan"/>
        </w:rPr>
        <w:t xml:space="preserve">an anti-capitalist system </w:t>
      </w:r>
      <w:r w:rsidRPr="00F43C60">
        <w:rPr>
          <w:rStyle w:val="StyleUnderline"/>
          <w:rFonts w:asciiTheme="majorHAnsi" w:hAnsiTheme="majorHAnsi" w:cstheme="majorHAnsi"/>
        </w:rPr>
        <w:t xml:space="preserve">would not produce the </w:t>
      </w:r>
      <w:r w:rsidRPr="00F43C60">
        <w:rPr>
          <w:rStyle w:val="StyleUnderline"/>
          <w:rFonts w:asciiTheme="majorHAnsi" w:hAnsiTheme="majorHAnsi" w:cstheme="majorHAnsi"/>
        </w:rPr>
        <w:lastRenderedPageBreak/>
        <w:t xml:space="preserve">resources that are needed, and </w:t>
      </w:r>
      <w:r w:rsidRPr="00F43C60">
        <w:rPr>
          <w:rStyle w:val="StyleUnderline"/>
          <w:rFonts w:asciiTheme="majorHAnsi" w:hAnsiTheme="majorHAnsi" w:cstheme="majorHAnsi"/>
          <w:highlight w:val="cyan"/>
        </w:rPr>
        <w:t xml:space="preserve">would </w:t>
      </w:r>
      <w:r w:rsidRPr="00F43C60">
        <w:rPr>
          <w:rStyle w:val="StyleUnderline"/>
          <w:rFonts w:asciiTheme="majorHAnsi" w:hAnsiTheme="majorHAnsi" w:cstheme="majorHAnsi"/>
        </w:rPr>
        <w:t xml:space="preserve">thus </w:t>
      </w:r>
      <w:r w:rsidRPr="00F43C60">
        <w:rPr>
          <w:rStyle w:val="StyleUnderline"/>
          <w:rFonts w:asciiTheme="majorHAnsi" w:hAnsiTheme="majorHAnsi" w:cstheme="majorHAnsi"/>
          <w:highlight w:val="cyan"/>
        </w:rPr>
        <w:t xml:space="preserve">be a </w:t>
      </w:r>
      <w:r w:rsidRPr="00F43C60">
        <w:rPr>
          <w:rStyle w:val="Emphasis"/>
          <w:rFonts w:asciiTheme="majorHAnsi" w:hAnsiTheme="majorHAnsi" w:cstheme="majorHAnsi"/>
          <w:highlight w:val="cyan"/>
        </w:rPr>
        <w:t>disaster</w:t>
      </w:r>
      <w:r w:rsidRPr="00F43C60">
        <w:rPr>
          <w:rStyle w:val="StyleUnderline"/>
          <w:rFonts w:asciiTheme="majorHAnsi" w:hAnsiTheme="majorHAnsi" w:cstheme="majorHAnsi"/>
        </w:rPr>
        <w:t xml:space="preserve">, especially for the </w:t>
      </w:r>
      <w:r w:rsidRPr="00F43C60">
        <w:rPr>
          <w:rStyle w:val="Emphasis"/>
          <w:rFonts w:asciiTheme="majorHAnsi" w:hAnsiTheme="majorHAnsi" w:cstheme="majorHAnsi"/>
        </w:rPr>
        <w:t>poorest billion</w:t>
      </w:r>
      <w:r w:rsidRPr="00F43C60">
        <w:rPr>
          <w:rFonts w:asciiTheme="majorHAnsi" w:hAnsiTheme="majorHAnsi" w:cstheme="majorHAnsi"/>
        </w:rPr>
        <w:t xml:space="preserve"> people who are most desperately in need of the resources that capitalism can create and direct, to escape from extreme poverty.21</w:t>
      </w:r>
    </w:p>
    <w:p w14:paraId="37BAE1F1" w14:textId="77777777" w:rsidR="001C1AC4" w:rsidRPr="00F43C60" w:rsidRDefault="001C1AC4" w:rsidP="001C1AC4">
      <w:pPr>
        <w:rPr>
          <w:rFonts w:asciiTheme="majorHAnsi" w:hAnsiTheme="majorHAnsi" w:cstheme="majorHAnsi"/>
        </w:rPr>
      </w:pPr>
    </w:p>
    <w:p w14:paraId="177A9A35" w14:textId="77777777" w:rsidR="001C1AC4" w:rsidRPr="00F43C60" w:rsidRDefault="001C1AC4" w:rsidP="001C1AC4">
      <w:pPr>
        <w:rPr>
          <w:rFonts w:asciiTheme="majorHAnsi" w:hAnsiTheme="majorHAnsi" w:cstheme="majorHAnsi"/>
        </w:rPr>
      </w:pPr>
    </w:p>
    <w:p w14:paraId="557A8F29" w14:textId="4EA74455" w:rsidR="001C1AC4" w:rsidRPr="00F43C60" w:rsidRDefault="001C1AC4" w:rsidP="001C1AC4">
      <w:pPr>
        <w:pStyle w:val="Heading4"/>
        <w:rPr>
          <w:rFonts w:asciiTheme="majorHAnsi" w:hAnsiTheme="majorHAnsi" w:cstheme="majorHAnsi"/>
        </w:rPr>
      </w:pPr>
      <w:r w:rsidRPr="00F43C60">
        <w:rPr>
          <w:rFonts w:asciiTheme="majorHAnsi" w:hAnsiTheme="majorHAnsi" w:cstheme="majorHAnsi"/>
        </w:rPr>
        <w:t>Only internalizing the costs of the appropriation through a system of property rights and Pigouvian taxes---</w:t>
      </w:r>
      <w:proofErr w:type="spellStart"/>
      <w:r w:rsidRPr="00F43C60">
        <w:rPr>
          <w:rFonts w:asciiTheme="majorHAnsi" w:hAnsiTheme="majorHAnsi" w:cstheme="majorHAnsi"/>
        </w:rPr>
        <w:t>commoning</w:t>
      </w:r>
      <w:proofErr w:type="spellEnd"/>
      <w:r w:rsidRPr="00F43C60">
        <w:rPr>
          <w:rFonts w:asciiTheme="majorHAnsi" w:hAnsiTheme="majorHAnsi" w:cstheme="majorHAnsi"/>
        </w:rPr>
        <w:t xml:space="preserve"> drives profits to zero</w:t>
      </w:r>
      <w:r w:rsidR="00B4380A" w:rsidRPr="00F43C60">
        <w:rPr>
          <w:rFonts w:asciiTheme="majorHAnsi" w:hAnsiTheme="majorHAnsi" w:cstheme="majorHAnsi"/>
        </w:rPr>
        <w:t>.</w:t>
      </w:r>
    </w:p>
    <w:p w14:paraId="59D302AB"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Akhil </w:t>
      </w:r>
      <w:r w:rsidRPr="00F43C60">
        <w:rPr>
          <w:rStyle w:val="Style13ptBold"/>
          <w:rFonts w:asciiTheme="majorHAnsi" w:hAnsiTheme="majorHAnsi" w:cstheme="majorHAnsi"/>
        </w:rPr>
        <w:t>Rao 19</w:t>
      </w:r>
      <w:r w:rsidRPr="00F43C60">
        <w:rPr>
          <w:rFonts w:asciiTheme="majorHAnsi" w:hAnsiTheme="majorHAnsi" w:cstheme="majorHAnsi"/>
        </w:rPr>
        <w:t>. [B.S., University of California, 2012 M.A., University of Colorado, 2016] “The Economics of Orbit Use: Theory, Policy, and Measurement.” https://scholar.colorado.edu/concern/graduate_thesis_or_dissertations/jh343s34j</w:t>
      </w:r>
    </w:p>
    <w:p w14:paraId="0F1A2DBF" w14:textId="77777777" w:rsidR="001C1AC4" w:rsidRPr="00F43C60" w:rsidRDefault="001C1AC4" w:rsidP="001C1AC4">
      <w:pPr>
        <w:rPr>
          <w:rFonts w:asciiTheme="majorHAnsi" w:hAnsiTheme="majorHAnsi" w:cstheme="majorHAnsi"/>
        </w:rPr>
      </w:pPr>
      <w:r w:rsidRPr="00F43C60">
        <w:rPr>
          <w:rFonts w:asciiTheme="majorHAnsi" w:hAnsiTheme="majorHAnsi" w:cstheme="majorHAnsi"/>
          <w:u w:val="single"/>
        </w:rPr>
        <w:t>Gravity wells of planetary bodies are congestible resources.</w:t>
      </w:r>
      <w:r w:rsidRPr="00F43C60">
        <w:rPr>
          <w:rFonts w:asciiTheme="majorHAnsi" w:hAnsiTheme="majorHAnsi" w:cstheme="majorHAnsi"/>
        </w:rPr>
        <w:t xml:space="preserve"> </w:t>
      </w:r>
      <w:r w:rsidRPr="00F43C60">
        <w:rPr>
          <w:rFonts w:asciiTheme="majorHAnsi" w:hAnsiTheme="majorHAnsi" w:cstheme="majorHAnsi"/>
          <w:u w:val="single"/>
        </w:rPr>
        <w:t xml:space="preserve">Orbiting </w:t>
      </w:r>
      <w:r w:rsidRPr="00F43C60">
        <w:rPr>
          <w:rFonts w:asciiTheme="majorHAnsi" w:hAnsiTheme="majorHAnsi" w:cstheme="majorHAnsi"/>
          <w:highlight w:val="cyan"/>
          <w:u w:val="single"/>
        </w:rPr>
        <w:t>satellites face the risk of colliding</w:t>
      </w:r>
      <w:r w:rsidRPr="00F43C60">
        <w:rPr>
          <w:rFonts w:asciiTheme="majorHAnsi" w:hAnsiTheme="majorHAnsi" w:cstheme="majorHAnsi"/>
          <w:u w:val="single"/>
        </w:rPr>
        <w:t xml:space="preserve"> with other satellites, and objects left in orbit can stay there for hundreds or thousands of years</w:t>
      </w:r>
      <w:r w:rsidRPr="00F43C60">
        <w:rPr>
          <w:rFonts w:asciiTheme="majorHAnsi" w:hAnsiTheme="majorHAnsi" w:cstheme="majorHAnsi"/>
        </w:rPr>
        <w:t xml:space="preserve">. </w:t>
      </w:r>
      <w:r w:rsidRPr="00F43C60">
        <w:rPr>
          <w:rFonts w:asciiTheme="majorHAnsi" w:hAnsiTheme="majorHAnsi" w:cstheme="majorHAnsi"/>
          <w:highlight w:val="cyan"/>
          <w:u w:val="single"/>
        </w:rPr>
        <w:t>The current legal environment</w:t>
      </w:r>
      <w:r w:rsidRPr="00F43C60">
        <w:rPr>
          <w:rFonts w:asciiTheme="majorHAnsi" w:hAnsiTheme="majorHAnsi" w:cstheme="majorHAnsi"/>
          <w:u w:val="single"/>
        </w:rPr>
        <w:t xml:space="preserve"> on Earth </w:t>
      </w:r>
      <w:r w:rsidRPr="00F43C60">
        <w:rPr>
          <w:rFonts w:asciiTheme="majorHAnsi" w:hAnsiTheme="majorHAnsi" w:cstheme="majorHAnsi"/>
          <w:highlight w:val="cyan"/>
          <w:u w:val="single"/>
        </w:rPr>
        <w:t>precludes efficient allocation of orbital path</w:t>
      </w:r>
      <w:r w:rsidRPr="00F43C60">
        <w:rPr>
          <w:rFonts w:asciiTheme="majorHAnsi" w:hAnsiTheme="majorHAnsi" w:cstheme="majorHAnsi"/>
          <w:u w:val="single"/>
        </w:rPr>
        <w:t xml:space="preserve">s through property rights and markets, making Earth’s orbits into an open access </w:t>
      </w:r>
      <w:proofErr w:type="gramStart"/>
      <w:r w:rsidRPr="00F43C60">
        <w:rPr>
          <w:rFonts w:asciiTheme="majorHAnsi" w:hAnsiTheme="majorHAnsi" w:cstheme="majorHAnsi"/>
          <w:u w:val="single"/>
        </w:rPr>
        <w:t>commons</w:t>
      </w:r>
      <w:proofErr w:type="gramEnd"/>
      <w:r w:rsidRPr="00F43C60">
        <w:rPr>
          <w:rFonts w:asciiTheme="majorHAnsi" w:hAnsiTheme="majorHAnsi" w:cstheme="majorHAnsi"/>
          <w:u w:val="single"/>
        </w:rPr>
        <w:t>.</w:t>
      </w:r>
      <w:r w:rsidRPr="00F43C60">
        <w:rPr>
          <w:rFonts w:asciiTheme="majorHAnsi" w:hAnsiTheme="majorHAnsi" w:cstheme="majorHAnsi"/>
        </w:rPr>
        <w:t xml:space="preserve"> The orbital congestion problem is made worse by the possibility of Kessler Syndrome - a cascade of collisions between objects in orbit, each collision producing many fragments and increasing the likelihood of another collision.</w:t>
      </w:r>
    </w:p>
    <w:p w14:paraId="7A59A0C5"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Relatively little is known about how to manage and measure orbital congestion under open access. </w:t>
      </w:r>
      <w:r w:rsidRPr="00F43C60">
        <w:rPr>
          <w:rFonts w:asciiTheme="majorHAnsi" w:hAnsiTheme="majorHAnsi" w:cstheme="majorHAnsi"/>
          <w:u w:val="single"/>
        </w:rPr>
        <w:t xml:space="preserve">Economic theory suggests that </w:t>
      </w:r>
      <w:r w:rsidRPr="00F43C60">
        <w:rPr>
          <w:rFonts w:asciiTheme="majorHAnsi" w:hAnsiTheme="majorHAnsi" w:cstheme="majorHAnsi"/>
          <w:highlight w:val="cyan"/>
          <w:u w:val="single"/>
        </w:rPr>
        <w:t xml:space="preserve">open access to a </w:t>
      </w:r>
      <w:proofErr w:type="gramStart"/>
      <w:r w:rsidRPr="00F43C60">
        <w:rPr>
          <w:rFonts w:asciiTheme="majorHAnsi" w:hAnsiTheme="majorHAnsi" w:cstheme="majorHAnsi"/>
          <w:highlight w:val="cyan"/>
          <w:u w:val="single"/>
        </w:rPr>
        <w:t>commons</w:t>
      </w:r>
      <w:proofErr w:type="gramEnd"/>
      <w:r w:rsidRPr="00F43C60">
        <w:rPr>
          <w:rFonts w:asciiTheme="majorHAnsi" w:hAnsiTheme="majorHAnsi" w:cstheme="majorHAnsi"/>
          <w:u w:val="single"/>
        </w:rPr>
        <w:t xml:space="preserve"> will </w:t>
      </w:r>
      <w:r w:rsidRPr="00F43C60">
        <w:rPr>
          <w:rFonts w:asciiTheme="majorHAnsi" w:hAnsiTheme="majorHAnsi" w:cstheme="majorHAnsi"/>
          <w:highlight w:val="cyan"/>
          <w:u w:val="single"/>
        </w:rPr>
        <w:t>drive</w:t>
      </w:r>
      <w:r w:rsidRPr="00F43C60">
        <w:rPr>
          <w:rFonts w:asciiTheme="majorHAnsi" w:hAnsiTheme="majorHAnsi" w:cstheme="majorHAnsi"/>
          <w:u w:val="single"/>
        </w:rPr>
        <w:t xml:space="preserve"> the expected </w:t>
      </w:r>
      <w:r w:rsidRPr="00F43C60">
        <w:rPr>
          <w:rFonts w:asciiTheme="majorHAnsi" w:hAnsiTheme="majorHAnsi" w:cstheme="majorHAnsi"/>
          <w:highlight w:val="cyan"/>
          <w:u w:val="single"/>
        </w:rPr>
        <w:t>profits</w:t>
      </w:r>
      <w:r w:rsidRPr="00F43C60">
        <w:rPr>
          <w:rFonts w:asciiTheme="majorHAnsi" w:hAnsiTheme="majorHAnsi" w:cstheme="majorHAnsi"/>
          <w:u w:val="single"/>
        </w:rPr>
        <w:t xml:space="preserve"> of commons use </w:t>
      </w:r>
      <w:r w:rsidRPr="00F43C60">
        <w:rPr>
          <w:rFonts w:asciiTheme="majorHAnsi" w:hAnsiTheme="majorHAnsi" w:cstheme="majorHAnsi"/>
          <w:highlight w:val="cyan"/>
          <w:u w:val="single"/>
        </w:rPr>
        <w:t>to zero</w:t>
      </w:r>
      <w:r w:rsidRPr="00F43C60">
        <w:rPr>
          <w:rFonts w:asciiTheme="majorHAnsi" w:hAnsiTheme="majorHAnsi" w:cstheme="majorHAnsi"/>
          <w:u w:val="single"/>
        </w:rPr>
        <w:t xml:space="preserve">, and that </w:t>
      </w:r>
      <w:r w:rsidRPr="00F43C60">
        <w:rPr>
          <w:rFonts w:asciiTheme="majorHAnsi" w:hAnsiTheme="majorHAnsi" w:cstheme="majorHAnsi"/>
          <w:highlight w:val="cyan"/>
          <w:u w:val="single"/>
        </w:rPr>
        <w:t>congestion can be managed by a system of property rights over</w:t>
      </w:r>
      <w:r w:rsidRPr="00F43C60">
        <w:rPr>
          <w:rFonts w:asciiTheme="majorHAnsi" w:hAnsiTheme="majorHAnsi" w:cstheme="majorHAnsi"/>
          <w:u w:val="single"/>
        </w:rPr>
        <w:t xml:space="preserve"> the congested resource or </w:t>
      </w:r>
      <w:r w:rsidRPr="00F43C60">
        <w:rPr>
          <w:rFonts w:asciiTheme="majorHAnsi" w:hAnsiTheme="majorHAnsi" w:cstheme="majorHAnsi"/>
          <w:highlight w:val="cyan"/>
          <w:u w:val="single"/>
        </w:rPr>
        <w:t>a Pigouvian tax levied on the source of the externality</w:t>
      </w:r>
      <w:r w:rsidRPr="00F43C60">
        <w:rPr>
          <w:rFonts w:asciiTheme="majorHAnsi" w:hAnsiTheme="majorHAnsi" w:cstheme="majorHAnsi"/>
        </w:rPr>
        <w:t>. But what do these principles mean for orbital resources, given their novel dynamics and constrained legal environment? Will expected profit maximization under open access prevent or exacerbate positive feedbacks in debris growth? What are the relevant margins for optimal policy design, and to what extent can technological advances limit inefficient orbit use? How should the marginal external cost of orbit use be measured, and what does it imply for the efficient rental rate of orbit use? How much better off would society be by switching to optimal orbital management? Each chapter of my dissertation addresses one of these questions and related issues in orbital management.</w:t>
      </w:r>
    </w:p>
    <w:p w14:paraId="5B79A219" w14:textId="77777777" w:rsidR="001C1AC4" w:rsidRPr="00F43C60" w:rsidRDefault="001C1AC4" w:rsidP="001C1AC4">
      <w:pPr>
        <w:rPr>
          <w:rFonts w:asciiTheme="majorHAnsi" w:hAnsiTheme="majorHAnsi" w:cstheme="majorHAnsi"/>
        </w:rPr>
      </w:pPr>
      <w:r w:rsidRPr="00F43C60">
        <w:rPr>
          <w:rFonts w:asciiTheme="majorHAnsi" w:hAnsiTheme="majorHAnsi" w:cstheme="majorHAnsi"/>
          <w:u w:val="single"/>
        </w:rPr>
        <w:t xml:space="preserve">In Chapter 2, Giacomo </w:t>
      </w:r>
      <w:proofErr w:type="spellStart"/>
      <w:r w:rsidRPr="00F43C60">
        <w:rPr>
          <w:rFonts w:asciiTheme="majorHAnsi" w:hAnsiTheme="majorHAnsi" w:cstheme="majorHAnsi"/>
          <w:u w:val="single"/>
        </w:rPr>
        <w:t>Rondina</w:t>
      </w:r>
      <w:proofErr w:type="spellEnd"/>
      <w:r w:rsidRPr="00F43C60">
        <w:rPr>
          <w:rFonts w:asciiTheme="majorHAnsi" w:hAnsiTheme="majorHAnsi" w:cstheme="majorHAnsi"/>
          <w:u w:val="single"/>
        </w:rPr>
        <w:t xml:space="preserve"> and I study the economic dynamics of open access and socially optimal orbit use. We focus on answering, “How will orbits be managed under open access, and how should they be managed?” </w:t>
      </w:r>
      <w:r w:rsidRPr="00F43C60">
        <w:rPr>
          <w:rFonts w:asciiTheme="majorHAnsi" w:hAnsiTheme="majorHAnsi" w:cstheme="majorHAnsi"/>
          <w:highlight w:val="cyan"/>
          <w:u w:val="single"/>
        </w:rPr>
        <w:t>We develop formal results and economic intuition for the nature of equilibrium congestion in orbit</w:t>
      </w:r>
      <w:r w:rsidRPr="00F43C60">
        <w:rPr>
          <w:rFonts w:asciiTheme="majorHAnsi" w:hAnsiTheme="majorHAnsi" w:cstheme="majorHAnsi"/>
          <w:u w:val="single"/>
        </w:rPr>
        <w:t xml:space="preserve">, and </w:t>
      </w:r>
      <w:r w:rsidRPr="00F43C60">
        <w:rPr>
          <w:rFonts w:asciiTheme="majorHAnsi" w:hAnsiTheme="majorHAnsi" w:cstheme="majorHAnsi"/>
          <w:highlight w:val="cyan"/>
          <w:u w:val="single"/>
        </w:rPr>
        <w:t>consider the effects of different time-varying</w:t>
      </w:r>
      <w:r w:rsidRPr="00F43C60">
        <w:rPr>
          <w:rFonts w:asciiTheme="majorHAnsi" w:hAnsiTheme="majorHAnsi" w:cstheme="majorHAnsi"/>
          <w:u w:val="single"/>
        </w:rPr>
        <w:t xml:space="preserve"> physical and economic </w:t>
      </w:r>
      <w:r w:rsidRPr="00F43C60">
        <w:rPr>
          <w:rFonts w:asciiTheme="majorHAnsi" w:hAnsiTheme="majorHAnsi" w:cstheme="majorHAnsi"/>
          <w:highlight w:val="cyan"/>
          <w:u w:val="single"/>
        </w:rPr>
        <w:t>processes</w:t>
      </w:r>
      <w:r w:rsidRPr="00F43C60">
        <w:rPr>
          <w:rFonts w:asciiTheme="majorHAnsi" w:hAnsiTheme="majorHAnsi" w:cstheme="majorHAnsi"/>
          <w:u w:val="single"/>
        </w:rPr>
        <w:t xml:space="preserve"> on open access orbit use</w:t>
      </w:r>
      <w:r w:rsidRPr="00F43C60">
        <w:rPr>
          <w:rFonts w:asciiTheme="majorHAnsi" w:hAnsiTheme="majorHAnsi" w:cstheme="majorHAnsi"/>
        </w:rPr>
        <w:t xml:space="preserve">. We show that the equilibrium collision risk under open access will be determined by the excess return on a satellite and that the economic feedback from expected congestion cost to profits can short-circuit explosive debris growth. </w:t>
      </w:r>
      <w:r w:rsidRPr="00F43C60">
        <w:rPr>
          <w:rFonts w:asciiTheme="majorHAnsi" w:hAnsiTheme="majorHAnsi" w:cstheme="majorHAnsi"/>
          <w:u w:val="single"/>
        </w:rPr>
        <w:t xml:space="preserve">However, </w:t>
      </w:r>
      <w:r w:rsidRPr="00F43C60">
        <w:rPr>
          <w:rFonts w:asciiTheme="majorHAnsi" w:hAnsiTheme="majorHAnsi" w:cstheme="majorHAnsi"/>
          <w:highlight w:val="cyan"/>
          <w:u w:val="single"/>
        </w:rPr>
        <w:t>firms under open access will not internalize longer-term</w:t>
      </w:r>
      <w:r w:rsidRPr="00F43C60">
        <w:rPr>
          <w:rFonts w:asciiTheme="majorHAnsi" w:hAnsiTheme="majorHAnsi" w:cstheme="majorHAnsi"/>
          <w:u w:val="single"/>
        </w:rPr>
        <w:t xml:space="preserve"> debris </w:t>
      </w:r>
      <w:r w:rsidRPr="00F43C60">
        <w:rPr>
          <w:rFonts w:asciiTheme="majorHAnsi" w:hAnsiTheme="majorHAnsi" w:cstheme="majorHAnsi"/>
          <w:highlight w:val="cyan"/>
          <w:u w:val="single"/>
        </w:rPr>
        <w:t>accumulation</w:t>
      </w:r>
      <w:r w:rsidRPr="00F43C60">
        <w:rPr>
          <w:rFonts w:asciiTheme="majorHAnsi" w:hAnsiTheme="majorHAnsi" w:cstheme="majorHAnsi"/>
          <w:u w:val="single"/>
        </w:rPr>
        <w:t xml:space="preserve">. </w:t>
      </w:r>
      <w:proofErr w:type="gramStart"/>
      <w:r w:rsidRPr="00F43C60">
        <w:rPr>
          <w:rFonts w:asciiTheme="majorHAnsi" w:hAnsiTheme="majorHAnsi" w:cstheme="majorHAnsi"/>
          <w:highlight w:val="cyan"/>
          <w:u w:val="single"/>
        </w:rPr>
        <w:t>Consequently</w:t>
      </w:r>
      <w:proofErr w:type="gramEnd"/>
      <w:r w:rsidRPr="00F43C60">
        <w:rPr>
          <w:rFonts w:asciiTheme="majorHAnsi" w:hAnsiTheme="majorHAnsi" w:cstheme="majorHAnsi"/>
          <w:highlight w:val="cyan"/>
          <w:u w:val="single"/>
        </w:rPr>
        <w:t xml:space="preserve"> they</w:t>
      </w:r>
      <w:r w:rsidRPr="00F43C60">
        <w:rPr>
          <w:rFonts w:asciiTheme="majorHAnsi" w:hAnsiTheme="majorHAnsi" w:cstheme="majorHAnsi"/>
          <w:u w:val="single"/>
        </w:rPr>
        <w:t xml:space="preserve"> may </w:t>
      </w:r>
      <w:r w:rsidRPr="00F43C60">
        <w:rPr>
          <w:rFonts w:asciiTheme="majorHAnsi" w:hAnsiTheme="majorHAnsi" w:cstheme="majorHAnsi"/>
          <w:highlight w:val="cyan"/>
          <w:u w:val="single"/>
        </w:rPr>
        <w:t>cause Kessler</w:t>
      </w:r>
      <w:r w:rsidRPr="00F43C60">
        <w:rPr>
          <w:rFonts w:asciiTheme="majorHAnsi" w:hAnsiTheme="majorHAnsi" w:cstheme="majorHAnsi"/>
          <w:u w:val="single"/>
        </w:rPr>
        <w:t xml:space="preserve"> Syndrome </w:t>
      </w:r>
      <w:r w:rsidRPr="00F43C60">
        <w:rPr>
          <w:rFonts w:asciiTheme="majorHAnsi" w:hAnsiTheme="majorHAnsi" w:cstheme="majorHAnsi"/>
          <w:highlight w:val="cyan"/>
          <w:u w:val="single"/>
        </w:rPr>
        <w:t>despite limiting launches</w:t>
      </w:r>
      <w:r w:rsidRPr="00F43C60">
        <w:rPr>
          <w:rFonts w:asciiTheme="majorHAnsi" w:hAnsiTheme="majorHAnsi" w:cstheme="majorHAnsi"/>
          <w:u w:val="single"/>
        </w:rPr>
        <w:t xml:space="preserve"> in response to collision risk. Increasing the decay rate of debris (</w:t>
      </w:r>
      <w:proofErr w:type="gramStart"/>
      <w:r w:rsidRPr="00F43C60">
        <w:rPr>
          <w:rFonts w:asciiTheme="majorHAnsi" w:hAnsiTheme="majorHAnsi" w:cstheme="majorHAnsi"/>
          <w:u w:val="single"/>
        </w:rPr>
        <w:t>e.g.</w:t>
      </w:r>
      <w:proofErr w:type="gramEnd"/>
      <w:r w:rsidRPr="00F43C60">
        <w:rPr>
          <w:rFonts w:asciiTheme="majorHAnsi" w:hAnsiTheme="majorHAnsi" w:cstheme="majorHAnsi"/>
          <w:u w:val="single"/>
        </w:rPr>
        <w:t xml:space="preserve"> through deorbit guidelines) or decreasing the amount of launch debris generated (e.g. through technological advances) may </w:t>
      </w:r>
      <w:r w:rsidRPr="00F43C60">
        <w:rPr>
          <w:rFonts w:asciiTheme="majorHAnsi" w:hAnsiTheme="majorHAnsi" w:cstheme="majorHAnsi"/>
          <w:u w:val="single"/>
        </w:rPr>
        <w:lastRenderedPageBreak/>
        <w:t>exacerbate equilibrium congestion.</w:t>
      </w:r>
      <w:r w:rsidRPr="00F43C60">
        <w:rPr>
          <w:rFonts w:asciiTheme="majorHAnsi" w:hAnsiTheme="majorHAnsi" w:cstheme="majorHAnsi"/>
        </w:rPr>
        <w:t xml:space="preserve"> The interaction between debris accumulation, collision risk, and profit maximization may also cause endogenous fluctuations in orbital stocks around the steady state. This chapter connects to the literatures on open access and common resource problems.</w:t>
      </w:r>
    </w:p>
    <w:p w14:paraId="644C6EB9" w14:textId="77777777" w:rsidR="001C1AC4" w:rsidRPr="00F43C60" w:rsidRDefault="001C1AC4" w:rsidP="001C1AC4">
      <w:pPr>
        <w:rPr>
          <w:rFonts w:asciiTheme="majorHAnsi" w:hAnsiTheme="majorHAnsi" w:cstheme="majorHAnsi"/>
          <w:u w:val="single"/>
        </w:rPr>
      </w:pPr>
      <w:r w:rsidRPr="00F43C60">
        <w:rPr>
          <w:rFonts w:asciiTheme="majorHAnsi" w:hAnsiTheme="majorHAnsi" w:cstheme="majorHAnsi"/>
          <w:u w:val="single"/>
        </w:rPr>
        <w:t xml:space="preserve">In Chapter 3, I derive economic principles governing the choice of space traffic control policies. I focus on answering, “How should regulators choose amongst management policies, and to what extent can debris removal technology reduce the scope of the externality?” I show that </w:t>
      </w:r>
      <w:r w:rsidRPr="00F43C60">
        <w:rPr>
          <w:rFonts w:asciiTheme="majorHAnsi" w:hAnsiTheme="majorHAnsi" w:cstheme="majorHAnsi"/>
          <w:highlight w:val="cyan"/>
          <w:u w:val="single"/>
        </w:rPr>
        <w:t>policies which target satellite ownership</w:t>
      </w:r>
      <w:r w:rsidRPr="00F43C60">
        <w:rPr>
          <w:rFonts w:asciiTheme="majorHAnsi" w:hAnsiTheme="majorHAnsi" w:cstheme="majorHAnsi"/>
          <w:u w:val="single"/>
        </w:rPr>
        <w:t xml:space="preserve">, </w:t>
      </w:r>
      <w:r w:rsidRPr="00F43C60">
        <w:rPr>
          <w:rFonts w:asciiTheme="majorHAnsi" w:hAnsiTheme="majorHAnsi" w:cstheme="majorHAnsi"/>
          <w:highlight w:val="cyan"/>
          <w:u w:val="single"/>
        </w:rPr>
        <w:t>such as satellite taxes or permits</w:t>
      </w:r>
      <w:r w:rsidRPr="00F43C60">
        <w:rPr>
          <w:rFonts w:asciiTheme="majorHAnsi" w:hAnsiTheme="majorHAnsi" w:cstheme="majorHAnsi"/>
          <w:u w:val="single"/>
        </w:rPr>
        <w:t xml:space="preserve">, </w:t>
      </w:r>
      <w:r w:rsidRPr="00F43C60">
        <w:rPr>
          <w:rFonts w:asciiTheme="majorHAnsi" w:hAnsiTheme="majorHAnsi" w:cstheme="majorHAnsi"/>
          <w:highlight w:val="cyan"/>
          <w:u w:val="single"/>
        </w:rPr>
        <w:t>achieve greater expected</w:t>
      </w:r>
      <w:r w:rsidRPr="00F43C60">
        <w:rPr>
          <w:rFonts w:asciiTheme="majorHAnsi" w:hAnsiTheme="majorHAnsi" w:cstheme="majorHAnsi"/>
          <w:u w:val="single"/>
        </w:rPr>
        <w:t xml:space="preserve"> social </w:t>
      </w:r>
      <w:r w:rsidRPr="00F43C60">
        <w:rPr>
          <w:rFonts w:asciiTheme="majorHAnsi" w:hAnsiTheme="majorHAnsi" w:cstheme="majorHAnsi"/>
          <w:highlight w:val="cyan"/>
          <w:u w:val="single"/>
        </w:rPr>
        <w:t>welfare</w:t>
      </w:r>
      <w:r w:rsidRPr="00F43C60">
        <w:rPr>
          <w:rFonts w:asciiTheme="majorHAnsi" w:hAnsiTheme="majorHAnsi" w:cstheme="majorHAnsi"/>
          <w:u w:val="single"/>
        </w:rPr>
        <w:t xml:space="preserve"> than policies which target satellite launches, such as launch taxes or permits.</w:t>
      </w:r>
      <w:r w:rsidRPr="00F43C60">
        <w:rPr>
          <w:rFonts w:asciiTheme="majorHAnsi" w:hAnsiTheme="majorHAnsi" w:cstheme="majorHAnsi"/>
        </w:rPr>
        <w:t xml:space="preserve"> Price or quantity policies can achieve equal expected social welfare due to the symmetry of uncertainty between regulators and firms. I also show that active debris removal can reduce the risk of runaway debris growth no matter how it is financed, but can only reduce the risk of satellite-destroying collisions if satellite owners pay for it. </w:t>
      </w:r>
      <w:r w:rsidRPr="00F43C60">
        <w:rPr>
          <w:rFonts w:asciiTheme="majorHAnsi" w:hAnsiTheme="majorHAnsi" w:cstheme="majorHAnsi"/>
          <w:highlight w:val="cyan"/>
          <w:u w:val="single"/>
        </w:rPr>
        <w:t>Technical solutions</w:t>
      </w:r>
      <w:r w:rsidRPr="00F43C60">
        <w:rPr>
          <w:rFonts w:asciiTheme="majorHAnsi" w:hAnsiTheme="majorHAnsi" w:cstheme="majorHAnsi"/>
          <w:u w:val="single"/>
        </w:rPr>
        <w:t xml:space="preserve"> to space traffic control tend to emphasize launch restrictions or public funding of debris removal technology development and use, but </w:t>
      </w:r>
      <w:r w:rsidRPr="00F43C60">
        <w:rPr>
          <w:rFonts w:asciiTheme="majorHAnsi" w:hAnsiTheme="majorHAnsi" w:cstheme="majorHAnsi"/>
          <w:highlight w:val="cyan"/>
          <w:u w:val="single"/>
        </w:rPr>
        <w:t>often ignore</w:t>
      </w:r>
      <w:r w:rsidRPr="00F43C60">
        <w:rPr>
          <w:rFonts w:asciiTheme="majorHAnsi" w:hAnsiTheme="majorHAnsi" w:cstheme="majorHAnsi"/>
          <w:u w:val="single"/>
        </w:rPr>
        <w:t xml:space="preserve"> that current and </w:t>
      </w:r>
      <w:r w:rsidRPr="00F43C60">
        <w:rPr>
          <w:rFonts w:asciiTheme="majorHAnsi" w:hAnsiTheme="majorHAnsi" w:cstheme="majorHAnsi"/>
          <w:highlight w:val="cyan"/>
          <w:u w:val="single"/>
        </w:rPr>
        <w:t>prospective orbit users dissipate rents under open access</w:t>
      </w:r>
      <w:r w:rsidRPr="00F43C60">
        <w:rPr>
          <w:rFonts w:asciiTheme="majorHAnsi" w:hAnsiTheme="majorHAnsi" w:cstheme="majorHAnsi"/>
        </w:rPr>
        <w:t xml:space="preserve">. While satellite-focused policies can achieve first-best orbit use, attempts to control orbital debris growth and collision risk through launch fees or debris removal subsidies under open access may be ineffective or backfire. </w:t>
      </w:r>
      <w:r w:rsidRPr="00F43C60">
        <w:rPr>
          <w:rFonts w:asciiTheme="majorHAnsi" w:hAnsiTheme="majorHAnsi" w:cstheme="majorHAnsi"/>
          <w:u w:val="single"/>
        </w:rPr>
        <w:t>This chapter connects to the literatures on congestion control, commons resource problems.</w:t>
      </w:r>
    </w:p>
    <w:p w14:paraId="6340A0A6" w14:textId="77777777" w:rsidR="001C1AC4" w:rsidRPr="00F43C60" w:rsidRDefault="001C1AC4" w:rsidP="001C1AC4">
      <w:pPr>
        <w:rPr>
          <w:rFonts w:asciiTheme="majorHAnsi" w:hAnsiTheme="majorHAnsi" w:cstheme="majorHAnsi"/>
        </w:rPr>
      </w:pPr>
      <w:r w:rsidRPr="00F43C60">
        <w:rPr>
          <w:rFonts w:asciiTheme="majorHAnsi" w:hAnsiTheme="majorHAnsi" w:cstheme="majorHAnsi"/>
        </w:rPr>
        <w:t xml:space="preserve">In Chapter 4, Dan </w:t>
      </w:r>
      <w:proofErr w:type="spellStart"/>
      <w:r w:rsidRPr="00F43C60">
        <w:rPr>
          <w:rFonts w:asciiTheme="majorHAnsi" w:hAnsiTheme="majorHAnsi" w:cstheme="majorHAnsi"/>
        </w:rPr>
        <w:t>Kaffine</w:t>
      </w:r>
      <w:proofErr w:type="spellEnd"/>
      <w:r w:rsidRPr="00F43C60">
        <w:rPr>
          <w:rFonts w:asciiTheme="majorHAnsi" w:hAnsiTheme="majorHAnsi" w:cstheme="majorHAnsi"/>
        </w:rPr>
        <w:t>, Matt Burgess, and</w:t>
      </w:r>
      <w:r w:rsidRPr="00F43C60">
        <w:rPr>
          <w:rFonts w:asciiTheme="majorHAnsi" w:hAnsiTheme="majorHAnsi" w:cstheme="majorHAnsi"/>
          <w:u w:val="single"/>
        </w:rPr>
        <w:t xml:space="preserve"> I calibrate the model developed in the preceding chapters and use it to estimate the time paths of an optimal satellite tax or rental fee, and the improvement in satellite safety and long-run global welfare from moving to a globally-harmonized optimal orbital management regime</w:t>
      </w:r>
      <w:r w:rsidRPr="00F43C60">
        <w:rPr>
          <w:rFonts w:asciiTheme="majorHAnsi" w:hAnsiTheme="majorHAnsi" w:cstheme="majorHAnsi"/>
        </w:rPr>
        <w:t xml:space="preserve">. </w:t>
      </w:r>
      <w:r w:rsidRPr="00F43C60">
        <w:rPr>
          <w:rFonts w:asciiTheme="majorHAnsi" w:hAnsiTheme="majorHAnsi" w:cstheme="majorHAnsi"/>
          <w:u w:val="single"/>
        </w:rPr>
        <w:t>We estimate physical and economic parameters from historical data on satellite and debris counts and collision probabilities over 1957—2017 and aggregate satellite industry revenues and costs over 2006—2015.</w:t>
      </w:r>
      <w:r w:rsidRPr="00F43C60">
        <w:rPr>
          <w:rFonts w:asciiTheme="majorHAnsi" w:hAnsiTheme="majorHAnsi" w:cstheme="majorHAnsi"/>
        </w:rPr>
        <w:t xml:space="preserve"> The estimation and simulation methods can be used to calculate optimal policy values and gains from optimal policy under alternate physical and economic modeling assumptions and given different starting points. </w:t>
      </w:r>
      <w:r w:rsidRPr="00F43C60">
        <w:rPr>
          <w:rFonts w:asciiTheme="majorHAnsi" w:hAnsiTheme="majorHAnsi" w:cstheme="majorHAnsi"/>
          <w:u w:val="single"/>
        </w:rPr>
        <w:t xml:space="preserve">To achieve the results of a counterfactual optimal satellite management regime beginning in 2006, </w:t>
      </w:r>
      <w:r w:rsidRPr="00F43C60">
        <w:rPr>
          <w:rFonts w:asciiTheme="majorHAnsi" w:hAnsiTheme="majorHAnsi" w:cstheme="majorHAnsi"/>
          <w:highlight w:val="cyan"/>
          <w:u w:val="single"/>
        </w:rPr>
        <w:t>an optimal satellite tax</w:t>
      </w:r>
      <w:r w:rsidRPr="00F43C60">
        <w:rPr>
          <w:rFonts w:asciiTheme="majorHAnsi" w:hAnsiTheme="majorHAnsi" w:cstheme="majorHAnsi"/>
          <w:u w:val="single"/>
        </w:rPr>
        <w:t xml:space="preserve"> would be on </w:t>
      </w:r>
      <w:r w:rsidRPr="00F43C60">
        <w:rPr>
          <w:rFonts w:asciiTheme="majorHAnsi" w:hAnsiTheme="majorHAnsi" w:cstheme="majorHAnsi"/>
          <w:highlight w:val="cyan"/>
          <w:u w:val="single"/>
        </w:rPr>
        <w:t>the order of $37,500 per satellite</w:t>
      </w:r>
      <w:r w:rsidRPr="00F43C60">
        <w:rPr>
          <w:rFonts w:asciiTheme="majorHAnsi" w:hAnsiTheme="majorHAnsi" w:cstheme="majorHAnsi"/>
          <w:u w:val="single"/>
        </w:rPr>
        <w:t xml:space="preserve"> in 2020. The optimal management regime would approximately </w:t>
      </w:r>
      <w:r w:rsidRPr="00F43C60">
        <w:rPr>
          <w:rFonts w:asciiTheme="majorHAnsi" w:hAnsiTheme="majorHAnsi" w:cstheme="majorHAnsi"/>
          <w:highlight w:val="cyan"/>
          <w:u w:val="single"/>
        </w:rPr>
        <w:t>halve the risk of satellite-destroying collision</w:t>
      </w:r>
      <w:r w:rsidRPr="00F43C60">
        <w:rPr>
          <w:rFonts w:asciiTheme="majorHAnsi" w:hAnsiTheme="majorHAnsi" w:cstheme="majorHAnsi"/>
          <w:u w:val="single"/>
        </w:rPr>
        <w:t xml:space="preserve">s in 2020 </w:t>
      </w:r>
      <w:r w:rsidRPr="00F43C60">
        <w:rPr>
          <w:rFonts w:asciiTheme="majorHAnsi" w:hAnsiTheme="majorHAnsi" w:cstheme="majorHAnsi"/>
          <w:highlight w:val="cyan"/>
          <w:u w:val="single"/>
        </w:rPr>
        <w:t>and</w:t>
      </w:r>
      <w:r w:rsidRPr="00F43C60">
        <w:rPr>
          <w:rFonts w:asciiTheme="majorHAnsi" w:hAnsiTheme="majorHAnsi" w:cstheme="majorHAnsi"/>
          <w:u w:val="single"/>
        </w:rPr>
        <w:t xml:space="preserve"> more than </w:t>
      </w:r>
      <w:r w:rsidRPr="00F43C60">
        <w:rPr>
          <w:rFonts w:asciiTheme="majorHAnsi" w:hAnsiTheme="majorHAnsi" w:cstheme="majorHAnsi"/>
          <w:highlight w:val="cyan"/>
          <w:u w:val="single"/>
        </w:rPr>
        <w:t>double the net present value of global social welfare</w:t>
      </w:r>
      <w:r w:rsidRPr="00F43C60">
        <w:rPr>
          <w:rFonts w:asciiTheme="majorHAnsi" w:hAnsiTheme="majorHAnsi" w:cstheme="majorHAnsi"/>
          <w:u w:val="single"/>
        </w:rPr>
        <w:t xml:space="preserve"> in 2020 from orbit use</w:t>
      </w:r>
      <w:r w:rsidRPr="00F43C60">
        <w:rPr>
          <w:rFonts w:asciiTheme="majorHAnsi" w:hAnsiTheme="majorHAnsi" w:cstheme="majorHAnsi"/>
        </w:rPr>
        <w:t>. This chapter connects to the literatures on congestion measurement, commons management, and integrated assessment modeling.</w:t>
      </w:r>
    </w:p>
    <w:p w14:paraId="415FDA4B" w14:textId="77777777" w:rsidR="001C1AC4" w:rsidRPr="00F43C60" w:rsidRDefault="001C1AC4" w:rsidP="001C1AC4">
      <w:pPr>
        <w:rPr>
          <w:rFonts w:asciiTheme="majorHAnsi" w:hAnsiTheme="majorHAnsi" w:cstheme="majorHAnsi"/>
        </w:rPr>
      </w:pPr>
    </w:p>
    <w:p w14:paraId="3281F2F7" w14:textId="5E0287A4" w:rsidR="00123621" w:rsidRPr="00F43C60" w:rsidRDefault="00123621" w:rsidP="00123621">
      <w:pPr>
        <w:pStyle w:val="Heading4"/>
        <w:rPr>
          <w:rFonts w:asciiTheme="majorHAnsi" w:hAnsiTheme="majorHAnsi" w:cstheme="majorHAnsi"/>
        </w:rPr>
      </w:pPr>
      <w:r w:rsidRPr="00F43C60">
        <w:rPr>
          <w:rFonts w:asciiTheme="majorHAnsi" w:hAnsiTheme="majorHAnsi" w:cstheme="majorHAnsi"/>
        </w:rPr>
        <w:lastRenderedPageBreak/>
        <w:t xml:space="preserve">Condo advantage counterplans are good – key to test the </w:t>
      </w:r>
      <w:proofErr w:type="spellStart"/>
      <w:r w:rsidRPr="00F43C60">
        <w:rPr>
          <w:rFonts w:asciiTheme="majorHAnsi" w:hAnsiTheme="majorHAnsi" w:cstheme="majorHAnsi"/>
        </w:rPr>
        <w:t>intrinsicness</w:t>
      </w:r>
      <w:proofErr w:type="spellEnd"/>
      <w:r w:rsidRPr="00F43C60">
        <w:rPr>
          <w:rFonts w:asciiTheme="majorHAnsi" w:hAnsiTheme="majorHAnsi" w:cstheme="majorHAnsi"/>
        </w:rPr>
        <w:t xml:space="preserve"> of </w:t>
      </w:r>
      <w:proofErr w:type="spellStart"/>
      <w:r w:rsidRPr="00F43C60">
        <w:rPr>
          <w:rFonts w:asciiTheme="majorHAnsi" w:hAnsiTheme="majorHAnsi" w:cstheme="majorHAnsi"/>
        </w:rPr>
        <w:t>aff</w:t>
      </w:r>
      <w:proofErr w:type="spellEnd"/>
      <w:r w:rsidRPr="00F43C60">
        <w:rPr>
          <w:rFonts w:asciiTheme="majorHAnsi" w:hAnsiTheme="majorHAnsi" w:cstheme="majorHAnsi"/>
        </w:rPr>
        <w:t xml:space="preserve"> impacts – winning a straight turn doesn’t prove the </w:t>
      </w:r>
      <w:proofErr w:type="spellStart"/>
      <w:r w:rsidRPr="00F43C60">
        <w:rPr>
          <w:rFonts w:asciiTheme="majorHAnsi" w:hAnsiTheme="majorHAnsi" w:cstheme="majorHAnsi"/>
        </w:rPr>
        <w:t>aff</w:t>
      </w:r>
      <w:proofErr w:type="spellEnd"/>
      <w:r w:rsidRPr="00F43C60">
        <w:rPr>
          <w:rFonts w:asciiTheme="majorHAnsi" w:hAnsiTheme="majorHAnsi" w:cstheme="majorHAnsi"/>
        </w:rPr>
        <w:t xml:space="preserve"> is a good idea or better than the </w:t>
      </w:r>
      <w:proofErr w:type="spellStart"/>
      <w:r w:rsidRPr="00F43C60">
        <w:rPr>
          <w:rFonts w:asciiTheme="majorHAnsi" w:hAnsiTheme="majorHAnsi" w:cstheme="majorHAnsi"/>
        </w:rPr>
        <w:t>squo</w:t>
      </w:r>
      <w:proofErr w:type="spellEnd"/>
      <w:r w:rsidRPr="00F43C60">
        <w:rPr>
          <w:rFonts w:asciiTheme="majorHAnsi" w:hAnsiTheme="majorHAnsi" w:cstheme="majorHAnsi"/>
        </w:rPr>
        <w:t xml:space="preserve"> which is the </w:t>
      </w:r>
      <w:proofErr w:type="spellStart"/>
      <w:r w:rsidRPr="00F43C60">
        <w:rPr>
          <w:rFonts w:asciiTheme="majorHAnsi" w:hAnsiTheme="majorHAnsi" w:cstheme="majorHAnsi"/>
        </w:rPr>
        <w:t>aff’s</w:t>
      </w:r>
      <w:proofErr w:type="spellEnd"/>
      <w:r w:rsidRPr="00F43C60">
        <w:rPr>
          <w:rFonts w:asciiTheme="majorHAnsi" w:hAnsiTheme="majorHAnsi" w:cstheme="majorHAnsi"/>
        </w:rPr>
        <w:t xml:space="preserve"> burden, and no policymaker would implement a proposal just because it’s not the worst idea which also justifies judge kick because even if the 2AR proves the counterplan is bad it doesn’t prove the </w:t>
      </w:r>
      <w:proofErr w:type="spellStart"/>
      <w:r w:rsidRPr="00F43C60">
        <w:rPr>
          <w:rFonts w:asciiTheme="majorHAnsi" w:hAnsiTheme="majorHAnsi" w:cstheme="majorHAnsi"/>
        </w:rPr>
        <w:t>aff</w:t>
      </w:r>
      <w:proofErr w:type="spellEnd"/>
      <w:r w:rsidRPr="00F43C60">
        <w:rPr>
          <w:rFonts w:asciiTheme="majorHAnsi" w:hAnsiTheme="majorHAnsi" w:cstheme="majorHAnsi"/>
        </w:rPr>
        <w:t xml:space="preserve"> is good.</w:t>
      </w:r>
      <w:r w:rsidR="00943975" w:rsidRPr="00F43C60">
        <w:rPr>
          <w:rFonts w:asciiTheme="majorHAnsi" w:hAnsiTheme="majorHAnsi" w:cstheme="majorHAnsi"/>
          <w:u w:val="single"/>
        </w:rPr>
        <w:t xml:space="preserve"> Reasonability on 1AR shells</w:t>
      </w:r>
      <w:r w:rsidR="00943975" w:rsidRPr="00F43C60">
        <w:rPr>
          <w:rFonts w:asciiTheme="majorHAnsi" w:hAnsiTheme="majorHAnsi" w:cstheme="majorHAnsi"/>
        </w:rPr>
        <w:t xml:space="preserve"> – 1AR theory is very </w:t>
      </w:r>
      <w:proofErr w:type="spellStart"/>
      <w:r w:rsidR="00943975" w:rsidRPr="00F43C60">
        <w:rPr>
          <w:rFonts w:asciiTheme="majorHAnsi" w:hAnsiTheme="majorHAnsi" w:cstheme="majorHAnsi"/>
        </w:rPr>
        <w:t>aff</w:t>
      </w:r>
      <w:proofErr w:type="spellEnd"/>
      <w:r w:rsidR="00943975" w:rsidRPr="00F43C60">
        <w:rPr>
          <w:rFonts w:asciiTheme="majorHAnsi" w:hAnsiTheme="majorHAnsi" w:cstheme="majorHAnsi"/>
        </w:rPr>
        <w:t xml:space="preserve">-biased because the 2AR gets to line-by-line every 2NR standard with new answers that never get responded to– reasonability checks 2AR sandbagging by preventing really abusive 1NCs while still giving the 2N a chance. </w:t>
      </w:r>
    </w:p>
    <w:p w14:paraId="2E586379" w14:textId="093BE5B8" w:rsidR="001C1AC4" w:rsidRPr="00F43C60" w:rsidRDefault="001C1AC4" w:rsidP="001C1AC4">
      <w:pPr>
        <w:rPr>
          <w:rFonts w:asciiTheme="majorHAnsi" w:hAnsiTheme="majorHAnsi" w:cstheme="majorHAnsi"/>
        </w:rPr>
      </w:pPr>
    </w:p>
    <w:p w14:paraId="59E86FC0" w14:textId="5454946E" w:rsidR="00943975" w:rsidRPr="00F43C60" w:rsidRDefault="005578DE" w:rsidP="00943975">
      <w:pPr>
        <w:pStyle w:val="Heading2"/>
        <w:rPr>
          <w:rFonts w:asciiTheme="majorHAnsi" w:hAnsiTheme="majorHAnsi" w:cstheme="majorHAnsi"/>
        </w:rPr>
      </w:pPr>
      <w:r>
        <w:rPr>
          <w:rFonts w:asciiTheme="majorHAnsi" w:hAnsiTheme="majorHAnsi" w:cstheme="majorHAnsi"/>
        </w:rPr>
        <w:lastRenderedPageBreak/>
        <w:t>3</w:t>
      </w:r>
      <w:r w:rsidR="00943975" w:rsidRPr="00F43C60">
        <w:rPr>
          <w:rFonts w:asciiTheme="majorHAnsi" w:hAnsiTheme="majorHAnsi" w:cstheme="majorHAnsi"/>
        </w:rPr>
        <w:t>---</w:t>
      </w:r>
      <w:r w:rsidR="00F43C60" w:rsidRPr="00F43C60">
        <w:rPr>
          <w:rFonts w:asciiTheme="majorHAnsi" w:hAnsiTheme="majorHAnsi" w:cstheme="majorHAnsi"/>
        </w:rPr>
        <w:t>DA</w:t>
      </w:r>
    </w:p>
    <w:p w14:paraId="4557B302" w14:textId="3FA0190C" w:rsidR="00F43C60" w:rsidRPr="00F43C60" w:rsidRDefault="00F43C60" w:rsidP="00F43C60">
      <w:pPr>
        <w:pStyle w:val="Heading3"/>
        <w:rPr>
          <w:rFonts w:asciiTheme="majorHAnsi" w:hAnsiTheme="majorHAnsi" w:cstheme="majorHAnsi"/>
        </w:rPr>
      </w:pPr>
      <w:r w:rsidRPr="00F43C60">
        <w:rPr>
          <w:rFonts w:asciiTheme="majorHAnsi" w:hAnsiTheme="majorHAnsi" w:cstheme="majorHAnsi"/>
        </w:rPr>
        <w:lastRenderedPageBreak/>
        <w:t>Transition DA---1NC</w:t>
      </w:r>
    </w:p>
    <w:p w14:paraId="507B3761" w14:textId="77777777" w:rsidR="00F43C60" w:rsidRPr="00F43C60" w:rsidRDefault="00F43C60" w:rsidP="00F43C60">
      <w:pPr>
        <w:rPr>
          <w:rFonts w:asciiTheme="majorHAnsi" w:hAnsiTheme="majorHAnsi" w:cstheme="majorHAnsi"/>
        </w:rPr>
      </w:pPr>
      <w:r w:rsidRPr="00F43C60">
        <w:rPr>
          <w:rFonts w:asciiTheme="majorHAnsi" w:hAnsiTheme="majorHAnsi" w:cstheme="majorHAnsi"/>
        </w:rPr>
        <w:t>Transition DA</w:t>
      </w:r>
    </w:p>
    <w:p w14:paraId="22087468" w14:textId="77777777" w:rsidR="00F43C60" w:rsidRPr="00F43C60" w:rsidRDefault="00F43C60" w:rsidP="00F43C60">
      <w:pPr>
        <w:pStyle w:val="Heading4"/>
        <w:rPr>
          <w:rFonts w:asciiTheme="majorHAnsi" w:hAnsiTheme="majorHAnsi" w:cstheme="majorHAnsi"/>
        </w:rPr>
      </w:pPr>
      <w:r w:rsidRPr="00F43C60">
        <w:rPr>
          <w:rFonts w:asciiTheme="majorHAnsi" w:hAnsiTheme="majorHAnsi" w:cstheme="majorHAnsi"/>
        </w:rPr>
        <w:t xml:space="preserve">Capitalism is </w:t>
      </w:r>
      <w:r w:rsidRPr="00F43C60">
        <w:rPr>
          <w:rFonts w:asciiTheme="majorHAnsi" w:hAnsiTheme="majorHAnsi" w:cstheme="majorHAnsi"/>
          <w:u w:val="single"/>
        </w:rPr>
        <w:t>human nature</w:t>
      </w:r>
      <w:r w:rsidRPr="00F43C60">
        <w:rPr>
          <w:rFonts w:asciiTheme="majorHAnsi" w:hAnsiTheme="majorHAnsi" w:cstheme="majorHAnsi"/>
        </w:rPr>
        <w:t xml:space="preserve">. </w:t>
      </w:r>
    </w:p>
    <w:p w14:paraId="39669066" w14:textId="77777777" w:rsidR="00F43C60" w:rsidRPr="00F43C60" w:rsidRDefault="00F43C60" w:rsidP="00F43C60">
      <w:pPr>
        <w:rPr>
          <w:rFonts w:asciiTheme="majorHAnsi" w:hAnsiTheme="majorHAnsi" w:cstheme="majorHAnsi"/>
        </w:rPr>
      </w:pPr>
      <w:r w:rsidRPr="00F43C60">
        <w:rPr>
          <w:rFonts w:asciiTheme="majorHAnsi" w:hAnsiTheme="majorHAnsi" w:cstheme="majorHAnsi"/>
        </w:rPr>
        <w:t xml:space="preserve">James </w:t>
      </w:r>
      <w:proofErr w:type="spellStart"/>
      <w:r w:rsidRPr="00F43C60">
        <w:rPr>
          <w:rStyle w:val="Style13ptBold"/>
          <w:rFonts w:asciiTheme="majorHAnsi" w:hAnsiTheme="majorHAnsi" w:cstheme="majorHAnsi"/>
        </w:rPr>
        <w:t>Pethokoukis</w:t>
      </w:r>
      <w:proofErr w:type="spellEnd"/>
      <w:r w:rsidRPr="00F43C60">
        <w:rPr>
          <w:rStyle w:val="Style13ptBold"/>
          <w:rFonts w:asciiTheme="majorHAnsi" w:hAnsiTheme="majorHAnsi" w:cstheme="majorHAnsi"/>
        </w:rPr>
        <w:t xml:space="preserve"> 21</w:t>
      </w:r>
      <w:r w:rsidRPr="00F43C60">
        <w:rPr>
          <w:rFonts w:asciiTheme="majorHAnsi" w:hAnsiTheme="majorHAnsi" w:cstheme="majorHAnsi"/>
        </w:rPr>
        <w:t xml:space="preserve">. Senior Fellow @ AEI; Editor, </w:t>
      </w:r>
      <w:proofErr w:type="spellStart"/>
      <w:r w:rsidRPr="00F43C60">
        <w:rPr>
          <w:rFonts w:asciiTheme="majorHAnsi" w:hAnsiTheme="majorHAnsi" w:cstheme="majorHAnsi"/>
        </w:rPr>
        <w:t>AEIdeas</w:t>
      </w:r>
      <w:proofErr w:type="spellEnd"/>
      <w:r w:rsidRPr="00F43C60">
        <w:rPr>
          <w:rFonts w:asciiTheme="majorHAnsi" w:hAnsiTheme="majorHAnsi" w:cstheme="majorHAnsi"/>
        </w:rPr>
        <w:t xml:space="preserve"> Blog; and DeWitt Wallace Chair "The 21st-century degrowth movement makes the same mistake about human nature as 20th-century socialists". American Enterprise Institute - AEI. 6-28-2021. https://www.aei.org/economics/the-21st-century-degrowth-movement-makes-the-same-mistake-about-human-nature-as-20th-century-socialists/</w:t>
      </w:r>
    </w:p>
    <w:p w14:paraId="2EBE71FF" w14:textId="77777777" w:rsidR="00F43C60" w:rsidRPr="00F43C60" w:rsidRDefault="00F43C60" w:rsidP="00F43C60">
      <w:pPr>
        <w:rPr>
          <w:rFonts w:asciiTheme="majorHAnsi" w:hAnsiTheme="majorHAnsi" w:cstheme="majorHAnsi"/>
          <w:sz w:val="16"/>
        </w:rPr>
      </w:pPr>
      <w:r w:rsidRPr="00F43C60">
        <w:rPr>
          <w:rFonts w:asciiTheme="majorHAnsi" w:hAnsiTheme="majorHAnsi" w:cstheme="majorHAnsi"/>
          <w:sz w:val="16"/>
        </w:rPr>
        <w:t xml:space="preserve">After the collapse of the Soviet Empire, </w:t>
      </w:r>
      <w:r w:rsidRPr="00F43C60">
        <w:rPr>
          <w:rStyle w:val="StyleUnderline"/>
          <w:rFonts w:asciiTheme="majorHAnsi" w:hAnsiTheme="majorHAnsi" w:cstheme="majorHAnsi"/>
        </w:rPr>
        <w:t>Harvard</w:t>
      </w:r>
      <w:r w:rsidRPr="00F43C60">
        <w:rPr>
          <w:rFonts w:asciiTheme="majorHAnsi" w:hAnsiTheme="majorHAnsi" w:cstheme="majorHAnsi"/>
          <w:sz w:val="16"/>
        </w:rPr>
        <w:t xml:space="preserve"> University history </w:t>
      </w:r>
      <w:r w:rsidRPr="00F43C60">
        <w:rPr>
          <w:rStyle w:val="StyleUnderline"/>
          <w:rFonts w:asciiTheme="majorHAnsi" w:hAnsiTheme="majorHAnsi" w:cstheme="majorHAnsi"/>
        </w:rPr>
        <w:t>professor</w:t>
      </w:r>
      <w:r w:rsidRPr="00F43C60">
        <w:rPr>
          <w:rFonts w:asciiTheme="majorHAnsi" w:hAnsiTheme="majorHAnsi" w:cstheme="majorHAnsi"/>
          <w:sz w:val="16"/>
        </w:rPr>
        <w:t xml:space="preserve"> Richard </w:t>
      </w:r>
      <w:r w:rsidRPr="00F43C60">
        <w:rPr>
          <w:rStyle w:val="StyleUnderline"/>
          <w:rFonts w:asciiTheme="majorHAnsi" w:hAnsiTheme="majorHAnsi" w:cstheme="majorHAnsi"/>
        </w:rPr>
        <w:t>Pipes wrote</w:t>
      </w:r>
      <w:r w:rsidRPr="00F43C60">
        <w:rPr>
          <w:rFonts w:asciiTheme="majorHAnsi" w:hAnsiTheme="majorHAnsi" w:cstheme="majorHAnsi"/>
          <w:sz w:val="16"/>
        </w:rPr>
        <w:t xml:space="preserve"> in the essay “Human Nature and the Fall of Communism” that “</w:t>
      </w:r>
      <w:r w:rsidRPr="00F43C60">
        <w:rPr>
          <w:rStyle w:val="StyleUnderline"/>
          <w:rFonts w:asciiTheme="majorHAnsi" w:hAnsiTheme="majorHAnsi" w:cstheme="majorHAnsi"/>
        </w:rPr>
        <w:t xml:space="preserve">a </w:t>
      </w:r>
      <w:r w:rsidRPr="00F43C60">
        <w:rPr>
          <w:rStyle w:val="StyleUnderline"/>
          <w:rFonts w:asciiTheme="majorHAnsi" w:hAnsiTheme="majorHAnsi" w:cstheme="majorHAnsi"/>
          <w:highlight w:val="cyan"/>
        </w:rPr>
        <w:t>government that monopolizes</w:t>
      </w:r>
      <w:r w:rsidRPr="00F43C60">
        <w:rPr>
          <w:rStyle w:val="StyleUnderline"/>
          <w:rFonts w:asciiTheme="majorHAnsi" w:hAnsiTheme="majorHAnsi" w:cstheme="majorHAnsi"/>
        </w:rPr>
        <w:t xml:space="preserve"> a nation’s </w:t>
      </w:r>
      <w:r w:rsidRPr="00F43C60">
        <w:rPr>
          <w:rStyle w:val="StyleUnderline"/>
          <w:rFonts w:asciiTheme="majorHAnsi" w:hAnsiTheme="majorHAnsi" w:cstheme="majorHAnsi"/>
          <w:highlight w:val="cyan"/>
        </w:rPr>
        <w:t>wealth</w:t>
      </w:r>
      <w:r w:rsidRPr="00F43C60">
        <w:rPr>
          <w:rStyle w:val="StyleUnderline"/>
          <w:rFonts w:asciiTheme="majorHAnsi" w:hAnsiTheme="majorHAnsi" w:cstheme="majorHAnsi"/>
        </w:rPr>
        <w:t xml:space="preserve"> and prohibits its citizens from accumulating any property</w:t>
      </w:r>
      <w:r w:rsidRPr="00F43C60">
        <w:rPr>
          <w:rFonts w:asciiTheme="majorHAnsi" w:hAnsiTheme="majorHAnsi" w:cstheme="majorHAnsi"/>
          <w:sz w:val="16"/>
        </w:rPr>
        <w:t xml:space="preserve"> beyond mere personal effects </w:t>
      </w:r>
      <w:r w:rsidRPr="00F43C60">
        <w:rPr>
          <w:rStyle w:val="Emphasis"/>
          <w:rFonts w:asciiTheme="majorHAnsi" w:hAnsiTheme="majorHAnsi" w:cstheme="majorHAnsi"/>
          <w:highlight w:val="cyan"/>
        </w:rPr>
        <w:t>ensures its</w:t>
      </w:r>
      <w:r w:rsidRPr="00F43C60">
        <w:rPr>
          <w:rStyle w:val="Emphasis"/>
          <w:rFonts w:asciiTheme="majorHAnsi" w:hAnsiTheme="majorHAnsi" w:cstheme="majorHAnsi"/>
        </w:rPr>
        <w:t xml:space="preserve"> own </w:t>
      </w:r>
      <w:r w:rsidRPr="00F43C60">
        <w:rPr>
          <w:rStyle w:val="Emphasis"/>
          <w:rFonts w:asciiTheme="majorHAnsi" w:hAnsiTheme="majorHAnsi" w:cstheme="majorHAnsi"/>
          <w:highlight w:val="cyan"/>
        </w:rPr>
        <w:t>destruction</w:t>
      </w:r>
      <w:r w:rsidRPr="00F43C60">
        <w:rPr>
          <w:rFonts w:asciiTheme="majorHAnsi" w:hAnsiTheme="majorHAnsi" w:cstheme="majorHAnsi"/>
          <w:sz w:val="16"/>
        </w:rPr>
        <w:t xml:space="preserve"> — </w:t>
      </w:r>
      <w:r w:rsidRPr="00F43C60">
        <w:rPr>
          <w:rStyle w:val="StyleUnderline"/>
          <w:rFonts w:asciiTheme="majorHAnsi" w:hAnsiTheme="majorHAnsi" w:cstheme="majorHAnsi"/>
        </w:rPr>
        <w:t>if not from social or political explosion, then from</w:t>
      </w:r>
      <w:r w:rsidRPr="00F43C60">
        <w:rPr>
          <w:rFonts w:asciiTheme="majorHAnsi" w:hAnsiTheme="majorHAnsi" w:cstheme="majorHAnsi"/>
          <w:sz w:val="16"/>
        </w:rPr>
        <w:t xml:space="preserve"> chronic </w:t>
      </w:r>
      <w:r w:rsidRPr="00F43C60">
        <w:rPr>
          <w:rStyle w:val="StyleUnderline"/>
          <w:rFonts w:asciiTheme="majorHAnsi" w:hAnsiTheme="majorHAnsi" w:cstheme="majorHAnsi"/>
        </w:rPr>
        <w:t>apathy, the sociopolitical equivalent of</w:t>
      </w:r>
      <w:r w:rsidRPr="00F43C60">
        <w:rPr>
          <w:rFonts w:asciiTheme="majorHAnsi" w:hAnsiTheme="majorHAnsi" w:cstheme="majorHAnsi"/>
          <w:sz w:val="16"/>
        </w:rPr>
        <w:t xml:space="preserve"> pernicious </w:t>
      </w:r>
      <w:r w:rsidRPr="00F43C60">
        <w:rPr>
          <w:rStyle w:val="StyleUnderline"/>
          <w:rFonts w:asciiTheme="majorHAnsi" w:hAnsiTheme="majorHAnsi" w:cstheme="majorHAnsi"/>
        </w:rPr>
        <w:t>anemia</w:t>
      </w:r>
      <w:r w:rsidRPr="00F43C60">
        <w:rPr>
          <w:rFonts w:asciiTheme="majorHAnsi" w:hAnsiTheme="majorHAnsi" w:cstheme="majorHAnsi"/>
          <w:sz w:val="16"/>
        </w:rPr>
        <w:t>.”</w:t>
      </w:r>
    </w:p>
    <w:p w14:paraId="5B280E6A" w14:textId="77777777" w:rsidR="00F43C60" w:rsidRPr="00F43C60" w:rsidRDefault="00F43C60" w:rsidP="00F43C60">
      <w:pPr>
        <w:rPr>
          <w:rFonts w:asciiTheme="majorHAnsi" w:hAnsiTheme="majorHAnsi" w:cstheme="majorHAnsi"/>
          <w:sz w:val="16"/>
        </w:rPr>
      </w:pPr>
      <w:r w:rsidRPr="00F43C60">
        <w:rPr>
          <w:rFonts w:asciiTheme="majorHAnsi" w:hAnsiTheme="majorHAnsi" w:cstheme="majorHAnsi"/>
          <w:sz w:val="16"/>
        </w:rPr>
        <w:t xml:space="preserve">In other words, </w:t>
      </w:r>
      <w:r w:rsidRPr="00F43C60">
        <w:rPr>
          <w:rStyle w:val="StyleUnderline"/>
          <w:rFonts w:asciiTheme="majorHAnsi" w:hAnsiTheme="majorHAnsi" w:cstheme="majorHAnsi"/>
        </w:rPr>
        <w:t xml:space="preserve">the </w:t>
      </w:r>
      <w:r w:rsidRPr="00F43C60">
        <w:rPr>
          <w:rStyle w:val="StyleUnderline"/>
          <w:rFonts w:asciiTheme="majorHAnsi" w:hAnsiTheme="majorHAnsi" w:cstheme="majorHAnsi"/>
          <w:highlight w:val="cyan"/>
        </w:rPr>
        <w:t>Marxist-Leninist</w:t>
      </w:r>
      <w:r w:rsidRPr="00F43C60">
        <w:rPr>
          <w:rFonts w:asciiTheme="majorHAnsi" w:hAnsiTheme="majorHAnsi" w:cstheme="majorHAnsi"/>
          <w:sz w:val="16"/>
        </w:rPr>
        <w:t xml:space="preserve"> socialist notion that humanity was a blank slate upon which the Communist Party would write and thus create a </w:t>
      </w:r>
      <w:r w:rsidRPr="00F43C60">
        <w:rPr>
          <w:rStyle w:val="StyleUnderline"/>
          <w:rFonts w:asciiTheme="majorHAnsi" w:hAnsiTheme="majorHAnsi" w:cstheme="majorHAnsi"/>
          <w:highlight w:val="cyan"/>
        </w:rPr>
        <w:t xml:space="preserve">New Soviet Man was </w:t>
      </w:r>
      <w:r w:rsidRPr="00F43C60">
        <w:rPr>
          <w:rStyle w:val="Emphasis"/>
          <w:rFonts w:asciiTheme="majorHAnsi" w:hAnsiTheme="majorHAnsi" w:cstheme="majorHAnsi"/>
          <w:highlight w:val="cyan"/>
        </w:rPr>
        <w:t>doomed to failure</w:t>
      </w:r>
      <w:r w:rsidRPr="00F43C60">
        <w:rPr>
          <w:rStyle w:val="StyleUnderline"/>
          <w:rFonts w:asciiTheme="majorHAnsi" w:hAnsiTheme="majorHAnsi" w:cstheme="majorHAnsi"/>
          <w:highlight w:val="cyan"/>
        </w:rPr>
        <w:t xml:space="preserve">. </w:t>
      </w:r>
      <w:r w:rsidRPr="00F43C60">
        <w:rPr>
          <w:rStyle w:val="StyleUnderline"/>
          <w:rFonts w:asciiTheme="majorHAnsi" w:hAnsiTheme="majorHAnsi" w:cstheme="majorHAnsi"/>
        </w:rPr>
        <w:t>It ignored</w:t>
      </w:r>
      <w:r w:rsidRPr="00F43C60">
        <w:rPr>
          <w:rFonts w:asciiTheme="majorHAnsi" w:hAnsiTheme="majorHAnsi" w:cstheme="majorHAnsi"/>
          <w:sz w:val="16"/>
        </w:rPr>
        <w:t xml:space="preserve"> both the reality of </w:t>
      </w:r>
      <w:r w:rsidRPr="00F43C60">
        <w:rPr>
          <w:rStyle w:val="Emphasis"/>
          <w:rFonts w:asciiTheme="majorHAnsi" w:hAnsiTheme="majorHAnsi" w:cstheme="majorHAnsi"/>
        </w:rPr>
        <w:t>human nature</w:t>
      </w:r>
      <w:r w:rsidRPr="00F43C60">
        <w:rPr>
          <w:rStyle w:val="StyleUnderline"/>
          <w:rFonts w:asciiTheme="majorHAnsi" w:hAnsiTheme="majorHAnsi" w:cstheme="majorHAnsi"/>
        </w:rPr>
        <w:t xml:space="preserve"> and its resilience</w:t>
      </w:r>
      <w:r w:rsidRPr="00F43C60">
        <w:rPr>
          <w:rFonts w:asciiTheme="majorHAnsi" w:hAnsiTheme="majorHAnsi" w:cstheme="majorHAnsi"/>
          <w:sz w:val="16"/>
        </w:rPr>
        <w:t xml:space="preserve">. Indeed, </w:t>
      </w:r>
      <w:r w:rsidRPr="00F43C60">
        <w:rPr>
          <w:rStyle w:val="StyleUnderline"/>
          <w:rFonts w:asciiTheme="majorHAnsi" w:hAnsiTheme="majorHAnsi" w:cstheme="majorHAnsi"/>
        </w:rPr>
        <w:t xml:space="preserve">the </w:t>
      </w:r>
      <w:r w:rsidRPr="00F43C60">
        <w:rPr>
          <w:rStyle w:val="StyleUnderline"/>
          <w:rFonts w:asciiTheme="majorHAnsi" w:hAnsiTheme="majorHAnsi" w:cstheme="majorHAnsi"/>
          <w:highlight w:val="cyan"/>
        </w:rPr>
        <w:t>result</w:t>
      </w:r>
      <w:r w:rsidRPr="00F43C60">
        <w:rPr>
          <w:rFonts w:asciiTheme="majorHAnsi" w:hAnsiTheme="majorHAnsi" w:cstheme="majorHAnsi"/>
          <w:sz w:val="16"/>
        </w:rPr>
        <w:t xml:space="preserve"> in Soviet Russia </w:t>
      </w:r>
      <w:r w:rsidRPr="00F43C60">
        <w:rPr>
          <w:rStyle w:val="StyleUnderline"/>
          <w:rFonts w:asciiTheme="majorHAnsi" w:hAnsiTheme="majorHAnsi" w:cstheme="majorHAnsi"/>
          <w:highlight w:val="cyan"/>
        </w:rPr>
        <w:t>was</w:t>
      </w:r>
      <w:r w:rsidRPr="00F43C60">
        <w:rPr>
          <w:rFonts w:asciiTheme="majorHAnsi" w:hAnsiTheme="majorHAnsi" w:cstheme="majorHAnsi"/>
          <w:sz w:val="16"/>
        </w:rPr>
        <w:t xml:space="preserve"> an economy marked by </w:t>
      </w:r>
      <w:r w:rsidRPr="00F43C60">
        <w:rPr>
          <w:rStyle w:val="Emphasis"/>
          <w:rFonts w:asciiTheme="majorHAnsi" w:hAnsiTheme="majorHAnsi" w:cstheme="majorHAnsi"/>
        </w:rPr>
        <w:t xml:space="preserve">apathy and </w:t>
      </w:r>
      <w:r w:rsidRPr="00F43C60">
        <w:rPr>
          <w:rStyle w:val="Emphasis"/>
          <w:rFonts w:asciiTheme="majorHAnsi" w:hAnsiTheme="majorHAnsi" w:cstheme="majorHAnsi"/>
          <w:highlight w:val="cyan"/>
        </w:rPr>
        <w:t>stagnation</w:t>
      </w:r>
      <w:r w:rsidRPr="00F43C60">
        <w:rPr>
          <w:rFonts w:asciiTheme="majorHAnsi" w:hAnsiTheme="majorHAnsi" w:cstheme="majorHAnsi"/>
          <w:sz w:val="16"/>
        </w:rPr>
        <w:t xml:space="preserve">, and a society marked by corruption and repression. Again, Pipes: </w:t>
      </w:r>
    </w:p>
    <w:p w14:paraId="2ABDDCFD" w14:textId="77777777" w:rsidR="00F43C60" w:rsidRPr="00F43C60" w:rsidRDefault="00F43C60" w:rsidP="00F43C60">
      <w:pPr>
        <w:ind w:left="720"/>
        <w:rPr>
          <w:rStyle w:val="StyleUnderline"/>
          <w:rFonts w:asciiTheme="majorHAnsi" w:hAnsiTheme="majorHAnsi" w:cstheme="majorHAnsi"/>
        </w:rPr>
      </w:pPr>
      <w:r w:rsidRPr="00F43C60">
        <w:rPr>
          <w:rStyle w:val="StyleUnderline"/>
          <w:rFonts w:asciiTheme="majorHAnsi" w:hAnsiTheme="majorHAnsi" w:cstheme="majorHAnsi"/>
        </w:rPr>
        <w:t>The Communists wanted their citizens to give up</w:t>
      </w:r>
      <w:r w:rsidRPr="00F43C60">
        <w:rPr>
          <w:rFonts w:asciiTheme="majorHAnsi" w:hAnsiTheme="majorHAnsi" w:cstheme="majorHAnsi"/>
          <w:sz w:val="16"/>
        </w:rPr>
        <w:t xml:space="preserve">, along with private property, personal </w:t>
      </w:r>
      <w:r w:rsidRPr="00F43C60">
        <w:rPr>
          <w:rStyle w:val="Emphasis"/>
          <w:rFonts w:asciiTheme="majorHAnsi" w:hAnsiTheme="majorHAnsi" w:cstheme="majorHAnsi"/>
        </w:rPr>
        <w:t>ambitions</w:t>
      </w:r>
      <w:r w:rsidRPr="00F43C60">
        <w:rPr>
          <w:rFonts w:asciiTheme="majorHAnsi" w:hAnsiTheme="majorHAnsi" w:cstheme="majorHAnsi"/>
          <w:sz w:val="16"/>
        </w:rPr>
        <w:t xml:space="preserve">, </w:t>
      </w:r>
      <w:r w:rsidRPr="00F43C60">
        <w:rPr>
          <w:rStyle w:val="StyleUnderline"/>
          <w:rFonts w:asciiTheme="majorHAnsi" w:hAnsiTheme="majorHAnsi" w:cstheme="majorHAnsi"/>
        </w:rPr>
        <w:t>and</w:t>
      </w:r>
      <w:r w:rsidRPr="00F43C60">
        <w:rPr>
          <w:rFonts w:asciiTheme="majorHAnsi" w:hAnsiTheme="majorHAnsi" w:cstheme="majorHAnsi"/>
          <w:sz w:val="16"/>
        </w:rPr>
        <w:t xml:space="preserve"> to </w:t>
      </w:r>
      <w:r w:rsidRPr="00F43C60">
        <w:rPr>
          <w:rStyle w:val="StyleUnderline"/>
          <w:rFonts w:asciiTheme="majorHAnsi" w:hAnsiTheme="majorHAnsi" w:cstheme="majorHAnsi"/>
        </w:rPr>
        <w:t xml:space="preserve">dedicate themselves wholly to the </w:t>
      </w:r>
      <w:r w:rsidRPr="00F43C60">
        <w:rPr>
          <w:rStyle w:val="Emphasis"/>
          <w:rFonts w:asciiTheme="majorHAnsi" w:hAnsiTheme="majorHAnsi" w:cstheme="majorHAnsi"/>
        </w:rPr>
        <w:t>collective</w:t>
      </w:r>
      <w:r w:rsidRPr="00F43C60">
        <w:rPr>
          <w:rFonts w:asciiTheme="majorHAnsi" w:hAnsiTheme="majorHAnsi" w:cstheme="majorHAnsi"/>
          <w:sz w:val="16"/>
        </w:rPr>
        <w:t xml:space="preserve"> good. </w:t>
      </w:r>
      <w:r w:rsidRPr="00F43C60">
        <w:rPr>
          <w:rStyle w:val="StyleUnderline"/>
          <w:rFonts w:asciiTheme="majorHAnsi" w:hAnsiTheme="majorHAnsi" w:cstheme="majorHAnsi"/>
        </w:rPr>
        <w:t>This aspiration has proven very difficult</w:t>
      </w:r>
      <w:r w:rsidRPr="00F43C60">
        <w:rPr>
          <w:rFonts w:asciiTheme="majorHAnsi" w:hAnsiTheme="majorHAnsi" w:cstheme="majorHAnsi"/>
          <w:sz w:val="16"/>
        </w:rPr>
        <w:t xml:space="preserve"> to realize, even in small utopian communities composed of idealistic volunteers. </w:t>
      </w:r>
      <w:r w:rsidRPr="00F43C60">
        <w:rPr>
          <w:rStyle w:val="Emphasis"/>
          <w:rFonts w:asciiTheme="majorHAnsi" w:hAnsiTheme="majorHAnsi" w:cstheme="majorHAnsi"/>
          <w:highlight w:val="cyan"/>
        </w:rPr>
        <w:t>It was utterly unattainable in a vast empire</w:t>
      </w:r>
      <w:r w:rsidRPr="00F43C60">
        <w:rPr>
          <w:rFonts w:asciiTheme="majorHAnsi" w:hAnsiTheme="majorHAnsi" w:cstheme="majorHAnsi"/>
          <w:sz w:val="16"/>
        </w:rPr>
        <w:t xml:space="preserve"> held together by force. </w:t>
      </w:r>
      <w:r w:rsidRPr="00F43C60">
        <w:rPr>
          <w:rStyle w:val="StyleUnderline"/>
          <w:rFonts w:asciiTheme="majorHAnsi" w:hAnsiTheme="majorHAnsi" w:cstheme="majorHAnsi"/>
        </w:rPr>
        <w:t xml:space="preserve">Rather than devote themselves 100 percent to the good of all, the vast </w:t>
      </w:r>
      <w:r w:rsidRPr="00F43C60">
        <w:rPr>
          <w:rStyle w:val="StyleUnderline"/>
          <w:rFonts w:asciiTheme="majorHAnsi" w:hAnsiTheme="majorHAnsi" w:cstheme="majorHAnsi"/>
          <w:highlight w:val="cyan"/>
        </w:rPr>
        <w:t>majority</w:t>
      </w:r>
      <w:r w:rsidRPr="00F43C60">
        <w:rPr>
          <w:rFonts w:asciiTheme="majorHAnsi" w:hAnsiTheme="majorHAnsi" w:cstheme="majorHAnsi"/>
          <w:sz w:val="16"/>
        </w:rPr>
        <w:t xml:space="preserve"> of Soviet citizens </w:t>
      </w:r>
      <w:r w:rsidRPr="00F43C60">
        <w:rPr>
          <w:rStyle w:val="StyleUnderline"/>
          <w:rFonts w:asciiTheme="majorHAnsi" w:hAnsiTheme="majorHAnsi" w:cstheme="majorHAnsi"/>
          <w:highlight w:val="cyan"/>
        </w:rPr>
        <w:t>dedicated themselves</w:t>
      </w:r>
      <w:r w:rsidRPr="00F43C60">
        <w:rPr>
          <w:rStyle w:val="StyleUnderline"/>
          <w:rFonts w:asciiTheme="majorHAnsi" w:hAnsiTheme="majorHAnsi" w:cstheme="majorHAnsi"/>
        </w:rPr>
        <w:t xml:space="preserve"> 100 percent </w:t>
      </w:r>
      <w:r w:rsidRPr="00F43C60">
        <w:rPr>
          <w:rStyle w:val="StyleUnderline"/>
          <w:rFonts w:asciiTheme="majorHAnsi" w:hAnsiTheme="majorHAnsi" w:cstheme="majorHAnsi"/>
          <w:highlight w:val="cyan"/>
        </w:rPr>
        <w:t>to</w:t>
      </w:r>
      <w:r w:rsidRPr="00F43C60">
        <w:rPr>
          <w:rStyle w:val="StyleUnderline"/>
          <w:rFonts w:asciiTheme="majorHAnsi" w:hAnsiTheme="majorHAnsi" w:cstheme="majorHAnsi"/>
        </w:rPr>
        <w:t xml:space="preserve"> their </w:t>
      </w:r>
      <w:r w:rsidRPr="00F43C60">
        <w:rPr>
          <w:rStyle w:val="Emphasis"/>
          <w:rFonts w:asciiTheme="majorHAnsi" w:hAnsiTheme="majorHAnsi" w:cstheme="majorHAnsi"/>
          <w:highlight w:val="cyan"/>
        </w:rPr>
        <w:t>private welfare</w:t>
      </w:r>
      <w:r w:rsidRPr="00F43C60">
        <w:rPr>
          <w:rStyle w:val="StyleUnderline"/>
          <w:rFonts w:asciiTheme="majorHAnsi" w:hAnsiTheme="majorHAnsi" w:cstheme="majorHAnsi"/>
          <w:highlight w:val="cyan"/>
        </w:rPr>
        <w:t>.</w:t>
      </w:r>
      <w:r w:rsidRPr="00F43C60">
        <w:rPr>
          <w:rStyle w:val="StyleUnderline"/>
          <w:rFonts w:asciiTheme="majorHAnsi" w:hAnsiTheme="majorHAnsi" w:cstheme="majorHAnsi"/>
        </w:rPr>
        <w:t xml:space="preserve"> To members of the elite, the regime was an inexhaustible cornucopia that they skimmed mercilessly. Ordinary citizens</w:t>
      </w:r>
      <w:r w:rsidRPr="00F43C60">
        <w:rPr>
          <w:rFonts w:asciiTheme="majorHAnsi" w:hAnsiTheme="majorHAnsi" w:cstheme="majorHAnsi"/>
          <w:sz w:val="16"/>
        </w:rPr>
        <w:t xml:space="preserve"> interpreted the nationalization of all assets to mean that they </w:t>
      </w:r>
      <w:r w:rsidRPr="00F43C60">
        <w:rPr>
          <w:rStyle w:val="StyleUnderline"/>
          <w:rFonts w:asciiTheme="majorHAnsi" w:hAnsiTheme="majorHAnsi" w:cstheme="majorHAnsi"/>
        </w:rPr>
        <w:t>had no stake in the country, since it belonged to someone else: since “they” owned it, let “them” take care of it.</w:t>
      </w:r>
      <w:r w:rsidRPr="00F43C60">
        <w:rPr>
          <w:rFonts w:asciiTheme="majorHAnsi" w:hAnsiTheme="majorHAnsi" w:cstheme="majorHAnsi"/>
          <w:sz w:val="16"/>
        </w:rPr>
        <w:t xml:space="preserve"> As a Soviet joke had it, “</w:t>
      </w:r>
      <w:r w:rsidRPr="00F43C60">
        <w:rPr>
          <w:rStyle w:val="StyleUnderline"/>
          <w:rFonts w:asciiTheme="majorHAnsi" w:hAnsiTheme="majorHAnsi" w:cstheme="majorHAnsi"/>
        </w:rPr>
        <w:t>They pretend to pay</w:t>
      </w:r>
      <w:r w:rsidRPr="00F43C60">
        <w:rPr>
          <w:rFonts w:asciiTheme="majorHAnsi" w:hAnsiTheme="majorHAnsi" w:cstheme="majorHAnsi"/>
          <w:sz w:val="16"/>
        </w:rPr>
        <w:t xml:space="preserve"> us; </w:t>
      </w:r>
      <w:r w:rsidRPr="00F43C60">
        <w:rPr>
          <w:rStyle w:val="StyleUnderline"/>
          <w:rFonts w:asciiTheme="majorHAnsi" w:hAnsiTheme="majorHAnsi" w:cstheme="majorHAnsi"/>
        </w:rPr>
        <w:t xml:space="preserve">we pretend to work.” Such attitudes resulted in a </w:t>
      </w:r>
      <w:r w:rsidRPr="00F43C60">
        <w:rPr>
          <w:rStyle w:val="Emphasis"/>
          <w:rFonts w:asciiTheme="majorHAnsi" w:hAnsiTheme="majorHAnsi" w:cstheme="majorHAnsi"/>
        </w:rPr>
        <w:t>progressive alienation of the citizenry from the body politic</w:t>
      </w:r>
      <w:r w:rsidRPr="00F43C60">
        <w:rPr>
          <w:rStyle w:val="StyleUnderline"/>
          <w:rFonts w:asciiTheme="majorHAnsi" w:hAnsiTheme="majorHAnsi" w:cstheme="majorHAnsi"/>
        </w:rPr>
        <w:t>.</w:t>
      </w:r>
    </w:p>
    <w:p w14:paraId="50D39FA4" w14:textId="77777777" w:rsidR="00F43C60" w:rsidRPr="00F43C60" w:rsidRDefault="00F43C60" w:rsidP="00F43C60">
      <w:pPr>
        <w:rPr>
          <w:rFonts w:asciiTheme="majorHAnsi" w:hAnsiTheme="majorHAnsi" w:cstheme="majorHAnsi"/>
          <w:sz w:val="16"/>
        </w:rPr>
      </w:pPr>
      <w:r w:rsidRPr="00F43C60">
        <w:rPr>
          <w:rStyle w:val="StyleUnderline"/>
          <w:rFonts w:asciiTheme="majorHAnsi" w:hAnsiTheme="majorHAnsi" w:cstheme="majorHAnsi"/>
        </w:rPr>
        <w:t xml:space="preserve">Another </w:t>
      </w:r>
      <w:r w:rsidRPr="00F43C60">
        <w:rPr>
          <w:rStyle w:val="StyleUnderline"/>
          <w:rFonts w:asciiTheme="majorHAnsi" w:hAnsiTheme="majorHAnsi" w:cstheme="majorHAnsi"/>
          <w:highlight w:val="cyan"/>
        </w:rPr>
        <w:t>anti-cap</w:t>
      </w:r>
      <w:r w:rsidRPr="00F43C60">
        <w:rPr>
          <w:rStyle w:val="StyleUnderline"/>
          <w:rFonts w:asciiTheme="majorHAnsi" w:hAnsiTheme="majorHAnsi" w:cstheme="majorHAnsi"/>
        </w:rPr>
        <w:t>italist</w:t>
      </w:r>
      <w:r w:rsidRPr="00F43C60">
        <w:rPr>
          <w:rStyle w:val="StyleUnderline"/>
          <w:rFonts w:asciiTheme="majorHAnsi" w:hAnsiTheme="majorHAnsi" w:cstheme="majorHAnsi"/>
          <w:highlight w:val="cyan"/>
        </w:rPr>
        <w:t xml:space="preserve"> movement</w:t>
      </w:r>
      <w:r w:rsidRPr="00F43C60">
        <w:rPr>
          <w:rFonts w:asciiTheme="majorHAnsi" w:hAnsiTheme="majorHAnsi" w:cstheme="majorHAnsi"/>
          <w:sz w:val="16"/>
        </w:rPr>
        <w:t xml:space="preserve"> also </w:t>
      </w:r>
      <w:r w:rsidRPr="00F43C60">
        <w:rPr>
          <w:rStyle w:val="StyleUnderline"/>
          <w:rFonts w:asciiTheme="majorHAnsi" w:hAnsiTheme="majorHAnsi" w:cstheme="majorHAnsi"/>
          <w:highlight w:val="cyan"/>
        </w:rPr>
        <w:t xml:space="preserve">suffers from a </w:t>
      </w:r>
      <w:r w:rsidRPr="00F43C60">
        <w:rPr>
          <w:rStyle w:val="Emphasis"/>
          <w:rFonts w:asciiTheme="majorHAnsi" w:hAnsiTheme="majorHAnsi" w:cstheme="majorHAnsi"/>
          <w:highlight w:val="cyan"/>
        </w:rPr>
        <w:t>misunderstanding of human nature</w:t>
      </w:r>
      <w:r w:rsidRPr="00F43C60">
        <w:rPr>
          <w:rFonts w:asciiTheme="majorHAnsi" w:hAnsiTheme="majorHAnsi" w:cstheme="majorHAnsi"/>
          <w:sz w:val="16"/>
        </w:rPr>
        <w:t xml:space="preserve">: the </w:t>
      </w:r>
      <w:proofErr w:type="spellStart"/>
      <w:r w:rsidRPr="00F43C60">
        <w:rPr>
          <w:rStyle w:val="StyleUnderline"/>
          <w:rFonts w:asciiTheme="majorHAnsi" w:hAnsiTheme="majorHAnsi" w:cstheme="majorHAnsi"/>
          <w:highlight w:val="cyan"/>
        </w:rPr>
        <w:t>degrowthers</w:t>
      </w:r>
      <w:proofErr w:type="spellEnd"/>
      <w:r w:rsidRPr="00F43C60">
        <w:rPr>
          <w:rFonts w:asciiTheme="majorHAnsi" w:hAnsiTheme="majorHAnsi" w:cstheme="majorHAnsi"/>
          <w:sz w:val="16"/>
        </w:rPr>
        <w:t xml:space="preserve"> who decry economic growth as environmentally unsustainable and beneficial only to a sliver of humanity. Of course, </w:t>
      </w:r>
      <w:r w:rsidRPr="00F43C60">
        <w:rPr>
          <w:rStyle w:val="StyleUnderline"/>
          <w:rFonts w:asciiTheme="majorHAnsi" w:hAnsiTheme="majorHAnsi" w:cstheme="majorHAnsi"/>
        </w:rPr>
        <w:t xml:space="preserve">this view </w:t>
      </w:r>
      <w:r w:rsidRPr="00F43C60">
        <w:rPr>
          <w:rStyle w:val="StyleUnderline"/>
          <w:rFonts w:asciiTheme="majorHAnsi" w:hAnsiTheme="majorHAnsi" w:cstheme="majorHAnsi"/>
          <w:highlight w:val="cyan"/>
        </w:rPr>
        <w:t>ignores</w:t>
      </w:r>
      <w:r w:rsidRPr="00F43C60">
        <w:rPr>
          <w:rStyle w:val="StyleUnderline"/>
          <w:rFonts w:asciiTheme="majorHAnsi" w:hAnsiTheme="majorHAnsi" w:cstheme="majorHAnsi"/>
        </w:rPr>
        <w:t xml:space="preserve"> the </w:t>
      </w:r>
      <w:r w:rsidRPr="00F43C60">
        <w:rPr>
          <w:rStyle w:val="Emphasis"/>
          <w:rFonts w:asciiTheme="majorHAnsi" w:hAnsiTheme="majorHAnsi" w:cstheme="majorHAnsi"/>
          <w:highlight w:val="cyan"/>
        </w:rPr>
        <w:t>billions</w:t>
      </w:r>
      <w:r w:rsidRPr="00F43C60">
        <w:rPr>
          <w:rStyle w:val="Emphasis"/>
          <w:rFonts w:asciiTheme="majorHAnsi" w:hAnsiTheme="majorHAnsi" w:cstheme="majorHAnsi"/>
        </w:rPr>
        <w:t xml:space="preserve"> of still quite </w:t>
      </w:r>
      <w:r w:rsidRPr="00F43C60">
        <w:rPr>
          <w:rStyle w:val="Emphasis"/>
          <w:rFonts w:asciiTheme="majorHAnsi" w:hAnsiTheme="majorHAnsi" w:cstheme="majorHAnsi"/>
          <w:highlight w:val="cyan"/>
        </w:rPr>
        <w:t>impoverished</w:t>
      </w:r>
      <w:r w:rsidRPr="00F43C60">
        <w:rPr>
          <w:rStyle w:val="Emphasis"/>
          <w:rFonts w:asciiTheme="majorHAnsi" w:hAnsiTheme="majorHAnsi" w:cstheme="majorHAnsi"/>
        </w:rPr>
        <w:t xml:space="preserve"> humans</w:t>
      </w:r>
      <w:r w:rsidRPr="00F43C60">
        <w:rPr>
          <w:rStyle w:val="StyleUnderline"/>
          <w:rFonts w:asciiTheme="majorHAnsi" w:hAnsiTheme="majorHAnsi" w:cstheme="majorHAnsi"/>
        </w:rPr>
        <w:t xml:space="preserve"> </w:t>
      </w:r>
      <w:r w:rsidRPr="00F43C60">
        <w:rPr>
          <w:rStyle w:val="StyleUnderline"/>
          <w:rFonts w:asciiTheme="majorHAnsi" w:hAnsiTheme="majorHAnsi" w:cstheme="majorHAnsi"/>
          <w:highlight w:val="cyan"/>
        </w:rPr>
        <w:t>who would</w:t>
      </w:r>
      <w:r w:rsidRPr="00F43C60">
        <w:rPr>
          <w:rStyle w:val="StyleUnderline"/>
          <w:rFonts w:asciiTheme="majorHAnsi" w:hAnsiTheme="majorHAnsi" w:cstheme="majorHAnsi"/>
        </w:rPr>
        <w:t xml:space="preserve"> like to live </w:t>
      </w:r>
      <w:r w:rsidRPr="00F43C60">
        <w:rPr>
          <w:rStyle w:val="StyleUnderline"/>
          <w:rFonts w:asciiTheme="majorHAnsi" w:hAnsiTheme="majorHAnsi" w:cstheme="majorHAnsi"/>
          <w:highlight w:val="cyan"/>
        </w:rPr>
        <w:t>like</w:t>
      </w:r>
      <w:r w:rsidRPr="00F43C60">
        <w:rPr>
          <w:rStyle w:val="StyleUnderline"/>
          <w:rFonts w:asciiTheme="majorHAnsi" w:hAnsiTheme="majorHAnsi" w:cstheme="majorHAnsi"/>
        </w:rPr>
        <w:t xml:space="preserve"> those in </w:t>
      </w:r>
      <w:r w:rsidRPr="00F43C60">
        <w:rPr>
          <w:rStyle w:val="StyleUnderline"/>
          <w:rFonts w:asciiTheme="majorHAnsi" w:hAnsiTheme="majorHAnsi" w:cstheme="majorHAnsi"/>
          <w:highlight w:val="cyan"/>
        </w:rPr>
        <w:t>OECD countries</w:t>
      </w:r>
      <w:r w:rsidRPr="00F43C60">
        <w:rPr>
          <w:rFonts w:asciiTheme="majorHAnsi" w:hAnsiTheme="majorHAnsi" w:cstheme="majorHAnsi"/>
          <w:sz w:val="16"/>
        </w:rPr>
        <w:t xml:space="preserve">. And then there’s </w:t>
      </w:r>
      <w:r w:rsidRPr="00F43C60">
        <w:rPr>
          <w:rStyle w:val="StyleUnderline"/>
          <w:rFonts w:asciiTheme="majorHAnsi" w:hAnsiTheme="majorHAnsi" w:cstheme="majorHAnsi"/>
        </w:rPr>
        <w:t>those</w:t>
      </w:r>
      <w:r w:rsidRPr="00F43C60">
        <w:rPr>
          <w:rFonts w:asciiTheme="majorHAnsi" w:hAnsiTheme="majorHAnsi" w:cstheme="majorHAnsi"/>
          <w:sz w:val="16"/>
        </w:rPr>
        <w:t xml:space="preserve"> of us who currently live </w:t>
      </w:r>
      <w:r w:rsidRPr="00F43C60">
        <w:rPr>
          <w:rStyle w:val="StyleUnderline"/>
          <w:rFonts w:asciiTheme="majorHAnsi" w:hAnsiTheme="majorHAnsi" w:cstheme="majorHAnsi"/>
        </w:rPr>
        <w:t>in rich countries</w:t>
      </w:r>
      <w:r w:rsidRPr="00F43C60">
        <w:rPr>
          <w:rFonts w:asciiTheme="majorHAnsi" w:hAnsiTheme="majorHAnsi" w:cstheme="majorHAnsi"/>
          <w:sz w:val="16"/>
        </w:rPr>
        <w:t xml:space="preserve"> and also </w:t>
      </w:r>
      <w:r w:rsidRPr="00F43C60">
        <w:rPr>
          <w:rStyle w:val="StyleUnderline"/>
          <w:rFonts w:asciiTheme="majorHAnsi" w:hAnsiTheme="majorHAnsi" w:cstheme="majorHAnsi"/>
        </w:rPr>
        <w:t xml:space="preserve">would like </w:t>
      </w:r>
      <w:r w:rsidRPr="00F43C60">
        <w:rPr>
          <w:rStyle w:val="Emphasis"/>
          <w:rFonts w:asciiTheme="majorHAnsi" w:hAnsiTheme="majorHAnsi" w:cstheme="majorHAnsi"/>
        </w:rPr>
        <w:t>higher incomes</w:t>
      </w:r>
      <w:r w:rsidRPr="00F43C60">
        <w:rPr>
          <w:rFonts w:asciiTheme="majorHAnsi" w:hAnsiTheme="majorHAnsi" w:cstheme="majorHAnsi"/>
          <w:sz w:val="16"/>
        </w:rPr>
        <w:t xml:space="preserve"> to acquire new goods, services, experiences, and opportunities. But </w:t>
      </w:r>
      <w:r w:rsidRPr="00F43C60">
        <w:rPr>
          <w:rStyle w:val="StyleUnderline"/>
          <w:rFonts w:asciiTheme="majorHAnsi" w:hAnsiTheme="majorHAnsi" w:cstheme="majorHAnsi"/>
        </w:rPr>
        <w:t>don’t we</w:t>
      </w:r>
      <w:r w:rsidRPr="00F43C60">
        <w:rPr>
          <w:rFonts w:asciiTheme="majorHAnsi" w:hAnsiTheme="majorHAnsi" w:cstheme="majorHAnsi"/>
          <w:sz w:val="16"/>
        </w:rPr>
        <w:t xml:space="preserve"> in rich countries already </w:t>
      </w:r>
      <w:r w:rsidRPr="00F43C60">
        <w:rPr>
          <w:rStyle w:val="StyleUnderline"/>
          <w:rFonts w:asciiTheme="majorHAnsi" w:hAnsiTheme="majorHAnsi" w:cstheme="majorHAnsi"/>
        </w:rPr>
        <w:t>have enough? Wouldn’t we be fine with stagnation</w:t>
      </w:r>
      <w:r w:rsidRPr="00F43C60">
        <w:rPr>
          <w:rFonts w:asciiTheme="majorHAnsi" w:hAnsiTheme="majorHAnsi" w:cstheme="majorHAnsi"/>
          <w:sz w:val="16"/>
        </w:rPr>
        <w:t xml:space="preserve"> or even a bit less? </w:t>
      </w:r>
      <w:proofErr w:type="gramStart"/>
      <w:r w:rsidRPr="00F43C60">
        <w:rPr>
          <w:rFonts w:asciiTheme="majorHAnsi" w:hAnsiTheme="majorHAnsi" w:cstheme="majorHAnsi"/>
          <w:sz w:val="16"/>
        </w:rPr>
        <w:t>Certainly</w:t>
      </w:r>
      <w:proofErr w:type="gramEnd"/>
      <w:r w:rsidRPr="00F43C60">
        <w:rPr>
          <w:rFonts w:asciiTheme="majorHAnsi" w:hAnsiTheme="majorHAnsi" w:cstheme="majorHAnsi"/>
          <w:sz w:val="16"/>
        </w:rPr>
        <w:t xml:space="preserve"> anyone having lived through the slow post-financial crisis economy should know better than to even pose such questions. I would also point to this telling example from economist </w:t>
      </w:r>
      <w:proofErr w:type="spellStart"/>
      <w:r w:rsidRPr="00F43C60">
        <w:rPr>
          <w:rFonts w:asciiTheme="majorHAnsi" w:hAnsiTheme="majorHAnsi" w:cstheme="majorHAnsi"/>
          <w:sz w:val="16"/>
        </w:rPr>
        <w:t>Branko</w:t>
      </w:r>
      <w:proofErr w:type="spellEnd"/>
      <w:r w:rsidRPr="00F43C60">
        <w:rPr>
          <w:rFonts w:asciiTheme="majorHAnsi" w:hAnsiTheme="majorHAnsi" w:cstheme="majorHAnsi"/>
          <w:sz w:val="16"/>
        </w:rPr>
        <w:t xml:space="preserve"> Milanovic’s newsletter:</w:t>
      </w:r>
    </w:p>
    <w:p w14:paraId="61A0263A" w14:textId="77777777" w:rsidR="00F43C60" w:rsidRPr="00F43C60" w:rsidRDefault="00F43C60" w:rsidP="00F43C60">
      <w:pPr>
        <w:ind w:left="720"/>
        <w:rPr>
          <w:rFonts w:asciiTheme="majorHAnsi" w:hAnsiTheme="majorHAnsi" w:cstheme="majorHAnsi"/>
          <w:sz w:val="16"/>
        </w:rPr>
      </w:pPr>
      <w:r w:rsidRPr="00F43C60">
        <w:rPr>
          <w:rFonts w:asciiTheme="majorHAnsi" w:hAnsiTheme="majorHAnsi" w:cstheme="majorHAnsi"/>
          <w:sz w:val="16"/>
        </w:rPr>
        <w:t xml:space="preserve">I think that it could be reasonably argued that no group of people in the history of the world has lived as pleasant lives as today’s Italians. The advantages are well-known: lots of wealth, peace, moderate working hours, strong family and friendship bonds, nice weather, beautiful historical and natural sights, excellent and healthy food. Who then needs to grow? And Italy did not. It has by now stagnated for a generation and while in 1999, its GDP per capita was 3.5 times the world average, it is today 2.5 times. One could say, “it does not matter if people are happy”. But </w:t>
      </w:r>
      <w:r w:rsidRPr="00F43C60">
        <w:rPr>
          <w:rStyle w:val="StyleUnderline"/>
          <w:rFonts w:asciiTheme="majorHAnsi" w:hAnsiTheme="majorHAnsi" w:cstheme="majorHAnsi"/>
        </w:rPr>
        <w:t>the problem is that</w:t>
      </w:r>
      <w:r w:rsidRPr="00F43C60">
        <w:rPr>
          <w:rFonts w:asciiTheme="majorHAnsi" w:hAnsiTheme="majorHAnsi" w:cstheme="majorHAnsi"/>
          <w:sz w:val="16"/>
        </w:rPr>
        <w:t xml:space="preserve">, while superficially people may be happy this Summer as they congregate on the beaches and drink </w:t>
      </w:r>
      <w:proofErr w:type="spellStart"/>
      <w:r w:rsidRPr="00F43C60">
        <w:rPr>
          <w:rFonts w:asciiTheme="majorHAnsi" w:hAnsiTheme="majorHAnsi" w:cstheme="majorHAnsi"/>
          <w:sz w:val="16"/>
        </w:rPr>
        <w:t>aperol</w:t>
      </w:r>
      <w:proofErr w:type="spellEnd"/>
      <w:r w:rsidRPr="00F43C60">
        <w:rPr>
          <w:rFonts w:asciiTheme="majorHAnsi" w:hAnsiTheme="majorHAnsi" w:cstheme="majorHAnsi"/>
          <w:sz w:val="16"/>
        </w:rPr>
        <w:t xml:space="preserve">, </w:t>
      </w:r>
      <w:r w:rsidRPr="00F43C60">
        <w:rPr>
          <w:rStyle w:val="StyleUnderline"/>
          <w:rFonts w:asciiTheme="majorHAnsi" w:hAnsiTheme="majorHAnsi" w:cstheme="majorHAnsi"/>
        </w:rPr>
        <w:t xml:space="preserve">there </w:t>
      </w:r>
      <w:r w:rsidRPr="00F43C60">
        <w:rPr>
          <w:rStyle w:val="StyleUnderline"/>
          <w:rFonts w:asciiTheme="majorHAnsi" w:hAnsiTheme="majorHAnsi" w:cstheme="majorHAnsi"/>
        </w:rPr>
        <w:lastRenderedPageBreak/>
        <w:t>is a deep malaise induced precisely by the absence of growth. The young are not happy because of lack of opportunities, the middle-aged people are not happy by non-challenging jobs, the old are not happy because their pensions are stagnant</w:t>
      </w:r>
      <w:r w:rsidRPr="00F43C60">
        <w:rPr>
          <w:rFonts w:asciiTheme="majorHAnsi" w:hAnsiTheme="majorHAnsi" w:cstheme="majorHAnsi"/>
          <w:sz w:val="16"/>
        </w:rPr>
        <w:t xml:space="preserve">. So even if you have achieved a stagnant Arcadia, </w:t>
      </w:r>
      <w:r w:rsidRPr="00F43C60">
        <w:rPr>
          <w:rStyle w:val="StyleUnderline"/>
          <w:rFonts w:asciiTheme="majorHAnsi" w:hAnsiTheme="majorHAnsi" w:cstheme="majorHAnsi"/>
        </w:rPr>
        <w:t>you cannot be happy and stop running because others are overtaking you</w:t>
      </w:r>
      <w:r w:rsidRPr="00F43C60">
        <w:rPr>
          <w:rFonts w:asciiTheme="majorHAnsi" w:hAnsiTheme="majorHAnsi" w:cstheme="majorHAnsi"/>
          <w:sz w:val="16"/>
        </w:rPr>
        <w:t xml:space="preserve"> and the fundamental features of capitalism, in Italy and elsewhere, are as I have described them above.</w:t>
      </w:r>
    </w:p>
    <w:p w14:paraId="7105EF13" w14:textId="0BB1A391" w:rsidR="006B2E18" w:rsidRPr="00F43C60" w:rsidRDefault="00F43C60" w:rsidP="00F43C60">
      <w:pPr>
        <w:rPr>
          <w:rFonts w:asciiTheme="majorHAnsi" w:hAnsiTheme="majorHAnsi" w:cstheme="majorHAnsi"/>
          <w:sz w:val="16"/>
          <w:szCs w:val="16"/>
        </w:rPr>
      </w:pPr>
      <w:r w:rsidRPr="00F43C60">
        <w:rPr>
          <w:rFonts w:asciiTheme="majorHAnsi" w:hAnsiTheme="majorHAnsi" w:cstheme="majorHAnsi"/>
          <w:sz w:val="16"/>
          <w:szCs w:val="16"/>
        </w:rPr>
        <w:t>Those excellent points are ones that advocates of universal basic income should keep in mind.</w:t>
      </w:r>
    </w:p>
    <w:p w14:paraId="61C64EC1" w14:textId="77777777" w:rsidR="00F43C60" w:rsidRPr="00F43C60" w:rsidRDefault="00F43C60" w:rsidP="00F43C60">
      <w:pPr>
        <w:pStyle w:val="Heading4"/>
        <w:rPr>
          <w:rFonts w:asciiTheme="majorHAnsi" w:hAnsiTheme="majorHAnsi" w:cstheme="majorHAnsi"/>
        </w:rPr>
      </w:pPr>
      <w:r w:rsidRPr="00F43C60">
        <w:rPr>
          <w:rFonts w:asciiTheme="majorHAnsi" w:hAnsiTheme="majorHAnsi" w:cstheme="majorHAnsi"/>
        </w:rPr>
        <w:t xml:space="preserve">Pure commons alternatives reinforce existing inequalities. </w:t>
      </w:r>
    </w:p>
    <w:p w14:paraId="0FC82A1E" w14:textId="77777777" w:rsidR="00F43C60" w:rsidRPr="00F43C60" w:rsidRDefault="00F43C60" w:rsidP="00F43C60">
      <w:pPr>
        <w:rPr>
          <w:rFonts w:asciiTheme="majorHAnsi" w:hAnsiTheme="majorHAnsi" w:cstheme="majorHAnsi"/>
        </w:rPr>
      </w:pPr>
      <w:r w:rsidRPr="00F43C60">
        <w:rPr>
          <w:rFonts w:asciiTheme="majorHAnsi" w:hAnsiTheme="majorHAnsi" w:cstheme="majorHAnsi"/>
        </w:rPr>
        <w:t xml:space="preserve">James </w:t>
      </w:r>
      <w:proofErr w:type="spellStart"/>
      <w:r w:rsidRPr="00F43C60">
        <w:rPr>
          <w:rStyle w:val="Style13ptBold"/>
          <w:rFonts w:asciiTheme="majorHAnsi" w:hAnsiTheme="majorHAnsi" w:cstheme="majorHAnsi"/>
        </w:rPr>
        <w:t>McCARTHY</w:t>
      </w:r>
      <w:proofErr w:type="spellEnd"/>
      <w:r w:rsidRPr="00F43C60">
        <w:rPr>
          <w:rStyle w:val="Style13ptBold"/>
          <w:rFonts w:asciiTheme="majorHAnsi" w:hAnsiTheme="majorHAnsi" w:cstheme="majorHAnsi"/>
        </w:rPr>
        <w:t xml:space="preserve"> 5</w:t>
      </w:r>
      <w:r w:rsidRPr="00F43C60">
        <w:rPr>
          <w:rFonts w:asciiTheme="majorHAnsi" w:hAnsiTheme="majorHAnsi" w:cstheme="majorHAnsi"/>
        </w:rPr>
        <w:t xml:space="preserve"> Geography @ PSU [“Commons as counterhegemonic projects,” </w:t>
      </w:r>
      <w:r w:rsidRPr="00F43C60">
        <w:rPr>
          <w:rFonts w:asciiTheme="majorHAnsi" w:hAnsiTheme="majorHAnsi" w:cstheme="majorHAnsi"/>
          <w:i/>
        </w:rPr>
        <w:t>Capitalism, Nature, Socialism</w:t>
      </w:r>
      <w:r w:rsidRPr="00F43C60">
        <w:rPr>
          <w:rFonts w:asciiTheme="majorHAnsi" w:hAnsiTheme="majorHAnsi" w:cstheme="majorHAnsi"/>
        </w:rPr>
        <w:t>, 16 (1) p. INFORMA]</w:t>
      </w:r>
    </w:p>
    <w:p w14:paraId="0D0478E0" w14:textId="77777777" w:rsidR="00F43C60" w:rsidRPr="00F43C60" w:rsidRDefault="00F43C60" w:rsidP="00F43C60">
      <w:pPr>
        <w:pStyle w:val="Cites"/>
        <w:rPr>
          <w:rFonts w:asciiTheme="majorHAnsi" w:hAnsiTheme="majorHAnsi" w:cstheme="majorHAnsi"/>
          <w:sz w:val="16"/>
          <w:szCs w:val="16"/>
        </w:rPr>
      </w:pPr>
      <w:r w:rsidRPr="00F43C60">
        <w:rPr>
          <w:rStyle w:val="StyleUnderline"/>
          <w:rFonts w:asciiTheme="majorHAnsi" w:hAnsiTheme="majorHAnsi" w:cstheme="majorHAnsi"/>
        </w:rPr>
        <w:t>Global commons can also be profoundly undemocratic and reinforce existing inequalities</w:t>
      </w:r>
      <w:r w:rsidRPr="00F43C60">
        <w:rPr>
          <w:rFonts w:asciiTheme="majorHAnsi" w:hAnsiTheme="majorHAnsi" w:cstheme="majorHAnsi"/>
          <w:sz w:val="16"/>
        </w:rPr>
        <w:t xml:space="preserve">, however. </w:t>
      </w:r>
      <w:r w:rsidRPr="00F43C60">
        <w:rPr>
          <w:rStyle w:val="StyleUnderline"/>
          <w:rFonts w:asciiTheme="majorHAnsi" w:hAnsiTheme="majorHAnsi" w:cstheme="majorHAnsi"/>
          <w:highlight w:val="yellow"/>
        </w:rPr>
        <w:t>To assert a commons at one scale</w:t>
      </w:r>
      <w:r w:rsidRPr="00F43C60">
        <w:rPr>
          <w:rStyle w:val="StyleUnderline"/>
          <w:rFonts w:asciiTheme="majorHAnsi" w:hAnsiTheme="majorHAnsi" w:cstheme="majorHAnsi"/>
        </w:rPr>
        <w:t xml:space="preserve"> is almost necessarily to </w:t>
      </w:r>
      <w:r w:rsidRPr="00F43C60">
        <w:rPr>
          <w:rStyle w:val="StyleUnderline"/>
          <w:rFonts w:asciiTheme="majorHAnsi" w:hAnsiTheme="majorHAnsi" w:cstheme="majorHAnsi"/>
          <w:highlight w:val="yellow"/>
        </w:rPr>
        <w:t>deny claims at another</w:t>
      </w:r>
      <w:r w:rsidRPr="00F43C60">
        <w:rPr>
          <w:rFonts w:asciiTheme="majorHAnsi" w:hAnsiTheme="majorHAnsi" w:cstheme="majorHAnsi"/>
          <w:sz w:val="16"/>
        </w:rPr>
        <w:t xml:space="preserve">. For example, </w:t>
      </w:r>
      <w:r w:rsidRPr="00F43C60">
        <w:rPr>
          <w:rStyle w:val="StyleUnderline"/>
          <w:rFonts w:asciiTheme="majorHAnsi" w:hAnsiTheme="majorHAnsi" w:cstheme="majorHAnsi"/>
          <w:highlight w:val="yellow"/>
        </w:rPr>
        <w:t>to claim as the 'common heritage</w:t>
      </w:r>
      <w:r w:rsidRPr="00F43C60">
        <w:rPr>
          <w:rStyle w:val="StyleUnderline"/>
          <w:rFonts w:asciiTheme="majorHAnsi" w:hAnsiTheme="majorHAnsi" w:cstheme="majorHAnsi"/>
        </w:rPr>
        <w:t xml:space="preserve"> </w:t>
      </w:r>
      <w:r w:rsidRPr="00F43C60">
        <w:rPr>
          <w:rFonts w:asciiTheme="majorHAnsi" w:hAnsiTheme="majorHAnsi" w:cstheme="majorHAnsi"/>
          <w:sz w:val="16"/>
        </w:rPr>
        <w:t xml:space="preserve">of mankind' something as aggregated and reified as 'biodiversity'41 </w:t>
      </w:r>
      <w:r w:rsidRPr="00F43C60">
        <w:rPr>
          <w:rStyle w:val="StyleUnderline"/>
          <w:rFonts w:asciiTheme="majorHAnsi" w:hAnsiTheme="majorHAnsi" w:cstheme="majorHAnsi"/>
          <w:highlight w:val="yellow"/>
        </w:rPr>
        <w:t>is to stake a claim to resources</w:t>
      </w:r>
      <w:r w:rsidRPr="00F43C60">
        <w:rPr>
          <w:rStyle w:val="StyleUnderline"/>
          <w:rFonts w:asciiTheme="majorHAnsi" w:hAnsiTheme="majorHAnsi" w:cstheme="majorHAnsi"/>
        </w:rPr>
        <w:t xml:space="preserve"> </w:t>
      </w:r>
      <w:r w:rsidRPr="00F43C60">
        <w:rPr>
          <w:rFonts w:asciiTheme="majorHAnsi" w:hAnsiTheme="majorHAnsi" w:cstheme="majorHAnsi"/>
          <w:sz w:val="16"/>
        </w:rPr>
        <w:t xml:space="preserve">in other sovereign territories and </w:t>
      </w:r>
      <w:r w:rsidRPr="00F43C60">
        <w:rPr>
          <w:rStyle w:val="StyleUnderline"/>
          <w:rFonts w:asciiTheme="majorHAnsi" w:hAnsiTheme="majorHAnsi" w:cstheme="majorHAnsi"/>
          <w:highlight w:val="yellow"/>
        </w:rPr>
        <w:t>to override</w:t>
      </w:r>
      <w:r w:rsidRPr="00F43C60">
        <w:rPr>
          <w:rStyle w:val="StyleUnderline"/>
          <w:rFonts w:asciiTheme="majorHAnsi" w:hAnsiTheme="majorHAnsi" w:cstheme="majorHAnsi"/>
        </w:rPr>
        <w:t xml:space="preserve"> many </w:t>
      </w:r>
      <w:r w:rsidRPr="00F43C60">
        <w:rPr>
          <w:rStyle w:val="StyleUnderline"/>
          <w:rFonts w:asciiTheme="majorHAnsi" w:hAnsiTheme="majorHAnsi" w:cstheme="majorHAnsi"/>
          <w:highlight w:val="yellow"/>
        </w:rPr>
        <w:t>national or indigenous claims</w:t>
      </w:r>
      <w:r w:rsidRPr="00F43C60">
        <w:rPr>
          <w:rFonts w:asciiTheme="majorHAnsi" w:hAnsiTheme="majorHAnsi" w:cstheme="majorHAnsi"/>
          <w:sz w:val="16"/>
        </w:rPr>
        <w:t xml:space="preserve">, usually </w:t>
      </w:r>
      <w:r w:rsidRPr="00F43C60">
        <w:rPr>
          <w:rStyle w:val="StyleUnderline"/>
          <w:rFonts w:asciiTheme="majorHAnsi" w:hAnsiTheme="majorHAnsi" w:cstheme="majorHAnsi"/>
          <w:highlight w:val="yellow"/>
        </w:rPr>
        <w:t>without consultation with or benefit to those most affected</w:t>
      </w:r>
      <w:r w:rsidRPr="00F43C60">
        <w:rPr>
          <w:rFonts w:asciiTheme="majorHAnsi" w:hAnsiTheme="majorHAnsi" w:cstheme="majorHAnsi"/>
          <w:sz w:val="16"/>
          <w:highlight w:val="yellow"/>
        </w:rPr>
        <w:t xml:space="preserve">. </w:t>
      </w:r>
      <w:r w:rsidRPr="00F43C60">
        <w:rPr>
          <w:rStyle w:val="StyleUnderline"/>
          <w:rFonts w:asciiTheme="majorHAnsi" w:hAnsiTheme="majorHAnsi" w:cstheme="majorHAnsi"/>
          <w:highlight w:val="yellow"/>
        </w:rPr>
        <w:t>Global 'commons'</w:t>
      </w:r>
      <w:r w:rsidRPr="00F43C60">
        <w:rPr>
          <w:rStyle w:val="StyleUnderline"/>
          <w:rFonts w:asciiTheme="majorHAnsi" w:hAnsiTheme="majorHAnsi" w:cstheme="majorHAnsi"/>
        </w:rPr>
        <w:t xml:space="preserve"> of this sort, </w:t>
      </w:r>
      <w:r w:rsidRPr="00F43C60">
        <w:rPr>
          <w:rStyle w:val="StyleUnderline"/>
          <w:rFonts w:asciiTheme="majorHAnsi" w:hAnsiTheme="majorHAnsi" w:cstheme="majorHAnsi"/>
          <w:highlight w:val="yellow"/>
        </w:rPr>
        <w:t>even if redistributive in</w:t>
      </w:r>
      <w:r w:rsidRPr="00F43C60">
        <w:rPr>
          <w:rStyle w:val="StyleUnderline"/>
          <w:rFonts w:asciiTheme="majorHAnsi" w:hAnsiTheme="majorHAnsi" w:cstheme="majorHAnsi"/>
        </w:rPr>
        <w:t xml:space="preserve"> initial </w:t>
      </w:r>
      <w:r w:rsidRPr="00F43C60">
        <w:rPr>
          <w:rStyle w:val="StyleUnderline"/>
          <w:rFonts w:asciiTheme="majorHAnsi" w:hAnsiTheme="majorHAnsi" w:cstheme="majorHAnsi"/>
          <w:highlight w:val="yellow"/>
        </w:rPr>
        <w:t>intent</w:t>
      </w:r>
      <w:r w:rsidRPr="00F43C60">
        <w:rPr>
          <w:rStyle w:val="StyleUnderline"/>
          <w:rFonts w:asciiTheme="majorHAnsi" w:hAnsiTheme="majorHAnsi" w:cstheme="majorHAnsi"/>
        </w:rPr>
        <w:t xml:space="preserve"> </w:t>
      </w:r>
      <w:r w:rsidRPr="00F43C60">
        <w:rPr>
          <w:rFonts w:asciiTheme="majorHAnsi" w:hAnsiTheme="majorHAnsi" w:cstheme="majorHAnsi"/>
          <w:sz w:val="16"/>
        </w:rPr>
        <w:t xml:space="preserve">(as efforts to claim deep seabed mineral resources as the 'common heritage of mankind' were), </w:t>
      </w:r>
      <w:r w:rsidRPr="00F43C60">
        <w:rPr>
          <w:rStyle w:val="StyleUnderline"/>
          <w:rFonts w:asciiTheme="majorHAnsi" w:hAnsiTheme="majorHAnsi" w:cstheme="majorHAnsi"/>
        </w:rPr>
        <w:t xml:space="preserve">have the potential to </w:t>
      </w:r>
      <w:r w:rsidRPr="00F43C60">
        <w:rPr>
          <w:rStyle w:val="StyleUnderline"/>
          <w:rFonts w:asciiTheme="majorHAnsi" w:hAnsiTheme="majorHAnsi" w:cstheme="majorHAnsi"/>
          <w:highlight w:val="yellow"/>
        </w:rPr>
        <w:t>reinforce and perpetuate existing global inequalities</w:t>
      </w:r>
      <w:r w:rsidRPr="00F43C60">
        <w:rPr>
          <w:rFonts w:asciiTheme="majorHAnsi" w:hAnsiTheme="majorHAnsi" w:cstheme="majorHAnsi"/>
          <w:sz w:val="16"/>
        </w:rPr>
        <w:t xml:space="preserve">, in part because they lack defining attributes of commons, such as genuine participation in decision-making by all or most members of the community in question and relative equity among the 'commoners.' So, </w:t>
      </w:r>
      <w:r w:rsidRPr="00F43C60">
        <w:rPr>
          <w:rStyle w:val="StyleUnderline"/>
          <w:rFonts w:asciiTheme="majorHAnsi" w:hAnsiTheme="majorHAnsi" w:cstheme="majorHAnsi"/>
        </w:rPr>
        <w:t>new commons do not always mean greater democracy or sensitivity towards alternative property regime</w:t>
      </w:r>
      <w:r w:rsidRPr="00F43C60">
        <w:rPr>
          <w:rFonts w:asciiTheme="majorHAnsi" w:hAnsiTheme="majorHAnsi" w:cstheme="majorHAnsi"/>
          <w:sz w:val="16"/>
        </w:rPr>
        <w:t xml:space="preserve">s. Such considerations highlight the importance of Klein's insistence on local diversity and autonomy: while she advocates a global reclaiming of commons, it is not at all clear that she advocates global commons in the end; rather, she seems convinced that the many local calls for commons she catalogues share a common political impulse and point the way towards a new kind of left politics. Finally, </w:t>
      </w:r>
      <w:r w:rsidRPr="00F43C60">
        <w:rPr>
          <w:rStyle w:val="StyleUnderline"/>
          <w:rFonts w:asciiTheme="majorHAnsi" w:hAnsiTheme="majorHAnsi" w:cstheme="majorHAnsi"/>
        </w:rPr>
        <w:t xml:space="preserve">while she is explicitly anti-capitalist and certainly accords no deference to the market, </w:t>
      </w:r>
      <w:r w:rsidRPr="00F43C60">
        <w:rPr>
          <w:rStyle w:val="StyleUnderline"/>
          <w:rFonts w:asciiTheme="majorHAnsi" w:hAnsiTheme="majorHAnsi" w:cstheme="majorHAnsi"/>
          <w:highlight w:val="yellow"/>
        </w:rPr>
        <w:t>her conviction</w:t>
      </w:r>
      <w:r w:rsidRPr="00F43C60">
        <w:rPr>
          <w:rStyle w:val="StyleUnderline"/>
          <w:rFonts w:asciiTheme="majorHAnsi" w:hAnsiTheme="majorHAnsi" w:cstheme="majorHAnsi"/>
        </w:rPr>
        <w:t xml:space="preserve"> that </w:t>
      </w:r>
      <w:r w:rsidRPr="00F43C60">
        <w:rPr>
          <w:rStyle w:val="StyleUnderline"/>
          <w:rFonts w:asciiTheme="majorHAnsi" w:hAnsiTheme="majorHAnsi" w:cstheme="majorHAnsi"/>
          <w:highlight w:val="yellow"/>
        </w:rPr>
        <w:t>the local is</w:t>
      </w:r>
      <w:r w:rsidRPr="00F43C60">
        <w:rPr>
          <w:rStyle w:val="StyleUnderline"/>
          <w:rFonts w:asciiTheme="majorHAnsi" w:hAnsiTheme="majorHAnsi" w:cstheme="majorHAnsi"/>
        </w:rPr>
        <w:t xml:space="preserve"> necessarily </w:t>
      </w:r>
      <w:r w:rsidRPr="00F43C60">
        <w:rPr>
          <w:rStyle w:val="StyleUnderline"/>
          <w:rFonts w:asciiTheme="majorHAnsi" w:hAnsiTheme="majorHAnsi" w:cstheme="majorHAnsi"/>
          <w:highlight w:val="yellow"/>
        </w:rPr>
        <w:t>more democratic and sustainable than the national seems</w:t>
      </w:r>
      <w:r w:rsidRPr="00F43C60">
        <w:rPr>
          <w:rStyle w:val="StyleUnderline"/>
          <w:rFonts w:asciiTheme="majorHAnsi" w:hAnsiTheme="majorHAnsi" w:cstheme="majorHAnsi"/>
        </w:rPr>
        <w:t xml:space="preserve"> to me </w:t>
      </w:r>
      <w:r w:rsidRPr="00F43C60">
        <w:rPr>
          <w:rStyle w:val="StyleUnderline"/>
          <w:rFonts w:asciiTheme="majorHAnsi" w:hAnsiTheme="majorHAnsi" w:cstheme="majorHAnsi"/>
          <w:highlight w:val="yellow"/>
        </w:rPr>
        <w:t>based more on ideology than</w:t>
      </w:r>
      <w:r w:rsidRPr="00F43C60">
        <w:rPr>
          <w:rStyle w:val="StyleUnderline"/>
          <w:rFonts w:asciiTheme="majorHAnsi" w:hAnsiTheme="majorHAnsi" w:cstheme="majorHAnsi"/>
        </w:rPr>
        <w:t xml:space="preserve"> on </w:t>
      </w:r>
      <w:r w:rsidRPr="00F43C60">
        <w:rPr>
          <w:rStyle w:val="StyleUnderline"/>
          <w:rFonts w:asciiTheme="majorHAnsi" w:hAnsiTheme="majorHAnsi" w:cstheme="majorHAnsi"/>
          <w:highlight w:val="yellow"/>
        </w:rPr>
        <w:t>evidence</w:t>
      </w:r>
      <w:r w:rsidRPr="00F43C60">
        <w:rPr>
          <w:rFonts w:asciiTheme="majorHAnsi" w:hAnsiTheme="majorHAnsi" w:cstheme="majorHAnsi"/>
          <w:sz w:val="16"/>
        </w:rPr>
        <w:t xml:space="preserve">. I would argue that </w:t>
      </w:r>
      <w:r w:rsidRPr="00F43C60">
        <w:rPr>
          <w:rStyle w:val="StyleUnderline"/>
          <w:rFonts w:asciiTheme="majorHAnsi" w:hAnsiTheme="majorHAnsi" w:cstheme="majorHAnsi"/>
        </w:rPr>
        <w:t xml:space="preserve">her vision of </w:t>
      </w:r>
      <w:r w:rsidRPr="00F43C60">
        <w:rPr>
          <w:rStyle w:val="StyleUnderline"/>
          <w:rFonts w:asciiTheme="majorHAnsi" w:hAnsiTheme="majorHAnsi" w:cstheme="majorHAnsi"/>
          <w:highlight w:val="yellow"/>
        </w:rPr>
        <w:t xml:space="preserve">commons might benefit from a </w:t>
      </w:r>
      <w:r w:rsidRPr="00F43C60">
        <w:rPr>
          <w:rStyle w:val="Emphasis"/>
          <w:rFonts w:asciiTheme="majorHAnsi" w:eastAsiaTheme="majorEastAsia" w:hAnsiTheme="majorHAnsi" w:cstheme="majorHAnsi"/>
          <w:highlight w:val="yellow"/>
        </w:rPr>
        <w:t>direct</w:t>
      </w:r>
      <w:r w:rsidRPr="00F43C60">
        <w:rPr>
          <w:rFonts w:asciiTheme="majorHAnsi" w:hAnsiTheme="majorHAnsi" w:cstheme="majorHAnsi"/>
          <w:sz w:val="16"/>
        </w:rPr>
        <w:t xml:space="preserve">, robust </w:t>
      </w:r>
      <w:r w:rsidRPr="00F43C60">
        <w:rPr>
          <w:rStyle w:val="Emphasis"/>
          <w:rFonts w:asciiTheme="majorHAnsi" w:eastAsiaTheme="majorEastAsia" w:hAnsiTheme="majorHAnsi" w:cstheme="majorHAnsi"/>
          <w:highlight w:val="yellow"/>
        </w:rPr>
        <w:t>engagement with</w:t>
      </w:r>
      <w:r w:rsidRPr="00F43C60">
        <w:rPr>
          <w:rStyle w:val="Emphasis"/>
          <w:rFonts w:asciiTheme="majorHAnsi" w:eastAsiaTheme="majorEastAsia" w:hAnsiTheme="majorHAnsi" w:cstheme="majorHAnsi"/>
        </w:rPr>
        <w:t xml:space="preserve"> </w:t>
      </w:r>
      <w:r w:rsidRPr="00F43C60">
        <w:rPr>
          <w:rFonts w:asciiTheme="majorHAnsi" w:hAnsiTheme="majorHAnsi" w:cstheme="majorHAnsi"/>
          <w:sz w:val="16"/>
        </w:rPr>
        <w:t xml:space="preserve">arguments that </w:t>
      </w:r>
      <w:r w:rsidRPr="00F43C60">
        <w:rPr>
          <w:rStyle w:val="Emphasis"/>
          <w:rFonts w:asciiTheme="majorHAnsi" w:eastAsiaTheme="majorEastAsia" w:hAnsiTheme="majorHAnsi" w:cstheme="majorHAnsi"/>
          <w:highlight w:val="yellow"/>
        </w:rPr>
        <w:t>the state</w:t>
      </w:r>
      <w:r w:rsidRPr="00F43C60">
        <w:rPr>
          <w:rStyle w:val="StyleUnderline"/>
          <w:rFonts w:asciiTheme="majorHAnsi" w:hAnsiTheme="majorHAnsi" w:cstheme="majorHAnsi"/>
          <w:highlight w:val="yellow"/>
        </w:rPr>
        <w:t xml:space="preserve">, for all its flaws, remains the </w:t>
      </w:r>
      <w:r w:rsidRPr="00F43C60">
        <w:rPr>
          <w:rStyle w:val="Emphasis"/>
          <w:rFonts w:asciiTheme="majorHAnsi" w:eastAsiaTheme="majorEastAsia" w:hAnsiTheme="majorHAnsi" w:cstheme="majorHAnsi"/>
          <w:highlight w:val="yellow"/>
        </w:rPr>
        <w:t>most</w:t>
      </w:r>
      <w:r w:rsidRPr="00F43C60">
        <w:rPr>
          <w:rFonts w:asciiTheme="majorHAnsi" w:hAnsiTheme="majorHAnsi" w:cstheme="majorHAnsi"/>
          <w:sz w:val="16"/>
          <w:szCs w:val="16"/>
        </w:rPr>
        <w:t xml:space="preserve"> </w:t>
      </w:r>
      <w:r w:rsidRPr="00F43C60">
        <w:rPr>
          <w:rFonts w:asciiTheme="majorHAnsi" w:hAnsiTheme="majorHAnsi" w:cstheme="majorHAnsi"/>
          <w:sz w:val="16"/>
        </w:rPr>
        <w:t xml:space="preserve">democratic and </w:t>
      </w:r>
      <w:r w:rsidRPr="00F43C60">
        <w:rPr>
          <w:rStyle w:val="Emphasis"/>
          <w:rFonts w:asciiTheme="majorHAnsi" w:eastAsiaTheme="majorEastAsia" w:hAnsiTheme="majorHAnsi" w:cstheme="majorHAnsi"/>
          <w:highlight w:val="yellow"/>
        </w:rPr>
        <w:t>democratizable of modern institutions</w:t>
      </w:r>
      <w:r w:rsidRPr="00F43C60">
        <w:rPr>
          <w:rFonts w:asciiTheme="majorHAnsi" w:hAnsiTheme="majorHAnsi" w:cstheme="majorHAnsi"/>
          <w:sz w:val="16"/>
          <w:szCs w:val="16"/>
        </w:rPr>
        <w:t>.</w:t>
      </w:r>
    </w:p>
    <w:p w14:paraId="04315569" w14:textId="77777777" w:rsidR="006B2E18" w:rsidRPr="00F43C60" w:rsidRDefault="006B2E18" w:rsidP="00F43C60">
      <w:pPr>
        <w:rPr>
          <w:rFonts w:asciiTheme="majorHAnsi" w:hAnsiTheme="majorHAnsi" w:cstheme="majorHAnsi"/>
          <w:sz w:val="16"/>
          <w:szCs w:val="16"/>
        </w:rPr>
      </w:pPr>
    </w:p>
    <w:p w14:paraId="645F9DB0" w14:textId="77777777" w:rsidR="00F43C60" w:rsidRPr="00F43C60" w:rsidRDefault="00F43C60" w:rsidP="00F43C60">
      <w:pPr>
        <w:pStyle w:val="Heading4"/>
        <w:rPr>
          <w:rFonts w:asciiTheme="majorHAnsi" w:hAnsiTheme="majorHAnsi" w:cstheme="majorHAnsi"/>
        </w:rPr>
      </w:pPr>
      <w:r w:rsidRPr="00F43C60">
        <w:rPr>
          <w:rFonts w:asciiTheme="majorHAnsi" w:hAnsiTheme="majorHAnsi" w:cstheme="majorHAnsi"/>
        </w:rPr>
        <w:t xml:space="preserve">Elites block transition---causes mass death---only capitalism enables a peaceful solution to poverty. </w:t>
      </w:r>
    </w:p>
    <w:p w14:paraId="43314DB7" w14:textId="77777777" w:rsidR="00F43C60" w:rsidRPr="00F43C60" w:rsidRDefault="00F43C60" w:rsidP="00F43C60">
      <w:pPr>
        <w:rPr>
          <w:rFonts w:asciiTheme="majorHAnsi" w:hAnsiTheme="majorHAnsi" w:cstheme="majorHAnsi"/>
        </w:rPr>
      </w:pPr>
      <w:r w:rsidRPr="00F43C60">
        <w:rPr>
          <w:rFonts w:asciiTheme="majorHAnsi" w:hAnsiTheme="majorHAnsi" w:cstheme="majorHAnsi"/>
        </w:rPr>
        <w:t xml:space="preserve">Rainer </w:t>
      </w:r>
      <w:proofErr w:type="spellStart"/>
      <w:r w:rsidRPr="00F43C60">
        <w:rPr>
          <w:rStyle w:val="Style13ptBold"/>
          <w:rFonts w:asciiTheme="majorHAnsi" w:hAnsiTheme="majorHAnsi" w:cstheme="majorHAnsi"/>
        </w:rPr>
        <w:t>Zitelmann</w:t>
      </w:r>
      <w:proofErr w:type="spellEnd"/>
      <w:r w:rsidRPr="00F43C60">
        <w:rPr>
          <w:rStyle w:val="Style13ptBold"/>
          <w:rFonts w:asciiTheme="majorHAnsi" w:hAnsiTheme="majorHAnsi" w:cstheme="majorHAnsi"/>
        </w:rPr>
        <w:t xml:space="preserve"> 21</w:t>
      </w:r>
      <w:r w:rsidRPr="00F43C60">
        <w:rPr>
          <w:rFonts w:asciiTheme="majorHAnsi" w:hAnsiTheme="majorHAnsi" w:cstheme="majorHAnsi"/>
        </w:rPr>
        <w:t xml:space="preserve">. German historian and author of “The Rich in Public Opinion.” "Violence Is History’s Great Economic Leveler." National Interest. 6-30-2021. https://nationalinterest.org/feature/violence-history%E2%80%99s-great-economic-leveler-188974 </w:t>
      </w:r>
    </w:p>
    <w:p w14:paraId="557F4B15" w14:textId="77777777" w:rsidR="00F43C60" w:rsidRPr="00F43C60" w:rsidRDefault="00F43C60" w:rsidP="00F43C60">
      <w:pPr>
        <w:rPr>
          <w:rFonts w:asciiTheme="majorHAnsi" w:hAnsiTheme="majorHAnsi" w:cstheme="majorHAnsi"/>
          <w:sz w:val="16"/>
        </w:rPr>
      </w:pPr>
      <w:r w:rsidRPr="00F43C60">
        <w:rPr>
          <w:rFonts w:asciiTheme="majorHAnsi" w:hAnsiTheme="majorHAnsi" w:cstheme="majorHAnsi"/>
          <w:sz w:val="16"/>
        </w:rPr>
        <w:t xml:space="preserve">Another question that is all too rarely asked is: What would be the price of eliminating inequality? </w:t>
      </w:r>
      <w:r w:rsidRPr="00F43C60">
        <w:rPr>
          <w:rStyle w:val="StyleUnderline"/>
          <w:rFonts w:asciiTheme="majorHAnsi" w:hAnsiTheme="majorHAnsi" w:cstheme="majorHAnsi"/>
          <w:highlight w:val="cyan"/>
        </w:rPr>
        <w:t>In 2017</w:t>
      </w:r>
      <w:r w:rsidRPr="00F43C60">
        <w:rPr>
          <w:rFonts w:asciiTheme="majorHAnsi" w:hAnsiTheme="majorHAnsi" w:cstheme="majorHAnsi"/>
          <w:sz w:val="16"/>
        </w:rPr>
        <w:t xml:space="preserve">, the renowned </w:t>
      </w:r>
      <w:r w:rsidRPr="00F43C60">
        <w:rPr>
          <w:rStyle w:val="StyleUnderline"/>
          <w:rFonts w:asciiTheme="majorHAnsi" w:hAnsiTheme="majorHAnsi" w:cstheme="majorHAnsi"/>
          <w:highlight w:val="cyan"/>
        </w:rPr>
        <w:t>Stanford historian</w:t>
      </w:r>
      <w:r w:rsidRPr="00F43C60">
        <w:rPr>
          <w:rStyle w:val="StyleUnderline"/>
          <w:rFonts w:asciiTheme="majorHAnsi" w:hAnsiTheme="majorHAnsi" w:cstheme="majorHAnsi"/>
        </w:rPr>
        <w:t xml:space="preserve"> and scholar of ancient history Walter </w:t>
      </w:r>
      <w:proofErr w:type="spellStart"/>
      <w:r w:rsidRPr="00F43C60">
        <w:rPr>
          <w:rStyle w:val="StyleUnderline"/>
          <w:rFonts w:asciiTheme="majorHAnsi" w:hAnsiTheme="majorHAnsi" w:cstheme="majorHAnsi"/>
          <w:highlight w:val="cyan"/>
        </w:rPr>
        <w:t>Scheidel</w:t>
      </w:r>
      <w:proofErr w:type="spellEnd"/>
      <w:r w:rsidRPr="00F43C60">
        <w:rPr>
          <w:rStyle w:val="StyleUnderline"/>
          <w:rFonts w:asciiTheme="majorHAnsi" w:hAnsiTheme="majorHAnsi" w:cstheme="majorHAnsi"/>
          <w:highlight w:val="cyan"/>
        </w:rPr>
        <w:t xml:space="preserve"> presented</w:t>
      </w:r>
      <w:r w:rsidRPr="00F43C60">
        <w:rPr>
          <w:rStyle w:val="StyleUnderline"/>
          <w:rFonts w:asciiTheme="majorHAnsi" w:hAnsiTheme="majorHAnsi" w:cstheme="majorHAnsi"/>
        </w:rPr>
        <w:t xml:space="preserve"> an impressive historical </w:t>
      </w:r>
      <w:r w:rsidRPr="00F43C60">
        <w:rPr>
          <w:rStyle w:val="StyleUnderline"/>
          <w:rFonts w:asciiTheme="majorHAnsi" w:hAnsiTheme="majorHAnsi" w:cstheme="majorHAnsi"/>
          <w:highlight w:val="cyan"/>
        </w:rPr>
        <w:t>analysis</w:t>
      </w:r>
      <w:r w:rsidRPr="00F43C60">
        <w:rPr>
          <w:rStyle w:val="StyleUnderline"/>
          <w:rFonts w:asciiTheme="majorHAnsi" w:hAnsiTheme="majorHAnsi" w:cstheme="majorHAnsi"/>
        </w:rPr>
        <w:t xml:space="preserve"> of this question</w:t>
      </w:r>
      <w:r w:rsidRPr="00F43C60">
        <w:rPr>
          <w:rFonts w:asciiTheme="majorHAnsi" w:hAnsiTheme="majorHAnsi" w:cstheme="majorHAnsi"/>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0F704A29" w14:textId="77777777" w:rsidR="00F43C60" w:rsidRPr="00F43C60" w:rsidRDefault="00F43C60" w:rsidP="00F43C60">
      <w:pPr>
        <w:rPr>
          <w:rFonts w:asciiTheme="majorHAnsi" w:hAnsiTheme="majorHAnsi" w:cstheme="majorHAnsi"/>
          <w:sz w:val="16"/>
          <w:szCs w:val="16"/>
        </w:rPr>
      </w:pPr>
      <w:r w:rsidRPr="00F43C60">
        <w:rPr>
          <w:rFonts w:asciiTheme="majorHAnsi" w:hAnsiTheme="majorHAnsi" w:cstheme="majorHAnsi"/>
          <w:sz w:val="16"/>
          <w:szCs w:val="16"/>
        </w:rPr>
        <w:t>Substantial reductions in inequality have only ever been achieved as the result of violent shocks, primarily consisting of war, revolution, state failure and systems collapse, and plague.</w:t>
      </w:r>
    </w:p>
    <w:p w14:paraId="61D9BF17" w14:textId="77777777" w:rsidR="00F43C60" w:rsidRPr="00F43C60" w:rsidRDefault="00F43C60" w:rsidP="00F43C60">
      <w:pPr>
        <w:rPr>
          <w:rFonts w:asciiTheme="majorHAnsi" w:hAnsiTheme="majorHAnsi" w:cstheme="majorHAnsi"/>
          <w:sz w:val="16"/>
        </w:rPr>
      </w:pPr>
      <w:r w:rsidRPr="00F43C60">
        <w:rPr>
          <w:rFonts w:asciiTheme="majorHAnsi" w:hAnsiTheme="majorHAnsi" w:cstheme="majorHAnsi"/>
          <w:sz w:val="16"/>
        </w:rPr>
        <w:lastRenderedPageBreak/>
        <w:t xml:space="preserve">According to </w:t>
      </w:r>
      <w:proofErr w:type="spellStart"/>
      <w:r w:rsidRPr="00F43C60">
        <w:rPr>
          <w:rFonts w:asciiTheme="majorHAnsi" w:hAnsiTheme="majorHAnsi" w:cstheme="majorHAnsi"/>
          <w:sz w:val="16"/>
        </w:rPr>
        <w:t>Scheidel</w:t>
      </w:r>
      <w:proofErr w:type="spellEnd"/>
      <w:r w:rsidRPr="00F43C60">
        <w:rPr>
          <w:rFonts w:asciiTheme="majorHAnsi" w:hAnsiTheme="majorHAnsi" w:cstheme="majorHAnsi"/>
          <w:sz w:val="16"/>
        </w:rPr>
        <w:t xml:space="preserve">, </w:t>
      </w:r>
      <w:r w:rsidRPr="00F43C60">
        <w:rPr>
          <w:rStyle w:val="Emphasis"/>
          <w:rFonts w:asciiTheme="majorHAnsi" w:hAnsiTheme="majorHAnsi" w:cstheme="majorHAnsi"/>
        </w:rPr>
        <w:t xml:space="preserve">the </w:t>
      </w:r>
      <w:r w:rsidRPr="00F43C60">
        <w:rPr>
          <w:rStyle w:val="Emphasis"/>
          <w:rFonts w:asciiTheme="majorHAnsi" w:hAnsiTheme="majorHAnsi" w:cstheme="majorHAnsi"/>
          <w:highlight w:val="cyan"/>
        </w:rPr>
        <w:t>greatest levelers</w:t>
      </w:r>
      <w:r w:rsidRPr="00F43C60">
        <w:rPr>
          <w:rStyle w:val="Emphasis"/>
          <w:rFonts w:asciiTheme="majorHAnsi" w:hAnsiTheme="majorHAnsi" w:cstheme="majorHAnsi"/>
        </w:rPr>
        <w:t xml:space="preserve"> of the twentieth century </w:t>
      </w:r>
      <w:r w:rsidRPr="00F43C60">
        <w:rPr>
          <w:rStyle w:val="Emphasis"/>
          <w:rFonts w:asciiTheme="majorHAnsi" w:hAnsiTheme="majorHAnsi" w:cstheme="majorHAnsi"/>
          <w:highlight w:val="cyan"/>
        </w:rPr>
        <w:t>did not include peaceful social reforms</w:t>
      </w:r>
      <w:r w:rsidRPr="00F43C60">
        <w:rPr>
          <w:rFonts w:asciiTheme="majorHAnsi" w:hAnsiTheme="majorHAnsi" w:cstheme="majorHAnsi"/>
          <w:sz w:val="16"/>
        </w:rPr>
        <w:t xml:space="preserve">, </w:t>
      </w:r>
      <w:r w:rsidRPr="00F43C60">
        <w:rPr>
          <w:rStyle w:val="StyleUnderline"/>
          <w:rFonts w:asciiTheme="majorHAnsi" w:hAnsiTheme="majorHAnsi" w:cstheme="majorHAnsi"/>
        </w:rPr>
        <w:t xml:space="preserve">they </w:t>
      </w:r>
      <w:r w:rsidRPr="00F43C60">
        <w:rPr>
          <w:rStyle w:val="StyleUnderline"/>
          <w:rFonts w:asciiTheme="majorHAnsi" w:hAnsiTheme="majorHAnsi" w:cstheme="majorHAnsi"/>
          <w:highlight w:val="cyan"/>
        </w:rPr>
        <w:t>were</w:t>
      </w:r>
      <w:r w:rsidRPr="00F43C60">
        <w:rPr>
          <w:rStyle w:val="StyleUnderline"/>
          <w:rFonts w:asciiTheme="majorHAnsi" w:hAnsiTheme="majorHAnsi" w:cstheme="majorHAnsi"/>
        </w:rPr>
        <w:t xml:space="preserve"> the two </w:t>
      </w:r>
      <w:r w:rsidRPr="00F43C60">
        <w:rPr>
          <w:rStyle w:val="StyleUnderline"/>
          <w:rFonts w:asciiTheme="majorHAnsi" w:hAnsiTheme="majorHAnsi" w:cstheme="majorHAnsi"/>
          <w:highlight w:val="cyan"/>
        </w:rPr>
        <w:t>world wars and</w:t>
      </w:r>
      <w:r w:rsidRPr="00F43C60">
        <w:rPr>
          <w:rStyle w:val="StyleUnderline"/>
          <w:rFonts w:asciiTheme="majorHAnsi" w:hAnsiTheme="majorHAnsi" w:cstheme="majorHAnsi"/>
        </w:rPr>
        <w:t xml:space="preserve"> the </w:t>
      </w:r>
      <w:r w:rsidRPr="00F43C60">
        <w:rPr>
          <w:rStyle w:val="StyleUnderline"/>
          <w:rFonts w:asciiTheme="majorHAnsi" w:hAnsiTheme="majorHAnsi" w:cstheme="majorHAnsi"/>
          <w:highlight w:val="cyan"/>
        </w:rPr>
        <w:t>communist revolutions</w:t>
      </w:r>
      <w:r w:rsidRPr="00F43C60">
        <w:rPr>
          <w:rFonts w:asciiTheme="majorHAnsi" w:hAnsiTheme="majorHAnsi" w:cstheme="majorHAnsi"/>
          <w:sz w:val="16"/>
        </w:rPr>
        <w:t xml:space="preserve">. </w:t>
      </w:r>
      <w:r w:rsidRPr="00F43C60">
        <w:rPr>
          <w:rStyle w:val="Emphasis"/>
          <w:rFonts w:asciiTheme="majorHAnsi" w:hAnsiTheme="majorHAnsi" w:cstheme="majorHAnsi"/>
          <w:highlight w:val="cyan"/>
        </w:rPr>
        <w:t>More than 100 million people died in each</w:t>
      </w:r>
      <w:r w:rsidRPr="00F43C60">
        <w:rPr>
          <w:rStyle w:val="Emphasis"/>
          <w:rFonts w:asciiTheme="majorHAnsi" w:hAnsiTheme="majorHAnsi" w:cstheme="majorHAnsi"/>
        </w:rPr>
        <w:t xml:space="preserve"> of the two world wars and in the communist social experiments</w:t>
      </w:r>
      <w:r w:rsidRPr="00F43C60">
        <w:rPr>
          <w:rFonts w:asciiTheme="majorHAnsi" w:hAnsiTheme="majorHAnsi" w:cstheme="majorHAnsi"/>
          <w:sz w:val="16"/>
        </w:rPr>
        <w:t>.</w:t>
      </w:r>
    </w:p>
    <w:p w14:paraId="7984B808" w14:textId="77777777" w:rsidR="00F43C60" w:rsidRPr="00F43C60" w:rsidRDefault="00F43C60" w:rsidP="00F43C60">
      <w:pPr>
        <w:rPr>
          <w:rFonts w:asciiTheme="majorHAnsi" w:hAnsiTheme="majorHAnsi" w:cstheme="majorHAnsi"/>
          <w:sz w:val="16"/>
          <w:szCs w:val="16"/>
        </w:rPr>
      </w:pPr>
      <w:r w:rsidRPr="00F43C60">
        <w:rPr>
          <w:rFonts w:asciiTheme="majorHAnsi" w:hAnsiTheme="majorHAnsi" w:cstheme="majorHAnsi"/>
          <w:sz w:val="16"/>
          <w:szCs w:val="16"/>
        </w:rPr>
        <w:t>Total War as a Great Leveler</w:t>
      </w:r>
    </w:p>
    <w:p w14:paraId="73951393" w14:textId="77777777" w:rsidR="00F43C60" w:rsidRPr="00F43C60" w:rsidRDefault="00F43C60" w:rsidP="00F43C60">
      <w:pPr>
        <w:rPr>
          <w:rFonts w:asciiTheme="majorHAnsi" w:hAnsiTheme="majorHAnsi" w:cstheme="majorHAnsi"/>
          <w:sz w:val="16"/>
        </w:rPr>
      </w:pPr>
      <w:r w:rsidRPr="00F43C60">
        <w:rPr>
          <w:rStyle w:val="StyleUnderline"/>
          <w:rFonts w:asciiTheme="majorHAnsi" w:hAnsiTheme="majorHAnsi" w:cstheme="majorHAnsi"/>
        </w:rPr>
        <w:t xml:space="preserve">World War II serves as </w:t>
      </w:r>
      <w:proofErr w:type="spellStart"/>
      <w:r w:rsidRPr="00F43C60">
        <w:rPr>
          <w:rStyle w:val="StyleUnderline"/>
          <w:rFonts w:asciiTheme="majorHAnsi" w:hAnsiTheme="majorHAnsi" w:cstheme="majorHAnsi"/>
        </w:rPr>
        <w:t>Scheidel’s</w:t>
      </w:r>
      <w:proofErr w:type="spellEnd"/>
      <w:r w:rsidRPr="00F43C60">
        <w:rPr>
          <w:rStyle w:val="StyleUnderline"/>
          <w:rFonts w:asciiTheme="majorHAnsi" w:hAnsiTheme="majorHAnsi" w:cstheme="majorHAnsi"/>
        </w:rPr>
        <w:t xml:space="preserve"> strongest example of “total war” leveling</w:t>
      </w:r>
      <w:r w:rsidRPr="00F43C60">
        <w:rPr>
          <w:rFonts w:asciiTheme="majorHAnsi" w:hAnsiTheme="majorHAnsi" w:cstheme="majorHAnsi"/>
          <w:sz w:val="16"/>
        </w:rPr>
        <w:t xml:space="preserve">. </w:t>
      </w:r>
      <w:r w:rsidRPr="00F43C60">
        <w:rPr>
          <w:rStyle w:val="StyleUnderline"/>
          <w:rFonts w:asciiTheme="majorHAnsi" w:hAnsiTheme="majorHAnsi" w:cstheme="majorHAnsi"/>
        </w:rPr>
        <w:t>Take Japan: In 1938, the wealthiest 1 percent of the population received 19.9 percent of all reported income before taxes and transfers</w:t>
      </w:r>
      <w:r w:rsidRPr="00F43C60">
        <w:rPr>
          <w:rFonts w:asciiTheme="majorHAnsi" w:hAnsiTheme="majorHAnsi" w:cstheme="majorHAnsi"/>
          <w:sz w:val="16"/>
        </w:rPr>
        <w:t xml:space="preserve">. </w:t>
      </w:r>
      <w:r w:rsidRPr="00F43C60">
        <w:rPr>
          <w:rStyle w:val="Emphasis"/>
          <w:rFonts w:asciiTheme="majorHAnsi" w:hAnsiTheme="majorHAnsi" w:cstheme="majorHAnsi"/>
        </w:rPr>
        <w:t>Within the next seven years</w:t>
      </w:r>
      <w:r w:rsidRPr="00F43C60">
        <w:rPr>
          <w:rFonts w:asciiTheme="majorHAnsi" w:hAnsiTheme="majorHAnsi" w:cstheme="majorHAnsi"/>
          <w:sz w:val="16"/>
        </w:rPr>
        <w:t xml:space="preserve">, </w:t>
      </w:r>
      <w:r w:rsidRPr="00F43C60">
        <w:rPr>
          <w:rStyle w:val="StyleUnderline"/>
          <w:rFonts w:asciiTheme="majorHAnsi" w:hAnsiTheme="majorHAnsi" w:cstheme="majorHAnsi"/>
        </w:rPr>
        <w:t>their share dropped by two-thirds, all the way down to 6.4 percent</w:t>
      </w:r>
      <w:r w:rsidRPr="00F43C60">
        <w:rPr>
          <w:rFonts w:asciiTheme="majorHAnsi" w:hAnsiTheme="majorHAnsi" w:cstheme="majorHAnsi"/>
          <w:sz w:val="16"/>
        </w:rPr>
        <w:t xml:space="preserve">. </w:t>
      </w:r>
      <w:r w:rsidRPr="00F43C60">
        <w:rPr>
          <w:rStyle w:val="Emphasis"/>
          <w:rFonts w:asciiTheme="majorHAnsi" w:hAnsiTheme="majorHAnsi" w:cstheme="majorHAnsi"/>
        </w:rPr>
        <w:t>More than half of this loss was incurred by the richest tenth of that top bracket</w:t>
      </w:r>
      <w:r w:rsidRPr="00F43C60">
        <w:rPr>
          <w:rFonts w:asciiTheme="majorHAnsi" w:hAnsiTheme="majorHAnsi" w:cstheme="majorHAnsi"/>
          <w:sz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391CD43B" w14:textId="77777777" w:rsidR="00F43C60" w:rsidRPr="00F43C60" w:rsidRDefault="00F43C60" w:rsidP="00F43C60">
      <w:pPr>
        <w:rPr>
          <w:rFonts w:asciiTheme="majorHAnsi" w:hAnsiTheme="majorHAnsi" w:cstheme="majorHAnsi"/>
          <w:sz w:val="16"/>
        </w:rPr>
      </w:pPr>
      <w:r w:rsidRPr="00F43C60">
        <w:rPr>
          <w:rFonts w:asciiTheme="majorHAnsi" w:hAnsiTheme="majorHAnsi" w:cstheme="majorHAnsi"/>
          <w:sz w:val="16"/>
        </w:rPr>
        <w:t xml:space="preserve">Significant leveling also took place in other countries during wartime. </w:t>
      </w:r>
      <w:r w:rsidRPr="00F43C60">
        <w:rPr>
          <w:rStyle w:val="StyleUnderline"/>
          <w:rFonts w:asciiTheme="majorHAnsi" w:hAnsiTheme="majorHAnsi" w:cstheme="majorHAnsi"/>
        </w:rPr>
        <w:t xml:space="preserve">According to </w:t>
      </w:r>
      <w:proofErr w:type="spellStart"/>
      <w:r w:rsidRPr="00F43C60">
        <w:rPr>
          <w:rStyle w:val="StyleUnderline"/>
          <w:rFonts w:asciiTheme="majorHAnsi" w:hAnsiTheme="majorHAnsi" w:cstheme="majorHAnsi"/>
        </w:rPr>
        <w:t>Scheidel’s</w:t>
      </w:r>
      <w:proofErr w:type="spellEnd"/>
      <w:r w:rsidRPr="00F43C60">
        <w:rPr>
          <w:rStyle w:val="StyleUnderline"/>
          <w:rFonts w:asciiTheme="majorHAnsi" w:hAnsiTheme="majorHAnsi" w:cstheme="majorHAnsi"/>
        </w:rPr>
        <w:t xml:space="preserve"> analysis</w:t>
      </w:r>
      <w:r w:rsidRPr="00F43C60">
        <w:rPr>
          <w:rFonts w:asciiTheme="majorHAnsi" w:hAnsiTheme="majorHAnsi" w:cstheme="majorHAnsi"/>
          <w:sz w:val="16"/>
        </w:rPr>
        <w:t xml:space="preserve">, </w:t>
      </w:r>
      <w:r w:rsidRPr="00F43C60">
        <w:rPr>
          <w:rStyle w:val="Emphasis"/>
          <w:rFonts w:asciiTheme="majorHAnsi" w:hAnsiTheme="majorHAnsi" w:cstheme="majorHAnsi"/>
        </w:rPr>
        <w:t>the two world wars were among the greatest levelers in history</w:t>
      </w:r>
      <w:r w:rsidRPr="00F43C60">
        <w:rPr>
          <w:rFonts w:asciiTheme="majorHAnsi" w:hAnsiTheme="majorHAnsi" w:cstheme="majorHAnsi"/>
          <w:sz w:val="16"/>
        </w:rPr>
        <w:t xml:space="preserve">. </w:t>
      </w:r>
      <w:r w:rsidRPr="00F43C60">
        <w:rPr>
          <w:rStyle w:val="StyleUnderline"/>
          <w:rFonts w:asciiTheme="majorHAnsi" w:hAnsiTheme="majorHAnsi" w:cstheme="majorHAnsi"/>
        </w:rPr>
        <w:t xml:space="preserve">The </w:t>
      </w:r>
      <w:r w:rsidRPr="00F43C60">
        <w:rPr>
          <w:rStyle w:val="StyleUnderline"/>
          <w:rFonts w:asciiTheme="majorHAnsi" w:hAnsiTheme="majorHAnsi" w:cstheme="majorHAnsi"/>
          <w:highlight w:val="cyan"/>
        </w:rPr>
        <w:t>average percentage drop of top income shares in countries that actively fought in World War II</w:t>
      </w:r>
      <w:r w:rsidRPr="00F43C60">
        <w:rPr>
          <w:rStyle w:val="StyleUnderline"/>
          <w:rFonts w:asciiTheme="majorHAnsi" w:hAnsiTheme="majorHAnsi" w:cstheme="majorHAnsi"/>
        </w:rPr>
        <w:t xml:space="preserve"> as frontline states </w:t>
      </w:r>
      <w:r w:rsidRPr="00F43C60">
        <w:rPr>
          <w:rStyle w:val="StyleUnderline"/>
          <w:rFonts w:asciiTheme="majorHAnsi" w:hAnsiTheme="majorHAnsi" w:cstheme="majorHAnsi"/>
          <w:highlight w:val="cyan"/>
        </w:rPr>
        <w:t>was</w:t>
      </w:r>
      <w:r w:rsidRPr="00F43C60">
        <w:rPr>
          <w:rFonts w:asciiTheme="majorHAnsi" w:hAnsiTheme="majorHAnsi" w:cstheme="majorHAnsi"/>
          <w:sz w:val="16"/>
          <w:highlight w:val="cyan"/>
        </w:rPr>
        <w:t xml:space="preserve"> </w:t>
      </w:r>
      <w:r w:rsidRPr="00F43C60">
        <w:rPr>
          <w:rStyle w:val="Emphasis"/>
          <w:rFonts w:asciiTheme="majorHAnsi" w:hAnsiTheme="majorHAnsi" w:cstheme="majorHAnsi"/>
          <w:highlight w:val="cyan"/>
        </w:rPr>
        <w:t>31 percent</w:t>
      </w:r>
      <w:r w:rsidRPr="00F43C60">
        <w:rPr>
          <w:rStyle w:val="Emphasis"/>
          <w:rFonts w:asciiTheme="majorHAnsi" w:hAnsiTheme="majorHAnsi" w:cstheme="majorHAnsi"/>
        </w:rPr>
        <w:t xml:space="preserve"> of the prewar level</w:t>
      </w:r>
      <w:r w:rsidRPr="00F43C60">
        <w:rPr>
          <w:rFonts w:asciiTheme="majorHAnsi" w:hAnsiTheme="majorHAnsi" w:cstheme="majorHAnsi"/>
          <w:sz w:val="16"/>
        </w:rPr>
        <w:t xml:space="preserve">. </w:t>
      </w:r>
      <w:r w:rsidRPr="00F43C60">
        <w:rPr>
          <w:rStyle w:val="Emphasis"/>
          <w:rFonts w:asciiTheme="majorHAnsi" w:hAnsiTheme="majorHAnsi" w:cstheme="majorHAnsi"/>
        </w:rPr>
        <w:t xml:space="preserve">This is a </w:t>
      </w:r>
      <w:r w:rsidRPr="00F43C60">
        <w:rPr>
          <w:rStyle w:val="Emphasis"/>
          <w:rFonts w:asciiTheme="majorHAnsi" w:hAnsiTheme="majorHAnsi" w:cstheme="majorHAnsi"/>
          <w:highlight w:val="cyan"/>
        </w:rPr>
        <w:t>robust finding</w:t>
      </w:r>
      <w:r w:rsidRPr="00F43C60">
        <w:rPr>
          <w:rStyle w:val="Emphasis"/>
          <w:rFonts w:asciiTheme="majorHAnsi" w:hAnsiTheme="majorHAnsi" w:cstheme="majorHAnsi"/>
        </w:rPr>
        <w:t xml:space="preserve"> because the sample consists of a dozen countries</w:t>
      </w:r>
      <w:r w:rsidRPr="00F43C60">
        <w:rPr>
          <w:rFonts w:asciiTheme="majorHAnsi" w:hAnsiTheme="majorHAnsi" w:cstheme="majorHAnsi"/>
          <w:sz w:val="16"/>
        </w:rPr>
        <w:t>. The only two countries in which inequality increased during this period were also those farthest from the major theaters of war (Argentina and South Africa).</w:t>
      </w:r>
    </w:p>
    <w:p w14:paraId="2206AF95" w14:textId="77777777" w:rsidR="00F43C60" w:rsidRPr="00F43C60" w:rsidRDefault="00F43C60" w:rsidP="00F43C60">
      <w:pPr>
        <w:rPr>
          <w:rFonts w:asciiTheme="majorHAnsi" w:hAnsiTheme="majorHAnsi" w:cstheme="majorHAnsi"/>
          <w:sz w:val="16"/>
          <w:szCs w:val="16"/>
        </w:rPr>
      </w:pPr>
      <w:r w:rsidRPr="00F43C60">
        <w:rPr>
          <w:rFonts w:asciiTheme="majorHAnsi" w:hAnsiTheme="majorHAnsi" w:cstheme="majorHAnsi"/>
          <w:sz w:val="16"/>
          <w:szCs w:val="16"/>
        </w:rPr>
        <w:t>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758A99ED" w14:textId="77777777" w:rsidR="00F43C60" w:rsidRPr="00F43C60" w:rsidRDefault="00F43C60" w:rsidP="00F43C60">
      <w:pPr>
        <w:rPr>
          <w:rFonts w:asciiTheme="majorHAnsi" w:hAnsiTheme="majorHAnsi" w:cstheme="majorHAnsi"/>
          <w:sz w:val="16"/>
        </w:rPr>
      </w:pPr>
      <w:r w:rsidRPr="00F43C60">
        <w:rPr>
          <w:rFonts w:asciiTheme="majorHAnsi" w:hAnsiTheme="majorHAnsi" w:cstheme="majorHAnsi"/>
          <w:sz w:val="16"/>
        </w:rPr>
        <w:t xml:space="preserve">The </w:t>
      </w:r>
      <w:r w:rsidRPr="00F43C60">
        <w:rPr>
          <w:rStyle w:val="StyleUnderline"/>
          <w:rFonts w:asciiTheme="majorHAnsi" w:hAnsiTheme="majorHAnsi" w:cstheme="majorHAnsi"/>
        </w:rPr>
        <w:t>economic consequences of the two world wars were, therefore, devastating for the rich</w:t>
      </w:r>
      <w:r w:rsidRPr="00F43C60">
        <w:rPr>
          <w:rFonts w:asciiTheme="majorHAnsi" w:hAnsiTheme="majorHAnsi" w:cstheme="majorHAnsi"/>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61401F25" w14:textId="77777777" w:rsidR="00F43C60" w:rsidRPr="00F43C60" w:rsidRDefault="00F43C60" w:rsidP="00F43C60">
      <w:pPr>
        <w:rPr>
          <w:rFonts w:asciiTheme="majorHAnsi" w:hAnsiTheme="majorHAnsi" w:cstheme="majorHAnsi"/>
          <w:sz w:val="16"/>
          <w:szCs w:val="16"/>
        </w:rPr>
      </w:pPr>
      <w:r w:rsidRPr="00F43C60">
        <w:rPr>
          <w:rFonts w:asciiTheme="majorHAnsi" w:hAnsiTheme="majorHAnsi" w:cstheme="majorHAnsi"/>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73F7A6A1" w14:textId="77777777" w:rsidR="00F43C60" w:rsidRPr="00F43C60" w:rsidRDefault="00F43C60" w:rsidP="00F43C60">
      <w:pPr>
        <w:rPr>
          <w:rStyle w:val="Emphasis"/>
          <w:rFonts w:asciiTheme="majorHAnsi" w:hAnsiTheme="majorHAnsi" w:cstheme="majorHAnsi"/>
        </w:rPr>
      </w:pPr>
      <w:r w:rsidRPr="00F43C60">
        <w:rPr>
          <w:rStyle w:val="Emphasis"/>
          <w:rFonts w:asciiTheme="majorHAnsi" w:hAnsiTheme="majorHAnsi" w:cstheme="majorHAnsi"/>
        </w:rPr>
        <w:t>Poverty is Eliminated Peacefully</w:t>
      </w:r>
    </w:p>
    <w:p w14:paraId="7EC066AB" w14:textId="77777777" w:rsidR="00F43C60" w:rsidRPr="00F43C60" w:rsidRDefault="00F43C60" w:rsidP="00F43C60">
      <w:pPr>
        <w:rPr>
          <w:rFonts w:asciiTheme="majorHAnsi" w:hAnsiTheme="majorHAnsi" w:cstheme="majorHAnsi"/>
          <w:sz w:val="16"/>
        </w:rPr>
      </w:pPr>
      <w:r w:rsidRPr="00F43C60">
        <w:rPr>
          <w:rFonts w:asciiTheme="majorHAnsi" w:hAnsiTheme="majorHAnsi" w:cstheme="majorHAnsi"/>
          <w:sz w:val="16"/>
        </w:rPr>
        <w:t xml:space="preserve">The </w:t>
      </w:r>
      <w:r w:rsidRPr="00F43C60">
        <w:rPr>
          <w:rStyle w:val="StyleUnderline"/>
          <w:rFonts w:asciiTheme="majorHAnsi" w:hAnsiTheme="majorHAnsi" w:cstheme="majorHAnsi"/>
        </w:rPr>
        <w:t xml:space="preserve">price of </w:t>
      </w:r>
      <w:r w:rsidRPr="00F43C60">
        <w:rPr>
          <w:rStyle w:val="StyleUnderline"/>
          <w:rFonts w:asciiTheme="majorHAnsi" w:hAnsiTheme="majorHAnsi" w:cstheme="majorHAnsi"/>
          <w:highlight w:val="cyan"/>
        </w:rPr>
        <w:t>reducing inequality</w:t>
      </w:r>
      <w:r w:rsidRPr="00F43C60">
        <w:rPr>
          <w:rStyle w:val="StyleUnderline"/>
          <w:rFonts w:asciiTheme="majorHAnsi" w:hAnsiTheme="majorHAnsi" w:cstheme="majorHAnsi"/>
        </w:rPr>
        <w:t xml:space="preserve"> has thus usually </w:t>
      </w:r>
      <w:r w:rsidRPr="00F43C60">
        <w:rPr>
          <w:rStyle w:val="StyleUnderline"/>
          <w:rFonts w:asciiTheme="majorHAnsi" w:hAnsiTheme="majorHAnsi" w:cstheme="majorHAnsi"/>
          <w:highlight w:val="cyan"/>
        </w:rPr>
        <w:t>involved</w:t>
      </w:r>
      <w:r w:rsidRPr="00F43C60">
        <w:rPr>
          <w:rStyle w:val="StyleUnderline"/>
          <w:rFonts w:asciiTheme="majorHAnsi" w:hAnsiTheme="majorHAnsi" w:cstheme="majorHAnsi"/>
        </w:rPr>
        <w:t xml:space="preserve"> violent shocks and </w:t>
      </w:r>
      <w:r w:rsidRPr="00F43C60">
        <w:rPr>
          <w:rStyle w:val="StyleUnderline"/>
          <w:rFonts w:asciiTheme="majorHAnsi" w:hAnsiTheme="majorHAnsi" w:cstheme="majorHAnsi"/>
          <w:highlight w:val="cyan"/>
        </w:rPr>
        <w:t>catastrophes</w:t>
      </w:r>
      <w:r w:rsidRPr="00F43C60">
        <w:rPr>
          <w:rFonts w:asciiTheme="majorHAnsi" w:hAnsiTheme="majorHAnsi" w:cstheme="majorHAnsi"/>
          <w:sz w:val="16"/>
        </w:rPr>
        <w:t xml:space="preserve">, </w:t>
      </w:r>
      <w:r w:rsidRPr="00F43C60">
        <w:rPr>
          <w:rStyle w:val="Emphasis"/>
          <w:rFonts w:asciiTheme="majorHAnsi" w:hAnsiTheme="majorHAnsi" w:cstheme="majorHAnsi"/>
          <w:highlight w:val="cyan"/>
        </w:rPr>
        <w:t>whose victims</w:t>
      </w:r>
      <w:r w:rsidRPr="00F43C60">
        <w:rPr>
          <w:rStyle w:val="Emphasis"/>
          <w:rFonts w:asciiTheme="majorHAnsi" w:hAnsiTheme="majorHAnsi" w:cstheme="majorHAnsi"/>
        </w:rPr>
        <w:t xml:space="preserve"> have been not only the rich but millions and </w:t>
      </w:r>
      <w:r w:rsidRPr="00F43C60">
        <w:rPr>
          <w:rStyle w:val="Emphasis"/>
          <w:rFonts w:asciiTheme="majorHAnsi" w:hAnsiTheme="majorHAnsi" w:cstheme="majorHAnsi"/>
          <w:highlight w:val="cyan"/>
        </w:rPr>
        <w:t>millions of people</w:t>
      </w:r>
      <w:r w:rsidRPr="00F43C60">
        <w:rPr>
          <w:rFonts w:asciiTheme="majorHAnsi" w:hAnsiTheme="majorHAnsi" w:cstheme="majorHAnsi"/>
          <w:sz w:val="16"/>
          <w:highlight w:val="cyan"/>
        </w:rPr>
        <w:t>.</w:t>
      </w:r>
      <w:r w:rsidRPr="00F43C60">
        <w:rPr>
          <w:rFonts w:asciiTheme="majorHAnsi" w:hAnsiTheme="majorHAnsi" w:cstheme="majorHAnsi"/>
          <w:sz w:val="16"/>
        </w:rPr>
        <w:t xml:space="preserve"> </w:t>
      </w:r>
      <w:r w:rsidRPr="00F43C60">
        <w:rPr>
          <w:rStyle w:val="Emphasis"/>
          <w:rFonts w:asciiTheme="majorHAnsi" w:hAnsiTheme="majorHAnsi" w:cstheme="majorHAnsi"/>
        </w:rPr>
        <w:t>Neither nonviolent land reforms nor economic crises nor democratization has had as great a leveling effect throughout recorded history as these violent upheavals</w:t>
      </w:r>
      <w:r w:rsidRPr="00F43C60">
        <w:rPr>
          <w:rFonts w:asciiTheme="majorHAnsi" w:hAnsiTheme="majorHAnsi" w:cstheme="majorHAnsi"/>
          <w:sz w:val="16"/>
        </w:rPr>
        <w:t xml:space="preserve">. If the goal is to distribute income and wealth more equally, says historian </w:t>
      </w:r>
      <w:proofErr w:type="spellStart"/>
      <w:r w:rsidRPr="00F43C60">
        <w:rPr>
          <w:rFonts w:asciiTheme="majorHAnsi" w:hAnsiTheme="majorHAnsi" w:cstheme="majorHAnsi"/>
          <w:sz w:val="16"/>
        </w:rPr>
        <w:t>Scheidel</w:t>
      </w:r>
      <w:proofErr w:type="spellEnd"/>
      <w:r w:rsidRPr="00F43C60">
        <w:rPr>
          <w:rFonts w:asciiTheme="majorHAnsi" w:hAnsiTheme="majorHAnsi" w:cstheme="majorHAnsi"/>
          <w:sz w:val="16"/>
        </w:rPr>
        <w:t xml:space="preserve">, then we simply cannot close our eyes to the violent ruptures that have so often proved necessary to achieve that goal. </w:t>
      </w:r>
      <w:r w:rsidRPr="00F43C60">
        <w:rPr>
          <w:rStyle w:val="StyleUnderline"/>
          <w:rFonts w:asciiTheme="majorHAnsi" w:hAnsiTheme="majorHAnsi" w:cstheme="majorHAnsi"/>
        </w:rPr>
        <w:t>We must ask ourselves whether humanity has ever succeeded in equalizing the distribution of wealth without considerable violence</w:t>
      </w:r>
      <w:r w:rsidRPr="00F43C60">
        <w:rPr>
          <w:rFonts w:asciiTheme="majorHAnsi" w:hAnsiTheme="majorHAnsi" w:cstheme="majorHAnsi"/>
          <w:sz w:val="16"/>
        </w:rPr>
        <w:t xml:space="preserve">. </w:t>
      </w:r>
      <w:r w:rsidRPr="00F43C60">
        <w:rPr>
          <w:rStyle w:val="Emphasis"/>
          <w:rFonts w:asciiTheme="majorHAnsi" w:hAnsiTheme="majorHAnsi" w:cstheme="majorHAnsi"/>
        </w:rPr>
        <w:t xml:space="preserve">Analyzing thousands of years of human history, </w:t>
      </w:r>
      <w:proofErr w:type="spellStart"/>
      <w:r w:rsidRPr="00F43C60">
        <w:rPr>
          <w:rStyle w:val="Emphasis"/>
          <w:rFonts w:asciiTheme="majorHAnsi" w:hAnsiTheme="majorHAnsi" w:cstheme="majorHAnsi"/>
        </w:rPr>
        <w:t>Scheidel’s</w:t>
      </w:r>
      <w:proofErr w:type="spellEnd"/>
      <w:r w:rsidRPr="00F43C60">
        <w:rPr>
          <w:rStyle w:val="Emphasis"/>
          <w:rFonts w:asciiTheme="majorHAnsi" w:hAnsiTheme="majorHAnsi" w:cstheme="majorHAnsi"/>
        </w:rPr>
        <w:t xml:space="preserve"> answer is no</w:t>
      </w:r>
      <w:r w:rsidRPr="00F43C60">
        <w:rPr>
          <w:rFonts w:asciiTheme="majorHAnsi" w:hAnsiTheme="majorHAnsi" w:cstheme="majorHAnsi"/>
          <w:sz w:val="16"/>
        </w:rPr>
        <w:t>. This may be a depressing finding for many adherents of egalitarian ideas.</w:t>
      </w:r>
    </w:p>
    <w:p w14:paraId="362FBBD0" w14:textId="77777777" w:rsidR="00F43C60" w:rsidRPr="00F43C60" w:rsidRDefault="00F43C60" w:rsidP="00F43C60">
      <w:pPr>
        <w:rPr>
          <w:rFonts w:asciiTheme="majorHAnsi" w:hAnsiTheme="majorHAnsi" w:cstheme="majorHAnsi"/>
          <w:sz w:val="16"/>
        </w:rPr>
      </w:pPr>
      <w:r w:rsidRPr="00F43C60">
        <w:rPr>
          <w:rStyle w:val="Emphasis"/>
          <w:rFonts w:asciiTheme="majorHAnsi" w:hAnsiTheme="majorHAnsi" w:cstheme="majorHAnsi"/>
        </w:rPr>
        <w:t>However</w:t>
      </w:r>
      <w:r w:rsidRPr="00F43C60">
        <w:rPr>
          <w:rFonts w:asciiTheme="majorHAnsi" w:hAnsiTheme="majorHAnsi" w:cstheme="majorHAnsi"/>
          <w:sz w:val="16"/>
        </w:rPr>
        <w:t xml:space="preserve">, </w:t>
      </w:r>
      <w:r w:rsidRPr="00F43C60">
        <w:rPr>
          <w:rStyle w:val="StyleUnderline"/>
          <w:rFonts w:asciiTheme="majorHAnsi" w:hAnsiTheme="majorHAnsi" w:cstheme="majorHAnsi"/>
        </w:rPr>
        <w:t>if we shift perspective</w:t>
      </w:r>
      <w:r w:rsidRPr="00F43C60">
        <w:rPr>
          <w:rFonts w:asciiTheme="majorHAnsi" w:hAnsiTheme="majorHAnsi" w:cstheme="majorHAnsi"/>
          <w:sz w:val="16"/>
        </w:rPr>
        <w:t xml:space="preserve">, </w:t>
      </w:r>
      <w:r w:rsidRPr="00F43C60">
        <w:rPr>
          <w:rStyle w:val="StyleUnderline"/>
          <w:rFonts w:asciiTheme="majorHAnsi" w:hAnsiTheme="majorHAnsi" w:cstheme="majorHAnsi"/>
        </w:rPr>
        <w:t>and ask</w:t>
      </w:r>
      <w:r w:rsidRPr="00F43C60">
        <w:rPr>
          <w:rFonts w:asciiTheme="majorHAnsi" w:hAnsiTheme="majorHAnsi" w:cstheme="majorHAnsi"/>
          <w:sz w:val="16"/>
        </w:rPr>
        <w:t xml:space="preserve"> not “How do we reduce inequality?” but “</w:t>
      </w:r>
      <w:r w:rsidRPr="00F43C60">
        <w:rPr>
          <w:rStyle w:val="StyleUnderline"/>
          <w:rFonts w:asciiTheme="majorHAnsi" w:hAnsiTheme="majorHAnsi" w:cstheme="majorHAnsi"/>
          <w:highlight w:val="cyan"/>
        </w:rPr>
        <w:t>How do we reduce poverty</w:t>
      </w:r>
      <w:r w:rsidRPr="00F43C60">
        <w:rPr>
          <w:rFonts w:asciiTheme="majorHAnsi" w:hAnsiTheme="majorHAnsi" w:cstheme="majorHAnsi"/>
          <w:sz w:val="16"/>
        </w:rPr>
        <w:t xml:space="preserve">?” </w:t>
      </w:r>
      <w:r w:rsidRPr="00F43C60">
        <w:rPr>
          <w:rStyle w:val="Emphasis"/>
          <w:rFonts w:asciiTheme="majorHAnsi" w:hAnsiTheme="majorHAnsi" w:cstheme="majorHAnsi"/>
        </w:rPr>
        <w:t>then we can provide an optimistic answer</w:t>
      </w:r>
      <w:r w:rsidRPr="00F43C60">
        <w:rPr>
          <w:rFonts w:asciiTheme="majorHAnsi" w:hAnsiTheme="majorHAnsi" w:cstheme="majorHAnsi"/>
          <w:sz w:val="16"/>
        </w:rPr>
        <w:t xml:space="preserve">: </w:t>
      </w:r>
      <w:r w:rsidRPr="00F43C60">
        <w:rPr>
          <w:rStyle w:val="StyleUnderline"/>
          <w:rFonts w:asciiTheme="majorHAnsi" w:hAnsiTheme="majorHAnsi" w:cstheme="majorHAnsi"/>
          <w:highlight w:val="cyan"/>
        </w:rPr>
        <w:t>Not violent ruptures</w:t>
      </w:r>
      <w:r w:rsidRPr="00F43C60">
        <w:rPr>
          <w:rStyle w:val="StyleUnderline"/>
          <w:rFonts w:asciiTheme="majorHAnsi" w:hAnsiTheme="majorHAnsi" w:cstheme="majorHAnsi"/>
        </w:rPr>
        <w:t xml:space="preserve"> of the kind that led to reductions of inequality</w:t>
      </w:r>
      <w:r w:rsidRPr="00F43C60">
        <w:rPr>
          <w:rFonts w:asciiTheme="majorHAnsi" w:hAnsiTheme="majorHAnsi" w:cstheme="majorHAnsi"/>
          <w:sz w:val="16"/>
        </w:rPr>
        <w:t xml:space="preserve">, </w:t>
      </w:r>
      <w:r w:rsidRPr="00F43C60">
        <w:rPr>
          <w:rStyle w:val="Emphasis"/>
          <w:rFonts w:asciiTheme="majorHAnsi" w:hAnsiTheme="majorHAnsi" w:cstheme="majorHAnsi"/>
          <w:highlight w:val="cyan"/>
        </w:rPr>
        <w:t>but</w:t>
      </w:r>
      <w:r w:rsidRPr="00F43C60">
        <w:rPr>
          <w:rStyle w:val="Emphasis"/>
          <w:rFonts w:asciiTheme="majorHAnsi" w:hAnsiTheme="majorHAnsi" w:cstheme="majorHAnsi"/>
        </w:rPr>
        <w:t xml:space="preserve"> very </w:t>
      </w:r>
      <w:r w:rsidRPr="00F43C60">
        <w:rPr>
          <w:rStyle w:val="Emphasis"/>
          <w:rFonts w:asciiTheme="majorHAnsi" w:hAnsiTheme="majorHAnsi" w:cstheme="majorHAnsi"/>
          <w:highlight w:val="cyan"/>
        </w:rPr>
        <w:t xml:space="preserve">peaceful mechanisms, </w:t>
      </w:r>
      <w:r w:rsidRPr="00F43C60">
        <w:rPr>
          <w:rStyle w:val="Emphasis"/>
          <w:rFonts w:asciiTheme="majorHAnsi" w:hAnsiTheme="majorHAnsi" w:cstheme="majorHAnsi"/>
        </w:rPr>
        <w:t xml:space="preserve">namely innovations and growth, </w:t>
      </w:r>
      <w:r w:rsidRPr="00F43C60">
        <w:rPr>
          <w:rStyle w:val="Emphasis"/>
          <w:rFonts w:asciiTheme="majorHAnsi" w:hAnsiTheme="majorHAnsi" w:cstheme="majorHAnsi"/>
          <w:highlight w:val="cyan"/>
        </w:rPr>
        <w:t>brought about by</w:t>
      </w:r>
      <w:r w:rsidRPr="00F43C60">
        <w:rPr>
          <w:rStyle w:val="Emphasis"/>
          <w:rFonts w:asciiTheme="majorHAnsi" w:hAnsiTheme="majorHAnsi" w:cstheme="majorHAnsi"/>
        </w:rPr>
        <w:t xml:space="preserve"> the forces of </w:t>
      </w:r>
      <w:r w:rsidRPr="00F43C60">
        <w:rPr>
          <w:rStyle w:val="Emphasis"/>
          <w:rFonts w:asciiTheme="majorHAnsi" w:hAnsiTheme="majorHAnsi" w:cstheme="majorHAnsi"/>
          <w:highlight w:val="cyan"/>
        </w:rPr>
        <w:t>cap</w:t>
      </w:r>
      <w:r w:rsidRPr="00F43C60">
        <w:rPr>
          <w:rStyle w:val="Emphasis"/>
          <w:rFonts w:asciiTheme="majorHAnsi" w:hAnsiTheme="majorHAnsi" w:cstheme="majorHAnsi"/>
        </w:rPr>
        <w:t>italism</w:t>
      </w:r>
      <w:r w:rsidRPr="00F43C60">
        <w:rPr>
          <w:rFonts w:asciiTheme="majorHAnsi" w:hAnsiTheme="majorHAnsi" w:cstheme="majorHAnsi"/>
          <w:sz w:val="16"/>
        </w:rPr>
        <w:t xml:space="preserve">, </w:t>
      </w:r>
      <w:r w:rsidRPr="00F43C60">
        <w:rPr>
          <w:rStyle w:val="StyleUnderline"/>
          <w:rFonts w:asciiTheme="majorHAnsi" w:hAnsiTheme="majorHAnsi" w:cstheme="majorHAnsi"/>
        </w:rPr>
        <w:t xml:space="preserve">have </w:t>
      </w:r>
      <w:r w:rsidRPr="00F43C60">
        <w:rPr>
          <w:rStyle w:val="StyleUnderline"/>
          <w:rFonts w:asciiTheme="majorHAnsi" w:hAnsiTheme="majorHAnsi" w:cstheme="majorHAnsi"/>
          <w:highlight w:val="cyan"/>
        </w:rPr>
        <w:t>led to</w:t>
      </w:r>
      <w:r w:rsidRPr="00F43C60">
        <w:rPr>
          <w:rStyle w:val="StyleUnderline"/>
          <w:rFonts w:asciiTheme="majorHAnsi" w:hAnsiTheme="majorHAnsi" w:cstheme="majorHAnsi"/>
        </w:rPr>
        <w:t xml:space="preserve"> the greatest </w:t>
      </w:r>
      <w:r w:rsidRPr="00F43C60">
        <w:rPr>
          <w:rStyle w:val="StyleUnderline"/>
          <w:rFonts w:asciiTheme="majorHAnsi" w:hAnsiTheme="majorHAnsi" w:cstheme="majorHAnsi"/>
          <w:highlight w:val="cyan"/>
        </w:rPr>
        <w:t>declines in poverty</w:t>
      </w:r>
      <w:r w:rsidRPr="00F43C60">
        <w:rPr>
          <w:rFonts w:asciiTheme="majorHAnsi" w:hAnsiTheme="majorHAnsi" w:cstheme="majorHAnsi"/>
          <w:sz w:val="16"/>
        </w:rPr>
        <w:t xml:space="preserve">. Or, to put it another way: </w:t>
      </w:r>
      <w:r w:rsidRPr="00F43C60">
        <w:rPr>
          <w:rStyle w:val="StyleUnderline"/>
          <w:rFonts w:asciiTheme="majorHAnsi" w:hAnsiTheme="majorHAnsi" w:cstheme="majorHAnsi"/>
        </w:rPr>
        <w:t xml:space="preserve">The greatest “levelers” in history have been violent events such as wars, revolutions, </w:t>
      </w:r>
      <w:r w:rsidRPr="00F43C60">
        <w:rPr>
          <w:rStyle w:val="StyleUnderline"/>
          <w:rFonts w:asciiTheme="majorHAnsi" w:hAnsiTheme="majorHAnsi" w:cstheme="majorHAnsi"/>
        </w:rPr>
        <w:lastRenderedPageBreak/>
        <w:t>state and systems collapses, and pandemics</w:t>
      </w:r>
      <w:r w:rsidRPr="00F43C60">
        <w:rPr>
          <w:rFonts w:asciiTheme="majorHAnsi" w:hAnsiTheme="majorHAnsi" w:cstheme="majorHAnsi"/>
          <w:sz w:val="16"/>
        </w:rPr>
        <w:t xml:space="preserve">, </w:t>
      </w:r>
      <w:r w:rsidRPr="00F43C60">
        <w:rPr>
          <w:rStyle w:val="Emphasis"/>
          <w:rFonts w:asciiTheme="majorHAnsi" w:hAnsiTheme="majorHAnsi" w:cstheme="majorHAnsi"/>
        </w:rPr>
        <w:t>but the greatest poverty reducer in history has been capitalism</w:t>
      </w:r>
      <w:r w:rsidRPr="00F43C60">
        <w:rPr>
          <w:rFonts w:asciiTheme="majorHAnsi" w:hAnsiTheme="majorHAnsi" w:cstheme="majorHAnsi"/>
          <w:sz w:val="16"/>
        </w:rPr>
        <w:t xml:space="preserve">. </w:t>
      </w:r>
      <w:r w:rsidRPr="00F43C60">
        <w:rPr>
          <w:rStyle w:val="StyleUnderline"/>
          <w:rFonts w:asciiTheme="majorHAnsi" w:hAnsiTheme="majorHAnsi" w:cstheme="majorHAnsi"/>
          <w:highlight w:val="cyan"/>
        </w:rPr>
        <w:t>Before</w:t>
      </w:r>
      <w:r w:rsidRPr="00F43C60">
        <w:rPr>
          <w:rStyle w:val="StyleUnderline"/>
          <w:rFonts w:asciiTheme="majorHAnsi" w:hAnsiTheme="majorHAnsi" w:cstheme="majorHAnsi"/>
        </w:rPr>
        <w:t xml:space="preserve"> </w:t>
      </w:r>
      <w:r w:rsidRPr="00F43C60">
        <w:rPr>
          <w:rStyle w:val="StyleUnderline"/>
          <w:rFonts w:asciiTheme="majorHAnsi" w:hAnsiTheme="majorHAnsi" w:cstheme="majorHAnsi"/>
          <w:highlight w:val="cyan"/>
        </w:rPr>
        <w:t>cap</w:t>
      </w:r>
      <w:r w:rsidRPr="00F43C60">
        <w:rPr>
          <w:rStyle w:val="StyleUnderline"/>
          <w:rFonts w:asciiTheme="majorHAnsi" w:hAnsiTheme="majorHAnsi" w:cstheme="majorHAnsi"/>
        </w:rPr>
        <w:t>italism</w:t>
      </w:r>
      <w:r w:rsidRPr="00F43C60">
        <w:rPr>
          <w:rFonts w:asciiTheme="majorHAnsi" w:hAnsiTheme="majorHAnsi" w:cstheme="majorHAnsi"/>
          <w:sz w:val="16"/>
        </w:rPr>
        <w:t xml:space="preserve"> came into being, </w:t>
      </w:r>
      <w:r w:rsidRPr="00F43C60">
        <w:rPr>
          <w:rStyle w:val="Emphasis"/>
          <w:rFonts w:asciiTheme="majorHAnsi" w:hAnsiTheme="majorHAnsi" w:cstheme="majorHAnsi"/>
          <w:highlight w:val="cyan"/>
        </w:rPr>
        <w:t xml:space="preserve">most </w:t>
      </w:r>
      <w:r w:rsidRPr="00F43C60">
        <w:rPr>
          <w:rStyle w:val="Emphasis"/>
          <w:rFonts w:asciiTheme="majorHAnsi" w:hAnsiTheme="majorHAnsi" w:cstheme="majorHAnsi"/>
        </w:rPr>
        <w:t xml:space="preserve">of the world’s population was </w:t>
      </w:r>
      <w:r w:rsidRPr="00F43C60">
        <w:rPr>
          <w:rStyle w:val="Emphasis"/>
          <w:rFonts w:asciiTheme="majorHAnsi" w:hAnsiTheme="majorHAnsi" w:cstheme="majorHAnsi"/>
          <w:highlight w:val="cyan"/>
        </w:rPr>
        <w:t>living in extreme poverty</w:t>
      </w:r>
      <w:r w:rsidRPr="00F43C60">
        <w:rPr>
          <w:rFonts w:asciiTheme="majorHAnsi" w:hAnsiTheme="majorHAnsi" w:cstheme="majorHAnsi"/>
          <w:sz w:val="16"/>
        </w:rPr>
        <w:t>—</w:t>
      </w:r>
      <w:r w:rsidRPr="00F43C60">
        <w:rPr>
          <w:rStyle w:val="StyleUnderline"/>
          <w:rFonts w:asciiTheme="majorHAnsi" w:hAnsiTheme="majorHAnsi" w:cstheme="majorHAnsi"/>
          <w:highlight w:val="cyan"/>
        </w:rPr>
        <w:t>in 1820, the rate</w:t>
      </w:r>
      <w:r w:rsidRPr="00F43C60">
        <w:rPr>
          <w:rStyle w:val="StyleUnderline"/>
          <w:rFonts w:asciiTheme="majorHAnsi" w:hAnsiTheme="majorHAnsi" w:cstheme="majorHAnsi"/>
        </w:rPr>
        <w:t xml:space="preserve"> stood at </w:t>
      </w:r>
      <w:r w:rsidRPr="00F43C60">
        <w:rPr>
          <w:rStyle w:val="StyleUnderline"/>
          <w:rFonts w:asciiTheme="majorHAnsi" w:hAnsiTheme="majorHAnsi" w:cstheme="majorHAnsi"/>
          <w:highlight w:val="cyan"/>
        </w:rPr>
        <w:t>90 percent</w:t>
      </w:r>
      <w:r w:rsidRPr="00F43C60">
        <w:rPr>
          <w:rFonts w:asciiTheme="majorHAnsi" w:hAnsiTheme="majorHAnsi" w:cstheme="majorHAnsi"/>
          <w:sz w:val="16"/>
        </w:rPr>
        <w:t xml:space="preserve">. </w:t>
      </w:r>
      <w:r w:rsidRPr="00F43C60">
        <w:rPr>
          <w:rStyle w:val="Emphasis"/>
          <w:rFonts w:asciiTheme="majorHAnsi" w:hAnsiTheme="majorHAnsi" w:cstheme="majorHAnsi"/>
          <w:highlight w:val="cyan"/>
        </w:rPr>
        <w:t>Today, it’s down to less than 10</w:t>
      </w:r>
      <w:r w:rsidRPr="00F43C60">
        <w:rPr>
          <w:rStyle w:val="Emphasis"/>
          <w:rFonts w:asciiTheme="majorHAnsi" w:hAnsiTheme="majorHAnsi" w:cstheme="majorHAnsi"/>
        </w:rPr>
        <w:t xml:space="preserve"> percent</w:t>
      </w:r>
      <w:r w:rsidRPr="00F43C60">
        <w:rPr>
          <w:rFonts w:asciiTheme="majorHAnsi" w:hAnsiTheme="majorHAnsi" w:cstheme="majorHAnsi"/>
          <w:sz w:val="16"/>
        </w:rPr>
        <w:t xml:space="preserve">. And the most remarkable aspect of all this progress is that, in the recent decades </w:t>
      </w:r>
      <w:r w:rsidRPr="00F43C60">
        <w:rPr>
          <w:rStyle w:val="StyleUnderline"/>
          <w:rFonts w:asciiTheme="majorHAnsi" w:hAnsiTheme="majorHAnsi" w:cstheme="majorHAnsi"/>
        </w:rPr>
        <w:t>since the end of communism in China and other countries</w:t>
      </w:r>
      <w:r w:rsidRPr="00F43C60">
        <w:rPr>
          <w:rFonts w:asciiTheme="majorHAnsi" w:hAnsiTheme="majorHAnsi" w:cstheme="majorHAnsi"/>
          <w:sz w:val="16"/>
        </w:rPr>
        <w:t xml:space="preserve">, </w:t>
      </w:r>
      <w:r w:rsidRPr="00F43C60">
        <w:rPr>
          <w:rStyle w:val="Emphasis"/>
          <w:rFonts w:asciiTheme="majorHAnsi" w:hAnsiTheme="majorHAnsi" w:cstheme="majorHAnsi"/>
        </w:rPr>
        <w:t>the decline in poverty has accelerated to a pace unmatched in any previous period of human history</w:t>
      </w:r>
      <w:r w:rsidRPr="00F43C60">
        <w:rPr>
          <w:rFonts w:asciiTheme="majorHAnsi" w:hAnsiTheme="majorHAnsi" w:cstheme="majorHAnsi"/>
          <w:sz w:val="16"/>
        </w:rPr>
        <w:t xml:space="preserve">. </w:t>
      </w:r>
      <w:r w:rsidRPr="00F43C60">
        <w:rPr>
          <w:rStyle w:val="StyleUnderline"/>
          <w:rFonts w:asciiTheme="majorHAnsi" w:hAnsiTheme="majorHAnsi" w:cstheme="majorHAnsi"/>
        </w:rPr>
        <w:t>In 1981, the rate was still 42.7 percent</w:t>
      </w:r>
      <w:r w:rsidRPr="00F43C60">
        <w:rPr>
          <w:rFonts w:asciiTheme="majorHAnsi" w:hAnsiTheme="majorHAnsi" w:cstheme="majorHAnsi"/>
          <w:sz w:val="16"/>
        </w:rPr>
        <w:t xml:space="preserve">; </w:t>
      </w:r>
      <w:r w:rsidRPr="00F43C60">
        <w:rPr>
          <w:rStyle w:val="StyleUnderline"/>
          <w:rFonts w:asciiTheme="majorHAnsi" w:hAnsiTheme="majorHAnsi" w:cstheme="majorHAnsi"/>
          <w:sz w:val="16"/>
        </w:rPr>
        <w:t>by 2000</w:t>
      </w:r>
      <w:r w:rsidRPr="00F43C60">
        <w:rPr>
          <w:rFonts w:asciiTheme="majorHAnsi" w:hAnsiTheme="majorHAnsi" w:cstheme="majorHAnsi"/>
          <w:sz w:val="16"/>
        </w:rPr>
        <w:t xml:space="preserve">, it had fallen to 27.8 percent, and </w:t>
      </w:r>
      <w:r w:rsidRPr="00F43C60">
        <w:rPr>
          <w:rStyle w:val="StyleUnderline"/>
          <w:rFonts w:asciiTheme="majorHAnsi" w:hAnsiTheme="majorHAnsi" w:cstheme="majorHAnsi"/>
        </w:rPr>
        <w:t>in 2021</w:t>
      </w:r>
      <w:r w:rsidRPr="00F43C60">
        <w:rPr>
          <w:rFonts w:asciiTheme="majorHAnsi" w:hAnsiTheme="majorHAnsi" w:cstheme="majorHAnsi"/>
          <w:sz w:val="16"/>
        </w:rPr>
        <w:t xml:space="preserve"> </w:t>
      </w:r>
      <w:r w:rsidRPr="00F43C60">
        <w:rPr>
          <w:rStyle w:val="Emphasis"/>
          <w:rFonts w:asciiTheme="majorHAnsi" w:hAnsiTheme="majorHAnsi" w:cstheme="majorHAnsi"/>
        </w:rPr>
        <w:t>it was only 9.3 percent</w:t>
      </w:r>
      <w:r w:rsidRPr="00F43C60">
        <w:rPr>
          <w:rFonts w:asciiTheme="majorHAnsi" w:hAnsiTheme="majorHAnsi" w:cstheme="majorHAnsi"/>
          <w:sz w:val="16"/>
        </w:rPr>
        <w:t>.</w:t>
      </w:r>
    </w:p>
    <w:p w14:paraId="6044E09E" w14:textId="77777777" w:rsidR="00F43C60" w:rsidRPr="00F43C60" w:rsidRDefault="00F43C60" w:rsidP="00F43C60">
      <w:pPr>
        <w:rPr>
          <w:rFonts w:asciiTheme="majorHAnsi" w:hAnsiTheme="majorHAnsi" w:cstheme="majorHAnsi"/>
        </w:rPr>
      </w:pPr>
    </w:p>
    <w:p w14:paraId="28D0682A" w14:textId="77777777" w:rsidR="00F43C60" w:rsidRPr="00F43C60" w:rsidRDefault="00F43C60" w:rsidP="00F43C60">
      <w:pPr>
        <w:rPr>
          <w:rFonts w:asciiTheme="majorHAnsi" w:hAnsiTheme="majorHAnsi" w:cstheme="majorHAnsi"/>
        </w:rPr>
      </w:pPr>
    </w:p>
    <w:p w14:paraId="0D1A834B" w14:textId="77777777" w:rsidR="005578DE" w:rsidRPr="002C0BAE" w:rsidRDefault="005578DE" w:rsidP="005578DE">
      <w:pPr>
        <w:rPr>
          <w:color w:val="FF0000"/>
        </w:rPr>
      </w:pPr>
    </w:p>
    <w:sectPr w:rsidR="005578DE" w:rsidRPr="002C0B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8A0DBD"/>
    <w:multiLevelType w:val="hybridMultilevel"/>
    <w:tmpl w:val="250216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2AE49ED"/>
    <w:multiLevelType w:val="hybridMultilevel"/>
    <w:tmpl w:val="9A8C5F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C64B45"/>
    <w:multiLevelType w:val="multilevel"/>
    <w:tmpl w:val="B9FCA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095635"/>
    <w:multiLevelType w:val="hybridMultilevel"/>
    <w:tmpl w:val="0994F46C"/>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9D11A9"/>
    <w:multiLevelType w:val="hybridMultilevel"/>
    <w:tmpl w:val="AAC267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5C5D3B"/>
    <w:multiLevelType w:val="hybridMultilevel"/>
    <w:tmpl w:val="5D68BB92"/>
    <w:lvl w:ilvl="0" w:tplc="BBB6B32E">
      <w:start w:val="1"/>
      <w:numFmt w:val="bullet"/>
      <w:lvlText w:val="-"/>
      <w:lvlJc w:val="left"/>
      <w:pPr>
        <w:ind w:left="720" w:hanging="360"/>
      </w:pPr>
      <w:rPr>
        <w:rFonts w:ascii="Calibri" w:eastAsiaTheme="majorEastAsia"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35958"/>
    <w:multiLevelType w:val="hybridMultilevel"/>
    <w:tmpl w:val="644C3BA4"/>
    <w:lvl w:ilvl="0" w:tplc="B3D8F84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111EAF"/>
    <w:multiLevelType w:val="hybridMultilevel"/>
    <w:tmpl w:val="D8B064E4"/>
    <w:lvl w:ilvl="0" w:tplc="4BCA14D0">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AA1DBC"/>
    <w:multiLevelType w:val="multilevel"/>
    <w:tmpl w:val="FDF89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856F35"/>
    <w:multiLevelType w:val="hybridMultilevel"/>
    <w:tmpl w:val="35D6A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4550DA"/>
    <w:multiLevelType w:val="hybridMultilevel"/>
    <w:tmpl w:val="10A4C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C20451"/>
    <w:multiLevelType w:val="multilevel"/>
    <w:tmpl w:val="87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002883"/>
    <w:multiLevelType w:val="multilevel"/>
    <w:tmpl w:val="D7E871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425AA9"/>
    <w:multiLevelType w:val="hybridMultilevel"/>
    <w:tmpl w:val="600C1DC2"/>
    <w:lvl w:ilvl="0" w:tplc="21BEF938">
      <w:start w:val="1"/>
      <w:numFmt w:val="decimal"/>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9"/>
  </w:num>
  <w:num w:numId="13">
    <w:abstractNumId w:val="25"/>
  </w:num>
  <w:num w:numId="14">
    <w:abstractNumId w:val="30"/>
  </w:num>
  <w:num w:numId="15">
    <w:abstractNumId w:val="23"/>
  </w:num>
  <w:num w:numId="16">
    <w:abstractNumId w:val="34"/>
  </w:num>
  <w:num w:numId="17">
    <w:abstractNumId w:val="16"/>
  </w:num>
  <w:num w:numId="18">
    <w:abstractNumId w:val="33"/>
  </w:num>
  <w:num w:numId="19">
    <w:abstractNumId w:val="27"/>
    <w:lvlOverride w:ilvl="0">
      <w:lvl w:ilvl="0">
        <w:numFmt w:val="decimal"/>
        <w:lvlText w:val="%1."/>
        <w:lvlJc w:val="left"/>
      </w:lvl>
    </w:lvlOverride>
  </w:num>
  <w:num w:numId="20">
    <w:abstractNumId w:val="13"/>
  </w:num>
  <w:num w:numId="21">
    <w:abstractNumId w:val="20"/>
  </w:num>
  <w:num w:numId="22">
    <w:abstractNumId w:val="22"/>
  </w:num>
  <w:num w:numId="23">
    <w:abstractNumId w:val="11"/>
  </w:num>
  <w:num w:numId="24">
    <w:abstractNumId w:val="12"/>
  </w:num>
  <w:num w:numId="25">
    <w:abstractNumId w:val="15"/>
  </w:num>
  <w:num w:numId="26">
    <w:abstractNumId w:val="36"/>
  </w:num>
  <w:num w:numId="27">
    <w:abstractNumId w:val="35"/>
  </w:num>
  <w:num w:numId="28">
    <w:abstractNumId w:val="19"/>
  </w:num>
  <w:num w:numId="29">
    <w:abstractNumId w:val="24"/>
  </w:num>
  <w:num w:numId="30">
    <w:abstractNumId w:val="21"/>
  </w:num>
  <w:num w:numId="31">
    <w:abstractNumId w:val="28"/>
  </w:num>
  <w:num w:numId="32">
    <w:abstractNumId w:val="31"/>
  </w:num>
  <w:num w:numId="33">
    <w:abstractNumId w:val="32"/>
  </w:num>
  <w:num w:numId="34">
    <w:abstractNumId w:val="37"/>
  </w:num>
  <w:num w:numId="35">
    <w:abstractNumId w:val="14"/>
  </w:num>
  <w:num w:numId="36">
    <w:abstractNumId w:val="18"/>
  </w:num>
  <w:num w:numId="37">
    <w:abstractNumId w:val="26"/>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7B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77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BE8"/>
    <w:rsid w:val="000B0776"/>
    <w:rsid w:val="000D0263"/>
    <w:rsid w:val="000D26A6"/>
    <w:rsid w:val="000D2B90"/>
    <w:rsid w:val="000D6ED8"/>
    <w:rsid w:val="000D717B"/>
    <w:rsid w:val="00100B28"/>
    <w:rsid w:val="001011CB"/>
    <w:rsid w:val="00117316"/>
    <w:rsid w:val="001209B4"/>
    <w:rsid w:val="00123621"/>
    <w:rsid w:val="001761FC"/>
    <w:rsid w:val="00182655"/>
    <w:rsid w:val="001840F2"/>
    <w:rsid w:val="00185134"/>
    <w:rsid w:val="001856C6"/>
    <w:rsid w:val="00191B5F"/>
    <w:rsid w:val="00192487"/>
    <w:rsid w:val="00193416"/>
    <w:rsid w:val="00195073"/>
    <w:rsid w:val="0019668D"/>
    <w:rsid w:val="001A25FD"/>
    <w:rsid w:val="001A5371"/>
    <w:rsid w:val="001A72C7"/>
    <w:rsid w:val="001B72CD"/>
    <w:rsid w:val="001B73E3"/>
    <w:rsid w:val="001C1AC4"/>
    <w:rsid w:val="001C316D"/>
    <w:rsid w:val="001D1A0D"/>
    <w:rsid w:val="001D36BF"/>
    <w:rsid w:val="001D47CB"/>
    <w:rsid w:val="001D4C28"/>
    <w:rsid w:val="001E0B1F"/>
    <w:rsid w:val="001E0C0F"/>
    <w:rsid w:val="001E1E0B"/>
    <w:rsid w:val="001F0050"/>
    <w:rsid w:val="001F1173"/>
    <w:rsid w:val="002005A8"/>
    <w:rsid w:val="00202DF9"/>
    <w:rsid w:val="00203DD8"/>
    <w:rsid w:val="00204E1D"/>
    <w:rsid w:val="002059BD"/>
    <w:rsid w:val="00207FD8"/>
    <w:rsid w:val="00210FAF"/>
    <w:rsid w:val="00213B1E"/>
    <w:rsid w:val="00215284"/>
    <w:rsid w:val="002168F2"/>
    <w:rsid w:val="0022589F"/>
    <w:rsid w:val="002343FE"/>
    <w:rsid w:val="00235F7B"/>
    <w:rsid w:val="00241E00"/>
    <w:rsid w:val="002502CF"/>
    <w:rsid w:val="00267EBB"/>
    <w:rsid w:val="0027023B"/>
    <w:rsid w:val="00270E9C"/>
    <w:rsid w:val="00272F3F"/>
    <w:rsid w:val="00274EDB"/>
    <w:rsid w:val="0027729E"/>
    <w:rsid w:val="00281F1F"/>
    <w:rsid w:val="002843B2"/>
    <w:rsid w:val="00284ED6"/>
    <w:rsid w:val="00290C5A"/>
    <w:rsid w:val="00290C92"/>
    <w:rsid w:val="0029647A"/>
    <w:rsid w:val="00296504"/>
    <w:rsid w:val="002B5511"/>
    <w:rsid w:val="002B565B"/>
    <w:rsid w:val="002B7ACF"/>
    <w:rsid w:val="002C0BAE"/>
    <w:rsid w:val="002D712B"/>
    <w:rsid w:val="002E0643"/>
    <w:rsid w:val="002E392E"/>
    <w:rsid w:val="002E6BBC"/>
    <w:rsid w:val="002F1BA9"/>
    <w:rsid w:val="002F6E74"/>
    <w:rsid w:val="003106B3"/>
    <w:rsid w:val="0031385D"/>
    <w:rsid w:val="003171AB"/>
    <w:rsid w:val="003223B2"/>
    <w:rsid w:val="00322A67"/>
    <w:rsid w:val="00330E13"/>
    <w:rsid w:val="003351D8"/>
    <w:rsid w:val="00335A23"/>
    <w:rsid w:val="00340707"/>
    <w:rsid w:val="00341C61"/>
    <w:rsid w:val="00351841"/>
    <w:rsid w:val="003624A6"/>
    <w:rsid w:val="00364ADF"/>
    <w:rsid w:val="00365C8D"/>
    <w:rsid w:val="003670D9"/>
    <w:rsid w:val="00370B41"/>
    <w:rsid w:val="00371B27"/>
    <w:rsid w:val="003726C3"/>
    <w:rsid w:val="00375D2E"/>
    <w:rsid w:val="003804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F8C"/>
    <w:rsid w:val="004170BF"/>
    <w:rsid w:val="004270E3"/>
    <w:rsid w:val="004348DC"/>
    <w:rsid w:val="00434921"/>
    <w:rsid w:val="00442018"/>
    <w:rsid w:val="0044453B"/>
    <w:rsid w:val="00446567"/>
    <w:rsid w:val="00447B10"/>
    <w:rsid w:val="00452EE4"/>
    <w:rsid w:val="00452F0B"/>
    <w:rsid w:val="004536D6"/>
    <w:rsid w:val="00457224"/>
    <w:rsid w:val="0047482C"/>
    <w:rsid w:val="00475436"/>
    <w:rsid w:val="00477BAD"/>
    <w:rsid w:val="0048047E"/>
    <w:rsid w:val="00482AF9"/>
    <w:rsid w:val="0048464F"/>
    <w:rsid w:val="00485C64"/>
    <w:rsid w:val="00486BE5"/>
    <w:rsid w:val="00496BB2"/>
    <w:rsid w:val="004A0C60"/>
    <w:rsid w:val="004B37B4"/>
    <w:rsid w:val="004B72B4"/>
    <w:rsid w:val="004C0314"/>
    <w:rsid w:val="004C0D3D"/>
    <w:rsid w:val="004C213E"/>
    <w:rsid w:val="004C376C"/>
    <w:rsid w:val="004C657F"/>
    <w:rsid w:val="004D17D8"/>
    <w:rsid w:val="004D52D8"/>
    <w:rsid w:val="004E355B"/>
    <w:rsid w:val="004E4860"/>
    <w:rsid w:val="004E6738"/>
    <w:rsid w:val="005028E5"/>
    <w:rsid w:val="00503735"/>
    <w:rsid w:val="00516A88"/>
    <w:rsid w:val="00522065"/>
    <w:rsid w:val="005224F2"/>
    <w:rsid w:val="005254BF"/>
    <w:rsid w:val="00530B1D"/>
    <w:rsid w:val="00533F1C"/>
    <w:rsid w:val="00536D8B"/>
    <w:rsid w:val="005379C3"/>
    <w:rsid w:val="00551533"/>
    <w:rsid w:val="005519C2"/>
    <w:rsid w:val="005523E0"/>
    <w:rsid w:val="0055320F"/>
    <w:rsid w:val="0055699B"/>
    <w:rsid w:val="005578DE"/>
    <w:rsid w:val="0056020A"/>
    <w:rsid w:val="00563D3D"/>
    <w:rsid w:val="005659AA"/>
    <w:rsid w:val="00566C8B"/>
    <w:rsid w:val="005676E8"/>
    <w:rsid w:val="00577C12"/>
    <w:rsid w:val="00580BFC"/>
    <w:rsid w:val="00581048"/>
    <w:rsid w:val="00581203"/>
    <w:rsid w:val="0058349C"/>
    <w:rsid w:val="00585FBE"/>
    <w:rsid w:val="005870E8"/>
    <w:rsid w:val="0058789C"/>
    <w:rsid w:val="005A4D4E"/>
    <w:rsid w:val="005A629D"/>
    <w:rsid w:val="005A7237"/>
    <w:rsid w:val="005B21FA"/>
    <w:rsid w:val="005B3244"/>
    <w:rsid w:val="005B6EE8"/>
    <w:rsid w:val="005B7731"/>
    <w:rsid w:val="005C4515"/>
    <w:rsid w:val="005C5602"/>
    <w:rsid w:val="005C74A6"/>
    <w:rsid w:val="005D3B4D"/>
    <w:rsid w:val="005D615C"/>
    <w:rsid w:val="005E06E3"/>
    <w:rsid w:val="005E1860"/>
    <w:rsid w:val="005F063B"/>
    <w:rsid w:val="005F192D"/>
    <w:rsid w:val="005F24C8"/>
    <w:rsid w:val="005F267A"/>
    <w:rsid w:val="005F26AF"/>
    <w:rsid w:val="00600B16"/>
    <w:rsid w:val="006011E0"/>
    <w:rsid w:val="00607D6C"/>
    <w:rsid w:val="0061383D"/>
    <w:rsid w:val="00614D69"/>
    <w:rsid w:val="006158FF"/>
    <w:rsid w:val="00617030"/>
    <w:rsid w:val="00621301"/>
    <w:rsid w:val="0062173F"/>
    <w:rsid w:val="006235FB"/>
    <w:rsid w:val="00626A15"/>
    <w:rsid w:val="006379E9"/>
    <w:rsid w:val="006438CB"/>
    <w:rsid w:val="006529B9"/>
    <w:rsid w:val="00654695"/>
    <w:rsid w:val="0065500A"/>
    <w:rsid w:val="00655217"/>
    <w:rsid w:val="0065727C"/>
    <w:rsid w:val="00674A78"/>
    <w:rsid w:val="0069132D"/>
    <w:rsid w:val="00696A16"/>
    <w:rsid w:val="006A4840"/>
    <w:rsid w:val="006A52A0"/>
    <w:rsid w:val="006A7E1D"/>
    <w:rsid w:val="006B2E18"/>
    <w:rsid w:val="006C3A56"/>
    <w:rsid w:val="006D13F4"/>
    <w:rsid w:val="006D3F68"/>
    <w:rsid w:val="006D6AED"/>
    <w:rsid w:val="006E6D0B"/>
    <w:rsid w:val="006F126E"/>
    <w:rsid w:val="006F32C9"/>
    <w:rsid w:val="006F3834"/>
    <w:rsid w:val="006F5693"/>
    <w:rsid w:val="006F5D4C"/>
    <w:rsid w:val="00717B01"/>
    <w:rsid w:val="007227D9"/>
    <w:rsid w:val="0072491F"/>
    <w:rsid w:val="00725598"/>
    <w:rsid w:val="00735DC6"/>
    <w:rsid w:val="007374A1"/>
    <w:rsid w:val="00752712"/>
    <w:rsid w:val="00753A84"/>
    <w:rsid w:val="007611F5"/>
    <w:rsid w:val="007619E4"/>
    <w:rsid w:val="00761E75"/>
    <w:rsid w:val="0076495E"/>
    <w:rsid w:val="007658FD"/>
    <w:rsid w:val="00765FC8"/>
    <w:rsid w:val="007726FB"/>
    <w:rsid w:val="00775694"/>
    <w:rsid w:val="0078291F"/>
    <w:rsid w:val="00793F46"/>
    <w:rsid w:val="007A1325"/>
    <w:rsid w:val="007A1A18"/>
    <w:rsid w:val="007A2946"/>
    <w:rsid w:val="007A3BAF"/>
    <w:rsid w:val="007B53D8"/>
    <w:rsid w:val="007C22C5"/>
    <w:rsid w:val="007C57E1"/>
    <w:rsid w:val="007C5811"/>
    <w:rsid w:val="007D2DF5"/>
    <w:rsid w:val="007D451A"/>
    <w:rsid w:val="007D5E3E"/>
    <w:rsid w:val="007D65C2"/>
    <w:rsid w:val="007D7596"/>
    <w:rsid w:val="007E242C"/>
    <w:rsid w:val="007E6631"/>
    <w:rsid w:val="00803A12"/>
    <w:rsid w:val="00805417"/>
    <w:rsid w:val="008266F9"/>
    <w:rsid w:val="008267E2"/>
    <w:rsid w:val="00826886"/>
    <w:rsid w:val="00826A9B"/>
    <w:rsid w:val="00834842"/>
    <w:rsid w:val="00840E7B"/>
    <w:rsid w:val="008536AF"/>
    <w:rsid w:val="00853D40"/>
    <w:rsid w:val="00854B72"/>
    <w:rsid w:val="008564FC"/>
    <w:rsid w:val="00864E76"/>
    <w:rsid w:val="0087133D"/>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7B3"/>
    <w:rsid w:val="008C0FA2"/>
    <w:rsid w:val="008C2342"/>
    <w:rsid w:val="008C77B6"/>
    <w:rsid w:val="008D1B91"/>
    <w:rsid w:val="008D2FF1"/>
    <w:rsid w:val="008D724A"/>
    <w:rsid w:val="008E7A3E"/>
    <w:rsid w:val="008F41FD"/>
    <w:rsid w:val="008F4479"/>
    <w:rsid w:val="008F4BA0"/>
    <w:rsid w:val="00901726"/>
    <w:rsid w:val="00920E6A"/>
    <w:rsid w:val="00931816"/>
    <w:rsid w:val="00932C71"/>
    <w:rsid w:val="0094397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CD5"/>
    <w:rsid w:val="009F1CBB"/>
    <w:rsid w:val="009F3305"/>
    <w:rsid w:val="009F6FB2"/>
    <w:rsid w:val="00A071C0"/>
    <w:rsid w:val="00A11FCE"/>
    <w:rsid w:val="00A22670"/>
    <w:rsid w:val="00A24B35"/>
    <w:rsid w:val="00A271BA"/>
    <w:rsid w:val="00A27F86"/>
    <w:rsid w:val="00A431C6"/>
    <w:rsid w:val="00A54315"/>
    <w:rsid w:val="00A60FBC"/>
    <w:rsid w:val="00A648BD"/>
    <w:rsid w:val="00A65C0B"/>
    <w:rsid w:val="00A75EE0"/>
    <w:rsid w:val="00A776BA"/>
    <w:rsid w:val="00A81FD2"/>
    <w:rsid w:val="00A82F42"/>
    <w:rsid w:val="00A8441A"/>
    <w:rsid w:val="00A8674A"/>
    <w:rsid w:val="00A96E24"/>
    <w:rsid w:val="00AA6F6E"/>
    <w:rsid w:val="00AB122B"/>
    <w:rsid w:val="00AB21B0"/>
    <w:rsid w:val="00AB2B6D"/>
    <w:rsid w:val="00AB48D3"/>
    <w:rsid w:val="00AE0243"/>
    <w:rsid w:val="00AE1BAD"/>
    <w:rsid w:val="00AE2124"/>
    <w:rsid w:val="00AE24BC"/>
    <w:rsid w:val="00AE3E3F"/>
    <w:rsid w:val="00AF2516"/>
    <w:rsid w:val="00AF4760"/>
    <w:rsid w:val="00AF55D4"/>
    <w:rsid w:val="00B04EAC"/>
    <w:rsid w:val="00B0505F"/>
    <w:rsid w:val="00B05C2D"/>
    <w:rsid w:val="00B117A0"/>
    <w:rsid w:val="00B12933"/>
    <w:rsid w:val="00B12B88"/>
    <w:rsid w:val="00B137E0"/>
    <w:rsid w:val="00B13BC8"/>
    <w:rsid w:val="00B24662"/>
    <w:rsid w:val="00B3569C"/>
    <w:rsid w:val="00B43676"/>
    <w:rsid w:val="00B4380A"/>
    <w:rsid w:val="00B46CE6"/>
    <w:rsid w:val="00B5602D"/>
    <w:rsid w:val="00B60125"/>
    <w:rsid w:val="00B6656B"/>
    <w:rsid w:val="00B71625"/>
    <w:rsid w:val="00B75C54"/>
    <w:rsid w:val="00B81E9C"/>
    <w:rsid w:val="00B8710E"/>
    <w:rsid w:val="00B92A93"/>
    <w:rsid w:val="00BA17A8"/>
    <w:rsid w:val="00BA3C33"/>
    <w:rsid w:val="00BB0878"/>
    <w:rsid w:val="00BB1879"/>
    <w:rsid w:val="00BC0ABE"/>
    <w:rsid w:val="00BC30DB"/>
    <w:rsid w:val="00BC4073"/>
    <w:rsid w:val="00BC64FF"/>
    <w:rsid w:val="00BC71F2"/>
    <w:rsid w:val="00BC7C37"/>
    <w:rsid w:val="00BD2244"/>
    <w:rsid w:val="00BD421C"/>
    <w:rsid w:val="00BE6472"/>
    <w:rsid w:val="00BF29B8"/>
    <w:rsid w:val="00BF33C7"/>
    <w:rsid w:val="00BF46EA"/>
    <w:rsid w:val="00C07769"/>
    <w:rsid w:val="00C07D05"/>
    <w:rsid w:val="00C10856"/>
    <w:rsid w:val="00C203FA"/>
    <w:rsid w:val="00C244F5"/>
    <w:rsid w:val="00C3164F"/>
    <w:rsid w:val="00C31B5E"/>
    <w:rsid w:val="00C34D3E"/>
    <w:rsid w:val="00C35B37"/>
    <w:rsid w:val="00C3747A"/>
    <w:rsid w:val="00C37F29"/>
    <w:rsid w:val="00C5404D"/>
    <w:rsid w:val="00C56DCC"/>
    <w:rsid w:val="00C57075"/>
    <w:rsid w:val="00C72AFE"/>
    <w:rsid w:val="00C81619"/>
    <w:rsid w:val="00C849DC"/>
    <w:rsid w:val="00CA013C"/>
    <w:rsid w:val="00CA6D6D"/>
    <w:rsid w:val="00CC3B75"/>
    <w:rsid w:val="00CC7A4E"/>
    <w:rsid w:val="00CD1359"/>
    <w:rsid w:val="00CD4C83"/>
    <w:rsid w:val="00D00B3D"/>
    <w:rsid w:val="00D01EDC"/>
    <w:rsid w:val="00D078AA"/>
    <w:rsid w:val="00D10058"/>
    <w:rsid w:val="00D11978"/>
    <w:rsid w:val="00D15E30"/>
    <w:rsid w:val="00D16129"/>
    <w:rsid w:val="00D20E3D"/>
    <w:rsid w:val="00D25DBD"/>
    <w:rsid w:val="00D26929"/>
    <w:rsid w:val="00D30CBD"/>
    <w:rsid w:val="00D30D9E"/>
    <w:rsid w:val="00D33908"/>
    <w:rsid w:val="00D354F2"/>
    <w:rsid w:val="00D36C30"/>
    <w:rsid w:val="00D37C90"/>
    <w:rsid w:val="00D43A8C"/>
    <w:rsid w:val="00D53072"/>
    <w:rsid w:val="00D57159"/>
    <w:rsid w:val="00D61A4E"/>
    <w:rsid w:val="00D61B91"/>
    <w:rsid w:val="00D634EA"/>
    <w:rsid w:val="00D713A1"/>
    <w:rsid w:val="00D7170A"/>
    <w:rsid w:val="00D77956"/>
    <w:rsid w:val="00D80F0C"/>
    <w:rsid w:val="00D92077"/>
    <w:rsid w:val="00D951E2"/>
    <w:rsid w:val="00D9565A"/>
    <w:rsid w:val="00DA225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974"/>
    <w:rsid w:val="00E903E0"/>
    <w:rsid w:val="00E9291B"/>
    <w:rsid w:val="00E96665"/>
    <w:rsid w:val="00EA1115"/>
    <w:rsid w:val="00EA39EB"/>
    <w:rsid w:val="00EA58CE"/>
    <w:rsid w:val="00EB33FF"/>
    <w:rsid w:val="00EB3D1A"/>
    <w:rsid w:val="00EB4B16"/>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C60"/>
    <w:rsid w:val="00F43EA3"/>
    <w:rsid w:val="00F50C55"/>
    <w:rsid w:val="00F57FFB"/>
    <w:rsid w:val="00F601E6"/>
    <w:rsid w:val="00F73954"/>
    <w:rsid w:val="00F94060"/>
    <w:rsid w:val="00FA1EE4"/>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12F91D"/>
  <w14:defaultImageDpi w14:val="300"/>
  <w15:docId w15:val="{9DFB07C7-ED0D-244F-892D-DF7991072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2F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2F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A82F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A82F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A82F4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D2FF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82F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F42"/>
  </w:style>
  <w:style w:type="character" w:customStyle="1" w:styleId="Heading1Char">
    <w:name w:val="Heading 1 Char"/>
    <w:aliases w:val="Pocket Char"/>
    <w:basedOn w:val="DefaultParagraphFont"/>
    <w:link w:val="Heading1"/>
    <w:uiPriority w:val="9"/>
    <w:rsid w:val="00A82F42"/>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A82F42"/>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A82F4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A82F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82F4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A82F4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82F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82F4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82F42"/>
    <w:rPr>
      <w:color w:val="auto"/>
      <w:u w:val="none"/>
    </w:rPr>
  </w:style>
  <w:style w:type="paragraph" w:styleId="DocumentMap">
    <w:name w:val="Document Map"/>
    <w:basedOn w:val="Normal"/>
    <w:link w:val="DocumentMapChar"/>
    <w:uiPriority w:val="99"/>
    <w:semiHidden/>
    <w:unhideWhenUsed/>
    <w:rsid w:val="00A82F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2F42"/>
    <w:rPr>
      <w:rFonts w:ascii="Lucida Grande" w:hAnsi="Lucida Grande" w:cs="Lucida Grande"/>
    </w:rPr>
  </w:style>
  <w:style w:type="paragraph" w:customStyle="1" w:styleId="Emphasis1">
    <w:name w:val="Emphasis1"/>
    <w:basedOn w:val="Normal"/>
    <w:link w:val="Emphasis"/>
    <w:autoRedefine/>
    <w:uiPriority w:val="20"/>
    <w:qFormat/>
    <w:rsid w:val="001C1A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List Paragraph1,List Paragraph2,Colorful List - Accent 11"/>
    <w:basedOn w:val="Normal"/>
    <w:uiPriority w:val="34"/>
    <w:unhideWhenUsed/>
    <w:qFormat/>
    <w:rsid w:val="001C1AC4"/>
    <w:pPr>
      <w:ind w:left="720"/>
      <w:contextualSpacing/>
    </w:pPr>
    <w:rPr>
      <w:rFonts w:ascii="Georgia" w:hAnsi="Georgia"/>
    </w:rPr>
  </w:style>
  <w:style w:type="paragraph" w:customStyle="1" w:styleId="Cites">
    <w:name w:val="Cites"/>
    <w:link w:val="CitesChar"/>
    <w:qFormat/>
    <w:rsid w:val="00F43C60"/>
    <w:rPr>
      <w:rFonts w:ascii="Times New Roman" w:eastAsia="Times New Roman" w:hAnsi="Times New Roman" w:cs="Times New Roman"/>
      <w:noProof/>
      <w:sz w:val="20"/>
      <w:szCs w:val="20"/>
    </w:rPr>
  </w:style>
  <w:style w:type="character" w:customStyle="1" w:styleId="CitesChar">
    <w:name w:val="Cites Char"/>
    <w:link w:val="Cites"/>
    <w:rsid w:val="00F43C60"/>
    <w:rPr>
      <w:rFonts w:ascii="Times New Roman" w:eastAsia="Times New Roman" w:hAnsi="Times New Roman" w:cs="Times New Roman"/>
      <w:noProof/>
      <w:sz w:val="20"/>
      <w:szCs w:val="20"/>
    </w:rPr>
  </w:style>
  <w:style w:type="paragraph" w:customStyle="1" w:styleId="textbold">
    <w:name w:val="text bold"/>
    <w:basedOn w:val="Normal"/>
    <w:uiPriority w:val="20"/>
    <w:qFormat/>
    <w:rsid w:val="00AB2B6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AB2B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semiHidden/>
    <w:rsid w:val="008D2FF1"/>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8D2FF1"/>
    <w:rPr>
      <w:color w:val="605E5C"/>
      <w:shd w:val="clear" w:color="auto" w:fill="E1DFDD"/>
    </w:rPr>
  </w:style>
  <w:style w:type="paragraph" w:styleId="BodyText">
    <w:name w:val="Body Text"/>
    <w:basedOn w:val="Normal"/>
    <w:link w:val="BodyTextChar"/>
    <w:rsid w:val="008D2FF1"/>
    <w:pPr>
      <w:spacing w:after="140" w:line="276" w:lineRule="auto"/>
    </w:pPr>
    <w:rPr>
      <w:rFonts w:eastAsia="Calibri" w:cs="Times New Roman"/>
    </w:rPr>
  </w:style>
  <w:style w:type="character" w:customStyle="1" w:styleId="BodyTextChar">
    <w:name w:val="Body Text Char"/>
    <w:basedOn w:val="DefaultParagraphFont"/>
    <w:link w:val="BodyText"/>
    <w:rsid w:val="008D2FF1"/>
    <w:rPr>
      <w:rFonts w:ascii="Calibri" w:eastAsia="Calibri" w:hAnsi="Calibri" w:cs="Times New Roman"/>
      <w:sz w:val="22"/>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8D2FF1"/>
    <w:pPr>
      <w:spacing w:before="100" w:beforeAutospacing="1" w:after="100" w:afterAutospacing="1" w:line="240" w:lineRule="auto"/>
    </w:pPr>
    <w:rPr>
      <w:rFonts w:ascii="Times New Roman" w:eastAsia="Times New Roman" w:hAnsi="Times New Roman" w:cs="Times New Roman"/>
      <w:sz w:val="24"/>
    </w:rPr>
  </w:style>
  <w:style w:type="paragraph" w:styleId="Revision">
    <w:name w:val="Revision"/>
    <w:hidden/>
    <w:uiPriority w:val="99"/>
    <w:semiHidden/>
    <w:rsid w:val="008D2FF1"/>
    <w:rPr>
      <w:rFonts w:ascii="Calibri" w:hAnsi="Calibri"/>
      <w:sz w:val="22"/>
    </w:rPr>
  </w:style>
  <w:style w:type="paragraph" w:styleId="NoSpacing">
    <w:name w:val="No Spacing"/>
    <w:aliases w:val="Card Format,ClearFormatting,DDI Tag,Tag Title,No Spacing51,No Spacing31,CD - Cite,No Spacing22,Very Small Text,Dont u,No Spacing311,No Spacing2,Medium Grid 21,Note Level 21,Clear,card,ca,No Spacing3,No Spacing13,No Spacing111111,No Spacing111"/>
    <w:basedOn w:val="Heading1"/>
    <w:link w:val="NoSpacingChar"/>
    <w:autoRedefine/>
    <w:uiPriority w:val="99"/>
    <w:qFormat/>
    <w:rsid w:val="008D2F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8D2FF1"/>
    <w:rPr>
      <w:vertAlign w:val="superscript"/>
    </w:rPr>
  </w:style>
  <w:style w:type="paragraph" w:customStyle="1" w:styleId="Cards">
    <w:name w:val="Cards"/>
    <w:next w:val="Normal"/>
    <w:link w:val="CardsChar"/>
    <w:qFormat/>
    <w:rsid w:val="008D2FF1"/>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D2FF1"/>
    <w:rPr>
      <w:rFonts w:ascii="Times New Roman" w:eastAsia="Times New Roman" w:hAnsi="Times New Roman" w:cs="Times New Roman"/>
      <w:sz w:val="20"/>
    </w:rPr>
  </w:style>
  <w:style w:type="paragraph" w:styleId="FootnoteText">
    <w:name w:val="footnote text"/>
    <w:basedOn w:val="Normal"/>
    <w:link w:val="FootnoteTextChar"/>
    <w:uiPriority w:val="99"/>
    <w:unhideWhenUsed/>
    <w:qFormat/>
    <w:rsid w:val="008D2FF1"/>
  </w:style>
  <w:style w:type="character" w:customStyle="1" w:styleId="FootnoteTextChar">
    <w:name w:val="Footnote Text Char"/>
    <w:basedOn w:val="DefaultParagraphFont"/>
    <w:link w:val="FootnoteText"/>
    <w:uiPriority w:val="99"/>
    <w:rsid w:val="008D2FF1"/>
    <w:rPr>
      <w:rFonts w:ascii="Calibri" w:hAnsi="Calibri"/>
      <w:sz w:val="22"/>
    </w:rPr>
  </w:style>
  <w:style w:type="character" w:styleId="Strong">
    <w:name w:val="Strong"/>
    <w:basedOn w:val="DefaultParagraphFont"/>
    <w:uiPriority w:val="22"/>
    <w:qFormat/>
    <w:rsid w:val="008D2FF1"/>
    <w:rPr>
      <w:b/>
      <w:bCs/>
    </w:rPr>
  </w:style>
  <w:style w:type="paragraph" w:customStyle="1" w:styleId="paragraph">
    <w:name w:val="paragraph"/>
    <w:basedOn w:val="Normal"/>
    <w:rsid w:val="008D2FF1"/>
    <w:pPr>
      <w:spacing w:before="100" w:beforeAutospacing="1" w:after="100" w:afterAutospacing="1"/>
    </w:pPr>
  </w:style>
  <w:style w:type="character" w:customStyle="1" w:styleId="normaltextrun">
    <w:name w:val="normaltextrun"/>
    <w:basedOn w:val="DefaultParagraphFont"/>
    <w:rsid w:val="008D2FF1"/>
  </w:style>
  <w:style w:type="character" w:customStyle="1" w:styleId="eop">
    <w:name w:val="eop"/>
    <w:basedOn w:val="DefaultParagraphFont"/>
    <w:rsid w:val="008D2FF1"/>
  </w:style>
  <w:style w:type="character" w:customStyle="1" w:styleId="spellingerror">
    <w:name w:val="spellingerror"/>
    <w:basedOn w:val="DefaultParagraphFont"/>
    <w:rsid w:val="008D2FF1"/>
  </w:style>
  <w:style w:type="character" w:customStyle="1" w:styleId="contextualspellingandgrammarerror">
    <w:name w:val="contextualspellingandgrammarerror"/>
    <w:basedOn w:val="DefaultParagraphFont"/>
    <w:rsid w:val="008D2FF1"/>
  </w:style>
  <w:style w:type="character" w:customStyle="1" w:styleId="apple-converted-space">
    <w:name w:val="apple-converted-space"/>
    <w:basedOn w:val="DefaultParagraphFont"/>
    <w:rsid w:val="008D2FF1"/>
  </w:style>
  <w:style w:type="character" w:customStyle="1" w:styleId="EmphasizeThis">
    <w:name w:val="EmphasizeThis"/>
    <w:rsid w:val="008D2FF1"/>
    <w:rPr>
      <w:rFonts w:ascii="Georgia" w:hAnsi="Georgia"/>
      <w:b/>
      <w:iCs/>
      <w:sz w:val="24"/>
      <w:u w:val="thick"/>
    </w:rPr>
  </w:style>
  <w:style w:type="character" w:customStyle="1" w:styleId="cite">
    <w:name w:val="cite"/>
    <w:rsid w:val="008D2FF1"/>
    <w:rPr>
      <w:rFonts w:ascii="Times New Roman" w:hAnsi="Times New Roman"/>
      <w:b/>
      <w:sz w:val="24"/>
    </w:rPr>
  </w:style>
  <w:style w:type="paragraph" w:customStyle="1" w:styleId="Analytic">
    <w:name w:val="Analytic"/>
    <w:basedOn w:val="Heading4"/>
    <w:link w:val="AnalyticChar"/>
    <w:uiPriority w:val="4"/>
    <w:qFormat/>
    <w:rsid w:val="008D2FF1"/>
  </w:style>
  <w:style w:type="character" w:customStyle="1" w:styleId="AnalyticChar">
    <w:name w:val="Analytic Char"/>
    <w:basedOn w:val="DefaultParagraphFont"/>
    <w:link w:val="Analytic"/>
    <w:uiPriority w:val="4"/>
    <w:rsid w:val="008D2FF1"/>
    <w:rPr>
      <w:rFonts w:ascii="Calibri" w:eastAsiaTheme="majorEastAsia" w:hAnsi="Calibri" w:cstheme="majorBidi"/>
      <w:b/>
      <w:bCs/>
      <w:sz w:val="26"/>
      <w:szCs w:val="26"/>
    </w:rPr>
  </w:style>
  <w:style w:type="paragraph" w:customStyle="1" w:styleId="Emphasize">
    <w:name w:val="Emphasize"/>
    <w:basedOn w:val="Normal"/>
    <w:autoRedefine/>
    <w:uiPriority w:val="20"/>
    <w:qFormat/>
    <w:rsid w:val="008D2FF1"/>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D2FF1"/>
    <w:rPr>
      <w:sz w:val="22"/>
      <w:u w:val="single"/>
    </w:rPr>
  </w:style>
  <w:style w:type="paragraph" w:styleId="Header">
    <w:name w:val="header"/>
    <w:basedOn w:val="Normal"/>
    <w:link w:val="HeaderChar"/>
    <w:uiPriority w:val="99"/>
    <w:unhideWhenUsed/>
    <w:rsid w:val="008D2FF1"/>
    <w:pPr>
      <w:tabs>
        <w:tab w:val="center" w:pos="4680"/>
        <w:tab w:val="right" w:pos="9360"/>
      </w:tabs>
    </w:pPr>
  </w:style>
  <w:style w:type="character" w:customStyle="1" w:styleId="HeaderChar">
    <w:name w:val="Header Char"/>
    <w:basedOn w:val="DefaultParagraphFont"/>
    <w:link w:val="Header"/>
    <w:uiPriority w:val="99"/>
    <w:rsid w:val="008D2FF1"/>
    <w:rPr>
      <w:rFonts w:ascii="Calibri" w:hAnsi="Calibri"/>
      <w:sz w:val="22"/>
    </w:rPr>
  </w:style>
  <w:style w:type="paragraph" w:styleId="Footer">
    <w:name w:val="footer"/>
    <w:basedOn w:val="Normal"/>
    <w:link w:val="FooterChar"/>
    <w:uiPriority w:val="99"/>
    <w:unhideWhenUsed/>
    <w:rsid w:val="008D2FF1"/>
    <w:pPr>
      <w:tabs>
        <w:tab w:val="center" w:pos="4680"/>
        <w:tab w:val="right" w:pos="9360"/>
      </w:tabs>
    </w:pPr>
  </w:style>
  <w:style w:type="character" w:customStyle="1" w:styleId="FooterChar">
    <w:name w:val="Footer Char"/>
    <w:basedOn w:val="DefaultParagraphFont"/>
    <w:link w:val="Footer"/>
    <w:uiPriority w:val="99"/>
    <w:rsid w:val="008D2FF1"/>
    <w:rPr>
      <w:rFonts w:ascii="Calibri" w:hAnsi="Calibri"/>
      <w:sz w:val="22"/>
    </w:rPr>
  </w:style>
  <w:style w:type="paragraph" w:customStyle="1" w:styleId="cardbody">
    <w:name w:val="cardbody"/>
    <w:basedOn w:val="Normal"/>
    <w:rsid w:val="008D2FF1"/>
    <w:pPr>
      <w:spacing w:before="100" w:beforeAutospacing="1" w:after="100" w:afterAutospacing="1"/>
    </w:pPr>
  </w:style>
  <w:style w:type="paragraph" w:customStyle="1" w:styleId="dcr-s23rjr">
    <w:name w:val="dcr-s23rjr"/>
    <w:basedOn w:val="Normal"/>
    <w:rsid w:val="008D2FF1"/>
    <w:pPr>
      <w:spacing w:before="100" w:beforeAutospacing="1" w:after="100" w:afterAutospacing="1"/>
    </w:pPr>
  </w:style>
  <w:style w:type="paragraph" w:customStyle="1" w:styleId="font-copy">
    <w:name w:val="font-copy"/>
    <w:basedOn w:val="Normal"/>
    <w:rsid w:val="008D2FF1"/>
    <w:pPr>
      <w:spacing w:before="100" w:beforeAutospacing="1" w:after="100" w:afterAutospacing="1"/>
    </w:pPr>
  </w:style>
  <w:style w:type="paragraph" w:customStyle="1" w:styleId="cardtext">
    <w:name w:val="card text"/>
    <w:basedOn w:val="Normal"/>
    <w:link w:val="cardtextChar"/>
    <w:qFormat/>
    <w:rsid w:val="008D2FF1"/>
    <w:pPr>
      <w:ind w:left="288" w:right="288"/>
    </w:pPr>
  </w:style>
  <w:style w:type="character" w:customStyle="1" w:styleId="cardtextChar">
    <w:name w:val="card text Char"/>
    <w:basedOn w:val="DefaultParagraphFont"/>
    <w:link w:val="cardtext"/>
    <w:rsid w:val="008D2FF1"/>
    <w:rPr>
      <w:rFonts w:ascii="Calibri" w:hAnsi="Calibri"/>
      <w:sz w:val="22"/>
    </w:rPr>
  </w:style>
  <w:style w:type="paragraph" w:customStyle="1" w:styleId="UnderlinePara">
    <w:name w:val="Underline Para"/>
    <w:basedOn w:val="Normal"/>
    <w:uiPriority w:val="1"/>
    <w:qFormat/>
    <w:rsid w:val="008D2FF1"/>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8D2FF1"/>
    <w:pPr>
      <w:spacing w:before="60" w:after="60"/>
    </w:p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0"/>
    <w:qFormat/>
    <w:rsid w:val="008D2FF1"/>
    <w:rPr>
      <w:u w:val="single"/>
    </w:rPr>
  </w:style>
  <w:style w:type="paragraph" w:styleId="Title">
    <w:name w:val="Title"/>
    <w:aliases w:val="title,UNDERLINE,Cites and Cards,Bold Underlined,Block Heading,Read This,Non Read Text,Debate Normal"/>
    <w:basedOn w:val="Normal"/>
    <w:link w:val="TitleChar"/>
    <w:uiPriority w:val="10"/>
    <w:qFormat/>
    <w:rsid w:val="008D2FF1"/>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8D2FF1"/>
    <w:rPr>
      <w:rFonts w:asciiTheme="majorHAnsi" w:eastAsiaTheme="majorEastAsia" w:hAnsiTheme="majorHAnsi" w:cstheme="majorBidi"/>
      <w:spacing w:val="-10"/>
      <w:kern w:val="28"/>
      <w:sz w:val="56"/>
      <w:szCs w:val="56"/>
    </w:rPr>
  </w:style>
  <w:style w:type="character" w:customStyle="1" w:styleId="UnderlineBold">
    <w:name w:val="Underline + Bold"/>
    <w:basedOn w:val="DefaultParagraphFont"/>
    <w:uiPriority w:val="1"/>
    <w:qFormat/>
    <w:rsid w:val="008D2FF1"/>
    <w:rPr>
      <w:b/>
      <w:sz w:val="20"/>
      <w:u w:val="single"/>
    </w:rPr>
  </w:style>
  <w:style w:type="character" w:customStyle="1" w:styleId="Dottedunderline">
    <w:name w:val="Dotted underline"/>
    <w:rsid w:val="008D2FF1"/>
    <w:rPr>
      <w:u w:val="dotted"/>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8D2FF1"/>
  </w:style>
  <w:style w:type="paragraph" w:customStyle="1" w:styleId="Analytics">
    <w:name w:val="Analytics"/>
    <w:basedOn w:val="Heading4"/>
    <w:qFormat/>
    <w:rsid w:val="008D2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unjust%5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grammar-monster.com/glossary/linking_verbs.htm" TargetMode="External"/><Relationship Id="rId4" Type="http://schemas.openxmlformats.org/officeDocument/2006/relationships/customXml" Target="../customXml/item4.xml"/><Relationship Id="rId9" Type="http://schemas.openxmlformats.org/officeDocument/2006/relationships/hyperlink" Target="https://www.merriam-webster.com/dictionary/is" TargetMode="External"/><Relationship Id="rId14" Type="http://schemas.openxmlformats.org/officeDocument/2006/relationships/hyperlink" Target="https://www.comm.pitt.edu/basic-defini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61</TotalTime>
  <Pages>38</Pages>
  <Words>6480</Words>
  <Characters>36941</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100</cp:revision>
  <dcterms:created xsi:type="dcterms:W3CDTF">2022-03-19T18:40:00Z</dcterms:created>
  <dcterms:modified xsi:type="dcterms:W3CDTF">2022-04-01T16:39:00Z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