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A6F41" w14:textId="7BBEC707" w:rsidR="00CB36F5" w:rsidRPr="00EC64A8" w:rsidRDefault="00CB36F5" w:rsidP="00017A35">
      <w:pPr>
        <w:pStyle w:val="Heading1"/>
      </w:pPr>
      <w:r w:rsidRPr="00EC64A8">
        <w:t>1AC</w:t>
      </w:r>
      <w:r w:rsidR="00017A35">
        <w:t xml:space="preserve"> vs Eden </w:t>
      </w:r>
      <w:proofErr w:type="spellStart"/>
      <w:r w:rsidR="00017A35">
        <w:t>Prarie</w:t>
      </w:r>
      <w:proofErr w:type="spellEnd"/>
      <w:r w:rsidR="00017A35">
        <w:t xml:space="preserve"> AK</w:t>
      </w:r>
    </w:p>
    <w:p w14:paraId="5F9AF4B7" w14:textId="77777777" w:rsidR="00CB36F5" w:rsidRPr="00EC64A8" w:rsidRDefault="00CB36F5" w:rsidP="00CB36F5">
      <w:pPr>
        <w:pStyle w:val="Heading4"/>
        <w:rPr>
          <w:rFonts w:asciiTheme="majorHAnsi" w:hAnsiTheme="majorHAnsi" w:cstheme="majorHAnsi"/>
        </w:rPr>
      </w:pPr>
      <w:r w:rsidRPr="00EC64A8">
        <w:rPr>
          <w:rFonts w:asciiTheme="majorHAnsi" w:hAnsiTheme="majorHAnsi" w:cstheme="majorHAnsi"/>
        </w:rPr>
        <w:t xml:space="preserve">I Affirm </w:t>
      </w:r>
    </w:p>
    <w:p w14:paraId="56AB0418" w14:textId="77777777" w:rsidR="00CB36F5" w:rsidRPr="00EC64A8" w:rsidRDefault="00CB36F5" w:rsidP="00CB36F5">
      <w:pPr>
        <w:pStyle w:val="Heading3"/>
        <w:rPr>
          <w:rFonts w:asciiTheme="majorHAnsi" w:hAnsiTheme="majorHAnsi" w:cstheme="majorHAnsi"/>
        </w:rPr>
      </w:pPr>
      <w:r w:rsidRPr="00EC64A8">
        <w:rPr>
          <w:rFonts w:asciiTheme="majorHAnsi" w:hAnsiTheme="majorHAnsi" w:cstheme="majorHAnsi"/>
        </w:rPr>
        <w:lastRenderedPageBreak/>
        <w:t xml:space="preserve">1AC – Debris </w:t>
      </w:r>
    </w:p>
    <w:p w14:paraId="79C8F0F8" w14:textId="77777777" w:rsidR="00CB36F5" w:rsidRPr="00EC64A8" w:rsidRDefault="00CB36F5" w:rsidP="00CB36F5">
      <w:pPr>
        <w:pStyle w:val="Heading4"/>
        <w:rPr>
          <w:rFonts w:asciiTheme="majorHAnsi" w:hAnsiTheme="majorHAnsi" w:cstheme="majorHAnsi"/>
        </w:rPr>
      </w:pPr>
      <w:r w:rsidRPr="00EC64A8">
        <w:rPr>
          <w:rFonts w:asciiTheme="majorHAnsi" w:hAnsiTheme="majorHAnsi" w:cstheme="majorHAnsi"/>
        </w:rPr>
        <w:t>Advantage 1 is Debris –</w:t>
      </w:r>
    </w:p>
    <w:p w14:paraId="2CD15BA5" w14:textId="77777777" w:rsidR="00CB36F5" w:rsidRPr="00EC64A8" w:rsidRDefault="00CB36F5" w:rsidP="00CB36F5">
      <w:pPr>
        <w:pStyle w:val="Heading4"/>
        <w:rPr>
          <w:rFonts w:asciiTheme="majorHAnsi" w:hAnsiTheme="majorHAnsi" w:cstheme="majorHAnsi"/>
        </w:rPr>
      </w:pPr>
      <w:r w:rsidRPr="00EC64A8">
        <w:rPr>
          <w:rFonts w:asciiTheme="majorHAnsi" w:hAnsiTheme="majorHAnsi" w:cstheme="majorHAnsi"/>
        </w:rPr>
        <w:t xml:space="preserve">Kessler syndrome wrecks </w:t>
      </w:r>
      <w:r>
        <w:rPr>
          <w:rFonts w:asciiTheme="majorHAnsi" w:hAnsiTheme="majorHAnsi" w:cstheme="majorHAnsi"/>
        </w:rPr>
        <w:t xml:space="preserve">research </w:t>
      </w:r>
      <w:r w:rsidRPr="00EC64A8">
        <w:rPr>
          <w:rFonts w:asciiTheme="majorHAnsi" w:hAnsiTheme="majorHAnsi" w:cstheme="majorHAnsi"/>
        </w:rPr>
        <w:t>and security [0:16]</w:t>
      </w:r>
    </w:p>
    <w:p w14:paraId="76B5A506" w14:textId="77777777" w:rsidR="00CB36F5" w:rsidRPr="00EC64A8" w:rsidRDefault="00CB36F5" w:rsidP="00CB36F5">
      <w:pPr>
        <w:rPr>
          <w:rFonts w:asciiTheme="majorHAnsi" w:hAnsiTheme="majorHAnsi" w:cstheme="majorHAnsi"/>
        </w:rPr>
      </w:pPr>
      <w:r w:rsidRPr="00EC64A8">
        <w:rPr>
          <w:rFonts w:asciiTheme="majorHAnsi" w:hAnsiTheme="majorHAnsi" w:cstheme="majorHAnsi"/>
        </w:rPr>
        <w:t xml:space="preserve">Omar </w:t>
      </w:r>
      <w:proofErr w:type="spellStart"/>
      <w:r w:rsidRPr="00EC64A8">
        <w:rPr>
          <w:rStyle w:val="Style13ptBold"/>
          <w:rFonts w:asciiTheme="majorHAnsi" w:hAnsiTheme="majorHAnsi" w:cstheme="majorHAnsi"/>
        </w:rPr>
        <w:t>Lamrani</w:t>
      </w:r>
      <w:proofErr w:type="spellEnd"/>
      <w:r w:rsidRPr="00EC64A8">
        <w:rPr>
          <w:rFonts w:asciiTheme="majorHAnsi" w:hAnsiTheme="majorHAnsi" w:cstheme="majorHAnsi"/>
        </w:rPr>
        <w:t xml:space="preserve"> (Senior Military Analyst, Stratfor) 4/18/20</w:t>
      </w:r>
      <w:r w:rsidRPr="00EC64A8">
        <w:rPr>
          <w:rStyle w:val="Style13ptBold"/>
          <w:rFonts w:asciiTheme="majorHAnsi" w:hAnsiTheme="majorHAnsi" w:cstheme="majorHAnsi"/>
        </w:rPr>
        <w:t>19</w:t>
      </w:r>
      <w:r w:rsidRPr="00EC64A8">
        <w:rPr>
          <w:rFonts w:asciiTheme="majorHAnsi" w:hAnsiTheme="majorHAnsi" w:cstheme="majorHAnsi"/>
        </w:rPr>
        <w:t xml:space="preserve"> [“Great Power Competition Feeds the Threat Posed by Anti-Satellite Technology” online @ </w:t>
      </w:r>
      <w:hyperlink r:id="rId9" w:history="1">
        <w:r w:rsidRPr="00EC64A8">
          <w:rPr>
            <w:rStyle w:val="Hyperlink"/>
            <w:rFonts w:asciiTheme="majorHAnsi" w:hAnsiTheme="majorHAnsi" w:cstheme="majorHAnsi"/>
          </w:rPr>
          <w:t>https://worldview.stratfor.com/article/great-power-competition-feeds-threat-posed-anti-satellite-technology</w:t>
        </w:r>
      </w:hyperlink>
      <w:r w:rsidRPr="00EC64A8">
        <w:rPr>
          <w:rFonts w:asciiTheme="majorHAnsi" w:hAnsiTheme="majorHAnsi" w:cstheme="majorHAnsi"/>
        </w:rPr>
        <w:t>]</w:t>
      </w:r>
    </w:p>
    <w:p w14:paraId="3188E073" w14:textId="77777777" w:rsidR="00CB36F5" w:rsidRDefault="00CB36F5" w:rsidP="00CB36F5">
      <w:pPr>
        <w:rPr>
          <w:rFonts w:asciiTheme="majorHAnsi" w:hAnsiTheme="majorHAnsi" w:cstheme="majorHAnsi"/>
          <w:sz w:val="16"/>
        </w:rPr>
      </w:pPr>
      <w:r w:rsidRPr="00472393">
        <w:rPr>
          <w:rStyle w:val="StyleUnderline"/>
          <w:rFonts w:asciiTheme="majorHAnsi" w:hAnsiTheme="majorHAnsi" w:cstheme="majorHAnsi"/>
          <w:highlight w:val="cyan"/>
        </w:rPr>
        <w:t>India</w:t>
      </w:r>
      <w:r w:rsidRPr="00EC64A8">
        <w:rPr>
          <w:rStyle w:val="StyleUnderline"/>
          <w:rFonts w:asciiTheme="majorHAnsi" w:hAnsiTheme="majorHAnsi" w:cstheme="majorHAnsi"/>
        </w:rPr>
        <w:t>'s test</w:t>
      </w:r>
      <w:r w:rsidRPr="00EC64A8">
        <w:rPr>
          <w:rFonts w:asciiTheme="majorHAnsi" w:hAnsiTheme="majorHAnsi" w:cstheme="majorHAnsi"/>
          <w:sz w:val="16"/>
        </w:rPr>
        <w:t xml:space="preserve">, despite being carried out at the low orbit of about 300 kilometers (186 miles), </w:t>
      </w:r>
      <w:r w:rsidRPr="00472393">
        <w:rPr>
          <w:rStyle w:val="StyleUnderline"/>
          <w:rFonts w:asciiTheme="majorHAnsi" w:hAnsiTheme="majorHAnsi" w:cstheme="majorHAnsi"/>
          <w:highlight w:val="cyan"/>
        </w:rPr>
        <w:t>created</w:t>
      </w:r>
      <w:r w:rsidRPr="00EC64A8">
        <w:rPr>
          <w:rStyle w:val="StyleUnderline"/>
          <w:rFonts w:asciiTheme="majorHAnsi" w:hAnsiTheme="majorHAnsi" w:cstheme="majorHAnsi"/>
        </w:rPr>
        <w:t xml:space="preserve"> </w:t>
      </w:r>
      <w:r w:rsidRPr="00472393">
        <w:rPr>
          <w:rStyle w:val="StyleUnderline"/>
          <w:rFonts w:asciiTheme="majorHAnsi" w:hAnsiTheme="majorHAnsi" w:cstheme="majorHAnsi"/>
          <w:highlight w:val="cyan"/>
        </w:rPr>
        <w:t>significant</w:t>
      </w:r>
      <w:r w:rsidRPr="00EC64A8">
        <w:rPr>
          <w:rStyle w:val="StyleUnderline"/>
          <w:rFonts w:asciiTheme="majorHAnsi" w:hAnsiTheme="majorHAnsi" w:cstheme="majorHAnsi"/>
        </w:rPr>
        <w:t xml:space="preserve"> space </w:t>
      </w:r>
      <w:r w:rsidRPr="00472393">
        <w:rPr>
          <w:rStyle w:val="StyleUnderline"/>
          <w:rFonts w:asciiTheme="majorHAnsi" w:hAnsiTheme="majorHAnsi" w:cstheme="majorHAnsi"/>
          <w:highlight w:val="cyan"/>
        </w:rPr>
        <w:t>debris</w:t>
      </w:r>
      <w:r w:rsidRPr="00EC64A8">
        <w:rPr>
          <w:rStyle w:val="StyleUnderline"/>
          <w:rFonts w:asciiTheme="majorHAnsi" w:hAnsiTheme="majorHAnsi" w:cstheme="majorHAnsi"/>
        </w:rPr>
        <w:t xml:space="preserve">; some fragments will take several </w:t>
      </w:r>
      <w:r w:rsidRPr="00472393">
        <w:rPr>
          <w:rStyle w:val="StyleUnderline"/>
          <w:rFonts w:asciiTheme="majorHAnsi" w:hAnsiTheme="majorHAnsi" w:cstheme="majorHAnsi"/>
          <w:highlight w:val="cyan"/>
        </w:rPr>
        <w:t>years to decay</w:t>
      </w:r>
      <w:r w:rsidRPr="00EC64A8">
        <w:rPr>
          <w:rStyle w:val="StyleUnderline"/>
          <w:rFonts w:asciiTheme="majorHAnsi" w:hAnsiTheme="majorHAnsi" w:cstheme="majorHAnsi"/>
        </w:rPr>
        <w:t xml:space="preserve">. Space debris can </w:t>
      </w:r>
      <w:r w:rsidRPr="00472393">
        <w:rPr>
          <w:rStyle w:val="StyleUnderline"/>
          <w:rFonts w:asciiTheme="majorHAnsi" w:hAnsiTheme="majorHAnsi" w:cstheme="majorHAnsi"/>
          <w:highlight w:val="cyan"/>
        </w:rPr>
        <w:t>collide with and destroy satellites</w:t>
      </w:r>
      <w:r w:rsidRPr="00EC64A8">
        <w:rPr>
          <w:rStyle w:val="StyleUnderline"/>
          <w:rFonts w:asciiTheme="majorHAnsi" w:hAnsiTheme="majorHAnsi" w:cstheme="majorHAnsi"/>
        </w:rPr>
        <w:t xml:space="preserve">, </w:t>
      </w:r>
      <w:r w:rsidRPr="00472393">
        <w:rPr>
          <w:rStyle w:val="StyleUnderline"/>
          <w:rFonts w:asciiTheme="majorHAnsi" w:hAnsiTheme="majorHAnsi" w:cstheme="majorHAnsi"/>
          <w:highlight w:val="cyan"/>
        </w:rPr>
        <w:t>creating a</w:t>
      </w:r>
      <w:r w:rsidRPr="00EC64A8">
        <w:rPr>
          <w:rStyle w:val="StyleUnderline"/>
          <w:rFonts w:asciiTheme="majorHAnsi" w:hAnsiTheme="majorHAnsi" w:cstheme="majorHAnsi"/>
        </w:rPr>
        <w:t xml:space="preserve"> multiplier effect known as the </w:t>
      </w:r>
      <w:r w:rsidRPr="00472393">
        <w:rPr>
          <w:rStyle w:val="StyleUnderline"/>
          <w:rFonts w:asciiTheme="majorHAnsi" w:hAnsiTheme="majorHAnsi" w:cstheme="majorHAnsi"/>
          <w:highlight w:val="cyan"/>
        </w:rPr>
        <w:t>Kessler syndrome</w:t>
      </w:r>
      <w:r w:rsidRPr="00EC64A8">
        <w:rPr>
          <w:rFonts w:asciiTheme="majorHAnsi" w:hAnsiTheme="majorHAnsi" w:cstheme="majorHAnsi"/>
          <w:sz w:val="16"/>
        </w:rPr>
        <w:t xml:space="preserve"> or "ablation cascade": </w:t>
      </w:r>
      <w:r w:rsidRPr="00472393">
        <w:rPr>
          <w:rStyle w:val="StyleUnderline"/>
          <w:rFonts w:asciiTheme="majorHAnsi" w:hAnsiTheme="majorHAnsi" w:cstheme="majorHAnsi"/>
          <w:highlight w:val="cyan"/>
        </w:rPr>
        <w:t>Collision</w:t>
      </w:r>
      <w:r w:rsidRPr="00EC64A8">
        <w:rPr>
          <w:rStyle w:val="StyleUnderline"/>
          <w:rFonts w:asciiTheme="majorHAnsi" w:hAnsiTheme="majorHAnsi" w:cstheme="majorHAnsi"/>
        </w:rPr>
        <w:t xml:space="preserve"> between objects in space</w:t>
      </w:r>
      <w:r w:rsidRPr="00EC64A8">
        <w:rPr>
          <w:rFonts w:asciiTheme="majorHAnsi" w:hAnsiTheme="majorHAnsi" w:cstheme="majorHAnsi"/>
          <w:sz w:val="16"/>
        </w:rPr>
        <w:t xml:space="preserve"> (such as through the destruction of a satellite) </w:t>
      </w:r>
      <w:r w:rsidRPr="00472393">
        <w:rPr>
          <w:rStyle w:val="StyleUnderline"/>
          <w:rFonts w:asciiTheme="majorHAnsi" w:hAnsiTheme="majorHAnsi" w:cstheme="majorHAnsi"/>
          <w:highlight w:val="cyan"/>
        </w:rPr>
        <w:t>creates</w:t>
      </w:r>
      <w:r w:rsidRPr="00EC64A8">
        <w:rPr>
          <w:rStyle w:val="StyleUnderline"/>
          <w:rFonts w:asciiTheme="majorHAnsi" w:hAnsiTheme="majorHAnsi" w:cstheme="majorHAnsi"/>
        </w:rPr>
        <w:t xml:space="preserve"> space </w:t>
      </w:r>
      <w:r w:rsidRPr="00472393">
        <w:rPr>
          <w:rStyle w:val="StyleUnderline"/>
          <w:rFonts w:asciiTheme="majorHAnsi" w:hAnsiTheme="majorHAnsi" w:cstheme="majorHAnsi"/>
          <w:highlight w:val="cyan"/>
        </w:rPr>
        <w:t>debris</w:t>
      </w:r>
      <w:r w:rsidRPr="00EC64A8">
        <w:rPr>
          <w:rStyle w:val="StyleUnderline"/>
          <w:rFonts w:asciiTheme="majorHAnsi" w:hAnsiTheme="majorHAnsi" w:cstheme="majorHAnsi"/>
        </w:rPr>
        <w:t xml:space="preserve"> </w:t>
      </w:r>
      <w:r w:rsidRPr="00472393">
        <w:rPr>
          <w:rStyle w:val="StyleUnderline"/>
          <w:rFonts w:asciiTheme="majorHAnsi" w:hAnsiTheme="majorHAnsi" w:cstheme="majorHAnsi"/>
          <w:highlight w:val="cyan"/>
        </w:rPr>
        <w:t>that</w:t>
      </w:r>
      <w:r w:rsidRPr="00EC64A8">
        <w:rPr>
          <w:rStyle w:val="StyleUnderline"/>
          <w:rFonts w:asciiTheme="majorHAnsi" w:hAnsiTheme="majorHAnsi" w:cstheme="majorHAnsi"/>
        </w:rPr>
        <w:t xml:space="preserve"> then </w:t>
      </w:r>
      <w:r w:rsidRPr="00472393">
        <w:rPr>
          <w:rStyle w:val="StyleUnderline"/>
          <w:rFonts w:asciiTheme="majorHAnsi" w:hAnsiTheme="majorHAnsi" w:cstheme="majorHAnsi"/>
          <w:highlight w:val="cyan"/>
        </w:rPr>
        <w:t>collides</w:t>
      </w:r>
      <w:r w:rsidRPr="00EC64A8">
        <w:rPr>
          <w:rStyle w:val="StyleUnderline"/>
          <w:rFonts w:asciiTheme="majorHAnsi" w:hAnsiTheme="majorHAnsi" w:cstheme="majorHAnsi"/>
        </w:rPr>
        <w:t xml:space="preserve"> with other objects </w:t>
      </w:r>
      <w:r w:rsidRPr="00472393">
        <w:rPr>
          <w:rStyle w:val="StyleUnderline"/>
          <w:rFonts w:asciiTheme="majorHAnsi" w:hAnsiTheme="majorHAnsi" w:cstheme="majorHAnsi"/>
          <w:highlight w:val="cyan"/>
        </w:rPr>
        <w:t>and creates</w:t>
      </w:r>
      <w:r w:rsidRPr="00EC64A8">
        <w:rPr>
          <w:rStyle w:val="StyleUnderline"/>
          <w:rFonts w:asciiTheme="majorHAnsi" w:hAnsiTheme="majorHAnsi" w:cstheme="majorHAnsi"/>
        </w:rPr>
        <w:t xml:space="preserve"> even </w:t>
      </w:r>
      <w:r w:rsidRPr="00472393">
        <w:rPr>
          <w:rStyle w:val="StyleUnderline"/>
          <w:rFonts w:asciiTheme="majorHAnsi" w:hAnsiTheme="majorHAnsi" w:cstheme="majorHAnsi"/>
          <w:highlight w:val="cyan"/>
        </w:rPr>
        <w:t>more</w:t>
      </w:r>
      <w:r w:rsidRPr="00EC64A8">
        <w:rPr>
          <w:rStyle w:val="StyleUnderline"/>
          <w:rFonts w:asciiTheme="majorHAnsi" w:hAnsiTheme="majorHAnsi" w:cstheme="majorHAnsi"/>
        </w:rPr>
        <w:t xml:space="preserve"> space </w:t>
      </w:r>
      <w:r w:rsidRPr="00472393">
        <w:rPr>
          <w:rStyle w:val="StyleUnderline"/>
          <w:rFonts w:asciiTheme="majorHAnsi" w:hAnsiTheme="majorHAnsi" w:cstheme="majorHAnsi"/>
          <w:highlight w:val="cyan"/>
        </w:rPr>
        <w:t>debris</w:t>
      </w:r>
      <w:r w:rsidRPr="00EC64A8">
        <w:rPr>
          <w:rStyle w:val="StyleUnderline"/>
          <w:rFonts w:asciiTheme="majorHAnsi" w:hAnsiTheme="majorHAnsi" w:cstheme="majorHAnsi"/>
        </w:rPr>
        <w:t xml:space="preserve">. The resulting expanding debris field </w:t>
      </w:r>
      <w:r w:rsidRPr="00472393">
        <w:rPr>
          <w:rStyle w:val="StyleUnderline"/>
          <w:rFonts w:asciiTheme="majorHAnsi" w:hAnsiTheme="majorHAnsi" w:cstheme="majorHAnsi"/>
          <w:highlight w:val="cyan"/>
        </w:rPr>
        <w:t>increases</w:t>
      </w:r>
      <w:r w:rsidRPr="00EC64A8">
        <w:rPr>
          <w:rStyle w:val="StyleUnderline"/>
          <w:rFonts w:asciiTheme="majorHAnsi" w:hAnsiTheme="majorHAnsi" w:cstheme="majorHAnsi"/>
        </w:rPr>
        <w:t xml:space="preserve"> the </w:t>
      </w:r>
      <w:r w:rsidRPr="00472393">
        <w:rPr>
          <w:rStyle w:val="StyleUnderline"/>
          <w:rFonts w:asciiTheme="majorHAnsi" w:hAnsiTheme="majorHAnsi" w:cstheme="majorHAnsi"/>
          <w:highlight w:val="cyan"/>
        </w:rPr>
        <w:t>likelihood that satellites</w:t>
      </w:r>
      <w:r w:rsidRPr="00EC64A8">
        <w:rPr>
          <w:rStyle w:val="StyleUnderline"/>
          <w:rFonts w:asciiTheme="majorHAnsi" w:hAnsiTheme="majorHAnsi" w:cstheme="majorHAnsi"/>
        </w:rPr>
        <w:t xml:space="preserve"> could be </w:t>
      </w:r>
      <w:r w:rsidRPr="00472393">
        <w:rPr>
          <w:rStyle w:val="StyleUnderline"/>
          <w:rFonts w:asciiTheme="majorHAnsi" w:hAnsiTheme="majorHAnsi" w:cstheme="majorHAnsi"/>
          <w:highlight w:val="cyan"/>
        </w:rPr>
        <w:t>damaged</w:t>
      </w:r>
      <w:r w:rsidRPr="00EC64A8">
        <w:rPr>
          <w:rFonts w:asciiTheme="majorHAnsi" w:hAnsiTheme="majorHAnsi" w:cstheme="majorHAnsi"/>
          <w:sz w:val="16"/>
        </w:rPr>
        <w:t xml:space="preserve"> — either intentionally or accidentally, </w:t>
      </w:r>
      <w:r w:rsidRPr="00EC64A8">
        <w:rPr>
          <w:rStyle w:val="StyleUnderline"/>
          <w:rFonts w:asciiTheme="majorHAnsi" w:hAnsiTheme="majorHAnsi" w:cstheme="majorHAnsi"/>
        </w:rPr>
        <w:t xml:space="preserve">which would have </w:t>
      </w:r>
      <w:r w:rsidRPr="00472393">
        <w:rPr>
          <w:rStyle w:val="StyleUnderline"/>
          <w:rFonts w:asciiTheme="majorHAnsi" w:hAnsiTheme="majorHAnsi" w:cstheme="majorHAnsi"/>
          <w:highlight w:val="cyan"/>
        </w:rPr>
        <w:t>disastrous</w:t>
      </w:r>
      <w:r w:rsidRPr="00EC64A8">
        <w:rPr>
          <w:rStyle w:val="StyleUnderline"/>
          <w:rFonts w:asciiTheme="majorHAnsi" w:hAnsiTheme="majorHAnsi" w:cstheme="majorHAnsi"/>
        </w:rPr>
        <w:t xml:space="preserve"> effects on humanity's day-to-day functionality</w:t>
      </w:r>
      <w:r w:rsidRPr="00EC64A8">
        <w:rPr>
          <w:rFonts w:asciiTheme="majorHAnsi" w:hAnsiTheme="majorHAnsi" w:cstheme="majorHAnsi"/>
          <w:sz w:val="16"/>
        </w:rPr>
        <w:t xml:space="preserve">. Individuals, companies and </w:t>
      </w:r>
      <w:r w:rsidRPr="00472393">
        <w:rPr>
          <w:rStyle w:val="StyleUnderline"/>
          <w:rFonts w:asciiTheme="majorHAnsi" w:hAnsiTheme="majorHAnsi" w:cstheme="majorHAnsi"/>
          <w:highlight w:val="cyan"/>
        </w:rPr>
        <w:t>entire nations rely</w:t>
      </w:r>
      <w:r w:rsidRPr="00EC64A8">
        <w:rPr>
          <w:rStyle w:val="StyleUnderline"/>
          <w:rFonts w:asciiTheme="majorHAnsi" w:hAnsiTheme="majorHAnsi" w:cstheme="majorHAnsi"/>
        </w:rPr>
        <w:t xml:space="preserve"> on satellites </w:t>
      </w:r>
      <w:r w:rsidRPr="00472393">
        <w:rPr>
          <w:rStyle w:val="StyleUnderline"/>
          <w:rFonts w:asciiTheme="majorHAnsi" w:hAnsiTheme="majorHAnsi" w:cstheme="majorHAnsi"/>
          <w:highlight w:val="cyan"/>
        </w:rPr>
        <w:t>for</w:t>
      </w:r>
      <w:r w:rsidRPr="00EC64A8">
        <w:rPr>
          <w:rStyle w:val="StyleUnderline"/>
          <w:rFonts w:asciiTheme="majorHAnsi" w:hAnsiTheme="majorHAnsi" w:cstheme="majorHAnsi"/>
        </w:rPr>
        <w:t xml:space="preserve"> all manner of navigation, </w:t>
      </w:r>
      <w:r w:rsidRPr="00472393">
        <w:rPr>
          <w:rStyle w:val="StyleUnderline"/>
          <w:rFonts w:asciiTheme="majorHAnsi" w:hAnsiTheme="majorHAnsi" w:cstheme="majorHAnsi"/>
          <w:highlight w:val="cyan"/>
        </w:rPr>
        <w:t>communications, research and</w:t>
      </w:r>
      <w:r w:rsidRPr="00472393">
        <w:rPr>
          <w:rFonts w:asciiTheme="majorHAnsi" w:hAnsiTheme="majorHAnsi" w:cstheme="majorHAnsi"/>
          <w:sz w:val="16"/>
          <w:highlight w:val="cyan"/>
        </w:rPr>
        <w:t xml:space="preserve"> </w:t>
      </w:r>
      <w:r w:rsidRPr="00472393">
        <w:rPr>
          <w:rStyle w:val="Emphasis"/>
          <w:rFonts w:asciiTheme="majorHAnsi" w:hAnsiTheme="majorHAnsi" w:cstheme="majorHAnsi"/>
          <w:highlight w:val="cyan"/>
        </w:rPr>
        <w:t>security functions</w:t>
      </w:r>
      <w:r w:rsidRPr="00EC64A8">
        <w:rPr>
          <w:rFonts w:asciiTheme="majorHAnsi" w:hAnsiTheme="majorHAnsi" w:cstheme="majorHAnsi"/>
          <w:sz w:val="16"/>
        </w:rPr>
        <w:t xml:space="preserve">. </w:t>
      </w:r>
      <w:r w:rsidRPr="00EC64A8">
        <w:rPr>
          <w:rStyle w:val="StyleUnderline"/>
          <w:rFonts w:asciiTheme="majorHAnsi" w:hAnsiTheme="majorHAnsi" w:cstheme="majorHAnsi"/>
        </w:rPr>
        <w:t xml:space="preserve">If certain satellites were to be unexpectedly disabled, </w:t>
      </w:r>
      <w:r w:rsidRPr="00472393">
        <w:rPr>
          <w:rStyle w:val="StyleUnderline"/>
          <w:rFonts w:asciiTheme="majorHAnsi" w:hAnsiTheme="majorHAnsi" w:cstheme="majorHAnsi"/>
          <w:highlight w:val="cyan"/>
        </w:rPr>
        <w:t>society</w:t>
      </w:r>
      <w:r w:rsidRPr="00EC64A8">
        <w:rPr>
          <w:rStyle w:val="StyleUnderline"/>
          <w:rFonts w:asciiTheme="majorHAnsi" w:hAnsiTheme="majorHAnsi" w:cstheme="majorHAnsi"/>
        </w:rPr>
        <w:t xml:space="preserve"> and the economy at large would </w:t>
      </w:r>
      <w:r w:rsidRPr="00472393">
        <w:rPr>
          <w:rStyle w:val="StyleUnderline"/>
          <w:rFonts w:asciiTheme="majorHAnsi" w:hAnsiTheme="majorHAnsi" w:cstheme="majorHAnsi"/>
          <w:highlight w:val="cyan"/>
        </w:rPr>
        <w:t>experience</w:t>
      </w:r>
      <w:r w:rsidRPr="00472393">
        <w:rPr>
          <w:rFonts w:asciiTheme="majorHAnsi" w:hAnsiTheme="majorHAnsi" w:cstheme="majorHAnsi"/>
          <w:sz w:val="16"/>
          <w:highlight w:val="cyan"/>
        </w:rPr>
        <w:t xml:space="preserve"> </w:t>
      </w:r>
      <w:r w:rsidRPr="00472393">
        <w:rPr>
          <w:rStyle w:val="Emphasis"/>
          <w:rFonts w:asciiTheme="majorHAnsi" w:hAnsiTheme="majorHAnsi" w:cstheme="majorHAnsi"/>
          <w:highlight w:val="cyan"/>
        </w:rPr>
        <w:t>dramatic consequences</w:t>
      </w:r>
      <w:r w:rsidRPr="00EC64A8">
        <w:rPr>
          <w:rFonts w:asciiTheme="majorHAnsi" w:hAnsiTheme="majorHAnsi" w:cstheme="majorHAnsi"/>
          <w:sz w:val="16"/>
        </w:rPr>
        <w:t xml:space="preserve">. But </w:t>
      </w:r>
      <w:r w:rsidRPr="00EC64A8">
        <w:rPr>
          <w:rStyle w:val="StyleUnderline"/>
          <w:rFonts w:asciiTheme="majorHAnsi" w:hAnsiTheme="majorHAnsi" w:cstheme="majorHAnsi"/>
        </w:rPr>
        <w:t xml:space="preserve">despite the fact that errant space debris could disrupt airplane navigation, </w:t>
      </w:r>
      <w:r w:rsidRPr="00472393">
        <w:rPr>
          <w:rStyle w:val="StyleUnderline"/>
          <w:rFonts w:asciiTheme="majorHAnsi" w:hAnsiTheme="majorHAnsi" w:cstheme="majorHAnsi"/>
          <w:highlight w:val="cyan"/>
        </w:rPr>
        <w:t>render weaponry inoperable</w:t>
      </w:r>
      <w:r w:rsidRPr="00EC64A8">
        <w:rPr>
          <w:rStyle w:val="StyleUnderline"/>
          <w:rFonts w:asciiTheme="majorHAnsi" w:hAnsiTheme="majorHAnsi" w:cstheme="majorHAnsi"/>
        </w:rPr>
        <w:t xml:space="preserve"> or cut off many forms of communication, countries are still likely to take deliberate actions that create more debris</w:t>
      </w:r>
      <w:r w:rsidRPr="00EC64A8">
        <w:rPr>
          <w:rFonts w:asciiTheme="majorHAnsi" w:hAnsiTheme="majorHAnsi" w:cstheme="majorHAnsi"/>
          <w:sz w:val="16"/>
        </w:rPr>
        <w:t xml:space="preserve"> for a variety of reasons.</w:t>
      </w:r>
    </w:p>
    <w:p w14:paraId="6B176C9F" w14:textId="77777777" w:rsidR="00CB36F5" w:rsidRPr="0073545E" w:rsidRDefault="00CB36F5" w:rsidP="00CB36F5">
      <w:pPr>
        <w:pStyle w:val="Heading4"/>
      </w:pPr>
      <w:r>
        <w:t>Satellites are key to preventing nuclear miscalculation.</w:t>
      </w:r>
    </w:p>
    <w:p w14:paraId="7CAF0F96" w14:textId="77777777" w:rsidR="00CB36F5" w:rsidRPr="00EC64A8" w:rsidRDefault="00CB36F5" w:rsidP="00CB36F5">
      <w:pPr>
        <w:rPr>
          <w:rFonts w:asciiTheme="majorHAnsi" w:hAnsiTheme="majorHAnsi" w:cstheme="majorHAnsi"/>
        </w:rPr>
      </w:pPr>
      <w:r w:rsidRPr="00EC64A8">
        <w:rPr>
          <w:rStyle w:val="Style13ptBold"/>
          <w:rFonts w:asciiTheme="majorHAnsi" w:hAnsiTheme="majorHAnsi" w:cstheme="majorHAnsi"/>
        </w:rPr>
        <w:t>Johnson 14</w:t>
      </w:r>
      <w:r w:rsidRPr="00EC64A8">
        <w:rPr>
          <w:rFonts w:asciiTheme="majorHAnsi" w:hAnsiTheme="majorHAnsi" w:cstheme="majorHAnsi"/>
        </w:rPr>
        <w:t xml:space="preserve">, [Les </w:t>
      </w:r>
      <w:proofErr w:type="gramStart"/>
      <w:r w:rsidRPr="00EC64A8">
        <w:rPr>
          <w:rFonts w:asciiTheme="majorHAnsi" w:hAnsiTheme="majorHAnsi" w:cstheme="majorHAnsi"/>
        </w:rPr>
        <w:t>Johnson .</w:t>
      </w:r>
      <w:proofErr w:type="gramEnd"/>
      <w:r w:rsidRPr="00EC64A8">
        <w:rPr>
          <w:rFonts w:asciiTheme="majorHAnsi" w:hAnsiTheme="majorHAnsi" w:cstheme="majorHAnsi"/>
        </w:rPr>
        <w:t xml:space="preserve"> </w:t>
      </w:r>
      <w:proofErr w:type="spellStart"/>
      <w:r w:rsidRPr="00EC64A8">
        <w:rPr>
          <w:rFonts w:asciiTheme="majorHAnsi" w:hAnsiTheme="majorHAnsi" w:cstheme="majorHAnsi"/>
        </w:rPr>
        <w:t>Baen</w:t>
      </w:r>
      <w:proofErr w:type="spellEnd"/>
      <w:r w:rsidRPr="00EC64A8">
        <w:rPr>
          <w:rFonts w:asciiTheme="majorHAnsi" w:hAnsiTheme="majorHAnsi" w:cstheme="majorHAnsi"/>
        </w:rPr>
        <w:t xml:space="preserve"> science fiction author, popular science writer, and NASA technologist. “Living without satellites”. </w:t>
      </w:r>
      <w:hyperlink r:id="rId10" w:history="1">
        <w:r w:rsidRPr="00EC64A8">
          <w:rPr>
            <w:rStyle w:val="Hyperlink"/>
            <w:rFonts w:asciiTheme="majorHAnsi" w:hAnsiTheme="majorHAnsi" w:cstheme="majorHAnsi"/>
          </w:rPr>
          <w:t>https://www.baen.com/living_without_satellites</w:t>
        </w:r>
      </w:hyperlink>
      <w:r w:rsidRPr="00EC64A8">
        <w:rPr>
          <w:rFonts w:asciiTheme="majorHAnsi" w:hAnsiTheme="majorHAnsi" w:cstheme="majorHAnsi"/>
        </w:rPr>
        <w:t xml:space="preserve">.]  </w:t>
      </w:r>
      <w:proofErr w:type="spellStart"/>
      <w:r w:rsidRPr="00EC64A8">
        <w:rPr>
          <w:rFonts w:asciiTheme="majorHAnsi" w:hAnsiTheme="majorHAnsi" w:cstheme="majorHAnsi"/>
        </w:rPr>
        <w:t>Sachin</w:t>
      </w:r>
      <w:proofErr w:type="spellEnd"/>
    </w:p>
    <w:p w14:paraId="62F5E932" w14:textId="77777777" w:rsidR="00CB36F5" w:rsidRDefault="00CB36F5" w:rsidP="00CB36F5">
      <w:pPr>
        <w:rPr>
          <w:rStyle w:val="StyleUnderline"/>
          <w:rFonts w:asciiTheme="majorHAnsi" w:hAnsiTheme="majorHAnsi" w:cstheme="majorHAnsi"/>
        </w:rPr>
      </w:pPr>
      <w:r w:rsidRPr="00472393">
        <w:rPr>
          <w:rStyle w:val="StyleUnderline"/>
          <w:rFonts w:asciiTheme="majorHAnsi" w:hAnsiTheme="majorHAnsi" w:cstheme="majorHAnsi"/>
          <w:highlight w:val="cyan"/>
        </w:rPr>
        <w:t>Satellite</w:t>
      </w:r>
      <w:r w:rsidRPr="00EC64A8">
        <w:rPr>
          <w:rStyle w:val="StyleUnderline"/>
          <w:rFonts w:asciiTheme="majorHAnsi" w:hAnsiTheme="majorHAnsi" w:cstheme="majorHAnsi"/>
        </w:rPr>
        <w:t xml:space="preserve"> imagery is </w:t>
      </w:r>
      <w:r w:rsidRPr="00472393">
        <w:rPr>
          <w:rStyle w:val="StyleUnderline"/>
          <w:rFonts w:asciiTheme="majorHAnsi" w:hAnsiTheme="majorHAnsi" w:cstheme="majorHAnsi"/>
          <w:highlight w:val="cyan"/>
        </w:rPr>
        <w:t>used by</w:t>
      </w:r>
      <w:r w:rsidRPr="00EC64A8">
        <w:rPr>
          <w:rStyle w:val="StyleUnderline"/>
          <w:rFonts w:asciiTheme="majorHAnsi" w:hAnsiTheme="majorHAnsi" w:cstheme="majorHAnsi"/>
        </w:rPr>
        <w:t xml:space="preserve"> the </w:t>
      </w:r>
      <w:r w:rsidRPr="00472393">
        <w:rPr>
          <w:rStyle w:val="StyleUnderline"/>
          <w:rFonts w:asciiTheme="majorHAnsi" w:hAnsiTheme="majorHAnsi" w:cstheme="majorHAnsi"/>
          <w:highlight w:val="cyan"/>
        </w:rPr>
        <w:t>military</w:t>
      </w:r>
      <w:r w:rsidRPr="00EC64A8">
        <w:rPr>
          <w:rStyle w:val="StyleUnderline"/>
          <w:rFonts w:asciiTheme="majorHAnsi" w:hAnsiTheme="majorHAnsi" w:cstheme="majorHAnsi"/>
        </w:rPr>
        <w:t xml:space="preserve"> and</w:t>
      </w:r>
      <w:r w:rsidRPr="00EC64A8">
        <w:rPr>
          <w:rFonts w:asciiTheme="majorHAnsi" w:hAnsiTheme="majorHAnsi" w:cstheme="majorHAnsi"/>
          <w:sz w:val="14"/>
        </w:rPr>
        <w:t xml:space="preserve"> our </w:t>
      </w:r>
      <w:r w:rsidRPr="00EC64A8">
        <w:rPr>
          <w:rStyle w:val="StyleUnderline"/>
          <w:rFonts w:asciiTheme="majorHAnsi" w:hAnsiTheme="majorHAnsi" w:cstheme="majorHAnsi"/>
        </w:rPr>
        <w:t xml:space="preserve">political leaders </w:t>
      </w:r>
      <w:r w:rsidRPr="00472393">
        <w:rPr>
          <w:rStyle w:val="StyleUnderline"/>
          <w:rFonts w:asciiTheme="majorHAnsi" w:hAnsiTheme="majorHAnsi" w:cstheme="majorHAnsi"/>
          <w:highlight w:val="cyan"/>
        </w:rPr>
        <w:t>to maintain</w:t>
      </w:r>
      <w:r w:rsidRPr="00EC64A8">
        <w:rPr>
          <w:rStyle w:val="StyleUnderline"/>
          <w:rFonts w:asciiTheme="majorHAnsi" w:hAnsiTheme="majorHAnsi" w:cstheme="majorHAnsi"/>
        </w:rPr>
        <w:t xml:space="preserve"> the </w:t>
      </w:r>
      <w:r w:rsidRPr="00472393">
        <w:rPr>
          <w:rStyle w:val="StyleUnderline"/>
          <w:rFonts w:asciiTheme="majorHAnsi" w:hAnsiTheme="majorHAnsi" w:cstheme="majorHAnsi"/>
          <w:highlight w:val="cyan"/>
        </w:rPr>
        <w:t>peace</w:t>
      </w:r>
      <w:r w:rsidRPr="00EC64A8">
        <w:rPr>
          <w:rFonts w:asciiTheme="majorHAnsi" w:hAnsiTheme="majorHAnsi" w:cstheme="majorHAnsi"/>
          <w:sz w:val="14"/>
        </w:rPr>
        <w:t xml:space="preserve">. </w:t>
      </w:r>
      <w:r w:rsidRPr="00EC64A8">
        <w:rPr>
          <w:rStyle w:val="StyleUnderline"/>
          <w:rFonts w:asciiTheme="majorHAnsi" w:hAnsiTheme="majorHAnsi" w:cstheme="majorHAnsi"/>
        </w:rPr>
        <w:t>When</w:t>
      </w:r>
      <w:r w:rsidRPr="00EC64A8">
        <w:rPr>
          <w:rFonts w:asciiTheme="majorHAnsi" w:hAnsiTheme="majorHAnsi" w:cstheme="majorHAnsi"/>
          <w:sz w:val="14"/>
        </w:rPr>
        <w:t xml:space="preserve"> your </w:t>
      </w:r>
      <w:r w:rsidRPr="00EC64A8">
        <w:rPr>
          <w:rStyle w:val="StyleUnderline"/>
          <w:rFonts w:asciiTheme="majorHAnsi" w:hAnsiTheme="majorHAnsi" w:cstheme="majorHAnsi"/>
        </w:rPr>
        <w:t xml:space="preserve">potential </w:t>
      </w:r>
      <w:r w:rsidRPr="00472393">
        <w:rPr>
          <w:rStyle w:val="StyleUnderline"/>
          <w:rFonts w:asciiTheme="majorHAnsi" w:hAnsiTheme="majorHAnsi" w:cstheme="majorHAnsi"/>
          <w:highlight w:val="cyan"/>
        </w:rPr>
        <w:t>adversaries</w:t>
      </w:r>
      <w:r w:rsidRPr="00EC64A8">
        <w:rPr>
          <w:rStyle w:val="StyleUnderline"/>
          <w:rFonts w:asciiTheme="majorHAnsi" w:hAnsiTheme="majorHAnsi" w:cstheme="majorHAnsi"/>
        </w:rPr>
        <w:t xml:space="preserve"> </w:t>
      </w:r>
      <w:r w:rsidRPr="00472393">
        <w:rPr>
          <w:rStyle w:val="StyleUnderline"/>
          <w:rFonts w:asciiTheme="majorHAnsi" w:hAnsiTheme="majorHAnsi" w:cstheme="majorHAnsi"/>
          <w:highlight w:val="cyan"/>
        </w:rPr>
        <w:t>can’t hide what they’re doing</w:t>
      </w:r>
      <w:r w:rsidRPr="00EC64A8">
        <w:rPr>
          <w:rStyle w:val="StyleUnderline"/>
          <w:rFonts w:asciiTheme="majorHAnsi" w:hAnsiTheme="majorHAnsi" w:cstheme="majorHAnsi"/>
        </w:rPr>
        <w:t xml:space="preserve">, where their armies are moving </w:t>
      </w:r>
      <w:r w:rsidRPr="00472393">
        <w:rPr>
          <w:rStyle w:val="StyleUnderline"/>
          <w:rFonts w:asciiTheme="majorHAnsi" w:hAnsiTheme="majorHAnsi" w:cstheme="majorHAnsi"/>
          <w:highlight w:val="cyan"/>
        </w:rPr>
        <w:t>and</w:t>
      </w:r>
      <w:r w:rsidRPr="00EC64A8">
        <w:rPr>
          <w:rStyle w:val="StyleUnderline"/>
          <w:rFonts w:asciiTheme="majorHAnsi" w:hAnsiTheme="majorHAnsi" w:cstheme="majorHAnsi"/>
        </w:rPr>
        <w:t xml:space="preserve"> what they are doing with their civilian and </w:t>
      </w:r>
      <w:r w:rsidRPr="00472393">
        <w:rPr>
          <w:rStyle w:val="StyleUnderline"/>
          <w:rFonts w:asciiTheme="majorHAnsi" w:hAnsiTheme="majorHAnsi" w:cstheme="majorHAnsi"/>
          <w:highlight w:val="cyan"/>
        </w:rPr>
        <w:t>military infrastructure</w:t>
      </w:r>
      <w:r w:rsidRPr="00EC64A8">
        <w:rPr>
          <w:rStyle w:val="StyleUnderline"/>
          <w:rFonts w:asciiTheme="majorHAnsi" w:hAnsiTheme="majorHAnsi" w:cstheme="majorHAnsi"/>
        </w:rPr>
        <w:t xml:space="preserve">, then the </w:t>
      </w:r>
      <w:r w:rsidRPr="00472393">
        <w:rPr>
          <w:rStyle w:val="StyleUnderline"/>
          <w:rFonts w:asciiTheme="majorHAnsi" w:hAnsiTheme="majorHAnsi" w:cstheme="majorHAnsi"/>
          <w:highlight w:val="cyan"/>
        </w:rPr>
        <w:t>danger of</w:t>
      </w:r>
      <w:r w:rsidRPr="00EC64A8">
        <w:rPr>
          <w:rStyle w:val="StyleUnderline"/>
          <w:rFonts w:asciiTheme="majorHAnsi" w:hAnsiTheme="majorHAnsi" w:cstheme="majorHAnsi"/>
        </w:rPr>
        <w:t xml:space="preserve"> surprise </w:t>
      </w:r>
      <w:r w:rsidRPr="00472393">
        <w:rPr>
          <w:rStyle w:val="StyleUnderline"/>
          <w:rFonts w:asciiTheme="majorHAnsi" w:hAnsiTheme="majorHAnsi" w:cstheme="majorHAnsi"/>
          <w:highlight w:val="cyan"/>
        </w:rPr>
        <w:t>attack is diminished</w:t>
      </w:r>
      <w:r w:rsidRPr="00EC64A8">
        <w:rPr>
          <w:rFonts w:asciiTheme="majorHAnsi" w:hAnsiTheme="majorHAnsi" w:cstheme="majorHAnsi"/>
          <w:sz w:val="14"/>
        </w:rPr>
        <w:t xml:space="preserve">. </w:t>
      </w:r>
      <w:r w:rsidRPr="00EC64A8">
        <w:rPr>
          <w:rStyle w:val="StyleUnderline"/>
          <w:rFonts w:asciiTheme="majorHAnsi" w:hAnsiTheme="majorHAnsi" w:cstheme="majorHAnsi"/>
        </w:rPr>
        <w:t>In</w:t>
      </w:r>
      <w:r w:rsidRPr="00EC64A8">
        <w:rPr>
          <w:rFonts w:asciiTheme="majorHAnsi" w:hAnsiTheme="majorHAnsi" w:cstheme="majorHAnsi"/>
          <w:sz w:val="14"/>
        </w:rPr>
        <w:t xml:space="preserve"> our </w:t>
      </w:r>
      <w:r w:rsidRPr="00EC64A8">
        <w:rPr>
          <w:rStyle w:val="StyleUnderline"/>
          <w:rFonts w:asciiTheme="majorHAnsi" w:hAnsiTheme="majorHAnsi" w:cstheme="majorHAnsi"/>
        </w:rPr>
        <w:t>nuclear age with instant death only minutes away by missile attack</w:t>
      </w:r>
      <w:r w:rsidRPr="00EC64A8">
        <w:rPr>
          <w:rFonts w:asciiTheme="majorHAnsi" w:hAnsiTheme="majorHAnsi" w:cstheme="majorHAnsi"/>
          <w:sz w:val="14"/>
        </w:rPr>
        <w:t xml:space="preserve">, the doctrine of Mutual Assured Destruction </w:t>
      </w:r>
      <w:r w:rsidRPr="00472393">
        <w:rPr>
          <w:rStyle w:val="Emphasis"/>
          <w:rFonts w:asciiTheme="majorHAnsi" w:hAnsiTheme="majorHAnsi" w:cstheme="majorHAnsi"/>
          <w:highlight w:val="cyan"/>
        </w:rPr>
        <w:t>(MAD)</w:t>
      </w:r>
      <w:r w:rsidRPr="00EC64A8">
        <w:rPr>
          <w:rStyle w:val="Emphasis"/>
          <w:rFonts w:asciiTheme="majorHAnsi" w:hAnsiTheme="majorHAnsi" w:cstheme="majorHAnsi"/>
        </w:rPr>
        <w:t xml:space="preserve"> </w:t>
      </w:r>
      <w:r w:rsidRPr="00472393">
        <w:rPr>
          <w:rStyle w:val="Emphasis"/>
          <w:rFonts w:asciiTheme="majorHAnsi" w:hAnsiTheme="majorHAnsi" w:cstheme="majorHAnsi"/>
          <w:highlight w:val="cyan"/>
        </w:rPr>
        <w:t>only works if</w:t>
      </w:r>
      <w:r w:rsidRPr="00EC64A8">
        <w:rPr>
          <w:rStyle w:val="Emphasis"/>
          <w:rFonts w:asciiTheme="majorHAnsi" w:hAnsiTheme="majorHAnsi" w:cstheme="majorHAnsi"/>
        </w:rPr>
        <w:t xml:space="preserve"> </w:t>
      </w:r>
      <w:r w:rsidRPr="00472393">
        <w:rPr>
          <w:rStyle w:val="Emphasis"/>
          <w:rFonts w:asciiTheme="majorHAnsi" w:hAnsiTheme="majorHAnsi" w:cstheme="majorHAnsi"/>
          <w:highlight w:val="cyan"/>
        </w:rPr>
        <w:t>both sides</w:t>
      </w:r>
      <w:r w:rsidRPr="00EC64A8">
        <w:rPr>
          <w:rStyle w:val="Emphasis"/>
          <w:rFonts w:asciiTheme="majorHAnsi" w:hAnsiTheme="majorHAnsi" w:cstheme="majorHAnsi"/>
        </w:rPr>
        <w:t xml:space="preserve"> </w:t>
      </w:r>
      <w:r w:rsidRPr="00472393">
        <w:rPr>
          <w:rStyle w:val="Emphasis"/>
          <w:rFonts w:asciiTheme="majorHAnsi" w:hAnsiTheme="majorHAnsi" w:cstheme="majorHAnsi"/>
          <w:highlight w:val="cyan"/>
        </w:rPr>
        <w:t>know</w:t>
      </w:r>
      <w:r w:rsidRPr="00EC64A8">
        <w:rPr>
          <w:rStyle w:val="Emphasis"/>
          <w:rFonts w:asciiTheme="majorHAnsi" w:hAnsiTheme="majorHAnsi" w:cstheme="majorHAnsi"/>
        </w:rPr>
        <w:t xml:space="preserve"> </w:t>
      </w:r>
      <w:r w:rsidRPr="00472393">
        <w:rPr>
          <w:rStyle w:val="Emphasis"/>
          <w:rFonts w:asciiTheme="majorHAnsi" w:hAnsiTheme="majorHAnsi" w:cstheme="majorHAnsi"/>
          <w:highlight w:val="cyan"/>
        </w:rPr>
        <w:t>whether</w:t>
      </w:r>
      <w:r w:rsidRPr="00EC64A8">
        <w:rPr>
          <w:rStyle w:val="Emphasis"/>
          <w:rFonts w:asciiTheme="majorHAnsi" w:hAnsiTheme="majorHAnsi" w:cstheme="majorHAnsi"/>
        </w:rPr>
        <w:t xml:space="preserve"> or not </w:t>
      </w:r>
      <w:r w:rsidRPr="00472393">
        <w:rPr>
          <w:rStyle w:val="Emphasis"/>
          <w:rFonts w:asciiTheme="majorHAnsi" w:hAnsiTheme="majorHAnsi" w:cstheme="majorHAnsi"/>
          <w:highlight w:val="cyan"/>
        </w:rPr>
        <w:t>they are being attacked</w:t>
      </w:r>
      <w:r w:rsidRPr="00EC64A8">
        <w:rPr>
          <w:rStyle w:val="Emphasis"/>
          <w:rFonts w:asciiTheme="majorHAnsi" w:hAnsiTheme="majorHAnsi" w:cstheme="majorHAnsi"/>
        </w:rPr>
        <w:t>.</w:t>
      </w:r>
      <w:r w:rsidRPr="00EC64A8">
        <w:rPr>
          <w:rFonts w:asciiTheme="majorHAnsi" w:hAnsiTheme="majorHAnsi" w:cstheme="majorHAnsi"/>
          <w:sz w:val="14"/>
        </w:rPr>
        <w:t xml:space="preserve"> The launch of missiles or a bomber fleet </w:t>
      </w:r>
      <w:r w:rsidRPr="00EC64A8">
        <w:rPr>
          <w:rStyle w:val="StyleUnderline"/>
          <w:rFonts w:asciiTheme="majorHAnsi" w:hAnsiTheme="majorHAnsi" w:cstheme="majorHAnsi"/>
        </w:rPr>
        <w:t>can easily be seen from space far in advance of either reaching their potential targets halfway around the globe</w:t>
      </w:r>
      <w:r w:rsidRPr="00EC64A8">
        <w:rPr>
          <w:rFonts w:asciiTheme="majorHAnsi" w:hAnsiTheme="majorHAnsi" w:cstheme="majorHAnsi"/>
          <w:sz w:val="14"/>
        </w:rPr>
        <w:t xml:space="preserve">. The </w:t>
      </w:r>
      <w:r w:rsidRPr="00EC64A8">
        <w:rPr>
          <w:rStyle w:val="StyleUnderline"/>
          <w:rFonts w:asciiTheme="majorHAnsi" w:hAnsiTheme="majorHAnsi" w:cstheme="majorHAnsi"/>
        </w:rPr>
        <w:t xml:space="preserve">danger of surprise attack is therefore small, </w:t>
      </w:r>
      <w:r w:rsidRPr="00472393">
        <w:rPr>
          <w:rStyle w:val="StyleUnderline"/>
          <w:rFonts w:asciiTheme="majorHAnsi" w:hAnsiTheme="majorHAnsi" w:cstheme="majorHAnsi"/>
          <w:highlight w:val="cyan"/>
        </w:rPr>
        <w:t>making</w:t>
      </w:r>
      <w:r w:rsidRPr="00EC64A8">
        <w:rPr>
          <w:rStyle w:val="StyleUnderline"/>
          <w:rFonts w:asciiTheme="majorHAnsi" w:hAnsiTheme="majorHAnsi" w:cstheme="majorHAnsi"/>
        </w:rPr>
        <w:t xml:space="preserve"> an </w:t>
      </w:r>
      <w:r w:rsidRPr="00472393">
        <w:rPr>
          <w:rStyle w:val="Emphasis"/>
          <w:rFonts w:asciiTheme="majorHAnsi" w:hAnsiTheme="majorHAnsi" w:cstheme="majorHAnsi"/>
          <w:highlight w:val="cyan"/>
        </w:rPr>
        <w:t>accidental war</w:t>
      </w:r>
      <w:r w:rsidRPr="00472393">
        <w:rPr>
          <w:rStyle w:val="StyleUnderline"/>
          <w:rFonts w:asciiTheme="majorHAnsi" w:hAnsiTheme="majorHAnsi" w:cstheme="majorHAnsi"/>
          <w:highlight w:val="cyan"/>
        </w:rPr>
        <w:t xml:space="preserve"> far less likely</w:t>
      </w:r>
      <w:r w:rsidRPr="00EC64A8">
        <w:rPr>
          <w:rStyle w:val="StyleUnderline"/>
          <w:rFonts w:asciiTheme="majorHAnsi" w:hAnsiTheme="majorHAnsi" w:cstheme="majorHAnsi"/>
        </w:rPr>
        <w:t>.</w:t>
      </w:r>
      <w:r w:rsidRPr="00EC64A8">
        <w:rPr>
          <w:rFonts w:asciiTheme="majorHAnsi" w:hAnsiTheme="majorHAnsi" w:cstheme="majorHAnsi"/>
        </w:rPr>
        <w:t xml:space="preserve"> </w:t>
      </w:r>
      <w:proofErr w:type="gramStart"/>
      <w:r w:rsidRPr="00EC64A8">
        <w:rPr>
          <w:rFonts w:asciiTheme="majorHAnsi" w:hAnsiTheme="majorHAnsi" w:cstheme="majorHAnsi"/>
          <w:sz w:val="14"/>
        </w:rPr>
        <w:t>So</w:t>
      </w:r>
      <w:proofErr w:type="gramEnd"/>
      <w:r w:rsidRPr="00EC64A8">
        <w:rPr>
          <w:rFonts w:asciiTheme="majorHAnsi" w:hAnsiTheme="majorHAnsi" w:cstheme="majorHAnsi"/>
          <w:sz w:val="14"/>
        </w:rPr>
        <w:t xml:space="preserve"> what does all this mean? And what do we do about it? First of all, it means that the advocates of space development, exploration and commercialization have succeeded far beyond their initial expectations and dreams. The economies and </w:t>
      </w:r>
      <w:r w:rsidRPr="00472393">
        <w:rPr>
          <w:rStyle w:val="Emphasis"/>
          <w:rFonts w:asciiTheme="majorHAnsi" w:hAnsiTheme="majorHAnsi" w:cstheme="majorHAnsi"/>
          <w:highlight w:val="cyan"/>
        </w:rPr>
        <w:t>security of countries</w:t>
      </w:r>
      <w:r w:rsidRPr="00EC64A8">
        <w:rPr>
          <w:rStyle w:val="Emphasis"/>
          <w:rFonts w:asciiTheme="majorHAnsi" w:hAnsiTheme="majorHAnsi" w:cstheme="majorHAnsi"/>
        </w:rPr>
        <w:t xml:space="preserve"> </w:t>
      </w:r>
      <w:r w:rsidRPr="00EC64A8">
        <w:rPr>
          <w:rFonts w:asciiTheme="majorHAnsi" w:hAnsiTheme="majorHAnsi" w:cstheme="majorHAnsi"/>
          <w:sz w:val="14"/>
        </w:rPr>
        <w:t>in the developed world</w:t>
      </w:r>
      <w:r w:rsidRPr="00EC64A8">
        <w:rPr>
          <w:rStyle w:val="Emphasis"/>
          <w:rFonts w:asciiTheme="majorHAnsi" w:hAnsiTheme="majorHAnsi" w:cstheme="majorHAnsi"/>
        </w:rPr>
        <w:t xml:space="preserve"> are now </w:t>
      </w:r>
      <w:r w:rsidRPr="00472393">
        <w:rPr>
          <w:rStyle w:val="Emphasis"/>
          <w:rFonts w:asciiTheme="majorHAnsi" w:hAnsiTheme="majorHAnsi" w:cstheme="majorHAnsi"/>
          <w:highlight w:val="cyan"/>
        </w:rPr>
        <w:t>dependent on space</w:t>
      </w:r>
      <w:r w:rsidRPr="00EC64A8">
        <w:rPr>
          <w:rStyle w:val="Emphasis"/>
          <w:rFonts w:asciiTheme="majorHAnsi" w:hAnsiTheme="majorHAnsi" w:cstheme="majorHAnsi"/>
        </w:rPr>
        <w:t xml:space="preserve"> </w:t>
      </w:r>
      <w:r w:rsidRPr="00472393">
        <w:rPr>
          <w:rStyle w:val="Emphasis"/>
          <w:rFonts w:asciiTheme="majorHAnsi" w:hAnsiTheme="majorHAnsi" w:cstheme="majorHAnsi"/>
          <w:highlight w:val="cyan"/>
        </w:rPr>
        <w:t>satellites</w:t>
      </w:r>
      <w:r w:rsidRPr="00EC64A8">
        <w:rPr>
          <w:rFonts w:asciiTheme="majorHAnsi" w:hAnsiTheme="majorHAnsi" w:cstheme="majorHAnsi"/>
          <w:sz w:val="14"/>
        </w:rPr>
        <w:t xml:space="preserve">. We space advocates should celebrate our success and be terrified of it at the same time. </w:t>
      </w:r>
      <w:r w:rsidRPr="00472393">
        <w:rPr>
          <w:rStyle w:val="StyleUnderline"/>
          <w:rFonts w:asciiTheme="majorHAnsi" w:hAnsiTheme="majorHAnsi" w:cstheme="majorHAnsi"/>
          <w:highlight w:val="cyan"/>
        </w:rPr>
        <w:t>Should we lose</w:t>
      </w:r>
      <w:r w:rsidRPr="00EC64A8">
        <w:rPr>
          <w:rStyle w:val="StyleUnderline"/>
          <w:rFonts w:asciiTheme="majorHAnsi" w:hAnsiTheme="majorHAnsi" w:cstheme="majorHAnsi"/>
        </w:rPr>
        <w:t xml:space="preserve"> these fragile </w:t>
      </w:r>
      <w:r w:rsidRPr="00472393">
        <w:rPr>
          <w:rStyle w:val="StyleUnderline"/>
          <w:rFonts w:asciiTheme="majorHAnsi" w:hAnsiTheme="majorHAnsi" w:cstheme="majorHAnsi"/>
          <w:highlight w:val="cyan"/>
        </w:rPr>
        <w:t>assets in space</w:t>
      </w:r>
      <w:r w:rsidRPr="00EC64A8">
        <w:rPr>
          <w:rStyle w:val="StyleUnderline"/>
          <w:rFonts w:asciiTheme="majorHAnsi" w:hAnsiTheme="majorHAnsi" w:cstheme="majorHAnsi"/>
        </w:rPr>
        <w:t>,</w:t>
      </w:r>
      <w:r w:rsidRPr="00EC64A8">
        <w:rPr>
          <w:rFonts w:asciiTheme="majorHAnsi" w:hAnsiTheme="majorHAnsi" w:cstheme="majorHAnsi"/>
          <w:sz w:val="14"/>
        </w:rPr>
        <w:t xml:space="preserve"> our </w:t>
      </w:r>
      <w:r w:rsidRPr="00EC64A8">
        <w:rPr>
          <w:rStyle w:val="StyleUnderline"/>
          <w:rFonts w:asciiTheme="majorHAnsi" w:hAnsiTheme="majorHAnsi" w:cstheme="majorHAnsi"/>
        </w:rPr>
        <w:t>economy would experience a disruption like no other: ship, air and train travel would stop and only restart/operate in a much-reduced capacity for years (GPS loss)</w:t>
      </w:r>
      <w:r w:rsidRPr="00EC64A8">
        <w:rPr>
          <w:rFonts w:asciiTheme="majorHAnsi" w:hAnsiTheme="majorHAnsi" w:cstheme="majorHAnsi"/>
          <w:sz w:val="14"/>
        </w:rPr>
        <w:t xml:space="preserve">. Many banking and retail transactions would cease (VSAT loss). Distribution of news and vital national information would be crippled (communications satellite loss). </w:t>
      </w:r>
      <w:r w:rsidRPr="00472393">
        <w:rPr>
          <w:rStyle w:val="Emphasis"/>
          <w:rFonts w:asciiTheme="majorHAnsi" w:hAnsiTheme="majorHAnsi" w:cstheme="majorHAnsi"/>
          <w:highlight w:val="cyan"/>
        </w:rPr>
        <w:t>Lives would be</w:t>
      </w:r>
      <w:r w:rsidRPr="00EC64A8">
        <w:rPr>
          <w:rStyle w:val="Emphasis"/>
          <w:rFonts w:asciiTheme="majorHAnsi" w:hAnsiTheme="majorHAnsi" w:cstheme="majorHAnsi"/>
        </w:rPr>
        <w:t xml:space="preserve"> put </w:t>
      </w:r>
      <w:r w:rsidRPr="00472393">
        <w:rPr>
          <w:rStyle w:val="Emphasis"/>
          <w:rFonts w:asciiTheme="majorHAnsi" w:hAnsiTheme="majorHAnsi" w:cstheme="majorHAnsi"/>
          <w:highlight w:val="cyan"/>
        </w:rPr>
        <w:t>at risk</w:t>
      </w:r>
      <w:r w:rsidRPr="00EC64A8">
        <w:rPr>
          <w:rStyle w:val="StyleUnderline"/>
          <w:rFonts w:asciiTheme="majorHAnsi" w:hAnsiTheme="majorHAnsi" w:cstheme="majorHAnsi"/>
        </w:rPr>
        <w:t xml:space="preserve"> and the productivity of our </w:t>
      </w:r>
      <w:r w:rsidRPr="00472393">
        <w:rPr>
          <w:rStyle w:val="StyleUnderline"/>
          <w:rFonts w:asciiTheme="majorHAnsi" w:hAnsiTheme="majorHAnsi" w:cstheme="majorHAnsi"/>
          <w:highlight w:val="cyan"/>
        </w:rPr>
        <w:t xml:space="preserve">farming would dramatically decrease </w:t>
      </w:r>
      <w:r w:rsidRPr="00DD1183">
        <w:rPr>
          <w:rStyle w:val="StyleUnderline"/>
          <w:rFonts w:asciiTheme="majorHAnsi" w:hAnsiTheme="majorHAnsi" w:cstheme="majorHAnsi"/>
        </w:rPr>
        <w:t>(weather satellite loss</w:t>
      </w:r>
      <w:r w:rsidRPr="00EC64A8">
        <w:rPr>
          <w:rStyle w:val="StyleUnderline"/>
          <w:rFonts w:asciiTheme="majorHAnsi" w:hAnsiTheme="majorHAnsi" w:cstheme="majorHAnsi"/>
        </w:rPr>
        <w:t xml:space="preserve">). The </w:t>
      </w:r>
      <w:r w:rsidRPr="00472393">
        <w:rPr>
          <w:rStyle w:val="StyleUnderline"/>
          <w:rFonts w:asciiTheme="majorHAnsi" w:hAnsiTheme="majorHAnsi" w:cstheme="majorHAnsi"/>
          <w:highlight w:val="cyan"/>
        </w:rPr>
        <w:t>risk of</w:t>
      </w:r>
      <w:r w:rsidRPr="00EC64A8">
        <w:rPr>
          <w:rStyle w:val="StyleUnderline"/>
          <w:rFonts w:asciiTheme="majorHAnsi" w:hAnsiTheme="majorHAnsi" w:cstheme="majorHAnsi"/>
        </w:rPr>
        <w:t xml:space="preserve"> war, including </w:t>
      </w:r>
      <w:r w:rsidRPr="00472393">
        <w:rPr>
          <w:rStyle w:val="Emphasis"/>
          <w:rFonts w:asciiTheme="majorHAnsi" w:hAnsiTheme="majorHAnsi" w:cstheme="majorHAnsi"/>
          <w:highlight w:val="cyan"/>
        </w:rPr>
        <w:t>nuclear war, would increase</w:t>
      </w:r>
      <w:r w:rsidRPr="00EC64A8">
        <w:rPr>
          <w:rStyle w:val="StyleUnderline"/>
          <w:rFonts w:asciiTheme="majorHAnsi" w:hAnsiTheme="majorHAnsi" w:cstheme="majorHAnsi"/>
        </w:rPr>
        <w:t xml:space="preserve"> (loss of spy satellites) </w:t>
      </w:r>
      <w:r w:rsidRPr="00472393">
        <w:rPr>
          <w:rStyle w:val="StyleUnderline"/>
          <w:rFonts w:asciiTheme="majorHAnsi" w:hAnsiTheme="majorHAnsi" w:cstheme="majorHAnsi"/>
          <w:highlight w:val="cyan"/>
        </w:rPr>
        <w:t>and</w:t>
      </w:r>
      <w:r w:rsidRPr="00EC64A8">
        <w:rPr>
          <w:rStyle w:val="StyleUnderline"/>
          <w:rFonts w:asciiTheme="majorHAnsi" w:hAnsiTheme="majorHAnsi" w:cstheme="majorHAnsi"/>
        </w:rPr>
        <w:t xml:space="preserve"> </w:t>
      </w:r>
      <w:r w:rsidRPr="00EC64A8">
        <w:rPr>
          <w:rStyle w:val="StyleUnderline"/>
          <w:rFonts w:asciiTheme="majorHAnsi" w:hAnsiTheme="majorHAnsi" w:cstheme="majorHAnsi"/>
        </w:rPr>
        <w:lastRenderedPageBreak/>
        <w:t xml:space="preserve">our </w:t>
      </w:r>
      <w:r w:rsidRPr="00472393">
        <w:rPr>
          <w:rStyle w:val="StyleUnderline"/>
          <w:rFonts w:asciiTheme="majorHAnsi" w:hAnsiTheme="majorHAnsi" w:cstheme="majorHAnsi"/>
          <w:highlight w:val="cyan"/>
        </w:rPr>
        <w:t>military’s ability to react</w:t>
      </w:r>
      <w:r w:rsidRPr="00EC64A8">
        <w:rPr>
          <w:rStyle w:val="StyleUnderline"/>
          <w:rFonts w:asciiTheme="majorHAnsi" w:hAnsiTheme="majorHAnsi" w:cstheme="majorHAnsi"/>
        </w:rPr>
        <w:t xml:space="preserve"> to crises </w:t>
      </w:r>
      <w:r w:rsidRPr="00472393">
        <w:rPr>
          <w:rStyle w:val="StyleUnderline"/>
          <w:rFonts w:asciiTheme="majorHAnsi" w:hAnsiTheme="majorHAnsi" w:cstheme="majorHAnsi"/>
          <w:highlight w:val="cyan"/>
        </w:rPr>
        <w:t>would be</w:t>
      </w:r>
      <w:r w:rsidRPr="00EC64A8">
        <w:rPr>
          <w:rStyle w:val="StyleUnderline"/>
          <w:rFonts w:asciiTheme="majorHAnsi" w:hAnsiTheme="majorHAnsi" w:cstheme="majorHAnsi"/>
        </w:rPr>
        <w:t xml:space="preserve"> significantly </w:t>
      </w:r>
      <w:r w:rsidRPr="00472393">
        <w:rPr>
          <w:rStyle w:val="StyleUnderline"/>
          <w:rFonts w:asciiTheme="majorHAnsi" w:hAnsiTheme="majorHAnsi" w:cstheme="majorHAnsi"/>
          <w:highlight w:val="cyan"/>
        </w:rPr>
        <w:t>reduced</w:t>
      </w:r>
      <w:r w:rsidRPr="00EC64A8">
        <w:rPr>
          <w:rStyle w:val="StyleUnderline"/>
          <w:rFonts w:asciiTheme="majorHAnsi" w:hAnsiTheme="majorHAnsi" w:cstheme="majorHAnsi"/>
        </w:rPr>
        <w:t xml:space="preserve"> (loss of military logistics and intelligence gathering satellites).</w:t>
      </w:r>
    </w:p>
    <w:p w14:paraId="0F001F2C" w14:textId="77777777" w:rsidR="00CB36F5" w:rsidRPr="00942454" w:rsidRDefault="00CB36F5" w:rsidP="00CB36F5">
      <w:pPr>
        <w:pStyle w:val="Heading4"/>
        <w:rPr>
          <w:rFonts w:eastAsia="Times New Roman"/>
        </w:rPr>
      </w:pPr>
      <w:r>
        <w:rPr>
          <w:rFonts w:eastAsia="Times New Roman"/>
        </w:rPr>
        <w:t>Satellite takeout prompts nuclear response.</w:t>
      </w:r>
    </w:p>
    <w:p w14:paraId="12B8A611" w14:textId="77777777" w:rsidR="00CB36F5" w:rsidRPr="00942454" w:rsidRDefault="00CB36F5" w:rsidP="00CB36F5">
      <w:pPr>
        <w:rPr>
          <w:rFonts w:eastAsia="Calibri"/>
          <w:b/>
          <w:bCs/>
          <w:sz w:val="26"/>
        </w:rPr>
      </w:pPr>
      <w:r w:rsidRPr="00942454">
        <w:rPr>
          <w:rFonts w:eastAsia="Calibri"/>
          <w:b/>
          <w:bCs/>
          <w:sz w:val="26"/>
        </w:rPr>
        <w:t xml:space="preserve">Acton ’18 </w:t>
      </w:r>
      <w:r w:rsidRPr="00246A3B">
        <w:t xml:space="preserve">[(James; 2/5/8; Co-Director of the Nuclear Policy Program at the Carnegie Endowment for International Peace; CEIP, “COMMAND AND CONTROL IN THE NUCLEAR POSTURE REVIEW: RIGHT PROBLEM, WRONG SOLUTION,” </w:t>
      </w:r>
      <w:hyperlink r:id="rId11" w:history="1">
        <w:r w:rsidRPr="00246A3B">
          <w:rPr>
            <w:rStyle w:val="Hyperlink"/>
          </w:rPr>
          <w:t>https://warontherocks.com/2018/02/command-and-control-in-the-nuclear-posture-review-right-problem-wrong-solution/</w:t>
        </w:r>
      </w:hyperlink>
      <w:r w:rsidRPr="00246A3B">
        <w:t>)]</w:t>
      </w:r>
      <w:r>
        <w:t xml:space="preserve"> </w:t>
      </w:r>
      <w:proofErr w:type="spellStart"/>
      <w:r>
        <w:t>Sachin</w:t>
      </w:r>
      <w:proofErr w:type="spellEnd"/>
    </w:p>
    <w:p w14:paraId="50C78DCD" w14:textId="77777777" w:rsidR="00CB36F5" w:rsidRPr="0073545E" w:rsidRDefault="00CB36F5" w:rsidP="00CB36F5">
      <w:pPr>
        <w:rPr>
          <w:rStyle w:val="StyleUnderline"/>
          <w:sz w:val="10"/>
          <w:u w:val="none"/>
        </w:rPr>
      </w:pPr>
      <w:r w:rsidRPr="00BD1C03">
        <w:rPr>
          <w:sz w:val="10"/>
        </w:rPr>
        <w:t xml:space="preserve">This threat marks a significant — and unwelcome — departure for U.S. declaratory policy. To the best of this author’s knowledge, </w:t>
      </w:r>
      <w:r w:rsidRPr="00F004F5">
        <w:rPr>
          <w:rStyle w:val="StyleUnderline"/>
        </w:rPr>
        <w:t xml:space="preserve">the United States has </w:t>
      </w:r>
      <w:r w:rsidRPr="00F004F5">
        <w:rPr>
          <w:rStyle w:val="Emphasis"/>
        </w:rPr>
        <w:t>never before</w:t>
      </w:r>
      <w:r w:rsidRPr="00F004F5">
        <w:rPr>
          <w:rStyle w:val="StyleUnderline"/>
        </w:rPr>
        <w:t xml:space="preserve"> explicitly threatened a nuclear response to nonnuclear attacks on command, control, and warning capabilities</w:t>
      </w:r>
      <w:r w:rsidRPr="00F004F5">
        <w:rPr>
          <w:sz w:val="10"/>
        </w:rPr>
        <w:t xml:space="preserve"> — and with good reason. Such a response would be utterly disproportionate. The</w:t>
      </w:r>
      <w:r w:rsidRPr="00BD1C03">
        <w:rPr>
          <w:sz w:val="10"/>
        </w:rPr>
        <w:t xml:space="preserve"> Nuclear Posture Review’s threat to carry it out, therefore, lacks credibility and could prove both ineffective and damaging to U.S. interests. Instead, the United States should focus on building a much more redundant command, control, and warning architecture — something that current plans appear unlikely to achieve. Nonnuclear attacks against nuclear command and control are a relatively new danger. During the Cold War, the only way to target an adversary’s command, control, and warning capabilities was generally with nuclear weapons. Today, however, nonnuclear threats to these assets are all too real given recent advances in cyber, high-precision conventional, and anti-satellite weapons. To make matters worse, </w:t>
      </w:r>
      <w:r w:rsidRPr="003A58DC">
        <w:rPr>
          <w:rStyle w:val="StyleUnderline"/>
          <w:highlight w:val="cyan"/>
        </w:rPr>
        <w:t xml:space="preserve">U.S. command, control, and warning capabilities are surprisingly </w:t>
      </w:r>
      <w:r w:rsidRPr="003A58DC">
        <w:rPr>
          <w:rStyle w:val="Emphasis"/>
          <w:highlight w:val="cyan"/>
        </w:rPr>
        <w:t>fragile</w:t>
      </w:r>
      <w:r w:rsidRPr="00BD1C03">
        <w:rPr>
          <w:sz w:val="10"/>
        </w:rPr>
        <w:t xml:space="preserve">. Once legacy systems are </w:t>
      </w:r>
      <w:r w:rsidRPr="00180CFB">
        <w:rPr>
          <w:sz w:val="10"/>
        </w:rPr>
        <w:t>phased out,</w:t>
      </w:r>
      <w:r w:rsidRPr="00180CFB">
        <w:rPr>
          <w:rStyle w:val="StyleUnderline"/>
        </w:rPr>
        <w:t xml:space="preserve"> the United States will rely on </w:t>
      </w:r>
      <w:r w:rsidRPr="00180CFB">
        <w:rPr>
          <w:rStyle w:val="Emphasis"/>
        </w:rPr>
        <w:t>just six satellites</w:t>
      </w:r>
      <w:r w:rsidRPr="00180CFB">
        <w:rPr>
          <w:rStyle w:val="StyleUnderline"/>
        </w:rPr>
        <w:t xml:space="preserve"> for detecting an incoming nuclear attack and </w:t>
      </w:r>
      <w:r w:rsidRPr="00180CFB">
        <w:rPr>
          <w:rStyle w:val="Emphasis"/>
        </w:rPr>
        <w:t>four satellites</w:t>
      </w:r>
      <w:r w:rsidRPr="00180CFB">
        <w:rPr>
          <w:rStyle w:val="StyleUnderline"/>
        </w:rPr>
        <w:t xml:space="preserve"> for communicating with nuclear forces</w:t>
      </w:r>
      <w:r w:rsidRPr="00180CFB">
        <w:rPr>
          <w:sz w:val="10"/>
        </w:rPr>
        <w:t>. A handful of ground-based assets (and, in the case of communicati</w:t>
      </w:r>
      <w:r w:rsidRPr="00BD1C03">
        <w:rPr>
          <w:sz w:val="10"/>
        </w:rPr>
        <w:t xml:space="preserve">ons, aircraft) provide backup. </w:t>
      </w:r>
      <w:r w:rsidRPr="003A58DC">
        <w:rPr>
          <w:rStyle w:val="Emphasis"/>
          <w:highlight w:val="cyan"/>
        </w:rPr>
        <w:t>Nonnuclear</w:t>
      </w:r>
      <w:r w:rsidRPr="003A58DC">
        <w:rPr>
          <w:rStyle w:val="StyleUnderline"/>
          <w:highlight w:val="cyan"/>
        </w:rPr>
        <w:t xml:space="preserve"> threats to satellites are particularly concerning</w:t>
      </w:r>
      <w:r w:rsidRPr="00BD1C03">
        <w:rPr>
          <w:sz w:val="10"/>
        </w:rPr>
        <w:t xml:space="preserve">. Russia is developing ground-based lasers to target U.S. early-warning satellites. Chinese strategists go a step further and specifically advocate attacking such satellites in a conventional conflict. Even limited attacks could have severe consequences. In 2014, for example, Gen. William Shelton, then Commander of U.S. Space Command, publicly acknowledged that </w:t>
      </w:r>
      <w:r w:rsidRPr="003A58DC">
        <w:rPr>
          <w:rStyle w:val="StyleUnderline"/>
          <w:highlight w:val="cyan"/>
        </w:rPr>
        <w:t xml:space="preserve">the loss of a </w:t>
      </w:r>
      <w:r w:rsidRPr="00D854DD">
        <w:rPr>
          <w:rStyle w:val="Emphasis"/>
        </w:rPr>
        <w:t>single</w:t>
      </w:r>
      <w:r w:rsidRPr="003A58DC">
        <w:rPr>
          <w:rStyle w:val="Emphasis"/>
          <w:highlight w:val="cyan"/>
        </w:rPr>
        <w:t xml:space="preserve"> U.S. early-warning satellite</w:t>
      </w:r>
      <w:r w:rsidRPr="003A58DC">
        <w:rPr>
          <w:rStyle w:val="StyleUnderline"/>
          <w:highlight w:val="cyan"/>
        </w:rPr>
        <w:t xml:space="preserve"> could deprive the U</w:t>
      </w:r>
      <w:r w:rsidRPr="00180CFB">
        <w:rPr>
          <w:rStyle w:val="StyleUnderline"/>
        </w:rPr>
        <w:t xml:space="preserve">nited </w:t>
      </w:r>
      <w:r w:rsidRPr="003A58DC">
        <w:rPr>
          <w:rStyle w:val="StyleUnderline"/>
          <w:highlight w:val="cyan"/>
        </w:rPr>
        <w:t>S</w:t>
      </w:r>
      <w:r w:rsidRPr="00180CFB">
        <w:rPr>
          <w:rStyle w:val="StyleUnderline"/>
        </w:rPr>
        <w:t xml:space="preserve">tates </w:t>
      </w:r>
      <w:r w:rsidRPr="003A58DC">
        <w:rPr>
          <w:rStyle w:val="StyleUnderline"/>
          <w:highlight w:val="cyan"/>
        </w:rPr>
        <w:t>of the ability to</w:t>
      </w:r>
      <w:r w:rsidRPr="00180CFB">
        <w:rPr>
          <w:rStyle w:val="StyleUnderline"/>
        </w:rPr>
        <w:t xml:space="preserve"> continuously </w:t>
      </w:r>
      <w:r w:rsidRPr="003A58DC">
        <w:rPr>
          <w:rStyle w:val="StyleUnderline"/>
          <w:highlight w:val="cyan"/>
        </w:rPr>
        <w:t>monitor</w:t>
      </w:r>
      <w:r w:rsidRPr="00180CFB">
        <w:rPr>
          <w:rStyle w:val="StyleUnderline"/>
        </w:rPr>
        <w:t xml:space="preserve"> all potential </w:t>
      </w:r>
      <w:r w:rsidRPr="003A58DC">
        <w:rPr>
          <w:rStyle w:val="StyleUnderline"/>
          <w:highlight w:val="cyan"/>
        </w:rPr>
        <w:t>launches</w:t>
      </w:r>
      <w:r w:rsidRPr="00BD1C03">
        <w:rPr>
          <w:sz w:val="10"/>
        </w:rPr>
        <w:t xml:space="preserve"> of adversaries’ nuclear-armed missiles. If U.S. command, control, and warning </w:t>
      </w:r>
      <w:r w:rsidRPr="00180CFB">
        <w:rPr>
          <w:sz w:val="10"/>
        </w:rPr>
        <w:t xml:space="preserve">capabilities had no other functions, </w:t>
      </w:r>
      <w:r w:rsidRPr="00180CFB">
        <w:rPr>
          <w:rStyle w:val="StyleUnderline"/>
        </w:rPr>
        <w:t xml:space="preserve">there would be some logic to </w:t>
      </w:r>
      <w:r w:rsidRPr="003A58DC">
        <w:rPr>
          <w:rStyle w:val="StyleUnderline"/>
          <w:highlight w:val="cyan"/>
        </w:rPr>
        <w:t>responding</w:t>
      </w:r>
      <w:r w:rsidRPr="00180CFB">
        <w:rPr>
          <w:sz w:val="10"/>
        </w:rPr>
        <w:t xml:space="preserve"> to attacks</w:t>
      </w:r>
      <w:r w:rsidRPr="00BD1C03">
        <w:rPr>
          <w:sz w:val="10"/>
        </w:rPr>
        <w:t xml:space="preserve"> on them </w:t>
      </w:r>
      <w:r w:rsidRPr="003A58DC">
        <w:rPr>
          <w:rStyle w:val="StyleUnderline"/>
          <w:highlight w:val="cyan"/>
        </w:rPr>
        <w:t>with nuclear weapons</w:t>
      </w:r>
      <w:r w:rsidRPr="00BD1C03">
        <w:rPr>
          <w:sz w:val="10"/>
        </w:rPr>
        <w:t xml:space="preserve">. In that case, the only reason an adversary — most likely Russia or China — would have to attack these capabilities would be to prepare to use nuclear weapons on the United States. Specifically, Russian and Chinese strikes — probably conducted with nonnuclear weapons — could make a follow-up nuclear attack more effective and perhaps delay a U.S. nuclear response. In such a scenario, it might make sense for the United States to respond with nuclear weapons. In fact, however, many American command, control, and warning capabilities are dual-use; they serve both conventional and nuclear missions. U.S. early-warning satellites, for example, are tasked with detecting an incoming nuclear attack and with triggering defenses designed to intercept nonnuclear ballistic missiles. This duality could give Russia or China a reason to attack them in a conventional war. For instance, if U.S. missile defenses in Europe or Asia were proving effective in knocking the enemy’s nonnuclear ballistic missiles out of the sky, Moscow or Beijing might try to stave off defeat by attacking U.S. early-warning satellites with nonnuclear weapons. Then, according to the new U.S. nuclear doctrine, the United States could launch a nuclear response. Using nuclear weapons in this scenario would, however, violate any notion of proportionality. </w:t>
      </w:r>
      <w:r w:rsidRPr="00180CFB">
        <w:rPr>
          <w:rStyle w:val="StyleUnderline"/>
        </w:rPr>
        <w:t xml:space="preserve">Russian or Chinese nonnuclear strikes on U.S. </w:t>
      </w:r>
      <w:r w:rsidRPr="00180CFB">
        <w:rPr>
          <w:rStyle w:val="Emphasis"/>
        </w:rPr>
        <w:t>satellites</w:t>
      </w:r>
      <w:r w:rsidRPr="00180CFB">
        <w:rPr>
          <w:rStyle w:val="StyleUnderline"/>
        </w:rPr>
        <w:t xml:space="preserve"> </w:t>
      </w:r>
      <w:r w:rsidRPr="00180CFB">
        <w:rPr>
          <w:sz w:val="10"/>
        </w:rPr>
        <w:t xml:space="preserve">would almost certainly cause no human casualties. Yet U.S. nuclear use — even if highly limited and carefully targeted — </w:t>
      </w:r>
      <w:r w:rsidRPr="00180CFB">
        <w:rPr>
          <w:rStyle w:val="StyleUnderline"/>
        </w:rPr>
        <w:t xml:space="preserve">could </w:t>
      </w:r>
      <w:r w:rsidRPr="00180CFB">
        <w:rPr>
          <w:rStyle w:val="Emphasis"/>
        </w:rPr>
        <w:t>spark a nuclear war</w:t>
      </w:r>
      <w:r w:rsidRPr="00180CFB">
        <w:rPr>
          <w:rStyle w:val="StyleUnderline"/>
        </w:rPr>
        <w:t xml:space="preserve"> that might</w:t>
      </w:r>
      <w:r w:rsidRPr="00180CFB">
        <w:rPr>
          <w:sz w:val="10"/>
        </w:rPr>
        <w:t xml:space="preserve"> plausibly kill tens or even </w:t>
      </w:r>
      <w:r w:rsidRPr="00180CFB">
        <w:rPr>
          <w:rStyle w:val="StyleUnderline"/>
        </w:rPr>
        <w:t>hundreds of millions</w:t>
      </w:r>
      <w:r w:rsidRPr="00180CFB">
        <w:rPr>
          <w:sz w:val="10"/>
        </w:rPr>
        <w:t>, including many in th</w:t>
      </w:r>
      <w:r w:rsidRPr="00BD1C03">
        <w:rPr>
          <w:sz w:val="10"/>
        </w:rPr>
        <w:t xml:space="preserve">e United States. So, would the U.S. president really risk a devastating nuclear conflict in response to bloodless Russian or Chinese attacks on U.S. satellites? Only Donald Trump can know the answer to this question, but it is not difficult to see why Moscow and Beijing might assume it is “no” and, in the event of a conflict, attack U.S. command, control, and warning capabilities anyway. In this case, the president would be left with a profoundly awful choice: refrain and raise doubts about the credibility of other U.S. nuclear threats, or act on the threat to use nuclear weapons and risk mass slaughter? </w:t>
      </w:r>
      <w:r w:rsidRPr="00180CFB">
        <w:rPr>
          <w:sz w:val="10"/>
        </w:rPr>
        <w:t xml:space="preserve">Fortunately, </w:t>
      </w:r>
      <w:r w:rsidRPr="00180CFB">
        <w:rPr>
          <w:rStyle w:val="StyleUnderline"/>
        </w:rPr>
        <w:t>there are better ways</w:t>
      </w:r>
      <w:r w:rsidRPr="00180CFB">
        <w:rPr>
          <w:sz w:val="10"/>
        </w:rPr>
        <w:t xml:space="preserve"> to deal with the very</w:t>
      </w:r>
      <w:r w:rsidRPr="00BD1C03">
        <w:rPr>
          <w:sz w:val="10"/>
        </w:rPr>
        <w:t xml:space="preserve"> real problem of the vulnerability of command and control to nonnuclear attack. The most obvious approach would be for the United States to separate nuclear command, control, and warning capabilities from nonnuclear ones. While superficially attractive, this idea would encounter severe difficulties in practice. The cost of building two separate command-and-control systems — one for nuclear and one for nonnuclear operations — would be a real barrier. More subtly, the advent of dual-capable missiles — those that can accommodate a nuclear or nonnuclear warhead — could make it impossible to determine how an incoming weapon is armed, effectively preventing so-called disaggregation. A better way would be for the United States to </w:t>
      </w:r>
      <w:r w:rsidRPr="003A58DC">
        <w:rPr>
          <w:rStyle w:val="StyleUnderline"/>
          <w:highlight w:val="cyan"/>
        </w:rPr>
        <w:t>start</w:t>
      </w:r>
      <w:r w:rsidRPr="003A58DC">
        <w:rPr>
          <w:sz w:val="10"/>
          <w:highlight w:val="cyan"/>
        </w:rPr>
        <w:t xml:space="preserve"> </w:t>
      </w:r>
      <w:r w:rsidRPr="003A58DC">
        <w:rPr>
          <w:rStyle w:val="StyleUnderline"/>
          <w:highlight w:val="cyan"/>
        </w:rPr>
        <w:t xml:space="preserve">building a much more </w:t>
      </w:r>
      <w:r w:rsidRPr="003A58DC">
        <w:rPr>
          <w:rStyle w:val="Emphasis"/>
          <w:highlight w:val="cyan"/>
        </w:rPr>
        <w:t>resilient</w:t>
      </w:r>
      <w:r w:rsidRPr="00180CFB">
        <w:rPr>
          <w:rStyle w:val="StyleUnderline"/>
        </w:rPr>
        <w:t xml:space="preserve"> command, control, and </w:t>
      </w:r>
      <w:r w:rsidRPr="003A58DC">
        <w:rPr>
          <w:rStyle w:val="StyleUnderline"/>
          <w:highlight w:val="cyan"/>
        </w:rPr>
        <w:t>warning architecture</w:t>
      </w:r>
      <w:r w:rsidRPr="00BD1C03">
        <w:rPr>
          <w:sz w:val="10"/>
        </w:rPr>
        <w:t xml:space="preserve">. Unfortunately, </w:t>
      </w:r>
      <w:r w:rsidRPr="00180CFB">
        <w:rPr>
          <w:rStyle w:val="Emphasis"/>
        </w:rPr>
        <w:t>current</w:t>
      </w:r>
      <w:r w:rsidRPr="00180CFB">
        <w:rPr>
          <w:rStyle w:val="StyleUnderline"/>
        </w:rPr>
        <w:t xml:space="preserve"> modernization plans are </w:t>
      </w:r>
      <w:r w:rsidRPr="00180CFB">
        <w:rPr>
          <w:rStyle w:val="Emphasis"/>
        </w:rPr>
        <w:t>unlikely</w:t>
      </w:r>
      <w:r w:rsidRPr="00180CFB">
        <w:rPr>
          <w:rStyle w:val="StyleUnderline"/>
        </w:rPr>
        <w:t xml:space="preserve"> to achieve that goal</w:t>
      </w:r>
      <w:r w:rsidRPr="00180CFB">
        <w:rPr>
          <w:sz w:val="10"/>
        </w:rPr>
        <w:t xml:space="preserve">. Much to the chagrin of Gen. John </w:t>
      </w:r>
      <w:proofErr w:type="spellStart"/>
      <w:r w:rsidRPr="00180CFB">
        <w:rPr>
          <w:sz w:val="10"/>
        </w:rPr>
        <w:t>Hyten</w:t>
      </w:r>
      <w:proofErr w:type="spellEnd"/>
      <w:r w:rsidRPr="00180CFB">
        <w:rPr>
          <w:sz w:val="10"/>
        </w:rPr>
        <w:t>, another former commander of U.S. Space Command and the current commander of U.S. Strategic Command, plans to modernize the U.S. space-based early-warning system essentially call for replicating the current architecture with n</w:t>
      </w:r>
      <w:r w:rsidRPr="00BD1C03">
        <w:rPr>
          <w:sz w:val="10"/>
        </w:rPr>
        <w:t>ewer satellites. These plans will likely do very little to reduce the vulnerability of early-warning satellites to nonnuclear attack.</w:t>
      </w:r>
    </w:p>
    <w:p w14:paraId="1297D116" w14:textId="77777777" w:rsidR="00CB36F5" w:rsidRPr="00EC64A8" w:rsidRDefault="00CB36F5" w:rsidP="00CB36F5">
      <w:pPr>
        <w:pStyle w:val="Heading4"/>
        <w:rPr>
          <w:rFonts w:asciiTheme="majorHAnsi" w:hAnsiTheme="majorHAnsi" w:cstheme="majorHAnsi"/>
        </w:rPr>
      </w:pPr>
      <w:r>
        <w:rPr>
          <w:rFonts w:asciiTheme="majorHAnsi" w:hAnsiTheme="majorHAnsi" w:cstheme="majorHAnsi"/>
        </w:rPr>
        <w:t>It causes extinction</w:t>
      </w:r>
      <w:r w:rsidRPr="00EC64A8">
        <w:rPr>
          <w:rFonts w:asciiTheme="majorHAnsi" w:hAnsiTheme="majorHAnsi" w:cstheme="majorHAnsi"/>
        </w:rPr>
        <w:t xml:space="preserve"> [0:13]</w:t>
      </w:r>
    </w:p>
    <w:p w14:paraId="653CE3C6" w14:textId="77777777" w:rsidR="00CB36F5" w:rsidRPr="00EC64A8" w:rsidRDefault="00CB36F5" w:rsidP="00CB36F5">
      <w:pPr>
        <w:rPr>
          <w:rFonts w:asciiTheme="majorHAnsi" w:hAnsiTheme="majorHAnsi" w:cstheme="majorHAnsi"/>
        </w:rPr>
      </w:pPr>
      <w:proofErr w:type="spellStart"/>
      <w:r w:rsidRPr="00EC64A8">
        <w:rPr>
          <w:rStyle w:val="Style13ptBold"/>
          <w:rFonts w:asciiTheme="majorHAnsi" w:hAnsiTheme="majorHAnsi" w:cstheme="majorHAnsi"/>
        </w:rPr>
        <w:t>Rogoway</w:t>
      </w:r>
      <w:proofErr w:type="spellEnd"/>
      <w:r w:rsidRPr="00EC64A8">
        <w:rPr>
          <w:rStyle w:val="Style13ptBold"/>
          <w:rFonts w:asciiTheme="majorHAnsi" w:hAnsiTheme="majorHAnsi" w:cstheme="majorHAnsi"/>
        </w:rPr>
        <w:t xml:space="preserve"> 15 </w:t>
      </w:r>
      <w:r w:rsidRPr="00EC64A8">
        <w:rPr>
          <w:rFonts w:asciiTheme="majorHAnsi" w:hAnsiTheme="majorHAnsi" w:cstheme="majorHAnsi"/>
        </w:rPr>
        <w:t xml:space="preserve">[Tyler; November 12; Defense Journalist and Editor of Time Inc’s The War Zone; </w:t>
      </w:r>
      <w:proofErr w:type="spellStart"/>
      <w:r w:rsidRPr="00EC64A8">
        <w:rPr>
          <w:rFonts w:asciiTheme="majorHAnsi" w:hAnsiTheme="majorHAnsi" w:cstheme="majorHAnsi"/>
        </w:rPr>
        <w:t>Jalopnik</w:t>
      </w:r>
      <w:proofErr w:type="spellEnd"/>
      <w:r w:rsidRPr="00EC64A8">
        <w:rPr>
          <w:rFonts w:asciiTheme="majorHAnsi" w:hAnsiTheme="majorHAnsi" w:cstheme="majorHAnsi"/>
        </w:rPr>
        <w:t xml:space="preserve">, “These Are The Doomsday Satellites That Detected The Explosion Of </w:t>
      </w:r>
      <w:proofErr w:type="spellStart"/>
      <w:r w:rsidRPr="00EC64A8">
        <w:rPr>
          <w:rFonts w:asciiTheme="majorHAnsi" w:hAnsiTheme="majorHAnsi" w:cstheme="majorHAnsi"/>
        </w:rPr>
        <w:t>Metrojet</w:t>
      </w:r>
      <w:proofErr w:type="spellEnd"/>
      <w:r w:rsidRPr="00EC64A8">
        <w:rPr>
          <w:rFonts w:asciiTheme="majorHAnsi" w:hAnsiTheme="majorHAnsi" w:cstheme="majorHAnsi"/>
        </w:rPr>
        <w:t xml:space="preserve"> 9268,” </w:t>
      </w:r>
      <w:hyperlink r:id="rId12" w:history="1">
        <w:r w:rsidRPr="00EC64A8">
          <w:rPr>
            <w:rStyle w:val="Hyperlink"/>
            <w:rFonts w:asciiTheme="majorHAnsi" w:hAnsiTheme="majorHAnsi" w:cstheme="majorHAnsi"/>
          </w:rPr>
          <w:t>https://foxtrotalpha.jalopnik.com/these-are-the-doomsday-satellites-that-detected-the-exp-1737434876</w:t>
        </w:r>
      </w:hyperlink>
      <w:r w:rsidRPr="00EC64A8">
        <w:rPr>
          <w:rFonts w:asciiTheme="majorHAnsi" w:hAnsiTheme="majorHAnsi" w:cstheme="majorHAnsi"/>
        </w:rPr>
        <w:t xml:space="preserve">] </w:t>
      </w:r>
      <w:proofErr w:type="spellStart"/>
      <w:r w:rsidRPr="00EC64A8">
        <w:rPr>
          <w:rFonts w:asciiTheme="majorHAnsi" w:hAnsiTheme="majorHAnsi" w:cstheme="majorHAnsi"/>
        </w:rPr>
        <w:t>Sachin</w:t>
      </w:r>
      <w:proofErr w:type="spellEnd"/>
    </w:p>
    <w:p w14:paraId="6BFB1844" w14:textId="77777777" w:rsidR="00CB36F5" w:rsidRPr="00EC64A8" w:rsidRDefault="00CB36F5" w:rsidP="00CB36F5">
      <w:pPr>
        <w:rPr>
          <w:rFonts w:asciiTheme="majorHAnsi" w:hAnsiTheme="majorHAnsi" w:cstheme="majorHAnsi"/>
          <w:sz w:val="16"/>
        </w:rPr>
      </w:pPr>
      <w:r w:rsidRPr="00EC64A8">
        <w:rPr>
          <w:rFonts w:asciiTheme="majorHAnsi" w:hAnsiTheme="majorHAnsi" w:cstheme="majorHAnsi"/>
          <w:sz w:val="16"/>
        </w:rPr>
        <w:t xml:space="preserve">For over 50 years </w:t>
      </w:r>
      <w:r w:rsidRPr="00EC64A8">
        <w:rPr>
          <w:rStyle w:val="StyleUnderline"/>
          <w:rFonts w:asciiTheme="majorHAnsi" w:hAnsiTheme="majorHAnsi" w:cstheme="majorHAnsi"/>
        </w:rPr>
        <w:t>the Pentagon has</w:t>
      </w:r>
      <w:r w:rsidRPr="00EC64A8">
        <w:rPr>
          <w:rFonts w:asciiTheme="majorHAnsi" w:hAnsiTheme="majorHAnsi" w:cstheme="majorHAnsi"/>
          <w:sz w:val="16"/>
        </w:rPr>
        <w:t xml:space="preserve"> had </w:t>
      </w:r>
      <w:r w:rsidRPr="00472393">
        <w:rPr>
          <w:rStyle w:val="StyleUnderline"/>
          <w:rFonts w:asciiTheme="majorHAnsi" w:hAnsiTheme="majorHAnsi" w:cstheme="majorHAnsi"/>
          <w:highlight w:val="cyan"/>
        </w:rPr>
        <w:t xml:space="preserve">early </w:t>
      </w:r>
      <w:r w:rsidRPr="00472393">
        <w:rPr>
          <w:rStyle w:val="Emphasis"/>
          <w:rFonts w:asciiTheme="majorHAnsi" w:hAnsiTheme="majorHAnsi" w:cstheme="majorHAnsi"/>
          <w:highlight w:val="cyan"/>
        </w:rPr>
        <w:t>warning</w:t>
      </w:r>
      <w:r w:rsidRPr="00EC64A8">
        <w:rPr>
          <w:rStyle w:val="Emphasis"/>
          <w:rFonts w:asciiTheme="majorHAnsi" w:hAnsiTheme="majorHAnsi" w:cstheme="majorHAnsi"/>
        </w:rPr>
        <w:t xml:space="preserve"> satellites</w:t>
      </w:r>
      <w:r w:rsidRPr="00EC64A8">
        <w:rPr>
          <w:rStyle w:val="StyleUnderline"/>
          <w:rFonts w:asciiTheme="majorHAnsi" w:hAnsiTheme="majorHAnsi" w:cstheme="majorHAnsi"/>
        </w:rPr>
        <w:t xml:space="preserve"> in orbit aimed at </w:t>
      </w:r>
      <w:r w:rsidRPr="00472393">
        <w:rPr>
          <w:rStyle w:val="Emphasis"/>
          <w:rFonts w:asciiTheme="majorHAnsi" w:hAnsiTheme="majorHAnsi" w:cstheme="majorHAnsi"/>
          <w:highlight w:val="cyan"/>
        </w:rPr>
        <w:t>spott</w:t>
      </w:r>
      <w:r w:rsidRPr="00EC64A8">
        <w:rPr>
          <w:rStyle w:val="Emphasis"/>
          <w:rFonts w:asciiTheme="majorHAnsi" w:hAnsiTheme="majorHAnsi" w:cstheme="majorHAnsi"/>
        </w:rPr>
        <w:t xml:space="preserve">ing </w:t>
      </w:r>
      <w:r w:rsidRPr="00472393">
        <w:rPr>
          <w:rStyle w:val="Emphasis"/>
          <w:rFonts w:asciiTheme="majorHAnsi" w:hAnsiTheme="majorHAnsi" w:cstheme="majorHAnsi"/>
          <w:highlight w:val="cyan"/>
        </w:rPr>
        <w:t>launches</w:t>
      </w:r>
      <w:r w:rsidRPr="00472393">
        <w:rPr>
          <w:rStyle w:val="StyleUnderline"/>
          <w:rFonts w:asciiTheme="majorHAnsi" w:hAnsiTheme="majorHAnsi" w:cstheme="majorHAnsi"/>
          <w:highlight w:val="cyan"/>
        </w:rPr>
        <w:t xml:space="preserve"> of</w:t>
      </w:r>
      <w:r w:rsidRPr="00EC64A8">
        <w:rPr>
          <w:rStyle w:val="StyleUnderline"/>
          <w:rFonts w:asciiTheme="majorHAnsi" w:hAnsiTheme="majorHAnsi" w:cstheme="majorHAnsi"/>
        </w:rPr>
        <w:t xml:space="preserve"> ballistic </w:t>
      </w:r>
      <w:r w:rsidRPr="00472393">
        <w:rPr>
          <w:rStyle w:val="StyleUnderline"/>
          <w:rFonts w:asciiTheme="majorHAnsi" w:hAnsiTheme="majorHAnsi" w:cstheme="majorHAnsi"/>
          <w:highlight w:val="cyan"/>
        </w:rPr>
        <w:t>missiles</w:t>
      </w:r>
      <w:r w:rsidRPr="00EC64A8">
        <w:rPr>
          <w:rStyle w:val="StyleUnderline"/>
          <w:rFonts w:asciiTheme="majorHAnsi" w:hAnsiTheme="majorHAnsi" w:cstheme="majorHAnsi"/>
        </w:rPr>
        <w:t>, especially the</w:t>
      </w:r>
      <w:r w:rsidRPr="00EC64A8">
        <w:rPr>
          <w:rFonts w:asciiTheme="majorHAnsi" w:hAnsiTheme="majorHAnsi" w:cstheme="majorHAnsi"/>
          <w:sz w:val="16"/>
        </w:rPr>
        <w:t xml:space="preserve"> big </w:t>
      </w:r>
      <w:r w:rsidRPr="00EC64A8">
        <w:rPr>
          <w:rStyle w:val="Emphasis"/>
          <w:rFonts w:asciiTheme="majorHAnsi" w:hAnsiTheme="majorHAnsi" w:cstheme="majorHAnsi"/>
        </w:rPr>
        <w:t>intercontinental kind</w:t>
      </w:r>
      <w:r w:rsidRPr="00EC64A8">
        <w:rPr>
          <w:rStyle w:val="StyleUnderline"/>
          <w:rFonts w:asciiTheme="majorHAnsi" w:hAnsiTheme="majorHAnsi" w:cstheme="majorHAnsi"/>
        </w:rPr>
        <w:t xml:space="preserve"> </w:t>
      </w:r>
      <w:r w:rsidRPr="00472393">
        <w:rPr>
          <w:rStyle w:val="StyleUnderline"/>
          <w:rFonts w:asciiTheme="majorHAnsi" w:hAnsiTheme="majorHAnsi" w:cstheme="majorHAnsi"/>
          <w:highlight w:val="cyan"/>
        </w:rPr>
        <w:t>that</w:t>
      </w:r>
      <w:r w:rsidRPr="00EC64A8">
        <w:rPr>
          <w:rStyle w:val="StyleUnderline"/>
          <w:rFonts w:asciiTheme="majorHAnsi" w:hAnsiTheme="majorHAnsi" w:cstheme="majorHAnsi"/>
        </w:rPr>
        <w:t xml:space="preserve"> can fly around the globe in less than 30 minutes and </w:t>
      </w:r>
      <w:r w:rsidRPr="00472393">
        <w:rPr>
          <w:rStyle w:val="StyleUnderline"/>
          <w:rFonts w:asciiTheme="majorHAnsi" w:hAnsiTheme="majorHAnsi" w:cstheme="majorHAnsi"/>
          <w:highlight w:val="cyan"/>
        </w:rPr>
        <w:t>bring</w:t>
      </w:r>
      <w:r w:rsidRPr="00EC64A8">
        <w:rPr>
          <w:rFonts w:asciiTheme="majorHAnsi" w:hAnsiTheme="majorHAnsi" w:cstheme="majorHAnsi"/>
          <w:sz w:val="16"/>
        </w:rPr>
        <w:t xml:space="preserve"> about </w:t>
      </w:r>
      <w:r w:rsidRPr="00D46CAE">
        <w:rPr>
          <w:rStyle w:val="Emphasis"/>
          <w:highlight w:val="cyan"/>
        </w:rPr>
        <w:t>nuclear</w:t>
      </w:r>
      <w:r w:rsidRPr="00EC64A8">
        <w:rPr>
          <w:rStyle w:val="Emphasis"/>
          <w:rFonts w:asciiTheme="majorHAnsi" w:hAnsiTheme="majorHAnsi" w:cstheme="majorHAnsi"/>
        </w:rPr>
        <w:t xml:space="preserve"> </w:t>
      </w:r>
      <w:r w:rsidRPr="00472393">
        <w:rPr>
          <w:rStyle w:val="Emphasis"/>
          <w:rFonts w:asciiTheme="majorHAnsi" w:hAnsiTheme="majorHAnsi" w:cstheme="majorHAnsi"/>
          <w:highlight w:val="cyan"/>
        </w:rPr>
        <w:t>Armageddon</w:t>
      </w:r>
      <w:r w:rsidRPr="00EC64A8">
        <w:rPr>
          <w:rFonts w:asciiTheme="majorHAnsi" w:hAnsiTheme="majorHAnsi" w:cstheme="majorHAnsi"/>
          <w:sz w:val="16"/>
        </w:rPr>
        <w:t xml:space="preserve">. Recently, these satellites have made news for their “secondary capabilities,” spotting the downing of </w:t>
      </w:r>
      <w:proofErr w:type="spellStart"/>
      <w:r w:rsidRPr="00EC64A8">
        <w:rPr>
          <w:rFonts w:asciiTheme="majorHAnsi" w:hAnsiTheme="majorHAnsi" w:cstheme="majorHAnsi"/>
          <w:sz w:val="16"/>
        </w:rPr>
        <w:t>Metrojet</w:t>
      </w:r>
      <w:proofErr w:type="spellEnd"/>
      <w:r w:rsidRPr="00EC64A8">
        <w:rPr>
          <w:rFonts w:asciiTheme="majorHAnsi" w:hAnsiTheme="majorHAnsi" w:cstheme="majorHAnsi"/>
          <w:sz w:val="16"/>
        </w:rPr>
        <w:t xml:space="preserve"> Flight 9268 and Malaysian Airlines Flight 17. These are the shadowy satellites that </w:t>
      </w:r>
      <w:r w:rsidRPr="00EC64A8">
        <w:rPr>
          <w:rFonts w:asciiTheme="majorHAnsi" w:hAnsiTheme="majorHAnsi" w:cstheme="majorHAnsi"/>
          <w:sz w:val="16"/>
        </w:rPr>
        <w:lastRenderedPageBreak/>
        <w:t xml:space="preserve">are capable of such amazing feats, and an idea of how they work. In 1960, </w:t>
      </w:r>
      <w:r w:rsidRPr="00EC64A8">
        <w:rPr>
          <w:rStyle w:val="StyleUnderline"/>
          <w:rFonts w:asciiTheme="majorHAnsi" w:hAnsiTheme="majorHAnsi" w:cstheme="majorHAnsi"/>
        </w:rPr>
        <w:t>at the height of the Cold War</w:t>
      </w:r>
      <w:r w:rsidRPr="00EC64A8">
        <w:rPr>
          <w:rFonts w:asciiTheme="majorHAnsi" w:hAnsiTheme="majorHAnsi" w:cstheme="majorHAnsi"/>
          <w:sz w:val="16"/>
        </w:rPr>
        <w:t xml:space="preserve"> and at the dawn of the space age, </w:t>
      </w:r>
      <w:r w:rsidRPr="00EC64A8">
        <w:rPr>
          <w:rStyle w:val="StyleUnderline"/>
          <w:rFonts w:asciiTheme="majorHAnsi" w:hAnsiTheme="majorHAnsi" w:cstheme="majorHAnsi"/>
        </w:rPr>
        <w:t>the first Missile Defense Alarm System</w:t>
      </w:r>
      <w:r w:rsidRPr="00EC64A8">
        <w:rPr>
          <w:rFonts w:asciiTheme="majorHAnsi" w:hAnsiTheme="majorHAnsi" w:cstheme="majorHAnsi"/>
          <w:sz w:val="16"/>
        </w:rPr>
        <w:t xml:space="preserve"> (</w:t>
      </w:r>
      <w:proofErr w:type="spellStart"/>
      <w:r w:rsidRPr="00EC64A8">
        <w:rPr>
          <w:rFonts w:asciiTheme="majorHAnsi" w:hAnsiTheme="majorHAnsi" w:cstheme="majorHAnsi"/>
          <w:sz w:val="16"/>
        </w:rPr>
        <w:t>MiDAS</w:t>
      </w:r>
      <w:proofErr w:type="spellEnd"/>
      <w:r w:rsidRPr="00EC64A8">
        <w:rPr>
          <w:rFonts w:asciiTheme="majorHAnsi" w:hAnsiTheme="majorHAnsi" w:cstheme="majorHAnsi"/>
          <w:sz w:val="16"/>
        </w:rPr>
        <w:t xml:space="preserve">) satellite </w:t>
      </w:r>
      <w:r w:rsidRPr="00EC64A8">
        <w:rPr>
          <w:rStyle w:val="StyleUnderline"/>
          <w:rFonts w:asciiTheme="majorHAnsi" w:hAnsiTheme="majorHAnsi" w:cstheme="majorHAnsi"/>
        </w:rPr>
        <w:t>was launched</w:t>
      </w:r>
      <w:r w:rsidRPr="00EC64A8">
        <w:rPr>
          <w:rFonts w:asciiTheme="majorHAnsi" w:hAnsiTheme="majorHAnsi" w:cstheme="majorHAnsi"/>
          <w:sz w:val="16"/>
        </w:rPr>
        <w:t xml:space="preserve"> into low earth orbit. </w:t>
      </w:r>
      <w:r w:rsidRPr="00EC64A8">
        <w:rPr>
          <w:rStyle w:val="StyleUnderline"/>
          <w:rFonts w:asciiTheme="majorHAnsi" w:hAnsiTheme="majorHAnsi" w:cstheme="majorHAnsi"/>
        </w:rPr>
        <w:t xml:space="preserve">Six years later </w:t>
      </w:r>
      <w:r w:rsidRPr="00472393">
        <w:rPr>
          <w:rStyle w:val="StyleUnderline"/>
          <w:rFonts w:asciiTheme="majorHAnsi" w:hAnsiTheme="majorHAnsi" w:cstheme="majorHAnsi"/>
          <w:highlight w:val="cyan"/>
        </w:rPr>
        <w:t>there was a constellation</w:t>
      </w:r>
      <w:r w:rsidRPr="00EC64A8">
        <w:rPr>
          <w:rFonts w:asciiTheme="majorHAnsi" w:hAnsiTheme="majorHAnsi" w:cstheme="majorHAnsi"/>
          <w:sz w:val="16"/>
        </w:rPr>
        <w:t xml:space="preserve"> of nine of these satellites roaming the heavens, each </w:t>
      </w:r>
      <w:r w:rsidRPr="00472393">
        <w:rPr>
          <w:rStyle w:val="StyleUnderline"/>
          <w:rFonts w:asciiTheme="majorHAnsi" w:hAnsiTheme="majorHAnsi" w:cstheme="majorHAnsi"/>
          <w:highlight w:val="cyan"/>
        </w:rPr>
        <w:t>scanning</w:t>
      </w:r>
      <w:r w:rsidRPr="00EC64A8">
        <w:rPr>
          <w:rStyle w:val="StyleUnderline"/>
          <w:rFonts w:asciiTheme="majorHAnsi" w:hAnsiTheme="majorHAnsi" w:cstheme="majorHAnsi"/>
        </w:rPr>
        <w:t xml:space="preserve"> the Soviet Union </w:t>
      </w:r>
      <w:r w:rsidRPr="00472393">
        <w:rPr>
          <w:rStyle w:val="StyleUnderline"/>
          <w:rFonts w:asciiTheme="majorHAnsi" w:hAnsiTheme="majorHAnsi" w:cstheme="majorHAnsi"/>
          <w:highlight w:val="cyan"/>
        </w:rPr>
        <w:t>for</w:t>
      </w:r>
      <w:r w:rsidRPr="00EC64A8">
        <w:rPr>
          <w:rFonts w:asciiTheme="majorHAnsi" w:hAnsiTheme="majorHAnsi" w:cstheme="majorHAnsi"/>
          <w:sz w:val="16"/>
        </w:rPr>
        <w:t xml:space="preserve"> large infrared plumes, </w:t>
      </w:r>
      <w:r w:rsidRPr="00EC64A8">
        <w:rPr>
          <w:rStyle w:val="StyleUnderline"/>
          <w:rFonts w:asciiTheme="majorHAnsi" w:hAnsiTheme="majorHAnsi" w:cstheme="majorHAnsi"/>
        </w:rPr>
        <w:t xml:space="preserve">the tell-tale sign of a </w:t>
      </w:r>
      <w:r w:rsidRPr="00EC64A8">
        <w:rPr>
          <w:rStyle w:val="Emphasis"/>
          <w:rFonts w:asciiTheme="majorHAnsi" w:hAnsiTheme="majorHAnsi" w:cstheme="majorHAnsi"/>
        </w:rPr>
        <w:t>ballistic missile</w:t>
      </w:r>
      <w:r w:rsidRPr="00EC64A8">
        <w:rPr>
          <w:rStyle w:val="StyleUnderline"/>
          <w:rFonts w:asciiTheme="majorHAnsi" w:hAnsiTheme="majorHAnsi" w:cstheme="majorHAnsi"/>
        </w:rPr>
        <w:t xml:space="preserve"> or </w:t>
      </w:r>
      <w:r w:rsidRPr="00EC64A8">
        <w:rPr>
          <w:rStyle w:val="Emphasis"/>
          <w:rFonts w:asciiTheme="majorHAnsi" w:hAnsiTheme="majorHAnsi" w:cstheme="majorHAnsi"/>
        </w:rPr>
        <w:t xml:space="preserve">rocket </w:t>
      </w:r>
      <w:r w:rsidRPr="00472393">
        <w:rPr>
          <w:rStyle w:val="Emphasis"/>
          <w:rFonts w:asciiTheme="majorHAnsi" w:hAnsiTheme="majorHAnsi" w:cstheme="majorHAnsi"/>
          <w:highlight w:val="cyan"/>
        </w:rPr>
        <w:t>launch</w:t>
      </w:r>
      <w:r w:rsidRPr="00EC64A8">
        <w:rPr>
          <w:rStyle w:val="StyleUnderline"/>
          <w:rFonts w:asciiTheme="majorHAnsi" w:hAnsiTheme="majorHAnsi" w:cstheme="majorHAnsi"/>
        </w:rPr>
        <w:t>. These</w:t>
      </w:r>
      <w:r w:rsidRPr="00EC64A8">
        <w:rPr>
          <w:rFonts w:asciiTheme="majorHAnsi" w:hAnsiTheme="majorHAnsi" w:cstheme="majorHAnsi"/>
          <w:sz w:val="16"/>
        </w:rPr>
        <w:t xml:space="preserve"> fairly crude, low-earth orbit </w:t>
      </w:r>
      <w:r w:rsidRPr="00EC64A8">
        <w:rPr>
          <w:rStyle w:val="StyleUnderline"/>
          <w:rFonts w:asciiTheme="majorHAnsi" w:hAnsiTheme="majorHAnsi" w:cstheme="majorHAnsi"/>
        </w:rPr>
        <w:t>satellites</w:t>
      </w:r>
      <w:r w:rsidRPr="00EC64A8">
        <w:rPr>
          <w:rFonts w:asciiTheme="majorHAnsi" w:hAnsiTheme="majorHAnsi" w:cstheme="majorHAnsi"/>
          <w:sz w:val="16"/>
        </w:rPr>
        <w:t xml:space="preserve">, along with the radar-based Ballistic Missile Early Warning System, </w:t>
      </w:r>
      <w:r w:rsidRPr="00EC64A8">
        <w:rPr>
          <w:rStyle w:val="StyleUnderline"/>
          <w:rFonts w:asciiTheme="majorHAnsi" w:hAnsiTheme="majorHAnsi" w:cstheme="majorHAnsi"/>
        </w:rPr>
        <w:t>would be the basis for a</w:t>
      </w:r>
      <w:r w:rsidRPr="00EC64A8">
        <w:rPr>
          <w:rFonts w:asciiTheme="majorHAnsi" w:hAnsiTheme="majorHAnsi" w:cstheme="majorHAnsi"/>
          <w:sz w:val="16"/>
        </w:rPr>
        <w:t xml:space="preserve"> Cold War ballistic </w:t>
      </w:r>
      <w:r w:rsidRPr="00EC64A8">
        <w:rPr>
          <w:rStyle w:val="StyleUnderline"/>
          <w:rFonts w:asciiTheme="majorHAnsi" w:hAnsiTheme="majorHAnsi" w:cstheme="majorHAnsi"/>
        </w:rPr>
        <w:t>missile surveillance system that would become</w:t>
      </w:r>
      <w:r w:rsidRPr="00EC64A8">
        <w:rPr>
          <w:rFonts w:asciiTheme="majorHAnsi" w:hAnsiTheme="majorHAnsi" w:cstheme="majorHAnsi"/>
          <w:sz w:val="16"/>
        </w:rPr>
        <w:t xml:space="preserve"> ever </w:t>
      </w:r>
      <w:r w:rsidRPr="00EC64A8">
        <w:rPr>
          <w:rStyle w:val="StyleUnderline"/>
          <w:rFonts w:asciiTheme="majorHAnsi" w:hAnsiTheme="majorHAnsi" w:cstheme="majorHAnsi"/>
        </w:rPr>
        <w:t xml:space="preserve">more complex and capable as the years went by. </w:t>
      </w:r>
      <w:r w:rsidRPr="00472393">
        <w:rPr>
          <w:rStyle w:val="StyleUnderline"/>
          <w:rFonts w:asciiTheme="majorHAnsi" w:hAnsiTheme="majorHAnsi" w:cstheme="majorHAnsi"/>
          <w:highlight w:val="cyan"/>
        </w:rPr>
        <w:t>If</w:t>
      </w:r>
      <w:r w:rsidRPr="00EC64A8">
        <w:rPr>
          <w:rFonts w:asciiTheme="majorHAnsi" w:hAnsiTheme="majorHAnsi" w:cstheme="majorHAnsi"/>
          <w:sz w:val="16"/>
        </w:rPr>
        <w:t xml:space="preserve"> ballistic </w:t>
      </w:r>
      <w:r w:rsidRPr="00EC64A8">
        <w:rPr>
          <w:rStyle w:val="StyleUnderline"/>
          <w:rFonts w:asciiTheme="majorHAnsi" w:hAnsiTheme="majorHAnsi" w:cstheme="majorHAnsi"/>
        </w:rPr>
        <w:t xml:space="preserve">missile </w:t>
      </w:r>
      <w:r w:rsidRPr="00472393">
        <w:rPr>
          <w:rStyle w:val="Emphasis"/>
          <w:rFonts w:asciiTheme="majorHAnsi" w:hAnsiTheme="majorHAnsi" w:cstheme="majorHAnsi"/>
          <w:highlight w:val="cyan"/>
        </w:rPr>
        <w:t>launches were detected</w:t>
      </w:r>
      <w:r w:rsidRPr="00EC64A8">
        <w:rPr>
          <w:rStyle w:val="StyleUnderline"/>
          <w:rFonts w:asciiTheme="majorHAnsi" w:hAnsiTheme="majorHAnsi" w:cstheme="majorHAnsi"/>
        </w:rPr>
        <w:t xml:space="preserve"> and</w:t>
      </w:r>
      <w:r w:rsidRPr="00EC64A8">
        <w:rPr>
          <w:rFonts w:asciiTheme="majorHAnsi" w:hAnsiTheme="majorHAnsi" w:cstheme="majorHAnsi"/>
          <w:sz w:val="16"/>
        </w:rPr>
        <w:t xml:space="preserve"> deemed </w:t>
      </w:r>
      <w:r w:rsidRPr="00EC64A8">
        <w:rPr>
          <w:rStyle w:val="StyleUnderline"/>
          <w:rFonts w:asciiTheme="majorHAnsi" w:hAnsiTheme="majorHAnsi" w:cstheme="majorHAnsi"/>
        </w:rPr>
        <w:t xml:space="preserve">a threat, </w:t>
      </w:r>
      <w:r w:rsidRPr="00472393">
        <w:rPr>
          <w:rStyle w:val="StyleUnderline"/>
          <w:rFonts w:asciiTheme="majorHAnsi" w:hAnsiTheme="majorHAnsi" w:cstheme="majorHAnsi"/>
          <w:highlight w:val="cyan"/>
        </w:rPr>
        <w:t xml:space="preserve">the </w:t>
      </w:r>
      <w:r w:rsidRPr="00472393">
        <w:rPr>
          <w:rStyle w:val="Emphasis"/>
          <w:rFonts w:asciiTheme="majorHAnsi" w:hAnsiTheme="majorHAnsi" w:cstheme="majorHAnsi"/>
          <w:highlight w:val="cyan"/>
        </w:rPr>
        <w:t>decision to retaliate</w:t>
      </w:r>
      <w:r w:rsidRPr="00472393">
        <w:rPr>
          <w:rStyle w:val="StyleUnderline"/>
          <w:rFonts w:asciiTheme="majorHAnsi" w:hAnsiTheme="majorHAnsi" w:cstheme="majorHAnsi"/>
          <w:highlight w:val="cyan"/>
        </w:rPr>
        <w:t xml:space="preserve"> would</w:t>
      </w:r>
      <w:r w:rsidRPr="00EC64A8">
        <w:rPr>
          <w:rStyle w:val="StyleUnderline"/>
          <w:rFonts w:asciiTheme="majorHAnsi" w:hAnsiTheme="majorHAnsi" w:cstheme="majorHAnsi"/>
        </w:rPr>
        <w:t xml:space="preserve"> mean the National Command Authority making the </w:t>
      </w:r>
      <w:r w:rsidRPr="00472393">
        <w:rPr>
          <w:rStyle w:val="StyleUnderline"/>
          <w:rFonts w:asciiTheme="majorHAnsi" w:hAnsiTheme="majorHAnsi" w:cstheme="majorHAnsi"/>
          <w:highlight w:val="cyan"/>
        </w:rPr>
        <w:t>call</w:t>
      </w:r>
      <w:r w:rsidRPr="00EC64A8">
        <w:rPr>
          <w:rStyle w:val="StyleUnderline"/>
          <w:rFonts w:asciiTheme="majorHAnsi" w:hAnsiTheme="majorHAnsi" w:cstheme="majorHAnsi"/>
        </w:rPr>
        <w:t xml:space="preserve"> to do so </w:t>
      </w:r>
      <w:r w:rsidRPr="00EC64A8">
        <w:rPr>
          <w:rStyle w:val="Emphasis"/>
          <w:rFonts w:asciiTheme="majorHAnsi" w:hAnsiTheme="majorHAnsi" w:cstheme="majorHAnsi"/>
        </w:rPr>
        <w:t>with</w:t>
      </w:r>
      <w:r w:rsidRPr="00472393">
        <w:rPr>
          <w:rStyle w:val="Emphasis"/>
          <w:rFonts w:asciiTheme="majorHAnsi" w:hAnsiTheme="majorHAnsi" w:cstheme="majorHAnsi"/>
          <w:highlight w:val="cyan"/>
        </w:rPr>
        <w:t>in half an hour</w:t>
      </w:r>
      <w:r w:rsidRPr="00EC64A8">
        <w:rPr>
          <w:rStyle w:val="StyleUnderline"/>
          <w:rFonts w:asciiTheme="majorHAnsi" w:hAnsiTheme="majorHAnsi" w:cstheme="majorHAnsi"/>
        </w:rPr>
        <w:t xml:space="preserve">, an act </w:t>
      </w:r>
      <w:r w:rsidRPr="00472393">
        <w:rPr>
          <w:rStyle w:val="StyleUnderline"/>
          <w:rFonts w:asciiTheme="majorHAnsi" w:hAnsiTheme="majorHAnsi" w:cstheme="majorHAnsi"/>
          <w:highlight w:val="cyan"/>
        </w:rPr>
        <w:t>that could</w:t>
      </w:r>
      <w:r w:rsidRPr="00EC64A8">
        <w:rPr>
          <w:rStyle w:val="StyleUnderline"/>
          <w:rFonts w:asciiTheme="majorHAnsi" w:hAnsiTheme="majorHAnsi" w:cstheme="majorHAnsi"/>
        </w:rPr>
        <w:t xml:space="preserve"> bring</w:t>
      </w:r>
      <w:r w:rsidRPr="00EC64A8">
        <w:rPr>
          <w:rFonts w:asciiTheme="majorHAnsi" w:hAnsiTheme="majorHAnsi" w:cstheme="majorHAnsi"/>
          <w:sz w:val="16"/>
        </w:rPr>
        <w:t xml:space="preserve"> </w:t>
      </w:r>
      <w:proofErr w:type="gramStart"/>
      <w:r w:rsidRPr="00EC64A8">
        <w:rPr>
          <w:rFonts w:asciiTheme="majorHAnsi" w:hAnsiTheme="majorHAnsi" w:cstheme="majorHAnsi"/>
          <w:sz w:val="16"/>
        </w:rPr>
        <w:t xml:space="preserve">an </w:t>
      </w:r>
      <w:r w:rsidRPr="00EC64A8">
        <w:rPr>
          <w:rStyle w:val="StyleUnderline"/>
          <w:rFonts w:asciiTheme="majorHAnsi" w:hAnsiTheme="majorHAnsi" w:cstheme="majorHAnsi"/>
        </w:rPr>
        <w:t>the</w:t>
      </w:r>
      <w:proofErr w:type="gramEnd"/>
      <w:r w:rsidRPr="00EC64A8">
        <w:rPr>
          <w:rStyle w:val="StyleUnderline"/>
          <w:rFonts w:asciiTheme="majorHAnsi" w:hAnsiTheme="majorHAnsi" w:cstheme="majorHAnsi"/>
        </w:rPr>
        <w:t xml:space="preserve"> </w:t>
      </w:r>
      <w:r w:rsidRPr="00472393">
        <w:rPr>
          <w:rStyle w:val="Emphasis"/>
          <w:rFonts w:asciiTheme="majorHAnsi" w:hAnsiTheme="majorHAnsi" w:cstheme="majorHAnsi"/>
          <w:highlight w:val="cyan"/>
        </w:rPr>
        <w:t>end</w:t>
      </w:r>
      <w:r w:rsidRPr="00EC64A8">
        <w:rPr>
          <w:rStyle w:val="Emphasis"/>
          <w:rFonts w:asciiTheme="majorHAnsi" w:hAnsiTheme="majorHAnsi" w:cstheme="majorHAnsi"/>
        </w:rPr>
        <w:t xml:space="preserve"> of </w:t>
      </w:r>
      <w:r w:rsidRPr="00472393">
        <w:rPr>
          <w:rStyle w:val="Emphasis"/>
          <w:rFonts w:asciiTheme="majorHAnsi" w:hAnsiTheme="majorHAnsi" w:cstheme="majorHAnsi"/>
          <w:highlight w:val="cyan"/>
        </w:rPr>
        <w:t>humanity</w:t>
      </w:r>
      <w:r w:rsidRPr="00EC64A8">
        <w:rPr>
          <w:rStyle w:val="Emphasis"/>
          <w:rFonts w:asciiTheme="majorHAnsi" w:hAnsiTheme="majorHAnsi" w:cstheme="majorHAnsi"/>
        </w:rPr>
        <w:t xml:space="preserve">’s </w:t>
      </w:r>
      <w:r w:rsidRPr="00EC64A8">
        <w:rPr>
          <w:rStyle w:val="StyleUnderline"/>
          <w:rFonts w:asciiTheme="majorHAnsi" w:hAnsiTheme="majorHAnsi" w:cstheme="majorHAnsi"/>
        </w:rPr>
        <w:t>reign on Earth</w:t>
      </w:r>
      <w:r w:rsidRPr="00EC64A8">
        <w:rPr>
          <w:rFonts w:asciiTheme="majorHAnsi" w:hAnsiTheme="majorHAnsi" w:cstheme="majorHAnsi"/>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w:t>
      </w:r>
      <w:proofErr w:type="spellStart"/>
      <w:r w:rsidRPr="00EC64A8">
        <w:rPr>
          <w:rFonts w:asciiTheme="majorHAnsi" w:hAnsiTheme="majorHAnsi" w:cstheme="majorHAnsi"/>
          <w:sz w:val="16"/>
        </w:rPr>
        <w:t>MiDAS</w:t>
      </w:r>
      <w:proofErr w:type="spellEnd"/>
      <w:r w:rsidRPr="00EC64A8">
        <w:rPr>
          <w:rFonts w:asciiTheme="majorHAnsi" w:hAnsiTheme="majorHAnsi" w:cstheme="majorHAnsi"/>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EC64A8">
        <w:rPr>
          <w:rStyle w:val="StyleUnderline"/>
          <w:rFonts w:asciiTheme="majorHAnsi" w:hAnsiTheme="majorHAnsi" w:cstheme="majorHAnsi"/>
        </w:rPr>
        <w:t>If something were detected</w:t>
      </w:r>
      <w:r w:rsidRPr="00EC64A8">
        <w:rPr>
          <w:rFonts w:asciiTheme="majorHAnsi" w:hAnsiTheme="majorHAnsi" w:cstheme="majorHAnsi"/>
          <w:sz w:val="16"/>
        </w:rPr>
        <w:t xml:space="preserve">, the </w:t>
      </w:r>
      <w:r w:rsidRPr="00472393">
        <w:rPr>
          <w:rStyle w:val="StyleUnderline"/>
          <w:rFonts w:asciiTheme="majorHAnsi" w:hAnsiTheme="majorHAnsi" w:cstheme="majorHAnsi"/>
          <w:highlight w:val="cyan"/>
        </w:rPr>
        <w:t>info</w:t>
      </w:r>
      <w:r w:rsidRPr="00EC64A8">
        <w:rPr>
          <w:rStyle w:val="StyleUnderline"/>
          <w:rFonts w:asciiTheme="majorHAnsi" w:hAnsiTheme="majorHAnsi" w:cstheme="majorHAnsi"/>
        </w:rPr>
        <w:t xml:space="preserve">rmation </w:t>
      </w:r>
      <w:r w:rsidRPr="00472393">
        <w:rPr>
          <w:rStyle w:val="StyleUnderline"/>
          <w:rFonts w:asciiTheme="majorHAnsi" w:hAnsiTheme="majorHAnsi" w:cstheme="majorHAnsi"/>
          <w:highlight w:val="cyan"/>
        </w:rPr>
        <w:t xml:space="preserve">would </w:t>
      </w:r>
      <w:r w:rsidRPr="00472393">
        <w:rPr>
          <w:rStyle w:val="Emphasis"/>
          <w:rFonts w:asciiTheme="majorHAnsi" w:hAnsiTheme="majorHAnsi" w:cstheme="majorHAnsi"/>
          <w:highlight w:val="cyan"/>
        </w:rPr>
        <w:t>immediately</w:t>
      </w:r>
      <w:r w:rsidRPr="00472393">
        <w:rPr>
          <w:rStyle w:val="StyleUnderline"/>
          <w:rFonts w:asciiTheme="majorHAnsi" w:hAnsiTheme="majorHAnsi" w:cstheme="majorHAnsi"/>
          <w:highlight w:val="cyan"/>
        </w:rPr>
        <w:t xml:space="preserve"> be </w:t>
      </w:r>
      <w:r w:rsidRPr="00472393">
        <w:rPr>
          <w:rStyle w:val="Emphasis"/>
          <w:rFonts w:asciiTheme="majorHAnsi" w:hAnsiTheme="majorHAnsi" w:cstheme="majorHAnsi"/>
          <w:highlight w:val="cyan"/>
        </w:rPr>
        <w:t>data-linked</w:t>
      </w:r>
      <w:r w:rsidRPr="00472393">
        <w:rPr>
          <w:rStyle w:val="StyleUnderline"/>
          <w:rFonts w:asciiTheme="majorHAnsi" w:hAnsiTheme="majorHAnsi" w:cstheme="majorHAnsi"/>
          <w:highlight w:val="cyan"/>
        </w:rPr>
        <w:t xml:space="preserve"> to</w:t>
      </w:r>
      <w:r w:rsidRPr="00EC64A8">
        <w:rPr>
          <w:rStyle w:val="StyleUnderline"/>
          <w:rFonts w:asciiTheme="majorHAnsi" w:hAnsiTheme="majorHAnsi" w:cstheme="majorHAnsi"/>
        </w:rPr>
        <w:t xml:space="preserve"> controllers on </w:t>
      </w:r>
      <w:r w:rsidRPr="00472393">
        <w:rPr>
          <w:rStyle w:val="StyleUnderline"/>
          <w:rFonts w:asciiTheme="majorHAnsi" w:hAnsiTheme="majorHAnsi" w:cstheme="majorHAnsi"/>
          <w:highlight w:val="cyan"/>
        </w:rPr>
        <w:t>the ground</w:t>
      </w:r>
      <w:r w:rsidRPr="00EC64A8">
        <w:rPr>
          <w:rFonts w:asciiTheme="majorHAnsi" w:hAnsiTheme="majorHAnsi" w:cstheme="majorHAnsi"/>
          <w:sz w:val="16"/>
        </w:rPr>
        <w:t xml:space="preserve"> at the 460th Space Wing located at Buckley AFB in in Colorado. A total of </w:t>
      </w:r>
      <w:r w:rsidRPr="00EC64A8">
        <w:rPr>
          <w:rStyle w:val="StyleUnderline"/>
          <w:rFonts w:asciiTheme="majorHAnsi" w:hAnsiTheme="majorHAnsi" w:cstheme="majorHAnsi"/>
        </w:rPr>
        <w:t>23</w:t>
      </w:r>
      <w:r w:rsidRPr="00EC64A8">
        <w:rPr>
          <w:rFonts w:asciiTheme="majorHAnsi" w:hAnsiTheme="majorHAnsi" w:cstheme="majorHAnsi"/>
          <w:sz w:val="16"/>
        </w:rPr>
        <w:t xml:space="preserve"> of these </w:t>
      </w:r>
      <w:r w:rsidRPr="00EC64A8">
        <w:rPr>
          <w:rStyle w:val="StyleUnderline"/>
          <w:rFonts w:asciiTheme="majorHAnsi" w:hAnsiTheme="majorHAnsi" w:cstheme="majorHAnsi"/>
        </w:rPr>
        <w:t>satellites have been launched</w:t>
      </w:r>
      <w:r w:rsidRPr="00EC64A8">
        <w:rPr>
          <w:rFonts w:asciiTheme="majorHAnsi" w:hAnsiTheme="majorHAnsi" w:cstheme="majorHAnsi"/>
          <w:sz w:val="16"/>
        </w:rPr>
        <w:t xml:space="preserve"> over the program’s life, </w:t>
      </w:r>
      <w:r w:rsidRPr="00EC64A8">
        <w:rPr>
          <w:rStyle w:val="StyleUnderline"/>
          <w:rFonts w:asciiTheme="majorHAnsi" w:hAnsiTheme="majorHAnsi" w:cstheme="majorHAnsi"/>
        </w:rPr>
        <w:t>with constant upgrades</w:t>
      </w:r>
      <w:r w:rsidRPr="00EC64A8">
        <w:rPr>
          <w:rFonts w:asciiTheme="majorHAnsi" w:hAnsiTheme="majorHAnsi" w:cstheme="majorHAnsi"/>
          <w:sz w:val="16"/>
        </w:rPr>
        <w:t xml:space="preserve"> made </w:t>
      </w:r>
      <w:r w:rsidRPr="00EC64A8">
        <w:rPr>
          <w:rStyle w:val="StyleUnderline"/>
          <w:rFonts w:asciiTheme="majorHAnsi" w:hAnsiTheme="majorHAnsi" w:cstheme="majorHAnsi"/>
        </w:rPr>
        <w:t>along the way</w:t>
      </w:r>
      <w:r w:rsidRPr="00EC64A8">
        <w:rPr>
          <w:rFonts w:asciiTheme="majorHAnsi" w:hAnsiTheme="majorHAnsi" w:cstheme="majorHAnsi"/>
          <w:sz w:val="16"/>
        </w:rPr>
        <w:t xml:space="preserve">. A DSP satellite was launched by the Space Shuttle on STS-44 in 1991, and the last one was launched by a Delta IV Heavy in 2007. Most </w:t>
      </w:r>
      <w:r w:rsidRPr="00EC64A8">
        <w:rPr>
          <w:rStyle w:val="StyleUnderline"/>
          <w:rFonts w:asciiTheme="majorHAnsi" w:hAnsiTheme="majorHAnsi" w:cstheme="majorHAnsi"/>
        </w:rPr>
        <w:t>famously, the</w:t>
      </w:r>
      <w:r w:rsidRPr="00EC64A8">
        <w:rPr>
          <w:rFonts w:asciiTheme="majorHAnsi" w:hAnsiTheme="majorHAnsi" w:cstheme="majorHAnsi"/>
          <w:sz w:val="16"/>
        </w:rPr>
        <w:t xml:space="preserve"> Defense Support Program </w:t>
      </w:r>
      <w:r w:rsidRPr="00EC64A8">
        <w:rPr>
          <w:rStyle w:val="StyleUnderline"/>
          <w:rFonts w:asciiTheme="majorHAnsi" w:hAnsiTheme="majorHAnsi" w:cstheme="majorHAnsi"/>
        </w:rPr>
        <w:t>constellation</w:t>
      </w:r>
      <w:r w:rsidRPr="00EC64A8">
        <w:rPr>
          <w:rFonts w:asciiTheme="majorHAnsi" w:hAnsiTheme="majorHAnsi" w:cstheme="majorHAnsi"/>
          <w:sz w:val="16"/>
        </w:rPr>
        <w:t xml:space="preserve"> of satellites </w:t>
      </w:r>
      <w:r w:rsidRPr="00EC64A8">
        <w:rPr>
          <w:rStyle w:val="StyleUnderline"/>
          <w:rFonts w:asciiTheme="majorHAnsi" w:hAnsiTheme="majorHAnsi" w:cstheme="majorHAnsi"/>
        </w:rPr>
        <w:t xml:space="preserve">were used to </w:t>
      </w:r>
      <w:r w:rsidRPr="00EC64A8">
        <w:rPr>
          <w:rStyle w:val="Emphasis"/>
          <w:rFonts w:asciiTheme="majorHAnsi" w:hAnsiTheme="majorHAnsi" w:cstheme="majorHAnsi"/>
        </w:rPr>
        <w:t>detect launches</w:t>
      </w:r>
      <w:r w:rsidRPr="00EC64A8">
        <w:rPr>
          <w:rStyle w:val="StyleUnderline"/>
          <w:rFonts w:asciiTheme="majorHAnsi" w:hAnsiTheme="majorHAnsi" w:cstheme="majorHAnsi"/>
        </w:rPr>
        <w:t xml:space="preserve"> of </w:t>
      </w:r>
      <w:r w:rsidRPr="00EC64A8">
        <w:rPr>
          <w:rStyle w:val="Emphasis"/>
          <w:rFonts w:asciiTheme="majorHAnsi" w:hAnsiTheme="majorHAnsi" w:cstheme="majorHAnsi"/>
        </w:rPr>
        <w:t>SCUD missiles</w:t>
      </w:r>
      <w:r w:rsidRPr="00EC64A8">
        <w:rPr>
          <w:rStyle w:val="StyleUnderline"/>
          <w:rFonts w:asciiTheme="majorHAnsi" w:hAnsiTheme="majorHAnsi" w:cstheme="majorHAnsi"/>
        </w:rPr>
        <w:t xml:space="preserve"> during</w:t>
      </w:r>
      <w:r w:rsidRPr="00EC64A8">
        <w:rPr>
          <w:rFonts w:asciiTheme="majorHAnsi" w:hAnsiTheme="majorHAnsi" w:cstheme="majorHAnsi"/>
          <w:sz w:val="16"/>
        </w:rPr>
        <w:t xml:space="preserve"> Operation </w:t>
      </w:r>
      <w:r w:rsidRPr="00EC64A8">
        <w:rPr>
          <w:rStyle w:val="StyleUnderline"/>
          <w:rFonts w:asciiTheme="majorHAnsi" w:hAnsiTheme="majorHAnsi" w:cstheme="majorHAnsi"/>
        </w:rPr>
        <w:t>Desert Storm</w:t>
      </w:r>
      <w:r w:rsidRPr="00EC64A8">
        <w:rPr>
          <w:rFonts w:asciiTheme="majorHAnsi" w:hAnsiTheme="majorHAnsi" w:cstheme="majorHAnsi"/>
          <w:sz w:val="16"/>
        </w:rPr>
        <w:t>.</w:t>
      </w:r>
    </w:p>
    <w:p w14:paraId="1ADED3C7" w14:textId="77777777" w:rsidR="00CB36F5" w:rsidRDefault="00CB36F5" w:rsidP="00CB36F5">
      <w:pPr>
        <w:rPr>
          <w:rStyle w:val="StyleUnderline"/>
          <w:rFonts w:asciiTheme="majorHAnsi" w:hAnsiTheme="majorHAnsi" w:cstheme="majorHAnsi"/>
        </w:rPr>
      </w:pPr>
    </w:p>
    <w:p w14:paraId="716F427F" w14:textId="77777777" w:rsidR="00CB36F5" w:rsidRDefault="00CB36F5" w:rsidP="00CB36F5">
      <w:pPr>
        <w:pStyle w:val="Heading4"/>
      </w:pPr>
      <w:r w:rsidRPr="00DD1183">
        <w:t xml:space="preserve">Two </w:t>
      </w:r>
      <w:r>
        <w:t xml:space="preserve">internal links: </w:t>
      </w:r>
    </w:p>
    <w:p w14:paraId="5456EDBC" w14:textId="77777777" w:rsidR="00CB36F5" w:rsidRPr="00DD1183" w:rsidRDefault="00CB36F5" w:rsidP="00CB36F5">
      <w:pPr>
        <w:pStyle w:val="Heading4"/>
      </w:pPr>
      <w:r>
        <w:t>1] Launches –</w:t>
      </w:r>
    </w:p>
    <w:p w14:paraId="25EB18D8" w14:textId="77777777" w:rsidR="00CB36F5" w:rsidRPr="00EC64A8" w:rsidRDefault="00CB36F5" w:rsidP="00CB36F5">
      <w:pPr>
        <w:pStyle w:val="Heading4"/>
        <w:rPr>
          <w:rFonts w:asciiTheme="majorHAnsi" w:hAnsiTheme="majorHAnsi" w:cstheme="majorHAnsi"/>
        </w:rPr>
      </w:pPr>
      <w:r w:rsidRPr="00EC64A8">
        <w:rPr>
          <w:rFonts w:asciiTheme="majorHAnsi" w:hAnsiTheme="majorHAnsi" w:cstheme="majorHAnsi"/>
        </w:rPr>
        <w:t xml:space="preserve">Space privatization fails---shoddy legal framework means it’s </w:t>
      </w:r>
      <w:r w:rsidRPr="00EC64A8">
        <w:rPr>
          <w:rFonts w:asciiTheme="majorHAnsi" w:hAnsiTheme="majorHAnsi" w:cstheme="majorHAnsi"/>
          <w:u w:val="single"/>
        </w:rPr>
        <w:t>impossible</w:t>
      </w:r>
      <w:r w:rsidRPr="00EC64A8">
        <w:rPr>
          <w:rFonts w:asciiTheme="majorHAnsi" w:hAnsiTheme="majorHAnsi" w:cstheme="majorHAnsi"/>
        </w:rPr>
        <w:t xml:space="preserve"> to hold actors accountable in time of </w:t>
      </w:r>
      <w:r w:rsidRPr="00EC64A8">
        <w:rPr>
          <w:rFonts w:asciiTheme="majorHAnsi" w:hAnsiTheme="majorHAnsi" w:cstheme="majorHAnsi"/>
          <w:u w:val="single"/>
        </w:rPr>
        <w:t>disagreement</w:t>
      </w:r>
      <w:r w:rsidRPr="00EC64A8">
        <w:rPr>
          <w:rFonts w:asciiTheme="majorHAnsi" w:hAnsiTheme="majorHAnsi" w:cstheme="majorHAnsi"/>
        </w:rPr>
        <w:t xml:space="preserve"> or </w:t>
      </w:r>
      <w:r w:rsidRPr="00EC64A8">
        <w:rPr>
          <w:rFonts w:asciiTheme="majorHAnsi" w:hAnsiTheme="majorHAnsi" w:cstheme="majorHAnsi"/>
          <w:u w:val="single"/>
        </w:rPr>
        <w:t>accidents</w:t>
      </w:r>
      <w:r w:rsidRPr="00EC64A8">
        <w:rPr>
          <w:rFonts w:asciiTheme="majorHAnsi" w:hAnsiTheme="majorHAnsi" w:cstheme="majorHAnsi"/>
        </w:rPr>
        <w:t>--- increases space debris because of the lack of regulation [0:30]</w:t>
      </w:r>
    </w:p>
    <w:p w14:paraId="4724DE40" w14:textId="77777777" w:rsidR="00CB36F5" w:rsidRPr="00EC64A8" w:rsidRDefault="00CB36F5" w:rsidP="00CB36F5">
      <w:pPr>
        <w:rPr>
          <w:rFonts w:asciiTheme="majorHAnsi" w:hAnsiTheme="majorHAnsi" w:cstheme="majorHAnsi"/>
        </w:rPr>
      </w:pPr>
      <w:proofErr w:type="spellStart"/>
      <w:r w:rsidRPr="00EC64A8">
        <w:rPr>
          <w:rStyle w:val="Style13ptBold"/>
          <w:rFonts w:asciiTheme="majorHAnsi" w:hAnsiTheme="majorHAnsi" w:cstheme="majorHAnsi"/>
        </w:rPr>
        <w:t>Oduntan</w:t>
      </w:r>
      <w:proofErr w:type="spellEnd"/>
      <w:r w:rsidRPr="00EC64A8">
        <w:rPr>
          <w:rStyle w:val="Style13ptBold"/>
          <w:rFonts w:asciiTheme="majorHAnsi" w:hAnsiTheme="majorHAnsi" w:cstheme="majorHAnsi"/>
        </w:rPr>
        <w:t xml:space="preserve"> 16</w:t>
      </w:r>
      <w:r w:rsidRPr="00EC64A8">
        <w:rPr>
          <w:rFonts w:asciiTheme="majorHAnsi" w:hAnsiTheme="majorHAnsi" w:cstheme="majorHAnsi"/>
        </w:rPr>
        <w:t xml:space="preserve"> — Gbenga </w:t>
      </w:r>
      <w:proofErr w:type="spellStart"/>
      <w:r w:rsidRPr="00EC64A8">
        <w:rPr>
          <w:rFonts w:asciiTheme="majorHAnsi" w:hAnsiTheme="majorHAnsi" w:cstheme="majorHAnsi"/>
        </w:rPr>
        <w:t>Oduntan</w:t>
      </w:r>
      <w:proofErr w:type="spellEnd"/>
      <w:r w:rsidRPr="00EC64A8">
        <w:rPr>
          <w:rFonts w:asciiTheme="majorHAnsi" w:hAnsiTheme="majorHAnsi" w:cstheme="majorHAnsi"/>
        </w:rPr>
        <w:t xml:space="preserve">, 9-12-2016, "SpaceX explosion shows why we must slow down private space exploration until we rewrite law," Conversation, </w:t>
      </w:r>
      <w:hyperlink r:id="rId13" w:history="1">
        <w:r w:rsidRPr="00EC64A8">
          <w:rPr>
            <w:rStyle w:val="Hyperlink"/>
            <w:rFonts w:asciiTheme="majorHAnsi" w:hAnsiTheme="majorHAnsi" w:cstheme="majorHAnsi"/>
          </w:rPr>
          <w:t>https://theconversation.com/spacex-explosion-shows-why-we-must-slow-down-private-space-exploration-until-we-rewrite-law-65019</w:t>
        </w:r>
      </w:hyperlink>
      <w:r w:rsidRPr="00EC64A8">
        <w:rPr>
          <w:rFonts w:asciiTheme="majorHAnsi" w:hAnsiTheme="majorHAnsi" w:cstheme="majorHAnsi"/>
        </w:rPr>
        <w:t>, [accessed: 4/4/19] **edited for language</w:t>
      </w:r>
    </w:p>
    <w:p w14:paraId="6C6F1789" w14:textId="77777777" w:rsidR="00CB36F5" w:rsidRPr="00EC64A8" w:rsidRDefault="00CB36F5" w:rsidP="00CB36F5">
      <w:pPr>
        <w:rPr>
          <w:rFonts w:asciiTheme="majorHAnsi" w:hAnsiTheme="majorHAnsi" w:cstheme="majorHAnsi"/>
          <w:sz w:val="12"/>
        </w:rPr>
      </w:pPr>
      <w:r w:rsidRPr="00EC64A8">
        <w:rPr>
          <w:rStyle w:val="StyleUnderline"/>
          <w:rFonts w:asciiTheme="majorHAnsi" w:hAnsiTheme="majorHAnsi" w:cstheme="majorHAnsi"/>
        </w:rPr>
        <w:t xml:space="preserve">The recent </w:t>
      </w:r>
      <w:r w:rsidRPr="00472393">
        <w:rPr>
          <w:rStyle w:val="StyleUnderline"/>
          <w:rFonts w:asciiTheme="majorHAnsi" w:hAnsiTheme="majorHAnsi" w:cstheme="majorHAnsi"/>
          <w:highlight w:val="cyan"/>
        </w:rPr>
        <w:t>explosion of</w:t>
      </w:r>
      <w:r w:rsidRPr="00EC64A8">
        <w:rPr>
          <w:rStyle w:val="StyleUnderline"/>
          <w:rFonts w:asciiTheme="majorHAnsi" w:hAnsiTheme="majorHAnsi" w:cstheme="majorHAnsi"/>
        </w:rPr>
        <w:t xml:space="preserve"> a SpaceX Falcon 9 </w:t>
      </w:r>
      <w:r w:rsidRPr="00472393">
        <w:rPr>
          <w:rStyle w:val="StyleUnderline"/>
          <w:rFonts w:asciiTheme="majorHAnsi" w:hAnsiTheme="majorHAnsi" w:cstheme="majorHAnsi"/>
          <w:highlight w:val="cyan"/>
        </w:rPr>
        <w:t>rocket</w:t>
      </w:r>
      <w:r w:rsidRPr="00EC64A8">
        <w:rPr>
          <w:rStyle w:val="StyleUnderline"/>
          <w:rFonts w:asciiTheme="majorHAnsi" w:hAnsiTheme="majorHAnsi" w:cstheme="majorHAnsi"/>
        </w:rPr>
        <w:t xml:space="preserve"> during a test on a launchpad</w:t>
      </w:r>
      <w:r w:rsidRPr="00EC64A8">
        <w:rPr>
          <w:rFonts w:asciiTheme="majorHAnsi" w:hAnsiTheme="majorHAnsi" w:cstheme="majorHAnsi"/>
          <w:sz w:val="12"/>
        </w:rPr>
        <w:t xml:space="preserve"> at Cape Canaveral may have </w:t>
      </w:r>
      <w:r w:rsidRPr="00472393">
        <w:rPr>
          <w:rStyle w:val="Emphasis"/>
          <w:rFonts w:asciiTheme="majorHAnsi" w:hAnsiTheme="majorHAnsi" w:cstheme="majorHAnsi"/>
          <w:highlight w:val="cyan"/>
        </w:rPr>
        <w:t>opened a Pandora’s box of legal problems</w:t>
      </w:r>
      <w:r w:rsidRPr="00EC64A8">
        <w:rPr>
          <w:rStyle w:val="StyleUnderline"/>
          <w:rFonts w:asciiTheme="majorHAnsi" w:hAnsiTheme="majorHAnsi" w:cstheme="majorHAnsi"/>
        </w:rPr>
        <w:t xml:space="preserve"> previously only discussed with hushed voices in space law circles. While there is an </w:t>
      </w:r>
      <w:r w:rsidRPr="00472393">
        <w:rPr>
          <w:rStyle w:val="StyleUnderline"/>
          <w:rFonts w:asciiTheme="majorHAnsi" w:hAnsiTheme="majorHAnsi" w:cstheme="majorHAnsi"/>
          <w:highlight w:val="cyan"/>
        </w:rPr>
        <w:t>international space law</w:t>
      </w:r>
      <w:r w:rsidRPr="00EC64A8">
        <w:rPr>
          <w:rStyle w:val="StyleUnderline"/>
          <w:rFonts w:asciiTheme="majorHAnsi" w:hAnsiTheme="majorHAnsi" w:cstheme="majorHAnsi"/>
        </w:rPr>
        <w:t xml:space="preserve"> that sets out a general </w:t>
      </w:r>
      <w:r w:rsidRPr="00472393">
        <w:rPr>
          <w:rStyle w:val="StyleUnderline"/>
          <w:rFonts w:asciiTheme="majorHAnsi" w:hAnsiTheme="majorHAnsi" w:cstheme="majorHAnsi"/>
          <w:highlight w:val="cyan"/>
        </w:rPr>
        <w:t>framework</w:t>
      </w:r>
      <w:r w:rsidRPr="00EC64A8">
        <w:rPr>
          <w:rStyle w:val="StyleUnderline"/>
          <w:rFonts w:asciiTheme="majorHAnsi" w:hAnsiTheme="majorHAnsi" w:cstheme="majorHAnsi"/>
        </w:rPr>
        <w:t xml:space="preserve"> for the conduct of all space activities – including those by private firms – most of it was </w:t>
      </w:r>
      <w:r w:rsidRPr="00472393">
        <w:rPr>
          <w:rStyle w:val="Emphasis"/>
          <w:rFonts w:asciiTheme="majorHAnsi" w:hAnsiTheme="majorHAnsi" w:cstheme="majorHAnsi"/>
          <w:highlight w:val="cyan"/>
        </w:rPr>
        <w:t>developed decades ago</w:t>
      </w:r>
      <w:r w:rsidRPr="00EC64A8">
        <w:rPr>
          <w:rStyle w:val="StyleUnderline"/>
          <w:rFonts w:asciiTheme="majorHAnsi" w:hAnsiTheme="majorHAnsi" w:cstheme="majorHAnsi"/>
        </w:rPr>
        <w:t xml:space="preserve">, before the rise of commercial space exploration. It is in fact </w:t>
      </w:r>
      <w:r w:rsidRPr="00472393">
        <w:rPr>
          <w:rStyle w:val="StyleUnderline"/>
          <w:rFonts w:asciiTheme="majorHAnsi" w:hAnsiTheme="majorHAnsi" w:cstheme="majorHAnsi"/>
          <w:highlight w:val="cyan"/>
        </w:rPr>
        <w:t>not</w:t>
      </w:r>
      <w:r w:rsidRPr="00EC64A8">
        <w:rPr>
          <w:rStyle w:val="StyleUnderline"/>
          <w:rFonts w:asciiTheme="majorHAnsi" w:hAnsiTheme="majorHAnsi" w:cstheme="majorHAnsi"/>
        </w:rPr>
        <w:t xml:space="preserve"> entirely </w:t>
      </w:r>
      <w:r w:rsidRPr="00472393">
        <w:rPr>
          <w:rStyle w:val="StyleUnderline"/>
          <w:rFonts w:asciiTheme="majorHAnsi" w:hAnsiTheme="majorHAnsi" w:cstheme="majorHAnsi"/>
          <w:highlight w:val="cyan"/>
        </w:rPr>
        <w:t>clear how much regulation</w:t>
      </w:r>
      <w:r w:rsidRPr="00EC64A8">
        <w:rPr>
          <w:rStyle w:val="StyleUnderline"/>
          <w:rFonts w:asciiTheme="majorHAnsi" w:hAnsiTheme="majorHAnsi" w:cstheme="majorHAnsi"/>
        </w:rPr>
        <w:t xml:space="preserve"> of space activities by private companies currently </w:t>
      </w:r>
      <w:r w:rsidRPr="00472393">
        <w:rPr>
          <w:rStyle w:val="StyleUnderline"/>
          <w:rFonts w:asciiTheme="majorHAnsi" w:hAnsiTheme="majorHAnsi" w:cstheme="majorHAnsi"/>
          <w:highlight w:val="cyan"/>
        </w:rPr>
        <w:t>exists</w:t>
      </w:r>
      <w:r w:rsidRPr="00EC64A8">
        <w:rPr>
          <w:rStyle w:val="StyleUnderline"/>
          <w:rFonts w:asciiTheme="majorHAnsi" w:hAnsiTheme="majorHAnsi" w:cstheme="majorHAnsi"/>
        </w:rPr>
        <w:t xml:space="preserve"> – </w:t>
      </w:r>
      <w:r w:rsidRPr="00472393">
        <w:rPr>
          <w:rStyle w:val="Emphasis"/>
          <w:rFonts w:asciiTheme="majorHAnsi" w:hAnsiTheme="majorHAnsi" w:cstheme="majorHAnsi"/>
          <w:highlight w:val="cyan"/>
        </w:rPr>
        <w:t>particularly in</w:t>
      </w:r>
      <w:r w:rsidRPr="00EC64A8">
        <w:rPr>
          <w:rStyle w:val="StyleUnderline"/>
          <w:rFonts w:asciiTheme="majorHAnsi" w:hAnsiTheme="majorHAnsi" w:cstheme="majorHAnsi"/>
        </w:rPr>
        <w:t xml:space="preserve"> relation to the </w:t>
      </w:r>
      <w:r w:rsidRPr="00472393">
        <w:rPr>
          <w:rStyle w:val="Emphasis"/>
          <w:rFonts w:asciiTheme="majorHAnsi" w:hAnsiTheme="majorHAnsi" w:cstheme="majorHAnsi"/>
          <w:highlight w:val="cyan"/>
        </w:rPr>
        <w:t>liability for accidents.</w:t>
      </w:r>
      <w:r w:rsidRPr="00EC64A8">
        <w:rPr>
          <w:rStyle w:val="StyleUnderline"/>
          <w:rFonts w:asciiTheme="majorHAnsi" w:hAnsiTheme="majorHAnsi" w:cstheme="majorHAnsi"/>
        </w:rPr>
        <w:t xml:space="preserve"> </w:t>
      </w:r>
      <w:r w:rsidRPr="00EC64A8">
        <w:rPr>
          <w:rFonts w:asciiTheme="majorHAnsi" w:hAnsiTheme="majorHAnsi" w:cstheme="majorHAnsi"/>
          <w:sz w:val="12"/>
        </w:rPr>
        <w:t xml:space="preserve">The ultimate blame for the Falcon 9 crash will only emerge after full investigations are complete. But if the fault does lie with SpaceX, there are reputational consequences and insurance costs for future launches for the company will likely shoot up. Government space </w:t>
      </w:r>
      <w:proofErr w:type="spellStart"/>
      <w:r w:rsidRPr="00EC64A8">
        <w:rPr>
          <w:rFonts w:asciiTheme="majorHAnsi" w:hAnsiTheme="majorHAnsi" w:cstheme="majorHAnsi"/>
          <w:sz w:val="12"/>
        </w:rPr>
        <w:t>programmes</w:t>
      </w:r>
      <w:proofErr w:type="spellEnd"/>
      <w:r w:rsidRPr="00EC64A8">
        <w:rPr>
          <w:rFonts w:asciiTheme="majorHAnsi" w:hAnsiTheme="majorHAnsi" w:cstheme="majorHAnsi"/>
          <w:sz w:val="12"/>
        </w:rPr>
        <w:t xml:space="preserve"> like NASA and the European Space Agency are certainly not immune from catastrophic accidents. If NASA was a car driver, its </w:t>
      </w:r>
      <w:proofErr w:type="spellStart"/>
      <w:r w:rsidRPr="00EC64A8">
        <w:rPr>
          <w:rFonts w:asciiTheme="majorHAnsi" w:hAnsiTheme="majorHAnsi" w:cstheme="majorHAnsi"/>
          <w:sz w:val="12"/>
        </w:rPr>
        <w:t>licence</w:t>
      </w:r>
      <w:proofErr w:type="spellEnd"/>
      <w:r w:rsidRPr="00EC64A8">
        <w:rPr>
          <w:rFonts w:asciiTheme="majorHAnsi" w:hAnsiTheme="majorHAnsi" w:cstheme="majorHAnsi"/>
          <w:sz w:val="12"/>
        </w:rPr>
        <w:t xml:space="preserve"> likely would have been revoked on account of the number of tragic explosions. In five of the worst NASA accidents since 1967, 17 brave astronauts have lost their lives and several experimental rockets, space vehicles, satellites and space shuttles have been lost. But the sharp increase in private space exploration makes it important to reconsider how the legal landscape has changed. When space accidents do happen, the rules that govern them are contained in a confusing patchwork of agreements and treaties. If an accident occurs on Earth, </w:t>
      </w:r>
      <w:r w:rsidRPr="00EC64A8">
        <w:rPr>
          <w:rStyle w:val="StyleUnderline"/>
          <w:rFonts w:asciiTheme="majorHAnsi" w:hAnsiTheme="majorHAnsi" w:cstheme="majorHAnsi"/>
        </w:rPr>
        <w:t xml:space="preserve">the liability will </w:t>
      </w:r>
      <w:r w:rsidRPr="00472393">
        <w:rPr>
          <w:rStyle w:val="Emphasis"/>
          <w:rFonts w:asciiTheme="majorHAnsi" w:hAnsiTheme="majorHAnsi" w:cstheme="majorHAnsi"/>
          <w:highlight w:val="cyan"/>
        </w:rPr>
        <w:t>depend on national rules</w:t>
      </w:r>
      <w:r w:rsidRPr="00EC64A8">
        <w:rPr>
          <w:rStyle w:val="StyleUnderline"/>
          <w:rFonts w:asciiTheme="majorHAnsi" w:hAnsiTheme="majorHAnsi" w:cstheme="majorHAnsi"/>
        </w:rPr>
        <w:t>, such as the general principle of international law that holds corporate companies responsible for damages</w:t>
      </w:r>
      <w:r w:rsidRPr="00EC64A8">
        <w:rPr>
          <w:rFonts w:asciiTheme="majorHAnsi" w:hAnsiTheme="majorHAnsi" w:cstheme="majorHAnsi"/>
          <w:sz w:val="12"/>
        </w:rPr>
        <w:t xml:space="preserve">. But the Outer Space Treaty (1962) says that a state launching a probe or satellite shall be absolutely liable to pay compensation for damage – even when an accident happens on the surface of the Earth. It can, however, be unclear whether the accident happened in airspace, meaning national aviation laws can apply, or in fact in outer space. Thus, it is becoming increasingly important to determine the exact boundary between airspace and outer space territory. This is important to work out as lawyers will always try to exploit unclear frontiers. Even in cases where it is clear that space law applies to an accident </w:t>
      </w:r>
      <w:r w:rsidRPr="00EC64A8">
        <w:rPr>
          <w:rFonts w:asciiTheme="majorHAnsi" w:hAnsiTheme="majorHAnsi" w:cstheme="majorHAnsi"/>
          <w:sz w:val="12"/>
        </w:rPr>
        <w:lastRenderedPageBreak/>
        <w:t xml:space="preserve">involving a private company, </w:t>
      </w:r>
      <w:r w:rsidRPr="00EC64A8">
        <w:rPr>
          <w:rStyle w:val="StyleUnderline"/>
          <w:rFonts w:asciiTheme="majorHAnsi" w:hAnsiTheme="majorHAnsi" w:cstheme="majorHAnsi"/>
        </w:rPr>
        <w:t xml:space="preserve">liability is still a </w:t>
      </w:r>
      <w:r w:rsidRPr="00472393">
        <w:rPr>
          <w:rStyle w:val="Emphasis"/>
          <w:rFonts w:asciiTheme="majorHAnsi" w:hAnsiTheme="majorHAnsi" w:cstheme="majorHAnsi"/>
          <w:highlight w:val="cyan"/>
        </w:rPr>
        <w:t>tricky issue</w:t>
      </w:r>
      <w:r w:rsidRPr="00EC64A8">
        <w:rPr>
          <w:rFonts w:asciiTheme="majorHAnsi" w:hAnsiTheme="majorHAnsi" w:cstheme="majorHAnsi"/>
          <w:sz w:val="12"/>
        </w:rPr>
        <w:t xml:space="preserve">. According to space law, the state where the launch takes place and which registered the space object is ultimately responsible. But a private company can be registered in a different state to the launch country, creating a lot of confusion. A solution could be to say that the state registering a certain space probe should be liable. This state would then be free to compel </w:t>
      </w:r>
      <w:r w:rsidRPr="00EC64A8">
        <w:rPr>
          <w:rFonts w:asciiTheme="majorHAnsi" w:hAnsiTheme="majorHAnsi" w:cstheme="majorHAnsi"/>
          <w:strike/>
          <w:sz w:val="12"/>
        </w:rPr>
        <w:t>the</w:t>
      </w:r>
      <w:r w:rsidRPr="00EC64A8">
        <w:rPr>
          <w:rFonts w:asciiTheme="majorHAnsi" w:hAnsiTheme="majorHAnsi" w:cstheme="majorHAnsi"/>
          <w:sz w:val="12"/>
        </w:rPr>
        <w:t xml:space="preserve"> company to pay damages.</w:t>
      </w:r>
    </w:p>
    <w:p w14:paraId="7CE6DE3F" w14:textId="77777777" w:rsidR="00CB36F5" w:rsidRPr="00EC64A8" w:rsidRDefault="00CB36F5" w:rsidP="00CB36F5">
      <w:pPr>
        <w:rPr>
          <w:rStyle w:val="StyleUnderline"/>
          <w:rFonts w:asciiTheme="majorHAnsi" w:hAnsiTheme="majorHAnsi" w:cstheme="majorHAnsi"/>
        </w:rPr>
      </w:pPr>
      <w:r w:rsidRPr="00EC64A8">
        <w:rPr>
          <w:rStyle w:val="StyleUnderline"/>
          <w:rFonts w:asciiTheme="majorHAnsi" w:hAnsiTheme="majorHAnsi" w:cstheme="majorHAnsi"/>
        </w:rPr>
        <w:t>A rise in serious accidents?</w:t>
      </w:r>
    </w:p>
    <w:p w14:paraId="3FE92447" w14:textId="77777777" w:rsidR="00CB36F5" w:rsidRPr="00EC64A8" w:rsidRDefault="00CB36F5" w:rsidP="00CB36F5">
      <w:pPr>
        <w:rPr>
          <w:rFonts w:asciiTheme="majorHAnsi" w:hAnsiTheme="majorHAnsi" w:cstheme="majorHAnsi"/>
          <w:sz w:val="12"/>
        </w:rPr>
      </w:pPr>
      <w:r w:rsidRPr="00EC64A8">
        <w:rPr>
          <w:rStyle w:val="StyleUnderline"/>
          <w:rFonts w:asciiTheme="majorHAnsi" w:hAnsiTheme="majorHAnsi" w:cstheme="majorHAnsi"/>
        </w:rPr>
        <w:t xml:space="preserve">It is </w:t>
      </w:r>
      <w:r w:rsidRPr="00472393">
        <w:rPr>
          <w:rStyle w:val="StyleUnderline"/>
          <w:rFonts w:asciiTheme="majorHAnsi" w:hAnsiTheme="majorHAnsi" w:cstheme="majorHAnsi"/>
          <w:highlight w:val="cyan"/>
        </w:rPr>
        <w:t>only a matter of time</w:t>
      </w:r>
      <w:r w:rsidRPr="00EC64A8">
        <w:rPr>
          <w:rStyle w:val="StyleUnderline"/>
          <w:rFonts w:asciiTheme="majorHAnsi" w:hAnsiTheme="majorHAnsi" w:cstheme="majorHAnsi"/>
        </w:rPr>
        <w:t xml:space="preserve"> </w:t>
      </w:r>
      <w:proofErr w:type="spellStart"/>
      <w:r w:rsidRPr="00EC64A8">
        <w:rPr>
          <w:rStyle w:val="StyleUnderline"/>
          <w:rFonts w:asciiTheme="majorHAnsi" w:hAnsiTheme="majorHAnsi" w:cstheme="majorHAnsi"/>
        </w:rPr>
        <w:t>time</w:t>
      </w:r>
      <w:proofErr w:type="spellEnd"/>
      <w:r w:rsidRPr="00EC64A8">
        <w:rPr>
          <w:rStyle w:val="StyleUnderline"/>
          <w:rFonts w:asciiTheme="majorHAnsi" w:hAnsiTheme="majorHAnsi" w:cstheme="majorHAnsi"/>
        </w:rPr>
        <w:t xml:space="preserve"> </w:t>
      </w:r>
      <w:r w:rsidRPr="00472393">
        <w:rPr>
          <w:rStyle w:val="StyleUnderline"/>
          <w:rFonts w:asciiTheme="majorHAnsi" w:hAnsiTheme="majorHAnsi" w:cstheme="majorHAnsi"/>
          <w:highlight w:val="cyan"/>
        </w:rPr>
        <w:t>before</w:t>
      </w:r>
      <w:r w:rsidRPr="00EC64A8">
        <w:rPr>
          <w:rStyle w:val="StyleUnderline"/>
          <w:rFonts w:asciiTheme="majorHAnsi" w:hAnsiTheme="majorHAnsi" w:cstheme="majorHAnsi"/>
        </w:rPr>
        <w:t xml:space="preserve"> we see more than just launch explosions. The risk of </w:t>
      </w:r>
      <w:r w:rsidRPr="00472393">
        <w:rPr>
          <w:rStyle w:val="StyleUnderline"/>
          <w:rFonts w:asciiTheme="majorHAnsi" w:hAnsiTheme="majorHAnsi" w:cstheme="majorHAnsi"/>
          <w:highlight w:val="cyan"/>
        </w:rPr>
        <w:t>serious space accidents</w:t>
      </w:r>
      <w:r w:rsidRPr="00EC64A8">
        <w:rPr>
          <w:rStyle w:val="StyleUnderline"/>
          <w:rFonts w:asciiTheme="majorHAnsi" w:hAnsiTheme="majorHAnsi" w:cstheme="majorHAnsi"/>
        </w:rPr>
        <w:t xml:space="preserve"> will </w:t>
      </w:r>
      <w:r w:rsidRPr="00472393">
        <w:rPr>
          <w:rStyle w:val="StyleUnderline"/>
          <w:rFonts w:asciiTheme="majorHAnsi" w:hAnsiTheme="majorHAnsi" w:cstheme="majorHAnsi"/>
          <w:highlight w:val="cyan"/>
        </w:rPr>
        <w:t>increase as</w:t>
      </w:r>
      <w:r w:rsidRPr="00EC64A8">
        <w:rPr>
          <w:rStyle w:val="StyleUnderline"/>
          <w:rFonts w:asciiTheme="majorHAnsi" w:hAnsiTheme="majorHAnsi" w:cstheme="majorHAnsi"/>
        </w:rPr>
        <w:t xml:space="preserve"> the </w:t>
      </w:r>
      <w:r w:rsidRPr="00472393">
        <w:rPr>
          <w:rStyle w:val="StyleUnderline"/>
          <w:rFonts w:asciiTheme="majorHAnsi" w:hAnsiTheme="majorHAnsi" w:cstheme="majorHAnsi"/>
          <w:highlight w:val="cyan"/>
        </w:rPr>
        <w:t>number of</w:t>
      </w:r>
      <w:r w:rsidRPr="00EC64A8">
        <w:rPr>
          <w:rStyle w:val="StyleUnderline"/>
          <w:rFonts w:asciiTheme="majorHAnsi" w:hAnsiTheme="majorHAnsi" w:cstheme="majorHAnsi"/>
        </w:rPr>
        <w:t xml:space="preserve"> space </w:t>
      </w:r>
      <w:r w:rsidRPr="00472393">
        <w:rPr>
          <w:rStyle w:val="StyleUnderline"/>
          <w:rFonts w:asciiTheme="majorHAnsi" w:hAnsiTheme="majorHAnsi" w:cstheme="majorHAnsi"/>
          <w:highlight w:val="cyan"/>
        </w:rPr>
        <w:t>objects</w:t>
      </w:r>
      <w:r w:rsidRPr="00EC64A8">
        <w:rPr>
          <w:rStyle w:val="StyleUnderline"/>
          <w:rFonts w:asciiTheme="majorHAnsi" w:hAnsiTheme="majorHAnsi" w:cstheme="majorHAnsi"/>
        </w:rPr>
        <w:t xml:space="preserve"> in orbit </w:t>
      </w:r>
      <w:r w:rsidRPr="00472393">
        <w:rPr>
          <w:rStyle w:val="StyleUnderline"/>
          <w:rFonts w:asciiTheme="majorHAnsi" w:hAnsiTheme="majorHAnsi" w:cstheme="majorHAnsi"/>
          <w:highlight w:val="cyan"/>
        </w:rPr>
        <w:t>extends</w:t>
      </w:r>
      <w:r w:rsidRPr="00EC64A8">
        <w:rPr>
          <w:rStyle w:val="StyleUnderline"/>
          <w:rFonts w:asciiTheme="majorHAnsi" w:hAnsiTheme="majorHAnsi" w:cstheme="majorHAnsi"/>
        </w:rPr>
        <w:t xml:space="preserve"> into thousands. The advent of </w:t>
      </w:r>
      <w:r w:rsidRPr="00472393">
        <w:rPr>
          <w:rStyle w:val="StyleUnderline"/>
          <w:rFonts w:asciiTheme="majorHAnsi" w:hAnsiTheme="majorHAnsi" w:cstheme="majorHAnsi"/>
          <w:highlight w:val="cyan"/>
        </w:rPr>
        <w:t>private activities</w:t>
      </w:r>
      <w:r w:rsidRPr="00EC64A8">
        <w:rPr>
          <w:rStyle w:val="StyleUnderline"/>
          <w:rFonts w:asciiTheme="majorHAnsi" w:hAnsiTheme="majorHAnsi" w:cstheme="majorHAnsi"/>
        </w:rPr>
        <w:t xml:space="preserve"> will also </w:t>
      </w:r>
      <w:r w:rsidRPr="00472393">
        <w:rPr>
          <w:rStyle w:val="Emphasis"/>
          <w:rFonts w:asciiTheme="majorHAnsi" w:hAnsiTheme="majorHAnsi" w:cstheme="majorHAnsi"/>
          <w:highlight w:val="cyan"/>
        </w:rPr>
        <w:t>exacerbate the problem of space debris</w:t>
      </w:r>
      <w:r w:rsidRPr="00472393">
        <w:rPr>
          <w:rStyle w:val="StyleUnderline"/>
          <w:rFonts w:asciiTheme="majorHAnsi" w:hAnsiTheme="majorHAnsi" w:cstheme="majorHAnsi"/>
          <w:highlight w:val="cyan"/>
        </w:rPr>
        <w:t>,</w:t>
      </w:r>
      <w:r w:rsidRPr="00EC64A8">
        <w:rPr>
          <w:rStyle w:val="StyleUnderline"/>
          <w:rFonts w:asciiTheme="majorHAnsi" w:hAnsiTheme="majorHAnsi" w:cstheme="majorHAnsi"/>
        </w:rPr>
        <w:t xml:space="preserve"> perhaps as private commercial use of the seas has polluted international maritime spaces.</w:t>
      </w:r>
      <w:r w:rsidRPr="00EC64A8">
        <w:rPr>
          <w:rFonts w:asciiTheme="majorHAnsi" w:hAnsiTheme="majorHAnsi" w:cstheme="majorHAnsi"/>
          <w:sz w:val="12"/>
        </w:rPr>
        <w:t xml:space="preserve"> The collision of the satellites Iridium 33 and </w:t>
      </w:r>
      <w:proofErr w:type="spellStart"/>
      <w:r w:rsidRPr="00EC64A8">
        <w:rPr>
          <w:rFonts w:asciiTheme="majorHAnsi" w:hAnsiTheme="majorHAnsi" w:cstheme="majorHAnsi"/>
          <w:sz w:val="12"/>
        </w:rPr>
        <w:t>Kosmos</w:t>
      </w:r>
      <w:proofErr w:type="spellEnd"/>
      <w:r w:rsidRPr="00EC64A8">
        <w:rPr>
          <w:rFonts w:asciiTheme="majorHAnsi" w:hAnsiTheme="majorHAnsi" w:cstheme="majorHAnsi"/>
          <w:sz w:val="12"/>
        </w:rPr>
        <w:t xml:space="preserve"> 2251 over Siberia in 2009 is a clear example of what may become a common occurrence. Then there are the 100 to 150 </w:t>
      </w:r>
      <w:proofErr w:type="spellStart"/>
      <w:r w:rsidRPr="00EC64A8">
        <w:rPr>
          <w:rFonts w:asciiTheme="majorHAnsi" w:hAnsiTheme="majorHAnsi" w:cstheme="majorHAnsi"/>
          <w:sz w:val="12"/>
        </w:rPr>
        <w:t>tonnes</w:t>
      </w:r>
      <w:proofErr w:type="spellEnd"/>
      <w:r w:rsidRPr="00EC64A8">
        <w:rPr>
          <w:rFonts w:asciiTheme="majorHAnsi" w:hAnsiTheme="majorHAnsi" w:cstheme="majorHAnsi"/>
          <w:sz w:val="12"/>
        </w:rPr>
        <w:t xml:space="preserve"> of man-made space objects that re-enter Earth’s atmosphere annually. Lots of these simply burn up, but </w:t>
      </w:r>
      <w:r w:rsidRPr="00EC64A8">
        <w:rPr>
          <w:rStyle w:val="StyleUnderline"/>
          <w:rFonts w:asciiTheme="majorHAnsi" w:hAnsiTheme="majorHAnsi" w:cstheme="majorHAnsi"/>
        </w:rPr>
        <w:t>some do manage to cause damage to private property.</w:t>
      </w:r>
      <w:r w:rsidRPr="00EC64A8">
        <w:rPr>
          <w:rFonts w:asciiTheme="majorHAnsi" w:hAnsiTheme="majorHAnsi" w:cstheme="majorHAnsi"/>
          <w:sz w:val="12"/>
        </w:rPr>
        <w:t xml:space="preserve"> Again, it’s only a matter of time before the first human life or limb is lost to this kind of incident. </w:t>
      </w:r>
      <w:r w:rsidRPr="00472393">
        <w:rPr>
          <w:rStyle w:val="StyleUnderline"/>
          <w:rFonts w:asciiTheme="majorHAnsi" w:hAnsiTheme="majorHAnsi" w:cstheme="majorHAnsi"/>
          <w:highlight w:val="cyan"/>
        </w:rPr>
        <w:t>Launches</w:t>
      </w:r>
      <w:r w:rsidRPr="00EC64A8">
        <w:rPr>
          <w:rStyle w:val="StyleUnderline"/>
          <w:rFonts w:asciiTheme="majorHAnsi" w:hAnsiTheme="majorHAnsi" w:cstheme="majorHAnsi"/>
        </w:rPr>
        <w:t xml:space="preserve"> of rockets and payloads are fraught with danger and </w:t>
      </w:r>
      <w:r w:rsidRPr="00472393">
        <w:rPr>
          <w:rStyle w:val="Emphasis"/>
          <w:rFonts w:asciiTheme="majorHAnsi" w:hAnsiTheme="majorHAnsi" w:cstheme="majorHAnsi"/>
          <w:highlight w:val="cyan"/>
        </w:rPr>
        <w:t>quite frequently go wrong</w:t>
      </w:r>
      <w:r w:rsidRPr="00472393">
        <w:rPr>
          <w:rStyle w:val="StyleUnderline"/>
          <w:rFonts w:asciiTheme="majorHAnsi" w:hAnsiTheme="majorHAnsi" w:cstheme="majorHAnsi"/>
          <w:highlight w:val="cyan"/>
        </w:rPr>
        <w:t>.</w:t>
      </w:r>
      <w:r w:rsidRPr="00EC64A8">
        <w:rPr>
          <w:rStyle w:val="StyleUnderline"/>
          <w:rFonts w:asciiTheme="majorHAnsi" w:hAnsiTheme="majorHAnsi" w:cstheme="majorHAnsi"/>
        </w:rPr>
        <w:t xml:space="preserve"> But launch accidents appear to affect different countries in different ways. The </w:t>
      </w:r>
      <w:r w:rsidRPr="00472393">
        <w:rPr>
          <w:rStyle w:val="StyleUnderline"/>
          <w:rFonts w:asciiTheme="majorHAnsi" w:hAnsiTheme="majorHAnsi" w:cstheme="majorHAnsi"/>
          <w:highlight w:val="cyan"/>
        </w:rPr>
        <w:t>costs involved in engaging in</w:t>
      </w:r>
      <w:r w:rsidRPr="00EC64A8">
        <w:rPr>
          <w:rStyle w:val="StyleUnderline"/>
          <w:rFonts w:asciiTheme="majorHAnsi" w:hAnsiTheme="majorHAnsi" w:cstheme="majorHAnsi"/>
        </w:rPr>
        <w:t xml:space="preserve"> space station </w:t>
      </w:r>
      <w:r w:rsidRPr="00472393">
        <w:rPr>
          <w:rStyle w:val="StyleUnderline"/>
          <w:rFonts w:asciiTheme="majorHAnsi" w:hAnsiTheme="majorHAnsi" w:cstheme="majorHAnsi"/>
          <w:highlight w:val="cyan"/>
        </w:rPr>
        <w:t xml:space="preserve">activities are </w:t>
      </w:r>
      <w:r w:rsidRPr="00472393">
        <w:rPr>
          <w:rStyle w:val="Emphasis"/>
          <w:rFonts w:asciiTheme="majorHAnsi" w:hAnsiTheme="majorHAnsi" w:cstheme="majorHAnsi"/>
          <w:highlight w:val="cyan"/>
        </w:rPr>
        <w:t>mind boggling</w:t>
      </w:r>
      <w:r w:rsidRPr="00EC64A8">
        <w:rPr>
          <w:rStyle w:val="StyleUnderline"/>
          <w:rFonts w:asciiTheme="majorHAnsi" w:hAnsiTheme="majorHAnsi" w:cstheme="majorHAnsi"/>
        </w:rPr>
        <w:t xml:space="preserve"> and </w:t>
      </w:r>
      <w:r w:rsidRPr="00EC64A8">
        <w:rPr>
          <w:rStyle w:val="Emphasis"/>
          <w:rFonts w:asciiTheme="majorHAnsi" w:hAnsiTheme="majorHAnsi" w:cstheme="majorHAnsi"/>
          <w:strike/>
        </w:rPr>
        <w:t>crippling</w:t>
      </w:r>
      <w:r w:rsidRPr="00EC64A8">
        <w:rPr>
          <w:rStyle w:val="StyleUnderline"/>
          <w:rFonts w:asciiTheme="majorHAnsi" w:hAnsiTheme="majorHAnsi" w:cstheme="majorHAnsi"/>
        </w:rPr>
        <w:t xml:space="preserve"> </w:t>
      </w:r>
      <w:r w:rsidRPr="00472393">
        <w:rPr>
          <w:rStyle w:val="StyleUnderline"/>
          <w:rFonts w:asciiTheme="majorHAnsi" w:hAnsiTheme="majorHAnsi" w:cstheme="majorHAnsi"/>
          <w:highlight w:val="cyan"/>
        </w:rPr>
        <w:t xml:space="preserve">to </w:t>
      </w:r>
      <w:r w:rsidRPr="00472393">
        <w:rPr>
          <w:rStyle w:val="Emphasis"/>
          <w:rFonts w:asciiTheme="majorHAnsi" w:hAnsiTheme="majorHAnsi" w:cstheme="majorHAnsi"/>
          <w:highlight w:val="cyan"/>
        </w:rPr>
        <w:t>struggling economies</w:t>
      </w:r>
      <w:r w:rsidRPr="00472393">
        <w:rPr>
          <w:rFonts w:asciiTheme="majorHAnsi" w:hAnsiTheme="majorHAnsi" w:cstheme="majorHAnsi"/>
          <w:sz w:val="12"/>
          <w:highlight w:val="cyan"/>
        </w:rPr>
        <w:t>.</w:t>
      </w:r>
      <w:r w:rsidRPr="00EC64A8">
        <w:rPr>
          <w:rFonts w:asciiTheme="majorHAnsi" w:hAnsiTheme="majorHAnsi" w:cstheme="majorHAnsi"/>
          <w:sz w:val="12"/>
        </w:rPr>
        <w:t xml:space="preserve"> Increasingly, </w:t>
      </w:r>
      <w:r w:rsidRPr="00EC64A8">
        <w:rPr>
          <w:rStyle w:val="Emphasis"/>
          <w:rFonts w:asciiTheme="majorHAnsi" w:hAnsiTheme="majorHAnsi" w:cstheme="majorHAnsi"/>
        </w:rPr>
        <w:t>developing states rely on commercial launchers</w:t>
      </w:r>
      <w:r w:rsidRPr="00EC64A8">
        <w:rPr>
          <w:rStyle w:val="StyleUnderline"/>
          <w:rFonts w:asciiTheme="majorHAnsi" w:hAnsiTheme="majorHAnsi" w:cstheme="majorHAnsi"/>
        </w:rPr>
        <w:t xml:space="preserve">. But if a private company launches an object that subsequently causes damage in space, the poor state will be liable. </w:t>
      </w:r>
      <w:r w:rsidRPr="00EC64A8">
        <w:rPr>
          <w:rFonts w:asciiTheme="majorHAnsi" w:hAnsiTheme="majorHAnsi" w:cstheme="majorHAnsi"/>
          <w:sz w:val="12"/>
        </w:rPr>
        <w:t xml:space="preserve">And even in those cases where the launch fails due to misfortune or the mistakes of the private launcher, such companies could still escape paying for the launch accident, as such firms often have water-tight exclusion clauses that protect them from liabilities. The bill again goes to the poor state. This is especially likely when it is a Western company working for a developing country. China on the other hand agreed to pay for a lost satellite it had launched for Nigeria. It is therefore essential that any developing state protects itself to the fullest against unsuccessful operations caused by negligent and/or accidental failures. </w:t>
      </w:r>
      <w:r w:rsidRPr="00EC64A8">
        <w:rPr>
          <w:rStyle w:val="StyleUnderline"/>
          <w:rFonts w:asciiTheme="majorHAnsi" w:hAnsiTheme="majorHAnsi" w:cstheme="majorHAnsi"/>
        </w:rPr>
        <w:t xml:space="preserve">There are also serious issues around the </w:t>
      </w:r>
      <w:r w:rsidRPr="00472393">
        <w:rPr>
          <w:rStyle w:val="StyleUnderline"/>
          <w:rFonts w:asciiTheme="majorHAnsi" w:hAnsiTheme="majorHAnsi" w:cstheme="majorHAnsi"/>
          <w:highlight w:val="cyan"/>
        </w:rPr>
        <w:t>safety of astronauts</w:t>
      </w:r>
      <w:r w:rsidRPr="00EC64A8">
        <w:rPr>
          <w:rStyle w:val="StyleUnderline"/>
          <w:rFonts w:asciiTheme="majorHAnsi" w:hAnsiTheme="majorHAnsi" w:cstheme="majorHAnsi"/>
        </w:rPr>
        <w:t>, who have the legal right to a safe existence when in</w:t>
      </w:r>
      <w:r w:rsidRPr="00EC64A8">
        <w:rPr>
          <w:rFonts w:asciiTheme="majorHAnsi" w:hAnsiTheme="majorHAnsi" w:cstheme="majorHAnsi"/>
          <w:sz w:val="12"/>
        </w:rPr>
        <w:t xml:space="preserve"> outer </w:t>
      </w:r>
      <w:r w:rsidRPr="00EC64A8">
        <w:rPr>
          <w:rStyle w:val="StyleUnderline"/>
          <w:rFonts w:asciiTheme="majorHAnsi" w:hAnsiTheme="majorHAnsi" w:cstheme="majorHAnsi"/>
        </w:rPr>
        <w:t>space</w:t>
      </w:r>
      <w:r w:rsidRPr="00EC64A8">
        <w:rPr>
          <w:rFonts w:asciiTheme="majorHAnsi" w:hAnsiTheme="majorHAnsi" w:cstheme="majorHAnsi"/>
          <w:sz w:val="12"/>
        </w:rPr>
        <w:t xml:space="preserve">. But </w:t>
      </w:r>
      <w:r w:rsidRPr="00EC64A8">
        <w:rPr>
          <w:rStyle w:val="StyleUnderline"/>
          <w:rFonts w:asciiTheme="majorHAnsi" w:hAnsiTheme="majorHAnsi" w:cstheme="majorHAnsi"/>
        </w:rPr>
        <w:t xml:space="preserve">it is </w:t>
      </w:r>
      <w:r w:rsidRPr="00472393">
        <w:rPr>
          <w:rStyle w:val="Emphasis"/>
          <w:rFonts w:asciiTheme="majorHAnsi" w:hAnsiTheme="majorHAnsi" w:cstheme="majorHAnsi"/>
          <w:highlight w:val="cyan"/>
        </w:rPr>
        <w:t>unclear</w:t>
      </w:r>
      <w:r w:rsidRPr="00EC64A8">
        <w:rPr>
          <w:rStyle w:val="StyleUnderline"/>
          <w:rFonts w:asciiTheme="majorHAnsi" w:hAnsiTheme="majorHAnsi" w:cstheme="majorHAnsi"/>
        </w:rPr>
        <w:t xml:space="preserve"> whether this law does – or should – extend </w:t>
      </w:r>
      <w:r w:rsidRPr="00472393">
        <w:rPr>
          <w:rStyle w:val="StyleUnderline"/>
          <w:rFonts w:asciiTheme="majorHAnsi" w:hAnsiTheme="majorHAnsi" w:cstheme="majorHAnsi"/>
          <w:highlight w:val="cyan"/>
        </w:rPr>
        <w:t>to private astronauts</w:t>
      </w:r>
      <w:r w:rsidRPr="00EC64A8">
        <w:rPr>
          <w:rStyle w:val="StyleUnderline"/>
          <w:rFonts w:asciiTheme="majorHAnsi" w:hAnsiTheme="majorHAnsi" w:cstheme="majorHAnsi"/>
        </w:rPr>
        <w:t>. Also, a launching state currently must be notified regarding incidents involving astronauts on international missions</w:t>
      </w:r>
      <w:r w:rsidRPr="00EC64A8">
        <w:rPr>
          <w:rFonts w:asciiTheme="majorHAnsi" w:hAnsiTheme="majorHAnsi" w:cstheme="majorHAnsi"/>
          <w:sz w:val="12"/>
        </w:rPr>
        <w:t xml:space="preserve"> – and it is required to assist and contribute substantially to search and rescue operations. </w:t>
      </w:r>
      <w:r w:rsidRPr="00EC64A8">
        <w:rPr>
          <w:rStyle w:val="StyleUnderline"/>
          <w:rFonts w:asciiTheme="majorHAnsi" w:hAnsiTheme="majorHAnsi" w:cstheme="majorHAnsi"/>
        </w:rPr>
        <w:t xml:space="preserve">Can a private company really supply the enormous sums or other resources that may be needed? Will the home state of the private company be willing to pay? Again, </w:t>
      </w:r>
      <w:r w:rsidRPr="00472393">
        <w:rPr>
          <w:rStyle w:val="Emphasis"/>
          <w:rFonts w:asciiTheme="majorHAnsi" w:hAnsiTheme="majorHAnsi" w:cstheme="majorHAnsi"/>
          <w:highlight w:val="cyan"/>
        </w:rPr>
        <w:t>the law isn’t clear</w:t>
      </w:r>
      <w:r w:rsidRPr="00472393">
        <w:rPr>
          <w:rStyle w:val="StyleUnderline"/>
          <w:rFonts w:asciiTheme="majorHAnsi" w:hAnsiTheme="majorHAnsi" w:cstheme="majorHAnsi"/>
          <w:highlight w:val="cyan"/>
        </w:rPr>
        <w:t>.</w:t>
      </w:r>
      <w:r w:rsidRPr="00EC64A8">
        <w:rPr>
          <w:rStyle w:val="StyleUnderline"/>
          <w:rFonts w:asciiTheme="majorHAnsi" w:hAnsiTheme="majorHAnsi" w:cstheme="majorHAnsi"/>
        </w:rPr>
        <w:t xml:space="preserve"> With the increase in private participation in space experimentation and perhaps even mineral mining, the </w:t>
      </w:r>
      <w:r w:rsidRPr="00472393">
        <w:rPr>
          <w:rStyle w:val="StyleUnderline"/>
          <w:rFonts w:asciiTheme="majorHAnsi" w:hAnsiTheme="majorHAnsi" w:cstheme="majorHAnsi"/>
          <w:highlight w:val="cyan"/>
        </w:rPr>
        <w:t>provisions governing</w:t>
      </w:r>
      <w:r w:rsidRPr="00EC64A8">
        <w:rPr>
          <w:rStyle w:val="StyleUnderline"/>
          <w:rFonts w:asciiTheme="majorHAnsi" w:hAnsiTheme="majorHAnsi" w:cstheme="majorHAnsi"/>
        </w:rPr>
        <w:t xml:space="preserve"> civil liability over </w:t>
      </w:r>
      <w:r w:rsidRPr="00472393">
        <w:rPr>
          <w:rStyle w:val="StyleUnderline"/>
          <w:rFonts w:asciiTheme="majorHAnsi" w:hAnsiTheme="majorHAnsi" w:cstheme="majorHAnsi"/>
          <w:highlight w:val="cyan"/>
        </w:rPr>
        <w:t>mishaps</w:t>
      </w:r>
      <w:r w:rsidRPr="00EC64A8">
        <w:rPr>
          <w:rStyle w:val="StyleUnderline"/>
          <w:rFonts w:asciiTheme="majorHAnsi" w:hAnsiTheme="majorHAnsi" w:cstheme="majorHAnsi"/>
        </w:rPr>
        <w:t xml:space="preserve"> arising from the operations of a space station are likely to become one of the </w:t>
      </w:r>
      <w:r w:rsidRPr="00472393">
        <w:rPr>
          <w:rStyle w:val="Emphasis"/>
          <w:rFonts w:asciiTheme="majorHAnsi" w:hAnsiTheme="majorHAnsi" w:cstheme="majorHAnsi"/>
          <w:highlight w:val="cyan"/>
        </w:rPr>
        <w:t xml:space="preserve">most </w:t>
      </w:r>
      <w:proofErr w:type="spellStart"/>
      <w:r w:rsidRPr="00472393">
        <w:rPr>
          <w:rStyle w:val="Emphasis"/>
          <w:rFonts w:asciiTheme="majorHAnsi" w:hAnsiTheme="majorHAnsi" w:cstheme="majorHAnsi"/>
          <w:highlight w:val="cyan"/>
        </w:rPr>
        <w:t>contested</w:t>
      </w:r>
      <w:proofErr w:type="spellEnd"/>
      <w:r w:rsidRPr="00EC64A8">
        <w:rPr>
          <w:rStyle w:val="Emphasis"/>
          <w:rFonts w:asciiTheme="majorHAnsi" w:hAnsiTheme="majorHAnsi" w:cstheme="majorHAnsi"/>
        </w:rPr>
        <w:t xml:space="preserve"> areas of space law</w:t>
      </w:r>
      <w:r w:rsidRPr="00EC64A8">
        <w:rPr>
          <w:rStyle w:val="StyleUnderline"/>
          <w:rFonts w:asciiTheme="majorHAnsi" w:hAnsiTheme="majorHAnsi" w:cstheme="majorHAnsi"/>
        </w:rPr>
        <w:t>. What if a module or component part fails to function on a space station</w:t>
      </w:r>
      <w:r w:rsidRPr="00EC64A8">
        <w:rPr>
          <w:rFonts w:asciiTheme="majorHAnsi" w:hAnsiTheme="majorHAnsi" w:cstheme="majorHAnsi"/>
          <w:sz w:val="12"/>
        </w:rPr>
        <w:t>? In the absence of multilateral rules on this point, a patchwork of legal rules is gradually maintained through MOUs (Memorandum of Understanding) and other national laws such as the US Commercial Space Launchings Act (CSLA) of 1978. How will private companies fit into these as they possibly become partners? Liberalism and the private entrepreneurial spirit do have their place in outer space. But there must be carefully designed limits. The treaties and legal regime of space law has not been adequately amended to account for the rise of private space exploration. For humanity’s sake, private space exploration may have to proceed more slowly until these important issues are sorted.</w:t>
      </w:r>
    </w:p>
    <w:p w14:paraId="6E218857" w14:textId="77777777" w:rsidR="00CB36F5" w:rsidRPr="00EC64A8" w:rsidRDefault="00CB36F5" w:rsidP="00CB36F5">
      <w:pPr>
        <w:rPr>
          <w:rFonts w:asciiTheme="majorHAnsi" w:hAnsiTheme="majorHAnsi" w:cstheme="majorHAnsi"/>
        </w:rPr>
      </w:pPr>
    </w:p>
    <w:p w14:paraId="17785590" w14:textId="77777777" w:rsidR="00CB36F5" w:rsidRPr="00EC64A8" w:rsidRDefault="00CB36F5" w:rsidP="00CB36F5">
      <w:pPr>
        <w:pStyle w:val="Heading4"/>
        <w:rPr>
          <w:rFonts w:asciiTheme="majorHAnsi" w:hAnsiTheme="majorHAnsi" w:cstheme="majorHAnsi"/>
        </w:rPr>
      </w:pPr>
      <w:r w:rsidRPr="00EC64A8">
        <w:rPr>
          <w:rFonts w:asciiTheme="majorHAnsi" w:hAnsiTheme="majorHAnsi" w:cstheme="majorHAnsi"/>
        </w:rPr>
        <w:t>Each new launch increases debris and the risk of collision [0:16]</w:t>
      </w:r>
    </w:p>
    <w:p w14:paraId="7E7734C6" w14:textId="77777777" w:rsidR="00CB36F5" w:rsidRPr="007D533C" w:rsidRDefault="00CB36F5" w:rsidP="00CB36F5">
      <w:r w:rsidRPr="007D533C">
        <w:rPr>
          <w:rStyle w:val="Style13ptBold"/>
        </w:rPr>
        <w:t>Haynes 18,</w:t>
      </w:r>
      <w:r>
        <w:t xml:space="preserve"> [</w:t>
      </w:r>
      <w:r w:rsidRPr="007D533C">
        <w:t xml:space="preserve">Korey Haynes (staff) 12/17/2018 </w:t>
      </w:r>
      <w:r>
        <w:t>(</w:t>
      </w:r>
      <w:r w:rsidRPr="007D533C">
        <w:t xml:space="preserve">“Despite concerns, space junk continues to clutter Earth orbit” online @ </w:t>
      </w:r>
      <w:hyperlink r:id="rId14" w:history="1">
        <w:r w:rsidRPr="007D533C">
          <w:rPr>
            <w:rStyle w:val="Hyperlink"/>
          </w:rPr>
          <w:t>http://www.astronomy.com/news/2018/12/despite-concerns-space-junk-continues-to-clutter-earth-orbit</w:t>
        </w:r>
      </w:hyperlink>
      <w:r>
        <w:t>)] Durham SA</w:t>
      </w:r>
    </w:p>
    <w:p w14:paraId="3E308A5D" w14:textId="77777777" w:rsidR="00CB36F5" w:rsidRPr="00EC64A8" w:rsidRDefault="00CB36F5" w:rsidP="00CB36F5">
      <w:pPr>
        <w:rPr>
          <w:rFonts w:asciiTheme="majorHAnsi" w:hAnsiTheme="majorHAnsi" w:cstheme="majorHAnsi"/>
          <w:sz w:val="16"/>
        </w:rPr>
      </w:pPr>
      <w:r w:rsidRPr="00EC64A8">
        <w:rPr>
          <w:rFonts w:asciiTheme="majorHAnsi" w:hAnsiTheme="majorHAnsi" w:cstheme="majorHAnsi"/>
          <w:sz w:val="16"/>
        </w:rPr>
        <w:t xml:space="preserve">Even when Sputnik launched in 1957, it wasn’t alone. The shiny ball was accompanied by its core stage and payload fairing, both of which tumbled around Earth in nearby orbits. </w:t>
      </w:r>
      <w:r w:rsidRPr="00EC64A8">
        <w:rPr>
          <w:rStyle w:val="StyleUnderline"/>
          <w:rFonts w:asciiTheme="majorHAnsi" w:hAnsiTheme="majorHAnsi" w:cstheme="majorHAnsi"/>
        </w:rPr>
        <w:t>Much of the hardware we launch is</w:t>
      </w:r>
      <w:r w:rsidRPr="00EC64A8">
        <w:rPr>
          <w:rFonts w:asciiTheme="majorHAnsi" w:hAnsiTheme="majorHAnsi" w:cstheme="majorHAnsi"/>
          <w:sz w:val="16"/>
        </w:rPr>
        <w:t xml:space="preserve"> similarly </w:t>
      </w:r>
      <w:r w:rsidRPr="00EC64A8">
        <w:rPr>
          <w:rStyle w:val="StyleUnderline"/>
          <w:rFonts w:asciiTheme="majorHAnsi" w:hAnsiTheme="majorHAnsi" w:cstheme="majorHAnsi"/>
        </w:rPr>
        <w:t>partnered, meaning</w:t>
      </w:r>
      <w:r w:rsidRPr="00EC64A8">
        <w:rPr>
          <w:rFonts w:asciiTheme="majorHAnsi" w:hAnsiTheme="majorHAnsi" w:cstheme="majorHAnsi"/>
          <w:sz w:val="16"/>
        </w:rPr>
        <w:t xml:space="preserve"> </w:t>
      </w:r>
      <w:r w:rsidRPr="00472393">
        <w:rPr>
          <w:rStyle w:val="Emphasis"/>
          <w:rFonts w:asciiTheme="majorHAnsi" w:hAnsiTheme="majorHAnsi" w:cstheme="majorHAnsi"/>
          <w:highlight w:val="cyan"/>
        </w:rPr>
        <w:t>each launch</w:t>
      </w:r>
      <w:r w:rsidRPr="00EC64A8">
        <w:rPr>
          <w:rFonts w:asciiTheme="majorHAnsi" w:hAnsiTheme="majorHAnsi" w:cstheme="majorHAnsi"/>
          <w:sz w:val="16"/>
        </w:rPr>
        <w:t xml:space="preserve"> </w:t>
      </w:r>
      <w:r w:rsidRPr="00EC64A8">
        <w:rPr>
          <w:rStyle w:val="StyleUnderline"/>
          <w:rFonts w:asciiTheme="majorHAnsi" w:hAnsiTheme="majorHAnsi" w:cstheme="majorHAnsi"/>
        </w:rPr>
        <w:t xml:space="preserve">can be </w:t>
      </w:r>
      <w:r w:rsidRPr="00472393">
        <w:rPr>
          <w:rStyle w:val="StyleUnderline"/>
          <w:rFonts w:asciiTheme="majorHAnsi" w:hAnsiTheme="majorHAnsi" w:cstheme="majorHAnsi"/>
          <w:highlight w:val="cyan"/>
        </w:rPr>
        <w:t>responsible for</w:t>
      </w:r>
      <w:r w:rsidRPr="00472393">
        <w:rPr>
          <w:rFonts w:asciiTheme="majorHAnsi" w:hAnsiTheme="majorHAnsi" w:cstheme="majorHAnsi"/>
          <w:sz w:val="16"/>
          <w:highlight w:val="cyan"/>
        </w:rPr>
        <w:t xml:space="preserve"> </w:t>
      </w:r>
      <w:r w:rsidRPr="00472393">
        <w:rPr>
          <w:rStyle w:val="Emphasis"/>
          <w:rFonts w:asciiTheme="majorHAnsi" w:hAnsiTheme="majorHAnsi" w:cstheme="majorHAnsi"/>
          <w:highlight w:val="cyan"/>
        </w:rPr>
        <w:t xml:space="preserve">multiple pieces of </w:t>
      </w:r>
      <w:r w:rsidRPr="00EC64A8">
        <w:rPr>
          <w:rStyle w:val="Emphasis"/>
          <w:rFonts w:asciiTheme="majorHAnsi" w:hAnsiTheme="majorHAnsi" w:cstheme="majorHAnsi"/>
        </w:rPr>
        <w:t xml:space="preserve">orbital </w:t>
      </w:r>
      <w:r w:rsidRPr="00472393">
        <w:rPr>
          <w:rStyle w:val="Emphasis"/>
          <w:rFonts w:asciiTheme="majorHAnsi" w:hAnsiTheme="majorHAnsi" w:cstheme="majorHAnsi"/>
          <w:highlight w:val="cyan"/>
        </w:rPr>
        <w:t>debris</w:t>
      </w:r>
      <w:r w:rsidRPr="00EC64A8">
        <w:rPr>
          <w:rFonts w:asciiTheme="majorHAnsi" w:hAnsiTheme="majorHAnsi" w:cstheme="majorHAnsi"/>
          <w:sz w:val="16"/>
        </w:rPr>
        <w:t xml:space="preserve">. Much of this “debris” is, of course, composed of hard-working satellites performing valuable jobs. But </w:t>
      </w:r>
      <w:r w:rsidRPr="00EC64A8">
        <w:rPr>
          <w:rStyle w:val="StyleUnderline"/>
          <w:rFonts w:asciiTheme="majorHAnsi" w:hAnsiTheme="majorHAnsi" w:cstheme="majorHAnsi"/>
        </w:rPr>
        <w:t>the majority is derelict</w:t>
      </w:r>
      <w:r w:rsidRPr="00EC64A8">
        <w:rPr>
          <w:rFonts w:asciiTheme="majorHAnsi" w:hAnsiTheme="majorHAnsi" w:cstheme="majorHAnsi"/>
          <w:sz w:val="16"/>
        </w:rPr>
        <w:t xml:space="preserve">, either drifting past its useful lifetime or genuine trash like the spent rocket stages. And “drifting” is a relative term here: </w:t>
      </w:r>
      <w:r w:rsidRPr="00EC64A8">
        <w:rPr>
          <w:rStyle w:val="StyleUnderline"/>
          <w:rFonts w:asciiTheme="majorHAnsi" w:hAnsiTheme="majorHAnsi" w:cstheme="majorHAnsi"/>
        </w:rPr>
        <w:t xml:space="preserve">Some objects in orbit are </w:t>
      </w:r>
      <w:r w:rsidRPr="00472393">
        <w:rPr>
          <w:rStyle w:val="StyleUnderline"/>
          <w:rFonts w:asciiTheme="majorHAnsi" w:hAnsiTheme="majorHAnsi" w:cstheme="majorHAnsi"/>
          <w:highlight w:val="cyan"/>
        </w:rPr>
        <w:t>moving at</w:t>
      </w:r>
      <w:r w:rsidRPr="00EC64A8">
        <w:rPr>
          <w:rStyle w:val="StyleUnderline"/>
          <w:rFonts w:asciiTheme="majorHAnsi" w:hAnsiTheme="majorHAnsi" w:cstheme="majorHAnsi"/>
        </w:rPr>
        <w:t xml:space="preserve"> up to </w:t>
      </w:r>
      <w:r w:rsidRPr="00472393">
        <w:rPr>
          <w:rStyle w:val="StyleUnderline"/>
          <w:rFonts w:asciiTheme="majorHAnsi" w:hAnsiTheme="majorHAnsi" w:cstheme="majorHAnsi"/>
          <w:highlight w:val="cyan"/>
        </w:rPr>
        <w:t>17,000 miles</w:t>
      </w:r>
      <w:r w:rsidRPr="00EC64A8">
        <w:rPr>
          <w:rStyle w:val="StyleUnderline"/>
          <w:rFonts w:asciiTheme="majorHAnsi" w:hAnsiTheme="majorHAnsi" w:cstheme="majorHAnsi"/>
        </w:rPr>
        <w:t xml:space="preserve"> per hour</w:t>
      </w:r>
      <w:r w:rsidRPr="00EC64A8">
        <w:rPr>
          <w:rFonts w:asciiTheme="majorHAnsi" w:hAnsiTheme="majorHAnsi" w:cstheme="majorHAnsi"/>
          <w:sz w:val="16"/>
        </w:rPr>
        <w:t xml:space="preserve">. As </w:t>
      </w:r>
      <w:r w:rsidRPr="00472393">
        <w:rPr>
          <w:rStyle w:val="StyleUnderline"/>
          <w:rFonts w:asciiTheme="majorHAnsi" w:hAnsiTheme="majorHAnsi" w:cstheme="majorHAnsi"/>
          <w:highlight w:val="cyan"/>
        </w:rPr>
        <w:t>human</w:t>
      </w:r>
      <w:r w:rsidRPr="00EC64A8">
        <w:rPr>
          <w:rFonts w:asciiTheme="majorHAnsi" w:hAnsiTheme="majorHAnsi" w:cstheme="majorHAnsi"/>
          <w:sz w:val="16"/>
        </w:rPr>
        <w:t xml:space="preserve"> technology needs have become greater, </w:t>
      </w:r>
      <w:r w:rsidRPr="00EC64A8">
        <w:rPr>
          <w:rStyle w:val="StyleUnderline"/>
          <w:rFonts w:asciiTheme="majorHAnsi" w:hAnsiTheme="majorHAnsi" w:cstheme="majorHAnsi"/>
        </w:rPr>
        <w:t xml:space="preserve">we’ve also become more </w:t>
      </w:r>
      <w:r w:rsidRPr="00472393">
        <w:rPr>
          <w:rStyle w:val="StyleUnderline"/>
          <w:rFonts w:asciiTheme="majorHAnsi" w:hAnsiTheme="majorHAnsi" w:cstheme="majorHAnsi"/>
          <w:highlight w:val="cyan"/>
        </w:rPr>
        <w:t>reliant on</w:t>
      </w:r>
      <w:r w:rsidRPr="00EC64A8">
        <w:rPr>
          <w:rStyle w:val="StyleUnderline"/>
          <w:rFonts w:asciiTheme="majorHAnsi" w:hAnsiTheme="majorHAnsi" w:cstheme="majorHAnsi"/>
        </w:rPr>
        <w:t xml:space="preserve"> growing numbers of </w:t>
      </w:r>
      <w:r w:rsidRPr="00472393">
        <w:rPr>
          <w:rStyle w:val="StyleUnderline"/>
          <w:rFonts w:asciiTheme="majorHAnsi" w:hAnsiTheme="majorHAnsi" w:cstheme="majorHAnsi"/>
          <w:highlight w:val="cyan"/>
        </w:rPr>
        <w:t>satellites</w:t>
      </w:r>
      <w:r w:rsidRPr="00EC64A8">
        <w:rPr>
          <w:rFonts w:asciiTheme="majorHAnsi" w:hAnsiTheme="majorHAnsi" w:cstheme="majorHAnsi"/>
          <w:sz w:val="16"/>
        </w:rPr>
        <w:t xml:space="preserve">. Newly proposed “constellations” of dozens or even thousands of satellites could greatly expand the number of artificial companions in orbit around us —communications networks more or less require them in order to deliver global coverage. The well-established Iridium satellite phone network uses 66 satellites </w:t>
      </w:r>
      <w:r w:rsidRPr="00EC64A8">
        <w:rPr>
          <w:rFonts w:asciiTheme="majorHAnsi" w:hAnsiTheme="majorHAnsi" w:cstheme="majorHAnsi"/>
          <w:sz w:val="16"/>
        </w:rPr>
        <w:lastRenderedPageBreak/>
        <w:t xml:space="preserve">(plus a few spares if something goes wrong — more on that below). SpaceX recently received FCC approval to launch roughly 12,000 satellites for their planned space-based internet. Many of the new generation of satellites could by tiny, but numerous. CubeSats are tiny satellites much touted as gateways for even small research groups or companies to gain access to space science, thanks to the low cost of launch and development. But that very ease of access means they’re flooding the skies in greater numbers every year. </w:t>
      </w:r>
      <w:r w:rsidRPr="00472393">
        <w:rPr>
          <w:rStyle w:val="StyleUnderline"/>
          <w:rFonts w:asciiTheme="majorHAnsi" w:hAnsiTheme="majorHAnsi" w:cstheme="majorHAnsi"/>
          <w:highlight w:val="cyan"/>
        </w:rPr>
        <w:t>The more cluttered</w:t>
      </w:r>
      <w:r w:rsidRPr="00EC64A8">
        <w:rPr>
          <w:rStyle w:val="StyleUnderline"/>
          <w:rFonts w:asciiTheme="majorHAnsi" w:hAnsiTheme="majorHAnsi" w:cstheme="majorHAnsi"/>
        </w:rPr>
        <w:t xml:space="preserve"> space becomes, </w:t>
      </w:r>
      <w:r w:rsidRPr="00472393">
        <w:rPr>
          <w:rStyle w:val="StyleUnderline"/>
          <w:rFonts w:asciiTheme="majorHAnsi" w:hAnsiTheme="majorHAnsi" w:cstheme="majorHAnsi"/>
          <w:highlight w:val="cyan"/>
        </w:rPr>
        <w:t>the greater risk</w:t>
      </w:r>
      <w:r w:rsidRPr="00EC64A8">
        <w:rPr>
          <w:rStyle w:val="StyleUnderline"/>
          <w:rFonts w:asciiTheme="majorHAnsi" w:hAnsiTheme="majorHAnsi" w:cstheme="majorHAnsi"/>
        </w:rPr>
        <w:t xml:space="preserve"> there is </w:t>
      </w:r>
      <w:r w:rsidRPr="00472393">
        <w:rPr>
          <w:rStyle w:val="StyleUnderline"/>
          <w:rFonts w:asciiTheme="majorHAnsi" w:hAnsiTheme="majorHAnsi" w:cstheme="majorHAnsi"/>
          <w:highlight w:val="cyan"/>
        </w:rPr>
        <w:t>for</w:t>
      </w:r>
      <w:r w:rsidRPr="00EC64A8">
        <w:rPr>
          <w:rStyle w:val="StyleUnderline"/>
          <w:rFonts w:asciiTheme="majorHAnsi" w:hAnsiTheme="majorHAnsi" w:cstheme="majorHAnsi"/>
        </w:rPr>
        <w:t xml:space="preserve"> a </w:t>
      </w:r>
      <w:r w:rsidRPr="00472393">
        <w:rPr>
          <w:rStyle w:val="StyleUnderline"/>
          <w:rFonts w:asciiTheme="majorHAnsi" w:hAnsiTheme="majorHAnsi" w:cstheme="majorHAnsi"/>
          <w:highlight w:val="cyan"/>
        </w:rPr>
        <w:t>collision</w:t>
      </w:r>
      <w:r w:rsidRPr="00EC64A8">
        <w:rPr>
          <w:rStyle w:val="StyleUnderline"/>
          <w:rFonts w:asciiTheme="majorHAnsi" w:hAnsiTheme="majorHAnsi" w:cstheme="majorHAnsi"/>
        </w:rPr>
        <w:t xml:space="preserve">. And this is </w:t>
      </w:r>
      <w:r w:rsidRPr="00472393">
        <w:rPr>
          <w:rStyle w:val="StyleUnderline"/>
          <w:rFonts w:asciiTheme="majorHAnsi" w:hAnsiTheme="majorHAnsi" w:cstheme="majorHAnsi"/>
          <w:highlight w:val="cyan"/>
        </w:rPr>
        <w:t>no hypothetical</w:t>
      </w:r>
      <w:r w:rsidRPr="00EC64A8">
        <w:rPr>
          <w:rStyle w:val="StyleUnderline"/>
          <w:rFonts w:asciiTheme="majorHAnsi" w:hAnsiTheme="majorHAnsi" w:cstheme="majorHAnsi"/>
        </w:rPr>
        <w:t>.</w:t>
      </w:r>
      <w:r w:rsidRPr="00EC64A8">
        <w:rPr>
          <w:rFonts w:asciiTheme="majorHAnsi" w:hAnsiTheme="majorHAnsi" w:cstheme="majorHAnsi"/>
          <w:sz w:val="16"/>
        </w:rPr>
        <w:t xml:space="preserve"> In fact, </w:t>
      </w:r>
      <w:r w:rsidRPr="00EC64A8">
        <w:rPr>
          <w:rStyle w:val="StyleUnderline"/>
          <w:rFonts w:asciiTheme="majorHAnsi" w:hAnsiTheme="majorHAnsi" w:cstheme="majorHAnsi"/>
        </w:rPr>
        <w:t xml:space="preserve">a large fraction of the debris we know about in space is the result of just two past collisions. The first, in 2007, was </w:t>
      </w:r>
      <w:r w:rsidRPr="00472393">
        <w:rPr>
          <w:rStyle w:val="StyleUnderline"/>
          <w:rFonts w:asciiTheme="majorHAnsi" w:hAnsiTheme="majorHAnsi" w:cstheme="majorHAnsi"/>
          <w:highlight w:val="cyan"/>
        </w:rPr>
        <w:t>China’s</w:t>
      </w:r>
      <w:r w:rsidRPr="00EC64A8">
        <w:rPr>
          <w:rStyle w:val="StyleUnderline"/>
          <w:rFonts w:asciiTheme="majorHAnsi" w:hAnsiTheme="majorHAnsi" w:cstheme="majorHAnsi"/>
        </w:rPr>
        <w:t xml:space="preserve"> intentional “</w:t>
      </w:r>
      <w:r w:rsidRPr="00472393">
        <w:rPr>
          <w:rStyle w:val="StyleUnderline"/>
          <w:rFonts w:asciiTheme="majorHAnsi" w:hAnsiTheme="majorHAnsi" w:cstheme="majorHAnsi"/>
          <w:highlight w:val="cyan"/>
        </w:rPr>
        <w:t>destruction” of a</w:t>
      </w:r>
      <w:r w:rsidRPr="00EC64A8">
        <w:rPr>
          <w:rStyle w:val="StyleUnderline"/>
          <w:rFonts w:asciiTheme="majorHAnsi" w:hAnsiTheme="majorHAnsi" w:cstheme="majorHAnsi"/>
        </w:rPr>
        <w:t xml:space="preserve"> weather </w:t>
      </w:r>
      <w:r w:rsidRPr="00472393">
        <w:rPr>
          <w:rStyle w:val="StyleUnderline"/>
          <w:rFonts w:asciiTheme="majorHAnsi" w:hAnsiTheme="majorHAnsi" w:cstheme="majorHAnsi"/>
          <w:highlight w:val="cyan"/>
        </w:rPr>
        <w:t>sat</w:t>
      </w:r>
      <w:r w:rsidRPr="00EC64A8">
        <w:rPr>
          <w:rStyle w:val="StyleUnderline"/>
          <w:rFonts w:asciiTheme="majorHAnsi" w:hAnsiTheme="majorHAnsi" w:cstheme="majorHAnsi"/>
        </w:rPr>
        <w:t>ellite</w:t>
      </w:r>
      <w:r w:rsidRPr="00EC64A8">
        <w:rPr>
          <w:rFonts w:asciiTheme="majorHAnsi" w:hAnsiTheme="majorHAnsi" w:cstheme="majorHAnsi"/>
          <w:sz w:val="16"/>
        </w:rPr>
        <w:t xml:space="preserve"> as a test of their ability to destroy objects in space. The problem is that </w:t>
      </w:r>
      <w:r w:rsidRPr="00EC64A8">
        <w:rPr>
          <w:rStyle w:val="StyleUnderline"/>
          <w:rFonts w:asciiTheme="majorHAnsi" w:hAnsiTheme="majorHAnsi" w:cstheme="majorHAnsi"/>
        </w:rPr>
        <w:t>while they very successfully demolished the satellite</w:t>
      </w:r>
      <w:r w:rsidRPr="00EC64A8">
        <w:rPr>
          <w:rFonts w:asciiTheme="majorHAnsi" w:hAnsiTheme="majorHAnsi" w:cstheme="majorHAnsi"/>
          <w:sz w:val="16"/>
        </w:rPr>
        <w:t xml:space="preserve"> (one China also owned, by the way), </w:t>
      </w:r>
      <w:r w:rsidRPr="00EC64A8">
        <w:rPr>
          <w:rStyle w:val="StyleUnderline"/>
          <w:rFonts w:asciiTheme="majorHAnsi" w:hAnsiTheme="majorHAnsi" w:cstheme="majorHAnsi"/>
        </w:rPr>
        <w:t xml:space="preserve">what they also did was </w:t>
      </w:r>
      <w:r w:rsidRPr="00472393">
        <w:rPr>
          <w:rStyle w:val="StyleUnderline"/>
          <w:rFonts w:asciiTheme="majorHAnsi" w:hAnsiTheme="majorHAnsi" w:cstheme="majorHAnsi"/>
          <w:highlight w:val="cyan"/>
        </w:rPr>
        <w:t>turn it from one orbiting object</w:t>
      </w:r>
      <w:r w:rsidRPr="00EC64A8">
        <w:rPr>
          <w:rStyle w:val="StyleUnderline"/>
          <w:rFonts w:asciiTheme="majorHAnsi" w:hAnsiTheme="majorHAnsi" w:cstheme="majorHAnsi"/>
        </w:rPr>
        <w:t xml:space="preserve"> in</w:t>
      </w:r>
      <w:r w:rsidRPr="00472393">
        <w:rPr>
          <w:rStyle w:val="StyleUnderline"/>
          <w:rFonts w:asciiTheme="majorHAnsi" w:hAnsiTheme="majorHAnsi" w:cstheme="majorHAnsi"/>
          <w:highlight w:val="cyan"/>
        </w:rPr>
        <w:t>to</w:t>
      </w:r>
      <w:r w:rsidRPr="00EC64A8">
        <w:rPr>
          <w:rStyle w:val="StyleUnderline"/>
          <w:rFonts w:asciiTheme="majorHAnsi" w:hAnsiTheme="majorHAnsi" w:cstheme="majorHAnsi"/>
        </w:rPr>
        <w:t xml:space="preserve"> a few </w:t>
      </w:r>
      <w:r w:rsidRPr="00472393">
        <w:rPr>
          <w:rStyle w:val="StyleUnderline"/>
          <w:rFonts w:asciiTheme="majorHAnsi" w:hAnsiTheme="majorHAnsi" w:cstheme="majorHAnsi"/>
          <w:highlight w:val="cyan"/>
        </w:rPr>
        <w:t>thousand</w:t>
      </w:r>
      <w:r w:rsidRPr="00EC64A8">
        <w:rPr>
          <w:rStyle w:val="StyleUnderline"/>
          <w:rFonts w:asciiTheme="majorHAnsi" w:hAnsiTheme="majorHAnsi" w:cstheme="majorHAnsi"/>
        </w:rPr>
        <w:t xml:space="preserve">, many of which are </w:t>
      </w:r>
      <w:r w:rsidRPr="00472393">
        <w:rPr>
          <w:rStyle w:val="StyleUnderline"/>
          <w:rFonts w:asciiTheme="majorHAnsi" w:hAnsiTheme="majorHAnsi" w:cstheme="majorHAnsi"/>
          <w:highlight w:val="cyan"/>
        </w:rPr>
        <w:t>still circling</w:t>
      </w:r>
      <w:r w:rsidRPr="00EC64A8">
        <w:rPr>
          <w:rStyle w:val="StyleUnderline"/>
          <w:rFonts w:asciiTheme="majorHAnsi" w:hAnsiTheme="majorHAnsi" w:cstheme="majorHAnsi"/>
        </w:rPr>
        <w:t xml:space="preserve"> us </w:t>
      </w:r>
      <w:r w:rsidRPr="00472393">
        <w:rPr>
          <w:rStyle w:val="StyleUnderline"/>
          <w:rFonts w:asciiTheme="majorHAnsi" w:hAnsiTheme="majorHAnsi" w:cstheme="majorHAnsi"/>
          <w:highlight w:val="cyan"/>
        </w:rPr>
        <w:t>today</w:t>
      </w:r>
      <w:r w:rsidRPr="00EC64A8">
        <w:rPr>
          <w:rFonts w:asciiTheme="majorHAnsi" w:hAnsiTheme="majorHAnsi" w:cstheme="majorHAnsi"/>
          <w:sz w:val="16"/>
        </w:rPr>
        <w:t xml:space="preserve">. </w:t>
      </w:r>
      <w:r w:rsidRPr="00EC64A8">
        <w:rPr>
          <w:rStyle w:val="StyleUnderline"/>
          <w:rFonts w:asciiTheme="majorHAnsi" w:hAnsiTheme="majorHAnsi" w:cstheme="majorHAnsi"/>
        </w:rPr>
        <w:t xml:space="preserve">These drifting bits of debris are a lot </w:t>
      </w:r>
      <w:r w:rsidRPr="00472393">
        <w:rPr>
          <w:rStyle w:val="StyleUnderline"/>
          <w:rFonts w:asciiTheme="majorHAnsi" w:hAnsiTheme="majorHAnsi" w:cstheme="majorHAnsi"/>
          <w:highlight w:val="cyan"/>
        </w:rPr>
        <w:t>harder to track</w:t>
      </w:r>
      <w:r w:rsidRPr="00EC64A8">
        <w:rPr>
          <w:rStyle w:val="StyleUnderline"/>
          <w:rFonts w:asciiTheme="majorHAnsi" w:hAnsiTheme="majorHAnsi" w:cstheme="majorHAnsi"/>
        </w:rPr>
        <w:t xml:space="preserve"> than one derelict weather satellite</w:t>
      </w:r>
      <w:r w:rsidRPr="00EC64A8">
        <w:rPr>
          <w:rFonts w:asciiTheme="majorHAnsi" w:hAnsiTheme="majorHAnsi" w:cstheme="majorHAnsi"/>
          <w:sz w:val="16"/>
        </w:rPr>
        <w:t>. This alone angered other space agencies, not to even mention the thorny issue of militarizing space.</w:t>
      </w:r>
    </w:p>
    <w:p w14:paraId="6738E421" w14:textId="77777777" w:rsidR="00CB36F5" w:rsidRPr="00EC64A8" w:rsidRDefault="00CB36F5" w:rsidP="00CB36F5">
      <w:pPr>
        <w:pStyle w:val="Heading4"/>
        <w:rPr>
          <w:rFonts w:asciiTheme="majorHAnsi" w:hAnsiTheme="majorHAnsi" w:cstheme="majorHAnsi"/>
        </w:rPr>
      </w:pPr>
      <w:r>
        <w:rPr>
          <w:rFonts w:asciiTheme="majorHAnsi" w:hAnsiTheme="majorHAnsi" w:cstheme="majorHAnsi"/>
        </w:rPr>
        <w:t xml:space="preserve">2] Mining </w:t>
      </w:r>
      <w:r w:rsidRPr="00EC64A8">
        <w:rPr>
          <w:rFonts w:asciiTheme="majorHAnsi" w:hAnsiTheme="majorHAnsi" w:cstheme="majorHAnsi"/>
        </w:rPr>
        <w:t>–</w:t>
      </w:r>
    </w:p>
    <w:p w14:paraId="0C94B7BC" w14:textId="77777777" w:rsidR="00CB36F5" w:rsidRPr="00EC64A8" w:rsidRDefault="00CB36F5" w:rsidP="00CB36F5">
      <w:pPr>
        <w:pStyle w:val="Heading4"/>
        <w:rPr>
          <w:rFonts w:asciiTheme="majorHAnsi" w:hAnsiTheme="majorHAnsi" w:cstheme="majorHAnsi"/>
        </w:rPr>
      </w:pPr>
      <w:r>
        <w:rPr>
          <w:rFonts w:asciiTheme="majorHAnsi" w:hAnsiTheme="majorHAnsi" w:cstheme="majorHAnsi"/>
        </w:rPr>
        <w:t>Space mining</w:t>
      </w:r>
      <w:r w:rsidRPr="00EC64A8">
        <w:rPr>
          <w:rFonts w:asciiTheme="majorHAnsi" w:hAnsiTheme="majorHAnsi" w:cstheme="majorHAnsi"/>
        </w:rPr>
        <w:t xml:space="preserve"> increases the risk of debris</w:t>
      </w:r>
      <w:r>
        <w:rPr>
          <w:rFonts w:asciiTheme="majorHAnsi" w:hAnsiTheme="majorHAnsi" w:cstheme="majorHAnsi"/>
        </w:rPr>
        <w:t xml:space="preserve"> – chances for collision go up.</w:t>
      </w:r>
      <w:r w:rsidRPr="00EC64A8">
        <w:rPr>
          <w:rFonts w:asciiTheme="majorHAnsi" w:hAnsiTheme="majorHAnsi" w:cstheme="majorHAnsi"/>
        </w:rPr>
        <w:t xml:space="preserve"> </w:t>
      </w:r>
      <w:r>
        <w:rPr>
          <w:rFonts w:asciiTheme="majorHAnsi" w:hAnsiTheme="majorHAnsi" w:cstheme="majorHAnsi"/>
        </w:rPr>
        <w:t>[0:17]</w:t>
      </w:r>
    </w:p>
    <w:p w14:paraId="4059506F" w14:textId="77777777" w:rsidR="00CB36F5" w:rsidRPr="00EC64A8" w:rsidRDefault="00CB36F5" w:rsidP="00CB36F5">
      <w:pPr>
        <w:rPr>
          <w:rFonts w:asciiTheme="majorHAnsi" w:hAnsiTheme="majorHAnsi" w:cstheme="majorHAnsi"/>
        </w:rPr>
      </w:pPr>
      <w:proofErr w:type="spellStart"/>
      <w:r w:rsidRPr="00EC64A8">
        <w:rPr>
          <w:rStyle w:val="Style13ptBold"/>
          <w:rFonts w:asciiTheme="majorHAnsi" w:hAnsiTheme="majorHAnsi" w:cstheme="majorHAnsi"/>
        </w:rPr>
        <w:t>Scoles</w:t>
      </w:r>
      <w:proofErr w:type="spellEnd"/>
      <w:r w:rsidRPr="00EC64A8">
        <w:rPr>
          <w:rStyle w:val="Style13ptBold"/>
          <w:rFonts w:asciiTheme="majorHAnsi" w:hAnsiTheme="majorHAnsi" w:cstheme="majorHAnsi"/>
        </w:rPr>
        <w:t xml:space="preserve"> 15,</w:t>
      </w:r>
      <w:r w:rsidRPr="00EC64A8">
        <w:rPr>
          <w:rFonts w:asciiTheme="majorHAnsi" w:hAnsiTheme="majorHAnsi" w:cstheme="majorHAnsi"/>
        </w:rPr>
        <w:t xml:space="preserve"> [(Sarah </w:t>
      </w:r>
      <w:proofErr w:type="spellStart"/>
      <w:r w:rsidRPr="00EC64A8">
        <w:rPr>
          <w:rFonts w:asciiTheme="majorHAnsi" w:hAnsiTheme="majorHAnsi" w:cstheme="majorHAnsi"/>
        </w:rPr>
        <w:t>Scoles</w:t>
      </w:r>
      <w:proofErr w:type="spellEnd"/>
      <w:r w:rsidRPr="00EC64A8">
        <w:rPr>
          <w:rFonts w:asciiTheme="majorHAnsi" w:hAnsiTheme="majorHAnsi" w:cstheme="majorHAnsi"/>
        </w:rPr>
        <w:t xml:space="preserve">, freelance science writer, contributor at Wired and Popular Science, author of the books Making Contact and They Are Already Here) “Dust from asteroid mining spells danger for satellites,” New Scientist, May 27, 2015, </w:t>
      </w:r>
      <w:hyperlink r:id="rId15" w:history="1">
        <w:r w:rsidRPr="00EC64A8">
          <w:rPr>
            <w:rStyle w:val="Hyperlink"/>
            <w:rFonts w:asciiTheme="majorHAnsi" w:hAnsiTheme="majorHAnsi" w:cstheme="majorHAnsi"/>
          </w:rPr>
          <w:t>https://www.newscientist.com/article/mg22630235-100-dust-from-asteroid-mining-spells-danger-for-satellites/</w:t>
        </w:r>
      </w:hyperlink>
      <w:r w:rsidRPr="00EC64A8">
        <w:rPr>
          <w:rFonts w:asciiTheme="majorHAnsi" w:hAnsiTheme="majorHAnsi" w:cstheme="majorHAnsi"/>
        </w:rPr>
        <w:t xml:space="preserve">] Recut </w:t>
      </w:r>
      <w:proofErr w:type="spellStart"/>
      <w:r w:rsidRPr="00EC64A8">
        <w:rPr>
          <w:rFonts w:asciiTheme="majorHAnsi" w:hAnsiTheme="majorHAnsi" w:cstheme="majorHAnsi"/>
        </w:rPr>
        <w:t>DurSac</w:t>
      </w:r>
      <w:proofErr w:type="spellEnd"/>
    </w:p>
    <w:p w14:paraId="3D6F8173" w14:textId="77777777" w:rsidR="00CB36F5" w:rsidRPr="00EC64A8" w:rsidRDefault="00CB36F5" w:rsidP="00CB36F5">
      <w:pPr>
        <w:rPr>
          <w:rFonts w:asciiTheme="majorHAnsi" w:hAnsiTheme="majorHAnsi" w:cstheme="majorHAnsi"/>
        </w:rPr>
      </w:pPr>
      <w:r w:rsidRPr="00EC64A8">
        <w:rPr>
          <w:rFonts w:asciiTheme="majorHAnsi" w:hAnsiTheme="majorHAnsi" w:cstheme="majorHAnsi"/>
        </w:rPr>
        <w:t xml:space="preserve">--- They cite – Javier </w:t>
      </w:r>
      <w:proofErr w:type="spellStart"/>
      <w:r w:rsidRPr="00EC64A8">
        <w:rPr>
          <w:rFonts w:asciiTheme="majorHAnsi" w:hAnsiTheme="majorHAnsi" w:cstheme="majorHAnsi"/>
        </w:rPr>
        <w:t>Roa</w:t>
      </w:r>
      <w:proofErr w:type="spellEnd"/>
      <w:r w:rsidRPr="00EC64A8">
        <w:rPr>
          <w:rFonts w:asciiTheme="majorHAnsi" w:hAnsiTheme="majorHAnsi" w:cstheme="majorHAnsi"/>
        </w:rPr>
        <w:t xml:space="preserve">, Space Dynamic Group, Applied Physics Department, Technical University of Madrid. Casey J </w:t>
      </w:r>
      <w:proofErr w:type="spellStart"/>
      <w:r w:rsidRPr="00EC64A8">
        <w:rPr>
          <w:rFonts w:asciiTheme="majorHAnsi" w:hAnsiTheme="majorHAnsi" w:cstheme="majorHAnsi"/>
        </w:rPr>
        <w:t>Handmer</w:t>
      </w:r>
      <w:proofErr w:type="spellEnd"/>
      <w:r w:rsidRPr="00EC64A8">
        <w:rPr>
          <w:rFonts w:asciiTheme="majorHAnsi" w:hAnsiTheme="majorHAnsi" w:cstheme="majorHAnsi"/>
        </w:rPr>
        <w:t xml:space="preserve">, Theoretical Astrophysics, California Institute of Technology. Both PhD Candidates. “Quantifying hazards: asteroid disruption in lunar distant retrograde orbits,” </w:t>
      </w:r>
      <w:proofErr w:type="spellStart"/>
      <w:r w:rsidRPr="00EC64A8">
        <w:rPr>
          <w:rFonts w:asciiTheme="majorHAnsi" w:hAnsiTheme="majorHAnsi" w:cstheme="majorHAnsi"/>
        </w:rPr>
        <w:t>arXiv</w:t>
      </w:r>
      <w:proofErr w:type="spellEnd"/>
      <w:r w:rsidRPr="00EC64A8">
        <w:rPr>
          <w:rFonts w:asciiTheme="majorHAnsi" w:hAnsiTheme="majorHAnsi" w:cstheme="majorHAnsi"/>
        </w:rPr>
        <w:t xml:space="preserve">, Cornell University, May 14, 2015, </w:t>
      </w:r>
      <w:hyperlink r:id="rId16" w:history="1">
        <w:r w:rsidRPr="00EC64A8">
          <w:rPr>
            <w:rStyle w:val="Hyperlink"/>
            <w:rFonts w:asciiTheme="majorHAnsi" w:hAnsiTheme="majorHAnsi" w:cstheme="majorHAnsi"/>
          </w:rPr>
          <w:t>https://arxiv.org/pdf/1505.03800.pdf</w:t>
        </w:r>
      </w:hyperlink>
    </w:p>
    <w:p w14:paraId="79C5EB6C" w14:textId="77777777" w:rsidR="00CB36F5" w:rsidRPr="00EC64A8" w:rsidRDefault="00CB36F5" w:rsidP="00CB36F5">
      <w:pPr>
        <w:rPr>
          <w:rFonts w:asciiTheme="majorHAnsi" w:hAnsiTheme="majorHAnsi" w:cstheme="majorHAnsi"/>
        </w:rPr>
      </w:pPr>
      <w:r w:rsidRPr="00EC64A8">
        <w:rPr>
          <w:rFonts w:asciiTheme="majorHAnsi" w:hAnsiTheme="majorHAnsi" w:cstheme="majorHAnsi"/>
        </w:rPr>
        <w:t>NASA chose the second option for its </w:t>
      </w:r>
      <w:hyperlink r:id="rId17" w:history="1">
        <w:r w:rsidRPr="00EC64A8">
          <w:rPr>
            <w:rStyle w:val="Hyperlink"/>
            <w:rFonts w:asciiTheme="majorHAnsi" w:hAnsiTheme="majorHAnsi" w:cstheme="majorHAnsi"/>
          </w:rPr>
          <w:t>Asteroid Redirect Mission</w:t>
        </w:r>
      </w:hyperlink>
      <w:r w:rsidRPr="00EC64A8">
        <w:rPr>
          <w:rFonts w:asciiTheme="majorHAnsi" w:hAnsiTheme="majorHAnsi" w:cstheme="majorHAnsi"/>
        </w:rPr>
        <w:t>, which aims to </w:t>
      </w:r>
      <w:hyperlink r:id="rId18" w:history="1">
        <w:r w:rsidRPr="00EC64A8">
          <w:rPr>
            <w:rStyle w:val="Hyperlink"/>
            <w:rFonts w:asciiTheme="majorHAnsi" w:hAnsiTheme="majorHAnsi" w:cstheme="majorHAnsi"/>
          </w:rPr>
          <w:t>pluck a boulder from an asteroid’s surface</w:t>
        </w:r>
      </w:hyperlink>
      <w:r w:rsidRPr="00EC64A8">
        <w:rPr>
          <w:rFonts w:asciiTheme="majorHAnsi" w:hAnsiTheme="majorHAnsi" w:cstheme="majorHAnsi"/>
        </w:rPr>
        <w:t xml:space="preserve"> and relocate it to a stable orbit around the moon. But </w:t>
      </w:r>
      <w:r w:rsidRPr="00472393">
        <w:rPr>
          <w:rStyle w:val="Emphasis"/>
          <w:rFonts w:asciiTheme="majorHAnsi" w:hAnsiTheme="majorHAnsi" w:cstheme="majorHAnsi"/>
          <w:highlight w:val="cyan"/>
        </w:rPr>
        <w:t>an asteroid’s</w:t>
      </w:r>
      <w:r w:rsidRPr="00EC64A8">
        <w:rPr>
          <w:rStyle w:val="StyleUnderline"/>
          <w:rFonts w:asciiTheme="majorHAnsi" w:hAnsiTheme="majorHAnsi" w:cstheme="majorHAnsi"/>
        </w:rPr>
        <w:t xml:space="preserve"> </w:t>
      </w:r>
      <w:r w:rsidRPr="00472393">
        <w:rPr>
          <w:rStyle w:val="Emphasis"/>
          <w:rFonts w:asciiTheme="majorHAnsi" w:hAnsiTheme="majorHAnsi" w:cstheme="majorHAnsi"/>
          <w:highlight w:val="cyan"/>
        </w:rPr>
        <w:t>gravity is so weak that</w:t>
      </w:r>
      <w:r w:rsidRPr="00EC64A8">
        <w:rPr>
          <w:rStyle w:val="StyleUnderline"/>
          <w:rFonts w:asciiTheme="majorHAnsi" w:hAnsiTheme="majorHAnsi" w:cstheme="majorHAnsi"/>
        </w:rPr>
        <w:t xml:space="preserve"> it’s not hard for </w:t>
      </w:r>
      <w:r w:rsidRPr="00472393">
        <w:rPr>
          <w:rStyle w:val="Emphasis"/>
          <w:rFonts w:asciiTheme="majorHAnsi" w:hAnsiTheme="majorHAnsi" w:cstheme="majorHAnsi"/>
          <w:highlight w:val="cyan"/>
        </w:rPr>
        <w:t>surface particles</w:t>
      </w:r>
      <w:r w:rsidRPr="00EC64A8">
        <w:rPr>
          <w:rStyle w:val="StyleUnderline"/>
          <w:rFonts w:asciiTheme="majorHAnsi" w:hAnsiTheme="majorHAnsi" w:cstheme="majorHAnsi"/>
        </w:rPr>
        <w:t xml:space="preserve"> to </w:t>
      </w:r>
      <w:r w:rsidRPr="00472393">
        <w:rPr>
          <w:rStyle w:val="Emphasis"/>
          <w:rFonts w:asciiTheme="majorHAnsi" w:hAnsiTheme="majorHAnsi" w:cstheme="majorHAnsi"/>
          <w:highlight w:val="cyan"/>
        </w:rPr>
        <w:t>escape</w:t>
      </w:r>
      <w:r w:rsidRPr="00EC64A8">
        <w:rPr>
          <w:rStyle w:val="Emphasis"/>
          <w:rFonts w:asciiTheme="majorHAnsi" w:hAnsiTheme="majorHAnsi" w:cstheme="majorHAnsi"/>
        </w:rPr>
        <w:t xml:space="preserve"> </w:t>
      </w:r>
      <w:r w:rsidRPr="00EC64A8">
        <w:rPr>
          <w:rStyle w:val="StyleUnderline"/>
          <w:rFonts w:asciiTheme="majorHAnsi" w:hAnsiTheme="majorHAnsi" w:cstheme="majorHAnsi"/>
        </w:rPr>
        <w:t>into space</w:t>
      </w:r>
      <w:r w:rsidRPr="00EC64A8">
        <w:rPr>
          <w:rFonts w:asciiTheme="majorHAnsi" w:hAnsiTheme="majorHAnsi" w:cstheme="majorHAnsi"/>
        </w:rPr>
        <w:t xml:space="preserve">. Now a </w:t>
      </w:r>
      <w:r w:rsidRPr="00EC64A8">
        <w:rPr>
          <w:rStyle w:val="StyleUnderline"/>
          <w:rFonts w:asciiTheme="majorHAnsi" w:hAnsiTheme="majorHAnsi" w:cstheme="majorHAnsi"/>
        </w:rPr>
        <w:t xml:space="preserve">new model warns that </w:t>
      </w:r>
      <w:r w:rsidRPr="00472393">
        <w:rPr>
          <w:rStyle w:val="Emphasis"/>
          <w:rFonts w:asciiTheme="majorHAnsi" w:hAnsiTheme="majorHAnsi" w:cstheme="majorHAnsi"/>
          <w:highlight w:val="cyan"/>
        </w:rPr>
        <w:t>debris</w:t>
      </w:r>
      <w:r w:rsidRPr="00EC64A8">
        <w:rPr>
          <w:rStyle w:val="StyleUnderline"/>
          <w:rFonts w:asciiTheme="majorHAnsi" w:hAnsiTheme="majorHAnsi" w:cstheme="majorHAnsi"/>
        </w:rPr>
        <w:t xml:space="preserve"> shed by such transplanted rocks </w:t>
      </w:r>
      <w:r w:rsidRPr="00472393">
        <w:rPr>
          <w:rStyle w:val="Emphasis"/>
          <w:rFonts w:asciiTheme="majorHAnsi" w:hAnsiTheme="majorHAnsi" w:cstheme="majorHAnsi"/>
          <w:highlight w:val="cyan"/>
        </w:rPr>
        <w:t>could intrude</w:t>
      </w:r>
      <w:r w:rsidRPr="00EC64A8">
        <w:rPr>
          <w:rStyle w:val="StyleUnderline"/>
          <w:rFonts w:asciiTheme="majorHAnsi" w:hAnsiTheme="majorHAnsi" w:cstheme="majorHAnsi"/>
        </w:rPr>
        <w:t xml:space="preserve"> where many </w:t>
      </w:r>
      <w:proofErr w:type="spellStart"/>
      <w:r w:rsidRPr="00EC64A8">
        <w:rPr>
          <w:rStyle w:val="StyleUnderline"/>
          <w:rFonts w:asciiTheme="majorHAnsi" w:hAnsiTheme="majorHAnsi" w:cstheme="majorHAnsi"/>
        </w:rPr>
        <w:t>defence</w:t>
      </w:r>
      <w:proofErr w:type="spellEnd"/>
      <w:r w:rsidRPr="00EC64A8">
        <w:rPr>
          <w:rStyle w:val="StyleUnderline"/>
          <w:rFonts w:asciiTheme="majorHAnsi" w:hAnsiTheme="majorHAnsi" w:cstheme="majorHAnsi"/>
        </w:rPr>
        <w:t xml:space="preserve"> and communication satellites live</w:t>
      </w:r>
      <w:r w:rsidRPr="00EC64A8">
        <w:rPr>
          <w:rFonts w:asciiTheme="majorHAnsi" w:hAnsiTheme="majorHAnsi" w:cstheme="majorHAnsi"/>
        </w:rPr>
        <w:t xml:space="preserve"> – in geosynchronous orbit.</w:t>
      </w:r>
    </w:p>
    <w:p w14:paraId="38E5757D" w14:textId="77777777" w:rsidR="00CB36F5" w:rsidRPr="00EC64A8" w:rsidRDefault="00CB36F5" w:rsidP="00CB36F5">
      <w:pPr>
        <w:rPr>
          <w:rFonts w:asciiTheme="majorHAnsi" w:hAnsiTheme="majorHAnsi" w:cstheme="majorHAnsi"/>
        </w:rPr>
      </w:pPr>
      <w:r w:rsidRPr="00EC64A8">
        <w:rPr>
          <w:rFonts w:asciiTheme="majorHAnsi" w:hAnsiTheme="majorHAnsi" w:cstheme="majorHAnsi"/>
        </w:rPr>
        <w:t>According to </w:t>
      </w:r>
      <w:hyperlink r:id="rId19" w:history="1">
        <w:r w:rsidRPr="00EC64A8">
          <w:rPr>
            <w:rStyle w:val="Hyperlink"/>
            <w:rFonts w:asciiTheme="majorHAnsi" w:hAnsiTheme="majorHAnsi" w:cstheme="majorHAnsi"/>
          </w:rPr>
          <w:t xml:space="preserve">Casey </w:t>
        </w:r>
        <w:proofErr w:type="spellStart"/>
        <w:r w:rsidRPr="00EC64A8">
          <w:rPr>
            <w:rStyle w:val="Hyperlink"/>
            <w:rFonts w:asciiTheme="majorHAnsi" w:hAnsiTheme="majorHAnsi" w:cstheme="majorHAnsi"/>
          </w:rPr>
          <w:t>Handmer</w:t>
        </w:r>
        <w:proofErr w:type="spellEnd"/>
      </w:hyperlink>
      <w:r w:rsidRPr="00EC64A8">
        <w:rPr>
          <w:rFonts w:asciiTheme="majorHAnsi" w:hAnsiTheme="majorHAnsi" w:cstheme="majorHAnsi"/>
        </w:rPr>
        <w:t xml:space="preserve"> of the California Institute of Technology in Pasadena and Javier </w:t>
      </w:r>
      <w:proofErr w:type="spellStart"/>
      <w:r w:rsidRPr="00EC64A8">
        <w:rPr>
          <w:rFonts w:asciiTheme="majorHAnsi" w:hAnsiTheme="majorHAnsi" w:cstheme="majorHAnsi"/>
        </w:rPr>
        <w:t>Roa</w:t>
      </w:r>
      <w:proofErr w:type="spellEnd"/>
      <w:r w:rsidRPr="00EC64A8">
        <w:rPr>
          <w:rFonts w:asciiTheme="majorHAnsi" w:hAnsiTheme="majorHAnsi" w:cstheme="majorHAnsi"/>
        </w:rPr>
        <w:t xml:space="preserve"> of the Technical University of Madrid in Spain</w:t>
      </w:r>
      <w:r w:rsidRPr="00472393">
        <w:rPr>
          <w:rStyle w:val="Emphasis"/>
          <w:rFonts w:asciiTheme="majorHAnsi" w:hAnsiTheme="majorHAnsi" w:cstheme="majorHAnsi"/>
          <w:highlight w:val="cyan"/>
        </w:rPr>
        <w:t>, 5 per cent of</w:t>
      </w:r>
      <w:r w:rsidRPr="00EC64A8">
        <w:rPr>
          <w:rStyle w:val="StyleUnderline"/>
          <w:rFonts w:asciiTheme="majorHAnsi" w:hAnsiTheme="majorHAnsi" w:cstheme="majorHAnsi"/>
        </w:rPr>
        <w:t xml:space="preserve"> the escaped </w:t>
      </w:r>
      <w:r w:rsidRPr="00472393">
        <w:rPr>
          <w:rStyle w:val="Emphasis"/>
          <w:rFonts w:asciiTheme="majorHAnsi" w:hAnsiTheme="majorHAnsi" w:cstheme="majorHAnsi"/>
          <w:highlight w:val="cyan"/>
        </w:rPr>
        <w:t>debris will end up in regions traversed by satellites</w:t>
      </w:r>
      <w:r w:rsidRPr="00EC64A8">
        <w:rPr>
          <w:rStyle w:val="StyleUnderline"/>
          <w:rFonts w:asciiTheme="majorHAnsi" w:hAnsiTheme="majorHAnsi" w:cstheme="majorHAnsi"/>
        </w:rPr>
        <w:t xml:space="preserve">. </w:t>
      </w:r>
      <w:r w:rsidRPr="00472393">
        <w:rPr>
          <w:rStyle w:val="Emphasis"/>
          <w:rFonts w:asciiTheme="majorHAnsi" w:hAnsiTheme="majorHAnsi" w:cstheme="majorHAnsi"/>
          <w:highlight w:val="cyan"/>
        </w:rPr>
        <w:t>Over 10 years, it would cross</w:t>
      </w:r>
      <w:r w:rsidRPr="00EC64A8">
        <w:rPr>
          <w:rStyle w:val="StyleUnderline"/>
          <w:rFonts w:asciiTheme="majorHAnsi" w:hAnsiTheme="majorHAnsi" w:cstheme="majorHAnsi"/>
        </w:rPr>
        <w:t xml:space="preserve"> geosynchronous </w:t>
      </w:r>
      <w:r w:rsidRPr="00472393">
        <w:rPr>
          <w:rStyle w:val="Emphasis"/>
          <w:rFonts w:asciiTheme="majorHAnsi" w:hAnsiTheme="majorHAnsi" w:cstheme="majorHAnsi"/>
          <w:highlight w:val="cyan"/>
        </w:rPr>
        <w:t>orbit 63 times</w:t>
      </w:r>
      <w:r w:rsidRPr="00EC64A8">
        <w:rPr>
          <w:rStyle w:val="StyleUnderline"/>
          <w:rFonts w:asciiTheme="majorHAnsi" w:hAnsiTheme="majorHAnsi" w:cstheme="majorHAnsi"/>
        </w:rPr>
        <w:t xml:space="preserve"> on average. </w:t>
      </w:r>
      <w:r w:rsidRPr="00472393">
        <w:rPr>
          <w:rStyle w:val="Emphasis"/>
          <w:rFonts w:asciiTheme="majorHAnsi" w:hAnsiTheme="majorHAnsi" w:cstheme="majorHAnsi"/>
          <w:highlight w:val="cyan"/>
        </w:rPr>
        <w:t>A satellite</w:t>
      </w:r>
      <w:r w:rsidRPr="00EC64A8">
        <w:rPr>
          <w:rStyle w:val="StyleUnderline"/>
          <w:rFonts w:asciiTheme="majorHAnsi" w:hAnsiTheme="majorHAnsi" w:cstheme="majorHAnsi"/>
        </w:rPr>
        <w:t xml:space="preserve"> in the wrong spot at the wrong </w:t>
      </w:r>
      <w:r w:rsidRPr="004A1B22">
        <w:rPr>
          <w:rStyle w:val="Emphasis"/>
          <w:rFonts w:asciiTheme="majorHAnsi" w:hAnsiTheme="majorHAnsi" w:cstheme="majorHAnsi"/>
        </w:rPr>
        <w:t xml:space="preserve">time </w:t>
      </w:r>
      <w:r w:rsidRPr="00472393">
        <w:rPr>
          <w:rStyle w:val="Emphasis"/>
          <w:rFonts w:asciiTheme="majorHAnsi" w:hAnsiTheme="majorHAnsi" w:cstheme="majorHAnsi"/>
          <w:highlight w:val="cyan"/>
        </w:rPr>
        <w:t>will suffer a damaging</w:t>
      </w:r>
      <w:r w:rsidRPr="00EC64A8">
        <w:rPr>
          <w:rStyle w:val="StyleUnderline"/>
          <w:rFonts w:asciiTheme="majorHAnsi" w:hAnsiTheme="majorHAnsi" w:cstheme="majorHAnsi"/>
        </w:rPr>
        <w:t xml:space="preserve"> high-speed </w:t>
      </w:r>
      <w:r w:rsidRPr="00472393">
        <w:rPr>
          <w:rStyle w:val="Emphasis"/>
          <w:rFonts w:asciiTheme="majorHAnsi" w:hAnsiTheme="majorHAnsi" w:cstheme="majorHAnsi"/>
          <w:highlight w:val="cyan"/>
        </w:rPr>
        <w:t xml:space="preserve">collision </w:t>
      </w:r>
      <w:r w:rsidRPr="00472393">
        <w:rPr>
          <w:rStyle w:val="StyleUnderline"/>
          <w:rFonts w:asciiTheme="majorHAnsi" w:hAnsiTheme="majorHAnsi" w:cstheme="majorHAnsi"/>
          <w:highlight w:val="cyan"/>
        </w:rPr>
        <w:t>with</w:t>
      </w:r>
      <w:r w:rsidRPr="00EC64A8">
        <w:rPr>
          <w:rStyle w:val="StyleUnderline"/>
          <w:rFonts w:asciiTheme="majorHAnsi" w:hAnsiTheme="majorHAnsi" w:cstheme="majorHAnsi"/>
        </w:rPr>
        <w:t xml:space="preserve"> that </w:t>
      </w:r>
      <w:r w:rsidRPr="00472393">
        <w:rPr>
          <w:rStyle w:val="StyleUnderline"/>
          <w:rFonts w:asciiTheme="majorHAnsi" w:hAnsiTheme="majorHAnsi" w:cstheme="majorHAnsi"/>
          <w:highlight w:val="cyan"/>
        </w:rPr>
        <w:t>dust</w:t>
      </w:r>
      <w:r w:rsidRPr="00EC64A8">
        <w:rPr>
          <w:rStyle w:val="StyleUnderline"/>
          <w:rFonts w:asciiTheme="majorHAnsi" w:hAnsiTheme="majorHAnsi" w:cstheme="majorHAnsi"/>
        </w:rPr>
        <w:t>.</w:t>
      </w:r>
    </w:p>
    <w:p w14:paraId="55D8FB93" w14:textId="77777777" w:rsidR="00CB36F5" w:rsidRPr="00EC64A8" w:rsidRDefault="00CB36F5" w:rsidP="00CB36F5">
      <w:pPr>
        <w:rPr>
          <w:rFonts w:asciiTheme="majorHAnsi" w:hAnsiTheme="majorHAnsi" w:cstheme="majorHAnsi"/>
        </w:rPr>
      </w:pPr>
      <w:r w:rsidRPr="00EC64A8">
        <w:rPr>
          <w:rFonts w:asciiTheme="majorHAnsi" w:hAnsiTheme="majorHAnsi" w:cstheme="majorHAnsi"/>
        </w:rPr>
        <w:t xml:space="preserve">The </w:t>
      </w:r>
      <w:r w:rsidRPr="00EC64A8">
        <w:rPr>
          <w:rStyle w:val="StyleUnderline"/>
          <w:rFonts w:asciiTheme="majorHAnsi" w:hAnsiTheme="majorHAnsi" w:cstheme="majorHAnsi"/>
        </w:rPr>
        <w:t xml:space="preserve">study also looks at </w:t>
      </w:r>
      <w:r w:rsidRPr="00472393">
        <w:rPr>
          <w:rStyle w:val="Emphasis"/>
          <w:rFonts w:asciiTheme="majorHAnsi" w:hAnsiTheme="majorHAnsi" w:cstheme="majorHAnsi"/>
          <w:highlight w:val="cyan"/>
        </w:rPr>
        <w:t>the</w:t>
      </w:r>
      <w:r w:rsidRPr="00EC64A8">
        <w:rPr>
          <w:rStyle w:val="StyleUnderline"/>
          <w:rFonts w:asciiTheme="majorHAnsi" w:hAnsiTheme="majorHAnsi" w:cstheme="majorHAnsi"/>
        </w:rPr>
        <w:t xml:space="preserve"> “catastrophic </w:t>
      </w:r>
      <w:r w:rsidRPr="00472393">
        <w:rPr>
          <w:rStyle w:val="Emphasis"/>
          <w:rFonts w:asciiTheme="majorHAnsi" w:hAnsiTheme="majorHAnsi" w:cstheme="majorHAnsi"/>
          <w:highlight w:val="cyan"/>
        </w:rPr>
        <w:t>disruption” of an asteroid</w:t>
      </w:r>
      <w:r w:rsidRPr="00EC64A8">
        <w:rPr>
          <w:rStyle w:val="StyleUnderline"/>
          <w:rFonts w:asciiTheme="majorHAnsi" w:hAnsiTheme="majorHAnsi" w:cstheme="majorHAnsi"/>
        </w:rPr>
        <w:t xml:space="preserve"> 5 </w:t>
      </w:r>
      <w:proofErr w:type="spellStart"/>
      <w:r w:rsidRPr="00EC64A8">
        <w:rPr>
          <w:rStyle w:val="StyleUnderline"/>
          <w:rFonts w:asciiTheme="majorHAnsi" w:hAnsiTheme="majorHAnsi" w:cstheme="majorHAnsi"/>
        </w:rPr>
        <w:t>metres</w:t>
      </w:r>
      <w:proofErr w:type="spellEnd"/>
      <w:r w:rsidRPr="00EC64A8">
        <w:rPr>
          <w:rStyle w:val="StyleUnderline"/>
          <w:rFonts w:asciiTheme="majorHAnsi" w:hAnsiTheme="majorHAnsi" w:cstheme="majorHAnsi"/>
        </w:rPr>
        <w:t xml:space="preserve"> across or bigger</w:t>
      </w:r>
      <w:r w:rsidRPr="00EC64A8">
        <w:rPr>
          <w:rFonts w:asciiTheme="majorHAnsi" w:hAnsiTheme="majorHAnsi" w:cstheme="majorHAnsi"/>
        </w:rPr>
        <w:t xml:space="preserve">. Its </w:t>
      </w:r>
      <w:r w:rsidRPr="00EC64A8">
        <w:rPr>
          <w:rStyle w:val="StyleUnderline"/>
          <w:rFonts w:asciiTheme="majorHAnsi" w:hAnsiTheme="majorHAnsi" w:cstheme="majorHAnsi"/>
        </w:rPr>
        <w:t xml:space="preserve">total break-up into a pile of rubble </w:t>
      </w:r>
      <w:r w:rsidRPr="00472393">
        <w:rPr>
          <w:rStyle w:val="Emphasis"/>
          <w:rFonts w:asciiTheme="majorHAnsi" w:hAnsiTheme="majorHAnsi" w:cstheme="majorHAnsi"/>
          <w:highlight w:val="cyan"/>
        </w:rPr>
        <w:t>would increase</w:t>
      </w:r>
      <w:r w:rsidRPr="00EC64A8">
        <w:rPr>
          <w:rStyle w:val="StyleUnderline"/>
          <w:rFonts w:asciiTheme="majorHAnsi" w:hAnsiTheme="majorHAnsi" w:cstheme="majorHAnsi"/>
        </w:rPr>
        <w:t xml:space="preserve"> the </w:t>
      </w:r>
      <w:r w:rsidRPr="00472393">
        <w:rPr>
          <w:rStyle w:val="Emphasis"/>
          <w:rFonts w:asciiTheme="majorHAnsi" w:hAnsiTheme="majorHAnsi" w:cstheme="majorHAnsi"/>
          <w:highlight w:val="cyan"/>
        </w:rPr>
        <w:t>risk to satellites</w:t>
      </w:r>
      <w:r w:rsidRPr="00EC64A8">
        <w:rPr>
          <w:rStyle w:val="StyleUnderline"/>
          <w:rFonts w:asciiTheme="majorHAnsi" w:hAnsiTheme="majorHAnsi" w:cstheme="majorHAnsi"/>
        </w:rPr>
        <w:t xml:space="preserve"> </w:t>
      </w:r>
      <w:r w:rsidRPr="00472393">
        <w:rPr>
          <w:rStyle w:val="Emphasis"/>
          <w:rFonts w:asciiTheme="majorHAnsi" w:hAnsiTheme="majorHAnsi" w:cstheme="majorHAnsi"/>
          <w:highlight w:val="cyan"/>
        </w:rPr>
        <w:t>by more than 30 per cent</w:t>
      </w:r>
      <w:r w:rsidRPr="00EC64A8">
        <w:rPr>
          <w:rFonts w:asciiTheme="majorHAnsi" w:hAnsiTheme="majorHAnsi" w:cstheme="majorHAnsi"/>
        </w:rPr>
        <w:t xml:space="preserve"> (</w:t>
      </w:r>
      <w:hyperlink r:id="rId20" w:history="1">
        <w:r w:rsidRPr="00EC64A8">
          <w:rPr>
            <w:rStyle w:val="Hyperlink"/>
            <w:rFonts w:asciiTheme="majorHAnsi" w:hAnsiTheme="majorHAnsi" w:cstheme="majorHAnsi"/>
          </w:rPr>
          <w:t>arxiv.org/abs/1505.03800</w:t>
        </w:r>
      </w:hyperlink>
      <w:r w:rsidRPr="00EC64A8">
        <w:rPr>
          <w:rFonts w:asciiTheme="majorHAnsi" w:hAnsiTheme="majorHAnsi" w:cstheme="majorHAnsi"/>
        </w:rPr>
        <w:t>).</w:t>
      </w:r>
    </w:p>
    <w:p w14:paraId="003814F7" w14:textId="77777777" w:rsidR="00CB36F5" w:rsidRPr="00EC64A8" w:rsidRDefault="00CB36F5" w:rsidP="00CB36F5">
      <w:pPr>
        <w:pStyle w:val="Heading4"/>
        <w:rPr>
          <w:rFonts w:asciiTheme="majorHAnsi" w:hAnsiTheme="majorHAnsi" w:cstheme="majorHAnsi"/>
        </w:rPr>
      </w:pPr>
      <w:r w:rsidRPr="00EC64A8">
        <w:rPr>
          <w:rFonts w:asciiTheme="majorHAnsi" w:hAnsiTheme="majorHAnsi" w:cstheme="majorHAnsi"/>
        </w:rPr>
        <w:t>Space dust destroys satel</w:t>
      </w:r>
      <w:r>
        <w:rPr>
          <w:rFonts w:asciiTheme="majorHAnsi" w:hAnsiTheme="majorHAnsi" w:cstheme="majorHAnsi"/>
        </w:rPr>
        <w:t>l</w:t>
      </w:r>
      <w:r w:rsidRPr="00EC64A8">
        <w:rPr>
          <w:rFonts w:asciiTheme="majorHAnsi" w:hAnsiTheme="majorHAnsi" w:cstheme="majorHAnsi"/>
        </w:rPr>
        <w:t xml:space="preserve">ites. </w:t>
      </w:r>
      <w:r>
        <w:rPr>
          <w:rFonts w:asciiTheme="majorHAnsi" w:hAnsiTheme="majorHAnsi" w:cstheme="majorHAnsi"/>
        </w:rPr>
        <w:t>[0:20]</w:t>
      </w:r>
    </w:p>
    <w:p w14:paraId="0289040D" w14:textId="77777777" w:rsidR="00CB36F5" w:rsidRPr="00EC64A8" w:rsidRDefault="00CB36F5" w:rsidP="00CB36F5">
      <w:pPr>
        <w:rPr>
          <w:rFonts w:asciiTheme="majorHAnsi" w:hAnsiTheme="majorHAnsi" w:cstheme="majorHAnsi"/>
        </w:rPr>
      </w:pPr>
      <w:proofErr w:type="spellStart"/>
      <w:r w:rsidRPr="00EC64A8">
        <w:rPr>
          <w:rStyle w:val="Style13ptBold"/>
          <w:rFonts w:asciiTheme="majorHAnsi" w:hAnsiTheme="majorHAnsi" w:cstheme="majorHAnsi"/>
        </w:rPr>
        <w:t>Intagliata</w:t>
      </w:r>
      <w:proofErr w:type="spellEnd"/>
      <w:r w:rsidRPr="00EC64A8">
        <w:rPr>
          <w:rStyle w:val="Style13ptBold"/>
          <w:rFonts w:asciiTheme="majorHAnsi" w:hAnsiTheme="majorHAnsi" w:cstheme="majorHAnsi"/>
        </w:rPr>
        <w:t xml:space="preserve"> 17,</w:t>
      </w:r>
      <w:r w:rsidRPr="00EC64A8">
        <w:rPr>
          <w:rFonts w:asciiTheme="majorHAnsi" w:hAnsiTheme="majorHAnsi" w:cstheme="majorHAnsi"/>
        </w:rPr>
        <w:t xml:space="preserve"> [(Christopher </w:t>
      </w:r>
      <w:proofErr w:type="spellStart"/>
      <w:r w:rsidRPr="00EC64A8">
        <w:rPr>
          <w:rFonts w:asciiTheme="majorHAnsi" w:hAnsiTheme="majorHAnsi" w:cstheme="majorHAnsi"/>
        </w:rPr>
        <w:t>Intagliata</w:t>
      </w:r>
      <w:proofErr w:type="spellEnd"/>
      <w:r w:rsidRPr="00EC64A8">
        <w:rPr>
          <w:rFonts w:asciiTheme="majorHAnsi" w:hAnsiTheme="majorHAnsi" w:cstheme="majorHAnsi"/>
        </w:rPr>
        <w:t xml:space="preserve">, MA Journalism from NYU, Editor for NPRs All Things Considered, Reporter/Host for Scientific American’s 60 Second Science) “The Sneaky Danger of Space Dust,” Scientific American, May 11, 2017, </w:t>
      </w:r>
      <w:hyperlink r:id="rId21" w:history="1">
        <w:r w:rsidRPr="00EC64A8">
          <w:rPr>
            <w:rStyle w:val="Hyperlink"/>
            <w:rFonts w:asciiTheme="majorHAnsi" w:hAnsiTheme="majorHAnsi" w:cstheme="majorHAnsi"/>
          </w:rPr>
          <w:t>https://www.scientificamerican.com/podcast/episode/the-sneaky-danger-of-space-dust/</w:t>
        </w:r>
      </w:hyperlink>
      <w:r w:rsidRPr="00EC64A8">
        <w:rPr>
          <w:rFonts w:asciiTheme="majorHAnsi" w:hAnsiTheme="majorHAnsi" w:cstheme="majorHAnsi"/>
        </w:rPr>
        <w:t xml:space="preserve">] Recut </w:t>
      </w:r>
      <w:proofErr w:type="spellStart"/>
      <w:r w:rsidRPr="00EC64A8">
        <w:rPr>
          <w:rFonts w:asciiTheme="majorHAnsi" w:hAnsiTheme="majorHAnsi" w:cstheme="majorHAnsi"/>
        </w:rPr>
        <w:t>Sachin</w:t>
      </w:r>
      <w:proofErr w:type="spellEnd"/>
    </w:p>
    <w:p w14:paraId="5D6D22AA" w14:textId="77777777" w:rsidR="00CB36F5" w:rsidRPr="00EC64A8" w:rsidRDefault="00CB36F5" w:rsidP="00CB36F5">
      <w:pPr>
        <w:rPr>
          <w:rFonts w:asciiTheme="majorHAnsi" w:hAnsiTheme="majorHAnsi" w:cstheme="majorHAnsi"/>
        </w:rPr>
      </w:pPr>
      <w:r w:rsidRPr="004A1B22">
        <w:rPr>
          <w:rStyle w:val="Emphasis"/>
          <w:rFonts w:asciiTheme="majorHAnsi" w:hAnsiTheme="majorHAnsi" w:cstheme="majorHAnsi"/>
        </w:rPr>
        <w:t>When</w:t>
      </w:r>
      <w:r w:rsidRPr="004A1B22">
        <w:rPr>
          <w:rStyle w:val="StyleUnderline"/>
          <w:rFonts w:asciiTheme="majorHAnsi" w:hAnsiTheme="majorHAnsi" w:cstheme="majorHAnsi"/>
        </w:rPr>
        <w:t xml:space="preserve"> tiny</w:t>
      </w:r>
      <w:r w:rsidRPr="00EC64A8">
        <w:rPr>
          <w:rStyle w:val="StyleUnderline"/>
          <w:rFonts w:asciiTheme="majorHAnsi" w:hAnsiTheme="majorHAnsi" w:cstheme="majorHAnsi"/>
        </w:rPr>
        <w:t xml:space="preserve"> </w:t>
      </w:r>
      <w:r w:rsidRPr="00472393">
        <w:rPr>
          <w:rStyle w:val="Emphasis"/>
          <w:rFonts w:asciiTheme="majorHAnsi" w:hAnsiTheme="majorHAnsi" w:cstheme="majorHAnsi"/>
          <w:highlight w:val="cyan"/>
        </w:rPr>
        <w:t>particles of</w:t>
      </w:r>
      <w:r w:rsidRPr="00EC64A8">
        <w:rPr>
          <w:rStyle w:val="Emphasis"/>
          <w:rFonts w:asciiTheme="majorHAnsi" w:hAnsiTheme="majorHAnsi" w:cstheme="majorHAnsi"/>
        </w:rPr>
        <w:t xml:space="preserve"> </w:t>
      </w:r>
      <w:r w:rsidRPr="00EC64A8">
        <w:rPr>
          <w:rStyle w:val="StyleUnderline"/>
          <w:rFonts w:asciiTheme="majorHAnsi" w:hAnsiTheme="majorHAnsi" w:cstheme="majorHAnsi"/>
        </w:rPr>
        <w:t xml:space="preserve">space </w:t>
      </w:r>
      <w:r w:rsidRPr="004A1B22">
        <w:rPr>
          <w:rStyle w:val="Emphasis"/>
          <w:rFonts w:asciiTheme="majorHAnsi" w:hAnsiTheme="majorHAnsi" w:cstheme="majorHAnsi"/>
        </w:rPr>
        <w:t xml:space="preserve">debris </w:t>
      </w:r>
      <w:r w:rsidRPr="00472393">
        <w:rPr>
          <w:rStyle w:val="Emphasis"/>
          <w:rFonts w:asciiTheme="majorHAnsi" w:hAnsiTheme="majorHAnsi" w:cstheme="majorHAnsi"/>
          <w:highlight w:val="cyan"/>
        </w:rPr>
        <w:t>slam into satellites</w:t>
      </w:r>
      <w:r w:rsidRPr="00EC64A8">
        <w:rPr>
          <w:rStyle w:val="StyleUnderline"/>
          <w:rFonts w:asciiTheme="majorHAnsi" w:hAnsiTheme="majorHAnsi" w:cstheme="majorHAnsi"/>
        </w:rPr>
        <w:t>, th</w:t>
      </w:r>
      <w:r w:rsidRPr="004A1B22">
        <w:rPr>
          <w:rStyle w:val="StyleUnderline"/>
          <w:rFonts w:asciiTheme="majorHAnsi" w:hAnsiTheme="majorHAnsi" w:cstheme="majorHAnsi"/>
        </w:rPr>
        <w:t xml:space="preserve">e </w:t>
      </w:r>
      <w:r w:rsidRPr="004A1B22">
        <w:rPr>
          <w:rStyle w:val="Emphasis"/>
          <w:rFonts w:asciiTheme="majorHAnsi" w:hAnsiTheme="majorHAnsi" w:cstheme="majorHAnsi"/>
        </w:rPr>
        <w:t>collision could cause</w:t>
      </w:r>
      <w:r w:rsidRPr="004A1B22">
        <w:rPr>
          <w:rStyle w:val="StyleUnderline"/>
          <w:rFonts w:asciiTheme="majorHAnsi" w:hAnsiTheme="majorHAnsi" w:cstheme="majorHAnsi"/>
        </w:rPr>
        <w:t xml:space="preserve"> </w:t>
      </w:r>
      <w:r w:rsidRPr="00472393">
        <w:rPr>
          <w:rStyle w:val="StyleUnderline"/>
          <w:rFonts w:asciiTheme="majorHAnsi" w:hAnsiTheme="majorHAnsi" w:cstheme="majorHAnsi"/>
          <w:highlight w:val="cyan"/>
        </w:rPr>
        <w:t xml:space="preserve">the </w:t>
      </w:r>
      <w:r w:rsidRPr="00472393">
        <w:rPr>
          <w:rStyle w:val="Emphasis"/>
          <w:rFonts w:asciiTheme="majorHAnsi" w:hAnsiTheme="majorHAnsi" w:cstheme="majorHAnsi"/>
          <w:highlight w:val="cyan"/>
        </w:rPr>
        <w:t>emission of hardware-frying radiation</w:t>
      </w:r>
      <w:r w:rsidRPr="00EC64A8">
        <w:rPr>
          <w:rFonts w:asciiTheme="majorHAnsi" w:hAnsiTheme="majorHAnsi" w:cstheme="majorHAnsi"/>
        </w:rPr>
        <w:t xml:space="preserve">, Christopher </w:t>
      </w:r>
      <w:proofErr w:type="spellStart"/>
      <w:r w:rsidRPr="00EC64A8">
        <w:rPr>
          <w:rFonts w:asciiTheme="majorHAnsi" w:hAnsiTheme="majorHAnsi" w:cstheme="majorHAnsi"/>
        </w:rPr>
        <w:t>Intagliata</w:t>
      </w:r>
      <w:proofErr w:type="spellEnd"/>
      <w:r w:rsidRPr="00EC64A8">
        <w:rPr>
          <w:rFonts w:asciiTheme="majorHAnsi" w:hAnsiTheme="majorHAnsi" w:cstheme="majorHAnsi"/>
        </w:rPr>
        <w:t xml:space="preserve"> reports. </w:t>
      </w:r>
    </w:p>
    <w:p w14:paraId="3ED7C7F6" w14:textId="77777777" w:rsidR="00CB36F5" w:rsidRPr="00EC64A8" w:rsidRDefault="00CB36F5" w:rsidP="00CB36F5">
      <w:pPr>
        <w:rPr>
          <w:rStyle w:val="StyleUnderline"/>
          <w:rFonts w:asciiTheme="majorHAnsi" w:hAnsiTheme="majorHAnsi" w:cstheme="majorHAnsi"/>
        </w:rPr>
      </w:pPr>
      <w:r w:rsidRPr="00EC64A8">
        <w:rPr>
          <w:rFonts w:asciiTheme="majorHAnsi" w:hAnsiTheme="majorHAnsi" w:cstheme="majorHAnsi"/>
        </w:rPr>
        <w:t xml:space="preserve">Aside from all the satellites, </w:t>
      </w:r>
      <w:r w:rsidRPr="004A1B22">
        <w:rPr>
          <w:rFonts w:asciiTheme="majorHAnsi" w:hAnsiTheme="majorHAnsi" w:cstheme="majorHAnsi"/>
        </w:rPr>
        <w:t xml:space="preserve">and the space station orbiting the Earth, there's a lot of </w:t>
      </w:r>
      <w:r w:rsidRPr="004A1B22">
        <w:rPr>
          <w:rStyle w:val="Emphasis"/>
          <w:rFonts w:asciiTheme="majorHAnsi" w:hAnsiTheme="majorHAnsi" w:cstheme="majorHAnsi"/>
        </w:rPr>
        <w:t>trash circling the planet</w:t>
      </w:r>
      <w:r w:rsidRPr="004A1B22">
        <w:rPr>
          <w:rFonts w:asciiTheme="majorHAnsi" w:hAnsiTheme="majorHAnsi" w:cstheme="majorHAnsi"/>
        </w:rPr>
        <w:t>, too. Twenty-one thousand </w:t>
      </w:r>
      <w:hyperlink r:id="rId22" w:history="1">
        <w:r w:rsidRPr="004A1B22">
          <w:rPr>
            <w:rStyle w:val="Hyperlink"/>
            <w:rFonts w:asciiTheme="majorHAnsi" w:hAnsiTheme="majorHAnsi" w:cstheme="majorHAnsi"/>
          </w:rPr>
          <w:t>baseball-sized chunks</w:t>
        </w:r>
      </w:hyperlink>
      <w:r w:rsidRPr="004A1B22">
        <w:rPr>
          <w:rFonts w:asciiTheme="majorHAnsi" w:hAnsiTheme="majorHAnsi" w:cstheme="majorHAnsi"/>
        </w:rPr>
        <w:t> of debris, </w:t>
      </w:r>
      <w:hyperlink r:id="rId23" w:history="1">
        <w:r w:rsidRPr="004A1B22">
          <w:rPr>
            <w:rStyle w:val="Hyperlink"/>
            <w:rFonts w:asciiTheme="majorHAnsi" w:hAnsiTheme="majorHAnsi" w:cstheme="majorHAnsi"/>
          </w:rPr>
          <w:t>according to NASA</w:t>
        </w:r>
      </w:hyperlink>
      <w:r w:rsidRPr="004A1B22">
        <w:rPr>
          <w:rFonts w:asciiTheme="majorHAnsi" w:hAnsiTheme="majorHAnsi" w:cstheme="majorHAnsi"/>
        </w:rPr>
        <w:t xml:space="preserve">. But that </w:t>
      </w:r>
      <w:r w:rsidRPr="004A1B22">
        <w:rPr>
          <w:rStyle w:val="StyleUnderline"/>
          <w:rFonts w:asciiTheme="majorHAnsi" w:hAnsiTheme="majorHAnsi" w:cstheme="majorHAnsi"/>
        </w:rPr>
        <w:t xml:space="preserve">number's dwarfed by the number of small particles. </w:t>
      </w:r>
      <w:proofErr w:type="gramStart"/>
      <w:r w:rsidRPr="004A1B22">
        <w:rPr>
          <w:rStyle w:val="StyleUnderline"/>
          <w:rFonts w:asciiTheme="majorHAnsi" w:hAnsiTheme="majorHAnsi" w:cstheme="majorHAnsi"/>
        </w:rPr>
        <w:t>There's</w:t>
      </w:r>
      <w:proofErr w:type="gramEnd"/>
      <w:r w:rsidRPr="004A1B22">
        <w:rPr>
          <w:rStyle w:val="StyleUnderline"/>
          <w:rFonts w:asciiTheme="majorHAnsi" w:hAnsiTheme="majorHAnsi" w:cstheme="majorHAnsi"/>
        </w:rPr>
        <w:t xml:space="preserve"> </w:t>
      </w:r>
      <w:r w:rsidRPr="00472393">
        <w:rPr>
          <w:rStyle w:val="StyleUnderline"/>
          <w:rFonts w:asciiTheme="majorHAnsi" w:hAnsiTheme="majorHAnsi" w:cstheme="majorHAnsi"/>
          <w:highlight w:val="cyan"/>
        </w:rPr>
        <w:t>hundreds of millions of</w:t>
      </w:r>
      <w:r w:rsidRPr="00EC64A8">
        <w:rPr>
          <w:rStyle w:val="StyleUnderline"/>
          <w:rFonts w:asciiTheme="majorHAnsi" w:hAnsiTheme="majorHAnsi" w:cstheme="majorHAnsi"/>
        </w:rPr>
        <w:t xml:space="preserve"> those.</w:t>
      </w:r>
    </w:p>
    <w:p w14:paraId="771EF7B7" w14:textId="77777777" w:rsidR="00CB36F5" w:rsidRPr="00EC64A8" w:rsidRDefault="00CB36F5" w:rsidP="00CB36F5">
      <w:pPr>
        <w:rPr>
          <w:rFonts w:asciiTheme="majorHAnsi" w:hAnsiTheme="majorHAnsi" w:cstheme="majorHAnsi"/>
        </w:rPr>
      </w:pPr>
      <w:r w:rsidRPr="00EC64A8">
        <w:rPr>
          <w:rFonts w:asciiTheme="majorHAnsi" w:hAnsiTheme="majorHAnsi" w:cstheme="majorHAnsi"/>
        </w:rPr>
        <w:t xml:space="preserve">"And those </w:t>
      </w:r>
      <w:r w:rsidRPr="00472393">
        <w:rPr>
          <w:rStyle w:val="StyleUnderline"/>
          <w:rFonts w:asciiTheme="majorHAnsi" w:hAnsiTheme="majorHAnsi" w:cstheme="majorHAnsi"/>
          <w:highlight w:val="cyan"/>
        </w:rPr>
        <w:t>smaller particles</w:t>
      </w:r>
      <w:r w:rsidRPr="00EC64A8">
        <w:rPr>
          <w:rStyle w:val="StyleUnderline"/>
          <w:rFonts w:asciiTheme="majorHAnsi" w:hAnsiTheme="majorHAnsi" w:cstheme="majorHAnsi"/>
        </w:rPr>
        <w:t xml:space="preserve"> tend to be </w:t>
      </w:r>
      <w:r w:rsidRPr="00472393">
        <w:rPr>
          <w:rStyle w:val="StyleUnderline"/>
          <w:rFonts w:asciiTheme="majorHAnsi" w:hAnsiTheme="majorHAnsi" w:cstheme="majorHAnsi"/>
          <w:highlight w:val="cyan"/>
        </w:rPr>
        <w:t>go</w:t>
      </w:r>
      <w:r w:rsidRPr="00EC64A8">
        <w:rPr>
          <w:rStyle w:val="StyleUnderline"/>
          <w:rFonts w:asciiTheme="majorHAnsi" w:hAnsiTheme="majorHAnsi" w:cstheme="majorHAnsi"/>
        </w:rPr>
        <w:t xml:space="preserve">ing </w:t>
      </w:r>
      <w:r w:rsidRPr="00472393">
        <w:rPr>
          <w:rStyle w:val="StyleUnderline"/>
          <w:rFonts w:asciiTheme="majorHAnsi" w:hAnsiTheme="majorHAnsi" w:cstheme="majorHAnsi"/>
          <w:highlight w:val="cyan"/>
        </w:rPr>
        <w:t>fast</w:t>
      </w:r>
      <w:r w:rsidRPr="00472393">
        <w:rPr>
          <w:rFonts w:asciiTheme="majorHAnsi" w:hAnsiTheme="majorHAnsi" w:cstheme="majorHAnsi"/>
          <w:highlight w:val="cyan"/>
        </w:rPr>
        <w:t>.</w:t>
      </w:r>
      <w:r w:rsidRPr="00EC64A8">
        <w:rPr>
          <w:rFonts w:asciiTheme="majorHAnsi" w:hAnsiTheme="majorHAnsi" w:cstheme="majorHAnsi"/>
        </w:rPr>
        <w:t xml:space="preserve"> Think of picking up a grain of sand </w:t>
      </w:r>
      <w:r w:rsidRPr="00472393">
        <w:rPr>
          <w:rStyle w:val="StyleUnderline"/>
          <w:highlight w:val="cyan"/>
        </w:rPr>
        <w:t>at</w:t>
      </w:r>
      <w:r w:rsidRPr="00EC64A8">
        <w:rPr>
          <w:rFonts w:asciiTheme="majorHAnsi" w:hAnsiTheme="majorHAnsi" w:cstheme="majorHAnsi"/>
        </w:rPr>
        <w:t xml:space="preserve"> the beach, and that would be on the large side. But </w:t>
      </w:r>
      <w:r w:rsidRPr="00EC64A8">
        <w:rPr>
          <w:rStyle w:val="StyleUnderline"/>
          <w:rFonts w:asciiTheme="majorHAnsi" w:hAnsiTheme="majorHAnsi" w:cstheme="majorHAnsi"/>
        </w:rPr>
        <w:t xml:space="preserve">they're going </w:t>
      </w:r>
      <w:r w:rsidRPr="00472393">
        <w:rPr>
          <w:rStyle w:val="StyleUnderline"/>
          <w:rFonts w:asciiTheme="majorHAnsi" w:hAnsiTheme="majorHAnsi" w:cstheme="majorHAnsi"/>
          <w:highlight w:val="cyan"/>
        </w:rPr>
        <w:t>60 kilometers per second</w:t>
      </w:r>
      <w:r w:rsidRPr="00EC64A8">
        <w:rPr>
          <w:rFonts w:asciiTheme="majorHAnsi" w:hAnsiTheme="majorHAnsi" w:cstheme="majorHAnsi"/>
        </w:rPr>
        <w:t>." </w:t>
      </w:r>
    </w:p>
    <w:p w14:paraId="7A120F07" w14:textId="77777777" w:rsidR="00CB36F5" w:rsidRPr="00EC64A8" w:rsidRDefault="00CB36F5" w:rsidP="00CB36F5">
      <w:pPr>
        <w:rPr>
          <w:rFonts w:asciiTheme="majorHAnsi" w:hAnsiTheme="majorHAnsi" w:cstheme="majorHAnsi"/>
        </w:rPr>
      </w:pPr>
      <w:r w:rsidRPr="00EC64A8">
        <w:rPr>
          <w:rStyle w:val="StyleUnderline"/>
          <w:rFonts w:asciiTheme="majorHAnsi" w:hAnsiTheme="majorHAnsi" w:cstheme="majorHAnsi"/>
        </w:rPr>
        <w:t>Sigrid Close</w:t>
      </w:r>
      <w:r w:rsidRPr="004A1B22">
        <w:rPr>
          <w:rStyle w:val="StyleUnderline"/>
          <w:rFonts w:asciiTheme="majorHAnsi" w:hAnsiTheme="majorHAnsi" w:cstheme="majorHAnsi"/>
        </w:rPr>
        <w:t>, an applied physicist and astronautical engineer at Stanford University</w:t>
      </w:r>
      <w:r w:rsidRPr="004A1B22">
        <w:rPr>
          <w:rFonts w:asciiTheme="majorHAnsi" w:hAnsiTheme="majorHAnsi" w:cstheme="majorHAnsi"/>
        </w:rPr>
        <w:t xml:space="preserve">. Close </w:t>
      </w:r>
      <w:r w:rsidRPr="004A1B22">
        <w:rPr>
          <w:rStyle w:val="StyleUnderline"/>
        </w:rPr>
        <w:t>says</w:t>
      </w:r>
      <w:r w:rsidRPr="00EC64A8">
        <w:rPr>
          <w:rFonts w:asciiTheme="majorHAnsi" w:hAnsiTheme="majorHAnsi" w:cstheme="majorHAnsi"/>
        </w:rPr>
        <w:t xml:space="preserve"> that whereas </w:t>
      </w:r>
      <w:r w:rsidRPr="00EC64A8">
        <w:rPr>
          <w:rStyle w:val="StyleUnderline"/>
          <w:rFonts w:asciiTheme="majorHAnsi" w:hAnsiTheme="majorHAnsi" w:cstheme="majorHAnsi"/>
        </w:rPr>
        <w:t xml:space="preserve">mechanical damage—like punctures—is the worry with the bigger chunks, the </w:t>
      </w:r>
      <w:r w:rsidRPr="004A1B22">
        <w:rPr>
          <w:rStyle w:val="StyleUnderline"/>
          <w:rFonts w:asciiTheme="majorHAnsi" w:hAnsiTheme="majorHAnsi" w:cstheme="majorHAnsi"/>
        </w:rPr>
        <w:t>dust-sized</w:t>
      </w:r>
      <w:r w:rsidRPr="00EC64A8">
        <w:rPr>
          <w:rStyle w:val="StyleUnderline"/>
          <w:rFonts w:asciiTheme="majorHAnsi" w:hAnsiTheme="majorHAnsi" w:cstheme="majorHAnsi"/>
        </w:rPr>
        <w:t xml:space="preserve"> stuff </w:t>
      </w:r>
      <w:r w:rsidRPr="00472393">
        <w:rPr>
          <w:rStyle w:val="StyleUnderline"/>
          <w:rFonts w:asciiTheme="majorHAnsi" w:hAnsiTheme="majorHAnsi" w:cstheme="majorHAnsi"/>
          <w:highlight w:val="cyan"/>
        </w:rPr>
        <w:t>might leave</w:t>
      </w:r>
      <w:r w:rsidRPr="00EC64A8">
        <w:rPr>
          <w:rStyle w:val="StyleUnderline"/>
          <w:rFonts w:asciiTheme="majorHAnsi" w:hAnsiTheme="majorHAnsi" w:cstheme="majorHAnsi"/>
        </w:rPr>
        <w:t xml:space="preserve"> more insidious, </w:t>
      </w:r>
      <w:r w:rsidRPr="00472393">
        <w:rPr>
          <w:rStyle w:val="StyleUnderline"/>
          <w:rFonts w:asciiTheme="majorHAnsi" w:hAnsiTheme="majorHAnsi" w:cstheme="majorHAnsi"/>
          <w:highlight w:val="cyan"/>
        </w:rPr>
        <w:t xml:space="preserve">invisible </w:t>
      </w:r>
      <w:r w:rsidRPr="004A1B22">
        <w:rPr>
          <w:rStyle w:val="StyleUnderline"/>
          <w:rFonts w:asciiTheme="majorHAnsi" w:hAnsiTheme="majorHAnsi" w:cstheme="majorHAnsi"/>
        </w:rPr>
        <w:t>marks on satellites—by causing</w:t>
      </w:r>
      <w:r w:rsidRPr="00472393">
        <w:rPr>
          <w:rStyle w:val="StyleUnderline"/>
          <w:rFonts w:asciiTheme="majorHAnsi" w:hAnsiTheme="majorHAnsi" w:cstheme="majorHAnsi"/>
          <w:highlight w:val="cyan"/>
        </w:rPr>
        <w:t xml:space="preserve"> electrical damage</w:t>
      </w:r>
      <w:r w:rsidRPr="00EC64A8">
        <w:rPr>
          <w:rFonts w:asciiTheme="majorHAnsi" w:hAnsiTheme="majorHAnsi" w:cstheme="majorHAnsi"/>
        </w:rPr>
        <w:t>.</w:t>
      </w:r>
    </w:p>
    <w:p w14:paraId="21D780F2" w14:textId="77777777" w:rsidR="00CB36F5" w:rsidRPr="00EC64A8" w:rsidRDefault="00CB36F5" w:rsidP="00CB36F5">
      <w:pPr>
        <w:rPr>
          <w:rFonts w:asciiTheme="majorHAnsi" w:hAnsiTheme="majorHAnsi" w:cstheme="majorHAnsi"/>
        </w:rPr>
      </w:pPr>
      <w:r w:rsidRPr="00EC64A8">
        <w:rPr>
          <w:rFonts w:asciiTheme="majorHAnsi" w:hAnsiTheme="majorHAnsi" w:cstheme="majorHAnsi"/>
        </w:rPr>
        <w:t>"We also think this phenomenon can be attributed to some of the failures and anomalies we see on orbit, that right now are basically tagged as 'unknown cause.'"</w:t>
      </w:r>
    </w:p>
    <w:p w14:paraId="637A9210" w14:textId="77777777" w:rsidR="00CB36F5" w:rsidRPr="004A1B22" w:rsidRDefault="00CB36F5" w:rsidP="00CB36F5">
      <w:pPr>
        <w:rPr>
          <w:rFonts w:asciiTheme="majorHAnsi" w:hAnsiTheme="majorHAnsi" w:cstheme="majorHAnsi"/>
        </w:rPr>
      </w:pPr>
      <w:r w:rsidRPr="00EC64A8">
        <w:rPr>
          <w:rStyle w:val="StyleUnderline"/>
          <w:rFonts w:asciiTheme="majorHAnsi" w:hAnsiTheme="majorHAnsi" w:cstheme="majorHAnsi"/>
        </w:rPr>
        <w:t>Close and her colleague Alex Fletcher modeled this phenomenon mathematically, based on plasma physics behavior</w:t>
      </w:r>
      <w:r w:rsidRPr="00EC64A8">
        <w:rPr>
          <w:rFonts w:asciiTheme="majorHAnsi" w:hAnsiTheme="majorHAnsi" w:cstheme="majorHAnsi"/>
        </w:rPr>
        <w:t xml:space="preserve">. And here's what </w:t>
      </w:r>
      <w:r w:rsidRPr="004A1B22">
        <w:rPr>
          <w:rFonts w:asciiTheme="majorHAnsi" w:hAnsiTheme="majorHAnsi" w:cstheme="majorHAnsi"/>
        </w:rPr>
        <w:t xml:space="preserve">they think happens. </w:t>
      </w:r>
      <w:r w:rsidRPr="004A1B22">
        <w:rPr>
          <w:rStyle w:val="StyleUnderline"/>
          <w:rFonts w:asciiTheme="majorHAnsi" w:hAnsiTheme="majorHAnsi" w:cstheme="majorHAnsi"/>
        </w:rPr>
        <w:t xml:space="preserve">First, the dust slams into the spacecraft. Incredibly fast. It </w:t>
      </w:r>
      <w:r w:rsidRPr="00472393">
        <w:rPr>
          <w:rStyle w:val="StyleUnderline"/>
          <w:rFonts w:asciiTheme="majorHAnsi" w:hAnsiTheme="majorHAnsi" w:cstheme="majorHAnsi"/>
          <w:highlight w:val="cyan"/>
        </w:rPr>
        <w:t>vaporizes</w:t>
      </w:r>
      <w:r w:rsidRPr="00EC64A8">
        <w:rPr>
          <w:rStyle w:val="StyleUnderline"/>
          <w:rFonts w:asciiTheme="majorHAnsi" w:hAnsiTheme="majorHAnsi" w:cstheme="majorHAnsi"/>
        </w:rPr>
        <w:t xml:space="preserve"> and ionizes a </w:t>
      </w:r>
      <w:r w:rsidRPr="00472393">
        <w:rPr>
          <w:rStyle w:val="StyleUnderline"/>
          <w:rFonts w:asciiTheme="majorHAnsi" w:hAnsiTheme="majorHAnsi" w:cstheme="majorHAnsi"/>
          <w:highlight w:val="cyan"/>
        </w:rPr>
        <w:t>bit of the ship—and itself</w:t>
      </w:r>
      <w:r w:rsidRPr="00EC64A8">
        <w:rPr>
          <w:rStyle w:val="StyleUnderline"/>
          <w:rFonts w:asciiTheme="majorHAnsi" w:hAnsiTheme="majorHAnsi" w:cstheme="majorHAnsi"/>
        </w:rPr>
        <w:t xml:space="preserve">. Which </w:t>
      </w:r>
      <w:r w:rsidRPr="00472393">
        <w:rPr>
          <w:rStyle w:val="StyleUnderline"/>
          <w:rFonts w:asciiTheme="majorHAnsi" w:hAnsiTheme="majorHAnsi" w:cstheme="majorHAnsi"/>
          <w:highlight w:val="cyan"/>
        </w:rPr>
        <w:t>generates a cloud of</w:t>
      </w:r>
      <w:r w:rsidRPr="00EC64A8">
        <w:rPr>
          <w:rStyle w:val="StyleUnderline"/>
          <w:rFonts w:asciiTheme="majorHAnsi" w:hAnsiTheme="majorHAnsi" w:cstheme="majorHAnsi"/>
        </w:rPr>
        <w:t xml:space="preserve"> ions and </w:t>
      </w:r>
      <w:r w:rsidRPr="00472393">
        <w:rPr>
          <w:rStyle w:val="StyleUnderline"/>
          <w:rFonts w:asciiTheme="majorHAnsi" w:hAnsiTheme="majorHAnsi" w:cstheme="majorHAnsi"/>
          <w:highlight w:val="cyan"/>
        </w:rPr>
        <w:t>electrons,</w:t>
      </w:r>
      <w:r w:rsidRPr="00EC64A8">
        <w:rPr>
          <w:rStyle w:val="StyleUnderline"/>
          <w:rFonts w:asciiTheme="majorHAnsi" w:hAnsiTheme="majorHAnsi" w:cstheme="majorHAnsi"/>
        </w:rPr>
        <w:t xml:space="preserve"> traveling at different speeds. And then: "It's like a spring action, the electrons are pulled back to the ions, ions are being pushed ahead a little bit. And then the electrons </w:t>
      </w:r>
      <w:r w:rsidRPr="004A1B22">
        <w:rPr>
          <w:rStyle w:val="StyleUnderline"/>
          <w:rFonts w:asciiTheme="majorHAnsi" w:hAnsiTheme="majorHAnsi" w:cstheme="majorHAnsi"/>
        </w:rPr>
        <w:t>overshoot the ions, so they oscillate, and then they go back out again.”</w:t>
      </w:r>
    </w:p>
    <w:p w14:paraId="70425AF5" w14:textId="77777777" w:rsidR="00CB36F5" w:rsidRPr="00EC64A8" w:rsidRDefault="00CB36F5" w:rsidP="00CB36F5">
      <w:pPr>
        <w:rPr>
          <w:rFonts w:asciiTheme="majorHAnsi" w:hAnsiTheme="majorHAnsi" w:cstheme="majorHAnsi"/>
        </w:rPr>
      </w:pPr>
      <w:r w:rsidRPr="004A1B22">
        <w:rPr>
          <w:rStyle w:val="StyleUnderline"/>
          <w:rFonts w:asciiTheme="majorHAnsi" w:hAnsiTheme="majorHAnsi" w:cstheme="majorHAnsi"/>
        </w:rPr>
        <w:t>That movement of electrons</w:t>
      </w:r>
      <w:r w:rsidRPr="00EC64A8">
        <w:rPr>
          <w:rStyle w:val="StyleUnderline"/>
          <w:rFonts w:asciiTheme="majorHAnsi" w:hAnsiTheme="majorHAnsi" w:cstheme="majorHAnsi"/>
        </w:rPr>
        <w:t xml:space="preserve"> </w:t>
      </w:r>
      <w:r w:rsidRPr="00472393">
        <w:rPr>
          <w:rStyle w:val="StyleUnderline"/>
          <w:rFonts w:asciiTheme="majorHAnsi" w:hAnsiTheme="majorHAnsi" w:cstheme="majorHAnsi"/>
          <w:highlight w:val="cyan"/>
        </w:rPr>
        <w:t>creates a pulse of electromagnetic radiation</w:t>
      </w:r>
      <w:r w:rsidRPr="00EC64A8">
        <w:rPr>
          <w:rFonts w:asciiTheme="majorHAnsi" w:hAnsiTheme="majorHAnsi" w:cstheme="majorHAnsi"/>
        </w:rPr>
        <w:t>, which Close says could be the culprit for some of that electrical damage to satellites. The study is in the journal Physics of Plasmas. [Alex C. Fletcher and Sigrid Close, </w:t>
      </w:r>
      <w:hyperlink r:id="rId24" w:history="1">
        <w:r w:rsidRPr="00EC64A8">
          <w:rPr>
            <w:rStyle w:val="Hyperlink"/>
            <w:rFonts w:asciiTheme="majorHAnsi" w:hAnsiTheme="majorHAnsi" w:cstheme="majorHAnsi"/>
          </w:rPr>
          <w:t>Particle-in-cell simulations of an RF emission mechanism associated with hypervelocity impact plasmas</w:t>
        </w:r>
      </w:hyperlink>
      <w:r w:rsidRPr="00EC64A8">
        <w:rPr>
          <w:rFonts w:asciiTheme="majorHAnsi" w:hAnsiTheme="majorHAnsi" w:cstheme="majorHAnsi"/>
        </w:rPr>
        <w:t>]</w:t>
      </w:r>
    </w:p>
    <w:p w14:paraId="3CA85F77" w14:textId="77777777" w:rsidR="00CB36F5" w:rsidRPr="00EC64A8" w:rsidRDefault="00CB36F5" w:rsidP="00CB36F5">
      <w:pPr>
        <w:rPr>
          <w:rFonts w:asciiTheme="majorHAnsi" w:hAnsiTheme="majorHAnsi" w:cstheme="majorHAnsi"/>
          <w:sz w:val="16"/>
        </w:rPr>
      </w:pPr>
    </w:p>
    <w:p w14:paraId="226338D1" w14:textId="77777777" w:rsidR="00CB36F5" w:rsidRPr="00EC64A8" w:rsidRDefault="00CB36F5" w:rsidP="00CB36F5">
      <w:pPr>
        <w:pStyle w:val="Heading3"/>
        <w:rPr>
          <w:rFonts w:asciiTheme="majorHAnsi" w:hAnsiTheme="majorHAnsi" w:cstheme="majorHAnsi"/>
        </w:rPr>
      </w:pPr>
      <w:r w:rsidRPr="00EC64A8">
        <w:rPr>
          <w:rFonts w:asciiTheme="majorHAnsi" w:hAnsiTheme="majorHAnsi" w:cstheme="majorHAnsi"/>
        </w:rPr>
        <w:lastRenderedPageBreak/>
        <w:t xml:space="preserve">1AC – </w:t>
      </w:r>
      <w:proofErr w:type="spellStart"/>
      <w:r w:rsidRPr="00EC64A8">
        <w:rPr>
          <w:rFonts w:asciiTheme="majorHAnsi" w:hAnsiTheme="majorHAnsi" w:cstheme="majorHAnsi"/>
        </w:rPr>
        <w:t>Multilat</w:t>
      </w:r>
      <w:proofErr w:type="spellEnd"/>
    </w:p>
    <w:p w14:paraId="53876292" w14:textId="77777777" w:rsidR="00CB36F5" w:rsidRDefault="00CB36F5" w:rsidP="00CB36F5">
      <w:pPr>
        <w:pStyle w:val="Heading4"/>
        <w:rPr>
          <w:rFonts w:asciiTheme="majorHAnsi" w:hAnsiTheme="majorHAnsi" w:cstheme="majorHAnsi"/>
        </w:rPr>
      </w:pPr>
      <w:r w:rsidRPr="00EC64A8">
        <w:rPr>
          <w:rFonts w:asciiTheme="majorHAnsi" w:hAnsiTheme="majorHAnsi" w:cstheme="majorHAnsi"/>
        </w:rPr>
        <w:t xml:space="preserve">Advantage 2 is </w:t>
      </w:r>
      <w:proofErr w:type="spellStart"/>
      <w:r w:rsidRPr="00EC64A8">
        <w:rPr>
          <w:rFonts w:asciiTheme="majorHAnsi" w:hAnsiTheme="majorHAnsi" w:cstheme="majorHAnsi"/>
        </w:rPr>
        <w:t>Multilat</w:t>
      </w:r>
      <w:proofErr w:type="spellEnd"/>
      <w:r w:rsidRPr="00EC64A8">
        <w:rPr>
          <w:rFonts w:asciiTheme="majorHAnsi" w:hAnsiTheme="majorHAnsi" w:cstheme="majorHAnsi"/>
        </w:rPr>
        <w:t xml:space="preserve"> –</w:t>
      </w:r>
    </w:p>
    <w:p w14:paraId="0BDD612B" w14:textId="77777777" w:rsidR="00CB36F5" w:rsidRDefault="00CB36F5" w:rsidP="00CB36F5">
      <w:pPr>
        <w:pStyle w:val="Heading4"/>
        <w:rPr>
          <w:rFonts w:asciiTheme="majorHAnsi" w:hAnsiTheme="majorHAnsi" w:cstheme="majorHAnsi"/>
        </w:rPr>
      </w:pPr>
      <w:r w:rsidRPr="00EC64A8">
        <w:rPr>
          <w:rFonts w:asciiTheme="majorHAnsi" w:hAnsiTheme="majorHAnsi" w:cstheme="majorHAnsi"/>
        </w:rPr>
        <w:t>Cooperation is declining now---</w:t>
      </w:r>
      <w:r>
        <w:rPr>
          <w:rFonts w:asciiTheme="majorHAnsi" w:hAnsiTheme="majorHAnsi" w:cstheme="majorHAnsi"/>
        </w:rPr>
        <w:t>clarifying national policy solves---key to stop</w:t>
      </w:r>
      <w:r w:rsidRPr="00EC64A8">
        <w:rPr>
          <w:rFonts w:asciiTheme="majorHAnsi" w:hAnsiTheme="majorHAnsi" w:cstheme="majorHAnsi"/>
        </w:rPr>
        <w:t xml:space="preserve"> space arms racing, </w:t>
      </w:r>
      <w:r>
        <w:rPr>
          <w:rFonts w:asciiTheme="majorHAnsi" w:hAnsiTheme="majorHAnsi" w:cstheme="majorHAnsi"/>
        </w:rPr>
        <w:t xml:space="preserve">solves </w:t>
      </w:r>
      <w:r w:rsidRPr="00EC64A8">
        <w:rPr>
          <w:rFonts w:asciiTheme="majorHAnsi" w:hAnsiTheme="majorHAnsi" w:cstheme="majorHAnsi"/>
        </w:rPr>
        <w:t>climate change and</w:t>
      </w:r>
      <w:r>
        <w:rPr>
          <w:rFonts w:asciiTheme="majorHAnsi" w:hAnsiTheme="majorHAnsi" w:cstheme="majorHAnsi"/>
        </w:rPr>
        <w:t xml:space="preserve"> natural disasters</w:t>
      </w:r>
      <w:r w:rsidRPr="00EC64A8">
        <w:rPr>
          <w:rFonts w:asciiTheme="majorHAnsi" w:hAnsiTheme="majorHAnsi" w:cstheme="majorHAnsi"/>
        </w:rPr>
        <w:t xml:space="preserve"> [0:38]</w:t>
      </w:r>
    </w:p>
    <w:p w14:paraId="46E57833" w14:textId="77777777" w:rsidR="00CB36F5" w:rsidRPr="007D533C" w:rsidRDefault="00CB36F5" w:rsidP="00CB36F5">
      <w:r>
        <w:tab/>
        <w:t>--- We emphasized all the important internal links and things.</w:t>
      </w:r>
    </w:p>
    <w:p w14:paraId="6C41249A" w14:textId="77777777" w:rsidR="00CB36F5" w:rsidRPr="00EC64A8" w:rsidRDefault="00CB36F5" w:rsidP="00CB36F5">
      <w:pPr>
        <w:rPr>
          <w:rFonts w:asciiTheme="majorHAnsi" w:hAnsiTheme="majorHAnsi" w:cstheme="majorHAnsi"/>
        </w:rPr>
      </w:pPr>
      <w:proofErr w:type="spellStart"/>
      <w:r w:rsidRPr="00EC64A8">
        <w:rPr>
          <w:rStyle w:val="Style13ptBold"/>
          <w:rFonts w:asciiTheme="majorHAnsi" w:hAnsiTheme="majorHAnsi" w:cstheme="majorHAnsi"/>
        </w:rPr>
        <w:t>Wemer</w:t>
      </w:r>
      <w:proofErr w:type="spellEnd"/>
      <w:r w:rsidRPr="00EC64A8">
        <w:rPr>
          <w:rStyle w:val="Style13ptBold"/>
          <w:rFonts w:asciiTheme="majorHAnsi" w:hAnsiTheme="majorHAnsi" w:cstheme="majorHAnsi"/>
        </w:rPr>
        <w:t xml:space="preserve"> 18</w:t>
      </w:r>
      <w:r w:rsidRPr="00EC64A8">
        <w:rPr>
          <w:rFonts w:asciiTheme="majorHAnsi" w:hAnsiTheme="majorHAnsi" w:cstheme="majorHAnsi"/>
        </w:rPr>
        <w:t xml:space="preserve"> (David A. </w:t>
      </w:r>
      <w:proofErr w:type="spellStart"/>
      <w:r w:rsidRPr="00EC64A8">
        <w:rPr>
          <w:rFonts w:asciiTheme="majorHAnsi" w:hAnsiTheme="majorHAnsi" w:cstheme="majorHAnsi"/>
        </w:rPr>
        <w:t>Wemer</w:t>
      </w:r>
      <w:proofErr w:type="spellEnd"/>
      <w:r w:rsidRPr="00EC64A8">
        <w:rPr>
          <w:rFonts w:asciiTheme="majorHAnsi" w:hAnsiTheme="majorHAnsi" w:cstheme="majorHAnsi"/>
        </w:rPr>
        <w:t xml:space="preserve"> is the Director &amp; Managing Editor of the Fellowship Program at Young Professionals in Foreign Policy (YPFP). He formerly served as an Assistant Managing Editor, and the 2016 Europe Fellow, of the Fellowship Program. “Can International Cooperation in Space Survive Geopolitical Competition on Earth?” 11/20/18. </w:t>
      </w:r>
      <w:hyperlink r:id="rId25" w:history="1">
        <w:r w:rsidRPr="00EC64A8">
          <w:rPr>
            <w:rStyle w:val="Hyperlink"/>
            <w:rFonts w:asciiTheme="majorHAnsi" w:hAnsiTheme="majorHAnsi" w:cstheme="majorHAnsi"/>
          </w:rPr>
          <w:t>https://www.atlanticcouncil.org/blogs/new-atlanticist/can-international-cooperation-in-space-survive-geopolitical-competition-on-earth</w:t>
        </w:r>
      </w:hyperlink>
      <w:r w:rsidRPr="00EC64A8">
        <w:rPr>
          <w:rFonts w:asciiTheme="majorHAnsi" w:hAnsiTheme="majorHAnsi" w:cstheme="majorHAnsi"/>
        </w:rPr>
        <w:t>)</w:t>
      </w:r>
    </w:p>
    <w:p w14:paraId="1A260D40" w14:textId="77777777" w:rsidR="00CB36F5" w:rsidRPr="00EC64A8" w:rsidRDefault="00CB36F5" w:rsidP="00CB36F5">
      <w:pPr>
        <w:rPr>
          <w:rStyle w:val="StyleUnderline"/>
          <w:rFonts w:asciiTheme="majorHAnsi" w:hAnsiTheme="majorHAnsi" w:cstheme="majorHAnsi"/>
        </w:rPr>
      </w:pPr>
      <w:r w:rsidRPr="00EC64A8">
        <w:rPr>
          <w:rFonts w:asciiTheme="majorHAnsi" w:hAnsiTheme="majorHAnsi" w:cstheme="majorHAnsi"/>
          <w:sz w:val="16"/>
        </w:rPr>
        <w:t xml:space="preserve">One hundred and eighteen seconds after launching from southern Kazakhstan, Nick Hague found himself plunging toward Earth instead of heading for the stars. On October 11, the NASA astronaut was jettisoned from his shuttle, along with his Russian crewmate Aleksey </w:t>
      </w:r>
      <w:proofErr w:type="spellStart"/>
      <w:r w:rsidRPr="00EC64A8">
        <w:rPr>
          <w:rFonts w:asciiTheme="majorHAnsi" w:hAnsiTheme="majorHAnsi" w:cstheme="majorHAnsi"/>
          <w:sz w:val="16"/>
        </w:rPr>
        <w:t>Ovchinin</w:t>
      </w:r>
      <w:proofErr w:type="spellEnd"/>
      <w:r w:rsidRPr="00EC64A8">
        <w:rPr>
          <w:rFonts w:asciiTheme="majorHAnsi" w:hAnsiTheme="majorHAnsi" w:cstheme="majorHAnsi"/>
          <w:sz w:val="16"/>
        </w:rPr>
        <w:t xml:space="preserve">, after one of the side boosters on their Soyuz rocket crashed into their second-stage boosters, rather than detaching from the system. Both astronauts safely returned to Earth, a welcome relief given the tragically long list of launch accidents. Hague and </w:t>
      </w:r>
      <w:proofErr w:type="spellStart"/>
      <w:r w:rsidRPr="00EC64A8">
        <w:rPr>
          <w:rFonts w:asciiTheme="majorHAnsi" w:hAnsiTheme="majorHAnsi" w:cstheme="majorHAnsi"/>
          <w:sz w:val="16"/>
        </w:rPr>
        <w:t>Ovchinin’s</w:t>
      </w:r>
      <w:proofErr w:type="spellEnd"/>
      <w:r w:rsidRPr="00EC64A8">
        <w:rPr>
          <w:rFonts w:asciiTheme="majorHAnsi" w:hAnsiTheme="majorHAnsi" w:cstheme="majorHAnsi"/>
          <w:sz w:val="16"/>
        </w:rPr>
        <w:t xml:space="preserve"> mission </w:t>
      </w:r>
      <w:proofErr w:type="gramStart"/>
      <w:r w:rsidRPr="00EC64A8">
        <w:rPr>
          <w:rFonts w:asciiTheme="majorHAnsi" w:hAnsiTheme="majorHAnsi" w:cstheme="majorHAnsi"/>
          <w:sz w:val="16"/>
        </w:rPr>
        <w:t>was</w:t>
      </w:r>
      <w:proofErr w:type="gramEnd"/>
      <w:r w:rsidRPr="00EC64A8">
        <w:rPr>
          <w:rFonts w:asciiTheme="majorHAnsi" w:hAnsiTheme="majorHAnsi" w:cstheme="majorHAnsi"/>
          <w:sz w:val="16"/>
        </w:rPr>
        <w:t xml:space="preserve"> already something of an anomaly in 2018. At a time when Russia and the United States spend most of their time preparing for conflict, space remains one of the few areas where both countries cooperate extensively. The two astronauts were headed to the International Space Station (ISS), an experiment in international cooperation launched twenty years ago on November 20, 1998, which has housed astronauts from more than ten countries. </w:t>
      </w:r>
      <w:r w:rsidRPr="00EC64A8">
        <w:rPr>
          <w:rStyle w:val="StyleUnderline"/>
          <w:rFonts w:asciiTheme="majorHAnsi" w:hAnsiTheme="majorHAnsi" w:cstheme="majorHAnsi"/>
        </w:rPr>
        <w:t xml:space="preserve">Ever since the end of the NASA Space Shuttle program in 2011, </w:t>
      </w:r>
      <w:r w:rsidRPr="00472393">
        <w:rPr>
          <w:rStyle w:val="StyleUnderline"/>
          <w:rFonts w:asciiTheme="majorHAnsi" w:hAnsiTheme="majorHAnsi" w:cstheme="majorHAnsi"/>
          <w:highlight w:val="cyan"/>
        </w:rPr>
        <w:t>US</w:t>
      </w:r>
      <w:r w:rsidRPr="00EC64A8">
        <w:rPr>
          <w:rStyle w:val="StyleUnderline"/>
          <w:rFonts w:asciiTheme="majorHAnsi" w:hAnsiTheme="majorHAnsi" w:cstheme="majorHAnsi"/>
        </w:rPr>
        <w:t xml:space="preserve"> astronauts have </w:t>
      </w:r>
      <w:r w:rsidRPr="00472393">
        <w:rPr>
          <w:rStyle w:val="StyleUnderline"/>
          <w:rFonts w:asciiTheme="majorHAnsi" w:hAnsiTheme="majorHAnsi" w:cstheme="majorHAnsi"/>
          <w:highlight w:val="cyan"/>
        </w:rPr>
        <w:t>relie</w:t>
      </w:r>
      <w:r w:rsidRPr="00EC64A8">
        <w:rPr>
          <w:rStyle w:val="StyleUnderline"/>
          <w:rFonts w:asciiTheme="majorHAnsi" w:hAnsiTheme="majorHAnsi" w:cstheme="majorHAnsi"/>
        </w:rPr>
        <w:t xml:space="preserve">d </w:t>
      </w:r>
      <w:r w:rsidRPr="00472393">
        <w:rPr>
          <w:rStyle w:val="StyleUnderline"/>
          <w:rFonts w:asciiTheme="majorHAnsi" w:hAnsiTheme="majorHAnsi" w:cstheme="majorHAnsi"/>
          <w:highlight w:val="cyan"/>
        </w:rPr>
        <w:t>on Russia</w:t>
      </w:r>
      <w:r w:rsidRPr="00EC64A8">
        <w:rPr>
          <w:rStyle w:val="StyleUnderline"/>
          <w:rFonts w:asciiTheme="majorHAnsi" w:hAnsiTheme="majorHAnsi" w:cstheme="majorHAnsi"/>
        </w:rPr>
        <w:t xml:space="preserve">n Soyuz rockets </w:t>
      </w:r>
      <w:r w:rsidRPr="00472393">
        <w:rPr>
          <w:rStyle w:val="StyleUnderline"/>
          <w:rFonts w:asciiTheme="majorHAnsi" w:hAnsiTheme="majorHAnsi" w:cstheme="majorHAnsi"/>
          <w:highlight w:val="cyan"/>
        </w:rPr>
        <w:t>to get</w:t>
      </w:r>
      <w:r w:rsidRPr="00EC64A8">
        <w:rPr>
          <w:rStyle w:val="StyleUnderline"/>
          <w:rFonts w:asciiTheme="majorHAnsi" w:hAnsiTheme="majorHAnsi" w:cstheme="majorHAnsi"/>
        </w:rPr>
        <w:t xml:space="preserve"> them </w:t>
      </w:r>
      <w:r w:rsidRPr="00472393">
        <w:rPr>
          <w:rStyle w:val="StyleUnderline"/>
          <w:rFonts w:asciiTheme="majorHAnsi" w:hAnsiTheme="majorHAnsi" w:cstheme="majorHAnsi"/>
          <w:highlight w:val="cyan"/>
        </w:rPr>
        <w:t>to the ISS,</w:t>
      </w:r>
      <w:r w:rsidRPr="00EC64A8">
        <w:rPr>
          <w:rStyle w:val="StyleUnderline"/>
          <w:rFonts w:asciiTheme="majorHAnsi" w:hAnsiTheme="majorHAnsi" w:cstheme="majorHAnsi"/>
        </w:rPr>
        <w:t xml:space="preserve"> a startling dependence given the tension between both countries.</w:t>
      </w:r>
      <w:r w:rsidRPr="00EC64A8">
        <w:rPr>
          <w:rFonts w:asciiTheme="majorHAnsi" w:hAnsiTheme="majorHAnsi" w:cstheme="majorHAnsi"/>
          <w:sz w:val="16"/>
        </w:rPr>
        <w:t xml:space="preserve"> NASA never envisioned this arrangement to be anything more than temporary as it hopes to send future US astronauts on US private launch systems as soon as sometime next year. </w:t>
      </w:r>
      <w:r w:rsidRPr="00EC64A8">
        <w:rPr>
          <w:rStyle w:val="StyleUnderline"/>
          <w:rFonts w:asciiTheme="majorHAnsi" w:hAnsiTheme="majorHAnsi" w:cstheme="majorHAnsi"/>
        </w:rPr>
        <w:t xml:space="preserve">The problem with the October 11 launch came just a month after astronauts on the ISS had to plug a small hole in a Soyuz return vehicle docked at the station with “rags and other trash.” Signaling </w:t>
      </w:r>
      <w:r w:rsidRPr="00472393">
        <w:rPr>
          <w:rStyle w:val="StyleUnderline"/>
          <w:rFonts w:asciiTheme="majorHAnsi" w:hAnsiTheme="majorHAnsi" w:cstheme="majorHAnsi"/>
          <w:highlight w:val="cyan"/>
        </w:rPr>
        <w:t>growing discord in the relationship</w:t>
      </w:r>
      <w:r w:rsidRPr="00EC64A8">
        <w:rPr>
          <w:rStyle w:val="StyleUnderline"/>
          <w:rFonts w:asciiTheme="majorHAnsi" w:hAnsiTheme="majorHAnsi" w:cstheme="majorHAnsi"/>
        </w:rPr>
        <w:t>, Dmitry Rogozin</w:t>
      </w:r>
      <w:r w:rsidRPr="00EC64A8">
        <w:rPr>
          <w:rFonts w:asciiTheme="majorHAnsi" w:hAnsiTheme="majorHAnsi" w:cstheme="majorHAnsi"/>
          <w:sz w:val="16"/>
        </w:rPr>
        <w:t xml:space="preserve">, the head of </w:t>
      </w:r>
      <w:proofErr w:type="spellStart"/>
      <w:r w:rsidRPr="00EC64A8">
        <w:rPr>
          <w:rFonts w:asciiTheme="majorHAnsi" w:hAnsiTheme="majorHAnsi" w:cstheme="majorHAnsi"/>
          <w:sz w:val="16"/>
        </w:rPr>
        <w:t>Roscosmos</w:t>
      </w:r>
      <w:proofErr w:type="spellEnd"/>
      <w:r w:rsidRPr="00EC64A8">
        <w:rPr>
          <w:rFonts w:asciiTheme="majorHAnsi" w:hAnsiTheme="majorHAnsi" w:cstheme="majorHAnsi"/>
          <w:sz w:val="16"/>
        </w:rPr>
        <w:t xml:space="preserve">, the state corporation responsible for </w:t>
      </w:r>
      <w:r w:rsidRPr="00472393">
        <w:rPr>
          <w:rStyle w:val="StyleUnderline"/>
          <w:rFonts w:asciiTheme="majorHAnsi" w:hAnsiTheme="majorHAnsi" w:cstheme="majorHAnsi"/>
          <w:highlight w:val="cyan"/>
        </w:rPr>
        <w:t>Russia’s</w:t>
      </w:r>
      <w:r w:rsidRPr="00EC64A8">
        <w:rPr>
          <w:rFonts w:asciiTheme="majorHAnsi" w:hAnsiTheme="majorHAnsi" w:cstheme="majorHAnsi"/>
          <w:sz w:val="16"/>
        </w:rPr>
        <w:t xml:space="preserve"> space flight and cosmonautics </w:t>
      </w:r>
      <w:r w:rsidRPr="00472393">
        <w:rPr>
          <w:rStyle w:val="StyleUnderline"/>
          <w:rFonts w:asciiTheme="majorHAnsi" w:hAnsiTheme="majorHAnsi" w:cstheme="majorHAnsi"/>
          <w:highlight w:val="cyan"/>
        </w:rPr>
        <w:t>program, shifted</w:t>
      </w:r>
      <w:r w:rsidRPr="00EC64A8">
        <w:rPr>
          <w:rStyle w:val="StyleUnderline"/>
          <w:rFonts w:asciiTheme="majorHAnsi" w:hAnsiTheme="majorHAnsi" w:cstheme="majorHAnsi"/>
        </w:rPr>
        <w:t xml:space="preserve"> </w:t>
      </w:r>
      <w:r w:rsidRPr="00472393">
        <w:rPr>
          <w:rStyle w:val="StyleUnderline"/>
          <w:rFonts w:asciiTheme="majorHAnsi" w:hAnsiTheme="majorHAnsi" w:cstheme="majorHAnsi"/>
          <w:highlight w:val="cyan"/>
        </w:rPr>
        <w:t>blame</w:t>
      </w:r>
      <w:r w:rsidRPr="00EC64A8">
        <w:rPr>
          <w:rStyle w:val="StyleUnderline"/>
          <w:rFonts w:asciiTheme="majorHAnsi" w:hAnsiTheme="majorHAnsi" w:cstheme="majorHAnsi"/>
        </w:rPr>
        <w:t xml:space="preserve"> for the incident from potential assembly flaws on the Russian-made Soyuz craft to outrageous claims of sabotage by an ISS crewmember</w:t>
      </w:r>
      <w:r w:rsidRPr="00EC64A8">
        <w:rPr>
          <w:rFonts w:asciiTheme="majorHAnsi" w:hAnsiTheme="majorHAnsi" w:cstheme="majorHAnsi"/>
          <w:sz w:val="16"/>
        </w:rPr>
        <w:t xml:space="preserve"> (</w:t>
      </w:r>
      <w:proofErr w:type="spellStart"/>
      <w:r w:rsidRPr="00EC64A8">
        <w:rPr>
          <w:rFonts w:asciiTheme="majorHAnsi" w:hAnsiTheme="majorHAnsi" w:cstheme="majorHAnsi"/>
          <w:sz w:val="16"/>
        </w:rPr>
        <w:t>Roscosmos</w:t>
      </w:r>
      <w:proofErr w:type="spellEnd"/>
      <w:r w:rsidRPr="00EC64A8">
        <w:rPr>
          <w:rFonts w:asciiTheme="majorHAnsi" w:hAnsiTheme="majorHAnsi" w:cstheme="majorHAnsi"/>
          <w:sz w:val="16"/>
        </w:rPr>
        <w:t xml:space="preserve"> and NASA now stress that no ISS crewmembers are being charged with any wrongdoing). NASA Administrator Jim </w:t>
      </w:r>
      <w:proofErr w:type="spellStart"/>
      <w:r w:rsidRPr="00EC64A8">
        <w:rPr>
          <w:rFonts w:asciiTheme="majorHAnsi" w:hAnsiTheme="majorHAnsi" w:cstheme="majorHAnsi"/>
          <w:sz w:val="16"/>
        </w:rPr>
        <w:t>Bridenstine</w:t>
      </w:r>
      <w:proofErr w:type="spellEnd"/>
      <w:r w:rsidRPr="00EC64A8">
        <w:rPr>
          <w:rFonts w:asciiTheme="majorHAnsi" w:hAnsiTheme="majorHAnsi" w:cstheme="majorHAnsi"/>
          <w:sz w:val="16"/>
        </w:rPr>
        <w:t xml:space="preserve"> has been quick to dismiss suggestions that NASA has doubts about </w:t>
      </w:r>
      <w:proofErr w:type="spellStart"/>
      <w:r w:rsidRPr="00EC64A8">
        <w:rPr>
          <w:rFonts w:asciiTheme="majorHAnsi" w:hAnsiTheme="majorHAnsi" w:cstheme="majorHAnsi"/>
          <w:sz w:val="16"/>
        </w:rPr>
        <w:t>Roscosmos</w:t>
      </w:r>
      <w:proofErr w:type="spellEnd"/>
      <w:r w:rsidRPr="00EC64A8">
        <w:rPr>
          <w:rFonts w:asciiTheme="majorHAnsi" w:hAnsiTheme="majorHAnsi" w:cstheme="majorHAnsi"/>
          <w:sz w:val="16"/>
        </w:rPr>
        <w:t xml:space="preserve">’ capabilities, but </w:t>
      </w:r>
      <w:r w:rsidRPr="00472393">
        <w:rPr>
          <w:rStyle w:val="StyleUnderline"/>
          <w:rFonts w:asciiTheme="majorHAnsi" w:hAnsiTheme="majorHAnsi" w:cstheme="majorHAnsi"/>
          <w:highlight w:val="cyan"/>
        </w:rPr>
        <w:t xml:space="preserve">US-Russian </w:t>
      </w:r>
      <w:r w:rsidRPr="007D533C">
        <w:rPr>
          <w:rStyle w:val="Emphasis"/>
          <w:highlight w:val="cyan"/>
        </w:rPr>
        <w:t>space relations</w:t>
      </w:r>
      <w:r w:rsidRPr="00EC64A8">
        <w:rPr>
          <w:rStyle w:val="StyleUnderline"/>
          <w:rFonts w:asciiTheme="majorHAnsi" w:hAnsiTheme="majorHAnsi" w:cstheme="majorHAnsi"/>
        </w:rPr>
        <w:t xml:space="preserve">, once the </w:t>
      </w:r>
      <w:r w:rsidRPr="00472393">
        <w:rPr>
          <w:rStyle w:val="StyleUnderline"/>
          <w:rFonts w:asciiTheme="majorHAnsi" w:hAnsiTheme="majorHAnsi" w:cstheme="majorHAnsi"/>
          <w:highlight w:val="cyan"/>
        </w:rPr>
        <w:t>bedrock of</w:t>
      </w:r>
      <w:r w:rsidRPr="00EC64A8">
        <w:rPr>
          <w:rStyle w:val="StyleUnderline"/>
          <w:rFonts w:asciiTheme="majorHAnsi" w:hAnsiTheme="majorHAnsi" w:cstheme="majorHAnsi"/>
        </w:rPr>
        <w:t xml:space="preserve"> international </w:t>
      </w:r>
      <w:r w:rsidRPr="00472393">
        <w:rPr>
          <w:rStyle w:val="StyleUnderline"/>
          <w:rFonts w:asciiTheme="majorHAnsi" w:hAnsiTheme="majorHAnsi" w:cstheme="majorHAnsi"/>
          <w:highlight w:val="cyan"/>
        </w:rPr>
        <w:t>space cooperation</w:t>
      </w:r>
      <w:r w:rsidRPr="00EC64A8">
        <w:rPr>
          <w:rStyle w:val="StyleUnderline"/>
          <w:rFonts w:asciiTheme="majorHAnsi" w:hAnsiTheme="majorHAnsi" w:cstheme="majorHAnsi"/>
        </w:rPr>
        <w:t xml:space="preserve">, have clearly </w:t>
      </w:r>
      <w:r w:rsidRPr="00472393">
        <w:rPr>
          <w:rStyle w:val="StyleUnderline"/>
          <w:rFonts w:asciiTheme="majorHAnsi" w:hAnsiTheme="majorHAnsi" w:cstheme="majorHAnsi"/>
          <w:highlight w:val="cyan"/>
        </w:rPr>
        <w:t xml:space="preserve">hit </w:t>
      </w:r>
      <w:r w:rsidRPr="007D533C">
        <w:rPr>
          <w:rStyle w:val="Emphasis"/>
          <w:highlight w:val="cyan"/>
        </w:rPr>
        <w:t>bumps in the road</w:t>
      </w:r>
      <w:r w:rsidRPr="00EC64A8">
        <w:rPr>
          <w:rStyle w:val="StyleUnderline"/>
          <w:rFonts w:asciiTheme="majorHAnsi" w:hAnsiTheme="majorHAnsi" w:cstheme="majorHAnsi"/>
        </w:rPr>
        <w:t xml:space="preserve">. The problems with the Russian Soyuz launcher come at a time when international cooperation on the final frontier appears to be in retreat. </w:t>
      </w:r>
      <w:r w:rsidRPr="00472393">
        <w:rPr>
          <w:rStyle w:val="StyleUnderline"/>
          <w:rFonts w:asciiTheme="majorHAnsi" w:hAnsiTheme="majorHAnsi" w:cstheme="majorHAnsi"/>
          <w:highlight w:val="cyan"/>
        </w:rPr>
        <w:t>Space has been a cornerstone of US-Russian cooperation</w:t>
      </w:r>
      <w:r w:rsidRPr="00EC64A8">
        <w:rPr>
          <w:rStyle w:val="StyleUnderline"/>
          <w:rFonts w:asciiTheme="majorHAnsi" w:hAnsiTheme="majorHAnsi" w:cstheme="majorHAnsi"/>
        </w:rPr>
        <w:t xml:space="preserve"> since the last days of the Cold War, but it </w:t>
      </w:r>
      <w:r w:rsidRPr="00472393">
        <w:rPr>
          <w:rStyle w:val="StyleUnderline"/>
          <w:rFonts w:asciiTheme="majorHAnsi" w:hAnsiTheme="majorHAnsi" w:cstheme="majorHAnsi"/>
          <w:highlight w:val="cyan"/>
        </w:rPr>
        <w:t>may not</w:t>
      </w:r>
      <w:r w:rsidRPr="00EC64A8">
        <w:rPr>
          <w:rStyle w:val="StyleUnderline"/>
          <w:rFonts w:asciiTheme="majorHAnsi" w:hAnsiTheme="majorHAnsi" w:cstheme="majorHAnsi"/>
        </w:rPr>
        <w:t xml:space="preserve"> be able to weather </w:t>
      </w:r>
      <w:r w:rsidRPr="00472393">
        <w:rPr>
          <w:rStyle w:val="StyleUnderline"/>
          <w:rFonts w:asciiTheme="majorHAnsi" w:hAnsiTheme="majorHAnsi" w:cstheme="majorHAnsi"/>
          <w:highlight w:val="cyan"/>
        </w:rPr>
        <w:t>continue</w:t>
      </w:r>
      <w:r w:rsidRPr="00EC64A8">
        <w:rPr>
          <w:rStyle w:val="StyleUnderline"/>
          <w:rFonts w:asciiTheme="majorHAnsi" w:hAnsiTheme="majorHAnsi" w:cstheme="majorHAnsi"/>
        </w:rPr>
        <w:t xml:space="preserve">d tension </w:t>
      </w:r>
      <w:r w:rsidRPr="00EC64A8">
        <w:rPr>
          <w:rFonts w:asciiTheme="majorHAnsi" w:hAnsiTheme="majorHAnsi" w:cstheme="majorHAnsi"/>
          <w:sz w:val="16"/>
        </w:rPr>
        <w:t xml:space="preserve">between Moscow and Washington, especially as NASA grows wary of Russian technical competence. </w:t>
      </w:r>
      <w:r w:rsidRPr="00EC64A8">
        <w:rPr>
          <w:rStyle w:val="StyleUnderline"/>
          <w:rFonts w:asciiTheme="majorHAnsi" w:hAnsiTheme="majorHAnsi" w:cstheme="majorHAnsi"/>
        </w:rPr>
        <w:t xml:space="preserve">The </w:t>
      </w:r>
      <w:r w:rsidRPr="00472393">
        <w:rPr>
          <w:rStyle w:val="StyleUnderline"/>
          <w:rFonts w:asciiTheme="majorHAnsi" w:hAnsiTheme="majorHAnsi" w:cstheme="majorHAnsi"/>
          <w:highlight w:val="cyan"/>
        </w:rPr>
        <w:t>U</w:t>
      </w:r>
      <w:r w:rsidRPr="00EC64A8">
        <w:rPr>
          <w:rStyle w:val="StyleUnderline"/>
          <w:rFonts w:asciiTheme="majorHAnsi" w:hAnsiTheme="majorHAnsi" w:cstheme="majorHAnsi"/>
        </w:rPr>
        <w:t xml:space="preserve">nited </w:t>
      </w:r>
      <w:r w:rsidRPr="00472393">
        <w:rPr>
          <w:rStyle w:val="StyleUnderline"/>
          <w:rFonts w:asciiTheme="majorHAnsi" w:hAnsiTheme="majorHAnsi" w:cstheme="majorHAnsi"/>
          <w:highlight w:val="cyan"/>
        </w:rPr>
        <w:t>S</w:t>
      </w:r>
      <w:r w:rsidRPr="00EC64A8">
        <w:rPr>
          <w:rStyle w:val="StyleUnderline"/>
          <w:rFonts w:asciiTheme="majorHAnsi" w:hAnsiTheme="majorHAnsi" w:cstheme="majorHAnsi"/>
        </w:rPr>
        <w:t xml:space="preserve">tates has also </w:t>
      </w:r>
      <w:r w:rsidRPr="00472393">
        <w:rPr>
          <w:rStyle w:val="StyleUnderline"/>
          <w:rFonts w:asciiTheme="majorHAnsi" w:hAnsiTheme="majorHAnsi" w:cstheme="majorHAnsi"/>
          <w:highlight w:val="cyan"/>
        </w:rPr>
        <w:t>shown</w:t>
      </w:r>
      <w:r w:rsidRPr="00EC64A8">
        <w:rPr>
          <w:rStyle w:val="StyleUnderline"/>
          <w:rFonts w:asciiTheme="majorHAnsi" w:hAnsiTheme="majorHAnsi" w:cstheme="majorHAnsi"/>
        </w:rPr>
        <w:t xml:space="preserve"> the </w:t>
      </w:r>
      <w:r w:rsidRPr="00472393">
        <w:rPr>
          <w:rStyle w:val="StyleUnderline"/>
          <w:rFonts w:asciiTheme="majorHAnsi" w:hAnsiTheme="majorHAnsi" w:cstheme="majorHAnsi"/>
          <w:highlight w:val="cyan"/>
        </w:rPr>
        <w:t>cold shoulder to</w:t>
      </w:r>
      <w:r w:rsidRPr="00EC64A8">
        <w:rPr>
          <w:rStyle w:val="StyleUnderline"/>
          <w:rFonts w:asciiTheme="majorHAnsi" w:hAnsiTheme="majorHAnsi" w:cstheme="majorHAnsi"/>
        </w:rPr>
        <w:t xml:space="preserve"> the new kid in town: </w:t>
      </w:r>
      <w:r w:rsidRPr="00472393">
        <w:rPr>
          <w:rStyle w:val="StyleUnderline"/>
          <w:rFonts w:asciiTheme="majorHAnsi" w:hAnsiTheme="majorHAnsi" w:cstheme="majorHAnsi"/>
          <w:highlight w:val="cyan"/>
        </w:rPr>
        <w:t>China</w:t>
      </w:r>
      <w:r w:rsidRPr="00EC64A8">
        <w:rPr>
          <w:rStyle w:val="StyleUnderline"/>
          <w:rFonts w:asciiTheme="majorHAnsi" w:hAnsiTheme="majorHAnsi" w:cstheme="majorHAnsi"/>
        </w:rPr>
        <w:t>. Since the mid-1990s, NASA has been required to seek congressional approval before undertaking any cooperation or contact with Chinese government officials. This rule has effectively limited NASA’s contact with the fastest-growing space power to discussions on civilian aerospace and earth scienc</w:t>
      </w:r>
      <w:r w:rsidRPr="00EC64A8">
        <w:rPr>
          <w:rFonts w:asciiTheme="majorHAnsi" w:hAnsiTheme="majorHAnsi" w:cstheme="majorHAnsi"/>
          <w:sz w:val="16"/>
        </w:rPr>
        <w:t xml:space="preserve">e. While NASA continues to push for greater contact, the Trump administration’s growing displeasure with Beijing—along with very real concerns about intellectual property theft—makes it unlikely that Washington will warm to the idea of extensive cooperation with Beijing in space anytime soon. At the same time, </w:t>
      </w:r>
      <w:r w:rsidRPr="00472393">
        <w:rPr>
          <w:rStyle w:val="StyleUnderline"/>
          <w:rFonts w:asciiTheme="majorHAnsi" w:hAnsiTheme="majorHAnsi" w:cstheme="majorHAnsi"/>
          <w:highlight w:val="cyan"/>
        </w:rPr>
        <w:t>space</w:t>
      </w:r>
      <w:r w:rsidRPr="00EC64A8">
        <w:rPr>
          <w:rStyle w:val="StyleUnderline"/>
          <w:rFonts w:asciiTheme="majorHAnsi" w:hAnsiTheme="majorHAnsi" w:cstheme="majorHAnsi"/>
        </w:rPr>
        <w:t xml:space="preserve"> has dramatically </w:t>
      </w:r>
      <w:r w:rsidRPr="00472393">
        <w:rPr>
          <w:rStyle w:val="StyleUnderline"/>
          <w:rFonts w:asciiTheme="majorHAnsi" w:hAnsiTheme="majorHAnsi" w:cstheme="majorHAnsi"/>
          <w:highlight w:val="cyan"/>
        </w:rPr>
        <w:t>shifted from</w:t>
      </w:r>
      <w:r w:rsidRPr="00EC64A8">
        <w:rPr>
          <w:rStyle w:val="StyleUnderline"/>
          <w:rFonts w:asciiTheme="majorHAnsi" w:hAnsiTheme="majorHAnsi" w:cstheme="majorHAnsi"/>
        </w:rPr>
        <w:t xml:space="preserve"> a </w:t>
      </w:r>
      <w:r w:rsidRPr="007D533C">
        <w:rPr>
          <w:rStyle w:val="Emphasis"/>
          <w:highlight w:val="cyan"/>
        </w:rPr>
        <w:t>domain for science</w:t>
      </w:r>
      <w:r w:rsidRPr="00EC64A8">
        <w:rPr>
          <w:rStyle w:val="StyleUnderline"/>
          <w:rFonts w:asciiTheme="majorHAnsi" w:hAnsiTheme="majorHAnsi" w:cstheme="majorHAnsi"/>
        </w:rPr>
        <w:t xml:space="preserve"> and exploration </w:t>
      </w:r>
      <w:r w:rsidRPr="00472393">
        <w:rPr>
          <w:rStyle w:val="StyleUnderline"/>
          <w:rFonts w:asciiTheme="majorHAnsi" w:hAnsiTheme="majorHAnsi" w:cstheme="majorHAnsi"/>
          <w:highlight w:val="cyan"/>
        </w:rPr>
        <w:t>to a</w:t>
      </w:r>
      <w:r w:rsidRPr="00EC64A8">
        <w:rPr>
          <w:rStyle w:val="StyleUnderline"/>
          <w:rFonts w:asciiTheme="majorHAnsi" w:hAnsiTheme="majorHAnsi" w:cstheme="majorHAnsi"/>
        </w:rPr>
        <w:t xml:space="preserve"> vitally important </w:t>
      </w:r>
      <w:r w:rsidRPr="00472393">
        <w:rPr>
          <w:rStyle w:val="StyleUnderline"/>
          <w:rFonts w:asciiTheme="majorHAnsi" w:hAnsiTheme="majorHAnsi" w:cstheme="majorHAnsi"/>
          <w:highlight w:val="cyan"/>
        </w:rPr>
        <w:t>theater for</w:t>
      </w:r>
      <w:r w:rsidRPr="00EC64A8">
        <w:rPr>
          <w:rStyle w:val="StyleUnderline"/>
          <w:rFonts w:asciiTheme="majorHAnsi" w:hAnsiTheme="majorHAnsi" w:cstheme="majorHAnsi"/>
        </w:rPr>
        <w:t xml:space="preserve"> economic and </w:t>
      </w:r>
      <w:r w:rsidRPr="00472393">
        <w:rPr>
          <w:rStyle w:val="StyleUnderline"/>
          <w:rFonts w:asciiTheme="majorHAnsi" w:hAnsiTheme="majorHAnsi" w:cstheme="majorHAnsi"/>
          <w:highlight w:val="cyan"/>
        </w:rPr>
        <w:t>military expansion</w:t>
      </w:r>
      <w:r w:rsidRPr="00EC64A8">
        <w:rPr>
          <w:rFonts w:asciiTheme="majorHAnsi" w:hAnsiTheme="majorHAnsi" w:cstheme="majorHAnsi"/>
          <w:sz w:val="16"/>
        </w:rPr>
        <w:t xml:space="preserve">. Satellite orbits are now vital economic resources for countries around the world and US President Donald J. Trump’s stated desire for a new “Space Force” reflects a very real understanding amongst militaries that the final frontier is as much of a potential conflict zone as air, sea, or land. With an endorsement from the National Space Council, a new </w:t>
      </w:r>
      <w:r w:rsidRPr="00EC64A8">
        <w:rPr>
          <w:rFonts w:asciiTheme="majorHAnsi" w:hAnsiTheme="majorHAnsi" w:cstheme="majorHAnsi"/>
          <w:sz w:val="16"/>
        </w:rPr>
        <w:lastRenderedPageBreak/>
        <w:t xml:space="preserve">space-focused military branch looks imminent for the United States, which could further push Washington away from cooperating with other space partners, especially potential adversaries China and Russia. </w:t>
      </w:r>
      <w:r w:rsidRPr="00EC64A8">
        <w:rPr>
          <w:rStyle w:val="StyleUnderline"/>
          <w:rFonts w:asciiTheme="majorHAnsi" w:hAnsiTheme="majorHAnsi" w:cstheme="majorHAnsi"/>
        </w:rPr>
        <w:t>International cooperation has been the cornerstone of US forays into space since the early days of the Cold War. President Dwight D. Eisenhower specifically created NASA as a civilian agency in order to prevent the domination of space activities by the US military</w:t>
      </w:r>
      <w:r w:rsidRPr="00EC64A8">
        <w:rPr>
          <w:rFonts w:asciiTheme="majorHAnsi" w:hAnsiTheme="majorHAnsi" w:cstheme="majorHAnsi"/>
          <w:sz w:val="16"/>
        </w:rPr>
        <w:t xml:space="preserve">. </w:t>
      </w:r>
      <w:r w:rsidRPr="00472393">
        <w:rPr>
          <w:rStyle w:val="StyleUnderline"/>
          <w:rFonts w:asciiTheme="majorHAnsi" w:hAnsiTheme="majorHAnsi" w:cstheme="majorHAnsi"/>
          <w:highlight w:val="cyan"/>
        </w:rPr>
        <w:t>NASA has</w:t>
      </w:r>
      <w:r w:rsidRPr="00EC64A8">
        <w:rPr>
          <w:rStyle w:val="StyleUnderline"/>
          <w:rFonts w:asciiTheme="majorHAnsi" w:hAnsiTheme="majorHAnsi" w:cstheme="majorHAnsi"/>
        </w:rPr>
        <w:t xml:space="preserve"> nearly </w:t>
      </w:r>
      <w:r w:rsidRPr="00472393">
        <w:rPr>
          <w:rStyle w:val="StyleUnderline"/>
          <w:rFonts w:asciiTheme="majorHAnsi" w:hAnsiTheme="majorHAnsi" w:cstheme="majorHAnsi"/>
          <w:highlight w:val="cyan"/>
        </w:rPr>
        <w:t>eight hundred</w:t>
      </w:r>
      <w:r w:rsidRPr="00EC64A8">
        <w:rPr>
          <w:rStyle w:val="StyleUnderline"/>
          <w:rFonts w:asciiTheme="majorHAnsi" w:hAnsiTheme="majorHAnsi" w:cstheme="majorHAnsi"/>
        </w:rPr>
        <w:t xml:space="preserve"> active </w:t>
      </w:r>
      <w:r w:rsidRPr="00472393">
        <w:rPr>
          <w:rStyle w:val="StyleUnderline"/>
          <w:rFonts w:asciiTheme="majorHAnsi" w:hAnsiTheme="majorHAnsi" w:cstheme="majorHAnsi"/>
          <w:highlight w:val="cyan"/>
        </w:rPr>
        <w:t>international agreements</w:t>
      </w:r>
      <w:r w:rsidRPr="00EC64A8">
        <w:rPr>
          <w:rStyle w:val="StyleUnderline"/>
          <w:rFonts w:asciiTheme="majorHAnsi" w:hAnsiTheme="majorHAnsi" w:cstheme="majorHAnsi"/>
        </w:rPr>
        <w:t xml:space="preserve">, which are </w:t>
      </w:r>
      <w:r w:rsidRPr="00472393">
        <w:rPr>
          <w:rStyle w:val="StyleUnderline"/>
          <w:rFonts w:asciiTheme="majorHAnsi" w:hAnsiTheme="majorHAnsi" w:cstheme="majorHAnsi"/>
          <w:highlight w:val="cyan"/>
        </w:rPr>
        <w:t>vital for powering research in</w:t>
      </w:r>
      <w:r w:rsidRPr="00EC64A8">
        <w:rPr>
          <w:rStyle w:val="StyleUnderline"/>
          <w:rFonts w:asciiTheme="majorHAnsi" w:hAnsiTheme="majorHAnsi" w:cstheme="majorHAnsi"/>
        </w:rPr>
        <w:t xml:space="preserve"> physics, </w:t>
      </w:r>
      <w:r w:rsidRPr="00472393">
        <w:rPr>
          <w:rStyle w:val="StyleUnderline"/>
          <w:rFonts w:asciiTheme="majorHAnsi" w:hAnsiTheme="majorHAnsi" w:cstheme="majorHAnsi"/>
          <w:highlight w:val="cyan"/>
        </w:rPr>
        <w:t>chem</w:t>
      </w:r>
      <w:r w:rsidRPr="00EC64A8">
        <w:rPr>
          <w:rStyle w:val="StyleUnderline"/>
          <w:rFonts w:asciiTheme="majorHAnsi" w:hAnsiTheme="majorHAnsi" w:cstheme="majorHAnsi"/>
        </w:rPr>
        <w:t xml:space="preserve">istry, </w:t>
      </w:r>
      <w:r w:rsidRPr="00472393">
        <w:rPr>
          <w:rStyle w:val="StyleUnderline"/>
          <w:rFonts w:asciiTheme="majorHAnsi" w:hAnsiTheme="majorHAnsi" w:cstheme="majorHAnsi"/>
          <w:highlight w:val="cyan"/>
        </w:rPr>
        <w:t>medicine</w:t>
      </w:r>
      <w:r w:rsidRPr="00EC64A8">
        <w:rPr>
          <w:rStyle w:val="StyleUnderline"/>
          <w:rFonts w:asciiTheme="majorHAnsi" w:hAnsiTheme="majorHAnsi" w:cstheme="majorHAnsi"/>
        </w:rPr>
        <w:t xml:space="preserve">, </w:t>
      </w:r>
      <w:r w:rsidRPr="00472393">
        <w:rPr>
          <w:rStyle w:val="StyleUnderline"/>
          <w:rFonts w:asciiTheme="majorHAnsi" w:hAnsiTheme="majorHAnsi" w:cstheme="majorHAnsi"/>
          <w:highlight w:val="cyan"/>
        </w:rPr>
        <w:t>bio</w:t>
      </w:r>
      <w:r w:rsidRPr="00EC64A8">
        <w:rPr>
          <w:rStyle w:val="StyleUnderline"/>
          <w:rFonts w:asciiTheme="majorHAnsi" w:hAnsiTheme="majorHAnsi" w:cstheme="majorHAnsi"/>
        </w:rPr>
        <w:t xml:space="preserve">logy, </w:t>
      </w:r>
      <w:r w:rsidRPr="00472393">
        <w:rPr>
          <w:rStyle w:val="StyleUnderline"/>
          <w:rFonts w:asciiTheme="majorHAnsi" w:hAnsiTheme="majorHAnsi" w:cstheme="majorHAnsi"/>
          <w:highlight w:val="cyan"/>
        </w:rPr>
        <w:t>and environmental science</w:t>
      </w:r>
      <w:r w:rsidRPr="00EC64A8">
        <w:rPr>
          <w:rStyle w:val="StyleUnderline"/>
          <w:rFonts w:asciiTheme="majorHAnsi" w:hAnsiTheme="majorHAnsi" w:cstheme="majorHAnsi"/>
        </w:rPr>
        <w:t xml:space="preserve">. This </w:t>
      </w:r>
      <w:r w:rsidRPr="00472393">
        <w:rPr>
          <w:rStyle w:val="StyleUnderline"/>
          <w:rFonts w:asciiTheme="majorHAnsi" w:hAnsiTheme="majorHAnsi" w:cstheme="majorHAnsi"/>
          <w:highlight w:val="cyan"/>
        </w:rPr>
        <w:t>cooperation</w:t>
      </w:r>
      <w:r w:rsidRPr="00EC64A8">
        <w:rPr>
          <w:rStyle w:val="StyleUnderline"/>
          <w:rFonts w:asciiTheme="majorHAnsi" w:hAnsiTheme="majorHAnsi" w:cstheme="majorHAnsi"/>
        </w:rPr>
        <w:t xml:space="preserve"> will be </w:t>
      </w:r>
      <w:r w:rsidRPr="00472393">
        <w:rPr>
          <w:rStyle w:val="StyleUnderline"/>
          <w:rFonts w:asciiTheme="majorHAnsi" w:hAnsiTheme="majorHAnsi" w:cstheme="majorHAnsi"/>
          <w:highlight w:val="cyan"/>
        </w:rPr>
        <w:t>vital in</w:t>
      </w:r>
      <w:r w:rsidRPr="00EC64A8">
        <w:rPr>
          <w:rStyle w:val="StyleUnderline"/>
          <w:rFonts w:asciiTheme="majorHAnsi" w:hAnsiTheme="majorHAnsi" w:cstheme="majorHAnsi"/>
        </w:rPr>
        <w:t xml:space="preserve"> </w:t>
      </w:r>
      <w:r w:rsidRPr="00472393">
        <w:rPr>
          <w:rStyle w:val="StyleUnderline"/>
          <w:rFonts w:asciiTheme="majorHAnsi" w:hAnsiTheme="majorHAnsi" w:cstheme="majorHAnsi"/>
          <w:highlight w:val="cyan"/>
        </w:rPr>
        <w:t>addressing</w:t>
      </w:r>
      <w:r w:rsidRPr="00EC64A8">
        <w:rPr>
          <w:rStyle w:val="StyleUnderline"/>
          <w:rFonts w:asciiTheme="majorHAnsi" w:hAnsiTheme="majorHAnsi" w:cstheme="majorHAnsi"/>
        </w:rPr>
        <w:t xml:space="preserve"> both space specific problems, such as increasing </w:t>
      </w:r>
      <w:r w:rsidRPr="007D533C">
        <w:rPr>
          <w:rStyle w:val="Emphasis"/>
          <w:highlight w:val="cyan"/>
        </w:rPr>
        <w:t>satellite traffic and</w:t>
      </w:r>
      <w:r w:rsidRPr="00EC64A8">
        <w:rPr>
          <w:rStyle w:val="StyleUnderline"/>
          <w:rFonts w:asciiTheme="majorHAnsi" w:hAnsiTheme="majorHAnsi" w:cstheme="majorHAnsi"/>
        </w:rPr>
        <w:t xml:space="preserve"> dangerous </w:t>
      </w:r>
      <w:r w:rsidRPr="007D533C">
        <w:rPr>
          <w:rStyle w:val="Emphasis"/>
          <w:highlight w:val="cyan"/>
        </w:rPr>
        <w:t>orbital debris</w:t>
      </w:r>
      <w:r w:rsidRPr="00EC64A8">
        <w:rPr>
          <w:rStyle w:val="StyleUnderline"/>
          <w:rFonts w:asciiTheme="majorHAnsi" w:hAnsiTheme="majorHAnsi" w:cstheme="majorHAnsi"/>
        </w:rPr>
        <w:t xml:space="preserve">, but </w:t>
      </w:r>
      <w:r w:rsidRPr="00472393">
        <w:rPr>
          <w:rStyle w:val="StyleUnderline"/>
          <w:rFonts w:asciiTheme="majorHAnsi" w:hAnsiTheme="majorHAnsi" w:cstheme="majorHAnsi"/>
          <w:highlight w:val="cyan"/>
        </w:rPr>
        <w:t>also in</w:t>
      </w:r>
      <w:r w:rsidRPr="00EC64A8">
        <w:rPr>
          <w:rStyle w:val="StyleUnderline"/>
          <w:rFonts w:asciiTheme="majorHAnsi" w:hAnsiTheme="majorHAnsi" w:cstheme="majorHAnsi"/>
        </w:rPr>
        <w:t xml:space="preserve"> addressing close-to-home threats like </w:t>
      </w:r>
      <w:r w:rsidRPr="007D533C">
        <w:rPr>
          <w:rStyle w:val="Emphasis"/>
          <w:highlight w:val="cyan"/>
        </w:rPr>
        <w:t>climate change and natural disaster</w:t>
      </w:r>
      <w:r w:rsidRPr="00472393">
        <w:rPr>
          <w:rStyle w:val="StyleUnderline"/>
          <w:rFonts w:asciiTheme="majorHAnsi" w:hAnsiTheme="majorHAnsi" w:cstheme="majorHAnsi"/>
          <w:highlight w:val="cyan"/>
        </w:rPr>
        <w:t>s</w:t>
      </w:r>
      <w:r w:rsidRPr="00EC64A8">
        <w:rPr>
          <w:rFonts w:asciiTheme="majorHAnsi" w:hAnsiTheme="majorHAnsi" w:cstheme="majorHAnsi"/>
          <w:sz w:val="16"/>
        </w:rPr>
        <w:t xml:space="preserve">. </w:t>
      </w:r>
      <w:r w:rsidRPr="00EC64A8">
        <w:rPr>
          <w:rStyle w:val="StyleUnderline"/>
          <w:rFonts w:asciiTheme="majorHAnsi" w:hAnsiTheme="majorHAnsi" w:cstheme="majorHAnsi"/>
        </w:rPr>
        <w:t xml:space="preserve">Despite incredible leaps in technology, humanity’s </w:t>
      </w:r>
      <w:r w:rsidRPr="007D533C">
        <w:rPr>
          <w:rStyle w:val="StyleUnderline"/>
          <w:rFonts w:asciiTheme="majorHAnsi" w:hAnsiTheme="majorHAnsi" w:cstheme="majorHAnsi"/>
          <w:highlight w:val="cyan"/>
        </w:rPr>
        <w:t>desire to explore</w:t>
      </w:r>
      <w:r w:rsidRPr="00EC64A8">
        <w:rPr>
          <w:rStyle w:val="StyleUnderline"/>
          <w:rFonts w:asciiTheme="majorHAnsi" w:hAnsiTheme="majorHAnsi" w:cstheme="majorHAnsi"/>
        </w:rPr>
        <w:t xml:space="preserve"> and utilize space still </w:t>
      </w:r>
      <w:r w:rsidRPr="007D533C">
        <w:rPr>
          <w:rStyle w:val="StyleUnderline"/>
          <w:rFonts w:asciiTheme="majorHAnsi" w:hAnsiTheme="majorHAnsi" w:cstheme="majorHAnsi"/>
          <w:highlight w:val="cyan"/>
        </w:rPr>
        <w:t>requires</w:t>
      </w:r>
      <w:r w:rsidRPr="00EC64A8">
        <w:rPr>
          <w:rStyle w:val="StyleUnderline"/>
          <w:rFonts w:asciiTheme="majorHAnsi" w:hAnsiTheme="majorHAnsi" w:cstheme="majorHAnsi"/>
        </w:rPr>
        <w:t xml:space="preserve"> vast amounts of wealth and expertise, making the pooling of resources with </w:t>
      </w:r>
      <w:r w:rsidRPr="00472393">
        <w:rPr>
          <w:rStyle w:val="StyleUnderline"/>
          <w:rFonts w:asciiTheme="majorHAnsi" w:hAnsiTheme="majorHAnsi" w:cstheme="majorHAnsi"/>
          <w:highlight w:val="cyan"/>
        </w:rPr>
        <w:t xml:space="preserve">international partners </w:t>
      </w:r>
      <w:r w:rsidRPr="007D533C">
        <w:rPr>
          <w:rStyle w:val="StyleUnderline"/>
          <w:rFonts w:asciiTheme="majorHAnsi" w:hAnsiTheme="majorHAnsi" w:cstheme="majorHAnsi"/>
        </w:rPr>
        <w:t>vital</w:t>
      </w:r>
      <w:r w:rsidRPr="00EC64A8">
        <w:rPr>
          <w:rStyle w:val="StyleUnderline"/>
          <w:rFonts w:asciiTheme="majorHAnsi" w:hAnsiTheme="majorHAnsi" w:cstheme="majorHAnsi"/>
        </w:rPr>
        <w:t xml:space="preserve"> to achieving missions. Certainly, NASA will continue its vast cooperation with its natural partners such as Europe, Canada, and Japan</w:t>
      </w:r>
      <w:r w:rsidRPr="00EC64A8">
        <w:rPr>
          <w:rFonts w:asciiTheme="majorHAnsi" w:hAnsiTheme="majorHAnsi" w:cstheme="majorHAnsi"/>
          <w:sz w:val="16"/>
        </w:rPr>
        <w:t xml:space="preserve">. </w:t>
      </w:r>
      <w:proofErr w:type="gramStart"/>
      <w:r w:rsidRPr="00EC64A8">
        <w:rPr>
          <w:rFonts w:asciiTheme="majorHAnsi" w:hAnsiTheme="majorHAnsi" w:cstheme="majorHAnsi"/>
          <w:sz w:val="16"/>
        </w:rPr>
        <w:t>Indeed</w:t>
      </w:r>
      <w:proofErr w:type="gramEnd"/>
      <w:r w:rsidRPr="00EC64A8">
        <w:rPr>
          <w:rFonts w:asciiTheme="majorHAnsi" w:hAnsiTheme="majorHAnsi" w:cstheme="majorHAnsi"/>
          <w:sz w:val="16"/>
        </w:rPr>
        <w:t xml:space="preserve"> on November 16, NASA celebrated the arrival of a European-built service module, which will power NASA’s Orion spacecraft in development for possible human exploration of Mars</w:t>
      </w:r>
      <w:r w:rsidRPr="00EC64A8">
        <w:rPr>
          <w:rStyle w:val="StyleUnderline"/>
          <w:rFonts w:asciiTheme="majorHAnsi" w:hAnsiTheme="majorHAnsi" w:cstheme="majorHAnsi"/>
        </w:rPr>
        <w:t>. But the promise of the International Space Station, and indeed much of the cooperation in space, was the ideal that geopolitical competition could be forgotten beyond Earth’s atmosphere. For now, this international cooperation remains in place</w:t>
      </w:r>
      <w:r w:rsidRPr="00EC64A8">
        <w:rPr>
          <w:rFonts w:asciiTheme="majorHAnsi" w:hAnsiTheme="majorHAnsi" w:cstheme="majorHAnsi"/>
          <w:sz w:val="16"/>
        </w:rPr>
        <w:t>, as at this moment a German, an American, and a Russian are living 250 miles above the Earth, entirely dependent on each other and cooperation between their governments for their survival</w:t>
      </w:r>
      <w:r w:rsidRPr="007D533C">
        <w:rPr>
          <w:rStyle w:val="StyleUnderline"/>
        </w:rPr>
        <w:t xml:space="preserve">. </w:t>
      </w:r>
      <w:r w:rsidRPr="007D533C">
        <w:rPr>
          <w:rStyle w:val="StyleUnderline"/>
          <w:highlight w:val="cyan"/>
        </w:rPr>
        <w:t>As space becomes</w:t>
      </w:r>
      <w:r w:rsidRPr="007D533C">
        <w:rPr>
          <w:rStyle w:val="StyleUnderline"/>
        </w:rPr>
        <w:t xml:space="preserve"> more</w:t>
      </w:r>
      <w:r w:rsidRPr="00EC64A8">
        <w:rPr>
          <w:rStyle w:val="StyleUnderline"/>
          <w:rFonts w:asciiTheme="majorHAnsi" w:hAnsiTheme="majorHAnsi" w:cstheme="majorHAnsi"/>
        </w:rPr>
        <w:t xml:space="preserve"> and more </w:t>
      </w:r>
      <w:r w:rsidRPr="00472393">
        <w:rPr>
          <w:rStyle w:val="StyleUnderline"/>
          <w:rFonts w:asciiTheme="majorHAnsi" w:hAnsiTheme="majorHAnsi" w:cstheme="majorHAnsi"/>
          <w:highlight w:val="cyan"/>
        </w:rPr>
        <w:t>intertwined with the</w:t>
      </w:r>
      <w:r w:rsidRPr="00EC64A8">
        <w:rPr>
          <w:rStyle w:val="StyleUnderline"/>
          <w:rFonts w:asciiTheme="majorHAnsi" w:hAnsiTheme="majorHAnsi" w:cstheme="majorHAnsi"/>
        </w:rPr>
        <w:t xml:space="preserve"> global economy and </w:t>
      </w:r>
      <w:r w:rsidRPr="00472393">
        <w:rPr>
          <w:rStyle w:val="StyleUnderline"/>
          <w:rFonts w:asciiTheme="majorHAnsi" w:hAnsiTheme="majorHAnsi" w:cstheme="majorHAnsi"/>
          <w:highlight w:val="cyan"/>
        </w:rPr>
        <w:t>geopolitical</w:t>
      </w:r>
      <w:r w:rsidRPr="00EC64A8">
        <w:rPr>
          <w:rStyle w:val="StyleUnderline"/>
          <w:rFonts w:asciiTheme="majorHAnsi" w:hAnsiTheme="majorHAnsi" w:cstheme="majorHAnsi"/>
        </w:rPr>
        <w:t xml:space="preserve"> competition, </w:t>
      </w:r>
      <w:r w:rsidRPr="00472393">
        <w:rPr>
          <w:rStyle w:val="StyleUnderline"/>
          <w:rFonts w:asciiTheme="majorHAnsi" w:hAnsiTheme="majorHAnsi" w:cstheme="majorHAnsi"/>
          <w:highlight w:val="cyan"/>
        </w:rPr>
        <w:t>humanity risks abandoning</w:t>
      </w:r>
      <w:r w:rsidRPr="00EC64A8">
        <w:rPr>
          <w:rStyle w:val="StyleUnderline"/>
          <w:rFonts w:asciiTheme="majorHAnsi" w:hAnsiTheme="majorHAnsi" w:cstheme="majorHAnsi"/>
        </w:rPr>
        <w:t xml:space="preserve"> the spirit of </w:t>
      </w:r>
      <w:r w:rsidRPr="00472393">
        <w:rPr>
          <w:rStyle w:val="StyleUnderline"/>
          <w:rFonts w:asciiTheme="majorHAnsi" w:hAnsiTheme="majorHAnsi" w:cstheme="majorHAnsi"/>
          <w:highlight w:val="cyan"/>
        </w:rPr>
        <w:t>cooperation and extending the conflicts of the Earth to the stars.</w:t>
      </w:r>
      <w:r w:rsidRPr="00EC64A8">
        <w:rPr>
          <w:rStyle w:val="StyleUnderline"/>
          <w:rFonts w:asciiTheme="majorHAnsi" w:hAnsiTheme="majorHAnsi" w:cstheme="majorHAnsi"/>
        </w:rPr>
        <w:t xml:space="preserve"> </w:t>
      </w:r>
    </w:p>
    <w:p w14:paraId="40D719E8" w14:textId="77777777" w:rsidR="00CB36F5" w:rsidRDefault="00CB36F5" w:rsidP="00CB36F5"/>
    <w:p w14:paraId="1709A1F7" w14:textId="77777777" w:rsidR="00CB36F5" w:rsidRDefault="00CB36F5" w:rsidP="00CB36F5">
      <w:pPr>
        <w:pStyle w:val="Heading4"/>
      </w:pPr>
      <w:r>
        <w:t>Fuel space arms race – causes nuclear war – cooperation now is key</w:t>
      </w:r>
    </w:p>
    <w:p w14:paraId="67973B8C" w14:textId="77777777" w:rsidR="00CB36F5" w:rsidRPr="005445CD" w:rsidRDefault="00CB36F5" w:rsidP="00CB36F5">
      <w:r w:rsidRPr="005445CD">
        <w:rPr>
          <w:rStyle w:val="Style13ptBold"/>
        </w:rPr>
        <w:t>UCS 14,</w:t>
      </w:r>
      <w:r>
        <w:t xml:space="preserve"> </w:t>
      </w:r>
      <w:r w:rsidRPr="005445CD">
        <w:t xml:space="preserve">[UCS, 2014, national nonprofit organization founded by scientists at MIT who sought to use the power of science to address global problems and improve people’s lives. "Nuclear Weapons and US-China Relations" Union of Concerned Scientists. </w:t>
      </w:r>
      <w:hyperlink r:id="rId26" w:history="1">
        <w:r w:rsidRPr="00A65D71">
          <w:rPr>
            <w:rStyle w:val="Hyperlink"/>
          </w:rPr>
          <w:t>https://www.ucsusa.org/nuclear-weapons/us-china-relations</w:t>
        </w:r>
      </w:hyperlink>
      <w:r w:rsidRPr="005445CD">
        <w:t>]</w:t>
      </w:r>
      <w:r>
        <w:t xml:space="preserve"> </w:t>
      </w:r>
      <w:proofErr w:type="spellStart"/>
      <w:r>
        <w:t>Sachin</w:t>
      </w:r>
      <w:proofErr w:type="spellEnd"/>
    </w:p>
    <w:p w14:paraId="2FD45A41" w14:textId="77777777" w:rsidR="00CB36F5" w:rsidRDefault="00CB36F5" w:rsidP="00CB36F5">
      <w:pPr>
        <w:rPr>
          <w:rStyle w:val="StyleUnderline"/>
          <w:highlight w:val="cyan"/>
        </w:rPr>
      </w:pPr>
      <w:r w:rsidRPr="005445CD">
        <w:rPr>
          <w:rStyle w:val="StyleUnderline"/>
          <w:highlight w:val="cyan"/>
        </w:rPr>
        <w:t>Tensions between</w:t>
      </w:r>
      <w:r w:rsidRPr="005445CD">
        <w:rPr>
          <w:rStyle w:val="StyleUnderline"/>
        </w:rPr>
        <w:t xml:space="preserve"> the </w:t>
      </w:r>
      <w:r w:rsidRPr="005445CD">
        <w:rPr>
          <w:rStyle w:val="Emphasis"/>
        </w:rPr>
        <w:t>U</w:t>
      </w:r>
      <w:r w:rsidRPr="005445CD">
        <w:rPr>
          <w:rStyle w:val="StyleUnderline"/>
        </w:rPr>
        <w:t xml:space="preserve">nited </w:t>
      </w:r>
      <w:r w:rsidRPr="005445CD">
        <w:rPr>
          <w:rStyle w:val="Emphasis"/>
        </w:rPr>
        <w:t>S</w:t>
      </w:r>
      <w:r w:rsidRPr="005445CD">
        <w:rPr>
          <w:rStyle w:val="StyleUnderline"/>
        </w:rPr>
        <w:t>tates and China</w:t>
      </w:r>
      <w:r w:rsidRPr="005445CD">
        <w:rPr>
          <w:sz w:val="16"/>
        </w:rPr>
        <w:t xml:space="preserve">, made worse by mistrust and misunderstandings, </w:t>
      </w:r>
      <w:r w:rsidRPr="005445CD">
        <w:rPr>
          <w:rStyle w:val="StyleUnderline"/>
        </w:rPr>
        <w:t xml:space="preserve">work to undermine </w:t>
      </w:r>
      <w:r w:rsidRPr="005445CD">
        <w:rPr>
          <w:rStyle w:val="StyleUnderline"/>
          <w:highlight w:val="cyan"/>
        </w:rPr>
        <w:t>cooperation</w:t>
      </w:r>
      <w:r w:rsidRPr="005445CD">
        <w:rPr>
          <w:rStyle w:val="StyleUnderline"/>
        </w:rPr>
        <w:t xml:space="preserve"> on everything from nuclear weapons to space policies</w:t>
      </w:r>
      <w:r w:rsidRPr="009E1567">
        <w:rPr>
          <w:rStyle w:val="StyleUnderline"/>
        </w:rPr>
        <w:t xml:space="preserve">. The </w:t>
      </w:r>
      <w:r w:rsidRPr="009E1567">
        <w:rPr>
          <w:rStyle w:val="Emphasis"/>
        </w:rPr>
        <w:t>U</w:t>
      </w:r>
      <w:r w:rsidRPr="009E1567">
        <w:rPr>
          <w:rStyle w:val="StyleUnderline"/>
        </w:rPr>
        <w:t xml:space="preserve">nited </w:t>
      </w:r>
      <w:r w:rsidRPr="009E1567">
        <w:rPr>
          <w:rStyle w:val="Emphasis"/>
        </w:rPr>
        <w:t>S</w:t>
      </w:r>
      <w:r w:rsidRPr="009E1567">
        <w:rPr>
          <w:rStyle w:val="StyleUnderline"/>
        </w:rPr>
        <w:t>tates sees China’s growing economic and military power as a potential threat,</w:t>
      </w:r>
      <w:r w:rsidRPr="009E1567">
        <w:rPr>
          <w:sz w:val="16"/>
        </w:rPr>
        <w:t xml:space="preserve"> both regionally and globally. </w:t>
      </w:r>
      <w:r w:rsidRPr="009E1567">
        <w:rPr>
          <w:rStyle w:val="StyleUnderline"/>
        </w:rPr>
        <w:t>China sees new US military technologies</w:t>
      </w:r>
      <w:r w:rsidRPr="009E1567">
        <w:rPr>
          <w:sz w:val="16"/>
        </w:rPr>
        <w:t xml:space="preserve"> (such as missile defense), and US steps to strengthen ties with Asian allies, </w:t>
      </w:r>
      <w:r w:rsidRPr="009E1567">
        <w:rPr>
          <w:rStyle w:val="StyleUnderline"/>
        </w:rPr>
        <w:t xml:space="preserve">as both a military threat and an attempt at containment. </w:t>
      </w:r>
      <w:r w:rsidRPr="005445CD">
        <w:rPr>
          <w:rStyle w:val="StyleUnderline"/>
          <w:highlight w:val="cyan"/>
        </w:rPr>
        <w:t>Left unchecked</w:t>
      </w:r>
      <w:r w:rsidRPr="00B83C8F">
        <w:rPr>
          <w:rStyle w:val="StyleUnderline"/>
        </w:rPr>
        <w:t xml:space="preserve">, growing </w:t>
      </w:r>
      <w:r w:rsidRPr="005445CD">
        <w:rPr>
          <w:rStyle w:val="StyleUnderline"/>
        </w:rPr>
        <w:t xml:space="preserve">tensions </w:t>
      </w:r>
      <w:r w:rsidRPr="003A58DC">
        <w:rPr>
          <w:rStyle w:val="StyleUnderline"/>
          <w:highlight w:val="cyan"/>
        </w:rPr>
        <w:t>could spur the buildup of weapons and make conflict more likely</w:t>
      </w:r>
      <w:r w:rsidRPr="00B83C8F">
        <w:rPr>
          <w:rStyle w:val="StyleUnderline"/>
        </w:rPr>
        <w:t>,</w:t>
      </w:r>
      <w:r w:rsidRPr="00B83C8F">
        <w:rPr>
          <w:sz w:val="16"/>
        </w:rPr>
        <w:t xml:space="preserve"> especially in times of crisis. </w:t>
      </w:r>
      <w:r w:rsidRPr="009E1567">
        <w:rPr>
          <w:rStyle w:val="StyleUnderline"/>
        </w:rPr>
        <w:t>Combating misunderstandings with accurate information on China's nuclear capabilities and intentions is essential for US security</w:t>
      </w:r>
      <w:r w:rsidRPr="00B83C8F">
        <w:rPr>
          <w:rStyle w:val="StyleUnderline"/>
        </w:rPr>
        <w:t>.</w:t>
      </w:r>
      <w:r w:rsidRPr="00B83C8F">
        <w:rPr>
          <w:sz w:val="16"/>
        </w:rPr>
        <w:t xml:space="preserve"> This includes careful, rigorous scholarship; better translations of Chinese military texts; increased understanding of policy motives and contexts; and a clear technical understanding of China’s military capabilities. Averting an arms race in space U.S. and China flags flying beside one another. The Cold War and the "space race" went hand in hand. </w:t>
      </w:r>
      <w:r w:rsidRPr="003A58DC">
        <w:rPr>
          <w:rStyle w:val="StyleUnderline"/>
          <w:highlight w:val="cyan"/>
        </w:rPr>
        <w:t>China’s development of space tech</w:t>
      </w:r>
      <w:r w:rsidRPr="00B83C8F">
        <w:rPr>
          <w:rStyle w:val="StyleUnderline"/>
        </w:rPr>
        <w:t xml:space="preserve">nology </w:t>
      </w:r>
      <w:r w:rsidRPr="003A58DC">
        <w:rPr>
          <w:rStyle w:val="StyleUnderline"/>
          <w:highlight w:val="cyan"/>
        </w:rPr>
        <w:t>has led to</w:t>
      </w:r>
      <w:r w:rsidRPr="00B83C8F">
        <w:rPr>
          <w:rStyle w:val="StyleUnderline"/>
        </w:rPr>
        <w:t xml:space="preserve"> US reactions—some based on </w:t>
      </w:r>
      <w:r w:rsidRPr="003A58DC">
        <w:rPr>
          <w:rStyle w:val="StyleUnderline"/>
          <w:highlight w:val="cyan"/>
        </w:rPr>
        <w:t>misperceptions</w:t>
      </w:r>
      <w:r w:rsidRPr="00B83C8F">
        <w:rPr>
          <w:rStyle w:val="StyleUnderline"/>
        </w:rPr>
        <w:t xml:space="preserve"> and misunderstanding—</w:t>
      </w:r>
      <w:r w:rsidRPr="005445CD">
        <w:rPr>
          <w:rStyle w:val="Emphasis"/>
        </w:rPr>
        <w:t xml:space="preserve">that could </w:t>
      </w:r>
      <w:r w:rsidRPr="003A58DC">
        <w:rPr>
          <w:rStyle w:val="Emphasis"/>
          <w:highlight w:val="cyan"/>
        </w:rPr>
        <w:t>lead to a space arms race</w:t>
      </w:r>
      <w:r w:rsidRPr="009E1567">
        <w:rPr>
          <w:rStyle w:val="Emphasis"/>
        </w:rPr>
        <w:t>.</w:t>
      </w:r>
      <w:r>
        <w:rPr>
          <w:rStyle w:val="StyleUnderline"/>
        </w:rPr>
        <w:t xml:space="preserve"> </w:t>
      </w:r>
      <w:r w:rsidRPr="00B83C8F">
        <w:rPr>
          <w:rStyle w:val="StyleUnderline"/>
        </w:rPr>
        <w:t xml:space="preserve">Such a response </w:t>
      </w:r>
      <w:r w:rsidRPr="003A58DC">
        <w:rPr>
          <w:rStyle w:val="StyleUnderline"/>
          <w:highlight w:val="cyan"/>
        </w:rPr>
        <w:t>would threaten legitimate uses of space and could spark conflicts</w:t>
      </w:r>
      <w:r w:rsidRPr="00B83C8F">
        <w:rPr>
          <w:rStyle w:val="StyleUnderline"/>
        </w:rPr>
        <w:t xml:space="preserve"> on the ground, </w:t>
      </w:r>
      <w:r w:rsidRPr="003A58DC">
        <w:rPr>
          <w:rStyle w:val="Emphasis"/>
          <w:highlight w:val="cyan"/>
        </w:rPr>
        <w:t>raising the risk of armed nuclear conflict.</w:t>
      </w:r>
      <w:r w:rsidRPr="003A58DC">
        <w:rPr>
          <w:rStyle w:val="StyleUnderline"/>
          <w:highlight w:val="cyan"/>
        </w:rPr>
        <w:t xml:space="preserve"> The</w:t>
      </w:r>
      <w:r w:rsidRPr="00B83C8F">
        <w:rPr>
          <w:rStyle w:val="StyleUnderline"/>
        </w:rPr>
        <w:t xml:space="preserve"> </w:t>
      </w:r>
      <w:r w:rsidRPr="003A58DC">
        <w:rPr>
          <w:rStyle w:val="Emphasis"/>
          <w:highlight w:val="cyan"/>
        </w:rPr>
        <w:t>U</w:t>
      </w:r>
      <w:r w:rsidRPr="00B83C8F">
        <w:rPr>
          <w:rStyle w:val="StyleUnderline"/>
        </w:rPr>
        <w:t xml:space="preserve">nited </w:t>
      </w:r>
      <w:r w:rsidRPr="003A58DC">
        <w:rPr>
          <w:rStyle w:val="Emphasis"/>
          <w:highlight w:val="cyan"/>
        </w:rPr>
        <w:t>S</w:t>
      </w:r>
      <w:r w:rsidRPr="00B83C8F">
        <w:rPr>
          <w:rStyle w:val="StyleUnderline"/>
        </w:rPr>
        <w:t xml:space="preserve">tates </w:t>
      </w:r>
      <w:r w:rsidRPr="003A58DC">
        <w:rPr>
          <w:rStyle w:val="StyleUnderline"/>
          <w:highlight w:val="cyan"/>
        </w:rPr>
        <w:t>should instead promote cooperation on space</w:t>
      </w:r>
      <w:r w:rsidRPr="009E1567">
        <w:rPr>
          <w:rStyle w:val="StyleUnderline"/>
        </w:rPr>
        <w:t xml:space="preserve"> science</w:t>
      </w:r>
      <w:r w:rsidRPr="00B83C8F">
        <w:rPr>
          <w:rStyle w:val="StyleUnderline"/>
        </w:rPr>
        <w:t xml:space="preserve"> and exploration. </w:t>
      </w:r>
      <w:r w:rsidRPr="003A58DC">
        <w:rPr>
          <w:rStyle w:val="StyleUnderline"/>
          <w:highlight w:val="cyan"/>
        </w:rPr>
        <w:t>This would build trust</w:t>
      </w:r>
      <w:r w:rsidRPr="00B83C8F">
        <w:rPr>
          <w:rStyle w:val="StyleUnderline"/>
        </w:rPr>
        <w:t xml:space="preserve"> between the United States and China, </w:t>
      </w:r>
      <w:r w:rsidRPr="003A58DC">
        <w:rPr>
          <w:rStyle w:val="StyleUnderline"/>
          <w:highlight w:val="cyan"/>
        </w:rPr>
        <w:t>and sustain norms against</w:t>
      </w:r>
      <w:r w:rsidRPr="00B83C8F">
        <w:rPr>
          <w:rStyle w:val="StyleUnderline"/>
        </w:rPr>
        <w:t xml:space="preserve"> the development, testing, and deployment of </w:t>
      </w:r>
      <w:r w:rsidRPr="003A58DC">
        <w:rPr>
          <w:rStyle w:val="StyleUnderline"/>
          <w:highlight w:val="cyan"/>
        </w:rPr>
        <w:t>space weapons.</w:t>
      </w:r>
    </w:p>
    <w:p w14:paraId="009734C7" w14:textId="77777777" w:rsidR="00CB36F5" w:rsidRDefault="00CB36F5" w:rsidP="00CB36F5"/>
    <w:p w14:paraId="43D05C82" w14:textId="77777777" w:rsidR="00CB36F5" w:rsidRPr="0024181C" w:rsidRDefault="00CB36F5" w:rsidP="00CB36F5">
      <w:pPr>
        <w:pStyle w:val="Heading4"/>
        <w:rPr>
          <w:rFonts w:asciiTheme="majorHAnsi" w:hAnsiTheme="majorHAnsi" w:cstheme="majorHAnsi"/>
        </w:rPr>
      </w:pPr>
      <w:r w:rsidRPr="0024181C">
        <w:rPr>
          <w:rFonts w:asciiTheme="majorHAnsi" w:hAnsiTheme="majorHAnsi" w:cstheme="majorHAnsi"/>
          <w:color w:val="000000"/>
        </w:rPr>
        <w:t>Warming leads to extinction---it’s a conflict-multiplier and defense doesn’t assume non-linearity</w:t>
      </w:r>
    </w:p>
    <w:p w14:paraId="2B79B322" w14:textId="77777777" w:rsidR="00CB36F5" w:rsidRPr="0024181C" w:rsidRDefault="00CB36F5" w:rsidP="00CB36F5">
      <w:pPr>
        <w:pBdr>
          <w:top w:val="nil"/>
          <w:left w:val="nil"/>
          <w:bottom w:val="nil"/>
          <w:right w:val="nil"/>
          <w:between w:val="nil"/>
        </w:pBdr>
        <w:rPr>
          <w:rFonts w:asciiTheme="majorHAnsi" w:hAnsiTheme="majorHAnsi" w:cstheme="majorHAnsi"/>
          <w:color w:val="000000"/>
        </w:rPr>
      </w:pPr>
      <w:proofErr w:type="spellStart"/>
      <w:r w:rsidRPr="0024181C">
        <w:rPr>
          <w:rFonts w:asciiTheme="majorHAnsi" w:hAnsiTheme="majorHAnsi" w:cstheme="majorHAnsi"/>
          <w:b/>
          <w:color w:val="000000"/>
          <w:sz w:val="26"/>
          <w:szCs w:val="26"/>
        </w:rPr>
        <w:t>Kareiva</w:t>
      </w:r>
      <w:proofErr w:type="spellEnd"/>
      <w:r w:rsidRPr="0024181C">
        <w:rPr>
          <w:rFonts w:asciiTheme="majorHAnsi" w:hAnsiTheme="majorHAnsi" w:cstheme="majorHAnsi"/>
          <w:b/>
          <w:color w:val="000000"/>
          <w:sz w:val="26"/>
          <w:szCs w:val="26"/>
        </w:rPr>
        <w:t xml:space="preserve"> 18</w:t>
      </w:r>
      <w:r w:rsidRPr="0024181C">
        <w:rPr>
          <w:rFonts w:asciiTheme="majorHAnsi" w:hAnsiTheme="majorHAnsi" w:cstheme="majorHAnsi"/>
          <w:color w:val="000000"/>
        </w:rPr>
        <w:t xml:space="preserve">, Ph.D. in ecology and applied mathematics from Cornell University, director of the Institute of the Environment and Sustainability at UCLA, Pritzker Distinguished Professor in Environment &amp; Sustainability at UCLA, et al. (Peter, “Existential risk due to ecosystem collapse: Nature strikes back,” </w:t>
      </w:r>
      <w:r w:rsidRPr="0024181C">
        <w:rPr>
          <w:rFonts w:asciiTheme="majorHAnsi" w:hAnsiTheme="majorHAnsi" w:cstheme="majorHAnsi"/>
          <w:i/>
          <w:color w:val="000000"/>
        </w:rPr>
        <w:t>Futures</w:t>
      </w:r>
      <w:r w:rsidRPr="0024181C">
        <w:rPr>
          <w:rFonts w:asciiTheme="majorHAnsi" w:hAnsiTheme="majorHAnsi" w:cstheme="majorHAnsi"/>
          <w:color w:val="000000"/>
        </w:rPr>
        <w:t>, 102)</w:t>
      </w:r>
    </w:p>
    <w:p w14:paraId="76D9DE5D" w14:textId="77777777" w:rsidR="00CB36F5" w:rsidRDefault="00CB36F5" w:rsidP="00CB36F5">
      <w:pPr>
        <w:rPr>
          <w:sz w:val="12"/>
        </w:rPr>
      </w:pPr>
      <w:r w:rsidRPr="00E317EA">
        <w:rPr>
          <w:sz w:val="16"/>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472393">
        <w:rPr>
          <w:rStyle w:val="StyleUnderline"/>
          <w:highlight w:val="cyan"/>
        </w:rPr>
        <w:t>climate change</w:t>
      </w:r>
      <w:r w:rsidRPr="00713CCB">
        <w:rPr>
          <w:rStyle w:val="StyleUnderline"/>
        </w:rPr>
        <w:t xml:space="preserve">, global freshwater cycle, </w:t>
      </w:r>
      <w:r w:rsidRPr="006B1F10">
        <w:rPr>
          <w:rStyle w:val="StyleUnderline"/>
        </w:rPr>
        <w:t>and ocean acidification</w:t>
      </w:r>
      <w:r w:rsidRPr="00E317EA">
        <w:rPr>
          <w:sz w:val="16"/>
        </w:rPr>
        <w:t xml:space="preserve">) do </w:t>
      </w:r>
      <w:r w:rsidRPr="00472393">
        <w:rPr>
          <w:rStyle w:val="StyleUnderline"/>
          <w:highlight w:val="cyan"/>
        </w:rPr>
        <w:t xml:space="preserve">pose </w:t>
      </w:r>
      <w:r w:rsidRPr="00472393">
        <w:rPr>
          <w:rStyle w:val="Emphasis"/>
          <w:highlight w:val="cyan"/>
        </w:rPr>
        <w:t>existential risks</w:t>
      </w:r>
      <w:r w:rsidRPr="00E317EA">
        <w:rPr>
          <w:sz w:val="16"/>
        </w:rPr>
        <w:t xml:space="preserve">. </w:t>
      </w:r>
      <w:r w:rsidRPr="00713CCB">
        <w:rPr>
          <w:rStyle w:val="StyleUnderline"/>
        </w:rPr>
        <w:t xml:space="preserve">This is </w:t>
      </w:r>
      <w:r w:rsidRPr="00472393">
        <w:rPr>
          <w:rStyle w:val="StyleUnderline"/>
          <w:highlight w:val="cyan"/>
        </w:rPr>
        <w:t>because of</w:t>
      </w:r>
      <w:r w:rsidRPr="00713CCB">
        <w:rPr>
          <w:rStyle w:val="StyleUnderline"/>
        </w:rPr>
        <w:t xml:space="preserve"> intrinsic </w:t>
      </w:r>
      <w:r w:rsidRPr="00472393">
        <w:rPr>
          <w:rStyle w:val="Emphasis"/>
          <w:highlight w:val="cyan"/>
        </w:rPr>
        <w:t>positive feedback loops</w:t>
      </w:r>
      <w:r w:rsidRPr="00713CCB">
        <w:rPr>
          <w:rStyle w:val="StyleUnderline"/>
        </w:rPr>
        <w:t xml:space="preserve">, substantial </w:t>
      </w:r>
      <w:r w:rsidRPr="00472393">
        <w:rPr>
          <w:rStyle w:val="Emphasis"/>
          <w:highlight w:val="cyan"/>
        </w:rPr>
        <w:t>lag times</w:t>
      </w:r>
      <w:r w:rsidRPr="00E317EA">
        <w:rPr>
          <w:sz w:val="16"/>
        </w:rPr>
        <w:t xml:space="preserve"> </w:t>
      </w:r>
      <w:r w:rsidRPr="00713CCB">
        <w:rPr>
          <w:rStyle w:val="StyleUnderline"/>
        </w:rPr>
        <w:t xml:space="preserve">between system change and experiencing the consequences of that change, </w:t>
      </w:r>
      <w:r w:rsidRPr="00472393">
        <w:rPr>
          <w:rStyle w:val="StyleUnderline"/>
          <w:highlight w:val="cyan"/>
        </w:rPr>
        <w:t>and</w:t>
      </w:r>
      <w:r w:rsidRPr="00713CCB">
        <w:rPr>
          <w:rStyle w:val="StyleUnderline"/>
        </w:rPr>
        <w:t xml:space="preserve"> the fact these different boundaries interact with one another in ways that yield </w:t>
      </w:r>
      <w:r w:rsidRPr="00472393">
        <w:rPr>
          <w:rStyle w:val="Emphasis"/>
          <w:highlight w:val="cyan"/>
        </w:rPr>
        <w:t>surprises</w:t>
      </w:r>
      <w:r w:rsidRPr="00E317EA">
        <w:rPr>
          <w:sz w:val="16"/>
        </w:rPr>
        <w:t xml:space="preserve">. In addition, </w:t>
      </w:r>
      <w:r w:rsidRPr="00713CCB">
        <w:rPr>
          <w:rStyle w:val="StyleUnderline"/>
        </w:rPr>
        <w:t xml:space="preserve">climate, freshwater, </w:t>
      </w:r>
      <w:r w:rsidRPr="00472393">
        <w:rPr>
          <w:rStyle w:val="StyleUnderline"/>
          <w:highlight w:val="cyan"/>
        </w:rPr>
        <w:t>and</w:t>
      </w:r>
      <w:r w:rsidRPr="00713CCB">
        <w:rPr>
          <w:rStyle w:val="StyleUnderline"/>
        </w:rPr>
        <w:t xml:space="preserve"> ocean </w:t>
      </w:r>
      <w:r w:rsidRPr="00472393">
        <w:rPr>
          <w:rStyle w:val="StyleUnderline"/>
          <w:highlight w:val="cyan"/>
        </w:rPr>
        <w:t>acidification</w:t>
      </w:r>
      <w:r w:rsidRPr="00713CCB">
        <w:rPr>
          <w:rStyle w:val="StyleUnderline"/>
        </w:rPr>
        <w:t xml:space="preserve"> are all directly </w:t>
      </w:r>
      <w:r w:rsidRPr="00472393">
        <w:rPr>
          <w:rStyle w:val="StyleUnderline"/>
          <w:highlight w:val="cyan"/>
        </w:rPr>
        <w:t>connected to</w:t>
      </w:r>
      <w:r w:rsidRPr="00713CCB">
        <w:rPr>
          <w:rStyle w:val="StyleUnderline"/>
        </w:rPr>
        <w:t xml:space="preserve"> the provision of </w:t>
      </w:r>
      <w:r w:rsidRPr="00472393">
        <w:rPr>
          <w:rStyle w:val="Emphasis"/>
          <w:highlight w:val="cyan"/>
        </w:rPr>
        <w:t>food</w:t>
      </w:r>
      <w:r w:rsidRPr="00472393">
        <w:rPr>
          <w:rStyle w:val="StyleUnderline"/>
          <w:highlight w:val="cyan"/>
        </w:rPr>
        <w:t xml:space="preserve"> and </w:t>
      </w:r>
      <w:r w:rsidRPr="00472393">
        <w:rPr>
          <w:rStyle w:val="Emphasis"/>
          <w:highlight w:val="cyan"/>
        </w:rPr>
        <w:t>water</w:t>
      </w:r>
      <w:r w:rsidRPr="00713CCB">
        <w:rPr>
          <w:rStyle w:val="StyleUnderline"/>
        </w:rPr>
        <w:t xml:space="preserve">, and </w:t>
      </w:r>
      <w:r w:rsidRPr="00472393">
        <w:rPr>
          <w:rStyle w:val="StyleUnderline"/>
          <w:highlight w:val="cyan"/>
        </w:rPr>
        <w:t>shortages</w:t>
      </w:r>
      <w:r w:rsidRPr="00E317EA">
        <w:rPr>
          <w:sz w:val="16"/>
        </w:rPr>
        <w:t xml:space="preserve"> of food and water can </w:t>
      </w:r>
      <w:r w:rsidRPr="00472393">
        <w:rPr>
          <w:rStyle w:val="StyleUnderline"/>
          <w:highlight w:val="cyan"/>
        </w:rPr>
        <w:t xml:space="preserve">create </w:t>
      </w:r>
      <w:r w:rsidRPr="00472393">
        <w:rPr>
          <w:rStyle w:val="Emphasis"/>
          <w:highlight w:val="cyan"/>
        </w:rPr>
        <w:t>conflict</w:t>
      </w:r>
      <w:r w:rsidRPr="00713CCB">
        <w:rPr>
          <w:rStyle w:val="StyleUnderline"/>
        </w:rPr>
        <w:t xml:space="preserve"> and social unrest</w:t>
      </w:r>
      <w:r w:rsidRPr="00E317EA">
        <w:rPr>
          <w:sz w:val="16"/>
        </w:rPr>
        <w:t>.</w:t>
      </w:r>
    </w:p>
    <w:p w14:paraId="1F348CC6" w14:textId="77777777" w:rsidR="00CB36F5" w:rsidRDefault="00CB36F5" w:rsidP="00CB36F5">
      <w:pPr>
        <w:rPr>
          <w:sz w:val="12"/>
        </w:rPr>
      </w:pPr>
      <w:r w:rsidRPr="00E317EA">
        <w:rPr>
          <w:sz w:val="16"/>
        </w:rPr>
        <w:t xml:space="preserve"> </w:t>
      </w:r>
      <w:r w:rsidRPr="00091366">
        <w:rPr>
          <w:rStyle w:val="StyleUnderline"/>
        </w:rPr>
        <w:t xml:space="preserve">Climate change has a long history of </w:t>
      </w:r>
      <w:r w:rsidRPr="00091366">
        <w:rPr>
          <w:rStyle w:val="Emphasis"/>
        </w:rPr>
        <w:t>disrupting civilizations</w:t>
      </w:r>
      <w:r w:rsidRPr="00E317EA">
        <w:rPr>
          <w:sz w:val="16"/>
        </w:rPr>
        <w:t xml:space="preserve"> </w:t>
      </w:r>
      <w:r w:rsidRPr="00091366">
        <w:rPr>
          <w:rStyle w:val="StyleUnderline"/>
        </w:rPr>
        <w:t xml:space="preserve">and sometimes precipitating the </w:t>
      </w:r>
      <w:r w:rsidRPr="00091366">
        <w:rPr>
          <w:rStyle w:val="Emphasis"/>
        </w:rPr>
        <w:t>collapse of cultures</w:t>
      </w:r>
      <w:r w:rsidRPr="00E317EA">
        <w:rPr>
          <w:sz w:val="16"/>
        </w:rPr>
        <w:t xml:space="preserve"> </w:t>
      </w:r>
      <w:r w:rsidRPr="00091366">
        <w:rPr>
          <w:rStyle w:val="StyleUnderline"/>
        </w:rPr>
        <w:t>or mass emigrations</w:t>
      </w:r>
      <w:r w:rsidRPr="00E317EA">
        <w:rPr>
          <w:sz w:val="16"/>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w:t>
      </w:r>
      <w:r w:rsidRPr="00220A5B">
        <w:rPr>
          <w:sz w:val="16"/>
        </w:rPr>
        <w:t>British government forbade the import of grains from outside Britain (imports that could have helped to redress the ravaged potato yields).</w:t>
      </w:r>
    </w:p>
    <w:p w14:paraId="3E094C7D" w14:textId="77777777" w:rsidR="00CB36F5" w:rsidRDefault="00CB36F5" w:rsidP="00CB36F5">
      <w:pPr>
        <w:rPr>
          <w:sz w:val="12"/>
        </w:rPr>
      </w:pPr>
      <w:r w:rsidRPr="00220A5B">
        <w:rPr>
          <w:sz w:val="16"/>
        </w:rPr>
        <w:t xml:space="preserve"> </w:t>
      </w:r>
      <w:r w:rsidRPr="00220A5B">
        <w:rPr>
          <w:rStyle w:val="StyleUnderline"/>
        </w:rPr>
        <w:t xml:space="preserve">Climate change intersects with freshwater resources because it is expected to </w:t>
      </w:r>
      <w:r w:rsidRPr="00472393">
        <w:rPr>
          <w:rStyle w:val="Emphasis"/>
          <w:highlight w:val="cyan"/>
        </w:rPr>
        <w:t>exacerbate</w:t>
      </w:r>
      <w:r w:rsidRPr="00220A5B">
        <w:rPr>
          <w:rStyle w:val="Emphasis"/>
        </w:rPr>
        <w:t xml:space="preserve"> drought</w:t>
      </w:r>
      <w:r w:rsidRPr="00220A5B">
        <w:rPr>
          <w:rStyle w:val="StyleUnderline"/>
        </w:rPr>
        <w:t xml:space="preserve"> and</w:t>
      </w:r>
      <w:r w:rsidRPr="00220A5B">
        <w:rPr>
          <w:sz w:val="16"/>
        </w:rPr>
        <w:t xml:space="preserve"> </w:t>
      </w:r>
      <w:r w:rsidRPr="00472393">
        <w:rPr>
          <w:rStyle w:val="Emphasis"/>
          <w:highlight w:val="cyan"/>
        </w:rPr>
        <w:t>water scarcity</w:t>
      </w:r>
      <w:r w:rsidRPr="00220A5B">
        <w:rPr>
          <w:rStyle w:val="StyleUnderline"/>
        </w:rPr>
        <w:t>, as well a</w:t>
      </w:r>
      <w:r w:rsidRPr="00091366">
        <w:rPr>
          <w:rStyle w:val="StyleUnderline"/>
        </w:rPr>
        <w:t xml:space="preserve">s </w:t>
      </w:r>
      <w:r w:rsidRPr="00472393">
        <w:rPr>
          <w:rStyle w:val="Emphasis"/>
          <w:highlight w:val="cyan"/>
        </w:rPr>
        <w:t>flooding</w:t>
      </w:r>
      <w:r w:rsidRPr="00E317EA">
        <w:rPr>
          <w:sz w:val="16"/>
        </w:rPr>
        <w:t xml:space="preserve">. </w:t>
      </w:r>
      <w:r w:rsidRPr="00091366">
        <w:rPr>
          <w:rStyle w:val="StyleUnderline"/>
        </w:rPr>
        <w:t xml:space="preserve">Climate change </w:t>
      </w:r>
      <w:r w:rsidRPr="00472393">
        <w:rPr>
          <w:rStyle w:val="StyleUnderline"/>
          <w:highlight w:val="cyan"/>
        </w:rPr>
        <w:t>can</w:t>
      </w:r>
      <w:r w:rsidRPr="00091366">
        <w:rPr>
          <w:rStyle w:val="StyleUnderline"/>
        </w:rPr>
        <w:t xml:space="preserve"> even impair water quality because it is associated with heavy rains that </w:t>
      </w:r>
      <w:r w:rsidRPr="00472393">
        <w:rPr>
          <w:rStyle w:val="StyleUnderline"/>
          <w:highlight w:val="cyan"/>
        </w:rPr>
        <w:t>overwhelm sewage treatment</w:t>
      </w:r>
      <w:r w:rsidRPr="00091366">
        <w:rPr>
          <w:rStyle w:val="StyleUnderline"/>
        </w:rPr>
        <w:t xml:space="preserve"> facilities, or because it results in higher concentrations of pollutants</w:t>
      </w:r>
      <w:r w:rsidRPr="00E317EA">
        <w:rPr>
          <w:sz w:val="16"/>
        </w:rPr>
        <w:t xml:space="preserve"> in groundwater as a result of enhanced evaporation and reduced groundwater recharge. </w:t>
      </w:r>
      <w:r w:rsidRPr="00091366">
        <w:rPr>
          <w:rStyle w:val="StyleUnderline"/>
        </w:rPr>
        <w:t xml:space="preserve">Ample </w:t>
      </w:r>
      <w:r w:rsidRPr="00220A5B">
        <w:rPr>
          <w:rStyle w:val="StyleUnderline"/>
        </w:rPr>
        <w:t>clean water</w:t>
      </w:r>
      <w:r w:rsidRPr="00220A5B">
        <w:rPr>
          <w:sz w:val="16"/>
        </w:rPr>
        <w:t xml:space="preserve"> is not a luxury—it </w:t>
      </w:r>
      <w:r w:rsidRPr="00220A5B">
        <w:rPr>
          <w:rStyle w:val="StyleUnderline"/>
        </w:rPr>
        <w:t>is essential for human survival.</w:t>
      </w:r>
      <w:r w:rsidRPr="00220A5B">
        <w:rPr>
          <w:sz w:val="16"/>
        </w:rPr>
        <w:t xml:space="preserve"> Consequently</w:t>
      </w:r>
      <w:r w:rsidRPr="00E317EA">
        <w:rPr>
          <w:sz w:val="16"/>
        </w:rPr>
        <w:t xml:space="preserve">, </w:t>
      </w:r>
      <w:r w:rsidRPr="00091366">
        <w:rPr>
          <w:rStyle w:val="StyleUnderline"/>
        </w:rPr>
        <w:t xml:space="preserve">cities, regions and </w:t>
      </w:r>
      <w:r w:rsidRPr="00472393">
        <w:rPr>
          <w:rStyle w:val="StyleUnderline"/>
          <w:highlight w:val="cyan"/>
        </w:rPr>
        <w:t>nations</w:t>
      </w:r>
      <w:r w:rsidRPr="00091366">
        <w:rPr>
          <w:rStyle w:val="StyleUnderline"/>
        </w:rPr>
        <w:t xml:space="preserve"> that lack clean freshwater </w:t>
      </w:r>
      <w:r w:rsidRPr="00472393">
        <w:rPr>
          <w:rStyle w:val="StyleUnderline"/>
          <w:highlight w:val="cyan"/>
        </w:rPr>
        <w:t>are vulnerable to</w:t>
      </w:r>
      <w:r w:rsidRPr="00091366">
        <w:rPr>
          <w:rStyle w:val="StyleUnderline"/>
        </w:rPr>
        <w:t xml:space="preserve"> social disruption and </w:t>
      </w:r>
      <w:r w:rsidRPr="00472393">
        <w:rPr>
          <w:rStyle w:val="Emphasis"/>
          <w:highlight w:val="cyan"/>
        </w:rPr>
        <w:t>disease</w:t>
      </w:r>
      <w:r w:rsidRPr="00E317EA">
        <w:rPr>
          <w:sz w:val="16"/>
        </w:rPr>
        <w:t>.</w:t>
      </w:r>
    </w:p>
    <w:p w14:paraId="05C838F8" w14:textId="77777777" w:rsidR="00CB36F5" w:rsidRDefault="00CB36F5" w:rsidP="00CB36F5">
      <w:pPr>
        <w:rPr>
          <w:sz w:val="12"/>
        </w:rPr>
      </w:pPr>
      <w:r w:rsidRPr="00E317EA">
        <w:rPr>
          <w:sz w:val="16"/>
        </w:rPr>
        <w:t xml:space="preserve"> Finally, </w:t>
      </w:r>
      <w:r w:rsidRPr="00F9645B">
        <w:rPr>
          <w:rStyle w:val="StyleUnderline"/>
        </w:rPr>
        <w:t>ocean acidification is linked to climate change b</w:t>
      </w:r>
      <w:r>
        <w:rPr>
          <w:rStyle w:val="StyleUnderline"/>
        </w:rPr>
        <w:t>2</w:t>
      </w:r>
      <w:r w:rsidRPr="00F9645B">
        <w:rPr>
          <w:rStyle w:val="StyleUnderline"/>
        </w:rPr>
        <w:t>ecause it is driven by CO2 emissions just as global warming is. With close to 20% of</w:t>
      </w:r>
      <w:r w:rsidRPr="00E317EA">
        <w:rPr>
          <w:sz w:val="16"/>
        </w:rPr>
        <w:t xml:space="preserve"> the world’s </w:t>
      </w:r>
      <w:r w:rsidRPr="00F9645B">
        <w:rPr>
          <w:rStyle w:val="StyleUnderline"/>
        </w:rPr>
        <w:t>protein coming from oceans</w:t>
      </w:r>
      <w:r w:rsidRPr="00E317EA">
        <w:rPr>
          <w:sz w:val="16"/>
        </w:rPr>
        <w:t xml:space="preserve"> (FAO, 2016), </w:t>
      </w:r>
      <w:r w:rsidRPr="00F9645B">
        <w:rPr>
          <w:rStyle w:val="StyleUnderline"/>
        </w:rPr>
        <w:t>the potential for severe impacts due to acidification is obvious</w:t>
      </w:r>
      <w:r w:rsidRPr="00E317EA">
        <w:rPr>
          <w:sz w:val="16"/>
        </w:rPr>
        <w:t xml:space="preserve">. Less obvious, but perhaps more insidious, is the interaction between climate change and the loss of oyster and coral reefs due to acidification. </w:t>
      </w:r>
      <w:r w:rsidRPr="00472393">
        <w:rPr>
          <w:rStyle w:val="StyleUnderline"/>
          <w:highlight w:val="cyan"/>
        </w:rPr>
        <w:t>Acidification</w:t>
      </w:r>
      <w:r w:rsidRPr="00F9645B">
        <w:rPr>
          <w:rStyle w:val="StyleUnderline"/>
        </w:rPr>
        <w:t xml:space="preserve"> is known to </w:t>
      </w:r>
      <w:r w:rsidRPr="00472393">
        <w:rPr>
          <w:rStyle w:val="StyleUnderline"/>
          <w:highlight w:val="cyan"/>
        </w:rPr>
        <w:t>interfere with</w:t>
      </w:r>
      <w:r w:rsidRPr="00F9645B">
        <w:rPr>
          <w:rStyle w:val="StyleUnderline"/>
        </w:rPr>
        <w:t xml:space="preserve"> oyster reef building and </w:t>
      </w:r>
      <w:r w:rsidRPr="00F9645B">
        <w:rPr>
          <w:rStyle w:val="Emphasis"/>
        </w:rPr>
        <w:t xml:space="preserve">coral </w:t>
      </w:r>
      <w:r w:rsidRPr="00472393">
        <w:rPr>
          <w:rStyle w:val="Emphasis"/>
          <w:highlight w:val="cyan"/>
        </w:rPr>
        <w:t>reefs</w:t>
      </w:r>
      <w:r w:rsidRPr="00E317EA">
        <w:rPr>
          <w:sz w:val="16"/>
        </w:rPr>
        <w:t xml:space="preserve">. </w:t>
      </w:r>
      <w:r w:rsidRPr="00220A5B">
        <w:rPr>
          <w:rStyle w:val="StyleUnderline"/>
        </w:rPr>
        <w:t xml:space="preserve">Climate change also </w:t>
      </w:r>
      <w:r w:rsidRPr="00472393">
        <w:rPr>
          <w:rStyle w:val="Emphasis"/>
          <w:highlight w:val="cyan"/>
        </w:rPr>
        <w:t>increases storm frequency and severity</w:t>
      </w:r>
      <w:r w:rsidRPr="00220A5B">
        <w:rPr>
          <w:rStyle w:val="StyleUnderline"/>
        </w:rPr>
        <w:t>. Coral reefs and oyster reefs provide protection from storm surge because they reduce wave energy</w:t>
      </w:r>
      <w:r w:rsidRPr="00220A5B">
        <w:rPr>
          <w:sz w:val="16"/>
        </w:rPr>
        <w:t xml:space="preserve"> (Spalding et al., 2014). </w:t>
      </w:r>
      <w:r w:rsidRPr="00220A5B">
        <w:rPr>
          <w:rStyle w:val="StyleUnderline"/>
        </w:rPr>
        <w:t>If these reefs are lost due to acidification at the same time as storms become more severe and sea level rises</w:t>
      </w:r>
      <w:r w:rsidRPr="00220A5B">
        <w:rPr>
          <w:sz w:val="16"/>
        </w:rPr>
        <w:t xml:space="preserve">, </w:t>
      </w:r>
      <w:r w:rsidRPr="00220A5B">
        <w:rPr>
          <w:rStyle w:val="Emphasis"/>
        </w:rPr>
        <w:t xml:space="preserve">coastal communities will be exposed to </w:t>
      </w:r>
      <w:r w:rsidRPr="00472393">
        <w:rPr>
          <w:rStyle w:val="Emphasis"/>
          <w:highlight w:val="cyan"/>
        </w:rPr>
        <w:t>unprecedented storm surge</w:t>
      </w:r>
      <w:r w:rsidRPr="00220A5B">
        <w:rPr>
          <w:sz w:val="16"/>
        </w:rPr>
        <w:t>—</w:t>
      </w:r>
      <w:r w:rsidRPr="00220A5B">
        <w:rPr>
          <w:rStyle w:val="StyleUnderline"/>
        </w:rPr>
        <w:t>and may be ravaged by recurrent storms</w:t>
      </w:r>
      <w:r w:rsidRPr="00220A5B">
        <w:rPr>
          <w:sz w:val="16"/>
        </w:rPr>
        <w:t>.</w:t>
      </w:r>
    </w:p>
    <w:p w14:paraId="6D3E4899" w14:textId="77777777" w:rsidR="00CB36F5" w:rsidRDefault="00CB36F5" w:rsidP="00CB36F5">
      <w:pPr>
        <w:rPr>
          <w:sz w:val="12"/>
        </w:rPr>
      </w:pPr>
      <w:r w:rsidRPr="00220A5B">
        <w:rPr>
          <w:sz w:val="16"/>
        </w:rPr>
        <w:t xml:space="preserve"> A key feature of the risk associated with climate change is that mean annual temperature and mean annual rainfall are not the variables of interest. Rather it is extreme episodic events that place nations and entire regions of the</w:t>
      </w:r>
      <w:r w:rsidRPr="00E317EA">
        <w:rPr>
          <w:sz w:val="16"/>
        </w:rPr>
        <w:t xml:space="preserv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E317EA">
        <w:rPr>
          <w:sz w:val="16"/>
        </w:rPr>
        <w:t>Diffenbaugh</w:t>
      </w:r>
      <w:proofErr w:type="spellEnd"/>
      <w:r w:rsidRPr="00E317EA">
        <w:rPr>
          <w:sz w:val="16"/>
        </w:rPr>
        <w:t xml:space="preserve"> et al., 2017). </w:t>
      </w:r>
      <w:r w:rsidRPr="00472393">
        <w:rPr>
          <w:rStyle w:val="StyleUnderline"/>
          <w:highlight w:val="cyan"/>
        </w:rPr>
        <w:lastRenderedPageBreak/>
        <w:t>Society will have a hard time responding to</w:t>
      </w:r>
      <w:r w:rsidRPr="00F9645B">
        <w:rPr>
          <w:rStyle w:val="StyleUnderline"/>
        </w:rPr>
        <w:t xml:space="preserve"> shorter intervals between </w:t>
      </w:r>
      <w:r w:rsidRPr="00472393">
        <w:rPr>
          <w:rStyle w:val="StyleUnderline"/>
          <w:highlight w:val="cyan"/>
        </w:rPr>
        <w:t>rare</w:t>
      </w:r>
      <w:r w:rsidRPr="00F9645B">
        <w:rPr>
          <w:rStyle w:val="StyleUnderline"/>
        </w:rPr>
        <w:t xml:space="preserve"> extreme </w:t>
      </w:r>
      <w:r w:rsidRPr="00472393">
        <w:rPr>
          <w:rStyle w:val="StyleUnderline"/>
          <w:highlight w:val="cyan"/>
        </w:rPr>
        <w:t>events</w:t>
      </w:r>
      <w:r w:rsidRPr="00F9645B">
        <w:rPr>
          <w:rStyle w:val="StyleUnderline"/>
        </w:rPr>
        <w:t xml:space="preserve"> because in the lifespan of an individual human, a person might experience as few as two or three </w:t>
      </w:r>
      <w:r w:rsidRPr="00F9645B">
        <w:rPr>
          <w:rStyle w:val="Emphasis"/>
        </w:rPr>
        <w:t>extreme events</w:t>
      </w:r>
      <w:r w:rsidRPr="00E317EA">
        <w:rPr>
          <w:sz w:val="16"/>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F9645B">
        <w:rPr>
          <w:rStyle w:val="StyleUnderline"/>
        </w:rPr>
        <w:t>The</w:t>
      </w:r>
      <w:r w:rsidRPr="00E317EA">
        <w:rPr>
          <w:sz w:val="16"/>
        </w:rPr>
        <w:t xml:space="preserve"> </w:t>
      </w:r>
      <w:r w:rsidRPr="00220A5B">
        <w:rPr>
          <w:sz w:val="16"/>
        </w:rPr>
        <w:t xml:space="preserve">highly </w:t>
      </w:r>
      <w:r w:rsidRPr="00220A5B">
        <w:rPr>
          <w:rStyle w:val="StyleUnderline"/>
        </w:rPr>
        <w:t>disruptive flooding of New York City associated with Hurricane Sandy represented a flood height that occurred once every 500 years</w:t>
      </w:r>
      <w:r w:rsidRPr="00220A5B">
        <w:rPr>
          <w:sz w:val="16"/>
        </w:rPr>
        <w:t xml:space="preserve"> in the 18th century, </w:t>
      </w:r>
      <w:r w:rsidRPr="00220A5B">
        <w:rPr>
          <w:rStyle w:val="StyleUnderline"/>
        </w:rPr>
        <w:t>and that occurs now once every 25 years, but is expected to occur once every 5 years by 2050</w:t>
      </w:r>
      <w:r w:rsidRPr="00220A5B">
        <w:rPr>
          <w:sz w:val="16"/>
        </w:rPr>
        <w:t xml:space="preserve"> (Garner et al., 2017). This change in frequency of extreme floods has profound implications for the measures New York City should</w:t>
      </w:r>
      <w:r w:rsidRPr="00E317EA">
        <w:rPr>
          <w:sz w:val="16"/>
        </w:rPr>
        <w:t xml:space="preserve"> take to protect its infrastructure and its population, yet because of the stochastic nature of such events, this shift in flood frequency is an elevated risk that will go unnoticed by most people.</w:t>
      </w:r>
    </w:p>
    <w:p w14:paraId="097412DE" w14:textId="77777777" w:rsidR="00CB36F5" w:rsidRDefault="00CB36F5" w:rsidP="00CB36F5">
      <w:pPr>
        <w:rPr>
          <w:sz w:val="12"/>
        </w:rPr>
      </w:pPr>
      <w:r w:rsidRPr="00E317EA">
        <w:rPr>
          <w:sz w:val="16"/>
        </w:rPr>
        <w:t xml:space="preserve"> 4. The combination of positive feedback loops and societal inertia is fertile ground for global environmental catastrophes</w:t>
      </w:r>
    </w:p>
    <w:p w14:paraId="450476BC" w14:textId="77777777" w:rsidR="00CB36F5" w:rsidRDefault="00CB36F5" w:rsidP="00CB36F5">
      <w:pPr>
        <w:rPr>
          <w:sz w:val="12"/>
        </w:rPr>
      </w:pPr>
      <w:r w:rsidRPr="00E317EA">
        <w:rPr>
          <w:sz w:val="16"/>
        </w:rPr>
        <w:t xml:space="preserve"> </w:t>
      </w:r>
      <w:r w:rsidRPr="00472393">
        <w:rPr>
          <w:rStyle w:val="StyleUnderline"/>
          <w:highlight w:val="cyan"/>
        </w:rPr>
        <w:t>Humans</w:t>
      </w:r>
      <w:r w:rsidRPr="005E43F4">
        <w:rPr>
          <w:rStyle w:val="StyleUnderline"/>
        </w:rPr>
        <w:t xml:space="preserve"> are remarkably ingenious, and </w:t>
      </w:r>
      <w:r w:rsidRPr="00472393">
        <w:rPr>
          <w:rStyle w:val="StyleUnderline"/>
          <w:highlight w:val="cyan"/>
        </w:rPr>
        <w:t xml:space="preserve">have </w:t>
      </w:r>
      <w:r w:rsidRPr="00472393">
        <w:rPr>
          <w:rStyle w:val="Emphasis"/>
          <w:highlight w:val="cyan"/>
        </w:rPr>
        <w:t>adapted</w:t>
      </w:r>
      <w:r w:rsidRPr="005E43F4">
        <w:rPr>
          <w:rStyle w:val="StyleUnderline"/>
        </w:rPr>
        <w:t xml:space="preserve"> to crises </w:t>
      </w:r>
      <w:r w:rsidRPr="00472393">
        <w:rPr>
          <w:rStyle w:val="StyleUnderline"/>
          <w:highlight w:val="cyan"/>
        </w:rPr>
        <w:t>throughout</w:t>
      </w:r>
      <w:r w:rsidRPr="005E43F4">
        <w:rPr>
          <w:rStyle w:val="StyleUnderline"/>
        </w:rPr>
        <w:t xml:space="preserve"> their </w:t>
      </w:r>
      <w:r w:rsidRPr="00472393">
        <w:rPr>
          <w:rStyle w:val="StyleUnderline"/>
          <w:highlight w:val="cyan"/>
        </w:rPr>
        <w:t>history</w:t>
      </w:r>
      <w:r w:rsidRPr="00E317EA">
        <w:rPr>
          <w:sz w:val="16"/>
        </w:rPr>
        <w:t xml:space="preserve">. Our doom has been repeatedly predicted, only to be averted by innovation (Ridley, 2011). </w:t>
      </w:r>
      <w:r w:rsidRPr="00472393">
        <w:rPr>
          <w:rStyle w:val="StyleUnderline"/>
          <w:highlight w:val="cyan"/>
        </w:rPr>
        <w:t>However</w:t>
      </w:r>
      <w:r w:rsidRPr="005E43F4">
        <w:rPr>
          <w:rStyle w:val="StyleUnderline"/>
        </w:rPr>
        <w:t>, the many stories of human ingenuity successfully addressing existential risks</w:t>
      </w:r>
      <w:r w:rsidRPr="00E317EA">
        <w:rPr>
          <w:sz w:val="16"/>
        </w:rPr>
        <w:t xml:space="preserve"> such as global famine or extreme air pollution </w:t>
      </w:r>
      <w:r w:rsidRPr="005E43F4">
        <w:rPr>
          <w:rStyle w:val="StyleUnderline"/>
        </w:rPr>
        <w:t>represent environmental challenges that are largely linear, have immediate consequences, and operate without positive feedbacks.</w:t>
      </w:r>
      <w:r w:rsidRPr="00E317EA">
        <w:rPr>
          <w:sz w:val="16"/>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E317EA">
        <w:rPr>
          <w:sz w:val="16"/>
        </w:rPr>
        <w:t>fact</w:t>
      </w:r>
      <w:proofErr w:type="gramEnd"/>
      <w:r w:rsidRPr="00E317EA">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E317EA">
        <w:rPr>
          <w:sz w:val="16"/>
        </w:rPr>
        <w:t>a negative feedback of society</w:t>
      </w:r>
      <w:proofErr w:type="gramEnd"/>
      <w:r w:rsidRPr="00E317EA">
        <w:rPr>
          <w:sz w:val="16"/>
        </w:rPr>
        <w:t xml:space="preserve"> seeking to reduce the harm.</w:t>
      </w:r>
    </w:p>
    <w:p w14:paraId="574BEAF4" w14:textId="77777777" w:rsidR="00CB36F5" w:rsidRDefault="00CB36F5" w:rsidP="00CB36F5">
      <w:pPr>
        <w:rPr>
          <w:sz w:val="12"/>
        </w:rPr>
      </w:pPr>
      <w:r w:rsidRPr="00E317EA">
        <w:rPr>
          <w:sz w:val="16"/>
        </w:rPr>
        <w:t xml:space="preserve"> </w:t>
      </w:r>
      <w:r w:rsidRPr="00EB2226">
        <w:rPr>
          <w:rStyle w:val="StyleUnderline"/>
        </w:rPr>
        <w:t xml:space="preserve">In contrast, </w:t>
      </w:r>
      <w:r w:rsidRPr="00472393">
        <w:rPr>
          <w:rStyle w:val="StyleUnderline"/>
          <w:highlight w:val="cyan"/>
        </w:rPr>
        <w:t>today’s</w:t>
      </w:r>
      <w:r w:rsidRPr="00EB2226">
        <w:rPr>
          <w:rStyle w:val="StyleUnderline"/>
        </w:rPr>
        <w:t xml:space="preserve"> great environmental crisis of climate change may cause some harm but there are generally </w:t>
      </w:r>
      <w:proofErr w:type="gramStart"/>
      <w:r w:rsidRPr="00EB2226">
        <w:rPr>
          <w:rStyle w:val="Emphasis"/>
        </w:rPr>
        <w:t>long time</w:t>
      </w:r>
      <w:proofErr w:type="gramEnd"/>
      <w:r w:rsidRPr="00EB2226">
        <w:rPr>
          <w:rStyle w:val="Emphasis"/>
        </w:rPr>
        <w:t xml:space="preserve"> delays</w:t>
      </w:r>
      <w:r w:rsidRPr="00EB2226">
        <w:rPr>
          <w:sz w:val="16"/>
        </w:rPr>
        <w:t xml:space="preserve"> </w:t>
      </w:r>
      <w:r w:rsidRPr="00EB2226">
        <w:rPr>
          <w:rStyle w:val="StyleUnderline"/>
        </w:rPr>
        <w:t>between rising CO2 concentrations and damage to humans</w:t>
      </w:r>
      <w:r w:rsidRPr="00EB2226">
        <w:rPr>
          <w:sz w:val="16"/>
        </w:rPr>
        <w:t xml:space="preserve">. </w:t>
      </w:r>
      <w:r w:rsidRPr="00EB2226">
        <w:rPr>
          <w:rStyle w:val="StyleUnderline"/>
        </w:rPr>
        <w:t xml:space="preserve">The consequence of these delays </w:t>
      </w:r>
      <w:proofErr w:type="gramStart"/>
      <w:r w:rsidRPr="00EB2226">
        <w:rPr>
          <w:rStyle w:val="StyleUnderline"/>
        </w:rPr>
        <w:t>are</w:t>
      </w:r>
      <w:proofErr w:type="gramEnd"/>
      <w:r w:rsidRPr="00EB2226">
        <w:rPr>
          <w:rStyle w:val="StyleUnderline"/>
        </w:rPr>
        <w:t xml:space="preserve"> </w:t>
      </w:r>
      <w:r w:rsidRPr="00472393">
        <w:rPr>
          <w:rStyle w:val="Emphasis"/>
          <w:highlight w:val="cyan"/>
        </w:rPr>
        <w:t>an absence of urgency</w:t>
      </w:r>
      <w:r w:rsidRPr="00E317EA">
        <w:rPr>
          <w:sz w:val="16"/>
        </w:rPr>
        <w:t xml:space="preserve">; thus although 70% of Americans believe global warming is happening, only 40% think it will harm them (http://climatecommunication.yale.edu/visualizations-data/ycom-us-2016/). Secondly, </w:t>
      </w:r>
      <w:r w:rsidRPr="005E43F4">
        <w:rPr>
          <w:rStyle w:val="StyleUnderline"/>
        </w:rPr>
        <w:t>unlike past environmental challenges</w:t>
      </w:r>
      <w:r w:rsidRPr="00EB2226">
        <w:rPr>
          <w:rStyle w:val="StyleUnderline"/>
        </w:rPr>
        <w:t xml:space="preserve">, </w:t>
      </w:r>
      <w:r w:rsidRPr="00EB2226">
        <w:rPr>
          <w:rStyle w:val="Emphasis"/>
        </w:rPr>
        <w:t xml:space="preserve">the Earth’s climate system is rife with </w:t>
      </w:r>
      <w:r w:rsidRPr="00472393">
        <w:rPr>
          <w:rStyle w:val="Emphasis"/>
          <w:highlight w:val="cyan"/>
        </w:rPr>
        <w:t>positive feedback loops</w:t>
      </w:r>
      <w:r w:rsidRPr="00E317EA">
        <w:rPr>
          <w:sz w:val="16"/>
        </w:rPr>
        <w:t xml:space="preserve">. </w:t>
      </w:r>
      <w:r w:rsidRPr="005E43F4">
        <w:rPr>
          <w:rStyle w:val="StyleUnderline"/>
        </w:rPr>
        <w:t>In particular, as CO2 increases and the climate warms, that very warming can cause more CO2 release which further increases global warming, and then more CO2, and so on</w:t>
      </w:r>
      <w:r w:rsidRPr="00E317EA">
        <w:rPr>
          <w:sz w:val="16"/>
        </w:rPr>
        <w:t xml:space="preserve">. Table 2 summarizes the best documented positive feedback loops for the Earth’s climate system. These </w:t>
      </w:r>
      <w:r w:rsidRPr="005E43F4">
        <w:rPr>
          <w:rStyle w:val="StyleUnderline"/>
        </w:rPr>
        <w:t xml:space="preserve">feedbacks can be neatly categorized into </w:t>
      </w:r>
      <w:r w:rsidRPr="005E43F4">
        <w:rPr>
          <w:rStyle w:val="Emphasis"/>
        </w:rPr>
        <w:t>carbon cycle</w:t>
      </w:r>
      <w:r w:rsidRPr="005E43F4">
        <w:rPr>
          <w:rStyle w:val="StyleUnderline"/>
        </w:rPr>
        <w:t xml:space="preserve">, </w:t>
      </w:r>
      <w:r w:rsidRPr="005E43F4">
        <w:rPr>
          <w:rStyle w:val="Emphasis"/>
        </w:rPr>
        <w:t>biogeochemical</w:t>
      </w:r>
      <w:r w:rsidRPr="005E43F4">
        <w:rPr>
          <w:rStyle w:val="StyleUnderline"/>
        </w:rPr>
        <w:t xml:space="preserve">, </w:t>
      </w:r>
      <w:proofErr w:type="spellStart"/>
      <w:r w:rsidRPr="005E43F4">
        <w:rPr>
          <w:rStyle w:val="Emphasis"/>
        </w:rPr>
        <w:t>biogeophysical</w:t>
      </w:r>
      <w:proofErr w:type="spellEnd"/>
      <w:r w:rsidRPr="005E43F4">
        <w:rPr>
          <w:rStyle w:val="StyleUnderline"/>
        </w:rPr>
        <w:t xml:space="preserve">, </w:t>
      </w:r>
      <w:r w:rsidRPr="005E43F4">
        <w:rPr>
          <w:rStyle w:val="Emphasis"/>
        </w:rPr>
        <w:t>cloud</w:t>
      </w:r>
      <w:r w:rsidRPr="005E43F4">
        <w:rPr>
          <w:rStyle w:val="StyleUnderline"/>
        </w:rPr>
        <w:t xml:space="preserve">, </w:t>
      </w:r>
      <w:r w:rsidRPr="005E43F4">
        <w:rPr>
          <w:rStyle w:val="Emphasis"/>
        </w:rPr>
        <w:t>ice-albedo</w:t>
      </w:r>
      <w:r w:rsidRPr="005E43F4">
        <w:rPr>
          <w:rStyle w:val="StyleUnderline"/>
        </w:rPr>
        <w:t xml:space="preserve">, and </w:t>
      </w:r>
      <w:r w:rsidRPr="005E43F4">
        <w:rPr>
          <w:rStyle w:val="Emphasis"/>
        </w:rPr>
        <w:t>water vapor</w:t>
      </w:r>
      <w:r w:rsidRPr="005E43F4">
        <w:rPr>
          <w:rStyle w:val="StyleUnderline"/>
        </w:rPr>
        <w:t xml:space="preserve"> feedbacks</w:t>
      </w:r>
      <w:r w:rsidRPr="00E317EA">
        <w:rPr>
          <w:sz w:val="16"/>
        </w:rPr>
        <w:t xml:space="preserve">.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E317EA">
        <w:rPr>
          <w:sz w:val="16"/>
        </w:rPr>
        <w:t>Totterdell</w:t>
      </w:r>
      <w:proofErr w:type="spellEnd"/>
      <w:r w:rsidRPr="00E317EA">
        <w:rPr>
          <w:sz w:val="16"/>
        </w:rPr>
        <w:t xml:space="preserve">, 2000; </w:t>
      </w:r>
      <w:proofErr w:type="spellStart"/>
      <w:r w:rsidRPr="00E317EA">
        <w:rPr>
          <w:sz w:val="16"/>
        </w:rPr>
        <w:t>Hajima</w:t>
      </w:r>
      <w:proofErr w:type="spellEnd"/>
      <w:r w:rsidRPr="00E317EA">
        <w:rPr>
          <w:sz w:val="16"/>
        </w:rPr>
        <w:t xml:space="preserve">, </w:t>
      </w:r>
      <w:proofErr w:type="spellStart"/>
      <w:r w:rsidRPr="00E317EA">
        <w:rPr>
          <w:sz w:val="16"/>
        </w:rPr>
        <w:t>Tachiiri</w:t>
      </w:r>
      <w:proofErr w:type="spellEnd"/>
      <w:r w:rsidRPr="00E317EA">
        <w:rPr>
          <w:sz w:val="16"/>
        </w:rPr>
        <w:t xml:space="preserve">, Ito, &amp; </w:t>
      </w:r>
      <w:proofErr w:type="spellStart"/>
      <w:r w:rsidRPr="00E317EA">
        <w:rPr>
          <w:sz w:val="16"/>
        </w:rPr>
        <w:t>Kawamiya</w:t>
      </w:r>
      <w:proofErr w:type="spellEnd"/>
      <w:r w:rsidRPr="00E317EA">
        <w:rPr>
          <w:sz w:val="16"/>
        </w:rPr>
        <w:t xml:space="preserve">, 2014; </w:t>
      </w:r>
      <w:proofErr w:type="spellStart"/>
      <w:r w:rsidRPr="00E317EA">
        <w:rPr>
          <w:sz w:val="16"/>
        </w:rPr>
        <w:t>Knutti</w:t>
      </w:r>
      <w:proofErr w:type="spellEnd"/>
      <w:r w:rsidRPr="00E317EA">
        <w:rPr>
          <w:sz w:val="16"/>
        </w:rPr>
        <w:t xml:space="preserve"> &amp; </w:t>
      </w:r>
      <w:proofErr w:type="spellStart"/>
      <w:r w:rsidRPr="00E317EA">
        <w:rPr>
          <w:sz w:val="16"/>
        </w:rPr>
        <w:t>Rugenstein</w:t>
      </w:r>
      <w:proofErr w:type="spellEnd"/>
      <w:r w:rsidRPr="00E317EA">
        <w:rPr>
          <w:sz w:val="16"/>
        </w:rPr>
        <w:t>, 2015; Rosenfeld, Sherwood, Wood, &amp; Donner, 2014). This produces a wide range of future scenarios.</w:t>
      </w:r>
    </w:p>
    <w:p w14:paraId="1681789F" w14:textId="77777777" w:rsidR="00CB36F5" w:rsidRDefault="00CB36F5" w:rsidP="00CB36F5">
      <w:pPr>
        <w:rPr>
          <w:sz w:val="12"/>
        </w:rPr>
      </w:pPr>
      <w:r w:rsidRPr="00E317EA">
        <w:rPr>
          <w:sz w:val="16"/>
        </w:rPr>
        <w:t xml:space="preserve"> Positive feedbacks in the carbon cycle involves the enhancement of future carbon contributions to the atmosphere due to some initial increase in atmospheric CO2. This happens because </w:t>
      </w:r>
      <w:r w:rsidRPr="005E43F4">
        <w:rPr>
          <w:rStyle w:val="StyleUnderline"/>
        </w:rPr>
        <w:t>as CO2 accumulates, it reduces the efficiency in which oceans and terrestrial ecosystems sequester carbon, which in return feeds back to exacerbate climate change</w:t>
      </w:r>
      <w:r w:rsidRPr="00E317EA">
        <w:rPr>
          <w:sz w:val="16"/>
        </w:rPr>
        <w:t xml:space="preserve"> (</w:t>
      </w:r>
      <w:proofErr w:type="spellStart"/>
      <w:r w:rsidRPr="00E317EA">
        <w:rPr>
          <w:sz w:val="16"/>
        </w:rPr>
        <w:t>Friedlingstein</w:t>
      </w:r>
      <w:proofErr w:type="spellEnd"/>
      <w:r w:rsidRPr="00E317EA">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E317EA">
        <w:rPr>
          <w:sz w:val="16"/>
        </w:rPr>
        <w:t>biogeophysical</w:t>
      </w:r>
      <w:proofErr w:type="spellEnd"/>
      <w:r w:rsidRPr="00E317EA">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E317EA">
        <w:rPr>
          <w:sz w:val="16"/>
        </w:rPr>
        <w:t>Chamey</w:t>
      </w:r>
      <w:proofErr w:type="spellEnd"/>
      <w:r w:rsidRPr="00E317EA">
        <w:rPr>
          <w:sz w:val="16"/>
        </w:rPr>
        <w:t xml:space="preserve">, Stone, &amp; Quirk, 1975). To top it off, </w:t>
      </w:r>
      <w:r w:rsidRPr="005E43F4">
        <w:rPr>
          <w:rStyle w:val="StyleUnderline"/>
        </w:rPr>
        <w:t xml:space="preserve">overgrazing depletes the soil, leading to augmented </w:t>
      </w:r>
      <w:r w:rsidRPr="005E43F4">
        <w:rPr>
          <w:rStyle w:val="Emphasis"/>
        </w:rPr>
        <w:t>vegetation loss</w:t>
      </w:r>
      <w:r w:rsidRPr="00E317EA">
        <w:rPr>
          <w:sz w:val="16"/>
        </w:rPr>
        <w:t xml:space="preserve"> (</w:t>
      </w:r>
      <w:proofErr w:type="spellStart"/>
      <w:r w:rsidRPr="00E317EA">
        <w:rPr>
          <w:sz w:val="16"/>
        </w:rPr>
        <w:t>Anderies</w:t>
      </w:r>
      <w:proofErr w:type="spellEnd"/>
      <w:r w:rsidRPr="00E317EA">
        <w:rPr>
          <w:sz w:val="16"/>
        </w:rPr>
        <w:t>, Janssen, &amp; Walker, 2002).</w:t>
      </w:r>
    </w:p>
    <w:p w14:paraId="7FFD2767" w14:textId="77777777" w:rsidR="00CB36F5" w:rsidRDefault="00CB36F5" w:rsidP="00CB36F5">
      <w:pPr>
        <w:rPr>
          <w:sz w:val="12"/>
        </w:rPr>
      </w:pPr>
      <w:r w:rsidRPr="00E317EA">
        <w:rPr>
          <w:sz w:val="16"/>
        </w:rPr>
        <w:t xml:space="preserve"> </w:t>
      </w:r>
      <w:r w:rsidRPr="005E43F4">
        <w:rPr>
          <w:rStyle w:val="StyleUnderline"/>
        </w:rPr>
        <w:t xml:space="preserve">Climate change often also increases the risk of </w:t>
      </w:r>
      <w:r w:rsidRPr="005E43F4">
        <w:rPr>
          <w:rStyle w:val="Emphasis"/>
        </w:rPr>
        <w:t>forest fires</w:t>
      </w:r>
      <w:r w:rsidRPr="00E317EA">
        <w:rPr>
          <w:sz w:val="16"/>
        </w:rPr>
        <w:t xml:space="preserve">, as a result of higher temperatures and persistent drought conditions. </w:t>
      </w:r>
      <w:r w:rsidRPr="005E43F4">
        <w:rPr>
          <w:rStyle w:val="StyleUnderline"/>
        </w:rPr>
        <w:t>The expectation is that forest fires will become more frequent and severe with climate warming and drought</w:t>
      </w:r>
      <w:r w:rsidRPr="00E317EA">
        <w:rPr>
          <w:sz w:val="16"/>
        </w:rPr>
        <w:t xml:space="preserve"> (</w:t>
      </w:r>
      <w:proofErr w:type="spellStart"/>
      <w:r w:rsidRPr="00E317EA">
        <w:rPr>
          <w:sz w:val="16"/>
        </w:rPr>
        <w:t>Scholze</w:t>
      </w:r>
      <w:proofErr w:type="spellEnd"/>
      <w:r w:rsidRPr="00E317EA">
        <w:rPr>
          <w:sz w:val="16"/>
        </w:rPr>
        <w:t xml:space="preserve">, Knorr, Arnell, &amp; Prentice, 2006), a trend for which we have already seen evidence </w:t>
      </w:r>
      <w:r w:rsidRPr="00E317EA">
        <w:rPr>
          <w:sz w:val="16"/>
        </w:rPr>
        <w:lastRenderedPageBreak/>
        <w:t>(Allen et al., 2010). Tragically, the increased severity and risk of Southern California wildfires recently predicted by climate scientists (</w:t>
      </w:r>
      <w:proofErr w:type="spellStart"/>
      <w:r w:rsidRPr="00E317EA">
        <w:rPr>
          <w:sz w:val="16"/>
        </w:rPr>
        <w:t>Jin</w:t>
      </w:r>
      <w:proofErr w:type="spellEnd"/>
      <w:r w:rsidRPr="00E317EA">
        <w:rPr>
          <w:sz w:val="16"/>
        </w:rPr>
        <w:t xml:space="preserve"> et al., 2015), was realized in December 2017, with the largest fire in the history of California (the “Thomas fire” that burned 282,000 acres, https://www.vox.com/2017/12/27/16822180/thomas-fire-california-largest-wildfire). </w:t>
      </w:r>
      <w:r w:rsidRPr="005E43F4">
        <w:rPr>
          <w:rStyle w:val="StyleUnderline"/>
        </w:rPr>
        <w:t xml:space="preserve">This catastrophic fire embodies the sorts of positive </w:t>
      </w:r>
      <w:r w:rsidRPr="00257308">
        <w:rPr>
          <w:rStyle w:val="StyleUnderline"/>
        </w:rPr>
        <w:t>feedbacks</w:t>
      </w:r>
      <w:r w:rsidRPr="005E43F4">
        <w:rPr>
          <w:rStyle w:val="StyleUnderline"/>
        </w:rPr>
        <w:t xml:space="preserve"> and interacting factors </w:t>
      </w:r>
      <w:r w:rsidRPr="00EB2226">
        <w:rPr>
          <w:rStyle w:val="StyleUnderline"/>
        </w:rPr>
        <w:t xml:space="preserve">that could </w:t>
      </w:r>
      <w:r w:rsidRPr="00472393">
        <w:rPr>
          <w:rStyle w:val="Emphasis"/>
          <w:highlight w:val="cyan"/>
        </w:rPr>
        <w:t>catch humanity off-guard</w:t>
      </w:r>
      <w:r w:rsidRPr="00472393">
        <w:rPr>
          <w:sz w:val="16"/>
          <w:highlight w:val="cyan"/>
        </w:rPr>
        <w:t xml:space="preserve"> </w:t>
      </w:r>
      <w:r w:rsidRPr="00472393">
        <w:rPr>
          <w:rStyle w:val="StyleUnderline"/>
          <w:highlight w:val="cyan"/>
        </w:rPr>
        <w:t>and produce</w:t>
      </w:r>
      <w:r w:rsidRPr="005E43F4">
        <w:rPr>
          <w:rStyle w:val="StyleUnderline"/>
        </w:rPr>
        <w:t xml:space="preserve"> a true </w:t>
      </w:r>
      <w:r w:rsidRPr="00472393">
        <w:rPr>
          <w:rStyle w:val="Emphasis"/>
          <w:highlight w:val="cyan"/>
        </w:rPr>
        <w:t>apocalyptic event</w:t>
      </w:r>
      <w:r w:rsidRPr="00E317EA">
        <w:rPr>
          <w:sz w:val="16"/>
        </w:rPr>
        <w:t xml:space="preserve">. Record-breaking rains produced an extraordinary flush of new vegetation, that then dried out as record heat waves and dry conditions took hold, coupled with stronger than normal winds, and ignition. </w:t>
      </w:r>
      <w:proofErr w:type="gramStart"/>
      <w:r w:rsidRPr="00E317EA">
        <w:rPr>
          <w:sz w:val="16"/>
        </w:rPr>
        <w:t>Of course</w:t>
      </w:r>
      <w:proofErr w:type="gramEnd"/>
      <w:r w:rsidRPr="00E317EA">
        <w:rPr>
          <w:sz w:val="16"/>
        </w:rPr>
        <w:t xml:space="preserve"> the record-fire released CO2 into the atmosphere, thereby contributing to future warming.</w:t>
      </w:r>
    </w:p>
    <w:p w14:paraId="2DDD8ABD" w14:textId="77777777" w:rsidR="00CB36F5" w:rsidRDefault="00CB36F5" w:rsidP="00CB36F5">
      <w:pPr>
        <w:rPr>
          <w:sz w:val="12"/>
        </w:rPr>
      </w:pPr>
      <w:r w:rsidRPr="00E317EA">
        <w:rPr>
          <w:sz w:val="16"/>
        </w:rPr>
        <w:t xml:space="preserve">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E317EA">
        <w:rPr>
          <w:sz w:val="16"/>
        </w:rPr>
        <w:t>Wetherald</w:t>
      </w:r>
      <w:proofErr w:type="spellEnd"/>
      <w:r w:rsidRPr="00E317EA">
        <w:rPr>
          <w:sz w:val="16"/>
        </w:rPr>
        <w:t>, 1967).</w:t>
      </w:r>
    </w:p>
    <w:p w14:paraId="272032ED" w14:textId="77777777" w:rsidR="00CB36F5" w:rsidRDefault="00CB36F5" w:rsidP="00CB36F5">
      <w:pPr>
        <w:rPr>
          <w:sz w:val="12"/>
        </w:rPr>
      </w:pPr>
      <w:r w:rsidRPr="00E317EA">
        <w:rPr>
          <w:sz w:val="16"/>
        </w:rPr>
        <w:t xml:space="preserve">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E317EA">
        <w:rPr>
          <w:sz w:val="16"/>
        </w:rPr>
        <w:t>Lashof</w:t>
      </w:r>
      <w:proofErr w:type="spellEnd"/>
      <w:r w:rsidRPr="00E317EA">
        <w:rPr>
          <w:sz w:val="16"/>
        </w:rPr>
        <w:t xml:space="preserve">, DeAngelo, </w:t>
      </w:r>
      <w:proofErr w:type="spellStart"/>
      <w:r w:rsidRPr="00E317EA">
        <w:rPr>
          <w:sz w:val="16"/>
        </w:rPr>
        <w:t>Saleska</w:t>
      </w:r>
      <w:proofErr w:type="spellEnd"/>
      <w:r w:rsidRPr="00E317EA">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E317EA">
        <w:rPr>
          <w:sz w:val="16"/>
        </w:rPr>
        <w:t>Burgman</w:t>
      </w:r>
      <w:proofErr w:type="spellEnd"/>
      <w:r w:rsidRPr="00E317EA">
        <w:rPr>
          <w:sz w:val="16"/>
        </w:rPr>
        <w:t>, &amp; Norris, 2009).</w:t>
      </w:r>
    </w:p>
    <w:p w14:paraId="194E85C4" w14:textId="77777777" w:rsidR="00CB36F5" w:rsidRDefault="00CB36F5" w:rsidP="00CB36F5">
      <w:pPr>
        <w:rPr>
          <w:rStyle w:val="StyleUnderline"/>
        </w:rPr>
      </w:pPr>
      <w:r w:rsidRPr="00E317EA">
        <w:rPr>
          <w:sz w:val="16"/>
        </w:rPr>
        <w:t xml:space="preserve"> </w:t>
      </w:r>
      <w:r w:rsidRPr="006C7014">
        <w:rPr>
          <w:rStyle w:val="StyleUnderline"/>
        </w:rPr>
        <w:t>The key lesson from the long list of potentially positive feedbacks and their interactions is that</w:t>
      </w:r>
      <w:r w:rsidRPr="006C7014">
        <w:rPr>
          <w:sz w:val="16"/>
        </w:rPr>
        <w:t xml:space="preserve"> </w:t>
      </w:r>
      <w:r w:rsidRPr="006C7014">
        <w:rPr>
          <w:rStyle w:val="Emphasis"/>
        </w:rPr>
        <w:t>runaway climate change</w:t>
      </w:r>
      <w:r w:rsidRPr="006C7014">
        <w:rPr>
          <w:rStyle w:val="StyleUnderline"/>
        </w:rPr>
        <w:t>, and runaway perturbations have to be taken as a serious possibility</w:t>
      </w:r>
      <w:r w:rsidRPr="006C7014">
        <w:rPr>
          <w:sz w:val="16"/>
        </w:rPr>
        <w:t xml:space="preserve">. Table 2 is just a snapshot of the type of feedbacks that have been identified (see Supplementary material for a more thorough explanation of positive feedback loops). However, </w:t>
      </w:r>
      <w:r w:rsidRPr="006C7014">
        <w:rPr>
          <w:rStyle w:val="StyleUnderline"/>
        </w:rPr>
        <w:t xml:space="preserve">this list is not exhaustive and the possibility of undiscovered positive feedbacks portends </w:t>
      </w:r>
      <w:r w:rsidRPr="006C7014">
        <w:rPr>
          <w:rStyle w:val="Emphasis"/>
        </w:rPr>
        <w:t>even greater existential risks</w:t>
      </w:r>
      <w:r w:rsidRPr="006C7014">
        <w:rPr>
          <w:sz w:val="16"/>
        </w:rPr>
        <w:t xml:space="preserve">. </w:t>
      </w:r>
      <w:r w:rsidRPr="006C7014">
        <w:rPr>
          <w:rStyle w:val="StyleUnderline"/>
        </w:rPr>
        <w:t>The many environmental crises humankind has previously averted</w:t>
      </w:r>
      <w:r w:rsidRPr="006C7014">
        <w:rPr>
          <w:sz w:val="16"/>
        </w:rPr>
        <w:t xml:space="preserve"> (famine, ozone depletion, London fog, water pollution, etc.) </w:t>
      </w:r>
      <w:r w:rsidRPr="006C7014">
        <w:rPr>
          <w:rStyle w:val="StyleUnderline"/>
        </w:rPr>
        <w:t>were averted because of political will based on solid scientific understanding.</w:t>
      </w:r>
      <w:r w:rsidRPr="006C7014">
        <w:rPr>
          <w:sz w:val="16"/>
        </w:rPr>
        <w:t xml:space="preserve"> </w:t>
      </w:r>
      <w:r w:rsidRPr="006C7014">
        <w:rPr>
          <w:rStyle w:val="StyleUnderline"/>
        </w:rPr>
        <w:t>We cannot count on complete scientific understanding when it comes to positive feedback loops and climate change.</w:t>
      </w:r>
    </w:p>
    <w:p w14:paraId="746E779B" w14:textId="77777777" w:rsidR="00CB36F5" w:rsidRDefault="00CB36F5" w:rsidP="00CB36F5"/>
    <w:p w14:paraId="4CEF797B" w14:textId="77777777" w:rsidR="00CB36F5" w:rsidRPr="00D867BF" w:rsidRDefault="00CB36F5" w:rsidP="00CB36F5">
      <w:pPr>
        <w:pStyle w:val="Heading4"/>
      </w:pPr>
      <w:r w:rsidRPr="00D867BF">
        <w:t xml:space="preserve">Natural disasters </w:t>
      </w:r>
      <w:r>
        <w:t>cause</w:t>
      </w:r>
      <w:r w:rsidRPr="00D867BF">
        <w:t xml:space="preserve"> </w:t>
      </w:r>
      <w:r w:rsidRPr="00D867BF">
        <w:rPr>
          <w:u w:val="single"/>
        </w:rPr>
        <w:t>widespread instability</w:t>
      </w:r>
      <w:r w:rsidRPr="00D867BF">
        <w:t xml:space="preserve"> without response capabilities</w:t>
      </w:r>
      <w:r>
        <w:t xml:space="preserve"> – </w:t>
      </w:r>
      <w:r w:rsidRPr="00D867BF">
        <w:t xml:space="preserve">continued vulnerability </w:t>
      </w:r>
      <w:r>
        <w:t>risks</w:t>
      </w:r>
      <w:r w:rsidRPr="00D867BF">
        <w:t xml:space="preserve"> </w:t>
      </w:r>
      <w:r w:rsidRPr="00CA266C">
        <w:rPr>
          <w:u w:val="single"/>
        </w:rPr>
        <w:t>extinction</w:t>
      </w:r>
    </w:p>
    <w:p w14:paraId="1A144D69" w14:textId="77777777" w:rsidR="00CB36F5" w:rsidRPr="00D867BF" w:rsidRDefault="00CB36F5" w:rsidP="00CB36F5">
      <w:proofErr w:type="spellStart"/>
      <w:r w:rsidRPr="00F468C8">
        <w:rPr>
          <w:rStyle w:val="Style13ptBold"/>
        </w:rPr>
        <w:t>Tipson</w:t>
      </w:r>
      <w:proofErr w:type="spellEnd"/>
      <w:r w:rsidRPr="00F468C8">
        <w:rPr>
          <w:rStyle w:val="Style13ptBold"/>
        </w:rPr>
        <w:t xml:space="preserve"> ’13,</w:t>
      </w:r>
      <w:r w:rsidRPr="00D867BF">
        <w:t xml:space="preserve"> [“Natural Disasters as Threats to Peace”, Frederick </w:t>
      </w:r>
      <w:proofErr w:type="spellStart"/>
      <w:r w:rsidRPr="00D867BF">
        <w:t>Tipson</w:t>
      </w:r>
      <w:proofErr w:type="spellEnd"/>
      <w:r w:rsidRPr="00D867BF">
        <w:t xml:space="preserve"> – Frederick S. </w:t>
      </w:r>
      <w:proofErr w:type="spellStart"/>
      <w:r w:rsidRPr="00D867BF">
        <w:t>Tipson</w:t>
      </w:r>
      <w:proofErr w:type="spellEnd"/>
      <w:r w:rsidRPr="00D867BF">
        <w:t xml:space="preserve"> is an adviser to the USIP Center of Innovation on Science, Technology, and Peacebuilding, BA in history from Stanford, an MA in international relations from Yale, and JD and PhD degrees from the University of Virginia, United States Institute of Peace, Special Report 324, Pub: February 2013, </w:t>
      </w:r>
      <w:hyperlink r:id="rId27" w:history="1">
        <w:r w:rsidRPr="00A65D71">
          <w:rPr>
            <w:rStyle w:val="Hyperlink"/>
          </w:rPr>
          <w:t>http://www.usip.org/sites/default/files/resources/Natural%20Disasters%20as%20Threats%20to%20Peace%20SR324.pdf</w:t>
        </w:r>
      </w:hyperlink>
      <w:r w:rsidRPr="00D867BF">
        <w:t>]</w:t>
      </w:r>
      <w:r>
        <w:t xml:space="preserve"> </w:t>
      </w:r>
      <w:proofErr w:type="spellStart"/>
      <w:r>
        <w:t>DurSac</w:t>
      </w:r>
      <w:proofErr w:type="spellEnd"/>
    </w:p>
    <w:p w14:paraId="17EA73F0" w14:textId="77777777" w:rsidR="00CB36F5" w:rsidRPr="00D867BF" w:rsidRDefault="00CB36F5" w:rsidP="00CB36F5"/>
    <w:p w14:paraId="186E79E8" w14:textId="77777777" w:rsidR="00CB36F5" w:rsidRPr="00D867BF" w:rsidRDefault="00CB36F5" w:rsidP="00CB36F5">
      <w:pPr>
        <w:rPr>
          <w:sz w:val="12"/>
          <w:szCs w:val="12"/>
        </w:rPr>
      </w:pPr>
      <w:r w:rsidRPr="00D867BF">
        <w:rPr>
          <w:u w:val="single"/>
        </w:rPr>
        <w:t xml:space="preserve">The incidence of </w:t>
      </w:r>
      <w:r w:rsidRPr="00472393">
        <w:rPr>
          <w:highlight w:val="cyan"/>
          <w:u w:val="single"/>
        </w:rPr>
        <w:t xml:space="preserve">military conflicts </w:t>
      </w:r>
      <w:r w:rsidRPr="00F468C8">
        <w:rPr>
          <w:u w:val="single"/>
        </w:rPr>
        <w:t xml:space="preserve">between states </w:t>
      </w:r>
      <w:r w:rsidRPr="00472393">
        <w:rPr>
          <w:highlight w:val="cyan"/>
          <w:u w:val="single"/>
        </w:rPr>
        <w:t xml:space="preserve">is </w:t>
      </w:r>
      <w:r w:rsidRPr="00F468C8">
        <w:rPr>
          <w:u w:val="single"/>
        </w:rPr>
        <w:t xml:space="preserve">at a historic </w:t>
      </w:r>
      <w:r w:rsidRPr="00472393">
        <w:rPr>
          <w:highlight w:val="cyan"/>
          <w:u w:val="single"/>
        </w:rPr>
        <w:t>low</w:t>
      </w:r>
      <w:r w:rsidRPr="00D867BF">
        <w:rPr>
          <w:u w:val="single"/>
        </w:rPr>
        <w:t xml:space="preserve">; even </w:t>
      </w:r>
      <w:r w:rsidRPr="00F468C8">
        <w:rPr>
          <w:u w:val="single"/>
        </w:rPr>
        <w:t>the number of conflicts within states has declined steeply</w:t>
      </w:r>
      <w:r w:rsidRPr="00D867BF">
        <w:rPr>
          <w:u w:val="single"/>
        </w:rPr>
        <w:t xml:space="preserve"> since the </w:t>
      </w:r>
      <w:r w:rsidRPr="00F468C8">
        <w:rPr>
          <w:u w:val="single"/>
        </w:rPr>
        <w:t>twentieth century</w:t>
      </w:r>
      <w:r w:rsidRPr="00F468C8">
        <w:t>.</w:t>
      </w:r>
      <w:r w:rsidRPr="00F468C8">
        <w:rPr>
          <w:sz w:val="12"/>
          <w:szCs w:val="12"/>
        </w:rPr>
        <w:t>51 However,</w:t>
      </w:r>
      <w:r w:rsidRPr="00F468C8">
        <w:t xml:space="preserve"> </w:t>
      </w:r>
      <w:r w:rsidRPr="00F468C8">
        <w:rPr>
          <w:u w:val="single"/>
        </w:rPr>
        <w:t>both trends could be</w:t>
      </w:r>
      <w:r w:rsidRPr="00D867BF">
        <w:t xml:space="preserve"> </w:t>
      </w:r>
      <w:r w:rsidRPr="00D867BF">
        <w:rPr>
          <w:sz w:val="12"/>
          <w:szCs w:val="12"/>
        </w:rPr>
        <w:t>slowed or</w:t>
      </w:r>
      <w:r w:rsidRPr="00D867BF">
        <w:t xml:space="preserve"> </w:t>
      </w:r>
      <w:r w:rsidRPr="00472393">
        <w:rPr>
          <w:highlight w:val="cyan"/>
          <w:u w:val="single"/>
        </w:rPr>
        <w:t xml:space="preserve">reversed by </w:t>
      </w:r>
      <w:r w:rsidRPr="00F468C8">
        <w:rPr>
          <w:u w:val="single"/>
        </w:rPr>
        <w:t xml:space="preserve">increased </w:t>
      </w:r>
      <w:r w:rsidRPr="00472393">
        <w:rPr>
          <w:highlight w:val="cyan"/>
          <w:u w:val="single"/>
        </w:rPr>
        <w:t xml:space="preserve">vulnerabilities to natural disasters and the </w:t>
      </w:r>
      <w:r w:rsidRPr="00F468C8">
        <w:rPr>
          <w:u w:val="single"/>
        </w:rPr>
        <w:t xml:space="preserve">limits of political and </w:t>
      </w:r>
      <w:r w:rsidRPr="00F468C8">
        <w:rPr>
          <w:u w:val="single"/>
        </w:rPr>
        <w:lastRenderedPageBreak/>
        <w:t xml:space="preserve">economic </w:t>
      </w:r>
      <w:r w:rsidRPr="00472393">
        <w:rPr>
          <w:highlight w:val="cyan"/>
          <w:u w:val="single"/>
        </w:rPr>
        <w:t>capacity to deal with them</w:t>
      </w:r>
      <w:r w:rsidRPr="00D867BF">
        <w:rPr>
          <w:u w:val="single"/>
        </w:rPr>
        <w:t>.</w:t>
      </w:r>
      <w:r w:rsidRPr="00D867BF">
        <w:t xml:space="preserve"> </w:t>
      </w:r>
      <w:r w:rsidRPr="00D867BF">
        <w:rPr>
          <w:sz w:val="12"/>
          <w:szCs w:val="12"/>
        </w:rPr>
        <w:t>How should the challenges ahead be framed in terms of U.S. national security and the larger “threats to the peace”? The likelihood is that</w:t>
      </w:r>
      <w:r w:rsidRPr="00D867BF">
        <w:t xml:space="preserve"> </w:t>
      </w:r>
      <w:r w:rsidRPr="00D867BF">
        <w:rPr>
          <w:u w:val="single"/>
        </w:rPr>
        <w:t>over time large groups of p</w:t>
      </w:r>
      <w:r w:rsidRPr="00472393">
        <w:rPr>
          <w:highlight w:val="cyan"/>
          <w:u w:val="single"/>
        </w:rPr>
        <w:t xml:space="preserve">eople will become </w:t>
      </w:r>
      <w:r w:rsidRPr="00F468C8">
        <w:rPr>
          <w:u w:val="single"/>
        </w:rPr>
        <w:t xml:space="preserve">ecologically </w:t>
      </w:r>
      <w:r w:rsidRPr="00472393">
        <w:rPr>
          <w:highlight w:val="cyan"/>
          <w:u w:val="single"/>
        </w:rPr>
        <w:t>displaced</w:t>
      </w:r>
      <w:r w:rsidRPr="00D867BF">
        <w:t xml:space="preserve"> </w:t>
      </w:r>
      <w:r w:rsidRPr="00D867BF">
        <w:rPr>
          <w:sz w:val="12"/>
          <w:szCs w:val="12"/>
        </w:rPr>
        <w:t>persons or “environmental refugees,” forced from their historic homelands and</w:t>
      </w:r>
      <w:r w:rsidRPr="00D867BF">
        <w:t xml:space="preserve"> </w:t>
      </w:r>
      <w:r w:rsidRPr="00D867BF">
        <w:rPr>
          <w:u w:val="single"/>
        </w:rPr>
        <w:t xml:space="preserve">needing relocation to more hospitable places. </w:t>
      </w:r>
      <w:r w:rsidRPr="00D867BF">
        <w:rPr>
          <w:sz w:val="12"/>
          <w:szCs w:val="12"/>
        </w:rPr>
        <w:t xml:space="preserve">Citizen Safety </w:t>
      </w:r>
      <w:r w:rsidRPr="00D867BF">
        <w:rPr>
          <w:u w:val="single"/>
        </w:rPr>
        <w:t>Most governments place their highest priority on national security, which begins with ensuring the physical safety of their citizens</w:t>
      </w:r>
      <w:r w:rsidRPr="00D867BF">
        <w:t xml:space="preserve">, </w:t>
      </w:r>
      <w:r w:rsidRPr="00D867BF">
        <w:rPr>
          <w:sz w:val="12"/>
          <w:szCs w:val="12"/>
        </w:rPr>
        <w:t>or as John Jay famously put it in The Federalist: “Among the many objects to which a wise and free people find it necessary to direct their attention, that of providing for their safety seems to be the first.”52 While they are used to thinking of such safety in terms of protection from attacks by military or terrorist adversaries, Americans also regard their fundamental security as dependent on</w:t>
      </w:r>
      <w:r w:rsidRPr="00D867BF">
        <w:t xml:space="preserve"> </w:t>
      </w:r>
      <w:r w:rsidRPr="00D867BF">
        <w:rPr>
          <w:u w:val="single"/>
        </w:rPr>
        <w:t>access to reliable supplies of air, water, food, medicine, and shelter</w:t>
      </w:r>
      <w:r w:rsidRPr="00D867BF">
        <w:t xml:space="preserve">.53 </w:t>
      </w:r>
      <w:r w:rsidRPr="00D867BF">
        <w:rPr>
          <w:sz w:val="12"/>
          <w:szCs w:val="12"/>
        </w:rPr>
        <w:t>All would likely place</w:t>
      </w:r>
      <w:r w:rsidRPr="00D867BF">
        <w:t xml:space="preserve"> </w:t>
      </w:r>
      <w:r w:rsidRPr="00D867BF">
        <w:rPr>
          <w:u w:val="single"/>
        </w:rPr>
        <w:t xml:space="preserve">these subsistence needs above any threat currently on the horizon, foreign or domestic. However, it is leaders—thought leaders as well as </w:t>
      </w:r>
      <w:r w:rsidRPr="00F468C8">
        <w:rPr>
          <w:u w:val="single"/>
        </w:rPr>
        <w:t xml:space="preserve">political </w:t>
      </w:r>
      <w:r w:rsidRPr="00472393">
        <w:rPr>
          <w:highlight w:val="cyan"/>
          <w:u w:val="single"/>
        </w:rPr>
        <w:t>leaders</w:t>
      </w:r>
      <w:r w:rsidRPr="00D867BF">
        <w:rPr>
          <w:u w:val="single"/>
        </w:rPr>
        <w:t xml:space="preserve">—who </w:t>
      </w:r>
      <w:r w:rsidRPr="00472393">
        <w:rPr>
          <w:highlight w:val="cyan"/>
          <w:u w:val="single"/>
        </w:rPr>
        <w:t xml:space="preserve">define </w:t>
      </w:r>
      <w:r w:rsidRPr="00F468C8">
        <w:rPr>
          <w:u w:val="single"/>
        </w:rPr>
        <w:t xml:space="preserve">the </w:t>
      </w:r>
      <w:r w:rsidRPr="00472393">
        <w:rPr>
          <w:highlight w:val="cyan"/>
          <w:u w:val="single"/>
        </w:rPr>
        <w:t>priorities for</w:t>
      </w:r>
      <w:r w:rsidRPr="00D867BF">
        <w:rPr>
          <w:u w:val="single"/>
        </w:rPr>
        <w:t xml:space="preserve"> government policy </w:t>
      </w:r>
      <w:r w:rsidRPr="00F468C8">
        <w:rPr>
          <w:u w:val="single"/>
        </w:rPr>
        <w:t xml:space="preserve">and expenditures in dealing with what they perceive as the </w:t>
      </w:r>
      <w:r w:rsidRPr="00472393">
        <w:rPr>
          <w:highlight w:val="cyan"/>
          <w:u w:val="single"/>
        </w:rPr>
        <w:t xml:space="preserve">greatest threats </w:t>
      </w:r>
      <w:r w:rsidRPr="00F468C8">
        <w:rPr>
          <w:u w:val="single"/>
        </w:rPr>
        <w:t>to the country and</w:t>
      </w:r>
      <w:r w:rsidRPr="00D867BF">
        <w:rPr>
          <w:u w:val="single"/>
        </w:rPr>
        <w:t xml:space="preserve"> its citizens. Such definitions of national security generally arise as narratives developed in the course or aftermath of major international attacks or threats of attack</w:t>
      </w:r>
      <w:r w:rsidRPr="00D867BF">
        <w:t xml:space="preserve">. </w:t>
      </w:r>
      <w:r w:rsidRPr="00D867BF">
        <w:rPr>
          <w:sz w:val="12"/>
          <w:szCs w:val="12"/>
        </w:rPr>
        <w:t>Historical turning points in these narratives over the last hundred years include, for example, the German attacks on U.S. shipping that provoked the country into World War I; the Japanese attack on Pearl Harbor that plunged the United States into World War II; the Berlin crisis, Korean War, and Soviet nuclear tests that intensified the Cold War; and the September 11, 2001, attacks that provoked the U.S. War on Terror. Whether or not all Americans agreed with the security rationales their leaders offered at those times, they provided bold assessments of the threats confronting the country, which gained wide acceptance. Each narrative was a necessary, and apparently sufficient, political basis to enlist political support for executive orders, policies, legislation, appropriations, treaties, and other international commitments that were consistent with the leaders’ justifications.</w:t>
      </w:r>
      <w:r w:rsidRPr="00D867BF">
        <w:t xml:space="preserve"> </w:t>
      </w:r>
      <w:r w:rsidRPr="00D867BF">
        <w:rPr>
          <w:u w:val="single"/>
        </w:rPr>
        <w:t xml:space="preserve">At present there is no reasonable prospect that U.S. leaders would create a national security narrative focused on the cumulative threats from an </w:t>
      </w:r>
      <w:r w:rsidRPr="00697D6F">
        <w:rPr>
          <w:u w:val="single"/>
        </w:rPr>
        <w:t xml:space="preserve">overstressed planet.54 To mobilize popular support for the major initiatives necessary to reduce foreseeable risks, U.S. </w:t>
      </w:r>
      <w:r w:rsidRPr="00472393">
        <w:rPr>
          <w:highlight w:val="cyan"/>
          <w:u w:val="single"/>
        </w:rPr>
        <w:t>leaders</w:t>
      </w:r>
      <w:r w:rsidRPr="00D867BF">
        <w:rPr>
          <w:u w:val="single"/>
        </w:rPr>
        <w:t xml:space="preserve"> would eventually </w:t>
      </w:r>
      <w:r w:rsidRPr="00472393">
        <w:rPr>
          <w:highlight w:val="cyan"/>
          <w:u w:val="single"/>
        </w:rPr>
        <w:t xml:space="preserve">have to shift </w:t>
      </w:r>
      <w:r w:rsidRPr="00697D6F">
        <w:rPr>
          <w:u w:val="single"/>
        </w:rPr>
        <w:t>their characterizations of such</w:t>
      </w:r>
      <w:r w:rsidRPr="00D867BF">
        <w:rPr>
          <w:u w:val="single"/>
        </w:rPr>
        <w:t xml:space="preserve"> </w:t>
      </w:r>
      <w:r w:rsidRPr="00472393">
        <w:rPr>
          <w:highlight w:val="cyan"/>
          <w:u w:val="single"/>
        </w:rPr>
        <w:t>threats from</w:t>
      </w:r>
      <w:r w:rsidRPr="00D867BF">
        <w:rPr>
          <w:u w:val="single"/>
        </w:rPr>
        <w:t xml:space="preserve"> </w:t>
      </w:r>
      <w:r w:rsidRPr="00472393">
        <w:rPr>
          <w:highlight w:val="cyan"/>
          <w:u w:val="single"/>
        </w:rPr>
        <w:t>environmental to existential and</w:t>
      </w:r>
      <w:r w:rsidRPr="00D867BF">
        <w:rPr>
          <w:u w:val="single"/>
        </w:rPr>
        <w:t xml:space="preserve"> from </w:t>
      </w:r>
      <w:r w:rsidRPr="00472393">
        <w:rPr>
          <w:highlight w:val="cyan"/>
          <w:u w:val="single"/>
        </w:rPr>
        <w:t>futuristic</w:t>
      </w:r>
      <w:r w:rsidRPr="00D867BF">
        <w:rPr>
          <w:u w:val="single"/>
        </w:rPr>
        <w:t xml:space="preserve"> (after 2050) </w:t>
      </w:r>
      <w:r w:rsidRPr="00472393">
        <w:rPr>
          <w:highlight w:val="cyan"/>
          <w:u w:val="single"/>
        </w:rPr>
        <w:t>to imminent</w:t>
      </w:r>
      <w:r w:rsidRPr="00D867BF">
        <w:rPr>
          <w:u w:val="single"/>
        </w:rPr>
        <w:t xml:space="preserve"> (before 2020).</w:t>
      </w:r>
      <w:r w:rsidRPr="00D867BF">
        <w:t xml:space="preserve"> </w:t>
      </w:r>
      <w:r w:rsidRPr="00D867BF">
        <w:rPr>
          <w:sz w:val="12"/>
          <w:szCs w:val="12"/>
        </w:rPr>
        <w:t>That shift is unlikely until Americans experience a pattern of severe crises that would shift popular perceptions and political attitudes in decisively different directions.</w:t>
      </w:r>
      <w:r w:rsidRPr="00D867BF">
        <w:t xml:space="preserve"> </w:t>
      </w:r>
      <w:r w:rsidRPr="00D867BF">
        <w:rPr>
          <w:u w:val="single"/>
        </w:rPr>
        <w:t>No one wants to contemplate the horrific disasters that might drive such a shift in attitudes</w:t>
      </w:r>
      <w:r w:rsidRPr="00D867BF">
        <w:rPr>
          <w:sz w:val="12"/>
          <w:szCs w:val="12"/>
        </w:rPr>
        <w:t xml:space="preserve">, especially when the destruction from Katrina and Sandy </w:t>
      </w:r>
      <w:proofErr w:type="gramStart"/>
      <w:r w:rsidRPr="00D867BF">
        <w:rPr>
          <w:sz w:val="12"/>
          <w:szCs w:val="12"/>
        </w:rPr>
        <w:t>seem</w:t>
      </w:r>
      <w:proofErr w:type="gramEnd"/>
      <w:r w:rsidRPr="00D867BF">
        <w:rPr>
          <w:sz w:val="12"/>
          <w:szCs w:val="12"/>
        </w:rPr>
        <w:t xml:space="preserve"> not to have had such an effect on most political leaders.</w:t>
      </w:r>
      <w:r w:rsidRPr="00D867BF">
        <w:t xml:space="preserve"> </w:t>
      </w:r>
      <w:r w:rsidRPr="00D867BF">
        <w:rPr>
          <w:u w:val="single"/>
        </w:rPr>
        <w:t>Political resistance to the recognition of these likely threats is reinforced by a suspicion that those who highlight them are also seeking to justify major government interventions and expenditures, involving severe changes in lifestyles.</w:t>
      </w:r>
      <w:r w:rsidRPr="00D867BF">
        <w:t xml:space="preserve"> </w:t>
      </w:r>
      <w:r w:rsidRPr="00D867BF">
        <w:rPr>
          <w:sz w:val="12"/>
          <w:szCs w:val="12"/>
        </w:rPr>
        <w:t xml:space="preserve">References to global warming, or even to obvious climate changes, sound to some audiences as code words to justify carbon caps and oil taxes. </w:t>
      </w:r>
      <w:proofErr w:type="gramStart"/>
      <w:r w:rsidRPr="00D867BF">
        <w:rPr>
          <w:sz w:val="12"/>
          <w:szCs w:val="12"/>
        </w:rPr>
        <w:t>Therefore</w:t>
      </w:r>
      <w:proofErr w:type="gramEnd"/>
      <w:r w:rsidRPr="00D867BF">
        <w:rPr>
          <w:sz w:val="12"/>
          <w:szCs w:val="12"/>
        </w:rPr>
        <w:t xml:space="preserve"> this report assumes that such </w:t>
      </w:r>
      <w:r w:rsidRPr="00D867BF">
        <w:rPr>
          <w:u w:val="single"/>
        </w:rPr>
        <w:t xml:space="preserve">mitigation programs are not foreseeable in time to avoid the climatic, economic, and demographic consequences of current trends. Indeed, it is because these trends will not be changed in time that steps must be taken to adapt to their likely effects. </w:t>
      </w:r>
      <w:r w:rsidRPr="00D867BF">
        <w:t>U</w:t>
      </w:r>
      <w:r w:rsidRPr="00D867BF">
        <w:rPr>
          <w:sz w:val="12"/>
          <w:szCs w:val="12"/>
        </w:rPr>
        <w:t>.S. political and thought leaders need to fulfill their highest responsibility—for the safety of citizens—by beginning to consider</w:t>
      </w:r>
      <w:r w:rsidRPr="00D867BF">
        <w:t xml:space="preserve"> </w:t>
      </w:r>
      <w:r w:rsidRPr="00D867BF">
        <w:rPr>
          <w:u w:val="single"/>
        </w:rPr>
        <w:t>a range of risk reduction policies, infrastructure investments, and preparedness strategies, including the necessary legislative and budgetary changes, that might constitute an approach to national security aimed at reducing the direct and secondary consequences of natural disasters.</w:t>
      </w:r>
      <w:r w:rsidRPr="00D867BF">
        <w:t xml:space="preserve"> </w:t>
      </w:r>
      <w:r w:rsidRPr="00D867BF">
        <w:rPr>
          <w:sz w:val="12"/>
          <w:szCs w:val="12"/>
        </w:rPr>
        <w:t>Whether or not the necessary stoic and heroic steps are all politically palatable, the larger arguments for them should at least be actively under current debate. As Stephen Flynn has emphasized, most of</w:t>
      </w:r>
      <w:r w:rsidRPr="00D867BF">
        <w:t xml:space="preserve"> </w:t>
      </w:r>
      <w:r w:rsidRPr="00D867BF">
        <w:rPr>
          <w:u w:val="single"/>
        </w:rPr>
        <w:t xml:space="preserve">these </w:t>
      </w:r>
      <w:r w:rsidRPr="00472393">
        <w:rPr>
          <w:highlight w:val="cyan"/>
          <w:u w:val="single"/>
        </w:rPr>
        <w:t>steps</w:t>
      </w:r>
      <w:r w:rsidRPr="00D867BF">
        <w:rPr>
          <w:u w:val="single"/>
        </w:rPr>
        <w:t xml:space="preserve"> would not only </w:t>
      </w:r>
      <w:r w:rsidRPr="00472393">
        <w:rPr>
          <w:highlight w:val="cyan"/>
          <w:u w:val="single"/>
        </w:rPr>
        <w:t>reduce</w:t>
      </w:r>
      <w:r w:rsidRPr="00D867BF">
        <w:rPr>
          <w:u w:val="single"/>
        </w:rPr>
        <w:t xml:space="preserve"> U.S. </w:t>
      </w:r>
      <w:r w:rsidRPr="00472393">
        <w:rPr>
          <w:highlight w:val="cyan"/>
          <w:u w:val="single"/>
        </w:rPr>
        <w:t>vulnerability</w:t>
      </w:r>
      <w:r w:rsidRPr="00D867BF">
        <w:rPr>
          <w:u w:val="single"/>
        </w:rPr>
        <w:t xml:space="preserve"> to extreme natural events but would also reduce the opportunities for terrorists to exploit the same vulnerabilities.</w:t>
      </w:r>
      <w:r w:rsidRPr="00D867BF">
        <w:t>55 U</w:t>
      </w:r>
      <w:r w:rsidRPr="00D867BF">
        <w:rPr>
          <w:sz w:val="12"/>
          <w:szCs w:val="12"/>
        </w:rPr>
        <w:t>.S. political and thought leaders need to fulfill their highest responsibility—for the safety of citizens—by beginning to consider a range of risk reduction policies, infrastructure investments, and preparedness strategies.</w:t>
      </w:r>
      <w:r w:rsidRPr="00D867BF">
        <w:t xml:space="preserve"> </w:t>
      </w:r>
      <w:r w:rsidRPr="00697D6F">
        <w:rPr>
          <w:u w:val="single"/>
        </w:rPr>
        <w:t xml:space="preserve">How these competing </w:t>
      </w:r>
      <w:r w:rsidRPr="00472393">
        <w:rPr>
          <w:highlight w:val="cyan"/>
          <w:u w:val="single"/>
        </w:rPr>
        <w:t xml:space="preserve">political pressures </w:t>
      </w:r>
      <w:r w:rsidRPr="00697D6F">
        <w:rPr>
          <w:u w:val="single"/>
        </w:rPr>
        <w:t xml:space="preserve">will play out </w:t>
      </w:r>
      <w:r w:rsidRPr="00472393">
        <w:rPr>
          <w:highlight w:val="cyan"/>
          <w:u w:val="single"/>
        </w:rPr>
        <w:t>depends</w:t>
      </w:r>
      <w:r w:rsidRPr="00D867BF">
        <w:rPr>
          <w:u w:val="single"/>
        </w:rPr>
        <w:t xml:space="preserve"> not only </w:t>
      </w:r>
      <w:r w:rsidRPr="00472393">
        <w:rPr>
          <w:highlight w:val="cyan"/>
          <w:u w:val="single"/>
        </w:rPr>
        <w:t>on the timing and locations of disasters</w:t>
      </w:r>
      <w:r w:rsidRPr="00D867BF">
        <w:t xml:space="preserve"> </w:t>
      </w:r>
      <w:r w:rsidRPr="00D867BF">
        <w:rPr>
          <w:sz w:val="12"/>
          <w:szCs w:val="12"/>
        </w:rPr>
        <w:t>but also on how soon the growing public perception of our vulnerabilities becomes a political reality.</w:t>
      </w:r>
      <w:r w:rsidRPr="00D867BF">
        <w:t xml:space="preserve"> </w:t>
      </w:r>
      <w:r w:rsidRPr="00D867BF">
        <w:rPr>
          <w:u w:val="single"/>
        </w:rPr>
        <w:t>The combination</w:t>
      </w:r>
      <w:r w:rsidRPr="00D867BF">
        <w:t xml:space="preserve"> </w:t>
      </w:r>
      <w:r w:rsidRPr="00D867BF">
        <w:rPr>
          <w:sz w:val="12"/>
          <w:szCs w:val="12"/>
        </w:rPr>
        <w:t>in 2012</w:t>
      </w:r>
      <w:r w:rsidRPr="00D867BF">
        <w:t xml:space="preserve"> </w:t>
      </w:r>
      <w:r w:rsidRPr="00D867BF">
        <w:rPr>
          <w:u w:val="single"/>
        </w:rPr>
        <w:t>of major tornados, midwestern drought, Texas floods, Hurricane Isaac, western wildfires, Arctic ice depletion, and Tropical Storm Sandy could mark the beginning of a sea change in the electorate’s expectations of present and future exposure to natural disasters</w:t>
      </w:r>
      <w:r w:rsidRPr="00D867BF">
        <w:t xml:space="preserve">. </w:t>
      </w:r>
      <w:r w:rsidRPr="00D867BF">
        <w:rPr>
          <w:sz w:val="12"/>
          <w:szCs w:val="12"/>
        </w:rPr>
        <w:t>In that event</w:t>
      </w:r>
      <w:r w:rsidRPr="00D867BF">
        <w:rPr>
          <w:sz w:val="12"/>
          <w:szCs w:val="12"/>
          <w:u w:val="single"/>
        </w:rPr>
        <w:t>, t</w:t>
      </w:r>
      <w:r w:rsidRPr="00D867BF">
        <w:rPr>
          <w:u w:val="single"/>
        </w:rPr>
        <w:t xml:space="preserve">he hardest challenge for U.S. leaders may well be to prevent the country from turning inward to focus on domestic priorities and resisting involvement in the crises of other countries or regions. Such isolationism could be expressed through intensified calls for energy independence, food </w:t>
      </w:r>
      <w:proofErr w:type="spellStart"/>
      <w:r w:rsidRPr="00D867BF">
        <w:rPr>
          <w:u w:val="single"/>
        </w:rPr>
        <w:lastRenderedPageBreak/>
        <w:t>selfsufficiency</w:t>
      </w:r>
      <w:proofErr w:type="spellEnd"/>
      <w:r w:rsidRPr="00D867BF">
        <w:rPr>
          <w:u w:val="single"/>
        </w:rPr>
        <w:t>, foreign assistance cutoffs, and even military retrenchment. Reversing decades of</w:t>
      </w:r>
      <w:r w:rsidRPr="00D867BF">
        <w:t xml:space="preserve"> </w:t>
      </w:r>
      <w:r w:rsidRPr="00D867BF">
        <w:rPr>
          <w:sz w:val="12"/>
          <w:szCs w:val="12"/>
        </w:rPr>
        <w:t xml:space="preserve">generosity and </w:t>
      </w:r>
      <w:r w:rsidRPr="00D867BF">
        <w:rPr>
          <w:u w:val="single"/>
        </w:rPr>
        <w:t xml:space="preserve">pragmatism, donor fatigue and </w:t>
      </w:r>
      <w:r w:rsidRPr="00472393">
        <w:rPr>
          <w:highlight w:val="cyan"/>
          <w:u w:val="single"/>
        </w:rPr>
        <w:t>domestic needs could generate</w:t>
      </w:r>
      <w:r w:rsidRPr="00C02F9B">
        <w:rPr>
          <w:u w:val="single"/>
        </w:rPr>
        <w:t xml:space="preserve"> a new version of an </w:t>
      </w:r>
      <w:r w:rsidRPr="00472393">
        <w:rPr>
          <w:highlight w:val="cyan"/>
          <w:u w:val="single"/>
        </w:rPr>
        <w:t xml:space="preserve">“America First” </w:t>
      </w:r>
      <w:r w:rsidRPr="00C02F9B">
        <w:rPr>
          <w:u w:val="single"/>
        </w:rPr>
        <w:t xml:space="preserve">constituency </w:t>
      </w:r>
      <w:r w:rsidRPr="00472393">
        <w:rPr>
          <w:highlight w:val="cyan"/>
          <w:u w:val="single"/>
        </w:rPr>
        <w:t xml:space="preserve">that opposes </w:t>
      </w:r>
      <w:r w:rsidRPr="00F9395A">
        <w:rPr>
          <w:u w:val="single"/>
        </w:rPr>
        <w:t>all</w:t>
      </w:r>
      <w:r w:rsidRPr="00D867BF">
        <w:rPr>
          <w:u w:val="single"/>
        </w:rPr>
        <w:t xml:space="preserve"> such </w:t>
      </w:r>
      <w:r w:rsidRPr="00472393">
        <w:rPr>
          <w:highlight w:val="cyan"/>
          <w:u w:val="single"/>
        </w:rPr>
        <w:t>international engagement</w:t>
      </w:r>
      <w:r w:rsidRPr="00D867BF">
        <w:rPr>
          <w:u w:val="single"/>
        </w:rPr>
        <w:t xml:space="preserve"> </w:t>
      </w:r>
      <w:r w:rsidRPr="00D867BF">
        <w:rPr>
          <w:sz w:val="12"/>
          <w:szCs w:val="12"/>
        </w:rPr>
        <w:t xml:space="preserve">and punishes at the polls any politician who supports it. </w:t>
      </w:r>
    </w:p>
    <w:p w14:paraId="61478A34" w14:textId="77777777" w:rsidR="00CB36F5" w:rsidRDefault="00CB36F5" w:rsidP="00CB36F5">
      <w:pPr>
        <w:rPr>
          <w:u w:val="single"/>
        </w:rPr>
      </w:pPr>
      <w:r w:rsidRPr="00D867BF">
        <w:rPr>
          <w:sz w:val="12"/>
          <w:szCs w:val="12"/>
        </w:rPr>
        <w:t>Collective Containment</w:t>
      </w:r>
      <w:r w:rsidRPr="00D867BF">
        <w:t xml:space="preserve"> </w:t>
      </w:r>
      <w:r w:rsidRPr="00D867BF">
        <w:rPr>
          <w:u w:val="single"/>
        </w:rPr>
        <w:t>U.S. leaders also cannot ignore the national security implications of the most serious risks of disaster beyond our borders. The safety of U.S. citizens is inextricably bound through the global economy with the course of environmental events in other parts of the world. Disasters or extreme conditions that degrade major agricultural areas</w:t>
      </w:r>
      <w:r w:rsidRPr="00D867BF">
        <w:t xml:space="preserve"> </w:t>
      </w:r>
      <w:r w:rsidRPr="00D867BF">
        <w:rPr>
          <w:sz w:val="12"/>
          <w:szCs w:val="12"/>
        </w:rPr>
        <w:t xml:space="preserve">(Russian, Australian, or Argentinean wheat fields, Japanese, Burmese, Philippine rice), </w:t>
      </w:r>
      <w:r w:rsidRPr="00D867BF">
        <w:rPr>
          <w:u w:val="single"/>
        </w:rPr>
        <w:t>disrupt for prolonged periods key manufacturing, transportation, or communications infrastructure</w:t>
      </w:r>
      <w:r w:rsidRPr="00D867BF">
        <w:t xml:space="preserve"> </w:t>
      </w:r>
      <w:r w:rsidRPr="00D867BF">
        <w:rPr>
          <w:sz w:val="12"/>
          <w:szCs w:val="12"/>
        </w:rPr>
        <w:t xml:space="preserve">(greater Bangkok, Bosporus, European airspace), </w:t>
      </w:r>
      <w:r w:rsidRPr="00D867BF">
        <w:rPr>
          <w:u w:val="single"/>
        </w:rPr>
        <w:t xml:space="preserve">or create immense casualties among large stressed populations (pandemics </w:t>
      </w:r>
      <w:r w:rsidRPr="00D867BF">
        <w:rPr>
          <w:sz w:val="12"/>
          <w:szCs w:val="12"/>
        </w:rPr>
        <w:t xml:space="preserve">in Pakistan, Brazil, Nigeria) </w:t>
      </w:r>
      <w:r w:rsidRPr="00D867BF">
        <w:rPr>
          <w:u w:val="single"/>
        </w:rPr>
        <w:t xml:space="preserve">could affect the stability of entire regions. The severe degradation of a megacity could snowball into wider </w:t>
      </w:r>
      <w:r w:rsidRPr="00C02F9B">
        <w:rPr>
          <w:u w:val="single"/>
        </w:rPr>
        <w:t>instability and conflict if not managed collaboratively.</w:t>
      </w:r>
      <w:r w:rsidRPr="00C02F9B">
        <w:t xml:space="preserve"> </w:t>
      </w:r>
      <w:r w:rsidRPr="00C02F9B">
        <w:rPr>
          <w:sz w:val="12"/>
          <w:szCs w:val="12"/>
        </w:rPr>
        <w:t xml:space="preserve">The sooner and more deliberately U.S. leaders can articulate geographic, cultural, or economic justifications for targeting scarce assistance, the sooner they are to be persuasive to U.S. citizens. </w:t>
      </w:r>
      <w:r w:rsidRPr="00C02F9B">
        <w:rPr>
          <w:u w:val="single"/>
        </w:rPr>
        <w:t>Political preparation is equally required of other governments and populations. If disasters multiply, U.S. influence with these countries will likely depend on the level of U.S. engagement, generosity, and leadership in promoting a sense of global solidarity through an agenda for collaboration on resilience, relief, and relocation options.</w:t>
      </w:r>
      <w:r w:rsidRPr="00C02F9B">
        <w:t xml:space="preserve"> </w:t>
      </w:r>
      <w:r w:rsidRPr="00C02F9B">
        <w:rPr>
          <w:sz w:val="12"/>
          <w:szCs w:val="12"/>
        </w:rPr>
        <w:t xml:space="preserve">For this purpose, the U.S. government will need to complement its domestic security rationale with a compelling diplomatic narrative that advocates the needs and priorities for dealing with events that might otherwise spark major confrontations. </w:t>
      </w:r>
      <w:r w:rsidRPr="00C02F9B">
        <w:rPr>
          <w:u w:val="single"/>
        </w:rPr>
        <w:t>The alternative</w:t>
      </w:r>
      <w:r w:rsidRPr="00D867BF">
        <w:rPr>
          <w:u w:val="single"/>
        </w:rPr>
        <w:t xml:space="preserve"> could well be aggressive measures by governments, desperate for necessities, to bypass market allocations or seize supplies by intercepting transports, deploying covert operations, or even initiating outright invasions. </w:t>
      </w:r>
      <w:r w:rsidRPr="00D867BF">
        <w:rPr>
          <w:sz w:val="12"/>
          <w:szCs w:val="12"/>
        </w:rPr>
        <w:t xml:space="preserve">A series of functionally </w:t>
      </w:r>
      <w:r w:rsidRPr="00D867BF">
        <w:rPr>
          <w:u w:val="single"/>
        </w:rPr>
        <w:t>focused collaborations to identify and manage key risks could be indispensable to contain the political consequences of future extreme events.</w:t>
      </w:r>
      <w:r w:rsidRPr="00D867BF">
        <w:t xml:space="preserve"> </w:t>
      </w:r>
      <w:r w:rsidRPr="00D867BF">
        <w:rPr>
          <w:sz w:val="12"/>
          <w:szCs w:val="12"/>
        </w:rPr>
        <w:t xml:space="preserve">Whether the Security Council, the G-20, the World Health Organization, or some new or combined political coalition would be the locus for such negotiated understandings is unclear. But </w:t>
      </w:r>
      <w:r w:rsidRPr="00D867BF">
        <w:rPr>
          <w:u w:val="single"/>
        </w:rPr>
        <w:t xml:space="preserve">the likelihood is that all international institutions will have to elevate their focus and resources to address disaster scenarios and environmental vulnerabilities. </w:t>
      </w:r>
      <w:r w:rsidRPr="00D867BF">
        <w:rPr>
          <w:sz w:val="12"/>
          <w:szCs w:val="12"/>
        </w:rPr>
        <w:t xml:space="preserve">The security agendas of politicians, policymakers, and intelligence personnel will likely be distracted, for the time being, by perceived dangers from rogue states armed with nuclear weapons, failed states and ungoverned areas as safe havens for terrorists, and economic criminals, such as </w:t>
      </w:r>
      <w:proofErr w:type="spellStart"/>
      <w:r w:rsidRPr="00D867BF">
        <w:rPr>
          <w:sz w:val="12"/>
          <w:szCs w:val="12"/>
        </w:rPr>
        <w:t>cyberburglars</w:t>
      </w:r>
      <w:proofErr w:type="spellEnd"/>
      <w:r w:rsidRPr="00D867BF">
        <w:rPr>
          <w:sz w:val="12"/>
          <w:szCs w:val="12"/>
        </w:rPr>
        <w:t xml:space="preserve">, unfair traders, and intellectual property thieves. Meanwhile, </w:t>
      </w:r>
      <w:r w:rsidRPr="00D867BF">
        <w:rPr>
          <w:u w:val="single"/>
        </w:rPr>
        <w:t xml:space="preserve">the </w:t>
      </w:r>
      <w:r w:rsidRPr="00472393">
        <w:rPr>
          <w:highlight w:val="cyan"/>
          <w:u w:val="single"/>
        </w:rPr>
        <w:t>safety</w:t>
      </w:r>
      <w:r w:rsidRPr="00D867BF">
        <w:rPr>
          <w:u w:val="single"/>
        </w:rPr>
        <w:t xml:space="preserve"> and prosperity </w:t>
      </w:r>
      <w:r w:rsidRPr="00C02F9B">
        <w:rPr>
          <w:u w:val="single"/>
        </w:rPr>
        <w:t xml:space="preserve">of the United States, </w:t>
      </w:r>
      <w:r w:rsidRPr="00472393">
        <w:rPr>
          <w:highlight w:val="cyan"/>
          <w:u w:val="single"/>
        </w:rPr>
        <w:t>as well as peace through</w:t>
      </w:r>
      <w:r w:rsidRPr="00D867BF">
        <w:rPr>
          <w:u w:val="single"/>
        </w:rPr>
        <w:t xml:space="preserve">out </w:t>
      </w:r>
      <w:r w:rsidRPr="00472393">
        <w:rPr>
          <w:highlight w:val="cyan"/>
          <w:u w:val="single"/>
        </w:rPr>
        <w:t>the world</w:t>
      </w:r>
      <w:r w:rsidRPr="00D867BF">
        <w:rPr>
          <w:u w:val="single"/>
        </w:rPr>
        <w:t xml:space="preserve">, increasingly </w:t>
      </w:r>
      <w:r w:rsidRPr="00472393">
        <w:rPr>
          <w:highlight w:val="cyan"/>
          <w:u w:val="single"/>
        </w:rPr>
        <w:t xml:space="preserve">will be endangered by unaddressed vulnerabilities to natural disasters </w:t>
      </w:r>
      <w:r w:rsidRPr="00C02F9B">
        <w:rPr>
          <w:u w:val="single"/>
        </w:rPr>
        <w:t>and extreme environmental crises. Contention</w:t>
      </w:r>
      <w:r w:rsidRPr="00D867BF">
        <w:rPr>
          <w:u w:val="single"/>
        </w:rPr>
        <w:t xml:space="preserve"> and conflict could also result from the sudden realizatio</w:t>
      </w:r>
      <w:r w:rsidRPr="00D867BF">
        <w:t>n—</w:t>
      </w:r>
      <w:r w:rsidRPr="00D867BF">
        <w:rPr>
          <w:sz w:val="12"/>
          <w:szCs w:val="12"/>
        </w:rPr>
        <w:t xml:space="preserve">or opportunistic exaggeration—among large groups of alarmed citizens </w:t>
      </w:r>
      <w:r w:rsidRPr="00D867BF">
        <w:rPr>
          <w:u w:val="single"/>
        </w:rPr>
        <w:t xml:space="preserve">that </w:t>
      </w:r>
      <w:r w:rsidRPr="00472393">
        <w:rPr>
          <w:b/>
          <w:highlight w:val="cyan"/>
          <w:u w:val="single"/>
        </w:rPr>
        <w:t>such</w:t>
      </w:r>
      <w:r w:rsidRPr="00D867BF">
        <w:rPr>
          <w:b/>
          <w:u w:val="single"/>
        </w:rPr>
        <w:t xml:space="preserve"> </w:t>
      </w:r>
      <w:r w:rsidRPr="00472393">
        <w:rPr>
          <w:b/>
          <w:highlight w:val="cyan"/>
          <w:u w:val="single"/>
        </w:rPr>
        <w:t>vulnerabilities are both existential and irreversible.</w:t>
      </w:r>
      <w:r w:rsidRPr="00D867BF">
        <w:t xml:space="preserve"> </w:t>
      </w:r>
      <w:r w:rsidRPr="00D867BF">
        <w:rPr>
          <w:u w:val="single"/>
        </w:rPr>
        <w:t xml:space="preserve">Given demographic and environmental trends, and the increasing vulnerabilities and probable </w:t>
      </w:r>
      <w:r w:rsidRPr="00472393">
        <w:rPr>
          <w:highlight w:val="cyan"/>
          <w:u w:val="single"/>
        </w:rPr>
        <w:t>shortages</w:t>
      </w:r>
      <w:r w:rsidRPr="00D867BF">
        <w:rPr>
          <w:u w:val="single"/>
        </w:rPr>
        <w:t xml:space="preserve"> to be </w:t>
      </w:r>
      <w:r w:rsidRPr="00472393">
        <w:rPr>
          <w:highlight w:val="cyan"/>
          <w:u w:val="single"/>
        </w:rPr>
        <w:t>expected</w:t>
      </w:r>
      <w:r w:rsidRPr="00D867BF">
        <w:rPr>
          <w:u w:val="single"/>
        </w:rPr>
        <w:t xml:space="preserve"> within this decade—and certainly </w:t>
      </w:r>
      <w:r w:rsidRPr="00472393">
        <w:rPr>
          <w:highlight w:val="cyan"/>
          <w:u w:val="single"/>
        </w:rPr>
        <w:t>before 2030</w:t>
      </w:r>
      <w:r w:rsidRPr="00D867BF">
        <w:rPr>
          <w:u w:val="single"/>
        </w:rPr>
        <w:t>—the threats to the peace from Mother Nature may soon come to dwarf any of the threats posed by mere mortals.</w:t>
      </w:r>
    </w:p>
    <w:p w14:paraId="108DCD54" w14:textId="77777777" w:rsidR="00CB36F5" w:rsidRPr="004029FA" w:rsidRDefault="00CB36F5" w:rsidP="00CB36F5"/>
    <w:p w14:paraId="2B0ABA3A" w14:textId="77777777" w:rsidR="00CB36F5" w:rsidRPr="00EC64A8" w:rsidRDefault="00CB36F5" w:rsidP="00CB36F5">
      <w:pPr>
        <w:pStyle w:val="Heading4"/>
        <w:rPr>
          <w:rFonts w:asciiTheme="majorHAnsi" w:hAnsiTheme="majorHAnsi" w:cstheme="majorHAnsi"/>
        </w:rPr>
      </w:pPr>
      <w:r w:rsidRPr="00EC64A8">
        <w:rPr>
          <w:rFonts w:asciiTheme="majorHAnsi" w:hAnsiTheme="majorHAnsi" w:cstheme="majorHAnsi"/>
        </w:rPr>
        <w:t>US leadership in international collaboration is key to R&amp;D---clear policy on the private sector is key [0:39]</w:t>
      </w:r>
    </w:p>
    <w:p w14:paraId="55970B13" w14:textId="77777777" w:rsidR="00CB36F5" w:rsidRPr="00EC64A8" w:rsidRDefault="00CB36F5" w:rsidP="00CB36F5">
      <w:pPr>
        <w:rPr>
          <w:rFonts w:asciiTheme="majorHAnsi" w:hAnsiTheme="majorHAnsi" w:cstheme="majorHAnsi"/>
        </w:rPr>
      </w:pPr>
      <w:r w:rsidRPr="00EC64A8">
        <w:rPr>
          <w:rStyle w:val="Style13ptBold"/>
          <w:rFonts w:asciiTheme="majorHAnsi" w:hAnsiTheme="majorHAnsi" w:cstheme="majorHAnsi"/>
        </w:rPr>
        <w:t>Nayef 18</w:t>
      </w:r>
      <w:r w:rsidRPr="00EC64A8">
        <w:rPr>
          <w:rFonts w:asciiTheme="majorHAnsi" w:hAnsiTheme="majorHAnsi" w:cstheme="majorHAnsi"/>
        </w:rPr>
        <w:t xml:space="preserve"> </w:t>
      </w:r>
      <w:r>
        <w:rPr>
          <w:rFonts w:asciiTheme="majorHAnsi" w:hAnsiTheme="majorHAnsi" w:cstheme="majorHAnsi"/>
        </w:rPr>
        <w:t>[</w:t>
      </w:r>
      <w:r w:rsidRPr="00EC64A8">
        <w:rPr>
          <w:rFonts w:asciiTheme="majorHAnsi" w:hAnsiTheme="majorHAnsi" w:cstheme="majorHAnsi"/>
        </w:rPr>
        <w:t>(Professor Nayef R. F. Al-</w:t>
      </w:r>
      <w:proofErr w:type="spellStart"/>
      <w:r w:rsidRPr="00EC64A8">
        <w:rPr>
          <w:rFonts w:asciiTheme="majorHAnsi" w:hAnsiTheme="majorHAnsi" w:cstheme="majorHAnsi"/>
        </w:rPr>
        <w:t>Rodhan</w:t>
      </w:r>
      <w:proofErr w:type="spellEnd"/>
      <w:r w:rsidRPr="00EC64A8">
        <w:rPr>
          <w:rFonts w:asciiTheme="majorHAnsi" w:hAnsiTheme="majorHAnsi" w:cstheme="majorHAnsi"/>
        </w:rPr>
        <w:t xml:space="preserve"> is an Honorary Fellow of St. Antony’s College at Oxford University, and Senior Fellow and Head of the Geopolitics and Global Futures </w:t>
      </w:r>
      <w:proofErr w:type="spellStart"/>
      <w:r w:rsidRPr="00EC64A8">
        <w:rPr>
          <w:rFonts w:asciiTheme="majorHAnsi" w:hAnsiTheme="majorHAnsi" w:cstheme="majorHAnsi"/>
        </w:rPr>
        <w:t>Programme</w:t>
      </w:r>
      <w:proofErr w:type="spellEnd"/>
      <w:r w:rsidRPr="00EC64A8">
        <w:rPr>
          <w:rFonts w:asciiTheme="majorHAnsi" w:hAnsiTheme="majorHAnsi" w:cstheme="majorHAnsi"/>
        </w:rPr>
        <w:t xml:space="preserve"> at the Geneva Centre for Security Policy. “U.S. Space Policy and Strategic Culture,” 4/16/18. </w:t>
      </w:r>
      <w:hyperlink r:id="rId28" w:history="1">
        <w:r w:rsidRPr="00EC64A8">
          <w:rPr>
            <w:rStyle w:val="Hyperlink"/>
            <w:rFonts w:asciiTheme="majorHAnsi" w:hAnsiTheme="majorHAnsi" w:cstheme="majorHAnsi"/>
          </w:rPr>
          <w:t>https://jia.sipa.columbia.edu/online-articles/us-space-policy-and-strategic-culture</w:t>
        </w:r>
      </w:hyperlink>
      <w:r w:rsidRPr="00EC64A8">
        <w:rPr>
          <w:rFonts w:asciiTheme="majorHAnsi" w:hAnsiTheme="majorHAnsi" w:cstheme="majorHAnsi"/>
        </w:rPr>
        <w:t>)</w:t>
      </w:r>
      <w:r>
        <w:rPr>
          <w:rFonts w:asciiTheme="majorHAnsi" w:hAnsiTheme="majorHAnsi" w:cstheme="majorHAnsi"/>
        </w:rPr>
        <w:t>]</w:t>
      </w:r>
    </w:p>
    <w:p w14:paraId="1E90C719" w14:textId="77777777" w:rsidR="00CB36F5" w:rsidRPr="00EC64A8" w:rsidRDefault="00CB36F5" w:rsidP="00CB36F5">
      <w:pPr>
        <w:rPr>
          <w:rStyle w:val="StyleUnderline"/>
          <w:rFonts w:asciiTheme="majorHAnsi" w:hAnsiTheme="majorHAnsi" w:cstheme="majorHAnsi"/>
        </w:rPr>
      </w:pPr>
      <w:r w:rsidRPr="00EC64A8">
        <w:rPr>
          <w:rStyle w:val="StyleUnderline"/>
          <w:rFonts w:asciiTheme="majorHAnsi" w:hAnsiTheme="majorHAnsi" w:cstheme="majorHAnsi"/>
        </w:rPr>
        <w:lastRenderedPageBreak/>
        <w:t xml:space="preserve">The </w:t>
      </w:r>
      <w:r w:rsidRPr="00472393">
        <w:rPr>
          <w:rStyle w:val="StyleUnderline"/>
          <w:rFonts w:asciiTheme="majorHAnsi" w:hAnsiTheme="majorHAnsi" w:cstheme="majorHAnsi"/>
          <w:highlight w:val="cyan"/>
        </w:rPr>
        <w:t>US</w:t>
      </w:r>
      <w:r w:rsidRPr="00EC64A8">
        <w:rPr>
          <w:rStyle w:val="StyleUnderline"/>
          <w:rFonts w:asciiTheme="majorHAnsi" w:hAnsiTheme="majorHAnsi" w:cstheme="majorHAnsi"/>
        </w:rPr>
        <w:t xml:space="preserve"> was the </w:t>
      </w:r>
      <w:r w:rsidRPr="00472393">
        <w:rPr>
          <w:rStyle w:val="StyleUnderline"/>
          <w:rFonts w:asciiTheme="majorHAnsi" w:hAnsiTheme="majorHAnsi" w:cstheme="majorHAnsi"/>
          <w:highlight w:val="cyan"/>
        </w:rPr>
        <w:t>catalyst for</w:t>
      </w:r>
      <w:r w:rsidRPr="00EC64A8">
        <w:rPr>
          <w:rStyle w:val="StyleUnderline"/>
          <w:rFonts w:asciiTheme="majorHAnsi" w:hAnsiTheme="majorHAnsi" w:cstheme="majorHAnsi"/>
        </w:rPr>
        <w:t xml:space="preserve"> the adoption of a plethora of international </w:t>
      </w:r>
      <w:r w:rsidRPr="00472393">
        <w:rPr>
          <w:rStyle w:val="StyleUnderline"/>
          <w:rFonts w:asciiTheme="majorHAnsi" w:hAnsiTheme="majorHAnsi" w:cstheme="majorHAnsi"/>
          <w:highlight w:val="cyan"/>
        </w:rPr>
        <w:t>treaties</w:t>
      </w:r>
      <w:r w:rsidRPr="00EC64A8">
        <w:rPr>
          <w:rStyle w:val="StyleUnderline"/>
          <w:rFonts w:asciiTheme="majorHAnsi" w:hAnsiTheme="majorHAnsi" w:cstheme="majorHAnsi"/>
        </w:rPr>
        <w:t xml:space="preserve"> and rules after World War II, yet there is a </w:t>
      </w:r>
      <w:r w:rsidRPr="00472393">
        <w:rPr>
          <w:rStyle w:val="StyleUnderline"/>
          <w:rFonts w:asciiTheme="majorHAnsi" w:hAnsiTheme="majorHAnsi" w:cstheme="majorHAnsi"/>
          <w:highlight w:val="cyan"/>
        </w:rPr>
        <w:t>perception that it</w:t>
      </w:r>
      <w:r w:rsidRPr="00EC64A8">
        <w:rPr>
          <w:rStyle w:val="StyleUnderline"/>
          <w:rFonts w:asciiTheme="majorHAnsi" w:hAnsiTheme="majorHAnsi" w:cstheme="majorHAnsi"/>
        </w:rPr>
        <w:t xml:space="preserve"> may </w:t>
      </w:r>
      <w:r w:rsidRPr="00472393">
        <w:rPr>
          <w:rStyle w:val="StyleUnderline"/>
          <w:rFonts w:asciiTheme="majorHAnsi" w:hAnsiTheme="majorHAnsi" w:cstheme="majorHAnsi"/>
          <w:highlight w:val="cyan"/>
        </w:rPr>
        <w:t>ignore</w:t>
      </w:r>
      <w:r w:rsidRPr="00EC64A8">
        <w:rPr>
          <w:rStyle w:val="StyleUnderline"/>
          <w:rFonts w:asciiTheme="majorHAnsi" w:hAnsiTheme="majorHAnsi" w:cstheme="majorHAnsi"/>
        </w:rPr>
        <w:t xml:space="preserve"> its </w:t>
      </w:r>
      <w:r w:rsidRPr="00472393">
        <w:rPr>
          <w:rStyle w:val="StyleUnderline"/>
          <w:rFonts w:asciiTheme="majorHAnsi" w:hAnsiTheme="majorHAnsi" w:cstheme="majorHAnsi"/>
          <w:highlight w:val="cyan"/>
        </w:rPr>
        <w:t>commitment</w:t>
      </w:r>
      <w:r w:rsidRPr="00EC64A8">
        <w:rPr>
          <w:rStyle w:val="StyleUnderline"/>
          <w:rFonts w:asciiTheme="majorHAnsi" w:hAnsiTheme="majorHAnsi" w:cstheme="majorHAnsi"/>
        </w:rPr>
        <w:t xml:space="preserve"> to this legal regime </w:t>
      </w:r>
      <w:r w:rsidRPr="00472393">
        <w:rPr>
          <w:rStyle w:val="StyleUnderline"/>
          <w:rFonts w:asciiTheme="majorHAnsi" w:hAnsiTheme="majorHAnsi" w:cstheme="majorHAnsi"/>
          <w:highlight w:val="cyan"/>
        </w:rPr>
        <w:t>when not convenient</w:t>
      </w:r>
      <w:r w:rsidRPr="00EC64A8">
        <w:rPr>
          <w:rFonts w:asciiTheme="majorHAnsi" w:hAnsiTheme="majorHAnsi" w:cstheme="majorHAnsi"/>
          <w:sz w:val="16"/>
        </w:rPr>
        <w:t xml:space="preserve">. The actions of the US are at times guided by the belief that one can drop the rules when it is better for the greater good, or when the rules do not serve the greater good. For example, even though the US was instrumental in establishing the International Criminal Court, in 2002 it withdrew from the UN agreement that created it and began a diplomatic effort to make the U.S. military immune from its writ. </w:t>
      </w:r>
      <w:r w:rsidRPr="00EC64A8">
        <w:rPr>
          <w:rStyle w:val="StyleUnderline"/>
          <w:rFonts w:asciiTheme="majorHAnsi" w:hAnsiTheme="majorHAnsi" w:cstheme="majorHAnsi"/>
        </w:rPr>
        <w:t>Covertly, the US is active in several countries relying on space navigation and a vast array of reconnaissance satellites, which can see into other countries from outer space, to assist its activities on Earth</w:t>
      </w:r>
      <w:r w:rsidRPr="00EC64A8">
        <w:rPr>
          <w:rFonts w:asciiTheme="majorHAnsi" w:hAnsiTheme="majorHAnsi" w:cstheme="majorHAnsi"/>
          <w:sz w:val="16"/>
        </w:rPr>
        <w:t xml:space="preserve">. Cold War fears led the U.S. Air Force to develop the MOL program between 1963 and 1969. This program included reconnaissance activities, such as the development of a system that would take photographs of USSR territory from space. Though that program was never completed, </w:t>
      </w:r>
      <w:r w:rsidRPr="00EC64A8">
        <w:rPr>
          <w:rStyle w:val="StyleUnderline"/>
          <w:rFonts w:asciiTheme="majorHAnsi" w:hAnsiTheme="majorHAnsi" w:cstheme="majorHAnsi"/>
        </w:rPr>
        <w:t>an unverified press report claims that the US is planning a triple-canopy space shield that will stretch from the stratosphere to the exosphere and will be patrolled by drones</w:t>
      </w:r>
      <w:r w:rsidRPr="00EC64A8">
        <w:rPr>
          <w:rFonts w:asciiTheme="majorHAnsi" w:hAnsiTheme="majorHAnsi" w:cstheme="majorHAnsi"/>
          <w:sz w:val="16"/>
        </w:rPr>
        <w:t xml:space="preserve"> (Global Hawk and X-37B drones) </w:t>
      </w:r>
      <w:r w:rsidRPr="00EC64A8">
        <w:rPr>
          <w:rStyle w:val="StyleUnderline"/>
          <w:rFonts w:asciiTheme="majorHAnsi" w:hAnsiTheme="majorHAnsi" w:cstheme="majorHAnsi"/>
        </w:rPr>
        <w:t xml:space="preserve">with missiles. If true, the </w:t>
      </w:r>
      <w:r w:rsidRPr="00472393">
        <w:rPr>
          <w:rStyle w:val="StyleUnderline"/>
          <w:rFonts w:asciiTheme="majorHAnsi" w:hAnsiTheme="majorHAnsi" w:cstheme="majorHAnsi"/>
          <w:highlight w:val="cyan"/>
        </w:rPr>
        <w:t>dual-use</w:t>
      </w:r>
      <w:r w:rsidRPr="00EC64A8">
        <w:rPr>
          <w:rStyle w:val="StyleUnderline"/>
          <w:rFonts w:asciiTheme="majorHAnsi" w:hAnsiTheme="majorHAnsi" w:cstheme="majorHAnsi"/>
        </w:rPr>
        <w:t xml:space="preserve"> nature of this </w:t>
      </w:r>
      <w:r w:rsidRPr="00472393">
        <w:rPr>
          <w:rStyle w:val="StyleUnderline"/>
          <w:rFonts w:asciiTheme="majorHAnsi" w:hAnsiTheme="majorHAnsi" w:cstheme="majorHAnsi"/>
          <w:highlight w:val="cyan"/>
        </w:rPr>
        <w:t>tech</w:t>
      </w:r>
      <w:r w:rsidRPr="00EC64A8">
        <w:rPr>
          <w:rStyle w:val="StyleUnderline"/>
          <w:rFonts w:asciiTheme="majorHAnsi" w:hAnsiTheme="majorHAnsi" w:cstheme="majorHAnsi"/>
        </w:rPr>
        <w:t xml:space="preserve">nology may eventually </w:t>
      </w:r>
      <w:r w:rsidRPr="00472393">
        <w:rPr>
          <w:rStyle w:val="StyleUnderline"/>
          <w:rFonts w:asciiTheme="majorHAnsi" w:hAnsiTheme="majorHAnsi" w:cstheme="majorHAnsi"/>
          <w:highlight w:val="cyan"/>
        </w:rPr>
        <w:t>raise issues for i</w:t>
      </w:r>
      <w:r w:rsidRPr="00EC64A8">
        <w:rPr>
          <w:rStyle w:val="StyleUnderline"/>
          <w:rFonts w:asciiTheme="majorHAnsi" w:hAnsiTheme="majorHAnsi" w:cstheme="majorHAnsi"/>
        </w:rPr>
        <w:t xml:space="preserve">nternational </w:t>
      </w:r>
      <w:r w:rsidRPr="00472393">
        <w:rPr>
          <w:rStyle w:val="StyleUnderline"/>
          <w:rFonts w:asciiTheme="majorHAnsi" w:hAnsiTheme="majorHAnsi" w:cstheme="majorHAnsi"/>
          <w:highlight w:val="cyan"/>
        </w:rPr>
        <w:t>law</w:t>
      </w:r>
      <w:r w:rsidRPr="00EC64A8">
        <w:rPr>
          <w:rStyle w:val="StyleUnderline"/>
          <w:rFonts w:asciiTheme="majorHAnsi" w:hAnsiTheme="majorHAnsi" w:cstheme="majorHAnsi"/>
        </w:rPr>
        <w:t xml:space="preserve">; it can also </w:t>
      </w:r>
      <w:r w:rsidRPr="00472393">
        <w:rPr>
          <w:rStyle w:val="StyleUnderline"/>
          <w:rFonts w:asciiTheme="majorHAnsi" w:hAnsiTheme="majorHAnsi" w:cstheme="majorHAnsi"/>
          <w:highlight w:val="cyan"/>
        </w:rPr>
        <w:t>add</w:t>
      </w:r>
      <w:r w:rsidRPr="00EC64A8">
        <w:rPr>
          <w:rStyle w:val="StyleUnderline"/>
          <w:rFonts w:asciiTheme="majorHAnsi" w:hAnsiTheme="majorHAnsi" w:cstheme="majorHAnsi"/>
        </w:rPr>
        <w:t xml:space="preserve"> further </w:t>
      </w:r>
      <w:r w:rsidRPr="00472393">
        <w:rPr>
          <w:rStyle w:val="StyleUnderline"/>
          <w:rFonts w:asciiTheme="majorHAnsi" w:hAnsiTheme="majorHAnsi" w:cstheme="majorHAnsi"/>
          <w:highlight w:val="cyan"/>
        </w:rPr>
        <w:t>impediments to</w:t>
      </w:r>
      <w:r w:rsidRPr="00EC64A8">
        <w:rPr>
          <w:rStyle w:val="StyleUnderline"/>
          <w:rFonts w:asciiTheme="majorHAnsi" w:hAnsiTheme="majorHAnsi" w:cstheme="majorHAnsi"/>
        </w:rPr>
        <w:t xml:space="preserve"> current </w:t>
      </w:r>
      <w:r w:rsidRPr="00472393">
        <w:rPr>
          <w:rStyle w:val="StyleUnderline"/>
          <w:rFonts w:asciiTheme="majorHAnsi" w:hAnsiTheme="majorHAnsi" w:cstheme="majorHAnsi"/>
          <w:highlight w:val="cyan"/>
        </w:rPr>
        <w:t>efforts to develop legal regimes</w:t>
      </w:r>
      <w:r w:rsidRPr="00EC64A8">
        <w:rPr>
          <w:rStyle w:val="StyleUnderline"/>
          <w:rFonts w:asciiTheme="majorHAnsi" w:hAnsiTheme="majorHAnsi" w:cstheme="majorHAnsi"/>
        </w:rPr>
        <w:t xml:space="preserve"> against weaponization in space.</w:t>
      </w:r>
      <w:r w:rsidRPr="00EC64A8">
        <w:rPr>
          <w:rFonts w:asciiTheme="majorHAnsi" w:hAnsiTheme="majorHAnsi" w:cstheme="majorHAnsi"/>
          <w:sz w:val="16"/>
        </w:rPr>
        <w:t xml:space="preserve"> INTERNATIONAL COOPERATION AND SPACE POLICY </w:t>
      </w:r>
      <w:r w:rsidRPr="00472393">
        <w:rPr>
          <w:rStyle w:val="StyleUnderline"/>
          <w:rFonts w:asciiTheme="majorHAnsi" w:hAnsiTheme="majorHAnsi" w:cstheme="majorHAnsi"/>
          <w:highlight w:val="cyan"/>
        </w:rPr>
        <w:t>American leadership in space is compatible</w:t>
      </w:r>
      <w:r w:rsidRPr="00EC64A8">
        <w:rPr>
          <w:rStyle w:val="StyleUnderline"/>
          <w:rFonts w:asciiTheme="majorHAnsi" w:hAnsiTheme="majorHAnsi" w:cstheme="majorHAnsi"/>
        </w:rPr>
        <w:t xml:space="preserve">, of course, </w:t>
      </w:r>
      <w:r w:rsidRPr="00472393">
        <w:rPr>
          <w:rStyle w:val="StyleUnderline"/>
          <w:rFonts w:asciiTheme="majorHAnsi" w:hAnsiTheme="majorHAnsi" w:cstheme="majorHAnsi"/>
          <w:highlight w:val="cyan"/>
        </w:rPr>
        <w:t>with cooperation,</w:t>
      </w:r>
      <w:r w:rsidRPr="00EC64A8">
        <w:rPr>
          <w:rFonts w:asciiTheme="majorHAnsi" w:hAnsiTheme="majorHAnsi" w:cstheme="majorHAnsi"/>
          <w:sz w:val="16"/>
        </w:rPr>
        <w:t xml:space="preserve"> although U.S. strategic culture will necessarily limit its extent. </w:t>
      </w:r>
      <w:r w:rsidRPr="00EC64A8">
        <w:rPr>
          <w:rStyle w:val="StyleUnderline"/>
          <w:rFonts w:asciiTheme="majorHAnsi" w:hAnsiTheme="majorHAnsi" w:cstheme="majorHAnsi"/>
        </w:rPr>
        <w:t xml:space="preserve">One of the most obvious instances of U.S. international cooperation for peaceful space purposes is </w:t>
      </w:r>
      <w:r w:rsidRPr="00472393">
        <w:rPr>
          <w:rStyle w:val="StyleUnderline"/>
          <w:rFonts w:asciiTheme="majorHAnsi" w:hAnsiTheme="majorHAnsi" w:cstheme="majorHAnsi"/>
          <w:highlight w:val="cyan"/>
        </w:rPr>
        <w:t>demonstrated by</w:t>
      </w:r>
      <w:r w:rsidRPr="00EC64A8">
        <w:rPr>
          <w:rStyle w:val="StyleUnderline"/>
          <w:rFonts w:asciiTheme="majorHAnsi" w:hAnsiTheme="majorHAnsi" w:cstheme="majorHAnsi"/>
        </w:rPr>
        <w:t xml:space="preserve"> the </w:t>
      </w:r>
      <w:r w:rsidRPr="00472393">
        <w:rPr>
          <w:rStyle w:val="StyleUnderline"/>
          <w:rFonts w:asciiTheme="majorHAnsi" w:hAnsiTheme="majorHAnsi" w:cstheme="majorHAnsi"/>
          <w:highlight w:val="cyan"/>
        </w:rPr>
        <w:t>ISS</w:t>
      </w:r>
      <w:r w:rsidRPr="00472393">
        <w:rPr>
          <w:rFonts w:asciiTheme="majorHAnsi" w:hAnsiTheme="majorHAnsi" w:cstheme="majorHAnsi"/>
          <w:sz w:val="16"/>
          <w:highlight w:val="cyan"/>
        </w:rPr>
        <w:t>.</w:t>
      </w:r>
      <w:r w:rsidRPr="00EC64A8">
        <w:rPr>
          <w:rFonts w:asciiTheme="majorHAnsi" w:hAnsiTheme="majorHAnsi" w:cstheme="majorHAnsi"/>
          <w:sz w:val="16"/>
        </w:rPr>
        <w:t xml:space="preserve"> Aboard the ISS, 15 countries cooperate, sharing “international flight crews, multiple launch vehicles, globally distributed launch, operations, training, engineering, and development facilities; communications networks, and the international scientific research community.” </w:t>
      </w:r>
      <w:r w:rsidRPr="00EC64A8">
        <w:rPr>
          <w:rStyle w:val="StyleUnderline"/>
          <w:rFonts w:asciiTheme="majorHAnsi" w:hAnsiTheme="majorHAnsi" w:cstheme="majorHAnsi"/>
        </w:rPr>
        <w:t xml:space="preserve">Such </w:t>
      </w:r>
      <w:r w:rsidRPr="00472393">
        <w:rPr>
          <w:rStyle w:val="StyleUnderline"/>
          <w:rFonts w:asciiTheme="majorHAnsi" w:hAnsiTheme="majorHAnsi" w:cstheme="majorHAnsi"/>
          <w:highlight w:val="cyan"/>
        </w:rPr>
        <w:t>collaboration is important</w:t>
      </w:r>
      <w:r w:rsidRPr="00EC64A8">
        <w:rPr>
          <w:rStyle w:val="StyleUnderline"/>
          <w:rFonts w:asciiTheme="majorHAnsi" w:hAnsiTheme="majorHAnsi" w:cstheme="majorHAnsi"/>
        </w:rPr>
        <w:t xml:space="preserve"> and may outweigh the strategic cultures of many nations, including the US and its inclination for unilateral action.</w:t>
      </w:r>
      <w:r w:rsidRPr="00EC64A8">
        <w:rPr>
          <w:rFonts w:asciiTheme="majorHAnsi" w:hAnsiTheme="majorHAnsi" w:cstheme="majorHAnsi"/>
          <w:sz w:val="16"/>
        </w:rPr>
        <w:t xml:space="preserve"> Ultimately, </w:t>
      </w:r>
      <w:r w:rsidRPr="00EC64A8">
        <w:rPr>
          <w:rStyle w:val="StyleUnderline"/>
          <w:rFonts w:asciiTheme="majorHAnsi" w:hAnsiTheme="majorHAnsi" w:cstheme="majorHAnsi"/>
        </w:rPr>
        <w:t xml:space="preserve">cooperating in space allows several countries to work together to </w:t>
      </w:r>
      <w:r w:rsidRPr="00472393">
        <w:rPr>
          <w:rStyle w:val="StyleUnderline"/>
          <w:rFonts w:asciiTheme="majorHAnsi" w:hAnsiTheme="majorHAnsi" w:cstheme="majorHAnsi"/>
          <w:highlight w:val="cyan"/>
        </w:rPr>
        <w:t>expand</w:t>
      </w:r>
      <w:r w:rsidRPr="00EC64A8">
        <w:rPr>
          <w:rStyle w:val="StyleUnderline"/>
          <w:rFonts w:asciiTheme="majorHAnsi" w:hAnsiTheme="majorHAnsi" w:cstheme="majorHAnsi"/>
        </w:rPr>
        <w:t xml:space="preserve"> technological and scientific </w:t>
      </w:r>
      <w:r w:rsidRPr="00472393">
        <w:rPr>
          <w:rStyle w:val="StyleUnderline"/>
          <w:rFonts w:asciiTheme="majorHAnsi" w:hAnsiTheme="majorHAnsi" w:cstheme="majorHAnsi"/>
          <w:highlight w:val="cyan"/>
        </w:rPr>
        <w:t>knowledge</w:t>
      </w:r>
      <w:r w:rsidRPr="00EC64A8">
        <w:rPr>
          <w:rStyle w:val="StyleUnderline"/>
          <w:rFonts w:asciiTheme="majorHAnsi" w:hAnsiTheme="majorHAnsi" w:cstheme="majorHAnsi"/>
        </w:rPr>
        <w:t xml:space="preserve"> in a borderless arena and consequently </w:t>
      </w:r>
      <w:r w:rsidRPr="00472393">
        <w:rPr>
          <w:rStyle w:val="StyleUnderline"/>
          <w:rFonts w:asciiTheme="majorHAnsi" w:hAnsiTheme="majorHAnsi" w:cstheme="majorHAnsi"/>
          <w:highlight w:val="cyan"/>
        </w:rPr>
        <w:t>transcend political strains</w:t>
      </w:r>
      <w:r w:rsidRPr="00EC64A8">
        <w:rPr>
          <w:rFonts w:asciiTheme="majorHAnsi" w:hAnsiTheme="majorHAnsi" w:cstheme="majorHAnsi"/>
          <w:sz w:val="16"/>
        </w:rPr>
        <w:t>. Nevertheless, the US voted against China becoming a partner on the ISS, citing national security concerns, showing that competition and mistrust cannot be overcome entirely for the sake of scientific progress, and U.S. national interests can overrule cooperation. THE WAY FORWARD</w:t>
      </w:r>
      <w:r w:rsidRPr="00EC64A8">
        <w:rPr>
          <w:rStyle w:val="StyleUnderline"/>
          <w:rFonts w:asciiTheme="majorHAnsi" w:hAnsiTheme="majorHAnsi" w:cstheme="majorHAnsi"/>
        </w:rPr>
        <w:t xml:space="preserve"> Several </w:t>
      </w:r>
      <w:r w:rsidRPr="00472393">
        <w:rPr>
          <w:rStyle w:val="StyleUnderline"/>
          <w:rFonts w:asciiTheme="majorHAnsi" w:hAnsiTheme="majorHAnsi" w:cstheme="majorHAnsi"/>
          <w:highlight w:val="cyan"/>
        </w:rPr>
        <w:t>issues</w:t>
      </w:r>
      <w:r w:rsidRPr="00EC64A8">
        <w:rPr>
          <w:rStyle w:val="StyleUnderline"/>
          <w:rFonts w:asciiTheme="majorHAnsi" w:hAnsiTheme="majorHAnsi" w:cstheme="majorHAnsi"/>
        </w:rPr>
        <w:t xml:space="preserve"> will </w:t>
      </w:r>
      <w:r w:rsidRPr="00472393">
        <w:rPr>
          <w:rStyle w:val="StyleUnderline"/>
          <w:rFonts w:asciiTheme="majorHAnsi" w:hAnsiTheme="majorHAnsi" w:cstheme="majorHAnsi"/>
          <w:highlight w:val="cyan"/>
        </w:rPr>
        <w:t>require</w:t>
      </w:r>
      <w:r w:rsidRPr="00EC64A8">
        <w:rPr>
          <w:rStyle w:val="StyleUnderline"/>
          <w:rFonts w:asciiTheme="majorHAnsi" w:hAnsiTheme="majorHAnsi" w:cstheme="majorHAnsi"/>
        </w:rPr>
        <w:t xml:space="preserve"> more engagement from the </w:t>
      </w:r>
      <w:r w:rsidRPr="00472393">
        <w:rPr>
          <w:rStyle w:val="StyleUnderline"/>
          <w:rFonts w:asciiTheme="majorHAnsi" w:hAnsiTheme="majorHAnsi" w:cstheme="majorHAnsi"/>
          <w:highlight w:val="cyan"/>
        </w:rPr>
        <w:t>US to</w:t>
      </w:r>
      <w:r w:rsidRPr="00EC64A8">
        <w:rPr>
          <w:rStyle w:val="StyleUnderline"/>
          <w:rFonts w:asciiTheme="majorHAnsi" w:hAnsiTheme="majorHAnsi" w:cstheme="majorHAnsi"/>
        </w:rPr>
        <w:t xml:space="preserve"> help </w:t>
      </w:r>
      <w:r w:rsidRPr="00472393">
        <w:rPr>
          <w:rStyle w:val="StyleUnderline"/>
          <w:rFonts w:asciiTheme="majorHAnsi" w:hAnsiTheme="majorHAnsi" w:cstheme="majorHAnsi"/>
          <w:highlight w:val="cyan"/>
        </w:rPr>
        <w:t>maintain peace</w:t>
      </w:r>
      <w:r w:rsidRPr="00EC64A8">
        <w:rPr>
          <w:rStyle w:val="StyleUnderline"/>
          <w:rFonts w:asciiTheme="majorHAnsi" w:hAnsiTheme="majorHAnsi" w:cstheme="majorHAnsi"/>
        </w:rPr>
        <w:t xml:space="preserve"> on Earth, including seriously engaging in discussions of prevention of an </w:t>
      </w:r>
      <w:r w:rsidRPr="00472393">
        <w:rPr>
          <w:rStyle w:val="StyleUnderline"/>
          <w:rFonts w:asciiTheme="majorHAnsi" w:hAnsiTheme="majorHAnsi" w:cstheme="majorHAnsi"/>
          <w:highlight w:val="cyan"/>
        </w:rPr>
        <w:t>arms race in</w:t>
      </w:r>
      <w:r w:rsidRPr="00EC64A8">
        <w:rPr>
          <w:rStyle w:val="StyleUnderline"/>
          <w:rFonts w:asciiTheme="majorHAnsi" w:hAnsiTheme="majorHAnsi" w:cstheme="majorHAnsi"/>
        </w:rPr>
        <w:t xml:space="preserve"> outer </w:t>
      </w:r>
      <w:r w:rsidRPr="00472393">
        <w:rPr>
          <w:rStyle w:val="StyleUnderline"/>
          <w:rFonts w:asciiTheme="majorHAnsi" w:hAnsiTheme="majorHAnsi" w:cstheme="majorHAnsi"/>
          <w:highlight w:val="cyan"/>
        </w:rPr>
        <w:t>space</w:t>
      </w:r>
      <w:r w:rsidRPr="00EC64A8">
        <w:rPr>
          <w:rFonts w:asciiTheme="majorHAnsi" w:hAnsiTheme="majorHAnsi" w:cstheme="majorHAnsi"/>
          <w:sz w:val="16"/>
        </w:rPr>
        <w:t xml:space="preserve">. Currently, </w:t>
      </w:r>
      <w:r w:rsidRPr="00EC64A8">
        <w:rPr>
          <w:rStyle w:val="StyleUnderline"/>
          <w:rFonts w:asciiTheme="majorHAnsi" w:hAnsiTheme="majorHAnsi" w:cstheme="majorHAnsi"/>
        </w:rPr>
        <w:t>the US is among the few countries to vote against the Proposed Prevention of an Arms Race in Outer Space Resolution</w:t>
      </w:r>
      <w:r w:rsidRPr="00EC64A8">
        <w:rPr>
          <w:rFonts w:asciiTheme="majorHAnsi" w:hAnsiTheme="majorHAnsi" w:cstheme="majorHAnsi"/>
          <w:sz w:val="16"/>
        </w:rPr>
        <w:t xml:space="preserve"> (PAROS). Additionally, </w:t>
      </w:r>
      <w:r w:rsidRPr="00EC64A8">
        <w:rPr>
          <w:rStyle w:val="StyleUnderline"/>
          <w:rFonts w:asciiTheme="majorHAnsi" w:hAnsiTheme="majorHAnsi" w:cstheme="majorHAnsi"/>
        </w:rPr>
        <w:t xml:space="preserve">the </w:t>
      </w:r>
      <w:r w:rsidRPr="00472393">
        <w:rPr>
          <w:rStyle w:val="StyleUnderline"/>
          <w:rFonts w:asciiTheme="majorHAnsi" w:hAnsiTheme="majorHAnsi" w:cstheme="majorHAnsi"/>
          <w:highlight w:val="cyan"/>
        </w:rPr>
        <w:t>US</w:t>
      </w:r>
      <w:r w:rsidRPr="00EC64A8">
        <w:rPr>
          <w:rStyle w:val="StyleUnderline"/>
          <w:rFonts w:asciiTheme="majorHAnsi" w:hAnsiTheme="majorHAnsi" w:cstheme="majorHAnsi"/>
        </w:rPr>
        <w:t xml:space="preserve"> occasionally </w:t>
      </w:r>
      <w:r w:rsidRPr="00472393">
        <w:rPr>
          <w:rStyle w:val="StyleUnderline"/>
          <w:rFonts w:asciiTheme="majorHAnsi" w:hAnsiTheme="majorHAnsi" w:cstheme="majorHAnsi"/>
          <w:highlight w:val="cyan"/>
        </w:rPr>
        <w:t>feeds uncertainty</w:t>
      </w:r>
      <w:r w:rsidRPr="00EC64A8">
        <w:rPr>
          <w:rStyle w:val="StyleUnderline"/>
          <w:rFonts w:asciiTheme="majorHAnsi" w:hAnsiTheme="majorHAnsi" w:cstheme="majorHAnsi"/>
        </w:rPr>
        <w:t xml:space="preserve"> with actions that leave other players puzzled, such as the secret missions of X-37B, a military plane that can be tracked from the ground but whose precise orbit is undisclosed, as is its mission’s purpose</w:t>
      </w:r>
      <w:r w:rsidRPr="00EC64A8">
        <w:rPr>
          <w:rFonts w:asciiTheme="majorHAnsi" w:hAnsiTheme="majorHAnsi" w:cstheme="majorHAnsi"/>
          <w:sz w:val="16"/>
        </w:rPr>
        <w:t>. Such actions, combined with the reluctance to join PAROS, and the larger context of U.S. space policy, amplify the concerns of other countries. It is important to recall that in 2006, the U.S. National Space Policy under the Bush Administration clearly reaffirmed that: “The United States will oppose the development of new legal regimes or other restrictions that seek to prohibit or limit U.S. access to or use of space. Proposed arms control agreements or restrictions must not impair the rights of the United States to conduct research, development, testing and operations or other activities in space for the US national interests.” In 2010, the U.S. National Space Policy under President Obama stated that the US would: “Pursue bilateral and multilateral transparency and confidence-building measures to encourage responsible actions in, and the peaceful use of, space. The United States will consider proposals and concepts for arms control measures if they are equitable, effectively verifiable, and enhance the national security of the United States and its allies.” The language in the latter document suggests a departure from the earlier approach; however, it should not imply the US is ready to compromise its interests in space for treaties that do not meet its criteria of acceptability. In December 2017, President Trump amended the Obama Administration’s space policy with a Memorandum on U.S. human space exploration. The most important change is expressed in a 63-word text that sets the objective for the US to lead “…the return of humans to the Moon for long-term exploration and utilization, followed by human missions to Mars and other destinations</w:t>
      </w:r>
      <w:r w:rsidRPr="00EC64A8">
        <w:rPr>
          <w:rStyle w:val="StyleUnderline"/>
          <w:rFonts w:asciiTheme="majorHAnsi" w:hAnsiTheme="majorHAnsi" w:cstheme="majorHAnsi"/>
        </w:rPr>
        <w:t>.” On the topic of international law and cooperation, the position of the Trump administration remains to be clarifie</w:t>
      </w:r>
      <w:r w:rsidRPr="00EC64A8">
        <w:rPr>
          <w:rFonts w:asciiTheme="majorHAnsi" w:hAnsiTheme="majorHAnsi" w:cstheme="majorHAnsi"/>
          <w:sz w:val="16"/>
        </w:rPr>
        <w:t xml:space="preserve">d. </w:t>
      </w:r>
      <w:r w:rsidRPr="00EC64A8">
        <w:rPr>
          <w:rStyle w:val="StyleUnderline"/>
          <w:rFonts w:asciiTheme="majorHAnsi" w:hAnsiTheme="majorHAnsi" w:cstheme="majorHAnsi"/>
        </w:rPr>
        <w:t xml:space="preserve">That said, other persistent tenants of U.S. strategic culture, such as casualty aversion, the pursuit of freedom and progress, and </w:t>
      </w:r>
      <w:r w:rsidRPr="00472393">
        <w:rPr>
          <w:rStyle w:val="StyleUnderline"/>
          <w:rFonts w:asciiTheme="majorHAnsi" w:hAnsiTheme="majorHAnsi" w:cstheme="majorHAnsi"/>
          <w:highlight w:val="cyan"/>
        </w:rPr>
        <w:t>the use of outer space</w:t>
      </w:r>
      <w:r w:rsidRPr="00EC64A8">
        <w:rPr>
          <w:rStyle w:val="StyleUnderline"/>
          <w:rFonts w:asciiTheme="majorHAnsi" w:hAnsiTheme="majorHAnsi" w:cstheme="majorHAnsi"/>
        </w:rPr>
        <w:t xml:space="preserve"> for “peaceful purposes” </w:t>
      </w:r>
      <w:r w:rsidRPr="00472393">
        <w:rPr>
          <w:rStyle w:val="StyleUnderline"/>
          <w:rFonts w:asciiTheme="majorHAnsi" w:hAnsiTheme="majorHAnsi" w:cstheme="majorHAnsi"/>
          <w:highlight w:val="cyan"/>
        </w:rPr>
        <w:t>remain</w:t>
      </w:r>
      <w:r w:rsidRPr="00EC64A8">
        <w:rPr>
          <w:rStyle w:val="StyleUnderline"/>
          <w:rFonts w:asciiTheme="majorHAnsi" w:hAnsiTheme="majorHAnsi" w:cstheme="majorHAnsi"/>
        </w:rPr>
        <w:t xml:space="preserve"> guiding principles of </w:t>
      </w:r>
      <w:r w:rsidRPr="00472393">
        <w:rPr>
          <w:rStyle w:val="StyleUnderline"/>
          <w:rFonts w:asciiTheme="majorHAnsi" w:hAnsiTheme="majorHAnsi" w:cstheme="majorHAnsi"/>
          <w:highlight w:val="cyan"/>
        </w:rPr>
        <w:t>U.S. space policy</w:t>
      </w:r>
      <w:r w:rsidRPr="00EC64A8">
        <w:rPr>
          <w:rStyle w:val="StyleUnderline"/>
          <w:rFonts w:asciiTheme="majorHAnsi" w:hAnsiTheme="majorHAnsi" w:cstheme="majorHAnsi"/>
        </w:rPr>
        <w:t>, across administrations</w:t>
      </w:r>
      <w:r w:rsidRPr="00EC64A8">
        <w:rPr>
          <w:rFonts w:asciiTheme="majorHAnsi" w:hAnsiTheme="majorHAnsi" w:cstheme="majorHAnsi"/>
          <w:sz w:val="16"/>
        </w:rPr>
        <w:t xml:space="preserve">. The challenge for the coming decades will be to skillfully balance the U.S. claim to leadership in space with </w:t>
      </w:r>
      <w:r w:rsidRPr="00EC64A8">
        <w:rPr>
          <w:rFonts w:asciiTheme="majorHAnsi" w:hAnsiTheme="majorHAnsi" w:cstheme="majorHAnsi"/>
          <w:sz w:val="16"/>
        </w:rPr>
        <w:lastRenderedPageBreak/>
        <w:t xml:space="preserve">openness for collaboration on an arms control treaty. It is crucial for the US to join current initiatives to prohibit the weaponization of space because rule-based regimes can create predictability, cooperation, and sustainability of outer-space activities. </w:t>
      </w:r>
      <w:r w:rsidRPr="00EC64A8">
        <w:rPr>
          <w:rStyle w:val="StyleUnderline"/>
          <w:rFonts w:asciiTheme="majorHAnsi" w:hAnsiTheme="majorHAnsi" w:cstheme="majorHAnsi"/>
        </w:rPr>
        <w:t>Geopolitical doctrines of deterrence alone cannot guarantee peace in outer space indefinitely. The US should equally change its posture with regard to the Russian-China PPWT proposal because it is a step toward a rule-based regime, and not dismiss it as “inherently flawed.”</w:t>
      </w:r>
      <w:r w:rsidRPr="00EC64A8">
        <w:rPr>
          <w:rFonts w:asciiTheme="majorHAnsi" w:hAnsiTheme="majorHAnsi" w:cstheme="majorHAnsi"/>
          <w:sz w:val="16"/>
        </w:rPr>
        <w:t xml:space="preserve"> In the past, the United States signed, ratified – and at times, co-initiated – treaties (including the Outer Space Treaty), which were treaties of principle. With the PPWT, its claims for rejection reside with the lack of verification mechanisms but this was not an issue it raised as it signed the Outer Space Treaty. </w:t>
      </w:r>
      <w:r w:rsidRPr="00472393">
        <w:rPr>
          <w:rStyle w:val="Emphasis"/>
          <w:rFonts w:asciiTheme="majorHAnsi" w:hAnsiTheme="majorHAnsi" w:cstheme="majorHAnsi"/>
          <w:highlight w:val="cyan"/>
        </w:rPr>
        <w:t>The refusal to start negotiations is a roadblock for future efforts</w:t>
      </w:r>
      <w:r w:rsidRPr="00EC64A8">
        <w:rPr>
          <w:rFonts w:asciiTheme="majorHAnsi" w:hAnsiTheme="majorHAnsi" w:cstheme="majorHAnsi"/>
          <w:sz w:val="16"/>
        </w:rPr>
        <w:t xml:space="preserve">. There are pertinent criticisms related to the PPWT, such as its unclear definitions of “use of force” or “outer space object,” or the lack of meaningful discussion of space debris issues, or the issue of ground-based assets. However, </w:t>
      </w:r>
      <w:r w:rsidRPr="00EC64A8">
        <w:rPr>
          <w:rStyle w:val="StyleUnderline"/>
          <w:rFonts w:asciiTheme="majorHAnsi" w:hAnsiTheme="majorHAnsi" w:cstheme="majorHAnsi"/>
        </w:rPr>
        <w:t xml:space="preserve">this could be an </w:t>
      </w:r>
      <w:r w:rsidRPr="00472393">
        <w:rPr>
          <w:rStyle w:val="StyleUnderline"/>
          <w:rFonts w:asciiTheme="majorHAnsi" w:hAnsiTheme="majorHAnsi" w:cstheme="majorHAnsi"/>
          <w:highlight w:val="cyan"/>
        </w:rPr>
        <w:t>opportune moment to</w:t>
      </w:r>
      <w:r w:rsidRPr="00EC64A8">
        <w:rPr>
          <w:rStyle w:val="StyleUnderline"/>
          <w:rFonts w:asciiTheme="majorHAnsi" w:hAnsiTheme="majorHAnsi" w:cstheme="majorHAnsi"/>
        </w:rPr>
        <w:t xml:space="preserve"> start </w:t>
      </w:r>
      <w:r w:rsidRPr="00472393">
        <w:rPr>
          <w:rStyle w:val="StyleUnderline"/>
          <w:rFonts w:asciiTheme="majorHAnsi" w:hAnsiTheme="majorHAnsi" w:cstheme="majorHAnsi"/>
          <w:highlight w:val="cyan"/>
        </w:rPr>
        <w:t>discuss</w:t>
      </w:r>
      <w:r w:rsidRPr="00EC64A8">
        <w:rPr>
          <w:rStyle w:val="StyleUnderline"/>
          <w:rFonts w:asciiTheme="majorHAnsi" w:hAnsiTheme="majorHAnsi" w:cstheme="majorHAnsi"/>
        </w:rPr>
        <w:t xml:space="preserve">ions of </w:t>
      </w:r>
      <w:r w:rsidRPr="00472393">
        <w:rPr>
          <w:rStyle w:val="StyleUnderline"/>
          <w:rFonts w:asciiTheme="majorHAnsi" w:hAnsiTheme="majorHAnsi" w:cstheme="majorHAnsi"/>
          <w:highlight w:val="cyan"/>
        </w:rPr>
        <w:t>a multilateral treaty</w:t>
      </w:r>
      <w:r w:rsidRPr="00EC64A8">
        <w:rPr>
          <w:rStyle w:val="StyleUnderline"/>
          <w:rFonts w:asciiTheme="majorHAnsi" w:hAnsiTheme="majorHAnsi" w:cstheme="majorHAnsi"/>
        </w:rPr>
        <w:t xml:space="preserve">. The </w:t>
      </w:r>
      <w:r w:rsidRPr="00472393">
        <w:rPr>
          <w:rStyle w:val="StyleUnderline"/>
          <w:rFonts w:asciiTheme="majorHAnsi" w:hAnsiTheme="majorHAnsi" w:cstheme="majorHAnsi"/>
          <w:highlight w:val="cyan"/>
        </w:rPr>
        <w:t>US</w:t>
      </w:r>
      <w:r w:rsidRPr="00EC64A8">
        <w:rPr>
          <w:rStyle w:val="StyleUnderline"/>
          <w:rFonts w:asciiTheme="majorHAnsi" w:hAnsiTheme="majorHAnsi" w:cstheme="majorHAnsi"/>
        </w:rPr>
        <w:t xml:space="preserve"> has </w:t>
      </w:r>
      <w:r w:rsidRPr="00472393">
        <w:rPr>
          <w:rStyle w:val="StyleUnderline"/>
          <w:rFonts w:asciiTheme="majorHAnsi" w:hAnsiTheme="majorHAnsi" w:cstheme="majorHAnsi"/>
          <w:highlight w:val="cyan"/>
        </w:rPr>
        <w:t>historically</w:t>
      </w:r>
      <w:r w:rsidRPr="00EC64A8">
        <w:rPr>
          <w:rStyle w:val="StyleUnderline"/>
          <w:rFonts w:asciiTheme="majorHAnsi" w:hAnsiTheme="majorHAnsi" w:cstheme="majorHAnsi"/>
        </w:rPr>
        <w:t xml:space="preserve"> pooled resources and </w:t>
      </w:r>
      <w:r w:rsidRPr="00472393">
        <w:rPr>
          <w:rStyle w:val="StyleUnderline"/>
          <w:rFonts w:asciiTheme="majorHAnsi" w:hAnsiTheme="majorHAnsi" w:cstheme="majorHAnsi"/>
          <w:highlight w:val="cyan"/>
        </w:rPr>
        <w:t>mobilized</w:t>
      </w:r>
      <w:r w:rsidRPr="00EC64A8">
        <w:rPr>
          <w:rStyle w:val="StyleUnderline"/>
          <w:rFonts w:asciiTheme="majorHAnsi" w:hAnsiTheme="majorHAnsi" w:cstheme="majorHAnsi"/>
        </w:rPr>
        <w:t xml:space="preserve"> other nations around efforts for international peace and security.</w:t>
      </w:r>
      <w:r w:rsidRPr="00EC64A8">
        <w:rPr>
          <w:rFonts w:asciiTheme="majorHAnsi" w:hAnsiTheme="majorHAnsi" w:cstheme="majorHAnsi"/>
          <w:sz w:val="16"/>
        </w:rPr>
        <w:t xml:space="preserve"> A century ago, it played a critical part in creating the League of Nations, and later the United Nations. </w:t>
      </w:r>
      <w:r w:rsidRPr="00EC64A8">
        <w:rPr>
          <w:rStyle w:val="StyleUnderline"/>
          <w:rFonts w:asciiTheme="majorHAnsi" w:hAnsiTheme="majorHAnsi" w:cstheme="majorHAnsi"/>
        </w:rPr>
        <w:t xml:space="preserve">The cooperative ethos in U.S. strategic culture, however, does not preclude ambitious leadership, nor does it mean placing others’ interests before the interests of the United States. Eventually, this may </w:t>
      </w:r>
      <w:r w:rsidRPr="00472393">
        <w:rPr>
          <w:rStyle w:val="StyleUnderline"/>
          <w:rFonts w:asciiTheme="majorHAnsi" w:hAnsiTheme="majorHAnsi" w:cstheme="majorHAnsi"/>
          <w:highlight w:val="cyan"/>
        </w:rPr>
        <w:t>push</w:t>
      </w:r>
      <w:r w:rsidRPr="00EC64A8">
        <w:rPr>
          <w:rStyle w:val="StyleUnderline"/>
          <w:rFonts w:asciiTheme="majorHAnsi" w:hAnsiTheme="majorHAnsi" w:cstheme="majorHAnsi"/>
        </w:rPr>
        <w:t xml:space="preserve"> the </w:t>
      </w:r>
      <w:r w:rsidRPr="00472393">
        <w:rPr>
          <w:rStyle w:val="StyleUnderline"/>
          <w:rFonts w:asciiTheme="majorHAnsi" w:hAnsiTheme="majorHAnsi" w:cstheme="majorHAnsi"/>
          <w:highlight w:val="cyan"/>
        </w:rPr>
        <w:t>US to negotiate</w:t>
      </w:r>
      <w:r w:rsidRPr="00EC64A8">
        <w:rPr>
          <w:rStyle w:val="StyleUnderline"/>
          <w:rFonts w:asciiTheme="majorHAnsi" w:hAnsiTheme="majorHAnsi" w:cstheme="majorHAnsi"/>
        </w:rPr>
        <w:t xml:space="preserve"> a future weaponization treaty in a way that </w:t>
      </w:r>
      <w:r w:rsidRPr="00472393">
        <w:rPr>
          <w:rStyle w:val="StyleUnderline"/>
          <w:rFonts w:asciiTheme="majorHAnsi" w:hAnsiTheme="majorHAnsi" w:cstheme="majorHAnsi"/>
          <w:highlight w:val="cyan"/>
        </w:rPr>
        <w:t>fits its national security priorities</w:t>
      </w:r>
      <w:r w:rsidRPr="00EC64A8">
        <w:rPr>
          <w:rStyle w:val="StyleUnderline"/>
          <w:rFonts w:asciiTheme="majorHAnsi" w:hAnsiTheme="majorHAnsi" w:cstheme="majorHAnsi"/>
        </w:rPr>
        <w:t>; whichever path it takes, it will be important to recognize that such a treaty would ultimately be in the interest of its national security</w:t>
      </w:r>
      <w:r w:rsidRPr="00EC64A8">
        <w:rPr>
          <w:rFonts w:asciiTheme="majorHAnsi" w:hAnsiTheme="majorHAnsi" w:cstheme="majorHAnsi"/>
          <w:sz w:val="16"/>
        </w:rPr>
        <w:t xml:space="preserve">. Finally, and consistent with U.S. strategic culture, </w:t>
      </w:r>
      <w:r w:rsidRPr="00EC64A8">
        <w:rPr>
          <w:rStyle w:val="StyleUnderline"/>
          <w:rFonts w:asciiTheme="majorHAnsi" w:hAnsiTheme="majorHAnsi" w:cstheme="majorHAnsi"/>
        </w:rPr>
        <w:t xml:space="preserve">the determination to maintain </w:t>
      </w:r>
      <w:r w:rsidRPr="00472393">
        <w:rPr>
          <w:rStyle w:val="StyleUnderline"/>
          <w:rFonts w:asciiTheme="majorHAnsi" w:hAnsiTheme="majorHAnsi" w:cstheme="majorHAnsi"/>
          <w:highlight w:val="cyan"/>
        </w:rPr>
        <w:t>leadership in</w:t>
      </w:r>
      <w:r w:rsidRPr="00EC64A8">
        <w:rPr>
          <w:rStyle w:val="StyleUnderline"/>
          <w:rFonts w:asciiTheme="majorHAnsi" w:hAnsiTheme="majorHAnsi" w:cstheme="majorHAnsi"/>
        </w:rPr>
        <w:t xml:space="preserve"> outer </w:t>
      </w:r>
      <w:r w:rsidRPr="00472393">
        <w:rPr>
          <w:rStyle w:val="StyleUnderline"/>
          <w:rFonts w:asciiTheme="majorHAnsi" w:hAnsiTheme="majorHAnsi" w:cstheme="majorHAnsi"/>
          <w:highlight w:val="cyan"/>
        </w:rPr>
        <w:t>space</w:t>
      </w:r>
      <w:r w:rsidRPr="00EC64A8">
        <w:rPr>
          <w:rStyle w:val="StyleUnderline"/>
          <w:rFonts w:asciiTheme="majorHAnsi" w:hAnsiTheme="majorHAnsi" w:cstheme="majorHAnsi"/>
        </w:rPr>
        <w:t xml:space="preserve"> </w:t>
      </w:r>
      <w:r w:rsidRPr="00472393">
        <w:rPr>
          <w:rStyle w:val="StyleUnderline"/>
          <w:rFonts w:asciiTheme="majorHAnsi" w:hAnsiTheme="majorHAnsi" w:cstheme="majorHAnsi"/>
          <w:highlight w:val="cyan"/>
        </w:rPr>
        <w:t>is</w:t>
      </w:r>
      <w:r w:rsidRPr="00EC64A8">
        <w:rPr>
          <w:rStyle w:val="StyleUnderline"/>
          <w:rFonts w:asciiTheme="majorHAnsi" w:hAnsiTheme="majorHAnsi" w:cstheme="majorHAnsi"/>
        </w:rPr>
        <w:t xml:space="preserve"> also </w:t>
      </w:r>
      <w:r w:rsidRPr="00472393">
        <w:rPr>
          <w:rStyle w:val="StyleUnderline"/>
          <w:rFonts w:asciiTheme="majorHAnsi" w:hAnsiTheme="majorHAnsi" w:cstheme="majorHAnsi"/>
          <w:highlight w:val="cyan"/>
        </w:rPr>
        <w:t>tied to leadership in</w:t>
      </w:r>
      <w:r w:rsidRPr="00EC64A8">
        <w:rPr>
          <w:rStyle w:val="StyleUnderline"/>
          <w:rFonts w:asciiTheme="majorHAnsi" w:hAnsiTheme="majorHAnsi" w:cstheme="majorHAnsi"/>
        </w:rPr>
        <w:t xml:space="preserve"> </w:t>
      </w:r>
      <w:r w:rsidRPr="00472393">
        <w:rPr>
          <w:rStyle w:val="StyleUnderline"/>
          <w:rFonts w:asciiTheme="majorHAnsi" w:hAnsiTheme="majorHAnsi" w:cstheme="majorHAnsi"/>
          <w:highlight w:val="cyan"/>
        </w:rPr>
        <w:t>innovation</w:t>
      </w:r>
      <w:r w:rsidRPr="00EC64A8">
        <w:rPr>
          <w:rStyle w:val="StyleUnderline"/>
          <w:rFonts w:asciiTheme="majorHAnsi" w:hAnsiTheme="majorHAnsi" w:cstheme="majorHAnsi"/>
        </w:rPr>
        <w:t xml:space="preserve"> and competitiveness. In terms of current U.S. space ambitions, as mentioned above, President Trump and his advisors have demonstrated support for deep space exploration, such as the Mars mission</w:t>
      </w:r>
      <w:r w:rsidRPr="00EC64A8">
        <w:rPr>
          <w:rFonts w:asciiTheme="majorHAnsi" w:hAnsiTheme="majorHAnsi" w:cstheme="majorHAnsi"/>
          <w:sz w:val="16"/>
        </w:rPr>
        <w:t xml:space="preserve">, alongside a “rapid and affordable” return to the moon. This objective is, in the opinion of some commentators, a return to Bush’s policy which had also focused on a return to Moon, although the objective appears for now inconsistent with the amount of funding allotted to NASA, which saw its budget slightly cut. However, </w:t>
      </w:r>
      <w:r w:rsidRPr="00EC64A8">
        <w:rPr>
          <w:rStyle w:val="StyleUnderline"/>
          <w:rFonts w:asciiTheme="majorHAnsi" w:hAnsiTheme="majorHAnsi" w:cstheme="majorHAnsi"/>
        </w:rPr>
        <w:t xml:space="preserve">early indications suggest that the current </w:t>
      </w:r>
      <w:r w:rsidRPr="00472393">
        <w:rPr>
          <w:rStyle w:val="StyleUnderline"/>
          <w:rFonts w:asciiTheme="majorHAnsi" w:hAnsiTheme="majorHAnsi" w:cstheme="majorHAnsi"/>
          <w:highlight w:val="cyan"/>
        </w:rPr>
        <w:t>U.S. administration is seeking to monetize space, and encourage more partnerships with the private sector.</w:t>
      </w:r>
      <w:r w:rsidRPr="00EC64A8">
        <w:rPr>
          <w:rFonts w:asciiTheme="majorHAnsi" w:hAnsiTheme="majorHAnsi" w:cstheme="majorHAnsi"/>
          <w:sz w:val="16"/>
        </w:rPr>
        <w:t xml:space="preserve"> The new administration appears to be advocating the development of privately operated space stations and the “large-scale economic development of space,” similar to policies advanced under the previous U.S. administration of President Obama. In 2010, President Obama announced his support for more reliance on private companies to launch astronauts, a decision then met with significant resistance. </w:t>
      </w:r>
      <w:r w:rsidRPr="00EC64A8">
        <w:rPr>
          <w:rStyle w:val="StyleUnderline"/>
          <w:rFonts w:asciiTheme="majorHAnsi" w:hAnsiTheme="majorHAnsi" w:cstheme="majorHAnsi"/>
        </w:rPr>
        <w:t xml:space="preserve">Although it remains unclear precisely what role U.S. strategic culture will play in shaping future space policy, it is </w:t>
      </w:r>
      <w:r w:rsidRPr="00472393">
        <w:rPr>
          <w:rStyle w:val="StyleUnderline"/>
          <w:rFonts w:asciiTheme="majorHAnsi" w:hAnsiTheme="majorHAnsi" w:cstheme="majorHAnsi"/>
          <w:highlight w:val="cyan"/>
        </w:rPr>
        <w:t>likely that</w:t>
      </w:r>
      <w:r w:rsidRPr="00EC64A8">
        <w:rPr>
          <w:rStyle w:val="StyleUnderline"/>
          <w:rFonts w:asciiTheme="majorHAnsi" w:hAnsiTheme="majorHAnsi" w:cstheme="majorHAnsi"/>
        </w:rPr>
        <w:t xml:space="preserve"> a sense of </w:t>
      </w:r>
      <w:r w:rsidRPr="00472393">
        <w:rPr>
          <w:rStyle w:val="StyleUnderline"/>
          <w:rFonts w:asciiTheme="majorHAnsi" w:hAnsiTheme="majorHAnsi" w:cstheme="majorHAnsi"/>
          <w:highlight w:val="cyan"/>
        </w:rPr>
        <w:t>U.S. exceptionalism and the use of space to protect U.S. interests</w:t>
      </w:r>
      <w:r w:rsidRPr="00EC64A8">
        <w:rPr>
          <w:rStyle w:val="StyleUnderline"/>
          <w:rFonts w:asciiTheme="majorHAnsi" w:hAnsiTheme="majorHAnsi" w:cstheme="majorHAnsi"/>
        </w:rPr>
        <w:t xml:space="preserve"> in vital circumstances </w:t>
      </w:r>
      <w:r w:rsidRPr="00472393">
        <w:rPr>
          <w:rStyle w:val="StyleUnderline"/>
          <w:rFonts w:asciiTheme="majorHAnsi" w:hAnsiTheme="majorHAnsi" w:cstheme="majorHAnsi"/>
          <w:highlight w:val="cyan"/>
        </w:rPr>
        <w:t>will remain.</w:t>
      </w:r>
      <w:r w:rsidRPr="00EC64A8">
        <w:rPr>
          <w:rStyle w:val="StyleUnderline"/>
          <w:rFonts w:asciiTheme="majorHAnsi" w:hAnsiTheme="majorHAnsi" w:cstheme="majorHAnsi"/>
        </w:rPr>
        <w:t xml:space="preserve"> The current behavior of the United States, insisting on issues such as one-hundred percent verifiable treaties is a manifestation of America’s inherent need to eliminate vulnerability, as well as a strong desire to set the rules of the game.</w:t>
      </w:r>
      <w:r w:rsidRPr="00EC64A8">
        <w:rPr>
          <w:rFonts w:asciiTheme="majorHAnsi" w:hAnsiTheme="majorHAnsi" w:cstheme="majorHAnsi"/>
          <w:sz w:val="16"/>
        </w:rPr>
        <w:t xml:space="preserve"> </w:t>
      </w:r>
      <w:r w:rsidRPr="00EC64A8">
        <w:rPr>
          <w:rStyle w:val="StyleUnderline"/>
          <w:rFonts w:asciiTheme="majorHAnsi" w:hAnsiTheme="majorHAnsi" w:cstheme="majorHAnsi"/>
        </w:rPr>
        <w:t xml:space="preserve">The question for global security is whether </w:t>
      </w:r>
      <w:r w:rsidRPr="00472393">
        <w:rPr>
          <w:rStyle w:val="StyleUnderline"/>
          <w:rFonts w:asciiTheme="majorHAnsi" w:hAnsiTheme="majorHAnsi" w:cstheme="majorHAnsi"/>
          <w:highlight w:val="cyan"/>
        </w:rPr>
        <w:t>this exceptionalism will</w:t>
      </w:r>
      <w:r w:rsidRPr="00EC64A8">
        <w:rPr>
          <w:rStyle w:val="StyleUnderline"/>
          <w:rFonts w:asciiTheme="majorHAnsi" w:hAnsiTheme="majorHAnsi" w:cstheme="majorHAnsi"/>
        </w:rPr>
        <w:t xml:space="preserve"> be perceived benignly by the rising space nations, </w:t>
      </w:r>
      <w:r w:rsidRPr="00472393">
        <w:rPr>
          <w:rStyle w:val="StyleUnderline"/>
          <w:rFonts w:asciiTheme="majorHAnsi" w:hAnsiTheme="majorHAnsi" w:cstheme="majorHAnsi"/>
          <w:highlight w:val="cyan"/>
        </w:rPr>
        <w:t>potentially</w:t>
      </w:r>
      <w:r w:rsidRPr="00EC64A8">
        <w:rPr>
          <w:rStyle w:val="StyleUnderline"/>
          <w:rFonts w:asciiTheme="majorHAnsi" w:hAnsiTheme="majorHAnsi" w:cstheme="majorHAnsi"/>
        </w:rPr>
        <w:t xml:space="preserve"> setting the </w:t>
      </w:r>
      <w:r w:rsidRPr="00472393">
        <w:rPr>
          <w:rStyle w:val="StyleUnderline"/>
          <w:rFonts w:asciiTheme="majorHAnsi" w:hAnsiTheme="majorHAnsi" w:cstheme="majorHAnsi"/>
          <w:highlight w:val="cyan"/>
        </w:rPr>
        <w:t>stage</w:t>
      </w:r>
      <w:r w:rsidRPr="00EC64A8">
        <w:rPr>
          <w:rStyle w:val="StyleUnderline"/>
          <w:rFonts w:asciiTheme="majorHAnsi" w:hAnsiTheme="majorHAnsi" w:cstheme="majorHAnsi"/>
        </w:rPr>
        <w:t xml:space="preserve"> for </w:t>
      </w:r>
      <w:r w:rsidRPr="00472393">
        <w:rPr>
          <w:rStyle w:val="StyleUnderline"/>
          <w:rFonts w:asciiTheme="majorHAnsi" w:hAnsiTheme="majorHAnsi" w:cstheme="majorHAnsi"/>
          <w:highlight w:val="cyan"/>
        </w:rPr>
        <w:t>additional tension.</w:t>
      </w:r>
    </w:p>
    <w:p w14:paraId="3332D2D7" w14:textId="77777777" w:rsidR="00CB36F5" w:rsidRPr="00EC64A8" w:rsidRDefault="00CB36F5" w:rsidP="00CB36F5">
      <w:pPr>
        <w:rPr>
          <w:rFonts w:asciiTheme="majorHAnsi" w:eastAsia="Cambria" w:hAnsiTheme="majorHAnsi" w:cstheme="majorHAnsi"/>
          <w:sz w:val="14"/>
        </w:rPr>
      </w:pPr>
    </w:p>
    <w:p w14:paraId="3FCF43E5" w14:textId="77777777" w:rsidR="00CB36F5" w:rsidRPr="00EC64A8" w:rsidRDefault="00CB36F5" w:rsidP="00CB36F5">
      <w:pPr>
        <w:rPr>
          <w:rStyle w:val="StyleUnderline"/>
          <w:rFonts w:asciiTheme="majorHAnsi" w:hAnsiTheme="majorHAnsi" w:cstheme="majorHAnsi"/>
        </w:rPr>
      </w:pPr>
    </w:p>
    <w:p w14:paraId="0D6C6E1A" w14:textId="77777777" w:rsidR="00CB36F5" w:rsidRPr="00EC64A8" w:rsidRDefault="00CB36F5" w:rsidP="00CB36F5">
      <w:pPr>
        <w:rPr>
          <w:rFonts w:asciiTheme="majorHAnsi" w:hAnsiTheme="majorHAnsi" w:cstheme="majorHAnsi"/>
        </w:rPr>
      </w:pPr>
    </w:p>
    <w:p w14:paraId="13C8A0FB" w14:textId="77777777" w:rsidR="00CB36F5" w:rsidRPr="00EC64A8" w:rsidRDefault="00CB36F5" w:rsidP="00CB36F5">
      <w:pPr>
        <w:pStyle w:val="Heading3"/>
        <w:rPr>
          <w:rFonts w:asciiTheme="majorHAnsi" w:hAnsiTheme="majorHAnsi" w:cstheme="majorHAnsi"/>
        </w:rPr>
      </w:pPr>
      <w:r w:rsidRPr="00EC64A8">
        <w:rPr>
          <w:rFonts w:asciiTheme="majorHAnsi" w:hAnsiTheme="majorHAnsi" w:cstheme="majorHAnsi"/>
        </w:rPr>
        <w:lastRenderedPageBreak/>
        <w:t>1AC – Advocacy</w:t>
      </w:r>
    </w:p>
    <w:p w14:paraId="12D4863E" w14:textId="77777777" w:rsidR="00CB36F5" w:rsidRPr="00EC64A8" w:rsidRDefault="00CB36F5" w:rsidP="00CB36F5">
      <w:pPr>
        <w:pStyle w:val="Heading4"/>
        <w:rPr>
          <w:rFonts w:asciiTheme="majorHAnsi" w:hAnsiTheme="majorHAnsi" w:cstheme="majorHAnsi"/>
        </w:rPr>
      </w:pPr>
      <w:r w:rsidRPr="00EC64A8">
        <w:rPr>
          <w:rFonts w:asciiTheme="majorHAnsi" w:hAnsiTheme="majorHAnsi" w:cstheme="majorHAnsi"/>
        </w:rPr>
        <w:t xml:space="preserve">Plan Text: The Federal Government of the United States should </w:t>
      </w:r>
      <w:r w:rsidRPr="00EC64A8">
        <w:rPr>
          <w:rStyle w:val="StyleUnderline"/>
          <w:rFonts w:asciiTheme="majorHAnsi" w:hAnsiTheme="majorHAnsi" w:cstheme="majorHAnsi"/>
          <w:sz w:val="26"/>
          <w:u w:val="none"/>
        </w:rPr>
        <w:t xml:space="preserve">rule that private companies violate the non-appropriation obligations under the Outer Space Treaty and its succeeding treaties </w:t>
      </w:r>
      <w:r w:rsidRPr="00EC64A8">
        <w:rPr>
          <w:rFonts w:asciiTheme="majorHAnsi" w:hAnsiTheme="majorHAnsi" w:cstheme="majorHAnsi"/>
        </w:rPr>
        <w:t>– to clarify, we spec implementation by the US. [0:12]</w:t>
      </w:r>
    </w:p>
    <w:p w14:paraId="7E2EAFD1" w14:textId="77777777" w:rsidR="00CB36F5" w:rsidRPr="00EC64A8" w:rsidRDefault="00CB36F5" w:rsidP="00CB36F5">
      <w:pPr>
        <w:pStyle w:val="Heading4"/>
        <w:rPr>
          <w:rFonts w:asciiTheme="majorHAnsi" w:hAnsiTheme="majorHAnsi" w:cstheme="majorHAnsi"/>
        </w:rPr>
      </w:pPr>
      <w:r w:rsidRPr="00EC64A8">
        <w:rPr>
          <w:rFonts w:asciiTheme="majorHAnsi" w:hAnsiTheme="majorHAnsi" w:cstheme="majorHAnsi"/>
        </w:rPr>
        <w:t>Unjust means unlawful. [0:08]</w:t>
      </w:r>
    </w:p>
    <w:p w14:paraId="601BE713" w14:textId="77777777" w:rsidR="00CB36F5" w:rsidRPr="00EC64A8" w:rsidRDefault="00CB36F5" w:rsidP="00CB36F5">
      <w:pPr>
        <w:rPr>
          <w:rFonts w:asciiTheme="majorHAnsi" w:hAnsiTheme="majorHAnsi" w:cstheme="majorHAnsi"/>
        </w:rPr>
      </w:pPr>
      <w:r w:rsidRPr="00EC64A8">
        <w:rPr>
          <w:rStyle w:val="Style13ptBold"/>
          <w:rFonts w:asciiTheme="majorHAnsi" w:hAnsiTheme="majorHAnsi" w:cstheme="majorHAnsi"/>
        </w:rPr>
        <w:t>Waters 98</w:t>
      </w:r>
      <w:r w:rsidRPr="00EC64A8">
        <w:rPr>
          <w:rFonts w:asciiTheme="majorHAnsi" w:hAnsiTheme="majorHAnsi" w:cstheme="majorHAnsi"/>
        </w:rPr>
        <w:t xml:space="preserve"> [H. FRANKLIN WATERS, Senior District Judge. Colonia Ins. Co. v. City Nat. Bank, 13 F. Supp. 2d 891 - Dist. Court, WD Arkansas 1998] </w:t>
      </w:r>
      <w:proofErr w:type="spellStart"/>
      <w:r w:rsidRPr="00EC64A8">
        <w:rPr>
          <w:rFonts w:asciiTheme="majorHAnsi" w:hAnsiTheme="majorHAnsi" w:cstheme="majorHAnsi"/>
        </w:rPr>
        <w:t>Sachin</w:t>
      </w:r>
      <w:proofErr w:type="spellEnd"/>
    </w:p>
    <w:p w14:paraId="297CB160" w14:textId="77777777" w:rsidR="00CB36F5" w:rsidRPr="00EC64A8" w:rsidRDefault="00CB36F5" w:rsidP="00CB36F5">
      <w:pPr>
        <w:rPr>
          <w:rFonts w:asciiTheme="majorHAnsi" w:hAnsiTheme="majorHAnsi" w:cstheme="majorHAnsi"/>
        </w:rPr>
      </w:pPr>
      <w:r w:rsidRPr="00EC64A8">
        <w:rPr>
          <w:rFonts w:asciiTheme="majorHAnsi" w:hAnsiTheme="majorHAnsi" w:cstheme="majorHAnsi"/>
        </w:rPr>
        <w:t xml:space="preserve">Arkansas law is clear on the issue that in the realm of unjust enrichment, </w:t>
      </w:r>
      <w:r w:rsidRPr="00EC64A8">
        <w:rPr>
          <w:rStyle w:val="StyleUnderline"/>
          <w:rFonts w:asciiTheme="majorHAnsi" w:hAnsiTheme="majorHAnsi" w:cstheme="majorHAnsi"/>
        </w:rPr>
        <w:t xml:space="preserve">the </w:t>
      </w:r>
      <w:r w:rsidRPr="00472393">
        <w:rPr>
          <w:rStyle w:val="StyleUnderline"/>
          <w:rFonts w:asciiTheme="majorHAnsi" w:hAnsiTheme="majorHAnsi" w:cstheme="majorHAnsi"/>
          <w:highlight w:val="cyan"/>
        </w:rPr>
        <w:t xml:space="preserve">word </w:t>
      </w:r>
      <w:r w:rsidRPr="00472393">
        <w:rPr>
          <w:rStyle w:val="Emphasis"/>
          <w:rFonts w:asciiTheme="majorHAnsi" w:hAnsiTheme="majorHAnsi" w:cstheme="majorHAnsi"/>
          <w:highlight w:val="cyan"/>
        </w:rPr>
        <w:t>"unjust" means "unlawful."</w:t>
      </w:r>
      <w:r w:rsidRPr="00EC64A8">
        <w:rPr>
          <w:rStyle w:val="StyleUnderline"/>
          <w:rFonts w:asciiTheme="majorHAnsi" w:hAnsiTheme="majorHAnsi" w:cstheme="majorHAnsi"/>
        </w:rPr>
        <w:t xml:space="preserve"> "One is not unjustly enriched by receipt of that to which he is legally entitled. * * * No recovery of money received can be based upon unjust enrichment when the recipient can show a legal or equitable ground for keeping it."</w:t>
      </w:r>
      <w:r w:rsidRPr="00EC64A8">
        <w:rPr>
          <w:rFonts w:asciiTheme="majorHAnsi" w:hAnsiTheme="majorHAnsi" w:cstheme="majorHAnsi"/>
        </w:rPr>
        <w:t xml:space="preserve"> Halvorson v. Trout, 258 Ark. 397, 403, 527 S.W.2d 573, 577 (1975) (quoting Whitley v. Irwin, 250 Ark. 543, 550-51, 465 S.W.2d 906, 910-11 (1971)). See also, Jackson County Grain Drying Coop. v. Newport Wholesale Electric, Inc., 9 </w:t>
      </w:r>
      <w:proofErr w:type="spellStart"/>
      <w:r w:rsidRPr="00EC64A8">
        <w:rPr>
          <w:rFonts w:asciiTheme="majorHAnsi" w:hAnsiTheme="majorHAnsi" w:cstheme="majorHAnsi"/>
        </w:rPr>
        <w:t>Ark.App</w:t>
      </w:r>
      <w:proofErr w:type="spellEnd"/>
      <w:r w:rsidRPr="00EC64A8">
        <w:rPr>
          <w:rFonts w:asciiTheme="majorHAnsi" w:hAnsiTheme="majorHAnsi" w:cstheme="majorHAnsi"/>
        </w:rPr>
        <w:t xml:space="preserve">. 41, 46, 652 S.W.2d 638, 640 (1983) </w:t>
      </w:r>
      <w:r w:rsidRPr="00472393">
        <w:rPr>
          <w:rFonts w:asciiTheme="majorHAnsi" w:hAnsiTheme="majorHAnsi" w:cstheme="majorHAnsi"/>
          <w:highlight w:val="cyan"/>
        </w:rPr>
        <w:t>(</w:t>
      </w:r>
      <w:r w:rsidRPr="00472393">
        <w:rPr>
          <w:rStyle w:val="StyleUnderline"/>
          <w:rFonts w:asciiTheme="majorHAnsi" w:hAnsiTheme="majorHAnsi" w:cstheme="majorHAnsi"/>
          <w:highlight w:val="cyan"/>
        </w:rPr>
        <w:t>no one shall</w:t>
      </w:r>
      <w:r w:rsidRPr="00EC64A8">
        <w:rPr>
          <w:rStyle w:val="StyleUnderline"/>
          <w:rFonts w:asciiTheme="majorHAnsi" w:hAnsiTheme="majorHAnsi" w:cstheme="majorHAnsi"/>
        </w:rPr>
        <w:t xml:space="preserve"> be allowed to </w:t>
      </w:r>
      <w:r w:rsidRPr="00472393">
        <w:rPr>
          <w:rStyle w:val="Emphasis"/>
          <w:rFonts w:asciiTheme="majorHAnsi" w:hAnsiTheme="majorHAnsi" w:cstheme="majorHAnsi"/>
          <w:highlight w:val="cyan"/>
        </w:rPr>
        <w:t>unjustly</w:t>
      </w:r>
      <w:r w:rsidRPr="00472393">
        <w:rPr>
          <w:rStyle w:val="StyleUnderline"/>
          <w:rFonts w:asciiTheme="majorHAnsi" w:hAnsiTheme="majorHAnsi" w:cstheme="majorHAnsi"/>
          <w:highlight w:val="cyan"/>
        </w:rPr>
        <w:t xml:space="preserve"> enrich himself at the expense of another</w:t>
      </w:r>
      <w:r w:rsidRPr="00EC64A8">
        <w:rPr>
          <w:rStyle w:val="StyleUnderline"/>
          <w:rFonts w:asciiTheme="majorHAnsi" w:hAnsiTheme="majorHAnsi" w:cstheme="majorHAnsi"/>
        </w:rPr>
        <w:t>; the word "</w:t>
      </w:r>
      <w:r w:rsidRPr="00472393">
        <w:rPr>
          <w:rStyle w:val="StyleUnderline"/>
          <w:rFonts w:asciiTheme="majorHAnsi" w:hAnsiTheme="majorHAnsi" w:cstheme="majorHAnsi"/>
          <w:highlight w:val="cyan"/>
        </w:rPr>
        <w:t>unjustly" means "unlawfully"</w:t>
      </w:r>
      <w:r w:rsidRPr="00472393">
        <w:rPr>
          <w:rFonts w:asciiTheme="majorHAnsi" w:hAnsiTheme="majorHAnsi" w:cstheme="majorHAnsi"/>
          <w:highlight w:val="cyan"/>
        </w:rPr>
        <w:t>)</w:t>
      </w:r>
      <w:r w:rsidRPr="00EC64A8">
        <w:rPr>
          <w:rFonts w:asciiTheme="majorHAnsi" w:hAnsiTheme="majorHAnsi" w:cstheme="majorHAnsi"/>
        </w:rPr>
        <w:t>.</w:t>
      </w:r>
    </w:p>
    <w:p w14:paraId="2FAD71D0" w14:textId="77777777" w:rsidR="00CB36F5" w:rsidRPr="00EC64A8" w:rsidRDefault="00CB36F5" w:rsidP="00CB36F5">
      <w:pPr>
        <w:pStyle w:val="Heading3"/>
        <w:rPr>
          <w:rFonts w:asciiTheme="majorHAnsi" w:hAnsiTheme="majorHAnsi" w:cstheme="majorHAnsi"/>
        </w:rPr>
      </w:pPr>
      <w:r w:rsidRPr="00EC64A8">
        <w:rPr>
          <w:rFonts w:asciiTheme="majorHAnsi" w:hAnsiTheme="majorHAnsi" w:cstheme="majorHAnsi"/>
        </w:rPr>
        <w:lastRenderedPageBreak/>
        <w:t>1AC – Solvency</w:t>
      </w:r>
    </w:p>
    <w:p w14:paraId="2BF40C69" w14:textId="77777777" w:rsidR="00CB36F5" w:rsidRPr="00EC64A8" w:rsidRDefault="00CB36F5" w:rsidP="00CB36F5">
      <w:pPr>
        <w:pStyle w:val="Heading4"/>
        <w:rPr>
          <w:rFonts w:asciiTheme="majorHAnsi" w:hAnsiTheme="majorHAnsi" w:cstheme="majorHAnsi"/>
        </w:rPr>
      </w:pPr>
      <w:r w:rsidRPr="00EC64A8">
        <w:rPr>
          <w:rFonts w:asciiTheme="majorHAnsi" w:hAnsiTheme="majorHAnsi" w:cstheme="majorHAnsi"/>
        </w:rPr>
        <w:t>The AC results in the banning of exploration and colonization of outer space by private companies. [0:15]</w:t>
      </w:r>
    </w:p>
    <w:p w14:paraId="4C8CD56F" w14:textId="77777777" w:rsidR="00CB36F5" w:rsidRPr="00EC64A8" w:rsidRDefault="00CB36F5" w:rsidP="00CB36F5">
      <w:pPr>
        <w:rPr>
          <w:rFonts w:asciiTheme="majorHAnsi" w:hAnsiTheme="majorHAnsi" w:cstheme="majorHAnsi"/>
        </w:rPr>
      </w:pPr>
      <w:r w:rsidRPr="00EC64A8">
        <w:rPr>
          <w:rStyle w:val="Style13ptBold"/>
          <w:rFonts w:asciiTheme="majorHAnsi" w:hAnsiTheme="majorHAnsi" w:cstheme="majorHAnsi"/>
        </w:rPr>
        <w:t>Cooper 8</w:t>
      </w:r>
      <w:r w:rsidRPr="00EC64A8">
        <w:rPr>
          <w:rFonts w:asciiTheme="majorHAnsi" w:hAnsiTheme="majorHAnsi" w:cstheme="majorHAnsi"/>
        </w:rPr>
        <w:t xml:space="preserve"> [Cooper, Nikhil D. "Circumventing Non-Appropriation: Law and Development of United States Space Commerce." Hastings Const. LQ 36 (2008): 457.] Recut </w:t>
      </w:r>
      <w:proofErr w:type="spellStart"/>
      <w:r w:rsidRPr="00EC64A8">
        <w:rPr>
          <w:rFonts w:asciiTheme="majorHAnsi" w:hAnsiTheme="majorHAnsi" w:cstheme="majorHAnsi"/>
        </w:rPr>
        <w:t>DurSac</w:t>
      </w:r>
      <w:proofErr w:type="spellEnd"/>
      <w:r w:rsidRPr="00EC64A8">
        <w:rPr>
          <w:rFonts w:asciiTheme="majorHAnsi" w:hAnsiTheme="majorHAnsi" w:cstheme="majorHAnsi"/>
        </w:rPr>
        <w:t xml:space="preserve"> from TDI</w:t>
      </w:r>
    </w:p>
    <w:p w14:paraId="51E4F37E" w14:textId="77777777" w:rsidR="00CB36F5" w:rsidRPr="005C324D" w:rsidRDefault="00CB36F5" w:rsidP="00CB36F5">
      <w:pPr>
        <w:rPr>
          <w:rFonts w:asciiTheme="majorHAnsi" w:hAnsiTheme="majorHAnsi" w:cstheme="majorHAnsi"/>
          <w:sz w:val="16"/>
          <w:szCs w:val="22"/>
        </w:rPr>
      </w:pPr>
      <w:r w:rsidRPr="005C324D">
        <w:rPr>
          <w:rFonts w:asciiTheme="majorHAnsi" w:hAnsiTheme="majorHAnsi" w:cstheme="majorHAnsi"/>
          <w:sz w:val="16"/>
          <w:szCs w:val="22"/>
        </w:rPr>
        <w:t xml:space="preserve">The latest piece of congressional legislation regulating the commercial space industry was </w:t>
      </w:r>
      <w:r w:rsidRPr="005C324D">
        <w:rPr>
          <w:rStyle w:val="StyleUnderline"/>
          <w:rFonts w:asciiTheme="majorHAnsi" w:hAnsiTheme="majorHAnsi" w:cstheme="majorHAnsi"/>
          <w:szCs w:val="22"/>
        </w:rPr>
        <w:t xml:space="preserve">the </w:t>
      </w:r>
      <w:r w:rsidRPr="005C324D">
        <w:rPr>
          <w:rStyle w:val="Emphasis"/>
          <w:rFonts w:asciiTheme="majorHAnsi" w:hAnsiTheme="majorHAnsi" w:cstheme="majorHAnsi"/>
          <w:szCs w:val="22"/>
        </w:rPr>
        <w:t>C</w:t>
      </w:r>
      <w:r w:rsidRPr="005C324D">
        <w:rPr>
          <w:rStyle w:val="StyleUnderline"/>
          <w:rFonts w:asciiTheme="majorHAnsi" w:hAnsiTheme="majorHAnsi" w:cstheme="majorHAnsi"/>
          <w:szCs w:val="22"/>
        </w:rPr>
        <w:t xml:space="preserve">ommercial </w:t>
      </w:r>
      <w:r w:rsidRPr="005C324D">
        <w:rPr>
          <w:rStyle w:val="Emphasis"/>
          <w:rFonts w:asciiTheme="majorHAnsi" w:hAnsiTheme="majorHAnsi" w:cstheme="majorHAnsi"/>
          <w:szCs w:val="22"/>
        </w:rPr>
        <w:t>S</w:t>
      </w:r>
      <w:r w:rsidRPr="005C324D">
        <w:rPr>
          <w:rStyle w:val="StyleUnderline"/>
          <w:rFonts w:asciiTheme="majorHAnsi" w:hAnsiTheme="majorHAnsi" w:cstheme="majorHAnsi"/>
          <w:szCs w:val="22"/>
        </w:rPr>
        <w:t xml:space="preserve">pace </w:t>
      </w:r>
      <w:r w:rsidRPr="005C324D">
        <w:rPr>
          <w:rStyle w:val="Emphasis"/>
          <w:rFonts w:asciiTheme="majorHAnsi" w:hAnsiTheme="majorHAnsi" w:cstheme="majorHAnsi"/>
          <w:szCs w:val="22"/>
        </w:rPr>
        <w:t>L</w:t>
      </w:r>
      <w:r w:rsidRPr="005C324D">
        <w:rPr>
          <w:rStyle w:val="StyleUnderline"/>
          <w:rFonts w:asciiTheme="majorHAnsi" w:hAnsiTheme="majorHAnsi" w:cstheme="majorHAnsi"/>
          <w:szCs w:val="22"/>
        </w:rPr>
        <w:t xml:space="preserve">aunch </w:t>
      </w:r>
      <w:r w:rsidRPr="005C324D">
        <w:rPr>
          <w:rStyle w:val="Emphasis"/>
          <w:rFonts w:asciiTheme="majorHAnsi" w:hAnsiTheme="majorHAnsi" w:cstheme="majorHAnsi"/>
          <w:szCs w:val="22"/>
        </w:rPr>
        <w:t>A</w:t>
      </w:r>
      <w:r w:rsidRPr="005C324D">
        <w:rPr>
          <w:rStyle w:val="StyleUnderline"/>
          <w:rFonts w:asciiTheme="majorHAnsi" w:hAnsiTheme="majorHAnsi" w:cstheme="majorHAnsi"/>
          <w:szCs w:val="22"/>
        </w:rPr>
        <w:t>ct</w:t>
      </w:r>
      <w:r w:rsidRPr="005C324D">
        <w:rPr>
          <w:rFonts w:asciiTheme="majorHAnsi" w:hAnsiTheme="majorHAnsi" w:cstheme="majorHAnsi"/>
          <w:sz w:val="16"/>
          <w:szCs w:val="22"/>
        </w:rPr>
        <w:t xml:space="preserve"> (</w:t>
      </w:r>
      <w:r w:rsidRPr="00472393">
        <w:rPr>
          <w:rStyle w:val="StyleUnderline"/>
          <w:rFonts w:asciiTheme="majorHAnsi" w:hAnsiTheme="majorHAnsi" w:cstheme="majorHAnsi"/>
          <w:szCs w:val="22"/>
          <w:highlight w:val="cyan"/>
        </w:rPr>
        <w:t>CSLA</w:t>
      </w:r>
      <w:r w:rsidRPr="005C324D">
        <w:rPr>
          <w:rFonts w:asciiTheme="majorHAnsi" w:hAnsiTheme="majorHAnsi" w:cstheme="majorHAnsi"/>
          <w:sz w:val="16"/>
          <w:szCs w:val="22"/>
        </w:rPr>
        <w:t>) 77 that was spurred on in part by the host of new technologies capable of commercially exploiting space. 78 The CSLA</w:t>
      </w:r>
      <w:r w:rsidRPr="005C324D">
        <w:rPr>
          <w:rStyle w:val="StyleUnderline"/>
          <w:rFonts w:asciiTheme="majorHAnsi" w:hAnsiTheme="majorHAnsi" w:cstheme="majorHAnsi"/>
          <w:szCs w:val="22"/>
        </w:rPr>
        <w:t xml:space="preserve"> streamlined the earlier space-launch bureaucracy and </w:t>
      </w:r>
      <w:r w:rsidRPr="00472393">
        <w:rPr>
          <w:rStyle w:val="Emphasis"/>
          <w:rFonts w:asciiTheme="majorHAnsi" w:hAnsiTheme="majorHAnsi" w:cstheme="majorHAnsi"/>
          <w:szCs w:val="22"/>
          <w:highlight w:val="cyan"/>
        </w:rPr>
        <w:t>mandated</w:t>
      </w:r>
      <w:r w:rsidRPr="005C324D">
        <w:rPr>
          <w:rStyle w:val="StyleUnderline"/>
          <w:rFonts w:asciiTheme="majorHAnsi" w:hAnsiTheme="majorHAnsi" w:cstheme="majorHAnsi"/>
          <w:szCs w:val="22"/>
        </w:rPr>
        <w:t xml:space="preserve"> the DOT to issue </w:t>
      </w:r>
      <w:r w:rsidRPr="00472393">
        <w:rPr>
          <w:rStyle w:val="Emphasis"/>
          <w:rFonts w:asciiTheme="majorHAnsi" w:hAnsiTheme="majorHAnsi" w:cstheme="majorHAnsi"/>
          <w:szCs w:val="22"/>
          <w:highlight w:val="cyan"/>
        </w:rPr>
        <w:t>licenses for</w:t>
      </w:r>
      <w:r w:rsidRPr="005C324D">
        <w:rPr>
          <w:rStyle w:val="StyleUnderline"/>
          <w:rFonts w:asciiTheme="majorHAnsi" w:hAnsiTheme="majorHAnsi" w:cstheme="majorHAnsi"/>
          <w:szCs w:val="22"/>
        </w:rPr>
        <w:t xml:space="preserve"> all </w:t>
      </w:r>
      <w:r w:rsidRPr="00472393">
        <w:rPr>
          <w:rStyle w:val="Emphasis"/>
          <w:rFonts w:asciiTheme="majorHAnsi" w:hAnsiTheme="majorHAnsi" w:cstheme="majorHAnsi"/>
          <w:szCs w:val="22"/>
          <w:highlight w:val="cyan"/>
        </w:rPr>
        <w:t>commercial space launch</w:t>
      </w:r>
      <w:r w:rsidRPr="005C324D">
        <w:rPr>
          <w:rStyle w:val="StyleUnderline"/>
          <w:rFonts w:asciiTheme="majorHAnsi" w:hAnsiTheme="majorHAnsi" w:cstheme="majorHAnsi"/>
          <w:szCs w:val="22"/>
        </w:rPr>
        <w:t xml:space="preserve"> programs,</w:t>
      </w:r>
      <w:r w:rsidRPr="005C324D">
        <w:rPr>
          <w:rFonts w:asciiTheme="majorHAnsi" w:hAnsiTheme="majorHAnsi" w:cstheme="majorHAnsi"/>
          <w:sz w:val="16"/>
          <w:szCs w:val="22"/>
        </w:rPr>
        <w:t xml:space="preserve"> 79</w:t>
      </w:r>
      <w:r w:rsidRPr="005C324D">
        <w:rPr>
          <w:rStyle w:val="StyleUnderline"/>
          <w:rFonts w:asciiTheme="majorHAnsi" w:hAnsiTheme="majorHAnsi" w:cstheme="majorHAnsi"/>
          <w:szCs w:val="22"/>
        </w:rPr>
        <w:t xml:space="preserve"> regulate forms of </w:t>
      </w:r>
      <w:r w:rsidRPr="00472393">
        <w:rPr>
          <w:rStyle w:val="Emphasis"/>
          <w:rFonts w:asciiTheme="majorHAnsi" w:hAnsiTheme="majorHAnsi" w:cstheme="majorHAnsi"/>
          <w:szCs w:val="22"/>
          <w:highlight w:val="cyan"/>
        </w:rPr>
        <w:t>space tourism</w:t>
      </w:r>
      <w:r w:rsidRPr="00472393">
        <w:rPr>
          <w:rFonts w:asciiTheme="majorHAnsi" w:hAnsiTheme="majorHAnsi" w:cstheme="majorHAnsi"/>
          <w:sz w:val="16"/>
          <w:szCs w:val="22"/>
          <w:highlight w:val="cyan"/>
        </w:rPr>
        <w:t>8</w:t>
      </w:r>
      <w:r w:rsidRPr="005C324D">
        <w:rPr>
          <w:rFonts w:asciiTheme="majorHAnsi" w:hAnsiTheme="majorHAnsi" w:cstheme="majorHAnsi"/>
          <w:sz w:val="16"/>
          <w:szCs w:val="22"/>
        </w:rPr>
        <w:t xml:space="preserve"> and space advertising, 8 ' </w:t>
      </w:r>
      <w:r w:rsidRPr="005C324D">
        <w:rPr>
          <w:rStyle w:val="StyleUnderline"/>
          <w:rFonts w:asciiTheme="majorHAnsi" w:hAnsiTheme="majorHAnsi" w:cstheme="majorHAnsi"/>
          <w:szCs w:val="22"/>
        </w:rPr>
        <w:t xml:space="preserve">impose minimum liability insurance </w:t>
      </w:r>
      <w:r w:rsidRPr="005C324D">
        <w:rPr>
          <w:rStyle w:val="Emphasis"/>
          <w:rFonts w:asciiTheme="majorHAnsi" w:hAnsiTheme="majorHAnsi" w:cstheme="majorHAnsi"/>
          <w:szCs w:val="22"/>
        </w:rPr>
        <w:t xml:space="preserve">and </w:t>
      </w:r>
      <w:r w:rsidRPr="00472393">
        <w:rPr>
          <w:rStyle w:val="Emphasis"/>
          <w:rFonts w:asciiTheme="majorHAnsi" w:hAnsiTheme="majorHAnsi" w:cstheme="majorHAnsi"/>
          <w:szCs w:val="22"/>
          <w:highlight w:val="cyan"/>
        </w:rPr>
        <w:t>financial responsibility</w:t>
      </w:r>
      <w:r w:rsidRPr="005C324D">
        <w:rPr>
          <w:rStyle w:val="StyleUnderline"/>
          <w:rFonts w:asciiTheme="majorHAnsi" w:hAnsiTheme="majorHAnsi" w:cstheme="majorHAnsi"/>
          <w:szCs w:val="22"/>
        </w:rPr>
        <w:t xml:space="preserve"> requirements, and</w:t>
      </w:r>
      <w:r w:rsidRPr="005C324D">
        <w:rPr>
          <w:rFonts w:asciiTheme="majorHAnsi" w:hAnsiTheme="majorHAnsi" w:cstheme="majorHAnsi"/>
          <w:sz w:val="16"/>
          <w:szCs w:val="22"/>
        </w:rPr>
        <w:t xml:space="preserve">82 </w:t>
      </w:r>
      <w:r w:rsidRPr="005C324D">
        <w:rPr>
          <w:rStyle w:val="StyleUnderline"/>
          <w:rFonts w:asciiTheme="majorHAnsi" w:hAnsiTheme="majorHAnsi" w:cstheme="majorHAnsi"/>
          <w:szCs w:val="22"/>
        </w:rPr>
        <w:t>provide for administrative and judicial review</w:t>
      </w:r>
      <w:r w:rsidRPr="005C324D">
        <w:rPr>
          <w:rFonts w:asciiTheme="majorHAnsi" w:hAnsiTheme="majorHAnsi" w:cstheme="majorHAnsi"/>
          <w:sz w:val="16"/>
          <w:szCs w:val="22"/>
        </w:rPr>
        <w:t xml:space="preserve"> of DOT Secretariat decisions.83 Il. A Legal System? </w:t>
      </w:r>
      <w:r w:rsidRPr="005C324D">
        <w:rPr>
          <w:rStyle w:val="StyleUnderline"/>
          <w:rFonts w:asciiTheme="majorHAnsi" w:hAnsiTheme="majorHAnsi" w:cstheme="majorHAnsi"/>
          <w:szCs w:val="22"/>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5C324D">
        <w:rPr>
          <w:rStyle w:val="Emphasis"/>
          <w:rFonts w:asciiTheme="majorHAnsi" w:hAnsiTheme="majorHAnsi" w:cstheme="majorHAnsi"/>
          <w:szCs w:val="22"/>
        </w:rPr>
        <w:t xml:space="preserve">the </w:t>
      </w:r>
      <w:r w:rsidRPr="00472393">
        <w:rPr>
          <w:rStyle w:val="Emphasis"/>
          <w:rFonts w:asciiTheme="majorHAnsi" w:hAnsiTheme="majorHAnsi" w:cstheme="majorHAnsi"/>
          <w:szCs w:val="22"/>
          <w:highlight w:val="cyan"/>
        </w:rPr>
        <w:t>U</w:t>
      </w:r>
      <w:r w:rsidRPr="005C324D">
        <w:rPr>
          <w:rStyle w:val="Emphasis"/>
          <w:rFonts w:asciiTheme="majorHAnsi" w:hAnsiTheme="majorHAnsi" w:cstheme="majorHAnsi"/>
          <w:szCs w:val="22"/>
        </w:rPr>
        <w:t>nited</w:t>
      </w:r>
      <w:r w:rsidRPr="00472393">
        <w:rPr>
          <w:rStyle w:val="Emphasis"/>
          <w:rFonts w:asciiTheme="majorHAnsi" w:hAnsiTheme="majorHAnsi" w:cstheme="majorHAnsi"/>
          <w:szCs w:val="22"/>
          <w:highlight w:val="cyan"/>
        </w:rPr>
        <w:t xml:space="preserve"> S</w:t>
      </w:r>
      <w:r w:rsidRPr="005C324D">
        <w:rPr>
          <w:rStyle w:val="Emphasis"/>
          <w:rFonts w:asciiTheme="majorHAnsi" w:hAnsiTheme="majorHAnsi" w:cstheme="majorHAnsi"/>
          <w:szCs w:val="22"/>
        </w:rPr>
        <w:t>tates</w:t>
      </w:r>
      <w:r w:rsidRPr="00472393">
        <w:rPr>
          <w:rStyle w:val="Emphasis"/>
          <w:rFonts w:asciiTheme="majorHAnsi" w:hAnsiTheme="majorHAnsi" w:cstheme="majorHAnsi"/>
          <w:szCs w:val="22"/>
          <w:highlight w:val="cyan"/>
        </w:rPr>
        <w:t xml:space="preserve"> is circumventing the intent</w:t>
      </w:r>
      <w:r w:rsidRPr="005C324D">
        <w:rPr>
          <w:rStyle w:val="Emphasis"/>
          <w:rFonts w:asciiTheme="majorHAnsi" w:hAnsiTheme="majorHAnsi" w:cstheme="majorHAnsi"/>
          <w:szCs w:val="22"/>
        </w:rPr>
        <w:t xml:space="preserve"> of non-appropriation </w:t>
      </w:r>
      <w:r w:rsidRPr="00472393">
        <w:rPr>
          <w:rStyle w:val="Emphasis"/>
          <w:rFonts w:asciiTheme="majorHAnsi" w:hAnsiTheme="majorHAnsi" w:cstheme="majorHAnsi"/>
          <w:szCs w:val="22"/>
          <w:highlight w:val="cyan"/>
        </w:rPr>
        <w:t>by encouraging and protecting private</w:t>
      </w:r>
      <w:r w:rsidRPr="005C324D">
        <w:rPr>
          <w:rStyle w:val="Emphasis"/>
          <w:rFonts w:asciiTheme="majorHAnsi" w:hAnsiTheme="majorHAnsi" w:cstheme="majorHAnsi"/>
          <w:szCs w:val="22"/>
        </w:rPr>
        <w:t xml:space="preserve"> commercial </w:t>
      </w:r>
      <w:r w:rsidRPr="00472393">
        <w:rPr>
          <w:rStyle w:val="Emphasis"/>
          <w:rFonts w:asciiTheme="majorHAnsi" w:hAnsiTheme="majorHAnsi" w:cstheme="majorHAnsi"/>
          <w:szCs w:val="22"/>
          <w:highlight w:val="cyan"/>
        </w:rPr>
        <w:t>expansion</w:t>
      </w:r>
      <w:r w:rsidRPr="005C324D">
        <w:rPr>
          <w:rStyle w:val="Emphasis"/>
          <w:rFonts w:asciiTheme="majorHAnsi" w:hAnsiTheme="majorHAnsi" w:cstheme="majorHAnsi"/>
          <w:szCs w:val="22"/>
        </w:rPr>
        <w:t xml:space="preserve"> into space</w:t>
      </w:r>
      <w:r w:rsidRPr="005C324D">
        <w:rPr>
          <w:rStyle w:val="StyleUnderline"/>
          <w:rFonts w:asciiTheme="majorHAnsi" w:hAnsiTheme="majorHAnsi" w:cstheme="majorHAnsi"/>
          <w:szCs w:val="22"/>
        </w:rPr>
        <w:t>.</w:t>
      </w:r>
      <w:r w:rsidRPr="005C324D">
        <w:rPr>
          <w:rFonts w:asciiTheme="majorHAnsi" w:hAnsiTheme="majorHAnsi" w:cstheme="majorHAnsi"/>
          <w:sz w:val="16"/>
          <w:szCs w:val="22"/>
        </w:rPr>
        <w:t xml:space="preserve"> A. Treaties Versus Congressional Acts </w:t>
      </w:r>
      <w:r w:rsidRPr="005C324D">
        <w:rPr>
          <w:rStyle w:val="StyleUnderline"/>
          <w:rFonts w:asciiTheme="majorHAnsi" w:hAnsiTheme="majorHAnsi" w:cstheme="majorHAnsi"/>
          <w:szCs w:val="22"/>
        </w:rPr>
        <w:t xml:space="preserve">Whether the regulatory regime outlined in the CSLA conflicts with the national non-appropriation principle, as outlined in the Outer Space Treaty of 1967 and in its succeeding treaties, is </w:t>
      </w:r>
      <w:r w:rsidRPr="005C324D">
        <w:rPr>
          <w:rStyle w:val="Emphasis"/>
          <w:rFonts w:asciiTheme="majorHAnsi" w:hAnsiTheme="majorHAnsi" w:cstheme="majorHAnsi"/>
          <w:szCs w:val="22"/>
        </w:rPr>
        <w:t>an issue that could be reviewed by the federal judiciary under its constitutional grant of subject-matter jurisdiction over cases "arising under" treaties</w:t>
      </w:r>
      <w:r w:rsidRPr="005C324D">
        <w:rPr>
          <w:rFonts w:asciiTheme="majorHAnsi" w:hAnsiTheme="majorHAnsi" w:cstheme="majorHAnsi"/>
          <w:sz w:val="16"/>
          <w:szCs w:val="2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5C324D">
        <w:rPr>
          <w:rStyle w:val="StyleUnderline"/>
          <w:rFonts w:asciiTheme="majorHAnsi" w:hAnsiTheme="majorHAnsi" w:cstheme="majorHAnsi"/>
          <w:szCs w:val="22"/>
        </w:rPr>
        <w:t>Treaties</w:t>
      </w:r>
      <w:r w:rsidRPr="005C324D">
        <w:rPr>
          <w:rFonts w:asciiTheme="majorHAnsi" w:hAnsiTheme="majorHAnsi" w:cstheme="majorHAnsi"/>
          <w:sz w:val="16"/>
          <w:szCs w:val="22"/>
        </w:rPr>
        <w:t xml:space="preserve"> entered into in this manner </w:t>
      </w:r>
      <w:r w:rsidRPr="005C324D">
        <w:rPr>
          <w:rStyle w:val="StyleUnderline"/>
          <w:rFonts w:asciiTheme="majorHAnsi" w:hAnsiTheme="majorHAnsi" w:cstheme="majorHAnsi"/>
          <w:szCs w:val="22"/>
        </w:rPr>
        <w:t>are the supreme law of the United States and bind state constitutions, legislatures, and judiciaries.</w:t>
      </w:r>
      <w:r w:rsidRPr="005C324D">
        <w:rPr>
          <w:rFonts w:asciiTheme="majorHAnsi" w:hAnsiTheme="majorHAnsi" w:cstheme="majorHAnsi"/>
          <w:sz w:val="16"/>
          <w:szCs w:val="22"/>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5C324D">
        <w:rPr>
          <w:rFonts w:asciiTheme="majorHAnsi" w:hAnsiTheme="majorHAnsi" w:cstheme="majorHAnsi"/>
          <w:sz w:val="16"/>
          <w:szCs w:val="22"/>
        </w:rPr>
        <w:t>ven</w:t>
      </w:r>
      <w:proofErr w:type="spellEnd"/>
      <w:r w:rsidRPr="005C324D">
        <w:rPr>
          <w:rFonts w:asciiTheme="majorHAnsi" w:hAnsiTheme="majorHAnsi" w:cstheme="majorHAnsi"/>
          <w:sz w:val="16"/>
          <w:szCs w:val="22"/>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5C324D">
        <w:rPr>
          <w:rFonts w:asciiTheme="majorHAnsi" w:hAnsiTheme="majorHAnsi" w:cstheme="majorHAnsi"/>
          <w:sz w:val="16"/>
          <w:szCs w:val="22"/>
        </w:rPr>
        <w:t>ther</w:t>
      </w:r>
      <w:proofErr w:type="spellEnd"/>
      <w:r w:rsidRPr="005C324D">
        <w:rPr>
          <w:rFonts w:asciiTheme="majorHAnsi" w:hAnsiTheme="majorHAnsi" w:cstheme="majorHAnsi"/>
          <w:sz w:val="16"/>
          <w:szCs w:val="22"/>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w:t>
      </w:r>
      <w:r w:rsidRPr="005C324D">
        <w:rPr>
          <w:rFonts w:asciiTheme="majorHAnsi" w:hAnsiTheme="majorHAnsi" w:cstheme="majorHAnsi"/>
          <w:sz w:val="16"/>
          <w:szCs w:val="22"/>
        </w:rPr>
        <w:lastRenderedPageBreak/>
        <w:t xml:space="preserve">are inclined to harmonize treaties and congressional legislation that are seemingly antithetical to one another. 95 In the event that a congressional act </w:t>
      </w:r>
      <w:proofErr w:type="gramStart"/>
      <w:r w:rsidRPr="005C324D">
        <w:rPr>
          <w:rFonts w:asciiTheme="majorHAnsi" w:hAnsiTheme="majorHAnsi" w:cstheme="majorHAnsi"/>
          <w:sz w:val="16"/>
          <w:szCs w:val="22"/>
        </w:rPr>
        <w:t>were</w:t>
      </w:r>
      <w:proofErr w:type="gramEnd"/>
      <w:r w:rsidRPr="005C324D">
        <w:rPr>
          <w:rFonts w:asciiTheme="majorHAnsi" w:hAnsiTheme="majorHAnsi" w:cstheme="majorHAnsi"/>
          <w:sz w:val="16"/>
          <w:szCs w:val="22"/>
        </w:rPr>
        <w:t xml:space="preserv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5C324D">
        <w:rPr>
          <w:rStyle w:val="StyleUnderline"/>
          <w:rFonts w:asciiTheme="majorHAnsi" w:hAnsiTheme="majorHAnsi" w:cstheme="majorHAnsi"/>
          <w:szCs w:val="22"/>
        </w:rPr>
        <w:t>The best argument one could make against the CSLA's provisions is to advocate the court to broadly interpret the "appropriation" principle of the Outer Space Treaty.</w:t>
      </w:r>
      <w:r w:rsidRPr="005C324D">
        <w:rPr>
          <w:rFonts w:asciiTheme="majorHAnsi" w:hAnsiTheme="majorHAnsi" w:cstheme="majorHAnsi"/>
          <w:sz w:val="16"/>
          <w:szCs w:val="22"/>
        </w:rPr>
        <w:t xml:space="preserve"> The proponent of this argument would urge that </w:t>
      </w:r>
      <w:r w:rsidRPr="005C324D">
        <w:rPr>
          <w:rStyle w:val="StyleUnderline"/>
          <w:rFonts w:asciiTheme="majorHAnsi" w:hAnsiTheme="majorHAnsi" w:cstheme="majorHAnsi"/>
          <w:szCs w:val="22"/>
        </w:rPr>
        <w:t>in so doing, a court should look beyond the words of the treaty and examine the history, negotiations, and practical considerations at the time of the treaty's negotiation to determine its true intent.</w:t>
      </w:r>
      <w:r w:rsidRPr="005C324D">
        <w:rPr>
          <w:rFonts w:asciiTheme="majorHAnsi" w:hAnsiTheme="majorHAnsi" w:cstheme="majorHAnsi"/>
          <w:sz w:val="16"/>
          <w:szCs w:val="22"/>
        </w:rPr>
        <w:t xml:space="preserve"> 100 One would also want to argue </w:t>
      </w:r>
      <w:r w:rsidRPr="005C324D">
        <w:rPr>
          <w:rStyle w:val="Emphasis"/>
          <w:rFonts w:asciiTheme="majorHAnsi" w:hAnsiTheme="majorHAnsi" w:cstheme="majorHAnsi"/>
          <w:szCs w:val="22"/>
        </w:rPr>
        <w:t xml:space="preserve">that the </w:t>
      </w:r>
      <w:r w:rsidRPr="00472393">
        <w:rPr>
          <w:rStyle w:val="Emphasis"/>
          <w:rFonts w:asciiTheme="majorHAnsi" w:hAnsiTheme="majorHAnsi" w:cstheme="majorHAnsi"/>
          <w:szCs w:val="22"/>
          <w:highlight w:val="cyan"/>
        </w:rPr>
        <w:t>space commerce industry violates</w:t>
      </w:r>
      <w:r w:rsidRPr="005C324D">
        <w:rPr>
          <w:rStyle w:val="StyleUnderline"/>
          <w:rFonts w:asciiTheme="majorHAnsi" w:hAnsiTheme="majorHAnsi" w:cstheme="majorHAnsi"/>
          <w:szCs w:val="22"/>
        </w:rPr>
        <w:t xml:space="preserve"> perhaps not the "letter" of the treaty, but circumvents entirely </w:t>
      </w:r>
      <w:r w:rsidRPr="00472393">
        <w:rPr>
          <w:rStyle w:val="Emphasis"/>
          <w:rFonts w:asciiTheme="majorHAnsi" w:hAnsiTheme="majorHAnsi" w:cstheme="majorHAnsi"/>
          <w:szCs w:val="22"/>
          <w:highlight w:val="cyan"/>
        </w:rPr>
        <w:t>its "spirit</w:t>
      </w:r>
      <w:r w:rsidRPr="005C324D">
        <w:rPr>
          <w:rStyle w:val="StyleUnderline"/>
          <w:rFonts w:asciiTheme="majorHAnsi" w:hAnsiTheme="majorHAnsi" w:cstheme="majorHAnsi"/>
          <w:szCs w:val="22"/>
        </w:rPr>
        <w:t>" if a court were taking into account "considerations deducible from the situation of the parties; and the reasonableness, justice, and nature of the thing, for which provision has been made."'</w:t>
      </w:r>
      <w:r w:rsidRPr="005C324D">
        <w:rPr>
          <w:rFonts w:asciiTheme="majorHAnsi" w:hAnsiTheme="majorHAnsi" w:cstheme="majorHAnsi"/>
          <w:sz w:val="16"/>
          <w:szCs w:val="22"/>
        </w:rPr>
        <w:t xml:space="preserve"> 01 One who attacked the CSLA's general legitimacy in this way could argue that </w:t>
      </w:r>
      <w:r w:rsidRPr="005C324D">
        <w:rPr>
          <w:rStyle w:val="StyleUnderline"/>
          <w:rFonts w:asciiTheme="majorHAnsi" w:hAnsiTheme="majorHAnsi" w:cstheme="majorHAnsi"/>
          <w:szCs w:val="22"/>
        </w:rPr>
        <w:t xml:space="preserve">the </w:t>
      </w:r>
      <w:r w:rsidRPr="00472393">
        <w:rPr>
          <w:rStyle w:val="StyleUnderline"/>
          <w:rFonts w:asciiTheme="majorHAnsi" w:hAnsiTheme="majorHAnsi" w:cstheme="majorHAnsi"/>
          <w:szCs w:val="22"/>
          <w:highlight w:val="cyan"/>
        </w:rPr>
        <w:t>U</w:t>
      </w:r>
      <w:r w:rsidRPr="005C324D">
        <w:rPr>
          <w:rStyle w:val="StyleUnderline"/>
          <w:rFonts w:asciiTheme="majorHAnsi" w:hAnsiTheme="majorHAnsi" w:cstheme="majorHAnsi"/>
          <w:szCs w:val="22"/>
        </w:rPr>
        <w:t xml:space="preserve">nited </w:t>
      </w:r>
      <w:r w:rsidRPr="00472393">
        <w:rPr>
          <w:rStyle w:val="StyleUnderline"/>
          <w:rFonts w:asciiTheme="majorHAnsi" w:hAnsiTheme="majorHAnsi" w:cstheme="majorHAnsi"/>
          <w:szCs w:val="22"/>
          <w:highlight w:val="cyan"/>
        </w:rPr>
        <w:t>S</w:t>
      </w:r>
      <w:r w:rsidRPr="005C324D">
        <w:rPr>
          <w:rStyle w:val="StyleUnderline"/>
          <w:rFonts w:asciiTheme="majorHAnsi" w:hAnsiTheme="majorHAnsi" w:cstheme="majorHAnsi"/>
          <w:szCs w:val="22"/>
        </w:rPr>
        <w:t xml:space="preserve">tates </w:t>
      </w:r>
      <w:r w:rsidRPr="00472393">
        <w:rPr>
          <w:rStyle w:val="Emphasis"/>
          <w:rFonts w:asciiTheme="majorHAnsi" w:hAnsiTheme="majorHAnsi" w:cstheme="majorHAnsi"/>
          <w:szCs w:val="22"/>
          <w:highlight w:val="cyan"/>
        </w:rPr>
        <w:t>is</w:t>
      </w:r>
      <w:r w:rsidRPr="005C324D">
        <w:rPr>
          <w:rStyle w:val="Emphasis"/>
          <w:rFonts w:asciiTheme="majorHAnsi" w:hAnsiTheme="majorHAnsi" w:cstheme="majorHAnsi"/>
          <w:szCs w:val="22"/>
        </w:rPr>
        <w:t xml:space="preserve"> effectively "</w:t>
      </w:r>
      <w:r w:rsidRPr="00472393">
        <w:rPr>
          <w:rStyle w:val="Emphasis"/>
          <w:rFonts w:asciiTheme="majorHAnsi" w:hAnsiTheme="majorHAnsi" w:cstheme="majorHAnsi"/>
          <w:szCs w:val="22"/>
          <w:highlight w:val="cyan"/>
        </w:rPr>
        <w:t>appropriating" space</w:t>
      </w:r>
      <w:r w:rsidRPr="005C324D">
        <w:rPr>
          <w:rStyle w:val="Emphasis"/>
          <w:rFonts w:asciiTheme="majorHAnsi" w:hAnsiTheme="majorHAnsi" w:cstheme="majorHAnsi"/>
          <w:szCs w:val="22"/>
        </w:rPr>
        <w:t xml:space="preserve"> through its protection and encouragement of private industry</w:t>
      </w:r>
      <w:r w:rsidRPr="005C324D">
        <w:rPr>
          <w:rStyle w:val="StyleUnderline"/>
          <w:rFonts w:asciiTheme="majorHAnsi" w:hAnsiTheme="majorHAnsi" w:cstheme="majorHAnsi"/>
          <w:szCs w:val="22"/>
        </w:rPr>
        <w:t>. Such an appropriation would take place</w:t>
      </w:r>
      <w:r w:rsidRPr="005C324D">
        <w:rPr>
          <w:rFonts w:asciiTheme="majorHAnsi" w:hAnsiTheme="majorHAnsi" w:cstheme="majorHAnsi"/>
          <w:sz w:val="16"/>
          <w:szCs w:val="22"/>
        </w:rPr>
        <w:t xml:space="preserve"> not by realizing a "sovereign" right to space property or the uses of space as expressly proscribed in the Outer Space Treaty, but, instead, </w:t>
      </w:r>
      <w:r w:rsidRPr="005C324D">
        <w:rPr>
          <w:rStyle w:val="StyleUnderline"/>
          <w:rFonts w:asciiTheme="majorHAnsi" w:hAnsiTheme="majorHAnsi" w:cstheme="majorHAnsi"/>
          <w:szCs w:val="22"/>
        </w:rPr>
        <w:t>through the effective use of government power, services, and contracts to encourage and support the rapid development of the private space commerce industry in the United States.</w:t>
      </w:r>
      <w:r w:rsidRPr="005C324D">
        <w:rPr>
          <w:rFonts w:asciiTheme="majorHAnsi" w:hAnsiTheme="majorHAnsi" w:cstheme="majorHAnsi"/>
          <w:sz w:val="16"/>
          <w:szCs w:val="2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5C324D">
        <w:rPr>
          <w:rStyle w:val="StyleUnderline"/>
          <w:rFonts w:asciiTheme="majorHAnsi" w:hAnsiTheme="majorHAnsi" w:cstheme="majorHAnsi"/>
          <w:szCs w:val="22"/>
        </w:rPr>
        <w:t>the Outer Space Treaty and its progeny envision a "state-oriented" system of responsibility</w:t>
      </w:r>
      <w:r w:rsidRPr="005C324D">
        <w:rPr>
          <w:rFonts w:asciiTheme="majorHAnsi" w:hAnsiTheme="majorHAnsi" w:cstheme="majorHAnsi"/>
          <w:sz w:val="16"/>
          <w:szCs w:val="22"/>
        </w:rPr>
        <w:t xml:space="preserve"> 10 2 </w:t>
      </w:r>
      <w:r w:rsidRPr="005C324D">
        <w:rPr>
          <w:rStyle w:val="StyleUnderline"/>
          <w:rFonts w:asciiTheme="majorHAnsi" w:hAnsiTheme="majorHAnsi" w:cstheme="majorHAnsi"/>
          <w:szCs w:val="22"/>
        </w:rPr>
        <w:t>where each member state is responsible for all actions in outer space undertaken by the state and its nationals.</w:t>
      </w:r>
      <w:r w:rsidRPr="005C324D">
        <w:rPr>
          <w:rFonts w:asciiTheme="majorHAnsi" w:hAnsiTheme="majorHAnsi" w:cstheme="majorHAnsi"/>
          <w:sz w:val="16"/>
          <w:szCs w:val="2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5C324D">
        <w:rPr>
          <w:rStyle w:val="Emphasis"/>
          <w:rFonts w:asciiTheme="majorHAnsi" w:hAnsiTheme="majorHAnsi" w:cstheme="majorHAnsi"/>
          <w:szCs w:val="22"/>
        </w:rPr>
        <w:t>The CSLA licensing program</w:t>
      </w:r>
      <w:r w:rsidRPr="005C324D">
        <w:rPr>
          <w:rFonts w:asciiTheme="majorHAnsi" w:hAnsiTheme="majorHAnsi" w:cstheme="majorHAnsi"/>
          <w:sz w:val="16"/>
          <w:szCs w:val="22"/>
        </w:rPr>
        <w:t xml:space="preserve"> ensures overall safety of private space ventures, 0 7 </w:t>
      </w:r>
      <w:r w:rsidRPr="005C324D">
        <w:rPr>
          <w:rStyle w:val="StyleUnderline"/>
          <w:rFonts w:asciiTheme="majorHAnsi" w:hAnsiTheme="majorHAnsi" w:cstheme="majorHAnsi"/>
          <w:szCs w:val="22"/>
        </w:rPr>
        <w:t>raises the funds necessary to pay "potential treaty claims through its liability insurance requirement,'</w:t>
      </w:r>
      <w:r w:rsidRPr="005C324D">
        <w:rPr>
          <w:rFonts w:asciiTheme="majorHAnsi" w:hAnsiTheme="majorHAnsi" w:cstheme="majorHAnsi"/>
          <w:sz w:val="16"/>
          <w:szCs w:val="22"/>
        </w:rPr>
        <w:t xml:space="preserve"> 10 8 </w:t>
      </w:r>
      <w:r w:rsidRPr="005C324D">
        <w:rPr>
          <w:rStyle w:val="StyleUnderline"/>
          <w:rFonts w:asciiTheme="majorHAnsi" w:hAnsiTheme="majorHAnsi" w:cstheme="majorHAnsi"/>
          <w:szCs w:val="22"/>
        </w:rPr>
        <w:t xml:space="preserve">and limits the United States' joint and several liability exposure through </w:t>
      </w:r>
      <w:r w:rsidRPr="00472393">
        <w:rPr>
          <w:rStyle w:val="Emphasis"/>
          <w:rFonts w:asciiTheme="majorHAnsi" w:hAnsiTheme="majorHAnsi" w:cstheme="majorHAnsi"/>
          <w:szCs w:val="22"/>
          <w:highlight w:val="cyan"/>
        </w:rPr>
        <w:t>restricti</w:t>
      </w:r>
      <w:r w:rsidRPr="005C324D">
        <w:rPr>
          <w:rStyle w:val="StyleUnderline"/>
          <w:rFonts w:asciiTheme="majorHAnsi" w:hAnsiTheme="majorHAnsi" w:cstheme="majorHAnsi"/>
          <w:szCs w:val="22"/>
        </w:rPr>
        <w:t xml:space="preserve">ng </w:t>
      </w:r>
      <w:r w:rsidRPr="00472393">
        <w:rPr>
          <w:rStyle w:val="Emphasis"/>
          <w:rFonts w:asciiTheme="majorHAnsi" w:hAnsiTheme="majorHAnsi" w:cstheme="majorHAnsi"/>
          <w:szCs w:val="22"/>
          <w:highlight w:val="cyan"/>
        </w:rPr>
        <w:t>private use of foreign launch</w:t>
      </w:r>
      <w:r w:rsidRPr="005C324D">
        <w:rPr>
          <w:rStyle w:val="Emphasis"/>
          <w:rFonts w:asciiTheme="majorHAnsi" w:hAnsiTheme="majorHAnsi" w:cstheme="majorHAnsi"/>
          <w:szCs w:val="22"/>
        </w:rPr>
        <w:t xml:space="preserve"> and reentry facilities</w:t>
      </w:r>
      <w:r w:rsidRPr="005C324D">
        <w:rPr>
          <w:rStyle w:val="StyleUnderline"/>
          <w:rFonts w:asciiTheme="majorHAnsi" w:hAnsiTheme="majorHAnsi" w:cstheme="majorHAnsi"/>
          <w:szCs w:val="22"/>
        </w:rPr>
        <w:t>.</w:t>
      </w:r>
      <w:r w:rsidRPr="005C324D">
        <w:rPr>
          <w:rFonts w:asciiTheme="majorHAnsi" w:hAnsiTheme="majorHAnsi" w:cstheme="majorHAnsi"/>
          <w:sz w:val="16"/>
          <w:szCs w:val="22"/>
        </w:rPr>
        <w:t xml:space="preserve">'09 These </w:t>
      </w:r>
      <w:r w:rsidRPr="005C324D">
        <w:rPr>
          <w:rStyle w:val="StyleUnderline"/>
          <w:rFonts w:asciiTheme="majorHAnsi" w:hAnsiTheme="majorHAnsi" w:cstheme="majorHAnsi"/>
          <w:szCs w:val="22"/>
        </w:rPr>
        <w:t xml:space="preserve">provisions </w:t>
      </w:r>
      <w:r w:rsidRPr="005C324D">
        <w:rPr>
          <w:rStyle w:val="Emphasis"/>
          <w:rFonts w:asciiTheme="majorHAnsi" w:hAnsiTheme="majorHAnsi" w:cstheme="majorHAnsi"/>
          <w:szCs w:val="22"/>
        </w:rPr>
        <w:t xml:space="preserve">effectively </w:t>
      </w:r>
      <w:r w:rsidRPr="00472393">
        <w:rPr>
          <w:rStyle w:val="Emphasis"/>
          <w:rFonts w:asciiTheme="majorHAnsi" w:hAnsiTheme="majorHAnsi" w:cstheme="majorHAnsi"/>
          <w:szCs w:val="22"/>
          <w:highlight w:val="cyan"/>
        </w:rPr>
        <w:t>allow the</w:t>
      </w:r>
      <w:r w:rsidRPr="005C324D">
        <w:rPr>
          <w:rStyle w:val="Emphasis"/>
          <w:rFonts w:asciiTheme="majorHAnsi" w:hAnsiTheme="majorHAnsi" w:cstheme="majorHAnsi"/>
          <w:szCs w:val="22"/>
        </w:rPr>
        <w:t xml:space="preserve"> </w:t>
      </w:r>
      <w:r w:rsidRPr="00472393">
        <w:rPr>
          <w:rStyle w:val="Emphasis"/>
          <w:rFonts w:asciiTheme="majorHAnsi" w:hAnsiTheme="majorHAnsi" w:cstheme="majorHAnsi"/>
          <w:szCs w:val="22"/>
          <w:highlight w:val="cyan"/>
        </w:rPr>
        <w:t>U</w:t>
      </w:r>
      <w:r w:rsidRPr="005C324D">
        <w:rPr>
          <w:rStyle w:val="StyleUnderline"/>
          <w:rFonts w:asciiTheme="majorHAnsi" w:hAnsiTheme="majorHAnsi" w:cstheme="majorHAnsi"/>
          <w:szCs w:val="22"/>
        </w:rPr>
        <w:t xml:space="preserve">nited </w:t>
      </w:r>
      <w:r w:rsidRPr="00472393">
        <w:rPr>
          <w:rStyle w:val="Emphasis"/>
          <w:rFonts w:asciiTheme="majorHAnsi" w:hAnsiTheme="majorHAnsi" w:cstheme="majorHAnsi"/>
          <w:szCs w:val="22"/>
          <w:highlight w:val="cyan"/>
        </w:rPr>
        <w:t>S</w:t>
      </w:r>
      <w:r w:rsidRPr="005C324D">
        <w:rPr>
          <w:rStyle w:val="StyleUnderline"/>
          <w:rFonts w:asciiTheme="majorHAnsi" w:hAnsiTheme="majorHAnsi" w:cstheme="majorHAnsi"/>
          <w:szCs w:val="22"/>
        </w:rPr>
        <w:t xml:space="preserve">tates </w:t>
      </w:r>
      <w:r w:rsidRPr="005C324D">
        <w:rPr>
          <w:rStyle w:val="Emphasis"/>
          <w:rFonts w:asciiTheme="majorHAnsi" w:hAnsiTheme="majorHAnsi" w:cstheme="majorHAnsi"/>
          <w:szCs w:val="22"/>
        </w:rPr>
        <w:t xml:space="preserve">to </w:t>
      </w:r>
      <w:r w:rsidRPr="00472393">
        <w:rPr>
          <w:rStyle w:val="Emphasis"/>
          <w:rFonts w:asciiTheme="majorHAnsi" w:hAnsiTheme="majorHAnsi" w:cstheme="majorHAnsi"/>
          <w:szCs w:val="22"/>
          <w:highlight w:val="cyan"/>
        </w:rPr>
        <w:t>pass on</w:t>
      </w:r>
      <w:r w:rsidRPr="005C324D">
        <w:rPr>
          <w:rStyle w:val="StyleUnderline"/>
          <w:rFonts w:asciiTheme="majorHAnsi" w:hAnsiTheme="majorHAnsi" w:cstheme="majorHAnsi"/>
          <w:szCs w:val="22"/>
        </w:rPr>
        <w:t xml:space="preserve"> the financial cost and recover from their private entities the amount of </w:t>
      </w:r>
      <w:r w:rsidRPr="00472393">
        <w:rPr>
          <w:rStyle w:val="Emphasis"/>
          <w:rFonts w:asciiTheme="majorHAnsi" w:hAnsiTheme="majorHAnsi" w:cstheme="majorHAnsi"/>
          <w:szCs w:val="22"/>
          <w:highlight w:val="cyan"/>
        </w:rPr>
        <w:t>damages</w:t>
      </w:r>
      <w:r w:rsidRPr="005C324D">
        <w:rPr>
          <w:rStyle w:val="Emphasis"/>
          <w:rFonts w:asciiTheme="majorHAnsi" w:hAnsiTheme="majorHAnsi" w:cstheme="majorHAnsi"/>
          <w:szCs w:val="22"/>
        </w:rPr>
        <w:t xml:space="preserve"> for which they are internationally liable</w:t>
      </w:r>
      <w:r w:rsidRPr="005C324D">
        <w:rPr>
          <w:rFonts w:asciiTheme="majorHAnsi" w:hAnsiTheme="majorHAnsi" w:cstheme="majorHAnsi"/>
          <w:sz w:val="16"/>
          <w:szCs w:val="22"/>
        </w:rPr>
        <w:t>. 110</w:t>
      </w:r>
      <w:r w:rsidRPr="005C324D">
        <w:rPr>
          <w:rStyle w:val="StyleUnderline"/>
          <w:rFonts w:asciiTheme="majorHAnsi" w:hAnsiTheme="majorHAnsi" w:cstheme="majorHAnsi"/>
          <w:szCs w:val="22"/>
        </w:rPr>
        <w:t xml:space="preserve"> In this way, the government is limiting its international liability exposure by passing on the cost to the private sector. </w:t>
      </w:r>
      <w:r w:rsidRPr="005C324D">
        <w:rPr>
          <w:rFonts w:asciiTheme="majorHAnsi" w:hAnsiTheme="majorHAnsi" w:cstheme="majorHAnsi"/>
          <w:sz w:val="16"/>
          <w:szCs w:val="22"/>
        </w:rPr>
        <w:t xml:space="preserve">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w:t>
      </w:r>
      <w:proofErr w:type="gramStart"/>
      <w:r w:rsidRPr="005C324D">
        <w:rPr>
          <w:rFonts w:asciiTheme="majorHAnsi" w:hAnsiTheme="majorHAnsi" w:cstheme="majorHAnsi"/>
          <w:sz w:val="16"/>
          <w:szCs w:val="22"/>
        </w:rPr>
        <w:t>time[</w:t>
      </w:r>
      <w:proofErr w:type="gramEnd"/>
      <w:r w:rsidRPr="005C324D">
        <w:rPr>
          <w:rFonts w:asciiTheme="majorHAnsi" w:hAnsiTheme="majorHAnsi" w:cstheme="majorHAnsi"/>
          <w:sz w:val="16"/>
          <w:szCs w:val="22"/>
        </w:rPr>
        <w:t xml:space="preserve">]' . . . . NASA's budget for [fiscal year] 2009 provides $173 million for entrepreneurs-from big companies or small ones-to develop </w:t>
      </w:r>
      <w:r w:rsidRPr="005C324D">
        <w:rPr>
          <w:rFonts w:asciiTheme="majorHAnsi" w:hAnsiTheme="majorHAnsi" w:cstheme="majorHAnsi"/>
          <w:sz w:val="16"/>
          <w:szCs w:val="22"/>
        </w:rPr>
        <w:lastRenderedPageBreak/>
        <w:t>commercial transport capabilities. . . [and] NASA is designating $500 million toward the development of this commercial space capability." 2</w:t>
      </w:r>
    </w:p>
    <w:p w14:paraId="575DFF64" w14:textId="77777777" w:rsidR="00CB36F5" w:rsidRPr="00EC64A8" w:rsidRDefault="00CB36F5" w:rsidP="00CB36F5">
      <w:pPr>
        <w:pStyle w:val="Heading4"/>
        <w:rPr>
          <w:rFonts w:asciiTheme="majorHAnsi" w:hAnsiTheme="majorHAnsi" w:cstheme="majorHAnsi"/>
        </w:rPr>
      </w:pPr>
      <w:r w:rsidRPr="00EC64A8">
        <w:rPr>
          <w:rFonts w:asciiTheme="majorHAnsi" w:hAnsiTheme="majorHAnsi" w:cstheme="majorHAnsi"/>
        </w:rPr>
        <w:t>The United States is currently encouraging the private sector. [0:25]</w:t>
      </w:r>
    </w:p>
    <w:p w14:paraId="4C1B7845" w14:textId="77777777" w:rsidR="00CB36F5" w:rsidRPr="00EC64A8" w:rsidRDefault="00CB36F5" w:rsidP="00CB36F5">
      <w:pPr>
        <w:rPr>
          <w:rFonts w:asciiTheme="majorHAnsi" w:hAnsiTheme="majorHAnsi" w:cstheme="majorHAnsi"/>
        </w:rPr>
      </w:pPr>
      <w:r w:rsidRPr="00EC64A8">
        <w:rPr>
          <w:rStyle w:val="Style13ptBold"/>
          <w:rFonts w:asciiTheme="majorHAnsi" w:hAnsiTheme="majorHAnsi" w:cstheme="majorHAnsi"/>
        </w:rPr>
        <w:t xml:space="preserve">Thompson 20 </w:t>
      </w:r>
      <w:r w:rsidRPr="00EC64A8">
        <w:rPr>
          <w:rFonts w:asciiTheme="majorHAnsi" w:hAnsiTheme="majorHAnsi" w:cstheme="majorHAnsi"/>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29" w:history="1">
        <w:r w:rsidRPr="00EC64A8">
          <w:rPr>
            <w:rStyle w:val="Hyperlink"/>
            <w:rFonts w:asciiTheme="majorHAnsi" w:hAnsiTheme="majorHAnsi" w:cstheme="majorHAnsi"/>
          </w:rPr>
          <w:t>https://newrepublic.com/article/160303/monetizing-final-frontier</w:t>
        </w:r>
      </w:hyperlink>
      <w:r w:rsidRPr="00EC64A8">
        <w:rPr>
          <w:rFonts w:asciiTheme="majorHAnsi" w:hAnsiTheme="majorHAnsi" w:cstheme="majorHAnsi"/>
        </w:rPr>
        <w:t xml:space="preserve">] Recut </w:t>
      </w:r>
      <w:proofErr w:type="spellStart"/>
      <w:r w:rsidRPr="00EC64A8">
        <w:rPr>
          <w:rFonts w:asciiTheme="majorHAnsi" w:hAnsiTheme="majorHAnsi" w:cstheme="majorHAnsi"/>
        </w:rPr>
        <w:t>DurSac</w:t>
      </w:r>
      <w:proofErr w:type="spellEnd"/>
      <w:r w:rsidRPr="00EC64A8">
        <w:rPr>
          <w:rFonts w:asciiTheme="majorHAnsi" w:hAnsiTheme="majorHAnsi" w:cstheme="majorHAnsi"/>
        </w:rPr>
        <w:t xml:space="preserve"> from TDI</w:t>
      </w:r>
    </w:p>
    <w:p w14:paraId="54E1B9D8" w14:textId="77777777" w:rsidR="00CB36F5" w:rsidRPr="00EC64A8" w:rsidRDefault="00CB36F5" w:rsidP="00CB36F5">
      <w:pPr>
        <w:rPr>
          <w:rFonts w:asciiTheme="majorHAnsi" w:hAnsiTheme="majorHAnsi" w:cstheme="majorHAnsi"/>
        </w:rPr>
      </w:pPr>
      <w:r w:rsidRPr="00EC64A8">
        <w:rPr>
          <w:rFonts w:asciiTheme="majorHAnsi" w:hAnsiTheme="majorHAnsi" w:cstheme="majorHAnsi"/>
        </w:rPr>
        <w:t xml:space="preserve">--- Inherency for the </w:t>
      </w:r>
      <w:proofErr w:type="spellStart"/>
      <w:r w:rsidRPr="00EC64A8">
        <w:rPr>
          <w:rFonts w:asciiTheme="majorHAnsi" w:hAnsiTheme="majorHAnsi" w:cstheme="majorHAnsi"/>
        </w:rPr>
        <w:t>aff</w:t>
      </w:r>
      <w:proofErr w:type="spellEnd"/>
    </w:p>
    <w:p w14:paraId="72A377F2" w14:textId="77777777" w:rsidR="00CB36F5" w:rsidRPr="00EC64A8" w:rsidRDefault="00CB36F5" w:rsidP="00CB36F5">
      <w:pPr>
        <w:rPr>
          <w:rFonts w:asciiTheme="majorHAnsi" w:hAnsiTheme="majorHAnsi" w:cstheme="majorHAnsi"/>
        </w:rPr>
      </w:pPr>
      <w:r w:rsidRPr="00EC64A8">
        <w:rPr>
          <w:rFonts w:asciiTheme="majorHAnsi" w:hAnsiTheme="majorHAnsi" w:cstheme="majorHAnsi"/>
        </w:rPr>
        <w:t xml:space="preserve">--- </w:t>
      </w:r>
      <w:proofErr w:type="spellStart"/>
      <w:r w:rsidRPr="00EC64A8">
        <w:rPr>
          <w:rFonts w:asciiTheme="majorHAnsi" w:hAnsiTheme="majorHAnsi" w:cstheme="majorHAnsi"/>
        </w:rPr>
        <w:t>Speccing</w:t>
      </w:r>
      <w:proofErr w:type="spellEnd"/>
      <w:r w:rsidRPr="00EC64A8">
        <w:rPr>
          <w:rFonts w:asciiTheme="majorHAnsi" w:hAnsiTheme="majorHAnsi" w:cstheme="majorHAnsi"/>
        </w:rPr>
        <w:t xml:space="preserve"> US good </w:t>
      </w:r>
    </w:p>
    <w:p w14:paraId="043D6F03" w14:textId="77777777" w:rsidR="00CB36F5" w:rsidRPr="00EC64A8" w:rsidRDefault="00CB36F5" w:rsidP="00CB36F5">
      <w:pPr>
        <w:rPr>
          <w:rFonts w:asciiTheme="majorHAnsi" w:hAnsiTheme="majorHAnsi" w:cstheme="majorHAnsi"/>
        </w:rPr>
      </w:pPr>
      <w:r w:rsidRPr="00EC64A8">
        <w:rPr>
          <w:rFonts w:asciiTheme="majorHAnsi" w:hAnsiTheme="majorHAnsi" w:cstheme="majorHAnsi"/>
        </w:rPr>
        <w:t>--- US key since they are the ones doing it now</w:t>
      </w:r>
    </w:p>
    <w:p w14:paraId="43D86F60" w14:textId="77777777" w:rsidR="00CB36F5" w:rsidRPr="005C324D" w:rsidRDefault="00CB36F5" w:rsidP="00CB36F5">
      <w:pPr>
        <w:rPr>
          <w:rStyle w:val="StyleUnderline"/>
          <w:rFonts w:asciiTheme="majorHAnsi" w:hAnsiTheme="majorHAnsi" w:cstheme="majorHAnsi"/>
          <w:szCs w:val="22"/>
        </w:rPr>
      </w:pPr>
      <w:r w:rsidRPr="005C324D">
        <w:rPr>
          <w:rFonts w:asciiTheme="majorHAnsi" w:hAnsiTheme="majorHAnsi" w:cstheme="majorHAnsi"/>
          <w:sz w:val="16"/>
          <w:szCs w:val="2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5C324D">
        <w:rPr>
          <w:rStyle w:val="StyleUnderline"/>
          <w:rFonts w:asciiTheme="majorHAnsi" w:hAnsiTheme="majorHAnsi" w:cstheme="majorHAnsi"/>
          <w:szCs w:val="22"/>
        </w:rPr>
        <w:t xml:space="preserve">. It was the </w:t>
      </w:r>
      <w:proofErr w:type="gramStart"/>
      <w:r w:rsidRPr="005C324D">
        <w:rPr>
          <w:rStyle w:val="StyleUnderline"/>
          <w:rFonts w:asciiTheme="majorHAnsi" w:hAnsiTheme="majorHAnsi" w:cstheme="majorHAnsi"/>
          <w:szCs w:val="22"/>
        </w:rPr>
        <w:t>first time</w:t>
      </w:r>
      <w:proofErr w:type="gramEnd"/>
      <w:r w:rsidRPr="005C324D">
        <w:rPr>
          <w:rStyle w:val="StyleUnderline"/>
          <w:rFonts w:asciiTheme="majorHAnsi" w:hAnsiTheme="majorHAnsi" w:cstheme="majorHAnsi"/>
          <w:szCs w:val="22"/>
        </w:rPr>
        <w:t xml:space="preserve"> humans had flown in a rocket and a capsule made by a private-sector company: SpaceX, the creation of the billionaire Elon Musk.</w:t>
      </w:r>
      <w:r w:rsidRPr="005C324D">
        <w:rPr>
          <w:rFonts w:asciiTheme="majorHAnsi" w:hAnsiTheme="majorHAnsi" w:cstheme="majorHAnsi"/>
          <w:sz w:val="16"/>
          <w:szCs w:val="2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5C324D">
        <w:rPr>
          <w:rStyle w:val="StyleUnderline"/>
          <w:rFonts w:asciiTheme="majorHAnsi" w:hAnsiTheme="majorHAnsi" w:cstheme="majorHAnsi"/>
          <w:szCs w:val="22"/>
        </w:rPr>
        <w:t xml:space="preserve">. Over the next few years, </w:t>
      </w:r>
      <w:r w:rsidRPr="00472393">
        <w:rPr>
          <w:rStyle w:val="StyleUnderline"/>
          <w:rFonts w:asciiTheme="majorHAnsi" w:hAnsiTheme="majorHAnsi" w:cstheme="majorHAnsi"/>
          <w:szCs w:val="22"/>
          <w:highlight w:val="cyan"/>
        </w:rPr>
        <w:t>NASA will pay Musk</w:t>
      </w:r>
      <w:r w:rsidRPr="005C324D">
        <w:rPr>
          <w:rStyle w:val="StyleUnderline"/>
          <w:rFonts w:asciiTheme="majorHAnsi" w:hAnsiTheme="majorHAnsi" w:cstheme="majorHAnsi"/>
          <w:szCs w:val="22"/>
        </w:rPr>
        <w:t xml:space="preserve"> and SpaceX </w:t>
      </w:r>
      <w:r w:rsidRPr="00472393">
        <w:rPr>
          <w:rStyle w:val="StyleUnderline"/>
          <w:rFonts w:asciiTheme="majorHAnsi" w:hAnsiTheme="majorHAnsi" w:cstheme="majorHAnsi"/>
          <w:szCs w:val="22"/>
          <w:highlight w:val="cyan"/>
        </w:rPr>
        <w:t>$2.6 billion to ferry astronauts</w:t>
      </w:r>
      <w:r w:rsidRPr="005C324D">
        <w:rPr>
          <w:rStyle w:val="StyleUnderline"/>
          <w:rFonts w:asciiTheme="majorHAnsi" w:hAnsiTheme="majorHAnsi" w:cstheme="majorHAnsi"/>
          <w:szCs w:val="22"/>
        </w:rPr>
        <w:t xml:space="preserve"> </w:t>
      </w:r>
      <w:r w:rsidRPr="00472393">
        <w:rPr>
          <w:rStyle w:val="StyleUnderline"/>
          <w:rFonts w:asciiTheme="majorHAnsi" w:hAnsiTheme="majorHAnsi" w:cstheme="majorHAnsi"/>
          <w:szCs w:val="22"/>
          <w:highlight w:val="cyan"/>
        </w:rPr>
        <w:t>to</w:t>
      </w:r>
      <w:r w:rsidRPr="005C324D">
        <w:rPr>
          <w:rStyle w:val="StyleUnderline"/>
          <w:rFonts w:asciiTheme="majorHAnsi" w:hAnsiTheme="majorHAnsi" w:cstheme="majorHAnsi"/>
          <w:szCs w:val="22"/>
        </w:rPr>
        <w:t xml:space="preserve"> and from </w:t>
      </w:r>
      <w:r w:rsidRPr="00472393">
        <w:rPr>
          <w:rStyle w:val="StyleUnderline"/>
          <w:rFonts w:asciiTheme="majorHAnsi" w:hAnsiTheme="majorHAnsi" w:cstheme="majorHAnsi"/>
          <w:szCs w:val="22"/>
          <w:highlight w:val="cyan"/>
        </w:rPr>
        <w:t>the space station</w:t>
      </w:r>
      <w:r w:rsidRPr="005C324D">
        <w:rPr>
          <w:rStyle w:val="StyleUnderline"/>
          <w:rFonts w:asciiTheme="majorHAnsi" w:hAnsiTheme="majorHAnsi" w:cstheme="majorHAnsi"/>
          <w:szCs w:val="22"/>
        </w:rPr>
        <w:t xml:space="preserve"> six times. </w:t>
      </w:r>
      <w:r w:rsidRPr="005C324D">
        <w:rPr>
          <w:rFonts w:asciiTheme="majorHAnsi" w:hAnsiTheme="majorHAnsi" w:cstheme="majorHAnsi"/>
          <w:sz w:val="16"/>
          <w:szCs w:val="2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5C324D">
        <w:rPr>
          <w:rStyle w:val="StyleUnderline"/>
          <w:rFonts w:asciiTheme="majorHAnsi" w:hAnsiTheme="majorHAnsi" w:cstheme="majorHAnsi"/>
          <w:szCs w:val="22"/>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472393">
        <w:rPr>
          <w:rStyle w:val="StyleUnderline"/>
          <w:rFonts w:asciiTheme="majorHAnsi" w:hAnsiTheme="majorHAnsi" w:cstheme="majorHAnsi"/>
          <w:szCs w:val="22"/>
          <w:highlight w:val="cyan"/>
        </w:rPr>
        <w:t>Private-sector activity in space</w:t>
      </w:r>
      <w:r w:rsidRPr="005C324D">
        <w:rPr>
          <w:rStyle w:val="StyleUnderline"/>
          <w:rFonts w:asciiTheme="majorHAnsi" w:hAnsiTheme="majorHAnsi" w:cstheme="majorHAnsi"/>
          <w:szCs w:val="22"/>
        </w:rPr>
        <w:t xml:space="preserve"> travel </w:t>
      </w:r>
      <w:r w:rsidRPr="00472393">
        <w:rPr>
          <w:rStyle w:val="StyleUnderline"/>
          <w:rFonts w:asciiTheme="majorHAnsi" w:hAnsiTheme="majorHAnsi" w:cstheme="majorHAnsi"/>
          <w:szCs w:val="22"/>
          <w:highlight w:val="cyan"/>
        </w:rPr>
        <w:t>is accelerating dramatically</w:t>
      </w:r>
      <w:r w:rsidRPr="005C324D">
        <w:rPr>
          <w:rStyle w:val="StyleUnderline"/>
          <w:rFonts w:asciiTheme="majorHAnsi" w:hAnsiTheme="majorHAnsi" w:cstheme="majorHAnsi"/>
          <w:szCs w:val="22"/>
        </w:rPr>
        <w:t>—rocketing, one might say. For decades, ever since people first headed for orbit in the 1960s, spaceflight had been mostly the preserve of governments.</w:t>
      </w:r>
      <w:r w:rsidRPr="005C324D">
        <w:rPr>
          <w:rFonts w:asciiTheme="majorHAnsi" w:hAnsiTheme="majorHAnsi" w:cstheme="majorHAnsi"/>
          <w:sz w:val="16"/>
          <w:szCs w:val="22"/>
        </w:rPr>
        <w:t xml:space="preserve"> States were the only actors with the money and technical acumen to blast things into the vacuum and get them safely down again. </w:t>
      </w:r>
      <w:r w:rsidRPr="005C324D">
        <w:rPr>
          <w:rStyle w:val="StyleUnderline"/>
          <w:rFonts w:asciiTheme="majorHAnsi" w:hAnsiTheme="majorHAnsi" w:cstheme="majorHAnsi"/>
          <w:szCs w:val="22"/>
        </w:rPr>
        <w:t>The private sector didn’t have NASA’s know-how, nor—more important—a business plan that could rationalize the massive outlay of capital required to operate in space. In the last few years, that calculus has changed dramatically</w:t>
      </w:r>
      <w:r w:rsidRPr="00472393">
        <w:rPr>
          <w:rStyle w:val="StyleUnderline"/>
          <w:rFonts w:asciiTheme="majorHAnsi" w:hAnsiTheme="majorHAnsi" w:cstheme="majorHAnsi"/>
          <w:szCs w:val="22"/>
          <w:highlight w:val="cyan"/>
        </w:rPr>
        <w:t xml:space="preserve">. </w:t>
      </w:r>
      <w:r w:rsidRPr="005C324D">
        <w:rPr>
          <w:rStyle w:val="StyleUnderline"/>
          <w:rFonts w:asciiTheme="majorHAnsi" w:hAnsiTheme="majorHAnsi" w:cstheme="majorHAnsi"/>
          <w:szCs w:val="22"/>
        </w:rPr>
        <w:t xml:space="preserve">A generation of </w:t>
      </w:r>
      <w:r w:rsidRPr="00472393">
        <w:rPr>
          <w:rStyle w:val="StyleUnderline"/>
          <w:rFonts w:asciiTheme="majorHAnsi" w:hAnsiTheme="majorHAnsi" w:cstheme="majorHAnsi"/>
          <w:szCs w:val="22"/>
          <w:highlight w:val="cyan"/>
        </w:rPr>
        <w:t>“New Space” entrepreneurs has begun launching</w:t>
      </w:r>
      <w:r w:rsidRPr="005C324D">
        <w:rPr>
          <w:rStyle w:val="StyleUnderline"/>
          <w:rFonts w:asciiTheme="majorHAnsi" w:hAnsiTheme="majorHAnsi" w:cstheme="majorHAnsi"/>
          <w:szCs w:val="22"/>
        </w:rPr>
        <w:t xml:space="preserve"> rockets and satellites. Some seek </w:t>
      </w:r>
      <w:r w:rsidRPr="00472393">
        <w:rPr>
          <w:rStyle w:val="StyleUnderline"/>
          <w:rFonts w:asciiTheme="majorHAnsi" w:hAnsiTheme="majorHAnsi" w:cstheme="majorHAnsi"/>
          <w:szCs w:val="22"/>
          <w:highlight w:val="cyan"/>
        </w:rPr>
        <w:t>to flood the planet with fast,</w:t>
      </w:r>
      <w:r w:rsidRPr="005C324D">
        <w:rPr>
          <w:rStyle w:val="StyleUnderline"/>
          <w:rFonts w:asciiTheme="majorHAnsi" w:hAnsiTheme="majorHAnsi" w:cstheme="majorHAnsi"/>
          <w:szCs w:val="22"/>
        </w:rPr>
        <w:t xml:space="preserve"> cheap mobile-</w:t>
      </w:r>
      <w:r w:rsidRPr="00472393">
        <w:rPr>
          <w:rStyle w:val="StyleUnderline"/>
          <w:rFonts w:asciiTheme="majorHAnsi" w:hAnsiTheme="majorHAnsi" w:cstheme="majorHAnsi"/>
          <w:szCs w:val="22"/>
          <w:highlight w:val="cyan"/>
        </w:rPr>
        <w:t>phone signals</w:t>
      </w:r>
      <w:r w:rsidRPr="005C324D">
        <w:rPr>
          <w:rStyle w:val="StyleUnderline"/>
          <w:rFonts w:asciiTheme="majorHAnsi" w:hAnsiTheme="majorHAnsi" w:cstheme="majorHAnsi"/>
          <w:szCs w:val="22"/>
        </w:rPr>
        <w:t xml:space="preserve">; others want to </w:t>
      </w:r>
      <w:r w:rsidRPr="00472393">
        <w:rPr>
          <w:rStyle w:val="StyleUnderline"/>
          <w:rFonts w:asciiTheme="majorHAnsi" w:hAnsiTheme="majorHAnsi" w:cstheme="majorHAnsi"/>
          <w:szCs w:val="22"/>
          <w:highlight w:val="cyan"/>
        </w:rPr>
        <w:t xml:space="preserve">manufacture </w:t>
      </w:r>
      <w:r w:rsidRPr="005C324D">
        <w:rPr>
          <w:rStyle w:val="StyleUnderline"/>
          <w:rFonts w:asciiTheme="majorHAnsi" w:hAnsiTheme="majorHAnsi" w:cstheme="majorHAnsi"/>
          <w:szCs w:val="22"/>
        </w:rPr>
        <w:t xml:space="preserve">new </w:t>
      </w:r>
      <w:r w:rsidRPr="00472393">
        <w:rPr>
          <w:rStyle w:val="StyleUnderline"/>
          <w:rFonts w:asciiTheme="majorHAnsi" w:hAnsiTheme="majorHAnsi" w:cstheme="majorHAnsi"/>
          <w:szCs w:val="22"/>
          <w:highlight w:val="cyan"/>
        </w:rPr>
        <w:t>products in zero gravity</w:t>
      </w:r>
      <w:r w:rsidRPr="005C324D">
        <w:rPr>
          <w:rStyle w:val="StyleUnderline"/>
          <w:rFonts w:asciiTheme="majorHAnsi" w:hAnsiTheme="majorHAnsi" w:cstheme="majorHAnsi"/>
          <w:szCs w:val="22"/>
        </w:rPr>
        <w:t xml:space="preserve">, harnessing the novel physics of such conditions to </w:t>
      </w:r>
      <w:r w:rsidRPr="00472393">
        <w:rPr>
          <w:rStyle w:val="StyleUnderline"/>
          <w:rFonts w:asciiTheme="majorHAnsi" w:hAnsiTheme="majorHAnsi" w:cstheme="majorHAnsi"/>
          <w:szCs w:val="22"/>
          <w:highlight w:val="cyan"/>
        </w:rPr>
        <w:t xml:space="preserve">engineer substances that can’t be made in Earth’s </w:t>
      </w:r>
      <w:r w:rsidRPr="005C324D">
        <w:rPr>
          <w:rStyle w:val="StyleUnderline"/>
          <w:rFonts w:asciiTheme="majorHAnsi" w:hAnsiTheme="majorHAnsi" w:cstheme="majorHAnsi"/>
          <w:szCs w:val="22"/>
        </w:rPr>
        <w:t>gravity</w:t>
      </w:r>
      <w:r w:rsidRPr="005C324D">
        <w:rPr>
          <w:rFonts w:asciiTheme="majorHAnsi" w:hAnsiTheme="majorHAnsi" w:cstheme="majorHAnsi"/>
          <w:sz w:val="16"/>
          <w:szCs w:val="22"/>
        </w:rPr>
        <w:t xml:space="preserve">. Further afield, they’re aiming to harvest water on the moon and even </w:t>
      </w:r>
      <w:proofErr w:type="gramStart"/>
      <w:r w:rsidRPr="005C324D">
        <w:rPr>
          <w:rFonts w:asciiTheme="majorHAnsi" w:hAnsiTheme="majorHAnsi" w:cstheme="majorHAnsi"/>
          <w:sz w:val="16"/>
          <w:szCs w:val="22"/>
        </w:rPr>
        <w:t>mine</w:t>
      </w:r>
      <w:proofErr w:type="gramEnd"/>
      <w:r w:rsidRPr="005C324D">
        <w:rPr>
          <w:rFonts w:asciiTheme="majorHAnsi" w:hAnsiTheme="majorHAnsi" w:cstheme="majorHAnsi"/>
          <w:sz w:val="16"/>
          <w:szCs w:val="22"/>
        </w:rPr>
        <w:t xml:space="preserve"> asteroids</w:t>
      </w:r>
      <w:r w:rsidRPr="005C324D">
        <w:rPr>
          <w:rStyle w:val="StyleUnderline"/>
          <w:rFonts w:asciiTheme="majorHAnsi" w:hAnsiTheme="majorHAnsi" w:cstheme="majorHAnsi"/>
          <w:szCs w:val="22"/>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5C324D">
        <w:rPr>
          <w:rFonts w:asciiTheme="majorHAnsi" w:hAnsiTheme="majorHAnsi" w:cstheme="majorHAnsi"/>
          <w:b/>
          <w:szCs w:val="22"/>
          <w:u w:val="single"/>
        </w:rPr>
        <w:t xml:space="preserve"> </w:t>
      </w:r>
      <w:r w:rsidRPr="005C324D">
        <w:rPr>
          <w:rStyle w:val="StyleUnderline"/>
          <w:rFonts w:asciiTheme="majorHAnsi" w:hAnsiTheme="majorHAnsi" w:cstheme="majorHAnsi"/>
          <w:szCs w:val="22"/>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472393">
        <w:rPr>
          <w:rStyle w:val="StyleUnderline"/>
          <w:rFonts w:asciiTheme="majorHAnsi" w:hAnsiTheme="majorHAnsi" w:cstheme="majorHAnsi"/>
          <w:szCs w:val="22"/>
          <w:highlight w:val="cyan"/>
        </w:rPr>
        <w:t>officials have</w:t>
      </w:r>
      <w:r w:rsidRPr="005C324D">
        <w:rPr>
          <w:rStyle w:val="StyleUnderline"/>
          <w:rFonts w:asciiTheme="majorHAnsi" w:hAnsiTheme="majorHAnsi" w:cstheme="majorHAnsi"/>
          <w:szCs w:val="22"/>
        </w:rPr>
        <w:t xml:space="preserve"> even </w:t>
      </w:r>
      <w:r w:rsidRPr="00472393">
        <w:rPr>
          <w:rStyle w:val="StyleUnderline"/>
          <w:rFonts w:asciiTheme="majorHAnsi" w:hAnsiTheme="majorHAnsi" w:cstheme="majorHAnsi"/>
          <w:szCs w:val="22"/>
          <w:highlight w:val="cyan"/>
        </w:rPr>
        <w:t>touted the idea of privatizing the $100 billion space station</w:t>
      </w:r>
      <w:r w:rsidRPr="005C324D">
        <w:rPr>
          <w:rStyle w:val="StyleUnderline"/>
          <w:rFonts w:asciiTheme="majorHAnsi" w:hAnsiTheme="majorHAnsi" w:cstheme="majorHAnsi"/>
          <w:szCs w:val="22"/>
        </w:rPr>
        <w:t xml:space="preserve"> itself</w:t>
      </w:r>
      <w:r w:rsidRPr="005C324D">
        <w:rPr>
          <w:rFonts w:asciiTheme="majorHAnsi" w:hAnsiTheme="majorHAnsi" w:cstheme="majorHAnsi"/>
          <w:sz w:val="16"/>
          <w:szCs w:val="22"/>
        </w:rPr>
        <w:t xml:space="preserve">—the last signature NASA-sponsored human spacecraft project still aloft. When Trump’s </w:t>
      </w:r>
      <w:r w:rsidRPr="005C324D">
        <w:rPr>
          <w:rFonts w:asciiTheme="majorHAnsi" w:hAnsiTheme="majorHAnsi" w:cstheme="majorHAnsi"/>
          <w:sz w:val="16"/>
          <w:szCs w:val="22"/>
        </w:rPr>
        <w:lastRenderedPageBreak/>
        <w:t>transition team in 2017 pondered the handoff of low-Earth orbit to the private sector, it concluded: “</w:t>
      </w:r>
      <w:r w:rsidRPr="005C324D">
        <w:rPr>
          <w:rStyle w:val="StyleUnderline"/>
          <w:rFonts w:asciiTheme="majorHAnsi" w:hAnsiTheme="majorHAnsi" w:cstheme="majorHAnsi"/>
          <w:szCs w:val="22"/>
        </w:rPr>
        <w:t xml:space="preserve">This may be </w:t>
      </w:r>
      <w:r w:rsidRPr="00472393">
        <w:rPr>
          <w:rStyle w:val="StyleUnderline"/>
          <w:rFonts w:asciiTheme="majorHAnsi" w:hAnsiTheme="majorHAnsi" w:cstheme="majorHAnsi"/>
          <w:szCs w:val="22"/>
          <w:highlight w:val="cyan"/>
        </w:rPr>
        <w:t xml:space="preserve">the biggest </w:t>
      </w:r>
      <w:r w:rsidRPr="005C324D">
        <w:rPr>
          <w:rStyle w:val="StyleUnderline"/>
          <w:rFonts w:asciiTheme="majorHAnsi" w:hAnsiTheme="majorHAnsi" w:cstheme="majorHAnsi"/>
          <w:szCs w:val="22"/>
        </w:rPr>
        <w:t xml:space="preserve">and most public </w:t>
      </w:r>
      <w:r w:rsidRPr="00472393">
        <w:rPr>
          <w:rStyle w:val="StyleUnderline"/>
          <w:rFonts w:asciiTheme="majorHAnsi" w:hAnsiTheme="majorHAnsi" w:cstheme="majorHAnsi"/>
          <w:szCs w:val="22"/>
          <w:highlight w:val="cyan"/>
        </w:rPr>
        <w:t>privatization effort America has ever conducted</w:t>
      </w:r>
      <w:r w:rsidRPr="005C324D">
        <w:rPr>
          <w:rStyle w:val="StyleUnderline"/>
          <w:rFonts w:asciiTheme="majorHAnsi" w:hAnsiTheme="majorHAnsi" w:cstheme="majorHAnsi"/>
          <w:szCs w:val="22"/>
        </w:rPr>
        <w:t>.</w:t>
      </w:r>
      <w:r w:rsidRPr="005C324D">
        <w:rPr>
          <w:rFonts w:asciiTheme="majorHAnsi" w:hAnsiTheme="majorHAnsi" w:cstheme="majorHAnsi"/>
          <w:sz w:val="16"/>
          <w:szCs w:val="22"/>
        </w:rPr>
        <w:t>” Or as Texas GOP Senator Ted Cruz—at the time the chairman of the Space, Science, and Competitiveness Subcommittee—put it in 2018: “</w:t>
      </w:r>
      <w:r w:rsidRPr="005C324D">
        <w:rPr>
          <w:rStyle w:val="StyleUnderline"/>
          <w:rFonts w:asciiTheme="majorHAnsi" w:hAnsiTheme="majorHAnsi" w:cstheme="majorHAnsi"/>
          <w:szCs w:val="22"/>
        </w:rPr>
        <w:t xml:space="preserve">I predict the first trillionaire will be made in space.” </w:t>
      </w:r>
      <w:r w:rsidRPr="005C324D">
        <w:rPr>
          <w:rFonts w:asciiTheme="majorHAnsi" w:hAnsiTheme="majorHAnsi" w:cstheme="majorHAnsi"/>
          <w:sz w:val="16"/>
          <w:szCs w:val="2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5C324D">
        <w:rPr>
          <w:rStyle w:val="StyleUnderline"/>
          <w:rFonts w:asciiTheme="majorHAnsi" w:hAnsiTheme="majorHAnsi" w:cstheme="majorHAnsi"/>
          <w:szCs w:val="22"/>
        </w:rPr>
        <w:t>the history of privatization is spotty at best, with plenty of civically brutal knock-on effects: concentrations of monopolistic power, enfeebled democratic control, and widespread environmental degradation. We’ve seen all those problems appear on Earth as all manner of traditional social goods, from education and housing to pension plans and mass transit, have been targeted for private-sector control. Next up, it seems, is the great beyond.</w:t>
      </w:r>
    </w:p>
    <w:p w14:paraId="613592EF" w14:textId="77777777" w:rsidR="00CB36F5" w:rsidRPr="00EC64A8" w:rsidRDefault="00CB36F5" w:rsidP="00CB36F5">
      <w:pPr>
        <w:pStyle w:val="Heading3"/>
        <w:rPr>
          <w:rFonts w:asciiTheme="majorHAnsi" w:hAnsiTheme="majorHAnsi" w:cstheme="majorHAnsi"/>
        </w:rPr>
      </w:pPr>
      <w:r w:rsidRPr="00EC64A8">
        <w:rPr>
          <w:rFonts w:asciiTheme="majorHAnsi" w:hAnsiTheme="majorHAnsi" w:cstheme="majorHAnsi"/>
        </w:rPr>
        <w:lastRenderedPageBreak/>
        <w:t>1AC – Framing</w:t>
      </w:r>
    </w:p>
    <w:p w14:paraId="5F52CB97" w14:textId="77777777" w:rsidR="00CB36F5" w:rsidRPr="00EC64A8" w:rsidRDefault="00CB36F5" w:rsidP="00CB36F5">
      <w:pPr>
        <w:pStyle w:val="Heading4"/>
        <w:rPr>
          <w:rFonts w:asciiTheme="majorHAnsi" w:hAnsiTheme="majorHAnsi" w:cstheme="majorHAnsi"/>
        </w:rPr>
      </w:pPr>
      <w:r w:rsidRPr="00EC64A8">
        <w:rPr>
          <w:rFonts w:asciiTheme="majorHAnsi" w:hAnsiTheme="majorHAnsi" w:cstheme="majorHAnsi"/>
        </w:rPr>
        <w:t>The standard is maximizing expected wellbeing- act hedonistic util</w:t>
      </w:r>
    </w:p>
    <w:p w14:paraId="065947DC" w14:textId="77777777" w:rsidR="00CB36F5" w:rsidRPr="00EC64A8" w:rsidRDefault="00CB36F5" w:rsidP="00CB36F5">
      <w:pPr>
        <w:pStyle w:val="Heading4"/>
        <w:rPr>
          <w:rFonts w:asciiTheme="majorHAnsi" w:hAnsiTheme="majorHAnsi" w:cstheme="majorHAnsi"/>
          <w:b w:val="0"/>
        </w:rPr>
      </w:pPr>
      <w:r w:rsidRPr="00EC64A8">
        <w:rPr>
          <w:rFonts w:asciiTheme="majorHAnsi" w:hAnsiTheme="majorHAnsi" w:cstheme="majorHAnsi"/>
        </w:rPr>
        <w:t>1] Only pleasure and pain are intrinsically valuable – all other frameworks collapse.</w:t>
      </w:r>
    </w:p>
    <w:p w14:paraId="2A267AE5" w14:textId="77777777" w:rsidR="00CB36F5" w:rsidRPr="00EC64A8" w:rsidRDefault="00CB36F5" w:rsidP="00CB36F5">
      <w:pPr>
        <w:rPr>
          <w:rFonts w:asciiTheme="majorHAnsi" w:hAnsiTheme="majorHAnsi" w:cstheme="majorHAnsi"/>
        </w:rPr>
      </w:pPr>
      <w:r w:rsidRPr="00EC64A8">
        <w:rPr>
          <w:rStyle w:val="Style13ptBold"/>
          <w:rFonts w:asciiTheme="majorHAnsi" w:hAnsiTheme="majorHAnsi" w:cstheme="majorHAnsi"/>
        </w:rPr>
        <w:t>Moen 16</w:t>
      </w:r>
      <w:r w:rsidRPr="00EC64A8">
        <w:rPr>
          <w:rFonts w:asciiTheme="majorHAnsi" w:hAnsiTheme="majorHAnsi" w:cstheme="majorHAnsi"/>
        </w:rPr>
        <w:t xml:space="preserve"> </w:t>
      </w:r>
      <w:r w:rsidRPr="00EC64A8">
        <w:rPr>
          <w:rFonts w:asciiTheme="majorHAnsi" w:hAnsiTheme="majorHAnsi" w:cstheme="majorHAnsi"/>
          <w:sz w:val="18"/>
          <w:szCs w:val="18"/>
        </w:rPr>
        <w:t xml:space="preserve">[Ole Martin Moen, Research Fellow in Philosophy at University of Oslo “An Argument for Hedonism” Journal of Value Inquiry (Springer), 50 (2) 2016: 267–281] </w:t>
      </w:r>
    </w:p>
    <w:p w14:paraId="214570F8" w14:textId="77777777" w:rsidR="00CB36F5" w:rsidRPr="00EC64A8" w:rsidRDefault="00CB36F5" w:rsidP="00CB36F5">
      <w:pPr>
        <w:rPr>
          <w:rFonts w:asciiTheme="majorHAnsi" w:hAnsiTheme="majorHAnsi" w:cstheme="majorHAnsi"/>
          <w:b/>
          <w:bCs/>
          <w:u w:val="single"/>
        </w:rPr>
      </w:pPr>
      <w:r w:rsidRPr="00EC64A8">
        <w:rPr>
          <w:rFonts w:asciiTheme="majorHAnsi" w:hAnsiTheme="majorHAnsi" w:cstheme="majorHAnsi"/>
          <w:sz w:val="14"/>
        </w:rPr>
        <w:t xml:space="preserve">Let us start by observing, empirically, that </w:t>
      </w:r>
      <w:r w:rsidRPr="00EC64A8">
        <w:rPr>
          <w:rStyle w:val="StyleUnderline"/>
          <w:rFonts w:asciiTheme="majorHAnsi" w:hAnsiTheme="majorHAnsi" w:cstheme="majorHAnsi"/>
        </w:rPr>
        <w:t xml:space="preserve">a widely shared judgment about intrinsic value and disvalue is that </w:t>
      </w:r>
      <w:r w:rsidRPr="00472393">
        <w:rPr>
          <w:rStyle w:val="StyleUnderline"/>
          <w:rFonts w:asciiTheme="majorHAnsi" w:hAnsiTheme="majorHAnsi" w:cstheme="majorHAnsi"/>
          <w:bCs/>
          <w:highlight w:val="cyan"/>
        </w:rPr>
        <w:t xml:space="preserve">pleasure is intrinsically valuable </w:t>
      </w:r>
      <w:r w:rsidRPr="00EC64A8">
        <w:rPr>
          <w:rStyle w:val="StyleUnderline"/>
          <w:rFonts w:asciiTheme="majorHAnsi" w:hAnsiTheme="majorHAnsi" w:cstheme="majorHAnsi"/>
          <w:bCs/>
        </w:rPr>
        <w:t xml:space="preserve">and </w:t>
      </w:r>
      <w:r w:rsidRPr="00472393">
        <w:rPr>
          <w:rStyle w:val="StyleUnderline"/>
          <w:rFonts w:asciiTheme="majorHAnsi" w:hAnsiTheme="majorHAnsi" w:cstheme="majorHAnsi"/>
          <w:bCs/>
          <w:highlight w:val="cyan"/>
        </w:rPr>
        <w:t xml:space="preserve">pain is intrinsically </w:t>
      </w:r>
      <w:proofErr w:type="spellStart"/>
      <w:r w:rsidRPr="00472393">
        <w:rPr>
          <w:rStyle w:val="StyleUnderline"/>
          <w:rFonts w:asciiTheme="majorHAnsi" w:hAnsiTheme="majorHAnsi" w:cstheme="majorHAnsi"/>
          <w:bCs/>
          <w:highlight w:val="cyan"/>
        </w:rPr>
        <w:t>disvaluable</w:t>
      </w:r>
      <w:proofErr w:type="spellEnd"/>
      <w:r w:rsidRPr="00EC64A8">
        <w:rPr>
          <w:rStyle w:val="StyleUnderline"/>
          <w:rFonts w:asciiTheme="majorHAnsi" w:hAnsiTheme="majorHAnsi" w:cstheme="majorHAnsi"/>
        </w:rPr>
        <w:t>.</w:t>
      </w:r>
      <w:r w:rsidRPr="00EC64A8">
        <w:rPr>
          <w:rFonts w:asciiTheme="majorHAnsi" w:hAnsiTheme="majorHAnsi" w:cstheme="majorHAnsi"/>
          <w:sz w:val="14"/>
        </w:rPr>
        <w:t xml:space="preserve"> </w:t>
      </w:r>
      <w:r w:rsidRPr="00EC64A8">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C64A8">
        <w:rPr>
          <w:rFonts w:asciiTheme="majorHAnsi" w:hAnsiTheme="majorHAnsi" w:cstheme="majorHAnsi"/>
          <w:sz w:val="14"/>
        </w:rPr>
        <w:t xml:space="preserve"> This inclusion makes intuitive sense, moreover, for </w:t>
      </w:r>
      <w:r w:rsidRPr="00EC64A8">
        <w:rPr>
          <w:rStyle w:val="StyleUnderline"/>
          <w:rFonts w:asciiTheme="majorHAnsi" w:hAnsiTheme="majorHAnsi" w:cstheme="majorHAnsi"/>
          <w:bCs/>
        </w:rPr>
        <w:t xml:space="preserve">there is </w:t>
      </w:r>
      <w:r w:rsidRPr="00472393">
        <w:rPr>
          <w:rStyle w:val="StyleUnderline"/>
          <w:rFonts w:asciiTheme="majorHAnsi" w:hAnsiTheme="majorHAnsi" w:cstheme="majorHAnsi"/>
          <w:bCs/>
          <w:highlight w:val="cyan"/>
        </w:rPr>
        <w:t>something undeniably good about</w:t>
      </w:r>
      <w:r w:rsidRPr="00EC64A8">
        <w:rPr>
          <w:rStyle w:val="StyleUnderline"/>
          <w:rFonts w:asciiTheme="majorHAnsi" w:hAnsiTheme="majorHAnsi" w:cstheme="majorHAnsi"/>
          <w:bCs/>
        </w:rPr>
        <w:t xml:space="preserve"> the way </w:t>
      </w:r>
      <w:r w:rsidRPr="00472393">
        <w:rPr>
          <w:rStyle w:val="StyleUnderline"/>
          <w:rFonts w:asciiTheme="majorHAnsi" w:hAnsiTheme="majorHAnsi" w:cstheme="majorHAnsi"/>
          <w:bCs/>
          <w:highlight w:val="cyan"/>
        </w:rPr>
        <w:t>pleasure</w:t>
      </w:r>
      <w:r w:rsidRPr="00EC64A8">
        <w:rPr>
          <w:rStyle w:val="StyleUnderline"/>
          <w:rFonts w:asciiTheme="majorHAnsi" w:hAnsiTheme="majorHAnsi" w:cstheme="majorHAnsi"/>
          <w:bCs/>
        </w:rPr>
        <w:t xml:space="preserve"> feels </w:t>
      </w:r>
      <w:r w:rsidRPr="00472393">
        <w:rPr>
          <w:rStyle w:val="StyleUnderline"/>
          <w:rFonts w:asciiTheme="majorHAnsi" w:hAnsiTheme="majorHAnsi" w:cstheme="majorHAnsi"/>
          <w:bCs/>
          <w:highlight w:val="cyan"/>
        </w:rPr>
        <w:t xml:space="preserve">and </w:t>
      </w:r>
      <w:r w:rsidRPr="00EC64A8">
        <w:rPr>
          <w:rStyle w:val="StyleUnderline"/>
          <w:rFonts w:asciiTheme="majorHAnsi" w:hAnsiTheme="majorHAnsi" w:cstheme="majorHAnsi"/>
          <w:bCs/>
        </w:rPr>
        <w:t xml:space="preserve">something </w:t>
      </w:r>
      <w:r w:rsidRPr="00472393">
        <w:rPr>
          <w:rStyle w:val="StyleUnderline"/>
          <w:rFonts w:asciiTheme="majorHAnsi" w:hAnsiTheme="majorHAnsi" w:cstheme="majorHAnsi"/>
          <w:bCs/>
          <w:highlight w:val="cyan"/>
        </w:rPr>
        <w:t>undeniably bad about</w:t>
      </w:r>
      <w:r w:rsidRPr="00EC64A8">
        <w:rPr>
          <w:rStyle w:val="StyleUnderline"/>
          <w:rFonts w:asciiTheme="majorHAnsi" w:hAnsiTheme="majorHAnsi" w:cstheme="majorHAnsi"/>
          <w:bCs/>
        </w:rPr>
        <w:t xml:space="preserve"> the way </w:t>
      </w:r>
      <w:r w:rsidRPr="00472393">
        <w:rPr>
          <w:rStyle w:val="StyleUnderline"/>
          <w:rFonts w:asciiTheme="majorHAnsi" w:hAnsiTheme="majorHAnsi" w:cstheme="majorHAnsi"/>
          <w:bCs/>
          <w:highlight w:val="cyan"/>
        </w:rPr>
        <w:t>pain</w:t>
      </w:r>
      <w:r w:rsidRPr="00EC64A8">
        <w:rPr>
          <w:rStyle w:val="StyleUnderline"/>
          <w:rFonts w:asciiTheme="majorHAnsi" w:hAnsiTheme="majorHAnsi" w:cstheme="majorHAnsi"/>
          <w:bCs/>
        </w:rPr>
        <w:t xml:space="preserve"> feels</w:t>
      </w:r>
      <w:r w:rsidRPr="00EC64A8">
        <w:rPr>
          <w:rStyle w:val="StyleUnderline"/>
          <w:rFonts w:asciiTheme="majorHAnsi" w:hAnsiTheme="majorHAnsi" w:cstheme="majorHAnsi"/>
        </w:rPr>
        <w:t>, and neither the goodness of pleasure nor the badness of pain seems to be exhausted by the further effects that these experiences might have.</w:t>
      </w:r>
      <w:r w:rsidRPr="00EC64A8">
        <w:rPr>
          <w:rFonts w:asciiTheme="majorHAnsi" w:hAnsiTheme="majorHAnsi" w:cstheme="majorHAnsi"/>
          <w:sz w:val="14"/>
        </w:rPr>
        <w:t xml:space="preserve"> “Pleasure” and “pain” are here understood inclusively, as encompassing anything hedonically positive and anything hedonically negative.2 </w:t>
      </w:r>
      <w:r w:rsidRPr="00EC64A8">
        <w:rPr>
          <w:rStyle w:val="StyleUnderline"/>
          <w:rFonts w:asciiTheme="majorHAnsi" w:hAnsiTheme="majorHAnsi" w:cstheme="majorHAnsi"/>
          <w:bCs/>
        </w:rPr>
        <w:t xml:space="preserve">The special value statuses of pleasure and pain are </w:t>
      </w:r>
      <w:r w:rsidRPr="00472393">
        <w:rPr>
          <w:rStyle w:val="StyleUnderline"/>
          <w:rFonts w:asciiTheme="majorHAnsi" w:hAnsiTheme="majorHAnsi" w:cstheme="majorHAnsi"/>
          <w:bCs/>
          <w:highlight w:val="cyan"/>
        </w:rPr>
        <w:t xml:space="preserve">manifested in </w:t>
      </w:r>
      <w:r w:rsidRPr="00EC64A8">
        <w:rPr>
          <w:rStyle w:val="StyleUnderline"/>
          <w:rFonts w:asciiTheme="majorHAnsi" w:hAnsiTheme="majorHAnsi" w:cstheme="majorHAnsi"/>
          <w:bCs/>
        </w:rPr>
        <w:t xml:space="preserve">how we treat these </w:t>
      </w:r>
      <w:r w:rsidRPr="00472393">
        <w:rPr>
          <w:rStyle w:val="StyleUnderline"/>
          <w:rFonts w:asciiTheme="majorHAnsi" w:hAnsiTheme="majorHAnsi" w:cstheme="majorHAnsi"/>
          <w:bCs/>
          <w:highlight w:val="cyan"/>
        </w:rPr>
        <w:t xml:space="preserve">experiences </w:t>
      </w:r>
      <w:r w:rsidRPr="00EC64A8">
        <w:rPr>
          <w:rStyle w:val="StyleUnderline"/>
          <w:rFonts w:asciiTheme="majorHAnsi" w:hAnsiTheme="majorHAnsi" w:cstheme="majorHAnsi"/>
          <w:bCs/>
        </w:rPr>
        <w:t>in our everyday reasoning about values.</w:t>
      </w:r>
      <w:r w:rsidRPr="00EC64A8">
        <w:rPr>
          <w:rFonts w:asciiTheme="majorHAnsi" w:hAnsiTheme="majorHAnsi" w:cstheme="majorHAnsi"/>
          <w:sz w:val="14"/>
        </w:rPr>
        <w:t xml:space="preserve"> If you tell me that you are heading for the convenience store, </w:t>
      </w:r>
      <w:r w:rsidRPr="00EC64A8">
        <w:rPr>
          <w:rStyle w:val="StyleUnderline"/>
          <w:rFonts w:asciiTheme="majorHAnsi" w:hAnsiTheme="majorHAnsi" w:cstheme="majorHAnsi"/>
        </w:rPr>
        <w:t>I might ask: “What for?” This is a reasonable question, for when you go to the convenience store you usually do so</w:t>
      </w:r>
      <w:r w:rsidRPr="00EC64A8">
        <w:rPr>
          <w:rFonts w:asciiTheme="majorHAnsi" w:hAnsiTheme="majorHAnsi" w:cstheme="majorHAnsi"/>
          <w:sz w:val="14"/>
        </w:rPr>
        <w:t xml:space="preserve">, not merely for the sake of going to the convenience store, but </w:t>
      </w:r>
      <w:r w:rsidRPr="00EC64A8">
        <w:rPr>
          <w:rStyle w:val="StyleUnderline"/>
          <w:rFonts w:asciiTheme="majorHAnsi" w:hAnsiTheme="majorHAnsi" w:cstheme="majorHAnsi"/>
        </w:rPr>
        <w:t>for the sake of achieving something further that you deem to be valuable.</w:t>
      </w:r>
      <w:r w:rsidRPr="00EC64A8">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EC64A8">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EC64A8">
        <w:rPr>
          <w:rStyle w:val="StyleUnderline"/>
          <w:rFonts w:asciiTheme="majorHAnsi" w:hAnsiTheme="majorHAnsi" w:cstheme="majorHAnsi"/>
          <w:bCs/>
        </w:rPr>
        <w:t>pleasure is not good for anything further</w:t>
      </w:r>
      <w:r w:rsidRPr="00EC64A8">
        <w:rPr>
          <w:rStyle w:val="StyleUnderline"/>
          <w:rFonts w:asciiTheme="majorHAnsi" w:hAnsiTheme="majorHAnsi" w:cstheme="majorHAnsi"/>
        </w:rPr>
        <w:t>; it is simply that for which going to the convenience store and buying the soda is good.</w:t>
      </w:r>
      <w:r w:rsidRPr="00EC64A8">
        <w:rPr>
          <w:rFonts w:asciiTheme="majorHAnsi" w:hAnsiTheme="majorHAnsi" w:cstheme="majorHAnsi"/>
          <w:sz w:val="14"/>
        </w:rPr>
        <w:t>3 As Aristotle observes</w:t>
      </w:r>
      <w:r w:rsidRPr="00EC64A8">
        <w:rPr>
          <w:rStyle w:val="StyleUnderline"/>
          <w:rFonts w:asciiTheme="majorHAnsi" w:hAnsiTheme="majorHAnsi" w:cstheme="majorHAnsi"/>
        </w:rPr>
        <w:t>: “We never ask [a man] what his end is in being pleased, because we assume that pleasure is choice worthy in itself.</w:t>
      </w:r>
      <w:r w:rsidRPr="00EC64A8">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72393">
        <w:rPr>
          <w:rStyle w:val="StyleUnderline"/>
          <w:rFonts w:asciiTheme="majorHAnsi" w:hAnsiTheme="majorHAnsi" w:cstheme="majorHAnsi"/>
          <w:bCs/>
          <w:highlight w:val="cyan"/>
        </w:rPr>
        <w:t>pleasure and pain</w:t>
      </w:r>
      <w:r w:rsidRPr="00EC64A8">
        <w:rPr>
          <w:rStyle w:val="StyleUnderline"/>
          <w:rFonts w:asciiTheme="majorHAnsi" w:hAnsiTheme="majorHAnsi" w:cstheme="majorHAnsi"/>
          <w:bCs/>
        </w:rPr>
        <w:t xml:space="preserve"> are both places where we </w:t>
      </w:r>
      <w:r w:rsidRPr="00472393">
        <w:rPr>
          <w:rStyle w:val="StyleUnderline"/>
          <w:rFonts w:asciiTheme="majorHAnsi" w:hAnsiTheme="majorHAnsi" w:cstheme="majorHAnsi"/>
          <w:bCs/>
          <w:highlight w:val="cyan"/>
        </w:rPr>
        <w:t xml:space="preserve">reach </w:t>
      </w:r>
      <w:r w:rsidRPr="00EC64A8">
        <w:rPr>
          <w:rStyle w:val="StyleUnderline"/>
          <w:rFonts w:asciiTheme="majorHAnsi" w:hAnsiTheme="majorHAnsi" w:cstheme="majorHAnsi"/>
          <w:bCs/>
        </w:rPr>
        <w:t xml:space="preserve">the </w:t>
      </w:r>
      <w:r w:rsidRPr="00472393">
        <w:rPr>
          <w:rStyle w:val="StyleUnderline"/>
          <w:rFonts w:asciiTheme="majorHAnsi" w:hAnsiTheme="majorHAnsi" w:cstheme="majorHAnsi"/>
          <w:bCs/>
          <w:highlight w:val="cyan"/>
        </w:rPr>
        <w:t>end of the line in matters of value.</w:t>
      </w:r>
      <w:r w:rsidRPr="00EC64A8">
        <w:rPr>
          <w:rStyle w:val="StyleUnderline"/>
          <w:rFonts w:asciiTheme="majorHAnsi" w:hAnsiTheme="majorHAnsi" w:cstheme="majorHAnsi"/>
          <w:bCs/>
        </w:rPr>
        <w:t xml:space="preserve"> </w:t>
      </w:r>
    </w:p>
    <w:p w14:paraId="000BA267" w14:textId="77777777" w:rsidR="00CB36F5" w:rsidRPr="00EC64A8" w:rsidRDefault="00CB36F5" w:rsidP="00CB36F5">
      <w:pPr>
        <w:pStyle w:val="Heading4"/>
        <w:keepLines w:val="0"/>
        <w:rPr>
          <w:rFonts w:asciiTheme="majorHAnsi" w:hAnsiTheme="majorHAnsi" w:cstheme="majorHAnsi"/>
        </w:rPr>
      </w:pPr>
      <w:r w:rsidRPr="00EC64A8">
        <w:rPr>
          <w:rFonts w:asciiTheme="majorHAnsi" w:hAnsiTheme="majorHAnsi" w:cstheme="majorHAnsi"/>
        </w:rPr>
        <w:t xml:space="preserve">2] Reducing existential risks is the top priority in any coherent moral theory </w:t>
      </w:r>
    </w:p>
    <w:p w14:paraId="596207C2" w14:textId="77777777" w:rsidR="00CB36F5" w:rsidRPr="00EC64A8" w:rsidRDefault="00CB36F5" w:rsidP="00CB36F5">
      <w:pPr>
        <w:rPr>
          <w:rFonts w:asciiTheme="majorHAnsi" w:hAnsiTheme="majorHAnsi" w:cstheme="majorHAnsi"/>
          <w:b/>
          <w:sz w:val="26"/>
        </w:rPr>
      </w:pPr>
      <w:r w:rsidRPr="00EC64A8">
        <w:rPr>
          <w:rStyle w:val="Style13ptBold"/>
          <w:rFonts w:asciiTheme="majorHAnsi" w:hAnsiTheme="majorHAnsi" w:cstheme="majorHAnsi"/>
        </w:rPr>
        <w:t xml:space="preserve">Plummer 15 </w:t>
      </w:r>
      <w:r w:rsidRPr="00EC64A8">
        <w:rPr>
          <w:rFonts w:asciiTheme="majorHAnsi" w:hAnsiTheme="majorHAnsi" w:cstheme="majorHAnsi"/>
        </w:rPr>
        <w:t>[Theron, Philosophy @St. Andrews http://blog.practicalethics.ox.ac.uk/2015/05/moral-agreement-on-saving-the-world/]</w:t>
      </w:r>
    </w:p>
    <w:p w14:paraId="20D07C1D" w14:textId="77777777" w:rsidR="00CB36F5" w:rsidRPr="00EC64A8" w:rsidRDefault="00CB36F5" w:rsidP="00CB36F5">
      <w:pPr>
        <w:rPr>
          <w:rFonts w:asciiTheme="majorHAnsi" w:hAnsiTheme="majorHAnsi" w:cstheme="majorHAnsi"/>
        </w:rPr>
      </w:pPr>
      <w:r w:rsidRPr="00EC64A8">
        <w:rPr>
          <w:rFonts w:asciiTheme="majorHAnsi" w:hAnsiTheme="majorHAnsi" w:cstheme="majorHAnsi"/>
        </w:rPr>
        <w:t xml:space="preserve">There appears to be lot of disagreement in moral philosophy. Whether these many apparent disagreements are deep and irresolvable, I believe </w:t>
      </w:r>
      <w:r w:rsidRPr="00EC64A8">
        <w:rPr>
          <w:rStyle w:val="StyleUnderline"/>
          <w:rFonts w:asciiTheme="majorHAnsi" w:hAnsiTheme="majorHAnsi" w:cstheme="majorHAnsi"/>
        </w:rPr>
        <w:t>there is</w:t>
      </w:r>
      <w:r w:rsidRPr="00EC64A8">
        <w:rPr>
          <w:rFonts w:asciiTheme="majorHAnsi" w:hAnsiTheme="majorHAnsi" w:cstheme="majorHAnsi"/>
        </w:rPr>
        <w:t xml:space="preserve"> at least </w:t>
      </w:r>
      <w:r w:rsidRPr="00EC64A8">
        <w:rPr>
          <w:rStyle w:val="StyleUnderline"/>
          <w:rFonts w:asciiTheme="majorHAnsi" w:hAnsiTheme="majorHAnsi" w:cstheme="majorHAnsi"/>
        </w:rPr>
        <w:t>one thing</w:t>
      </w:r>
      <w:r w:rsidRPr="00EC64A8">
        <w:rPr>
          <w:rFonts w:asciiTheme="majorHAnsi" w:hAnsiTheme="majorHAnsi" w:cstheme="majorHAnsi"/>
        </w:rPr>
        <w:t xml:space="preserve"> </w:t>
      </w:r>
      <w:r w:rsidRPr="00EC64A8">
        <w:rPr>
          <w:rStyle w:val="StyleUnderline"/>
          <w:rFonts w:asciiTheme="majorHAnsi" w:hAnsiTheme="majorHAnsi" w:cstheme="majorHAnsi"/>
        </w:rPr>
        <w:t>it is reasonable to agree on</w:t>
      </w:r>
      <w:r w:rsidRPr="00EC64A8">
        <w:rPr>
          <w:rFonts w:asciiTheme="majorHAnsi" w:hAnsiTheme="majorHAnsi" w:cstheme="majorHAnsi"/>
        </w:rPr>
        <w:t xml:space="preserve"> right now, </w:t>
      </w:r>
      <w:r w:rsidRPr="00472393">
        <w:rPr>
          <w:rStyle w:val="Emphasis"/>
          <w:rFonts w:asciiTheme="majorHAnsi" w:hAnsiTheme="majorHAnsi" w:cstheme="majorHAnsi"/>
          <w:highlight w:val="cyan"/>
        </w:rPr>
        <w:t>whatever</w:t>
      </w:r>
      <w:r w:rsidRPr="00EC64A8">
        <w:rPr>
          <w:rFonts w:asciiTheme="majorHAnsi" w:hAnsiTheme="majorHAnsi" w:cstheme="majorHAnsi"/>
        </w:rPr>
        <w:t xml:space="preserve"> general </w:t>
      </w:r>
      <w:r w:rsidRPr="00472393">
        <w:rPr>
          <w:rStyle w:val="Emphasis"/>
          <w:rFonts w:asciiTheme="majorHAnsi" w:hAnsiTheme="majorHAnsi" w:cstheme="majorHAnsi"/>
          <w:highlight w:val="cyan"/>
        </w:rPr>
        <w:t>moral view we adopt</w:t>
      </w:r>
      <w:r w:rsidRPr="00EC64A8">
        <w:rPr>
          <w:rFonts w:asciiTheme="majorHAnsi" w:hAnsiTheme="majorHAnsi" w:cstheme="majorHAnsi"/>
        </w:rPr>
        <w:t xml:space="preserve">: that </w:t>
      </w:r>
      <w:r w:rsidRPr="00EC64A8">
        <w:rPr>
          <w:rStyle w:val="StyleUnderline"/>
          <w:rFonts w:asciiTheme="majorHAnsi" w:hAnsiTheme="majorHAnsi" w:cstheme="majorHAnsi"/>
        </w:rPr>
        <w:t>it is</w:t>
      </w:r>
      <w:r w:rsidRPr="00EC64A8">
        <w:rPr>
          <w:rFonts w:asciiTheme="majorHAnsi" w:hAnsiTheme="majorHAnsi" w:cstheme="majorHAnsi"/>
        </w:rPr>
        <w:t xml:space="preserve"> very </w:t>
      </w:r>
      <w:r w:rsidRPr="00472393">
        <w:rPr>
          <w:rStyle w:val="StyleUnderline"/>
          <w:rFonts w:asciiTheme="majorHAnsi" w:hAnsiTheme="majorHAnsi" w:cstheme="majorHAnsi"/>
          <w:highlight w:val="cyan"/>
        </w:rPr>
        <w:t>important to reduce</w:t>
      </w:r>
      <w:r w:rsidRPr="00EC64A8">
        <w:rPr>
          <w:rFonts w:asciiTheme="majorHAnsi" w:hAnsiTheme="majorHAnsi" w:cstheme="majorHAnsi"/>
        </w:rPr>
        <w:t xml:space="preserve"> </w:t>
      </w:r>
      <w:r w:rsidRPr="00EC64A8">
        <w:rPr>
          <w:rStyle w:val="StyleUnderline"/>
          <w:rFonts w:asciiTheme="majorHAnsi" w:hAnsiTheme="majorHAnsi" w:cstheme="majorHAnsi"/>
        </w:rPr>
        <w:t xml:space="preserve">the </w:t>
      </w:r>
      <w:r w:rsidRPr="00472393">
        <w:rPr>
          <w:rStyle w:val="StyleUnderline"/>
          <w:rFonts w:asciiTheme="majorHAnsi" w:hAnsiTheme="majorHAnsi" w:cstheme="majorHAnsi"/>
          <w:highlight w:val="cyan"/>
        </w:rPr>
        <w:t>risk</w:t>
      </w:r>
      <w:r w:rsidRPr="00EC64A8">
        <w:rPr>
          <w:rStyle w:val="StyleUnderline"/>
          <w:rFonts w:asciiTheme="majorHAnsi" w:hAnsiTheme="majorHAnsi" w:cstheme="majorHAnsi"/>
        </w:rPr>
        <w:t xml:space="preserve"> </w:t>
      </w:r>
      <w:r w:rsidRPr="00472393">
        <w:rPr>
          <w:rStyle w:val="StyleUnderline"/>
          <w:rFonts w:asciiTheme="majorHAnsi" w:hAnsiTheme="majorHAnsi" w:cstheme="majorHAnsi"/>
          <w:highlight w:val="cyan"/>
        </w:rPr>
        <w:t>that</w:t>
      </w:r>
      <w:r w:rsidRPr="00EC64A8">
        <w:rPr>
          <w:rFonts w:asciiTheme="majorHAnsi" w:hAnsiTheme="majorHAnsi" w:cstheme="majorHAnsi"/>
        </w:rPr>
        <w:t xml:space="preserve"> all intelligent </w:t>
      </w:r>
      <w:r w:rsidRPr="00472393">
        <w:rPr>
          <w:rStyle w:val="StyleUnderline"/>
          <w:rFonts w:asciiTheme="majorHAnsi" w:hAnsiTheme="majorHAnsi" w:cstheme="majorHAnsi"/>
          <w:highlight w:val="cyan"/>
        </w:rPr>
        <w:t>beings</w:t>
      </w:r>
      <w:r w:rsidRPr="00EC64A8">
        <w:rPr>
          <w:rFonts w:asciiTheme="majorHAnsi" w:hAnsiTheme="majorHAnsi" w:cstheme="majorHAnsi"/>
        </w:rPr>
        <w:t xml:space="preserve"> on this planet </w:t>
      </w:r>
      <w:r w:rsidRPr="00EC64A8">
        <w:rPr>
          <w:rStyle w:val="StyleUnderline"/>
          <w:rFonts w:asciiTheme="majorHAnsi" w:hAnsiTheme="majorHAnsi" w:cstheme="majorHAnsi"/>
        </w:rPr>
        <w:t xml:space="preserve">are </w:t>
      </w:r>
      <w:r w:rsidRPr="00472393">
        <w:rPr>
          <w:rStyle w:val="StyleUnderline"/>
          <w:rFonts w:asciiTheme="majorHAnsi" w:hAnsiTheme="majorHAnsi" w:cstheme="majorHAnsi"/>
          <w:highlight w:val="cyan"/>
        </w:rPr>
        <w:t>eliminated by</w:t>
      </w:r>
      <w:r w:rsidRPr="00EC64A8">
        <w:rPr>
          <w:rFonts w:asciiTheme="majorHAnsi" w:hAnsiTheme="majorHAnsi" w:cstheme="majorHAnsi"/>
        </w:rPr>
        <w:t xml:space="preserve"> an enormous </w:t>
      </w:r>
      <w:r w:rsidRPr="00472393">
        <w:rPr>
          <w:rStyle w:val="Emphasis"/>
          <w:rFonts w:asciiTheme="majorHAnsi" w:hAnsiTheme="majorHAnsi" w:cstheme="majorHAnsi"/>
          <w:highlight w:val="cyan"/>
        </w:rPr>
        <w:t>catastrophe</w:t>
      </w:r>
      <w:r w:rsidRPr="00EC64A8">
        <w:rPr>
          <w:rFonts w:asciiTheme="majorHAnsi" w:hAnsiTheme="majorHAnsi" w:cstheme="majorHAnsi"/>
        </w:rPr>
        <w:t xml:space="preserve">, such as a nuclear war. How we might in fact try to reduce such existential risks is discussed elsewhere. My claim here is only that </w:t>
      </w:r>
      <w:r w:rsidRPr="00EC64A8">
        <w:rPr>
          <w:rStyle w:val="StyleUnderline"/>
          <w:rFonts w:asciiTheme="majorHAnsi" w:hAnsiTheme="majorHAnsi" w:cstheme="majorHAnsi"/>
        </w:rPr>
        <w:t xml:space="preserve">we </w:t>
      </w:r>
      <w:r w:rsidRPr="00EC64A8">
        <w:rPr>
          <w:rFonts w:asciiTheme="majorHAnsi" w:hAnsiTheme="majorHAnsi" w:cstheme="majorHAnsi"/>
        </w:rPr>
        <w:t xml:space="preserve">– </w:t>
      </w:r>
      <w:r w:rsidRPr="00EC64A8">
        <w:rPr>
          <w:rStyle w:val="StyleUnderline"/>
          <w:rFonts w:asciiTheme="majorHAnsi" w:hAnsiTheme="majorHAnsi" w:cstheme="majorHAnsi"/>
        </w:rPr>
        <w:t>whether we’re consequentialists, deontologists, or virtue ethicists</w:t>
      </w:r>
      <w:r w:rsidRPr="00EC64A8">
        <w:rPr>
          <w:rFonts w:asciiTheme="majorHAnsi" w:hAnsiTheme="majorHAnsi" w:cstheme="majorHAnsi"/>
        </w:rPr>
        <w:t xml:space="preserve"> – </w:t>
      </w:r>
      <w:r w:rsidRPr="00472393">
        <w:rPr>
          <w:rStyle w:val="StyleUnderline"/>
          <w:rFonts w:asciiTheme="majorHAnsi" w:hAnsiTheme="majorHAnsi" w:cstheme="majorHAnsi"/>
          <w:highlight w:val="cyan"/>
        </w:rPr>
        <w:t>should all agree</w:t>
      </w:r>
      <w:r w:rsidRPr="00EC64A8">
        <w:rPr>
          <w:rStyle w:val="StyleUnderline"/>
          <w:rFonts w:asciiTheme="majorHAnsi" w:hAnsiTheme="majorHAnsi" w:cstheme="majorHAnsi"/>
        </w:rPr>
        <w:t xml:space="preserve"> that we should </w:t>
      </w:r>
      <w:r w:rsidRPr="00472393">
        <w:rPr>
          <w:rStyle w:val="StyleUnderline"/>
          <w:rFonts w:asciiTheme="majorHAnsi" w:hAnsiTheme="majorHAnsi" w:cstheme="majorHAnsi"/>
          <w:highlight w:val="cyan"/>
        </w:rPr>
        <w:t xml:space="preserve">try </w:t>
      </w:r>
      <w:r w:rsidRPr="00472393">
        <w:rPr>
          <w:rStyle w:val="Emphasis"/>
          <w:rFonts w:asciiTheme="majorHAnsi" w:hAnsiTheme="majorHAnsi" w:cstheme="majorHAnsi"/>
          <w:highlight w:val="cyan"/>
        </w:rPr>
        <w:t>to save the world</w:t>
      </w:r>
      <w:r w:rsidRPr="00EC64A8">
        <w:rPr>
          <w:rStyle w:val="Emphasis"/>
          <w:rFonts w:asciiTheme="majorHAnsi" w:hAnsiTheme="majorHAnsi" w:cstheme="majorHAnsi"/>
        </w:rPr>
        <w:t>.</w:t>
      </w:r>
      <w:r w:rsidRPr="00EC64A8">
        <w:rPr>
          <w:rFonts w:asciiTheme="majorHAnsi" w:hAnsiTheme="majorHAnsi" w:cstheme="majorHAnsi"/>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w:t>
      </w:r>
      <w:r w:rsidRPr="00EC64A8">
        <w:rPr>
          <w:rFonts w:asciiTheme="majorHAnsi" w:hAnsiTheme="majorHAnsi" w:cstheme="majorHAnsi"/>
        </w:rPr>
        <w:lastRenderedPageBreak/>
        <w:t xml:space="preserve">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EC64A8">
        <w:rPr>
          <w:rStyle w:val="StyleUnderline"/>
          <w:rFonts w:asciiTheme="majorHAnsi" w:hAnsiTheme="majorHAnsi" w:cstheme="majorHAnsi"/>
        </w:rPr>
        <w:t xml:space="preserve">There are </w:t>
      </w:r>
      <w:r w:rsidRPr="00472393">
        <w:rPr>
          <w:rStyle w:val="StyleUnderline"/>
          <w:rFonts w:asciiTheme="majorHAnsi" w:hAnsiTheme="majorHAnsi" w:cstheme="majorHAnsi"/>
          <w:highlight w:val="cyan"/>
        </w:rPr>
        <w:t>so many possible future people</w:t>
      </w:r>
      <w:r w:rsidRPr="00EC64A8">
        <w:rPr>
          <w:rStyle w:val="StyleUnderline"/>
          <w:rFonts w:asciiTheme="majorHAnsi" w:hAnsiTheme="majorHAnsi" w:cstheme="majorHAnsi"/>
        </w:rPr>
        <w:t xml:space="preserve"> that </w:t>
      </w:r>
      <w:r w:rsidRPr="00472393">
        <w:rPr>
          <w:rStyle w:val="StyleUnderline"/>
          <w:rFonts w:asciiTheme="majorHAnsi" w:hAnsiTheme="majorHAnsi" w:cstheme="majorHAnsi"/>
          <w:highlight w:val="cyan"/>
        </w:rPr>
        <w:t>reducing existential risk</w:t>
      </w:r>
      <w:r w:rsidRPr="00EC64A8">
        <w:rPr>
          <w:rStyle w:val="StyleUnderline"/>
          <w:rFonts w:asciiTheme="majorHAnsi" w:hAnsiTheme="majorHAnsi" w:cstheme="majorHAnsi"/>
        </w:rPr>
        <w:t xml:space="preserve"> is arguably the </w:t>
      </w:r>
      <w:r w:rsidRPr="00472393">
        <w:rPr>
          <w:rStyle w:val="StyleUnderline"/>
          <w:rFonts w:asciiTheme="majorHAnsi" w:hAnsiTheme="majorHAnsi" w:cstheme="majorHAnsi"/>
          <w:highlight w:val="cyan"/>
        </w:rPr>
        <w:t>most important thing</w:t>
      </w:r>
      <w:r w:rsidRPr="00EC64A8">
        <w:rPr>
          <w:rStyle w:val="StyleUnderline"/>
          <w:rFonts w:asciiTheme="majorHAnsi" w:hAnsiTheme="majorHAnsi" w:cstheme="majorHAnsi"/>
        </w:rPr>
        <w:t xml:space="preserve"> in the world</w:t>
      </w:r>
      <w:r w:rsidRPr="00EC64A8">
        <w:rPr>
          <w:rFonts w:asciiTheme="majorHAnsi" w:hAnsiTheme="majorHAnsi" w:cstheme="majorHAnsi"/>
        </w:rPr>
        <w:t xml:space="preserve">, even if the well-being of these possible people were given only 0.001% as much weight as that of existing people. </w:t>
      </w:r>
      <w:r w:rsidRPr="00EC64A8">
        <w:rPr>
          <w:rStyle w:val="StyleUnderline"/>
          <w:rFonts w:asciiTheme="majorHAnsi" w:hAnsiTheme="majorHAnsi" w:cstheme="majorHAnsi"/>
        </w:rPr>
        <w:t>Even on a wholly person-affecting view</w:t>
      </w:r>
      <w:r w:rsidRPr="00EC64A8">
        <w:rPr>
          <w:rFonts w:asciiTheme="majorHAnsi" w:hAnsiTheme="majorHAnsi" w:cstheme="majorHAnsi"/>
        </w:rPr>
        <w:t xml:space="preserve"> – according to which there’s nothing (apart from effects on existing people) to be said in favor of creating happy people – </w:t>
      </w:r>
      <w:r w:rsidRPr="00EC64A8">
        <w:rPr>
          <w:rStyle w:val="StyleUnderline"/>
          <w:rFonts w:asciiTheme="majorHAnsi" w:hAnsiTheme="majorHAnsi" w:cstheme="majorHAnsi"/>
        </w:rPr>
        <w:t>the case for reducing existential risk is very strong</w:t>
      </w:r>
      <w:r w:rsidRPr="00EC64A8">
        <w:rPr>
          <w:rFonts w:asciiTheme="majorHAnsi" w:hAnsiTheme="majorHAnsi" w:cstheme="majorHAnsi"/>
        </w:rPr>
        <w:t xml:space="preserve">. As noted in this seminal paper, this case is strengthened by the fact that there’s a good chance that many existing people will, with the aid of life-extension technology, live very long and very </w:t>
      </w:r>
      <w:proofErr w:type="gramStart"/>
      <w:r w:rsidRPr="00EC64A8">
        <w:rPr>
          <w:rFonts w:asciiTheme="majorHAnsi" w:hAnsiTheme="majorHAnsi" w:cstheme="majorHAnsi"/>
        </w:rPr>
        <w:t>high quality</w:t>
      </w:r>
      <w:proofErr w:type="gramEnd"/>
      <w:r w:rsidRPr="00EC64A8">
        <w:rPr>
          <w:rFonts w:asciiTheme="majorHAnsi" w:hAnsiTheme="majorHAnsi" w:cstheme="majorHAnsi"/>
        </w:rPr>
        <w:t xml:space="preserve"> lives. </w:t>
      </w:r>
      <w:r w:rsidRPr="00EC64A8">
        <w:rPr>
          <w:rStyle w:val="StyleUnderline"/>
          <w:rFonts w:asciiTheme="majorHAnsi" w:hAnsiTheme="majorHAnsi" w:cstheme="majorHAnsi"/>
        </w:rPr>
        <w:t>You might think what I have just argued applies to consequentialists only.</w:t>
      </w:r>
      <w:r w:rsidRPr="00EC64A8">
        <w:rPr>
          <w:rFonts w:asciiTheme="majorHAnsi" w:hAnsiTheme="majorHAnsi" w:cstheme="majorHAnsi"/>
        </w:rPr>
        <w:t xml:space="preserve"> </w:t>
      </w:r>
      <w:r w:rsidRPr="00EC64A8">
        <w:rPr>
          <w:rStyle w:val="StyleUnderline"/>
          <w:rFonts w:asciiTheme="majorHAnsi" w:hAnsiTheme="majorHAnsi" w:cstheme="majorHAnsi"/>
        </w:rPr>
        <w:t>There is a tendency to assume that, if an argument appeals to consequentialist considerations</w:t>
      </w:r>
      <w:r w:rsidRPr="00EC64A8">
        <w:rPr>
          <w:rFonts w:asciiTheme="majorHAnsi" w:hAnsiTheme="majorHAnsi" w:cstheme="majorHAnsi"/>
        </w:rPr>
        <w:t xml:space="preserve"> (the goodness of outcomes), </w:t>
      </w:r>
      <w:r w:rsidRPr="00EC64A8">
        <w:rPr>
          <w:rStyle w:val="Emphasis"/>
          <w:rFonts w:asciiTheme="majorHAnsi" w:hAnsiTheme="majorHAnsi" w:cstheme="majorHAnsi"/>
        </w:rPr>
        <w:t>it is irrelevant to non-consequentialists</w:t>
      </w:r>
      <w:r w:rsidRPr="00EC64A8">
        <w:rPr>
          <w:rFonts w:asciiTheme="majorHAnsi" w:hAnsiTheme="majorHAnsi" w:cstheme="majorHAnsi"/>
        </w:rPr>
        <w:t xml:space="preserve">. </w:t>
      </w:r>
      <w:r w:rsidRPr="00EC64A8">
        <w:rPr>
          <w:rStyle w:val="Emphasis"/>
          <w:rFonts w:asciiTheme="majorHAnsi" w:hAnsiTheme="majorHAnsi" w:cstheme="majorHAnsi"/>
        </w:rPr>
        <w:t>But that is a huge mistake</w:t>
      </w:r>
      <w:r w:rsidRPr="00EC64A8">
        <w:rPr>
          <w:rFonts w:asciiTheme="majorHAnsi" w:hAnsiTheme="majorHAnsi" w:cstheme="majorHAnsi"/>
        </w:rPr>
        <w:t xml:space="preserve">. </w:t>
      </w:r>
      <w:r w:rsidRPr="00EC64A8">
        <w:rPr>
          <w:rStyle w:val="StyleUnderline"/>
          <w:rFonts w:asciiTheme="majorHAnsi" w:hAnsiTheme="majorHAnsi" w:cstheme="majorHAnsi"/>
        </w:rPr>
        <w:t>Non-consequentialism is the view that there’s more that determines rightness</w:t>
      </w:r>
      <w:r w:rsidRPr="00EC64A8">
        <w:rPr>
          <w:rFonts w:asciiTheme="majorHAnsi" w:hAnsiTheme="majorHAnsi" w:cstheme="majorHAnsi"/>
        </w:rPr>
        <w:t xml:space="preserve"> </w:t>
      </w:r>
      <w:r w:rsidRPr="00EC64A8">
        <w:rPr>
          <w:rStyle w:val="Emphasis"/>
          <w:rFonts w:asciiTheme="majorHAnsi" w:hAnsiTheme="majorHAnsi" w:cstheme="majorHAnsi"/>
        </w:rPr>
        <w:t>than</w:t>
      </w:r>
      <w:r w:rsidRPr="00EC64A8">
        <w:rPr>
          <w:rFonts w:asciiTheme="majorHAnsi" w:hAnsiTheme="majorHAnsi" w:cstheme="majorHAnsi"/>
        </w:rPr>
        <w:t xml:space="preserve"> the goodness of </w:t>
      </w:r>
      <w:r w:rsidRPr="00EC64A8">
        <w:rPr>
          <w:rStyle w:val="Emphasis"/>
          <w:rFonts w:asciiTheme="majorHAnsi" w:hAnsiTheme="majorHAnsi" w:cstheme="majorHAnsi"/>
        </w:rPr>
        <w:t>consequences</w:t>
      </w:r>
      <w:r w:rsidRPr="00EC64A8">
        <w:rPr>
          <w:rStyle w:val="StyleUnderline"/>
          <w:rFonts w:asciiTheme="majorHAnsi" w:hAnsiTheme="majorHAnsi" w:cstheme="majorHAnsi"/>
        </w:rPr>
        <w:t xml:space="preserve"> </w:t>
      </w:r>
      <w:r w:rsidRPr="00EC64A8">
        <w:rPr>
          <w:rFonts w:asciiTheme="majorHAnsi" w:hAnsiTheme="majorHAnsi" w:cstheme="majorHAnsi"/>
        </w:rPr>
        <w:t xml:space="preserve">or outcomes; </w:t>
      </w:r>
      <w:r w:rsidRPr="00EC64A8">
        <w:rPr>
          <w:rStyle w:val="Emphasis"/>
          <w:rFonts w:asciiTheme="majorHAnsi" w:hAnsiTheme="majorHAnsi" w:cstheme="majorHAnsi"/>
        </w:rPr>
        <w:t>it is not the view that the latter don’t matter</w:t>
      </w:r>
      <w:r w:rsidRPr="00EC64A8">
        <w:rPr>
          <w:rFonts w:asciiTheme="majorHAnsi" w:hAnsiTheme="majorHAnsi" w:cstheme="majorHAnsi"/>
        </w:rPr>
        <w:t xml:space="preserve">. </w:t>
      </w:r>
      <w:r w:rsidRPr="00EC64A8">
        <w:rPr>
          <w:rStyle w:val="StyleUnderline"/>
          <w:rFonts w:asciiTheme="majorHAnsi" w:hAnsiTheme="majorHAnsi" w:cstheme="majorHAnsi"/>
        </w:rPr>
        <w:t xml:space="preserve">Even </w:t>
      </w:r>
      <w:r w:rsidRPr="00EC64A8">
        <w:rPr>
          <w:rFonts w:asciiTheme="majorHAnsi" w:hAnsiTheme="majorHAnsi" w:cstheme="majorHAnsi"/>
        </w:rPr>
        <w:t xml:space="preserve">John </w:t>
      </w:r>
      <w:r w:rsidRPr="00EC64A8">
        <w:rPr>
          <w:rStyle w:val="Emphasis"/>
          <w:rFonts w:asciiTheme="majorHAnsi" w:hAnsiTheme="majorHAnsi" w:cstheme="majorHAnsi"/>
        </w:rPr>
        <w:t>Rawls wrote, “</w:t>
      </w:r>
      <w:r w:rsidRPr="00472393">
        <w:rPr>
          <w:rStyle w:val="Emphasis"/>
          <w:rFonts w:asciiTheme="majorHAnsi" w:hAnsiTheme="majorHAnsi" w:cstheme="majorHAnsi"/>
          <w:highlight w:val="cyan"/>
        </w:rPr>
        <w:t>All ethical doctrines</w:t>
      </w:r>
      <w:r w:rsidRPr="00EC64A8">
        <w:rPr>
          <w:rStyle w:val="Emphasis"/>
          <w:rFonts w:asciiTheme="majorHAnsi" w:hAnsiTheme="majorHAnsi" w:cstheme="majorHAnsi"/>
        </w:rPr>
        <w:t xml:space="preserve"> worth our attention </w:t>
      </w:r>
      <w:r w:rsidRPr="00472393">
        <w:rPr>
          <w:rStyle w:val="Emphasis"/>
          <w:rFonts w:asciiTheme="majorHAnsi" w:hAnsiTheme="majorHAnsi" w:cstheme="majorHAnsi"/>
          <w:highlight w:val="cyan"/>
        </w:rPr>
        <w:t>take consequences</w:t>
      </w:r>
      <w:r w:rsidRPr="00EC64A8">
        <w:rPr>
          <w:rStyle w:val="Emphasis"/>
          <w:rFonts w:asciiTheme="majorHAnsi" w:hAnsiTheme="majorHAnsi" w:cstheme="majorHAnsi"/>
        </w:rPr>
        <w:t xml:space="preserve"> into account</w:t>
      </w:r>
      <w:r w:rsidRPr="00EC64A8">
        <w:rPr>
          <w:rFonts w:asciiTheme="majorHAnsi" w:hAnsiTheme="majorHAnsi" w:cstheme="majorHAnsi"/>
        </w:rPr>
        <w:t xml:space="preserve"> in judging rightness. </w:t>
      </w:r>
      <w:r w:rsidRPr="00EC64A8">
        <w:rPr>
          <w:rStyle w:val="StyleUnderline"/>
          <w:rFonts w:asciiTheme="majorHAnsi" w:hAnsiTheme="majorHAnsi" w:cstheme="majorHAnsi"/>
        </w:rPr>
        <w:t>One which did not would simply be irrational</w:t>
      </w:r>
      <w:r w:rsidRPr="00EC64A8">
        <w:rPr>
          <w:rFonts w:asciiTheme="majorHAnsi" w:hAnsiTheme="majorHAnsi" w:cstheme="majorHAnsi"/>
        </w:rPr>
        <w:t xml:space="preserve">, crazy.” </w:t>
      </w:r>
      <w:r w:rsidRPr="00EC64A8">
        <w:rPr>
          <w:rStyle w:val="Emphasis"/>
          <w:rFonts w:asciiTheme="majorHAnsi" w:hAnsiTheme="majorHAnsi" w:cstheme="majorHAnsi"/>
        </w:rPr>
        <w:t xml:space="preserve">Minimally plausible versions of deontology and virtue ethics must be concerned in part with </w:t>
      </w:r>
      <w:r w:rsidRPr="00472393">
        <w:rPr>
          <w:rStyle w:val="Emphasis"/>
          <w:rFonts w:asciiTheme="majorHAnsi" w:hAnsiTheme="majorHAnsi" w:cstheme="majorHAnsi"/>
          <w:highlight w:val="cyan"/>
        </w:rPr>
        <w:t>promoting the good</w:t>
      </w:r>
      <w:r w:rsidRPr="00EC64A8">
        <w:rPr>
          <w:rStyle w:val="Emphasis"/>
          <w:rFonts w:asciiTheme="majorHAnsi" w:hAnsiTheme="majorHAnsi" w:cstheme="majorHAnsi"/>
        </w:rPr>
        <w:t>, from an impartial point of view</w:t>
      </w:r>
      <w:r w:rsidRPr="00EC64A8">
        <w:rPr>
          <w:rFonts w:asciiTheme="majorHAnsi" w:hAnsiTheme="majorHAnsi" w:cstheme="majorHAnsi"/>
        </w:rPr>
        <w:t xml:space="preserve">. </w:t>
      </w:r>
      <w:r w:rsidRPr="00EC64A8">
        <w:rPr>
          <w:rStyle w:val="StyleUnderline"/>
          <w:rFonts w:asciiTheme="majorHAnsi" w:hAnsiTheme="majorHAnsi" w:cstheme="majorHAnsi"/>
        </w:rPr>
        <w:t xml:space="preserve">They’d thus imply </w:t>
      </w:r>
      <w:r w:rsidRPr="00EC64A8">
        <w:rPr>
          <w:rStyle w:val="Emphasis"/>
          <w:rFonts w:asciiTheme="majorHAnsi" w:hAnsiTheme="majorHAnsi" w:cstheme="majorHAnsi"/>
        </w:rPr>
        <w:t xml:space="preserve">very </w:t>
      </w:r>
      <w:r w:rsidRPr="00472393">
        <w:rPr>
          <w:rStyle w:val="Emphasis"/>
          <w:rFonts w:asciiTheme="majorHAnsi" w:hAnsiTheme="majorHAnsi" w:cstheme="majorHAnsi"/>
          <w:highlight w:val="cyan"/>
        </w:rPr>
        <w:t>strong reasons</w:t>
      </w:r>
      <w:r w:rsidRPr="00EC64A8">
        <w:rPr>
          <w:rStyle w:val="StyleUnderline"/>
          <w:rFonts w:asciiTheme="majorHAnsi" w:hAnsiTheme="majorHAnsi" w:cstheme="majorHAnsi"/>
        </w:rPr>
        <w:t xml:space="preserve"> to reduce existential risk</w:t>
      </w:r>
      <w:r w:rsidRPr="00EC64A8">
        <w:rPr>
          <w:rFonts w:asciiTheme="majorHAnsi" w:hAnsiTheme="majorHAnsi" w:cstheme="maj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EC64A8">
        <w:rPr>
          <w:rStyle w:val="StyleUnderline"/>
          <w:rFonts w:asciiTheme="majorHAnsi" w:hAnsiTheme="majorHAnsi" w:cstheme="majorHAnsi"/>
        </w:rPr>
        <w:t>Even egoism</w:t>
      </w:r>
      <w:r w:rsidRPr="00EC64A8">
        <w:rPr>
          <w:rFonts w:asciiTheme="majorHAnsi" w:hAnsiTheme="majorHAnsi" w:cstheme="majorHAnsi"/>
        </w:rPr>
        <w:t xml:space="preserve">, the view that each agent should maximize her own good, </w:t>
      </w:r>
      <w:r w:rsidRPr="00EC64A8">
        <w:rPr>
          <w:rStyle w:val="StyleUnderline"/>
          <w:rFonts w:asciiTheme="majorHAnsi" w:hAnsiTheme="majorHAnsi" w:cstheme="majorHAnsi"/>
        </w:rPr>
        <w:t xml:space="preserve">might imply strong reasons to reduce existential risk. </w:t>
      </w:r>
      <w:r w:rsidRPr="00EC64A8">
        <w:rPr>
          <w:rFonts w:asciiTheme="majorHAnsi" w:hAnsiTheme="majorHAnsi" w:cstheme="majorHAnsi"/>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w:t>
      </w:r>
      <w:r w:rsidRPr="00EC64A8">
        <w:rPr>
          <w:rFonts w:asciiTheme="majorHAnsi" w:hAnsiTheme="majorHAnsi" w:cstheme="majorHAnsi"/>
        </w:rPr>
        <w:lastRenderedPageBreak/>
        <w:t xml:space="preserve">available here) that </w:t>
      </w:r>
      <w:r w:rsidRPr="00EC64A8">
        <w:rPr>
          <w:rStyle w:val="Emphasis"/>
          <w:rFonts w:asciiTheme="majorHAnsi" w:hAnsiTheme="majorHAnsi" w:cstheme="majorHAnsi"/>
        </w:rPr>
        <w:t>most of what makes our lives go well would be undermined if there were no future generations</w:t>
      </w:r>
      <w:r w:rsidRPr="00EC64A8">
        <w:rPr>
          <w:rFonts w:asciiTheme="majorHAnsi" w:hAnsiTheme="majorHAnsi" w:cstheme="majorHAnsi"/>
        </w:rPr>
        <w:t xml:space="preserve"> of intelligent persons. On his view, my life would contain vastly less well-being if (say) a year after my death the world came to an end. </w:t>
      </w:r>
      <w:r w:rsidRPr="00EC64A8">
        <w:rPr>
          <w:rStyle w:val="StyleUnderline"/>
          <w:rFonts w:asciiTheme="majorHAnsi" w:hAnsiTheme="majorHAnsi" w:cstheme="majorHAnsi"/>
        </w:rPr>
        <w:t>So obviously</w:t>
      </w:r>
      <w:r w:rsidRPr="00EC64A8">
        <w:rPr>
          <w:rFonts w:asciiTheme="majorHAnsi" w:hAnsiTheme="majorHAnsi" w:cstheme="majorHAnsi"/>
        </w:rPr>
        <w:t xml:space="preserve"> if Scheffler were right </w:t>
      </w:r>
      <w:r w:rsidRPr="00EC64A8">
        <w:rPr>
          <w:rStyle w:val="StyleUnderline"/>
          <w:rFonts w:asciiTheme="majorHAnsi" w:hAnsiTheme="majorHAnsi" w:cstheme="majorHAnsi"/>
        </w:rPr>
        <w:t>I’d have very strong reason to reduce existential risk</w:t>
      </w:r>
      <w:r w:rsidRPr="00EC64A8">
        <w:rPr>
          <w:rFonts w:asciiTheme="majorHAnsi" w:hAnsiTheme="majorHAnsi" w:cstheme="majorHAnsi"/>
        </w:rPr>
        <w:t xml:space="preserve">. </w:t>
      </w:r>
      <w:r w:rsidRPr="00EC64A8">
        <w:rPr>
          <w:rStyle w:val="Emphasis"/>
          <w:rFonts w:asciiTheme="majorHAnsi" w:hAnsiTheme="majorHAnsi" w:cstheme="majorHAnsi"/>
        </w:rPr>
        <w:t xml:space="preserve">We should also take into </w:t>
      </w:r>
      <w:r w:rsidRPr="00472393">
        <w:rPr>
          <w:rStyle w:val="Emphasis"/>
          <w:rFonts w:asciiTheme="majorHAnsi" w:hAnsiTheme="majorHAnsi" w:cstheme="majorHAnsi"/>
          <w:highlight w:val="cyan"/>
        </w:rPr>
        <w:t>account moral uncertainty.</w:t>
      </w:r>
      <w:r w:rsidRPr="00EC64A8">
        <w:rPr>
          <w:rFonts w:asciiTheme="majorHAnsi" w:hAnsiTheme="majorHAnsi" w:cstheme="majorHAnsi"/>
        </w:rPr>
        <w:t xml:space="preserve"> W</w:t>
      </w:r>
      <w:r w:rsidRPr="00EC64A8">
        <w:rPr>
          <w:rStyle w:val="StyleUnderline"/>
          <w:rFonts w:asciiTheme="majorHAnsi" w:hAnsiTheme="majorHAnsi" w:cstheme="majorHAnsi"/>
        </w:rPr>
        <w:t>hat is it reasonable for one to do, when one is uncertain</w:t>
      </w:r>
      <w:r w:rsidRPr="00EC64A8">
        <w:rPr>
          <w:rFonts w:asciiTheme="majorHAnsi" w:hAnsiTheme="majorHAnsi" w:cstheme="majorHAnsi"/>
        </w:rPr>
        <w:t xml:space="preserve"> not (only</w:t>
      </w:r>
      <w:r w:rsidRPr="00EC64A8">
        <w:rPr>
          <w:rStyle w:val="StyleUnderline"/>
          <w:rFonts w:asciiTheme="majorHAnsi" w:hAnsiTheme="majorHAnsi" w:cstheme="majorHAnsi"/>
        </w:rPr>
        <w:t>) about</w:t>
      </w:r>
      <w:r w:rsidRPr="00EC64A8">
        <w:rPr>
          <w:rFonts w:asciiTheme="majorHAnsi" w:hAnsiTheme="majorHAnsi" w:cstheme="majorHAnsi"/>
        </w:rPr>
        <w:t xml:space="preserve"> the empirical facts, but also about the </w:t>
      </w:r>
      <w:r w:rsidRPr="00EC64A8">
        <w:rPr>
          <w:rStyle w:val="StyleUnderline"/>
          <w:rFonts w:asciiTheme="majorHAnsi" w:hAnsiTheme="majorHAnsi" w:cstheme="majorHAnsi"/>
        </w:rPr>
        <w:t>moral facts?</w:t>
      </w:r>
      <w:r w:rsidRPr="00EC64A8">
        <w:rPr>
          <w:rFonts w:asciiTheme="majorHAnsi" w:hAnsiTheme="majorHAnsi" w:cstheme="majorHAnsi"/>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EC64A8">
        <w:rPr>
          <w:rStyle w:val="StyleUnderline"/>
          <w:rFonts w:asciiTheme="majorHAnsi" w:hAnsiTheme="majorHAnsi" w:cstheme="majorHAnsi"/>
        </w:rPr>
        <w:t xml:space="preserve">those </w:t>
      </w:r>
      <w:r w:rsidRPr="00EC64A8">
        <w:rPr>
          <w:rFonts w:asciiTheme="majorHAnsi" w:hAnsiTheme="majorHAnsi" w:cstheme="majorHAnsi"/>
        </w:rPr>
        <w:t xml:space="preserve">(hedonistic egoists) </w:t>
      </w:r>
      <w:r w:rsidRPr="00EC64A8">
        <w:rPr>
          <w:rStyle w:val="Emphasis"/>
          <w:rFonts w:asciiTheme="majorHAnsi" w:hAnsiTheme="majorHAnsi" w:cstheme="majorHAnsi"/>
        </w:rPr>
        <w:t>who disagree should have a significant level of confidence that they are mistaken,</w:t>
      </w:r>
      <w:r w:rsidRPr="00EC64A8">
        <w:rPr>
          <w:rFonts w:asciiTheme="majorHAnsi" w:hAnsiTheme="majorHAnsi" w:cstheme="majorHAnsi"/>
        </w:rPr>
        <w:t xml:space="preserve"> and that one of the above views is correct. </w:t>
      </w:r>
      <w:r w:rsidRPr="00EC64A8">
        <w:rPr>
          <w:rStyle w:val="StyleUnderline"/>
          <w:rFonts w:asciiTheme="majorHAnsi" w:hAnsiTheme="majorHAnsi" w:cstheme="majorHAnsi"/>
        </w:rPr>
        <w:t>Even if they were 90% sure that their view is the correct one</w:t>
      </w:r>
      <w:r w:rsidRPr="00EC64A8">
        <w:rPr>
          <w:rFonts w:asciiTheme="majorHAnsi" w:hAnsiTheme="majorHAnsi" w:cstheme="majorHAnsi"/>
        </w:rPr>
        <w:t xml:space="preserve"> (and 10% sure that one of these other ones is correct), </w:t>
      </w:r>
      <w:r w:rsidRPr="00EC64A8">
        <w:rPr>
          <w:rStyle w:val="Emphasis"/>
          <w:rFonts w:asciiTheme="majorHAnsi" w:hAnsiTheme="majorHAnsi" w:cstheme="majorHAnsi"/>
        </w:rPr>
        <w:t>they would have pretty strong reason, from the standpoint of moral uncertainty, to reduce existential risk</w:t>
      </w:r>
      <w:r w:rsidRPr="00EC64A8">
        <w:rPr>
          <w:rFonts w:asciiTheme="majorHAnsi" w:hAnsiTheme="majorHAnsi" w:cstheme="majorHAnsi"/>
        </w:rPr>
        <w:t xml:space="preserve">. Perhaps most disturbingly still, </w:t>
      </w:r>
      <w:r w:rsidRPr="00472393">
        <w:rPr>
          <w:rStyle w:val="StyleUnderline"/>
          <w:rFonts w:asciiTheme="majorHAnsi" w:hAnsiTheme="majorHAnsi" w:cstheme="majorHAnsi"/>
          <w:highlight w:val="cyan"/>
        </w:rPr>
        <w:t>even if</w:t>
      </w:r>
      <w:r w:rsidRPr="00EC64A8">
        <w:rPr>
          <w:rStyle w:val="StyleUnderline"/>
          <w:rFonts w:asciiTheme="majorHAnsi" w:hAnsiTheme="majorHAnsi" w:cstheme="majorHAnsi"/>
        </w:rPr>
        <w:t xml:space="preserve"> we are only </w:t>
      </w:r>
      <w:r w:rsidRPr="00472393">
        <w:rPr>
          <w:rStyle w:val="StyleUnderline"/>
          <w:rFonts w:asciiTheme="majorHAnsi" w:hAnsiTheme="majorHAnsi" w:cstheme="majorHAnsi"/>
          <w:highlight w:val="cyan"/>
        </w:rPr>
        <w:t>1% sure</w:t>
      </w:r>
      <w:r w:rsidRPr="00EC64A8">
        <w:rPr>
          <w:rStyle w:val="StyleUnderline"/>
          <w:rFonts w:asciiTheme="majorHAnsi" w:hAnsiTheme="majorHAnsi" w:cstheme="majorHAnsi"/>
        </w:rPr>
        <w:t xml:space="preserve"> that the well-being of possible </w:t>
      </w:r>
      <w:r w:rsidRPr="00472393">
        <w:rPr>
          <w:rStyle w:val="StyleUnderline"/>
          <w:rFonts w:asciiTheme="majorHAnsi" w:hAnsiTheme="majorHAnsi" w:cstheme="majorHAnsi"/>
          <w:highlight w:val="cyan"/>
        </w:rPr>
        <w:t>future people matter</w:t>
      </w:r>
      <w:r w:rsidRPr="00EC64A8">
        <w:rPr>
          <w:rStyle w:val="StyleUnderline"/>
          <w:rFonts w:asciiTheme="majorHAnsi" w:hAnsiTheme="majorHAnsi" w:cstheme="majorHAnsi"/>
        </w:rPr>
        <w:t>s</w:t>
      </w:r>
      <w:r w:rsidRPr="00EC64A8">
        <w:rPr>
          <w:rFonts w:asciiTheme="majorHAnsi" w:hAnsiTheme="majorHAnsi" w:cstheme="majorHAnsi"/>
        </w:rPr>
        <w:t xml:space="preserve">, it is at least arguable that, from the standpoint of moral uncertainty, </w:t>
      </w:r>
      <w:r w:rsidRPr="00472393">
        <w:rPr>
          <w:rStyle w:val="Emphasis"/>
          <w:rFonts w:asciiTheme="majorHAnsi" w:hAnsiTheme="majorHAnsi" w:cstheme="majorHAnsi"/>
          <w:highlight w:val="cyan"/>
        </w:rPr>
        <w:t>reducing</w:t>
      </w:r>
      <w:r w:rsidRPr="00EC64A8">
        <w:rPr>
          <w:rStyle w:val="Emphasis"/>
          <w:rFonts w:asciiTheme="majorHAnsi" w:hAnsiTheme="majorHAnsi" w:cstheme="majorHAnsi"/>
        </w:rPr>
        <w:t xml:space="preserve"> existential </w:t>
      </w:r>
      <w:r w:rsidRPr="00472393">
        <w:rPr>
          <w:rStyle w:val="Emphasis"/>
          <w:rFonts w:asciiTheme="majorHAnsi" w:hAnsiTheme="majorHAnsi" w:cstheme="majorHAnsi"/>
          <w:highlight w:val="cyan"/>
        </w:rPr>
        <w:t>risk</w:t>
      </w:r>
      <w:r w:rsidRPr="00EC64A8">
        <w:rPr>
          <w:rStyle w:val="Emphasis"/>
          <w:rFonts w:asciiTheme="majorHAnsi" w:hAnsiTheme="majorHAnsi" w:cstheme="majorHAnsi"/>
        </w:rPr>
        <w:t xml:space="preserve"> is the most </w:t>
      </w:r>
      <w:r w:rsidRPr="00472393">
        <w:rPr>
          <w:rStyle w:val="Emphasis"/>
          <w:rFonts w:asciiTheme="majorHAnsi" w:hAnsiTheme="majorHAnsi" w:cstheme="majorHAnsi"/>
          <w:highlight w:val="cyan"/>
        </w:rPr>
        <w:t>important</w:t>
      </w:r>
      <w:r w:rsidRPr="00EC64A8">
        <w:rPr>
          <w:rStyle w:val="Emphasis"/>
          <w:rFonts w:asciiTheme="majorHAnsi" w:hAnsiTheme="majorHAnsi" w:cstheme="majorHAnsi"/>
        </w:rPr>
        <w:t xml:space="preserve"> thing in the world</w:t>
      </w:r>
      <w:r w:rsidRPr="00EC64A8">
        <w:rPr>
          <w:rFonts w:asciiTheme="majorHAnsi" w:hAnsiTheme="majorHAnsi" w:cstheme="majorHAnsi"/>
        </w:rPr>
        <w:t xml:space="preserve">. Again, this is largely </w:t>
      </w:r>
      <w:r w:rsidRPr="00EC64A8">
        <w:rPr>
          <w:rStyle w:val="StyleUnderline"/>
          <w:rFonts w:asciiTheme="majorHAnsi" w:hAnsiTheme="majorHAnsi" w:cstheme="majorHAnsi"/>
        </w:rPr>
        <w:t>for the reason that there are so many people who could exist in the future –</w:t>
      </w:r>
      <w:r w:rsidRPr="00EC64A8">
        <w:rPr>
          <w:rFonts w:asciiTheme="majorHAnsi" w:hAnsiTheme="majorHAnsi" w:cstheme="majorHAnsi"/>
        </w:rPr>
        <w:t xml:space="preserve"> there are trillions upon trillions… upon trillions. (For more on this and other related issues, see this excellent dissertation</w:t>
      </w:r>
      <w:r w:rsidRPr="00EC64A8">
        <w:rPr>
          <w:rStyle w:val="StyleUnderline"/>
          <w:rFonts w:asciiTheme="majorHAnsi" w:hAnsiTheme="majorHAnsi" w:cstheme="majorHAnsi"/>
        </w:rPr>
        <w:t>). Of course, it is uncertain whether these untold trillions would, in general, have good lives</w:t>
      </w:r>
      <w:r w:rsidRPr="00EC64A8">
        <w:rPr>
          <w:rFonts w:asciiTheme="majorHAnsi" w:hAnsiTheme="majorHAnsi" w:cstheme="majorHAnsi"/>
        </w:rPr>
        <w:t>. It’s possible they’ll be miserable</w:t>
      </w:r>
      <w:r w:rsidRPr="00EC64A8">
        <w:rPr>
          <w:rStyle w:val="StyleUnderline"/>
          <w:rFonts w:asciiTheme="majorHAnsi" w:hAnsiTheme="majorHAnsi" w:cstheme="majorHAnsi"/>
        </w:rPr>
        <w:t>. It is enough</w:t>
      </w:r>
      <w:r w:rsidRPr="00EC64A8">
        <w:rPr>
          <w:rFonts w:asciiTheme="majorHAnsi" w:hAnsiTheme="majorHAnsi" w:cstheme="majorHAnsi"/>
        </w:rPr>
        <w:t xml:space="preserve"> for my claim </w:t>
      </w:r>
      <w:r w:rsidRPr="00EC64A8">
        <w:rPr>
          <w:rStyle w:val="StyleUnderline"/>
          <w:rFonts w:asciiTheme="majorHAnsi" w:hAnsiTheme="majorHAnsi" w:cstheme="majorHAnsi"/>
        </w:rPr>
        <w:t>that there is moral agreement in the relevant sense if, at least given certain empirical claims about what future lives would most likely be like, all minimally plausible moral views would converge on the conclusion that we should try to save the world</w:t>
      </w:r>
      <w:r w:rsidRPr="00EC64A8">
        <w:rPr>
          <w:rFonts w:asciiTheme="majorHAnsi" w:hAnsiTheme="majorHAnsi" w:cstheme="majorHAnsi"/>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EC64A8">
        <w:rPr>
          <w:rStyle w:val="StyleUnderline"/>
          <w:rFonts w:asciiTheme="majorHAnsi" w:hAnsiTheme="majorHAnsi" w:cstheme="majorHAnsi"/>
        </w:rPr>
        <w:t>even if things did not go well for our ancestors, I am optimistic that they will overall go fantastically well for our descendants, if we allow them to</w:t>
      </w:r>
      <w:r w:rsidRPr="00EC64A8">
        <w:rPr>
          <w:rFonts w:asciiTheme="majorHAnsi" w:hAnsiTheme="majorHAnsi" w:cstheme="majorHAnsi"/>
        </w:rPr>
        <w:t xml:space="preserve">. I suspect that </w:t>
      </w:r>
      <w:r w:rsidRPr="00EC64A8">
        <w:rPr>
          <w:rStyle w:val="StyleUnderline"/>
          <w:rFonts w:asciiTheme="majorHAnsi" w:hAnsiTheme="majorHAnsi" w:cstheme="majorHAnsi"/>
        </w:rPr>
        <w:t>most of us alive today</w:t>
      </w:r>
      <w:r w:rsidRPr="00EC64A8">
        <w:rPr>
          <w:rFonts w:asciiTheme="majorHAnsi" w:hAnsiTheme="majorHAnsi" w:cstheme="majorHAnsi"/>
        </w:rPr>
        <w:t xml:space="preserve"> – at least those of us not suffering from extreme illness or poverty – </w:t>
      </w:r>
      <w:r w:rsidRPr="00EC64A8">
        <w:rPr>
          <w:rStyle w:val="StyleUnderline"/>
          <w:rFonts w:asciiTheme="majorHAnsi" w:hAnsiTheme="majorHAnsi" w:cstheme="majorHAnsi"/>
        </w:rPr>
        <w:t>have lives that are well worth living, and that things will continue to improve</w:t>
      </w:r>
      <w:r w:rsidRPr="00EC64A8">
        <w:rPr>
          <w:rFonts w:asciiTheme="majorHAnsi" w:hAnsiTheme="majorHAnsi" w:cstheme="majorHAnsi"/>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79363574" w14:textId="77777777" w:rsidR="00CB36F5" w:rsidRPr="00EC64A8" w:rsidRDefault="00CB36F5" w:rsidP="00CB36F5">
      <w:pPr>
        <w:pStyle w:val="Heading4"/>
        <w:rPr>
          <w:rFonts w:asciiTheme="majorHAnsi" w:hAnsiTheme="majorHAnsi" w:cstheme="majorHAnsi"/>
        </w:rPr>
      </w:pPr>
      <w:r w:rsidRPr="00EC64A8">
        <w:rPr>
          <w:rFonts w:asciiTheme="majorHAnsi" w:hAnsiTheme="majorHAnsi" w:cstheme="majorHAnsi"/>
        </w:rPr>
        <w:t>3] Theory – a] Topic lit – the lit is where we do our research and most articles are written using the lens of util b] ground – most frameworks divisively lean one way or another, util is the best in allowing all types of arguments.</w:t>
      </w:r>
    </w:p>
    <w:p w14:paraId="2FADA9F0" w14:textId="77777777" w:rsidR="00CB36F5" w:rsidRPr="00EC64A8" w:rsidRDefault="00CB36F5" w:rsidP="00CB36F5">
      <w:pPr>
        <w:rPr>
          <w:rFonts w:asciiTheme="majorHAnsi" w:hAnsiTheme="majorHAnsi" w:cstheme="majorHAnsi"/>
        </w:rPr>
      </w:pPr>
    </w:p>
    <w:p w14:paraId="345D2D56" w14:textId="77777777" w:rsidR="00CB36F5" w:rsidRPr="00EC64A8" w:rsidRDefault="00CB36F5" w:rsidP="00CB36F5">
      <w:pPr>
        <w:rPr>
          <w:rFonts w:asciiTheme="majorHAnsi" w:hAnsiTheme="majorHAnsi" w:cstheme="majorHAnsi"/>
        </w:rPr>
      </w:pPr>
    </w:p>
    <w:p w14:paraId="75A10B37" w14:textId="77777777" w:rsidR="00CB36F5" w:rsidRPr="00EC64A8" w:rsidRDefault="00CB36F5" w:rsidP="00CB36F5">
      <w:pPr>
        <w:pStyle w:val="Heading3"/>
        <w:rPr>
          <w:rFonts w:asciiTheme="majorHAnsi" w:hAnsiTheme="majorHAnsi" w:cstheme="majorHAnsi"/>
        </w:rPr>
      </w:pPr>
      <w:r w:rsidRPr="00EC64A8">
        <w:rPr>
          <w:rFonts w:asciiTheme="majorHAnsi" w:hAnsiTheme="majorHAnsi" w:cstheme="majorHAnsi"/>
        </w:rPr>
        <w:lastRenderedPageBreak/>
        <w:t xml:space="preserve">1AC – </w:t>
      </w:r>
      <w:proofErr w:type="spellStart"/>
      <w:r w:rsidRPr="00EC64A8">
        <w:rPr>
          <w:rFonts w:asciiTheme="majorHAnsi" w:hAnsiTheme="majorHAnsi" w:cstheme="majorHAnsi"/>
        </w:rPr>
        <w:t>Underview</w:t>
      </w:r>
      <w:proofErr w:type="spellEnd"/>
    </w:p>
    <w:p w14:paraId="3E38280E" w14:textId="77777777" w:rsidR="00CB36F5" w:rsidRPr="00EC64A8" w:rsidRDefault="00CB36F5" w:rsidP="00CB36F5">
      <w:pPr>
        <w:pStyle w:val="Heading4"/>
        <w:rPr>
          <w:rFonts w:asciiTheme="majorHAnsi" w:hAnsiTheme="majorHAnsi" w:cstheme="majorHAnsi"/>
        </w:rPr>
      </w:pPr>
      <w:r w:rsidRPr="00B36B66">
        <w:rPr>
          <w:rFonts w:asciiTheme="majorHAnsi" w:hAnsiTheme="majorHAnsi" w:cstheme="majorHAnsi"/>
          <w:color w:val="FF0000"/>
        </w:rPr>
        <w:t>1] 1AR Theory – a] the </w:t>
      </w:r>
      <w:proofErr w:type="spellStart"/>
      <w:r w:rsidRPr="00B36B66">
        <w:rPr>
          <w:rFonts w:asciiTheme="majorHAnsi" w:hAnsiTheme="majorHAnsi" w:cstheme="majorHAnsi"/>
          <w:color w:val="FF0000"/>
        </w:rPr>
        <w:t>aff</w:t>
      </w:r>
      <w:proofErr w:type="spellEnd"/>
      <w:r w:rsidRPr="00B36B66">
        <w:rPr>
          <w:rFonts w:asciiTheme="majorHAnsi" w:hAnsiTheme="majorHAnsi" w:cstheme="majorHAnsi"/>
          <w:color w:val="FF0000"/>
        </w:rPr>
        <w:t> gets it because otherwise the 1NC could be infinitely abusive which o/w, b] it’s drop the debater because the 2AR is too short to win a shell AND substance so theory can only check abuse for the </w:t>
      </w:r>
      <w:proofErr w:type="spellStart"/>
      <w:r w:rsidRPr="00B36B66">
        <w:rPr>
          <w:rFonts w:asciiTheme="majorHAnsi" w:hAnsiTheme="majorHAnsi" w:cstheme="majorHAnsi"/>
          <w:color w:val="FF0000"/>
        </w:rPr>
        <w:t>aff</w:t>
      </w:r>
      <w:proofErr w:type="spellEnd"/>
      <w:r w:rsidRPr="00B36B66">
        <w:rPr>
          <w:rFonts w:asciiTheme="majorHAnsi" w:hAnsiTheme="majorHAnsi" w:cstheme="majorHAnsi"/>
          <w:color w:val="FF0000"/>
        </w:rPr>
        <w:t>  c] no neg RVI because otherwise they could dump on the shell for 6 minutes and get away with anything by sheer brute force, d] fairness is a voter and outweighs because it’s constitutive of competitive activities like debate and every argument either debater makes relies on the judge evaluating them fairly, it comes before substance because it determines whether it’s an accurate measure of who debate better. </w:t>
      </w:r>
      <w:r w:rsidRPr="00EC64A8">
        <w:rPr>
          <w:rFonts w:asciiTheme="majorHAnsi" w:hAnsiTheme="majorHAnsi" w:cstheme="majorHAnsi"/>
        </w:rPr>
        <w:br/>
      </w:r>
    </w:p>
    <w:p w14:paraId="0B656A4B" w14:textId="77777777" w:rsidR="00CB36F5" w:rsidRPr="00EC64A8" w:rsidRDefault="00CB36F5" w:rsidP="00CB36F5">
      <w:pPr>
        <w:pStyle w:val="Heading4"/>
        <w:rPr>
          <w:rFonts w:asciiTheme="majorHAnsi" w:hAnsiTheme="majorHAnsi" w:cstheme="majorHAnsi"/>
        </w:rPr>
      </w:pPr>
      <w:r w:rsidRPr="00EC64A8">
        <w:rPr>
          <w:rFonts w:asciiTheme="majorHAnsi" w:hAnsiTheme="majorHAnsi" w:cstheme="majorHAnsi"/>
        </w:rPr>
        <w:t xml:space="preserve">2] Condo is a voting issue, they skew </w:t>
      </w:r>
      <w:proofErr w:type="spellStart"/>
      <w:r w:rsidRPr="00EC64A8">
        <w:rPr>
          <w:rFonts w:asciiTheme="majorHAnsi" w:hAnsiTheme="majorHAnsi" w:cstheme="majorHAnsi"/>
        </w:rPr>
        <w:t>aff</w:t>
      </w:r>
      <w:proofErr w:type="spellEnd"/>
      <w:r w:rsidRPr="00EC64A8">
        <w:rPr>
          <w:rFonts w:asciiTheme="majorHAnsi" w:hAnsiTheme="majorHAnsi" w:cstheme="majorHAnsi"/>
        </w:rPr>
        <w:t xml:space="preserve"> strategy since we never know they will kick it and are forced to respond to it. They create </w:t>
      </w:r>
      <w:proofErr w:type="spellStart"/>
      <w:r w:rsidRPr="00EC64A8">
        <w:rPr>
          <w:rFonts w:asciiTheme="majorHAnsi" w:hAnsiTheme="majorHAnsi" w:cstheme="majorHAnsi"/>
        </w:rPr>
        <w:t>irreciprocal</w:t>
      </w:r>
      <w:proofErr w:type="spellEnd"/>
      <w:r w:rsidRPr="00EC64A8">
        <w:rPr>
          <w:rFonts w:asciiTheme="majorHAnsi" w:hAnsiTheme="majorHAnsi" w:cstheme="majorHAnsi"/>
        </w:rPr>
        <w:t xml:space="preserve"> divisions that the </w:t>
      </w:r>
      <w:proofErr w:type="spellStart"/>
      <w:r w:rsidRPr="00EC64A8">
        <w:rPr>
          <w:rFonts w:asciiTheme="majorHAnsi" w:hAnsiTheme="majorHAnsi" w:cstheme="majorHAnsi"/>
        </w:rPr>
        <w:t>aff</w:t>
      </w:r>
      <w:proofErr w:type="spellEnd"/>
      <w:r w:rsidRPr="00EC64A8">
        <w:rPr>
          <w:rFonts w:asciiTheme="majorHAnsi" w:hAnsiTheme="majorHAnsi" w:cstheme="majorHAnsi"/>
        </w:rPr>
        <w:t xml:space="preserve"> </w:t>
      </w:r>
      <w:proofErr w:type="gramStart"/>
      <w:r w:rsidRPr="00EC64A8">
        <w:rPr>
          <w:rFonts w:asciiTheme="majorHAnsi" w:hAnsiTheme="majorHAnsi" w:cstheme="majorHAnsi"/>
        </w:rPr>
        <w:t>cant</w:t>
      </w:r>
      <w:proofErr w:type="gramEnd"/>
      <w:r w:rsidRPr="00EC64A8">
        <w:rPr>
          <w:rFonts w:asciiTheme="majorHAnsi" w:hAnsiTheme="majorHAnsi" w:cstheme="majorHAnsi"/>
        </w:rPr>
        <w:t xml:space="preserve"> counteract</w:t>
      </w:r>
    </w:p>
    <w:p w14:paraId="4CAB847B" w14:textId="77777777" w:rsidR="00CB36F5" w:rsidRPr="00EC64A8" w:rsidRDefault="00CB36F5" w:rsidP="00CB36F5">
      <w:pPr>
        <w:rPr>
          <w:rFonts w:asciiTheme="majorHAnsi" w:hAnsiTheme="majorHAnsi" w:cstheme="majorHAnsi"/>
        </w:rPr>
      </w:pPr>
    </w:p>
    <w:p w14:paraId="6B06363A" w14:textId="77777777" w:rsidR="00CB36F5" w:rsidRPr="00EC64A8" w:rsidRDefault="00CB36F5" w:rsidP="00CB36F5">
      <w:pPr>
        <w:pStyle w:val="Heading4"/>
        <w:rPr>
          <w:rFonts w:asciiTheme="majorHAnsi" w:hAnsiTheme="majorHAnsi" w:cstheme="majorHAnsi"/>
        </w:rPr>
      </w:pPr>
      <w:r w:rsidRPr="00EC64A8">
        <w:rPr>
          <w:rFonts w:asciiTheme="majorHAnsi" w:hAnsiTheme="majorHAnsi" w:cstheme="majorHAnsi"/>
        </w:rPr>
        <w:t>3] PICs are a voting issue – they moot the entirety or majority of the 1AC’s offense barely giving me any ground to respond and make meaningful answers to the PIC. Ground is key to education because I can’t engage with the substance of the PIC.</w:t>
      </w:r>
    </w:p>
    <w:p w14:paraId="685B3D36" w14:textId="77777777" w:rsidR="00CB36F5" w:rsidRPr="00EC64A8" w:rsidRDefault="00CB36F5" w:rsidP="00CB36F5">
      <w:pPr>
        <w:rPr>
          <w:rFonts w:asciiTheme="majorHAnsi" w:hAnsiTheme="majorHAnsi" w:cstheme="majorHAnsi"/>
        </w:rPr>
      </w:pPr>
    </w:p>
    <w:p w14:paraId="0F48416C" w14:textId="77777777" w:rsidR="00CB36F5" w:rsidRPr="00B36B66" w:rsidRDefault="00CB36F5" w:rsidP="00CB36F5">
      <w:pPr>
        <w:pStyle w:val="Heading4"/>
        <w:rPr>
          <w:rFonts w:asciiTheme="majorHAnsi" w:hAnsiTheme="majorHAnsi" w:cstheme="majorHAnsi"/>
          <w:color w:val="FF0000"/>
        </w:rPr>
      </w:pPr>
      <w:r w:rsidRPr="00B36B66">
        <w:rPr>
          <w:rFonts w:asciiTheme="majorHAnsi" w:hAnsiTheme="majorHAnsi" w:cstheme="majorHAnsi"/>
          <w:color w:val="FF0000"/>
        </w:rPr>
        <w:t xml:space="preserve">4] Reasonable </w:t>
      </w:r>
      <w:proofErr w:type="spellStart"/>
      <w:r w:rsidRPr="00B36B66">
        <w:rPr>
          <w:rFonts w:asciiTheme="majorHAnsi" w:hAnsiTheme="majorHAnsi" w:cstheme="majorHAnsi"/>
          <w:color w:val="FF0000"/>
        </w:rPr>
        <w:t>aff</w:t>
      </w:r>
      <w:proofErr w:type="spellEnd"/>
      <w:r w:rsidRPr="00B36B66">
        <w:rPr>
          <w:rFonts w:asciiTheme="majorHAnsi" w:hAnsiTheme="majorHAnsi" w:cstheme="majorHAnsi"/>
          <w:color w:val="FF0000"/>
        </w:rPr>
        <w:t xml:space="preserve"> </w:t>
      </w:r>
      <w:proofErr w:type="spellStart"/>
      <w:r w:rsidRPr="00B36B66">
        <w:rPr>
          <w:rFonts w:asciiTheme="majorHAnsi" w:hAnsiTheme="majorHAnsi" w:cstheme="majorHAnsi"/>
          <w:color w:val="FF0000"/>
        </w:rPr>
        <w:t>counterinterps</w:t>
      </w:r>
      <w:proofErr w:type="spellEnd"/>
      <w:r w:rsidRPr="00B36B66">
        <w:rPr>
          <w:rFonts w:asciiTheme="majorHAnsi" w:hAnsiTheme="majorHAnsi" w:cstheme="majorHAnsi"/>
          <w:color w:val="FF0000"/>
        </w:rPr>
        <w:t xml:space="preserve">—[A] There are multiple T </w:t>
      </w:r>
      <w:proofErr w:type="spellStart"/>
      <w:r w:rsidRPr="00B36B66">
        <w:rPr>
          <w:rFonts w:asciiTheme="majorHAnsi" w:hAnsiTheme="majorHAnsi" w:cstheme="majorHAnsi"/>
          <w:color w:val="FF0000"/>
        </w:rPr>
        <w:t>interps</w:t>
      </w:r>
      <w:proofErr w:type="spellEnd"/>
      <w:r w:rsidRPr="00B36B66">
        <w:rPr>
          <w:rFonts w:asciiTheme="majorHAnsi" w:hAnsiTheme="majorHAnsi" w:cstheme="majorHAnsi"/>
          <w:color w:val="FF0000"/>
        </w:rPr>
        <w:t xml:space="preserve"> the 1NC can read, like spec good bad, which the </w:t>
      </w:r>
      <w:proofErr w:type="spellStart"/>
      <w:r w:rsidRPr="00B36B66">
        <w:rPr>
          <w:rFonts w:asciiTheme="majorHAnsi" w:hAnsiTheme="majorHAnsi" w:cstheme="majorHAnsi"/>
          <w:color w:val="FF0000"/>
        </w:rPr>
        <w:t>aff</w:t>
      </w:r>
      <w:proofErr w:type="spellEnd"/>
      <w:r w:rsidRPr="00B36B66">
        <w:rPr>
          <w:rFonts w:asciiTheme="majorHAnsi" w:hAnsiTheme="majorHAnsi" w:cstheme="majorHAnsi"/>
          <w:color w:val="FF0000"/>
        </w:rPr>
        <w:t xml:space="preserve"> will always violate — if our </w:t>
      </w:r>
      <w:proofErr w:type="spellStart"/>
      <w:r w:rsidRPr="00B36B66">
        <w:rPr>
          <w:rFonts w:asciiTheme="majorHAnsi" w:hAnsiTheme="majorHAnsi" w:cstheme="majorHAnsi"/>
          <w:color w:val="FF0000"/>
        </w:rPr>
        <w:t>interp</w:t>
      </w:r>
      <w:proofErr w:type="spellEnd"/>
      <w:r w:rsidRPr="00B36B66">
        <w:rPr>
          <w:rFonts w:asciiTheme="majorHAnsi" w:hAnsiTheme="majorHAnsi" w:cstheme="majorHAnsi"/>
          <w:color w:val="FF0000"/>
        </w:rPr>
        <w:t xml:space="preserve"> is okay, you should default to substance – o/w since topic ed is unique to this resolution for 2 months, [B] There’s only 4 minutes for the 1AR to generate offense, answer standards, and weigh while still covering substance—reasonable </w:t>
      </w:r>
      <w:proofErr w:type="spellStart"/>
      <w:r w:rsidRPr="00B36B66">
        <w:rPr>
          <w:rFonts w:asciiTheme="majorHAnsi" w:hAnsiTheme="majorHAnsi" w:cstheme="majorHAnsi"/>
          <w:color w:val="FF0000"/>
        </w:rPr>
        <w:t>aff</w:t>
      </w:r>
      <w:proofErr w:type="spellEnd"/>
      <w:r w:rsidRPr="00B36B66">
        <w:rPr>
          <w:rFonts w:asciiTheme="majorHAnsi" w:hAnsiTheme="majorHAnsi" w:cstheme="majorHAnsi"/>
          <w:color w:val="FF0000"/>
        </w:rPr>
        <w:t xml:space="preserve"> </w:t>
      </w:r>
      <w:proofErr w:type="spellStart"/>
      <w:r w:rsidRPr="00B36B66">
        <w:rPr>
          <w:rFonts w:asciiTheme="majorHAnsi" w:hAnsiTheme="majorHAnsi" w:cstheme="majorHAnsi"/>
          <w:color w:val="FF0000"/>
        </w:rPr>
        <w:t>interps</w:t>
      </w:r>
      <w:proofErr w:type="spellEnd"/>
      <w:r w:rsidRPr="00B36B66">
        <w:rPr>
          <w:rFonts w:asciiTheme="majorHAnsi" w:hAnsiTheme="majorHAnsi" w:cstheme="majorHAnsi"/>
          <w:color w:val="FF0000"/>
        </w:rPr>
        <w:t xml:space="preserve"> allow us to actually get education </w:t>
      </w:r>
    </w:p>
    <w:p w14:paraId="60AA67F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1"/>
    <w:family w:val="roman"/>
    <w:pitch w:val="variable"/>
    <w:sig w:usb0="0000A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FF101E"/>
    <w:multiLevelType w:val="multilevel"/>
    <w:tmpl w:val="00FC255E"/>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15:restartNumberingAfterBreak="0">
    <w:nsid w:val="0328488E"/>
    <w:multiLevelType w:val="multilevel"/>
    <w:tmpl w:val="67D84BF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B1D7ED3"/>
    <w:multiLevelType w:val="hybridMultilevel"/>
    <w:tmpl w:val="829C0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FB3C41"/>
    <w:multiLevelType w:val="multilevel"/>
    <w:tmpl w:val="8CAC3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EB84C1D"/>
    <w:multiLevelType w:val="hybridMultilevel"/>
    <w:tmpl w:val="04D49914"/>
    <w:lvl w:ilvl="0" w:tplc="36DE715A">
      <w:start w:val="2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FB00FC3"/>
    <w:multiLevelType w:val="multilevel"/>
    <w:tmpl w:val="B0CE6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1617A89"/>
    <w:multiLevelType w:val="hybridMultilevel"/>
    <w:tmpl w:val="27427E2C"/>
    <w:lvl w:ilvl="0" w:tplc="8522EF4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FF1101"/>
    <w:multiLevelType w:val="multilevel"/>
    <w:tmpl w:val="0524A63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 w15:restartNumberingAfterBreak="0">
    <w:nsid w:val="1FA53AD6"/>
    <w:multiLevelType w:val="hybridMultilevel"/>
    <w:tmpl w:val="AF18D2E6"/>
    <w:lvl w:ilvl="0" w:tplc="0AA22D3C">
      <w:start w:val="20"/>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1" w15:restartNumberingAfterBreak="0">
    <w:nsid w:val="24B74240"/>
    <w:multiLevelType w:val="hybridMultilevel"/>
    <w:tmpl w:val="83E699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7A1078"/>
    <w:multiLevelType w:val="hybridMultilevel"/>
    <w:tmpl w:val="DB341B86"/>
    <w:lvl w:ilvl="0" w:tplc="304AF01A">
      <w:start w:val="1"/>
      <w:numFmt w:val="decimal"/>
      <w:lvlText w:val="%1)"/>
      <w:lvlJc w:val="left"/>
      <w:pPr>
        <w:ind w:left="720" w:hanging="360"/>
      </w:pPr>
      <w:rPr>
        <w:rFonts w:ascii="Calibri" w:hAnsi="Calibri" w:cs="Calibri"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3DA7DC4"/>
    <w:multiLevelType w:val="multilevel"/>
    <w:tmpl w:val="1AC8B44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 w15:restartNumberingAfterBreak="0">
    <w:nsid w:val="34F02A9B"/>
    <w:multiLevelType w:val="multilevel"/>
    <w:tmpl w:val="77522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8B95F8E"/>
    <w:multiLevelType w:val="hybridMultilevel"/>
    <w:tmpl w:val="FAF67BE0"/>
    <w:lvl w:ilvl="0" w:tplc="84F2DCA4">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7E484B"/>
    <w:multiLevelType w:val="multilevel"/>
    <w:tmpl w:val="48CC2E9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7" w15:restartNumberingAfterBreak="0">
    <w:nsid w:val="3B311331"/>
    <w:multiLevelType w:val="multilevel"/>
    <w:tmpl w:val="E21CFFF2"/>
    <w:lvl w:ilvl="0">
      <w:start w:val="3"/>
      <w:numFmt w:val="upp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8"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DC3F28"/>
    <w:multiLevelType w:val="hybridMultilevel"/>
    <w:tmpl w:val="1A8CEC64"/>
    <w:lvl w:ilvl="0" w:tplc="B74C6E70">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AA1DBC"/>
    <w:multiLevelType w:val="multilevel"/>
    <w:tmpl w:val="FDF895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32C0020"/>
    <w:multiLevelType w:val="multilevel"/>
    <w:tmpl w:val="EF8ED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6914D9A"/>
    <w:multiLevelType w:val="multilevel"/>
    <w:tmpl w:val="9418E7E8"/>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3" w15:restartNumberingAfterBreak="0">
    <w:nsid w:val="5C476671"/>
    <w:multiLevelType w:val="hybridMultilevel"/>
    <w:tmpl w:val="2DDEE36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EB1FB1"/>
    <w:multiLevelType w:val="multilevel"/>
    <w:tmpl w:val="21E2450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6" w15:restartNumberingAfterBreak="0">
    <w:nsid w:val="614550DA"/>
    <w:multiLevelType w:val="hybridMultilevel"/>
    <w:tmpl w:val="10A4C7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C20451"/>
    <w:multiLevelType w:val="multilevel"/>
    <w:tmpl w:val="87DED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3C95ACC"/>
    <w:multiLevelType w:val="hybridMultilevel"/>
    <w:tmpl w:val="AEDA5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984B40"/>
    <w:multiLevelType w:val="multilevel"/>
    <w:tmpl w:val="52C6C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30C6C8B"/>
    <w:multiLevelType w:val="multilevel"/>
    <w:tmpl w:val="DA6C1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6F14EEB"/>
    <w:multiLevelType w:val="hybridMultilevel"/>
    <w:tmpl w:val="BE625728"/>
    <w:lvl w:ilvl="0" w:tplc="8250CC22">
      <w:start w:val="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0A5E05"/>
    <w:multiLevelType w:val="multilevel"/>
    <w:tmpl w:val="4008BD1C"/>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4" w15:restartNumberingAfterBreak="0">
    <w:nsid w:val="7D2678A3"/>
    <w:multiLevelType w:val="multilevel"/>
    <w:tmpl w:val="CCF8E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5"/>
  </w:num>
  <w:num w:numId="13">
    <w:abstractNumId w:val="13"/>
  </w:num>
  <w:num w:numId="14">
    <w:abstractNumId w:val="21"/>
  </w:num>
  <w:num w:numId="15">
    <w:abstractNumId w:val="24"/>
  </w:num>
  <w:num w:numId="16">
    <w:abstractNumId w:val="40"/>
  </w:num>
  <w:num w:numId="17">
    <w:abstractNumId w:val="31"/>
  </w:num>
  <w:num w:numId="18">
    <w:abstractNumId w:val="17"/>
  </w:num>
  <w:num w:numId="19">
    <w:abstractNumId w:val="15"/>
  </w:num>
  <w:num w:numId="20">
    <w:abstractNumId w:val="12"/>
  </w:num>
  <w:num w:numId="21">
    <w:abstractNumId w:val="44"/>
  </w:num>
  <w:num w:numId="22">
    <w:abstractNumId w:val="19"/>
  </w:num>
  <w:num w:numId="23">
    <w:abstractNumId w:val="32"/>
  </w:num>
  <w:num w:numId="24">
    <w:abstractNumId w:val="11"/>
  </w:num>
  <w:num w:numId="25">
    <w:abstractNumId w:val="39"/>
  </w:num>
  <w:num w:numId="26">
    <w:abstractNumId w:val="23"/>
  </w:num>
  <w:num w:numId="27">
    <w:abstractNumId w:val="14"/>
  </w:num>
  <w:num w:numId="28">
    <w:abstractNumId w:val="35"/>
  </w:num>
  <w:num w:numId="29">
    <w:abstractNumId w:val="26"/>
  </w:num>
  <w:num w:numId="30">
    <w:abstractNumId w:val="27"/>
  </w:num>
  <w:num w:numId="31">
    <w:abstractNumId w:val="43"/>
  </w:num>
  <w:num w:numId="32">
    <w:abstractNumId w:val="38"/>
  </w:num>
  <w:num w:numId="33">
    <w:abstractNumId w:val="22"/>
  </w:num>
  <w:num w:numId="34">
    <w:abstractNumId w:val="28"/>
  </w:num>
  <w:num w:numId="35">
    <w:abstractNumId w:val="34"/>
  </w:num>
  <w:num w:numId="36">
    <w:abstractNumId w:val="18"/>
  </w:num>
  <w:num w:numId="37">
    <w:abstractNumId w:val="20"/>
  </w:num>
  <w:num w:numId="38">
    <w:abstractNumId w:val="16"/>
  </w:num>
  <w:num w:numId="39">
    <w:abstractNumId w:val="41"/>
  </w:num>
  <w:num w:numId="40">
    <w:abstractNumId w:val="42"/>
  </w:num>
  <w:num w:numId="41">
    <w:abstractNumId w:val="29"/>
  </w:num>
  <w:num w:numId="42">
    <w:abstractNumId w:val="37"/>
  </w:num>
  <w:num w:numId="43">
    <w:abstractNumId w:val="30"/>
    <w:lvlOverride w:ilvl="0">
      <w:lvl w:ilvl="0">
        <w:numFmt w:val="decimal"/>
        <w:lvlText w:val="%1."/>
        <w:lvlJc w:val="left"/>
      </w:lvl>
    </w:lvlOverride>
  </w:num>
  <w:num w:numId="44">
    <w:abstractNumId w:val="33"/>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41AF4"/>
    <w:rsid w:val="000029E3"/>
    <w:rsid w:val="000029E8"/>
    <w:rsid w:val="00004225"/>
    <w:rsid w:val="000066CA"/>
    <w:rsid w:val="00007264"/>
    <w:rsid w:val="000076A9"/>
    <w:rsid w:val="00014FAD"/>
    <w:rsid w:val="00015D2A"/>
    <w:rsid w:val="00017A35"/>
    <w:rsid w:val="00022575"/>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1AF4"/>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2C0"/>
    <w:rsid w:val="00383B19"/>
    <w:rsid w:val="00384CBC"/>
    <w:rsid w:val="003933F9"/>
    <w:rsid w:val="00395864"/>
    <w:rsid w:val="00396557"/>
    <w:rsid w:val="00397316"/>
    <w:rsid w:val="003A248F"/>
    <w:rsid w:val="003A4D9C"/>
    <w:rsid w:val="003B1668"/>
    <w:rsid w:val="003C5F4C"/>
    <w:rsid w:val="003D30E4"/>
    <w:rsid w:val="003D5EA8"/>
    <w:rsid w:val="003D7B28"/>
    <w:rsid w:val="003E305E"/>
    <w:rsid w:val="003E34DB"/>
    <w:rsid w:val="003E5302"/>
    <w:rsid w:val="003E5BF1"/>
    <w:rsid w:val="003F2452"/>
    <w:rsid w:val="003F41EA"/>
    <w:rsid w:val="003F7DF0"/>
    <w:rsid w:val="004039AF"/>
    <w:rsid w:val="00407AFF"/>
    <w:rsid w:val="0041155D"/>
    <w:rsid w:val="004170BF"/>
    <w:rsid w:val="00421AE8"/>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125"/>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6B66"/>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09C9"/>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36F5"/>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7AB8"/>
    <w:rsid w:val="00F43EA3"/>
    <w:rsid w:val="00F50C55"/>
    <w:rsid w:val="00F57FFB"/>
    <w:rsid w:val="00F601E6"/>
    <w:rsid w:val="00F73954"/>
    <w:rsid w:val="00F94060"/>
    <w:rsid w:val="00FA3CA9"/>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EF5299"/>
  <w14:defaultImageDpi w14:val="300"/>
  <w15:docId w15:val="{EC1F7D01-4EAD-634B-8CB3-F99FFF1C9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17A35"/>
    <w:pPr>
      <w:spacing w:after="160" w:line="259" w:lineRule="auto"/>
    </w:pPr>
    <w:rPr>
      <w:rFonts w:ascii="Calibri" w:hAnsi="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017A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2,Heading 2 Char1 Char,Heading 2 Char Char Char,Heading 2 Char Char1,Sub-Block,cite_tag,Heading 21,Super Script,Heading 2 Char Char Char Char Char Char Char,Char2,Char Char Char Char1,Heading 2 Char Char2 Char,BLOCK"/>
    <w:basedOn w:val="Normal"/>
    <w:next w:val="Normal"/>
    <w:link w:val="Heading2Char"/>
    <w:uiPriority w:val="9"/>
    <w:unhideWhenUsed/>
    <w:qFormat/>
    <w:rsid w:val="00017A3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017A3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017A35"/>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CB36F5"/>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CB36F5"/>
    <w:pPr>
      <w:keepNext/>
      <w:keepLines/>
      <w:spacing w:before="200" w:after="40"/>
      <w:outlineLvl w:val="5"/>
    </w:pPr>
    <w:rPr>
      <w:b/>
      <w:sz w:val="20"/>
      <w:szCs w:val="20"/>
    </w:rPr>
  </w:style>
  <w:style w:type="character" w:default="1" w:styleId="DefaultParagraphFont">
    <w:name w:val="Default Paragraph Font"/>
    <w:uiPriority w:val="1"/>
    <w:semiHidden/>
    <w:unhideWhenUsed/>
    <w:rsid w:val="00017A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7A35"/>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017A35"/>
    <w:rPr>
      <w:rFonts w:ascii="Calibri" w:eastAsiaTheme="majorEastAsia" w:hAnsi="Calibri" w:cstheme="majorBidi"/>
      <w:b/>
      <w:bCs/>
      <w:sz w:val="52"/>
      <w:szCs w:val="32"/>
    </w:rPr>
  </w:style>
  <w:style w:type="character" w:customStyle="1" w:styleId="Heading2Char">
    <w:name w:val="Heading 2 Char"/>
    <w:aliases w:val="Hat Char,BlockText Char,Heading 2 Char2 Char1,Heading 2 Char1 Char Char1,Heading 2 Char Char Char Char,Heading 2 Char Char1 Char,Sub-Block Char,cite_tag Char,Heading 21 Char,Super Script Char,Char2 Char,Char Char Char Char1 Char"/>
    <w:basedOn w:val="DefaultParagraphFont"/>
    <w:link w:val="Heading2"/>
    <w:uiPriority w:val="9"/>
    <w:rsid w:val="00017A35"/>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Heading 3 Char1 Char Char Char,Citation Char Char Char Char Char,Citation Char1 Char Char Char,Text 7 Char,Block Writing Char"/>
    <w:basedOn w:val="DefaultParagraphFont"/>
    <w:link w:val="Heading3"/>
    <w:uiPriority w:val="9"/>
    <w:rsid w:val="00017A35"/>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017A3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17A35"/>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017A35"/>
    <w:rPr>
      <w:b w:val="0"/>
      <w:sz w:val="22"/>
      <w:u w:val="single"/>
    </w:rPr>
  </w:style>
  <w:style w:type="character" w:styleId="Emphasis">
    <w:name w:val="Emphasis"/>
    <w:aliases w:val="emphasis in card,tag2,Size 10,Evidence,Minimized,minimized,Highlighted,Underlined,CD Card,ED - Tag,emphasis,Bold Underline,Emphasis!!,small,Qualifications,normal card text,bold underline,Shrunk,qualifications in card,qualifications,Style1,Box,B"/>
    <w:basedOn w:val="DefaultParagraphFont"/>
    <w:link w:val="textbold"/>
    <w:uiPriority w:val="20"/>
    <w:qFormat/>
    <w:rsid w:val="00017A35"/>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017A35"/>
    <w:rPr>
      <w:color w:val="auto"/>
      <w:u w:val="none"/>
    </w:rPr>
  </w:style>
  <w:style w:type="character" w:styleId="Hyperlink">
    <w:name w:val="Hyperlink"/>
    <w:aliases w:val="No Spacing Char,Note Level 2 Char,Card Format Char,ClearFormatting Char,DDI Tag Char,Tag Title Char,No Spacing51 Char,Dont use Char,Tag and Cite Char,No Spacing31 Char,No Spacing22 Char,No Spacing41 Char,No Spacing6 Char,No Spacing7 Char"/>
    <w:basedOn w:val="DefaultParagraphFont"/>
    <w:link w:val="NoSpacing"/>
    <w:uiPriority w:val="99"/>
    <w:unhideWhenUsed/>
    <w:rsid w:val="00017A35"/>
    <w:rPr>
      <w:color w:val="auto"/>
      <w:u w:val="none"/>
    </w:rPr>
  </w:style>
  <w:style w:type="paragraph" w:styleId="DocumentMap">
    <w:name w:val="Document Map"/>
    <w:basedOn w:val="Normal"/>
    <w:link w:val="DocumentMapChar"/>
    <w:uiPriority w:val="99"/>
    <w:semiHidden/>
    <w:unhideWhenUsed/>
    <w:rsid w:val="00017A3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17A35"/>
    <w:rPr>
      <w:rFonts w:ascii="Lucida Grande" w:hAnsi="Lucida Grande" w:cs="Lucida Grande"/>
    </w:rPr>
  </w:style>
  <w:style w:type="character" w:customStyle="1" w:styleId="Heading5Char">
    <w:name w:val="Heading 5 Char"/>
    <w:basedOn w:val="DefaultParagraphFont"/>
    <w:link w:val="Heading5"/>
    <w:uiPriority w:val="9"/>
    <w:semiHidden/>
    <w:rsid w:val="00CB36F5"/>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
    <w:semiHidden/>
    <w:rsid w:val="00CB36F5"/>
    <w:rPr>
      <w:rFonts w:ascii="Calibri" w:hAnsi="Calibri"/>
      <w:b/>
      <w:sz w:val="20"/>
      <w:szCs w:val="20"/>
    </w:rPr>
  </w:style>
  <w:style w:type="paragraph" w:customStyle="1" w:styleId="textbold">
    <w:name w:val="text bold"/>
    <w:basedOn w:val="Normal"/>
    <w:link w:val="Emphasis"/>
    <w:uiPriority w:val="20"/>
    <w:qFormat/>
    <w:rsid w:val="00CB36F5"/>
    <w:pPr>
      <w:pBdr>
        <w:top w:val="single" w:sz="4" w:space="0" w:color="auto"/>
        <w:left w:val="single" w:sz="4" w:space="0" w:color="auto"/>
        <w:bottom w:val="single" w:sz="4" w:space="0" w:color="auto"/>
        <w:right w:val="single" w:sz="4" w:space="0" w:color="auto"/>
      </w:pBdr>
      <w:spacing w:after="0"/>
      <w:ind w:left="720"/>
      <w:jc w:val="both"/>
    </w:pPr>
    <w:rPr>
      <w:b/>
      <w:iCs/>
      <w:u w:val="single"/>
    </w:rPr>
  </w:style>
  <w:style w:type="paragraph" w:styleId="NoSpacing">
    <w:name w:val="No Spacing"/>
    <w:aliases w:val="Note Level 2,Card Format,ClearFormatting,DDI Tag,Tag Title,No Spacing51,Dont use,Tag and Cite,No Spacing31,No Spacing22,No Spacing41,No Spacing6,No Spacing7,Very Small Text,No Spacing8,Dont u,No Spacing311,Medium Grid 21,tag,Card,No Spacing3"/>
    <w:basedOn w:val="Heading1"/>
    <w:link w:val="Hyperlink"/>
    <w:autoRedefine/>
    <w:uiPriority w:val="99"/>
    <w:qFormat/>
    <w:rsid w:val="00CB36F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CB36F5"/>
    <w:rPr>
      <w:color w:val="605E5C"/>
      <w:shd w:val="clear" w:color="auto" w:fill="E1DFDD"/>
    </w:rPr>
  </w:style>
  <w:style w:type="paragraph" w:customStyle="1" w:styleId="loose">
    <w:name w:val="loose"/>
    <w:basedOn w:val="Normal"/>
    <w:rsid w:val="00CB36F5"/>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hit">
    <w:name w:val="hit"/>
    <w:rsid w:val="00CB36F5"/>
  </w:style>
  <w:style w:type="character" w:customStyle="1" w:styleId="underline">
    <w:name w:val="underline"/>
    <w:rsid w:val="00CB36F5"/>
    <w:rPr>
      <w:u w:val="single"/>
    </w:rPr>
  </w:style>
  <w:style w:type="paragraph" w:customStyle="1" w:styleId="Emphasis1">
    <w:name w:val="Emphasis1"/>
    <w:basedOn w:val="Normal"/>
    <w:autoRedefine/>
    <w:uiPriority w:val="20"/>
    <w:qFormat/>
    <w:rsid w:val="00CB36F5"/>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Emphasize">
    <w:name w:val="Emphasize"/>
    <w:basedOn w:val="Normal"/>
    <w:autoRedefine/>
    <w:uiPriority w:val="20"/>
    <w:qFormat/>
    <w:rsid w:val="00CB36F5"/>
    <w:pPr>
      <w:pBdr>
        <w:top w:val="single" w:sz="18" w:space="0" w:color="auto"/>
        <w:left w:val="single" w:sz="18" w:space="0" w:color="auto"/>
        <w:bottom w:val="single" w:sz="18" w:space="0" w:color="auto"/>
        <w:right w:val="single" w:sz="18" w:space="0" w:color="auto"/>
      </w:pBdr>
      <w:spacing w:after="0" w:line="256" w:lineRule="auto"/>
      <w:ind w:left="720"/>
      <w:jc w:val="both"/>
    </w:pPr>
    <w:rPr>
      <w:rFonts w:eastAsiaTheme="minorHAnsi"/>
      <w:b/>
      <w:iCs/>
      <w:szCs w:val="22"/>
      <w:u w:val="single"/>
    </w:rPr>
  </w:style>
  <w:style w:type="paragraph" w:styleId="ListParagraph">
    <w:name w:val="List Paragraph"/>
    <w:aliases w:val="6 font,Colorful List - Accent 11"/>
    <w:basedOn w:val="Normal"/>
    <w:uiPriority w:val="99"/>
    <w:qFormat/>
    <w:rsid w:val="00CB36F5"/>
    <w:pPr>
      <w:ind w:left="720"/>
      <w:contextualSpacing/>
    </w:pPr>
  </w:style>
  <w:style w:type="paragraph" w:styleId="BodyText">
    <w:name w:val="Body Text"/>
    <w:basedOn w:val="Normal"/>
    <w:link w:val="BodyTextChar"/>
    <w:unhideWhenUsed/>
    <w:rsid w:val="00CB36F5"/>
    <w:pPr>
      <w:spacing w:after="140" w:line="276" w:lineRule="auto"/>
    </w:pPr>
    <w:rPr>
      <w:rFonts w:eastAsia="Calibri" w:cs="Times New Roman"/>
    </w:rPr>
  </w:style>
  <w:style w:type="character" w:customStyle="1" w:styleId="BodyTextChar">
    <w:name w:val="Body Text Char"/>
    <w:basedOn w:val="DefaultParagraphFont"/>
    <w:link w:val="BodyText"/>
    <w:rsid w:val="00CB36F5"/>
    <w:rPr>
      <w:rFonts w:ascii="Calibri" w:eastAsia="Calibri" w:hAnsi="Calibri" w:cs="Times New Roman"/>
      <w:sz w:val="22"/>
    </w:rPr>
  </w:style>
  <w:style w:type="paragraph" w:styleId="NormalWeb">
    <w:name w:val="Normal (Web)"/>
    <w:basedOn w:val="Normal"/>
    <w:uiPriority w:val="99"/>
    <w:unhideWhenUsed/>
    <w:rsid w:val="00CB36F5"/>
    <w:pPr>
      <w:spacing w:before="100" w:beforeAutospacing="1" w:after="100" w:afterAutospacing="1"/>
    </w:pPr>
  </w:style>
  <w:style w:type="character" w:styleId="FootnoteReference">
    <w:name w:val="footnote reference"/>
    <w:aliases w:val="FN Ref,footnote reference,fr,o,FR,(NECG) Footnote Reference"/>
    <w:basedOn w:val="DefaultParagraphFont"/>
    <w:uiPriority w:val="99"/>
    <w:unhideWhenUsed/>
    <w:qFormat/>
    <w:rsid w:val="00CB36F5"/>
    <w:rPr>
      <w:vertAlign w:val="superscript"/>
    </w:rPr>
  </w:style>
  <w:style w:type="paragraph" w:customStyle="1" w:styleId="Cards">
    <w:name w:val="Cards"/>
    <w:next w:val="Normal"/>
    <w:link w:val="CardsChar"/>
    <w:uiPriority w:val="1"/>
    <w:qFormat/>
    <w:rsid w:val="00CB36F5"/>
    <w:pPr>
      <w:widowControl w:val="0"/>
      <w:ind w:left="432" w:right="432"/>
    </w:pPr>
    <w:rPr>
      <w:rFonts w:ascii="Times New Roman" w:eastAsia="Times New Roman" w:hAnsi="Times New Roman" w:cs="Times New Roman"/>
      <w:sz w:val="20"/>
    </w:rPr>
  </w:style>
  <w:style w:type="character" w:customStyle="1" w:styleId="CardsChar">
    <w:name w:val="Cards Char"/>
    <w:link w:val="Cards"/>
    <w:uiPriority w:val="1"/>
    <w:rsid w:val="00CB36F5"/>
    <w:rPr>
      <w:rFonts w:ascii="Times New Roman" w:eastAsia="Times New Roman" w:hAnsi="Times New Roman" w:cs="Times New Roman"/>
      <w:sz w:val="20"/>
    </w:rPr>
  </w:style>
  <w:style w:type="paragraph" w:styleId="Title">
    <w:name w:val="Title"/>
    <w:aliases w:val="title,UNDERLINE,Cites and Cards,Bold Underlined,Block Heading,Read This,Non Read Text,Debate Normal"/>
    <w:basedOn w:val="Normal"/>
    <w:next w:val="Normal"/>
    <w:link w:val="TitleChar1"/>
    <w:uiPriority w:val="10"/>
    <w:qFormat/>
    <w:rsid w:val="00CB36F5"/>
    <w:pPr>
      <w:pBdr>
        <w:bottom w:val="single" w:sz="8" w:space="4" w:color="4F81BD"/>
      </w:pBdr>
      <w:spacing w:after="300"/>
      <w:contextualSpacing/>
    </w:pPr>
    <w:rPr>
      <w:rFonts w:asciiTheme="minorHAnsi" w:hAnsiTheme="minorHAnsi"/>
      <w:u w:val="single"/>
    </w:rPr>
  </w:style>
  <w:style w:type="character" w:customStyle="1" w:styleId="TitleChar1">
    <w:name w:val="Title Char1"/>
    <w:aliases w:val="title Char,UNDERLINE Char,Cites and Cards Char,Bold Underlined Char,Block Heading Char,Read This Char,Non Read Text Char,Debate Normal Char"/>
    <w:basedOn w:val="DefaultParagraphFont"/>
    <w:link w:val="Title"/>
    <w:uiPriority w:val="10"/>
    <w:rsid w:val="00CB36F5"/>
    <w:rPr>
      <w:sz w:val="22"/>
      <w:u w:val="single"/>
    </w:rPr>
  </w:style>
  <w:style w:type="character" w:styleId="Strong">
    <w:name w:val="Strong"/>
    <w:basedOn w:val="DefaultParagraphFont"/>
    <w:uiPriority w:val="22"/>
    <w:qFormat/>
    <w:rsid w:val="00CB36F5"/>
    <w:rPr>
      <w:b/>
      <w:bCs/>
    </w:rPr>
  </w:style>
  <w:style w:type="character" w:customStyle="1" w:styleId="css-1sbuyqj">
    <w:name w:val="css-1sbuyqj"/>
    <w:basedOn w:val="DefaultParagraphFont"/>
    <w:rsid w:val="00CB36F5"/>
  </w:style>
  <w:style w:type="character" w:customStyle="1" w:styleId="HeaderChar">
    <w:name w:val="Header Char"/>
    <w:basedOn w:val="DefaultParagraphFont"/>
    <w:link w:val="Header"/>
    <w:uiPriority w:val="99"/>
    <w:rsid w:val="00CB36F5"/>
    <w:rPr>
      <w:rFonts w:ascii="Calibri" w:hAnsi="Calibri"/>
      <w:sz w:val="22"/>
    </w:rPr>
  </w:style>
  <w:style w:type="paragraph" w:styleId="Header">
    <w:name w:val="header"/>
    <w:basedOn w:val="Normal"/>
    <w:link w:val="HeaderChar"/>
    <w:uiPriority w:val="99"/>
    <w:unhideWhenUsed/>
    <w:rsid w:val="00CB36F5"/>
    <w:pPr>
      <w:tabs>
        <w:tab w:val="center" w:pos="4680"/>
        <w:tab w:val="right" w:pos="9360"/>
      </w:tabs>
    </w:pPr>
  </w:style>
  <w:style w:type="character" w:customStyle="1" w:styleId="HeaderChar1">
    <w:name w:val="Header Char1"/>
    <w:basedOn w:val="DefaultParagraphFont"/>
    <w:uiPriority w:val="99"/>
    <w:semiHidden/>
    <w:rsid w:val="00CB36F5"/>
    <w:rPr>
      <w:rFonts w:ascii="Calibri" w:hAnsi="Calibri"/>
      <w:sz w:val="22"/>
    </w:rPr>
  </w:style>
  <w:style w:type="character" w:customStyle="1" w:styleId="FooterChar">
    <w:name w:val="Footer Char"/>
    <w:basedOn w:val="DefaultParagraphFont"/>
    <w:link w:val="Footer"/>
    <w:uiPriority w:val="99"/>
    <w:rsid w:val="00CB36F5"/>
    <w:rPr>
      <w:rFonts w:ascii="Calibri" w:hAnsi="Calibri"/>
      <w:sz w:val="22"/>
    </w:rPr>
  </w:style>
  <w:style w:type="paragraph" w:styleId="Footer">
    <w:name w:val="footer"/>
    <w:basedOn w:val="Normal"/>
    <w:link w:val="FooterChar"/>
    <w:uiPriority w:val="99"/>
    <w:unhideWhenUsed/>
    <w:rsid w:val="00CB36F5"/>
    <w:pPr>
      <w:tabs>
        <w:tab w:val="center" w:pos="4680"/>
        <w:tab w:val="right" w:pos="9360"/>
      </w:tabs>
    </w:pPr>
  </w:style>
  <w:style w:type="character" w:customStyle="1" w:styleId="FooterChar1">
    <w:name w:val="Footer Char1"/>
    <w:basedOn w:val="DefaultParagraphFont"/>
    <w:uiPriority w:val="99"/>
    <w:semiHidden/>
    <w:rsid w:val="00CB36F5"/>
    <w:rPr>
      <w:rFonts w:ascii="Calibri" w:hAnsi="Calibri"/>
      <w:sz w:val="22"/>
    </w:rPr>
  </w:style>
  <w:style w:type="character" w:customStyle="1" w:styleId="normaltextrun">
    <w:name w:val="normaltextrun"/>
    <w:basedOn w:val="DefaultParagraphFont"/>
    <w:rsid w:val="00CB36F5"/>
  </w:style>
  <w:style w:type="character" w:customStyle="1" w:styleId="eop">
    <w:name w:val="eop"/>
    <w:basedOn w:val="DefaultParagraphFont"/>
    <w:rsid w:val="00CB36F5"/>
  </w:style>
  <w:style w:type="paragraph" w:styleId="FootnoteText">
    <w:name w:val="footnote text"/>
    <w:basedOn w:val="Normal"/>
    <w:link w:val="FootnoteTextChar"/>
    <w:uiPriority w:val="99"/>
    <w:unhideWhenUsed/>
    <w:qFormat/>
    <w:rsid w:val="00CB36F5"/>
  </w:style>
  <w:style w:type="character" w:customStyle="1" w:styleId="FootnoteTextChar">
    <w:name w:val="Footnote Text Char"/>
    <w:basedOn w:val="DefaultParagraphFont"/>
    <w:link w:val="FootnoteText"/>
    <w:uiPriority w:val="99"/>
    <w:rsid w:val="00CB36F5"/>
    <w:rPr>
      <w:rFonts w:ascii="Calibri" w:hAnsi="Calibri"/>
      <w:sz w:val="22"/>
    </w:rPr>
  </w:style>
  <w:style w:type="paragraph" w:customStyle="1" w:styleId="UnderlinePara">
    <w:name w:val="Underline Para"/>
    <w:basedOn w:val="Normal"/>
    <w:uiPriority w:val="1"/>
    <w:qFormat/>
    <w:rsid w:val="00CB36F5"/>
    <w:pPr>
      <w:widowControl w:val="0"/>
      <w:suppressAutoHyphens/>
      <w:spacing w:after="200"/>
      <w:contextualSpacing/>
    </w:pPr>
    <w:rPr>
      <w:rFonts w:asciiTheme="minorHAnsi" w:hAnsiTheme="minorHAnsi"/>
      <w:u w:val="single"/>
    </w:rPr>
  </w:style>
  <w:style w:type="paragraph" w:styleId="Subtitle">
    <w:name w:val="Subtitle"/>
    <w:basedOn w:val="Normal"/>
    <w:next w:val="Normal"/>
    <w:link w:val="SubtitleChar"/>
    <w:uiPriority w:val="11"/>
    <w:qFormat/>
    <w:rsid w:val="00CB36F5"/>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CB36F5"/>
    <w:rPr>
      <w:color w:val="5A5A5A" w:themeColor="text1" w:themeTint="A5"/>
      <w:spacing w:val="15"/>
      <w:sz w:val="22"/>
    </w:rPr>
  </w:style>
  <w:style w:type="character" w:customStyle="1" w:styleId="CommentTextChar">
    <w:name w:val="Comment Text Char"/>
    <w:basedOn w:val="DefaultParagraphFont"/>
    <w:link w:val="CommentText"/>
    <w:uiPriority w:val="99"/>
    <w:semiHidden/>
    <w:rsid w:val="00CB36F5"/>
    <w:rPr>
      <w:rFonts w:ascii="Calibri" w:hAnsi="Calibri"/>
      <w:sz w:val="20"/>
      <w:szCs w:val="20"/>
    </w:rPr>
  </w:style>
  <w:style w:type="paragraph" w:styleId="CommentText">
    <w:name w:val="annotation text"/>
    <w:basedOn w:val="Normal"/>
    <w:link w:val="CommentTextChar"/>
    <w:uiPriority w:val="99"/>
    <w:semiHidden/>
    <w:unhideWhenUsed/>
    <w:rsid w:val="00CB36F5"/>
    <w:rPr>
      <w:sz w:val="20"/>
      <w:szCs w:val="20"/>
    </w:rPr>
  </w:style>
  <w:style w:type="character" w:customStyle="1" w:styleId="CommentTextChar1">
    <w:name w:val="Comment Text Char1"/>
    <w:basedOn w:val="DefaultParagraphFont"/>
    <w:uiPriority w:val="99"/>
    <w:semiHidden/>
    <w:rsid w:val="00CB36F5"/>
    <w:rPr>
      <w:rFonts w:ascii="Calibri" w:hAnsi="Calibri"/>
      <w:sz w:val="20"/>
      <w:szCs w:val="20"/>
    </w:rPr>
  </w:style>
  <w:style w:type="character" w:customStyle="1" w:styleId="CommentSubjectChar">
    <w:name w:val="Comment Subject Char"/>
    <w:basedOn w:val="CommentTextChar"/>
    <w:link w:val="CommentSubject"/>
    <w:uiPriority w:val="99"/>
    <w:semiHidden/>
    <w:rsid w:val="00CB36F5"/>
    <w:rPr>
      <w:rFonts w:ascii="Calibri" w:hAnsi="Calibri"/>
      <w:b/>
      <w:bCs/>
      <w:sz w:val="20"/>
      <w:szCs w:val="20"/>
    </w:rPr>
  </w:style>
  <w:style w:type="paragraph" w:styleId="CommentSubject">
    <w:name w:val="annotation subject"/>
    <w:basedOn w:val="CommentText"/>
    <w:next w:val="CommentText"/>
    <w:link w:val="CommentSubjectChar"/>
    <w:uiPriority w:val="99"/>
    <w:semiHidden/>
    <w:unhideWhenUsed/>
    <w:rsid w:val="00CB36F5"/>
    <w:rPr>
      <w:b/>
      <w:bCs/>
    </w:rPr>
  </w:style>
  <w:style w:type="character" w:customStyle="1" w:styleId="CommentSubjectChar1">
    <w:name w:val="Comment Subject Char1"/>
    <w:basedOn w:val="CommentTextChar1"/>
    <w:uiPriority w:val="99"/>
    <w:semiHidden/>
    <w:rsid w:val="00CB36F5"/>
    <w:rPr>
      <w:rFonts w:ascii="Calibri" w:hAnsi="Calibri"/>
      <w:b/>
      <w:bCs/>
      <w:sz w:val="20"/>
      <w:szCs w:val="20"/>
    </w:rPr>
  </w:style>
  <w:style w:type="paragraph" w:customStyle="1" w:styleId="paragraph">
    <w:name w:val="paragraph"/>
    <w:basedOn w:val="Normal"/>
    <w:rsid w:val="00CB36F5"/>
    <w:pPr>
      <w:spacing w:before="100" w:beforeAutospacing="1" w:after="100" w:afterAutospacing="1"/>
    </w:pPr>
  </w:style>
  <w:style w:type="character" w:customStyle="1" w:styleId="spellingerror">
    <w:name w:val="spellingerror"/>
    <w:basedOn w:val="DefaultParagraphFont"/>
    <w:rsid w:val="00CB36F5"/>
  </w:style>
  <w:style w:type="character" w:customStyle="1" w:styleId="apple-converted-space">
    <w:name w:val="apple-converted-space"/>
    <w:basedOn w:val="DefaultParagraphFont"/>
    <w:rsid w:val="00CB36F5"/>
  </w:style>
  <w:style w:type="character" w:customStyle="1" w:styleId="styleunderline0">
    <w:name w:val="styleunderline"/>
    <w:basedOn w:val="DefaultParagraphFont"/>
    <w:rsid w:val="00CB36F5"/>
  </w:style>
  <w:style w:type="paragraph" w:customStyle="1" w:styleId="po-hr-cndek">
    <w:name w:val="po-hr-cn__dek"/>
    <w:basedOn w:val="Normal"/>
    <w:rsid w:val="00CB36F5"/>
    <w:pPr>
      <w:spacing w:before="100" w:beforeAutospacing="1" w:after="100" w:afterAutospacing="1"/>
    </w:pPr>
  </w:style>
  <w:style w:type="paragraph" w:customStyle="1" w:styleId="po-hr-imdescription">
    <w:name w:val="po-hr-im__description"/>
    <w:basedOn w:val="Normal"/>
    <w:rsid w:val="00CB36F5"/>
    <w:pPr>
      <w:spacing w:before="100" w:beforeAutospacing="1" w:after="100" w:afterAutospacing="1"/>
    </w:pPr>
  </w:style>
  <w:style w:type="paragraph" w:customStyle="1" w:styleId="all-the-meta">
    <w:name w:val="all-the-meta"/>
    <w:basedOn w:val="Normal"/>
    <w:rsid w:val="00CB36F5"/>
    <w:pPr>
      <w:spacing w:before="100" w:beforeAutospacing="1" w:after="100" w:afterAutospacing="1"/>
    </w:pPr>
  </w:style>
  <w:style w:type="character" w:customStyle="1" w:styleId="single-meta-field">
    <w:name w:val="single-meta-field"/>
    <w:basedOn w:val="DefaultParagraphFont"/>
    <w:rsid w:val="00CB36F5"/>
  </w:style>
  <w:style w:type="character" w:customStyle="1" w:styleId="meta-item">
    <w:name w:val="meta-item"/>
    <w:basedOn w:val="DefaultParagraphFont"/>
    <w:rsid w:val="00CB36F5"/>
  </w:style>
  <w:style w:type="character" w:customStyle="1" w:styleId="css-1baulvz">
    <w:name w:val="css-1baulvz"/>
    <w:basedOn w:val="DefaultParagraphFont"/>
    <w:rsid w:val="00CB36F5"/>
  </w:style>
  <w:style w:type="character" w:customStyle="1" w:styleId="css-233int">
    <w:name w:val="css-233int"/>
    <w:basedOn w:val="DefaultParagraphFont"/>
    <w:rsid w:val="00CB36F5"/>
  </w:style>
  <w:style w:type="paragraph" w:customStyle="1" w:styleId="css-aknsld">
    <w:name w:val="css-aknsld"/>
    <w:basedOn w:val="Normal"/>
    <w:rsid w:val="00CB36F5"/>
    <w:pPr>
      <w:spacing w:before="100" w:beforeAutospacing="1" w:after="100" w:afterAutospacing="1"/>
    </w:pPr>
  </w:style>
  <w:style w:type="character" w:customStyle="1" w:styleId="byline-prefix">
    <w:name w:val="byline-prefix"/>
    <w:basedOn w:val="DefaultParagraphFont"/>
    <w:rsid w:val="00CB36F5"/>
  </w:style>
  <w:style w:type="character" w:customStyle="1" w:styleId="herodate">
    <w:name w:val="hero__date"/>
    <w:basedOn w:val="DefaultParagraphFont"/>
    <w:rsid w:val="00CB36F5"/>
  </w:style>
  <w:style w:type="character" w:customStyle="1" w:styleId="metadatabylineauthor">
    <w:name w:val="metadata__byline__author"/>
    <w:basedOn w:val="DefaultParagraphFont"/>
    <w:rsid w:val="00CB36F5"/>
  </w:style>
  <w:style w:type="paragraph" w:customStyle="1" w:styleId="update-time">
    <w:name w:val="update-time"/>
    <w:basedOn w:val="Normal"/>
    <w:rsid w:val="00CB36F5"/>
    <w:pPr>
      <w:spacing w:before="100" w:beforeAutospacing="1" w:after="100" w:afterAutospacing="1"/>
    </w:pPr>
  </w:style>
  <w:style w:type="character" w:customStyle="1" w:styleId="Date1">
    <w:name w:val="Date1"/>
    <w:basedOn w:val="DefaultParagraphFont"/>
    <w:rsid w:val="00CB36F5"/>
  </w:style>
  <w:style w:type="character" w:customStyle="1" w:styleId="time">
    <w:name w:val="time"/>
    <w:basedOn w:val="DefaultParagraphFont"/>
    <w:rsid w:val="00CB36F5"/>
  </w:style>
  <w:style w:type="character" w:customStyle="1" w:styleId="posted-on">
    <w:name w:val="posted-on"/>
    <w:basedOn w:val="DefaultParagraphFont"/>
    <w:rsid w:val="00CB36F5"/>
  </w:style>
  <w:style w:type="character" w:customStyle="1" w:styleId="20ryswvbgmzsohukuppe">
    <w:name w:val="_20ryswvbgmzsohuk_upp_e"/>
    <w:basedOn w:val="DefaultParagraphFont"/>
    <w:rsid w:val="00CB36F5"/>
  </w:style>
  <w:style w:type="character" w:customStyle="1" w:styleId="article-by">
    <w:name w:val="article-by"/>
    <w:basedOn w:val="DefaultParagraphFont"/>
    <w:rsid w:val="00CB36F5"/>
  </w:style>
  <w:style w:type="character" w:customStyle="1" w:styleId="article-author-name-item">
    <w:name w:val="article-author-name-item"/>
    <w:basedOn w:val="DefaultParagraphFont"/>
    <w:rsid w:val="00CB36F5"/>
  </w:style>
  <w:style w:type="paragraph" w:customStyle="1" w:styleId="ssrcss-1q0x1qg-paragraph">
    <w:name w:val="ssrcss-1q0x1qg-paragraph"/>
    <w:basedOn w:val="Normal"/>
    <w:rsid w:val="00CB36F5"/>
    <w:pPr>
      <w:spacing w:before="100" w:beforeAutospacing="1" w:after="100" w:afterAutospacing="1"/>
    </w:pPr>
  </w:style>
  <w:style w:type="paragraph" w:customStyle="1" w:styleId="css-axufdj">
    <w:name w:val="css-axufdj"/>
    <w:basedOn w:val="Normal"/>
    <w:rsid w:val="00CB36F5"/>
    <w:pPr>
      <w:spacing w:before="100" w:beforeAutospacing="1" w:after="100" w:afterAutospacing="1"/>
    </w:pPr>
  </w:style>
  <w:style w:type="paragraph" w:customStyle="1" w:styleId="Analytic">
    <w:name w:val="Analytic"/>
    <w:basedOn w:val="Heading4"/>
    <w:link w:val="AnalyticChar"/>
    <w:uiPriority w:val="4"/>
    <w:qFormat/>
    <w:rsid w:val="00CB36F5"/>
  </w:style>
  <w:style w:type="character" w:customStyle="1" w:styleId="AnalyticChar">
    <w:name w:val="Analytic Char"/>
    <w:basedOn w:val="DefaultParagraphFont"/>
    <w:link w:val="Analytic"/>
    <w:uiPriority w:val="4"/>
    <w:rsid w:val="00CB36F5"/>
    <w:rPr>
      <w:rFonts w:ascii="Calibri" w:eastAsiaTheme="majorEastAsia" w:hAnsi="Calibri" w:cstheme="majorBidi"/>
      <w:b/>
      <w:bCs/>
      <w:sz w:val="26"/>
      <w:szCs w:val="26"/>
    </w:rPr>
  </w:style>
  <w:style w:type="paragraph" w:customStyle="1" w:styleId="cardbody">
    <w:name w:val="cardbody"/>
    <w:basedOn w:val="Normal"/>
    <w:rsid w:val="00CB36F5"/>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semiHidden/>
    <w:unhideWhenUsed/>
    <w:rsid w:val="00CB36F5"/>
    <w:rPr>
      <w:sz w:val="16"/>
      <w:szCs w:val="16"/>
    </w:rPr>
  </w:style>
  <w:style w:type="paragraph" w:styleId="Revision">
    <w:name w:val="Revision"/>
    <w:hidden/>
    <w:uiPriority w:val="99"/>
    <w:semiHidden/>
    <w:rsid w:val="00CB36F5"/>
    <w:rPr>
      <w:rFonts w:ascii="Calibri" w:hAnsi="Calibri"/>
      <w:sz w:val="22"/>
    </w:rPr>
  </w:style>
  <w:style w:type="paragraph" w:customStyle="1" w:styleId="Normal1">
    <w:name w:val="Normal1"/>
    <w:rsid w:val="00CB36F5"/>
    <w:pPr>
      <w:spacing w:line="276" w:lineRule="auto"/>
    </w:pPr>
    <w:rPr>
      <w:rFonts w:ascii="Arial" w:eastAsia="Arial" w:hAnsi="Arial" w:cs="Arial"/>
      <w:color w:val="00000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conversation.com/spacex-explosion-shows-why-we-must-slow-down-private-space-exploration-until-we-rewrite-law-65019" TargetMode="External"/><Relationship Id="rId18" Type="http://schemas.openxmlformats.org/officeDocument/2006/relationships/hyperlink" Target="https://www.newscientist.com/article/dn27243-rock-grab-from-asteroid-will-aid-human-mission-to-mars" TargetMode="External"/><Relationship Id="rId26" Type="http://schemas.openxmlformats.org/officeDocument/2006/relationships/hyperlink" Target="https://www.ucsusa.org/nuclear-weapons/us-china-relations" TargetMode="External"/><Relationship Id="rId3" Type="http://schemas.openxmlformats.org/officeDocument/2006/relationships/customXml" Target="../customXml/item3.xml"/><Relationship Id="rId21" Type="http://schemas.openxmlformats.org/officeDocument/2006/relationships/hyperlink" Target="https://www.scientificamerican.com/podcast/episode/the-sneaky-danger-of-space-dust/" TargetMode="External"/><Relationship Id="rId7" Type="http://schemas.openxmlformats.org/officeDocument/2006/relationships/settings" Target="settings.xml"/><Relationship Id="rId12" Type="http://schemas.openxmlformats.org/officeDocument/2006/relationships/hyperlink" Target="https://foxtrotalpha.jalopnik.com/these-are-the-doomsday-satellites-that-detected-the-exp-1737434876" TargetMode="External"/><Relationship Id="rId17" Type="http://schemas.openxmlformats.org/officeDocument/2006/relationships/hyperlink" Target="http://www.nasa.gov/content/what-is-nasa-s-asteroid-redirect-mission/" TargetMode="External"/><Relationship Id="rId25" Type="http://schemas.openxmlformats.org/officeDocument/2006/relationships/hyperlink" Target="https://www.atlanticcouncil.org/blogs/new-atlanticist/can-international-cooperation-in-space-survive-geopolitical-competition-on-earth" TargetMode="External"/><Relationship Id="rId2" Type="http://schemas.openxmlformats.org/officeDocument/2006/relationships/customXml" Target="../customXml/item2.xml"/><Relationship Id="rId16" Type="http://schemas.openxmlformats.org/officeDocument/2006/relationships/hyperlink" Target="https://arxiv.org/pdf/1505.03800.pdf" TargetMode="External"/><Relationship Id="rId20" Type="http://schemas.openxmlformats.org/officeDocument/2006/relationships/hyperlink" Target="http://arxiv.org/abs/1505.03800" TargetMode="External"/><Relationship Id="rId29" Type="http://schemas.openxmlformats.org/officeDocument/2006/relationships/hyperlink" Target="https://newrepublic.com/article/160303/monetizing-final-fronti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arontherocks.com/2018/02/command-and-control-in-the-nuclear-posture-review-right-problem-wrong-solution/" TargetMode="External"/><Relationship Id="rId24" Type="http://schemas.openxmlformats.org/officeDocument/2006/relationships/hyperlink" Target="http://aip.scitation.org/doi/full/10.1063/1.4980833" TargetMode="External"/><Relationship Id="rId5" Type="http://schemas.openxmlformats.org/officeDocument/2006/relationships/numbering" Target="numbering.xml"/><Relationship Id="rId15" Type="http://schemas.openxmlformats.org/officeDocument/2006/relationships/hyperlink" Target="https://www.newscientist.com/article/mg22630235-100-dust-from-asteroid-mining-spells-danger-for-satellites/" TargetMode="External"/><Relationship Id="rId23" Type="http://schemas.openxmlformats.org/officeDocument/2006/relationships/hyperlink" Target="https://www.orbitaldebris.jsc.nasa.gov/faq.html" TargetMode="External"/><Relationship Id="rId28" Type="http://schemas.openxmlformats.org/officeDocument/2006/relationships/hyperlink" Target="https://jia.sipa.columbia.edu/online-articles/us-space-policy-and-strategic-culture" TargetMode="External"/><Relationship Id="rId10" Type="http://schemas.openxmlformats.org/officeDocument/2006/relationships/hyperlink" Target="https://www.baen.com/living_without_satellites" TargetMode="External"/><Relationship Id="rId19" Type="http://schemas.openxmlformats.org/officeDocument/2006/relationships/hyperlink" Target="http://www.caseyhandmer.com/"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orldview.stratfor.com/article/great-power-competition-feeds-threat-posed-anti-satellite-technology" TargetMode="External"/><Relationship Id="rId14" Type="http://schemas.openxmlformats.org/officeDocument/2006/relationships/hyperlink" Target="http://www.astronomy.com/news/2018/12/despite-concerns-space-junk-continues-to-clutter-earth-orbit" TargetMode="External"/><Relationship Id="rId22" Type="http://schemas.openxmlformats.org/officeDocument/2006/relationships/hyperlink" Target="https://www.scientificamerican.com/article/orbital-debris-space-fence/" TargetMode="External"/><Relationship Id="rId27" Type="http://schemas.openxmlformats.org/officeDocument/2006/relationships/hyperlink" Target="http://www.usip.org/sites/default/files/resources/Natural%20Disasters%20as%20Threats%20to%20Peace%20SR324.pdf"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25</Pages>
  <Words>15183</Words>
  <Characters>86546</Characters>
  <Application>Microsoft Office Word</Application>
  <DocSecurity>0</DocSecurity>
  <Lines>721</Lines>
  <Paragraphs>203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101526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9</cp:revision>
  <dcterms:created xsi:type="dcterms:W3CDTF">2022-01-07T21:33:00Z</dcterms:created>
  <dcterms:modified xsi:type="dcterms:W3CDTF">2022-01-08T03:25:00Z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